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BD891" w14:textId="77777777" w:rsidR="003205D7" w:rsidRDefault="003205D7" w:rsidP="003205D7">
      <w:pPr>
        <w:pStyle w:val="Heading2"/>
      </w:pPr>
      <w:r>
        <w:t>Util</w:t>
      </w:r>
    </w:p>
    <w:p w14:paraId="2B70149C" w14:textId="77777777" w:rsidR="003205D7" w:rsidRDefault="003205D7" w:rsidP="003205D7">
      <w:pPr>
        <w:pStyle w:val="Heading4"/>
      </w:pPr>
      <w:r>
        <w:t xml:space="preserve">The standard is maximizing expected well-being. </w:t>
      </w:r>
    </w:p>
    <w:p w14:paraId="05D367BD" w14:textId="77777777" w:rsidR="003205D7" w:rsidRPr="00716136" w:rsidRDefault="003205D7" w:rsidP="003205D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A3F6094" w14:textId="77777777" w:rsidR="003205D7" w:rsidRPr="00716136" w:rsidRDefault="003205D7" w:rsidP="003205D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C68D9F9" w14:textId="77777777" w:rsidR="003205D7" w:rsidRPr="00E47BED" w:rsidRDefault="003205D7" w:rsidP="003205D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7D218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7D2189">
        <w:rPr>
          <w:rStyle w:val="StyleUnderline"/>
          <w:rFonts w:asciiTheme="majorHAnsi" w:hAnsiTheme="majorHAnsi" w:cstheme="majorHAnsi"/>
          <w:b/>
          <w:bCs/>
          <w:highlight w:val="cyan"/>
        </w:rPr>
        <w:t xml:space="preserve">pain is intrinsically </w:t>
      </w:r>
      <w:proofErr w:type="spellStart"/>
      <w:r w:rsidRPr="007D218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7D218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7D218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7D218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7D218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7D218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7D218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7D218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7D218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7D218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7D218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7D218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7D218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7D218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D7ECE85" w14:textId="77777777" w:rsidR="003205D7" w:rsidRPr="008F5337" w:rsidRDefault="003205D7" w:rsidP="003205D7">
      <w:pPr>
        <w:pStyle w:val="Heading4"/>
      </w:pPr>
      <w:r>
        <w:t xml:space="preserve">2] Extinction first --- moral uncertainty. </w:t>
      </w:r>
    </w:p>
    <w:p w14:paraId="74C58C78" w14:textId="77777777" w:rsidR="003205D7" w:rsidRPr="005F7BED" w:rsidRDefault="003205D7" w:rsidP="003205D7">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59AAD4B9" w14:textId="77777777" w:rsidR="003205D7" w:rsidRDefault="003205D7" w:rsidP="003205D7">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7D2189">
        <w:rPr>
          <w:rStyle w:val="StyleUnderline"/>
          <w:b/>
          <w:bCs/>
          <w:highlight w:val="cyan"/>
        </w:rPr>
        <w:t>Our</w:t>
      </w:r>
      <w:r w:rsidRPr="008F5337">
        <w:rPr>
          <w:rStyle w:val="StyleUnderline"/>
        </w:rPr>
        <w:t xml:space="preserve"> present </w:t>
      </w:r>
      <w:r w:rsidRPr="007D2189">
        <w:rPr>
          <w:rStyle w:val="StyleUnderline"/>
          <w:b/>
          <w:bCs/>
          <w:highlight w:val="cyan"/>
        </w:rPr>
        <w:t>understanding</w:t>
      </w:r>
      <w:r w:rsidRPr="008F5337">
        <w:rPr>
          <w:rStyle w:val="StyleUnderline"/>
        </w:rPr>
        <w:t xml:space="preserve"> of axiology </w:t>
      </w:r>
      <w:r w:rsidRPr="007D2189">
        <w:rPr>
          <w:rStyle w:val="StyleUnderline"/>
          <w:b/>
          <w:bCs/>
          <w:highlight w:val="cyan"/>
        </w:rPr>
        <w:t>might</w:t>
      </w:r>
      <w:r w:rsidRPr="008F5337">
        <w:rPr>
          <w:rStyle w:val="StyleUnderline"/>
        </w:rPr>
        <w:t xml:space="preserve"> well </w:t>
      </w:r>
      <w:r w:rsidRPr="007D218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7D2189">
        <w:rPr>
          <w:rStyle w:val="StyleUnderline"/>
          <w:b/>
          <w:bCs/>
          <w:highlight w:val="cyan"/>
        </w:rPr>
        <w:t>If we are</w:t>
      </w:r>
      <w:r w:rsidRPr="008F5337">
        <w:rPr>
          <w:rStyle w:val="StyleUnderline"/>
        </w:rPr>
        <w:t xml:space="preserve"> indeed profoundly </w:t>
      </w:r>
      <w:r w:rsidRPr="007D218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7D2189">
        <w:rPr>
          <w:rStyle w:val="StyleUnderline"/>
          <w:b/>
          <w:bCs/>
          <w:highlight w:val="cyan"/>
        </w:rPr>
        <w:t>we should</w:t>
      </w:r>
      <w:r w:rsidRPr="008F5337">
        <w:rPr>
          <w:rStyle w:val="StyleUnderline"/>
        </w:rPr>
        <w:t xml:space="preserve"> recognize that there is a great option </w:t>
      </w:r>
      <w:r w:rsidRPr="007D2189">
        <w:rPr>
          <w:rStyle w:val="StyleUnderline"/>
          <w:b/>
          <w:bCs/>
          <w:highlight w:val="cyan"/>
        </w:rPr>
        <w:t>value</w:t>
      </w:r>
      <w:r w:rsidRPr="008F5337">
        <w:rPr>
          <w:rStyle w:val="StyleUnderline"/>
        </w:rPr>
        <w:t xml:space="preserve"> in preserving — and ideally improving — </w:t>
      </w:r>
      <w:r w:rsidRPr="007D2189">
        <w:rPr>
          <w:rStyle w:val="StyleUnderline"/>
          <w:b/>
          <w:bCs/>
          <w:highlight w:val="cyan"/>
        </w:rPr>
        <w:t>our ability to</w:t>
      </w:r>
      <w:r w:rsidRPr="008F5337">
        <w:rPr>
          <w:rStyle w:val="StyleUnderline"/>
        </w:rPr>
        <w:t xml:space="preserve"> recognize value and to </w:t>
      </w:r>
      <w:r w:rsidRPr="007D2189">
        <w:rPr>
          <w:rStyle w:val="StyleUnderline"/>
          <w:b/>
          <w:bCs/>
          <w:highlight w:val="cyan"/>
        </w:rPr>
        <w:t xml:space="preserve">steer the future </w:t>
      </w:r>
      <w:r w:rsidRPr="00AC2A5D">
        <w:rPr>
          <w:rStyle w:val="StyleUnderline"/>
          <w:b/>
          <w:bCs/>
        </w:rPr>
        <w:t>accordingly</w:t>
      </w:r>
      <w:r w:rsidRPr="007D2189">
        <w:rPr>
          <w:rStyle w:val="StyleUnderline"/>
          <w:b/>
          <w:bCs/>
          <w:highlight w:val="cyan"/>
        </w:rPr>
        <w:t>. Ensuring</w:t>
      </w:r>
      <w:r w:rsidRPr="008F5337">
        <w:rPr>
          <w:rStyle w:val="StyleUnderline"/>
        </w:rPr>
        <w:t xml:space="preserve"> that there will be </w:t>
      </w:r>
      <w:r w:rsidRPr="007D2189">
        <w:rPr>
          <w:rStyle w:val="StyleUnderline"/>
          <w:b/>
          <w:bCs/>
          <w:highlight w:val="cyan"/>
        </w:rPr>
        <w:t>a future</w:t>
      </w:r>
      <w:r w:rsidRPr="008F5337">
        <w:rPr>
          <w:rStyle w:val="StyleUnderline"/>
        </w:rPr>
        <w:t xml:space="preserve"> version </w:t>
      </w:r>
      <w:r w:rsidRPr="007D2189">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7D2189">
        <w:rPr>
          <w:rStyle w:val="StyleUnderline"/>
          <w:b/>
          <w:bCs/>
          <w:highlight w:val="cyan"/>
        </w:rPr>
        <w:t xml:space="preserve">we must prevent </w:t>
      </w:r>
      <w:r w:rsidRPr="00AC2A5D">
        <w:rPr>
          <w:rStyle w:val="StyleUnderline"/>
          <w:b/>
          <w:bCs/>
        </w:rPr>
        <w:t xml:space="preserve">any </w:t>
      </w:r>
      <w:r w:rsidRPr="007D2189">
        <w:rPr>
          <w:rStyle w:val="StyleUnderline"/>
          <w:b/>
          <w:bCs/>
          <w:highlight w:val="cyan"/>
        </w:rPr>
        <w:t>existential catastrophe</w:t>
      </w:r>
      <w:r w:rsidRPr="008F5337">
        <w:rPr>
          <w:rStyle w:val="StyleUnderline"/>
        </w:rPr>
        <w:t>.</w:t>
      </w:r>
    </w:p>
    <w:p w14:paraId="09AFA43D" w14:textId="77777777" w:rsidR="003205D7" w:rsidRDefault="003205D7" w:rsidP="003205D7">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323C6245" w14:textId="77777777" w:rsidR="003205D7" w:rsidRPr="00B17A85" w:rsidRDefault="003205D7" w:rsidP="003205D7">
      <w:pPr>
        <w:pStyle w:val="Heading4"/>
        <w:rPr>
          <w:rFonts w:asciiTheme="majorHAnsi" w:hAnsiTheme="majorHAnsi" w:cstheme="majorHAnsi"/>
        </w:rPr>
      </w:pPr>
      <w:r w:rsidRPr="004F58CA">
        <w:rPr>
          <w:rFonts w:asciiTheme="majorHAnsi" w:hAnsiTheme="majorHAnsi" w:cstheme="majorHAnsi"/>
        </w:rPr>
        <w:t xml:space="preserve">Plan Text: Resolved: </w:t>
      </w:r>
      <w:r>
        <w:rPr>
          <w:rFonts w:asciiTheme="majorHAnsi" w:hAnsiTheme="majorHAnsi" w:cstheme="majorHAnsi"/>
        </w:rPr>
        <w:t>Just governments</w:t>
      </w:r>
      <w:r w:rsidRPr="004F58CA">
        <w:rPr>
          <w:rFonts w:asciiTheme="majorHAnsi" w:hAnsiTheme="majorHAnsi" w:cstheme="majorHAnsi"/>
        </w:rPr>
        <w:t xml:space="preserve"> ought to recognize an unconditional right to strike. </w:t>
      </w:r>
    </w:p>
    <w:p w14:paraId="5192CE0D" w14:textId="77777777" w:rsidR="003205D7" w:rsidRDefault="003205D7" w:rsidP="003205D7">
      <w:pPr>
        <w:pStyle w:val="Heading2"/>
      </w:pPr>
      <w:r>
        <w:lastRenderedPageBreak/>
        <w:t>India</w:t>
      </w:r>
    </w:p>
    <w:p w14:paraId="07F7B286" w14:textId="77777777" w:rsidR="003205D7" w:rsidRPr="00B17A85" w:rsidRDefault="003205D7" w:rsidP="003205D7">
      <w:pPr>
        <w:pStyle w:val="Heading4"/>
      </w:pPr>
      <w:r>
        <w:t xml:space="preserve">Advantage one is </w:t>
      </w:r>
      <w:proofErr w:type="spellStart"/>
      <w:r>
        <w:t>india</w:t>
      </w:r>
      <w:proofErr w:type="spellEnd"/>
    </w:p>
    <w:p w14:paraId="44888470" w14:textId="77777777" w:rsidR="003205D7" w:rsidRDefault="003205D7" w:rsidP="003205D7">
      <w:pPr>
        <w:pStyle w:val="Heading4"/>
      </w:pPr>
      <w:r>
        <w:t>Indian journalist strikes get arrested now.</w:t>
      </w:r>
    </w:p>
    <w:p w14:paraId="444D9AA6" w14:textId="77777777" w:rsidR="003205D7" w:rsidRPr="001F4545" w:rsidRDefault="003205D7" w:rsidP="003205D7">
      <w:pPr>
        <w:rPr>
          <w:sz w:val="18"/>
          <w:szCs w:val="18"/>
        </w:rPr>
      </w:pPr>
      <w:r w:rsidRPr="001F4545">
        <w:rPr>
          <w:rFonts w:eastAsiaTheme="majorEastAsia" w:cstheme="majorBidi"/>
          <w:b/>
          <w:iCs/>
          <w:sz w:val="26"/>
        </w:rPr>
        <w:t>Guardian 20</w:t>
      </w:r>
      <w:r>
        <w:t xml:space="preserve"> </w:t>
      </w:r>
      <w:r w:rsidRPr="001F4545">
        <w:rPr>
          <w:sz w:val="18"/>
          <w:szCs w:val="18"/>
        </w:rPr>
        <w:t>[Guardian, 7-31-2020, "</w:t>
      </w:r>
      <w:r w:rsidRPr="007D2189">
        <w:rPr>
          <w:rFonts w:asciiTheme="minorHAnsi" w:hAnsiTheme="minorHAnsi" w:cstheme="minorHAnsi"/>
          <w:b/>
          <w:bCs/>
          <w:highlight w:val="cyan"/>
          <w:u w:val="single"/>
        </w:rPr>
        <w:t>India arrests</w:t>
      </w:r>
      <w:r w:rsidRPr="001F4545">
        <w:rPr>
          <w:rFonts w:asciiTheme="minorHAnsi" w:hAnsiTheme="minorHAnsi" w:cstheme="minorHAnsi"/>
          <w:b/>
          <w:bCs/>
          <w:u w:val="single"/>
        </w:rPr>
        <w:t xml:space="preserve"> dozens of </w:t>
      </w:r>
      <w:r w:rsidRPr="007D2189">
        <w:rPr>
          <w:rFonts w:asciiTheme="minorHAnsi" w:hAnsiTheme="minorHAnsi" w:cstheme="minorHAnsi"/>
          <w:b/>
          <w:bCs/>
          <w:highlight w:val="cyan"/>
          <w:u w:val="single"/>
        </w:rPr>
        <w:t>journalists</w:t>
      </w:r>
      <w:r w:rsidRPr="001F4545">
        <w:rPr>
          <w:rFonts w:asciiTheme="minorHAnsi" w:hAnsiTheme="minorHAnsi" w:cstheme="minorHAnsi"/>
          <w:b/>
          <w:bCs/>
          <w:u w:val="single"/>
        </w:rPr>
        <w:t xml:space="preserve"> in clampdown </w:t>
      </w:r>
      <w:r w:rsidRPr="007D2189">
        <w:rPr>
          <w:rFonts w:asciiTheme="minorHAnsi" w:hAnsiTheme="minorHAnsi" w:cstheme="minorHAnsi"/>
          <w:b/>
          <w:bCs/>
          <w:highlight w:val="cyan"/>
          <w:u w:val="single"/>
        </w:rPr>
        <w:t>on critics of Covid-19 response</w:t>
      </w:r>
      <w:r w:rsidRPr="001F4545">
        <w:rPr>
          <w:sz w:val="18"/>
          <w:szCs w:val="18"/>
        </w:rPr>
        <w:t xml:space="preserve">," </w:t>
      </w:r>
      <w:hyperlink r:id="rId9" w:history="1">
        <w:r w:rsidRPr="001F4545">
          <w:rPr>
            <w:rStyle w:val="Hyperlink"/>
            <w:sz w:val="18"/>
            <w:szCs w:val="18"/>
          </w:rPr>
          <w:t>https://www.theguardian.com/global-development/2020/jul/31/india-arrests-50-journalists-in-clampdown-on-critics-of-covid-19-response //</w:t>
        </w:r>
      </w:hyperlink>
      <w:r w:rsidRPr="001F4545">
        <w:rPr>
          <w:sz w:val="18"/>
          <w:szCs w:val="18"/>
        </w:rPr>
        <w:t xml:space="preserve"> JB]</w:t>
      </w:r>
    </w:p>
    <w:p w14:paraId="7032A399" w14:textId="77777777" w:rsidR="003205D7" w:rsidRPr="001F4545" w:rsidRDefault="003205D7" w:rsidP="003205D7">
      <w:pPr>
        <w:rPr>
          <w:sz w:val="16"/>
        </w:rPr>
      </w:pPr>
      <w:r w:rsidRPr="007D2189">
        <w:rPr>
          <w:rFonts w:asciiTheme="minorHAnsi" w:hAnsiTheme="minorHAnsi" w:cstheme="minorHAnsi"/>
          <w:b/>
          <w:bCs/>
          <w:highlight w:val="cyan"/>
          <w:u w:val="single"/>
        </w:rPr>
        <w:t>Journalists protest</w:t>
      </w:r>
      <w:r w:rsidRPr="001F4545">
        <w:rPr>
          <w:u w:val="single"/>
        </w:rPr>
        <w:t xml:space="preserve"> in New Delhi </w:t>
      </w:r>
      <w:r w:rsidRPr="007D2189">
        <w:rPr>
          <w:rFonts w:asciiTheme="minorHAnsi" w:hAnsiTheme="minorHAnsi" w:cstheme="minorHAnsi"/>
          <w:b/>
          <w:bCs/>
          <w:highlight w:val="cyan"/>
          <w:u w:val="single"/>
        </w:rPr>
        <w:t>over</w:t>
      </w:r>
      <w:r w:rsidRPr="001F4545">
        <w:rPr>
          <w:u w:val="single"/>
        </w:rPr>
        <w:t xml:space="preserve"> the </w:t>
      </w:r>
      <w:r w:rsidRPr="007D2189">
        <w:rPr>
          <w:rFonts w:asciiTheme="minorHAnsi" w:hAnsiTheme="minorHAnsi" w:cstheme="minorHAnsi"/>
          <w:b/>
          <w:bCs/>
          <w:highlight w:val="cyan"/>
          <w:u w:val="single"/>
        </w:rPr>
        <w:t>treatment</w:t>
      </w:r>
      <w:r w:rsidRPr="001F4545">
        <w:rPr>
          <w:b/>
          <w:bCs/>
          <w:u w:val="single"/>
        </w:rPr>
        <w:t xml:space="preserve"> of their colleagues</w:t>
      </w:r>
      <w:r w:rsidRPr="001F4545">
        <w:rPr>
          <w:sz w:val="16"/>
        </w:rPr>
        <w:t xml:space="preserve">. Photograph: </w:t>
      </w:r>
      <w:proofErr w:type="spellStart"/>
      <w:r w:rsidRPr="001F4545">
        <w:rPr>
          <w:sz w:val="16"/>
        </w:rPr>
        <w:t>Sanchit</w:t>
      </w:r>
      <w:proofErr w:type="spellEnd"/>
      <w:r w:rsidRPr="001F4545">
        <w:rPr>
          <w:sz w:val="16"/>
        </w:rPr>
        <w:t xml:space="preserve"> Khanna/Getty Images. Facing a continuing upward trajectory in Covid-19 cases, the </w:t>
      </w:r>
      <w:r w:rsidRPr="007D2189">
        <w:rPr>
          <w:rFonts w:asciiTheme="minorHAnsi" w:hAnsiTheme="minorHAnsi" w:cstheme="minorHAnsi"/>
          <w:b/>
          <w:bCs/>
          <w:highlight w:val="cyan"/>
          <w:u w:val="single"/>
        </w:rPr>
        <w:t>India</w:t>
      </w:r>
      <w:r w:rsidRPr="001F4545">
        <w:rPr>
          <w:b/>
          <w:bCs/>
          <w:u w:val="single"/>
        </w:rPr>
        <w:t>n</w:t>
      </w:r>
      <w:r w:rsidRPr="001F4545">
        <w:rPr>
          <w:u w:val="single"/>
        </w:rPr>
        <w:t xml:space="preserve"> government is </w:t>
      </w:r>
      <w:r w:rsidRPr="007D2189">
        <w:rPr>
          <w:rFonts w:asciiTheme="minorHAnsi" w:hAnsiTheme="minorHAnsi" w:cstheme="minorHAnsi"/>
          <w:b/>
          <w:bCs/>
          <w:highlight w:val="cyan"/>
          <w:u w:val="single"/>
        </w:rPr>
        <w:t>clamp</w:t>
      </w:r>
      <w:r w:rsidRPr="001F4545">
        <w:rPr>
          <w:b/>
          <w:bCs/>
          <w:u w:val="single"/>
        </w:rPr>
        <w:t xml:space="preserve">ing </w:t>
      </w:r>
      <w:r w:rsidRPr="007D2189">
        <w:rPr>
          <w:rFonts w:asciiTheme="minorHAnsi" w:hAnsiTheme="minorHAnsi" w:cstheme="minorHAnsi"/>
          <w:b/>
          <w:bCs/>
          <w:highlight w:val="cyan"/>
          <w:u w:val="single"/>
        </w:rPr>
        <w:t>down on media</w:t>
      </w:r>
      <w:r w:rsidRPr="001F4545">
        <w:rPr>
          <w:b/>
          <w:bCs/>
          <w:u w:val="single"/>
        </w:rPr>
        <w:t xml:space="preserve"> coverage</w:t>
      </w:r>
      <w:r w:rsidRPr="001F4545">
        <w:rPr>
          <w:u w:val="single"/>
        </w:rPr>
        <w:t xml:space="preserve"> </w:t>
      </w:r>
      <w:r w:rsidRPr="007D2189">
        <w:rPr>
          <w:highlight w:val="cyan"/>
          <w:u w:val="single"/>
        </w:rPr>
        <w:t xml:space="preserve">critical </w:t>
      </w:r>
      <w:r w:rsidRPr="007D2189">
        <w:rPr>
          <w:b/>
          <w:bCs/>
          <w:highlight w:val="cyan"/>
          <w:u w:val="single"/>
        </w:rPr>
        <w:t>of</w:t>
      </w:r>
      <w:r w:rsidRPr="001F4545">
        <w:rPr>
          <w:u w:val="single"/>
        </w:rPr>
        <w:t xml:space="preserve"> its </w:t>
      </w:r>
      <w:r w:rsidRPr="001F4545">
        <w:rPr>
          <w:b/>
          <w:bCs/>
          <w:u w:val="single"/>
        </w:rPr>
        <w:t xml:space="preserve">handling of </w:t>
      </w:r>
      <w:r w:rsidRPr="007D2189">
        <w:rPr>
          <w:b/>
          <w:bCs/>
          <w:highlight w:val="cyan"/>
          <w:u w:val="single"/>
        </w:rPr>
        <w:t>the pandemic</w:t>
      </w:r>
      <w:r w:rsidRPr="001F4545">
        <w:rPr>
          <w:sz w:val="16"/>
        </w:rPr>
        <w:t xml:space="preserve">. More than </w:t>
      </w:r>
      <w:r w:rsidRPr="001F4545">
        <w:rPr>
          <w:b/>
          <w:bCs/>
          <w:u w:val="single"/>
        </w:rPr>
        <w:t>50</w:t>
      </w:r>
      <w:r w:rsidRPr="001F4545">
        <w:rPr>
          <w:u w:val="single"/>
        </w:rPr>
        <w:t xml:space="preserve"> Indian </w:t>
      </w:r>
      <w:r w:rsidRPr="007D2189">
        <w:rPr>
          <w:highlight w:val="cyan"/>
          <w:u w:val="single"/>
        </w:rPr>
        <w:t>journalists</w:t>
      </w:r>
      <w:r w:rsidRPr="001F4545">
        <w:rPr>
          <w:u w:val="single"/>
        </w:rPr>
        <w:t xml:space="preserve"> have been </w:t>
      </w:r>
      <w:r w:rsidRPr="007D2189">
        <w:rPr>
          <w:b/>
          <w:bCs/>
          <w:highlight w:val="cyan"/>
          <w:u w:val="single"/>
        </w:rPr>
        <w:t>arrested</w:t>
      </w:r>
      <w:r w:rsidRPr="001F4545">
        <w:rPr>
          <w:b/>
          <w:bCs/>
          <w:u w:val="single"/>
        </w:rPr>
        <w:t xml:space="preserve"> or had police complaints registered</w:t>
      </w:r>
      <w:r w:rsidRPr="001F4545">
        <w:rPr>
          <w:u w:val="single"/>
        </w:rPr>
        <w:t xml:space="preserve"> against them, or been </w:t>
      </w:r>
      <w:r w:rsidRPr="001F4545">
        <w:rPr>
          <w:b/>
          <w:bCs/>
          <w:u w:val="single"/>
        </w:rPr>
        <w:t>physically assaulted</w:t>
      </w:r>
      <w:r w:rsidRPr="001F4545">
        <w:rPr>
          <w:sz w:val="16"/>
        </w:rPr>
        <w:t>. The majority of those facing action are independent journalists working in rural India, home to more than 60% of the 1.35 billion population. “The indirect message is that we cannot show the government in poor light. It does not matter if we have to turn a blind eye to issues we witness,” said Om Sharma, a journalist with a Hindi daily in Himachal Pradesh, a mountain state in north India. Police had charged him over a Facebook live report that showed stranded workers in need of food during the lockdown. Sharma faced charges of spreading false information, disobeying the order of a public servant and acting negligently to spread infection of a dangerous disease. The world’s biggest population lockdown was partially lifted last week after 10 weeks that saw many of the country’s social and economic inequalities thrown into sharper focus, with the most vulnerable badly hit as their work vanished overnight. As of Thursday, </w:t>
      </w:r>
      <w:hyperlink r:id="rId10" w:history="1">
        <w:r w:rsidRPr="001F4545">
          <w:rPr>
            <w:rStyle w:val="Hyperlink"/>
            <w:sz w:val="16"/>
          </w:rPr>
          <w:t>1.58 million people</w:t>
        </w:r>
      </w:hyperlink>
      <w:r w:rsidRPr="001F4545">
        <w:rPr>
          <w:sz w:val="16"/>
        </w:rPr>
        <w:t xml:space="preserve"> had had the virus and 38,000 had died. Just hours before announcing the lockdown, Narendra Modi, the prime minister, held a video conference with 20 owners and editors from India’s largest print media </w:t>
      </w:r>
      <w:proofErr w:type="spellStart"/>
      <w:r w:rsidRPr="001F4545">
        <w:rPr>
          <w:sz w:val="16"/>
        </w:rPr>
        <w:t>organisations</w:t>
      </w:r>
      <w:proofErr w:type="spellEnd"/>
      <w:r w:rsidRPr="001F4545">
        <w:rPr>
          <w:sz w:val="16"/>
        </w:rPr>
        <w:t xml:space="preserve">. “It was important to tackle the spread of pessimism, negativity and </w:t>
      </w:r>
      <w:proofErr w:type="spellStart"/>
      <w:r w:rsidRPr="001F4545">
        <w:rPr>
          <w:sz w:val="16"/>
        </w:rPr>
        <w:t>rumour</w:t>
      </w:r>
      <w:proofErr w:type="spellEnd"/>
      <w:r w:rsidRPr="001F4545">
        <w:rPr>
          <w:sz w:val="16"/>
        </w:rPr>
        <w:t xml:space="preserve">,” he told them. </w:t>
      </w:r>
      <w:r w:rsidRPr="007D2189">
        <w:rPr>
          <w:b/>
          <w:bCs/>
          <w:highlight w:val="cyan"/>
          <w:u w:val="single"/>
        </w:rPr>
        <w:t>Modi</w:t>
      </w:r>
      <w:r w:rsidRPr="001F4545">
        <w:rPr>
          <w:b/>
          <w:bCs/>
          <w:u w:val="single"/>
        </w:rPr>
        <w:t>’s handling of the pandemic</w:t>
      </w:r>
      <w:r w:rsidRPr="001F4545">
        <w:rPr>
          <w:u w:val="single"/>
        </w:rPr>
        <w:t xml:space="preserve"> has been </w:t>
      </w:r>
      <w:r w:rsidRPr="001F4545">
        <w:rPr>
          <w:b/>
          <w:bCs/>
          <w:u w:val="single"/>
        </w:rPr>
        <w:t>under</w:t>
      </w:r>
      <w:r w:rsidRPr="001F4545">
        <w:rPr>
          <w:u w:val="single"/>
        </w:rPr>
        <w:t xml:space="preserve"> increasing </w:t>
      </w:r>
      <w:r w:rsidRPr="001F4545">
        <w:rPr>
          <w:b/>
          <w:bCs/>
          <w:u w:val="single"/>
        </w:rPr>
        <w:t>criticism</w:t>
      </w:r>
      <w:r w:rsidRPr="001F4545">
        <w:rPr>
          <w:u w:val="single"/>
        </w:rPr>
        <w:t xml:space="preserve"> as he has changed tack on policy and </w:t>
      </w:r>
      <w:r w:rsidRPr="007D2189">
        <w:rPr>
          <w:b/>
          <w:bCs/>
          <w:highlight w:val="cyan"/>
          <w:u w:val="single"/>
        </w:rPr>
        <w:t>failed to curb the virus’s spread</w:t>
      </w:r>
      <w:r w:rsidRPr="001F4545">
        <w:rPr>
          <w:u w:val="single"/>
        </w:rPr>
        <w:t>, with India now the third worst affected country</w:t>
      </w:r>
      <w:r w:rsidRPr="001F4545">
        <w:rPr>
          <w:sz w:val="16"/>
        </w:rPr>
        <w:t xml:space="preserve"> after the US and Brazil. In a country where half-truths circulate over social media – </w:t>
      </w:r>
      <w:hyperlink r:id="rId11" w:history="1">
        <w:r w:rsidRPr="001F4545">
          <w:rPr>
            <w:rStyle w:val="Hyperlink"/>
            <w:sz w:val="16"/>
          </w:rPr>
          <w:t>in some cases spread by politicians</w:t>
        </w:r>
      </w:hyperlink>
      <w:r w:rsidRPr="001F4545">
        <w:rPr>
          <w:sz w:val="16"/>
        </w:rPr>
        <w:t xml:space="preserve"> – and dubious remedies have been pushed, the government argued before the supreme court that “fake news” triggered the exodus of day </w:t>
      </w:r>
      <w:proofErr w:type="spellStart"/>
      <w:r w:rsidRPr="001F4545">
        <w:rPr>
          <w:sz w:val="16"/>
        </w:rPr>
        <w:t>labourers</w:t>
      </w:r>
      <w:proofErr w:type="spellEnd"/>
      <w:r w:rsidRPr="001F4545">
        <w:rPr>
          <w:sz w:val="16"/>
        </w:rPr>
        <w:t xml:space="preserve"> from the cities. The court directed the media to “refer to and publish the official version about the developments”. </w:t>
      </w:r>
      <w:r w:rsidRPr="001F4545">
        <w:rPr>
          <w:b/>
          <w:bCs/>
          <w:u w:val="single"/>
        </w:rPr>
        <w:t>Journalists complain</w:t>
      </w:r>
      <w:r w:rsidRPr="001F4545">
        <w:rPr>
          <w:u w:val="single"/>
        </w:rPr>
        <w:t xml:space="preserve"> that their </w:t>
      </w:r>
      <w:r w:rsidRPr="001F4545">
        <w:rPr>
          <w:b/>
          <w:bCs/>
          <w:u w:val="single"/>
        </w:rPr>
        <w:t>freedoms</w:t>
      </w:r>
      <w:r w:rsidRPr="001F4545">
        <w:rPr>
          <w:u w:val="single"/>
        </w:rPr>
        <w:t xml:space="preserve"> are being </w:t>
      </w:r>
      <w:r w:rsidRPr="001F4545">
        <w:rPr>
          <w:b/>
          <w:bCs/>
          <w:u w:val="single"/>
        </w:rPr>
        <w:t>curtailed</w:t>
      </w:r>
      <w:r w:rsidRPr="001F4545">
        <w:rPr>
          <w:sz w:val="16"/>
        </w:rPr>
        <w:t xml:space="preserve">. Sharma was refused a curfew pass by his local administration. He had no option but to work from home, relying on social media platforms, asking local people to share their issues. Earlier this month, the Committee to Protect Journalists wrote to the Himachal Pradesh government, resulting in the chief minister announcing that the cases against Sharma and five other journalists would be withdrawn. In Jammu and Kashmir, reporters have alleged physical assaults by police. On 11 April, police slapped and used batons on Mushtaq Ahmed </w:t>
      </w:r>
      <w:proofErr w:type="spellStart"/>
      <w:r w:rsidRPr="001F4545">
        <w:rPr>
          <w:sz w:val="16"/>
        </w:rPr>
        <w:t>Ganai</w:t>
      </w:r>
      <w:proofErr w:type="spellEnd"/>
      <w:r w:rsidRPr="001F4545">
        <w:rPr>
          <w:sz w:val="16"/>
        </w:rPr>
        <w:t xml:space="preserve">, a Srinagar-based reporter with the Kashmir Observer, before he was arrested. </w:t>
      </w:r>
      <w:proofErr w:type="spellStart"/>
      <w:r w:rsidRPr="001F4545">
        <w:rPr>
          <w:sz w:val="16"/>
        </w:rPr>
        <w:t>Ganai</w:t>
      </w:r>
      <w:proofErr w:type="spellEnd"/>
      <w:r w:rsidRPr="001F4545">
        <w:rPr>
          <w:sz w:val="16"/>
        </w:rPr>
        <w:t xml:space="preserve"> was out reporting on the lockdown at the time. Charged with disobedience under sections of the 123-year-old Epidemic Diseases Act, </w:t>
      </w:r>
      <w:proofErr w:type="spellStart"/>
      <w:r w:rsidRPr="001F4545">
        <w:rPr>
          <w:sz w:val="16"/>
        </w:rPr>
        <w:t>Ganai</w:t>
      </w:r>
      <w:proofErr w:type="spellEnd"/>
      <w:r w:rsidRPr="001F4545">
        <w:rPr>
          <w:sz w:val="16"/>
        </w:rPr>
        <w:t xml:space="preserve"> was held for more than 48 hours. </w:t>
      </w:r>
      <w:proofErr w:type="spellStart"/>
      <w:r w:rsidRPr="001F4545">
        <w:rPr>
          <w:sz w:val="16"/>
        </w:rPr>
        <w:t>Ganai</w:t>
      </w:r>
      <w:proofErr w:type="spellEnd"/>
      <w:r w:rsidRPr="001F4545">
        <w:rPr>
          <w:sz w:val="16"/>
        </w:rPr>
        <w:t xml:space="preserve"> said that the “press” sticker was removed from his car before it was returned. The following day he was back in his office. “Journalism is a passion, specifically for those in Kashmir. We cannot afford to back out,” he said. The media clampdown has added to the challenges of severe restrictions on movement. Moreover, access to lawyers has been limited and courts are still hearing only urgent cases. Geeta </w:t>
      </w:r>
      <w:proofErr w:type="spellStart"/>
      <w:r w:rsidRPr="001F4545">
        <w:rPr>
          <w:sz w:val="16"/>
        </w:rPr>
        <w:t>Seshu</w:t>
      </w:r>
      <w:proofErr w:type="spellEnd"/>
      <w:r w:rsidRPr="001F4545">
        <w:rPr>
          <w:sz w:val="16"/>
        </w:rPr>
        <w:t xml:space="preserve">, of the Free Speech Collective, said the restrictions were having an impact on reporting. “During the pandemic, the government has taken some crucial policy decisions regarding environment and railways. Most of the media </w:t>
      </w:r>
      <w:proofErr w:type="spellStart"/>
      <w:r w:rsidRPr="001F4545">
        <w:rPr>
          <w:sz w:val="16"/>
        </w:rPr>
        <w:t>organisations</w:t>
      </w:r>
      <w:proofErr w:type="spellEnd"/>
      <w:r w:rsidRPr="001F4545">
        <w:rPr>
          <w:sz w:val="16"/>
        </w:rPr>
        <w:t xml:space="preserve"> played safe by not reviewing these decisions,” she said. India has now dropped two places to be ranked 142 out of 180 countries on the </w:t>
      </w:r>
      <w:hyperlink r:id="rId12" w:history="1">
        <w:r w:rsidRPr="001F4545">
          <w:rPr>
            <w:rStyle w:val="Hyperlink"/>
            <w:sz w:val="16"/>
          </w:rPr>
          <w:t>global press freedom index</w:t>
        </w:r>
      </w:hyperlink>
      <w:r w:rsidRPr="001F4545">
        <w:rPr>
          <w:sz w:val="16"/>
        </w:rPr>
        <w:t>. Responding to this in May, India’s information and broadcasting minister, Prakash Javadekar, tweeted: “Media in India enjoy absolute freedom. We will expose, sooner than later, those surveys that tend to portray bad picture about ‘Freedom of Press’ in India.”</w:t>
      </w:r>
    </w:p>
    <w:p w14:paraId="61BB27DB" w14:textId="77777777" w:rsidR="003205D7" w:rsidRDefault="003205D7" w:rsidP="003205D7"/>
    <w:p w14:paraId="63F4DF63" w14:textId="77777777" w:rsidR="003205D7" w:rsidRDefault="003205D7" w:rsidP="003205D7">
      <w:pPr>
        <w:pStyle w:val="Heading4"/>
      </w:pPr>
      <w:r>
        <w:t xml:space="preserve">A broader system of democratic backsliding hit India the hardest – COVID’s second wave was caused through governmental failure and lack of democracy. </w:t>
      </w:r>
    </w:p>
    <w:p w14:paraId="442AC935" w14:textId="77777777" w:rsidR="003205D7" w:rsidRDefault="003205D7" w:rsidP="003205D7">
      <w:pPr>
        <w:rPr>
          <w:sz w:val="18"/>
          <w:szCs w:val="18"/>
        </w:rPr>
      </w:pPr>
      <w:r w:rsidRPr="007B32B4">
        <w:rPr>
          <w:rStyle w:val="Heading4Char"/>
        </w:rPr>
        <w:t>Singh 7/5</w:t>
      </w:r>
      <w:r>
        <w:t xml:space="preserve"> </w:t>
      </w:r>
      <w:r w:rsidRPr="007B32B4">
        <w:rPr>
          <w:sz w:val="18"/>
          <w:szCs w:val="18"/>
        </w:rPr>
        <w:t>[</w:t>
      </w:r>
      <w:proofErr w:type="spellStart"/>
      <w:r w:rsidRPr="007B32B4">
        <w:rPr>
          <w:sz w:val="18"/>
          <w:szCs w:val="18"/>
        </w:rPr>
        <w:t>Prerna</w:t>
      </w:r>
      <w:proofErr w:type="spellEnd"/>
      <w:r w:rsidRPr="007B32B4">
        <w:rPr>
          <w:sz w:val="18"/>
          <w:szCs w:val="18"/>
        </w:rPr>
        <w:t xml:space="preserve"> Singh, July 5, 2021 at 5:00 a.m., “India has become an ‘electoral autocracy.’ Its covid-19 catastrophe is no surprise”, </w:t>
      </w:r>
      <w:hyperlink r:id="rId13"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w:t>
      </w:r>
      <w:proofErr w:type="spellStart"/>
      <w:r>
        <w:rPr>
          <w:sz w:val="18"/>
          <w:szCs w:val="18"/>
        </w:rPr>
        <w:t>AKo</w:t>
      </w:r>
      <w:proofErr w:type="spellEnd"/>
      <w:r w:rsidRPr="007B32B4">
        <w:rPr>
          <w:sz w:val="18"/>
          <w:szCs w:val="18"/>
        </w:rPr>
        <w:t>]</w:t>
      </w:r>
    </w:p>
    <w:p w14:paraId="3875D3D7" w14:textId="77777777" w:rsidR="003205D7" w:rsidRDefault="003205D7" w:rsidP="003205D7">
      <w:pPr>
        <w:rPr>
          <w:sz w:val="10"/>
        </w:rPr>
      </w:pPr>
      <w:r w:rsidRPr="00AD2F80">
        <w:rPr>
          <w:sz w:val="10"/>
        </w:rPr>
        <w:lastRenderedPageBreak/>
        <w:t>On Thursday, the White House announced that it is deploying </w:t>
      </w:r>
      <w:hyperlink r:id="rId14" w:history="1">
        <w:r w:rsidRPr="00AD2F80">
          <w:rPr>
            <w:rStyle w:val="Hyperlink"/>
            <w:sz w:val="10"/>
          </w:rPr>
          <w:t>response teams</w:t>
        </w:r>
      </w:hyperlink>
      <w:r w:rsidRPr="00AD2F80">
        <w:rPr>
          <w:sz w:val="10"/>
        </w:rPr>
        <w:t>, composed of officials from the Centers for Disease Control and Prevention and other federal agencies, to combat the “</w:t>
      </w:r>
      <w:proofErr w:type="spellStart"/>
      <w:r w:rsidRPr="00AD2F80">
        <w:rPr>
          <w:sz w:val="10"/>
        </w:rPr>
        <w:t>hypertransmissible</w:t>
      </w:r>
      <w:proofErr w:type="spellEnd"/>
      <w:r w:rsidRPr="00AD2F80">
        <w:rPr>
          <w:sz w:val="10"/>
        </w:rPr>
        <w:t>” delta variant of the </w:t>
      </w:r>
      <w:hyperlink r:id="rId15"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proofErr w:type="spellStart"/>
      <w:r>
        <w:fldChar w:fldCharType="begin"/>
      </w:r>
      <w:r>
        <w:instrText xml:space="preserve"> HYPERLINK "https://www.scientificamerican.com/article/why-deadly-black-fungus-is-ravaging-covid-patients-in-india/" </w:instrText>
      </w:r>
      <w:r>
        <w:fldChar w:fldCharType="separate"/>
      </w:r>
      <w:r w:rsidRPr="00AD2F80">
        <w:rPr>
          <w:rStyle w:val="Hyperlink"/>
          <w:sz w:val="10"/>
        </w:rPr>
        <w:t>mucormycosis</w:t>
      </w:r>
      <w:proofErr w:type="spellEnd"/>
      <w:r w:rsidRPr="00AD2F80">
        <w:rPr>
          <w:rStyle w:val="Hyperlink"/>
          <w:sz w:val="10"/>
        </w:rPr>
        <w:t>, or “black fungus,”</w:t>
      </w:r>
      <w:r>
        <w:rPr>
          <w:rStyle w:val="Hyperlink"/>
          <w:sz w:val="10"/>
        </w:rPr>
        <w:fldChar w:fldCharType="end"/>
      </w:r>
      <w:r w:rsidRPr="00AD2F80">
        <w:rPr>
          <w:sz w:val="10"/>
        </w:rPr>
        <w:t xml:space="preserve"> that is maiming and killing patients. </w:t>
      </w:r>
      <w:r w:rsidRPr="007D2189">
        <w:rPr>
          <w:rFonts w:asciiTheme="minorHAnsi" w:hAnsiTheme="minorHAnsi" w:cstheme="minorHAnsi"/>
          <w:b/>
          <w:bCs/>
          <w:highlight w:val="cya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6" w:history="1">
        <w:r w:rsidRPr="00AD2F80">
          <w:rPr>
            <w:rStyle w:val="Hyperlink"/>
            <w:sz w:val="10"/>
          </w:rPr>
          <w:t>Leading political science theories</w:t>
        </w:r>
      </w:hyperlink>
      <w:r w:rsidRPr="00AD2F80">
        <w:rPr>
          <w:sz w:val="10"/>
        </w:rPr>
        <w:t> argued these conditions made India </w:t>
      </w:r>
      <w:hyperlink r:id="rId17" w:history="1">
        <w:r w:rsidRPr="00AD2F80">
          <w:rPr>
            <w:rStyle w:val="Hyperlink"/>
            <w:sz w:val="10"/>
          </w:rPr>
          <w:t>infertile terrain</w:t>
        </w:r>
      </w:hyperlink>
      <w:r w:rsidRPr="00AD2F80">
        <w:rPr>
          <w:sz w:val="10"/>
        </w:rPr>
        <w:t> for democracy. Yet in 1947, India instituted a democratic government and, with the exception of </w:t>
      </w:r>
      <w:hyperlink r:id="rId18"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9"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7D2189">
        <w:rPr>
          <w:rFonts w:asciiTheme="minorHAnsi" w:hAnsiTheme="minorHAnsi" w:cstheme="minorHAnsi"/>
          <w:b/>
          <w:bCs/>
          <w:highlight w:val="cya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7D2189">
        <w:rPr>
          <w:rFonts w:asciiTheme="minorHAnsi" w:hAnsiTheme="minorHAnsi" w:cstheme="minorHAnsi"/>
          <w:b/>
          <w:bCs/>
          <w:highlight w:val="cya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D2189">
        <w:rPr>
          <w:rFonts w:asciiTheme="minorHAnsi" w:hAnsiTheme="minorHAnsi" w:cstheme="minorHAnsi"/>
          <w:b/>
          <w:bCs/>
          <w:highlight w:val="cyan"/>
          <w:u w:val="single"/>
        </w:rPr>
        <w:t>“</w:t>
      </w:r>
      <w:hyperlink r:id="rId20" w:history="1">
        <w:r w:rsidRPr="007D2189">
          <w:rPr>
            <w:rFonts w:asciiTheme="minorHAnsi" w:hAnsiTheme="minorHAnsi" w:cstheme="minorHAnsi"/>
            <w:b/>
            <w:bCs/>
            <w:highlight w:val="cyan"/>
            <w:u w:val="single"/>
          </w:rPr>
          <w:t>electoral autocracy</w:t>
        </w:r>
      </w:hyperlink>
      <w:r w:rsidRPr="007D2189">
        <w:rPr>
          <w:rFonts w:asciiTheme="minorHAnsi" w:hAnsiTheme="minorHAnsi" w:cstheme="minorHAnsi"/>
          <w:b/>
          <w:bCs/>
          <w:highlight w:val="cya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7D2189">
        <w:rPr>
          <w:rFonts w:asciiTheme="minorHAnsi" w:hAnsiTheme="minorHAnsi" w:cstheme="minorHAnsi"/>
          <w:b/>
          <w:bCs/>
          <w:highlight w:val="cya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D2189">
        <w:rPr>
          <w:rFonts w:asciiTheme="minorHAnsi" w:hAnsiTheme="minorHAnsi" w:cstheme="minorHAnsi"/>
          <w:b/>
          <w:bCs/>
          <w:highlight w:val="cya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w:t>
      </w:r>
      <w:proofErr w:type="spellStart"/>
      <w:r w:rsidRPr="00AD2F80">
        <w:rPr>
          <w:sz w:val="10"/>
        </w:rPr>
        <w:t>Bharatiya</w:t>
      </w:r>
      <w:proofErr w:type="spellEnd"/>
      <w:r w:rsidRPr="00AD2F80">
        <w:rPr>
          <w:sz w:val="10"/>
        </w:rPr>
        <w:t xml:space="preserve"> Janata Party (</w:t>
      </w:r>
      <w:r w:rsidRPr="007D2189">
        <w:rPr>
          <w:rFonts w:asciiTheme="minorHAnsi" w:hAnsiTheme="minorHAnsi" w:cstheme="minorHAnsi"/>
          <w:b/>
          <w:bCs/>
          <w:highlight w:val="cya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D2189">
        <w:rPr>
          <w:rFonts w:asciiTheme="minorHAnsi" w:hAnsiTheme="minorHAnsi" w:cstheme="minorHAnsi"/>
          <w:b/>
          <w:bCs/>
          <w:highlight w:val="cyan"/>
          <w:u w:val="single"/>
        </w:rPr>
        <w:t xml:space="preserve">undermined </w:t>
      </w:r>
      <w:r w:rsidRPr="00AD2F80">
        <w:rPr>
          <w:rFonts w:asciiTheme="minorHAnsi" w:hAnsiTheme="minorHAnsi" w:cstheme="minorHAnsi"/>
          <w:b/>
          <w:bCs/>
          <w:u w:val="single"/>
        </w:rPr>
        <w:t xml:space="preserve">civil </w:t>
      </w:r>
      <w:r w:rsidRPr="007D2189">
        <w:rPr>
          <w:rFonts w:asciiTheme="minorHAnsi" w:hAnsiTheme="minorHAnsi" w:cstheme="minorHAnsi"/>
          <w:b/>
          <w:bCs/>
          <w:highlight w:val="cyan"/>
          <w:u w:val="single"/>
        </w:rPr>
        <w:t>liberties</w:t>
      </w:r>
      <w:r w:rsidRPr="00AD2F80">
        <w:rPr>
          <w:sz w:val="10"/>
        </w:rPr>
        <w:t>, especially freedom of speech. This crackdown has </w:t>
      </w:r>
      <w:hyperlink r:id="rId21"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7D2189">
        <w:rPr>
          <w:rFonts w:asciiTheme="minorHAnsi" w:hAnsiTheme="minorHAnsi" w:cstheme="minorHAnsi"/>
          <w:b/>
          <w:bCs/>
          <w:highlight w:val="cyan"/>
          <w:u w:val="single"/>
        </w:rPr>
        <w:t>Police</w:t>
      </w:r>
      <w:r w:rsidRPr="00AD2F80">
        <w:rPr>
          <w:sz w:val="10"/>
        </w:rPr>
        <w:t xml:space="preserve"> have </w:t>
      </w:r>
      <w:hyperlink r:id="rId22" w:history="1">
        <w:r w:rsidRPr="007D2189">
          <w:rPr>
            <w:rFonts w:asciiTheme="minorHAnsi" w:hAnsiTheme="minorHAnsi" w:cstheme="minorHAnsi"/>
            <w:b/>
            <w:bCs/>
            <w:highlight w:val="cya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D2189">
        <w:rPr>
          <w:rFonts w:asciiTheme="minorHAnsi" w:hAnsiTheme="minorHAnsi" w:cstheme="minorHAnsi"/>
          <w:b/>
          <w:bCs/>
          <w:highlight w:val="cya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3"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4" w:history="1">
        <w:r w:rsidRPr="00AD2F80">
          <w:rPr>
            <w:rStyle w:val="Hyperlink"/>
            <w:sz w:val="10"/>
          </w:rPr>
          <w:t>protected</w:t>
        </w:r>
      </w:hyperlink>
      <w:r w:rsidRPr="00AD2F80">
        <w:rPr>
          <w:sz w:val="10"/>
        </w:rPr>
        <w:t xml:space="preserve"> and supported. </w:t>
      </w:r>
      <w:hyperlink r:id="rId25"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6"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D2189">
        <w:rPr>
          <w:rFonts w:asciiTheme="minorHAnsi" w:hAnsiTheme="minorHAnsi" w:cstheme="minorHAnsi"/>
          <w:b/>
          <w:bCs/>
          <w:highlight w:val="cya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D2189">
        <w:rPr>
          <w:rFonts w:asciiTheme="minorHAnsi" w:hAnsiTheme="minorHAnsi" w:cstheme="minorHAnsi"/>
          <w:b/>
          <w:bCs/>
          <w:highlight w:val="cya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D2189">
        <w:rPr>
          <w:rFonts w:asciiTheme="minorHAnsi" w:hAnsiTheme="minorHAnsi" w:cstheme="minorHAnsi"/>
          <w:b/>
          <w:bCs/>
          <w:highlight w:val="cyan"/>
          <w:u w:val="single"/>
        </w:rPr>
        <w:t>in isolation</w:t>
      </w:r>
      <w:r w:rsidRPr="00AD2F80">
        <w:rPr>
          <w:sz w:val="10"/>
        </w:rPr>
        <w:t xml:space="preserve">. </w:t>
      </w:r>
      <w:hyperlink r:id="rId27"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8" w:history="1">
        <w:r w:rsidRPr="00AD2F80">
          <w:rPr>
            <w:rStyle w:val="Hyperlink"/>
            <w:sz w:val="10"/>
          </w:rPr>
          <w:t>Hunger and Public Action</w:t>
        </w:r>
      </w:hyperlink>
      <w:r w:rsidRPr="00AD2F80">
        <w:rPr>
          <w:sz w:val="10"/>
        </w:rPr>
        <w:t xml:space="preserve">,” development economists Jean </w:t>
      </w:r>
      <w:proofErr w:type="spellStart"/>
      <w:r w:rsidRPr="00AD2F80">
        <w:rPr>
          <w:sz w:val="10"/>
        </w:rPr>
        <w:t>Drèze</w:t>
      </w:r>
      <w:proofErr w:type="spellEnd"/>
      <w:r w:rsidRPr="00AD2F80">
        <w:rPr>
          <w:sz w:val="10"/>
        </w:rPr>
        <w:t xml:space="preserve"> and Nobel laureate Amartya Sen explored why India had not endured famine since independence, despite chronic undernourishment and food production difficulties. Under colonial rule, devastating famines were numerous. Sen and </w:t>
      </w:r>
      <w:proofErr w:type="spellStart"/>
      <w:r w:rsidRPr="00AD2F80">
        <w:rPr>
          <w:sz w:val="10"/>
        </w:rPr>
        <w:t>Drèze</w:t>
      </w:r>
      <w:proofErr w:type="spellEnd"/>
      <w:r w:rsidRPr="00AD2F80">
        <w:rPr>
          <w:sz w:val="10"/>
        </w:rPr>
        <w:t xml:space="preserve"> concluded that the key difference since independence has been watchdog journalists whose reporting on early signs of a famine in an uncensored news media aroused public concern and pushed the government to act. But in March 2020, Prime Minister </w:t>
      </w:r>
      <w:proofErr w:type="spellStart"/>
      <w:r w:rsidRPr="00AD2F80">
        <w:rPr>
          <w:sz w:val="10"/>
        </w:rPr>
        <w:t>Narenda</w:t>
      </w:r>
      <w:proofErr w:type="spellEnd"/>
      <w:r w:rsidRPr="00AD2F80">
        <w:rPr>
          <w:sz w:val="10"/>
        </w:rPr>
        <w:t xml:space="preserve">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9"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7D2189">
        <w:rPr>
          <w:rFonts w:asciiTheme="minorHAnsi" w:hAnsiTheme="minorHAnsi" w:cstheme="minorHAnsi"/>
          <w:b/>
          <w:bCs/>
          <w:highlight w:val="cya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30" w:history="1">
        <w:r w:rsidRPr="007D2189">
          <w:rPr>
            <w:rFonts w:asciiTheme="minorHAnsi" w:hAnsiTheme="minorHAnsi" w:cstheme="minorHAnsi"/>
            <w:b/>
            <w:bCs/>
            <w:highlight w:val="cyan"/>
            <w:u w:val="single"/>
          </w:rPr>
          <w:t>filed charges</w:t>
        </w:r>
      </w:hyperlink>
      <w:r w:rsidRPr="007D2189">
        <w:rPr>
          <w:rFonts w:asciiTheme="minorHAnsi" w:hAnsiTheme="minorHAnsi" w:cstheme="minorHAnsi"/>
          <w:b/>
          <w:bCs/>
          <w:highlight w:val="cyan"/>
          <w:u w:val="single"/>
        </w:rPr>
        <w:t> against</w:t>
      </w:r>
      <w:r w:rsidRPr="00AD2F80">
        <w:rPr>
          <w:sz w:val="10"/>
        </w:rPr>
        <w:t xml:space="preserve"> and arrested dozens of </w:t>
      </w:r>
      <w:r w:rsidRPr="007D2189">
        <w:rPr>
          <w:rFonts w:asciiTheme="minorHAnsi" w:hAnsiTheme="minorHAnsi" w:cstheme="minorHAnsi"/>
          <w:b/>
          <w:bCs/>
          <w:highlight w:val="cya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7D2189">
        <w:rPr>
          <w:rFonts w:asciiTheme="minorHAnsi" w:hAnsiTheme="minorHAnsi" w:cstheme="minorHAnsi"/>
          <w:b/>
          <w:bCs/>
          <w:highlight w:val="cyan"/>
          <w:u w:val="single"/>
        </w:rPr>
        <w:t>the</w:t>
      </w:r>
      <w:r w:rsidRPr="00AD2F80">
        <w:rPr>
          <w:rFonts w:asciiTheme="minorHAnsi" w:hAnsiTheme="minorHAnsi" w:cstheme="minorHAnsi"/>
          <w:b/>
          <w:bCs/>
          <w:u w:val="single"/>
        </w:rPr>
        <w:t xml:space="preserve"> coronavirus </w:t>
      </w:r>
      <w:r w:rsidRPr="007D2189">
        <w:rPr>
          <w:rFonts w:asciiTheme="minorHAnsi" w:hAnsiTheme="minorHAnsi" w:cstheme="minorHAnsi"/>
          <w:b/>
          <w:bCs/>
          <w:highlight w:val="cya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1"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w:t>
      </w:r>
      <w:proofErr w:type="spellStart"/>
      <w:r w:rsidRPr="00AD2F80">
        <w:rPr>
          <w:sz w:val="10"/>
        </w:rPr>
        <w:t>Drèze</w:t>
      </w:r>
      <w:proofErr w:type="spellEnd"/>
      <w:r w:rsidRPr="00AD2F80">
        <w:rPr>
          <w:sz w:val="10"/>
        </w:rPr>
        <w:t xml:space="preserve"> and Sen’s logic about famines, this quashing of a free press has both prevented the government from accessing accurate information about how the pandemic was unfolding on the ground and reduced its sense of public accountability. </w:t>
      </w:r>
      <w:hyperlink r:id="rId32"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3"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4"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5"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D2189">
        <w:rPr>
          <w:rFonts w:asciiTheme="minorHAnsi" w:hAnsiTheme="minorHAnsi" w:cstheme="minorHAnsi"/>
          <w:b/>
          <w:bCs/>
          <w:highlight w:val="cyan"/>
          <w:u w:val="single"/>
        </w:rPr>
        <w:t>democratic</w:t>
      </w:r>
      <w:r w:rsidRPr="007B32B4">
        <w:rPr>
          <w:rFonts w:asciiTheme="minorHAnsi" w:hAnsiTheme="minorHAnsi" w:cstheme="minorHAnsi"/>
          <w:b/>
          <w:bCs/>
          <w:u w:val="single"/>
        </w:rPr>
        <w:t xml:space="preserve"> watchdog </w:t>
      </w:r>
      <w:r w:rsidRPr="007D2189">
        <w:rPr>
          <w:rFonts w:asciiTheme="minorHAnsi" w:hAnsiTheme="minorHAnsi" w:cstheme="minorHAnsi"/>
          <w:b/>
          <w:bCs/>
          <w:highlight w:val="cyan"/>
          <w:u w:val="single"/>
        </w:rPr>
        <w:t>institutions</w:t>
      </w:r>
      <w:r w:rsidRPr="00AD2F80">
        <w:rPr>
          <w:sz w:val="10"/>
        </w:rPr>
        <w:t xml:space="preserve"> — for example, an active </w:t>
      </w:r>
      <w:hyperlink r:id="rId36" w:history="1">
        <w:r w:rsidRPr="00AD2F80">
          <w:rPr>
            <w:rStyle w:val="Hyperlink"/>
            <w:sz w:val="10"/>
          </w:rPr>
          <w:t>political opposition</w:t>
        </w:r>
      </w:hyperlink>
      <w:r w:rsidRPr="00AD2F80">
        <w:rPr>
          <w:sz w:val="10"/>
        </w:rPr>
        <w:t xml:space="preserve"> — </w:t>
      </w:r>
      <w:r w:rsidRPr="007D2189">
        <w:rPr>
          <w:rFonts w:asciiTheme="minorHAnsi" w:hAnsiTheme="minorHAnsi" w:cstheme="minorHAnsi"/>
          <w:b/>
          <w:bCs/>
          <w:highlight w:val="cya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7" w:history="1">
        <w:r w:rsidRPr="00AD2F80">
          <w:rPr>
            <w:rStyle w:val="Hyperlink"/>
            <w:sz w:val="10"/>
          </w:rPr>
          <w:t>exclusionary Hindu nationalism</w:t>
        </w:r>
      </w:hyperlink>
      <w:r w:rsidRPr="00AD2F80">
        <w:rPr>
          <w:sz w:val="10"/>
        </w:rPr>
        <w:t> deviates from that history. Muzzling free speech has been </w:t>
      </w:r>
      <w:hyperlink r:id="rId38" w:history="1">
        <w:r w:rsidRPr="00AD2F80">
          <w:rPr>
            <w:rStyle w:val="Hyperlink"/>
            <w:sz w:val="10"/>
          </w:rPr>
          <w:t>deadly</w:t>
        </w:r>
      </w:hyperlink>
      <w:r w:rsidRPr="00AD2F80">
        <w:rPr>
          <w:sz w:val="10"/>
        </w:rPr>
        <w:t xml:space="preserve"> during the pandemic. Today </w:t>
      </w:r>
      <w:r w:rsidRPr="007D2189">
        <w:rPr>
          <w:rFonts w:asciiTheme="minorHAnsi" w:hAnsiTheme="minorHAnsi" w:cstheme="minorHAnsi"/>
          <w:b/>
          <w:bCs/>
          <w:highlight w:val="cyan"/>
          <w:u w:val="single"/>
        </w:rPr>
        <w:t>the scale of</w:t>
      </w:r>
      <w:r w:rsidRPr="007B32B4">
        <w:rPr>
          <w:rFonts w:asciiTheme="minorHAnsi" w:hAnsiTheme="minorHAnsi" w:cstheme="minorHAnsi"/>
          <w:b/>
          <w:bCs/>
          <w:u w:val="single"/>
        </w:rPr>
        <w:t xml:space="preserve"> the </w:t>
      </w:r>
      <w:r w:rsidRPr="007D2189">
        <w:rPr>
          <w:rFonts w:asciiTheme="minorHAnsi" w:hAnsiTheme="minorHAnsi" w:cstheme="minorHAnsi"/>
          <w:b/>
          <w:bCs/>
          <w:highlight w:val="cya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D2189">
        <w:rPr>
          <w:rFonts w:asciiTheme="minorHAnsi" w:hAnsiTheme="minorHAnsi" w:cstheme="minorHAnsi"/>
          <w:b/>
          <w:bCs/>
          <w:highlight w:val="cyan"/>
          <w:u w:val="single"/>
        </w:rPr>
        <w:t>remains unknown</w:t>
      </w:r>
      <w:r w:rsidRPr="007B32B4">
        <w:rPr>
          <w:rFonts w:asciiTheme="minorHAnsi" w:hAnsiTheme="minorHAnsi" w:cstheme="minorHAnsi"/>
          <w:b/>
          <w:bCs/>
          <w:u w:val="single"/>
        </w:rPr>
        <w:t xml:space="preserve">. </w:t>
      </w:r>
      <w:r w:rsidRPr="00AD2F80">
        <w:rPr>
          <w:sz w:val="10"/>
        </w:rPr>
        <w:t>Experts </w:t>
      </w:r>
      <w:hyperlink r:id="rId39"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40"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7D2189">
        <w:rPr>
          <w:rStyle w:val="StyleUnderline"/>
          <w:highlight w:val="cyan"/>
        </w:rPr>
        <w:t>free</w:t>
      </w:r>
      <w:r w:rsidRPr="00AD2F80">
        <w:rPr>
          <w:rStyle w:val="StyleUnderline"/>
        </w:rPr>
        <w:t xml:space="preserve"> </w:t>
      </w:r>
      <w:r w:rsidRPr="007D2189">
        <w:rPr>
          <w:rStyle w:val="StyleUnderline"/>
          <w:highlight w:val="cyan"/>
        </w:rPr>
        <w:t xml:space="preserve">press </w:t>
      </w:r>
      <w:r w:rsidRPr="00AD2F80">
        <w:rPr>
          <w:rStyle w:val="StyleUnderline"/>
        </w:rPr>
        <w:t xml:space="preserve">could not have prevented the pandemic. But it </w:t>
      </w:r>
      <w:r w:rsidRPr="007D2189">
        <w:rPr>
          <w:rStyle w:val="StyleUnderline"/>
          <w:highlight w:val="cyan"/>
        </w:rPr>
        <w:t>could have</w:t>
      </w:r>
      <w:r w:rsidRPr="00AD2F80">
        <w:rPr>
          <w:rStyle w:val="StyleUnderline"/>
        </w:rPr>
        <w:t xml:space="preserve"> both </w:t>
      </w:r>
      <w:r w:rsidRPr="007D2189">
        <w:rPr>
          <w:rStyle w:val="StyleUnderline"/>
          <w:highlight w:val="cyan"/>
        </w:rPr>
        <w:t>provided</w:t>
      </w:r>
      <w:r w:rsidRPr="00AD2F80">
        <w:rPr>
          <w:rStyle w:val="StyleUnderline"/>
        </w:rPr>
        <w:t xml:space="preserve"> critical early </w:t>
      </w:r>
      <w:r w:rsidRPr="007D2189">
        <w:rPr>
          <w:rStyle w:val="StyleUnderline"/>
          <w:highlight w:val="cyan"/>
        </w:rPr>
        <w:t>information</w:t>
      </w:r>
      <w:r w:rsidRPr="00AD2F80">
        <w:rPr>
          <w:rStyle w:val="StyleUnderline"/>
        </w:rPr>
        <w:t xml:space="preserve"> </w:t>
      </w:r>
      <w:r w:rsidRPr="007D2189">
        <w:rPr>
          <w:rStyle w:val="StyleUnderline"/>
          <w:highlight w:val="cyan"/>
        </w:rPr>
        <w:t>about the</w:t>
      </w:r>
      <w:r w:rsidRPr="00AD2F80">
        <w:rPr>
          <w:rStyle w:val="StyleUnderline"/>
        </w:rPr>
        <w:t xml:space="preserve"> unfolding </w:t>
      </w:r>
      <w:r w:rsidRPr="007D2189">
        <w:rPr>
          <w:rStyle w:val="StyleUnderline"/>
          <w:highlight w:val="cyan"/>
        </w:rPr>
        <w:t>second wave</w:t>
      </w:r>
      <w:r w:rsidRPr="00AD2F80">
        <w:rPr>
          <w:rStyle w:val="StyleUnderline"/>
        </w:rPr>
        <w:t xml:space="preserve"> of virus infections </w:t>
      </w:r>
      <w:r w:rsidRPr="007D2189">
        <w:rPr>
          <w:rStyle w:val="StyleUnderline"/>
          <w:highlight w:val="cyan"/>
        </w:rPr>
        <w:t>and put pressure on</w:t>
      </w:r>
      <w:r w:rsidRPr="00AD2F80">
        <w:rPr>
          <w:rStyle w:val="StyleUnderline"/>
        </w:rPr>
        <w:t xml:space="preserve"> the </w:t>
      </w:r>
      <w:r w:rsidRPr="007D2189">
        <w:rPr>
          <w:rStyle w:val="StyleUnderline"/>
          <w:highlight w:val="cyan"/>
        </w:rPr>
        <w:t>government</w:t>
      </w:r>
      <w:r w:rsidRPr="00AD2F80">
        <w:rPr>
          <w:rStyle w:val="StyleUnderline"/>
        </w:rPr>
        <w:t xml:space="preserve"> to take </w:t>
      </w:r>
      <w:r w:rsidRPr="007D2189">
        <w:rPr>
          <w:rStyle w:val="StyleUnderline"/>
          <w:highlight w:val="cyan"/>
        </w:rPr>
        <w:t>action</w:t>
      </w:r>
      <w:r w:rsidRPr="00AD2F80">
        <w:rPr>
          <w:sz w:val="10"/>
        </w:rPr>
        <w:t>. This would have likely reduced the public health tragedy.</w:t>
      </w:r>
    </w:p>
    <w:p w14:paraId="1B4CB3ED" w14:textId="77777777" w:rsidR="003205D7" w:rsidRDefault="003205D7" w:rsidP="003205D7"/>
    <w:p w14:paraId="689F5640" w14:textId="77777777" w:rsidR="003205D7" w:rsidRPr="00AB679D" w:rsidRDefault="003205D7" w:rsidP="003205D7">
      <w:pPr>
        <w:pStyle w:val="Heading4"/>
        <w:rPr>
          <w:rFonts w:asciiTheme="minorHAnsi" w:hAnsiTheme="minorHAnsi" w:cstheme="minorHAnsi"/>
        </w:rPr>
      </w:pPr>
      <w:r>
        <w:rPr>
          <w:rFonts w:asciiTheme="minorHAnsi" w:hAnsiTheme="minorHAnsi" w:cstheme="minorHAnsi"/>
        </w:rPr>
        <w:t xml:space="preserve">That’s prompted by lack of journalistic freedom which causes </w:t>
      </w:r>
      <w:proofErr w:type="spellStart"/>
      <w:r>
        <w:rPr>
          <w:rFonts w:asciiTheme="minorHAnsi" w:hAnsiTheme="minorHAnsi" w:cstheme="minorHAnsi"/>
        </w:rPr>
        <w:t>IndoPak</w:t>
      </w:r>
      <w:proofErr w:type="spellEnd"/>
      <w:r>
        <w:rPr>
          <w:rFonts w:asciiTheme="minorHAnsi" w:hAnsiTheme="minorHAnsi" w:cstheme="minorHAnsi"/>
        </w:rPr>
        <w:t xml:space="preserve"> escalation. </w:t>
      </w:r>
    </w:p>
    <w:p w14:paraId="43BCB635" w14:textId="77777777" w:rsidR="003205D7" w:rsidRPr="00AB679D" w:rsidRDefault="003205D7" w:rsidP="003205D7">
      <w:pPr>
        <w:rPr>
          <w:rFonts w:asciiTheme="minorHAnsi" w:hAnsiTheme="minorHAnsi" w:cstheme="minorHAnsi"/>
        </w:rPr>
      </w:pPr>
      <w:proofErr w:type="spellStart"/>
      <w:r w:rsidRPr="00AB679D">
        <w:rPr>
          <w:rStyle w:val="Style13ptBold"/>
          <w:rFonts w:asciiTheme="minorHAnsi" w:hAnsiTheme="minorHAnsi" w:cstheme="minorHAnsi"/>
        </w:rPr>
        <w:t>Somos</w:t>
      </w:r>
      <w:proofErr w:type="spellEnd"/>
      <w:r w:rsidRPr="00AB679D">
        <w:rPr>
          <w:rStyle w:val="Style13ptBold"/>
          <w:rFonts w:asciiTheme="minorHAnsi" w:hAnsiTheme="minorHAnsi" w:cstheme="minorHAnsi"/>
        </w:rPr>
        <w:t xml:space="preserve">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w:t>
      </w:r>
      <w:proofErr w:type="spellStart"/>
      <w:r w:rsidRPr="001C23AD">
        <w:rPr>
          <w:rFonts w:asciiTheme="minorHAnsi" w:hAnsiTheme="minorHAnsi" w:cstheme="minorHAnsi"/>
          <w:sz w:val="18"/>
          <w:szCs w:val="18"/>
        </w:rPr>
        <w:t>Somos</w:t>
      </w:r>
      <w:proofErr w:type="spellEnd"/>
      <w:r w:rsidRPr="001C23AD">
        <w:rPr>
          <w:rFonts w:asciiTheme="minorHAnsi" w:hAnsiTheme="minorHAnsi" w:cstheme="minorHAnsi"/>
          <w:sz w:val="18"/>
          <w:szCs w:val="18"/>
        </w:rPr>
        <w:t xml:space="preserve">, December 17, 2020, “COVID-19 has escalated armed conflict in India, Pakistan, Iraq, Libya and the Philippines, study finds,” </w:t>
      </w:r>
      <w:hyperlink r:id="rId41"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w:t>
      </w:r>
      <w:proofErr w:type="spellStart"/>
      <w:r>
        <w:rPr>
          <w:rFonts w:asciiTheme="minorHAnsi" w:hAnsiTheme="minorHAnsi" w:cstheme="minorHAnsi"/>
          <w:sz w:val="18"/>
          <w:szCs w:val="18"/>
        </w:rPr>
        <w:t>AKo</w:t>
      </w:r>
      <w:proofErr w:type="spellEnd"/>
      <w:r w:rsidRPr="001C23AD">
        <w:rPr>
          <w:rFonts w:asciiTheme="minorHAnsi" w:hAnsiTheme="minorHAnsi" w:cstheme="minorHAnsi"/>
          <w:sz w:val="18"/>
          <w:szCs w:val="18"/>
        </w:rPr>
        <w:t>]</w:t>
      </w:r>
    </w:p>
    <w:p w14:paraId="39A6EABE" w14:textId="77777777" w:rsidR="003205D7" w:rsidRDefault="003205D7" w:rsidP="003205D7">
      <w:pPr>
        <w:rPr>
          <w:sz w:val="12"/>
        </w:rPr>
      </w:pPr>
      <w:r w:rsidRPr="00AD2F80">
        <w:rPr>
          <w:rFonts w:asciiTheme="minorHAnsi" w:hAnsiTheme="minorHAnsi" w:cstheme="minorHAnsi"/>
          <w:sz w:val="12"/>
        </w:rPr>
        <w:t xml:space="preserve">INDIA </w:t>
      </w:r>
      <w:proofErr w:type="spellStart"/>
      <w:r w:rsidRPr="007D2189">
        <w:rPr>
          <w:rFonts w:asciiTheme="minorHAnsi" w:hAnsiTheme="minorHAnsi" w:cstheme="minorHAnsi"/>
          <w:b/>
          <w:bCs/>
          <w:highlight w:val="cyan"/>
          <w:u w:val="single"/>
        </w:rPr>
        <w:t>India</w:t>
      </w:r>
      <w:proofErr w:type="spellEnd"/>
      <w:r w:rsidRPr="007D2189">
        <w:rPr>
          <w:rFonts w:asciiTheme="minorHAnsi" w:hAnsiTheme="minorHAnsi" w:cstheme="minorHAnsi"/>
          <w:b/>
          <w:bCs/>
          <w:highlight w:val="cyan"/>
          <w:u w:val="single"/>
        </w:rPr>
        <w:t xml:space="preserve"> saw</w:t>
      </w:r>
      <w:r w:rsidRPr="006C4F77">
        <w:rPr>
          <w:rFonts w:asciiTheme="minorHAnsi" w:hAnsiTheme="minorHAnsi" w:cstheme="minorHAnsi"/>
          <w:b/>
          <w:bCs/>
          <w:u w:val="single"/>
        </w:rPr>
        <w:t xml:space="preserve"> a </w:t>
      </w:r>
      <w:r w:rsidRPr="007D2189">
        <w:rPr>
          <w:rFonts w:asciiTheme="minorHAnsi" w:hAnsiTheme="minorHAnsi" w:cstheme="minorHAnsi"/>
          <w:b/>
          <w:bCs/>
          <w:highlight w:val="cyan"/>
          <w:u w:val="single"/>
        </w:rPr>
        <w:t>rise in</w:t>
      </w:r>
      <w:r w:rsidRPr="006C4F77">
        <w:rPr>
          <w:rFonts w:asciiTheme="minorHAnsi" w:hAnsiTheme="minorHAnsi" w:cstheme="minorHAnsi"/>
          <w:b/>
          <w:bCs/>
          <w:u w:val="single"/>
        </w:rPr>
        <w:t xml:space="preserve"> armed </w:t>
      </w:r>
      <w:r w:rsidRPr="007D2189">
        <w:rPr>
          <w:rFonts w:asciiTheme="minorHAnsi" w:hAnsiTheme="minorHAnsi" w:cstheme="minorHAnsi"/>
          <w:b/>
          <w:bCs/>
          <w:highlight w:val="cya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7D2189">
        <w:rPr>
          <w:rFonts w:asciiTheme="minorHAnsi" w:hAnsiTheme="minorHAnsi" w:cstheme="minorHAnsi"/>
          <w:b/>
          <w:bCs/>
          <w:highlight w:val="cya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w:t>
      </w:r>
      <w:r w:rsidRPr="00AD2F80">
        <w:rPr>
          <w:rFonts w:asciiTheme="minorHAnsi" w:hAnsiTheme="minorHAnsi" w:cstheme="minorHAnsi"/>
          <w:sz w:val="12"/>
        </w:rPr>
        <w:lastRenderedPageBreak/>
        <w:t xml:space="preserve">intensity…were basically due to two factors,” Ide said. “The first being that </w:t>
      </w:r>
      <w:r w:rsidRPr="006C4F77">
        <w:rPr>
          <w:rFonts w:asciiTheme="minorHAnsi" w:hAnsiTheme="minorHAnsi" w:cstheme="minorHAnsi"/>
          <w:b/>
          <w:bCs/>
          <w:u w:val="single"/>
        </w:rPr>
        <w:t xml:space="preserve">there is some evidence that </w:t>
      </w:r>
      <w:r w:rsidRPr="007D2189">
        <w:rPr>
          <w:rFonts w:asciiTheme="minorHAnsi" w:hAnsiTheme="minorHAnsi" w:cstheme="minorHAnsi"/>
          <w:b/>
          <w:bCs/>
          <w:highlight w:val="cyan"/>
          <w:u w:val="single"/>
        </w:rPr>
        <w:t>Pakistan sponsors</w:t>
      </w:r>
      <w:r w:rsidRPr="006C4F77">
        <w:rPr>
          <w:rFonts w:asciiTheme="minorHAnsi" w:hAnsiTheme="minorHAnsi" w:cstheme="minorHAnsi"/>
          <w:b/>
          <w:bCs/>
          <w:u w:val="single"/>
        </w:rPr>
        <w:t xml:space="preserve"> or supports these </w:t>
      </w:r>
      <w:r w:rsidRPr="007D2189">
        <w:rPr>
          <w:rFonts w:asciiTheme="minorHAnsi" w:hAnsiTheme="minorHAnsi" w:cstheme="minorHAnsi"/>
          <w:b/>
          <w:bCs/>
          <w:highlight w:val="cyan"/>
          <w:u w:val="single"/>
        </w:rPr>
        <w:t>insurgents</w:t>
      </w:r>
      <w:r w:rsidRPr="006C4F77">
        <w:rPr>
          <w:rFonts w:asciiTheme="minorHAnsi" w:hAnsiTheme="minorHAnsi" w:cstheme="minorHAnsi"/>
          <w:b/>
          <w:bCs/>
          <w:u w:val="single"/>
        </w:rPr>
        <w:t xml:space="preserve"> in Kashmir, </w:t>
      </w:r>
      <w:r w:rsidRPr="007D2189">
        <w:rPr>
          <w:rFonts w:asciiTheme="minorHAnsi" w:hAnsiTheme="minorHAnsi" w:cstheme="minorHAnsi"/>
          <w:b/>
          <w:bCs/>
          <w:highlight w:val="cya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7D2189">
        <w:rPr>
          <w:rFonts w:asciiTheme="minorHAnsi" w:hAnsiTheme="minorHAnsi" w:cstheme="minorHAnsi"/>
          <w:b/>
          <w:bCs/>
          <w:highlight w:val="cya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7D2189">
        <w:rPr>
          <w:rFonts w:asciiTheme="minorHAnsi" w:hAnsiTheme="minorHAnsi" w:cstheme="minorHAnsi"/>
          <w:b/>
          <w:bCs/>
          <w:highlight w:val="cya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7D2189">
        <w:rPr>
          <w:rFonts w:asciiTheme="minorHAnsi" w:hAnsiTheme="minorHAnsi" w:cstheme="minorHAnsi"/>
          <w:b/>
          <w:bCs/>
          <w:highlight w:val="cyan"/>
          <w:u w:val="single"/>
        </w:rPr>
        <w:t>India</w:t>
      </w:r>
      <w:r w:rsidRPr="00AD2F80">
        <w:rPr>
          <w:rFonts w:asciiTheme="minorHAnsi" w:hAnsiTheme="minorHAnsi" w:cstheme="minorHAnsi"/>
          <w:b/>
          <w:bCs/>
          <w:u w:val="single"/>
        </w:rPr>
        <w:t xml:space="preserve">n government </w:t>
      </w:r>
      <w:r w:rsidRPr="007D2189">
        <w:rPr>
          <w:rFonts w:asciiTheme="minorHAnsi" w:hAnsiTheme="minorHAnsi" w:cstheme="minorHAnsi"/>
          <w:b/>
          <w:bCs/>
          <w:highlight w:val="cyan"/>
          <w:u w:val="single"/>
        </w:rPr>
        <w:t>enacted</w:t>
      </w:r>
      <w:r w:rsidRPr="006C4F77">
        <w:rPr>
          <w:rFonts w:asciiTheme="minorHAnsi" w:hAnsiTheme="minorHAnsi" w:cstheme="minorHAnsi"/>
          <w:b/>
          <w:bCs/>
          <w:u w:val="single"/>
        </w:rPr>
        <w:t xml:space="preserve"> a “pretty comprehensive </w:t>
      </w:r>
      <w:r w:rsidRPr="007D2189">
        <w:rPr>
          <w:rFonts w:asciiTheme="minorHAnsi" w:hAnsiTheme="minorHAnsi" w:cstheme="minorHAnsi"/>
          <w:b/>
          <w:bCs/>
          <w:highlight w:val="cyan"/>
          <w:u w:val="single"/>
        </w:rPr>
        <w:t xml:space="preserve">lockdown in Kashmir, </w:t>
      </w:r>
      <w:r w:rsidRPr="00AD2F80">
        <w:rPr>
          <w:rFonts w:asciiTheme="minorHAnsi" w:hAnsiTheme="minorHAnsi" w:cstheme="minorHAnsi"/>
          <w:b/>
          <w:bCs/>
          <w:u w:val="single"/>
        </w:rPr>
        <w:t xml:space="preserve">and </w:t>
      </w:r>
      <w:r w:rsidRPr="007D2189">
        <w:rPr>
          <w:rFonts w:asciiTheme="minorHAnsi" w:hAnsiTheme="minorHAnsi" w:cstheme="minorHAnsi"/>
          <w:b/>
          <w:bCs/>
          <w:highlight w:val="cya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D2189">
        <w:rPr>
          <w:rFonts w:asciiTheme="minorHAnsi" w:hAnsiTheme="minorHAnsi" w:cstheme="minorHAnsi"/>
          <w:b/>
          <w:bCs/>
          <w:highlight w:val="cyan"/>
          <w:u w:val="single"/>
        </w:rPr>
        <w:t xml:space="preserve">from </w:t>
      </w:r>
      <w:r w:rsidRPr="00AD2F80">
        <w:rPr>
          <w:rFonts w:asciiTheme="minorHAnsi" w:hAnsiTheme="minorHAnsi" w:cstheme="minorHAnsi"/>
          <w:b/>
          <w:bCs/>
          <w:u w:val="single"/>
        </w:rPr>
        <w:t xml:space="preserve">international </w:t>
      </w:r>
      <w:r w:rsidRPr="007D2189">
        <w:rPr>
          <w:rFonts w:asciiTheme="minorHAnsi" w:hAnsiTheme="minorHAnsi" w:cstheme="minorHAnsi"/>
          <w:b/>
          <w:bCs/>
          <w:highlight w:val="cyan"/>
          <w:u w:val="single"/>
        </w:rPr>
        <w:t>media attention…launched</w:t>
      </w:r>
      <w:r w:rsidRPr="00AD2F80">
        <w:rPr>
          <w:rFonts w:asciiTheme="minorHAnsi" w:hAnsiTheme="minorHAnsi" w:cstheme="minorHAnsi"/>
          <w:b/>
          <w:bCs/>
          <w:u w:val="single"/>
        </w:rPr>
        <w:t xml:space="preserve"> more intense </w:t>
      </w:r>
      <w:r w:rsidRPr="007D2189">
        <w:rPr>
          <w:rFonts w:asciiTheme="minorHAnsi" w:hAnsiTheme="minorHAnsi" w:cstheme="minorHAnsi"/>
          <w:b/>
          <w:bCs/>
          <w:highlight w:val="cya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w:t>
      </w:r>
      <w:proofErr w:type="spellStart"/>
      <w:r w:rsidRPr="00AD2F80">
        <w:rPr>
          <w:rFonts w:asciiTheme="minorHAnsi" w:hAnsiTheme="minorHAnsi" w:cstheme="minorHAnsi"/>
          <w:sz w:val="12"/>
        </w:rPr>
        <w:t>Iraq</w:t>
      </w:r>
      <w:proofErr w:type="spellEnd"/>
      <w:r w:rsidRPr="00AD2F80">
        <w:rPr>
          <w:rFonts w:asciiTheme="minorHAnsi" w:hAnsiTheme="minorHAnsi" w:cstheme="minorHAnsi"/>
          <w:sz w:val="12"/>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D2189">
        <w:rPr>
          <w:rFonts w:asciiTheme="minorHAnsi" w:hAnsiTheme="minorHAnsi" w:cstheme="minorHAnsi"/>
          <w:b/>
          <w:bCs/>
          <w:highlight w:val="cyan"/>
          <w:u w:val="single"/>
        </w:rPr>
        <w:t>The</w:t>
      </w:r>
      <w:r w:rsidRPr="006C4F77">
        <w:rPr>
          <w:rFonts w:asciiTheme="minorHAnsi" w:hAnsiTheme="minorHAnsi" w:cstheme="minorHAnsi"/>
          <w:b/>
          <w:bCs/>
          <w:u w:val="single"/>
        </w:rPr>
        <w:t xml:space="preserve"> ongoing </w:t>
      </w:r>
      <w:r w:rsidRPr="007D2189">
        <w:rPr>
          <w:rFonts w:asciiTheme="minorHAnsi" w:hAnsiTheme="minorHAnsi" w:cstheme="minorHAnsi"/>
          <w:b/>
          <w:bCs/>
          <w:highlight w:val="cyan"/>
          <w:u w:val="single"/>
        </w:rPr>
        <w:t xml:space="preserve">conflict </w:t>
      </w:r>
      <w:r w:rsidRPr="00AD2F80">
        <w:rPr>
          <w:rFonts w:asciiTheme="minorHAnsi" w:hAnsiTheme="minorHAnsi" w:cstheme="minorHAnsi"/>
          <w:b/>
          <w:bCs/>
          <w:u w:val="single"/>
        </w:rPr>
        <w:t xml:space="preserve">with India </w:t>
      </w:r>
      <w:r w:rsidRPr="007D2189">
        <w:rPr>
          <w:rFonts w:asciiTheme="minorHAnsi" w:hAnsiTheme="minorHAnsi" w:cstheme="minorHAnsi"/>
          <w:b/>
          <w:bCs/>
          <w:highlight w:val="cya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7D2189">
        <w:rPr>
          <w:rFonts w:asciiTheme="minorHAnsi" w:hAnsiTheme="minorHAnsi" w:cstheme="minorHAnsi"/>
          <w:b/>
          <w:bCs/>
          <w:highlight w:val="cya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7D2189">
        <w:rPr>
          <w:rFonts w:asciiTheme="minorHAnsi" w:hAnsiTheme="minorHAnsi" w:cstheme="minorHAnsi"/>
          <w:b/>
          <w:bCs/>
          <w:highlight w:val="cya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53884C8B" w14:textId="77777777" w:rsidR="003205D7" w:rsidRPr="00AD2F80" w:rsidRDefault="003205D7" w:rsidP="003205D7">
      <w:pPr>
        <w:rPr>
          <w:rFonts w:asciiTheme="minorHAnsi" w:hAnsiTheme="minorHAnsi" w:cstheme="minorHAnsi"/>
          <w:sz w:val="12"/>
        </w:rPr>
      </w:pPr>
    </w:p>
    <w:p w14:paraId="2EED6250" w14:textId="77777777" w:rsidR="003205D7" w:rsidRPr="00AB679D" w:rsidRDefault="003205D7" w:rsidP="003205D7">
      <w:pPr>
        <w:pStyle w:val="Heading4"/>
        <w:rPr>
          <w:rFonts w:asciiTheme="minorHAnsi" w:hAnsiTheme="minorHAnsi" w:cstheme="minorHAnsi"/>
        </w:rPr>
      </w:pPr>
      <w:r>
        <w:rPr>
          <w:rFonts w:asciiTheme="minorHAnsi" w:hAnsiTheme="minorHAnsi" w:cstheme="minorHAnsi"/>
        </w:rPr>
        <w:t>Extinction – first strike and fallout blocks the sun</w:t>
      </w:r>
    </w:p>
    <w:p w14:paraId="63E16D87" w14:textId="77777777" w:rsidR="003205D7" w:rsidRPr="00AB679D" w:rsidRDefault="003205D7" w:rsidP="003205D7">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2"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A33C568" w14:textId="77777777" w:rsidR="003205D7" w:rsidRPr="003F00B1" w:rsidRDefault="003205D7" w:rsidP="003205D7">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D2189">
        <w:rPr>
          <w:rStyle w:val="Emphasis"/>
          <w:rFonts w:asciiTheme="minorHAnsi" w:hAnsiTheme="minorHAnsi" w:cstheme="minorHAnsi"/>
          <w:highlight w:val="cya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D2189">
        <w:rPr>
          <w:rStyle w:val="Emphasis"/>
          <w:rFonts w:asciiTheme="minorHAnsi" w:hAnsiTheme="minorHAnsi" w:cstheme="minorHAnsi"/>
          <w:highlight w:val="cyan"/>
        </w:rPr>
        <w:t xml:space="preserve">authorize a </w:t>
      </w:r>
      <w:r w:rsidRPr="004C6D0C">
        <w:rPr>
          <w:rStyle w:val="Emphasis"/>
          <w:rFonts w:asciiTheme="minorHAnsi" w:hAnsiTheme="minorHAnsi" w:cstheme="minorHAnsi"/>
        </w:rPr>
        <w:t xml:space="preserve">nuclear </w:t>
      </w:r>
      <w:r w:rsidRPr="007D2189">
        <w:rPr>
          <w:rStyle w:val="Emphasis"/>
          <w:rFonts w:asciiTheme="minorHAnsi" w:hAnsiTheme="minorHAnsi" w:cstheme="minorHAnsi"/>
          <w:highlight w:val="cyan"/>
        </w:rPr>
        <w:t>strike</w:t>
      </w:r>
      <w:r w:rsidRPr="00AF6484">
        <w:rPr>
          <w:rFonts w:asciiTheme="minorHAnsi" w:hAnsiTheme="minorHAnsi" w:cstheme="minorHAnsi"/>
          <w:sz w:val="8"/>
        </w:rPr>
        <w:t xml:space="preserve">. </w:t>
      </w:r>
      <w:r w:rsidRPr="007D2189">
        <w:rPr>
          <w:rStyle w:val="StyleUnderline"/>
          <w:rFonts w:asciiTheme="minorHAnsi" w:hAnsiTheme="minorHAnsi" w:cstheme="minorHAnsi"/>
          <w:bCs/>
          <w:highlight w:val="cya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7D2189">
        <w:rPr>
          <w:rStyle w:val="Emphasis"/>
          <w:rFonts w:asciiTheme="minorHAnsi" w:hAnsiTheme="minorHAnsi" w:cstheme="minorHAnsi"/>
          <w:highlight w:val="cya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Cs/>
        </w:rPr>
        <w:t xml:space="preserve">have </w:t>
      </w:r>
      <w:r w:rsidRPr="007D2189">
        <w:rPr>
          <w:rStyle w:val="Emphasis"/>
          <w:rFonts w:asciiTheme="minorHAnsi" w:hAnsiTheme="minorHAnsi" w:cstheme="minorHAnsi"/>
          <w:highlight w:val="cyan"/>
        </w:rPr>
        <w:t>retained</w:t>
      </w:r>
      <w:r w:rsidRPr="007D2189">
        <w:rPr>
          <w:rStyle w:val="StyleUnderline"/>
          <w:rFonts w:asciiTheme="minorHAnsi" w:hAnsiTheme="minorHAnsi" w:cstheme="minorHAnsi"/>
          <w:bCs/>
          <w:highlight w:val="cyan"/>
        </w:rPr>
        <w:t xml:space="preserve"> an </w:t>
      </w:r>
      <w:r w:rsidRPr="007D2189">
        <w:rPr>
          <w:rStyle w:val="Emphasis"/>
          <w:rFonts w:asciiTheme="minorHAnsi" w:hAnsiTheme="minorHAnsi" w:cstheme="minorHAnsi"/>
          <w:highlight w:val="cya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Cs/>
        </w:rPr>
        <w:t xml:space="preserve"> </w:t>
      </w:r>
      <w:r w:rsidRPr="009D000A">
        <w:rPr>
          <w:rStyle w:val="StyleUnderline"/>
          <w:rFonts w:asciiTheme="minorHAnsi" w:hAnsiTheme="minorHAnsi" w:cstheme="minorHAnsi"/>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D2189">
        <w:rPr>
          <w:rStyle w:val="Emphasis"/>
          <w:rFonts w:asciiTheme="minorHAnsi" w:hAnsiTheme="minorHAnsi" w:cstheme="minorHAnsi"/>
          <w:highlight w:val="cyan"/>
        </w:rPr>
        <w:t xml:space="preserve">findings concluded </w:t>
      </w:r>
      <w:r w:rsidRPr="004C6D0C">
        <w:rPr>
          <w:rStyle w:val="Emphasis"/>
          <w:rFonts w:asciiTheme="minorHAnsi" w:hAnsiTheme="minorHAnsi" w:cstheme="minorHAnsi"/>
        </w:rPr>
        <w:t xml:space="preserve">that </w:t>
      </w:r>
      <w:r w:rsidRPr="007D2189">
        <w:rPr>
          <w:rStyle w:val="Emphasis"/>
          <w:rFonts w:asciiTheme="minorHAnsi" w:hAnsiTheme="minorHAnsi" w:cstheme="minorHAnsi"/>
          <w:highlight w:val="cyan"/>
        </w:rPr>
        <w:t>spillover</w:t>
      </w:r>
      <w:r w:rsidRPr="006C4F77">
        <w:rPr>
          <w:rStyle w:val="StyleUnderline"/>
          <w:rFonts w:asciiTheme="minorHAnsi" w:hAnsiTheme="minorHAnsi" w:cstheme="minorHAnsi"/>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directly </w:t>
      </w:r>
      <w:r w:rsidRPr="007D2189">
        <w:rPr>
          <w:rStyle w:val="Emphasis"/>
          <w:rFonts w:asciiTheme="minorHAnsi" w:hAnsiTheme="minorHAnsi" w:cstheme="minorHAnsi"/>
          <w:highlight w:val="cyan"/>
        </w:rPr>
        <w:t xml:space="preserve">impacting </w:t>
      </w:r>
      <w:r w:rsidRPr="004C6D0C">
        <w:rPr>
          <w:rStyle w:val="Emphasis"/>
          <w:rFonts w:asciiTheme="minorHAnsi" w:hAnsiTheme="minorHAnsi" w:cstheme="minorHAnsi"/>
        </w:rPr>
        <w:t xml:space="preserve">people across </w:t>
      </w:r>
      <w:r w:rsidRPr="007D2189">
        <w:rPr>
          <w:rStyle w:val="Emphasis"/>
          <w:rFonts w:asciiTheme="minorHAnsi" w:hAnsiTheme="minorHAnsi" w:cstheme="minorHAnsi"/>
          <w:highlight w:val="cyan"/>
        </w:rPr>
        <w:t>the globe</w:t>
      </w:r>
      <w:r w:rsidRPr="00AF6484">
        <w:rPr>
          <w:rFonts w:asciiTheme="minorHAnsi" w:hAnsiTheme="minorHAnsi" w:cstheme="minorHAnsi"/>
          <w:sz w:val="8"/>
        </w:rPr>
        <w:t xml:space="preserve"> that would struggle to locate Kashmir on a map. And those results are merely a conservative baseline, as </w:t>
      </w:r>
      <w:r w:rsidRPr="007D2189">
        <w:rPr>
          <w:rStyle w:val="Emphasis"/>
          <w:rFonts w:asciiTheme="minorHAnsi" w:hAnsiTheme="minorHAnsi" w:cstheme="minorHAnsi"/>
          <w:highlight w:val="cyan"/>
        </w:rPr>
        <w:t xml:space="preserve">India </w:t>
      </w:r>
      <w:r w:rsidRPr="004C6D0C">
        <w:rPr>
          <w:rStyle w:val="Emphasis"/>
          <w:rFonts w:asciiTheme="minorHAnsi" w:hAnsiTheme="minorHAnsi" w:cstheme="minorHAnsi"/>
        </w:rPr>
        <w:t xml:space="preserve">and </w:t>
      </w:r>
      <w:r w:rsidRPr="007D2189">
        <w:rPr>
          <w:rStyle w:val="Emphasis"/>
          <w:rFonts w:asciiTheme="minorHAnsi" w:hAnsiTheme="minorHAnsi" w:cstheme="minorHAnsi"/>
          <w:highlight w:val="cyan"/>
        </w:rPr>
        <w:t>Pakistan</w:t>
      </w:r>
      <w:r w:rsidRPr="006C4F77">
        <w:rPr>
          <w:rStyle w:val="StyleUnderline"/>
          <w:rFonts w:asciiTheme="minorHAnsi" w:hAnsiTheme="minorHAnsi" w:cstheme="minorHAnsi"/>
          <w:bCs/>
        </w:rPr>
        <w:t xml:space="preserve"> are estimated to </w:t>
      </w:r>
      <w:r w:rsidRPr="007D2189">
        <w:rPr>
          <w:rStyle w:val="Emphasis"/>
          <w:rFonts w:asciiTheme="minorHAnsi" w:hAnsiTheme="minorHAnsi" w:cstheme="minorHAnsi"/>
          <w:highlight w:val="cyan"/>
        </w:rPr>
        <w:t xml:space="preserve">possess </w:t>
      </w:r>
      <w:r w:rsidRPr="004C6D0C">
        <w:rPr>
          <w:rStyle w:val="Emphasis"/>
          <w:rFonts w:asciiTheme="minorHAnsi" w:hAnsiTheme="minorHAnsi" w:cstheme="minorHAnsi"/>
        </w:rPr>
        <w:t xml:space="preserve">over </w:t>
      </w:r>
      <w:r w:rsidRPr="007D2189">
        <w:rPr>
          <w:rStyle w:val="Emphasis"/>
          <w:rFonts w:asciiTheme="minorHAnsi" w:hAnsiTheme="minorHAnsi" w:cstheme="minorHAnsi"/>
          <w:highlight w:val="cya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Cs/>
        </w:rPr>
        <w:t>Delhi</w:t>
      </w:r>
      <w:r w:rsidRPr="00AF6484">
        <w:rPr>
          <w:rFonts w:asciiTheme="minorHAnsi" w:hAnsiTheme="minorHAnsi" w:cstheme="minorHAnsi"/>
          <w:sz w:val="8"/>
        </w:rPr>
        <w:t xml:space="preserve">. </w:t>
      </w:r>
      <w:r w:rsidRPr="007D2189">
        <w:rPr>
          <w:rStyle w:val="Emphasis"/>
          <w:rFonts w:asciiTheme="minorHAnsi" w:hAnsiTheme="minorHAnsi" w:cstheme="minorHAnsi"/>
          <w:highlight w:val="cya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it may </w:t>
      </w:r>
      <w:r w:rsidRPr="007D2189">
        <w:rPr>
          <w:rStyle w:val="StyleUnderline"/>
          <w:rFonts w:asciiTheme="minorHAnsi" w:hAnsiTheme="minorHAnsi" w:cstheme="minorHAnsi"/>
          <w:bCs/>
          <w:highlight w:val="cyan"/>
        </w:rPr>
        <w:t>use</w:t>
      </w:r>
      <w:r w:rsidRPr="006C4F77">
        <w:rPr>
          <w:rStyle w:val="StyleUnderline"/>
          <w:rFonts w:asciiTheme="minorHAnsi" w:hAnsiTheme="minorHAnsi" w:cstheme="minorHAnsi"/>
          <w:bCs/>
        </w:rPr>
        <w:t xml:space="preserve"> </w:t>
      </w:r>
      <w:r w:rsidRPr="00AF6484">
        <w:rPr>
          <w:rStyle w:val="Emphasis"/>
          <w:rFonts w:asciiTheme="minorHAnsi" w:hAnsiTheme="minorHAnsi" w:cstheme="minorHAnsi"/>
        </w:rPr>
        <w:t xml:space="preserve">nuclear weapons as a </w:t>
      </w:r>
      <w:r w:rsidRPr="007D2189">
        <w:rPr>
          <w:rStyle w:val="Emphasis"/>
          <w:rFonts w:asciiTheme="minorHAnsi" w:hAnsiTheme="minorHAnsi" w:cstheme="minorHAnsi"/>
          <w:highlight w:val="cyan"/>
        </w:rPr>
        <w:t xml:space="preserve">first-strike </w:t>
      </w:r>
      <w:r w:rsidRPr="00AF6484">
        <w:rPr>
          <w:rStyle w:val="Emphasis"/>
          <w:rFonts w:asciiTheme="minorHAnsi" w:hAnsiTheme="minorHAnsi" w:cstheme="minorHAnsi"/>
        </w:rPr>
        <w:t xml:space="preserve">weapon </w:t>
      </w:r>
      <w:r w:rsidRPr="007D2189">
        <w:rPr>
          <w:rStyle w:val="Emphasis"/>
          <w:rFonts w:asciiTheme="minorHAnsi" w:hAnsiTheme="minorHAnsi" w:cstheme="minorHAnsi"/>
          <w:highlight w:val="cya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D2189">
        <w:rPr>
          <w:rStyle w:val="Emphasis"/>
          <w:rFonts w:asciiTheme="minorHAnsi" w:hAnsiTheme="minorHAnsi" w:cstheme="minorHAnsi"/>
          <w:highlight w:val="cyan"/>
        </w:rPr>
        <w:t xml:space="preserve">once </w:t>
      </w:r>
      <w:r w:rsidRPr="00AF6484">
        <w:rPr>
          <w:rStyle w:val="Emphasis"/>
          <w:rFonts w:asciiTheme="minorHAnsi" w:hAnsiTheme="minorHAnsi" w:cstheme="minorHAnsi"/>
        </w:rPr>
        <w:t xml:space="preserve">any nukes are </w:t>
      </w:r>
      <w:r w:rsidRPr="007D2189">
        <w:rPr>
          <w:rStyle w:val="Emphasis"/>
          <w:rFonts w:asciiTheme="minorHAnsi" w:hAnsiTheme="minorHAnsi" w:cstheme="minorHAnsi"/>
          <w:highlight w:val="cyan"/>
        </w:rPr>
        <w:t>used</w:t>
      </w:r>
      <w:r w:rsidRPr="006C4F77">
        <w:rPr>
          <w:rStyle w:val="StyleUnderline"/>
          <w:rFonts w:asciiTheme="minorHAnsi" w:hAnsiTheme="minorHAnsi" w:cstheme="minorHAnsi"/>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New </w:t>
      </w:r>
      <w:proofErr w:type="spellStart"/>
      <w:r w:rsidRPr="007D2189">
        <w:rPr>
          <w:rStyle w:val="Emphasis"/>
          <w:rFonts w:asciiTheme="minorHAnsi" w:hAnsiTheme="minorHAnsi" w:cstheme="minorHAnsi"/>
          <w:highlight w:val="cyan"/>
        </w:rPr>
        <w:t>Dehli</w:t>
      </w:r>
      <w:proofErr w:type="spellEnd"/>
      <w:r w:rsidRPr="007D2189">
        <w:rPr>
          <w:rStyle w:val="Emphasis"/>
          <w:rFonts w:asciiTheme="minorHAnsi" w:hAnsiTheme="minorHAnsi" w:cstheme="minorHAnsi"/>
          <w:highlight w:val="cyan"/>
        </w:rPr>
        <w:t xml:space="preserve"> will unleash </w:t>
      </w:r>
      <w:r w:rsidRPr="00AF6484">
        <w:rPr>
          <w:rStyle w:val="Emphasis"/>
          <w:rFonts w:asciiTheme="minorHAnsi" w:hAnsiTheme="minorHAnsi" w:cstheme="minorHAnsi"/>
        </w:rPr>
        <w:t xml:space="preserve">an all-out </w:t>
      </w:r>
      <w:r w:rsidRPr="007D2189">
        <w:rPr>
          <w:rStyle w:val="Emphasis"/>
          <w:rFonts w:asciiTheme="minorHAnsi" w:hAnsiTheme="minorHAnsi" w:cstheme="minorHAnsi"/>
          <w:highlight w:val="cya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 xml:space="preserve">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w:t>
      </w:r>
      <w:r w:rsidRPr="00AF6484">
        <w:rPr>
          <w:sz w:val="8"/>
        </w:rPr>
        <w:lastRenderedPageBreak/>
        <w:t>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D2189">
        <w:rPr>
          <w:rStyle w:val="Emphasis"/>
          <w:rFonts w:asciiTheme="minorHAnsi" w:hAnsiTheme="minorHAnsi" w:cstheme="minorHAnsi"/>
          <w:highlight w:val="cya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D2189">
        <w:rPr>
          <w:rStyle w:val="Emphasis"/>
          <w:rFonts w:asciiTheme="minorHAnsi" w:hAnsiTheme="minorHAnsi" w:cstheme="minorHAnsi"/>
          <w:highlight w:val="cyan"/>
        </w:rPr>
        <w:t>suffer</w:t>
      </w:r>
      <w:r w:rsidRPr="00555172">
        <w:rPr>
          <w:rStyle w:val="Emphasis"/>
          <w:rFonts w:asciiTheme="minorHAnsi" w:hAnsiTheme="minorHAnsi" w:cstheme="minorHAnsi"/>
        </w:rPr>
        <w:t xml:space="preserve"> slow, lingering </w:t>
      </w:r>
      <w:r w:rsidRPr="007D2189">
        <w:rPr>
          <w:rStyle w:val="Emphasis"/>
          <w:rFonts w:asciiTheme="minorHAnsi" w:hAnsiTheme="minorHAnsi" w:cstheme="minorHAnsi"/>
          <w:highlight w:val="cyan"/>
        </w:rPr>
        <w:t>deaths</w:t>
      </w:r>
      <w:r w:rsidRPr="00555172">
        <w:rPr>
          <w:rStyle w:val="Emphasis"/>
          <w:rFonts w:asciiTheme="minorHAnsi" w:hAnsiTheme="minorHAnsi" w:cstheme="minorHAnsi"/>
        </w:rPr>
        <w:t xml:space="preserve"> due </w:t>
      </w:r>
      <w:r w:rsidRPr="007D2189">
        <w:rPr>
          <w:rStyle w:val="Emphasis"/>
          <w:rFonts w:asciiTheme="minorHAnsi" w:hAnsiTheme="minorHAnsi" w:cstheme="minorHAnsi"/>
          <w:highlight w:val="cya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Cs/>
        </w:rPr>
        <w:t>trigger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D2189">
        <w:rPr>
          <w:rStyle w:val="Emphasis"/>
          <w:rFonts w:asciiTheme="minorHAnsi" w:hAnsiTheme="minorHAnsi" w:cstheme="minorHAnsi"/>
          <w:highlight w:val="cya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D2189">
        <w:rPr>
          <w:rStyle w:val="Emphasis"/>
          <w:rFonts w:asciiTheme="minorHAnsi" w:hAnsiTheme="minorHAnsi" w:cstheme="minorHAnsi"/>
          <w:highlight w:val="cya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7D2189">
        <w:rPr>
          <w:sz w:val="8"/>
          <w:highlight w:val="cya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The particles would </w:t>
      </w:r>
      <w:r w:rsidRPr="007D2189">
        <w:rPr>
          <w:rStyle w:val="Emphasis"/>
          <w:rFonts w:asciiTheme="minorHAnsi" w:hAnsiTheme="minorHAnsi" w:cstheme="minorHAnsi"/>
          <w:highlight w:val="cya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Cs/>
        </w:rPr>
        <w:t xml:space="preserve"> light from </w:t>
      </w:r>
      <w:r w:rsidRPr="007D2189">
        <w:rPr>
          <w:rStyle w:val="Emphasis"/>
          <w:rFonts w:asciiTheme="minorHAnsi" w:hAnsiTheme="minorHAnsi" w:cstheme="minorHAnsi"/>
          <w:highlight w:val="cya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D2189">
        <w:rPr>
          <w:rStyle w:val="Emphasis"/>
          <w:rFonts w:asciiTheme="minorHAnsi" w:hAnsiTheme="minorHAnsi" w:cstheme="minorHAnsi"/>
          <w:highlight w:val="cya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Cs/>
        </w:rPr>
        <w:t>would</w:t>
      </w:r>
      <w:r w:rsidRPr="00AF6484">
        <w:rPr>
          <w:rFonts w:asciiTheme="minorHAnsi" w:hAnsiTheme="minorHAnsi" w:cstheme="minorHAnsi"/>
          <w:sz w:val="8"/>
        </w:rPr>
        <w:t xml:space="preserve"> simply </w:t>
      </w:r>
      <w:r w:rsidRPr="007D2189">
        <w:rPr>
          <w:rStyle w:val="Emphasis"/>
          <w:rFonts w:asciiTheme="minorHAnsi" w:hAnsiTheme="minorHAnsi" w:cstheme="minorHAnsi"/>
          <w:highlight w:val="cya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7D2189">
        <w:rPr>
          <w:rStyle w:val="Emphasis"/>
          <w:rFonts w:asciiTheme="minorHAnsi" w:hAnsiTheme="minorHAnsi" w:cstheme="minorHAnsi"/>
          <w:highlight w:val="cyan"/>
        </w:rPr>
        <w:t>Any</w:t>
      </w:r>
      <w:r w:rsidRPr="00AF6484">
        <w:rPr>
          <w:rFonts w:asciiTheme="minorHAnsi" w:hAnsiTheme="minorHAnsi" w:cstheme="minorHAnsi"/>
          <w:sz w:val="8"/>
        </w:rPr>
        <w:t xml:space="preserve"> one of the </w:t>
      </w:r>
      <w:r w:rsidRPr="007D2189">
        <w:rPr>
          <w:rStyle w:val="StyleUnderline"/>
          <w:rFonts w:asciiTheme="minorHAnsi" w:hAnsiTheme="minorHAnsi" w:cstheme="minorHAnsi"/>
          <w:bCs/>
          <w:highlight w:val="cyan"/>
        </w:rPr>
        <w:t>factors</w:t>
      </w:r>
      <w:r w:rsidRPr="007D2189">
        <w:rPr>
          <w:rFonts w:asciiTheme="minorHAnsi" w:hAnsiTheme="minorHAnsi" w:cstheme="minorHAnsi"/>
          <w:sz w:val="8"/>
          <w:highlight w:val="cyan"/>
        </w:rPr>
        <w:t xml:space="preserve"> </w:t>
      </w:r>
      <w:r w:rsidRPr="007D2189">
        <w:rPr>
          <w:rStyle w:val="StyleUnderline"/>
          <w:rFonts w:asciiTheme="minorHAnsi" w:hAnsiTheme="minorHAnsi" w:cstheme="minorHAnsi"/>
          <w:bCs/>
          <w:highlight w:val="cyan"/>
        </w:rPr>
        <w:t>above</w:t>
      </w:r>
      <w:r w:rsidRPr="007D2189">
        <w:rPr>
          <w:rFonts w:asciiTheme="minorHAnsi" w:hAnsiTheme="minorHAnsi" w:cstheme="minorHAnsi"/>
          <w:sz w:val="8"/>
          <w:highlight w:val="cyan"/>
        </w:rPr>
        <w:t xml:space="preserve"> </w:t>
      </w:r>
      <w:r w:rsidRPr="00AF6484">
        <w:rPr>
          <w:rStyle w:val="StyleUnderline"/>
          <w:rFonts w:asciiTheme="minorHAnsi" w:hAnsiTheme="minorHAnsi" w:cstheme="minorHAnsi"/>
          <w:bCs/>
        </w:rPr>
        <w:t>would</w:t>
      </w:r>
      <w:r w:rsidRPr="00AF6484">
        <w:rPr>
          <w:rFonts w:asciiTheme="minorHAnsi" w:hAnsiTheme="minorHAnsi" w:cstheme="minorHAnsi"/>
          <w:sz w:val="8"/>
        </w:rPr>
        <w:t xml:space="preserve"> likely suffice to </w:t>
      </w:r>
      <w:r w:rsidRPr="007D2189">
        <w:rPr>
          <w:rStyle w:val="Emphasis"/>
          <w:rFonts w:asciiTheme="minorHAnsi" w:hAnsiTheme="minorHAnsi" w:cstheme="minorHAnsi"/>
          <w:highlight w:val="cyan"/>
        </w:rPr>
        <w:t>cause</w:t>
      </w:r>
      <w:r w:rsidRPr="00AF6484">
        <w:rPr>
          <w:rFonts w:asciiTheme="minorHAnsi" w:hAnsiTheme="minorHAnsi" w:cstheme="minorHAnsi"/>
          <w:sz w:val="8"/>
        </w:rPr>
        <w:t xml:space="preserve"> a </w:t>
      </w:r>
      <w:r w:rsidRPr="007D2189">
        <w:rPr>
          <w:rStyle w:val="Emphasis"/>
          <w:rFonts w:asciiTheme="minorHAnsi" w:hAnsiTheme="minorHAnsi" w:cstheme="minorHAnsi"/>
          <w:highlight w:val="cyan"/>
        </w:rPr>
        <w:t xml:space="preserve">global </w:t>
      </w:r>
      <w:r w:rsidRPr="00AF6484">
        <w:rPr>
          <w:rStyle w:val="Emphasis"/>
          <w:rFonts w:asciiTheme="minorHAnsi" w:hAnsiTheme="minorHAnsi" w:cstheme="minorHAnsi"/>
        </w:rPr>
        <w:t xml:space="preserve">economic </w:t>
      </w:r>
      <w:r w:rsidRPr="007D2189">
        <w:rPr>
          <w:rStyle w:val="Emphasis"/>
          <w:rFonts w:asciiTheme="minorHAnsi" w:hAnsiTheme="minorHAnsi" w:cstheme="minorHAnsi"/>
          <w:highlight w:val="cya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0F29202B" w14:textId="77777777" w:rsidR="003205D7" w:rsidRDefault="003205D7" w:rsidP="003205D7"/>
    <w:p w14:paraId="37C3CEFD" w14:textId="77777777" w:rsidR="003205D7" w:rsidRPr="005F32CE" w:rsidRDefault="003205D7" w:rsidP="003205D7">
      <w:pPr>
        <w:pStyle w:val="Heading4"/>
      </w:pPr>
      <w:r>
        <w:t xml:space="preserve">The plan solves: </w:t>
      </w:r>
    </w:p>
    <w:p w14:paraId="6DE890AE" w14:textId="77777777" w:rsidR="003205D7" w:rsidRPr="00637937" w:rsidRDefault="003205D7" w:rsidP="003205D7">
      <w:pPr>
        <w:pStyle w:val="Heading4"/>
      </w:pPr>
      <w:r>
        <w:t xml:space="preserve">First, </w:t>
      </w:r>
      <w:r>
        <w:rPr>
          <w:u w:val="single"/>
        </w:rPr>
        <w:t>c</w:t>
      </w:r>
      <w:r w:rsidRPr="00C7246E">
        <w:rPr>
          <w:u w:val="single"/>
        </w:rPr>
        <w:t>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0E035C13" w14:textId="77777777" w:rsidR="003205D7" w:rsidRDefault="003205D7" w:rsidP="003205D7">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researchers and lawyers. “UN Rights Expert: Right to strike is essential to democracy”. 3-10-2017. . https://www.ier.org.uk/news/un-rights-expert-right-strike-essential-democracy/.] </w:t>
      </w:r>
    </w:p>
    <w:p w14:paraId="31EFF7EE" w14:textId="77777777" w:rsidR="003205D7" w:rsidRDefault="003205D7" w:rsidP="003205D7">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7D2189">
        <w:rPr>
          <w:rStyle w:val="StyleUnderline"/>
          <w:highlight w:val="cyan"/>
        </w:rPr>
        <w:t>the right to strike is fundamental to</w:t>
      </w:r>
      <w:r w:rsidRPr="00B42278">
        <w:rPr>
          <w:rStyle w:val="StyleUnderline"/>
        </w:rPr>
        <w:t xml:space="preserve"> the preservation of </w:t>
      </w:r>
      <w:r w:rsidRPr="007D2189">
        <w:rPr>
          <w:rStyle w:val="StyleUnderline"/>
          <w:highlight w:val="cyan"/>
        </w:rPr>
        <w:t>democracy.</w:t>
      </w:r>
      <w:r>
        <w:rPr>
          <w:rStyle w:val="StyleUnderline"/>
        </w:rPr>
        <w:t xml:space="preserve"> </w:t>
      </w:r>
      <w:r w:rsidRPr="00B42278">
        <w:rPr>
          <w:rStyle w:val="StyleUnderline"/>
        </w:rPr>
        <w:t xml:space="preserve">“The </w:t>
      </w:r>
      <w:r w:rsidRPr="007D2189">
        <w:rPr>
          <w:rStyle w:val="StyleUnderline"/>
          <w:highlight w:val="cyan"/>
        </w:rPr>
        <w:t>concentration of power</w:t>
      </w:r>
      <w:r w:rsidRPr="00B42278">
        <w:rPr>
          <w:rStyle w:val="StyleUnderline"/>
        </w:rPr>
        <w:t xml:space="preserve"> in one sector – whether in the hands of government or business – inevitably </w:t>
      </w:r>
      <w:r w:rsidRPr="007D2189">
        <w:rPr>
          <w:rStyle w:val="StyleUnderline"/>
          <w:highlight w:val="cyan"/>
        </w:rPr>
        <w:t>leads to</w:t>
      </w:r>
      <w:r w:rsidRPr="00B42278">
        <w:rPr>
          <w:rStyle w:val="StyleUnderline"/>
        </w:rPr>
        <w:t xml:space="preserve"> the </w:t>
      </w:r>
      <w:r w:rsidRPr="007D2189">
        <w:rPr>
          <w:rStyle w:val="StyleUnderline"/>
          <w:highlight w:val="cyan"/>
        </w:rPr>
        <w:t>erosion of democracy</w:t>
      </w:r>
      <w:r w:rsidRPr="00B42278">
        <w:rPr>
          <w:rStyle w:val="StyleUnderline"/>
        </w:rPr>
        <w:t xml:space="preserve">, </w:t>
      </w:r>
      <w:r w:rsidRPr="007D2189">
        <w:rPr>
          <w:rStyle w:val="StyleUnderline"/>
          <w:highlight w:val="cya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7D2189">
        <w:rPr>
          <w:rStyle w:val="StyleUnderline"/>
          <w:highlight w:val="cyan"/>
        </w:rPr>
        <w:t>The right to strike has been established in i</w:t>
      </w:r>
      <w:r w:rsidRPr="00B42278">
        <w:rPr>
          <w:rStyle w:val="StyleUnderline"/>
        </w:rPr>
        <w:t xml:space="preserve">nternational </w:t>
      </w:r>
      <w:r w:rsidRPr="007D2189">
        <w:rPr>
          <w:rStyle w:val="StyleUnderline"/>
          <w:highlight w:val="cyan"/>
        </w:rPr>
        <w:t>law as</w:t>
      </w:r>
      <w:r w:rsidRPr="00B42278">
        <w:rPr>
          <w:rStyle w:val="StyleUnderline"/>
        </w:rPr>
        <w:t xml:space="preserve"> a c</w:t>
      </w:r>
      <w:r w:rsidRPr="007D2189">
        <w:rPr>
          <w:rStyle w:val="StyleUnderline"/>
          <w:highlight w:val="cyan"/>
        </w:rPr>
        <w:t>orollary to the right of freedom</w:t>
      </w:r>
      <w:r w:rsidRPr="00B42278">
        <w:rPr>
          <w:rStyle w:val="StyleUnderline"/>
        </w:rPr>
        <w:t xml:space="preserve"> of association for decades, and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ability to take industrial action. “I deplore the various attempts made to erode the right to strike at national and multilateral levels,” the expert said, reminding delegates: “</w:t>
      </w:r>
      <w:r w:rsidRPr="007D2189">
        <w:rPr>
          <w:rStyle w:val="StyleUnderline"/>
          <w:highlight w:val="cyan"/>
        </w:rPr>
        <w:t>Protest</w:t>
      </w:r>
      <w:r w:rsidRPr="00B42278">
        <w:rPr>
          <w:rStyle w:val="StyleUnderline"/>
        </w:rPr>
        <w:t xml:space="preserve"> action </w:t>
      </w:r>
      <w:r w:rsidRPr="007D2189">
        <w:rPr>
          <w:rStyle w:val="StyleUnderline"/>
          <w:highlight w:val="cyan"/>
        </w:rPr>
        <w:t>in relation to</w:t>
      </w:r>
      <w:r w:rsidRPr="00B42278">
        <w:rPr>
          <w:rStyle w:val="StyleUnderline"/>
        </w:rPr>
        <w:t xml:space="preserve"> government </w:t>
      </w:r>
      <w:r w:rsidRPr="007D2189">
        <w:rPr>
          <w:rStyle w:val="StyleUnderline"/>
          <w:highlight w:val="cyan"/>
        </w:rPr>
        <w:t>social and economic policy,</w:t>
      </w:r>
      <w:r w:rsidRPr="00B42278">
        <w:rPr>
          <w:rStyle w:val="StyleUnderline"/>
        </w:rPr>
        <w:t xml:space="preserve"> and against negative corporate practices, </w:t>
      </w:r>
      <w:r w:rsidRPr="007D2189">
        <w:rPr>
          <w:rStyle w:val="StyleUnderline"/>
          <w:highlight w:val="cya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w:t>
      </w:r>
      <w:r w:rsidRPr="00B42278">
        <w:rPr>
          <w:sz w:val="16"/>
        </w:rPr>
        <w:lastRenderedPageBreak/>
        <w:t>and governments on a more equal footing, and Member States have a positive obligation to protect this right, and a negative obligation not to interfere with its exercise.”</w:t>
      </w:r>
    </w:p>
    <w:p w14:paraId="5E0733AF" w14:textId="77777777" w:rsidR="003205D7" w:rsidRDefault="003205D7" w:rsidP="003205D7">
      <w:pPr>
        <w:rPr>
          <w:rFonts w:asciiTheme="minorHAnsi" w:hAnsiTheme="minorHAnsi" w:cstheme="minorHAnsi"/>
          <w:b/>
          <w:bCs/>
          <w:u w:val="single"/>
        </w:rPr>
      </w:pPr>
    </w:p>
    <w:p w14:paraId="5556B2B0" w14:textId="77777777" w:rsidR="003205D7" w:rsidRDefault="003205D7" w:rsidP="003205D7">
      <w:pPr>
        <w:pStyle w:val="Heading4"/>
      </w:pPr>
      <w:r>
        <w:t xml:space="preserve">Second, </w:t>
      </w:r>
      <w:r>
        <w:rPr>
          <w:u w:val="single"/>
        </w:rPr>
        <w:t>electoral</w:t>
      </w:r>
      <w:r w:rsidRPr="00B030E3">
        <w:rPr>
          <w:u w:val="single"/>
        </w:rPr>
        <w:t xml:space="preserve"> legitimacy</w:t>
      </w:r>
      <w:r>
        <w:t xml:space="preserve"> – striking is </w:t>
      </w:r>
      <w:r w:rsidRPr="00B030E3">
        <w:rPr>
          <w:u w:val="single"/>
        </w:rPr>
        <w:t>critical</w:t>
      </w:r>
      <w:r>
        <w:t xml:space="preserve"> to political influence which can check </w:t>
      </w:r>
      <w:r w:rsidRPr="00B030E3">
        <w:rPr>
          <w:u w:val="single"/>
        </w:rPr>
        <w:t>electoral illegitimacy</w:t>
      </w:r>
      <w:r>
        <w:t xml:space="preserve"> and </w:t>
      </w:r>
      <w:r w:rsidRPr="00B030E3">
        <w:rPr>
          <w:u w:val="single"/>
        </w:rPr>
        <w:t>broader fascism</w:t>
      </w:r>
      <w:r>
        <w:t>.</w:t>
      </w:r>
    </w:p>
    <w:p w14:paraId="7A11FC46" w14:textId="77777777" w:rsidR="003205D7" w:rsidRPr="00B030E3" w:rsidRDefault="003205D7" w:rsidP="003205D7">
      <w:r w:rsidRPr="00B030E3">
        <w:rPr>
          <w:rStyle w:val="Style13ptBold"/>
        </w:rPr>
        <w:t>Luce 20</w:t>
      </w:r>
      <w:r>
        <w:t xml:space="preserve"> [Stephanie; </w:t>
      </w:r>
      <w:r w:rsidRPr="00B030E3">
        <w:t>Professor</w:t>
      </w:r>
      <w:r>
        <w:t>,</w:t>
      </w:r>
      <w:r w:rsidRPr="00B030E3">
        <w:t xml:space="preserve"> received her B.A. in economics from the University of California, Davis and both her </w:t>
      </w:r>
      <w:proofErr w:type="spellStart"/>
      <w:r w:rsidRPr="00B030E3">
        <w:t>Ph.D</w:t>
      </w:r>
      <w:proofErr w:type="spellEnd"/>
      <w:r w:rsidRPr="00B030E3">
        <w:t xml:space="preserve">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w:t>
      </w:r>
      <w:proofErr w:type="spellStart"/>
      <w:r w:rsidRPr="00B030E3">
        <w:t>Pollin</w:t>
      </w:r>
      <w:proofErr w:type="spellEnd"/>
      <w:r w:rsidRPr="00B030E3">
        <w:t>)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w:t>
      </w:r>
      <w:r>
        <w:t>; “</w:t>
      </w:r>
      <w:r w:rsidRPr="00B030E3">
        <w:t>Strike for Democracy</w:t>
      </w:r>
      <w:r>
        <w:t xml:space="preserve">!” 10/26/20; </w:t>
      </w:r>
      <w:proofErr w:type="spellStart"/>
      <w:r>
        <w:t>OrgUP</w:t>
      </w:r>
      <w:proofErr w:type="spellEnd"/>
      <w:r>
        <w:t xml:space="preserve">; </w:t>
      </w:r>
      <w:hyperlink r:id="rId43" w:history="1">
        <w:r w:rsidRPr="00540FF3">
          <w:rPr>
            <w:rStyle w:val="Hyperlink"/>
          </w:rPr>
          <w:t>https://www.organizingupgrade.com/strike-for-democracy/</w:t>
        </w:r>
      </w:hyperlink>
      <w:r>
        <w:t xml:space="preserve">] </w:t>
      </w:r>
    </w:p>
    <w:p w14:paraId="1F0810AD" w14:textId="77777777" w:rsidR="003205D7" w:rsidRPr="00B030E3" w:rsidRDefault="003205D7" w:rsidP="003205D7">
      <w:pPr>
        <w:rPr>
          <w:sz w:val="16"/>
        </w:rPr>
      </w:pPr>
      <w:r w:rsidRPr="00B030E3">
        <w:rPr>
          <w:sz w:val="16"/>
          <w:szCs w:val="16"/>
        </w:rPr>
        <w:t xml:space="preserve">Trump and the Republican Party have launched </w:t>
      </w:r>
      <w:r w:rsidRPr="00B030E3">
        <w:rPr>
          <w:u w:val="single"/>
        </w:rPr>
        <w:t xml:space="preserve">a </w:t>
      </w:r>
      <w:r w:rsidRPr="007D2189">
        <w:rPr>
          <w:rStyle w:val="Emphasis"/>
          <w:highlight w:val="cyan"/>
        </w:rPr>
        <w:t>full-fledged assault</w:t>
      </w:r>
      <w:r w:rsidRPr="007D2189">
        <w:rPr>
          <w:highlight w:val="cyan"/>
          <w:u w:val="single"/>
        </w:rPr>
        <w:t xml:space="preserve"> on</w:t>
      </w:r>
      <w:r w:rsidRPr="00B030E3">
        <w:rPr>
          <w:u w:val="single"/>
        </w:rPr>
        <w:t xml:space="preserve"> the </w:t>
      </w:r>
      <w:r w:rsidRPr="007D2189">
        <w:rPr>
          <w:highlight w:val="cyan"/>
          <w:u w:val="single"/>
        </w:rPr>
        <w:t>electoral process</w:t>
      </w:r>
      <w:r w:rsidRPr="00B030E3">
        <w:rPr>
          <w:sz w:val="16"/>
        </w:rPr>
        <w:t xml:space="preserve">, </w:t>
      </w:r>
      <w:r w:rsidRPr="00B030E3">
        <w:rPr>
          <w:u w:val="single"/>
        </w:rPr>
        <w:t xml:space="preserve">from </w:t>
      </w:r>
      <w:r w:rsidRPr="007D2189">
        <w:rPr>
          <w:rStyle w:val="Emphasis"/>
          <w:highlight w:val="cyan"/>
        </w:rPr>
        <w:t>voter suppression</w:t>
      </w:r>
      <w:r w:rsidRPr="007D2189">
        <w:rPr>
          <w:highlight w:val="cyan"/>
          <w:u w:val="single"/>
        </w:rPr>
        <w:t xml:space="preserve"> to </w:t>
      </w:r>
      <w:r w:rsidRPr="007D2189">
        <w:rPr>
          <w:rStyle w:val="Emphasis"/>
          <w:highlight w:val="cyan"/>
        </w:rPr>
        <w:t>misleading ballot</w:t>
      </w:r>
      <w:r w:rsidRPr="00B030E3">
        <w:rPr>
          <w:rStyle w:val="Emphasis"/>
        </w:rPr>
        <w:t xml:space="preserve"> boxes</w:t>
      </w:r>
      <w:r w:rsidRPr="00B030E3">
        <w:rPr>
          <w:u w:val="single"/>
        </w:rPr>
        <w:t xml:space="preserve">. We may see </w:t>
      </w:r>
      <w:r w:rsidRPr="007D2189">
        <w:rPr>
          <w:rStyle w:val="Emphasis"/>
          <w:highlight w:val="cyan"/>
        </w:rPr>
        <w:t>violence</w:t>
      </w:r>
      <w:r w:rsidRPr="00B030E3">
        <w:rPr>
          <w:u w:val="single"/>
        </w:rPr>
        <w:t xml:space="preserve"> aimed at keeping people from the </w:t>
      </w:r>
      <w:r w:rsidRPr="00B030E3">
        <w:rPr>
          <w:rStyle w:val="Emphasis"/>
        </w:rPr>
        <w:t>polls</w:t>
      </w:r>
      <w:r w:rsidRPr="00B030E3">
        <w:rPr>
          <w:u w:val="single"/>
        </w:rPr>
        <w:t xml:space="preserve"> or just meant to </w:t>
      </w:r>
      <w:r w:rsidRPr="007D2189">
        <w:rPr>
          <w:highlight w:val="cyan"/>
          <w:u w:val="single"/>
        </w:rPr>
        <w:t>create</w:t>
      </w:r>
      <w:r w:rsidRPr="00B030E3">
        <w:rPr>
          <w:u w:val="single"/>
        </w:rPr>
        <w:t xml:space="preserve"> </w:t>
      </w:r>
      <w:r w:rsidRPr="00B030E3">
        <w:rPr>
          <w:rStyle w:val="Emphasis"/>
        </w:rPr>
        <w:t>general</w:t>
      </w:r>
      <w:r w:rsidRPr="00B030E3">
        <w:rPr>
          <w:u w:val="single"/>
        </w:rPr>
        <w:t xml:space="preserve"> </w:t>
      </w:r>
      <w:r w:rsidRPr="007D2189">
        <w:rPr>
          <w:rStyle w:val="Emphasis"/>
          <w:highlight w:val="cyan"/>
        </w:rPr>
        <w:t>fear</w:t>
      </w:r>
      <w:r w:rsidRPr="007D2189">
        <w:rPr>
          <w:highlight w:val="cyan"/>
          <w:u w:val="single"/>
        </w:rPr>
        <w:t xml:space="preserve"> and </w:t>
      </w:r>
      <w:r w:rsidRPr="007D2189">
        <w:rPr>
          <w:rStyle w:val="Emphasis"/>
          <w:highlight w:val="cyan"/>
        </w:rPr>
        <w:t>chaos</w:t>
      </w:r>
      <w:r w:rsidRPr="00B030E3">
        <w:rPr>
          <w:sz w:val="16"/>
        </w:rPr>
        <w:t xml:space="preserve">.  Trump has dropped repeated suggestions that </w:t>
      </w:r>
      <w:r w:rsidRPr="00B030E3">
        <w:rPr>
          <w:u w:val="single"/>
        </w:rPr>
        <w:t xml:space="preserve">he </w:t>
      </w:r>
      <w:r w:rsidRPr="007D2189">
        <w:rPr>
          <w:highlight w:val="cyan"/>
          <w:u w:val="single"/>
        </w:rPr>
        <w:t xml:space="preserve">may try to </w:t>
      </w:r>
      <w:r w:rsidRPr="007D2189">
        <w:rPr>
          <w:rStyle w:val="Emphasis"/>
          <w:highlight w:val="cyan"/>
        </w:rPr>
        <w:t>shut</w:t>
      </w:r>
      <w:r w:rsidRPr="007D2189">
        <w:rPr>
          <w:highlight w:val="cyan"/>
          <w:u w:val="single"/>
        </w:rPr>
        <w:t xml:space="preserve"> </w:t>
      </w:r>
      <w:r w:rsidRPr="007D2189">
        <w:rPr>
          <w:rStyle w:val="Emphasis"/>
          <w:highlight w:val="cyan"/>
        </w:rPr>
        <w:t>down</w:t>
      </w:r>
      <w:r w:rsidRPr="007D2189">
        <w:rPr>
          <w:highlight w:val="cyan"/>
          <w:u w:val="single"/>
        </w:rPr>
        <w:t xml:space="preserve"> the election, </w:t>
      </w:r>
      <w:r w:rsidRPr="007D2189">
        <w:rPr>
          <w:rStyle w:val="Emphasis"/>
          <w:highlight w:val="cyan"/>
        </w:rPr>
        <w:t>stop</w:t>
      </w:r>
      <w:r w:rsidRPr="007D2189">
        <w:rPr>
          <w:highlight w:val="cyan"/>
          <w:u w:val="single"/>
        </w:rPr>
        <w:t xml:space="preserve"> votes from being counted, or </w:t>
      </w:r>
      <w:r w:rsidRPr="007D2189">
        <w:rPr>
          <w:rStyle w:val="Emphasis"/>
          <w:highlight w:val="cyan"/>
        </w:rPr>
        <w:t>refuse</w:t>
      </w:r>
      <w:r w:rsidRPr="007D2189">
        <w:rPr>
          <w:highlight w:val="cyan"/>
          <w:u w:val="single"/>
        </w:rPr>
        <w:t xml:space="preserve"> to </w:t>
      </w:r>
      <w:r w:rsidRPr="007D2189">
        <w:rPr>
          <w:rStyle w:val="Emphasis"/>
          <w:highlight w:val="cyan"/>
        </w:rPr>
        <w:t>step</w:t>
      </w:r>
      <w:r w:rsidRPr="007D2189">
        <w:rPr>
          <w:highlight w:val="cyan"/>
          <w:u w:val="single"/>
        </w:rPr>
        <w:t xml:space="preserve"> </w:t>
      </w:r>
      <w:r w:rsidRPr="007D2189">
        <w:rPr>
          <w:rStyle w:val="Emphasis"/>
          <w:highlight w:val="cyan"/>
        </w:rPr>
        <w:t>down</w:t>
      </w:r>
      <w:r w:rsidRPr="00B030E3">
        <w:rPr>
          <w:sz w:val="16"/>
        </w:rPr>
        <w:t xml:space="preserve"> even if he loses.</w:t>
      </w:r>
    </w:p>
    <w:p w14:paraId="13749172" w14:textId="77777777" w:rsidR="003205D7" w:rsidRPr="00B030E3" w:rsidRDefault="003205D7" w:rsidP="003205D7">
      <w:pPr>
        <w:rPr>
          <w:sz w:val="16"/>
        </w:rPr>
      </w:pPr>
      <w:r w:rsidRPr="00B030E3">
        <w:rPr>
          <w:sz w:val="16"/>
        </w:rPr>
        <w:t>A range of groups have mobilized to fight for a fair election and plan around worst case scenarios. Some unions have been active in a few of these groups, such as Protect the Vote.</w:t>
      </w:r>
    </w:p>
    <w:p w14:paraId="79FC78A9" w14:textId="77777777" w:rsidR="003205D7" w:rsidRPr="00B030E3" w:rsidRDefault="003205D7" w:rsidP="003205D7">
      <w:pPr>
        <w:rPr>
          <w:sz w:val="16"/>
        </w:rPr>
      </w:pPr>
      <w:r w:rsidRPr="00B030E3">
        <w:rPr>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65ADD8B7" w14:textId="77777777" w:rsidR="003205D7" w:rsidRPr="00B030E3" w:rsidRDefault="003205D7" w:rsidP="003205D7">
      <w:pPr>
        <w:rPr>
          <w:sz w:val="16"/>
        </w:rPr>
      </w:pPr>
      <w:r w:rsidRPr="00B030E3">
        <w:rPr>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595FBEEB" w14:textId="77777777" w:rsidR="003205D7" w:rsidRPr="00B030E3" w:rsidRDefault="003205D7" w:rsidP="003205D7">
      <w:pPr>
        <w:rPr>
          <w:u w:val="single"/>
        </w:rPr>
      </w:pPr>
      <w:r w:rsidRPr="007D2189">
        <w:rPr>
          <w:rStyle w:val="Emphasis"/>
          <w:highlight w:val="cyan"/>
        </w:rPr>
        <w:t>Unions</w:t>
      </w:r>
      <w:r w:rsidRPr="00B030E3">
        <w:rPr>
          <w:u w:val="single"/>
        </w:rPr>
        <w:t xml:space="preserve"> such as the </w:t>
      </w:r>
      <w:r w:rsidRPr="00B030E3">
        <w:rPr>
          <w:rStyle w:val="Emphasis"/>
        </w:rPr>
        <w:t>Communications</w:t>
      </w:r>
      <w:r w:rsidRPr="00B030E3">
        <w:rPr>
          <w:u w:val="single"/>
        </w:rPr>
        <w:t xml:space="preserve"> </w:t>
      </w:r>
      <w:r w:rsidRPr="00B030E3">
        <w:rPr>
          <w:rStyle w:val="Emphasis"/>
        </w:rPr>
        <w:t>Workers</w:t>
      </w:r>
      <w:r w:rsidRPr="00B030E3">
        <w:rPr>
          <w:u w:val="single"/>
        </w:rPr>
        <w:t xml:space="preserve"> of </w:t>
      </w:r>
      <w:r w:rsidRPr="00B030E3">
        <w:rPr>
          <w:rStyle w:val="Emphasis"/>
        </w:rPr>
        <w:t>America</w:t>
      </w:r>
      <w:r w:rsidRPr="00B030E3">
        <w:rPr>
          <w:u w:val="single"/>
        </w:rPr>
        <w:t xml:space="preserve">, SEIU, AFT and the UAW </w:t>
      </w:r>
      <w:r w:rsidRPr="007D2189">
        <w:rPr>
          <w:highlight w:val="cyan"/>
          <w:u w:val="single"/>
        </w:rPr>
        <w:t xml:space="preserve">are looking to </w:t>
      </w:r>
      <w:r w:rsidRPr="007D2189">
        <w:rPr>
          <w:rStyle w:val="Emphasis"/>
          <w:highlight w:val="cyan"/>
        </w:rPr>
        <w:t>connect</w:t>
      </w:r>
      <w:r w:rsidRPr="007D2189">
        <w:rPr>
          <w:highlight w:val="cyan"/>
          <w:u w:val="single"/>
        </w:rPr>
        <w:t xml:space="preserve"> some of their </w:t>
      </w:r>
      <w:r w:rsidRPr="007D2189">
        <w:rPr>
          <w:rStyle w:val="Emphasis"/>
          <w:highlight w:val="cyan"/>
        </w:rPr>
        <w:t>core</w:t>
      </w:r>
      <w:r w:rsidRPr="007D2189">
        <w:rPr>
          <w:highlight w:val="cyan"/>
          <w:u w:val="single"/>
        </w:rPr>
        <w:t xml:space="preserve"> </w:t>
      </w:r>
      <w:r w:rsidRPr="007D2189">
        <w:rPr>
          <w:rStyle w:val="Emphasis"/>
          <w:highlight w:val="cyan"/>
        </w:rPr>
        <w:t>activists</w:t>
      </w:r>
      <w:r w:rsidRPr="00B030E3">
        <w:rPr>
          <w:u w:val="single"/>
        </w:rPr>
        <w:t xml:space="preserve"> with local “</w:t>
      </w:r>
      <w:r w:rsidRPr="00B030E3">
        <w:rPr>
          <w:rStyle w:val="Emphasis"/>
        </w:rPr>
        <w:t>protect</w:t>
      </w:r>
      <w:r w:rsidRPr="00B030E3">
        <w:rPr>
          <w:u w:val="single"/>
        </w:rPr>
        <w:t xml:space="preserve"> </w:t>
      </w:r>
      <w:r w:rsidRPr="00B030E3">
        <w:rPr>
          <w:rStyle w:val="Emphasis"/>
        </w:rPr>
        <w:t>the</w:t>
      </w:r>
      <w:r w:rsidRPr="00B030E3">
        <w:rPr>
          <w:u w:val="single"/>
        </w:rPr>
        <w:t xml:space="preserve"> </w:t>
      </w:r>
      <w:r w:rsidRPr="00B030E3">
        <w:rPr>
          <w:rStyle w:val="Emphasis"/>
        </w:rPr>
        <w:t>vote</w:t>
      </w:r>
      <w:r w:rsidRPr="00B030E3">
        <w:rPr>
          <w:u w:val="single"/>
        </w:rPr>
        <w:t xml:space="preserve">” groupings in key states and cities to show up to polls and fight to make sure </w:t>
      </w:r>
      <w:r w:rsidRPr="00B030E3">
        <w:rPr>
          <w:rStyle w:val="Emphasis"/>
        </w:rPr>
        <w:t>every</w:t>
      </w:r>
      <w:r w:rsidRPr="00B030E3">
        <w:rPr>
          <w:u w:val="single"/>
        </w:rPr>
        <w:t xml:space="preserve"> vote is counted.</w:t>
      </w:r>
    </w:p>
    <w:p w14:paraId="492C206D" w14:textId="77777777" w:rsidR="003205D7" w:rsidRPr="00B030E3" w:rsidRDefault="003205D7" w:rsidP="003205D7">
      <w:pPr>
        <w:rPr>
          <w:sz w:val="16"/>
        </w:rPr>
      </w:pPr>
      <w:r w:rsidRPr="007D2189">
        <w:rPr>
          <w:highlight w:val="cyan"/>
          <w:u w:val="single"/>
        </w:rPr>
        <w:t>Unions are</w:t>
      </w:r>
      <w:r w:rsidRPr="00B030E3">
        <w:rPr>
          <w:u w:val="single"/>
        </w:rPr>
        <w:t xml:space="preserve"> increasingly </w:t>
      </w:r>
      <w:r w:rsidRPr="007D2189">
        <w:rPr>
          <w:highlight w:val="cyan"/>
          <w:u w:val="single"/>
        </w:rPr>
        <w:t xml:space="preserve">turning attention to </w:t>
      </w:r>
      <w:r w:rsidRPr="007D2189">
        <w:rPr>
          <w:rStyle w:val="Emphasis"/>
          <w:highlight w:val="cyan"/>
        </w:rPr>
        <w:t>possible</w:t>
      </w:r>
      <w:r w:rsidRPr="00B030E3">
        <w:rPr>
          <w:u w:val="single"/>
        </w:rPr>
        <w:t xml:space="preserve"> election </w:t>
      </w:r>
      <w:r w:rsidRPr="007D2189">
        <w:rPr>
          <w:rStyle w:val="Emphasis"/>
          <w:highlight w:val="cyan"/>
        </w:rPr>
        <w:t>scenarios</w:t>
      </w:r>
      <w:r w:rsidRPr="00B030E3">
        <w:rPr>
          <w:sz w:val="16"/>
        </w:rPr>
        <w:t>. “</w:t>
      </w:r>
      <w:r w:rsidRPr="00B030E3">
        <w:rPr>
          <w:u w:val="single"/>
        </w:rPr>
        <w:t xml:space="preserve">There’s some sense in the leadership that </w:t>
      </w:r>
      <w:r w:rsidRPr="007D2189">
        <w:rPr>
          <w:highlight w:val="cyan"/>
          <w:u w:val="single"/>
        </w:rPr>
        <w:t xml:space="preserve">in </w:t>
      </w:r>
      <w:r w:rsidRPr="007D2189">
        <w:rPr>
          <w:rStyle w:val="Emphasis"/>
          <w:highlight w:val="cyan"/>
        </w:rPr>
        <w:t>fascist</w:t>
      </w:r>
      <w:r w:rsidRPr="007D2189">
        <w:rPr>
          <w:highlight w:val="cyan"/>
          <w:u w:val="single"/>
        </w:rPr>
        <w:t xml:space="preserve"> countries</w:t>
      </w:r>
      <w:r w:rsidRPr="00B030E3">
        <w:rPr>
          <w:u w:val="single"/>
        </w:rPr>
        <w:t xml:space="preserve">, </w:t>
      </w:r>
      <w:r w:rsidRPr="007D2189">
        <w:rPr>
          <w:highlight w:val="cyan"/>
          <w:u w:val="single"/>
        </w:rPr>
        <w:t xml:space="preserve">unions are at the </w:t>
      </w:r>
      <w:r w:rsidRPr="007D2189">
        <w:rPr>
          <w:rStyle w:val="Emphasis"/>
          <w:highlight w:val="cyan"/>
        </w:rPr>
        <w:t>top</w:t>
      </w:r>
      <w:r w:rsidRPr="007D2189">
        <w:rPr>
          <w:highlight w:val="cyan"/>
          <w:u w:val="single"/>
        </w:rPr>
        <w:t xml:space="preserve"> of</w:t>
      </w:r>
      <w:r w:rsidRPr="00B030E3">
        <w:rPr>
          <w:u w:val="single"/>
        </w:rPr>
        <w:t xml:space="preserve"> the list of </w:t>
      </w:r>
      <w:r w:rsidRPr="007D2189">
        <w:rPr>
          <w:rStyle w:val="Emphasis"/>
          <w:highlight w:val="cyan"/>
        </w:rPr>
        <w:t>targets</w:t>
      </w:r>
      <w:r w:rsidRPr="00B030E3">
        <w:rPr>
          <w:sz w:val="16"/>
        </w:rPr>
        <w:t xml:space="preserve">,” Master says. “And it is the </w:t>
      </w:r>
      <w:r w:rsidRPr="00B030E3">
        <w:rPr>
          <w:u w:val="single"/>
        </w:rPr>
        <w:t xml:space="preserve">role of </w:t>
      </w:r>
      <w:r w:rsidRPr="007D2189">
        <w:rPr>
          <w:highlight w:val="cyan"/>
          <w:u w:val="single"/>
        </w:rPr>
        <w:t>unions</w:t>
      </w:r>
      <w:r w:rsidRPr="00B030E3">
        <w:rPr>
          <w:u w:val="single"/>
        </w:rPr>
        <w:t xml:space="preserve">, which are the </w:t>
      </w:r>
      <w:r w:rsidRPr="00B030E3">
        <w:rPr>
          <w:rStyle w:val="Emphasis"/>
        </w:rPr>
        <w:t>guarantors</w:t>
      </w:r>
      <w:r w:rsidRPr="00B030E3">
        <w:rPr>
          <w:u w:val="single"/>
        </w:rPr>
        <w:t xml:space="preserve"> of some measure of </w:t>
      </w:r>
      <w:r w:rsidRPr="00B030E3">
        <w:rPr>
          <w:rStyle w:val="Emphasis"/>
        </w:rPr>
        <w:t>democracy</w:t>
      </w:r>
      <w:r w:rsidRPr="00B030E3">
        <w:rPr>
          <w:u w:val="single"/>
        </w:rPr>
        <w:t xml:space="preserve"> in the workplace, to </w:t>
      </w:r>
      <w:r w:rsidRPr="007D2189">
        <w:rPr>
          <w:highlight w:val="cyan"/>
          <w:u w:val="single"/>
        </w:rPr>
        <w:t xml:space="preserve">ensure that </w:t>
      </w:r>
      <w:r w:rsidRPr="007D2189">
        <w:rPr>
          <w:rStyle w:val="Emphasis"/>
          <w:highlight w:val="cyan"/>
        </w:rPr>
        <w:t>democracy</w:t>
      </w:r>
      <w:r w:rsidRPr="007D2189">
        <w:rPr>
          <w:highlight w:val="cyan"/>
          <w:u w:val="single"/>
        </w:rPr>
        <w:t xml:space="preserve"> </w:t>
      </w:r>
      <w:r w:rsidRPr="007D2189">
        <w:rPr>
          <w:rStyle w:val="Emphasis"/>
          <w:highlight w:val="cyan"/>
        </w:rPr>
        <w:t>survives</w:t>
      </w:r>
      <w:r w:rsidRPr="00B030E3">
        <w:rPr>
          <w:u w:val="single"/>
        </w:rPr>
        <w:t xml:space="preserve"> in the society</w:t>
      </w:r>
      <w:r w:rsidRPr="00B030E3">
        <w:rPr>
          <w:sz w:val="16"/>
        </w:rPr>
        <w:t>.”</w:t>
      </w:r>
    </w:p>
    <w:p w14:paraId="3CE4D462" w14:textId="77777777" w:rsidR="003205D7" w:rsidRPr="00B030E3" w:rsidRDefault="003205D7" w:rsidP="003205D7">
      <w:pPr>
        <w:rPr>
          <w:sz w:val="16"/>
        </w:rPr>
      </w:pPr>
      <w:r w:rsidRPr="00B030E3">
        <w:rPr>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31B484D3" w14:textId="77777777" w:rsidR="003205D7" w:rsidRPr="00B030E3" w:rsidRDefault="003205D7" w:rsidP="003205D7">
      <w:pPr>
        <w:rPr>
          <w:sz w:val="16"/>
        </w:rPr>
      </w:pPr>
      <w:r w:rsidRPr="00B030E3">
        <w:rPr>
          <w:sz w:val="16"/>
        </w:rPr>
        <w:t>ARE UNIONS READY?</w:t>
      </w:r>
    </w:p>
    <w:p w14:paraId="75586898" w14:textId="77777777" w:rsidR="003205D7" w:rsidRPr="00B030E3" w:rsidRDefault="003205D7" w:rsidP="003205D7">
      <w:pPr>
        <w:rPr>
          <w:sz w:val="16"/>
        </w:rPr>
      </w:pPr>
      <w:r w:rsidRPr="00B030E3">
        <w:rPr>
          <w:sz w:val="16"/>
        </w:rPr>
        <w:lastRenderedPageBreak/>
        <w:t xml:space="preserve">Will unions be ready to strike if Trump won’t step down? The sizable share of union members backing Trump makes it tough for some unions to frame the fight as anti-Trump, or pro-Biden. But if </w:t>
      </w:r>
      <w:r w:rsidRPr="00B030E3">
        <w:rPr>
          <w:u w:val="single"/>
        </w:rPr>
        <w:t xml:space="preserve">unions </w:t>
      </w:r>
      <w:r w:rsidRPr="007D2189">
        <w:rPr>
          <w:highlight w:val="cyan"/>
          <w:u w:val="single"/>
        </w:rPr>
        <w:t xml:space="preserve">commit to the </w:t>
      </w:r>
      <w:r w:rsidRPr="007D2189">
        <w:rPr>
          <w:rStyle w:val="Emphasis"/>
          <w:highlight w:val="cyan"/>
        </w:rPr>
        <w:t>integrity</w:t>
      </w:r>
      <w:r w:rsidRPr="007D2189">
        <w:rPr>
          <w:highlight w:val="cyan"/>
          <w:u w:val="single"/>
        </w:rPr>
        <w:t xml:space="preserve"> of</w:t>
      </w:r>
      <w:r w:rsidRPr="00B030E3">
        <w:rPr>
          <w:u w:val="single"/>
        </w:rPr>
        <w:t xml:space="preserve"> the </w:t>
      </w:r>
      <w:r w:rsidRPr="007D2189">
        <w:rPr>
          <w:rStyle w:val="Emphasis"/>
          <w:highlight w:val="cyan"/>
        </w:rPr>
        <w:t>democratic</w:t>
      </w:r>
      <w:r w:rsidRPr="007D2189">
        <w:rPr>
          <w:highlight w:val="cyan"/>
          <w:u w:val="single"/>
        </w:rPr>
        <w:t xml:space="preserve"> </w:t>
      </w:r>
      <w:r w:rsidRPr="007D2189">
        <w:rPr>
          <w:rStyle w:val="Emphasis"/>
          <w:highlight w:val="cyan"/>
        </w:rPr>
        <w:t>process</w:t>
      </w:r>
      <w:r w:rsidRPr="00B030E3">
        <w:rPr>
          <w:sz w:val="16"/>
        </w:rPr>
        <w:t>, they have more ground to stand on.</w:t>
      </w:r>
    </w:p>
    <w:p w14:paraId="5BB1762B" w14:textId="77777777" w:rsidR="003205D7" w:rsidRPr="00B030E3" w:rsidRDefault="003205D7" w:rsidP="003205D7">
      <w:pPr>
        <w:rPr>
          <w:sz w:val="16"/>
        </w:rPr>
      </w:pPr>
      <w:r w:rsidRPr="00B030E3">
        <w:rPr>
          <w:sz w:val="16"/>
        </w:rPr>
        <w:t xml:space="preserve">The Rochester Central Labor Council in New York passed a resolution calling for a general strike in the event that Trump loses and does not step down. The </w:t>
      </w:r>
      <w:r w:rsidRPr="007D2189">
        <w:rPr>
          <w:highlight w:val="cyan"/>
          <w:u w:val="single"/>
        </w:rPr>
        <w:t>resolution calls on</w:t>
      </w:r>
      <w:r w:rsidRPr="00B030E3">
        <w:rPr>
          <w:u w:val="single"/>
        </w:rPr>
        <w:t xml:space="preserve"> the </w:t>
      </w:r>
      <w:r w:rsidRPr="00B030E3">
        <w:rPr>
          <w:rStyle w:val="Emphasis"/>
        </w:rPr>
        <w:t>national</w:t>
      </w:r>
      <w:r w:rsidRPr="00B030E3">
        <w:rPr>
          <w:u w:val="single"/>
        </w:rPr>
        <w:t xml:space="preserve"> </w:t>
      </w:r>
      <w:r w:rsidRPr="00B030E3">
        <w:rPr>
          <w:rStyle w:val="Emphasis"/>
        </w:rPr>
        <w:t>AFL</w:t>
      </w:r>
      <w:r w:rsidRPr="00B030E3">
        <w:rPr>
          <w:u w:val="single"/>
        </w:rPr>
        <w:t>-</w:t>
      </w:r>
      <w:r w:rsidRPr="00B030E3">
        <w:rPr>
          <w:rStyle w:val="Emphasis"/>
        </w:rPr>
        <w:t>CIO</w:t>
      </w:r>
      <w:r w:rsidRPr="00B030E3">
        <w:rPr>
          <w:u w:val="single"/>
        </w:rPr>
        <w:t xml:space="preserve"> and all other </w:t>
      </w:r>
      <w:r w:rsidRPr="007D2189">
        <w:rPr>
          <w:highlight w:val="cyan"/>
          <w:u w:val="single"/>
        </w:rPr>
        <w:t>labor organizations to “prepare for and enact a</w:t>
      </w:r>
      <w:r w:rsidRPr="00B030E3">
        <w:rPr>
          <w:u w:val="single"/>
        </w:rPr>
        <w:t xml:space="preserve"> </w:t>
      </w:r>
      <w:r w:rsidRPr="00B030E3">
        <w:rPr>
          <w:rStyle w:val="Emphasis"/>
        </w:rPr>
        <w:t>general</w:t>
      </w:r>
      <w:r w:rsidRPr="00B030E3">
        <w:rPr>
          <w:u w:val="single"/>
        </w:rPr>
        <w:t xml:space="preserve"> </w:t>
      </w:r>
      <w:r w:rsidRPr="007D2189">
        <w:rPr>
          <w:rStyle w:val="Emphasis"/>
          <w:highlight w:val="cyan"/>
        </w:rPr>
        <w:t>strike</w:t>
      </w:r>
      <w:r w:rsidRPr="00B030E3">
        <w:rPr>
          <w:u w:val="single"/>
        </w:rPr>
        <w:t xml:space="preserve">, if necessary, </w:t>
      </w:r>
      <w:r w:rsidRPr="007D2189">
        <w:rPr>
          <w:highlight w:val="cyan"/>
          <w:u w:val="single"/>
        </w:rPr>
        <w:t xml:space="preserve">to ensure a </w:t>
      </w:r>
      <w:r w:rsidRPr="007D2189">
        <w:rPr>
          <w:rStyle w:val="Emphasis"/>
          <w:highlight w:val="cyan"/>
        </w:rPr>
        <w:t>Constitutionally</w:t>
      </w:r>
      <w:r w:rsidRPr="007D2189">
        <w:rPr>
          <w:highlight w:val="cyan"/>
          <w:u w:val="single"/>
        </w:rPr>
        <w:t xml:space="preserve"> </w:t>
      </w:r>
      <w:r w:rsidRPr="007D2189">
        <w:rPr>
          <w:rStyle w:val="Emphasis"/>
          <w:highlight w:val="cyan"/>
        </w:rPr>
        <w:t>mandated</w:t>
      </w:r>
      <w:r w:rsidRPr="00B030E3">
        <w:rPr>
          <w:u w:val="single"/>
        </w:rPr>
        <w:t xml:space="preserve"> </w:t>
      </w:r>
      <w:r w:rsidRPr="00B030E3">
        <w:rPr>
          <w:rStyle w:val="Emphasis"/>
        </w:rPr>
        <w:t>peaceful</w:t>
      </w:r>
      <w:r w:rsidRPr="00B030E3">
        <w:rPr>
          <w:u w:val="single"/>
        </w:rPr>
        <w:t xml:space="preserve"> </w:t>
      </w:r>
      <w:r w:rsidRPr="007D2189">
        <w:rPr>
          <w:rStyle w:val="Emphasis"/>
          <w:highlight w:val="cyan"/>
        </w:rPr>
        <w:t>transition</w:t>
      </w:r>
      <w:r w:rsidRPr="007D2189">
        <w:rPr>
          <w:highlight w:val="cyan"/>
          <w:u w:val="single"/>
        </w:rPr>
        <w:t xml:space="preserve"> of power</w:t>
      </w:r>
      <w:r w:rsidRPr="00B030E3">
        <w:rPr>
          <w:u w:val="single"/>
        </w:rPr>
        <w:t xml:space="preserve"> as a result of the 2020 Presidential Elections.”</w:t>
      </w:r>
      <w:r w:rsidRPr="00B030E3">
        <w:rPr>
          <w:sz w:val="16"/>
        </w:rPr>
        <w:t xml:space="preserve"> A handful of other labor bodies have followed suit.</w:t>
      </w:r>
    </w:p>
    <w:p w14:paraId="420F3FA4" w14:textId="77777777" w:rsidR="003205D7" w:rsidRPr="00B030E3" w:rsidRDefault="003205D7" w:rsidP="003205D7">
      <w:pPr>
        <w:rPr>
          <w:sz w:val="16"/>
        </w:rPr>
      </w:pPr>
      <w:r w:rsidRPr="00B030E3">
        <w:rPr>
          <w:sz w:val="16"/>
        </w:rPr>
        <w:t xml:space="preserve">Sara Nelson, International President of the Association of Flight Attendants-CWA, AFL-CIO, is also taking a bold stand, stating that in the event of a contested election,  </w:t>
      </w:r>
      <w:r w:rsidRPr="00B030E3">
        <w:rPr>
          <w:u w:val="single"/>
        </w:rPr>
        <w:t xml:space="preserve">labor “has to be </w:t>
      </w:r>
      <w:r w:rsidRPr="007D2189">
        <w:rPr>
          <w:highlight w:val="cyan"/>
          <w:u w:val="single"/>
        </w:rPr>
        <w:t xml:space="preserve">ready to </w:t>
      </w:r>
      <w:r w:rsidRPr="007D2189">
        <w:rPr>
          <w:rStyle w:val="Emphasis"/>
          <w:highlight w:val="cyan"/>
        </w:rPr>
        <w:t>mobilize</w:t>
      </w:r>
      <w:r w:rsidRPr="00B030E3">
        <w:rPr>
          <w:u w:val="single"/>
        </w:rPr>
        <w:t xml:space="preserve"> in a </w:t>
      </w:r>
      <w:r w:rsidRPr="00B030E3">
        <w:rPr>
          <w:rStyle w:val="Emphasis"/>
        </w:rPr>
        <w:t>series</w:t>
      </w:r>
      <w:r w:rsidRPr="00B030E3">
        <w:rPr>
          <w:u w:val="single"/>
        </w:rPr>
        <w:t xml:space="preserve"> of </w:t>
      </w:r>
      <w:r w:rsidRPr="00B030E3">
        <w:rPr>
          <w:rStyle w:val="Emphasis"/>
        </w:rPr>
        <w:t>strikes</w:t>
      </w:r>
      <w:r w:rsidRPr="00B030E3">
        <w:rPr>
          <w:u w:val="single"/>
        </w:rPr>
        <w:t xml:space="preserve"> or leading to a general strike.” Despite </w:t>
      </w:r>
      <w:r w:rsidRPr="00B030E3">
        <w:rPr>
          <w:rStyle w:val="Emphasis"/>
        </w:rPr>
        <w:t>high</w:t>
      </w:r>
      <w:r w:rsidRPr="00B030E3">
        <w:rPr>
          <w:u w:val="single"/>
        </w:rPr>
        <w:t xml:space="preserve"> </w:t>
      </w:r>
      <w:r w:rsidRPr="00B030E3">
        <w:rPr>
          <w:rStyle w:val="Emphasis"/>
        </w:rPr>
        <w:t>unemployment</w:t>
      </w:r>
      <w:r w:rsidRPr="00B030E3">
        <w:rPr>
          <w:u w:val="single"/>
        </w:rPr>
        <w:t xml:space="preserve">, </w:t>
      </w:r>
      <w:r w:rsidRPr="007D2189">
        <w:rPr>
          <w:highlight w:val="cyan"/>
          <w:u w:val="single"/>
        </w:rPr>
        <w:t xml:space="preserve">workers still have </w:t>
      </w:r>
      <w:r w:rsidRPr="007D2189">
        <w:rPr>
          <w:rStyle w:val="Emphasis"/>
          <w:highlight w:val="cyan"/>
        </w:rPr>
        <w:t>power</w:t>
      </w:r>
      <w:r w:rsidRPr="00B030E3">
        <w:rPr>
          <w:sz w:val="16"/>
        </w:rPr>
        <w:t>, she says. She points to how the federal government ended its shutdown last year, after Nelson spoke publicly about the idea of a general strike and a handful of air traffic controllers did not show up for their shifts. “</w:t>
      </w:r>
      <w:r w:rsidRPr="00B030E3">
        <w:rPr>
          <w:u w:val="single"/>
        </w:rPr>
        <w:t xml:space="preserve">Where can we actually </w:t>
      </w:r>
      <w:r w:rsidRPr="00B030E3">
        <w:rPr>
          <w:rStyle w:val="Emphasis"/>
        </w:rPr>
        <w:t>flex</w:t>
      </w:r>
      <w:r w:rsidRPr="00B030E3">
        <w:rPr>
          <w:u w:val="single"/>
        </w:rPr>
        <w:t xml:space="preserve"> that muscle in a </w:t>
      </w:r>
      <w:r w:rsidRPr="00B030E3">
        <w:rPr>
          <w:rStyle w:val="Emphasis"/>
        </w:rPr>
        <w:t>series</w:t>
      </w:r>
      <w:r w:rsidRPr="00B030E3">
        <w:rPr>
          <w:u w:val="single"/>
        </w:rPr>
        <w:t xml:space="preserve"> of </w:t>
      </w:r>
      <w:r w:rsidRPr="00B030E3">
        <w:rPr>
          <w:rStyle w:val="Emphasis"/>
        </w:rPr>
        <w:t>strikes</w:t>
      </w:r>
      <w:r w:rsidRPr="00B030E3">
        <w:rPr>
          <w:sz w:val="16"/>
        </w:rPr>
        <w:t xml:space="preserve"> . . . </w:t>
      </w:r>
      <w:r w:rsidRPr="00B030E3">
        <w:rPr>
          <w:u w:val="single"/>
        </w:rPr>
        <w:t xml:space="preserve">in a way that is going to be </w:t>
      </w:r>
      <w:r w:rsidRPr="00B030E3">
        <w:rPr>
          <w:rStyle w:val="Emphasis"/>
        </w:rPr>
        <w:t>very</w:t>
      </w:r>
      <w:r w:rsidRPr="00B030E3">
        <w:rPr>
          <w:u w:val="single"/>
        </w:rPr>
        <w:t xml:space="preserve"> </w:t>
      </w:r>
      <w:r w:rsidRPr="00B030E3">
        <w:rPr>
          <w:rStyle w:val="Emphasis"/>
        </w:rPr>
        <w:t>effective</w:t>
      </w:r>
      <w:r w:rsidRPr="00B030E3">
        <w:rPr>
          <w:sz w:val="16"/>
        </w:rPr>
        <w:t>?” she asks.  “And frankly, if the planes all stop that is something that will grab everyone’s attention and suddenly there has to be action to fix that.”</w:t>
      </w:r>
    </w:p>
    <w:p w14:paraId="5E093F42" w14:textId="77777777" w:rsidR="003205D7" w:rsidRPr="00B030E3" w:rsidRDefault="003205D7" w:rsidP="003205D7">
      <w:pPr>
        <w:rPr>
          <w:sz w:val="16"/>
        </w:rPr>
      </w:pPr>
      <w:r w:rsidRPr="00B030E3">
        <w:rPr>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23CCA829" w14:textId="77777777" w:rsidR="003205D7" w:rsidRPr="00B030E3" w:rsidRDefault="003205D7" w:rsidP="003205D7">
      <w:pPr>
        <w:rPr>
          <w:sz w:val="16"/>
        </w:rPr>
      </w:pPr>
      <w:r w:rsidRPr="00B030E3">
        <w:rPr>
          <w:sz w:val="16"/>
        </w:rPr>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7D5BF6EC" w14:textId="77777777" w:rsidR="003205D7" w:rsidRPr="00B030E3" w:rsidRDefault="003205D7" w:rsidP="003205D7">
      <w:pPr>
        <w:rPr>
          <w:sz w:val="16"/>
        </w:rPr>
      </w:pPr>
      <w:r w:rsidRPr="00B030E3">
        <w:rPr>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4C1CA742" w14:textId="77777777" w:rsidR="003205D7" w:rsidRDefault="003205D7" w:rsidP="003205D7"/>
    <w:p w14:paraId="02495BA2" w14:textId="77777777" w:rsidR="003205D7" w:rsidRPr="00AB679D" w:rsidRDefault="003205D7" w:rsidP="003205D7">
      <w:pPr>
        <w:pStyle w:val="Heading4"/>
        <w:rPr>
          <w:rFonts w:asciiTheme="minorHAnsi" w:hAnsiTheme="minorHAnsi" w:cstheme="minorHAnsi"/>
          <w:lang w:eastAsia="zh-CN"/>
        </w:rPr>
      </w:pPr>
      <w:bookmarkStart w:id="0" w:name="_Hlk82187430"/>
      <w:r>
        <w:rPr>
          <w:rFonts w:asciiTheme="minorHAnsi" w:hAnsiTheme="minorHAnsi" w:cstheme="minorHAnsi"/>
        </w:rPr>
        <w:t xml:space="preserve">Strong democracy is key to preventing nuclear war – collapse is worse and turns every impact </w:t>
      </w:r>
    </w:p>
    <w:p w14:paraId="534D025C" w14:textId="77777777" w:rsidR="003205D7" w:rsidRPr="00AB679D" w:rsidRDefault="003205D7" w:rsidP="003205D7">
      <w:pPr>
        <w:rPr>
          <w:rFonts w:asciiTheme="minorHAnsi" w:hAnsiTheme="minorHAnsi" w:cstheme="minorHAnsi"/>
        </w:rPr>
      </w:pPr>
      <w:r w:rsidRPr="00AB679D">
        <w:rPr>
          <w:rStyle w:val="Style13ptBold"/>
          <w:rFonts w:asciiTheme="minorHAnsi" w:hAnsiTheme="minorHAnsi" w:cstheme="minorHAnsi"/>
          <w:lang w:eastAsia="zh-CN"/>
        </w:rPr>
        <w:t>Kendall-Taylor 16</w:t>
      </w:r>
      <w:r w:rsidRPr="00AB679D">
        <w:rPr>
          <w:rFonts w:asciiTheme="minorHAnsi" w:hAnsiTheme="minorHAnsi" w:cstheme="minorHAnsi"/>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44" w:history="1">
        <w:r w:rsidRPr="00AB679D">
          <w:rPr>
            <w:rStyle w:val="Hyperlink"/>
            <w:rFonts w:asciiTheme="minorHAnsi" w:hAnsiTheme="minorHAnsi" w:cstheme="minorHAnsi"/>
          </w:rPr>
          <w:t>https://www.csis.org/analysis/how-democracy%E2%80%99s-decline-would-undermine-international-order</w:t>
        </w:r>
      </w:hyperlink>
      <w:r w:rsidRPr="00AB679D">
        <w:rPr>
          <w:rFonts w:asciiTheme="minorHAnsi" w:hAnsiTheme="minorHAnsi" w:cstheme="minorHAnsi"/>
        </w:rPr>
        <w:t xml:space="preserve">/] </w:t>
      </w:r>
    </w:p>
    <w:p w14:paraId="4C605937" w14:textId="77777777" w:rsidR="003205D7" w:rsidRPr="00AB679D" w:rsidRDefault="003205D7" w:rsidP="003205D7">
      <w:pPr>
        <w:rPr>
          <w:rFonts w:asciiTheme="minorHAnsi" w:hAnsiTheme="minorHAnsi" w:cstheme="minorHAnsi"/>
          <w:sz w:val="16"/>
        </w:rPr>
      </w:pPr>
      <w:r w:rsidRPr="00AB679D">
        <w:rPr>
          <w:rFonts w:asciiTheme="minorHAnsi" w:hAnsiTheme="minorHAnsi" w:cstheme="minorHAnsi"/>
          <w:sz w:val="16"/>
        </w:rPr>
        <w:t xml:space="preserve">Democratic decline would </w:t>
      </w:r>
      <w:r w:rsidRPr="007D2189">
        <w:rPr>
          <w:rStyle w:val="Emphasis"/>
          <w:rFonts w:asciiTheme="minorHAnsi" w:hAnsiTheme="minorHAnsi" w:cstheme="minorHAnsi"/>
          <w:highlight w:val="cyan"/>
        </w:rPr>
        <w:t>weaken</w:t>
      </w:r>
      <w:r w:rsidRPr="00AB679D">
        <w:rPr>
          <w:rStyle w:val="Emphasis"/>
          <w:rFonts w:asciiTheme="minorHAnsi" w:hAnsiTheme="minorHAnsi" w:cstheme="minorHAnsi"/>
        </w:rPr>
        <w:t xml:space="preserve"> U.S. </w:t>
      </w:r>
      <w:r w:rsidRPr="007D2189">
        <w:rPr>
          <w:rStyle w:val="Emphasis"/>
          <w:rFonts w:asciiTheme="minorHAnsi" w:hAnsiTheme="minorHAnsi" w:cstheme="minorHAnsi"/>
          <w:highlight w:val="cyan"/>
        </w:rPr>
        <w:t>partnerships</w:t>
      </w:r>
      <w:r w:rsidRPr="00AB679D">
        <w:rPr>
          <w:rStyle w:val="Emphasis"/>
          <w:rFonts w:asciiTheme="minorHAnsi" w:hAnsiTheme="minorHAnsi" w:cstheme="minorHAnsi"/>
        </w:rPr>
        <w:t xml:space="preserve"> and </w:t>
      </w:r>
      <w:r w:rsidRPr="007D2189">
        <w:rPr>
          <w:rStyle w:val="Emphasis"/>
          <w:rFonts w:asciiTheme="minorHAnsi" w:hAnsiTheme="minorHAnsi" w:cstheme="minorHAnsi"/>
          <w:highlight w:val="cyan"/>
        </w:rPr>
        <w:t>erode</w:t>
      </w:r>
      <w:r w:rsidRPr="00AB679D">
        <w:rPr>
          <w:rStyle w:val="Emphasis"/>
          <w:rFonts w:asciiTheme="minorHAnsi" w:hAnsiTheme="minorHAnsi" w:cstheme="minorHAnsi"/>
        </w:rPr>
        <w:t xml:space="preserve"> an important foundation for U.S. </w:t>
      </w:r>
      <w:r w:rsidRPr="007D2189">
        <w:rPr>
          <w:rStyle w:val="Emphasis"/>
          <w:rFonts w:asciiTheme="minorHAnsi" w:hAnsiTheme="minorHAnsi" w:cstheme="minorHAnsi"/>
          <w:highlight w:val="cyan"/>
        </w:rPr>
        <w:t>cooperation</w:t>
      </w:r>
      <w:r w:rsidRPr="00AB679D">
        <w:rPr>
          <w:rFonts w:asciiTheme="minorHAnsi" w:hAnsiTheme="minorHAnsi" w:cstheme="minorHAnsi"/>
          <w:sz w:val="16"/>
        </w:rPr>
        <w:t xml:space="preserve"> abroad. </w:t>
      </w:r>
      <w:hyperlink r:id="rId45" w:anchor="http://cmp.sagepub.com/content/18/1/49.abstract" w:history="1">
        <w:r w:rsidRPr="00AB679D">
          <w:rPr>
            <w:rFonts w:asciiTheme="minorHAnsi" w:hAnsiTheme="minorHAnsi" w:cstheme="minorHAnsi"/>
            <w:sz w:val="16"/>
          </w:rPr>
          <w:t xml:space="preserve">Research demonstrates </w:t>
        </w:r>
      </w:hyperlink>
      <w:r w:rsidRPr="00AB679D">
        <w:rPr>
          <w:rFonts w:asciiTheme="minorHAnsi" w:hAnsiTheme="minorHAnsi" w:cstheme="minorHAnsi"/>
          <w:sz w:val="16"/>
        </w:rPr>
        <w:t xml:space="preserve">that domestic politics are a key determinant of the international behavior of states. In particular, </w:t>
      </w:r>
      <w:r w:rsidRPr="007D2189">
        <w:rPr>
          <w:rFonts w:asciiTheme="minorHAnsi" w:hAnsiTheme="minorHAnsi" w:cstheme="minorHAnsi"/>
          <w:b/>
          <w:bCs/>
          <w:highlight w:val="cyan"/>
          <w:u w:val="single"/>
        </w:rPr>
        <w:t>democracies</w:t>
      </w:r>
      <w:r w:rsidRPr="00AB679D">
        <w:rPr>
          <w:rFonts w:asciiTheme="minorHAnsi" w:hAnsiTheme="minorHAnsi" w:cstheme="minorHAnsi"/>
          <w:sz w:val="16"/>
        </w:rPr>
        <w:t xml:space="preserve"> are </w:t>
      </w:r>
      <w:r w:rsidRPr="006C4F77">
        <w:rPr>
          <w:rFonts w:asciiTheme="minorHAnsi" w:hAnsiTheme="minorHAnsi" w:cstheme="minorHAnsi"/>
          <w:b/>
          <w:bCs/>
          <w:u w:val="single"/>
        </w:rPr>
        <w:t xml:space="preserve">more likely to </w:t>
      </w:r>
      <w:r w:rsidRPr="007D2189">
        <w:rPr>
          <w:rFonts w:asciiTheme="minorHAnsi" w:hAnsiTheme="minorHAnsi" w:cstheme="minorHAnsi"/>
          <w:b/>
          <w:bCs/>
          <w:highlight w:val="cyan"/>
          <w:u w:val="single"/>
        </w:rPr>
        <w:t>form alliances and cooperate</w:t>
      </w:r>
      <w:r w:rsidRPr="006C4F77">
        <w:rPr>
          <w:rFonts w:asciiTheme="minorHAnsi" w:hAnsiTheme="minorHAnsi" w:cstheme="minorHAnsi"/>
          <w:b/>
          <w:bCs/>
          <w:u w:val="single"/>
        </w:rPr>
        <w:t xml:space="preserve"> more fully with other democracies than with autocracies</w:t>
      </w:r>
      <w:r w:rsidRPr="00AB679D">
        <w:rPr>
          <w:rFonts w:asciiTheme="minorHAnsi" w:hAnsiTheme="minorHAnsi" w:cstheme="minorHAnsi"/>
          <w:sz w:val="16"/>
        </w:rPr>
        <w:t xml:space="preserve">. Similarly, </w:t>
      </w:r>
      <w:r w:rsidRPr="007D2189">
        <w:rPr>
          <w:rFonts w:asciiTheme="minorHAnsi" w:hAnsiTheme="minorHAnsi" w:cstheme="minorHAnsi"/>
          <w:b/>
          <w:bCs/>
          <w:highlight w:val="cyan"/>
          <w:u w:val="single"/>
        </w:rPr>
        <w:t>authoritarian countries</w:t>
      </w:r>
      <w:r w:rsidRPr="006C4F77">
        <w:rPr>
          <w:rFonts w:asciiTheme="minorHAnsi" w:hAnsiTheme="minorHAnsi" w:cstheme="minorHAnsi"/>
          <w:b/>
          <w:bCs/>
          <w:u w:val="single"/>
        </w:rPr>
        <w:t xml:space="preserve"> have established mechanisms for cooperation and sharing of “worst practices.” An increase in authoritarian countries</w:t>
      </w:r>
      <w:r w:rsidRPr="00AB679D">
        <w:rPr>
          <w:rFonts w:asciiTheme="minorHAnsi" w:hAnsiTheme="minorHAnsi" w:cstheme="minorHAnsi"/>
          <w:sz w:val="16"/>
        </w:rPr>
        <w:t xml:space="preserve">, then, </w:t>
      </w:r>
      <w:r w:rsidRPr="006C4F77">
        <w:rPr>
          <w:rFonts w:asciiTheme="minorHAnsi" w:hAnsiTheme="minorHAnsi" w:cstheme="minorHAnsi"/>
          <w:b/>
          <w:bCs/>
          <w:u w:val="single"/>
        </w:rPr>
        <w:t>would provide a broader platform</w:t>
      </w:r>
      <w:r w:rsidRPr="00AB679D">
        <w:rPr>
          <w:rFonts w:asciiTheme="minorHAnsi" w:hAnsiTheme="minorHAnsi" w:cstheme="minorHAnsi"/>
          <w:sz w:val="16"/>
        </w:rPr>
        <w:t xml:space="preserve"> for coordination that could enable these countries to overcome their divergent histories, values, and interests—factors that are frequently cited as obstacles to the </w:t>
      </w:r>
      <w:r w:rsidRPr="007D2189">
        <w:rPr>
          <w:rFonts w:asciiTheme="minorHAnsi" w:hAnsiTheme="minorHAnsi" w:cstheme="minorHAnsi"/>
          <w:b/>
          <w:bCs/>
          <w:highlight w:val="cyan"/>
          <w:u w:val="single"/>
        </w:rPr>
        <w:t>form</w:t>
      </w:r>
      <w:r w:rsidRPr="006C4F77">
        <w:rPr>
          <w:rFonts w:asciiTheme="minorHAnsi" w:hAnsiTheme="minorHAnsi" w:cstheme="minorHAnsi"/>
          <w:b/>
          <w:bCs/>
          <w:u w:val="single"/>
        </w:rPr>
        <w:t xml:space="preserve">ation of a cohesive </w:t>
      </w:r>
      <w:r w:rsidRPr="007D2189">
        <w:rPr>
          <w:rFonts w:asciiTheme="minorHAnsi" w:hAnsiTheme="minorHAnsi" w:cstheme="minorHAnsi"/>
          <w:b/>
          <w:bCs/>
          <w:highlight w:val="cyan"/>
          <w:u w:val="single"/>
        </w:rPr>
        <w:t>challenge to</w:t>
      </w:r>
      <w:r w:rsidRPr="006C4F77">
        <w:rPr>
          <w:rFonts w:asciiTheme="minorHAnsi" w:hAnsiTheme="minorHAnsi" w:cstheme="minorHAnsi"/>
          <w:b/>
          <w:bCs/>
          <w:u w:val="single"/>
        </w:rPr>
        <w:t xml:space="preserve"> the U.S.-led international </w:t>
      </w:r>
      <w:r w:rsidRPr="007D2189">
        <w:rPr>
          <w:rFonts w:asciiTheme="minorHAnsi" w:hAnsiTheme="minorHAnsi" w:cstheme="minorHAnsi"/>
          <w:b/>
          <w:bCs/>
          <w:highlight w:val="cyan"/>
          <w:u w:val="single"/>
        </w:rPr>
        <w:t>system</w:t>
      </w:r>
      <w:r w:rsidRPr="00AB679D">
        <w:rPr>
          <w:rFonts w:asciiTheme="minorHAnsi" w:hAnsiTheme="minorHAnsi" w:cstheme="minorHAnsi"/>
          <w:sz w:val="16"/>
        </w:rPr>
        <w:t xml:space="preserve">. </w:t>
      </w:r>
    </w:p>
    <w:p w14:paraId="274B8300" w14:textId="77777777" w:rsidR="003205D7" w:rsidRPr="00AB679D" w:rsidRDefault="003205D7" w:rsidP="003205D7">
      <w:pPr>
        <w:rPr>
          <w:rFonts w:asciiTheme="minorHAnsi" w:hAnsiTheme="minorHAnsi" w:cstheme="minorHAnsi"/>
          <w:sz w:val="16"/>
        </w:rPr>
      </w:pPr>
      <w:r w:rsidRPr="00AB679D">
        <w:rPr>
          <w:rFonts w:asciiTheme="minorHAnsi" w:hAnsiTheme="minorHAnsi" w:cstheme="minorHAnsi"/>
          <w:sz w:val="16"/>
        </w:rPr>
        <w:lastRenderedPageBreak/>
        <w:t xml:space="preserve">Recent examples support the empirical data. </w:t>
      </w:r>
      <w:r w:rsidRPr="006C4F77">
        <w:rPr>
          <w:rFonts w:asciiTheme="minorHAnsi" w:hAnsiTheme="minorHAnsi" w:cstheme="minorHAnsi"/>
          <w:b/>
          <w:bCs/>
          <w:u w:val="single"/>
        </w:rPr>
        <w:t>Democratic backsliding in Hungary and</w:t>
      </w:r>
      <w:r w:rsidRPr="00AB679D">
        <w:rPr>
          <w:rFonts w:asciiTheme="minorHAnsi" w:hAnsiTheme="minorHAnsi" w:cstheme="minorHAnsi"/>
          <w:sz w:val="16"/>
        </w:rPr>
        <w:t xml:space="preserve"> the hardening of </w:t>
      </w:r>
      <w:r w:rsidRPr="006C4F77">
        <w:rPr>
          <w:rFonts w:asciiTheme="minorHAnsi" w:hAnsiTheme="minorHAnsi" w:cstheme="minorHAnsi"/>
          <w:b/>
          <w:bCs/>
          <w:u w:val="single"/>
        </w:rPr>
        <w:t>Egypt’s autocracy</w:t>
      </w:r>
      <w:r w:rsidRPr="00AB679D">
        <w:rPr>
          <w:rFonts w:asciiTheme="minorHAnsi" w:hAnsiTheme="minorHAnsi" w:cstheme="minorHAnsi"/>
          <w:sz w:val="16"/>
        </w:rPr>
        <w:t xml:space="preserve"> under Abdel Fattah el-Sisi </w:t>
      </w:r>
      <w:r w:rsidRPr="006C4F77">
        <w:rPr>
          <w:rFonts w:asciiTheme="minorHAnsi" w:hAnsiTheme="minorHAnsi" w:cstheme="minorHAnsi"/>
          <w:b/>
          <w:bCs/>
          <w:u w:val="single"/>
        </w:rPr>
        <w:t xml:space="preserve">have led to enhanced relations between these countries and Russia. Likewise, democratic decline in Bangladesh has led Sheikh Hasina </w:t>
      </w:r>
      <w:proofErr w:type="spellStart"/>
      <w:r w:rsidRPr="006C4F77">
        <w:rPr>
          <w:rFonts w:asciiTheme="minorHAnsi" w:hAnsiTheme="minorHAnsi" w:cstheme="minorHAnsi"/>
          <w:b/>
          <w:bCs/>
          <w:u w:val="single"/>
        </w:rPr>
        <w:t>Wazed</w:t>
      </w:r>
      <w:proofErr w:type="spellEnd"/>
      <w:r w:rsidRPr="006C4F77">
        <w:rPr>
          <w:rFonts w:asciiTheme="minorHAnsi" w:hAnsiTheme="minorHAnsi" w:cstheme="minorHAnsi"/>
          <w:b/>
          <w:bCs/>
          <w:u w:val="single"/>
        </w:rPr>
        <w:t xml:space="preserve"> and her ruling </w:t>
      </w:r>
      <w:proofErr w:type="spellStart"/>
      <w:r w:rsidRPr="006C4F77">
        <w:rPr>
          <w:rFonts w:asciiTheme="minorHAnsi" w:hAnsiTheme="minorHAnsi" w:cstheme="minorHAnsi"/>
          <w:b/>
          <w:bCs/>
          <w:u w:val="single"/>
        </w:rPr>
        <w:t>Awami</w:t>
      </w:r>
      <w:proofErr w:type="spellEnd"/>
      <w:r w:rsidRPr="006C4F77">
        <w:rPr>
          <w:rFonts w:asciiTheme="minorHAnsi" w:hAnsiTheme="minorHAnsi" w:cstheme="minorHAnsi"/>
          <w:b/>
          <w:bCs/>
          <w:u w:val="single"/>
        </w:rPr>
        <w:t xml:space="preserve"> League to seek closer relations with China and Russia</w:t>
      </w:r>
      <w:r w:rsidRPr="00AB679D">
        <w:rPr>
          <w:rFonts w:asciiTheme="minorHAnsi" w:hAnsiTheme="minorHAnsi" w:cstheme="minorHAnsi"/>
          <w:sz w:val="16"/>
        </w:rPr>
        <w:t xml:space="preserve">, in part </w:t>
      </w:r>
      <w:r w:rsidRPr="006C4F77">
        <w:rPr>
          <w:rFonts w:asciiTheme="minorHAnsi" w:hAnsiTheme="minorHAnsi" w:cstheme="minorHAnsi"/>
          <w:b/>
          <w:bCs/>
          <w:u w:val="single"/>
        </w:rPr>
        <w:t>to mitigate Western pressure and bolster</w:t>
      </w:r>
      <w:r w:rsidRPr="00AB679D">
        <w:rPr>
          <w:rFonts w:asciiTheme="minorHAnsi" w:hAnsiTheme="minorHAnsi" w:cstheme="minorHAnsi"/>
          <w:sz w:val="16"/>
        </w:rPr>
        <w:t xml:space="preserve"> the </w:t>
      </w:r>
      <w:r w:rsidRPr="006C4F77">
        <w:rPr>
          <w:rFonts w:asciiTheme="minorHAnsi" w:hAnsiTheme="minorHAnsi" w:cstheme="minorHAnsi"/>
          <w:b/>
          <w:bCs/>
          <w:u w:val="single"/>
        </w:rPr>
        <w:t>regime’s domestic standing</w:t>
      </w:r>
      <w:r w:rsidRPr="00AB679D">
        <w:rPr>
          <w:rFonts w:asciiTheme="minorHAnsi" w:hAnsiTheme="minorHAnsi" w:cstheme="minorHAnsi"/>
          <w:sz w:val="16"/>
        </w:rPr>
        <w:t xml:space="preserve">. </w:t>
      </w:r>
    </w:p>
    <w:p w14:paraId="16ED5FAF" w14:textId="77777777" w:rsidR="003205D7" w:rsidRPr="00AB679D" w:rsidRDefault="003205D7" w:rsidP="003205D7">
      <w:pPr>
        <w:rPr>
          <w:rFonts w:asciiTheme="minorHAnsi" w:hAnsiTheme="minorHAnsi" w:cstheme="minorHAnsi"/>
          <w:sz w:val="16"/>
        </w:rPr>
      </w:pPr>
      <w:r w:rsidRPr="00AB679D">
        <w:rPr>
          <w:rFonts w:asciiTheme="minorHAnsi" w:hAnsiTheme="minorHAnsi" w:cstheme="minorHAnsi"/>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C4F77">
        <w:rPr>
          <w:rFonts w:asciiTheme="minorHAnsi" w:hAnsiTheme="minorHAnsi" w:cstheme="minorHAnsi"/>
          <w:b/>
          <w:bCs/>
          <w:u w:val="single"/>
        </w:rPr>
        <w:t xml:space="preserve">the </w:t>
      </w:r>
      <w:r w:rsidRPr="00AB679D">
        <w:rPr>
          <w:rStyle w:val="Emphasis"/>
          <w:rFonts w:asciiTheme="minorHAnsi" w:hAnsiTheme="minorHAnsi" w:cstheme="minorHAnsi"/>
        </w:rPr>
        <w:t xml:space="preserve">depth and </w:t>
      </w:r>
      <w:r w:rsidRPr="007D2189">
        <w:rPr>
          <w:rStyle w:val="Emphasis"/>
          <w:rFonts w:asciiTheme="minorHAnsi" w:hAnsiTheme="minorHAnsi" w:cstheme="minorHAnsi"/>
          <w:highlight w:val="cyan"/>
        </w:rPr>
        <w:t>reliability of</w:t>
      </w:r>
      <w:r w:rsidRPr="00AB679D">
        <w:rPr>
          <w:rStyle w:val="Emphasis"/>
          <w:rFonts w:asciiTheme="minorHAnsi" w:hAnsiTheme="minorHAnsi" w:cstheme="minorHAnsi"/>
        </w:rPr>
        <w:t xml:space="preserve"> such </w:t>
      </w:r>
      <w:r w:rsidRPr="007D2189">
        <w:rPr>
          <w:rStyle w:val="Emphasis"/>
          <w:rFonts w:asciiTheme="minorHAnsi" w:hAnsiTheme="minorHAnsi" w:cstheme="minorHAnsi"/>
          <w:highlight w:val="cyan"/>
        </w:rPr>
        <w:t>cooperation is limited</w:t>
      </w:r>
      <w:r w:rsidRPr="00AB679D">
        <w:rPr>
          <w:rFonts w:asciiTheme="minorHAnsi" w:hAnsiTheme="minorHAnsi" w:cstheme="minorHAnsi"/>
          <w:sz w:val="16"/>
        </w:rPr>
        <w:t xml:space="preserve">. Consequently, </w:t>
      </w:r>
      <w:r w:rsidRPr="006C4F77">
        <w:rPr>
          <w:rFonts w:asciiTheme="minorHAnsi" w:hAnsiTheme="minorHAnsi" w:cstheme="minorHAnsi"/>
          <w:b/>
          <w:bCs/>
          <w:u w:val="single"/>
        </w:rPr>
        <w:t xml:space="preserve">further </w:t>
      </w:r>
      <w:r w:rsidRPr="007D2189">
        <w:rPr>
          <w:rFonts w:asciiTheme="minorHAnsi" w:hAnsiTheme="minorHAnsi" w:cstheme="minorHAnsi"/>
          <w:b/>
          <w:bCs/>
          <w:highlight w:val="cyan"/>
          <w:u w:val="single"/>
        </w:rPr>
        <w:t>democratic decline</w:t>
      </w:r>
      <w:r w:rsidRPr="006C4F77">
        <w:rPr>
          <w:rFonts w:asciiTheme="minorHAnsi" w:hAnsiTheme="minorHAnsi" w:cstheme="minorHAnsi"/>
          <w:b/>
          <w:bCs/>
          <w:u w:val="single"/>
        </w:rPr>
        <w:t xml:space="preserve"> could </w:t>
      </w:r>
      <w:r w:rsidRPr="00AB679D">
        <w:rPr>
          <w:rStyle w:val="Emphasis"/>
          <w:rFonts w:asciiTheme="minorHAnsi" w:hAnsiTheme="minorHAnsi" w:cstheme="minorHAnsi"/>
        </w:rPr>
        <w:t xml:space="preserve">seriously </w:t>
      </w:r>
      <w:r w:rsidRPr="007D2189">
        <w:rPr>
          <w:rStyle w:val="Emphasis"/>
          <w:rFonts w:asciiTheme="minorHAnsi" w:hAnsiTheme="minorHAnsi" w:cstheme="minorHAnsi"/>
          <w:highlight w:val="cyan"/>
        </w:rPr>
        <w:t>compromise</w:t>
      </w:r>
      <w:r w:rsidRPr="006C4F77">
        <w:rPr>
          <w:rFonts w:asciiTheme="minorHAnsi" w:hAnsiTheme="minorHAnsi" w:cstheme="minorHAnsi"/>
          <w:b/>
          <w:bCs/>
          <w:u w:val="single"/>
        </w:rPr>
        <w:t xml:space="preserve"> the United States’ ability to form the kinds of </w:t>
      </w:r>
      <w:r w:rsidRPr="007D2189">
        <w:rPr>
          <w:rFonts w:asciiTheme="minorHAnsi" w:hAnsiTheme="minorHAnsi" w:cstheme="minorHAnsi"/>
          <w:b/>
          <w:bCs/>
          <w:highlight w:val="cyan"/>
          <w:u w:val="single"/>
        </w:rPr>
        <w:t>deep partnerships that will be required</w:t>
      </w:r>
      <w:r w:rsidRPr="00AB679D">
        <w:rPr>
          <w:rFonts w:asciiTheme="minorHAnsi" w:hAnsiTheme="minorHAnsi" w:cstheme="minorHAnsi"/>
          <w:sz w:val="16"/>
        </w:rPr>
        <w:t xml:space="preserve"> to confront today’s increasingly complex challenges. Global issues such as </w:t>
      </w:r>
      <w:r w:rsidRPr="007D2189">
        <w:rPr>
          <w:rFonts w:asciiTheme="minorHAnsi" w:hAnsiTheme="minorHAnsi" w:cstheme="minorHAnsi"/>
          <w:b/>
          <w:bCs/>
          <w:highlight w:val="cyan"/>
          <w:u w:val="single"/>
        </w:rPr>
        <w:t>climate change, migration,</w:t>
      </w:r>
      <w:r w:rsidRPr="006C4F77">
        <w:rPr>
          <w:rFonts w:asciiTheme="minorHAnsi" w:hAnsiTheme="minorHAnsi" w:cstheme="minorHAnsi"/>
          <w:b/>
          <w:bCs/>
          <w:u w:val="single"/>
        </w:rPr>
        <w:t xml:space="preserve"> and </w:t>
      </w:r>
      <w:r w:rsidRPr="00AB679D">
        <w:rPr>
          <w:rStyle w:val="Emphasis"/>
          <w:rFonts w:asciiTheme="minorHAnsi" w:hAnsiTheme="minorHAnsi" w:cstheme="minorHAnsi"/>
        </w:rPr>
        <w:t xml:space="preserve">violent </w:t>
      </w:r>
      <w:r w:rsidRPr="007D2189">
        <w:rPr>
          <w:rStyle w:val="Emphasis"/>
          <w:rFonts w:asciiTheme="minorHAnsi" w:hAnsiTheme="minorHAnsi" w:cstheme="minorHAnsi"/>
          <w:highlight w:val="cyan"/>
        </w:rPr>
        <w:t>extremism demand</w:t>
      </w:r>
      <w:r w:rsidRPr="00AB679D">
        <w:rPr>
          <w:rStyle w:val="Emphasis"/>
          <w:rFonts w:asciiTheme="minorHAnsi" w:hAnsiTheme="minorHAnsi" w:cstheme="minorHAnsi"/>
        </w:rPr>
        <w:t xml:space="preserve"> the coordination and </w:t>
      </w:r>
      <w:r w:rsidRPr="007D2189">
        <w:rPr>
          <w:rStyle w:val="Emphasis"/>
          <w:rFonts w:asciiTheme="minorHAnsi" w:hAnsiTheme="minorHAnsi" w:cstheme="minorHAnsi"/>
          <w:highlight w:val="cyan"/>
        </w:rPr>
        <w:t>cooperation</w:t>
      </w:r>
      <w:r w:rsidRPr="00AB679D">
        <w:rPr>
          <w:rStyle w:val="Emphasis"/>
          <w:rFonts w:asciiTheme="minorHAnsi" w:hAnsiTheme="minorHAnsi" w:cstheme="minorHAnsi"/>
        </w:rPr>
        <w:t xml:space="preserve"> that democratic backsliding would put in peril</w:t>
      </w:r>
      <w:r w:rsidRPr="00AB679D">
        <w:rPr>
          <w:rFonts w:asciiTheme="minorHAnsi" w:hAnsiTheme="minorHAnsi" w:cstheme="minorHAnsi"/>
          <w:sz w:val="16"/>
        </w:rPr>
        <w:t xml:space="preserve">. Put simply, </w:t>
      </w:r>
      <w:r w:rsidRPr="006C4F77">
        <w:rPr>
          <w:rFonts w:asciiTheme="minorHAnsi" w:hAnsiTheme="minorHAnsi" w:cstheme="minorHAnsi"/>
          <w:b/>
          <w:bCs/>
          <w:u w:val="single"/>
        </w:rPr>
        <w:t>the United States is a less effective and influential actor if it loses its ability to rely on its partnerships</w:t>
      </w:r>
      <w:r w:rsidRPr="00AB679D">
        <w:rPr>
          <w:rFonts w:asciiTheme="minorHAnsi" w:hAnsiTheme="minorHAnsi" w:cstheme="minorHAnsi"/>
          <w:sz w:val="16"/>
        </w:rPr>
        <w:t xml:space="preserve"> with other democratic nations. </w:t>
      </w:r>
    </w:p>
    <w:p w14:paraId="2B7C7765" w14:textId="77777777" w:rsidR="003205D7" w:rsidRPr="00AB679D" w:rsidRDefault="003205D7" w:rsidP="003205D7">
      <w:pPr>
        <w:rPr>
          <w:rFonts w:asciiTheme="minorHAnsi" w:hAnsiTheme="minorHAnsi" w:cstheme="minorHAnsi"/>
          <w:sz w:val="16"/>
        </w:rPr>
      </w:pPr>
      <w:r w:rsidRPr="00AB679D">
        <w:rPr>
          <w:rFonts w:asciiTheme="minorHAnsi" w:hAnsiTheme="minorHAnsi" w:cstheme="minorHAnsi"/>
          <w:sz w:val="16"/>
        </w:rPr>
        <w:t xml:space="preserve">A </w:t>
      </w:r>
      <w:r w:rsidRPr="006C4F77">
        <w:rPr>
          <w:rFonts w:asciiTheme="minorHAnsi" w:hAnsiTheme="minorHAnsi" w:cstheme="minorHAnsi"/>
          <w:b/>
          <w:bCs/>
          <w:u w:val="single"/>
        </w:rPr>
        <w:t xml:space="preserve">slide toward </w:t>
      </w:r>
      <w:r w:rsidRPr="007D2189">
        <w:rPr>
          <w:rFonts w:asciiTheme="minorHAnsi" w:hAnsiTheme="minorHAnsi" w:cstheme="minorHAnsi"/>
          <w:b/>
          <w:bCs/>
          <w:highlight w:val="cyan"/>
          <w:u w:val="single"/>
        </w:rPr>
        <w:t>authoritarianism</w:t>
      </w:r>
      <w:r w:rsidRPr="006C4F77">
        <w:rPr>
          <w:rFonts w:asciiTheme="minorHAnsi" w:hAnsiTheme="minorHAnsi" w:cstheme="minorHAnsi"/>
          <w:b/>
          <w:bCs/>
          <w:u w:val="single"/>
        </w:rPr>
        <w:t xml:space="preserve"> could also </w:t>
      </w:r>
      <w:r w:rsidRPr="00AB679D">
        <w:rPr>
          <w:rStyle w:val="Emphasis"/>
          <w:rFonts w:asciiTheme="minorHAnsi" w:hAnsiTheme="minorHAnsi" w:cstheme="minorHAnsi"/>
        </w:rPr>
        <w:t xml:space="preserve">challenge the current global order by </w:t>
      </w:r>
      <w:r w:rsidRPr="007D2189">
        <w:rPr>
          <w:rStyle w:val="Emphasis"/>
          <w:rFonts w:asciiTheme="minorHAnsi" w:hAnsiTheme="minorHAnsi" w:cstheme="minorHAnsi"/>
          <w:highlight w:val="cyan"/>
        </w:rPr>
        <w:t>diluting</w:t>
      </w:r>
      <w:r w:rsidRPr="00AB679D">
        <w:rPr>
          <w:rStyle w:val="Emphasis"/>
          <w:rFonts w:asciiTheme="minorHAnsi" w:hAnsiTheme="minorHAnsi" w:cstheme="minorHAnsi"/>
        </w:rPr>
        <w:t xml:space="preserve"> U.S. influence in critical international </w:t>
      </w:r>
      <w:r w:rsidRPr="007D2189">
        <w:rPr>
          <w:rStyle w:val="Emphasis"/>
          <w:rFonts w:asciiTheme="minorHAnsi" w:hAnsiTheme="minorHAnsi" w:cstheme="minorHAnsi"/>
          <w:highlight w:val="cyan"/>
        </w:rPr>
        <w:t>institutions</w:t>
      </w:r>
      <w:r w:rsidRPr="00AB679D">
        <w:rPr>
          <w:rFonts w:asciiTheme="minorHAnsi" w:hAnsiTheme="minorHAnsi" w:cstheme="minorHAnsi"/>
          <w:sz w:val="16"/>
        </w:rPr>
        <w:t xml:space="preserve">, including the </w:t>
      </w:r>
      <w:hyperlink r:id="rId46" w:history="1">
        <w:r w:rsidRPr="00AB679D">
          <w:rPr>
            <w:rFonts w:asciiTheme="minorHAnsi" w:hAnsiTheme="minorHAnsi" w:cstheme="minorHAnsi"/>
            <w:sz w:val="16"/>
          </w:rPr>
          <w:t xml:space="preserve">United Nations </w:t>
        </w:r>
      </w:hyperlink>
      <w:r w:rsidRPr="00AB679D">
        <w:rPr>
          <w:rFonts w:asciiTheme="minorHAnsi" w:hAnsiTheme="minorHAnsi" w:cstheme="minorHAnsi"/>
          <w:sz w:val="16"/>
        </w:rPr>
        <w:t xml:space="preserve">, the World Bank, and the International Monetary Fund (IMF). Democratic decline would </w:t>
      </w:r>
      <w:r w:rsidRPr="006C4F77">
        <w:rPr>
          <w:rFonts w:asciiTheme="minorHAnsi" w:hAnsiTheme="minorHAnsi" w:cstheme="minorHAnsi"/>
          <w:b/>
          <w:bCs/>
          <w:u w:val="single"/>
        </w:rPr>
        <w:t>weaken Western efforts within these institutions to advance issues such as Internet freedom and the responsibility to protect</w:t>
      </w:r>
      <w:r w:rsidRPr="00AB679D">
        <w:rPr>
          <w:rFonts w:asciiTheme="minorHAnsi" w:hAnsiTheme="minorHAnsi" w:cstheme="minorHAnsi"/>
          <w:sz w:val="16"/>
        </w:rPr>
        <w:t xml:space="preserve">. In the case of Internet governance, for example, Western </w:t>
      </w:r>
      <w:r w:rsidRPr="006C4F77">
        <w:rPr>
          <w:rFonts w:asciiTheme="minorHAnsi" w:hAnsiTheme="minorHAnsi" w:cstheme="minorHAnsi"/>
          <w:b/>
          <w:bCs/>
          <w:u w:val="single"/>
        </w:rPr>
        <w:t>democracies support an open, largely private, global Internet. Autocracies</w:t>
      </w:r>
      <w:r w:rsidRPr="00AB679D">
        <w:rPr>
          <w:rFonts w:asciiTheme="minorHAnsi" w:hAnsiTheme="minorHAnsi" w:cstheme="minorHAnsi"/>
          <w:sz w:val="16"/>
        </w:rPr>
        <w:t xml:space="preserve">, in contrast, </w:t>
      </w:r>
      <w:r w:rsidRPr="006C4F77">
        <w:rPr>
          <w:rFonts w:asciiTheme="minorHAnsi" w:hAnsiTheme="minorHAnsi" w:cstheme="minorHAnsi"/>
          <w:b/>
          <w:bCs/>
          <w:u w:val="single"/>
        </w:rPr>
        <w:t>promote state control over the Internet</w:t>
      </w:r>
      <w:r w:rsidRPr="00AB679D">
        <w:rPr>
          <w:rFonts w:asciiTheme="minorHAnsi" w:hAnsiTheme="minorHAnsi" w:cstheme="minorHAnsi"/>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0FD27B8" w14:textId="77777777" w:rsidR="003205D7" w:rsidRPr="00113E52" w:rsidRDefault="003205D7" w:rsidP="003205D7">
      <w:pPr>
        <w:rPr>
          <w:rFonts w:asciiTheme="minorHAnsi" w:hAnsiTheme="minorHAnsi" w:cstheme="minorHAnsi"/>
          <w:b/>
          <w:bCs/>
          <w:u w:val="single"/>
        </w:rPr>
      </w:pPr>
      <w:r w:rsidRPr="00AB679D">
        <w:rPr>
          <w:rFonts w:asciiTheme="minorHAnsi" w:hAnsiTheme="minorHAnsi" w:cstheme="minorHAnsi"/>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C4F77">
        <w:rPr>
          <w:rFonts w:asciiTheme="minorHAnsi" w:hAnsiTheme="minorHAnsi" w:cstheme="minorHAnsi"/>
          <w:b/>
          <w:bCs/>
          <w:u w:val="single"/>
        </w:rPr>
        <w:t xml:space="preserve">the rising influence of </w:t>
      </w:r>
      <w:r w:rsidRPr="007D2189">
        <w:rPr>
          <w:rFonts w:asciiTheme="minorHAnsi" w:hAnsiTheme="minorHAnsi" w:cstheme="minorHAnsi"/>
          <w:b/>
          <w:bCs/>
          <w:highlight w:val="cyan"/>
          <w:u w:val="single"/>
        </w:rPr>
        <w:t>autocracies could enable</w:t>
      </w:r>
      <w:r w:rsidRPr="006C4F77">
        <w:rPr>
          <w:rFonts w:asciiTheme="minorHAnsi" w:hAnsiTheme="minorHAnsi" w:cstheme="minorHAnsi"/>
          <w:b/>
          <w:bCs/>
          <w:u w:val="single"/>
        </w:rPr>
        <w:t xml:space="preserve"> these </w:t>
      </w:r>
      <w:r w:rsidRPr="007D2189">
        <w:rPr>
          <w:rFonts w:asciiTheme="minorHAnsi" w:hAnsiTheme="minorHAnsi" w:cstheme="minorHAnsi"/>
          <w:b/>
          <w:bCs/>
          <w:highlight w:val="cyan"/>
          <w:u w:val="single"/>
        </w:rPr>
        <w:t>countries to bypass</w:t>
      </w:r>
      <w:r w:rsidRPr="006C4F77">
        <w:rPr>
          <w:rFonts w:asciiTheme="minorHAnsi" w:hAnsiTheme="minorHAnsi" w:cstheme="minorHAnsi"/>
          <w:b/>
          <w:bCs/>
          <w:u w:val="single"/>
        </w:rPr>
        <w:t xml:space="preserve"> the </w:t>
      </w:r>
      <w:r w:rsidRPr="007D2189">
        <w:rPr>
          <w:rFonts w:asciiTheme="minorHAnsi" w:hAnsiTheme="minorHAnsi" w:cstheme="minorHAnsi"/>
          <w:b/>
          <w:bCs/>
          <w:highlight w:val="cyan"/>
          <w:u w:val="single"/>
        </w:rPr>
        <w:t>IMF and World Bank</w:t>
      </w:r>
      <w:r w:rsidRPr="006C4F77">
        <w:rPr>
          <w:rFonts w:asciiTheme="minorHAnsi" w:hAnsiTheme="minorHAnsi" w:cstheme="minorHAnsi"/>
          <w:b/>
          <w:bCs/>
          <w:u w:val="single"/>
        </w:rPr>
        <w:t xml:space="preserve"> all together</w:t>
      </w:r>
      <w:r w:rsidRPr="00AB679D">
        <w:rPr>
          <w:rFonts w:asciiTheme="minorHAnsi" w:hAnsiTheme="minorHAnsi" w:cstheme="minorHAnsi"/>
          <w:sz w:val="16"/>
        </w:rPr>
        <w:t xml:space="preserve">. For example, </w:t>
      </w:r>
      <w:r w:rsidRPr="006C4F77">
        <w:rPr>
          <w:rFonts w:asciiTheme="minorHAnsi" w:hAnsiTheme="minorHAnsi" w:cstheme="minorHAnsi"/>
          <w:b/>
          <w:bCs/>
          <w:u w:val="single"/>
        </w:rPr>
        <w:t>the Chinese-created Asian Infrastructure</w:t>
      </w:r>
      <w:r w:rsidRPr="00AB679D">
        <w:rPr>
          <w:rFonts w:asciiTheme="minorHAnsi" w:hAnsiTheme="minorHAnsi" w:cstheme="minorHAnsi"/>
          <w:sz w:val="16"/>
        </w:rPr>
        <w:t xml:space="preserve"> and Investment Bank and the BRICS Bank—which includes Russia, China, and an increasingly authoritarian South Africa—</w:t>
      </w:r>
      <w:r w:rsidRPr="006C4F77">
        <w:rPr>
          <w:rFonts w:asciiTheme="minorHAnsi" w:hAnsiTheme="minorHAnsi" w:cstheme="minorHAnsi"/>
          <w:b/>
          <w:bCs/>
          <w:u w:val="single"/>
        </w:rPr>
        <w:t xml:space="preserve">provide countries with the potential to bypass existing global financial institutions when it suits their interests. </w:t>
      </w:r>
      <w:r w:rsidRPr="007D2189">
        <w:rPr>
          <w:rFonts w:asciiTheme="minorHAnsi" w:hAnsiTheme="minorHAnsi" w:cstheme="minorHAnsi"/>
          <w:b/>
          <w:bCs/>
          <w:highlight w:val="cyan"/>
          <w:u w:val="single"/>
        </w:rPr>
        <w:t>Authoritarian-led alternatives</w:t>
      </w:r>
      <w:r w:rsidRPr="006C4F77">
        <w:rPr>
          <w:rFonts w:asciiTheme="minorHAnsi" w:hAnsiTheme="minorHAnsi" w:cstheme="minorHAnsi"/>
          <w:b/>
          <w:bCs/>
          <w:u w:val="single"/>
        </w:rPr>
        <w:t xml:space="preserve"> pose the </w:t>
      </w:r>
      <w:r w:rsidRPr="007D2189">
        <w:rPr>
          <w:rFonts w:asciiTheme="minorHAnsi" w:hAnsiTheme="minorHAnsi" w:cstheme="minorHAnsi"/>
          <w:b/>
          <w:bCs/>
          <w:highlight w:val="cyan"/>
          <w:u w:val="single"/>
        </w:rPr>
        <w:t>risk</w:t>
      </w:r>
      <w:r w:rsidRPr="006C4F77">
        <w:rPr>
          <w:rFonts w:asciiTheme="minorHAnsi" w:hAnsiTheme="minorHAnsi" w:cstheme="minorHAnsi"/>
          <w:b/>
          <w:bCs/>
          <w:u w:val="single"/>
        </w:rPr>
        <w:t xml:space="preserve"> that global </w:t>
      </w:r>
      <w:r w:rsidRPr="007D2189">
        <w:rPr>
          <w:rFonts w:asciiTheme="minorHAnsi" w:hAnsiTheme="minorHAnsi" w:cstheme="minorHAnsi"/>
          <w:b/>
          <w:bCs/>
          <w:highlight w:val="cyan"/>
          <w:u w:val="single"/>
        </w:rPr>
        <w:t>economic governance will become</w:t>
      </w:r>
      <w:r w:rsidRPr="006C4F77">
        <w:rPr>
          <w:rFonts w:asciiTheme="minorHAnsi" w:hAnsiTheme="minorHAnsi" w:cstheme="minorHAnsi"/>
          <w:b/>
          <w:bCs/>
          <w:u w:val="single"/>
        </w:rPr>
        <w:t xml:space="preserve"> </w:t>
      </w:r>
      <w:hyperlink r:id="rId47" w:anchor=".V2H3MRbXgdI" w:history="1">
        <w:r w:rsidRPr="007D2189">
          <w:rPr>
            <w:rFonts w:asciiTheme="minorHAnsi" w:hAnsiTheme="minorHAnsi" w:cstheme="minorHAnsi"/>
            <w:b/>
            <w:bCs/>
            <w:highlight w:val="cyan"/>
            <w:u w:val="single"/>
          </w:rPr>
          <w:t>fragmented and less effective</w:t>
        </w:r>
      </w:hyperlink>
      <w:r w:rsidRPr="00113E52">
        <w:rPr>
          <w:rFonts w:asciiTheme="minorHAnsi" w:hAnsiTheme="minorHAnsi" w:cstheme="minorHAnsi"/>
          <w:b/>
          <w:bCs/>
          <w:u w:val="single"/>
        </w:rPr>
        <w:t xml:space="preserve">. </w:t>
      </w:r>
    </w:p>
    <w:p w14:paraId="6AE9A95D" w14:textId="77777777" w:rsidR="003205D7" w:rsidRPr="00573571" w:rsidRDefault="003205D7" w:rsidP="003205D7">
      <w:pPr>
        <w:rPr>
          <w:rFonts w:asciiTheme="minorHAnsi" w:hAnsiTheme="minorHAnsi" w:cstheme="minorHAnsi"/>
          <w:sz w:val="16"/>
        </w:rPr>
      </w:pPr>
      <w:r w:rsidRPr="007D2189">
        <w:rPr>
          <w:rFonts w:asciiTheme="minorHAnsi" w:hAnsiTheme="minorHAnsi" w:cstheme="minorHAnsi"/>
          <w:b/>
          <w:bCs/>
          <w:highlight w:val="cyan"/>
          <w:u w:val="single"/>
        </w:rPr>
        <w:t>Violence and instability</w:t>
      </w:r>
      <w:r w:rsidRPr="006C4F77">
        <w:rPr>
          <w:rFonts w:asciiTheme="minorHAnsi" w:hAnsiTheme="minorHAnsi" w:cstheme="minorHAnsi"/>
          <w:b/>
          <w:bCs/>
          <w:u w:val="single"/>
        </w:rPr>
        <w:t xml:space="preserve"> would </w:t>
      </w:r>
      <w:r w:rsidRPr="00AB679D">
        <w:rPr>
          <w:rStyle w:val="Emphasis"/>
          <w:rFonts w:asciiTheme="minorHAnsi" w:hAnsiTheme="minorHAnsi" w:cstheme="minorHAnsi"/>
        </w:rPr>
        <w:t xml:space="preserve">also likely </w:t>
      </w:r>
      <w:r w:rsidRPr="007D2189">
        <w:rPr>
          <w:rStyle w:val="Emphasis"/>
          <w:rFonts w:asciiTheme="minorHAnsi" w:hAnsiTheme="minorHAnsi" w:cstheme="minorHAnsi"/>
          <w:highlight w:val="cyan"/>
        </w:rPr>
        <w:t>increase</w:t>
      </w:r>
      <w:r w:rsidRPr="00AB679D">
        <w:rPr>
          <w:rFonts w:asciiTheme="minorHAnsi" w:hAnsiTheme="minorHAnsi" w:cstheme="minorHAnsi"/>
          <w:sz w:val="16"/>
        </w:rPr>
        <w:t xml:space="preserve"> if more democracies give way to autocracy. </w:t>
      </w:r>
      <w:hyperlink r:id="rId48" w:history="1">
        <w:r w:rsidRPr="00AB679D">
          <w:rPr>
            <w:rFonts w:asciiTheme="minorHAnsi" w:hAnsiTheme="minorHAnsi" w:cstheme="minorHAnsi"/>
            <w:sz w:val="16"/>
          </w:rPr>
          <w:t>International relations literature</w:t>
        </w:r>
      </w:hyperlink>
      <w:r w:rsidRPr="00AB679D">
        <w:rPr>
          <w:rFonts w:asciiTheme="minorHAnsi" w:hAnsiTheme="minorHAnsi" w:cstheme="minorHAnsi"/>
          <w:sz w:val="16"/>
        </w:rPr>
        <w:t xml:space="preserve"> tells us that </w:t>
      </w:r>
      <w:r w:rsidRPr="007D2189">
        <w:rPr>
          <w:rFonts w:asciiTheme="minorHAnsi" w:hAnsiTheme="minorHAnsi" w:cstheme="minorHAnsi"/>
          <w:b/>
          <w:bCs/>
          <w:highlight w:val="cyan"/>
          <w:u w:val="single"/>
        </w:rPr>
        <w:t>democracies</w:t>
      </w:r>
      <w:r w:rsidRPr="006C4F77">
        <w:rPr>
          <w:rFonts w:asciiTheme="minorHAnsi" w:hAnsiTheme="minorHAnsi" w:cstheme="minorHAnsi"/>
          <w:b/>
          <w:bCs/>
          <w:u w:val="single"/>
        </w:rPr>
        <w:t xml:space="preserve"> are </w:t>
      </w:r>
      <w:r w:rsidRPr="007D2189">
        <w:rPr>
          <w:rStyle w:val="Emphasis"/>
          <w:rFonts w:asciiTheme="minorHAnsi" w:hAnsiTheme="minorHAnsi" w:cstheme="minorHAnsi"/>
          <w:highlight w:val="cyan"/>
        </w:rPr>
        <w:t>less likely to fight wars</w:t>
      </w:r>
      <w:r w:rsidRPr="006C4F77">
        <w:rPr>
          <w:rFonts w:asciiTheme="minorHAnsi" w:hAnsiTheme="minorHAnsi" w:cstheme="minorHAnsi"/>
          <w:b/>
          <w:bCs/>
          <w:u w:val="single"/>
        </w:rPr>
        <w:t xml:space="preserve"> against other democracies, suggesting that interstate wars would rise as the number of democracies declines</w:t>
      </w:r>
      <w:r w:rsidRPr="00AB679D">
        <w:rPr>
          <w:rFonts w:asciiTheme="minorHAnsi" w:hAnsiTheme="minorHAnsi" w:cstheme="minorHAnsi"/>
          <w:sz w:val="16"/>
        </w:rPr>
        <w:t xml:space="preserve">. Moreover, </w:t>
      </w:r>
      <w:r w:rsidRPr="006C4F77">
        <w:rPr>
          <w:rFonts w:asciiTheme="minorHAnsi" w:hAnsiTheme="minorHAnsi" w:cstheme="minorHAnsi"/>
          <w:b/>
          <w:bCs/>
          <w:u w:val="single"/>
        </w:rPr>
        <w:t>within countries that are already autocratic, additional movement</w:t>
      </w:r>
      <w:r w:rsidRPr="00AB679D">
        <w:rPr>
          <w:rFonts w:asciiTheme="minorHAnsi" w:hAnsiTheme="minorHAnsi" w:cstheme="minorHAnsi"/>
          <w:sz w:val="16"/>
        </w:rPr>
        <w:t xml:space="preserve"> away from democracy, or an “authoritarian hardening,” would </w:t>
      </w:r>
      <w:r w:rsidRPr="006C4F77">
        <w:rPr>
          <w:rFonts w:asciiTheme="minorHAnsi" w:hAnsiTheme="minorHAnsi" w:cstheme="minorHAnsi"/>
          <w:b/>
          <w:bCs/>
          <w:u w:val="single"/>
        </w:rPr>
        <w:t>increase global instability</w:t>
      </w:r>
      <w:r w:rsidRPr="00AB679D">
        <w:rPr>
          <w:rFonts w:asciiTheme="minorHAnsi" w:hAnsiTheme="minorHAnsi" w:cstheme="minorHAnsi"/>
          <w:sz w:val="16"/>
        </w:rPr>
        <w:t xml:space="preserve">. Highly repressive autocracies are the most likely to </w:t>
      </w:r>
      <w:r w:rsidRPr="006C4F77">
        <w:rPr>
          <w:rFonts w:asciiTheme="minorHAnsi" w:hAnsiTheme="minorHAnsi" w:cstheme="minorHAnsi"/>
          <w:b/>
          <w:bCs/>
          <w:u w:val="single"/>
        </w:rPr>
        <w:t>experience state failure, as was the case in the Central African Republic</w:t>
      </w:r>
      <w:r w:rsidRPr="00AB679D">
        <w:rPr>
          <w:rFonts w:asciiTheme="minorHAnsi" w:hAnsiTheme="minorHAnsi" w:cstheme="minorHAnsi"/>
          <w:sz w:val="16"/>
        </w:rPr>
        <w:t xml:space="preserve">, Libya, Somalia, Syria, and Yemen. In this way, </w:t>
      </w:r>
      <w:r w:rsidRPr="006C4F77">
        <w:rPr>
          <w:rFonts w:asciiTheme="minorHAnsi" w:hAnsiTheme="minorHAnsi" w:cstheme="minorHAnsi"/>
          <w:b/>
          <w:bCs/>
          <w:u w:val="single"/>
        </w:rPr>
        <w:t>democratic decline would significantly strain the international order</w:t>
      </w:r>
      <w:r w:rsidRPr="00AB679D">
        <w:rPr>
          <w:rFonts w:asciiTheme="minorHAnsi" w:hAnsiTheme="minorHAnsi" w:cstheme="minorHAnsi"/>
          <w:sz w:val="16"/>
        </w:rPr>
        <w:t xml:space="preserve"> because rising levels of instability would exceed the West’s ability to respond to the tremendous costs of peacekeeping, humanitarian assistance, and refugee flows. </w:t>
      </w:r>
    </w:p>
    <w:bookmarkEnd w:id="0"/>
    <w:p w14:paraId="211347BA" w14:textId="77777777" w:rsidR="003205D7" w:rsidRDefault="003205D7" w:rsidP="003205D7"/>
    <w:p w14:paraId="7BB3769F" w14:textId="77777777" w:rsidR="003205D7" w:rsidRDefault="003205D7" w:rsidP="003205D7">
      <w:pPr>
        <w:pStyle w:val="Heading4"/>
      </w:pPr>
      <w:r>
        <w:lastRenderedPageBreak/>
        <w:t xml:space="preserve">Third, </w:t>
      </w:r>
      <w:r>
        <w:rPr>
          <w:u w:val="single"/>
        </w:rPr>
        <w:t>c</w:t>
      </w:r>
      <w:r w:rsidRPr="00C7246E">
        <w:rPr>
          <w:u w:val="single"/>
        </w:rPr>
        <w:t>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2EDA999D" w14:textId="77777777" w:rsidR="003205D7" w:rsidRPr="00C76511" w:rsidRDefault="003205D7" w:rsidP="003205D7">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1343EC96" w14:textId="77777777" w:rsidR="003205D7" w:rsidRPr="004A176C" w:rsidRDefault="003205D7" w:rsidP="003205D7">
      <w:pPr>
        <w:rPr>
          <w:u w:val="single"/>
        </w:rPr>
      </w:pPr>
      <w:r w:rsidRPr="00900F2B">
        <w:rPr>
          <w:sz w:val="16"/>
        </w:rPr>
        <w:t>Labor organizer Helen Marot once observed, "</w:t>
      </w:r>
      <w:r w:rsidRPr="004A176C">
        <w:rPr>
          <w:u w:val="single"/>
        </w:rPr>
        <w:t xml:space="preserve">The </w:t>
      </w:r>
      <w:r w:rsidRPr="007D2189">
        <w:rPr>
          <w:highlight w:val="cyan"/>
          <w:u w:val="single"/>
        </w:rPr>
        <w:t xml:space="preserve">labor unions are </w:t>
      </w:r>
      <w:r w:rsidRPr="007D2189">
        <w:rPr>
          <w:rStyle w:val="Emphasis"/>
          <w:highlight w:val="cyan"/>
        </w:rPr>
        <w:t>group efforts in</w:t>
      </w:r>
      <w:r w:rsidRPr="00C76511">
        <w:rPr>
          <w:rStyle w:val="Emphasis"/>
        </w:rPr>
        <w:t xml:space="preserve"> the </w:t>
      </w:r>
      <w:r w:rsidRPr="007D2189">
        <w:rPr>
          <w:rStyle w:val="Emphasis"/>
          <w:highlight w:val="cya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7D2189">
        <w:rPr>
          <w:highlight w:val="cyan"/>
          <w:u w:val="single"/>
        </w:rPr>
        <w:t>labor unions</w:t>
      </w:r>
      <w:r w:rsidRPr="004A176C">
        <w:rPr>
          <w:u w:val="single"/>
        </w:rPr>
        <w:t xml:space="preserve"> also </w:t>
      </w:r>
      <w:r w:rsidRPr="007D2189">
        <w:rPr>
          <w:highlight w:val="cyan"/>
          <w:u w:val="single"/>
        </w:rPr>
        <w:t xml:space="preserve">foster </w:t>
      </w:r>
      <w:r w:rsidRPr="007D2189">
        <w:rPr>
          <w:rStyle w:val="Emphasis"/>
          <w:highlight w:val="cya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D2189">
        <w:rPr>
          <w:rStyle w:val="Emphasis"/>
          <w:highlight w:val="cyan"/>
        </w:rPr>
        <w:t>voter turnout</w:t>
      </w:r>
      <w:r w:rsidRPr="00900F2B">
        <w:rPr>
          <w:sz w:val="16"/>
        </w:rPr>
        <w:t xml:space="preserve">, </w:t>
      </w:r>
      <w:r w:rsidRPr="004A176C">
        <w:rPr>
          <w:u w:val="single"/>
        </w:rPr>
        <w:t xml:space="preserve">which has </w:t>
      </w:r>
      <w:r w:rsidRPr="007D2189">
        <w:rPr>
          <w:highlight w:val="cyan"/>
          <w:u w:val="single"/>
        </w:rPr>
        <w:t>suffered</w:t>
      </w:r>
      <w:r w:rsidRPr="004A176C">
        <w:rPr>
          <w:u w:val="single"/>
        </w:rPr>
        <w:t xml:space="preserve"> in recent years </w:t>
      </w:r>
      <w:r w:rsidRPr="007D2189">
        <w:rPr>
          <w:highlight w:val="cyan"/>
          <w:u w:val="single"/>
        </w:rPr>
        <w:t>along with union membership</w:t>
      </w:r>
      <w:r w:rsidRPr="00900F2B">
        <w:rPr>
          <w:sz w:val="16"/>
        </w:rPr>
        <w:t xml:space="preserve">. Indeed, new data from the Census Bureau and a new analysis of American National Election Studies data support the case that </w:t>
      </w:r>
      <w:r w:rsidRPr="007D2189">
        <w:rPr>
          <w:highlight w:val="cyan"/>
          <w:u w:val="single"/>
        </w:rPr>
        <w:t>unions' declining influence</w:t>
      </w:r>
      <w:r w:rsidRPr="004A176C">
        <w:rPr>
          <w:u w:val="single"/>
        </w:rPr>
        <w:t xml:space="preserve"> has also </w:t>
      </w:r>
      <w:r w:rsidRPr="007D2189">
        <w:rPr>
          <w:rStyle w:val="Emphasis"/>
          <w:highlight w:val="cyan"/>
        </w:rPr>
        <w:t>deeply harmed democracy</w:t>
      </w:r>
      <w:r w:rsidRPr="004A176C">
        <w:rPr>
          <w:u w:val="single"/>
        </w:rPr>
        <w:t>.</w:t>
      </w:r>
    </w:p>
    <w:p w14:paraId="2FD7F416" w14:textId="77777777" w:rsidR="003205D7" w:rsidRPr="00900F2B" w:rsidRDefault="003205D7" w:rsidP="003205D7">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ABBAF4F" w14:textId="77777777" w:rsidR="003205D7" w:rsidRPr="00900F2B" w:rsidRDefault="003205D7" w:rsidP="003205D7">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5D412FD5" w14:textId="77777777" w:rsidR="003205D7" w:rsidRPr="004A176C" w:rsidRDefault="003205D7" w:rsidP="003205D7">
      <w:pPr>
        <w:rPr>
          <w:u w:val="single"/>
        </w:rPr>
      </w:pPr>
      <w:r w:rsidRPr="004A176C">
        <w:rPr>
          <w:u w:val="single"/>
        </w:rPr>
        <w:t>These numbers may appear modest, but in a close national election they could be enough to change the result.</w:t>
      </w:r>
    </w:p>
    <w:p w14:paraId="28D4D8D2" w14:textId="77777777" w:rsidR="003205D7" w:rsidRPr="004A176C" w:rsidRDefault="003205D7" w:rsidP="003205D7">
      <w:pPr>
        <w:rPr>
          <w:u w:val="single"/>
        </w:rPr>
      </w:pPr>
      <w:r w:rsidRPr="00900F2B">
        <w:rPr>
          <w:sz w:val="16"/>
        </w:rPr>
        <w:t xml:space="preserve">Other </w:t>
      </w:r>
      <w:r w:rsidRPr="007D2189">
        <w:rPr>
          <w:highlight w:val="cya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7D2189">
        <w:rPr>
          <w:highlight w:val="cyan"/>
          <w:u w:val="single"/>
        </w:rPr>
        <w:t xml:space="preserve">union members are </w:t>
      </w:r>
      <w:r w:rsidRPr="007D2189">
        <w:rPr>
          <w:rStyle w:val="Emphasis"/>
          <w:highlight w:val="cyan"/>
        </w:rPr>
        <w:t>10 points more likely to vote</w:t>
      </w:r>
      <w:r w:rsidRPr="004A176C">
        <w:rPr>
          <w:u w:val="single"/>
        </w:rPr>
        <w:t>.</w:t>
      </w:r>
    </w:p>
    <w:p w14:paraId="088EACFC" w14:textId="77777777" w:rsidR="003205D7" w:rsidRPr="00900F2B" w:rsidRDefault="003205D7" w:rsidP="003205D7">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D2189">
        <w:rPr>
          <w:rStyle w:val="Emphasis"/>
          <w:highlight w:val="cyan"/>
        </w:rPr>
        <w:t>decline</w:t>
      </w:r>
      <w:r w:rsidRPr="007D2189">
        <w:rPr>
          <w:highlight w:val="cyan"/>
          <w:u w:val="single"/>
        </w:rPr>
        <w:t xml:space="preserve"> in union membership</w:t>
      </w:r>
      <w:r w:rsidRPr="004A176C">
        <w:rPr>
          <w:u w:val="single"/>
        </w:rPr>
        <w:t xml:space="preserve"> since 1964 has </w:t>
      </w:r>
      <w:r w:rsidRPr="007D2189">
        <w:rPr>
          <w:rStyle w:val="Emphasis"/>
          <w:highlight w:val="cyan"/>
        </w:rPr>
        <w:t>affected</w:t>
      </w:r>
      <w:r w:rsidRPr="004A176C">
        <w:rPr>
          <w:u w:val="single"/>
        </w:rPr>
        <w:t xml:space="preserve"> the </w:t>
      </w:r>
      <w:r w:rsidRPr="007D2189">
        <w:rPr>
          <w:rStyle w:val="Emphasis"/>
          <w:highlight w:val="cya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D2189">
        <w:rPr>
          <w:rStyle w:val="Emphasis"/>
          <w:highlight w:val="cyan"/>
        </w:rPr>
        <w:t>gap</w:t>
      </w:r>
      <w:r w:rsidRPr="004A176C">
        <w:rPr>
          <w:u w:val="single"/>
        </w:rPr>
        <w:t xml:space="preserve"> between unions and non-union workers shrunk at the highest rung of the income ladder. </w:t>
      </w:r>
      <w:r w:rsidRPr="007D2189">
        <w:rPr>
          <w:highlight w:val="cyan"/>
          <w:u w:val="single"/>
        </w:rPr>
        <w:t xml:space="preserve">There was a </w:t>
      </w:r>
      <w:r w:rsidRPr="007D2189">
        <w:rPr>
          <w:rStyle w:val="Emphasis"/>
          <w:highlight w:val="cya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648EF7F7" w14:textId="77777777" w:rsidR="003205D7" w:rsidRPr="00900F2B" w:rsidRDefault="003205D7" w:rsidP="003205D7">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5BCBB651" w14:textId="77777777" w:rsidR="003205D7" w:rsidRPr="00900F2B" w:rsidRDefault="003205D7" w:rsidP="003205D7">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11E175F" w14:textId="77777777" w:rsidR="003205D7" w:rsidRPr="00900F2B" w:rsidRDefault="003205D7" w:rsidP="003205D7">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7D2189">
        <w:rPr>
          <w:highlight w:val="cya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7D2189">
        <w:rPr>
          <w:highlight w:val="cyan"/>
          <w:u w:val="single"/>
        </w:rPr>
        <w:t xml:space="preserve">also </w:t>
      </w:r>
      <w:r w:rsidRPr="007D2189">
        <w:rPr>
          <w:rStyle w:val="Emphasis"/>
          <w:highlight w:val="cyan"/>
        </w:rPr>
        <w:t>more likely to belong to</w:t>
      </w:r>
      <w:r w:rsidRPr="00723327">
        <w:rPr>
          <w:rStyle w:val="Emphasis"/>
        </w:rPr>
        <w:t xml:space="preserve"> other </w:t>
      </w:r>
      <w:r w:rsidRPr="007D2189">
        <w:rPr>
          <w:rStyle w:val="Emphasis"/>
          <w:highlight w:val="cyan"/>
        </w:rPr>
        <w:t>associations</w:t>
      </w:r>
      <w:r w:rsidRPr="007D2189">
        <w:rPr>
          <w:highlight w:val="cyan"/>
          <w:u w:val="single"/>
        </w:rPr>
        <w:t>, and</w:t>
      </w:r>
      <w:r w:rsidRPr="00900F2B">
        <w:rPr>
          <w:u w:val="single"/>
        </w:rPr>
        <w:t xml:space="preserve"> to </w:t>
      </w:r>
      <w:r w:rsidRPr="007D2189">
        <w:rPr>
          <w:highlight w:val="cya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7D2189">
        <w:rPr>
          <w:highlight w:val="cyan"/>
          <w:u w:val="single"/>
        </w:rPr>
        <w:t>unions may</w:t>
      </w:r>
      <w:r w:rsidRPr="00900F2B">
        <w:rPr>
          <w:u w:val="single"/>
        </w:rPr>
        <w:t xml:space="preserve"> help </w:t>
      </w:r>
      <w:r w:rsidRPr="007D2189">
        <w:rPr>
          <w:highlight w:val="cyan"/>
          <w:u w:val="single"/>
        </w:rPr>
        <w:t xml:space="preserve">mobilize the </w:t>
      </w:r>
      <w:r w:rsidRPr="007D2189">
        <w:rPr>
          <w:rStyle w:val="Emphasis"/>
          <w:highlight w:val="cya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A735819" w14:textId="77777777" w:rsidR="003205D7" w:rsidRPr="00900F2B" w:rsidRDefault="003205D7" w:rsidP="003205D7">
      <w:pPr>
        <w:rPr>
          <w:sz w:val="16"/>
        </w:rPr>
      </w:pPr>
      <w:r w:rsidRPr="00900F2B">
        <w:rPr>
          <w:sz w:val="16"/>
        </w:rPr>
        <w:t xml:space="preserve">The strongest factor is that </w:t>
      </w:r>
      <w:r w:rsidRPr="007D2189">
        <w:rPr>
          <w:highlight w:val="cya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D2189">
        <w:rPr>
          <w:rStyle w:val="Emphasis"/>
          <w:highlight w:val="cyan"/>
        </w:rPr>
        <w:t>collective bargaining</w:t>
      </w:r>
      <w:r w:rsidRPr="007D2189">
        <w:rPr>
          <w:highlight w:val="cyan"/>
          <w:u w:val="single"/>
        </w:rPr>
        <w:t xml:space="preserve">) are </w:t>
      </w:r>
      <w:r w:rsidRPr="007D2189">
        <w:rPr>
          <w:rStyle w:val="Emphasis"/>
          <w:highlight w:val="cyan"/>
        </w:rPr>
        <w:t>more likely to engage in democracy</w:t>
      </w:r>
      <w:r w:rsidRPr="00723327">
        <w:rPr>
          <w:rStyle w:val="Emphasis"/>
        </w:rPr>
        <w:t xml:space="preserve"> more broadly</w:t>
      </w:r>
      <w:r w:rsidRPr="00900F2B">
        <w:rPr>
          <w:u w:val="single"/>
        </w:rPr>
        <w:t xml:space="preserve"> by, for instance, voting.</w:t>
      </w:r>
    </w:p>
    <w:p w14:paraId="6607A6F3" w14:textId="77777777" w:rsidR="003205D7" w:rsidRPr="00900F2B" w:rsidRDefault="003205D7" w:rsidP="003205D7">
      <w:pPr>
        <w:rPr>
          <w:u w:val="single"/>
        </w:rPr>
      </w:pPr>
      <w:r w:rsidRPr="00900F2B">
        <w:rPr>
          <w:sz w:val="16"/>
        </w:rPr>
        <w:t xml:space="preserve">Other </w:t>
      </w:r>
      <w:r w:rsidRPr="00900F2B">
        <w:rPr>
          <w:u w:val="single"/>
        </w:rPr>
        <w:t xml:space="preserve">studies support the idea that </w:t>
      </w:r>
      <w:r w:rsidRPr="007D2189">
        <w:rPr>
          <w:highlight w:val="cyan"/>
          <w:u w:val="single"/>
        </w:rPr>
        <w:t>civic participation creates a feedback loop</w:t>
      </w:r>
      <w:r w:rsidRPr="00900F2B">
        <w:rPr>
          <w:u w:val="single"/>
        </w:rPr>
        <w:t xml:space="preserve"> that leads to higher voting rates. Another factor is that </w:t>
      </w:r>
      <w:r w:rsidRPr="007D2189">
        <w:rPr>
          <w:highlight w:val="cya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7D2189">
        <w:rPr>
          <w:highlight w:val="cyan"/>
          <w:u w:val="single"/>
        </w:rPr>
        <w:t>are encouraged by peers</w:t>
      </w:r>
      <w:r w:rsidRPr="00900F2B">
        <w:rPr>
          <w:u w:val="single"/>
        </w:rPr>
        <w:t xml:space="preserve"> and the union </w:t>
      </w:r>
      <w:r w:rsidRPr="007D2189">
        <w:rPr>
          <w:highlight w:val="cyan"/>
          <w:u w:val="single"/>
        </w:rPr>
        <w:t>to engage in politics</w:t>
      </w:r>
      <w:r w:rsidRPr="00900F2B">
        <w:rPr>
          <w:u w:val="single"/>
        </w:rPr>
        <w:t>, which also contributes to higher levels of turnout.</w:t>
      </w:r>
    </w:p>
    <w:p w14:paraId="4E9C9962" w14:textId="77777777" w:rsidR="003205D7" w:rsidRDefault="003205D7" w:rsidP="003205D7">
      <w:pPr>
        <w:rPr>
          <w:u w:val="single"/>
        </w:rPr>
      </w:pPr>
      <w:r w:rsidRPr="00900F2B">
        <w:rPr>
          <w:sz w:val="16"/>
        </w:rPr>
        <w:t xml:space="preserve">It's not entirely surprising that politicians who savage unions often share a similar contempt for the right to vote. </w:t>
      </w:r>
      <w:r w:rsidRPr="007D2189">
        <w:rPr>
          <w:highlight w:val="cyan"/>
          <w:u w:val="single"/>
        </w:rPr>
        <w:t>Democracy in the workplace leads to democracy</w:t>
      </w:r>
      <w:r w:rsidRPr="00900F2B">
        <w:rPr>
          <w:u w:val="single"/>
        </w:rPr>
        <w:t xml:space="preserve"> </w:t>
      </w:r>
      <w:r w:rsidRPr="00EF278A">
        <w:rPr>
          <w:rStyle w:val="Emphasis"/>
        </w:rPr>
        <w:t xml:space="preserve">more </w:t>
      </w:r>
      <w:r w:rsidRPr="007D2189">
        <w:rPr>
          <w:rStyle w:val="Emphasis"/>
          <w:highlight w:val="cya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7D2189">
        <w:rPr>
          <w:highlight w:val="cyan"/>
          <w:u w:val="single"/>
        </w:rPr>
        <w:t xml:space="preserve">when </w:t>
      </w:r>
      <w:r w:rsidRPr="007D2189">
        <w:rPr>
          <w:rStyle w:val="Emphasis"/>
          <w:highlight w:val="cyan"/>
        </w:rPr>
        <w:t>unions</w:t>
      </w:r>
      <w:r w:rsidRPr="00900F2B">
        <w:rPr>
          <w:u w:val="single"/>
        </w:rPr>
        <w:t xml:space="preserve"> and </w:t>
      </w:r>
      <w:r w:rsidRPr="00EF278A">
        <w:rPr>
          <w:rStyle w:val="Emphasis"/>
        </w:rPr>
        <w:t>progressives</w:t>
      </w:r>
      <w:r w:rsidRPr="00900F2B">
        <w:rPr>
          <w:u w:val="single"/>
        </w:rPr>
        <w:t xml:space="preserve"> </w:t>
      </w:r>
      <w:r w:rsidRPr="007D2189">
        <w:rPr>
          <w:highlight w:val="cyan"/>
          <w:u w:val="single"/>
        </w:rPr>
        <w:t>demonstrate</w:t>
      </w:r>
      <w:r w:rsidRPr="00900F2B">
        <w:rPr>
          <w:u w:val="single"/>
        </w:rPr>
        <w:t xml:space="preserve"> that </w:t>
      </w:r>
      <w:r w:rsidRPr="007D2189">
        <w:rPr>
          <w:highlight w:val="cyan"/>
          <w:u w:val="single"/>
        </w:rPr>
        <w:t>government can benefit them, Americans</w:t>
      </w:r>
      <w:r w:rsidRPr="00900F2B">
        <w:rPr>
          <w:u w:val="single"/>
        </w:rPr>
        <w:t xml:space="preserve"> are </w:t>
      </w:r>
      <w:r w:rsidRPr="007D2189">
        <w:rPr>
          <w:highlight w:val="cyan"/>
          <w:u w:val="single"/>
        </w:rPr>
        <w:t>more likely to</w:t>
      </w:r>
      <w:r w:rsidRPr="00900F2B">
        <w:rPr>
          <w:u w:val="single"/>
        </w:rPr>
        <w:t xml:space="preserve"> </w:t>
      </w:r>
      <w:r w:rsidRPr="00EF278A">
        <w:rPr>
          <w:rStyle w:val="Emphasis"/>
        </w:rPr>
        <w:t xml:space="preserve">want to </w:t>
      </w:r>
      <w:r w:rsidRPr="007D2189">
        <w:rPr>
          <w:rStyle w:val="Emphasis"/>
          <w:highlight w:val="cya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68B52E06" w14:textId="77777777" w:rsidR="003205D7" w:rsidRDefault="003205D7" w:rsidP="003205D7">
      <w:pPr>
        <w:rPr>
          <w:u w:val="single"/>
        </w:rPr>
      </w:pPr>
    </w:p>
    <w:p w14:paraId="09B38BD4" w14:textId="77777777" w:rsidR="003205D7" w:rsidRDefault="003205D7" w:rsidP="003205D7">
      <w:pPr>
        <w:pStyle w:val="Heading4"/>
      </w:pPr>
      <w:r>
        <w:t xml:space="preserve">Independently, our </w:t>
      </w:r>
      <w:r w:rsidRPr="00FA36D7">
        <w:rPr>
          <w:u w:val="single"/>
        </w:rPr>
        <w:t>coordinated civic engagement</w:t>
      </w:r>
      <w:r>
        <w:t xml:space="preserve"> is key to </w:t>
      </w:r>
      <w:r w:rsidRPr="00FA36D7">
        <w:rPr>
          <w:u w:val="single"/>
        </w:rPr>
        <w:t>comprehensive</w:t>
      </w:r>
      <w:r>
        <w:t xml:space="preserve"> climate action </w:t>
      </w:r>
      <w:r w:rsidRPr="00FA36D7">
        <w:rPr>
          <w:u w:val="single"/>
        </w:rPr>
        <w:t>globally</w:t>
      </w:r>
      <w:r>
        <w:t>.</w:t>
      </w:r>
    </w:p>
    <w:p w14:paraId="4807E9DB" w14:textId="77777777" w:rsidR="003205D7" w:rsidRPr="00FA36D7" w:rsidRDefault="003205D7" w:rsidP="003205D7">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72A345FB" w14:textId="77777777" w:rsidR="003205D7" w:rsidRPr="00B54F49" w:rsidRDefault="003205D7" w:rsidP="003205D7">
      <w:pPr>
        <w:rPr>
          <w:sz w:val="16"/>
        </w:rPr>
      </w:pPr>
      <w:r w:rsidRPr="00B54F49">
        <w:rPr>
          <w:sz w:val="16"/>
        </w:rPr>
        <w:t xml:space="preserve">As </w:t>
      </w:r>
      <w:r w:rsidRPr="00FA36D7">
        <w:rPr>
          <w:rStyle w:val="Emphasis"/>
        </w:rPr>
        <w:t xml:space="preserve">coordinated school </w:t>
      </w:r>
      <w:r w:rsidRPr="007D2189">
        <w:rPr>
          <w:rStyle w:val="Emphasis"/>
          <w:highlight w:val="cyan"/>
        </w:rPr>
        <w:t>strikes</w:t>
      </w:r>
      <w:r w:rsidRPr="007D2189">
        <w:rPr>
          <w:highlight w:val="cyan"/>
          <w:u w:val="single"/>
        </w:rPr>
        <w:t xml:space="preserve"> have taken place</w:t>
      </w:r>
      <w:r w:rsidRPr="00034ACA">
        <w:rPr>
          <w:u w:val="single"/>
        </w:rPr>
        <w:t xml:space="preserve"> around the world </w:t>
      </w:r>
      <w:r w:rsidRPr="007D2189">
        <w:rPr>
          <w:highlight w:val="cyan"/>
          <w:u w:val="single"/>
        </w:rPr>
        <w:t xml:space="preserve">to </w:t>
      </w:r>
      <w:r w:rsidRPr="007D2189">
        <w:rPr>
          <w:rStyle w:val="Emphasis"/>
          <w:highlight w:val="cyan"/>
        </w:rPr>
        <w:t>draw</w:t>
      </w:r>
      <w:r w:rsidRPr="007D2189">
        <w:rPr>
          <w:highlight w:val="cyan"/>
          <w:u w:val="single"/>
        </w:rPr>
        <w:t xml:space="preserve"> </w:t>
      </w:r>
      <w:r w:rsidRPr="007D2189">
        <w:rPr>
          <w:rStyle w:val="Emphasis"/>
          <w:highlight w:val="cyan"/>
        </w:rPr>
        <w:t>attention</w:t>
      </w:r>
      <w:r w:rsidRPr="007D2189">
        <w:rPr>
          <w:highlight w:val="cyan"/>
          <w:u w:val="single"/>
        </w:rPr>
        <w:t xml:space="preserve"> to</w:t>
      </w:r>
      <w:r w:rsidRPr="00034ACA">
        <w:rPr>
          <w:u w:val="single"/>
        </w:rPr>
        <w:t xml:space="preserve"> the </w:t>
      </w:r>
      <w:r w:rsidRPr="007D2189">
        <w:rPr>
          <w:highlight w:val="cyan"/>
          <w:u w:val="single"/>
        </w:rPr>
        <w:t>climate crisis</w:t>
      </w:r>
      <w:r w:rsidRPr="00B54F49">
        <w:rPr>
          <w:sz w:val="16"/>
        </w:rPr>
        <w:t xml:space="preserve">, </w:t>
      </w:r>
      <w:r w:rsidRPr="00834166">
        <w:rPr>
          <w:u w:val="single"/>
        </w:rPr>
        <w:t xml:space="preserve">they have </w:t>
      </w:r>
      <w:proofErr w:type="spellStart"/>
      <w:r w:rsidRPr="007D2189">
        <w:rPr>
          <w:rStyle w:val="Emphasis"/>
          <w:highlight w:val="cyan"/>
        </w:rPr>
        <w:t>mobi</w:t>
      </w:r>
      <w:r w:rsidRPr="007D2189">
        <w:rPr>
          <w:highlight w:val="cyan"/>
          <w:u w:val="single"/>
        </w:rPr>
        <w:t>-</w:t>
      </w:r>
      <w:r w:rsidRPr="007D2189">
        <w:rPr>
          <w:rStyle w:val="Emphasis"/>
          <w:highlight w:val="cyan"/>
        </w:rPr>
        <w:t>lized</w:t>
      </w:r>
      <w:proofErr w:type="spellEnd"/>
      <w:r w:rsidRPr="00834166">
        <w:rPr>
          <w:u w:val="single"/>
        </w:rPr>
        <w:t xml:space="preserve"> an </w:t>
      </w:r>
      <w:r w:rsidRPr="007D2189">
        <w:rPr>
          <w:rStyle w:val="Emphasis"/>
          <w:highlight w:val="cyan"/>
        </w:rPr>
        <w:t>increasing</w:t>
      </w:r>
      <w:r w:rsidRPr="007D2189">
        <w:rPr>
          <w:highlight w:val="cyan"/>
          <w:u w:val="single"/>
        </w:rPr>
        <w:t xml:space="preserve"> number of </w:t>
      </w:r>
      <w:r w:rsidRPr="007D2189">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7D2189">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7D2189">
        <w:rPr>
          <w:rStyle w:val="Emphasis"/>
          <w:highlight w:val="cyan"/>
        </w:rPr>
        <w:t>civic</w:t>
      </w:r>
      <w:r w:rsidRPr="007D2189">
        <w:rPr>
          <w:highlight w:val="cyan"/>
          <w:u w:val="single"/>
        </w:rPr>
        <w:t xml:space="preserve"> </w:t>
      </w:r>
      <w:r w:rsidRPr="007D2189">
        <w:rPr>
          <w:rStyle w:val="Emphasis"/>
          <w:highlight w:val="cyan"/>
        </w:rPr>
        <w:t>engagement</w:t>
      </w:r>
      <w:r w:rsidRPr="00B54F49">
        <w:rPr>
          <w:sz w:val="16"/>
        </w:rPr>
        <w:t xml:space="preserve"> that specifically aim to </w:t>
      </w:r>
      <w:r w:rsidRPr="007D2189">
        <w:rPr>
          <w:highlight w:val="cyan"/>
          <w:u w:val="single"/>
        </w:rPr>
        <w:t xml:space="preserve">pressure governments to </w:t>
      </w:r>
      <w:r w:rsidRPr="007D2189">
        <w:rPr>
          <w:rStyle w:val="Emphasis"/>
          <w:highlight w:val="cyan"/>
        </w:rPr>
        <w:t>take</w:t>
      </w:r>
      <w:r w:rsidRPr="007D2189">
        <w:rPr>
          <w:highlight w:val="cyan"/>
          <w:u w:val="single"/>
        </w:rPr>
        <w:t xml:space="preserve"> </w:t>
      </w:r>
      <w:r w:rsidRPr="007D2189">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w:t>
      </w:r>
      <w:r w:rsidRPr="00834166">
        <w:rPr>
          <w:u w:val="single"/>
        </w:rPr>
        <w:lastRenderedPageBreak/>
        <w:t xml:space="preserve">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r w:rsidRPr="00B54F49">
        <w:rPr>
          <w:sz w:val="16"/>
        </w:rPr>
        <w:t>Verba,Schlozman</w:t>
      </w:r>
      <w:proofErr w:type="spell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7CC09CB3" w14:textId="77777777" w:rsidR="003205D7" w:rsidRPr="00B54F49" w:rsidRDefault="003205D7" w:rsidP="003205D7">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04487C3D" w14:textId="77777777" w:rsidR="003205D7" w:rsidRPr="00B54F49" w:rsidRDefault="003205D7" w:rsidP="003205D7">
      <w:pPr>
        <w:rPr>
          <w:sz w:val="16"/>
        </w:rPr>
      </w:pPr>
      <w:r w:rsidRPr="00B54F49">
        <w:rPr>
          <w:sz w:val="16"/>
        </w:rPr>
        <w:t xml:space="preserve">A </w:t>
      </w:r>
      <w:r w:rsidRPr="00834166">
        <w:rPr>
          <w:u w:val="single"/>
        </w:rPr>
        <w:t xml:space="preserve">good deal of </w:t>
      </w:r>
      <w:r w:rsidRPr="007D2189">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7D2189">
        <w:rPr>
          <w:rStyle w:val="Emphasis"/>
          <w:highlight w:val="cyan"/>
        </w:rPr>
        <w:t>protests</w:t>
      </w:r>
      <w:r w:rsidRPr="007D2189">
        <w:rPr>
          <w:highlight w:val="cyan"/>
          <w:u w:val="single"/>
        </w:rPr>
        <w:t xml:space="preserve"> or </w:t>
      </w:r>
      <w:r w:rsidRPr="007D2189">
        <w:rPr>
          <w:rStyle w:val="Emphasis"/>
          <w:highlight w:val="cyan"/>
        </w:rPr>
        <w:t>strikes</w:t>
      </w:r>
      <w:r w:rsidRPr="007D2189">
        <w:rPr>
          <w:highlight w:val="cyan"/>
          <w:u w:val="single"/>
        </w:rPr>
        <w:t xml:space="preserve"> played a </w:t>
      </w:r>
      <w:r w:rsidRPr="007D2189">
        <w:rPr>
          <w:rStyle w:val="Emphasis"/>
          <w:highlight w:val="cyan"/>
        </w:rPr>
        <w:t>large</w:t>
      </w:r>
      <w:r w:rsidRPr="007D2189">
        <w:rPr>
          <w:highlight w:val="cyan"/>
          <w:u w:val="single"/>
        </w:rPr>
        <w:t xml:space="preserve"> </w:t>
      </w:r>
      <w:r w:rsidRPr="007D2189">
        <w:rPr>
          <w:rStyle w:val="Emphasis"/>
          <w:highlight w:val="cyan"/>
        </w:rPr>
        <w:t>role</w:t>
      </w:r>
      <w:r w:rsidRPr="007D2189">
        <w:rPr>
          <w:highlight w:val="cyan"/>
          <w:u w:val="single"/>
        </w:rPr>
        <w:t xml:space="preserve"> in </w:t>
      </w:r>
      <w:r w:rsidRPr="007D2189">
        <w:rPr>
          <w:rStyle w:val="Emphasis"/>
          <w:highlight w:val="cyan"/>
        </w:rPr>
        <w:t>pressuring</w:t>
      </w:r>
      <w:r w:rsidRPr="007D2189">
        <w:rPr>
          <w:highlight w:val="cyan"/>
          <w:u w:val="single"/>
        </w:rPr>
        <w:t xml:space="preserve"> governments to create </w:t>
      </w:r>
      <w:r w:rsidRPr="007D2189">
        <w:rPr>
          <w:rStyle w:val="Emphasis"/>
          <w:highlight w:val="cyan"/>
        </w:rPr>
        <w:t>environmental</w:t>
      </w:r>
      <w:r w:rsidRPr="007D2189">
        <w:rPr>
          <w:highlight w:val="cyan"/>
          <w:u w:val="single"/>
        </w:rPr>
        <w:t xml:space="preserve"> </w:t>
      </w:r>
      <w:r w:rsidRPr="007D2189">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7D2189">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7D2189">
        <w:rPr>
          <w:rStyle w:val="Emphasis"/>
          <w:highlight w:val="cyan"/>
        </w:rPr>
        <w:t>success</w:t>
      </w:r>
      <w:r w:rsidRPr="007D2189">
        <w:rPr>
          <w:highlight w:val="cyan"/>
          <w:u w:val="single"/>
        </w:rPr>
        <w:t xml:space="preserve"> when they </w:t>
      </w:r>
      <w:r w:rsidRPr="007D2189">
        <w:rPr>
          <w:rStyle w:val="Emphasis"/>
          <w:highlight w:val="cyan"/>
        </w:rPr>
        <w:t>protested</w:t>
      </w:r>
      <w:r w:rsidRPr="007D2189">
        <w:rPr>
          <w:highlight w:val="cyan"/>
          <w:u w:val="single"/>
        </w:rPr>
        <w:t xml:space="preserve"> </w:t>
      </w:r>
      <w:r w:rsidRPr="007D2189">
        <w:rPr>
          <w:rStyle w:val="Emphasis"/>
          <w:highlight w:val="cyan"/>
        </w:rPr>
        <w:t>environmentally</w:t>
      </w:r>
      <w:r w:rsidRPr="007D2189">
        <w:rPr>
          <w:highlight w:val="cyan"/>
          <w:u w:val="single"/>
        </w:rPr>
        <w:t xml:space="preserve"> </w:t>
      </w:r>
      <w:r w:rsidRPr="007D2189">
        <w:rPr>
          <w:rStyle w:val="Emphasis"/>
          <w:highlight w:val="cyan"/>
        </w:rPr>
        <w:t>damaging</w:t>
      </w:r>
      <w:r w:rsidRPr="007D2189">
        <w:rPr>
          <w:highlight w:val="cyan"/>
          <w:u w:val="single"/>
        </w:rPr>
        <w:t xml:space="preserve"> </w:t>
      </w:r>
      <w:r w:rsidRPr="007D2189">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6BD2D15A" w14:textId="77777777" w:rsidR="003205D7" w:rsidRPr="00B54F49" w:rsidRDefault="003205D7" w:rsidP="003205D7">
      <w:pPr>
        <w:rPr>
          <w:sz w:val="16"/>
        </w:rPr>
      </w:pPr>
      <w:r w:rsidRPr="00B54F49">
        <w:rPr>
          <w:sz w:val="16"/>
        </w:rPr>
        <w:t>4 | CLIMATE STRIKES AS A GROWING TACTIC</w:t>
      </w:r>
    </w:p>
    <w:p w14:paraId="11B65572" w14:textId="77777777" w:rsidR="003205D7" w:rsidRPr="00B54F49" w:rsidRDefault="003205D7" w:rsidP="003205D7">
      <w:pPr>
        <w:rPr>
          <w:sz w:val="16"/>
        </w:rPr>
      </w:pPr>
      <w:r w:rsidRPr="007D2189">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7D2189">
        <w:rPr>
          <w:rStyle w:val="Emphasis"/>
          <w:highlight w:val="cyan"/>
        </w:rPr>
        <w:t>outsider</w:t>
      </w:r>
      <w:r w:rsidRPr="007D2189">
        <w:rPr>
          <w:highlight w:val="cyan"/>
          <w:u w:val="single"/>
        </w:rPr>
        <w:t xml:space="preserve"> </w:t>
      </w:r>
      <w:r w:rsidRPr="007D2189">
        <w:rPr>
          <w:rStyle w:val="Emphasis"/>
          <w:highlight w:val="cyan"/>
        </w:rPr>
        <w:t>tactic</w:t>
      </w:r>
      <w:r w:rsidRPr="00834166">
        <w:rPr>
          <w:u w:val="single"/>
        </w:rPr>
        <w:t xml:space="preserve"> that </w:t>
      </w:r>
      <w:r w:rsidRPr="007D2189">
        <w:rPr>
          <w:highlight w:val="cyan"/>
          <w:u w:val="single"/>
        </w:rPr>
        <w:t xml:space="preserve">aims to </w:t>
      </w:r>
      <w:r w:rsidRPr="007D2189">
        <w:rPr>
          <w:rStyle w:val="Emphasis"/>
          <w:highlight w:val="cyan"/>
        </w:rPr>
        <w:t>pressure</w:t>
      </w:r>
      <w:r w:rsidRPr="00834166">
        <w:rPr>
          <w:u w:val="single"/>
        </w:rPr>
        <w:t xml:space="preserve"> both the political and economic </w:t>
      </w:r>
      <w:r w:rsidRPr="007D2189">
        <w:rPr>
          <w:highlight w:val="cyan"/>
          <w:u w:val="single"/>
        </w:rPr>
        <w:t>system</w:t>
      </w:r>
      <w:r w:rsidRPr="00B54F49">
        <w:rPr>
          <w:sz w:val="16"/>
        </w:rPr>
        <w:t xml:space="preserve">. On August 20, 2018, </w:t>
      </w:r>
      <w:r w:rsidRPr="007D2189">
        <w:rPr>
          <w:highlight w:val="cyan"/>
          <w:u w:val="single"/>
        </w:rPr>
        <w:t>Greta</w:t>
      </w:r>
      <w:r w:rsidRPr="00834166">
        <w:rPr>
          <w:u w:val="single"/>
        </w:rPr>
        <w:t xml:space="preserve"> Thunberg </w:t>
      </w:r>
      <w:r w:rsidRPr="007D2189">
        <w:rPr>
          <w:highlight w:val="cyan"/>
          <w:u w:val="single"/>
        </w:rPr>
        <w:t xml:space="preserve">decided </w:t>
      </w:r>
      <w:r w:rsidRPr="007D2189">
        <w:rPr>
          <w:rStyle w:val="Emphasis"/>
          <w:highlight w:val="cyan"/>
        </w:rPr>
        <w:t>not</w:t>
      </w:r>
      <w:r w:rsidRPr="007D2189">
        <w:rPr>
          <w:highlight w:val="cyan"/>
          <w:u w:val="single"/>
        </w:rPr>
        <w:t xml:space="preserve"> to attend school</w:t>
      </w:r>
      <w:r w:rsidRPr="00834166">
        <w:rPr>
          <w:u w:val="single"/>
        </w:rPr>
        <w:t xml:space="preserve"> and sit on the steps of the Swedish parliament </w:t>
      </w:r>
      <w:r w:rsidRPr="007D2189">
        <w:rPr>
          <w:highlight w:val="cyan"/>
          <w:u w:val="single"/>
        </w:rPr>
        <w:t xml:space="preserve">to </w:t>
      </w:r>
      <w:r w:rsidRPr="007D2189">
        <w:rPr>
          <w:rStyle w:val="Emphasis"/>
          <w:highlight w:val="cyan"/>
        </w:rPr>
        <w:t>demand</w:t>
      </w:r>
      <w:r w:rsidRPr="00834166">
        <w:rPr>
          <w:u w:val="single"/>
        </w:rPr>
        <w:t xml:space="preserve"> that the government take steps to </w:t>
      </w:r>
      <w:r w:rsidRPr="007D2189">
        <w:rPr>
          <w:highlight w:val="cyan"/>
          <w:u w:val="single"/>
        </w:rPr>
        <w:t xml:space="preserve">address </w:t>
      </w:r>
      <w:r w:rsidRPr="007D2189">
        <w:rPr>
          <w:rStyle w:val="Emphasis"/>
          <w:highlight w:val="cyan"/>
        </w:rPr>
        <w:t>climate</w:t>
      </w:r>
      <w:r w:rsidRPr="007D2189">
        <w:rPr>
          <w:highlight w:val="cyan"/>
          <w:u w:val="single"/>
        </w:rPr>
        <w:t xml:space="preserve"> </w:t>
      </w:r>
      <w:r w:rsidRPr="007D2189">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7D2189">
        <w:rPr>
          <w:rStyle w:val="Emphasis"/>
          <w:highlight w:val="cyan"/>
        </w:rPr>
        <w:t>skipping</w:t>
      </w:r>
      <w:r w:rsidRPr="007D2189">
        <w:rPr>
          <w:highlight w:val="cyan"/>
          <w:u w:val="single"/>
        </w:rPr>
        <w:t xml:space="preserve"> school</w:t>
      </w:r>
      <w:r w:rsidRPr="00834166">
        <w:rPr>
          <w:u w:val="single"/>
        </w:rPr>
        <w:t xml:space="preserve"> on Fridays </w:t>
      </w:r>
      <w:r w:rsidRPr="007D2189">
        <w:rPr>
          <w:highlight w:val="cyan"/>
          <w:u w:val="single"/>
        </w:rPr>
        <w:t xml:space="preserve">to </w:t>
      </w:r>
      <w:r w:rsidRPr="007D2189">
        <w:rPr>
          <w:rStyle w:val="Emphasis"/>
          <w:highlight w:val="cyan"/>
        </w:rPr>
        <w:t>protest</w:t>
      </w:r>
      <w:r w:rsidRPr="007D2189">
        <w:rPr>
          <w:highlight w:val="cyan"/>
          <w:u w:val="single"/>
        </w:rPr>
        <w:t xml:space="preserve"> </w:t>
      </w:r>
      <w:r w:rsidRPr="007D2189">
        <w:rPr>
          <w:rStyle w:val="Emphasis"/>
          <w:highlight w:val="cyan"/>
        </w:rPr>
        <w:t>inaction</w:t>
      </w:r>
      <w:r w:rsidRPr="007D2189">
        <w:rPr>
          <w:highlight w:val="cyan"/>
          <w:u w:val="single"/>
        </w:rPr>
        <w:t xml:space="preserve"> on</w:t>
      </w:r>
      <w:r w:rsidRPr="00834166">
        <w:rPr>
          <w:u w:val="single"/>
        </w:rPr>
        <w:t xml:space="preserve"> climate change—</w:t>
      </w:r>
      <w:r w:rsidRPr="007D2189">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1AF8B1AF" w14:textId="77777777" w:rsidR="003205D7" w:rsidRPr="00B54F49" w:rsidRDefault="003205D7" w:rsidP="003205D7">
      <w:pPr>
        <w:rPr>
          <w:u w:val="single"/>
        </w:rPr>
      </w:pPr>
      <w:r w:rsidRPr="00B54F49">
        <w:rPr>
          <w:sz w:val="16"/>
        </w:rPr>
        <w:t xml:space="preserve">In March 2019, </w:t>
      </w:r>
      <w:r w:rsidRPr="00834166">
        <w:rPr>
          <w:u w:val="single"/>
        </w:rPr>
        <w:t xml:space="preserve">the </w:t>
      </w:r>
      <w:r w:rsidRPr="007D2189">
        <w:rPr>
          <w:rStyle w:val="Emphasis"/>
          <w:highlight w:val="cyan"/>
        </w:rPr>
        <w:t>first</w:t>
      </w:r>
      <w:r w:rsidRPr="007D2189">
        <w:rPr>
          <w:highlight w:val="cyan"/>
          <w:u w:val="single"/>
        </w:rPr>
        <w:t xml:space="preserve"> global climate strike</w:t>
      </w:r>
      <w:r w:rsidRPr="00834166">
        <w:rPr>
          <w:u w:val="single"/>
        </w:rPr>
        <w:t xml:space="preserve"> took place, </w:t>
      </w:r>
      <w:r w:rsidRPr="007D2189">
        <w:rPr>
          <w:highlight w:val="cyan"/>
          <w:u w:val="single"/>
        </w:rPr>
        <w:t>turning out</w:t>
      </w:r>
      <w:r w:rsidRPr="00834166">
        <w:rPr>
          <w:u w:val="single"/>
        </w:rPr>
        <w:t xml:space="preserve"> more than </w:t>
      </w:r>
      <w:r w:rsidRPr="007D2189">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w:t>
      </w:r>
      <w:r w:rsidRPr="00B54F49">
        <w:rPr>
          <w:sz w:val="16"/>
        </w:rPr>
        <w:lastRenderedPageBreak/>
        <w:t xml:space="preserve">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7D2189">
        <w:rPr>
          <w:highlight w:val="cyan"/>
          <w:u w:val="single"/>
        </w:rPr>
        <w:t xml:space="preserve">growth in the </w:t>
      </w:r>
      <w:r w:rsidRPr="007D2189">
        <w:rPr>
          <w:rStyle w:val="Emphasis"/>
          <w:highlight w:val="cyan"/>
        </w:rPr>
        <w:t>tactic</w:t>
      </w:r>
      <w:r w:rsidRPr="007D2189">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7D2189">
        <w:rPr>
          <w:rStyle w:val="Emphasis"/>
          <w:highlight w:val="cyan"/>
        </w:rPr>
        <w:t>involved</w:t>
      </w:r>
      <w:r w:rsidRPr="00B54F49">
        <w:rPr>
          <w:u w:val="single"/>
        </w:rPr>
        <w:t>.</w:t>
      </w:r>
    </w:p>
    <w:p w14:paraId="51C5540D" w14:textId="77777777" w:rsidR="003205D7" w:rsidRPr="00B54F49" w:rsidRDefault="003205D7" w:rsidP="003205D7">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1A364985" w14:textId="77777777" w:rsidR="003205D7" w:rsidRPr="00B54F49" w:rsidRDefault="003205D7" w:rsidP="003205D7">
      <w:pPr>
        <w:rPr>
          <w:sz w:val="16"/>
        </w:rPr>
      </w:pPr>
      <w:r w:rsidRPr="00B54F49">
        <w:rPr>
          <w:sz w:val="16"/>
        </w:rPr>
        <w:t xml:space="preserve">As an </w:t>
      </w:r>
      <w:r w:rsidRPr="007D2189">
        <w:rPr>
          <w:rStyle w:val="Emphasis"/>
          <w:highlight w:val="cyan"/>
        </w:rPr>
        <w:t>outsider</w:t>
      </w:r>
      <w:r w:rsidRPr="007D2189">
        <w:rPr>
          <w:highlight w:val="cyan"/>
          <w:u w:val="single"/>
        </w:rPr>
        <w:t xml:space="preserve"> </w:t>
      </w:r>
      <w:r w:rsidRPr="007D2189">
        <w:rPr>
          <w:rStyle w:val="Emphasis"/>
          <w:highlight w:val="cyan"/>
        </w:rPr>
        <w:t>tactic</w:t>
      </w:r>
      <w:r w:rsidRPr="007D2189">
        <w:rPr>
          <w:highlight w:val="cyan"/>
          <w:u w:val="single"/>
        </w:rPr>
        <w:t xml:space="preserve"> by school-aged children</w:t>
      </w:r>
      <w:r w:rsidRPr="00B54F49">
        <w:rPr>
          <w:u w:val="single"/>
        </w:rPr>
        <w:t xml:space="preserve"> that aims to </w:t>
      </w:r>
      <w:r w:rsidRPr="007D2189">
        <w:rPr>
          <w:highlight w:val="cyan"/>
          <w:u w:val="single"/>
        </w:rPr>
        <w:t xml:space="preserve">pressure governments to </w:t>
      </w:r>
      <w:r w:rsidRPr="007D2189">
        <w:rPr>
          <w:rStyle w:val="Emphasis"/>
          <w:highlight w:val="cyan"/>
        </w:rPr>
        <w:t>implement</w:t>
      </w:r>
      <w:r w:rsidRPr="00B54F49">
        <w:rPr>
          <w:u w:val="single"/>
        </w:rPr>
        <w:t xml:space="preserve"> more </w:t>
      </w:r>
      <w:r w:rsidRPr="007D2189">
        <w:rPr>
          <w:rStyle w:val="Emphasis"/>
          <w:highlight w:val="cyan"/>
        </w:rPr>
        <w:t>radical</w:t>
      </w:r>
      <w:r w:rsidRPr="007D2189">
        <w:rPr>
          <w:highlight w:val="cyan"/>
          <w:u w:val="single"/>
        </w:rPr>
        <w:t xml:space="preserve"> climate policies</w:t>
      </w:r>
      <w:r w:rsidRPr="00B54F49">
        <w:rPr>
          <w:u w:val="single"/>
        </w:rPr>
        <w:t xml:space="preserve"> that will </w:t>
      </w:r>
      <w:r w:rsidRPr="007D2189">
        <w:rPr>
          <w:highlight w:val="cyan"/>
          <w:u w:val="single"/>
        </w:rPr>
        <w:t xml:space="preserve">lead to </w:t>
      </w:r>
      <w:r w:rsidRPr="007D2189">
        <w:rPr>
          <w:rStyle w:val="Emphasis"/>
          <w:highlight w:val="cyan"/>
        </w:rPr>
        <w:t>emissions</w:t>
      </w:r>
      <w:r w:rsidRPr="007D2189">
        <w:rPr>
          <w:highlight w:val="cyan"/>
          <w:u w:val="single"/>
        </w:rPr>
        <w:t xml:space="preserve"> </w:t>
      </w:r>
      <w:r w:rsidRPr="007D2189">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FAF4224" w14:textId="77777777" w:rsidR="003205D7" w:rsidRDefault="003205D7" w:rsidP="003205D7"/>
    <w:p w14:paraId="71893C36" w14:textId="77777777" w:rsidR="003205D7" w:rsidRDefault="003205D7" w:rsidP="003205D7">
      <w:pPr>
        <w:pStyle w:val="Heading4"/>
      </w:pPr>
      <w:r>
        <w:t xml:space="preserve">Statistics prove. </w:t>
      </w:r>
    </w:p>
    <w:p w14:paraId="38D7DB5A" w14:textId="77777777" w:rsidR="003205D7" w:rsidRPr="00073BE1" w:rsidRDefault="003205D7" w:rsidP="003205D7">
      <w:r w:rsidRPr="00073BE1">
        <w:rPr>
          <w:rStyle w:val="Heading4Char"/>
        </w:rPr>
        <w:t>Looney 16</w:t>
      </w:r>
      <w:r>
        <w:t xml:space="preserve"> </w:t>
      </w:r>
      <w:r w:rsidRPr="00073BE1">
        <w:rPr>
          <w:sz w:val="18"/>
          <w:szCs w:val="18"/>
        </w:rPr>
        <w:t>[</w:t>
      </w:r>
      <w:hyperlink r:id="rId49" w:history="1">
        <w:r w:rsidRPr="00073BE1">
          <w:rPr>
            <w:rStyle w:val="Hyperlink"/>
            <w:sz w:val="18"/>
            <w:szCs w:val="18"/>
          </w:rPr>
          <w:t>Robert Looney</w:t>
        </w:r>
      </w:hyperlink>
      <w:r w:rsidRPr="00073BE1">
        <w:rPr>
          <w:sz w:val="18"/>
          <w:szCs w:val="18"/>
        </w:rPr>
        <w:t xml:space="preserve">, JUNE 1, 2016, “Democracy Is the Answer to Climate Change”, </w:t>
      </w:r>
      <w:hyperlink r:id="rId50" w:history="1">
        <w:r w:rsidRPr="00073BE1">
          <w:rPr>
            <w:rStyle w:val="Hyperlink"/>
            <w:sz w:val="18"/>
            <w:szCs w:val="18"/>
          </w:rPr>
          <w:t>https://foreignpolicy.com/2016/06/01/democracy-is-the-answer-to-climate-change //</w:t>
        </w:r>
      </w:hyperlink>
      <w:r w:rsidRPr="00073BE1">
        <w:rPr>
          <w:sz w:val="18"/>
          <w:szCs w:val="18"/>
        </w:rPr>
        <w:t xml:space="preserve"> JB]</w:t>
      </w:r>
    </w:p>
    <w:p w14:paraId="4C06EFB9" w14:textId="77777777" w:rsidR="003205D7" w:rsidRPr="00073BE1" w:rsidRDefault="003205D7" w:rsidP="003205D7">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412778DA" w14:textId="77777777" w:rsidR="003205D7" w:rsidRPr="00073BE1" w:rsidRDefault="003205D7" w:rsidP="003205D7">
      <w:pPr>
        <w:rPr>
          <w:sz w:val="16"/>
        </w:rPr>
      </w:pPr>
      <w:r w:rsidRPr="007D2189">
        <w:rPr>
          <w:rFonts w:asciiTheme="minorHAnsi" w:hAnsiTheme="minorHAnsi" w:cstheme="minorHAnsi"/>
          <w:b/>
          <w:bCs/>
          <w:highlight w:val="cya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7D2189">
        <w:rPr>
          <w:rFonts w:asciiTheme="minorHAnsi" w:hAnsiTheme="minorHAnsi" w:cstheme="minorHAnsi"/>
          <w:b/>
          <w:bCs/>
          <w:highlight w:val="cyan"/>
          <w:u w:val="single"/>
        </w:rPr>
        <w:t>identify</w:t>
      </w:r>
      <w:r w:rsidRPr="00073BE1">
        <w:rPr>
          <w:rFonts w:asciiTheme="minorHAnsi" w:hAnsiTheme="minorHAnsi" w:cstheme="minorHAnsi"/>
          <w:b/>
          <w:bCs/>
          <w:u w:val="single"/>
        </w:rPr>
        <w:t xml:space="preserve"> the </w:t>
      </w:r>
      <w:r w:rsidRPr="007D2189">
        <w:rPr>
          <w:rFonts w:asciiTheme="minorHAnsi" w:hAnsiTheme="minorHAnsi" w:cstheme="minorHAnsi"/>
          <w:b/>
          <w:bCs/>
          <w:highlight w:val="cyan"/>
          <w:u w:val="single"/>
        </w:rPr>
        <w:t>impact of democracy on climate change: The</w:t>
      </w:r>
      <w:r w:rsidRPr="00073BE1">
        <w:rPr>
          <w:rFonts w:asciiTheme="minorHAnsi" w:hAnsiTheme="minorHAnsi" w:cstheme="minorHAnsi"/>
          <w:b/>
          <w:bCs/>
          <w:u w:val="single"/>
        </w:rPr>
        <w:t xml:space="preserve"> Economist Intelligence Unit’s </w:t>
      </w:r>
      <w:r w:rsidRPr="007D2189">
        <w:rPr>
          <w:rFonts w:asciiTheme="minorHAnsi" w:hAnsiTheme="minorHAnsi" w:cstheme="minorHAnsi"/>
          <w:b/>
          <w:bCs/>
          <w:highlight w:val="cyan"/>
          <w:u w:val="single"/>
        </w:rPr>
        <w:t>(EIU) </w:t>
      </w:r>
      <w:hyperlink r:id="rId51" w:history="1">
        <w:r w:rsidRPr="007D2189">
          <w:rPr>
            <w:rFonts w:asciiTheme="minorHAnsi" w:hAnsiTheme="minorHAnsi" w:cstheme="minorHAnsi"/>
            <w:b/>
            <w:bCs/>
            <w:highlight w:val="cyan"/>
            <w:u w:val="single"/>
          </w:rPr>
          <w:t>Democracy Index 2015</w:t>
        </w:r>
      </w:hyperlink>
      <w:r w:rsidRPr="00073BE1">
        <w:rPr>
          <w:rFonts w:asciiTheme="minorHAnsi" w:hAnsiTheme="minorHAnsi" w:cstheme="minorHAnsi"/>
          <w:b/>
          <w:bCs/>
          <w:u w:val="single"/>
        </w:rPr>
        <w:t> </w:t>
      </w:r>
      <w:r w:rsidRPr="007D2189">
        <w:rPr>
          <w:rFonts w:asciiTheme="minorHAnsi" w:hAnsiTheme="minorHAnsi" w:cstheme="minorHAnsi"/>
          <w:b/>
          <w:bCs/>
          <w:highlight w:val="cyan"/>
          <w:u w:val="single"/>
        </w:rPr>
        <w:t>and</w:t>
      </w:r>
      <w:r w:rsidRPr="00073BE1">
        <w:rPr>
          <w:rFonts w:asciiTheme="minorHAnsi" w:hAnsiTheme="minorHAnsi" w:cstheme="minorHAnsi"/>
          <w:b/>
          <w:bCs/>
          <w:u w:val="single"/>
        </w:rPr>
        <w:t xml:space="preserve"> the </w:t>
      </w:r>
      <w:r w:rsidRPr="007D2189">
        <w:rPr>
          <w:rFonts w:asciiTheme="minorHAnsi" w:hAnsiTheme="minorHAnsi" w:cstheme="minorHAnsi"/>
          <w:b/>
          <w:bCs/>
          <w:highlight w:val="cyan"/>
          <w:u w:val="single"/>
        </w:rPr>
        <w:t>World Energy</w:t>
      </w:r>
      <w:r w:rsidRPr="00073BE1">
        <w:rPr>
          <w:rFonts w:asciiTheme="minorHAnsi" w:hAnsiTheme="minorHAnsi" w:cstheme="minorHAnsi"/>
          <w:b/>
          <w:bCs/>
          <w:u w:val="single"/>
        </w:rPr>
        <w:t xml:space="preserve"> Council’s </w:t>
      </w:r>
      <w:hyperlink r:id="rId52" w:history="1">
        <w:r w:rsidRPr="00073BE1">
          <w:rPr>
            <w:rFonts w:asciiTheme="minorHAnsi" w:hAnsiTheme="minorHAnsi" w:cstheme="minorHAnsi"/>
            <w:b/>
            <w:bCs/>
            <w:u w:val="single"/>
          </w:rPr>
          <w:t xml:space="preserve">Energy Trilemma </w:t>
        </w:r>
        <w:r w:rsidRPr="007D2189">
          <w:rPr>
            <w:rFonts w:asciiTheme="minorHAnsi" w:hAnsiTheme="minorHAnsi" w:cstheme="minorHAnsi"/>
            <w:b/>
            <w:bCs/>
            <w:highlight w:val="cya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22542B93" w14:textId="77777777" w:rsidR="003205D7" w:rsidRPr="00073BE1" w:rsidRDefault="003205D7" w:rsidP="003205D7">
      <w:pPr>
        <w:rPr>
          <w:sz w:val="16"/>
        </w:rPr>
      </w:pPr>
      <w:r w:rsidRPr="00073BE1">
        <w:rPr>
          <w:rFonts w:asciiTheme="minorHAnsi" w:hAnsiTheme="minorHAnsi" w:cstheme="minorHAnsi"/>
          <w:b/>
          <w:bCs/>
          <w:u w:val="single"/>
        </w:rPr>
        <w:t>In 2015</w:t>
      </w:r>
      <w:r w:rsidRPr="00073BE1">
        <w:rPr>
          <w:sz w:val="16"/>
        </w:rPr>
        <w:t xml:space="preserve">, the </w:t>
      </w:r>
      <w:r w:rsidRPr="007D2189">
        <w:rPr>
          <w:rFonts w:asciiTheme="minorHAnsi" w:hAnsiTheme="minorHAnsi" w:cstheme="minorHAnsi"/>
          <w:b/>
          <w:bCs/>
          <w:highlight w:val="cyan"/>
          <w:u w:val="single"/>
        </w:rPr>
        <w:t>twenty countries</w:t>
      </w:r>
      <w:r w:rsidRPr="00073BE1">
        <w:rPr>
          <w:sz w:val="16"/>
        </w:rPr>
        <w:t xml:space="preserve"> grouped by the EIU </w:t>
      </w:r>
      <w:r w:rsidRPr="007D2189">
        <w:rPr>
          <w:rFonts w:asciiTheme="minorHAnsi" w:hAnsiTheme="minorHAnsi" w:cstheme="minorHAnsi"/>
          <w:b/>
          <w:bCs/>
          <w:highlight w:val="cyan"/>
          <w:u w:val="single"/>
        </w:rPr>
        <w:t>as democracies had</w:t>
      </w:r>
      <w:r w:rsidRPr="00073BE1">
        <w:rPr>
          <w:sz w:val="16"/>
        </w:rPr>
        <w:t xml:space="preserve"> an </w:t>
      </w:r>
      <w:r w:rsidRPr="007D2189">
        <w:rPr>
          <w:rFonts w:asciiTheme="minorHAnsi" w:hAnsiTheme="minorHAnsi" w:cstheme="minorHAnsi"/>
          <w:b/>
          <w:bCs/>
          <w:highlight w:val="cyan"/>
          <w:u w:val="single"/>
        </w:rPr>
        <w:t>average ranking of 34.2 on</w:t>
      </w:r>
      <w:r w:rsidRPr="00073BE1">
        <w:rPr>
          <w:sz w:val="16"/>
        </w:rPr>
        <w:t xml:space="preserve"> the </w:t>
      </w:r>
      <w:r w:rsidRPr="007D2189">
        <w:rPr>
          <w:rFonts w:asciiTheme="minorHAnsi" w:hAnsiTheme="minorHAnsi" w:cstheme="minorHAnsi"/>
          <w:b/>
          <w:bCs/>
          <w:highlight w:val="cyan"/>
          <w:u w:val="single"/>
        </w:rPr>
        <w:t>energy</w:t>
      </w:r>
      <w:r w:rsidRPr="00073BE1">
        <w:rPr>
          <w:rFonts w:asciiTheme="minorHAnsi" w:hAnsiTheme="minorHAnsi" w:cstheme="minorHAnsi"/>
          <w:b/>
          <w:bCs/>
          <w:u w:val="single"/>
        </w:rPr>
        <w:t xml:space="preserve"> sustainability </w:t>
      </w:r>
      <w:r w:rsidRPr="007D2189">
        <w:rPr>
          <w:rFonts w:asciiTheme="minorHAnsi" w:hAnsiTheme="minorHAnsi" w:cstheme="minorHAnsi"/>
          <w:b/>
          <w:bCs/>
          <w:highlight w:val="cyan"/>
          <w:u w:val="single"/>
        </w:rPr>
        <w:t>index</w:t>
      </w:r>
      <w:r w:rsidRPr="00073BE1">
        <w:rPr>
          <w:sz w:val="16"/>
        </w:rPr>
        <w:t xml:space="preserve">, while the </w:t>
      </w:r>
      <w:r w:rsidRPr="007D2189">
        <w:rPr>
          <w:rFonts w:asciiTheme="minorHAnsi" w:hAnsiTheme="minorHAnsi" w:cstheme="minorHAnsi"/>
          <w:b/>
          <w:bCs/>
          <w:highlight w:val="cyan"/>
          <w:u w:val="single"/>
        </w:rPr>
        <w:t>27 authoritarian regimes</w:t>
      </w:r>
      <w:r w:rsidRPr="00073BE1">
        <w:rPr>
          <w:rFonts w:asciiTheme="minorHAnsi" w:hAnsiTheme="minorHAnsi" w:cstheme="minorHAnsi"/>
          <w:b/>
          <w:bCs/>
          <w:u w:val="single"/>
        </w:rPr>
        <w:t xml:space="preserve"> for which climate data existed scored much worse, </w:t>
      </w:r>
      <w:r w:rsidRPr="007D2189">
        <w:rPr>
          <w:rFonts w:asciiTheme="minorHAnsi" w:hAnsiTheme="minorHAnsi" w:cstheme="minorHAnsi"/>
          <w:b/>
          <w:bCs/>
          <w:highlight w:val="cyan"/>
          <w:u w:val="single"/>
        </w:rPr>
        <w:t>with</w:t>
      </w:r>
      <w:r w:rsidRPr="00073BE1">
        <w:rPr>
          <w:rFonts w:asciiTheme="minorHAnsi" w:hAnsiTheme="minorHAnsi" w:cstheme="minorHAnsi"/>
          <w:b/>
          <w:bCs/>
          <w:u w:val="single"/>
        </w:rPr>
        <w:t xml:space="preserve"> an average </w:t>
      </w:r>
      <w:r w:rsidRPr="007D2189">
        <w:rPr>
          <w:rFonts w:asciiTheme="minorHAnsi" w:hAnsiTheme="minorHAnsi" w:cstheme="minorHAnsi"/>
          <w:b/>
          <w:bCs/>
          <w:highlight w:val="cyan"/>
          <w:u w:val="single"/>
        </w:rPr>
        <w:t>ranking of 85.6</w:t>
      </w:r>
      <w:r w:rsidRPr="00073BE1">
        <w:rPr>
          <w:sz w:val="16"/>
        </w:rPr>
        <w:t xml:space="preserve">. In the two intermediate regime types, </w:t>
      </w:r>
      <w:r w:rsidRPr="007D2189">
        <w:rPr>
          <w:rFonts w:asciiTheme="minorHAnsi" w:hAnsiTheme="minorHAnsi" w:cstheme="minorHAnsi"/>
          <w:b/>
          <w:bCs/>
          <w:highlight w:val="cyan"/>
          <w:u w:val="single"/>
        </w:rPr>
        <w:t>environmental sustainability fell off with democracy</w:t>
      </w:r>
      <w:r w:rsidRPr="00073BE1">
        <w:rPr>
          <w:rFonts w:asciiTheme="minorHAnsi" w:hAnsiTheme="minorHAnsi" w:cstheme="minorHAnsi"/>
          <w:b/>
          <w:bCs/>
          <w:u w:val="single"/>
        </w:rPr>
        <w:t xml:space="preserve">, with </w:t>
      </w:r>
      <w:r w:rsidRPr="007D2189">
        <w:rPr>
          <w:rFonts w:asciiTheme="minorHAnsi" w:hAnsiTheme="minorHAnsi" w:cstheme="minorHAnsi"/>
          <w:b/>
          <w:bCs/>
          <w:highlight w:val="cyan"/>
          <w:u w:val="single"/>
        </w:rPr>
        <w:t>flawed</w:t>
      </w:r>
      <w:r w:rsidRPr="00073BE1">
        <w:rPr>
          <w:rFonts w:asciiTheme="minorHAnsi" w:hAnsiTheme="minorHAnsi" w:cstheme="minorHAnsi"/>
          <w:b/>
          <w:bCs/>
          <w:u w:val="single"/>
        </w:rPr>
        <w:t xml:space="preserve"> democracies </w:t>
      </w:r>
      <w:r w:rsidRPr="007D2189">
        <w:rPr>
          <w:rFonts w:asciiTheme="minorHAnsi" w:hAnsiTheme="minorHAnsi" w:cstheme="minorHAnsi"/>
          <w:b/>
          <w:bCs/>
          <w:highlight w:val="cyan"/>
          <w:u w:val="single"/>
        </w:rPr>
        <w:t>having</w:t>
      </w:r>
      <w:r w:rsidRPr="00073BE1">
        <w:rPr>
          <w:rFonts w:asciiTheme="minorHAnsi" w:hAnsiTheme="minorHAnsi" w:cstheme="minorHAnsi"/>
          <w:b/>
          <w:bCs/>
          <w:u w:val="single"/>
        </w:rPr>
        <w:t xml:space="preserve"> an average ranking of </w:t>
      </w:r>
      <w:r w:rsidRPr="007D2189">
        <w:rPr>
          <w:rFonts w:asciiTheme="minorHAnsi" w:hAnsiTheme="minorHAnsi" w:cstheme="minorHAnsi"/>
          <w:b/>
          <w:bCs/>
          <w:highlight w:val="cya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12185ADB" w14:textId="77777777" w:rsidR="003205D7" w:rsidRPr="00073BE1" w:rsidRDefault="003205D7" w:rsidP="003205D7">
      <w:pPr>
        <w:rPr>
          <w:sz w:val="16"/>
          <w:szCs w:val="16"/>
        </w:rPr>
      </w:pPr>
      <w:r w:rsidRPr="00073BE1">
        <w:rPr>
          <w:sz w:val="16"/>
          <w:szCs w:val="16"/>
        </w:rPr>
        <w:t xml:space="preserve">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w:t>
      </w:r>
      <w:r w:rsidRPr="00073BE1">
        <w:rPr>
          <w:sz w:val="16"/>
          <w:szCs w:val="16"/>
        </w:rPr>
        <w:lastRenderedPageBreak/>
        <w:t>domestic energy sources. Thus, the Energy Trilemma Index can provide insights not just into a country’s performance, but also into its priorities.</w:t>
      </w:r>
    </w:p>
    <w:p w14:paraId="4B623CBA" w14:textId="77777777" w:rsidR="003205D7" w:rsidRPr="00073BE1" w:rsidRDefault="003205D7" w:rsidP="003205D7">
      <w:pPr>
        <w:rPr>
          <w:sz w:val="16"/>
        </w:rPr>
      </w:pPr>
      <w:r w:rsidRPr="00073BE1">
        <w:rPr>
          <w:sz w:val="16"/>
        </w:rPr>
        <w:t xml:space="preserve">As it turns out, </w:t>
      </w:r>
      <w:r w:rsidRPr="007D2189">
        <w:rPr>
          <w:rFonts w:asciiTheme="minorHAnsi" w:hAnsiTheme="minorHAnsi" w:cstheme="minorHAnsi"/>
          <w:b/>
          <w:bCs/>
          <w:highlight w:val="cyan"/>
          <w:u w:val="single"/>
        </w:rPr>
        <w:t>countries that prioritized environmental sustainability ranked</w:t>
      </w:r>
      <w:r w:rsidRPr="00073BE1">
        <w:rPr>
          <w:rFonts w:asciiTheme="minorHAnsi" w:hAnsiTheme="minorHAnsi" w:cstheme="minorHAnsi"/>
          <w:b/>
          <w:bCs/>
          <w:u w:val="single"/>
        </w:rPr>
        <w:t xml:space="preserve"> considerably </w:t>
      </w:r>
      <w:r w:rsidRPr="007D2189">
        <w:rPr>
          <w:rFonts w:asciiTheme="minorHAnsi" w:hAnsiTheme="minorHAnsi" w:cstheme="minorHAnsi"/>
          <w:b/>
          <w:bCs/>
          <w:highlight w:val="cyan"/>
          <w:u w:val="single"/>
        </w:rPr>
        <w:t>higher on democracy than those that didn’t</w:t>
      </w:r>
      <w:r w:rsidRPr="00073BE1">
        <w:rPr>
          <w:rFonts w:asciiTheme="minorHAnsi" w:hAnsiTheme="minorHAnsi" w:cstheme="minorHAnsi"/>
          <w:b/>
          <w:bCs/>
          <w:u w:val="single"/>
        </w:rPr>
        <w:t xml:space="preserve"> (</w:t>
      </w:r>
      <w:r w:rsidRPr="007D2189">
        <w:rPr>
          <w:rFonts w:asciiTheme="minorHAnsi" w:hAnsiTheme="minorHAnsi" w:cstheme="minorHAnsi"/>
          <w:b/>
          <w:bCs/>
          <w:highlight w:val="cyan"/>
          <w:u w:val="single"/>
        </w:rPr>
        <w:t>75</w:t>
      </w:r>
      <w:r w:rsidRPr="00073BE1">
        <w:rPr>
          <w:rFonts w:asciiTheme="minorHAnsi" w:hAnsiTheme="minorHAnsi" w:cstheme="minorHAnsi"/>
          <w:b/>
          <w:bCs/>
          <w:u w:val="single"/>
        </w:rPr>
        <w:t xml:space="preserve">.4 </w:t>
      </w:r>
      <w:r w:rsidRPr="007D2189">
        <w:rPr>
          <w:rFonts w:asciiTheme="minorHAnsi" w:hAnsiTheme="minorHAnsi" w:cstheme="minorHAnsi"/>
          <w:b/>
          <w:bCs/>
          <w:highlight w:val="cyan"/>
          <w:u w:val="single"/>
        </w:rPr>
        <w:t>vs</w:t>
      </w:r>
      <w:r w:rsidRPr="00073BE1">
        <w:rPr>
          <w:rFonts w:asciiTheme="minorHAnsi" w:hAnsiTheme="minorHAnsi" w:cstheme="minorHAnsi"/>
          <w:b/>
          <w:bCs/>
          <w:u w:val="single"/>
        </w:rPr>
        <w:t xml:space="preserve">. </w:t>
      </w:r>
      <w:r w:rsidRPr="007D2189">
        <w:rPr>
          <w:rFonts w:asciiTheme="minorHAnsi" w:hAnsiTheme="minorHAnsi" w:cstheme="minorHAnsi"/>
          <w:b/>
          <w:bCs/>
          <w:highlight w:val="cya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12C09C1E" w14:textId="77777777" w:rsidR="003205D7" w:rsidRPr="00073BE1" w:rsidRDefault="003205D7" w:rsidP="003205D7">
      <w:pPr>
        <w:rPr>
          <w:sz w:val="16"/>
        </w:rPr>
      </w:pPr>
      <w:r w:rsidRPr="00073BE1">
        <w:rPr>
          <w:sz w:val="16"/>
        </w:rPr>
        <w:t xml:space="preserve">As these patterns clearly show, </w:t>
      </w:r>
      <w:r w:rsidRPr="007D2189">
        <w:rPr>
          <w:rFonts w:asciiTheme="minorHAnsi" w:hAnsiTheme="minorHAnsi" w:cstheme="minorHAnsi"/>
          <w:b/>
          <w:bCs/>
          <w:highlight w:val="cyan"/>
          <w:u w:val="single"/>
        </w:rPr>
        <w:t>democracies</w:t>
      </w:r>
      <w:r w:rsidRPr="00073BE1">
        <w:rPr>
          <w:rFonts w:asciiTheme="minorHAnsi" w:hAnsiTheme="minorHAnsi" w:cstheme="minorHAnsi"/>
          <w:b/>
          <w:bCs/>
          <w:u w:val="single"/>
        </w:rPr>
        <w:t xml:space="preserve"> are much </w:t>
      </w:r>
      <w:r w:rsidRPr="007D2189">
        <w:rPr>
          <w:rFonts w:asciiTheme="minorHAnsi" w:hAnsiTheme="minorHAnsi" w:cstheme="minorHAnsi"/>
          <w:b/>
          <w:bCs/>
          <w:highlight w:val="cyan"/>
          <w:u w:val="single"/>
        </w:rPr>
        <w:t>more likely</w:t>
      </w:r>
      <w:r w:rsidRPr="00073BE1">
        <w:rPr>
          <w:rFonts w:asciiTheme="minorHAnsi" w:hAnsiTheme="minorHAnsi" w:cstheme="minorHAnsi"/>
          <w:b/>
          <w:bCs/>
          <w:u w:val="single"/>
        </w:rPr>
        <w:t xml:space="preserve"> than authoritarian regimes </w:t>
      </w:r>
      <w:r w:rsidRPr="007D2189">
        <w:rPr>
          <w:rFonts w:asciiTheme="minorHAnsi" w:hAnsiTheme="minorHAnsi" w:cstheme="minorHAnsi"/>
          <w:b/>
          <w:bCs/>
          <w:highlight w:val="cyan"/>
          <w:u w:val="single"/>
        </w:rPr>
        <w:t>to give</w:t>
      </w:r>
      <w:r w:rsidRPr="00073BE1">
        <w:rPr>
          <w:rFonts w:asciiTheme="minorHAnsi" w:hAnsiTheme="minorHAnsi" w:cstheme="minorHAnsi"/>
          <w:b/>
          <w:bCs/>
          <w:u w:val="single"/>
        </w:rPr>
        <w:t xml:space="preserve"> environmental sustainability </w:t>
      </w:r>
      <w:r w:rsidRPr="007D2189">
        <w:rPr>
          <w:rFonts w:asciiTheme="minorHAnsi" w:hAnsiTheme="minorHAnsi" w:cstheme="minorHAnsi"/>
          <w:b/>
          <w:bCs/>
          <w:highlight w:val="cyan"/>
          <w:u w:val="single"/>
        </w:rPr>
        <w:t>priority over</w:t>
      </w:r>
      <w:r w:rsidRPr="00073BE1">
        <w:rPr>
          <w:rFonts w:asciiTheme="minorHAnsi" w:hAnsiTheme="minorHAnsi" w:cstheme="minorHAnsi"/>
          <w:b/>
          <w:bCs/>
          <w:u w:val="single"/>
        </w:rPr>
        <w:t xml:space="preserve"> either </w:t>
      </w:r>
      <w:r w:rsidRPr="007D2189">
        <w:rPr>
          <w:rFonts w:asciiTheme="minorHAnsi" w:hAnsiTheme="minorHAnsi" w:cstheme="minorHAnsi"/>
          <w:b/>
          <w:bCs/>
          <w:highlight w:val="cya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0231D7A2" w14:textId="77777777" w:rsidR="003205D7" w:rsidRPr="00073BE1" w:rsidRDefault="003205D7" w:rsidP="003205D7">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53"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54" w:history="1">
        <w:r w:rsidRPr="00073BE1">
          <w:rPr>
            <w:rStyle w:val="Hyperlink"/>
            <w:sz w:val="16"/>
            <w:szCs w:val="16"/>
          </w:rPr>
          <w:t>shrinking</w:t>
        </w:r>
      </w:hyperlink>
      <w:r w:rsidRPr="00073BE1">
        <w:rPr>
          <w:sz w:val="16"/>
          <w:szCs w:val="16"/>
        </w:rPr>
        <w:t>.</w:t>
      </w:r>
    </w:p>
    <w:p w14:paraId="4D2A2630" w14:textId="77777777" w:rsidR="003205D7" w:rsidRPr="00073BE1" w:rsidRDefault="003205D7" w:rsidP="003205D7">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55" w:history="1">
        <w:r w:rsidRPr="00073BE1">
          <w:rPr>
            <w:rStyle w:val="Hyperlink"/>
            <w:sz w:val="16"/>
            <w:szCs w:val="16"/>
          </w:rPr>
          <w:t>British Columbia</w:t>
        </w:r>
      </w:hyperlink>
      <w:r w:rsidRPr="00073BE1">
        <w:rPr>
          <w:sz w:val="16"/>
          <w:szCs w:val="16"/>
        </w:rPr>
        <w:t> has imposed a carbon tax, </w:t>
      </w:r>
      <w:hyperlink r:id="rId56" w:history="1">
        <w:r w:rsidRPr="00073BE1">
          <w:rPr>
            <w:rStyle w:val="Hyperlink"/>
            <w:sz w:val="16"/>
            <w:szCs w:val="16"/>
          </w:rPr>
          <w:t>California</w:t>
        </w:r>
      </w:hyperlink>
      <w:r w:rsidRPr="00073BE1">
        <w:rPr>
          <w:sz w:val="16"/>
          <w:szCs w:val="16"/>
        </w:rPr>
        <w:t> has initiated a cap-and-trade carbon plan, and </w:t>
      </w:r>
      <w:hyperlink r:id="rId57"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6507CC17" w14:textId="77777777" w:rsidR="003205D7" w:rsidRPr="004F79B8" w:rsidRDefault="003205D7" w:rsidP="003205D7">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8"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7D2189">
        <w:rPr>
          <w:rFonts w:asciiTheme="minorHAnsi" w:hAnsiTheme="minorHAnsi" w:cstheme="minorHAnsi"/>
          <w:b/>
          <w:bCs/>
          <w:highlight w:val="cya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7D2189">
        <w:rPr>
          <w:rFonts w:asciiTheme="minorHAnsi" w:hAnsiTheme="minorHAnsi" w:cstheme="minorHAnsi"/>
          <w:b/>
          <w:bCs/>
          <w:highlight w:val="cyan"/>
          <w:u w:val="single"/>
        </w:rPr>
        <w:t>China</w:t>
      </w:r>
      <w:r w:rsidRPr="00073BE1">
        <w:rPr>
          <w:sz w:val="16"/>
        </w:rPr>
        <w:t xml:space="preserve"> recently </w:t>
      </w:r>
      <w:r w:rsidRPr="007D2189">
        <w:rPr>
          <w:rFonts w:asciiTheme="minorHAnsi" w:hAnsiTheme="minorHAnsi" w:cstheme="minorHAnsi"/>
          <w:b/>
          <w:bCs/>
          <w:highlight w:val="cyan"/>
          <w:u w:val="single"/>
        </w:rPr>
        <w:t>reported</w:t>
      </w:r>
      <w:r w:rsidRPr="00073BE1">
        <w:rPr>
          <w:rFonts w:asciiTheme="minorHAnsi" w:hAnsiTheme="minorHAnsi" w:cstheme="minorHAnsi"/>
          <w:b/>
          <w:bCs/>
          <w:u w:val="single"/>
        </w:rPr>
        <w:t xml:space="preserve"> a sizable </w:t>
      </w:r>
      <w:r w:rsidRPr="007D2189">
        <w:rPr>
          <w:rFonts w:asciiTheme="minorHAnsi" w:hAnsiTheme="minorHAnsi" w:cstheme="minorHAnsi"/>
          <w:b/>
          <w:bCs/>
          <w:highlight w:val="cya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7D2189">
        <w:rPr>
          <w:rFonts w:asciiTheme="minorHAnsi" w:hAnsiTheme="minorHAnsi" w:cstheme="minorHAnsi"/>
          <w:b/>
          <w:bCs/>
          <w:highlight w:val="cyan"/>
          <w:u w:val="single"/>
        </w:rPr>
        <w:t>however</w:t>
      </w:r>
      <w:r w:rsidRPr="00073BE1">
        <w:rPr>
          <w:rFonts w:asciiTheme="minorHAnsi" w:hAnsiTheme="minorHAnsi" w:cstheme="minorHAnsi"/>
          <w:b/>
          <w:bCs/>
          <w:u w:val="single"/>
        </w:rPr>
        <w:t xml:space="preserve">, Chinese </w:t>
      </w:r>
      <w:r w:rsidRPr="007D2189">
        <w:rPr>
          <w:rFonts w:asciiTheme="minorHAnsi" w:hAnsiTheme="minorHAnsi" w:cstheme="minorHAnsi"/>
          <w:b/>
          <w:bCs/>
          <w:highlight w:val="cyan"/>
          <w:u w:val="single"/>
        </w:rPr>
        <w:t>coal consumption</w:t>
      </w:r>
      <w:r w:rsidRPr="00073BE1">
        <w:rPr>
          <w:rFonts w:asciiTheme="minorHAnsi" w:hAnsiTheme="minorHAnsi" w:cstheme="minorHAnsi"/>
          <w:b/>
          <w:bCs/>
          <w:u w:val="single"/>
        </w:rPr>
        <w:t xml:space="preserve"> during the period of supposed reduction </w:t>
      </w:r>
      <w:r w:rsidRPr="007D2189">
        <w:rPr>
          <w:rFonts w:asciiTheme="minorHAnsi" w:hAnsiTheme="minorHAnsi" w:cstheme="minorHAnsi"/>
          <w:b/>
          <w:bCs/>
          <w:highlight w:val="cyan"/>
          <w:u w:val="single"/>
        </w:rPr>
        <w:t>actually </w:t>
      </w:r>
      <w:hyperlink r:id="rId59" w:history="1">
        <w:r w:rsidRPr="007D2189">
          <w:rPr>
            <w:rFonts w:asciiTheme="minorHAnsi" w:hAnsiTheme="minorHAnsi" w:cstheme="minorHAnsi"/>
            <w:b/>
            <w:bCs/>
            <w:highlight w:val="cyan"/>
            <w:u w:val="single"/>
          </w:rPr>
          <w:t>rose</w:t>
        </w:r>
      </w:hyperlink>
      <w:r w:rsidRPr="007D2189">
        <w:rPr>
          <w:rFonts w:asciiTheme="minorHAnsi" w:hAnsiTheme="minorHAnsi" w:cstheme="minorHAnsi"/>
          <w:b/>
          <w:bCs/>
          <w:highlight w:val="cya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60"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772D783A" w14:textId="77777777" w:rsidR="003205D7" w:rsidRDefault="003205D7" w:rsidP="003205D7"/>
    <w:p w14:paraId="266A3C29" w14:textId="77777777" w:rsidR="003205D7" w:rsidRPr="004C0DE1" w:rsidRDefault="003205D7" w:rsidP="003205D7">
      <w:pPr>
        <w:pStyle w:val="Heading4"/>
      </w:pPr>
      <w:r>
        <w:t xml:space="preserve">Climate change causes </w:t>
      </w:r>
      <w:r w:rsidRPr="00FA36D7">
        <w:rPr>
          <w:u w:val="single"/>
        </w:rPr>
        <w:t>extinction</w:t>
      </w:r>
      <w:r>
        <w:t>.</w:t>
      </w:r>
    </w:p>
    <w:p w14:paraId="5492CABC" w14:textId="77777777" w:rsidR="003205D7" w:rsidRPr="00DB16C2" w:rsidRDefault="003205D7" w:rsidP="003205D7">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6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1E785FF9" w14:textId="77777777" w:rsidR="003205D7" w:rsidRDefault="003205D7" w:rsidP="003205D7">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7D2189">
        <w:rPr>
          <w:color w:val="000000" w:themeColor="text1"/>
          <w:highlight w:val="cyan"/>
          <w:u w:val="single"/>
        </w:rPr>
        <w:t>models</w:t>
      </w:r>
      <w:r w:rsidRPr="00FA36D7">
        <w:rPr>
          <w:color w:val="000000" w:themeColor="text1"/>
          <w:sz w:val="16"/>
        </w:rPr>
        <w:t xml:space="preserve"> — like the one that the </w:t>
      </w:r>
      <w:hyperlink r:id="rId6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7D2189">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7D2189">
        <w:rPr>
          <w:b/>
          <w:bCs/>
          <w:color w:val="000000" w:themeColor="text1"/>
          <w:highlight w:val="cyan"/>
          <w:u w:val="single"/>
        </w:rPr>
        <w:t xml:space="preserve">interlinked </w:t>
      </w:r>
      <w:r w:rsidRPr="00FA36D7">
        <w:rPr>
          <w:b/>
          <w:bCs/>
          <w:color w:val="000000" w:themeColor="text1"/>
          <w:u w:val="single"/>
        </w:rPr>
        <w:t xml:space="preserve">geological </w:t>
      </w:r>
      <w:r w:rsidRPr="007D2189">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7D2189">
        <w:rPr>
          <w:color w:val="000000" w:themeColor="text1"/>
          <w:highlight w:val="cyan"/>
          <w:u w:val="single"/>
        </w:rPr>
        <w:t>governments</w:t>
      </w:r>
      <w:r w:rsidRPr="00FA36D7">
        <w:rPr>
          <w:color w:val="000000" w:themeColor="text1"/>
          <w:u w:val="single"/>
        </w:rPr>
        <w:t xml:space="preserve"> "politely </w:t>
      </w:r>
      <w:r w:rsidRPr="007D2189">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7D2189">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7D2189">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6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7D2189">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7D2189">
        <w:rPr>
          <w:color w:val="000000" w:themeColor="text1"/>
          <w:highlight w:val="cyan"/>
          <w:u w:val="single"/>
        </w:rPr>
        <w:t>Thirty-five percent of</w:t>
      </w:r>
      <w:r w:rsidRPr="00FA36D7">
        <w:rPr>
          <w:color w:val="000000" w:themeColor="text1"/>
          <w:u w:val="single"/>
        </w:rPr>
        <w:t xml:space="preserve"> the global </w:t>
      </w:r>
      <w:r w:rsidRPr="007D2189">
        <w:rPr>
          <w:color w:val="000000" w:themeColor="text1"/>
          <w:highlight w:val="cyan"/>
          <w:u w:val="single"/>
        </w:rPr>
        <w:t>land</w:t>
      </w:r>
      <w:r w:rsidRPr="00FA36D7">
        <w:rPr>
          <w:color w:val="000000" w:themeColor="text1"/>
          <w:u w:val="single"/>
        </w:rPr>
        <w:t xml:space="preserve"> area, </w:t>
      </w:r>
      <w:r w:rsidRPr="007D2189">
        <w:rPr>
          <w:color w:val="000000" w:themeColor="text1"/>
          <w:highlight w:val="cyan"/>
          <w:u w:val="single"/>
        </w:rPr>
        <w:t xml:space="preserve">and </w:t>
      </w:r>
      <w:r w:rsidRPr="007D2189">
        <w:rPr>
          <w:b/>
          <w:bCs/>
          <w:color w:val="000000" w:themeColor="text1"/>
          <w:highlight w:val="cyan"/>
          <w:u w:val="single"/>
        </w:rPr>
        <w:t xml:space="preserve">55 percent of </w:t>
      </w:r>
      <w:r w:rsidRPr="00FA36D7">
        <w:rPr>
          <w:b/>
          <w:bCs/>
          <w:color w:val="000000" w:themeColor="text1"/>
          <w:u w:val="single"/>
        </w:rPr>
        <w:t xml:space="preserve">the global </w:t>
      </w:r>
      <w:r w:rsidRPr="007D2189">
        <w:rPr>
          <w:b/>
          <w:bCs/>
          <w:color w:val="000000" w:themeColor="text1"/>
          <w:highlight w:val="cyan"/>
          <w:u w:val="single"/>
        </w:rPr>
        <w:t>population</w:t>
      </w:r>
      <w:r w:rsidRPr="00FA36D7">
        <w:rPr>
          <w:b/>
          <w:bCs/>
          <w:color w:val="000000" w:themeColor="text1"/>
          <w:u w:val="single"/>
        </w:rPr>
        <w:t xml:space="preserve">, are </w:t>
      </w:r>
      <w:r w:rsidRPr="007D2189">
        <w:rPr>
          <w:b/>
          <w:bCs/>
          <w:color w:val="000000" w:themeColor="text1"/>
          <w:highlight w:val="cyan"/>
          <w:u w:val="single"/>
        </w:rPr>
        <w:t>subject to</w:t>
      </w:r>
      <w:r w:rsidRPr="00FA36D7">
        <w:rPr>
          <w:b/>
          <w:bCs/>
          <w:color w:val="000000" w:themeColor="text1"/>
          <w:u w:val="single"/>
        </w:rPr>
        <w:t xml:space="preserve"> more than 20 days a year of </w:t>
      </w:r>
      <w:hyperlink r:id="rId64" w:history="1">
        <w:r w:rsidRPr="007D2189">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7D2189">
        <w:rPr>
          <w:color w:val="000000" w:themeColor="text1"/>
          <w:highlight w:val="cyan"/>
          <w:u w:val="single"/>
        </w:rPr>
        <w:t>droughts, floods and wildfires</w:t>
      </w:r>
      <w:r w:rsidRPr="00FA36D7">
        <w:rPr>
          <w:color w:val="000000" w:themeColor="text1"/>
          <w:u w:val="single"/>
        </w:rPr>
        <w:t xml:space="preserve"> regularly </w:t>
      </w:r>
      <w:r w:rsidRPr="007D2189">
        <w:rPr>
          <w:color w:val="000000" w:themeColor="text1"/>
          <w:highlight w:val="cyan"/>
          <w:u w:val="single"/>
        </w:rPr>
        <w:t>ravage the land</w:t>
      </w:r>
      <w:r w:rsidRPr="00FA36D7">
        <w:rPr>
          <w:color w:val="000000" w:themeColor="text1"/>
          <w:u w:val="single"/>
        </w:rPr>
        <w:t xml:space="preserve">. Nearly </w:t>
      </w:r>
      <w:r w:rsidRPr="007D2189">
        <w:rPr>
          <w:b/>
          <w:bCs/>
          <w:color w:val="000000" w:themeColor="text1"/>
          <w:highlight w:val="cyan"/>
          <w:u w:val="single"/>
        </w:rPr>
        <w:t xml:space="preserve">one-third </w:t>
      </w:r>
      <w:r w:rsidRPr="00FA36D7">
        <w:rPr>
          <w:b/>
          <w:bCs/>
          <w:color w:val="000000" w:themeColor="text1"/>
          <w:u w:val="single"/>
        </w:rPr>
        <w:t xml:space="preserve">of the world's land surface </w:t>
      </w:r>
      <w:r w:rsidRPr="007D2189">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7D2189">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7D2189">
        <w:rPr>
          <w:color w:val="000000" w:themeColor="text1"/>
          <w:highlight w:val="cyan"/>
          <w:u w:val="single"/>
        </w:rPr>
        <w:t>destroying</w:t>
      </w:r>
      <w:r w:rsidRPr="00FA36D7">
        <w:rPr>
          <w:color w:val="000000" w:themeColor="text1"/>
          <w:u w:val="single"/>
        </w:rPr>
        <w:t xml:space="preserve"> the region's </w:t>
      </w:r>
      <w:r w:rsidRPr="007D2189">
        <w:rPr>
          <w:color w:val="000000" w:themeColor="text1"/>
          <w:highlight w:val="cyan"/>
          <w:u w:val="single"/>
        </w:rPr>
        <w:t>ag</w:t>
      </w:r>
      <w:r w:rsidRPr="00FA36D7">
        <w:rPr>
          <w:color w:val="000000" w:themeColor="text1"/>
          <w:u w:val="single"/>
        </w:rPr>
        <w:t xml:space="preserve">riculture and </w:t>
      </w:r>
      <w:r w:rsidRPr="007D2189">
        <w:rPr>
          <w:color w:val="000000" w:themeColor="text1"/>
          <w:highlight w:val="cyan"/>
          <w:u w:val="single"/>
        </w:rPr>
        <w:t>turning</w:t>
      </w:r>
      <w:r w:rsidRPr="00FA36D7">
        <w:rPr>
          <w:color w:val="000000" w:themeColor="text1"/>
          <w:u w:val="single"/>
        </w:rPr>
        <w:t xml:space="preserve"> more than </w:t>
      </w:r>
      <w:r w:rsidRPr="007D2189">
        <w:rPr>
          <w:color w:val="000000" w:themeColor="text1"/>
          <w:highlight w:val="cyan"/>
          <w:u w:val="single"/>
        </w:rPr>
        <w:t>1 bil</w:t>
      </w:r>
      <w:r w:rsidRPr="00FA36D7">
        <w:rPr>
          <w:color w:val="000000" w:themeColor="text1"/>
          <w:u w:val="single"/>
        </w:rPr>
        <w:t xml:space="preserve">lion people </w:t>
      </w:r>
      <w:r w:rsidRPr="007D2189">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65" w:history="1">
        <w:r w:rsidRPr="007D2189">
          <w:rPr>
            <w:rStyle w:val="Hyperlink"/>
            <w:color w:val="000000" w:themeColor="text1"/>
            <w:highlight w:val="cyan"/>
            <w:u w:val="single"/>
          </w:rPr>
          <w:t>shrinking coastlines</w:t>
        </w:r>
      </w:hyperlink>
      <w:r w:rsidRPr="007D2189">
        <w:rPr>
          <w:color w:val="000000" w:themeColor="text1"/>
          <w:highlight w:val="cyan"/>
          <w:u w:val="single"/>
        </w:rPr>
        <w:t xml:space="preserve"> and</w:t>
      </w:r>
      <w:r w:rsidRPr="00FA36D7">
        <w:rPr>
          <w:color w:val="000000" w:themeColor="text1"/>
          <w:u w:val="single"/>
        </w:rPr>
        <w:t xml:space="preserve"> severe </w:t>
      </w:r>
      <w:r w:rsidRPr="007D2189">
        <w:rPr>
          <w:color w:val="000000" w:themeColor="text1"/>
          <w:highlight w:val="cyan"/>
          <w:u w:val="single"/>
        </w:rPr>
        <w:t>drops in food and water</w:t>
      </w:r>
      <w:r w:rsidRPr="00FA36D7">
        <w:rPr>
          <w:color w:val="000000" w:themeColor="text1"/>
          <w:u w:val="single"/>
        </w:rPr>
        <w:t xml:space="preserve"> availability — begin to </w:t>
      </w:r>
      <w:r w:rsidRPr="007D2189">
        <w:rPr>
          <w:b/>
          <w:bCs/>
          <w:color w:val="000000" w:themeColor="text1"/>
          <w:highlight w:val="cyan"/>
          <w:u w:val="single"/>
        </w:rPr>
        <w:t>stress</w:t>
      </w:r>
      <w:r w:rsidRPr="00FA36D7">
        <w:rPr>
          <w:b/>
          <w:bCs/>
          <w:color w:val="000000" w:themeColor="text1"/>
          <w:u w:val="single"/>
        </w:rPr>
        <w:t xml:space="preserve"> the fabric of the world's largest </w:t>
      </w:r>
      <w:r w:rsidRPr="007D2189">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7D2189">
        <w:rPr>
          <w:b/>
          <w:bCs/>
          <w:color w:val="000000" w:themeColor="text1"/>
          <w:highlight w:val="cyan"/>
          <w:u w:val="single"/>
        </w:rPr>
        <w:t>nuclear war</w:t>
      </w:r>
      <w:r w:rsidRPr="00FA36D7">
        <w:rPr>
          <w:b/>
          <w:bCs/>
          <w:color w:val="000000" w:themeColor="text1"/>
          <w:u w:val="single"/>
        </w:rPr>
        <w:t xml:space="preserve">, are </w:t>
      </w:r>
      <w:r w:rsidRPr="007D2189">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7D2189">
        <w:rPr>
          <w:color w:val="000000" w:themeColor="text1"/>
          <w:highlight w:val="cyan"/>
          <w:u w:val="single"/>
        </w:rPr>
        <w:t>end of</w:t>
      </w:r>
      <w:r w:rsidRPr="00FA36D7">
        <w:rPr>
          <w:color w:val="000000" w:themeColor="text1"/>
          <w:u w:val="single"/>
        </w:rPr>
        <w:t xml:space="preserve"> human global </w:t>
      </w:r>
      <w:r w:rsidRPr="007D2189">
        <w:rPr>
          <w:color w:val="000000" w:themeColor="text1"/>
          <w:highlight w:val="cyan"/>
          <w:u w:val="single"/>
        </w:rPr>
        <w:t>civilization</w:t>
      </w:r>
      <w:r w:rsidRPr="00FA36D7">
        <w:rPr>
          <w:color w:val="000000" w:themeColor="text1"/>
          <w:u w:val="single"/>
        </w:rPr>
        <w:t xml:space="preserve"> as we know it."</w:t>
      </w:r>
    </w:p>
    <w:p w14:paraId="0B06867D" w14:textId="77777777" w:rsidR="003205D7" w:rsidRDefault="003205D7" w:rsidP="003205D7">
      <w:pPr>
        <w:pStyle w:val="Heading2"/>
      </w:pPr>
      <w:r>
        <w:lastRenderedPageBreak/>
        <w:t>Labor Rights</w:t>
      </w:r>
    </w:p>
    <w:p w14:paraId="14621146" w14:textId="5F2DB47B" w:rsidR="003205D7" w:rsidRDefault="003205D7" w:rsidP="003205D7">
      <w:pPr>
        <w:pStyle w:val="Heading4"/>
      </w:pPr>
      <w:r>
        <w:t>Contention 2 is labor rights</w:t>
      </w:r>
    </w:p>
    <w:p w14:paraId="7771C71E" w14:textId="5D436D8C" w:rsidR="00B82259" w:rsidRPr="00B82259" w:rsidRDefault="00B82259" w:rsidP="00B82259">
      <w:pPr>
        <w:pStyle w:val="Heading4"/>
      </w:pPr>
      <w:r>
        <w:t>Scenario 1 is income inequality</w:t>
      </w:r>
    </w:p>
    <w:p w14:paraId="113D762F" w14:textId="77777777" w:rsidR="003205D7" w:rsidRDefault="003205D7" w:rsidP="003205D7">
      <w:pPr>
        <w:pStyle w:val="Heading4"/>
      </w:pPr>
      <w:r>
        <w:t>Strikes spill-over to broader support of the labor movement and unions – every strike encourages more strikes</w:t>
      </w:r>
    </w:p>
    <w:p w14:paraId="7DEBB50C" w14:textId="77777777" w:rsidR="003205D7" w:rsidRDefault="003205D7" w:rsidP="003205D7">
      <w:r w:rsidRPr="00EF530B">
        <w:rPr>
          <w:rStyle w:val="Heading4Char"/>
        </w:rPr>
        <w:t xml:space="preserve">Hertel-Fernandez et </w:t>
      </w:r>
      <w:r w:rsidRPr="008C0530">
        <w:rPr>
          <w:rStyle w:val="Heading4Char"/>
        </w:rPr>
        <w:t>al. 20</w:t>
      </w:r>
      <w:r>
        <w:t xml:space="preserve"> [Alexander Hertel-Fernandez,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w:t>
      </w:r>
      <w:proofErr w:type="spellStart"/>
      <w:r>
        <w:t>naturallanguage</w:t>
      </w:r>
      <w:proofErr w:type="spellEnd"/>
      <w:r>
        <w:t xml:space="preserv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https://sci-hub.se/https://doi.org/10.1017/S1537592720001279]/Kankee</w:t>
      </w:r>
    </w:p>
    <w:p w14:paraId="568D949B" w14:textId="77777777" w:rsidR="003205D7" w:rsidRDefault="003205D7" w:rsidP="003205D7">
      <w:pPr>
        <w:rPr>
          <w:sz w:val="16"/>
        </w:rPr>
      </w:pPr>
      <w:r w:rsidRPr="00EF530B">
        <w:rPr>
          <w:sz w:val="16"/>
        </w:rPr>
        <w:t xml:space="preserve">Strikes and Labor Power in an Era of Union Decline We examined the political consequences of </w:t>
      </w:r>
      <w:r w:rsidRPr="00EF530B">
        <w:rPr>
          <w:rStyle w:val="StyleUnderline"/>
        </w:rPr>
        <w:t>large-scale</w:t>
      </w:r>
      <w:r w:rsidRPr="00EF530B">
        <w:rPr>
          <w:sz w:val="16"/>
        </w:rPr>
        <w:t xml:space="preserve"> teacher </w:t>
      </w:r>
      <w:r w:rsidRPr="00EF530B">
        <w:rPr>
          <w:rStyle w:val="StyleUnderline"/>
        </w:rPr>
        <w:t>strikes</w:t>
      </w:r>
      <w:r w:rsidRPr="00EF530B">
        <w:rPr>
          <w:sz w:val="16"/>
        </w:rPr>
        <w:t xml:space="preserve">, studying how firsthand exposure </w:t>
      </w:r>
      <w:r w:rsidRPr="00EF530B">
        <w:rPr>
          <w:rStyle w:val="StyleUnderline"/>
        </w:rPr>
        <w:t>changed mass</w:t>
      </w:r>
      <w:r w:rsidRPr="00EF530B">
        <w:rPr>
          <w:rStyle w:val="Emphasis"/>
        </w:rPr>
        <w:t xml:space="preserve"> attitudes</w:t>
      </w:r>
      <w:r w:rsidRPr="00EF530B">
        <w:rPr>
          <w:rStyle w:val="StyleUnderline"/>
        </w:rPr>
        <w:t xml:space="preserve"> and public preferences</w:t>
      </w:r>
      <w:r w:rsidRPr="00EF530B">
        <w:rPr>
          <w:sz w:val="16"/>
        </w:rPr>
        <w:t xml:space="preserve">. Across a range of specifications and approaches, we find that </w:t>
      </w:r>
      <w:r w:rsidRPr="007D2189">
        <w:rPr>
          <w:rStyle w:val="StyleUnderline"/>
          <w:highlight w:val="cyan"/>
        </w:rPr>
        <w:t>increased exposure to</w:t>
      </w:r>
      <w:r w:rsidRPr="00EF530B">
        <w:rPr>
          <w:sz w:val="16"/>
        </w:rPr>
        <w:t xml:space="preserve"> the </w:t>
      </w:r>
      <w:r w:rsidRPr="007D2189">
        <w:rPr>
          <w:rStyle w:val="StyleUnderline"/>
          <w:highlight w:val="cyan"/>
        </w:rPr>
        <w:t>strikes led</w:t>
      </w:r>
      <w:r w:rsidRPr="00EF530B">
        <w:rPr>
          <w:rStyle w:val="StyleUnderline"/>
        </w:rPr>
        <w:t xml:space="preserve"> </w:t>
      </w:r>
      <w:r w:rsidRPr="007D2189">
        <w:rPr>
          <w:rStyle w:val="StyleUnderline"/>
          <w:highlight w:val="cyan"/>
        </w:rPr>
        <w:t>to</w:t>
      </w:r>
      <w:r w:rsidRPr="00EF530B">
        <w:rPr>
          <w:rStyle w:val="StyleUnderline"/>
        </w:rPr>
        <w:t xml:space="preserve"> </w:t>
      </w:r>
      <w:r w:rsidRPr="007D2189">
        <w:rPr>
          <w:rStyle w:val="Emphasis"/>
          <w:highlight w:val="cyan"/>
        </w:rPr>
        <w:t>greater</w:t>
      </w:r>
      <w:r w:rsidRPr="00EF530B">
        <w:rPr>
          <w:rStyle w:val="Emphasis"/>
        </w:rPr>
        <w:t xml:space="preserve"> </w:t>
      </w:r>
      <w:r w:rsidRPr="007D2189">
        <w:rPr>
          <w:rStyle w:val="Emphasis"/>
          <w:highlight w:val="cyan"/>
        </w:rPr>
        <w:t>support</w:t>
      </w:r>
      <w:r w:rsidRPr="00EF530B">
        <w:rPr>
          <w:rStyle w:val="StyleUnderline"/>
        </w:rPr>
        <w:t xml:space="preserve"> </w:t>
      </w:r>
      <w:r w:rsidRPr="007D2189">
        <w:rPr>
          <w:rStyle w:val="StyleUnderline"/>
          <w:highlight w:val="cyan"/>
        </w:rPr>
        <w:t>for</w:t>
      </w:r>
      <w:r w:rsidRPr="00EF530B">
        <w:rPr>
          <w:rStyle w:val="StyleUnderline"/>
        </w:rPr>
        <w:t xml:space="preserve"> the </w:t>
      </w:r>
      <w:r w:rsidRPr="007D2189">
        <w:rPr>
          <w:rStyle w:val="StyleUnderline"/>
          <w:highlight w:val="cyan"/>
        </w:rPr>
        <w:t>walkouts</w:t>
      </w:r>
      <w:r w:rsidRPr="00EF530B">
        <w:rPr>
          <w:rStyle w:val="StyleUnderline"/>
        </w:rPr>
        <w:t xml:space="preserve">, more support for </w:t>
      </w:r>
      <w:r w:rsidRPr="007D2189">
        <w:rPr>
          <w:rStyle w:val="StyleUnderline"/>
          <w:highlight w:val="cyan"/>
        </w:rPr>
        <w:t>legal rights</w:t>
      </w:r>
      <w:r w:rsidRPr="00EF530B">
        <w:rPr>
          <w:sz w:val="16"/>
        </w:rPr>
        <w:t xml:space="preserve"> </w:t>
      </w:r>
      <w:r w:rsidRPr="00EF530B">
        <w:rPr>
          <w:rStyle w:val="StyleUnderline"/>
        </w:rPr>
        <w:t>for</w:t>
      </w:r>
      <w:r w:rsidRPr="00EF530B">
        <w:rPr>
          <w:sz w:val="16"/>
        </w:rPr>
        <w:t xml:space="preserve"> teachers and </w:t>
      </w:r>
      <w:r w:rsidRPr="00EF530B">
        <w:rPr>
          <w:rStyle w:val="StyleUnderline"/>
        </w:rPr>
        <w:t>unions</w:t>
      </w:r>
      <w:r w:rsidRPr="00EF530B">
        <w:rPr>
          <w:sz w:val="16"/>
        </w:rPr>
        <w:t xml:space="preserve">, </w:t>
      </w:r>
      <w:r w:rsidRPr="007D2189">
        <w:rPr>
          <w:rStyle w:val="StyleUnderline"/>
          <w:highlight w:val="cyan"/>
        </w:rPr>
        <w:t>and</w:t>
      </w:r>
      <w:r w:rsidRPr="00EF530B">
        <w:rPr>
          <w:sz w:val="16"/>
        </w:rPr>
        <w:t xml:space="preserve">, especially, </w:t>
      </w:r>
      <w:r w:rsidRPr="00EF530B">
        <w:rPr>
          <w:rStyle w:val="StyleUnderline"/>
        </w:rPr>
        <w:t xml:space="preserve">greater personal interest in </w:t>
      </w:r>
      <w:r w:rsidRPr="007D2189">
        <w:rPr>
          <w:rStyle w:val="StyleUnderline"/>
          <w:highlight w:val="cyan"/>
        </w:rPr>
        <w:t>labor action</w:t>
      </w:r>
      <w:r w:rsidRPr="00EF530B">
        <w:rPr>
          <w:rStyle w:val="StyleUnderline"/>
        </w:rPr>
        <w:t xml:space="preserve"> at people’s own jobs</w:t>
      </w:r>
      <w:r w:rsidRPr="00EF530B">
        <w:rPr>
          <w:sz w:val="16"/>
        </w:rPr>
        <w:t xml:space="preserve">, though not necessarily through traditional unions. Returning to the theoretical expectations we outlined earlier, the teacher strikes appear to have changed the ways that parents think about the labor movement, generating greater public support. The </w:t>
      </w:r>
      <w:r w:rsidRPr="007D2189">
        <w:rPr>
          <w:rStyle w:val="StyleUnderline"/>
          <w:highlight w:val="cyan"/>
        </w:rPr>
        <w:t>results</w:t>
      </w:r>
      <w:r w:rsidRPr="00EF530B">
        <w:rPr>
          <w:sz w:val="16"/>
        </w:rPr>
        <w:t xml:space="preserve"> regarding workers’ interest in undertaking labor action in their own jobs also </w:t>
      </w:r>
      <w:r w:rsidRPr="007D2189">
        <w:rPr>
          <w:rStyle w:val="StyleUnderline"/>
          <w:highlight w:val="cyan"/>
        </w:rPr>
        <w:t>suggests</w:t>
      </w:r>
      <w:r w:rsidRPr="00EF530B">
        <w:rPr>
          <w:rStyle w:val="StyleUnderline"/>
        </w:rPr>
        <w:t xml:space="preserve"> </w:t>
      </w:r>
      <w:r w:rsidRPr="007D2189">
        <w:rPr>
          <w:rStyle w:val="Emphasis"/>
          <w:highlight w:val="cyan"/>
        </w:rPr>
        <w:t>ev</w:t>
      </w:r>
      <w:r w:rsidRPr="00EF530B">
        <w:rPr>
          <w:rStyle w:val="Emphasis"/>
        </w:rPr>
        <w:t>idence</w:t>
      </w:r>
      <w:r w:rsidRPr="00EF530B">
        <w:rPr>
          <w:rStyle w:val="StyleUnderline"/>
        </w:rPr>
        <w:t xml:space="preserve"> </w:t>
      </w:r>
      <w:r w:rsidRPr="007D2189">
        <w:rPr>
          <w:rStyle w:val="StyleUnderline"/>
          <w:highlight w:val="cyan"/>
        </w:rPr>
        <w:t>in favor of</w:t>
      </w:r>
      <w:r w:rsidRPr="00EF530B">
        <w:rPr>
          <w:rStyle w:val="StyleUnderline"/>
        </w:rPr>
        <w:t xml:space="preserve"> the </w:t>
      </w:r>
      <w:r w:rsidRPr="007D2189">
        <w:rPr>
          <w:rStyle w:val="StyleUnderline"/>
          <w:highlight w:val="cyan"/>
        </w:rPr>
        <w:t>public</w:t>
      </w:r>
      <w:r w:rsidRPr="00EF530B">
        <w:rPr>
          <w:rStyle w:val="StyleUnderline"/>
        </w:rPr>
        <w:t xml:space="preserve"> </w:t>
      </w:r>
      <w:r w:rsidRPr="007D2189">
        <w:rPr>
          <w:rStyle w:val="StyleUnderline"/>
          <w:highlight w:val="cyan"/>
        </w:rPr>
        <w:t>inspiration and imitation</w:t>
      </w:r>
      <w:r w:rsidRPr="00EF530B">
        <w:rPr>
          <w:rStyle w:val="StyleUnderline"/>
        </w:rPr>
        <w:t xml:space="preserve"> hypothesis, underscoring the role that social movements and </w:t>
      </w:r>
      <w:r w:rsidRPr="007D2189">
        <w:rPr>
          <w:rStyle w:val="StyleUnderline"/>
          <w:highlight w:val="cyan"/>
        </w:rPr>
        <w:t>mobilizations</w:t>
      </w:r>
      <w:r w:rsidRPr="00EF530B">
        <w:rPr>
          <w:rStyle w:val="StyleUnderline"/>
        </w:rPr>
        <w:t xml:space="preserve"> can play in </w:t>
      </w:r>
      <w:r w:rsidRPr="007D2189">
        <w:rPr>
          <w:rStyle w:val="Emphasis"/>
          <w:highlight w:val="cyan"/>
        </w:rPr>
        <w:t>teach</w:t>
      </w:r>
      <w:r w:rsidRPr="00EF530B">
        <w:rPr>
          <w:rStyle w:val="StyleUnderline"/>
        </w:rPr>
        <w:t xml:space="preserve">ing </w:t>
      </w:r>
      <w:r w:rsidRPr="007D2189">
        <w:rPr>
          <w:rStyle w:val="StyleUnderline"/>
          <w:highlight w:val="cyan"/>
        </w:rPr>
        <w:t>noninvolved members about</w:t>
      </w:r>
      <w:r w:rsidRPr="00EF530B">
        <w:rPr>
          <w:rStyle w:val="StyleUnderline"/>
        </w:rPr>
        <w:t xml:space="preserve"> </w:t>
      </w:r>
      <w:r w:rsidRPr="007D2189">
        <w:rPr>
          <w:rStyle w:val="StyleUnderline"/>
          <w:highlight w:val="cyan"/>
        </w:rPr>
        <w:t>the movement</w:t>
      </w:r>
      <w:r w:rsidRPr="00EF530B">
        <w:rPr>
          <w:sz w:val="16"/>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w:t>
      </w:r>
      <w:proofErr w:type="spellStart"/>
      <w:r w:rsidRPr="00EF530B">
        <w:rPr>
          <w:sz w:val="16"/>
        </w:rPr>
        <w:t>Mazumder</w:t>
      </w:r>
      <w:proofErr w:type="spellEnd"/>
      <w:r w:rsidRPr="00EF530B">
        <w:rPr>
          <w:sz w:val="16"/>
        </w:rPr>
        <w:t xml:space="preserve"> 2018). The </w:t>
      </w:r>
      <w:r w:rsidRPr="00EF530B">
        <w:rPr>
          <w:rStyle w:val="StyleUnderline"/>
        </w:rPr>
        <w:t>AFL-CIO</w:t>
      </w:r>
      <w:r w:rsidRPr="00EF530B">
        <w:rPr>
          <w:sz w:val="16"/>
        </w:rPr>
        <w:t xml:space="preserve"> time-series </w:t>
      </w:r>
      <w:r w:rsidRPr="00EF530B">
        <w:rPr>
          <w:rStyle w:val="StyleUnderline"/>
        </w:rPr>
        <w:t>polling</w:t>
      </w:r>
      <w:r w:rsidRPr="00EF530B">
        <w:rPr>
          <w:sz w:val="16"/>
        </w:rPr>
        <w:t xml:space="preserve"> </w:t>
      </w:r>
      <w:r w:rsidRPr="00EF530B">
        <w:rPr>
          <w:rStyle w:val="StyleUnderline"/>
        </w:rPr>
        <w:t>data</w:t>
      </w:r>
      <w:r w:rsidRPr="00EF530B">
        <w:rPr>
          <w:sz w:val="16"/>
        </w:rPr>
        <w:t xml:space="preserve">, moreover, further </w:t>
      </w:r>
      <w:r w:rsidRPr="00EF530B">
        <w:rPr>
          <w:rStyle w:val="StyleUnderline"/>
        </w:rPr>
        <w:t xml:space="preserve">suggest that </w:t>
      </w:r>
      <w:r w:rsidRPr="007D2189">
        <w:rPr>
          <w:rStyle w:val="StyleUnderline"/>
          <w:highlight w:val="cyan"/>
        </w:rPr>
        <w:t>there were increases in aggregate public support for unions</w:t>
      </w:r>
      <w:r w:rsidRPr="00EF530B">
        <w:rPr>
          <w:rStyle w:val="StyleUnderline"/>
        </w:rPr>
        <w:t xml:space="preserve"> in the strike states</w:t>
      </w:r>
      <w:r>
        <w:rPr>
          <w:rStyle w:val="StyleUnderline"/>
        </w:rPr>
        <w:t xml:space="preserve"> </w:t>
      </w:r>
      <w:r w:rsidRPr="007D2189">
        <w:rPr>
          <w:rStyle w:val="StyleUnderline"/>
          <w:highlight w:val="cyan"/>
        </w:rPr>
        <w:t>after</w:t>
      </w:r>
      <w:r w:rsidRPr="00EF530B">
        <w:rPr>
          <w:rStyle w:val="StyleUnderline"/>
        </w:rPr>
        <w:t xml:space="preserve"> the </w:t>
      </w:r>
      <w:r w:rsidRPr="007D2189">
        <w:rPr>
          <w:rStyle w:val="StyleUnderline"/>
          <w:highlight w:val="cyan"/>
        </w:rPr>
        <w:t>strikes occurred</w:t>
      </w:r>
      <w:r w:rsidRPr="00EF530B">
        <w:rPr>
          <w:sz w:val="16"/>
        </w:rP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w:t>
      </w:r>
      <w:r w:rsidRPr="00EF530B">
        <w:rPr>
          <w:sz w:val="16"/>
        </w:rPr>
        <w:lastRenderedPageBreak/>
        <w:t xml:space="preserve">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w:t>
      </w:r>
      <w:r w:rsidRPr="00EF530B">
        <w:rPr>
          <w:rStyle w:val="StyleUnderline"/>
        </w:rPr>
        <w:t>strikes are likely to be successful in other</w:t>
      </w:r>
      <w:r>
        <w:rPr>
          <w:rStyle w:val="StyleUnderline"/>
        </w:rPr>
        <w:t xml:space="preserve"> </w:t>
      </w:r>
      <w:r w:rsidRPr="00EF530B">
        <w:rPr>
          <w:rStyle w:val="StyleUnderline"/>
        </w:rPr>
        <w:t xml:space="preserve">contexts where involved employees can successfully leverage close connections to </w:t>
      </w:r>
      <w:r w:rsidRPr="00EF530B">
        <w:rPr>
          <w:sz w:val="16"/>
        </w:rPr>
        <w:t>the</w:t>
      </w:r>
      <w:r w:rsidRPr="00EF530B">
        <w:rPr>
          <w:rStyle w:val="StyleUnderline"/>
        </w:rPr>
        <w:t xml:space="preserve"> clients and customers</w:t>
      </w:r>
      <w:r w:rsidRPr="00EF530B">
        <w:rPr>
          <w:sz w:val="16"/>
        </w:rPr>
        <w:t xml:space="preserve">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w:t>
      </w:r>
      <w:r w:rsidRPr="00EF530B">
        <w:rPr>
          <w:rStyle w:val="StyleUnderline"/>
        </w:rPr>
        <w:t>bargaining for the</w:t>
      </w:r>
      <w:r>
        <w:rPr>
          <w:rStyle w:val="StyleUnderline"/>
        </w:rPr>
        <w:t xml:space="preserve"> </w:t>
      </w:r>
      <w:r w:rsidRPr="00EF530B">
        <w:rPr>
          <w:rStyle w:val="StyleUnderline"/>
        </w:rPr>
        <w:t>common good</w:t>
      </w:r>
      <w:r w:rsidRPr="00EF530B">
        <w:rPr>
          <w:sz w:val="16"/>
        </w:rPr>
        <w:t>”—</w:t>
      </w:r>
      <w:r w:rsidRPr="00EF530B">
        <w:rPr>
          <w:rStyle w:val="StyleUnderline"/>
        </w:rPr>
        <w:t>would</w:t>
      </w:r>
      <w:r w:rsidRPr="00EF530B">
        <w:rPr>
          <w:sz w:val="16"/>
        </w:rPr>
        <w:t xml:space="preserve"> be most likely to </w:t>
      </w:r>
      <w:r w:rsidRPr="00EF530B">
        <w:rPr>
          <w:rStyle w:val="StyleUnderline"/>
        </w:rPr>
        <w:t>register effects</w:t>
      </w:r>
      <w:r>
        <w:rPr>
          <w:rStyle w:val="StyleUnderline"/>
        </w:rPr>
        <w:t xml:space="preserve"> </w:t>
      </w:r>
      <w:r w:rsidRPr="00EF530B">
        <w:rPr>
          <w:sz w:val="16"/>
        </w:rPr>
        <w:t>like ours in the future (</w:t>
      </w:r>
      <w:proofErr w:type="spellStart"/>
      <w:r w:rsidRPr="00EF530B">
        <w:rPr>
          <w:sz w:val="16"/>
        </w:rPr>
        <w:t>McCartin</w:t>
      </w:r>
      <w:proofErr w:type="spellEnd"/>
      <w:r w:rsidRPr="00EF530B">
        <w:rPr>
          <w:sz w:val="16"/>
        </w:rP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rsidRPr="00EF530B">
        <w:rPr>
          <w:sz w:val="16"/>
        </w:rPr>
        <w:t>McAlevey</w:t>
      </w:r>
      <w:proofErr w:type="spellEnd"/>
      <w:r w:rsidRPr="00EF530B">
        <w:rPr>
          <w:sz w:val="16"/>
        </w:rPr>
        <w:t xml:space="preserve">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w:t>
      </w:r>
      <w:proofErr w:type="spellStart"/>
      <w:r w:rsidRPr="00EF530B">
        <w:rPr>
          <w:sz w:val="16"/>
        </w:rPr>
        <w:t>their“managers”are</w:t>
      </w:r>
      <w:proofErr w:type="spellEnd"/>
      <w:r w:rsidRPr="00EF530B">
        <w:rPr>
          <w:sz w:val="16"/>
        </w:rPr>
        <w:t xml:space="preserv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w:t>
      </w:r>
      <w:proofErr w:type="spellStart"/>
      <w:r w:rsidRPr="00EF530B">
        <w:rPr>
          <w:sz w:val="16"/>
        </w:rPr>
        <w:t>Kollman</w:t>
      </w:r>
      <w:proofErr w:type="spellEnd"/>
      <w:r w:rsidRPr="00EF530B">
        <w:rPr>
          <w:sz w:val="16"/>
        </w:rP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rsidRPr="00EF530B">
        <w:rPr>
          <w:sz w:val="16"/>
        </w:rPr>
        <w:t>smovement</w:t>
      </w:r>
      <w:proofErr w:type="spellEnd"/>
      <w:r w:rsidRPr="00EF530B">
        <w:rPr>
          <w:sz w:val="16"/>
        </w:rPr>
        <w:t xml:space="preserve">: they suggest that the decline of strikes we tracked in Figure 1 may form a vicious cycle for the long-term political power of labor. As we have documented, </w:t>
      </w:r>
      <w:r w:rsidRPr="00EF530B">
        <w:rPr>
          <w:rStyle w:val="StyleUnderline"/>
        </w:rPr>
        <w:t>strikes</w:t>
      </w:r>
      <w:r w:rsidRPr="00EF530B">
        <w:rPr>
          <w:sz w:val="16"/>
        </w:rPr>
        <w:t xml:space="preserve"> seem to be an important way that people </w:t>
      </w:r>
      <w:r w:rsidRPr="00EF530B">
        <w:rPr>
          <w:rStyle w:val="StyleUnderline"/>
        </w:rPr>
        <w:t>form opinions about unions</w:t>
      </w:r>
      <w:r>
        <w:rPr>
          <w:rStyle w:val="StyleUnderline"/>
        </w:rPr>
        <w:t xml:space="preserve"> </w:t>
      </w:r>
      <w:r w:rsidRPr="00EF530B">
        <w:rPr>
          <w:rStyle w:val="StyleUnderline"/>
        </w:rPr>
        <w:t>and develop interest in labor action</w:t>
      </w:r>
      <w:r w:rsidRPr="00EF530B">
        <w:rPr>
          <w:sz w:val="16"/>
        </w:rPr>
        <w:t xml:space="preserve">. As both </w:t>
      </w:r>
      <w:r w:rsidRPr="00EF530B">
        <w:rPr>
          <w:rStyle w:val="StyleUnderline"/>
        </w:rPr>
        <w:t>strikes and</w:t>
      </w:r>
      <w:r>
        <w:rPr>
          <w:rStyle w:val="StyleUnderline"/>
        </w:rPr>
        <w:t xml:space="preserve"> </w:t>
      </w:r>
      <w:r w:rsidRPr="00EF530B">
        <w:rPr>
          <w:rStyle w:val="StyleUnderline"/>
        </w:rPr>
        <w:t>union membership have declined precipitously over the</w:t>
      </w:r>
      <w:r>
        <w:rPr>
          <w:rStyle w:val="StyleUnderline"/>
        </w:rPr>
        <w:t xml:space="preserve"> </w:t>
      </w:r>
      <w:r w:rsidRPr="00EF530B">
        <w:rPr>
          <w:rStyle w:val="StyleUnderline"/>
        </w:rPr>
        <w:t>past decades, few members of the public</w:t>
      </w:r>
      <w:r w:rsidRPr="00EF530B">
        <w:rPr>
          <w:sz w:val="16"/>
        </w:rPr>
        <w:t xml:space="preserve"> have </w:t>
      </w:r>
      <w:r w:rsidRPr="00EF530B">
        <w:rPr>
          <w:rStyle w:val="StyleUnderline"/>
        </w:rPr>
        <w:t>had opportunities to gain firsthand knowledge and interest in</w:t>
      </w:r>
      <w:r>
        <w:rPr>
          <w:rStyle w:val="StyleUnderline"/>
        </w:rPr>
        <w:t xml:space="preserve"> </w:t>
      </w:r>
      <w:r w:rsidRPr="00EF530B">
        <w:rPr>
          <w:rStyle w:val="StyleUnderline"/>
        </w:rPr>
        <w:t>unions</w:t>
      </w:r>
      <w:r w:rsidRPr="00EF530B">
        <w:rPr>
          <w:sz w:val="16"/>
        </w:rPr>
        <w:t xml:space="preserve">. Moreover, </w:t>
      </w:r>
      <w:r w:rsidRPr="007D2189">
        <w:rPr>
          <w:rStyle w:val="StyleUnderline"/>
          <w:highlight w:val="cyan"/>
        </w:rPr>
        <w:t>strikes</w:t>
      </w:r>
      <w:r w:rsidRPr="00EF530B">
        <w:rPr>
          <w:rStyle w:val="StyleUnderline"/>
        </w:rPr>
        <w:t xml:space="preserve"> appear to </w:t>
      </w:r>
      <w:r w:rsidRPr="007D2189">
        <w:rPr>
          <w:rStyle w:val="StyleUnderline"/>
          <w:highlight w:val="cyan"/>
        </w:rPr>
        <w:t>foster greater interest in further</w:t>
      </w:r>
      <w:r w:rsidRPr="00EF530B">
        <w:rPr>
          <w:rStyle w:val="StyleUnderline"/>
        </w:rPr>
        <w:t xml:space="preserve"> </w:t>
      </w:r>
      <w:r w:rsidRPr="007D2189">
        <w:rPr>
          <w:rStyle w:val="StyleUnderline"/>
          <w:highlight w:val="cyan"/>
        </w:rPr>
        <w:t>strikes</w:t>
      </w:r>
      <w:r w:rsidRPr="00EF530B">
        <w:rPr>
          <w:rStyle w:val="StyleUnderline"/>
        </w:rPr>
        <w:t xml:space="preserve">, </w:t>
      </w:r>
      <w:r w:rsidRPr="007D2189">
        <w:rPr>
          <w:rStyle w:val="StyleUnderline"/>
          <w:highlight w:val="cyan"/>
        </w:rPr>
        <w:t>feeding on</w:t>
      </w:r>
      <w:r w:rsidRPr="00EF530B">
        <w:rPr>
          <w:rStyle w:val="StyleUnderline"/>
        </w:rPr>
        <w:t xml:space="preserve"> </w:t>
      </w:r>
      <w:r w:rsidRPr="007D2189">
        <w:rPr>
          <w:rStyle w:val="StyleUnderline"/>
          <w:highlight w:val="cyan"/>
        </w:rPr>
        <w:t>one another</w:t>
      </w:r>
      <w:r w:rsidRPr="00EF530B">
        <w:rPr>
          <w:sz w:val="16"/>
        </w:rPr>
        <w:t xml:space="preserve">. </w:t>
      </w:r>
      <w:r w:rsidRPr="007D2189">
        <w:rPr>
          <w:rStyle w:val="StyleUnderline"/>
          <w:highlight w:val="cyan"/>
        </w:rPr>
        <w:t>If unions are to regain</w:t>
      </w:r>
      <w:r w:rsidRPr="00EF530B">
        <w:rPr>
          <w:rStyle w:val="StyleUnderline"/>
        </w:rPr>
        <w:t xml:space="preserve"> </w:t>
      </w:r>
      <w:r w:rsidRPr="007D2189">
        <w:rPr>
          <w:rStyle w:val="StyleUnderline"/>
          <w:highlight w:val="cyan"/>
        </w:rPr>
        <w:t>any</w:t>
      </w:r>
      <w:r w:rsidRPr="00EF530B">
        <w:rPr>
          <w:rStyle w:val="StyleUnderline"/>
        </w:rPr>
        <w:t xml:space="preserve"> </w:t>
      </w:r>
      <w:r w:rsidRPr="007D2189">
        <w:rPr>
          <w:rStyle w:val="StyleUnderline"/>
          <w:highlight w:val="cyan"/>
        </w:rPr>
        <w:t>economic</w:t>
      </w:r>
      <w:r w:rsidRPr="00EF530B">
        <w:rPr>
          <w:rStyle w:val="StyleUnderline"/>
        </w:rPr>
        <w:t xml:space="preserve"> or political </w:t>
      </w:r>
      <w:r w:rsidRPr="007D2189">
        <w:rPr>
          <w:rStyle w:val="StyleUnderline"/>
          <w:highlight w:val="cyan"/>
        </w:rPr>
        <w:t>clout</w:t>
      </w:r>
      <w:r w:rsidRPr="00EF530B">
        <w:rPr>
          <w:rStyle w:val="StyleUnderline"/>
        </w:rPr>
        <w:t xml:space="preserve"> in the coming years,</w:t>
      </w:r>
      <w:r>
        <w:rPr>
          <w:rStyle w:val="StyleUnderline"/>
        </w:rPr>
        <w:t xml:space="preserve"> </w:t>
      </w:r>
      <w:r w:rsidRPr="00EF530B">
        <w:rPr>
          <w:rStyle w:val="StyleUnderline"/>
        </w:rPr>
        <w:t>our study suggests</w:t>
      </w:r>
      <w:r w:rsidRPr="00EF530B">
        <w:rPr>
          <w:sz w:val="16"/>
        </w:rPr>
        <w:t xml:space="preserve"> that </w:t>
      </w:r>
      <w:r w:rsidRPr="007D2189">
        <w:rPr>
          <w:rStyle w:val="StyleUnderline"/>
          <w:highlight w:val="cyan"/>
        </w:rPr>
        <w:t xml:space="preserve">the strike </w:t>
      </w:r>
      <w:r w:rsidRPr="007D2189">
        <w:rPr>
          <w:rStyle w:val="Emphasis"/>
          <w:highlight w:val="cyan"/>
        </w:rPr>
        <w:t>must</w:t>
      </w:r>
      <w:r w:rsidRPr="007D2189">
        <w:rPr>
          <w:rStyle w:val="StyleUnderline"/>
          <w:highlight w:val="cyan"/>
        </w:rPr>
        <w:t xml:space="preserve"> be</w:t>
      </w:r>
      <w:r w:rsidRPr="00EF530B">
        <w:rPr>
          <w:rStyle w:val="StyleUnderline"/>
        </w:rPr>
        <w:t xml:space="preserve"> </w:t>
      </w:r>
      <w:r w:rsidRPr="007D2189">
        <w:rPr>
          <w:rStyle w:val="StyleUnderline"/>
          <w:highlight w:val="cyan"/>
        </w:rPr>
        <w:t>a</w:t>
      </w:r>
      <w:r w:rsidRPr="00EF530B">
        <w:rPr>
          <w:rStyle w:val="StyleUnderline"/>
        </w:rPr>
        <w:t xml:space="preserve"> </w:t>
      </w:r>
      <w:r w:rsidRPr="007D2189">
        <w:rPr>
          <w:rStyle w:val="Emphasis"/>
          <w:highlight w:val="cyan"/>
        </w:rPr>
        <w:t>central strategy</w:t>
      </w:r>
      <w:r w:rsidRPr="00EF530B">
        <w:rPr>
          <w:sz w:val="16"/>
        </w:rPr>
        <w:t xml:space="preserve"> </w:t>
      </w:r>
      <w:r w:rsidRPr="00EF530B">
        <w:rPr>
          <w:rStyle w:val="StyleUnderline"/>
        </w:rPr>
        <w:t>of the labor movement</w:t>
      </w:r>
      <w:r w:rsidRPr="00EF530B">
        <w:rPr>
          <w:sz w:val="16"/>
        </w:rPr>
        <w:t>.</w:t>
      </w:r>
    </w:p>
    <w:p w14:paraId="108AD2E8" w14:textId="77777777" w:rsidR="003205D7" w:rsidRPr="00655701" w:rsidRDefault="003205D7" w:rsidP="003205D7">
      <w:pPr>
        <w:pStyle w:val="Heading4"/>
        <w:rPr>
          <w:u w:val="single"/>
        </w:rPr>
      </w:pPr>
      <w:r>
        <w:t xml:space="preserve">The scenario is </w:t>
      </w:r>
      <w:r w:rsidRPr="00655701">
        <w:rPr>
          <w:u w:val="single"/>
        </w:rPr>
        <w:t>Income Inequality</w:t>
      </w:r>
    </w:p>
    <w:p w14:paraId="38C9C488" w14:textId="77777777" w:rsidR="003205D7" w:rsidRDefault="003205D7" w:rsidP="003205D7">
      <w:pPr>
        <w:pStyle w:val="Heading4"/>
      </w:pPr>
      <w:r>
        <w:t>Declining unionization causes massive income inequality that collapses institutional democracy – only an right to strike solve</w:t>
      </w:r>
    </w:p>
    <w:p w14:paraId="2F855C5D" w14:textId="77777777" w:rsidR="003205D7" w:rsidRDefault="003205D7" w:rsidP="003205D7">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]/Kankee</w:t>
      </w:r>
    </w:p>
    <w:p w14:paraId="2A353626" w14:textId="77777777" w:rsidR="003205D7" w:rsidRPr="00332957" w:rsidRDefault="003205D7" w:rsidP="003205D7">
      <w:pPr>
        <w:rPr>
          <w:u w:val="single"/>
        </w:rPr>
      </w:pPr>
      <w:r w:rsidRPr="00332957">
        <w:rPr>
          <w:sz w:val="16"/>
        </w:rPr>
        <w:lastRenderedPageBreak/>
        <w:t xml:space="preserve">The </w:t>
      </w:r>
      <w:r w:rsidRPr="007D2189">
        <w:rPr>
          <w:rStyle w:val="Emphasis"/>
          <w:highlight w:val="cyan"/>
        </w:rPr>
        <w:t>consequences</w:t>
      </w:r>
      <w:r w:rsidRPr="00332957">
        <w:rPr>
          <w:sz w:val="16"/>
        </w:rPr>
        <w:t xml:space="preserve"> of this regime </w:t>
      </w:r>
      <w:r w:rsidRPr="00332957">
        <w:rPr>
          <w:rStyle w:val="StyleUnderline"/>
        </w:rPr>
        <w:t xml:space="preserve">go well beyond the fate of unionized workers, and </w:t>
      </w:r>
      <w:r w:rsidRPr="007D2189">
        <w:rPr>
          <w:rStyle w:val="StyleUnderline"/>
          <w:highlight w:val="cyan"/>
        </w:rPr>
        <w:t>are</w:t>
      </w:r>
      <w:r w:rsidRPr="00332957">
        <w:rPr>
          <w:rStyle w:val="StyleUnderline"/>
        </w:rPr>
        <w:t xml:space="preserve"> </w:t>
      </w:r>
      <w:r w:rsidRPr="007D2189">
        <w:rPr>
          <w:rStyle w:val="Emphasis"/>
          <w:highlight w:val="cyan"/>
        </w:rPr>
        <w:t>damaging</w:t>
      </w:r>
      <w:r w:rsidRPr="007D2189">
        <w:rPr>
          <w:rStyle w:val="StyleUnderline"/>
          <w:highlight w:val="cyan"/>
        </w:rPr>
        <w:t xml:space="preserve"> for</w:t>
      </w:r>
      <w:r w:rsidRPr="00332957">
        <w:rPr>
          <w:rStyle w:val="StyleUnderline"/>
        </w:rPr>
        <w:t xml:space="preserve"> American </w:t>
      </w:r>
      <w:r w:rsidRPr="007D2189">
        <w:rPr>
          <w:rStyle w:val="StyleUnderline"/>
          <w:highlight w:val="cyan"/>
        </w:rPr>
        <w:t>society</w:t>
      </w:r>
      <w:r w:rsidRPr="00332957">
        <w:rPr>
          <w:sz w:val="16"/>
        </w:rPr>
        <w:t xml:space="preserve">. In the last several decades </w:t>
      </w:r>
      <w:r w:rsidRPr="00332957">
        <w:rPr>
          <w:rStyle w:val="StyleUnderline"/>
        </w:rPr>
        <w:t xml:space="preserve">economic </w:t>
      </w:r>
      <w:r w:rsidRPr="007D2189">
        <w:rPr>
          <w:rStyle w:val="StyleUnderline"/>
          <w:highlight w:val="cyan"/>
        </w:rPr>
        <w:t>inequality has</w:t>
      </w:r>
      <w:r w:rsidRPr="00332957">
        <w:rPr>
          <w:rStyle w:val="StyleUnderline"/>
        </w:rPr>
        <w:t xml:space="preserve"> </w:t>
      </w:r>
      <w:r w:rsidRPr="007D2189">
        <w:rPr>
          <w:rStyle w:val="Emphasis"/>
          <w:highlight w:val="cyan"/>
        </w:rPr>
        <w:t xml:space="preserve">risen </w:t>
      </w:r>
      <w:r w:rsidRPr="008C0530">
        <w:rPr>
          <w:rStyle w:val="Emphasis"/>
        </w:rPr>
        <w:t>sharply</w:t>
      </w:r>
      <w:r w:rsidRPr="008C0530">
        <w:rPr>
          <w:rStyle w:val="StyleUnderline"/>
        </w:rPr>
        <w:t xml:space="preserve"> </w:t>
      </w:r>
      <w:r w:rsidRPr="007D2189">
        <w:rPr>
          <w:rStyle w:val="StyleUnderline"/>
          <w:highlight w:val="cyan"/>
        </w:rPr>
        <w:t>in the</w:t>
      </w:r>
      <w:r w:rsidRPr="00332957">
        <w:rPr>
          <w:rStyle w:val="StyleUnderline"/>
        </w:rPr>
        <w:t xml:space="preserve"> </w:t>
      </w:r>
      <w:r w:rsidRPr="007D2189">
        <w:rPr>
          <w:rStyle w:val="Emphasis"/>
          <w:highlight w:val="cyan"/>
        </w:rPr>
        <w:t>U</w:t>
      </w:r>
      <w:r w:rsidRPr="00332957">
        <w:rPr>
          <w:rStyle w:val="StyleUnderline"/>
        </w:rPr>
        <w:t xml:space="preserve">nited </w:t>
      </w:r>
      <w:r w:rsidRPr="007D2189">
        <w:rPr>
          <w:rStyle w:val="Emphasis"/>
          <w:highlight w:val="cya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7D2189">
        <w:rPr>
          <w:rStyle w:val="StyleUnderline"/>
          <w:highlight w:val="cyan"/>
        </w:rPr>
        <w:t>by 40 percent</w:t>
      </w:r>
      <w:r w:rsidRPr="00332957">
        <w:rPr>
          <w:rStyle w:val="StyleUnderline"/>
        </w:rPr>
        <w:t xml:space="preserve"> between 1973 and 2007, </w:t>
      </w:r>
      <w:r w:rsidRPr="007D2189">
        <w:rPr>
          <w:rStyle w:val="StyleUnderline"/>
          <w:highlight w:val="cyan"/>
        </w:rPr>
        <w:t>with declining unionization</w:t>
      </w:r>
      <w:r w:rsidRPr="00332957">
        <w:rPr>
          <w:rStyle w:val="StyleUnderline"/>
        </w:rPr>
        <w:t xml:space="preserve"> </w:t>
      </w:r>
      <w:r w:rsidRPr="007D2189">
        <w:rPr>
          <w:rStyle w:val="StyleUnderline"/>
          <w:highlight w:val="cyan"/>
        </w:rPr>
        <w:t>accounting for</w:t>
      </w:r>
      <w:r w:rsidRPr="008C0530">
        <w:rPr>
          <w:sz w:val="16"/>
          <w:szCs w:val="16"/>
        </w:rPr>
        <w:t xml:space="preserve"> a fifth to a third of </w:t>
      </w:r>
      <w:r w:rsidRPr="007D2189">
        <w:rPr>
          <w:rStyle w:val="StyleUnderline"/>
          <w:highlight w:val="cya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r w:rsidRPr="00332957">
        <w:rPr>
          <w:rStyle w:val="StyleUnderline"/>
        </w:rPr>
        <w:t>behind.</w:t>
      </w:r>
      <w:r w:rsidRPr="00332957">
        <w:rPr>
          <w:sz w:val="16"/>
        </w:rPr>
        <w:t>For</w:t>
      </w:r>
      <w:proofErr w:type="spellEnd"/>
      <w:r w:rsidRPr="00332957">
        <w:rPr>
          <w:sz w:val="16"/>
        </w:rPr>
        <w:t xml:space="preserve"> many political theorists, modern mass </w:t>
      </w:r>
      <w:r w:rsidRPr="007D2189">
        <w:rPr>
          <w:rStyle w:val="Emphasis"/>
          <w:highlight w:val="cyan"/>
        </w:rPr>
        <w:t>democracy</w:t>
      </w:r>
      <w:r w:rsidRPr="007D2189">
        <w:rPr>
          <w:rStyle w:val="StyleUnderline"/>
          <w:highlight w:val="cyan"/>
        </w:rPr>
        <w:t xml:space="preserve"> requires</w:t>
      </w:r>
      <w:r w:rsidRPr="00332957">
        <w:rPr>
          <w:rStyle w:val="StyleUnderline"/>
        </w:rPr>
        <w:t xml:space="preserve"> multiple </w:t>
      </w:r>
      <w:r w:rsidRPr="007D2189">
        <w:rPr>
          <w:rStyle w:val="StyleUnderline"/>
          <w:highlight w:val="cyan"/>
        </w:rPr>
        <w:t xml:space="preserve">institutional spaces for </w:t>
      </w:r>
      <w:r w:rsidRPr="007D2189">
        <w:rPr>
          <w:rStyle w:val="Emphasis"/>
          <w:highlight w:val="cyan"/>
        </w:rPr>
        <w:t>dialogue</w:t>
      </w:r>
      <w:r w:rsidRPr="007D2189">
        <w:rPr>
          <w:rStyle w:val="StyleUnderline"/>
          <w:highlight w:val="cyan"/>
        </w:rPr>
        <w:t xml:space="preserve"> and </w:t>
      </w:r>
      <w:r w:rsidRPr="007D2189">
        <w:rPr>
          <w:rStyle w:val="Emphasis"/>
          <w:highlight w:val="cyan"/>
        </w:rPr>
        <w:t>decision-making</w:t>
      </w:r>
      <w:r w:rsidRPr="00332957">
        <w:rPr>
          <w:rStyle w:val="StyleUnderline"/>
        </w:rPr>
        <w:t xml:space="preserve"> among plural collective actors, </w:t>
      </w:r>
      <w:r w:rsidRPr="007D2189">
        <w:rPr>
          <w:rStyle w:val="StyleUnderline"/>
          <w:highlight w:val="cyan"/>
        </w:rPr>
        <w:t>including</w:t>
      </w:r>
      <w:r w:rsidRPr="00332957">
        <w:rPr>
          <w:rStyle w:val="StyleUnderline"/>
        </w:rPr>
        <w:t xml:space="preserve"> the actors in </w:t>
      </w:r>
      <w:r w:rsidRPr="007D2189">
        <w:rPr>
          <w:rStyle w:val="StyleUnderline"/>
          <w:highlight w:val="cyan"/>
        </w:rPr>
        <w:t>the</w:t>
      </w:r>
      <w:r w:rsidRPr="00332957">
        <w:rPr>
          <w:rStyle w:val="StyleUnderline"/>
        </w:rPr>
        <w:t xml:space="preserve"> </w:t>
      </w:r>
      <w:r w:rsidRPr="007D2189">
        <w:rPr>
          <w:rStyle w:val="Emphasis"/>
          <w:highlight w:val="cya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7D2189">
        <w:rPr>
          <w:rStyle w:val="StyleUnderline"/>
          <w:highlight w:val="cyan"/>
        </w:rPr>
        <w:t xml:space="preserve">The </w:t>
      </w:r>
      <w:r w:rsidRPr="007D2189">
        <w:rPr>
          <w:rStyle w:val="Emphasis"/>
          <w:highlight w:val="cyan"/>
        </w:rPr>
        <w:t>result</w:t>
      </w:r>
      <w:r w:rsidRPr="00332957">
        <w:rPr>
          <w:rStyle w:val="StyleUnderline"/>
        </w:rPr>
        <w:t xml:space="preserve"> </w:t>
      </w:r>
      <w:r w:rsidRPr="007D2189">
        <w:rPr>
          <w:rStyle w:val="StyleUnderline"/>
          <w:highlight w:val="cyan"/>
        </w:rPr>
        <w:t>highlights</w:t>
      </w:r>
      <w:r w:rsidRPr="00332957">
        <w:rPr>
          <w:rStyle w:val="StyleUnderline"/>
        </w:rPr>
        <w:t xml:space="preserve"> </w:t>
      </w:r>
      <w:r w:rsidRPr="007D2189">
        <w:rPr>
          <w:rStyle w:val="StyleUnderline"/>
          <w:highlight w:val="cyan"/>
        </w:rPr>
        <w:t>the</w:t>
      </w:r>
      <w:r w:rsidRPr="00332957">
        <w:rPr>
          <w:rStyle w:val="StyleUnderline"/>
        </w:rPr>
        <w:t xml:space="preserve"> </w:t>
      </w:r>
      <w:r w:rsidRPr="007D2189">
        <w:rPr>
          <w:rStyle w:val="Emphasis"/>
          <w:highlight w:val="cyan"/>
        </w:rPr>
        <w:t>historic</w:t>
      </w:r>
      <w:r w:rsidRPr="00332957">
        <w:rPr>
          <w:rStyle w:val="StyleUnderline"/>
        </w:rPr>
        <w:t xml:space="preserve"> </w:t>
      </w:r>
      <w:proofErr w:type="spellStart"/>
      <w:r w:rsidRPr="007D2189">
        <w:rPr>
          <w:rStyle w:val="Emphasis"/>
          <w:highlight w:val="cyan"/>
        </w:rPr>
        <w:t>dedemocratization</w:t>
      </w:r>
      <w:proofErr w:type="spellEnd"/>
      <w:r w:rsidRPr="00332957">
        <w:rPr>
          <w:rStyle w:val="StyleUnderline"/>
        </w:rPr>
        <w:t xml:space="preserve"> </w:t>
      </w:r>
      <w:r w:rsidRPr="007D2189">
        <w:rPr>
          <w:rStyle w:val="StyleUnderline"/>
          <w:highlight w:val="cyan"/>
        </w:rPr>
        <w:t>of</w:t>
      </w:r>
      <w:r w:rsidRPr="00332957">
        <w:rPr>
          <w:rStyle w:val="StyleUnderline"/>
        </w:rPr>
        <w:t xml:space="preserve"> the institutional regulation of </w:t>
      </w:r>
      <w:r w:rsidRPr="007D2189">
        <w:rPr>
          <w:rStyle w:val="StyleUnderline"/>
          <w:highlight w:val="cya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7D2189">
        <w:rPr>
          <w:rStyle w:val="StyleUnderline"/>
          <w:highlight w:val="cyan"/>
        </w:rPr>
        <w:t xml:space="preserve">The </w:t>
      </w:r>
      <w:r w:rsidRPr="007D2189">
        <w:rPr>
          <w:rStyle w:val="Emphasis"/>
          <w:highlight w:val="cyan"/>
        </w:rPr>
        <w:t>right to strike</w:t>
      </w:r>
      <w:r w:rsidRPr="007D2189">
        <w:rPr>
          <w:rStyle w:val="StyleUnderline"/>
          <w:highlight w:val="cyan"/>
        </w:rPr>
        <w:t xml:space="preserve"> is</w:t>
      </w:r>
      <w:r w:rsidRPr="00332957">
        <w:rPr>
          <w:rStyle w:val="StyleUnderline"/>
        </w:rPr>
        <w:t xml:space="preserve"> </w:t>
      </w:r>
      <w:r w:rsidRPr="007D2189">
        <w:rPr>
          <w:rStyle w:val="Emphasis"/>
          <w:highlight w:val="cyan"/>
        </w:rPr>
        <w:t>essential</w:t>
      </w:r>
      <w:r w:rsidRPr="007D2189">
        <w:rPr>
          <w:rStyle w:val="StyleUnderline"/>
          <w:highlight w:val="cyan"/>
        </w:rPr>
        <w:t xml:space="preserve"> to </w:t>
      </w:r>
      <w:r w:rsidRPr="008C0530">
        <w:rPr>
          <w:rStyle w:val="StyleUnderline"/>
        </w:rPr>
        <w:t>any</w:t>
      </w:r>
      <w:r w:rsidRPr="00332957">
        <w:rPr>
          <w:rStyle w:val="StyleUnderline"/>
        </w:rPr>
        <w:t xml:space="preserve"> discussion of </w:t>
      </w:r>
      <w:r w:rsidRPr="007D2189">
        <w:rPr>
          <w:rStyle w:val="StyleUnderline"/>
          <w:highlight w:val="cyan"/>
        </w:rPr>
        <w:t xml:space="preserve">the future of the </w:t>
      </w:r>
      <w:r w:rsidRPr="007D2189">
        <w:rPr>
          <w:rStyle w:val="Emphasis"/>
          <w:highlight w:val="cya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7D2189">
        <w:rPr>
          <w:rStyle w:val="StyleUnderline"/>
          <w:highlight w:val="cyan"/>
        </w:rPr>
        <w:t>We need to restore</w:t>
      </w:r>
      <w:r w:rsidRPr="00332957">
        <w:rPr>
          <w:rStyle w:val="StyleUnderline"/>
        </w:rPr>
        <w:t xml:space="preserve"> the integrity of the </w:t>
      </w:r>
      <w:r w:rsidRPr="007D2189">
        <w:rPr>
          <w:rStyle w:val="Emphasis"/>
          <w:highlight w:val="cyan"/>
        </w:rPr>
        <w:t>collective bargaining</w:t>
      </w:r>
      <w:r w:rsidRPr="00332957">
        <w:rPr>
          <w:rStyle w:val="StyleUnderline"/>
        </w:rPr>
        <w:t xml:space="preserve"> process </w:t>
      </w:r>
      <w:r w:rsidRPr="007D2189">
        <w:rPr>
          <w:rStyle w:val="StyleUnderline"/>
          <w:highlight w:val="cyan"/>
        </w:rPr>
        <w:t>which</w:t>
      </w:r>
      <w:r w:rsidRPr="00332957">
        <w:rPr>
          <w:rStyle w:val="StyleUnderline"/>
        </w:rPr>
        <w:t xml:space="preserve"> </w:t>
      </w:r>
      <w:r w:rsidRPr="007D2189">
        <w:rPr>
          <w:rStyle w:val="StyleUnderline"/>
          <w:highlight w:val="cyan"/>
        </w:rPr>
        <w:t>rests</w:t>
      </w:r>
      <w:r w:rsidRPr="00332957">
        <w:rPr>
          <w:sz w:val="16"/>
        </w:rPr>
        <w:t xml:space="preserve">, ultimately, </w:t>
      </w:r>
      <w:r w:rsidRPr="007D2189">
        <w:rPr>
          <w:rStyle w:val="StyleUnderline"/>
          <w:highlight w:val="cyan"/>
        </w:rPr>
        <w:t>on a</w:t>
      </w:r>
      <w:r w:rsidRPr="00332957">
        <w:rPr>
          <w:rStyle w:val="StyleUnderline"/>
        </w:rPr>
        <w:t xml:space="preserve"> </w:t>
      </w:r>
      <w:r w:rsidRPr="00332957">
        <w:rPr>
          <w:rStyle w:val="Emphasis"/>
        </w:rPr>
        <w:t xml:space="preserve">genuine </w:t>
      </w:r>
      <w:r w:rsidRPr="007D2189">
        <w:rPr>
          <w:rStyle w:val="Emphasis"/>
          <w:highlight w:val="cya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7D2189">
        <w:rPr>
          <w:rStyle w:val="Emphasis"/>
          <w:highlight w:val="cya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7D2189">
        <w:rPr>
          <w:rStyle w:val="StyleUnderline"/>
          <w:highlight w:val="cyan"/>
        </w:rPr>
        <w:t>Strike</w:t>
      </w:r>
      <w:r w:rsidRPr="00332957">
        <w:rPr>
          <w:rStyle w:val="StyleUnderline"/>
        </w:rPr>
        <w:t xml:space="preserve"> </w:t>
      </w:r>
      <w:r w:rsidRPr="007D2189">
        <w:rPr>
          <w:rStyle w:val="StyleUnderline"/>
          <w:highlight w:val="cyan"/>
        </w:rPr>
        <w:t xml:space="preserve">mobilization is a </w:t>
      </w:r>
      <w:r w:rsidRPr="007D2189">
        <w:rPr>
          <w:rStyle w:val="Emphasis"/>
          <w:highlight w:val="cya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 xml:space="preserve">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w:t>
      </w:r>
      <w:r w:rsidRPr="008C0530">
        <w:rPr>
          <w:sz w:val="16"/>
          <w:szCs w:val="16"/>
        </w:rPr>
        <w:lastRenderedPageBreak/>
        <w:t>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566B2BE4" w14:textId="77777777" w:rsidR="003205D7" w:rsidRDefault="003205D7" w:rsidP="003205D7">
      <w:pPr>
        <w:pStyle w:val="Heading4"/>
      </w:pPr>
      <w:r>
        <w:t>Reviving unions is critical to restoring global democracy</w:t>
      </w:r>
    </w:p>
    <w:p w14:paraId="687FACBB" w14:textId="77777777" w:rsidR="003205D7" w:rsidRDefault="003205D7" w:rsidP="003205D7">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https://sci-hub.se/https://doi.org/10.1177/0160449X19890523]/Kankee</w:t>
      </w:r>
    </w:p>
    <w:p w14:paraId="05127926" w14:textId="13C56A1E" w:rsidR="003205D7" w:rsidRDefault="003205D7" w:rsidP="003205D7">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7D2189">
        <w:rPr>
          <w:rStyle w:val="StyleUnderline"/>
          <w:highlight w:val="cyan"/>
        </w:rPr>
        <w:t xml:space="preserve">The </w:t>
      </w:r>
      <w:r w:rsidRPr="007D2189">
        <w:rPr>
          <w:rStyle w:val="Emphasis"/>
          <w:highlight w:val="cyan"/>
        </w:rPr>
        <w:t>link</w:t>
      </w:r>
      <w:r w:rsidRPr="007D2189">
        <w:rPr>
          <w:rStyle w:val="StyleUnderline"/>
          <w:highlight w:val="cyan"/>
        </w:rPr>
        <w:t xml:space="preserve"> between unions and the middle class is </w:t>
      </w:r>
      <w:r w:rsidRPr="007D2189">
        <w:rPr>
          <w:rStyle w:val="Emphasis"/>
          <w:highlight w:val="cya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lastRenderedPageBreak/>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7D2189">
        <w:rPr>
          <w:rStyle w:val="StyleUnderline"/>
          <w:highlight w:val="cyan"/>
        </w:rPr>
        <w:t>Without</w:t>
      </w:r>
      <w:r w:rsidRPr="00F87912">
        <w:rPr>
          <w:rStyle w:val="StyleUnderline"/>
        </w:rPr>
        <w:t xml:space="preserve"> the anchor of </w:t>
      </w:r>
      <w:r w:rsidRPr="007D2189">
        <w:rPr>
          <w:rStyle w:val="StyleUnderline"/>
          <w:highlight w:val="cyan"/>
        </w:rPr>
        <w:t>a</w:t>
      </w:r>
      <w:r w:rsidRPr="00F87912">
        <w:rPr>
          <w:rStyle w:val="StyleUnderline"/>
        </w:rPr>
        <w:t xml:space="preserve"> labor </w:t>
      </w:r>
      <w:r w:rsidRPr="007D2189">
        <w:rPr>
          <w:rStyle w:val="StyleUnderline"/>
          <w:highlight w:val="cyan"/>
        </w:rPr>
        <w:t>union</w:t>
      </w:r>
      <w:r w:rsidRPr="00F87912">
        <w:rPr>
          <w:sz w:val="16"/>
        </w:rPr>
        <w:t xml:space="preserve">, Working America canvassers found that </w:t>
      </w:r>
      <w:r w:rsidRPr="007D2189">
        <w:rPr>
          <w:rStyle w:val="StyleUnderline"/>
          <w:highlight w:val="cyan"/>
        </w:rPr>
        <w:t>working people were</w:t>
      </w:r>
      <w:r w:rsidRPr="00F87912">
        <w:rPr>
          <w:rStyle w:val="StyleUnderline"/>
        </w:rPr>
        <w:t xml:space="preserve"> </w:t>
      </w:r>
      <w:r w:rsidRPr="007D2189">
        <w:rPr>
          <w:rStyle w:val="Emphasis"/>
          <w:highlight w:val="cyan"/>
        </w:rPr>
        <w:t>vulnerable</w:t>
      </w:r>
      <w:r w:rsidRPr="007D2189">
        <w:rPr>
          <w:rStyle w:val="StyleUnderline"/>
          <w:highlight w:val="cyan"/>
        </w:rPr>
        <w:t xml:space="preserve"> to right-wing</w:t>
      </w:r>
      <w:r w:rsidRPr="00F87912">
        <w:rPr>
          <w:rStyle w:val="StyleUnderline"/>
        </w:rPr>
        <w:t xml:space="preserve"> social </w:t>
      </w:r>
      <w:r w:rsidRPr="007D2189">
        <w:rPr>
          <w:rStyle w:val="Emphasis"/>
          <w:highlight w:val="cyan"/>
        </w:rPr>
        <w:t>wedge issues</w:t>
      </w:r>
      <w:r w:rsidRPr="00F87912">
        <w:rPr>
          <w:rStyle w:val="StyleUnderline"/>
        </w:rPr>
        <w:t xml:space="preserve">, </w:t>
      </w:r>
      <w:r w:rsidRPr="007D2189">
        <w:rPr>
          <w:rStyle w:val="StyleUnderline"/>
          <w:highlight w:val="cyan"/>
        </w:rPr>
        <w:t>and</w:t>
      </w:r>
      <w:r w:rsidRPr="00F87912">
        <w:rPr>
          <w:rStyle w:val="StyleUnderline"/>
        </w:rPr>
        <w:t xml:space="preserve"> since 2016 more explicitly </w:t>
      </w:r>
      <w:r w:rsidRPr="007D2189">
        <w:rPr>
          <w:rStyle w:val="Emphasis"/>
          <w:highlight w:val="cyan"/>
        </w:rPr>
        <w:t>racist appeals</w:t>
      </w:r>
      <w:r w:rsidRPr="00F87912">
        <w:rPr>
          <w:sz w:val="16"/>
        </w:rPr>
        <w:t xml:space="preserve">. Unions, a Cornerstone of Civic Life </w:t>
      </w:r>
      <w:r w:rsidRPr="007D2189">
        <w:rPr>
          <w:rStyle w:val="StyleUnderline"/>
          <w:highlight w:val="cyan"/>
        </w:rPr>
        <w:t>Unions provide</w:t>
      </w:r>
      <w:r w:rsidRPr="00F87912">
        <w:rPr>
          <w:rStyle w:val="StyleUnderline"/>
        </w:rPr>
        <w:t xml:space="preserve"> </w:t>
      </w:r>
      <w:r w:rsidRPr="007D2189">
        <w:rPr>
          <w:rStyle w:val="Emphasis"/>
          <w:highlight w:val="cyan"/>
        </w:rPr>
        <w:t>trusted</w:t>
      </w:r>
      <w:r w:rsidRPr="00F87912">
        <w:rPr>
          <w:rStyle w:val="Emphasis"/>
        </w:rPr>
        <w:t xml:space="preserve"> </w:t>
      </w:r>
      <w:r w:rsidRPr="007D2189">
        <w:rPr>
          <w:rStyle w:val="Emphasis"/>
          <w:highlight w:val="cyan"/>
        </w:rPr>
        <w:t>info</w:t>
      </w:r>
      <w:r w:rsidRPr="00F87912">
        <w:rPr>
          <w:rStyle w:val="Emphasis"/>
        </w:rPr>
        <w:t>rmation</w:t>
      </w:r>
      <w:r w:rsidRPr="00F87912">
        <w:rPr>
          <w:rStyle w:val="StyleUnderline"/>
        </w:rPr>
        <w:t xml:space="preserve"> to members </w:t>
      </w:r>
      <w:r w:rsidRPr="007D2189">
        <w:rPr>
          <w:rStyle w:val="StyleUnderline"/>
          <w:highlight w:val="cyan"/>
        </w:rPr>
        <w:t xml:space="preserve">about issues and elections and boost voter </w:t>
      </w:r>
      <w:r w:rsidRPr="007D2189">
        <w:rPr>
          <w:rStyle w:val="Emphasis"/>
          <w:highlight w:val="cyan"/>
        </w:rPr>
        <w:t>civic participation</w:t>
      </w:r>
      <w:r w:rsidRPr="00F87912">
        <w:rPr>
          <w:sz w:val="16"/>
        </w:rPr>
        <w:t xml:space="preserve">. </w:t>
      </w:r>
      <w:r w:rsidRPr="00F87912">
        <w:rPr>
          <w:rStyle w:val="StyleUnderline"/>
        </w:rPr>
        <w:t xml:space="preserve">Union </w:t>
      </w:r>
      <w:r w:rsidRPr="007D2189">
        <w:rPr>
          <w:rStyle w:val="StyleUnderline"/>
          <w:highlight w:val="cya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7D2189">
        <w:rPr>
          <w:rStyle w:val="StyleUnderline"/>
          <w:highlight w:val="cyan"/>
        </w:rPr>
        <w:t xml:space="preserve">democracy </w:t>
      </w:r>
      <w:r w:rsidRPr="007D2189">
        <w:rPr>
          <w:rStyle w:val="Emphasis"/>
          <w:highlight w:val="cyan"/>
        </w:rPr>
        <w:t>declines</w:t>
      </w:r>
      <w:r w:rsidRPr="007D2189">
        <w:rPr>
          <w:rStyle w:val="StyleUnderline"/>
          <w:highlight w:val="cya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home town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7D2189">
        <w:rPr>
          <w:rStyle w:val="StyleUnderline"/>
          <w:highlight w:val="cyan"/>
        </w:rPr>
        <w:t>the</w:t>
      </w:r>
      <w:r w:rsidRPr="00F87912">
        <w:rPr>
          <w:sz w:val="16"/>
        </w:rPr>
        <w:t xml:space="preserve"> subsequent </w:t>
      </w:r>
      <w:r w:rsidRPr="007D2189">
        <w:rPr>
          <w:rStyle w:val="StyleUnderline"/>
          <w:highlight w:val="cyan"/>
        </w:rPr>
        <w:t>decline of unions as a</w:t>
      </w:r>
      <w:r w:rsidRPr="00F87912">
        <w:rPr>
          <w:rStyle w:val="StyleUnderline"/>
        </w:rPr>
        <w:t xml:space="preserve"> </w:t>
      </w:r>
      <w:r w:rsidRPr="007D2189">
        <w:rPr>
          <w:rStyle w:val="Emphasis"/>
          <w:highlight w:val="cyan"/>
        </w:rPr>
        <w:t>countervailing force</w:t>
      </w:r>
      <w:r w:rsidRPr="007D2189">
        <w:rPr>
          <w:rStyle w:val="StyleUnderline"/>
          <w:highlight w:val="cyan"/>
        </w:rPr>
        <w:t xml:space="preserve"> to corporate power</w:t>
      </w:r>
      <w:r w:rsidRPr="00F87912">
        <w:rPr>
          <w:rStyle w:val="StyleUnderline"/>
        </w:rPr>
        <w:t xml:space="preserve">, </w:t>
      </w:r>
      <w:r w:rsidRPr="007D2189">
        <w:rPr>
          <w:rStyle w:val="StyleUnderline"/>
          <w:highlight w:val="cya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7D2189">
        <w:rPr>
          <w:rStyle w:val="StyleUnderline"/>
          <w:highlight w:val="cyan"/>
        </w:rPr>
        <w:t>a wave of</w:t>
      </w:r>
      <w:r w:rsidRPr="00F87912">
        <w:rPr>
          <w:rStyle w:val="StyleUnderline"/>
        </w:rPr>
        <w:t xml:space="preserve"> </w:t>
      </w:r>
      <w:r w:rsidRPr="007D2189">
        <w:rPr>
          <w:rStyle w:val="Emphasis"/>
          <w:highlight w:val="cya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7D2189">
        <w:rPr>
          <w:rStyle w:val="StyleUnderline"/>
          <w:highlight w:val="cyan"/>
        </w:rPr>
        <w:t>When people lose high-pay</w:t>
      </w:r>
      <w:r w:rsidRPr="00A62A3A">
        <w:rPr>
          <w:rStyle w:val="StyleUnderline"/>
        </w:rPr>
        <w:t>ing,</w:t>
      </w:r>
      <w:r w:rsidRPr="00F87912">
        <w:rPr>
          <w:rStyle w:val="StyleUnderline"/>
        </w:rPr>
        <w:t xml:space="preserve"> </w:t>
      </w:r>
      <w:r w:rsidRPr="007D2189">
        <w:rPr>
          <w:rStyle w:val="StyleUnderline"/>
          <w:highlight w:val="cyan"/>
        </w:rPr>
        <w:t>union</w:t>
      </w:r>
      <w:r w:rsidRPr="00A62A3A">
        <w:rPr>
          <w:rStyle w:val="StyleUnderline"/>
        </w:rPr>
        <w:t>i</w:t>
      </w:r>
      <w:r w:rsidRPr="00F87912">
        <w:rPr>
          <w:rStyle w:val="StyleUnderline"/>
        </w:rPr>
        <w:t xml:space="preserve">zed </w:t>
      </w:r>
      <w:r w:rsidRPr="007D2189">
        <w:rPr>
          <w:rStyle w:val="StyleUnderline"/>
          <w:highlight w:val="cyan"/>
        </w:rPr>
        <w:t>jobs</w:t>
      </w:r>
      <w:r w:rsidRPr="00F87912">
        <w:rPr>
          <w:rStyle w:val="StyleUnderline"/>
        </w:rPr>
        <w:t xml:space="preserve"> </w:t>
      </w:r>
      <w:r w:rsidRPr="007D2189">
        <w:rPr>
          <w:rStyle w:val="StyleUnderline"/>
          <w:highlight w:val="cyan"/>
        </w:rPr>
        <w:t>they</w:t>
      </w:r>
      <w:r>
        <w:rPr>
          <w:rStyle w:val="StyleUnderline"/>
        </w:rPr>
        <w:t xml:space="preserve"> </w:t>
      </w:r>
      <w:r w:rsidRPr="00F87912">
        <w:rPr>
          <w:rStyle w:val="StyleUnderline"/>
        </w:rPr>
        <w:t xml:space="preserve">do not just </w:t>
      </w:r>
      <w:r w:rsidRPr="007D2189">
        <w:rPr>
          <w:rStyle w:val="StyleUnderline"/>
          <w:highlight w:val="cyan"/>
        </w:rPr>
        <w:t>lose</w:t>
      </w:r>
      <w:r w:rsidRPr="00A62A3A">
        <w:rPr>
          <w:rStyle w:val="StyleUnderline"/>
        </w:rPr>
        <w:t xml:space="preserve"> </w:t>
      </w:r>
      <w:r w:rsidRPr="007D2189">
        <w:rPr>
          <w:rStyle w:val="StyleUnderline"/>
          <w:highlight w:val="cyan"/>
        </w:rPr>
        <w:t>the</w:t>
      </w:r>
      <w:r w:rsidRPr="00A62A3A">
        <w:rPr>
          <w:rStyle w:val="StyleUnderline"/>
        </w:rPr>
        <w:t>ir</w:t>
      </w:r>
      <w:r w:rsidRPr="00F87912">
        <w:rPr>
          <w:rStyle w:val="StyleUnderline"/>
        </w:rPr>
        <w:t xml:space="preserve"> footing in the </w:t>
      </w:r>
      <w:r w:rsidRPr="007D2189">
        <w:rPr>
          <w:rStyle w:val="StyleUnderline"/>
          <w:highlight w:val="cyan"/>
        </w:rPr>
        <w:t>middle class</w:t>
      </w:r>
      <w:r w:rsidRPr="00F87912">
        <w:rPr>
          <w:sz w:val="16"/>
        </w:rPr>
        <w:t xml:space="preserve">; rather </w:t>
      </w:r>
      <w:r w:rsidRPr="007D2189">
        <w:rPr>
          <w:rStyle w:val="StyleUnderline"/>
          <w:highlight w:val="cyan"/>
        </w:rPr>
        <w:t>they</w:t>
      </w:r>
      <w:r w:rsidRPr="00F87912">
        <w:rPr>
          <w:sz w:val="16"/>
        </w:rPr>
        <w:t xml:space="preserve"> also </w:t>
      </w:r>
      <w:r w:rsidRPr="00F87912">
        <w:rPr>
          <w:rStyle w:val="StyleUnderline"/>
        </w:rPr>
        <w:t xml:space="preserve">stand to </w:t>
      </w:r>
      <w:r w:rsidRPr="007D2189">
        <w:rPr>
          <w:rStyle w:val="StyleUnderline"/>
          <w:highlight w:val="cyan"/>
        </w:rPr>
        <w:t>lose</w:t>
      </w:r>
      <w:r w:rsidRPr="00F87912">
        <w:rPr>
          <w:rStyle w:val="StyleUnderline"/>
        </w:rPr>
        <w:t xml:space="preserve"> a whole</w:t>
      </w:r>
      <w:r>
        <w:rPr>
          <w:rStyle w:val="StyleUnderline"/>
        </w:rPr>
        <w:t xml:space="preserve"> </w:t>
      </w:r>
      <w:r w:rsidRPr="00F87912">
        <w:rPr>
          <w:rStyle w:val="StyleUnderline"/>
        </w:rPr>
        <w:t xml:space="preserve">set of </w:t>
      </w:r>
      <w:r w:rsidRPr="007D2189">
        <w:rPr>
          <w:rStyle w:val="StyleUnderline"/>
          <w:highlight w:val="cya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7D2189">
        <w:rPr>
          <w:rStyle w:val="StyleUnderline"/>
          <w:highlight w:val="cyan"/>
        </w:rPr>
        <w:t>radical right parties</w:t>
      </w:r>
      <w:r w:rsidRPr="00F87912">
        <w:rPr>
          <w:rStyle w:val="StyleUnderline"/>
        </w:rPr>
        <w:t xml:space="preserve"> have </w:t>
      </w:r>
      <w:r w:rsidRPr="007D2189">
        <w:rPr>
          <w:rStyle w:val="StyleUnderline"/>
          <w:highlight w:val="cya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7D2189">
        <w:rPr>
          <w:rStyle w:val="Emphasis"/>
          <w:highlight w:val="cya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w:t>
      </w:r>
      <w:r w:rsidRPr="00F87912">
        <w:rPr>
          <w:sz w:val="16"/>
        </w:rPr>
        <w:lastRenderedPageBreak/>
        <w:t xml:space="preserve">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7D2189">
        <w:rPr>
          <w:rStyle w:val="StyleUnderline"/>
          <w:highlight w:val="cyan"/>
        </w:rPr>
        <w:t>there is a</w:t>
      </w:r>
      <w:r w:rsidRPr="00F87912">
        <w:rPr>
          <w:rStyle w:val="StyleUnderline"/>
        </w:rPr>
        <w:t xml:space="preserve"> </w:t>
      </w:r>
      <w:r w:rsidRPr="00A62A3A">
        <w:rPr>
          <w:sz w:val="16"/>
          <w:szCs w:val="16"/>
        </w:rPr>
        <w:t>growing</w:t>
      </w:r>
      <w:r w:rsidRPr="00F87912">
        <w:rPr>
          <w:rStyle w:val="StyleUnderline"/>
        </w:rPr>
        <w:t xml:space="preserve"> </w:t>
      </w:r>
      <w:r w:rsidRPr="007D2189">
        <w:rPr>
          <w:rStyle w:val="Emphasis"/>
          <w:highlight w:val="cyan"/>
        </w:rPr>
        <w:t>consensus</w:t>
      </w:r>
      <w:r w:rsidRPr="00F87912">
        <w:rPr>
          <w:rStyle w:val="StyleUnderline"/>
        </w:rPr>
        <w:t xml:space="preserve"> that</w:t>
      </w:r>
      <w:r>
        <w:rPr>
          <w:rStyle w:val="StyleUnderline"/>
        </w:rPr>
        <w:t xml:space="preserve"> </w:t>
      </w:r>
      <w:r w:rsidRPr="007D2189">
        <w:rPr>
          <w:rStyle w:val="StyleUnderline"/>
          <w:highlight w:val="cyan"/>
        </w:rPr>
        <w:t>unions</w:t>
      </w:r>
      <w:r w:rsidRPr="00F87912">
        <w:rPr>
          <w:rStyle w:val="StyleUnderline"/>
        </w:rPr>
        <w:t xml:space="preserve"> are an agent </w:t>
      </w:r>
      <w:r w:rsidRPr="007D2189">
        <w:rPr>
          <w:rStyle w:val="StyleUnderline"/>
          <w:highlight w:val="cyan"/>
        </w:rPr>
        <w:t>keep</w:t>
      </w:r>
      <w:r w:rsidRPr="00F87912">
        <w:rPr>
          <w:rStyle w:val="StyleUnderline"/>
        </w:rPr>
        <w:t xml:space="preserve">ing </w:t>
      </w:r>
      <w:r w:rsidRPr="007D2189">
        <w:rPr>
          <w:rStyle w:val="Emphasis"/>
          <w:highlight w:val="cyan"/>
        </w:rPr>
        <w:t>authoritarianism</w:t>
      </w:r>
      <w:r w:rsidRPr="007D2189">
        <w:rPr>
          <w:rStyle w:val="StyleUnderline"/>
          <w:highlight w:val="cyan"/>
        </w:rPr>
        <w:t xml:space="preserve"> at</w:t>
      </w:r>
      <w:r w:rsidRPr="007D2189">
        <w:rPr>
          <w:sz w:val="16"/>
          <w:highlight w:val="cyan"/>
        </w:rPr>
        <w:t xml:space="preserve"> </w:t>
      </w:r>
      <w:r w:rsidRPr="007D2189">
        <w:rPr>
          <w:rStyle w:val="StyleUnderline"/>
          <w:highlight w:val="cya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w:t>
      </w:r>
      <w:r w:rsidRPr="00F87912">
        <w:rPr>
          <w:sz w:val="16"/>
        </w:rPr>
        <w:lastRenderedPageBreak/>
        <w:t xml:space="preserve">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1784CA7B" w14:textId="40FF9D17" w:rsidR="00C34C1A" w:rsidRPr="001156EF" w:rsidRDefault="00C34C1A" w:rsidP="001156EF">
      <w:pPr>
        <w:pStyle w:val="Heading4"/>
      </w:pPr>
      <w:r w:rsidRPr="001156EF">
        <w:t>Scenario 2 is I Law</w:t>
      </w:r>
    </w:p>
    <w:p w14:paraId="3C7E68DD" w14:textId="77777777" w:rsidR="00C34C1A" w:rsidRDefault="00C34C1A" w:rsidP="00C34C1A">
      <w:pPr>
        <w:pStyle w:val="Heading4"/>
      </w:pPr>
      <w:r>
        <w:t>Lack of member state respect for a right to strike destroys ILO institutional credibility and union power</w:t>
      </w:r>
    </w:p>
    <w:p w14:paraId="5889BA21" w14:textId="77777777" w:rsidR="00C34C1A" w:rsidRDefault="00C34C1A" w:rsidP="00C34C1A">
      <w:proofErr w:type="spellStart"/>
      <w:r w:rsidRPr="00FC199D">
        <w:rPr>
          <w:rStyle w:val="Heading4Char"/>
        </w:rPr>
        <w:t>Bellace</w:t>
      </w:r>
      <w:proofErr w:type="spellEnd"/>
      <w:r w:rsidRPr="00FC199D">
        <w:rPr>
          <w:rStyle w:val="Heading4Char"/>
        </w:rPr>
        <w:t xml:space="preserve"> 18</w:t>
      </w:r>
      <w:r>
        <w:t xml:space="preserve"> [Janice R. </w:t>
      </w:r>
      <w:proofErr w:type="spellStart"/>
      <w:r>
        <w:t>Bellace</w:t>
      </w:r>
      <w:proofErr w:type="spellEnd"/>
      <w:r>
        <w:t xml:space="preserve">, Samuel Blank Professor of Legal Studies at the </w:t>
      </w:r>
      <w:proofErr w:type="spellStart"/>
      <w:r>
        <w:t>The</w:t>
      </w:r>
      <w:proofErr w:type="spellEnd"/>
      <w:r>
        <w:t xml:space="preserve"> Wharton School at the University of Pennsylvania, 2018, “ILO CONVENTION NO. 87 AND THE RIGHT TO STRIKE IN AN ERA OF GLOBAL TRADE,” Comparative Labor Law &amp; Policy Journal, https://heinonline.org/HOL/P?h=hein.journals/cllpj39&amp;i=533]/Kankee</w:t>
      </w:r>
    </w:p>
    <w:p w14:paraId="36B667A5" w14:textId="77777777" w:rsidR="00C34C1A" w:rsidRDefault="00C34C1A" w:rsidP="00C34C1A">
      <w:pPr>
        <w:rPr>
          <w:rStyle w:val="StyleUnderline"/>
        </w:rPr>
      </w:pPr>
      <w:r w:rsidRPr="00C67F46">
        <w:rPr>
          <w:sz w:val="16"/>
        </w:rPr>
        <w:t xml:space="preserve">VII. THE RIGHT TO STRIKE: A PILLAR OF FREEDOM OF ASSOCIATION Since 1948, there has never been a resolution, or a protocol relating to Convention No. 87 that has challenged the notion that the right to strike is an inextricable corollary to freedom of association. One might consider why. </w:t>
      </w:r>
      <w:r w:rsidRPr="00C67F46">
        <w:rPr>
          <w:rStyle w:val="StyleUnderline"/>
        </w:rPr>
        <w:t xml:space="preserve">Within the ILO, the </w:t>
      </w:r>
      <w:r w:rsidRPr="007D2189">
        <w:rPr>
          <w:rStyle w:val="Emphasis"/>
          <w:highlight w:val="cyan"/>
        </w:rPr>
        <w:t>right to strike</w:t>
      </w:r>
      <w:r w:rsidRPr="00C67F46">
        <w:rPr>
          <w:rStyle w:val="StyleUnderline"/>
        </w:rPr>
        <w:t xml:space="preserve"> is</w:t>
      </w:r>
      <w:r w:rsidRPr="00C67F46">
        <w:rPr>
          <w:sz w:val="16"/>
        </w:rPr>
        <w:t xml:space="preserve"> often expressed in a narrowly legal fashion, by latching on to the phrasing in Article 3 of Convention No. 87; namely, it is as </w:t>
      </w:r>
      <w:r w:rsidRPr="00C67F46">
        <w:rPr>
          <w:rStyle w:val="StyleUnderline"/>
        </w:rPr>
        <w:t xml:space="preserve">an </w:t>
      </w:r>
      <w:r w:rsidRPr="00FC199D">
        <w:rPr>
          <w:rStyle w:val="Emphasis"/>
        </w:rPr>
        <w:t>intrinsic corollary</w:t>
      </w:r>
      <w:r w:rsidRPr="00C67F46">
        <w:rPr>
          <w:rStyle w:val="StyleUnderline"/>
        </w:rPr>
        <w:t xml:space="preserve"> to the workers' right to formulate their own</w:t>
      </w:r>
      <w:r w:rsidRPr="00C67F46">
        <w:rPr>
          <w:sz w:val="16"/>
        </w:rPr>
        <w:t xml:space="preserve"> programs and </w:t>
      </w:r>
      <w:r w:rsidRPr="00C67F46">
        <w:rPr>
          <w:rStyle w:val="StyleUnderline"/>
        </w:rPr>
        <w:t>activities</w:t>
      </w:r>
      <w:r w:rsidRPr="00C67F46">
        <w:rPr>
          <w:sz w:val="16"/>
        </w:rPr>
        <w:t xml:space="preserve">. But it is more than that: </w:t>
      </w:r>
      <w:r w:rsidRPr="00C67F46">
        <w:rPr>
          <w:rStyle w:val="StyleUnderline"/>
        </w:rPr>
        <w:t>it</w:t>
      </w:r>
      <w:r w:rsidRPr="00C67F46">
        <w:rPr>
          <w:sz w:val="16"/>
        </w:rPr>
        <w:t xml:space="preserve"> </w:t>
      </w:r>
      <w:r w:rsidRPr="007D2189">
        <w:rPr>
          <w:rStyle w:val="StyleUnderline"/>
          <w:highlight w:val="cyan"/>
        </w:rPr>
        <w:t xml:space="preserve">plays a </w:t>
      </w:r>
      <w:r w:rsidRPr="007D2189">
        <w:rPr>
          <w:rStyle w:val="Emphasis"/>
          <w:highlight w:val="cyan"/>
        </w:rPr>
        <w:t>critical role</w:t>
      </w:r>
      <w:r w:rsidRPr="00C67F46">
        <w:rPr>
          <w:rStyle w:val="StyleUnderline"/>
        </w:rPr>
        <w:t xml:space="preserve"> </w:t>
      </w:r>
      <w:r w:rsidRPr="007D2189">
        <w:rPr>
          <w:rStyle w:val="StyleUnderline"/>
          <w:highlight w:val="cyan"/>
        </w:rPr>
        <w:t>in</w:t>
      </w:r>
      <w:r w:rsidRPr="00C67F46">
        <w:rPr>
          <w:rStyle w:val="StyleUnderline"/>
        </w:rPr>
        <w:t xml:space="preserve"> realizing </w:t>
      </w:r>
      <w:r w:rsidRPr="007D2189">
        <w:rPr>
          <w:rStyle w:val="Emphasis"/>
          <w:highlight w:val="cyan"/>
        </w:rPr>
        <w:t>f</w:t>
      </w:r>
      <w:r w:rsidRPr="00C67F46">
        <w:rPr>
          <w:rStyle w:val="StyleUnderline"/>
        </w:rPr>
        <w:t xml:space="preserve">reedom </w:t>
      </w:r>
      <w:r w:rsidRPr="007D2189">
        <w:rPr>
          <w:rStyle w:val="Emphasis"/>
          <w:highlight w:val="cyan"/>
        </w:rPr>
        <w:t>o</w:t>
      </w:r>
      <w:r w:rsidRPr="00C67F46">
        <w:rPr>
          <w:rStyle w:val="StyleUnderline"/>
        </w:rPr>
        <w:t xml:space="preserve">f </w:t>
      </w:r>
      <w:r w:rsidRPr="007D2189">
        <w:rPr>
          <w:rStyle w:val="Emphasis"/>
          <w:highlight w:val="cyan"/>
        </w:rPr>
        <w:t>a</w:t>
      </w:r>
      <w:r w:rsidRPr="00FC199D">
        <w:rPr>
          <w:rStyle w:val="StyleUnderline"/>
        </w:rPr>
        <w:t>s</w:t>
      </w:r>
      <w:r w:rsidRPr="00C67F46">
        <w:rPr>
          <w:rStyle w:val="StyleUnderline"/>
        </w:rPr>
        <w:t>sociation</w:t>
      </w:r>
      <w:r w:rsidRPr="00C67F46">
        <w:rPr>
          <w:sz w:val="16"/>
        </w:rPr>
        <w:t xml:space="preserve">. </w:t>
      </w:r>
      <w:r w:rsidRPr="00C67F46">
        <w:rPr>
          <w:rStyle w:val="StyleUnderline"/>
        </w:rPr>
        <w:t xml:space="preserve">Without the right to strike, without the ability to threaten economic loss to the employer, </w:t>
      </w:r>
      <w:r w:rsidRPr="007D2189">
        <w:rPr>
          <w:rStyle w:val="StyleUnderline"/>
          <w:highlight w:val="cyan"/>
        </w:rPr>
        <w:t>unions lack bargaining</w:t>
      </w:r>
      <w:r w:rsidRPr="00C67F46">
        <w:rPr>
          <w:rStyle w:val="StyleUnderline"/>
        </w:rPr>
        <w:t xml:space="preserve"> </w:t>
      </w:r>
      <w:r w:rsidRPr="007D2189">
        <w:rPr>
          <w:rStyle w:val="StyleUnderline"/>
          <w:highlight w:val="cyan"/>
        </w:rPr>
        <w:t>power</w:t>
      </w:r>
      <w:r w:rsidRPr="00C67F46">
        <w:rPr>
          <w:rStyle w:val="StyleUnderline"/>
        </w:rPr>
        <w:t>.</w:t>
      </w:r>
      <w:r w:rsidRPr="00C67F46">
        <w:rPr>
          <w:sz w:val="16"/>
        </w:rPr>
        <w:t xml:space="preserve"> </w:t>
      </w:r>
      <w:r w:rsidRPr="007D2189">
        <w:rPr>
          <w:rStyle w:val="StyleUnderline"/>
          <w:highlight w:val="cyan"/>
        </w:rPr>
        <w:t>With</w:t>
      </w:r>
      <w:r w:rsidRPr="00FC199D">
        <w:rPr>
          <w:rStyle w:val="StyleUnderline"/>
        </w:rPr>
        <w:t xml:space="preserve">out </w:t>
      </w:r>
      <w:r w:rsidRPr="007D2189">
        <w:rPr>
          <w:rStyle w:val="StyleUnderline"/>
          <w:highlight w:val="cyan"/>
        </w:rPr>
        <w:t>the ability to press</w:t>
      </w:r>
      <w:r w:rsidRPr="007D2189">
        <w:rPr>
          <w:sz w:val="16"/>
          <w:highlight w:val="cyan"/>
        </w:rPr>
        <w:t xml:space="preserve"> </w:t>
      </w:r>
      <w:r w:rsidRPr="007D2189">
        <w:rPr>
          <w:rStyle w:val="StyleUnderline"/>
          <w:highlight w:val="cyan"/>
        </w:rPr>
        <w:t>demands</w:t>
      </w:r>
      <w:r w:rsidRPr="00FC199D">
        <w:rPr>
          <w:sz w:val="16"/>
        </w:rPr>
        <w:t xml:space="preserve"> and to back up those demands </w:t>
      </w:r>
      <w:r w:rsidRPr="00FC199D">
        <w:rPr>
          <w:rStyle w:val="StyleUnderline"/>
        </w:rPr>
        <w:t>with the threat of</w:t>
      </w:r>
      <w:r w:rsidRPr="00FC199D">
        <w:rPr>
          <w:sz w:val="16"/>
        </w:rPr>
        <w:t xml:space="preserve"> using </w:t>
      </w:r>
      <w:r w:rsidRPr="00FC199D">
        <w:rPr>
          <w:rStyle w:val="StyleUnderline"/>
        </w:rPr>
        <w:t xml:space="preserve">economic weapons, workers effectively </w:t>
      </w:r>
      <w:r w:rsidRPr="00FC199D">
        <w:rPr>
          <w:rStyle w:val="Emphasis"/>
        </w:rPr>
        <w:t>cease</w:t>
      </w:r>
      <w:r w:rsidRPr="00FC199D">
        <w:rPr>
          <w:rStyle w:val="StyleUnderline"/>
        </w:rPr>
        <w:t xml:space="preserve"> to be able to bargain</w:t>
      </w:r>
      <w:r w:rsidRPr="00FC199D">
        <w:rPr>
          <w:sz w:val="16"/>
        </w:rPr>
        <w:t xml:space="preserve">. Any book on negotiation will devote significant space to the basic concept of leverage.11 2 </w:t>
      </w:r>
      <w:r w:rsidRPr="007D2189">
        <w:rPr>
          <w:rStyle w:val="StyleUnderline"/>
          <w:highlight w:val="cyan"/>
        </w:rPr>
        <w:t>When negotiating</w:t>
      </w:r>
      <w:r w:rsidRPr="00FC199D">
        <w:rPr>
          <w:rStyle w:val="StyleUnderline"/>
        </w:rPr>
        <w:t xml:space="preserve">, </w:t>
      </w:r>
      <w:r w:rsidRPr="007D2189">
        <w:rPr>
          <w:rStyle w:val="StyleUnderline"/>
          <w:highlight w:val="cyan"/>
        </w:rPr>
        <w:t>one does</w:t>
      </w:r>
      <w:r w:rsidRPr="00FC199D">
        <w:rPr>
          <w:rStyle w:val="StyleUnderline"/>
        </w:rPr>
        <w:t xml:space="preserve"> not move the other side to </w:t>
      </w:r>
      <w:r w:rsidRPr="007D2189">
        <w:rPr>
          <w:rStyle w:val="StyleUnderline"/>
          <w:highlight w:val="cyan"/>
        </w:rPr>
        <w:t>change</w:t>
      </w:r>
      <w:r w:rsidRPr="00FC199D">
        <w:rPr>
          <w:rStyle w:val="StyleUnderline"/>
        </w:rPr>
        <w:t xml:space="preserve"> its </w:t>
      </w:r>
      <w:r w:rsidRPr="007D2189">
        <w:rPr>
          <w:rStyle w:val="StyleUnderline"/>
          <w:highlight w:val="cyan"/>
        </w:rPr>
        <w:t>position</w:t>
      </w:r>
      <w:r w:rsidRPr="00FC199D">
        <w:rPr>
          <w:rStyle w:val="StyleUnderline"/>
        </w:rPr>
        <w:t xml:space="preserve"> </w:t>
      </w:r>
      <w:r w:rsidRPr="007D2189">
        <w:rPr>
          <w:rStyle w:val="StyleUnderline"/>
          <w:highlight w:val="cyan"/>
        </w:rPr>
        <w:t>without</w:t>
      </w:r>
      <w:r w:rsidRPr="00FC199D">
        <w:rPr>
          <w:rStyle w:val="StyleUnderline"/>
        </w:rPr>
        <w:t xml:space="preserve"> </w:t>
      </w:r>
      <w:r w:rsidRPr="007D2189">
        <w:rPr>
          <w:rStyle w:val="Emphasis"/>
          <w:highlight w:val="cyan"/>
        </w:rPr>
        <w:t>leverage</w:t>
      </w:r>
      <w:r w:rsidRPr="00FC199D">
        <w:rPr>
          <w:sz w:val="16"/>
        </w:rPr>
        <w:t xml:space="preserve">. It is similar in collective bargaining. </w:t>
      </w:r>
      <w:r w:rsidRPr="00FC199D">
        <w:rPr>
          <w:rStyle w:val="StyleUnderline"/>
        </w:rPr>
        <w:t>A union does not move the employer</w:t>
      </w:r>
      <w:r w:rsidRPr="00C67F46">
        <w:rPr>
          <w:rStyle w:val="StyleUnderline"/>
        </w:rPr>
        <w:t xml:space="preserve"> to change its offer without leverage</w:t>
      </w:r>
      <w:r w:rsidRPr="00C67F46">
        <w:rPr>
          <w:sz w:val="16"/>
        </w:rPr>
        <w:t xml:space="preserve">, </w:t>
      </w:r>
      <w:r w:rsidRPr="007D2189">
        <w:rPr>
          <w:rStyle w:val="StyleUnderline"/>
          <w:highlight w:val="cyan"/>
        </w:rPr>
        <w:t>which</w:t>
      </w:r>
      <w:r w:rsidRPr="00C67F46">
        <w:rPr>
          <w:sz w:val="16"/>
        </w:rPr>
        <w:t xml:space="preserve"> in most cases </w:t>
      </w:r>
      <w:r w:rsidRPr="007D2189">
        <w:rPr>
          <w:rStyle w:val="StyleUnderline"/>
          <w:highlight w:val="cyan"/>
        </w:rPr>
        <w:t>is</w:t>
      </w:r>
      <w:r w:rsidRPr="007D2189">
        <w:rPr>
          <w:sz w:val="16"/>
          <w:highlight w:val="cyan"/>
        </w:rPr>
        <w:t xml:space="preserve"> </w:t>
      </w:r>
      <w:r w:rsidRPr="007D2189">
        <w:rPr>
          <w:rStyle w:val="StyleUnderline"/>
          <w:highlight w:val="cyan"/>
        </w:rPr>
        <w:t>the</w:t>
      </w:r>
      <w:r w:rsidRPr="00C67F46">
        <w:rPr>
          <w:sz w:val="16"/>
        </w:rPr>
        <w:t xml:space="preserve"> threat of a </w:t>
      </w:r>
      <w:r w:rsidRPr="007D2189">
        <w:rPr>
          <w:rStyle w:val="StyleUnderline"/>
          <w:highlight w:val="cyan"/>
        </w:rPr>
        <w:t>strike</w:t>
      </w:r>
      <w:r w:rsidRPr="00C67F46">
        <w:rPr>
          <w:sz w:val="16"/>
        </w:rPr>
        <w:t xml:space="preserve">. Without that leverage, </w:t>
      </w:r>
      <w:r w:rsidRPr="007D2189">
        <w:rPr>
          <w:rStyle w:val="StyleUnderline"/>
          <w:highlight w:val="cyan"/>
        </w:rPr>
        <w:t>collective bargaining slips</w:t>
      </w:r>
      <w:r w:rsidRPr="00C67F46">
        <w:rPr>
          <w:rStyle w:val="StyleUnderline"/>
        </w:rPr>
        <w:t xml:space="preserve"> back </w:t>
      </w:r>
      <w:r w:rsidRPr="007D2189">
        <w:rPr>
          <w:rStyle w:val="StyleUnderline"/>
          <w:highlight w:val="cyan"/>
        </w:rPr>
        <w:t>into</w:t>
      </w:r>
      <w:r w:rsidRPr="00C67F46">
        <w:rPr>
          <w:rStyle w:val="StyleUnderline"/>
        </w:rPr>
        <w:t xml:space="preserve"> a form of</w:t>
      </w:r>
      <w:r w:rsidRPr="00C67F46">
        <w:rPr>
          <w:rStyle w:val="Emphasis"/>
        </w:rPr>
        <w:t xml:space="preserve"> </w:t>
      </w:r>
      <w:r w:rsidRPr="007D2189">
        <w:rPr>
          <w:rStyle w:val="Emphasis"/>
          <w:highlight w:val="cyan"/>
        </w:rPr>
        <w:t>powerless consultation</w:t>
      </w:r>
      <w:r w:rsidRPr="00C67F46">
        <w:rPr>
          <w:sz w:val="16"/>
        </w:rPr>
        <w:t xml:space="preserve">, </w:t>
      </w:r>
      <w:r w:rsidRPr="00C67F46">
        <w:rPr>
          <w:rStyle w:val="StyleUnderline"/>
        </w:rPr>
        <w:t xml:space="preserve">what some derisively label </w:t>
      </w:r>
      <w:r w:rsidRPr="00FC199D">
        <w:rPr>
          <w:rStyle w:val="Emphasis"/>
        </w:rPr>
        <w:t>"collective begging</w:t>
      </w:r>
      <w:r w:rsidRPr="00C67F46">
        <w:rPr>
          <w:rStyle w:val="StyleUnderline"/>
        </w:rPr>
        <w:t>."</w:t>
      </w:r>
      <w:r w:rsidRPr="00C67F46">
        <w:rPr>
          <w:sz w:val="16"/>
        </w:rPr>
        <w:t xml:space="preserve"> As a result, </w:t>
      </w:r>
      <w:r w:rsidRPr="00C67F46">
        <w:rPr>
          <w:rStyle w:val="StyleUnderline"/>
        </w:rPr>
        <w:t xml:space="preserve">without the right to strike, freedom of association would be a </w:t>
      </w:r>
      <w:r w:rsidRPr="00FC199D">
        <w:rPr>
          <w:rStyle w:val="Emphasis"/>
        </w:rPr>
        <w:t>hollow term</w:t>
      </w:r>
      <w:r w:rsidRPr="00FC199D">
        <w:rPr>
          <w:sz w:val="16"/>
          <w:szCs w:val="16"/>
        </w:rPr>
        <w:t xml:space="preserve">, </w:t>
      </w:r>
      <w:r w:rsidRPr="00FC199D">
        <w:rPr>
          <w:rStyle w:val="Emphasis"/>
        </w:rPr>
        <w:t>a meaningless right</w:t>
      </w:r>
      <w:r w:rsidRPr="00C67F46">
        <w:rPr>
          <w:rStyle w:val="StyleUnderline"/>
        </w:rPr>
        <w:t>.</w:t>
      </w:r>
      <w:r w:rsidRPr="00C67F46">
        <w:rPr>
          <w:sz w:val="16"/>
        </w:rPr>
        <w:t xml:space="preserve"> Some might assert that the workers still enjoy the right of freedom of association because they still have the right to form their own organizations, and to engage in collective bargaining. But even more detrimental than the negative impact on bargaining outcomes is the impact the lack of bargaining power has on union </w:t>
      </w:r>
      <w:r w:rsidRPr="00FC199D">
        <w:rPr>
          <w:sz w:val="16"/>
        </w:rPr>
        <w:t xml:space="preserve">organization. </w:t>
      </w:r>
      <w:r w:rsidRPr="00FC199D">
        <w:rPr>
          <w:rStyle w:val="StyleUnderline"/>
        </w:rPr>
        <w:t>Workers join unions to better their terms of employment through collective strength</w:t>
      </w:r>
      <w:r w:rsidRPr="00FC199D">
        <w:rPr>
          <w:sz w:val="16"/>
        </w:rPr>
        <w:t xml:space="preserve">. </w:t>
      </w:r>
      <w:r w:rsidRPr="007D2189">
        <w:rPr>
          <w:rStyle w:val="StyleUnderline"/>
          <w:highlight w:val="cyan"/>
        </w:rPr>
        <w:t>If</w:t>
      </w:r>
      <w:r w:rsidRPr="00FC199D">
        <w:rPr>
          <w:rStyle w:val="StyleUnderline"/>
        </w:rPr>
        <w:t xml:space="preserve"> the </w:t>
      </w:r>
      <w:r w:rsidRPr="007D2189">
        <w:rPr>
          <w:rStyle w:val="StyleUnderline"/>
          <w:highlight w:val="cyan"/>
        </w:rPr>
        <w:t>workers lack bargaining</w:t>
      </w:r>
      <w:r w:rsidRPr="007D2189">
        <w:rPr>
          <w:sz w:val="16"/>
          <w:highlight w:val="cyan"/>
        </w:rPr>
        <w:t xml:space="preserve"> </w:t>
      </w:r>
      <w:r w:rsidRPr="007D2189">
        <w:rPr>
          <w:rStyle w:val="StyleUnderline"/>
          <w:highlight w:val="cyan"/>
        </w:rPr>
        <w:t>power</w:t>
      </w:r>
      <w:r w:rsidRPr="00FC199D">
        <w:rPr>
          <w:sz w:val="16"/>
        </w:rPr>
        <w:t xml:space="preserve"> </w:t>
      </w:r>
      <w:r w:rsidRPr="00FC199D">
        <w:rPr>
          <w:rStyle w:val="StyleUnderline"/>
        </w:rPr>
        <w:t>and they realize it</w:t>
      </w:r>
      <w:r w:rsidRPr="00FC199D">
        <w:rPr>
          <w:sz w:val="16"/>
        </w:rPr>
        <w:t xml:space="preserve">, </w:t>
      </w:r>
      <w:r w:rsidRPr="007D2189">
        <w:rPr>
          <w:rStyle w:val="StyleUnderline"/>
          <w:highlight w:val="cyan"/>
        </w:rPr>
        <w:t>they</w:t>
      </w:r>
      <w:r w:rsidRPr="00FC199D">
        <w:rPr>
          <w:sz w:val="16"/>
        </w:rPr>
        <w:t xml:space="preserve"> often </w:t>
      </w:r>
      <w:r w:rsidRPr="007D2189">
        <w:rPr>
          <w:rStyle w:val="StyleUnderline"/>
          <w:highlight w:val="cyan"/>
        </w:rPr>
        <w:t>decline to join a union on the grounds</w:t>
      </w:r>
      <w:r w:rsidRPr="00FC199D">
        <w:rPr>
          <w:rStyle w:val="StyleUnderline"/>
        </w:rPr>
        <w:t xml:space="preserve"> that </w:t>
      </w:r>
      <w:r w:rsidRPr="007D2189">
        <w:rPr>
          <w:rStyle w:val="StyleUnderline"/>
          <w:highlight w:val="cyan"/>
        </w:rPr>
        <w:t>it</w:t>
      </w:r>
      <w:r w:rsidRPr="00FC199D">
        <w:rPr>
          <w:rStyle w:val="StyleUnderline"/>
        </w:rPr>
        <w:t xml:space="preserve"> </w:t>
      </w:r>
      <w:r w:rsidRPr="007D2189">
        <w:rPr>
          <w:rStyle w:val="StyleUnderline"/>
          <w:highlight w:val="cyan"/>
        </w:rPr>
        <w:t xml:space="preserve">would be </w:t>
      </w:r>
      <w:r w:rsidRPr="007D2189">
        <w:rPr>
          <w:rStyle w:val="Emphasis"/>
          <w:highlight w:val="cyan"/>
        </w:rPr>
        <w:t>futile</w:t>
      </w:r>
      <w:r w:rsidRPr="00FC199D">
        <w:rPr>
          <w:rStyle w:val="StyleUnderline"/>
        </w:rPr>
        <w:t xml:space="preserve"> to do so as the</w:t>
      </w:r>
      <w:r w:rsidRPr="00C67F46">
        <w:rPr>
          <w:rStyle w:val="StyleUnderline"/>
        </w:rPr>
        <w:t xml:space="preserve"> union will achieve nothing</w:t>
      </w:r>
      <w:r w:rsidRPr="00C67F46">
        <w:rPr>
          <w:sz w:val="16"/>
        </w:rPr>
        <w:t xml:space="preserve">. If workers do join a union, and the union engages in collective bargaining and then calls a strike to press demands, and the strike fails, the union will be seriously weakened and it may collapse. Often </w:t>
      </w:r>
      <w:r w:rsidRPr="00C67F46">
        <w:rPr>
          <w:rStyle w:val="StyleUnderline"/>
        </w:rPr>
        <w:t>the strike fails because</w:t>
      </w:r>
      <w:r w:rsidRPr="00C67F46">
        <w:rPr>
          <w:sz w:val="16"/>
        </w:rPr>
        <w:t xml:space="preserve"> of a legally sanctioned event; e.g., </w:t>
      </w:r>
      <w:r w:rsidRPr="00C67F46">
        <w:rPr>
          <w:rStyle w:val="StyleUnderline"/>
        </w:rPr>
        <w:t xml:space="preserve">the employer fires </w:t>
      </w:r>
      <w:r w:rsidRPr="00C67F46">
        <w:rPr>
          <w:sz w:val="16"/>
        </w:rPr>
        <w:t xml:space="preserve">the </w:t>
      </w:r>
      <w:r w:rsidRPr="00C67F46">
        <w:rPr>
          <w:rStyle w:val="StyleUnderline"/>
        </w:rPr>
        <w:t>workers</w:t>
      </w:r>
      <w:r w:rsidRPr="00C67F46">
        <w:rPr>
          <w:sz w:val="16"/>
        </w:rPr>
        <w:t xml:space="preserve"> and they have no recourse, or the local court enjoins the strike, or the strikers are arrested for disorderly conduct. Permitting governments to believe that they can ratify Convention No. 87 and claim to be promoting freedom of association while retaining unbounded ability to regulate industrial action is dangerous. It will encourage some governments to enact legislation so severely restricting the ability of workers to engage in industrial action that an organized labor movement in the country will shrink and eventually collapse. Freedom of association and the </w:t>
      </w:r>
      <w:r w:rsidRPr="007D2189">
        <w:rPr>
          <w:rStyle w:val="StyleUnderline"/>
          <w:highlight w:val="cyan"/>
        </w:rPr>
        <w:t xml:space="preserve">effective </w:t>
      </w:r>
      <w:r w:rsidRPr="007D2189">
        <w:rPr>
          <w:rStyle w:val="Emphasis"/>
          <w:highlight w:val="cyan"/>
        </w:rPr>
        <w:t>recognition</w:t>
      </w:r>
      <w:r w:rsidRPr="00C67F46">
        <w:rPr>
          <w:rStyle w:val="StyleUnderline"/>
        </w:rPr>
        <w:t xml:space="preserve"> of the right of collective bargaining</w:t>
      </w:r>
      <w:r w:rsidRPr="00C67F46">
        <w:rPr>
          <w:sz w:val="16"/>
        </w:rPr>
        <w:t xml:space="preserve"> </w:t>
      </w:r>
      <w:r w:rsidRPr="007D2189">
        <w:rPr>
          <w:rStyle w:val="StyleUnderline"/>
          <w:highlight w:val="cyan"/>
        </w:rPr>
        <w:t>must exist</w:t>
      </w:r>
      <w:r w:rsidRPr="00C67F46">
        <w:rPr>
          <w:rStyle w:val="StyleUnderline"/>
        </w:rPr>
        <w:t xml:space="preserve"> </w:t>
      </w:r>
      <w:r w:rsidRPr="007D2189">
        <w:rPr>
          <w:rStyle w:val="StyleUnderline"/>
          <w:highlight w:val="cyan"/>
        </w:rPr>
        <w:t>if</w:t>
      </w:r>
      <w:r w:rsidRPr="00C67F46">
        <w:rPr>
          <w:rStyle w:val="StyleUnderline"/>
        </w:rPr>
        <w:t xml:space="preserve"> autonomous </w:t>
      </w:r>
      <w:r w:rsidRPr="007D2189">
        <w:rPr>
          <w:rStyle w:val="StyleUnderline"/>
          <w:highlight w:val="cyan"/>
        </w:rPr>
        <w:t>workers' associations with</w:t>
      </w:r>
      <w:r w:rsidRPr="00C67F46">
        <w:rPr>
          <w:rStyle w:val="StyleUnderline"/>
        </w:rPr>
        <w:t xml:space="preserve"> any </w:t>
      </w:r>
      <w:r w:rsidRPr="007D2189">
        <w:rPr>
          <w:rStyle w:val="StyleUnderline"/>
          <w:highlight w:val="cyan"/>
        </w:rPr>
        <w:t>legitimacy are to exist</w:t>
      </w:r>
      <w:r w:rsidRPr="00C67F46">
        <w:rPr>
          <w:sz w:val="16"/>
        </w:rPr>
        <w:t xml:space="preserve"> in many countries. </w:t>
      </w:r>
      <w:r w:rsidRPr="00C67F46">
        <w:rPr>
          <w:rStyle w:val="StyleUnderline"/>
        </w:rPr>
        <w:t>The</w:t>
      </w:r>
      <w:r w:rsidRPr="00C67F46">
        <w:rPr>
          <w:sz w:val="16"/>
        </w:rPr>
        <w:t xml:space="preserve"> pertinent </w:t>
      </w:r>
      <w:r w:rsidRPr="00C67F46">
        <w:rPr>
          <w:rStyle w:val="StyleUnderline"/>
        </w:rPr>
        <w:t>question is whether there can be freedom of association without a right to strike</w:t>
      </w:r>
      <w:r w:rsidRPr="00C67F46">
        <w:rPr>
          <w:sz w:val="16"/>
        </w:rPr>
        <w:t xml:space="preserve">. The answer, as history has demonstrated, is </w:t>
      </w:r>
      <w:r w:rsidRPr="00C67F46">
        <w:rPr>
          <w:rStyle w:val="Emphasis"/>
        </w:rPr>
        <w:t>no</w:t>
      </w:r>
      <w:r w:rsidRPr="00C67F46">
        <w:rPr>
          <w:sz w:val="16"/>
        </w:rPr>
        <w:t xml:space="preserve">. Although the outright intransigent stance of the Employers expressed in 2012 has </w:t>
      </w:r>
      <w:proofErr w:type="spellStart"/>
      <w:r w:rsidRPr="00C67F46">
        <w:rPr>
          <w:sz w:val="16"/>
        </w:rPr>
        <w:t>receded,"l</w:t>
      </w:r>
      <w:proofErr w:type="spellEnd"/>
      <w:r w:rsidRPr="00C67F46">
        <w:rPr>
          <w:sz w:val="16"/>
        </w:rPr>
        <w:t xml:space="preserve"> 3 there remains significant continuing resistance to the right to strike. The arena for challenging this has moved to the Committee on Freedom of Association. As noted above, the CFA is a tripartite committee of the Governing Body. By tradition, it issued decisions on a consensus basis. The refusal of the Employer members to give full support to the right to strike has resulted in cases being deprived of a definitive resolution. If the Employers are seriously committed to upholding freedom of association and the right to strike but wish to have parameters on the right to strike set and are willing to do so through the process of tripartite consultation and consensus, the mechanism exists. They could propose that the ILC adopt a Protocol to Convention No. 87, one that represents a modern view of the guarantee of freedom of association and which pinpoints tripartite agreement on the parameters of the right to strike. The starting point would be the Digest of decisions and principles of the Committee on Freedom of Association. 114 Part 10 deals with the right to strike.1 15 It would be a </w:t>
      </w:r>
      <w:r w:rsidRPr="00C67F46">
        <w:rPr>
          <w:sz w:val="16"/>
        </w:rPr>
        <w:lastRenderedPageBreak/>
        <w:t>straightforward exercise to go paragraph by paragraph to determine where there is agreement or disagreement with the principle as stated, and to note what situations might not be covered or not covered satisfactorily. One value of such an exercise would be to pinpoint exactly where the Employers disagree with the understanding of what the parameters of the right to strike are. They have indicated that somehow what the Committee of Experts has said exceed what the convention says, but have given no information as to what specific view is unsatisfactory. All parties and the Committee of Experts agree that governments have the responsibility of setting national laws and regulations on the right to strike, but the Employers indicate that the Committee of Experts has viewed the governments' right as too narrow. But once again, nothing specifically is cited as an example. Servais has commented that "a number of issues remain unsettled on the limits to the exercise of industrial action" and cites three that "appear especially difficult to resolve."" 6 These are the extent of the essential services exception where strikes can be restricted or prohibited, the use of the principle of proportionality,' 17 and the legitimacy of solidarity (secondary) industrial action. At the present time</w:t>
      </w:r>
      <w:r w:rsidRPr="00C67F46">
        <w:rPr>
          <w:rStyle w:val="StyleUnderline"/>
        </w:rPr>
        <w:t xml:space="preserve">, </w:t>
      </w:r>
      <w:r w:rsidRPr="007D2189">
        <w:rPr>
          <w:rStyle w:val="StyleUnderline"/>
          <w:highlight w:val="cyan"/>
        </w:rPr>
        <w:t>a</w:t>
      </w:r>
      <w:r w:rsidRPr="00C67F46">
        <w:rPr>
          <w:rStyle w:val="StyleUnderline"/>
        </w:rPr>
        <w:t xml:space="preserve"> </w:t>
      </w:r>
      <w:r w:rsidRPr="007D2189">
        <w:rPr>
          <w:rStyle w:val="Emphasis"/>
          <w:highlight w:val="cyan"/>
        </w:rPr>
        <w:t>bedrock value</w:t>
      </w:r>
      <w:r w:rsidRPr="00C67F46">
        <w:rPr>
          <w:rStyle w:val="StyleUnderline"/>
        </w:rPr>
        <w:t xml:space="preserve"> </w:t>
      </w:r>
      <w:r w:rsidRPr="007D2189">
        <w:rPr>
          <w:rStyle w:val="StyleUnderline"/>
          <w:highlight w:val="cyan"/>
        </w:rPr>
        <w:t>of the ILO is</w:t>
      </w:r>
      <w:r w:rsidRPr="00C67F46">
        <w:rPr>
          <w:rStyle w:val="StyleUnderline"/>
        </w:rPr>
        <w:t xml:space="preserve"> </w:t>
      </w:r>
      <w:r w:rsidRPr="007D2189">
        <w:rPr>
          <w:rStyle w:val="StyleUnderline"/>
          <w:highlight w:val="cyan"/>
        </w:rPr>
        <w:t>being</w:t>
      </w:r>
      <w:r w:rsidRPr="007D2189">
        <w:rPr>
          <w:sz w:val="16"/>
          <w:highlight w:val="cyan"/>
        </w:rPr>
        <w:t xml:space="preserve"> </w:t>
      </w:r>
      <w:r w:rsidRPr="007D2189">
        <w:rPr>
          <w:rStyle w:val="Emphasis"/>
          <w:highlight w:val="cyan"/>
        </w:rPr>
        <w:t>eroded</w:t>
      </w:r>
      <w:r w:rsidRPr="00C67F46">
        <w:rPr>
          <w:rStyle w:val="StyleUnderline"/>
        </w:rPr>
        <w:t xml:space="preserve">, </w:t>
      </w:r>
      <w:r w:rsidRPr="007D2189">
        <w:rPr>
          <w:rStyle w:val="StyleUnderline"/>
          <w:highlight w:val="cyan"/>
        </w:rPr>
        <w:t>the ILO</w:t>
      </w:r>
      <w:r w:rsidRPr="00FC199D">
        <w:rPr>
          <w:sz w:val="16"/>
          <w:szCs w:val="16"/>
        </w:rPr>
        <w:t xml:space="preserve">'s supervisory system </w:t>
      </w:r>
      <w:r w:rsidRPr="007D2189">
        <w:rPr>
          <w:rStyle w:val="StyleUnderline"/>
          <w:highlight w:val="cyan"/>
        </w:rPr>
        <w:t>operates without</w:t>
      </w:r>
      <w:r w:rsidRPr="00C67F46">
        <w:rPr>
          <w:sz w:val="16"/>
        </w:rPr>
        <w:t xml:space="preserve"> the full </w:t>
      </w:r>
      <w:r w:rsidRPr="00C67F46">
        <w:rPr>
          <w:rStyle w:val="StyleUnderline"/>
        </w:rPr>
        <w:t>support</w:t>
      </w:r>
      <w:r w:rsidRPr="00C67F46">
        <w:rPr>
          <w:sz w:val="16"/>
        </w:rPr>
        <w:t xml:space="preserve"> </w:t>
      </w:r>
      <w:r w:rsidRPr="00C67F46">
        <w:rPr>
          <w:rStyle w:val="StyleUnderline"/>
        </w:rPr>
        <w:t xml:space="preserve">and </w:t>
      </w:r>
      <w:r w:rsidRPr="007D2189">
        <w:rPr>
          <w:rStyle w:val="StyleUnderline"/>
          <w:highlight w:val="cyan"/>
        </w:rPr>
        <w:t>respect</w:t>
      </w:r>
      <w:r w:rsidRPr="00C67F46">
        <w:rPr>
          <w:sz w:val="16"/>
        </w:rPr>
        <w:t xml:space="preserve"> of the all three tripartite constituencies, </w:t>
      </w:r>
      <w:r w:rsidRPr="007D2189">
        <w:rPr>
          <w:rStyle w:val="StyleUnderline"/>
          <w:highlight w:val="cyan"/>
        </w:rPr>
        <w:t>and the</w:t>
      </w:r>
      <w:r w:rsidRPr="00C67F46">
        <w:rPr>
          <w:rStyle w:val="StyleUnderline"/>
        </w:rPr>
        <w:t xml:space="preserve"> </w:t>
      </w:r>
      <w:r w:rsidRPr="007D2189">
        <w:rPr>
          <w:rStyle w:val="StyleUnderline"/>
          <w:highlight w:val="cyan"/>
        </w:rPr>
        <w:t>Organization's</w:t>
      </w:r>
      <w:r w:rsidRPr="00C67F46">
        <w:rPr>
          <w:rStyle w:val="StyleUnderline"/>
        </w:rPr>
        <w:t xml:space="preserve"> own </w:t>
      </w:r>
      <w:r w:rsidRPr="007D2189">
        <w:rPr>
          <w:rStyle w:val="StyleUnderline"/>
          <w:highlight w:val="cyan"/>
        </w:rPr>
        <w:t>legitimacy</w:t>
      </w:r>
      <w:r w:rsidRPr="00C67F46">
        <w:rPr>
          <w:rStyle w:val="StyleUnderline"/>
        </w:rPr>
        <w:t xml:space="preserve"> as the leading source of labor standards in international law </w:t>
      </w:r>
      <w:r w:rsidRPr="007D2189">
        <w:rPr>
          <w:rStyle w:val="StyleUnderline"/>
          <w:highlight w:val="cyan"/>
        </w:rPr>
        <w:t xml:space="preserve">is being </w:t>
      </w:r>
      <w:r w:rsidRPr="007D2189">
        <w:rPr>
          <w:rStyle w:val="Emphasis"/>
          <w:highlight w:val="cyan"/>
        </w:rPr>
        <w:t>undermined</w:t>
      </w:r>
      <w:r w:rsidRPr="00C67F46">
        <w:rPr>
          <w:sz w:val="16"/>
        </w:rPr>
        <w:t xml:space="preserve">. As the ILO nears it centenary, </w:t>
      </w:r>
      <w:r w:rsidRPr="00C67F46">
        <w:rPr>
          <w:rStyle w:val="StyleUnderline"/>
        </w:rPr>
        <w:t xml:space="preserve">there </w:t>
      </w:r>
      <w:r w:rsidRPr="007D2189">
        <w:rPr>
          <w:rStyle w:val="StyleUnderline"/>
          <w:highlight w:val="cyan"/>
        </w:rPr>
        <w:t>is an urgent need for</w:t>
      </w:r>
      <w:r w:rsidRPr="00C67F46">
        <w:rPr>
          <w:sz w:val="16"/>
        </w:rPr>
        <w:t xml:space="preserve"> the </w:t>
      </w:r>
      <w:r w:rsidRPr="007D2189">
        <w:rPr>
          <w:rStyle w:val="StyleUnderline"/>
          <w:highlight w:val="cyan"/>
        </w:rPr>
        <w:t>ILO</w:t>
      </w:r>
      <w:r w:rsidRPr="00C67F46">
        <w:rPr>
          <w:sz w:val="16"/>
        </w:rPr>
        <w:t xml:space="preserve"> constituents to imbue the foundational principle of freedom of association with specific meaning'" and for </w:t>
      </w:r>
      <w:r w:rsidRPr="007D2189">
        <w:rPr>
          <w:rStyle w:val="StyleUnderline"/>
          <w:highlight w:val="cyan"/>
        </w:rPr>
        <w:t>member States to respect</w:t>
      </w:r>
      <w:r w:rsidRPr="00C67F46">
        <w:rPr>
          <w:rStyle w:val="StyleUnderline"/>
        </w:rPr>
        <w:t xml:space="preserve"> and promote </w:t>
      </w:r>
      <w:r w:rsidRPr="007D2189">
        <w:rPr>
          <w:rStyle w:val="StyleUnderline"/>
          <w:highlight w:val="cyan"/>
        </w:rPr>
        <w:t>this</w:t>
      </w:r>
      <w:r w:rsidRPr="00C67F46">
        <w:rPr>
          <w:rStyle w:val="StyleUnderline"/>
        </w:rPr>
        <w:t xml:space="preserve"> </w:t>
      </w:r>
      <w:r w:rsidRPr="007D2189">
        <w:rPr>
          <w:rStyle w:val="StyleUnderline"/>
          <w:highlight w:val="cyan"/>
        </w:rPr>
        <w:t>principle</w:t>
      </w:r>
      <w:r w:rsidRPr="00C67F46">
        <w:rPr>
          <w:rStyle w:val="StyleUnderline"/>
        </w:rPr>
        <w:t>.</w:t>
      </w:r>
    </w:p>
    <w:p w14:paraId="0EB2EEC0" w14:textId="565E56AF" w:rsidR="00C34C1A" w:rsidRDefault="00C34C1A" w:rsidP="00C34C1A">
      <w:pPr>
        <w:pStyle w:val="Heading4"/>
      </w:pPr>
      <w:r>
        <w:t>Stronger international labor laws solve environmental degradation</w:t>
      </w:r>
      <w:r w:rsidR="00713AE4">
        <w:t xml:space="preserve"> (DIDN’T READ)</w:t>
      </w:r>
    </w:p>
    <w:p w14:paraId="017DEC02" w14:textId="77777777" w:rsidR="00C34C1A" w:rsidRDefault="00C34C1A" w:rsidP="00C34C1A">
      <w:proofErr w:type="spellStart"/>
      <w:r w:rsidRPr="00EA0F95">
        <w:rPr>
          <w:rStyle w:val="Heading4Char"/>
        </w:rPr>
        <w:t>Novitz</w:t>
      </w:r>
      <w:proofErr w:type="spellEnd"/>
      <w:r w:rsidRPr="00EA0F95">
        <w:rPr>
          <w:rStyle w:val="Heading4Char"/>
        </w:rPr>
        <w:t xml:space="preserve"> 20</w:t>
      </w:r>
      <w:r>
        <w:t xml:space="preserve"> [Tonia </w:t>
      </w:r>
      <w:proofErr w:type="spellStart"/>
      <w:r>
        <w:t>Novitz</w:t>
      </w:r>
      <w:proofErr w:type="spellEnd"/>
      <w:r>
        <w:t xml:space="preserve">, Professor of </w:t>
      </w:r>
      <w:proofErr w:type="spellStart"/>
      <w:r>
        <w:t>Labour</w:t>
      </w:r>
      <w:proofErr w:type="spellEnd"/>
      <w:r>
        <w:t xml:space="preserve"> Law, Centre for Law at Work, University of Bristol Law School, 2020, “Engagement with sustainability at the International </w:t>
      </w:r>
      <w:proofErr w:type="spellStart"/>
      <w:r>
        <w:t>Labour</w:t>
      </w:r>
      <w:proofErr w:type="spellEnd"/>
      <w:r>
        <w:t xml:space="preserve"> Organization and wider implications for collective worker voice,” International </w:t>
      </w:r>
      <w:proofErr w:type="spellStart"/>
      <w:r>
        <w:t>Labour</w:t>
      </w:r>
      <w:proofErr w:type="spellEnd"/>
      <w:r>
        <w:t xml:space="preserve"> Review, https://sci-hub.se/https://doi.org/10.1111/ilr.12181]/Kankee</w:t>
      </w:r>
    </w:p>
    <w:p w14:paraId="56D3BB4D" w14:textId="77777777" w:rsidR="00C34C1A" w:rsidRDefault="00C34C1A" w:rsidP="00C34C1A">
      <w:pPr>
        <w:rPr>
          <w:sz w:val="16"/>
        </w:rPr>
      </w:pPr>
      <w:r w:rsidRPr="00EA0F95">
        <w:rPr>
          <w:sz w:val="16"/>
        </w:rPr>
        <w:t xml:space="preserve">2.1. Potential connections between collective voice at work and sustainability objectives The UN Stockholm Declaration of 1972 made one of the first </w:t>
      </w:r>
      <w:r w:rsidRPr="00EA0F95">
        <w:rPr>
          <w:rStyle w:val="StyleUnderline"/>
        </w:rPr>
        <w:t>connections among</w:t>
      </w:r>
      <w:r>
        <w:rPr>
          <w:rStyle w:val="StyleUnderline"/>
        </w:rPr>
        <w:t xml:space="preserve"> </w:t>
      </w:r>
      <w:r w:rsidRPr="00EA0F95">
        <w:rPr>
          <w:rStyle w:val="StyleUnderline"/>
        </w:rPr>
        <w:t>economic and social development, environmental conditions and work.</w:t>
      </w:r>
      <w:r w:rsidRPr="00EA0F95">
        <w:rPr>
          <w:sz w:val="16"/>
        </w:rPr>
        <w:t xml:space="preserve">6 </w:t>
      </w:r>
      <w:r w:rsidRPr="00EA0F95">
        <w:rPr>
          <w:rStyle w:val="StyleUnderline"/>
        </w:rPr>
        <w:t>This</w:t>
      </w:r>
      <w:r>
        <w:rPr>
          <w:rStyle w:val="StyleUnderline"/>
        </w:rPr>
        <w:t xml:space="preserve"> </w:t>
      </w:r>
      <w:r w:rsidRPr="00655701">
        <w:rPr>
          <w:rStyle w:val="Emphasis"/>
        </w:rPr>
        <w:t>linkage</w:t>
      </w:r>
      <w:r w:rsidRPr="00EA0F95">
        <w:rPr>
          <w:rStyle w:val="StyleUnderline"/>
        </w:rPr>
        <w:t xml:space="preserve"> is </w:t>
      </w:r>
      <w:r w:rsidRPr="00655701">
        <w:rPr>
          <w:rStyle w:val="Emphasis"/>
        </w:rPr>
        <w:t>readily explicable</w:t>
      </w:r>
      <w:r w:rsidRPr="00EA0F95">
        <w:rPr>
          <w:sz w:val="16"/>
        </w:rPr>
        <w:t xml:space="preserve">. </w:t>
      </w:r>
      <w:r w:rsidRPr="00EA0F95">
        <w:rPr>
          <w:rStyle w:val="StyleUnderline"/>
        </w:rPr>
        <w:t xml:space="preserve">The </w:t>
      </w:r>
      <w:r w:rsidRPr="007D2189">
        <w:rPr>
          <w:rStyle w:val="Emphasis"/>
          <w:highlight w:val="cyan"/>
        </w:rPr>
        <w:t>welfare</w:t>
      </w:r>
      <w:r w:rsidRPr="007D2189">
        <w:rPr>
          <w:rStyle w:val="StyleUnderline"/>
          <w:highlight w:val="cyan"/>
        </w:rPr>
        <w:t xml:space="preserve"> of those at work will be affected</w:t>
      </w:r>
      <w:r w:rsidRPr="00EA0F95">
        <w:rPr>
          <w:rStyle w:val="StyleUnderline"/>
        </w:rPr>
        <w:t xml:space="preserve"> </w:t>
      </w:r>
      <w:r w:rsidRPr="007D2189">
        <w:rPr>
          <w:rStyle w:val="StyleUnderline"/>
          <w:highlight w:val="cyan"/>
        </w:rPr>
        <w:t>by</w:t>
      </w:r>
      <w:r>
        <w:rPr>
          <w:rStyle w:val="StyleUnderline"/>
        </w:rPr>
        <w:t xml:space="preserve"> </w:t>
      </w:r>
      <w:r w:rsidRPr="00EA0F95">
        <w:rPr>
          <w:sz w:val="16"/>
        </w:rPr>
        <w:t xml:space="preserve">economic aid and financial investment directed towards employment or training; it will also be affected by the </w:t>
      </w:r>
      <w:r w:rsidRPr="007D2189">
        <w:rPr>
          <w:rStyle w:val="Emphasis"/>
          <w:highlight w:val="cyan"/>
        </w:rPr>
        <w:t>environmental conditions</w:t>
      </w:r>
      <w:r w:rsidRPr="00EA0F95">
        <w:rPr>
          <w:rStyle w:val="StyleUnderline"/>
        </w:rPr>
        <w:t xml:space="preserve"> in which they work and live</w:t>
      </w:r>
      <w:r w:rsidRPr="00EA0F95">
        <w:rPr>
          <w:sz w:val="16"/>
        </w:rPr>
        <w:t xml:space="preserve">. We might thus regard the “social pillar” as more than a subsidiary to </w:t>
      </w:r>
      <w:r w:rsidRPr="00EA0F95">
        <w:rPr>
          <w:rStyle w:val="StyleUnderline"/>
        </w:rPr>
        <w:t>environmental</w:t>
      </w:r>
      <w:r w:rsidRPr="00EA0F95">
        <w:rPr>
          <w:sz w:val="16"/>
        </w:rPr>
        <w:t xml:space="preserve"> and economic </w:t>
      </w:r>
      <w:r w:rsidRPr="00EA0F95">
        <w:rPr>
          <w:rStyle w:val="StyleUnderline"/>
        </w:rPr>
        <w:t>objectives</w:t>
      </w:r>
      <w:r w:rsidRPr="00EA0F95">
        <w:rPr>
          <w:sz w:val="16"/>
        </w:rPr>
        <w:t xml:space="preserve">, </w:t>
      </w:r>
      <w:r w:rsidRPr="00EA0F95">
        <w:rPr>
          <w:rStyle w:val="StyleUnderline"/>
        </w:rPr>
        <w:t>to the extent</w:t>
      </w:r>
      <w:r w:rsidRPr="00EA0F95">
        <w:rPr>
          <w:sz w:val="16"/>
        </w:rPr>
        <w:t xml:space="preserve"> </w:t>
      </w:r>
      <w:r w:rsidRPr="00EA0F95">
        <w:rPr>
          <w:rStyle w:val="StyleUnderline"/>
        </w:rPr>
        <w:t>that the needs of</w:t>
      </w:r>
      <w:r w:rsidRPr="00EA0F95">
        <w:rPr>
          <w:sz w:val="16"/>
        </w:rPr>
        <w:t xml:space="preserve"> present </w:t>
      </w:r>
      <w:r w:rsidRPr="00EA0F95">
        <w:rPr>
          <w:rStyle w:val="StyleUnderline"/>
        </w:rPr>
        <w:t xml:space="preserve">and </w:t>
      </w:r>
      <w:r w:rsidRPr="00655701">
        <w:rPr>
          <w:rStyle w:val="Emphasis"/>
        </w:rPr>
        <w:t>future generations</w:t>
      </w:r>
      <w:r w:rsidRPr="00EA0F95">
        <w:rPr>
          <w:sz w:val="16"/>
        </w:rPr>
        <w:t xml:space="preserve"> (referred to by the Brundtland report) can </w:t>
      </w:r>
      <w:r w:rsidRPr="00EA0F95">
        <w:rPr>
          <w:rStyle w:val="StyleUnderline"/>
        </w:rPr>
        <w:t>be met</w:t>
      </w:r>
      <w:r>
        <w:rPr>
          <w:rStyle w:val="StyleUnderline"/>
        </w:rPr>
        <w:t xml:space="preserve"> </w:t>
      </w:r>
      <w:r w:rsidRPr="00EA0F95">
        <w:rPr>
          <w:rStyle w:val="StyleUnderline"/>
        </w:rPr>
        <w:t>through work</w:t>
      </w:r>
      <w:r w:rsidRPr="00EA0F95">
        <w:rPr>
          <w:sz w:val="16"/>
        </w:rPr>
        <w:t xml:space="preserve"> (Littig and </w:t>
      </w:r>
      <w:proofErr w:type="spellStart"/>
      <w:r w:rsidRPr="00EA0F95">
        <w:rPr>
          <w:sz w:val="16"/>
        </w:rPr>
        <w:t>Griessler</w:t>
      </w:r>
      <w:proofErr w:type="spellEnd"/>
      <w:r w:rsidRPr="00EA0F95">
        <w:rPr>
          <w:sz w:val="16"/>
        </w:rPr>
        <w:t xml:space="preserve">, 2005, pp. 71–73; discussed in </w:t>
      </w:r>
      <w:proofErr w:type="spellStart"/>
      <w:r w:rsidRPr="00EA0F95">
        <w:rPr>
          <w:sz w:val="16"/>
        </w:rPr>
        <w:t>Polomarkakis</w:t>
      </w:r>
      <w:proofErr w:type="spellEnd"/>
      <w:r w:rsidRPr="00EA0F95">
        <w:rPr>
          <w:sz w:val="16"/>
        </w:rPr>
        <w:t xml:space="preserve">, 2020, pp. 185–186). This could entail, for example, making “green” (or ecologically compatible) jobs available regardless of gender, and delivering appropriate income and social security (Littig and </w:t>
      </w:r>
      <w:proofErr w:type="spellStart"/>
      <w:r w:rsidRPr="00EA0F95">
        <w:rPr>
          <w:sz w:val="16"/>
        </w:rPr>
        <w:t>Griessler</w:t>
      </w:r>
      <w:proofErr w:type="spellEnd"/>
      <w:r w:rsidRPr="00EA0F95">
        <w:rPr>
          <w:sz w:val="16"/>
        </w:rPr>
        <w:t xml:space="preserve">, 2005, p. 74). While </w:t>
      </w:r>
      <w:r w:rsidRPr="00EA0F95">
        <w:rPr>
          <w:rStyle w:val="StyleUnderline"/>
        </w:rPr>
        <w:t>the role</w:t>
      </w:r>
      <w:r>
        <w:rPr>
          <w:rStyle w:val="StyleUnderline"/>
        </w:rPr>
        <w:t xml:space="preserve"> </w:t>
      </w:r>
      <w:r w:rsidRPr="00EA0F95">
        <w:rPr>
          <w:rStyle w:val="StyleUnderline"/>
        </w:rPr>
        <w:t xml:space="preserve">of </w:t>
      </w:r>
      <w:r w:rsidRPr="00655701">
        <w:rPr>
          <w:rStyle w:val="Emphasis"/>
        </w:rPr>
        <w:t>collective worker voice</w:t>
      </w:r>
      <w:r w:rsidRPr="00EA0F95">
        <w:rPr>
          <w:rStyle w:val="StyleUnderline"/>
        </w:rPr>
        <w:t xml:space="preserve"> has been </w:t>
      </w:r>
      <w:r w:rsidRPr="00655701">
        <w:rPr>
          <w:rStyle w:val="Emphasis"/>
        </w:rPr>
        <w:t>neglected</w:t>
      </w:r>
      <w:r w:rsidRPr="00EA0F95">
        <w:rPr>
          <w:rStyle w:val="StyleUnderline"/>
        </w:rPr>
        <w:t xml:space="preserve"> by</w:t>
      </w:r>
      <w:r w:rsidRPr="00EA0F95">
        <w:rPr>
          <w:sz w:val="16"/>
        </w:rPr>
        <w:t xml:space="preserve"> some academic </w:t>
      </w:r>
      <w:r w:rsidRPr="00EA0F95">
        <w:rPr>
          <w:rStyle w:val="StyleUnderline"/>
        </w:rPr>
        <w:t>commentators</w:t>
      </w:r>
      <w:r w:rsidRPr="00EA0F95">
        <w:rPr>
          <w:sz w:val="16"/>
        </w:rPr>
        <w:t xml:space="preserve"> (see the minimal reference in ibid., p. 79, fn. 11), </w:t>
      </w:r>
      <w:r w:rsidRPr="00EA0F95">
        <w:rPr>
          <w:rStyle w:val="StyleUnderline"/>
        </w:rPr>
        <w:t xml:space="preserve">there is a </w:t>
      </w:r>
      <w:r w:rsidRPr="00655701">
        <w:rPr>
          <w:rStyle w:val="Emphasis"/>
        </w:rPr>
        <w:t>strong argument</w:t>
      </w:r>
      <w:r w:rsidRPr="00EA0F95">
        <w:rPr>
          <w:rStyle w:val="StyleUnderline"/>
        </w:rPr>
        <w:t xml:space="preserve"> for</w:t>
      </w:r>
      <w:r>
        <w:rPr>
          <w:rStyle w:val="StyleUnderline"/>
        </w:rPr>
        <w:t xml:space="preserve"> </w:t>
      </w:r>
      <w:r w:rsidRPr="007D2189">
        <w:rPr>
          <w:rStyle w:val="StyleUnderline"/>
          <w:highlight w:val="cyan"/>
        </w:rPr>
        <w:t>pay</w:t>
      </w:r>
      <w:r w:rsidRPr="00EA0F95">
        <w:rPr>
          <w:rStyle w:val="StyleUnderline"/>
        </w:rPr>
        <w:t xml:space="preserve">ing </w:t>
      </w:r>
      <w:r w:rsidRPr="007D2189">
        <w:rPr>
          <w:rStyle w:val="StyleUnderline"/>
          <w:highlight w:val="cyan"/>
        </w:rPr>
        <w:t>more attention to</w:t>
      </w:r>
      <w:r w:rsidRPr="00EA0F95">
        <w:rPr>
          <w:rStyle w:val="StyleUnderline"/>
        </w:rPr>
        <w:t xml:space="preserve"> trade </w:t>
      </w:r>
      <w:r w:rsidRPr="007D2189">
        <w:rPr>
          <w:rStyle w:val="Emphasis"/>
          <w:highlight w:val="cyan"/>
        </w:rPr>
        <w:t>union engagement</w:t>
      </w:r>
      <w:r w:rsidRPr="007D2189">
        <w:rPr>
          <w:rStyle w:val="StyleUnderline"/>
          <w:highlight w:val="cyan"/>
        </w:rPr>
        <w:t xml:space="preserve"> with</w:t>
      </w:r>
      <w:r w:rsidRPr="00EA0F95">
        <w:rPr>
          <w:rStyle w:val="StyleUnderline"/>
        </w:rPr>
        <w:t xml:space="preserve"> </w:t>
      </w:r>
      <w:r w:rsidRPr="007D2189">
        <w:rPr>
          <w:rStyle w:val="Emphasis"/>
          <w:highlight w:val="cyan"/>
        </w:rPr>
        <w:t>sustainability</w:t>
      </w:r>
      <w:r w:rsidRPr="00EA0F95">
        <w:rPr>
          <w:sz w:val="16"/>
        </w:rPr>
        <w:t xml:space="preserve">. Certainly, </w:t>
      </w:r>
      <w:r w:rsidRPr="00EA0F95">
        <w:rPr>
          <w:rStyle w:val="StyleUnderline"/>
        </w:rPr>
        <w:t xml:space="preserve">collective bargaining, or trade </w:t>
      </w:r>
      <w:r w:rsidRPr="007D2189">
        <w:rPr>
          <w:rStyle w:val="StyleUnderline"/>
          <w:highlight w:val="cyan"/>
        </w:rPr>
        <w:t>union</w:t>
      </w:r>
      <w:r w:rsidRPr="00655701">
        <w:rPr>
          <w:rStyle w:val="StyleUnderline"/>
        </w:rPr>
        <w:t xml:space="preserve">-based </w:t>
      </w:r>
      <w:r w:rsidRPr="007D2189">
        <w:rPr>
          <w:rStyle w:val="Emphasis"/>
          <w:highlight w:val="cyan"/>
        </w:rPr>
        <w:t>political pressure</w:t>
      </w:r>
      <w:r w:rsidRPr="00EA0F95">
        <w:rPr>
          <w:rStyle w:val="StyleUnderline"/>
        </w:rPr>
        <w:t xml:space="preserve">, </w:t>
      </w:r>
      <w:r w:rsidRPr="007D2189">
        <w:rPr>
          <w:rStyle w:val="StyleUnderline"/>
          <w:highlight w:val="cyan"/>
        </w:rPr>
        <w:t xml:space="preserve">can have a </w:t>
      </w:r>
      <w:r w:rsidRPr="007D2189">
        <w:rPr>
          <w:rStyle w:val="Emphasis"/>
          <w:highlight w:val="cyan"/>
        </w:rPr>
        <w:t>significant</w:t>
      </w:r>
      <w:r w:rsidRPr="00EA0F95">
        <w:rPr>
          <w:rStyle w:val="StyleUnderline"/>
        </w:rPr>
        <w:t xml:space="preserve"> </w:t>
      </w:r>
      <w:r w:rsidRPr="007D2189">
        <w:rPr>
          <w:rStyle w:val="Emphasis"/>
          <w:highlight w:val="cyan"/>
        </w:rPr>
        <w:t>impact</w:t>
      </w:r>
      <w:r w:rsidRPr="007D2189">
        <w:rPr>
          <w:rStyle w:val="StyleUnderline"/>
          <w:highlight w:val="cyan"/>
        </w:rPr>
        <w:t xml:space="preserve"> on</w:t>
      </w:r>
      <w:r w:rsidRPr="00EA0F95">
        <w:rPr>
          <w:rStyle w:val="StyleUnderline"/>
        </w:rPr>
        <w:t xml:space="preserve"> economic and social </w:t>
      </w:r>
      <w:r w:rsidRPr="007D2189">
        <w:rPr>
          <w:rStyle w:val="StyleUnderline"/>
          <w:highlight w:val="cyan"/>
        </w:rPr>
        <w:t>welfare</w:t>
      </w:r>
      <w:r w:rsidRPr="00EA0F95">
        <w:rPr>
          <w:sz w:val="16"/>
        </w:rPr>
        <w:t xml:space="preserve"> (</w:t>
      </w:r>
      <w:proofErr w:type="spellStart"/>
      <w:r w:rsidRPr="00EA0F95">
        <w:rPr>
          <w:sz w:val="16"/>
        </w:rPr>
        <w:t>Jaumotte</w:t>
      </w:r>
      <w:proofErr w:type="spellEnd"/>
      <w:r w:rsidRPr="00EA0F95">
        <w:rPr>
          <w:sz w:val="16"/>
        </w:rPr>
        <w:t xml:space="preserve"> and </w:t>
      </w:r>
      <w:proofErr w:type="spellStart"/>
      <w:r w:rsidRPr="00EA0F95">
        <w:rPr>
          <w:sz w:val="16"/>
        </w:rPr>
        <w:t>Buitron</w:t>
      </w:r>
      <w:proofErr w:type="spellEnd"/>
      <w:r w:rsidRPr="00EA0F95">
        <w:rPr>
          <w:sz w:val="16"/>
        </w:rPr>
        <w:t xml:space="preserve">, 2015), </w:t>
      </w:r>
      <w:r w:rsidRPr="00EA0F95">
        <w:rPr>
          <w:rStyle w:val="StyleUnderline"/>
        </w:rPr>
        <w:t>which has implications for sustainability</w:t>
      </w:r>
      <w:r w:rsidRPr="00EA0F95">
        <w:rPr>
          <w:sz w:val="16"/>
        </w:rPr>
        <w:t xml:space="preserve"> in terms of both intra- and inter-generational justice. </w:t>
      </w:r>
      <w:r w:rsidRPr="00EA0F95">
        <w:rPr>
          <w:rStyle w:val="StyleUnderline"/>
        </w:rPr>
        <w:t>Collective agreements</w:t>
      </w:r>
      <w:r w:rsidRPr="00EA0F95">
        <w:rPr>
          <w:sz w:val="16"/>
        </w:rPr>
        <w:t xml:space="preserve"> have the potential to deliver distributional justice in terms of wage levels for current workers, enabling the satisfaction of certain essential needs, such as food, housing and other aspects of social welfare and socio-economic rights. A lack of spending by workers in the economy could otherwise lead to the destruction of business and banks and, with these, of individual investments and collective savings. Accordingly, guarding and enhancing workers’ income in this way is potentially extremely important (Stiglitz, 2016). Also, collective bargaining can prevent long working hours or poor health and safety standards, enhancing the ability to provide reproductive </w:t>
      </w:r>
      <w:proofErr w:type="spellStart"/>
      <w:r w:rsidRPr="00EA0F95">
        <w:rPr>
          <w:sz w:val="16"/>
        </w:rPr>
        <w:t>labour</w:t>
      </w:r>
      <w:proofErr w:type="spellEnd"/>
      <w:r w:rsidRPr="00EA0F95">
        <w:rPr>
          <w:sz w:val="16"/>
        </w:rPr>
        <w:t xml:space="preserve"> outside the workplace and thereby ensuring the well-being of the elderly and children (our present and future generations).7 Tensions can arise between collective </w:t>
      </w:r>
      <w:proofErr w:type="spellStart"/>
      <w:r w:rsidRPr="00EA0F95">
        <w:rPr>
          <w:sz w:val="16"/>
        </w:rPr>
        <w:t>labour</w:t>
      </w:r>
      <w:proofErr w:type="spellEnd"/>
      <w:r w:rsidRPr="00EA0F95">
        <w:rPr>
          <w:sz w:val="16"/>
        </w:rPr>
        <w:t xml:space="preserve"> objectives (such as the retention of jobs and maintenance of wages for union members) and environmental protection (</w:t>
      </w:r>
      <w:proofErr w:type="spellStart"/>
      <w:r w:rsidRPr="00EA0F95">
        <w:rPr>
          <w:sz w:val="16"/>
        </w:rPr>
        <w:t>Galgoczi</w:t>
      </w:r>
      <w:proofErr w:type="spellEnd"/>
      <w:r w:rsidRPr="00EA0F95">
        <w:rPr>
          <w:sz w:val="16"/>
        </w:rPr>
        <w:t xml:space="preserve">, 2014, p. 63). For example, worker representatives have sometimes sought to oppose the closure of worksites despite dangerous polluting practices (see Valencia, 2014 and 2016, citing trade union conduct in La Oroya, Peru, 1999–2009). However, </w:t>
      </w:r>
      <w:r w:rsidRPr="00EA0F95">
        <w:rPr>
          <w:rStyle w:val="StyleUnderline"/>
        </w:rPr>
        <w:t xml:space="preserve">trade </w:t>
      </w:r>
      <w:r w:rsidRPr="007D2189">
        <w:rPr>
          <w:rStyle w:val="StyleUnderline"/>
          <w:highlight w:val="cyan"/>
        </w:rPr>
        <w:t>unions</w:t>
      </w:r>
      <w:r w:rsidRPr="00EA0F95">
        <w:rPr>
          <w:rStyle w:val="StyleUnderline"/>
        </w:rPr>
        <w:t xml:space="preserve"> have</w:t>
      </w:r>
      <w:r w:rsidRPr="00EA0F95">
        <w:rPr>
          <w:sz w:val="16"/>
        </w:rPr>
        <w:t xml:space="preserve"> also </w:t>
      </w:r>
      <w:r w:rsidRPr="00EA0F95">
        <w:rPr>
          <w:rStyle w:val="StyleUnderline"/>
        </w:rPr>
        <w:t>played</w:t>
      </w:r>
      <w:r w:rsidRPr="00EA0F95">
        <w:rPr>
          <w:sz w:val="16"/>
        </w:rPr>
        <w:t xml:space="preserve"> more </w:t>
      </w:r>
      <w:r w:rsidRPr="00EA0F95">
        <w:rPr>
          <w:rStyle w:val="Emphasis"/>
        </w:rPr>
        <w:t>constructive</w:t>
      </w:r>
      <w:r w:rsidRPr="00EA0F95">
        <w:rPr>
          <w:sz w:val="16"/>
        </w:rPr>
        <w:t xml:space="preserve"> </w:t>
      </w:r>
      <w:r w:rsidRPr="00EA0F95">
        <w:rPr>
          <w:rStyle w:val="Emphasis"/>
        </w:rPr>
        <w:t>roles</w:t>
      </w:r>
      <w:r w:rsidRPr="00EA0F95">
        <w:rPr>
          <w:sz w:val="16"/>
        </w:rPr>
        <w:t xml:space="preserve"> </w:t>
      </w:r>
      <w:r w:rsidRPr="00EA0F95">
        <w:rPr>
          <w:rStyle w:val="StyleUnderline"/>
        </w:rPr>
        <w:t>as the</w:t>
      </w:r>
      <w:r w:rsidRPr="00EA0F95">
        <w:rPr>
          <w:sz w:val="16"/>
        </w:rPr>
        <w:t xml:space="preserve"> original </w:t>
      </w:r>
      <w:r w:rsidRPr="00EA0F95">
        <w:rPr>
          <w:rStyle w:val="StyleUnderline"/>
        </w:rPr>
        <w:t>authors of “</w:t>
      </w:r>
      <w:r w:rsidRPr="00655701">
        <w:rPr>
          <w:rStyle w:val="Emphasis"/>
        </w:rPr>
        <w:t>just transition</w:t>
      </w:r>
      <w:r w:rsidRPr="00EA0F95">
        <w:rPr>
          <w:rStyle w:val="StyleUnderline"/>
        </w:rPr>
        <w:t xml:space="preserve">” schemes to improve environmentally sustainable production and delivery of services, while </w:t>
      </w:r>
      <w:r w:rsidRPr="007D2189">
        <w:rPr>
          <w:rStyle w:val="StyleUnderline"/>
          <w:highlight w:val="cyan"/>
        </w:rPr>
        <w:t>redeployi</w:t>
      </w:r>
      <w:r w:rsidRPr="00EA0F95">
        <w:rPr>
          <w:rStyle w:val="StyleUnderline"/>
        </w:rPr>
        <w:t>ng</w:t>
      </w:r>
      <w:r>
        <w:rPr>
          <w:rStyle w:val="StyleUnderline"/>
        </w:rPr>
        <w:t xml:space="preserve"> </w:t>
      </w:r>
      <w:r w:rsidRPr="007D2189">
        <w:rPr>
          <w:rStyle w:val="StyleUnderline"/>
          <w:highlight w:val="cyan"/>
        </w:rPr>
        <w:t>and reskill</w:t>
      </w:r>
      <w:r w:rsidRPr="00EA0F95">
        <w:rPr>
          <w:rStyle w:val="StyleUnderline"/>
        </w:rPr>
        <w:t xml:space="preserve">ing </w:t>
      </w:r>
      <w:r w:rsidRPr="007D2189">
        <w:rPr>
          <w:rStyle w:val="StyleUnderline"/>
          <w:highlight w:val="cyan"/>
        </w:rPr>
        <w:t>workers</w:t>
      </w:r>
      <w:r w:rsidRPr="00EA0F95">
        <w:rPr>
          <w:rStyle w:val="StyleUnderline"/>
        </w:rPr>
        <w:t xml:space="preserve"> so as </w:t>
      </w:r>
      <w:r w:rsidRPr="007D2189">
        <w:rPr>
          <w:rStyle w:val="StyleUnderline"/>
          <w:highlight w:val="cyan"/>
        </w:rPr>
        <w:t xml:space="preserve">to </w:t>
      </w:r>
      <w:r w:rsidRPr="007D2189">
        <w:rPr>
          <w:rStyle w:val="Emphasis"/>
          <w:highlight w:val="cyan"/>
        </w:rPr>
        <w:t>avoid unemployment</w:t>
      </w:r>
      <w:r w:rsidRPr="00EA0F95">
        <w:rPr>
          <w:sz w:val="16"/>
        </w:rPr>
        <w:t xml:space="preserve">.8 This approach follows a recognition that </w:t>
      </w:r>
      <w:r w:rsidRPr="007D2189">
        <w:rPr>
          <w:rStyle w:val="StyleUnderline"/>
          <w:highlight w:val="cyan"/>
        </w:rPr>
        <w:t>workers are</w:t>
      </w:r>
      <w:r w:rsidRPr="00EA0F95">
        <w:rPr>
          <w:sz w:val="16"/>
        </w:rPr>
        <w:t xml:space="preserve"> often also </w:t>
      </w:r>
      <w:r w:rsidRPr="007D2189">
        <w:rPr>
          <w:rStyle w:val="Emphasis"/>
          <w:highlight w:val="cyan"/>
        </w:rPr>
        <w:t>local residents</w:t>
      </w:r>
      <w:r w:rsidRPr="00EA0F95">
        <w:rPr>
          <w:sz w:val="16"/>
        </w:rPr>
        <w:t xml:space="preserve"> </w:t>
      </w:r>
      <w:r w:rsidRPr="007D2189">
        <w:rPr>
          <w:rStyle w:val="StyleUnderline"/>
          <w:highlight w:val="cyan"/>
        </w:rPr>
        <w:t>and</w:t>
      </w:r>
      <w:r w:rsidRPr="00EA0F95">
        <w:rPr>
          <w:sz w:val="16"/>
        </w:rPr>
        <w:t xml:space="preserve">, as </w:t>
      </w:r>
      <w:r w:rsidRPr="00EA0F95">
        <w:rPr>
          <w:sz w:val="16"/>
        </w:rPr>
        <w:lastRenderedPageBreak/>
        <w:t xml:space="preserve">such, may </w:t>
      </w:r>
      <w:r w:rsidRPr="007D2189">
        <w:rPr>
          <w:rStyle w:val="StyleUnderline"/>
          <w:highlight w:val="cyan"/>
        </w:rPr>
        <w:t>have an</w:t>
      </w:r>
      <w:r w:rsidRPr="00EA0F95">
        <w:rPr>
          <w:rStyle w:val="StyleUnderline"/>
        </w:rPr>
        <w:t xml:space="preserve"> added </w:t>
      </w:r>
      <w:r w:rsidRPr="007D2189">
        <w:rPr>
          <w:rStyle w:val="Emphasis"/>
          <w:highlight w:val="cyan"/>
        </w:rPr>
        <w:t>incentive</w:t>
      </w:r>
      <w:r w:rsidRPr="007D2189">
        <w:rPr>
          <w:rStyle w:val="StyleUnderline"/>
          <w:highlight w:val="cyan"/>
        </w:rPr>
        <w:t xml:space="preserve"> to draw employers’ attention to environmental</w:t>
      </w:r>
      <w:r w:rsidRPr="00EA0F95">
        <w:rPr>
          <w:rStyle w:val="StyleUnderline"/>
        </w:rPr>
        <w:t xml:space="preserve"> </w:t>
      </w:r>
      <w:r w:rsidRPr="007D2189">
        <w:rPr>
          <w:rStyle w:val="StyleUnderline"/>
          <w:highlight w:val="cyan"/>
        </w:rPr>
        <w:t>issues</w:t>
      </w:r>
      <w:r w:rsidRPr="00EA0F95">
        <w:rPr>
          <w:rStyle w:val="StyleUnderline"/>
        </w:rPr>
        <w:t xml:space="preserve"> that</w:t>
      </w:r>
      <w:r w:rsidRPr="00EA0F95">
        <w:rPr>
          <w:sz w:val="16"/>
        </w:rPr>
        <w:t xml:space="preserve"> would otherwise </w:t>
      </w:r>
      <w:r w:rsidRPr="00EA0F95">
        <w:rPr>
          <w:rStyle w:val="StyleUnderline"/>
        </w:rPr>
        <w:t xml:space="preserve">have </w:t>
      </w:r>
      <w:r w:rsidRPr="00655701">
        <w:rPr>
          <w:rStyle w:val="Emphasis"/>
        </w:rPr>
        <w:t>profound consequences</w:t>
      </w:r>
      <w:r w:rsidRPr="00EA0F95">
        <w:rPr>
          <w:rStyle w:val="StyleUnderline"/>
        </w:rPr>
        <w:t xml:space="preserve"> for their communities</w:t>
      </w:r>
      <w:r w:rsidRPr="00EA0F95">
        <w:rPr>
          <w:sz w:val="16"/>
        </w:rPr>
        <w:t xml:space="preserve"> (Schlosberg, 2007). With the proliferation of non-standard forms of employment in contemporary working life and “as the boundaries of the workplace collapse”, it can also be argued that </w:t>
      </w:r>
      <w:r w:rsidRPr="00EA0F95">
        <w:rPr>
          <w:rStyle w:val="StyleUnderline"/>
        </w:rPr>
        <w:t>the environment in which workers live</w:t>
      </w:r>
      <w:r w:rsidRPr="00EA0F95">
        <w:rPr>
          <w:sz w:val="16"/>
        </w:rPr>
        <w:t xml:space="preserve"> </w:t>
      </w:r>
      <w:r w:rsidRPr="00EA0F95">
        <w:rPr>
          <w:rStyle w:val="StyleUnderline"/>
        </w:rPr>
        <w:t>is</w:t>
      </w:r>
      <w:r w:rsidRPr="00EA0F95">
        <w:rPr>
          <w:sz w:val="16"/>
        </w:rPr>
        <w:t xml:space="preserve"> becoming broader and therefore more </w:t>
      </w:r>
      <w:r w:rsidRPr="00EA0F95">
        <w:rPr>
          <w:rStyle w:val="StyleUnderline"/>
        </w:rPr>
        <w:t>significant to them</w:t>
      </w:r>
      <w:r w:rsidRPr="00EA0F95">
        <w:rPr>
          <w:sz w:val="16"/>
        </w:rPr>
        <w:t xml:space="preserve"> (</w:t>
      </w:r>
      <w:proofErr w:type="spellStart"/>
      <w:r w:rsidRPr="00EA0F95">
        <w:rPr>
          <w:sz w:val="16"/>
        </w:rPr>
        <w:t>Tomassetti</w:t>
      </w:r>
      <w:proofErr w:type="spellEnd"/>
      <w:r w:rsidRPr="00EA0F95">
        <w:rPr>
          <w:sz w:val="16"/>
        </w:rPr>
        <w:t xml:space="preserve">, 2018, p. 63). At the time of writing, this is evident in practices of “social distancing” during the COVID-19 crisis, which has involved extensive home working. </w:t>
      </w:r>
      <w:proofErr w:type="spellStart"/>
      <w:r w:rsidRPr="00EA0F95">
        <w:rPr>
          <w:sz w:val="16"/>
        </w:rPr>
        <w:t>Seck</w:t>
      </w:r>
      <w:proofErr w:type="spellEnd"/>
      <w:r w:rsidRPr="00EA0F95">
        <w:rPr>
          <w:sz w:val="16"/>
        </w:rPr>
        <w:t xml:space="preserve"> offers a relational understanding of vulnerable workers as being “embedded in supportive and interdependent relationships of family, community, and environment”, such that the stark “</w:t>
      </w:r>
      <w:proofErr w:type="spellStart"/>
      <w:r w:rsidRPr="00EA0F95">
        <w:rPr>
          <w:sz w:val="16"/>
        </w:rPr>
        <w:t>labour</w:t>
      </w:r>
      <w:proofErr w:type="spellEnd"/>
      <w:r w:rsidRPr="00EA0F95">
        <w:rPr>
          <w:sz w:val="16"/>
        </w:rPr>
        <w:t xml:space="preserve"> versus environment” dichotomy “could be reimagined as a mutually beneficial search for sustainable livelihood choices” (2019, p. 158). This chimes with the view expressed by </w:t>
      </w:r>
      <w:proofErr w:type="spellStart"/>
      <w:r w:rsidRPr="00EA0F95">
        <w:rPr>
          <w:sz w:val="16"/>
        </w:rPr>
        <w:t>Stevis</w:t>
      </w:r>
      <w:proofErr w:type="spellEnd"/>
      <w:r w:rsidRPr="00EA0F95">
        <w:rPr>
          <w:sz w:val="16"/>
        </w:rPr>
        <w:t xml:space="preserve"> that “</w:t>
      </w:r>
      <w:r w:rsidRPr="00EA0F95">
        <w:rPr>
          <w:rStyle w:val="StyleUnderline"/>
        </w:rPr>
        <w:t xml:space="preserve">social </w:t>
      </w:r>
      <w:r w:rsidRPr="007D2189">
        <w:rPr>
          <w:rStyle w:val="Emphasis"/>
          <w:highlight w:val="cyan"/>
        </w:rPr>
        <w:t>environmentalism</w:t>
      </w:r>
      <w:r w:rsidRPr="00EA0F95">
        <w:rPr>
          <w:rStyle w:val="StyleUnderline"/>
        </w:rPr>
        <w:t xml:space="preserve">” </w:t>
      </w:r>
      <w:r w:rsidRPr="007D2189">
        <w:rPr>
          <w:rStyle w:val="StyleUnderline"/>
          <w:highlight w:val="cyan"/>
        </w:rPr>
        <w:t>is</w:t>
      </w:r>
      <w:r w:rsidRPr="00EA0F95">
        <w:rPr>
          <w:rStyle w:val="StyleUnderline"/>
        </w:rPr>
        <w:t xml:space="preserve"> “</w:t>
      </w:r>
      <w:r w:rsidRPr="007D2189">
        <w:rPr>
          <w:rStyle w:val="Emphasis"/>
          <w:highlight w:val="cyan"/>
        </w:rPr>
        <w:t>consistent</w:t>
      </w:r>
      <w:r w:rsidRPr="00EA0F95">
        <w:rPr>
          <w:rStyle w:val="StyleUnderline"/>
        </w:rPr>
        <w:t xml:space="preserve"> </w:t>
      </w:r>
      <w:r w:rsidRPr="007D2189">
        <w:rPr>
          <w:rStyle w:val="StyleUnderline"/>
          <w:highlight w:val="cyan"/>
        </w:rPr>
        <w:t xml:space="preserve">with labor’s </w:t>
      </w:r>
      <w:r w:rsidRPr="007D2189">
        <w:rPr>
          <w:rStyle w:val="Emphasis"/>
          <w:highlight w:val="cyan"/>
        </w:rPr>
        <w:t>affinity</w:t>
      </w:r>
      <w:r w:rsidRPr="007D2189">
        <w:rPr>
          <w:rStyle w:val="StyleUnderline"/>
          <w:highlight w:val="cyan"/>
        </w:rPr>
        <w:t xml:space="preserve"> for </w:t>
      </w:r>
      <w:r w:rsidRPr="007D2189">
        <w:rPr>
          <w:rStyle w:val="Emphasis"/>
          <w:highlight w:val="cyan"/>
        </w:rPr>
        <w:t>solidarity and equity</w:t>
      </w:r>
      <w:r w:rsidRPr="00EA0F95">
        <w:rPr>
          <w:sz w:val="16"/>
        </w:rPr>
        <w:t xml:space="preserve">”, ultimately </w:t>
      </w:r>
      <w:r w:rsidRPr="00EA0F95">
        <w:rPr>
          <w:rStyle w:val="StyleUnderline"/>
        </w:rPr>
        <w:t>making longer-term commitments to the environment</w:t>
      </w:r>
      <w:r w:rsidRPr="00EA0F95">
        <w:rPr>
          <w:sz w:val="16"/>
        </w:rPr>
        <w:t xml:space="preserve"> and society (2011, p. 146). Commentators have identified the conditions that enable this kind of positive engagement by trade unions. For example, a collectively bargained “just transition” strategy is less likely to be effective in the presence of acute social divisions (Valencia, 2014 and 2016). By contrast, established constructive dialogue through corporatism and bottom-up union activism was found to be an effective combination for bringing about change in the mining industry (Abraham, 2017, pp. 223–225). Legal provision for effective collective worker voice is likely to have a significant effect (</w:t>
      </w:r>
      <w:proofErr w:type="spellStart"/>
      <w:r w:rsidRPr="00EA0F95">
        <w:rPr>
          <w:sz w:val="16"/>
        </w:rPr>
        <w:t>Ghaleigh</w:t>
      </w:r>
      <w:proofErr w:type="spellEnd"/>
      <w:r w:rsidRPr="00EA0F95">
        <w:rPr>
          <w:sz w:val="16"/>
        </w:rPr>
        <w:t>, 2019, pp. 20–22), as will global regulatory strategies. These will be most successful where they address and seek to resolve tensions between the global North and global South, so that no worker in any country is excluded (</w:t>
      </w:r>
      <w:proofErr w:type="spellStart"/>
      <w:r w:rsidRPr="00EA0F95">
        <w:rPr>
          <w:sz w:val="16"/>
        </w:rPr>
        <w:t>Stevis</w:t>
      </w:r>
      <w:proofErr w:type="spellEnd"/>
      <w:r w:rsidRPr="00EA0F95">
        <w:rPr>
          <w:sz w:val="16"/>
        </w:rPr>
        <w:t xml:space="preserve">, 2011; </w:t>
      </w:r>
      <w:proofErr w:type="spellStart"/>
      <w:r w:rsidRPr="00EA0F95">
        <w:rPr>
          <w:sz w:val="16"/>
        </w:rPr>
        <w:t>Stevis</w:t>
      </w:r>
      <w:proofErr w:type="spellEnd"/>
      <w:r w:rsidRPr="00EA0F95">
        <w:rPr>
          <w:sz w:val="16"/>
        </w:rPr>
        <w:t xml:space="preserve"> and </w:t>
      </w:r>
      <w:proofErr w:type="spellStart"/>
      <w:r w:rsidRPr="00EA0F95">
        <w:rPr>
          <w:sz w:val="16"/>
        </w:rPr>
        <w:t>Felli</w:t>
      </w:r>
      <w:proofErr w:type="spellEnd"/>
      <w:r w:rsidRPr="00EA0F95">
        <w:rPr>
          <w:sz w:val="16"/>
        </w:rPr>
        <w:t xml:space="preserve">, 2015, pp. 36–39). Beyond trade union action, there has been growing endorsement of a broader </w:t>
      </w:r>
      <w:r w:rsidRPr="00655701">
        <w:rPr>
          <w:sz w:val="16"/>
        </w:rPr>
        <w:t xml:space="preserve">just transition approach that would guide state action and international coordination for change. David </w:t>
      </w:r>
      <w:proofErr w:type="spellStart"/>
      <w:r w:rsidRPr="00655701">
        <w:rPr>
          <w:sz w:val="16"/>
        </w:rPr>
        <w:t>Doorey</w:t>
      </w:r>
      <w:proofErr w:type="spellEnd"/>
      <w:r w:rsidRPr="00655701">
        <w:rPr>
          <w:sz w:val="16"/>
        </w:rPr>
        <w:t xml:space="preserve"> has made the case for </w:t>
      </w:r>
      <w:r w:rsidRPr="00655701">
        <w:rPr>
          <w:rStyle w:val="StyleUnderline"/>
        </w:rPr>
        <w:t xml:space="preserve">a </w:t>
      </w:r>
      <w:r w:rsidRPr="00655701">
        <w:rPr>
          <w:rStyle w:val="Emphasis"/>
        </w:rPr>
        <w:t>“just transitions</w:t>
      </w:r>
      <w:r w:rsidRPr="00655701">
        <w:rPr>
          <w:sz w:val="16"/>
        </w:rPr>
        <w:t xml:space="preserve"> law” to </w:t>
      </w:r>
      <w:r w:rsidRPr="00655701">
        <w:rPr>
          <w:rStyle w:val="StyleUnderline"/>
        </w:rPr>
        <w:t>enable progressive</w:t>
      </w:r>
      <w:r w:rsidRPr="00EA0F95">
        <w:rPr>
          <w:rStyle w:val="StyleUnderline"/>
        </w:rPr>
        <w:t xml:space="preserve"> </w:t>
      </w:r>
      <w:r w:rsidRPr="007D2189">
        <w:rPr>
          <w:rStyle w:val="StyleUnderline"/>
          <w:highlight w:val="cyan"/>
        </w:rPr>
        <w:t>accommodation of worker</w:t>
      </w:r>
      <w:r w:rsidRPr="00EA0F95">
        <w:rPr>
          <w:sz w:val="16"/>
        </w:rPr>
        <w:t xml:space="preserve"> and broader societal </w:t>
      </w:r>
      <w:r w:rsidRPr="007D2189">
        <w:rPr>
          <w:rStyle w:val="StyleUnderline"/>
          <w:highlight w:val="cyan"/>
        </w:rPr>
        <w:t>needs</w:t>
      </w:r>
      <w:r>
        <w:rPr>
          <w:rStyle w:val="StyleUnderline"/>
        </w:rPr>
        <w:t xml:space="preserve"> </w:t>
      </w:r>
      <w:r w:rsidRPr="00EA0F95">
        <w:rPr>
          <w:rStyle w:val="StyleUnderline"/>
        </w:rPr>
        <w:t xml:space="preserve">in facilitating a </w:t>
      </w:r>
      <w:r w:rsidRPr="007D2189">
        <w:rPr>
          <w:rStyle w:val="StyleUnderline"/>
          <w:highlight w:val="cyan"/>
        </w:rPr>
        <w:t xml:space="preserve">shift to a </w:t>
      </w:r>
      <w:r w:rsidRPr="007D2189">
        <w:rPr>
          <w:rStyle w:val="Emphasis"/>
          <w:highlight w:val="cyan"/>
        </w:rPr>
        <w:t>low-carbon</w:t>
      </w:r>
      <w:r w:rsidRPr="00EA0F95">
        <w:rPr>
          <w:rStyle w:val="StyleUnderline"/>
        </w:rPr>
        <w:t xml:space="preserve"> and </w:t>
      </w:r>
      <w:r w:rsidRPr="00655701">
        <w:rPr>
          <w:rStyle w:val="Emphasis"/>
        </w:rPr>
        <w:t xml:space="preserve">greener </w:t>
      </w:r>
      <w:r w:rsidRPr="007D2189">
        <w:rPr>
          <w:rStyle w:val="Emphasis"/>
          <w:highlight w:val="cyan"/>
        </w:rPr>
        <w:t>economy</w:t>
      </w:r>
      <w:r w:rsidRPr="00EA0F95">
        <w:rPr>
          <w:sz w:val="16"/>
        </w:rPr>
        <w:t xml:space="preserve"> (2017, pp. 231–233). Such a branch of law would be guided by a “theory of justice”, applied both inter- and intra-generationally, envisaging a wider legal </w:t>
      </w:r>
      <w:proofErr w:type="spellStart"/>
      <w:r w:rsidRPr="00EA0F95">
        <w:rPr>
          <w:sz w:val="16"/>
        </w:rPr>
        <w:t>programme</w:t>
      </w:r>
      <w:proofErr w:type="spellEnd"/>
      <w:r w:rsidRPr="00EA0F95">
        <w:rPr>
          <w:sz w:val="16"/>
        </w:rPr>
        <w:t xml:space="preserve"> of assistance. In this context, </w:t>
      </w:r>
      <w:r w:rsidRPr="00EA0F95">
        <w:rPr>
          <w:rStyle w:val="StyleUnderline"/>
        </w:rPr>
        <w:t>collective worker voice is built</w:t>
      </w:r>
      <w:r w:rsidRPr="00EA0F95">
        <w:rPr>
          <w:sz w:val="16"/>
        </w:rPr>
        <w:t xml:space="preserve"> into a symbiotic process </w:t>
      </w:r>
      <w:r w:rsidRPr="00EA0F95">
        <w:rPr>
          <w:rStyle w:val="StyleUnderline"/>
        </w:rPr>
        <w:t xml:space="preserve">for achieving </w:t>
      </w:r>
      <w:r w:rsidRPr="00655701">
        <w:rPr>
          <w:rStyle w:val="Emphasis"/>
        </w:rPr>
        <w:t>environmental</w:t>
      </w:r>
      <w:r w:rsidRPr="00EA0F95">
        <w:rPr>
          <w:sz w:val="16"/>
        </w:rPr>
        <w:t xml:space="preserve">, economic and social </w:t>
      </w:r>
      <w:r w:rsidRPr="00655701">
        <w:rPr>
          <w:rStyle w:val="Emphasis"/>
        </w:rPr>
        <w:t>transformations</w:t>
      </w:r>
      <w:r w:rsidRPr="00EA0F95">
        <w:rPr>
          <w:sz w:val="16"/>
        </w:rPr>
        <w:t>. 2.2. How do the SDGs treat work and collective voice?</w:t>
      </w:r>
    </w:p>
    <w:p w14:paraId="5B18555D" w14:textId="2296C1AA" w:rsidR="00214DE2" w:rsidRPr="00214DE2" w:rsidRDefault="00214DE2" w:rsidP="00E971C9">
      <w:pPr>
        <w:pStyle w:val="Heading4"/>
      </w:pPr>
    </w:p>
    <w:sectPr w:rsidR="00214DE2" w:rsidRPr="00214D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3B4CBB"/>
    <w:multiLevelType w:val="hybridMultilevel"/>
    <w:tmpl w:val="CE227572"/>
    <w:lvl w:ilvl="0" w:tplc="87C6504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7449E4"/>
    <w:multiLevelType w:val="hybridMultilevel"/>
    <w:tmpl w:val="E05224CC"/>
    <w:lvl w:ilvl="0" w:tplc="54049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80449"/>
    <w:multiLevelType w:val="multilevel"/>
    <w:tmpl w:val="4600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85601"/>
    <w:multiLevelType w:val="multilevel"/>
    <w:tmpl w:val="58E6FFD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B26D2C"/>
    <w:multiLevelType w:val="hybridMultilevel"/>
    <w:tmpl w:val="97865E5A"/>
    <w:lvl w:ilvl="0" w:tplc="A85447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27"/>
  </w:num>
  <w:num w:numId="16">
    <w:abstractNumId w:val="13"/>
  </w:num>
  <w:num w:numId="17">
    <w:abstractNumId w:val="17"/>
  </w:num>
  <w:num w:numId="18">
    <w:abstractNumId w:val="30"/>
  </w:num>
  <w:num w:numId="19">
    <w:abstractNumId w:val="32"/>
  </w:num>
  <w:num w:numId="20">
    <w:abstractNumId w:val="12"/>
  </w:num>
  <w:num w:numId="21">
    <w:abstractNumId w:val="29"/>
  </w:num>
  <w:num w:numId="22">
    <w:abstractNumId w:val="28"/>
  </w:num>
  <w:num w:numId="23">
    <w:abstractNumId w:val="11"/>
  </w:num>
  <w:num w:numId="24">
    <w:abstractNumId w:val="19"/>
  </w:num>
  <w:num w:numId="25">
    <w:abstractNumId w:val="38"/>
  </w:num>
  <w:num w:numId="26">
    <w:abstractNumId w:val="21"/>
  </w:num>
  <w:num w:numId="27">
    <w:abstractNumId w:val="37"/>
  </w:num>
  <w:num w:numId="28">
    <w:abstractNumId w:val="31"/>
  </w:num>
  <w:num w:numId="29">
    <w:abstractNumId w:val="15"/>
  </w:num>
  <w:num w:numId="30">
    <w:abstractNumId w:val="25"/>
  </w:num>
  <w:num w:numId="31">
    <w:abstractNumId w:val="23"/>
  </w:num>
  <w:num w:numId="32">
    <w:abstractNumId w:val="33"/>
  </w:num>
  <w:num w:numId="33">
    <w:abstractNumId w:val="24"/>
  </w:num>
  <w:num w:numId="34">
    <w:abstractNumId w:val="39"/>
  </w:num>
  <w:num w:numId="35">
    <w:abstractNumId w:val="18"/>
  </w:num>
  <w:num w:numId="36">
    <w:abstractNumId w:val="14"/>
  </w:num>
  <w:num w:numId="37">
    <w:abstractNumId w:val="26"/>
  </w:num>
  <w:num w:numId="38">
    <w:abstractNumId w:val="16"/>
  </w:num>
  <w:num w:numId="39">
    <w:abstractNumId w:val="40"/>
  </w:num>
  <w:num w:numId="40">
    <w:abstractNumId w:val="2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5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2C3F"/>
    <w:rsid w:val="000D6ED8"/>
    <w:rsid w:val="000D717B"/>
    <w:rsid w:val="00100B28"/>
    <w:rsid w:val="001156EF"/>
    <w:rsid w:val="00117316"/>
    <w:rsid w:val="001209B4"/>
    <w:rsid w:val="00135C7E"/>
    <w:rsid w:val="001761FC"/>
    <w:rsid w:val="00182655"/>
    <w:rsid w:val="00182FBA"/>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DE2"/>
    <w:rsid w:val="00215284"/>
    <w:rsid w:val="002168F2"/>
    <w:rsid w:val="0022589F"/>
    <w:rsid w:val="002343FE"/>
    <w:rsid w:val="00235F7B"/>
    <w:rsid w:val="002502CF"/>
    <w:rsid w:val="002506A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5D7"/>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86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9B1"/>
    <w:rsid w:val="006D6AED"/>
    <w:rsid w:val="006E6D0B"/>
    <w:rsid w:val="006F126E"/>
    <w:rsid w:val="006F32C9"/>
    <w:rsid w:val="006F3834"/>
    <w:rsid w:val="006F5693"/>
    <w:rsid w:val="006F5D4C"/>
    <w:rsid w:val="00713AE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C00"/>
    <w:rsid w:val="007D2189"/>
    <w:rsid w:val="007D2DF5"/>
    <w:rsid w:val="007D451A"/>
    <w:rsid w:val="007D5E3E"/>
    <w:rsid w:val="007D7596"/>
    <w:rsid w:val="007E242C"/>
    <w:rsid w:val="007E6631"/>
    <w:rsid w:val="00803A12"/>
    <w:rsid w:val="00805417"/>
    <w:rsid w:val="00815D5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D1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D38"/>
    <w:rsid w:val="00B8225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1C1"/>
    <w:rsid w:val="00C203FA"/>
    <w:rsid w:val="00C244F5"/>
    <w:rsid w:val="00C3164F"/>
    <w:rsid w:val="00C31B5E"/>
    <w:rsid w:val="00C34C1A"/>
    <w:rsid w:val="00C34D3E"/>
    <w:rsid w:val="00C35B37"/>
    <w:rsid w:val="00C3747A"/>
    <w:rsid w:val="00C37F29"/>
    <w:rsid w:val="00C45CFE"/>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540"/>
    <w:rsid w:val="00E42E4C"/>
    <w:rsid w:val="00E47013"/>
    <w:rsid w:val="00E541F9"/>
    <w:rsid w:val="00E57B79"/>
    <w:rsid w:val="00E63419"/>
    <w:rsid w:val="00E64496"/>
    <w:rsid w:val="00E72115"/>
    <w:rsid w:val="00E8322E"/>
    <w:rsid w:val="00E903E0"/>
    <w:rsid w:val="00E971C9"/>
    <w:rsid w:val="00EA1115"/>
    <w:rsid w:val="00EA39EB"/>
    <w:rsid w:val="00EA58CE"/>
    <w:rsid w:val="00EB33FF"/>
    <w:rsid w:val="00EB3D1A"/>
    <w:rsid w:val="00EC2759"/>
    <w:rsid w:val="00EC7106"/>
    <w:rsid w:val="00ED0120"/>
    <w:rsid w:val="00ED3BBA"/>
    <w:rsid w:val="00ED4E12"/>
    <w:rsid w:val="00EE051B"/>
    <w:rsid w:val="00EE50C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04"/>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DD391"/>
  <w14:defaultImageDpi w14:val="300"/>
  <w15:docId w15:val="{88DE5F4E-00AF-7941-919E-5F20C2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5D7"/>
    <w:pPr>
      <w:spacing w:after="160" w:line="259" w:lineRule="auto"/>
    </w:pPr>
    <w:rPr>
      <w:rFonts w:ascii="Calibri" w:hAnsi="Calibri" w:cs="Calibri"/>
      <w:sz w:val="22"/>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3205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5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Citation,Char,Char Char Char Char Char Char Char Char,Foldover, Char"/>
    <w:basedOn w:val="Normal"/>
    <w:next w:val="Normal"/>
    <w:link w:val="Heading3Char"/>
    <w:uiPriority w:val="9"/>
    <w:unhideWhenUsed/>
    <w:qFormat/>
    <w:rsid w:val="003205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T"/>
    <w:basedOn w:val="Normal"/>
    <w:next w:val="Normal"/>
    <w:link w:val="Heading4Char"/>
    <w:uiPriority w:val="9"/>
    <w:unhideWhenUsed/>
    <w:qFormat/>
    <w:rsid w:val="003205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5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5D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uiPriority w:val="9"/>
    <w:rsid w:val="003205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5D7"/>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9"/>
    <w:rsid w:val="003205D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205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05D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3205D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3205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05D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205D7"/>
    <w:rPr>
      <w:color w:val="auto"/>
      <w:u w:val="none"/>
    </w:rPr>
  </w:style>
  <w:style w:type="paragraph" w:styleId="DocumentMap">
    <w:name w:val="Document Map"/>
    <w:basedOn w:val="Normal"/>
    <w:link w:val="DocumentMapChar"/>
    <w:uiPriority w:val="99"/>
    <w:semiHidden/>
    <w:unhideWhenUsed/>
    <w:rsid w:val="003205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05D7"/>
    <w:rPr>
      <w:rFonts w:ascii="Lucida Grande" w:hAnsi="Lucida Grande" w:cs="Lucida Grande"/>
    </w:rPr>
  </w:style>
  <w:style w:type="paragraph" w:customStyle="1" w:styleId="Emphasis1">
    <w:name w:val="Emphasis1"/>
    <w:basedOn w:val="Normal"/>
    <w:link w:val="Emphasis"/>
    <w:uiPriority w:val="20"/>
    <w:qFormat/>
    <w:rsid w:val="003205D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uiPriority w:val="20"/>
    <w:qFormat/>
    <w:rsid w:val="003205D7"/>
    <w:pPr>
      <w:ind w:left="720"/>
      <w:jc w:val="both"/>
    </w:pPr>
    <w:rPr>
      <w:b/>
      <w:iCs/>
      <w:u w:val="single"/>
    </w:rPr>
  </w:style>
  <w:style w:type="character" w:styleId="UnresolvedMention">
    <w:name w:val="Unresolved Mention"/>
    <w:basedOn w:val="DefaultParagraphFont"/>
    <w:uiPriority w:val="99"/>
    <w:semiHidden/>
    <w:unhideWhenUsed/>
    <w:rsid w:val="003205D7"/>
    <w:rPr>
      <w:color w:val="605E5C"/>
      <w:shd w:val="clear" w:color="auto" w:fill="E1DFDD"/>
    </w:rPr>
  </w:style>
  <w:style w:type="character" w:customStyle="1" w:styleId="normaltextrun">
    <w:name w:val="normaltextrun"/>
    <w:basedOn w:val="DefaultParagraphFont"/>
    <w:rsid w:val="003205D7"/>
  </w:style>
  <w:style w:type="character" w:customStyle="1" w:styleId="eop">
    <w:name w:val="eop"/>
    <w:basedOn w:val="DefaultParagraphFont"/>
    <w:rsid w:val="003205D7"/>
  </w:style>
  <w:style w:type="paragraph" w:styleId="ListParagraph">
    <w:name w:val="List Paragraph"/>
    <w:aliases w:val="6 font,Colorful List - Accent 11"/>
    <w:basedOn w:val="Normal"/>
    <w:uiPriority w:val="99"/>
    <w:unhideWhenUsed/>
    <w:qFormat/>
    <w:rsid w:val="003205D7"/>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3205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3205D7"/>
    <w:pPr>
      <w:spacing w:after="140" w:line="276" w:lineRule="auto"/>
    </w:pPr>
    <w:rPr>
      <w:rFonts w:eastAsia="Calibri" w:cs="Times New Roman"/>
    </w:rPr>
  </w:style>
  <w:style w:type="character" w:customStyle="1" w:styleId="BodyTextChar">
    <w:name w:val="Body Text Char"/>
    <w:basedOn w:val="DefaultParagraphFont"/>
    <w:link w:val="BodyText"/>
    <w:rsid w:val="003205D7"/>
    <w:rPr>
      <w:rFonts w:ascii="Calibri" w:eastAsia="Calibri" w:hAnsi="Calibri" w:cs="Times New Roman"/>
      <w:sz w:val="22"/>
    </w:rPr>
  </w:style>
  <w:style w:type="character" w:customStyle="1" w:styleId="TitleChar">
    <w:name w:val="Title Char"/>
    <w:basedOn w:val="DefaultParagraphFont"/>
    <w:link w:val="Title"/>
    <w:uiPriority w:val="10"/>
    <w:qFormat/>
    <w:rsid w:val="003205D7"/>
    <w:rPr>
      <w:u w:val="single"/>
    </w:rPr>
  </w:style>
  <w:style w:type="paragraph" w:styleId="Title">
    <w:name w:val="Title"/>
    <w:basedOn w:val="Normal"/>
    <w:link w:val="TitleChar"/>
    <w:uiPriority w:val="10"/>
    <w:qFormat/>
    <w:rsid w:val="003205D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3205D7"/>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3205D7"/>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unhideWhenUsed/>
    <w:qFormat/>
    <w:rsid w:val="003205D7"/>
    <w:rPr>
      <w:sz w:val="24"/>
    </w:rPr>
  </w:style>
  <w:style w:type="character" w:customStyle="1" w:styleId="FootnoteTextChar">
    <w:name w:val="Footnote Text Char"/>
    <w:basedOn w:val="DefaultParagraphFont"/>
    <w:link w:val="FootnoteText"/>
    <w:uiPriority w:val="99"/>
    <w:rsid w:val="003205D7"/>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3205D7"/>
    <w:rPr>
      <w:vertAlign w:val="superscript"/>
    </w:rPr>
  </w:style>
  <w:style w:type="character" w:styleId="Strong">
    <w:name w:val="Strong"/>
    <w:basedOn w:val="DefaultParagraphFont"/>
    <w:uiPriority w:val="22"/>
    <w:qFormat/>
    <w:rsid w:val="003205D7"/>
    <w:rPr>
      <w:b/>
      <w:bCs/>
    </w:rPr>
  </w:style>
  <w:style w:type="character" w:customStyle="1" w:styleId="wikiexternallink">
    <w:name w:val="wikiexternallink"/>
    <w:basedOn w:val="DefaultParagraphFont"/>
    <w:rsid w:val="003205D7"/>
  </w:style>
  <w:style w:type="character" w:customStyle="1" w:styleId="wikigeneratedlinkcontent">
    <w:name w:val="wikigeneratedlinkcontent"/>
    <w:basedOn w:val="DefaultParagraphFont"/>
    <w:rsid w:val="003205D7"/>
  </w:style>
  <w:style w:type="character" w:customStyle="1" w:styleId="underline">
    <w:name w:val="underline"/>
    <w:basedOn w:val="DefaultParagraphFont"/>
    <w:rsid w:val="003205D7"/>
  </w:style>
  <w:style w:type="paragraph" w:customStyle="1" w:styleId="css-exrw3m">
    <w:name w:val="css-exrw3m"/>
    <w:basedOn w:val="Normal"/>
    <w:rsid w:val="003205D7"/>
    <w:pPr>
      <w:spacing w:before="100" w:beforeAutospacing="1" w:after="100" w:afterAutospacing="1" w:line="240" w:lineRule="auto"/>
    </w:pPr>
    <w:rPr>
      <w:rFonts w:ascii="Times New Roman" w:eastAsia="Times New Roman" w:hAnsi="Times New Roman" w:cs="Times New Roman"/>
      <w:sz w:val="24"/>
    </w:rPr>
  </w:style>
  <w:style w:type="character" w:customStyle="1" w:styleId="balancedheadline">
    <w:name w:val="balancedheadline"/>
    <w:basedOn w:val="DefaultParagraphFont"/>
    <w:rsid w:val="003205D7"/>
  </w:style>
  <w:style w:type="paragraph" w:customStyle="1" w:styleId="UnderlinePara">
    <w:name w:val="Underline Para"/>
    <w:basedOn w:val="Normal"/>
    <w:uiPriority w:val="6"/>
    <w:qFormat/>
    <w:rsid w:val="003205D7"/>
    <w:pPr>
      <w:widowControl w:val="0"/>
      <w:suppressAutoHyphens/>
      <w:spacing w:after="200"/>
      <w:contextualSpacing/>
    </w:pPr>
    <w:rPr>
      <w:rFonts w:asciiTheme="minorHAnsi" w:hAnsiTheme="minorHAnsi"/>
      <w:u w:val="single"/>
    </w:rPr>
  </w:style>
  <w:style w:type="paragraph" w:customStyle="1" w:styleId="font--body">
    <w:name w:val="font--body"/>
    <w:basedOn w:val="Normal"/>
    <w:rsid w:val="003205D7"/>
    <w:pPr>
      <w:spacing w:before="100" w:beforeAutospacing="1" w:after="100" w:afterAutospacing="1" w:line="240" w:lineRule="auto"/>
    </w:pPr>
    <w:rPr>
      <w:rFonts w:ascii="Times New Roman" w:eastAsia="Times New Roman" w:hAnsi="Times New Roman" w:cs="Times New Roman"/>
      <w:sz w:val="24"/>
    </w:rPr>
  </w:style>
  <w:style w:type="paragraph" w:customStyle="1" w:styleId="zn-bodyparagraph">
    <w:name w:val="zn-body__paragraph"/>
    <w:basedOn w:val="Normal"/>
    <w:rsid w:val="003205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205D7"/>
    <w:rPr>
      <w:i/>
      <w:iCs/>
    </w:rPr>
  </w:style>
  <w:style w:type="paragraph" w:customStyle="1" w:styleId="pullquotequote">
    <w:name w:val="pullquote__quote"/>
    <w:basedOn w:val="Normal"/>
    <w:rsid w:val="003205D7"/>
    <w:pPr>
      <w:spacing w:before="100" w:beforeAutospacing="1" w:after="100" w:afterAutospacing="1" w:line="240" w:lineRule="auto"/>
    </w:pPr>
    <w:rPr>
      <w:rFonts w:ascii="Times New Roman" w:eastAsia="Times New Roman" w:hAnsi="Times New Roman" w:cs="Times New Roman"/>
      <w:sz w:val="24"/>
    </w:rPr>
  </w:style>
  <w:style w:type="paragraph" w:customStyle="1" w:styleId="pullquoteauthor">
    <w:name w:val="pullquote__author"/>
    <w:basedOn w:val="Normal"/>
    <w:rsid w:val="003205D7"/>
    <w:pPr>
      <w:spacing w:before="100" w:beforeAutospacing="1" w:after="100" w:afterAutospacing="1" w:line="240" w:lineRule="auto"/>
    </w:pPr>
    <w:rPr>
      <w:rFonts w:ascii="Times New Roman" w:eastAsia="Times New Roman" w:hAnsi="Times New Roman" w:cs="Times New Roman"/>
      <w:sz w:val="24"/>
    </w:rPr>
  </w:style>
  <w:style w:type="character" w:customStyle="1" w:styleId="elstoryelementheader">
    <w:name w:val="el__storyelement__header"/>
    <w:basedOn w:val="DefaultParagraphFont"/>
    <w:rsid w:val="003205D7"/>
  </w:style>
  <w:style w:type="character" w:customStyle="1" w:styleId="inlinkchart">
    <w:name w:val="inlink_chart"/>
    <w:basedOn w:val="DefaultParagraphFont"/>
    <w:rsid w:val="003205D7"/>
  </w:style>
  <w:style w:type="paragraph" w:customStyle="1" w:styleId="more-ontitle">
    <w:name w:val="more-on__title"/>
    <w:basedOn w:val="Normal"/>
    <w:rsid w:val="003205D7"/>
    <w:pPr>
      <w:spacing w:before="100" w:beforeAutospacing="1" w:after="100" w:afterAutospacing="1" w:line="240" w:lineRule="auto"/>
    </w:pPr>
    <w:rPr>
      <w:rFonts w:ascii="Times New Roman" w:eastAsia="Times New Roman" w:hAnsi="Times New Roman" w:cs="Times New Roman"/>
      <w:sz w:val="24"/>
    </w:rPr>
  </w:style>
  <w:style w:type="paragraph" w:customStyle="1" w:styleId="more-oncontent">
    <w:name w:val="more-on__content"/>
    <w:basedOn w:val="Normal"/>
    <w:rsid w:val="003205D7"/>
    <w:pPr>
      <w:spacing w:before="100" w:beforeAutospacing="1" w:after="100" w:afterAutospacing="1" w:line="240" w:lineRule="auto"/>
    </w:pPr>
    <w:rPr>
      <w:rFonts w:ascii="Times New Roman" w:eastAsia="Times New Roman" w:hAnsi="Times New Roman" w:cs="Times New Roman"/>
      <w:sz w:val="24"/>
    </w:rPr>
  </w:style>
  <w:style w:type="paragraph" w:styleId="Subtitle">
    <w:name w:val="Subtitle"/>
    <w:basedOn w:val="Normal"/>
    <w:next w:val="Normal"/>
    <w:link w:val="SubtitleChar"/>
    <w:uiPriority w:val="11"/>
    <w:qFormat/>
    <w:rsid w:val="003205D7"/>
    <w:pPr>
      <w:numPr>
        <w:ilvl w:val="1"/>
      </w:numPr>
    </w:pPr>
    <w:rPr>
      <w:rFonts w:asciiTheme="minorHAnsi"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3205D7"/>
    <w:rPr>
      <w:rFonts w:cs="Times New Roman"/>
      <w:color w:val="5A5A5A" w:themeColor="text1" w:themeTint="A5"/>
      <w:spacing w:val="15"/>
      <w:sz w:val="22"/>
    </w:rPr>
  </w:style>
  <w:style w:type="paragraph" w:styleId="Header">
    <w:name w:val="header"/>
    <w:basedOn w:val="Normal"/>
    <w:link w:val="HeaderChar"/>
    <w:uiPriority w:val="99"/>
    <w:unhideWhenUsed/>
    <w:rsid w:val="003205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5D7"/>
    <w:rPr>
      <w:rFonts w:ascii="Calibri" w:hAnsi="Calibri" w:cs="Calibri"/>
      <w:sz w:val="22"/>
    </w:rPr>
  </w:style>
  <w:style w:type="paragraph" w:styleId="Footer">
    <w:name w:val="footer"/>
    <w:basedOn w:val="Normal"/>
    <w:link w:val="FooterChar"/>
    <w:uiPriority w:val="99"/>
    <w:unhideWhenUsed/>
    <w:rsid w:val="003205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5D7"/>
    <w:rPr>
      <w:rFonts w:ascii="Calibri" w:hAnsi="Calibri" w:cs="Calibri"/>
      <w:sz w:val="22"/>
    </w:rPr>
  </w:style>
  <w:style w:type="character" w:styleId="PlaceholderText">
    <w:name w:val="Placeholder Text"/>
    <w:basedOn w:val="DefaultParagraphFont"/>
    <w:uiPriority w:val="99"/>
    <w:semiHidden/>
    <w:rsid w:val="003205D7"/>
    <w:rPr>
      <w:color w:val="808080"/>
    </w:rPr>
  </w:style>
  <w:style w:type="paragraph" w:customStyle="1" w:styleId="wp-caption-text">
    <w:name w:val="wp-caption-text"/>
    <w:basedOn w:val="Normal"/>
    <w:rsid w:val="003205D7"/>
    <w:pPr>
      <w:spacing w:before="100" w:beforeAutospacing="1" w:after="100" w:afterAutospacing="1" w:line="240" w:lineRule="auto"/>
    </w:pPr>
    <w:rPr>
      <w:rFonts w:ascii="Times New Roman" w:eastAsia="Times New Roman" w:hAnsi="Times New Roman" w:cs="Times New Roman"/>
      <w:sz w:val="24"/>
    </w:rPr>
  </w:style>
  <w:style w:type="character" w:customStyle="1" w:styleId="sc-axirz">
    <w:name w:val="sc-axirz"/>
    <w:basedOn w:val="DefaultParagraphFont"/>
    <w:rsid w:val="003205D7"/>
  </w:style>
  <w:style w:type="paragraph" w:customStyle="1" w:styleId="Emphasize">
    <w:name w:val="Emphasize"/>
    <w:basedOn w:val="Normal"/>
    <w:uiPriority w:val="7"/>
    <w:qFormat/>
    <w:rsid w:val="003205D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3205D7"/>
    <w:rPr>
      <w:sz w:val="16"/>
      <w:szCs w:val="16"/>
    </w:rPr>
  </w:style>
  <w:style w:type="paragraph" w:styleId="CommentText">
    <w:name w:val="annotation text"/>
    <w:basedOn w:val="Normal"/>
    <w:link w:val="CommentTextChar"/>
    <w:uiPriority w:val="99"/>
    <w:semiHidden/>
    <w:unhideWhenUsed/>
    <w:rsid w:val="003205D7"/>
    <w:pPr>
      <w:spacing w:line="240" w:lineRule="auto"/>
    </w:pPr>
    <w:rPr>
      <w:sz w:val="20"/>
      <w:szCs w:val="20"/>
    </w:rPr>
  </w:style>
  <w:style w:type="character" w:customStyle="1" w:styleId="CommentTextChar">
    <w:name w:val="Comment Text Char"/>
    <w:basedOn w:val="DefaultParagraphFont"/>
    <w:link w:val="CommentText"/>
    <w:uiPriority w:val="99"/>
    <w:semiHidden/>
    <w:rsid w:val="003205D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205D7"/>
    <w:rPr>
      <w:b/>
      <w:bCs/>
    </w:rPr>
  </w:style>
  <w:style w:type="character" w:customStyle="1" w:styleId="CommentSubjectChar">
    <w:name w:val="Comment Subject Char"/>
    <w:basedOn w:val="CommentTextChar"/>
    <w:link w:val="CommentSubject"/>
    <w:uiPriority w:val="99"/>
    <w:semiHidden/>
    <w:rsid w:val="003205D7"/>
    <w:rPr>
      <w:rFonts w:ascii="Calibri" w:hAnsi="Calibri" w:cs="Calibri"/>
      <w:b/>
      <w:bCs/>
      <w:sz w:val="20"/>
      <w:szCs w:val="20"/>
    </w:rPr>
  </w:style>
  <w:style w:type="paragraph" w:customStyle="1" w:styleId="Analytics">
    <w:name w:val="Analytics"/>
    <w:link w:val="AnalyticsChar"/>
    <w:uiPriority w:val="4"/>
    <w:qFormat/>
    <w:rsid w:val="003205D7"/>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205D7"/>
    <w:rPr>
      <w:rFonts w:ascii="Calibri" w:eastAsiaTheme="majorEastAsia" w:hAnsi="Calibri" w:cstheme="majorBidi"/>
      <w:b/>
      <w:iCs/>
      <w:sz w:val="26"/>
      <w:szCs w:val="28"/>
    </w:rPr>
  </w:style>
  <w:style w:type="paragraph" w:customStyle="1" w:styleId="Analytic">
    <w:name w:val="Analytic"/>
    <w:basedOn w:val="Heading4"/>
    <w:link w:val="AnalyticChar"/>
    <w:uiPriority w:val="4"/>
    <w:qFormat/>
    <w:rsid w:val="003205D7"/>
    <w:rPr>
      <w:bCs w:val="0"/>
      <w:iCs/>
      <w:color w:val="000000" w:themeColor="text1"/>
    </w:rPr>
  </w:style>
  <w:style w:type="character" w:customStyle="1" w:styleId="AnalyticChar">
    <w:name w:val="Analytic Char"/>
    <w:basedOn w:val="DefaultParagraphFont"/>
    <w:link w:val="Analytic"/>
    <w:uiPriority w:val="4"/>
    <w:rsid w:val="003205D7"/>
    <w:rPr>
      <w:rFonts w:ascii="Calibri" w:eastAsiaTheme="majorEastAsia" w:hAnsi="Calibri" w:cstheme="majorBidi"/>
      <w:b/>
      <w:i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wire.in/rights/jail-bail-hearings-court-delhi-riots-elgar-parishad" TargetMode="External"/><Relationship Id="rId21" Type="http://schemas.openxmlformats.org/officeDocument/2006/relationships/hyperlink" Target="https://thewire.in/rights/india-modi-anti-national-protest-arrest-sedition-authoritarianism" TargetMode="External"/><Relationship Id="rId34" Type="http://schemas.openxmlformats.org/officeDocument/2006/relationships/hyperlink" Target="https://www.nytimes.com/2021/04/25/business/india-covid19-twitter-facebook.html" TargetMode="External"/><Relationship Id="rId42" Type="http://schemas.openxmlformats.org/officeDocument/2006/relationships/hyperlink" Target="https://nationalinterest.org/blog/reboot/if-next-india-pakistan-war-goes-nuclear-it-will-destroy-world-181134" TargetMode="External"/><Relationship Id="rId47" Type="http://schemas.openxmlformats.org/officeDocument/2006/relationships/hyperlink" Target="http://www.tandfonline.com/doi/abs/10.1080/00396338.2016.1161899?journalCode=tsur20" TargetMode="External"/><Relationship Id="rId50" Type="http://schemas.openxmlformats.org/officeDocument/2006/relationships/hyperlink" Target="https://foreignpolicy.com/2016/06/01/democracy-is-the-answer-to-climate-change%20//" TargetMode="External"/><Relationship Id="rId55" Type="http://schemas.openxmlformats.org/officeDocument/2006/relationships/hyperlink" Target="http://www.economist.com/blogs/americasview/2014/07/british-columbias-carbon-tax" TargetMode="External"/><Relationship Id="rId63" Type="http://schemas.openxmlformats.org/officeDocument/2006/relationships/hyperlink" Target="https://www.livescience.com/57266-amazon-river.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stor.org/stable/1951731" TargetMode="External"/><Relationship Id="rId29" Type="http://schemas.openxmlformats.org/officeDocument/2006/relationships/hyperlink" Target="https://economictimes.indiatimes.com/news/politics-and-nation/sc-asks-media-to-publish-official-version-of-corona-developments/articleshow/74919142.cms?from=mdr" TargetMode="External"/><Relationship Id="rId11" Type="http://schemas.openxmlformats.org/officeDocument/2006/relationships/hyperlink" Target="https://www.theguardian.com/world/2020/apr/16/as-coronavirus-spreads-around-the-world-so-too-do-the-quack-cures" TargetMode="External"/><Relationship Id="rId24" Type="http://schemas.openxmlformats.org/officeDocument/2006/relationships/hyperlink" Target="https://theprint.in/opinion/arnab-goswami-swift-bail-should-be-rule-for-undertrials-not-exception/545301/" TargetMode="External"/><Relationship Id="rId32" Type="http://schemas.openxmlformats.org/officeDocument/2006/relationships/hyperlink" Target="https://www.washingtonpost.com/politics/2020/04/13/millions-people-indias-crowded-slums-cant-keep-each-other-distance-during-pandemic-lockdown/?itid=lk_interstitial_manual_23" TargetMode="External"/><Relationship Id="rId37" Type="http://schemas.openxmlformats.org/officeDocument/2006/relationships/hyperlink" Target="https://www.washingtonpost.com/politics/2020/01/20/india-protesters-are-singing-national-anthem-waving-flag-heres-why-that-matters/?itid=lk_inline_manual_34" TargetMode="External"/><Relationship Id="rId40" Type="http://schemas.openxmlformats.org/officeDocument/2006/relationships/hyperlink" Target="https://www.scientificamerican.com/article/how-dangerous-is-the-delta-variant-and-will-it-cause-a-covid-surge-in-the-u-s/" TargetMode="External"/><Relationship Id="rId45" Type="http://schemas.openxmlformats.org/officeDocument/2006/relationships/hyperlink" Target="file:///C:\Users\PMeylan\AppData\Local\Microsoft\Windows\Temporary%20Internet%20Files\Content.Outlook\5V2CJVRN\160715_KendallTaylor_DemocracysDecline_Commentary.docx" TargetMode="External"/><Relationship Id="rId53" Type="http://schemas.openxmlformats.org/officeDocument/2006/relationships/hyperlink" Target="http://www.ucsusa.org/press/2016/new-evidence-reveals-fossil-fuel-industry-funded-cutting-edge-climate-science-research" TargetMode="External"/><Relationship Id="rId58" Type="http://schemas.openxmlformats.org/officeDocument/2006/relationships/hyperlink" Target="https://www.researchgate.net/publication/240515305_Subsidies_for_fossil_fuels_and_climate_change_A_comparative_perspective"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livescience.com/65633-climate-change-dooms-humans-by-2050.html" TargetMode="External"/><Relationship Id="rId19" Type="http://schemas.openxmlformats.org/officeDocument/2006/relationships/hyperlink" Target="https://freedomhouse.org/country/india/freedom-world/2021" TargetMode="External"/><Relationship Id="rId14" Type="http://schemas.openxmlformats.org/officeDocument/2006/relationships/hyperlink" Target="https://www.cnbc.com/2021/07/01/delta-white-house-to-deploy-response-teams-across-us-to-combat-covid-variant.html" TargetMode="External"/><Relationship Id="rId22" Type="http://schemas.openxmlformats.org/officeDocument/2006/relationships/hyperlink" Target="https://www.nytimes.com/2017/06/05/world/asia/india-ndtv-raids-narendra-modi-prannoy-roy.html" TargetMode="External"/><Relationship Id="rId27" Type="http://schemas.openxmlformats.org/officeDocument/2006/relationships/hyperlink" Target="https://www.washingtonpost.com/politics/2021/06/02/whats-behind-indias-dramatic-pandemic-surge-heres-one-factor-too-little-competition-parliament/?itid=lk_interstitial_manual_16" TargetMode="External"/><Relationship Id="rId30" Type="http://schemas.openxmlformats.org/officeDocument/2006/relationships/hyperlink" Target="https://rsf.org/en/news/surge-harassment-indian-reporters-over-coronavirus-coverage" TargetMode="External"/><Relationship Id="rId35" Type="http://schemas.openxmlformats.org/officeDocument/2006/relationships/hyperlink" Target="https://scroll.in/latest/993484/up-fir-filed-against-man-who-sought-twitter-help-for-oxygen-for-grandfather" TargetMode="External"/><Relationship Id="rId43" Type="http://schemas.openxmlformats.org/officeDocument/2006/relationships/hyperlink" Target="https://www.organizingupgrade.com/strike-for-democracy/" TargetMode="External"/><Relationship Id="rId48" Type="http://schemas.openxmlformats.org/officeDocument/2006/relationships/hyperlink" Target="https://www.foreignaffairs.com/articles/china/1995-05-01/democratization-and-war" TargetMode="External"/><Relationship Id="rId56" Type="http://schemas.openxmlformats.org/officeDocument/2006/relationships/hyperlink" Target="http://www.wsj.com/articles/how-cap-and-trade-is-working-in-california-1411937795" TargetMode="External"/><Relationship Id="rId64" Type="http://schemas.openxmlformats.org/officeDocument/2006/relationships/hyperlink" Target="https://www.livescience.com/55129-how-heat-waves-kill-so-quickly.html" TargetMode="External"/><Relationship Id="rId8" Type="http://schemas.openxmlformats.org/officeDocument/2006/relationships/webSettings" Target="webSettings.xml"/><Relationship Id="rId51" Type="http://schemas.openxmlformats.org/officeDocument/2006/relationships/hyperlink" Target="http://www.yabiladi.com/img/content/EIU-Democracy-Index-2015.pdf" TargetMode="External"/><Relationship Id="rId3" Type="http://schemas.openxmlformats.org/officeDocument/2006/relationships/customXml" Target="../customXml/item3.xml"/><Relationship Id="rId12" Type="http://schemas.openxmlformats.org/officeDocument/2006/relationships/hyperlink" Target="https://rsf.org/en/ranking" TargetMode="External"/><Relationship Id="rId17" Type="http://schemas.openxmlformats.org/officeDocument/2006/relationships/hyperlink" Target="https://www.google.com/books/edition/The_Success_of_India_s_Democracy/Io0NsnlRT6sC?hl=en" TargetMode="External"/><Relationship Id="rId25" Type="http://schemas.openxmlformats.org/officeDocument/2006/relationships/hyperlink" Target="https://timesofindia.indiatimes.com/india/5128-uapa-cases-229-sedition-cases-lodged-in-five-years-government/articleshow/81433613.cms" TargetMode="External"/><Relationship Id="rId33" Type="http://schemas.openxmlformats.org/officeDocument/2006/relationships/hyperlink" Target="https://time.com/5946092/india-internet-rules-impact/" TargetMode="External"/><Relationship Id="rId38" Type="http://schemas.openxmlformats.org/officeDocument/2006/relationships/hyperlink" Target="https://www.latimes.com/opinion/story/2021-05-08/india-covid-pandemic-deaths-narendra-modi" TargetMode="External"/><Relationship Id="rId46" Type="http://schemas.openxmlformats.org/officeDocument/2006/relationships/hyperlink" Target="https://www.washingtonpost.com/opinions/christopher-walker-authoritarian-regimes-are-changing-how-the-world-defines-democracy/2014/06/12/d1328e3a-f0ee-11e3-bf76-447a5df6411f_story.html" TargetMode="External"/><Relationship Id="rId59" Type="http://schemas.openxmlformats.org/officeDocument/2006/relationships/hyperlink" Target="http://www.nytimes.com/2015/11/04/world/asia/china-burns-much-more-coal-than-reported-complicating-climate-talks.html" TargetMode="External"/><Relationship Id="rId67" Type="http://schemas.openxmlformats.org/officeDocument/2006/relationships/theme" Target="theme/theme1.xml"/><Relationship Id="rId20" Type="http://schemas.openxmlformats.org/officeDocument/2006/relationships/hyperlink" Target="https://www.bbc.com/news/world-asia-india-56393944" TargetMode="External"/><Relationship Id="rId41" Type="http://schemas.openxmlformats.org/officeDocument/2006/relationships/hyperlink" Target="https://www.ctvnews.ca/world/covid-19-has-escalated-armed-conflict-in-india-pakistan-iraq-libya-and-the-philippines-study-finds-1.5236738%20//" TargetMode="External"/><Relationship Id="rId54" Type="http://schemas.openxmlformats.org/officeDocument/2006/relationships/hyperlink" Target="http://ncse.com/news/2016/03/latest-climate-poll-from-gallup-0016974" TargetMode="External"/><Relationship Id="rId62" Type="http://schemas.openxmlformats.org/officeDocument/2006/relationships/hyperlink" Target="https://www.ipcc.ch/sr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ashingtonpost.com/coronavirus/?itid=lk_inline_manual_2" TargetMode="External"/><Relationship Id="rId23" Type="http://schemas.openxmlformats.org/officeDocument/2006/relationships/hyperlink" Target="https://www.cjr.org/special_report/gauri-lankesh-killing.php" TargetMode="External"/><Relationship Id="rId28" Type="http://schemas.openxmlformats.org/officeDocument/2006/relationships/hyperlink" Target="https://oxford.universitypressscholarship.com/view/10.1093/0198283652.001.0001/acprof-9780198283652" TargetMode="External"/><Relationship Id="rId36" Type="http://schemas.openxmlformats.org/officeDocument/2006/relationships/hyperlink" Target="https://www.washingtonpost.com/politics/2021/06/02/whats-behind-indias-dramatic-pandemic-surge-heres-one-factor-too-little-competition-parliament/?itid=lk_inline_manual_29" TargetMode="External"/><Relationship Id="rId49" Type="http://schemas.openxmlformats.org/officeDocument/2006/relationships/hyperlink" Target="https://foreignpolicy.com/author/robert-looney/" TargetMode="External"/><Relationship Id="rId57" Type="http://schemas.openxmlformats.org/officeDocument/2006/relationships/hyperlink" Target="https://www.melbourne.vic.gov.au/SiteCollectionDocuments/zero-net-emissions-update-2014.pdf" TargetMode="External"/><Relationship Id="rId10" Type="http://schemas.openxmlformats.org/officeDocument/2006/relationships/hyperlink" Target="https://covid19.who.int/?gclid=EAIaIQobChMI2anHnID16gIV34BQBh2G9gBSEAAYASAAEgJd-_D_BwE" TargetMode="External"/><Relationship Id="rId31" Type="http://schemas.openxmlformats.org/officeDocument/2006/relationships/hyperlink" Target="https://thewire.in/media/himachal-pradesh-firs-journalists" TargetMode="External"/><Relationship Id="rId44" Type="http://schemas.openxmlformats.org/officeDocument/2006/relationships/hyperlink" Target="https://www.csis.org/analysis/how-democracy%E2%80%99s-decline-would-undermine-international-order" TargetMode="External"/><Relationship Id="rId52" Type="http://schemas.openxmlformats.org/officeDocument/2006/relationships/hyperlink" Target="https://www.worldenergy.org/data/trilemma-index/" TargetMode="External"/><Relationship Id="rId60" Type="http://schemas.openxmlformats.org/officeDocument/2006/relationships/hyperlink" Target="http://www.theguardian.com/environment/2015/nov/05/climate-change-concerns-chinese-citizens-plummets" TargetMode="External"/><Relationship Id="rId65"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hyperlink" Target="https://www.theguardian.com/global-development/2020/jul/31/india-arrests-50-journalists-in-clampdown-on-critics-of-covid-19-response%20//" TargetMode="External"/><Relationship Id="rId13" Type="http://schemas.openxmlformats.org/officeDocument/2006/relationships/hyperlink" Target="https://www.washingtonpost.com/politics/2021/07/05/india-has-become-an-electoral-autocracy-its-covid-19-catastrophe-is-no-surprise%20//" TargetMode="External"/><Relationship Id="rId18" Type="http://schemas.openxmlformats.org/officeDocument/2006/relationships/hyperlink" Target="https://press.princeton.edu/books/hardcover/9780691186726/emergency-chronicles" TargetMode="External"/><Relationship Id="rId39" Type="http://schemas.openxmlformats.org/officeDocument/2006/relationships/hyperlink" Target="https://www.nytimes.com/interactive/2021/05/25/world/asia/india-covid-death-estim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24</Pages>
  <Words>20026</Words>
  <Characters>114153</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23</cp:revision>
  <dcterms:created xsi:type="dcterms:W3CDTF">2021-10-30T20:03:00Z</dcterms:created>
  <dcterms:modified xsi:type="dcterms:W3CDTF">2021-10-30T21:22:00Z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