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36D38" w14:textId="77777777" w:rsidR="001750E5" w:rsidRDefault="001750E5" w:rsidP="001750E5">
      <w:pPr>
        <w:pStyle w:val="Heading2"/>
      </w:pPr>
      <w:proofErr w:type="spellStart"/>
      <w:r w:rsidRPr="00E70197">
        <w:t>Aff</w:t>
      </w:r>
      <w:proofErr w:type="spellEnd"/>
      <w:r w:rsidRPr="00E70197">
        <w:t xml:space="preserve"> – Space Exploration</w:t>
      </w:r>
    </w:p>
    <w:p w14:paraId="5A71A5F4" w14:textId="77777777" w:rsidR="001750E5" w:rsidRPr="008F5337" w:rsidRDefault="001750E5" w:rsidP="001750E5">
      <w:pPr>
        <w:pStyle w:val="Heading3"/>
      </w:pPr>
      <w:r w:rsidRPr="008F5337">
        <w:lastRenderedPageBreak/>
        <w:t>Util</w:t>
      </w:r>
    </w:p>
    <w:p w14:paraId="54F86CB6" w14:textId="77777777" w:rsidR="001750E5" w:rsidRPr="008F5337" w:rsidRDefault="001750E5" w:rsidP="001750E5">
      <w:pPr>
        <w:pStyle w:val="Heading4"/>
      </w:pPr>
      <w:r w:rsidRPr="008F5337">
        <w:t>Pleasure and pain are intrinsically valuable. People consistently regard pleasure and pain as good reasons for action, despite the fact that pleasure doesn’t seem to be instrumentally valuable for anything.</w:t>
      </w:r>
    </w:p>
    <w:p w14:paraId="596F719C" w14:textId="77777777" w:rsidR="001750E5" w:rsidRPr="008F5337" w:rsidRDefault="001750E5" w:rsidP="001750E5">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2366524D" w14:textId="77777777" w:rsidR="001750E5" w:rsidRPr="007674EB" w:rsidRDefault="001750E5" w:rsidP="001750E5">
      <w:pPr>
        <w:rPr>
          <w:sz w:val="12"/>
        </w:rPr>
      </w:pPr>
      <w:r w:rsidRPr="007674EB">
        <w:rPr>
          <w:sz w:val="12"/>
        </w:rPr>
        <w:t xml:space="preserve">Let us start by observing, empirically, that </w:t>
      </w:r>
      <w:r w:rsidRPr="008F5337">
        <w:rPr>
          <w:b/>
          <w:u w:val="single"/>
        </w:rPr>
        <w:t xml:space="preserve">a </w:t>
      </w:r>
      <w:r w:rsidRPr="004E7BE8">
        <w:rPr>
          <w:b/>
          <w:highlight w:val="cyan"/>
          <w:u w:val="single"/>
        </w:rPr>
        <w:t>widely shared judgment</w:t>
      </w:r>
      <w:r w:rsidRPr="008F5337">
        <w:rPr>
          <w:b/>
          <w:u w:val="single"/>
        </w:rPr>
        <w:t xml:space="preserve"> about intrinsic value and disvalue is that </w:t>
      </w:r>
      <w:r w:rsidRPr="004E7BE8">
        <w:rPr>
          <w:b/>
          <w:highlight w:val="cyan"/>
          <w:u w:val="single"/>
        </w:rPr>
        <w:t xml:space="preserve">pleasure is intrinsically valuable and pain is intrinsically </w:t>
      </w:r>
      <w:proofErr w:type="spellStart"/>
      <w:r w:rsidRPr="004E7BE8">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4E7BE8">
        <w:rPr>
          <w:b/>
          <w:highlight w:val="cyan"/>
          <w:u w:val="single"/>
        </w:rPr>
        <w:t>something undeniably good about</w:t>
      </w:r>
      <w:r w:rsidRPr="008F5337">
        <w:rPr>
          <w:b/>
          <w:u w:val="single"/>
        </w:rPr>
        <w:t xml:space="preserve"> the way </w:t>
      </w:r>
      <w:r w:rsidRPr="004E7BE8">
        <w:rPr>
          <w:b/>
          <w:highlight w:val="cyan"/>
          <w:u w:val="single"/>
        </w:rPr>
        <w:t>pleasure</w:t>
      </w:r>
      <w:r w:rsidRPr="008F5337">
        <w:rPr>
          <w:b/>
          <w:u w:val="single"/>
        </w:rPr>
        <w:t xml:space="preserve"> feels and </w:t>
      </w:r>
      <w:r w:rsidRPr="004B4366">
        <w:rPr>
          <w:b/>
          <w:u w:val="single"/>
        </w:rPr>
        <w:t xml:space="preserve">something undeniably </w:t>
      </w:r>
      <w:r w:rsidRPr="004E7BE8">
        <w:rPr>
          <w:b/>
          <w:highlight w:val="cyan"/>
          <w:u w:val="single"/>
        </w:rPr>
        <w:t>bad about</w:t>
      </w:r>
      <w:r w:rsidRPr="008F5337">
        <w:rPr>
          <w:b/>
          <w:u w:val="single"/>
        </w:rPr>
        <w:t xml:space="preserve"> the way </w:t>
      </w:r>
      <w:r w:rsidRPr="004E7BE8">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4E7BE8">
        <w:rPr>
          <w:b/>
          <w:highlight w:val="cyan"/>
          <w:u w:val="single"/>
        </w:rPr>
        <w:t>pleasure is not good for anything further</w:t>
      </w:r>
      <w:r w:rsidRPr="008F5337">
        <w:rPr>
          <w:b/>
          <w:u w:val="single"/>
        </w:rPr>
        <w:t xml:space="preserve">; it is </w:t>
      </w:r>
      <w:r w:rsidRPr="004E7BE8">
        <w:rPr>
          <w:b/>
          <w:highlight w:val="cyan"/>
          <w:u w:val="single"/>
        </w:rPr>
        <w:t>simply</w:t>
      </w:r>
      <w:r w:rsidRPr="008F5337">
        <w:rPr>
          <w:b/>
          <w:u w:val="single"/>
        </w:rPr>
        <w:t xml:space="preserve"> that for which going to the convenience store and buying the soda </w:t>
      </w:r>
      <w:r w:rsidRPr="004E7BE8">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4E7BE8">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4E7BE8">
        <w:rPr>
          <w:b/>
          <w:highlight w:val="cyan"/>
          <w:u w:val="single"/>
        </w:rPr>
        <w:t>reach the end of the line in matters of value.</w:t>
      </w:r>
      <w:r w:rsidRPr="008F5337">
        <w:rPr>
          <w:b/>
          <w:u w:val="single"/>
        </w:rPr>
        <w:t xml:space="preserve"> </w:t>
      </w:r>
    </w:p>
    <w:p w14:paraId="27702BA4" w14:textId="77777777" w:rsidR="001750E5" w:rsidRPr="008F5337" w:rsidRDefault="001750E5" w:rsidP="001750E5">
      <w:pPr>
        <w:pStyle w:val="Heading4"/>
      </w:pPr>
      <w:r w:rsidRPr="008F5337">
        <w:t>Moral uncertainty means preventing extinction should be our highest priority.</w:t>
      </w:r>
    </w:p>
    <w:p w14:paraId="1546F9FD" w14:textId="77777777" w:rsidR="001750E5" w:rsidRPr="008F5337" w:rsidRDefault="001750E5" w:rsidP="001750E5">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5EF1165B" w14:textId="77777777" w:rsidR="001750E5" w:rsidRPr="008F5337" w:rsidRDefault="001750E5" w:rsidP="001750E5">
      <w:pPr>
        <w:rPr>
          <w:rStyle w:val="StyleUnderline"/>
        </w:rPr>
      </w:pPr>
      <w:r w:rsidRPr="007674EB">
        <w:rPr>
          <w:sz w:val="12"/>
        </w:rPr>
        <w:t xml:space="preserve">These </w:t>
      </w:r>
      <w:r w:rsidRPr="008F5337">
        <w:rPr>
          <w:rStyle w:val="StyleUnderline"/>
        </w:rPr>
        <w:t xml:space="preserve">reflections on </w:t>
      </w:r>
      <w:r w:rsidRPr="004E7BE8">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4E7BE8">
        <w:rPr>
          <w:rStyle w:val="StyleUnderline"/>
          <w:highlight w:val="cyan"/>
        </w:rPr>
        <w:t>present understanding</w:t>
      </w:r>
      <w:r w:rsidRPr="008F5337">
        <w:rPr>
          <w:rStyle w:val="StyleUnderline"/>
        </w:rPr>
        <w:t xml:space="preserve"> of axiology </w:t>
      </w:r>
      <w:r w:rsidRPr="004E7BE8">
        <w:rPr>
          <w:rStyle w:val="StyleUnderline"/>
          <w:highlight w:val="cyan"/>
        </w:rPr>
        <w:t xml:space="preserve">might </w:t>
      </w:r>
      <w:r w:rsidRPr="00D025FD">
        <w:rPr>
          <w:rStyle w:val="StyleUnderline"/>
        </w:rPr>
        <w:t xml:space="preserve">well </w:t>
      </w:r>
      <w:r w:rsidRPr="004E7BE8">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4E7BE8">
        <w:rPr>
          <w:rStyle w:val="StyleUnderline"/>
          <w:highlight w:val="cyan"/>
        </w:rPr>
        <w:t>uncertain about our ultimate aims</w:t>
      </w:r>
      <w:r w:rsidRPr="008F5337">
        <w:rPr>
          <w:rStyle w:val="StyleUnderline"/>
        </w:rPr>
        <w:t xml:space="preserve">, then we should </w:t>
      </w:r>
      <w:r w:rsidRPr="004E7BE8">
        <w:rPr>
          <w:rStyle w:val="StyleUnderline"/>
          <w:highlight w:val="cyan"/>
        </w:rPr>
        <w:t xml:space="preserve">recognize that there is a </w:t>
      </w:r>
      <w:r w:rsidRPr="000613F1">
        <w:rPr>
          <w:rStyle w:val="StyleUnderline"/>
        </w:rPr>
        <w:t xml:space="preserve">great option </w:t>
      </w:r>
      <w:r w:rsidRPr="004E7BE8">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4E7BE8">
        <w:rPr>
          <w:rStyle w:val="StyleUnderline"/>
          <w:highlight w:val="cyan"/>
        </w:rPr>
        <w:t xml:space="preserve">ability to recognize value and </w:t>
      </w:r>
      <w:r w:rsidRPr="000613F1">
        <w:rPr>
          <w:rStyle w:val="StyleUnderline"/>
        </w:rPr>
        <w:t xml:space="preserve">to </w:t>
      </w:r>
      <w:r w:rsidRPr="004E7BE8">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4E7BE8">
        <w:rPr>
          <w:rStyle w:val="StyleUnderline"/>
          <w:highlight w:val="cyan"/>
        </w:rPr>
        <w:t>future version of humanity</w:t>
      </w:r>
      <w:r w:rsidRPr="008F5337">
        <w:rPr>
          <w:rStyle w:val="StyleUnderline"/>
        </w:rPr>
        <w:t xml:space="preserve"> with great powers and a propensity to </w:t>
      </w:r>
      <w:r w:rsidRPr="004E7BE8">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4E7BE8">
        <w:rPr>
          <w:rStyle w:val="StyleUnderline"/>
          <w:highlight w:val="cyan"/>
        </w:rPr>
        <w:t>prevent any existential catastrophe</w:t>
      </w:r>
      <w:r w:rsidRPr="008F5337">
        <w:rPr>
          <w:rStyle w:val="StyleUnderline"/>
        </w:rPr>
        <w:t>.</w:t>
      </w:r>
    </w:p>
    <w:p w14:paraId="61F38AC8" w14:textId="77777777" w:rsidR="001750E5" w:rsidRDefault="001750E5" w:rsidP="001750E5">
      <w:pPr>
        <w:pStyle w:val="Heading4"/>
        <w:rPr>
          <w:rFonts w:asciiTheme="majorHAnsi" w:hAnsiTheme="majorHAnsi" w:cstheme="majorHAnsi"/>
        </w:rPr>
      </w:pPr>
      <w:r w:rsidRPr="004E035C">
        <w:rPr>
          <w:rFonts w:asciiTheme="majorHAnsi" w:hAnsiTheme="majorHAnsi" w:cstheme="majorHAnsi"/>
        </w:rPr>
        <w:lastRenderedPageBreak/>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571FFFCF" w14:textId="77777777" w:rsidR="001750E5" w:rsidRPr="009037E4" w:rsidRDefault="001750E5" w:rsidP="001750E5"/>
    <w:p w14:paraId="01A58A49" w14:textId="77777777" w:rsidR="001750E5" w:rsidRPr="00E70197" w:rsidRDefault="001750E5" w:rsidP="001750E5">
      <w:pPr>
        <w:pStyle w:val="Heading3"/>
      </w:pPr>
      <w:r w:rsidRPr="00E70197">
        <w:lastRenderedPageBreak/>
        <w:t>AC – Inherency</w:t>
      </w:r>
    </w:p>
    <w:p w14:paraId="46B6BD14" w14:textId="77777777" w:rsidR="001750E5" w:rsidRPr="00E70197" w:rsidRDefault="001750E5" w:rsidP="001750E5">
      <w:pPr>
        <w:pStyle w:val="Heading4"/>
      </w:pPr>
      <w:r w:rsidRPr="00E70197">
        <w:t>Currently, entrepreneurs are pushing for privatization of space travel with increasing success</w:t>
      </w:r>
    </w:p>
    <w:p w14:paraId="6B8088B2" w14:textId="77777777" w:rsidR="001750E5" w:rsidRPr="00E70197" w:rsidRDefault="001750E5" w:rsidP="001750E5">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0" w:history="1">
        <w:r w:rsidRPr="00E70197">
          <w:rPr>
            <w:rStyle w:val="Hyperlink"/>
          </w:rPr>
          <w:t>https://newrepublic.com/article/160303/monetizing-final-frontier</w:t>
        </w:r>
      </w:hyperlink>
      <w:r w:rsidRPr="00E70197">
        <w:t>] TDI</w:t>
      </w:r>
    </w:p>
    <w:p w14:paraId="3D091790" w14:textId="77777777" w:rsidR="001750E5" w:rsidRPr="00E70197" w:rsidRDefault="001750E5" w:rsidP="001750E5">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4E7BE8">
        <w:rPr>
          <w:rStyle w:val="StyleUnderline"/>
          <w:highlight w:val="cyan"/>
        </w:rPr>
        <w:t>NASA will pay Musk</w:t>
      </w:r>
      <w:r w:rsidRPr="00E70197">
        <w:rPr>
          <w:rStyle w:val="StyleUnderline"/>
        </w:rPr>
        <w:t xml:space="preserve"> and SpaceX </w:t>
      </w:r>
      <w:r w:rsidRPr="004E7BE8">
        <w:rPr>
          <w:rStyle w:val="StyleUnderline"/>
          <w:highlight w:val="cyan"/>
        </w:rPr>
        <w:t>$2.6 billion to ferry astronauts</w:t>
      </w:r>
      <w:r w:rsidRPr="00E70197">
        <w:rPr>
          <w:rStyle w:val="StyleUnderline"/>
        </w:rPr>
        <w:t xml:space="preserve"> </w:t>
      </w:r>
      <w:r w:rsidRPr="004E7BE8">
        <w:rPr>
          <w:rStyle w:val="StyleUnderline"/>
          <w:highlight w:val="cyan"/>
        </w:rPr>
        <w:t>to</w:t>
      </w:r>
      <w:r w:rsidRPr="00E70197">
        <w:rPr>
          <w:rStyle w:val="StyleUnderline"/>
        </w:rPr>
        <w:t xml:space="preserve"> and from </w:t>
      </w:r>
      <w:r w:rsidRPr="004E7BE8">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4E7BE8">
        <w:rPr>
          <w:rStyle w:val="StyleUnderline"/>
          <w:highlight w:val="cyan"/>
        </w:rPr>
        <w:t>Private-sector activity in space</w:t>
      </w:r>
      <w:r w:rsidRPr="00E70197">
        <w:rPr>
          <w:rStyle w:val="StyleUnderline"/>
        </w:rPr>
        <w:t xml:space="preserve"> travel </w:t>
      </w:r>
      <w:r w:rsidRPr="004E7BE8">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4E7BE8">
        <w:rPr>
          <w:rStyle w:val="StyleUnderline"/>
          <w:highlight w:val="cyan"/>
        </w:rPr>
        <w:t xml:space="preserve">. </w:t>
      </w:r>
      <w:r w:rsidRPr="00043CC0">
        <w:rPr>
          <w:rStyle w:val="StyleUnderline"/>
        </w:rPr>
        <w:t xml:space="preserve">A generation of </w:t>
      </w:r>
      <w:r w:rsidRPr="004E7BE8">
        <w:rPr>
          <w:rStyle w:val="StyleUnderline"/>
          <w:highlight w:val="cyan"/>
        </w:rPr>
        <w:t>“New Space” entrepreneurs has begun launching</w:t>
      </w:r>
      <w:r w:rsidRPr="00E70197">
        <w:rPr>
          <w:rStyle w:val="StyleUnderline"/>
        </w:rPr>
        <w:t xml:space="preserve"> rockets and satellites. Some seek </w:t>
      </w:r>
      <w:r w:rsidRPr="004E7BE8">
        <w:rPr>
          <w:rStyle w:val="StyleUnderline"/>
          <w:highlight w:val="cyan"/>
        </w:rPr>
        <w:t>to flood the planet with fast,</w:t>
      </w:r>
      <w:r w:rsidRPr="00E70197">
        <w:rPr>
          <w:rStyle w:val="StyleUnderline"/>
        </w:rPr>
        <w:t xml:space="preserve"> cheap mobile-</w:t>
      </w:r>
      <w:r w:rsidRPr="004E7BE8">
        <w:rPr>
          <w:rStyle w:val="StyleUnderline"/>
          <w:highlight w:val="cyan"/>
        </w:rPr>
        <w:t>phone signals</w:t>
      </w:r>
      <w:r w:rsidRPr="00E70197">
        <w:rPr>
          <w:rStyle w:val="StyleUnderline"/>
        </w:rPr>
        <w:t xml:space="preserve">; others want to </w:t>
      </w:r>
      <w:r w:rsidRPr="004E7BE8">
        <w:rPr>
          <w:rStyle w:val="StyleUnderline"/>
          <w:highlight w:val="cyan"/>
        </w:rPr>
        <w:t xml:space="preserve">manufacture </w:t>
      </w:r>
      <w:r w:rsidRPr="00043CC0">
        <w:rPr>
          <w:rStyle w:val="StyleUnderline"/>
        </w:rPr>
        <w:t xml:space="preserve">new </w:t>
      </w:r>
      <w:r w:rsidRPr="004E7BE8">
        <w:rPr>
          <w:rStyle w:val="StyleUnderline"/>
          <w:highlight w:val="cyan"/>
        </w:rPr>
        <w:t>products in zero gravity</w:t>
      </w:r>
      <w:r w:rsidRPr="00E70197">
        <w:rPr>
          <w:rStyle w:val="StyleUnderline"/>
        </w:rPr>
        <w:t xml:space="preserve">, harnessing the novel physics of such conditions to </w:t>
      </w:r>
      <w:r w:rsidRPr="004E7BE8">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4E7BE8">
        <w:rPr>
          <w:rStyle w:val="StyleUnderline"/>
          <w:highlight w:val="cyan"/>
        </w:rPr>
        <w:t>officials have</w:t>
      </w:r>
      <w:r w:rsidRPr="00E70197">
        <w:rPr>
          <w:rStyle w:val="StyleUnderline"/>
        </w:rPr>
        <w:t xml:space="preserve"> even </w:t>
      </w:r>
      <w:r w:rsidRPr="004E7BE8">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4E7BE8">
        <w:rPr>
          <w:rStyle w:val="StyleUnderline"/>
          <w:highlight w:val="cyan"/>
        </w:rPr>
        <w:t xml:space="preserve">the biggest </w:t>
      </w:r>
      <w:r w:rsidRPr="00043CC0">
        <w:rPr>
          <w:rStyle w:val="StyleUnderline"/>
        </w:rPr>
        <w:t xml:space="preserve">and most public </w:t>
      </w:r>
      <w:r w:rsidRPr="004E7BE8">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E70197">
        <w:rPr>
          <w:rStyle w:val="StyleUnderline"/>
        </w:rPr>
        <w:lastRenderedPageBreak/>
        <w:t>manner of traditional social goods, from education and housing to pension plans and mass transit, have been targeted for private-sector control. Next up, it seems, is the great beyond.</w:t>
      </w:r>
    </w:p>
    <w:p w14:paraId="20D9D5BE" w14:textId="77777777" w:rsidR="001750E5" w:rsidRPr="00E70197" w:rsidRDefault="001750E5" w:rsidP="001750E5">
      <w:pPr>
        <w:pStyle w:val="Heading3"/>
      </w:pPr>
      <w:r w:rsidRPr="00E70197">
        <w:lastRenderedPageBreak/>
        <w:t>AC – Exploration Advantage</w:t>
      </w:r>
    </w:p>
    <w:p w14:paraId="5FE9991D" w14:textId="77777777" w:rsidR="001750E5" w:rsidRPr="00E70197" w:rsidRDefault="001750E5" w:rsidP="001750E5">
      <w:pPr>
        <w:pStyle w:val="Heading4"/>
      </w:pPr>
      <w:r w:rsidRPr="00E70197">
        <w:t xml:space="preserve">Space exploration is essential to the survival of humanity. Two impacts—  </w:t>
      </w:r>
    </w:p>
    <w:p w14:paraId="1FA3C521" w14:textId="77777777" w:rsidR="001750E5" w:rsidRPr="00E70197" w:rsidRDefault="001750E5" w:rsidP="001750E5"/>
    <w:p w14:paraId="68CE436D" w14:textId="77777777" w:rsidR="001750E5" w:rsidRPr="00E70197" w:rsidRDefault="001750E5" w:rsidP="001750E5">
      <w:pPr>
        <w:pStyle w:val="Heading4"/>
      </w:pPr>
      <w:r w:rsidRPr="00E70197">
        <w:t xml:space="preserve">First, colonization— </w:t>
      </w:r>
    </w:p>
    <w:p w14:paraId="4BFD8E87" w14:textId="77777777" w:rsidR="001750E5" w:rsidRPr="00E70197" w:rsidRDefault="001750E5" w:rsidP="001750E5"/>
    <w:p w14:paraId="5951BA64" w14:textId="77777777" w:rsidR="001750E5" w:rsidRPr="00E70197" w:rsidRDefault="001750E5" w:rsidP="001750E5">
      <w:pPr>
        <w:pStyle w:val="Heading4"/>
      </w:pPr>
      <w:r w:rsidRPr="00E70197">
        <w:t>It solves a litany of existential threats – don’t put all your eggs in one basket.</w:t>
      </w:r>
    </w:p>
    <w:p w14:paraId="2F687701" w14:textId="77777777" w:rsidR="001750E5" w:rsidRPr="00E70197" w:rsidRDefault="001750E5" w:rsidP="001750E5">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55AA31AF" w14:textId="77777777" w:rsidR="001750E5" w:rsidRPr="00E70197" w:rsidRDefault="001750E5" w:rsidP="001750E5">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4E7BE8">
        <w:rPr>
          <w:rStyle w:val="StyleUnderline"/>
          <w:highlight w:val="cyan"/>
        </w:rPr>
        <w:t>if humans want to survive</w:t>
      </w:r>
      <w:r w:rsidRPr="00E70197">
        <w:rPr>
          <w:rStyle w:val="StyleUnderline"/>
        </w:rPr>
        <w:t xml:space="preserve"> in perpetuity, </w:t>
      </w:r>
      <w:r w:rsidRPr="004E7BE8">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4E7BE8">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4E7BE8">
        <w:rPr>
          <w:rStyle w:val="StyleUnderline"/>
          <w:highlight w:val="cyan"/>
        </w:rPr>
        <w:t xml:space="preserve">large meteors, </w:t>
      </w:r>
      <w:proofErr w:type="spellStart"/>
      <w:r w:rsidRPr="004E7BE8">
        <w:rPr>
          <w:rStyle w:val="StyleUnderline"/>
          <w:highlight w:val="cyan"/>
        </w:rPr>
        <w:t>supervolcanic</w:t>
      </w:r>
      <w:proofErr w:type="spellEnd"/>
      <w:r w:rsidRPr="004E7BE8">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4E7BE8">
        <w:rPr>
          <w:rStyle w:val="StyleUnderline"/>
          <w:highlight w:val="cyan"/>
        </w:rPr>
        <w:t>“A species that does not become multiplanetary is</w:t>
      </w:r>
      <w:r w:rsidRPr="00E70197">
        <w:rPr>
          <w:rStyle w:val="StyleUnderline"/>
        </w:rPr>
        <w:t xml:space="preserve"> simply </w:t>
      </w:r>
      <w:r w:rsidRPr="004E7BE8">
        <w:rPr>
          <w:rStyle w:val="StyleUnderline"/>
          <w:highlight w:val="cyan"/>
        </w:rPr>
        <w:t>waiting</w:t>
      </w:r>
      <w:r w:rsidRPr="00E70197">
        <w:rPr>
          <w:rStyle w:val="StyleUnderline"/>
        </w:rPr>
        <w:t xml:space="preserve"> around </w:t>
      </w:r>
      <w:r w:rsidRPr="004E7BE8">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4E7BE8">
        <w:rPr>
          <w:rStyle w:val="StyleUnderline"/>
          <w:highlight w:val="cyan"/>
        </w:rPr>
        <w:t xml:space="preserve">why is that a risk we </w:t>
      </w:r>
      <w:r w:rsidRPr="003F4623">
        <w:rPr>
          <w:rStyle w:val="StyleUnderline"/>
        </w:rPr>
        <w:t xml:space="preserve">would </w:t>
      </w:r>
      <w:r w:rsidRPr="004E7BE8">
        <w:rPr>
          <w:rStyle w:val="StyleUnderline"/>
          <w:highlight w:val="cyan"/>
        </w:rPr>
        <w:t>want to take</w:t>
      </w:r>
      <w:r w:rsidRPr="003F4623">
        <w:rPr>
          <w:rStyle w:val="StyleUnderline"/>
        </w:rPr>
        <w:t xml:space="preserve">? The bomb is here to stay for now, but </w:t>
      </w:r>
      <w:r w:rsidRPr="004E7BE8">
        <w:rPr>
          <w:rStyle w:val="StyleUnderline"/>
          <w:highlight w:val="cyan"/>
        </w:rPr>
        <w:t>there is no reason that 100% of known life</w:t>
      </w:r>
      <w:r w:rsidRPr="003F4623">
        <w:rPr>
          <w:rStyle w:val="StyleUnderline"/>
        </w:rPr>
        <w:t xml:space="preserve"> in the universe </w:t>
      </w:r>
      <w:r w:rsidRPr="004E7BE8">
        <w:rPr>
          <w:rStyle w:val="StyleUnderline"/>
          <w:highlight w:val="cyan"/>
        </w:rPr>
        <w:t>needs to</w:t>
      </w:r>
      <w:r w:rsidRPr="003F4623">
        <w:rPr>
          <w:rStyle w:val="StyleUnderline"/>
        </w:rPr>
        <w:t xml:space="preserve"> stay here </w:t>
      </w:r>
      <w:r w:rsidRPr="004E7BE8">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4E7BE8">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4E7BE8">
        <w:rPr>
          <w:rStyle w:val="StyleUnderline"/>
          <w:highlight w:val="cyan"/>
        </w:rPr>
        <w:t>our approach to the human population</w:t>
      </w:r>
      <w:r w:rsidRPr="00E70197">
        <w:rPr>
          <w:rStyle w:val="StyleUnderline"/>
        </w:rPr>
        <w:t xml:space="preserve"> itself—</w:t>
      </w:r>
      <w:r w:rsidRPr="00E70197">
        <w:rPr>
          <w:rStyle w:val="StyleUnderline"/>
        </w:rPr>
        <w:lastRenderedPageBreak/>
        <w:t>the universal store and font of “human capital”—</w:t>
      </w:r>
      <w:r w:rsidRPr="004E7BE8">
        <w:rPr>
          <w:rStyle w:val="StyleUnderline"/>
          <w:highlight w:val="cyan"/>
        </w:rPr>
        <w:t xml:space="preserve">does not </w:t>
      </w:r>
      <w:r w:rsidRPr="003F4623">
        <w:rPr>
          <w:rStyle w:val="StyleUnderline"/>
        </w:rPr>
        <w:t xml:space="preserve">currently </w:t>
      </w:r>
      <w:r w:rsidRPr="004E7BE8">
        <w:rPr>
          <w:rStyle w:val="StyleUnderline"/>
          <w:highlight w:val="cyan"/>
        </w:rPr>
        <w:t xml:space="preserve">prioritize diversification to the degree our </w:t>
      </w:r>
      <w:r w:rsidRPr="003F4623">
        <w:rPr>
          <w:rStyle w:val="StyleUnderline"/>
        </w:rPr>
        <w:t xml:space="preserve">technological </w:t>
      </w:r>
      <w:r w:rsidRPr="004E7BE8">
        <w:rPr>
          <w:rStyle w:val="StyleUnderline"/>
          <w:highlight w:val="cyan"/>
        </w:rPr>
        <w:t xml:space="preserve">capabilities </w:t>
      </w:r>
      <w:r w:rsidRPr="003F4623">
        <w:rPr>
          <w:rStyle w:val="StyleUnderline"/>
        </w:rPr>
        <w:t xml:space="preserve">would </w:t>
      </w:r>
      <w:r w:rsidRPr="004E7BE8">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7D40FBFC" w14:textId="77777777" w:rsidR="001750E5" w:rsidRPr="00086718" w:rsidRDefault="001750E5" w:rsidP="001750E5">
      <w:pPr>
        <w:pStyle w:val="Heading4"/>
      </w:pPr>
      <w:r w:rsidRPr="00086718">
        <w:t xml:space="preserve">Space col key to innovation, </w:t>
      </w:r>
    </w:p>
    <w:p w14:paraId="410FE497" w14:textId="77777777" w:rsidR="001750E5" w:rsidRPr="00086718" w:rsidRDefault="001750E5" w:rsidP="001750E5">
      <w:r w:rsidRPr="00086718">
        <w:rPr>
          <w:rStyle w:val="Style13ptBold"/>
        </w:rPr>
        <w:t>West 20</w:t>
      </w:r>
      <w:r w:rsidRPr="00086718">
        <w:t xml:space="preserve"> Darrell M. West, 8-18-2020, "Five reasons to explore Mars," Brookings, </w:t>
      </w:r>
      <w:hyperlink r:id="rId11" w:history="1">
        <w:r w:rsidRPr="00086718">
          <w:rPr>
            <w:rStyle w:val="Hyperlink"/>
          </w:rPr>
          <w:t>https://www.brookings.edu/blog/techtank/2020/08/18/five-reasons-to-explore-mars/</w:t>
        </w:r>
      </w:hyperlink>
      <w:r w:rsidRPr="00086718">
        <w:t xml:space="preserve"> TDI</w:t>
      </w:r>
    </w:p>
    <w:p w14:paraId="19C13A04" w14:textId="77777777" w:rsidR="001750E5" w:rsidRPr="004D7839" w:rsidRDefault="001750E5" w:rsidP="001750E5">
      <w:pPr>
        <w:rPr>
          <w:sz w:val="12"/>
        </w:rPr>
      </w:pPr>
      <w:r w:rsidRPr="004D7839">
        <w:rPr>
          <w:sz w:val="12"/>
        </w:rPr>
        <w:t xml:space="preserve">The recent launch of the Mars rover Perseverance is the latest U.S. space mission seeking to understand our solar system. Its </w:t>
      </w:r>
      <w:hyperlink r:id="rId12"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3"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4E7BE8">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4E7BE8">
        <w:rPr>
          <w:rStyle w:val="Emphasis"/>
          <w:highlight w:val="cyan"/>
        </w:rPr>
        <w:t>ideal place to</w:t>
      </w:r>
      <w:r w:rsidRPr="00086718">
        <w:rPr>
          <w:rStyle w:val="Emphasis"/>
        </w:rPr>
        <w:t xml:space="preserve"> search for the residues of microbial life, test new technologies, and </w:t>
      </w:r>
      <w:r w:rsidRPr="004E7BE8">
        <w:rPr>
          <w:rStyle w:val="Emphasis"/>
          <w:highlight w:val="cyan"/>
        </w:rPr>
        <w:t xml:space="preserve">lay </w:t>
      </w:r>
      <w:r w:rsidRPr="00056ECB">
        <w:rPr>
          <w:rStyle w:val="Emphasis"/>
        </w:rPr>
        <w:t xml:space="preserve">the </w:t>
      </w:r>
      <w:r w:rsidRPr="004E7BE8">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4"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5"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4E7BE8">
        <w:rPr>
          <w:rStyle w:val="Emphasis"/>
          <w:highlight w:val="cyan"/>
        </w:rPr>
        <w:t xml:space="preserve">U.S. space program has been an </w:t>
      </w:r>
      <w:r w:rsidRPr="00056ECB">
        <w:rPr>
          <w:rStyle w:val="Emphasis"/>
        </w:rPr>
        <w:t xml:space="preserve">extraordinary </w:t>
      </w:r>
      <w:hyperlink r:id="rId16" w:history="1">
        <w:r w:rsidRPr="004E7BE8">
          <w:rPr>
            <w:rStyle w:val="Emphasis"/>
            <w:highlight w:val="cyan"/>
          </w:rPr>
          <w:t xml:space="preserve">catalyst for </w:t>
        </w:r>
        <w:r w:rsidRPr="00056ECB">
          <w:rPr>
            <w:rStyle w:val="Emphasis"/>
          </w:rPr>
          <w:t>technology</w:t>
        </w:r>
        <w:r w:rsidRPr="004E7BE8">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4E7BE8">
        <w:rPr>
          <w:rStyle w:val="Emphasis"/>
          <w:highlight w:val="cyan"/>
        </w:rPr>
        <w:t>G</w:t>
      </w:r>
      <w:r w:rsidRPr="00056ECB">
        <w:rPr>
          <w:rStyle w:val="Emphasis"/>
        </w:rPr>
        <w:t xml:space="preserve">lobal </w:t>
      </w:r>
      <w:r w:rsidRPr="004E7BE8">
        <w:rPr>
          <w:rStyle w:val="Emphasis"/>
          <w:highlight w:val="cyan"/>
        </w:rPr>
        <w:t>P</w:t>
      </w:r>
      <w:r w:rsidRPr="00056ECB">
        <w:rPr>
          <w:rStyle w:val="Emphasis"/>
        </w:rPr>
        <w:t>ositioning</w:t>
      </w:r>
      <w:r w:rsidRPr="004E7BE8">
        <w:rPr>
          <w:rStyle w:val="Emphasis"/>
          <w:highlight w:val="cyan"/>
        </w:rPr>
        <w:t xml:space="preserve"> S</w:t>
      </w:r>
      <w:r w:rsidRPr="00056ECB">
        <w:rPr>
          <w:rStyle w:val="Emphasis"/>
        </w:rPr>
        <w:t>ystems</w:t>
      </w:r>
      <w:r w:rsidRPr="00086718">
        <w:rPr>
          <w:rStyle w:val="Emphasis"/>
        </w:rPr>
        <w:t xml:space="preserve"> and </w:t>
      </w:r>
      <w:r w:rsidRPr="004E7BE8">
        <w:rPr>
          <w:rStyle w:val="Emphasis"/>
          <w:highlight w:val="cyan"/>
        </w:rPr>
        <w:t>medical diagnostic tools</w:t>
      </w:r>
      <w:r w:rsidRPr="00086718">
        <w:rPr>
          <w:rStyle w:val="Emphasis"/>
        </w:rPr>
        <w:t xml:space="preserve"> to </w:t>
      </w:r>
      <w:r w:rsidRPr="004E7BE8">
        <w:rPr>
          <w:rStyle w:val="Emphasis"/>
          <w:highlight w:val="cyan"/>
        </w:rPr>
        <w:t>wireless tech</w:t>
      </w:r>
      <w:r w:rsidRPr="00056ECB">
        <w:rPr>
          <w:rStyle w:val="Emphasis"/>
        </w:rPr>
        <w:t>nology</w:t>
      </w:r>
      <w:r w:rsidRPr="004E7BE8">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4E7BE8">
        <w:rPr>
          <w:rStyle w:val="Emphasis"/>
          <w:highlight w:val="cyan"/>
        </w:rPr>
        <w:t xml:space="preserve">communicate across </w:t>
      </w:r>
      <w:r w:rsidRPr="004D7839">
        <w:rPr>
          <w:rStyle w:val="Emphasis"/>
        </w:rPr>
        <w:t xml:space="preserve">wide </w:t>
      </w:r>
      <w:r w:rsidRPr="004E7BE8">
        <w:rPr>
          <w:rStyle w:val="Emphasis"/>
          <w:highlight w:val="cyan"/>
        </w:rPr>
        <w:t xml:space="preserve">distances, develop </w:t>
      </w:r>
      <w:r w:rsidRPr="004D7839">
        <w:rPr>
          <w:rStyle w:val="Emphasis"/>
        </w:rPr>
        <w:t xml:space="preserve">precise </w:t>
      </w:r>
      <w:r w:rsidRPr="004E7BE8">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4E7BE8">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7"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w:t>
      </w:r>
      <w:r w:rsidRPr="00086718">
        <w:rPr>
          <w:rStyle w:val="Emphasis"/>
        </w:rPr>
        <w:lastRenderedPageBreak/>
        <w:t>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8"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9"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24DB7808" w14:textId="77777777" w:rsidR="001750E5" w:rsidRPr="00E70197" w:rsidRDefault="001750E5" w:rsidP="001750E5">
      <w:pPr>
        <w:rPr>
          <w:rStyle w:val="StyleUnderline"/>
        </w:rPr>
      </w:pPr>
    </w:p>
    <w:p w14:paraId="129896D0" w14:textId="77777777" w:rsidR="001750E5" w:rsidRPr="00E70197" w:rsidRDefault="001750E5" w:rsidP="001750E5">
      <w:pPr>
        <w:pStyle w:val="Heading4"/>
        <w:rPr>
          <w:rStyle w:val="StyleUnderline"/>
          <w:b w:val="0"/>
          <w:sz w:val="26"/>
          <w:u w:val="none"/>
        </w:rPr>
      </w:pPr>
      <w:r w:rsidRPr="00E70197">
        <w:rPr>
          <w:rStyle w:val="StyleUnderline"/>
          <w:sz w:val="26"/>
          <w:u w:val="none"/>
        </w:rPr>
        <w:t xml:space="preserve">Second, Russia— </w:t>
      </w:r>
    </w:p>
    <w:p w14:paraId="02DE5D1E" w14:textId="77777777" w:rsidR="001750E5" w:rsidRPr="00E70197" w:rsidRDefault="001750E5" w:rsidP="001750E5">
      <w:pPr>
        <w:rPr>
          <w:rStyle w:val="StyleUnderline"/>
        </w:rPr>
      </w:pPr>
    </w:p>
    <w:p w14:paraId="27A6FA2D" w14:textId="77777777" w:rsidR="001750E5" w:rsidRPr="00E70197" w:rsidRDefault="001750E5" w:rsidP="001750E5">
      <w:pPr>
        <w:pStyle w:val="Heading4"/>
      </w:pPr>
      <w:r w:rsidRPr="00E70197">
        <w:t>Deep space exploration is a shared goal that prevents escalation of US-Russia tensions. But privatization threatens it independent of our other internal links</w:t>
      </w:r>
    </w:p>
    <w:p w14:paraId="4BD8659E" w14:textId="77777777" w:rsidR="001750E5" w:rsidRPr="00E70197" w:rsidRDefault="001750E5" w:rsidP="001750E5">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47BF4400" w14:textId="77777777" w:rsidR="001750E5" w:rsidRDefault="001750E5" w:rsidP="001750E5">
      <w:pPr>
        <w:rPr>
          <w:rStyle w:val="StyleUnderline"/>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4E7BE8">
        <w:rPr>
          <w:rStyle w:val="Emphasis"/>
          <w:highlight w:val="cyan"/>
        </w:rPr>
        <w:t>“[space] is our</w:t>
      </w:r>
      <w:r w:rsidRPr="00E70197">
        <w:rPr>
          <w:rStyle w:val="Emphasis"/>
        </w:rPr>
        <w:t xml:space="preserve"> best </w:t>
      </w:r>
      <w:r w:rsidRPr="004E7BE8">
        <w:rPr>
          <w:rStyle w:val="Emphasis"/>
          <w:highlight w:val="cyan"/>
        </w:rPr>
        <w:t>opportunity to dialogue when everything</w:t>
      </w:r>
      <w:r w:rsidRPr="00E70197">
        <w:rPr>
          <w:rStyle w:val="Emphasis"/>
        </w:rPr>
        <w:t xml:space="preserve"> else </w:t>
      </w:r>
      <w:r w:rsidRPr="004E7BE8">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4E7BE8">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4E7BE8">
        <w:rPr>
          <w:rStyle w:val="Emphasis"/>
          <w:highlight w:val="cyan"/>
        </w:rPr>
        <w:t>support</w:t>
      </w:r>
      <w:r w:rsidRPr="00E70197">
        <w:rPr>
          <w:rStyle w:val="StyleUnderline"/>
        </w:rPr>
        <w:t xml:space="preserve"> of</w:t>
      </w:r>
      <w:r w:rsidRPr="00E70197">
        <w:rPr>
          <w:rStyle w:val="Emphasis"/>
        </w:rPr>
        <w:t xml:space="preserve"> the idea of </w:t>
      </w:r>
      <w:r w:rsidRPr="004E7BE8">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4E7BE8">
        <w:rPr>
          <w:rStyle w:val="Emphasis"/>
          <w:highlight w:val="cyan"/>
        </w:rPr>
        <w:t>growth of the private sector</w:t>
      </w:r>
      <w:r w:rsidRPr="00E70197">
        <w:rPr>
          <w:rStyle w:val="Emphasis"/>
        </w:rPr>
        <w:t xml:space="preserve"> space industry may </w:t>
      </w:r>
      <w:r w:rsidRPr="004E7BE8">
        <w:rPr>
          <w:rStyle w:val="Emphasis"/>
          <w:highlight w:val="cyan"/>
        </w:rPr>
        <w:t xml:space="preserve">alter the economic arrangement between </w:t>
      </w:r>
      <w:r w:rsidRPr="00FE1B9F">
        <w:rPr>
          <w:rStyle w:val="Emphasis"/>
        </w:rPr>
        <w:t xml:space="preserve">the </w:t>
      </w:r>
      <w:r w:rsidRPr="004E7BE8">
        <w:rPr>
          <w:rStyle w:val="Emphasis"/>
          <w:highlight w:val="cyan"/>
        </w:rPr>
        <w:t>U.S. and Russia</w:t>
      </w:r>
      <w:r w:rsidRPr="00E70197">
        <w:rPr>
          <w:rStyle w:val="Emphasis"/>
        </w:rPr>
        <w:t>,</w:t>
      </w:r>
      <w:r w:rsidRPr="00E70197">
        <w:rPr>
          <w:rStyle w:val="StyleUnderline"/>
        </w:rPr>
        <w:t xml:space="preserve"> and ultimately </w:t>
      </w:r>
      <w:r w:rsidRPr="004E7BE8">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4E7BE8">
        <w:rPr>
          <w:rStyle w:val="Emphasis"/>
          <w:highlight w:val="cyan"/>
        </w:rPr>
        <w:t>If NASA and</w:t>
      </w:r>
      <w:r w:rsidRPr="00E70197">
        <w:rPr>
          <w:rStyle w:val="Emphasis"/>
        </w:rPr>
        <w:t xml:space="preserve"> its Russian counterpart, </w:t>
      </w:r>
      <w:proofErr w:type="spellStart"/>
      <w:r w:rsidRPr="004E7BE8">
        <w:rPr>
          <w:rStyle w:val="Emphasis"/>
          <w:highlight w:val="cyan"/>
        </w:rPr>
        <w:t>Roskosmos</w:t>
      </w:r>
      <w:proofErr w:type="spellEnd"/>
      <w:r w:rsidRPr="00E70197">
        <w:rPr>
          <w:rStyle w:val="Emphasis"/>
        </w:rPr>
        <w:t xml:space="preserve">, </w:t>
      </w:r>
      <w:r w:rsidRPr="004E7BE8">
        <w:rPr>
          <w:rStyle w:val="Emphasis"/>
          <w:highlight w:val="cyan"/>
        </w:rPr>
        <w:t>have no need to talk</w:t>
      </w:r>
      <w:r w:rsidRPr="00E70197">
        <w:rPr>
          <w:rStyle w:val="Emphasis"/>
        </w:rPr>
        <w:t xml:space="preserve"> with one another, </w:t>
      </w:r>
      <w:r w:rsidRPr="004E7BE8">
        <w:rPr>
          <w:rStyle w:val="Emphasis"/>
          <w:highlight w:val="cyan"/>
        </w:rPr>
        <w:t>they</w:t>
      </w:r>
      <w:r w:rsidRPr="00E70197">
        <w:rPr>
          <w:rStyle w:val="Emphasis"/>
        </w:rPr>
        <w:t xml:space="preserve"> probably </w:t>
      </w:r>
      <w:r w:rsidRPr="004E7BE8">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0FA09988" w14:textId="77777777" w:rsidR="001750E5" w:rsidRPr="00695157" w:rsidRDefault="001750E5" w:rsidP="001750E5">
      <w:pPr>
        <w:pStyle w:val="Heading4"/>
      </w:pPr>
      <w:r w:rsidRPr="00695157">
        <w:lastRenderedPageBreak/>
        <w:t>Space missions prove vital for cooperation between Russia and The US, Biden and Putin know, first steps have already been made</w:t>
      </w:r>
    </w:p>
    <w:p w14:paraId="1F2EAE9B" w14:textId="77777777" w:rsidR="001750E5" w:rsidRPr="00637B8E" w:rsidRDefault="001750E5" w:rsidP="001750E5">
      <w:proofErr w:type="spellStart"/>
      <w:r w:rsidRPr="00637B8E">
        <w:rPr>
          <w:rStyle w:val="Style13ptBold"/>
        </w:rPr>
        <w:t>Luxmoore</w:t>
      </w:r>
      <w:proofErr w:type="spellEnd"/>
      <w:r w:rsidRPr="00637B8E">
        <w:rPr>
          <w:rStyle w:val="Style13ptBold"/>
        </w:rPr>
        <w:t xml:space="preserv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5CED2CA0" w14:textId="77777777" w:rsidR="001750E5" w:rsidRPr="00695157" w:rsidRDefault="001750E5" w:rsidP="001750E5">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important, because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4E7BE8">
        <w:rPr>
          <w:rStyle w:val="Emphasis"/>
          <w:highlight w:val="cyan"/>
        </w:rPr>
        <w:t xml:space="preserve">30 years after </w:t>
      </w:r>
      <w:r w:rsidRPr="002B57D4">
        <w:rPr>
          <w:rStyle w:val="Emphasis"/>
        </w:rPr>
        <w:t xml:space="preserve">the end of the </w:t>
      </w:r>
      <w:r w:rsidRPr="004E7BE8">
        <w:rPr>
          <w:rStyle w:val="Emphasis"/>
          <w:highlight w:val="cyan"/>
        </w:rPr>
        <w:t xml:space="preserve">Cold War, </w:t>
      </w:r>
      <w:r w:rsidRPr="002B57D4">
        <w:rPr>
          <w:rStyle w:val="Emphasis"/>
        </w:rPr>
        <w:t xml:space="preserve">and </w:t>
      </w:r>
      <w:r w:rsidRPr="004E7BE8">
        <w:rPr>
          <w:rStyle w:val="Emphasis"/>
          <w:highlight w:val="cyan"/>
        </w:rPr>
        <w:t xml:space="preserve">amid </w:t>
      </w:r>
      <w:r w:rsidRPr="002B57D4">
        <w:rPr>
          <w:rStyle w:val="Emphasis"/>
        </w:rPr>
        <w:t xml:space="preserve">sharply rising </w:t>
      </w:r>
      <w:r w:rsidRPr="004E7BE8">
        <w:rPr>
          <w:rStyle w:val="Emphasis"/>
          <w:highlight w:val="cyan"/>
        </w:rPr>
        <w:t>tensions between Washington and Moscow, space remains a rare field of cooperation.</w:t>
      </w:r>
      <w:r w:rsidRPr="00695157">
        <w:rPr>
          <w:sz w:val="12"/>
        </w:rPr>
        <w:t xml:space="preserve"> The </w:t>
      </w:r>
      <w:r w:rsidRPr="004E7BE8">
        <w:rPr>
          <w:rStyle w:val="Emphasis"/>
          <w:highlight w:val="cyan"/>
        </w:rPr>
        <w:t>U</w:t>
      </w:r>
      <w:r w:rsidRPr="00695157">
        <w:rPr>
          <w:sz w:val="12"/>
        </w:rPr>
        <w:t xml:space="preserve">nited </w:t>
      </w:r>
      <w:r w:rsidRPr="004E7BE8">
        <w:rPr>
          <w:rStyle w:val="Emphasis"/>
          <w:highlight w:val="cyan"/>
        </w:rPr>
        <w:t>S</w:t>
      </w:r>
      <w:r w:rsidRPr="00695157">
        <w:rPr>
          <w:sz w:val="12"/>
        </w:rPr>
        <w:t xml:space="preserve">tates </w:t>
      </w:r>
      <w:r w:rsidRPr="004E7BE8">
        <w:rPr>
          <w:rStyle w:val="Emphasis"/>
          <w:highlight w:val="cyan"/>
        </w:rPr>
        <w:t>depended on Russia</w:t>
      </w:r>
      <w:r w:rsidRPr="00AE23D7">
        <w:rPr>
          <w:rStyle w:val="Emphasis"/>
        </w:rPr>
        <w:t xml:space="preserve"> </w:t>
      </w:r>
      <w:r w:rsidRPr="00695157">
        <w:rPr>
          <w:sz w:val="12"/>
        </w:rPr>
        <w:t xml:space="preserve">for years </w:t>
      </w:r>
      <w:r w:rsidRPr="004E7BE8">
        <w:rPr>
          <w:rStyle w:val="Emphasis"/>
          <w:highlight w:val="cyan"/>
        </w:rPr>
        <w:t>to deliver its astronauts to</w:t>
      </w:r>
      <w:r w:rsidRPr="00695157">
        <w:rPr>
          <w:sz w:val="12"/>
        </w:rPr>
        <w:t xml:space="preserve"> the International Space Station (</w:t>
      </w:r>
      <w:r w:rsidRPr="004E7BE8">
        <w:rPr>
          <w:rStyle w:val="Emphasis"/>
          <w:highlight w:val="cyan"/>
        </w:rPr>
        <w:t>ISS</w:t>
      </w:r>
      <w:r w:rsidRPr="00695157">
        <w:rPr>
          <w:sz w:val="12"/>
        </w:rPr>
        <w:t xml:space="preserve">), an arrangement that bolstered Russia’s reputation as a reliable partner and ensured a steady revenue stream. In April, </w:t>
      </w:r>
      <w:r w:rsidRPr="004E7BE8">
        <w:rPr>
          <w:rStyle w:val="Emphasis"/>
          <w:highlight w:val="cya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4E7BE8">
        <w:rPr>
          <w:rStyle w:val="Emphasis"/>
          <w:highlight w:val="cyan"/>
        </w:rPr>
        <w:t xml:space="preserve">Biden administration </w:t>
      </w:r>
      <w:r w:rsidRPr="002B57D4">
        <w:rPr>
          <w:rStyle w:val="Emphasis"/>
        </w:rPr>
        <w:t xml:space="preserve">has </w:t>
      </w:r>
      <w:hyperlink r:id="rId20" w:history="1">
        <w:r w:rsidRPr="002B57D4">
          <w:rPr>
            <w:rStyle w:val="Emphasis"/>
          </w:rPr>
          <w:t>continued</w:t>
        </w:r>
      </w:hyperlink>
      <w:r w:rsidRPr="002B57D4">
        <w:rPr>
          <w:rStyle w:val="Emphasis"/>
        </w:rPr>
        <w:t xml:space="preserve"> to </w:t>
      </w:r>
      <w:r w:rsidRPr="004E7BE8">
        <w:rPr>
          <w:rStyle w:val="Emphasis"/>
          <w:highlight w:val="cyan"/>
        </w:rPr>
        <w:t>look for ways to reduce tension;</w:t>
      </w:r>
      <w:r w:rsidRPr="00695157">
        <w:rPr>
          <w:sz w:val="12"/>
        </w:rPr>
        <w:t xml:space="preserve"> </w:t>
      </w:r>
      <w:r w:rsidRPr="004E7BE8">
        <w:rPr>
          <w:rStyle w:val="Emphasis"/>
          <w:highlight w:val="cyan"/>
        </w:rPr>
        <w:t>space</w:t>
      </w:r>
      <w:r w:rsidRPr="00695157">
        <w:rPr>
          <w:sz w:val="12"/>
        </w:rPr>
        <w:t xml:space="preserve"> also </w:t>
      </w:r>
      <w:r w:rsidRPr="004E7BE8">
        <w:rPr>
          <w:rStyle w:val="Emphasis"/>
          <w:highlight w:val="cyan"/>
        </w:rPr>
        <w:t xml:space="preserve">fits the bill </w:t>
      </w:r>
      <w:r w:rsidRPr="002B57D4">
        <w:rPr>
          <w:rStyle w:val="Emphasis"/>
        </w:rPr>
        <w:t>perfectly</w:t>
      </w:r>
      <w:r w:rsidRPr="00695157">
        <w:rPr>
          <w:sz w:val="12"/>
        </w:rPr>
        <w:t xml:space="preserve">. “There are areas where </w:t>
      </w:r>
      <w:r w:rsidRPr="004E7BE8">
        <w:rPr>
          <w:rStyle w:val="Emphasis"/>
          <w:highlight w:val="cyan"/>
        </w:rPr>
        <w:t>there’s a mutual interest for us to cooperate</w:t>
      </w:r>
      <w:r w:rsidRPr="002B57D4">
        <w:rPr>
          <w:rStyle w:val="Emphasis"/>
        </w:rPr>
        <w:t>, for our people</w:t>
      </w:r>
      <w:r w:rsidRPr="002B57D4">
        <w:rPr>
          <w:sz w:val="12"/>
        </w:rPr>
        <w:t xml:space="preserve">—Russian and American people—but </w:t>
      </w:r>
      <w:r w:rsidRPr="002B57D4">
        <w:rPr>
          <w:rStyle w:val="Emphasis"/>
        </w:rPr>
        <w:t>also</w:t>
      </w:r>
      <w:r w:rsidRPr="002B57D4">
        <w:rPr>
          <w:sz w:val="12"/>
        </w:rPr>
        <w:t xml:space="preserve"> for the benefit of </w:t>
      </w:r>
      <w:r w:rsidRPr="002B57D4">
        <w:rPr>
          <w:rStyle w:val="Emphasis"/>
        </w:rPr>
        <w:t>the world</w:t>
      </w:r>
      <w:r w:rsidRPr="002B57D4">
        <w:rPr>
          <w:sz w:val="12"/>
        </w:rPr>
        <w:t>,”</w:t>
      </w:r>
      <w:r w:rsidRPr="00695157">
        <w:rPr>
          <w:sz w:val="12"/>
        </w:rPr>
        <w:t xml:space="preserve"> </w:t>
      </w:r>
      <w:r w:rsidRPr="004E7BE8">
        <w:rPr>
          <w:rStyle w:val="Emphasis"/>
          <w:highlight w:val="cyan"/>
        </w:rPr>
        <w:t>Biden said</w:t>
      </w:r>
      <w:r w:rsidRPr="00695157">
        <w:rPr>
          <w:sz w:val="12"/>
        </w:rPr>
        <w:t xml:space="preserve"> after the summit. </w:t>
      </w:r>
      <w:r w:rsidRPr="00695157">
        <w:rPr>
          <w:rStyle w:val="Emphasis"/>
        </w:rPr>
        <w:t>Six folks in a tube may not be enough to defuse all the tensions between the two geopolitical rivals.</w:t>
      </w:r>
      <w:r w:rsidRPr="00695157">
        <w:rPr>
          <w:sz w:val="12"/>
        </w:rPr>
        <w:t xml:space="preserve"> </w:t>
      </w:r>
      <w:r w:rsidRPr="002B57D4">
        <w:rPr>
          <w:sz w:val="12"/>
        </w:rPr>
        <w:t xml:space="preserve">But </w:t>
      </w:r>
      <w:r w:rsidRPr="002B57D4">
        <w:rPr>
          <w:rStyle w:val="Emphasis"/>
        </w:rPr>
        <w:t>for those going inside—and</w:t>
      </w:r>
      <w:r w:rsidRPr="002B57D4">
        <w:rPr>
          <w:sz w:val="12"/>
        </w:rPr>
        <w:t xml:space="preserve"> the </w:t>
      </w:r>
      <w:r w:rsidRPr="002B57D4">
        <w:rPr>
          <w:rStyle w:val="Emphasis"/>
        </w:rPr>
        <w:t>scientists watching from the outside</w:t>
      </w:r>
      <w:r w:rsidRPr="002B57D4">
        <w:rPr>
          <w:sz w:val="12"/>
        </w:rPr>
        <w:t xml:space="preserve">—the </w:t>
      </w:r>
      <w:r w:rsidRPr="002B57D4">
        <w:rPr>
          <w:rStyle w:val="Emphasi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w:t>
      </w:r>
      <w:proofErr w:type="spellStart"/>
      <w:r w:rsidRPr="00695157">
        <w:rPr>
          <w:sz w:val="12"/>
        </w:rPr>
        <w:t>Kofman</w:t>
      </w:r>
      <w:proofErr w:type="spellEnd"/>
      <w:r w:rsidRPr="00695157">
        <w:rPr>
          <w:sz w:val="12"/>
        </w:rPr>
        <w:t xml:space="preserve">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w:t>
      </w:r>
      <w:proofErr w:type="spellStart"/>
      <w:r w:rsidRPr="00695157">
        <w:rPr>
          <w:sz w:val="12"/>
        </w:rPr>
        <w:t>Povilaitis</w:t>
      </w:r>
      <w:proofErr w:type="spellEnd"/>
      <w:r w:rsidRPr="00695157">
        <w:rPr>
          <w:sz w:val="12"/>
        </w:rPr>
        <w:t xml:space="preserve">,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w:t>
      </w:r>
      <w:proofErr w:type="spellStart"/>
      <w:r w:rsidRPr="00695157">
        <w:rPr>
          <w:sz w:val="12"/>
        </w:rPr>
        <w:t>Blinov</w:t>
      </w:r>
      <w:proofErr w:type="spellEnd"/>
      <w:r w:rsidRPr="00695157">
        <w:rPr>
          <w:sz w:val="12"/>
        </w:rPr>
        <w:t xml:space="preserve">,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w:t>
      </w:r>
      <w:proofErr w:type="spellStart"/>
      <w:r w:rsidRPr="00695157">
        <w:rPr>
          <w:sz w:val="12"/>
        </w:rPr>
        <w:t>Kofman</w:t>
      </w:r>
      <w:proofErr w:type="spellEnd"/>
      <w:r w:rsidRPr="00695157">
        <w:rPr>
          <w:sz w:val="12"/>
        </w:rPr>
        <w:t xml:space="preserve"> said </w:t>
      </w:r>
      <w:r w:rsidRPr="004E7BE8">
        <w:rPr>
          <w:rStyle w:val="Emphasis"/>
          <w:highlight w:val="cyan"/>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w:t>
      </w:r>
      <w:proofErr w:type="spellStart"/>
      <w:r w:rsidRPr="00695157">
        <w:rPr>
          <w:sz w:val="12"/>
        </w:rPr>
        <w:t>decadeslong</w:t>
      </w:r>
      <w:proofErr w:type="spellEnd"/>
      <w:r w:rsidRPr="00695157">
        <w:rPr>
          <w:sz w:val="12"/>
        </w:rPr>
        <w:t xml:space="preserve"> effort to transform space into a new sphere of capitalist competition and rattled dominant Russian state enterprises that had inherited Soviet technology. (But not Soviet-level budgets: In 2020, the </w:t>
      </w:r>
      <w:hyperlink r:id="rId21" w:history="1">
        <w:r w:rsidRPr="00695157">
          <w:rPr>
            <w:rStyle w:val="Hyperlink"/>
            <w:sz w:val="12"/>
          </w:rPr>
          <w:t>budget</w:t>
        </w:r>
      </w:hyperlink>
      <w:r w:rsidRPr="00695157">
        <w:rPr>
          <w:sz w:val="12"/>
        </w:rPr>
        <w:t xml:space="preserve"> of Russian space agency </w:t>
      </w:r>
      <w:proofErr w:type="spellStart"/>
      <w:r w:rsidRPr="00695157">
        <w:rPr>
          <w:sz w:val="12"/>
        </w:rPr>
        <w:t>Roscosmos</w:t>
      </w:r>
      <w:proofErr w:type="spellEnd"/>
      <w:r w:rsidRPr="00695157">
        <w:rPr>
          <w:sz w:val="12"/>
        </w:rPr>
        <w:t xml:space="preserve"> was </w:t>
      </w:r>
      <w:r w:rsidRPr="00695157">
        <w:rPr>
          <w:sz w:val="12"/>
        </w:rPr>
        <w:lastRenderedPageBreak/>
        <w:t xml:space="preserve">around $2.4 billion at current exchange rates; NASA’s was $22.6 billion.) “From a historical point of view, Russia played a major role in space. But from today’s perspective, its influence is rapidly waning,” said Ivan </w:t>
      </w:r>
      <w:proofErr w:type="spellStart"/>
      <w:r w:rsidRPr="00695157">
        <w:rPr>
          <w:sz w:val="12"/>
        </w:rPr>
        <w:t>Moiseyev</w:t>
      </w:r>
      <w:proofErr w:type="spellEnd"/>
      <w:r w:rsidRPr="00695157">
        <w:rPr>
          <w:sz w:val="12"/>
        </w:rPr>
        <w:t>,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11D5D86F" w14:textId="77777777" w:rsidR="001750E5" w:rsidRDefault="001750E5" w:rsidP="001750E5">
      <w:pPr>
        <w:spacing w:after="0" w:line="240" w:lineRule="auto"/>
        <w:rPr>
          <w:rFonts w:ascii="Times New Roman" w:eastAsia="Times New Roman" w:hAnsi="Times New Roman" w:cs="Times New Roman"/>
          <w:sz w:val="24"/>
        </w:rPr>
      </w:pPr>
    </w:p>
    <w:p w14:paraId="53DCD9CA" w14:textId="77777777" w:rsidR="001750E5" w:rsidRPr="00637B8E" w:rsidRDefault="001750E5" w:rsidP="001750E5">
      <w:pPr>
        <w:spacing w:after="0" w:line="240" w:lineRule="auto"/>
        <w:rPr>
          <w:rFonts w:ascii="Times New Roman" w:eastAsia="Times New Roman" w:hAnsi="Times New Roman" w:cs="Times New Roman"/>
          <w:sz w:val="24"/>
        </w:rPr>
      </w:pPr>
    </w:p>
    <w:p w14:paraId="5A9BEE73" w14:textId="77777777" w:rsidR="001750E5" w:rsidRPr="00E70197" w:rsidRDefault="001750E5" w:rsidP="001750E5">
      <w:pPr>
        <w:pStyle w:val="Heading4"/>
      </w:pPr>
      <w:r w:rsidRPr="00E70197">
        <w:t xml:space="preserve">It’s make or break for the relationship—Ukraine, decline of US moral authority on international affairs puts us at the brink of the end of Russian diplomacy and even war </w:t>
      </w:r>
    </w:p>
    <w:p w14:paraId="2B17AA57" w14:textId="77777777" w:rsidR="001750E5" w:rsidRPr="00E70197" w:rsidRDefault="001750E5" w:rsidP="001750E5">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45EE890C" w14:textId="77777777" w:rsidR="001750E5" w:rsidRPr="00337284" w:rsidRDefault="001750E5" w:rsidP="001750E5">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4E7BE8">
        <w:rPr>
          <w:rStyle w:val="StyleUnderline"/>
          <w:highlight w:val="cyan"/>
        </w:rPr>
        <w:t>a growing sense in Moscow</w:t>
      </w:r>
      <w:r w:rsidRPr="00E70197">
        <w:rPr>
          <w:rStyle w:val="StyleUnderline"/>
        </w:rPr>
        <w:t xml:space="preserve"> that the downward spiral of East-West ties has reached a point of no return, and that </w:t>
      </w:r>
      <w:r w:rsidRPr="004E7BE8">
        <w:rPr>
          <w:rStyle w:val="StyleUnderline"/>
          <w:highlight w:val="cyan"/>
        </w:rPr>
        <w:t xml:space="preserve">Russia </w:t>
      </w:r>
      <w:r w:rsidRPr="00337284">
        <w:rPr>
          <w:rStyle w:val="StyleUnderline"/>
        </w:rPr>
        <w:t xml:space="preserve">should </w:t>
      </w:r>
      <w:r w:rsidRPr="004E7BE8">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4E7BE8">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4E7BE8">
        <w:rPr>
          <w:rStyle w:val="StyleUnderline"/>
          <w:highlight w:val="cyan"/>
        </w:rPr>
        <w:t>spike in violent incidents</w:t>
      </w:r>
      <w:r w:rsidRPr="00E70197">
        <w:rPr>
          <w:rStyle w:val="StyleUnderline"/>
        </w:rPr>
        <w:t xml:space="preserve"> on the front line, a </w:t>
      </w:r>
      <w:r w:rsidRPr="004E7BE8">
        <w:rPr>
          <w:rStyle w:val="StyleUnderline"/>
          <w:highlight w:val="cyan"/>
        </w:rPr>
        <w:t>demonstrative Russian military buildup</w:t>
      </w:r>
      <w:r w:rsidRPr="00E70197">
        <w:rPr>
          <w:rStyle w:val="StyleUnderline"/>
        </w:rPr>
        <w:t xml:space="preserve"> near the </w:t>
      </w:r>
      <w:r w:rsidRPr="00E70197">
        <w:rPr>
          <w:rStyle w:val="StyleUnderline"/>
        </w:rPr>
        <w:lastRenderedPageBreak/>
        <w:t xml:space="preserve">borders, and </w:t>
      </w:r>
      <w:r w:rsidRPr="004E7BE8">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4E7BE8">
        <w:rPr>
          <w:rStyle w:val="StyleUnderline"/>
          <w:highlight w:val="cyan"/>
        </w:rPr>
        <w:t>Zelenskiy</w:t>
      </w:r>
      <w:proofErr w:type="spellEnd"/>
      <w:r w:rsidRPr="00E70197">
        <w:rPr>
          <w:rStyle w:val="StyleUnderline"/>
        </w:rPr>
        <w:t xml:space="preserve"> has also </w:t>
      </w:r>
      <w:r w:rsidRPr="004E7BE8">
        <w:rPr>
          <w:rStyle w:val="StyleUnderline"/>
          <w:highlight w:val="cyan"/>
        </w:rPr>
        <w:t>appealed to</w:t>
      </w:r>
      <w:r w:rsidRPr="00E70197">
        <w:rPr>
          <w:rStyle w:val="StyleUnderline"/>
        </w:rPr>
        <w:t xml:space="preserve"> the U.S. and Europe to </w:t>
      </w:r>
      <w:r w:rsidRPr="004E7BE8">
        <w:rPr>
          <w:rStyle w:val="StyleUnderline"/>
          <w:highlight w:val="cyan"/>
        </w:rPr>
        <w:t>expedite Ukraine’s membership</w:t>
      </w:r>
      <w:r w:rsidRPr="00E70197">
        <w:rPr>
          <w:rStyle w:val="StyleUnderline"/>
        </w:rPr>
        <w:t xml:space="preserve"> in NATO, which Russia has long </w:t>
      </w:r>
      <w:r w:rsidRPr="004E7BE8">
        <w:rPr>
          <w:rStyle w:val="StyleUnderline"/>
          <w:highlight w:val="cyan"/>
        </w:rPr>
        <w:t xml:space="preserve">described as </w:t>
      </w:r>
      <w:r w:rsidRPr="004E7BE8">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4E7BE8">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4E7BE8">
        <w:rPr>
          <w:rStyle w:val="Emphasis"/>
          <w:highlight w:val="cya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4E7BE8">
        <w:rPr>
          <w:rStyle w:val="StyleUnderline"/>
          <w:highlight w:val="cyan"/>
        </w:rPr>
        <w:t>Chinese</w:t>
      </w:r>
      <w:r w:rsidRPr="00E70197">
        <w:rPr>
          <w:rStyle w:val="StyleUnderline"/>
        </w:rPr>
        <w:t xml:space="preserve">, in the past, who </w:t>
      </w:r>
      <w:r w:rsidRPr="004E7BE8">
        <w:rPr>
          <w:rStyle w:val="StyleUnderline"/>
          <w:highlight w:val="cyan"/>
        </w:rPr>
        <w:t>were</w:t>
      </w:r>
      <w:r w:rsidRPr="00E70197">
        <w:rPr>
          <w:rStyle w:val="StyleUnderline"/>
        </w:rPr>
        <w:t xml:space="preserve"> very </w:t>
      </w:r>
      <w:r w:rsidRPr="004E7BE8">
        <w:rPr>
          <w:rStyle w:val="StyleUnderline"/>
          <w:highlight w:val="cyan"/>
        </w:rPr>
        <w:t>cautious about</w:t>
      </w:r>
      <w:r w:rsidRPr="00E70197">
        <w:rPr>
          <w:rStyle w:val="StyleUnderline"/>
        </w:rPr>
        <w:t xml:space="preserve"> participating” in anything that looked like </w:t>
      </w:r>
      <w:r w:rsidRPr="004E7BE8">
        <w:rPr>
          <w:rStyle w:val="StyleUnderline"/>
          <w:highlight w:val="cyan"/>
        </w:rPr>
        <w:t>an anti-Western alliance</w:t>
      </w:r>
      <w:r w:rsidRPr="00337284">
        <w:rPr>
          <w:sz w:val="12"/>
        </w:rPr>
        <w:t>, says Mr. Lukyanov. “</w:t>
      </w:r>
      <w:r w:rsidRPr="00E70197">
        <w:rPr>
          <w:rStyle w:val="Emphasis"/>
        </w:rPr>
        <w:t xml:space="preserve">We are </w:t>
      </w:r>
      <w:r w:rsidRPr="004E7BE8">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6B0C6919" w14:textId="77777777" w:rsidR="001750E5" w:rsidRPr="00E70197" w:rsidRDefault="001750E5" w:rsidP="001750E5">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5628D8D2" w14:textId="77777777" w:rsidR="001750E5" w:rsidRPr="00E70197" w:rsidRDefault="001750E5" w:rsidP="001750E5">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2" w:history="1">
        <w:r w:rsidRPr="00E70197">
          <w:rPr>
            <w:rStyle w:val="Hyperlink"/>
          </w:rPr>
          <w:t>https://www.russiamatters.org/sites/default/files/media/files/Entanglement_interior_FNL.pdf</w:t>
        </w:r>
      </w:hyperlink>
      <w:r w:rsidRPr="00E70197">
        <w:t xml:space="preserve"> </w:t>
      </w:r>
    </w:p>
    <w:p w14:paraId="7812CA20" w14:textId="77777777" w:rsidR="001750E5" w:rsidRPr="00337284" w:rsidRDefault="001750E5" w:rsidP="001750E5">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4E7BE8">
        <w:rPr>
          <w:rStyle w:val="StyleUnderline"/>
          <w:highlight w:val="cyan"/>
        </w:rPr>
        <w:t>U.S</w:t>
      </w:r>
      <w:r w:rsidRPr="00E70197">
        <w:rPr>
          <w:rStyle w:val="StyleUnderline"/>
        </w:rPr>
        <w:t>.] air-</w:t>
      </w:r>
      <w:r w:rsidRPr="004E7BE8">
        <w:rPr>
          <w:rStyle w:val="StyleUnderline"/>
          <w:highlight w:val="cyan"/>
        </w:rPr>
        <w:t>space power</w:t>
      </w:r>
      <w:r w:rsidRPr="00E70197">
        <w:rPr>
          <w:rStyle w:val="StyleUnderline"/>
        </w:rPr>
        <w:t xml:space="preserve"> in this theater should be </w:t>
      </w:r>
      <w:r w:rsidRPr="004E7BE8">
        <w:rPr>
          <w:rStyle w:val="StyleUnderline"/>
          <w:highlight w:val="cyan"/>
        </w:rPr>
        <w:t>countered with</w:t>
      </w:r>
      <w:r w:rsidRPr="00E70197">
        <w:rPr>
          <w:rStyle w:val="StyleUnderline"/>
        </w:rPr>
        <w:t xml:space="preserve"> united and systematically </w:t>
      </w:r>
      <w:r w:rsidRPr="004E7BE8">
        <w:rPr>
          <w:rStyle w:val="StyleUnderline"/>
          <w:highlight w:val="cyan"/>
        </w:rPr>
        <w:t>organized actions by the</w:t>
      </w:r>
      <w:r w:rsidRPr="00E70197">
        <w:rPr>
          <w:rStyle w:val="StyleUnderline"/>
        </w:rPr>
        <w:t xml:space="preserve"> </w:t>
      </w:r>
      <w:r w:rsidRPr="004E7BE8">
        <w:rPr>
          <w:rStyle w:val="StyleUnderline"/>
          <w:highlight w:val="cyan"/>
        </w:rPr>
        <w:t>Russian</w:t>
      </w:r>
      <w:r w:rsidRPr="00E70197">
        <w:rPr>
          <w:rStyle w:val="StyleUnderline"/>
        </w:rPr>
        <w:t xml:space="preserve"> </w:t>
      </w:r>
      <w:r w:rsidRPr="004E7BE8">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337284">
        <w:rPr>
          <w:sz w:val="12"/>
        </w:rPr>
        <w:t>longrange</w:t>
      </w:r>
      <w:proofErr w:type="spellEnd"/>
      <w:r w:rsidRPr="00337284">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w:t>
      </w:r>
      <w:r w:rsidRPr="00337284">
        <w:rPr>
          <w:sz w:val="12"/>
        </w:rPr>
        <w:lastRenderedPageBreak/>
        <w:t xml:space="preserve">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4E7BE8">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w:t>
      </w:r>
      <w:proofErr w:type="spellStart"/>
      <w:r w:rsidRPr="00337284">
        <w:rPr>
          <w:sz w:val="12"/>
        </w:rPr>
        <w:t>Prometey</w:t>
      </w:r>
      <w:proofErr w:type="spellEnd"/>
      <w:r w:rsidRPr="00337284">
        <w:rPr>
          <w:sz w:val="12"/>
        </w:rPr>
        <w:t xml:space="preserve">)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4E7BE8">
        <w:rPr>
          <w:rStyle w:val="StyleUnderline"/>
          <w:highlight w:val="cyan"/>
        </w:rPr>
        <w:t>Moscow</w:t>
      </w:r>
      <w:r w:rsidRPr="00E70197">
        <w:rPr>
          <w:rStyle w:val="StyleUnderline"/>
        </w:rPr>
        <w:t xml:space="preserve"> A-135 missile </w:t>
      </w:r>
      <w:r w:rsidRPr="004E7BE8">
        <w:rPr>
          <w:rStyle w:val="StyleUnderline"/>
          <w:highlight w:val="cyan"/>
        </w:rPr>
        <w:t>defense system</w:t>
      </w:r>
      <w:r w:rsidRPr="00337284">
        <w:rPr>
          <w:sz w:val="12"/>
        </w:rPr>
        <w:t xml:space="preserve"> (now renamed A-235) </w:t>
      </w:r>
      <w:r w:rsidRPr="00E70197">
        <w:rPr>
          <w:rStyle w:val="StyleUnderline"/>
        </w:rPr>
        <w:t xml:space="preserve">is </w:t>
      </w:r>
      <w:r w:rsidRPr="004E7BE8">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4E7BE8">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4E7BE8">
        <w:rPr>
          <w:rStyle w:val="Emphasis"/>
          <w:highlight w:val="cyan"/>
        </w:rPr>
        <w:t>desire</w:t>
      </w:r>
      <w:r w:rsidRPr="00337284">
        <w:rPr>
          <w:sz w:val="12"/>
        </w:rPr>
        <w:t xml:space="preserve"> of the military </w:t>
      </w:r>
      <w:r w:rsidRPr="004E7BE8">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4E7BE8">
        <w:rPr>
          <w:rStyle w:val="StyleUnderline"/>
          <w:highlight w:val="cyan"/>
        </w:rPr>
        <w:t>mutual assured</w:t>
      </w:r>
      <w:r w:rsidRPr="00E70197">
        <w:rPr>
          <w:rStyle w:val="StyleUnderline"/>
        </w:rPr>
        <w:t xml:space="preserve"> nuclear </w:t>
      </w:r>
      <w:r w:rsidRPr="004E7BE8">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w:t>
      </w:r>
      <w:r w:rsidRPr="004E7BE8">
        <w:rPr>
          <w:rStyle w:val="StyleUnderline"/>
          <w:highlight w:val="cyan"/>
        </w:rPr>
        <w:t>air-space warfare</w:t>
      </w:r>
      <w:r w:rsidRPr="00E70197">
        <w:rPr>
          <w:rStyle w:val="StyleUnderline"/>
        </w:rPr>
        <w:t xml:space="preserve">, which was eagerly embraced as </w:t>
      </w:r>
      <w:r w:rsidRPr="004E7BE8">
        <w:rPr>
          <w:rStyle w:val="StyleUnderline"/>
          <w:highlight w:val="cyan"/>
        </w:rPr>
        <w:t>a</w:t>
      </w:r>
      <w:r w:rsidRPr="00E70197">
        <w:rPr>
          <w:rStyle w:val="StyleUnderline"/>
        </w:rPr>
        <w:t xml:space="preserve"> new and fascinating domain of </w:t>
      </w:r>
      <w:r w:rsidRPr="00E70197">
        <w:rPr>
          <w:rStyle w:val="Emphasis"/>
        </w:rPr>
        <w:t xml:space="preserve">seemingly </w:t>
      </w:r>
      <w:r w:rsidRPr="004E7BE8">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4E7BE8">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4E7BE8">
        <w:rPr>
          <w:rStyle w:val="StyleUnderline"/>
          <w:highlight w:val="cyan"/>
        </w:rPr>
        <w:t>such a conflict</w:t>
      </w:r>
      <w:r w:rsidRPr="00E70197">
        <w:rPr>
          <w:rStyle w:val="StyleUnderline"/>
        </w:rPr>
        <w:t xml:space="preserve">, in reality, </w:t>
      </w:r>
      <w:r w:rsidRPr="004E7BE8">
        <w:rPr>
          <w:rStyle w:val="StyleUnderline"/>
          <w:highlight w:val="cyan"/>
        </w:rPr>
        <w:t>would</w:t>
      </w:r>
      <w:r w:rsidRPr="00E70197">
        <w:rPr>
          <w:rStyle w:val="StyleUnderline"/>
        </w:rPr>
        <w:t xml:space="preserve"> not quickly </w:t>
      </w:r>
      <w:r w:rsidRPr="004E7BE8">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lastRenderedPageBreak/>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337284">
        <w:rPr>
          <w:sz w:val="12"/>
        </w:rPr>
        <w:t xml:space="preserve"> as the constructor general of the </w:t>
      </w:r>
      <w:proofErr w:type="spellStart"/>
      <w:r w:rsidRPr="00337284">
        <w:rPr>
          <w:sz w:val="12"/>
        </w:rPr>
        <w:t>Vympel</w:t>
      </w:r>
      <w:proofErr w:type="spellEnd"/>
      <w:r w:rsidRPr="00337284">
        <w:rPr>
          <w:sz w:val="12"/>
        </w:rPr>
        <w:t xml:space="preserve">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4E7BE8">
        <w:rPr>
          <w:rStyle w:val="StyleUnderline"/>
          <w:highlight w:val="cyan"/>
        </w:rPr>
        <w:t>inevitable limitations in Russia’s ability to defend</w:t>
      </w:r>
      <w:r w:rsidRPr="00E70197">
        <w:rPr>
          <w:rStyle w:val="StyleUnderline"/>
        </w:rPr>
        <w:t xml:space="preserve"> against air-space attacks, </w:t>
      </w:r>
      <w:proofErr w:type="spellStart"/>
      <w:r w:rsidRPr="00E70197">
        <w:rPr>
          <w:rStyle w:val="StyleUnderline"/>
        </w:rPr>
        <w:t>Sukhanov</w:t>
      </w:r>
      <w:proofErr w:type="spellEnd"/>
      <w:r w:rsidRPr="00E70197">
        <w:rPr>
          <w:rStyle w:val="StyleUnderline"/>
        </w:rPr>
        <w:t xml:space="preserve"> argues that Russia may </w:t>
      </w:r>
      <w:r w:rsidRPr="004E7BE8">
        <w:rPr>
          <w:rStyle w:val="StyleUnderline"/>
          <w:highlight w:val="cyan"/>
        </w:rPr>
        <w:t>have to resort to</w:t>
      </w:r>
      <w:r w:rsidRPr="00E70197">
        <w:rPr>
          <w:rStyle w:val="StyleUnderline"/>
        </w:rPr>
        <w:t xml:space="preserve"> the limited use of </w:t>
      </w:r>
      <w:r w:rsidRPr="004E7BE8">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4E7BE8">
        <w:rPr>
          <w:rStyle w:val="StyleUnderline"/>
          <w:highlight w:val="cyan"/>
        </w:rPr>
        <w:t>This</w:t>
      </w:r>
      <w:r w:rsidRPr="00E70197">
        <w:rPr>
          <w:rStyle w:val="StyleUnderline"/>
        </w:rPr>
        <w:t xml:space="preserve"> basic logic </w:t>
      </w:r>
      <w:r w:rsidRPr="004E7BE8">
        <w:rPr>
          <w:rStyle w:val="StyleUnderline"/>
          <w:highlight w:val="cyan"/>
        </w:rPr>
        <w:t xml:space="preserve">is </w:t>
      </w:r>
      <w:r w:rsidRPr="004E7BE8">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4E7BE8">
        <w:rPr>
          <w:rStyle w:val="StyleUnderline"/>
          <w:highlight w:val="cyan"/>
        </w:rPr>
        <w:t>a major war</w:t>
      </w:r>
      <w:r w:rsidRPr="00E70197">
        <w:rPr>
          <w:rStyle w:val="StyleUnderline"/>
        </w:rPr>
        <w:t xml:space="preserve"> with the United States </w:t>
      </w:r>
      <w:r w:rsidRPr="00337284">
        <w:rPr>
          <w:sz w:val="12"/>
        </w:rPr>
        <w:t xml:space="preserve">and NATO </w:t>
      </w:r>
      <w:r w:rsidRPr="004E7BE8">
        <w:rPr>
          <w:rStyle w:val="StyleUnderline"/>
          <w:highlight w:val="cyan"/>
        </w:rPr>
        <w:t xml:space="preserve">is </w:t>
      </w:r>
      <w:r w:rsidRPr="004E7BE8">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4E7BE8">
        <w:rPr>
          <w:rStyle w:val="StyleUnderline"/>
          <w:highlight w:val="cyan"/>
        </w:rPr>
        <w:t>creates a breeding ground for entanglement</w:t>
      </w:r>
      <w:r w:rsidRPr="00E70197">
        <w:rPr>
          <w:rStyle w:val="StyleUnderline"/>
        </w:rPr>
        <w:t xml:space="preserve">. The result could be </w:t>
      </w:r>
      <w:r w:rsidRPr="004E7BE8">
        <w:rPr>
          <w:rStyle w:val="StyleUnderline"/>
          <w:highlight w:val="cyan"/>
        </w:rPr>
        <w:t>the</w:t>
      </w:r>
      <w:r w:rsidRPr="00E70197">
        <w:rPr>
          <w:rStyle w:val="StyleUnderline"/>
        </w:rPr>
        <w:t xml:space="preserve"> rapid </w:t>
      </w:r>
      <w:r w:rsidRPr="004E7BE8">
        <w:rPr>
          <w:rStyle w:val="StyleUnderline"/>
          <w:highlight w:val="cyan"/>
        </w:rPr>
        <w:t>escalation of a local</w:t>
      </w:r>
      <w:r w:rsidRPr="00E70197">
        <w:rPr>
          <w:rStyle w:val="StyleUnderline"/>
        </w:rPr>
        <w:t xml:space="preserve"> non-nuclear </w:t>
      </w:r>
      <w:r w:rsidRPr="004E7BE8">
        <w:rPr>
          <w:rStyle w:val="StyleUnderline"/>
          <w:highlight w:val="cyan"/>
        </w:rPr>
        <w:t xml:space="preserve">conflict to a </w:t>
      </w:r>
      <w:r w:rsidRPr="004E7BE8">
        <w:rPr>
          <w:rStyle w:val="Emphasis"/>
          <w:highlight w:val="cyan"/>
        </w:rPr>
        <w:t>global nuclear war</w:t>
      </w:r>
      <w:r w:rsidRPr="00337284">
        <w:rPr>
          <w:sz w:val="12"/>
        </w:rPr>
        <w:t>. The remainder of this chapter discusses how new and emerging military technologies might contribute to such an escalation.</w:t>
      </w:r>
    </w:p>
    <w:p w14:paraId="03E125AA" w14:textId="77777777" w:rsidR="001750E5" w:rsidRPr="00100A2B" w:rsidRDefault="001750E5" w:rsidP="001750E5">
      <w:pPr>
        <w:pStyle w:val="Heading4"/>
        <w:rPr>
          <w:rFonts w:cs="Calibri"/>
        </w:rPr>
      </w:pPr>
      <w:r w:rsidRPr="00100A2B">
        <w:rPr>
          <w:rFonts w:cs="Calibri"/>
        </w:rPr>
        <w:t>Nuke war causes extinction – it won’t stay limited</w:t>
      </w:r>
    </w:p>
    <w:p w14:paraId="6F6E9DEE" w14:textId="77777777" w:rsidR="001750E5" w:rsidRPr="00100A2B" w:rsidRDefault="001750E5" w:rsidP="001750E5">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01ADB5FD" w14:textId="77777777" w:rsidR="001750E5" w:rsidRPr="00100A2B" w:rsidRDefault="001750E5" w:rsidP="001750E5">
      <w:pPr>
        <w:rPr>
          <w:rStyle w:val="StyleUnderline"/>
        </w:rPr>
      </w:pPr>
      <w:r w:rsidRPr="00100A2B">
        <w:rPr>
          <w:rStyle w:val="StyleUnderline"/>
        </w:rPr>
        <w:t xml:space="preserve">We are not talking enough about </w:t>
      </w:r>
      <w:r w:rsidRPr="004E7BE8">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4E7BE8">
        <w:rPr>
          <w:rStyle w:val="StyleUnderline"/>
          <w:highlight w:val="cyan"/>
        </w:rPr>
        <w:t xml:space="preserve">would be catastrophic: </w:t>
      </w:r>
      <w:r w:rsidRPr="00406310">
        <w:rPr>
          <w:rStyle w:val="StyleUnderline"/>
        </w:rPr>
        <w:t xml:space="preserve">global average </w:t>
      </w:r>
      <w:r w:rsidRPr="004E7BE8">
        <w:rPr>
          <w:rStyle w:val="StyleUnderline"/>
          <w:highlight w:val="cyan"/>
        </w:rPr>
        <w:t xml:space="preserve">temperatures would </w:t>
      </w:r>
      <w:r w:rsidRPr="004E7BE8">
        <w:rPr>
          <w:rStyle w:val="StyleUnderline"/>
          <w:highlight w:val="cyan"/>
        </w:rPr>
        <w:lastRenderedPageBreak/>
        <w:t xml:space="preserve">drop </w:t>
      </w:r>
      <w:r w:rsidRPr="00D901E5">
        <w:rPr>
          <w:rStyle w:val="StyleUnderline"/>
        </w:rPr>
        <w:t xml:space="preserve">as much as </w:t>
      </w:r>
      <w:r w:rsidRPr="004E7BE8">
        <w:rPr>
          <w:rStyle w:val="StyleUnderline"/>
          <w:highlight w:val="cyan"/>
        </w:rPr>
        <w:t>12 degrees Fahrenheit</w:t>
      </w:r>
      <w:r w:rsidRPr="00100A2B">
        <w:rPr>
          <w:rStyle w:val="StyleUnderline"/>
        </w:rPr>
        <w:t xml:space="preserve"> (7 degrees Celsius) for up to several years — temperatures last seen during the great ice ages</w:t>
      </w:r>
      <w:r w:rsidRPr="004E7BE8">
        <w:rPr>
          <w:rStyle w:val="StyleUnderline"/>
          <w:highlight w:val="cyan"/>
        </w:rPr>
        <w:t xml:space="preserve">. </w:t>
      </w:r>
      <w:r w:rsidRPr="00D901E5">
        <w:rPr>
          <w:rStyle w:val="StyleUnderline"/>
        </w:rPr>
        <w:t>Meanwhile</w:t>
      </w:r>
      <w:r w:rsidRPr="004E7BE8">
        <w:rPr>
          <w:rStyle w:val="StyleUnderline"/>
          <w:highlight w:val="cyan"/>
        </w:rPr>
        <w:t xml:space="preserve">, smoke and dust </w:t>
      </w:r>
      <w:r w:rsidRPr="00406310">
        <w:rPr>
          <w:rStyle w:val="StyleUnderline"/>
        </w:rPr>
        <w:t xml:space="preserve">circulating in the stratosphere </w:t>
      </w:r>
      <w:r w:rsidRPr="004E7BE8">
        <w:rPr>
          <w:rStyle w:val="StyleUnderline"/>
          <w:highlight w:val="cyan"/>
        </w:rPr>
        <w:t xml:space="preserve">would darken the atmosphere </w:t>
      </w:r>
      <w:r w:rsidRPr="00406310">
        <w:rPr>
          <w:rStyle w:val="StyleUnderline"/>
        </w:rPr>
        <w:t xml:space="preserve">enough </w:t>
      </w:r>
      <w:r w:rsidRPr="004E7BE8">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4E7BE8">
        <w:rPr>
          <w:rStyle w:val="StyleUnderline"/>
          <w:highlight w:val="cyan"/>
        </w:rPr>
        <w:t xml:space="preserve">effect </w:t>
      </w:r>
      <w:r w:rsidRPr="00406310">
        <w:rPr>
          <w:rStyle w:val="StyleUnderline"/>
        </w:rPr>
        <w:t xml:space="preserve">would be </w:t>
      </w:r>
      <w:r w:rsidRPr="004E7BE8">
        <w:rPr>
          <w:rStyle w:val="StyleUnderline"/>
          <w:highlight w:val="cyan"/>
        </w:rPr>
        <w:t xml:space="preserve">similar to </w:t>
      </w:r>
      <w:r w:rsidRPr="00D901E5">
        <w:rPr>
          <w:rStyle w:val="StyleUnderline"/>
        </w:rPr>
        <w:t xml:space="preserve">that of </w:t>
      </w:r>
      <w:r w:rsidRPr="004E7BE8">
        <w:rPr>
          <w:rStyle w:val="StyleUnderline"/>
          <w:highlight w:val="cyan"/>
        </w:rPr>
        <w:t xml:space="preserve">the </w:t>
      </w:r>
      <w:r w:rsidRPr="00406310">
        <w:rPr>
          <w:rStyle w:val="StyleUnderline"/>
        </w:rPr>
        <w:t xml:space="preserve">giant </w:t>
      </w:r>
      <w:r w:rsidRPr="004E7BE8">
        <w:rPr>
          <w:rStyle w:val="StyleUnderline"/>
          <w:highlight w:val="cyan"/>
        </w:rPr>
        <w:t xml:space="preserve">meteor </w:t>
      </w:r>
      <w:r w:rsidRPr="00D901E5">
        <w:rPr>
          <w:rStyle w:val="StyleUnderline"/>
        </w:rPr>
        <w:t xml:space="preserve">believed to be </w:t>
      </w:r>
      <w:r w:rsidRPr="004E7BE8">
        <w:rPr>
          <w:rStyle w:val="StyleUnderline"/>
          <w:highlight w:val="cyan"/>
        </w:rPr>
        <w:t xml:space="preserve">responsible for the extinction of the dinosaurs. </w:t>
      </w:r>
      <w:r w:rsidRPr="00D901E5">
        <w:rPr>
          <w:rStyle w:val="StyleUnderline"/>
        </w:rPr>
        <w:t xml:space="preserve">This time, </w:t>
      </w:r>
      <w:r w:rsidRPr="004E7BE8">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4E7BE8">
        <w:rPr>
          <w:rStyle w:val="StyleUnderline"/>
          <w:highlight w:val="cyan"/>
        </w:rPr>
        <w:t xml:space="preserve">we are closer to a nuclear war </w:t>
      </w:r>
      <w:r w:rsidRPr="00D901E5">
        <w:rPr>
          <w:rStyle w:val="StyleUnderline"/>
        </w:rPr>
        <w:t>than we have been</w:t>
      </w:r>
      <w:r w:rsidRPr="004E7BE8">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4E7BE8">
        <w:rPr>
          <w:rStyle w:val="StyleUnderline"/>
          <w:highlight w:val="cyan"/>
        </w:rPr>
        <w:t xml:space="preserve">it’s </w:t>
      </w:r>
      <w:r w:rsidRPr="00D901E5">
        <w:rPr>
          <w:rStyle w:val="StyleUnderline"/>
        </w:rPr>
        <w:t xml:space="preserve">quite </w:t>
      </w:r>
      <w:r w:rsidRPr="004E7BE8">
        <w:rPr>
          <w:rStyle w:val="StyleUnderline"/>
          <w:highlight w:val="cyan"/>
        </w:rPr>
        <w:t xml:space="preserve">unlikely that any exchange </w:t>
      </w:r>
      <w:r w:rsidRPr="00D901E5">
        <w:rPr>
          <w:rStyle w:val="StyleUnderline"/>
        </w:rPr>
        <w:t xml:space="preserve">between two nuclear powers </w:t>
      </w:r>
      <w:r w:rsidRPr="004E7BE8">
        <w:rPr>
          <w:rStyle w:val="StyleUnderline"/>
          <w:highlight w:val="cyan"/>
        </w:rPr>
        <w:t xml:space="preserve">would stay limited </w:t>
      </w:r>
      <w:r w:rsidRPr="00406310">
        <w:rPr>
          <w:rStyle w:val="StyleUnderline"/>
        </w:rPr>
        <w:t>to these smaller, less destructive bombs.</w:t>
      </w:r>
    </w:p>
    <w:p w14:paraId="002B6E93" w14:textId="77777777" w:rsidR="001750E5" w:rsidRPr="00E70197" w:rsidRDefault="001750E5" w:rsidP="001750E5"/>
    <w:p w14:paraId="1D3DB1B5" w14:textId="77777777" w:rsidR="001750E5" w:rsidRPr="00E70197" w:rsidRDefault="001750E5" w:rsidP="001750E5">
      <w:pPr>
        <w:pStyle w:val="Heading4"/>
      </w:pPr>
      <w:proofErr w:type="spellStart"/>
      <w:r>
        <w:t>k</w:t>
      </w:r>
      <w:r w:rsidRPr="00E70197">
        <w:t>Privatization</w:t>
      </w:r>
      <w:proofErr w:type="spellEnd"/>
      <w:r w:rsidRPr="00E70197">
        <w:t xml:space="preserve"> of space travel kills off public space exploration.</w:t>
      </w:r>
    </w:p>
    <w:p w14:paraId="62D72EFC" w14:textId="77777777" w:rsidR="001750E5" w:rsidRPr="00E70197" w:rsidRDefault="001750E5" w:rsidP="001750E5">
      <w:pPr>
        <w:pStyle w:val="Heading4"/>
      </w:pPr>
      <w:r w:rsidRPr="00E70197">
        <w:t xml:space="preserve">Space exploration must be public-sector – entrepreneurs purposely understate the barriers to colonization, yet exploit its potential for financial gain. </w:t>
      </w:r>
    </w:p>
    <w:p w14:paraId="74325901" w14:textId="77777777" w:rsidR="001750E5" w:rsidRPr="00E70197" w:rsidRDefault="001750E5" w:rsidP="001750E5">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4A8D64F0" w14:textId="77777777" w:rsidR="001750E5" w:rsidRPr="00E70197" w:rsidRDefault="001750E5" w:rsidP="001750E5">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082D4B">
        <w:rPr>
          <w:sz w:val="12"/>
        </w:rPr>
        <w:t>WikiImages</w:t>
      </w:r>
      <w:proofErr w:type="spellEnd"/>
      <w:r w:rsidRPr="00082D4B">
        <w:rPr>
          <w:sz w:val="12"/>
        </w:rPr>
        <w:t xml:space="preserve"> via </w:t>
      </w:r>
      <w:proofErr w:type="spellStart"/>
      <w:r w:rsidRPr="00082D4B">
        <w:rPr>
          <w:sz w:val="12"/>
        </w:rPr>
        <w:t>Pixabay</w:t>
      </w:r>
      <w:proofErr w:type="spellEnd"/>
      <w:r w:rsidRPr="00082D4B">
        <w:rPr>
          <w:sz w:val="12"/>
        </w:rPr>
        <w:t xml:space="preserve">) It’s all so simple. “We just need to change the populations because currently we have seven billion people on Earth and none on Mars.” </w:t>
      </w:r>
      <w:r w:rsidRPr="00E70197">
        <w:rPr>
          <w:rStyle w:val="StyleUnderline"/>
        </w:rPr>
        <w:t xml:space="preserve">And so the paper is primarily devoted to explaining how to solve that sole problem: how to lower the cost of a trip to </w:t>
      </w:r>
      <w:r w:rsidRPr="004E7BE8">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 xml:space="preserve">Well done, Elon. Or, rather, well done to all the engineers, logistical experts, and other workers who have done most of the labor, allowing </w:t>
      </w:r>
      <w:r w:rsidRPr="00E70197">
        <w:rPr>
          <w:rStyle w:val="StyleUnderline"/>
        </w:rPr>
        <w:lastRenderedPageBreak/>
        <w:t>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w:t>
      </w:r>
      <w:proofErr w:type="spellStart"/>
      <w:r w:rsidRPr="00082D4B">
        <w:rPr>
          <w:sz w:val="12"/>
        </w:rPr>
        <w:t>hypopiezotolerant</w:t>
      </w:r>
      <w:proofErr w:type="spellEnd"/>
      <w:r w:rsidRPr="00082D4B">
        <w:rPr>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4E7BE8">
        <w:rPr>
          <w:rStyle w:val="StyleUnderline"/>
          <w:highlight w:val="cyan"/>
        </w:rPr>
        <w:t>there is insufficient CO2</w:t>
      </w:r>
      <w:r w:rsidRPr="00E70197">
        <w:rPr>
          <w:rStyle w:val="StyleUnderline"/>
        </w:rPr>
        <w:t xml:space="preserve"> and </w:t>
      </w:r>
      <w:r w:rsidRPr="004E7BE8">
        <w:rPr>
          <w:rStyle w:val="StyleUnderline"/>
          <w:highlight w:val="cyan"/>
        </w:rPr>
        <w:t>H2O</w:t>
      </w:r>
      <w:r w:rsidRPr="00E70197">
        <w:rPr>
          <w:rStyle w:val="StyleUnderline"/>
        </w:rPr>
        <w:t xml:space="preserve"> from the Martian soil, polar ice caps, and minerals in the upper crust </w:t>
      </w:r>
      <w:r w:rsidRPr="004E7BE8">
        <w:rPr>
          <w:rStyle w:val="StyleUnderline"/>
          <w:highlight w:val="cyan"/>
        </w:rPr>
        <w:t>to</w:t>
      </w:r>
      <w:r w:rsidRPr="00E70197">
        <w:rPr>
          <w:rStyle w:val="StyleUnderline"/>
        </w:rPr>
        <w:t xml:space="preserve"> get anywhere close to </w:t>
      </w:r>
      <w:r w:rsidRPr="004E7BE8">
        <w:rPr>
          <w:rStyle w:val="StyleUnderline"/>
          <w:highlight w:val="cyan"/>
        </w:rPr>
        <w:t>thicken</w:t>
      </w:r>
      <w:r w:rsidRPr="00E70197">
        <w:rPr>
          <w:rStyle w:val="StyleUnderline"/>
        </w:rPr>
        <w:t xml:space="preserve">ing </w:t>
      </w:r>
      <w:r w:rsidRPr="004E7BE8">
        <w:rPr>
          <w:rStyle w:val="StyleUnderline"/>
          <w:highlight w:val="cyan"/>
        </w:rPr>
        <w:t>the atmosphere</w:t>
      </w:r>
      <w:r w:rsidRPr="00E70197">
        <w:rPr>
          <w:rStyle w:val="StyleUnderline"/>
        </w:rPr>
        <w:t xml:space="preserve"> and using it like a blanket to warm up the planet. </w:t>
      </w:r>
      <w:r w:rsidRPr="004E7BE8">
        <w:rPr>
          <w:rStyle w:val="StyleUnderline"/>
          <w:highlight w:val="cyan"/>
        </w:rPr>
        <w:t>All</w:t>
      </w:r>
      <w:r w:rsidRPr="00E70197">
        <w:rPr>
          <w:rStyle w:val="StyleUnderline"/>
        </w:rPr>
        <w:t xml:space="preserve"> these </w:t>
      </w:r>
      <w:r w:rsidRPr="004E7BE8">
        <w:rPr>
          <w:rStyle w:val="StyleUnderline"/>
          <w:highlight w:val="cyan"/>
        </w:rPr>
        <w:t>sources</w:t>
      </w:r>
      <w:r w:rsidRPr="00E70197">
        <w:rPr>
          <w:rStyle w:val="StyleUnderline"/>
        </w:rPr>
        <w:t xml:space="preserve"> combined </w:t>
      </w:r>
      <w:r w:rsidRPr="004E7BE8">
        <w:rPr>
          <w:rStyle w:val="StyleUnderline"/>
          <w:highlight w:val="cyan"/>
        </w:rPr>
        <w:t>would</w:t>
      </w:r>
      <w:r w:rsidRPr="00E70197">
        <w:rPr>
          <w:rStyle w:val="StyleUnderline"/>
        </w:rPr>
        <w:t xml:space="preserve"> still only </w:t>
      </w:r>
      <w:r w:rsidRPr="004E7BE8">
        <w:rPr>
          <w:rStyle w:val="StyleUnderline"/>
          <w:highlight w:val="cyan"/>
        </w:rPr>
        <w:t>boost</w:t>
      </w:r>
      <w:r w:rsidRPr="00E70197">
        <w:rPr>
          <w:rStyle w:val="StyleUnderline"/>
        </w:rPr>
        <w:t xml:space="preserve"> the pressure </w:t>
      </w:r>
      <w:r w:rsidRPr="004E7BE8">
        <w:rPr>
          <w:rStyle w:val="StyleUnderline"/>
          <w:highlight w:val="cyan"/>
        </w:rPr>
        <w:t>to</w:t>
      </w:r>
      <w:r w:rsidRPr="00E70197">
        <w:rPr>
          <w:rStyle w:val="StyleUnderline"/>
        </w:rPr>
        <w:t xml:space="preserve"> about </w:t>
      </w:r>
      <w:r w:rsidRPr="004E7BE8">
        <w:rPr>
          <w:rStyle w:val="StyleUnderline"/>
          <w:highlight w:val="cyan"/>
        </w:rPr>
        <w:t>7 percent of</w:t>
      </w:r>
      <w:r w:rsidRPr="00E70197">
        <w:rPr>
          <w:rStyle w:val="StyleUnderline"/>
        </w:rPr>
        <w:t xml:space="preserve"> that of </w:t>
      </w:r>
      <w:r w:rsidRPr="004E7BE8">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4E7BE8">
        <w:rPr>
          <w:rStyle w:val="StyleUnderline"/>
          <w:highlight w:val="cyan"/>
        </w:rPr>
        <w:t>ideas</w:t>
      </w:r>
      <w:r w:rsidRPr="00E70197">
        <w:rPr>
          <w:rStyle w:val="StyleUnderline"/>
        </w:rPr>
        <w:t xml:space="preserve"> that </w:t>
      </w:r>
      <w:r w:rsidRPr="004E7BE8">
        <w:rPr>
          <w:rStyle w:val="StyleUnderline"/>
          <w:highlight w:val="cyan"/>
        </w:rPr>
        <w:t>will be impractical for</w:t>
      </w:r>
      <w:r w:rsidRPr="00E70197">
        <w:rPr>
          <w:rStyle w:val="StyleUnderline"/>
        </w:rPr>
        <w:t xml:space="preserve"> many, many </w:t>
      </w:r>
      <w:r w:rsidRPr="004E7BE8">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4E7BE8">
        <w:rPr>
          <w:rStyle w:val="StyleUnderline"/>
          <w:highlight w:val="cyan"/>
        </w:rPr>
        <w:t>no way of ever overcoming</w:t>
      </w:r>
      <w:r w:rsidRPr="00E70197">
        <w:rPr>
          <w:rStyle w:val="StyleUnderline"/>
        </w:rPr>
        <w:t xml:space="preserve"> Mars’s </w:t>
      </w:r>
      <w:r w:rsidRPr="004E7BE8">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4E7BE8">
        <w:rPr>
          <w:rStyle w:val="StyleUnderline"/>
          <w:highlight w:val="cyan"/>
        </w:rPr>
        <w:t>Muscles atrophy</w:t>
      </w:r>
      <w:r w:rsidRPr="00E70197">
        <w:rPr>
          <w:rStyle w:val="StyleUnderline"/>
        </w:rPr>
        <w:t xml:space="preserve">. </w:t>
      </w:r>
      <w:r w:rsidRPr="004E7BE8">
        <w:rPr>
          <w:rStyle w:val="StyleUnderline"/>
          <w:highlight w:val="cyan"/>
        </w:rPr>
        <w:t>Tendons</w:t>
      </w:r>
      <w:r w:rsidRPr="00E70197">
        <w:rPr>
          <w:rStyle w:val="StyleUnderline"/>
        </w:rPr>
        <w:t xml:space="preserve"> and ligaments begin to </w:t>
      </w:r>
      <w:r w:rsidRPr="004E7BE8">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4E7BE8">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t>
      </w:r>
      <w:proofErr w:type="spellStart"/>
      <w:r w:rsidRPr="00082D4B">
        <w:rPr>
          <w:sz w:val="12"/>
        </w:rPr>
        <w:t>Wanjek</w:t>
      </w:r>
      <w:proofErr w:type="spellEnd"/>
      <w:r w:rsidRPr="00082D4B">
        <w:rPr>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082D4B">
        <w:rPr>
          <w:sz w:val="12"/>
        </w:rPr>
        <w:t>Wanjek</w:t>
      </w:r>
      <w:proofErr w:type="spellEnd"/>
      <w:r w:rsidRPr="00082D4B">
        <w:rPr>
          <w:sz w:val="12"/>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4E7BE8">
        <w:rPr>
          <w:rStyle w:val="StyleUnderline"/>
          <w:highlight w:val="cyan"/>
        </w:rPr>
        <w:t>blood thickens</w:t>
      </w:r>
      <w:r w:rsidRPr="00E70197">
        <w:rPr>
          <w:rStyle w:val="StyleUnderline"/>
        </w:rPr>
        <w:t xml:space="preserve">, driving a reduced production of red blood cells, which in turn </w:t>
      </w:r>
      <w:r w:rsidRPr="004E7BE8">
        <w:rPr>
          <w:rStyle w:val="StyleUnderline"/>
          <w:highlight w:val="cyan"/>
        </w:rPr>
        <w:t>drives</w:t>
      </w:r>
      <w:r w:rsidRPr="00E70197">
        <w:rPr>
          <w:rStyle w:val="StyleUnderline"/>
        </w:rPr>
        <w:t xml:space="preserve"> anemia, shortness of breath, lethargy, and greater likelihood of </w:t>
      </w:r>
      <w:r w:rsidRPr="004E7BE8">
        <w:rPr>
          <w:rStyle w:val="StyleUnderline"/>
          <w:highlight w:val="cyan"/>
        </w:rPr>
        <w:t>infection</w:t>
      </w:r>
      <w:r w:rsidRPr="00E70197">
        <w:rPr>
          <w:rStyle w:val="StyleUnderline"/>
        </w:rPr>
        <w:t xml:space="preserve">. Perhaps worst of all, </w:t>
      </w:r>
      <w:r w:rsidRPr="004E7BE8">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4E7BE8">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4E7BE8">
        <w:rPr>
          <w:rStyle w:val="StyleUnderline"/>
          <w:highlight w:val="cyan"/>
        </w:rPr>
        <w:t>a self-sustaining Martian city is</w:t>
      </w:r>
      <w:r w:rsidRPr="00E70197">
        <w:rPr>
          <w:rStyle w:val="StyleUnderline"/>
        </w:rPr>
        <w:t xml:space="preserve"> all just </w:t>
      </w:r>
      <w:r w:rsidRPr="004E7BE8">
        <w:rPr>
          <w:rStyle w:val="StyleUnderline"/>
          <w:highlight w:val="cyan"/>
        </w:rPr>
        <w:t>a</w:t>
      </w:r>
      <w:r w:rsidRPr="00E70197">
        <w:rPr>
          <w:rStyle w:val="StyleUnderline"/>
        </w:rPr>
        <w:t xml:space="preserve">n impressive </w:t>
      </w:r>
      <w:r w:rsidRPr="004E7BE8">
        <w:rPr>
          <w:rStyle w:val="StyleUnderline"/>
          <w:highlight w:val="cyan"/>
        </w:rPr>
        <w:t>marketing maneuver taking</w:t>
      </w:r>
      <w:r w:rsidRPr="00E70197">
        <w:rPr>
          <w:rStyle w:val="StyleUnderline"/>
        </w:rPr>
        <w:t xml:space="preserve"> </w:t>
      </w:r>
      <w:r w:rsidRPr="004E7BE8">
        <w:rPr>
          <w:rStyle w:val="StyleUnderline"/>
          <w:highlight w:val="cyan"/>
        </w:rPr>
        <w:t>advantage of</w:t>
      </w:r>
      <w:r w:rsidRPr="00E70197">
        <w:rPr>
          <w:rStyle w:val="StyleUnderline"/>
        </w:rPr>
        <w:t xml:space="preserve"> </w:t>
      </w:r>
      <w:r w:rsidRPr="00E70197">
        <w:rPr>
          <w:rStyle w:val="StyleUnderline"/>
        </w:rPr>
        <w:lastRenderedPageBreak/>
        <w:t xml:space="preserve">most </w:t>
      </w:r>
      <w:r w:rsidRPr="004E7BE8">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4E7BE8">
        <w:rPr>
          <w:rStyle w:val="StyleUnderline"/>
          <w:highlight w:val="cyan"/>
        </w:rPr>
        <w:t>business</w:t>
      </w:r>
      <w:r w:rsidRPr="00E70197">
        <w:rPr>
          <w:rStyle w:val="StyleUnderline"/>
        </w:rPr>
        <w:t xml:space="preserve"> of SpaceX </w:t>
      </w:r>
      <w:r w:rsidRPr="004E7BE8">
        <w:rPr>
          <w:rStyle w:val="StyleUnderline"/>
          <w:highlight w:val="cyan"/>
        </w:rPr>
        <w:t>was</w:t>
      </w:r>
      <w:r w:rsidRPr="00E70197">
        <w:rPr>
          <w:rStyle w:val="StyleUnderline"/>
        </w:rPr>
        <w:t xml:space="preserve"> never a Martian colony but rather </w:t>
      </w:r>
      <w:r w:rsidRPr="004E7BE8">
        <w:rPr>
          <w:rStyle w:val="StyleUnderline"/>
          <w:highlight w:val="cyan"/>
        </w:rPr>
        <w:t>servicing a</w:t>
      </w:r>
      <w:r w:rsidRPr="00E70197">
        <w:rPr>
          <w:rStyle w:val="StyleUnderline"/>
        </w:rPr>
        <w:t xml:space="preserve"> mature satellite </w:t>
      </w:r>
      <w:r w:rsidRPr="004E7BE8">
        <w:rPr>
          <w:rStyle w:val="StyleUnderline"/>
          <w:highlight w:val="cyan"/>
        </w:rPr>
        <w:t>market</w:t>
      </w:r>
      <w:r w:rsidRPr="00E70197">
        <w:rPr>
          <w:rStyle w:val="StyleUnderline"/>
        </w:rPr>
        <w:t xml:space="preserve">, </w:t>
      </w:r>
      <w:r w:rsidRPr="004E7BE8">
        <w:rPr>
          <w:rStyle w:val="StyleUnderline"/>
          <w:highlight w:val="cyan"/>
        </w:rPr>
        <w:t>stealing</w:t>
      </w:r>
      <w:r w:rsidRPr="00E70197">
        <w:rPr>
          <w:rStyle w:val="StyleUnderline"/>
        </w:rPr>
        <w:t xml:space="preserve"> </w:t>
      </w:r>
      <w:r w:rsidRPr="004E7BE8">
        <w:rPr>
          <w:rStyle w:val="StyleUnderline"/>
          <w:highlight w:val="cyan"/>
        </w:rPr>
        <w:t>government</w:t>
      </w:r>
      <w:r w:rsidRPr="00E70197">
        <w:rPr>
          <w:rStyle w:val="StyleUnderline"/>
        </w:rPr>
        <w:t xml:space="preserve"> space </w:t>
      </w:r>
      <w:r w:rsidRPr="004E7BE8">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082D4B">
        <w:rPr>
          <w:sz w:val="12"/>
        </w:rPr>
        <w:t>riverless</w:t>
      </w:r>
      <w:proofErr w:type="spellEnd"/>
      <w:r w:rsidRPr="00082D4B">
        <w:rPr>
          <w:sz w:val="12"/>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w:t>
      </w:r>
      <w:proofErr w:type="spellStart"/>
      <w:r w:rsidRPr="00082D4B">
        <w:rPr>
          <w:sz w:val="12"/>
        </w:rPr>
        <w:t>Chambers’s</w:t>
      </w:r>
      <w:proofErr w:type="spellEnd"/>
      <w:r w:rsidRPr="00082D4B">
        <w:rPr>
          <w:sz w:val="12"/>
        </w:rPr>
        <w:t xml:space="preserve"> To be Taught, if Fortunate, in which, instead of terraforming other worlds, adapting them to our needs, we genetically alter our bodies via “</w:t>
      </w:r>
      <w:proofErr w:type="spellStart"/>
      <w:r w:rsidRPr="00082D4B">
        <w:rPr>
          <w:sz w:val="12"/>
        </w:rPr>
        <w:t>somaforming</w:t>
      </w:r>
      <w:proofErr w:type="spellEnd"/>
      <w:r w:rsidRPr="00082D4B">
        <w:rPr>
          <w:sz w:val="12"/>
        </w:rPr>
        <w:t xml:space="preserve">” to adapt ourselves to their conditions. </w:t>
      </w:r>
      <w:r w:rsidRPr="00E70197">
        <w:rPr>
          <w:rStyle w:val="StyleUnderline"/>
        </w:rPr>
        <w:t xml:space="preserve">Plainly, then, </w:t>
      </w:r>
      <w:r w:rsidRPr="004E7BE8">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4E7BE8">
        <w:rPr>
          <w:rStyle w:val="StyleUnderline"/>
          <w:highlight w:val="cyan"/>
        </w:rPr>
        <w:t>will take</w:t>
      </w:r>
      <w:r w:rsidRPr="00E70197">
        <w:rPr>
          <w:rStyle w:val="StyleUnderline"/>
        </w:rPr>
        <w:t xml:space="preserve"> centuries, or more likely </w:t>
      </w:r>
      <w:r w:rsidRPr="004E7BE8">
        <w:rPr>
          <w:rStyle w:val="StyleUnderline"/>
          <w:highlight w:val="cyan"/>
        </w:rPr>
        <w:t>millennia</w:t>
      </w:r>
      <w:r w:rsidRPr="00E70197">
        <w:rPr>
          <w:rStyle w:val="StyleUnderline"/>
        </w:rPr>
        <w:t xml:space="preserve">, many millennia. This is </w:t>
      </w:r>
      <w:r w:rsidRPr="004E7BE8">
        <w:rPr>
          <w:rStyle w:val="StyleUnderline"/>
          <w:highlight w:val="cyan"/>
        </w:rPr>
        <w:t>nothing</w:t>
      </w:r>
      <w:r w:rsidRPr="00E70197">
        <w:rPr>
          <w:rStyle w:val="StyleUnderline"/>
        </w:rPr>
        <w:t xml:space="preserve"> that </w:t>
      </w:r>
      <w:r w:rsidRPr="004E7BE8">
        <w:rPr>
          <w:rStyle w:val="StyleUnderline"/>
          <w:highlight w:val="cyan"/>
        </w:rPr>
        <w:t>a private company can deliver</w:t>
      </w:r>
      <w:r w:rsidRPr="00E70197">
        <w:rPr>
          <w:rStyle w:val="StyleUnderline"/>
        </w:rPr>
        <w:t xml:space="preserve">. There is </w:t>
      </w:r>
      <w:r w:rsidRPr="004E7BE8">
        <w:rPr>
          <w:rStyle w:val="StyleUnderline"/>
          <w:highlight w:val="cyan"/>
        </w:rPr>
        <w:t>no near-term return</w:t>
      </w:r>
      <w:r w:rsidRPr="00E70197">
        <w:rPr>
          <w:rStyle w:val="StyleUnderline"/>
        </w:rPr>
        <w:t xml:space="preserve"> on investment; indeed, there is </w:t>
      </w:r>
      <w:r w:rsidRPr="004E7BE8">
        <w:rPr>
          <w:rStyle w:val="StyleUnderline"/>
          <w:highlight w:val="cyan"/>
        </w:rPr>
        <w:t>no aim of profitability</w:t>
      </w:r>
      <w:r w:rsidRPr="00E70197">
        <w:rPr>
          <w:rStyle w:val="StyleUnderline"/>
        </w:rPr>
        <w:t xml:space="preserve"> at all, but </w:t>
      </w:r>
      <w:r w:rsidRPr="004E7BE8">
        <w:rPr>
          <w:rStyle w:val="StyleUnderline"/>
          <w:highlight w:val="cyan"/>
        </w:rPr>
        <w:t>rather</w:t>
      </w:r>
      <w:r w:rsidRPr="00E70197">
        <w:rPr>
          <w:rStyle w:val="StyleUnderline"/>
        </w:rPr>
        <w:t xml:space="preserve"> of our species’ </w:t>
      </w:r>
      <w:r w:rsidRPr="004E7BE8">
        <w:rPr>
          <w:rStyle w:val="StyleUnderline"/>
          <w:highlight w:val="cyan"/>
        </w:rPr>
        <w:t>survival through</w:t>
      </w:r>
      <w:r w:rsidRPr="00E70197">
        <w:rPr>
          <w:rStyle w:val="StyleUnderline"/>
        </w:rPr>
        <w:t xml:space="preserve"> the </w:t>
      </w:r>
      <w:r w:rsidRPr="004E7BE8">
        <w:rPr>
          <w:rStyle w:val="StyleUnderline"/>
          <w:highlight w:val="cyan"/>
        </w:rPr>
        <w:t>eons</w:t>
      </w:r>
      <w:r w:rsidRPr="00E70197">
        <w:rPr>
          <w:rStyle w:val="StyleUnderline"/>
        </w:rPr>
        <w:t>.</w:t>
      </w:r>
    </w:p>
    <w:p w14:paraId="2D66227B" w14:textId="77777777" w:rsidR="001750E5" w:rsidRPr="00E70197" w:rsidRDefault="001750E5" w:rsidP="001750E5">
      <w:pPr>
        <w:pStyle w:val="Heading4"/>
      </w:pPr>
      <w:r w:rsidRPr="00E70197">
        <w:t>Privatization of space travel makes it politically polarizing and drains public support.</w:t>
      </w:r>
    </w:p>
    <w:p w14:paraId="4245939D" w14:textId="77777777" w:rsidR="001750E5" w:rsidRPr="00E70197" w:rsidRDefault="001750E5" w:rsidP="001750E5">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023CBA17" w14:textId="77777777" w:rsidR="001750E5" w:rsidRPr="00910F9F" w:rsidRDefault="001750E5" w:rsidP="001750E5">
      <w:pPr>
        <w:rPr>
          <w:sz w:val="12"/>
        </w:rPr>
      </w:pPr>
      <w:r w:rsidRPr="00E70197">
        <w:rPr>
          <w:rStyle w:val="StyleUnderline"/>
        </w:rPr>
        <w:t xml:space="preserve">Elon Musk is right to dream of humanity’s future as a multi-planet species. However, the multigenerational, millennia-long project of </w:t>
      </w:r>
      <w:r w:rsidRPr="004E7BE8">
        <w:rPr>
          <w:rStyle w:val="Emphasis"/>
          <w:highlight w:val="cyan"/>
        </w:rPr>
        <w:t>space colonization will be</w:t>
      </w:r>
      <w:r w:rsidRPr="00E70197">
        <w:rPr>
          <w:rStyle w:val="Emphasis"/>
        </w:rPr>
        <w:t xml:space="preserve"> a </w:t>
      </w:r>
      <w:r w:rsidRPr="004E7BE8">
        <w:rPr>
          <w:rStyle w:val="Emphasis"/>
          <w:highlight w:val="cyan"/>
        </w:rPr>
        <w:t>public-sector</w:t>
      </w:r>
      <w:r w:rsidRPr="00E70197">
        <w:rPr>
          <w:rStyle w:val="Emphasis"/>
        </w:rPr>
        <w:t xml:space="preserve"> endeavor, </w:t>
      </w:r>
      <w:r w:rsidRPr="004E7BE8">
        <w:rPr>
          <w:rStyle w:val="Emphasis"/>
          <w:highlight w:val="cyan"/>
        </w:rPr>
        <w:t>or</w:t>
      </w:r>
      <w:r w:rsidRPr="00E70197">
        <w:rPr>
          <w:rStyle w:val="Emphasis"/>
        </w:rPr>
        <w:t xml:space="preserve"> it will </w:t>
      </w:r>
      <w:r w:rsidRPr="004E7BE8">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4E7BE8">
        <w:rPr>
          <w:rStyle w:val="StyleUnderline"/>
          <w:highlight w:val="cyan"/>
        </w:rPr>
        <w:t>private space travel has no</w:t>
      </w:r>
      <w:r w:rsidRPr="00E70197">
        <w:rPr>
          <w:rStyle w:val="StyleUnderline"/>
        </w:rPr>
        <w:t xml:space="preserve"> near-term, medium-term, or even long-term </w:t>
      </w:r>
      <w:r w:rsidRPr="004E7BE8">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w:t>
      </w:r>
      <w:r w:rsidRPr="00E70197">
        <w:rPr>
          <w:rStyle w:val="StyleUnderline"/>
        </w:rPr>
        <w:lastRenderedPageBreak/>
        <w:t xml:space="preserve">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4E7BE8">
        <w:rPr>
          <w:rStyle w:val="StyleUnderline"/>
          <w:highlight w:val="cyan"/>
        </w:rPr>
        <w:t>Space exploration</w:t>
      </w:r>
      <w:r w:rsidRPr="00E70197">
        <w:rPr>
          <w:rStyle w:val="StyleUnderline"/>
        </w:rPr>
        <w:t xml:space="preserve">, including space travel, </w:t>
      </w:r>
      <w:r w:rsidRPr="004E7BE8">
        <w:rPr>
          <w:rStyle w:val="StyleUnderline"/>
          <w:highlight w:val="cyan"/>
        </w:rPr>
        <w:t>is one of the grandest tasks</w:t>
      </w:r>
      <w:r w:rsidRPr="00E70197">
        <w:rPr>
          <w:rStyle w:val="StyleUnderline"/>
        </w:rPr>
        <w:t xml:space="preserve"> humanity has </w:t>
      </w:r>
      <w:r w:rsidRPr="004E7BE8">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4E7BE8">
        <w:rPr>
          <w:rStyle w:val="StyleUnderline"/>
          <w:highlight w:val="cyan"/>
        </w:rPr>
        <w:t>not</w:t>
      </w:r>
      <w:r w:rsidRPr="00E70197">
        <w:rPr>
          <w:rStyle w:val="StyleUnderline"/>
        </w:rPr>
        <w:t xml:space="preserve"> be </w:t>
      </w:r>
      <w:r w:rsidRPr="004E7BE8">
        <w:rPr>
          <w:rStyle w:val="StyleUnderline"/>
          <w:highlight w:val="cyan"/>
        </w:rPr>
        <w:t>difficult to</w:t>
      </w:r>
      <w:r w:rsidRPr="00E70197">
        <w:rPr>
          <w:rStyle w:val="StyleUnderline"/>
        </w:rPr>
        <w:t xml:space="preserve"> imagine a democratic socialist economy, or even just one a little less neoliberal, that </w:t>
      </w:r>
      <w:r w:rsidRPr="004E7BE8">
        <w:rPr>
          <w:rStyle w:val="StyleUnderline"/>
          <w:highlight w:val="cyan"/>
        </w:rPr>
        <w:t>permits</w:t>
      </w:r>
      <w:r w:rsidRPr="00E70197">
        <w:rPr>
          <w:rStyle w:val="StyleUnderline"/>
        </w:rPr>
        <w:t xml:space="preserve"> much </w:t>
      </w:r>
      <w:r w:rsidRPr="004E7BE8">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w:t>
      </w:r>
      <w:r w:rsidRPr="00910F9F">
        <w:rPr>
          <w:sz w:val="12"/>
        </w:rPr>
        <w:lastRenderedPageBreak/>
        <w:t xml:space="preserve">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4E7BE8">
        <w:rPr>
          <w:rStyle w:val="StyleUnderline"/>
          <w:highlight w:val="cyan"/>
        </w:rPr>
        <w:t>a</w:t>
      </w:r>
      <w:r w:rsidRPr="00E70197">
        <w:rPr>
          <w:rStyle w:val="StyleUnderline"/>
        </w:rPr>
        <w:t xml:space="preserve"> strictly utilitarian </w:t>
      </w:r>
      <w:r w:rsidRPr="004E7BE8">
        <w:rPr>
          <w:rStyle w:val="StyleUnderline"/>
          <w:highlight w:val="cyan"/>
        </w:rPr>
        <w:t>approach that demands we cannot spend</w:t>
      </w:r>
      <w:r w:rsidRPr="00E70197">
        <w:rPr>
          <w:rStyle w:val="StyleUnderline"/>
        </w:rPr>
        <w:t xml:space="preserve"> on large scientific endeavors </w:t>
      </w:r>
      <w:r w:rsidRPr="004E7BE8">
        <w:rPr>
          <w:rStyle w:val="StyleUnderline"/>
          <w:highlight w:val="cyan"/>
        </w:rPr>
        <w:t>until poverty</w:t>
      </w:r>
      <w:r w:rsidRPr="00E70197">
        <w:rPr>
          <w:rStyle w:val="StyleUnderline"/>
        </w:rPr>
        <w:t xml:space="preserve"> and inequality are </w:t>
      </w:r>
      <w:r w:rsidRPr="004E7BE8">
        <w:rPr>
          <w:rStyle w:val="StyleUnderline"/>
          <w:highlight w:val="cyan"/>
        </w:rPr>
        <w:t>eradicated</w:t>
      </w:r>
      <w:r w:rsidRPr="00E70197">
        <w:rPr>
          <w:rStyle w:val="StyleUnderline"/>
        </w:rPr>
        <w:t xml:space="preserve"> would likewise have to </w:t>
      </w:r>
      <w:r w:rsidRPr="004E7BE8">
        <w:rPr>
          <w:rStyle w:val="StyleUnderline"/>
          <w:highlight w:val="cyan"/>
        </w:rPr>
        <w:t>rule out</w:t>
      </w:r>
      <w:r w:rsidRPr="00E70197">
        <w:rPr>
          <w:rStyle w:val="StyleUnderline"/>
        </w:rPr>
        <w:t xml:space="preserve"> other big-ticket but curiosity-driven </w:t>
      </w:r>
      <w:r w:rsidRPr="004E7BE8">
        <w:rPr>
          <w:rStyle w:val="StyleUnderline"/>
          <w:highlight w:val="cyan"/>
        </w:rPr>
        <w:t>science efforts</w:t>
      </w:r>
      <w:r w:rsidRPr="00E70197">
        <w:rPr>
          <w:rStyle w:val="StyleUnderline"/>
        </w:rPr>
        <w:t xml:space="preserve"> such as the Large </w:t>
      </w:r>
      <w:r w:rsidRPr="004E7BE8">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4E7BE8">
        <w:rPr>
          <w:rStyle w:val="StyleUnderline"/>
          <w:highlight w:val="cyan"/>
        </w:rPr>
        <w:t>investigation into</w:t>
      </w:r>
      <w:r w:rsidRPr="00E70197">
        <w:rPr>
          <w:rStyle w:val="StyleUnderline"/>
        </w:rPr>
        <w:t xml:space="preserve"> the phenomenon of what we now call </w:t>
      </w:r>
      <w:r w:rsidRPr="004E7BE8">
        <w:rPr>
          <w:rStyle w:val="StyleUnderline"/>
          <w:highlight w:val="cyan"/>
        </w:rPr>
        <w:t>electricity</w:t>
      </w:r>
      <w:r w:rsidRPr="00E70197">
        <w:rPr>
          <w:rStyle w:val="StyleUnderline"/>
        </w:rPr>
        <w:t xml:space="preserve"> would </w:t>
      </w:r>
      <w:r w:rsidRPr="004E7BE8">
        <w:rPr>
          <w:rStyle w:val="StyleUnderline"/>
          <w:highlight w:val="cyan"/>
        </w:rPr>
        <w:t>one day result in applications that power</w:t>
      </w:r>
      <w:r w:rsidRPr="00E70197">
        <w:rPr>
          <w:rStyle w:val="StyleUnderline"/>
        </w:rPr>
        <w:t xml:space="preserve"> much of </w:t>
      </w:r>
      <w:r w:rsidRPr="004E7BE8">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6EBBC5D7" w14:textId="77777777" w:rsidR="001750E5" w:rsidRPr="00E70197" w:rsidRDefault="001750E5" w:rsidP="001750E5">
      <w:pPr>
        <w:pStyle w:val="Heading4"/>
      </w:pPr>
      <w:r w:rsidRPr="00E70197">
        <w:t>Second, debris—</w:t>
      </w:r>
    </w:p>
    <w:p w14:paraId="34A1BFDF" w14:textId="77777777" w:rsidR="001750E5" w:rsidRPr="00E70197" w:rsidRDefault="001750E5" w:rsidP="001750E5"/>
    <w:p w14:paraId="3C4A94AB" w14:textId="77777777" w:rsidR="001750E5" w:rsidRPr="00E70197" w:rsidRDefault="001750E5" w:rsidP="001750E5">
      <w:pPr>
        <w:pStyle w:val="Heading4"/>
      </w:pPr>
      <w:r w:rsidRPr="00E70197">
        <w:t>Commercial rocket launches produce space clutter—increased debris could reach a tipping point</w:t>
      </w:r>
    </w:p>
    <w:p w14:paraId="143648FA" w14:textId="77777777" w:rsidR="001750E5" w:rsidRPr="00E70197" w:rsidRDefault="001750E5" w:rsidP="001750E5">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3" w:history="1">
        <w:r w:rsidRPr="00E70197">
          <w:rPr>
            <w:rStyle w:val="Hyperlink"/>
          </w:rPr>
          <w:t>https://newrepublic.com/article/160303/monetizing-final-frontier</w:t>
        </w:r>
      </w:hyperlink>
      <w:r w:rsidRPr="00E70197">
        <w:t>] TDI</w:t>
      </w:r>
    </w:p>
    <w:p w14:paraId="019A6508" w14:textId="77777777" w:rsidR="001750E5" w:rsidRPr="00753B8C" w:rsidRDefault="001750E5" w:rsidP="001750E5">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753B8C">
        <w:rPr>
          <w:sz w:val="12"/>
        </w:rPr>
        <w:t>unsteerable</w:t>
      </w:r>
      <w:proofErr w:type="spellEnd"/>
      <w:r w:rsidRPr="00753B8C">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4E7BE8">
        <w:rPr>
          <w:rStyle w:val="StyleUnderline"/>
          <w:highlight w:val="cyan"/>
        </w:rPr>
        <w:t>space clutter</w:t>
      </w:r>
      <w:r w:rsidRPr="00E70197">
        <w:rPr>
          <w:rStyle w:val="StyleUnderline"/>
        </w:rPr>
        <w:t xml:space="preserve"> could </w:t>
      </w:r>
      <w:r w:rsidRPr="004E7BE8">
        <w:rPr>
          <w:rStyle w:val="StyleUnderline"/>
          <w:highlight w:val="cyan"/>
        </w:rPr>
        <w:t>reach a tipping point</w:t>
      </w:r>
      <w:r w:rsidRPr="00E70197">
        <w:rPr>
          <w:rStyle w:val="StyleUnderline"/>
        </w:rPr>
        <w:t xml:space="preserve">: </w:t>
      </w:r>
      <w:r w:rsidRPr="004E7BE8">
        <w:rPr>
          <w:rStyle w:val="StyleUnderline"/>
          <w:highlight w:val="cyan"/>
        </w:rPr>
        <w:t>One</w:t>
      </w:r>
      <w:r w:rsidRPr="00E70197">
        <w:rPr>
          <w:rStyle w:val="StyleUnderline"/>
        </w:rPr>
        <w:t xml:space="preserve"> really bad </w:t>
      </w:r>
      <w:r w:rsidRPr="004E7BE8">
        <w:rPr>
          <w:rStyle w:val="StyleUnderline"/>
          <w:highlight w:val="cyan"/>
        </w:rPr>
        <w:t>collision</w:t>
      </w:r>
      <w:r w:rsidRPr="00E70197">
        <w:rPr>
          <w:rStyle w:val="StyleUnderline"/>
        </w:rPr>
        <w:t xml:space="preserve"> could produce so much junk that it would </w:t>
      </w:r>
      <w:r w:rsidRPr="004E7BE8">
        <w:rPr>
          <w:rStyle w:val="StyleUnderline"/>
          <w:highlight w:val="cyan"/>
        </w:rPr>
        <w:t>trigger a chain reaction</w:t>
      </w:r>
      <w:r w:rsidRPr="00E70197">
        <w:rPr>
          <w:rStyle w:val="StyleUnderline"/>
        </w:rPr>
        <w:t xml:space="preserve"> of collisions. This disaster scenario would </w:t>
      </w:r>
      <w:r w:rsidRPr="004E7BE8">
        <w:rPr>
          <w:rStyle w:val="StyleUnderline"/>
          <w:highlight w:val="cyan"/>
        </w:rPr>
        <w:t>leave</w:t>
      </w:r>
      <w:r w:rsidRPr="00E70197">
        <w:rPr>
          <w:rStyle w:val="StyleUnderline"/>
        </w:rPr>
        <w:t xml:space="preserve"> hundreds of satellites eventually destroyed, and create </w:t>
      </w:r>
      <w:r w:rsidRPr="004E7BE8">
        <w:rPr>
          <w:rStyle w:val="StyleUnderline"/>
          <w:highlight w:val="cyan"/>
        </w:rPr>
        <w:t xml:space="preserve">a ring of debris </w:t>
      </w:r>
      <w:r w:rsidRPr="00753B8C">
        <w:rPr>
          <w:rStyle w:val="StyleUnderline"/>
        </w:rPr>
        <w:t xml:space="preserve">that would </w:t>
      </w:r>
      <w:r w:rsidRPr="004E7BE8">
        <w:rPr>
          <w:rStyle w:val="StyleUnderline"/>
          <w:highlight w:val="cyan"/>
        </w:rPr>
        <w:t>make launching</w:t>
      </w:r>
      <w:r w:rsidRPr="00E70197">
        <w:rPr>
          <w:rStyle w:val="StyleUnderline"/>
        </w:rPr>
        <w:t xml:space="preserve"> any new </w:t>
      </w:r>
      <w:r w:rsidRPr="004E7BE8">
        <w:rPr>
          <w:rStyle w:val="StyleUnderline"/>
          <w:highlight w:val="cya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753B8C">
        <w:rPr>
          <w:sz w:val="12"/>
        </w:rPr>
        <w:t>Nesvold</w:t>
      </w:r>
      <w:proofErr w:type="spellEnd"/>
      <w:r w:rsidRPr="00753B8C">
        <w:rPr>
          <w:sz w:val="12"/>
        </w:rPr>
        <w:t xml:space="preserve">, an astrophysicist who’s the cofounder of The </w:t>
      </w:r>
      <w:proofErr w:type="spellStart"/>
      <w:r w:rsidRPr="00753B8C">
        <w:rPr>
          <w:sz w:val="12"/>
        </w:rPr>
        <w:t>JustSpace</w:t>
      </w:r>
      <w:proofErr w:type="spellEnd"/>
      <w:r w:rsidRPr="00753B8C">
        <w:rPr>
          <w:sz w:val="12"/>
        </w:rPr>
        <w:t xml:space="preserve"> Alliance. “As we’ve seen, people don’t really intuitively understand exponential growth.” That’s the dilemma in a nutshell: </w:t>
      </w:r>
      <w:r w:rsidRPr="00E70197">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E70197">
        <w:rPr>
          <w:rStyle w:val="StyleUnderline"/>
        </w:rPr>
        <w:t>en</w:t>
      </w:r>
      <w:proofErr w:type="spellEnd"/>
      <w:r w:rsidRPr="00E70197">
        <w:rPr>
          <w:rStyle w:val="StyleUnderline"/>
        </w:rPr>
        <w:t xml:space="preserve"> masse, atop new waves of investment</w:t>
      </w:r>
      <w:r w:rsidRPr="00753B8C">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w:t>
      </w:r>
      <w:r w:rsidRPr="00753B8C">
        <w:rPr>
          <w:sz w:val="12"/>
        </w:rPr>
        <w:lastRenderedPageBreak/>
        <w:t xml:space="preserve">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753B8C">
        <w:rPr>
          <w:sz w:val="12"/>
        </w:rPr>
        <w:t>Starlink</w:t>
      </w:r>
      <w:proofErr w:type="spellEnd"/>
      <w:r w:rsidRPr="00753B8C">
        <w:rPr>
          <w:sz w:val="12"/>
        </w:rPr>
        <w:t xml:space="preserve"> satellites was on a dangerously close path to an ESA satellite. SpaceX said it had no plans to move the satellite; so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4E7BE8">
        <w:rPr>
          <w:rStyle w:val="StyleUnderline"/>
          <w:highlight w:val="cya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4E7BE8">
        <w:rPr>
          <w:rStyle w:val="StyleUnderline"/>
          <w:highlight w:val="cyan"/>
        </w:rPr>
        <w:t>administrator of NASA</w:t>
      </w:r>
      <w:r w:rsidRPr="00E70197">
        <w:rPr>
          <w:rStyle w:val="StyleUnderline"/>
        </w:rPr>
        <w:t xml:space="preserve"> is deeply </w:t>
      </w:r>
      <w:r w:rsidRPr="004E7BE8">
        <w:rPr>
          <w:rStyle w:val="StyleUnderline"/>
          <w:highlight w:val="cyan"/>
        </w:rPr>
        <w:t>worried</w:t>
      </w:r>
      <w:r w:rsidRPr="00E70197">
        <w:rPr>
          <w:rStyle w:val="StyleUnderline"/>
        </w:rPr>
        <w:t xml:space="preserve"> </w:t>
      </w:r>
      <w:r w:rsidRPr="004E7BE8">
        <w:rPr>
          <w:rStyle w:val="StyleUnderline"/>
          <w:highlight w:val="cyan"/>
        </w:rPr>
        <w:t>about</w:t>
      </w:r>
      <w:r w:rsidRPr="00E70197">
        <w:rPr>
          <w:rStyle w:val="StyleUnderline"/>
        </w:rPr>
        <w:t xml:space="preserve"> the chaos and destruction likely to be sown by </w:t>
      </w:r>
      <w:r w:rsidRPr="004E7BE8">
        <w:rPr>
          <w:rStyle w:val="StyleUnderline"/>
          <w:highlight w:val="cyan"/>
        </w:rPr>
        <w:t>commercial activity</w:t>
      </w:r>
      <w:r w:rsidRPr="00E70197">
        <w:rPr>
          <w:rStyle w:val="StyleUnderline"/>
        </w:rPr>
        <w:t xml:space="preserve"> in near-Earth orbit.</w:t>
      </w:r>
      <w:r w:rsidRPr="00753B8C">
        <w:rPr>
          <w:sz w:val="12"/>
        </w:rPr>
        <w:t xml:space="preserve"> Jim </w:t>
      </w:r>
      <w:proofErr w:type="spellStart"/>
      <w:r w:rsidRPr="00753B8C">
        <w:rPr>
          <w:sz w:val="12"/>
        </w:rPr>
        <w:t>Bridenstine</w:t>
      </w:r>
      <w:proofErr w:type="spellEnd"/>
      <w:r w:rsidRPr="00753B8C">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1B229EF4" w14:textId="77777777" w:rsidR="001750E5" w:rsidRPr="00100A2B" w:rsidRDefault="001750E5" w:rsidP="001750E5">
      <w:pPr>
        <w:pStyle w:val="Heading4"/>
        <w:rPr>
          <w:rFonts w:cs="Calibri"/>
        </w:rPr>
      </w:pPr>
      <w:r w:rsidRPr="00100A2B">
        <w:rPr>
          <w:rFonts w:cs="Calibri"/>
        </w:rPr>
        <w:t>Space dust wrecks satellites and debris exponentially spirals</w:t>
      </w:r>
    </w:p>
    <w:p w14:paraId="1A38AF37" w14:textId="77777777" w:rsidR="001750E5" w:rsidRPr="00100A2B" w:rsidRDefault="001750E5" w:rsidP="001750E5">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0BA69548" w14:textId="77777777" w:rsidR="001750E5" w:rsidRPr="00584865" w:rsidRDefault="001750E5" w:rsidP="001750E5">
      <w:pPr>
        <w:rPr>
          <w:sz w:val="14"/>
        </w:rPr>
      </w:pPr>
      <w:r w:rsidRPr="00100A2B">
        <w:rPr>
          <w:rStyle w:val="StyleUnderline"/>
        </w:rPr>
        <w:t xml:space="preserve">When </w:t>
      </w:r>
      <w:r w:rsidRPr="004E7BE8">
        <w:rPr>
          <w:rStyle w:val="StyleUnderline"/>
          <w:highlight w:val="cyan"/>
        </w:rPr>
        <w:t>tiny particles</w:t>
      </w:r>
      <w:r w:rsidRPr="00100A2B">
        <w:rPr>
          <w:rStyle w:val="StyleUnderline"/>
        </w:rPr>
        <w:t xml:space="preserve"> of space debris slam into satellites, the </w:t>
      </w:r>
      <w:r w:rsidRPr="004E7BE8">
        <w:rPr>
          <w:rStyle w:val="StyleUnderline"/>
          <w:highlight w:val="cyan"/>
        </w:rPr>
        <w:t>collision could cause the emission of hardware-frying radiation</w:t>
      </w:r>
      <w:r w:rsidRPr="00584865">
        <w:rPr>
          <w:sz w:val="14"/>
        </w:rPr>
        <w:t xml:space="preserve">, Christopher </w:t>
      </w:r>
      <w:proofErr w:type="spellStart"/>
      <w:r w:rsidRPr="00584865">
        <w:rPr>
          <w:sz w:val="14"/>
        </w:rPr>
        <w:t>Intagliata</w:t>
      </w:r>
      <w:proofErr w:type="spellEnd"/>
      <w:r w:rsidRPr="00584865">
        <w:rPr>
          <w:sz w:val="14"/>
        </w:rPr>
        <w:t xml:space="preserve">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25" w:history="1">
        <w:r w:rsidRPr="00584865">
          <w:rPr>
            <w:rStyle w:val="Hyperlink"/>
            <w:sz w:val="14"/>
          </w:rPr>
          <w:t>baseball-sized chunks</w:t>
        </w:r>
      </w:hyperlink>
      <w:r w:rsidRPr="00584865">
        <w:rPr>
          <w:sz w:val="14"/>
        </w:rPr>
        <w:t xml:space="preserve"> of debris, </w:t>
      </w:r>
      <w:hyperlink r:id="rId26"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r w:rsidRPr="004E7BE8">
        <w:rPr>
          <w:rStyle w:val="StyleUnderline"/>
          <w:highlight w:val="cyan"/>
        </w:rPr>
        <w:t>There's hundreds of millions of those</w:t>
      </w:r>
      <w:r w:rsidRPr="00100A2B">
        <w:rPr>
          <w:rStyle w:val="StyleUnderline"/>
        </w:rPr>
        <w:t>.</w:t>
      </w:r>
      <w:r>
        <w:rPr>
          <w:rStyle w:val="StyleUnderline"/>
        </w:rPr>
        <w:t xml:space="preserve"> </w:t>
      </w:r>
      <w:r w:rsidRPr="00584865">
        <w:rPr>
          <w:sz w:val="14"/>
        </w:rPr>
        <w:t xml:space="preserve">"And those </w:t>
      </w:r>
      <w:r w:rsidRPr="004E7BE8">
        <w:rPr>
          <w:rStyle w:val="StyleUnderline"/>
          <w:highlight w:val="cyan"/>
        </w:rPr>
        <w:t xml:space="preserve">smaller particles </w:t>
      </w:r>
      <w:r w:rsidRPr="00B95A96">
        <w:rPr>
          <w:rStyle w:val="StyleUnderline"/>
        </w:rPr>
        <w:t xml:space="preserve">tend to be </w:t>
      </w:r>
      <w:r w:rsidRPr="004E7BE8">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4E7BE8">
        <w:rPr>
          <w:rStyle w:val="StyleUnderline"/>
          <w:highlight w:val="cyan"/>
        </w:rPr>
        <w:t>60 kilometers per second</w:t>
      </w:r>
      <w:r w:rsidRPr="004E7BE8">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4E7BE8">
        <w:rPr>
          <w:rStyle w:val="StyleUnderline"/>
          <w:highlight w:val="cyan"/>
        </w:rPr>
        <w:t>the dust-sized stuff might</w:t>
      </w:r>
      <w:r w:rsidRPr="00100A2B">
        <w:rPr>
          <w:rStyle w:val="StyleUnderline"/>
        </w:rPr>
        <w:t xml:space="preserve"> leave more insidious, invisible marks on satellites—by </w:t>
      </w:r>
      <w:r w:rsidRPr="004E7BE8">
        <w:rPr>
          <w:rStyle w:val="Emphasis"/>
          <w:highlight w:val="cyan"/>
        </w:rPr>
        <w:t>causi</w:t>
      </w:r>
      <w:r w:rsidRPr="00100A2B">
        <w:rPr>
          <w:rStyle w:val="StyleUnderline"/>
        </w:rPr>
        <w:t xml:space="preserve">ng </w:t>
      </w:r>
      <w:r w:rsidRPr="004E7BE8">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4E7BE8">
        <w:rPr>
          <w:rStyle w:val="StyleUnderline"/>
          <w:highlight w:val="cyan"/>
        </w:rPr>
        <w:t xml:space="preserve">the dust slams into the spacecraft. </w:t>
      </w:r>
      <w:r w:rsidRPr="00B95A96">
        <w:rPr>
          <w:rStyle w:val="StyleUnderline"/>
        </w:rPr>
        <w:t>Incredibly fast</w:t>
      </w:r>
      <w:r w:rsidRPr="004E7BE8">
        <w:rPr>
          <w:rStyle w:val="StyleUnderline"/>
          <w:highlight w:val="cyan"/>
        </w:rPr>
        <w:t>. It vaporizes and ionizes a bit of the ship</w:t>
      </w:r>
      <w:r w:rsidRPr="00100A2B">
        <w:rPr>
          <w:rStyle w:val="StyleUnderline"/>
        </w:rPr>
        <w:t xml:space="preserve">—and itself. Which </w:t>
      </w:r>
      <w:r w:rsidRPr="004E7BE8">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4E7BE8">
        <w:rPr>
          <w:rStyle w:val="StyleUnderline"/>
          <w:highlight w:val="cyan"/>
        </w:rPr>
        <w:t xml:space="preserve">That </w:t>
      </w:r>
      <w:r w:rsidRPr="00A55CFE">
        <w:rPr>
          <w:rStyle w:val="StyleUnderline"/>
        </w:rPr>
        <w:t xml:space="preserve">movement of electrons </w:t>
      </w:r>
      <w:r w:rsidRPr="004E7BE8">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27" w:history="1">
        <w:r w:rsidRPr="00584865">
          <w:rPr>
            <w:rStyle w:val="Hyperlink"/>
            <w:sz w:val="14"/>
          </w:rPr>
          <w:t>Particle-in-cell simulations of an RF emission mechanism associated with hypervelocity impact plasmas</w:t>
        </w:r>
      </w:hyperlink>
      <w:r w:rsidRPr="00584865">
        <w:rPr>
          <w:sz w:val="14"/>
        </w:rPr>
        <w:t>]</w:t>
      </w:r>
    </w:p>
    <w:p w14:paraId="10B9A125" w14:textId="77777777" w:rsidR="001750E5" w:rsidRPr="00E70197" w:rsidRDefault="001750E5" w:rsidP="001750E5">
      <w:pPr>
        <w:rPr>
          <w:rStyle w:val="StyleUnderline"/>
        </w:rPr>
      </w:pPr>
    </w:p>
    <w:p w14:paraId="3C67CA31" w14:textId="77777777" w:rsidR="001750E5" w:rsidRPr="00E70197" w:rsidRDefault="001750E5" w:rsidP="001750E5">
      <w:pPr>
        <w:pStyle w:val="Heading4"/>
      </w:pPr>
      <w:r w:rsidRPr="00E70197">
        <w:t>Privatized space tourism increases collision risks due to orbital debris.</w:t>
      </w:r>
    </w:p>
    <w:p w14:paraId="74C48F67" w14:textId="77777777" w:rsidR="001750E5" w:rsidRPr="00E70197" w:rsidRDefault="001750E5" w:rsidP="001750E5">
      <w:r w:rsidRPr="00E70197">
        <w:rPr>
          <w:rStyle w:val="Style13ptBold"/>
        </w:rPr>
        <w:t xml:space="preserve">Tehrani 4/1 </w:t>
      </w:r>
      <w:r w:rsidRPr="00E70197">
        <w:t xml:space="preserve">[(James, Editor in Chief of Spark Magazine) “Space Junk: A Safety and Sustainability Problem Moving at 18,000 MPH,” April 1, 2021, </w:t>
      </w:r>
      <w:hyperlink r:id="rId28" w:history="1">
        <w:r w:rsidRPr="00E70197">
          <w:rPr>
            <w:rStyle w:val="Hyperlink"/>
          </w:rPr>
          <w:t>https://sphera.com/spark/space-junk-a-safety-and-sustainability-problem-moving-at-18000-mph/</w:t>
        </w:r>
      </w:hyperlink>
      <w:r w:rsidRPr="00E70197">
        <w:t>] TDI</w:t>
      </w:r>
    </w:p>
    <w:p w14:paraId="33BE6398" w14:textId="77777777" w:rsidR="001750E5" w:rsidRPr="00E70197" w:rsidRDefault="001750E5" w:rsidP="001750E5">
      <w:pPr>
        <w:rPr>
          <w:rStyle w:val="StyleUnderline"/>
        </w:rPr>
      </w:pPr>
      <w:r w:rsidRPr="006F3379">
        <w:rPr>
          <w:sz w:val="12"/>
        </w:rPr>
        <w:lastRenderedPageBreak/>
        <w:t xml:space="preserve">Most of the </w:t>
      </w:r>
      <w:r w:rsidRPr="004E7BE8">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4E7BE8">
        <w:rPr>
          <w:rStyle w:val="StyleUnderline"/>
          <w:highlight w:val="cyan"/>
        </w:rPr>
        <w:t>moving</w:t>
      </w:r>
      <w:r w:rsidRPr="00E70197">
        <w:rPr>
          <w:rStyle w:val="StyleUnderline"/>
        </w:rPr>
        <w:t xml:space="preserve"> around </w:t>
      </w:r>
      <w:r w:rsidRPr="004E7BE8">
        <w:rPr>
          <w:rStyle w:val="StyleUnderline"/>
          <w:highlight w:val="cyan"/>
        </w:rPr>
        <w:t>at speeds</w:t>
      </w:r>
      <w:r w:rsidRPr="00E70197">
        <w:rPr>
          <w:rStyle w:val="StyleUnderline"/>
        </w:rPr>
        <w:t xml:space="preserve"> up to </w:t>
      </w:r>
      <w:r w:rsidRPr="004E7BE8">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4E7BE8">
        <w:rPr>
          <w:rStyle w:val="StyleUnderline"/>
          <w:highlight w:val="cyan"/>
        </w:rPr>
        <w:t>more debris</w:t>
      </w:r>
      <w:r w:rsidRPr="00E70197">
        <w:rPr>
          <w:rStyle w:val="StyleUnderline"/>
        </w:rPr>
        <w:t xml:space="preserve"> is left behind, there is obviously </w:t>
      </w:r>
      <w:r w:rsidRPr="004E7BE8">
        <w:rPr>
          <w:rStyle w:val="StyleUnderline"/>
          <w:highlight w:val="cyan"/>
        </w:rPr>
        <w:t>more risk of collisions</w:t>
      </w:r>
      <w:r w:rsidRPr="00E70197">
        <w:rPr>
          <w:rStyle w:val="StyleUnderline"/>
        </w:rPr>
        <w:t>, especially when space tourism picks up</w:t>
      </w:r>
      <w:r w:rsidRPr="006F3379">
        <w:rPr>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E70197">
        <w:rPr>
          <w:rStyle w:val="StyleUnderline"/>
        </w:rPr>
        <w:t>The longer you wait to do this, the more expensive it’s going to be</w:t>
      </w:r>
      <w:r w:rsidRPr="006F3379">
        <w:rPr>
          <w:sz w:val="12"/>
        </w:rPr>
        <w:t xml:space="preserve">. … This scenario of increasing space debris will play out even if we don’t put anything else in orbit,” he said. On that point, the European Space Agency has contracted with a Swiss startup called </w:t>
      </w:r>
      <w:proofErr w:type="spellStart"/>
      <w:r w:rsidRPr="006F3379">
        <w:rPr>
          <w:sz w:val="12"/>
        </w:rPr>
        <w:t>ClearSpace</w:t>
      </w:r>
      <w:proofErr w:type="spellEnd"/>
      <w:r w:rsidRPr="006F3379">
        <w:rPr>
          <w:sz w:val="12"/>
        </w:rPr>
        <w:t xml:space="preserve"> that plans to launch its first mission to remove space debris in 2025. The Gravity of the Situation Without a doubt</w:t>
      </w:r>
      <w:r w:rsidRPr="00E70197">
        <w:rPr>
          <w:rStyle w:val="StyleUnderline"/>
        </w:rPr>
        <w:t xml:space="preserve">, space debris is an Operational Risk; even the International Space Station has to dodge space junk at times. </w:t>
      </w:r>
      <w:r w:rsidRPr="006F3379">
        <w:rPr>
          <w:sz w:val="12"/>
        </w:rPr>
        <w:t xml:space="preserve">Former NASA Administrator Jim </w:t>
      </w:r>
      <w:proofErr w:type="spellStart"/>
      <w:r w:rsidRPr="006F3379">
        <w:rPr>
          <w:sz w:val="12"/>
        </w:rPr>
        <w:t>Bridenstine</w:t>
      </w:r>
      <w:proofErr w:type="spellEnd"/>
      <w:r w:rsidRPr="006F3379">
        <w:rPr>
          <w:sz w:val="12"/>
        </w:rPr>
        <w:t xml:space="preserve"> even tweeted last September that the “Space Station has maneuvered 3 times in 2020 to avoid debris. </w:t>
      </w:r>
      <w:r w:rsidRPr="00E70197">
        <w:rPr>
          <w:rStyle w:val="StyleUnderline"/>
        </w:rPr>
        <w:t xml:space="preserve">In the last 2 weeks, there have been 3 high concern potential conjunctions. </w:t>
      </w:r>
      <w:r w:rsidRPr="004E7BE8">
        <w:rPr>
          <w:rStyle w:val="StyleUnderline"/>
          <w:highlight w:val="cyan"/>
        </w:rPr>
        <w:t>Debris is getting worse</w:t>
      </w:r>
      <w:r w:rsidRPr="00E70197">
        <w:rPr>
          <w:rStyle w:val="StyleUnderline"/>
        </w:rPr>
        <w:t>!” Some of the larger debris that doesn’t burn up re-entering the atmosphere (about one object per day) even crashes back on Earth.</w:t>
      </w:r>
      <w:r w:rsidRPr="006F3379">
        <w:rPr>
          <w:sz w:val="12"/>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w:t>
      </w:r>
      <w:r w:rsidRPr="004E7BE8">
        <w:rPr>
          <w:rStyle w:val="StyleUnderline"/>
          <w:highlight w:val="cyan"/>
        </w:rPr>
        <w:t>debris from Russian</w:t>
      </w:r>
      <w:r w:rsidRPr="00E70197">
        <w:rPr>
          <w:rStyle w:val="StyleUnderline"/>
        </w:rPr>
        <w:t xml:space="preserve"> Proton </w:t>
      </w:r>
      <w:r w:rsidRPr="004E7BE8">
        <w:rPr>
          <w:rStyle w:val="StyleUnderline"/>
          <w:highlight w:val="cyan"/>
        </w:rPr>
        <w:t>rockets</w:t>
      </w:r>
      <w:r w:rsidRPr="00E70197">
        <w:rPr>
          <w:rStyle w:val="StyleUnderline"/>
        </w:rPr>
        <w:t xml:space="preserve"> that has been found in Siberia, including that of old fuel tanks containing toxic fuel residue, which </w:t>
      </w:r>
      <w:r w:rsidRPr="004E7BE8">
        <w:rPr>
          <w:rStyle w:val="StyleUnderline"/>
          <w:highlight w:val="cyan"/>
        </w:rPr>
        <w:t>can be harmful to plants, animals</w:t>
      </w:r>
      <w:r w:rsidRPr="00E70197">
        <w:rPr>
          <w:rStyle w:val="StyleUnderline"/>
        </w:rPr>
        <w:t xml:space="preserve"> and </w:t>
      </w:r>
      <w:r w:rsidRPr="004E7BE8">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4E7BE8">
        <w:rPr>
          <w:rStyle w:val="StyleUnderline"/>
          <w:highlight w:val="cyan"/>
        </w:rPr>
        <w:t>space tourism</w:t>
      </w:r>
      <w:r w:rsidRPr="00E70197">
        <w:rPr>
          <w:rStyle w:val="StyleUnderline"/>
        </w:rPr>
        <w:t xml:space="preserve"> is poised to blast off </w:t>
      </w:r>
      <w:r w:rsidRPr="004E7BE8">
        <w:rPr>
          <w:rStyle w:val="StyleUnderline"/>
          <w:highlight w:val="cyan"/>
        </w:rPr>
        <w:t>to become a</w:t>
      </w:r>
      <w:r w:rsidRPr="00E70197">
        <w:rPr>
          <w:rStyle w:val="StyleUnderline"/>
        </w:rPr>
        <w:t xml:space="preserve"> potential </w:t>
      </w:r>
      <w:r w:rsidRPr="004E7BE8">
        <w:rPr>
          <w:rStyle w:val="StyleUnderline"/>
          <w:highlight w:val="cyan"/>
        </w:rPr>
        <w:t>$1.5 billion industry</w:t>
      </w:r>
      <w:r w:rsidRPr="00E70197">
        <w:rPr>
          <w:rStyle w:val="StyleUnderline"/>
        </w:rPr>
        <w:t xml:space="preserve"> by 2028. The </w:t>
      </w:r>
      <w:r w:rsidRPr="004E7BE8">
        <w:rPr>
          <w:rStyle w:val="StyleUnderline"/>
          <w:highlight w:val="cyan"/>
        </w:rPr>
        <w:t>more activity,</w:t>
      </w:r>
      <w:r w:rsidRPr="00E70197">
        <w:rPr>
          <w:rStyle w:val="StyleUnderline"/>
        </w:rPr>
        <w:t xml:space="preserve"> the </w:t>
      </w:r>
      <w:r w:rsidRPr="004E7BE8">
        <w:rPr>
          <w:rStyle w:val="StyleUnderline"/>
          <w:highlight w:val="cyan"/>
        </w:rPr>
        <w:t>more debris</w:t>
      </w:r>
      <w:r w:rsidRPr="00E70197">
        <w:rPr>
          <w:rStyle w:val="StyleUnderline"/>
        </w:rPr>
        <w:t>.</w:t>
      </w:r>
    </w:p>
    <w:p w14:paraId="29FF9DC1" w14:textId="77777777" w:rsidR="001750E5" w:rsidRPr="00E70197" w:rsidRDefault="001750E5" w:rsidP="001750E5">
      <w:pPr>
        <w:rPr>
          <w:rStyle w:val="StyleUnderline"/>
        </w:rPr>
      </w:pPr>
    </w:p>
    <w:p w14:paraId="4E53BF4B" w14:textId="77777777" w:rsidR="001750E5" w:rsidRPr="00E70197" w:rsidRDefault="001750E5" w:rsidP="001750E5">
      <w:pPr>
        <w:pStyle w:val="Heading4"/>
      </w:pPr>
      <w:r w:rsidRPr="00E70197">
        <w:t>Increased space debris makes future space exploration impossible</w:t>
      </w:r>
    </w:p>
    <w:p w14:paraId="7DDE7357" w14:textId="77777777" w:rsidR="001750E5" w:rsidRPr="00E70197" w:rsidRDefault="001750E5" w:rsidP="001750E5">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59FBBB4D" w14:textId="77777777" w:rsidR="001750E5" w:rsidRPr="007621DB" w:rsidRDefault="001750E5" w:rsidP="001750E5">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4E7BE8">
        <w:rPr>
          <w:rStyle w:val="Emphasis"/>
          <w:highlight w:val="cyan"/>
        </w:rPr>
        <w:t>debris will pose a</w:t>
      </w:r>
      <w:r w:rsidRPr="00E70197">
        <w:rPr>
          <w:rStyle w:val="Emphasis"/>
        </w:rPr>
        <w:t xml:space="preserve"> navigation </w:t>
      </w:r>
      <w:r w:rsidRPr="004E7BE8">
        <w:rPr>
          <w:rStyle w:val="Emphasis"/>
          <w:highlight w:val="cyan"/>
        </w:rPr>
        <w:t>hazard for</w:t>
      </w:r>
      <w:r w:rsidRPr="00E70197">
        <w:rPr>
          <w:rStyle w:val="Emphasis"/>
        </w:rPr>
        <w:t xml:space="preserve"> many </w:t>
      </w:r>
      <w:r w:rsidRPr="004E7BE8">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w:t>
      </w:r>
      <w:proofErr w:type="spellStart"/>
      <w:r w:rsidRPr="007621DB">
        <w:rPr>
          <w:sz w:val="12"/>
        </w:rPr>
        <w:t>Starman</w:t>
      </w:r>
      <w:proofErr w:type="spellEnd"/>
      <w:r w:rsidRPr="007621DB">
        <w:rPr>
          <w:sz w:val="12"/>
        </w:rPr>
        <w:t xml:space="preserve">.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soars about 1,250 miles above the Earth’s surface, so you have better odds scoring a seat on Virgin Galactic’s maiden voyage than witnessing </w:t>
      </w:r>
      <w:proofErr w:type="spellStart"/>
      <w:r w:rsidRPr="007621DB">
        <w:rPr>
          <w:sz w:val="12"/>
        </w:rPr>
        <w:t>Starman</w:t>
      </w:r>
      <w:proofErr w:type="spellEnd"/>
      <w:r w:rsidRPr="007621DB">
        <w:rPr>
          <w:sz w:val="12"/>
        </w:rPr>
        <w:t xml:space="preserve">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 xml:space="preserve">and venturing out to the furthest reaches of our galaxy. Space is no longer the final </w:t>
      </w:r>
      <w:r w:rsidRPr="00E70197">
        <w:rPr>
          <w:rStyle w:val="StyleUnderline"/>
        </w:rPr>
        <w:lastRenderedPageBreak/>
        <w:t>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621DB">
        <w:rPr>
          <w:sz w:val="12"/>
        </w:rPr>
        <w:t>RemoveDEBRIS</w:t>
      </w:r>
      <w:proofErr w:type="spellEnd"/>
      <w:r w:rsidRPr="007621DB">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4E7BE8">
        <w:rPr>
          <w:rStyle w:val="StyleUnderline"/>
          <w:highlight w:val="cyan"/>
        </w:rPr>
        <w:t>private sector</w:t>
      </w:r>
      <w:r w:rsidRPr="00E70197">
        <w:rPr>
          <w:rStyle w:val="StyleUnderline"/>
        </w:rPr>
        <w:t xml:space="preserve"> could collaborate to build grand-scale orbital cleaners, but their commercial </w:t>
      </w:r>
      <w:r w:rsidRPr="004E7BE8">
        <w:rPr>
          <w:rStyle w:val="StyleUnderline"/>
          <w:highlight w:val="cyan"/>
        </w:rPr>
        <w:t>interests are driven by immediate launches</w:t>
      </w:r>
      <w:r w:rsidRPr="00E70197">
        <w:rPr>
          <w:rStyle w:val="StyleUnderline"/>
        </w:rPr>
        <w:t xml:space="preserve">. Given all the planned launches in our near future, </w:t>
      </w:r>
      <w:r w:rsidRPr="004E7BE8">
        <w:rPr>
          <w:rStyle w:val="StyleUnderline"/>
          <w:highlight w:val="cyan"/>
        </w:rPr>
        <w:t>we don’t have</w:t>
      </w:r>
      <w:r w:rsidRPr="00E70197">
        <w:rPr>
          <w:rStyle w:val="StyleUnderline"/>
        </w:rPr>
        <w:t xml:space="preserve"> much </w:t>
      </w:r>
      <w:r w:rsidRPr="004E7BE8">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294D6BFD" w14:textId="77777777" w:rsidR="001750E5" w:rsidRPr="00E70197" w:rsidRDefault="001750E5" w:rsidP="001750E5"/>
    <w:p w14:paraId="1A349BC9" w14:textId="77777777" w:rsidR="001750E5" w:rsidRPr="00100A2B" w:rsidRDefault="001750E5" w:rsidP="001750E5">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6F491D72" w14:textId="77777777" w:rsidR="001750E5" w:rsidRPr="00100A2B" w:rsidRDefault="001750E5" w:rsidP="001750E5">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62FB9DCA" w14:textId="77777777" w:rsidR="001750E5" w:rsidRDefault="001750E5" w:rsidP="001750E5">
      <w:pPr>
        <w:rPr>
          <w:sz w:val="12"/>
        </w:rPr>
      </w:pPr>
      <w:r w:rsidRPr="00090FAD">
        <w:rPr>
          <w:sz w:val="12"/>
        </w:rPr>
        <w:t xml:space="preserve">NASA has already warned that the large amount of space junk around our planet is growing beyond our control, but now a </w:t>
      </w:r>
      <w:r w:rsidRPr="00100A2B">
        <w:rPr>
          <w:rStyle w:val="StyleUnderline"/>
        </w:rPr>
        <w:t xml:space="preserve">team of Russian scientists has cited </w:t>
      </w:r>
      <w:r w:rsidRPr="00996500">
        <w:rPr>
          <w:rStyle w:val="StyleUnderline"/>
        </w:rPr>
        <w:t xml:space="preserve">another </w:t>
      </w:r>
      <w:r w:rsidRPr="00ED2055">
        <w:rPr>
          <w:rStyle w:val="StyleUnderline"/>
        </w:rPr>
        <w:t xml:space="preserve">potentially </w:t>
      </w:r>
      <w:r w:rsidRPr="004E7BE8">
        <w:rPr>
          <w:rStyle w:val="StyleUnderline"/>
          <w:highlight w:val="cyan"/>
        </w:rPr>
        <w:t xml:space="preserve">unforeseen consequence of </w:t>
      </w:r>
      <w:r w:rsidRPr="00996500">
        <w:rPr>
          <w:rStyle w:val="StyleUnderline"/>
        </w:rPr>
        <w:t xml:space="preserve">that </w:t>
      </w:r>
      <w:r w:rsidRPr="004E7BE8">
        <w:rPr>
          <w:rStyle w:val="StyleUnderline"/>
          <w:highlight w:val="cyan"/>
        </w:rPr>
        <w:t>debris: War.</w:t>
      </w:r>
      <w:r>
        <w:rPr>
          <w:rStyle w:val="StyleUnderline"/>
        </w:rPr>
        <w:t xml:space="preserve"> </w:t>
      </w:r>
      <w:r w:rsidRPr="00090FAD">
        <w:rPr>
          <w:sz w:val="12"/>
        </w:rPr>
        <w:t xml:space="preserve">Scientists estimate that anywhere from 500,000 to 600,000 pieces of human-made space debris between 0.4 and 4 inches in size are currently orbiting the Earth and traveling at speeds over 17,000 miles per hour. </w:t>
      </w:r>
      <w:r w:rsidRPr="004E7BE8">
        <w:rPr>
          <w:rStyle w:val="StyleUnderline"/>
          <w:highlight w:val="cyan"/>
        </w:rPr>
        <w:t xml:space="preserve">If one of </w:t>
      </w:r>
      <w:r w:rsidRPr="00ED2055">
        <w:rPr>
          <w:rStyle w:val="StyleUnderline"/>
        </w:rPr>
        <w:t xml:space="preserve">those </w:t>
      </w:r>
      <w:r w:rsidRPr="004E7BE8">
        <w:rPr>
          <w:rStyle w:val="StyleUnderline"/>
          <w:highlight w:val="cyan"/>
        </w:rPr>
        <w:t>pieces smashed into a military satellite it "</w:t>
      </w:r>
      <w:r w:rsidRPr="00996500">
        <w:rPr>
          <w:rStyle w:val="StyleUnderline"/>
        </w:rPr>
        <w:t xml:space="preserve">may </w:t>
      </w:r>
      <w:r w:rsidRPr="004E7BE8">
        <w:rPr>
          <w:rStyle w:val="StyleUnderline"/>
          <w:highlight w:val="cyan"/>
        </w:rPr>
        <w:t>provoke</w:t>
      </w:r>
      <w:r w:rsidRPr="00100A2B">
        <w:rPr>
          <w:rStyle w:val="StyleUnderline"/>
        </w:rPr>
        <w:t xml:space="preserve"> political or even </w:t>
      </w:r>
      <w:r w:rsidRPr="004E7BE8">
        <w:rPr>
          <w:rStyle w:val="StyleUnderline"/>
          <w:highlight w:val="cyan"/>
        </w:rPr>
        <w:t>armed conflict</w:t>
      </w:r>
      <w:r w:rsidRPr="00100A2B">
        <w:rPr>
          <w:rStyle w:val="StyleUnderline"/>
        </w:rPr>
        <w:t xml:space="preserve"> between space-faring nations,"</w:t>
      </w:r>
      <w:r w:rsidRPr="00090FAD">
        <w:rPr>
          <w:sz w:val="12"/>
        </w:rPr>
        <w:t xml:space="preserve"> Vitaly </w:t>
      </w:r>
      <w:proofErr w:type="spellStart"/>
      <w:r w:rsidRPr="00090FAD">
        <w:rPr>
          <w:sz w:val="12"/>
        </w:rPr>
        <w:t>Adushkin</w:t>
      </w:r>
      <w:proofErr w:type="spellEnd"/>
      <w:r w:rsidRPr="00090FAD">
        <w:rPr>
          <w:sz w:val="12"/>
        </w:rPr>
        <w:t xml:space="preserve">, a researcher for the Institute of Geosphere Dynamics at the Russian Academy of Sciences, reported in a paper set to be published in the peer-reviewed journal Acta </w:t>
      </w:r>
      <w:proofErr w:type="spellStart"/>
      <w:r w:rsidRPr="00090FAD">
        <w:rPr>
          <w:sz w:val="12"/>
        </w:rPr>
        <w:t>Astronautica</w:t>
      </w:r>
      <w:proofErr w:type="spellEnd"/>
      <w:r w:rsidRPr="00090FAD">
        <w:rPr>
          <w:sz w:val="12"/>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090FAD">
        <w:rPr>
          <w:sz w:val="12"/>
        </w:rPr>
        <w:t xml:space="preserve">, </w:t>
      </w:r>
      <w:proofErr w:type="spellStart"/>
      <w:r w:rsidRPr="00090FAD">
        <w:rPr>
          <w:sz w:val="12"/>
        </w:rPr>
        <w:t>Adushkin</w:t>
      </w:r>
      <w:proofErr w:type="spellEnd"/>
      <w:r w:rsidRPr="00090FAD">
        <w:rPr>
          <w:sz w:val="12"/>
        </w:rPr>
        <w:t xml:space="preserve"> reported. (Even smaller pieces no bigger than size of a pea could cause enough damage to the satellite that it would no longer operate correctly, he notes</w:t>
      </w:r>
      <w:r w:rsidRPr="00996500">
        <w:rPr>
          <w:sz w:val="12"/>
        </w:rPr>
        <w:t xml:space="preserve">.) </w:t>
      </w:r>
      <w:r w:rsidRPr="00996500">
        <w:rPr>
          <w:rStyle w:val="StyleUnderline"/>
        </w:rPr>
        <w:t xml:space="preserve">It would be </w:t>
      </w:r>
      <w:r w:rsidRPr="004E7BE8">
        <w:rPr>
          <w:rStyle w:val="StyleUnderline"/>
          <w:highlight w:val="cyan"/>
        </w:rPr>
        <w:t xml:space="preserve">difficult </w:t>
      </w:r>
      <w:r w:rsidRPr="00996500">
        <w:rPr>
          <w:rStyle w:val="StyleUnderline"/>
        </w:rPr>
        <w:t xml:space="preserve">for </w:t>
      </w:r>
      <w:r w:rsidRPr="00ED2055">
        <w:rPr>
          <w:rStyle w:val="StyleUnderline"/>
        </w:rPr>
        <w:t>anyone</w:t>
      </w:r>
      <w:r w:rsidRPr="004E7BE8">
        <w:rPr>
          <w:rStyle w:val="StyleUnderline"/>
          <w:highlight w:val="cyan"/>
        </w:rPr>
        <w:t xml:space="preserve"> to determine whether the event was accidental </w:t>
      </w:r>
      <w:r w:rsidRPr="00ED2055">
        <w:rPr>
          <w:rStyle w:val="StyleUnderline"/>
        </w:rPr>
        <w:t>or deliberate</w:t>
      </w:r>
      <w:r w:rsidRPr="00100A2B">
        <w:rPr>
          <w:rStyle w:val="StyleUnderline"/>
        </w:rPr>
        <w:t>.</w:t>
      </w:r>
      <w:r>
        <w:rPr>
          <w:rStyle w:val="StyleUnderline"/>
        </w:rPr>
        <w:t xml:space="preserve"> </w:t>
      </w:r>
      <w:r w:rsidRPr="004E7BE8">
        <w:rPr>
          <w:rStyle w:val="StyleUnderline"/>
          <w:highlight w:val="cyan"/>
        </w:rPr>
        <w:t xml:space="preserve">This lack of </w:t>
      </w:r>
      <w:r w:rsidRPr="00ED2055">
        <w:rPr>
          <w:rStyle w:val="StyleUnderline"/>
        </w:rPr>
        <w:t xml:space="preserve">immediate </w:t>
      </w:r>
      <w:r w:rsidRPr="004E7BE8">
        <w:rPr>
          <w:rStyle w:val="StyleUnderline"/>
          <w:highlight w:val="cyan"/>
        </w:rPr>
        <w:t xml:space="preserve">proof </w:t>
      </w:r>
      <w:r w:rsidRPr="00996500">
        <w:rPr>
          <w:rStyle w:val="StyleUnderline"/>
        </w:rPr>
        <w:t xml:space="preserve">could </w:t>
      </w:r>
      <w:r w:rsidRPr="004E7BE8">
        <w:rPr>
          <w:rStyle w:val="StyleUnderline"/>
          <w:highlight w:val="cyan"/>
        </w:rPr>
        <w:t>lead to false accusations</w:t>
      </w:r>
      <w:r w:rsidRPr="00100A2B">
        <w:rPr>
          <w:rStyle w:val="StyleUnderline"/>
        </w:rPr>
        <w:t xml:space="preserve">, heated arguments and, </w:t>
      </w:r>
      <w:r w:rsidRPr="00996500">
        <w:rPr>
          <w:rStyle w:val="StyleUnderline"/>
        </w:rPr>
        <w:t>eventually</w:t>
      </w:r>
      <w:r w:rsidRPr="004E7BE8">
        <w:rPr>
          <w:rStyle w:val="StyleUnderline"/>
          <w:highlight w:val="cyan"/>
        </w:rPr>
        <w:t>, 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090FAD">
        <w:rPr>
          <w:sz w:val="12"/>
        </w:rPr>
        <w:t xml:space="preserve">A politically dangerous dilemma </w:t>
      </w: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w:t>
      </w:r>
      <w:proofErr w:type="spellStart"/>
      <w:r w:rsidRPr="00100A2B">
        <w:rPr>
          <w:rStyle w:val="StyleUnderline"/>
        </w:rPr>
        <w:t>te</w:t>
      </w:r>
      <w:proofErr w:type="spellEnd"/>
      <w:r w:rsidRPr="00100A2B">
        <w:rPr>
          <w:rStyle w:val="StyleUnderline"/>
        </w:rPr>
        <w:t xml:space="preserv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090FAD">
        <w:rPr>
          <w:sz w:val="12"/>
        </w:rPr>
        <w:t>"</w:t>
      </w:r>
      <w:r w:rsidRPr="00100A2B">
        <w:rPr>
          <w:rStyle w:val="StyleUnderline"/>
        </w:rPr>
        <w:t>This is a politically dangerous dilemma</w:t>
      </w:r>
      <w:r w:rsidRPr="00090FAD">
        <w:rPr>
          <w:sz w:val="12"/>
        </w:rPr>
        <w:t xml:space="preserve">," he added. </w:t>
      </w: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090FAD">
        <w:rPr>
          <w:sz w:val="12"/>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996500">
        <w:rPr>
          <w:rStyle w:val="StyleUnderline"/>
        </w:rPr>
        <w:t xml:space="preserve">over time, </w:t>
      </w:r>
      <w:r w:rsidRPr="004E7BE8">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4E7BE8">
        <w:rPr>
          <w:rStyle w:val="StyleUnderline"/>
          <w:highlight w:val="cyan"/>
        </w:rPr>
        <w:t xml:space="preserve">The cascade effect — </w:t>
      </w:r>
      <w:r w:rsidRPr="00ED2055">
        <w:rPr>
          <w:rStyle w:val="StyleUnderline"/>
        </w:rPr>
        <w:t xml:space="preserve">also known as the Kessler Syndrome </w:t>
      </w:r>
      <w:r w:rsidRPr="00996500">
        <w:rPr>
          <w:rStyle w:val="StyleUnderline"/>
        </w:rPr>
        <w:t xml:space="preserve">— refers to </w:t>
      </w:r>
      <w:r w:rsidRPr="004E7BE8">
        <w:rPr>
          <w:rStyle w:val="StyleUnderline"/>
          <w:highlight w:val="cyan"/>
        </w:rPr>
        <w:t xml:space="preserve">a </w:t>
      </w:r>
      <w:r w:rsidRPr="00ED2055">
        <w:rPr>
          <w:rStyle w:val="StyleUnderline"/>
        </w:rPr>
        <w:t xml:space="preserve">critical </w:t>
      </w:r>
      <w:r w:rsidRPr="004E7BE8">
        <w:rPr>
          <w:rStyle w:val="StyleUnderline"/>
          <w:highlight w:val="cyan"/>
        </w:rPr>
        <w:t xml:space="preserve">point wherein </w:t>
      </w:r>
      <w:r w:rsidRPr="00996500">
        <w:rPr>
          <w:rStyle w:val="StyleUnderline"/>
        </w:rPr>
        <w:t xml:space="preserve">the </w:t>
      </w:r>
      <w:r w:rsidRPr="004E7BE8">
        <w:rPr>
          <w:rStyle w:val="StyleUnderline"/>
          <w:highlight w:val="cyan"/>
        </w:rPr>
        <w:t xml:space="preserve">density of </w:t>
      </w:r>
      <w:r w:rsidRPr="00996500">
        <w:rPr>
          <w:rStyle w:val="StyleUnderline"/>
        </w:rPr>
        <w:t xml:space="preserve">space </w:t>
      </w:r>
      <w:r w:rsidRPr="004E7BE8">
        <w:rPr>
          <w:rStyle w:val="StyleUnderline"/>
          <w:highlight w:val="cyan"/>
        </w:rPr>
        <w:t xml:space="preserve">junk grows so large that a </w:t>
      </w:r>
      <w:r w:rsidRPr="00996500">
        <w:rPr>
          <w:rStyle w:val="StyleUnderline"/>
        </w:rPr>
        <w:t xml:space="preserve">single </w:t>
      </w:r>
      <w:r w:rsidRPr="004E7BE8">
        <w:rPr>
          <w:rStyle w:val="StyleUnderline"/>
          <w:highlight w:val="cyan"/>
        </w:rPr>
        <w:t>collision could set off a domino effect</w:t>
      </w:r>
      <w:r w:rsidRPr="00100A2B">
        <w:rPr>
          <w:rStyle w:val="StyleUnderline"/>
        </w:rPr>
        <w:t xml:space="preserve"> of increasingly more collisions.</w:t>
      </w:r>
      <w:r>
        <w:rPr>
          <w:rStyle w:val="StyleUnderline"/>
        </w:rPr>
        <w:t xml:space="preserve"> </w:t>
      </w:r>
      <w:r w:rsidRPr="00090FAD">
        <w:rPr>
          <w:sz w:val="12"/>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996500">
        <w:rPr>
          <w:rStyle w:val="StyleUnderline"/>
        </w:rPr>
        <w:t xml:space="preserve">this would </w:t>
      </w:r>
      <w:r w:rsidRPr="004E7BE8">
        <w:rPr>
          <w:rStyle w:val="StyleUnderline"/>
          <w:highlight w:val="cyan"/>
        </w:rPr>
        <w:t>exacerbate the issue of identifying what</w:t>
      </w:r>
      <w:r w:rsidRPr="00ED2055">
        <w:rPr>
          <w:rStyle w:val="StyleUnderline"/>
        </w:rPr>
        <w:t xml:space="preserve">, or who, </w:t>
      </w:r>
      <w:r w:rsidRPr="004E7BE8">
        <w:rPr>
          <w:rStyle w:val="StyleUnderline"/>
          <w:highlight w:val="cyan"/>
        </w:rPr>
        <w:t>could be behind broken satellites</w:t>
      </w:r>
      <w:r w:rsidRPr="00100A2B">
        <w:rPr>
          <w:rStyle w:val="StyleUnderline"/>
        </w:rPr>
        <w:t>.</w:t>
      </w:r>
      <w:r>
        <w:rPr>
          <w:rStyle w:val="StyleUnderline"/>
        </w:rPr>
        <w:t xml:space="preserve"> </w:t>
      </w:r>
      <w:r w:rsidRPr="00090FAD">
        <w:rPr>
          <w:sz w:val="12"/>
        </w:rPr>
        <w:t xml:space="preserve">The future </w:t>
      </w:r>
      <w:r w:rsidRPr="00100A2B">
        <w:rPr>
          <w:rStyle w:val="StyleUnderline"/>
        </w:rPr>
        <w:t xml:space="preserve">So far, the US and Russian Space Surveillance Systems have </w:t>
      </w:r>
      <w:r w:rsidRPr="00100A2B">
        <w:rPr>
          <w:rStyle w:val="StyleUnderline"/>
        </w:rPr>
        <w:lastRenderedPageBreak/>
        <w:t xml:space="preserve">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090FAD">
        <w:rPr>
          <w:sz w:val="12"/>
        </w:rPr>
        <w:t xml:space="preserve">But it's not just the large objects that concern </w:t>
      </w:r>
      <w:proofErr w:type="spellStart"/>
      <w:r w:rsidRPr="00090FAD">
        <w:rPr>
          <w:sz w:val="12"/>
        </w:rPr>
        <w:t>Adushkin</w:t>
      </w:r>
      <w:proofErr w:type="spellEnd"/>
      <w:r w:rsidRPr="00090FAD">
        <w:rPr>
          <w:sz w:val="12"/>
        </w:rPr>
        <w:t xml:space="preserve">, who reported that even small objects (less than 1/3 of an inch) could damage satellites to the point they can't function properly. Using mathematical models, </w:t>
      </w:r>
      <w:proofErr w:type="spellStart"/>
      <w:r w:rsidRPr="00090FAD">
        <w:rPr>
          <w:sz w:val="12"/>
        </w:rPr>
        <w:t>Adushkin</w:t>
      </w:r>
      <w:proofErr w:type="spellEnd"/>
      <w:r w:rsidRPr="00090FAD">
        <w:rPr>
          <w:sz w:val="12"/>
        </w:rPr>
        <w:t xml:space="preserve"> and his colleagues calculated what the </w:t>
      </w:r>
      <w:proofErr w:type="spellStart"/>
      <w:r w:rsidRPr="00090FAD">
        <w:rPr>
          <w:sz w:val="12"/>
        </w:rPr>
        <w:t>situtation</w:t>
      </w:r>
      <w:proofErr w:type="spellEnd"/>
      <w:r w:rsidRPr="00090FAD">
        <w:rPr>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w:t>
      </w:r>
      <w:r w:rsidRPr="004E7BE8">
        <w:rPr>
          <w:rStyle w:val="StyleUnderline"/>
          <w:highlight w:val="cyan"/>
        </w:rPr>
        <w:t xml:space="preserve">The number of </w:t>
      </w:r>
      <w:r w:rsidRPr="00996500">
        <w:rPr>
          <w:rStyle w:val="StyleUnderline"/>
        </w:rPr>
        <w:t xml:space="preserve">small-size, </w:t>
      </w:r>
      <w:r w:rsidRPr="004E7BE8">
        <w:rPr>
          <w:rStyle w:val="StyleUnderline"/>
          <w:highlight w:val="cyan"/>
        </w:rPr>
        <w:t xml:space="preserve">non-catalogued objects will grow exponentially </w:t>
      </w:r>
      <w:r w:rsidRPr="00996500">
        <w:rPr>
          <w:rStyle w:val="StyleUnderline"/>
        </w:rPr>
        <w:t>in mutual collisions</w:t>
      </w:r>
      <w:r w:rsidRPr="00100A2B">
        <w:rPr>
          <w:rStyle w:val="StyleUnderline"/>
        </w:rPr>
        <w:t>,"</w:t>
      </w:r>
      <w:r w:rsidRPr="00090FAD">
        <w:rPr>
          <w:sz w:val="12"/>
        </w:rPr>
        <w:t xml:space="preserve"> the researchers reported.</w:t>
      </w:r>
    </w:p>
    <w:p w14:paraId="69E1467E" w14:textId="77777777" w:rsidR="001750E5" w:rsidRDefault="001750E5" w:rsidP="001750E5">
      <w:pPr>
        <w:rPr>
          <w:sz w:val="12"/>
        </w:rPr>
      </w:pPr>
    </w:p>
    <w:p w14:paraId="025A3023" w14:textId="77777777" w:rsidR="001750E5" w:rsidRPr="00090FAD" w:rsidRDefault="001750E5" w:rsidP="001750E5">
      <w:pPr>
        <w:rPr>
          <w:sz w:val="12"/>
        </w:rPr>
      </w:pPr>
    </w:p>
    <w:p w14:paraId="58F55274" w14:textId="77777777" w:rsidR="001750E5" w:rsidRPr="00E70197" w:rsidRDefault="001750E5" w:rsidP="001750E5"/>
    <w:p w14:paraId="56691EA2" w14:textId="77777777" w:rsidR="001750E5" w:rsidRPr="00E70197" w:rsidRDefault="001750E5" w:rsidP="001750E5">
      <w:pPr>
        <w:pStyle w:val="Heading3"/>
      </w:pPr>
      <w:r w:rsidRPr="00E70197">
        <w:lastRenderedPageBreak/>
        <w:t xml:space="preserve">AC – Solvency </w:t>
      </w:r>
    </w:p>
    <w:p w14:paraId="19C90C50" w14:textId="77777777" w:rsidR="001750E5" w:rsidRDefault="001750E5" w:rsidP="001750E5">
      <w:pPr>
        <w:pStyle w:val="Heading4"/>
        <w:rPr>
          <w:rStyle w:val="StyleUnderline"/>
          <w:sz w:val="26"/>
          <w:u w:val="none"/>
        </w:rPr>
      </w:pPr>
      <w:r w:rsidRPr="00E70197">
        <w:rPr>
          <w:rStyle w:val="StyleUnderline"/>
          <w:sz w:val="26"/>
          <w:u w:val="none"/>
        </w:rPr>
        <w:t>The United States federal government should end commercial space exploration and tourism</w:t>
      </w:r>
      <w:r>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50EA1C46" w14:textId="77777777" w:rsidR="001750E5" w:rsidRPr="005570FC" w:rsidRDefault="001750E5" w:rsidP="001750E5">
      <w:pPr>
        <w:pStyle w:val="Heading4"/>
      </w:pPr>
      <w:r>
        <w:t>To clarify: This results in the banning of space colonization and exploration from private companies</w:t>
      </w:r>
    </w:p>
    <w:p w14:paraId="404B80A6" w14:textId="77777777" w:rsidR="001750E5" w:rsidRPr="00E70197" w:rsidRDefault="001750E5" w:rsidP="001750E5">
      <w:r w:rsidRPr="00E70197">
        <w:rPr>
          <w:rStyle w:val="Style13ptBold"/>
        </w:rPr>
        <w:t>Cooper 8</w:t>
      </w:r>
      <w:r w:rsidRPr="00E70197">
        <w:t xml:space="preserve"> [Cooper, Nikhil D. "Circumventing Non-Appropriation: Law and Development of United States Space Commerce." Hastings Const. LQ 36 (2008): 457.] TDI</w:t>
      </w:r>
    </w:p>
    <w:p w14:paraId="2B932444" w14:textId="77777777" w:rsidR="001750E5" w:rsidRDefault="001750E5" w:rsidP="001750E5">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4E7BE8">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4E7BE8">
        <w:rPr>
          <w:rStyle w:val="Emphasis"/>
          <w:highlight w:val="cyan"/>
        </w:rPr>
        <w:t>mandated</w:t>
      </w:r>
      <w:r w:rsidRPr="00E70197">
        <w:rPr>
          <w:rStyle w:val="StyleUnderline"/>
        </w:rPr>
        <w:t xml:space="preserve"> the DOT to issue </w:t>
      </w:r>
      <w:r w:rsidRPr="004E7BE8">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4E7BE8">
        <w:rPr>
          <w:rStyle w:val="Emphasis"/>
          <w:highlight w:val="cyan"/>
        </w:rPr>
        <w:t>space tourism</w:t>
      </w:r>
      <w:r w:rsidRPr="004E7BE8">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4E7BE8">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4E7BE8">
        <w:rPr>
          <w:rStyle w:val="Emphasis"/>
          <w:highlight w:val="cyan"/>
        </w:rPr>
        <w:t>U</w:t>
      </w:r>
      <w:r w:rsidRPr="008F40F5">
        <w:rPr>
          <w:rStyle w:val="Emphasis"/>
        </w:rPr>
        <w:t>nited</w:t>
      </w:r>
      <w:r w:rsidRPr="004E7BE8">
        <w:rPr>
          <w:rStyle w:val="Emphasis"/>
          <w:highlight w:val="cyan"/>
        </w:rPr>
        <w:t xml:space="preserve"> S</w:t>
      </w:r>
      <w:r w:rsidRPr="008F40F5">
        <w:rPr>
          <w:rStyle w:val="Emphasis"/>
        </w:rPr>
        <w:t>tates</w:t>
      </w:r>
      <w:r w:rsidRPr="004E7BE8">
        <w:rPr>
          <w:rStyle w:val="Emphasis"/>
          <w:highlight w:val="cyan"/>
        </w:rPr>
        <w:t xml:space="preserve"> is circumventing the intent</w:t>
      </w:r>
      <w:r w:rsidRPr="00E70197">
        <w:rPr>
          <w:rStyle w:val="Emphasis"/>
        </w:rPr>
        <w:t xml:space="preserve"> of non-appropriation by </w:t>
      </w:r>
      <w:r w:rsidRPr="004E7BE8">
        <w:rPr>
          <w:rStyle w:val="Emphasis"/>
          <w:highlight w:val="cyan"/>
        </w:rPr>
        <w:t>encouraging and protecting private</w:t>
      </w:r>
      <w:r w:rsidRPr="00E70197">
        <w:rPr>
          <w:rStyle w:val="Emphasis"/>
        </w:rPr>
        <w:t xml:space="preserve"> commercial </w:t>
      </w:r>
      <w:r w:rsidRPr="004E7BE8">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w:t>
      </w:r>
      <w:r w:rsidRPr="008F40F5">
        <w:rPr>
          <w:sz w:val="12"/>
        </w:rPr>
        <w:lastRenderedPageBreak/>
        <w:t xml:space="preserve">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4E7BE8">
        <w:rPr>
          <w:rStyle w:val="Emphasis"/>
          <w:highlight w:val="cyan"/>
        </w:rPr>
        <w:t>space commerce industry violates</w:t>
      </w:r>
      <w:r w:rsidRPr="00E70197">
        <w:rPr>
          <w:rStyle w:val="StyleUnderline"/>
        </w:rPr>
        <w:t xml:space="preserve"> perhaps not the "letter" of the treaty, but circumvents entirely </w:t>
      </w:r>
      <w:r w:rsidRPr="004E7BE8">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4E7BE8">
        <w:rPr>
          <w:rStyle w:val="StyleUnderline"/>
          <w:highlight w:val="cyan"/>
        </w:rPr>
        <w:t>U</w:t>
      </w:r>
      <w:r w:rsidRPr="00E70197">
        <w:rPr>
          <w:rStyle w:val="StyleUnderline"/>
        </w:rPr>
        <w:t xml:space="preserve">nited </w:t>
      </w:r>
      <w:r w:rsidRPr="004E7BE8">
        <w:rPr>
          <w:rStyle w:val="StyleUnderline"/>
          <w:highlight w:val="cyan"/>
        </w:rPr>
        <w:t>S</w:t>
      </w:r>
      <w:r w:rsidRPr="00E70197">
        <w:rPr>
          <w:rStyle w:val="StyleUnderline"/>
        </w:rPr>
        <w:t xml:space="preserve">tates </w:t>
      </w:r>
      <w:r w:rsidRPr="004E7BE8">
        <w:rPr>
          <w:rStyle w:val="Emphasis"/>
          <w:highlight w:val="cyan"/>
        </w:rPr>
        <w:t>is</w:t>
      </w:r>
      <w:r w:rsidRPr="00E70197">
        <w:rPr>
          <w:rStyle w:val="Emphasis"/>
        </w:rPr>
        <w:t xml:space="preserve"> effectively "</w:t>
      </w:r>
      <w:r w:rsidRPr="004E7BE8">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4E7BE8">
        <w:rPr>
          <w:rStyle w:val="Emphasis"/>
          <w:highlight w:val="cyan"/>
        </w:rPr>
        <w:t>restricti</w:t>
      </w:r>
      <w:r w:rsidRPr="00E70197">
        <w:rPr>
          <w:rStyle w:val="StyleUnderline"/>
        </w:rPr>
        <w:t xml:space="preserve">ng </w:t>
      </w:r>
      <w:r w:rsidRPr="004E7BE8">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4E7BE8">
        <w:rPr>
          <w:rStyle w:val="Emphasis"/>
          <w:highlight w:val="cyan"/>
        </w:rPr>
        <w:t>allow the</w:t>
      </w:r>
      <w:r w:rsidRPr="00E70197">
        <w:rPr>
          <w:rStyle w:val="Emphasis"/>
        </w:rPr>
        <w:t xml:space="preserve"> </w:t>
      </w:r>
      <w:r w:rsidRPr="004E7BE8">
        <w:rPr>
          <w:rStyle w:val="Emphasis"/>
          <w:highlight w:val="cyan"/>
        </w:rPr>
        <w:t>U</w:t>
      </w:r>
      <w:r w:rsidRPr="00E70197">
        <w:rPr>
          <w:rStyle w:val="StyleUnderline"/>
        </w:rPr>
        <w:t xml:space="preserve">nited </w:t>
      </w:r>
      <w:r w:rsidRPr="004E7BE8">
        <w:rPr>
          <w:rStyle w:val="Emphasis"/>
          <w:highlight w:val="cyan"/>
        </w:rPr>
        <w:t>S</w:t>
      </w:r>
      <w:r w:rsidRPr="00E70197">
        <w:rPr>
          <w:rStyle w:val="StyleUnderline"/>
        </w:rPr>
        <w:t xml:space="preserve">tates </w:t>
      </w:r>
      <w:r w:rsidRPr="00E70197">
        <w:rPr>
          <w:rStyle w:val="Emphasis"/>
        </w:rPr>
        <w:t xml:space="preserve">to </w:t>
      </w:r>
      <w:r w:rsidRPr="004E7BE8">
        <w:rPr>
          <w:rStyle w:val="Emphasis"/>
          <w:highlight w:val="cyan"/>
        </w:rPr>
        <w:t>pass on</w:t>
      </w:r>
      <w:r w:rsidRPr="00E70197">
        <w:rPr>
          <w:rStyle w:val="StyleUnderline"/>
        </w:rPr>
        <w:t xml:space="preserve"> the financial cost and recover from their private entities the amount of </w:t>
      </w:r>
      <w:r w:rsidRPr="004E7BE8">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46E314E0" w14:textId="77777777" w:rsidR="001750E5" w:rsidRPr="004328D8" w:rsidRDefault="001750E5" w:rsidP="001750E5">
      <w:pPr>
        <w:pStyle w:val="Heading4"/>
        <w:rPr>
          <w:sz w:val="12"/>
        </w:rPr>
      </w:pPr>
      <w:r w:rsidRPr="00E70197">
        <w:t xml:space="preserve">The </w:t>
      </w:r>
      <w:proofErr w:type="spellStart"/>
      <w:r w:rsidRPr="00E70197">
        <w:t>aff</w:t>
      </w:r>
      <w:proofErr w:type="spellEnd"/>
      <w:r w:rsidRPr="00E70197">
        <w:t xml:space="preserve"> solves orbital debris and decreases collision risks.</w:t>
      </w:r>
    </w:p>
    <w:p w14:paraId="10A4BCDB" w14:textId="77777777" w:rsidR="001750E5" w:rsidRPr="00E70197" w:rsidRDefault="001750E5" w:rsidP="001750E5">
      <w:proofErr w:type="spellStart"/>
      <w:r w:rsidRPr="00E70197">
        <w:rPr>
          <w:rStyle w:val="Style13ptBold"/>
        </w:rPr>
        <w:t>Budhiraia</w:t>
      </w:r>
      <w:proofErr w:type="spellEnd"/>
      <w:r w:rsidRPr="00E70197">
        <w:rPr>
          <w:rStyle w:val="Style13ptBold"/>
        </w:rPr>
        <w:t xml:space="preserve"> 20</w:t>
      </w:r>
      <w:r w:rsidRPr="00E70197">
        <w:t xml:space="preserve"> [(</w:t>
      </w:r>
      <w:proofErr w:type="spellStart"/>
      <w:r w:rsidRPr="00E70197">
        <w:t>Mili</w:t>
      </w:r>
      <w:proofErr w:type="spellEnd"/>
      <w:r w:rsidRPr="00E70197">
        <w:t>, LL.B. candidate 2022 at Faculty of Law, University of Delhi.) “The Menace of Space Debris,” August 30, 2020, https://www.jurist.org/commentary/2020/08/mili-budhiraja-space-debris-india/] TDI</w:t>
      </w:r>
    </w:p>
    <w:p w14:paraId="1AEDCB1E" w14:textId="77777777" w:rsidR="001750E5" w:rsidRPr="00CE5E65" w:rsidRDefault="001750E5" w:rsidP="001750E5">
      <w:pPr>
        <w:rPr>
          <w:sz w:val="12"/>
        </w:rPr>
      </w:pPr>
      <w:r w:rsidRPr="00CE5E65">
        <w:rPr>
          <w:sz w:val="12"/>
        </w:rPr>
        <w:t>For most of the time India has participated in the space industry, it has played with one hand firmly tied behind its back. But with the introduction of the Self-Reliant India Movement (</w:t>
      </w:r>
      <w:proofErr w:type="spellStart"/>
      <w:r w:rsidRPr="00CE5E65">
        <w:rPr>
          <w:sz w:val="12"/>
        </w:rPr>
        <w:t>Aatma</w:t>
      </w:r>
      <w:proofErr w:type="spellEnd"/>
      <w:r w:rsidRPr="00CE5E65">
        <w:rPr>
          <w:sz w:val="12"/>
        </w:rPr>
        <w:t xml:space="preserve"> </w:t>
      </w:r>
      <w:proofErr w:type="spellStart"/>
      <w:r w:rsidRPr="00CE5E65">
        <w:rPr>
          <w:sz w:val="12"/>
        </w:rPr>
        <w:t>Nirbhar</w:t>
      </w:r>
      <w:proofErr w:type="spellEnd"/>
      <w:r w:rsidRPr="00CE5E65">
        <w:rPr>
          <w:sz w:val="12"/>
        </w:rPr>
        <w:t xml:space="preserve"> Bharat </w:t>
      </w:r>
      <w:proofErr w:type="spellStart"/>
      <w:r w:rsidRPr="00CE5E65">
        <w:rPr>
          <w:sz w:val="12"/>
        </w:rPr>
        <w:t>Abhiyaan</w:t>
      </w:r>
      <w:proofErr w:type="spellEnd"/>
      <w:r w:rsidRPr="00CE5E65">
        <w:rPr>
          <w:sz w:val="12"/>
        </w:rPr>
        <w:t xml:space="preserve">), </w:t>
      </w:r>
      <w:r w:rsidRPr="00E70197">
        <w:rPr>
          <w:rStyle w:val="StyleUnderline"/>
        </w:rPr>
        <w:t>private companies hold the baton along with the government organizations to operate in the entire range of space activities.</w:t>
      </w:r>
      <w:r w:rsidRPr="00CE5E65">
        <w:rPr>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E70197">
        <w:rPr>
          <w:rStyle w:val="StyleUnderline"/>
        </w:rPr>
        <w:t xml:space="preserve">, there are 375 private companies all across the globe engaged in the space industry. The privatization of the space industry relies upon the premise that it would lead to the expansion of opportunities to utilize the space. </w:t>
      </w:r>
      <w:r w:rsidRPr="00CE5E65">
        <w:rPr>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E70197">
        <w:rPr>
          <w:rStyle w:val="StyleUnderline"/>
        </w:rPr>
        <w:t xml:space="preserve">the ‘Outer Space Treaty’, was made when the concept of involving commercial entities into the multitude of space operations was not </w:t>
      </w:r>
      <w:r w:rsidRPr="00E70197">
        <w:rPr>
          <w:rStyle w:val="StyleUnderline"/>
        </w:rPr>
        <w:lastRenderedPageBreak/>
        <w:t xml:space="preserve">favored. The United States Communication Satellite Act of 1962 provided foundational support to the launch of communication satellites by commercial enterprises, thereby setting the stage for the entry of private players into the industry. But with </w:t>
      </w:r>
      <w:r w:rsidRPr="004E7BE8">
        <w:rPr>
          <w:rStyle w:val="StyleUnderline"/>
          <w:highlight w:val="cyan"/>
        </w:rPr>
        <w:t>increasing access to space</w:t>
      </w:r>
      <w:r w:rsidRPr="00E70197">
        <w:rPr>
          <w:rStyle w:val="StyleUnderline"/>
        </w:rPr>
        <w:t xml:space="preserve"> operations and a growing level of satellite population, the problem of </w:t>
      </w:r>
      <w:r w:rsidRPr="004E7BE8">
        <w:rPr>
          <w:rStyle w:val="StyleUnderline"/>
          <w:highlight w:val="cyan"/>
        </w:rPr>
        <w:t>space debris</w:t>
      </w:r>
      <w:r w:rsidRPr="00E70197">
        <w:rPr>
          <w:rStyle w:val="StyleUnderline"/>
        </w:rPr>
        <w:t xml:space="preserve">, and the </w:t>
      </w:r>
      <w:r w:rsidRPr="004E7BE8">
        <w:rPr>
          <w:rStyle w:val="StyleUnderline"/>
          <w:highlight w:val="cyan"/>
        </w:rPr>
        <w:t>pollution</w:t>
      </w:r>
      <w:r w:rsidRPr="00E70197">
        <w:rPr>
          <w:rStyle w:val="StyleUnderline"/>
        </w:rPr>
        <w:t xml:space="preserve"> caused due to the congestion of satellites, witnessed a simultaneous </w:t>
      </w:r>
      <w:r w:rsidRPr="004E7BE8">
        <w:rPr>
          <w:rStyle w:val="StyleUnderline"/>
          <w:highlight w:val="cyan"/>
        </w:rPr>
        <w:t>growth reaction</w:t>
      </w:r>
      <w:r w:rsidRPr="00CE5E65">
        <w:rPr>
          <w:sz w:val="12"/>
        </w:rPr>
        <w:t xml:space="preserve">. Space debris ranges from defunct spacecraft to paint flecks chipped off from wear and tear. </w:t>
      </w:r>
      <w:r w:rsidRPr="00E70197">
        <w:rPr>
          <w:rStyle w:val="StyleUnderline"/>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4E7BE8">
        <w:rPr>
          <w:rStyle w:val="StyleUnderline"/>
          <w:highlight w:val="cyan"/>
        </w:rPr>
        <w:t>situation</w:t>
      </w:r>
      <w:r w:rsidRPr="00E70197">
        <w:rPr>
          <w:rStyle w:val="StyleUnderline"/>
        </w:rPr>
        <w:t xml:space="preserve"> has the potential to </w:t>
      </w:r>
      <w:r w:rsidRPr="004E7BE8">
        <w:rPr>
          <w:rStyle w:val="StyleUnderline"/>
          <w:highlight w:val="cyan"/>
        </w:rPr>
        <w:t>significantly increase space traffic</w:t>
      </w:r>
      <w:r w:rsidRPr="00E70197">
        <w:rPr>
          <w:rStyle w:val="StyleUnderline"/>
        </w:rPr>
        <w:t>.</w:t>
      </w:r>
      <w:r w:rsidRPr="00CE5E65">
        <w:rPr>
          <w:sz w:val="12"/>
        </w:rPr>
        <w:t xml:space="preserve"> It calls for a higher level of safety in the orbiting region from the floating debris, </w:t>
      </w:r>
      <w:r w:rsidRPr="00E70197">
        <w:rPr>
          <w:rStyle w:val="StyleUnderline"/>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CE5E65">
        <w:rPr>
          <w:sz w:val="12"/>
        </w:rPr>
        <w:t xml:space="preserve">. As a corollary to this phenomenon runs the concept of “Tragedy of the Commons” introduced by Garrett </w:t>
      </w:r>
      <w:proofErr w:type="spellStart"/>
      <w:r w:rsidRPr="00CE5E65">
        <w:rPr>
          <w:sz w:val="12"/>
        </w:rPr>
        <w:t>Hardins</w:t>
      </w:r>
      <w:proofErr w:type="spellEnd"/>
      <w:r w:rsidRPr="00CE5E65">
        <w:rPr>
          <w:sz w:val="12"/>
        </w:rPr>
        <w:t xml:space="preserve">. </w:t>
      </w:r>
      <w:r w:rsidRPr="00E70197">
        <w:rPr>
          <w:rStyle w:val="StyleUnderline"/>
        </w:rPr>
        <w:t xml:space="preserve">The tragedy of commons occurs in a shared-resource system where independent operations motivated by self-interests deplete the shared-resource through their collective action. The </w:t>
      </w:r>
      <w:r w:rsidRPr="004E7BE8">
        <w:rPr>
          <w:rStyle w:val="StyleUnderline"/>
          <w:highlight w:val="cyan"/>
        </w:rPr>
        <w:t>increase in space traffic</w:t>
      </w:r>
      <w:r w:rsidRPr="00E70197">
        <w:rPr>
          <w:rStyle w:val="StyleUnderline"/>
        </w:rPr>
        <w:t xml:space="preserve">, which subsequently leads to an increase in space debris, can </w:t>
      </w:r>
      <w:r w:rsidRPr="004E7BE8">
        <w:rPr>
          <w:rStyle w:val="StyleUnderline"/>
          <w:highlight w:val="cyan"/>
        </w:rPr>
        <w:t>render LEO economically unviable</w:t>
      </w:r>
      <w:r w:rsidRPr="00E70197">
        <w:rPr>
          <w:rStyle w:val="StyleUnderline"/>
        </w:rPr>
        <w:t xml:space="preserve"> for other participants. </w:t>
      </w:r>
      <w:r w:rsidRPr="00CE5E65">
        <w:rPr>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E70197">
        <w:rPr>
          <w:rStyle w:val="StyleUnderline"/>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w:t>
      </w:r>
      <w:r w:rsidRPr="00CE5E65">
        <w:rPr>
          <w:rStyle w:val="StyleUnderline"/>
        </w:rPr>
        <w:t>Moreover, Article IX of the Outer Space Treaty creates an obligation on</w:t>
      </w:r>
      <w:r w:rsidRPr="00E70197">
        <w:rPr>
          <w:rStyle w:val="StyleUnderline"/>
        </w:rPr>
        <w:t xml:space="preserve"> the state parties to intimate with other members of the “potentially harmful activities”, but because the release of pollution is a recurrent phenomenon, the law cannot be put to good use. </w:t>
      </w:r>
      <w:r w:rsidRPr="00CE5E65">
        <w:rPr>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E70197">
        <w:rPr>
          <w:rStyle w:val="StyleUnderline"/>
        </w:rPr>
        <w:t xml:space="preserve">With the growing privatization of the Space Industry, the </w:t>
      </w:r>
      <w:r w:rsidRPr="004E7BE8">
        <w:rPr>
          <w:rStyle w:val="StyleUnderline"/>
          <w:highlight w:val="cyan"/>
        </w:rPr>
        <w:t>responsibility in outer space requires</w:t>
      </w:r>
      <w:r w:rsidRPr="00E70197">
        <w:rPr>
          <w:rStyle w:val="StyleUnderline"/>
        </w:rPr>
        <w:t xml:space="preserve"> prompt </w:t>
      </w:r>
      <w:r w:rsidRPr="004E7BE8">
        <w:rPr>
          <w:rStyle w:val="StyleUnderline"/>
          <w:highlight w:val="cyan"/>
        </w:rPr>
        <w:t>action</w:t>
      </w:r>
      <w:r w:rsidRPr="00E70197">
        <w:rPr>
          <w:rStyle w:val="StyleUnderline"/>
        </w:rPr>
        <w:t xml:space="preserve">s. There is a </w:t>
      </w:r>
      <w:r w:rsidRPr="004E7BE8">
        <w:rPr>
          <w:rStyle w:val="StyleUnderline"/>
          <w:highlight w:val="cyan"/>
        </w:rPr>
        <w:t>need for international agreements</w:t>
      </w:r>
      <w:r w:rsidRPr="00E70197">
        <w:rPr>
          <w:rStyle w:val="StyleUnderline"/>
        </w:rPr>
        <w:t xml:space="preserve"> of a binding nature to increase the threshold of accountability of member states to ensure a sustainable orbital domain.</w:t>
      </w:r>
      <w:r w:rsidRPr="00CE5E65">
        <w:rPr>
          <w:sz w:val="12"/>
        </w:rPr>
        <w:t xml:space="preserve"> While increased participation of commercial enterprises is expounded as an economically growing feature of a country</w:t>
      </w:r>
      <w:r w:rsidRPr="00E70197">
        <w:rPr>
          <w:rStyle w:val="StyleUnderline"/>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4E7BE8">
        <w:rPr>
          <w:rStyle w:val="StyleUnderline"/>
          <w:highlight w:val="cyan"/>
        </w:rPr>
        <w:t>O</w:t>
      </w:r>
      <w:r w:rsidRPr="00E70197">
        <w:rPr>
          <w:rStyle w:val="StyleUnderline"/>
        </w:rPr>
        <w:t xml:space="preserve">uter </w:t>
      </w:r>
      <w:r w:rsidRPr="004E7BE8">
        <w:rPr>
          <w:rStyle w:val="StyleUnderline"/>
          <w:highlight w:val="cyan"/>
        </w:rPr>
        <w:t>S</w:t>
      </w:r>
      <w:r w:rsidRPr="00E70197">
        <w:rPr>
          <w:rStyle w:val="StyleUnderline"/>
        </w:rPr>
        <w:t xml:space="preserve">pace </w:t>
      </w:r>
      <w:r w:rsidRPr="004E7BE8">
        <w:rPr>
          <w:rStyle w:val="StyleUnderline"/>
          <w:highlight w:val="cyan"/>
        </w:rPr>
        <w:t>T</w:t>
      </w:r>
      <w:r w:rsidRPr="00E70197">
        <w:rPr>
          <w:rStyle w:val="StyleUnderline"/>
        </w:rPr>
        <w:t xml:space="preserve">reaty </w:t>
      </w:r>
      <w:r w:rsidRPr="004E7BE8">
        <w:rPr>
          <w:rStyle w:val="StyleUnderline"/>
          <w:highlight w:val="cyan"/>
        </w:rPr>
        <w:t>is limited</w:t>
      </w:r>
      <w:r w:rsidRPr="00E70197">
        <w:rPr>
          <w:rStyle w:val="StyleUnderline"/>
        </w:rPr>
        <w:t xml:space="preserve"> in its jurisdiction to state-sponsored activities, there is a need for an international </w:t>
      </w:r>
      <w:r w:rsidRPr="00E70197">
        <w:rPr>
          <w:rStyle w:val="StyleUnderline"/>
        </w:rPr>
        <w:lastRenderedPageBreak/>
        <w:t>instrument governing the operations of private players</w:t>
      </w:r>
      <w:r w:rsidRPr="00CE5E65">
        <w:rPr>
          <w:sz w:val="12"/>
        </w:rPr>
        <w:t>. The delay in employing environmental measures has significantly impacted the atmospheric make-up. The same temperament showcased for this issue could bring Kessler Syndrome to life.</w:t>
      </w:r>
    </w:p>
    <w:p w14:paraId="2F960229" w14:textId="77777777" w:rsidR="001750E5" w:rsidRPr="008F40F5" w:rsidRDefault="001750E5" w:rsidP="001750E5">
      <w:pPr>
        <w:rPr>
          <w:sz w:val="12"/>
        </w:rPr>
      </w:pPr>
    </w:p>
    <w:p w14:paraId="28DDA494" w14:textId="77777777" w:rsidR="001750E5" w:rsidRPr="00E70197" w:rsidRDefault="001750E5" w:rsidP="001750E5">
      <w:pPr>
        <w:pStyle w:val="Heading4"/>
      </w:pPr>
      <w:r w:rsidRPr="00E70197">
        <w:t xml:space="preserve">A public-private partnership solves none of the </w:t>
      </w:r>
      <w:proofErr w:type="spellStart"/>
      <w:r w:rsidRPr="00E70197">
        <w:t>aff</w:t>
      </w:r>
      <w:proofErr w:type="spellEnd"/>
      <w:r w:rsidRPr="00E70197">
        <w:t xml:space="preserve"> – market dynamics and hiring competition mean the two sectors are zero sum.</w:t>
      </w:r>
    </w:p>
    <w:p w14:paraId="59FF98C2" w14:textId="77777777" w:rsidR="001750E5" w:rsidRPr="00E70197" w:rsidRDefault="001750E5" w:rsidP="001750E5">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3D941FE5" w14:textId="77777777" w:rsidR="001750E5" w:rsidRPr="00E70197" w:rsidRDefault="001750E5" w:rsidP="001750E5">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 xml:space="preserve">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w:t>
      </w:r>
      <w:proofErr w:type="spellStart"/>
      <w:r w:rsidRPr="00E70197">
        <w:rPr>
          <w:rStyle w:val="StyleUnderline"/>
        </w:rPr>
        <w:t>Isaacman</w:t>
      </w:r>
      <w:proofErr w:type="spellEnd"/>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4E7BE8">
        <w:rPr>
          <w:rStyle w:val="StyleUnderline"/>
          <w:highlight w:val="cyan"/>
        </w:rPr>
        <w:t>private sector will launch</w:t>
      </w:r>
      <w:r w:rsidRPr="00E70197">
        <w:rPr>
          <w:rStyle w:val="StyleUnderline"/>
        </w:rPr>
        <w:t xml:space="preserve"> some of the major </w:t>
      </w:r>
      <w:r w:rsidRPr="004E7BE8">
        <w:rPr>
          <w:rStyle w:val="StyleUnderline"/>
          <w:highlight w:val="cyan"/>
        </w:rPr>
        <w:t>components</w:t>
      </w:r>
      <w:r w:rsidRPr="00E70197">
        <w:rPr>
          <w:rStyle w:val="StyleUnderline"/>
        </w:rPr>
        <w:t xml:space="preserve"> of the space station </w:t>
      </w:r>
      <w:r w:rsidRPr="004E7BE8">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4E7BE8">
        <w:rPr>
          <w:rStyle w:val="StyleUnderline"/>
          <w:highlight w:val="cyan"/>
        </w:rPr>
        <w:t>changing dynamic</w:t>
      </w:r>
      <w:r w:rsidRPr="00E70197">
        <w:rPr>
          <w:rStyle w:val="StyleUnderline"/>
        </w:rPr>
        <w:t xml:space="preserve"> also has </w:t>
      </w:r>
      <w:r w:rsidRPr="004E7BE8">
        <w:rPr>
          <w:rStyle w:val="StyleUnderline"/>
          <w:highlight w:val="cyan"/>
        </w:rPr>
        <w:t>left NASA</w:t>
      </w:r>
      <w:r w:rsidRPr="00E70197">
        <w:rPr>
          <w:rStyle w:val="StyleUnderline"/>
        </w:rPr>
        <w:t xml:space="preserve">, which for decades has set the pace for the American space project, </w:t>
      </w:r>
      <w:r w:rsidRPr="004E7BE8">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021162">
        <w:rPr>
          <w:sz w:val="12"/>
        </w:rPr>
        <w:t>Jurczyk</w:t>
      </w:r>
      <w:proofErr w:type="spellEnd"/>
      <w:r w:rsidRPr="00021162">
        <w:rPr>
          <w:sz w:val="12"/>
        </w:rPr>
        <w:t xml:space="preserve">, NASA’s acting administrator, said the agency is well aware of how </w:t>
      </w:r>
      <w:r w:rsidRPr="00E70197">
        <w:rPr>
          <w:rStyle w:val="StyleUnderline"/>
        </w:rPr>
        <w:t xml:space="preserve">its identity and role are changing, and he likened the agency’s role to </w:t>
      </w:r>
      <w:r w:rsidRPr="004E7BE8">
        <w:rPr>
          <w:rStyle w:val="StyleUnderline"/>
          <w:highlight w:val="cyan"/>
        </w:rPr>
        <w:t>how the U.S. government fostered the</w:t>
      </w:r>
      <w:r w:rsidRPr="00E70197">
        <w:rPr>
          <w:rStyle w:val="StyleUnderline"/>
        </w:rPr>
        <w:t xml:space="preserve"> commercial </w:t>
      </w:r>
      <w:r w:rsidRPr="004E7BE8">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w:t>
      </w:r>
      <w:r w:rsidRPr="00021162">
        <w:rPr>
          <w:sz w:val="12"/>
        </w:rPr>
        <w:lastRenderedPageBreak/>
        <w:t xml:space="preserve">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021162">
        <w:rPr>
          <w:sz w:val="12"/>
        </w:rPr>
        <w:t>Worner</w:t>
      </w:r>
      <w:proofErr w:type="spellEnd"/>
      <w:r w:rsidRPr="00021162">
        <w:rPr>
          <w:sz w:val="12"/>
        </w:rPr>
        <w:t xml:space="preserve">,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4E7BE8">
        <w:rPr>
          <w:rStyle w:val="StyleUnderline"/>
          <w:highlight w:val="cyan"/>
        </w:rPr>
        <w:t>future workforce is going to</w:t>
      </w:r>
      <w:r w:rsidRPr="00E70197">
        <w:rPr>
          <w:rStyle w:val="StyleUnderline"/>
        </w:rPr>
        <w:t xml:space="preserve"> be attracted to a growing number of </w:t>
      </w:r>
      <w:r w:rsidRPr="004E7BE8">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w:t>
      </w:r>
      <w:proofErr w:type="spellStart"/>
      <w:r w:rsidRPr="00021162">
        <w:rPr>
          <w:sz w:val="12"/>
        </w:rPr>
        <w:t>Jurczyk</w:t>
      </w:r>
      <w:proofErr w:type="spellEnd"/>
      <w:r w:rsidRPr="00021162">
        <w:rPr>
          <w:sz w:val="12"/>
        </w:rPr>
        <w:t xml:space="preserve">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4E7BE8">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021162">
        <w:rPr>
          <w:sz w:val="12"/>
        </w:rPr>
        <w:t>Bridenstine</w:t>
      </w:r>
      <w:proofErr w:type="spellEnd"/>
      <w:r w:rsidRPr="00021162">
        <w:rPr>
          <w:sz w:val="12"/>
        </w:rPr>
        <w:t xml:space="preserv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4E7BE8">
        <w:rPr>
          <w:rStyle w:val="StyleUnderline"/>
          <w:highlight w:val="cyan"/>
        </w:rPr>
        <w:t>NASA</w:t>
      </w:r>
      <w:r w:rsidRPr="00E70197">
        <w:rPr>
          <w:rStyle w:val="StyleUnderline"/>
        </w:rPr>
        <w:t xml:space="preserve"> has always </w:t>
      </w:r>
      <w:r w:rsidRPr="004E7BE8">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RPr="004E7BE8">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4E7BE8">
        <w:rPr>
          <w:rStyle w:val="StyleUnderline"/>
          <w:highlight w:val="cyan"/>
        </w:rPr>
        <w:t>hardware</w:t>
      </w:r>
      <w:r w:rsidRPr="00E70197">
        <w:rPr>
          <w:rStyle w:val="StyleUnderline"/>
        </w:rPr>
        <w:t xml:space="preserve"> and the </w:t>
      </w:r>
      <w:r w:rsidRPr="004E7BE8">
        <w:rPr>
          <w:rStyle w:val="StyleUnderline"/>
          <w:highlight w:val="cyan"/>
        </w:rPr>
        <w:t xml:space="preserve">launch procedures remain </w:t>
      </w:r>
      <w:r w:rsidRPr="00021162">
        <w:rPr>
          <w:rStyle w:val="StyleUnderline"/>
        </w:rPr>
        <w:t xml:space="preserve">in </w:t>
      </w:r>
      <w:r w:rsidRPr="004E7BE8">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w:t>
      </w:r>
      <w:proofErr w:type="spellStart"/>
      <w:r w:rsidRPr="00021162">
        <w:rPr>
          <w:sz w:val="12"/>
        </w:rPr>
        <w:t>Isaacman</w:t>
      </w:r>
      <w:proofErr w:type="spellEnd"/>
      <w:r w:rsidRPr="00021162">
        <w:rPr>
          <w:sz w:val="12"/>
        </w:rPr>
        <w:t xml:space="preserve">, the billionaire founder and chief executive of Shift4Shop, a payments technology company, paid an undisclosed sum for the SpaceX flight. </w:t>
      </w:r>
      <w:proofErr w:type="spellStart"/>
      <w:r w:rsidRPr="00021162">
        <w:rPr>
          <w:sz w:val="12"/>
        </w:rPr>
        <w:t>Isaacman</w:t>
      </w:r>
      <w:proofErr w:type="spellEnd"/>
      <w:r w:rsidRPr="00021162">
        <w:rPr>
          <w:sz w:val="12"/>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021162">
        <w:rPr>
          <w:sz w:val="12"/>
        </w:rPr>
        <w:t>Isaacman</w:t>
      </w:r>
      <w:proofErr w:type="spellEnd"/>
      <w:r w:rsidRPr="00021162">
        <w:rPr>
          <w:sz w:val="12"/>
        </w:rPr>
        <w:t xml:space="preserve">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w:t>
      </w:r>
      <w:proofErr w:type="spellStart"/>
      <w:r w:rsidRPr="00021162">
        <w:rPr>
          <w:sz w:val="12"/>
        </w:rPr>
        <w:t>Isaacman</w:t>
      </w:r>
      <w:proofErr w:type="spellEnd"/>
      <w:r w:rsidRPr="00021162">
        <w:rPr>
          <w:sz w:val="12"/>
        </w:rPr>
        <w:t xml:space="preserve"> on the call. Meet the people paying $55 million each to fly to the space station That mission will be followed by a second flight made up entirely of civilians — three wealthy business executives, who are each paying $55 million, in addition to the commander, Michael </w:t>
      </w:r>
      <w:r w:rsidRPr="00021162">
        <w:rPr>
          <w:sz w:val="12"/>
        </w:rPr>
        <w:lastRenderedPageBreak/>
        <w:t xml:space="preserve">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769870BA" w14:textId="77777777" w:rsidR="001750E5" w:rsidRPr="00E70197" w:rsidRDefault="001750E5" w:rsidP="001750E5">
      <w:pPr>
        <w:rPr>
          <w:b/>
          <w:u w:val="single"/>
        </w:rPr>
      </w:pPr>
    </w:p>
    <w:p w14:paraId="512975EC" w14:textId="77777777" w:rsidR="001750E5" w:rsidRPr="00086718" w:rsidRDefault="001750E5" w:rsidP="001750E5">
      <w:pPr>
        <w:pStyle w:val="Heading4"/>
      </w:pPr>
      <w:r w:rsidRPr="00086718">
        <w:t>Colonies in space are sustainable and rely on planetary resources</w:t>
      </w:r>
      <w:r>
        <w:t>, NASA has a plan</w:t>
      </w:r>
    </w:p>
    <w:p w14:paraId="3E9DBD5F" w14:textId="77777777" w:rsidR="001750E5" w:rsidRPr="00086718" w:rsidRDefault="001750E5" w:rsidP="001750E5">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4476A8CC" w14:textId="77777777" w:rsidR="001750E5" w:rsidRPr="00086718" w:rsidRDefault="001750E5" w:rsidP="001750E5">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1736784C" w14:textId="77777777" w:rsidR="001750E5" w:rsidRPr="00702355" w:rsidRDefault="001750E5" w:rsidP="001750E5">
      <w:pPr>
        <w:rPr>
          <w:u w:val="single"/>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4E7BE8">
        <w:rPr>
          <w:rStyle w:val="StyleUnderline"/>
          <w:highlight w:val="cyan"/>
        </w:rPr>
        <w:t>O’Neill colonies</w:t>
      </w:r>
      <w:r w:rsidRPr="00086718">
        <w:rPr>
          <w:rStyle w:val="StyleUnderline"/>
        </w:rPr>
        <w:t xml:space="preserve"> offer an option untethered to any planetary body. Instead, </w:t>
      </w:r>
      <w:r w:rsidRPr="004E7BE8">
        <w:rPr>
          <w:rStyle w:val="Emphasis"/>
          <w:highlight w:val="cyan"/>
        </w:rPr>
        <w:t>people would live in</w:t>
      </w:r>
      <w:r w:rsidRPr="00086718">
        <w:rPr>
          <w:rStyle w:val="Emphasis"/>
        </w:rPr>
        <w:t xml:space="preserve"> enormous circular </w:t>
      </w:r>
      <w:r w:rsidRPr="004E7BE8">
        <w:rPr>
          <w:rStyle w:val="Emphasis"/>
          <w:highlight w:val="cyan"/>
        </w:rPr>
        <w:t>structures</w:t>
      </w:r>
      <w:r w:rsidRPr="00086718">
        <w:rPr>
          <w:rStyle w:val="Emphasis"/>
        </w:rPr>
        <w:t xml:space="preserve"> in space that would be </w:t>
      </w:r>
      <w:r w:rsidRPr="004E7BE8">
        <w:rPr>
          <w:rStyle w:val="Emphasis"/>
          <w:highlight w:val="cyan"/>
        </w:rPr>
        <w:t>capable of hosting</w:t>
      </w:r>
      <w:r w:rsidRPr="00086718">
        <w:rPr>
          <w:rStyle w:val="Emphasis"/>
        </w:rPr>
        <w:t xml:space="preserve"> many thousands of people — or even </w:t>
      </w:r>
      <w:r w:rsidRPr="004E7BE8">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4E7BE8">
        <w:rPr>
          <w:rStyle w:val="Emphasis"/>
          <w:highlight w:val="cyan"/>
        </w:rPr>
        <w:t>permanent, self-sustaining structures</w:t>
      </w:r>
      <w:r w:rsidRPr="00086718">
        <w:rPr>
          <w:rStyle w:val="Emphasis"/>
        </w:rPr>
        <w:t xml:space="preserve">. That means they would use </w:t>
      </w:r>
      <w:r w:rsidRPr="004E7BE8">
        <w:rPr>
          <w:rStyle w:val="Emphasis"/>
          <w:highlight w:val="cyan"/>
        </w:rPr>
        <w:t>solar power for electrical energy</w:t>
      </w:r>
      <w:r w:rsidRPr="00086718">
        <w:rPr>
          <w:rStyle w:val="Emphasis"/>
        </w:rPr>
        <w:t xml:space="preserve"> and for </w:t>
      </w:r>
      <w:r w:rsidRPr="004E7BE8">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4E7BE8">
        <w:rPr>
          <w:rStyle w:val="StyleUnderline"/>
          <w:highlight w:val="cyan"/>
        </w:rPr>
        <w:t>NASA’s</w:t>
      </w:r>
      <w:r w:rsidRPr="00086718">
        <w:rPr>
          <w:rStyle w:val="StyleUnderline"/>
        </w:rPr>
        <w:t xml:space="preserve"> long-term </w:t>
      </w:r>
      <w:r w:rsidRPr="004E7BE8">
        <w:rPr>
          <w:rStyle w:val="StyleUnderline"/>
          <w:highlight w:val="cyan"/>
        </w:rPr>
        <w:t>plans</w:t>
      </w:r>
      <w:r w:rsidRPr="00086718">
        <w:rPr>
          <w:rStyle w:val="StyleUnderline"/>
        </w:rPr>
        <w:t xml:space="preserve"> for the Moon and Mars involve </w:t>
      </w:r>
      <w:r w:rsidRPr="004E7BE8">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4E7BE8">
        <w:rPr>
          <w:rStyle w:val="Emphasis"/>
          <w:highlight w:val="cyan"/>
        </w:rPr>
        <w:t xml:space="preserve">colonies are meant to use resources gathered from </w:t>
      </w:r>
      <w:r w:rsidRPr="004E7BE8">
        <w:rPr>
          <w:rStyle w:val="Emphasis"/>
          <w:highlight w:val="cyan"/>
        </w:rPr>
        <w:lastRenderedPageBreak/>
        <w:t>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1FB1BB73" w14:textId="77777777" w:rsidR="001750E5" w:rsidRPr="001456E5" w:rsidRDefault="001750E5" w:rsidP="001750E5">
      <w:pPr>
        <w:pStyle w:val="Heading4"/>
      </w:pPr>
    </w:p>
    <w:p w14:paraId="10D5869F" w14:textId="77777777" w:rsidR="00A246AE" w:rsidRPr="00A246AE" w:rsidRDefault="00A246AE" w:rsidP="00A246AE"/>
    <w:sectPr w:rsidR="00A246AE" w:rsidRPr="00A246A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502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E4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50E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23A8"/>
    <w:rsid w:val="004D52D8"/>
    <w:rsid w:val="004E355B"/>
    <w:rsid w:val="004E7BE8"/>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57CF2"/>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208"/>
    <w:rsid w:val="009C5FF7"/>
    <w:rsid w:val="009C6292"/>
    <w:rsid w:val="009D15DB"/>
    <w:rsid w:val="009D3133"/>
    <w:rsid w:val="009E160D"/>
    <w:rsid w:val="009F1CBB"/>
    <w:rsid w:val="009F3305"/>
    <w:rsid w:val="009F6FB2"/>
    <w:rsid w:val="00A071C0"/>
    <w:rsid w:val="00A22670"/>
    <w:rsid w:val="00A246AE"/>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D8F"/>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140"/>
    <w:rsid w:val="00C07769"/>
    <w:rsid w:val="00C07D05"/>
    <w:rsid w:val="00C10856"/>
    <w:rsid w:val="00C12981"/>
    <w:rsid w:val="00C203FA"/>
    <w:rsid w:val="00C244F5"/>
    <w:rsid w:val="00C3164F"/>
    <w:rsid w:val="00C31B5E"/>
    <w:rsid w:val="00C34D3E"/>
    <w:rsid w:val="00C35B37"/>
    <w:rsid w:val="00C3747A"/>
    <w:rsid w:val="00C37F29"/>
    <w:rsid w:val="00C56DCC"/>
    <w:rsid w:val="00C57075"/>
    <w:rsid w:val="00C72AFE"/>
    <w:rsid w:val="00C810C7"/>
    <w:rsid w:val="00C81619"/>
    <w:rsid w:val="00C96E72"/>
    <w:rsid w:val="00CA013C"/>
    <w:rsid w:val="00CA6D6D"/>
    <w:rsid w:val="00CB02E7"/>
    <w:rsid w:val="00CC7A4E"/>
    <w:rsid w:val="00CD1359"/>
    <w:rsid w:val="00CD4C83"/>
    <w:rsid w:val="00D01EDC"/>
    <w:rsid w:val="00D078AA"/>
    <w:rsid w:val="00D10058"/>
    <w:rsid w:val="00D11978"/>
    <w:rsid w:val="00D15E30"/>
    <w:rsid w:val="00D16129"/>
    <w:rsid w:val="00D17196"/>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49B"/>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502D"/>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200E4F"/>
  <w14:defaultImageDpi w14:val="300"/>
  <w15:docId w15:val="{839FB86A-A956-DA4B-BB4F-6BD9D3B26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50E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C50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50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C502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FC502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C50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502D"/>
  </w:style>
  <w:style w:type="character" w:customStyle="1" w:styleId="Heading1Char">
    <w:name w:val="Heading 1 Char"/>
    <w:aliases w:val="Pocket Char"/>
    <w:basedOn w:val="DefaultParagraphFont"/>
    <w:link w:val="Heading1"/>
    <w:uiPriority w:val="9"/>
    <w:rsid w:val="00FC502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C502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C502D"/>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FC502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C502D"/>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FC502D"/>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FC502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C502D"/>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uiPriority w:val="99"/>
    <w:unhideWhenUsed/>
    <w:rsid w:val="00FC502D"/>
    <w:rPr>
      <w:color w:val="auto"/>
      <w:u w:val="none"/>
    </w:rPr>
  </w:style>
  <w:style w:type="paragraph" w:styleId="DocumentMap">
    <w:name w:val="Document Map"/>
    <w:basedOn w:val="Normal"/>
    <w:link w:val="DocumentMapChar"/>
    <w:uiPriority w:val="99"/>
    <w:semiHidden/>
    <w:unhideWhenUsed/>
    <w:rsid w:val="00FC50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502D"/>
    <w:rPr>
      <w:rFonts w:ascii="Lucida Grande" w:hAnsi="Lucida Grande" w:cs="Lucida Grande"/>
    </w:rPr>
  </w:style>
  <w:style w:type="paragraph" w:customStyle="1" w:styleId="textbold">
    <w:name w:val="text bold"/>
    <w:basedOn w:val="Normal"/>
    <w:link w:val="Emphasis"/>
    <w:uiPriority w:val="20"/>
    <w:qFormat/>
    <w:rsid w:val="001750E5"/>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ars.nasa.gov/resources/22474/jezero-crater-mars-2020s-landing-site/" TargetMode="External"/><Relationship Id="rId18" Type="http://schemas.openxmlformats.org/officeDocument/2006/relationships/hyperlink" Target="https://www.sciencefocus.com/space/space-mining-the-new-goldrush/" TargetMode="External"/><Relationship Id="rId26" Type="http://schemas.openxmlformats.org/officeDocument/2006/relationships/hyperlink" Target="https://www.orbitaldebris.jsc.nasa.gov/faq.html" TargetMode="External"/><Relationship Id="rId3" Type="http://schemas.openxmlformats.org/officeDocument/2006/relationships/customXml" Target="../customXml/item3.xml"/><Relationship Id="rId21" Type="http://schemas.openxmlformats.org/officeDocument/2006/relationships/hyperlink" Target="https://tass.ru/ekonomika/7734535" TargetMode="External"/><Relationship Id="rId7" Type="http://schemas.openxmlformats.org/officeDocument/2006/relationships/settings" Target="settings.xml"/><Relationship Id="rId12" Type="http://schemas.openxmlformats.org/officeDocument/2006/relationships/hyperlink" Target="https://www.nytimes.com/2020/07/30/science/nasa-mars-launch.html" TargetMode="External"/><Relationship Id="rId17" Type="http://schemas.openxmlformats.org/officeDocument/2006/relationships/hyperlink" Target="https://unitedearth.us/religion-and-spirituality/does-seeing-earth-from-space-alter-your-perspective/" TargetMode="External"/><Relationship Id="rId25" Type="http://schemas.openxmlformats.org/officeDocument/2006/relationships/hyperlink" Target="https://www.scientificamerican.com/article/orbital-debris-space-fence/" TargetMode="External"/><Relationship Id="rId2" Type="http://schemas.openxmlformats.org/officeDocument/2006/relationships/customXml" Target="../customXml/item2.xml"/><Relationship Id="rId16" Type="http://schemas.openxmlformats.org/officeDocument/2006/relationships/hyperlink" Target="https://www.jpl.nasa.gov/infographics/infographic.view.php?id=11358" TargetMode="External"/><Relationship Id="rId20" Type="http://schemas.openxmlformats.org/officeDocument/2006/relationships/hyperlink" Target="https://www.nytimes.com/2021/10/31/world/europe/biden-putin-russia-united-states.html"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techtank/2020/08/18/five-reasons-to-explore-mars/" TargetMode="External"/><Relationship Id="rId24" Type="http://schemas.openxmlformats.org/officeDocument/2006/relationships/hyperlink" Target="https://www.scientificamerican.com/podcast/episode/the-sneaky-danger-of-space-dust/" TargetMode="External"/><Relationship Id="rId5" Type="http://schemas.openxmlformats.org/officeDocument/2006/relationships/numbering" Target="numbering.xml"/><Relationship Id="rId15" Type="http://schemas.openxmlformats.org/officeDocument/2006/relationships/hyperlink" Target="https://www.brookings.edu/book/megachange-economic-disruption-political-upheaval-and-social-strife-in-the-21st-century/" TargetMode="External"/><Relationship Id="rId23" Type="http://schemas.openxmlformats.org/officeDocument/2006/relationships/hyperlink" Target="https://newrepublic.com/article/160303/monetizing-final-frontier" TargetMode="External"/><Relationship Id="rId28" Type="http://schemas.openxmlformats.org/officeDocument/2006/relationships/hyperlink" Target="https://sphera.com/spark/space-junk-a-safety-and-sustainability-problem-moving-at-18000-mph/" TargetMode="External"/><Relationship Id="rId10" Type="http://schemas.openxmlformats.org/officeDocument/2006/relationships/hyperlink" Target="https://newrepublic.com/article/160303/monetizing-final-frontier" TargetMode="External"/><Relationship Id="rId19" Type="http://schemas.openxmlformats.org/officeDocument/2006/relationships/hyperlink" Target="https://www.brookings.edu/book/turning-point/"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space.com/9329-earth-unique-life-common-universe.html" TargetMode="External"/><Relationship Id="rId22" Type="http://schemas.openxmlformats.org/officeDocument/2006/relationships/hyperlink" Target="https://www.russiamatters.org/sites/default/files/media/files/Entanglement_interior_FNL.pdf" TargetMode="External"/><Relationship Id="rId27" Type="http://schemas.openxmlformats.org/officeDocument/2006/relationships/hyperlink" Target="http://aip.scitation.org/doi/full/10.1063/1.4980833"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29</Pages>
  <Words>22886</Words>
  <Characters>130452</Characters>
  <Application>Microsoft Office Word</Application>
  <DocSecurity>0</DocSecurity>
  <Lines>1087</Lines>
  <Paragraphs>306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153032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15</cp:revision>
  <dcterms:created xsi:type="dcterms:W3CDTF">2022-01-28T18:46:00Z</dcterms:created>
  <dcterms:modified xsi:type="dcterms:W3CDTF">2022-01-28T19:59:00Z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