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4F182A" w14:textId="5752C415" w:rsidR="00433ED4" w:rsidRDefault="00433ED4" w:rsidP="00FD01CD">
      <w:pPr>
        <w:pStyle w:val="Heading1"/>
      </w:pPr>
      <w:r w:rsidRPr="004F58CA">
        <w:t>1AC—</w:t>
      </w:r>
      <w:proofErr w:type="spellStart"/>
      <w:r w:rsidRPr="004F58CA">
        <w:t>Heg</w:t>
      </w:r>
      <w:proofErr w:type="spellEnd"/>
      <w:r w:rsidRPr="004F58CA">
        <w:t xml:space="preserve"> </w:t>
      </w:r>
    </w:p>
    <w:p w14:paraId="39F36C2D" w14:textId="77777777" w:rsidR="00D1678B" w:rsidRDefault="00D1678B" w:rsidP="00D1678B">
      <w:pPr>
        <w:pStyle w:val="Heading2"/>
      </w:pPr>
      <w:r>
        <w:lastRenderedPageBreak/>
        <w:t>Util</w:t>
      </w:r>
    </w:p>
    <w:p w14:paraId="4A89C833" w14:textId="77777777" w:rsidR="00D1678B" w:rsidRDefault="00D1678B" w:rsidP="00D1678B">
      <w:pPr>
        <w:pStyle w:val="Heading4"/>
      </w:pPr>
      <w:r>
        <w:t xml:space="preserve">The standard is maximizing expected well-being. </w:t>
      </w:r>
    </w:p>
    <w:p w14:paraId="22D21BCE" w14:textId="77777777" w:rsidR="00D1678B" w:rsidRPr="00716136" w:rsidRDefault="00D1678B" w:rsidP="00D1678B">
      <w:pPr>
        <w:pStyle w:val="Heading4"/>
        <w:rPr>
          <w:rFonts w:asciiTheme="majorHAnsi" w:hAnsiTheme="majorHAnsi" w:cstheme="majorHAnsi"/>
          <w:b w:val="0"/>
        </w:rPr>
      </w:pPr>
      <w:r>
        <w:t xml:space="preserve">1] </w:t>
      </w:r>
      <w:r w:rsidRPr="00716136">
        <w:rPr>
          <w:rFonts w:asciiTheme="majorHAnsi" w:hAnsiTheme="majorHAnsi" w:cstheme="majorHAnsi"/>
        </w:rPr>
        <w:t>Only pleasure and pain are intrinsically valuable – all other frameworks collapse.</w:t>
      </w:r>
    </w:p>
    <w:p w14:paraId="7181680D" w14:textId="77777777" w:rsidR="00D1678B" w:rsidRPr="00716136" w:rsidRDefault="00D1678B" w:rsidP="00D1678B">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w:t>
      </w:r>
      <w:r w:rsidRPr="00E47BED">
        <w:rPr>
          <w:rFonts w:asciiTheme="majorHAnsi" w:hAnsiTheme="majorHAnsi" w:cstheme="majorHAnsi"/>
          <w:sz w:val="18"/>
          <w:szCs w:val="18"/>
        </w:rPr>
        <w:t>[Ole Martin Moen, Research Fellow in Philosophy at University of Oslo “An Argument for Hedonism” Journal of Value Inquiry (Springer), 50 (2) 2016: 267–281]</w:t>
      </w:r>
      <w:r>
        <w:rPr>
          <w:rFonts w:asciiTheme="majorHAnsi" w:hAnsiTheme="majorHAnsi" w:cstheme="majorHAnsi"/>
          <w:sz w:val="18"/>
          <w:szCs w:val="18"/>
        </w:rPr>
        <w:t xml:space="preserve"> TDI</w:t>
      </w:r>
    </w:p>
    <w:p w14:paraId="0C81C019" w14:textId="77777777" w:rsidR="00D1678B" w:rsidRPr="00E47BED" w:rsidRDefault="00D1678B" w:rsidP="00D1678B">
      <w:pPr>
        <w:rPr>
          <w:rStyle w:val="StyleUnderline"/>
          <w:rFonts w:asciiTheme="majorHAnsi" w:hAnsiTheme="majorHAnsi" w:cstheme="majorHAnsi"/>
          <w:b/>
          <w:bCs/>
        </w:rPr>
      </w:pPr>
      <w:r w:rsidRPr="00E47BED">
        <w:rPr>
          <w:rFonts w:asciiTheme="majorHAnsi" w:hAnsiTheme="majorHAnsi" w:cstheme="majorHAnsi"/>
          <w:sz w:val="14"/>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170C57">
        <w:rPr>
          <w:rStyle w:val="StyleUnderline"/>
          <w:rFonts w:asciiTheme="majorHAnsi" w:hAnsiTheme="majorHAnsi" w:cstheme="majorHAnsi"/>
          <w:b/>
          <w:bCs/>
          <w:highlight w:val="cyan"/>
        </w:rPr>
        <w:t xml:space="preserve">pleasure is intrinsically valuable </w:t>
      </w:r>
      <w:r w:rsidRPr="009F1330">
        <w:rPr>
          <w:rStyle w:val="StyleUnderline"/>
          <w:rFonts w:asciiTheme="majorHAnsi" w:hAnsiTheme="majorHAnsi" w:cstheme="majorHAnsi"/>
          <w:b/>
          <w:bCs/>
        </w:rPr>
        <w:t xml:space="preserve">and </w:t>
      </w:r>
      <w:r w:rsidRPr="00170C57">
        <w:rPr>
          <w:rStyle w:val="StyleUnderline"/>
          <w:rFonts w:asciiTheme="majorHAnsi" w:hAnsiTheme="majorHAnsi" w:cstheme="majorHAnsi"/>
          <w:b/>
          <w:bCs/>
          <w:highlight w:val="cyan"/>
        </w:rPr>
        <w:t xml:space="preserve">pain is intrinsically </w:t>
      </w:r>
      <w:proofErr w:type="spellStart"/>
      <w:r w:rsidRPr="00170C57">
        <w:rPr>
          <w:rStyle w:val="StyleUnderline"/>
          <w:rFonts w:asciiTheme="majorHAnsi" w:hAnsiTheme="majorHAnsi" w:cstheme="majorHAnsi"/>
          <w:b/>
          <w:bCs/>
          <w:highlight w:val="cyan"/>
        </w:rPr>
        <w:t>disvaluable</w:t>
      </w:r>
      <w:proofErr w:type="spellEnd"/>
      <w:r w:rsidRPr="00716136">
        <w:rPr>
          <w:rStyle w:val="StyleUnderline"/>
          <w:rFonts w:asciiTheme="majorHAnsi" w:hAnsiTheme="majorHAnsi" w:cstheme="majorHAnsi"/>
        </w:rPr>
        <w:t>.</w:t>
      </w:r>
      <w:r w:rsidRPr="00E47BED">
        <w:rPr>
          <w:rFonts w:asciiTheme="majorHAnsi" w:hAnsiTheme="majorHAnsi" w:cstheme="majorHAnsi"/>
          <w:sz w:val="14"/>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E47BED">
        <w:rPr>
          <w:rFonts w:asciiTheme="majorHAnsi" w:hAnsiTheme="majorHAnsi" w:cstheme="majorHAnsi"/>
          <w:sz w:val="14"/>
        </w:rPr>
        <w:t xml:space="preserve"> This inclusion makes intuitive sense, moreover, for </w:t>
      </w:r>
      <w:r w:rsidRPr="009F1330">
        <w:rPr>
          <w:rStyle w:val="StyleUnderline"/>
          <w:rFonts w:asciiTheme="majorHAnsi" w:hAnsiTheme="majorHAnsi" w:cstheme="majorHAnsi"/>
          <w:b/>
          <w:bCs/>
        </w:rPr>
        <w:t xml:space="preserve">there is </w:t>
      </w:r>
      <w:r w:rsidRPr="00170C57">
        <w:rPr>
          <w:rStyle w:val="StyleUnderline"/>
          <w:rFonts w:asciiTheme="majorHAnsi" w:hAnsiTheme="majorHAnsi" w:cstheme="majorHAnsi"/>
          <w:b/>
          <w:bCs/>
          <w:highlight w:val="cyan"/>
        </w:rPr>
        <w:t>something undeniably good about</w:t>
      </w:r>
      <w:r w:rsidRPr="00E47BED">
        <w:rPr>
          <w:rStyle w:val="StyleUnderline"/>
          <w:rFonts w:asciiTheme="majorHAnsi" w:hAnsiTheme="majorHAnsi" w:cstheme="majorHAnsi"/>
          <w:b/>
          <w:bCs/>
        </w:rPr>
        <w:t xml:space="preserve"> the way </w:t>
      </w:r>
      <w:r w:rsidRPr="00170C57">
        <w:rPr>
          <w:rStyle w:val="StyleUnderline"/>
          <w:rFonts w:asciiTheme="majorHAnsi" w:hAnsiTheme="majorHAnsi" w:cstheme="majorHAnsi"/>
          <w:b/>
          <w:bCs/>
          <w:highlight w:val="cyan"/>
        </w:rPr>
        <w:t>pleasure</w:t>
      </w:r>
      <w:r w:rsidRPr="00E47BED">
        <w:rPr>
          <w:rStyle w:val="StyleUnderline"/>
          <w:rFonts w:asciiTheme="majorHAnsi" w:hAnsiTheme="majorHAnsi" w:cstheme="majorHAnsi"/>
          <w:b/>
          <w:bCs/>
        </w:rPr>
        <w:t xml:space="preserve"> feels </w:t>
      </w:r>
      <w:r w:rsidRPr="00170C57">
        <w:rPr>
          <w:rStyle w:val="StyleUnderline"/>
          <w:rFonts w:asciiTheme="majorHAnsi" w:hAnsiTheme="majorHAnsi" w:cstheme="majorHAnsi"/>
          <w:b/>
          <w:bCs/>
          <w:highlight w:val="cyan"/>
        </w:rPr>
        <w:t xml:space="preserve">and </w:t>
      </w:r>
      <w:r w:rsidRPr="009F1330">
        <w:rPr>
          <w:rStyle w:val="StyleUnderline"/>
          <w:rFonts w:asciiTheme="majorHAnsi" w:hAnsiTheme="majorHAnsi" w:cstheme="majorHAnsi"/>
          <w:b/>
          <w:bCs/>
        </w:rPr>
        <w:t xml:space="preserve">something </w:t>
      </w:r>
      <w:r w:rsidRPr="00170C57">
        <w:rPr>
          <w:rStyle w:val="StyleUnderline"/>
          <w:rFonts w:asciiTheme="majorHAnsi" w:hAnsiTheme="majorHAnsi" w:cstheme="majorHAnsi"/>
          <w:b/>
          <w:bCs/>
          <w:highlight w:val="cyan"/>
        </w:rPr>
        <w:t>undeniably bad about</w:t>
      </w:r>
      <w:r w:rsidRPr="00E47BED">
        <w:rPr>
          <w:rStyle w:val="StyleUnderline"/>
          <w:rFonts w:asciiTheme="majorHAnsi" w:hAnsiTheme="majorHAnsi" w:cstheme="majorHAnsi"/>
          <w:b/>
          <w:bCs/>
        </w:rPr>
        <w:t xml:space="preserve"> the way </w:t>
      </w:r>
      <w:r w:rsidRPr="00170C57">
        <w:rPr>
          <w:rStyle w:val="StyleUnderline"/>
          <w:rFonts w:asciiTheme="majorHAnsi" w:hAnsiTheme="majorHAnsi" w:cstheme="majorHAnsi"/>
          <w:b/>
          <w:bCs/>
          <w:highlight w:val="cyan"/>
        </w:rPr>
        <w:t>pain</w:t>
      </w:r>
      <w:r w:rsidRPr="00E47BED">
        <w:rPr>
          <w:rStyle w:val="StyleUnderline"/>
          <w:rFonts w:asciiTheme="majorHAnsi" w:hAnsiTheme="majorHAnsi" w:cstheme="majorHAnsi"/>
          <w:b/>
          <w:bCs/>
        </w:rPr>
        <w:t xml:space="preserve"> feels</w:t>
      </w:r>
      <w:r w:rsidRPr="00716136">
        <w:rPr>
          <w:rStyle w:val="StyleUnderline"/>
          <w:rFonts w:asciiTheme="majorHAnsi" w:hAnsiTheme="majorHAnsi" w:cstheme="majorHAnsi"/>
        </w:rPr>
        <w:t>, and neither the goodness of pleasure nor the badness of pain seems to be exhausted by the further effects that these experiences might have.</w:t>
      </w:r>
      <w:r w:rsidRPr="00E47BED">
        <w:rPr>
          <w:rFonts w:asciiTheme="majorHAnsi" w:hAnsiTheme="majorHAnsi" w:cstheme="majorHAnsi"/>
          <w:sz w:val="14"/>
        </w:rPr>
        <w:t xml:space="preserve"> “Pleasure” and “pain” are here understood inclusively, as encompassing anything hedonically positive and anything hedonically negative.2 </w:t>
      </w:r>
      <w:r w:rsidRPr="00E47BED">
        <w:rPr>
          <w:rStyle w:val="StyleUnderline"/>
          <w:rFonts w:asciiTheme="majorHAnsi" w:hAnsiTheme="majorHAnsi" w:cstheme="majorHAnsi"/>
          <w:b/>
          <w:bCs/>
        </w:rPr>
        <w:t xml:space="preserve">The special </w:t>
      </w:r>
      <w:r w:rsidRPr="00170C57">
        <w:rPr>
          <w:rStyle w:val="StyleUnderline"/>
          <w:rFonts w:asciiTheme="majorHAnsi" w:hAnsiTheme="majorHAnsi" w:cstheme="majorHAnsi"/>
          <w:b/>
          <w:bCs/>
          <w:highlight w:val="cyan"/>
        </w:rPr>
        <w:t xml:space="preserve">value </w:t>
      </w:r>
      <w:r w:rsidRPr="009F1330">
        <w:rPr>
          <w:rStyle w:val="StyleUnderline"/>
          <w:rFonts w:asciiTheme="majorHAnsi" w:hAnsiTheme="majorHAnsi" w:cstheme="majorHAnsi"/>
          <w:b/>
          <w:bCs/>
        </w:rPr>
        <w:t xml:space="preserve">statuses </w:t>
      </w:r>
      <w:r w:rsidRPr="00170C57">
        <w:rPr>
          <w:rStyle w:val="StyleUnderline"/>
          <w:rFonts w:asciiTheme="majorHAnsi" w:hAnsiTheme="majorHAnsi" w:cstheme="majorHAnsi"/>
          <w:b/>
          <w:bCs/>
          <w:highlight w:val="cyan"/>
        </w:rPr>
        <w:t xml:space="preserve">of pleasure and pain </w:t>
      </w:r>
      <w:r w:rsidRPr="009F1330">
        <w:rPr>
          <w:rStyle w:val="StyleUnderline"/>
          <w:rFonts w:asciiTheme="majorHAnsi" w:hAnsiTheme="majorHAnsi" w:cstheme="majorHAnsi"/>
          <w:b/>
          <w:bCs/>
        </w:rPr>
        <w:t xml:space="preserve">are </w:t>
      </w:r>
      <w:r w:rsidRPr="00170C57">
        <w:rPr>
          <w:rStyle w:val="StyleUnderline"/>
          <w:rFonts w:asciiTheme="majorHAnsi" w:hAnsiTheme="majorHAnsi" w:cstheme="majorHAnsi"/>
          <w:b/>
          <w:bCs/>
          <w:highlight w:val="cyan"/>
        </w:rPr>
        <w:t>manifested in how we treat</w:t>
      </w:r>
      <w:r w:rsidRPr="00E47BED">
        <w:rPr>
          <w:rStyle w:val="StyleUnderline"/>
          <w:rFonts w:asciiTheme="majorHAnsi" w:hAnsiTheme="majorHAnsi" w:cstheme="majorHAnsi"/>
          <w:b/>
          <w:bCs/>
        </w:rPr>
        <w:t xml:space="preserve"> these </w:t>
      </w:r>
      <w:r w:rsidRPr="00170C57">
        <w:rPr>
          <w:rStyle w:val="StyleUnderline"/>
          <w:rFonts w:asciiTheme="majorHAnsi" w:hAnsiTheme="majorHAnsi" w:cstheme="majorHAnsi"/>
          <w:b/>
          <w:bCs/>
          <w:highlight w:val="cyan"/>
        </w:rPr>
        <w:t xml:space="preserve">experiences </w:t>
      </w:r>
      <w:r w:rsidRPr="00E47BED">
        <w:rPr>
          <w:rStyle w:val="StyleUnderline"/>
          <w:rFonts w:asciiTheme="majorHAnsi" w:hAnsiTheme="majorHAnsi" w:cstheme="majorHAnsi"/>
          <w:b/>
          <w:bCs/>
        </w:rPr>
        <w:t>in our everyday reasoning about values.</w:t>
      </w:r>
      <w:r w:rsidRPr="00E47BED">
        <w:rPr>
          <w:rFonts w:asciiTheme="majorHAnsi" w:hAnsiTheme="majorHAnsi" w:cstheme="majorHAnsi"/>
          <w:sz w:val="14"/>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E47BED">
        <w:rPr>
          <w:rFonts w:asciiTheme="majorHAnsi" w:hAnsiTheme="majorHAnsi" w:cstheme="majorHAnsi"/>
          <w:sz w:val="14"/>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E47BED">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170C57">
        <w:rPr>
          <w:rStyle w:val="StyleUnderline"/>
          <w:rFonts w:asciiTheme="majorHAnsi" w:hAnsiTheme="majorHAnsi" w:cstheme="majorHAnsi"/>
          <w:b/>
          <w:bCs/>
          <w:highlight w:val="cya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E47BED">
        <w:rPr>
          <w:rFonts w:asciiTheme="majorHAnsi" w:hAnsiTheme="majorHAnsi" w:cstheme="majorHAnsi"/>
          <w:sz w:val="14"/>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E47BED">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170C57">
        <w:rPr>
          <w:rStyle w:val="StyleUnderline"/>
          <w:rFonts w:asciiTheme="majorHAnsi" w:hAnsiTheme="majorHAnsi" w:cstheme="majorHAnsi"/>
          <w:b/>
          <w:bCs/>
          <w:highlight w:val="cyan"/>
        </w:rPr>
        <w:t>pleasure and pain</w:t>
      </w:r>
      <w:r w:rsidRPr="00E47BED">
        <w:rPr>
          <w:rStyle w:val="StyleUnderline"/>
          <w:rFonts w:asciiTheme="majorHAnsi" w:hAnsiTheme="majorHAnsi" w:cstheme="majorHAnsi"/>
          <w:b/>
          <w:bCs/>
        </w:rPr>
        <w:t xml:space="preserve"> are </w:t>
      </w:r>
      <w:r w:rsidRPr="009F1330">
        <w:rPr>
          <w:rStyle w:val="StyleUnderline"/>
          <w:rFonts w:asciiTheme="majorHAnsi" w:hAnsiTheme="majorHAnsi" w:cstheme="majorHAnsi"/>
          <w:b/>
          <w:bCs/>
        </w:rPr>
        <w:t>both</w:t>
      </w:r>
      <w:r w:rsidRPr="00E47BED">
        <w:rPr>
          <w:rStyle w:val="StyleUnderline"/>
          <w:rFonts w:asciiTheme="majorHAnsi" w:hAnsiTheme="majorHAnsi" w:cstheme="majorHAnsi"/>
          <w:b/>
          <w:bCs/>
        </w:rPr>
        <w:t xml:space="preserve"> places where we </w:t>
      </w:r>
      <w:r w:rsidRPr="00170C57">
        <w:rPr>
          <w:rStyle w:val="StyleUnderline"/>
          <w:rFonts w:asciiTheme="majorHAnsi" w:hAnsiTheme="majorHAnsi" w:cstheme="majorHAnsi"/>
          <w:b/>
          <w:bCs/>
          <w:highlight w:val="cyan"/>
        </w:rPr>
        <w:t xml:space="preserve">reach </w:t>
      </w:r>
      <w:r w:rsidRPr="009F1330">
        <w:rPr>
          <w:rStyle w:val="StyleUnderline"/>
          <w:rFonts w:asciiTheme="majorHAnsi" w:hAnsiTheme="majorHAnsi" w:cstheme="majorHAnsi"/>
          <w:b/>
          <w:bCs/>
        </w:rPr>
        <w:t xml:space="preserve">the </w:t>
      </w:r>
      <w:r w:rsidRPr="00170C57">
        <w:rPr>
          <w:rStyle w:val="StyleUnderline"/>
          <w:rFonts w:asciiTheme="majorHAnsi" w:hAnsiTheme="majorHAnsi" w:cstheme="majorHAnsi"/>
          <w:b/>
          <w:bCs/>
          <w:highlight w:val="cyan"/>
        </w:rPr>
        <w:t>end of the line in matters of value.</w:t>
      </w:r>
      <w:r w:rsidRPr="00E47BED">
        <w:rPr>
          <w:rStyle w:val="StyleUnderline"/>
          <w:rFonts w:asciiTheme="majorHAnsi" w:hAnsiTheme="majorHAnsi" w:cstheme="majorHAnsi"/>
          <w:b/>
          <w:bCs/>
        </w:rPr>
        <w:t xml:space="preserve"> </w:t>
      </w:r>
    </w:p>
    <w:p w14:paraId="68B33ED8" w14:textId="77777777" w:rsidR="00D1678B" w:rsidRPr="008F5337" w:rsidRDefault="00D1678B" w:rsidP="00D1678B">
      <w:pPr>
        <w:pStyle w:val="Heading4"/>
      </w:pPr>
      <w:r>
        <w:t xml:space="preserve">2] Extinction first --- moral uncertainty. </w:t>
      </w:r>
    </w:p>
    <w:p w14:paraId="3F7ED469" w14:textId="77777777" w:rsidR="00D1678B" w:rsidRPr="005F7BED" w:rsidRDefault="00D1678B" w:rsidP="00D1678B">
      <w:pPr>
        <w:rPr>
          <w:sz w:val="18"/>
          <w:szCs w:val="18"/>
        </w:rPr>
      </w:pPr>
      <w:r w:rsidRPr="005F7BED">
        <w:rPr>
          <w:rStyle w:val="StyleUnderline"/>
          <w:b/>
          <w:sz w:val="26"/>
          <w:szCs w:val="26"/>
          <w:u w:val="none"/>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7FA7A837" w14:textId="77777777" w:rsidR="00D1678B" w:rsidRDefault="00D1678B" w:rsidP="00D1678B">
      <w:pPr>
        <w:rPr>
          <w:rStyle w:val="StyleUnderline"/>
        </w:rPr>
      </w:pPr>
      <w:r w:rsidRPr="005F7BED">
        <w:rPr>
          <w:sz w:val="16"/>
        </w:rPr>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170C57">
        <w:rPr>
          <w:rStyle w:val="StyleUnderline"/>
          <w:b/>
          <w:bCs/>
          <w:highlight w:val="cyan"/>
        </w:rPr>
        <w:t>Our</w:t>
      </w:r>
      <w:r w:rsidRPr="008F5337">
        <w:rPr>
          <w:rStyle w:val="StyleUnderline"/>
        </w:rPr>
        <w:t xml:space="preserve"> present </w:t>
      </w:r>
      <w:r w:rsidRPr="00170C57">
        <w:rPr>
          <w:rStyle w:val="StyleUnderline"/>
          <w:b/>
          <w:bCs/>
          <w:highlight w:val="cyan"/>
        </w:rPr>
        <w:t>understanding</w:t>
      </w:r>
      <w:r w:rsidRPr="008F5337">
        <w:rPr>
          <w:rStyle w:val="StyleUnderline"/>
        </w:rPr>
        <w:t xml:space="preserve"> of axiology </w:t>
      </w:r>
      <w:r w:rsidRPr="00170C57">
        <w:rPr>
          <w:rStyle w:val="StyleUnderline"/>
          <w:b/>
          <w:bCs/>
          <w:highlight w:val="cyan"/>
        </w:rPr>
        <w:t>might</w:t>
      </w:r>
      <w:r w:rsidRPr="008F5337">
        <w:rPr>
          <w:rStyle w:val="StyleUnderline"/>
        </w:rPr>
        <w:t xml:space="preserve"> well </w:t>
      </w:r>
      <w:r w:rsidRPr="00170C57">
        <w:rPr>
          <w:rStyle w:val="StyleUnderline"/>
          <w:b/>
          <w:bCs/>
          <w:highlight w:val="cya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170C57">
        <w:rPr>
          <w:rStyle w:val="StyleUnderline"/>
          <w:b/>
          <w:bCs/>
          <w:highlight w:val="cyan"/>
        </w:rPr>
        <w:t>If we are</w:t>
      </w:r>
      <w:r w:rsidRPr="008F5337">
        <w:rPr>
          <w:rStyle w:val="StyleUnderline"/>
        </w:rPr>
        <w:t xml:space="preserve"> indeed profoundly </w:t>
      </w:r>
      <w:r w:rsidRPr="00170C57">
        <w:rPr>
          <w:rStyle w:val="StyleUnderline"/>
          <w:b/>
          <w:bCs/>
          <w:highlight w:val="cyan"/>
        </w:rPr>
        <w:t xml:space="preserve">uncertain about </w:t>
      </w:r>
      <w:r w:rsidRPr="00AC2A5D">
        <w:rPr>
          <w:rStyle w:val="StyleUnderline"/>
          <w:b/>
          <w:bCs/>
        </w:rPr>
        <w:t>our</w:t>
      </w:r>
      <w:r w:rsidRPr="005F7BED">
        <w:rPr>
          <w:rStyle w:val="StyleUnderline"/>
          <w:b/>
          <w:bCs/>
        </w:rPr>
        <w:t xml:space="preserve"> </w:t>
      </w:r>
      <w:r w:rsidRPr="008F5337">
        <w:rPr>
          <w:rStyle w:val="StyleUnderline"/>
        </w:rPr>
        <w:t xml:space="preserve">ultimate aims, </w:t>
      </w:r>
      <w:r w:rsidRPr="00AC2A5D">
        <w:rPr>
          <w:rStyle w:val="StyleUnderline"/>
          <w:b/>
          <w:bCs/>
        </w:rPr>
        <w:t xml:space="preserve">then </w:t>
      </w:r>
      <w:r w:rsidRPr="00170C57">
        <w:rPr>
          <w:rStyle w:val="StyleUnderline"/>
          <w:b/>
          <w:bCs/>
          <w:highlight w:val="cyan"/>
        </w:rPr>
        <w:t>we should</w:t>
      </w:r>
      <w:r w:rsidRPr="008F5337">
        <w:rPr>
          <w:rStyle w:val="StyleUnderline"/>
        </w:rPr>
        <w:t xml:space="preserve"> recognize that there is a great option </w:t>
      </w:r>
      <w:r w:rsidRPr="00170C57">
        <w:rPr>
          <w:rStyle w:val="StyleUnderline"/>
          <w:b/>
          <w:bCs/>
          <w:highlight w:val="cyan"/>
        </w:rPr>
        <w:t>value</w:t>
      </w:r>
      <w:r w:rsidRPr="008F5337">
        <w:rPr>
          <w:rStyle w:val="StyleUnderline"/>
        </w:rPr>
        <w:t xml:space="preserve"> in preserving — and ideally improving — </w:t>
      </w:r>
      <w:r w:rsidRPr="00170C57">
        <w:rPr>
          <w:rStyle w:val="StyleUnderline"/>
          <w:b/>
          <w:bCs/>
          <w:highlight w:val="cyan"/>
        </w:rPr>
        <w:t>our ability to</w:t>
      </w:r>
      <w:r w:rsidRPr="008F5337">
        <w:rPr>
          <w:rStyle w:val="StyleUnderline"/>
        </w:rPr>
        <w:t xml:space="preserve"> recognize value and to </w:t>
      </w:r>
      <w:r w:rsidRPr="00170C57">
        <w:rPr>
          <w:rStyle w:val="StyleUnderline"/>
          <w:b/>
          <w:bCs/>
          <w:highlight w:val="cyan"/>
        </w:rPr>
        <w:t xml:space="preserve">steer the future </w:t>
      </w:r>
      <w:r w:rsidRPr="00AC2A5D">
        <w:rPr>
          <w:rStyle w:val="StyleUnderline"/>
          <w:b/>
          <w:bCs/>
        </w:rPr>
        <w:t>accordingly</w:t>
      </w:r>
      <w:r w:rsidRPr="00170C57">
        <w:rPr>
          <w:rStyle w:val="StyleUnderline"/>
          <w:b/>
          <w:bCs/>
          <w:highlight w:val="cyan"/>
        </w:rPr>
        <w:t>. Ensuring</w:t>
      </w:r>
      <w:r w:rsidRPr="008F5337">
        <w:rPr>
          <w:rStyle w:val="StyleUnderline"/>
        </w:rPr>
        <w:t xml:space="preserve"> that there will be </w:t>
      </w:r>
      <w:r w:rsidRPr="00170C57">
        <w:rPr>
          <w:rStyle w:val="StyleUnderline"/>
          <w:b/>
          <w:bCs/>
          <w:highlight w:val="cyan"/>
        </w:rPr>
        <w:t>a future</w:t>
      </w:r>
      <w:r w:rsidRPr="008F5337">
        <w:rPr>
          <w:rStyle w:val="StyleUnderline"/>
        </w:rPr>
        <w:t xml:space="preserve"> version </w:t>
      </w:r>
      <w:r w:rsidRPr="00170C57">
        <w:rPr>
          <w:rStyle w:val="StyleUnderline"/>
          <w:b/>
          <w:bCs/>
          <w:highlight w:val="cyan"/>
        </w:rPr>
        <w:t>of humanity</w:t>
      </w:r>
      <w:r w:rsidRPr="008F5337">
        <w:rPr>
          <w:rStyle w:val="StyleUnderline"/>
        </w:rPr>
        <w:t xml:space="preserve"> with great powers and a propensity to </w:t>
      </w:r>
      <w:r w:rsidRPr="008F5337">
        <w:rPr>
          <w:rStyle w:val="StyleUnderline"/>
        </w:rPr>
        <w:lastRenderedPageBreak/>
        <w:t xml:space="preserve">use them wisely is plausibly the best way available to us to increase the probability that the future will contain a lot of value. To do this, </w:t>
      </w:r>
      <w:r w:rsidRPr="00170C57">
        <w:rPr>
          <w:rStyle w:val="StyleUnderline"/>
          <w:b/>
          <w:bCs/>
          <w:highlight w:val="cyan"/>
        </w:rPr>
        <w:t xml:space="preserve">we must prevent </w:t>
      </w:r>
      <w:r w:rsidRPr="00AC2A5D">
        <w:rPr>
          <w:rStyle w:val="StyleUnderline"/>
          <w:b/>
          <w:bCs/>
        </w:rPr>
        <w:t xml:space="preserve">any </w:t>
      </w:r>
      <w:r w:rsidRPr="00170C57">
        <w:rPr>
          <w:rStyle w:val="StyleUnderline"/>
          <w:b/>
          <w:bCs/>
          <w:highlight w:val="cyan"/>
        </w:rPr>
        <w:t>existential catastrophe</w:t>
      </w:r>
      <w:r w:rsidRPr="008F5337">
        <w:rPr>
          <w:rStyle w:val="StyleUnderline"/>
        </w:rPr>
        <w:t>.</w:t>
      </w:r>
    </w:p>
    <w:p w14:paraId="5DED51A5" w14:textId="74FC9E27" w:rsidR="00D1678B" w:rsidRDefault="00D1678B" w:rsidP="00D1678B">
      <w:pPr>
        <w:pStyle w:val="Heading4"/>
        <w:rPr>
          <w:rFonts w:asciiTheme="majorHAnsi" w:hAnsiTheme="majorHAnsi" w:cstheme="majorHAnsi"/>
        </w:rPr>
      </w:pPr>
      <w:r>
        <w:t xml:space="preserve">3] </w:t>
      </w:r>
      <w:r w:rsidRPr="004E035C">
        <w:rPr>
          <w:rFonts w:asciiTheme="majorHAnsi" w:hAnsiTheme="majorHAnsi" w:cstheme="majorHAnsi"/>
        </w:rPr>
        <w:t xml:space="preserve">Actor specificity: A] Governments must aggregate since every policy benefit some and harms others, which also means side constraints freeze action. B] States lack wills or intentions since policies are collective actions. </w:t>
      </w:r>
      <w:r>
        <w:rPr>
          <w:rFonts w:asciiTheme="majorHAnsi" w:hAnsiTheme="majorHAnsi" w:cstheme="majorHAnsi"/>
        </w:rPr>
        <w:t xml:space="preserve">C] </w:t>
      </w:r>
      <w:r w:rsidRPr="004E035C">
        <w:rPr>
          <w:rFonts w:asciiTheme="majorHAnsi" w:hAnsiTheme="majorHAnsi" w:cstheme="majorHAnsi"/>
        </w:rPr>
        <w:t xml:space="preserve">Actor-specificity comes first since different agents have different ethical standings. </w:t>
      </w:r>
    </w:p>
    <w:p w14:paraId="1A4C2B31" w14:textId="1CF81E76" w:rsidR="00E72C0C" w:rsidRDefault="00E72C0C" w:rsidP="00E72C0C">
      <w:pPr>
        <w:pStyle w:val="Heading4"/>
      </w:pPr>
      <w:r>
        <w:t>4] Ground – Util distributes equitable ground on every topic which allows for the best in depth debates to happen</w:t>
      </w:r>
    </w:p>
    <w:p w14:paraId="75B55D8B" w14:textId="6548033D" w:rsidR="00164694" w:rsidRPr="00164694" w:rsidRDefault="00164694" w:rsidP="00164694">
      <w:pPr>
        <w:pStyle w:val="Heading4"/>
      </w:pPr>
      <w:r>
        <w:t xml:space="preserve">5] RW- most people intuitively act under util, even if your </w:t>
      </w:r>
      <w:proofErr w:type="spellStart"/>
      <w:r>
        <w:t>fw</w:t>
      </w:r>
      <w:proofErr w:type="spellEnd"/>
      <w:r>
        <w:t xml:space="preserve"> is better in an ideal world, learning about util is better for our world</w:t>
      </w:r>
    </w:p>
    <w:p w14:paraId="58E8E426" w14:textId="77777777" w:rsidR="007B7536" w:rsidRPr="004F58CA" w:rsidRDefault="007B7536" w:rsidP="007B7536">
      <w:pPr>
        <w:pStyle w:val="Heading3"/>
        <w:rPr>
          <w:rFonts w:asciiTheme="majorHAnsi" w:hAnsiTheme="majorHAnsi" w:cstheme="majorHAnsi"/>
        </w:rPr>
      </w:pPr>
      <w:r w:rsidRPr="004F58CA">
        <w:rPr>
          <w:rFonts w:asciiTheme="majorHAnsi" w:hAnsiTheme="majorHAnsi" w:cstheme="majorHAnsi"/>
        </w:rPr>
        <w:lastRenderedPageBreak/>
        <w:t>Advocacy</w:t>
      </w:r>
    </w:p>
    <w:p w14:paraId="79855D51" w14:textId="77777777" w:rsidR="007B7536" w:rsidRPr="004F58CA" w:rsidRDefault="007B7536" w:rsidP="007B7536">
      <w:pPr>
        <w:pStyle w:val="Heading4"/>
        <w:rPr>
          <w:rFonts w:asciiTheme="majorHAnsi" w:hAnsiTheme="majorHAnsi" w:cstheme="majorHAnsi"/>
        </w:rPr>
      </w:pPr>
      <w:r w:rsidRPr="004F58CA">
        <w:rPr>
          <w:rFonts w:asciiTheme="majorHAnsi" w:hAnsiTheme="majorHAnsi" w:cstheme="majorHAnsi"/>
        </w:rPr>
        <w:t xml:space="preserve">Plan Text: Resolved: The United States Federal Government ought to recognize an unconditional right to strike. </w:t>
      </w:r>
    </w:p>
    <w:p w14:paraId="18BBA528" w14:textId="77777777" w:rsidR="00455F9E" w:rsidRPr="004F58CA" w:rsidRDefault="00455F9E" w:rsidP="00455F9E">
      <w:pPr>
        <w:pStyle w:val="Heading3"/>
        <w:rPr>
          <w:rFonts w:asciiTheme="majorHAnsi" w:hAnsiTheme="majorHAnsi" w:cstheme="majorHAnsi"/>
        </w:rPr>
      </w:pPr>
      <w:r w:rsidRPr="004F58CA">
        <w:rPr>
          <w:rFonts w:asciiTheme="majorHAnsi" w:hAnsiTheme="majorHAnsi" w:cstheme="majorHAnsi"/>
        </w:rPr>
        <w:lastRenderedPageBreak/>
        <w:t xml:space="preserve">Adv—Growth </w:t>
      </w:r>
    </w:p>
    <w:p w14:paraId="71BBB00B" w14:textId="77777777" w:rsidR="00455F9E" w:rsidRPr="004F58CA" w:rsidRDefault="00455F9E" w:rsidP="00455F9E">
      <w:pPr>
        <w:pStyle w:val="Heading4"/>
        <w:rPr>
          <w:rFonts w:asciiTheme="majorHAnsi" w:hAnsiTheme="majorHAnsi" w:cstheme="majorHAnsi"/>
        </w:rPr>
      </w:pPr>
      <w:r w:rsidRPr="004F58CA">
        <w:rPr>
          <w:rFonts w:asciiTheme="majorHAnsi" w:hAnsiTheme="majorHAnsi" w:cstheme="majorHAnsi"/>
        </w:rPr>
        <w:t>The advantage is Workforce Retention.</w:t>
      </w:r>
    </w:p>
    <w:p w14:paraId="485D7EE5" w14:textId="77777777" w:rsidR="00455F9E" w:rsidRPr="004F58CA" w:rsidRDefault="00455F9E" w:rsidP="00455F9E">
      <w:pPr>
        <w:rPr>
          <w:rFonts w:asciiTheme="majorHAnsi" w:hAnsiTheme="majorHAnsi" w:cstheme="majorHAnsi"/>
        </w:rPr>
      </w:pPr>
    </w:p>
    <w:p w14:paraId="45D9FC6B" w14:textId="77777777" w:rsidR="00455F9E" w:rsidRPr="004F58CA" w:rsidRDefault="00455F9E" w:rsidP="00455F9E">
      <w:pPr>
        <w:pStyle w:val="Heading4"/>
        <w:rPr>
          <w:rFonts w:asciiTheme="majorHAnsi" w:hAnsiTheme="majorHAnsi" w:cstheme="majorHAnsi"/>
        </w:rPr>
      </w:pPr>
      <w:r w:rsidRPr="004F58CA">
        <w:rPr>
          <w:rFonts w:asciiTheme="majorHAnsi" w:hAnsiTheme="majorHAnsi" w:cstheme="majorHAnsi"/>
        </w:rPr>
        <w:t>The Great Resignation is here: the world is entering an era of unprecedented labor shortage with no end in sight. Tharoor 10/18</w:t>
      </w:r>
    </w:p>
    <w:p w14:paraId="56B57DEB" w14:textId="77777777" w:rsidR="00455F9E" w:rsidRPr="004F58CA" w:rsidRDefault="00455F9E" w:rsidP="00455F9E">
      <w:pPr>
        <w:rPr>
          <w:rFonts w:asciiTheme="majorHAnsi" w:hAnsiTheme="majorHAnsi" w:cstheme="majorHAnsi"/>
        </w:rPr>
      </w:pPr>
      <w:r w:rsidRPr="004F58CA">
        <w:rPr>
          <w:rFonts w:asciiTheme="majorHAnsi" w:hAnsiTheme="majorHAnsi" w:cstheme="majorHAnsi"/>
        </w:rPr>
        <w:t xml:space="preserve">Ishaan Tharoor, a columnist on the foreign desk of The Washington Post, where he authors the Today's </w:t>
      </w:r>
      <w:proofErr w:type="spellStart"/>
      <w:r w:rsidRPr="004F58CA">
        <w:rPr>
          <w:rFonts w:asciiTheme="majorHAnsi" w:hAnsiTheme="majorHAnsi" w:cstheme="majorHAnsi"/>
        </w:rPr>
        <w:t>WorldView</w:t>
      </w:r>
      <w:proofErr w:type="spellEnd"/>
      <w:r w:rsidRPr="004F58CA">
        <w:rPr>
          <w:rFonts w:asciiTheme="majorHAnsi" w:hAnsiTheme="majorHAnsi" w:cstheme="majorHAnsi"/>
        </w:rPr>
        <w:t xml:space="preserve"> newsletter and column. He previously was a senior editor and correspondent at Time magazine, based first in Hong Kong and later in New York. He also teaches an undergraduate seminar at Georgetown University on digital affairs and the global age, 10-18-2021, "The Great Resignation Goes Global," Washington Post, https://www.washingtonpost.com/world/2021/10/18/labor-great-resignation-global/, 10-23-2021//</w:t>
      </w:r>
      <w:proofErr w:type="spellStart"/>
      <w:r w:rsidRPr="004F58CA">
        <w:rPr>
          <w:rFonts w:asciiTheme="majorHAnsi" w:hAnsiTheme="majorHAnsi" w:cstheme="majorHAnsi"/>
        </w:rPr>
        <w:t>Aanya</w:t>
      </w:r>
      <w:proofErr w:type="spellEnd"/>
    </w:p>
    <w:p w14:paraId="0BAC938A" w14:textId="77777777" w:rsidR="00455F9E" w:rsidRPr="004F58CA" w:rsidRDefault="00455F9E" w:rsidP="00455F9E">
      <w:pPr>
        <w:rPr>
          <w:rFonts w:asciiTheme="majorHAnsi" w:hAnsiTheme="majorHAnsi" w:cstheme="majorHAnsi"/>
          <w:sz w:val="16"/>
        </w:rPr>
      </w:pPr>
      <w:r w:rsidRPr="004F58CA">
        <w:rPr>
          <w:rFonts w:asciiTheme="majorHAnsi" w:hAnsiTheme="majorHAnsi" w:cstheme="majorHAnsi"/>
          <w:sz w:val="16"/>
        </w:rPr>
        <w:t xml:space="preserve">In the United States, the phenomenon dubbed as the “Great Resignation” seems to be picking up speed. A record 4.3 million U.S. workers quit their jobs in August, according to new data from the Labor Department — a figure that expands to </w:t>
      </w:r>
      <w:r w:rsidRPr="00170C57">
        <w:rPr>
          <w:rStyle w:val="StyleUnderline"/>
          <w:rFonts w:asciiTheme="majorHAnsi" w:hAnsiTheme="majorHAnsi" w:cstheme="majorHAnsi"/>
          <w:highlight w:val="cyan"/>
        </w:rPr>
        <w:t>20 million</w:t>
      </w:r>
      <w:r w:rsidRPr="004F58CA">
        <w:rPr>
          <w:rFonts w:asciiTheme="majorHAnsi" w:hAnsiTheme="majorHAnsi" w:cstheme="majorHAnsi"/>
          <w:sz w:val="16"/>
        </w:rPr>
        <w:t xml:space="preserve"> if measured back to April. Many of these resignations took place in the retail and hospitality sectors, with employees opting out of difficult, low-wage jobs. But the quitting spans a broad spectrum of the American workforce, as the toll of the pandemic — and the tortuous path to recovery — keeps fueling what Atlantic writer Derek Thompson has described as “</w:t>
      </w:r>
      <w:r w:rsidRPr="00170C57">
        <w:rPr>
          <w:rStyle w:val="StyleUnderline"/>
          <w:rFonts w:asciiTheme="majorHAnsi" w:hAnsiTheme="majorHAnsi" w:cstheme="majorHAnsi"/>
          <w:highlight w:val="cyan"/>
        </w:rPr>
        <w:t>a centrifugal moment in</w:t>
      </w:r>
      <w:r w:rsidRPr="004F58CA">
        <w:rPr>
          <w:rStyle w:val="StyleUnderline"/>
          <w:rFonts w:asciiTheme="majorHAnsi" w:hAnsiTheme="majorHAnsi" w:cstheme="majorHAnsi"/>
        </w:rPr>
        <w:t xml:space="preserve"> American </w:t>
      </w:r>
      <w:r w:rsidRPr="004F58CA">
        <w:rPr>
          <w:rFonts w:asciiTheme="majorHAnsi" w:hAnsiTheme="majorHAnsi" w:cstheme="majorHAnsi"/>
          <w:sz w:val="16"/>
        </w:rPr>
        <w:t xml:space="preserve">economic </w:t>
      </w:r>
      <w:r w:rsidRPr="00170C57">
        <w:rPr>
          <w:rStyle w:val="StyleUnderline"/>
          <w:rFonts w:asciiTheme="majorHAnsi" w:hAnsiTheme="majorHAnsi" w:cstheme="majorHAnsi"/>
          <w:highlight w:val="cyan"/>
        </w:rPr>
        <w:t>history</w:t>
      </w:r>
      <w:r w:rsidRPr="00170C57">
        <w:rPr>
          <w:rFonts w:asciiTheme="majorHAnsi" w:hAnsiTheme="majorHAnsi" w:cstheme="majorHAnsi"/>
          <w:sz w:val="16"/>
          <w:highlight w:val="cyan"/>
        </w:rPr>
        <w:t>.”</w:t>
      </w:r>
      <w:r w:rsidRPr="004F58CA">
        <w:rPr>
          <w:rFonts w:asciiTheme="majorHAnsi" w:hAnsiTheme="majorHAnsi" w:cstheme="majorHAnsi"/>
          <w:sz w:val="16"/>
        </w:rPr>
        <w:t xml:space="preserve"> Wages are up and </w:t>
      </w:r>
      <w:r w:rsidRPr="00170C57">
        <w:rPr>
          <w:rStyle w:val="StyleUnderline"/>
          <w:rFonts w:asciiTheme="majorHAnsi" w:hAnsiTheme="majorHAnsi" w:cstheme="majorHAnsi"/>
          <w:highlight w:val="cyan"/>
        </w:rPr>
        <w:t>businesses face staffing shortages</w:t>
      </w:r>
      <w:r w:rsidRPr="004F58CA">
        <w:rPr>
          <w:rFonts w:asciiTheme="majorHAnsi" w:hAnsiTheme="majorHAnsi" w:cstheme="majorHAnsi"/>
          <w:sz w:val="16"/>
        </w:rPr>
        <w:t xml:space="preserve">, while the experience of </w:t>
      </w:r>
      <w:r w:rsidRPr="004F58CA">
        <w:rPr>
          <w:rStyle w:val="StyleUnderline"/>
          <w:rFonts w:asciiTheme="majorHAnsi" w:hAnsiTheme="majorHAnsi" w:cstheme="majorHAnsi"/>
        </w:rPr>
        <w:t>a sustained public health emergency</w:t>
      </w:r>
      <w:r w:rsidRPr="004F58CA">
        <w:rPr>
          <w:rFonts w:asciiTheme="majorHAnsi" w:hAnsiTheme="majorHAnsi" w:cstheme="majorHAnsi"/>
          <w:sz w:val="16"/>
        </w:rPr>
        <w:t xml:space="preserve"> has prompted myriad Americans to reevaluate their work options. “This </w:t>
      </w:r>
      <w:r w:rsidRPr="004F58CA">
        <w:rPr>
          <w:rStyle w:val="StyleUnderline"/>
          <w:rFonts w:asciiTheme="majorHAnsi" w:hAnsiTheme="majorHAnsi" w:cstheme="majorHAnsi"/>
        </w:rPr>
        <w:t>[pandemic] has been going on for so long</w:t>
      </w:r>
      <w:r w:rsidRPr="004F58CA">
        <w:rPr>
          <w:rFonts w:asciiTheme="majorHAnsi" w:hAnsiTheme="majorHAnsi" w:cstheme="majorHAnsi"/>
          <w:sz w:val="16"/>
        </w:rPr>
        <w:t xml:space="preserve">, it’s affecting people mentally, physically,” Danny Nelms, president of the Work Institute, a consulting firm, told the Wall Street Journal. “All those things are continuing to make people be reflective of their life and career and their jobs. Add to that over 10 million openings, and if I want to go do something different, it’s not terribly hard to do.” The “Great Resignation” in the United States was preceded by a far greater — decades-long, arguably — </w:t>
      </w:r>
      <w:r w:rsidRPr="00170C57">
        <w:rPr>
          <w:rStyle w:val="StyleUnderline"/>
          <w:rFonts w:asciiTheme="majorHAnsi" w:hAnsiTheme="majorHAnsi" w:cstheme="majorHAnsi"/>
          <w:highlight w:val="cyan"/>
        </w:rPr>
        <w:t>stagnation in</w:t>
      </w:r>
      <w:r w:rsidRPr="004F58CA">
        <w:rPr>
          <w:rFonts w:asciiTheme="majorHAnsi" w:hAnsiTheme="majorHAnsi" w:cstheme="majorHAnsi"/>
          <w:sz w:val="16"/>
        </w:rPr>
        <w:t xml:space="preserve"> worker </w:t>
      </w:r>
      <w:r w:rsidRPr="00170C57">
        <w:rPr>
          <w:rStyle w:val="StyleUnderline"/>
          <w:rFonts w:asciiTheme="majorHAnsi" w:hAnsiTheme="majorHAnsi" w:cstheme="majorHAnsi"/>
          <w:highlight w:val="cyan"/>
        </w:rPr>
        <w:t>wages and benefits</w:t>
      </w:r>
      <w:r w:rsidRPr="004F58CA">
        <w:rPr>
          <w:rFonts w:asciiTheme="majorHAnsi" w:hAnsiTheme="majorHAnsi" w:cstheme="majorHAnsi"/>
          <w:sz w:val="16"/>
        </w:rPr>
        <w:t xml:space="preserve">. In lower-end jobs, earnings have not matched the pace of inflation, while work grew more informal and precarious. Workers’ rights activists now see a vital moment for a course correction. </w:t>
      </w:r>
      <w:r w:rsidRPr="00170C57">
        <w:rPr>
          <w:rStyle w:val="StyleUnderline"/>
          <w:rFonts w:asciiTheme="majorHAnsi" w:hAnsiTheme="majorHAnsi" w:cstheme="majorHAnsi"/>
          <w:highlight w:val="cyan"/>
        </w:rPr>
        <w:t>October has been a banner month for</w:t>
      </w:r>
      <w:r w:rsidRPr="004F58CA">
        <w:rPr>
          <w:rFonts w:asciiTheme="majorHAnsi" w:hAnsiTheme="majorHAnsi" w:cstheme="majorHAnsi"/>
          <w:sz w:val="16"/>
        </w:rPr>
        <w:t xml:space="preserve"> American </w:t>
      </w:r>
      <w:r w:rsidRPr="00170C57">
        <w:rPr>
          <w:rStyle w:val="StyleUnderline"/>
          <w:rFonts w:asciiTheme="majorHAnsi" w:hAnsiTheme="majorHAnsi" w:cstheme="majorHAnsi"/>
          <w:highlight w:val="cyan"/>
        </w:rPr>
        <w:t>organized labor</w:t>
      </w:r>
      <w:r w:rsidRPr="004F58CA">
        <w:rPr>
          <w:rStyle w:val="StyleUnderline"/>
          <w:rFonts w:asciiTheme="majorHAnsi" w:hAnsiTheme="majorHAnsi" w:cstheme="majorHAnsi"/>
        </w:rPr>
        <w:t>,</w:t>
      </w:r>
      <w:r w:rsidRPr="004F58CA">
        <w:rPr>
          <w:rFonts w:asciiTheme="majorHAnsi" w:hAnsiTheme="majorHAnsi" w:cstheme="majorHAnsi"/>
          <w:sz w:val="16"/>
        </w:rPr>
        <w:t xml:space="preserve"> with major strikes across various industries sweeping the country. “Workers are harder to replace and many companies are scrambling to manage hobbled supply chains and meet pandemic-fueled demand for their products. That has given unions new leverage, and made striking less risky,” my colleagues reported. For the average worker in a developed Western economy, there are reasons for encouragement. “The truth is people in the 1960s and ’70s quit their jobs more often than they have in the past 20 years, and the economy was better off for it,” wrote Thompson in the Atlantic. “Since the 1980s, Americans have quit less, and many have clung to crappy jobs for fear that the safety net wouldn’t support them while they looked for a new one. But Americans seem to be done with sticking it out. And they’re being rewarded for their lack of patience: Wages for low-income workers are rising at their fastest rate since the Great Recession.” In social democratic Western Europe, a stronger safety net has led to somewhat less disruption in the workforce. But similar trends are at play: “Data collated by the OECD, which groups most of the </w:t>
      </w:r>
      <w:r w:rsidRPr="00170C57">
        <w:rPr>
          <w:rStyle w:val="StyleUnderline"/>
          <w:rFonts w:asciiTheme="majorHAnsi" w:hAnsiTheme="majorHAnsi" w:cstheme="majorHAnsi"/>
          <w:highlight w:val="cyan"/>
        </w:rPr>
        <w:t>advanced industrial democracies</w:t>
      </w:r>
      <w:r w:rsidRPr="00170C57">
        <w:rPr>
          <w:rFonts w:asciiTheme="majorHAnsi" w:hAnsiTheme="majorHAnsi" w:cstheme="majorHAnsi"/>
          <w:sz w:val="16"/>
          <w:highlight w:val="cyan"/>
        </w:rPr>
        <w:t>,</w:t>
      </w:r>
      <w:r w:rsidRPr="004F58CA">
        <w:rPr>
          <w:rFonts w:asciiTheme="majorHAnsi" w:hAnsiTheme="majorHAnsi" w:cstheme="majorHAnsi"/>
          <w:sz w:val="16"/>
        </w:rPr>
        <w:t xml:space="preserve"> shows that in its 38 member countries, about </w:t>
      </w:r>
      <w:r w:rsidRPr="00170C57">
        <w:rPr>
          <w:rStyle w:val="StyleUnderline"/>
          <w:rFonts w:asciiTheme="majorHAnsi" w:hAnsiTheme="majorHAnsi" w:cstheme="majorHAnsi"/>
          <w:highlight w:val="cyan"/>
        </w:rPr>
        <w:t>20 million fewer people are in work t</w:t>
      </w:r>
      <w:r w:rsidRPr="004F58CA">
        <w:rPr>
          <w:rStyle w:val="StyleUnderline"/>
          <w:rFonts w:asciiTheme="majorHAnsi" w:hAnsiTheme="majorHAnsi" w:cstheme="majorHAnsi"/>
        </w:rPr>
        <w:t>han before the coronavirus struck,”</w:t>
      </w:r>
      <w:r w:rsidRPr="004F58CA">
        <w:rPr>
          <w:rFonts w:asciiTheme="majorHAnsi" w:hAnsiTheme="majorHAnsi" w:cstheme="majorHAnsi"/>
          <w:sz w:val="16"/>
        </w:rPr>
        <w:t xml:space="preserve"> noted Politico Europe. “Of these, </w:t>
      </w:r>
      <w:r w:rsidRPr="00170C57">
        <w:rPr>
          <w:rStyle w:val="StyleUnderline"/>
          <w:rFonts w:asciiTheme="majorHAnsi" w:hAnsiTheme="majorHAnsi" w:cstheme="majorHAnsi"/>
          <w:highlight w:val="cyan"/>
        </w:rPr>
        <w:t>14 million have exited the labor market</w:t>
      </w:r>
      <w:r w:rsidRPr="004F58CA">
        <w:rPr>
          <w:rFonts w:asciiTheme="majorHAnsi" w:hAnsiTheme="majorHAnsi" w:cstheme="majorHAnsi"/>
          <w:sz w:val="16"/>
        </w:rPr>
        <w:t xml:space="preserve"> and are classified as ‘not working’ and ‘not looking for work.’ Compared to 2019, 3 million more young people are not in employment, education or training.” A survey published in August found that a third of all Germany companies were reporting a dearth in skilled workers. That month, Detlef Scheele, head of the German Federal Employment Agency, told </w:t>
      </w:r>
      <w:proofErr w:type="spellStart"/>
      <w:r w:rsidRPr="004F58CA">
        <w:rPr>
          <w:rFonts w:asciiTheme="majorHAnsi" w:hAnsiTheme="majorHAnsi" w:cstheme="majorHAnsi"/>
          <w:sz w:val="16"/>
        </w:rPr>
        <w:t>Süddeutsche</w:t>
      </w:r>
      <w:proofErr w:type="spellEnd"/>
      <w:r w:rsidRPr="004F58CA">
        <w:rPr>
          <w:rFonts w:asciiTheme="majorHAnsi" w:hAnsiTheme="majorHAnsi" w:cstheme="majorHAnsi"/>
          <w:sz w:val="16"/>
        </w:rPr>
        <w:t xml:space="preserve"> Zeitung newspaper that the country would need to import 400,000 skilled workers a year to make up for shortfalls in a host of industries, from nursing care to green tech companies. </w:t>
      </w:r>
      <w:r w:rsidRPr="004F58CA">
        <w:rPr>
          <w:rStyle w:val="StyleUnderline"/>
          <w:rFonts w:asciiTheme="majorHAnsi" w:hAnsiTheme="majorHAnsi" w:cstheme="majorHAnsi"/>
        </w:rPr>
        <w:t xml:space="preserve">Pandemic-era border closures </w:t>
      </w:r>
      <w:r w:rsidRPr="004F58CA">
        <w:rPr>
          <w:rFonts w:asciiTheme="majorHAnsi" w:hAnsiTheme="majorHAnsi" w:cstheme="majorHAnsi"/>
          <w:sz w:val="16"/>
        </w:rPr>
        <w:t>and rising wages in Central and Eastern European countries have led to shortages of meatpackers and hospitality workers in countries like Germany and Denmark. “</w:t>
      </w:r>
      <w:r w:rsidRPr="004F58CA">
        <w:rPr>
          <w:rStyle w:val="StyleUnderline"/>
          <w:rFonts w:asciiTheme="majorHAnsi" w:hAnsiTheme="majorHAnsi" w:cstheme="majorHAnsi"/>
        </w:rPr>
        <w:t>Frankly, this is a pay issue,”</w:t>
      </w:r>
      <w:r w:rsidRPr="004F58CA">
        <w:rPr>
          <w:rFonts w:asciiTheme="majorHAnsi" w:hAnsiTheme="majorHAnsi" w:cstheme="majorHAnsi"/>
          <w:sz w:val="16"/>
        </w:rPr>
        <w:t xml:space="preserve"> said Andrew Watt, head of the European economics unit at the Macroeconomic Policy Institute at the German trade unions’ Hans </w:t>
      </w:r>
      <w:proofErr w:type="spellStart"/>
      <w:r w:rsidRPr="004F58CA">
        <w:rPr>
          <w:rFonts w:asciiTheme="majorHAnsi" w:hAnsiTheme="majorHAnsi" w:cstheme="majorHAnsi"/>
          <w:sz w:val="16"/>
        </w:rPr>
        <w:t>Böckler</w:t>
      </w:r>
      <w:proofErr w:type="spellEnd"/>
      <w:r w:rsidRPr="004F58CA">
        <w:rPr>
          <w:rFonts w:asciiTheme="majorHAnsi" w:hAnsiTheme="majorHAnsi" w:cstheme="majorHAnsi"/>
          <w:sz w:val="16"/>
        </w:rPr>
        <w:t xml:space="preserve"> Foundation, to Politico. “Wages will have to increase in these sectors to get people back into tough, low-paid jobs. That’s no bad thing.” But the story gets a bit more uneven, and certainly more grim, in the developing world. In Latin America and the Caribbean, </w:t>
      </w:r>
      <w:r w:rsidRPr="00170C57">
        <w:rPr>
          <w:rStyle w:val="StyleUnderline"/>
          <w:rFonts w:asciiTheme="majorHAnsi" w:hAnsiTheme="majorHAnsi" w:cstheme="majorHAnsi"/>
          <w:highlight w:val="cyan"/>
        </w:rPr>
        <w:t>26 million people lost their jobs</w:t>
      </w:r>
      <w:r w:rsidRPr="004F58CA">
        <w:rPr>
          <w:rFonts w:asciiTheme="majorHAnsi" w:hAnsiTheme="majorHAnsi" w:cstheme="majorHAnsi"/>
          <w:sz w:val="16"/>
        </w:rPr>
        <w:t xml:space="preserve"> last year amid </w:t>
      </w:r>
      <w:r w:rsidRPr="004F58CA">
        <w:rPr>
          <w:rStyle w:val="StyleUnderline"/>
          <w:rFonts w:asciiTheme="majorHAnsi" w:hAnsiTheme="majorHAnsi" w:cstheme="majorHAnsi"/>
        </w:rPr>
        <w:t>pandemic-era shutdowns</w:t>
      </w:r>
      <w:r w:rsidRPr="004F58CA">
        <w:rPr>
          <w:rFonts w:asciiTheme="majorHAnsi" w:hAnsiTheme="majorHAnsi" w:cstheme="majorHAnsi"/>
          <w:sz w:val="16"/>
        </w:rPr>
        <w:t xml:space="preserve">, according to the U.N.'s International </w:t>
      </w:r>
      <w:proofErr w:type="spellStart"/>
      <w:r w:rsidRPr="004F58CA">
        <w:rPr>
          <w:rFonts w:asciiTheme="majorHAnsi" w:hAnsiTheme="majorHAnsi" w:cstheme="majorHAnsi"/>
          <w:sz w:val="16"/>
        </w:rPr>
        <w:t>Labour</w:t>
      </w:r>
      <w:proofErr w:type="spellEnd"/>
      <w:r w:rsidRPr="004F58CA">
        <w:rPr>
          <w:rFonts w:asciiTheme="majorHAnsi" w:hAnsiTheme="majorHAnsi" w:cstheme="majorHAnsi"/>
          <w:sz w:val="16"/>
        </w:rPr>
        <w:t xml:space="preserve"> Organization. The </w:t>
      </w:r>
      <w:r w:rsidRPr="004F58CA">
        <w:rPr>
          <w:rFonts w:asciiTheme="majorHAnsi" w:hAnsiTheme="majorHAnsi" w:cstheme="majorHAnsi"/>
          <w:sz w:val="16"/>
        </w:rPr>
        <w:lastRenderedPageBreak/>
        <w:t xml:space="preserve">vast majority of </w:t>
      </w:r>
      <w:r w:rsidRPr="00170C57">
        <w:rPr>
          <w:rStyle w:val="StyleUnderline"/>
          <w:rFonts w:asciiTheme="majorHAnsi" w:hAnsiTheme="majorHAnsi" w:cstheme="majorHAnsi"/>
          <w:highlight w:val="cyan"/>
        </w:rPr>
        <w:t>jobs that</w:t>
      </w:r>
      <w:r w:rsidRPr="004F58CA">
        <w:rPr>
          <w:rFonts w:asciiTheme="majorHAnsi" w:hAnsiTheme="majorHAnsi" w:cstheme="majorHAnsi"/>
          <w:sz w:val="16"/>
        </w:rPr>
        <w:t xml:space="preserve"> have </w:t>
      </w:r>
      <w:r w:rsidRPr="00170C57">
        <w:rPr>
          <w:rStyle w:val="StyleUnderline"/>
          <w:rFonts w:asciiTheme="majorHAnsi" w:hAnsiTheme="majorHAnsi" w:cstheme="majorHAnsi"/>
          <w:highlight w:val="cyan"/>
        </w:rPr>
        <w:t xml:space="preserve">returned are </w:t>
      </w:r>
      <w:r w:rsidRPr="004F58CA">
        <w:rPr>
          <w:rStyle w:val="StyleUnderline"/>
          <w:rFonts w:asciiTheme="majorHAnsi" w:hAnsiTheme="majorHAnsi" w:cstheme="majorHAnsi"/>
        </w:rPr>
        <w:t xml:space="preserve">in the </w:t>
      </w:r>
      <w:r w:rsidRPr="00170C57">
        <w:rPr>
          <w:rStyle w:val="StyleUnderline"/>
          <w:rFonts w:asciiTheme="majorHAnsi" w:hAnsiTheme="majorHAnsi" w:cstheme="majorHAnsi"/>
          <w:highlight w:val="cyan"/>
        </w:rPr>
        <w:t>informal s</w:t>
      </w:r>
      <w:r w:rsidRPr="004F58CA">
        <w:rPr>
          <w:rStyle w:val="StyleUnderline"/>
          <w:rFonts w:asciiTheme="majorHAnsi" w:hAnsiTheme="majorHAnsi" w:cstheme="majorHAnsi"/>
        </w:rPr>
        <w:t>ector</w:t>
      </w:r>
      <w:r w:rsidRPr="004F58CA">
        <w:rPr>
          <w:rFonts w:asciiTheme="majorHAnsi" w:hAnsiTheme="majorHAnsi" w:cstheme="majorHAnsi"/>
          <w:sz w:val="16"/>
        </w:rPr>
        <w:t xml:space="preserve">, an outcome that often means even </w:t>
      </w:r>
      <w:r w:rsidRPr="00170C57">
        <w:rPr>
          <w:rStyle w:val="StyleUnderline"/>
          <w:rFonts w:asciiTheme="majorHAnsi" w:hAnsiTheme="majorHAnsi" w:cstheme="majorHAnsi"/>
          <w:highlight w:val="cyan"/>
        </w:rPr>
        <w:t>lower pay and greater precarity</w:t>
      </w:r>
      <w:r w:rsidRPr="004F58CA">
        <w:rPr>
          <w:rFonts w:asciiTheme="majorHAnsi" w:hAnsiTheme="majorHAnsi" w:cstheme="majorHAnsi"/>
          <w:sz w:val="16"/>
        </w:rPr>
        <w:t xml:space="preserve"> in a </w:t>
      </w:r>
      <w:r w:rsidRPr="00170C57">
        <w:rPr>
          <w:rStyle w:val="StyleUnderline"/>
          <w:rFonts w:asciiTheme="majorHAnsi" w:hAnsiTheme="majorHAnsi" w:cstheme="majorHAnsi"/>
          <w:highlight w:val="cyan"/>
        </w:rPr>
        <w:t>region</w:t>
      </w:r>
      <w:r w:rsidRPr="004F58CA">
        <w:rPr>
          <w:rStyle w:val="StyleUnderline"/>
          <w:rFonts w:asciiTheme="majorHAnsi" w:hAnsiTheme="majorHAnsi" w:cstheme="majorHAnsi"/>
        </w:rPr>
        <w:t xml:space="preserve"> </w:t>
      </w:r>
      <w:r w:rsidRPr="004F58CA">
        <w:rPr>
          <w:rFonts w:asciiTheme="majorHAnsi" w:hAnsiTheme="majorHAnsi" w:cstheme="majorHAnsi"/>
          <w:sz w:val="16"/>
        </w:rPr>
        <w:t xml:space="preserve">already </w:t>
      </w:r>
      <w:r w:rsidRPr="00170C57">
        <w:rPr>
          <w:rStyle w:val="StyleUnderline"/>
          <w:rFonts w:asciiTheme="majorHAnsi" w:hAnsiTheme="majorHAnsi" w:cstheme="majorHAnsi"/>
          <w:highlight w:val="cyan"/>
        </w:rPr>
        <w:t>defined by</w:t>
      </w:r>
      <w:r w:rsidRPr="00170C57">
        <w:rPr>
          <w:rFonts w:asciiTheme="majorHAnsi" w:hAnsiTheme="majorHAnsi" w:cstheme="majorHAnsi"/>
          <w:sz w:val="16"/>
          <w:highlight w:val="cyan"/>
        </w:rPr>
        <w:t xml:space="preserve"> </w:t>
      </w:r>
      <w:r w:rsidRPr="004F58CA">
        <w:rPr>
          <w:rFonts w:asciiTheme="majorHAnsi" w:hAnsiTheme="majorHAnsi" w:cstheme="majorHAnsi"/>
          <w:sz w:val="16"/>
        </w:rPr>
        <w:t>profound</w:t>
      </w:r>
      <w:r w:rsidRPr="004F58CA">
        <w:rPr>
          <w:rStyle w:val="StyleUnderline"/>
          <w:rFonts w:asciiTheme="majorHAnsi" w:hAnsiTheme="majorHAnsi" w:cstheme="majorHAnsi"/>
        </w:rPr>
        <w:t xml:space="preserve"> </w:t>
      </w:r>
      <w:r w:rsidRPr="00170C57">
        <w:rPr>
          <w:rStyle w:val="StyleUnderline"/>
          <w:rFonts w:asciiTheme="majorHAnsi" w:hAnsiTheme="majorHAnsi" w:cstheme="majorHAnsi"/>
          <w:highlight w:val="cyan"/>
        </w:rPr>
        <w:t>economic inequality</w:t>
      </w:r>
      <w:r w:rsidRPr="004F58CA">
        <w:rPr>
          <w:rFonts w:asciiTheme="majorHAnsi" w:hAnsiTheme="majorHAnsi" w:cstheme="majorHAnsi"/>
          <w:sz w:val="16"/>
        </w:rPr>
        <w:t xml:space="preserve">. “These are jobs that are generally </w:t>
      </w:r>
      <w:r w:rsidRPr="004F58CA">
        <w:rPr>
          <w:rStyle w:val="StyleUnderline"/>
          <w:rFonts w:asciiTheme="majorHAnsi" w:hAnsiTheme="majorHAnsi" w:cstheme="majorHAnsi"/>
        </w:rPr>
        <w:t>unstable</w:t>
      </w:r>
      <w:r w:rsidRPr="004F58CA">
        <w:rPr>
          <w:rFonts w:asciiTheme="majorHAnsi" w:hAnsiTheme="majorHAnsi" w:cstheme="majorHAnsi"/>
          <w:sz w:val="16"/>
        </w:rPr>
        <w:t>, with</w:t>
      </w:r>
      <w:r w:rsidRPr="004F58CA">
        <w:rPr>
          <w:rStyle w:val="StyleUnderline"/>
          <w:rFonts w:asciiTheme="majorHAnsi" w:hAnsiTheme="majorHAnsi" w:cstheme="majorHAnsi"/>
        </w:rPr>
        <w:t xml:space="preserve"> low wages</w:t>
      </w:r>
      <w:r w:rsidRPr="004F58CA">
        <w:rPr>
          <w:rFonts w:asciiTheme="majorHAnsi" w:hAnsiTheme="majorHAnsi" w:cstheme="majorHAnsi"/>
          <w:sz w:val="16"/>
        </w:rPr>
        <w:t xml:space="preserve">, without social protection or </w:t>
      </w:r>
      <w:r w:rsidRPr="004F58CA">
        <w:rPr>
          <w:rStyle w:val="StyleUnderline"/>
          <w:rFonts w:asciiTheme="majorHAnsi" w:hAnsiTheme="majorHAnsi" w:cstheme="majorHAnsi"/>
        </w:rPr>
        <w:t>rights</w:t>
      </w:r>
      <w:r w:rsidRPr="004F58CA">
        <w:rPr>
          <w:rFonts w:asciiTheme="majorHAnsi" w:hAnsiTheme="majorHAnsi" w:cstheme="majorHAnsi"/>
          <w:sz w:val="16"/>
        </w:rPr>
        <w:t xml:space="preserve">,” said </w:t>
      </w:r>
      <w:proofErr w:type="spellStart"/>
      <w:r w:rsidRPr="004F58CA">
        <w:rPr>
          <w:rFonts w:asciiTheme="majorHAnsi" w:hAnsiTheme="majorHAnsi" w:cstheme="majorHAnsi"/>
          <w:sz w:val="16"/>
        </w:rPr>
        <w:t>Vinícius</w:t>
      </w:r>
      <w:proofErr w:type="spellEnd"/>
      <w:r w:rsidRPr="004F58CA">
        <w:rPr>
          <w:rFonts w:asciiTheme="majorHAnsi" w:hAnsiTheme="majorHAnsi" w:cstheme="majorHAnsi"/>
          <w:sz w:val="16"/>
        </w:rPr>
        <w:t xml:space="preserve"> Pinheiro, regional director for the ILO, at a briefing last month. He also noted the disproportionate impact of the pandemic on the region’s youth. According to one study earlier this year, 1 in 6 people aged between 18 and 29 in Latin America and the Caribbean had left work since the pandemic began. In Asia’s diverse economies, other pains are being felt. </w:t>
      </w:r>
      <w:r w:rsidRPr="004F58CA">
        <w:rPr>
          <w:rStyle w:val="StyleUnderline"/>
          <w:rFonts w:asciiTheme="majorHAnsi" w:hAnsiTheme="majorHAnsi" w:cstheme="majorHAnsi"/>
        </w:rPr>
        <w:t>China is seeing</w:t>
      </w:r>
      <w:r w:rsidRPr="004F58CA">
        <w:rPr>
          <w:rFonts w:asciiTheme="majorHAnsi" w:hAnsiTheme="majorHAnsi" w:cstheme="majorHAnsi"/>
          <w:sz w:val="16"/>
        </w:rPr>
        <w:t xml:space="preserve"> its own version of the “Great Resignation,” with a younger generation of workers more disenchanted by their prospects and turned off by the relatively low wages in the manufacturing centers that powered China’s economic rise. Authorities in Beijing warn of a growing </w:t>
      </w:r>
      <w:r w:rsidRPr="004F58CA">
        <w:rPr>
          <w:rStyle w:val="StyleUnderline"/>
          <w:rFonts w:asciiTheme="majorHAnsi" w:hAnsiTheme="majorHAnsi" w:cstheme="majorHAnsi"/>
        </w:rPr>
        <w:t>shortage of skilled workers</w:t>
      </w:r>
      <w:r w:rsidRPr="004F58CA">
        <w:rPr>
          <w:rFonts w:asciiTheme="majorHAnsi" w:hAnsiTheme="majorHAnsi" w:cstheme="majorHAnsi"/>
          <w:sz w:val="16"/>
        </w:rPr>
        <w:t xml:space="preserve"> in its crucial tech industry, a challenge for China’s leadership as it tries to steer the national economy toward more skilled sectors. And as global demand picks up after the fallow months of the pandemic, China’s factories are feeling the pinch of labor shortages Another labor-related pandemic phenomenon is crystallizing in neighboring Vietnam: Many </w:t>
      </w:r>
      <w:r w:rsidRPr="004F58CA">
        <w:rPr>
          <w:rStyle w:val="StyleUnderline"/>
          <w:rFonts w:asciiTheme="majorHAnsi" w:hAnsiTheme="majorHAnsi" w:cstheme="majorHAnsi"/>
        </w:rPr>
        <w:t>migrant workers</w:t>
      </w:r>
      <w:r w:rsidRPr="004F58CA">
        <w:rPr>
          <w:rFonts w:asciiTheme="majorHAnsi" w:hAnsiTheme="majorHAnsi" w:cstheme="majorHAnsi"/>
          <w:sz w:val="16"/>
        </w:rPr>
        <w:t xml:space="preserve"> who left for their rural homes when jobs in big cities dried up amid lockdowns are not coming back. “It’s clear that there was extreme hardship faced by both businesses and workers during the prolonged lockdown,” said Mary </w:t>
      </w:r>
      <w:proofErr w:type="spellStart"/>
      <w:r w:rsidRPr="004F58CA">
        <w:rPr>
          <w:rFonts w:asciiTheme="majorHAnsi" w:hAnsiTheme="majorHAnsi" w:cstheme="majorHAnsi"/>
          <w:sz w:val="16"/>
        </w:rPr>
        <w:t>Tarnowka</w:t>
      </w:r>
      <w:proofErr w:type="spellEnd"/>
      <w:r w:rsidRPr="004F58CA">
        <w:rPr>
          <w:rFonts w:asciiTheme="majorHAnsi" w:hAnsiTheme="majorHAnsi" w:cstheme="majorHAnsi"/>
          <w:sz w:val="16"/>
        </w:rPr>
        <w:t xml:space="preserve">, executive director of AmCham Vietnam in Ho Chi Minh City, to the Financial Times. “And there was particular pain and hardship for people at lower income levels who didn’t have money for rent or food.” In their villages, many of Asia’s working poor can at least count on roofs over their head and food to eat. It’s another form of resignation. Those who clung to what jobs they could keep were often coping with more dire conditions. When the pandemic snarled fast-fashion supply chains, millions of garment workers in South Asia, as a recent study by the Asia Floor Wage Alliance documented, had to </w:t>
      </w:r>
      <w:r w:rsidRPr="00170C57">
        <w:rPr>
          <w:rStyle w:val="StyleUnderline"/>
          <w:rFonts w:asciiTheme="majorHAnsi" w:hAnsiTheme="majorHAnsi" w:cstheme="majorHAnsi"/>
          <w:highlight w:val="cyan"/>
        </w:rPr>
        <w:t>swallow wage losses and endure</w:t>
      </w:r>
      <w:r w:rsidRPr="004F58CA">
        <w:rPr>
          <w:rFonts w:asciiTheme="majorHAnsi" w:hAnsiTheme="majorHAnsi" w:cstheme="majorHAnsi"/>
          <w:sz w:val="16"/>
        </w:rPr>
        <w:t xml:space="preserve"> work arrangements marked by widespread </w:t>
      </w:r>
      <w:r w:rsidRPr="00170C57">
        <w:rPr>
          <w:rStyle w:val="StyleUnderline"/>
          <w:rFonts w:asciiTheme="majorHAnsi" w:hAnsiTheme="majorHAnsi" w:cstheme="majorHAnsi"/>
          <w:highlight w:val="cyan"/>
        </w:rPr>
        <w:t xml:space="preserve">human rights </w:t>
      </w:r>
      <w:proofErr w:type="spellStart"/>
      <w:r w:rsidRPr="00170C57">
        <w:rPr>
          <w:rStyle w:val="StyleUnderline"/>
          <w:rFonts w:asciiTheme="majorHAnsi" w:hAnsiTheme="majorHAnsi" w:cstheme="majorHAnsi"/>
          <w:highlight w:val="cyan"/>
        </w:rPr>
        <w:t>abuses</w:t>
      </w:r>
      <w:r w:rsidRPr="004F58CA">
        <w:rPr>
          <w:rStyle w:val="StyleUnderline"/>
          <w:rFonts w:asciiTheme="majorHAnsi" w:hAnsiTheme="majorHAnsi" w:cstheme="majorHAnsi"/>
        </w:rPr>
        <w:t>.</w:t>
      </w:r>
      <w:r w:rsidRPr="004F58CA">
        <w:rPr>
          <w:rFonts w:asciiTheme="majorHAnsi" w:hAnsiTheme="majorHAnsi" w:cstheme="majorHAnsi"/>
          <w:sz w:val="16"/>
        </w:rPr>
        <w:t>In</w:t>
      </w:r>
      <w:proofErr w:type="spellEnd"/>
      <w:r w:rsidRPr="004F58CA">
        <w:rPr>
          <w:rFonts w:asciiTheme="majorHAnsi" w:hAnsiTheme="majorHAnsi" w:cstheme="majorHAnsi"/>
          <w:sz w:val="16"/>
        </w:rPr>
        <w:t xml:space="preserve"> a survey interviewing 1,140 garment workers in Myanmar, Honduras, Ethiopia and India, researchers from Britain’s University of Sheffield and the U.S.-based Worker Rights Consortium found that a majority had been </w:t>
      </w:r>
      <w:r w:rsidRPr="004F58CA">
        <w:rPr>
          <w:rStyle w:val="StyleUnderline"/>
          <w:rFonts w:asciiTheme="majorHAnsi" w:hAnsiTheme="majorHAnsi" w:cstheme="majorHAnsi"/>
        </w:rPr>
        <w:t>forced to borrow money</w:t>
      </w:r>
      <w:r w:rsidRPr="004F58CA">
        <w:rPr>
          <w:rFonts w:asciiTheme="majorHAnsi" w:hAnsiTheme="majorHAnsi" w:cstheme="majorHAnsi"/>
          <w:sz w:val="16"/>
        </w:rPr>
        <w:t xml:space="preserve"> and many incurred greater debt over the course of the pandemic. About a third of </w:t>
      </w:r>
      <w:r w:rsidRPr="004F58CA">
        <w:rPr>
          <w:rStyle w:val="StyleUnderline"/>
          <w:rFonts w:asciiTheme="majorHAnsi" w:hAnsiTheme="majorHAnsi" w:cstheme="majorHAnsi"/>
        </w:rPr>
        <w:t xml:space="preserve">workers who changed jobs reported worse </w:t>
      </w:r>
      <w:r w:rsidRPr="004F58CA">
        <w:rPr>
          <w:rFonts w:asciiTheme="majorHAnsi" w:hAnsiTheme="majorHAnsi" w:cstheme="majorHAnsi"/>
          <w:sz w:val="16"/>
        </w:rPr>
        <w:t xml:space="preserve">working </w:t>
      </w:r>
      <w:r w:rsidRPr="004F58CA">
        <w:rPr>
          <w:rStyle w:val="StyleUnderline"/>
          <w:rFonts w:asciiTheme="majorHAnsi" w:hAnsiTheme="majorHAnsi" w:cstheme="majorHAnsi"/>
        </w:rPr>
        <w:t>conditions</w:t>
      </w:r>
      <w:r w:rsidRPr="004F58CA">
        <w:rPr>
          <w:rFonts w:asciiTheme="majorHAnsi" w:hAnsiTheme="majorHAnsi" w:cstheme="majorHAnsi"/>
          <w:sz w:val="16"/>
        </w:rPr>
        <w:t xml:space="preserve">, including </w:t>
      </w:r>
      <w:r w:rsidRPr="004F58CA">
        <w:rPr>
          <w:rStyle w:val="StyleUnderline"/>
          <w:rFonts w:asciiTheme="majorHAnsi" w:hAnsiTheme="majorHAnsi" w:cstheme="majorHAnsi"/>
        </w:rPr>
        <w:t>lower pay</w:t>
      </w:r>
      <w:r w:rsidRPr="004F58CA">
        <w:rPr>
          <w:rFonts w:asciiTheme="majorHAnsi" w:hAnsiTheme="majorHAnsi" w:cstheme="majorHAnsi"/>
          <w:sz w:val="16"/>
        </w:rPr>
        <w:t xml:space="preserve"> and </w:t>
      </w:r>
      <w:r w:rsidRPr="004F58CA">
        <w:rPr>
          <w:rStyle w:val="StyleUnderline"/>
          <w:rFonts w:asciiTheme="majorHAnsi" w:hAnsiTheme="majorHAnsi" w:cstheme="majorHAnsi"/>
        </w:rPr>
        <w:t>more risk.</w:t>
      </w:r>
      <w:r w:rsidRPr="004F58CA">
        <w:rPr>
          <w:rFonts w:asciiTheme="majorHAnsi" w:hAnsiTheme="majorHAnsi" w:cstheme="majorHAnsi"/>
          <w:sz w:val="16"/>
        </w:rPr>
        <w:t xml:space="preserve"> “Workers </w:t>
      </w:r>
      <w:r w:rsidRPr="00170C57">
        <w:rPr>
          <w:rStyle w:val="StyleUnderline"/>
          <w:rFonts w:asciiTheme="majorHAnsi" w:hAnsiTheme="majorHAnsi" w:cstheme="majorHAnsi"/>
          <w:highlight w:val="cyan"/>
        </w:rPr>
        <w:t xml:space="preserve">were already not being paid </w:t>
      </w:r>
      <w:r w:rsidRPr="004F58CA">
        <w:rPr>
          <w:rStyle w:val="StyleUnderline"/>
          <w:rFonts w:asciiTheme="majorHAnsi" w:hAnsiTheme="majorHAnsi" w:cstheme="majorHAnsi"/>
        </w:rPr>
        <w:t xml:space="preserve">fair </w:t>
      </w:r>
      <w:r w:rsidRPr="004F58CA">
        <w:rPr>
          <w:rFonts w:asciiTheme="majorHAnsi" w:hAnsiTheme="majorHAnsi" w:cstheme="majorHAnsi"/>
          <w:sz w:val="16"/>
        </w:rPr>
        <w:t xml:space="preserve">wages and had little savings at the beginning of the pandemic,” said </w:t>
      </w:r>
      <w:proofErr w:type="spellStart"/>
      <w:r w:rsidRPr="004F58CA">
        <w:rPr>
          <w:rFonts w:asciiTheme="majorHAnsi" w:hAnsiTheme="majorHAnsi" w:cstheme="majorHAnsi"/>
          <w:sz w:val="16"/>
        </w:rPr>
        <w:t>Zameer</w:t>
      </w:r>
      <w:proofErr w:type="spellEnd"/>
      <w:r w:rsidRPr="004F58CA">
        <w:rPr>
          <w:rFonts w:asciiTheme="majorHAnsi" w:hAnsiTheme="majorHAnsi" w:cstheme="majorHAnsi"/>
          <w:sz w:val="16"/>
        </w:rPr>
        <w:t xml:space="preserve"> Awan, field worker with the Pakistan Institute of </w:t>
      </w:r>
      <w:proofErr w:type="spellStart"/>
      <w:r w:rsidRPr="004F58CA">
        <w:rPr>
          <w:rFonts w:asciiTheme="majorHAnsi" w:hAnsiTheme="majorHAnsi" w:cstheme="majorHAnsi"/>
          <w:sz w:val="16"/>
        </w:rPr>
        <w:t>Labour</w:t>
      </w:r>
      <w:proofErr w:type="spellEnd"/>
      <w:r w:rsidRPr="004F58CA">
        <w:rPr>
          <w:rFonts w:asciiTheme="majorHAnsi" w:hAnsiTheme="majorHAnsi" w:cstheme="majorHAnsi"/>
          <w:sz w:val="16"/>
        </w:rPr>
        <w:t xml:space="preserve"> Education and Research, to Reuters. “Now most are </w:t>
      </w:r>
      <w:r w:rsidRPr="00170C57">
        <w:rPr>
          <w:rStyle w:val="StyleUnderline"/>
          <w:rFonts w:asciiTheme="majorHAnsi" w:hAnsiTheme="majorHAnsi" w:cstheme="majorHAnsi"/>
          <w:highlight w:val="cyan"/>
        </w:rPr>
        <w:t>deep in debt</w:t>
      </w:r>
      <w:r w:rsidRPr="004F58CA">
        <w:rPr>
          <w:rFonts w:asciiTheme="majorHAnsi" w:hAnsiTheme="majorHAnsi" w:cstheme="majorHAnsi"/>
          <w:sz w:val="16"/>
        </w:rPr>
        <w:t xml:space="preserve"> and those who have found jobs again </w:t>
      </w:r>
      <w:r w:rsidRPr="00170C57">
        <w:rPr>
          <w:rStyle w:val="StyleUnderline"/>
          <w:rFonts w:asciiTheme="majorHAnsi" w:hAnsiTheme="majorHAnsi" w:cstheme="majorHAnsi"/>
          <w:highlight w:val="cyan"/>
        </w:rPr>
        <w:t>find themselves in</w:t>
      </w:r>
      <w:r w:rsidRPr="004F58CA">
        <w:rPr>
          <w:rStyle w:val="StyleUnderline"/>
          <w:rFonts w:asciiTheme="majorHAnsi" w:hAnsiTheme="majorHAnsi" w:cstheme="majorHAnsi"/>
        </w:rPr>
        <w:t xml:space="preserve"> </w:t>
      </w:r>
      <w:r w:rsidRPr="004F58CA">
        <w:rPr>
          <w:rFonts w:asciiTheme="majorHAnsi" w:hAnsiTheme="majorHAnsi" w:cstheme="majorHAnsi"/>
          <w:sz w:val="16"/>
        </w:rPr>
        <w:t xml:space="preserve">more </w:t>
      </w:r>
      <w:r w:rsidRPr="00170C57">
        <w:rPr>
          <w:rStyle w:val="StyleUnderline"/>
          <w:rFonts w:asciiTheme="majorHAnsi" w:hAnsiTheme="majorHAnsi" w:cstheme="majorHAnsi"/>
          <w:highlight w:val="cyan"/>
        </w:rPr>
        <w:t>abusive conditions</w:t>
      </w:r>
      <w:r w:rsidRPr="004F58CA">
        <w:rPr>
          <w:rFonts w:asciiTheme="majorHAnsi" w:hAnsiTheme="majorHAnsi" w:cstheme="majorHAnsi"/>
          <w:sz w:val="16"/>
        </w:rPr>
        <w:t xml:space="preserve"> but </w:t>
      </w:r>
      <w:r w:rsidRPr="00170C57">
        <w:rPr>
          <w:rStyle w:val="Emphasis"/>
          <w:rFonts w:asciiTheme="majorHAnsi" w:hAnsiTheme="majorHAnsi" w:cstheme="majorHAnsi"/>
          <w:highlight w:val="cyan"/>
        </w:rPr>
        <w:t>without a voice</w:t>
      </w:r>
      <w:r w:rsidRPr="004F58CA">
        <w:rPr>
          <w:rFonts w:asciiTheme="majorHAnsi" w:hAnsiTheme="majorHAnsi" w:cstheme="majorHAnsi"/>
          <w:sz w:val="16"/>
        </w:rPr>
        <w:t xml:space="preserve"> anymore.”</w:t>
      </w:r>
    </w:p>
    <w:p w14:paraId="76A4CF93" w14:textId="77777777" w:rsidR="00455F9E" w:rsidRPr="004F58CA" w:rsidRDefault="00455F9E" w:rsidP="00455F9E">
      <w:pPr>
        <w:pStyle w:val="Heading4"/>
        <w:rPr>
          <w:rFonts w:asciiTheme="majorHAnsi" w:hAnsiTheme="majorHAnsi" w:cstheme="majorHAnsi"/>
        </w:rPr>
      </w:pPr>
      <w:r w:rsidRPr="004F58CA">
        <w:rPr>
          <w:rFonts w:asciiTheme="majorHAnsi" w:hAnsiTheme="majorHAnsi" w:cstheme="majorHAnsi"/>
        </w:rPr>
        <w:t xml:space="preserve">A right to strike is crucial to negotiating conditions for workforce retention—but unchecked, companies </w:t>
      </w:r>
      <w:r w:rsidRPr="004F58CA">
        <w:rPr>
          <w:rFonts w:asciiTheme="majorHAnsi" w:hAnsiTheme="majorHAnsi" w:cstheme="majorHAnsi"/>
          <w:u w:val="single"/>
        </w:rPr>
        <w:t>lash out</w:t>
      </w:r>
      <w:r w:rsidRPr="004F58CA">
        <w:rPr>
          <w:rFonts w:asciiTheme="majorHAnsi" w:hAnsiTheme="majorHAnsi" w:cstheme="majorHAnsi"/>
        </w:rPr>
        <w:t xml:space="preserve"> with dismissals. </w:t>
      </w:r>
      <w:proofErr w:type="spellStart"/>
      <w:r w:rsidRPr="004F58CA">
        <w:rPr>
          <w:rFonts w:asciiTheme="majorHAnsi" w:hAnsiTheme="majorHAnsi" w:cstheme="majorHAnsi"/>
        </w:rPr>
        <w:t>Bogage</w:t>
      </w:r>
      <w:proofErr w:type="spellEnd"/>
      <w:r w:rsidRPr="004F58CA">
        <w:rPr>
          <w:rFonts w:asciiTheme="majorHAnsi" w:hAnsiTheme="majorHAnsi" w:cstheme="majorHAnsi"/>
        </w:rPr>
        <w:t xml:space="preserve"> 10/17</w:t>
      </w:r>
    </w:p>
    <w:p w14:paraId="2BBC2E51" w14:textId="77777777" w:rsidR="00455F9E" w:rsidRPr="004F58CA" w:rsidRDefault="00455F9E" w:rsidP="00455F9E">
      <w:pPr>
        <w:rPr>
          <w:rFonts w:asciiTheme="majorHAnsi" w:hAnsiTheme="majorHAnsi" w:cstheme="majorHAnsi"/>
        </w:rPr>
      </w:pPr>
      <w:r w:rsidRPr="004F58CA">
        <w:rPr>
          <w:rFonts w:asciiTheme="majorHAnsi" w:hAnsiTheme="majorHAnsi" w:cstheme="majorHAnsi"/>
        </w:rPr>
        <w:t xml:space="preserve">Jacob </w:t>
      </w:r>
      <w:proofErr w:type="spellStart"/>
      <w:r w:rsidRPr="004F58CA">
        <w:rPr>
          <w:rFonts w:asciiTheme="majorHAnsi" w:hAnsiTheme="majorHAnsi" w:cstheme="majorHAnsi"/>
        </w:rPr>
        <w:t>Bogage</w:t>
      </w:r>
      <w:proofErr w:type="spellEnd"/>
      <w:r w:rsidRPr="004F58CA">
        <w:rPr>
          <w:rFonts w:asciiTheme="majorHAnsi" w:hAnsiTheme="majorHAnsi" w:cstheme="majorHAnsi"/>
        </w:rPr>
        <w:t>, writes about business and technology for The Washington Post, where he's worked since 2015. He's previously covered the automotive and manufacturing industries and wrote for the Sports section. He has previously reported for the Columbia Missourian, Columbia (Mo.) Daily Tribune, Bethesda Magazine and the Montgomery County Gazette. He is a Maryland native and a graduate of the University of Missouri, 10-17-2021, "Strikes are sweeping the labor market as workers wield new leverage ," Washington Post, https://www.washingtonpost.com/business/2021/10/17/strikes-great-resignation/, 10-22-2021//</w:t>
      </w:r>
      <w:proofErr w:type="spellStart"/>
      <w:r w:rsidRPr="004F58CA">
        <w:rPr>
          <w:rFonts w:asciiTheme="majorHAnsi" w:hAnsiTheme="majorHAnsi" w:cstheme="majorHAnsi"/>
        </w:rPr>
        <w:t>Aanya</w:t>
      </w:r>
      <w:proofErr w:type="spellEnd"/>
    </w:p>
    <w:p w14:paraId="6D49B343" w14:textId="77777777" w:rsidR="00455F9E" w:rsidRPr="004F58CA" w:rsidRDefault="00455F9E" w:rsidP="00455F9E">
      <w:pPr>
        <w:rPr>
          <w:rFonts w:asciiTheme="majorHAnsi" w:hAnsiTheme="majorHAnsi" w:cstheme="majorHAnsi"/>
          <w:sz w:val="16"/>
        </w:rPr>
      </w:pPr>
      <w:proofErr w:type="spellStart"/>
      <w:r w:rsidRPr="004F58CA">
        <w:rPr>
          <w:rFonts w:asciiTheme="majorHAnsi" w:hAnsiTheme="majorHAnsi" w:cstheme="majorHAnsi"/>
          <w:sz w:val="16"/>
        </w:rPr>
        <w:t>Marcial</w:t>
      </w:r>
      <w:proofErr w:type="spellEnd"/>
      <w:r w:rsidRPr="004F58CA">
        <w:rPr>
          <w:rFonts w:asciiTheme="majorHAnsi" w:hAnsiTheme="majorHAnsi" w:cstheme="majorHAnsi"/>
          <w:sz w:val="16"/>
        </w:rPr>
        <w:t xml:space="preserve"> Reyes could have just quit his job. Frustrated with chronic understaffing at the Kaiser Permanente hospital where he works in Southern California, he knows he has options in a region desperate for nurses. Instead, he voted to go on strike. While </w:t>
      </w:r>
      <w:r w:rsidRPr="00170C57">
        <w:rPr>
          <w:rStyle w:val="StyleUnderline"/>
          <w:rFonts w:asciiTheme="majorHAnsi" w:hAnsiTheme="majorHAnsi" w:cstheme="majorHAnsi"/>
          <w:highlight w:val="cyan"/>
        </w:rPr>
        <w:t>Americans are leaving</w:t>
      </w:r>
      <w:r w:rsidRPr="004F58CA">
        <w:rPr>
          <w:rStyle w:val="StyleUnderline"/>
          <w:rFonts w:asciiTheme="majorHAnsi" w:hAnsiTheme="majorHAnsi" w:cstheme="majorHAnsi"/>
        </w:rPr>
        <w:t xml:space="preserve"> their </w:t>
      </w:r>
      <w:r w:rsidRPr="00170C57">
        <w:rPr>
          <w:rStyle w:val="StyleUnderline"/>
          <w:rFonts w:asciiTheme="majorHAnsi" w:hAnsiTheme="majorHAnsi" w:cstheme="majorHAnsi"/>
          <w:highlight w:val="cyan"/>
        </w:rPr>
        <w:t>jobs at staggering</w:t>
      </w:r>
      <w:r w:rsidRPr="004F58CA">
        <w:rPr>
          <w:rStyle w:val="StyleUnderline"/>
          <w:rFonts w:asciiTheme="majorHAnsi" w:hAnsiTheme="majorHAnsi" w:cstheme="majorHAnsi"/>
        </w:rPr>
        <w:t xml:space="preserve"> r</w:t>
      </w:r>
      <w:r w:rsidRPr="00170C57">
        <w:rPr>
          <w:rStyle w:val="StyleUnderline"/>
          <w:rFonts w:asciiTheme="majorHAnsi" w:hAnsiTheme="majorHAnsi" w:cstheme="majorHAnsi"/>
          <w:highlight w:val="cyan"/>
        </w:rPr>
        <w:t>ates</w:t>
      </w:r>
      <w:r w:rsidRPr="004F58CA">
        <w:rPr>
          <w:rFonts w:asciiTheme="majorHAnsi" w:hAnsiTheme="majorHAnsi" w:cstheme="majorHAnsi"/>
          <w:sz w:val="16"/>
        </w:rPr>
        <w:t xml:space="preserve"> — a record </w:t>
      </w:r>
      <w:r w:rsidRPr="004F58CA">
        <w:rPr>
          <w:rStyle w:val="StyleUnderline"/>
          <w:rFonts w:asciiTheme="majorHAnsi" w:hAnsiTheme="majorHAnsi" w:cstheme="majorHAnsi"/>
        </w:rPr>
        <w:t>4</w:t>
      </w:r>
      <w:r w:rsidRPr="00170C57">
        <w:rPr>
          <w:rStyle w:val="StyleUnderline"/>
          <w:rFonts w:asciiTheme="majorHAnsi" w:hAnsiTheme="majorHAnsi" w:cstheme="majorHAnsi"/>
          <w:highlight w:val="cyan"/>
        </w:rPr>
        <w:t>.3 million quit in August</w:t>
      </w:r>
      <w:r w:rsidRPr="004F58CA">
        <w:rPr>
          <w:rFonts w:asciiTheme="majorHAnsi" w:hAnsiTheme="majorHAnsi" w:cstheme="majorHAnsi"/>
          <w:sz w:val="16"/>
        </w:rPr>
        <w:t xml:space="preserve"> alone — </w:t>
      </w:r>
      <w:r w:rsidRPr="00170C57">
        <w:rPr>
          <w:rStyle w:val="StyleUnderline"/>
          <w:rFonts w:asciiTheme="majorHAnsi" w:hAnsiTheme="majorHAnsi" w:cstheme="majorHAnsi"/>
          <w:highlight w:val="cyan"/>
        </w:rPr>
        <w:t>hundreds of thousands</w:t>
      </w:r>
      <w:r w:rsidRPr="004F58CA">
        <w:rPr>
          <w:rFonts w:asciiTheme="majorHAnsi" w:hAnsiTheme="majorHAnsi" w:cstheme="majorHAnsi"/>
          <w:sz w:val="16"/>
        </w:rPr>
        <w:t xml:space="preserve"> of workers with similar grievances about wages, benefits and quality of life are, like Reyes, choosing to dig in </w:t>
      </w:r>
      <w:r w:rsidRPr="004F58CA">
        <w:rPr>
          <w:rStyle w:val="StyleUnderline"/>
          <w:rFonts w:asciiTheme="majorHAnsi" w:hAnsiTheme="majorHAnsi" w:cstheme="majorHAnsi"/>
        </w:rPr>
        <w:t>and fight.</w:t>
      </w:r>
      <w:r w:rsidRPr="004F58CA">
        <w:rPr>
          <w:rFonts w:asciiTheme="majorHAnsi" w:hAnsiTheme="majorHAnsi" w:cstheme="majorHAnsi"/>
          <w:sz w:val="16"/>
        </w:rPr>
        <w:t xml:space="preserve"> Last week, </w:t>
      </w:r>
      <w:r w:rsidRPr="004F58CA">
        <w:rPr>
          <w:rStyle w:val="StyleUnderline"/>
          <w:rFonts w:asciiTheme="majorHAnsi" w:hAnsiTheme="majorHAnsi" w:cstheme="majorHAnsi"/>
        </w:rPr>
        <w:t>10,000 John Deere workers</w:t>
      </w:r>
      <w:r w:rsidRPr="004F58CA">
        <w:rPr>
          <w:rFonts w:asciiTheme="majorHAnsi" w:hAnsiTheme="majorHAnsi" w:cstheme="majorHAnsi"/>
          <w:sz w:val="16"/>
        </w:rPr>
        <w:t xml:space="preserve"> went on strike, while unions representing </w:t>
      </w:r>
      <w:r w:rsidRPr="004F58CA">
        <w:rPr>
          <w:rStyle w:val="StyleUnderline"/>
          <w:rFonts w:asciiTheme="majorHAnsi" w:hAnsiTheme="majorHAnsi" w:cstheme="majorHAnsi"/>
        </w:rPr>
        <w:t xml:space="preserve">31,000 Kaiser employees </w:t>
      </w:r>
      <w:r w:rsidRPr="004F58CA">
        <w:rPr>
          <w:rFonts w:asciiTheme="majorHAnsi" w:hAnsiTheme="majorHAnsi" w:cstheme="majorHAnsi"/>
          <w:sz w:val="16"/>
        </w:rPr>
        <w:t xml:space="preserve">authorized walkouts. Some </w:t>
      </w:r>
      <w:r w:rsidRPr="004F58CA">
        <w:rPr>
          <w:rStyle w:val="StyleUnderline"/>
          <w:rFonts w:asciiTheme="majorHAnsi" w:hAnsiTheme="majorHAnsi" w:cstheme="majorHAnsi"/>
        </w:rPr>
        <w:t>60,000 Hollywood production workers</w:t>
      </w:r>
      <w:r w:rsidRPr="004F58CA">
        <w:rPr>
          <w:rFonts w:asciiTheme="majorHAnsi" w:hAnsiTheme="majorHAnsi" w:cstheme="majorHAnsi"/>
          <w:sz w:val="16"/>
        </w:rPr>
        <w:t xml:space="preserve"> reached a deal Saturday night, averting a strike hours before a negotiation deadline. All told, </w:t>
      </w:r>
      <w:r w:rsidRPr="004F58CA">
        <w:rPr>
          <w:rStyle w:val="StyleUnderline"/>
          <w:rFonts w:asciiTheme="majorHAnsi" w:hAnsiTheme="majorHAnsi" w:cstheme="majorHAnsi"/>
        </w:rPr>
        <w:t xml:space="preserve">there have been </w:t>
      </w:r>
      <w:r w:rsidRPr="00170C57">
        <w:rPr>
          <w:rStyle w:val="StyleUnderline"/>
          <w:rFonts w:asciiTheme="majorHAnsi" w:hAnsiTheme="majorHAnsi" w:cstheme="majorHAnsi"/>
          <w:highlight w:val="cyan"/>
        </w:rPr>
        <w:t>strikes against 178 employers</w:t>
      </w:r>
      <w:r w:rsidRPr="004F58CA">
        <w:rPr>
          <w:rFonts w:asciiTheme="majorHAnsi" w:hAnsiTheme="majorHAnsi" w:cstheme="majorHAnsi"/>
          <w:sz w:val="16"/>
        </w:rPr>
        <w:t xml:space="preserve"> this year, according to a tracker by Cornell University’s School of Industrial and Labor Relations. The Bureau of Labor Statistics, which records only large work stoppages, has documented 12 strikes involving 1,000 or more workers so far this year. That’s considerably higher than 2020, when the pandemic took hold, but in line with significant strike activity recorded in 2019 and 2018. The trend, union officials and economists say, is an offshoot of the phenomenon known as </w:t>
      </w:r>
      <w:r w:rsidRPr="00170C57">
        <w:rPr>
          <w:rStyle w:val="StyleUnderline"/>
          <w:rFonts w:asciiTheme="majorHAnsi" w:hAnsiTheme="majorHAnsi" w:cstheme="majorHAnsi"/>
          <w:highlight w:val="cyan"/>
        </w:rPr>
        <w:t>the Great Resignation,</w:t>
      </w:r>
      <w:r w:rsidRPr="004F58CA">
        <w:rPr>
          <w:rFonts w:asciiTheme="majorHAnsi" w:hAnsiTheme="majorHAnsi" w:cstheme="majorHAnsi"/>
          <w:sz w:val="16"/>
        </w:rPr>
        <w:t xml:space="preserve"> which </w:t>
      </w:r>
      <w:r w:rsidRPr="004F58CA">
        <w:rPr>
          <w:rStyle w:val="StyleUnderline"/>
          <w:rFonts w:asciiTheme="majorHAnsi" w:hAnsiTheme="majorHAnsi" w:cstheme="majorHAnsi"/>
        </w:rPr>
        <w:t xml:space="preserve">has </w:t>
      </w:r>
      <w:r w:rsidRPr="00170C57">
        <w:rPr>
          <w:rStyle w:val="StyleUnderline"/>
          <w:rFonts w:asciiTheme="majorHAnsi" w:hAnsiTheme="majorHAnsi" w:cstheme="majorHAnsi"/>
          <w:highlight w:val="cyan"/>
        </w:rPr>
        <w:t>thinned the</w:t>
      </w:r>
      <w:r w:rsidRPr="004F58CA">
        <w:rPr>
          <w:rStyle w:val="StyleUnderline"/>
          <w:rFonts w:asciiTheme="majorHAnsi" w:hAnsiTheme="majorHAnsi" w:cstheme="majorHAnsi"/>
        </w:rPr>
        <w:t xml:space="preserve"> nation’s </w:t>
      </w:r>
      <w:r w:rsidRPr="00170C57">
        <w:rPr>
          <w:rStyle w:val="StyleUnderline"/>
          <w:rFonts w:asciiTheme="majorHAnsi" w:hAnsiTheme="majorHAnsi" w:cstheme="majorHAnsi"/>
          <w:highlight w:val="cyan"/>
        </w:rPr>
        <w:t>labor pool and slowed</w:t>
      </w:r>
      <w:r w:rsidRPr="004F58CA">
        <w:rPr>
          <w:rStyle w:val="StyleUnderline"/>
          <w:rFonts w:asciiTheme="majorHAnsi" w:hAnsiTheme="majorHAnsi" w:cstheme="majorHAnsi"/>
        </w:rPr>
        <w:t xml:space="preserve"> the economic </w:t>
      </w:r>
      <w:r w:rsidRPr="00170C57">
        <w:rPr>
          <w:rStyle w:val="StyleUnderline"/>
          <w:rFonts w:asciiTheme="majorHAnsi" w:hAnsiTheme="majorHAnsi" w:cstheme="majorHAnsi"/>
          <w:highlight w:val="cyan"/>
        </w:rPr>
        <w:t>recovery</w:t>
      </w:r>
      <w:r w:rsidRPr="00170C57">
        <w:rPr>
          <w:rFonts w:asciiTheme="majorHAnsi" w:hAnsiTheme="majorHAnsi" w:cstheme="majorHAnsi"/>
          <w:sz w:val="16"/>
          <w:highlight w:val="cyan"/>
        </w:rPr>
        <w:t>.</w:t>
      </w:r>
      <w:r w:rsidRPr="004F58CA">
        <w:rPr>
          <w:rFonts w:asciiTheme="majorHAnsi" w:hAnsiTheme="majorHAnsi" w:cstheme="majorHAnsi"/>
          <w:sz w:val="16"/>
        </w:rPr>
        <w:t xml:space="preserve"> </w:t>
      </w:r>
      <w:r w:rsidRPr="00170C57">
        <w:rPr>
          <w:rStyle w:val="StyleUnderline"/>
          <w:rFonts w:asciiTheme="majorHAnsi" w:hAnsiTheme="majorHAnsi" w:cstheme="majorHAnsi"/>
          <w:highlight w:val="cyan"/>
        </w:rPr>
        <w:t>Workers are</w:t>
      </w:r>
      <w:r w:rsidRPr="004F58CA">
        <w:rPr>
          <w:rFonts w:asciiTheme="majorHAnsi" w:hAnsiTheme="majorHAnsi" w:cstheme="majorHAnsi"/>
          <w:sz w:val="16"/>
        </w:rPr>
        <w:t xml:space="preserve"> now </w:t>
      </w:r>
      <w:r w:rsidRPr="00170C57">
        <w:rPr>
          <w:rStyle w:val="StyleUnderline"/>
          <w:rFonts w:asciiTheme="majorHAnsi" w:hAnsiTheme="majorHAnsi" w:cstheme="majorHAnsi"/>
          <w:highlight w:val="cyan"/>
        </w:rPr>
        <w:t xml:space="preserve">harder to </w:t>
      </w:r>
      <w:r w:rsidRPr="00170C57">
        <w:rPr>
          <w:rStyle w:val="StyleUnderline"/>
          <w:rFonts w:asciiTheme="majorHAnsi" w:hAnsiTheme="majorHAnsi" w:cstheme="majorHAnsi"/>
          <w:highlight w:val="cyan"/>
        </w:rPr>
        <w:lastRenderedPageBreak/>
        <w:t>replace</w:t>
      </w:r>
      <w:r w:rsidRPr="004F58CA">
        <w:rPr>
          <w:rFonts w:asciiTheme="majorHAnsi" w:hAnsiTheme="majorHAnsi" w:cstheme="majorHAnsi"/>
          <w:sz w:val="16"/>
        </w:rPr>
        <w:t xml:space="preserve">, especially while many companies are scrambling to meet heightened demand for their products and manage hobbled supply chains. That has given unions new leverage, and made striking less risky. In interviews, workers and labor leaders said union members are angry with employers for failing to raise pay to match new profits and are disappointed by the lack of high-quality jobs. They also are frustrated that </w:t>
      </w:r>
      <w:r w:rsidRPr="00170C57">
        <w:rPr>
          <w:rStyle w:val="StyleUnderline"/>
          <w:rFonts w:asciiTheme="majorHAnsi" w:hAnsiTheme="majorHAnsi" w:cstheme="majorHAnsi"/>
          <w:highlight w:val="cyan"/>
        </w:rPr>
        <w:t>wage growth is not keeping</w:t>
      </w:r>
      <w:r w:rsidRPr="004F58CA">
        <w:rPr>
          <w:rStyle w:val="StyleUnderline"/>
          <w:rFonts w:asciiTheme="majorHAnsi" w:hAnsiTheme="majorHAnsi" w:cstheme="majorHAnsi"/>
        </w:rPr>
        <w:t xml:space="preserve"> pace </w:t>
      </w:r>
      <w:r w:rsidRPr="00170C57">
        <w:rPr>
          <w:rStyle w:val="StyleUnderline"/>
          <w:rFonts w:asciiTheme="majorHAnsi" w:hAnsiTheme="majorHAnsi" w:cstheme="majorHAnsi"/>
          <w:highlight w:val="cyan"/>
        </w:rPr>
        <w:t>with inflation</w:t>
      </w:r>
      <w:r w:rsidRPr="004F58CA">
        <w:rPr>
          <w:rFonts w:asciiTheme="majorHAnsi" w:hAnsiTheme="majorHAnsi" w:cstheme="majorHAnsi"/>
          <w:sz w:val="16"/>
        </w:rPr>
        <w:t xml:space="preserve">. Although the average U.S. worker’s hourly pay was up 4 percent in September compared with a year ago, according to the St. Louis Federal Reserve, inflation grew 5.4 percent over the same period. “The </w:t>
      </w:r>
      <w:r w:rsidRPr="00170C57">
        <w:rPr>
          <w:rStyle w:val="StyleUnderline"/>
          <w:rFonts w:asciiTheme="majorHAnsi" w:hAnsiTheme="majorHAnsi" w:cstheme="majorHAnsi"/>
          <w:highlight w:val="cyan"/>
        </w:rPr>
        <w:t>strikes are sending a signa</w:t>
      </w:r>
      <w:r w:rsidRPr="004F58CA">
        <w:rPr>
          <w:rStyle w:val="StyleUnderline"/>
          <w:rFonts w:asciiTheme="majorHAnsi" w:hAnsiTheme="majorHAnsi" w:cstheme="majorHAnsi"/>
        </w:rPr>
        <w:t>l</w:t>
      </w:r>
      <w:r w:rsidRPr="004F58CA">
        <w:rPr>
          <w:rFonts w:asciiTheme="majorHAnsi" w:hAnsiTheme="majorHAnsi" w:cstheme="majorHAnsi"/>
          <w:sz w:val="16"/>
        </w:rPr>
        <w:t xml:space="preserve">, no doubt about it, that </w:t>
      </w:r>
      <w:r w:rsidRPr="00170C57">
        <w:rPr>
          <w:rStyle w:val="StyleUnderline"/>
          <w:rFonts w:asciiTheme="majorHAnsi" w:hAnsiTheme="majorHAnsi" w:cstheme="majorHAnsi"/>
          <w:highlight w:val="cyan"/>
        </w:rPr>
        <w:t>employers ignore worker</w:t>
      </w:r>
      <w:r w:rsidRPr="004F58CA">
        <w:rPr>
          <w:rStyle w:val="StyleUnderline"/>
          <w:rFonts w:asciiTheme="majorHAnsi" w:hAnsiTheme="majorHAnsi" w:cstheme="majorHAnsi"/>
        </w:rPr>
        <w:t>s</w:t>
      </w:r>
      <w:r w:rsidRPr="004F58CA">
        <w:rPr>
          <w:rFonts w:asciiTheme="majorHAnsi" w:hAnsiTheme="majorHAnsi" w:cstheme="majorHAnsi"/>
          <w:sz w:val="16"/>
        </w:rPr>
        <w:t xml:space="preserve"> at their peril,” AFL-CIO President Liz Shuler said in an interview with The Washington Post. “I think this wave of strikes is actually going to inspire more workers to stand up and speak out and put that line in the sand and say, ‘We deserve better.’ ” Not all work stoppages have been successful. More than 1,000 Alabama miners have been on strike at Warrior Met Coal since April. That same month, </w:t>
      </w:r>
      <w:r w:rsidRPr="00170C57">
        <w:rPr>
          <w:rStyle w:val="StyleUnderline"/>
          <w:rFonts w:asciiTheme="majorHAnsi" w:hAnsiTheme="majorHAnsi" w:cstheme="majorHAnsi"/>
          <w:highlight w:val="cyan"/>
        </w:rPr>
        <w:t>14 oil workers staged a walkout</w:t>
      </w:r>
      <w:r w:rsidRPr="004F58CA">
        <w:rPr>
          <w:rFonts w:asciiTheme="majorHAnsi" w:hAnsiTheme="majorHAnsi" w:cstheme="majorHAnsi"/>
          <w:sz w:val="16"/>
        </w:rPr>
        <w:t xml:space="preserve"> against United Metro Energy in New York; </w:t>
      </w:r>
      <w:r w:rsidRPr="00170C57">
        <w:rPr>
          <w:rStyle w:val="StyleUnderline"/>
          <w:rFonts w:asciiTheme="majorHAnsi" w:hAnsiTheme="majorHAnsi" w:cstheme="majorHAnsi"/>
          <w:highlight w:val="cyan"/>
        </w:rPr>
        <w:t>eight have since been fired</w:t>
      </w:r>
      <w:r w:rsidRPr="004F58CA">
        <w:rPr>
          <w:rFonts w:asciiTheme="majorHAnsi" w:hAnsiTheme="majorHAnsi" w:cstheme="majorHAnsi"/>
          <w:sz w:val="16"/>
        </w:rPr>
        <w:t xml:space="preserve">, according to the local Teamsters branch. And roughly 1,400 </w:t>
      </w:r>
      <w:r w:rsidRPr="004F58CA">
        <w:rPr>
          <w:rStyle w:val="StyleUnderline"/>
          <w:rFonts w:asciiTheme="majorHAnsi" w:hAnsiTheme="majorHAnsi" w:cstheme="majorHAnsi"/>
        </w:rPr>
        <w:t>workers at Kellogg</w:t>
      </w:r>
      <w:r w:rsidRPr="004F58CA">
        <w:rPr>
          <w:rFonts w:asciiTheme="majorHAnsi" w:hAnsiTheme="majorHAnsi" w:cstheme="majorHAnsi"/>
          <w:sz w:val="16"/>
        </w:rPr>
        <w:t xml:space="preserve"> Co. cereal factories in four states </w:t>
      </w:r>
      <w:r w:rsidRPr="004F58CA">
        <w:rPr>
          <w:rStyle w:val="StyleUnderline"/>
          <w:rFonts w:asciiTheme="majorHAnsi" w:hAnsiTheme="majorHAnsi" w:cstheme="majorHAnsi"/>
        </w:rPr>
        <w:t>are entering their third week</w:t>
      </w:r>
      <w:r w:rsidRPr="004F58CA">
        <w:rPr>
          <w:rFonts w:asciiTheme="majorHAnsi" w:hAnsiTheme="majorHAnsi" w:cstheme="majorHAnsi"/>
          <w:sz w:val="16"/>
        </w:rPr>
        <w:t xml:space="preserve"> on the picket line. Still, the labor </w:t>
      </w:r>
      <w:r w:rsidRPr="004F58CA">
        <w:rPr>
          <w:rStyle w:val="StyleUnderline"/>
          <w:rFonts w:asciiTheme="majorHAnsi" w:hAnsiTheme="majorHAnsi" w:cstheme="majorHAnsi"/>
        </w:rPr>
        <w:t xml:space="preserve">movement has </w:t>
      </w:r>
      <w:r w:rsidRPr="004F58CA">
        <w:rPr>
          <w:rFonts w:asciiTheme="majorHAnsi" w:hAnsiTheme="majorHAnsi" w:cstheme="majorHAnsi"/>
          <w:sz w:val="16"/>
        </w:rPr>
        <w:t xml:space="preserve">drawn </w:t>
      </w:r>
      <w:r w:rsidRPr="004F58CA">
        <w:rPr>
          <w:rStyle w:val="StyleUnderline"/>
          <w:rFonts w:asciiTheme="majorHAnsi" w:hAnsiTheme="majorHAnsi" w:cstheme="majorHAnsi"/>
        </w:rPr>
        <w:t>support from the White House</w:t>
      </w:r>
      <w:r w:rsidRPr="004F58CA">
        <w:rPr>
          <w:rFonts w:asciiTheme="majorHAnsi" w:hAnsiTheme="majorHAnsi" w:cstheme="majorHAnsi"/>
          <w:sz w:val="16"/>
        </w:rPr>
        <w:t xml:space="preserve">. </w:t>
      </w:r>
      <w:r w:rsidRPr="004F58CA">
        <w:rPr>
          <w:rStyle w:val="StyleUnderline"/>
          <w:rFonts w:asciiTheme="majorHAnsi" w:hAnsiTheme="majorHAnsi" w:cstheme="majorHAnsi"/>
        </w:rPr>
        <w:t>President Biden made a</w:t>
      </w:r>
      <w:r w:rsidRPr="004F58CA">
        <w:rPr>
          <w:rFonts w:asciiTheme="majorHAnsi" w:hAnsiTheme="majorHAnsi" w:cstheme="majorHAnsi"/>
          <w:sz w:val="16"/>
        </w:rPr>
        <w:t xml:space="preserve"> public </w:t>
      </w:r>
      <w:r w:rsidRPr="004F58CA">
        <w:rPr>
          <w:rStyle w:val="StyleUnderline"/>
          <w:rFonts w:asciiTheme="majorHAnsi" w:hAnsiTheme="majorHAnsi" w:cstheme="majorHAnsi"/>
        </w:rPr>
        <w:t>statement supporting the Amazon union drive</w:t>
      </w:r>
      <w:r w:rsidRPr="004F58CA">
        <w:rPr>
          <w:rFonts w:asciiTheme="majorHAnsi" w:hAnsiTheme="majorHAnsi" w:cstheme="majorHAnsi"/>
          <w:sz w:val="16"/>
        </w:rPr>
        <w:t xml:space="preserve"> in Alabama — a rare move by a sitting president. And his constant calls to raise the federal minimum wage to $15 an hour have delighted labor leaders. In Fontana, Calif., Reyes is hopeful. As a covid-19 patient who spent a month in the same Kaiser hospital where he works, he has a unique perspective on pandemic-related staffing shortages. “I think I got the best care that I could have gotten at Kaiser,” he said. “Now it’s time to pay back the nurses that took care of me” by striking for additional resources. The </w:t>
      </w:r>
      <w:r w:rsidRPr="004F58CA">
        <w:rPr>
          <w:rStyle w:val="StyleUnderline"/>
          <w:rFonts w:asciiTheme="majorHAnsi" w:hAnsiTheme="majorHAnsi" w:cstheme="majorHAnsi"/>
        </w:rPr>
        <w:t>strike drives in 2021</w:t>
      </w:r>
      <w:r w:rsidRPr="004F58CA">
        <w:rPr>
          <w:rFonts w:asciiTheme="majorHAnsi" w:hAnsiTheme="majorHAnsi" w:cstheme="majorHAnsi"/>
          <w:sz w:val="16"/>
        </w:rPr>
        <w:t xml:space="preserve"> run the gamut of American industry: </w:t>
      </w:r>
      <w:r w:rsidRPr="004F58CA">
        <w:rPr>
          <w:rStyle w:val="StyleUnderline"/>
          <w:rFonts w:asciiTheme="majorHAnsi" w:hAnsiTheme="majorHAnsi" w:cstheme="majorHAnsi"/>
        </w:rPr>
        <w:t>Nurses and health workers</w:t>
      </w:r>
      <w:r w:rsidRPr="004F58CA">
        <w:rPr>
          <w:rFonts w:asciiTheme="majorHAnsi" w:hAnsiTheme="majorHAnsi" w:cstheme="majorHAnsi"/>
          <w:sz w:val="16"/>
        </w:rPr>
        <w:t xml:space="preserve"> in California and Oregon; </w:t>
      </w:r>
      <w:r w:rsidRPr="004F58CA">
        <w:rPr>
          <w:rStyle w:val="StyleUnderline"/>
          <w:rFonts w:asciiTheme="majorHAnsi" w:hAnsiTheme="majorHAnsi" w:cstheme="majorHAnsi"/>
        </w:rPr>
        <w:t>oil</w:t>
      </w:r>
      <w:r w:rsidRPr="004F58CA">
        <w:rPr>
          <w:rFonts w:asciiTheme="majorHAnsi" w:hAnsiTheme="majorHAnsi" w:cstheme="majorHAnsi"/>
          <w:sz w:val="16"/>
        </w:rPr>
        <w:t xml:space="preserve"> workers in New York</w:t>
      </w:r>
      <w:r w:rsidRPr="004F58CA">
        <w:rPr>
          <w:rStyle w:val="StyleUnderline"/>
          <w:rFonts w:asciiTheme="majorHAnsi" w:hAnsiTheme="majorHAnsi" w:cstheme="majorHAnsi"/>
        </w:rPr>
        <w:t>; cereal factory</w:t>
      </w:r>
      <w:r w:rsidRPr="004F58CA">
        <w:rPr>
          <w:rFonts w:asciiTheme="majorHAnsi" w:hAnsiTheme="majorHAnsi" w:cstheme="majorHAnsi"/>
          <w:sz w:val="16"/>
        </w:rPr>
        <w:t xml:space="preserve"> workers in Michigan, Nebraska, Pennsylvania and Tennessee</w:t>
      </w:r>
      <w:r w:rsidRPr="004F58CA">
        <w:rPr>
          <w:rStyle w:val="StyleUnderline"/>
          <w:rFonts w:asciiTheme="majorHAnsi" w:hAnsiTheme="majorHAnsi" w:cstheme="majorHAnsi"/>
        </w:rPr>
        <w:t>; television and film production</w:t>
      </w:r>
      <w:r w:rsidRPr="004F58CA">
        <w:rPr>
          <w:rFonts w:asciiTheme="majorHAnsi" w:hAnsiTheme="majorHAnsi" w:cstheme="majorHAnsi"/>
          <w:sz w:val="16"/>
        </w:rPr>
        <w:t xml:space="preserve"> crews in Hollywood; and more. The surge in strike activity has yielded mixed results, economists say. Though work stoppages this summer at Nabisco and Frito-Lay helped secure higher raises and new vacation allowances for workers, </w:t>
      </w:r>
      <w:r w:rsidRPr="00170C57">
        <w:rPr>
          <w:rStyle w:val="StyleUnderline"/>
          <w:rFonts w:asciiTheme="majorHAnsi" w:hAnsiTheme="majorHAnsi" w:cstheme="majorHAnsi"/>
          <w:highlight w:val="cyan"/>
        </w:rPr>
        <w:t>employers have not made meaningful increases</w:t>
      </w:r>
      <w:r w:rsidRPr="004F58CA">
        <w:rPr>
          <w:rFonts w:asciiTheme="majorHAnsi" w:hAnsiTheme="majorHAnsi" w:cstheme="majorHAnsi"/>
          <w:sz w:val="16"/>
        </w:rPr>
        <w:t xml:space="preserve"> </w:t>
      </w:r>
      <w:r w:rsidRPr="004F58CA">
        <w:rPr>
          <w:rStyle w:val="StyleUnderline"/>
          <w:rFonts w:asciiTheme="majorHAnsi" w:hAnsiTheme="majorHAnsi" w:cstheme="majorHAnsi"/>
        </w:rPr>
        <w:t>in their workforces or compensation structures.</w:t>
      </w:r>
      <w:r w:rsidRPr="004F58CA">
        <w:rPr>
          <w:rFonts w:asciiTheme="majorHAnsi" w:hAnsiTheme="majorHAnsi" w:cstheme="majorHAnsi"/>
          <w:sz w:val="16"/>
        </w:rPr>
        <w:t xml:space="preserve"> Both sides acknowledge the benefit of retaining workers. </w:t>
      </w:r>
      <w:r w:rsidRPr="004F58CA">
        <w:rPr>
          <w:rStyle w:val="StyleUnderline"/>
          <w:rFonts w:asciiTheme="majorHAnsi" w:hAnsiTheme="majorHAnsi" w:cstheme="majorHAnsi"/>
        </w:rPr>
        <w:t xml:space="preserve">Management </w:t>
      </w:r>
      <w:r w:rsidRPr="004F58CA">
        <w:rPr>
          <w:rFonts w:asciiTheme="majorHAnsi" w:hAnsiTheme="majorHAnsi" w:cstheme="majorHAnsi"/>
          <w:sz w:val="16"/>
        </w:rPr>
        <w:t>more often would</w:t>
      </w:r>
      <w:r w:rsidRPr="004F58CA">
        <w:rPr>
          <w:rStyle w:val="StyleUnderline"/>
          <w:rFonts w:asciiTheme="majorHAnsi" w:hAnsiTheme="majorHAnsi" w:cstheme="majorHAnsi"/>
        </w:rPr>
        <w:t xml:space="preserve"> rather deal with a brief strike than</w:t>
      </w:r>
      <w:r w:rsidRPr="004F58CA">
        <w:rPr>
          <w:rFonts w:asciiTheme="majorHAnsi" w:hAnsiTheme="majorHAnsi" w:cstheme="majorHAnsi"/>
          <w:sz w:val="16"/>
        </w:rPr>
        <w:t xml:space="preserve"> absorb higher costs associated with </w:t>
      </w:r>
      <w:r w:rsidRPr="004F58CA">
        <w:rPr>
          <w:rStyle w:val="StyleUnderline"/>
          <w:rFonts w:asciiTheme="majorHAnsi" w:hAnsiTheme="majorHAnsi" w:cstheme="majorHAnsi"/>
        </w:rPr>
        <w:t>turnover and training</w:t>
      </w:r>
      <w:r w:rsidRPr="004F58CA">
        <w:rPr>
          <w:rFonts w:asciiTheme="majorHAnsi" w:hAnsiTheme="majorHAnsi" w:cstheme="majorHAnsi"/>
          <w:sz w:val="16"/>
        </w:rPr>
        <w:t xml:space="preserve"> new staff. For the employee, a new job isn’t necessarily a better one. A “There’s a cost to searching and a cost to leaving your current employer,” said William M. Rodgers III, director of the Institute for Economic Equity at the Federal Reserve Bank of St. Louis. “And maybe some of the desire to strike is predicated out of a level of loyalty that these people have been with this company for a good duration.” Unions increasingly are </w:t>
      </w:r>
      <w:r w:rsidRPr="004F58CA">
        <w:rPr>
          <w:rStyle w:val="StyleUnderline"/>
          <w:rFonts w:asciiTheme="majorHAnsi" w:hAnsiTheme="majorHAnsi" w:cstheme="majorHAnsi"/>
        </w:rPr>
        <w:t>seeking changes in the workplace</w:t>
      </w:r>
      <w:r w:rsidRPr="004F58CA">
        <w:rPr>
          <w:rFonts w:asciiTheme="majorHAnsi" w:hAnsiTheme="majorHAnsi" w:cstheme="majorHAnsi"/>
          <w:sz w:val="16"/>
        </w:rPr>
        <w:t xml:space="preserve"> and corporate culture. Some strike drives are pushing for </w:t>
      </w:r>
      <w:r w:rsidRPr="004F58CA">
        <w:rPr>
          <w:rStyle w:val="StyleUnderline"/>
          <w:rFonts w:asciiTheme="majorHAnsi" w:hAnsiTheme="majorHAnsi" w:cstheme="majorHAnsi"/>
        </w:rPr>
        <w:t>better safeguards</w:t>
      </w:r>
      <w:r w:rsidRPr="004F58CA">
        <w:rPr>
          <w:rFonts w:asciiTheme="majorHAnsi" w:hAnsiTheme="majorHAnsi" w:cstheme="majorHAnsi"/>
          <w:sz w:val="16"/>
        </w:rPr>
        <w:t xml:space="preserve"> against sexual harassment and </w:t>
      </w:r>
      <w:r w:rsidRPr="004F58CA">
        <w:rPr>
          <w:rStyle w:val="StyleUnderline"/>
          <w:rFonts w:asciiTheme="majorHAnsi" w:hAnsiTheme="majorHAnsi" w:cstheme="majorHAnsi"/>
        </w:rPr>
        <w:t>coronavirus safety protocols,</w:t>
      </w:r>
      <w:r w:rsidRPr="004F58CA">
        <w:rPr>
          <w:rFonts w:asciiTheme="majorHAnsi" w:hAnsiTheme="majorHAnsi" w:cstheme="majorHAnsi"/>
          <w:sz w:val="16"/>
        </w:rPr>
        <w:t xml:space="preserve"> including one at El Milagro, a Chicago-based tortilla manufacturer. Workers at a West Virginia producer of industrial pump parts went on strike Oct. 1 seeking better seniority rights. Some are attempting to claw back perks that vanished years ago during economic downturns. Striking John Deere workers contend that the company’s massive profit during the pandemic — earnings nearly doubled to a record $1.79 billion last quarter — should be reflected in their compensation, particularly retirement benefits. More than </w:t>
      </w:r>
      <w:r w:rsidRPr="004F58CA">
        <w:rPr>
          <w:rStyle w:val="StyleUnderline"/>
          <w:rFonts w:asciiTheme="majorHAnsi" w:hAnsiTheme="majorHAnsi" w:cstheme="majorHAnsi"/>
        </w:rPr>
        <w:t xml:space="preserve">60,000 members of the International Alliance of Theatrical Stage Employees </w:t>
      </w:r>
      <w:r w:rsidRPr="004F58CA">
        <w:rPr>
          <w:rFonts w:asciiTheme="majorHAnsi" w:hAnsiTheme="majorHAnsi" w:cstheme="majorHAnsi"/>
          <w:sz w:val="16"/>
        </w:rPr>
        <w:t xml:space="preserve">(IATSE), which represents Hollywood production workers, had planned to strike Monday unless they reached a deal with the Alliance of Motion Picture and Television Producers. The two sides arrived at a tentative agreement Saturday night that guarantees workers meal breaks, weekends and breaks between shifts, plus significant raises. “They do </w:t>
      </w:r>
      <w:r w:rsidRPr="00170C57">
        <w:rPr>
          <w:rStyle w:val="StyleUnderline"/>
          <w:rFonts w:asciiTheme="majorHAnsi" w:hAnsiTheme="majorHAnsi" w:cstheme="majorHAnsi"/>
          <w:highlight w:val="cyan"/>
        </w:rPr>
        <w:t>have to change the way they do business</w:t>
      </w:r>
      <w:r w:rsidRPr="004F58CA">
        <w:rPr>
          <w:rFonts w:asciiTheme="majorHAnsi" w:hAnsiTheme="majorHAnsi" w:cstheme="majorHAnsi"/>
          <w:sz w:val="16"/>
        </w:rPr>
        <w:t>,” IATSE President Matthew D. Loeb said, “</w:t>
      </w:r>
      <w:r w:rsidRPr="004F58CA">
        <w:rPr>
          <w:rStyle w:val="StyleUnderline"/>
          <w:rFonts w:asciiTheme="majorHAnsi" w:hAnsiTheme="majorHAnsi" w:cstheme="majorHAnsi"/>
        </w:rPr>
        <w:t>to avoid a strike</w:t>
      </w:r>
      <w:r w:rsidRPr="004F58CA">
        <w:rPr>
          <w:rFonts w:asciiTheme="majorHAnsi" w:hAnsiTheme="majorHAnsi" w:cstheme="majorHAnsi"/>
          <w:sz w:val="16"/>
        </w:rPr>
        <w:t xml:space="preserve">, to have good morale and to have safe, healthy employees.” A spokesman for the television and film producers alliance did not respond to a request for comment. </w:t>
      </w:r>
      <w:r w:rsidRPr="00170C57">
        <w:rPr>
          <w:rStyle w:val="StyleUnderline"/>
          <w:rFonts w:asciiTheme="majorHAnsi" w:hAnsiTheme="majorHAnsi" w:cstheme="majorHAnsi"/>
          <w:highlight w:val="cyan"/>
        </w:rPr>
        <w:t>Labor leaders have defined wage demands as a new frontier</w:t>
      </w:r>
      <w:r w:rsidRPr="004F58CA">
        <w:rPr>
          <w:rStyle w:val="StyleUnderline"/>
          <w:rFonts w:asciiTheme="majorHAnsi" w:hAnsiTheme="majorHAnsi" w:cstheme="majorHAnsi"/>
        </w:rPr>
        <w:t xml:space="preserve"> f</w:t>
      </w:r>
      <w:r w:rsidRPr="004F58CA">
        <w:rPr>
          <w:rFonts w:asciiTheme="majorHAnsi" w:hAnsiTheme="majorHAnsi" w:cstheme="majorHAnsi"/>
          <w:sz w:val="16"/>
        </w:rPr>
        <w:t>or workers’ rights. Unions helped deliver the 40-hour workweek, they note, and the</w:t>
      </w:r>
      <w:r w:rsidRPr="004F58CA">
        <w:rPr>
          <w:rStyle w:val="StyleUnderline"/>
          <w:rFonts w:asciiTheme="majorHAnsi" w:hAnsiTheme="majorHAnsi" w:cstheme="majorHAnsi"/>
        </w:rPr>
        <w:t xml:space="preserve"> </w:t>
      </w:r>
      <w:r w:rsidRPr="00170C57">
        <w:rPr>
          <w:rStyle w:val="StyleUnderline"/>
          <w:rFonts w:asciiTheme="majorHAnsi" w:hAnsiTheme="majorHAnsi" w:cstheme="majorHAnsi"/>
          <w:highlight w:val="cyan"/>
        </w:rPr>
        <w:t>coronavirus</w:t>
      </w:r>
      <w:r w:rsidRPr="004F58CA">
        <w:rPr>
          <w:rStyle w:val="StyleUnderline"/>
          <w:rFonts w:asciiTheme="majorHAnsi" w:hAnsiTheme="majorHAnsi" w:cstheme="majorHAnsi"/>
        </w:rPr>
        <w:t xml:space="preserve"> </w:t>
      </w:r>
      <w:r w:rsidRPr="004F58CA">
        <w:rPr>
          <w:rFonts w:asciiTheme="majorHAnsi" w:hAnsiTheme="majorHAnsi" w:cstheme="majorHAnsi"/>
          <w:sz w:val="16"/>
        </w:rPr>
        <w:t xml:space="preserve">crisis </w:t>
      </w:r>
      <w:r w:rsidRPr="004F58CA">
        <w:rPr>
          <w:rStyle w:val="StyleUnderline"/>
          <w:rFonts w:asciiTheme="majorHAnsi" w:hAnsiTheme="majorHAnsi" w:cstheme="majorHAnsi"/>
        </w:rPr>
        <w:t xml:space="preserve">has </w:t>
      </w:r>
      <w:r w:rsidRPr="00170C57">
        <w:rPr>
          <w:rStyle w:val="StyleUnderline"/>
          <w:rFonts w:asciiTheme="majorHAnsi" w:hAnsiTheme="majorHAnsi" w:cstheme="majorHAnsi"/>
          <w:highlight w:val="cyan"/>
        </w:rPr>
        <w:t>reinforced the need</w:t>
      </w:r>
      <w:r w:rsidRPr="004F58CA">
        <w:rPr>
          <w:rFonts w:asciiTheme="majorHAnsi" w:hAnsiTheme="majorHAnsi" w:cstheme="majorHAnsi"/>
          <w:sz w:val="16"/>
        </w:rPr>
        <w:t xml:space="preserve"> to secure living wages and safer workplaces. “Especially during the pandemic, where people have worked overtime, they’ve sacrificed. They want to be acknowledged and appreciated,” Shuler said. Workers took notice when their companies publicly praised them as heroic and essential in the early days of pandemic, labor leaders and experts say, and it made them angry. Many saw a disconnect between the accolades and the realities of their jobs, and now interpret “essential” more broadly: They’re not only crucial to helping put food on families’ tables or treating patients, they’re essential to very companies they serve — and can inflict pain by shutting down or slowing operations. “</w:t>
      </w:r>
      <w:r w:rsidRPr="00170C57">
        <w:rPr>
          <w:rStyle w:val="StyleUnderline"/>
          <w:rFonts w:asciiTheme="majorHAnsi" w:hAnsiTheme="majorHAnsi" w:cstheme="majorHAnsi"/>
          <w:highlight w:val="cyan"/>
        </w:rPr>
        <w:t>A strike is</w:t>
      </w:r>
      <w:r w:rsidRPr="004F58CA">
        <w:rPr>
          <w:rFonts w:asciiTheme="majorHAnsi" w:hAnsiTheme="majorHAnsi" w:cstheme="majorHAnsi"/>
          <w:sz w:val="16"/>
        </w:rPr>
        <w:t xml:space="preserve"> </w:t>
      </w:r>
      <w:r w:rsidRPr="004F58CA">
        <w:rPr>
          <w:rStyle w:val="StyleUnderline"/>
          <w:rFonts w:asciiTheme="majorHAnsi" w:hAnsiTheme="majorHAnsi" w:cstheme="majorHAnsi"/>
        </w:rPr>
        <w:t>really the last resort. That’s</w:t>
      </w:r>
      <w:r w:rsidRPr="004F58CA">
        <w:rPr>
          <w:rFonts w:asciiTheme="majorHAnsi" w:hAnsiTheme="majorHAnsi" w:cstheme="majorHAnsi"/>
          <w:sz w:val="16"/>
        </w:rPr>
        <w:t xml:space="preserve"> </w:t>
      </w:r>
      <w:r w:rsidRPr="00170C57">
        <w:rPr>
          <w:rStyle w:val="StyleUnderline"/>
          <w:rFonts w:asciiTheme="majorHAnsi" w:hAnsiTheme="majorHAnsi" w:cstheme="majorHAnsi"/>
          <w:highlight w:val="cyan"/>
        </w:rPr>
        <w:t>labor’s power</w:t>
      </w:r>
      <w:r w:rsidRPr="00170C57">
        <w:rPr>
          <w:rFonts w:asciiTheme="majorHAnsi" w:hAnsiTheme="majorHAnsi" w:cstheme="majorHAnsi"/>
          <w:sz w:val="16"/>
          <w:highlight w:val="cyan"/>
        </w:rPr>
        <w:t>,</w:t>
      </w:r>
      <w:r w:rsidRPr="004F58CA">
        <w:rPr>
          <w:rFonts w:asciiTheme="majorHAnsi" w:hAnsiTheme="majorHAnsi" w:cstheme="majorHAnsi"/>
          <w:sz w:val="16"/>
        </w:rPr>
        <w:t xml:space="preserve"> </w:t>
      </w:r>
      <w:r w:rsidRPr="004F58CA">
        <w:rPr>
          <w:rStyle w:val="StyleUnderline"/>
          <w:rFonts w:asciiTheme="majorHAnsi" w:hAnsiTheme="majorHAnsi" w:cstheme="majorHAnsi"/>
        </w:rPr>
        <w:t xml:space="preserve">a worker’s power is to </w:t>
      </w:r>
      <w:r w:rsidRPr="00170C57">
        <w:rPr>
          <w:rStyle w:val="StyleUnderline"/>
          <w:rFonts w:asciiTheme="majorHAnsi" w:hAnsiTheme="majorHAnsi" w:cstheme="majorHAnsi"/>
          <w:highlight w:val="cyan"/>
        </w:rPr>
        <w:t>withhold</w:t>
      </w:r>
      <w:r w:rsidRPr="004F58CA">
        <w:rPr>
          <w:rFonts w:asciiTheme="majorHAnsi" w:hAnsiTheme="majorHAnsi" w:cstheme="majorHAnsi"/>
          <w:sz w:val="16"/>
        </w:rPr>
        <w:t xml:space="preserve"> </w:t>
      </w:r>
      <w:r w:rsidRPr="004F58CA">
        <w:rPr>
          <w:rStyle w:val="StyleUnderline"/>
          <w:rFonts w:asciiTheme="majorHAnsi" w:hAnsiTheme="majorHAnsi" w:cstheme="majorHAnsi"/>
        </w:rPr>
        <w:t>their labor,” said</w:t>
      </w:r>
      <w:r w:rsidRPr="004F58CA">
        <w:rPr>
          <w:rFonts w:asciiTheme="majorHAnsi" w:hAnsiTheme="majorHAnsi" w:cstheme="majorHAnsi"/>
          <w:sz w:val="16"/>
        </w:rPr>
        <w:t xml:space="preserve"> Kim Cordova, president of the Colorado branch of the United Food and Commercial Workers Union. “</w:t>
      </w:r>
      <w:r w:rsidRPr="00170C57">
        <w:rPr>
          <w:rStyle w:val="StyleUnderline"/>
          <w:rFonts w:asciiTheme="majorHAnsi" w:hAnsiTheme="majorHAnsi" w:cstheme="majorHAnsi"/>
          <w:highlight w:val="cyan"/>
        </w:rPr>
        <w:t>A company</w:t>
      </w:r>
      <w:r w:rsidRPr="004F58CA">
        <w:rPr>
          <w:rFonts w:asciiTheme="majorHAnsi" w:hAnsiTheme="majorHAnsi" w:cstheme="majorHAnsi"/>
          <w:sz w:val="16"/>
        </w:rPr>
        <w:t xml:space="preserve"> </w:t>
      </w:r>
      <w:r w:rsidRPr="004F58CA">
        <w:rPr>
          <w:rStyle w:val="StyleUnderline"/>
          <w:rFonts w:asciiTheme="majorHAnsi" w:hAnsiTheme="majorHAnsi" w:cstheme="majorHAnsi"/>
        </w:rPr>
        <w:t>can function without a CEO, but they</w:t>
      </w:r>
      <w:r w:rsidRPr="004F58CA">
        <w:rPr>
          <w:rFonts w:asciiTheme="majorHAnsi" w:hAnsiTheme="majorHAnsi" w:cstheme="majorHAnsi"/>
          <w:sz w:val="16"/>
        </w:rPr>
        <w:t xml:space="preserve"> </w:t>
      </w:r>
      <w:r w:rsidRPr="00170C57">
        <w:rPr>
          <w:rStyle w:val="StyleUnderline"/>
          <w:rFonts w:asciiTheme="majorHAnsi" w:hAnsiTheme="majorHAnsi" w:cstheme="majorHAnsi"/>
          <w:highlight w:val="cyan"/>
        </w:rPr>
        <w:t>can’t function without</w:t>
      </w:r>
      <w:r w:rsidRPr="004F58CA">
        <w:rPr>
          <w:rStyle w:val="StyleUnderline"/>
          <w:rFonts w:asciiTheme="majorHAnsi" w:hAnsiTheme="majorHAnsi" w:cstheme="majorHAnsi"/>
        </w:rPr>
        <w:t xml:space="preserve"> the </w:t>
      </w:r>
      <w:r w:rsidRPr="00170C57">
        <w:rPr>
          <w:rStyle w:val="StyleUnderline"/>
          <w:rFonts w:asciiTheme="majorHAnsi" w:hAnsiTheme="majorHAnsi" w:cstheme="majorHAnsi"/>
          <w:highlight w:val="cyan"/>
        </w:rPr>
        <w:t>workers</w:t>
      </w:r>
      <w:r w:rsidRPr="004F58CA">
        <w:rPr>
          <w:rFonts w:asciiTheme="majorHAnsi" w:hAnsiTheme="majorHAnsi" w:cstheme="majorHAnsi"/>
          <w:sz w:val="16"/>
        </w:rPr>
        <w:t xml:space="preserve"> to actually go do the work.” </w:t>
      </w:r>
    </w:p>
    <w:p w14:paraId="1D394AB3" w14:textId="77777777" w:rsidR="00D1678B" w:rsidRPr="00D1678B" w:rsidRDefault="00D1678B" w:rsidP="00D1678B"/>
    <w:p w14:paraId="15700255" w14:textId="77777777" w:rsidR="00AC7F19" w:rsidRPr="009B0BF1" w:rsidRDefault="00AC7F19" w:rsidP="00AC7F19">
      <w:pPr>
        <w:pStyle w:val="Heading3"/>
      </w:pPr>
      <w:r w:rsidRPr="009B0BF1">
        <w:lastRenderedPageBreak/>
        <w:t xml:space="preserve">1AC—I/L—Tech </w:t>
      </w:r>
    </w:p>
    <w:p w14:paraId="05162D81" w14:textId="77777777" w:rsidR="00AC7F19" w:rsidRPr="00CD2D82" w:rsidRDefault="00AC7F19" w:rsidP="00AC7F19">
      <w:pPr>
        <w:pStyle w:val="Heading4"/>
      </w:pPr>
      <w:r>
        <w:t>Unions are critical to R&amp;D and innovation.</w:t>
      </w:r>
    </w:p>
    <w:p w14:paraId="3EDC714D" w14:textId="77777777" w:rsidR="00AC7F19" w:rsidRPr="00CD2D82" w:rsidRDefault="00AC7F19" w:rsidP="00AC7F19">
      <w:pPr>
        <w:rPr>
          <w:sz w:val="16"/>
          <w:szCs w:val="16"/>
        </w:rPr>
      </w:pPr>
      <w:r w:rsidRPr="00CD2D82">
        <w:rPr>
          <w:rStyle w:val="Style13ptBold"/>
        </w:rPr>
        <w:t>Shin et al ’19</w:t>
      </w:r>
      <w:r>
        <w:t xml:space="preserve"> </w:t>
      </w:r>
      <w:r w:rsidRPr="00CD2D82">
        <w:rPr>
          <w:sz w:val="16"/>
          <w:szCs w:val="16"/>
        </w:rPr>
        <w:t>[</w:t>
      </w:r>
      <w:proofErr w:type="spellStart"/>
      <w:r w:rsidRPr="00CD2D82">
        <w:rPr>
          <w:sz w:val="16"/>
          <w:szCs w:val="16"/>
        </w:rPr>
        <w:t>Ilhang</w:t>
      </w:r>
      <w:proofErr w:type="spellEnd"/>
      <w:r w:rsidRPr="00CD2D82">
        <w:rPr>
          <w:sz w:val="16"/>
          <w:szCs w:val="16"/>
        </w:rPr>
        <w:t xml:space="preserve"> Shin, College of Business &amp; Economics, </w:t>
      </w:r>
      <w:proofErr w:type="spellStart"/>
      <w:r w:rsidRPr="00CD2D82">
        <w:rPr>
          <w:sz w:val="16"/>
          <w:szCs w:val="16"/>
        </w:rPr>
        <w:t>Gachon</w:t>
      </w:r>
      <w:proofErr w:type="spellEnd"/>
      <w:r w:rsidRPr="00CD2D82">
        <w:rPr>
          <w:sz w:val="16"/>
          <w:szCs w:val="16"/>
        </w:rPr>
        <w:t xml:space="preserve"> University; </w:t>
      </w:r>
      <w:proofErr w:type="spellStart"/>
      <w:r w:rsidRPr="00CD2D82">
        <w:rPr>
          <w:sz w:val="16"/>
          <w:szCs w:val="16"/>
        </w:rPr>
        <w:t>Sorah</w:t>
      </w:r>
      <w:proofErr w:type="spellEnd"/>
      <w:r w:rsidRPr="00CD2D82">
        <w:rPr>
          <w:sz w:val="16"/>
          <w:szCs w:val="16"/>
        </w:rPr>
        <w:t xml:space="preserve"> Park, </w:t>
      </w:r>
      <w:proofErr w:type="spellStart"/>
      <w:r w:rsidRPr="00CD2D82">
        <w:rPr>
          <w:sz w:val="16"/>
          <w:szCs w:val="16"/>
        </w:rPr>
        <w:t>Ewha</w:t>
      </w:r>
      <w:proofErr w:type="spellEnd"/>
      <w:r w:rsidRPr="00CD2D82">
        <w:rPr>
          <w:sz w:val="16"/>
          <w:szCs w:val="16"/>
        </w:rPr>
        <w:t xml:space="preserve"> School of Business, </w:t>
      </w:r>
      <w:proofErr w:type="spellStart"/>
      <w:r w:rsidRPr="00CD2D82">
        <w:rPr>
          <w:sz w:val="16"/>
          <w:szCs w:val="16"/>
        </w:rPr>
        <w:t>Ewha</w:t>
      </w:r>
      <w:proofErr w:type="spellEnd"/>
      <w:r w:rsidRPr="00CD2D82">
        <w:rPr>
          <w:sz w:val="16"/>
          <w:szCs w:val="16"/>
        </w:rPr>
        <w:t xml:space="preserve"> </w:t>
      </w:r>
      <w:proofErr w:type="spellStart"/>
      <w:r w:rsidRPr="00CD2D82">
        <w:rPr>
          <w:sz w:val="16"/>
          <w:szCs w:val="16"/>
        </w:rPr>
        <w:t>Womans</w:t>
      </w:r>
      <w:proofErr w:type="spellEnd"/>
      <w:r w:rsidRPr="00CD2D82">
        <w:rPr>
          <w:sz w:val="16"/>
          <w:szCs w:val="16"/>
        </w:rPr>
        <w:t xml:space="preserve"> University; </w:t>
      </w:r>
      <w:proofErr w:type="spellStart"/>
      <w:r w:rsidRPr="00CD2D82">
        <w:rPr>
          <w:sz w:val="16"/>
          <w:szCs w:val="16"/>
        </w:rPr>
        <w:t>Seong</w:t>
      </w:r>
      <w:proofErr w:type="spellEnd"/>
      <w:r w:rsidRPr="00CD2D82">
        <w:rPr>
          <w:sz w:val="16"/>
          <w:szCs w:val="16"/>
        </w:rPr>
        <w:t xml:space="preserve"> </w:t>
      </w:r>
      <w:proofErr w:type="spellStart"/>
      <w:r w:rsidRPr="00CD2D82">
        <w:rPr>
          <w:sz w:val="16"/>
          <w:szCs w:val="16"/>
        </w:rPr>
        <w:t>Pyo</w:t>
      </w:r>
      <w:proofErr w:type="spellEnd"/>
      <w:r w:rsidRPr="00CD2D82">
        <w:rPr>
          <w:sz w:val="16"/>
          <w:szCs w:val="16"/>
        </w:rPr>
        <w:t xml:space="preserve"> Cho, School of Business, Kyungpook National University; </w:t>
      </w:r>
      <w:proofErr w:type="spellStart"/>
      <w:r w:rsidRPr="00CD2D82">
        <w:rPr>
          <w:sz w:val="16"/>
          <w:szCs w:val="16"/>
        </w:rPr>
        <w:t>Seungho</w:t>
      </w:r>
      <w:proofErr w:type="spellEnd"/>
      <w:r w:rsidRPr="00CD2D82">
        <w:rPr>
          <w:sz w:val="16"/>
          <w:szCs w:val="16"/>
        </w:rPr>
        <w:t xml:space="preserve"> Choi, </w:t>
      </w:r>
      <w:proofErr w:type="spellStart"/>
      <w:r w:rsidRPr="00CD2D82">
        <w:rPr>
          <w:sz w:val="16"/>
          <w:szCs w:val="16"/>
        </w:rPr>
        <w:t>Ewha</w:t>
      </w:r>
      <w:proofErr w:type="spellEnd"/>
      <w:r w:rsidRPr="00CD2D82">
        <w:rPr>
          <w:sz w:val="16"/>
          <w:szCs w:val="16"/>
        </w:rPr>
        <w:t xml:space="preserve"> School of Business, </w:t>
      </w:r>
      <w:proofErr w:type="spellStart"/>
      <w:r w:rsidRPr="00CD2D82">
        <w:rPr>
          <w:sz w:val="16"/>
          <w:szCs w:val="16"/>
        </w:rPr>
        <w:t>Ewha</w:t>
      </w:r>
      <w:proofErr w:type="spellEnd"/>
      <w:r w:rsidRPr="00CD2D82">
        <w:rPr>
          <w:sz w:val="16"/>
          <w:szCs w:val="16"/>
        </w:rPr>
        <w:t xml:space="preserve"> </w:t>
      </w:r>
      <w:proofErr w:type="spellStart"/>
      <w:r w:rsidRPr="00CD2D82">
        <w:rPr>
          <w:sz w:val="16"/>
          <w:szCs w:val="16"/>
        </w:rPr>
        <w:t>Womans</w:t>
      </w:r>
      <w:proofErr w:type="spellEnd"/>
      <w:r w:rsidRPr="00CD2D82">
        <w:rPr>
          <w:sz w:val="16"/>
          <w:szCs w:val="16"/>
        </w:rPr>
        <w:t xml:space="preserve"> University; “The effect of labor unions on innovation and market valuation in business group affiliations: new evidence from South Korea”; 10/26/19; Asian Bus Manage 19, 239–270 (2020). </w:t>
      </w:r>
      <w:hyperlink r:id="rId9" w:history="1">
        <w:r w:rsidRPr="00CD2D82">
          <w:rPr>
            <w:rStyle w:val="Hyperlink"/>
            <w:sz w:val="16"/>
            <w:szCs w:val="16"/>
          </w:rPr>
          <w:t>https://doi.org/10.1057/s41291-019-00089-9</w:t>
        </w:r>
      </w:hyperlink>
      <w:r w:rsidRPr="00CD2D82">
        <w:rPr>
          <w:sz w:val="16"/>
          <w:szCs w:val="16"/>
        </w:rPr>
        <w:t>; Accessed 7/7/20; NT]</w:t>
      </w:r>
      <w:r>
        <w:rPr>
          <w:sz w:val="16"/>
          <w:szCs w:val="16"/>
        </w:rPr>
        <w:t xml:space="preserve"> *Edited for readability</w:t>
      </w:r>
    </w:p>
    <w:p w14:paraId="29F35CBC" w14:textId="77777777" w:rsidR="00AC7F19" w:rsidRPr="002A493C" w:rsidRDefault="00AC7F19" w:rsidP="00AC7F19">
      <w:pPr>
        <w:rPr>
          <w:sz w:val="16"/>
        </w:rPr>
      </w:pPr>
      <w:r w:rsidRPr="002A493C">
        <w:rPr>
          <w:sz w:val="16"/>
        </w:rPr>
        <w:t xml:space="preserve">In contrast, </w:t>
      </w:r>
      <w:r w:rsidRPr="00170C57">
        <w:rPr>
          <w:rStyle w:val="StyleUnderline"/>
          <w:highlight w:val="cyan"/>
        </w:rPr>
        <w:t>unions</w:t>
      </w:r>
      <w:r w:rsidRPr="002A493C">
        <w:rPr>
          <w:sz w:val="16"/>
        </w:rPr>
        <w:t xml:space="preserve"> can </w:t>
      </w:r>
      <w:r w:rsidRPr="00170C57">
        <w:rPr>
          <w:rStyle w:val="StyleUnderline"/>
          <w:highlight w:val="cyan"/>
        </w:rPr>
        <w:t>facilitate innovation by reducing grievances and staff turnover</w:t>
      </w:r>
      <w:r w:rsidRPr="00170C57">
        <w:rPr>
          <w:sz w:val="16"/>
          <w:highlight w:val="cyan"/>
        </w:rPr>
        <w:t xml:space="preserve"> </w:t>
      </w:r>
      <w:r w:rsidRPr="002A493C">
        <w:rPr>
          <w:sz w:val="16"/>
        </w:rPr>
        <w:t xml:space="preserve">or </w:t>
      </w:r>
      <w:r w:rsidRPr="00170C57">
        <w:rPr>
          <w:rStyle w:val="StyleUnderline"/>
          <w:highlight w:val="cyan"/>
        </w:rPr>
        <w:t xml:space="preserve">by improving employees’ moral </w:t>
      </w:r>
      <w:r w:rsidRPr="002A493C">
        <w:rPr>
          <w:rStyle w:val="StyleUnderline"/>
        </w:rPr>
        <w:t>and training</w:t>
      </w:r>
      <w:r w:rsidRPr="002A493C">
        <w:rPr>
          <w:sz w:val="16"/>
        </w:rPr>
        <w:t xml:space="preserve"> </w:t>
      </w:r>
      <w:r w:rsidRPr="00170C57">
        <w:rPr>
          <w:sz w:val="16"/>
          <w:highlight w:val="cyan"/>
        </w:rPr>
        <w:t>(</w:t>
      </w:r>
      <w:r w:rsidRPr="002A493C">
        <w:rPr>
          <w:sz w:val="16"/>
        </w:rPr>
        <w:t xml:space="preserve">Freeman and </w:t>
      </w:r>
      <w:proofErr w:type="spellStart"/>
      <w:r w:rsidRPr="002A493C">
        <w:rPr>
          <w:sz w:val="16"/>
        </w:rPr>
        <w:t>Medof</w:t>
      </w:r>
      <w:proofErr w:type="spellEnd"/>
      <w:r w:rsidRPr="002A493C">
        <w:rPr>
          <w:sz w:val="16"/>
        </w:rPr>
        <w:t xml:space="preserve"> 1984). Ulph and Ulph (1989) argued that </w:t>
      </w:r>
      <w:r w:rsidRPr="00821C59">
        <w:rPr>
          <w:rStyle w:val="StyleUnderline"/>
        </w:rPr>
        <w:t>an increase in union power</w:t>
      </w:r>
      <w:r w:rsidRPr="002A493C">
        <w:rPr>
          <w:sz w:val="16"/>
        </w:rPr>
        <w:t xml:space="preserve"> can actually </w:t>
      </w:r>
      <w:r w:rsidRPr="00821C59">
        <w:rPr>
          <w:rStyle w:val="StyleUnderline"/>
        </w:rPr>
        <w:t>increase R&amp;D as the union bargains over employment and wages</w:t>
      </w:r>
      <w:r w:rsidRPr="002A493C">
        <w:rPr>
          <w:sz w:val="16"/>
        </w:rPr>
        <w:t xml:space="preserve">. Furthermore, </w:t>
      </w:r>
      <w:r w:rsidRPr="00821C59">
        <w:rPr>
          <w:rStyle w:val="StyleUnderline"/>
        </w:rPr>
        <w:t>unions</w:t>
      </w:r>
      <w:r w:rsidRPr="002A493C">
        <w:rPr>
          <w:sz w:val="16"/>
        </w:rPr>
        <w:t xml:space="preserve"> may </w:t>
      </w:r>
      <w:r w:rsidRPr="00821C59">
        <w:rPr>
          <w:rStyle w:val="StyleUnderline"/>
        </w:rPr>
        <w:t>allow firms to increase the speed of diffusion and implementation of technology</w:t>
      </w:r>
      <w:r w:rsidRPr="002A493C">
        <w:rPr>
          <w:sz w:val="16"/>
        </w:rPr>
        <w:t xml:space="preserve"> and, hence, increase the firm’s incentive to invest (Menezes-Filho et al. 1998a, b). For instance, in the European studies, </w:t>
      </w:r>
      <w:r w:rsidRPr="00821C59">
        <w:rPr>
          <w:rStyle w:val="StyleUnderline"/>
        </w:rPr>
        <w:t>there was no compelling evidence that unions have a detrimental effect on R&amp;D</w:t>
      </w:r>
      <w:r w:rsidRPr="002A493C">
        <w:rPr>
          <w:sz w:val="16"/>
        </w:rPr>
        <w:t xml:space="preserve"> (e.g., Menezes-Filho et al. 1998a, b; Schnabel and Wagner 1992). Menezes-Filho et al. (1998a) showed that </w:t>
      </w:r>
      <w:r w:rsidRPr="00170C57">
        <w:rPr>
          <w:sz w:val="16"/>
          <w:highlight w:val="cyan"/>
        </w:rPr>
        <w:t xml:space="preserve">a </w:t>
      </w:r>
      <w:r w:rsidRPr="00170C57">
        <w:rPr>
          <w:rStyle w:val="StyleUnderline"/>
          <w:highlight w:val="cyan"/>
        </w:rPr>
        <w:t>negative relationship between unions and R&amp;D</w:t>
      </w:r>
      <w:r w:rsidRPr="002A493C">
        <w:rPr>
          <w:sz w:val="16"/>
        </w:rPr>
        <w:t xml:space="preserve"> investment </w:t>
      </w:r>
      <w:r w:rsidRPr="00170C57">
        <w:rPr>
          <w:rStyle w:val="StyleUnderline"/>
          <w:highlight w:val="cyan"/>
        </w:rPr>
        <w:t>disappears</w:t>
      </w:r>
      <w:r w:rsidRPr="002A493C">
        <w:rPr>
          <w:sz w:val="16"/>
        </w:rPr>
        <w:t xml:space="preserve"> when unions could control the availability of innovative technology in the industry in the UK. Furthermore, Menezes-Filho et al. (1998b) showed that </w:t>
      </w:r>
      <w:r w:rsidRPr="00821C59">
        <w:rPr>
          <w:rStyle w:val="StyleUnderline"/>
        </w:rPr>
        <w:t>unions</w:t>
      </w:r>
      <w:r w:rsidRPr="002A493C">
        <w:rPr>
          <w:sz w:val="16"/>
        </w:rPr>
        <w:t xml:space="preserve"> in the UK </w:t>
      </w:r>
      <w:r w:rsidRPr="00821C59">
        <w:rPr>
          <w:rStyle w:val="StyleUnderline"/>
        </w:rPr>
        <w:t>improve a firm’s relative R&amp;D performance</w:t>
      </w:r>
      <w:r w:rsidRPr="002A493C">
        <w:rPr>
          <w:sz w:val="16"/>
        </w:rPr>
        <w:t xml:space="preserve">. In addition, Schnabel and Wagner (1992) showed that unions do not impede innovation in Germany, because of the more cooperative nature of industrial relations. </w:t>
      </w:r>
      <w:r w:rsidRPr="00821C59">
        <w:rPr>
          <w:rStyle w:val="StyleUnderline"/>
        </w:rPr>
        <w:t>Strong labor unions</w:t>
      </w:r>
      <w:r w:rsidRPr="002A493C">
        <w:rPr>
          <w:sz w:val="16"/>
        </w:rPr>
        <w:t xml:space="preserve"> may </w:t>
      </w:r>
      <w:r w:rsidRPr="00821C59">
        <w:rPr>
          <w:rStyle w:val="StyleUnderline"/>
        </w:rPr>
        <w:t xml:space="preserve">act as a corporate </w:t>
      </w:r>
      <w:r w:rsidRPr="00170C57">
        <w:rPr>
          <w:rStyle w:val="StyleUnderline"/>
          <w:highlight w:val="cyan"/>
        </w:rPr>
        <w:t xml:space="preserve">governance mechanism </w:t>
      </w:r>
      <w:r w:rsidRPr="002A493C">
        <w:rPr>
          <w:rStyle w:val="StyleUnderline"/>
        </w:rPr>
        <w:t xml:space="preserve">that </w:t>
      </w:r>
      <w:r w:rsidRPr="00170C57">
        <w:rPr>
          <w:rStyle w:val="StyleUnderline"/>
          <w:highlight w:val="cyan"/>
        </w:rPr>
        <w:t xml:space="preserve">monitors the agency problems, </w:t>
      </w:r>
      <w:r w:rsidRPr="002A493C">
        <w:rPr>
          <w:rStyle w:val="StyleUnderline"/>
        </w:rPr>
        <w:t>thereby mitigating managerial myopia</w:t>
      </w:r>
      <w:r w:rsidRPr="00821C59">
        <w:rPr>
          <w:rStyle w:val="StyleUnderline"/>
        </w:rPr>
        <w:t>. This</w:t>
      </w:r>
      <w:r w:rsidRPr="002A493C">
        <w:rPr>
          <w:sz w:val="16"/>
        </w:rPr>
        <w:t xml:space="preserve"> may eventually </w:t>
      </w:r>
      <w:r w:rsidRPr="00821C59">
        <w:rPr>
          <w:rStyle w:val="StyleUnderline"/>
        </w:rPr>
        <w:t>encourage risk taking and innovative behaviors</w:t>
      </w:r>
      <w:r w:rsidRPr="002A493C">
        <w:rPr>
          <w:sz w:val="16"/>
        </w:rPr>
        <w:t xml:space="preserve">. According to Chen et al. (2011), </w:t>
      </w:r>
      <w:r w:rsidRPr="00821C59">
        <w:rPr>
          <w:rStyle w:val="StyleUnderline"/>
        </w:rPr>
        <w:t>labor unions</w:t>
      </w:r>
      <w:r w:rsidRPr="002A493C">
        <w:rPr>
          <w:sz w:val="16"/>
        </w:rPr>
        <w:t xml:space="preserve"> can </w:t>
      </w:r>
      <w:r w:rsidRPr="00821C59">
        <w:rPr>
          <w:rStyle w:val="StyleUnderline"/>
        </w:rPr>
        <w:t>effectively monitor managerial actions because they can acquire their firms’ information</w:t>
      </w:r>
      <w:r w:rsidRPr="002A493C">
        <w:rPr>
          <w:sz w:val="16"/>
        </w:rPr>
        <w:t xml:space="preserve"> more easily than can outside stakeholders can. Also, </w:t>
      </w:r>
      <w:r w:rsidRPr="00170C57">
        <w:rPr>
          <w:rStyle w:val="StyleUnderline"/>
          <w:highlight w:val="cyan"/>
        </w:rPr>
        <w:t>unions</w:t>
      </w:r>
      <w:r w:rsidRPr="00821C59">
        <w:rPr>
          <w:rStyle w:val="StyleUnderline"/>
        </w:rPr>
        <w:t xml:space="preserve"> exert</w:t>
      </w:r>
      <w:r w:rsidRPr="002A493C">
        <w:rPr>
          <w:sz w:val="16"/>
        </w:rPr>
        <w:t xml:space="preserve"> their </w:t>
      </w:r>
      <w:r w:rsidRPr="00821C59">
        <w:rPr>
          <w:rStyle w:val="StyleUnderline"/>
        </w:rPr>
        <w:t>power</w:t>
      </w:r>
      <w:r w:rsidRPr="002A493C">
        <w:rPr>
          <w:sz w:val="16"/>
        </w:rPr>
        <w:t xml:space="preserve"> on management </w:t>
      </w:r>
      <w:r w:rsidRPr="00821C59">
        <w:rPr>
          <w:rStyle w:val="StyleUnderline"/>
        </w:rPr>
        <w:t>by using</w:t>
      </w:r>
      <w:r w:rsidRPr="002A493C">
        <w:rPr>
          <w:sz w:val="16"/>
        </w:rPr>
        <w:t xml:space="preserve"> their </w:t>
      </w:r>
      <w:r w:rsidRPr="00821C59">
        <w:rPr>
          <w:rStyle w:val="StyleUnderline"/>
        </w:rPr>
        <w:t xml:space="preserve">bargaining power to </w:t>
      </w:r>
      <w:r w:rsidRPr="00170C57">
        <w:rPr>
          <w:rStyle w:val="StyleUnderline"/>
          <w:highlight w:val="cyan"/>
        </w:rPr>
        <w:t>increase</w:t>
      </w:r>
      <w:r w:rsidRPr="002A493C">
        <w:rPr>
          <w:sz w:val="16"/>
        </w:rPr>
        <w:t xml:space="preserve"> the </w:t>
      </w:r>
      <w:r w:rsidRPr="00170C57">
        <w:rPr>
          <w:rStyle w:val="StyleUnderline"/>
          <w:highlight w:val="cyan"/>
        </w:rPr>
        <w:t>corporate transparency</w:t>
      </w:r>
      <w:r w:rsidRPr="002A493C">
        <w:rPr>
          <w:sz w:val="16"/>
        </w:rPr>
        <w:t>. For instance, affiliated labor unions in Korea have asked management to share information and to allow their participation in decision making in order to monitor whether managers harm the transparency and betray the trust of stakeholders.2</w:t>
      </w:r>
    </w:p>
    <w:p w14:paraId="78394FE4" w14:textId="77777777" w:rsidR="00AC7F19" w:rsidRDefault="00AC7F19" w:rsidP="00AC7F19">
      <w:pPr>
        <w:pStyle w:val="Heading4"/>
      </w:pPr>
      <w:r>
        <w:t>Declines in R&amp;D cede tech dominance to China.</w:t>
      </w:r>
    </w:p>
    <w:p w14:paraId="49BAD57D" w14:textId="77777777" w:rsidR="00AC7F19" w:rsidRDefault="00AC7F19" w:rsidP="00AC7F19">
      <w:pPr>
        <w:rPr>
          <w:sz w:val="16"/>
          <w:szCs w:val="16"/>
        </w:rPr>
      </w:pPr>
      <w:r w:rsidRPr="00CD2D82">
        <w:rPr>
          <w:rStyle w:val="Style13ptBold"/>
        </w:rPr>
        <w:t>Davidson ’17</w:t>
      </w:r>
      <w:r>
        <w:t xml:space="preserve"> </w:t>
      </w:r>
      <w:r w:rsidRPr="00CD2D82">
        <w:rPr>
          <w:sz w:val="16"/>
          <w:szCs w:val="16"/>
        </w:rPr>
        <w:t xml:space="preserve">[Paul; Reporter for USA Today; “Why China is beating the U.S. at innovation”; 4/17/17; USA Today; </w:t>
      </w:r>
      <w:hyperlink r:id="rId10" w:history="1">
        <w:r w:rsidRPr="00CD2D82">
          <w:rPr>
            <w:rStyle w:val="Hyperlink"/>
            <w:sz w:val="16"/>
            <w:szCs w:val="16"/>
          </w:rPr>
          <w:t>https://www.usatoday.com/story/money/2017/04/17/why-china-beating-us-innovation/100016138/</w:t>
        </w:r>
      </w:hyperlink>
      <w:r w:rsidRPr="00CD2D82">
        <w:rPr>
          <w:sz w:val="16"/>
          <w:szCs w:val="16"/>
        </w:rPr>
        <w:t>; Accessed 7/7/20; NT]</w:t>
      </w:r>
    </w:p>
    <w:p w14:paraId="1F9CF966" w14:textId="77777777" w:rsidR="00AC7F19" w:rsidRPr="002A493C" w:rsidRDefault="00AC7F19" w:rsidP="00AC7F19">
      <w:pPr>
        <w:rPr>
          <w:sz w:val="16"/>
        </w:rPr>
      </w:pPr>
      <w:r w:rsidRPr="00170C57">
        <w:rPr>
          <w:rStyle w:val="StyleUnderline"/>
          <w:highlight w:val="cyan"/>
        </w:rPr>
        <w:t>The U.S.</w:t>
      </w:r>
      <w:r w:rsidRPr="00821C59">
        <w:rPr>
          <w:rStyle w:val="StyleUnderline"/>
        </w:rPr>
        <w:t xml:space="preserve"> has</w:t>
      </w:r>
      <w:r w:rsidRPr="002A493C">
        <w:rPr>
          <w:sz w:val="16"/>
        </w:rPr>
        <w:t xml:space="preserve"> also </w:t>
      </w:r>
      <w:r w:rsidRPr="00821C59">
        <w:rPr>
          <w:rStyle w:val="StyleUnderline"/>
        </w:rPr>
        <w:t>given birth to</w:t>
      </w:r>
      <w:r w:rsidRPr="002A493C">
        <w:rPr>
          <w:sz w:val="16"/>
        </w:rPr>
        <w:t xml:space="preserve"> a Smithsonian-worthy collection of </w:t>
      </w:r>
      <w:r w:rsidRPr="00821C59">
        <w:rPr>
          <w:rStyle w:val="StyleUnderline"/>
        </w:rPr>
        <w:t>breakthrough technologies</w:t>
      </w:r>
      <w:r w:rsidRPr="002A493C">
        <w:rPr>
          <w:sz w:val="16"/>
        </w:rPr>
        <w:t xml:space="preserve"> — including flat-panel displays, digital mobile handsets, notebook computers and solar panels — </w:t>
      </w:r>
      <w:r w:rsidRPr="00821C59">
        <w:rPr>
          <w:rStyle w:val="StyleUnderline"/>
        </w:rPr>
        <w:t xml:space="preserve">only to </w:t>
      </w:r>
      <w:r w:rsidRPr="00170C57">
        <w:rPr>
          <w:rStyle w:val="StyleUnderline"/>
          <w:highlight w:val="cyan"/>
        </w:rPr>
        <w:t>fumble away their development to other countries,</w:t>
      </w:r>
      <w:r w:rsidRPr="002A493C">
        <w:rPr>
          <w:sz w:val="16"/>
        </w:rPr>
        <w:t xml:space="preserve"> particularly China and Japan. The BCG study concludes </w:t>
      </w:r>
      <w:r w:rsidRPr="00170C57">
        <w:rPr>
          <w:rStyle w:val="StyleUnderline"/>
          <w:highlight w:val="cyan"/>
        </w:rPr>
        <w:t>the U.S. has the potential to reverse</w:t>
      </w:r>
      <w:r w:rsidRPr="002A493C">
        <w:rPr>
          <w:sz w:val="16"/>
        </w:rPr>
        <w:t xml:space="preserve"> the trend </w:t>
      </w:r>
      <w:r w:rsidRPr="00170C57">
        <w:rPr>
          <w:rStyle w:val="StyleUnderline"/>
          <w:highlight w:val="cyan"/>
        </w:rPr>
        <w:t>through better collaboration</w:t>
      </w:r>
      <w:r w:rsidRPr="002A493C">
        <w:rPr>
          <w:sz w:val="16"/>
        </w:rPr>
        <w:t xml:space="preserve"> among private industry, universities and research consortia. Such a </w:t>
      </w:r>
      <w:r w:rsidRPr="00821C59">
        <w:rPr>
          <w:rStyle w:val="StyleUnderline"/>
        </w:rPr>
        <w:t>shift would increase annual manufacturing</w:t>
      </w:r>
      <w:r w:rsidRPr="002A493C">
        <w:rPr>
          <w:sz w:val="16"/>
        </w:rPr>
        <w:t xml:space="preserve"> output by 5%, or $100 billion, and add 700,000 factory jobs and another 1.9 million in other sectors through ripple effects. Yet </w:t>
      </w:r>
      <w:r w:rsidRPr="00821C59">
        <w:rPr>
          <w:rStyle w:val="StyleUnderline"/>
        </w:rPr>
        <w:t>while</w:t>
      </w:r>
      <w:r w:rsidRPr="002A493C">
        <w:rPr>
          <w:sz w:val="16"/>
        </w:rPr>
        <w:t xml:space="preserve"> President </w:t>
      </w:r>
      <w:r w:rsidRPr="00821C59">
        <w:rPr>
          <w:rStyle w:val="StyleUnderline"/>
        </w:rPr>
        <w:t>Trump is focused on narrowing</w:t>
      </w:r>
      <w:r w:rsidRPr="002A493C">
        <w:rPr>
          <w:sz w:val="16"/>
        </w:rPr>
        <w:t xml:space="preserve"> the nation’s </w:t>
      </w:r>
      <w:r w:rsidRPr="00821C59">
        <w:rPr>
          <w:rStyle w:val="StyleUnderline"/>
        </w:rPr>
        <w:t>trade deficit</w:t>
      </w:r>
      <w:r w:rsidRPr="002A493C">
        <w:rPr>
          <w:sz w:val="16"/>
        </w:rPr>
        <w:t xml:space="preserve">, </w:t>
      </w:r>
      <w:r w:rsidRPr="00821C59">
        <w:rPr>
          <w:rStyle w:val="StyleUnderline"/>
        </w:rPr>
        <w:t>his</w:t>
      </w:r>
      <w:r w:rsidRPr="002A493C">
        <w:rPr>
          <w:sz w:val="16"/>
        </w:rPr>
        <w:t xml:space="preserve"> proposed </w:t>
      </w:r>
      <w:r w:rsidRPr="00821C59">
        <w:rPr>
          <w:rStyle w:val="StyleUnderline"/>
        </w:rPr>
        <w:t>budget would slash</w:t>
      </w:r>
      <w:r w:rsidRPr="002A493C">
        <w:rPr>
          <w:sz w:val="16"/>
        </w:rPr>
        <w:t xml:space="preserve"> federal funding for </w:t>
      </w:r>
      <w:r w:rsidRPr="00821C59">
        <w:rPr>
          <w:rStyle w:val="StyleUnderline"/>
        </w:rPr>
        <w:t>R&amp;D</w:t>
      </w:r>
      <w:r w:rsidRPr="002A493C">
        <w:rPr>
          <w:sz w:val="16"/>
        </w:rPr>
        <w:t xml:space="preserve">, potentially snuffing out a significant source of U.S. manufacturing jobs that could help accomplish that goal. Last year, the U.S. had an $83 billion trade gap in advanced technology products, according to the Census Bureau. </w:t>
      </w:r>
      <w:r w:rsidRPr="00821C59">
        <w:rPr>
          <w:rStyle w:val="StyleUnderline"/>
        </w:rPr>
        <w:t>The country is still the global leader in</w:t>
      </w:r>
      <w:r w:rsidRPr="002A493C">
        <w:rPr>
          <w:sz w:val="16"/>
        </w:rPr>
        <w:t xml:space="preserve"> “basic and applied” </w:t>
      </w:r>
      <w:r w:rsidRPr="00821C59">
        <w:rPr>
          <w:rStyle w:val="StyleUnderline"/>
        </w:rPr>
        <w:t>R&amp;D</w:t>
      </w:r>
      <w:r w:rsidRPr="002A493C">
        <w:rPr>
          <w:sz w:val="16"/>
        </w:rPr>
        <w:t xml:space="preserve">, which makes early discoveries and further refines them. About a third of the $500 billion the country spends on R&amp;D is funneled to those activities. But while two-thirds of the total goes to later-stage “development” R&amp;D, China invests 84% of its R&amp;D money on advances that yield commercial products. For the past decade, “development” R&amp;D has been growing 20% a year in China, versus 5% in the U.S., the BCG report says. As recently as 2004, the U.S. spent four times as much as China. </w:t>
      </w:r>
      <w:r w:rsidRPr="00821C59">
        <w:rPr>
          <w:rStyle w:val="StyleUnderline"/>
        </w:rPr>
        <w:t xml:space="preserve">In </w:t>
      </w:r>
      <w:r w:rsidRPr="00170C57">
        <w:rPr>
          <w:rStyle w:val="StyleUnderline"/>
          <w:highlight w:val="cyan"/>
        </w:rPr>
        <w:t>China</w:t>
      </w:r>
      <w:r w:rsidRPr="002A493C">
        <w:rPr>
          <w:sz w:val="16"/>
        </w:rPr>
        <w:t xml:space="preserve">, many </w:t>
      </w:r>
      <w:r w:rsidRPr="002A493C">
        <w:rPr>
          <w:rStyle w:val="StyleUnderline"/>
        </w:rPr>
        <w:t xml:space="preserve">technology </w:t>
      </w:r>
      <w:r w:rsidRPr="00170C57">
        <w:rPr>
          <w:rStyle w:val="StyleUnderline"/>
          <w:highlight w:val="cyan"/>
        </w:rPr>
        <w:t>companies are state-owned and</w:t>
      </w:r>
      <w:r w:rsidRPr="002A493C">
        <w:rPr>
          <w:sz w:val="16"/>
        </w:rPr>
        <w:t xml:space="preserve"> so they </w:t>
      </w:r>
      <w:r w:rsidRPr="00170C57">
        <w:rPr>
          <w:rStyle w:val="StyleUnderline"/>
          <w:highlight w:val="cyan"/>
        </w:rPr>
        <w:t>don’t have to worry if</w:t>
      </w:r>
      <w:r w:rsidRPr="002A493C">
        <w:rPr>
          <w:sz w:val="16"/>
        </w:rPr>
        <w:t xml:space="preserve"> massive </w:t>
      </w:r>
      <w:r w:rsidRPr="00170C57">
        <w:rPr>
          <w:rStyle w:val="StyleUnderline"/>
          <w:highlight w:val="cyan"/>
        </w:rPr>
        <w:t>R&amp;D</w:t>
      </w:r>
      <w:r w:rsidRPr="002A493C">
        <w:rPr>
          <w:sz w:val="16"/>
        </w:rPr>
        <w:t xml:space="preserve"> spending </w:t>
      </w:r>
      <w:r w:rsidRPr="00170C57">
        <w:rPr>
          <w:rStyle w:val="StyleUnderline"/>
          <w:highlight w:val="cyan"/>
        </w:rPr>
        <w:t>yields losses</w:t>
      </w:r>
      <w:r w:rsidRPr="002A493C">
        <w:rPr>
          <w:sz w:val="16"/>
        </w:rPr>
        <w:t xml:space="preserve"> until a product is commercialized, and even the research of private firms is often subsidized by the government, says Robert Atkinson, president of the Information Technology and Innovation Foundation. The Chinese government, he says, also gives the </w:t>
      </w:r>
      <w:r w:rsidRPr="002A493C">
        <w:rPr>
          <w:sz w:val="16"/>
        </w:rPr>
        <w:lastRenderedPageBreak/>
        <w:t>private sector specific timetables for achieving dominance in areas such as solar, printers, robots and drones. And China routinely steals technology and fails to enforce patent laws, Atkinson says “</w:t>
      </w:r>
      <w:r w:rsidRPr="00821C59">
        <w:rPr>
          <w:rStyle w:val="StyleUnderline"/>
        </w:rPr>
        <w:t>They have huge advantages</w:t>
      </w:r>
      <w:r w:rsidRPr="002A493C">
        <w:rPr>
          <w:sz w:val="16"/>
        </w:rPr>
        <w:t>,” he says.</w:t>
      </w:r>
    </w:p>
    <w:p w14:paraId="6418817D" w14:textId="77777777" w:rsidR="00AC7F19" w:rsidRDefault="00AC7F19" w:rsidP="00AC7F19">
      <w:pPr>
        <w:pStyle w:val="Heading4"/>
      </w:pPr>
      <w:r>
        <w:t>US tech dominance is critical to sustain nuclear deterrence – collapse ensures nuclear conflict.</w:t>
      </w:r>
    </w:p>
    <w:p w14:paraId="1B2C8489" w14:textId="77777777" w:rsidR="00AC7F19" w:rsidRPr="00D6498F" w:rsidRDefault="00AC7F19" w:rsidP="00AC7F19">
      <w:pPr>
        <w:rPr>
          <w:sz w:val="16"/>
          <w:szCs w:val="16"/>
        </w:rPr>
      </w:pPr>
      <w:r w:rsidRPr="00D6498F">
        <w:rPr>
          <w:rStyle w:val="Style13ptBold"/>
        </w:rPr>
        <w:t>Saalman ’20</w:t>
      </w:r>
      <w:r>
        <w:t xml:space="preserve"> </w:t>
      </w:r>
      <w:r w:rsidRPr="00D6498F">
        <w:rPr>
          <w:sz w:val="16"/>
          <w:szCs w:val="16"/>
        </w:rPr>
        <w:t xml:space="preserve">[Dr. Lora; Associate Senior Fellow at the Stockholm International Peace Research Institute and a Senior Fellow at the </w:t>
      </w:r>
      <w:proofErr w:type="spellStart"/>
      <w:r w:rsidRPr="00D6498F">
        <w:rPr>
          <w:sz w:val="16"/>
          <w:szCs w:val="16"/>
        </w:rPr>
        <w:t>EastWest</w:t>
      </w:r>
      <w:proofErr w:type="spellEnd"/>
      <w:r w:rsidRPr="00D6498F">
        <w:rPr>
          <w:sz w:val="16"/>
          <w:szCs w:val="16"/>
        </w:rPr>
        <w:t xml:space="preserve"> Institute.; “THE IMPACT OF AI ON NUCLEAR DETERRENCE: CHINA, RUSSIA, AND THE UNITED STATES”; 4/14/20; East-West Center; </w:t>
      </w:r>
      <w:hyperlink r:id="rId11" w:history="1">
        <w:r w:rsidRPr="00D6498F">
          <w:rPr>
            <w:rStyle w:val="Hyperlink"/>
            <w:sz w:val="16"/>
            <w:szCs w:val="16"/>
          </w:rPr>
          <w:t>https://www.eastwestcenter.org/news-center/east-west-wire/the-impact-ai-nuclear-deterrence-china-russia-and-the-united-states</w:t>
        </w:r>
      </w:hyperlink>
      <w:r w:rsidRPr="00D6498F">
        <w:rPr>
          <w:sz w:val="16"/>
          <w:szCs w:val="16"/>
        </w:rPr>
        <w:t>; Accessed 7/7/20; NT]</w:t>
      </w:r>
    </w:p>
    <w:p w14:paraId="15E5335F" w14:textId="77777777" w:rsidR="00AC7F19" w:rsidRPr="002A493C" w:rsidRDefault="00AC7F19" w:rsidP="00AC7F19">
      <w:pPr>
        <w:rPr>
          <w:sz w:val="16"/>
        </w:rPr>
      </w:pPr>
      <w:r w:rsidRPr="002A493C">
        <w:rPr>
          <w:sz w:val="16"/>
        </w:rPr>
        <w:t xml:space="preserve">HONOLULU (14 April 2020)—Artificial intelligence </w:t>
      </w:r>
      <w:r w:rsidRPr="00D6498F">
        <w:rPr>
          <w:rStyle w:val="StyleUnderline"/>
        </w:rPr>
        <w:t>(</w:t>
      </w:r>
      <w:r w:rsidRPr="00170C57">
        <w:rPr>
          <w:rStyle w:val="StyleUnderline"/>
          <w:highlight w:val="cyan"/>
        </w:rPr>
        <w:t xml:space="preserve">AI) is an </w:t>
      </w:r>
      <w:r w:rsidRPr="002A493C">
        <w:rPr>
          <w:rStyle w:val="StyleUnderline"/>
        </w:rPr>
        <w:t xml:space="preserve">increasingly </w:t>
      </w:r>
      <w:r w:rsidRPr="00170C57">
        <w:rPr>
          <w:rStyle w:val="StyleUnderline"/>
          <w:highlight w:val="cyan"/>
        </w:rPr>
        <w:t>important component of weapons systems</w:t>
      </w:r>
      <w:r w:rsidRPr="00D6498F">
        <w:rPr>
          <w:rStyle w:val="StyleUnderline"/>
        </w:rPr>
        <w:t>, with</w:t>
      </w:r>
      <w:r w:rsidRPr="002A493C">
        <w:rPr>
          <w:sz w:val="16"/>
        </w:rPr>
        <w:t xml:space="preserve"> both positive and negative </w:t>
      </w:r>
      <w:r w:rsidRPr="00D6498F">
        <w:rPr>
          <w:rStyle w:val="StyleUnderline"/>
        </w:rPr>
        <w:t xml:space="preserve">implications </w:t>
      </w:r>
      <w:r w:rsidRPr="00170C57">
        <w:rPr>
          <w:rStyle w:val="StyleUnderline"/>
          <w:highlight w:val="cyan"/>
        </w:rPr>
        <w:t>for nuclear deterrence</w:t>
      </w:r>
      <w:r w:rsidRPr="00D6498F">
        <w:rPr>
          <w:rStyle w:val="StyleUnderline"/>
        </w:rPr>
        <w:t>. Integration of AI into military platforms has the potential to allow weaker nuclear-armed states to reset</w:t>
      </w:r>
      <w:r w:rsidRPr="002A493C">
        <w:rPr>
          <w:sz w:val="16"/>
        </w:rPr>
        <w:t xml:space="preserve"> the </w:t>
      </w:r>
      <w:r w:rsidRPr="00D6498F">
        <w:rPr>
          <w:rStyle w:val="StyleUnderline"/>
        </w:rPr>
        <w:t>imbalance of power</w:t>
      </w:r>
      <w:r w:rsidRPr="002A493C">
        <w:rPr>
          <w:sz w:val="16"/>
        </w:rPr>
        <w:t xml:space="preserve">, but at the same time </w:t>
      </w:r>
      <w:r w:rsidRPr="00170C57">
        <w:rPr>
          <w:rStyle w:val="StyleUnderline"/>
          <w:highlight w:val="cyan"/>
        </w:rPr>
        <w:t>it exacerbates fears that</w:t>
      </w:r>
      <w:r w:rsidRPr="00D6498F">
        <w:rPr>
          <w:rStyle w:val="StyleUnderline"/>
        </w:rPr>
        <w:t xml:space="preserve"> stronger </w:t>
      </w:r>
      <w:r w:rsidRPr="00170C57">
        <w:rPr>
          <w:rStyle w:val="StyleUnderline"/>
          <w:highlight w:val="cyan"/>
        </w:rPr>
        <w:t>states</w:t>
      </w:r>
      <w:r w:rsidRPr="002A493C">
        <w:rPr>
          <w:sz w:val="16"/>
        </w:rPr>
        <w:t xml:space="preserve"> may </w:t>
      </w:r>
      <w:r w:rsidRPr="00D6498F">
        <w:rPr>
          <w:rStyle w:val="StyleUnderline"/>
        </w:rPr>
        <w:t xml:space="preserve">further </w:t>
      </w:r>
      <w:r w:rsidRPr="00170C57">
        <w:rPr>
          <w:rStyle w:val="StyleUnderline"/>
          <w:highlight w:val="cyan"/>
        </w:rPr>
        <w:t>solidify their dominance and engage in</w:t>
      </w:r>
      <w:r w:rsidRPr="00D6498F">
        <w:rPr>
          <w:rStyle w:val="StyleUnderline"/>
        </w:rPr>
        <w:t xml:space="preserve"> more </w:t>
      </w:r>
      <w:r w:rsidRPr="00170C57">
        <w:rPr>
          <w:rStyle w:val="StyleUnderline"/>
          <w:highlight w:val="cyan"/>
        </w:rPr>
        <w:t>provocative actions</w:t>
      </w:r>
      <w:r w:rsidRPr="002A493C">
        <w:rPr>
          <w:sz w:val="16"/>
        </w:rPr>
        <w:t xml:space="preserve">. </w:t>
      </w:r>
      <w:r w:rsidRPr="00D6498F">
        <w:rPr>
          <w:rStyle w:val="StyleUnderline"/>
        </w:rPr>
        <w:t>China, Russia, and the US are</w:t>
      </w:r>
      <w:r w:rsidRPr="002A493C">
        <w:rPr>
          <w:sz w:val="16"/>
        </w:rPr>
        <w:t xml:space="preserve"> all </w:t>
      </w:r>
      <w:r w:rsidRPr="00D6498F">
        <w:rPr>
          <w:rStyle w:val="StyleUnderline"/>
        </w:rPr>
        <w:t>engaged in developing and integrating AI applications into their military modernization programs</w:t>
      </w:r>
      <w:r w:rsidRPr="002A493C">
        <w:rPr>
          <w:sz w:val="16"/>
        </w:rPr>
        <w:t xml:space="preserve">. These </w:t>
      </w:r>
      <w:r w:rsidRPr="00D6498F">
        <w:rPr>
          <w:rStyle w:val="StyleUnderline"/>
        </w:rPr>
        <w:t>applications include machine learning, neural networks, and autonomy that feature in</w:t>
      </w:r>
      <w:r w:rsidRPr="002A493C">
        <w:rPr>
          <w:sz w:val="16"/>
        </w:rPr>
        <w:t xml:space="preserve"> Command, Control, Communications, Computers, Intelligence, Surveillance, and Reconnaissance (</w:t>
      </w:r>
      <w:r w:rsidRPr="00D6498F">
        <w:rPr>
          <w:rStyle w:val="StyleUnderline"/>
        </w:rPr>
        <w:t>C4ISR</w:t>
      </w:r>
      <w:r w:rsidRPr="002A493C">
        <w:rPr>
          <w:sz w:val="16"/>
        </w:rPr>
        <w:t xml:space="preserve">) systems. They also include the deployment of unmanned weapons-delivery and defense platforms. AI has both defensive and offensive applications At the defensive level, </w:t>
      </w:r>
      <w:r w:rsidRPr="00D6498F">
        <w:rPr>
          <w:rStyle w:val="StyleUnderline"/>
        </w:rPr>
        <w:t>AI has a strong allure for countries that have less capable early-warning systems</w:t>
      </w:r>
      <w:r w:rsidRPr="002A493C">
        <w:rPr>
          <w:sz w:val="16"/>
        </w:rPr>
        <w:t xml:space="preserve"> and smaller and weaker nuclear and conventional arsenals. </w:t>
      </w:r>
      <w:r w:rsidRPr="00D6498F">
        <w:rPr>
          <w:rStyle w:val="StyleUnderline"/>
        </w:rPr>
        <w:t>Machines have the capacity to make decisions based on objective criteria</w:t>
      </w:r>
      <w:r w:rsidRPr="002A493C">
        <w:rPr>
          <w:sz w:val="16"/>
        </w:rPr>
        <w:t xml:space="preserve">, avoiding the pitfalls of human error, and they can provide faster anticipation and response to an incoming attack. These </w:t>
      </w:r>
      <w:r w:rsidRPr="00D6498F">
        <w:rPr>
          <w:rStyle w:val="StyleUnderline"/>
        </w:rPr>
        <w:t>capabilities are compelling for countries</w:t>
      </w:r>
      <w:r w:rsidRPr="002A493C">
        <w:rPr>
          <w:sz w:val="16"/>
        </w:rPr>
        <w:t xml:space="preserve"> such as China and Russia </w:t>
      </w:r>
      <w:r w:rsidRPr="00D6498F">
        <w:rPr>
          <w:rStyle w:val="StyleUnderline"/>
        </w:rPr>
        <w:t>that have concerns about deficiencies in</w:t>
      </w:r>
      <w:r w:rsidRPr="002A493C">
        <w:rPr>
          <w:sz w:val="16"/>
        </w:rPr>
        <w:t xml:space="preserve"> their </w:t>
      </w:r>
      <w:r w:rsidRPr="00D6498F">
        <w:rPr>
          <w:rStyle w:val="StyleUnderline"/>
        </w:rPr>
        <w:t>early-warning capabilities in the face of improving US capacity to mount high-precision, stealthy, and swift attacks</w:t>
      </w:r>
      <w:r w:rsidRPr="002A493C">
        <w:rPr>
          <w:sz w:val="16"/>
        </w:rPr>
        <w:t xml:space="preserve">. At the offensive level, </w:t>
      </w:r>
      <w:r w:rsidRPr="00170C57">
        <w:rPr>
          <w:rStyle w:val="StyleUnderline"/>
          <w:highlight w:val="cyan"/>
        </w:rPr>
        <w:t xml:space="preserve">Russia, China, and the US are all developing </w:t>
      </w:r>
      <w:r w:rsidRPr="002A493C">
        <w:rPr>
          <w:rStyle w:val="StyleUnderline"/>
        </w:rPr>
        <w:t xml:space="preserve">unmanned </w:t>
      </w:r>
      <w:r w:rsidRPr="00170C57">
        <w:rPr>
          <w:rStyle w:val="StyleUnderline"/>
          <w:highlight w:val="cyan"/>
        </w:rPr>
        <w:t xml:space="preserve">platforms </w:t>
      </w:r>
      <w:r w:rsidRPr="002A493C">
        <w:rPr>
          <w:rStyle w:val="StyleUnderline"/>
        </w:rPr>
        <w:t>with</w:t>
      </w:r>
      <w:r w:rsidRPr="002A493C">
        <w:rPr>
          <w:sz w:val="16"/>
        </w:rPr>
        <w:t xml:space="preserve"> varying levels of </w:t>
      </w:r>
      <w:r w:rsidRPr="00170C57">
        <w:rPr>
          <w:rStyle w:val="StyleUnderline"/>
          <w:highlight w:val="cyan"/>
        </w:rPr>
        <w:t>AI integration and autonomy</w:t>
      </w:r>
      <w:r w:rsidRPr="00D6498F">
        <w:rPr>
          <w:rStyle w:val="StyleUnderline"/>
        </w:rPr>
        <w:t xml:space="preserve"> that can be used </w:t>
      </w:r>
      <w:r w:rsidRPr="00170C57">
        <w:rPr>
          <w:rStyle w:val="StyleUnderline"/>
          <w:highlight w:val="cyan"/>
        </w:rPr>
        <w:t>to deploy nuclear</w:t>
      </w:r>
      <w:r w:rsidRPr="00D6498F">
        <w:rPr>
          <w:rStyle w:val="StyleUnderline"/>
        </w:rPr>
        <w:t xml:space="preserve"> or conventional </w:t>
      </w:r>
      <w:r w:rsidRPr="00170C57">
        <w:rPr>
          <w:rStyle w:val="StyleUnderline"/>
          <w:highlight w:val="cyan"/>
        </w:rPr>
        <w:t>weapons</w:t>
      </w:r>
      <w:r w:rsidRPr="002A493C">
        <w:rPr>
          <w:sz w:val="16"/>
        </w:rPr>
        <w:t xml:space="preserve">. These unmanned platforms include underwater vehicles, combat aerial vehicles, and spaceplanes. One </w:t>
      </w:r>
      <w:r w:rsidRPr="00D6498F">
        <w:rPr>
          <w:rStyle w:val="StyleUnderline"/>
        </w:rPr>
        <w:t>risk</w:t>
      </w:r>
      <w:r w:rsidRPr="002A493C">
        <w:rPr>
          <w:sz w:val="16"/>
        </w:rPr>
        <w:t xml:space="preserve"> is </w:t>
      </w:r>
      <w:r w:rsidRPr="00D6498F">
        <w:rPr>
          <w:rStyle w:val="StyleUnderline"/>
        </w:rPr>
        <w:t>that</w:t>
      </w:r>
      <w:r w:rsidRPr="002A493C">
        <w:rPr>
          <w:sz w:val="16"/>
        </w:rPr>
        <w:t xml:space="preserve"> such </w:t>
      </w:r>
      <w:r w:rsidRPr="00D6498F">
        <w:rPr>
          <w:rStyle w:val="StyleUnderline"/>
        </w:rPr>
        <w:t>platforms could</w:t>
      </w:r>
      <w:r w:rsidRPr="002A493C">
        <w:rPr>
          <w:sz w:val="16"/>
        </w:rPr>
        <w:t xml:space="preserve"> potentially </w:t>
      </w:r>
      <w:r w:rsidRPr="00D6498F">
        <w:rPr>
          <w:rStyle w:val="StyleUnderline"/>
        </w:rPr>
        <w:t>select and engage targets without meaningful human control</w:t>
      </w:r>
      <w:r w:rsidRPr="002A493C">
        <w:rPr>
          <w:sz w:val="16"/>
        </w:rPr>
        <w:t xml:space="preserve">. The three countries’ </w:t>
      </w:r>
      <w:r w:rsidRPr="00D6498F">
        <w:rPr>
          <w:rStyle w:val="StyleUnderline"/>
        </w:rPr>
        <w:t>differing</w:t>
      </w:r>
      <w:r w:rsidRPr="002A493C">
        <w:rPr>
          <w:sz w:val="16"/>
        </w:rPr>
        <w:t>—</w:t>
      </w:r>
      <w:r w:rsidRPr="00D6498F">
        <w:rPr>
          <w:rStyle w:val="StyleUnderline"/>
        </w:rPr>
        <w:t>and</w:t>
      </w:r>
      <w:r w:rsidRPr="002A493C">
        <w:rPr>
          <w:sz w:val="16"/>
        </w:rPr>
        <w:t xml:space="preserve"> at times </w:t>
      </w:r>
      <w:r w:rsidRPr="00D6498F">
        <w:rPr>
          <w:rStyle w:val="StyleUnderline"/>
        </w:rPr>
        <w:t>contradictory</w:t>
      </w:r>
      <w:r w:rsidRPr="002A493C">
        <w:rPr>
          <w:sz w:val="16"/>
        </w:rPr>
        <w:t>—</w:t>
      </w:r>
      <w:r w:rsidRPr="00D6498F">
        <w:rPr>
          <w:rStyle w:val="StyleUnderline"/>
        </w:rPr>
        <w:t>definitions of</w:t>
      </w:r>
      <w:r w:rsidRPr="002A493C">
        <w:rPr>
          <w:sz w:val="16"/>
        </w:rPr>
        <w:t xml:space="preserve"> what constitutes a lethal autonomous weapon system (</w:t>
      </w:r>
      <w:r w:rsidRPr="00D6498F">
        <w:rPr>
          <w:rStyle w:val="StyleUnderline"/>
        </w:rPr>
        <w:t>LAWS) impede consensus on</w:t>
      </w:r>
      <w:r w:rsidRPr="002A493C">
        <w:rPr>
          <w:sz w:val="16"/>
        </w:rPr>
        <w:t xml:space="preserve"> how to </w:t>
      </w:r>
      <w:r w:rsidRPr="00D6498F">
        <w:rPr>
          <w:rStyle w:val="StyleUnderline"/>
        </w:rPr>
        <w:t>avoid</w:t>
      </w:r>
      <w:r w:rsidRPr="002A493C">
        <w:rPr>
          <w:sz w:val="16"/>
        </w:rPr>
        <w:t xml:space="preserve"> such</w:t>
      </w:r>
      <w:r w:rsidRPr="00D6498F">
        <w:rPr>
          <w:rStyle w:val="StyleUnderline"/>
        </w:rPr>
        <w:t xml:space="preserve"> risks</w:t>
      </w:r>
      <w:r w:rsidRPr="002A493C">
        <w:rPr>
          <w:sz w:val="16"/>
        </w:rPr>
        <w:t xml:space="preserve">. Roles are shifting </w:t>
      </w:r>
      <w:r w:rsidRPr="00D6498F">
        <w:rPr>
          <w:rStyle w:val="StyleUnderline"/>
        </w:rPr>
        <w:t>The US remains one of the largest drivers of AI and nuclear trends</w:t>
      </w:r>
      <w:r w:rsidRPr="002A493C">
        <w:rPr>
          <w:sz w:val="16"/>
        </w:rPr>
        <w:t xml:space="preserve">. In part this is because the US system is relatively transparent, thereby eliciting countermeasures and imitation. It also stems from the history of US military deployments in East Asia and elsewhere. </w:t>
      </w:r>
      <w:r w:rsidRPr="00D6498F">
        <w:rPr>
          <w:rStyle w:val="StyleUnderline"/>
        </w:rPr>
        <w:t>US development</w:t>
      </w:r>
      <w:r w:rsidRPr="002A493C">
        <w:rPr>
          <w:sz w:val="16"/>
        </w:rPr>
        <w:t xml:space="preserve"> of unmanned combat aerial and underwater vehicles, as well as spaceplanes, has </w:t>
      </w:r>
      <w:r w:rsidRPr="00D6498F">
        <w:rPr>
          <w:rStyle w:val="StyleUnderline"/>
        </w:rPr>
        <w:t>raised</w:t>
      </w:r>
      <w:r w:rsidRPr="002A493C">
        <w:rPr>
          <w:sz w:val="16"/>
        </w:rPr>
        <w:t xml:space="preserve"> the </w:t>
      </w:r>
      <w:r w:rsidRPr="00D6498F">
        <w:rPr>
          <w:rStyle w:val="StyleUnderline"/>
        </w:rPr>
        <w:t>attention of Russia and China</w:t>
      </w:r>
      <w:r w:rsidRPr="002A493C">
        <w:rPr>
          <w:sz w:val="16"/>
        </w:rPr>
        <w:t xml:space="preserve">, given their longstanding concerns </w:t>
      </w:r>
      <w:r w:rsidRPr="00D6498F">
        <w:rPr>
          <w:rStyle w:val="StyleUnderline"/>
        </w:rPr>
        <w:t>over US attempts to gain an absolute strategic advantage</w:t>
      </w:r>
      <w:r w:rsidRPr="002A493C">
        <w:rPr>
          <w:sz w:val="16"/>
        </w:rPr>
        <w:t xml:space="preserve">. Not surprisingly, both </w:t>
      </w:r>
      <w:r w:rsidRPr="00170C57">
        <w:rPr>
          <w:rStyle w:val="StyleUnderline"/>
          <w:highlight w:val="cyan"/>
        </w:rPr>
        <w:t>Russia and China</w:t>
      </w:r>
      <w:r w:rsidRPr="002A493C">
        <w:rPr>
          <w:sz w:val="16"/>
        </w:rPr>
        <w:t xml:space="preserve"> have </w:t>
      </w:r>
      <w:r w:rsidRPr="00170C57">
        <w:rPr>
          <w:rStyle w:val="StyleUnderline"/>
          <w:highlight w:val="cyan"/>
        </w:rPr>
        <w:t>engaged in similar, and</w:t>
      </w:r>
      <w:r w:rsidRPr="002A493C">
        <w:rPr>
          <w:sz w:val="16"/>
        </w:rPr>
        <w:t xml:space="preserve"> in some cases </w:t>
      </w:r>
      <w:r w:rsidRPr="00170C57">
        <w:rPr>
          <w:rStyle w:val="StyleUnderline"/>
          <w:highlight w:val="cyan"/>
        </w:rPr>
        <w:t xml:space="preserve">more expansive and unpredictable, </w:t>
      </w:r>
      <w:r w:rsidRPr="002A493C">
        <w:rPr>
          <w:rStyle w:val="StyleUnderline"/>
        </w:rPr>
        <w:t xml:space="preserve">AI-driven </w:t>
      </w:r>
      <w:r w:rsidRPr="00170C57">
        <w:rPr>
          <w:rStyle w:val="StyleUnderline"/>
          <w:highlight w:val="cyan"/>
        </w:rPr>
        <w:t>weapons developments</w:t>
      </w:r>
      <w:r w:rsidRPr="00D6498F">
        <w:rPr>
          <w:rStyle w:val="StyleUnderline"/>
        </w:rPr>
        <w:t xml:space="preserve"> and deployments</w:t>
      </w:r>
      <w:r w:rsidRPr="002A493C">
        <w:rPr>
          <w:sz w:val="16"/>
        </w:rPr>
        <w:t xml:space="preserve"> of their own. The </w:t>
      </w:r>
      <w:r w:rsidRPr="00D6498F">
        <w:rPr>
          <w:rStyle w:val="StyleUnderline"/>
        </w:rPr>
        <w:t>Chinese military</w:t>
      </w:r>
      <w:r w:rsidRPr="002A493C">
        <w:rPr>
          <w:sz w:val="16"/>
        </w:rPr>
        <w:t xml:space="preserve"> has been </w:t>
      </w:r>
      <w:r w:rsidRPr="00D6498F">
        <w:rPr>
          <w:rStyle w:val="StyleUnderline"/>
        </w:rPr>
        <w:t>leveraging AI research and development</w:t>
      </w:r>
      <w:r w:rsidRPr="002A493C">
        <w:rPr>
          <w:sz w:val="16"/>
        </w:rPr>
        <w:t xml:space="preserve"> in private industry and universities under “military-civil fusion” (</w:t>
      </w:r>
      <w:proofErr w:type="spellStart"/>
      <w:r w:rsidRPr="002A493C">
        <w:rPr>
          <w:rFonts w:ascii="Microsoft JhengHei" w:eastAsia="Microsoft JhengHei" w:hAnsi="Microsoft JhengHei" w:cs="Microsoft JhengHei" w:hint="eastAsia"/>
          <w:sz w:val="16"/>
        </w:rPr>
        <w:t>军</w:t>
      </w:r>
      <w:r w:rsidRPr="002A493C">
        <w:rPr>
          <w:rFonts w:ascii="MS Mincho" w:eastAsia="MS Mincho" w:hAnsi="MS Mincho" w:cs="MS Mincho" w:hint="eastAsia"/>
          <w:sz w:val="16"/>
        </w:rPr>
        <w:t>民融合</w:t>
      </w:r>
      <w:proofErr w:type="spellEnd"/>
      <w:r w:rsidRPr="002A493C">
        <w:rPr>
          <w:sz w:val="16"/>
        </w:rPr>
        <w:t xml:space="preserve">), </w:t>
      </w:r>
      <w:r w:rsidRPr="00D6498F">
        <w:rPr>
          <w:rStyle w:val="StyleUnderline"/>
        </w:rPr>
        <w:t>with</w:t>
      </w:r>
      <w:r w:rsidRPr="002A493C">
        <w:rPr>
          <w:sz w:val="16"/>
        </w:rPr>
        <w:t xml:space="preserve"> a </w:t>
      </w:r>
      <w:r w:rsidRPr="00D6498F">
        <w:rPr>
          <w:rStyle w:val="StyleUnderline"/>
        </w:rPr>
        <w:t>focus on autonomous decision-making</w:t>
      </w:r>
      <w:r w:rsidRPr="002A493C">
        <w:rPr>
          <w:sz w:val="16"/>
        </w:rPr>
        <w:t xml:space="preserve">, early-warning, guidance, and targeting systems optimized by machine learning. </w:t>
      </w:r>
      <w:r w:rsidRPr="00D6498F">
        <w:rPr>
          <w:rStyle w:val="StyleUnderline"/>
        </w:rPr>
        <w:t>China</w:t>
      </w:r>
      <w:r w:rsidRPr="002A493C">
        <w:rPr>
          <w:sz w:val="16"/>
        </w:rPr>
        <w:t xml:space="preserve"> has also </w:t>
      </w:r>
      <w:r w:rsidRPr="00D6498F">
        <w:rPr>
          <w:rStyle w:val="StyleUnderline"/>
        </w:rPr>
        <w:t>worked to</w:t>
      </w:r>
      <w:r w:rsidRPr="002A493C">
        <w:rPr>
          <w:sz w:val="16"/>
        </w:rPr>
        <w:t xml:space="preserve"> integrate neural networks that can </w:t>
      </w:r>
      <w:r w:rsidRPr="00D6498F">
        <w:rPr>
          <w:rStyle w:val="StyleUnderline"/>
        </w:rPr>
        <w:t>enhance</w:t>
      </w:r>
      <w:r w:rsidRPr="002A493C">
        <w:rPr>
          <w:sz w:val="16"/>
        </w:rPr>
        <w:t xml:space="preserve"> the maneuverability of its </w:t>
      </w:r>
      <w:r w:rsidRPr="00D6498F">
        <w:rPr>
          <w:rStyle w:val="StyleUnderline"/>
        </w:rPr>
        <w:t>hypersonic glide vehicles</w:t>
      </w:r>
      <w:r w:rsidRPr="002A493C">
        <w:rPr>
          <w:sz w:val="16"/>
        </w:rPr>
        <w:t xml:space="preserve"> and unmanned underwater and aerial vehicles. These are currently thought to be platforms for conventional weapons, but they </w:t>
      </w:r>
      <w:r w:rsidRPr="00D6498F">
        <w:rPr>
          <w:rStyle w:val="StyleUnderline"/>
        </w:rPr>
        <w:t>could serve as AI-enabled nuclear platforms</w:t>
      </w:r>
      <w:r w:rsidRPr="002A493C">
        <w:rPr>
          <w:sz w:val="16"/>
        </w:rPr>
        <w:t xml:space="preserve"> in the future. While </w:t>
      </w:r>
      <w:r w:rsidRPr="00D6498F">
        <w:rPr>
          <w:rStyle w:val="StyleUnderline"/>
        </w:rPr>
        <w:t>Russia</w:t>
      </w:r>
      <w:r w:rsidRPr="002A493C">
        <w:rPr>
          <w:sz w:val="16"/>
        </w:rPr>
        <w:t xml:space="preserve"> was late in releasing its national AI strategy, it has </w:t>
      </w:r>
      <w:r w:rsidRPr="00D6498F">
        <w:rPr>
          <w:rStyle w:val="StyleUnderline"/>
        </w:rPr>
        <w:t>made strides in developing and testing</w:t>
      </w:r>
      <w:r w:rsidRPr="002A493C">
        <w:rPr>
          <w:sz w:val="16"/>
        </w:rPr>
        <w:t xml:space="preserve"> a suite of </w:t>
      </w:r>
      <w:r w:rsidRPr="00D6498F">
        <w:rPr>
          <w:rStyle w:val="StyleUnderline"/>
        </w:rPr>
        <w:t>AI-enabled platforms</w:t>
      </w:r>
      <w:r w:rsidRPr="002A493C">
        <w:rPr>
          <w:sz w:val="16"/>
        </w:rPr>
        <w:t xml:space="preserve"> and gearing them toward nuclear delivery. </w:t>
      </w:r>
      <w:r w:rsidRPr="00D6498F">
        <w:rPr>
          <w:rStyle w:val="StyleUnderline"/>
        </w:rPr>
        <w:t>These include</w:t>
      </w:r>
      <w:r w:rsidRPr="002A493C">
        <w:rPr>
          <w:sz w:val="16"/>
        </w:rPr>
        <w:t xml:space="preserve"> an </w:t>
      </w:r>
      <w:r w:rsidRPr="00D6498F">
        <w:rPr>
          <w:rStyle w:val="StyleUnderline"/>
        </w:rPr>
        <w:t>AI-equipped missile-carrying bomber, hypersonic glide vehicles that can deliver</w:t>
      </w:r>
      <w:r w:rsidRPr="002A493C">
        <w:rPr>
          <w:sz w:val="16"/>
        </w:rPr>
        <w:t xml:space="preserve"> both </w:t>
      </w:r>
      <w:r w:rsidRPr="00D6498F">
        <w:rPr>
          <w:rStyle w:val="StyleUnderline"/>
        </w:rPr>
        <w:t>nuclear</w:t>
      </w:r>
      <w:r w:rsidRPr="002A493C">
        <w:rPr>
          <w:sz w:val="16"/>
        </w:rPr>
        <w:t xml:space="preserve"> and conventional </w:t>
      </w:r>
      <w:r w:rsidRPr="00D6498F">
        <w:rPr>
          <w:rStyle w:val="StyleUnderline"/>
        </w:rPr>
        <w:t>payloads</w:t>
      </w:r>
      <w:r w:rsidRPr="002A493C">
        <w:rPr>
          <w:sz w:val="16"/>
        </w:rPr>
        <w:t xml:space="preserve">, and a nuclear-powered unmanned underwater vehicle that will reportedly carry a nuclear weapon. Unlike China that has hedged on the ultimate payload of its platforms, </w:t>
      </w:r>
      <w:r w:rsidRPr="00170C57">
        <w:rPr>
          <w:rStyle w:val="StyleUnderline"/>
          <w:highlight w:val="cyan"/>
        </w:rPr>
        <w:t>Russia has been</w:t>
      </w:r>
      <w:r w:rsidRPr="002A493C">
        <w:rPr>
          <w:sz w:val="16"/>
        </w:rPr>
        <w:t xml:space="preserve"> much more </w:t>
      </w:r>
      <w:r w:rsidRPr="00170C57">
        <w:rPr>
          <w:rStyle w:val="StyleUnderline"/>
          <w:highlight w:val="cyan"/>
        </w:rPr>
        <w:t xml:space="preserve">explicit </w:t>
      </w:r>
      <w:r w:rsidRPr="00170C57">
        <w:rPr>
          <w:rStyle w:val="StyleUnderline"/>
          <w:highlight w:val="cyan"/>
        </w:rPr>
        <w:lastRenderedPageBreak/>
        <w:t>about its intention to use these systems for nuclear weapons</w:t>
      </w:r>
      <w:r w:rsidRPr="00170C57">
        <w:rPr>
          <w:sz w:val="16"/>
          <w:highlight w:val="cyan"/>
        </w:rPr>
        <w:t>.</w:t>
      </w:r>
      <w:r w:rsidRPr="002A493C">
        <w:rPr>
          <w:sz w:val="16"/>
        </w:rPr>
        <w:t xml:space="preserve"> Such </w:t>
      </w:r>
      <w:r w:rsidRPr="00D6498F">
        <w:rPr>
          <w:rStyle w:val="StyleUnderline"/>
        </w:rPr>
        <w:t>Chinese and Russian advances</w:t>
      </w:r>
      <w:r w:rsidRPr="002A493C">
        <w:rPr>
          <w:sz w:val="16"/>
        </w:rPr>
        <w:t xml:space="preserve"> have </w:t>
      </w:r>
      <w:r w:rsidRPr="00D6498F">
        <w:rPr>
          <w:rStyle w:val="StyleUnderline"/>
        </w:rPr>
        <w:t>overturned</w:t>
      </w:r>
      <w:r w:rsidRPr="002A493C">
        <w:rPr>
          <w:sz w:val="16"/>
        </w:rPr>
        <w:t xml:space="preserve"> the </w:t>
      </w:r>
      <w:r w:rsidRPr="00D6498F">
        <w:rPr>
          <w:rStyle w:val="StyleUnderline"/>
        </w:rPr>
        <w:t>traditional view</w:t>
      </w:r>
      <w:r w:rsidRPr="002A493C">
        <w:rPr>
          <w:sz w:val="16"/>
        </w:rPr>
        <w:t xml:space="preserve"> that </w:t>
      </w:r>
      <w:r w:rsidRPr="00D6498F">
        <w:rPr>
          <w:rStyle w:val="StyleUnderline"/>
        </w:rPr>
        <w:t>these</w:t>
      </w:r>
      <w:r w:rsidRPr="002A493C">
        <w:rPr>
          <w:sz w:val="16"/>
        </w:rPr>
        <w:t xml:space="preserve"> two </w:t>
      </w:r>
      <w:r w:rsidRPr="00D6498F">
        <w:rPr>
          <w:rStyle w:val="StyleUnderline"/>
        </w:rPr>
        <w:t>countries are simply responding to the US</w:t>
      </w:r>
      <w:r w:rsidRPr="002A493C">
        <w:rPr>
          <w:sz w:val="16"/>
        </w:rPr>
        <w:t xml:space="preserve">. As revealed by the 2018 US Nuclear Posture Review and the growing interest in low-yield submarine-launched ballistic missiles (SLBMs) and cruise missiles (SLCMs), the US is increasingly reacting to China and Russia. China’s </w:t>
      </w:r>
      <w:r w:rsidRPr="00D6498F">
        <w:rPr>
          <w:rStyle w:val="StyleUnderline"/>
        </w:rPr>
        <w:t>hedging</w:t>
      </w:r>
      <w:r w:rsidRPr="002A493C">
        <w:rPr>
          <w:sz w:val="16"/>
        </w:rPr>
        <w:t xml:space="preserve"> on the ultimate payload and future aims of its hypersonic (DF-ZF) and unmanned systems, as well as Russia’s substantial tactical nuclear assets and projects to enhance survivability and nuclear delivery, such as the Poseidon (Status-6) unmanned underwater vehicle, </w:t>
      </w:r>
      <w:r w:rsidRPr="00D6498F">
        <w:rPr>
          <w:rStyle w:val="StyleUnderline"/>
        </w:rPr>
        <w:t>are driving US strategic evolution</w:t>
      </w:r>
      <w:r w:rsidRPr="002A493C">
        <w:rPr>
          <w:sz w:val="16"/>
        </w:rPr>
        <w:t xml:space="preserve">. Arms control mechanisms need to be revitalized In light of these developments and threat perceptions, unmanned weapons platforms controlled by </w:t>
      </w:r>
      <w:r w:rsidRPr="00170C57">
        <w:rPr>
          <w:rStyle w:val="StyleUnderline"/>
          <w:highlight w:val="cyan"/>
        </w:rPr>
        <w:t>AI</w:t>
      </w:r>
      <w:r w:rsidRPr="002A493C">
        <w:rPr>
          <w:sz w:val="16"/>
        </w:rPr>
        <w:t xml:space="preserve"> systems could </w:t>
      </w:r>
      <w:r w:rsidRPr="00170C57">
        <w:rPr>
          <w:rStyle w:val="StyleUnderline"/>
          <w:highlight w:val="cyan"/>
        </w:rPr>
        <w:t>increase</w:t>
      </w:r>
      <w:r w:rsidRPr="002A493C">
        <w:rPr>
          <w:sz w:val="16"/>
        </w:rPr>
        <w:t xml:space="preserve"> the </w:t>
      </w:r>
      <w:r w:rsidRPr="00170C57">
        <w:rPr>
          <w:rStyle w:val="StyleUnderline"/>
          <w:highlight w:val="cyan"/>
        </w:rPr>
        <w:t>risk of nuclear escalation</w:t>
      </w:r>
      <w:r w:rsidRPr="002A493C">
        <w:rPr>
          <w:sz w:val="16"/>
        </w:rPr>
        <w:t xml:space="preserve">, in particular </w:t>
      </w:r>
      <w:r w:rsidRPr="00170C57">
        <w:rPr>
          <w:rStyle w:val="StyleUnderline"/>
          <w:highlight w:val="cyan"/>
        </w:rPr>
        <w:t>through</w:t>
      </w:r>
      <w:r w:rsidRPr="002A493C">
        <w:rPr>
          <w:sz w:val="16"/>
        </w:rPr>
        <w:t xml:space="preserve"> the </w:t>
      </w:r>
      <w:r w:rsidRPr="00170C57">
        <w:rPr>
          <w:rStyle w:val="StyleUnderline"/>
          <w:highlight w:val="cyan"/>
        </w:rPr>
        <w:t>unintentional or intentional collision of unmanned vehicles</w:t>
      </w:r>
      <w:r w:rsidRPr="002A493C">
        <w:rPr>
          <w:sz w:val="16"/>
        </w:rPr>
        <w:t xml:space="preserve">. Despite these emerging challenges, current </w:t>
      </w:r>
      <w:r w:rsidRPr="00D6498F">
        <w:rPr>
          <w:rStyle w:val="StyleUnderline"/>
        </w:rPr>
        <w:t>arms control</w:t>
      </w:r>
      <w:r w:rsidRPr="002A493C">
        <w:rPr>
          <w:sz w:val="16"/>
        </w:rPr>
        <w:t xml:space="preserve"> mechanisms </w:t>
      </w:r>
      <w:r w:rsidRPr="00D6498F">
        <w:rPr>
          <w:rStyle w:val="StyleUnderline"/>
        </w:rPr>
        <w:t>remain mired in</w:t>
      </w:r>
      <w:r w:rsidRPr="002A493C">
        <w:rPr>
          <w:sz w:val="16"/>
        </w:rPr>
        <w:t xml:space="preserve"> decades of historical </w:t>
      </w:r>
      <w:r w:rsidRPr="00D6498F">
        <w:rPr>
          <w:rStyle w:val="StyleUnderline"/>
        </w:rPr>
        <w:t>grievances</w:t>
      </w:r>
      <w:r w:rsidRPr="002A493C">
        <w:rPr>
          <w:sz w:val="16"/>
        </w:rPr>
        <w:t xml:space="preserve">. Both the </w:t>
      </w:r>
      <w:r w:rsidRPr="00D6498F">
        <w:rPr>
          <w:rStyle w:val="StyleUnderline"/>
        </w:rPr>
        <w:t>multilateral</w:t>
      </w:r>
      <w:r w:rsidRPr="002A493C">
        <w:rPr>
          <w:sz w:val="16"/>
        </w:rPr>
        <w:t xml:space="preserve"> Non-Proliferation of Nuclear Weapons (NPT) Review Conference and the largely stalled bilateral China-US and Russia-US strategic </w:t>
      </w:r>
      <w:r w:rsidRPr="00D6498F">
        <w:rPr>
          <w:rStyle w:val="StyleUnderline"/>
        </w:rPr>
        <w:t>dialogues are plagued with ossified definitions</w:t>
      </w:r>
      <w:r w:rsidRPr="002A493C">
        <w:rPr>
          <w:sz w:val="16"/>
        </w:rPr>
        <w:t xml:space="preserve"> of weapons platforms and nuclear deterrence.</w:t>
      </w:r>
    </w:p>
    <w:p w14:paraId="14F06E73" w14:textId="77777777" w:rsidR="00AC7F19" w:rsidRDefault="00AC7F19" w:rsidP="00AC7F19"/>
    <w:p w14:paraId="66C9E853" w14:textId="77777777" w:rsidR="00AC7F19" w:rsidRPr="004F58CA" w:rsidRDefault="00AC7F19" w:rsidP="00AC7F19">
      <w:pPr>
        <w:rPr>
          <w:rStyle w:val="StyleUnderline"/>
          <w:rFonts w:asciiTheme="majorHAnsi" w:hAnsiTheme="majorHAnsi" w:cstheme="majorHAnsi"/>
        </w:rPr>
      </w:pPr>
    </w:p>
    <w:p w14:paraId="6AE29AFB" w14:textId="77777777" w:rsidR="00AC7F19" w:rsidRPr="004F58CA" w:rsidRDefault="00AC7F19" w:rsidP="00AC7F19">
      <w:pPr>
        <w:rPr>
          <w:rFonts w:asciiTheme="majorHAnsi" w:hAnsiTheme="majorHAnsi" w:cstheme="majorHAnsi"/>
          <w:sz w:val="16"/>
        </w:rPr>
      </w:pPr>
    </w:p>
    <w:p w14:paraId="12607F6E" w14:textId="77777777" w:rsidR="00AC7F19" w:rsidRPr="004F58CA" w:rsidRDefault="00AC7F19" w:rsidP="00AC7F19">
      <w:pPr>
        <w:pStyle w:val="Heading4"/>
        <w:rPr>
          <w:rFonts w:asciiTheme="majorHAnsi" w:hAnsiTheme="majorHAnsi" w:cstheme="majorHAnsi"/>
        </w:rPr>
      </w:pPr>
      <w:r w:rsidRPr="004F58CA">
        <w:rPr>
          <w:rFonts w:asciiTheme="majorHAnsi" w:hAnsiTheme="majorHAnsi" w:cstheme="majorHAnsi"/>
        </w:rPr>
        <w:t xml:space="preserve">Economic crisis causes global war---defense is wrong </w:t>
      </w:r>
    </w:p>
    <w:p w14:paraId="1B055656" w14:textId="77777777" w:rsidR="00AC7F19" w:rsidRPr="004F58CA" w:rsidRDefault="00AC7F19" w:rsidP="00AC7F19">
      <w:pPr>
        <w:rPr>
          <w:rFonts w:asciiTheme="majorHAnsi" w:hAnsiTheme="majorHAnsi" w:cstheme="majorHAnsi"/>
        </w:rPr>
      </w:pPr>
      <w:r w:rsidRPr="004F58CA">
        <w:rPr>
          <w:rFonts w:asciiTheme="majorHAnsi" w:hAnsiTheme="majorHAnsi" w:cstheme="majorHAnsi"/>
        </w:rPr>
        <w:t xml:space="preserve">Qian </w:t>
      </w:r>
      <w:r w:rsidRPr="004F58CA">
        <w:rPr>
          <w:rStyle w:val="Style13ptBold"/>
          <w:rFonts w:asciiTheme="majorHAnsi" w:hAnsiTheme="majorHAnsi" w:cstheme="majorHAnsi"/>
        </w:rPr>
        <w:t>Liu 18</w:t>
      </w:r>
      <w:r w:rsidRPr="004F58CA">
        <w:rPr>
          <w:rFonts w:asciiTheme="majorHAnsi" w:hAnsiTheme="majorHAnsi" w:cstheme="majorHAnsi"/>
        </w:rPr>
        <w:t xml:space="preserve">, Managing Director of Greater China for The Economist Group, previously director of the global economics unit and director of Access China for the Economist Intelligence Unit, PhD in economics from Uppsala University, Sweden, 11/13/18, “The next economic crisis could cause a global conflict. Here's why,” </w:t>
      </w:r>
      <w:hyperlink r:id="rId12" w:history="1">
        <w:r w:rsidRPr="004F58CA">
          <w:rPr>
            <w:rStyle w:val="Hyperlink"/>
            <w:rFonts w:asciiTheme="majorHAnsi" w:hAnsiTheme="majorHAnsi" w:cstheme="majorHAnsi"/>
          </w:rPr>
          <w:t>https://www.weforum.org/agenda/2018/11/the-next-economic-crisis-could-cause-a-global-conflict-heres-why/</w:t>
        </w:r>
      </w:hyperlink>
    </w:p>
    <w:p w14:paraId="36CDDDA3" w14:textId="77777777" w:rsidR="00AC7F19" w:rsidRPr="004F58CA" w:rsidRDefault="00AC7F19" w:rsidP="00AC7F19">
      <w:pPr>
        <w:rPr>
          <w:rFonts w:asciiTheme="majorHAnsi" w:hAnsiTheme="majorHAnsi" w:cstheme="majorHAnsi"/>
          <w:sz w:val="16"/>
        </w:rPr>
      </w:pPr>
      <w:r w:rsidRPr="004F58CA">
        <w:rPr>
          <w:rFonts w:asciiTheme="majorHAnsi" w:hAnsiTheme="majorHAnsi" w:cstheme="majorHAnsi"/>
          <w:sz w:val="16"/>
        </w:rPr>
        <w:t xml:space="preserve">The </w:t>
      </w:r>
      <w:r w:rsidRPr="004F58CA">
        <w:rPr>
          <w:rStyle w:val="StyleUnderline"/>
          <w:rFonts w:asciiTheme="majorHAnsi" w:hAnsiTheme="majorHAnsi" w:cstheme="majorHAnsi"/>
        </w:rPr>
        <w:t>response to the 20</w:t>
      </w:r>
      <w:r w:rsidRPr="004F58CA">
        <w:rPr>
          <w:rStyle w:val="Emphasis"/>
          <w:rFonts w:asciiTheme="majorHAnsi" w:hAnsiTheme="majorHAnsi" w:cstheme="majorHAnsi"/>
        </w:rPr>
        <w:t>08</w:t>
      </w:r>
      <w:r w:rsidRPr="004F58CA">
        <w:rPr>
          <w:rFonts w:asciiTheme="majorHAnsi" w:hAnsiTheme="majorHAnsi" w:cstheme="majorHAnsi"/>
          <w:sz w:val="16"/>
        </w:rPr>
        <w:t xml:space="preserve"> economic </w:t>
      </w:r>
      <w:r w:rsidRPr="004F58CA">
        <w:rPr>
          <w:rStyle w:val="StyleUnderline"/>
          <w:rFonts w:asciiTheme="majorHAnsi" w:hAnsiTheme="majorHAnsi" w:cstheme="majorHAnsi"/>
        </w:rPr>
        <w:t>crisis</w:t>
      </w:r>
      <w:r w:rsidRPr="004F58CA">
        <w:rPr>
          <w:rFonts w:asciiTheme="majorHAnsi" w:hAnsiTheme="majorHAnsi" w:cstheme="majorHAnsi"/>
          <w:sz w:val="16"/>
        </w:rPr>
        <w:t xml:space="preserve"> has </w:t>
      </w:r>
      <w:r w:rsidRPr="004F58CA">
        <w:rPr>
          <w:rStyle w:val="StyleUnderline"/>
          <w:rFonts w:asciiTheme="majorHAnsi" w:hAnsiTheme="majorHAnsi" w:cstheme="majorHAnsi"/>
        </w:rPr>
        <w:t>relied far too much on monetary stimulus</w:t>
      </w:r>
      <w:r w:rsidRPr="004F58CA">
        <w:rPr>
          <w:rFonts w:asciiTheme="majorHAnsi" w:hAnsiTheme="majorHAnsi" w:cstheme="majorHAnsi"/>
          <w:sz w:val="16"/>
        </w:rPr>
        <w:t xml:space="preserve">, in the form of quantitative easing and near-zero (or even negative) interest rates, </w:t>
      </w:r>
      <w:r w:rsidRPr="004F58CA">
        <w:rPr>
          <w:rStyle w:val="StyleUnderline"/>
          <w:rFonts w:asciiTheme="majorHAnsi" w:hAnsiTheme="majorHAnsi" w:cstheme="majorHAnsi"/>
        </w:rPr>
        <w:t>and</w:t>
      </w:r>
      <w:r w:rsidRPr="004F58CA">
        <w:rPr>
          <w:rFonts w:asciiTheme="majorHAnsi" w:hAnsiTheme="majorHAnsi" w:cstheme="majorHAnsi"/>
          <w:sz w:val="16"/>
        </w:rPr>
        <w:t xml:space="preserve"> included </w:t>
      </w:r>
      <w:r w:rsidRPr="004F58CA">
        <w:rPr>
          <w:rStyle w:val="Emphasis"/>
          <w:rFonts w:asciiTheme="majorHAnsi" w:hAnsiTheme="majorHAnsi" w:cstheme="majorHAnsi"/>
        </w:rPr>
        <w:t>far too little structural reform</w:t>
      </w:r>
      <w:r w:rsidRPr="004F58CA">
        <w:rPr>
          <w:rStyle w:val="StyleUnderline"/>
          <w:rFonts w:asciiTheme="majorHAnsi" w:hAnsiTheme="majorHAnsi" w:cstheme="majorHAnsi"/>
        </w:rPr>
        <w:t>. This means</w:t>
      </w:r>
      <w:r w:rsidRPr="004F58CA">
        <w:rPr>
          <w:rFonts w:asciiTheme="majorHAnsi" w:hAnsiTheme="majorHAnsi" w:cstheme="majorHAnsi"/>
          <w:sz w:val="16"/>
        </w:rPr>
        <w:t xml:space="preserve"> that </w:t>
      </w:r>
      <w:r w:rsidRPr="00170C57">
        <w:rPr>
          <w:rStyle w:val="StyleUnderline"/>
          <w:rFonts w:asciiTheme="majorHAnsi" w:hAnsiTheme="majorHAnsi" w:cstheme="majorHAnsi"/>
          <w:highlight w:val="cyan"/>
        </w:rPr>
        <w:t>the next crisis could</w:t>
      </w:r>
      <w:r w:rsidRPr="004F58CA">
        <w:rPr>
          <w:rStyle w:val="StyleUnderline"/>
          <w:rFonts w:asciiTheme="majorHAnsi" w:hAnsiTheme="majorHAnsi" w:cstheme="majorHAnsi"/>
        </w:rPr>
        <w:t xml:space="preserve"> come soon – and </w:t>
      </w:r>
      <w:r w:rsidRPr="00170C57">
        <w:rPr>
          <w:rStyle w:val="StyleUnderline"/>
          <w:rFonts w:asciiTheme="majorHAnsi" w:hAnsiTheme="majorHAnsi" w:cstheme="majorHAnsi"/>
          <w:highlight w:val="cyan"/>
        </w:rPr>
        <w:t>pave the way for</w:t>
      </w:r>
      <w:r w:rsidRPr="004F58CA">
        <w:rPr>
          <w:rFonts w:asciiTheme="majorHAnsi" w:hAnsiTheme="majorHAnsi" w:cstheme="majorHAnsi"/>
          <w:sz w:val="16"/>
        </w:rPr>
        <w:t xml:space="preserve"> a </w:t>
      </w:r>
      <w:r w:rsidRPr="00170C57">
        <w:rPr>
          <w:rStyle w:val="Emphasis"/>
          <w:rFonts w:asciiTheme="majorHAnsi" w:hAnsiTheme="majorHAnsi" w:cstheme="majorHAnsi"/>
          <w:highlight w:val="cyan"/>
        </w:rPr>
        <w:t>large-scale military conflict</w:t>
      </w:r>
      <w:r w:rsidRPr="004F58CA">
        <w:rPr>
          <w:rFonts w:asciiTheme="majorHAnsi" w:hAnsiTheme="majorHAnsi" w:cstheme="majorHAnsi"/>
          <w:sz w:val="16"/>
        </w:rPr>
        <w:t>.</w:t>
      </w:r>
    </w:p>
    <w:p w14:paraId="12BC7921" w14:textId="77777777" w:rsidR="00AC7F19" w:rsidRPr="004F58CA" w:rsidRDefault="00AC7F19" w:rsidP="00AC7F19">
      <w:pPr>
        <w:rPr>
          <w:rFonts w:asciiTheme="majorHAnsi" w:hAnsiTheme="majorHAnsi" w:cstheme="majorHAnsi"/>
          <w:sz w:val="16"/>
        </w:rPr>
      </w:pPr>
      <w:r w:rsidRPr="004F58CA">
        <w:rPr>
          <w:rFonts w:asciiTheme="majorHAnsi" w:hAnsiTheme="majorHAnsi" w:cstheme="majorHAnsi"/>
          <w:sz w:val="16"/>
        </w:rPr>
        <w:t xml:space="preserve">The next economic crisis is closer than you think. But what you should really worry about is what comes after: </w:t>
      </w:r>
      <w:r w:rsidRPr="00170C57">
        <w:rPr>
          <w:rStyle w:val="StyleUnderline"/>
          <w:rFonts w:asciiTheme="majorHAnsi" w:hAnsiTheme="majorHAnsi" w:cstheme="majorHAnsi"/>
          <w:highlight w:val="cyan"/>
        </w:rPr>
        <w:t>in the current</w:t>
      </w:r>
      <w:r w:rsidRPr="004F58CA">
        <w:rPr>
          <w:rStyle w:val="StyleUnderline"/>
          <w:rFonts w:asciiTheme="majorHAnsi" w:hAnsiTheme="majorHAnsi" w:cstheme="majorHAnsi"/>
        </w:rPr>
        <w:t xml:space="preserve"> social, </w:t>
      </w:r>
      <w:r w:rsidRPr="00170C57">
        <w:rPr>
          <w:rStyle w:val="StyleUnderline"/>
          <w:rFonts w:asciiTheme="majorHAnsi" w:hAnsiTheme="majorHAnsi" w:cstheme="majorHAnsi"/>
          <w:highlight w:val="cyan"/>
        </w:rPr>
        <w:t>political</w:t>
      </w:r>
      <w:r w:rsidRPr="004F58CA">
        <w:rPr>
          <w:rStyle w:val="StyleUnderline"/>
          <w:rFonts w:asciiTheme="majorHAnsi" w:hAnsiTheme="majorHAnsi" w:cstheme="majorHAnsi"/>
        </w:rPr>
        <w:t xml:space="preserve">, and technological </w:t>
      </w:r>
      <w:r w:rsidRPr="00170C57">
        <w:rPr>
          <w:rStyle w:val="StyleUnderline"/>
          <w:rFonts w:asciiTheme="majorHAnsi" w:hAnsiTheme="majorHAnsi" w:cstheme="majorHAnsi"/>
          <w:highlight w:val="cyan"/>
        </w:rPr>
        <w:t>landscape</w:t>
      </w:r>
      <w:r w:rsidRPr="004F58CA">
        <w:rPr>
          <w:rStyle w:val="StyleUnderline"/>
          <w:rFonts w:asciiTheme="majorHAnsi" w:hAnsiTheme="majorHAnsi" w:cstheme="majorHAnsi"/>
        </w:rPr>
        <w:t xml:space="preserve">, a </w:t>
      </w:r>
      <w:r w:rsidRPr="00170C57">
        <w:rPr>
          <w:rStyle w:val="StyleUnderline"/>
          <w:rFonts w:asciiTheme="majorHAnsi" w:hAnsiTheme="majorHAnsi" w:cstheme="majorHAnsi"/>
          <w:highlight w:val="cyan"/>
        </w:rPr>
        <w:t>prolonged</w:t>
      </w:r>
      <w:r w:rsidRPr="004F58CA">
        <w:rPr>
          <w:rFonts w:asciiTheme="majorHAnsi" w:hAnsiTheme="majorHAnsi" w:cstheme="majorHAnsi"/>
          <w:sz w:val="16"/>
        </w:rPr>
        <w:t xml:space="preserve"> economic </w:t>
      </w:r>
      <w:r w:rsidRPr="00170C57">
        <w:rPr>
          <w:rStyle w:val="StyleUnderline"/>
          <w:rFonts w:asciiTheme="majorHAnsi" w:hAnsiTheme="majorHAnsi" w:cstheme="majorHAnsi"/>
          <w:highlight w:val="cyan"/>
        </w:rPr>
        <w:t>crisis</w:t>
      </w:r>
      <w:r w:rsidRPr="004F58CA">
        <w:rPr>
          <w:rStyle w:val="StyleUnderline"/>
          <w:rFonts w:asciiTheme="majorHAnsi" w:hAnsiTheme="majorHAnsi" w:cstheme="majorHAnsi"/>
        </w:rPr>
        <w:t>, combined with rising</w:t>
      </w:r>
      <w:r w:rsidRPr="004F58CA">
        <w:rPr>
          <w:rFonts w:asciiTheme="majorHAnsi" w:hAnsiTheme="majorHAnsi" w:cstheme="majorHAnsi"/>
          <w:sz w:val="16"/>
        </w:rPr>
        <w:t xml:space="preserve"> income </w:t>
      </w:r>
      <w:r w:rsidRPr="004F58CA">
        <w:rPr>
          <w:rStyle w:val="StyleUnderline"/>
          <w:rFonts w:asciiTheme="majorHAnsi" w:hAnsiTheme="majorHAnsi" w:cstheme="majorHAnsi"/>
        </w:rPr>
        <w:t xml:space="preserve">inequality, </w:t>
      </w:r>
      <w:r w:rsidRPr="00170C57">
        <w:rPr>
          <w:rStyle w:val="StyleUnderline"/>
          <w:rFonts w:asciiTheme="majorHAnsi" w:hAnsiTheme="majorHAnsi" w:cstheme="majorHAnsi"/>
          <w:highlight w:val="cyan"/>
        </w:rPr>
        <w:t>could</w:t>
      </w:r>
      <w:r w:rsidRPr="004F58CA">
        <w:rPr>
          <w:rFonts w:asciiTheme="majorHAnsi" w:hAnsiTheme="majorHAnsi" w:cstheme="majorHAnsi"/>
          <w:sz w:val="16"/>
        </w:rPr>
        <w:t xml:space="preserve"> well </w:t>
      </w:r>
      <w:r w:rsidRPr="00170C57">
        <w:rPr>
          <w:rStyle w:val="Emphasis"/>
          <w:rFonts w:asciiTheme="majorHAnsi" w:hAnsiTheme="majorHAnsi" w:cstheme="majorHAnsi"/>
          <w:highlight w:val="cyan"/>
        </w:rPr>
        <w:t>escalate into</w:t>
      </w:r>
      <w:r w:rsidRPr="004F58CA">
        <w:rPr>
          <w:rStyle w:val="Emphasis"/>
          <w:rFonts w:asciiTheme="majorHAnsi" w:hAnsiTheme="majorHAnsi" w:cstheme="majorHAnsi"/>
        </w:rPr>
        <w:t xml:space="preserve"> a major </w:t>
      </w:r>
      <w:r w:rsidRPr="00170C57">
        <w:rPr>
          <w:rStyle w:val="Emphasis"/>
          <w:rFonts w:asciiTheme="majorHAnsi" w:hAnsiTheme="majorHAnsi" w:cstheme="majorHAnsi"/>
          <w:highlight w:val="cyan"/>
        </w:rPr>
        <w:t>global military conflict</w:t>
      </w:r>
      <w:r w:rsidRPr="004F58CA">
        <w:rPr>
          <w:rFonts w:asciiTheme="majorHAnsi" w:hAnsiTheme="majorHAnsi" w:cstheme="majorHAnsi"/>
          <w:sz w:val="16"/>
        </w:rPr>
        <w:t>.</w:t>
      </w:r>
    </w:p>
    <w:p w14:paraId="637FA254" w14:textId="77777777" w:rsidR="00AC7F19" w:rsidRPr="004F58CA" w:rsidRDefault="00AC7F19" w:rsidP="00AC7F19">
      <w:pPr>
        <w:rPr>
          <w:rFonts w:asciiTheme="majorHAnsi" w:hAnsiTheme="majorHAnsi" w:cstheme="majorHAnsi"/>
          <w:sz w:val="16"/>
        </w:rPr>
      </w:pPr>
      <w:r w:rsidRPr="004F58CA">
        <w:rPr>
          <w:rFonts w:asciiTheme="majorHAnsi" w:hAnsiTheme="majorHAnsi" w:cstheme="majorHAnsi"/>
          <w:sz w:val="16"/>
        </w:rPr>
        <w:t xml:space="preserve">The </w:t>
      </w:r>
      <w:r w:rsidRPr="004F58CA">
        <w:rPr>
          <w:rStyle w:val="StyleUnderline"/>
          <w:rFonts w:asciiTheme="majorHAnsi" w:hAnsiTheme="majorHAnsi" w:cstheme="majorHAnsi"/>
        </w:rPr>
        <w:t>20</w:t>
      </w:r>
      <w:r w:rsidRPr="00170C57">
        <w:rPr>
          <w:rStyle w:val="Emphasis"/>
          <w:rFonts w:asciiTheme="majorHAnsi" w:hAnsiTheme="majorHAnsi" w:cstheme="majorHAnsi"/>
          <w:highlight w:val="cyan"/>
        </w:rPr>
        <w:t>08</w:t>
      </w:r>
      <w:r w:rsidRPr="004F58CA">
        <w:rPr>
          <w:rFonts w:asciiTheme="majorHAnsi" w:hAnsiTheme="majorHAnsi" w:cstheme="majorHAnsi"/>
          <w:sz w:val="16"/>
        </w:rPr>
        <w:t xml:space="preserve">-09 global financial crisis </w:t>
      </w:r>
      <w:r w:rsidRPr="00170C57">
        <w:rPr>
          <w:rStyle w:val="StyleUnderline"/>
          <w:rFonts w:asciiTheme="majorHAnsi" w:hAnsiTheme="majorHAnsi" w:cstheme="majorHAnsi"/>
          <w:highlight w:val="cyan"/>
        </w:rPr>
        <w:t>almost</w:t>
      </w:r>
      <w:r w:rsidRPr="004F58CA">
        <w:rPr>
          <w:rFonts w:asciiTheme="majorHAnsi" w:hAnsiTheme="majorHAnsi" w:cstheme="majorHAnsi"/>
          <w:sz w:val="16"/>
        </w:rPr>
        <w:t xml:space="preserve"> bankrupted governments and </w:t>
      </w:r>
      <w:r w:rsidRPr="00170C57">
        <w:rPr>
          <w:rStyle w:val="StyleUnderline"/>
          <w:rFonts w:asciiTheme="majorHAnsi" w:hAnsiTheme="majorHAnsi" w:cstheme="majorHAnsi"/>
          <w:highlight w:val="cyan"/>
        </w:rPr>
        <w:t>caused systemic collapse</w:t>
      </w:r>
      <w:r w:rsidRPr="004F58CA">
        <w:rPr>
          <w:rStyle w:val="StyleUnderline"/>
          <w:rFonts w:asciiTheme="majorHAnsi" w:hAnsiTheme="majorHAnsi" w:cstheme="majorHAnsi"/>
        </w:rPr>
        <w:t>. Policymakers managed to pull the global economy back from the brink, using massive monetary stimulus</w:t>
      </w:r>
      <w:r w:rsidRPr="004F58CA">
        <w:rPr>
          <w:rFonts w:asciiTheme="majorHAnsi" w:hAnsiTheme="majorHAnsi" w:cstheme="majorHAnsi"/>
          <w:sz w:val="16"/>
        </w:rPr>
        <w:t>, including quantitative easing and near-zero (or even negative) interest rates.</w:t>
      </w:r>
    </w:p>
    <w:p w14:paraId="32836B53" w14:textId="77777777" w:rsidR="00AC7F19" w:rsidRPr="004F58CA" w:rsidRDefault="00AC7F19" w:rsidP="00AC7F19">
      <w:pPr>
        <w:rPr>
          <w:rFonts w:asciiTheme="majorHAnsi" w:hAnsiTheme="majorHAnsi" w:cstheme="majorHAnsi"/>
          <w:sz w:val="16"/>
        </w:rPr>
      </w:pPr>
      <w:r w:rsidRPr="004F58CA">
        <w:rPr>
          <w:rFonts w:asciiTheme="majorHAnsi" w:hAnsiTheme="majorHAnsi" w:cstheme="majorHAnsi"/>
          <w:sz w:val="16"/>
        </w:rPr>
        <w:t>But monetary stimulus is like an adrenaline shot to jump-start an arrested heart; it can revive the patient, but it does nothing to cure the disease. Treating a sick economy requires structural reforms, which can cover everything from financial and labor markets to tax systems, fertility patterns, and education policies.</w:t>
      </w:r>
    </w:p>
    <w:p w14:paraId="76B91DD3" w14:textId="77777777" w:rsidR="00AC7F19" w:rsidRPr="004F58CA" w:rsidRDefault="00AC7F19" w:rsidP="00AC7F19">
      <w:pPr>
        <w:rPr>
          <w:rFonts w:asciiTheme="majorHAnsi" w:hAnsiTheme="majorHAnsi" w:cstheme="majorHAnsi"/>
          <w:sz w:val="16"/>
        </w:rPr>
      </w:pPr>
      <w:r w:rsidRPr="004F58CA">
        <w:rPr>
          <w:rFonts w:asciiTheme="majorHAnsi" w:hAnsiTheme="majorHAnsi" w:cstheme="majorHAnsi"/>
          <w:sz w:val="16"/>
        </w:rPr>
        <w:t>Policymakers have utterly failed to pursue such reforms, despite promising to do so. Instead, they have remained preoccupied with politics. From Italy to Germany, forming and sustaining governments now seems to take more time than actual governing. And Greece, for example, has relied on money from international creditors to keep its head (barely) above water, rather than genuinely reforming its pension system or improving its business environment.</w:t>
      </w:r>
    </w:p>
    <w:p w14:paraId="36BA1D37" w14:textId="77777777" w:rsidR="00AC7F19" w:rsidRPr="004F58CA" w:rsidRDefault="00AC7F19" w:rsidP="00AC7F19">
      <w:pPr>
        <w:rPr>
          <w:rFonts w:asciiTheme="majorHAnsi" w:hAnsiTheme="majorHAnsi" w:cstheme="majorHAnsi"/>
          <w:sz w:val="16"/>
        </w:rPr>
      </w:pPr>
      <w:r w:rsidRPr="004F58CA">
        <w:rPr>
          <w:rFonts w:asciiTheme="majorHAnsi" w:hAnsiTheme="majorHAnsi" w:cstheme="majorHAnsi"/>
          <w:sz w:val="16"/>
        </w:rPr>
        <w:t xml:space="preserve">The </w:t>
      </w:r>
      <w:r w:rsidRPr="004F58CA">
        <w:rPr>
          <w:rStyle w:val="StyleUnderline"/>
          <w:rFonts w:asciiTheme="majorHAnsi" w:hAnsiTheme="majorHAnsi" w:cstheme="majorHAnsi"/>
        </w:rPr>
        <w:t>lack of structural reform has meant</w:t>
      </w:r>
      <w:r w:rsidRPr="004F58CA">
        <w:rPr>
          <w:rFonts w:asciiTheme="majorHAnsi" w:hAnsiTheme="majorHAnsi" w:cstheme="majorHAnsi"/>
          <w:sz w:val="16"/>
        </w:rPr>
        <w:t xml:space="preserve"> that the </w:t>
      </w:r>
      <w:r w:rsidRPr="004F58CA">
        <w:rPr>
          <w:rStyle w:val="StyleUnderline"/>
          <w:rFonts w:asciiTheme="majorHAnsi" w:hAnsiTheme="majorHAnsi" w:cstheme="majorHAnsi"/>
        </w:rPr>
        <w:t>unprecedented excess liquidity</w:t>
      </w:r>
      <w:r w:rsidRPr="004F58CA">
        <w:rPr>
          <w:rFonts w:asciiTheme="majorHAnsi" w:hAnsiTheme="majorHAnsi" w:cstheme="majorHAnsi"/>
          <w:sz w:val="16"/>
        </w:rPr>
        <w:t xml:space="preserve"> that central banks injected into their economies </w:t>
      </w:r>
      <w:r w:rsidRPr="004F58CA">
        <w:rPr>
          <w:rStyle w:val="StyleUnderline"/>
          <w:rFonts w:asciiTheme="majorHAnsi" w:hAnsiTheme="majorHAnsi" w:cstheme="majorHAnsi"/>
        </w:rPr>
        <w:t>was not allocated to its most efficient uses. Instead, it raised global asset prices to levels even higher than those prevailing before 2008</w:t>
      </w:r>
      <w:r w:rsidRPr="004F58CA">
        <w:rPr>
          <w:rFonts w:asciiTheme="majorHAnsi" w:hAnsiTheme="majorHAnsi" w:cstheme="majorHAnsi"/>
          <w:sz w:val="16"/>
        </w:rPr>
        <w:t>.</w:t>
      </w:r>
    </w:p>
    <w:p w14:paraId="1CFFA0AC" w14:textId="77777777" w:rsidR="00AC7F19" w:rsidRPr="004F58CA" w:rsidRDefault="00AC7F19" w:rsidP="00AC7F19">
      <w:pPr>
        <w:rPr>
          <w:rFonts w:asciiTheme="majorHAnsi" w:hAnsiTheme="majorHAnsi" w:cstheme="majorHAnsi"/>
          <w:sz w:val="16"/>
        </w:rPr>
      </w:pPr>
      <w:r w:rsidRPr="004F58CA">
        <w:rPr>
          <w:rFonts w:asciiTheme="majorHAnsi" w:hAnsiTheme="majorHAnsi" w:cstheme="majorHAnsi"/>
          <w:sz w:val="16"/>
        </w:rPr>
        <w:lastRenderedPageBreak/>
        <w:t>In the United States, housing prices are now 8% higher than they were at the peak of the property bubble in 2006, according to the property website Zillow. The price-to-earnings (CAPE) ratio, which measures whether stock-market prices are within a reasonable range, is now higher than it was both in 2008 and at the start of the Great Depression in 1929.</w:t>
      </w:r>
    </w:p>
    <w:p w14:paraId="15C3AA39" w14:textId="77777777" w:rsidR="00AC7F19" w:rsidRPr="004F58CA" w:rsidRDefault="00AC7F19" w:rsidP="00AC7F19">
      <w:pPr>
        <w:rPr>
          <w:rFonts w:asciiTheme="majorHAnsi" w:hAnsiTheme="majorHAnsi" w:cstheme="majorHAnsi"/>
          <w:sz w:val="16"/>
        </w:rPr>
      </w:pPr>
      <w:r w:rsidRPr="004F58CA">
        <w:rPr>
          <w:rFonts w:asciiTheme="majorHAnsi" w:hAnsiTheme="majorHAnsi" w:cstheme="majorHAnsi"/>
          <w:sz w:val="16"/>
        </w:rPr>
        <w:t xml:space="preserve">As monetary tightening reveals the vulnerabilities in the real economy, the collapse of asset-price bubbles will trigger </w:t>
      </w:r>
      <w:r w:rsidRPr="00170C57">
        <w:rPr>
          <w:rStyle w:val="StyleUnderline"/>
          <w:rFonts w:asciiTheme="majorHAnsi" w:hAnsiTheme="majorHAnsi" w:cstheme="majorHAnsi"/>
          <w:highlight w:val="cyan"/>
        </w:rPr>
        <w:t>another</w:t>
      </w:r>
      <w:r w:rsidRPr="004F58CA">
        <w:rPr>
          <w:rStyle w:val="StyleUnderline"/>
          <w:rFonts w:asciiTheme="majorHAnsi" w:hAnsiTheme="majorHAnsi" w:cstheme="majorHAnsi"/>
        </w:rPr>
        <w:t xml:space="preserve"> economic </w:t>
      </w:r>
      <w:r w:rsidRPr="00170C57">
        <w:rPr>
          <w:rStyle w:val="StyleUnderline"/>
          <w:rFonts w:asciiTheme="majorHAnsi" w:hAnsiTheme="majorHAnsi" w:cstheme="majorHAnsi"/>
          <w:highlight w:val="cyan"/>
        </w:rPr>
        <w:t>crisis</w:t>
      </w:r>
      <w:r w:rsidRPr="004F58CA">
        <w:rPr>
          <w:rFonts w:asciiTheme="majorHAnsi" w:hAnsiTheme="majorHAnsi" w:cstheme="majorHAnsi"/>
          <w:sz w:val="16"/>
        </w:rPr>
        <w:t xml:space="preserve"> – one that </w:t>
      </w:r>
      <w:r w:rsidRPr="00170C57">
        <w:rPr>
          <w:rStyle w:val="StyleUnderline"/>
          <w:rFonts w:asciiTheme="majorHAnsi" w:hAnsiTheme="majorHAnsi" w:cstheme="majorHAnsi"/>
          <w:highlight w:val="cyan"/>
        </w:rPr>
        <w:t xml:space="preserve">could be </w:t>
      </w:r>
      <w:r w:rsidRPr="00170C57">
        <w:rPr>
          <w:rStyle w:val="Emphasis"/>
          <w:rFonts w:asciiTheme="majorHAnsi" w:hAnsiTheme="majorHAnsi" w:cstheme="majorHAnsi"/>
          <w:highlight w:val="cyan"/>
        </w:rPr>
        <w:t>even more severe</w:t>
      </w:r>
      <w:r w:rsidRPr="004F58CA">
        <w:rPr>
          <w:rFonts w:asciiTheme="majorHAnsi" w:hAnsiTheme="majorHAnsi" w:cstheme="majorHAnsi"/>
          <w:sz w:val="16"/>
        </w:rPr>
        <w:t xml:space="preserve"> than the last, </w:t>
      </w:r>
      <w:r w:rsidRPr="00170C57">
        <w:rPr>
          <w:rStyle w:val="StyleUnderline"/>
          <w:rFonts w:asciiTheme="majorHAnsi" w:hAnsiTheme="majorHAnsi" w:cstheme="majorHAnsi"/>
          <w:highlight w:val="cyan"/>
        </w:rPr>
        <w:t>because</w:t>
      </w:r>
      <w:r w:rsidRPr="004F58CA">
        <w:rPr>
          <w:rStyle w:val="StyleUnderline"/>
          <w:rFonts w:asciiTheme="majorHAnsi" w:hAnsiTheme="majorHAnsi" w:cstheme="majorHAnsi"/>
        </w:rPr>
        <w:t xml:space="preserve"> we have built up a tolerance to our strongest macroeconomic medications. </w:t>
      </w:r>
      <w:r w:rsidRPr="00170C57">
        <w:rPr>
          <w:rStyle w:val="StyleUnderline"/>
          <w:rFonts w:asciiTheme="majorHAnsi" w:hAnsiTheme="majorHAnsi" w:cstheme="majorHAnsi"/>
          <w:highlight w:val="cyan"/>
        </w:rPr>
        <w:t>A decade of</w:t>
      </w:r>
      <w:r w:rsidRPr="004F58CA">
        <w:rPr>
          <w:rFonts w:asciiTheme="majorHAnsi" w:hAnsiTheme="majorHAnsi" w:cstheme="majorHAnsi"/>
          <w:sz w:val="16"/>
        </w:rPr>
        <w:t xml:space="preserve"> regular adrenaline shots, in the form of ultra-low interest rates and </w:t>
      </w:r>
      <w:r w:rsidRPr="00170C57">
        <w:rPr>
          <w:rStyle w:val="StyleUnderline"/>
          <w:rFonts w:asciiTheme="majorHAnsi" w:hAnsiTheme="majorHAnsi" w:cstheme="majorHAnsi"/>
          <w:highlight w:val="cyan"/>
        </w:rPr>
        <w:t>unconventional monetary policies</w:t>
      </w:r>
      <w:r w:rsidRPr="004F58CA">
        <w:rPr>
          <w:rStyle w:val="StyleUnderline"/>
          <w:rFonts w:asciiTheme="majorHAnsi" w:hAnsiTheme="majorHAnsi" w:cstheme="majorHAnsi"/>
        </w:rPr>
        <w:t xml:space="preserve">, has </w:t>
      </w:r>
      <w:r w:rsidRPr="004F58CA">
        <w:rPr>
          <w:rStyle w:val="Emphasis"/>
          <w:rFonts w:asciiTheme="majorHAnsi" w:hAnsiTheme="majorHAnsi" w:cstheme="majorHAnsi"/>
        </w:rPr>
        <w:t xml:space="preserve">severely </w:t>
      </w:r>
      <w:r w:rsidRPr="00170C57">
        <w:rPr>
          <w:rStyle w:val="Emphasis"/>
          <w:rFonts w:asciiTheme="majorHAnsi" w:hAnsiTheme="majorHAnsi" w:cstheme="majorHAnsi"/>
          <w:highlight w:val="cyan"/>
        </w:rPr>
        <w:t>depleted their power to stabilize</w:t>
      </w:r>
      <w:r w:rsidRPr="004F58CA">
        <w:rPr>
          <w:rStyle w:val="Emphasis"/>
          <w:rFonts w:asciiTheme="majorHAnsi" w:hAnsiTheme="majorHAnsi" w:cstheme="majorHAnsi"/>
        </w:rPr>
        <w:t xml:space="preserve"> and stimulate </w:t>
      </w:r>
      <w:r w:rsidRPr="00170C57">
        <w:rPr>
          <w:rStyle w:val="Emphasis"/>
          <w:rFonts w:asciiTheme="majorHAnsi" w:hAnsiTheme="majorHAnsi" w:cstheme="majorHAnsi"/>
          <w:highlight w:val="cyan"/>
        </w:rPr>
        <w:t>the economy</w:t>
      </w:r>
      <w:r w:rsidRPr="004F58CA">
        <w:rPr>
          <w:rFonts w:asciiTheme="majorHAnsi" w:hAnsiTheme="majorHAnsi" w:cstheme="majorHAnsi"/>
          <w:sz w:val="16"/>
        </w:rPr>
        <w:t>.</w:t>
      </w:r>
    </w:p>
    <w:p w14:paraId="0E6607FB" w14:textId="77777777" w:rsidR="00AC7F19" w:rsidRPr="004F58CA" w:rsidRDefault="00AC7F19" w:rsidP="00AC7F19">
      <w:pPr>
        <w:rPr>
          <w:rFonts w:asciiTheme="majorHAnsi" w:hAnsiTheme="majorHAnsi" w:cstheme="majorHAnsi"/>
          <w:sz w:val="16"/>
        </w:rPr>
      </w:pPr>
      <w:r w:rsidRPr="004F58CA">
        <w:rPr>
          <w:rFonts w:asciiTheme="majorHAnsi" w:hAnsiTheme="majorHAnsi" w:cstheme="majorHAnsi"/>
          <w:sz w:val="16"/>
        </w:rPr>
        <w:t xml:space="preserve">If history is any guide, the </w:t>
      </w:r>
      <w:r w:rsidRPr="004F58CA">
        <w:rPr>
          <w:rStyle w:val="StyleUnderline"/>
          <w:rFonts w:asciiTheme="majorHAnsi" w:hAnsiTheme="majorHAnsi" w:cstheme="majorHAnsi"/>
        </w:rPr>
        <w:t>consequences</w:t>
      </w:r>
      <w:r w:rsidRPr="004F58CA">
        <w:rPr>
          <w:rFonts w:asciiTheme="majorHAnsi" w:hAnsiTheme="majorHAnsi" w:cstheme="majorHAnsi"/>
          <w:sz w:val="16"/>
        </w:rPr>
        <w:t xml:space="preserve"> of this mistake </w:t>
      </w:r>
      <w:r w:rsidRPr="004F58CA">
        <w:rPr>
          <w:rStyle w:val="StyleUnderline"/>
          <w:rFonts w:asciiTheme="majorHAnsi" w:hAnsiTheme="majorHAnsi" w:cstheme="majorHAnsi"/>
        </w:rPr>
        <w:t>could extend far beyond the economy</w:t>
      </w:r>
      <w:r w:rsidRPr="004F58CA">
        <w:rPr>
          <w:rFonts w:asciiTheme="majorHAnsi" w:hAnsiTheme="majorHAnsi" w:cstheme="majorHAnsi"/>
          <w:sz w:val="16"/>
        </w:rPr>
        <w:t xml:space="preserve">. According to Harvard’s Benjamin Friedman, </w:t>
      </w:r>
      <w:r w:rsidRPr="004F58CA">
        <w:rPr>
          <w:rStyle w:val="StyleUnderline"/>
          <w:rFonts w:asciiTheme="majorHAnsi" w:hAnsiTheme="majorHAnsi" w:cstheme="majorHAnsi"/>
        </w:rPr>
        <w:t>prolonged</w:t>
      </w:r>
      <w:r w:rsidRPr="004F58CA">
        <w:rPr>
          <w:rFonts w:asciiTheme="majorHAnsi" w:hAnsiTheme="majorHAnsi" w:cstheme="majorHAnsi"/>
          <w:sz w:val="16"/>
        </w:rPr>
        <w:t xml:space="preserve"> periods of </w:t>
      </w:r>
      <w:r w:rsidRPr="004F58CA">
        <w:rPr>
          <w:rStyle w:val="StyleUnderline"/>
          <w:rFonts w:asciiTheme="majorHAnsi" w:hAnsiTheme="majorHAnsi" w:cstheme="majorHAnsi"/>
        </w:rPr>
        <w:t>economic distress have been characterized</w:t>
      </w:r>
      <w:r w:rsidRPr="004F58CA">
        <w:rPr>
          <w:rFonts w:asciiTheme="majorHAnsi" w:hAnsiTheme="majorHAnsi" w:cstheme="majorHAnsi"/>
          <w:sz w:val="16"/>
        </w:rPr>
        <w:t xml:space="preserve"> also </w:t>
      </w:r>
      <w:r w:rsidRPr="004F58CA">
        <w:rPr>
          <w:rStyle w:val="StyleUnderline"/>
          <w:rFonts w:asciiTheme="majorHAnsi" w:hAnsiTheme="majorHAnsi" w:cstheme="majorHAnsi"/>
        </w:rPr>
        <w:t>by</w:t>
      </w:r>
      <w:r w:rsidRPr="004F58CA">
        <w:rPr>
          <w:rFonts w:asciiTheme="majorHAnsi" w:hAnsiTheme="majorHAnsi" w:cstheme="majorHAnsi"/>
          <w:sz w:val="16"/>
        </w:rPr>
        <w:t xml:space="preserve"> public </w:t>
      </w:r>
      <w:r w:rsidRPr="004F58CA">
        <w:rPr>
          <w:rStyle w:val="StyleUnderline"/>
          <w:rFonts w:asciiTheme="majorHAnsi" w:hAnsiTheme="majorHAnsi" w:cstheme="majorHAnsi"/>
        </w:rPr>
        <w:t>antipathy toward</w:t>
      </w:r>
      <w:r w:rsidRPr="004F58CA">
        <w:rPr>
          <w:rFonts w:asciiTheme="majorHAnsi" w:hAnsiTheme="majorHAnsi" w:cstheme="majorHAnsi"/>
          <w:sz w:val="16"/>
        </w:rPr>
        <w:t xml:space="preserve"> minority groups or </w:t>
      </w:r>
      <w:r w:rsidRPr="004F58CA">
        <w:rPr>
          <w:rStyle w:val="StyleUnderline"/>
          <w:rFonts w:asciiTheme="majorHAnsi" w:hAnsiTheme="majorHAnsi" w:cstheme="majorHAnsi"/>
        </w:rPr>
        <w:t>foreign countries</w:t>
      </w:r>
      <w:r w:rsidRPr="004F58CA">
        <w:rPr>
          <w:rFonts w:asciiTheme="majorHAnsi" w:hAnsiTheme="majorHAnsi" w:cstheme="majorHAnsi"/>
          <w:sz w:val="16"/>
        </w:rPr>
        <w:t xml:space="preserve"> – attitudes </w:t>
      </w:r>
      <w:r w:rsidRPr="004F58CA">
        <w:rPr>
          <w:rStyle w:val="StyleUnderline"/>
          <w:rFonts w:asciiTheme="majorHAnsi" w:hAnsiTheme="majorHAnsi" w:cstheme="majorHAnsi"/>
        </w:rPr>
        <w:t>that can</w:t>
      </w:r>
      <w:r w:rsidRPr="004F58CA">
        <w:rPr>
          <w:rFonts w:asciiTheme="majorHAnsi" w:hAnsiTheme="majorHAnsi" w:cstheme="majorHAnsi"/>
          <w:sz w:val="16"/>
        </w:rPr>
        <w:t xml:space="preserve"> help to </w:t>
      </w:r>
      <w:r w:rsidRPr="004F58CA">
        <w:rPr>
          <w:rStyle w:val="StyleUnderline"/>
          <w:rFonts w:asciiTheme="majorHAnsi" w:hAnsiTheme="majorHAnsi" w:cstheme="majorHAnsi"/>
        </w:rPr>
        <w:t>fuel</w:t>
      </w:r>
      <w:r w:rsidRPr="004F58CA">
        <w:rPr>
          <w:rFonts w:asciiTheme="majorHAnsi" w:hAnsiTheme="majorHAnsi" w:cstheme="majorHAnsi"/>
          <w:sz w:val="16"/>
        </w:rPr>
        <w:t xml:space="preserve"> unrest, </w:t>
      </w:r>
      <w:r w:rsidRPr="004F58CA">
        <w:rPr>
          <w:rStyle w:val="Emphasis"/>
          <w:rFonts w:asciiTheme="majorHAnsi" w:hAnsiTheme="majorHAnsi" w:cstheme="majorHAnsi"/>
        </w:rPr>
        <w:t>terrorism, or even war</w:t>
      </w:r>
      <w:r w:rsidRPr="004F58CA">
        <w:rPr>
          <w:rFonts w:asciiTheme="majorHAnsi" w:hAnsiTheme="majorHAnsi" w:cstheme="majorHAnsi"/>
          <w:sz w:val="16"/>
        </w:rPr>
        <w:t>.</w:t>
      </w:r>
    </w:p>
    <w:p w14:paraId="7B4CCF4B" w14:textId="77777777" w:rsidR="00AC7F19" w:rsidRPr="004F58CA" w:rsidRDefault="00AC7F19" w:rsidP="00AC7F19">
      <w:pPr>
        <w:rPr>
          <w:rFonts w:asciiTheme="majorHAnsi" w:hAnsiTheme="majorHAnsi" w:cstheme="majorHAnsi"/>
          <w:sz w:val="16"/>
        </w:rPr>
      </w:pPr>
      <w:r w:rsidRPr="004F58CA">
        <w:rPr>
          <w:rFonts w:asciiTheme="majorHAnsi" w:hAnsiTheme="majorHAnsi" w:cstheme="majorHAnsi"/>
          <w:sz w:val="16"/>
        </w:rPr>
        <w:t>For example, during the Great Depression, US President Herbert Hoover signed the 1930 Smoot-Hawley Tariff Act, intended to protect American workers and farmers from foreign competition. In the subsequent five years, global trade shrank by two-thirds. Within a decade, World War II had begun.</w:t>
      </w:r>
    </w:p>
    <w:p w14:paraId="4CB96968" w14:textId="77777777" w:rsidR="00AC7F19" w:rsidRPr="004F58CA" w:rsidRDefault="00AC7F19" w:rsidP="00AC7F19">
      <w:pPr>
        <w:rPr>
          <w:rFonts w:asciiTheme="majorHAnsi" w:hAnsiTheme="majorHAnsi" w:cstheme="majorHAnsi"/>
          <w:sz w:val="16"/>
        </w:rPr>
      </w:pPr>
      <w:r w:rsidRPr="004F58CA">
        <w:rPr>
          <w:rFonts w:asciiTheme="majorHAnsi" w:hAnsiTheme="majorHAnsi" w:cstheme="majorHAnsi"/>
          <w:sz w:val="16"/>
        </w:rPr>
        <w:t xml:space="preserve">To be sure, WWII, like World War I, was caused by a multitude of factors; </w:t>
      </w:r>
      <w:r w:rsidRPr="004F58CA">
        <w:rPr>
          <w:rStyle w:val="StyleUnderline"/>
          <w:rFonts w:asciiTheme="majorHAnsi" w:hAnsiTheme="majorHAnsi" w:cstheme="majorHAnsi"/>
        </w:rPr>
        <w:t>there is no standard path to war. But</w:t>
      </w:r>
      <w:r w:rsidRPr="004F58CA">
        <w:rPr>
          <w:rFonts w:asciiTheme="majorHAnsi" w:hAnsiTheme="majorHAnsi" w:cstheme="majorHAnsi"/>
          <w:sz w:val="16"/>
        </w:rPr>
        <w:t xml:space="preserve"> there is reason to believe that </w:t>
      </w:r>
      <w:r w:rsidRPr="004F58CA">
        <w:rPr>
          <w:rStyle w:val="StyleUnderline"/>
          <w:rFonts w:asciiTheme="majorHAnsi" w:hAnsiTheme="majorHAnsi" w:cstheme="majorHAnsi"/>
        </w:rPr>
        <w:t>high</w:t>
      </w:r>
      <w:r w:rsidRPr="004F58CA">
        <w:rPr>
          <w:rFonts w:asciiTheme="majorHAnsi" w:hAnsiTheme="majorHAnsi" w:cstheme="majorHAnsi"/>
          <w:sz w:val="16"/>
        </w:rPr>
        <w:t xml:space="preserve"> levels of </w:t>
      </w:r>
      <w:r w:rsidRPr="004F58CA">
        <w:rPr>
          <w:rStyle w:val="StyleUnderline"/>
          <w:rFonts w:asciiTheme="majorHAnsi" w:hAnsiTheme="majorHAnsi" w:cstheme="majorHAnsi"/>
        </w:rPr>
        <w:t>inequality can play a significant role</w:t>
      </w:r>
      <w:r w:rsidRPr="004F58CA">
        <w:rPr>
          <w:rFonts w:asciiTheme="majorHAnsi" w:hAnsiTheme="majorHAnsi" w:cstheme="majorHAnsi"/>
          <w:sz w:val="16"/>
        </w:rPr>
        <w:t xml:space="preserve"> in </w:t>
      </w:r>
      <w:r w:rsidRPr="004F58CA">
        <w:rPr>
          <w:rStyle w:val="StyleUnderline"/>
          <w:rFonts w:asciiTheme="majorHAnsi" w:hAnsiTheme="majorHAnsi" w:cstheme="majorHAnsi"/>
        </w:rPr>
        <w:t>stoking conflict</w:t>
      </w:r>
      <w:r w:rsidRPr="004F58CA">
        <w:rPr>
          <w:rFonts w:asciiTheme="majorHAnsi" w:hAnsiTheme="majorHAnsi" w:cstheme="majorHAnsi"/>
          <w:sz w:val="16"/>
        </w:rPr>
        <w:t>.</w:t>
      </w:r>
    </w:p>
    <w:p w14:paraId="000D89AF" w14:textId="77777777" w:rsidR="00AC7F19" w:rsidRPr="004F58CA" w:rsidRDefault="00AC7F19" w:rsidP="00AC7F19">
      <w:pPr>
        <w:rPr>
          <w:rFonts w:asciiTheme="majorHAnsi" w:hAnsiTheme="majorHAnsi" w:cstheme="majorHAnsi"/>
          <w:sz w:val="16"/>
        </w:rPr>
      </w:pPr>
      <w:r w:rsidRPr="004F58CA">
        <w:rPr>
          <w:rFonts w:asciiTheme="majorHAnsi" w:hAnsiTheme="majorHAnsi" w:cstheme="majorHAnsi"/>
          <w:sz w:val="16"/>
        </w:rPr>
        <w:t xml:space="preserve">According to research by the economist Thomas Piketty, a spike in income inequality is often followed by a great crisis. Income inequality then declines for a while, before rising again, until a new peak – and a new disaster. </w:t>
      </w:r>
      <w:r w:rsidRPr="004F58CA">
        <w:rPr>
          <w:rStyle w:val="StyleUnderline"/>
          <w:rFonts w:asciiTheme="majorHAnsi" w:hAnsiTheme="majorHAnsi" w:cstheme="majorHAnsi"/>
        </w:rPr>
        <w:t>Though causality has yet to be proven, given the limited number of data points,</w:t>
      </w:r>
      <w:r w:rsidRPr="004F58CA">
        <w:rPr>
          <w:rFonts w:asciiTheme="majorHAnsi" w:hAnsiTheme="majorHAnsi" w:cstheme="majorHAnsi"/>
          <w:sz w:val="16"/>
        </w:rPr>
        <w:t xml:space="preserve"> </w:t>
      </w:r>
      <w:r w:rsidRPr="004F58CA">
        <w:rPr>
          <w:rStyle w:val="Emphasis"/>
          <w:rFonts w:asciiTheme="majorHAnsi" w:hAnsiTheme="majorHAnsi" w:cstheme="majorHAnsi"/>
        </w:rPr>
        <w:t>this correlation should not be taken lightly</w:t>
      </w:r>
      <w:r w:rsidRPr="004F58CA">
        <w:rPr>
          <w:rFonts w:asciiTheme="majorHAnsi" w:hAnsiTheme="majorHAnsi" w:cstheme="majorHAnsi"/>
          <w:sz w:val="16"/>
        </w:rPr>
        <w:t>, especially with wealth and income inequality at historically high levels.</w:t>
      </w:r>
    </w:p>
    <w:p w14:paraId="2267BC51" w14:textId="77777777" w:rsidR="00AC7F19" w:rsidRPr="004F58CA" w:rsidRDefault="00AC7F19" w:rsidP="00AC7F19">
      <w:pPr>
        <w:rPr>
          <w:rFonts w:asciiTheme="majorHAnsi" w:hAnsiTheme="majorHAnsi" w:cstheme="majorHAnsi"/>
          <w:sz w:val="16"/>
        </w:rPr>
      </w:pPr>
      <w:r w:rsidRPr="004F58CA">
        <w:rPr>
          <w:rFonts w:asciiTheme="majorHAnsi" w:hAnsiTheme="majorHAnsi" w:cstheme="majorHAnsi"/>
          <w:sz w:val="16"/>
        </w:rPr>
        <w:t xml:space="preserve">This is </w:t>
      </w:r>
      <w:r w:rsidRPr="004F58CA">
        <w:rPr>
          <w:rStyle w:val="StyleUnderline"/>
          <w:rFonts w:asciiTheme="majorHAnsi" w:hAnsiTheme="majorHAnsi" w:cstheme="majorHAnsi"/>
        </w:rPr>
        <w:t>all the more</w:t>
      </w:r>
      <w:r w:rsidRPr="004F58CA">
        <w:rPr>
          <w:rFonts w:asciiTheme="majorHAnsi" w:hAnsiTheme="majorHAnsi" w:cstheme="majorHAnsi"/>
          <w:sz w:val="16"/>
        </w:rPr>
        <w:t xml:space="preserve"> worrying </w:t>
      </w:r>
      <w:r w:rsidRPr="00170C57">
        <w:rPr>
          <w:rStyle w:val="StyleUnderline"/>
          <w:rFonts w:asciiTheme="majorHAnsi" w:hAnsiTheme="majorHAnsi" w:cstheme="majorHAnsi"/>
          <w:highlight w:val="cyan"/>
        </w:rPr>
        <w:t>in view of</w:t>
      </w:r>
      <w:r w:rsidRPr="004F58CA">
        <w:rPr>
          <w:rFonts w:asciiTheme="majorHAnsi" w:hAnsiTheme="majorHAnsi" w:cstheme="majorHAnsi"/>
          <w:sz w:val="16"/>
        </w:rPr>
        <w:t xml:space="preserve"> the </w:t>
      </w:r>
      <w:r w:rsidRPr="00170C57">
        <w:rPr>
          <w:rStyle w:val="StyleUnderline"/>
          <w:rFonts w:asciiTheme="majorHAnsi" w:hAnsiTheme="majorHAnsi" w:cstheme="majorHAnsi"/>
          <w:highlight w:val="cyan"/>
        </w:rPr>
        <w:t>numerous</w:t>
      </w:r>
      <w:r w:rsidRPr="004F58CA">
        <w:rPr>
          <w:rStyle w:val="StyleUnderline"/>
          <w:rFonts w:asciiTheme="majorHAnsi" w:hAnsiTheme="majorHAnsi" w:cstheme="majorHAnsi"/>
        </w:rPr>
        <w:t xml:space="preserve"> other </w:t>
      </w:r>
      <w:r w:rsidRPr="00170C57">
        <w:rPr>
          <w:rStyle w:val="StyleUnderline"/>
          <w:rFonts w:asciiTheme="majorHAnsi" w:hAnsiTheme="majorHAnsi" w:cstheme="majorHAnsi"/>
          <w:highlight w:val="cyan"/>
        </w:rPr>
        <w:t>factors stoking</w:t>
      </w:r>
      <w:r w:rsidRPr="004F58CA">
        <w:rPr>
          <w:rStyle w:val="StyleUnderline"/>
          <w:rFonts w:asciiTheme="majorHAnsi" w:hAnsiTheme="majorHAnsi" w:cstheme="majorHAnsi"/>
        </w:rPr>
        <w:t xml:space="preserve"> social unrest and </w:t>
      </w:r>
      <w:r w:rsidRPr="00170C57">
        <w:rPr>
          <w:rStyle w:val="Emphasis"/>
          <w:rFonts w:asciiTheme="majorHAnsi" w:hAnsiTheme="majorHAnsi" w:cstheme="majorHAnsi"/>
          <w:highlight w:val="cyan"/>
        </w:rPr>
        <w:t>diplomatic tension</w:t>
      </w:r>
      <w:r w:rsidRPr="004F58CA">
        <w:rPr>
          <w:rStyle w:val="StyleUnderline"/>
          <w:rFonts w:asciiTheme="majorHAnsi" w:hAnsiTheme="majorHAnsi" w:cstheme="majorHAnsi"/>
        </w:rPr>
        <w:t>, including technological disruption</w:t>
      </w:r>
      <w:r w:rsidRPr="004F58CA">
        <w:rPr>
          <w:rFonts w:asciiTheme="majorHAnsi" w:hAnsiTheme="majorHAnsi" w:cstheme="majorHAnsi"/>
          <w:sz w:val="16"/>
        </w:rPr>
        <w:t xml:space="preserve">, a record-breaking </w:t>
      </w:r>
      <w:r w:rsidRPr="004F58CA">
        <w:rPr>
          <w:rStyle w:val="StyleUnderline"/>
          <w:rFonts w:asciiTheme="majorHAnsi" w:hAnsiTheme="majorHAnsi" w:cstheme="majorHAnsi"/>
        </w:rPr>
        <w:t>migration</w:t>
      </w:r>
      <w:r w:rsidRPr="004F58CA">
        <w:rPr>
          <w:rFonts w:asciiTheme="majorHAnsi" w:hAnsiTheme="majorHAnsi" w:cstheme="majorHAnsi"/>
          <w:sz w:val="16"/>
        </w:rPr>
        <w:t xml:space="preserve"> crisis, </w:t>
      </w:r>
      <w:r w:rsidRPr="004F58CA">
        <w:rPr>
          <w:rStyle w:val="StyleUnderline"/>
          <w:rFonts w:asciiTheme="majorHAnsi" w:hAnsiTheme="majorHAnsi" w:cstheme="majorHAnsi"/>
        </w:rPr>
        <w:t>anxiety over globalization, political polarization, and</w:t>
      </w:r>
      <w:r w:rsidRPr="004F58CA">
        <w:rPr>
          <w:rFonts w:asciiTheme="majorHAnsi" w:hAnsiTheme="majorHAnsi" w:cstheme="majorHAnsi"/>
          <w:sz w:val="16"/>
        </w:rPr>
        <w:t xml:space="preserve"> rising </w:t>
      </w:r>
      <w:r w:rsidRPr="004F58CA">
        <w:rPr>
          <w:rStyle w:val="StyleUnderline"/>
          <w:rFonts w:asciiTheme="majorHAnsi" w:hAnsiTheme="majorHAnsi" w:cstheme="majorHAnsi"/>
        </w:rPr>
        <w:t>nationalism. All</w:t>
      </w:r>
      <w:r w:rsidRPr="004F58CA">
        <w:rPr>
          <w:rFonts w:asciiTheme="majorHAnsi" w:hAnsiTheme="majorHAnsi" w:cstheme="majorHAnsi"/>
          <w:sz w:val="16"/>
        </w:rPr>
        <w:t xml:space="preserve"> are symptoms of failed policies that </w:t>
      </w:r>
      <w:r w:rsidRPr="004F58CA">
        <w:rPr>
          <w:rStyle w:val="StyleUnderline"/>
          <w:rFonts w:asciiTheme="majorHAnsi" w:hAnsiTheme="majorHAnsi" w:cstheme="majorHAnsi"/>
        </w:rPr>
        <w:t>could</w:t>
      </w:r>
      <w:r w:rsidRPr="004F58CA">
        <w:rPr>
          <w:rFonts w:asciiTheme="majorHAnsi" w:hAnsiTheme="majorHAnsi" w:cstheme="majorHAnsi"/>
          <w:sz w:val="16"/>
        </w:rPr>
        <w:t xml:space="preserve"> turn out to </w:t>
      </w:r>
      <w:r w:rsidRPr="004F58CA">
        <w:rPr>
          <w:rStyle w:val="StyleUnderline"/>
          <w:rFonts w:asciiTheme="majorHAnsi" w:hAnsiTheme="majorHAnsi" w:cstheme="majorHAnsi"/>
        </w:rPr>
        <w:t xml:space="preserve">be </w:t>
      </w:r>
      <w:r w:rsidRPr="004F58CA">
        <w:rPr>
          <w:rStyle w:val="Emphasis"/>
          <w:rFonts w:asciiTheme="majorHAnsi" w:hAnsiTheme="majorHAnsi" w:cstheme="majorHAnsi"/>
        </w:rPr>
        <w:t>trigger points for a future crisis</w:t>
      </w:r>
      <w:r w:rsidRPr="004F58CA">
        <w:rPr>
          <w:rFonts w:asciiTheme="majorHAnsi" w:hAnsiTheme="majorHAnsi" w:cstheme="majorHAnsi"/>
          <w:sz w:val="16"/>
        </w:rPr>
        <w:t>.</w:t>
      </w:r>
    </w:p>
    <w:p w14:paraId="00B03CAF" w14:textId="77777777" w:rsidR="00AC7F19" w:rsidRPr="004F58CA" w:rsidRDefault="00AC7F19" w:rsidP="00AC7F19">
      <w:pPr>
        <w:rPr>
          <w:rFonts w:asciiTheme="majorHAnsi" w:hAnsiTheme="majorHAnsi" w:cstheme="majorHAnsi"/>
          <w:sz w:val="16"/>
        </w:rPr>
      </w:pPr>
      <w:r w:rsidRPr="004F58CA">
        <w:rPr>
          <w:rFonts w:asciiTheme="majorHAnsi" w:hAnsiTheme="majorHAnsi" w:cstheme="majorHAnsi"/>
          <w:sz w:val="16"/>
        </w:rPr>
        <w:t xml:space="preserve">Voters have good reason to be frustrated, but the emotionally appealing populists to whom they are increasingly giving their support are offering ill-advised solutions that will only make matters worse. For example, despite the world’s unprecedented interconnectedness, </w:t>
      </w:r>
      <w:r w:rsidRPr="004F58CA">
        <w:rPr>
          <w:rStyle w:val="StyleUnderline"/>
          <w:rFonts w:asciiTheme="majorHAnsi" w:hAnsiTheme="majorHAnsi" w:cstheme="majorHAnsi"/>
        </w:rPr>
        <w:t>multilateralism is increasingly being eschewed, as countries</w:t>
      </w:r>
      <w:r w:rsidRPr="004F58CA">
        <w:rPr>
          <w:rFonts w:asciiTheme="majorHAnsi" w:hAnsiTheme="majorHAnsi" w:cstheme="majorHAnsi"/>
          <w:sz w:val="16"/>
        </w:rPr>
        <w:t xml:space="preserve"> – most notably, Donald Trump’s US – </w:t>
      </w:r>
      <w:r w:rsidRPr="004F58CA">
        <w:rPr>
          <w:rStyle w:val="StyleUnderline"/>
          <w:rFonts w:asciiTheme="majorHAnsi" w:hAnsiTheme="majorHAnsi" w:cstheme="majorHAnsi"/>
        </w:rPr>
        <w:t>pursue unilateral, isolationist policies</w:t>
      </w:r>
      <w:r w:rsidRPr="004F58CA">
        <w:rPr>
          <w:rFonts w:asciiTheme="majorHAnsi" w:hAnsiTheme="majorHAnsi" w:cstheme="majorHAnsi"/>
          <w:sz w:val="16"/>
        </w:rPr>
        <w:t>. Meanwhile, proxy wars are raging in Syria and Yemen.</w:t>
      </w:r>
    </w:p>
    <w:p w14:paraId="0414AABE" w14:textId="77777777" w:rsidR="00AC7F19" w:rsidRPr="004F58CA" w:rsidRDefault="00AC7F19" w:rsidP="00AC7F19">
      <w:pPr>
        <w:rPr>
          <w:rFonts w:asciiTheme="majorHAnsi" w:hAnsiTheme="majorHAnsi" w:cstheme="majorHAnsi"/>
          <w:sz w:val="16"/>
        </w:rPr>
      </w:pPr>
      <w:r w:rsidRPr="004F58CA">
        <w:rPr>
          <w:rStyle w:val="StyleUnderline"/>
          <w:rFonts w:asciiTheme="majorHAnsi" w:hAnsiTheme="majorHAnsi" w:cstheme="majorHAnsi"/>
        </w:rPr>
        <w:t>Against this background</w:t>
      </w:r>
      <w:r w:rsidRPr="004F58CA">
        <w:rPr>
          <w:rFonts w:asciiTheme="majorHAnsi" w:hAnsiTheme="majorHAnsi" w:cstheme="majorHAnsi"/>
          <w:sz w:val="16"/>
        </w:rPr>
        <w:t xml:space="preserve">, we must take seriously the possibility that </w:t>
      </w:r>
      <w:r w:rsidRPr="00170C57">
        <w:rPr>
          <w:rStyle w:val="Emphasis"/>
          <w:rFonts w:asciiTheme="majorHAnsi" w:hAnsiTheme="majorHAnsi" w:cstheme="majorHAnsi"/>
          <w:highlight w:val="cyan"/>
        </w:rPr>
        <w:t>the next</w:t>
      </w:r>
      <w:r w:rsidRPr="004F58CA">
        <w:rPr>
          <w:rStyle w:val="Emphasis"/>
          <w:rFonts w:asciiTheme="majorHAnsi" w:hAnsiTheme="majorHAnsi" w:cstheme="majorHAnsi"/>
        </w:rPr>
        <w:t xml:space="preserve"> economic </w:t>
      </w:r>
      <w:r w:rsidRPr="00170C57">
        <w:rPr>
          <w:rStyle w:val="Emphasis"/>
          <w:rFonts w:asciiTheme="majorHAnsi" w:hAnsiTheme="majorHAnsi" w:cstheme="majorHAnsi"/>
          <w:highlight w:val="cyan"/>
        </w:rPr>
        <w:t>crisis could lead to</w:t>
      </w:r>
      <w:r w:rsidRPr="004F58CA">
        <w:rPr>
          <w:rStyle w:val="Emphasis"/>
          <w:rFonts w:asciiTheme="majorHAnsi" w:hAnsiTheme="majorHAnsi" w:cstheme="majorHAnsi"/>
        </w:rPr>
        <w:t xml:space="preserve"> a </w:t>
      </w:r>
      <w:r w:rsidRPr="00170C57">
        <w:rPr>
          <w:rStyle w:val="Emphasis"/>
          <w:rFonts w:asciiTheme="majorHAnsi" w:hAnsiTheme="majorHAnsi" w:cstheme="majorHAnsi"/>
          <w:highlight w:val="cyan"/>
        </w:rPr>
        <w:t>large-scale military confrontation</w:t>
      </w:r>
      <w:r w:rsidRPr="004F58CA">
        <w:rPr>
          <w:rFonts w:asciiTheme="majorHAnsi" w:hAnsiTheme="majorHAnsi" w:cstheme="majorHAnsi"/>
          <w:sz w:val="16"/>
        </w:rPr>
        <w:t xml:space="preserve">. By the logic of the political scientist Samuel Huntington , considering such a scenario could help us avoid it, because it would force us to take action. In this case, the key will be for policymakers to pursue the structural reforms that they have long promised, while replacing finger-pointing and antagonism with a sensible and respectful global dialogue. The alternative may well be </w:t>
      </w:r>
      <w:r w:rsidRPr="004F58CA">
        <w:rPr>
          <w:rStyle w:val="Emphasis"/>
          <w:rFonts w:asciiTheme="majorHAnsi" w:hAnsiTheme="majorHAnsi" w:cstheme="majorHAnsi"/>
        </w:rPr>
        <w:t>global conflagration</w:t>
      </w:r>
      <w:r w:rsidRPr="004F58CA">
        <w:rPr>
          <w:rFonts w:asciiTheme="majorHAnsi" w:hAnsiTheme="majorHAnsi" w:cstheme="majorHAnsi"/>
          <w:sz w:val="16"/>
        </w:rPr>
        <w:t>.</w:t>
      </w:r>
    </w:p>
    <w:p w14:paraId="27E6F219" w14:textId="77777777" w:rsidR="00AC7F19" w:rsidRPr="004F58CA" w:rsidRDefault="00AC7F19" w:rsidP="00AC7F19">
      <w:pPr>
        <w:rPr>
          <w:rFonts w:asciiTheme="majorHAnsi" w:hAnsiTheme="majorHAnsi" w:cstheme="majorHAnsi"/>
          <w:sz w:val="16"/>
        </w:rPr>
      </w:pPr>
    </w:p>
    <w:p w14:paraId="61E27B76" w14:textId="77777777" w:rsidR="00AC7F19" w:rsidRPr="004F58CA" w:rsidRDefault="00AC7F19" w:rsidP="00AC7F19">
      <w:pPr>
        <w:pStyle w:val="Heading4"/>
        <w:rPr>
          <w:rFonts w:asciiTheme="majorHAnsi" w:hAnsiTheme="majorHAnsi" w:cstheme="majorHAnsi"/>
        </w:rPr>
      </w:pPr>
      <w:r w:rsidRPr="004F58CA">
        <w:rPr>
          <w:rFonts w:asciiTheme="majorHAnsi" w:hAnsiTheme="majorHAnsi" w:cstheme="majorHAnsi"/>
        </w:rPr>
        <w:t xml:space="preserve">Slow growth causes extinction </w:t>
      </w:r>
    </w:p>
    <w:p w14:paraId="48A73845" w14:textId="77777777" w:rsidR="00AC7F19" w:rsidRPr="004F58CA" w:rsidRDefault="00AC7F19" w:rsidP="00AC7F19">
      <w:pPr>
        <w:rPr>
          <w:rFonts w:asciiTheme="majorHAnsi" w:hAnsiTheme="majorHAnsi" w:cstheme="majorHAnsi"/>
        </w:rPr>
      </w:pPr>
      <w:r w:rsidRPr="004F58CA">
        <w:rPr>
          <w:rFonts w:asciiTheme="majorHAnsi" w:hAnsiTheme="majorHAnsi" w:cstheme="majorHAnsi"/>
        </w:rPr>
        <w:t xml:space="preserve">Richard N. </w:t>
      </w:r>
      <w:proofErr w:type="spellStart"/>
      <w:r w:rsidRPr="004F58CA">
        <w:rPr>
          <w:rStyle w:val="Style13ptBold"/>
          <w:rFonts w:asciiTheme="majorHAnsi" w:hAnsiTheme="majorHAnsi" w:cstheme="majorHAnsi"/>
        </w:rPr>
        <w:t>Haass</w:t>
      </w:r>
      <w:proofErr w:type="spellEnd"/>
      <w:r w:rsidRPr="004F58CA">
        <w:rPr>
          <w:rStyle w:val="Style13ptBold"/>
          <w:rFonts w:asciiTheme="majorHAnsi" w:hAnsiTheme="majorHAnsi" w:cstheme="majorHAnsi"/>
        </w:rPr>
        <w:t xml:space="preserve"> 13</w:t>
      </w:r>
      <w:r w:rsidRPr="004F58CA">
        <w:rPr>
          <w:rFonts w:asciiTheme="majorHAnsi" w:hAnsiTheme="majorHAnsi" w:cstheme="majorHAnsi"/>
        </w:rPr>
        <w:t xml:space="preserve">, President of the Council on Foreign Relations, 4/30/13, “The World Without America,” </w:t>
      </w:r>
      <w:hyperlink r:id="rId13" w:history="1">
        <w:r w:rsidRPr="004F58CA">
          <w:rPr>
            <w:rStyle w:val="Hyperlink"/>
            <w:rFonts w:asciiTheme="majorHAnsi" w:hAnsiTheme="majorHAnsi" w:cstheme="majorHAnsi"/>
          </w:rPr>
          <w:t>http://www.project-syndicate.org/commentary/repairing-the-roots-of-american-power-by-richard-n--haass</w:t>
        </w:r>
      </w:hyperlink>
    </w:p>
    <w:p w14:paraId="52267B7E" w14:textId="77777777" w:rsidR="00AC7F19" w:rsidRPr="004F58CA" w:rsidRDefault="00AC7F19" w:rsidP="00AC7F19">
      <w:pPr>
        <w:rPr>
          <w:rFonts w:asciiTheme="majorHAnsi" w:hAnsiTheme="majorHAnsi" w:cstheme="majorHAnsi"/>
          <w:sz w:val="10"/>
        </w:rPr>
      </w:pPr>
      <w:r w:rsidRPr="004F58CA">
        <w:rPr>
          <w:rFonts w:asciiTheme="majorHAnsi" w:hAnsiTheme="majorHAnsi" w:cstheme="majorHAnsi"/>
          <w:sz w:val="10"/>
        </w:rPr>
        <w:t xml:space="preserve">Let me posit a radical idea: </w:t>
      </w:r>
      <w:r w:rsidRPr="00170C57">
        <w:rPr>
          <w:rStyle w:val="StyleUnderline"/>
          <w:rFonts w:asciiTheme="majorHAnsi" w:hAnsiTheme="majorHAnsi" w:cstheme="majorHAnsi"/>
          <w:highlight w:val="cyan"/>
        </w:rPr>
        <w:t>The</w:t>
      </w:r>
      <w:r w:rsidRPr="004F58CA">
        <w:rPr>
          <w:rStyle w:val="StyleUnderline"/>
          <w:rFonts w:asciiTheme="majorHAnsi" w:hAnsiTheme="majorHAnsi" w:cstheme="majorHAnsi"/>
        </w:rPr>
        <w:t xml:space="preserve"> most </w:t>
      </w:r>
      <w:r w:rsidRPr="00170C57">
        <w:rPr>
          <w:rStyle w:val="StyleUnderline"/>
          <w:rFonts w:asciiTheme="majorHAnsi" w:hAnsiTheme="majorHAnsi" w:cstheme="majorHAnsi"/>
          <w:highlight w:val="cyan"/>
        </w:rPr>
        <w:t>critical threat</w:t>
      </w:r>
      <w:r w:rsidRPr="004F58CA">
        <w:rPr>
          <w:rStyle w:val="StyleUnderline"/>
          <w:rFonts w:asciiTheme="majorHAnsi" w:hAnsiTheme="majorHAnsi" w:cstheme="majorHAnsi"/>
        </w:rPr>
        <w:t xml:space="preserve"> facing the U</w:t>
      </w:r>
      <w:r w:rsidRPr="004F58CA">
        <w:rPr>
          <w:rFonts w:asciiTheme="majorHAnsi" w:hAnsiTheme="majorHAnsi" w:cstheme="majorHAnsi"/>
          <w:sz w:val="10"/>
        </w:rPr>
        <w:t xml:space="preserve">nited </w:t>
      </w:r>
      <w:r w:rsidRPr="004F58CA">
        <w:rPr>
          <w:rStyle w:val="StyleUnderline"/>
          <w:rFonts w:asciiTheme="majorHAnsi" w:hAnsiTheme="majorHAnsi" w:cstheme="majorHAnsi"/>
        </w:rPr>
        <w:t>S</w:t>
      </w:r>
      <w:r w:rsidRPr="004F58CA">
        <w:rPr>
          <w:rFonts w:asciiTheme="majorHAnsi" w:hAnsiTheme="majorHAnsi" w:cstheme="majorHAnsi"/>
          <w:sz w:val="10"/>
        </w:rPr>
        <w:t xml:space="preserve">tates now and </w:t>
      </w:r>
      <w:r w:rsidRPr="004F58CA">
        <w:rPr>
          <w:rStyle w:val="StyleUnderline"/>
          <w:rFonts w:asciiTheme="majorHAnsi" w:hAnsiTheme="majorHAnsi" w:cstheme="majorHAnsi"/>
        </w:rPr>
        <w:t xml:space="preserve">for the foreseeable future </w:t>
      </w:r>
      <w:r w:rsidRPr="00170C57">
        <w:rPr>
          <w:rStyle w:val="StyleUnderline"/>
          <w:rFonts w:asciiTheme="majorHAnsi" w:hAnsiTheme="majorHAnsi" w:cstheme="majorHAnsi"/>
          <w:highlight w:val="cyan"/>
        </w:rPr>
        <w:t xml:space="preserve">is </w:t>
      </w:r>
      <w:r w:rsidRPr="004F58CA">
        <w:rPr>
          <w:rStyle w:val="StyleUnderline"/>
          <w:rFonts w:asciiTheme="majorHAnsi" w:hAnsiTheme="majorHAnsi" w:cstheme="majorHAnsi"/>
        </w:rPr>
        <w:t>not</w:t>
      </w:r>
      <w:r w:rsidRPr="004F58CA">
        <w:rPr>
          <w:rFonts w:asciiTheme="majorHAnsi" w:hAnsiTheme="majorHAnsi" w:cstheme="majorHAnsi"/>
          <w:sz w:val="10"/>
        </w:rPr>
        <w:t xml:space="preserve"> a rising </w:t>
      </w:r>
      <w:r w:rsidRPr="004F58CA">
        <w:rPr>
          <w:rStyle w:val="StyleUnderline"/>
          <w:rFonts w:asciiTheme="majorHAnsi" w:hAnsiTheme="majorHAnsi" w:cstheme="majorHAnsi"/>
        </w:rPr>
        <w:t>China</w:t>
      </w:r>
      <w:r w:rsidRPr="004F58CA">
        <w:rPr>
          <w:rFonts w:asciiTheme="majorHAnsi" w:hAnsiTheme="majorHAnsi" w:cstheme="majorHAnsi"/>
          <w:sz w:val="10"/>
        </w:rPr>
        <w:t xml:space="preserve">, a reckless </w:t>
      </w:r>
      <w:r w:rsidRPr="004F58CA">
        <w:rPr>
          <w:rStyle w:val="StyleUnderline"/>
          <w:rFonts w:asciiTheme="majorHAnsi" w:hAnsiTheme="majorHAnsi" w:cstheme="majorHAnsi"/>
        </w:rPr>
        <w:t>North Korea</w:t>
      </w:r>
      <w:r w:rsidRPr="004F58CA">
        <w:rPr>
          <w:rFonts w:asciiTheme="majorHAnsi" w:hAnsiTheme="majorHAnsi" w:cstheme="majorHAnsi"/>
          <w:sz w:val="10"/>
        </w:rPr>
        <w:t xml:space="preserve">, a nuclear </w:t>
      </w:r>
      <w:r w:rsidRPr="004F58CA">
        <w:rPr>
          <w:rStyle w:val="StyleUnderline"/>
          <w:rFonts w:asciiTheme="majorHAnsi" w:hAnsiTheme="majorHAnsi" w:cstheme="majorHAnsi"/>
        </w:rPr>
        <w:t>Iran</w:t>
      </w:r>
      <w:r w:rsidRPr="004F58CA">
        <w:rPr>
          <w:rFonts w:asciiTheme="majorHAnsi" w:hAnsiTheme="majorHAnsi" w:cstheme="majorHAnsi"/>
          <w:sz w:val="10"/>
        </w:rPr>
        <w:t xml:space="preserve">, modern </w:t>
      </w:r>
      <w:r w:rsidRPr="004F58CA">
        <w:rPr>
          <w:rStyle w:val="StyleUnderline"/>
          <w:rFonts w:asciiTheme="majorHAnsi" w:hAnsiTheme="majorHAnsi" w:cstheme="majorHAnsi"/>
        </w:rPr>
        <w:t>terrorism, or climate change</w:t>
      </w:r>
      <w:r w:rsidRPr="004F58CA">
        <w:rPr>
          <w:rFonts w:asciiTheme="majorHAnsi" w:hAnsiTheme="majorHAnsi" w:cstheme="majorHAnsi"/>
          <w:sz w:val="10"/>
        </w:rPr>
        <w:t xml:space="preserve">. Although all of these constitute potential or actual threats, </w:t>
      </w:r>
      <w:r w:rsidRPr="004F58CA">
        <w:rPr>
          <w:rStyle w:val="StyleUnderline"/>
          <w:rFonts w:asciiTheme="majorHAnsi" w:hAnsiTheme="majorHAnsi" w:cstheme="majorHAnsi"/>
        </w:rPr>
        <w:t xml:space="preserve">the </w:t>
      </w:r>
      <w:r w:rsidRPr="004F58CA">
        <w:rPr>
          <w:rStyle w:val="StyleUnderline"/>
          <w:rFonts w:asciiTheme="majorHAnsi" w:hAnsiTheme="majorHAnsi" w:cstheme="majorHAnsi"/>
        </w:rPr>
        <w:lastRenderedPageBreak/>
        <w:t>biggest challenges</w:t>
      </w:r>
      <w:r w:rsidRPr="004F58CA">
        <w:rPr>
          <w:rFonts w:asciiTheme="majorHAnsi" w:hAnsiTheme="majorHAnsi" w:cstheme="majorHAnsi"/>
          <w:sz w:val="10"/>
        </w:rPr>
        <w:t xml:space="preserve"> facing the US </w:t>
      </w:r>
      <w:r w:rsidRPr="004F58CA">
        <w:rPr>
          <w:rStyle w:val="StyleUnderline"/>
          <w:rFonts w:asciiTheme="majorHAnsi" w:hAnsiTheme="majorHAnsi" w:cstheme="majorHAnsi"/>
        </w:rPr>
        <w:t>are its</w:t>
      </w:r>
      <w:r w:rsidRPr="004F58CA">
        <w:rPr>
          <w:rFonts w:asciiTheme="majorHAnsi" w:hAnsiTheme="majorHAnsi" w:cstheme="majorHAnsi"/>
          <w:sz w:val="10"/>
        </w:rPr>
        <w:t xml:space="preserve"> burgeoning </w:t>
      </w:r>
      <w:r w:rsidRPr="004F58CA">
        <w:rPr>
          <w:rStyle w:val="StyleUnderline"/>
          <w:rFonts w:asciiTheme="majorHAnsi" w:hAnsiTheme="majorHAnsi" w:cstheme="majorHAnsi"/>
        </w:rPr>
        <w:t>debt</w:t>
      </w:r>
      <w:r w:rsidRPr="004F58CA">
        <w:rPr>
          <w:rFonts w:asciiTheme="majorHAnsi" w:hAnsiTheme="majorHAnsi" w:cstheme="majorHAnsi"/>
          <w:sz w:val="10"/>
        </w:rPr>
        <w:t xml:space="preserve">, crumbling </w:t>
      </w:r>
      <w:r w:rsidRPr="004F58CA">
        <w:rPr>
          <w:rStyle w:val="StyleUnderline"/>
          <w:rFonts w:asciiTheme="majorHAnsi" w:hAnsiTheme="majorHAnsi" w:cstheme="majorHAnsi"/>
        </w:rPr>
        <w:t>infrastructure</w:t>
      </w:r>
      <w:r w:rsidRPr="004F58CA">
        <w:rPr>
          <w:rFonts w:asciiTheme="majorHAnsi" w:hAnsiTheme="majorHAnsi" w:cstheme="majorHAnsi"/>
          <w:sz w:val="10"/>
        </w:rPr>
        <w:t xml:space="preserve">, second-rate primary and secondary schools, outdated immigration system, </w:t>
      </w:r>
      <w:r w:rsidRPr="004F58CA">
        <w:rPr>
          <w:rStyle w:val="StyleUnderline"/>
          <w:rFonts w:asciiTheme="majorHAnsi" w:hAnsiTheme="majorHAnsi" w:cstheme="majorHAnsi"/>
        </w:rPr>
        <w:t>and</w:t>
      </w:r>
      <w:r w:rsidRPr="004F58CA">
        <w:rPr>
          <w:rFonts w:asciiTheme="majorHAnsi" w:hAnsiTheme="majorHAnsi" w:cstheme="majorHAnsi"/>
          <w:sz w:val="10"/>
        </w:rPr>
        <w:t xml:space="preserve"> </w:t>
      </w:r>
      <w:r w:rsidRPr="00170C57">
        <w:rPr>
          <w:rStyle w:val="Emphasis"/>
          <w:rFonts w:asciiTheme="majorHAnsi" w:hAnsiTheme="majorHAnsi" w:cstheme="majorHAnsi"/>
          <w:highlight w:val="cyan"/>
        </w:rPr>
        <w:t>slow economic growth</w:t>
      </w:r>
      <w:r w:rsidRPr="004F58CA">
        <w:rPr>
          <w:rFonts w:asciiTheme="majorHAnsi" w:hAnsiTheme="majorHAnsi" w:cstheme="majorHAnsi"/>
          <w:sz w:val="10"/>
        </w:rPr>
        <w:t xml:space="preserve"> – in short, </w:t>
      </w:r>
      <w:r w:rsidRPr="00170C57">
        <w:rPr>
          <w:rStyle w:val="StyleUnderline"/>
          <w:rFonts w:asciiTheme="majorHAnsi" w:hAnsiTheme="majorHAnsi" w:cstheme="majorHAnsi"/>
          <w:highlight w:val="cyan"/>
        </w:rPr>
        <w:t>the</w:t>
      </w:r>
      <w:r w:rsidRPr="004F58CA">
        <w:rPr>
          <w:rFonts w:asciiTheme="majorHAnsi" w:hAnsiTheme="majorHAnsi" w:cstheme="majorHAnsi"/>
          <w:sz w:val="10"/>
        </w:rPr>
        <w:t xml:space="preserve"> </w:t>
      </w:r>
      <w:r w:rsidRPr="004F58CA">
        <w:rPr>
          <w:rStyle w:val="Emphasis"/>
          <w:rFonts w:asciiTheme="majorHAnsi" w:hAnsiTheme="majorHAnsi" w:cstheme="majorHAnsi"/>
        </w:rPr>
        <w:t xml:space="preserve">domestic </w:t>
      </w:r>
      <w:r w:rsidRPr="00170C57">
        <w:rPr>
          <w:rStyle w:val="Emphasis"/>
          <w:rFonts w:asciiTheme="majorHAnsi" w:hAnsiTheme="majorHAnsi" w:cstheme="majorHAnsi"/>
          <w:highlight w:val="cyan"/>
        </w:rPr>
        <w:t>foundations of American power</w:t>
      </w:r>
      <w:r w:rsidRPr="004F58CA">
        <w:rPr>
          <w:rFonts w:asciiTheme="majorHAnsi" w:hAnsiTheme="majorHAnsi" w:cstheme="majorHAnsi"/>
          <w:sz w:val="10"/>
        </w:rPr>
        <w:t xml:space="preserve">. Readers in other countries may be tempted to react to this judgment with a dose of schadenfreude, finding more than a little satisfaction in America’s difficulties. Such a response should not be surprising. The US and those representing it have been guilty of hubris (the US may often be the indispensable nation, but it would be better if others pointed this out), and examples of inconsistency between America’s practices and its principles understandably provoke charges of hypocrisy. When America does not adhere to the principles that it preaches to others, it breeds resentment. But, like most temptations, the urge to gloat at America’s imperfections and struggles ought to be resisted. People around the globe should be careful what they wish for. </w:t>
      </w:r>
      <w:r w:rsidRPr="004F58CA">
        <w:rPr>
          <w:rStyle w:val="StyleUnderline"/>
          <w:rFonts w:asciiTheme="majorHAnsi" w:hAnsiTheme="majorHAnsi" w:cstheme="majorHAnsi"/>
        </w:rPr>
        <w:t>America’s failure to deal with its internal challenges would come at a steep price</w:t>
      </w:r>
      <w:r w:rsidRPr="004F58CA">
        <w:rPr>
          <w:rFonts w:asciiTheme="majorHAnsi" w:hAnsiTheme="majorHAnsi" w:cstheme="majorHAnsi"/>
          <w:sz w:val="10"/>
        </w:rPr>
        <w:t xml:space="preserve">. Indeed, the rest of the world’s stake in American success is nearly as large as that of the US itself. Part of the reason is economic. The US economy still accounts for about one-quarter of global output. </w:t>
      </w:r>
      <w:r w:rsidRPr="00170C57">
        <w:rPr>
          <w:rStyle w:val="StyleUnderline"/>
          <w:rFonts w:asciiTheme="majorHAnsi" w:hAnsiTheme="majorHAnsi" w:cstheme="majorHAnsi"/>
          <w:highlight w:val="cyan"/>
        </w:rPr>
        <w:t xml:space="preserve">If </w:t>
      </w:r>
      <w:r w:rsidRPr="004F58CA">
        <w:rPr>
          <w:rStyle w:val="StyleUnderline"/>
          <w:rFonts w:asciiTheme="majorHAnsi" w:hAnsiTheme="majorHAnsi" w:cstheme="majorHAnsi"/>
        </w:rPr>
        <w:t xml:space="preserve">US </w:t>
      </w:r>
      <w:r w:rsidRPr="00170C57">
        <w:rPr>
          <w:rStyle w:val="StyleUnderline"/>
          <w:rFonts w:asciiTheme="majorHAnsi" w:hAnsiTheme="majorHAnsi" w:cstheme="majorHAnsi"/>
          <w:highlight w:val="cyan"/>
        </w:rPr>
        <w:t>growth accelerates</w:t>
      </w:r>
      <w:r w:rsidRPr="004F58CA">
        <w:rPr>
          <w:rStyle w:val="StyleUnderline"/>
          <w:rFonts w:asciiTheme="majorHAnsi" w:hAnsiTheme="majorHAnsi" w:cstheme="majorHAnsi"/>
        </w:rPr>
        <w:t xml:space="preserve">, America’s </w:t>
      </w:r>
      <w:r w:rsidRPr="00170C57">
        <w:rPr>
          <w:rStyle w:val="StyleUnderline"/>
          <w:rFonts w:asciiTheme="majorHAnsi" w:hAnsiTheme="majorHAnsi" w:cstheme="majorHAnsi"/>
          <w:highlight w:val="cyan"/>
        </w:rPr>
        <w:t>capacity to consume</w:t>
      </w:r>
      <w:r w:rsidRPr="004F58CA">
        <w:rPr>
          <w:rStyle w:val="StyleUnderline"/>
          <w:rFonts w:asciiTheme="majorHAnsi" w:hAnsiTheme="majorHAnsi" w:cstheme="majorHAnsi"/>
        </w:rPr>
        <w:t xml:space="preserve"> other countries’ goods and services </w:t>
      </w:r>
      <w:r w:rsidRPr="00170C57">
        <w:rPr>
          <w:rStyle w:val="StyleUnderline"/>
          <w:rFonts w:asciiTheme="majorHAnsi" w:hAnsiTheme="majorHAnsi" w:cstheme="majorHAnsi"/>
          <w:highlight w:val="cyan"/>
        </w:rPr>
        <w:t>will increase</w:t>
      </w:r>
      <w:r w:rsidRPr="004F58CA">
        <w:rPr>
          <w:rFonts w:asciiTheme="majorHAnsi" w:hAnsiTheme="majorHAnsi" w:cstheme="majorHAnsi"/>
          <w:sz w:val="10"/>
        </w:rPr>
        <w:t xml:space="preserve">, thereby </w:t>
      </w:r>
      <w:r w:rsidRPr="00170C57">
        <w:rPr>
          <w:rStyle w:val="StyleUnderline"/>
          <w:rFonts w:asciiTheme="majorHAnsi" w:hAnsiTheme="majorHAnsi" w:cstheme="majorHAnsi"/>
          <w:highlight w:val="cyan"/>
        </w:rPr>
        <w:t>boosting growth around the world</w:t>
      </w:r>
      <w:r w:rsidRPr="004F58CA">
        <w:rPr>
          <w:rFonts w:asciiTheme="majorHAnsi" w:hAnsiTheme="majorHAnsi" w:cstheme="majorHAnsi"/>
          <w:sz w:val="10"/>
        </w:rPr>
        <w:t xml:space="preserve">. At a time </w:t>
      </w:r>
      <w:r w:rsidRPr="004F58CA">
        <w:rPr>
          <w:rStyle w:val="StyleUnderline"/>
          <w:rFonts w:asciiTheme="majorHAnsi" w:hAnsiTheme="majorHAnsi" w:cstheme="majorHAnsi"/>
        </w:rPr>
        <w:t>when Europe is drifting and Asia is slowing</w:t>
      </w:r>
      <w:r w:rsidRPr="004F58CA">
        <w:rPr>
          <w:rFonts w:asciiTheme="majorHAnsi" w:hAnsiTheme="majorHAnsi" w:cstheme="majorHAnsi"/>
          <w:sz w:val="10"/>
        </w:rPr>
        <w:t xml:space="preserve">, </w:t>
      </w:r>
      <w:r w:rsidRPr="00170C57">
        <w:rPr>
          <w:rStyle w:val="Emphasis"/>
          <w:rFonts w:asciiTheme="majorHAnsi" w:hAnsiTheme="majorHAnsi" w:cstheme="majorHAnsi"/>
          <w:highlight w:val="cyan"/>
        </w:rPr>
        <w:t>only the US</w:t>
      </w:r>
      <w:r w:rsidRPr="004F58CA">
        <w:rPr>
          <w:rFonts w:asciiTheme="majorHAnsi" w:hAnsiTheme="majorHAnsi" w:cstheme="majorHAnsi"/>
          <w:sz w:val="10"/>
        </w:rPr>
        <w:t xml:space="preserve"> (or, more broadly, North America) </w:t>
      </w:r>
      <w:r w:rsidRPr="00170C57">
        <w:rPr>
          <w:rStyle w:val="StyleUnderline"/>
          <w:rFonts w:asciiTheme="majorHAnsi" w:hAnsiTheme="majorHAnsi" w:cstheme="majorHAnsi"/>
          <w:highlight w:val="cyan"/>
        </w:rPr>
        <w:t>has</w:t>
      </w:r>
      <w:r w:rsidRPr="004F58CA">
        <w:rPr>
          <w:rStyle w:val="StyleUnderline"/>
          <w:rFonts w:asciiTheme="majorHAnsi" w:hAnsiTheme="majorHAnsi" w:cstheme="majorHAnsi"/>
        </w:rPr>
        <w:t xml:space="preserve"> the </w:t>
      </w:r>
      <w:r w:rsidRPr="00170C57">
        <w:rPr>
          <w:rStyle w:val="StyleUnderline"/>
          <w:rFonts w:asciiTheme="majorHAnsi" w:hAnsiTheme="majorHAnsi" w:cstheme="majorHAnsi"/>
          <w:highlight w:val="cyan"/>
        </w:rPr>
        <w:t>potential to</w:t>
      </w:r>
      <w:r w:rsidRPr="00170C57">
        <w:rPr>
          <w:rFonts w:asciiTheme="majorHAnsi" w:hAnsiTheme="majorHAnsi" w:cstheme="majorHAnsi"/>
          <w:sz w:val="10"/>
          <w:highlight w:val="cyan"/>
        </w:rPr>
        <w:t xml:space="preserve"> </w:t>
      </w:r>
      <w:r w:rsidRPr="00170C57">
        <w:rPr>
          <w:rStyle w:val="Emphasis"/>
          <w:rFonts w:asciiTheme="majorHAnsi" w:hAnsiTheme="majorHAnsi" w:cstheme="majorHAnsi"/>
          <w:highlight w:val="cyan"/>
        </w:rPr>
        <w:t xml:space="preserve">drive </w:t>
      </w:r>
      <w:r w:rsidRPr="004F58CA">
        <w:rPr>
          <w:rStyle w:val="Emphasis"/>
          <w:rFonts w:asciiTheme="majorHAnsi" w:hAnsiTheme="majorHAnsi" w:cstheme="majorHAnsi"/>
        </w:rPr>
        <w:t xml:space="preserve">global economic </w:t>
      </w:r>
      <w:r w:rsidRPr="00170C57">
        <w:rPr>
          <w:rStyle w:val="Emphasis"/>
          <w:rFonts w:asciiTheme="majorHAnsi" w:hAnsiTheme="majorHAnsi" w:cstheme="majorHAnsi"/>
          <w:highlight w:val="cyan"/>
        </w:rPr>
        <w:t>recovery</w:t>
      </w:r>
      <w:r w:rsidRPr="004F58CA">
        <w:rPr>
          <w:rFonts w:asciiTheme="majorHAnsi" w:hAnsiTheme="majorHAnsi" w:cstheme="majorHAnsi"/>
          <w:sz w:val="10"/>
        </w:rPr>
        <w:t xml:space="preserve">. The US remains a unique source of innovation. Most of the world’s citizens communicate with mobile devices based on technology developed in Silicon Valley; likewise, the Internet was made in America. More recently, new technologies developed in the US greatly increase the ability to extract oil and natural gas from underground formations. This technology is now making its way around the globe, allowing other societies to increase their energy production and decrease both their reliance on costly imports and their carbon emissions. The US is also an invaluable source of ideas. Its world-class universities educate a significant percentage of future world leaders. More fundamentally, </w:t>
      </w:r>
      <w:r w:rsidRPr="004F58CA">
        <w:rPr>
          <w:rStyle w:val="StyleUnderline"/>
          <w:rFonts w:asciiTheme="majorHAnsi" w:hAnsiTheme="majorHAnsi" w:cstheme="majorHAnsi"/>
        </w:rPr>
        <w:t>the US has</w:t>
      </w:r>
      <w:r w:rsidRPr="004F58CA">
        <w:rPr>
          <w:rFonts w:asciiTheme="majorHAnsi" w:hAnsiTheme="majorHAnsi" w:cstheme="majorHAnsi"/>
          <w:sz w:val="10"/>
        </w:rPr>
        <w:t xml:space="preserve"> long </w:t>
      </w:r>
      <w:r w:rsidRPr="004F58CA">
        <w:rPr>
          <w:rStyle w:val="StyleUnderline"/>
          <w:rFonts w:asciiTheme="majorHAnsi" w:hAnsiTheme="majorHAnsi" w:cstheme="majorHAnsi"/>
        </w:rPr>
        <w:t>been a leading example of what market economies and democratic politics can accomplish</w:t>
      </w:r>
      <w:r w:rsidRPr="004F58CA">
        <w:rPr>
          <w:rFonts w:asciiTheme="majorHAnsi" w:hAnsiTheme="majorHAnsi" w:cstheme="majorHAnsi"/>
          <w:sz w:val="10"/>
        </w:rPr>
        <w:t xml:space="preserve">. People and </w:t>
      </w:r>
      <w:r w:rsidRPr="00170C57">
        <w:rPr>
          <w:rStyle w:val="StyleUnderline"/>
          <w:rFonts w:asciiTheme="majorHAnsi" w:hAnsiTheme="majorHAnsi" w:cstheme="majorHAnsi"/>
          <w:highlight w:val="cyan"/>
        </w:rPr>
        <w:t>governments</w:t>
      </w:r>
      <w:r w:rsidRPr="004F58CA">
        <w:rPr>
          <w:rStyle w:val="StyleUnderline"/>
          <w:rFonts w:asciiTheme="majorHAnsi" w:hAnsiTheme="majorHAnsi" w:cstheme="majorHAnsi"/>
        </w:rPr>
        <w:t xml:space="preserve"> around the world </w:t>
      </w:r>
      <w:r w:rsidRPr="00170C57">
        <w:rPr>
          <w:rStyle w:val="StyleUnderline"/>
          <w:rFonts w:asciiTheme="majorHAnsi" w:hAnsiTheme="majorHAnsi" w:cstheme="majorHAnsi"/>
          <w:highlight w:val="cyan"/>
        </w:rPr>
        <w:t>are far more</w:t>
      </w:r>
      <w:r w:rsidRPr="004F58CA">
        <w:rPr>
          <w:rStyle w:val="StyleUnderline"/>
          <w:rFonts w:asciiTheme="majorHAnsi" w:hAnsiTheme="majorHAnsi" w:cstheme="majorHAnsi"/>
        </w:rPr>
        <w:t xml:space="preserve"> likely to become more </w:t>
      </w:r>
      <w:r w:rsidRPr="00170C57">
        <w:rPr>
          <w:rStyle w:val="StyleUnderline"/>
          <w:rFonts w:asciiTheme="majorHAnsi" w:hAnsiTheme="majorHAnsi" w:cstheme="majorHAnsi"/>
          <w:highlight w:val="cyan"/>
        </w:rPr>
        <w:t>open if the American model is perceived to be succeeding</w:t>
      </w:r>
      <w:r w:rsidRPr="004F58CA">
        <w:rPr>
          <w:rFonts w:asciiTheme="majorHAnsi" w:hAnsiTheme="majorHAnsi" w:cstheme="majorHAnsi"/>
          <w:sz w:val="10"/>
        </w:rPr>
        <w:t xml:space="preserve">. Finally, </w:t>
      </w:r>
      <w:r w:rsidRPr="004F58CA">
        <w:rPr>
          <w:rStyle w:val="StyleUnderline"/>
          <w:rFonts w:asciiTheme="majorHAnsi" w:hAnsiTheme="majorHAnsi" w:cstheme="majorHAnsi"/>
        </w:rPr>
        <w:t>the world faces</w:t>
      </w:r>
      <w:r w:rsidRPr="004F58CA">
        <w:rPr>
          <w:rFonts w:asciiTheme="majorHAnsi" w:hAnsiTheme="majorHAnsi" w:cstheme="majorHAnsi"/>
          <w:sz w:val="10"/>
        </w:rPr>
        <w:t xml:space="preserve"> many </w:t>
      </w:r>
      <w:r w:rsidRPr="004F58CA">
        <w:rPr>
          <w:rStyle w:val="StyleUnderline"/>
          <w:rFonts w:asciiTheme="majorHAnsi" w:hAnsiTheme="majorHAnsi" w:cstheme="majorHAnsi"/>
        </w:rPr>
        <w:t>serious challenges</w:t>
      </w:r>
      <w:r w:rsidRPr="004F58CA">
        <w:rPr>
          <w:rFonts w:asciiTheme="majorHAnsi" w:hAnsiTheme="majorHAnsi" w:cstheme="majorHAnsi"/>
          <w:sz w:val="10"/>
        </w:rPr>
        <w:t xml:space="preserve">, ranging </w:t>
      </w:r>
      <w:r w:rsidRPr="004F58CA">
        <w:rPr>
          <w:rStyle w:val="StyleUnderline"/>
          <w:rFonts w:asciiTheme="majorHAnsi" w:hAnsiTheme="majorHAnsi" w:cstheme="majorHAnsi"/>
        </w:rPr>
        <w:t>from</w:t>
      </w:r>
      <w:r w:rsidRPr="004F58CA">
        <w:rPr>
          <w:rFonts w:asciiTheme="majorHAnsi" w:hAnsiTheme="majorHAnsi" w:cstheme="majorHAnsi"/>
          <w:sz w:val="10"/>
        </w:rPr>
        <w:t xml:space="preserve"> the need to halt </w:t>
      </w:r>
      <w:r w:rsidRPr="004F58CA">
        <w:rPr>
          <w:rStyle w:val="StyleUnderline"/>
          <w:rFonts w:asciiTheme="majorHAnsi" w:hAnsiTheme="majorHAnsi" w:cstheme="majorHAnsi"/>
        </w:rPr>
        <w:t xml:space="preserve">the </w:t>
      </w:r>
      <w:r w:rsidRPr="00170C57">
        <w:rPr>
          <w:rStyle w:val="Emphasis"/>
          <w:rFonts w:asciiTheme="majorHAnsi" w:hAnsiTheme="majorHAnsi" w:cstheme="majorHAnsi"/>
          <w:highlight w:val="cyan"/>
        </w:rPr>
        <w:t>spread of w</w:t>
      </w:r>
      <w:r w:rsidRPr="004F58CA">
        <w:rPr>
          <w:rStyle w:val="StyleUnderline"/>
          <w:rFonts w:asciiTheme="majorHAnsi" w:hAnsiTheme="majorHAnsi" w:cstheme="majorHAnsi"/>
        </w:rPr>
        <w:t xml:space="preserve">eapons of </w:t>
      </w:r>
      <w:r w:rsidRPr="00170C57">
        <w:rPr>
          <w:rStyle w:val="Emphasis"/>
          <w:rFonts w:asciiTheme="majorHAnsi" w:hAnsiTheme="majorHAnsi" w:cstheme="majorHAnsi"/>
          <w:highlight w:val="cyan"/>
        </w:rPr>
        <w:t>m</w:t>
      </w:r>
      <w:r w:rsidRPr="004F58CA">
        <w:rPr>
          <w:rStyle w:val="StyleUnderline"/>
          <w:rFonts w:asciiTheme="majorHAnsi" w:hAnsiTheme="majorHAnsi" w:cstheme="majorHAnsi"/>
        </w:rPr>
        <w:t xml:space="preserve">ass </w:t>
      </w:r>
      <w:r w:rsidRPr="00170C57">
        <w:rPr>
          <w:rStyle w:val="Emphasis"/>
          <w:rFonts w:asciiTheme="majorHAnsi" w:hAnsiTheme="majorHAnsi" w:cstheme="majorHAnsi"/>
          <w:highlight w:val="cyan"/>
        </w:rPr>
        <w:t>d</w:t>
      </w:r>
      <w:r w:rsidRPr="004F58CA">
        <w:rPr>
          <w:rStyle w:val="StyleUnderline"/>
          <w:rFonts w:asciiTheme="majorHAnsi" w:hAnsiTheme="majorHAnsi" w:cstheme="majorHAnsi"/>
        </w:rPr>
        <w:t>estruction</w:t>
      </w:r>
      <w:r w:rsidRPr="004F58CA">
        <w:rPr>
          <w:rFonts w:asciiTheme="majorHAnsi" w:hAnsiTheme="majorHAnsi" w:cstheme="majorHAnsi"/>
          <w:sz w:val="10"/>
        </w:rPr>
        <w:t xml:space="preserve">, fight </w:t>
      </w:r>
      <w:r w:rsidRPr="00170C57">
        <w:rPr>
          <w:rStyle w:val="Emphasis"/>
          <w:rFonts w:asciiTheme="majorHAnsi" w:hAnsiTheme="majorHAnsi" w:cstheme="majorHAnsi"/>
          <w:highlight w:val="cyan"/>
        </w:rPr>
        <w:t>climate</w:t>
      </w:r>
      <w:r w:rsidRPr="004F58CA">
        <w:rPr>
          <w:rStyle w:val="StyleUnderline"/>
          <w:rFonts w:asciiTheme="majorHAnsi" w:hAnsiTheme="majorHAnsi" w:cstheme="majorHAnsi"/>
        </w:rPr>
        <w:t xml:space="preserve"> change</w:t>
      </w:r>
      <w:r w:rsidRPr="004F58CA">
        <w:rPr>
          <w:rFonts w:asciiTheme="majorHAnsi" w:hAnsiTheme="majorHAnsi" w:cstheme="majorHAnsi"/>
          <w:sz w:val="10"/>
        </w:rPr>
        <w:t xml:space="preserve">, </w:t>
      </w:r>
      <w:r w:rsidRPr="004F58CA">
        <w:rPr>
          <w:rStyle w:val="StyleUnderline"/>
          <w:rFonts w:asciiTheme="majorHAnsi" w:hAnsiTheme="majorHAnsi" w:cstheme="majorHAnsi"/>
        </w:rPr>
        <w:t>and</w:t>
      </w:r>
      <w:r w:rsidRPr="004F58CA">
        <w:rPr>
          <w:rFonts w:asciiTheme="majorHAnsi" w:hAnsiTheme="majorHAnsi" w:cstheme="majorHAnsi"/>
          <w:sz w:val="10"/>
        </w:rPr>
        <w:t xml:space="preserve"> maintain </w:t>
      </w:r>
      <w:r w:rsidRPr="004F58CA">
        <w:rPr>
          <w:rStyle w:val="StyleUnderline"/>
          <w:rFonts w:asciiTheme="majorHAnsi" w:hAnsiTheme="majorHAnsi" w:cstheme="majorHAnsi"/>
        </w:rPr>
        <w:t xml:space="preserve">a functioning world economic order that promotes </w:t>
      </w:r>
      <w:r w:rsidRPr="00170C57">
        <w:rPr>
          <w:rStyle w:val="Emphasis"/>
          <w:rFonts w:asciiTheme="majorHAnsi" w:hAnsiTheme="majorHAnsi" w:cstheme="majorHAnsi"/>
          <w:highlight w:val="cyan"/>
        </w:rPr>
        <w:t>trade</w:t>
      </w:r>
      <w:r w:rsidRPr="004F58CA">
        <w:rPr>
          <w:rStyle w:val="StyleUnderline"/>
          <w:rFonts w:asciiTheme="majorHAnsi" w:hAnsiTheme="majorHAnsi" w:cstheme="majorHAnsi"/>
        </w:rPr>
        <w:t xml:space="preserve"> and investment to </w:t>
      </w:r>
      <w:r w:rsidRPr="00170C57">
        <w:rPr>
          <w:rStyle w:val="StyleUnderline"/>
          <w:rFonts w:asciiTheme="majorHAnsi" w:hAnsiTheme="majorHAnsi" w:cstheme="majorHAnsi"/>
          <w:highlight w:val="cyan"/>
        </w:rPr>
        <w:t>regulating</w:t>
      </w:r>
      <w:r w:rsidRPr="004F58CA">
        <w:rPr>
          <w:rFonts w:asciiTheme="majorHAnsi" w:hAnsiTheme="majorHAnsi" w:cstheme="majorHAnsi"/>
          <w:sz w:val="10"/>
        </w:rPr>
        <w:t xml:space="preserve"> practices in </w:t>
      </w:r>
      <w:r w:rsidRPr="00170C57">
        <w:rPr>
          <w:rStyle w:val="Emphasis"/>
          <w:rFonts w:asciiTheme="majorHAnsi" w:hAnsiTheme="majorHAnsi" w:cstheme="majorHAnsi"/>
          <w:highlight w:val="cyan"/>
        </w:rPr>
        <w:t>cyber</w:t>
      </w:r>
      <w:r w:rsidRPr="004F58CA">
        <w:rPr>
          <w:rStyle w:val="StyleUnderline"/>
          <w:rFonts w:asciiTheme="majorHAnsi" w:hAnsiTheme="majorHAnsi" w:cstheme="majorHAnsi"/>
        </w:rPr>
        <w:t>space</w:t>
      </w:r>
      <w:r w:rsidRPr="004F58CA">
        <w:rPr>
          <w:rFonts w:asciiTheme="majorHAnsi" w:hAnsiTheme="majorHAnsi" w:cstheme="majorHAnsi"/>
          <w:sz w:val="10"/>
        </w:rPr>
        <w:t xml:space="preserve">, </w:t>
      </w:r>
      <w:r w:rsidRPr="004F58CA">
        <w:rPr>
          <w:rStyle w:val="StyleUnderline"/>
          <w:rFonts w:asciiTheme="majorHAnsi" w:hAnsiTheme="majorHAnsi" w:cstheme="majorHAnsi"/>
        </w:rPr>
        <w:t>improving global health</w:t>
      </w:r>
      <w:r w:rsidRPr="00170C57">
        <w:rPr>
          <w:rStyle w:val="StyleUnderline"/>
          <w:rFonts w:asciiTheme="majorHAnsi" w:hAnsiTheme="majorHAnsi" w:cstheme="majorHAnsi"/>
          <w:highlight w:val="cyan"/>
        </w:rPr>
        <w:t>, and</w:t>
      </w:r>
      <w:r w:rsidRPr="004F58CA">
        <w:rPr>
          <w:rStyle w:val="StyleUnderline"/>
          <w:rFonts w:asciiTheme="majorHAnsi" w:hAnsiTheme="majorHAnsi" w:cstheme="majorHAnsi"/>
        </w:rPr>
        <w:t xml:space="preserve"> preventing </w:t>
      </w:r>
      <w:r w:rsidRPr="00170C57">
        <w:rPr>
          <w:rStyle w:val="Emphasis"/>
          <w:rFonts w:asciiTheme="majorHAnsi" w:hAnsiTheme="majorHAnsi" w:cstheme="majorHAnsi"/>
          <w:sz w:val="28"/>
          <w:szCs w:val="28"/>
          <w:highlight w:val="cyan"/>
        </w:rPr>
        <w:t>armed conflicts</w:t>
      </w:r>
      <w:r w:rsidRPr="004F58CA">
        <w:rPr>
          <w:rFonts w:asciiTheme="majorHAnsi" w:hAnsiTheme="majorHAnsi" w:cstheme="majorHAnsi"/>
          <w:sz w:val="10"/>
        </w:rPr>
        <w:t xml:space="preserve">. </w:t>
      </w:r>
      <w:r w:rsidRPr="004F58CA">
        <w:rPr>
          <w:rStyle w:val="Emphasis"/>
          <w:rFonts w:asciiTheme="majorHAnsi" w:hAnsiTheme="majorHAnsi" w:cstheme="majorHAnsi"/>
        </w:rPr>
        <w:t xml:space="preserve">These problems </w:t>
      </w:r>
      <w:r w:rsidRPr="00170C57">
        <w:rPr>
          <w:rStyle w:val="Emphasis"/>
          <w:rFonts w:asciiTheme="majorHAnsi" w:hAnsiTheme="majorHAnsi" w:cstheme="majorHAnsi"/>
          <w:highlight w:val="cyan"/>
        </w:rPr>
        <w:t>will not</w:t>
      </w:r>
      <w:r w:rsidRPr="004F58CA">
        <w:rPr>
          <w:rStyle w:val="Emphasis"/>
          <w:rFonts w:asciiTheme="majorHAnsi" w:hAnsiTheme="majorHAnsi" w:cstheme="majorHAnsi"/>
        </w:rPr>
        <w:t xml:space="preserve"> simply go away or </w:t>
      </w:r>
      <w:r w:rsidRPr="00170C57">
        <w:rPr>
          <w:rStyle w:val="Emphasis"/>
          <w:rFonts w:asciiTheme="majorHAnsi" w:hAnsiTheme="majorHAnsi" w:cstheme="majorHAnsi"/>
          <w:highlight w:val="cyan"/>
        </w:rPr>
        <w:t>sort themselves out</w:t>
      </w:r>
      <w:r w:rsidRPr="004F58CA">
        <w:rPr>
          <w:rFonts w:asciiTheme="majorHAnsi" w:hAnsiTheme="majorHAnsi" w:cstheme="majorHAnsi"/>
          <w:sz w:val="10"/>
        </w:rPr>
        <w:t xml:space="preserve">. While Adam </w:t>
      </w:r>
      <w:r w:rsidRPr="004F58CA">
        <w:rPr>
          <w:rStyle w:val="StyleUnderline"/>
          <w:rFonts w:asciiTheme="majorHAnsi" w:hAnsiTheme="majorHAnsi" w:cstheme="majorHAnsi"/>
        </w:rPr>
        <w:t>Smith’s “invisible hand</w:t>
      </w:r>
      <w:r w:rsidRPr="004F58CA">
        <w:rPr>
          <w:rFonts w:asciiTheme="majorHAnsi" w:hAnsiTheme="majorHAnsi" w:cstheme="majorHAnsi"/>
          <w:sz w:val="10"/>
        </w:rPr>
        <w:t xml:space="preserve">” may ensure the success of free markets, it </w:t>
      </w:r>
      <w:r w:rsidRPr="004F58CA">
        <w:rPr>
          <w:rStyle w:val="StyleUnderline"/>
          <w:rFonts w:asciiTheme="majorHAnsi" w:hAnsiTheme="majorHAnsi" w:cstheme="majorHAnsi"/>
        </w:rPr>
        <w:t>is</w:t>
      </w:r>
      <w:r w:rsidRPr="004F58CA">
        <w:rPr>
          <w:rFonts w:asciiTheme="majorHAnsi" w:hAnsiTheme="majorHAnsi" w:cstheme="majorHAnsi"/>
          <w:sz w:val="10"/>
        </w:rPr>
        <w:t xml:space="preserve"> </w:t>
      </w:r>
      <w:r w:rsidRPr="004F58CA">
        <w:rPr>
          <w:rStyle w:val="Emphasis"/>
          <w:rFonts w:asciiTheme="majorHAnsi" w:hAnsiTheme="majorHAnsi" w:cstheme="majorHAnsi"/>
        </w:rPr>
        <w:t>powerless in the world of geopolitics</w:t>
      </w:r>
      <w:r w:rsidRPr="004F58CA">
        <w:rPr>
          <w:rFonts w:asciiTheme="majorHAnsi" w:hAnsiTheme="majorHAnsi" w:cstheme="majorHAnsi"/>
          <w:sz w:val="10"/>
        </w:rPr>
        <w:t xml:space="preserve">. </w:t>
      </w:r>
      <w:r w:rsidRPr="00170C57">
        <w:rPr>
          <w:rStyle w:val="StyleUnderline"/>
          <w:rFonts w:asciiTheme="majorHAnsi" w:hAnsiTheme="majorHAnsi" w:cstheme="majorHAnsi"/>
          <w:highlight w:val="cyan"/>
        </w:rPr>
        <w:t>Order requires</w:t>
      </w:r>
      <w:r w:rsidRPr="004F58CA">
        <w:rPr>
          <w:rStyle w:val="StyleUnderline"/>
          <w:rFonts w:asciiTheme="majorHAnsi" w:hAnsiTheme="majorHAnsi" w:cstheme="majorHAnsi"/>
        </w:rPr>
        <w:t xml:space="preserve"> the visible hand of </w:t>
      </w:r>
      <w:r w:rsidRPr="00170C57">
        <w:rPr>
          <w:rStyle w:val="Emphasis"/>
          <w:rFonts w:asciiTheme="majorHAnsi" w:hAnsiTheme="majorHAnsi" w:cstheme="majorHAnsi"/>
          <w:highlight w:val="cyan"/>
        </w:rPr>
        <w:t>leadership</w:t>
      </w:r>
      <w:r w:rsidRPr="00170C57">
        <w:rPr>
          <w:rFonts w:asciiTheme="majorHAnsi" w:hAnsiTheme="majorHAnsi" w:cstheme="majorHAnsi"/>
          <w:sz w:val="10"/>
          <w:highlight w:val="cyan"/>
        </w:rPr>
        <w:t xml:space="preserve"> </w:t>
      </w:r>
      <w:r w:rsidRPr="004F58CA">
        <w:rPr>
          <w:rStyle w:val="StyleUnderline"/>
          <w:rFonts w:asciiTheme="majorHAnsi" w:hAnsiTheme="majorHAnsi" w:cstheme="majorHAnsi"/>
        </w:rPr>
        <w:t xml:space="preserve">to formulate and realize </w:t>
      </w:r>
      <w:r w:rsidRPr="004F58CA">
        <w:rPr>
          <w:rStyle w:val="Emphasis"/>
          <w:rFonts w:asciiTheme="majorHAnsi" w:hAnsiTheme="majorHAnsi" w:cstheme="majorHAnsi"/>
        </w:rPr>
        <w:t>global responses</w:t>
      </w:r>
      <w:r w:rsidRPr="004F58CA">
        <w:rPr>
          <w:rStyle w:val="StyleUnderline"/>
          <w:rFonts w:asciiTheme="majorHAnsi" w:hAnsiTheme="majorHAnsi" w:cstheme="majorHAnsi"/>
        </w:rPr>
        <w:t xml:space="preserve"> to global challenges</w:t>
      </w:r>
      <w:r w:rsidRPr="004F58CA">
        <w:rPr>
          <w:rFonts w:asciiTheme="majorHAnsi" w:hAnsiTheme="majorHAnsi" w:cstheme="majorHAnsi"/>
          <w:sz w:val="10"/>
        </w:rPr>
        <w:t xml:space="preserve">. Don’t get me wrong: None of this is meant to suggest that the US can deal effectively with the world’s problems on its own. Unilateralism rarely works. It is not just that the US lacks the means; the very nature of contemporary global problems suggests that only collective responses stand a good chance of succeeding. But </w:t>
      </w:r>
      <w:r w:rsidRPr="004F58CA">
        <w:rPr>
          <w:rStyle w:val="StyleUnderline"/>
          <w:rFonts w:asciiTheme="majorHAnsi" w:hAnsiTheme="majorHAnsi" w:cstheme="majorHAnsi"/>
        </w:rPr>
        <w:t>multilateralism is much easier to advocate than</w:t>
      </w:r>
      <w:r w:rsidRPr="004F58CA">
        <w:rPr>
          <w:rFonts w:asciiTheme="majorHAnsi" w:hAnsiTheme="majorHAnsi" w:cstheme="majorHAnsi"/>
          <w:sz w:val="10"/>
        </w:rPr>
        <w:t xml:space="preserve"> to design and </w:t>
      </w:r>
      <w:r w:rsidRPr="004F58CA">
        <w:rPr>
          <w:rStyle w:val="StyleUnderline"/>
          <w:rFonts w:asciiTheme="majorHAnsi" w:hAnsiTheme="majorHAnsi" w:cstheme="majorHAnsi"/>
        </w:rPr>
        <w:t>implement</w:t>
      </w:r>
      <w:r w:rsidRPr="004F58CA">
        <w:rPr>
          <w:rFonts w:asciiTheme="majorHAnsi" w:hAnsiTheme="majorHAnsi" w:cstheme="majorHAnsi"/>
          <w:sz w:val="10"/>
        </w:rPr>
        <w:t xml:space="preserve">. Right </w:t>
      </w:r>
      <w:r w:rsidRPr="004F58CA">
        <w:rPr>
          <w:rStyle w:val="StyleUnderline"/>
          <w:rFonts w:asciiTheme="majorHAnsi" w:hAnsiTheme="majorHAnsi" w:cstheme="majorHAnsi"/>
        </w:rPr>
        <w:t>now there is only one candidate for this role:</w:t>
      </w:r>
      <w:r w:rsidRPr="004F58CA">
        <w:rPr>
          <w:rFonts w:asciiTheme="majorHAnsi" w:hAnsiTheme="majorHAnsi" w:cstheme="majorHAnsi"/>
          <w:sz w:val="10"/>
        </w:rPr>
        <w:t xml:space="preserve"> </w:t>
      </w:r>
      <w:r w:rsidRPr="004F58CA">
        <w:rPr>
          <w:rStyle w:val="StyleUnderline"/>
          <w:rFonts w:asciiTheme="majorHAnsi" w:hAnsiTheme="majorHAnsi" w:cstheme="majorHAnsi"/>
        </w:rPr>
        <w:t>the US</w:t>
      </w:r>
      <w:r w:rsidRPr="004F58CA">
        <w:rPr>
          <w:rFonts w:asciiTheme="majorHAnsi" w:hAnsiTheme="majorHAnsi" w:cstheme="majorHAnsi"/>
          <w:sz w:val="10"/>
        </w:rPr>
        <w:t xml:space="preserve">. </w:t>
      </w:r>
      <w:r w:rsidRPr="004F58CA">
        <w:rPr>
          <w:rStyle w:val="Emphasis"/>
          <w:rFonts w:asciiTheme="majorHAnsi" w:hAnsiTheme="majorHAnsi" w:cstheme="majorHAnsi"/>
        </w:rPr>
        <w:t>No other country</w:t>
      </w:r>
      <w:r w:rsidRPr="004F58CA">
        <w:rPr>
          <w:rFonts w:asciiTheme="majorHAnsi" w:hAnsiTheme="majorHAnsi" w:cstheme="majorHAnsi"/>
          <w:sz w:val="10"/>
        </w:rPr>
        <w:t xml:space="preserve"> </w:t>
      </w:r>
      <w:r w:rsidRPr="004F58CA">
        <w:rPr>
          <w:rStyle w:val="StyleUnderline"/>
          <w:rFonts w:asciiTheme="majorHAnsi" w:hAnsiTheme="majorHAnsi" w:cstheme="majorHAnsi"/>
        </w:rPr>
        <w:t>has the necessary combination of capability and outlook</w:t>
      </w:r>
      <w:r w:rsidRPr="004F58CA">
        <w:rPr>
          <w:rFonts w:asciiTheme="majorHAnsi" w:hAnsiTheme="majorHAnsi" w:cstheme="majorHAnsi"/>
          <w:sz w:val="10"/>
        </w:rPr>
        <w:t xml:space="preserve">. This brings me back to the argument that </w:t>
      </w:r>
      <w:r w:rsidRPr="00170C57">
        <w:rPr>
          <w:rStyle w:val="StyleUnderline"/>
          <w:rFonts w:asciiTheme="majorHAnsi" w:hAnsiTheme="majorHAnsi" w:cstheme="majorHAnsi"/>
          <w:highlight w:val="cyan"/>
        </w:rPr>
        <w:t>the US must put its house in order</w:t>
      </w:r>
      <w:r w:rsidRPr="004F58CA">
        <w:rPr>
          <w:rFonts w:asciiTheme="majorHAnsi" w:hAnsiTheme="majorHAnsi" w:cstheme="majorHAnsi"/>
          <w:sz w:val="10"/>
        </w:rPr>
        <w:t xml:space="preserve"> – </w:t>
      </w:r>
      <w:r w:rsidRPr="00170C57">
        <w:rPr>
          <w:rStyle w:val="Emphasis"/>
          <w:rFonts w:asciiTheme="majorHAnsi" w:hAnsiTheme="majorHAnsi" w:cstheme="majorHAnsi"/>
          <w:highlight w:val="cyan"/>
        </w:rPr>
        <w:t>economically</w:t>
      </w:r>
      <w:r w:rsidRPr="004F58CA">
        <w:rPr>
          <w:rFonts w:asciiTheme="majorHAnsi" w:hAnsiTheme="majorHAnsi" w:cstheme="majorHAnsi"/>
          <w:sz w:val="10"/>
        </w:rPr>
        <w:t xml:space="preserve">, physically, socially, and politically – </w:t>
      </w:r>
      <w:r w:rsidRPr="004F58CA">
        <w:rPr>
          <w:rStyle w:val="StyleUnderline"/>
          <w:rFonts w:asciiTheme="majorHAnsi" w:hAnsiTheme="majorHAnsi" w:cstheme="majorHAnsi"/>
        </w:rPr>
        <w:t xml:space="preserve">if it is </w:t>
      </w:r>
      <w:r w:rsidRPr="00170C57">
        <w:rPr>
          <w:rStyle w:val="StyleUnderline"/>
          <w:rFonts w:asciiTheme="majorHAnsi" w:hAnsiTheme="majorHAnsi" w:cstheme="majorHAnsi"/>
          <w:highlight w:val="cyan"/>
        </w:rPr>
        <w:t>to have the</w:t>
      </w:r>
      <w:r w:rsidRPr="00170C57">
        <w:rPr>
          <w:rFonts w:asciiTheme="majorHAnsi" w:hAnsiTheme="majorHAnsi" w:cstheme="majorHAnsi"/>
          <w:sz w:val="10"/>
          <w:highlight w:val="cyan"/>
        </w:rPr>
        <w:t xml:space="preserve"> </w:t>
      </w:r>
      <w:r w:rsidRPr="00170C57">
        <w:rPr>
          <w:rStyle w:val="Emphasis"/>
          <w:rFonts w:asciiTheme="majorHAnsi" w:hAnsiTheme="majorHAnsi" w:cstheme="majorHAnsi"/>
          <w:highlight w:val="cyan"/>
        </w:rPr>
        <w:t>resources</w:t>
      </w:r>
      <w:r w:rsidRPr="004F58CA">
        <w:rPr>
          <w:rStyle w:val="Emphasis"/>
          <w:rFonts w:asciiTheme="majorHAnsi" w:hAnsiTheme="majorHAnsi" w:cstheme="majorHAnsi"/>
        </w:rPr>
        <w:t xml:space="preserve"> needed </w:t>
      </w:r>
      <w:r w:rsidRPr="00170C57">
        <w:rPr>
          <w:rStyle w:val="Emphasis"/>
          <w:rFonts w:asciiTheme="majorHAnsi" w:hAnsiTheme="majorHAnsi" w:cstheme="majorHAnsi"/>
          <w:highlight w:val="cyan"/>
        </w:rPr>
        <w:t>to promote order</w:t>
      </w:r>
      <w:r w:rsidRPr="004F58CA">
        <w:rPr>
          <w:rStyle w:val="Emphasis"/>
          <w:rFonts w:asciiTheme="majorHAnsi" w:hAnsiTheme="majorHAnsi" w:cstheme="majorHAnsi"/>
        </w:rPr>
        <w:t xml:space="preserve"> in the world</w:t>
      </w:r>
      <w:r w:rsidRPr="004F58CA">
        <w:rPr>
          <w:rFonts w:asciiTheme="majorHAnsi" w:hAnsiTheme="majorHAnsi" w:cstheme="majorHAnsi"/>
          <w:sz w:val="10"/>
        </w:rPr>
        <w:t xml:space="preserve">. Everyone should hope that it does: </w:t>
      </w:r>
      <w:r w:rsidRPr="00170C57">
        <w:rPr>
          <w:rStyle w:val="StyleUnderline"/>
          <w:rFonts w:asciiTheme="majorHAnsi" w:hAnsiTheme="majorHAnsi" w:cstheme="majorHAnsi"/>
          <w:highlight w:val="cyan"/>
        </w:rPr>
        <w:t>The alternative</w:t>
      </w:r>
      <w:r w:rsidRPr="004F58CA">
        <w:rPr>
          <w:rFonts w:asciiTheme="majorHAnsi" w:hAnsiTheme="majorHAnsi" w:cstheme="majorHAnsi"/>
          <w:sz w:val="10"/>
        </w:rPr>
        <w:t xml:space="preserve"> to a world led by the US </w:t>
      </w:r>
      <w:r w:rsidRPr="00170C57">
        <w:rPr>
          <w:rStyle w:val="StyleUnderline"/>
          <w:rFonts w:asciiTheme="majorHAnsi" w:hAnsiTheme="majorHAnsi" w:cstheme="majorHAnsi"/>
          <w:highlight w:val="cyan"/>
        </w:rPr>
        <w:t xml:space="preserve">is </w:t>
      </w:r>
      <w:r w:rsidRPr="004F58CA">
        <w:rPr>
          <w:rStyle w:val="StyleUnderline"/>
          <w:rFonts w:asciiTheme="majorHAnsi" w:hAnsiTheme="majorHAnsi" w:cstheme="majorHAnsi"/>
        </w:rPr>
        <w:t>not a world led by China, Europe, Russia, Japan, India, or any other country, but</w:t>
      </w:r>
      <w:r w:rsidRPr="004F58CA">
        <w:rPr>
          <w:rFonts w:asciiTheme="majorHAnsi" w:hAnsiTheme="majorHAnsi" w:cstheme="majorHAnsi"/>
          <w:sz w:val="10"/>
        </w:rPr>
        <w:t xml:space="preserve"> rather </w:t>
      </w:r>
      <w:r w:rsidRPr="00170C57">
        <w:rPr>
          <w:rStyle w:val="Emphasis"/>
          <w:rFonts w:asciiTheme="majorHAnsi" w:hAnsiTheme="majorHAnsi" w:cstheme="majorHAnsi"/>
          <w:highlight w:val="cyan"/>
        </w:rPr>
        <w:t>a world</w:t>
      </w:r>
      <w:r w:rsidRPr="004F58CA">
        <w:rPr>
          <w:rStyle w:val="Emphasis"/>
          <w:rFonts w:asciiTheme="majorHAnsi" w:hAnsiTheme="majorHAnsi" w:cstheme="majorHAnsi"/>
        </w:rPr>
        <w:t xml:space="preserve"> that is </w:t>
      </w:r>
      <w:r w:rsidRPr="00170C57">
        <w:rPr>
          <w:rStyle w:val="Emphasis"/>
          <w:rFonts w:asciiTheme="majorHAnsi" w:hAnsiTheme="majorHAnsi" w:cstheme="majorHAnsi"/>
          <w:highlight w:val="cyan"/>
        </w:rPr>
        <w:t>not led at all</w:t>
      </w:r>
      <w:r w:rsidRPr="004F58CA">
        <w:rPr>
          <w:rFonts w:asciiTheme="majorHAnsi" w:hAnsiTheme="majorHAnsi" w:cstheme="majorHAnsi"/>
          <w:sz w:val="10"/>
        </w:rPr>
        <w:t xml:space="preserve">. Such a world would almost certainly be </w:t>
      </w:r>
      <w:r w:rsidRPr="00170C57">
        <w:rPr>
          <w:rStyle w:val="StyleUnderline"/>
          <w:rFonts w:asciiTheme="majorHAnsi" w:hAnsiTheme="majorHAnsi" w:cstheme="majorHAnsi"/>
          <w:highlight w:val="cyan"/>
        </w:rPr>
        <w:t>characterized by</w:t>
      </w:r>
      <w:r w:rsidRPr="00170C57">
        <w:rPr>
          <w:rFonts w:asciiTheme="majorHAnsi" w:hAnsiTheme="majorHAnsi" w:cstheme="majorHAnsi"/>
          <w:sz w:val="10"/>
          <w:highlight w:val="cyan"/>
        </w:rPr>
        <w:t xml:space="preserve"> </w:t>
      </w:r>
      <w:r w:rsidRPr="004F58CA">
        <w:rPr>
          <w:rStyle w:val="Emphasis"/>
          <w:rFonts w:asciiTheme="majorHAnsi" w:hAnsiTheme="majorHAnsi" w:cstheme="majorHAnsi"/>
        </w:rPr>
        <w:t>chronic crisis and</w:t>
      </w:r>
      <w:r w:rsidRPr="00170C57">
        <w:rPr>
          <w:rStyle w:val="Emphasis"/>
          <w:rFonts w:asciiTheme="majorHAnsi" w:hAnsiTheme="majorHAnsi" w:cstheme="majorHAnsi"/>
          <w:highlight w:val="cyan"/>
        </w:rPr>
        <w:t xml:space="preserve"> conflict</w:t>
      </w:r>
      <w:r w:rsidRPr="004F58CA">
        <w:rPr>
          <w:rFonts w:asciiTheme="majorHAnsi" w:hAnsiTheme="majorHAnsi" w:cstheme="majorHAnsi"/>
          <w:sz w:val="10"/>
        </w:rPr>
        <w:t xml:space="preserve">. That would be bad not just for Americans, but </w:t>
      </w:r>
      <w:r w:rsidRPr="00170C57">
        <w:rPr>
          <w:rStyle w:val="StyleUnderline"/>
          <w:rFonts w:asciiTheme="majorHAnsi" w:hAnsiTheme="majorHAnsi" w:cstheme="majorHAnsi"/>
          <w:highlight w:val="cyan"/>
        </w:rPr>
        <w:t>for the</w:t>
      </w:r>
      <w:r w:rsidRPr="00170C57">
        <w:rPr>
          <w:rFonts w:asciiTheme="majorHAnsi" w:hAnsiTheme="majorHAnsi" w:cstheme="majorHAnsi"/>
          <w:sz w:val="10"/>
          <w:highlight w:val="cyan"/>
        </w:rPr>
        <w:t xml:space="preserve"> </w:t>
      </w:r>
      <w:r w:rsidRPr="004F58CA">
        <w:rPr>
          <w:rFonts w:asciiTheme="majorHAnsi" w:hAnsiTheme="majorHAnsi" w:cstheme="majorHAnsi"/>
          <w:sz w:val="10"/>
        </w:rPr>
        <w:t>vast</w:t>
      </w:r>
      <w:r w:rsidRPr="004F58CA">
        <w:rPr>
          <w:rFonts w:asciiTheme="majorHAnsi" w:hAnsiTheme="majorHAnsi" w:cstheme="majorHAnsi"/>
        </w:rPr>
        <w:t xml:space="preserve"> </w:t>
      </w:r>
      <w:r w:rsidRPr="004F58CA">
        <w:rPr>
          <w:rFonts w:asciiTheme="majorHAnsi" w:hAnsiTheme="majorHAnsi" w:cstheme="majorHAnsi"/>
          <w:sz w:val="10"/>
        </w:rPr>
        <w:t xml:space="preserve">majority of the </w:t>
      </w:r>
      <w:r w:rsidRPr="00170C57">
        <w:rPr>
          <w:rStyle w:val="Emphasis"/>
          <w:rFonts w:asciiTheme="majorHAnsi" w:hAnsiTheme="majorHAnsi" w:cstheme="majorHAnsi"/>
          <w:highlight w:val="cyan"/>
        </w:rPr>
        <w:t>planet</w:t>
      </w:r>
      <w:r w:rsidRPr="004F58CA">
        <w:rPr>
          <w:rFonts w:asciiTheme="majorHAnsi" w:hAnsiTheme="majorHAnsi" w:cstheme="majorHAnsi"/>
          <w:sz w:val="10"/>
        </w:rPr>
        <w:t>’s inhabitants.</w:t>
      </w:r>
    </w:p>
    <w:p w14:paraId="0DC24B89" w14:textId="77777777" w:rsidR="00AC7F19" w:rsidRPr="004F58CA" w:rsidRDefault="00AC7F19" w:rsidP="00AC7F19">
      <w:pPr>
        <w:rPr>
          <w:rFonts w:asciiTheme="majorHAnsi" w:hAnsiTheme="majorHAnsi" w:cstheme="majorHAnsi"/>
        </w:rPr>
      </w:pPr>
    </w:p>
    <w:p w14:paraId="71D88B40" w14:textId="77777777" w:rsidR="00AC7F19" w:rsidRPr="004F58CA" w:rsidRDefault="00AC7F19" w:rsidP="00AC7F19">
      <w:pPr>
        <w:pStyle w:val="Heading4"/>
        <w:rPr>
          <w:rFonts w:asciiTheme="majorHAnsi" w:hAnsiTheme="majorHAnsi" w:cstheme="majorHAnsi"/>
        </w:rPr>
      </w:pPr>
      <w:r w:rsidRPr="004F58CA">
        <w:rPr>
          <w:rFonts w:asciiTheme="majorHAnsi" w:hAnsiTheme="majorHAnsi" w:cstheme="majorHAnsi"/>
        </w:rPr>
        <w:t xml:space="preserve">Default to status quo hegemony – it’s sustainable and creates a structural disincentive for great power war and escalation—collapse causes cascading </w:t>
      </w:r>
      <w:proofErr w:type="spellStart"/>
      <w:r w:rsidRPr="004F58CA">
        <w:rPr>
          <w:rFonts w:asciiTheme="majorHAnsi" w:hAnsiTheme="majorHAnsi" w:cstheme="majorHAnsi"/>
        </w:rPr>
        <w:t>prolif</w:t>
      </w:r>
      <w:proofErr w:type="spellEnd"/>
      <w:r w:rsidRPr="004F58CA">
        <w:rPr>
          <w:rFonts w:asciiTheme="majorHAnsi" w:hAnsiTheme="majorHAnsi" w:cstheme="majorHAnsi"/>
        </w:rPr>
        <w:t xml:space="preserve"> and extinction</w:t>
      </w:r>
    </w:p>
    <w:p w14:paraId="1B631734" w14:textId="77777777" w:rsidR="00AC7F19" w:rsidRPr="004F58CA" w:rsidRDefault="00AC7F19" w:rsidP="00AC7F19">
      <w:pPr>
        <w:rPr>
          <w:rFonts w:asciiTheme="majorHAnsi" w:hAnsiTheme="majorHAnsi" w:cstheme="majorHAnsi"/>
        </w:rPr>
      </w:pPr>
      <w:r w:rsidRPr="004F58CA">
        <w:rPr>
          <w:rStyle w:val="Style13ptBold"/>
          <w:rFonts w:asciiTheme="majorHAnsi" w:hAnsiTheme="majorHAnsi" w:cstheme="majorHAnsi"/>
        </w:rPr>
        <w:t>Brands 15</w:t>
      </w:r>
      <w:r w:rsidRPr="004F58CA">
        <w:rPr>
          <w:rFonts w:asciiTheme="majorHAnsi" w:hAnsiTheme="majorHAnsi" w:cstheme="majorHAnsi"/>
        </w:rPr>
        <w:t xml:space="preserve"> ( Hal Brands is on the faculty at the Sanford School of Public Policy at Duke University The Elliott School of International Affairs The Washington Quarterly Summer 2015 38:2 pp. 7–28)</w:t>
      </w:r>
    </w:p>
    <w:p w14:paraId="437DF098" w14:textId="77777777" w:rsidR="00AC7F19" w:rsidRPr="004F58CA" w:rsidRDefault="00AC7F19" w:rsidP="00AC7F19">
      <w:pPr>
        <w:rPr>
          <w:rFonts w:asciiTheme="majorHAnsi" w:hAnsiTheme="majorHAnsi" w:cstheme="majorHAnsi"/>
          <w:sz w:val="14"/>
        </w:rPr>
      </w:pPr>
      <w:r w:rsidRPr="004F58CA">
        <w:rPr>
          <w:rFonts w:asciiTheme="majorHAnsi" w:hAnsiTheme="majorHAnsi" w:cstheme="majorHAnsi"/>
          <w:sz w:val="14"/>
        </w:rPr>
        <w:t xml:space="preserve">The fundamental reason is that </w:t>
      </w:r>
      <w:r w:rsidRPr="004F58CA">
        <w:rPr>
          <w:rStyle w:val="StyleUnderline"/>
          <w:rFonts w:asciiTheme="majorHAnsi" w:hAnsiTheme="majorHAnsi" w:cstheme="majorHAnsi"/>
        </w:rPr>
        <w:t xml:space="preserve">both U.S. influence and international stability are </w:t>
      </w:r>
      <w:r w:rsidRPr="004F58CA">
        <w:rPr>
          <w:rStyle w:val="Emphasis"/>
          <w:rFonts w:asciiTheme="majorHAnsi" w:hAnsiTheme="majorHAnsi" w:cstheme="majorHAnsi"/>
        </w:rPr>
        <w:t>thoroughly interwoven with a robust U.S. forward presence.</w:t>
      </w:r>
      <w:r w:rsidRPr="004F58CA">
        <w:rPr>
          <w:rFonts w:asciiTheme="majorHAnsi" w:hAnsiTheme="majorHAnsi" w:cstheme="majorHAnsi"/>
          <w:sz w:val="14"/>
        </w:rPr>
        <w:t xml:space="preserve"> Regarding influence, </w:t>
      </w:r>
      <w:r w:rsidRPr="004F58CA">
        <w:rPr>
          <w:rStyle w:val="StyleUnderline"/>
          <w:rFonts w:asciiTheme="majorHAnsi" w:hAnsiTheme="majorHAnsi" w:cstheme="majorHAnsi"/>
        </w:rPr>
        <w:t xml:space="preserve">the </w:t>
      </w:r>
      <w:r w:rsidRPr="00170C57">
        <w:rPr>
          <w:rStyle w:val="StyleUnderline"/>
          <w:rFonts w:asciiTheme="majorHAnsi" w:hAnsiTheme="majorHAnsi" w:cstheme="majorHAnsi"/>
          <w:highlight w:val="cyan"/>
        </w:rPr>
        <w:t>protection that Washington has afforded its allies has</w:t>
      </w:r>
      <w:r w:rsidRPr="004F58CA">
        <w:rPr>
          <w:rStyle w:val="StyleUnderline"/>
          <w:rFonts w:asciiTheme="majorHAnsi" w:hAnsiTheme="majorHAnsi" w:cstheme="majorHAnsi"/>
        </w:rPr>
        <w:t xml:space="preserve"> equally </w:t>
      </w:r>
      <w:r w:rsidRPr="00170C57">
        <w:rPr>
          <w:rStyle w:val="StyleUnderline"/>
          <w:rFonts w:asciiTheme="majorHAnsi" w:hAnsiTheme="majorHAnsi" w:cstheme="majorHAnsi"/>
          <w:highlight w:val="cyan"/>
        </w:rPr>
        <w:t xml:space="preserve">afforded the United States great sway </w:t>
      </w:r>
      <w:r w:rsidRPr="004F58CA">
        <w:rPr>
          <w:rStyle w:val="StyleUnderline"/>
          <w:rFonts w:asciiTheme="majorHAnsi" w:hAnsiTheme="majorHAnsi" w:cstheme="majorHAnsi"/>
        </w:rPr>
        <w:t>over those allies’ policies</w:t>
      </w:r>
      <w:r w:rsidRPr="004F58CA">
        <w:rPr>
          <w:rFonts w:asciiTheme="majorHAnsi" w:hAnsiTheme="majorHAnsi" w:cstheme="majorHAnsi"/>
          <w:sz w:val="14"/>
        </w:rPr>
        <w:t xml:space="preserve">.43 </w:t>
      </w:r>
      <w:r w:rsidRPr="004F58CA">
        <w:rPr>
          <w:rStyle w:val="StyleUnderline"/>
          <w:rFonts w:asciiTheme="majorHAnsi" w:hAnsiTheme="majorHAnsi" w:cstheme="majorHAnsi"/>
        </w:rPr>
        <w:t>During the Cold War and after</w:t>
      </w:r>
      <w:r w:rsidRPr="004F58CA">
        <w:rPr>
          <w:rFonts w:asciiTheme="majorHAnsi" w:hAnsiTheme="majorHAnsi" w:cstheme="majorHAnsi"/>
          <w:sz w:val="14"/>
        </w:rPr>
        <w:t xml:space="preserve">, for instance, </w:t>
      </w:r>
      <w:r w:rsidRPr="004F58CA">
        <w:rPr>
          <w:rStyle w:val="StyleUnderline"/>
          <w:rFonts w:asciiTheme="majorHAnsi" w:hAnsiTheme="majorHAnsi" w:cstheme="majorHAnsi"/>
        </w:rPr>
        <w:t>the</w:t>
      </w:r>
      <w:r w:rsidRPr="004F58CA">
        <w:rPr>
          <w:rFonts w:asciiTheme="majorHAnsi" w:hAnsiTheme="majorHAnsi" w:cstheme="majorHAnsi"/>
          <w:sz w:val="14"/>
        </w:rPr>
        <w:t xml:space="preserve"> </w:t>
      </w:r>
      <w:r w:rsidRPr="004F58CA">
        <w:rPr>
          <w:rStyle w:val="Emphasis"/>
          <w:rFonts w:asciiTheme="majorHAnsi" w:hAnsiTheme="majorHAnsi" w:cstheme="majorHAnsi"/>
        </w:rPr>
        <w:t>U</w:t>
      </w:r>
      <w:r w:rsidRPr="004F58CA">
        <w:rPr>
          <w:rFonts w:asciiTheme="majorHAnsi" w:hAnsiTheme="majorHAnsi" w:cstheme="majorHAnsi"/>
          <w:sz w:val="14"/>
        </w:rPr>
        <w:t xml:space="preserve">nited </w:t>
      </w:r>
      <w:r w:rsidRPr="004F58CA">
        <w:rPr>
          <w:rStyle w:val="Emphasis"/>
          <w:rFonts w:asciiTheme="majorHAnsi" w:hAnsiTheme="majorHAnsi" w:cstheme="majorHAnsi"/>
        </w:rPr>
        <w:t>S</w:t>
      </w:r>
      <w:r w:rsidRPr="004F58CA">
        <w:rPr>
          <w:rFonts w:asciiTheme="majorHAnsi" w:hAnsiTheme="majorHAnsi" w:cstheme="majorHAnsi"/>
          <w:sz w:val="14"/>
        </w:rPr>
        <w:t xml:space="preserve">tates </w:t>
      </w:r>
      <w:r w:rsidRPr="004F58CA">
        <w:rPr>
          <w:rStyle w:val="StyleUnderline"/>
          <w:rFonts w:asciiTheme="majorHAnsi" w:hAnsiTheme="majorHAnsi" w:cstheme="majorHAnsi"/>
        </w:rPr>
        <w:t xml:space="preserve">has used the influence provided by its security posture </w:t>
      </w:r>
      <w:r w:rsidRPr="00170C57">
        <w:rPr>
          <w:rStyle w:val="StyleUnderline"/>
          <w:rFonts w:asciiTheme="majorHAnsi" w:hAnsiTheme="majorHAnsi" w:cstheme="majorHAnsi"/>
          <w:highlight w:val="cyan"/>
        </w:rPr>
        <w:t>to veto</w:t>
      </w:r>
      <w:r w:rsidRPr="004F58CA">
        <w:rPr>
          <w:rStyle w:val="StyleUnderline"/>
          <w:rFonts w:asciiTheme="majorHAnsi" w:hAnsiTheme="majorHAnsi" w:cstheme="majorHAnsi"/>
        </w:rPr>
        <w:t xml:space="preserve"> allies’ </w:t>
      </w:r>
      <w:r w:rsidRPr="00170C57">
        <w:rPr>
          <w:rStyle w:val="Emphasis"/>
          <w:rFonts w:asciiTheme="majorHAnsi" w:hAnsiTheme="majorHAnsi" w:cstheme="majorHAnsi"/>
          <w:highlight w:val="cyan"/>
        </w:rPr>
        <w:t>pursuit of nuclear weapons</w:t>
      </w:r>
      <w:r w:rsidRPr="004F58CA">
        <w:rPr>
          <w:rFonts w:asciiTheme="majorHAnsi" w:hAnsiTheme="majorHAnsi" w:cstheme="majorHAnsi"/>
          <w:sz w:val="14"/>
        </w:rPr>
        <w:t xml:space="preserve">, </w:t>
      </w:r>
      <w:r w:rsidRPr="004F58CA">
        <w:rPr>
          <w:rStyle w:val="StyleUnderline"/>
          <w:rFonts w:asciiTheme="majorHAnsi" w:hAnsiTheme="majorHAnsi" w:cstheme="majorHAnsi"/>
        </w:rPr>
        <w:t xml:space="preserve">to obtain more advantageous </w:t>
      </w:r>
      <w:r w:rsidRPr="004F58CA">
        <w:rPr>
          <w:rStyle w:val="Emphasis"/>
          <w:rFonts w:asciiTheme="majorHAnsi" w:hAnsiTheme="majorHAnsi" w:cstheme="majorHAnsi"/>
        </w:rPr>
        <w:t>terms in financial and trade agreements</w:t>
      </w:r>
      <w:r w:rsidRPr="004F58CA">
        <w:rPr>
          <w:rFonts w:asciiTheme="majorHAnsi" w:hAnsiTheme="majorHAnsi" w:cstheme="majorHAnsi"/>
          <w:sz w:val="14"/>
        </w:rPr>
        <w:t xml:space="preserve">, and even to affect the composition of allied nations’ governments.44 More broadly, it has used its alliances as vehicles for shaping political, security, and economic agendas in key regions and bilateral relationships, thus giving the United States an outsized voice on a range of important issues. To be clear, this influence has never been as pervasive as U.S. officials might like, or as some observers </w:t>
      </w:r>
      <w:r w:rsidRPr="004F58CA">
        <w:rPr>
          <w:rFonts w:asciiTheme="majorHAnsi" w:hAnsiTheme="majorHAnsi" w:cstheme="majorHAnsi"/>
          <w:sz w:val="14"/>
        </w:rPr>
        <w:lastRenderedPageBreak/>
        <w:t xml:space="preserve">might imagine. But by any reasonable standard of comparison, it has nonetheless been remarkable. </w:t>
      </w:r>
      <w:r w:rsidRPr="004F58CA">
        <w:rPr>
          <w:rStyle w:val="Emphasis"/>
          <w:rFonts w:asciiTheme="majorHAnsi" w:hAnsiTheme="majorHAnsi" w:cstheme="majorHAnsi"/>
        </w:rPr>
        <w:t>One can tell a similar story about the relative stability of the post-war order</w:t>
      </w:r>
      <w:r w:rsidRPr="004F58CA">
        <w:rPr>
          <w:rFonts w:asciiTheme="majorHAnsi" w:hAnsiTheme="majorHAnsi" w:cstheme="majorHAnsi"/>
          <w:sz w:val="14"/>
        </w:rPr>
        <w:t>. As even some leading offshore balancers have acknowledged</w:t>
      </w:r>
      <w:r w:rsidRPr="004F58CA">
        <w:rPr>
          <w:rStyle w:val="StyleUnderline"/>
          <w:rFonts w:asciiTheme="majorHAnsi" w:hAnsiTheme="majorHAnsi" w:cstheme="majorHAnsi"/>
        </w:rPr>
        <w:t xml:space="preserve">, the </w:t>
      </w:r>
      <w:r w:rsidRPr="00170C57">
        <w:rPr>
          <w:rStyle w:val="StyleUnderline"/>
          <w:rFonts w:asciiTheme="majorHAnsi" w:hAnsiTheme="majorHAnsi" w:cstheme="majorHAnsi"/>
          <w:highlight w:val="cyan"/>
        </w:rPr>
        <w:t>lack of conflict in</w:t>
      </w:r>
      <w:r w:rsidRPr="004F58CA">
        <w:rPr>
          <w:rStyle w:val="StyleUnderline"/>
          <w:rFonts w:asciiTheme="majorHAnsi" w:hAnsiTheme="majorHAnsi" w:cstheme="majorHAnsi"/>
        </w:rPr>
        <w:t xml:space="preserve"> regions like </w:t>
      </w:r>
      <w:r w:rsidRPr="00170C57">
        <w:rPr>
          <w:rStyle w:val="StyleUnderline"/>
          <w:rFonts w:asciiTheme="majorHAnsi" w:hAnsiTheme="majorHAnsi" w:cstheme="majorHAnsi"/>
          <w:highlight w:val="cyan"/>
        </w:rPr>
        <w:t>Europe</w:t>
      </w:r>
      <w:r w:rsidRPr="004F58CA">
        <w:rPr>
          <w:rStyle w:val="StyleUnderline"/>
          <w:rFonts w:asciiTheme="majorHAnsi" w:hAnsiTheme="majorHAnsi" w:cstheme="majorHAnsi"/>
        </w:rPr>
        <w:t xml:space="preserve"> in recent decades </w:t>
      </w:r>
      <w:r w:rsidRPr="00170C57">
        <w:rPr>
          <w:rStyle w:val="Emphasis"/>
          <w:rFonts w:asciiTheme="majorHAnsi" w:hAnsiTheme="majorHAnsi" w:cstheme="majorHAnsi"/>
          <w:highlight w:val="cyan"/>
        </w:rPr>
        <w:t>is not something that has occurred naturally</w:t>
      </w:r>
      <w:r w:rsidRPr="00170C57">
        <w:rPr>
          <w:rFonts w:asciiTheme="majorHAnsi" w:hAnsiTheme="majorHAnsi" w:cstheme="majorHAnsi"/>
          <w:sz w:val="14"/>
          <w:highlight w:val="cyan"/>
        </w:rPr>
        <w:t xml:space="preserve">. </w:t>
      </w:r>
      <w:r w:rsidRPr="00170C57">
        <w:rPr>
          <w:rStyle w:val="StyleUnderline"/>
          <w:rFonts w:asciiTheme="majorHAnsi" w:hAnsiTheme="majorHAnsi" w:cstheme="majorHAnsi"/>
          <w:highlight w:val="cyan"/>
        </w:rPr>
        <w:t xml:space="preserve">It has occurred </w:t>
      </w:r>
      <w:r w:rsidRPr="00170C57">
        <w:rPr>
          <w:rStyle w:val="Emphasis"/>
          <w:rFonts w:asciiTheme="majorHAnsi" w:hAnsiTheme="majorHAnsi" w:cstheme="majorHAnsi"/>
          <w:highlight w:val="cyan"/>
        </w:rPr>
        <w:t>because the “American pacifier” has suppressed</w:t>
      </w:r>
      <w:r w:rsidRPr="004F58CA">
        <w:rPr>
          <w:rStyle w:val="Emphasis"/>
          <w:rFonts w:asciiTheme="majorHAnsi" w:hAnsiTheme="majorHAnsi" w:cstheme="majorHAnsi"/>
        </w:rPr>
        <w:t xml:space="preserve"> precisely </w:t>
      </w:r>
      <w:r w:rsidRPr="00170C57">
        <w:rPr>
          <w:rStyle w:val="Emphasis"/>
          <w:rFonts w:asciiTheme="majorHAnsi" w:hAnsiTheme="majorHAnsi" w:cstheme="majorHAnsi"/>
          <w:highlight w:val="cyan"/>
        </w:rPr>
        <w:t>the dynamics that</w:t>
      </w:r>
      <w:r w:rsidRPr="004F58CA">
        <w:rPr>
          <w:rStyle w:val="Emphasis"/>
          <w:rFonts w:asciiTheme="majorHAnsi" w:hAnsiTheme="majorHAnsi" w:cstheme="majorHAnsi"/>
        </w:rPr>
        <w:t xml:space="preserve"> previously </w:t>
      </w:r>
      <w:r w:rsidRPr="00170C57">
        <w:rPr>
          <w:rStyle w:val="Emphasis"/>
          <w:rFonts w:asciiTheme="majorHAnsi" w:hAnsiTheme="majorHAnsi" w:cstheme="majorHAnsi"/>
          <w:highlight w:val="cyan"/>
        </w:rPr>
        <w:t>fostered</w:t>
      </w:r>
      <w:r w:rsidRPr="004F58CA">
        <w:rPr>
          <w:rStyle w:val="Emphasis"/>
          <w:rFonts w:asciiTheme="majorHAnsi" w:hAnsiTheme="majorHAnsi" w:cstheme="majorHAnsi"/>
        </w:rPr>
        <w:t xml:space="preserve"> geopolitical </w:t>
      </w:r>
      <w:r w:rsidRPr="00170C57">
        <w:rPr>
          <w:rStyle w:val="Emphasis"/>
          <w:rFonts w:asciiTheme="majorHAnsi" w:hAnsiTheme="majorHAnsi" w:cstheme="majorHAnsi"/>
          <w:highlight w:val="cyan"/>
        </w:rPr>
        <w:t>turmoil</w:t>
      </w:r>
      <w:r w:rsidRPr="00170C57">
        <w:rPr>
          <w:rFonts w:asciiTheme="majorHAnsi" w:hAnsiTheme="majorHAnsi" w:cstheme="majorHAnsi"/>
          <w:sz w:val="14"/>
          <w:highlight w:val="cyan"/>
        </w:rPr>
        <w:t xml:space="preserve">. </w:t>
      </w:r>
      <w:r w:rsidRPr="00170C57">
        <w:rPr>
          <w:rStyle w:val="StyleUnderline"/>
          <w:rFonts w:asciiTheme="majorHAnsi" w:hAnsiTheme="majorHAnsi" w:cstheme="majorHAnsi"/>
          <w:highlight w:val="cyan"/>
        </w:rPr>
        <w:t xml:space="preserve">That pacifier has </w:t>
      </w:r>
      <w:r w:rsidRPr="00170C57">
        <w:rPr>
          <w:rStyle w:val="Emphasis"/>
          <w:rFonts w:asciiTheme="majorHAnsi" w:hAnsiTheme="majorHAnsi" w:cstheme="majorHAnsi"/>
          <w:highlight w:val="cyan"/>
        </w:rPr>
        <w:t>limited arms races and security competitions</w:t>
      </w:r>
      <w:r w:rsidRPr="004F58CA">
        <w:rPr>
          <w:rStyle w:val="Emphasis"/>
          <w:rFonts w:asciiTheme="majorHAnsi" w:hAnsiTheme="majorHAnsi" w:cstheme="majorHAnsi"/>
        </w:rPr>
        <w:t xml:space="preserve"> by providing the protection that allows other countries to under-build their militaries</w:t>
      </w:r>
      <w:r w:rsidRPr="004F58CA">
        <w:rPr>
          <w:rStyle w:val="StyleUnderline"/>
          <w:rFonts w:asciiTheme="majorHAnsi" w:hAnsiTheme="majorHAnsi" w:cstheme="majorHAnsi"/>
        </w:rPr>
        <w:t xml:space="preserve">. </w:t>
      </w:r>
      <w:r w:rsidRPr="00170C57">
        <w:rPr>
          <w:rStyle w:val="StyleUnderline"/>
          <w:rFonts w:asciiTheme="majorHAnsi" w:hAnsiTheme="majorHAnsi" w:cstheme="majorHAnsi"/>
          <w:highlight w:val="cyan"/>
        </w:rPr>
        <w:t>It has soothed historical rivalries</w:t>
      </w:r>
      <w:r w:rsidRPr="004F58CA">
        <w:rPr>
          <w:rStyle w:val="StyleUnderline"/>
          <w:rFonts w:asciiTheme="majorHAnsi" w:hAnsiTheme="majorHAnsi" w:cstheme="majorHAnsi"/>
        </w:rPr>
        <w:t xml:space="preserve"> by affording a climate of security in which powerful countries like Germany and Japan could be revived economically and </w:t>
      </w:r>
      <w:r w:rsidRPr="004F58CA">
        <w:rPr>
          <w:rStyle w:val="Emphasis"/>
          <w:rFonts w:asciiTheme="majorHAnsi" w:hAnsiTheme="majorHAnsi" w:cstheme="majorHAnsi"/>
        </w:rPr>
        <w:t>reintegrated into</w:t>
      </w:r>
      <w:r w:rsidRPr="004F58CA">
        <w:rPr>
          <w:rStyle w:val="StyleUnderline"/>
          <w:rFonts w:asciiTheme="majorHAnsi" w:hAnsiTheme="majorHAnsi" w:cstheme="majorHAnsi"/>
        </w:rPr>
        <w:t xml:space="preserve"> thriving and fairly cooperative </w:t>
      </w:r>
      <w:r w:rsidRPr="004F58CA">
        <w:rPr>
          <w:rStyle w:val="Emphasis"/>
          <w:rFonts w:asciiTheme="majorHAnsi" w:hAnsiTheme="majorHAnsi" w:cstheme="majorHAnsi"/>
        </w:rPr>
        <w:t>regional orders</w:t>
      </w:r>
      <w:r w:rsidRPr="004F58CA">
        <w:rPr>
          <w:rStyle w:val="StyleUnderline"/>
          <w:rFonts w:asciiTheme="majorHAnsi" w:hAnsiTheme="majorHAnsi" w:cstheme="majorHAnsi"/>
        </w:rPr>
        <w:t>.</w:t>
      </w:r>
      <w:r w:rsidRPr="004F58CA">
        <w:rPr>
          <w:rFonts w:asciiTheme="majorHAnsi" w:hAnsiTheme="majorHAnsi" w:cstheme="majorHAnsi"/>
          <w:sz w:val="14"/>
        </w:rPr>
        <w:t xml:space="preserve"> </w:t>
      </w:r>
      <w:r w:rsidRPr="00170C57">
        <w:rPr>
          <w:rStyle w:val="StyleUnderline"/>
          <w:rFonts w:asciiTheme="majorHAnsi" w:hAnsiTheme="majorHAnsi" w:cstheme="majorHAnsi"/>
          <w:highlight w:val="cyan"/>
        </w:rPr>
        <w:t>It has induced caution in</w:t>
      </w:r>
      <w:r w:rsidRPr="004F58CA">
        <w:rPr>
          <w:rStyle w:val="StyleUnderline"/>
          <w:rFonts w:asciiTheme="majorHAnsi" w:hAnsiTheme="majorHAnsi" w:cstheme="majorHAnsi"/>
        </w:rPr>
        <w:t xml:space="preserve"> the behavior of </w:t>
      </w:r>
      <w:r w:rsidRPr="00170C57">
        <w:rPr>
          <w:rStyle w:val="Emphasis"/>
          <w:rFonts w:asciiTheme="majorHAnsi" w:hAnsiTheme="majorHAnsi" w:cstheme="majorHAnsi"/>
          <w:highlight w:val="cyan"/>
        </w:rPr>
        <w:t>allies and adversaries</w:t>
      </w:r>
      <w:r w:rsidRPr="004F58CA">
        <w:rPr>
          <w:rStyle w:val="Emphasis"/>
          <w:rFonts w:asciiTheme="majorHAnsi" w:hAnsiTheme="majorHAnsi" w:cstheme="majorHAnsi"/>
        </w:rPr>
        <w:t xml:space="preserve"> alike</w:t>
      </w:r>
      <w:r w:rsidRPr="004F58CA">
        <w:rPr>
          <w:rStyle w:val="StyleUnderline"/>
          <w:rFonts w:asciiTheme="majorHAnsi" w:hAnsiTheme="majorHAnsi" w:cstheme="majorHAnsi"/>
        </w:rPr>
        <w:t xml:space="preserve">, </w:t>
      </w:r>
      <w:r w:rsidRPr="00170C57">
        <w:rPr>
          <w:rStyle w:val="Emphasis"/>
          <w:rFonts w:asciiTheme="majorHAnsi" w:hAnsiTheme="majorHAnsi" w:cstheme="majorHAnsi"/>
          <w:highlight w:val="cyan"/>
        </w:rPr>
        <w:t>deterring aggression and dissuading</w:t>
      </w:r>
      <w:r w:rsidRPr="004F58CA">
        <w:rPr>
          <w:rStyle w:val="Emphasis"/>
          <w:rFonts w:asciiTheme="majorHAnsi" w:hAnsiTheme="majorHAnsi" w:cstheme="majorHAnsi"/>
        </w:rPr>
        <w:t xml:space="preserve"> other </w:t>
      </w:r>
      <w:r w:rsidRPr="00170C57">
        <w:rPr>
          <w:rStyle w:val="Emphasis"/>
          <w:rFonts w:asciiTheme="majorHAnsi" w:hAnsiTheme="majorHAnsi" w:cstheme="majorHAnsi"/>
          <w:highlight w:val="cyan"/>
        </w:rPr>
        <w:t>destabilizing behavior</w:t>
      </w:r>
      <w:r w:rsidRPr="004F58CA">
        <w:rPr>
          <w:rFonts w:asciiTheme="majorHAnsi" w:hAnsiTheme="majorHAnsi" w:cstheme="majorHAnsi"/>
          <w:sz w:val="14"/>
        </w:rPr>
        <w:t xml:space="preserve">. As John Mearsheimer has noted, the United States “effectively acts as a night watchman,” lending order to an otherwise disorderly and anarchical environment.45 </w:t>
      </w:r>
      <w:r w:rsidRPr="00170C57">
        <w:rPr>
          <w:rStyle w:val="StyleUnderline"/>
          <w:rFonts w:asciiTheme="majorHAnsi" w:hAnsiTheme="majorHAnsi" w:cstheme="majorHAnsi"/>
          <w:highlight w:val="cyan"/>
        </w:rPr>
        <w:t>What would happen if Washington backed away</w:t>
      </w:r>
      <w:r w:rsidRPr="004F58CA">
        <w:rPr>
          <w:rStyle w:val="StyleUnderline"/>
          <w:rFonts w:asciiTheme="majorHAnsi" w:hAnsiTheme="majorHAnsi" w:cstheme="majorHAnsi"/>
        </w:rPr>
        <w:t xml:space="preserve"> from this role</w:t>
      </w:r>
      <w:r w:rsidRPr="004F58CA">
        <w:rPr>
          <w:rFonts w:asciiTheme="majorHAnsi" w:hAnsiTheme="majorHAnsi" w:cstheme="majorHAnsi"/>
          <w:sz w:val="16"/>
        </w:rPr>
        <w:t xml:space="preserve">? The most logical answer is that </w:t>
      </w:r>
      <w:r w:rsidRPr="004F58CA">
        <w:rPr>
          <w:rStyle w:val="Emphasis"/>
          <w:rFonts w:asciiTheme="majorHAnsi" w:hAnsiTheme="majorHAnsi" w:cstheme="majorHAnsi"/>
        </w:rPr>
        <w:t xml:space="preserve">both U.S. influence and </w:t>
      </w:r>
      <w:r w:rsidRPr="00170C57">
        <w:rPr>
          <w:rStyle w:val="Emphasis"/>
          <w:rFonts w:asciiTheme="majorHAnsi" w:hAnsiTheme="majorHAnsi" w:cstheme="majorHAnsi"/>
          <w:highlight w:val="cyan"/>
        </w:rPr>
        <w:t>global stability would suffer</w:t>
      </w:r>
      <w:r w:rsidRPr="004F58CA">
        <w:rPr>
          <w:rFonts w:asciiTheme="majorHAnsi" w:hAnsiTheme="majorHAnsi" w:cstheme="majorHAnsi"/>
          <w:sz w:val="16"/>
        </w:rPr>
        <w:t xml:space="preserve">. </w:t>
      </w:r>
      <w:r w:rsidRPr="004F58CA">
        <w:rPr>
          <w:rStyle w:val="StyleUnderline"/>
          <w:rFonts w:asciiTheme="majorHAnsi" w:hAnsiTheme="majorHAnsi" w:cstheme="majorHAnsi"/>
        </w:rPr>
        <w:t>With respect to influence,</w:t>
      </w:r>
      <w:r w:rsidRPr="004F58CA">
        <w:rPr>
          <w:rFonts w:asciiTheme="majorHAnsi" w:hAnsiTheme="majorHAnsi" w:cstheme="majorHAnsi"/>
          <w:sz w:val="16"/>
        </w:rPr>
        <w:t xml:space="preserve"> </w:t>
      </w:r>
      <w:r w:rsidRPr="004F58CA">
        <w:rPr>
          <w:rStyle w:val="StyleUnderline"/>
          <w:rFonts w:asciiTheme="majorHAnsi" w:hAnsiTheme="majorHAnsi" w:cstheme="majorHAnsi"/>
        </w:rPr>
        <w:t>the</w:t>
      </w:r>
      <w:r w:rsidRPr="004F58CA">
        <w:rPr>
          <w:rFonts w:asciiTheme="majorHAnsi" w:hAnsiTheme="majorHAnsi" w:cstheme="majorHAnsi"/>
          <w:sz w:val="16"/>
        </w:rPr>
        <w:t xml:space="preserve"> </w:t>
      </w:r>
      <w:r w:rsidRPr="004F58CA">
        <w:rPr>
          <w:rStyle w:val="Emphasis"/>
          <w:rFonts w:asciiTheme="majorHAnsi" w:hAnsiTheme="majorHAnsi" w:cstheme="majorHAnsi"/>
        </w:rPr>
        <w:t>U</w:t>
      </w:r>
      <w:r w:rsidRPr="004F58CA">
        <w:rPr>
          <w:rFonts w:asciiTheme="majorHAnsi" w:hAnsiTheme="majorHAnsi" w:cstheme="majorHAnsi"/>
          <w:sz w:val="16"/>
        </w:rPr>
        <w:t xml:space="preserve">nited </w:t>
      </w:r>
      <w:r w:rsidRPr="004F58CA">
        <w:rPr>
          <w:rStyle w:val="Emphasis"/>
          <w:rFonts w:asciiTheme="majorHAnsi" w:hAnsiTheme="majorHAnsi" w:cstheme="majorHAnsi"/>
        </w:rPr>
        <w:t>S</w:t>
      </w:r>
      <w:r w:rsidRPr="004F58CA">
        <w:rPr>
          <w:rFonts w:asciiTheme="majorHAnsi" w:hAnsiTheme="majorHAnsi" w:cstheme="majorHAnsi"/>
          <w:sz w:val="16"/>
        </w:rPr>
        <w:t xml:space="preserve">tates </w:t>
      </w:r>
      <w:r w:rsidRPr="004F58CA">
        <w:rPr>
          <w:rStyle w:val="StyleUnderline"/>
          <w:rFonts w:asciiTheme="majorHAnsi" w:hAnsiTheme="majorHAnsi" w:cstheme="majorHAnsi"/>
        </w:rPr>
        <w:t>would</w:t>
      </w:r>
      <w:r w:rsidRPr="004F58CA">
        <w:rPr>
          <w:rFonts w:asciiTheme="majorHAnsi" w:hAnsiTheme="majorHAnsi" w:cstheme="majorHAnsi"/>
          <w:sz w:val="16"/>
        </w:rPr>
        <w:t xml:space="preserve"> effectively </w:t>
      </w:r>
      <w:r w:rsidRPr="004F58CA">
        <w:rPr>
          <w:rStyle w:val="StyleUnderline"/>
          <w:rFonts w:asciiTheme="majorHAnsi" w:hAnsiTheme="majorHAnsi" w:cstheme="majorHAnsi"/>
        </w:rPr>
        <w:t xml:space="preserve">be </w:t>
      </w:r>
      <w:r w:rsidRPr="004F58CA">
        <w:rPr>
          <w:rStyle w:val="Emphasis"/>
          <w:rFonts w:asciiTheme="majorHAnsi" w:hAnsiTheme="majorHAnsi" w:cstheme="majorHAnsi"/>
        </w:rPr>
        <w:t>surrendering the most powerful bargaining chip</w:t>
      </w:r>
      <w:r w:rsidRPr="004F58CA">
        <w:rPr>
          <w:rStyle w:val="StyleUnderline"/>
          <w:rFonts w:asciiTheme="majorHAnsi" w:hAnsiTheme="majorHAnsi" w:cstheme="majorHAnsi"/>
        </w:rPr>
        <w:t xml:space="preserve"> it has traditionally wielded in dealing with friends and allies,</w:t>
      </w:r>
      <w:r w:rsidRPr="004F58CA">
        <w:rPr>
          <w:rFonts w:asciiTheme="majorHAnsi" w:hAnsiTheme="majorHAnsi" w:cstheme="majorHAnsi"/>
          <w:sz w:val="16"/>
        </w:rPr>
        <w:t xml:space="preserve"> </w:t>
      </w:r>
      <w:r w:rsidRPr="004F58CA">
        <w:rPr>
          <w:rStyle w:val="StyleUnderline"/>
          <w:rFonts w:asciiTheme="majorHAnsi" w:hAnsiTheme="majorHAnsi" w:cstheme="majorHAnsi"/>
        </w:rPr>
        <w:t xml:space="preserve">and jeopardizing the position of leadership it has used to shape bilateral and regional </w:t>
      </w:r>
      <w:r w:rsidRPr="004F58CA">
        <w:rPr>
          <w:rStyle w:val="Emphasis"/>
          <w:rFonts w:asciiTheme="majorHAnsi" w:hAnsiTheme="majorHAnsi" w:cstheme="majorHAnsi"/>
        </w:rPr>
        <w:t>agendas for decades</w:t>
      </w:r>
      <w:r w:rsidRPr="004F58CA">
        <w:rPr>
          <w:rFonts w:asciiTheme="majorHAnsi" w:hAnsiTheme="majorHAnsi" w:cstheme="majorHAnsi"/>
          <w:sz w:val="16"/>
        </w:rPr>
        <w:t xml:space="preserve">. </w:t>
      </w:r>
      <w:r w:rsidRPr="004F58CA">
        <w:rPr>
          <w:rStyle w:val="Emphasis"/>
          <w:rFonts w:asciiTheme="majorHAnsi" w:hAnsiTheme="majorHAnsi" w:cstheme="majorHAnsi"/>
        </w:rPr>
        <w:t>The consequences would seem no less damaging where stability is concerned</w:t>
      </w:r>
      <w:r w:rsidRPr="004F58CA">
        <w:rPr>
          <w:rFonts w:asciiTheme="majorHAnsi" w:hAnsiTheme="majorHAnsi" w:cstheme="majorHAnsi"/>
          <w:sz w:val="16"/>
        </w:rPr>
        <w:t xml:space="preserve">. As offshore balancers have argued, it may be that U.S. retrenchment would force local powers to spend more on defense, while perhaps assuaging certain points of friction with countries that feel threatened or encircled by U.S. presence. But it equally stands to reason that </w:t>
      </w:r>
      <w:r w:rsidRPr="00170C57">
        <w:rPr>
          <w:rStyle w:val="StyleUnderline"/>
          <w:rFonts w:asciiTheme="majorHAnsi" w:hAnsiTheme="majorHAnsi" w:cstheme="majorHAnsi"/>
          <w:highlight w:val="cyan"/>
        </w:rPr>
        <w:t xml:space="preserve">removing the American pacifier would </w:t>
      </w:r>
      <w:r w:rsidRPr="00170C57">
        <w:rPr>
          <w:rStyle w:val="Emphasis"/>
          <w:rFonts w:asciiTheme="majorHAnsi" w:hAnsiTheme="majorHAnsi" w:cstheme="majorHAnsi"/>
          <w:highlight w:val="cyan"/>
        </w:rPr>
        <w:t>liberate</w:t>
      </w:r>
      <w:r w:rsidRPr="004F58CA">
        <w:rPr>
          <w:rStyle w:val="Emphasis"/>
          <w:rFonts w:asciiTheme="majorHAnsi" w:hAnsiTheme="majorHAnsi" w:cstheme="majorHAnsi"/>
        </w:rPr>
        <w:t xml:space="preserve"> the more </w:t>
      </w:r>
      <w:r w:rsidRPr="00170C57">
        <w:rPr>
          <w:rStyle w:val="Emphasis"/>
          <w:rFonts w:asciiTheme="majorHAnsi" w:hAnsiTheme="majorHAnsi" w:cstheme="majorHAnsi"/>
          <w:highlight w:val="cyan"/>
        </w:rPr>
        <w:t>destabilizing influences</w:t>
      </w:r>
      <w:r w:rsidRPr="004F58CA">
        <w:rPr>
          <w:rStyle w:val="Emphasis"/>
          <w:rFonts w:asciiTheme="majorHAnsi" w:hAnsiTheme="majorHAnsi" w:cstheme="majorHAnsi"/>
        </w:rPr>
        <w:t xml:space="preserve"> that U.S. policy had previously stifled</w:t>
      </w:r>
      <w:r w:rsidRPr="004F58CA">
        <w:rPr>
          <w:rFonts w:asciiTheme="majorHAnsi" w:hAnsiTheme="majorHAnsi" w:cstheme="majorHAnsi"/>
          <w:sz w:val="16"/>
        </w:rPr>
        <w:t xml:space="preserve">. </w:t>
      </w:r>
      <w:r w:rsidRPr="004F58CA">
        <w:rPr>
          <w:rStyle w:val="StyleUnderline"/>
          <w:rFonts w:asciiTheme="majorHAnsi" w:hAnsiTheme="majorHAnsi" w:cstheme="majorHAnsi"/>
        </w:rPr>
        <w:t xml:space="preserve">Long-dormant </w:t>
      </w:r>
      <w:r w:rsidRPr="00170C57">
        <w:rPr>
          <w:rStyle w:val="Emphasis"/>
          <w:rFonts w:asciiTheme="majorHAnsi" w:hAnsiTheme="majorHAnsi" w:cstheme="majorHAnsi"/>
          <w:highlight w:val="cyan"/>
        </w:rPr>
        <w:t>security competitions might reawaken</w:t>
      </w:r>
      <w:r w:rsidRPr="004F58CA">
        <w:rPr>
          <w:rStyle w:val="Emphasis"/>
          <w:rFonts w:asciiTheme="majorHAnsi" w:hAnsiTheme="majorHAnsi" w:cstheme="majorHAnsi"/>
        </w:rPr>
        <w:t xml:space="preserve"> as countries armed themselves</w:t>
      </w:r>
      <w:r w:rsidRPr="004F58CA">
        <w:rPr>
          <w:rStyle w:val="StyleUnderline"/>
          <w:rFonts w:asciiTheme="majorHAnsi" w:hAnsiTheme="majorHAnsi" w:cstheme="majorHAnsi"/>
        </w:rPr>
        <w:t xml:space="preserve"> more vigorously</w:t>
      </w:r>
      <w:r w:rsidRPr="004F58CA">
        <w:rPr>
          <w:rFonts w:asciiTheme="majorHAnsi" w:hAnsiTheme="majorHAnsi" w:cstheme="majorHAnsi"/>
          <w:sz w:val="16"/>
        </w:rPr>
        <w:t xml:space="preserve">; </w:t>
      </w:r>
      <w:r w:rsidRPr="00170C57">
        <w:rPr>
          <w:rStyle w:val="Emphasis"/>
          <w:rFonts w:asciiTheme="majorHAnsi" w:hAnsiTheme="majorHAnsi" w:cstheme="majorHAnsi"/>
          <w:highlight w:val="cyan"/>
        </w:rPr>
        <w:t>historical antagonisms</w:t>
      </w:r>
      <w:r w:rsidRPr="004F58CA">
        <w:rPr>
          <w:rFonts w:asciiTheme="majorHAnsi" w:hAnsiTheme="majorHAnsi" w:cstheme="majorHAnsi"/>
          <w:sz w:val="16"/>
        </w:rPr>
        <w:t xml:space="preserve"> </w:t>
      </w:r>
      <w:r w:rsidRPr="004F58CA">
        <w:rPr>
          <w:rStyle w:val="StyleUnderline"/>
          <w:rFonts w:asciiTheme="majorHAnsi" w:hAnsiTheme="majorHAnsi" w:cstheme="majorHAnsi"/>
        </w:rPr>
        <w:t xml:space="preserve">between old rivals </w:t>
      </w:r>
      <w:r w:rsidRPr="00170C57">
        <w:rPr>
          <w:rStyle w:val="StyleUnderline"/>
          <w:rFonts w:asciiTheme="majorHAnsi" w:hAnsiTheme="majorHAnsi" w:cstheme="majorHAnsi"/>
          <w:highlight w:val="cyan"/>
        </w:rPr>
        <w:t xml:space="preserve">might </w:t>
      </w:r>
      <w:r w:rsidRPr="00170C57">
        <w:rPr>
          <w:rStyle w:val="Emphasis"/>
          <w:rFonts w:asciiTheme="majorHAnsi" w:hAnsiTheme="majorHAnsi" w:cstheme="majorHAnsi"/>
          <w:highlight w:val="cyan"/>
        </w:rPr>
        <w:t>reemerge</w:t>
      </w:r>
      <w:r w:rsidRPr="004F58CA">
        <w:rPr>
          <w:rStyle w:val="Emphasis"/>
          <w:rFonts w:asciiTheme="majorHAnsi" w:hAnsiTheme="majorHAnsi" w:cstheme="majorHAnsi"/>
        </w:rPr>
        <w:t xml:space="preserve"> in the absence of a robust U.S. presence</w:t>
      </w:r>
      <w:r w:rsidRPr="004F58CA">
        <w:rPr>
          <w:rStyle w:val="StyleUnderline"/>
          <w:rFonts w:asciiTheme="majorHAnsi" w:hAnsiTheme="majorHAnsi" w:cstheme="majorHAnsi"/>
        </w:rPr>
        <w:t xml:space="preserve"> and the reassurance it provides</w:t>
      </w:r>
      <w:r w:rsidRPr="004F58CA">
        <w:rPr>
          <w:rFonts w:asciiTheme="majorHAnsi" w:hAnsiTheme="majorHAnsi" w:cstheme="majorHAnsi"/>
          <w:sz w:val="16"/>
        </w:rPr>
        <w:t xml:space="preserve">. Moreover, </w:t>
      </w:r>
      <w:r w:rsidRPr="00170C57">
        <w:rPr>
          <w:rStyle w:val="StyleUnderline"/>
          <w:rFonts w:asciiTheme="majorHAnsi" w:hAnsiTheme="majorHAnsi" w:cstheme="majorHAnsi"/>
          <w:highlight w:val="cyan"/>
        </w:rPr>
        <w:t>countries that seek to revise</w:t>
      </w:r>
      <w:r w:rsidRPr="004F58CA">
        <w:rPr>
          <w:rStyle w:val="StyleUnderline"/>
          <w:rFonts w:asciiTheme="majorHAnsi" w:hAnsiTheme="majorHAnsi" w:cstheme="majorHAnsi"/>
        </w:rPr>
        <w:t xml:space="preserve"> existing </w:t>
      </w:r>
      <w:r w:rsidRPr="00170C57">
        <w:rPr>
          <w:rStyle w:val="StyleUnderline"/>
          <w:rFonts w:asciiTheme="majorHAnsi" w:hAnsiTheme="majorHAnsi" w:cstheme="majorHAnsi"/>
          <w:highlight w:val="cyan"/>
        </w:rPr>
        <w:t>regional orders</w:t>
      </w:r>
      <w:r w:rsidRPr="004F58CA">
        <w:rPr>
          <w:rStyle w:val="StyleUnderline"/>
          <w:rFonts w:asciiTheme="majorHAnsi" w:hAnsiTheme="majorHAnsi" w:cstheme="majorHAnsi"/>
        </w:rPr>
        <w:t xml:space="preserve"> in their favor</w:t>
      </w:r>
      <w:r w:rsidRPr="004F58CA">
        <w:rPr>
          <w:rFonts w:asciiTheme="majorHAnsi" w:hAnsiTheme="majorHAnsi" w:cstheme="majorHAnsi"/>
          <w:sz w:val="16"/>
        </w:rPr>
        <w:t xml:space="preserve">—think </w:t>
      </w:r>
      <w:r w:rsidRPr="004F58CA">
        <w:rPr>
          <w:rStyle w:val="Emphasis"/>
          <w:rFonts w:asciiTheme="majorHAnsi" w:hAnsiTheme="majorHAnsi" w:cstheme="majorHAnsi"/>
        </w:rPr>
        <w:t>Russia</w:t>
      </w:r>
      <w:r w:rsidRPr="004F58CA">
        <w:rPr>
          <w:rFonts w:asciiTheme="majorHAnsi" w:hAnsiTheme="majorHAnsi" w:cstheme="majorHAnsi"/>
          <w:sz w:val="16"/>
        </w:rPr>
        <w:t xml:space="preserve"> in </w:t>
      </w:r>
      <w:r w:rsidRPr="004F58CA">
        <w:rPr>
          <w:rStyle w:val="Emphasis"/>
          <w:rFonts w:asciiTheme="majorHAnsi" w:hAnsiTheme="majorHAnsi" w:cstheme="majorHAnsi"/>
        </w:rPr>
        <w:t>Europe</w:t>
      </w:r>
      <w:r w:rsidRPr="004F58CA">
        <w:rPr>
          <w:rFonts w:asciiTheme="majorHAnsi" w:hAnsiTheme="majorHAnsi" w:cstheme="majorHAnsi"/>
          <w:sz w:val="16"/>
        </w:rPr>
        <w:t xml:space="preserve">, or </w:t>
      </w:r>
      <w:r w:rsidRPr="004F58CA">
        <w:rPr>
          <w:rStyle w:val="Emphasis"/>
          <w:rFonts w:asciiTheme="majorHAnsi" w:hAnsiTheme="majorHAnsi" w:cstheme="majorHAnsi"/>
        </w:rPr>
        <w:t>China</w:t>
      </w:r>
      <w:r w:rsidRPr="004F58CA">
        <w:rPr>
          <w:rFonts w:asciiTheme="majorHAnsi" w:hAnsiTheme="majorHAnsi" w:cstheme="majorHAnsi"/>
          <w:sz w:val="16"/>
        </w:rPr>
        <w:t xml:space="preserve"> in Asia—might indeed applaud U.S. retrenchment, but </w:t>
      </w:r>
      <w:r w:rsidRPr="004F58CA">
        <w:rPr>
          <w:rStyle w:val="StyleUnderline"/>
          <w:rFonts w:asciiTheme="majorHAnsi" w:hAnsiTheme="majorHAnsi" w:cstheme="majorHAnsi"/>
        </w:rPr>
        <w:t xml:space="preserve">they </w:t>
      </w:r>
      <w:r w:rsidRPr="00170C57">
        <w:rPr>
          <w:rStyle w:val="StyleUnderline"/>
          <w:rFonts w:asciiTheme="majorHAnsi" w:hAnsiTheme="majorHAnsi" w:cstheme="majorHAnsi"/>
          <w:highlight w:val="cyan"/>
        </w:rPr>
        <w:t>might</w:t>
      </w:r>
      <w:r w:rsidRPr="004F58CA">
        <w:rPr>
          <w:rStyle w:val="StyleUnderline"/>
          <w:rFonts w:asciiTheme="majorHAnsi" w:hAnsiTheme="majorHAnsi" w:cstheme="majorHAnsi"/>
        </w:rPr>
        <w:t xml:space="preserve"> just as plausibly </w:t>
      </w:r>
      <w:r w:rsidRPr="00170C57">
        <w:rPr>
          <w:rStyle w:val="StyleUnderline"/>
          <w:rFonts w:asciiTheme="majorHAnsi" w:hAnsiTheme="majorHAnsi" w:cstheme="majorHAnsi"/>
          <w:highlight w:val="cyan"/>
        </w:rPr>
        <w:t>feel empowered to more assertively press their interest</w:t>
      </w:r>
      <w:r w:rsidRPr="004F58CA">
        <w:rPr>
          <w:rStyle w:val="StyleUnderline"/>
          <w:rFonts w:asciiTheme="majorHAnsi" w:hAnsiTheme="majorHAnsi" w:cstheme="majorHAnsi"/>
        </w:rPr>
        <w:t>s</w:t>
      </w:r>
      <w:r w:rsidRPr="004F58CA">
        <w:rPr>
          <w:rFonts w:asciiTheme="majorHAnsi" w:hAnsiTheme="majorHAnsi" w:cstheme="majorHAnsi"/>
          <w:sz w:val="16"/>
        </w:rPr>
        <w:t>. If the United States has been a kind of Leviathan in key regions, Mearsheimer acknowledges, then “</w:t>
      </w:r>
      <w:r w:rsidRPr="004F58CA">
        <w:rPr>
          <w:rStyle w:val="Emphasis"/>
          <w:rFonts w:asciiTheme="majorHAnsi" w:hAnsiTheme="majorHAnsi" w:cstheme="majorHAnsi"/>
        </w:rPr>
        <w:t>take away that Leviathan and there is likely to be big trouble</w:t>
      </w:r>
      <w:r w:rsidRPr="004F58CA">
        <w:rPr>
          <w:rFonts w:asciiTheme="majorHAnsi" w:hAnsiTheme="majorHAnsi" w:cstheme="majorHAnsi"/>
          <w:sz w:val="16"/>
        </w:rPr>
        <w:t xml:space="preserve">.”46 Scanning the global horizon today, </w:t>
      </w:r>
      <w:r w:rsidRPr="004F58CA">
        <w:rPr>
          <w:rStyle w:val="Emphasis"/>
          <w:rFonts w:asciiTheme="majorHAnsi" w:hAnsiTheme="majorHAnsi" w:cstheme="majorHAnsi"/>
        </w:rPr>
        <w:t>one can easily see where such trouble might arise</w:t>
      </w:r>
      <w:r w:rsidRPr="004F58CA">
        <w:rPr>
          <w:rFonts w:asciiTheme="majorHAnsi" w:hAnsiTheme="majorHAnsi" w:cstheme="majorHAnsi"/>
          <w:sz w:val="16"/>
        </w:rPr>
        <w:t xml:space="preserve">. </w:t>
      </w:r>
      <w:r w:rsidRPr="004F58CA">
        <w:rPr>
          <w:rStyle w:val="StyleUnderline"/>
          <w:rFonts w:asciiTheme="majorHAnsi" w:hAnsiTheme="majorHAnsi" w:cstheme="majorHAnsi"/>
        </w:rPr>
        <w:t>In Europe,</w:t>
      </w:r>
      <w:r w:rsidRPr="004F58CA">
        <w:rPr>
          <w:rFonts w:asciiTheme="majorHAnsi" w:hAnsiTheme="majorHAnsi" w:cstheme="majorHAnsi"/>
          <w:sz w:val="16"/>
        </w:rPr>
        <w:t xml:space="preserve"> </w:t>
      </w:r>
      <w:r w:rsidRPr="00170C57">
        <w:rPr>
          <w:rStyle w:val="StyleUnderline"/>
          <w:rFonts w:asciiTheme="majorHAnsi" w:hAnsiTheme="majorHAnsi" w:cstheme="majorHAnsi"/>
          <w:highlight w:val="cyan"/>
        </w:rPr>
        <w:t>a revisionist Russia is</w:t>
      </w:r>
      <w:r w:rsidRPr="004F58CA">
        <w:rPr>
          <w:rStyle w:val="StyleUnderline"/>
          <w:rFonts w:asciiTheme="majorHAnsi" w:hAnsiTheme="majorHAnsi" w:cstheme="majorHAnsi"/>
        </w:rPr>
        <w:t xml:space="preserve"> already </w:t>
      </w:r>
      <w:r w:rsidRPr="00170C57">
        <w:rPr>
          <w:rStyle w:val="StyleUnderline"/>
          <w:rFonts w:asciiTheme="majorHAnsi" w:hAnsiTheme="majorHAnsi" w:cstheme="majorHAnsi"/>
          <w:highlight w:val="cyan"/>
        </w:rPr>
        <w:t>destabilizing its neighbors and contesting the post-Cold War settlement in the region</w:t>
      </w:r>
      <w:r w:rsidRPr="004F58CA">
        <w:rPr>
          <w:rStyle w:val="StyleUnderline"/>
          <w:rFonts w:asciiTheme="majorHAnsi" w:hAnsiTheme="majorHAnsi" w:cstheme="majorHAnsi"/>
        </w:rPr>
        <w:t>.</w:t>
      </w:r>
      <w:r w:rsidRPr="004F58CA">
        <w:rPr>
          <w:rFonts w:asciiTheme="majorHAnsi" w:hAnsiTheme="majorHAnsi" w:cstheme="majorHAnsi"/>
          <w:sz w:val="16"/>
        </w:rPr>
        <w:t xml:space="preserve"> </w:t>
      </w:r>
      <w:r w:rsidRPr="004F58CA">
        <w:rPr>
          <w:rStyle w:val="StyleUnderline"/>
          <w:rFonts w:asciiTheme="majorHAnsi" w:hAnsiTheme="majorHAnsi" w:cstheme="majorHAnsi"/>
        </w:rPr>
        <w:t xml:space="preserve">In the Gulf and broader Middle East, the </w:t>
      </w:r>
      <w:r w:rsidRPr="00170C57">
        <w:rPr>
          <w:rStyle w:val="StyleUnderline"/>
          <w:rFonts w:asciiTheme="majorHAnsi" w:hAnsiTheme="majorHAnsi" w:cstheme="majorHAnsi"/>
          <w:highlight w:val="cyan"/>
        </w:rPr>
        <w:t xml:space="preserve">threat of Iranian ascendancy has stoked region-wide tensions manifesting in </w:t>
      </w:r>
      <w:r w:rsidRPr="00170C57">
        <w:rPr>
          <w:rStyle w:val="Emphasis"/>
          <w:rFonts w:asciiTheme="majorHAnsi" w:hAnsiTheme="majorHAnsi" w:cstheme="majorHAnsi"/>
          <w:highlight w:val="cyan"/>
        </w:rPr>
        <w:t>proxy wars</w:t>
      </w:r>
      <w:r w:rsidRPr="00170C57">
        <w:rPr>
          <w:rStyle w:val="StyleUnderline"/>
          <w:rFonts w:asciiTheme="majorHAnsi" w:hAnsiTheme="majorHAnsi" w:cstheme="majorHAnsi"/>
          <w:highlight w:val="cyan"/>
        </w:rPr>
        <w:t xml:space="preserve"> and hints of an </w:t>
      </w:r>
      <w:r w:rsidRPr="00170C57">
        <w:rPr>
          <w:rStyle w:val="Emphasis"/>
          <w:rFonts w:asciiTheme="majorHAnsi" w:hAnsiTheme="majorHAnsi" w:cstheme="majorHAnsi"/>
          <w:highlight w:val="cyan"/>
        </w:rPr>
        <w:t>incipient arms race</w:t>
      </w:r>
      <w:r w:rsidRPr="004F58CA">
        <w:rPr>
          <w:rStyle w:val="StyleUnderline"/>
          <w:rFonts w:asciiTheme="majorHAnsi" w:hAnsiTheme="majorHAnsi" w:cstheme="majorHAnsi"/>
        </w:rPr>
        <w:t xml:space="preserve">, even as that region also contends with a severe threat to its stability in the form of the Islamic State. In East Asia, </w:t>
      </w:r>
      <w:r w:rsidRPr="004F58CA">
        <w:rPr>
          <w:rStyle w:val="Emphasis"/>
          <w:rFonts w:asciiTheme="majorHAnsi" w:hAnsiTheme="majorHAnsi" w:cstheme="majorHAnsi"/>
        </w:rPr>
        <w:t xml:space="preserve">a rising </w:t>
      </w:r>
      <w:r w:rsidRPr="00170C57">
        <w:rPr>
          <w:rStyle w:val="Emphasis"/>
          <w:rFonts w:asciiTheme="majorHAnsi" w:hAnsiTheme="majorHAnsi" w:cstheme="majorHAnsi"/>
          <w:highlight w:val="cyan"/>
        </w:rPr>
        <w:t>China is challenging the regional status quo</w:t>
      </w:r>
      <w:r w:rsidRPr="004F58CA">
        <w:rPr>
          <w:rStyle w:val="StyleUnderline"/>
          <w:rFonts w:asciiTheme="majorHAnsi" w:hAnsiTheme="majorHAnsi" w:cstheme="majorHAnsi"/>
        </w:rPr>
        <w:t xml:space="preserve"> in numerous ways, </w:t>
      </w:r>
      <w:r w:rsidRPr="00170C57">
        <w:rPr>
          <w:rStyle w:val="StyleUnderline"/>
          <w:rFonts w:asciiTheme="majorHAnsi" w:hAnsiTheme="majorHAnsi" w:cstheme="majorHAnsi"/>
          <w:highlight w:val="cyan"/>
        </w:rPr>
        <w:t>sounding alarms among its neighbors</w:t>
      </w:r>
      <w:r w:rsidRPr="004F58CA">
        <w:rPr>
          <w:rStyle w:val="StyleUnderline"/>
          <w:rFonts w:asciiTheme="majorHAnsi" w:hAnsiTheme="majorHAnsi" w:cstheme="majorHAnsi"/>
        </w:rPr>
        <w:t xml:space="preserve">—many of whom also have historical grievances against each other. </w:t>
      </w:r>
      <w:r w:rsidRPr="004F58CA">
        <w:rPr>
          <w:rFonts w:asciiTheme="majorHAnsi" w:hAnsiTheme="majorHAnsi" w:cstheme="majorHAnsi"/>
          <w:sz w:val="16"/>
        </w:rPr>
        <w:t xml:space="preserve">In these circumstances, </w:t>
      </w:r>
      <w:r w:rsidRPr="00170C57">
        <w:rPr>
          <w:rStyle w:val="Emphasis"/>
          <w:rFonts w:asciiTheme="majorHAnsi" w:hAnsiTheme="majorHAnsi" w:cstheme="majorHAnsi"/>
          <w:highlight w:val="cyan"/>
        </w:rPr>
        <w:t>removing the American pacifier would</w:t>
      </w:r>
      <w:r w:rsidRPr="004F58CA">
        <w:rPr>
          <w:rStyle w:val="Emphasis"/>
          <w:rFonts w:asciiTheme="majorHAnsi" w:hAnsiTheme="majorHAnsi" w:cstheme="majorHAnsi"/>
        </w:rPr>
        <w:t xml:space="preserve"> likely </w:t>
      </w:r>
      <w:r w:rsidRPr="00170C57">
        <w:rPr>
          <w:rStyle w:val="Emphasis"/>
          <w:rFonts w:asciiTheme="majorHAnsi" w:hAnsiTheme="majorHAnsi" w:cstheme="majorHAnsi"/>
          <w:highlight w:val="cyan"/>
        </w:rPr>
        <w:t>yield</w:t>
      </w:r>
      <w:r w:rsidRPr="004F58CA">
        <w:rPr>
          <w:rStyle w:val="Emphasis"/>
          <w:rFonts w:asciiTheme="majorHAnsi" w:hAnsiTheme="majorHAnsi" w:cstheme="majorHAnsi"/>
        </w:rPr>
        <w:t xml:space="preserve"> not low-cost stability, but </w:t>
      </w:r>
      <w:r w:rsidRPr="00170C57">
        <w:rPr>
          <w:rStyle w:val="Emphasis"/>
          <w:rFonts w:asciiTheme="majorHAnsi" w:hAnsiTheme="majorHAnsi" w:cstheme="majorHAnsi"/>
          <w:highlight w:val="cyan"/>
        </w:rPr>
        <w:t>increased conflict and upheaval</w:t>
      </w:r>
      <w:r w:rsidRPr="004F58CA">
        <w:rPr>
          <w:rStyle w:val="Emphasis"/>
          <w:rFonts w:asciiTheme="majorHAnsi" w:hAnsiTheme="majorHAnsi" w:cstheme="majorHAnsi"/>
        </w:rPr>
        <w:t xml:space="preserve">. </w:t>
      </w:r>
      <w:r w:rsidRPr="004F58CA">
        <w:rPr>
          <w:rStyle w:val="StyleUnderline"/>
          <w:rFonts w:asciiTheme="majorHAnsi" w:hAnsiTheme="majorHAnsi" w:cstheme="majorHAnsi"/>
        </w:rPr>
        <w:t>That conflict and upheaval</w:t>
      </w:r>
      <w:r w:rsidRPr="004F58CA">
        <w:rPr>
          <w:rFonts w:asciiTheme="majorHAnsi" w:hAnsiTheme="majorHAnsi" w:cstheme="majorHAnsi"/>
          <w:sz w:val="16"/>
        </w:rPr>
        <w:t xml:space="preserve">, in turn, </w:t>
      </w:r>
      <w:r w:rsidRPr="004F58CA">
        <w:rPr>
          <w:rStyle w:val="Emphasis"/>
          <w:rFonts w:asciiTheme="majorHAnsi" w:hAnsiTheme="majorHAnsi" w:cstheme="majorHAnsi"/>
        </w:rPr>
        <w:t>would be quite damaging to U.S. interests</w:t>
      </w:r>
      <w:r w:rsidRPr="004F58CA">
        <w:rPr>
          <w:rFonts w:asciiTheme="majorHAnsi" w:hAnsiTheme="majorHAnsi" w:cstheme="majorHAnsi"/>
          <w:sz w:val="16"/>
        </w:rPr>
        <w:t xml:space="preserve"> even if it did not result in the nightmare scenario of a hostile power dominating a key region. </w:t>
      </w:r>
      <w:r w:rsidRPr="00170C57">
        <w:rPr>
          <w:rStyle w:val="Emphasis"/>
          <w:rFonts w:asciiTheme="majorHAnsi" w:hAnsiTheme="majorHAnsi" w:cstheme="majorHAnsi"/>
          <w:highlight w:val="cyan"/>
        </w:rPr>
        <w:t>It is hard to imagine</w:t>
      </w:r>
      <w:r w:rsidRPr="004F58CA">
        <w:rPr>
          <w:rFonts w:asciiTheme="majorHAnsi" w:hAnsiTheme="majorHAnsi" w:cstheme="majorHAnsi"/>
          <w:sz w:val="16"/>
        </w:rPr>
        <w:t xml:space="preserve">, for instance, </w:t>
      </w:r>
      <w:r w:rsidRPr="00170C57">
        <w:rPr>
          <w:rStyle w:val="Emphasis"/>
          <w:rFonts w:asciiTheme="majorHAnsi" w:hAnsiTheme="majorHAnsi" w:cstheme="majorHAnsi"/>
          <w:highlight w:val="cyan"/>
        </w:rPr>
        <w:t>that increased instability</w:t>
      </w:r>
      <w:r w:rsidRPr="004F58CA">
        <w:rPr>
          <w:rStyle w:val="Emphasis"/>
          <w:rFonts w:asciiTheme="majorHAnsi" w:hAnsiTheme="majorHAnsi" w:cstheme="majorHAnsi"/>
        </w:rPr>
        <w:t xml:space="preserve"> and acrimony </w:t>
      </w:r>
      <w:r w:rsidRPr="00170C57">
        <w:rPr>
          <w:rStyle w:val="Emphasis"/>
          <w:rFonts w:asciiTheme="majorHAnsi" w:hAnsiTheme="majorHAnsi" w:cstheme="majorHAnsi"/>
          <w:highlight w:val="cyan"/>
        </w:rPr>
        <w:t>would produce the</w:t>
      </w:r>
      <w:r w:rsidRPr="004F58CA">
        <w:rPr>
          <w:rStyle w:val="Emphasis"/>
          <w:rFonts w:asciiTheme="majorHAnsi" w:hAnsiTheme="majorHAnsi" w:cstheme="majorHAnsi"/>
        </w:rPr>
        <w:t xml:space="preserve"> robust </w:t>
      </w:r>
      <w:r w:rsidRPr="00170C57">
        <w:rPr>
          <w:rStyle w:val="Emphasis"/>
          <w:rFonts w:asciiTheme="majorHAnsi" w:hAnsiTheme="majorHAnsi" w:cstheme="majorHAnsi"/>
          <w:highlight w:val="cyan"/>
        </w:rPr>
        <w:t>multilateral cooperation necessary to deal with transnational threats from pandemics to piracy</w:t>
      </w:r>
      <w:r w:rsidRPr="004F58CA">
        <w:rPr>
          <w:rFonts w:asciiTheme="majorHAnsi" w:hAnsiTheme="majorHAnsi" w:cstheme="majorHAnsi"/>
          <w:sz w:val="16"/>
        </w:rPr>
        <w:t xml:space="preserve">. </w:t>
      </w:r>
      <w:r w:rsidRPr="004F58CA">
        <w:rPr>
          <w:rStyle w:val="Emphasis"/>
          <w:rFonts w:asciiTheme="majorHAnsi" w:hAnsiTheme="majorHAnsi" w:cstheme="majorHAnsi"/>
        </w:rPr>
        <w:t>More problematic still might be the economic consequences.</w:t>
      </w:r>
      <w:r w:rsidRPr="004F58CA">
        <w:rPr>
          <w:rFonts w:asciiTheme="majorHAnsi" w:hAnsiTheme="majorHAnsi" w:cstheme="majorHAnsi"/>
          <w:sz w:val="16"/>
        </w:rPr>
        <w:t xml:space="preserve"> As scholars like Michael Mandelbaum have argued, </w:t>
      </w:r>
      <w:r w:rsidRPr="004F58CA">
        <w:rPr>
          <w:rStyle w:val="StyleUnderline"/>
          <w:rFonts w:asciiTheme="majorHAnsi" w:hAnsiTheme="majorHAnsi" w:cstheme="majorHAnsi"/>
        </w:rPr>
        <w:t xml:space="preserve">the enormous </w:t>
      </w:r>
      <w:r w:rsidRPr="00170C57">
        <w:rPr>
          <w:rStyle w:val="StyleUnderline"/>
          <w:rFonts w:asciiTheme="majorHAnsi" w:hAnsiTheme="majorHAnsi" w:cstheme="majorHAnsi"/>
          <w:highlight w:val="cyan"/>
        </w:rPr>
        <w:t>progress toward global prosperity and integration</w:t>
      </w:r>
      <w:r w:rsidRPr="004F58CA">
        <w:rPr>
          <w:rStyle w:val="StyleUnderline"/>
          <w:rFonts w:asciiTheme="majorHAnsi" w:hAnsiTheme="majorHAnsi" w:cstheme="majorHAnsi"/>
        </w:rPr>
        <w:t xml:space="preserve"> that has occurred since World War II</w:t>
      </w:r>
      <w:r w:rsidRPr="004F58CA">
        <w:rPr>
          <w:rFonts w:asciiTheme="majorHAnsi" w:hAnsiTheme="majorHAnsi" w:cstheme="majorHAnsi"/>
          <w:sz w:val="16"/>
        </w:rPr>
        <w:t xml:space="preserve"> (and now the Cold War) </w:t>
      </w:r>
      <w:r w:rsidRPr="00170C57">
        <w:rPr>
          <w:rStyle w:val="StyleUnderline"/>
          <w:rFonts w:asciiTheme="majorHAnsi" w:hAnsiTheme="majorHAnsi" w:cstheme="majorHAnsi"/>
          <w:highlight w:val="cyan"/>
        </w:rPr>
        <w:t>has come in the climate of</w:t>
      </w:r>
      <w:r w:rsidRPr="004F58CA">
        <w:rPr>
          <w:rStyle w:val="StyleUnderline"/>
          <w:rFonts w:asciiTheme="majorHAnsi" w:hAnsiTheme="majorHAnsi" w:cstheme="majorHAnsi"/>
        </w:rPr>
        <w:t xml:space="preserve"> relative stability and </w:t>
      </w:r>
      <w:r w:rsidRPr="00170C57">
        <w:rPr>
          <w:rStyle w:val="StyleUnderline"/>
          <w:rFonts w:asciiTheme="majorHAnsi" w:hAnsiTheme="majorHAnsi" w:cstheme="majorHAnsi"/>
          <w:highlight w:val="cyan"/>
        </w:rPr>
        <w:t>security provided</w:t>
      </w:r>
      <w:r w:rsidRPr="004F58CA">
        <w:rPr>
          <w:rStyle w:val="StyleUnderline"/>
          <w:rFonts w:asciiTheme="majorHAnsi" w:hAnsiTheme="majorHAnsi" w:cstheme="majorHAnsi"/>
        </w:rPr>
        <w:t xml:space="preserve"> largely </w:t>
      </w:r>
      <w:r w:rsidRPr="00170C57">
        <w:rPr>
          <w:rStyle w:val="StyleUnderline"/>
          <w:rFonts w:asciiTheme="majorHAnsi" w:hAnsiTheme="majorHAnsi" w:cstheme="majorHAnsi"/>
          <w:highlight w:val="cyan"/>
        </w:rPr>
        <w:t>by the</w:t>
      </w:r>
      <w:r w:rsidRPr="004F58CA">
        <w:rPr>
          <w:rStyle w:val="StyleUnderline"/>
          <w:rFonts w:asciiTheme="majorHAnsi" w:hAnsiTheme="majorHAnsi" w:cstheme="majorHAnsi"/>
        </w:rPr>
        <w:t xml:space="preserve"> </w:t>
      </w:r>
      <w:r w:rsidRPr="00170C57">
        <w:rPr>
          <w:rStyle w:val="Emphasis"/>
          <w:rFonts w:asciiTheme="majorHAnsi" w:hAnsiTheme="majorHAnsi" w:cstheme="majorHAnsi"/>
          <w:highlight w:val="cyan"/>
        </w:rPr>
        <w:t>U</w:t>
      </w:r>
      <w:r w:rsidRPr="004F58CA">
        <w:rPr>
          <w:rFonts w:asciiTheme="majorHAnsi" w:hAnsiTheme="majorHAnsi" w:cstheme="majorHAnsi"/>
          <w:sz w:val="16"/>
        </w:rPr>
        <w:t xml:space="preserve">nited </w:t>
      </w:r>
      <w:r w:rsidRPr="00170C57">
        <w:rPr>
          <w:rStyle w:val="Emphasis"/>
          <w:rFonts w:asciiTheme="majorHAnsi" w:hAnsiTheme="majorHAnsi" w:cstheme="majorHAnsi"/>
          <w:highlight w:val="cyan"/>
        </w:rPr>
        <w:t>S</w:t>
      </w:r>
      <w:r w:rsidRPr="004F58CA">
        <w:rPr>
          <w:rFonts w:asciiTheme="majorHAnsi" w:hAnsiTheme="majorHAnsi" w:cstheme="majorHAnsi"/>
          <w:sz w:val="16"/>
        </w:rPr>
        <w:t xml:space="preserve">tates.47 </w:t>
      </w:r>
      <w:r w:rsidRPr="00170C57">
        <w:rPr>
          <w:rStyle w:val="StyleUnderline"/>
          <w:rFonts w:asciiTheme="majorHAnsi" w:hAnsiTheme="majorHAnsi" w:cstheme="majorHAnsi"/>
          <w:highlight w:val="cyan"/>
        </w:rPr>
        <w:t>One</w:t>
      </w:r>
      <w:r w:rsidRPr="004F58CA">
        <w:rPr>
          <w:rStyle w:val="StyleUnderline"/>
          <w:rFonts w:asciiTheme="majorHAnsi" w:hAnsiTheme="majorHAnsi" w:cstheme="majorHAnsi"/>
        </w:rPr>
        <w:t xml:space="preserve"> simply </w:t>
      </w:r>
      <w:r w:rsidRPr="00170C57">
        <w:rPr>
          <w:rStyle w:val="StyleUnderline"/>
          <w:rFonts w:asciiTheme="majorHAnsi" w:hAnsiTheme="majorHAnsi" w:cstheme="majorHAnsi"/>
          <w:highlight w:val="cyan"/>
        </w:rPr>
        <w:t>cannot</w:t>
      </w:r>
      <w:r w:rsidRPr="004F58CA">
        <w:rPr>
          <w:rStyle w:val="StyleUnderline"/>
          <w:rFonts w:asciiTheme="majorHAnsi" w:hAnsiTheme="majorHAnsi" w:cstheme="majorHAnsi"/>
        </w:rPr>
        <w:t xml:space="preserve"> confidently </w:t>
      </w:r>
      <w:r w:rsidRPr="00170C57">
        <w:rPr>
          <w:rStyle w:val="StyleUnderline"/>
          <w:rFonts w:asciiTheme="majorHAnsi" w:hAnsiTheme="majorHAnsi" w:cstheme="majorHAnsi"/>
          <w:highlight w:val="cyan"/>
        </w:rPr>
        <w:t>predict that</w:t>
      </w:r>
      <w:r w:rsidRPr="004F58CA">
        <w:rPr>
          <w:rStyle w:val="StyleUnderline"/>
          <w:rFonts w:asciiTheme="majorHAnsi" w:hAnsiTheme="majorHAnsi" w:cstheme="majorHAnsi"/>
        </w:rPr>
        <w:t xml:space="preserve"> this </w:t>
      </w:r>
      <w:r w:rsidRPr="00170C57">
        <w:rPr>
          <w:rStyle w:val="Emphasis"/>
          <w:rFonts w:asciiTheme="majorHAnsi" w:hAnsiTheme="majorHAnsi" w:cstheme="majorHAnsi"/>
          <w:highlight w:val="cyan"/>
        </w:rPr>
        <w:t>progress would endure amid escalating geopolitical competition</w:t>
      </w:r>
      <w:r w:rsidRPr="004F58CA">
        <w:rPr>
          <w:rStyle w:val="Emphasis"/>
          <w:rFonts w:asciiTheme="majorHAnsi" w:hAnsiTheme="majorHAnsi" w:cstheme="majorHAnsi"/>
        </w:rPr>
        <w:t xml:space="preserve"> in regions of enormous importance to the world economy. </w:t>
      </w:r>
      <w:r w:rsidRPr="004F58CA">
        <w:rPr>
          <w:rFonts w:asciiTheme="majorHAnsi" w:hAnsiTheme="majorHAnsi" w:cstheme="majorHAnsi"/>
          <w:sz w:val="16"/>
        </w:rPr>
        <w:t xml:space="preserve">Perhaps </w:t>
      </w:r>
      <w:r w:rsidRPr="004F58CA">
        <w:rPr>
          <w:rStyle w:val="StyleUnderline"/>
          <w:rFonts w:asciiTheme="majorHAnsi" w:hAnsiTheme="majorHAnsi" w:cstheme="majorHAnsi"/>
        </w:rPr>
        <w:t>the greatest risk that a strategy of offshore balancing would run</w:t>
      </w:r>
      <w:r w:rsidRPr="004F58CA">
        <w:rPr>
          <w:rFonts w:asciiTheme="majorHAnsi" w:hAnsiTheme="majorHAnsi" w:cstheme="majorHAnsi"/>
          <w:sz w:val="16"/>
        </w:rPr>
        <w:t xml:space="preserve">, of course, </w:t>
      </w:r>
      <w:r w:rsidRPr="004F58CA">
        <w:rPr>
          <w:rStyle w:val="Emphasis"/>
          <w:rFonts w:asciiTheme="majorHAnsi" w:hAnsiTheme="majorHAnsi" w:cstheme="majorHAnsi"/>
        </w:rPr>
        <w:t xml:space="preserve">is that a key region might not be able to maintain its own balance following </w:t>
      </w:r>
      <w:r w:rsidRPr="004F58CA">
        <w:rPr>
          <w:rStyle w:val="Emphasis"/>
          <w:rFonts w:asciiTheme="majorHAnsi" w:hAnsiTheme="majorHAnsi" w:cstheme="majorHAnsi"/>
        </w:rPr>
        <w:lastRenderedPageBreak/>
        <w:t>U.S. retrenchment</w:t>
      </w:r>
      <w:r w:rsidRPr="004F58CA">
        <w:rPr>
          <w:rFonts w:asciiTheme="majorHAnsi" w:hAnsiTheme="majorHAnsi" w:cstheme="majorHAnsi"/>
          <w:sz w:val="16"/>
        </w:rPr>
        <w:t xml:space="preserve">. That prospect might have seemed far-fetched in the early post-Cold War era, and it remains unlikely in the immediate future. But </w:t>
      </w:r>
      <w:r w:rsidRPr="00170C57">
        <w:rPr>
          <w:rStyle w:val="Emphasis"/>
          <w:rFonts w:asciiTheme="majorHAnsi" w:hAnsiTheme="majorHAnsi" w:cstheme="majorHAnsi"/>
          <w:highlight w:val="cyan"/>
        </w:rPr>
        <w:t>in East Asia</w:t>
      </w:r>
      <w:r w:rsidRPr="004F58CA">
        <w:rPr>
          <w:rStyle w:val="Emphasis"/>
          <w:rFonts w:asciiTheme="majorHAnsi" w:hAnsiTheme="majorHAnsi" w:cstheme="majorHAnsi"/>
        </w:rPr>
        <w:t xml:space="preserve"> particularly, </w:t>
      </w:r>
      <w:r w:rsidRPr="004F58CA">
        <w:rPr>
          <w:rStyle w:val="StyleUnderline"/>
          <w:rFonts w:asciiTheme="majorHAnsi" w:hAnsiTheme="majorHAnsi" w:cstheme="majorHAnsi"/>
        </w:rPr>
        <w:t xml:space="preserve">the rise and growing </w:t>
      </w:r>
      <w:r w:rsidRPr="00170C57">
        <w:rPr>
          <w:rStyle w:val="StyleUnderline"/>
          <w:rFonts w:asciiTheme="majorHAnsi" w:hAnsiTheme="majorHAnsi" w:cstheme="majorHAnsi"/>
          <w:highlight w:val="cyan"/>
        </w:rPr>
        <w:t>assertiveness of China has highlighted the</w:t>
      </w:r>
      <w:r w:rsidRPr="004F58CA">
        <w:rPr>
          <w:rStyle w:val="StyleUnderline"/>
          <w:rFonts w:asciiTheme="majorHAnsi" w:hAnsiTheme="majorHAnsi" w:cstheme="majorHAnsi"/>
        </w:rPr>
        <w:t xml:space="preserve"> medium- to long-term </w:t>
      </w:r>
      <w:r w:rsidRPr="00170C57">
        <w:rPr>
          <w:rStyle w:val="StyleUnderline"/>
          <w:rFonts w:asciiTheme="majorHAnsi" w:hAnsiTheme="majorHAnsi" w:cstheme="majorHAnsi"/>
          <w:highlight w:val="cyan"/>
        </w:rPr>
        <w:t>danger that a hostile power could</w:t>
      </w:r>
      <w:r w:rsidRPr="004F58CA">
        <w:rPr>
          <w:rStyle w:val="StyleUnderline"/>
          <w:rFonts w:asciiTheme="majorHAnsi" w:hAnsiTheme="majorHAnsi" w:cstheme="majorHAnsi"/>
        </w:rPr>
        <w:t xml:space="preserve"> in fact</w:t>
      </w:r>
      <w:r w:rsidRPr="004F58CA">
        <w:rPr>
          <w:rStyle w:val="Emphasis"/>
          <w:rFonts w:asciiTheme="majorHAnsi" w:hAnsiTheme="majorHAnsi" w:cstheme="majorHAnsi"/>
        </w:rPr>
        <w:t xml:space="preserve"> </w:t>
      </w:r>
      <w:r w:rsidRPr="00170C57">
        <w:rPr>
          <w:rStyle w:val="Emphasis"/>
          <w:rFonts w:asciiTheme="majorHAnsi" w:hAnsiTheme="majorHAnsi" w:cstheme="majorHAnsi"/>
          <w:highlight w:val="cyan"/>
        </w:rPr>
        <w:t>gain regional primacy</w:t>
      </w:r>
      <w:r w:rsidRPr="004F58CA">
        <w:rPr>
          <w:rFonts w:asciiTheme="majorHAnsi" w:hAnsiTheme="majorHAnsi" w:cstheme="majorHAnsi"/>
          <w:sz w:val="16"/>
        </w:rPr>
        <w:t xml:space="preserve">. </w:t>
      </w:r>
      <w:r w:rsidRPr="004F58CA">
        <w:rPr>
          <w:rStyle w:val="StyleUnderline"/>
          <w:rFonts w:asciiTheme="majorHAnsi" w:hAnsiTheme="majorHAnsi" w:cstheme="majorHAnsi"/>
        </w:rPr>
        <w:t>If China’s economy continues to grow rapidly</w:t>
      </w:r>
      <w:r w:rsidRPr="004F58CA">
        <w:rPr>
          <w:rFonts w:asciiTheme="majorHAnsi" w:hAnsiTheme="majorHAnsi" w:cstheme="majorHAnsi"/>
          <w:sz w:val="16"/>
        </w:rPr>
        <w:t xml:space="preserve">, and if Beijing continues to increase military spending by 10 percent or more each year, </w:t>
      </w:r>
      <w:r w:rsidRPr="004F58CA">
        <w:rPr>
          <w:rStyle w:val="StyleUnderline"/>
          <w:rFonts w:asciiTheme="majorHAnsi" w:hAnsiTheme="majorHAnsi" w:cstheme="majorHAnsi"/>
        </w:rPr>
        <w:t xml:space="preserve">then its </w:t>
      </w:r>
      <w:r w:rsidRPr="00170C57">
        <w:rPr>
          <w:rStyle w:val="StyleUnderline"/>
          <w:rFonts w:asciiTheme="majorHAnsi" w:hAnsiTheme="majorHAnsi" w:cstheme="majorHAnsi"/>
          <w:highlight w:val="cyan"/>
        </w:rPr>
        <w:t>neighbors will</w:t>
      </w:r>
      <w:r w:rsidRPr="004F58CA">
        <w:rPr>
          <w:rStyle w:val="StyleUnderline"/>
          <w:rFonts w:asciiTheme="majorHAnsi" w:hAnsiTheme="majorHAnsi" w:cstheme="majorHAnsi"/>
        </w:rPr>
        <w:t xml:space="preserve"> ultimately </w:t>
      </w:r>
      <w:r w:rsidRPr="00170C57">
        <w:rPr>
          <w:rStyle w:val="StyleUnderline"/>
          <w:rFonts w:asciiTheme="majorHAnsi" w:hAnsiTheme="majorHAnsi" w:cstheme="majorHAnsi"/>
          <w:highlight w:val="cyan"/>
        </w:rPr>
        <w:t xml:space="preserve">face grave challenges in containing Chinese power </w:t>
      </w:r>
      <w:r w:rsidRPr="00170C57">
        <w:rPr>
          <w:rStyle w:val="Emphasis"/>
          <w:rFonts w:asciiTheme="majorHAnsi" w:hAnsiTheme="majorHAnsi" w:cstheme="majorHAnsi"/>
          <w:highlight w:val="cyan"/>
        </w:rPr>
        <w:t xml:space="preserve">even if they join forces </w:t>
      </w:r>
      <w:r w:rsidRPr="004F58CA">
        <w:rPr>
          <w:rStyle w:val="Emphasis"/>
          <w:rFonts w:asciiTheme="majorHAnsi" w:hAnsiTheme="majorHAnsi" w:cstheme="majorHAnsi"/>
        </w:rPr>
        <w:t>in that endeavor</w:t>
      </w:r>
      <w:r w:rsidRPr="004F58CA">
        <w:rPr>
          <w:rFonts w:asciiTheme="majorHAnsi" w:hAnsiTheme="majorHAnsi" w:cstheme="majorHAnsi"/>
          <w:sz w:val="16"/>
        </w:rPr>
        <w:t xml:space="preserve">. This possibility, ironically, is one to which leading advocates of retrenchment have been attuned. “The United States will have to play a key role in countering China,” </w:t>
      </w:r>
      <w:proofErr w:type="spellStart"/>
      <w:r w:rsidRPr="004F58CA">
        <w:rPr>
          <w:rFonts w:asciiTheme="majorHAnsi" w:hAnsiTheme="majorHAnsi" w:cstheme="majorHAnsi"/>
          <w:sz w:val="16"/>
        </w:rPr>
        <w:t>Mearshimer</w:t>
      </w:r>
      <w:proofErr w:type="spellEnd"/>
      <w:r w:rsidRPr="004F58CA">
        <w:rPr>
          <w:rFonts w:asciiTheme="majorHAnsi" w:hAnsiTheme="majorHAnsi" w:cstheme="majorHAnsi"/>
          <w:sz w:val="16"/>
        </w:rPr>
        <w:t xml:space="preserve"> writes, “because its Asian neighbors are not strong enough to do it by themselves.”48 </w:t>
      </w:r>
      <w:r w:rsidRPr="004F58CA">
        <w:rPr>
          <w:rFonts w:asciiTheme="majorHAnsi" w:hAnsiTheme="majorHAnsi" w:cstheme="majorHAnsi"/>
          <w:sz w:val="14"/>
        </w:rPr>
        <w:t xml:space="preserve">If this is true, however, then </w:t>
      </w:r>
      <w:r w:rsidRPr="00170C57">
        <w:rPr>
          <w:rStyle w:val="Emphasis"/>
          <w:rFonts w:asciiTheme="majorHAnsi" w:hAnsiTheme="majorHAnsi" w:cstheme="majorHAnsi"/>
          <w:highlight w:val="cyan"/>
        </w:rPr>
        <w:t>offshore balancing</w:t>
      </w:r>
      <w:r w:rsidRPr="004F58CA">
        <w:rPr>
          <w:rStyle w:val="Emphasis"/>
          <w:rFonts w:asciiTheme="majorHAnsi" w:hAnsiTheme="majorHAnsi" w:cstheme="majorHAnsi"/>
        </w:rPr>
        <w:t xml:space="preserve"> becomes a dangerous and potentially self-defeating strategy</w:t>
      </w:r>
      <w:r w:rsidRPr="004F58CA">
        <w:rPr>
          <w:rFonts w:asciiTheme="majorHAnsi" w:hAnsiTheme="majorHAnsi" w:cstheme="majorHAnsi"/>
          <w:sz w:val="14"/>
        </w:rPr>
        <w:t xml:space="preserve">. As mentioned above, </w:t>
      </w:r>
      <w:r w:rsidRPr="004F58CA">
        <w:rPr>
          <w:rStyle w:val="StyleUnderline"/>
          <w:rFonts w:asciiTheme="majorHAnsi" w:hAnsiTheme="majorHAnsi" w:cstheme="majorHAnsi"/>
        </w:rPr>
        <w:t xml:space="preserve">it </w:t>
      </w:r>
      <w:r w:rsidRPr="00170C57">
        <w:rPr>
          <w:rStyle w:val="StyleUnderline"/>
          <w:rFonts w:asciiTheme="majorHAnsi" w:hAnsiTheme="majorHAnsi" w:cstheme="majorHAnsi"/>
          <w:highlight w:val="cyan"/>
        </w:rPr>
        <w:t xml:space="preserve">could lead countries like Japan and South Korea to </w:t>
      </w:r>
      <w:r w:rsidRPr="00170C57">
        <w:rPr>
          <w:rStyle w:val="Emphasis"/>
          <w:rFonts w:asciiTheme="majorHAnsi" w:hAnsiTheme="majorHAnsi" w:cstheme="majorHAnsi"/>
          <w:highlight w:val="cyan"/>
        </w:rPr>
        <w:t>seek nuclear weapons</w:t>
      </w:r>
      <w:r w:rsidRPr="004F58CA">
        <w:rPr>
          <w:rFonts w:asciiTheme="majorHAnsi" w:hAnsiTheme="majorHAnsi" w:cstheme="majorHAnsi"/>
          <w:sz w:val="14"/>
        </w:rPr>
        <w:t xml:space="preserve">, thereby </w:t>
      </w:r>
      <w:r w:rsidRPr="00170C57">
        <w:rPr>
          <w:rStyle w:val="StyleUnderline"/>
          <w:rFonts w:asciiTheme="majorHAnsi" w:hAnsiTheme="majorHAnsi" w:cstheme="majorHAnsi"/>
          <w:highlight w:val="cyan"/>
        </w:rPr>
        <w:t>stoking arms races and elevating regional tensions</w:t>
      </w:r>
      <w:r w:rsidRPr="004F58CA">
        <w:rPr>
          <w:rFonts w:asciiTheme="majorHAnsi" w:hAnsiTheme="majorHAnsi" w:cstheme="majorHAnsi"/>
          <w:sz w:val="14"/>
        </w:rPr>
        <w:t xml:space="preserve">. Alternatively, and perhaps more worryingly, </w:t>
      </w:r>
      <w:r w:rsidRPr="004F58CA">
        <w:rPr>
          <w:rStyle w:val="StyleUnderline"/>
          <w:rFonts w:asciiTheme="majorHAnsi" w:hAnsiTheme="majorHAnsi" w:cstheme="majorHAnsi"/>
        </w:rPr>
        <w:t xml:space="preserve">it might encourage the scenario that offshore balancers seek to avoid, by easing China’s </w:t>
      </w:r>
      <w:r w:rsidRPr="004F58CA">
        <w:rPr>
          <w:rStyle w:val="Emphasis"/>
          <w:rFonts w:asciiTheme="majorHAnsi" w:hAnsiTheme="majorHAnsi" w:cstheme="majorHAnsi"/>
        </w:rPr>
        <w:t>ascent to regional hegemony.</w:t>
      </w:r>
      <w:r w:rsidRPr="004F58CA">
        <w:rPr>
          <w:rFonts w:asciiTheme="majorHAnsi" w:hAnsiTheme="majorHAnsi" w:cstheme="majorHAnsi"/>
          <w:sz w:val="14"/>
        </w:rPr>
        <w:t xml:space="preserve"> As Robert Gilpin has written, “</w:t>
      </w:r>
      <w:r w:rsidRPr="004F58CA">
        <w:rPr>
          <w:rStyle w:val="StyleUnderline"/>
          <w:rFonts w:asciiTheme="majorHAnsi" w:hAnsiTheme="majorHAnsi" w:cstheme="majorHAnsi"/>
        </w:rPr>
        <w:t xml:space="preserve">Retrenchment by its very nature is </w:t>
      </w:r>
      <w:r w:rsidRPr="004F58CA">
        <w:rPr>
          <w:rStyle w:val="Emphasis"/>
          <w:rFonts w:asciiTheme="majorHAnsi" w:hAnsiTheme="majorHAnsi" w:cstheme="majorHAnsi"/>
        </w:rPr>
        <w:t>an indication of relative weakness</w:t>
      </w:r>
      <w:r w:rsidRPr="004F58CA">
        <w:rPr>
          <w:rStyle w:val="StyleUnderline"/>
          <w:rFonts w:asciiTheme="majorHAnsi" w:hAnsiTheme="majorHAnsi" w:cstheme="majorHAnsi"/>
        </w:rPr>
        <w:t xml:space="preserve"> and </w:t>
      </w:r>
      <w:r w:rsidRPr="004F58CA">
        <w:rPr>
          <w:rStyle w:val="Emphasis"/>
          <w:rFonts w:asciiTheme="majorHAnsi" w:hAnsiTheme="majorHAnsi" w:cstheme="majorHAnsi"/>
        </w:rPr>
        <w:t>declining power</w:t>
      </w:r>
      <w:r w:rsidRPr="004F58CA">
        <w:rPr>
          <w:rStyle w:val="StyleUnderline"/>
          <w:rFonts w:asciiTheme="majorHAnsi" w:hAnsiTheme="majorHAnsi" w:cstheme="majorHAnsi"/>
        </w:rPr>
        <w:t xml:space="preserve">, and thus </w:t>
      </w:r>
      <w:r w:rsidRPr="00170C57">
        <w:rPr>
          <w:rStyle w:val="StyleUnderline"/>
          <w:rFonts w:asciiTheme="majorHAnsi" w:hAnsiTheme="majorHAnsi" w:cstheme="majorHAnsi"/>
          <w:highlight w:val="cyan"/>
        </w:rPr>
        <w:t xml:space="preserve">retrenchment can have a </w:t>
      </w:r>
      <w:r w:rsidRPr="00170C57">
        <w:rPr>
          <w:rStyle w:val="Emphasis"/>
          <w:rFonts w:asciiTheme="majorHAnsi" w:hAnsiTheme="majorHAnsi" w:cstheme="majorHAnsi"/>
          <w:highlight w:val="cyan"/>
        </w:rPr>
        <w:t>deteriorating effect on relations with allies and rivals</w:t>
      </w:r>
      <w:r w:rsidRPr="004F58CA">
        <w:rPr>
          <w:rFonts w:asciiTheme="majorHAnsi" w:hAnsiTheme="majorHAnsi" w:cstheme="majorHAnsi"/>
          <w:sz w:val="14"/>
        </w:rPr>
        <w:t>.”</w:t>
      </w:r>
      <w:r w:rsidRPr="004F58CA">
        <w:rPr>
          <w:rStyle w:val="StyleUnderline"/>
          <w:rFonts w:asciiTheme="majorHAnsi" w:hAnsiTheme="majorHAnsi" w:cstheme="majorHAnsi"/>
        </w:rPr>
        <w:t xml:space="preserve">49 In East Asia today, U.S. allies rely on U.S. reassurance to navigate increasingly fraught relationships with a more assertive China precisely </w:t>
      </w:r>
      <w:r w:rsidRPr="004F58CA">
        <w:rPr>
          <w:rStyle w:val="Emphasis"/>
          <w:rFonts w:asciiTheme="majorHAnsi" w:hAnsiTheme="majorHAnsi" w:cstheme="majorHAnsi"/>
        </w:rPr>
        <w:t>because they understand that they will have great trouble balancing Beijing on their own</w:t>
      </w:r>
      <w:r w:rsidRPr="004F58CA">
        <w:rPr>
          <w:rFonts w:asciiTheme="majorHAnsi" w:hAnsiTheme="majorHAnsi" w:cstheme="majorHAnsi"/>
          <w:sz w:val="14"/>
        </w:rPr>
        <w:t>. A significant U.S. retrenchment might therefore tempt these countries to acquiesce to, or bandwagon with, a rising China if they felt that prospects for successful resistance were diminishing as the United States retreated.50 In the same vein, retrenchment would compromise alliance relationships, basing agreements, and other assets that might help Washington check Chinese power in the first place—and that would allow the United States to surge additional forces into theater in a crisis. In sum, if one expects that Asian countries will be unable to counter China themselves, then reducing U.S. influence and leverage in the region is a curious policy. Offshore balancing might promise to preserve a stable and advantageous environment while reducing U.S. burdens. But upon closer analysis, the probable outcomes of the strategy seem more perilous and destabilizing than its proponents acknowledge.</w:t>
      </w:r>
    </w:p>
    <w:p w14:paraId="5183D4BA" w14:textId="77777777" w:rsidR="00AC7F19" w:rsidRPr="004F58CA" w:rsidRDefault="00AC7F19" w:rsidP="00AC7F19">
      <w:pPr>
        <w:rPr>
          <w:rFonts w:asciiTheme="majorHAnsi" w:hAnsiTheme="majorHAnsi" w:cstheme="majorHAnsi"/>
        </w:rPr>
      </w:pPr>
    </w:p>
    <w:p w14:paraId="4984D7C9" w14:textId="77777777" w:rsidR="00AC7F19" w:rsidRPr="004F58CA" w:rsidRDefault="00AC7F19" w:rsidP="00AC7F19">
      <w:pPr>
        <w:rPr>
          <w:rFonts w:asciiTheme="majorHAnsi" w:hAnsiTheme="majorHAnsi" w:cstheme="majorHAnsi"/>
          <w:sz w:val="14"/>
        </w:rPr>
      </w:pPr>
    </w:p>
    <w:p w14:paraId="0857094C" w14:textId="77777777" w:rsidR="00AC7F19" w:rsidRPr="004F58CA" w:rsidRDefault="00AC7F19" w:rsidP="00AC7F19">
      <w:pPr>
        <w:rPr>
          <w:rFonts w:asciiTheme="majorHAnsi" w:hAnsiTheme="majorHAnsi" w:cstheme="majorHAnsi"/>
        </w:rPr>
      </w:pPr>
    </w:p>
    <w:p w14:paraId="64B0524E" w14:textId="4D0D7B70" w:rsidR="00AC7F19" w:rsidRPr="004F58CA" w:rsidRDefault="00AC7F19" w:rsidP="00BB47AC">
      <w:pPr>
        <w:pStyle w:val="Heading4"/>
        <w:rPr>
          <w:rFonts w:asciiTheme="majorHAnsi" w:hAnsiTheme="majorHAnsi" w:cstheme="majorHAnsi"/>
          <w:sz w:val="14"/>
        </w:rPr>
      </w:pPr>
      <w:r w:rsidRPr="004F58CA">
        <w:rPr>
          <w:rFonts w:asciiTheme="majorHAnsi" w:hAnsiTheme="majorHAnsi" w:cstheme="majorHAnsi"/>
        </w:rPr>
        <w:t xml:space="preserve">Unipolarity is </w:t>
      </w:r>
      <w:r w:rsidRPr="004F58CA">
        <w:rPr>
          <w:rFonts w:asciiTheme="majorHAnsi" w:hAnsiTheme="majorHAnsi" w:cstheme="majorHAnsi"/>
          <w:u w:val="single"/>
        </w:rPr>
        <w:t>sustainable</w:t>
      </w:r>
      <w:r w:rsidRPr="004F58CA">
        <w:rPr>
          <w:rFonts w:asciiTheme="majorHAnsi" w:hAnsiTheme="majorHAnsi" w:cstheme="majorHAnsi"/>
        </w:rPr>
        <w:t xml:space="preserve"> and creates a </w:t>
      </w:r>
      <w:r w:rsidRPr="004F58CA">
        <w:rPr>
          <w:rFonts w:asciiTheme="majorHAnsi" w:hAnsiTheme="majorHAnsi" w:cstheme="majorHAnsi"/>
          <w:u w:val="single"/>
        </w:rPr>
        <w:t>structural disincentive</w:t>
      </w:r>
      <w:r w:rsidRPr="004F58CA">
        <w:rPr>
          <w:rFonts w:asciiTheme="majorHAnsi" w:hAnsiTheme="majorHAnsi" w:cstheme="majorHAnsi"/>
        </w:rPr>
        <w:t xml:space="preserve"> for great power </w:t>
      </w:r>
    </w:p>
    <w:p w14:paraId="5B526A47" w14:textId="77777777" w:rsidR="00AC7F19" w:rsidRPr="004F58CA" w:rsidRDefault="00AC7F19" w:rsidP="00AC7F19">
      <w:pPr>
        <w:pStyle w:val="Heading4"/>
        <w:rPr>
          <w:rFonts w:asciiTheme="majorHAnsi" w:hAnsiTheme="majorHAnsi" w:cstheme="majorHAnsi"/>
          <w:u w:val="single"/>
        </w:rPr>
      </w:pPr>
      <w:r w:rsidRPr="004F58CA">
        <w:rPr>
          <w:rFonts w:asciiTheme="majorHAnsi" w:hAnsiTheme="majorHAnsi" w:cstheme="majorHAnsi"/>
        </w:rPr>
        <w:t xml:space="preserve">The world is </w:t>
      </w:r>
      <w:r w:rsidRPr="004F58CA">
        <w:rPr>
          <w:rFonts w:asciiTheme="majorHAnsi" w:hAnsiTheme="majorHAnsi" w:cstheme="majorHAnsi"/>
          <w:u w:val="single"/>
        </w:rPr>
        <w:t>more peaceful than ever</w:t>
      </w:r>
      <w:r w:rsidRPr="004F58CA">
        <w:rPr>
          <w:rFonts w:asciiTheme="majorHAnsi" w:hAnsiTheme="majorHAnsi" w:cstheme="majorHAnsi"/>
        </w:rPr>
        <w:t xml:space="preserve"> – hegemony collapse guarantees </w:t>
      </w:r>
      <w:r w:rsidRPr="004F58CA">
        <w:rPr>
          <w:rFonts w:asciiTheme="majorHAnsi" w:hAnsiTheme="majorHAnsi" w:cstheme="majorHAnsi"/>
          <w:u w:val="single"/>
        </w:rPr>
        <w:t>nuclear annihilation</w:t>
      </w:r>
    </w:p>
    <w:p w14:paraId="03C40DDF" w14:textId="77777777" w:rsidR="00AC7F19" w:rsidRPr="004F58CA" w:rsidRDefault="00AC7F19" w:rsidP="00AC7F19">
      <w:pPr>
        <w:rPr>
          <w:rFonts w:asciiTheme="majorHAnsi" w:hAnsiTheme="majorHAnsi" w:cstheme="majorHAnsi"/>
        </w:rPr>
      </w:pPr>
      <w:r w:rsidRPr="004F58CA">
        <w:rPr>
          <w:rFonts w:asciiTheme="majorHAnsi" w:hAnsiTheme="majorHAnsi" w:cstheme="majorHAnsi"/>
        </w:rPr>
        <w:t xml:space="preserve">Thomas P.M. </w:t>
      </w:r>
      <w:r w:rsidRPr="004F58CA">
        <w:rPr>
          <w:rStyle w:val="Style13ptBold"/>
          <w:rFonts w:asciiTheme="majorHAnsi" w:hAnsiTheme="majorHAnsi" w:cstheme="majorHAnsi"/>
        </w:rPr>
        <w:t>Barnett 11,</w:t>
      </w:r>
      <w:r w:rsidRPr="004F58CA">
        <w:rPr>
          <w:rFonts w:asciiTheme="majorHAnsi" w:hAnsiTheme="majorHAnsi" w:cstheme="majorHAnsi"/>
        </w:rPr>
        <w:t xml:space="preserve"> Former Senior Strategic Researcher and Professor in the Warfare Analysis &amp; Research Department, Center for Naval Warfare Studies, U.S. Naval War College American military </w:t>
      </w:r>
      <w:proofErr w:type="spellStart"/>
      <w:r w:rsidRPr="004F58CA">
        <w:rPr>
          <w:rFonts w:asciiTheme="majorHAnsi" w:hAnsiTheme="majorHAnsi" w:cstheme="majorHAnsi"/>
        </w:rPr>
        <w:t>geostrategist</w:t>
      </w:r>
      <w:proofErr w:type="spellEnd"/>
      <w:r w:rsidRPr="004F58CA">
        <w:rPr>
          <w:rFonts w:asciiTheme="majorHAnsi" w:hAnsiTheme="majorHAnsi" w:cstheme="majorHAnsi"/>
        </w:rPr>
        <w:t xml:space="preserve"> and Chief Analyst at </w:t>
      </w:r>
      <w:proofErr w:type="spellStart"/>
      <w:r w:rsidRPr="004F58CA">
        <w:rPr>
          <w:rFonts w:asciiTheme="majorHAnsi" w:hAnsiTheme="majorHAnsi" w:cstheme="majorHAnsi"/>
        </w:rPr>
        <w:t>Wikistrat</w:t>
      </w:r>
      <w:proofErr w:type="spellEnd"/>
      <w:r w:rsidRPr="004F58CA">
        <w:rPr>
          <w:rFonts w:asciiTheme="majorHAnsi" w:hAnsiTheme="majorHAnsi" w:cstheme="majorHAnsi"/>
        </w:rPr>
        <w:t>., worked as the Assistant for Strategic Futures in the Office of Force Transformation in the Department of Defense, “The New Rules: Leadership Fatigue Puts U.S., and Globalization, at Crossroads,” March 7, http://www.worldpoliticsreview.com/articles/8099/the-new-rules-leadership-fatigue-puts-u-s-and-globalization-at-crossroads</w:t>
      </w:r>
    </w:p>
    <w:p w14:paraId="1354E2F4" w14:textId="77777777" w:rsidR="00AC7F19" w:rsidRPr="004F58CA" w:rsidRDefault="00AC7F19" w:rsidP="00AC7F19">
      <w:pPr>
        <w:pStyle w:val="cardtext"/>
        <w:ind w:left="0"/>
        <w:rPr>
          <w:rFonts w:asciiTheme="majorHAnsi" w:hAnsiTheme="majorHAnsi" w:cstheme="majorHAnsi"/>
          <w:sz w:val="14"/>
          <w:szCs w:val="14"/>
          <w:u w:val="single"/>
        </w:rPr>
      </w:pPr>
      <w:r w:rsidRPr="004F58CA">
        <w:rPr>
          <w:rFonts w:asciiTheme="majorHAnsi" w:hAnsiTheme="majorHAnsi" w:cstheme="majorHAnsi"/>
          <w:sz w:val="12"/>
          <w:szCs w:val="12"/>
        </w:rPr>
        <w:t xml:space="preserve">It is worth first examining the larger picture: </w:t>
      </w:r>
      <w:r w:rsidRPr="00170C57">
        <w:rPr>
          <w:rStyle w:val="underline"/>
          <w:rFonts w:asciiTheme="majorHAnsi" w:hAnsiTheme="majorHAnsi" w:cstheme="majorHAnsi"/>
          <w:highlight w:val="cyan"/>
        </w:rPr>
        <w:t>We live in a</w:t>
      </w:r>
      <w:r w:rsidRPr="004F58CA">
        <w:rPr>
          <w:rStyle w:val="underline"/>
          <w:rFonts w:asciiTheme="majorHAnsi" w:hAnsiTheme="majorHAnsi" w:cstheme="majorHAnsi"/>
        </w:rPr>
        <w:t xml:space="preserve"> time of arguably </w:t>
      </w:r>
      <w:r w:rsidRPr="004F58CA">
        <w:rPr>
          <w:rStyle w:val="underline"/>
          <w:rFonts w:asciiTheme="majorHAnsi" w:hAnsiTheme="majorHAnsi" w:cstheme="majorHAnsi"/>
          <w:b/>
          <w:bCs/>
        </w:rPr>
        <w:t xml:space="preserve">the greatest structural change in the </w:t>
      </w:r>
      <w:r w:rsidRPr="00170C57">
        <w:rPr>
          <w:rStyle w:val="underline"/>
          <w:rFonts w:asciiTheme="majorHAnsi" w:hAnsiTheme="majorHAnsi" w:cstheme="majorHAnsi"/>
          <w:b/>
          <w:bCs/>
          <w:highlight w:val="cyan"/>
        </w:rPr>
        <w:t>global order</w:t>
      </w:r>
      <w:r w:rsidRPr="004F58CA">
        <w:rPr>
          <w:rStyle w:val="underline"/>
          <w:rFonts w:asciiTheme="majorHAnsi" w:hAnsiTheme="majorHAnsi" w:cstheme="majorHAnsi"/>
          <w:b/>
          <w:bCs/>
        </w:rPr>
        <w:t xml:space="preserve"> yet endured</w:t>
      </w:r>
      <w:r w:rsidRPr="004F58CA">
        <w:rPr>
          <w:rFonts w:asciiTheme="majorHAnsi" w:hAnsiTheme="majorHAnsi" w:cstheme="majorHAnsi"/>
          <w:sz w:val="12"/>
          <w:szCs w:val="12"/>
        </w:rPr>
        <w:t xml:space="preserve">, </w:t>
      </w:r>
      <w:r w:rsidRPr="00170C57">
        <w:rPr>
          <w:rStyle w:val="underline"/>
          <w:rFonts w:asciiTheme="majorHAnsi" w:hAnsiTheme="majorHAnsi" w:cstheme="majorHAnsi"/>
          <w:highlight w:val="cyan"/>
        </w:rPr>
        <w:t>with</w:t>
      </w:r>
      <w:r w:rsidRPr="004F58CA">
        <w:rPr>
          <w:rStyle w:val="underline"/>
          <w:rFonts w:asciiTheme="majorHAnsi" w:hAnsiTheme="majorHAnsi" w:cstheme="majorHAnsi"/>
        </w:rPr>
        <w:t xml:space="preserve"> this historical moment's most amazing feature being its</w:t>
      </w:r>
      <w:r w:rsidRPr="004F58CA">
        <w:rPr>
          <w:rFonts w:asciiTheme="majorHAnsi" w:hAnsiTheme="majorHAnsi" w:cstheme="majorHAnsi"/>
          <w:sz w:val="12"/>
          <w:szCs w:val="12"/>
        </w:rPr>
        <w:t xml:space="preserve"> relative and absolute </w:t>
      </w:r>
      <w:r w:rsidRPr="00170C57">
        <w:rPr>
          <w:rStyle w:val="Emphasis"/>
          <w:rFonts w:asciiTheme="majorHAnsi" w:hAnsiTheme="majorHAnsi" w:cstheme="majorHAnsi"/>
          <w:highlight w:val="cyan"/>
        </w:rPr>
        <w:t>lack of mass violence</w:t>
      </w:r>
      <w:r w:rsidRPr="004F58CA">
        <w:rPr>
          <w:rFonts w:asciiTheme="majorHAnsi" w:hAnsiTheme="majorHAnsi" w:cstheme="majorHAnsi"/>
          <w:sz w:val="12"/>
          <w:szCs w:val="12"/>
        </w:rPr>
        <w:t xml:space="preserve">. That is something to consider when Americans contemplate military intervention in Libya, because </w:t>
      </w:r>
      <w:r w:rsidRPr="004F58CA">
        <w:rPr>
          <w:rStyle w:val="StyleUnderline"/>
          <w:rFonts w:asciiTheme="majorHAnsi" w:hAnsiTheme="majorHAnsi" w:cstheme="majorHAnsi"/>
        </w:rPr>
        <w:t>if we do take the step to prevent larger-scale killing by engaging in some killing of our own, we will not be adding to some fantastically imagined global death count stemming from the ongoing "megalomania" and "evil" of American "empire</w:t>
      </w:r>
      <w:r w:rsidRPr="004F58CA">
        <w:rPr>
          <w:rFonts w:asciiTheme="majorHAnsi" w:hAnsiTheme="majorHAnsi" w:cstheme="majorHAnsi"/>
          <w:sz w:val="12"/>
          <w:szCs w:val="12"/>
        </w:rPr>
        <w:t xml:space="preserve">." </w:t>
      </w:r>
      <w:r w:rsidRPr="004F58CA">
        <w:rPr>
          <w:rStyle w:val="StyleUnderline"/>
          <w:rFonts w:asciiTheme="majorHAnsi" w:hAnsiTheme="majorHAnsi" w:cstheme="majorHAnsi"/>
        </w:rPr>
        <w:t>We'll be engaging in</w:t>
      </w:r>
      <w:r w:rsidRPr="004F58CA">
        <w:rPr>
          <w:rFonts w:asciiTheme="majorHAnsi" w:hAnsiTheme="majorHAnsi" w:cstheme="majorHAnsi"/>
          <w:sz w:val="12"/>
          <w:szCs w:val="12"/>
        </w:rPr>
        <w:t xml:space="preserve"> the same sort of </w:t>
      </w:r>
      <w:r w:rsidRPr="004F58CA">
        <w:rPr>
          <w:rStyle w:val="StyleUnderline"/>
          <w:rFonts w:asciiTheme="majorHAnsi" w:hAnsiTheme="majorHAnsi" w:cstheme="majorHAnsi"/>
        </w:rPr>
        <w:t xml:space="preserve">system-administering activity that has marked our </w:t>
      </w:r>
      <w:r w:rsidRPr="004F58CA">
        <w:rPr>
          <w:rStyle w:val="Emphasis"/>
          <w:rFonts w:asciiTheme="majorHAnsi" w:hAnsiTheme="majorHAnsi" w:cstheme="majorHAnsi"/>
        </w:rPr>
        <w:t>stunningly successful stewardship of global order</w:t>
      </w:r>
      <w:r w:rsidRPr="004F58CA">
        <w:rPr>
          <w:rStyle w:val="StyleUnderline"/>
          <w:rFonts w:asciiTheme="majorHAnsi" w:hAnsiTheme="majorHAnsi" w:cstheme="majorHAnsi"/>
        </w:rPr>
        <w:t xml:space="preserve"> </w:t>
      </w:r>
      <w:r w:rsidRPr="004F58CA">
        <w:rPr>
          <w:rFonts w:asciiTheme="majorHAnsi" w:hAnsiTheme="majorHAnsi" w:cstheme="majorHAnsi"/>
          <w:sz w:val="12"/>
          <w:szCs w:val="12"/>
        </w:rPr>
        <w:lastRenderedPageBreak/>
        <w:t>since World War II.</w:t>
      </w:r>
      <w:r w:rsidRPr="004F58CA">
        <w:rPr>
          <w:rFonts w:asciiTheme="majorHAnsi" w:hAnsiTheme="majorHAnsi" w:cstheme="majorHAnsi"/>
          <w:u w:val="single"/>
        </w:rPr>
        <w:t xml:space="preserve">  </w:t>
      </w:r>
      <w:r w:rsidRPr="004F58CA">
        <w:rPr>
          <w:rFonts w:asciiTheme="majorHAnsi" w:hAnsiTheme="majorHAnsi" w:cstheme="majorHAnsi"/>
          <w:sz w:val="12"/>
          <w:szCs w:val="12"/>
        </w:rPr>
        <w:t xml:space="preserve">Let me be more blunt: </w:t>
      </w:r>
      <w:r w:rsidRPr="00170C57">
        <w:rPr>
          <w:rStyle w:val="underline"/>
          <w:rFonts w:asciiTheme="majorHAnsi" w:hAnsiTheme="majorHAnsi" w:cstheme="majorHAnsi"/>
          <w:highlight w:val="cyan"/>
        </w:rPr>
        <w:t xml:space="preserve">As the </w:t>
      </w:r>
      <w:r w:rsidRPr="00170C57">
        <w:rPr>
          <w:rStyle w:val="underline"/>
          <w:rFonts w:asciiTheme="majorHAnsi" w:hAnsiTheme="majorHAnsi" w:cstheme="majorHAnsi"/>
          <w:b/>
          <w:bCs/>
          <w:highlight w:val="cyan"/>
        </w:rPr>
        <w:t>guardian of globalization</w:t>
      </w:r>
      <w:r w:rsidRPr="00170C57">
        <w:rPr>
          <w:rFonts w:asciiTheme="majorHAnsi" w:hAnsiTheme="majorHAnsi" w:cstheme="majorHAnsi"/>
          <w:sz w:val="12"/>
          <w:szCs w:val="12"/>
          <w:highlight w:val="cyan"/>
        </w:rPr>
        <w:t xml:space="preserve">, </w:t>
      </w:r>
      <w:r w:rsidRPr="00170C57">
        <w:rPr>
          <w:rStyle w:val="underline"/>
          <w:rFonts w:asciiTheme="majorHAnsi" w:hAnsiTheme="majorHAnsi" w:cstheme="majorHAnsi"/>
          <w:highlight w:val="cyan"/>
        </w:rPr>
        <w:t xml:space="preserve">the U.S. military has been the </w:t>
      </w:r>
      <w:r w:rsidRPr="00170C57">
        <w:rPr>
          <w:rStyle w:val="Emphasis"/>
          <w:rFonts w:asciiTheme="majorHAnsi" w:hAnsiTheme="majorHAnsi" w:cstheme="majorHAnsi"/>
          <w:highlight w:val="cyan"/>
        </w:rPr>
        <w:t>greatest force for peace the world has ever known</w:t>
      </w:r>
      <w:r w:rsidRPr="00170C57">
        <w:rPr>
          <w:rFonts w:asciiTheme="majorHAnsi" w:hAnsiTheme="majorHAnsi" w:cstheme="majorHAnsi"/>
          <w:sz w:val="12"/>
          <w:szCs w:val="12"/>
          <w:highlight w:val="cyan"/>
        </w:rPr>
        <w:t xml:space="preserve">. </w:t>
      </w:r>
      <w:r w:rsidRPr="00170C57">
        <w:rPr>
          <w:rStyle w:val="underline"/>
          <w:rFonts w:asciiTheme="majorHAnsi" w:hAnsiTheme="majorHAnsi" w:cstheme="majorHAnsi"/>
          <w:highlight w:val="cyan"/>
        </w:rPr>
        <w:t xml:space="preserve">Had America been removed </w:t>
      </w:r>
      <w:r w:rsidRPr="004F58CA">
        <w:rPr>
          <w:rStyle w:val="underline"/>
          <w:rFonts w:asciiTheme="majorHAnsi" w:hAnsiTheme="majorHAnsi" w:cstheme="majorHAnsi"/>
        </w:rPr>
        <w:t>from the global dynamics that governed the 20th century</w:t>
      </w:r>
      <w:r w:rsidRPr="004F58CA">
        <w:rPr>
          <w:rFonts w:asciiTheme="majorHAnsi" w:hAnsiTheme="majorHAnsi" w:cstheme="majorHAnsi"/>
          <w:sz w:val="12"/>
          <w:szCs w:val="12"/>
        </w:rPr>
        <w:t xml:space="preserve">, the </w:t>
      </w:r>
      <w:r w:rsidRPr="004F58CA">
        <w:rPr>
          <w:rStyle w:val="underline"/>
          <w:rFonts w:asciiTheme="majorHAnsi" w:hAnsiTheme="majorHAnsi" w:cstheme="majorHAnsi"/>
          <w:b/>
          <w:bCs/>
        </w:rPr>
        <w:t>mass murder never would have ended</w:t>
      </w:r>
      <w:r w:rsidRPr="004F58CA">
        <w:rPr>
          <w:rFonts w:asciiTheme="majorHAnsi" w:hAnsiTheme="majorHAnsi" w:cstheme="majorHAnsi"/>
          <w:sz w:val="12"/>
          <w:szCs w:val="12"/>
        </w:rPr>
        <w:t xml:space="preserve">. Indeed, it's entirely conceivable </w:t>
      </w:r>
      <w:r w:rsidRPr="00170C57">
        <w:rPr>
          <w:rStyle w:val="underline"/>
          <w:rFonts w:asciiTheme="majorHAnsi" w:hAnsiTheme="majorHAnsi" w:cstheme="majorHAnsi"/>
          <w:b/>
          <w:bCs/>
          <w:highlight w:val="cyan"/>
        </w:rPr>
        <w:t xml:space="preserve">there would now be </w:t>
      </w:r>
      <w:r w:rsidRPr="00170C57">
        <w:rPr>
          <w:rStyle w:val="Emphasis"/>
          <w:rFonts w:asciiTheme="majorHAnsi" w:hAnsiTheme="majorHAnsi" w:cstheme="majorHAnsi"/>
          <w:highlight w:val="cyan"/>
        </w:rPr>
        <w:t>no</w:t>
      </w:r>
      <w:r w:rsidRPr="004F58CA">
        <w:rPr>
          <w:rStyle w:val="Emphasis"/>
          <w:rFonts w:asciiTheme="majorHAnsi" w:hAnsiTheme="majorHAnsi" w:cstheme="majorHAnsi"/>
        </w:rPr>
        <w:t xml:space="preserve"> </w:t>
      </w:r>
      <w:r w:rsidRPr="00170C57">
        <w:rPr>
          <w:rStyle w:val="Emphasis"/>
          <w:rFonts w:asciiTheme="majorHAnsi" w:hAnsiTheme="majorHAnsi" w:cstheme="majorHAnsi"/>
          <w:highlight w:val="cyan"/>
        </w:rPr>
        <w:t>identifiable human civilization left</w:t>
      </w:r>
      <w:r w:rsidRPr="00170C57">
        <w:rPr>
          <w:rStyle w:val="underline"/>
          <w:rFonts w:asciiTheme="majorHAnsi" w:hAnsiTheme="majorHAnsi" w:cstheme="majorHAnsi"/>
          <w:b/>
          <w:bCs/>
          <w:highlight w:val="cyan"/>
        </w:rPr>
        <w:t xml:space="preserve">, once </w:t>
      </w:r>
      <w:r w:rsidRPr="00170C57">
        <w:rPr>
          <w:rStyle w:val="Emphasis"/>
          <w:rFonts w:asciiTheme="majorHAnsi" w:hAnsiTheme="majorHAnsi" w:cstheme="majorHAnsi"/>
          <w:highlight w:val="cyan"/>
        </w:rPr>
        <w:t>nuclear weapons</w:t>
      </w:r>
      <w:r w:rsidRPr="00170C57">
        <w:rPr>
          <w:rStyle w:val="underline"/>
          <w:rFonts w:asciiTheme="majorHAnsi" w:hAnsiTheme="majorHAnsi" w:cstheme="majorHAnsi"/>
          <w:b/>
          <w:bCs/>
          <w:highlight w:val="cyan"/>
        </w:rPr>
        <w:t xml:space="preserve"> entered</w:t>
      </w:r>
      <w:r w:rsidRPr="004F58CA">
        <w:rPr>
          <w:rStyle w:val="underline"/>
          <w:rFonts w:asciiTheme="majorHAnsi" w:hAnsiTheme="majorHAnsi" w:cstheme="majorHAnsi"/>
          <w:b/>
          <w:bCs/>
        </w:rPr>
        <w:t xml:space="preserve"> the killing equation. </w:t>
      </w:r>
      <w:r w:rsidRPr="004F58CA">
        <w:rPr>
          <w:rFonts w:asciiTheme="majorHAnsi" w:hAnsiTheme="majorHAnsi" w:cstheme="majorHAnsi"/>
          <w:u w:val="single"/>
        </w:rPr>
        <w:t xml:space="preserve"> </w:t>
      </w:r>
      <w:r w:rsidRPr="004F58CA">
        <w:rPr>
          <w:rFonts w:asciiTheme="majorHAnsi" w:hAnsiTheme="majorHAnsi" w:cstheme="majorHAnsi"/>
          <w:sz w:val="12"/>
          <w:szCs w:val="12"/>
        </w:rPr>
        <w:t xml:space="preserve">But </w:t>
      </w:r>
      <w:r w:rsidRPr="004F58CA">
        <w:rPr>
          <w:rStyle w:val="underline"/>
          <w:rFonts w:asciiTheme="majorHAnsi" w:hAnsiTheme="majorHAnsi" w:cstheme="majorHAnsi"/>
        </w:rPr>
        <w:t xml:space="preserve">the world did not keep sliding down that </w:t>
      </w:r>
      <w:r w:rsidRPr="004F58CA">
        <w:rPr>
          <w:rStyle w:val="underline"/>
          <w:rFonts w:asciiTheme="majorHAnsi" w:hAnsiTheme="majorHAnsi" w:cstheme="majorHAnsi"/>
          <w:b/>
          <w:bCs/>
        </w:rPr>
        <w:t>path of perpetual war</w:t>
      </w:r>
      <w:r w:rsidRPr="004F58CA">
        <w:rPr>
          <w:rFonts w:asciiTheme="majorHAnsi" w:hAnsiTheme="majorHAnsi" w:cstheme="majorHAnsi"/>
          <w:sz w:val="12"/>
          <w:szCs w:val="12"/>
        </w:rPr>
        <w:t xml:space="preserve">. </w:t>
      </w:r>
      <w:r w:rsidRPr="004F58CA">
        <w:rPr>
          <w:rStyle w:val="underline"/>
          <w:rFonts w:asciiTheme="majorHAnsi" w:hAnsiTheme="majorHAnsi" w:cstheme="majorHAnsi"/>
        </w:rPr>
        <w:t xml:space="preserve">Instead, </w:t>
      </w:r>
      <w:r w:rsidRPr="00170C57">
        <w:rPr>
          <w:rStyle w:val="underline"/>
          <w:rFonts w:asciiTheme="majorHAnsi" w:hAnsiTheme="majorHAnsi" w:cstheme="majorHAnsi"/>
          <w:highlight w:val="cyan"/>
        </w:rPr>
        <w:t>America</w:t>
      </w:r>
      <w:r w:rsidRPr="004F58CA">
        <w:rPr>
          <w:rStyle w:val="underline"/>
          <w:rFonts w:asciiTheme="majorHAnsi" w:hAnsiTheme="majorHAnsi" w:cstheme="majorHAnsi"/>
        </w:rPr>
        <w:t xml:space="preserve"> stepped up and </w:t>
      </w:r>
      <w:r w:rsidRPr="00170C57">
        <w:rPr>
          <w:rStyle w:val="underline"/>
          <w:rFonts w:asciiTheme="majorHAnsi" w:hAnsiTheme="majorHAnsi" w:cstheme="majorHAnsi"/>
          <w:highlight w:val="cyan"/>
        </w:rPr>
        <w:t xml:space="preserve">changed everything by </w:t>
      </w:r>
      <w:r w:rsidRPr="00170C57">
        <w:rPr>
          <w:rStyle w:val="underline"/>
          <w:rFonts w:asciiTheme="majorHAnsi" w:hAnsiTheme="majorHAnsi" w:cstheme="majorHAnsi"/>
          <w:b/>
          <w:bCs/>
          <w:highlight w:val="cyan"/>
        </w:rPr>
        <w:t>ushering in</w:t>
      </w:r>
      <w:r w:rsidRPr="004F58CA">
        <w:rPr>
          <w:rStyle w:val="underline"/>
          <w:rFonts w:asciiTheme="majorHAnsi" w:hAnsiTheme="majorHAnsi" w:cstheme="majorHAnsi"/>
          <w:b/>
          <w:bCs/>
        </w:rPr>
        <w:t xml:space="preserve"> our now-</w:t>
      </w:r>
      <w:r w:rsidRPr="00170C57">
        <w:rPr>
          <w:rStyle w:val="Emphasis"/>
          <w:rFonts w:asciiTheme="majorHAnsi" w:hAnsiTheme="majorHAnsi" w:cstheme="majorHAnsi"/>
          <w:highlight w:val="cyan"/>
        </w:rPr>
        <w:t>perpetual great-power peace</w:t>
      </w:r>
      <w:r w:rsidRPr="00170C57">
        <w:rPr>
          <w:rFonts w:asciiTheme="majorHAnsi" w:hAnsiTheme="majorHAnsi" w:cstheme="majorHAnsi"/>
          <w:sz w:val="12"/>
          <w:szCs w:val="12"/>
          <w:highlight w:val="cyan"/>
        </w:rPr>
        <w:t xml:space="preserve">. </w:t>
      </w:r>
      <w:r w:rsidRPr="00170C57">
        <w:rPr>
          <w:rStyle w:val="underline"/>
          <w:rFonts w:asciiTheme="majorHAnsi" w:hAnsiTheme="majorHAnsi" w:cstheme="majorHAnsi"/>
          <w:highlight w:val="cyan"/>
        </w:rPr>
        <w:t>We introduced</w:t>
      </w:r>
      <w:r w:rsidRPr="004F58CA">
        <w:rPr>
          <w:rStyle w:val="underline"/>
          <w:rFonts w:asciiTheme="majorHAnsi" w:hAnsiTheme="majorHAnsi" w:cstheme="majorHAnsi"/>
        </w:rPr>
        <w:t xml:space="preserve"> the </w:t>
      </w:r>
      <w:r w:rsidRPr="004F58CA">
        <w:rPr>
          <w:rStyle w:val="underline"/>
          <w:rFonts w:asciiTheme="majorHAnsi" w:hAnsiTheme="majorHAnsi" w:cstheme="majorHAnsi"/>
          <w:b/>
          <w:bCs/>
        </w:rPr>
        <w:t xml:space="preserve">international liberal trade order known as </w:t>
      </w:r>
      <w:r w:rsidRPr="00170C57">
        <w:rPr>
          <w:rStyle w:val="Emphasis"/>
          <w:rFonts w:asciiTheme="majorHAnsi" w:hAnsiTheme="majorHAnsi" w:cstheme="majorHAnsi"/>
          <w:highlight w:val="cyan"/>
        </w:rPr>
        <w:t>globalization</w:t>
      </w:r>
      <w:r w:rsidRPr="004F58CA">
        <w:rPr>
          <w:rFonts w:asciiTheme="majorHAnsi" w:hAnsiTheme="majorHAnsi" w:cstheme="majorHAnsi"/>
          <w:sz w:val="12"/>
          <w:szCs w:val="12"/>
        </w:rPr>
        <w:t xml:space="preserve"> and played loyal Leviathan over its </w:t>
      </w:r>
      <w:proofErr w:type="spellStart"/>
      <w:r w:rsidRPr="004F58CA">
        <w:rPr>
          <w:rFonts w:asciiTheme="majorHAnsi" w:hAnsiTheme="majorHAnsi" w:cstheme="majorHAnsi"/>
          <w:sz w:val="12"/>
          <w:szCs w:val="12"/>
        </w:rPr>
        <w:t>sheg</w:t>
      </w:r>
      <w:proofErr w:type="spellEnd"/>
      <w:r w:rsidRPr="004F58CA">
        <w:rPr>
          <w:rFonts w:asciiTheme="majorHAnsi" w:hAnsiTheme="majorHAnsi" w:cstheme="majorHAnsi"/>
          <w:sz w:val="12"/>
          <w:szCs w:val="12"/>
        </w:rPr>
        <w:t xml:space="preserve"> </w:t>
      </w:r>
      <w:proofErr w:type="spellStart"/>
      <w:r w:rsidRPr="004F58CA">
        <w:rPr>
          <w:rFonts w:asciiTheme="majorHAnsi" w:hAnsiTheme="majorHAnsi" w:cstheme="majorHAnsi"/>
          <w:sz w:val="12"/>
          <w:szCs w:val="12"/>
        </w:rPr>
        <w:t>pread</w:t>
      </w:r>
      <w:proofErr w:type="spellEnd"/>
      <w:r w:rsidRPr="004F58CA">
        <w:rPr>
          <w:rFonts w:asciiTheme="majorHAnsi" w:hAnsiTheme="majorHAnsi" w:cstheme="majorHAnsi"/>
          <w:sz w:val="12"/>
          <w:szCs w:val="12"/>
        </w:rPr>
        <w:t xml:space="preserve">. </w:t>
      </w:r>
      <w:r w:rsidRPr="004F58CA">
        <w:rPr>
          <w:rStyle w:val="underline"/>
          <w:rFonts w:asciiTheme="majorHAnsi" w:hAnsiTheme="majorHAnsi" w:cstheme="majorHAnsi"/>
        </w:rPr>
        <w:t xml:space="preserve">What resulted was the collapse of empires, </w:t>
      </w:r>
      <w:r w:rsidRPr="004F58CA">
        <w:rPr>
          <w:rStyle w:val="Emphasis"/>
          <w:rFonts w:asciiTheme="majorHAnsi" w:hAnsiTheme="majorHAnsi" w:cstheme="majorHAnsi"/>
        </w:rPr>
        <w:t xml:space="preserve">an explosion of </w:t>
      </w:r>
      <w:r w:rsidRPr="00170C57">
        <w:rPr>
          <w:rStyle w:val="Emphasis"/>
          <w:rFonts w:asciiTheme="majorHAnsi" w:hAnsiTheme="majorHAnsi" w:cstheme="majorHAnsi"/>
          <w:highlight w:val="cyan"/>
        </w:rPr>
        <w:t>democracy</w:t>
      </w:r>
      <w:r w:rsidRPr="004F58CA">
        <w:rPr>
          <w:rFonts w:asciiTheme="majorHAnsi" w:hAnsiTheme="majorHAnsi" w:cstheme="majorHAnsi"/>
          <w:sz w:val="12"/>
          <w:szCs w:val="12"/>
        </w:rPr>
        <w:t xml:space="preserve">, the </w:t>
      </w:r>
      <w:r w:rsidRPr="004F58CA">
        <w:rPr>
          <w:rStyle w:val="Emphasis"/>
          <w:rFonts w:asciiTheme="majorHAnsi" w:hAnsiTheme="majorHAnsi" w:cstheme="majorHAnsi"/>
        </w:rPr>
        <w:t xml:space="preserve">persistent spread of </w:t>
      </w:r>
      <w:r w:rsidRPr="00170C57">
        <w:rPr>
          <w:rStyle w:val="Emphasis"/>
          <w:rFonts w:asciiTheme="majorHAnsi" w:hAnsiTheme="majorHAnsi" w:cstheme="majorHAnsi"/>
          <w:highlight w:val="cyan"/>
        </w:rPr>
        <w:t>human rights</w:t>
      </w:r>
      <w:r w:rsidRPr="004F58CA">
        <w:rPr>
          <w:rFonts w:asciiTheme="majorHAnsi" w:hAnsiTheme="majorHAnsi" w:cstheme="majorHAnsi"/>
          <w:sz w:val="12"/>
          <w:szCs w:val="12"/>
        </w:rPr>
        <w:t xml:space="preserve">, </w:t>
      </w:r>
      <w:r w:rsidRPr="004F58CA">
        <w:rPr>
          <w:rStyle w:val="StyleUnderline"/>
          <w:rFonts w:asciiTheme="majorHAnsi" w:hAnsiTheme="majorHAnsi" w:cstheme="majorHAnsi"/>
        </w:rPr>
        <w:t>the liberation of women</w:t>
      </w:r>
      <w:r w:rsidRPr="004F58CA">
        <w:rPr>
          <w:rFonts w:asciiTheme="majorHAnsi" w:hAnsiTheme="majorHAnsi" w:cstheme="majorHAnsi"/>
          <w:sz w:val="12"/>
          <w:szCs w:val="12"/>
        </w:rPr>
        <w:t xml:space="preserve">, </w:t>
      </w:r>
      <w:r w:rsidRPr="00170C57">
        <w:rPr>
          <w:rStyle w:val="Emphasis"/>
          <w:rFonts w:asciiTheme="majorHAnsi" w:hAnsiTheme="majorHAnsi" w:cstheme="majorHAnsi"/>
          <w:highlight w:val="cyan"/>
        </w:rPr>
        <w:t>the doubling of life expectancy</w:t>
      </w:r>
      <w:r w:rsidRPr="004F58CA">
        <w:rPr>
          <w:rFonts w:asciiTheme="majorHAnsi" w:hAnsiTheme="majorHAnsi" w:cstheme="majorHAnsi"/>
          <w:sz w:val="12"/>
          <w:szCs w:val="12"/>
        </w:rPr>
        <w:t xml:space="preserve">, a roughly </w:t>
      </w:r>
      <w:r w:rsidRPr="004F58CA">
        <w:rPr>
          <w:rStyle w:val="Emphasis"/>
          <w:rFonts w:asciiTheme="majorHAnsi" w:hAnsiTheme="majorHAnsi" w:cstheme="majorHAnsi"/>
        </w:rPr>
        <w:t xml:space="preserve">10-fold </w:t>
      </w:r>
      <w:r w:rsidRPr="00170C57">
        <w:rPr>
          <w:rStyle w:val="Emphasis"/>
          <w:rFonts w:asciiTheme="majorHAnsi" w:hAnsiTheme="majorHAnsi" w:cstheme="majorHAnsi"/>
          <w:highlight w:val="cyan"/>
        </w:rPr>
        <w:t>increase in</w:t>
      </w:r>
      <w:r w:rsidRPr="004F58CA">
        <w:rPr>
          <w:rStyle w:val="Emphasis"/>
          <w:rFonts w:asciiTheme="majorHAnsi" w:hAnsiTheme="majorHAnsi" w:cstheme="majorHAnsi"/>
        </w:rPr>
        <w:t xml:space="preserve"> adjusted global </w:t>
      </w:r>
      <w:r w:rsidRPr="00170C57">
        <w:rPr>
          <w:rStyle w:val="Emphasis"/>
          <w:rFonts w:asciiTheme="majorHAnsi" w:hAnsiTheme="majorHAnsi" w:cstheme="majorHAnsi"/>
          <w:highlight w:val="cyan"/>
        </w:rPr>
        <w:t>GDP</w:t>
      </w:r>
      <w:r w:rsidRPr="00170C57">
        <w:rPr>
          <w:rFonts w:asciiTheme="majorHAnsi" w:hAnsiTheme="majorHAnsi" w:cstheme="majorHAnsi"/>
          <w:sz w:val="12"/>
          <w:szCs w:val="12"/>
          <w:highlight w:val="cyan"/>
        </w:rPr>
        <w:t xml:space="preserve"> </w:t>
      </w:r>
      <w:r w:rsidRPr="00170C57">
        <w:rPr>
          <w:rStyle w:val="underline"/>
          <w:rFonts w:asciiTheme="majorHAnsi" w:hAnsiTheme="majorHAnsi" w:cstheme="majorHAnsi"/>
          <w:highlight w:val="cyan"/>
        </w:rPr>
        <w:t xml:space="preserve">and a </w:t>
      </w:r>
      <w:r w:rsidRPr="00170C57">
        <w:rPr>
          <w:rStyle w:val="underline"/>
          <w:rFonts w:asciiTheme="majorHAnsi" w:hAnsiTheme="majorHAnsi" w:cstheme="majorHAnsi"/>
          <w:b/>
          <w:bCs/>
          <w:highlight w:val="cyan"/>
        </w:rPr>
        <w:t>profound</w:t>
      </w:r>
      <w:r w:rsidRPr="004F58CA">
        <w:rPr>
          <w:rStyle w:val="underline"/>
          <w:rFonts w:asciiTheme="majorHAnsi" w:hAnsiTheme="majorHAnsi" w:cstheme="majorHAnsi"/>
          <w:b/>
          <w:bCs/>
        </w:rPr>
        <w:t xml:space="preserve"> and persistent </w:t>
      </w:r>
      <w:r w:rsidRPr="00170C57">
        <w:rPr>
          <w:rStyle w:val="underline"/>
          <w:rFonts w:asciiTheme="majorHAnsi" w:hAnsiTheme="majorHAnsi" w:cstheme="majorHAnsi"/>
          <w:b/>
          <w:bCs/>
          <w:highlight w:val="cyan"/>
        </w:rPr>
        <w:t>reduction in</w:t>
      </w:r>
      <w:r w:rsidRPr="00170C57">
        <w:rPr>
          <w:rStyle w:val="underline"/>
          <w:rFonts w:asciiTheme="majorHAnsi" w:hAnsiTheme="majorHAnsi" w:cstheme="majorHAnsi"/>
          <w:highlight w:val="cyan"/>
        </w:rPr>
        <w:t xml:space="preserve"> battle deaths from </w:t>
      </w:r>
      <w:r w:rsidRPr="00170C57">
        <w:rPr>
          <w:rStyle w:val="Emphasis"/>
          <w:rFonts w:asciiTheme="majorHAnsi" w:hAnsiTheme="majorHAnsi" w:cstheme="majorHAnsi"/>
          <w:highlight w:val="cyan"/>
        </w:rPr>
        <w:t>state-based conflicts</w:t>
      </w:r>
      <w:r w:rsidRPr="004F58CA">
        <w:rPr>
          <w:rStyle w:val="Emphasis"/>
          <w:rFonts w:asciiTheme="majorHAnsi" w:hAnsiTheme="majorHAnsi" w:cstheme="majorHAnsi"/>
        </w:rPr>
        <w:t xml:space="preserve">. </w:t>
      </w:r>
      <w:r w:rsidRPr="004F58CA">
        <w:rPr>
          <w:rFonts w:asciiTheme="majorHAnsi" w:hAnsiTheme="majorHAnsi" w:cstheme="majorHAnsi"/>
          <w:sz w:val="12"/>
          <w:szCs w:val="12"/>
        </w:rPr>
        <w:t>That is what American "hubris" actually delivered. Please remember that the next time some TV pundit sells you the image of "unbridled" American military power as the cause of  global disorder instead of its cure.  With self-deprecation bordering on self-loathing, we now imagine a post-American world that is anything but. Just watch who scatters and who steps up as the Facebook revolutions erupt across the Arab world. While we might imagine ourselves the status quo power, we remain the world's most vigorously revisionist force.</w:t>
      </w:r>
      <w:r w:rsidRPr="004F58CA">
        <w:rPr>
          <w:rStyle w:val="underline"/>
          <w:rFonts w:asciiTheme="majorHAnsi" w:hAnsiTheme="majorHAnsi" w:cstheme="majorHAnsi"/>
          <w:sz w:val="14"/>
          <w:szCs w:val="14"/>
        </w:rPr>
        <w:t xml:space="preserve"> </w:t>
      </w:r>
      <w:r w:rsidRPr="004F58CA">
        <w:rPr>
          <w:rStyle w:val="StyleUnderline"/>
          <w:rFonts w:asciiTheme="majorHAnsi" w:hAnsiTheme="majorHAnsi" w:cstheme="majorHAnsi"/>
        </w:rPr>
        <w:t>As for the sheer "evil" that is our military-industrial complex, again, let's examine what the world looked like before that establishment reared its ugly head.</w:t>
      </w:r>
      <w:r w:rsidRPr="004F58CA">
        <w:rPr>
          <w:rStyle w:val="underline"/>
          <w:rFonts w:asciiTheme="majorHAnsi" w:hAnsiTheme="majorHAnsi" w:cstheme="majorHAnsi"/>
          <w:sz w:val="14"/>
          <w:szCs w:val="14"/>
        </w:rPr>
        <w:t xml:space="preserve"> </w:t>
      </w:r>
      <w:r w:rsidRPr="004F58CA">
        <w:rPr>
          <w:rStyle w:val="underline"/>
          <w:rFonts w:asciiTheme="majorHAnsi" w:hAnsiTheme="majorHAnsi" w:cstheme="majorHAnsi"/>
        </w:rPr>
        <w:t xml:space="preserve">The last great period of global structural change was the first half of the 20th century, a period that saw </w:t>
      </w:r>
      <w:r w:rsidRPr="004F58CA">
        <w:rPr>
          <w:rStyle w:val="underline"/>
          <w:rFonts w:asciiTheme="majorHAnsi" w:hAnsiTheme="majorHAnsi" w:cstheme="majorHAnsi"/>
          <w:b/>
          <w:bCs/>
        </w:rPr>
        <w:t>a death toll of about 100 million across two world wars</w:t>
      </w:r>
      <w:r w:rsidRPr="004F58CA">
        <w:rPr>
          <w:rStyle w:val="underline"/>
          <w:rFonts w:asciiTheme="majorHAnsi" w:hAnsiTheme="majorHAnsi" w:cstheme="majorHAnsi"/>
          <w:sz w:val="16"/>
          <w:szCs w:val="16"/>
        </w:rPr>
        <w:t xml:space="preserve">. </w:t>
      </w:r>
      <w:r w:rsidRPr="004F58CA">
        <w:rPr>
          <w:rFonts w:asciiTheme="majorHAnsi" w:hAnsiTheme="majorHAnsi" w:cstheme="majorHAnsi"/>
          <w:sz w:val="12"/>
          <w:szCs w:val="12"/>
        </w:rPr>
        <w:t xml:space="preserve">That comes to an average of 2 million deaths a year in a world of approximately 2 billion souls. Today, with far more comprehensive worldwide reporting, researchers report an average of less than 100,000 battle deaths annually in a world fast approaching 7 billion people. Though admittedly crude, </w:t>
      </w:r>
      <w:r w:rsidRPr="004F58CA">
        <w:rPr>
          <w:rStyle w:val="underline"/>
          <w:rFonts w:asciiTheme="majorHAnsi" w:hAnsiTheme="majorHAnsi" w:cstheme="majorHAnsi"/>
        </w:rPr>
        <w:t xml:space="preserve">these </w:t>
      </w:r>
      <w:r w:rsidRPr="00170C57">
        <w:rPr>
          <w:rStyle w:val="underline"/>
          <w:rFonts w:asciiTheme="majorHAnsi" w:hAnsiTheme="majorHAnsi" w:cstheme="majorHAnsi"/>
          <w:highlight w:val="cyan"/>
        </w:rPr>
        <w:t>calculations suggest a</w:t>
      </w:r>
      <w:r w:rsidRPr="004F58CA">
        <w:rPr>
          <w:rStyle w:val="underline"/>
          <w:rFonts w:asciiTheme="majorHAnsi" w:hAnsiTheme="majorHAnsi" w:cstheme="majorHAnsi"/>
        </w:rPr>
        <w:t xml:space="preserve"> 90 percent absolute drop and a </w:t>
      </w:r>
      <w:r w:rsidRPr="00170C57">
        <w:rPr>
          <w:rStyle w:val="Emphasis"/>
          <w:rFonts w:asciiTheme="majorHAnsi" w:hAnsiTheme="majorHAnsi" w:cstheme="majorHAnsi"/>
          <w:highlight w:val="cyan"/>
        </w:rPr>
        <w:t>99 percent relative drop in deaths due to war</w:t>
      </w:r>
      <w:r w:rsidRPr="004F58CA">
        <w:rPr>
          <w:rStyle w:val="underline"/>
          <w:rFonts w:asciiTheme="majorHAnsi" w:hAnsiTheme="majorHAnsi" w:cstheme="majorHAnsi"/>
          <w:sz w:val="16"/>
          <w:szCs w:val="16"/>
        </w:rPr>
        <w:t xml:space="preserve">. </w:t>
      </w:r>
      <w:r w:rsidRPr="004F58CA">
        <w:rPr>
          <w:rStyle w:val="underline"/>
          <w:rFonts w:asciiTheme="majorHAnsi" w:hAnsiTheme="majorHAnsi" w:cstheme="majorHAnsi"/>
        </w:rPr>
        <w:t xml:space="preserve"> </w:t>
      </w:r>
      <w:r w:rsidRPr="004F58CA">
        <w:rPr>
          <w:rFonts w:asciiTheme="majorHAnsi" w:hAnsiTheme="majorHAnsi" w:cstheme="majorHAnsi"/>
          <w:sz w:val="12"/>
          <w:szCs w:val="12"/>
        </w:rPr>
        <w:t xml:space="preserve">We are clearly headed for a world order characterized by multipolarity, something the American-birthed system was designed to both encourage and accommodate. But given how things turned out the last time we collectively faced such a fluid structure, </w:t>
      </w:r>
      <w:r w:rsidRPr="004F58CA">
        <w:rPr>
          <w:rStyle w:val="Emphasis"/>
          <w:rFonts w:asciiTheme="majorHAnsi" w:hAnsiTheme="majorHAnsi" w:cstheme="majorHAnsi"/>
        </w:rPr>
        <w:t>we would do well to keep U.S. power</w:t>
      </w:r>
      <w:r w:rsidRPr="004F58CA">
        <w:rPr>
          <w:rStyle w:val="StyleUnderline"/>
          <w:rFonts w:asciiTheme="majorHAnsi" w:hAnsiTheme="majorHAnsi" w:cstheme="majorHAnsi"/>
        </w:rPr>
        <w:t xml:space="preserve">, in all of its forms, </w:t>
      </w:r>
      <w:r w:rsidRPr="004F58CA">
        <w:rPr>
          <w:rStyle w:val="underline"/>
          <w:rFonts w:asciiTheme="majorHAnsi" w:hAnsiTheme="majorHAnsi" w:cstheme="majorHAnsi"/>
        </w:rPr>
        <w:t>deeply embedded in the geometry to come</w:t>
      </w:r>
      <w:r w:rsidRPr="004F58CA">
        <w:rPr>
          <w:rStyle w:val="underline"/>
          <w:rFonts w:asciiTheme="majorHAnsi" w:hAnsiTheme="majorHAnsi" w:cstheme="majorHAnsi"/>
          <w:sz w:val="16"/>
          <w:szCs w:val="16"/>
        </w:rPr>
        <w:t>.</w:t>
      </w:r>
    </w:p>
    <w:p w14:paraId="7249D4A7" w14:textId="77777777" w:rsidR="00AC7F19" w:rsidRPr="00AC7F19" w:rsidRDefault="00AC7F19" w:rsidP="00AC7F19"/>
    <w:p w14:paraId="06C03F82" w14:textId="77777777" w:rsidR="00433ED4" w:rsidRPr="004F58CA" w:rsidRDefault="00433ED4" w:rsidP="00433ED4">
      <w:pPr>
        <w:rPr>
          <w:rFonts w:asciiTheme="majorHAnsi" w:hAnsiTheme="majorHAnsi" w:cstheme="majorHAnsi"/>
          <w:sz w:val="16"/>
        </w:rPr>
      </w:pPr>
    </w:p>
    <w:p w14:paraId="18512290" w14:textId="77777777" w:rsidR="00433ED4" w:rsidRDefault="00433ED4" w:rsidP="00433ED4">
      <w:pPr>
        <w:pStyle w:val="Heading3"/>
      </w:pPr>
      <w:r>
        <w:lastRenderedPageBreak/>
        <w:t>1AC—I/L—Wage Growth</w:t>
      </w:r>
    </w:p>
    <w:p w14:paraId="7BA7BAF6" w14:textId="77777777" w:rsidR="00433ED4" w:rsidRPr="004F58CA" w:rsidRDefault="00433ED4" w:rsidP="00433ED4">
      <w:pPr>
        <w:pStyle w:val="Heading4"/>
        <w:rPr>
          <w:rFonts w:asciiTheme="majorHAnsi" w:hAnsiTheme="majorHAnsi" w:cstheme="majorHAnsi"/>
        </w:rPr>
      </w:pPr>
      <w:r w:rsidRPr="004F58CA">
        <w:rPr>
          <w:rFonts w:asciiTheme="majorHAnsi" w:hAnsiTheme="majorHAnsi" w:cstheme="majorHAnsi"/>
        </w:rPr>
        <w:t>High wages are the crucial internal link for continued growth.</w:t>
      </w:r>
    </w:p>
    <w:p w14:paraId="6CBC6899" w14:textId="77777777" w:rsidR="00433ED4" w:rsidRPr="004F58CA" w:rsidRDefault="00433ED4" w:rsidP="00433ED4">
      <w:pPr>
        <w:rPr>
          <w:rFonts w:asciiTheme="majorHAnsi" w:hAnsiTheme="majorHAnsi" w:cstheme="majorHAnsi"/>
        </w:rPr>
      </w:pPr>
      <w:r w:rsidRPr="004F58CA">
        <w:rPr>
          <w:rStyle w:val="Style13ptBold"/>
          <w:rFonts w:asciiTheme="majorHAnsi" w:hAnsiTheme="majorHAnsi" w:cstheme="majorHAnsi"/>
        </w:rPr>
        <w:t>Bivens 17</w:t>
      </w:r>
      <w:r w:rsidRPr="004F58CA">
        <w:rPr>
          <w:rFonts w:asciiTheme="majorHAnsi" w:hAnsiTheme="majorHAnsi" w:cstheme="majorHAnsi"/>
        </w:rPr>
        <w:t xml:space="preserve"> – PhD @ The New School for Social Research (Josh, “Inequality is slowing US economic growth,” </w:t>
      </w:r>
      <w:r w:rsidRPr="004F58CA">
        <w:rPr>
          <w:rFonts w:asciiTheme="majorHAnsi" w:hAnsiTheme="majorHAnsi" w:cstheme="majorHAnsi"/>
          <w:i/>
        </w:rPr>
        <w:t>Economic Policy Institute</w:t>
      </w:r>
      <w:r w:rsidRPr="004F58CA">
        <w:rPr>
          <w:rFonts w:asciiTheme="majorHAnsi" w:hAnsiTheme="majorHAnsi" w:cstheme="majorHAnsi"/>
        </w:rPr>
        <w:t xml:space="preserve">, </w:t>
      </w:r>
      <w:hyperlink r:id="rId14" w:history="1">
        <w:r w:rsidRPr="004F58CA">
          <w:rPr>
            <w:rStyle w:val="Hyperlink"/>
            <w:rFonts w:asciiTheme="majorHAnsi" w:hAnsiTheme="majorHAnsi" w:cstheme="majorHAnsi"/>
          </w:rPr>
          <w:t>https://www.epi.org/publication/secular-stagnation/)//BB</w:t>
        </w:r>
      </w:hyperlink>
    </w:p>
    <w:p w14:paraId="1305B1E4" w14:textId="77777777" w:rsidR="00433ED4" w:rsidRPr="004F58CA" w:rsidRDefault="00433ED4" w:rsidP="00433ED4">
      <w:pPr>
        <w:rPr>
          <w:rFonts w:asciiTheme="majorHAnsi" w:hAnsiTheme="majorHAnsi" w:cstheme="majorHAnsi"/>
        </w:rPr>
      </w:pPr>
      <w:r w:rsidRPr="004F58CA">
        <w:rPr>
          <w:rFonts w:asciiTheme="majorHAnsi" w:hAnsiTheme="majorHAnsi" w:cstheme="majorHAnsi"/>
        </w:rPr>
        <w:t xml:space="preserve">This new attention to the crisis of American pay is totally proper. </w:t>
      </w:r>
      <w:r w:rsidRPr="00170C57">
        <w:rPr>
          <w:rStyle w:val="StyleUnderline"/>
          <w:rFonts w:asciiTheme="majorHAnsi" w:hAnsiTheme="majorHAnsi" w:cstheme="majorHAnsi"/>
          <w:highlight w:val="cyan"/>
        </w:rPr>
        <w:t>The failure of wages</w:t>
      </w:r>
      <w:r w:rsidRPr="004F58CA">
        <w:rPr>
          <w:rStyle w:val="StyleUnderline"/>
          <w:rFonts w:asciiTheme="majorHAnsi" w:hAnsiTheme="majorHAnsi" w:cstheme="majorHAnsi"/>
        </w:rPr>
        <w:t xml:space="preserve"> of the vast majority of Americans </w:t>
      </w:r>
      <w:r w:rsidRPr="00170C57">
        <w:rPr>
          <w:rStyle w:val="StyleUnderline"/>
          <w:rFonts w:asciiTheme="majorHAnsi" w:hAnsiTheme="majorHAnsi" w:cstheme="majorHAnsi"/>
          <w:highlight w:val="cyan"/>
        </w:rPr>
        <w:t>to benefit from economy-wide growth in productivity</w:t>
      </w:r>
      <w:r w:rsidRPr="004F58CA">
        <w:rPr>
          <w:rFonts w:asciiTheme="majorHAnsi" w:hAnsiTheme="majorHAnsi" w:cstheme="majorHAnsi"/>
        </w:rPr>
        <w:t xml:space="preserve"> (or income generated in an average hour of work) </w:t>
      </w:r>
      <w:r w:rsidRPr="004F58CA">
        <w:rPr>
          <w:rStyle w:val="StyleUnderline"/>
          <w:rFonts w:asciiTheme="majorHAnsi" w:hAnsiTheme="majorHAnsi" w:cstheme="majorHAnsi"/>
        </w:rPr>
        <w:t>has been the root cause of the stratospheric rise in inequality and the concentration of economic growth at the very top of the income distribution</w:t>
      </w:r>
      <w:r w:rsidRPr="004F58CA">
        <w:rPr>
          <w:rFonts w:asciiTheme="majorHAnsi" w:hAnsiTheme="majorHAnsi" w:cstheme="majorHAnsi"/>
        </w:rPr>
        <w:t xml:space="preserve">. Had this upward redistribution not happened, incomes for the bottom 90 percent of Americans would be roughly 20 percent higher today.3 In short, </w:t>
      </w:r>
      <w:r w:rsidRPr="004F58CA">
        <w:rPr>
          <w:rStyle w:val="StyleUnderline"/>
          <w:rFonts w:asciiTheme="majorHAnsi" w:hAnsiTheme="majorHAnsi" w:cstheme="majorHAnsi"/>
        </w:rPr>
        <w:t>the rise in inequality driven by anemic wage growth has imposed an “inequality tax” on American households</w:t>
      </w:r>
      <w:r w:rsidRPr="004F58CA">
        <w:rPr>
          <w:rFonts w:asciiTheme="majorHAnsi" w:hAnsiTheme="majorHAnsi" w:cstheme="majorHAnsi"/>
        </w:rPr>
        <w:t xml:space="preserve"> that has robbed them of a fifth of their potential income. </w:t>
      </w:r>
      <w:r w:rsidRPr="00170C57">
        <w:rPr>
          <w:rStyle w:val="StyleUnderline"/>
          <w:rFonts w:asciiTheme="majorHAnsi" w:hAnsiTheme="majorHAnsi" w:cstheme="majorHAnsi"/>
          <w:highlight w:val="cyan"/>
        </w:rPr>
        <w:t>There would be huge benefits to American well-being from</w:t>
      </w:r>
      <w:r w:rsidRPr="004F58CA">
        <w:rPr>
          <w:rStyle w:val="StyleUnderline"/>
          <w:rFonts w:asciiTheme="majorHAnsi" w:hAnsiTheme="majorHAnsi" w:cstheme="majorHAnsi"/>
        </w:rPr>
        <w:t xml:space="preserve"> blocking or reversing this upward </w:t>
      </w:r>
      <w:r w:rsidRPr="00170C57">
        <w:rPr>
          <w:rStyle w:val="StyleUnderline"/>
          <w:rFonts w:asciiTheme="majorHAnsi" w:hAnsiTheme="majorHAnsi" w:cstheme="majorHAnsi"/>
          <w:highlight w:val="cyan"/>
        </w:rPr>
        <w:t>redistribution</w:t>
      </w:r>
      <w:r w:rsidRPr="004F58CA">
        <w:rPr>
          <w:rStyle w:val="StyleUnderline"/>
          <w:rFonts w:asciiTheme="majorHAnsi" w:hAnsiTheme="majorHAnsi" w:cstheme="majorHAnsi"/>
        </w:rPr>
        <w:t>. This welfare gain stemming from blocking upward redistribution is the primary reason to</w:t>
      </w:r>
      <w:r w:rsidRPr="004F58CA">
        <w:rPr>
          <w:rFonts w:asciiTheme="majorHAnsi" w:hAnsiTheme="majorHAnsi" w:cstheme="majorHAnsi"/>
        </w:rPr>
        <w:t xml:space="preserve"> champion policy measures to </w:t>
      </w:r>
      <w:r w:rsidRPr="004F58CA">
        <w:rPr>
          <w:rStyle w:val="StyleUnderline"/>
          <w:rFonts w:asciiTheme="majorHAnsi" w:hAnsiTheme="majorHAnsi" w:cstheme="majorHAnsi"/>
        </w:rPr>
        <w:t>boost wage growth</w:t>
      </w:r>
      <w:r w:rsidRPr="004F58CA">
        <w:rPr>
          <w:rFonts w:asciiTheme="majorHAnsi" w:hAnsiTheme="majorHAnsi" w:cstheme="majorHAnsi"/>
        </w:rPr>
        <w:t xml:space="preserve"> and lead to a more equal distribution of income gains. Put simply, </w:t>
      </w:r>
      <w:r w:rsidRPr="004F58CA">
        <w:rPr>
          <w:rStyle w:val="StyleUnderline"/>
          <w:rFonts w:asciiTheme="majorHAnsi" w:hAnsiTheme="majorHAnsi" w:cstheme="majorHAnsi"/>
        </w:rPr>
        <w:t>a dollar is worth more to a family living paycheck to paycheck than it is to families comfortably in the top 1 percent of the income distribution</w:t>
      </w:r>
      <w:r w:rsidRPr="004F58CA">
        <w:rPr>
          <w:rFonts w:asciiTheme="majorHAnsi" w:hAnsiTheme="majorHAnsi" w:cstheme="majorHAnsi"/>
        </w:rPr>
        <w:t xml:space="preserve">. </w:t>
      </w:r>
      <w:r w:rsidRPr="004F58CA">
        <w:rPr>
          <w:rStyle w:val="StyleUnderline"/>
          <w:rFonts w:asciiTheme="majorHAnsi" w:hAnsiTheme="majorHAnsi" w:cstheme="majorHAnsi"/>
        </w:rPr>
        <w:t>Proponents of</w:t>
      </w:r>
      <w:r w:rsidRPr="004F58CA">
        <w:rPr>
          <w:rFonts w:asciiTheme="majorHAnsi" w:hAnsiTheme="majorHAnsi" w:cstheme="majorHAnsi"/>
        </w:rPr>
        <w:t xml:space="preserve"> increases in the minimum wage and other </w:t>
      </w:r>
      <w:r w:rsidRPr="004F58CA">
        <w:rPr>
          <w:rStyle w:val="StyleUnderline"/>
          <w:rFonts w:asciiTheme="majorHAnsi" w:hAnsiTheme="majorHAnsi" w:cstheme="majorHAnsi"/>
        </w:rPr>
        <w:t>measures to boost American wages have</w:t>
      </w:r>
      <w:r w:rsidRPr="004F58CA">
        <w:rPr>
          <w:rFonts w:asciiTheme="majorHAnsi" w:hAnsiTheme="majorHAnsi" w:cstheme="majorHAnsi"/>
        </w:rPr>
        <w:t xml:space="preserve"> often </w:t>
      </w:r>
      <w:r w:rsidRPr="004F58CA">
        <w:rPr>
          <w:rStyle w:val="StyleUnderline"/>
          <w:rFonts w:asciiTheme="majorHAnsi" w:hAnsiTheme="majorHAnsi" w:cstheme="majorHAnsi"/>
        </w:rPr>
        <w:t>argued that there are benefits to these policies besides the welfare gains stemming from pure redistribution</w:t>
      </w:r>
      <w:r w:rsidRPr="004F58CA">
        <w:rPr>
          <w:rFonts w:asciiTheme="majorHAnsi" w:hAnsiTheme="majorHAnsi" w:cstheme="majorHAnsi"/>
        </w:rPr>
        <w:t xml:space="preserve">. These proponents have often argued </w:t>
      </w:r>
      <w:r w:rsidRPr="004F58CA">
        <w:rPr>
          <w:rStyle w:val="StyleUnderline"/>
          <w:rFonts w:asciiTheme="majorHAnsi" w:hAnsiTheme="majorHAnsi" w:cstheme="majorHAnsi"/>
        </w:rPr>
        <w:t>that boosting wages would</w:t>
      </w:r>
      <w:r w:rsidRPr="004F58CA">
        <w:rPr>
          <w:rFonts w:asciiTheme="majorHAnsi" w:hAnsiTheme="majorHAnsi" w:cstheme="majorHAnsi"/>
        </w:rPr>
        <w:t xml:space="preserve"> even </w:t>
      </w:r>
      <w:r w:rsidRPr="004F58CA">
        <w:rPr>
          <w:rStyle w:val="StyleUnderline"/>
          <w:rFonts w:asciiTheme="majorHAnsi" w:hAnsiTheme="majorHAnsi" w:cstheme="majorHAnsi"/>
        </w:rPr>
        <w:t>benefit aggregate economic outcomes</w:t>
      </w:r>
      <w:r w:rsidRPr="004F58CA">
        <w:rPr>
          <w:rFonts w:asciiTheme="majorHAnsi" w:hAnsiTheme="majorHAnsi" w:cstheme="majorHAnsi"/>
        </w:rPr>
        <w:t xml:space="preserve">, like growth in gross domestic product (GDP) or employment. </w:t>
      </w:r>
      <w:r w:rsidRPr="004F58CA">
        <w:rPr>
          <w:rStyle w:val="StyleUnderline"/>
          <w:rFonts w:asciiTheme="majorHAnsi" w:hAnsiTheme="majorHAnsi" w:cstheme="majorHAnsi"/>
        </w:rPr>
        <w:t xml:space="preserve">Recent evidence about developments in the American and global economies strongly indicate that these arguments are correct: </w:t>
      </w:r>
      <w:r w:rsidRPr="00170C57">
        <w:rPr>
          <w:rStyle w:val="StyleUnderline"/>
          <w:rFonts w:asciiTheme="majorHAnsi" w:hAnsiTheme="majorHAnsi" w:cstheme="majorHAnsi"/>
          <w:highlight w:val="cyan"/>
        </w:rPr>
        <w:t>boosting wages</w:t>
      </w:r>
      <w:r w:rsidRPr="004F58CA">
        <w:rPr>
          <w:rStyle w:val="StyleUnderline"/>
          <w:rFonts w:asciiTheme="majorHAnsi" w:hAnsiTheme="majorHAnsi" w:cstheme="majorHAnsi"/>
        </w:rPr>
        <w:t xml:space="preserve"> of the bottom 90 percent </w:t>
      </w:r>
      <w:r w:rsidRPr="00170C57">
        <w:rPr>
          <w:rStyle w:val="StyleUnderline"/>
          <w:rFonts w:asciiTheme="majorHAnsi" w:hAnsiTheme="majorHAnsi" w:cstheme="majorHAnsi"/>
          <w:highlight w:val="cyan"/>
        </w:rPr>
        <w:t>would</w:t>
      </w:r>
      <w:r w:rsidRPr="004F58CA">
        <w:rPr>
          <w:rFonts w:asciiTheme="majorHAnsi" w:hAnsiTheme="majorHAnsi" w:cstheme="majorHAnsi"/>
        </w:rPr>
        <w:t xml:space="preserve"> not just raise these households’ incomes and welfare (a more-than-sufficient reason to do so), it would also </w:t>
      </w:r>
      <w:r w:rsidRPr="00170C57">
        <w:rPr>
          <w:rStyle w:val="StyleUnderline"/>
          <w:rFonts w:asciiTheme="majorHAnsi" w:hAnsiTheme="majorHAnsi" w:cstheme="majorHAnsi"/>
          <w:highlight w:val="cyan"/>
        </w:rPr>
        <w:t>boost overall growth.</w:t>
      </w:r>
      <w:r w:rsidRPr="004F58CA">
        <w:rPr>
          <w:rStyle w:val="StyleUnderline"/>
          <w:rFonts w:asciiTheme="majorHAnsi" w:hAnsiTheme="majorHAnsi" w:cstheme="majorHAnsi"/>
        </w:rPr>
        <w:t xml:space="preserve"> For the past decade</w:t>
      </w:r>
      <w:r w:rsidRPr="004F58CA">
        <w:rPr>
          <w:rFonts w:asciiTheme="majorHAnsi" w:hAnsiTheme="majorHAnsi" w:cstheme="majorHAnsi"/>
        </w:rPr>
        <w:t xml:space="preserve"> (and maybe even longer), </w:t>
      </w:r>
      <w:r w:rsidRPr="004F58CA">
        <w:rPr>
          <w:rStyle w:val="StyleUnderline"/>
          <w:rFonts w:asciiTheme="majorHAnsi" w:hAnsiTheme="majorHAnsi" w:cstheme="majorHAnsi"/>
        </w:rPr>
        <w:t xml:space="preserve">the </w:t>
      </w:r>
      <w:r w:rsidRPr="004F58CA">
        <w:rPr>
          <w:rStyle w:val="Emphasis"/>
          <w:rFonts w:asciiTheme="majorHAnsi" w:hAnsiTheme="majorHAnsi" w:cstheme="majorHAnsi"/>
        </w:rPr>
        <w:t>primary constraint</w:t>
      </w:r>
      <w:r w:rsidRPr="004F58CA">
        <w:rPr>
          <w:rStyle w:val="StyleUnderline"/>
          <w:rFonts w:asciiTheme="majorHAnsi" w:hAnsiTheme="majorHAnsi" w:cstheme="majorHAnsi"/>
        </w:rPr>
        <w:t xml:space="preserve"> on American economic growth has been too-slow spending</w:t>
      </w:r>
      <w:r w:rsidRPr="004F58CA">
        <w:rPr>
          <w:rFonts w:asciiTheme="majorHAnsi" w:hAnsiTheme="majorHAnsi" w:cstheme="majorHAnsi"/>
        </w:rPr>
        <w:t xml:space="preserve"> by households, businesses, and governments. In economists’ jargon, </w:t>
      </w:r>
      <w:r w:rsidRPr="004F58CA">
        <w:rPr>
          <w:rStyle w:val="StyleUnderline"/>
          <w:rFonts w:asciiTheme="majorHAnsi" w:hAnsiTheme="majorHAnsi" w:cstheme="majorHAnsi"/>
        </w:rPr>
        <w:t>the constraint has been growth in aggregate demand lagging behind growth in the economy’s productive capacity</w:t>
      </w:r>
      <w:r w:rsidRPr="004F58CA">
        <w:rPr>
          <w:rFonts w:asciiTheme="majorHAnsi" w:hAnsiTheme="majorHAnsi" w:cstheme="majorHAnsi"/>
        </w:rPr>
        <w:t xml:space="preserve"> (including growth of the labor force and the stock of productive capital, such as plants and equipment). Much research indicates that </w:t>
      </w:r>
      <w:r w:rsidRPr="00170C57">
        <w:rPr>
          <w:rStyle w:val="StyleUnderline"/>
          <w:rFonts w:asciiTheme="majorHAnsi" w:hAnsiTheme="majorHAnsi" w:cstheme="majorHAnsi"/>
          <w:highlight w:val="cyan"/>
        </w:rPr>
        <w:t>this shortfall of demand could become a chronic problem</w:t>
      </w:r>
      <w:r w:rsidRPr="004F58CA">
        <w:rPr>
          <w:rFonts w:asciiTheme="majorHAnsi" w:hAnsiTheme="majorHAnsi" w:cstheme="majorHAnsi"/>
        </w:rPr>
        <w:t xml:space="preserve"> in the future, </w:t>
      </w:r>
      <w:r w:rsidRPr="004F58CA">
        <w:rPr>
          <w:rStyle w:val="StyleUnderline"/>
          <w:rFonts w:asciiTheme="majorHAnsi" w:hAnsiTheme="majorHAnsi" w:cstheme="majorHAnsi"/>
        </w:rPr>
        <w:t>constantly pulling down growth</w:t>
      </w:r>
      <w:r w:rsidRPr="004F58CA">
        <w:rPr>
          <w:rFonts w:asciiTheme="majorHAnsi" w:hAnsiTheme="majorHAnsi" w:cstheme="majorHAnsi"/>
        </w:rPr>
        <w:t xml:space="preserve"> unless macroeconomic policy changes dramatically.</w:t>
      </w:r>
    </w:p>
    <w:p w14:paraId="5C86387D" w14:textId="77777777" w:rsidR="00433ED4" w:rsidRPr="004F58CA" w:rsidRDefault="00433ED4" w:rsidP="00433ED4">
      <w:pPr>
        <w:pStyle w:val="Heading4"/>
        <w:rPr>
          <w:rFonts w:asciiTheme="majorHAnsi" w:hAnsiTheme="majorHAnsi" w:cstheme="majorHAnsi"/>
        </w:rPr>
      </w:pPr>
      <w:r w:rsidRPr="004F58CA">
        <w:rPr>
          <w:rFonts w:asciiTheme="majorHAnsi" w:hAnsiTheme="majorHAnsi" w:cstheme="majorHAnsi"/>
        </w:rPr>
        <w:t xml:space="preserve">High wages are a </w:t>
      </w:r>
      <w:r w:rsidRPr="004F58CA">
        <w:rPr>
          <w:rFonts w:asciiTheme="majorHAnsi" w:hAnsiTheme="majorHAnsi" w:cstheme="majorHAnsi"/>
          <w:u w:val="single"/>
        </w:rPr>
        <w:t>pre-requisite</w:t>
      </w:r>
      <w:r w:rsidRPr="004F58CA">
        <w:rPr>
          <w:rFonts w:asciiTheme="majorHAnsi" w:hAnsiTheme="majorHAnsi" w:cstheme="majorHAnsi"/>
        </w:rPr>
        <w:t xml:space="preserve"> to sustainability---productivity expansion </w:t>
      </w:r>
      <w:r w:rsidRPr="004F58CA">
        <w:rPr>
          <w:rFonts w:asciiTheme="majorHAnsi" w:hAnsiTheme="majorHAnsi" w:cstheme="majorHAnsi"/>
          <w:u w:val="single"/>
        </w:rPr>
        <w:t>without</w:t>
      </w:r>
      <w:r w:rsidRPr="004F58CA">
        <w:rPr>
          <w:rFonts w:asciiTheme="majorHAnsi" w:hAnsiTheme="majorHAnsi" w:cstheme="majorHAnsi"/>
        </w:rPr>
        <w:t xml:space="preserve"> high wages is </w:t>
      </w:r>
      <w:r w:rsidRPr="004F58CA">
        <w:rPr>
          <w:rFonts w:asciiTheme="majorHAnsi" w:hAnsiTheme="majorHAnsi" w:cstheme="majorHAnsi"/>
          <w:u w:val="single"/>
        </w:rPr>
        <w:t>short-lived</w:t>
      </w:r>
      <w:r w:rsidRPr="004F58CA">
        <w:rPr>
          <w:rFonts w:asciiTheme="majorHAnsi" w:hAnsiTheme="majorHAnsi" w:cstheme="majorHAnsi"/>
        </w:rPr>
        <w:t xml:space="preserve"> and </w:t>
      </w:r>
      <w:r w:rsidRPr="004F58CA">
        <w:rPr>
          <w:rFonts w:asciiTheme="majorHAnsi" w:hAnsiTheme="majorHAnsi" w:cstheme="majorHAnsi"/>
          <w:u w:val="single"/>
        </w:rPr>
        <w:t>bubble-prone</w:t>
      </w:r>
    </w:p>
    <w:p w14:paraId="24320A40" w14:textId="77777777" w:rsidR="00433ED4" w:rsidRPr="004F58CA" w:rsidRDefault="00433ED4" w:rsidP="00433ED4">
      <w:pPr>
        <w:rPr>
          <w:rFonts w:asciiTheme="majorHAnsi" w:hAnsiTheme="majorHAnsi" w:cstheme="majorHAnsi"/>
        </w:rPr>
      </w:pPr>
      <w:r w:rsidRPr="004F58CA">
        <w:rPr>
          <w:rStyle w:val="Style13ptBold"/>
          <w:rFonts w:asciiTheme="majorHAnsi" w:hAnsiTheme="majorHAnsi" w:cstheme="majorHAnsi"/>
        </w:rPr>
        <w:t>White 17</w:t>
      </w:r>
      <w:r w:rsidRPr="004F58CA">
        <w:rPr>
          <w:rFonts w:asciiTheme="majorHAnsi" w:hAnsiTheme="majorHAnsi" w:cstheme="majorHAnsi"/>
        </w:rPr>
        <w:t xml:space="preserve"> – PhD, Economics Professor @ U Sydney (Graham, “Explainer: how wage growth contributes to the economy,” </w:t>
      </w:r>
      <w:r w:rsidRPr="004F58CA">
        <w:rPr>
          <w:rFonts w:asciiTheme="majorHAnsi" w:hAnsiTheme="majorHAnsi" w:cstheme="majorHAnsi"/>
          <w:i/>
        </w:rPr>
        <w:t>Sydney Business Insights</w:t>
      </w:r>
      <w:r w:rsidRPr="004F58CA">
        <w:rPr>
          <w:rFonts w:asciiTheme="majorHAnsi" w:hAnsiTheme="majorHAnsi" w:cstheme="majorHAnsi"/>
        </w:rPr>
        <w:t xml:space="preserve">, </w:t>
      </w:r>
      <w:proofErr w:type="spellStart"/>
      <w:r w:rsidRPr="004F58CA">
        <w:rPr>
          <w:rFonts w:asciiTheme="majorHAnsi" w:hAnsiTheme="majorHAnsi" w:cstheme="majorHAnsi"/>
        </w:rPr>
        <w:t>Proquest</w:t>
      </w:r>
      <w:proofErr w:type="spellEnd"/>
      <w:r w:rsidRPr="004F58CA">
        <w:rPr>
          <w:rFonts w:asciiTheme="majorHAnsi" w:hAnsiTheme="majorHAnsi" w:cstheme="majorHAnsi"/>
        </w:rPr>
        <w:t>)//BB</w:t>
      </w:r>
    </w:p>
    <w:p w14:paraId="2EBFEFE0" w14:textId="77777777" w:rsidR="00433ED4" w:rsidRPr="004F58CA" w:rsidRDefault="00433ED4" w:rsidP="00433ED4">
      <w:pPr>
        <w:rPr>
          <w:rFonts w:asciiTheme="majorHAnsi" w:hAnsiTheme="majorHAnsi" w:cstheme="majorHAnsi"/>
        </w:rPr>
      </w:pPr>
      <w:r w:rsidRPr="004F58CA">
        <w:rPr>
          <w:rFonts w:asciiTheme="majorHAnsi" w:hAnsiTheme="majorHAnsi" w:cstheme="majorHAnsi"/>
        </w:rPr>
        <w:t>Wages growth and investment</w:t>
      </w:r>
    </w:p>
    <w:p w14:paraId="146227D0" w14:textId="77777777" w:rsidR="00433ED4" w:rsidRPr="004F58CA" w:rsidRDefault="00433ED4" w:rsidP="00433ED4">
      <w:pPr>
        <w:rPr>
          <w:rFonts w:asciiTheme="majorHAnsi" w:hAnsiTheme="majorHAnsi" w:cstheme="majorHAnsi"/>
        </w:rPr>
      </w:pPr>
      <w:r w:rsidRPr="004F58CA">
        <w:rPr>
          <w:rFonts w:asciiTheme="majorHAnsi" w:hAnsiTheme="majorHAnsi" w:cstheme="majorHAnsi"/>
        </w:rPr>
        <w:t xml:space="preserve">But </w:t>
      </w:r>
      <w:r w:rsidRPr="00170C57">
        <w:rPr>
          <w:rStyle w:val="StyleUnderline"/>
          <w:rFonts w:asciiTheme="majorHAnsi" w:hAnsiTheme="majorHAnsi" w:cstheme="majorHAnsi"/>
          <w:highlight w:val="cyan"/>
        </w:rPr>
        <w:t>demand growth</w:t>
      </w:r>
      <w:r w:rsidRPr="004F58CA">
        <w:rPr>
          <w:rStyle w:val="StyleUnderline"/>
          <w:rFonts w:asciiTheme="majorHAnsi" w:hAnsiTheme="majorHAnsi" w:cstheme="majorHAnsi"/>
        </w:rPr>
        <w:t xml:space="preserve"> varies with spending power and the income that flows to the population, </w:t>
      </w:r>
      <w:r w:rsidRPr="00170C57">
        <w:rPr>
          <w:rStyle w:val="StyleUnderline"/>
          <w:rFonts w:asciiTheme="majorHAnsi" w:hAnsiTheme="majorHAnsi" w:cstheme="majorHAnsi"/>
          <w:highlight w:val="cyan"/>
        </w:rPr>
        <w:t>a significant portion of which comes from wages</w:t>
      </w:r>
      <w:r w:rsidRPr="004F58CA">
        <w:rPr>
          <w:rFonts w:asciiTheme="majorHAnsi" w:hAnsiTheme="majorHAnsi" w:cstheme="majorHAnsi"/>
        </w:rPr>
        <w:t xml:space="preserve">. In other words, </w:t>
      </w:r>
      <w:r w:rsidRPr="004F58CA">
        <w:rPr>
          <w:rStyle w:val="StyleUnderline"/>
          <w:rFonts w:asciiTheme="majorHAnsi" w:hAnsiTheme="majorHAnsi" w:cstheme="majorHAnsi"/>
        </w:rPr>
        <w:t>wages</w:t>
      </w:r>
      <w:r w:rsidRPr="004F58CA">
        <w:rPr>
          <w:rFonts w:asciiTheme="majorHAnsi" w:hAnsiTheme="majorHAnsi" w:cstheme="majorHAnsi"/>
        </w:rPr>
        <w:t xml:space="preserve"> have a flipside. </w:t>
      </w:r>
      <w:r w:rsidRPr="004F58CA">
        <w:rPr>
          <w:rStyle w:val="StyleUnderline"/>
          <w:rFonts w:asciiTheme="majorHAnsi" w:hAnsiTheme="majorHAnsi" w:cstheme="majorHAnsi"/>
        </w:rPr>
        <w:t>They’re not just a cost of production; they’re also a source of spending and thus of revenue and profit for business</w:t>
      </w:r>
      <w:r w:rsidRPr="004F58CA">
        <w:rPr>
          <w:rFonts w:asciiTheme="majorHAnsi" w:hAnsiTheme="majorHAnsi" w:cstheme="majorHAnsi"/>
        </w:rPr>
        <w:t xml:space="preserve">. This is an important point in economics, specifically about how what we see at the </w:t>
      </w:r>
      <w:r w:rsidRPr="004F58CA">
        <w:rPr>
          <w:rFonts w:asciiTheme="majorHAnsi" w:hAnsiTheme="majorHAnsi" w:cstheme="majorHAnsi"/>
        </w:rPr>
        <w:lastRenderedPageBreak/>
        <w:t xml:space="preserve">micro level does not automatically replicate itself for the economy as a whole. </w:t>
      </w:r>
      <w:r w:rsidRPr="004F58CA">
        <w:rPr>
          <w:rStyle w:val="StyleUnderline"/>
          <w:rFonts w:asciiTheme="majorHAnsi" w:hAnsiTheme="majorHAnsi" w:cstheme="majorHAnsi"/>
        </w:rPr>
        <w:t>Looked at from the perspective of a single business, wages appear as a cost. But to only look at things this way is inadequate if you are interested in the impact of changes in wages on the overall economy. For that you also have to consider wages as income and a source of demand</w:t>
      </w:r>
      <w:r w:rsidRPr="004F58CA">
        <w:rPr>
          <w:rFonts w:asciiTheme="majorHAnsi" w:hAnsiTheme="majorHAnsi" w:cstheme="majorHAnsi"/>
        </w:rPr>
        <w:t xml:space="preserve">. Expectations about future demand growth are presumably as critical to the investment decision for firms as are expectations about factors such as taxes on business income. A reduction in business taxation may well increase prospective after-tax rates of return on investment. But, as already mentioned, this assumes people with income to spend are ready to buy the output produced with newly installed plant and equipment. Looked at from this angle, one could argue that growth in demand and in turn </w:t>
      </w:r>
      <w:r w:rsidRPr="004F58CA">
        <w:rPr>
          <w:rStyle w:val="StyleUnderline"/>
          <w:rFonts w:asciiTheme="majorHAnsi" w:hAnsiTheme="majorHAnsi" w:cstheme="majorHAnsi"/>
        </w:rPr>
        <w:t xml:space="preserve">wages growth will be </w:t>
      </w:r>
      <w:r w:rsidRPr="004F58CA">
        <w:rPr>
          <w:rStyle w:val="Emphasis"/>
          <w:rFonts w:asciiTheme="majorHAnsi" w:hAnsiTheme="majorHAnsi" w:cstheme="majorHAnsi"/>
        </w:rPr>
        <w:t>required</w:t>
      </w:r>
      <w:r w:rsidRPr="004F58CA">
        <w:rPr>
          <w:rStyle w:val="StyleUnderline"/>
          <w:rFonts w:asciiTheme="majorHAnsi" w:hAnsiTheme="majorHAnsi" w:cstheme="majorHAnsi"/>
        </w:rPr>
        <w:t xml:space="preserve"> to warrant producers undertaking investment and in turn the kind of changes to production that underpin productivity growth</w:t>
      </w:r>
      <w:r w:rsidRPr="004F58CA">
        <w:rPr>
          <w:rFonts w:asciiTheme="majorHAnsi" w:hAnsiTheme="majorHAnsi" w:cstheme="majorHAnsi"/>
        </w:rPr>
        <w:t xml:space="preserve">. One can go a little further. Assuming a government’s intention is to wind back its contribution to demand in the economy (via government spending) through what is euphemistically termed “fiscal consolidation”, and assuming our trade is not significantly changing, </w:t>
      </w:r>
      <w:r w:rsidRPr="00170C57">
        <w:rPr>
          <w:rStyle w:val="StyleUnderline"/>
          <w:rFonts w:asciiTheme="majorHAnsi" w:hAnsiTheme="majorHAnsi" w:cstheme="majorHAnsi"/>
          <w:highlight w:val="cyan"/>
        </w:rPr>
        <w:t>a</w:t>
      </w:r>
      <w:r w:rsidRPr="004F58CA">
        <w:rPr>
          <w:rStyle w:val="StyleUnderline"/>
          <w:rFonts w:asciiTheme="majorHAnsi" w:hAnsiTheme="majorHAnsi" w:cstheme="majorHAnsi"/>
        </w:rPr>
        <w:t xml:space="preserve"> certain real </w:t>
      </w:r>
      <w:r w:rsidRPr="00170C57">
        <w:rPr>
          <w:rStyle w:val="StyleUnderline"/>
          <w:rFonts w:asciiTheme="majorHAnsi" w:hAnsiTheme="majorHAnsi" w:cstheme="majorHAnsi"/>
          <w:highlight w:val="cyan"/>
        </w:rPr>
        <w:t>wage growth is required</w:t>
      </w:r>
      <w:r w:rsidRPr="004F58CA">
        <w:rPr>
          <w:rStyle w:val="StyleUnderline"/>
          <w:rFonts w:asciiTheme="majorHAnsi" w:hAnsiTheme="majorHAnsi" w:cstheme="majorHAnsi"/>
        </w:rPr>
        <w:t xml:space="preserve"> to generate sufficient </w:t>
      </w:r>
      <w:r w:rsidRPr="00170C57">
        <w:rPr>
          <w:rStyle w:val="StyleUnderline"/>
          <w:rFonts w:asciiTheme="majorHAnsi" w:hAnsiTheme="majorHAnsi" w:cstheme="majorHAnsi"/>
          <w:highlight w:val="cyan"/>
        </w:rPr>
        <w:t>growth in demand to warrant sustained investment and productivity growth</w:t>
      </w:r>
      <w:r w:rsidRPr="004F58CA">
        <w:rPr>
          <w:rFonts w:asciiTheme="majorHAnsi" w:hAnsiTheme="majorHAnsi" w:cstheme="majorHAnsi"/>
        </w:rPr>
        <w:t xml:space="preserve">. It’s the flipside to this scenario that is worrying. </w:t>
      </w:r>
      <w:r w:rsidRPr="004F58CA">
        <w:rPr>
          <w:rStyle w:val="StyleUnderline"/>
          <w:rFonts w:asciiTheme="majorHAnsi" w:hAnsiTheme="majorHAnsi" w:cstheme="majorHAnsi"/>
        </w:rPr>
        <w:t xml:space="preserve">To the extent that </w:t>
      </w:r>
      <w:r w:rsidRPr="00170C57">
        <w:rPr>
          <w:rStyle w:val="StyleUnderline"/>
          <w:rFonts w:asciiTheme="majorHAnsi" w:hAnsiTheme="majorHAnsi" w:cstheme="majorHAnsi"/>
          <w:highlight w:val="cyan"/>
        </w:rPr>
        <w:t>increasing</w:t>
      </w:r>
      <w:r w:rsidRPr="004F58CA">
        <w:rPr>
          <w:rStyle w:val="StyleUnderline"/>
          <w:rFonts w:asciiTheme="majorHAnsi" w:hAnsiTheme="majorHAnsi" w:cstheme="majorHAnsi"/>
        </w:rPr>
        <w:t xml:space="preserve"> </w:t>
      </w:r>
      <w:r w:rsidRPr="004F58CA">
        <w:rPr>
          <w:rFonts w:asciiTheme="majorHAnsi" w:hAnsiTheme="majorHAnsi" w:cstheme="majorHAnsi"/>
        </w:rPr>
        <w:t xml:space="preserve">profitability through increased </w:t>
      </w:r>
      <w:r w:rsidRPr="00170C57">
        <w:rPr>
          <w:rStyle w:val="StyleUnderline"/>
          <w:rFonts w:asciiTheme="majorHAnsi" w:hAnsiTheme="majorHAnsi" w:cstheme="majorHAnsi"/>
          <w:highlight w:val="cyan"/>
        </w:rPr>
        <w:t>productivity is not shared in the form of increased real wages,</w:t>
      </w:r>
      <w:r w:rsidRPr="004F58CA">
        <w:rPr>
          <w:rStyle w:val="StyleUnderline"/>
          <w:rFonts w:asciiTheme="majorHAnsi" w:hAnsiTheme="majorHAnsi" w:cstheme="majorHAnsi"/>
        </w:rPr>
        <w:t xml:space="preserve"> the economy faces the </w:t>
      </w:r>
      <w:r w:rsidRPr="004F58CA">
        <w:rPr>
          <w:rStyle w:val="Emphasis"/>
          <w:rFonts w:asciiTheme="majorHAnsi" w:hAnsiTheme="majorHAnsi" w:cstheme="majorHAnsi"/>
        </w:rPr>
        <w:t>danger</w:t>
      </w:r>
      <w:r w:rsidRPr="004F58CA">
        <w:rPr>
          <w:rStyle w:val="StyleUnderline"/>
          <w:rFonts w:asciiTheme="majorHAnsi" w:hAnsiTheme="majorHAnsi" w:cstheme="majorHAnsi"/>
        </w:rPr>
        <w:t xml:space="preserve"> of its productive capacity growing faster than demand</w:t>
      </w:r>
      <w:r w:rsidRPr="004F58CA">
        <w:rPr>
          <w:rFonts w:asciiTheme="majorHAnsi" w:hAnsiTheme="majorHAnsi" w:cstheme="majorHAnsi"/>
        </w:rPr>
        <w:t xml:space="preserve">. This kind of danger was highlighted long ago by the noted Italian economist Luigi Pasinetti. </w:t>
      </w:r>
      <w:r w:rsidRPr="004F58CA">
        <w:rPr>
          <w:rStyle w:val="StyleUnderline"/>
          <w:rFonts w:asciiTheme="majorHAnsi" w:hAnsiTheme="majorHAnsi" w:cstheme="majorHAnsi"/>
        </w:rPr>
        <w:t xml:space="preserve">In this scenario the profit of each unit of output may increase initially as productivity grows, but demand does not keep pace, in which case the increase in profitability is likely to be </w:t>
      </w:r>
      <w:r w:rsidRPr="004F58CA">
        <w:rPr>
          <w:rStyle w:val="Emphasis"/>
          <w:rFonts w:asciiTheme="majorHAnsi" w:hAnsiTheme="majorHAnsi" w:cstheme="majorHAnsi"/>
        </w:rPr>
        <w:t>short-lived.</w:t>
      </w:r>
      <w:r w:rsidRPr="004F58CA">
        <w:rPr>
          <w:rFonts w:asciiTheme="majorHAnsi" w:hAnsiTheme="majorHAnsi" w:cstheme="majorHAnsi"/>
        </w:rPr>
        <w:t xml:space="preserve"> More worrying in this case is that </w:t>
      </w:r>
      <w:r w:rsidRPr="00170C57">
        <w:rPr>
          <w:rStyle w:val="StyleUnderline"/>
          <w:rFonts w:asciiTheme="majorHAnsi" w:hAnsiTheme="majorHAnsi" w:cstheme="majorHAnsi"/>
          <w:highlight w:val="cyan"/>
        </w:rPr>
        <w:t>employment growth suffers</w:t>
      </w:r>
      <w:r w:rsidRPr="004F58CA">
        <w:rPr>
          <w:rStyle w:val="StyleUnderline"/>
          <w:rFonts w:asciiTheme="majorHAnsi" w:hAnsiTheme="majorHAnsi" w:cstheme="majorHAnsi"/>
        </w:rPr>
        <w:t xml:space="preserve"> and consequently the </w:t>
      </w:r>
      <w:r w:rsidRPr="00170C57">
        <w:rPr>
          <w:rStyle w:val="StyleUnderline"/>
          <w:rFonts w:asciiTheme="majorHAnsi" w:hAnsiTheme="majorHAnsi" w:cstheme="majorHAnsi"/>
          <w:highlight w:val="cyan"/>
        </w:rPr>
        <w:t>unemployment rate is likely to rise</w:t>
      </w:r>
      <w:r w:rsidRPr="004F58CA">
        <w:rPr>
          <w:rFonts w:asciiTheme="majorHAnsi" w:hAnsiTheme="majorHAnsi" w:cstheme="majorHAnsi"/>
        </w:rPr>
        <w:t xml:space="preserve">. Some economists would counter that real wages would fall in order to absorb any increased unemployment, though this claim has always been contentious. It supposes that unfettered markets will always provide demand for whatever amounts of goods and services are produced – in itself a controversial position in economics. Of course, none of this deals with the moral or ethical imperative of a minimum wage which ensures a </w:t>
      </w:r>
      <w:proofErr w:type="spellStart"/>
      <w:r w:rsidRPr="004F58CA">
        <w:rPr>
          <w:rFonts w:asciiTheme="majorHAnsi" w:hAnsiTheme="majorHAnsi" w:cstheme="majorHAnsi"/>
        </w:rPr>
        <w:t>liveable</w:t>
      </w:r>
      <w:proofErr w:type="spellEnd"/>
      <w:r w:rsidRPr="004F58CA">
        <w:rPr>
          <w:rFonts w:asciiTheme="majorHAnsi" w:hAnsiTheme="majorHAnsi" w:cstheme="majorHAnsi"/>
        </w:rPr>
        <w:t xml:space="preserve"> real wage. Rather, the point here is that, quite aside from the moral or ethical case, </w:t>
      </w:r>
      <w:r w:rsidRPr="00170C57">
        <w:rPr>
          <w:rStyle w:val="StyleUnderline"/>
          <w:rFonts w:asciiTheme="majorHAnsi" w:hAnsiTheme="majorHAnsi" w:cstheme="majorHAnsi"/>
          <w:highlight w:val="cyan"/>
        </w:rPr>
        <w:t>there are economic arguments to be had for ensuring an appropriate rate of growth of real wages</w:t>
      </w:r>
      <w:r w:rsidRPr="00170C57">
        <w:rPr>
          <w:rFonts w:asciiTheme="majorHAnsi" w:hAnsiTheme="majorHAnsi" w:cstheme="majorHAnsi"/>
          <w:highlight w:val="cyan"/>
        </w:rPr>
        <w:t>.</w:t>
      </w:r>
    </w:p>
    <w:p w14:paraId="149E1C53" w14:textId="77777777" w:rsidR="00433ED4" w:rsidRPr="004F58CA" w:rsidRDefault="00433ED4" w:rsidP="00433ED4">
      <w:pPr>
        <w:rPr>
          <w:rFonts w:asciiTheme="majorHAnsi" w:hAnsiTheme="majorHAnsi" w:cstheme="majorHAnsi"/>
        </w:rPr>
      </w:pPr>
    </w:p>
    <w:p w14:paraId="10B153C1" w14:textId="77777777" w:rsidR="00433ED4" w:rsidRPr="004F58CA" w:rsidRDefault="00433ED4" w:rsidP="00433ED4">
      <w:pPr>
        <w:rPr>
          <w:rFonts w:asciiTheme="majorHAnsi" w:hAnsiTheme="majorHAnsi" w:cstheme="majorHAnsi"/>
          <w:sz w:val="16"/>
        </w:rPr>
      </w:pPr>
    </w:p>
    <w:p w14:paraId="7DE6BE0B" w14:textId="77777777" w:rsidR="00433ED4" w:rsidRPr="004F58CA" w:rsidRDefault="00433ED4" w:rsidP="00433ED4">
      <w:pPr>
        <w:pStyle w:val="Heading4"/>
        <w:rPr>
          <w:rFonts w:asciiTheme="majorHAnsi" w:hAnsiTheme="majorHAnsi" w:cstheme="majorHAnsi"/>
        </w:rPr>
      </w:pPr>
      <w:r w:rsidRPr="004F58CA">
        <w:rPr>
          <w:rFonts w:asciiTheme="majorHAnsi" w:hAnsiTheme="majorHAnsi" w:cstheme="majorHAnsi"/>
        </w:rPr>
        <w:t xml:space="preserve">Low wages reduce </w:t>
      </w:r>
      <w:r w:rsidRPr="004F58CA">
        <w:rPr>
          <w:rFonts w:asciiTheme="majorHAnsi" w:hAnsiTheme="majorHAnsi" w:cstheme="majorHAnsi"/>
          <w:u w:val="single"/>
        </w:rPr>
        <w:t>productivity</w:t>
      </w:r>
      <w:r w:rsidRPr="004F58CA">
        <w:rPr>
          <w:rFonts w:asciiTheme="majorHAnsi" w:hAnsiTheme="majorHAnsi" w:cstheme="majorHAnsi"/>
        </w:rPr>
        <w:t xml:space="preserve"> and </w:t>
      </w:r>
      <w:r w:rsidRPr="004F58CA">
        <w:rPr>
          <w:rFonts w:asciiTheme="majorHAnsi" w:hAnsiTheme="majorHAnsi" w:cstheme="majorHAnsi"/>
          <w:u w:val="single"/>
        </w:rPr>
        <w:t>innovation.</w:t>
      </w:r>
    </w:p>
    <w:p w14:paraId="1815AF46" w14:textId="77777777" w:rsidR="00433ED4" w:rsidRPr="004F58CA" w:rsidRDefault="00433ED4" w:rsidP="00433ED4">
      <w:pPr>
        <w:rPr>
          <w:rFonts w:asciiTheme="majorHAnsi" w:hAnsiTheme="majorHAnsi" w:cstheme="majorHAnsi"/>
        </w:rPr>
      </w:pPr>
      <w:proofErr w:type="spellStart"/>
      <w:r w:rsidRPr="004F58CA">
        <w:rPr>
          <w:rStyle w:val="Style13ptBold"/>
          <w:rFonts w:asciiTheme="majorHAnsi" w:hAnsiTheme="majorHAnsi" w:cstheme="majorHAnsi"/>
        </w:rPr>
        <w:t>Meuris</w:t>
      </w:r>
      <w:proofErr w:type="spellEnd"/>
      <w:r w:rsidRPr="004F58CA">
        <w:rPr>
          <w:rStyle w:val="Style13ptBold"/>
          <w:rFonts w:asciiTheme="majorHAnsi" w:hAnsiTheme="majorHAnsi" w:cstheme="majorHAnsi"/>
        </w:rPr>
        <w:t xml:space="preserve"> and Leana 15</w:t>
      </w:r>
      <w:r w:rsidRPr="004F58CA">
        <w:rPr>
          <w:rFonts w:asciiTheme="majorHAnsi" w:hAnsiTheme="majorHAnsi" w:cstheme="majorHAnsi"/>
        </w:rPr>
        <w:t xml:space="preserve"> – </w:t>
      </w:r>
      <w:proofErr w:type="spellStart"/>
      <w:r w:rsidRPr="004F58CA">
        <w:rPr>
          <w:rFonts w:asciiTheme="majorHAnsi" w:hAnsiTheme="majorHAnsi" w:cstheme="majorHAnsi"/>
        </w:rPr>
        <w:t>Jirs</w:t>
      </w:r>
      <w:proofErr w:type="spellEnd"/>
      <w:r w:rsidRPr="004F58CA">
        <w:rPr>
          <w:rFonts w:asciiTheme="majorHAnsi" w:hAnsiTheme="majorHAnsi" w:cstheme="majorHAnsi"/>
        </w:rPr>
        <w:t xml:space="preserve"> </w:t>
      </w:r>
      <w:proofErr w:type="spellStart"/>
      <w:r w:rsidRPr="004F58CA">
        <w:rPr>
          <w:rFonts w:asciiTheme="majorHAnsi" w:hAnsiTheme="majorHAnsi" w:cstheme="majorHAnsi"/>
        </w:rPr>
        <w:t>Meuris</w:t>
      </w:r>
      <w:proofErr w:type="spellEnd"/>
      <w:r w:rsidRPr="004F58CA">
        <w:rPr>
          <w:rFonts w:asciiTheme="majorHAnsi" w:hAnsiTheme="majorHAnsi" w:cstheme="majorHAnsi"/>
        </w:rPr>
        <w:t xml:space="preserve">, </w:t>
      </w:r>
      <w:proofErr w:type="spellStart"/>
      <w:r w:rsidRPr="004F58CA">
        <w:rPr>
          <w:rFonts w:asciiTheme="majorHAnsi" w:hAnsiTheme="majorHAnsi" w:cstheme="majorHAnsi"/>
        </w:rPr>
        <w:t>Ph.D</w:t>
      </w:r>
      <w:proofErr w:type="spellEnd"/>
      <w:r w:rsidRPr="004F58CA">
        <w:rPr>
          <w:rFonts w:asciiTheme="majorHAnsi" w:hAnsiTheme="majorHAnsi" w:cstheme="majorHAnsi"/>
        </w:rPr>
        <w:t xml:space="preserve">, Katz Graduate School of Business, University of Pittsburgh, Leana, C. R., </w:t>
      </w:r>
      <w:proofErr w:type="spellStart"/>
      <w:r w:rsidRPr="004F58CA">
        <w:rPr>
          <w:rFonts w:asciiTheme="majorHAnsi" w:hAnsiTheme="majorHAnsi" w:cstheme="majorHAnsi"/>
        </w:rPr>
        <w:t>Ph.D</w:t>
      </w:r>
      <w:proofErr w:type="spellEnd"/>
      <w:r w:rsidRPr="004F58CA">
        <w:rPr>
          <w:rFonts w:asciiTheme="majorHAnsi" w:hAnsiTheme="majorHAnsi" w:cstheme="majorHAnsi"/>
        </w:rPr>
        <w:t xml:space="preserve">, Katz Graduate School of Business, University of Pittsburgh, 2015 (“The high cost of low wages: Economic scarcity effects in organizations.” Research in Organizational Behavior (2015), Available online at </w:t>
      </w:r>
      <w:hyperlink r:id="rId15" w:history="1">
        <w:r w:rsidRPr="004F58CA">
          <w:rPr>
            <w:rStyle w:val="Hyperlink"/>
            <w:rFonts w:asciiTheme="majorHAnsi" w:hAnsiTheme="majorHAnsi" w:cstheme="majorHAnsi"/>
          </w:rPr>
          <w:t>http://dx.doi.org/10.1016/j.riob.2015.07.001</w:t>
        </w:r>
      </w:hyperlink>
      <w:r w:rsidRPr="004F58CA">
        <w:rPr>
          <w:rFonts w:asciiTheme="majorHAnsi" w:hAnsiTheme="majorHAnsi" w:cstheme="majorHAnsi"/>
        </w:rPr>
        <w:t>, Accessed 06-24-2018)</w:t>
      </w:r>
    </w:p>
    <w:p w14:paraId="12F1CCE6" w14:textId="77777777" w:rsidR="00433ED4" w:rsidRPr="004F58CA" w:rsidRDefault="00433ED4" w:rsidP="00433ED4">
      <w:pPr>
        <w:rPr>
          <w:rFonts w:asciiTheme="majorHAnsi" w:hAnsiTheme="majorHAnsi" w:cstheme="majorHAnsi"/>
          <w:szCs w:val="16"/>
        </w:rPr>
      </w:pPr>
      <w:r w:rsidRPr="004F58CA">
        <w:rPr>
          <w:rFonts w:asciiTheme="majorHAnsi" w:hAnsiTheme="majorHAnsi" w:cstheme="majorHAnsi"/>
          <w:szCs w:val="16"/>
        </w:rPr>
        <w:t>Knowledge and skill acquisition</w:t>
      </w:r>
    </w:p>
    <w:p w14:paraId="614E5D6F" w14:textId="77777777" w:rsidR="00433ED4" w:rsidRPr="004F58CA" w:rsidRDefault="00433ED4" w:rsidP="00433ED4">
      <w:pPr>
        <w:rPr>
          <w:rStyle w:val="StyleUnderline"/>
          <w:rFonts w:asciiTheme="majorHAnsi" w:hAnsiTheme="majorHAnsi" w:cstheme="majorHAnsi"/>
        </w:rPr>
      </w:pPr>
      <w:r w:rsidRPr="00170C57">
        <w:rPr>
          <w:rStyle w:val="Emphasis"/>
          <w:rFonts w:asciiTheme="majorHAnsi" w:hAnsiTheme="majorHAnsi" w:cstheme="majorHAnsi"/>
          <w:highlight w:val="cyan"/>
        </w:rPr>
        <w:t>Individual learning is crucial</w:t>
      </w:r>
      <w:r w:rsidRPr="00170C57">
        <w:rPr>
          <w:rStyle w:val="StyleUnderline"/>
          <w:rFonts w:asciiTheme="majorHAnsi" w:hAnsiTheme="majorHAnsi" w:cstheme="majorHAnsi"/>
          <w:highlight w:val="cyan"/>
        </w:rPr>
        <w:t xml:space="preserve"> </w:t>
      </w:r>
      <w:r w:rsidRPr="00170C57">
        <w:rPr>
          <w:rStyle w:val="Emphasis"/>
          <w:rFonts w:asciiTheme="majorHAnsi" w:hAnsiTheme="majorHAnsi" w:cstheme="majorHAnsi"/>
          <w:highlight w:val="cyan"/>
        </w:rPr>
        <w:t>to organizational success</w:t>
      </w:r>
      <w:r w:rsidRPr="004F58CA">
        <w:rPr>
          <w:rFonts w:asciiTheme="majorHAnsi" w:hAnsiTheme="majorHAnsi" w:cstheme="majorHAnsi"/>
        </w:rPr>
        <w:t xml:space="preserve"> because, </w:t>
      </w:r>
      <w:r w:rsidRPr="00170C57">
        <w:rPr>
          <w:rStyle w:val="Emphasis"/>
          <w:rFonts w:asciiTheme="majorHAnsi" w:hAnsiTheme="majorHAnsi" w:cstheme="majorHAnsi"/>
          <w:highlight w:val="cyan"/>
        </w:rPr>
        <w:t>to exploit</w:t>
      </w:r>
      <w:r w:rsidRPr="004F58CA">
        <w:rPr>
          <w:rStyle w:val="StyleUnderline"/>
          <w:rFonts w:asciiTheme="majorHAnsi" w:hAnsiTheme="majorHAnsi" w:cstheme="majorHAnsi"/>
        </w:rPr>
        <w:t xml:space="preserve"> external </w:t>
      </w:r>
      <w:r w:rsidRPr="00170C57">
        <w:rPr>
          <w:rStyle w:val="Emphasis"/>
          <w:rFonts w:asciiTheme="majorHAnsi" w:hAnsiTheme="majorHAnsi" w:cstheme="majorHAnsi"/>
          <w:highlight w:val="cyan"/>
        </w:rPr>
        <w:t>information</w:t>
      </w:r>
      <w:r w:rsidRPr="004F58CA">
        <w:rPr>
          <w:rFonts w:asciiTheme="majorHAnsi" w:hAnsiTheme="majorHAnsi" w:cstheme="majorHAnsi"/>
        </w:rPr>
        <w:t xml:space="preserve"> and successfully initiate </w:t>
      </w:r>
      <w:r w:rsidRPr="00170C57">
        <w:rPr>
          <w:rStyle w:val="Emphasis"/>
          <w:rFonts w:asciiTheme="majorHAnsi" w:hAnsiTheme="majorHAnsi" w:cstheme="majorHAnsi"/>
          <w:highlight w:val="cyan"/>
        </w:rPr>
        <w:t>and</w:t>
      </w:r>
      <w:r w:rsidRPr="004F58CA">
        <w:rPr>
          <w:rStyle w:val="StyleUnderline"/>
          <w:rFonts w:asciiTheme="majorHAnsi" w:hAnsiTheme="majorHAnsi" w:cstheme="majorHAnsi"/>
        </w:rPr>
        <w:t xml:space="preserve"> implement </w:t>
      </w:r>
      <w:r w:rsidRPr="00170C57">
        <w:rPr>
          <w:rStyle w:val="Emphasis"/>
          <w:rFonts w:asciiTheme="majorHAnsi" w:hAnsiTheme="majorHAnsi" w:cstheme="majorHAnsi"/>
          <w:highlight w:val="cyan"/>
        </w:rPr>
        <w:t>innovations</w:t>
      </w:r>
      <w:r w:rsidRPr="004F58CA">
        <w:rPr>
          <w:rStyle w:val="StyleUnderline"/>
          <w:rFonts w:asciiTheme="majorHAnsi" w:hAnsiTheme="majorHAnsi" w:cstheme="majorHAnsi"/>
        </w:rPr>
        <w:t>,</w:t>
      </w:r>
      <w:r w:rsidRPr="004F58CA">
        <w:rPr>
          <w:rFonts w:asciiTheme="majorHAnsi" w:hAnsiTheme="majorHAnsi" w:cstheme="majorHAnsi"/>
        </w:rPr>
        <w:t xml:space="preserve"> </w:t>
      </w:r>
      <w:r w:rsidRPr="004F58CA">
        <w:rPr>
          <w:rStyle w:val="Emphasis"/>
          <w:rFonts w:asciiTheme="majorHAnsi" w:hAnsiTheme="majorHAnsi" w:cstheme="majorHAnsi"/>
        </w:rPr>
        <w:t>employees need</w:t>
      </w:r>
      <w:r w:rsidRPr="004F58CA">
        <w:rPr>
          <w:rStyle w:val="StyleUnderline"/>
          <w:rFonts w:asciiTheme="majorHAnsi" w:hAnsiTheme="majorHAnsi" w:cstheme="majorHAnsi"/>
        </w:rPr>
        <w:t xml:space="preserve"> to acquire</w:t>
      </w:r>
      <w:r w:rsidRPr="004F58CA">
        <w:rPr>
          <w:rFonts w:asciiTheme="majorHAnsi" w:hAnsiTheme="majorHAnsi" w:cstheme="majorHAnsi"/>
        </w:rPr>
        <w:t xml:space="preserve"> new </w:t>
      </w:r>
      <w:r w:rsidRPr="004F58CA">
        <w:rPr>
          <w:rFonts w:asciiTheme="majorHAnsi" w:hAnsiTheme="majorHAnsi" w:cstheme="majorHAnsi"/>
        </w:rPr>
        <w:lastRenderedPageBreak/>
        <w:t xml:space="preserve">knowledge and </w:t>
      </w:r>
      <w:r w:rsidRPr="004F58CA">
        <w:rPr>
          <w:rStyle w:val="Emphasis"/>
          <w:rFonts w:asciiTheme="majorHAnsi" w:hAnsiTheme="majorHAnsi" w:cstheme="majorHAnsi"/>
        </w:rPr>
        <w:t>skills</w:t>
      </w:r>
      <w:r w:rsidRPr="004F58CA">
        <w:rPr>
          <w:rFonts w:asciiTheme="majorHAnsi" w:hAnsiTheme="majorHAnsi" w:cstheme="majorHAnsi"/>
        </w:rPr>
        <w:t xml:space="preserve"> and apply them in their professional context (e.g., Cohen &amp; Levinthal, 1990; Klein &amp; Knight, 2005; Simon, 1991). Even in jobs that are constrained through their design (like many low-wage jobs), employee learning remains a key factor in promoting and sustaining organizational functioning. Cognitively, </w:t>
      </w:r>
      <w:r w:rsidRPr="004F58CA">
        <w:rPr>
          <w:rStyle w:val="StyleUnderline"/>
          <w:rFonts w:asciiTheme="majorHAnsi" w:hAnsiTheme="majorHAnsi" w:cstheme="majorHAnsi"/>
        </w:rPr>
        <w:t xml:space="preserve">the spillover of </w:t>
      </w:r>
      <w:r w:rsidRPr="00170C57">
        <w:rPr>
          <w:rStyle w:val="Emphasis"/>
          <w:rFonts w:asciiTheme="majorHAnsi" w:hAnsiTheme="majorHAnsi" w:cstheme="majorHAnsi"/>
          <w:highlight w:val="cyan"/>
        </w:rPr>
        <w:t>economic scarcity</w:t>
      </w:r>
      <w:r w:rsidRPr="004F58CA">
        <w:rPr>
          <w:rStyle w:val="Emphasis"/>
          <w:rFonts w:asciiTheme="majorHAnsi" w:hAnsiTheme="majorHAnsi" w:cstheme="majorHAnsi"/>
        </w:rPr>
        <w:t xml:space="preserve"> </w:t>
      </w:r>
      <w:r w:rsidRPr="004F58CA">
        <w:rPr>
          <w:rStyle w:val="StyleUnderline"/>
          <w:rFonts w:asciiTheme="majorHAnsi" w:hAnsiTheme="majorHAnsi" w:cstheme="majorHAnsi"/>
        </w:rPr>
        <w:t>affects employee learning</w:t>
      </w:r>
      <w:r w:rsidRPr="004F58CA">
        <w:rPr>
          <w:rFonts w:asciiTheme="majorHAnsi" w:hAnsiTheme="majorHAnsi" w:cstheme="majorHAnsi"/>
        </w:rPr>
        <w:t xml:space="preserve"> </w:t>
      </w:r>
      <w:r w:rsidRPr="004F58CA">
        <w:rPr>
          <w:rStyle w:val="StyleUnderline"/>
          <w:rFonts w:asciiTheme="majorHAnsi" w:hAnsiTheme="majorHAnsi" w:cstheme="majorHAnsi"/>
        </w:rPr>
        <w:t xml:space="preserve">by </w:t>
      </w:r>
      <w:r w:rsidRPr="00170C57">
        <w:rPr>
          <w:rStyle w:val="Emphasis"/>
          <w:rFonts w:asciiTheme="majorHAnsi" w:hAnsiTheme="majorHAnsi" w:cstheme="majorHAnsi"/>
          <w:highlight w:val="cyan"/>
        </w:rPr>
        <w:t>reducing</w:t>
      </w:r>
      <w:r w:rsidRPr="004F58CA">
        <w:rPr>
          <w:rStyle w:val="StyleUnderline"/>
          <w:rFonts w:asciiTheme="majorHAnsi" w:hAnsiTheme="majorHAnsi" w:cstheme="majorHAnsi"/>
        </w:rPr>
        <w:t xml:space="preserve"> the </w:t>
      </w:r>
      <w:r w:rsidRPr="00170C57">
        <w:rPr>
          <w:rStyle w:val="Emphasis"/>
          <w:rFonts w:asciiTheme="majorHAnsi" w:hAnsiTheme="majorHAnsi" w:cstheme="majorHAnsi"/>
          <w:highlight w:val="cyan"/>
        </w:rPr>
        <w:t>mental bandwidth</w:t>
      </w:r>
      <w:r w:rsidRPr="004F58CA">
        <w:rPr>
          <w:rStyle w:val="StyleUnderline"/>
          <w:rFonts w:asciiTheme="majorHAnsi" w:hAnsiTheme="majorHAnsi" w:cstheme="majorHAnsi"/>
        </w:rPr>
        <w:t xml:space="preserve"> available for the acquisition</w:t>
      </w:r>
      <w:r w:rsidRPr="004F58CA">
        <w:rPr>
          <w:rFonts w:asciiTheme="majorHAnsi" w:hAnsiTheme="majorHAnsi" w:cstheme="majorHAnsi"/>
        </w:rPr>
        <w:t xml:space="preserve"> of new knowledge and skills. </w:t>
      </w:r>
      <w:r w:rsidRPr="004F58CA">
        <w:rPr>
          <w:rStyle w:val="StyleUnderline"/>
          <w:rFonts w:asciiTheme="majorHAnsi" w:hAnsiTheme="majorHAnsi" w:cstheme="majorHAnsi"/>
        </w:rPr>
        <w:t xml:space="preserve">Increased </w:t>
      </w:r>
      <w:r w:rsidRPr="00170C57">
        <w:rPr>
          <w:rStyle w:val="Emphasis"/>
          <w:rFonts w:asciiTheme="majorHAnsi" w:hAnsiTheme="majorHAnsi" w:cstheme="majorHAnsi"/>
          <w:highlight w:val="cyan"/>
        </w:rPr>
        <w:t>cognitive load</w:t>
      </w:r>
      <w:r w:rsidRPr="00170C57">
        <w:rPr>
          <w:rFonts w:asciiTheme="majorHAnsi" w:hAnsiTheme="majorHAnsi" w:cstheme="majorHAnsi"/>
          <w:highlight w:val="cyan"/>
        </w:rPr>
        <w:t xml:space="preserve"> </w:t>
      </w:r>
      <w:r w:rsidRPr="004F58CA">
        <w:rPr>
          <w:rFonts w:asciiTheme="majorHAnsi" w:hAnsiTheme="majorHAnsi" w:cstheme="majorHAnsi"/>
        </w:rPr>
        <w:t xml:space="preserve">can </w:t>
      </w:r>
      <w:r w:rsidRPr="00170C57">
        <w:rPr>
          <w:rStyle w:val="Emphasis"/>
          <w:rFonts w:asciiTheme="majorHAnsi" w:hAnsiTheme="majorHAnsi" w:cstheme="majorHAnsi"/>
          <w:highlight w:val="cyan"/>
        </w:rPr>
        <w:t>undermine learning</w:t>
      </w:r>
      <w:r w:rsidRPr="00170C57">
        <w:rPr>
          <w:rStyle w:val="StyleUnderline"/>
          <w:rFonts w:asciiTheme="majorHAnsi" w:hAnsiTheme="majorHAnsi" w:cstheme="majorHAnsi"/>
          <w:highlight w:val="cyan"/>
        </w:rPr>
        <w:t xml:space="preserve"> </w:t>
      </w:r>
      <w:r w:rsidRPr="00170C57">
        <w:rPr>
          <w:rStyle w:val="Emphasis"/>
          <w:rFonts w:asciiTheme="majorHAnsi" w:hAnsiTheme="majorHAnsi" w:cstheme="majorHAnsi"/>
          <w:highlight w:val="cyan"/>
        </w:rPr>
        <w:t>by</w:t>
      </w:r>
      <w:r w:rsidRPr="00170C57">
        <w:rPr>
          <w:rStyle w:val="StyleUnderline"/>
          <w:rFonts w:asciiTheme="majorHAnsi" w:hAnsiTheme="majorHAnsi" w:cstheme="majorHAnsi"/>
          <w:highlight w:val="cyan"/>
        </w:rPr>
        <w:t xml:space="preserve"> </w:t>
      </w:r>
      <w:r w:rsidRPr="00170C57">
        <w:rPr>
          <w:rStyle w:val="Emphasis"/>
          <w:rFonts w:asciiTheme="majorHAnsi" w:hAnsiTheme="majorHAnsi" w:cstheme="majorHAnsi"/>
          <w:highlight w:val="cyan"/>
        </w:rPr>
        <w:t>diminishing</w:t>
      </w:r>
      <w:r w:rsidRPr="00170C57">
        <w:rPr>
          <w:rStyle w:val="StyleUnderline"/>
          <w:rFonts w:asciiTheme="majorHAnsi" w:hAnsiTheme="majorHAnsi" w:cstheme="majorHAnsi"/>
          <w:highlight w:val="cyan"/>
        </w:rPr>
        <w:t xml:space="preserve"> </w:t>
      </w:r>
      <w:r w:rsidRPr="004F58CA">
        <w:rPr>
          <w:rStyle w:val="StyleUnderline"/>
          <w:rFonts w:asciiTheme="majorHAnsi" w:hAnsiTheme="majorHAnsi" w:cstheme="majorHAnsi"/>
        </w:rPr>
        <w:t xml:space="preserve">the </w:t>
      </w:r>
      <w:r w:rsidRPr="00170C57">
        <w:rPr>
          <w:rStyle w:val="StyleUnderline"/>
          <w:rFonts w:asciiTheme="majorHAnsi" w:hAnsiTheme="majorHAnsi" w:cstheme="majorHAnsi"/>
          <w:highlight w:val="cyan"/>
        </w:rPr>
        <w:t xml:space="preserve">ability for </w:t>
      </w:r>
      <w:r w:rsidRPr="00170C57">
        <w:rPr>
          <w:rStyle w:val="Emphasis"/>
          <w:rFonts w:asciiTheme="majorHAnsi" w:hAnsiTheme="majorHAnsi" w:cstheme="majorHAnsi"/>
          <w:highlight w:val="cyan"/>
        </w:rPr>
        <w:t>acquisition</w:t>
      </w:r>
      <w:r w:rsidRPr="004F58CA">
        <w:rPr>
          <w:rStyle w:val="StyleUnderline"/>
          <w:rFonts w:asciiTheme="majorHAnsi" w:hAnsiTheme="majorHAnsi" w:cstheme="majorHAnsi"/>
        </w:rPr>
        <w:t xml:space="preserve"> and storage of information and cognitive schemas</w:t>
      </w:r>
      <w:r w:rsidRPr="004F58CA">
        <w:rPr>
          <w:rFonts w:asciiTheme="majorHAnsi" w:hAnsiTheme="majorHAnsi" w:cstheme="majorHAnsi"/>
        </w:rPr>
        <w:t xml:space="preserve"> (</w:t>
      </w:r>
      <w:proofErr w:type="spellStart"/>
      <w:r w:rsidRPr="004F58CA">
        <w:rPr>
          <w:rFonts w:asciiTheme="majorHAnsi" w:hAnsiTheme="majorHAnsi" w:cstheme="majorHAnsi"/>
        </w:rPr>
        <w:t>Sweller</w:t>
      </w:r>
      <w:proofErr w:type="spellEnd"/>
      <w:r w:rsidRPr="004F58CA">
        <w:rPr>
          <w:rFonts w:asciiTheme="majorHAnsi" w:hAnsiTheme="majorHAnsi" w:cstheme="majorHAnsi"/>
        </w:rPr>
        <w:t xml:space="preserve">, 1988), and the ability to provide consistent attention during training sessions (Nissen &amp; </w:t>
      </w:r>
      <w:proofErr w:type="spellStart"/>
      <w:r w:rsidRPr="004F58CA">
        <w:rPr>
          <w:rFonts w:asciiTheme="majorHAnsi" w:hAnsiTheme="majorHAnsi" w:cstheme="majorHAnsi"/>
        </w:rPr>
        <w:t>Bullemer</w:t>
      </w:r>
      <w:proofErr w:type="spellEnd"/>
      <w:r w:rsidRPr="004F58CA">
        <w:rPr>
          <w:rFonts w:asciiTheme="majorHAnsi" w:hAnsiTheme="majorHAnsi" w:cstheme="majorHAnsi"/>
        </w:rPr>
        <w:t xml:space="preserve">, 1987). </w:t>
      </w:r>
      <w:proofErr w:type="spellStart"/>
      <w:r w:rsidRPr="004F58CA">
        <w:rPr>
          <w:rFonts w:asciiTheme="majorHAnsi" w:hAnsiTheme="majorHAnsi" w:cstheme="majorHAnsi"/>
        </w:rPr>
        <w:t>Kanfer</w:t>
      </w:r>
      <w:proofErr w:type="spellEnd"/>
      <w:r w:rsidRPr="004F58CA">
        <w:rPr>
          <w:rFonts w:asciiTheme="majorHAnsi" w:hAnsiTheme="majorHAnsi" w:cstheme="majorHAnsi"/>
        </w:rPr>
        <w:t xml:space="preserve"> and Ackerman (1989) show that reduced attention to learning tasks reduced the acquisition of skills in Air Force cadets. Nissen and </w:t>
      </w:r>
      <w:proofErr w:type="spellStart"/>
      <w:r w:rsidRPr="004F58CA">
        <w:rPr>
          <w:rFonts w:asciiTheme="majorHAnsi" w:hAnsiTheme="majorHAnsi" w:cstheme="majorHAnsi"/>
        </w:rPr>
        <w:t>Bullemer</w:t>
      </w:r>
      <w:proofErr w:type="spellEnd"/>
      <w:r w:rsidRPr="004F58CA">
        <w:rPr>
          <w:rFonts w:asciiTheme="majorHAnsi" w:hAnsiTheme="majorHAnsi" w:cstheme="majorHAnsi"/>
        </w:rPr>
        <w:t xml:space="preserve"> (1987) also provide evidence for reductions in learning proficiency by finding that introducing a second simultaneous task prevented the learning of a repeating sequence. Indeed, most of the recent research on learning in educational psychology is based on limiting ‘‘extraneous cognitive load’’ to promote skill acquisition (see Van </w:t>
      </w:r>
      <w:proofErr w:type="spellStart"/>
      <w:r w:rsidRPr="004F58CA">
        <w:rPr>
          <w:rFonts w:asciiTheme="majorHAnsi" w:hAnsiTheme="majorHAnsi" w:cstheme="majorHAnsi"/>
        </w:rPr>
        <w:t>Merrie¨nboer</w:t>
      </w:r>
      <w:proofErr w:type="spellEnd"/>
      <w:r w:rsidRPr="004F58CA">
        <w:rPr>
          <w:rFonts w:asciiTheme="majorHAnsi" w:hAnsiTheme="majorHAnsi" w:cstheme="majorHAnsi"/>
        </w:rPr>
        <w:t xml:space="preserve"> &amp; </w:t>
      </w:r>
      <w:proofErr w:type="spellStart"/>
      <w:r w:rsidRPr="004F58CA">
        <w:rPr>
          <w:rFonts w:asciiTheme="majorHAnsi" w:hAnsiTheme="majorHAnsi" w:cstheme="majorHAnsi"/>
        </w:rPr>
        <w:t>Sweller</w:t>
      </w:r>
      <w:proofErr w:type="spellEnd"/>
      <w:r w:rsidRPr="004F58CA">
        <w:rPr>
          <w:rFonts w:asciiTheme="majorHAnsi" w:hAnsiTheme="majorHAnsi" w:cstheme="majorHAnsi"/>
        </w:rPr>
        <w:t xml:space="preserve">, 2010 for example). </w:t>
      </w:r>
      <w:r w:rsidRPr="00170C57">
        <w:rPr>
          <w:rStyle w:val="StyleUnderline"/>
          <w:rFonts w:asciiTheme="majorHAnsi" w:hAnsiTheme="majorHAnsi" w:cstheme="majorHAnsi"/>
          <w:highlight w:val="cyan"/>
        </w:rPr>
        <w:t>Economic</w:t>
      </w:r>
      <w:r w:rsidRPr="004F58CA">
        <w:rPr>
          <w:rStyle w:val="StyleUnderline"/>
          <w:rFonts w:asciiTheme="majorHAnsi" w:hAnsiTheme="majorHAnsi" w:cstheme="majorHAnsi"/>
        </w:rPr>
        <w:t xml:space="preserve"> </w:t>
      </w:r>
      <w:r w:rsidRPr="00170C57">
        <w:rPr>
          <w:rStyle w:val="Emphasis"/>
          <w:rFonts w:asciiTheme="majorHAnsi" w:hAnsiTheme="majorHAnsi" w:cstheme="majorHAnsi"/>
          <w:highlight w:val="cyan"/>
        </w:rPr>
        <w:t>scarcity</w:t>
      </w:r>
      <w:r w:rsidRPr="004F58CA">
        <w:rPr>
          <w:rFonts w:asciiTheme="majorHAnsi" w:hAnsiTheme="majorHAnsi" w:cstheme="majorHAnsi"/>
        </w:rPr>
        <w:t xml:space="preserve"> can </w:t>
      </w:r>
      <w:r w:rsidRPr="00170C57">
        <w:rPr>
          <w:rStyle w:val="Emphasis"/>
          <w:rFonts w:asciiTheme="majorHAnsi" w:hAnsiTheme="majorHAnsi" w:cstheme="majorHAnsi"/>
          <w:highlight w:val="cyan"/>
        </w:rPr>
        <w:t>leave employees</w:t>
      </w:r>
      <w:r w:rsidRPr="00170C57">
        <w:rPr>
          <w:rStyle w:val="StyleUnderline"/>
          <w:rFonts w:asciiTheme="majorHAnsi" w:hAnsiTheme="majorHAnsi" w:cstheme="majorHAnsi"/>
          <w:highlight w:val="cyan"/>
        </w:rPr>
        <w:t xml:space="preserve"> </w:t>
      </w:r>
      <w:r w:rsidRPr="00170C57">
        <w:rPr>
          <w:rStyle w:val="Emphasis"/>
          <w:rFonts w:asciiTheme="majorHAnsi" w:hAnsiTheme="majorHAnsi" w:cstheme="majorHAnsi"/>
          <w:highlight w:val="cyan"/>
        </w:rPr>
        <w:t>with less</w:t>
      </w:r>
      <w:r w:rsidRPr="004F58CA">
        <w:rPr>
          <w:rStyle w:val="StyleUnderline"/>
          <w:rFonts w:asciiTheme="majorHAnsi" w:hAnsiTheme="majorHAnsi" w:cstheme="majorHAnsi"/>
        </w:rPr>
        <w:t xml:space="preserve"> spare cognitive capacity available </w:t>
      </w:r>
      <w:r w:rsidRPr="00170C57">
        <w:rPr>
          <w:rStyle w:val="Emphasis"/>
          <w:rFonts w:asciiTheme="majorHAnsi" w:hAnsiTheme="majorHAnsi" w:cstheme="majorHAnsi"/>
          <w:highlight w:val="cyan"/>
        </w:rPr>
        <w:t>to devote to learning</w:t>
      </w:r>
      <w:r w:rsidRPr="004F58CA">
        <w:rPr>
          <w:rFonts w:asciiTheme="majorHAnsi" w:hAnsiTheme="majorHAnsi" w:cstheme="majorHAnsi"/>
        </w:rPr>
        <w:t xml:space="preserve"> new information (e.g., Kahneman, 1973), </w:t>
      </w:r>
      <w:r w:rsidRPr="00170C57">
        <w:rPr>
          <w:rStyle w:val="Emphasis"/>
          <w:rFonts w:asciiTheme="majorHAnsi" w:hAnsiTheme="majorHAnsi" w:cstheme="majorHAnsi"/>
          <w:highlight w:val="cyan"/>
        </w:rPr>
        <w:t>which</w:t>
      </w:r>
      <w:r w:rsidRPr="004F58CA">
        <w:rPr>
          <w:rFonts w:asciiTheme="majorHAnsi" w:hAnsiTheme="majorHAnsi" w:cstheme="majorHAnsi"/>
        </w:rPr>
        <w:t xml:space="preserve"> in turn </w:t>
      </w:r>
      <w:r w:rsidRPr="004F58CA">
        <w:rPr>
          <w:rStyle w:val="StyleUnderline"/>
          <w:rFonts w:asciiTheme="majorHAnsi" w:hAnsiTheme="majorHAnsi" w:cstheme="majorHAnsi"/>
        </w:rPr>
        <w:t xml:space="preserve">can </w:t>
      </w:r>
      <w:r w:rsidRPr="00170C57">
        <w:rPr>
          <w:rStyle w:val="Emphasis"/>
          <w:rFonts w:asciiTheme="majorHAnsi" w:hAnsiTheme="majorHAnsi" w:cstheme="majorHAnsi"/>
          <w:highlight w:val="cyan"/>
        </w:rPr>
        <w:t>impede</w:t>
      </w:r>
      <w:r w:rsidRPr="004F58CA">
        <w:rPr>
          <w:rFonts w:asciiTheme="majorHAnsi" w:hAnsiTheme="majorHAnsi" w:cstheme="majorHAnsi"/>
        </w:rPr>
        <w:t xml:space="preserve"> </w:t>
      </w:r>
      <w:r w:rsidRPr="004F58CA">
        <w:rPr>
          <w:rStyle w:val="StyleUnderline"/>
          <w:rFonts w:asciiTheme="majorHAnsi" w:hAnsiTheme="majorHAnsi" w:cstheme="majorHAnsi"/>
        </w:rPr>
        <w:t>the ability of the organization</w:t>
      </w:r>
      <w:r w:rsidRPr="004F58CA">
        <w:rPr>
          <w:rFonts w:asciiTheme="majorHAnsi" w:hAnsiTheme="majorHAnsi" w:cstheme="majorHAnsi"/>
        </w:rPr>
        <w:t xml:space="preserve"> </w:t>
      </w:r>
      <w:r w:rsidRPr="004F58CA">
        <w:rPr>
          <w:rStyle w:val="StyleUnderline"/>
          <w:rFonts w:asciiTheme="majorHAnsi" w:hAnsiTheme="majorHAnsi" w:cstheme="majorHAnsi"/>
        </w:rPr>
        <w:t>to</w:t>
      </w:r>
      <w:r w:rsidRPr="004F58CA">
        <w:rPr>
          <w:rFonts w:asciiTheme="majorHAnsi" w:hAnsiTheme="majorHAnsi" w:cstheme="majorHAnsi"/>
        </w:rPr>
        <w:t xml:space="preserve"> successfully </w:t>
      </w:r>
      <w:r w:rsidRPr="004F58CA">
        <w:rPr>
          <w:rStyle w:val="StyleUnderline"/>
          <w:rFonts w:asciiTheme="majorHAnsi" w:hAnsiTheme="majorHAnsi" w:cstheme="majorHAnsi"/>
        </w:rPr>
        <w:t>design</w:t>
      </w:r>
      <w:r w:rsidRPr="004F58CA">
        <w:rPr>
          <w:rFonts w:asciiTheme="majorHAnsi" w:hAnsiTheme="majorHAnsi" w:cstheme="majorHAnsi"/>
        </w:rPr>
        <w:t xml:space="preserve"> </w:t>
      </w:r>
      <w:r w:rsidRPr="004F58CA">
        <w:rPr>
          <w:rStyle w:val="StyleUnderline"/>
          <w:rFonts w:asciiTheme="majorHAnsi" w:hAnsiTheme="majorHAnsi" w:cstheme="majorHAnsi"/>
        </w:rPr>
        <w:t xml:space="preserve">and implement novel work practices and </w:t>
      </w:r>
      <w:r w:rsidRPr="00170C57">
        <w:rPr>
          <w:rStyle w:val="Emphasis"/>
          <w:rFonts w:asciiTheme="majorHAnsi" w:hAnsiTheme="majorHAnsi" w:cstheme="majorHAnsi"/>
          <w:highlight w:val="cyan"/>
        </w:rPr>
        <w:t>technology</w:t>
      </w:r>
      <w:r w:rsidRPr="004F58CA">
        <w:rPr>
          <w:rStyle w:val="StyleUnderline"/>
          <w:rFonts w:asciiTheme="majorHAnsi" w:hAnsiTheme="majorHAnsi" w:cstheme="majorHAnsi"/>
        </w:rPr>
        <w:t>.</w:t>
      </w:r>
    </w:p>
    <w:p w14:paraId="166348EA" w14:textId="77777777" w:rsidR="00433ED4" w:rsidRDefault="00433ED4" w:rsidP="00433ED4">
      <w:pPr>
        <w:pStyle w:val="Heading4"/>
      </w:pPr>
      <w:r>
        <w:t>Wages are key to the economy—Leads to increased productivity growth due to more demand.</w:t>
      </w:r>
    </w:p>
    <w:p w14:paraId="79F0E776" w14:textId="77777777" w:rsidR="00433ED4" w:rsidRPr="00636FC2" w:rsidRDefault="00433ED4" w:rsidP="00433ED4">
      <w:pPr>
        <w:rPr>
          <w:sz w:val="26"/>
          <w:szCs w:val="26"/>
        </w:rPr>
      </w:pPr>
      <w:proofErr w:type="spellStart"/>
      <w:r w:rsidRPr="131879DA">
        <w:rPr>
          <w:b/>
          <w:bCs/>
          <w:sz w:val="26"/>
          <w:szCs w:val="26"/>
        </w:rPr>
        <w:t>Manyika</w:t>
      </w:r>
      <w:proofErr w:type="spellEnd"/>
      <w:r w:rsidRPr="131879DA">
        <w:rPr>
          <w:b/>
          <w:bCs/>
          <w:sz w:val="26"/>
          <w:szCs w:val="26"/>
        </w:rPr>
        <w:t xml:space="preserve"> et al 18</w:t>
      </w:r>
      <w:r>
        <w:t xml:space="preserve"> </w:t>
      </w:r>
      <w:r w:rsidRPr="131879DA">
        <w:rPr>
          <w:sz w:val="26"/>
          <w:szCs w:val="26"/>
        </w:rPr>
        <w:t>(</w:t>
      </w:r>
      <w:proofErr w:type="spellStart"/>
      <w:r w:rsidRPr="131879DA">
        <w:rPr>
          <w:sz w:val="26"/>
          <w:szCs w:val="26"/>
        </w:rPr>
        <w:t>Manyika</w:t>
      </w:r>
      <w:proofErr w:type="spellEnd"/>
      <w:r w:rsidRPr="131879DA">
        <w:rPr>
          <w:sz w:val="26"/>
          <w:szCs w:val="26"/>
        </w:rPr>
        <w:t xml:space="preserve"> is San Francisco-based director of the McKinsey Global Institute. Jan Mischke is senior fellow at the McKinsey Global Institute based in Zurich, 2/21/2018, “The U.S. Economy Is Suffering from Low Demand. Higher Wages Would Help”, Harvard Business Review, AJ)</w:t>
      </w:r>
    </w:p>
    <w:p w14:paraId="29EC8B63" w14:textId="77777777" w:rsidR="00433ED4" w:rsidRPr="00636FC2" w:rsidRDefault="00433ED4" w:rsidP="00433ED4">
      <w:pPr>
        <w:rPr>
          <w:b/>
          <w:bCs/>
          <w:u w:val="single"/>
        </w:rPr>
      </w:pPr>
      <w:r w:rsidRPr="25080789">
        <w:rPr>
          <w:sz w:val="16"/>
          <w:szCs w:val="16"/>
        </w:rPr>
        <w:t xml:space="preserve">After a year-long analysis of seven developed countries and six sectors, </w:t>
      </w:r>
      <w:r w:rsidRPr="00636FC2">
        <w:rPr>
          <w:u w:val="single"/>
        </w:rPr>
        <w:t xml:space="preserve">we have concluded that </w:t>
      </w:r>
      <w:r w:rsidRPr="00170C57">
        <w:rPr>
          <w:highlight w:val="cyan"/>
          <w:u w:val="single"/>
        </w:rPr>
        <w:t>demand matters for productivity growth</w:t>
      </w:r>
      <w:r w:rsidRPr="25080789">
        <w:rPr>
          <w:sz w:val="16"/>
          <w:szCs w:val="16"/>
        </w:rPr>
        <w:t xml:space="preserve"> and that </w:t>
      </w:r>
      <w:r w:rsidRPr="00170C57">
        <w:rPr>
          <w:highlight w:val="cyan"/>
          <w:u w:val="single"/>
        </w:rPr>
        <w:t>increasing demand is key to</w:t>
      </w:r>
      <w:r w:rsidRPr="00636FC2">
        <w:rPr>
          <w:u w:val="single"/>
        </w:rPr>
        <w:t xml:space="preserve"> restarting </w:t>
      </w:r>
      <w:r w:rsidRPr="00170C57">
        <w:rPr>
          <w:highlight w:val="cyan"/>
          <w:u w:val="single"/>
        </w:rPr>
        <w:t>growth</w:t>
      </w:r>
      <w:r w:rsidRPr="25080789">
        <w:rPr>
          <w:sz w:val="16"/>
          <w:szCs w:val="16"/>
        </w:rPr>
        <w:t xml:space="preserve"> across advanced economies. The impact of demand on productivity growth is often underappreciated. Looking closer at the period following the financial crisis, 2010 to 2014, we find that </w:t>
      </w:r>
      <w:r w:rsidRPr="00170C57">
        <w:rPr>
          <w:highlight w:val="cyan"/>
          <w:u w:val="single"/>
        </w:rPr>
        <w:t>weak demand played a key role in</w:t>
      </w:r>
      <w:r w:rsidRPr="00636FC2">
        <w:rPr>
          <w:u w:val="single"/>
        </w:rPr>
        <w:t xml:space="preserve"> the </w:t>
      </w:r>
      <w:r w:rsidRPr="00170C57">
        <w:rPr>
          <w:highlight w:val="cyan"/>
          <w:u w:val="single"/>
        </w:rPr>
        <w:t>recent productivity growth declin</w:t>
      </w:r>
      <w:r w:rsidRPr="00636FC2">
        <w:rPr>
          <w:u w:val="single"/>
        </w:rPr>
        <w:t>e to historic lows</w:t>
      </w:r>
      <w:r w:rsidRPr="25080789">
        <w:rPr>
          <w:sz w:val="16"/>
          <w:szCs w:val="16"/>
        </w:rPr>
        <w:t xml:space="preserve">. In fact, about </w:t>
      </w:r>
      <w:r w:rsidRPr="00170C57">
        <w:rPr>
          <w:highlight w:val="cyan"/>
          <w:u w:val="single"/>
        </w:rPr>
        <w:t>half of the slowdown</w:t>
      </w:r>
      <w:r w:rsidRPr="25080789">
        <w:rPr>
          <w:sz w:val="16"/>
          <w:szCs w:val="16"/>
        </w:rPr>
        <w:t xml:space="preserve"> in productivity growth — from an average of 2.4% in the United States and Western Europe in 2000 to 2004 to 0.5% a decade later — </w:t>
      </w:r>
      <w:r w:rsidRPr="00170C57">
        <w:rPr>
          <w:highlight w:val="cyan"/>
          <w:u w:val="single"/>
        </w:rPr>
        <w:t>was due to weak demand</w:t>
      </w:r>
      <w:r w:rsidRPr="25080789">
        <w:rPr>
          <w:sz w:val="16"/>
          <w:szCs w:val="16"/>
        </w:rPr>
        <w:t xml:space="preserve"> and uncertainty. For example, in the mid-1990s to the mid-2000s, </w:t>
      </w:r>
      <w:r w:rsidRPr="00170C57">
        <w:rPr>
          <w:highlight w:val="cyan"/>
          <w:u w:val="single"/>
        </w:rPr>
        <w:t>rising consumer purchasing power boosted</w:t>
      </w:r>
      <w:r w:rsidRPr="00636FC2">
        <w:rPr>
          <w:u w:val="single"/>
        </w:rPr>
        <w:t xml:space="preserve"> productivity </w:t>
      </w:r>
      <w:r w:rsidRPr="00170C57">
        <w:rPr>
          <w:highlight w:val="cyan"/>
          <w:u w:val="single"/>
        </w:rPr>
        <w:t>growth</w:t>
      </w:r>
      <w:r w:rsidRPr="00636FC2">
        <w:rPr>
          <w:u w:val="single"/>
        </w:rPr>
        <w:t xml:space="preserve"> </w:t>
      </w:r>
      <w:r w:rsidRPr="25080789">
        <w:rPr>
          <w:sz w:val="16"/>
          <w:szCs w:val="16"/>
        </w:rPr>
        <w:t xml:space="preserve">in both the retail and the auto sector, by encouraging a shift to higher-value goods that can be supplied at higher productivity levels. In the auto sector, as customers in the early 2000s purchased higher value-added SUVs and premium vehicles in both the United States and Germany, they spurred incremental productivity growth of 0.4 to 0.5 percentage points. Today, </w:t>
      </w:r>
      <w:r w:rsidRPr="00636FC2">
        <w:rPr>
          <w:u w:val="single"/>
        </w:rPr>
        <w:t>that trend has slowed slightly in both countries</w:t>
      </w:r>
      <w:r w:rsidRPr="25080789">
        <w:rPr>
          <w:sz w:val="16"/>
          <w:szCs w:val="16"/>
        </w:rPr>
        <w:t xml:space="preserve">, contributing only 0.3 percentage points to productivity growth in the period 2010 to 2014. Similarly, in retail, we estimate that consumers shifting to higher-value goods, for example higher-value wines or premium yogurts, contributed 45% to the 1995-2000 retail productivity acceleration in the United States. This subsequently waned, dragging down productivity growth. To put it simply, </w:t>
      </w:r>
      <w:r w:rsidRPr="00170C57">
        <w:rPr>
          <w:b/>
          <w:bCs/>
          <w:highlight w:val="cyan"/>
          <w:u w:val="single"/>
        </w:rPr>
        <w:t xml:space="preserve">when consumers have more to spend, </w:t>
      </w:r>
      <w:r w:rsidRPr="00170C57">
        <w:rPr>
          <w:b/>
          <w:bCs/>
          <w:highlight w:val="cyan"/>
          <w:u w:val="single"/>
          <w:bdr w:val="single" w:sz="4" w:space="0" w:color="auto"/>
        </w:rPr>
        <w:t>they buy more sophisticated things</w:t>
      </w:r>
      <w:r w:rsidRPr="25080789">
        <w:rPr>
          <w:sz w:val="16"/>
          <w:szCs w:val="16"/>
        </w:rPr>
        <w:t xml:space="preserve">. </w:t>
      </w:r>
      <w:r w:rsidRPr="00170C57">
        <w:rPr>
          <w:highlight w:val="cyan"/>
          <w:u w:val="single"/>
        </w:rPr>
        <w:t>That’s good</w:t>
      </w:r>
      <w:r w:rsidRPr="25080789">
        <w:rPr>
          <w:sz w:val="16"/>
          <w:szCs w:val="16"/>
        </w:rPr>
        <w:t xml:space="preserve"> not just for consumers and producers, but </w:t>
      </w:r>
      <w:r w:rsidRPr="00170C57">
        <w:rPr>
          <w:highlight w:val="cyan"/>
          <w:u w:val="single"/>
        </w:rPr>
        <w:t>for the overall economy</w:t>
      </w:r>
      <w:r w:rsidRPr="25080789">
        <w:rPr>
          <w:sz w:val="16"/>
          <w:szCs w:val="16"/>
        </w:rPr>
        <w:t xml:space="preserve">, because making more sophisticated, higher-value things makes everyone involve more productive, and therefore helps increase overall standards of living. In addition, we found </w:t>
      </w:r>
      <w:r w:rsidRPr="00636FC2">
        <w:rPr>
          <w:u w:val="single"/>
        </w:rPr>
        <w:t>two other ways weak demand hurt productivity growth</w:t>
      </w:r>
      <w:r w:rsidRPr="25080789">
        <w:rPr>
          <w:sz w:val="16"/>
          <w:szCs w:val="16"/>
        </w:rPr>
        <w:t xml:space="preserve"> in the aftermath of the financial crisis: a reduction in economies of scale and weak investment. First, the economies of scale effect. In finance, </w:t>
      </w:r>
      <w:r w:rsidRPr="00170C57">
        <w:rPr>
          <w:highlight w:val="cyan"/>
          <w:u w:val="single"/>
        </w:rPr>
        <w:t>productivity growth declined</w:t>
      </w:r>
      <w:r w:rsidRPr="00636FC2">
        <w:rPr>
          <w:u w:val="single"/>
        </w:rPr>
        <w:t xml:space="preserve"> particularly</w:t>
      </w:r>
      <w:r w:rsidRPr="25080789">
        <w:rPr>
          <w:sz w:val="16"/>
          <w:szCs w:val="16"/>
        </w:rPr>
        <w:t xml:space="preserve"> in the United States, United Kingdom, and Spain </w:t>
      </w:r>
      <w:r w:rsidRPr="00170C57">
        <w:rPr>
          <w:highlight w:val="cyan"/>
          <w:u w:val="single"/>
        </w:rPr>
        <w:t>due to contractions in lending volumes that banks were unable to fully offset</w:t>
      </w:r>
      <w:r w:rsidRPr="00636FC2">
        <w:rPr>
          <w:u w:val="single"/>
        </w:rPr>
        <w:t xml:space="preserve"> with staff cuts</w:t>
      </w:r>
      <w:r w:rsidRPr="25080789">
        <w:rPr>
          <w:sz w:val="16"/>
          <w:szCs w:val="16"/>
        </w:rPr>
        <w:t xml:space="preserve"> due to the need for fixed labor (for example to support branch networks and IT infrastructure or to deal with existing loans and bad debt). The utilities sector, which has seen </w:t>
      </w:r>
      <w:r w:rsidRPr="25080789">
        <w:rPr>
          <w:sz w:val="16"/>
          <w:szCs w:val="16"/>
        </w:rPr>
        <w:lastRenderedPageBreak/>
        <w:t xml:space="preserve">flattening demand growth due to both energy efficiency policies as well as a decline in economic activity during the crisis, was similarly not able to downsize labor due to the need for labor to support electricity distribution and the grid infrastructure, and here, too, productivity growth fell. Second, the effect of weak investment. We have found from our global surveys of businesses that almost half of companies that are increasing their investment budgets are doing so because of an increase in demand. </w:t>
      </w:r>
      <w:r w:rsidRPr="00170C57">
        <w:rPr>
          <w:highlight w:val="cyan"/>
          <w:u w:val="single"/>
        </w:rPr>
        <w:t>Demand is the single most important factor driving corporate investment decisions</w:t>
      </w:r>
      <w:r w:rsidRPr="00170C57">
        <w:rPr>
          <w:sz w:val="16"/>
          <w:szCs w:val="16"/>
          <w:highlight w:val="cyan"/>
        </w:rPr>
        <w:t xml:space="preserve">. </w:t>
      </w:r>
      <w:r w:rsidRPr="00170C57">
        <w:rPr>
          <w:highlight w:val="cyan"/>
          <w:u w:val="single"/>
        </w:rPr>
        <w:t>Investment</w:t>
      </w:r>
      <w:r w:rsidRPr="00636FC2">
        <w:rPr>
          <w:u w:val="single"/>
        </w:rPr>
        <w:t xml:space="preserve">, in turn, </w:t>
      </w:r>
      <w:r w:rsidRPr="00170C57">
        <w:rPr>
          <w:highlight w:val="cyan"/>
          <w:u w:val="single"/>
        </w:rPr>
        <w:t>is critical for productivity growth</w:t>
      </w:r>
      <w:r w:rsidRPr="25080789">
        <w:rPr>
          <w:sz w:val="16"/>
          <w:szCs w:val="16"/>
        </w:rPr>
        <w:t xml:space="preserve">, as it equips workers with more – and with more recent and innovative – equipment, software, and structures. But </w:t>
      </w:r>
      <w:r w:rsidRPr="00636FC2">
        <w:rPr>
          <w:u w:val="single"/>
        </w:rPr>
        <w:t>we have seen capital intensity growth fall to the lowest levels</w:t>
      </w:r>
      <w:r w:rsidRPr="25080789">
        <w:rPr>
          <w:sz w:val="16"/>
          <w:szCs w:val="16"/>
        </w:rPr>
        <w:t xml:space="preserve"> in post-WWII history. </w:t>
      </w:r>
      <w:r w:rsidRPr="00170C57">
        <w:rPr>
          <w:b/>
          <w:bCs/>
          <w:highlight w:val="cyan"/>
          <w:u w:val="single"/>
        </w:rPr>
        <w:t xml:space="preserve">Weaker demand leads to weaker investment and creates a </w:t>
      </w:r>
      <w:r w:rsidRPr="00170C57">
        <w:rPr>
          <w:b/>
          <w:bCs/>
          <w:highlight w:val="cyan"/>
          <w:u w:val="single"/>
          <w:bdr w:val="single" w:sz="4" w:space="0" w:color="auto"/>
        </w:rPr>
        <w:t>vicious cycle for productivity and income growth</w:t>
      </w:r>
      <w:r w:rsidRPr="25080789">
        <w:rPr>
          <w:b/>
          <w:bCs/>
          <w:u w:val="single"/>
        </w:rPr>
        <w:t>.</w:t>
      </w:r>
    </w:p>
    <w:p w14:paraId="72AC0FA2" w14:textId="77777777" w:rsidR="00433ED4" w:rsidRPr="00A406D7" w:rsidRDefault="00433ED4" w:rsidP="00433ED4">
      <w:pPr>
        <w:rPr>
          <w:sz w:val="12"/>
        </w:rPr>
      </w:pPr>
    </w:p>
    <w:p w14:paraId="23CA1433" w14:textId="77777777" w:rsidR="00BB47AC" w:rsidRDefault="00BB47AC" w:rsidP="00BB47AC">
      <w:pPr>
        <w:pStyle w:val="Heading4"/>
      </w:pPr>
      <w:r>
        <w:t>Strikes spill-over to broader support of the labor movement and unions – every strike encourages more strikes</w:t>
      </w:r>
    </w:p>
    <w:p w14:paraId="1A75AF7D" w14:textId="77777777" w:rsidR="00BB47AC" w:rsidRDefault="00BB47AC" w:rsidP="00BB47AC">
      <w:r w:rsidRPr="00EF530B">
        <w:rPr>
          <w:rStyle w:val="Heading4Char"/>
        </w:rPr>
        <w:t xml:space="preserve">Hertel-Fernandez et </w:t>
      </w:r>
      <w:r w:rsidRPr="008C0530">
        <w:rPr>
          <w:rStyle w:val="Heading4Char"/>
        </w:rPr>
        <w:t>al. 20</w:t>
      </w:r>
      <w:r>
        <w:t xml:space="preserve"> [Alexander Hertel-Fernandez, associate professor of public affairs at Columbia University, where he studies American political economy, with a focus on the politics of business, labor, wealthy donors, and policy, Suresh Naidu, professor of economics and public affairs at Columbia University, where he researches economic effects of political transitions, the economic history of slavery and labor institutions, international migration, and economic applications of </w:t>
      </w:r>
      <w:proofErr w:type="spellStart"/>
      <w:r>
        <w:t>naturallanguage</w:t>
      </w:r>
      <w:proofErr w:type="spellEnd"/>
      <w:r>
        <w:t xml:space="preserve"> processing, and Adam Reich, associate professor of sociology at Columbia University, where he studies economic and cultural sociology, especially how people make sense of their economic activities and economic positions within organizations, 2020, “Schooled by Strikes? The Effects of Large-Scale Labor Unrest on Mass Attitudes toward the Labor Movement,” American Political Science Association, https://sci-hub.se/https://doi.org/10.1017/S1537592720001279]/Kankee</w:t>
      </w:r>
    </w:p>
    <w:p w14:paraId="2FDA0269" w14:textId="77777777" w:rsidR="00BB47AC" w:rsidRDefault="00BB47AC" w:rsidP="00BB47AC">
      <w:pPr>
        <w:rPr>
          <w:sz w:val="16"/>
        </w:rPr>
      </w:pPr>
      <w:r w:rsidRPr="00EF530B">
        <w:rPr>
          <w:sz w:val="16"/>
        </w:rPr>
        <w:t xml:space="preserve">Strikes and Labor Power in an Era of Union Decline We examined the political consequences of </w:t>
      </w:r>
      <w:r w:rsidRPr="00EF530B">
        <w:rPr>
          <w:rStyle w:val="StyleUnderline"/>
        </w:rPr>
        <w:t>large-scale</w:t>
      </w:r>
      <w:r w:rsidRPr="00EF530B">
        <w:rPr>
          <w:sz w:val="16"/>
        </w:rPr>
        <w:t xml:space="preserve"> teacher </w:t>
      </w:r>
      <w:r w:rsidRPr="00EF530B">
        <w:rPr>
          <w:rStyle w:val="StyleUnderline"/>
        </w:rPr>
        <w:t>strikes</w:t>
      </w:r>
      <w:r w:rsidRPr="00EF530B">
        <w:rPr>
          <w:sz w:val="16"/>
        </w:rPr>
        <w:t xml:space="preserve">, studying how firsthand exposure </w:t>
      </w:r>
      <w:r w:rsidRPr="00EF530B">
        <w:rPr>
          <w:rStyle w:val="StyleUnderline"/>
        </w:rPr>
        <w:t>changed mass</w:t>
      </w:r>
      <w:r w:rsidRPr="00EF530B">
        <w:rPr>
          <w:rStyle w:val="Emphasis"/>
        </w:rPr>
        <w:t xml:space="preserve"> attitudes</w:t>
      </w:r>
      <w:r w:rsidRPr="00EF530B">
        <w:rPr>
          <w:rStyle w:val="StyleUnderline"/>
        </w:rPr>
        <w:t xml:space="preserve"> and public preferences</w:t>
      </w:r>
      <w:r w:rsidRPr="00EF530B">
        <w:rPr>
          <w:sz w:val="16"/>
        </w:rPr>
        <w:t xml:space="preserve">. Across a range of specifications and approaches, we find that </w:t>
      </w:r>
      <w:r w:rsidRPr="00170C57">
        <w:rPr>
          <w:rStyle w:val="StyleUnderline"/>
          <w:highlight w:val="cyan"/>
        </w:rPr>
        <w:t>increased exposure to</w:t>
      </w:r>
      <w:r w:rsidRPr="00EF530B">
        <w:rPr>
          <w:sz w:val="16"/>
        </w:rPr>
        <w:t xml:space="preserve"> the </w:t>
      </w:r>
      <w:r w:rsidRPr="00170C57">
        <w:rPr>
          <w:rStyle w:val="StyleUnderline"/>
          <w:highlight w:val="cyan"/>
        </w:rPr>
        <w:t>strikes led</w:t>
      </w:r>
      <w:r w:rsidRPr="00EF530B">
        <w:rPr>
          <w:rStyle w:val="StyleUnderline"/>
        </w:rPr>
        <w:t xml:space="preserve"> </w:t>
      </w:r>
      <w:r w:rsidRPr="00170C57">
        <w:rPr>
          <w:rStyle w:val="StyleUnderline"/>
          <w:highlight w:val="cyan"/>
        </w:rPr>
        <w:t>to</w:t>
      </w:r>
      <w:r w:rsidRPr="00EF530B">
        <w:rPr>
          <w:rStyle w:val="StyleUnderline"/>
        </w:rPr>
        <w:t xml:space="preserve"> </w:t>
      </w:r>
      <w:r w:rsidRPr="00170C57">
        <w:rPr>
          <w:rStyle w:val="Emphasis"/>
          <w:highlight w:val="cyan"/>
        </w:rPr>
        <w:t>greater</w:t>
      </w:r>
      <w:r w:rsidRPr="00EF530B">
        <w:rPr>
          <w:rStyle w:val="Emphasis"/>
        </w:rPr>
        <w:t xml:space="preserve"> </w:t>
      </w:r>
      <w:r w:rsidRPr="00170C57">
        <w:rPr>
          <w:rStyle w:val="Emphasis"/>
          <w:highlight w:val="cyan"/>
        </w:rPr>
        <w:t>support</w:t>
      </w:r>
      <w:r w:rsidRPr="00EF530B">
        <w:rPr>
          <w:rStyle w:val="StyleUnderline"/>
        </w:rPr>
        <w:t xml:space="preserve"> </w:t>
      </w:r>
      <w:r w:rsidRPr="00170C57">
        <w:rPr>
          <w:rStyle w:val="StyleUnderline"/>
          <w:highlight w:val="cyan"/>
        </w:rPr>
        <w:t>for</w:t>
      </w:r>
      <w:r w:rsidRPr="00EF530B">
        <w:rPr>
          <w:rStyle w:val="StyleUnderline"/>
        </w:rPr>
        <w:t xml:space="preserve"> the </w:t>
      </w:r>
      <w:r w:rsidRPr="00170C57">
        <w:rPr>
          <w:rStyle w:val="StyleUnderline"/>
          <w:highlight w:val="cyan"/>
        </w:rPr>
        <w:t>walkouts</w:t>
      </w:r>
      <w:r w:rsidRPr="00EF530B">
        <w:rPr>
          <w:rStyle w:val="StyleUnderline"/>
        </w:rPr>
        <w:t xml:space="preserve">, more support for </w:t>
      </w:r>
      <w:r w:rsidRPr="00170C57">
        <w:rPr>
          <w:rStyle w:val="StyleUnderline"/>
          <w:highlight w:val="cyan"/>
        </w:rPr>
        <w:t>legal rights</w:t>
      </w:r>
      <w:r w:rsidRPr="00EF530B">
        <w:rPr>
          <w:sz w:val="16"/>
        </w:rPr>
        <w:t xml:space="preserve"> </w:t>
      </w:r>
      <w:r w:rsidRPr="00EF530B">
        <w:rPr>
          <w:rStyle w:val="StyleUnderline"/>
        </w:rPr>
        <w:t>for</w:t>
      </w:r>
      <w:r w:rsidRPr="00EF530B">
        <w:rPr>
          <w:sz w:val="16"/>
        </w:rPr>
        <w:t xml:space="preserve"> teachers and </w:t>
      </w:r>
      <w:r w:rsidRPr="00EF530B">
        <w:rPr>
          <w:rStyle w:val="StyleUnderline"/>
        </w:rPr>
        <w:t>unions</w:t>
      </w:r>
      <w:r w:rsidRPr="00EF530B">
        <w:rPr>
          <w:sz w:val="16"/>
        </w:rPr>
        <w:t xml:space="preserve">, </w:t>
      </w:r>
      <w:r w:rsidRPr="00170C57">
        <w:rPr>
          <w:rStyle w:val="StyleUnderline"/>
          <w:highlight w:val="cyan"/>
        </w:rPr>
        <w:t>and</w:t>
      </w:r>
      <w:r w:rsidRPr="00EF530B">
        <w:rPr>
          <w:sz w:val="16"/>
        </w:rPr>
        <w:t xml:space="preserve">, especially, </w:t>
      </w:r>
      <w:r w:rsidRPr="00EF530B">
        <w:rPr>
          <w:rStyle w:val="StyleUnderline"/>
        </w:rPr>
        <w:t xml:space="preserve">greater personal interest in </w:t>
      </w:r>
      <w:r w:rsidRPr="00170C57">
        <w:rPr>
          <w:rStyle w:val="StyleUnderline"/>
          <w:highlight w:val="cyan"/>
        </w:rPr>
        <w:t>labor action</w:t>
      </w:r>
      <w:r w:rsidRPr="00EF530B">
        <w:rPr>
          <w:rStyle w:val="StyleUnderline"/>
        </w:rPr>
        <w:t xml:space="preserve"> at people’s own jobs</w:t>
      </w:r>
      <w:r w:rsidRPr="00EF530B">
        <w:rPr>
          <w:sz w:val="16"/>
        </w:rPr>
        <w:t xml:space="preserve">, though not necessarily through traditional unions. Returning to the theoretical expectations we outlined earlier, the teacher strikes appear to have changed the ways that parents think about the labor movement, generating greater public support. The </w:t>
      </w:r>
      <w:r w:rsidRPr="00170C57">
        <w:rPr>
          <w:rStyle w:val="StyleUnderline"/>
          <w:highlight w:val="cyan"/>
        </w:rPr>
        <w:t>results</w:t>
      </w:r>
      <w:r w:rsidRPr="00EF530B">
        <w:rPr>
          <w:sz w:val="16"/>
        </w:rPr>
        <w:t xml:space="preserve"> regarding workers’ interest in undertaking labor action in their own jobs also </w:t>
      </w:r>
      <w:r w:rsidRPr="00170C57">
        <w:rPr>
          <w:rStyle w:val="StyleUnderline"/>
          <w:highlight w:val="cyan"/>
        </w:rPr>
        <w:t>suggests</w:t>
      </w:r>
      <w:r w:rsidRPr="00EF530B">
        <w:rPr>
          <w:rStyle w:val="StyleUnderline"/>
        </w:rPr>
        <w:t xml:space="preserve"> </w:t>
      </w:r>
      <w:r w:rsidRPr="00170C57">
        <w:rPr>
          <w:rStyle w:val="Emphasis"/>
          <w:highlight w:val="cyan"/>
        </w:rPr>
        <w:t>ev</w:t>
      </w:r>
      <w:r w:rsidRPr="00EF530B">
        <w:rPr>
          <w:rStyle w:val="Emphasis"/>
        </w:rPr>
        <w:t>idence</w:t>
      </w:r>
      <w:r w:rsidRPr="00EF530B">
        <w:rPr>
          <w:rStyle w:val="StyleUnderline"/>
        </w:rPr>
        <w:t xml:space="preserve"> </w:t>
      </w:r>
      <w:r w:rsidRPr="00170C57">
        <w:rPr>
          <w:rStyle w:val="StyleUnderline"/>
          <w:highlight w:val="cyan"/>
        </w:rPr>
        <w:t>in favor of</w:t>
      </w:r>
      <w:r w:rsidRPr="00EF530B">
        <w:rPr>
          <w:rStyle w:val="StyleUnderline"/>
        </w:rPr>
        <w:t xml:space="preserve"> the </w:t>
      </w:r>
      <w:r w:rsidRPr="00170C57">
        <w:rPr>
          <w:rStyle w:val="StyleUnderline"/>
          <w:highlight w:val="cyan"/>
        </w:rPr>
        <w:t>public</w:t>
      </w:r>
      <w:r w:rsidRPr="00EF530B">
        <w:rPr>
          <w:rStyle w:val="StyleUnderline"/>
        </w:rPr>
        <w:t xml:space="preserve"> </w:t>
      </w:r>
      <w:r w:rsidRPr="00170C57">
        <w:rPr>
          <w:rStyle w:val="StyleUnderline"/>
          <w:highlight w:val="cyan"/>
        </w:rPr>
        <w:t>inspiration and imitation</w:t>
      </w:r>
      <w:r w:rsidRPr="00EF530B">
        <w:rPr>
          <w:rStyle w:val="StyleUnderline"/>
        </w:rPr>
        <w:t xml:space="preserve"> hypothesis, underscoring the role that social movements and </w:t>
      </w:r>
      <w:r w:rsidRPr="00170C57">
        <w:rPr>
          <w:rStyle w:val="StyleUnderline"/>
          <w:highlight w:val="cyan"/>
        </w:rPr>
        <w:t>mobilizations</w:t>
      </w:r>
      <w:r w:rsidRPr="00EF530B">
        <w:rPr>
          <w:rStyle w:val="StyleUnderline"/>
        </w:rPr>
        <w:t xml:space="preserve"> can play in </w:t>
      </w:r>
      <w:r w:rsidRPr="00170C57">
        <w:rPr>
          <w:rStyle w:val="Emphasis"/>
          <w:highlight w:val="cyan"/>
        </w:rPr>
        <w:t>teach</w:t>
      </w:r>
      <w:r w:rsidRPr="00EF530B">
        <w:rPr>
          <w:rStyle w:val="StyleUnderline"/>
        </w:rPr>
        <w:t xml:space="preserve">ing </w:t>
      </w:r>
      <w:r w:rsidRPr="00170C57">
        <w:rPr>
          <w:rStyle w:val="StyleUnderline"/>
          <w:highlight w:val="cyan"/>
        </w:rPr>
        <w:t>noninvolved members about</w:t>
      </w:r>
      <w:r w:rsidRPr="00EF530B">
        <w:rPr>
          <w:rStyle w:val="StyleUnderline"/>
        </w:rPr>
        <w:t xml:space="preserve"> </w:t>
      </w:r>
      <w:r w:rsidRPr="00170C57">
        <w:rPr>
          <w:rStyle w:val="StyleUnderline"/>
          <w:highlight w:val="cyan"/>
        </w:rPr>
        <w:t>the movement</w:t>
      </w:r>
      <w:r w:rsidRPr="00EF530B">
        <w:rPr>
          <w:sz w:val="16"/>
        </w:rPr>
        <w:t xml:space="preserve"> and tactics. Still, an important caveat to these findings is that strike-exposed parents were not more likely to say that they would vote for a traditional union at their jobs, possibly reflecting the fact that the strikes emphasized individual teachers and not necessarily teacher unions as organizations either in schools or in parents’ own workplaces. Further research might explore this difference, together with the fact that we find somewhat stronger evidence in favor of the imitation hypothesis (i.e., support for labor action at one’s own work) than for the public support hypothesis (i.e., support for the striking teachers). Before we discuss the broader implications of our findings for the understanding of the labor movement, we briefly review and address several caveats to the interpretation of our results. One concern is whether the results we identify from a single survey can speak to enduring changes in public opinion about the strikes and unions. Given the timing of the teacher strikes in the first half of 2018, our respondents were reflecting on events that happened 7–12 months in the past. We therefore think that our results represent more durable changes in opinion as a result of the strikes, in line with other studies of historical mobilizations and long-term changes in attitudes (</w:t>
      </w:r>
      <w:proofErr w:type="spellStart"/>
      <w:r w:rsidRPr="00EF530B">
        <w:rPr>
          <w:sz w:val="16"/>
        </w:rPr>
        <w:t>Mazumder</w:t>
      </w:r>
      <w:proofErr w:type="spellEnd"/>
      <w:r w:rsidRPr="00EF530B">
        <w:rPr>
          <w:sz w:val="16"/>
        </w:rPr>
        <w:t xml:space="preserve"> 2018). The </w:t>
      </w:r>
      <w:r w:rsidRPr="00EF530B">
        <w:rPr>
          <w:rStyle w:val="StyleUnderline"/>
        </w:rPr>
        <w:t>AFL-CIO</w:t>
      </w:r>
      <w:r w:rsidRPr="00EF530B">
        <w:rPr>
          <w:sz w:val="16"/>
        </w:rPr>
        <w:t xml:space="preserve"> time-series </w:t>
      </w:r>
      <w:r w:rsidRPr="00EF530B">
        <w:rPr>
          <w:rStyle w:val="StyleUnderline"/>
        </w:rPr>
        <w:t>polling</w:t>
      </w:r>
      <w:r w:rsidRPr="00EF530B">
        <w:rPr>
          <w:sz w:val="16"/>
        </w:rPr>
        <w:t xml:space="preserve"> </w:t>
      </w:r>
      <w:r w:rsidRPr="00EF530B">
        <w:rPr>
          <w:rStyle w:val="StyleUnderline"/>
        </w:rPr>
        <w:t>data</w:t>
      </w:r>
      <w:r w:rsidRPr="00EF530B">
        <w:rPr>
          <w:sz w:val="16"/>
        </w:rPr>
        <w:t xml:space="preserve">, moreover, further </w:t>
      </w:r>
      <w:r w:rsidRPr="00EF530B">
        <w:rPr>
          <w:rStyle w:val="StyleUnderline"/>
        </w:rPr>
        <w:t xml:space="preserve">suggest that </w:t>
      </w:r>
      <w:r w:rsidRPr="00170C57">
        <w:rPr>
          <w:rStyle w:val="StyleUnderline"/>
          <w:highlight w:val="cyan"/>
        </w:rPr>
        <w:t>there were increases in aggregate public support for unions</w:t>
      </w:r>
      <w:r w:rsidRPr="00EF530B">
        <w:rPr>
          <w:rStyle w:val="StyleUnderline"/>
        </w:rPr>
        <w:t xml:space="preserve"> in the strike states</w:t>
      </w:r>
      <w:r>
        <w:rPr>
          <w:rStyle w:val="StyleUnderline"/>
        </w:rPr>
        <w:t xml:space="preserve"> </w:t>
      </w:r>
      <w:r w:rsidRPr="00170C57">
        <w:rPr>
          <w:rStyle w:val="StyleUnderline"/>
          <w:highlight w:val="cyan"/>
        </w:rPr>
        <w:t>after</w:t>
      </w:r>
      <w:r w:rsidRPr="00EF530B">
        <w:rPr>
          <w:rStyle w:val="StyleUnderline"/>
        </w:rPr>
        <w:t xml:space="preserve"> the </w:t>
      </w:r>
      <w:r w:rsidRPr="00170C57">
        <w:rPr>
          <w:rStyle w:val="StyleUnderline"/>
          <w:highlight w:val="cyan"/>
        </w:rPr>
        <w:t>strikes occurred</w:t>
      </w:r>
      <w:r w:rsidRPr="00EF530B">
        <w:rPr>
          <w:sz w:val="16"/>
        </w:rPr>
        <w:t xml:space="preserve">. Nevertheless, follow-up studies should examine how opinion toward, and interest in, unions evolve in the mass teacher strike states, and it would be especially interesting to understand whether unions have begun capitalizing on the interest in the labor movement that the strikes generated. We also note that, despite the large sample size of our original survey, we still lack sufficient statistical power to </w:t>
      </w:r>
      <w:r w:rsidRPr="00EF530B">
        <w:rPr>
          <w:sz w:val="16"/>
        </w:rPr>
        <w:lastRenderedPageBreak/>
        <w:t xml:space="preserve">fully explore the effects of the strikes on all of our survey outcomes. Future studies ought to consider alternative designs with the power to probe the individual outcomes that were not considered in this study. Another question is how to generalize from our results to other strikes and labor actions. Although it is beyond the scope of this article to develop and test a more general theory of strike action, there are factors that suggest that the teacher strikes we study here represent a hard test for building public support. The affected states had relatively weak public sector labor movements, meaning that few individuals had personal connections to unions; most were also generally conservative and Republican leaning, further potentially reducing the receptivity of the public to the teachers’ demands. And lastly, the type of work we study —teaching—involves close interaction with a very sympathetic constituency: children and their parents. This should make strike disruptions more controversial and increase the likelihood of political backlash (and indeed, we do find that the strikes were less persuasive for parents who may have lacked access to childcare). Nevertheless, additional factors may have strengthened the effects of the strikes; namely, that education spending in the strike and walkout states had dropped so precipitously since the Great Recession, giving teachers the opportunity to connect their demands to broader public goods. Considering these factors together, we feel comfortable arguing that </w:t>
      </w:r>
      <w:r w:rsidRPr="00EF530B">
        <w:rPr>
          <w:rStyle w:val="StyleUnderline"/>
        </w:rPr>
        <w:t>strikes are likely to be successful in other</w:t>
      </w:r>
      <w:r>
        <w:rPr>
          <w:rStyle w:val="StyleUnderline"/>
        </w:rPr>
        <w:t xml:space="preserve"> </w:t>
      </w:r>
      <w:r w:rsidRPr="00EF530B">
        <w:rPr>
          <w:rStyle w:val="StyleUnderline"/>
        </w:rPr>
        <w:t xml:space="preserve">contexts where involved employees can successfully leverage close connections to </w:t>
      </w:r>
      <w:r w:rsidRPr="00EF530B">
        <w:rPr>
          <w:sz w:val="16"/>
        </w:rPr>
        <w:t>the</w:t>
      </w:r>
      <w:r w:rsidRPr="00EF530B">
        <w:rPr>
          <w:rStyle w:val="StyleUnderline"/>
        </w:rPr>
        <w:t xml:space="preserve"> clients and customers</w:t>
      </w:r>
      <w:r w:rsidRPr="00EF530B">
        <w:rPr>
          <w:sz w:val="16"/>
        </w:rPr>
        <w:t xml:space="preserve"> they serve and connect their grievances to the interests of the broader community. This is likely to be especially true in cases where individuals feel they are not receiving the level of quality service they deserve from businesses or governments. The flip side of our argument is that strikes are less likely to be successful—and may produce backlash—when the mass public views striking workers’ demands as illegitimate or opposed to their own interests or when individuals are especially inconvenienced by labor action and do not have readily available alternatives (such as lacking childcare during school strikes). This suggests that teachers’ unions’ provision of meals and childcare to parents (as happened in a number of the recent strikes) is a particularly important tactic to avoid public backlash. In addition, our results suggest that future strikes on their own are unlikely to change public opinion if all they do is to provide information about workers’ grievances or disrupt work routines. Our exploratory analysis of the mechanisms driving our results suggests that it was not necessarily information about poor school quality or the strikes themselves that changed parents’ minds, but perhaps the fact that the teachers were discussing the public goods they were seeking for the broader community. We anticipate that strikes or walkouts that adopt a similar strategy—similar to the notion of “</w:t>
      </w:r>
      <w:r w:rsidRPr="00EF530B">
        <w:rPr>
          <w:rStyle w:val="StyleUnderline"/>
        </w:rPr>
        <w:t>bargaining for the</w:t>
      </w:r>
      <w:r>
        <w:rPr>
          <w:rStyle w:val="StyleUnderline"/>
        </w:rPr>
        <w:t xml:space="preserve"> </w:t>
      </w:r>
      <w:r w:rsidRPr="00EF530B">
        <w:rPr>
          <w:rStyle w:val="StyleUnderline"/>
        </w:rPr>
        <w:t>common good</w:t>
      </w:r>
      <w:r w:rsidRPr="00EF530B">
        <w:rPr>
          <w:sz w:val="16"/>
        </w:rPr>
        <w:t>”—</w:t>
      </w:r>
      <w:r w:rsidRPr="00EF530B">
        <w:rPr>
          <w:rStyle w:val="StyleUnderline"/>
        </w:rPr>
        <w:t>would</w:t>
      </w:r>
      <w:r w:rsidRPr="00EF530B">
        <w:rPr>
          <w:sz w:val="16"/>
        </w:rPr>
        <w:t xml:space="preserve"> be most likely to </w:t>
      </w:r>
      <w:r w:rsidRPr="00EF530B">
        <w:rPr>
          <w:rStyle w:val="StyleUnderline"/>
        </w:rPr>
        <w:t>register effects</w:t>
      </w:r>
      <w:r>
        <w:rPr>
          <w:rStyle w:val="StyleUnderline"/>
        </w:rPr>
        <w:t xml:space="preserve"> </w:t>
      </w:r>
      <w:r w:rsidRPr="00EF530B">
        <w:rPr>
          <w:sz w:val="16"/>
        </w:rPr>
        <w:t>like ours in the future (</w:t>
      </w:r>
      <w:proofErr w:type="spellStart"/>
      <w:r w:rsidRPr="00EF530B">
        <w:rPr>
          <w:sz w:val="16"/>
        </w:rPr>
        <w:t>McCartin</w:t>
      </w:r>
      <w:proofErr w:type="spellEnd"/>
      <w:r w:rsidRPr="00EF530B">
        <w:rPr>
          <w:sz w:val="16"/>
        </w:rPr>
        <w:t xml:space="preserve"> 2016). Notably, that is exactly the strategy deployed by teachers in Los Angeles, who spent several years building ties to community members and explaining the broader benefits that a stronger union could offer to their community in the run-up to a strike in early 2019 (Caputo-Pearl and </w:t>
      </w:r>
      <w:proofErr w:type="spellStart"/>
      <w:r w:rsidRPr="00EF530B">
        <w:rPr>
          <w:sz w:val="16"/>
        </w:rPr>
        <w:t>McAlevey</w:t>
      </w:r>
      <w:proofErr w:type="spellEnd"/>
      <w:r w:rsidRPr="00EF530B">
        <w:rPr>
          <w:sz w:val="16"/>
        </w:rPr>
        <w:t xml:space="preserve"> 2019). In all, our results complement a long line of work arguing for the primacy of the strike as a tactic for labor influence (e.g. Burns 2011; Rosenfeld 2006; Rubin 1986). Although this literature generally has focused on the economic consequences of strikes, we have shown that strikes can also have significant effects on public opinion. Even though private sector strikes have long sought to amass public support, public-facing strikes are even more important for public sector labor unions, given their structure of production and the fact that </w:t>
      </w:r>
      <w:proofErr w:type="spellStart"/>
      <w:r w:rsidRPr="00EF530B">
        <w:rPr>
          <w:sz w:val="16"/>
        </w:rPr>
        <w:t>their“managers”are</w:t>
      </w:r>
      <w:proofErr w:type="spellEnd"/>
      <w:r w:rsidRPr="00EF530B">
        <w:rPr>
          <w:sz w:val="16"/>
        </w:rPr>
        <w:t xml:space="preserve"> ultimately elected officials. But how should we view strikes relative to the other strategies that public sector unions might deploy in politics, such as campaign contributions, inside lobbying, or mobilization of their members (cf. DiSalvo 2015; Moe 2011)? Given the large cost of mass strikes in terms of time and grassroots organizing, we expect that public sector unions will be most likely to turn to public-facing strikes (like the 2018 teacher walkouts) when these other lower-cost inside strategies are unsuccessful and when their demands are popular in the mass public. Under these circumstances, government unions have every reason to broaden the scope of conflict to include the mass public (cf. Schattschneider 1960). But when unions can deploy less costly activities (like simply having a lobbyist meet with lawmakers) or when they are pursuing demands that are more controversial with the public, we suspect that unions will opt for less public-facing strategies (on the logic of inside versus outside lobbying more generally, see, for example, </w:t>
      </w:r>
      <w:proofErr w:type="spellStart"/>
      <w:r w:rsidRPr="00EF530B">
        <w:rPr>
          <w:sz w:val="16"/>
        </w:rPr>
        <w:t>Kollman</w:t>
      </w:r>
      <w:proofErr w:type="spellEnd"/>
      <w:r w:rsidRPr="00EF530B">
        <w:rPr>
          <w:sz w:val="16"/>
        </w:rPr>
        <w:t xml:space="preserve"> 1998). Indeed, our results complement work by Terry Moe and Sarah Anzia describing how teacher unions work through low-salience and low-visibility strategies, such as capturing school boards, pension boards, or education bureaucracies, when they are pushing policies that tend not to be supported by the public (Anzia 2013; Anzia and Moe 2015; Moe 2011). Our results yield a final implication for thinking about the historical development of the labor </w:t>
      </w:r>
      <w:proofErr w:type="spellStart"/>
      <w:r w:rsidRPr="00EF530B">
        <w:rPr>
          <w:sz w:val="16"/>
        </w:rPr>
        <w:t>smovement</w:t>
      </w:r>
      <w:proofErr w:type="spellEnd"/>
      <w:r w:rsidRPr="00EF530B">
        <w:rPr>
          <w:sz w:val="16"/>
        </w:rPr>
        <w:t xml:space="preserve">: they suggest that the decline of strikes we tracked in Figure 1 may form a vicious cycle for the long-term political power of labor. As we have documented, </w:t>
      </w:r>
      <w:r w:rsidRPr="00EF530B">
        <w:rPr>
          <w:rStyle w:val="StyleUnderline"/>
        </w:rPr>
        <w:t>strikes</w:t>
      </w:r>
      <w:r w:rsidRPr="00EF530B">
        <w:rPr>
          <w:sz w:val="16"/>
        </w:rPr>
        <w:t xml:space="preserve"> seem to be an important way that people </w:t>
      </w:r>
      <w:r w:rsidRPr="00EF530B">
        <w:rPr>
          <w:rStyle w:val="StyleUnderline"/>
        </w:rPr>
        <w:t>form opinions about unions</w:t>
      </w:r>
      <w:r>
        <w:rPr>
          <w:rStyle w:val="StyleUnderline"/>
        </w:rPr>
        <w:t xml:space="preserve"> </w:t>
      </w:r>
      <w:r w:rsidRPr="00EF530B">
        <w:rPr>
          <w:rStyle w:val="StyleUnderline"/>
        </w:rPr>
        <w:t>and develop interest in labor action</w:t>
      </w:r>
      <w:r w:rsidRPr="00EF530B">
        <w:rPr>
          <w:sz w:val="16"/>
        </w:rPr>
        <w:t xml:space="preserve">. As both </w:t>
      </w:r>
      <w:r w:rsidRPr="00EF530B">
        <w:rPr>
          <w:rStyle w:val="StyleUnderline"/>
        </w:rPr>
        <w:t>strikes and</w:t>
      </w:r>
      <w:r>
        <w:rPr>
          <w:rStyle w:val="StyleUnderline"/>
        </w:rPr>
        <w:t xml:space="preserve"> </w:t>
      </w:r>
      <w:r w:rsidRPr="00EF530B">
        <w:rPr>
          <w:rStyle w:val="StyleUnderline"/>
        </w:rPr>
        <w:t>union membership have declined precipitously over the</w:t>
      </w:r>
      <w:r>
        <w:rPr>
          <w:rStyle w:val="StyleUnderline"/>
        </w:rPr>
        <w:t xml:space="preserve"> </w:t>
      </w:r>
      <w:r w:rsidRPr="00EF530B">
        <w:rPr>
          <w:rStyle w:val="StyleUnderline"/>
        </w:rPr>
        <w:t>past decades, few members of the public</w:t>
      </w:r>
      <w:r w:rsidRPr="00EF530B">
        <w:rPr>
          <w:sz w:val="16"/>
        </w:rPr>
        <w:t xml:space="preserve"> have </w:t>
      </w:r>
      <w:r w:rsidRPr="00EF530B">
        <w:rPr>
          <w:rStyle w:val="StyleUnderline"/>
        </w:rPr>
        <w:t>had opportunities to gain firsthand knowledge and interest in</w:t>
      </w:r>
      <w:r>
        <w:rPr>
          <w:rStyle w:val="StyleUnderline"/>
        </w:rPr>
        <w:t xml:space="preserve"> </w:t>
      </w:r>
      <w:r w:rsidRPr="00EF530B">
        <w:rPr>
          <w:rStyle w:val="StyleUnderline"/>
        </w:rPr>
        <w:t>unions</w:t>
      </w:r>
      <w:r w:rsidRPr="00EF530B">
        <w:rPr>
          <w:sz w:val="16"/>
        </w:rPr>
        <w:t xml:space="preserve">. Moreover, </w:t>
      </w:r>
      <w:r w:rsidRPr="00170C57">
        <w:rPr>
          <w:rStyle w:val="StyleUnderline"/>
          <w:highlight w:val="cyan"/>
        </w:rPr>
        <w:t>strikes</w:t>
      </w:r>
      <w:r w:rsidRPr="00EF530B">
        <w:rPr>
          <w:rStyle w:val="StyleUnderline"/>
        </w:rPr>
        <w:t xml:space="preserve"> appear to </w:t>
      </w:r>
      <w:r w:rsidRPr="00170C57">
        <w:rPr>
          <w:rStyle w:val="StyleUnderline"/>
          <w:highlight w:val="cyan"/>
        </w:rPr>
        <w:t>foster greater interest in further</w:t>
      </w:r>
      <w:r w:rsidRPr="00EF530B">
        <w:rPr>
          <w:rStyle w:val="StyleUnderline"/>
        </w:rPr>
        <w:t xml:space="preserve"> </w:t>
      </w:r>
      <w:r w:rsidRPr="00170C57">
        <w:rPr>
          <w:rStyle w:val="StyleUnderline"/>
          <w:highlight w:val="cyan"/>
        </w:rPr>
        <w:t>strikes</w:t>
      </w:r>
      <w:r w:rsidRPr="00EF530B">
        <w:rPr>
          <w:rStyle w:val="StyleUnderline"/>
        </w:rPr>
        <w:t xml:space="preserve">, </w:t>
      </w:r>
      <w:r w:rsidRPr="00170C57">
        <w:rPr>
          <w:rStyle w:val="StyleUnderline"/>
          <w:highlight w:val="cyan"/>
        </w:rPr>
        <w:t>feeding on</w:t>
      </w:r>
      <w:r w:rsidRPr="00EF530B">
        <w:rPr>
          <w:rStyle w:val="StyleUnderline"/>
        </w:rPr>
        <w:t xml:space="preserve"> </w:t>
      </w:r>
      <w:r w:rsidRPr="00170C57">
        <w:rPr>
          <w:rStyle w:val="StyleUnderline"/>
          <w:highlight w:val="cyan"/>
        </w:rPr>
        <w:t>one another</w:t>
      </w:r>
      <w:r w:rsidRPr="00EF530B">
        <w:rPr>
          <w:sz w:val="16"/>
        </w:rPr>
        <w:t xml:space="preserve">. </w:t>
      </w:r>
      <w:r w:rsidRPr="00170C57">
        <w:rPr>
          <w:rStyle w:val="StyleUnderline"/>
          <w:highlight w:val="cyan"/>
        </w:rPr>
        <w:t>If unions are to regain</w:t>
      </w:r>
      <w:r w:rsidRPr="00EF530B">
        <w:rPr>
          <w:rStyle w:val="StyleUnderline"/>
        </w:rPr>
        <w:t xml:space="preserve"> </w:t>
      </w:r>
      <w:r w:rsidRPr="00170C57">
        <w:rPr>
          <w:rStyle w:val="StyleUnderline"/>
          <w:highlight w:val="cyan"/>
        </w:rPr>
        <w:t>any</w:t>
      </w:r>
      <w:r w:rsidRPr="00EF530B">
        <w:rPr>
          <w:rStyle w:val="StyleUnderline"/>
        </w:rPr>
        <w:t xml:space="preserve"> </w:t>
      </w:r>
      <w:r w:rsidRPr="00170C57">
        <w:rPr>
          <w:rStyle w:val="StyleUnderline"/>
          <w:highlight w:val="cyan"/>
        </w:rPr>
        <w:t>economic</w:t>
      </w:r>
      <w:r w:rsidRPr="00EF530B">
        <w:rPr>
          <w:rStyle w:val="StyleUnderline"/>
        </w:rPr>
        <w:t xml:space="preserve"> or political </w:t>
      </w:r>
      <w:r w:rsidRPr="00170C57">
        <w:rPr>
          <w:rStyle w:val="StyleUnderline"/>
          <w:highlight w:val="cyan"/>
        </w:rPr>
        <w:t>clout</w:t>
      </w:r>
      <w:r w:rsidRPr="00EF530B">
        <w:rPr>
          <w:rStyle w:val="StyleUnderline"/>
        </w:rPr>
        <w:t xml:space="preserve"> in the coming years,</w:t>
      </w:r>
      <w:r>
        <w:rPr>
          <w:rStyle w:val="StyleUnderline"/>
        </w:rPr>
        <w:t xml:space="preserve"> </w:t>
      </w:r>
      <w:r w:rsidRPr="00EF530B">
        <w:rPr>
          <w:rStyle w:val="StyleUnderline"/>
        </w:rPr>
        <w:t>our study suggests</w:t>
      </w:r>
      <w:r w:rsidRPr="00EF530B">
        <w:rPr>
          <w:sz w:val="16"/>
        </w:rPr>
        <w:t xml:space="preserve"> that </w:t>
      </w:r>
      <w:r w:rsidRPr="00170C57">
        <w:rPr>
          <w:rStyle w:val="StyleUnderline"/>
          <w:highlight w:val="cyan"/>
        </w:rPr>
        <w:t xml:space="preserve">the strike </w:t>
      </w:r>
      <w:r w:rsidRPr="00170C57">
        <w:rPr>
          <w:rStyle w:val="Emphasis"/>
          <w:highlight w:val="cyan"/>
        </w:rPr>
        <w:t>must</w:t>
      </w:r>
      <w:r w:rsidRPr="00170C57">
        <w:rPr>
          <w:rStyle w:val="StyleUnderline"/>
          <w:highlight w:val="cyan"/>
        </w:rPr>
        <w:t xml:space="preserve"> be</w:t>
      </w:r>
      <w:r w:rsidRPr="00EF530B">
        <w:rPr>
          <w:rStyle w:val="StyleUnderline"/>
        </w:rPr>
        <w:t xml:space="preserve"> </w:t>
      </w:r>
      <w:r w:rsidRPr="00170C57">
        <w:rPr>
          <w:rStyle w:val="StyleUnderline"/>
          <w:highlight w:val="cyan"/>
        </w:rPr>
        <w:t>a</w:t>
      </w:r>
      <w:r w:rsidRPr="00EF530B">
        <w:rPr>
          <w:rStyle w:val="StyleUnderline"/>
        </w:rPr>
        <w:t xml:space="preserve"> </w:t>
      </w:r>
      <w:r w:rsidRPr="00170C57">
        <w:rPr>
          <w:rStyle w:val="Emphasis"/>
          <w:highlight w:val="cyan"/>
        </w:rPr>
        <w:t>central strategy</w:t>
      </w:r>
      <w:r w:rsidRPr="00EF530B">
        <w:rPr>
          <w:sz w:val="16"/>
        </w:rPr>
        <w:t xml:space="preserve"> </w:t>
      </w:r>
      <w:r w:rsidRPr="00EF530B">
        <w:rPr>
          <w:rStyle w:val="StyleUnderline"/>
        </w:rPr>
        <w:t>of the labor movement</w:t>
      </w:r>
      <w:r w:rsidRPr="00EF530B">
        <w:rPr>
          <w:sz w:val="16"/>
        </w:rPr>
        <w:t>.</w:t>
      </w:r>
    </w:p>
    <w:p w14:paraId="6C94CEB0" w14:textId="77777777" w:rsidR="00BB47AC" w:rsidRDefault="00BB47AC" w:rsidP="00433ED4">
      <w:pPr>
        <w:rPr>
          <w:sz w:val="16"/>
          <w:szCs w:val="16"/>
        </w:rPr>
      </w:pPr>
    </w:p>
    <w:p w14:paraId="4B0C95F5" w14:textId="77777777" w:rsidR="00BB47AC" w:rsidRDefault="00BB47AC" w:rsidP="00BB47AC">
      <w:pPr>
        <w:pStyle w:val="Heading4"/>
      </w:pPr>
      <w:r>
        <w:lastRenderedPageBreak/>
        <w:t>Reviving unions revives the economy</w:t>
      </w:r>
    </w:p>
    <w:p w14:paraId="3CE1BE5B" w14:textId="77777777" w:rsidR="00BB47AC" w:rsidRDefault="00BB47AC" w:rsidP="00BB47AC">
      <w:proofErr w:type="spellStart"/>
      <w:r w:rsidRPr="0055120B">
        <w:rPr>
          <w:rStyle w:val="Heading4Char"/>
        </w:rPr>
        <w:t>Hindrey</w:t>
      </w:r>
      <w:proofErr w:type="spellEnd"/>
      <w:r w:rsidRPr="0055120B">
        <w:rPr>
          <w:rStyle w:val="Heading4Char"/>
        </w:rPr>
        <w:t xml:space="preserve"> 20</w:t>
      </w:r>
      <w:r>
        <w:t xml:space="preserve"> [Leo </w:t>
      </w:r>
      <w:proofErr w:type="spellStart"/>
      <w:r>
        <w:t>Hindrey</w:t>
      </w:r>
      <w:proofErr w:type="spellEnd"/>
      <w:r>
        <w:t xml:space="preserve"> Jr., columnist for Fortune, 10-19-2020, "Commentary: Why stronger labor unions would speed up America's post-COVID recovery," https://fortune.com/2020/10/19/labor-unions-covid-19-economic-recovery/]/Kankee</w:t>
      </w:r>
    </w:p>
    <w:p w14:paraId="3B50878B" w14:textId="77777777" w:rsidR="00BB47AC" w:rsidRPr="0055120B" w:rsidRDefault="00BB47AC" w:rsidP="00BB47AC">
      <w:pPr>
        <w:rPr>
          <w:sz w:val="16"/>
        </w:rPr>
      </w:pPr>
      <w:r w:rsidRPr="0055120B">
        <w:rPr>
          <w:sz w:val="16"/>
        </w:rPr>
        <w:t xml:space="preserve">Recessions always inflict the most pain on Americans in the middle and lower end of the income distribution range, destroying jobs, eroding wages and wiping out savings for those working in industries such as construction, manufacturing, hospitality and retail. But the crushing economic impacts of the COVID-19 pandemic have reached levels unseen in the last four decades, and the long-term scarring will be severe without intervention from Congress – not just in the form of emergency relief, but also with targeted policy solutions. One solution lawmakers should prioritize is a historic workers’ rights proposal, given that </w:t>
      </w:r>
      <w:r w:rsidRPr="005579C0">
        <w:rPr>
          <w:rStyle w:val="StyleUnderline"/>
        </w:rPr>
        <w:t>defanged labor protections are a large</w:t>
      </w:r>
      <w:r w:rsidRPr="0055120B">
        <w:rPr>
          <w:sz w:val="16"/>
        </w:rPr>
        <w:t xml:space="preserve"> part of the </w:t>
      </w:r>
      <w:r w:rsidRPr="005579C0">
        <w:rPr>
          <w:rStyle w:val="StyleUnderline"/>
        </w:rPr>
        <w:t>reason the downturn has been so devastating</w:t>
      </w:r>
      <w:r w:rsidRPr="0055120B">
        <w:rPr>
          <w:sz w:val="16"/>
        </w:rPr>
        <w:t xml:space="preserve"> to those who can least afford it. </w:t>
      </w:r>
      <w:r w:rsidRPr="005579C0">
        <w:rPr>
          <w:rStyle w:val="StyleUnderline"/>
        </w:rPr>
        <w:t xml:space="preserve">We need to bring back fairness to an economy that is increasingly </w:t>
      </w:r>
      <w:r w:rsidRPr="0055120B">
        <w:rPr>
          <w:rStyle w:val="Emphasis"/>
        </w:rPr>
        <w:t>plagued</w:t>
      </w:r>
      <w:r w:rsidRPr="005579C0">
        <w:rPr>
          <w:rStyle w:val="StyleUnderline"/>
        </w:rPr>
        <w:t xml:space="preserve"> by a fundamental</w:t>
      </w:r>
      <w:r w:rsidRPr="0055120B">
        <w:rPr>
          <w:sz w:val="16"/>
        </w:rPr>
        <w:t xml:space="preserve"> </w:t>
      </w:r>
      <w:r w:rsidRPr="0055120B">
        <w:rPr>
          <w:rStyle w:val="Emphasis"/>
        </w:rPr>
        <w:t>imbalance of power</w:t>
      </w:r>
      <w:r w:rsidRPr="005579C0">
        <w:rPr>
          <w:rStyle w:val="StyleUnderline"/>
        </w:rPr>
        <w:t xml:space="preserve"> between workers and employers</w:t>
      </w:r>
      <w:r w:rsidRPr="0055120B">
        <w:rPr>
          <w:sz w:val="16"/>
        </w:rPr>
        <w:t xml:space="preserve">. And at a time when our nation is engaged in a vital conversation about economic justice, </w:t>
      </w:r>
      <w:r w:rsidRPr="005579C0">
        <w:rPr>
          <w:rStyle w:val="StyleUnderline"/>
        </w:rPr>
        <w:t xml:space="preserve">we need to make union membership a </w:t>
      </w:r>
      <w:r w:rsidRPr="0055120B">
        <w:rPr>
          <w:rStyle w:val="Emphasis"/>
        </w:rPr>
        <w:t>civil</w:t>
      </w:r>
      <w:r w:rsidRPr="005579C0">
        <w:rPr>
          <w:rStyle w:val="StyleUnderline"/>
        </w:rPr>
        <w:t xml:space="preserve"> </w:t>
      </w:r>
      <w:r w:rsidRPr="0055120B">
        <w:rPr>
          <w:rStyle w:val="Emphasis"/>
        </w:rPr>
        <w:t>right</w:t>
      </w:r>
      <w:r w:rsidRPr="005579C0">
        <w:rPr>
          <w:rStyle w:val="StyleUnderline"/>
        </w:rPr>
        <w:t>.</w:t>
      </w:r>
      <w:r w:rsidRPr="0055120B">
        <w:rPr>
          <w:sz w:val="16"/>
        </w:rPr>
        <w:t xml:space="preserve"> </w:t>
      </w:r>
      <w:r w:rsidRPr="005579C0">
        <w:rPr>
          <w:rStyle w:val="StyleUnderline"/>
        </w:rPr>
        <w:t>When the pandemic struck, only about one in ten workers were unionized, a steep decline from the</w:t>
      </w:r>
      <w:r w:rsidRPr="0055120B">
        <w:rPr>
          <w:sz w:val="16"/>
        </w:rPr>
        <w:t xml:space="preserve"> nearly </w:t>
      </w:r>
      <w:r w:rsidRPr="005579C0">
        <w:rPr>
          <w:rStyle w:val="StyleUnderline"/>
        </w:rPr>
        <w:t>one-third of workers</w:t>
      </w:r>
      <w:r w:rsidRPr="0055120B">
        <w:rPr>
          <w:sz w:val="16"/>
        </w:rPr>
        <w:t xml:space="preserve"> who were members of a union </w:t>
      </w:r>
      <w:r w:rsidRPr="005579C0">
        <w:rPr>
          <w:rStyle w:val="StyleUnderline"/>
        </w:rPr>
        <w:t>in 1964</w:t>
      </w:r>
      <w:r w:rsidRPr="0055120B">
        <w:rPr>
          <w:sz w:val="16"/>
        </w:rPr>
        <w:t xml:space="preserve">, myself among them. As a result, </w:t>
      </w:r>
      <w:r w:rsidRPr="005579C0">
        <w:rPr>
          <w:rStyle w:val="StyleUnderline"/>
        </w:rPr>
        <w:t>millions of Americans</w:t>
      </w:r>
      <w:r w:rsidRPr="0055120B">
        <w:rPr>
          <w:sz w:val="16"/>
        </w:rPr>
        <w:t>—many of them essential workers—</w:t>
      </w:r>
      <w:r w:rsidRPr="005579C0">
        <w:rPr>
          <w:rStyle w:val="StyleUnderline"/>
        </w:rPr>
        <w:t>were left without a voice</w:t>
      </w:r>
      <w:r w:rsidRPr="0055120B">
        <w:rPr>
          <w:sz w:val="16"/>
        </w:rPr>
        <w:t xml:space="preserve"> at the table </w:t>
      </w:r>
      <w:r w:rsidRPr="005579C0">
        <w:rPr>
          <w:rStyle w:val="StyleUnderline"/>
        </w:rPr>
        <w:t>when</w:t>
      </w:r>
      <w:r w:rsidRPr="0055120B">
        <w:rPr>
          <w:sz w:val="16"/>
        </w:rPr>
        <w:t xml:space="preserve"> </w:t>
      </w:r>
      <w:r w:rsidRPr="005579C0">
        <w:rPr>
          <w:rStyle w:val="StyleUnderline"/>
        </w:rPr>
        <w:t>employers were deciding their fate</w:t>
      </w:r>
      <w:r w:rsidRPr="0055120B">
        <w:rPr>
          <w:sz w:val="16"/>
        </w:rPr>
        <w:t xml:space="preserve">. </w:t>
      </w:r>
      <w:r w:rsidRPr="005579C0">
        <w:rPr>
          <w:rStyle w:val="StyleUnderline"/>
        </w:rPr>
        <w:t xml:space="preserve">They had no ability to </w:t>
      </w:r>
      <w:r w:rsidRPr="0055120B">
        <w:rPr>
          <w:rStyle w:val="Emphasis"/>
        </w:rPr>
        <w:t>minimize layoffs</w:t>
      </w:r>
      <w:r w:rsidRPr="005579C0">
        <w:rPr>
          <w:rStyle w:val="StyleUnderline"/>
        </w:rPr>
        <w:t xml:space="preserve"> or to define what paid sick leave would look like</w:t>
      </w:r>
      <w:r w:rsidRPr="0055120B">
        <w:rPr>
          <w:sz w:val="16"/>
        </w:rPr>
        <w:t xml:space="preserve"> during the pandemic. The consequences of this are hard to overstate. At the peak of the pandemic, </w:t>
      </w:r>
      <w:r w:rsidRPr="00170C57">
        <w:rPr>
          <w:rStyle w:val="StyleUnderline"/>
          <w:highlight w:val="cyan"/>
        </w:rPr>
        <w:t xml:space="preserve">jobs in </w:t>
      </w:r>
      <w:r w:rsidRPr="00170C57">
        <w:rPr>
          <w:rStyle w:val="Emphasis"/>
          <w:highlight w:val="cyan"/>
        </w:rPr>
        <w:t>low-wage</w:t>
      </w:r>
      <w:r w:rsidRPr="00170C57">
        <w:rPr>
          <w:rStyle w:val="StyleUnderline"/>
          <w:highlight w:val="cyan"/>
        </w:rPr>
        <w:t xml:space="preserve"> occupations</w:t>
      </w:r>
      <w:r w:rsidRPr="0055120B">
        <w:rPr>
          <w:sz w:val="16"/>
        </w:rPr>
        <w:t xml:space="preserve">—many of </w:t>
      </w:r>
      <w:r w:rsidRPr="005579C0">
        <w:rPr>
          <w:rStyle w:val="StyleUnderline"/>
        </w:rPr>
        <w:t>which</w:t>
      </w:r>
      <w:r w:rsidRPr="0055120B">
        <w:rPr>
          <w:sz w:val="16"/>
        </w:rPr>
        <w:t xml:space="preserve"> </w:t>
      </w:r>
      <w:r w:rsidRPr="00170C57">
        <w:rPr>
          <w:rStyle w:val="StyleUnderline"/>
          <w:highlight w:val="cyan"/>
        </w:rPr>
        <w:t>have</w:t>
      </w:r>
      <w:r w:rsidRPr="005579C0">
        <w:rPr>
          <w:rStyle w:val="StyleUnderline"/>
        </w:rPr>
        <w:t xml:space="preserve"> chronically </w:t>
      </w:r>
      <w:r w:rsidRPr="00170C57">
        <w:rPr>
          <w:rStyle w:val="StyleUnderline"/>
          <w:highlight w:val="cyan"/>
        </w:rPr>
        <w:t>low rates of union membership</w:t>
      </w:r>
      <w:r w:rsidRPr="0055120B">
        <w:rPr>
          <w:sz w:val="16"/>
        </w:rPr>
        <w:t>, such as food services—</w:t>
      </w:r>
      <w:r w:rsidRPr="005579C0">
        <w:rPr>
          <w:rStyle w:val="StyleUnderline"/>
        </w:rPr>
        <w:t>disappeared at roughly eight times the rate at which high-wage jobs did</w:t>
      </w:r>
      <w:r w:rsidRPr="0055120B">
        <w:rPr>
          <w:sz w:val="16"/>
        </w:rPr>
        <w:t xml:space="preserve">. This </w:t>
      </w:r>
      <w:r w:rsidRPr="005579C0">
        <w:rPr>
          <w:rStyle w:val="StyleUnderline"/>
        </w:rPr>
        <w:t>inequity has especially ravaged communities of color.</w:t>
      </w:r>
      <w:r>
        <w:rPr>
          <w:rStyle w:val="StyleUnderline"/>
        </w:rPr>
        <w:t xml:space="preserve"> </w:t>
      </w:r>
      <w:r w:rsidRPr="0055120B">
        <w:rPr>
          <w:sz w:val="16"/>
        </w:rPr>
        <w:t xml:space="preserve">It’s long past time to reverse the trend in declining union membership. The Protecting the Right to Organize Act (PRO Act), which passed the House in February just weeks before the coronavirus began to spread in the US, would authorize financial penalties for employers that violate workers’ rights, strengthen the ability of workers to join together in boycotts and strikes, and facilitate collective bargaining agreements, along with a number of other sweeping reforms. In so doing, the PRO Act would modernize federal labor laws. Republicans in the Senate said in February that they would not take up the legislation, and some in the business community have claimed that it is “completely stacked against employers.” But after eight months of economic devastation to workers, Senate leadership owes it to the American people to give the bill a fair hearing. When enabled, </w:t>
      </w:r>
      <w:r w:rsidRPr="00170C57">
        <w:rPr>
          <w:rStyle w:val="StyleUnderline"/>
          <w:highlight w:val="cyan"/>
        </w:rPr>
        <w:t>unions</w:t>
      </w:r>
      <w:r w:rsidRPr="0055120B">
        <w:rPr>
          <w:rStyle w:val="StyleUnderline"/>
        </w:rPr>
        <w:t xml:space="preserve"> have proven remarkably effective in </w:t>
      </w:r>
      <w:r w:rsidRPr="00170C57">
        <w:rPr>
          <w:rStyle w:val="StyleUnderline"/>
          <w:highlight w:val="cyan"/>
        </w:rPr>
        <w:t>help</w:t>
      </w:r>
      <w:r w:rsidRPr="0055120B">
        <w:rPr>
          <w:rStyle w:val="StyleUnderline"/>
        </w:rPr>
        <w:t xml:space="preserve">ing </w:t>
      </w:r>
      <w:r w:rsidRPr="00170C57">
        <w:rPr>
          <w:rStyle w:val="StyleUnderline"/>
          <w:highlight w:val="cyan"/>
        </w:rPr>
        <w:t>workers during the</w:t>
      </w:r>
      <w:r w:rsidRPr="00170C57">
        <w:rPr>
          <w:sz w:val="16"/>
          <w:highlight w:val="cyan"/>
        </w:rPr>
        <w:t xml:space="preserve"> </w:t>
      </w:r>
      <w:r w:rsidRPr="00170C57">
        <w:rPr>
          <w:rStyle w:val="StyleUnderline"/>
          <w:highlight w:val="cyan"/>
        </w:rPr>
        <w:t>pandemic</w:t>
      </w:r>
      <w:r w:rsidRPr="0055120B">
        <w:rPr>
          <w:sz w:val="16"/>
        </w:rPr>
        <w:t xml:space="preserve">. </w:t>
      </w:r>
      <w:r w:rsidRPr="0055120B">
        <w:rPr>
          <w:rStyle w:val="StyleUnderline"/>
        </w:rPr>
        <w:t>The</w:t>
      </w:r>
      <w:r w:rsidRPr="0055120B">
        <w:rPr>
          <w:sz w:val="16"/>
        </w:rPr>
        <w:t xml:space="preserve"> </w:t>
      </w:r>
      <w:r w:rsidRPr="0055120B">
        <w:rPr>
          <w:rStyle w:val="StyleUnderline"/>
        </w:rPr>
        <w:t>International Brotherhood of Teamsters</w:t>
      </w:r>
      <w:r w:rsidRPr="0055120B">
        <w:rPr>
          <w:sz w:val="16"/>
        </w:rPr>
        <w:t xml:space="preserve">, for example, </w:t>
      </w:r>
      <w:r w:rsidRPr="0055120B">
        <w:rPr>
          <w:rStyle w:val="StyleUnderline"/>
        </w:rPr>
        <w:t>reached an agreement with UPS guaranteeing paid leave for any worker</w:t>
      </w:r>
      <w:r w:rsidRPr="0055120B">
        <w:rPr>
          <w:sz w:val="16"/>
        </w:rPr>
        <w:t xml:space="preserve"> who is diagnosed with COVID-19 or who is required to be quarantined due to their illness or that of a family member. </w:t>
      </w:r>
      <w:r w:rsidRPr="00170C57">
        <w:rPr>
          <w:rStyle w:val="StyleUnderline"/>
          <w:highlight w:val="cyan"/>
        </w:rPr>
        <w:t>Strong</w:t>
      </w:r>
      <w:r w:rsidRPr="0055120B">
        <w:rPr>
          <w:rStyle w:val="StyleUnderline"/>
        </w:rPr>
        <w:t xml:space="preserve">er </w:t>
      </w:r>
      <w:r w:rsidRPr="00170C57">
        <w:rPr>
          <w:rStyle w:val="StyleUnderline"/>
          <w:highlight w:val="cyan"/>
        </w:rPr>
        <w:t xml:space="preserve">union membership must be a </w:t>
      </w:r>
      <w:r w:rsidRPr="00170C57">
        <w:rPr>
          <w:rStyle w:val="Emphasis"/>
          <w:highlight w:val="cyan"/>
        </w:rPr>
        <w:t>pillar</w:t>
      </w:r>
      <w:r w:rsidRPr="0055120B">
        <w:rPr>
          <w:rStyle w:val="StyleUnderline"/>
        </w:rPr>
        <w:t xml:space="preserve"> </w:t>
      </w:r>
      <w:r w:rsidRPr="00170C57">
        <w:rPr>
          <w:rStyle w:val="StyleUnderline"/>
          <w:highlight w:val="cyan"/>
        </w:rPr>
        <w:t>of our</w:t>
      </w:r>
      <w:r w:rsidRPr="0055120B">
        <w:rPr>
          <w:rStyle w:val="StyleUnderline"/>
        </w:rPr>
        <w:t xml:space="preserve"> nation’s </w:t>
      </w:r>
      <w:r w:rsidRPr="00170C57">
        <w:rPr>
          <w:rStyle w:val="StyleUnderline"/>
          <w:highlight w:val="cyan"/>
        </w:rPr>
        <w:t>recovery</w:t>
      </w:r>
      <w:r w:rsidRPr="0055120B">
        <w:rPr>
          <w:rStyle w:val="StyleUnderline"/>
        </w:rPr>
        <w:t xml:space="preserve"> plan</w:t>
      </w:r>
      <w:r w:rsidRPr="0055120B">
        <w:rPr>
          <w:sz w:val="16"/>
        </w:rPr>
        <w:t xml:space="preserve">. </w:t>
      </w:r>
      <w:r w:rsidRPr="00170C57">
        <w:rPr>
          <w:rStyle w:val="StyleUnderline"/>
          <w:highlight w:val="cyan"/>
        </w:rPr>
        <w:t>When unions are</w:t>
      </w:r>
      <w:r w:rsidRPr="0055120B">
        <w:rPr>
          <w:rStyle w:val="StyleUnderline"/>
        </w:rPr>
        <w:t xml:space="preserve"> </w:t>
      </w:r>
      <w:r w:rsidRPr="00170C57">
        <w:rPr>
          <w:rStyle w:val="StyleUnderline"/>
          <w:highlight w:val="cyan"/>
        </w:rPr>
        <w:t>strong</w:t>
      </w:r>
      <w:r w:rsidRPr="0055120B">
        <w:rPr>
          <w:rStyle w:val="StyleUnderline"/>
        </w:rPr>
        <w:t xml:space="preserve">, </w:t>
      </w:r>
      <w:r w:rsidRPr="00170C57">
        <w:rPr>
          <w:rStyle w:val="StyleUnderline"/>
          <w:highlight w:val="cyan"/>
        </w:rPr>
        <w:t>America is strong</w:t>
      </w:r>
      <w:r w:rsidRPr="0055120B">
        <w:rPr>
          <w:rStyle w:val="StyleUnderline"/>
        </w:rPr>
        <w:t xml:space="preserve">: </w:t>
      </w:r>
      <w:r w:rsidRPr="00170C57">
        <w:rPr>
          <w:rStyle w:val="StyleUnderline"/>
          <w:highlight w:val="cyan"/>
        </w:rPr>
        <w:t xml:space="preserve">Unions </w:t>
      </w:r>
      <w:r w:rsidRPr="00170C57">
        <w:rPr>
          <w:rStyle w:val="Emphasis"/>
          <w:highlight w:val="cyan"/>
        </w:rPr>
        <w:t>boost wages</w:t>
      </w:r>
      <w:r w:rsidRPr="00170C57">
        <w:rPr>
          <w:rStyle w:val="StyleUnderline"/>
          <w:highlight w:val="cyan"/>
        </w:rPr>
        <w:t xml:space="preserve"> of both union and non-union workers</w:t>
      </w:r>
      <w:r w:rsidRPr="0055120B">
        <w:rPr>
          <w:rStyle w:val="StyleUnderline"/>
        </w:rPr>
        <w:t xml:space="preserve">, </w:t>
      </w:r>
      <w:r w:rsidRPr="00170C57">
        <w:rPr>
          <w:rStyle w:val="StyleUnderline"/>
          <w:highlight w:val="cyan"/>
        </w:rPr>
        <w:t xml:space="preserve">they create a more </w:t>
      </w:r>
      <w:r w:rsidRPr="00170C57">
        <w:rPr>
          <w:rStyle w:val="Emphasis"/>
          <w:highlight w:val="cyan"/>
        </w:rPr>
        <w:t>balanced economy</w:t>
      </w:r>
      <w:r w:rsidRPr="0055120B">
        <w:rPr>
          <w:rStyle w:val="StyleUnderline"/>
        </w:rPr>
        <w:t xml:space="preserve">, </w:t>
      </w:r>
      <w:r w:rsidRPr="00170C57">
        <w:rPr>
          <w:rStyle w:val="StyleUnderline"/>
          <w:highlight w:val="cyan"/>
        </w:rPr>
        <w:t>and they improve the</w:t>
      </w:r>
      <w:r w:rsidRPr="0055120B">
        <w:rPr>
          <w:rStyle w:val="StyleUnderline"/>
        </w:rPr>
        <w:t xml:space="preserve"> health and safety of </w:t>
      </w:r>
      <w:r w:rsidRPr="00170C57">
        <w:rPr>
          <w:rStyle w:val="StyleUnderline"/>
          <w:highlight w:val="cyan"/>
        </w:rPr>
        <w:t>the</w:t>
      </w:r>
      <w:r w:rsidRPr="0055120B">
        <w:rPr>
          <w:rStyle w:val="StyleUnderline"/>
        </w:rPr>
        <w:t xml:space="preserve"> workplace</w:t>
      </w:r>
      <w:r w:rsidRPr="0055120B">
        <w:rPr>
          <w:sz w:val="16"/>
        </w:rPr>
        <w:t xml:space="preserve">. By contrast, </w:t>
      </w:r>
      <w:r w:rsidRPr="00170C57">
        <w:rPr>
          <w:rStyle w:val="StyleUnderline"/>
          <w:highlight w:val="cyan"/>
        </w:rPr>
        <w:t>when unions are</w:t>
      </w:r>
      <w:r w:rsidRPr="0055120B">
        <w:rPr>
          <w:rStyle w:val="StyleUnderline"/>
        </w:rPr>
        <w:t xml:space="preserve"> </w:t>
      </w:r>
      <w:r w:rsidRPr="00170C57">
        <w:rPr>
          <w:rStyle w:val="StyleUnderline"/>
          <w:highlight w:val="cyan"/>
        </w:rPr>
        <w:t>weak</w:t>
      </w:r>
      <w:r w:rsidRPr="0055120B">
        <w:rPr>
          <w:rStyle w:val="StyleUnderline"/>
        </w:rPr>
        <w:t xml:space="preserve">, </w:t>
      </w:r>
      <w:r w:rsidRPr="00170C57">
        <w:rPr>
          <w:rStyle w:val="StyleUnderline"/>
          <w:highlight w:val="cyan"/>
        </w:rPr>
        <w:t xml:space="preserve">inequality </w:t>
      </w:r>
      <w:r w:rsidRPr="00170C57">
        <w:rPr>
          <w:rStyle w:val="Emphasis"/>
          <w:highlight w:val="cyan"/>
        </w:rPr>
        <w:t>skyrockets</w:t>
      </w:r>
      <w:r w:rsidRPr="0055120B">
        <w:rPr>
          <w:rStyle w:val="StyleUnderline"/>
        </w:rPr>
        <w:t>.</w:t>
      </w:r>
      <w:r>
        <w:rPr>
          <w:rStyle w:val="StyleUnderline"/>
        </w:rPr>
        <w:t xml:space="preserve"> </w:t>
      </w:r>
      <w:r w:rsidRPr="0055120B">
        <w:rPr>
          <w:sz w:val="16"/>
        </w:rPr>
        <w:t xml:space="preserve">In order to protect America’s most vulnerable workers, it’s time for lawmakers to update our nation’s outdated labor laws. And we especially need to make union membership a civil right which is just as codified and protected as all other civil rights. </w:t>
      </w:r>
    </w:p>
    <w:p w14:paraId="2EBAB05C" w14:textId="77777777" w:rsidR="00BB47AC" w:rsidRDefault="00BB47AC" w:rsidP="00433ED4">
      <w:pPr>
        <w:rPr>
          <w:sz w:val="16"/>
          <w:szCs w:val="16"/>
        </w:rPr>
      </w:pPr>
    </w:p>
    <w:p w14:paraId="2DAA4128" w14:textId="77777777" w:rsidR="00433ED4" w:rsidRPr="00814F95" w:rsidRDefault="00433ED4" w:rsidP="00433ED4">
      <w:pPr>
        <w:pStyle w:val="Heading4"/>
      </w:pPr>
      <w:r>
        <w:t>Wage growth key to avoid recession and deflation – Great Depression proves</w:t>
      </w:r>
    </w:p>
    <w:p w14:paraId="7792791D" w14:textId="77777777" w:rsidR="00433ED4" w:rsidRPr="00054075" w:rsidRDefault="00433ED4" w:rsidP="00433ED4">
      <w:pPr>
        <w:rPr>
          <w:rStyle w:val="Style13ptBold"/>
          <w:b w:val="0"/>
          <w:bCs/>
        </w:rPr>
      </w:pPr>
      <w:r w:rsidRPr="25080789">
        <w:rPr>
          <w:rStyle w:val="Style13ptBold"/>
        </w:rPr>
        <w:t xml:space="preserve">Stewart 17 </w:t>
      </w:r>
      <w:r>
        <w:t>(Hale, financial adviser with Thompson Creek Wealth Advisers, 12/12/17, “The Wage-Debt Deflation Dynamic And The Next Recession”, https://seekingalpha.com/article/4131215-wage-debt-deflation-dynamic-next-recession, AZG)</w:t>
      </w:r>
    </w:p>
    <w:p w14:paraId="493D48B8" w14:textId="77777777" w:rsidR="00433ED4" w:rsidRPr="00D40109" w:rsidRDefault="00433ED4" w:rsidP="00433ED4">
      <w:r>
        <w:t>** Graphs omitted **</w:t>
      </w:r>
    </w:p>
    <w:p w14:paraId="4F1B85FF" w14:textId="117E5A72" w:rsidR="00433ED4" w:rsidRDefault="00433ED4" w:rsidP="00433ED4">
      <w:pPr>
        <w:rPr>
          <w:sz w:val="16"/>
          <w:szCs w:val="16"/>
        </w:rPr>
      </w:pPr>
      <w:r w:rsidRPr="25080789">
        <w:rPr>
          <w:rStyle w:val="StyleUnderline"/>
        </w:rPr>
        <w:t xml:space="preserve">One of the important dynamics why </w:t>
      </w:r>
      <w:r w:rsidRPr="00170C57">
        <w:rPr>
          <w:rStyle w:val="StyleUnderline"/>
          <w:highlight w:val="cyan"/>
        </w:rPr>
        <w:t>recessions end</w:t>
      </w:r>
      <w:r w:rsidRPr="25080789">
        <w:rPr>
          <w:rStyle w:val="StyleUnderline"/>
        </w:rPr>
        <w:t xml:space="preserve"> is that </w:t>
      </w:r>
      <w:r w:rsidRPr="00170C57">
        <w:rPr>
          <w:rStyle w:val="StyleUnderline"/>
          <w:highlight w:val="cyan"/>
        </w:rPr>
        <w:t>inflation decelerates more than wage growth.</w:t>
      </w:r>
      <w:r w:rsidRPr="25080789">
        <w:rPr>
          <w:sz w:val="16"/>
          <w:szCs w:val="16"/>
        </w:rPr>
        <w:t xml:space="preserve"> Thus, </w:t>
      </w:r>
      <w:r w:rsidRPr="25080789">
        <w:rPr>
          <w:rStyle w:val="StyleUnderline"/>
        </w:rPr>
        <w:t xml:space="preserve">for the 90% or so of people who still have jobs, there are some compelling bargains, </w:t>
      </w:r>
      <w:r w:rsidRPr="25080789">
        <w:rPr>
          <w:rStyle w:val="StyleUnderline"/>
        </w:rPr>
        <w:lastRenderedPageBreak/>
        <w:t>enough to jumpstart more spending.</w:t>
      </w:r>
      <w:r w:rsidRPr="25080789">
        <w:rPr>
          <w:sz w:val="16"/>
          <w:szCs w:val="16"/>
        </w:rPr>
        <w:t xml:space="preserve"> </w:t>
      </w:r>
      <w:r w:rsidRPr="25080789">
        <w:rPr>
          <w:rStyle w:val="StyleUnderline"/>
        </w:rPr>
        <w:t>That</w:t>
      </w:r>
      <w:r w:rsidRPr="25080789">
        <w:rPr>
          <w:sz w:val="16"/>
          <w:szCs w:val="16"/>
        </w:rPr>
        <w:t xml:space="preserve"> all </w:t>
      </w:r>
      <w:r w:rsidRPr="25080789">
        <w:rPr>
          <w:rStyle w:val="Emphasis"/>
        </w:rPr>
        <w:t xml:space="preserve">gets short-circuited </w:t>
      </w:r>
      <w:r w:rsidRPr="00170C57">
        <w:rPr>
          <w:rStyle w:val="Emphasis"/>
          <w:highlight w:val="cyan"/>
        </w:rPr>
        <w:t>if wages</w:t>
      </w:r>
      <w:r w:rsidRPr="25080789">
        <w:rPr>
          <w:rStyle w:val="Emphasis"/>
        </w:rPr>
        <w:t xml:space="preserve"> actually </w:t>
      </w:r>
      <w:r w:rsidRPr="00170C57">
        <w:rPr>
          <w:rStyle w:val="Emphasis"/>
          <w:highlight w:val="cyan"/>
        </w:rPr>
        <w:t>decline</w:t>
      </w:r>
      <w:r w:rsidRPr="25080789">
        <w:rPr>
          <w:rStyle w:val="Emphasis"/>
        </w:rPr>
        <w:t>.</w:t>
      </w:r>
      <w:r w:rsidRPr="25080789">
        <w:rPr>
          <w:sz w:val="16"/>
          <w:szCs w:val="16"/>
        </w:rPr>
        <w:t xml:space="preserve"> Then, the fact that </w:t>
      </w:r>
      <w:r w:rsidRPr="00170C57">
        <w:rPr>
          <w:rStyle w:val="StyleUnderline"/>
          <w:highlight w:val="cyan"/>
        </w:rPr>
        <w:t>debt</w:t>
      </w:r>
      <w:r w:rsidRPr="25080789">
        <w:rPr>
          <w:rStyle w:val="StyleUnderline"/>
        </w:rPr>
        <w:t xml:space="preserve"> </w:t>
      </w:r>
      <w:r w:rsidRPr="00170C57">
        <w:rPr>
          <w:rStyle w:val="StyleUnderline"/>
          <w:highlight w:val="cyan"/>
        </w:rPr>
        <w:t>payments</w:t>
      </w:r>
      <w:r w:rsidRPr="25080789">
        <w:rPr>
          <w:rStyle w:val="StyleUnderline"/>
        </w:rPr>
        <w:t xml:space="preserve">, unlike prices, </w:t>
      </w:r>
      <w:r w:rsidRPr="00170C57">
        <w:rPr>
          <w:rStyle w:val="StyleUnderline"/>
          <w:highlight w:val="cyan"/>
        </w:rPr>
        <w:t>do not decline, overwhelms the possibility of spending</w:t>
      </w:r>
      <w:r w:rsidRPr="25080789">
        <w:rPr>
          <w:rStyle w:val="StyleUnderline"/>
        </w:rPr>
        <w:t xml:space="preserve"> </w:t>
      </w:r>
    </w:p>
    <w:p w14:paraId="4BD935D6" w14:textId="77777777" w:rsidR="003A6AF0" w:rsidRPr="003A6AF0" w:rsidRDefault="003A6AF0" w:rsidP="003A6AF0"/>
    <w:sectPr w:rsidR="003A6AF0" w:rsidRPr="003A6AF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entury Gothic">
    <w:panose1 w:val="020B0502020202020204"/>
    <w:charset w:val="00"/>
    <w:family w:val="swiss"/>
    <w:pitch w:val="variable"/>
    <w:sig w:usb0="00000287" w:usb1="00000000" w:usb2="00000000" w:usb3="00000000" w:csb0="0000009F" w:csb1="00000000"/>
  </w:font>
  <w:font w:name="Microsoft JhengHei">
    <w:panose1 w:val="020B0604030504040204"/>
    <w:charset w:val="88"/>
    <w:family w:val="swiss"/>
    <w:pitch w:val="variable"/>
    <w:sig w:usb0="00000087" w:usb1="288F4000" w:usb2="00000016" w:usb3="00000000" w:csb0="00100009"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9074CC"/>
    <w:multiLevelType w:val="hybridMultilevel"/>
    <w:tmpl w:val="FFFC243E"/>
    <w:lvl w:ilvl="0" w:tplc="D46E1570">
      <w:numFmt w:val="bullet"/>
      <w:lvlText w:val="-"/>
      <w:lvlJc w:val="left"/>
      <w:pPr>
        <w:ind w:left="770" w:hanging="360"/>
      </w:pPr>
      <w:rPr>
        <w:rFonts w:ascii="Calibri" w:eastAsiaTheme="minorEastAsia" w:hAnsi="Calibri" w:cstheme="minorBidi"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2" w15:restartNumberingAfterBreak="0">
    <w:nsid w:val="0F1F47F4"/>
    <w:multiLevelType w:val="hybridMultilevel"/>
    <w:tmpl w:val="55EA6F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10C3152"/>
    <w:multiLevelType w:val="hybridMultilevel"/>
    <w:tmpl w:val="B6F8D4A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4AA019E"/>
    <w:multiLevelType w:val="hybridMultilevel"/>
    <w:tmpl w:val="18B63F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FFE39B1"/>
    <w:multiLevelType w:val="hybridMultilevel"/>
    <w:tmpl w:val="1B503F8A"/>
    <w:lvl w:ilvl="0" w:tplc="7C4281B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BDE15CA"/>
    <w:multiLevelType w:val="hybridMultilevel"/>
    <w:tmpl w:val="17742C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3046E90"/>
    <w:multiLevelType w:val="hybridMultilevel"/>
    <w:tmpl w:val="D16217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74B3E43"/>
    <w:multiLevelType w:val="hybridMultilevel"/>
    <w:tmpl w:val="B81C7EA8"/>
    <w:lvl w:ilvl="0" w:tplc="02609788">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DFD1C99"/>
    <w:multiLevelType w:val="hybridMultilevel"/>
    <w:tmpl w:val="89248ED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8"/>
  </w:num>
  <w:num w:numId="13">
    <w:abstractNumId w:val="19"/>
  </w:num>
  <w:num w:numId="14">
    <w:abstractNumId w:val="17"/>
  </w:num>
  <w:num w:numId="15">
    <w:abstractNumId w:val="14"/>
  </w:num>
  <w:num w:numId="16">
    <w:abstractNumId w:val="12"/>
  </w:num>
  <w:num w:numId="17">
    <w:abstractNumId w:val="11"/>
  </w:num>
  <w:num w:numId="18">
    <w:abstractNumId w:val="13"/>
  </w:num>
  <w:num w:numId="19">
    <w:abstractNumId w:val="15"/>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33ED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4120"/>
    <w:rsid w:val="00164694"/>
    <w:rsid w:val="00170C5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4E1B"/>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AF0"/>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3ED4"/>
    <w:rsid w:val="004348DC"/>
    <w:rsid w:val="00434921"/>
    <w:rsid w:val="00442018"/>
    <w:rsid w:val="00446567"/>
    <w:rsid w:val="00447B10"/>
    <w:rsid w:val="00452EE4"/>
    <w:rsid w:val="00452F0B"/>
    <w:rsid w:val="004536D6"/>
    <w:rsid w:val="00455F9E"/>
    <w:rsid w:val="00457224"/>
    <w:rsid w:val="0047482C"/>
    <w:rsid w:val="00475436"/>
    <w:rsid w:val="0048047E"/>
    <w:rsid w:val="00482AF9"/>
    <w:rsid w:val="00492989"/>
    <w:rsid w:val="00496BB2"/>
    <w:rsid w:val="004A2E2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4732"/>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28D"/>
    <w:rsid w:val="007619E4"/>
    <w:rsid w:val="00761E75"/>
    <w:rsid w:val="0076495E"/>
    <w:rsid w:val="00765FC8"/>
    <w:rsid w:val="00775694"/>
    <w:rsid w:val="00793F46"/>
    <w:rsid w:val="007A1325"/>
    <w:rsid w:val="007A1A18"/>
    <w:rsid w:val="007A3BAF"/>
    <w:rsid w:val="007B53D8"/>
    <w:rsid w:val="007B7536"/>
    <w:rsid w:val="007C22C5"/>
    <w:rsid w:val="007C57E1"/>
    <w:rsid w:val="007C5811"/>
    <w:rsid w:val="007D2DF5"/>
    <w:rsid w:val="007D451A"/>
    <w:rsid w:val="007D5E3E"/>
    <w:rsid w:val="007D7596"/>
    <w:rsid w:val="007E242C"/>
    <w:rsid w:val="007E6631"/>
    <w:rsid w:val="007F29CA"/>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7CA6"/>
    <w:rsid w:val="008904F9"/>
    <w:rsid w:val="00890E4C"/>
    <w:rsid w:val="00890E74"/>
    <w:rsid w:val="00892798"/>
    <w:rsid w:val="0089418F"/>
    <w:rsid w:val="00897C29"/>
    <w:rsid w:val="008A1A9C"/>
    <w:rsid w:val="008A2184"/>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3496"/>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5983"/>
    <w:rsid w:val="00A8674A"/>
    <w:rsid w:val="00A96E24"/>
    <w:rsid w:val="00AA6F6E"/>
    <w:rsid w:val="00AB122B"/>
    <w:rsid w:val="00AB21B0"/>
    <w:rsid w:val="00AB48D3"/>
    <w:rsid w:val="00AC7F19"/>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540F"/>
    <w:rsid w:val="00B3569C"/>
    <w:rsid w:val="00B43676"/>
    <w:rsid w:val="00B5602D"/>
    <w:rsid w:val="00B57F5C"/>
    <w:rsid w:val="00B60125"/>
    <w:rsid w:val="00B6656B"/>
    <w:rsid w:val="00B71625"/>
    <w:rsid w:val="00B75C54"/>
    <w:rsid w:val="00B8710E"/>
    <w:rsid w:val="00B92A93"/>
    <w:rsid w:val="00BA17A8"/>
    <w:rsid w:val="00BA3C33"/>
    <w:rsid w:val="00BB0878"/>
    <w:rsid w:val="00BB1879"/>
    <w:rsid w:val="00BB47AC"/>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6E72"/>
    <w:rsid w:val="00CA013C"/>
    <w:rsid w:val="00CA6D6D"/>
    <w:rsid w:val="00CC7A4E"/>
    <w:rsid w:val="00CD1359"/>
    <w:rsid w:val="00CD4C83"/>
    <w:rsid w:val="00D01EDC"/>
    <w:rsid w:val="00D078AA"/>
    <w:rsid w:val="00D10058"/>
    <w:rsid w:val="00D11978"/>
    <w:rsid w:val="00D15E30"/>
    <w:rsid w:val="00D16129"/>
    <w:rsid w:val="00D1678B"/>
    <w:rsid w:val="00D25DBD"/>
    <w:rsid w:val="00D263AC"/>
    <w:rsid w:val="00D26929"/>
    <w:rsid w:val="00D30CBD"/>
    <w:rsid w:val="00D30D9E"/>
    <w:rsid w:val="00D33908"/>
    <w:rsid w:val="00D354F2"/>
    <w:rsid w:val="00D36C30"/>
    <w:rsid w:val="00D37C90"/>
    <w:rsid w:val="00D43A8C"/>
    <w:rsid w:val="00D53072"/>
    <w:rsid w:val="00D56071"/>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4AA8"/>
    <w:rsid w:val="00DD4CD4"/>
    <w:rsid w:val="00DD65A2"/>
    <w:rsid w:val="00DD6770"/>
    <w:rsid w:val="00DE0749"/>
    <w:rsid w:val="00DE1CE2"/>
    <w:rsid w:val="00DE5603"/>
    <w:rsid w:val="00DF1210"/>
    <w:rsid w:val="00DF1C05"/>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2C0C"/>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01CD"/>
    <w:rsid w:val="00FD451D"/>
    <w:rsid w:val="00FD5B22"/>
    <w:rsid w:val="00FE1B01"/>
    <w:rsid w:val="00FE2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75CAFF"/>
  <w14:defaultImageDpi w14:val="300"/>
  <w15:docId w15:val="{A2775A5C-376D-2945-8CA8-0BD3328EB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33ED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33ED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33ED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433ED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4,No Spacing21,CD - Cite,Heading 2 Char2 Char,Heading 2 Char1 Char Char,t, Ch,TAG,no read,No Spacing211,ta,Ta,Ca,small space,Heading 21,No Spacing12,Tags,T"/>
    <w:basedOn w:val="Normal"/>
    <w:next w:val="Normal"/>
    <w:link w:val="Heading4Char"/>
    <w:uiPriority w:val="9"/>
    <w:unhideWhenUsed/>
    <w:qFormat/>
    <w:rsid w:val="00433ED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33ED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33ED4"/>
  </w:style>
  <w:style w:type="character" w:customStyle="1" w:styleId="Heading1Char">
    <w:name w:val="Heading 1 Char"/>
    <w:aliases w:val="Pocket Char"/>
    <w:basedOn w:val="DefaultParagraphFont"/>
    <w:link w:val="Heading1"/>
    <w:uiPriority w:val="9"/>
    <w:rsid w:val="00433ED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33ED4"/>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433ED4"/>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4 Char,No Spacing21 Char,CD - Cite Char,Heading 2 Char2 Char Char,Heading 2 Char1 Char Char Char,t Char"/>
    <w:basedOn w:val="DefaultParagraphFont"/>
    <w:link w:val="Heading4"/>
    <w:uiPriority w:val="9"/>
    <w:rsid w:val="00433ED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33ED4"/>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433ED4"/>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Emphasis1"/>
    <w:uiPriority w:val="20"/>
    <w:qFormat/>
    <w:rsid w:val="00433ED4"/>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433ED4"/>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433ED4"/>
    <w:rPr>
      <w:color w:val="auto"/>
      <w:u w:val="none"/>
    </w:rPr>
  </w:style>
  <w:style w:type="paragraph" w:styleId="DocumentMap">
    <w:name w:val="Document Map"/>
    <w:basedOn w:val="Normal"/>
    <w:link w:val="DocumentMapChar"/>
    <w:uiPriority w:val="99"/>
    <w:semiHidden/>
    <w:unhideWhenUsed/>
    <w:rsid w:val="00433ED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33ED4"/>
    <w:rPr>
      <w:rFonts w:ascii="Lucida Grande" w:hAnsi="Lucida Grande" w:cs="Lucida Grande"/>
    </w:rPr>
  </w:style>
  <w:style w:type="character" w:styleId="UnresolvedMention">
    <w:name w:val="Unresolved Mention"/>
    <w:basedOn w:val="DefaultParagraphFont"/>
    <w:uiPriority w:val="99"/>
    <w:semiHidden/>
    <w:unhideWhenUsed/>
    <w:rsid w:val="00433ED4"/>
    <w:rPr>
      <w:color w:val="605E5C"/>
      <w:shd w:val="clear" w:color="auto" w:fill="E1DFDD"/>
    </w:rPr>
  </w:style>
  <w:style w:type="paragraph" w:customStyle="1" w:styleId="Emphasis1">
    <w:name w:val="Emphasis1"/>
    <w:basedOn w:val="Normal"/>
    <w:link w:val="Emphasis"/>
    <w:uiPriority w:val="20"/>
    <w:qFormat/>
    <w:rsid w:val="00433ED4"/>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433ED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433ED4"/>
    <w:pPr>
      <w:ind w:left="720"/>
      <w:jc w:val="both"/>
    </w:pPr>
    <w:rPr>
      <w:rFonts w:eastAsiaTheme="minorHAnsi"/>
      <w:b/>
      <w:iCs/>
      <w:szCs w:val="22"/>
      <w:u w:val="single"/>
    </w:rPr>
  </w:style>
  <w:style w:type="paragraph" w:styleId="ListParagraph">
    <w:name w:val="List Paragraph"/>
    <w:aliases w:val="6 font,Colorful List - Accent 11"/>
    <w:basedOn w:val="Normal"/>
    <w:uiPriority w:val="99"/>
    <w:unhideWhenUsed/>
    <w:qFormat/>
    <w:rsid w:val="00433ED4"/>
    <w:pPr>
      <w:ind w:left="720"/>
      <w:contextualSpacing/>
    </w:pPr>
  </w:style>
  <w:style w:type="paragraph" w:customStyle="1" w:styleId="cardtext">
    <w:name w:val="card text"/>
    <w:basedOn w:val="Normal"/>
    <w:link w:val="cardtextChar"/>
    <w:qFormat/>
    <w:rsid w:val="00433ED4"/>
    <w:pPr>
      <w:ind w:left="288" w:right="288"/>
    </w:pPr>
    <w:rPr>
      <w:rFonts w:ascii="Times New Roman" w:hAnsi="Times New Roman" w:cs="Times New Roman"/>
    </w:rPr>
  </w:style>
  <w:style w:type="character" w:customStyle="1" w:styleId="cardtextChar">
    <w:name w:val="card text Char"/>
    <w:basedOn w:val="DefaultParagraphFont"/>
    <w:link w:val="cardtext"/>
    <w:rsid w:val="00433ED4"/>
    <w:rPr>
      <w:rFonts w:ascii="Times New Roman" w:hAnsi="Times New Roman" w:cs="Times New Roman"/>
      <w:sz w:val="22"/>
    </w:rPr>
  </w:style>
  <w:style w:type="character" w:customStyle="1" w:styleId="underline">
    <w:name w:val="underline"/>
    <w:qFormat/>
    <w:rsid w:val="00433ED4"/>
    <w:rPr>
      <w:u w:val="single"/>
    </w:rPr>
  </w:style>
  <w:style w:type="paragraph" w:styleId="BodyText">
    <w:name w:val="Body Text"/>
    <w:basedOn w:val="Normal"/>
    <w:link w:val="BodyTextChar"/>
    <w:semiHidden/>
    <w:rsid w:val="00433ED4"/>
    <w:rPr>
      <w:rFonts w:ascii="Century Gothic" w:eastAsia="Calibri" w:hAnsi="Century Gothic"/>
    </w:rPr>
  </w:style>
  <w:style w:type="character" w:customStyle="1" w:styleId="BodyTextChar">
    <w:name w:val="Body Text Char"/>
    <w:basedOn w:val="DefaultParagraphFont"/>
    <w:link w:val="BodyText"/>
    <w:semiHidden/>
    <w:rsid w:val="00433ED4"/>
    <w:rPr>
      <w:rFonts w:ascii="Century Gothic" w:eastAsia="Calibri" w:hAnsi="Century Gothic" w:cs="Calibri"/>
      <w:sz w:val="22"/>
    </w:rPr>
  </w:style>
  <w:style w:type="paragraph" w:styleId="FootnoteText">
    <w:name w:val="footnote text"/>
    <w:basedOn w:val="Normal"/>
    <w:link w:val="FootnoteTextChar"/>
    <w:uiPriority w:val="99"/>
    <w:semiHidden/>
    <w:unhideWhenUsed/>
    <w:rsid w:val="00433ED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33ED4"/>
    <w:rPr>
      <w:rFonts w:ascii="Calibri" w:hAnsi="Calibri" w:cs="Calibri"/>
      <w:sz w:val="20"/>
      <w:szCs w:val="20"/>
    </w:rPr>
  </w:style>
  <w:style w:type="character" w:styleId="FootnoteReference">
    <w:name w:val="footnote reference"/>
    <w:basedOn w:val="DefaultParagraphFont"/>
    <w:uiPriority w:val="99"/>
    <w:semiHidden/>
    <w:unhideWhenUsed/>
    <w:rsid w:val="00433ED4"/>
    <w:rPr>
      <w:vertAlign w:val="superscript"/>
    </w:rPr>
  </w:style>
  <w:style w:type="paragraph" w:customStyle="1" w:styleId="UnderlinePara">
    <w:name w:val="Underline Para"/>
    <w:basedOn w:val="Normal"/>
    <w:uiPriority w:val="1"/>
    <w:qFormat/>
    <w:rsid w:val="00433ED4"/>
    <w:pPr>
      <w:widowControl w:val="0"/>
      <w:suppressAutoHyphens/>
      <w:spacing w:after="200" w:line="240" w:lineRule="auto"/>
      <w:contextualSpacing/>
    </w:pPr>
    <w:rPr>
      <w:rFonts w:asciiTheme="minorHAnsi" w:hAnsiTheme="minorHAnsi"/>
      <w:u w:val="single"/>
    </w:rPr>
  </w:style>
  <w:style w:type="paragraph" w:customStyle="1" w:styleId="Analytic">
    <w:name w:val="Analytic"/>
    <w:basedOn w:val="Heading4"/>
    <w:qFormat/>
    <w:rsid w:val="00433E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roject-syndicate.org/commentary/repairing-the-roots-of-american-power-by-richard-n--haas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weforum.org/agenda/2018/11/the-next-economic-crisis-could-cause-a-global-conflict-heres-why/"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astwestcenter.org/news-center/east-west-wire/the-impact-ai-nuclear-deterrence-china-russia-and-the-united-states" TargetMode="External"/><Relationship Id="rId5" Type="http://schemas.openxmlformats.org/officeDocument/2006/relationships/numbering" Target="numbering.xml"/><Relationship Id="rId15" Type="http://schemas.openxmlformats.org/officeDocument/2006/relationships/hyperlink" Target="http://dx.doi.org/10.1016/j.riob.2015.07.001" TargetMode="External"/><Relationship Id="rId10" Type="http://schemas.openxmlformats.org/officeDocument/2006/relationships/hyperlink" Target="https://www.usatoday.com/story/money/2017/04/17/why-china-beating-us-innovation/100016138/" TargetMode="External"/><Relationship Id="rId4" Type="http://schemas.openxmlformats.org/officeDocument/2006/relationships/customXml" Target="../customXml/item4.xml"/><Relationship Id="rId9" Type="http://schemas.openxmlformats.org/officeDocument/2006/relationships/hyperlink" Target="https://doi.org/10.1057/s41291-019-00089-9" TargetMode="External"/><Relationship Id="rId14" Type="http://schemas.openxmlformats.org/officeDocument/2006/relationships/hyperlink" Target="https://www.epi.org/publication/secular-stagnation/)//BB"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31</TotalTime>
  <Pages>22</Pages>
  <Words>12268</Words>
  <Characters>69931</Characters>
  <Application>Microsoft Office Word</Application>
  <DocSecurity>0</DocSecurity>
  <Lines>582</Lines>
  <Paragraphs>164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82035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28</cp:revision>
  <dcterms:created xsi:type="dcterms:W3CDTF">2021-11-06T14:32:00Z</dcterms:created>
  <dcterms:modified xsi:type="dcterms:W3CDTF">2021-11-06T16:03:00Z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