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DAAF9" w14:textId="253C73A7" w:rsidR="00F96A09" w:rsidRDefault="00F96A09" w:rsidP="00F96A09">
      <w:pPr>
        <w:pStyle w:val="Heading1"/>
      </w:pPr>
      <w:r w:rsidRPr="004F58CA">
        <w:t>1AC—</w:t>
      </w:r>
      <w:proofErr w:type="spellStart"/>
      <w:r w:rsidRPr="004F58CA">
        <w:t>Heg</w:t>
      </w:r>
      <w:proofErr w:type="spellEnd"/>
      <w:r w:rsidRPr="004F58CA">
        <w:t xml:space="preserve"> </w:t>
      </w:r>
    </w:p>
    <w:p w14:paraId="6AB5197A" w14:textId="77777777" w:rsidR="00F96A09" w:rsidRDefault="00F96A09" w:rsidP="00F96A09">
      <w:pPr>
        <w:pStyle w:val="Heading2"/>
      </w:pPr>
      <w:r>
        <w:lastRenderedPageBreak/>
        <w:t>Util</w:t>
      </w:r>
    </w:p>
    <w:p w14:paraId="409F4373" w14:textId="77777777" w:rsidR="00F96A09" w:rsidRDefault="00F96A09" w:rsidP="00F96A09">
      <w:pPr>
        <w:pStyle w:val="Heading4"/>
      </w:pPr>
      <w:r>
        <w:t xml:space="preserve">The standard is maximizing expected well-being. </w:t>
      </w:r>
    </w:p>
    <w:p w14:paraId="38EB5C5C" w14:textId="77777777" w:rsidR="00F96A09" w:rsidRPr="00716136" w:rsidRDefault="00F96A09" w:rsidP="00F96A09">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3842F723" w14:textId="77777777" w:rsidR="00F96A09" w:rsidRPr="00716136" w:rsidRDefault="00F96A09" w:rsidP="00F96A09">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C0FB8A7" w14:textId="77777777" w:rsidR="00F96A09" w:rsidRPr="00E47BED" w:rsidRDefault="00F96A09" w:rsidP="00F96A09">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F725DA">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F725DA">
        <w:rPr>
          <w:rStyle w:val="StyleUnderline"/>
          <w:rFonts w:asciiTheme="majorHAnsi" w:hAnsiTheme="majorHAnsi" w:cstheme="majorHAnsi"/>
          <w:b/>
          <w:bCs/>
          <w:highlight w:val="cyan"/>
        </w:rPr>
        <w:t xml:space="preserve">pain is intrinsically </w:t>
      </w:r>
      <w:proofErr w:type="spellStart"/>
      <w:r w:rsidRPr="00F725DA">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F725DA">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F725DA">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F725DA">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F725DA">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F725DA">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F725DA">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F725DA">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F725DA">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F725DA">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F725DA">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725DA">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F725DA">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F725DA">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22BCEB1" w14:textId="77777777" w:rsidR="00F96A09" w:rsidRPr="008F5337" w:rsidRDefault="00F96A09" w:rsidP="00F96A09">
      <w:pPr>
        <w:pStyle w:val="Heading4"/>
      </w:pPr>
      <w:r>
        <w:t xml:space="preserve">2] Extinction first --- moral uncertainty. </w:t>
      </w:r>
    </w:p>
    <w:p w14:paraId="65A4FEB1" w14:textId="77777777" w:rsidR="00F96A09" w:rsidRPr="005F7BED" w:rsidRDefault="00F96A09" w:rsidP="00F96A09">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05CBB475" w14:textId="77777777" w:rsidR="00F96A09" w:rsidRDefault="00F96A09" w:rsidP="00F96A09">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F725DA">
        <w:rPr>
          <w:rStyle w:val="StyleUnderline"/>
          <w:b/>
          <w:bCs/>
          <w:highlight w:val="cyan"/>
        </w:rPr>
        <w:t>Our</w:t>
      </w:r>
      <w:r w:rsidRPr="008F5337">
        <w:rPr>
          <w:rStyle w:val="StyleUnderline"/>
        </w:rPr>
        <w:t xml:space="preserve"> present </w:t>
      </w:r>
      <w:r w:rsidRPr="00F725DA">
        <w:rPr>
          <w:rStyle w:val="StyleUnderline"/>
          <w:b/>
          <w:bCs/>
          <w:highlight w:val="cyan"/>
        </w:rPr>
        <w:t>understanding</w:t>
      </w:r>
      <w:r w:rsidRPr="008F5337">
        <w:rPr>
          <w:rStyle w:val="StyleUnderline"/>
        </w:rPr>
        <w:t xml:space="preserve"> of axiology </w:t>
      </w:r>
      <w:r w:rsidRPr="00F725DA">
        <w:rPr>
          <w:rStyle w:val="StyleUnderline"/>
          <w:b/>
          <w:bCs/>
          <w:highlight w:val="cyan"/>
        </w:rPr>
        <w:t>might</w:t>
      </w:r>
      <w:r w:rsidRPr="008F5337">
        <w:rPr>
          <w:rStyle w:val="StyleUnderline"/>
        </w:rPr>
        <w:t xml:space="preserve"> well </w:t>
      </w:r>
      <w:r w:rsidRPr="00F725DA">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F725DA">
        <w:rPr>
          <w:rStyle w:val="StyleUnderline"/>
          <w:b/>
          <w:bCs/>
          <w:highlight w:val="cyan"/>
        </w:rPr>
        <w:t>If we are</w:t>
      </w:r>
      <w:r w:rsidRPr="008F5337">
        <w:rPr>
          <w:rStyle w:val="StyleUnderline"/>
        </w:rPr>
        <w:t xml:space="preserve"> indeed profoundly </w:t>
      </w:r>
      <w:r w:rsidRPr="00F725DA">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F725DA">
        <w:rPr>
          <w:rStyle w:val="StyleUnderline"/>
          <w:b/>
          <w:bCs/>
          <w:highlight w:val="cyan"/>
        </w:rPr>
        <w:t>we should</w:t>
      </w:r>
      <w:r w:rsidRPr="008F5337">
        <w:rPr>
          <w:rStyle w:val="StyleUnderline"/>
        </w:rPr>
        <w:t xml:space="preserve"> recognize that there is a great option </w:t>
      </w:r>
      <w:r w:rsidRPr="00F725DA">
        <w:rPr>
          <w:rStyle w:val="StyleUnderline"/>
          <w:b/>
          <w:bCs/>
          <w:highlight w:val="cyan"/>
        </w:rPr>
        <w:t>value</w:t>
      </w:r>
      <w:r w:rsidRPr="008F5337">
        <w:rPr>
          <w:rStyle w:val="StyleUnderline"/>
        </w:rPr>
        <w:t xml:space="preserve"> in preserving — and ideally improving — </w:t>
      </w:r>
      <w:r w:rsidRPr="00F725DA">
        <w:rPr>
          <w:rStyle w:val="StyleUnderline"/>
          <w:b/>
          <w:bCs/>
          <w:highlight w:val="cyan"/>
        </w:rPr>
        <w:t>our ability to</w:t>
      </w:r>
      <w:r w:rsidRPr="008F5337">
        <w:rPr>
          <w:rStyle w:val="StyleUnderline"/>
        </w:rPr>
        <w:t xml:space="preserve"> recognize value and to </w:t>
      </w:r>
      <w:r w:rsidRPr="00F725DA">
        <w:rPr>
          <w:rStyle w:val="StyleUnderline"/>
          <w:b/>
          <w:bCs/>
          <w:highlight w:val="cyan"/>
        </w:rPr>
        <w:t xml:space="preserve">steer the future </w:t>
      </w:r>
      <w:r w:rsidRPr="00AC2A5D">
        <w:rPr>
          <w:rStyle w:val="StyleUnderline"/>
          <w:b/>
          <w:bCs/>
        </w:rPr>
        <w:t>accordingly</w:t>
      </w:r>
      <w:r w:rsidRPr="00F725DA">
        <w:rPr>
          <w:rStyle w:val="StyleUnderline"/>
          <w:b/>
          <w:bCs/>
          <w:highlight w:val="cyan"/>
        </w:rPr>
        <w:t>. Ensuring</w:t>
      </w:r>
      <w:r w:rsidRPr="008F5337">
        <w:rPr>
          <w:rStyle w:val="StyleUnderline"/>
        </w:rPr>
        <w:t xml:space="preserve"> that there will be </w:t>
      </w:r>
      <w:r w:rsidRPr="00F725DA">
        <w:rPr>
          <w:rStyle w:val="StyleUnderline"/>
          <w:b/>
          <w:bCs/>
          <w:highlight w:val="cyan"/>
        </w:rPr>
        <w:t>a future</w:t>
      </w:r>
      <w:r w:rsidRPr="008F5337">
        <w:rPr>
          <w:rStyle w:val="StyleUnderline"/>
        </w:rPr>
        <w:t xml:space="preserve"> version </w:t>
      </w:r>
      <w:r w:rsidRPr="00F725DA">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F725DA">
        <w:rPr>
          <w:rStyle w:val="StyleUnderline"/>
          <w:b/>
          <w:bCs/>
          <w:highlight w:val="cyan"/>
        </w:rPr>
        <w:t xml:space="preserve">we must prevent </w:t>
      </w:r>
      <w:r w:rsidRPr="00AC2A5D">
        <w:rPr>
          <w:rStyle w:val="StyleUnderline"/>
          <w:b/>
          <w:bCs/>
        </w:rPr>
        <w:t xml:space="preserve">any </w:t>
      </w:r>
      <w:r w:rsidRPr="00F725DA">
        <w:rPr>
          <w:rStyle w:val="StyleUnderline"/>
          <w:b/>
          <w:bCs/>
          <w:highlight w:val="cyan"/>
        </w:rPr>
        <w:t>existential catastrophe</w:t>
      </w:r>
      <w:r w:rsidRPr="008F5337">
        <w:rPr>
          <w:rStyle w:val="StyleUnderline"/>
        </w:rPr>
        <w:t>.</w:t>
      </w:r>
    </w:p>
    <w:p w14:paraId="72D6A30D" w14:textId="77777777" w:rsidR="00F96A09" w:rsidRDefault="00F96A09" w:rsidP="00F96A09">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F3A0C8E" w14:textId="77777777" w:rsidR="00F96A09" w:rsidRPr="004F58CA" w:rsidRDefault="00F96A09" w:rsidP="00F96A09">
      <w:pPr>
        <w:pStyle w:val="Heading3"/>
        <w:rPr>
          <w:rFonts w:asciiTheme="majorHAnsi" w:hAnsiTheme="majorHAnsi" w:cstheme="majorHAnsi"/>
        </w:rPr>
      </w:pPr>
      <w:r w:rsidRPr="004F58CA">
        <w:rPr>
          <w:rFonts w:asciiTheme="majorHAnsi" w:hAnsiTheme="majorHAnsi" w:cstheme="majorHAnsi"/>
        </w:rPr>
        <w:lastRenderedPageBreak/>
        <w:t>Advocacy</w:t>
      </w:r>
    </w:p>
    <w:p w14:paraId="205BB40F" w14:textId="77777777" w:rsidR="00734EEE" w:rsidRPr="00734EEE" w:rsidRDefault="00F96A09" w:rsidP="00734EEE">
      <w:pPr>
        <w:pStyle w:val="Heading4"/>
      </w:pPr>
      <w:r w:rsidRPr="00734EEE">
        <w:t xml:space="preserve">Plan Text: Resolved: The United States Federal Government </w:t>
      </w:r>
      <w:r w:rsidR="00734EEE" w:rsidRPr="00734EEE">
        <w:t>ought to recognize an unconditional right of workers to strike</w:t>
      </w:r>
    </w:p>
    <w:p w14:paraId="68772BAF" w14:textId="791773EB" w:rsidR="00F96A09" w:rsidRPr="004F58CA" w:rsidRDefault="00F96A09" w:rsidP="00415FE6">
      <w:pPr>
        <w:pStyle w:val="Heading2"/>
      </w:pPr>
      <w:r w:rsidRPr="004F58CA">
        <w:lastRenderedPageBreak/>
        <w:t xml:space="preserve">Adv—Growth </w:t>
      </w:r>
    </w:p>
    <w:p w14:paraId="3ED3CFA3"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The advantage is Workforce Retention.</w:t>
      </w:r>
    </w:p>
    <w:p w14:paraId="5ED16BBE" w14:textId="77777777" w:rsidR="00F96A09" w:rsidRPr="004F58CA" w:rsidRDefault="00F96A09" w:rsidP="00F96A09">
      <w:pPr>
        <w:rPr>
          <w:rFonts w:asciiTheme="majorHAnsi" w:hAnsiTheme="majorHAnsi" w:cstheme="majorHAnsi"/>
        </w:rPr>
      </w:pPr>
    </w:p>
    <w:p w14:paraId="231F3576"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The Great Resignation is here: the world is entering an era of unprecedented labor shortage with no end in sight. Tharoor 10/18</w:t>
      </w:r>
    </w:p>
    <w:p w14:paraId="7F52B6BF" w14:textId="77777777" w:rsidR="00F96A09" w:rsidRPr="004F58CA" w:rsidRDefault="00F96A09" w:rsidP="00F96A09">
      <w:pPr>
        <w:rPr>
          <w:rFonts w:asciiTheme="majorHAnsi" w:hAnsiTheme="majorHAnsi" w:cstheme="majorHAnsi"/>
        </w:rPr>
      </w:pPr>
      <w:r w:rsidRPr="004F58CA">
        <w:rPr>
          <w:rFonts w:asciiTheme="majorHAnsi" w:hAnsiTheme="majorHAnsi" w:cstheme="majorHAnsi"/>
        </w:rPr>
        <w:t xml:space="preserve">Ishaan Tharoor, a columnist on the foreign desk of The Washington Post, where he authors the Today's </w:t>
      </w:r>
      <w:proofErr w:type="spellStart"/>
      <w:r w:rsidRPr="004F58CA">
        <w:rPr>
          <w:rFonts w:asciiTheme="majorHAnsi" w:hAnsiTheme="majorHAnsi" w:cstheme="majorHAnsi"/>
        </w:rPr>
        <w:t>WorldView</w:t>
      </w:r>
      <w:proofErr w:type="spellEnd"/>
      <w:r w:rsidRPr="004F58CA">
        <w:rPr>
          <w:rFonts w:asciiTheme="majorHAnsi" w:hAnsiTheme="majorHAnsi" w:cstheme="majorHAnsi"/>
        </w:rPr>
        <w:t xml:space="preserve">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w:t>
      </w:r>
      <w:proofErr w:type="spellStart"/>
      <w:r w:rsidRPr="004F58CA">
        <w:rPr>
          <w:rFonts w:asciiTheme="majorHAnsi" w:hAnsiTheme="majorHAnsi" w:cstheme="majorHAnsi"/>
        </w:rPr>
        <w:t>Aanya</w:t>
      </w:r>
      <w:proofErr w:type="spellEnd"/>
    </w:p>
    <w:p w14:paraId="2339B726"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F725DA">
        <w:rPr>
          <w:rStyle w:val="StyleUnderline"/>
          <w:rFonts w:asciiTheme="majorHAnsi" w:hAnsiTheme="majorHAnsi" w:cstheme="majorHAnsi"/>
          <w:highlight w:val="cyan"/>
        </w:rPr>
        <w:t>20 million</w:t>
      </w:r>
      <w:r w:rsidRPr="004F58CA">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F725DA">
        <w:rPr>
          <w:rStyle w:val="StyleUnderline"/>
          <w:rFonts w:asciiTheme="majorHAnsi" w:hAnsiTheme="majorHAnsi" w:cstheme="majorHAnsi"/>
          <w:highlight w:val="cyan"/>
        </w:rPr>
        <w:t>a centrifugal moment in</w:t>
      </w:r>
      <w:r w:rsidRPr="004F58CA">
        <w:rPr>
          <w:rStyle w:val="StyleUnderline"/>
          <w:rFonts w:asciiTheme="majorHAnsi" w:hAnsiTheme="majorHAnsi" w:cstheme="majorHAnsi"/>
        </w:rPr>
        <w:t xml:space="preserve"> American </w:t>
      </w:r>
      <w:r w:rsidRPr="004F58CA">
        <w:rPr>
          <w:rFonts w:asciiTheme="majorHAnsi" w:hAnsiTheme="majorHAnsi" w:cstheme="majorHAnsi"/>
          <w:sz w:val="16"/>
        </w:rPr>
        <w:t xml:space="preserve">economic </w:t>
      </w:r>
      <w:r w:rsidRPr="00F725DA">
        <w:rPr>
          <w:rStyle w:val="StyleUnderline"/>
          <w:rFonts w:asciiTheme="majorHAnsi" w:hAnsiTheme="majorHAnsi" w:cstheme="majorHAnsi"/>
          <w:highlight w:val="cyan"/>
        </w:rPr>
        <w:t>history</w:t>
      </w:r>
      <w:r w:rsidRPr="00F725DA">
        <w:rPr>
          <w:rFonts w:asciiTheme="majorHAnsi" w:hAnsiTheme="majorHAnsi" w:cstheme="majorHAnsi"/>
          <w:sz w:val="16"/>
          <w:highlight w:val="cyan"/>
        </w:rPr>
        <w:t>.”</w:t>
      </w:r>
      <w:r w:rsidRPr="004F58CA">
        <w:rPr>
          <w:rFonts w:asciiTheme="majorHAnsi" w:hAnsiTheme="majorHAnsi" w:cstheme="majorHAnsi"/>
          <w:sz w:val="16"/>
        </w:rPr>
        <w:t xml:space="preserve"> Wages are up and </w:t>
      </w:r>
      <w:r w:rsidRPr="00F725DA">
        <w:rPr>
          <w:rStyle w:val="StyleUnderline"/>
          <w:rFonts w:asciiTheme="majorHAnsi" w:hAnsiTheme="majorHAnsi" w:cstheme="majorHAnsi"/>
          <w:highlight w:val="cyan"/>
        </w:rPr>
        <w:t>businesses face staffing shortages</w:t>
      </w:r>
      <w:r w:rsidRPr="004F58CA">
        <w:rPr>
          <w:rFonts w:asciiTheme="majorHAnsi" w:hAnsiTheme="majorHAnsi" w:cstheme="majorHAnsi"/>
          <w:sz w:val="16"/>
        </w:rPr>
        <w:t xml:space="preserve">, while the experience of </w:t>
      </w:r>
      <w:r w:rsidRPr="004F58CA">
        <w:rPr>
          <w:rStyle w:val="StyleUnderline"/>
          <w:rFonts w:asciiTheme="majorHAnsi" w:hAnsiTheme="majorHAnsi" w:cstheme="majorHAnsi"/>
        </w:rPr>
        <w:t>a sustained public health emergency</w:t>
      </w:r>
      <w:r w:rsidRPr="004F58CA">
        <w:rPr>
          <w:rFonts w:asciiTheme="majorHAnsi" w:hAnsiTheme="majorHAnsi" w:cstheme="majorHAnsi"/>
          <w:sz w:val="16"/>
        </w:rPr>
        <w:t xml:space="preserve"> has prompted myriad Americans to reevaluate their work options. “This </w:t>
      </w:r>
      <w:r w:rsidRPr="004F58CA">
        <w:rPr>
          <w:rStyle w:val="StyleUnderline"/>
          <w:rFonts w:asciiTheme="majorHAnsi" w:hAnsiTheme="majorHAnsi" w:cstheme="majorHAnsi"/>
        </w:rPr>
        <w:t>[pandemic] has been going on for so long</w:t>
      </w:r>
      <w:r w:rsidRPr="004F58CA">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F725DA">
        <w:rPr>
          <w:rStyle w:val="StyleUnderline"/>
          <w:rFonts w:asciiTheme="majorHAnsi" w:hAnsiTheme="majorHAnsi" w:cstheme="majorHAnsi"/>
          <w:highlight w:val="cyan"/>
        </w:rPr>
        <w:t>stagnation in</w:t>
      </w:r>
      <w:r w:rsidRPr="004F58CA">
        <w:rPr>
          <w:rFonts w:asciiTheme="majorHAnsi" w:hAnsiTheme="majorHAnsi" w:cstheme="majorHAnsi"/>
          <w:sz w:val="16"/>
        </w:rPr>
        <w:t xml:space="preserve"> worker </w:t>
      </w:r>
      <w:r w:rsidRPr="00F725DA">
        <w:rPr>
          <w:rStyle w:val="StyleUnderline"/>
          <w:rFonts w:asciiTheme="majorHAnsi" w:hAnsiTheme="majorHAnsi" w:cstheme="majorHAnsi"/>
          <w:highlight w:val="cyan"/>
        </w:rPr>
        <w:t>wages and benefits</w:t>
      </w:r>
      <w:r w:rsidRPr="004F58CA">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F725DA">
        <w:rPr>
          <w:rStyle w:val="StyleUnderline"/>
          <w:rFonts w:asciiTheme="majorHAnsi" w:hAnsiTheme="majorHAnsi" w:cstheme="majorHAnsi"/>
          <w:highlight w:val="cyan"/>
        </w:rPr>
        <w:t>October has been a banner month for</w:t>
      </w:r>
      <w:r w:rsidRPr="004F58CA">
        <w:rPr>
          <w:rFonts w:asciiTheme="majorHAnsi" w:hAnsiTheme="majorHAnsi" w:cstheme="majorHAnsi"/>
          <w:sz w:val="16"/>
        </w:rPr>
        <w:t xml:space="preserve"> American </w:t>
      </w:r>
      <w:r w:rsidRPr="00F725DA">
        <w:rPr>
          <w:rStyle w:val="StyleUnderline"/>
          <w:rFonts w:asciiTheme="majorHAnsi" w:hAnsiTheme="majorHAnsi" w:cstheme="majorHAnsi"/>
          <w:highlight w:val="cyan"/>
        </w:rPr>
        <w:t>organized labor</w:t>
      </w:r>
      <w:r w:rsidRPr="004F58CA">
        <w:rPr>
          <w:rStyle w:val="StyleUnderline"/>
          <w:rFonts w:asciiTheme="majorHAnsi" w:hAnsiTheme="majorHAnsi" w:cstheme="majorHAnsi"/>
        </w:rPr>
        <w:t>,</w:t>
      </w:r>
      <w:r w:rsidRPr="004F58CA">
        <w:rPr>
          <w:rFonts w:asciiTheme="majorHAnsi" w:hAnsiTheme="majorHAnsi" w:cstheme="majorHAnsi"/>
          <w:sz w:val="16"/>
        </w:rPr>
        <w:t xml:space="preserve"> with major strikes across various industries sweeping the country. “Workers are harder to replace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crappy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F725DA">
        <w:rPr>
          <w:rStyle w:val="StyleUnderline"/>
          <w:rFonts w:asciiTheme="majorHAnsi" w:hAnsiTheme="majorHAnsi" w:cstheme="majorHAnsi"/>
          <w:highlight w:val="cyan"/>
        </w:rPr>
        <w:t>advanced industrial democracies</w:t>
      </w:r>
      <w:r w:rsidRPr="00F725DA">
        <w:rPr>
          <w:rFonts w:asciiTheme="majorHAnsi" w:hAnsiTheme="majorHAnsi" w:cstheme="majorHAnsi"/>
          <w:sz w:val="16"/>
          <w:highlight w:val="cyan"/>
        </w:rPr>
        <w:t>,</w:t>
      </w:r>
      <w:r w:rsidRPr="004F58CA">
        <w:rPr>
          <w:rFonts w:asciiTheme="majorHAnsi" w:hAnsiTheme="majorHAnsi" w:cstheme="majorHAnsi"/>
          <w:sz w:val="16"/>
        </w:rPr>
        <w:t xml:space="preserve"> shows that in its 38 member countries, about </w:t>
      </w:r>
      <w:r w:rsidRPr="00F725DA">
        <w:rPr>
          <w:rStyle w:val="StyleUnderline"/>
          <w:rFonts w:asciiTheme="majorHAnsi" w:hAnsiTheme="majorHAnsi" w:cstheme="majorHAnsi"/>
          <w:highlight w:val="cyan"/>
        </w:rPr>
        <w:t>20 million fewer people are in work t</w:t>
      </w:r>
      <w:r w:rsidRPr="004F58CA">
        <w:rPr>
          <w:rStyle w:val="StyleUnderline"/>
          <w:rFonts w:asciiTheme="majorHAnsi" w:hAnsiTheme="majorHAnsi" w:cstheme="majorHAnsi"/>
        </w:rPr>
        <w:t>han before the coronavirus struck,”</w:t>
      </w:r>
      <w:r w:rsidRPr="004F58CA">
        <w:rPr>
          <w:rFonts w:asciiTheme="majorHAnsi" w:hAnsiTheme="majorHAnsi" w:cstheme="majorHAnsi"/>
          <w:sz w:val="16"/>
        </w:rPr>
        <w:t xml:space="preserve"> noted Politico Europe. “Of these, </w:t>
      </w:r>
      <w:r w:rsidRPr="00F725DA">
        <w:rPr>
          <w:rStyle w:val="StyleUnderline"/>
          <w:rFonts w:asciiTheme="majorHAnsi" w:hAnsiTheme="majorHAnsi" w:cstheme="majorHAnsi"/>
          <w:highlight w:val="cyan"/>
        </w:rPr>
        <w:t>14 million have exited the labor market</w:t>
      </w:r>
      <w:r w:rsidRPr="004F58CA">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w:t>
      </w:r>
      <w:proofErr w:type="spellStart"/>
      <w:r w:rsidRPr="004F58CA">
        <w:rPr>
          <w:rFonts w:asciiTheme="majorHAnsi" w:hAnsiTheme="majorHAnsi" w:cstheme="majorHAnsi"/>
          <w:sz w:val="16"/>
        </w:rPr>
        <w:t>Süddeutsche</w:t>
      </w:r>
      <w:proofErr w:type="spellEnd"/>
      <w:r w:rsidRPr="004F58CA">
        <w:rPr>
          <w:rFonts w:asciiTheme="majorHAnsi" w:hAnsiTheme="majorHAnsi" w:cstheme="majorHAnsi"/>
          <w:sz w:val="16"/>
        </w:rPr>
        <w:t xml:space="preserve"> Zeitung newspaper that the country would need to import 400,000 skilled workers a year to make up for shortfalls in a host of industries, from nursing care to green tech companies. </w:t>
      </w:r>
      <w:r w:rsidRPr="004F58CA">
        <w:rPr>
          <w:rStyle w:val="StyleUnderline"/>
          <w:rFonts w:asciiTheme="majorHAnsi" w:hAnsiTheme="majorHAnsi" w:cstheme="majorHAnsi"/>
        </w:rPr>
        <w:t xml:space="preserve">Pandemic-era border closures </w:t>
      </w:r>
      <w:r w:rsidRPr="004F58CA">
        <w:rPr>
          <w:rFonts w:asciiTheme="majorHAnsi" w:hAnsiTheme="majorHAnsi" w:cstheme="majorHAnsi"/>
          <w:sz w:val="16"/>
        </w:rPr>
        <w:t>and rising wages in Central and Eastern European countries have led to shortages of meatpackers and hospitality workers in countries like Germany and Denmark. “</w:t>
      </w:r>
      <w:r w:rsidRPr="004F58CA">
        <w:rPr>
          <w:rStyle w:val="StyleUnderline"/>
          <w:rFonts w:asciiTheme="majorHAnsi" w:hAnsiTheme="majorHAnsi" w:cstheme="majorHAnsi"/>
        </w:rPr>
        <w:t>Frankly, this is a pay issue,”</w:t>
      </w:r>
      <w:r w:rsidRPr="004F58CA">
        <w:rPr>
          <w:rFonts w:asciiTheme="majorHAnsi" w:hAnsiTheme="majorHAnsi" w:cstheme="majorHAnsi"/>
          <w:sz w:val="16"/>
        </w:rPr>
        <w:t xml:space="preserve"> said Andrew Watt, head of the European economics unit at the Macroeconomic Policy Institute at the German trade unions’ Hans </w:t>
      </w:r>
      <w:proofErr w:type="spellStart"/>
      <w:r w:rsidRPr="004F58CA">
        <w:rPr>
          <w:rFonts w:asciiTheme="majorHAnsi" w:hAnsiTheme="majorHAnsi" w:cstheme="majorHAnsi"/>
          <w:sz w:val="16"/>
        </w:rPr>
        <w:t>Böckler</w:t>
      </w:r>
      <w:proofErr w:type="spellEnd"/>
      <w:r w:rsidRPr="004F58CA">
        <w:rPr>
          <w:rFonts w:asciiTheme="majorHAnsi" w:hAnsiTheme="majorHAnsi" w:cstheme="majorHAnsi"/>
          <w:sz w:val="16"/>
        </w:rPr>
        <w:t xml:space="preserve"> Foundation, to Politico. “Wages will have to increase in these sectors to get people back into tough, low-paid jobs. That’s no bad thing.” But the story gets a bit more uneven, and certainly more grim, in the developing world. In Latin America and the Caribbean, </w:t>
      </w:r>
      <w:r w:rsidRPr="00F725DA">
        <w:rPr>
          <w:rStyle w:val="StyleUnderline"/>
          <w:rFonts w:asciiTheme="majorHAnsi" w:hAnsiTheme="majorHAnsi" w:cstheme="majorHAnsi"/>
          <w:highlight w:val="cyan"/>
        </w:rPr>
        <w:t xml:space="preserve">26 million people </w:t>
      </w:r>
      <w:r w:rsidRPr="00F725DA">
        <w:rPr>
          <w:rStyle w:val="StyleUnderline"/>
          <w:rFonts w:asciiTheme="majorHAnsi" w:hAnsiTheme="majorHAnsi" w:cstheme="majorHAnsi"/>
          <w:highlight w:val="cyan"/>
        </w:rPr>
        <w:lastRenderedPageBreak/>
        <w:t>lost their jobs</w:t>
      </w:r>
      <w:r w:rsidRPr="004F58CA">
        <w:rPr>
          <w:rFonts w:asciiTheme="majorHAnsi" w:hAnsiTheme="majorHAnsi" w:cstheme="majorHAnsi"/>
          <w:sz w:val="16"/>
        </w:rPr>
        <w:t xml:space="preserve"> last year amid </w:t>
      </w:r>
      <w:r w:rsidRPr="004F58CA">
        <w:rPr>
          <w:rStyle w:val="StyleUnderline"/>
          <w:rFonts w:asciiTheme="majorHAnsi" w:hAnsiTheme="majorHAnsi" w:cstheme="majorHAnsi"/>
        </w:rPr>
        <w:t>pandemic-era shutdowns</w:t>
      </w:r>
      <w:r w:rsidRPr="004F58CA">
        <w:rPr>
          <w:rFonts w:asciiTheme="majorHAnsi" w:hAnsiTheme="majorHAnsi" w:cstheme="majorHAnsi"/>
          <w:sz w:val="16"/>
        </w:rPr>
        <w:t xml:space="preserve">, according to the U.N.'s International </w:t>
      </w:r>
      <w:proofErr w:type="spellStart"/>
      <w:r w:rsidRPr="004F58CA">
        <w:rPr>
          <w:rFonts w:asciiTheme="majorHAnsi" w:hAnsiTheme="majorHAnsi" w:cstheme="majorHAnsi"/>
          <w:sz w:val="16"/>
        </w:rPr>
        <w:t>Labour</w:t>
      </w:r>
      <w:proofErr w:type="spellEnd"/>
      <w:r w:rsidRPr="004F58CA">
        <w:rPr>
          <w:rFonts w:asciiTheme="majorHAnsi" w:hAnsiTheme="majorHAnsi" w:cstheme="majorHAnsi"/>
          <w:sz w:val="16"/>
        </w:rPr>
        <w:t xml:space="preserve"> Organization. The vast majority of </w:t>
      </w:r>
      <w:r w:rsidRPr="00F725DA">
        <w:rPr>
          <w:rStyle w:val="StyleUnderline"/>
          <w:rFonts w:asciiTheme="majorHAnsi" w:hAnsiTheme="majorHAnsi" w:cstheme="majorHAnsi"/>
          <w:highlight w:val="cyan"/>
        </w:rPr>
        <w:t>jobs that</w:t>
      </w:r>
      <w:r w:rsidRPr="004F58CA">
        <w:rPr>
          <w:rFonts w:asciiTheme="majorHAnsi" w:hAnsiTheme="majorHAnsi" w:cstheme="majorHAnsi"/>
          <w:sz w:val="16"/>
        </w:rPr>
        <w:t xml:space="preserve"> have </w:t>
      </w:r>
      <w:r w:rsidRPr="00F725DA">
        <w:rPr>
          <w:rStyle w:val="StyleUnderline"/>
          <w:rFonts w:asciiTheme="majorHAnsi" w:hAnsiTheme="majorHAnsi" w:cstheme="majorHAnsi"/>
          <w:highlight w:val="cyan"/>
        </w:rPr>
        <w:t xml:space="preserve">returned are </w:t>
      </w:r>
      <w:r w:rsidRPr="004F58CA">
        <w:rPr>
          <w:rStyle w:val="StyleUnderline"/>
          <w:rFonts w:asciiTheme="majorHAnsi" w:hAnsiTheme="majorHAnsi" w:cstheme="majorHAnsi"/>
        </w:rPr>
        <w:t xml:space="preserve">in the </w:t>
      </w:r>
      <w:r w:rsidRPr="00F725DA">
        <w:rPr>
          <w:rStyle w:val="StyleUnderline"/>
          <w:rFonts w:asciiTheme="majorHAnsi" w:hAnsiTheme="majorHAnsi" w:cstheme="majorHAnsi"/>
          <w:highlight w:val="cyan"/>
        </w:rPr>
        <w:t>informal s</w:t>
      </w:r>
      <w:r w:rsidRPr="004F58CA">
        <w:rPr>
          <w:rStyle w:val="StyleUnderline"/>
          <w:rFonts w:asciiTheme="majorHAnsi" w:hAnsiTheme="majorHAnsi" w:cstheme="majorHAnsi"/>
        </w:rPr>
        <w:t>ector</w:t>
      </w:r>
      <w:r w:rsidRPr="004F58CA">
        <w:rPr>
          <w:rFonts w:asciiTheme="majorHAnsi" w:hAnsiTheme="majorHAnsi" w:cstheme="majorHAnsi"/>
          <w:sz w:val="16"/>
        </w:rPr>
        <w:t xml:space="preserve">, an outcome that often means even </w:t>
      </w:r>
      <w:r w:rsidRPr="00F725DA">
        <w:rPr>
          <w:rStyle w:val="StyleUnderline"/>
          <w:rFonts w:asciiTheme="majorHAnsi" w:hAnsiTheme="majorHAnsi" w:cstheme="majorHAnsi"/>
          <w:highlight w:val="cyan"/>
        </w:rPr>
        <w:t>lower pay and greater precarity</w:t>
      </w:r>
      <w:r w:rsidRPr="004F58CA">
        <w:rPr>
          <w:rFonts w:asciiTheme="majorHAnsi" w:hAnsiTheme="majorHAnsi" w:cstheme="majorHAnsi"/>
          <w:sz w:val="16"/>
        </w:rPr>
        <w:t xml:space="preserve"> in a </w:t>
      </w:r>
      <w:r w:rsidRPr="00F725DA">
        <w:rPr>
          <w:rStyle w:val="StyleUnderline"/>
          <w:rFonts w:asciiTheme="majorHAnsi" w:hAnsiTheme="majorHAnsi" w:cstheme="majorHAnsi"/>
          <w:highlight w:val="cyan"/>
        </w:rPr>
        <w:t>region</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already </w:t>
      </w:r>
      <w:r w:rsidRPr="00F725DA">
        <w:rPr>
          <w:rStyle w:val="StyleUnderline"/>
          <w:rFonts w:asciiTheme="majorHAnsi" w:hAnsiTheme="majorHAnsi" w:cstheme="majorHAnsi"/>
          <w:highlight w:val="cyan"/>
        </w:rPr>
        <w:t>defined by</w:t>
      </w:r>
      <w:r w:rsidRPr="00F725DA">
        <w:rPr>
          <w:rFonts w:asciiTheme="majorHAnsi" w:hAnsiTheme="majorHAnsi" w:cstheme="majorHAnsi"/>
          <w:sz w:val="16"/>
          <w:highlight w:val="cyan"/>
        </w:rPr>
        <w:t xml:space="preserve"> </w:t>
      </w:r>
      <w:r w:rsidRPr="004F58CA">
        <w:rPr>
          <w:rFonts w:asciiTheme="majorHAnsi" w:hAnsiTheme="majorHAnsi" w:cstheme="majorHAnsi"/>
          <w:sz w:val="16"/>
        </w:rPr>
        <w:t>profound</w:t>
      </w:r>
      <w:r w:rsidRPr="004F58CA">
        <w:rPr>
          <w:rStyle w:val="StyleUnderline"/>
          <w:rFonts w:asciiTheme="majorHAnsi" w:hAnsiTheme="majorHAnsi" w:cstheme="majorHAnsi"/>
        </w:rPr>
        <w:t xml:space="preserve"> </w:t>
      </w:r>
      <w:r w:rsidRPr="00F725DA">
        <w:rPr>
          <w:rStyle w:val="StyleUnderline"/>
          <w:rFonts w:asciiTheme="majorHAnsi" w:hAnsiTheme="majorHAnsi" w:cstheme="majorHAnsi"/>
          <w:highlight w:val="cyan"/>
        </w:rPr>
        <w:t>economic inequality</w:t>
      </w:r>
      <w:r w:rsidRPr="004F58CA">
        <w:rPr>
          <w:rFonts w:asciiTheme="majorHAnsi" w:hAnsiTheme="majorHAnsi" w:cstheme="majorHAnsi"/>
          <w:sz w:val="16"/>
        </w:rPr>
        <w:t xml:space="preserve">. “These are jobs that are generally </w:t>
      </w:r>
      <w:r w:rsidRPr="004F58CA">
        <w:rPr>
          <w:rStyle w:val="StyleUnderline"/>
          <w:rFonts w:asciiTheme="majorHAnsi" w:hAnsiTheme="majorHAnsi" w:cstheme="majorHAnsi"/>
        </w:rPr>
        <w:t>unstable</w:t>
      </w:r>
      <w:r w:rsidRPr="004F58CA">
        <w:rPr>
          <w:rFonts w:asciiTheme="majorHAnsi" w:hAnsiTheme="majorHAnsi" w:cstheme="majorHAnsi"/>
          <w:sz w:val="16"/>
        </w:rPr>
        <w:t>, with</w:t>
      </w:r>
      <w:r w:rsidRPr="004F58CA">
        <w:rPr>
          <w:rStyle w:val="StyleUnderline"/>
          <w:rFonts w:asciiTheme="majorHAnsi" w:hAnsiTheme="majorHAnsi" w:cstheme="majorHAnsi"/>
        </w:rPr>
        <w:t xml:space="preserve"> low wages</w:t>
      </w:r>
      <w:r w:rsidRPr="004F58CA">
        <w:rPr>
          <w:rFonts w:asciiTheme="majorHAnsi" w:hAnsiTheme="majorHAnsi" w:cstheme="majorHAnsi"/>
          <w:sz w:val="16"/>
        </w:rPr>
        <w:t xml:space="preserve">, without social protection or </w:t>
      </w:r>
      <w:r w:rsidRPr="004F58CA">
        <w:rPr>
          <w:rStyle w:val="StyleUnderline"/>
          <w:rFonts w:asciiTheme="majorHAnsi" w:hAnsiTheme="majorHAnsi" w:cstheme="majorHAnsi"/>
        </w:rPr>
        <w:t>rights</w:t>
      </w:r>
      <w:r w:rsidRPr="004F58CA">
        <w:rPr>
          <w:rFonts w:asciiTheme="majorHAnsi" w:hAnsiTheme="majorHAnsi" w:cstheme="majorHAnsi"/>
          <w:sz w:val="16"/>
        </w:rPr>
        <w:t xml:space="preserve">,” said </w:t>
      </w:r>
      <w:proofErr w:type="spellStart"/>
      <w:r w:rsidRPr="004F58CA">
        <w:rPr>
          <w:rFonts w:asciiTheme="majorHAnsi" w:hAnsiTheme="majorHAnsi" w:cstheme="majorHAnsi"/>
          <w:sz w:val="16"/>
        </w:rPr>
        <w:t>Vinícius</w:t>
      </w:r>
      <w:proofErr w:type="spellEnd"/>
      <w:r w:rsidRPr="004F58CA">
        <w:rPr>
          <w:rFonts w:asciiTheme="majorHAnsi" w:hAnsiTheme="majorHAnsi" w:cstheme="majorHAnsi"/>
          <w:sz w:val="16"/>
        </w:rPr>
        <w:t xml:space="preserve">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4F58CA">
        <w:rPr>
          <w:rStyle w:val="StyleUnderline"/>
          <w:rFonts w:asciiTheme="majorHAnsi" w:hAnsiTheme="majorHAnsi" w:cstheme="majorHAnsi"/>
        </w:rPr>
        <w:t>China is seeing</w:t>
      </w:r>
      <w:r w:rsidRPr="004F58CA">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4F58CA">
        <w:rPr>
          <w:rStyle w:val="StyleUnderline"/>
          <w:rFonts w:asciiTheme="majorHAnsi" w:hAnsiTheme="majorHAnsi" w:cstheme="majorHAnsi"/>
        </w:rPr>
        <w:t>shortage of skilled workers</w:t>
      </w:r>
      <w:r w:rsidRPr="004F58CA">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4F58CA">
        <w:rPr>
          <w:rStyle w:val="StyleUnderline"/>
          <w:rFonts w:asciiTheme="majorHAnsi" w:hAnsiTheme="majorHAnsi" w:cstheme="majorHAnsi"/>
        </w:rPr>
        <w:t>migrant workers</w:t>
      </w:r>
      <w:r w:rsidRPr="004F58CA">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w:t>
      </w:r>
      <w:proofErr w:type="spellStart"/>
      <w:r w:rsidRPr="004F58CA">
        <w:rPr>
          <w:rFonts w:asciiTheme="majorHAnsi" w:hAnsiTheme="majorHAnsi" w:cstheme="majorHAnsi"/>
          <w:sz w:val="16"/>
        </w:rPr>
        <w:t>Tarnowka</w:t>
      </w:r>
      <w:proofErr w:type="spellEnd"/>
      <w:r w:rsidRPr="004F58CA">
        <w:rPr>
          <w:rFonts w:asciiTheme="majorHAnsi" w:hAnsiTheme="majorHAnsi" w:cstheme="majorHAnsi"/>
          <w:sz w:val="16"/>
        </w:rPr>
        <w:t xml:space="preserve">,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F725DA">
        <w:rPr>
          <w:rStyle w:val="StyleUnderline"/>
          <w:rFonts w:asciiTheme="majorHAnsi" w:hAnsiTheme="majorHAnsi" w:cstheme="majorHAnsi"/>
          <w:highlight w:val="cyan"/>
        </w:rPr>
        <w:t>swallow wage losses and endure</w:t>
      </w:r>
      <w:r w:rsidRPr="004F58CA">
        <w:rPr>
          <w:rFonts w:asciiTheme="majorHAnsi" w:hAnsiTheme="majorHAnsi" w:cstheme="majorHAnsi"/>
          <w:sz w:val="16"/>
        </w:rPr>
        <w:t xml:space="preserve"> work arrangements marked by widespread </w:t>
      </w:r>
      <w:r w:rsidRPr="00F725DA">
        <w:rPr>
          <w:rStyle w:val="StyleUnderline"/>
          <w:rFonts w:asciiTheme="majorHAnsi" w:hAnsiTheme="majorHAnsi" w:cstheme="majorHAnsi"/>
          <w:highlight w:val="cyan"/>
        </w:rPr>
        <w:t xml:space="preserve">human rights </w:t>
      </w:r>
      <w:proofErr w:type="spellStart"/>
      <w:r w:rsidRPr="00F725DA">
        <w:rPr>
          <w:rStyle w:val="StyleUnderline"/>
          <w:rFonts w:asciiTheme="majorHAnsi" w:hAnsiTheme="majorHAnsi" w:cstheme="majorHAnsi"/>
          <w:highlight w:val="cyan"/>
        </w:rPr>
        <w:t>abuses</w:t>
      </w:r>
      <w:r w:rsidRPr="004F58CA">
        <w:rPr>
          <w:rStyle w:val="StyleUnderline"/>
          <w:rFonts w:asciiTheme="majorHAnsi" w:hAnsiTheme="majorHAnsi" w:cstheme="majorHAnsi"/>
        </w:rPr>
        <w:t>.</w:t>
      </w:r>
      <w:r w:rsidRPr="004F58CA">
        <w:rPr>
          <w:rFonts w:asciiTheme="majorHAnsi" w:hAnsiTheme="majorHAnsi" w:cstheme="majorHAnsi"/>
          <w:sz w:val="16"/>
        </w:rPr>
        <w:t>In</w:t>
      </w:r>
      <w:proofErr w:type="spellEnd"/>
      <w:r w:rsidRPr="004F58CA">
        <w:rPr>
          <w:rFonts w:asciiTheme="majorHAnsi" w:hAnsiTheme="majorHAnsi" w:cstheme="majorHAnsi"/>
          <w:sz w:val="16"/>
        </w:rPr>
        <w:t xml:space="preserve"> a survey interviewing 1,140 garment workers in Myanmar, Honduras, Ethiopia and India, researchers from Britain’s University of Sheffield and the U.S.-based Worker Rights Consortium found that a majority had been </w:t>
      </w:r>
      <w:r w:rsidRPr="004F58CA">
        <w:rPr>
          <w:rStyle w:val="StyleUnderline"/>
          <w:rFonts w:asciiTheme="majorHAnsi" w:hAnsiTheme="majorHAnsi" w:cstheme="majorHAnsi"/>
        </w:rPr>
        <w:t>forced to borrow money</w:t>
      </w:r>
      <w:r w:rsidRPr="004F58CA">
        <w:rPr>
          <w:rFonts w:asciiTheme="majorHAnsi" w:hAnsiTheme="majorHAnsi" w:cstheme="majorHAnsi"/>
          <w:sz w:val="16"/>
        </w:rPr>
        <w:t xml:space="preserve"> and many incurred greater debt over the course of the pandemic. About a third of </w:t>
      </w:r>
      <w:r w:rsidRPr="004F58CA">
        <w:rPr>
          <w:rStyle w:val="StyleUnderline"/>
          <w:rFonts w:asciiTheme="majorHAnsi" w:hAnsiTheme="majorHAnsi" w:cstheme="majorHAnsi"/>
        </w:rPr>
        <w:t xml:space="preserve">workers who changed jobs reported worse </w:t>
      </w:r>
      <w:r w:rsidRPr="004F58CA">
        <w:rPr>
          <w:rFonts w:asciiTheme="majorHAnsi" w:hAnsiTheme="majorHAnsi" w:cstheme="majorHAnsi"/>
          <w:sz w:val="16"/>
        </w:rPr>
        <w:t xml:space="preserve">working </w:t>
      </w:r>
      <w:r w:rsidRPr="004F58CA">
        <w:rPr>
          <w:rStyle w:val="StyleUnderline"/>
          <w:rFonts w:asciiTheme="majorHAnsi" w:hAnsiTheme="majorHAnsi" w:cstheme="majorHAnsi"/>
        </w:rPr>
        <w:t>conditions</w:t>
      </w:r>
      <w:r w:rsidRPr="004F58CA">
        <w:rPr>
          <w:rFonts w:asciiTheme="majorHAnsi" w:hAnsiTheme="majorHAnsi" w:cstheme="majorHAnsi"/>
          <w:sz w:val="16"/>
        </w:rPr>
        <w:t xml:space="preserve">, including </w:t>
      </w:r>
      <w:r w:rsidRPr="004F58CA">
        <w:rPr>
          <w:rStyle w:val="StyleUnderline"/>
          <w:rFonts w:asciiTheme="majorHAnsi" w:hAnsiTheme="majorHAnsi" w:cstheme="majorHAnsi"/>
        </w:rPr>
        <w:t>lower pay</w:t>
      </w:r>
      <w:r w:rsidRPr="004F58CA">
        <w:rPr>
          <w:rFonts w:asciiTheme="majorHAnsi" w:hAnsiTheme="majorHAnsi" w:cstheme="majorHAnsi"/>
          <w:sz w:val="16"/>
        </w:rPr>
        <w:t xml:space="preserve"> and </w:t>
      </w:r>
      <w:r w:rsidRPr="004F58CA">
        <w:rPr>
          <w:rStyle w:val="StyleUnderline"/>
          <w:rFonts w:asciiTheme="majorHAnsi" w:hAnsiTheme="majorHAnsi" w:cstheme="majorHAnsi"/>
        </w:rPr>
        <w:t>more risk.</w:t>
      </w:r>
      <w:r w:rsidRPr="004F58CA">
        <w:rPr>
          <w:rFonts w:asciiTheme="majorHAnsi" w:hAnsiTheme="majorHAnsi" w:cstheme="majorHAnsi"/>
          <w:sz w:val="16"/>
        </w:rPr>
        <w:t xml:space="preserve"> “Workers </w:t>
      </w:r>
      <w:r w:rsidRPr="00F725DA">
        <w:rPr>
          <w:rStyle w:val="StyleUnderline"/>
          <w:rFonts w:asciiTheme="majorHAnsi" w:hAnsiTheme="majorHAnsi" w:cstheme="majorHAnsi"/>
          <w:highlight w:val="cyan"/>
        </w:rPr>
        <w:t xml:space="preserve">were already not being paid </w:t>
      </w:r>
      <w:r w:rsidRPr="004F58CA">
        <w:rPr>
          <w:rStyle w:val="StyleUnderline"/>
          <w:rFonts w:asciiTheme="majorHAnsi" w:hAnsiTheme="majorHAnsi" w:cstheme="majorHAnsi"/>
        </w:rPr>
        <w:t xml:space="preserve">fair </w:t>
      </w:r>
      <w:r w:rsidRPr="004F58CA">
        <w:rPr>
          <w:rFonts w:asciiTheme="majorHAnsi" w:hAnsiTheme="majorHAnsi" w:cstheme="majorHAnsi"/>
          <w:sz w:val="16"/>
        </w:rPr>
        <w:t xml:space="preserve">wages and had little savings at the beginning of the pandemic,” said </w:t>
      </w:r>
      <w:proofErr w:type="spellStart"/>
      <w:r w:rsidRPr="004F58CA">
        <w:rPr>
          <w:rFonts w:asciiTheme="majorHAnsi" w:hAnsiTheme="majorHAnsi" w:cstheme="majorHAnsi"/>
          <w:sz w:val="16"/>
        </w:rPr>
        <w:t>Zameer</w:t>
      </w:r>
      <w:proofErr w:type="spellEnd"/>
      <w:r w:rsidRPr="004F58CA">
        <w:rPr>
          <w:rFonts w:asciiTheme="majorHAnsi" w:hAnsiTheme="majorHAnsi" w:cstheme="majorHAnsi"/>
          <w:sz w:val="16"/>
        </w:rPr>
        <w:t xml:space="preserve"> Awan, field worker with the Pakistan Institute of </w:t>
      </w:r>
      <w:proofErr w:type="spellStart"/>
      <w:r w:rsidRPr="004F58CA">
        <w:rPr>
          <w:rFonts w:asciiTheme="majorHAnsi" w:hAnsiTheme="majorHAnsi" w:cstheme="majorHAnsi"/>
          <w:sz w:val="16"/>
        </w:rPr>
        <w:t>Labour</w:t>
      </w:r>
      <w:proofErr w:type="spellEnd"/>
      <w:r w:rsidRPr="004F58CA">
        <w:rPr>
          <w:rFonts w:asciiTheme="majorHAnsi" w:hAnsiTheme="majorHAnsi" w:cstheme="majorHAnsi"/>
          <w:sz w:val="16"/>
        </w:rPr>
        <w:t xml:space="preserve"> Education and Research, to Reuters. “Now most are </w:t>
      </w:r>
      <w:r w:rsidRPr="00F725DA">
        <w:rPr>
          <w:rStyle w:val="StyleUnderline"/>
          <w:rFonts w:asciiTheme="majorHAnsi" w:hAnsiTheme="majorHAnsi" w:cstheme="majorHAnsi"/>
          <w:highlight w:val="cyan"/>
        </w:rPr>
        <w:t>deep in debt</w:t>
      </w:r>
      <w:r w:rsidRPr="004F58CA">
        <w:rPr>
          <w:rFonts w:asciiTheme="majorHAnsi" w:hAnsiTheme="majorHAnsi" w:cstheme="majorHAnsi"/>
          <w:sz w:val="16"/>
        </w:rPr>
        <w:t xml:space="preserve"> and those who have found jobs again </w:t>
      </w:r>
      <w:r w:rsidRPr="00F725DA">
        <w:rPr>
          <w:rStyle w:val="StyleUnderline"/>
          <w:rFonts w:asciiTheme="majorHAnsi" w:hAnsiTheme="majorHAnsi" w:cstheme="majorHAnsi"/>
          <w:highlight w:val="cyan"/>
        </w:rPr>
        <w:t>find themselves in</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more </w:t>
      </w:r>
      <w:r w:rsidRPr="00F725DA">
        <w:rPr>
          <w:rStyle w:val="StyleUnderline"/>
          <w:rFonts w:asciiTheme="majorHAnsi" w:hAnsiTheme="majorHAnsi" w:cstheme="majorHAnsi"/>
          <w:highlight w:val="cyan"/>
        </w:rPr>
        <w:t>abusive conditions</w:t>
      </w:r>
      <w:r w:rsidRPr="004F58CA">
        <w:rPr>
          <w:rFonts w:asciiTheme="majorHAnsi" w:hAnsiTheme="majorHAnsi" w:cstheme="majorHAnsi"/>
          <w:sz w:val="16"/>
        </w:rPr>
        <w:t xml:space="preserve"> but </w:t>
      </w:r>
      <w:r w:rsidRPr="00F725DA">
        <w:rPr>
          <w:rStyle w:val="Emphasis"/>
          <w:rFonts w:asciiTheme="majorHAnsi" w:hAnsiTheme="majorHAnsi" w:cstheme="majorHAnsi"/>
          <w:highlight w:val="cyan"/>
        </w:rPr>
        <w:t>without a voice</w:t>
      </w:r>
      <w:r w:rsidRPr="004F58CA">
        <w:rPr>
          <w:rFonts w:asciiTheme="majorHAnsi" w:hAnsiTheme="majorHAnsi" w:cstheme="majorHAnsi"/>
          <w:sz w:val="16"/>
        </w:rPr>
        <w:t xml:space="preserve"> anymore.”</w:t>
      </w:r>
    </w:p>
    <w:p w14:paraId="7833E6B9"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 xml:space="preserve">A right to strike is crucial to negotiating conditions for workforce retention—but unchecked, companies </w:t>
      </w:r>
      <w:r w:rsidRPr="004F58CA">
        <w:rPr>
          <w:rFonts w:asciiTheme="majorHAnsi" w:hAnsiTheme="majorHAnsi" w:cstheme="majorHAnsi"/>
          <w:u w:val="single"/>
        </w:rPr>
        <w:t>lash out</w:t>
      </w:r>
      <w:r w:rsidRPr="004F58CA">
        <w:rPr>
          <w:rFonts w:asciiTheme="majorHAnsi" w:hAnsiTheme="majorHAnsi" w:cstheme="majorHAnsi"/>
        </w:rPr>
        <w:t xml:space="preserve"> with dismissals. </w:t>
      </w:r>
      <w:proofErr w:type="spellStart"/>
      <w:r w:rsidRPr="004F58CA">
        <w:rPr>
          <w:rFonts w:asciiTheme="majorHAnsi" w:hAnsiTheme="majorHAnsi" w:cstheme="majorHAnsi"/>
        </w:rPr>
        <w:t>Bogage</w:t>
      </w:r>
      <w:proofErr w:type="spellEnd"/>
      <w:r w:rsidRPr="004F58CA">
        <w:rPr>
          <w:rFonts w:asciiTheme="majorHAnsi" w:hAnsiTheme="majorHAnsi" w:cstheme="majorHAnsi"/>
        </w:rPr>
        <w:t xml:space="preserve"> 10/17</w:t>
      </w:r>
    </w:p>
    <w:p w14:paraId="7A2730B4" w14:textId="77777777" w:rsidR="00F96A09" w:rsidRPr="004F58CA" w:rsidRDefault="00F96A09" w:rsidP="00F96A09">
      <w:pPr>
        <w:rPr>
          <w:rFonts w:asciiTheme="majorHAnsi" w:hAnsiTheme="majorHAnsi" w:cstheme="majorHAnsi"/>
        </w:rPr>
      </w:pPr>
      <w:r w:rsidRPr="004F58CA">
        <w:rPr>
          <w:rFonts w:asciiTheme="majorHAnsi" w:hAnsiTheme="majorHAnsi" w:cstheme="majorHAnsi"/>
        </w:rPr>
        <w:t xml:space="preserve">Jacob </w:t>
      </w:r>
      <w:proofErr w:type="spellStart"/>
      <w:r w:rsidRPr="004F58CA">
        <w:rPr>
          <w:rFonts w:asciiTheme="majorHAnsi" w:hAnsiTheme="majorHAnsi" w:cstheme="majorHAnsi"/>
        </w:rPr>
        <w:t>Bogage</w:t>
      </w:r>
      <w:proofErr w:type="spellEnd"/>
      <w:r w:rsidRPr="004F58CA">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4F58CA">
        <w:rPr>
          <w:rFonts w:asciiTheme="majorHAnsi" w:hAnsiTheme="majorHAnsi" w:cstheme="majorHAnsi"/>
        </w:rPr>
        <w:t>Aanya</w:t>
      </w:r>
      <w:proofErr w:type="spellEnd"/>
    </w:p>
    <w:p w14:paraId="4C846000" w14:textId="77777777" w:rsidR="00F96A09" w:rsidRPr="004F58CA" w:rsidRDefault="00F96A09" w:rsidP="00F96A09">
      <w:pPr>
        <w:rPr>
          <w:rFonts w:asciiTheme="majorHAnsi" w:hAnsiTheme="majorHAnsi" w:cstheme="majorHAnsi"/>
          <w:sz w:val="16"/>
        </w:rPr>
      </w:pPr>
      <w:proofErr w:type="spellStart"/>
      <w:r w:rsidRPr="004F58CA">
        <w:rPr>
          <w:rFonts w:asciiTheme="majorHAnsi" w:hAnsiTheme="majorHAnsi" w:cstheme="majorHAnsi"/>
          <w:sz w:val="16"/>
        </w:rPr>
        <w:t>Marcial</w:t>
      </w:r>
      <w:proofErr w:type="spellEnd"/>
      <w:r w:rsidRPr="004F58CA">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F725DA">
        <w:rPr>
          <w:rStyle w:val="StyleUnderline"/>
          <w:rFonts w:asciiTheme="majorHAnsi" w:hAnsiTheme="majorHAnsi" w:cstheme="majorHAnsi"/>
          <w:highlight w:val="cyan"/>
        </w:rPr>
        <w:t>Americans are leaving</w:t>
      </w:r>
      <w:r w:rsidRPr="004F58CA">
        <w:rPr>
          <w:rStyle w:val="StyleUnderline"/>
          <w:rFonts w:asciiTheme="majorHAnsi" w:hAnsiTheme="majorHAnsi" w:cstheme="majorHAnsi"/>
        </w:rPr>
        <w:t xml:space="preserve"> their </w:t>
      </w:r>
      <w:r w:rsidRPr="00F725DA">
        <w:rPr>
          <w:rStyle w:val="StyleUnderline"/>
          <w:rFonts w:asciiTheme="majorHAnsi" w:hAnsiTheme="majorHAnsi" w:cstheme="majorHAnsi"/>
          <w:highlight w:val="cyan"/>
        </w:rPr>
        <w:t>jobs at staggering</w:t>
      </w:r>
      <w:r w:rsidRPr="004F58CA">
        <w:rPr>
          <w:rStyle w:val="StyleUnderline"/>
          <w:rFonts w:asciiTheme="majorHAnsi" w:hAnsiTheme="majorHAnsi" w:cstheme="majorHAnsi"/>
        </w:rPr>
        <w:t xml:space="preserve"> r</w:t>
      </w:r>
      <w:r w:rsidRPr="00F725DA">
        <w:rPr>
          <w:rStyle w:val="StyleUnderline"/>
          <w:rFonts w:asciiTheme="majorHAnsi" w:hAnsiTheme="majorHAnsi" w:cstheme="majorHAnsi"/>
          <w:highlight w:val="cyan"/>
        </w:rPr>
        <w:t>ates</w:t>
      </w:r>
      <w:r w:rsidRPr="004F58CA">
        <w:rPr>
          <w:rFonts w:asciiTheme="majorHAnsi" w:hAnsiTheme="majorHAnsi" w:cstheme="majorHAnsi"/>
          <w:sz w:val="16"/>
        </w:rPr>
        <w:t xml:space="preserve"> — a record </w:t>
      </w:r>
      <w:r w:rsidRPr="004F58CA">
        <w:rPr>
          <w:rStyle w:val="StyleUnderline"/>
          <w:rFonts w:asciiTheme="majorHAnsi" w:hAnsiTheme="majorHAnsi" w:cstheme="majorHAnsi"/>
        </w:rPr>
        <w:t>4</w:t>
      </w:r>
      <w:r w:rsidRPr="00F725DA">
        <w:rPr>
          <w:rStyle w:val="StyleUnderline"/>
          <w:rFonts w:asciiTheme="majorHAnsi" w:hAnsiTheme="majorHAnsi" w:cstheme="majorHAnsi"/>
          <w:highlight w:val="cyan"/>
        </w:rPr>
        <w:t>.3 million quit in August</w:t>
      </w:r>
      <w:r w:rsidRPr="004F58CA">
        <w:rPr>
          <w:rFonts w:asciiTheme="majorHAnsi" w:hAnsiTheme="majorHAnsi" w:cstheme="majorHAnsi"/>
          <w:sz w:val="16"/>
        </w:rPr>
        <w:t xml:space="preserve"> alone — </w:t>
      </w:r>
      <w:r w:rsidRPr="00F725DA">
        <w:rPr>
          <w:rStyle w:val="StyleUnderline"/>
          <w:rFonts w:asciiTheme="majorHAnsi" w:hAnsiTheme="majorHAnsi" w:cstheme="majorHAnsi"/>
          <w:highlight w:val="cyan"/>
        </w:rPr>
        <w:t>hundreds of thousands</w:t>
      </w:r>
      <w:r w:rsidRPr="004F58CA">
        <w:rPr>
          <w:rFonts w:asciiTheme="majorHAnsi" w:hAnsiTheme="majorHAnsi" w:cstheme="majorHAnsi"/>
          <w:sz w:val="16"/>
        </w:rPr>
        <w:t xml:space="preserve"> of workers with similar grievances about wages, benefits and quality of life are, like Reyes, choosing to dig in </w:t>
      </w:r>
      <w:r w:rsidRPr="004F58CA">
        <w:rPr>
          <w:rStyle w:val="StyleUnderline"/>
          <w:rFonts w:asciiTheme="majorHAnsi" w:hAnsiTheme="majorHAnsi" w:cstheme="majorHAnsi"/>
        </w:rPr>
        <w:t>and fight.</w:t>
      </w:r>
      <w:r w:rsidRPr="004F58CA">
        <w:rPr>
          <w:rFonts w:asciiTheme="majorHAnsi" w:hAnsiTheme="majorHAnsi" w:cstheme="majorHAnsi"/>
          <w:sz w:val="16"/>
        </w:rPr>
        <w:t xml:space="preserve"> Last week, </w:t>
      </w:r>
      <w:r w:rsidRPr="004F58CA">
        <w:rPr>
          <w:rStyle w:val="StyleUnderline"/>
          <w:rFonts w:asciiTheme="majorHAnsi" w:hAnsiTheme="majorHAnsi" w:cstheme="majorHAnsi"/>
        </w:rPr>
        <w:t>10,000 John Deere workers</w:t>
      </w:r>
      <w:r w:rsidRPr="004F58CA">
        <w:rPr>
          <w:rFonts w:asciiTheme="majorHAnsi" w:hAnsiTheme="majorHAnsi" w:cstheme="majorHAnsi"/>
          <w:sz w:val="16"/>
        </w:rPr>
        <w:t xml:space="preserve"> went on strike, while unions representing </w:t>
      </w:r>
      <w:r w:rsidRPr="004F58CA">
        <w:rPr>
          <w:rStyle w:val="StyleUnderline"/>
          <w:rFonts w:asciiTheme="majorHAnsi" w:hAnsiTheme="majorHAnsi" w:cstheme="majorHAnsi"/>
        </w:rPr>
        <w:t xml:space="preserve">31,000 Kaiser employees </w:t>
      </w:r>
      <w:r w:rsidRPr="004F58CA">
        <w:rPr>
          <w:rFonts w:asciiTheme="majorHAnsi" w:hAnsiTheme="majorHAnsi" w:cstheme="majorHAnsi"/>
          <w:sz w:val="16"/>
        </w:rPr>
        <w:t xml:space="preserve">authorized walkouts. Some </w:t>
      </w:r>
      <w:r w:rsidRPr="004F58CA">
        <w:rPr>
          <w:rStyle w:val="StyleUnderline"/>
          <w:rFonts w:asciiTheme="majorHAnsi" w:hAnsiTheme="majorHAnsi" w:cstheme="majorHAnsi"/>
        </w:rPr>
        <w:t>60,000 Hollywood production workers</w:t>
      </w:r>
      <w:r w:rsidRPr="004F58CA">
        <w:rPr>
          <w:rFonts w:asciiTheme="majorHAnsi" w:hAnsiTheme="majorHAnsi" w:cstheme="majorHAnsi"/>
          <w:sz w:val="16"/>
        </w:rPr>
        <w:t xml:space="preserve"> reached a deal Saturday night, averting a strike hours before a negotiation deadline. All told, </w:t>
      </w:r>
      <w:r w:rsidRPr="004F58CA">
        <w:rPr>
          <w:rStyle w:val="StyleUnderline"/>
          <w:rFonts w:asciiTheme="majorHAnsi" w:hAnsiTheme="majorHAnsi" w:cstheme="majorHAnsi"/>
        </w:rPr>
        <w:t xml:space="preserve">there have been </w:t>
      </w:r>
      <w:r w:rsidRPr="00F725DA">
        <w:rPr>
          <w:rStyle w:val="StyleUnderline"/>
          <w:rFonts w:asciiTheme="majorHAnsi" w:hAnsiTheme="majorHAnsi" w:cstheme="majorHAnsi"/>
          <w:highlight w:val="cyan"/>
        </w:rPr>
        <w:t>strikes against 178 employers</w:t>
      </w:r>
      <w:r w:rsidRPr="004F58CA">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25DA">
        <w:rPr>
          <w:rStyle w:val="StyleUnderline"/>
          <w:rFonts w:asciiTheme="majorHAnsi" w:hAnsiTheme="majorHAnsi" w:cstheme="majorHAnsi"/>
          <w:highlight w:val="cyan"/>
        </w:rPr>
        <w:t>the Great Resignation,</w:t>
      </w:r>
      <w:r w:rsidRPr="004F58CA">
        <w:rPr>
          <w:rFonts w:asciiTheme="majorHAnsi" w:hAnsiTheme="majorHAnsi" w:cstheme="majorHAnsi"/>
          <w:sz w:val="16"/>
        </w:rPr>
        <w:t xml:space="preserve"> which </w:t>
      </w:r>
      <w:r w:rsidRPr="004F58CA">
        <w:rPr>
          <w:rStyle w:val="StyleUnderline"/>
          <w:rFonts w:asciiTheme="majorHAnsi" w:hAnsiTheme="majorHAnsi" w:cstheme="majorHAnsi"/>
        </w:rPr>
        <w:t xml:space="preserve">has </w:t>
      </w:r>
      <w:r w:rsidRPr="00F725DA">
        <w:rPr>
          <w:rStyle w:val="StyleUnderline"/>
          <w:rFonts w:asciiTheme="majorHAnsi" w:hAnsiTheme="majorHAnsi" w:cstheme="majorHAnsi"/>
          <w:highlight w:val="cyan"/>
        </w:rPr>
        <w:lastRenderedPageBreak/>
        <w:t>thinned the</w:t>
      </w:r>
      <w:r w:rsidRPr="004F58CA">
        <w:rPr>
          <w:rStyle w:val="StyleUnderline"/>
          <w:rFonts w:asciiTheme="majorHAnsi" w:hAnsiTheme="majorHAnsi" w:cstheme="majorHAnsi"/>
        </w:rPr>
        <w:t xml:space="preserve"> nation’s </w:t>
      </w:r>
      <w:r w:rsidRPr="00F725DA">
        <w:rPr>
          <w:rStyle w:val="StyleUnderline"/>
          <w:rFonts w:asciiTheme="majorHAnsi" w:hAnsiTheme="majorHAnsi" w:cstheme="majorHAnsi"/>
          <w:highlight w:val="cyan"/>
        </w:rPr>
        <w:t>labor pool and slowed</w:t>
      </w:r>
      <w:r w:rsidRPr="004F58CA">
        <w:rPr>
          <w:rStyle w:val="StyleUnderline"/>
          <w:rFonts w:asciiTheme="majorHAnsi" w:hAnsiTheme="majorHAnsi" w:cstheme="majorHAnsi"/>
        </w:rPr>
        <w:t xml:space="preserve"> the economic </w:t>
      </w:r>
      <w:r w:rsidRPr="00F725DA">
        <w:rPr>
          <w:rStyle w:val="StyleUnderline"/>
          <w:rFonts w:asciiTheme="majorHAnsi" w:hAnsiTheme="majorHAnsi" w:cstheme="majorHAnsi"/>
          <w:highlight w:val="cyan"/>
        </w:rPr>
        <w:t>recovery</w:t>
      </w:r>
      <w:r w:rsidRPr="00F725DA">
        <w:rPr>
          <w:rFonts w:asciiTheme="majorHAnsi" w:hAnsiTheme="majorHAnsi" w:cstheme="majorHAnsi"/>
          <w:sz w:val="16"/>
          <w:highlight w:val="cyan"/>
        </w:rPr>
        <w:t>.</w:t>
      </w:r>
      <w:r w:rsidRPr="004F58CA">
        <w:rPr>
          <w:rFonts w:asciiTheme="majorHAnsi" w:hAnsiTheme="majorHAnsi" w:cstheme="majorHAnsi"/>
          <w:sz w:val="16"/>
        </w:rPr>
        <w:t xml:space="preserve"> </w:t>
      </w:r>
      <w:r w:rsidRPr="00F725DA">
        <w:rPr>
          <w:rStyle w:val="StyleUnderline"/>
          <w:rFonts w:asciiTheme="majorHAnsi" w:hAnsiTheme="majorHAnsi" w:cstheme="majorHAnsi"/>
          <w:highlight w:val="cyan"/>
        </w:rPr>
        <w:t>Workers are</w:t>
      </w:r>
      <w:r w:rsidRPr="004F58CA">
        <w:rPr>
          <w:rFonts w:asciiTheme="majorHAnsi" w:hAnsiTheme="majorHAnsi" w:cstheme="majorHAnsi"/>
          <w:sz w:val="16"/>
        </w:rPr>
        <w:t xml:space="preserve"> now </w:t>
      </w:r>
      <w:r w:rsidRPr="00F725DA">
        <w:rPr>
          <w:rStyle w:val="StyleUnderline"/>
          <w:rFonts w:asciiTheme="majorHAnsi" w:hAnsiTheme="majorHAnsi" w:cstheme="majorHAnsi"/>
          <w:highlight w:val="cyan"/>
        </w:rPr>
        <w:t>harder to replace</w:t>
      </w:r>
      <w:r w:rsidRPr="004F58CA">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25DA">
        <w:rPr>
          <w:rStyle w:val="StyleUnderline"/>
          <w:rFonts w:asciiTheme="majorHAnsi" w:hAnsiTheme="majorHAnsi" w:cstheme="majorHAnsi"/>
          <w:highlight w:val="cyan"/>
        </w:rPr>
        <w:t>wage growth is not keeping</w:t>
      </w:r>
      <w:r w:rsidRPr="004F58CA">
        <w:rPr>
          <w:rStyle w:val="StyleUnderline"/>
          <w:rFonts w:asciiTheme="majorHAnsi" w:hAnsiTheme="majorHAnsi" w:cstheme="majorHAnsi"/>
        </w:rPr>
        <w:t xml:space="preserve"> pace </w:t>
      </w:r>
      <w:r w:rsidRPr="00F725DA">
        <w:rPr>
          <w:rStyle w:val="StyleUnderline"/>
          <w:rFonts w:asciiTheme="majorHAnsi" w:hAnsiTheme="majorHAnsi" w:cstheme="majorHAnsi"/>
          <w:highlight w:val="cyan"/>
        </w:rPr>
        <w:t>with inflation</w:t>
      </w:r>
      <w:r w:rsidRPr="004F58CA">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25DA">
        <w:rPr>
          <w:rStyle w:val="StyleUnderline"/>
          <w:rFonts w:asciiTheme="majorHAnsi" w:hAnsiTheme="majorHAnsi" w:cstheme="majorHAnsi"/>
          <w:highlight w:val="cyan"/>
        </w:rPr>
        <w:t>strikes are sending a signa</w:t>
      </w:r>
      <w:r w:rsidRPr="004F58CA">
        <w:rPr>
          <w:rStyle w:val="StyleUnderline"/>
          <w:rFonts w:asciiTheme="majorHAnsi" w:hAnsiTheme="majorHAnsi" w:cstheme="majorHAnsi"/>
        </w:rPr>
        <w:t>l</w:t>
      </w:r>
      <w:r w:rsidRPr="004F58CA">
        <w:rPr>
          <w:rFonts w:asciiTheme="majorHAnsi" w:hAnsiTheme="majorHAnsi" w:cstheme="majorHAnsi"/>
          <w:sz w:val="16"/>
        </w:rPr>
        <w:t xml:space="preserve">, no doubt about it, that </w:t>
      </w:r>
      <w:r w:rsidRPr="00F725DA">
        <w:rPr>
          <w:rStyle w:val="StyleUnderline"/>
          <w:rFonts w:asciiTheme="majorHAnsi" w:hAnsiTheme="majorHAnsi" w:cstheme="majorHAnsi"/>
          <w:highlight w:val="cyan"/>
        </w:rPr>
        <w:t>employers ignore worker</w:t>
      </w:r>
      <w:r w:rsidRPr="004F58CA">
        <w:rPr>
          <w:rStyle w:val="StyleUnderline"/>
          <w:rFonts w:asciiTheme="majorHAnsi" w:hAnsiTheme="majorHAnsi" w:cstheme="majorHAnsi"/>
        </w:rPr>
        <w:t>s</w:t>
      </w:r>
      <w:r w:rsidRPr="004F58CA">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25DA">
        <w:rPr>
          <w:rStyle w:val="StyleUnderline"/>
          <w:rFonts w:asciiTheme="majorHAnsi" w:hAnsiTheme="majorHAnsi" w:cstheme="majorHAnsi"/>
          <w:highlight w:val="cyan"/>
        </w:rPr>
        <w:t>14 oil workers staged a walkout</w:t>
      </w:r>
      <w:r w:rsidRPr="004F58CA">
        <w:rPr>
          <w:rFonts w:asciiTheme="majorHAnsi" w:hAnsiTheme="majorHAnsi" w:cstheme="majorHAnsi"/>
          <w:sz w:val="16"/>
        </w:rPr>
        <w:t xml:space="preserve"> against United Metro Energy in New York; </w:t>
      </w:r>
      <w:r w:rsidRPr="00F725DA">
        <w:rPr>
          <w:rStyle w:val="StyleUnderline"/>
          <w:rFonts w:asciiTheme="majorHAnsi" w:hAnsiTheme="majorHAnsi" w:cstheme="majorHAnsi"/>
          <w:highlight w:val="cyan"/>
        </w:rPr>
        <w:t>eight have since been fired</w:t>
      </w:r>
      <w:r w:rsidRPr="004F58CA">
        <w:rPr>
          <w:rFonts w:asciiTheme="majorHAnsi" w:hAnsiTheme="majorHAnsi" w:cstheme="majorHAnsi"/>
          <w:sz w:val="16"/>
        </w:rPr>
        <w:t xml:space="preserve">, according to the local Teamsters branch. And roughly 1,400 </w:t>
      </w:r>
      <w:r w:rsidRPr="004F58CA">
        <w:rPr>
          <w:rStyle w:val="StyleUnderline"/>
          <w:rFonts w:asciiTheme="majorHAnsi" w:hAnsiTheme="majorHAnsi" w:cstheme="majorHAnsi"/>
        </w:rPr>
        <w:t>workers at Kellogg</w:t>
      </w:r>
      <w:r w:rsidRPr="004F58CA">
        <w:rPr>
          <w:rFonts w:asciiTheme="majorHAnsi" w:hAnsiTheme="majorHAnsi" w:cstheme="majorHAnsi"/>
          <w:sz w:val="16"/>
        </w:rPr>
        <w:t xml:space="preserve"> Co. cereal factories in four states </w:t>
      </w:r>
      <w:r w:rsidRPr="004F58CA">
        <w:rPr>
          <w:rStyle w:val="StyleUnderline"/>
          <w:rFonts w:asciiTheme="majorHAnsi" w:hAnsiTheme="majorHAnsi" w:cstheme="majorHAnsi"/>
        </w:rPr>
        <w:t>are entering their third week</w:t>
      </w:r>
      <w:r w:rsidRPr="004F58CA">
        <w:rPr>
          <w:rFonts w:asciiTheme="majorHAnsi" w:hAnsiTheme="majorHAnsi" w:cstheme="majorHAnsi"/>
          <w:sz w:val="16"/>
        </w:rPr>
        <w:t xml:space="preserve"> on the picket line. Still, the labor </w:t>
      </w:r>
      <w:r w:rsidRPr="004F58CA">
        <w:rPr>
          <w:rStyle w:val="StyleUnderline"/>
          <w:rFonts w:asciiTheme="majorHAnsi" w:hAnsiTheme="majorHAnsi" w:cstheme="majorHAnsi"/>
        </w:rPr>
        <w:t xml:space="preserve">movement has </w:t>
      </w:r>
      <w:r w:rsidRPr="004F58CA">
        <w:rPr>
          <w:rFonts w:asciiTheme="majorHAnsi" w:hAnsiTheme="majorHAnsi" w:cstheme="majorHAnsi"/>
          <w:sz w:val="16"/>
        </w:rPr>
        <w:t xml:space="preserve">drawn </w:t>
      </w:r>
      <w:r w:rsidRPr="004F58CA">
        <w:rPr>
          <w:rStyle w:val="StyleUnderline"/>
          <w:rFonts w:asciiTheme="majorHAnsi" w:hAnsiTheme="majorHAnsi" w:cstheme="majorHAnsi"/>
        </w:rPr>
        <w:t>support from the White House</w:t>
      </w:r>
      <w:r w:rsidRPr="004F58CA">
        <w:rPr>
          <w:rFonts w:asciiTheme="majorHAnsi" w:hAnsiTheme="majorHAnsi" w:cstheme="majorHAnsi"/>
          <w:sz w:val="16"/>
        </w:rPr>
        <w:t xml:space="preserve">. </w:t>
      </w:r>
      <w:r w:rsidRPr="004F58CA">
        <w:rPr>
          <w:rStyle w:val="StyleUnderline"/>
          <w:rFonts w:asciiTheme="majorHAnsi" w:hAnsiTheme="majorHAnsi" w:cstheme="majorHAnsi"/>
        </w:rPr>
        <w:t>President Biden made a</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statement supporting the Amazon union drive</w:t>
      </w:r>
      <w:r w:rsidRPr="004F58CA">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4F58CA">
        <w:rPr>
          <w:rStyle w:val="StyleUnderline"/>
          <w:rFonts w:asciiTheme="majorHAnsi" w:hAnsiTheme="majorHAnsi" w:cstheme="majorHAnsi"/>
        </w:rPr>
        <w:t>strike drives in 2021</w:t>
      </w:r>
      <w:r w:rsidRPr="004F58CA">
        <w:rPr>
          <w:rFonts w:asciiTheme="majorHAnsi" w:hAnsiTheme="majorHAnsi" w:cstheme="majorHAnsi"/>
          <w:sz w:val="16"/>
        </w:rPr>
        <w:t xml:space="preserve"> run the gamut of American industry: </w:t>
      </w:r>
      <w:r w:rsidRPr="004F58CA">
        <w:rPr>
          <w:rStyle w:val="StyleUnderline"/>
          <w:rFonts w:asciiTheme="majorHAnsi" w:hAnsiTheme="majorHAnsi" w:cstheme="majorHAnsi"/>
        </w:rPr>
        <w:t>Nurses and health workers</w:t>
      </w:r>
      <w:r w:rsidRPr="004F58CA">
        <w:rPr>
          <w:rFonts w:asciiTheme="majorHAnsi" w:hAnsiTheme="majorHAnsi" w:cstheme="majorHAnsi"/>
          <w:sz w:val="16"/>
        </w:rPr>
        <w:t xml:space="preserve"> in California and Oregon; </w:t>
      </w:r>
      <w:r w:rsidRPr="004F58CA">
        <w:rPr>
          <w:rStyle w:val="StyleUnderline"/>
          <w:rFonts w:asciiTheme="majorHAnsi" w:hAnsiTheme="majorHAnsi" w:cstheme="majorHAnsi"/>
        </w:rPr>
        <w:t>oil</w:t>
      </w:r>
      <w:r w:rsidRPr="004F58CA">
        <w:rPr>
          <w:rFonts w:asciiTheme="majorHAnsi" w:hAnsiTheme="majorHAnsi" w:cstheme="majorHAnsi"/>
          <w:sz w:val="16"/>
        </w:rPr>
        <w:t xml:space="preserve"> workers in New York</w:t>
      </w:r>
      <w:r w:rsidRPr="004F58CA">
        <w:rPr>
          <w:rStyle w:val="StyleUnderline"/>
          <w:rFonts w:asciiTheme="majorHAnsi" w:hAnsiTheme="majorHAnsi" w:cstheme="majorHAnsi"/>
        </w:rPr>
        <w:t>; cereal factory</w:t>
      </w:r>
      <w:r w:rsidRPr="004F58CA">
        <w:rPr>
          <w:rFonts w:asciiTheme="majorHAnsi" w:hAnsiTheme="majorHAnsi" w:cstheme="majorHAnsi"/>
          <w:sz w:val="16"/>
        </w:rPr>
        <w:t xml:space="preserve"> workers in Michigan, Nebraska, Pennsylvania and Tennessee</w:t>
      </w:r>
      <w:r w:rsidRPr="004F58CA">
        <w:rPr>
          <w:rStyle w:val="StyleUnderline"/>
          <w:rFonts w:asciiTheme="majorHAnsi" w:hAnsiTheme="majorHAnsi" w:cstheme="majorHAnsi"/>
        </w:rPr>
        <w:t>; television and film production</w:t>
      </w:r>
      <w:r w:rsidRPr="004F58CA">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F725DA">
        <w:rPr>
          <w:rStyle w:val="StyleUnderline"/>
          <w:rFonts w:asciiTheme="majorHAnsi" w:hAnsiTheme="majorHAnsi" w:cstheme="majorHAnsi"/>
          <w:highlight w:val="cyan"/>
        </w:rPr>
        <w:t>employers have not made meaningful increases</w:t>
      </w:r>
      <w:r w:rsidRPr="004F58CA">
        <w:rPr>
          <w:rFonts w:asciiTheme="majorHAnsi" w:hAnsiTheme="majorHAnsi" w:cstheme="majorHAnsi"/>
          <w:sz w:val="16"/>
        </w:rPr>
        <w:t xml:space="preserve"> </w:t>
      </w:r>
      <w:r w:rsidRPr="004F58CA">
        <w:rPr>
          <w:rStyle w:val="StyleUnderline"/>
          <w:rFonts w:asciiTheme="majorHAnsi" w:hAnsiTheme="majorHAnsi" w:cstheme="majorHAnsi"/>
        </w:rPr>
        <w:t>in their workforces or compensation structures.</w:t>
      </w:r>
      <w:r w:rsidRPr="004F58CA">
        <w:rPr>
          <w:rFonts w:asciiTheme="majorHAnsi" w:hAnsiTheme="majorHAnsi" w:cstheme="majorHAnsi"/>
          <w:sz w:val="16"/>
        </w:rPr>
        <w:t xml:space="preserve"> Both sides acknowledge the benefit of retaining workers. </w:t>
      </w:r>
      <w:r w:rsidRPr="004F58CA">
        <w:rPr>
          <w:rStyle w:val="StyleUnderline"/>
          <w:rFonts w:asciiTheme="majorHAnsi" w:hAnsiTheme="majorHAnsi" w:cstheme="majorHAnsi"/>
        </w:rPr>
        <w:t xml:space="preserve">Management </w:t>
      </w:r>
      <w:r w:rsidRPr="004F58CA">
        <w:rPr>
          <w:rFonts w:asciiTheme="majorHAnsi" w:hAnsiTheme="majorHAnsi" w:cstheme="majorHAnsi"/>
          <w:sz w:val="16"/>
        </w:rPr>
        <w:t>more often would</w:t>
      </w:r>
      <w:r w:rsidRPr="004F58CA">
        <w:rPr>
          <w:rStyle w:val="StyleUnderline"/>
          <w:rFonts w:asciiTheme="majorHAnsi" w:hAnsiTheme="majorHAnsi" w:cstheme="majorHAnsi"/>
        </w:rPr>
        <w:t xml:space="preserve"> rather deal with a brief strike than</w:t>
      </w:r>
      <w:r w:rsidRPr="004F58CA">
        <w:rPr>
          <w:rFonts w:asciiTheme="majorHAnsi" w:hAnsiTheme="majorHAnsi" w:cstheme="majorHAnsi"/>
          <w:sz w:val="16"/>
        </w:rPr>
        <w:t xml:space="preserve"> absorb higher costs associated with </w:t>
      </w:r>
      <w:r w:rsidRPr="004F58CA">
        <w:rPr>
          <w:rStyle w:val="StyleUnderline"/>
          <w:rFonts w:asciiTheme="majorHAnsi" w:hAnsiTheme="majorHAnsi" w:cstheme="majorHAnsi"/>
        </w:rPr>
        <w:t>turnover and training</w:t>
      </w:r>
      <w:r w:rsidRPr="004F58CA">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4F58CA">
        <w:rPr>
          <w:rStyle w:val="StyleUnderline"/>
          <w:rFonts w:asciiTheme="majorHAnsi" w:hAnsiTheme="majorHAnsi" w:cstheme="majorHAnsi"/>
        </w:rPr>
        <w:t>seeking changes in the workplace</w:t>
      </w:r>
      <w:r w:rsidRPr="004F58CA">
        <w:rPr>
          <w:rFonts w:asciiTheme="majorHAnsi" w:hAnsiTheme="majorHAnsi" w:cstheme="majorHAnsi"/>
          <w:sz w:val="16"/>
        </w:rPr>
        <w:t xml:space="preserve"> and corporate culture. Some strike drives are pushing for </w:t>
      </w:r>
      <w:r w:rsidRPr="004F58CA">
        <w:rPr>
          <w:rStyle w:val="StyleUnderline"/>
          <w:rFonts w:asciiTheme="majorHAnsi" w:hAnsiTheme="majorHAnsi" w:cstheme="majorHAnsi"/>
        </w:rPr>
        <w:t>better safeguards</w:t>
      </w:r>
      <w:r w:rsidRPr="004F58CA">
        <w:rPr>
          <w:rFonts w:asciiTheme="majorHAnsi" w:hAnsiTheme="majorHAnsi" w:cstheme="majorHAnsi"/>
          <w:sz w:val="16"/>
        </w:rPr>
        <w:t xml:space="preserve"> against sexual harassment and </w:t>
      </w:r>
      <w:r w:rsidRPr="004F58CA">
        <w:rPr>
          <w:rStyle w:val="StyleUnderline"/>
          <w:rFonts w:asciiTheme="majorHAnsi" w:hAnsiTheme="majorHAnsi" w:cstheme="majorHAnsi"/>
        </w:rPr>
        <w:t>coronavirus safety protocols,</w:t>
      </w:r>
      <w:r w:rsidRPr="004F58CA">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4F58CA">
        <w:rPr>
          <w:rStyle w:val="StyleUnderline"/>
          <w:rFonts w:asciiTheme="majorHAnsi" w:hAnsiTheme="majorHAnsi" w:cstheme="majorHAnsi"/>
        </w:rPr>
        <w:t xml:space="preserve">60,000 members of the International Alliance of Theatrical Stage Employees </w:t>
      </w:r>
      <w:r w:rsidRPr="004F58CA">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25DA">
        <w:rPr>
          <w:rStyle w:val="StyleUnderline"/>
          <w:rFonts w:asciiTheme="majorHAnsi" w:hAnsiTheme="majorHAnsi" w:cstheme="majorHAnsi"/>
          <w:highlight w:val="cyan"/>
        </w:rPr>
        <w:t>have to change the way they do business</w:t>
      </w:r>
      <w:r w:rsidRPr="004F58CA">
        <w:rPr>
          <w:rFonts w:asciiTheme="majorHAnsi" w:hAnsiTheme="majorHAnsi" w:cstheme="majorHAnsi"/>
          <w:sz w:val="16"/>
        </w:rPr>
        <w:t>,” IATSE President Matthew D. Loeb said, “</w:t>
      </w:r>
      <w:r w:rsidRPr="004F58CA">
        <w:rPr>
          <w:rStyle w:val="StyleUnderline"/>
          <w:rFonts w:asciiTheme="majorHAnsi" w:hAnsiTheme="majorHAnsi" w:cstheme="majorHAnsi"/>
        </w:rPr>
        <w:t>to avoid a strike</w:t>
      </w:r>
      <w:r w:rsidRPr="004F58CA">
        <w:rPr>
          <w:rFonts w:asciiTheme="majorHAnsi" w:hAnsiTheme="majorHAnsi" w:cstheme="majorHAnsi"/>
          <w:sz w:val="16"/>
        </w:rPr>
        <w:t xml:space="preserve">, to have good morale and to have safe, healthy employees.” A spokesman for the television and film producers alliance did not respond to a request for comment. </w:t>
      </w:r>
      <w:r w:rsidRPr="00F725DA">
        <w:rPr>
          <w:rStyle w:val="StyleUnderline"/>
          <w:rFonts w:asciiTheme="majorHAnsi" w:hAnsiTheme="majorHAnsi" w:cstheme="majorHAnsi"/>
          <w:highlight w:val="cyan"/>
        </w:rPr>
        <w:t>Labor leaders have defined wage demands as a new frontier</w:t>
      </w:r>
      <w:r w:rsidRPr="004F58CA">
        <w:rPr>
          <w:rStyle w:val="StyleUnderline"/>
          <w:rFonts w:asciiTheme="majorHAnsi" w:hAnsiTheme="majorHAnsi" w:cstheme="majorHAnsi"/>
        </w:rPr>
        <w:t xml:space="preserve"> f</w:t>
      </w:r>
      <w:r w:rsidRPr="004F58CA">
        <w:rPr>
          <w:rFonts w:asciiTheme="majorHAnsi" w:hAnsiTheme="majorHAnsi" w:cstheme="majorHAnsi"/>
          <w:sz w:val="16"/>
        </w:rPr>
        <w:t>or workers’ rights. Unions helped deliver the 40-hour workweek, they note, and the</w:t>
      </w:r>
      <w:r w:rsidRPr="004F58CA">
        <w:rPr>
          <w:rStyle w:val="StyleUnderline"/>
          <w:rFonts w:asciiTheme="majorHAnsi" w:hAnsiTheme="majorHAnsi" w:cstheme="majorHAnsi"/>
        </w:rPr>
        <w:t xml:space="preserve"> </w:t>
      </w:r>
      <w:r w:rsidRPr="00F725DA">
        <w:rPr>
          <w:rStyle w:val="StyleUnderline"/>
          <w:rFonts w:asciiTheme="majorHAnsi" w:hAnsiTheme="majorHAnsi" w:cstheme="majorHAnsi"/>
          <w:highlight w:val="cyan"/>
        </w:rPr>
        <w:t>coronavirus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crisis </w:t>
      </w:r>
      <w:r w:rsidRPr="004F58CA">
        <w:rPr>
          <w:rStyle w:val="StyleUnderline"/>
          <w:rFonts w:asciiTheme="majorHAnsi" w:hAnsiTheme="majorHAnsi" w:cstheme="majorHAnsi"/>
        </w:rPr>
        <w:t xml:space="preserve">has </w:t>
      </w:r>
      <w:r w:rsidRPr="00F725DA">
        <w:rPr>
          <w:rStyle w:val="StyleUnderline"/>
          <w:rFonts w:asciiTheme="majorHAnsi" w:hAnsiTheme="majorHAnsi" w:cstheme="majorHAnsi"/>
          <w:highlight w:val="cyan"/>
        </w:rPr>
        <w:t>reinforced the need</w:t>
      </w:r>
      <w:r w:rsidRPr="004F58CA">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25DA">
        <w:rPr>
          <w:rStyle w:val="StyleUnderline"/>
          <w:rFonts w:asciiTheme="majorHAnsi" w:hAnsiTheme="majorHAnsi" w:cstheme="majorHAnsi"/>
          <w:highlight w:val="cyan"/>
        </w:rPr>
        <w:t>A strike is</w:t>
      </w:r>
      <w:r w:rsidRPr="004F58CA">
        <w:rPr>
          <w:rFonts w:asciiTheme="majorHAnsi" w:hAnsiTheme="majorHAnsi" w:cstheme="majorHAnsi"/>
          <w:sz w:val="16"/>
        </w:rPr>
        <w:t xml:space="preserve"> </w:t>
      </w:r>
      <w:r w:rsidRPr="004F58CA">
        <w:rPr>
          <w:rStyle w:val="StyleUnderline"/>
          <w:rFonts w:asciiTheme="majorHAnsi" w:hAnsiTheme="majorHAnsi" w:cstheme="majorHAnsi"/>
        </w:rPr>
        <w:t>really the last resort. That’s</w:t>
      </w:r>
      <w:r w:rsidRPr="004F58CA">
        <w:rPr>
          <w:rFonts w:asciiTheme="majorHAnsi" w:hAnsiTheme="majorHAnsi" w:cstheme="majorHAnsi"/>
          <w:sz w:val="16"/>
        </w:rPr>
        <w:t xml:space="preserve"> </w:t>
      </w:r>
      <w:r w:rsidRPr="00F725DA">
        <w:rPr>
          <w:rStyle w:val="StyleUnderline"/>
          <w:rFonts w:asciiTheme="majorHAnsi" w:hAnsiTheme="majorHAnsi" w:cstheme="majorHAnsi"/>
          <w:highlight w:val="cyan"/>
        </w:rPr>
        <w:t>labor’s power</w:t>
      </w:r>
      <w:r w:rsidRPr="00F725DA">
        <w:rPr>
          <w:rFonts w:asciiTheme="majorHAnsi" w:hAnsiTheme="majorHAnsi" w:cstheme="majorHAnsi"/>
          <w:sz w:val="16"/>
          <w:highlight w:val="cyan"/>
        </w:rPr>
        <w:t>,</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a worker’s power is to </w:t>
      </w:r>
      <w:r w:rsidRPr="00F725DA">
        <w:rPr>
          <w:rStyle w:val="StyleUnderline"/>
          <w:rFonts w:asciiTheme="majorHAnsi" w:hAnsiTheme="majorHAnsi" w:cstheme="majorHAnsi"/>
          <w:highlight w:val="cyan"/>
        </w:rPr>
        <w:t>withhold</w:t>
      </w:r>
      <w:r w:rsidRPr="004F58CA">
        <w:rPr>
          <w:rFonts w:asciiTheme="majorHAnsi" w:hAnsiTheme="majorHAnsi" w:cstheme="majorHAnsi"/>
          <w:sz w:val="16"/>
        </w:rPr>
        <w:t xml:space="preserve"> </w:t>
      </w:r>
      <w:r w:rsidRPr="004F58CA">
        <w:rPr>
          <w:rStyle w:val="StyleUnderline"/>
          <w:rFonts w:asciiTheme="majorHAnsi" w:hAnsiTheme="majorHAnsi" w:cstheme="majorHAnsi"/>
        </w:rPr>
        <w:t>their labor,” said</w:t>
      </w:r>
      <w:r w:rsidRPr="004F58CA">
        <w:rPr>
          <w:rFonts w:asciiTheme="majorHAnsi" w:hAnsiTheme="majorHAnsi" w:cstheme="majorHAnsi"/>
          <w:sz w:val="16"/>
        </w:rPr>
        <w:t xml:space="preserve"> Kim Cordova, president of the Colorado branch of the United Food and Commercial Workers Union. “</w:t>
      </w:r>
      <w:r w:rsidRPr="00F725DA">
        <w:rPr>
          <w:rStyle w:val="StyleUnderline"/>
          <w:rFonts w:asciiTheme="majorHAnsi" w:hAnsiTheme="majorHAnsi" w:cstheme="majorHAnsi"/>
          <w:highlight w:val="cyan"/>
        </w:rPr>
        <w:t>A company</w:t>
      </w:r>
      <w:r w:rsidRPr="004F58CA">
        <w:rPr>
          <w:rFonts w:asciiTheme="majorHAnsi" w:hAnsiTheme="majorHAnsi" w:cstheme="majorHAnsi"/>
          <w:sz w:val="16"/>
        </w:rPr>
        <w:t xml:space="preserve"> </w:t>
      </w:r>
      <w:r w:rsidRPr="004F58CA">
        <w:rPr>
          <w:rStyle w:val="StyleUnderline"/>
          <w:rFonts w:asciiTheme="majorHAnsi" w:hAnsiTheme="majorHAnsi" w:cstheme="majorHAnsi"/>
        </w:rPr>
        <w:t>can function without a CEO, but they</w:t>
      </w:r>
      <w:r w:rsidRPr="004F58CA">
        <w:rPr>
          <w:rFonts w:asciiTheme="majorHAnsi" w:hAnsiTheme="majorHAnsi" w:cstheme="majorHAnsi"/>
          <w:sz w:val="16"/>
        </w:rPr>
        <w:t xml:space="preserve"> </w:t>
      </w:r>
      <w:r w:rsidRPr="00F725DA">
        <w:rPr>
          <w:rStyle w:val="StyleUnderline"/>
          <w:rFonts w:asciiTheme="majorHAnsi" w:hAnsiTheme="majorHAnsi" w:cstheme="majorHAnsi"/>
          <w:highlight w:val="cyan"/>
        </w:rPr>
        <w:t>can’t function without</w:t>
      </w:r>
      <w:r w:rsidRPr="004F58CA">
        <w:rPr>
          <w:rStyle w:val="StyleUnderline"/>
          <w:rFonts w:asciiTheme="majorHAnsi" w:hAnsiTheme="majorHAnsi" w:cstheme="majorHAnsi"/>
        </w:rPr>
        <w:t xml:space="preserve"> the </w:t>
      </w:r>
      <w:r w:rsidRPr="00F725DA">
        <w:rPr>
          <w:rStyle w:val="StyleUnderline"/>
          <w:rFonts w:asciiTheme="majorHAnsi" w:hAnsiTheme="majorHAnsi" w:cstheme="majorHAnsi"/>
          <w:highlight w:val="cyan"/>
        </w:rPr>
        <w:t>workers</w:t>
      </w:r>
      <w:r w:rsidRPr="004F58CA">
        <w:rPr>
          <w:rFonts w:asciiTheme="majorHAnsi" w:hAnsiTheme="majorHAnsi" w:cstheme="majorHAnsi"/>
          <w:sz w:val="16"/>
        </w:rPr>
        <w:t xml:space="preserve"> to actually go do the work.” </w:t>
      </w:r>
    </w:p>
    <w:p w14:paraId="0D63CE86" w14:textId="77777777" w:rsidR="00F96A09" w:rsidRPr="00D1678B" w:rsidRDefault="00F96A09" w:rsidP="00F96A09"/>
    <w:p w14:paraId="48F69B15" w14:textId="77777777" w:rsidR="00F96A09" w:rsidRPr="009B0BF1" w:rsidRDefault="00F96A09" w:rsidP="00F96A09">
      <w:pPr>
        <w:pStyle w:val="Heading3"/>
      </w:pPr>
      <w:r w:rsidRPr="009B0BF1">
        <w:lastRenderedPageBreak/>
        <w:t xml:space="preserve">1AC—I/L—Tech </w:t>
      </w:r>
    </w:p>
    <w:p w14:paraId="37A85B82" w14:textId="77777777" w:rsidR="00F96A09" w:rsidRPr="00CD2D82" w:rsidRDefault="00F96A09" w:rsidP="00F96A09">
      <w:pPr>
        <w:pStyle w:val="Heading4"/>
      </w:pPr>
      <w:r>
        <w:t>Unions are critical to R&amp;D and innovation.</w:t>
      </w:r>
    </w:p>
    <w:p w14:paraId="50CB4CC3" w14:textId="77777777" w:rsidR="00F96A09" w:rsidRPr="00CD2D82" w:rsidRDefault="00F96A09" w:rsidP="00F96A09">
      <w:pPr>
        <w:rPr>
          <w:sz w:val="16"/>
          <w:szCs w:val="16"/>
        </w:rPr>
      </w:pPr>
      <w:r w:rsidRPr="00CD2D82">
        <w:rPr>
          <w:rStyle w:val="Style13ptBold"/>
        </w:rPr>
        <w:t>Shin et al ’19</w:t>
      </w:r>
      <w:r>
        <w:t xml:space="preserve"> </w:t>
      </w:r>
      <w:r w:rsidRPr="00CD2D82">
        <w:rPr>
          <w:sz w:val="16"/>
          <w:szCs w:val="16"/>
        </w:rPr>
        <w:t>[</w:t>
      </w:r>
      <w:proofErr w:type="spellStart"/>
      <w:r w:rsidRPr="00CD2D82">
        <w:rPr>
          <w:sz w:val="16"/>
          <w:szCs w:val="16"/>
        </w:rPr>
        <w:t>Ilhang</w:t>
      </w:r>
      <w:proofErr w:type="spellEnd"/>
      <w:r w:rsidRPr="00CD2D82">
        <w:rPr>
          <w:sz w:val="16"/>
          <w:szCs w:val="16"/>
        </w:rPr>
        <w:t xml:space="preserve"> Shin, College of Business &amp; Economics, </w:t>
      </w:r>
      <w:proofErr w:type="spellStart"/>
      <w:r w:rsidRPr="00CD2D82">
        <w:rPr>
          <w:sz w:val="16"/>
          <w:szCs w:val="16"/>
        </w:rPr>
        <w:t>Gachon</w:t>
      </w:r>
      <w:proofErr w:type="spellEnd"/>
      <w:r w:rsidRPr="00CD2D82">
        <w:rPr>
          <w:sz w:val="16"/>
          <w:szCs w:val="16"/>
        </w:rPr>
        <w:t xml:space="preserve"> University; </w:t>
      </w:r>
      <w:proofErr w:type="spellStart"/>
      <w:r w:rsidRPr="00CD2D82">
        <w:rPr>
          <w:sz w:val="16"/>
          <w:szCs w:val="16"/>
        </w:rPr>
        <w:t>Sorah</w:t>
      </w:r>
      <w:proofErr w:type="spellEnd"/>
      <w:r w:rsidRPr="00CD2D82">
        <w:rPr>
          <w:sz w:val="16"/>
          <w:szCs w:val="16"/>
        </w:rPr>
        <w:t xml:space="preserve"> Park, </w:t>
      </w:r>
      <w:proofErr w:type="spellStart"/>
      <w:r w:rsidRPr="00CD2D82">
        <w:rPr>
          <w:sz w:val="16"/>
          <w:szCs w:val="16"/>
        </w:rPr>
        <w:t>Ewha</w:t>
      </w:r>
      <w:proofErr w:type="spellEnd"/>
      <w:r w:rsidRPr="00CD2D82">
        <w:rPr>
          <w:sz w:val="16"/>
          <w:szCs w:val="16"/>
        </w:rPr>
        <w:t xml:space="preserve"> School of Business, </w:t>
      </w:r>
      <w:proofErr w:type="spellStart"/>
      <w:r w:rsidRPr="00CD2D82">
        <w:rPr>
          <w:sz w:val="16"/>
          <w:szCs w:val="16"/>
        </w:rPr>
        <w:t>Ewha</w:t>
      </w:r>
      <w:proofErr w:type="spellEnd"/>
      <w:r w:rsidRPr="00CD2D82">
        <w:rPr>
          <w:sz w:val="16"/>
          <w:szCs w:val="16"/>
        </w:rPr>
        <w:t xml:space="preserve"> </w:t>
      </w:r>
      <w:proofErr w:type="spellStart"/>
      <w:r w:rsidRPr="00CD2D82">
        <w:rPr>
          <w:sz w:val="16"/>
          <w:szCs w:val="16"/>
        </w:rPr>
        <w:t>Womans</w:t>
      </w:r>
      <w:proofErr w:type="spellEnd"/>
      <w:r w:rsidRPr="00CD2D82">
        <w:rPr>
          <w:sz w:val="16"/>
          <w:szCs w:val="16"/>
        </w:rPr>
        <w:t xml:space="preserve"> University; </w:t>
      </w:r>
      <w:proofErr w:type="spellStart"/>
      <w:r w:rsidRPr="00CD2D82">
        <w:rPr>
          <w:sz w:val="16"/>
          <w:szCs w:val="16"/>
        </w:rPr>
        <w:t>Seong</w:t>
      </w:r>
      <w:proofErr w:type="spellEnd"/>
      <w:r w:rsidRPr="00CD2D82">
        <w:rPr>
          <w:sz w:val="16"/>
          <w:szCs w:val="16"/>
        </w:rPr>
        <w:t xml:space="preserve"> </w:t>
      </w:r>
      <w:proofErr w:type="spellStart"/>
      <w:r w:rsidRPr="00CD2D82">
        <w:rPr>
          <w:sz w:val="16"/>
          <w:szCs w:val="16"/>
        </w:rPr>
        <w:t>Pyo</w:t>
      </w:r>
      <w:proofErr w:type="spellEnd"/>
      <w:r w:rsidRPr="00CD2D82">
        <w:rPr>
          <w:sz w:val="16"/>
          <w:szCs w:val="16"/>
        </w:rPr>
        <w:t xml:space="preserve"> Cho, School of Business, Kyungpook National University; </w:t>
      </w:r>
      <w:proofErr w:type="spellStart"/>
      <w:r w:rsidRPr="00CD2D82">
        <w:rPr>
          <w:sz w:val="16"/>
          <w:szCs w:val="16"/>
        </w:rPr>
        <w:t>Seungho</w:t>
      </w:r>
      <w:proofErr w:type="spellEnd"/>
      <w:r w:rsidRPr="00CD2D82">
        <w:rPr>
          <w:sz w:val="16"/>
          <w:szCs w:val="16"/>
        </w:rPr>
        <w:t xml:space="preserve"> Choi, </w:t>
      </w:r>
      <w:proofErr w:type="spellStart"/>
      <w:r w:rsidRPr="00CD2D82">
        <w:rPr>
          <w:sz w:val="16"/>
          <w:szCs w:val="16"/>
        </w:rPr>
        <w:t>Ewha</w:t>
      </w:r>
      <w:proofErr w:type="spellEnd"/>
      <w:r w:rsidRPr="00CD2D82">
        <w:rPr>
          <w:sz w:val="16"/>
          <w:szCs w:val="16"/>
        </w:rPr>
        <w:t xml:space="preserve"> School of Business, </w:t>
      </w:r>
      <w:proofErr w:type="spellStart"/>
      <w:r w:rsidRPr="00CD2D82">
        <w:rPr>
          <w:sz w:val="16"/>
          <w:szCs w:val="16"/>
        </w:rPr>
        <w:t>Ewha</w:t>
      </w:r>
      <w:proofErr w:type="spellEnd"/>
      <w:r w:rsidRPr="00CD2D82">
        <w:rPr>
          <w:sz w:val="16"/>
          <w:szCs w:val="16"/>
        </w:rPr>
        <w:t xml:space="preserve"> </w:t>
      </w:r>
      <w:proofErr w:type="spellStart"/>
      <w:r w:rsidRPr="00CD2D82">
        <w:rPr>
          <w:sz w:val="16"/>
          <w:szCs w:val="16"/>
        </w:rPr>
        <w:t>Womans</w:t>
      </w:r>
      <w:proofErr w:type="spellEnd"/>
      <w:r w:rsidRPr="00CD2D82">
        <w:rPr>
          <w:sz w:val="16"/>
          <w:szCs w:val="16"/>
        </w:rPr>
        <w:t xml:space="preserve"> University; “The effect of labor unions on innovation and market valuation in business group affiliations: new evidence from South Korea”; 10/26/19; Asian Bus Manage 19, 239–270 (2020). </w:t>
      </w:r>
      <w:hyperlink r:id="rId9" w:history="1">
        <w:r w:rsidRPr="00CD2D82">
          <w:rPr>
            <w:rStyle w:val="Hyperlink"/>
            <w:sz w:val="16"/>
            <w:szCs w:val="16"/>
          </w:rPr>
          <w:t>https://doi.org/10.1057/s41291-019-00089-9</w:t>
        </w:r>
      </w:hyperlink>
      <w:r w:rsidRPr="00CD2D82">
        <w:rPr>
          <w:sz w:val="16"/>
          <w:szCs w:val="16"/>
        </w:rPr>
        <w:t>; Accessed 7/7/20; NT]</w:t>
      </w:r>
      <w:r>
        <w:rPr>
          <w:sz w:val="16"/>
          <w:szCs w:val="16"/>
        </w:rPr>
        <w:t xml:space="preserve"> *Edited for readability</w:t>
      </w:r>
    </w:p>
    <w:p w14:paraId="224CBA12" w14:textId="77777777" w:rsidR="00F96A09" w:rsidRPr="002A493C" w:rsidRDefault="00F96A09" w:rsidP="00F96A09">
      <w:pPr>
        <w:rPr>
          <w:sz w:val="16"/>
        </w:rPr>
      </w:pPr>
      <w:r w:rsidRPr="002A493C">
        <w:rPr>
          <w:sz w:val="16"/>
        </w:rPr>
        <w:t xml:space="preserve">In contrast, </w:t>
      </w:r>
      <w:r w:rsidRPr="00F725DA">
        <w:rPr>
          <w:rStyle w:val="StyleUnderline"/>
          <w:highlight w:val="cyan"/>
        </w:rPr>
        <w:t>unions</w:t>
      </w:r>
      <w:r w:rsidRPr="002A493C">
        <w:rPr>
          <w:sz w:val="16"/>
        </w:rPr>
        <w:t xml:space="preserve"> can </w:t>
      </w:r>
      <w:r w:rsidRPr="00F725DA">
        <w:rPr>
          <w:rStyle w:val="StyleUnderline"/>
          <w:highlight w:val="cyan"/>
        </w:rPr>
        <w:t>facilitate innovation by reducing grievances and staff turnover</w:t>
      </w:r>
      <w:r w:rsidRPr="00F725DA">
        <w:rPr>
          <w:sz w:val="16"/>
          <w:highlight w:val="cyan"/>
        </w:rPr>
        <w:t xml:space="preserve"> </w:t>
      </w:r>
      <w:r w:rsidRPr="002A493C">
        <w:rPr>
          <w:sz w:val="16"/>
        </w:rPr>
        <w:t xml:space="preserve">or </w:t>
      </w:r>
      <w:r w:rsidRPr="00F725DA">
        <w:rPr>
          <w:rStyle w:val="StyleUnderline"/>
          <w:highlight w:val="cyan"/>
        </w:rPr>
        <w:t xml:space="preserve">by improving employees’ moral </w:t>
      </w:r>
      <w:r w:rsidRPr="002A493C">
        <w:rPr>
          <w:rStyle w:val="StyleUnderline"/>
        </w:rPr>
        <w:t>and training</w:t>
      </w:r>
      <w:r w:rsidRPr="002A493C">
        <w:rPr>
          <w:sz w:val="16"/>
        </w:rPr>
        <w:t xml:space="preserve"> </w:t>
      </w:r>
      <w:r w:rsidRPr="00F725DA">
        <w:rPr>
          <w:sz w:val="16"/>
          <w:highlight w:val="cyan"/>
        </w:rPr>
        <w:t>(</w:t>
      </w:r>
      <w:r w:rsidRPr="002A493C">
        <w:rPr>
          <w:sz w:val="16"/>
        </w:rPr>
        <w:t xml:space="preserve">Freeman and </w:t>
      </w:r>
      <w:proofErr w:type="spellStart"/>
      <w:r w:rsidRPr="002A493C">
        <w:rPr>
          <w:sz w:val="16"/>
        </w:rPr>
        <w:t>Medof</w:t>
      </w:r>
      <w:proofErr w:type="spellEnd"/>
      <w:r w:rsidRPr="002A493C">
        <w:rPr>
          <w:sz w:val="16"/>
        </w:rPr>
        <w:t xml:space="preserve"> 1984). Ulph and Ulph (1989) argued that </w:t>
      </w:r>
      <w:r w:rsidRPr="00821C59">
        <w:rPr>
          <w:rStyle w:val="StyleUnderline"/>
        </w:rPr>
        <w:t>an increase in union power</w:t>
      </w:r>
      <w:r w:rsidRPr="002A493C">
        <w:rPr>
          <w:sz w:val="16"/>
        </w:rPr>
        <w:t xml:space="preserve"> can actually </w:t>
      </w:r>
      <w:r w:rsidRPr="00821C59">
        <w:rPr>
          <w:rStyle w:val="StyleUnderline"/>
        </w:rPr>
        <w:t>increase R&amp;D as the union bargains over employment and wages</w:t>
      </w:r>
      <w:r w:rsidRPr="002A493C">
        <w:rPr>
          <w:sz w:val="16"/>
        </w:rPr>
        <w:t xml:space="preserve">. Furthermore, </w:t>
      </w:r>
      <w:r w:rsidRPr="00821C59">
        <w:rPr>
          <w:rStyle w:val="StyleUnderline"/>
        </w:rPr>
        <w:t>unions</w:t>
      </w:r>
      <w:r w:rsidRPr="002A493C">
        <w:rPr>
          <w:sz w:val="16"/>
        </w:rPr>
        <w:t xml:space="preserve"> may </w:t>
      </w:r>
      <w:r w:rsidRPr="00821C59">
        <w:rPr>
          <w:rStyle w:val="StyleUnderline"/>
        </w:rPr>
        <w:t>allow firms to increase the speed of diffusion and implementation of technology</w:t>
      </w:r>
      <w:r w:rsidRPr="002A493C">
        <w:rPr>
          <w:sz w:val="16"/>
        </w:rPr>
        <w:t xml:space="preserve"> and, hence, increase the firm’s incentive to invest (Menezes-Filho et al. 1998a, b). For instance, in the European studies, </w:t>
      </w:r>
      <w:r w:rsidRPr="00821C59">
        <w:rPr>
          <w:rStyle w:val="StyleUnderline"/>
        </w:rPr>
        <w:t>there was no compelling evidence that unions have a detrimental effect on R&amp;D</w:t>
      </w:r>
      <w:r w:rsidRPr="002A493C">
        <w:rPr>
          <w:sz w:val="16"/>
        </w:rPr>
        <w:t xml:space="preserve"> (e.g., Menezes-Filho et al. 1998a, b; Schnabel and Wagner 1992). Menezes-Filho et al. (1998a) showed that </w:t>
      </w:r>
      <w:r w:rsidRPr="00F725DA">
        <w:rPr>
          <w:sz w:val="16"/>
          <w:highlight w:val="cyan"/>
        </w:rPr>
        <w:t xml:space="preserve">a </w:t>
      </w:r>
      <w:r w:rsidRPr="00F725DA">
        <w:rPr>
          <w:rStyle w:val="StyleUnderline"/>
          <w:highlight w:val="cyan"/>
        </w:rPr>
        <w:t>negative relationship between unions and R&amp;D</w:t>
      </w:r>
      <w:r w:rsidRPr="002A493C">
        <w:rPr>
          <w:sz w:val="16"/>
        </w:rPr>
        <w:t xml:space="preserve"> investment </w:t>
      </w:r>
      <w:r w:rsidRPr="00F725DA">
        <w:rPr>
          <w:rStyle w:val="StyleUnderline"/>
          <w:highlight w:val="cyan"/>
        </w:rPr>
        <w:t>disappears</w:t>
      </w:r>
      <w:r w:rsidRPr="002A493C">
        <w:rPr>
          <w:sz w:val="16"/>
        </w:rPr>
        <w:t xml:space="preserve"> when unions could control the availability of innovative technology in the industry in the UK. Furthermore, Menezes-Filho et al. (1998b) showed that </w:t>
      </w:r>
      <w:r w:rsidRPr="00821C59">
        <w:rPr>
          <w:rStyle w:val="StyleUnderline"/>
        </w:rPr>
        <w:t>unions</w:t>
      </w:r>
      <w:r w:rsidRPr="002A493C">
        <w:rPr>
          <w:sz w:val="16"/>
        </w:rPr>
        <w:t xml:space="preserve"> in the UK </w:t>
      </w:r>
      <w:r w:rsidRPr="00821C59">
        <w:rPr>
          <w:rStyle w:val="StyleUnderline"/>
        </w:rPr>
        <w:t>improve a firm’s relative R&amp;D performance</w:t>
      </w:r>
      <w:r w:rsidRPr="002A493C">
        <w:rPr>
          <w:sz w:val="16"/>
        </w:rPr>
        <w:t xml:space="preserve">. In addition, Schnabel and Wagner (1992) showed that unions do not impede innovation in Germany, because of the more cooperative nature of industrial relations. </w:t>
      </w:r>
      <w:r w:rsidRPr="00821C59">
        <w:rPr>
          <w:rStyle w:val="StyleUnderline"/>
        </w:rPr>
        <w:t>Strong labor unions</w:t>
      </w:r>
      <w:r w:rsidRPr="002A493C">
        <w:rPr>
          <w:sz w:val="16"/>
        </w:rPr>
        <w:t xml:space="preserve"> may </w:t>
      </w:r>
      <w:r w:rsidRPr="00821C59">
        <w:rPr>
          <w:rStyle w:val="StyleUnderline"/>
        </w:rPr>
        <w:t xml:space="preserve">act as a corporate </w:t>
      </w:r>
      <w:r w:rsidRPr="00F725DA">
        <w:rPr>
          <w:rStyle w:val="StyleUnderline"/>
          <w:highlight w:val="cyan"/>
        </w:rPr>
        <w:t xml:space="preserve">governance mechanism </w:t>
      </w:r>
      <w:r w:rsidRPr="002A493C">
        <w:rPr>
          <w:rStyle w:val="StyleUnderline"/>
        </w:rPr>
        <w:t xml:space="preserve">that </w:t>
      </w:r>
      <w:r w:rsidRPr="00F725DA">
        <w:rPr>
          <w:rStyle w:val="StyleUnderline"/>
          <w:highlight w:val="cyan"/>
        </w:rPr>
        <w:t xml:space="preserve">monitors the agency problems, </w:t>
      </w:r>
      <w:r w:rsidRPr="002A493C">
        <w:rPr>
          <w:rStyle w:val="StyleUnderline"/>
        </w:rPr>
        <w:t>thereby mitigating managerial myopia</w:t>
      </w:r>
      <w:r w:rsidRPr="00821C59">
        <w:rPr>
          <w:rStyle w:val="StyleUnderline"/>
        </w:rPr>
        <w:t>. This</w:t>
      </w:r>
      <w:r w:rsidRPr="002A493C">
        <w:rPr>
          <w:sz w:val="16"/>
        </w:rPr>
        <w:t xml:space="preserve"> may eventually </w:t>
      </w:r>
      <w:r w:rsidRPr="00821C59">
        <w:rPr>
          <w:rStyle w:val="StyleUnderline"/>
        </w:rPr>
        <w:t>encourage risk taking and innovative behaviors</w:t>
      </w:r>
      <w:r w:rsidRPr="002A493C">
        <w:rPr>
          <w:sz w:val="16"/>
        </w:rPr>
        <w:t xml:space="preserve">. According to Chen et al. (2011), </w:t>
      </w:r>
      <w:r w:rsidRPr="00821C59">
        <w:rPr>
          <w:rStyle w:val="StyleUnderline"/>
        </w:rPr>
        <w:t>labor unions</w:t>
      </w:r>
      <w:r w:rsidRPr="002A493C">
        <w:rPr>
          <w:sz w:val="16"/>
        </w:rPr>
        <w:t xml:space="preserve"> can </w:t>
      </w:r>
      <w:r w:rsidRPr="00821C59">
        <w:rPr>
          <w:rStyle w:val="StyleUnderline"/>
        </w:rPr>
        <w:t>effectively monitor managerial actions because they can acquire their firms’ information</w:t>
      </w:r>
      <w:r w:rsidRPr="002A493C">
        <w:rPr>
          <w:sz w:val="16"/>
        </w:rPr>
        <w:t xml:space="preserve"> more easily than can outside stakeholders can. Also, </w:t>
      </w:r>
      <w:r w:rsidRPr="00F725DA">
        <w:rPr>
          <w:rStyle w:val="StyleUnderline"/>
          <w:highlight w:val="cyan"/>
        </w:rPr>
        <w:t>unions</w:t>
      </w:r>
      <w:r w:rsidRPr="00821C59">
        <w:rPr>
          <w:rStyle w:val="StyleUnderline"/>
        </w:rPr>
        <w:t xml:space="preserve"> exert</w:t>
      </w:r>
      <w:r w:rsidRPr="002A493C">
        <w:rPr>
          <w:sz w:val="16"/>
        </w:rPr>
        <w:t xml:space="preserve"> their </w:t>
      </w:r>
      <w:r w:rsidRPr="00821C59">
        <w:rPr>
          <w:rStyle w:val="StyleUnderline"/>
        </w:rPr>
        <w:t>power</w:t>
      </w:r>
      <w:r w:rsidRPr="002A493C">
        <w:rPr>
          <w:sz w:val="16"/>
        </w:rPr>
        <w:t xml:space="preserve"> on management </w:t>
      </w:r>
      <w:r w:rsidRPr="00821C59">
        <w:rPr>
          <w:rStyle w:val="StyleUnderline"/>
        </w:rPr>
        <w:t>by using</w:t>
      </w:r>
      <w:r w:rsidRPr="002A493C">
        <w:rPr>
          <w:sz w:val="16"/>
        </w:rPr>
        <w:t xml:space="preserve"> their </w:t>
      </w:r>
      <w:r w:rsidRPr="00821C59">
        <w:rPr>
          <w:rStyle w:val="StyleUnderline"/>
        </w:rPr>
        <w:t xml:space="preserve">bargaining power to </w:t>
      </w:r>
      <w:r w:rsidRPr="00F725DA">
        <w:rPr>
          <w:rStyle w:val="StyleUnderline"/>
          <w:highlight w:val="cyan"/>
        </w:rPr>
        <w:t>increase</w:t>
      </w:r>
      <w:r w:rsidRPr="002A493C">
        <w:rPr>
          <w:sz w:val="16"/>
        </w:rPr>
        <w:t xml:space="preserve"> the </w:t>
      </w:r>
      <w:r w:rsidRPr="00F725DA">
        <w:rPr>
          <w:rStyle w:val="StyleUnderline"/>
          <w:highlight w:val="cyan"/>
        </w:rPr>
        <w:t>corporate transparency</w:t>
      </w:r>
      <w:r w:rsidRPr="002A493C">
        <w:rPr>
          <w:sz w:val="16"/>
        </w:rPr>
        <w:t>. For instance, affiliated labor unions in Korea have asked management to share information and to allow their participation in decision making in order to monitor whether managers harm the transparency and betray the trust of stakeholders.2</w:t>
      </w:r>
    </w:p>
    <w:p w14:paraId="748B0739" w14:textId="77777777" w:rsidR="00F96A09" w:rsidRDefault="00F96A09" w:rsidP="00F96A09">
      <w:pPr>
        <w:pStyle w:val="Heading4"/>
      </w:pPr>
      <w:r>
        <w:t>Declines in R&amp;D cede tech dominance to China.</w:t>
      </w:r>
    </w:p>
    <w:p w14:paraId="14A108E0" w14:textId="77777777" w:rsidR="00F96A09" w:rsidRDefault="00F96A09" w:rsidP="00F96A09">
      <w:pPr>
        <w:rPr>
          <w:sz w:val="16"/>
          <w:szCs w:val="16"/>
        </w:rPr>
      </w:pPr>
      <w:r w:rsidRPr="00CD2D82">
        <w:rPr>
          <w:rStyle w:val="Style13ptBold"/>
        </w:rPr>
        <w:t>Davidson ’17</w:t>
      </w:r>
      <w:r>
        <w:t xml:space="preserve"> </w:t>
      </w:r>
      <w:r w:rsidRPr="00CD2D82">
        <w:rPr>
          <w:sz w:val="16"/>
          <w:szCs w:val="16"/>
        </w:rPr>
        <w:t xml:space="preserve">[Paul; Reporter for USA Today; “Why China is beating the U.S. at innovation”; 4/17/17; USA Today; </w:t>
      </w:r>
      <w:hyperlink r:id="rId10" w:history="1">
        <w:r w:rsidRPr="00CD2D82">
          <w:rPr>
            <w:rStyle w:val="Hyperlink"/>
            <w:sz w:val="16"/>
            <w:szCs w:val="16"/>
          </w:rPr>
          <w:t>https://www.usatoday.com/story/money/2017/04/17/why-china-beating-us-innovation/100016138/</w:t>
        </w:r>
      </w:hyperlink>
      <w:r w:rsidRPr="00CD2D82">
        <w:rPr>
          <w:sz w:val="16"/>
          <w:szCs w:val="16"/>
        </w:rPr>
        <w:t>; Accessed 7/7/20; NT]</w:t>
      </w:r>
    </w:p>
    <w:p w14:paraId="00DE33E6" w14:textId="77777777" w:rsidR="00F96A09" w:rsidRPr="002A493C" w:rsidRDefault="00F96A09" w:rsidP="00F96A09">
      <w:pPr>
        <w:rPr>
          <w:sz w:val="16"/>
        </w:rPr>
      </w:pPr>
      <w:r w:rsidRPr="00F725DA">
        <w:rPr>
          <w:rStyle w:val="StyleUnderline"/>
          <w:highlight w:val="cyan"/>
        </w:rPr>
        <w:t>The U.S.</w:t>
      </w:r>
      <w:r w:rsidRPr="00821C59">
        <w:rPr>
          <w:rStyle w:val="StyleUnderline"/>
        </w:rPr>
        <w:t xml:space="preserve"> has</w:t>
      </w:r>
      <w:r w:rsidRPr="002A493C">
        <w:rPr>
          <w:sz w:val="16"/>
        </w:rPr>
        <w:t xml:space="preserve"> also </w:t>
      </w:r>
      <w:r w:rsidRPr="00821C59">
        <w:rPr>
          <w:rStyle w:val="StyleUnderline"/>
        </w:rPr>
        <w:t>given birth to</w:t>
      </w:r>
      <w:r w:rsidRPr="002A493C">
        <w:rPr>
          <w:sz w:val="16"/>
        </w:rPr>
        <w:t xml:space="preserve"> a Smithsonian-worthy collection of </w:t>
      </w:r>
      <w:r w:rsidRPr="00821C59">
        <w:rPr>
          <w:rStyle w:val="StyleUnderline"/>
        </w:rPr>
        <w:t>breakthrough technologies</w:t>
      </w:r>
      <w:r w:rsidRPr="002A493C">
        <w:rPr>
          <w:sz w:val="16"/>
        </w:rPr>
        <w:t xml:space="preserve"> — including flat-panel displays, digital mobile handsets, notebook computers and solar panels — </w:t>
      </w:r>
      <w:r w:rsidRPr="00821C59">
        <w:rPr>
          <w:rStyle w:val="StyleUnderline"/>
        </w:rPr>
        <w:t xml:space="preserve">only to </w:t>
      </w:r>
      <w:r w:rsidRPr="00F725DA">
        <w:rPr>
          <w:rStyle w:val="StyleUnderline"/>
          <w:highlight w:val="cyan"/>
        </w:rPr>
        <w:t>fumble away their development to other countries,</w:t>
      </w:r>
      <w:r w:rsidRPr="002A493C">
        <w:rPr>
          <w:sz w:val="16"/>
        </w:rPr>
        <w:t xml:space="preserve"> particularly China and Japan. The BCG study concludes </w:t>
      </w:r>
      <w:r w:rsidRPr="00F725DA">
        <w:rPr>
          <w:rStyle w:val="StyleUnderline"/>
          <w:highlight w:val="cyan"/>
        </w:rPr>
        <w:t>the U.S. has the potential to reverse</w:t>
      </w:r>
      <w:r w:rsidRPr="002A493C">
        <w:rPr>
          <w:sz w:val="16"/>
        </w:rPr>
        <w:t xml:space="preserve"> the trend </w:t>
      </w:r>
      <w:r w:rsidRPr="00F725DA">
        <w:rPr>
          <w:rStyle w:val="StyleUnderline"/>
          <w:highlight w:val="cyan"/>
        </w:rPr>
        <w:t>through better collaboration</w:t>
      </w:r>
      <w:r w:rsidRPr="002A493C">
        <w:rPr>
          <w:sz w:val="16"/>
        </w:rPr>
        <w:t xml:space="preserve"> among private industry, universities and research consortia. Such a </w:t>
      </w:r>
      <w:r w:rsidRPr="00821C59">
        <w:rPr>
          <w:rStyle w:val="StyleUnderline"/>
        </w:rPr>
        <w:t>shift would increase annual manufacturing</w:t>
      </w:r>
      <w:r w:rsidRPr="002A493C">
        <w:rPr>
          <w:sz w:val="16"/>
        </w:rPr>
        <w:t xml:space="preserve"> output by 5%, or $100 billion, and add 700,000 factory jobs and another 1.9 million in other sectors through ripple effects. Yet </w:t>
      </w:r>
      <w:r w:rsidRPr="00821C59">
        <w:rPr>
          <w:rStyle w:val="StyleUnderline"/>
        </w:rPr>
        <w:t>while</w:t>
      </w:r>
      <w:r w:rsidRPr="002A493C">
        <w:rPr>
          <w:sz w:val="16"/>
        </w:rPr>
        <w:t xml:space="preserve"> President </w:t>
      </w:r>
      <w:r w:rsidRPr="00821C59">
        <w:rPr>
          <w:rStyle w:val="StyleUnderline"/>
        </w:rPr>
        <w:t>Trump is focused on narrowing</w:t>
      </w:r>
      <w:r w:rsidRPr="002A493C">
        <w:rPr>
          <w:sz w:val="16"/>
        </w:rPr>
        <w:t xml:space="preserve"> the nation’s </w:t>
      </w:r>
      <w:r w:rsidRPr="00821C59">
        <w:rPr>
          <w:rStyle w:val="StyleUnderline"/>
        </w:rPr>
        <w:t>trade deficit</w:t>
      </w:r>
      <w:r w:rsidRPr="002A493C">
        <w:rPr>
          <w:sz w:val="16"/>
        </w:rPr>
        <w:t xml:space="preserve">, </w:t>
      </w:r>
      <w:r w:rsidRPr="00821C59">
        <w:rPr>
          <w:rStyle w:val="StyleUnderline"/>
        </w:rPr>
        <w:t>his</w:t>
      </w:r>
      <w:r w:rsidRPr="002A493C">
        <w:rPr>
          <w:sz w:val="16"/>
        </w:rPr>
        <w:t xml:space="preserve"> proposed </w:t>
      </w:r>
      <w:r w:rsidRPr="00821C59">
        <w:rPr>
          <w:rStyle w:val="StyleUnderline"/>
        </w:rPr>
        <w:t>budget would slash</w:t>
      </w:r>
      <w:r w:rsidRPr="002A493C">
        <w:rPr>
          <w:sz w:val="16"/>
        </w:rPr>
        <w:t xml:space="preserve"> federal funding for </w:t>
      </w:r>
      <w:r w:rsidRPr="00821C59">
        <w:rPr>
          <w:rStyle w:val="StyleUnderline"/>
        </w:rPr>
        <w:t>R&amp;D</w:t>
      </w:r>
      <w:r w:rsidRPr="002A493C">
        <w:rPr>
          <w:sz w:val="16"/>
        </w:rPr>
        <w:t xml:space="preserve">, potentially snuffing out a significant source of U.S. manufacturing jobs that could help accomplish that goal. Last year, the U.S. had an $83 billion trade gap in advanced technology products, according to the Census Bureau. </w:t>
      </w:r>
      <w:r w:rsidRPr="00821C59">
        <w:rPr>
          <w:rStyle w:val="StyleUnderline"/>
        </w:rPr>
        <w:t>The country is still the global leader in</w:t>
      </w:r>
      <w:r w:rsidRPr="002A493C">
        <w:rPr>
          <w:sz w:val="16"/>
        </w:rPr>
        <w:t xml:space="preserve"> “basic and applied” </w:t>
      </w:r>
      <w:r w:rsidRPr="00821C59">
        <w:rPr>
          <w:rStyle w:val="StyleUnderline"/>
        </w:rPr>
        <w:t>R&amp;D</w:t>
      </w:r>
      <w:r w:rsidRPr="002A493C">
        <w:rPr>
          <w:sz w:val="16"/>
        </w:rPr>
        <w:t xml:space="preserve">, which makes early discoveries and further refines them. About a third of the $500 billion the country spends on R&amp;D is funneled to those activities. But while two-thirds of the total goes to later-stage “development” R&amp;D, China invests 84% of its R&amp;D money on advances that yield commercial products. For the past decade, “development” R&amp;D has been growing 20% a year in China, versus 5% in the U.S., the BCG report says. As recently as 2004, the U.S. spent four times as much as China. </w:t>
      </w:r>
      <w:r w:rsidRPr="00821C59">
        <w:rPr>
          <w:rStyle w:val="StyleUnderline"/>
        </w:rPr>
        <w:t xml:space="preserve">In </w:t>
      </w:r>
      <w:r w:rsidRPr="00F725DA">
        <w:rPr>
          <w:rStyle w:val="StyleUnderline"/>
          <w:highlight w:val="cyan"/>
        </w:rPr>
        <w:t>China</w:t>
      </w:r>
      <w:r w:rsidRPr="002A493C">
        <w:rPr>
          <w:sz w:val="16"/>
        </w:rPr>
        <w:t xml:space="preserve">, many </w:t>
      </w:r>
      <w:r w:rsidRPr="002A493C">
        <w:rPr>
          <w:rStyle w:val="StyleUnderline"/>
        </w:rPr>
        <w:t xml:space="preserve">technology </w:t>
      </w:r>
      <w:r w:rsidRPr="00F725DA">
        <w:rPr>
          <w:rStyle w:val="StyleUnderline"/>
          <w:highlight w:val="cyan"/>
        </w:rPr>
        <w:t>companies are state-owned and</w:t>
      </w:r>
      <w:r w:rsidRPr="002A493C">
        <w:rPr>
          <w:sz w:val="16"/>
        </w:rPr>
        <w:t xml:space="preserve"> so they </w:t>
      </w:r>
      <w:r w:rsidRPr="00F725DA">
        <w:rPr>
          <w:rStyle w:val="StyleUnderline"/>
          <w:highlight w:val="cyan"/>
        </w:rPr>
        <w:t>don’t have to worry if</w:t>
      </w:r>
      <w:r w:rsidRPr="002A493C">
        <w:rPr>
          <w:sz w:val="16"/>
        </w:rPr>
        <w:t xml:space="preserve"> massive </w:t>
      </w:r>
      <w:r w:rsidRPr="00F725DA">
        <w:rPr>
          <w:rStyle w:val="StyleUnderline"/>
          <w:highlight w:val="cyan"/>
        </w:rPr>
        <w:t>R&amp;D</w:t>
      </w:r>
      <w:r w:rsidRPr="002A493C">
        <w:rPr>
          <w:sz w:val="16"/>
        </w:rPr>
        <w:t xml:space="preserve"> spending </w:t>
      </w:r>
      <w:r w:rsidRPr="00F725DA">
        <w:rPr>
          <w:rStyle w:val="StyleUnderline"/>
          <w:highlight w:val="cyan"/>
        </w:rPr>
        <w:t>yields losses</w:t>
      </w:r>
      <w:r w:rsidRPr="002A493C">
        <w:rPr>
          <w:sz w:val="16"/>
        </w:rPr>
        <w:t xml:space="preserve"> until a product is commercialized, and even the research of private firms is often subsidized by the government, says Robert Atkinson, president of the Information Technology and Innovation Foundation. The Chinese government, he says, also gives the </w:t>
      </w:r>
      <w:r w:rsidRPr="002A493C">
        <w:rPr>
          <w:sz w:val="16"/>
        </w:rPr>
        <w:lastRenderedPageBreak/>
        <w:t>private sector specific timetables for achieving dominance in areas such as solar, printers, robots and drones. And China routinely steals technology and fails to enforce patent laws, Atkinson says “</w:t>
      </w:r>
      <w:r w:rsidRPr="00821C59">
        <w:rPr>
          <w:rStyle w:val="StyleUnderline"/>
        </w:rPr>
        <w:t>They have huge advantages</w:t>
      </w:r>
      <w:r w:rsidRPr="002A493C">
        <w:rPr>
          <w:sz w:val="16"/>
        </w:rPr>
        <w:t>,” he says.</w:t>
      </w:r>
    </w:p>
    <w:p w14:paraId="6779ACB5" w14:textId="77777777" w:rsidR="00F96A09" w:rsidRDefault="00F96A09" w:rsidP="00F96A09">
      <w:pPr>
        <w:pStyle w:val="Heading4"/>
      </w:pPr>
      <w:r>
        <w:t>US tech dominance is critical to sustain nuclear deterrence – collapse ensures nuclear conflict.</w:t>
      </w:r>
    </w:p>
    <w:p w14:paraId="41E397C3" w14:textId="77777777" w:rsidR="00F96A09" w:rsidRPr="00D6498F" w:rsidRDefault="00F96A09" w:rsidP="00F96A09">
      <w:pPr>
        <w:rPr>
          <w:sz w:val="16"/>
          <w:szCs w:val="16"/>
        </w:rPr>
      </w:pPr>
      <w:r w:rsidRPr="00D6498F">
        <w:rPr>
          <w:rStyle w:val="Style13ptBold"/>
        </w:rPr>
        <w:t>Saalman ’20</w:t>
      </w:r>
      <w:r>
        <w:t xml:space="preserve"> </w:t>
      </w:r>
      <w:r w:rsidRPr="00D6498F">
        <w:rPr>
          <w:sz w:val="16"/>
          <w:szCs w:val="16"/>
        </w:rPr>
        <w:t xml:space="preserve">[Dr. Lora; Associate Senior Fellow at the Stockholm International Peace Research Institute and a Senior Fellow at the </w:t>
      </w:r>
      <w:proofErr w:type="spellStart"/>
      <w:r w:rsidRPr="00D6498F">
        <w:rPr>
          <w:sz w:val="16"/>
          <w:szCs w:val="16"/>
        </w:rPr>
        <w:t>EastWest</w:t>
      </w:r>
      <w:proofErr w:type="spellEnd"/>
      <w:r w:rsidRPr="00D6498F">
        <w:rPr>
          <w:sz w:val="16"/>
          <w:szCs w:val="16"/>
        </w:rPr>
        <w:t xml:space="preserve"> Institute.; “THE IMPACT OF AI ON NUCLEAR DETERRENCE: CHINA, RUSSIA, AND THE UNITED STATES”; 4/14/20; East-West Center; </w:t>
      </w:r>
      <w:hyperlink r:id="rId11" w:history="1">
        <w:r w:rsidRPr="00D6498F">
          <w:rPr>
            <w:rStyle w:val="Hyperlink"/>
            <w:sz w:val="16"/>
            <w:szCs w:val="16"/>
          </w:rPr>
          <w:t>https://www.eastwestcenter.org/news-center/east-west-wire/the-impact-ai-nuclear-deterrence-china-russia-and-the-united-states</w:t>
        </w:r>
      </w:hyperlink>
      <w:r w:rsidRPr="00D6498F">
        <w:rPr>
          <w:sz w:val="16"/>
          <w:szCs w:val="16"/>
        </w:rPr>
        <w:t>; Accessed 7/7/20; NT]</w:t>
      </w:r>
    </w:p>
    <w:p w14:paraId="5341EA62" w14:textId="77777777" w:rsidR="00F96A09" w:rsidRPr="002A493C" w:rsidRDefault="00F96A09" w:rsidP="00F96A09">
      <w:pPr>
        <w:rPr>
          <w:sz w:val="16"/>
        </w:rPr>
      </w:pPr>
      <w:r w:rsidRPr="002A493C">
        <w:rPr>
          <w:sz w:val="16"/>
        </w:rPr>
        <w:t xml:space="preserve">HONOLULU (14 April 2020)—Artificial intelligence </w:t>
      </w:r>
      <w:r w:rsidRPr="00D6498F">
        <w:rPr>
          <w:rStyle w:val="StyleUnderline"/>
        </w:rPr>
        <w:t>(</w:t>
      </w:r>
      <w:r w:rsidRPr="00F725DA">
        <w:rPr>
          <w:rStyle w:val="StyleUnderline"/>
          <w:highlight w:val="cyan"/>
        </w:rPr>
        <w:t xml:space="preserve">AI) is an </w:t>
      </w:r>
      <w:r w:rsidRPr="002A493C">
        <w:rPr>
          <w:rStyle w:val="StyleUnderline"/>
        </w:rPr>
        <w:t xml:space="preserve">increasingly </w:t>
      </w:r>
      <w:r w:rsidRPr="00F725DA">
        <w:rPr>
          <w:rStyle w:val="StyleUnderline"/>
          <w:highlight w:val="cyan"/>
        </w:rPr>
        <w:t>important component of weapons systems</w:t>
      </w:r>
      <w:r w:rsidRPr="00D6498F">
        <w:rPr>
          <w:rStyle w:val="StyleUnderline"/>
        </w:rPr>
        <w:t>, with</w:t>
      </w:r>
      <w:r w:rsidRPr="002A493C">
        <w:rPr>
          <w:sz w:val="16"/>
        </w:rPr>
        <w:t xml:space="preserve"> both positive and negative </w:t>
      </w:r>
      <w:r w:rsidRPr="00D6498F">
        <w:rPr>
          <w:rStyle w:val="StyleUnderline"/>
        </w:rPr>
        <w:t xml:space="preserve">implications </w:t>
      </w:r>
      <w:r w:rsidRPr="00F725DA">
        <w:rPr>
          <w:rStyle w:val="StyleUnderline"/>
          <w:highlight w:val="cyan"/>
        </w:rPr>
        <w:t>for nuclear deterrence</w:t>
      </w:r>
      <w:r w:rsidRPr="00D6498F">
        <w:rPr>
          <w:rStyle w:val="StyleUnderline"/>
        </w:rPr>
        <w:t>. Integration of AI into military platforms has the potential to allow weaker nuclear-armed states to reset</w:t>
      </w:r>
      <w:r w:rsidRPr="002A493C">
        <w:rPr>
          <w:sz w:val="16"/>
        </w:rPr>
        <w:t xml:space="preserve"> the </w:t>
      </w:r>
      <w:r w:rsidRPr="00D6498F">
        <w:rPr>
          <w:rStyle w:val="StyleUnderline"/>
        </w:rPr>
        <w:t>imbalance of power</w:t>
      </w:r>
      <w:r w:rsidRPr="002A493C">
        <w:rPr>
          <w:sz w:val="16"/>
        </w:rPr>
        <w:t xml:space="preserve">, but at the same time </w:t>
      </w:r>
      <w:r w:rsidRPr="00F725DA">
        <w:rPr>
          <w:rStyle w:val="StyleUnderline"/>
          <w:highlight w:val="cyan"/>
        </w:rPr>
        <w:t>it exacerbates fears that</w:t>
      </w:r>
      <w:r w:rsidRPr="00D6498F">
        <w:rPr>
          <w:rStyle w:val="StyleUnderline"/>
        </w:rPr>
        <w:t xml:space="preserve"> stronger </w:t>
      </w:r>
      <w:r w:rsidRPr="00F725DA">
        <w:rPr>
          <w:rStyle w:val="StyleUnderline"/>
          <w:highlight w:val="cyan"/>
        </w:rPr>
        <w:t>states</w:t>
      </w:r>
      <w:r w:rsidRPr="002A493C">
        <w:rPr>
          <w:sz w:val="16"/>
        </w:rPr>
        <w:t xml:space="preserve"> may </w:t>
      </w:r>
      <w:r w:rsidRPr="00D6498F">
        <w:rPr>
          <w:rStyle w:val="StyleUnderline"/>
        </w:rPr>
        <w:t xml:space="preserve">further </w:t>
      </w:r>
      <w:r w:rsidRPr="00F725DA">
        <w:rPr>
          <w:rStyle w:val="StyleUnderline"/>
          <w:highlight w:val="cyan"/>
        </w:rPr>
        <w:t>solidify their dominance and engage in</w:t>
      </w:r>
      <w:r w:rsidRPr="00D6498F">
        <w:rPr>
          <w:rStyle w:val="StyleUnderline"/>
        </w:rPr>
        <w:t xml:space="preserve"> more </w:t>
      </w:r>
      <w:r w:rsidRPr="00F725DA">
        <w:rPr>
          <w:rStyle w:val="StyleUnderline"/>
          <w:highlight w:val="cyan"/>
        </w:rPr>
        <w:t>provocative actions</w:t>
      </w:r>
      <w:r w:rsidRPr="002A493C">
        <w:rPr>
          <w:sz w:val="16"/>
        </w:rPr>
        <w:t xml:space="preserve">. </w:t>
      </w:r>
      <w:r w:rsidRPr="00D6498F">
        <w:rPr>
          <w:rStyle w:val="StyleUnderline"/>
        </w:rPr>
        <w:t>China, Russia, and the US are</w:t>
      </w:r>
      <w:r w:rsidRPr="002A493C">
        <w:rPr>
          <w:sz w:val="16"/>
        </w:rPr>
        <w:t xml:space="preserve"> all </w:t>
      </w:r>
      <w:r w:rsidRPr="00D6498F">
        <w:rPr>
          <w:rStyle w:val="StyleUnderline"/>
        </w:rPr>
        <w:t>engaged in developing and integrating AI applications into their military modernization programs</w:t>
      </w:r>
      <w:r w:rsidRPr="002A493C">
        <w:rPr>
          <w:sz w:val="16"/>
        </w:rPr>
        <w:t xml:space="preserve">. These </w:t>
      </w:r>
      <w:r w:rsidRPr="00D6498F">
        <w:rPr>
          <w:rStyle w:val="StyleUnderline"/>
        </w:rPr>
        <w:t>applications include machine learning, neural networks, and autonomy that feature in</w:t>
      </w:r>
      <w:r w:rsidRPr="002A493C">
        <w:rPr>
          <w:sz w:val="16"/>
        </w:rPr>
        <w:t xml:space="preserve"> Command, Control, Communications, Computers, Intelligence, Surveillance, and Reconnaissance (</w:t>
      </w:r>
      <w:r w:rsidRPr="00D6498F">
        <w:rPr>
          <w:rStyle w:val="StyleUnderline"/>
        </w:rPr>
        <w:t>C4ISR</w:t>
      </w:r>
      <w:r w:rsidRPr="002A493C">
        <w:rPr>
          <w:sz w:val="16"/>
        </w:rPr>
        <w:t xml:space="preserve">) systems. They also include the deployment of unmanned weapons-delivery and defense platforms. AI has both defensive and offensive applications At the defensive level, </w:t>
      </w:r>
      <w:r w:rsidRPr="00D6498F">
        <w:rPr>
          <w:rStyle w:val="StyleUnderline"/>
        </w:rPr>
        <w:t>AI has a strong allure for countries that have less capable early-warning systems</w:t>
      </w:r>
      <w:r w:rsidRPr="002A493C">
        <w:rPr>
          <w:sz w:val="16"/>
        </w:rPr>
        <w:t xml:space="preserve"> and smaller and weaker nuclear and conventional arsenals. </w:t>
      </w:r>
      <w:r w:rsidRPr="00D6498F">
        <w:rPr>
          <w:rStyle w:val="StyleUnderline"/>
        </w:rPr>
        <w:t>Machines have the capacity to make decisions based on objective criteria</w:t>
      </w:r>
      <w:r w:rsidRPr="002A493C">
        <w:rPr>
          <w:sz w:val="16"/>
        </w:rPr>
        <w:t xml:space="preserve">, avoiding the pitfalls of human error, and they can provide faster anticipation and response to an incoming attack. These </w:t>
      </w:r>
      <w:r w:rsidRPr="00D6498F">
        <w:rPr>
          <w:rStyle w:val="StyleUnderline"/>
        </w:rPr>
        <w:t>capabilities are compelling for countries</w:t>
      </w:r>
      <w:r w:rsidRPr="002A493C">
        <w:rPr>
          <w:sz w:val="16"/>
        </w:rPr>
        <w:t xml:space="preserve"> such as China and Russia </w:t>
      </w:r>
      <w:r w:rsidRPr="00D6498F">
        <w:rPr>
          <w:rStyle w:val="StyleUnderline"/>
        </w:rPr>
        <w:t>that have concerns about deficiencies in</w:t>
      </w:r>
      <w:r w:rsidRPr="002A493C">
        <w:rPr>
          <w:sz w:val="16"/>
        </w:rPr>
        <w:t xml:space="preserve"> their </w:t>
      </w:r>
      <w:r w:rsidRPr="00D6498F">
        <w:rPr>
          <w:rStyle w:val="StyleUnderline"/>
        </w:rPr>
        <w:t>early-warning capabilities in the face of improving US capacity to mount high-precision, stealthy, and swift attacks</w:t>
      </w:r>
      <w:r w:rsidRPr="002A493C">
        <w:rPr>
          <w:sz w:val="16"/>
        </w:rPr>
        <w:t xml:space="preserve">. At the offensive level, </w:t>
      </w:r>
      <w:r w:rsidRPr="00F725DA">
        <w:rPr>
          <w:rStyle w:val="StyleUnderline"/>
          <w:highlight w:val="cyan"/>
        </w:rPr>
        <w:t xml:space="preserve">Russia, China, and the US are all developing </w:t>
      </w:r>
      <w:r w:rsidRPr="002A493C">
        <w:rPr>
          <w:rStyle w:val="StyleUnderline"/>
        </w:rPr>
        <w:t xml:space="preserve">unmanned </w:t>
      </w:r>
      <w:r w:rsidRPr="00F725DA">
        <w:rPr>
          <w:rStyle w:val="StyleUnderline"/>
          <w:highlight w:val="cyan"/>
        </w:rPr>
        <w:t xml:space="preserve">platforms </w:t>
      </w:r>
      <w:r w:rsidRPr="002A493C">
        <w:rPr>
          <w:rStyle w:val="StyleUnderline"/>
        </w:rPr>
        <w:t>with</w:t>
      </w:r>
      <w:r w:rsidRPr="002A493C">
        <w:rPr>
          <w:sz w:val="16"/>
        </w:rPr>
        <w:t xml:space="preserve"> varying levels of </w:t>
      </w:r>
      <w:r w:rsidRPr="00F725DA">
        <w:rPr>
          <w:rStyle w:val="StyleUnderline"/>
          <w:highlight w:val="cyan"/>
        </w:rPr>
        <w:t>AI integration and autonomy</w:t>
      </w:r>
      <w:r w:rsidRPr="00D6498F">
        <w:rPr>
          <w:rStyle w:val="StyleUnderline"/>
        </w:rPr>
        <w:t xml:space="preserve"> that can be used </w:t>
      </w:r>
      <w:r w:rsidRPr="00F725DA">
        <w:rPr>
          <w:rStyle w:val="StyleUnderline"/>
          <w:highlight w:val="cyan"/>
        </w:rPr>
        <w:t>to deploy nuclear</w:t>
      </w:r>
      <w:r w:rsidRPr="00D6498F">
        <w:rPr>
          <w:rStyle w:val="StyleUnderline"/>
        </w:rPr>
        <w:t xml:space="preserve"> or conventional </w:t>
      </w:r>
      <w:r w:rsidRPr="00F725DA">
        <w:rPr>
          <w:rStyle w:val="StyleUnderline"/>
          <w:highlight w:val="cyan"/>
        </w:rPr>
        <w:t>weapons</w:t>
      </w:r>
      <w:r w:rsidRPr="002A493C">
        <w:rPr>
          <w:sz w:val="16"/>
        </w:rPr>
        <w:t xml:space="preserve">. These unmanned platforms include underwater vehicles, combat aerial vehicles, and spaceplanes. One </w:t>
      </w:r>
      <w:r w:rsidRPr="00D6498F">
        <w:rPr>
          <w:rStyle w:val="StyleUnderline"/>
        </w:rPr>
        <w:t>risk</w:t>
      </w:r>
      <w:r w:rsidRPr="002A493C">
        <w:rPr>
          <w:sz w:val="16"/>
        </w:rPr>
        <w:t xml:space="preserve"> is </w:t>
      </w:r>
      <w:r w:rsidRPr="00D6498F">
        <w:rPr>
          <w:rStyle w:val="StyleUnderline"/>
        </w:rPr>
        <w:t>that</w:t>
      </w:r>
      <w:r w:rsidRPr="002A493C">
        <w:rPr>
          <w:sz w:val="16"/>
        </w:rPr>
        <w:t xml:space="preserve"> such </w:t>
      </w:r>
      <w:r w:rsidRPr="00D6498F">
        <w:rPr>
          <w:rStyle w:val="StyleUnderline"/>
        </w:rPr>
        <w:t>platforms could</w:t>
      </w:r>
      <w:r w:rsidRPr="002A493C">
        <w:rPr>
          <w:sz w:val="16"/>
        </w:rPr>
        <w:t xml:space="preserve"> potentially </w:t>
      </w:r>
      <w:r w:rsidRPr="00D6498F">
        <w:rPr>
          <w:rStyle w:val="StyleUnderline"/>
        </w:rPr>
        <w:t>select and engage targets without meaningful human control</w:t>
      </w:r>
      <w:r w:rsidRPr="002A493C">
        <w:rPr>
          <w:sz w:val="16"/>
        </w:rPr>
        <w:t xml:space="preserve">. The three countries’ </w:t>
      </w:r>
      <w:r w:rsidRPr="00D6498F">
        <w:rPr>
          <w:rStyle w:val="StyleUnderline"/>
        </w:rPr>
        <w:t>differing</w:t>
      </w:r>
      <w:r w:rsidRPr="002A493C">
        <w:rPr>
          <w:sz w:val="16"/>
        </w:rPr>
        <w:t>—</w:t>
      </w:r>
      <w:r w:rsidRPr="00D6498F">
        <w:rPr>
          <w:rStyle w:val="StyleUnderline"/>
        </w:rPr>
        <w:t>and</w:t>
      </w:r>
      <w:r w:rsidRPr="002A493C">
        <w:rPr>
          <w:sz w:val="16"/>
        </w:rPr>
        <w:t xml:space="preserve"> at times </w:t>
      </w:r>
      <w:r w:rsidRPr="00D6498F">
        <w:rPr>
          <w:rStyle w:val="StyleUnderline"/>
        </w:rPr>
        <w:t>contradictory</w:t>
      </w:r>
      <w:r w:rsidRPr="002A493C">
        <w:rPr>
          <w:sz w:val="16"/>
        </w:rPr>
        <w:t>—</w:t>
      </w:r>
      <w:r w:rsidRPr="00D6498F">
        <w:rPr>
          <w:rStyle w:val="StyleUnderline"/>
        </w:rPr>
        <w:t>definitions of</w:t>
      </w:r>
      <w:r w:rsidRPr="002A493C">
        <w:rPr>
          <w:sz w:val="16"/>
        </w:rPr>
        <w:t xml:space="preserve"> what constitutes a lethal autonomous weapon system (</w:t>
      </w:r>
      <w:r w:rsidRPr="00D6498F">
        <w:rPr>
          <w:rStyle w:val="StyleUnderline"/>
        </w:rPr>
        <w:t>LAWS) impede consensus on</w:t>
      </w:r>
      <w:r w:rsidRPr="002A493C">
        <w:rPr>
          <w:sz w:val="16"/>
        </w:rPr>
        <w:t xml:space="preserve"> how to </w:t>
      </w:r>
      <w:r w:rsidRPr="00D6498F">
        <w:rPr>
          <w:rStyle w:val="StyleUnderline"/>
        </w:rPr>
        <w:t>avoid</w:t>
      </w:r>
      <w:r w:rsidRPr="002A493C">
        <w:rPr>
          <w:sz w:val="16"/>
        </w:rPr>
        <w:t xml:space="preserve"> such</w:t>
      </w:r>
      <w:r w:rsidRPr="00D6498F">
        <w:rPr>
          <w:rStyle w:val="StyleUnderline"/>
        </w:rPr>
        <w:t xml:space="preserve"> risks</w:t>
      </w:r>
      <w:r w:rsidRPr="002A493C">
        <w:rPr>
          <w:sz w:val="16"/>
        </w:rPr>
        <w:t xml:space="preserve">. Roles are shifting </w:t>
      </w:r>
      <w:r w:rsidRPr="00D6498F">
        <w:rPr>
          <w:rStyle w:val="StyleUnderline"/>
        </w:rPr>
        <w:t>The US remains one of the largest drivers of AI and nuclear trends</w:t>
      </w:r>
      <w:r w:rsidRPr="002A493C">
        <w:rPr>
          <w:sz w:val="16"/>
        </w:rPr>
        <w:t xml:space="preserve">. In part this is because the US system is relatively transparent, thereby eliciting countermeasures and imitation. It also stems from the history of US military deployments in East Asia and elsewhere. </w:t>
      </w:r>
      <w:r w:rsidRPr="00D6498F">
        <w:rPr>
          <w:rStyle w:val="StyleUnderline"/>
        </w:rPr>
        <w:t>US development</w:t>
      </w:r>
      <w:r w:rsidRPr="002A493C">
        <w:rPr>
          <w:sz w:val="16"/>
        </w:rPr>
        <w:t xml:space="preserve"> of unmanned combat aerial and underwater vehicles, as well as spaceplanes, has </w:t>
      </w:r>
      <w:r w:rsidRPr="00D6498F">
        <w:rPr>
          <w:rStyle w:val="StyleUnderline"/>
        </w:rPr>
        <w:t>raised</w:t>
      </w:r>
      <w:r w:rsidRPr="002A493C">
        <w:rPr>
          <w:sz w:val="16"/>
        </w:rPr>
        <w:t xml:space="preserve"> the </w:t>
      </w:r>
      <w:r w:rsidRPr="00D6498F">
        <w:rPr>
          <w:rStyle w:val="StyleUnderline"/>
        </w:rPr>
        <w:t>attention of Russia and China</w:t>
      </w:r>
      <w:r w:rsidRPr="002A493C">
        <w:rPr>
          <w:sz w:val="16"/>
        </w:rPr>
        <w:t xml:space="preserve">, given their longstanding concerns </w:t>
      </w:r>
      <w:r w:rsidRPr="00D6498F">
        <w:rPr>
          <w:rStyle w:val="StyleUnderline"/>
        </w:rPr>
        <w:t>over US attempts to gain an absolute strategic advantage</w:t>
      </w:r>
      <w:r w:rsidRPr="002A493C">
        <w:rPr>
          <w:sz w:val="16"/>
        </w:rPr>
        <w:t xml:space="preserve">. Not surprisingly, both </w:t>
      </w:r>
      <w:r w:rsidRPr="00F725DA">
        <w:rPr>
          <w:rStyle w:val="StyleUnderline"/>
          <w:highlight w:val="cyan"/>
        </w:rPr>
        <w:t>Russia and China</w:t>
      </w:r>
      <w:r w:rsidRPr="002A493C">
        <w:rPr>
          <w:sz w:val="16"/>
        </w:rPr>
        <w:t xml:space="preserve"> have </w:t>
      </w:r>
      <w:r w:rsidRPr="00F725DA">
        <w:rPr>
          <w:rStyle w:val="StyleUnderline"/>
          <w:highlight w:val="cyan"/>
        </w:rPr>
        <w:t>engaged in similar, and</w:t>
      </w:r>
      <w:r w:rsidRPr="002A493C">
        <w:rPr>
          <w:sz w:val="16"/>
        </w:rPr>
        <w:t xml:space="preserve"> in some cases </w:t>
      </w:r>
      <w:r w:rsidRPr="00F725DA">
        <w:rPr>
          <w:rStyle w:val="StyleUnderline"/>
          <w:highlight w:val="cyan"/>
        </w:rPr>
        <w:t xml:space="preserve">more expansive and unpredictable, </w:t>
      </w:r>
      <w:r w:rsidRPr="002A493C">
        <w:rPr>
          <w:rStyle w:val="StyleUnderline"/>
        </w:rPr>
        <w:t xml:space="preserve">AI-driven </w:t>
      </w:r>
      <w:r w:rsidRPr="00F725DA">
        <w:rPr>
          <w:rStyle w:val="StyleUnderline"/>
          <w:highlight w:val="cyan"/>
        </w:rPr>
        <w:t>weapons developments</w:t>
      </w:r>
      <w:r w:rsidRPr="00D6498F">
        <w:rPr>
          <w:rStyle w:val="StyleUnderline"/>
        </w:rPr>
        <w:t xml:space="preserve"> and deployments</w:t>
      </w:r>
      <w:r w:rsidRPr="002A493C">
        <w:rPr>
          <w:sz w:val="16"/>
        </w:rPr>
        <w:t xml:space="preserve"> of their own. The </w:t>
      </w:r>
      <w:r w:rsidRPr="00D6498F">
        <w:rPr>
          <w:rStyle w:val="StyleUnderline"/>
        </w:rPr>
        <w:t>Chinese military</w:t>
      </w:r>
      <w:r w:rsidRPr="002A493C">
        <w:rPr>
          <w:sz w:val="16"/>
        </w:rPr>
        <w:t xml:space="preserve"> has been </w:t>
      </w:r>
      <w:r w:rsidRPr="00D6498F">
        <w:rPr>
          <w:rStyle w:val="StyleUnderline"/>
        </w:rPr>
        <w:t>leveraging AI research and development</w:t>
      </w:r>
      <w:r w:rsidRPr="002A493C">
        <w:rPr>
          <w:sz w:val="16"/>
        </w:rPr>
        <w:t xml:space="preserve"> in private industry and universities under “military-civil fusion” (</w:t>
      </w:r>
      <w:proofErr w:type="spellStart"/>
      <w:r w:rsidRPr="002A493C">
        <w:rPr>
          <w:rFonts w:ascii="Microsoft JhengHei" w:eastAsia="Microsoft JhengHei" w:hAnsi="Microsoft JhengHei" w:cs="Microsoft JhengHei" w:hint="eastAsia"/>
          <w:sz w:val="16"/>
        </w:rPr>
        <w:t>军</w:t>
      </w:r>
      <w:r w:rsidRPr="002A493C">
        <w:rPr>
          <w:rFonts w:ascii="MS Mincho" w:eastAsia="MS Mincho" w:hAnsi="MS Mincho" w:cs="MS Mincho" w:hint="eastAsia"/>
          <w:sz w:val="16"/>
        </w:rPr>
        <w:t>民融合</w:t>
      </w:r>
      <w:proofErr w:type="spellEnd"/>
      <w:r w:rsidRPr="002A493C">
        <w:rPr>
          <w:sz w:val="16"/>
        </w:rPr>
        <w:t xml:space="preserve">), </w:t>
      </w:r>
      <w:r w:rsidRPr="00D6498F">
        <w:rPr>
          <w:rStyle w:val="StyleUnderline"/>
        </w:rPr>
        <w:t>with</w:t>
      </w:r>
      <w:r w:rsidRPr="002A493C">
        <w:rPr>
          <w:sz w:val="16"/>
        </w:rPr>
        <w:t xml:space="preserve"> a </w:t>
      </w:r>
      <w:r w:rsidRPr="00D6498F">
        <w:rPr>
          <w:rStyle w:val="StyleUnderline"/>
        </w:rPr>
        <w:t>focus on autonomous decision-making</w:t>
      </w:r>
      <w:r w:rsidRPr="002A493C">
        <w:rPr>
          <w:sz w:val="16"/>
        </w:rPr>
        <w:t xml:space="preserve">, early-warning, guidance, and targeting systems optimized by machine learning. </w:t>
      </w:r>
      <w:r w:rsidRPr="00D6498F">
        <w:rPr>
          <w:rStyle w:val="StyleUnderline"/>
        </w:rPr>
        <w:t>China</w:t>
      </w:r>
      <w:r w:rsidRPr="002A493C">
        <w:rPr>
          <w:sz w:val="16"/>
        </w:rPr>
        <w:t xml:space="preserve"> has also </w:t>
      </w:r>
      <w:r w:rsidRPr="00D6498F">
        <w:rPr>
          <w:rStyle w:val="StyleUnderline"/>
        </w:rPr>
        <w:t>worked to</w:t>
      </w:r>
      <w:r w:rsidRPr="002A493C">
        <w:rPr>
          <w:sz w:val="16"/>
        </w:rPr>
        <w:t xml:space="preserve"> integrate neural networks that can </w:t>
      </w:r>
      <w:r w:rsidRPr="00D6498F">
        <w:rPr>
          <w:rStyle w:val="StyleUnderline"/>
        </w:rPr>
        <w:t>enhance</w:t>
      </w:r>
      <w:r w:rsidRPr="002A493C">
        <w:rPr>
          <w:sz w:val="16"/>
        </w:rPr>
        <w:t xml:space="preserve"> the maneuverability of its </w:t>
      </w:r>
      <w:r w:rsidRPr="00D6498F">
        <w:rPr>
          <w:rStyle w:val="StyleUnderline"/>
        </w:rPr>
        <w:t>hypersonic glide vehicles</w:t>
      </w:r>
      <w:r w:rsidRPr="002A493C">
        <w:rPr>
          <w:sz w:val="16"/>
        </w:rPr>
        <w:t xml:space="preserve"> and unmanned underwater and aerial vehicles. These are currently thought to be platforms for conventional weapons, but they </w:t>
      </w:r>
      <w:r w:rsidRPr="00D6498F">
        <w:rPr>
          <w:rStyle w:val="StyleUnderline"/>
        </w:rPr>
        <w:t>could serve as AI-enabled nuclear platforms</w:t>
      </w:r>
      <w:r w:rsidRPr="002A493C">
        <w:rPr>
          <w:sz w:val="16"/>
        </w:rPr>
        <w:t xml:space="preserve"> in the future. While </w:t>
      </w:r>
      <w:r w:rsidRPr="00D6498F">
        <w:rPr>
          <w:rStyle w:val="StyleUnderline"/>
        </w:rPr>
        <w:t>Russia</w:t>
      </w:r>
      <w:r w:rsidRPr="002A493C">
        <w:rPr>
          <w:sz w:val="16"/>
        </w:rPr>
        <w:t xml:space="preserve"> was late in releasing its national AI strategy, it has </w:t>
      </w:r>
      <w:r w:rsidRPr="00D6498F">
        <w:rPr>
          <w:rStyle w:val="StyleUnderline"/>
        </w:rPr>
        <w:t>made strides in developing and testing</w:t>
      </w:r>
      <w:r w:rsidRPr="002A493C">
        <w:rPr>
          <w:sz w:val="16"/>
        </w:rPr>
        <w:t xml:space="preserve"> a suite of </w:t>
      </w:r>
      <w:r w:rsidRPr="00D6498F">
        <w:rPr>
          <w:rStyle w:val="StyleUnderline"/>
        </w:rPr>
        <w:t>AI-enabled platforms</w:t>
      </w:r>
      <w:r w:rsidRPr="002A493C">
        <w:rPr>
          <w:sz w:val="16"/>
        </w:rPr>
        <w:t xml:space="preserve"> and gearing them toward nuclear delivery. </w:t>
      </w:r>
      <w:r w:rsidRPr="00D6498F">
        <w:rPr>
          <w:rStyle w:val="StyleUnderline"/>
        </w:rPr>
        <w:t>These include</w:t>
      </w:r>
      <w:r w:rsidRPr="002A493C">
        <w:rPr>
          <w:sz w:val="16"/>
        </w:rPr>
        <w:t xml:space="preserve"> an </w:t>
      </w:r>
      <w:r w:rsidRPr="00D6498F">
        <w:rPr>
          <w:rStyle w:val="StyleUnderline"/>
        </w:rPr>
        <w:t>AI-equipped missile-carrying bomber, hypersonic glide vehicles that can deliver</w:t>
      </w:r>
      <w:r w:rsidRPr="002A493C">
        <w:rPr>
          <w:sz w:val="16"/>
        </w:rPr>
        <w:t xml:space="preserve"> both </w:t>
      </w:r>
      <w:r w:rsidRPr="00D6498F">
        <w:rPr>
          <w:rStyle w:val="StyleUnderline"/>
        </w:rPr>
        <w:t>nuclear</w:t>
      </w:r>
      <w:r w:rsidRPr="002A493C">
        <w:rPr>
          <w:sz w:val="16"/>
        </w:rPr>
        <w:t xml:space="preserve"> and conventional </w:t>
      </w:r>
      <w:r w:rsidRPr="00D6498F">
        <w:rPr>
          <w:rStyle w:val="StyleUnderline"/>
        </w:rPr>
        <w:t>payloads</w:t>
      </w:r>
      <w:r w:rsidRPr="002A493C">
        <w:rPr>
          <w:sz w:val="16"/>
        </w:rPr>
        <w:t xml:space="preserve">, and a nuclear-powered unmanned underwater vehicle that will reportedly carry a nuclear weapon. Unlike China that has hedged on the ultimate payload of its platforms, </w:t>
      </w:r>
      <w:r w:rsidRPr="00F725DA">
        <w:rPr>
          <w:rStyle w:val="StyleUnderline"/>
          <w:highlight w:val="cyan"/>
        </w:rPr>
        <w:t>Russia has been</w:t>
      </w:r>
      <w:r w:rsidRPr="002A493C">
        <w:rPr>
          <w:sz w:val="16"/>
        </w:rPr>
        <w:t xml:space="preserve"> much more </w:t>
      </w:r>
      <w:r w:rsidRPr="00F725DA">
        <w:rPr>
          <w:rStyle w:val="StyleUnderline"/>
          <w:highlight w:val="cyan"/>
        </w:rPr>
        <w:t xml:space="preserve">explicit </w:t>
      </w:r>
      <w:r w:rsidRPr="00F725DA">
        <w:rPr>
          <w:rStyle w:val="StyleUnderline"/>
          <w:highlight w:val="cyan"/>
        </w:rPr>
        <w:lastRenderedPageBreak/>
        <w:t>about its intention to use these systems for nuclear weapons</w:t>
      </w:r>
      <w:r w:rsidRPr="00F725DA">
        <w:rPr>
          <w:sz w:val="16"/>
          <w:highlight w:val="cyan"/>
        </w:rPr>
        <w:t>.</w:t>
      </w:r>
      <w:r w:rsidRPr="002A493C">
        <w:rPr>
          <w:sz w:val="16"/>
        </w:rPr>
        <w:t xml:space="preserve"> Such </w:t>
      </w:r>
      <w:r w:rsidRPr="00D6498F">
        <w:rPr>
          <w:rStyle w:val="StyleUnderline"/>
        </w:rPr>
        <w:t>Chinese and Russian advances</w:t>
      </w:r>
      <w:r w:rsidRPr="002A493C">
        <w:rPr>
          <w:sz w:val="16"/>
        </w:rPr>
        <w:t xml:space="preserve"> have </w:t>
      </w:r>
      <w:r w:rsidRPr="00D6498F">
        <w:rPr>
          <w:rStyle w:val="StyleUnderline"/>
        </w:rPr>
        <w:t>overturned</w:t>
      </w:r>
      <w:r w:rsidRPr="002A493C">
        <w:rPr>
          <w:sz w:val="16"/>
        </w:rPr>
        <w:t xml:space="preserve"> the </w:t>
      </w:r>
      <w:r w:rsidRPr="00D6498F">
        <w:rPr>
          <w:rStyle w:val="StyleUnderline"/>
        </w:rPr>
        <w:t>traditional view</w:t>
      </w:r>
      <w:r w:rsidRPr="002A493C">
        <w:rPr>
          <w:sz w:val="16"/>
        </w:rPr>
        <w:t xml:space="preserve"> that </w:t>
      </w:r>
      <w:r w:rsidRPr="00D6498F">
        <w:rPr>
          <w:rStyle w:val="StyleUnderline"/>
        </w:rPr>
        <w:t>these</w:t>
      </w:r>
      <w:r w:rsidRPr="002A493C">
        <w:rPr>
          <w:sz w:val="16"/>
        </w:rPr>
        <w:t xml:space="preserve"> two </w:t>
      </w:r>
      <w:r w:rsidRPr="00D6498F">
        <w:rPr>
          <w:rStyle w:val="StyleUnderline"/>
        </w:rPr>
        <w:t>countries are simply responding to the US</w:t>
      </w:r>
      <w:r w:rsidRPr="002A493C">
        <w:rPr>
          <w:sz w:val="16"/>
        </w:rPr>
        <w:t xml:space="preserve">. As revealed by the 2018 US Nuclear Posture Review and the growing interest in low-yield submarine-launched ballistic missiles (SLBMs) and cruise missiles (SLCMs), the US is increasingly reacting to China and Russia. China’s </w:t>
      </w:r>
      <w:r w:rsidRPr="00D6498F">
        <w:rPr>
          <w:rStyle w:val="StyleUnderline"/>
        </w:rPr>
        <w:t>hedging</w:t>
      </w:r>
      <w:r w:rsidRPr="002A493C">
        <w:rPr>
          <w:sz w:val="16"/>
        </w:rPr>
        <w:t xml:space="preserve"> on the ultimate payload and future aims of its hypersonic (DF-ZF) and unmanned systems, as well as Russia’s substantial tactical nuclear assets and projects to enhance survivability and nuclear delivery, such as the Poseidon (Status-6) unmanned underwater vehicle, </w:t>
      </w:r>
      <w:r w:rsidRPr="00D6498F">
        <w:rPr>
          <w:rStyle w:val="StyleUnderline"/>
        </w:rPr>
        <w:t>are driving US strategic evolution</w:t>
      </w:r>
      <w:r w:rsidRPr="002A493C">
        <w:rPr>
          <w:sz w:val="16"/>
        </w:rPr>
        <w:t xml:space="preserve">. Arms control mechanisms need to be revitalized In light of these developments and threat perceptions, unmanned weapons platforms controlled by </w:t>
      </w:r>
      <w:r w:rsidRPr="00F725DA">
        <w:rPr>
          <w:rStyle w:val="StyleUnderline"/>
          <w:highlight w:val="cyan"/>
        </w:rPr>
        <w:t>AI</w:t>
      </w:r>
      <w:r w:rsidRPr="002A493C">
        <w:rPr>
          <w:sz w:val="16"/>
        </w:rPr>
        <w:t xml:space="preserve"> systems could </w:t>
      </w:r>
      <w:r w:rsidRPr="00F725DA">
        <w:rPr>
          <w:rStyle w:val="StyleUnderline"/>
          <w:highlight w:val="cyan"/>
        </w:rPr>
        <w:t>increase</w:t>
      </w:r>
      <w:r w:rsidRPr="002A493C">
        <w:rPr>
          <w:sz w:val="16"/>
        </w:rPr>
        <w:t xml:space="preserve"> the </w:t>
      </w:r>
      <w:r w:rsidRPr="00F725DA">
        <w:rPr>
          <w:rStyle w:val="StyleUnderline"/>
          <w:highlight w:val="cyan"/>
        </w:rPr>
        <w:t>risk of nuclear escalation</w:t>
      </w:r>
      <w:r w:rsidRPr="002A493C">
        <w:rPr>
          <w:sz w:val="16"/>
        </w:rPr>
        <w:t xml:space="preserve">, in particular </w:t>
      </w:r>
      <w:r w:rsidRPr="00F725DA">
        <w:rPr>
          <w:rStyle w:val="StyleUnderline"/>
          <w:highlight w:val="cyan"/>
        </w:rPr>
        <w:t>through</w:t>
      </w:r>
      <w:r w:rsidRPr="002A493C">
        <w:rPr>
          <w:sz w:val="16"/>
        </w:rPr>
        <w:t xml:space="preserve"> the </w:t>
      </w:r>
      <w:r w:rsidRPr="00F725DA">
        <w:rPr>
          <w:rStyle w:val="StyleUnderline"/>
          <w:highlight w:val="cyan"/>
        </w:rPr>
        <w:t>unintentional or intentional collision of unmanned vehicles</w:t>
      </w:r>
      <w:r w:rsidRPr="002A493C">
        <w:rPr>
          <w:sz w:val="16"/>
        </w:rPr>
        <w:t xml:space="preserve">. Despite these emerging challenges, current </w:t>
      </w:r>
      <w:r w:rsidRPr="00D6498F">
        <w:rPr>
          <w:rStyle w:val="StyleUnderline"/>
        </w:rPr>
        <w:t>arms control</w:t>
      </w:r>
      <w:r w:rsidRPr="002A493C">
        <w:rPr>
          <w:sz w:val="16"/>
        </w:rPr>
        <w:t xml:space="preserve"> mechanisms </w:t>
      </w:r>
      <w:r w:rsidRPr="00D6498F">
        <w:rPr>
          <w:rStyle w:val="StyleUnderline"/>
        </w:rPr>
        <w:t>remain mired in</w:t>
      </w:r>
      <w:r w:rsidRPr="002A493C">
        <w:rPr>
          <w:sz w:val="16"/>
        </w:rPr>
        <w:t xml:space="preserve"> decades of historical </w:t>
      </w:r>
      <w:r w:rsidRPr="00D6498F">
        <w:rPr>
          <w:rStyle w:val="StyleUnderline"/>
        </w:rPr>
        <w:t>grievances</w:t>
      </w:r>
      <w:r w:rsidRPr="002A493C">
        <w:rPr>
          <w:sz w:val="16"/>
        </w:rPr>
        <w:t xml:space="preserve">. Both the </w:t>
      </w:r>
      <w:r w:rsidRPr="00D6498F">
        <w:rPr>
          <w:rStyle w:val="StyleUnderline"/>
        </w:rPr>
        <w:t>multilateral</w:t>
      </w:r>
      <w:r w:rsidRPr="002A493C">
        <w:rPr>
          <w:sz w:val="16"/>
        </w:rPr>
        <w:t xml:space="preserve"> Non-Proliferation of Nuclear Weapons (NPT) Review Conference and the largely stalled bilateral China-US and Russia-US strategic </w:t>
      </w:r>
      <w:r w:rsidRPr="00D6498F">
        <w:rPr>
          <w:rStyle w:val="StyleUnderline"/>
        </w:rPr>
        <w:t>dialogues are plagued with ossified definitions</w:t>
      </w:r>
      <w:r w:rsidRPr="002A493C">
        <w:rPr>
          <w:sz w:val="16"/>
        </w:rPr>
        <w:t xml:space="preserve"> of weapons platforms and nuclear deterrence.</w:t>
      </w:r>
    </w:p>
    <w:p w14:paraId="22C98393" w14:textId="77777777" w:rsidR="00F96A09" w:rsidRDefault="00F96A09" w:rsidP="00F96A09"/>
    <w:p w14:paraId="27C96D4E" w14:textId="77777777" w:rsidR="00F96A09" w:rsidRPr="004F58CA" w:rsidRDefault="00F96A09" w:rsidP="00F96A09">
      <w:pPr>
        <w:rPr>
          <w:rStyle w:val="StyleUnderline"/>
          <w:rFonts w:asciiTheme="majorHAnsi" w:hAnsiTheme="majorHAnsi" w:cstheme="majorHAnsi"/>
        </w:rPr>
      </w:pPr>
    </w:p>
    <w:p w14:paraId="75730713" w14:textId="77777777" w:rsidR="00F96A09" w:rsidRPr="004F58CA" w:rsidRDefault="00F96A09" w:rsidP="00F96A09">
      <w:pPr>
        <w:rPr>
          <w:rFonts w:asciiTheme="majorHAnsi" w:hAnsiTheme="majorHAnsi" w:cstheme="majorHAnsi"/>
          <w:sz w:val="16"/>
        </w:rPr>
      </w:pPr>
    </w:p>
    <w:p w14:paraId="58E35784"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 xml:space="preserve">Economic crisis causes global war---defense is wrong </w:t>
      </w:r>
    </w:p>
    <w:p w14:paraId="24A14749" w14:textId="77777777" w:rsidR="00F96A09" w:rsidRPr="004F58CA" w:rsidRDefault="00F96A09" w:rsidP="00F96A09">
      <w:pPr>
        <w:rPr>
          <w:rFonts w:asciiTheme="majorHAnsi" w:hAnsiTheme="majorHAnsi" w:cstheme="majorHAnsi"/>
        </w:rPr>
      </w:pPr>
      <w:r w:rsidRPr="004F58CA">
        <w:rPr>
          <w:rFonts w:asciiTheme="majorHAnsi" w:hAnsiTheme="majorHAnsi" w:cstheme="majorHAnsi"/>
        </w:rPr>
        <w:t xml:space="preserve">Qian </w:t>
      </w:r>
      <w:r w:rsidRPr="004F58CA">
        <w:rPr>
          <w:rStyle w:val="Style13ptBold"/>
          <w:rFonts w:asciiTheme="majorHAnsi" w:hAnsiTheme="majorHAnsi" w:cstheme="majorHAnsi"/>
        </w:rPr>
        <w:t>Liu 18</w:t>
      </w:r>
      <w:r w:rsidRPr="004F58CA">
        <w:rPr>
          <w:rFonts w:asciiTheme="majorHAnsi" w:hAnsiTheme="majorHAnsi" w:cstheme="majorHAnsi"/>
        </w:rPr>
        <w:t xml:space="preserve">, Managing Director of Greater China for The Economist Group, previously director of the global economics unit and director of Access China for the Economist Intelligence Unit, PhD in economics from Uppsala University, Sweden, 11/13/18, “The next economic crisis could cause a global conflict. Here's why,” </w:t>
      </w:r>
      <w:hyperlink r:id="rId12" w:history="1">
        <w:r w:rsidRPr="004F58CA">
          <w:rPr>
            <w:rStyle w:val="Hyperlink"/>
            <w:rFonts w:asciiTheme="majorHAnsi" w:hAnsiTheme="majorHAnsi" w:cstheme="majorHAnsi"/>
          </w:rPr>
          <w:t>https://www.weforum.org/agenda/2018/11/the-next-economic-crisis-could-cause-a-global-conflict-heres-why/</w:t>
        </w:r>
      </w:hyperlink>
    </w:p>
    <w:p w14:paraId="5A387750"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response to the 20</w:t>
      </w:r>
      <w:r w:rsidRPr="004F58CA">
        <w:rPr>
          <w:rStyle w:val="Emphasis"/>
          <w:rFonts w:asciiTheme="majorHAnsi" w:hAnsiTheme="majorHAnsi" w:cstheme="majorHAnsi"/>
        </w:rPr>
        <w:t>08</w:t>
      </w:r>
      <w:r w:rsidRPr="004F58CA">
        <w:rPr>
          <w:rFonts w:asciiTheme="majorHAnsi" w:hAnsiTheme="majorHAnsi" w:cstheme="majorHAnsi"/>
          <w:sz w:val="16"/>
        </w:rPr>
        <w:t xml:space="preserve"> economic </w:t>
      </w:r>
      <w:r w:rsidRPr="004F58CA">
        <w:rPr>
          <w:rStyle w:val="StyleUnderline"/>
          <w:rFonts w:asciiTheme="majorHAnsi" w:hAnsiTheme="majorHAnsi" w:cstheme="majorHAnsi"/>
        </w:rPr>
        <w:t>crisis</w:t>
      </w:r>
      <w:r w:rsidRPr="004F58CA">
        <w:rPr>
          <w:rFonts w:asciiTheme="majorHAnsi" w:hAnsiTheme="majorHAnsi" w:cstheme="majorHAnsi"/>
          <w:sz w:val="16"/>
        </w:rPr>
        <w:t xml:space="preserve"> has </w:t>
      </w:r>
      <w:r w:rsidRPr="004F58CA">
        <w:rPr>
          <w:rStyle w:val="StyleUnderline"/>
          <w:rFonts w:asciiTheme="majorHAnsi" w:hAnsiTheme="majorHAnsi" w:cstheme="majorHAnsi"/>
        </w:rPr>
        <w:t>relied far too much on monetary stimulus</w:t>
      </w:r>
      <w:r w:rsidRPr="004F58CA">
        <w:rPr>
          <w:rFonts w:asciiTheme="majorHAnsi" w:hAnsiTheme="majorHAnsi" w:cstheme="majorHAnsi"/>
          <w:sz w:val="16"/>
        </w:rPr>
        <w:t xml:space="preserve">, in the form of quantitative easing and near-zero (or even negative) interest rates, </w:t>
      </w:r>
      <w:r w:rsidRPr="004F58CA">
        <w:rPr>
          <w:rStyle w:val="StyleUnderline"/>
          <w:rFonts w:asciiTheme="majorHAnsi" w:hAnsiTheme="majorHAnsi" w:cstheme="majorHAnsi"/>
        </w:rPr>
        <w:t>and</w:t>
      </w:r>
      <w:r w:rsidRPr="004F58CA">
        <w:rPr>
          <w:rFonts w:asciiTheme="majorHAnsi" w:hAnsiTheme="majorHAnsi" w:cstheme="majorHAnsi"/>
          <w:sz w:val="16"/>
        </w:rPr>
        <w:t xml:space="preserve"> included </w:t>
      </w:r>
      <w:r w:rsidRPr="004F58CA">
        <w:rPr>
          <w:rStyle w:val="Emphasis"/>
          <w:rFonts w:asciiTheme="majorHAnsi" w:hAnsiTheme="majorHAnsi" w:cstheme="majorHAnsi"/>
        </w:rPr>
        <w:t>far too little structural reform</w:t>
      </w:r>
      <w:r w:rsidRPr="004F58CA">
        <w:rPr>
          <w:rStyle w:val="StyleUnderline"/>
          <w:rFonts w:asciiTheme="majorHAnsi" w:hAnsiTheme="majorHAnsi" w:cstheme="majorHAnsi"/>
        </w:rPr>
        <w:t>. This means</w:t>
      </w:r>
      <w:r w:rsidRPr="004F58CA">
        <w:rPr>
          <w:rFonts w:asciiTheme="majorHAnsi" w:hAnsiTheme="majorHAnsi" w:cstheme="majorHAnsi"/>
          <w:sz w:val="16"/>
        </w:rPr>
        <w:t xml:space="preserve"> that </w:t>
      </w:r>
      <w:r w:rsidRPr="00F725DA">
        <w:rPr>
          <w:rStyle w:val="StyleUnderline"/>
          <w:rFonts w:asciiTheme="majorHAnsi" w:hAnsiTheme="majorHAnsi" w:cstheme="majorHAnsi"/>
          <w:highlight w:val="cyan"/>
        </w:rPr>
        <w:t>the next crisis could</w:t>
      </w:r>
      <w:r w:rsidRPr="004F58CA">
        <w:rPr>
          <w:rStyle w:val="StyleUnderline"/>
          <w:rFonts w:asciiTheme="majorHAnsi" w:hAnsiTheme="majorHAnsi" w:cstheme="majorHAnsi"/>
        </w:rPr>
        <w:t xml:space="preserve"> come soon – and </w:t>
      </w:r>
      <w:r w:rsidRPr="00F725DA">
        <w:rPr>
          <w:rStyle w:val="StyleUnderline"/>
          <w:rFonts w:asciiTheme="majorHAnsi" w:hAnsiTheme="majorHAnsi" w:cstheme="majorHAnsi"/>
          <w:highlight w:val="cyan"/>
        </w:rPr>
        <w:t>pave the way for</w:t>
      </w:r>
      <w:r w:rsidRPr="004F58CA">
        <w:rPr>
          <w:rFonts w:asciiTheme="majorHAnsi" w:hAnsiTheme="majorHAnsi" w:cstheme="majorHAnsi"/>
          <w:sz w:val="16"/>
        </w:rPr>
        <w:t xml:space="preserve"> a </w:t>
      </w:r>
      <w:r w:rsidRPr="00F725DA">
        <w:rPr>
          <w:rStyle w:val="Emphasis"/>
          <w:rFonts w:asciiTheme="majorHAnsi" w:hAnsiTheme="majorHAnsi" w:cstheme="majorHAnsi"/>
          <w:highlight w:val="cyan"/>
        </w:rPr>
        <w:t>large-scale military conflict</w:t>
      </w:r>
      <w:r w:rsidRPr="004F58CA">
        <w:rPr>
          <w:rFonts w:asciiTheme="majorHAnsi" w:hAnsiTheme="majorHAnsi" w:cstheme="majorHAnsi"/>
          <w:sz w:val="16"/>
        </w:rPr>
        <w:t>.</w:t>
      </w:r>
    </w:p>
    <w:p w14:paraId="43460FF4"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The next economic crisis is closer than you think. But what you should really worry about is what comes after: </w:t>
      </w:r>
      <w:r w:rsidRPr="00F725DA">
        <w:rPr>
          <w:rStyle w:val="StyleUnderline"/>
          <w:rFonts w:asciiTheme="majorHAnsi" w:hAnsiTheme="majorHAnsi" w:cstheme="majorHAnsi"/>
          <w:highlight w:val="cyan"/>
        </w:rPr>
        <w:t>in the current</w:t>
      </w:r>
      <w:r w:rsidRPr="004F58CA">
        <w:rPr>
          <w:rStyle w:val="StyleUnderline"/>
          <w:rFonts w:asciiTheme="majorHAnsi" w:hAnsiTheme="majorHAnsi" w:cstheme="majorHAnsi"/>
        </w:rPr>
        <w:t xml:space="preserve"> social, </w:t>
      </w:r>
      <w:r w:rsidRPr="00F725DA">
        <w:rPr>
          <w:rStyle w:val="StyleUnderline"/>
          <w:rFonts w:asciiTheme="majorHAnsi" w:hAnsiTheme="majorHAnsi" w:cstheme="majorHAnsi"/>
          <w:highlight w:val="cyan"/>
        </w:rPr>
        <w:t>political</w:t>
      </w:r>
      <w:r w:rsidRPr="004F58CA">
        <w:rPr>
          <w:rStyle w:val="StyleUnderline"/>
          <w:rFonts w:asciiTheme="majorHAnsi" w:hAnsiTheme="majorHAnsi" w:cstheme="majorHAnsi"/>
        </w:rPr>
        <w:t xml:space="preserve">, and technological </w:t>
      </w:r>
      <w:r w:rsidRPr="00F725DA">
        <w:rPr>
          <w:rStyle w:val="StyleUnderline"/>
          <w:rFonts w:asciiTheme="majorHAnsi" w:hAnsiTheme="majorHAnsi" w:cstheme="majorHAnsi"/>
          <w:highlight w:val="cyan"/>
        </w:rPr>
        <w:t>landscape</w:t>
      </w:r>
      <w:r w:rsidRPr="004F58CA">
        <w:rPr>
          <w:rStyle w:val="StyleUnderline"/>
          <w:rFonts w:asciiTheme="majorHAnsi" w:hAnsiTheme="majorHAnsi" w:cstheme="majorHAnsi"/>
        </w:rPr>
        <w:t xml:space="preserve">, a </w:t>
      </w:r>
      <w:r w:rsidRPr="00F725DA">
        <w:rPr>
          <w:rStyle w:val="StyleUnderline"/>
          <w:rFonts w:asciiTheme="majorHAnsi" w:hAnsiTheme="majorHAnsi" w:cstheme="majorHAnsi"/>
          <w:highlight w:val="cyan"/>
        </w:rPr>
        <w:t>prolonged</w:t>
      </w:r>
      <w:r w:rsidRPr="004F58CA">
        <w:rPr>
          <w:rFonts w:asciiTheme="majorHAnsi" w:hAnsiTheme="majorHAnsi" w:cstheme="majorHAnsi"/>
          <w:sz w:val="16"/>
        </w:rPr>
        <w:t xml:space="preserve"> economic </w:t>
      </w:r>
      <w:r w:rsidRPr="00F725DA">
        <w:rPr>
          <w:rStyle w:val="StyleUnderline"/>
          <w:rFonts w:asciiTheme="majorHAnsi" w:hAnsiTheme="majorHAnsi" w:cstheme="majorHAnsi"/>
          <w:highlight w:val="cyan"/>
        </w:rPr>
        <w:t>crisis</w:t>
      </w:r>
      <w:r w:rsidRPr="004F58CA">
        <w:rPr>
          <w:rStyle w:val="StyleUnderline"/>
          <w:rFonts w:asciiTheme="majorHAnsi" w:hAnsiTheme="majorHAnsi" w:cstheme="majorHAnsi"/>
        </w:rPr>
        <w:t>, combined with rising</w:t>
      </w:r>
      <w:r w:rsidRPr="004F58CA">
        <w:rPr>
          <w:rFonts w:asciiTheme="majorHAnsi" w:hAnsiTheme="majorHAnsi" w:cstheme="majorHAnsi"/>
          <w:sz w:val="16"/>
        </w:rPr>
        <w:t xml:space="preserve"> income </w:t>
      </w:r>
      <w:r w:rsidRPr="004F58CA">
        <w:rPr>
          <w:rStyle w:val="StyleUnderline"/>
          <w:rFonts w:asciiTheme="majorHAnsi" w:hAnsiTheme="majorHAnsi" w:cstheme="majorHAnsi"/>
        </w:rPr>
        <w:t xml:space="preserve">inequality, </w:t>
      </w:r>
      <w:r w:rsidRPr="00F725DA">
        <w:rPr>
          <w:rStyle w:val="StyleUnderline"/>
          <w:rFonts w:asciiTheme="majorHAnsi" w:hAnsiTheme="majorHAnsi" w:cstheme="majorHAnsi"/>
          <w:highlight w:val="cyan"/>
        </w:rPr>
        <w:t>could</w:t>
      </w:r>
      <w:r w:rsidRPr="004F58CA">
        <w:rPr>
          <w:rFonts w:asciiTheme="majorHAnsi" w:hAnsiTheme="majorHAnsi" w:cstheme="majorHAnsi"/>
          <w:sz w:val="16"/>
        </w:rPr>
        <w:t xml:space="preserve"> well </w:t>
      </w:r>
      <w:r w:rsidRPr="00F725DA">
        <w:rPr>
          <w:rStyle w:val="Emphasis"/>
          <w:rFonts w:asciiTheme="majorHAnsi" w:hAnsiTheme="majorHAnsi" w:cstheme="majorHAnsi"/>
          <w:highlight w:val="cyan"/>
        </w:rPr>
        <w:t>escalate into</w:t>
      </w:r>
      <w:r w:rsidRPr="004F58CA">
        <w:rPr>
          <w:rStyle w:val="Emphasis"/>
          <w:rFonts w:asciiTheme="majorHAnsi" w:hAnsiTheme="majorHAnsi" w:cstheme="majorHAnsi"/>
        </w:rPr>
        <w:t xml:space="preserve"> a major </w:t>
      </w:r>
      <w:r w:rsidRPr="00F725DA">
        <w:rPr>
          <w:rStyle w:val="Emphasis"/>
          <w:rFonts w:asciiTheme="majorHAnsi" w:hAnsiTheme="majorHAnsi" w:cstheme="majorHAnsi"/>
          <w:highlight w:val="cyan"/>
        </w:rPr>
        <w:t>global military conflict</w:t>
      </w:r>
      <w:r w:rsidRPr="004F58CA">
        <w:rPr>
          <w:rFonts w:asciiTheme="majorHAnsi" w:hAnsiTheme="majorHAnsi" w:cstheme="majorHAnsi"/>
          <w:sz w:val="16"/>
        </w:rPr>
        <w:t>.</w:t>
      </w:r>
    </w:p>
    <w:p w14:paraId="71DEDFF3"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20</w:t>
      </w:r>
      <w:r w:rsidRPr="00F725DA">
        <w:rPr>
          <w:rStyle w:val="Emphasis"/>
          <w:rFonts w:asciiTheme="majorHAnsi" w:hAnsiTheme="majorHAnsi" w:cstheme="majorHAnsi"/>
          <w:highlight w:val="cyan"/>
        </w:rPr>
        <w:t>08</w:t>
      </w:r>
      <w:r w:rsidRPr="004F58CA">
        <w:rPr>
          <w:rFonts w:asciiTheme="majorHAnsi" w:hAnsiTheme="majorHAnsi" w:cstheme="majorHAnsi"/>
          <w:sz w:val="16"/>
        </w:rPr>
        <w:t xml:space="preserve">-09 global financial crisis </w:t>
      </w:r>
      <w:r w:rsidRPr="00F725DA">
        <w:rPr>
          <w:rStyle w:val="StyleUnderline"/>
          <w:rFonts w:asciiTheme="majorHAnsi" w:hAnsiTheme="majorHAnsi" w:cstheme="majorHAnsi"/>
          <w:highlight w:val="cyan"/>
        </w:rPr>
        <w:t>almost</w:t>
      </w:r>
      <w:r w:rsidRPr="004F58CA">
        <w:rPr>
          <w:rFonts w:asciiTheme="majorHAnsi" w:hAnsiTheme="majorHAnsi" w:cstheme="majorHAnsi"/>
          <w:sz w:val="16"/>
        </w:rPr>
        <w:t xml:space="preserve"> bankrupted governments and </w:t>
      </w:r>
      <w:r w:rsidRPr="00F725DA">
        <w:rPr>
          <w:rStyle w:val="StyleUnderline"/>
          <w:rFonts w:asciiTheme="majorHAnsi" w:hAnsiTheme="majorHAnsi" w:cstheme="majorHAnsi"/>
          <w:highlight w:val="cyan"/>
        </w:rPr>
        <w:t>caused systemic collapse</w:t>
      </w:r>
      <w:r w:rsidRPr="004F58CA">
        <w:rPr>
          <w:rStyle w:val="StyleUnderline"/>
          <w:rFonts w:asciiTheme="majorHAnsi" w:hAnsiTheme="majorHAnsi" w:cstheme="majorHAnsi"/>
        </w:rPr>
        <w:t>. Policymakers managed to pull the global economy back from the brink, using massive monetary stimulus</w:t>
      </w:r>
      <w:r w:rsidRPr="004F58CA">
        <w:rPr>
          <w:rFonts w:asciiTheme="majorHAnsi" w:hAnsiTheme="majorHAnsi" w:cstheme="majorHAnsi"/>
          <w:sz w:val="16"/>
        </w:rPr>
        <w:t>, including quantitative easing and near-zero (or even negative) interest rates.</w:t>
      </w:r>
    </w:p>
    <w:p w14:paraId="0E426517"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242CE7EB"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69C9DD90"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lack of structural reform has meant</w:t>
      </w:r>
      <w:r w:rsidRPr="004F58CA">
        <w:rPr>
          <w:rFonts w:asciiTheme="majorHAnsi" w:hAnsiTheme="majorHAnsi" w:cstheme="majorHAnsi"/>
          <w:sz w:val="16"/>
        </w:rPr>
        <w:t xml:space="preserve"> that the </w:t>
      </w:r>
      <w:r w:rsidRPr="004F58CA">
        <w:rPr>
          <w:rStyle w:val="StyleUnderline"/>
          <w:rFonts w:asciiTheme="majorHAnsi" w:hAnsiTheme="majorHAnsi" w:cstheme="majorHAnsi"/>
        </w:rPr>
        <w:t>unprecedented excess liquidity</w:t>
      </w:r>
      <w:r w:rsidRPr="004F58CA">
        <w:rPr>
          <w:rFonts w:asciiTheme="majorHAnsi" w:hAnsiTheme="majorHAnsi" w:cstheme="majorHAnsi"/>
          <w:sz w:val="16"/>
        </w:rPr>
        <w:t xml:space="preserve"> that central banks injected into their economies </w:t>
      </w:r>
      <w:r w:rsidRPr="004F58CA">
        <w:rPr>
          <w:rStyle w:val="StyleUnderline"/>
          <w:rFonts w:asciiTheme="majorHAnsi" w:hAnsiTheme="majorHAnsi" w:cstheme="majorHAnsi"/>
        </w:rPr>
        <w:t>was not allocated to its most efficient uses. Instead, it raised global asset prices to levels even higher than those prevailing before 2008</w:t>
      </w:r>
      <w:r w:rsidRPr="004F58CA">
        <w:rPr>
          <w:rFonts w:asciiTheme="majorHAnsi" w:hAnsiTheme="majorHAnsi" w:cstheme="majorHAnsi"/>
          <w:sz w:val="16"/>
        </w:rPr>
        <w:t>.</w:t>
      </w:r>
    </w:p>
    <w:p w14:paraId="0045CA30"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lastRenderedPageBreak/>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106A43FF"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As monetary tightening reveals the vulnerabilities in the real economy, the collapse of asset-price bubbles will trigger </w:t>
      </w:r>
      <w:r w:rsidRPr="00F725DA">
        <w:rPr>
          <w:rStyle w:val="StyleUnderline"/>
          <w:rFonts w:asciiTheme="majorHAnsi" w:hAnsiTheme="majorHAnsi" w:cstheme="majorHAnsi"/>
          <w:highlight w:val="cyan"/>
        </w:rPr>
        <w:t>another</w:t>
      </w:r>
      <w:r w:rsidRPr="004F58CA">
        <w:rPr>
          <w:rStyle w:val="StyleUnderline"/>
          <w:rFonts w:asciiTheme="majorHAnsi" w:hAnsiTheme="majorHAnsi" w:cstheme="majorHAnsi"/>
        </w:rPr>
        <w:t xml:space="preserve"> economic </w:t>
      </w:r>
      <w:r w:rsidRPr="00F725DA">
        <w:rPr>
          <w:rStyle w:val="StyleUnderline"/>
          <w:rFonts w:asciiTheme="majorHAnsi" w:hAnsiTheme="majorHAnsi" w:cstheme="majorHAnsi"/>
          <w:highlight w:val="cyan"/>
        </w:rPr>
        <w:t>crisis</w:t>
      </w:r>
      <w:r w:rsidRPr="004F58CA">
        <w:rPr>
          <w:rFonts w:asciiTheme="majorHAnsi" w:hAnsiTheme="majorHAnsi" w:cstheme="majorHAnsi"/>
          <w:sz w:val="16"/>
        </w:rPr>
        <w:t xml:space="preserve"> – one that </w:t>
      </w:r>
      <w:r w:rsidRPr="00F725DA">
        <w:rPr>
          <w:rStyle w:val="StyleUnderline"/>
          <w:rFonts w:asciiTheme="majorHAnsi" w:hAnsiTheme="majorHAnsi" w:cstheme="majorHAnsi"/>
          <w:highlight w:val="cyan"/>
        </w:rPr>
        <w:t xml:space="preserve">could be </w:t>
      </w:r>
      <w:r w:rsidRPr="00F725DA">
        <w:rPr>
          <w:rStyle w:val="Emphasis"/>
          <w:rFonts w:asciiTheme="majorHAnsi" w:hAnsiTheme="majorHAnsi" w:cstheme="majorHAnsi"/>
          <w:highlight w:val="cyan"/>
        </w:rPr>
        <w:t>even more severe</w:t>
      </w:r>
      <w:r w:rsidRPr="004F58CA">
        <w:rPr>
          <w:rFonts w:asciiTheme="majorHAnsi" w:hAnsiTheme="majorHAnsi" w:cstheme="majorHAnsi"/>
          <w:sz w:val="16"/>
        </w:rPr>
        <w:t xml:space="preserve"> than the last, </w:t>
      </w:r>
      <w:r w:rsidRPr="00F725DA">
        <w:rPr>
          <w:rStyle w:val="StyleUnderline"/>
          <w:rFonts w:asciiTheme="majorHAnsi" w:hAnsiTheme="majorHAnsi" w:cstheme="majorHAnsi"/>
          <w:highlight w:val="cyan"/>
        </w:rPr>
        <w:t>because</w:t>
      </w:r>
      <w:r w:rsidRPr="004F58CA">
        <w:rPr>
          <w:rStyle w:val="StyleUnderline"/>
          <w:rFonts w:asciiTheme="majorHAnsi" w:hAnsiTheme="majorHAnsi" w:cstheme="majorHAnsi"/>
        </w:rPr>
        <w:t xml:space="preserve"> we have built up a tolerance to our strongest macroeconomic medications. </w:t>
      </w:r>
      <w:r w:rsidRPr="00F725DA">
        <w:rPr>
          <w:rStyle w:val="StyleUnderline"/>
          <w:rFonts w:asciiTheme="majorHAnsi" w:hAnsiTheme="majorHAnsi" w:cstheme="majorHAnsi"/>
          <w:highlight w:val="cyan"/>
        </w:rPr>
        <w:t>A decade of</w:t>
      </w:r>
      <w:r w:rsidRPr="004F58CA">
        <w:rPr>
          <w:rFonts w:asciiTheme="majorHAnsi" w:hAnsiTheme="majorHAnsi" w:cstheme="majorHAnsi"/>
          <w:sz w:val="16"/>
        </w:rPr>
        <w:t xml:space="preserve"> regular adrenaline shots, in the form of ultra-low interest rates and </w:t>
      </w:r>
      <w:r w:rsidRPr="00F725DA">
        <w:rPr>
          <w:rStyle w:val="StyleUnderline"/>
          <w:rFonts w:asciiTheme="majorHAnsi" w:hAnsiTheme="majorHAnsi" w:cstheme="majorHAnsi"/>
          <w:highlight w:val="cyan"/>
        </w:rPr>
        <w:t>unconventional monetary policies</w:t>
      </w:r>
      <w:r w:rsidRPr="004F58CA">
        <w:rPr>
          <w:rStyle w:val="StyleUnderline"/>
          <w:rFonts w:asciiTheme="majorHAnsi" w:hAnsiTheme="majorHAnsi" w:cstheme="majorHAnsi"/>
        </w:rPr>
        <w:t xml:space="preserve">, has </w:t>
      </w:r>
      <w:r w:rsidRPr="004F58CA">
        <w:rPr>
          <w:rStyle w:val="Emphasis"/>
          <w:rFonts w:asciiTheme="majorHAnsi" w:hAnsiTheme="majorHAnsi" w:cstheme="majorHAnsi"/>
        </w:rPr>
        <w:t xml:space="preserve">severely </w:t>
      </w:r>
      <w:r w:rsidRPr="00F725DA">
        <w:rPr>
          <w:rStyle w:val="Emphasis"/>
          <w:rFonts w:asciiTheme="majorHAnsi" w:hAnsiTheme="majorHAnsi" w:cstheme="majorHAnsi"/>
          <w:highlight w:val="cyan"/>
        </w:rPr>
        <w:t>depleted their power to stabilize</w:t>
      </w:r>
      <w:r w:rsidRPr="004F58CA">
        <w:rPr>
          <w:rStyle w:val="Emphasis"/>
          <w:rFonts w:asciiTheme="majorHAnsi" w:hAnsiTheme="majorHAnsi" w:cstheme="majorHAnsi"/>
        </w:rPr>
        <w:t xml:space="preserve"> and stimulate </w:t>
      </w:r>
      <w:r w:rsidRPr="00F725DA">
        <w:rPr>
          <w:rStyle w:val="Emphasis"/>
          <w:rFonts w:asciiTheme="majorHAnsi" w:hAnsiTheme="majorHAnsi" w:cstheme="majorHAnsi"/>
          <w:highlight w:val="cyan"/>
        </w:rPr>
        <w:t>the economy</w:t>
      </w:r>
      <w:r w:rsidRPr="004F58CA">
        <w:rPr>
          <w:rFonts w:asciiTheme="majorHAnsi" w:hAnsiTheme="majorHAnsi" w:cstheme="majorHAnsi"/>
          <w:sz w:val="16"/>
        </w:rPr>
        <w:t>.</w:t>
      </w:r>
    </w:p>
    <w:p w14:paraId="57BF35B9"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If history is any guide, the </w:t>
      </w:r>
      <w:r w:rsidRPr="004F58CA">
        <w:rPr>
          <w:rStyle w:val="StyleUnderline"/>
          <w:rFonts w:asciiTheme="majorHAnsi" w:hAnsiTheme="majorHAnsi" w:cstheme="majorHAnsi"/>
        </w:rPr>
        <w:t>consequences</w:t>
      </w:r>
      <w:r w:rsidRPr="004F58CA">
        <w:rPr>
          <w:rFonts w:asciiTheme="majorHAnsi" w:hAnsiTheme="majorHAnsi" w:cstheme="majorHAnsi"/>
          <w:sz w:val="16"/>
        </w:rPr>
        <w:t xml:space="preserve"> of this mistake </w:t>
      </w:r>
      <w:r w:rsidRPr="004F58CA">
        <w:rPr>
          <w:rStyle w:val="StyleUnderline"/>
          <w:rFonts w:asciiTheme="majorHAnsi" w:hAnsiTheme="majorHAnsi" w:cstheme="majorHAnsi"/>
        </w:rPr>
        <w:t>could extend far beyond the economy</w:t>
      </w:r>
      <w:r w:rsidRPr="004F58CA">
        <w:rPr>
          <w:rFonts w:asciiTheme="majorHAnsi" w:hAnsiTheme="majorHAnsi" w:cstheme="majorHAnsi"/>
          <w:sz w:val="16"/>
        </w:rPr>
        <w:t xml:space="preserve">. According to Harvard’s Benjamin Friedman, </w:t>
      </w:r>
      <w:r w:rsidRPr="004F58CA">
        <w:rPr>
          <w:rStyle w:val="StyleUnderline"/>
          <w:rFonts w:asciiTheme="majorHAnsi" w:hAnsiTheme="majorHAnsi" w:cstheme="majorHAnsi"/>
        </w:rPr>
        <w:t>prolonged</w:t>
      </w:r>
      <w:r w:rsidRPr="004F58CA">
        <w:rPr>
          <w:rFonts w:asciiTheme="majorHAnsi" w:hAnsiTheme="majorHAnsi" w:cstheme="majorHAnsi"/>
          <w:sz w:val="16"/>
        </w:rPr>
        <w:t xml:space="preserve"> periods of </w:t>
      </w:r>
      <w:r w:rsidRPr="004F58CA">
        <w:rPr>
          <w:rStyle w:val="StyleUnderline"/>
          <w:rFonts w:asciiTheme="majorHAnsi" w:hAnsiTheme="majorHAnsi" w:cstheme="majorHAnsi"/>
        </w:rPr>
        <w:t>economic distress have been characterized</w:t>
      </w:r>
      <w:r w:rsidRPr="004F58CA">
        <w:rPr>
          <w:rFonts w:asciiTheme="majorHAnsi" w:hAnsiTheme="majorHAnsi" w:cstheme="majorHAnsi"/>
          <w:sz w:val="16"/>
        </w:rPr>
        <w:t xml:space="preserve"> also </w:t>
      </w:r>
      <w:r w:rsidRPr="004F58CA">
        <w:rPr>
          <w:rStyle w:val="StyleUnderline"/>
          <w:rFonts w:asciiTheme="majorHAnsi" w:hAnsiTheme="majorHAnsi" w:cstheme="majorHAnsi"/>
        </w:rPr>
        <w:t>by</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antipathy toward</w:t>
      </w:r>
      <w:r w:rsidRPr="004F58CA">
        <w:rPr>
          <w:rFonts w:asciiTheme="majorHAnsi" w:hAnsiTheme="majorHAnsi" w:cstheme="majorHAnsi"/>
          <w:sz w:val="16"/>
        </w:rPr>
        <w:t xml:space="preserve"> minority groups or </w:t>
      </w:r>
      <w:r w:rsidRPr="004F58CA">
        <w:rPr>
          <w:rStyle w:val="StyleUnderline"/>
          <w:rFonts w:asciiTheme="majorHAnsi" w:hAnsiTheme="majorHAnsi" w:cstheme="majorHAnsi"/>
        </w:rPr>
        <w:t>foreign countries</w:t>
      </w:r>
      <w:r w:rsidRPr="004F58CA">
        <w:rPr>
          <w:rFonts w:asciiTheme="majorHAnsi" w:hAnsiTheme="majorHAnsi" w:cstheme="majorHAnsi"/>
          <w:sz w:val="16"/>
        </w:rPr>
        <w:t xml:space="preserve"> – attitudes </w:t>
      </w:r>
      <w:r w:rsidRPr="004F58CA">
        <w:rPr>
          <w:rStyle w:val="StyleUnderline"/>
          <w:rFonts w:asciiTheme="majorHAnsi" w:hAnsiTheme="majorHAnsi" w:cstheme="majorHAnsi"/>
        </w:rPr>
        <w:t>that can</w:t>
      </w:r>
      <w:r w:rsidRPr="004F58CA">
        <w:rPr>
          <w:rFonts w:asciiTheme="majorHAnsi" w:hAnsiTheme="majorHAnsi" w:cstheme="majorHAnsi"/>
          <w:sz w:val="16"/>
        </w:rPr>
        <w:t xml:space="preserve"> help to </w:t>
      </w:r>
      <w:r w:rsidRPr="004F58CA">
        <w:rPr>
          <w:rStyle w:val="StyleUnderline"/>
          <w:rFonts w:asciiTheme="majorHAnsi" w:hAnsiTheme="majorHAnsi" w:cstheme="majorHAnsi"/>
        </w:rPr>
        <w:t>fuel</w:t>
      </w:r>
      <w:r w:rsidRPr="004F58CA">
        <w:rPr>
          <w:rFonts w:asciiTheme="majorHAnsi" w:hAnsiTheme="majorHAnsi" w:cstheme="majorHAnsi"/>
          <w:sz w:val="16"/>
        </w:rPr>
        <w:t xml:space="preserve"> unrest, </w:t>
      </w:r>
      <w:r w:rsidRPr="004F58CA">
        <w:rPr>
          <w:rStyle w:val="Emphasis"/>
          <w:rFonts w:asciiTheme="majorHAnsi" w:hAnsiTheme="majorHAnsi" w:cstheme="majorHAnsi"/>
        </w:rPr>
        <w:t>terrorism, or even war</w:t>
      </w:r>
      <w:r w:rsidRPr="004F58CA">
        <w:rPr>
          <w:rFonts w:asciiTheme="majorHAnsi" w:hAnsiTheme="majorHAnsi" w:cstheme="majorHAnsi"/>
          <w:sz w:val="16"/>
        </w:rPr>
        <w:t>.</w:t>
      </w:r>
    </w:p>
    <w:p w14:paraId="5D7CE93B"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14:paraId="1C0C657C"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To be sure, WWII, like World War I, was caused by a multitude of factors; </w:t>
      </w:r>
      <w:r w:rsidRPr="004F58CA">
        <w:rPr>
          <w:rStyle w:val="StyleUnderline"/>
          <w:rFonts w:asciiTheme="majorHAnsi" w:hAnsiTheme="majorHAnsi" w:cstheme="majorHAnsi"/>
        </w:rPr>
        <w:t>there is no standard path to war. But</w:t>
      </w:r>
      <w:r w:rsidRPr="004F58CA">
        <w:rPr>
          <w:rFonts w:asciiTheme="majorHAnsi" w:hAnsiTheme="majorHAnsi" w:cstheme="majorHAnsi"/>
          <w:sz w:val="16"/>
        </w:rPr>
        <w:t xml:space="preserve"> there is reason to believe that </w:t>
      </w:r>
      <w:r w:rsidRPr="004F58CA">
        <w:rPr>
          <w:rStyle w:val="StyleUnderline"/>
          <w:rFonts w:asciiTheme="majorHAnsi" w:hAnsiTheme="majorHAnsi" w:cstheme="majorHAnsi"/>
        </w:rPr>
        <w:t>high</w:t>
      </w:r>
      <w:r w:rsidRPr="004F58CA">
        <w:rPr>
          <w:rFonts w:asciiTheme="majorHAnsi" w:hAnsiTheme="majorHAnsi" w:cstheme="majorHAnsi"/>
          <w:sz w:val="16"/>
        </w:rPr>
        <w:t xml:space="preserve"> levels of </w:t>
      </w:r>
      <w:r w:rsidRPr="004F58CA">
        <w:rPr>
          <w:rStyle w:val="StyleUnderline"/>
          <w:rFonts w:asciiTheme="majorHAnsi" w:hAnsiTheme="majorHAnsi" w:cstheme="majorHAnsi"/>
        </w:rPr>
        <w:t>inequality can play a significant role</w:t>
      </w:r>
      <w:r w:rsidRPr="004F58CA">
        <w:rPr>
          <w:rFonts w:asciiTheme="majorHAnsi" w:hAnsiTheme="majorHAnsi" w:cstheme="majorHAnsi"/>
          <w:sz w:val="16"/>
        </w:rPr>
        <w:t xml:space="preserve"> in </w:t>
      </w:r>
      <w:r w:rsidRPr="004F58CA">
        <w:rPr>
          <w:rStyle w:val="StyleUnderline"/>
          <w:rFonts w:asciiTheme="majorHAnsi" w:hAnsiTheme="majorHAnsi" w:cstheme="majorHAnsi"/>
        </w:rPr>
        <w:t>stoking conflict</w:t>
      </w:r>
      <w:r w:rsidRPr="004F58CA">
        <w:rPr>
          <w:rFonts w:asciiTheme="majorHAnsi" w:hAnsiTheme="majorHAnsi" w:cstheme="majorHAnsi"/>
          <w:sz w:val="16"/>
        </w:rPr>
        <w:t>.</w:t>
      </w:r>
    </w:p>
    <w:p w14:paraId="229E12DA"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According to research by the economist Thomas Piketty, a spike in income inequality is often followed by a great crisis. Income inequality then declines for a while, before rising again, until a new peak – and a new disaster. </w:t>
      </w:r>
      <w:r w:rsidRPr="004F58CA">
        <w:rPr>
          <w:rStyle w:val="StyleUnderline"/>
          <w:rFonts w:asciiTheme="majorHAnsi" w:hAnsiTheme="majorHAnsi" w:cstheme="majorHAnsi"/>
        </w:rPr>
        <w:t>Though causality has yet to be proven, given the limited number of data points,</w:t>
      </w:r>
      <w:r w:rsidRPr="004F58CA">
        <w:rPr>
          <w:rFonts w:asciiTheme="majorHAnsi" w:hAnsiTheme="majorHAnsi" w:cstheme="majorHAnsi"/>
          <w:sz w:val="16"/>
        </w:rPr>
        <w:t xml:space="preserve"> </w:t>
      </w:r>
      <w:r w:rsidRPr="004F58CA">
        <w:rPr>
          <w:rStyle w:val="Emphasis"/>
          <w:rFonts w:asciiTheme="majorHAnsi" w:hAnsiTheme="majorHAnsi" w:cstheme="majorHAnsi"/>
        </w:rPr>
        <w:t>this correlation should not be taken lightly</w:t>
      </w:r>
      <w:r w:rsidRPr="004F58CA">
        <w:rPr>
          <w:rFonts w:asciiTheme="majorHAnsi" w:hAnsiTheme="majorHAnsi" w:cstheme="majorHAnsi"/>
          <w:sz w:val="16"/>
        </w:rPr>
        <w:t>, especially with wealth and income inequality at historically high levels.</w:t>
      </w:r>
    </w:p>
    <w:p w14:paraId="2545EFA4"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This is </w:t>
      </w:r>
      <w:r w:rsidRPr="004F58CA">
        <w:rPr>
          <w:rStyle w:val="StyleUnderline"/>
          <w:rFonts w:asciiTheme="majorHAnsi" w:hAnsiTheme="majorHAnsi" w:cstheme="majorHAnsi"/>
        </w:rPr>
        <w:t>all the more</w:t>
      </w:r>
      <w:r w:rsidRPr="004F58CA">
        <w:rPr>
          <w:rFonts w:asciiTheme="majorHAnsi" w:hAnsiTheme="majorHAnsi" w:cstheme="majorHAnsi"/>
          <w:sz w:val="16"/>
        </w:rPr>
        <w:t xml:space="preserve"> worrying </w:t>
      </w:r>
      <w:r w:rsidRPr="00F725DA">
        <w:rPr>
          <w:rStyle w:val="StyleUnderline"/>
          <w:rFonts w:asciiTheme="majorHAnsi" w:hAnsiTheme="majorHAnsi" w:cstheme="majorHAnsi"/>
          <w:highlight w:val="cyan"/>
        </w:rPr>
        <w:t>in view of</w:t>
      </w:r>
      <w:r w:rsidRPr="004F58CA">
        <w:rPr>
          <w:rFonts w:asciiTheme="majorHAnsi" w:hAnsiTheme="majorHAnsi" w:cstheme="majorHAnsi"/>
          <w:sz w:val="16"/>
        </w:rPr>
        <w:t xml:space="preserve"> the </w:t>
      </w:r>
      <w:r w:rsidRPr="00F725DA">
        <w:rPr>
          <w:rStyle w:val="StyleUnderline"/>
          <w:rFonts w:asciiTheme="majorHAnsi" w:hAnsiTheme="majorHAnsi" w:cstheme="majorHAnsi"/>
          <w:highlight w:val="cyan"/>
        </w:rPr>
        <w:t>numerous</w:t>
      </w:r>
      <w:r w:rsidRPr="004F58CA">
        <w:rPr>
          <w:rStyle w:val="StyleUnderline"/>
          <w:rFonts w:asciiTheme="majorHAnsi" w:hAnsiTheme="majorHAnsi" w:cstheme="majorHAnsi"/>
        </w:rPr>
        <w:t xml:space="preserve"> other </w:t>
      </w:r>
      <w:r w:rsidRPr="00F725DA">
        <w:rPr>
          <w:rStyle w:val="StyleUnderline"/>
          <w:rFonts w:asciiTheme="majorHAnsi" w:hAnsiTheme="majorHAnsi" w:cstheme="majorHAnsi"/>
          <w:highlight w:val="cyan"/>
        </w:rPr>
        <w:t>factors stoking</w:t>
      </w:r>
      <w:r w:rsidRPr="004F58CA">
        <w:rPr>
          <w:rStyle w:val="StyleUnderline"/>
          <w:rFonts w:asciiTheme="majorHAnsi" w:hAnsiTheme="majorHAnsi" w:cstheme="majorHAnsi"/>
        </w:rPr>
        <w:t xml:space="preserve"> social unrest and </w:t>
      </w:r>
      <w:r w:rsidRPr="00F725DA">
        <w:rPr>
          <w:rStyle w:val="Emphasis"/>
          <w:rFonts w:asciiTheme="majorHAnsi" w:hAnsiTheme="majorHAnsi" w:cstheme="majorHAnsi"/>
          <w:highlight w:val="cyan"/>
        </w:rPr>
        <w:t>diplomatic tension</w:t>
      </w:r>
      <w:r w:rsidRPr="004F58CA">
        <w:rPr>
          <w:rStyle w:val="StyleUnderline"/>
          <w:rFonts w:asciiTheme="majorHAnsi" w:hAnsiTheme="majorHAnsi" w:cstheme="majorHAnsi"/>
        </w:rPr>
        <w:t>, including technological disruption</w:t>
      </w:r>
      <w:r w:rsidRPr="004F58CA">
        <w:rPr>
          <w:rFonts w:asciiTheme="majorHAnsi" w:hAnsiTheme="majorHAnsi" w:cstheme="majorHAnsi"/>
          <w:sz w:val="16"/>
        </w:rPr>
        <w:t xml:space="preserve">, a record-breaking </w:t>
      </w:r>
      <w:r w:rsidRPr="004F58CA">
        <w:rPr>
          <w:rStyle w:val="StyleUnderline"/>
          <w:rFonts w:asciiTheme="majorHAnsi" w:hAnsiTheme="majorHAnsi" w:cstheme="majorHAnsi"/>
        </w:rPr>
        <w:t>migration</w:t>
      </w:r>
      <w:r w:rsidRPr="004F58CA">
        <w:rPr>
          <w:rFonts w:asciiTheme="majorHAnsi" w:hAnsiTheme="majorHAnsi" w:cstheme="majorHAnsi"/>
          <w:sz w:val="16"/>
        </w:rPr>
        <w:t xml:space="preserve"> crisis, </w:t>
      </w:r>
      <w:r w:rsidRPr="004F58CA">
        <w:rPr>
          <w:rStyle w:val="StyleUnderline"/>
          <w:rFonts w:asciiTheme="majorHAnsi" w:hAnsiTheme="majorHAnsi" w:cstheme="majorHAnsi"/>
        </w:rPr>
        <w:t>anxiety over globalization, political polarization, and</w:t>
      </w:r>
      <w:r w:rsidRPr="004F58CA">
        <w:rPr>
          <w:rFonts w:asciiTheme="majorHAnsi" w:hAnsiTheme="majorHAnsi" w:cstheme="majorHAnsi"/>
          <w:sz w:val="16"/>
        </w:rPr>
        <w:t xml:space="preserve"> rising </w:t>
      </w:r>
      <w:r w:rsidRPr="004F58CA">
        <w:rPr>
          <w:rStyle w:val="StyleUnderline"/>
          <w:rFonts w:asciiTheme="majorHAnsi" w:hAnsiTheme="majorHAnsi" w:cstheme="majorHAnsi"/>
        </w:rPr>
        <w:t>nationalism. All</w:t>
      </w:r>
      <w:r w:rsidRPr="004F58CA">
        <w:rPr>
          <w:rFonts w:asciiTheme="majorHAnsi" w:hAnsiTheme="majorHAnsi" w:cstheme="majorHAnsi"/>
          <w:sz w:val="16"/>
        </w:rPr>
        <w:t xml:space="preserve"> are symptoms of failed policies that </w:t>
      </w:r>
      <w:r w:rsidRPr="004F58CA">
        <w:rPr>
          <w:rStyle w:val="StyleUnderline"/>
          <w:rFonts w:asciiTheme="majorHAnsi" w:hAnsiTheme="majorHAnsi" w:cstheme="majorHAnsi"/>
        </w:rPr>
        <w:t>could</w:t>
      </w:r>
      <w:r w:rsidRPr="004F58CA">
        <w:rPr>
          <w:rFonts w:asciiTheme="majorHAnsi" w:hAnsiTheme="majorHAnsi" w:cstheme="majorHAnsi"/>
          <w:sz w:val="16"/>
        </w:rPr>
        <w:t xml:space="preserve"> turn out to </w:t>
      </w:r>
      <w:r w:rsidRPr="004F58CA">
        <w:rPr>
          <w:rStyle w:val="StyleUnderline"/>
          <w:rFonts w:asciiTheme="majorHAnsi" w:hAnsiTheme="majorHAnsi" w:cstheme="majorHAnsi"/>
        </w:rPr>
        <w:t xml:space="preserve">be </w:t>
      </w:r>
      <w:r w:rsidRPr="004F58CA">
        <w:rPr>
          <w:rStyle w:val="Emphasis"/>
          <w:rFonts w:asciiTheme="majorHAnsi" w:hAnsiTheme="majorHAnsi" w:cstheme="majorHAnsi"/>
        </w:rPr>
        <w:t>trigger points for a future crisis</w:t>
      </w:r>
      <w:r w:rsidRPr="004F58CA">
        <w:rPr>
          <w:rFonts w:asciiTheme="majorHAnsi" w:hAnsiTheme="majorHAnsi" w:cstheme="majorHAnsi"/>
          <w:sz w:val="16"/>
        </w:rPr>
        <w:t>.</w:t>
      </w:r>
    </w:p>
    <w:p w14:paraId="07073422" w14:textId="77777777" w:rsidR="00F96A09" w:rsidRPr="004F58CA" w:rsidRDefault="00F96A09" w:rsidP="00F96A09">
      <w:pPr>
        <w:rPr>
          <w:rFonts w:asciiTheme="majorHAnsi" w:hAnsiTheme="majorHAnsi" w:cstheme="majorHAnsi"/>
          <w:sz w:val="16"/>
        </w:rPr>
      </w:pPr>
      <w:r w:rsidRPr="004F58CA">
        <w:rPr>
          <w:rFonts w:asciiTheme="majorHAnsi" w:hAnsiTheme="majorHAnsi" w:cstheme="majorHAnsi"/>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F58CA">
        <w:rPr>
          <w:rStyle w:val="StyleUnderline"/>
          <w:rFonts w:asciiTheme="majorHAnsi" w:hAnsiTheme="majorHAnsi" w:cstheme="majorHAnsi"/>
        </w:rPr>
        <w:t>multilateralism is increasingly being eschewed, as countries</w:t>
      </w:r>
      <w:r w:rsidRPr="004F58CA">
        <w:rPr>
          <w:rFonts w:asciiTheme="majorHAnsi" w:hAnsiTheme="majorHAnsi" w:cstheme="majorHAnsi"/>
          <w:sz w:val="16"/>
        </w:rPr>
        <w:t xml:space="preserve"> – most notably, Donald Trump’s US – </w:t>
      </w:r>
      <w:r w:rsidRPr="004F58CA">
        <w:rPr>
          <w:rStyle w:val="StyleUnderline"/>
          <w:rFonts w:asciiTheme="majorHAnsi" w:hAnsiTheme="majorHAnsi" w:cstheme="majorHAnsi"/>
        </w:rPr>
        <w:t>pursue unilateral, isolationist policies</w:t>
      </w:r>
      <w:r w:rsidRPr="004F58CA">
        <w:rPr>
          <w:rFonts w:asciiTheme="majorHAnsi" w:hAnsiTheme="majorHAnsi" w:cstheme="majorHAnsi"/>
          <w:sz w:val="16"/>
        </w:rPr>
        <w:t>. Meanwhile, proxy wars are raging in Syria and Yemen.</w:t>
      </w:r>
    </w:p>
    <w:p w14:paraId="3A67AFC1" w14:textId="77777777" w:rsidR="00F96A09" w:rsidRPr="004F58CA" w:rsidRDefault="00F96A09" w:rsidP="00F96A09">
      <w:pPr>
        <w:rPr>
          <w:rFonts w:asciiTheme="majorHAnsi" w:hAnsiTheme="majorHAnsi" w:cstheme="majorHAnsi"/>
          <w:sz w:val="16"/>
        </w:rPr>
      </w:pPr>
      <w:r w:rsidRPr="004F58CA">
        <w:rPr>
          <w:rStyle w:val="StyleUnderline"/>
          <w:rFonts w:asciiTheme="majorHAnsi" w:hAnsiTheme="majorHAnsi" w:cstheme="majorHAnsi"/>
        </w:rPr>
        <w:t>Against this background</w:t>
      </w:r>
      <w:r w:rsidRPr="004F58CA">
        <w:rPr>
          <w:rFonts w:asciiTheme="majorHAnsi" w:hAnsiTheme="majorHAnsi" w:cstheme="majorHAnsi"/>
          <w:sz w:val="16"/>
        </w:rPr>
        <w:t xml:space="preserve">, we must take seriously the possibility that </w:t>
      </w:r>
      <w:r w:rsidRPr="00F725DA">
        <w:rPr>
          <w:rStyle w:val="Emphasis"/>
          <w:rFonts w:asciiTheme="majorHAnsi" w:hAnsiTheme="majorHAnsi" w:cstheme="majorHAnsi"/>
          <w:highlight w:val="cyan"/>
        </w:rPr>
        <w:t>the next</w:t>
      </w:r>
      <w:r w:rsidRPr="004F58CA">
        <w:rPr>
          <w:rStyle w:val="Emphasis"/>
          <w:rFonts w:asciiTheme="majorHAnsi" w:hAnsiTheme="majorHAnsi" w:cstheme="majorHAnsi"/>
        </w:rPr>
        <w:t xml:space="preserve"> economic </w:t>
      </w:r>
      <w:r w:rsidRPr="00F725DA">
        <w:rPr>
          <w:rStyle w:val="Emphasis"/>
          <w:rFonts w:asciiTheme="majorHAnsi" w:hAnsiTheme="majorHAnsi" w:cstheme="majorHAnsi"/>
          <w:highlight w:val="cyan"/>
        </w:rPr>
        <w:t>crisis could lead to</w:t>
      </w:r>
      <w:r w:rsidRPr="004F58CA">
        <w:rPr>
          <w:rStyle w:val="Emphasis"/>
          <w:rFonts w:asciiTheme="majorHAnsi" w:hAnsiTheme="majorHAnsi" w:cstheme="majorHAnsi"/>
        </w:rPr>
        <w:t xml:space="preserve"> a </w:t>
      </w:r>
      <w:r w:rsidRPr="00F725DA">
        <w:rPr>
          <w:rStyle w:val="Emphasis"/>
          <w:rFonts w:asciiTheme="majorHAnsi" w:hAnsiTheme="majorHAnsi" w:cstheme="majorHAnsi"/>
          <w:highlight w:val="cyan"/>
        </w:rPr>
        <w:t>large-scale military confrontation</w:t>
      </w:r>
      <w:r w:rsidRPr="004F58CA">
        <w:rPr>
          <w:rFonts w:asciiTheme="majorHAnsi" w:hAnsiTheme="majorHAnsi" w:cstheme="majorHAnsi"/>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w:t>
      </w:r>
      <w:r w:rsidRPr="004F58CA">
        <w:rPr>
          <w:rStyle w:val="Emphasis"/>
          <w:rFonts w:asciiTheme="majorHAnsi" w:hAnsiTheme="majorHAnsi" w:cstheme="majorHAnsi"/>
        </w:rPr>
        <w:t>global conflagration</w:t>
      </w:r>
      <w:r w:rsidRPr="004F58CA">
        <w:rPr>
          <w:rFonts w:asciiTheme="majorHAnsi" w:hAnsiTheme="majorHAnsi" w:cstheme="majorHAnsi"/>
          <w:sz w:val="16"/>
        </w:rPr>
        <w:t>.</w:t>
      </w:r>
    </w:p>
    <w:p w14:paraId="36CE49D1" w14:textId="77777777" w:rsidR="00F96A09" w:rsidRPr="004F58CA" w:rsidRDefault="00F96A09" w:rsidP="00F96A09">
      <w:pPr>
        <w:rPr>
          <w:rFonts w:asciiTheme="majorHAnsi" w:hAnsiTheme="majorHAnsi" w:cstheme="majorHAnsi"/>
          <w:sz w:val="16"/>
        </w:rPr>
      </w:pPr>
    </w:p>
    <w:p w14:paraId="22F2B470"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 xml:space="preserve">Slow growth causes extinction </w:t>
      </w:r>
    </w:p>
    <w:p w14:paraId="5400FA89" w14:textId="77777777" w:rsidR="00F96A09" w:rsidRPr="004F58CA" w:rsidRDefault="00F96A09" w:rsidP="00F96A09">
      <w:pPr>
        <w:rPr>
          <w:rFonts w:asciiTheme="majorHAnsi" w:hAnsiTheme="majorHAnsi" w:cstheme="majorHAnsi"/>
        </w:rPr>
      </w:pPr>
      <w:r w:rsidRPr="004F58CA">
        <w:rPr>
          <w:rFonts w:asciiTheme="majorHAnsi" w:hAnsiTheme="majorHAnsi" w:cstheme="majorHAnsi"/>
        </w:rPr>
        <w:t xml:space="preserve">Richard N. </w:t>
      </w:r>
      <w:proofErr w:type="spellStart"/>
      <w:r w:rsidRPr="004F58CA">
        <w:rPr>
          <w:rStyle w:val="Style13ptBold"/>
          <w:rFonts w:asciiTheme="majorHAnsi" w:hAnsiTheme="majorHAnsi" w:cstheme="majorHAnsi"/>
        </w:rPr>
        <w:t>Haass</w:t>
      </w:r>
      <w:proofErr w:type="spellEnd"/>
      <w:r w:rsidRPr="004F58CA">
        <w:rPr>
          <w:rStyle w:val="Style13ptBold"/>
          <w:rFonts w:asciiTheme="majorHAnsi" w:hAnsiTheme="majorHAnsi" w:cstheme="majorHAnsi"/>
        </w:rPr>
        <w:t xml:space="preserve"> 13</w:t>
      </w:r>
      <w:r w:rsidRPr="004F58CA">
        <w:rPr>
          <w:rFonts w:asciiTheme="majorHAnsi" w:hAnsiTheme="majorHAnsi" w:cstheme="majorHAnsi"/>
        </w:rPr>
        <w:t xml:space="preserve">, President of the Council on Foreign Relations, 4/30/13, “The World Without America,” </w:t>
      </w:r>
      <w:hyperlink r:id="rId13" w:history="1">
        <w:r w:rsidRPr="004F58CA">
          <w:rPr>
            <w:rStyle w:val="Hyperlink"/>
            <w:rFonts w:asciiTheme="majorHAnsi" w:hAnsiTheme="majorHAnsi" w:cstheme="majorHAnsi"/>
          </w:rPr>
          <w:t>http://www.project-syndicate.org/commentary/repairing-the-roots-of-american-power-by-richard-n--haass</w:t>
        </w:r>
      </w:hyperlink>
    </w:p>
    <w:p w14:paraId="44984F68" w14:textId="77777777" w:rsidR="00F96A09" w:rsidRPr="004F58CA" w:rsidRDefault="00F96A09" w:rsidP="00F96A09">
      <w:pPr>
        <w:rPr>
          <w:rFonts w:asciiTheme="majorHAnsi" w:hAnsiTheme="majorHAnsi" w:cstheme="majorHAnsi"/>
          <w:sz w:val="10"/>
        </w:rPr>
      </w:pPr>
      <w:r w:rsidRPr="004F58CA">
        <w:rPr>
          <w:rFonts w:asciiTheme="majorHAnsi" w:hAnsiTheme="majorHAnsi" w:cstheme="majorHAnsi"/>
          <w:sz w:val="10"/>
        </w:rPr>
        <w:t xml:space="preserve">Let me posit a radical idea: </w:t>
      </w:r>
      <w:r w:rsidRPr="00F725DA">
        <w:rPr>
          <w:rStyle w:val="StyleUnderline"/>
          <w:rFonts w:asciiTheme="majorHAnsi" w:hAnsiTheme="majorHAnsi" w:cstheme="majorHAnsi"/>
          <w:highlight w:val="cyan"/>
        </w:rPr>
        <w:t>The</w:t>
      </w:r>
      <w:r w:rsidRPr="004F58CA">
        <w:rPr>
          <w:rStyle w:val="StyleUnderline"/>
          <w:rFonts w:asciiTheme="majorHAnsi" w:hAnsiTheme="majorHAnsi" w:cstheme="majorHAnsi"/>
        </w:rPr>
        <w:t xml:space="preserve"> most </w:t>
      </w:r>
      <w:r w:rsidRPr="00F725DA">
        <w:rPr>
          <w:rStyle w:val="StyleUnderline"/>
          <w:rFonts w:asciiTheme="majorHAnsi" w:hAnsiTheme="majorHAnsi" w:cstheme="majorHAnsi"/>
          <w:highlight w:val="cyan"/>
        </w:rPr>
        <w:t>critical threat</w:t>
      </w:r>
      <w:r w:rsidRPr="004F58CA">
        <w:rPr>
          <w:rStyle w:val="StyleUnderline"/>
          <w:rFonts w:asciiTheme="majorHAnsi" w:hAnsiTheme="majorHAnsi" w:cstheme="majorHAnsi"/>
        </w:rPr>
        <w:t xml:space="preserve"> facing the U</w:t>
      </w:r>
      <w:r w:rsidRPr="004F58CA">
        <w:rPr>
          <w:rFonts w:asciiTheme="majorHAnsi" w:hAnsiTheme="majorHAnsi" w:cstheme="majorHAnsi"/>
          <w:sz w:val="10"/>
        </w:rPr>
        <w:t xml:space="preserve">nited </w:t>
      </w:r>
      <w:r w:rsidRPr="004F58CA">
        <w:rPr>
          <w:rStyle w:val="StyleUnderline"/>
          <w:rFonts w:asciiTheme="majorHAnsi" w:hAnsiTheme="majorHAnsi" w:cstheme="majorHAnsi"/>
        </w:rPr>
        <w:t>S</w:t>
      </w:r>
      <w:r w:rsidRPr="004F58CA">
        <w:rPr>
          <w:rFonts w:asciiTheme="majorHAnsi" w:hAnsiTheme="majorHAnsi" w:cstheme="majorHAnsi"/>
          <w:sz w:val="10"/>
        </w:rPr>
        <w:t xml:space="preserve">tates now and </w:t>
      </w:r>
      <w:r w:rsidRPr="004F58CA">
        <w:rPr>
          <w:rStyle w:val="StyleUnderline"/>
          <w:rFonts w:asciiTheme="majorHAnsi" w:hAnsiTheme="majorHAnsi" w:cstheme="majorHAnsi"/>
        </w:rPr>
        <w:t xml:space="preserve">for the foreseeable future </w:t>
      </w:r>
      <w:r w:rsidRPr="00F725DA">
        <w:rPr>
          <w:rStyle w:val="StyleUnderline"/>
          <w:rFonts w:asciiTheme="majorHAnsi" w:hAnsiTheme="majorHAnsi" w:cstheme="majorHAnsi"/>
          <w:highlight w:val="cyan"/>
        </w:rPr>
        <w:t xml:space="preserve">is </w:t>
      </w:r>
      <w:r w:rsidRPr="004F58CA">
        <w:rPr>
          <w:rStyle w:val="StyleUnderline"/>
          <w:rFonts w:asciiTheme="majorHAnsi" w:hAnsiTheme="majorHAnsi" w:cstheme="majorHAnsi"/>
        </w:rPr>
        <w:t>not</w:t>
      </w:r>
      <w:r w:rsidRPr="004F58CA">
        <w:rPr>
          <w:rFonts w:asciiTheme="majorHAnsi" w:hAnsiTheme="majorHAnsi" w:cstheme="majorHAnsi"/>
          <w:sz w:val="10"/>
        </w:rPr>
        <w:t xml:space="preserve"> a rising </w:t>
      </w:r>
      <w:r w:rsidRPr="004F58CA">
        <w:rPr>
          <w:rStyle w:val="StyleUnderline"/>
          <w:rFonts w:asciiTheme="majorHAnsi" w:hAnsiTheme="majorHAnsi" w:cstheme="majorHAnsi"/>
        </w:rPr>
        <w:t>China</w:t>
      </w:r>
      <w:r w:rsidRPr="004F58CA">
        <w:rPr>
          <w:rFonts w:asciiTheme="majorHAnsi" w:hAnsiTheme="majorHAnsi" w:cstheme="majorHAnsi"/>
          <w:sz w:val="10"/>
        </w:rPr>
        <w:t xml:space="preserve">, a reckless </w:t>
      </w:r>
      <w:r w:rsidRPr="004F58CA">
        <w:rPr>
          <w:rStyle w:val="StyleUnderline"/>
          <w:rFonts w:asciiTheme="majorHAnsi" w:hAnsiTheme="majorHAnsi" w:cstheme="majorHAnsi"/>
        </w:rPr>
        <w:t>North Korea</w:t>
      </w:r>
      <w:r w:rsidRPr="004F58CA">
        <w:rPr>
          <w:rFonts w:asciiTheme="majorHAnsi" w:hAnsiTheme="majorHAnsi" w:cstheme="majorHAnsi"/>
          <w:sz w:val="10"/>
        </w:rPr>
        <w:t xml:space="preserve">, a nuclear </w:t>
      </w:r>
      <w:r w:rsidRPr="004F58CA">
        <w:rPr>
          <w:rStyle w:val="StyleUnderline"/>
          <w:rFonts w:asciiTheme="majorHAnsi" w:hAnsiTheme="majorHAnsi" w:cstheme="majorHAnsi"/>
        </w:rPr>
        <w:t>Iran</w:t>
      </w:r>
      <w:r w:rsidRPr="004F58CA">
        <w:rPr>
          <w:rFonts w:asciiTheme="majorHAnsi" w:hAnsiTheme="majorHAnsi" w:cstheme="majorHAnsi"/>
          <w:sz w:val="10"/>
        </w:rPr>
        <w:t xml:space="preserve">, modern </w:t>
      </w:r>
      <w:r w:rsidRPr="004F58CA">
        <w:rPr>
          <w:rStyle w:val="StyleUnderline"/>
          <w:rFonts w:asciiTheme="majorHAnsi" w:hAnsiTheme="majorHAnsi" w:cstheme="majorHAnsi"/>
        </w:rPr>
        <w:t>terrorism, or climate change</w:t>
      </w:r>
      <w:r w:rsidRPr="004F58CA">
        <w:rPr>
          <w:rFonts w:asciiTheme="majorHAnsi" w:hAnsiTheme="majorHAnsi" w:cstheme="majorHAnsi"/>
          <w:sz w:val="10"/>
        </w:rPr>
        <w:t xml:space="preserve">. Although all of these constitute potential or actual threats, </w:t>
      </w:r>
      <w:r w:rsidRPr="004F58CA">
        <w:rPr>
          <w:rStyle w:val="StyleUnderline"/>
          <w:rFonts w:asciiTheme="majorHAnsi" w:hAnsiTheme="majorHAnsi" w:cstheme="majorHAnsi"/>
        </w:rPr>
        <w:t xml:space="preserve">the </w:t>
      </w:r>
      <w:r w:rsidRPr="004F58CA">
        <w:rPr>
          <w:rStyle w:val="StyleUnderline"/>
          <w:rFonts w:asciiTheme="majorHAnsi" w:hAnsiTheme="majorHAnsi" w:cstheme="majorHAnsi"/>
        </w:rPr>
        <w:lastRenderedPageBreak/>
        <w:t>biggest challenges</w:t>
      </w:r>
      <w:r w:rsidRPr="004F58CA">
        <w:rPr>
          <w:rFonts w:asciiTheme="majorHAnsi" w:hAnsiTheme="majorHAnsi" w:cstheme="majorHAnsi"/>
          <w:sz w:val="10"/>
        </w:rPr>
        <w:t xml:space="preserve"> facing the US </w:t>
      </w:r>
      <w:r w:rsidRPr="004F58CA">
        <w:rPr>
          <w:rStyle w:val="StyleUnderline"/>
          <w:rFonts w:asciiTheme="majorHAnsi" w:hAnsiTheme="majorHAnsi" w:cstheme="majorHAnsi"/>
        </w:rPr>
        <w:t>are its</w:t>
      </w:r>
      <w:r w:rsidRPr="004F58CA">
        <w:rPr>
          <w:rFonts w:asciiTheme="majorHAnsi" w:hAnsiTheme="majorHAnsi" w:cstheme="majorHAnsi"/>
          <w:sz w:val="10"/>
        </w:rPr>
        <w:t xml:space="preserve"> burgeoning </w:t>
      </w:r>
      <w:r w:rsidRPr="004F58CA">
        <w:rPr>
          <w:rStyle w:val="StyleUnderline"/>
          <w:rFonts w:asciiTheme="majorHAnsi" w:hAnsiTheme="majorHAnsi" w:cstheme="majorHAnsi"/>
        </w:rPr>
        <w:t>debt</w:t>
      </w:r>
      <w:r w:rsidRPr="004F58CA">
        <w:rPr>
          <w:rFonts w:asciiTheme="majorHAnsi" w:hAnsiTheme="majorHAnsi" w:cstheme="majorHAnsi"/>
          <w:sz w:val="10"/>
        </w:rPr>
        <w:t xml:space="preserve">, crumbling </w:t>
      </w:r>
      <w:r w:rsidRPr="004F58CA">
        <w:rPr>
          <w:rStyle w:val="StyleUnderline"/>
          <w:rFonts w:asciiTheme="majorHAnsi" w:hAnsiTheme="majorHAnsi" w:cstheme="majorHAnsi"/>
        </w:rPr>
        <w:t>infrastructure</w:t>
      </w:r>
      <w:r w:rsidRPr="004F58CA">
        <w:rPr>
          <w:rFonts w:asciiTheme="majorHAnsi" w:hAnsiTheme="majorHAnsi" w:cstheme="majorHAnsi"/>
          <w:sz w:val="10"/>
        </w:rPr>
        <w:t xml:space="preserve">, second-rate primary and secondary schools, outdated immigration system, </w:t>
      </w:r>
      <w:r w:rsidRPr="004F58CA">
        <w:rPr>
          <w:rStyle w:val="StyleUnderline"/>
          <w:rFonts w:asciiTheme="majorHAnsi" w:hAnsiTheme="majorHAnsi" w:cstheme="majorHAnsi"/>
        </w:rPr>
        <w:t>and</w:t>
      </w:r>
      <w:r w:rsidRPr="004F58CA">
        <w:rPr>
          <w:rFonts w:asciiTheme="majorHAnsi" w:hAnsiTheme="majorHAnsi" w:cstheme="majorHAnsi"/>
          <w:sz w:val="10"/>
        </w:rPr>
        <w:t xml:space="preserve"> </w:t>
      </w:r>
      <w:r w:rsidRPr="00F725DA">
        <w:rPr>
          <w:rStyle w:val="Emphasis"/>
          <w:rFonts w:asciiTheme="majorHAnsi" w:hAnsiTheme="majorHAnsi" w:cstheme="majorHAnsi"/>
          <w:highlight w:val="cyan"/>
        </w:rPr>
        <w:t>slow economic growth</w:t>
      </w:r>
      <w:r w:rsidRPr="004F58CA">
        <w:rPr>
          <w:rFonts w:asciiTheme="majorHAnsi" w:hAnsiTheme="majorHAnsi" w:cstheme="majorHAnsi"/>
          <w:sz w:val="10"/>
        </w:rPr>
        <w:t xml:space="preserve"> – in short, </w:t>
      </w:r>
      <w:r w:rsidRPr="00F725DA">
        <w:rPr>
          <w:rStyle w:val="StyleUnderline"/>
          <w:rFonts w:asciiTheme="majorHAnsi" w:hAnsiTheme="majorHAnsi" w:cstheme="majorHAnsi"/>
          <w:highlight w:val="cyan"/>
        </w:rPr>
        <w:t>the</w:t>
      </w:r>
      <w:r w:rsidRPr="004F58CA">
        <w:rPr>
          <w:rFonts w:asciiTheme="majorHAnsi" w:hAnsiTheme="majorHAnsi" w:cstheme="majorHAnsi"/>
          <w:sz w:val="10"/>
        </w:rPr>
        <w:t xml:space="preserve"> </w:t>
      </w:r>
      <w:r w:rsidRPr="004F58CA">
        <w:rPr>
          <w:rStyle w:val="Emphasis"/>
          <w:rFonts w:asciiTheme="majorHAnsi" w:hAnsiTheme="majorHAnsi" w:cstheme="majorHAnsi"/>
        </w:rPr>
        <w:t xml:space="preserve">domestic </w:t>
      </w:r>
      <w:r w:rsidRPr="00F725DA">
        <w:rPr>
          <w:rStyle w:val="Emphasis"/>
          <w:rFonts w:asciiTheme="majorHAnsi" w:hAnsiTheme="majorHAnsi" w:cstheme="majorHAnsi"/>
          <w:highlight w:val="cyan"/>
        </w:rPr>
        <w:t>foundations of American power</w:t>
      </w:r>
      <w:r w:rsidRPr="004F58CA">
        <w:rPr>
          <w:rFonts w:asciiTheme="majorHAnsi" w:hAnsiTheme="majorHAnsi" w:cstheme="majorHAnsi"/>
          <w:sz w:val="10"/>
        </w:rPr>
        <w:t xml:space="preserve">. Readers in other countries may be tempted to react to this judgment with a dose of schadenfreude, finding more than a little satisfaction in America’s difficulties. Such a response should not be surprising. The US and those representing it have been guilty of hubris (the US may often be the indispensable nation, but it would be better if others pointed this out), and examples of inconsistency between America’s practices and its principles understandably provoke charges of hypocrisy. When America does not adhere to the principles that it preaches to others, it breeds resentment. But, like most temptations, the urge to gloat at America’s imperfections and struggles ought to be resisted. People around the globe should be careful what they wish for. </w:t>
      </w:r>
      <w:r w:rsidRPr="004F58CA">
        <w:rPr>
          <w:rStyle w:val="StyleUnderline"/>
          <w:rFonts w:asciiTheme="majorHAnsi" w:hAnsiTheme="majorHAnsi" w:cstheme="majorHAnsi"/>
        </w:rPr>
        <w:t>America’s failure to deal with its internal challenges would come at a steep price</w:t>
      </w:r>
      <w:r w:rsidRPr="004F58CA">
        <w:rPr>
          <w:rFonts w:asciiTheme="majorHAnsi" w:hAnsiTheme="majorHAnsi" w:cstheme="majorHAnsi"/>
          <w:sz w:val="10"/>
        </w:rPr>
        <w:t xml:space="preserve">. Indeed, the rest of the world’s stake in American success is nearly as large as that of the US itself. Part of the reason is economic. The US economy still accounts for about one-quarter of global output. </w:t>
      </w:r>
      <w:r w:rsidRPr="00F725DA">
        <w:rPr>
          <w:rStyle w:val="StyleUnderline"/>
          <w:rFonts w:asciiTheme="majorHAnsi" w:hAnsiTheme="majorHAnsi" w:cstheme="majorHAnsi"/>
          <w:highlight w:val="cyan"/>
        </w:rPr>
        <w:t xml:space="preserve">If </w:t>
      </w:r>
      <w:r w:rsidRPr="004F58CA">
        <w:rPr>
          <w:rStyle w:val="StyleUnderline"/>
          <w:rFonts w:asciiTheme="majorHAnsi" w:hAnsiTheme="majorHAnsi" w:cstheme="majorHAnsi"/>
        </w:rPr>
        <w:t xml:space="preserve">US </w:t>
      </w:r>
      <w:r w:rsidRPr="00F725DA">
        <w:rPr>
          <w:rStyle w:val="StyleUnderline"/>
          <w:rFonts w:asciiTheme="majorHAnsi" w:hAnsiTheme="majorHAnsi" w:cstheme="majorHAnsi"/>
          <w:highlight w:val="cyan"/>
        </w:rPr>
        <w:t>growth accelerates</w:t>
      </w:r>
      <w:r w:rsidRPr="004F58CA">
        <w:rPr>
          <w:rStyle w:val="StyleUnderline"/>
          <w:rFonts w:asciiTheme="majorHAnsi" w:hAnsiTheme="majorHAnsi" w:cstheme="majorHAnsi"/>
        </w:rPr>
        <w:t xml:space="preserve">, America’s </w:t>
      </w:r>
      <w:r w:rsidRPr="00F725DA">
        <w:rPr>
          <w:rStyle w:val="StyleUnderline"/>
          <w:rFonts w:asciiTheme="majorHAnsi" w:hAnsiTheme="majorHAnsi" w:cstheme="majorHAnsi"/>
          <w:highlight w:val="cyan"/>
        </w:rPr>
        <w:t>capacity to consume</w:t>
      </w:r>
      <w:r w:rsidRPr="004F58CA">
        <w:rPr>
          <w:rStyle w:val="StyleUnderline"/>
          <w:rFonts w:asciiTheme="majorHAnsi" w:hAnsiTheme="majorHAnsi" w:cstheme="majorHAnsi"/>
        </w:rPr>
        <w:t xml:space="preserve"> other countries’ goods and services </w:t>
      </w:r>
      <w:r w:rsidRPr="00F725DA">
        <w:rPr>
          <w:rStyle w:val="StyleUnderline"/>
          <w:rFonts w:asciiTheme="majorHAnsi" w:hAnsiTheme="majorHAnsi" w:cstheme="majorHAnsi"/>
          <w:highlight w:val="cyan"/>
        </w:rPr>
        <w:t>will increase</w:t>
      </w:r>
      <w:r w:rsidRPr="004F58CA">
        <w:rPr>
          <w:rFonts w:asciiTheme="majorHAnsi" w:hAnsiTheme="majorHAnsi" w:cstheme="majorHAnsi"/>
          <w:sz w:val="10"/>
        </w:rPr>
        <w:t xml:space="preserve">, thereby </w:t>
      </w:r>
      <w:r w:rsidRPr="00F725DA">
        <w:rPr>
          <w:rStyle w:val="StyleUnderline"/>
          <w:rFonts w:asciiTheme="majorHAnsi" w:hAnsiTheme="majorHAnsi" w:cstheme="majorHAnsi"/>
          <w:highlight w:val="cyan"/>
        </w:rPr>
        <w:t>boosting growth around the world</w:t>
      </w:r>
      <w:r w:rsidRPr="004F58CA">
        <w:rPr>
          <w:rFonts w:asciiTheme="majorHAnsi" w:hAnsiTheme="majorHAnsi" w:cstheme="majorHAnsi"/>
          <w:sz w:val="10"/>
        </w:rPr>
        <w:t xml:space="preserve">. At a time </w:t>
      </w:r>
      <w:r w:rsidRPr="004F58CA">
        <w:rPr>
          <w:rStyle w:val="StyleUnderline"/>
          <w:rFonts w:asciiTheme="majorHAnsi" w:hAnsiTheme="majorHAnsi" w:cstheme="majorHAnsi"/>
        </w:rPr>
        <w:t>when Europe is drifting and Asia is slowing</w:t>
      </w:r>
      <w:r w:rsidRPr="004F58CA">
        <w:rPr>
          <w:rFonts w:asciiTheme="majorHAnsi" w:hAnsiTheme="majorHAnsi" w:cstheme="majorHAnsi"/>
          <w:sz w:val="10"/>
        </w:rPr>
        <w:t xml:space="preserve">, </w:t>
      </w:r>
      <w:r w:rsidRPr="00F725DA">
        <w:rPr>
          <w:rStyle w:val="Emphasis"/>
          <w:rFonts w:asciiTheme="majorHAnsi" w:hAnsiTheme="majorHAnsi" w:cstheme="majorHAnsi"/>
          <w:highlight w:val="cyan"/>
        </w:rPr>
        <w:t>only the US</w:t>
      </w:r>
      <w:r w:rsidRPr="004F58CA">
        <w:rPr>
          <w:rFonts w:asciiTheme="majorHAnsi" w:hAnsiTheme="majorHAnsi" w:cstheme="majorHAnsi"/>
          <w:sz w:val="10"/>
        </w:rPr>
        <w:t xml:space="preserve"> (or, more broadly, North America) </w:t>
      </w:r>
      <w:r w:rsidRPr="00F725DA">
        <w:rPr>
          <w:rStyle w:val="StyleUnderline"/>
          <w:rFonts w:asciiTheme="majorHAnsi" w:hAnsiTheme="majorHAnsi" w:cstheme="majorHAnsi"/>
          <w:highlight w:val="cyan"/>
        </w:rPr>
        <w:t>has</w:t>
      </w:r>
      <w:r w:rsidRPr="004F58CA">
        <w:rPr>
          <w:rStyle w:val="StyleUnderline"/>
          <w:rFonts w:asciiTheme="majorHAnsi" w:hAnsiTheme="majorHAnsi" w:cstheme="majorHAnsi"/>
        </w:rPr>
        <w:t xml:space="preserve"> the </w:t>
      </w:r>
      <w:r w:rsidRPr="00F725DA">
        <w:rPr>
          <w:rStyle w:val="StyleUnderline"/>
          <w:rFonts w:asciiTheme="majorHAnsi" w:hAnsiTheme="majorHAnsi" w:cstheme="majorHAnsi"/>
          <w:highlight w:val="cyan"/>
        </w:rPr>
        <w:t>potential to</w:t>
      </w:r>
      <w:r w:rsidRPr="00F725DA">
        <w:rPr>
          <w:rFonts w:asciiTheme="majorHAnsi" w:hAnsiTheme="majorHAnsi" w:cstheme="majorHAnsi"/>
          <w:sz w:val="10"/>
          <w:highlight w:val="cyan"/>
        </w:rPr>
        <w:t xml:space="preserve"> </w:t>
      </w:r>
      <w:r w:rsidRPr="00F725DA">
        <w:rPr>
          <w:rStyle w:val="Emphasis"/>
          <w:rFonts w:asciiTheme="majorHAnsi" w:hAnsiTheme="majorHAnsi" w:cstheme="majorHAnsi"/>
          <w:highlight w:val="cyan"/>
        </w:rPr>
        <w:t xml:space="preserve">drive </w:t>
      </w:r>
      <w:r w:rsidRPr="004F58CA">
        <w:rPr>
          <w:rStyle w:val="Emphasis"/>
          <w:rFonts w:asciiTheme="majorHAnsi" w:hAnsiTheme="majorHAnsi" w:cstheme="majorHAnsi"/>
        </w:rPr>
        <w:t xml:space="preserve">global economic </w:t>
      </w:r>
      <w:r w:rsidRPr="00F725DA">
        <w:rPr>
          <w:rStyle w:val="Emphasis"/>
          <w:rFonts w:asciiTheme="majorHAnsi" w:hAnsiTheme="majorHAnsi" w:cstheme="majorHAnsi"/>
          <w:highlight w:val="cyan"/>
        </w:rPr>
        <w:t>recovery</w:t>
      </w:r>
      <w:r w:rsidRPr="004F58CA">
        <w:rPr>
          <w:rFonts w:asciiTheme="majorHAnsi" w:hAnsiTheme="majorHAnsi" w:cstheme="majorHAnsi"/>
          <w:sz w:val="10"/>
        </w:rPr>
        <w:t xml:space="preserve">. The US remains a unique source of innovation. Most of the world’s citizens communicate with mobile devices based on technology developed in Silicon Valley; likewise, the Internet was made in America. More recently, new technologies developed in the US greatly increase the ability to extract oil and natural gas from underground formations. This technology is now making its way around the globe, allowing other societies to increase their energy production and decrease both their reliance on costly imports and their carbon emissions. The US is also an invaluable source of ideas. Its world-class universities educate a significant percentage of future world leaders. More fundamentally, </w:t>
      </w:r>
      <w:r w:rsidRPr="004F58CA">
        <w:rPr>
          <w:rStyle w:val="StyleUnderline"/>
          <w:rFonts w:asciiTheme="majorHAnsi" w:hAnsiTheme="majorHAnsi" w:cstheme="majorHAnsi"/>
        </w:rPr>
        <w:t>the US has</w:t>
      </w:r>
      <w:r w:rsidRPr="004F58CA">
        <w:rPr>
          <w:rFonts w:asciiTheme="majorHAnsi" w:hAnsiTheme="majorHAnsi" w:cstheme="majorHAnsi"/>
          <w:sz w:val="10"/>
        </w:rPr>
        <w:t xml:space="preserve"> long </w:t>
      </w:r>
      <w:r w:rsidRPr="004F58CA">
        <w:rPr>
          <w:rStyle w:val="StyleUnderline"/>
          <w:rFonts w:asciiTheme="majorHAnsi" w:hAnsiTheme="majorHAnsi" w:cstheme="majorHAnsi"/>
        </w:rPr>
        <w:t>been a leading example of what market economies and democratic politics can accomplish</w:t>
      </w:r>
      <w:r w:rsidRPr="004F58CA">
        <w:rPr>
          <w:rFonts w:asciiTheme="majorHAnsi" w:hAnsiTheme="majorHAnsi" w:cstheme="majorHAnsi"/>
          <w:sz w:val="10"/>
        </w:rPr>
        <w:t xml:space="preserve">. People and </w:t>
      </w:r>
      <w:r w:rsidRPr="00F725DA">
        <w:rPr>
          <w:rStyle w:val="StyleUnderline"/>
          <w:rFonts w:asciiTheme="majorHAnsi" w:hAnsiTheme="majorHAnsi" w:cstheme="majorHAnsi"/>
          <w:highlight w:val="cyan"/>
        </w:rPr>
        <w:t>governments</w:t>
      </w:r>
      <w:r w:rsidRPr="004F58CA">
        <w:rPr>
          <w:rStyle w:val="StyleUnderline"/>
          <w:rFonts w:asciiTheme="majorHAnsi" w:hAnsiTheme="majorHAnsi" w:cstheme="majorHAnsi"/>
        </w:rPr>
        <w:t xml:space="preserve"> around the world </w:t>
      </w:r>
      <w:r w:rsidRPr="00F725DA">
        <w:rPr>
          <w:rStyle w:val="StyleUnderline"/>
          <w:rFonts w:asciiTheme="majorHAnsi" w:hAnsiTheme="majorHAnsi" w:cstheme="majorHAnsi"/>
          <w:highlight w:val="cyan"/>
        </w:rPr>
        <w:t>are far more</w:t>
      </w:r>
      <w:r w:rsidRPr="004F58CA">
        <w:rPr>
          <w:rStyle w:val="StyleUnderline"/>
          <w:rFonts w:asciiTheme="majorHAnsi" w:hAnsiTheme="majorHAnsi" w:cstheme="majorHAnsi"/>
        </w:rPr>
        <w:t xml:space="preserve"> likely to become more </w:t>
      </w:r>
      <w:r w:rsidRPr="00F725DA">
        <w:rPr>
          <w:rStyle w:val="StyleUnderline"/>
          <w:rFonts w:asciiTheme="majorHAnsi" w:hAnsiTheme="majorHAnsi" w:cstheme="majorHAnsi"/>
          <w:highlight w:val="cyan"/>
        </w:rPr>
        <w:t>open if the American model is perceived to be succeeding</w:t>
      </w:r>
      <w:r w:rsidRPr="004F58CA">
        <w:rPr>
          <w:rFonts w:asciiTheme="majorHAnsi" w:hAnsiTheme="majorHAnsi" w:cstheme="majorHAnsi"/>
          <w:sz w:val="10"/>
        </w:rPr>
        <w:t xml:space="preserve">. Finally, </w:t>
      </w:r>
      <w:r w:rsidRPr="004F58CA">
        <w:rPr>
          <w:rStyle w:val="StyleUnderline"/>
          <w:rFonts w:asciiTheme="majorHAnsi" w:hAnsiTheme="majorHAnsi" w:cstheme="majorHAnsi"/>
        </w:rPr>
        <w:t>the world faces</w:t>
      </w:r>
      <w:r w:rsidRPr="004F58CA">
        <w:rPr>
          <w:rFonts w:asciiTheme="majorHAnsi" w:hAnsiTheme="majorHAnsi" w:cstheme="majorHAnsi"/>
          <w:sz w:val="10"/>
        </w:rPr>
        <w:t xml:space="preserve"> many </w:t>
      </w:r>
      <w:r w:rsidRPr="004F58CA">
        <w:rPr>
          <w:rStyle w:val="StyleUnderline"/>
          <w:rFonts w:asciiTheme="majorHAnsi" w:hAnsiTheme="majorHAnsi" w:cstheme="majorHAnsi"/>
        </w:rPr>
        <w:t>serious challenges</w:t>
      </w:r>
      <w:r w:rsidRPr="004F58CA">
        <w:rPr>
          <w:rFonts w:asciiTheme="majorHAnsi" w:hAnsiTheme="majorHAnsi" w:cstheme="majorHAnsi"/>
          <w:sz w:val="10"/>
        </w:rPr>
        <w:t xml:space="preserve">, ranging </w:t>
      </w:r>
      <w:r w:rsidRPr="004F58CA">
        <w:rPr>
          <w:rStyle w:val="StyleUnderline"/>
          <w:rFonts w:asciiTheme="majorHAnsi" w:hAnsiTheme="majorHAnsi" w:cstheme="majorHAnsi"/>
        </w:rPr>
        <w:t>from</w:t>
      </w:r>
      <w:r w:rsidRPr="004F58CA">
        <w:rPr>
          <w:rFonts w:asciiTheme="majorHAnsi" w:hAnsiTheme="majorHAnsi" w:cstheme="majorHAnsi"/>
          <w:sz w:val="10"/>
        </w:rPr>
        <w:t xml:space="preserve"> the need to halt </w:t>
      </w:r>
      <w:r w:rsidRPr="004F58CA">
        <w:rPr>
          <w:rStyle w:val="StyleUnderline"/>
          <w:rFonts w:asciiTheme="majorHAnsi" w:hAnsiTheme="majorHAnsi" w:cstheme="majorHAnsi"/>
        </w:rPr>
        <w:t xml:space="preserve">the </w:t>
      </w:r>
      <w:r w:rsidRPr="00F725DA">
        <w:rPr>
          <w:rStyle w:val="Emphasis"/>
          <w:rFonts w:asciiTheme="majorHAnsi" w:hAnsiTheme="majorHAnsi" w:cstheme="majorHAnsi"/>
          <w:highlight w:val="cyan"/>
        </w:rPr>
        <w:t>spread of w</w:t>
      </w:r>
      <w:r w:rsidRPr="004F58CA">
        <w:rPr>
          <w:rStyle w:val="StyleUnderline"/>
          <w:rFonts w:asciiTheme="majorHAnsi" w:hAnsiTheme="majorHAnsi" w:cstheme="majorHAnsi"/>
        </w:rPr>
        <w:t xml:space="preserve">eapons of </w:t>
      </w:r>
      <w:r w:rsidRPr="00F725DA">
        <w:rPr>
          <w:rStyle w:val="Emphasis"/>
          <w:rFonts w:asciiTheme="majorHAnsi" w:hAnsiTheme="majorHAnsi" w:cstheme="majorHAnsi"/>
          <w:highlight w:val="cyan"/>
        </w:rPr>
        <w:t>m</w:t>
      </w:r>
      <w:r w:rsidRPr="004F58CA">
        <w:rPr>
          <w:rStyle w:val="StyleUnderline"/>
          <w:rFonts w:asciiTheme="majorHAnsi" w:hAnsiTheme="majorHAnsi" w:cstheme="majorHAnsi"/>
        </w:rPr>
        <w:t xml:space="preserve">ass </w:t>
      </w:r>
      <w:r w:rsidRPr="00F725DA">
        <w:rPr>
          <w:rStyle w:val="Emphasis"/>
          <w:rFonts w:asciiTheme="majorHAnsi" w:hAnsiTheme="majorHAnsi" w:cstheme="majorHAnsi"/>
          <w:highlight w:val="cyan"/>
        </w:rPr>
        <w:t>d</w:t>
      </w:r>
      <w:r w:rsidRPr="004F58CA">
        <w:rPr>
          <w:rStyle w:val="StyleUnderline"/>
          <w:rFonts w:asciiTheme="majorHAnsi" w:hAnsiTheme="majorHAnsi" w:cstheme="majorHAnsi"/>
        </w:rPr>
        <w:t>estruction</w:t>
      </w:r>
      <w:r w:rsidRPr="004F58CA">
        <w:rPr>
          <w:rFonts w:asciiTheme="majorHAnsi" w:hAnsiTheme="majorHAnsi" w:cstheme="majorHAnsi"/>
          <w:sz w:val="10"/>
        </w:rPr>
        <w:t xml:space="preserve">, fight </w:t>
      </w:r>
      <w:r w:rsidRPr="00F725DA">
        <w:rPr>
          <w:rStyle w:val="Emphasis"/>
          <w:rFonts w:asciiTheme="majorHAnsi" w:hAnsiTheme="majorHAnsi" w:cstheme="majorHAnsi"/>
          <w:highlight w:val="cyan"/>
        </w:rPr>
        <w:t>climate</w:t>
      </w:r>
      <w:r w:rsidRPr="004F58CA">
        <w:rPr>
          <w:rStyle w:val="StyleUnderline"/>
          <w:rFonts w:asciiTheme="majorHAnsi" w:hAnsiTheme="majorHAnsi" w:cstheme="majorHAnsi"/>
        </w:rPr>
        <w:t xml:space="preserve"> change</w:t>
      </w:r>
      <w:r w:rsidRPr="004F58CA">
        <w:rPr>
          <w:rFonts w:asciiTheme="majorHAnsi" w:hAnsiTheme="majorHAnsi" w:cstheme="majorHAnsi"/>
          <w:sz w:val="10"/>
        </w:rPr>
        <w:t xml:space="preserve">, </w:t>
      </w:r>
      <w:r w:rsidRPr="004F58CA">
        <w:rPr>
          <w:rStyle w:val="StyleUnderline"/>
          <w:rFonts w:asciiTheme="majorHAnsi" w:hAnsiTheme="majorHAnsi" w:cstheme="majorHAnsi"/>
        </w:rPr>
        <w:t>and</w:t>
      </w:r>
      <w:r w:rsidRPr="004F58CA">
        <w:rPr>
          <w:rFonts w:asciiTheme="majorHAnsi" w:hAnsiTheme="majorHAnsi" w:cstheme="majorHAnsi"/>
          <w:sz w:val="10"/>
        </w:rPr>
        <w:t xml:space="preserve"> maintain </w:t>
      </w:r>
      <w:r w:rsidRPr="004F58CA">
        <w:rPr>
          <w:rStyle w:val="StyleUnderline"/>
          <w:rFonts w:asciiTheme="majorHAnsi" w:hAnsiTheme="majorHAnsi" w:cstheme="majorHAnsi"/>
        </w:rPr>
        <w:t xml:space="preserve">a functioning world economic order that promotes </w:t>
      </w:r>
      <w:r w:rsidRPr="00F725DA">
        <w:rPr>
          <w:rStyle w:val="Emphasis"/>
          <w:rFonts w:asciiTheme="majorHAnsi" w:hAnsiTheme="majorHAnsi" w:cstheme="majorHAnsi"/>
          <w:highlight w:val="cyan"/>
        </w:rPr>
        <w:t>trade</w:t>
      </w:r>
      <w:r w:rsidRPr="004F58CA">
        <w:rPr>
          <w:rStyle w:val="StyleUnderline"/>
          <w:rFonts w:asciiTheme="majorHAnsi" w:hAnsiTheme="majorHAnsi" w:cstheme="majorHAnsi"/>
        </w:rPr>
        <w:t xml:space="preserve"> and investment to </w:t>
      </w:r>
      <w:r w:rsidRPr="00F725DA">
        <w:rPr>
          <w:rStyle w:val="StyleUnderline"/>
          <w:rFonts w:asciiTheme="majorHAnsi" w:hAnsiTheme="majorHAnsi" w:cstheme="majorHAnsi"/>
          <w:highlight w:val="cyan"/>
        </w:rPr>
        <w:t>regulating</w:t>
      </w:r>
      <w:r w:rsidRPr="004F58CA">
        <w:rPr>
          <w:rFonts w:asciiTheme="majorHAnsi" w:hAnsiTheme="majorHAnsi" w:cstheme="majorHAnsi"/>
          <w:sz w:val="10"/>
        </w:rPr>
        <w:t xml:space="preserve"> practices in </w:t>
      </w:r>
      <w:r w:rsidRPr="00F725DA">
        <w:rPr>
          <w:rStyle w:val="Emphasis"/>
          <w:rFonts w:asciiTheme="majorHAnsi" w:hAnsiTheme="majorHAnsi" w:cstheme="majorHAnsi"/>
          <w:highlight w:val="cyan"/>
        </w:rPr>
        <w:t>cyber</w:t>
      </w:r>
      <w:r w:rsidRPr="004F58CA">
        <w:rPr>
          <w:rStyle w:val="StyleUnderline"/>
          <w:rFonts w:asciiTheme="majorHAnsi" w:hAnsiTheme="majorHAnsi" w:cstheme="majorHAnsi"/>
        </w:rPr>
        <w:t>space</w:t>
      </w:r>
      <w:r w:rsidRPr="004F58CA">
        <w:rPr>
          <w:rFonts w:asciiTheme="majorHAnsi" w:hAnsiTheme="majorHAnsi" w:cstheme="majorHAnsi"/>
          <w:sz w:val="10"/>
        </w:rPr>
        <w:t xml:space="preserve">, </w:t>
      </w:r>
      <w:r w:rsidRPr="004F58CA">
        <w:rPr>
          <w:rStyle w:val="StyleUnderline"/>
          <w:rFonts w:asciiTheme="majorHAnsi" w:hAnsiTheme="majorHAnsi" w:cstheme="majorHAnsi"/>
        </w:rPr>
        <w:t>improving global health</w:t>
      </w:r>
      <w:r w:rsidRPr="00F725DA">
        <w:rPr>
          <w:rStyle w:val="StyleUnderline"/>
          <w:rFonts w:asciiTheme="majorHAnsi" w:hAnsiTheme="majorHAnsi" w:cstheme="majorHAnsi"/>
          <w:highlight w:val="cyan"/>
        </w:rPr>
        <w:t>, and</w:t>
      </w:r>
      <w:r w:rsidRPr="004F58CA">
        <w:rPr>
          <w:rStyle w:val="StyleUnderline"/>
          <w:rFonts w:asciiTheme="majorHAnsi" w:hAnsiTheme="majorHAnsi" w:cstheme="majorHAnsi"/>
        </w:rPr>
        <w:t xml:space="preserve"> preventing </w:t>
      </w:r>
      <w:r w:rsidRPr="00F725DA">
        <w:rPr>
          <w:rStyle w:val="Emphasis"/>
          <w:rFonts w:asciiTheme="majorHAnsi" w:hAnsiTheme="majorHAnsi" w:cstheme="majorHAnsi"/>
          <w:sz w:val="28"/>
          <w:szCs w:val="28"/>
          <w:highlight w:val="cyan"/>
        </w:rPr>
        <w:t>armed conflicts</w:t>
      </w:r>
      <w:r w:rsidRPr="004F58CA">
        <w:rPr>
          <w:rFonts w:asciiTheme="majorHAnsi" w:hAnsiTheme="majorHAnsi" w:cstheme="majorHAnsi"/>
          <w:sz w:val="10"/>
        </w:rPr>
        <w:t xml:space="preserve">. </w:t>
      </w:r>
      <w:r w:rsidRPr="004F58CA">
        <w:rPr>
          <w:rStyle w:val="Emphasis"/>
          <w:rFonts w:asciiTheme="majorHAnsi" w:hAnsiTheme="majorHAnsi" w:cstheme="majorHAnsi"/>
        </w:rPr>
        <w:t xml:space="preserve">These problems </w:t>
      </w:r>
      <w:r w:rsidRPr="00F725DA">
        <w:rPr>
          <w:rStyle w:val="Emphasis"/>
          <w:rFonts w:asciiTheme="majorHAnsi" w:hAnsiTheme="majorHAnsi" w:cstheme="majorHAnsi"/>
          <w:highlight w:val="cyan"/>
        </w:rPr>
        <w:t>will not</w:t>
      </w:r>
      <w:r w:rsidRPr="004F58CA">
        <w:rPr>
          <w:rStyle w:val="Emphasis"/>
          <w:rFonts w:asciiTheme="majorHAnsi" w:hAnsiTheme="majorHAnsi" w:cstheme="majorHAnsi"/>
        </w:rPr>
        <w:t xml:space="preserve"> simply go away or </w:t>
      </w:r>
      <w:r w:rsidRPr="00F725DA">
        <w:rPr>
          <w:rStyle w:val="Emphasis"/>
          <w:rFonts w:asciiTheme="majorHAnsi" w:hAnsiTheme="majorHAnsi" w:cstheme="majorHAnsi"/>
          <w:highlight w:val="cyan"/>
        </w:rPr>
        <w:t>sort themselves out</w:t>
      </w:r>
      <w:r w:rsidRPr="004F58CA">
        <w:rPr>
          <w:rFonts w:asciiTheme="majorHAnsi" w:hAnsiTheme="majorHAnsi" w:cstheme="majorHAnsi"/>
          <w:sz w:val="10"/>
        </w:rPr>
        <w:t xml:space="preserve">. While Adam </w:t>
      </w:r>
      <w:r w:rsidRPr="004F58CA">
        <w:rPr>
          <w:rStyle w:val="StyleUnderline"/>
          <w:rFonts w:asciiTheme="majorHAnsi" w:hAnsiTheme="majorHAnsi" w:cstheme="majorHAnsi"/>
        </w:rPr>
        <w:t>Smith’s “invisible hand</w:t>
      </w:r>
      <w:r w:rsidRPr="004F58CA">
        <w:rPr>
          <w:rFonts w:asciiTheme="majorHAnsi" w:hAnsiTheme="majorHAnsi" w:cstheme="majorHAnsi"/>
          <w:sz w:val="10"/>
        </w:rPr>
        <w:t xml:space="preserve">” may ensure the success of free markets, it </w:t>
      </w:r>
      <w:r w:rsidRPr="004F58CA">
        <w:rPr>
          <w:rStyle w:val="StyleUnderline"/>
          <w:rFonts w:asciiTheme="majorHAnsi" w:hAnsiTheme="majorHAnsi" w:cstheme="majorHAnsi"/>
        </w:rPr>
        <w:t>is</w:t>
      </w:r>
      <w:r w:rsidRPr="004F58CA">
        <w:rPr>
          <w:rFonts w:asciiTheme="majorHAnsi" w:hAnsiTheme="majorHAnsi" w:cstheme="majorHAnsi"/>
          <w:sz w:val="10"/>
        </w:rPr>
        <w:t xml:space="preserve"> </w:t>
      </w:r>
      <w:r w:rsidRPr="004F58CA">
        <w:rPr>
          <w:rStyle w:val="Emphasis"/>
          <w:rFonts w:asciiTheme="majorHAnsi" w:hAnsiTheme="majorHAnsi" w:cstheme="majorHAnsi"/>
        </w:rPr>
        <w:t>powerless in the world of geopolitics</w:t>
      </w:r>
      <w:r w:rsidRPr="004F58CA">
        <w:rPr>
          <w:rFonts w:asciiTheme="majorHAnsi" w:hAnsiTheme="majorHAnsi" w:cstheme="majorHAnsi"/>
          <w:sz w:val="10"/>
        </w:rPr>
        <w:t xml:space="preserve">. </w:t>
      </w:r>
      <w:r w:rsidRPr="00F725DA">
        <w:rPr>
          <w:rStyle w:val="StyleUnderline"/>
          <w:rFonts w:asciiTheme="majorHAnsi" w:hAnsiTheme="majorHAnsi" w:cstheme="majorHAnsi"/>
          <w:highlight w:val="cyan"/>
        </w:rPr>
        <w:t>Order requires</w:t>
      </w:r>
      <w:r w:rsidRPr="004F58CA">
        <w:rPr>
          <w:rStyle w:val="StyleUnderline"/>
          <w:rFonts w:asciiTheme="majorHAnsi" w:hAnsiTheme="majorHAnsi" w:cstheme="majorHAnsi"/>
        </w:rPr>
        <w:t xml:space="preserve"> the visible hand of </w:t>
      </w:r>
      <w:r w:rsidRPr="00F725DA">
        <w:rPr>
          <w:rStyle w:val="Emphasis"/>
          <w:rFonts w:asciiTheme="majorHAnsi" w:hAnsiTheme="majorHAnsi" w:cstheme="majorHAnsi"/>
          <w:highlight w:val="cyan"/>
        </w:rPr>
        <w:t>leadership</w:t>
      </w:r>
      <w:r w:rsidRPr="00F725DA">
        <w:rPr>
          <w:rFonts w:asciiTheme="majorHAnsi" w:hAnsiTheme="majorHAnsi" w:cstheme="majorHAnsi"/>
          <w:sz w:val="10"/>
          <w:highlight w:val="cyan"/>
        </w:rPr>
        <w:t xml:space="preserve"> </w:t>
      </w:r>
      <w:r w:rsidRPr="004F58CA">
        <w:rPr>
          <w:rStyle w:val="StyleUnderline"/>
          <w:rFonts w:asciiTheme="majorHAnsi" w:hAnsiTheme="majorHAnsi" w:cstheme="majorHAnsi"/>
        </w:rPr>
        <w:t xml:space="preserve">to formulate and realize </w:t>
      </w:r>
      <w:r w:rsidRPr="004F58CA">
        <w:rPr>
          <w:rStyle w:val="Emphasis"/>
          <w:rFonts w:asciiTheme="majorHAnsi" w:hAnsiTheme="majorHAnsi" w:cstheme="majorHAnsi"/>
        </w:rPr>
        <w:t>global responses</w:t>
      </w:r>
      <w:r w:rsidRPr="004F58CA">
        <w:rPr>
          <w:rStyle w:val="StyleUnderline"/>
          <w:rFonts w:asciiTheme="majorHAnsi" w:hAnsiTheme="majorHAnsi" w:cstheme="majorHAnsi"/>
        </w:rPr>
        <w:t xml:space="preserve"> to global challenges</w:t>
      </w:r>
      <w:r w:rsidRPr="004F58CA">
        <w:rPr>
          <w:rFonts w:asciiTheme="majorHAnsi" w:hAnsiTheme="majorHAnsi" w:cstheme="majorHAnsi"/>
          <w:sz w:val="10"/>
        </w:rPr>
        <w:t xml:space="preserve">. Don’t get me wrong: None of this is meant to suggest that the US can deal effectively with the world’s problems on its own. Unilateralism rarely works. It is not just that the US lacks the means; the very nature of contemporary global problems suggests that only collective responses stand a good chance of succeeding. But </w:t>
      </w:r>
      <w:r w:rsidRPr="004F58CA">
        <w:rPr>
          <w:rStyle w:val="StyleUnderline"/>
          <w:rFonts w:asciiTheme="majorHAnsi" w:hAnsiTheme="majorHAnsi" w:cstheme="majorHAnsi"/>
        </w:rPr>
        <w:t>multilateralism is much easier to advocate than</w:t>
      </w:r>
      <w:r w:rsidRPr="004F58CA">
        <w:rPr>
          <w:rFonts w:asciiTheme="majorHAnsi" w:hAnsiTheme="majorHAnsi" w:cstheme="majorHAnsi"/>
          <w:sz w:val="10"/>
        </w:rPr>
        <w:t xml:space="preserve"> to design and </w:t>
      </w:r>
      <w:r w:rsidRPr="004F58CA">
        <w:rPr>
          <w:rStyle w:val="StyleUnderline"/>
          <w:rFonts w:asciiTheme="majorHAnsi" w:hAnsiTheme="majorHAnsi" w:cstheme="majorHAnsi"/>
        </w:rPr>
        <w:t>implement</w:t>
      </w:r>
      <w:r w:rsidRPr="004F58CA">
        <w:rPr>
          <w:rFonts w:asciiTheme="majorHAnsi" w:hAnsiTheme="majorHAnsi" w:cstheme="majorHAnsi"/>
          <w:sz w:val="10"/>
        </w:rPr>
        <w:t xml:space="preserve">. Right </w:t>
      </w:r>
      <w:r w:rsidRPr="004F58CA">
        <w:rPr>
          <w:rStyle w:val="StyleUnderline"/>
          <w:rFonts w:asciiTheme="majorHAnsi" w:hAnsiTheme="majorHAnsi" w:cstheme="majorHAnsi"/>
        </w:rPr>
        <w:t>now there is only one candidate for this role:</w:t>
      </w:r>
      <w:r w:rsidRPr="004F58CA">
        <w:rPr>
          <w:rFonts w:asciiTheme="majorHAnsi" w:hAnsiTheme="majorHAnsi" w:cstheme="majorHAnsi"/>
          <w:sz w:val="10"/>
        </w:rPr>
        <w:t xml:space="preserve"> </w:t>
      </w:r>
      <w:r w:rsidRPr="004F58CA">
        <w:rPr>
          <w:rStyle w:val="StyleUnderline"/>
          <w:rFonts w:asciiTheme="majorHAnsi" w:hAnsiTheme="majorHAnsi" w:cstheme="majorHAnsi"/>
        </w:rPr>
        <w:t>the US</w:t>
      </w:r>
      <w:r w:rsidRPr="004F58CA">
        <w:rPr>
          <w:rFonts w:asciiTheme="majorHAnsi" w:hAnsiTheme="majorHAnsi" w:cstheme="majorHAnsi"/>
          <w:sz w:val="10"/>
        </w:rPr>
        <w:t xml:space="preserve">. </w:t>
      </w:r>
      <w:r w:rsidRPr="004F58CA">
        <w:rPr>
          <w:rStyle w:val="Emphasis"/>
          <w:rFonts w:asciiTheme="majorHAnsi" w:hAnsiTheme="majorHAnsi" w:cstheme="majorHAnsi"/>
        </w:rPr>
        <w:t>No other country</w:t>
      </w:r>
      <w:r w:rsidRPr="004F58CA">
        <w:rPr>
          <w:rFonts w:asciiTheme="majorHAnsi" w:hAnsiTheme="majorHAnsi" w:cstheme="majorHAnsi"/>
          <w:sz w:val="10"/>
        </w:rPr>
        <w:t xml:space="preserve"> </w:t>
      </w:r>
      <w:r w:rsidRPr="004F58CA">
        <w:rPr>
          <w:rStyle w:val="StyleUnderline"/>
          <w:rFonts w:asciiTheme="majorHAnsi" w:hAnsiTheme="majorHAnsi" w:cstheme="majorHAnsi"/>
        </w:rPr>
        <w:t>has the necessary combination of capability and outlook</w:t>
      </w:r>
      <w:r w:rsidRPr="004F58CA">
        <w:rPr>
          <w:rFonts w:asciiTheme="majorHAnsi" w:hAnsiTheme="majorHAnsi" w:cstheme="majorHAnsi"/>
          <w:sz w:val="10"/>
        </w:rPr>
        <w:t xml:space="preserve">. This brings me back to the argument that </w:t>
      </w:r>
      <w:r w:rsidRPr="00F725DA">
        <w:rPr>
          <w:rStyle w:val="StyleUnderline"/>
          <w:rFonts w:asciiTheme="majorHAnsi" w:hAnsiTheme="majorHAnsi" w:cstheme="majorHAnsi"/>
          <w:highlight w:val="cyan"/>
        </w:rPr>
        <w:t>the US must put its house in order</w:t>
      </w:r>
      <w:r w:rsidRPr="004F58CA">
        <w:rPr>
          <w:rFonts w:asciiTheme="majorHAnsi" w:hAnsiTheme="majorHAnsi" w:cstheme="majorHAnsi"/>
          <w:sz w:val="10"/>
        </w:rPr>
        <w:t xml:space="preserve"> – </w:t>
      </w:r>
      <w:r w:rsidRPr="00F725DA">
        <w:rPr>
          <w:rStyle w:val="Emphasis"/>
          <w:rFonts w:asciiTheme="majorHAnsi" w:hAnsiTheme="majorHAnsi" w:cstheme="majorHAnsi"/>
          <w:highlight w:val="cyan"/>
        </w:rPr>
        <w:t>economically</w:t>
      </w:r>
      <w:r w:rsidRPr="004F58CA">
        <w:rPr>
          <w:rFonts w:asciiTheme="majorHAnsi" w:hAnsiTheme="majorHAnsi" w:cstheme="majorHAnsi"/>
          <w:sz w:val="10"/>
        </w:rPr>
        <w:t xml:space="preserve">, physically, socially, and politically – </w:t>
      </w:r>
      <w:r w:rsidRPr="004F58CA">
        <w:rPr>
          <w:rStyle w:val="StyleUnderline"/>
          <w:rFonts w:asciiTheme="majorHAnsi" w:hAnsiTheme="majorHAnsi" w:cstheme="majorHAnsi"/>
        </w:rPr>
        <w:t xml:space="preserve">if it is </w:t>
      </w:r>
      <w:r w:rsidRPr="00F725DA">
        <w:rPr>
          <w:rStyle w:val="StyleUnderline"/>
          <w:rFonts w:asciiTheme="majorHAnsi" w:hAnsiTheme="majorHAnsi" w:cstheme="majorHAnsi"/>
          <w:highlight w:val="cyan"/>
        </w:rPr>
        <w:t>to have the</w:t>
      </w:r>
      <w:r w:rsidRPr="00F725DA">
        <w:rPr>
          <w:rFonts w:asciiTheme="majorHAnsi" w:hAnsiTheme="majorHAnsi" w:cstheme="majorHAnsi"/>
          <w:sz w:val="10"/>
          <w:highlight w:val="cyan"/>
        </w:rPr>
        <w:t xml:space="preserve"> </w:t>
      </w:r>
      <w:r w:rsidRPr="00F725DA">
        <w:rPr>
          <w:rStyle w:val="Emphasis"/>
          <w:rFonts w:asciiTheme="majorHAnsi" w:hAnsiTheme="majorHAnsi" w:cstheme="majorHAnsi"/>
          <w:highlight w:val="cyan"/>
        </w:rPr>
        <w:t>resources</w:t>
      </w:r>
      <w:r w:rsidRPr="004F58CA">
        <w:rPr>
          <w:rStyle w:val="Emphasis"/>
          <w:rFonts w:asciiTheme="majorHAnsi" w:hAnsiTheme="majorHAnsi" w:cstheme="majorHAnsi"/>
        </w:rPr>
        <w:t xml:space="preserve"> needed </w:t>
      </w:r>
      <w:r w:rsidRPr="00F725DA">
        <w:rPr>
          <w:rStyle w:val="Emphasis"/>
          <w:rFonts w:asciiTheme="majorHAnsi" w:hAnsiTheme="majorHAnsi" w:cstheme="majorHAnsi"/>
          <w:highlight w:val="cyan"/>
        </w:rPr>
        <w:t>to promote order</w:t>
      </w:r>
      <w:r w:rsidRPr="004F58CA">
        <w:rPr>
          <w:rStyle w:val="Emphasis"/>
          <w:rFonts w:asciiTheme="majorHAnsi" w:hAnsiTheme="majorHAnsi" w:cstheme="majorHAnsi"/>
        </w:rPr>
        <w:t xml:space="preserve"> in the world</w:t>
      </w:r>
      <w:r w:rsidRPr="004F58CA">
        <w:rPr>
          <w:rFonts w:asciiTheme="majorHAnsi" w:hAnsiTheme="majorHAnsi" w:cstheme="majorHAnsi"/>
          <w:sz w:val="10"/>
        </w:rPr>
        <w:t xml:space="preserve">. Everyone should hope that it does: </w:t>
      </w:r>
      <w:r w:rsidRPr="00F725DA">
        <w:rPr>
          <w:rStyle w:val="StyleUnderline"/>
          <w:rFonts w:asciiTheme="majorHAnsi" w:hAnsiTheme="majorHAnsi" w:cstheme="majorHAnsi"/>
          <w:highlight w:val="cyan"/>
        </w:rPr>
        <w:t>The alternative</w:t>
      </w:r>
      <w:r w:rsidRPr="004F58CA">
        <w:rPr>
          <w:rFonts w:asciiTheme="majorHAnsi" w:hAnsiTheme="majorHAnsi" w:cstheme="majorHAnsi"/>
          <w:sz w:val="10"/>
        </w:rPr>
        <w:t xml:space="preserve"> to a world led by the US </w:t>
      </w:r>
      <w:r w:rsidRPr="00F725DA">
        <w:rPr>
          <w:rStyle w:val="StyleUnderline"/>
          <w:rFonts w:asciiTheme="majorHAnsi" w:hAnsiTheme="majorHAnsi" w:cstheme="majorHAnsi"/>
          <w:highlight w:val="cyan"/>
        </w:rPr>
        <w:t xml:space="preserve">is </w:t>
      </w:r>
      <w:r w:rsidRPr="004F58CA">
        <w:rPr>
          <w:rStyle w:val="StyleUnderline"/>
          <w:rFonts w:asciiTheme="majorHAnsi" w:hAnsiTheme="majorHAnsi" w:cstheme="majorHAnsi"/>
        </w:rPr>
        <w:t>not a world led by China, Europe, Russia, Japan, India, or any other country, but</w:t>
      </w:r>
      <w:r w:rsidRPr="004F58CA">
        <w:rPr>
          <w:rFonts w:asciiTheme="majorHAnsi" w:hAnsiTheme="majorHAnsi" w:cstheme="majorHAnsi"/>
          <w:sz w:val="10"/>
        </w:rPr>
        <w:t xml:space="preserve"> rather </w:t>
      </w:r>
      <w:r w:rsidRPr="00F725DA">
        <w:rPr>
          <w:rStyle w:val="Emphasis"/>
          <w:rFonts w:asciiTheme="majorHAnsi" w:hAnsiTheme="majorHAnsi" w:cstheme="majorHAnsi"/>
          <w:highlight w:val="cyan"/>
        </w:rPr>
        <w:t>a world</w:t>
      </w:r>
      <w:r w:rsidRPr="004F58CA">
        <w:rPr>
          <w:rStyle w:val="Emphasis"/>
          <w:rFonts w:asciiTheme="majorHAnsi" w:hAnsiTheme="majorHAnsi" w:cstheme="majorHAnsi"/>
        </w:rPr>
        <w:t xml:space="preserve"> that is </w:t>
      </w:r>
      <w:r w:rsidRPr="00F725DA">
        <w:rPr>
          <w:rStyle w:val="Emphasis"/>
          <w:rFonts w:asciiTheme="majorHAnsi" w:hAnsiTheme="majorHAnsi" w:cstheme="majorHAnsi"/>
          <w:highlight w:val="cyan"/>
        </w:rPr>
        <w:t>not led at all</w:t>
      </w:r>
      <w:r w:rsidRPr="004F58CA">
        <w:rPr>
          <w:rFonts w:asciiTheme="majorHAnsi" w:hAnsiTheme="majorHAnsi" w:cstheme="majorHAnsi"/>
          <w:sz w:val="10"/>
        </w:rPr>
        <w:t xml:space="preserve">. Such a world would almost certainly be </w:t>
      </w:r>
      <w:r w:rsidRPr="00F725DA">
        <w:rPr>
          <w:rStyle w:val="StyleUnderline"/>
          <w:rFonts w:asciiTheme="majorHAnsi" w:hAnsiTheme="majorHAnsi" w:cstheme="majorHAnsi"/>
          <w:highlight w:val="cyan"/>
        </w:rPr>
        <w:t>characterized by</w:t>
      </w:r>
      <w:r w:rsidRPr="00F725DA">
        <w:rPr>
          <w:rFonts w:asciiTheme="majorHAnsi" w:hAnsiTheme="majorHAnsi" w:cstheme="majorHAnsi"/>
          <w:sz w:val="10"/>
          <w:highlight w:val="cyan"/>
        </w:rPr>
        <w:t xml:space="preserve"> </w:t>
      </w:r>
      <w:r w:rsidRPr="004F58CA">
        <w:rPr>
          <w:rStyle w:val="Emphasis"/>
          <w:rFonts w:asciiTheme="majorHAnsi" w:hAnsiTheme="majorHAnsi" w:cstheme="majorHAnsi"/>
        </w:rPr>
        <w:t>chronic crisis and</w:t>
      </w:r>
      <w:r w:rsidRPr="00F725DA">
        <w:rPr>
          <w:rStyle w:val="Emphasis"/>
          <w:rFonts w:asciiTheme="majorHAnsi" w:hAnsiTheme="majorHAnsi" w:cstheme="majorHAnsi"/>
          <w:highlight w:val="cyan"/>
        </w:rPr>
        <w:t xml:space="preserve"> conflict</w:t>
      </w:r>
      <w:r w:rsidRPr="004F58CA">
        <w:rPr>
          <w:rFonts w:asciiTheme="majorHAnsi" w:hAnsiTheme="majorHAnsi" w:cstheme="majorHAnsi"/>
          <w:sz w:val="10"/>
        </w:rPr>
        <w:t xml:space="preserve">. That would be bad not just for Americans, but </w:t>
      </w:r>
      <w:r w:rsidRPr="00F725DA">
        <w:rPr>
          <w:rStyle w:val="StyleUnderline"/>
          <w:rFonts w:asciiTheme="majorHAnsi" w:hAnsiTheme="majorHAnsi" w:cstheme="majorHAnsi"/>
          <w:highlight w:val="cyan"/>
        </w:rPr>
        <w:t>for the</w:t>
      </w:r>
      <w:r w:rsidRPr="00F725DA">
        <w:rPr>
          <w:rFonts w:asciiTheme="majorHAnsi" w:hAnsiTheme="majorHAnsi" w:cstheme="majorHAnsi"/>
          <w:sz w:val="10"/>
          <w:highlight w:val="cyan"/>
        </w:rPr>
        <w:t xml:space="preserve"> </w:t>
      </w:r>
      <w:r w:rsidRPr="004F58CA">
        <w:rPr>
          <w:rFonts w:asciiTheme="majorHAnsi" w:hAnsiTheme="majorHAnsi" w:cstheme="majorHAnsi"/>
          <w:sz w:val="10"/>
        </w:rPr>
        <w:t>vast</w:t>
      </w:r>
      <w:r w:rsidRPr="004F58CA">
        <w:rPr>
          <w:rFonts w:asciiTheme="majorHAnsi" w:hAnsiTheme="majorHAnsi" w:cstheme="majorHAnsi"/>
        </w:rPr>
        <w:t xml:space="preserve"> </w:t>
      </w:r>
      <w:r w:rsidRPr="004F58CA">
        <w:rPr>
          <w:rFonts w:asciiTheme="majorHAnsi" w:hAnsiTheme="majorHAnsi" w:cstheme="majorHAnsi"/>
          <w:sz w:val="10"/>
        </w:rPr>
        <w:t xml:space="preserve">majority of the </w:t>
      </w:r>
      <w:r w:rsidRPr="00F725DA">
        <w:rPr>
          <w:rStyle w:val="Emphasis"/>
          <w:rFonts w:asciiTheme="majorHAnsi" w:hAnsiTheme="majorHAnsi" w:cstheme="majorHAnsi"/>
          <w:highlight w:val="cyan"/>
        </w:rPr>
        <w:t>planet</w:t>
      </w:r>
      <w:r w:rsidRPr="004F58CA">
        <w:rPr>
          <w:rFonts w:asciiTheme="majorHAnsi" w:hAnsiTheme="majorHAnsi" w:cstheme="majorHAnsi"/>
          <w:sz w:val="10"/>
        </w:rPr>
        <w:t>’s inhabitants.</w:t>
      </w:r>
    </w:p>
    <w:p w14:paraId="222B295E" w14:textId="77777777" w:rsidR="00F96A09" w:rsidRPr="004F58CA" w:rsidRDefault="00F96A09" w:rsidP="00F96A09">
      <w:pPr>
        <w:rPr>
          <w:rFonts w:asciiTheme="majorHAnsi" w:hAnsiTheme="majorHAnsi" w:cstheme="majorHAnsi"/>
        </w:rPr>
      </w:pPr>
    </w:p>
    <w:p w14:paraId="6CDEB3CB"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4F58CA">
        <w:rPr>
          <w:rFonts w:asciiTheme="majorHAnsi" w:hAnsiTheme="majorHAnsi" w:cstheme="majorHAnsi"/>
        </w:rPr>
        <w:t>prolif</w:t>
      </w:r>
      <w:proofErr w:type="spellEnd"/>
      <w:r w:rsidRPr="004F58CA">
        <w:rPr>
          <w:rFonts w:asciiTheme="majorHAnsi" w:hAnsiTheme="majorHAnsi" w:cstheme="majorHAnsi"/>
        </w:rPr>
        <w:t xml:space="preserve"> and extinction</w:t>
      </w:r>
    </w:p>
    <w:p w14:paraId="36A458E0" w14:textId="77777777" w:rsidR="00F96A09" w:rsidRPr="004F58CA" w:rsidRDefault="00F96A09" w:rsidP="00F96A09">
      <w:pPr>
        <w:rPr>
          <w:rFonts w:asciiTheme="majorHAnsi" w:hAnsiTheme="majorHAnsi" w:cstheme="majorHAnsi"/>
        </w:rPr>
      </w:pPr>
      <w:r w:rsidRPr="004F58CA">
        <w:rPr>
          <w:rStyle w:val="Style13ptBold"/>
          <w:rFonts w:asciiTheme="majorHAnsi" w:hAnsiTheme="majorHAnsi" w:cstheme="majorHAnsi"/>
        </w:rPr>
        <w:t>Brands 15</w:t>
      </w:r>
      <w:r w:rsidRPr="004F58CA">
        <w:rPr>
          <w:rFonts w:asciiTheme="majorHAnsi" w:hAnsiTheme="majorHAnsi" w:cstheme="majorHAnsi"/>
        </w:rPr>
        <w:t xml:space="preserve"> ( Hal Brands is on the faculty at the Sanford School of Public Policy at Duke University The Elliott School of International Affairs The Washington Quarterly Summer 2015 38:2 pp. 7–28)</w:t>
      </w:r>
    </w:p>
    <w:p w14:paraId="59F25307" w14:textId="77777777" w:rsidR="00F96A09" w:rsidRPr="004F58CA" w:rsidRDefault="00F96A09" w:rsidP="00F96A09">
      <w:pPr>
        <w:rPr>
          <w:rFonts w:asciiTheme="majorHAnsi" w:hAnsiTheme="majorHAnsi" w:cstheme="majorHAnsi"/>
          <w:sz w:val="14"/>
        </w:rPr>
      </w:pPr>
      <w:r w:rsidRPr="004F58CA">
        <w:rPr>
          <w:rFonts w:asciiTheme="majorHAnsi" w:hAnsiTheme="majorHAnsi" w:cstheme="majorHAnsi"/>
          <w:sz w:val="14"/>
        </w:rPr>
        <w:t xml:space="preserve">The fundamental reason is that </w:t>
      </w:r>
      <w:r w:rsidRPr="004F58CA">
        <w:rPr>
          <w:rStyle w:val="StyleUnderline"/>
          <w:rFonts w:asciiTheme="majorHAnsi" w:hAnsiTheme="majorHAnsi" w:cstheme="majorHAnsi"/>
        </w:rPr>
        <w:t xml:space="preserve">both U.S. influence and international stability are </w:t>
      </w:r>
      <w:r w:rsidRPr="004F58CA">
        <w:rPr>
          <w:rStyle w:val="Emphasis"/>
          <w:rFonts w:asciiTheme="majorHAnsi" w:hAnsiTheme="majorHAnsi" w:cstheme="majorHAnsi"/>
        </w:rPr>
        <w:t>thoroughly interwoven with a robust U.S. forward presence.</w:t>
      </w:r>
      <w:r w:rsidRPr="004F58CA">
        <w:rPr>
          <w:rFonts w:asciiTheme="majorHAnsi" w:hAnsiTheme="majorHAnsi" w:cstheme="majorHAnsi"/>
          <w:sz w:val="14"/>
        </w:rPr>
        <w:t xml:space="preserve"> Regarding influence, </w:t>
      </w:r>
      <w:r w:rsidRPr="004F58CA">
        <w:rPr>
          <w:rStyle w:val="StyleUnderline"/>
          <w:rFonts w:asciiTheme="majorHAnsi" w:hAnsiTheme="majorHAnsi" w:cstheme="majorHAnsi"/>
        </w:rPr>
        <w:t xml:space="preserve">the </w:t>
      </w:r>
      <w:r w:rsidRPr="00F725DA">
        <w:rPr>
          <w:rStyle w:val="StyleUnderline"/>
          <w:rFonts w:asciiTheme="majorHAnsi" w:hAnsiTheme="majorHAnsi" w:cstheme="majorHAnsi"/>
          <w:highlight w:val="cyan"/>
        </w:rPr>
        <w:t>protection that Washington has afforded its allies has</w:t>
      </w:r>
      <w:r w:rsidRPr="004F58CA">
        <w:rPr>
          <w:rStyle w:val="StyleUnderline"/>
          <w:rFonts w:asciiTheme="majorHAnsi" w:hAnsiTheme="majorHAnsi" w:cstheme="majorHAnsi"/>
        </w:rPr>
        <w:t xml:space="preserve"> equally </w:t>
      </w:r>
      <w:r w:rsidRPr="00F725DA">
        <w:rPr>
          <w:rStyle w:val="StyleUnderline"/>
          <w:rFonts w:asciiTheme="majorHAnsi" w:hAnsiTheme="majorHAnsi" w:cstheme="majorHAnsi"/>
          <w:highlight w:val="cyan"/>
        </w:rPr>
        <w:t xml:space="preserve">afforded the United States great sway </w:t>
      </w:r>
      <w:r w:rsidRPr="004F58CA">
        <w:rPr>
          <w:rStyle w:val="StyleUnderline"/>
          <w:rFonts w:asciiTheme="majorHAnsi" w:hAnsiTheme="majorHAnsi" w:cstheme="majorHAnsi"/>
        </w:rPr>
        <w:t>over those allies’ policies</w:t>
      </w:r>
      <w:r w:rsidRPr="004F58CA">
        <w:rPr>
          <w:rFonts w:asciiTheme="majorHAnsi" w:hAnsiTheme="majorHAnsi" w:cstheme="majorHAnsi"/>
          <w:sz w:val="14"/>
        </w:rPr>
        <w:t xml:space="preserve">.43 </w:t>
      </w:r>
      <w:r w:rsidRPr="004F58CA">
        <w:rPr>
          <w:rStyle w:val="StyleUnderline"/>
          <w:rFonts w:asciiTheme="majorHAnsi" w:hAnsiTheme="majorHAnsi" w:cstheme="majorHAnsi"/>
        </w:rPr>
        <w:t>During the Cold War and after</w:t>
      </w:r>
      <w:r w:rsidRPr="004F58CA">
        <w:rPr>
          <w:rFonts w:asciiTheme="majorHAnsi" w:hAnsiTheme="majorHAnsi" w:cstheme="majorHAnsi"/>
          <w:sz w:val="14"/>
        </w:rPr>
        <w:t xml:space="preserve">, for instance, </w:t>
      </w:r>
      <w:r w:rsidRPr="004F58CA">
        <w:rPr>
          <w:rStyle w:val="StyleUnderline"/>
          <w:rFonts w:asciiTheme="majorHAnsi" w:hAnsiTheme="majorHAnsi" w:cstheme="majorHAnsi"/>
        </w:rPr>
        <w:t>the</w:t>
      </w:r>
      <w:r w:rsidRPr="004F58CA">
        <w:rPr>
          <w:rFonts w:asciiTheme="majorHAnsi" w:hAnsiTheme="majorHAnsi" w:cstheme="majorHAnsi"/>
          <w:sz w:val="14"/>
        </w:rPr>
        <w:t xml:space="preserve"> </w:t>
      </w:r>
      <w:r w:rsidRPr="004F58CA">
        <w:rPr>
          <w:rStyle w:val="Emphasis"/>
          <w:rFonts w:asciiTheme="majorHAnsi" w:hAnsiTheme="majorHAnsi" w:cstheme="majorHAnsi"/>
        </w:rPr>
        <w:t>U</w:t>
      </w:r>
      <w:r w:rsidRPr="004F58CA">
        <w:rPr>
          <w:rFonts w:asciiTheme="majorHAnsi" w:hAnsiTheme="majorHAnsi" w:cstheme="majorHAnsi"/>
          <w:sz w:val="14"/>
        </w:rPr>
        <w:t xml:space="preserve">nited </w:t>
      </w:r>
      <w:r w:rsidRPr="004F58CA">
        <w:rPr>
          <w:rStyle w:val="Emphasis"/>
          <w:rFonts w:asciiTheme="majorHAnsi" w:hAnsiTheme="majorHAnsi" w:cstheme="majorHAnsi"/>
        </w:rPr>
        <w:t>S</w:t>
      </w:r>
      <w:r w:rsidRPr="004F58CA">
        <w:rPr>
          <w:rFonts w:asciiTheme="majorHAnsi" w:hAnsiTheme="majorHAnsi" w:cstheme="majorHAnsi"/>
          <w:sz w:val="14"/>
        </w:rPr>
        <w:t xml:space="preserve">tates </w:t>
      </w:r>
      <w:r w:rsidRPr="004F58CA">
        <w:rPr>
          <w:rStyle w:val="StyleUnderline"/>
          <w:rFonts w:asciiTheme="majorHAnsi" w:hAnsiTheme="majorHAnsi" w:cstheme="majorHAnsi"/>
        </w:rPr>
        <w:t xml:space="preserve">has used the influence provided by its security posture </w:t>
      </w:r>
      <w:r w:rsidRPr="00F725DA">
        <w:rPr>
          <w:rStyle w:val="StyleUnderline"/>
          <w:rFonts w:asciiTheme="majorHAnsi" w:hAnsiTheme="majorHAnsi" w:cstheme="majorHAnsi"/>
          <w:highlight w:val="cyan"/>
        </w:rPr>
        <w:t>to veto</w:t>
      </w:r>
      <w:r w:rsidRPr="004F58CA">
        <w:rPr>
          <w:rStyle w:val="StyleUnderline"/>
          <w:rFonts w:asciiTheme="majorHAnsi" w:hAnsiTheme="majorHAnsi" w:cstheme="majorHAnsi"/>
        </w:rPr>
        <w:t xml:space="preserve"> allies’ </w:t>
      </w:r>
      <w:r w:rsidRPr="00F725DA">
        <w:rPr>
          <w:rStyle w:val="Emphasis"/>
          <w:rFonts w:asciiTheme="majorHAnsi" w:hAnsiTheme="majorHAnsi" w:cstheme="majorHAnsi"/>
          <w:highlight w:val="cyan"/>
        </w:rPr>
        <w:t>pursuit of nuclear weapons</w:t>
      </w:r>
      <w:r w:rsidRPr="004F58CA">
        <w:rPr>
          <w:rFonts w:asciiTheme="majorHAnsi" w:hAnsiTheme="majorHAnsi" w:cstheme="majorHAnsi"/>
          <w:sz w:val="14"/>
        </w:rPr>
        <w:t xml:space="preserve">, </w:t>
      </w:r>
      <w:r w:rsidRPr="004F58CA">
        <w:rPr>
          <w:rStyle w:val="StyleUnderline"/>
          <w:rFonts w:asciiTheme="majorHAnsi" w:hAnsiTheme="majorHAnsi" w:cstheme="majorHAnsi"/>
        </w:rPr>
        <w:t xml:space="preserve">to obtain more advantageous </w:t>
      </w:r>
      <w:r w:rsidRPr="004F58CA">
        <w:rPr>
          <w:rStyle w:val="Emphasis"/>
          <w:rFonts w:asciiTheme="majorHAnsi" w:hAnsiTheme="majorHAnsi" w:cstheme="majorHAnsi"/>
        </w:rPr>
        <w:t>terms in financial and trade agreements</w:t>
      </w:r>
      <w:r w:rsidRPr="004F58CA">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w:t>
      </w:r>
      <w:r w:rsidRPr="004F58CA">
        <w:rPr>
          <w:rFonts w:asciiTheme="majorHAnsi" w:hAnsiTheme="majorHAnsi" w:cstheme="majorHAnsi"/>
          <w:sz w:val="14"/>
        </w:rPr>
        <w:lastRenderedPageBreak/>
        <w:t xml:space="preserve">might imagine. But by any reasonable standard of comparison, it has nonetheless been remarkable. </w:t>
      </w:r>
      <w:r w:rsidRPr="004F58CA">
        <w:rPr>
          <w:rStyle w:val="Emphasis"/>
          <w:rFonts w:asciiTheme="majorHAnsi" w:hAnsiTheme="majorHAnsi" w:cstheme="majorHAnsi"/>
        </w:rPr>
        <w:t>One can tell a similar story about the relative stability of the post-war order</w:t>
      </w:r>
      <w:r w:rsidRPr="004F58CA">
        <w:rPr>
          <w:rFonts w:asciiTheme="majorHAnsi" w:hAnsiTheme="majorHAnsi" w:cstheme="majorHAnsi"/>
          <w:sz w:val="14"/>
        </w:rPr>
        <w:t>. As even some leading offshore balancers have acknowledged</w:t>
      </w:r>
      <w:r w:rsidRPr="004F58CA">
        <w:rPr>
          <w:rStyle w:val="StyleUnderline"/>
          <w:rFonts w:asciiTheme="majorHAnsi" w:hAnsiTheme="majorHAnsi" w:cstheme="majorHAnsi"/>
        </w:rPr>
        <w:t xml:space="preserve">, the </w:t>
      </w:r>
      <w:r w:rsidRPr="00F725DA">
        <w:rPr>
          <w:rStyle w:val="StyleUnderline"/>
          <w:rFonts w:asciiTheme="majorHAnsi" w:hAnsiTheme="majorHAnsi" w:cstheme="majorHAnsi"/>
          <w:highlight w:val="cyan"/>
        </w:rPr>
        <w:t>lack of conflict in</w:t>
      </w:r>
      <w:r w:rsidRPr="004F58CA">
        <w:rPr>
          <w:rStyle w:val="StyleUnderline"/>
          <w:rFonts w:asciiTheme="majorHAnsi" w:hAnsiTheme="majorHAnsi" w:cstheme="majorHAnsi"/>
        </w:rPr>
        <w:t xml:space="preserve"> regions like </w:t>
      </w:r>
      <w:r w:rsidRPr="00F725DA">
        <w:rPr>
          <w:rStyle w:val="StyleUnderline"/>
          <w:rFonts w:asciiTheme="majorHAnsi" w:hAnsiTheme="majorHAnsi" w:cstheme="majorHAnsi"/>
          <w:highlight w:val="cyan"/>
        </w:rPr>
        <w:t>Europe</w:t>
      </w:r>
      <w:r w:rsidRPr="004F58CA">
        <w:rPr>
          <w:rStyle w:val="StyleUnderline"/>
          <w:rFonts w:asciiTheme="majorHAnsi" w:hAnsiTheme="majorHAnsi" w:cstheme="majorHAnsi"/>
        </w:rPr>
        <w:t xml:space="preserve"> in recent decades </w:t>
      </w:r>
      <w:r w:rsidRPr="00F725DA">
        <w:rPr>
          <w:rStyle w:val="Emphasis"/>
          <w:rFonts w:asciiTheme="majorHAnsi" w:hAnsiTheme="majorHAnsi" w:cstheme="majorHAnsi"/>
          <w:highlight w:val="cyan"/>
        </w:rPr>
        <w:t>is not something that has occurred naturally</w:t>
      </w:r>
      <w:r w:rsidRPr="00F725DA">
        <w:rPr>
          <w:rFonts w:asciiTheme="majorHAnsi" w:hAnsiTheme="majorHAnsi" w:cstheme="majorHAnsi"/>
          <w:sz w:val="14"/>
          <w:highlight w:val="cyan"/>
        </w:rPr>
        <w:t xml:space="preserve">. </w:t>
      </w:r>
      <w:r w:rsidRPr="00F725DA">
        <w:rPr>
          <w:rStyle w:val="StyleUnderline"/>
          <w:rFonts w:asciiTheme="majorHAnsi" w:hAnsiTheme="majorHAnsi" w:cstheme="majorHAnsi"/>
          <w:highlight w:val="cyan"/>
        </w:rPr>
        <w:t xml:space="preserve">It has occurred </w:t>
      </w:r>
      <w:r w:rsidRPr="00F725DA">
        <w:rPr>
          <w:rStyle w:val="Emphasis"/>
          <w:rFonts w:asciiTheme="majorHAnsi" w:hAnsiTheme="majorHAnsi" w:cstheme="majorHAnsi"/>
          <w:highlight w:val="cyan"/>
        </w:rPr>
        <w:t>because the “American pacifier” has suppressed</w:t>
      </w:r>
      <w:r w:rsidRPr="004F58CA">
        <w:rPr>
          <w:rStyle w:val="Emphasis"/>
          <w:rFonts w:asciiTheme="majorHAnsi" w:hAnsiTheme="majorHAnsi" w:cstheme="majorHAnsi"/>
        </w:rPr>
        <w:t xml:space="preserve"> precisely </w:t>
      </w:r>
      <w:r w:rsidRPr="00F725DA">
        <w:rPr>
          <w:rStyle w:val="Emphasis"/>
          <w:rFonts w:asciiTheme="majorHAnsi" w:hAnsiTheme="majorHAnsi" w:cstheme="majorHAnsi"/>
          <w:highlight w:val="cyan"/>
        </w:rPr>
        <w:t>the dynamics that</w:t>
      </w:r>
      <w:r w:rsidRPr="004F58CA">
        <w:rPr>
          <w:rStyle w:val="Emphasis"/>
          <w:rFonts w:asciiTheme="majorHAnsi" w:hAnsiTheme="majorHAnsi" w:cstheme="majorHAnsi"/>
        </w:rPr>
        <w:t xml:space="preserve"> previously </w:t>
      </w:r>
      <w:r w:rsidRPr="00F725DA">
        <w:rPr>
          <w:rStyle w:val="Emphasis"/>
          <w:rFonts w:asciiTheme="majorHAnsi" w:hAnsiTheme="majorHAnsi" w:cstheme="majorHAnsi"/>
          <w:highlight w:val="cyan"/>
        </w:rPr>
        <w:t>fostered</w:t>
      </w:r>
      <w:r w:rsidRPr="004F58CA">
        <w:rPr>
          <w:rStyle w:val="Emphasis"/>
          <w:rFonts w:asciiTheme="majorHAnsi" w:hAnsiTheme="majorHAnsi" w:cstheme="majorHAnsi"/>
        </w:rPr>
        <w:t xml:space="preserve"> geopolitical </w:t>
      </w:r>
      <w:r w:rsidRPr="00F725DA">
        <w:rPr>
          <w:rStyle w:val="Emphasis"/>
          <w:rFonts w:asciiTheme="majorHAnsi" w:hAnsiTheme="majorHAnsi" w:cstheme="majorHAnsi"/>
          <w:highlight w:val="cyan"/>
        </w:rPr>
        <w:t>turmoil</w:t>
      </w:r>
      <w:r w:rsidRPr="00F725DA">
        <w:rPr>
          <w:rFonts w:asciiTheme="majorHAnsi" w:hAnsiTheme="majorHAnsi" w:cstheme="majorHAnsi"/>
          <w:sz w:val="14"/>
          <w:highlight w:val="cyan"/>
        </w:rPr>
        <w:t xml:space="preserve">. </w:t>
      </w:r>
      <w:r w:rsidRPr="00F725DA">
        <w:rPr>
          <w:rStyle w:val="StyleUnderline"/>
          <w:rFonts w:asciiTheme="majorHAnsi" w:hAnsiTheme="majorHAnsi" w:cstheme="majorHAnsi"/>
          <w:highlight w:val="cyan"/>
        </w:rPr>
        <w:t xml:space="preserve">That pacifier has </w:t>
      </w:r>
      <w:r w:rsidRPr="00F725DA">
        <w:rPr>
          <w:rStyle w:val="Emphasis"/>
          <w:rFonts w:asciiTheme="majorHAnsi" w:hAnsiTheme="majorHAnsi" w:cstheme="majorHAnsi"/>
          <w:highlight w:val="cyan"/>
        </w:rPr>
        <w:t>limited arms races and security competitions</w:t>
      </w:r>
      <w:r w:rsidRPr="004F58CA">
        <w:rPr>
          <w:rStyle w:val="Emphasis"/>
          <w:rFonts w:asciiTheme="majorHAnsi" w:hAnsiTheme="majorHAnsi" w:cstheme="majorHAnsi"/>
        </w:rPr>
        <w:t xml:space="preserve"> by providing the protection that allows other countries to under-build their militaries</w:t>
      </w:r>
      <w:r w:rsidRPr="004F58CA">
        <w:rPr>
          <w:rStyle w:val="StyleUnderline"/>
          <w:rFonts w:asciiTheme="majorHAnsi" w:hAnsiTheme="majorHAnsi" w:cstheme="majorHAnsi"/>
        </w:rPr>
        <w:t xml:space="preserve">. </w:t>
      </w:r>
      <w:r w:rsidRPr="00F725DA">
        <w:rPr>
          <w:rStyle w:val="StyleUnderline"/>
          <w:rFonts w:asciiTheme="majorHAnsi" w:hAnsiTheme="majorHAnsi" w:cstheme="majorHAnsi"/>
          <w:highlight w:val="cyan"/>
        </w:rPr>
        <w:t>It has soothed historical rivalries</w:t>
      </w:r>
      <w:r w:rsidRPr="004F58CA">
        <w:rPr>
          <w:rStyle w:val="StyleUnderline"/>
          <w:rFonts w:asciiTheme="majorHAnsi" w:hAnsiTheme="majorHAnsi" w:cstheme="majorHAnsi"/>
        </w:rPr>
        <w:t xml:space="preserve"> by affording a climate of security in which powerful countries like Germany and Japan could be revived economically and </w:t>
      </w:r>
      <w:r w:rsidRPr="004F58CA">
        <w:rPr>
          <w:rStyle w:val="Emphasis"/>
          <w:rFonts w:asciiTheme="majorHAnsi" w:hAnsiTheme="majorHAnsi" w:cstheme="majorHAnsi"/>
        </w:rPr>
        <w:t>reintegrated into</w:t>
      </w:r>
      <w:r w:rsidRPr="004F58CA">
        <w:rPr>
          <w:rStyle w:val="StyleUnderline"/>
          <w:rFonts w:asciiTheme="majorHAnsi" w:hAnsiTheme="majorHAnsi" w:cstheme="majorHAnsi"/>
        </w:rPr>
        <w:t xml:space="preserve"> thriving and fairly cooperative </w:t>
      </w:r>
      <w:r w:rsidRPr="004F58CA">
        <w:rPr>
          <w:rStyle w:val="Emphasis"/>
          <w:rFonts w:asciiTheme="majorHAnsi" w:hAnsiTheme="majorHAnsi" w:cstheme="majorHAnsi"/>
        </w:rPr>
        <w:t>regional orders</w:t>
      </w:r>
      <w:r w:rsidRPr="004F58CA">
        <w:rPr>
          <w:rStyle w:val="StyleUnderline"/>
          <w:rFonts w:asciiTheme="majorHAnsi" w:hAnsiTheme="majorHAnsi" w:cstheme="majorHAnsi"/>
        </w:rPr>
        <w:t>.</w:t>
      </w:r>
      <w:r w:rsidRPr="004F58CA">
        <w:rPr>
          <w:rFonts w:asciiTheme="majorHAnsi" w:hAnsiTheme="majorHAnsi" w:cstheme="majorHAnsi"/>
          <w:sz w:val="14"/>
        </w:rPr>
        <w:t xml:space="preserve"> </w:t>
      </w:r>
      <w:r w:rsidRPr="00F725DA">
        <w:rPr>
          <w:rStyle w:val="StyleUnderline"/>
          <w:rFonts w:asciiTheme="majorHAnsi" w:hAnsiTheme="majorHAnsi" w:cstheme="majorHAnsi"/>
          <w:highlight w:val="cyan"/>
        </w:rPr>
        <w:t>It has induced caution in</w:t>
      </w:r>
      <w:r w:rsidRPr="004F58CA">
        <w:rPr>
          <w:rStyle w:val="StyleUnderline"/>
          <w:rFonts w:asciiTheme="majorHAnsi" w:hAnsiTheme="majorHAnsi" w:cstheme="majorHAnsi"/>
        </w:rPr>
        <w:t xml:space="preserve"> the behavior of </w:t>
      </w:r>
      <w:r w:rsidRPr="00F725DA">
        <w:rPr>
          <w:rStyle w:val="Emphasis"/>
          <w:rFonts w:asciiTheme="majorHAnsi" w:hAnsiTheme="majorHAnsi" w:cstheme="majorHAnsi"/>
          <w:highlight w:val="cyan"/>
        </w:rPr>
        <w:t>allies and adversaries</w:t>
      </w:r>
      <w:r w:rsidRPr="004F58CA">
        <w:rPr>
          <w:rStyle w:val="Emphasis"/>
          <w:rFonts w:asciiTheme="majorHAnsi" w:hAnsiTheme="majorHAnsi" w:cstheme="majorHAnsi"/>
        </w:rPr>
        <w:t xml:space="preserve"> alike</w:t>
      </w:r>
      <w:r w:rsidRPr="004F58CA">
        <w:rPr>
          <w:rStyle w:val="StyleUnderline"/>
          <w:rFonts w:asciiTheme="majorHAnsi" w:hAnsiTheme="majorHAnsi" w:cstheme="majorHAnsi"/>
        </w:rPr>
        <w:t xml:space="preserve">, </w:t>
      </w:r>
      <w:r w:rsidRPr="00F725DA">
        <w:rPr>
          <w:rStyle w:val="Emphasis"/>
          <w:rFonts w:asciiTheme="majorHAnsi" w:hAnsiTheme="majorHAnsi" w:cstheme="majorHAnsi"/>
          <w:highlight w:val="cyan"/>
        </w:rPr>
        <w:t>deterring aggression and dissuading</w:t>
      </w:r>
      <w:r w:rsidRPr="004F58CA">
        <w:rPr>
          <w:rStyle w:val="Emphasis"/>
          <w:rFonts w:asciiTheme="majorHAnsi" w:hAnsiTheme="majorHAnsi" w:cstheme="majorHAnsi"/>
        </w:rPr>
        <w:t xml:space="preserve"> other </w:t>
      </w:r>
      <w:r w:rsidRPr="00F725DA">
        <w:rPr>
          <w:rStyle w:val="Emphasis"/>
          <w:rFonts w:asciiTheme="majorHAnsi" w:hAnsiTheme="majorHAnsi" w:cstheme="majorHAnsi"/>
          <w:highlight w:val="cyan"/>
        </w:rPr>
        <w:t>destabilizing behavior</w:t>
      </w:r>
      <w:r w:rsidRPr="004F58CA">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F725DA">
        <w:rPr>
          <w:rStyle w:val="StyleUnderline"/>
          <w:rFonts w:asciiTheme="majorHAnsi" w:hAnsiTheme="majorHAnsi" w:cstheme="majorHAnsi"/>
          <w:highlight w:val="cyan"/>
        </w:rPr>
        <w:t>What would happen if Washington backed away</w:t>
      </w:r>
      <w:r w:rsidRPr="004F58CA">
        <w:rPr>
          <w:rStyle w:val="StyleUnderline"/>
          <w:rFonts w:asciiTheme="majorHAnsi" w:hAnsiTheme="majorHAnsi" w:cstheme="majorHAnsi"/>
        </w:rPr>
        <w:t xml:space="preserve"> from this role</w:t>
      </w:r>
      <w:r w:rsidRPr="004F58CA">
        <w:rPr>
          <w:rFonts w:asciiTheme="majorHAnsi" w:hAnsiTheme="majorHAnsi" w:cstheme="majorHAnsi"/>
          <w:sz w:val="16"/>
        </w:rPr>
        <w:t xml:space="preserve">? The most logical answer is that </w:t>
      </w:r>
      <w:r w:rsidRPr="004F58CA">
        <w:rPr>
          <w:rStyle w:val="Emphasis"/>
          <w:rFonts w:asciiTheme="majorHAnsi" w:hAnsiTheme="majorHAnsi" w:cstheme="majorHAnsi"/>
        </w:rPr>
        <w:t xml:space="preserve">both U.S. influence and </w:t>
      </w:r>
      <w:r w:rsidRPr="00F725DA">
        <w:rPr>
          <w:rStyle w:val="Emphasis"/>
          <w:rFonts w:asciiTheme="majorHAnsi" w:hAnsiTheme="majorHAnsi" w:cstheme="majorHAnsi"/>
          <w:highlight w:val="cyan"/>
        </w:rPr>
        <w:t>global stability would suffer</w:t>
      </w:r>
      <w:r w:rsidRPr="004F58CA">
        <w:rPr>
          <w:rFonts w:asciiTheme="majorHAnsi" w:hAnsiTheme="majorHAnsi" w:cstheme="majorHAnsi"/>
          <w:sz w:val="16"/>
        </w:rPr>
        <w:t xml:space="preserve">. </w:t>
      </w:r>
      <w:r w:rsidRPr="004F58CA">
        <w:rPr>
          <w:rStyle w:val="StyleUnderline"/>
          <w:rFonts w:asciiTheme="majorHAnsi" w:hAnsiTheme="majorHAnsi" w:cstheme="majorHAnsi"/>
        </w:rPr>
        <w:t>With respect to influence,</w:t>
      </w:r>
      <w:r w:rsidRPr="004F58CA">
        <w:rPr>
          <w:rFonts w:asciiTheme="majorHAnsi" w:hAnsiTheme="majorHAnsi" w:cstheme="majorHAnsi"/>
          <w:sz w:val="16"/>
        </w:rPr>
        <w:t xml:space="preserve"> </w:t>
      </w:r>
      <w:r w:rsidRPr="004F58CA">
        <w:rPr>
          <w:rStyle w:val="StyleUnderline"/>
          <w:rFonts w:asciiTheme="majorHAnsi" w:hAnsiTheme="majorHAnsi" w:cstheme="majorHAnsi"/>
        </w:rPr>
        <w:t>the</w:t>
      </w:r>
      <w:r w:rsidRPr="004F58CA">
        <w:rPr>
          <w:rFonts w:asciiTheme="majorHAnsi" w:hAnsiTheme="majorHAnsi" w:cstheme="majorHAnsi"/>
          <w:sz w:val="16"/>
        </w:rPr>
        <w:t xml:space="preserve"> </w:t>
      </w:r>
      <w:r w:rsidRPr="004F58CA">
        <w:rPr>
          <w:rStyle w:val="Emphasis"/>
          <w:rFonts w:asciiTheme="majorHAnsi" w:hAnsiTheme="majorHAnsi" w:cstheme="majorHAnsi"/>
        </w:rPr>
        <w:t>U</w:t>
      </w:r>
      <w:r w:rsidRPr="004F58CA">
        <w:rPr>
          <w:rFonts w:asciiTheme="majorHAnsi" w:hAnsiTheme="majorHAnsi" w:cstheme="majorHAnsi"/>
          <w:sz w:val="16"/>
        </w:rPr>
        <w:t xml:space="preserve">nited </w:t>
      </w:r>
      <w:r w:rsidRPr="004F58CA">
        <w:rPr>
          <w:rStyle w:val="Emphasis"/>
          <w:rFonts w:asciiTheme="majorHAnsi" w:hAnsiTheme="majorHAnsi" w:cstheme="majorHAnsi"/>
        </w:rPr>
        <w:t>S</w:t>
      </w:r>
      <w:r w:rsidRPr="004F58CA">
        <w:rPr>
          <w:rFonts w:asciiTheme="majorHAnsi" w:hAnsiTheme="majorHAnsi" w:cstheme="majorHAnsi"/>
          <w:sz w:val="16"/>
        </w:rPr>
        <w:t xml:space="preserve">tates </w:t>
      </w:r>
      <w:r w:rsidRPr="004F58CA">
        <w:rPr>
          <w:rStyle w:val="StyleUnderline"/>
          <w:rFonts w:asciiTheme="majorHAnsi" w:hAnsiTheme="majorHAnsi" w:cstheme="majorHAnsi"/>
        </w:rPr>
        <w:t>would</w:t>
      </w:r>
      <w:r w:rsidRPr="004F58CA">
        <w:rPr>
          <w:rFonts w:asciiTheme="majorHAnsi" w:hAnsiTheme="majorHAnsi" w:cstheme="majorHAnsi"/>
          <w:sz w:val="16"/>
        </w:rPr>
        <w:t xml:space="preserve"> effectively </w:t>
      </w:r>
      <w:r w:rsidRPr="004F58CA">
        <w:rPr>
          <w:rStyle w:val="StyleUnderline"/>
          <w:rFonts w:asciiTheme="majorHAnsi" w:hAnsiTheme="majorHAnsi" w:cstheme="majorHAnsi"/>
        </w:rPr>
        <w:t xml:space="preserve">be </w:t>
      </w:r>
      <w:r w:rsidRPr="004F58CA">
        <w:rPr>
          <w:rStyle w:val="Emphasis"/>
          <w:rFonts w:asciiTheme="majorHAnsi" w:hAnsiTheme="majorHAnsi" w:cstheme="majorHAnsi"/>
        </w:rPr>
        <w:t>surrendering the most powerful bargaining chip</w:t>
      </w:r>
      <w:r w:rsidRPr="004F58CA">
        <w:rPr>
          <w:rStyle w:val="StyleUnderline"/>
          <w:rFonts w:asciiTheme="majorHAnsi" w:hAnsiTheme="majorHAnsi" w:cstheme="majorHAnsi"/>
        </w:rPr>
        <w:t xml:space="preserve"> it has traditionally wielded in dealing with friends and allies,</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and jeopardizing the position of leadership it has used to shape bilateral and regional </w:t>
      </w:r>
      <w:r w:rsidRPr="004F58CA">
        <w:rPr>
          <w:rStyle w:val="Emphasis"/>
          <w:rFonts w:asciiTheme="majorHAnsi" w:hAnsiTheme="majorHAnsi" w:cstheme="majorHAnsi"/>
        </w:rPr>
        <w:t>agendas for decades</w:t>
      </w:r>
      <w:r w:rsidRPr="004F58CA">
        <w:rPr>
          <w:rFonts w:asciiTheme="majorHAnsi" w:hAnsiTheme="majorHAnsi" w:cstheme="majorHAnsi"/>
          <w:sz w:val="16"/>
        </w:rPr>
        <w:t xml:space="preserve">. </w:t>
      </w:r>
      <w:r w:rsidRPr="004F58CA">
        <w:rPr>
          <w:rStyle w:val="Emphasis"/>
          <w:rFonts w:asciiTheme="majorHAnsi" w:hAnsiTheme="majorHAnsi" w:cstheme="majorHAnsi"/>
        </w:rPr>
        <w:t>The consequences would seem no less damaging where stability is concerned</w:t>
      </w:r>
      <w:r w:rsidRPr="004F58CA">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F725DA">
        <w:rPr>
          <w:rStyle w:val="StyleUnderline"/>
          <w:rFonts w:asciiTheme="majorHAnsi" w:hAnsiTheme="majorHAnsi" w:cstheme="majorHAnsi"/>
          <w:highlight w:val="cyan"/>
        </w:rPr>
        <w:t xml:space="preserve">removing the American pacifier would </w:t>
      </w:r>
      <w:r w:rsidRPr="00F725DA">
        <w:rPr>
          <w:rStyle w:val="Emphasis"/>
          <w:rFonts w:asciiTheme="majorHAnsi" w:hAnsiTheme="majorHAnsi" w:cstheme="majorHAnsi"/>
          <w:highlight w:val="cyan"/>
        </w:rPr>
        <w:t>liberate</w:t>
      </w:r>
      <w:r w:rsidRPr="004F58CA">
        <w:rPr>
          <w:rStyle w:val="Emphasis"/>
          <w:rFonts w:asciiTheme="majorHAnsi" w:hAnsiTheme="majorHAnsi" w:cstheme="majorHAnsi"/>
        </w:rPr>
        <w:t xml:space="preserve"> the more </w:t>
      </w:r>
      <w:r w:rsidRPr="00F725DA">
        <w:rPr>
          <w:rStyle w:val="Emphasis"/>
          <w:rFonts w:asciiTheme="majorHAnsi" w:hAnsiTheme="majorHAnsi" w:cstheme="majorHAnsi"/>
          <w:highlight w:val="cyan"/>
        </w:rPr>
        <w:t>destabilizing influences</w:t>
      </w:r>
      <w:r w:rsidRPr="004F58CA">
        <w:rPr>
          <w:rStyle w:val="Emphasis"/>
          <w:rFonts w:asciiTheme="majorHAnsi" w:hAnsiTheme="majorHAnsi" w:cstheme="majorHAnsi"/>
        </w:rPr>
        <w:t xml:space="preserve"> that U.S. policy had previously stifled</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Long-dormant </w:t>
      </w:r>
      <w:r w:rsidRPr="00F725DA">
        <w:rPr>
          <w:rStyle w:val="Emphasis"/>
          <w:rFonts w:asciiTheme="majorHAnsi" w:hAnsiTheme="majorHAnsi" w:cstheme="majorHAnsi"/>
          <w:highlight w:val="cyan"/>
        </w:rPr>
        <w:t>security competitions might reawaken</w:t>
      </w:r>
      <w:r w:rsidRPr="004F58CA">
        <w:rPr>
          <w:rStyle w:val="Emphasis"/>
          <w:rFonts w:asciiTheme="majorHAnsi" w:hAnsiTheme="majorHAnsi" w:cstheme="majorHAnsi"/>
        </w:rPr>
        <w:t xml:space="preserve"> as countries armed themselves</w:t>
      </w:r>
      <w:r w:rsidRPr="004F58CA">
        <w:rPr>
          <w:rStyle w:val="StyleUnderline"/>
          <w:rFonts w:asciiTheme="majorHAnsi" w:hAnsiTheme="majorHAnsi" w:cstheme="majorHAnsi"/>
        </w:rPr>
        <w:t xml:space="preserve"> more vigorously</w:t>
      </w:r>
      <w:r w:rsidRPr="004F58CA">
        <w:rPr>
          <w:rFonts w:asciiTheme="majorHAnsi" w:hAnsiTheme="majorHAnsi" w:cstheme="majorHAnsi"/>
          <w:sz w:val="16"/>
        </w:rPr>
        <w:t xml:space="preserve">; </w:t>
      </w:r>
      <w:r w:rsidRPr="00F725DA">
        <w:rPr>
          <w:rStyle w:val="Emphasis"/>
          <w:rFonts w:asciiTheme="majorHAnsi" w:hAnsiTheme="majorHAnsi" w:cstheme="majorHAnsi"/>
          <w:highlight w:val="cyan"/>
        </w:rPr>
        <w:t>historical antagonisms</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between old rivals </w:t>
      </w:r>
      <w:r w:rsidRPr="00F725DA">
        <w:rPr>
          <w:rStyle w:val="StyleUnderline"/>
          <w:rFonts w:asciiTheme="majorHAnsi" w:hAnsiTheme="majorHAnsi" w:cstheme="majorHAnsi"/>
          <w:highlight w:val="cyan"/>
        </w:rPr>
        <w:t xml:space="preserve">might </w:t>
      </w:r>
      <w:r w:rsidRPr="00F725DA">
        <w:rPr>
          <w:rStyle w:val="Emphasis"/>
          <w:rFonts w:asciiTheme="majorHAnsi" w:hAnsiTheme="majorHAnsi" w:cstheme="majorHAnsi"/>
          <w:highlight w:val="cyan"/>
        </w:rPr>
        <w:t>reemerge</w:t>
      </w:r>
      <w:r w:rsidRPr="004F58CA">
        <w:rPr>
          <w:rStyle w:val="Emphasis"/>
          <w:rFonts w:asciiTheme="majorHAnsi" w:hAnsiTheme="majorHAnsi" w:cstheme="majorHAnsi"/>
        </w:rPr>
        <w:t xml:space="preserve"> in the absence of a robust U.S. presence</w:t>
      </w:r>
      <w:r w:rsidRPr="004F58CA">
        <w:rPr>
          <w:rStyle w:val="StyleUnderline"/>
          <w:rFonts w:asciiTheme="majorHAnsi" w:hAnsiTheme="majorHAnsi" w:cstheme="majorHAnsi"/>
        </w:rPr>
        <w:t xml:space="preserve"> and the reassurance it provides</w:t>
      </w:r>
      <w:r w:rsidRPr="004F58CA">
        <w:rPr>
          <w:rFonts w:asciiTheme="majorHAnsi" w:hAnsiTheme="majorHAnsi" w:cstheme="majorHAnsi"/>
          <w:sz w:val="16"/>
        </w:rPr>
        <w:t xml:space="preserve">. Moreover, </w:t>
      </w:r>
      <w:r w:rsidRPr="00F725DA">
        <w:rPr>
          <w:rStyle w:val="StyleUnderline"/>
          <w:rFonts w:asciiTheme="majorHAnsi" w:hAnsiTheme="majorHAnsi" w:cstheme="majorHAnsi"/>
          <w:highlight w:val="cyan"/>
        </w:rPr>
        <w:t>countries that seek to revise</w:t>
      </w:r>
      <w:r w:rsidRPr="004F58CA">
        <w:rPr>
          <w:rStyle w:val="StyleUnderline"/>
          <w:rFonts w:asciiTheme="majorHAnsi" w:hAnsiTheme="majorHAnsi" w:cstheme="majorHAnsi"/>
        </w:rPr>
        <w:t xml:space="preserve"> existing </w:t>
      </w:r>
      <w:r w:rsidRPr="00F725DA">
        <w:rPr>
          <w:rStyle w:val="StyleUnderline"/>
          <w:rFonts w:asciiTheme="majorHAnsi" w:hAnsiTheme="majorHAnsi" w:cstheme="majorHAnsi"/>
          <w:highlight w:val="cyan"/>
        </w:rPr>
        <w:t>regional orders</w:t>
      </w:r>
      <w:r w:rsidRPr="004F58CA">
        <w:rPr>
          <w:rStyle w:val="StyleUnderline"/>
          <w:rFonts w:asciiTheme="majorHAnsi" w:hAnsiTheme="majorHAnsi" w:cstheme="majorHAnsi"/>
        </w:rPr>
        <w:t xml:space="preserve"> in their favor</w:t>
      </w:r>
      <w:r w:rsidRPr="004F58CA">
        <w:rPr>
          <w:rFonts w:asciiTheme="majorHAnsi" w:hAnsiTheme="majorHAnsi" w:cstheme="majorHAnsi"/>
          <w:sz w:val="16"/>
        </w:rPr>
        <w:t xml:space="preserve">—think </w:t>
      </w:r>
      <w:r w:rsidRPr="004F58CA">
        <w:rPr>
          <w:rStyle w:val="Emphasis"/>
          <w:rFonts w:asciiTheme="majorHAnsi" w:hAnsiTheme="majorHAnsi" w:cstheme="majorHAnsi"/>
        </w:rPr>
        <w:t>Russia</w:t>
      </w:r>
      <w:r w:rsidRPr="004F58CA">
        <w:rPr>
          <w:rFonts w:asciiTheme="majorHAnsi" w:hAnsiTheme="majorHAnsi" w:cstheme="majorHAnsi"/>
          <w:sz w:val="16"/>
        </w:rPr>
        <w:t xml:space="preserve"> in </w:t>
      </w:r>
      <w:r w:rsidRPr="004F58CA">
        <w:rPr>
          <w:rStyle w:val="Emphasis"/>
          <w:rFonts w:asciiTheme="majorHAnsi" w:hAnsiTheme="majorHAnsi" w:cstheme="majorHAnsi"/>
        </w:rPr>
        <w:t>Europe</w:t>
      </w:r>
      <w:r w:rsidRPr="004F58CA">
        <w:rPr>
          <w:rFonts w:asciiTheme="majorHAnsi" w:hAnsiTheme="majorHAnsi" w:cstheme="majorHAnsi"/>
          <w:sz w:val="16"/>
        </w:rPr>
        <w:t xml:space="preserve">, or </w:t>
      </w:r>
      <w:r w:rsidRPr="004F58CA">
        <w:rPr>
          <w:rStyle w:val="Emphasis"/>
          <w:rFonts w:asciiTheme="majorHAnsi" w:hAnsiTheme="majorHAnsi" w:cstheme="majorHAnsi"/>
        </w:rPr>
        <w:t>China</w:t>
      </w:r>
      <w:r w:rsidRPr="004F58CA">
        <w:rPr>
          <w:rFonts w:asciiTheme="majorHAnsi" w:hAnsiTheme="majorHAnsi" w:cstheme="majorHAnsi"/>
          <w:sz w:val="16"/>
        </w:rPr>
        <w:t xml:space="preserve"> in Asia—might indeed applaud U.S. retrenchment, but </w:t>
      </w:r>
      <w:r w:rsidRPr="004F58CA">
        <w:rPr>
          <w:rStyle w:val="StyleUnderline"/>
          <w:rFonts w:asciiTheme="majorHAnsi" w:hAnsiTheme="majorHAnsi" w:cstheme="majorHAnsi"/>
        </w:rPr>
        <w:t xml:space="preserve">they </w:t>
      </w:r>
      <w:r w:rsidRPr="00F725DA">
        <w:rPr>
          <w:rStyle w:val="StyleUnderline"/>
          <w:rFonts w:asciiTheme="majorHAnsi" w:hAnsiTheme="majorHAnsi" w:cstheme="majorHAnsi"/>
          <w:highlight w:val="cyan"/>
        </w:rPr>
        <w:t>might</w:t>
      </w:r>
      <w:r w:rsidRPr="004F58CA">
        <w:rPr>
          <w:rStyle w:val="StyleUnderline"/>
          <w:rFonts w:asciiTheme="majorHAnsi" w:hAnsiTheme="majorHAnsi" w:cstheme="majorHAnsi"/>
        </w:rPr>
        <w:t xml:space="preserve"> just as plausibly </w:t>
      </w:r>
      <w:r w:rsidRPr="00F725DA">
        <w:rPr>
          <w:rStyle w:val="StyleUnderline"/>
          <w:rFonts w:asciiTheme="majorHAnsi" w:hAnsiTheme="majorHAnsi" w:cstheme="majorHAnsi"/>
          <w:highlight w:val="cyan"/>
        </w:rPr>
        <w:t>feel empowered to more assertively press their interest</w:t>
      </w:r>
      <w:r w:rsidRPr="004F58CA">
        <w:rPr>
          <w:rStyle w:val="StyleUnderline"/>
          <w:rFonts w:asciiTheme="majorHAnsi" w:hAnsiTheme="majorHAnsi" w:cstheme="majorHAnsi"/>
        </w:rPr>
        <w:t>s</w:t>
      </w:r>
      <w:r w:rsidRPr="004F58CA">
        <w:rPr>
          <w:rFonts w:asciiTheme="majorHAnsi" w:hAnsiTheme="majorHAnsi" w:cstheme="majorHAnsi"/>
          <w:sz w:val="16"/>
        </w:rPr>
        <w:t>. If the United States has been a kind of Leviathan in key regions, Mearsheimer acknowledges, then “</w:t>
      </w:r>
      <w:r w:rsidRPr="004F58CA">
        <w:rPr>
          <w:rStyle w:val="Emphasis"/>
          <w:rFonts w:asciiTheme="majorHAnsi" w:hAnsiTheme="majorHAnsi" w:cstheme="majorHAnsi"/>
        </w:rPr>
        <w:t>take away that Leviathan and there is likely to be big trouble</w:t>
      </w:r>
      <w:r w:rsidRPr="004F58CA">
        <w:rPr>
          <w:rFonts w:asciiTheme="majorHAnsi" w:hAnsiTheme="majorHAnsi" w:cstheme="majorHAnsi"/>
          <w:sz w:val="16"/>
        </w:rPr>
        <w:t xml:space="preserve">.”46 Scanning the global horizon today, </w:t>
      </w:r>
      <w:r w:rsidRPr="004F58CA">
        <w:rPr>
          <w:rStyle w:val="Emphasis"/>
          <w:rFonts w:asciiTheme="majorHAnsi" w:hAnsiTheme="majorHAnsi" w:cstheme="majorHAnsi"/>
        </w:rPr>
        <w:t>one can easily see where such trouble might arise</w:t>
      </w:r>
      <w:r w:rsidRPr="004F58CA">
        <w:rPr>
          <w:rFonts w:asciiTheme="majorHAnsi" w:hAnsiTheme="majorHAnsi" w:cstheme="majorHAnsi"/>
          <w:sz w:val="16"/>
        </w:rPr>
        <w:t xml:space="preserve">. </w:t>
      </w:r>
      <w:r w:rsidRPr="004F58CA">
        <w:rPr>
          <w:rStyle w:val="StyleUnderline"/>
          <w:rFonts w:asciiTheme="majorHAnsi" w:hAnsiTheme="majorHAnsi" w:cstheme="majorHAnsi"/>
        </w:rPr>
        <w:t>In Europe,</w:t>
      </w:r>
      <w:r w:rsidRPr="004F58CA">
        <w:rPr>
          <w:rFonts w:asciiTheme="majorHAnsi" w:hAnsiTheme="majorHAnsi" w:cstheme="majorHAnsi"/>
          <w:sz w:val="16"/>
        </w:rPr>
        <w:t xml:space="preserve"> </w:t>
      </w:r>
      <w:r w:rsidRPr="00F725DA">
        <w:rPr>
          <w:rStyle w:val="StyleUnderline"/>
          <w:rFonts w:asciiTheme="majorHAnsi" w:hAnsiTheme="majorHAnsi" w:cstheme="majorHAnsi"/>
          <w:highlight w:val="cyan"/>
        </w:rPr>
        <w:t>a revisionist Russia is</w:t>
      </w:r>
      <w:r w:rsidRPr="004F58CA">
        <w:rPr>
          <w:rStyle w:val="StyleUnderline"/>
          <w:rFonts w:asciiTheme="majorHAnsi" w:hAnsiTheme="majorHAnsi" w:cstheme="majorHAnsi"/>
        </w:rPr>
        <w:t xml:space="preserve"> already </w:t>
      </w:r>
      <w:r w:rsidRPr="00F725DA">
        <w:rPr>
          <w:rStyle w:val="StyleUnderline"/>
          <w:rFonts w:asciiTheme="majorHAnsi" w:hAnsiTheme="majorHAnsi" w:cstheme="majorHAnsi"/>
          <w:highlight w:val="cyan"/>
        </w:rPr>
        <w:t>destabilizing its neighbors and contesting the post-Cold War settlement in the region</w:t>
      </w:r>
      <w:r w:rsidRPr="004F58CA">
        <w:rPr>
          <w:rStyle w:val="StyleUnderline"/>
          <w:rFonts w:asciiTheme="majorHAnsi" w:hAnsiTheme="majorHAnsi" w:cstheme="majorHAnsi"/>
        </w:rPr>
        <w:t>.</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In the Gulf and broader Middle East, the </w:t>
      </w:r>
      <w:r w:rsidRPr="00F725DA">
        <w:rPr>
          <w:rStyle w:val="StyleUnderline"/>
          <w:rFonts w:asciiTheme="majorHAnsi" w:hAnsiTheme="majorHAnsi" w:cstheme="majorHAnsi"/>
          <w:highlight w:val="cyan"/>
        </w:rPr>
        <w:t xml:space="preserve">threat of Iranian ascendancy has stoked region-wide tensions manifesting in </w:t>
      </w:r>
      <w:r w:rsidRPr="00F725DA">
        <w:rPr>
          <w:rStyle w:val="Emphasis"/>
          <w:rFonts w:asciiTheme="majorHAnsi" w:hAnsiTheme="majorHAnsi" w:cstheme="majorHAnsi"/>
          <w:highlight w:val="cyan"/>
        </w:rPr>
        <w:t>proxy wars</w:t>
      </w:r>
      <w:r w:rsidRPr="00F725DA">
        <w:rPr>
          <w:rStyle w:val="StyleUnderline"/>
          <w:rFonts w:asciiTheme="majorHAnsi" w:hAnsiTheme="majorHAnsi" w:cstheme="majorHAnsi"/>
          <w:highlight w:val="cyan"/>
        </w:rPr>
        <w:t xml:space="preserve"> and hints of an </w:t>
      </w:r>
      <w:r w:rsidRPr="00F725DA">
        <w:rPr>
          <w:rStyle w:val="Emphasis"/>
          <w:rFonts w:asciiTheme="majorHAnsi" w:hAnsiTheme="majorHAnsi" w:cstheme="majorHAnsi"/>
          <w:highlight w:val="cyan"/>
        </w:rPr>
        <w:t>incipient arms race</w:t>
      </w:r>
      <w:r w:rsidRPr="004F58CA">
        <w:rPr>
          <w:rStyle w:val="StyleUnderline"/>
          <w:rFonts w:asciiTheme="majorHAnsi" w:hAnsiTheme="majorHAnsi" w:cstheme="majorHAnsi"/>
        </w:rPr>
        <w:t xml:space="preserve">, even as that region also contends with a severe threat to its stability in the form of the Islamic State. In East Asia, </w:t>
      </w:r>
      <w:r w:rsidRPr="004F58CA">
        <w:rPr>
          <w:rStyle w:val="Emphasis"/>
          <w:rFonts w:asciiTheme="majorHAnsi" w:hAnsiTheme="majorHAnsi" w:cstheme="majorHAnsi"/>
        </w:rPr>
        <w:t xml:space="preserve">a rising </w:t>
      </w:r>
      <w:r w:rsidRPr="00F725DA">
        <w:rPr>
          <w:rStyle w:val="Emphasis"/>
          <w:rFonts w:asciiTheme="majorHAnsi" w:hAnsiTheme="majorHAnsi" w:cstheme="majorHAnsi"/>
          <w:highlight w:val="cyan"/>
        </w:rPr>
        <w:t>China is challenging the regional status quo</w:t>
      </w:r>
      <w:r w:rsidRPr="004F58CA">
        <w:rPr>
          <w:rStyle w:val="StyleUnderline"/>
          <w:rFonts w:asciiTheme="majorHAnsi" w:hAnsiTheme="majorHAnsi" w:cstheme="majorHAnsi"/>
        </w:rPr>
        <w:t xml:space="preserve"> in numerous ways, </w:t>
      </w:r>
      <w:r w:rsidRPr="00F725DA">
        <w:rPr>
          <w:rStyle w:val="StyleUnderline"/>
          <w:rFonts w:asciiTheme="majorHAnsi" w:hAnsiTheme="majorHAnsi" w:cstheme="majorHAnsi"/>
          <w:highlight w:val="cyan"/>
        </w:rPr>
        <w:t>sounding alarms among its neighbors</w:t>
      </w:r>
      <w:r w:rsidRPr="004F58CA">
        <w:rPr>
          <w:rStyle w:val="StyleUnderline"/>
          <w:rFonts w:asciiTheme="majorHAnsi" w:hAnsiTheme="majorHAnsi" w:cstheme="majorHAnsi"/>
        </w:rPr>
        <w:t xml:space="preserve">—many of whom also have historical grievances against each other. </w:t>
      </w:r>
      <w:r w:rsidRPr="004F58CA">
        <w:rPr>
          <w:rFonts w:asciiTheme="majorHAnsi" w:hAnsiTheme="majorHAnsi" w:cstheme="majorHAnsi"/>
          <w:sz w:val="16"/>
        </w:rPr>
        <w:t xml:space="preserve">In these circumstances, </w:t>
      </w:r>
      <w:r w:rsidRPr="00F725DA">
        <w:rPr>
          <w:rStyle w:val="Emphasis"/>
          <w:rFonts w:asciiTheme="majorHAnsi" w:hAnsiTheme="majorHAnsi" w:cstheme="majorHAnsi"/>
          <w:highlight w:val="cyan"/>
        </w:rPr>
        <w:t>removing the American pacifier would</w:t>
      </w:r>
      <w:r w:rsidRPr="004F58CA">
        <w:rPr>
          <w:rStyle w:val="Emphasis"/>
          <w:rFonts w:asciiTheme="majorHAnsi" w:hAnsiTheme="majorHAnsi" w:cstheme="majorHAnsi"/>
        </w:rPr>
        <w:t xml:space="preserve"> likely </w:t>
      </w:r>
      <w:r w:rsidRPr="00F725DA">
        <w:rPr>
          <w:rStyle w:val="Emphasis"/>
          <w:rFonts w:asciiTheme="majorHAnsi" w:hAnsiTheme="majorHAnsi" w:cstheme="majorHAnsi"/>
          <w:highlight w:val="cyan"/>
        </w:rPr>
        <w:t>yield</w:t>
      </w:r>
      <w:r w:rsidRPr="004F58CA">
        <w:rPr>
          <w:rStyle w:val="Emphasis"/>
          <w:rFonts w:asciiTheme="majorHAnsi" w:hAnsiTheme="majorHAnsi" w:cstheme="majorHAnsi"/>
        </w:rPr>
        <w:t xml:space="preserve"> not low-cost stability, but </w:t>
      </w:r>
      <w:r w:rsidRPr="00F725DA">
        <w:rPr>
          <w:rStyle w:val="Emphasis"/>
          <w:rFonts w:asciiTheme="majorHAnsi" w:hAnsiTheme="majorHAnsi" w:cstheme="majorHAnsi"/>
          <w:highlight w:val="cyan"/>
        </w:rPr>
        <w:t>increased conflict and upheaval</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That conflict and upheaval</w:t>
      </w:r>
      <w:r w:rsidRPr="004F58CA">
        <w:rPr>
          <w:rFonts w:asciiTheme="majorHAnsi" w:hAnsiTheme="majorHAnsi" w:cstheme="majorHAnsi"/>
          <w:sz w:val="16"/>
        </w:rPr>
        <w:t xml:space="preserve">, in turn, </w:t>
      </w:r>
      <w:r w:rsidRPr="004F58CA">
        <w:rPr>
          <w:rStyle w:val="Emphasis"/>
          <w:rFonts w:asciiTheme="majorHAnsi" w:hAnsiTheme="majorHAnsi" w:cstheme="majorHAnsi"/>
        </w:rPr>
        <w:t>would be quite damaging to U.S. interests</w:t>
      </w:r>
      <w:r w:rsidRPr="004F58CA">
        <w:rPr>
          <w:rFonts w:asciiTheme="majorHAnsi" w:hAnsiTheme="majorHAnsi" w:cstheme="majorHAnsi"/>
          <w:sz w:val="16"/>
        </w:rPr>
        <w:t xml:space="preserve"> even if it did not result in the nightmare scenario of a hostile power dominating a key region. </w:t>
      </w:r>
      <w:r w:rsidRPr="00F725DA">
        <w:rPr>
          <w:rStyle w:val="Emphasis"/>
          <w:rFonts w:asciiTheme="majorHAnsi" w:hAnsiTheme="majorHAnsi" w:cstheme="majorHAnsi"/>
          <w:highlight w:val="cyan"/>
        </w:rPr>
        <w:t>It is hard to imagine</w:t>
      </w:r>
      <w:r w:rsidRPr="004F58CA">
        <w:rPr>
          <w:rFonts w:asciiTheme="majorHAnsi" w:hAnsiTheme="majorHAnsi" w:cstheme="majorHAnsi"/>
          <w:sz w:val="16"/>
        </w:rPr>
        <w:t xml:space="preserve">, for instance, </w:t>
      </w:r>
      <w:r w:rsidRPr="00F725DA">
        <w:rPr>
          <w:rStyle w:val="Emphasis"/>
          <w:rFonts w:asciiTheme="majorHAnsi" w:hAnsiTheme="majorHAnsi" w:cstheme="majorHAnsi"/>
          <w:highlight w:val="cyan"/>
        </w:rPr>
        <w:t>that increased instability</w:t>
      </w:r>
      <w:r w:rsidRPr="004F58CA">
        <w:rPr>
          <w:rStyle w:val="Emphasis"/>
          <w:rFonts w:asciiTheme="majorHAnsi" w:hAnsiTheme="majorHAnsi" w:cstheme="majorHAnsi"/>
        </w:rPr>
        <w:t xml:space="preserve"> and acrimony </w:t>
      </w:r>
      <w:r w:rsidRPr="00F725DA">
        <w:rPr>
          <w:rStyle w:val="Emphasis"/>
          <w:rFonts w:asciiTheme="majorHAnsi" w:hAnsiTheme="majorHAnsi" w:cstheme="majorHAnsi"/>
          <w:highlight w:val="cyan"/>
        </w:rPr>
        <w:t>would produce the</w:t>
      </w:r>
      <w:r w:rsidRPr="004F58CA">
        <w:rPr>
          <w:rStyle w:val="Emphasis"/>
          <w:rFonts w:asciiTheme="majorHAnsi" w:hAnsiTheme="majorHAnsi" w:cstheme="majorHAnsi"/>
        </w:rPr>
        <w:t xml:space="preserve"> robust </w:t>
      </w:r>
      <w:r w:rsidRPr="00F725DA">
        <w:rPr>
          <w:rStyle w:val="Emphasis"/>
          <w:rFonts w:asciiTheme="majorHAnsi" w:hAnsiTheme="majorHAnsi" w:cstheme="majorHAnsi"/>
          <w:highlight w:val="cyan"/>
        </w:rPr>
        <w:t>multilateral cooperation necessary to deal with transnational threats from pandemics to piracy</w:t>
      </w:r>
      <w:r w:rsidRPr="004F58CA">
        <w:rPr>
          <w:rFonts w:asciiTheme="majorHAnsi" w:hAnsiTheme="majorHAnsi" w:cstheme="majorHAnsi"/>
          <w:sz w:val="16"/>
        </w:rPr>
        <w:t xml:space="preserve">. </w:t>
      </w:r>
      <w:r w:rsidRPr="004F58CA">
        <w:rPr>
          <w:rStyle w:val="Emphasis"/>
          <w:rFonts w:asciiTheme="majorHAnsi" w:hAnsiTheme="majorHAnsi" w:cstheme="majorHAnsi"/>
        </w:rPr>
        <w:t>More problematic still might be the economic consequences.</w:t>
      </w:r>
      <w:r w:rsidRPr="004F58CA">
        <w:rPr>
          <w:rFonts w:asciiTheme="majorHAnsi" w:hAnsiTheme="majorHAnsi" w:cstheme="majorHAnsi"/>
          <w:sz w:val="16"/>
        </w:rPr>
        <w:t xml:space="preserve"> As scholars like Michael Mandelbaum have argued, </w:t>
      </w:r>
      <w:r w:rsidRPr="004F58CA">
        <w:rPr>
          <w:rStyle w:val="StyleUnderline"/>
          <w:rFonts w:asciiTheme="majorHAnsi" w:hAnsiTheme="majorHAnsi" w:cstheme="majorHAnsi"/>
        </w:rPr>
        <w:t xml:space="preserve">the enormous </w:t>
      </w:r>
      <w:r w:rsidRPr="00F725DA">
        <w:rPr>
          <w:rStyle w:val="StyleUnderline"/>
          <w:rFonts w:asciiTheme="majorHAnsi" w:hAnsiTheme="majorHAnsi" w:cstheme="majorHAnsi"/>
          <w:highlight w:val="cyan"/>
        </w:rPr>
        <w:t>progress toward global prosperity and integration</w:t>
      </w:r>
      <w:r w:rsidRPr="004F58CA">
        <w:rPr>
          <w:rStyle w:val="StyleUnderline"/>
          <w:rFonts w:asciiTheme="majorHAnsi" w:hAnsiTheme="majorHAnsi" w:cstheme="majorHAnsi"/>
        </w:rPr>
        <w:t xml:space="preserve"> that has occurred since World War II</w:t>
      </w:r>
      <w:r w:rsidRPr="004F58CA">
        <w:rPr>
          <w:rFonts w:asciiTheme="majorHAnsi" w:hAnsiTheme="majorHAnsi" w:cstheme="majorHAnsi"/>
          <w:sz w:val="16"/>
        </w:rPr>
        <w:t xml:space="preserve"> (and now the Cold War) </w:t>
      </w:r>
      <w:r w:rsidRPr="00F725DA">
        <w:rPr>
          <w:rStyle w:val="StyleUnderline"/>
          <w:rFonts w:asciiTheme="majorHAnsi" w:hAnsiTheme="majorHAnsi" w:cstheme="majorHAnsi"/>
          <w:highlight w:val="cyan"/>
        </w:rPr>
        <w:t>has come in the climate of</w:t>
      </w:r>
      <w:r w:rsidRPr="004F58CA">
        <w:rPr>
          <w:rStyle w:val="StyleUnderline"/>
          <w:rFonts w:asciiTheme="majorHAnsi" w:hAnsiTheme="majorHAnsi" w:cstheme="majorHAnsi"/>
        </w:rPr>
        <w:t xml:space="preserve"> relative stability and </w:t>
      </w:r>
      <w:r w:rsidRPr="00F725DA">
        <w:rPr>
          <w:rStyle w:val="StyleUnderline"/>
          <w:rFonts w:asciiTheme="majorHAnsi" w:hAnsiTheme="majorHAnsi" w:cstheme="majorHAnsi"/>
          <w:highlight w:val="cyan"/>
        </w:rPr>
        <w:t>security provided</w:t>
      </w:r>
      <w:r w:rsidRPr="004F58CA">
        <w:rPr>
          <w:rStyle w:val="StyleUnderline"/>
          <w:rFonts w:asciiTheme="majorHAnsi" w:hAnsiTheme="majorHAnsi" w:cstheme="majorHAnsi"/>
        </w:rPr>
        <w:t xml:space="preserve"> largely </w:t>
      </w:r>
      <w:r w:rsidRPr="00F725DA">
        <w:rPr>
          <w:rStyle w:val="StyleUnderline"/>
          <w:rFonts w:asciiTheme="majorHAnsi" w:hAnsiTheme="majorHAnsi" w:cstheme="majorHAnsi"/>
          <w:highlight w:val="cyan"/>
        </w:rPr>
        <w:t>by the</w:t>
      </w:r>
      <w:r w:rsidRPr="004F58CA">
        <w:rPr>
          <w:rStyle w:val="StyleUnderline"/>
          <w:rFonts w:asciiTheme="majorHAnsi" w:hAnsiTheme="majorHAnsi" w:cstheme="majorHAnsi"/>
        </w:rPr>
        <w:t xml:space="preserve"> </w:t>
      </w:r>
      <w:r w:rsidRPr="00F725DA">
        <w:rPr>
          <w:rStyle w:val="Emphasis"/>
          <w:rFonts w:asciiTheme="majorHAnsi" w:hAnsiTheme="majorHAnsi" w:cstheme="majorHAnsi"/>
          <w:highlight w:val="cyan"/>
        </w:rPr>
        <w:t>U</w:t>
      </w:r>
      <w:r w:rsidRPr="004F58CA">
        <w:rPr>
          <w:rFonts w:asciiTheme="majorHAnsi" w:hAnsiTheme="majorHAnsi" w:cstheme="majorHAnsi"/>
          <w:sz w:val="16"/>
        </w:rPr>
        <w:t xml:space="preserve">nited </w:t>
      </w:r>
      <w:r w:rsidRPr="00F725DA">
        <w:rPr>
          <w:rStyle w:val="Emphasis"/>
          <w:rFonts w:asciiTheme="majorHAnsi" w:hAnsiTheme="majorHAnsi" w:cstheme="majorHAnsi"/>
          <w:highlight w:val="cyan"/>
        </w:rPr>
        <w:t>S</w:t>
      </w:r>
      <w:r w:rsidRPr="004F58CA">
        <w:rPr>
          <w:rFonts w:asciiTheme="majorHAnsi" w:hAnsiTheme="majorHAnsi" w:cstheme="majorHAnsi"/>
          <w:sz w:val="16"/>
        </w:rPr>
        <w:t xml:space="preserve">tates.47 </w:t>
      </w:r>
      <w:r w:rsidRPr="00F725DA">
        <w:rPr>
          <w:rStyle w:val="StyleUnderline"/>
          <w:rFonts w:asciiTheme="majorHAnsi" w:hAnsiTheme="majorHAnsi" w:cstheme="majorHAnsi"/>
          <w:highlight w:val="cyan"/>
        </w:rPr>
        <w:t>One</w:t>
      </w:r>
      <w:r w:rsidRPr="004F58CA">
        <w:rPr>
          <w:rStyle w:val="StyleUnderline"/>
          <w:rFonts w:asciiTheme="majorHAnsi" w:hAnsiTheme="majorHAnsi" w:cstheme="majorHAnsi"/>
        </w:rPr>
        <w:t xml:space="preserve"> simply </w:t>
      </w:r>
      <w:r w:rsidRPr="00F725DA">
        <w:rPr>
          <w:rStyle w:val="StyleUnderline"/>
          <w:rFonts w:asciiTheme="majorHAnsi" w:hAnsiTheme="majorHAnsi" w:cstheme="majorHAnsi"/>
          <w:highlight w:val="cyan"/>
        </w:rPr>
        <w:t>cannot</w:t>
      </w:r>
      <w:r w:rsidRPr="004F58CA">
        <w:rPr>
          <w:rStyle w:val="StyleUnderline"/>
          <w:rFonts w:asciiTheme="majorHAnsi" w:hAnsiTheme="majorHAnsi" w:cstheme="majorHAnsi"/>
        </w:rPr>
        <w:t xml:space="preserve"> confidently </w:t>
      </w:r>
      <w:r w:rsidRPr="00F725DA">
        <w:rPr>
          <w:rStyle w:val="StyleUnderline"/>
          <w:rFonts w:asciiTheme="majorHAnsi" w:hAnsiTheme="majorHAnsi" w:cstheme="majorHAnsi"/>
          <w:highlight w:val="cyan"/>
        </w:rPr>
        <w:t>predict that</w:t>
      </w:r>
      <w:r w:rsidRPr="004F58CA">
        <w:rPr>
          <w:rStyle w:val="StyleUnderline"/>
          <w:rFonts w:asciiTheme="majorHAnsi" w:hAnsiTheme="majorHAnsi" w:cstheme="majorHAnsi"/>
        </w:rPr>
        <w:t xml:space="preserve"> this </w:t>
      </w:r>
      <w:r w:rsidRPr="00F725DA">
        <w:rPr>
          <w:rStyle w:val="Emphasis"/>
          <w:rFonts w:asciiTheme="majorHAnsi" w:hAnsiTheme="majorHAnsi" w:cstheme="majorHAnsi"/>
          <w:highlight w:val="cyan"/>
        </w:rPr>
        <w:t>progress would endure amid escalating geopolitical competition</w:t>
      </w:r>
      <w:r w:rsidRPr="004F58CA">
        <w:rPr>
          <w:rStyle w:val="Emphasis"/>
          <w:rFonts w:asciiTheme="majorHAnsi" w:hAnsiTheme="majorHAnsi" w:cstheme="majorHAnsi"/>
        </w:rPr>
        <w:t xml:space="preserve"> in regions of enormous importance to the world economy. </w:t>
      </w:r>
      <w:r w:rsidRPr="004F58CA">
        <w:rPr>
          <w:rFonts w:asciiTheme="majorHAnsi" w:hAnsiTheme="majorHAnsi" w:cstheme="majorHAnsi"/>
          <w:sz w:val="16"/>
        </w:rPr>
        <w:t xml:space="preserve">Perhaps </w:t>
      </w:r>
      <w:r w:rsidRPr="004F58CA">
        <w:rPr>
          <w:rStyle w:val="StyleUnderline"/>
          <w:rFonts w:asciiTheme="majorHAnsi" w:hAnsiTheme="majorHAnsi" w:cstheme="majorHAnsi"/>
        </w:rPr>
        <w:t>the greatest risk that a strategy of offshore balancing would run</w:t>
      </w:r>
      <w:r w:rsidRPr="004F58CA">
        <w:rPr>
          <w:rFonts w:asciiTheme="majorHAnsi" w:hAnsiTheme="majorHAnsi" w:cstheme="majorHAnsi"/>
          <w:sz w:val="16"/>
        </w:rPr>
        <w:t xml:space="preserve">, of course, </w:t>
      </w:r>
      <w:r w:rsidRPr="004F58CA">
        <w:rPr>
          <w:rStyle w:val="Emphasis"/>
          <w:rFonts w:asciiTheme="majorHAnsi" w:hAnsiTheme="majorHAnsi" w:cstheme="majorHAnsi"/>
        </w:rPr>
        <w:t xml:space="preserve">is that a key region might not be able to maintain its own balance following </w:t>
      </w:r>
      <w:r w:rsidRPr="004F58CA">
        <w:rPr>
          <w:rStyle w:val="Emphasis"/>
          <w:rFonts w:asciiTheme="majorHAnsi" w:hAnsiTheme="majorHAnsi" w:cstheme="majorHAnsi"/>
        </w:rPr>
        <w:lastRenderedPageBreak/>
        <w:t>U.S. retrenchment</w:t>
      </w:r>
      <w:r w:rsidRPr="004F58CA">
        <w:rPr>
          <w:rFonts w:asciiTheme="majorHAnsi" w:hAnsiTheme="majorHAnsi" w:cstheme="majorHAnsi"/>
          <w:sz w:val="16"/>
        </w:rPr>
        <w:t xml:space="preserve">. That prospect might have seemed far-fetched in the early post-Cold War era, and it remains unlikely in the immediate future. But </w:t>
      </w:r>
      <w:r w:rsidRPr="00F725DA">
        <w:rPr>
          <w:rStyle w:val="Emphasis"/>
          <w:rFonts w:asciiTheme="majorHAnsi" w:hAnsiTheme="majorHAnsi" w:cstheme="majorHAnsi"/>
          <w:highlight w:val="cyan"/>
        </w:rPr>
        <w:t>in East Asia</w:t>
      </w:r>
      <w:r w:rsidRPr="004F58CA">
        <w:rPr>
          <w:rStyle w:val="Emphasis"/>
          <w:rFonts w:asciiTheme="majorHAnsi" w:hAnsiTheme="majorHAnsi" w:cstheme="majorHAnsi"/>
        </w:rPr>
        <w:t xml:space="preserve"> particularly, </w:t>
      </w:r>
      <w:r w:rsidRPr="004F58CA">
        <w:rPr>
          <w:rStyle w:val="StyleUnderline"/>
          <w:rFonts w:asciiTheme="majorHAnsi" w:hAnsiTheme="majorHAnsi" w:cstheme="majorHAnsi"/>
        </w:rPr>
        <w:t xml:space="preserve">the rise and growing </w:t>
      </w:r>
      <w:r w:rsidRPr="00F725DA">
        <w:rPr>
          <w:rStyle w:val="StyleUnderline"/>
          <w:rFonts w:asciiTheme="majorHAnsi" w:hAnsiTheme="majorHAnsi" w:cstheme="majorHAnsi"/>
          <w:highlight w:val="cyan"/>
        </w:rPr>
        <w:t>assertiveness of China has highlighted the</w:t>
      </w:r>
      <w:r w:rsidRPr="004F58CA">
        <w:rPr>
          <w:rStyle w:val="StyleUnderline"/>
          <w:rFonts w:asciiTheme="majorHAnsi" w:hAnsiTheme="majorHAnsi" w:cstheme="majorHAnsi"/>
        </w:rPr>
        <w:t xml:space="preserve"> medium- to long-term </w:t>
      </w:r>
      <w:r w:rsidRPr="00F725DA">
        <w:rPr>
          <w:rStyle w:val="StyleUnderline"/>
          <w:rFonts w:asciiTheme="majorHAnsi" w:hAnsiTheme="majorHAnsi" w:cstheme="majorHAnsi"/>
          <w:highlight w:val="cyan"/>
        </w:rPr>
        <w:t>danger that a hostile power could</w:t>
      </w:r>
      <w:r w:rsidRPr="004F58CA">
        <w:rPr>
          <w:rStyle w:val="StyleUnderline"/>
          <w:rFonts w:asciiTheme="majorHAnsi" w:hAnsiTheme="majorHAnsi" w:cstheme="majorHAnsi"/>
        </w:rPr>
        <w:t xml:space="preserve"> in fact</w:t>
      </w:r>
      <w:r w:rsidRPr="004F58CA">
        <w:rPr>
          <w:rStyle w:val="Emphasis"/>
          <w:rFonts w:asciiTheme="majorHAnsi" w:hAnsiTheme="majorHAnsi" w:cstheme="majorHAnsi"/>
        </w:rPr>
        <w:t xml:space="preserve"> </w:t>
      </w:r>
      <w:r w:rsidRPr="00F725DA">
        <w:rPr>
          <w:rStyle w:val="Emphasis"/>
          <w:rFonts w:asciiTheme="majorHAnsi" w:hAnsiTheme="majorHAnsi" w:cstheme="majorHAnsi"/>
          <w:highlight w:val="cyan"/>
        </w:rPr>
        <w:t>gain regional primacy</w:t>
      </w:r>
      <w:r w:rsidRPr="004F58CA">
        <w:rPr>
          <w:rFonts w:asciiTheme="majorHAnsi" w:hAnsiTheme="majorHAnsi" w:cstheme="majorHAnsi"/>
          <w:sz w:val="16"/>
        </w:rPr>
        <w:t xml:space="preserve">. </w:t>
      </w:r>
      <w:r w:rsidRPr="004F58CA">
        <w:rPr>
          <w:rStyle w:val="StyleUnderline"/>
          <w:rFonts w:asciiTheme="majorHAnsi" w:hAnsiTheme="majorHAnsi" w:cstheme="majorHAnsi"/>
        </w:rPr>
        <w:t>If China’s economy continues to grow rapidly</w:t>
      </w:r>
      <w:r w:rsidRPr="004F58CA">
        <w:rPr>
          <w:rFonts w:asciiTheme="majorHAnsi" w:hAnsiTheme="majorHAnsi" w:cstheme="majorHAnsi"/>
          <w:sz w:val="16"/>
        </w:rPr>
        <w:t xml:space="preserve">, and if Beijing continues to increase military spending by 10 percent or more each year, </w:t>
      </w:r>
      <w:r w:rsidRPr="004F58CA">
        <w:rPr>
          <w:rStyle w:val="StyleUnderline"/>
          <w:rFonts w:asciiTheme="majorHAnsi" w:hAnsiTheme="majorHAnsi" w:cstheme="majorHAnsi"/>
        </w:rPr>
        <w:t xml:space="preserve">then its </w:t>
      </w:r>
      <w:r w:rsidRPr="00F725DA">
        <w:rPr>
          <w:rStyle w:val="StyleUnderline"/>
          <w:rFonts w:asciiTheme="majorHAnsi" w:hAnsiTheme="majorHAnsi" w:cstheme="majorHAnsi"/>
          <w:highlight w:val="cyan"/>
        </w:rPr>
        <w:t>neighbors will</w:t>
      </w:r>
      <w:r w:rsidRPr="004F58CA">
        <w:rPr>
          <w:rStyle w:val="StyleUnderline"/>
          <w:rFonts w:asciiTheme="majorHAnsi" w:hAnsiTheme="majorHAnsi" w:cstheme="majorHAnsi"/>
        </w:rPr>
        <w:t xml:space="preserve"> ultimately </w:t>
      </w:r>
      <w:r w:rsidRPr="00F725DA">
        <w:rPr>
          <w:rStyle w:val="StyleUnderline"/>
          <w:rFonts w:asciiTheme="majorHAnsi" w:hAnsiTheme="majorHAnsi" w:cstheme="majorHAnsi"/>
          <w:highlight w:val="cyan"/>
        </w:rPr>
        <w:t xml:space="preserve">face grave challenges in containing Chinese power </w:t>
      </w:r>
      <w:r w:rsidRPr="00F725DA">
        <w:rPr>
          <w:rStyle w:val="Emphasis"/>
          <w:rFonts w:asciiTheme="majorHAnsi" w:hAnsiTheme="majorHAnsi" w:cstheme="majorHAnsi"/>
          <w:highlight w:val="cyan"/>
        </w:rPr>
        <w:t xml:space="preserve">even if they join forces </w:t>
      </w:r>
      <w:r w:rsidRPr="004F58CA">
        <w:rPr>
          <w:rStyle w:val="Emphasis"/>
          <w:rFonts w:asciiTheme="majorHAnsi" w:hAnsiTheme="majorHAnsi" w:cstheme="majorHAnsi"/>
        </w:rPr>
        <w:t>in that endeavor</w:t>
      </w:r>
      <w:r w:rsidRPr="004F58CA">
        <w:rPr>
          <w:rFonts w:asciiTheme="majorHAnsi" w:hAnsiTheme="majorHAnsi" w:cstheme="majorHAnsi"/>
          <w:sz w:val="16"/>
        </w:rPr>
        <w:t xml:space="preserve">. This possibility, ironically, is one to which leading advocates of retrenchment have been attuned. “The United States will have to play a key role in countering China,” </w:t>
      </w:r>
      <w:proofErr w:type="spellStart"/>
      <w:r w:rsidRPr="004F58CA">
        <w:rPr>
          <w:rFonts w:asciiTheme="majorHAnsi" w:hAnsiTheme="majorHAnsi" w:cstheme="majorHAnsi"/>
          <w:sz w:val="16"/>
        </w:rPr>
        <w:t>Mearshimer</w:t>
      </w:r>
      <w:proofErr w:type="spellEnd"/>
      <w:r w:rsidRPr="004F58CA">
        <w:rPr>
          <w:rFonts w:asciiTheme="majorHAnsi" w:hAnsiTheme="majorHAnsi" w:cstheme="majorHAnsi"/>
          <w:sz w:val="16"/>
        </w:rPr>
        <w:t xml:space="preserve"> writes, “because its Asian neighbors are not strong enough to do it by themselves.”48 </w:t>
      </w:r>
      <w:r w:rsidRPr="004F58CA">
        <w:rPr>
          <w:rFonts w:asciiTheme="majorHAnsi" w:hAnsiTheme="majorHAnsi" w:cstheme="majorHAnsi"/>
          <w:sz w:val="14"/>
        </w:rPr>
        <w:t xml:space="preserve">If this is true, however, then </w:t>
      </w:r>
      <w:r w:rsidRPr="00F725DA">
        <w:rPr>
          <w:rStyle w:val="Emphasis"/>
          <w:rFonts w:asciiTheme="majorHAnsi" w:hAnsiTheme="majorHAnsi" w:cstheme="majorHAnsi"/>
          <w:highlight w:val="cyan"/>
        </w:rPr>
        <w:t>offshore balancing</w:t>
      </w:r>
      <w:r w:rsidRPr="004F58CA">
        <w:rPr>
          <w:rStyle w:val="Emphasis"/>
          <w:rFonts w:asciiTheme="majorHAnsi" w:hAnsiTheme="majorHAnsi" w:cstheme="majorHAnsi"/>
        </w:rPr>
        <w:t xml:space="preserve"> becomes a dangerous and potentially self-defeating strategy</w:t>
      </w:r>
      <w:r w:rsidRPr="004F58CA">
        <w:rPr>
          <w:rFonts w:asciiTheme="majorHAnsi" w:hAnsiTheme="majorHAnsi" w:cstheme="majorHAnsi"/>
          <w:sz w:val="14"/>
        </w:rPr>
        <w:t xml:space="preserve">. As mentioned above, </w:t>
      </w:r>
      <w:r w:rsidRPr="004F58CA">
        <w:rPr>
          <w:rStyle w:val="StyleUnderline"/>
          <w:rFonts w:asciiTheme="majorHAnsi" w:hAnsiTheme="majorHAnsi" w:cstheme="majorHAnsi"/>
        </w:rPr>
        <w:t xml:space="preserve">it </w:t>
      </w:r>
      <w:r w:rsidRPr="00F725DA">
        <w:rPr>
          <w:rStyle w:val="StyleUnderline"/>
          <w:rFonts w:asciiTheme="majorHAnsi" w:hAnsiTheme="majorHAnsi" w:cstheme="majorHAnsi"/>
          <w:highlight w:val="cyan"/>
        </w:rPr>
        <w:t xml:space="preserve">could lead countries like Japan and South Korea to </w:t>
      </w:r>
      <w:r w:rsidRPr="00F725DA">
        <w:rPr>
          <w:rStyle w:val="Emphasis"/>
          <w:rFonts w:asciiTheme="majorHAnsi" w:hAnsiTheme="majorHAnsi" w:cstheme="majorHAnsi"/>
          <w:highlight w:val="cyan"/>
        </w:rPr>
        <w:t>seek nuclear weapons</w:t>
      </w:r>
      <w:r w:rsidRPr="004F58CA">
        <w:rPr>
          <w:rFonts w:asciiTheme="majorHAnsi" w:hAnsiTheme="majorHAnsi" w:cstheme="majorHAnsi"/>
          <w:sz w:val="14"/>
        </w:rPr>
        <w:t xml:space="preserve">, thereby </w:t>
      </w:r>
      <w:r w:rsidRPr="00F725DA">
        <w:rPr>
          <w:rStyle w:val="StyleUnderline"/>
          <w:rFonts w:asciiTheme="majorHAnsi" w:hAnsiTheme="majorHAnsi" w:cstheme="majorHAnsi"/>
          <w:highlight w:val="cyan"/>
        </w:rPr>
        <w:t>stoking arms races and elevating regional tensions</w:t>
      </w:r>
      <w:r w:rsidRPr="004F58CA">
        <w:rPr>
          <w:rFonts w:asciiTheme="majorHAnsi" w:hAnsiTheme="majorHAnsi" w:cstheme="majorHAnsi"/>
          <w:sz w:val="14"/>
        </w:rPr>
        <w:t xml:space="preserve">. Alternatively, and perhaps more worryingly, </w:t>
      </w:r>
      <w:r w:rsidRPr="004F58CA">
        <w:rPr>
          <w:rStyle w:val="StyleUnderline"/>
          <w:rFonts w:asciiTheme="majorHAnsi" w:hAnsiTheme="majorHAnsi" w:cstheme="majorHAnsi"/>
        </w:rPr>
        <w:t xml:space="preserve">it might encourage the scenario that offshore balancers seek to avoid, by easing China’s </w:t>
      </w:r>
      <w:r w:rsidRPr="004F58CA">
        <w:rPr>
          <w:rStyle w:val="Emphasis"/>
          <w:rFonts w:asciiTheme="majorHAnsi" w:hAnsiTheme="majorHAnsi" w:cstheme="majorHAnsi"/>
        </w:rPr>
        <w:t>ascent to regional hegemony.</w:t>
      </w:r>
      <w:r w:rsidRPr="004F58CA">
        <w:rPr>
          <w:rFonts w:asciiTheme="majorHAnsi" w:hAnsiTheme="majorHAnsi" w:cstheme="majorHAnsi"/>
          <w:sz w:val="14"/>
        </w:rPr>
        <w:t xml:space="preserve"> As Robert Gilpin has written, “</w:t>
      </w:r>
      <w:r w:rsidRPr="004F58CA">
        <w:rPr>
          <w:rStyle w:val="StyleUnderline"/>
          <w:rFonts w:asciiTheme="majorHAnsi" w:hAnsiTheme="majorHAnsi" w:cstheme="majorHAnsi"/>
        </w:rPr>
        <w:t xml:space="preserve">Retrenchment by its very nature is </w:t>
      </w:r>
      <w:r w:rsidRPr="004F58CA">
        <w:rPr>
          <w:rStyle w:val="Emphasis"/>
          <w:rFonts w:asciiTheme="majorHAnsi" w:hAnsiTheme="majorHAnsi" w:cstheme="majorHAnsi"/>
        </w:rPr>
        <w:t>an indication of relative weakness</w:t>
      </w:r>
      <w:r w:rsidRPr="004F58CA">
        <w:rPr>
          <w:rStyle w:val="StyleUnderline"/>
          <w:rFonts w:asciiTheme="majorHAnsi" w:hAnsiTheme="majorHAnsi" w:cstheme="majorHAnsi"/>
        </w:rPr>
        <w:t xml:space="preserve"> and </w:t>
      </w:r>
      <w:r w:rsidRPr="004F58CA">
        <w:rPr>
          <w:rStyle w:val="Emphasis"/>
          <w:rFonts w:asciiTheme="majorHAnsi" w:hAnsiTheme="majorHAnsi" w:cstheme="majorHAnsi"/>
        </w:rPr>
        <w:t>declining power</w:t>
      </w:r>
      <w:r w:rsidRPr="004F58CA">
        <w:rPr>
          <w:rStyle w:val="StyleUnderline"/>
          <w:rFonts w:asciiTheme="majorHAnsi" w:hAnsiTheme="majorHAnsi" w:cstheme="majorHAnsi"/>
        </w:rPr>
        <w:t xml:space="preserve">, and thus </w:t>
      </w:r>
      <w:r w:rsidRPr="00F725DA">
        <w:rPr>
          <w:rStyle w:val="StyleUnderline"/>
          <w:rFonts w:asciiTheme="majorHAnsi" w:hAnsiTheme="majorHAnsi" w:cstheme="majorHAnsi"/>
          <w:highlight w:val="cyan"/>
        </w:rPr>
        <w:t xml:space="preserve">retrenchment can have a </w:t>
      </w:r>
      <w:r w:rsidRPr="00F725DA">
        <w:rPr>
          <w:rStyle w:val="Emphasis"/>
          <w:rFonts w:asciiTheme="majorHAnsi" w:hAnsiTheme="majorHAnsi" w:cstheme="majorHAnsi"/>
          <w:highlight w:val="cyan"/>
        </w:rPr>
        <w:t>deteriorating effect on relations with allies and rivals</w:t>
      </w:r>
      <w:r w:rsidRPr="004F58CA">
        <w:rPr>
          <w:rFonts w:asciiTheme="majorHAnsi" w:hAnsiTheme="majorHAnsi" w:cstheme="majorHAnsi"/>
          <w:sz w:val="14"/>
        </w:rPr>
        <w:t>.”</w:t>
      </w:r>
      <w:r w:rsidRPr="004F58CA">
        <w:rPr>
          <w:rStyle w:val="StyleUnderline"/>
          <w:rFonts w:asciiTheme="majorHAnsi" w:hAnsiTheme="majorHAnsi" w:cstheme="majorHAnsi"/>
        </w:rPr>
        <w:t xml:space="preserve">49 In East Asia today, U.S. allies rely on U.S. reassurance to navigate increasingly fraught relationships with a more assertive China precisely </w:t>
      </w:r>
      <w:r w:rsidRPr="004F58CA">
        <w:rPr>
          <w:rStyle w:val="Emphasis"/>
          <w:rFonts w:asciiTheme="majorHAnsi" w:hAnsiTheme="majorHAnsi" w:cstheme="majorHAnsi"/>
        </w:rPr>
        <w:t>because they understand that they will have great trouble balancing Beijing on their own</w:t>
      </w:r>
      <w:r w:rsidRPr="004F58CA">
        <w:rPr>
          <w:rFonts w:asciiTheme="majorHAnsi" w:hAnsiTheme="majorHAnsi" w:cstheme="majorHAnsi"/>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40682296" w14:textId="77777777" w:rsidR="00F96A09" w:rsidRPr="004F58CA" w:rsidRDefault="00F96A09" w:rsidP="00F96A09">
      <w:pPr>
        <w:rPr>
          <w:rFonts w:asciiTheme="majorHAnsi" w:hAnsiTheme="majorHAnsi" w:cstheme="majorHAnsi"/>
        </w:rPr>
      </w:pPr>
    </w:p>
    <w:p w14:paraId="7603B5AC" w14:textId="77777777" w:rsidR="00F96A09" w:rsidRPr="004F58CA" w:rsidRDefault="00F96A09" w:rsidP="00F96A09">
      <w:pPr>
        <w:rPr>
          <w:rFonts w:asciiTheme="majorHAnsi" w:hAnsiTheme="majorHAnsi" w:cstheme="majorHAnsi"/>
          <w:sz w:val="14"/>
        </w:rPr>
      </w:pPr>
    </w:p>
    <w:p w14:paraId="075D77E1" w14:textId="77777777" w:rsidR="00F96A09" w:rsidRPr="004F58CA" w:rsidRDefault="00F96A09" w:rsidP="00F96A09">
      <w:pPr>
        <w:rPr>
          <w:rFonts w:asciiTheme="majorHAnsi" w:hAnsiTheme="majorHAnsi" w:cstheme="majorHAnsi"/>
        </w:rPr>
      </w:pPr>
    </w:p>
    <w:p w14:paraId="27CCB7E6" w14:textId="77777777" w:rsidR="00F96A09" w:rsidRPr="004F58CA" w:rsidRDefault="00F96A09" w:rsidP="00F96A09">
      <w:pPr>
        <w:pStyle w:val="Heading4"/>
        <w:rPr>
          <w:rFonts w:asciiTheme="majorHAnsi" w:hAnsiTheme="majorHAnsi" w:cstheme="majorHAnsi"/>
          <w:sz w:val="14"/>
        </w:rPr>
      </w:pPr>
      <w:r w:rsidRPr="004F58CA">
        <w:rPr>
          <w:rFonts w:asciiTheme="majorHAnsi" w:hAnsiTheme="majorHAnsi" w:cstheme="majorHAnsi"/>
        </w:rPr>
        <w:t xml:space="preserve">Unipolarity is </w:t>
      </w:r>
      <w:r w:rsidRPr="004F58CA">
        <w:rPr>
          <w:rFonts w:asciiTheme="majorHAnsi" w:hAnsiTheme="majorHAnsi" w:cstheme="majorHAnsi"/>
          <w:u w:val="single"/>
        </w:rPr>
        <w:t>sustainable</w:t>
      </w:r>
      <w:r w:rsidRPr="004F58CA">
        <w:rPr>
          <w:rFonts w:asciiTheme="majorHAnsi" w:hAnsiTheme="majorHAnsi" w:cstheme="majorHAnsi"/>
        </w:rPr>
        <w:t xml:space="preserve"> and creates a </w:t>
      </w:r>
      <w:r w:rsidRPr="004F58CA">
        <w:rPr>
          <w:rFonts w:asciiTheme="majorHAnsi" w:hAnsiTheme="majorHAnsi" w:cstheme="majorHAnsi"/>
          <w:u w:val="single"/>
        </w:rPr>
        <w:t>structural disincentive</w:t>
      </w:r>
      <w:r w:rsidRPr="004F58CA">
        <w:rPr>
          <w:rFonts w:asciiTheme="majorHAnsi" w:hAnsiTheme="majorHAnsi" w:cstheme="majorHAnsi"/>
        </w:rPr>
        <w:t xml:space="preserve"> for great power </w:t>
      </w:r>
    </w:p>
    <w:p w14:paraId="73B7BF21" w14:textId="77777777" w:rsidR="00F96A09" w:rsidRPr="004F58CA" w:rsidRDefault="00F96A09" w:rsidP="00F96A09">
      <w:pPr>
        <w:pStyle w:val="Heading4"/>
        <w:rPr>
          <w:rFonts w:asciiTheme="majorHAnsi" w:hAnsiTheme="majorHAnsi" w:cstheme="majorHAnsi"/>
          <w:u w:val="single"/>
        </w:rPr>
      </w:pPr>
      <w:r w:rsidRPr="004F58CA">
        <w:rPr>
          <w:rFonts w:asciiTheme="majorHAnsi" w:hAnsiTheme="majorHAnsi" w:cstheme="majorHAnsi"/>
        </w:rPr>
        <w:t xml:space="preserve">The world is </w:t>
      </w:r>
      <w:r w:rsidRPr="004F58CA">
        <w:rPr>
          <w:rFonts w:asciiTheme="majorHAnsi" w:hAnsiTheme="majorHAnsi" w:cstheme="majorHAnsi"/>
          <w:u w:val="single"/>
        </w:rPr>
        <w:t>more peaceful than ever</w:t>
      </w:r>
      <w:r w:rsidRPr="004F58CA">
        <w:rPr>
          <w:rFonts w:asciiTheme="majorHAnsi" w:hAnsiTheme="majorHAnsi" w:cstheme="majorHAnsi"/>
        </w:rPr>
        <w:t xml:space="preserve"> – hegemony collapse guarantees </w:t>
      </w:r>
      <w:r w:rsidRPr="004F58CA">
        <w:rPr>
          <w:rFonts w:asciiTheme="majorHAnsi" w:hAnsiTheme="majorHAnsi" w:cstheme="majorHAnsi"/>
          <w:u w:val="single"/>
        </w:rPr>
        <w:t>nuclear annihilation</w:t>
      </w:r>
    </w:p>
    <w:p w14:paraId="6B2C4740" w14:textId="77777777" w:rsidR="00F96A09" w:rsidRPr="004F58CA" w:rsidRDefault="00F96A09" w:rsidP="00F96A09">
      <w:pPr>
        <w:rPr>
          <w:rFonts w:asciiTheme="majorHAnsi" w:hAnsiTheme="majorHAnsi" w:cstheme="majorHAnsi"/>
        </w:rPr>
      </w:pPr>
      <w:r w:rsidRPr="004F58CA">
        <w:rPr>
          <w:rFonts w:asciiTheme="majorHAnsi" w:hAnsiTheme="majorHAnsi" w:cstheme="majorHAnsi"/>
        </w:rPr>
        <w:t xml:space="preserve">Thomas P.M. </w:t>
      </w:r>
      <w:r w:rsidRPr="004F58CA">
        <w:rPr>
          <w:rStyle w:val="Style13ptBold"/>
          <w:rFonts w:asciiTheme="majorHAnsi" w:hAnsiTheme="majorHAnsi" w:cstheme="majorHAnsi"/>
        </w:rPr>
        <w:t>Barnett 11,</w:t>
      </w:r>
      <w:r w:rsidRPr="004F58CA">
        <w:rPr>
          <w:rFonts w:asciiTheme="majorHAnsi" w:hAnsiTheme="majorHAnsi" w:cstheme="majorHAnsi"/>
        </w:rPr>
        <w:t xml:space="preserve"> Former Senior Strategic Researcher and Professor in the Warfare Analysis &amp; Research Department, Center for Naval Warfare Studies, U.S. Naval War College American military </w:t>
      </w:r>
      <w:proofErr w:type="spellStart"/>
      <w:r w:rsidRPr="004F58CA">
        <w:rPr>
          <w:rFonts w:asciiTheme="majorHAnsi" w:hAnsiTheme="majorHAnsi" w:cstheme="majorHAnsi"/>
        </w:rPr>
        <w:t>geostrategist</w:t>
      </w:r>
      <w:proofErr w:type="spellEnd"/>
      <w:r w:rsidRPr="004F58CA">
        <w:rPr>
          <w:rFonts w:asciiTheme="majorHAnsi" w:hAnsiTheme="majorHAnsi" w:cstheme="majorHAnsi"/>
        </w:rPr>
        <w:t xml:space="preserve"> and Chief Analyst at </w:t>
      </w:r>
      <w:proofErr w:type="spellStart"/>
      <w:r w:rsidRPr="004F58CA">
        <w:rPr>
          <w:rFonts w:asciiTheme="majorHAnsi" w:hAnsiTheme="majorHAnsi" w:cstheme="majorHAnsi"/>
        </w:rPr>
        <w:t>Wikistrat</w:t>
      </w:r>
      <w:proofErr w:type="spellEnd"/>
      <w:r w:rsidRPr="004F58CA">
        <w:rPr>
          <w:rFonts w:asciiTheme="majorHAnsi" w:hAnsiTheme="majorHAnsi" w:cstheme="majorHAnsi"/>
        </w:rPr>
        <w:t>., worked as the Assistant for Strategic Futures in the Office of Force Transformation in the Department of Defense, “The New Rules: Leadership Fatigue Puts U.S., and Globalization, at Crossroads,” March 7, http://www.worldpoliticsreview.com/articles/8099/the-new-rules-leadership-fatigue-puts-u-s-and-globalization-at-crossroads</w:t>
      </w:r>
    </w:p>
    <w:p w14:paraId="1CB6629B" w14:textId="77777777" w:rsidR="00F96A09" w:rsidRPr="004F58CA" w:rsidRDefault="00F96A09" w:rsidP="00F96A09">
      <w:pPr>
        <w:pStyle w:val="cardtext"/>
        <w:ind w:left="0"/>
        <w:rPr>
          <w:rFonts w:asciiTheme="majorHAnsi" w:hAnsiTheme="majorHAnsi" w:cstheme="majorHAnsi"/>
          <w:sz w:val="14"/>
          <w:szCs w:val="14"/>
          <w:u w:val="single"/>
        </w:rPr>
      </w:pPr>
      <w:r w:rsidRPr="004F58CA">
        <w:rPr>
          <w:rFonts w:asciiTheme="majorHAnsi" w:hAnsiTheme="majorHAnsi" w:cstheme="majorHAnsi"/>
          <w:sz w:val="12"/>
          <w:szCs w:val="12"/>
        </w:rPr>
        <w:t xml:space="preserve">It is worth first examining the larger picture: </w:t>
      </w:r>
      <w:r w:rsidRPr="00F725DA">
        <w:rPr>
          <w:rStyle w:val="underline"/>
          <w:rFonts w:asciiTheme="majorHAnsi" w:hAnsiTheme="majorHAnsi" w:cstheme="majorHAnsi"/>
          <w:highlight w:val="cyan"/>
        </w:rPr>
        <w:t>We live in a</w:t>
      </w:r>
      <w:r w:rsidRPr="004F58CA">
        <w:rPr>
          <w:rStyle w:val="underline"/>
          <w:rFonts w:asciiTheme="majorHAnsi" w:hAnsiTheme="majorHAnsi" w:cstheme="majorHAnsi"/>
        </w:rPr>
        <w:t xml:space="preserve"> time of arguably </w:t>
      </w:r>
      <w:r w:rsidRPr="004F58CA">
        <w:rPr>
          <w:rStyle w:val="underline"/>
          <w:rFonts w:asciiTheme="majorHAnsi" w:hAnsiTheme="majorHAnsi" w:cstheme="majorHAnsi"/>
          <w:b/>
          <w:bCs/>
        </w:rPr>
        <w:t xml:space="preserve">the greatest structural change in the </w:t>
      </w:r>
      <w:r w:rsidRPr="00F725DA">
        <w:rPr>
          <w:rStyle w:val="underline"/>
          <w:rFonts w:asciiTheme="majorHAnsi" w:hAnsiTheme="majorHAnsi" w:cstheme="majorHAnsi"/>
          <w:b/>
          <w:bCs/>
          <w:highlight w:val="cyan"/>
        </w:rPr>
        <w:t>global order</w:t>
      </w:r>
      <w:r w:rsidRPr="004F58CA">
        <w:rPr>
          <w:rStyle w:val="underline"/>
          <w:rFonts w:asciiTheme="majorHAnsi" w:hAnsiTheme="majorHAnsi" w:cstheme="majorHAnsi"/>
          <w:b/>
          <w:bCs/>
        </w:rPr>
        <w:t xml:space="preserve"> yet endured</w:t>
      </w:r>
      <w:r w:rsidRPr="004F58CA">
        <w:rPr>
          <w:rFonts w:asciiTheme="majorHAnsi" w:hAnsiTheme="majorHAnsi" w:cstheme="majorHAnsi"/>
          <w:sz w:val="12"/>
          <w:szCs w:val="12"/>
        </w:rPr>
        <w:t xml:space="preserve">, </w:t>
      </w:r>
      <w:r w:rsidRPr="00F725DA">
        <w:rPr>
          <w:rStyle w:val="underline"/>
          <w:rFonts w:asciiTheme="majorHAnsi" w:hAnsiTheme="majorHAnsi" w:cstheme="majorHAnsi"/>
          <w:highlight w:val="cyan"/>
        </w:rPr>
        <w:t>with</w:t>
      </w:r>
      <w:r w:rsidRPr="004F58CA">
        <w:rPr>
          <w:rStyle w:val="underline"/>
          <w:rFonts w:asciiTheme="majorHAnsi" w:hAnsiTheme="majorHAnsi" w:cstheme="majorHAnsi"/>
        </w:rPr>
        <w:t xml:space="preserve"> this historical moment's most amazing feature being its</w:t>
      </w:r>
      <w:r w:rsidRPr="004F58CA">
        <w:rPr>
          <w:rFonts w:asciiTheme="majorHAnsi" w:hAnsiTheme="majorHAnsi" w:cstheme="majorHAnsi"/>
          <w:sz w:val="12"/>
          <w:szCs w:val="12"/>
        </w:rPr>
        <w:t xml:space="preserve"> relative and absolute </w:t>
      </w:r>
      <w:r w:rsidRPr="00F725DA">
        <w:rPr>
          <w:rStyle w:val="Emphasis"/>
          <w:rFonts w:asciiTheme="majorHAnsi" w:hAnsiTheme="majorHAnsi" w:cstheme="majorHAnsi"/>
          <w:highlight w:val="cyan"/>
        </w:rPr>
        <w:t>lack of mass violence</w:t>
      </w:r>
      <w:r w:rsidRPr="004F58CA">
        <w:rPr>
          <w:rFonts w:asciiTheme="majorHAnsi" w:hAnsiTheme="majorHAnsi" w:cstheme="majorHAnsi"/>
          <w:sz w:val="12"/>
          <w:szCs w:val="12"/>
        </w:rPr>
        <w:t xml:space="preserve">. That is something to consider when Americans contemplate military intervention in Libya, because </w:t>
      </w:r>
      <w:r w:rsidRPr="004F58CA">
        <w:rPr>
          <w:rStyle w:val="StyleUnderline"/>
          <w:rFonts w:asciiTheme="majorHAnsi" w:hAnsiTheme="majorHAnsi" w:cstheme="majorHAnsi"/>
        </w:rPr>
        <w:t>if we do take the step to prevent larger-scale killing by engaging in some killing of our own, we will not be adding to some fantastically imagined global death count stemming from the ongoing "megalomania" and "evil" of American "empire</w:t>
      </w:r>
      <w:r w:rsidRPr="004F58CA">
        <w:rPr>
          <w:rFonts w:asciiTheme="majorHAnsi" w:hAnsiTheme="majorHAnsi" w:cstheme="majorHAnsi"/>
          <w:sz w:val="12"/>
          <w:szCs w:val="12"/>
        </w:rPr>
        <w:t xml:space="preserve">." </w:t>
      </w:r>
      <w:r w:rsidRPr="004F58CA">
        <w:rPr>
          <w:rStyle w:val="StyleUnderline"/>
          <w:rFonts w:asciiTheme="majorHAnsi" w:hAnsiTheme="majorHAnsi" w:cstheme="majorHAnsi"/>
        </w:rPr>
        <w:t>We'll be engaging in</w:t>
      </w:r>
      <w:r w:rsidRPr="004F58CA">
        <w:rPr>
          <w:rFonts w:asciiTheme="majorHAnsi" w:hAnsiTheme="majorHAnsi" w:cstheme="majorHAnsi"/>
          <w:sz w:val="12"/>
          <w:szCs w:val="12"/>
        </w:rPr>
        <w:t xml:space="preserve"> the same sort of </w:t>
      </w:r>
      <w:r w:rsidRPr="004F58CA">
        <w:rPr>
          <w:rStyle w:val="StyleUnderline"/>
          <w:rFonts w:asciiTheme="majorHAnsi" w:hAnsiTheme="majorHAnsi" w:cstheme="majorHAnsi"/>
        </w:rPr>
        <w:t xml:space="preserve">system-administering activity that has marked our </w:t>
      </w:r>
      <w:r w:rsidRPr="004F58CA">
        <w:rPr>
          <w:rStyle w:val="Emphasis"/>
          <w:rFonts w:asciiTheme="majorHAnsi" w:hAnsiTheme="majorHAnsi" w:cstheme="majorHAnsi"/>
        </w:rPr>
        <w:t>stunningly successful stewardship of global order</w:t>
      </w:r>
      <w:r w:rsidRPr="004F58CA">
        <w:rPr>
          <w:rStyle w:val="StyleUnderline"/>
          <w:rFonts w:asciiTheme="majorHAnsi" w:hAnsiTheme="majorHAnsi" w:cstheme="majorHAnsi"/>
        </w:rPr>
        <w:t xml:space="preserve"> </w:t>
      </w:r>
      <w:r w:rsidRPr="004F58CA">
        <w:rPr>
          <w:rFonts w:asciiTheme="majorHAnsi" w:hAnsiTheme="majorHAnsi" w:cstheme="majorHAnsi"/>
          <w:sz w:val="12"/>
          <w:szCs w:val="12"/>
        </w:rPr>
        <w:lastRenderedPageBreak/>
        <w:t>since World War II.</w:t>
      </w:r>
      <w:r w:rsidRPr="004F58CA">
        <w:rPr>
          <w:rFonts w:asciiTheme="majorHAnsi" w:hAnsiTheme="majorHAnsi" w:cstheme="majorHAnsi"/>
          <w:u w:val="single"/>
        </w:rPr>
        <w:t xml:space="preserve">  </w:t>
      </w:r>
      <w:r w:rsidRPr="004F58CA">
        <w:rPr>
          <w:rFonts w:asciiTheme="majorHAnsi" w:hAnsiTheme="majorHAnsi" w:cstheme="majorHAnsi"/>
          <w:sz w:val="12"/>
          <w:szCs w:val="12"/>
        </w:rPr>
        <w:t xml:space="preserve">Let me be more blunt: </w:t>
      </w:r>
      <w:r w:rsidRPr="00F725DA">
        <w:rPr>
          <w:rStyle w:val="underline"/>
          <w:rFonts w:asciiTheme="majorHAnsi" w:hAnsiTheme="majorHAnsi" w:cstheme="majorHAnsi"/>
          <w:highlight w:val="cyan"/>
        </w:rPr>
        <w:t xml:space="preserve">As the </w:t>
      </w:r>
      <w:r w:rsidRPr="00F725DA">
        <w:rPr>
          <w:rStyle w:val="underline"/>
          <w:rFonts w:asciiTheme="majorHAnsi" w:hAnsiTheme="majorHAnsi" w:cstheme="majorHAnsi"/>
          <w:b/>
          <w:bCs/>
          <w:highlight w:val="cyan"/>
        </w:rPr>
        <w:t>guardian of globalization</w:t>
      </w:r>
      <w:r w:rsidRPr="00F725DA">
        <w:rPr>
          <w:rFonts w:asciiTheme="majorHAnsi" w:hAnsiTheme="majorHAnsi" w:cstheme="majorHAnsi"/>
          <w:sz w:val="12"/>
          <w:szCs w:val="12"/>
          <w:highlight w:val="cyan"/>
        </w:rPr>
        <w:t xml:space="preserve">, </w:t>
      </w:r>
      <w:r w:rsidRPr="00F725DA">
        <w:rPr>
          <w:rStyle w:val="underline"/>
          <w:rFonts w:asciiTheme="majorHAnsi" w:hAnsiTheme="majorHAnsi" w:cstheme="majorHAnsi"/>
          <w:highlight w:val="cyan"/>
        </w:rPr>
        <w:t xml:space="preserve">the U.S. military has been the </w:t>
      </w:r>
      <w:r w:rsidRPr="00F725DA">
        <w:rPr>
          <w:rStyle w:val="Emphasis"/>
          <w:rFonts w:asciiTheme="majorHAnsi" w:hAnsiTheme="majorHAnsi" w:cstheme="majorHAnsi"/>
          <w:highlight w:val="cyan"/>
        </w:rPr>
        <w:t>greatest force for peace the world has ever known</w:t>
      </w:r>
      <w:r w:rsidRPr="00F725DA">
        <w:rPr>
          <w:rFonts w:asciiTheme="majorHAnsi" w:hAnsiTheme="majorHAnsi" w:cstheme="majorHAnsi"/>
          <w:sz w:val="12"/>
          <w:szCs w:val="12"/>
          <w:highlight w:val="cyan"/>
        </w:rPr>
        <w:t xml:space="preserve">. </w:t>
      </w:r>
      <w:r w:rsidRPr="00F725DA">
        <w:rPr>
          <w:rStyle w:val="underline"/>
          <w:rFonts w:asciiTheme="majorHAnsi" w:hAnsiTheme="majorHAnsi" w:cstheme="majorHAnsi"/>
          <w:highlight w:val="cyan"/>
        </w:rPr>
        <w:t xml:space="preserve">Had America been removed </w:t>
      </w:r>
      <w:r w:rsidRPr="004F58CA">
        <w:rPr>
          <w:rStyle w:val="underline"/>
          <w:rFonts w:asciiTheme="majorHAnsi" w:hAnsiTheme="majorHAnsi" w:cstheme="majorHAnsi"/>
        </w:rPr>
        <w:t>from the global dynamics that governed the 20th century</w:t>
      </w:r>
      <w:r w:rsidRPr="004F58CA">
        <w:rPr>
          <w:rFonts w:asciiTheme="majorHAnsi" w:hAnsiTheme="majorHAnsi" w:cstheme="majorHAnsi"/>
          <w:sz w:val="12"/>
          <w:szCs w:val="12"/>
        </w:rPr>
        <w:t xml:space="preserve">, the </w:t>
      </w:r>
      <w:r w:rsidRPr="004F58CA">
        <w:rPr>
          <w:rStyle w:val="underline"/>
          <w:rFonts w:asciiTheme="majorHAnsi" w:hAnsiTheme="majorHAnsi" w:cstheme="majorHAnsi"/>
          <w:b/>
          <w:bCs/>
        </w:rPr>
        <w:t>mass murder never would have ended</w:t>
      </w:r>
      <w:r w:rsidRPr="004F58CA">
        <w:rPr>
          <w:rFonts w:asciiTheme="majorHAnsi" w:hAnsiTheme="majorHAnsi" w:cstheme="majorHAnsi"/>
          <w:sz w:val="12"/>
          <w:szCs w:val="12"/>
        </w:rPr>
        <w:t xml:space="preserve">. Indeed, it's entirely conceivable </w:t>
      </w:r>
      <w:r w:rsidRPr="00F725DA">
        <w:rPr>
          <w:rStyle w:val="underline"/>
          <w:rFonts w:asciiTheme="majorHAnsi" w:hAnsiTheme="majorHAnsi" w:cstheme="majorHAnsi"/>
          <w:b/>
          <w:bCs/>
          <w:highlight w:val="cyan"/>
        </w:rPr>
        <w:t xml:space="preserve">there would now be </w:t>
      </w:r>
      <w:r w:rsidRPr="00F725DA">
        <w:rPr>
          <w:rStyle w:val="Emphasis"/>
          <w:rFonts w:asciiTheme="majorHAnsi" w:hAnsiTheme="majorHAnsi" w:cstheme="majorHAnsi"/>
          <w:highlight w:val="cyan"/>
        </w:rPr>
        <w:t>no</w:t>
      </w:r>
      <w:r w:rsidRPr="004F58CA">
        <w:rPr>
          <w:rStyle w:val="Emphasis"/>
          <w:rFonts w:asciiTheme="majorHAnsi" w:hAnsiTheme="majorHAnsi" w:cstheme="majorHAnsi"/>
        </w:rPr>
        <w:t xml:space="preserve"> </w:t>
      </w:r>
      <w:r w:rsidRPr="00F725DA">
        <w:rPr>
          <w:rStyle w:val="Emphasis"/>
          <w:rFonts w:asciiTheme="majorHAnsi" w:hAnsiTheme="majorHAnsi" w:cstheme="majorHAnsi"/>
          <w:highlight w:val="cyan"/>
        </w:rPr>
        <w:t>identifiable human civilization left</w:t>
      </w:r>
      <w:r w:rsidRPr="00F725DA">
        <w:rPr>
          <w:rStyle w:val="underline"/>
          <w:rFonts w:asciiTheme="majorHAnsi" w:hAnsiTheme="majorHAnsi" w:cstheme="majorHAnsi"/>
          <w:b/>
          <w:bCs/>
          <w:highlight w:val="cyan"/>
        </w:rPr>
        <w:t xml:space="preserve">, once </w:t>
      </w:r>
      <w:r w:rsidRPr="00F725DA">
        <w:rPr>
          <w:rStyle w:val="Emphasis"/>
          <w:rFonts w:asciiTheme="majorHAnsi" w:hAnsiTheme="majorHAnsi" w:cstheme="majorHAnsi"/>
          <w:highlight w:val="cyan"/>
        </w:rPr>
        <w:t>nuclear weapons</w:t>
      </w:r>
      <w:r w:rsidRPr="00F725DA">
        <w:rPr>
          <w:rStyle w:val="underline"/>
          <w:rFonts w:asciiTheme="majorHAnsi" w:hAnsiTheme="majorHAnsi" w:cstheme="majorHAnsi"/>
          <w:b/>
          <w:bCs/>
          <w:highlight w:val="cyan"/>
        </w:rPr>
        <w:t xml:space="preserve"> entered</w:t>
      </w:r>
      <w:r w:rsidRPr="004F58CA">
        <w:rPr>
          <w:rStyle w:val="underline"/>
          <w:rFonts w:asciiTheme="majorHAnsi" w:hAnsiTheme="majorHAnsi" w:cstheme="majorHAnsi"/>
          <w:b/>
          <w:bCs/>
        </w:rPr>
        <w:t xml:space="preserve"> the killing equation. </w:t>
      </w:r>
      <w:r w:rsidRPr="004F58CA">
        <w:rPr>
          <w:rFonts w:asciiTheme="majorHAnsi" w:hAnsiTheme="majorHAnsi" w:cstheme="majorHAnsi"/>
          <w:u w:val="single"/>
        </w:rPr>
        <w:t xml:space="preserve"> </w:t>
      </w:r>
      <w:r w:rsidRPr="004F58CA">
        <w:rPr>
          <w:rFonts w:asciiTheme="majorHAnsi" w:hAnsiTheme="majorHAnsi" w:cstheme="majorHAnsi"/>
          <w:sz w:val="12"/>
          <w:szCs w:val="12"/>
        </w:rPr>
        <w:t xml:space="preserve">But </w:t>
      </w:r>
      <w:r w:rsidRPr="004F58CA">
        <w:rPr>
          <w:rStyle w:val="underline"/>
          <w:rFonts w:asciiTheme="majorHAnsi" w:hAnsiTheme="majorHAnsi" w:cstheme="majorHAnsi"/>
        </w:rPr>
        <w:t xml:space="preserve">the world did not keep sliding down that </w:t>
      </w:r>
      <w:r w:rsidRPr="004F58CA">
        <w:rPr>
          <w:rStyle w:val="underline"/>
          <w:rFonts w:asciiTheme="majorHAnsi" w:hAnsiTheme="majorHAnsi" w:cstheme="majorHAnsi"/>
          <w:b/>
          <w:bCs/>
        </w:rPr>
        <w:t>path of perpetual war</w:t>
      </w:r>
      <w:r w:rsidRPr="004F58CA">
        <w:rPr>
          <w:rFonts w:asciiTheme="majorHAnsi" w:hAnsiTheme="majorHAnsi" w:cstheme="majorHAnsi"/>
          <w:sz w:val="12"/>
          <w:szCs w:val="12"/>
        </w:rPr>
        <w:t xml:space="preserve">. </w:t>
      </w:r>
      <w:r w:rsidRPr="004F58CA">
        <w:rPr>
          <w:rStyle w:val="underline"/>
          <w:rFonts w:asciiTheme="majorHAnsi" w:hAnsiTheme="majorHAnsi" w:cstheme="majorHAnsi"/>
        </w:rPr>
        <w:t xml:space="preserve">Instead, </w:t>
      </w:r>
      <w:r w:rsidRPr="00F725DA">
        <w:rPr>
          <w:rStyle w:val="underline"/>
          <w:rFonts w:asciiTheme="majorHAnsi" w:hAnsiTheme="majorHAnsi" w:cstheme="majorHAnsi"/>
          <w:highlight w:val="cyan"/>
        </w:rPr>
        <w:t>America</w:t>
      </w:r>
      <w:r w:rsidRPr="004F58CA">
        <w:rPr>
          <w:rStyle w:val="underline"/>
          <w:rFonts w:asciiTheme="majorHAnsi" w:hAnsiTheme="majorHAnsi" w:cstheme="majorHAnsi"/>
        </w:rPr>
        <w:t xml:space="preserve"> stepped up and </w:t>
      </w:r>
      <w:r w:rsidRPr="00F725DA">
        <w:rPr>
          <w:rStyle w:val="underline"/>
          <w:rFonts w:asciiTheme="majorHAnsi" w:hAnsiTheme="majorHAnsi" w:cstheme="majorHAnsi"/>
          <w:highlight w:val="cyan"/>
        </w:rPr>
        <w:t xml:space="preserve">changed everything by </w:t>
      </w:r>
      <w:r w:rsidRPr="00F725DA">
        <w:rPr>
          <w:rStyle w:val="underline"/>
          <w:rFonts w:asciiTheme="majorHAnsi" w:hAnsiTheme="majorHAnsi" w:cstheme="majorHAnsi"/>
          <w:b/>
          <w:bCs/>
          <w:highlight w:val="cyan"/>
        </w:rPr>
        <w:t>ushering in</w:t>
      </w:r>
      <w:r w:rsidRPr="004F58CA">
        <w:rPr>
          <w:rStyle w:val="underline"/>
          <w:rFonts w:asciiTheme="majorHAnsi" w:hAnsiTheme="majorHAnsi" w:cstheme="majorHAnsi"/>
          <w:b/>
          <w:bCs/>
        </w:rPr>
        <w:t xml:space="preserve"> our now-</w:t>
      </w:r>
      <w:r w:rsidRPr="00F725DA">
        <w:rPr>
          <w:rStyle w:val="Emphasis"/>
          <w:rFonts w:asciiTheme="majorHAnsi" w:hAnsiTheme="majorHAnsi" w:cstheme="majorHAnsi"/>
          <w:highlight w:val="cyan"/>
        </w:rPr>
        <w:t>perpetual great-power peace</w:t>
      </w:r>
      <w:r w:rsidRPr="00F725DA">
        <w:rPr>
          <w:rFonts w:asciiTheme="majorHAnsi" w:hAnsiTheme="majorHAnsi" w:cstheme="majorHAnsi"/>
          <w:sz w:val="12"/>
          <w:szCs w:val="12"/>
          <w:highlight w:val="cyan"/>
        </w:rPr>
        <w:t xml:space="preserve">. </w:t>
      </w:r>
      <w:r w:rsidRPr="00F725DA">
        <w:rPr>
          <w:rStyle w:val="underline"/>
          <w:rFonts w:asciiTheme="majorHAnsi" w:hAnsiTheme="majorHAnsi" w:cstheme="majorHAnsi"/>
          <w:highlight w:val="cyan"/>
        </w:rPr>
        <w:t>We introduced</w:t>
      </w:r>
      <w:r w:rsidRPr="004F58CA">
        <w:rPr>
          <w:rStyle w:val="underline"/>
          <w:rFonts w:asciiTheme="majorHAnsi" w:hAnsiTheme="majorHAnsi" w:cstheme="majorHAnsi"/>
        </w:rPr>
        <w:t xml:space="preserve"> the </w:t>
      </w:r>
      <w:r w:rsidRPr="004F58CA">
        <w:rPr>
          <w:rStyle w:val="underline"/>
          <w:rFonts w:asciiTheme="majorHAnsi" w:hAnsiTheme="majorHAnsi" w:cstheme="majorHAnsi"/>
          <w:b/>
          <w:bCs/>
        </w:rPr>
        <w:t xml:space="preserve">international liberal trade order known as </w:t>
      </w:r>
      <w:r w:rsidRPr="00F725DA">
        <w:rPr>
          <w:rStyle w:val="Emphasis"/>
          <w:rFonts w:asciiTheme="majorHAnsi" w:hAnsiTheme="majorHAnsi" w:cstheme="majorHAnsi"/>
          <w:highlight w:val="cyan"/>
        </w:rPr>
        <w:t>globalization</w:t>
      </w:r>
      <w:r w:rsidRPr="004F58CA">
        <w:rPr>
          <w:rFonts w:asciiTheme="majorHAnsi" w:hAnsiTheme="majorHAnsi" w:cstheme="majorHAnsi"/>
          <w:sz w:val="12"/>
          <w:szCs w:val="12"/>
        </w:rPr>
        <w:t xml:space="preserve"> and played loyal Leviathan over its </w:t>
      </w:r>
      <w:proofErr w:type="spellStart"/>
      <w:r w:rsidRPr="004F58CA">
        <w:rPr>
          <w:rFonts w:asciiTheme="majorHAnsi" w:hAnsiTheme="majorHAnsi" w:cstheme="majorHAnsi"/>
          <w:sz w:val="12"/>
          <w:szCs w:val="12"/>
        </w:rPr>
        <w:t>sheg</w:t>
      </w:r>
      <w:proofErr w:type="spellEnd"/>
      <w:r w:rsidRPr="004F58CA">
        <w:rPr>
          <w:rFonts w:asciiTheme="majorHAnsi" w:hAnsiTheme="majorHAnsi" w:cstheme="majorHAnsi"/>
          <w:sz w:val="12"/>
          <w:szCs w:val="12"/>
        </w:rPr>
        <w:t xml:space="preserve"> </w:t>
      </w:r>
      <w:proofErr w:type="spellStart"/>
      <w:r w:rsidRPr="004F58CA">
        <w:rPr>
          <w:rFonts w:asciiTheme="majorHAnsi" w:hAnsiTheme="majorHAnsi" w:cstheme="majorHAnsi"/>
          <w:sz w:val="12"/>
          <w:szCs w:val="12"/>
        </w:rPr>
        <w:t>pread</w:t>
      </w:r>
      <w:proofErr w:type="spellEnd"/>
      <w:r w:rsidRPr="004F58CA">
        <w:rPr>
          <w:rFonts w:asciiTheme="majorHAnsi" w:hAnsiTheme="majorHAnsi" w:cstheme="majorHAnsi"/>
          <w:sz w:val="12"/>
          <w:szCs w:val="12"/>
        </w:rPr>
        <w:t xml:space="preserve">. </w:t>
      </w:r>
      <w:r w:rsidRPr="004F58CA">
        <w:rPr>
          <w:rStyle w:val="underline"/>
          <w:rFonts w:asciiTheme="majorHAnsi" w:hAnsiTheme="majorHAnsi" w:cstheme="majorHAnsi"/>
        </w:rPr>
        <w:t xml:space="preserve">What resulted was the collapse of empires, </w:t>
      </w:r>
      <w:r w:rsidRPr="004F58CA">
        <w:rPr>
          <w:rStyle w:val="Emphasis"/>
          <w:rFonts w:asciiTheme="majorHAnsi" w:hAnsiTheme="majorHAnsi" w:cstheme="majorHAnsi"/>
        </w:rPr>
        <w:t xml:space="preserve">an explosion of </w:t>
      </w:r>
      <w:r w:rsidRPr="00F725DA">
        <w:rPr>
          <w:rStyle w:val="Emphasis"/>
          <w:rFonts w:asciiTheme="majorHAnsi" w:hAnsiTheme="majorHAnsi" w:cstheme="majorHAnsi"/>
          <w:highlight w:val="cyan"/>
        </w:rPr>
        <w:t>democracy</w:t>
      </w:r>
      <w:r w:rsidRPr="004F58CA">
        <w:rPr>
          <w:rFonts w:asciiTheme="majorHAnsi" w:hAnsiTheme="majorHAnsi" w:cstheme="majorHAnsi"/>
          <w:sz w:val="12"/>
          <w:szCs w:val="12"/>
        </w:rPr>
        <w:t xml:space="preserve">, the </w:t>
      </w:r>
      <w:r w:rsidRPr="004F58CA">
        <w:rPr>
          <w:rStyle w:val="Emphasis"/>
          <w:rFonts w:asciiTheme="majorHAnsi" w:hAnsiTheme="majorHAnsi" w:cstheme="majorHAnsi"/>
        </w:rPr>
        <w:t xml:space="preserve">persistent spread of </w:t>
      </w:r>
      <w:r w:rsidRPr="00F725DA">
        <w:rPr>
          <w:rStyle w:val="Emphasis"/>
          <w:rFonts w:asciiTheme="majorHAnsi" w:hAnsiTheme="majorHAnsi" w:cstheme="majorHAnsi"/>
          <w:highlight w:val="cyan"/>
        </w:rPr>
        <w:t>human rights</w:t>
      </w:r>
      <w:r w:rsidRPr="004F58CA">
        <w:rPr>
          <w:rFonts w:asciiTheme="majorHAnsi" w:hAnsiTheme="majorHAnsi" w:cstheme="majorHAnsi"/>
          <w:sz w:val="12"/>
          <w:szCs w:val="12"/>
        </w:rPr>
        <w:t xml:space="preserve">, </w:t>
      </w:r>
      <w:r w:rsidRPr="004F58CA">
        <w:rPr>
          <w:rStyle w:val="StyleUnderline"/>
          <w:rFonts w:asciiTheme="majorHAnsi" w:hAnsiTheme="majorHAnsi" w:cstheme="majorHAnsi"/>
        </w:rPr>
        <w:t>the liberation of women</w:t>
      </w:r>
      <w:r w:rsidRPr="004F58CA">
        <w:rPr>
          <w:rFonts w:asciiTheme="majorHAnsi" w:hAnsiTheme="majorHAnsi" w:cstheme="majorHAnsi"/>
          <w:sz w:val="12"/>
          <w:szCs w:val="12"/>
        </w:rPr>
        <w:t xml:space="preserve">, </w:t>
      </w:r>
      <w:r w:rsidRPr="00F725DA">
        <w:rPr>
          <w:rStyle w:val="Emphasis"/>
          <w:rFonts w:asciiTheme="majorHAnsi" w:hAnsiTheme="majorHAnsi" w:cstheme="majorHAnsi"/>
          <w:highlight w:val="cyan"/>
        </w:rPr>
        <w:t>the doubling of life expectancy</w:t>
      </w:r>
      <w:r w:rsidRPr="004F58CA">
        <w:rPr>
          <w:rFonts w:asciiTheme="majorHAnsi" w:hAnsiTheme="majorHAnsi" w:cstheme="majorHAnsi"/>
          <w:sz w:val="12"/>
          <w:szCs w:val="12"/>
        </w:rPr>
        <w:t xml:space="preserve">, a roughly </w:t>
      </w:r>
      <w:r w:rsidRPr="004F58CA">
        <w:rPr>
          <w:rStyle w:val="Emphasis"/>
          <w:rFonts w:asciiTheme="majorHAnsi" w:hAnsiTheme="majorHAnsi" w:cstheme="majorHAnsi"/>
        </w:rPr>
        <w:t xml:space="preserve">10-fold </w:t>
      </w:r>
      <w:r w:rsidRPr="00F725DA">
        <w:rPr>
          <w:rStyle w:val="Emphasis"/>
          <w:rFonts w:asciiTheme="majorHAnsi" w:hAnsiTheme="majorHAnsi" w:cstheme="majorHAnsi"/>
          <w:highlight w:val="cyan"/>
        </w:rPr>
        <w:t>increase in</w:t>
      </w:r>
      <w:r w:rsidRPr="004F58CA">
        <w:rPr>
          <w:rStyle w:val="Emphasis"/>
          <w:rFonts w:asciiTheme="majorHAnsi" w:hAnsiTheme="majorHAnsi" w:cstheme="majorHAnsi"/>
        </w:rPr>
        <w:t xml:space="preserve"> adjusted global </w:t>
      </w:r>
      <w:r w:rsidRPr="00F725DA">
        <w:rPr>
          <w:rStyle w:val="Emphasis"/>
          <w:rFonts w:asciiTheme="majorHAnsi" w:hAnsiTheme="majorHAnsi" w:cstheme="majorHAnsi"/>
          <w:highlight w:val="cyan"/>
        </w:rPr>
        <w:t>GDP</w:t>
      </w:r>
      <w:r w:rsidRPr="00F725DA">
        <w:rPr>
          <w:rFonts w:asciiTheme="majorHAnsi" w:hAnsiTheme="majorHAnsi" w:cstheme="majorHAnsi"/>
          <w:sz w:val="12"/>
          <w:szCs w:val="12"/>
          <w:highlight w:val="cyan"/>
        </w:rPr>
        <w:t xml:space="preserve"> </w:t>
      </w:r>
      <w:r w:rsidRPr="00F725DA">
        <w:rPr>
          <w:rStyle w:val="underline"/>
          <w:rFonts w:asciiTheme="majorHAnsi" w:hAnsiTheme="majorHAnsi" w:cstheme="majorHAnsi"/>
          <w:highlight w:val="cyan"/>
        </w:rPr>
        <w:t xml:space="preserve">and a </w:t>
      </w:r>
      <w:r w:rsidRPr="00F725DA">
        <w:rPr>
          <w:rStyle w:val="underline"/>
          <w:rFonts w:asciiTheme="majorHAnsi" w:hAnsiTheme="majorHAnsi" w:cstheme="majorHAnsi"/>
          <w:b/>
          <w:bCs/>
          <w:highlight w:val="cyan"/>
        </w:rPr>
        <w:t>profound</w:t>
      </w:r>
      <w:r w:rsidRPr="004F58CA">
        <w:rPr>
          <w:rStyle w:val="underline"/>
          <w:rFonts w:asciiTheme="majorHAnsi" w:hAnsiTheme="majorHAnsi" w:cstheme="majorHAnsi"/>
          <w:b/>
          <w:bCs/>
        </w:rPr>
        <w:t xml:space="preserve"> and persistent </w:t>
      </w:r>
      <w:r w:rsidRPr="00F725DA">
        <w:rPr>
          <w:rStyle w:val="underline"/>
          <w:rFonts w:asciiTheme="majorHAnsi" w:hAnsiTheme="majorHAnsi" w:cstheme="majorHAnsi"/>
          <w:b/>
          <w:bCs/>
          <w:highlight w:val="cyan"/>
        </w:rPr>
        <w:t>reduction in</w:t>
      </w:r>
      <w:r w:rsidRPr="00F725DA">
        <w:rPr>
          <w:rStyle w:val="underline"/>
          <w:rFonts w:asciiTheme="majorHAnsi" w:hAnsiTheme="majorHAnsi" w:cstheme="majorHAnsi"/>
          <w:highlight w:val="cyan"/>
        </w:rPr>
        <w:t xml:space="preserve"> battle deaths from </w:t>
      </w:r>
      <w:r w:rsidRPr="00F725DA">
        <w:rPr>
          <w:rStyle w:val="Emphasis"/>
          <w:rFonts w:asciiTheme="majorHAnsi" w:hAnsiTheme="majorHAnsi" w:cstheme="majorHAnsi"/>
          <w:highlight w:val="cyan"/>
        </w:rPr>
        <w:t>state-based conflicts</w:t>
      </w:r>
      <w:r w:rsidRPr="004F58CA">
        <w:rPr>
          <w:rStyle w:val="Emphasis"/>
          <w:rFonts w:asciiTheme="majorHAnsi" w:hAnsiTheme="majorHAnsi" w:cstheme="majorHAnsi"/>
        </w:rPr>
        <w:t xml:space="preserve">. </w:t>
      </w:r>
      <w:r w:rsidRPr="004F58CA">
        <w:rPr>
          <w:rFonts w:asciiTheme="majorHAnsi" w:hAnsiTheme="majorHAnsi" w:cstheme="majorHAnsi"/>
          <w:sz w:val="12"/>
          <w:szCs w:val="12"/>
        </w:rPr>
        <w:t>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w:t>
      </w:r>
      <w:r w:rsidRPr="004F58CA">
        <w:rPr>
          <w:rStyle w:val="underline"/>
          <w:rFonts w:asciiTheme="majorHAnsi" w:hAnsiTheme="majorHAnsi" w:cstheme="majorHAnsi"/>
          <w:sz w:val="14"/>
          <w:szCs w:val="14"/>
        </w:rPr>
        <w:t xml:space="preserve"> </w:t>
      </w:r>
      <w:r w:rsidRPr="004F58CA">
        <w:rPr>
          <w:rStyle w:val="StyleUnderline"/>
          <w:rFonts w:asciiTheme="majorHAnsi" w:hAnsiTheme="majorHAnsi" w:cstheme="majorHAnsi"/>
        </w:rPr>
        <w:t>As for the sheer "evil" that is our military-industrial complex, again, let's examine what the world looked like before that establishment reared its ugly head.</w:t>
      </w:r>
      <w:r w:rsidRPr="004F58CA">
        <w:rPr>
          <w:rStyle w:val="underline"/>
          <w:rFonts w:asciiTheme="majorHAnsi" w:hAnsiTheme="majorHAnsi" w:cstheme="majorHAnsi"/>
          <w:sz w:val="14"/>
          <w:szCs w:val="14"/>
        </w:rPr>
        <w:t xml:space="preserve"> </w:t>
      </w:r>
      <w:r w:rsidRPr="004F58CA">
        <w:rPr>
          <w:rStyle w:val="underline"/>
          <w:rFonts w:asciiTheme="majorHAnsi" w:hAnsiTheme="majorHAnsi" w:cstheme="majorHAnsi"/>
        </w:rPr>
        <w:t xml:space="preserve">The last great period of global structural change was the first half of the 20th century, a period that saw </w:t>
      </w:r>
      <w:r w:rsidRPr="004F58CA">
        <w:rPr>
          <w:rStyle w:val="underline"/>
          <w:rFonts w:asciiTheme="majorHAnsi" w:hAnsiTheme="majorHAnsi" w:cstheme="majorHAnsi"/>
          <w:b/>
          <w:bCs/>
        </w:rPr>
        <w:t>a death toll of about 100 million across two world wars</w:t>
      </w:r>
      <w:r w:rsidRPr="004F58CA">
        <w:rPr>
          <w:rStyle w:val="underline"/>
          <w:rFonts w:asciiTheme="majorHAnsi" w:hAnsiTheme="majorHAnsi" w:cstheme="majorHAnsi"/>
          <w:sz w:val="16"/>
          <w:szCs w:val="16"/>
        </w:rPr>
        <w:t xml:space="preserve">. </w:t>
      </w:r>
      <w:r w:rsidRPr="004F58CA">
        <w:rPr>
          <w:rFonts w:asciiTheme="majorHAnsi" w:hAnsiTheme="majorHAnsi" w:cstheme="majorHAnsi"/>
          <w:sz w:val="12"/>
          <w:szCs w:val="12"/>
        </w:rPr>
        <w:t xml:space="preserve">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w:t>
      </w:r>
      <w:r w:rsidRPr="004F58CA">
        <w:rPr>
          <w:rStyle w:val="underline"/>
          <w:rFonts w:asciiTheme="majorHAnsi" w:hAnsiTheme="majorHAnsi" w:cstheme="majorHAnsi"/>
        </w:rPr>
        <w:t xml:space="preserve">these </w:t>
      </w:r>
      <w:r w:rsidRPr="00F725DA">
        <w:rPr>
          <w:rStyle w:val="underline"/>
          <w:rFonts w:asciiTheme="majorHAnsi" w:hAnsiTheme="majorHAnsi" w:cstheme="majorHAnsi"/>
          <w:highlight w:val="cyan"/>
        </w:rPr>
        <w:t>calculations suggest a</w:t>
      </w:r>
      <w:r w:rsidRPr="004F58CA">
        <w:rPr>
          <w:rStyle w:val="underline"/>
          <w:rFonts w:asciiTheme="majorHAnsi" w:hAnsiTheme="majorHAnsi" w:cstheme="majorHAnsi"/>
        </w:rPr>
        <w:t xml:space="preserve"> 90 percent absolute drop and a </w:t>
      </w:r>
      <w:r w:rsidRPr="00F725DA">
        <w:rPr>
          <w:rStyle w:val="Emphasis"/>
          <w:rFonts w:asciiTheme="majorHAnsi" w:hAnsiTheme="majorHAnsi" w:cstheme="majorHAnsi"/>
          <w:highlight w:val="cyan"/>
        </w:rPr>
        <w:t>99 percent relative drop in deaths due to war</w:t>
      </w:r>
      <w:r w:rsidRPr="004F58CA">
        <w:rPr>
          <w:rStyle w:val="underline"/>
          <w:rFonts w:asciiTheme="majorHAnsi" w:hAnsiTheme="majorHAnsi" w:cstheme="majorHAnsi"/>
          <w:sz w:val="16"/>
          <w:szCs w:val="16"/>
        </w:rPr>
        <w:t xml:space="preserve">. </w:t>
      </w:r>
      <w:r w:rsidRPr="004F58CA">
        <w:rPr>
          <w:rStyle w:val="underline"/>
          <w:rFonts w:asciiTheme="majorHAnsi" w:hAnsiTheme="majorHAnsi" w:cstheme="majorHAnsi"/>
        </w:rPr>
        <w:t xml:space="preserve"> </w:t>
      </w:r>
      <w:r w:rsidRPr="004F58CA">
        <w:rPr>
          <w:rFonts w:asciiTheme="majorHAnsi" w:hAnsiTheme="majorHAnsi" w:cstheme="majorHAnsi"/>
          <w:sz w:val="12"/>
          <w:szCs w:val="12"/>
        </w:rPr>
        <w:t xml:space="preserve">We are clearly headed for a world order characterized by multipolarity, something the American-birthed system was designed to both encourage and accommodate. But given how things turned out the last time we collectively faced such a fluid structure, </w:t>
      </w:r>
      <w:r w:rsidRPr="004F58CA">
        <w:rPr>
          <w:rStyle w:val="Emphasis"/>
          <w:rFonts w:asciiTheme="majorHAnsi" w:hAnsiTheme="majorHAnsi" w:cstheme="majorHAnsi"/>
        </w:rPr>
        <w:t>we would do well to keep U.S. power</w:t>
      </w:r>
      <w:r w:rsidRPr="004F58CA">
        <w:rPr>
          <w:rStyle w:val="StyleUnderline"/>
          <w:rFonts w:asciiTheme="majorHAnsi" w:hAnsiTheme="majorHAnsi" w:cstheme="majorHAnsi"/>
        </w:rPr>
        <w:t xml:space="preserve">, in all of its forms, </w:t>
      </w:r>
      <w:r w:rsidRPr="004F58CA">
        <w:rPr>
          <w:rStyle w:val="underline"/>
          <w:rFonts w:asciiTheme="majorHAnsi" w:hAnsiTheme="majorHAnsi" w:cstheme="majorHAnsi"/>
        </w:rPr>
        <w:t>deeply embedded in the geometry to come</w:t>
      </w:r>
      <w:r w:rsidRPr="004F58CA">
        <w:rPr>
          <w:rStyle w:val="underline"/>
          <w:rFonts w:asciiTheme="majorHAnsi" w:hAnsiTheme="majorHAnsi" w:cstheme="majorHAnsi"/>
          <w:sz w:val="16"/>
          <w:szCs w:val="16"/>
        </w:rPr>
        <w:t>.</w:t>
      </w:r>
    </w:p>
    <w:p w14:paraId="1BF18DA2" w14:textId="77777777" w:rsidR="00F96A09" w:rsidRPr="00AC7F19" w:rsidRDefault="00F96A09" w:rsidP="00F96A09"/>
    <w:p w14:paraId="1CD3319B" w14:textId="77777777" w:rsidR="00F96A09" w:rsidRPr="004F58CA" w:rsidRDefault="00F96A09" w:rsidP="00F96A09">
      <w:pPr>
        <w:rPr>
          <w:rFonts w:asciiTheme="majorHAnsi" w:hAnsiTheme="majorHAnsi" w:cstheme="majorHAnsi"/>
          <w:sz w:val="16"/>
        </w:rPr>
      </w:pPr>
    </w:p>
    <w:p w14:paraId="6D22D229" w14:textId="77777777" w:rsidR="00F96A09" w:rsidRDefault="00F96A09" w:rsidP="00F96A09">
      <w:pPr>
        <w:pStyle w:val="Heading3"/>
      </w:pPr>
      <w:r>
        <w:lastRenderedPageBreak/>
        <w:t>1AC—I/L—Wage Growth</w:t>
      </w:r>
    </w:p>
    <w:p w14:paraId="6BE55A57"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High wages are the crucial internal link for continued growth.</w:t>
      </w:r>
    </w:p>
    <w:p w14:paraId="58C7A7BA" w14:textId="77777777" w:rsidR="00F96A09" w:rsidRPr="004F58CA" w:rsidRDefault="00F96A09" w:rsidP="00F96A09">
      <w:pPr>
        <w:rPr>
          <w:rFonts w:asciiTheme="majorHAnsi" w:hAnsiTheme="majorHAnsi" w:cstheme="majorHAnsi"/>
        </w:rPr>
      </w:pPr>
      <w:r w:rsidRPr="004F58CA">
        <w:rPr>
          <w:rStyle w:val="Style13ptBold"/>
          <w:rFonts w:asciiTheme="majorHAnsi" w:hAnsiTheme="majorHAnsi" w:cstheme="majorHAnsi"/>
        </w:rPr>
        <w:t>Bivens 17</w:t>
      </w:r>
      <w:r w:rsidRPr="004F58CA">
        <w:rPr>
          <w:rFonts w:asciiTheme="majorHAnsi" w:hAnsiTheme="majorHAnsi" w:cstheme="majorHAnsi"/>
        </w:rPr>
        <w:t xml:space="preserve"> – PhD @ The New School for Social Research (Josh, “Inequality is slowing US economic growth,” </w:t>
      </w:r>
      <w:r w:rsidRPr="004F58CA">
        <w:rPr>
          <w:rFonts w:asciiTheme="majorHAnsi" w:hAnsiTheme="majorHAnsi" w:cstheme="majorHAnsi"/>
          <w:i/>
        </w:rPr>
        <w:t>Economic Policy Institute</w:t>
      </w:r>
      <w:r w:rsidRPr="004F58CA">
        <w:rPr>
          <w:rFonts w:asciiTheme="majorHAnsi" w:hAnsiTheme="majorHAnsi" w:cstheme="majorHAnsi"/>
        </w:rPr>
        <w:t xml:space="preserve">, </w:t>
      </w:r>
      <w:hyperlink r:id="rId14" w:history="1">
        <w:r w:rsidRPr="004F58CA">
          <w:rPr>
            <w:rStyle w:val="Hyperlink"/>
            <w:rFonts w:asciiTheme="majorHAnsi" w:hAnsiTheme="majorHAnsi" w:cstheme="majorHAnsi"/>
          </w:rPr>
          <w:t>https://www.epi.org/publication/secular-stagnation/)//BB</w:t>
        </w:r>
      </w:hyperlink>
    </w:p>
    <w:p w14:paraId="7E7A689A" w14:textId="77777777" w:rsidR="00F96A09" w:rsidRPr="004F58CA" w:rsidRDefault="00F96A09" w:rsidP="00F96A09">
      <w:pPr>
        <w:rPr>
          <w:rFonts w:asciiTheme="majorHAnsi" w:hAnsiTheme="majorHAnsi" w:cstheme="majorHAnsi"/>
        </w:rPr>
      </w:pPr>
      <w:r w:rsidRPr="004F58CA">
        <w:rPr>
          <w:rFonts w:asciiTheme="majorHAnsi" w:hAnsiTheme="majorHAnsi" w:cstheme="majorHAnsi"/>
        </w:rPr>
        <w:t xml:space="preserve">This new attention to the crisis of American pay is totally proper. </w:t>
      </w:r>
      <w:r w:rsidRPr="00F725DA">
        <w:rPr>
          <w:rStyle w:val="StyleUnderline"/>
          <w:rFonts w:asciiTheme="majorHAnsi" w:hAnsiTheme="majorHAnsi" w:cstheme="majorHAnsi"/>
          <w:highlight w:val="cyan"/>
        </w:rPr>
        <w:t>The failure of wages</w:t>
      </w:r>
      <w:r w:rsidRPr="004F58CA">
        <w:rPr>
          <w:rStyle w:val="StyleUnderline"/>
          <w:rFonts w:asciiTheme="majorHAnsi" w:hAnsiTheme="majorHAnsi" w:cstheme="majorHAnsi"/>
        </w:rPr>
        <w:t xml:space="preserve"> of the vast majority of Americans </w:t>
      </w:r>
      <w:r w:rsidRPr="00F725DA">
        <w:rPr>
          <w:rStyle w:val="StyleUnderline"/>
          <w:rFonts w:asciiTheme="majorHAnsi" w:hAnsiTheme="majorHAnsi" w:cstheme="majorHAnsi"/>
          <w:highlight w:val="cyan"/>
        </w:rPr>
        <w:t>to benefit from economy-wide growth in productivity</w:t>
      </w:r>
      <w:r w:rsidRPr="004F58CA">
        <w:rPr>
          <w:rFonts w:asciiTheme="majorHAnsi" w:hAnsiTheme="majorHAnsi" w:cstheme="majorHAnsi"/>
        </w:rPr>
        <w:t xml:space="preserve"> (or income generated in an average hour of work) </w:t>
      </w:r>
      <w:r w:rsidRPr="004F58CA">
        <w:rPr>
          <w:rStyle w:val="StyleUnderline"/>
          <w:rFonts w:asciiTheme="majorHAnsi" w:hAnsiTheme="majorHAnsi" w:cstheme="majorHAnsi"/>
        </w:rPr>
        <w:t>has been the root cause of the stratospheric rise in inequality and the concentration of economic growth at the very top of the income distribution</w:t>
      </w:r>
      <w:r w:rsidRPr="004F58CA">
        <w:rPr>
          <w:rFonts w:asciiTheme="majorHAnsi" w:hAnsiTheme="majorHAnsi" w:cstheme="majorHAnsi"/>
        </w:rPr>
        <w:t xml:space="preserve">. Had this upward redistribution not happened, incomes for the bottom 90 percent of Americans would be roughly 20 percent higher today.3 In short, </w:t>
      </w:r>
      <w:r w:rsidRPr="004F58CA">
        <w:rPr>
          <w:rStyle w:val="StyleUnderline"/>
          <w:rFonts w:asciiTheme="majorHAnsi" w:hAnsiTheme="majorHAnsi" w:cstheme="majorHAnsi"/>
        </w:rPr>
        <w:t>the rise in inequality driven by anemic wage growth has imposed an “inequality tax” on American households</w:t>
      </w:r>
      <w:r w:rsidRPr="004F58CA">
        <w:rPr>
          <w:rFonts w:asciiTheme="majorHAnsi" w:hAnsiTheme="majorHAnsi" w:cstheme="majorHAnsi"/>
        </w:rPr>
        <w:t xml:space="preserve"> that has robbed them of a fifth of their potential income. </w:t>
      </w:r>
      <w:r w:rsidRPr="00F725DA">
        <w:rPr>
          <w:rStyle w:val="StyleUnderline"/>
          <w:rFonts w:asciiTheme="majorHAnsi" w:hAnsiTheme="majorHAnsi" w:cstheme="majorHAnsi"/>
          <w:highlight w:val="cyan"/>
        </w:rPr>
        <w:t>There would be huge benefits to American well-being from</w:t>
      </w:r>
      <w:r w:rsidRPr="004F58CA">
        <w:rPr>
          <w:rStyle w:val="StyleUnderline"/>
          <w:rFonts w:asciiTheme="majorHAnsi" w:hAnsiTheme="majorHAnsi" w:cstheme="majorHAnsi"/>
        </w:rPr>
        <w:t xml:space="preserve"> blocking or reversing this upward </w:t>
      </w:r>
      <w:r w:rsidRPr="00F725DA">
        <w:rPr>
          <w:rStyle w:val="StyleUnderline"/>
          <w:rFonts w:asciiTheme="majorHAnsi" w:hAnsiTheme="majorHAnsi" w:cstheme="majorHAnsi"/>
          <w:highlight w:val="cyan"/>
        </w:rPr>
        <w:t>redistribution</w:t>
      </w:r>
      <w:r w:rsidRPr="004F58CA">
        <w:rPr>
          <w:rStyle w:val="StyleUnderline"/>
          <w:rFonts w:asciiTheme="majorHAnsi" w:hAnsiTheme="majorHAnsi" w:cstheme="majorHAnsi"/>
        </w:rPr>
        <w:t>. This welfare gain stemming from blocking upward redistribution is the primary reason to</w:t>
      </w:r>
      <w:r w:rsidRPr="004F58CA">
        <w:rPr>
          <w:rFonts w:asciiTheme="majorHAnsi" w:hAnsiTheme="majorHAnsi" w:cstheme="majorHAnsi"/>
        </w:rPr>
        <w:t xml:space="preserve"> champion policy measures to </w:t>
      </w:r>
      <w:r w:rsidRPr="004F58CA">
        <w:rPr>
          <w:rStyle w:val="StyleUnderline"/>
          <w:rFonts w:asciiTheme="majorHAnsi" w:hAnsiTheme="majorHAnsi" w:cstheme="majorHAnsi"/>
        </w:rPr>
        <w:t>boost wage growth</w:t>
      </w:r>
      <w:r w:rsidRPr="004F58CA">
        <w:rPr>
          <w:rFonts w:asciiTheme="majorHAnsi" w:hAnsiTheme="majorHAnsi" w:cstheme="majorHAnsi"/>
        </w:rPr>
        <w:t xml:space="preserve"> and lead to a more equal distribution of income gains. Put simply, </w:t>
      </w:r>
      <w:r w:rsidRPr="004F58CA">
        <w:rPr>
          <w:rStyle w:val="StyleUnderline"/>
          <w:rFonts w:asciiTheme="majorHAnsi" w:hAnsiTheme="majorHAnsi" w:cstheme="majorHAnsi"/>
        </w:rPr>
        <w:t>a dollar is worth more to a family living paycheck to paycheck than it is to families comfortably in the top 1 percent of the income distribution</w:t>
      </w:r>
      <w:r w:rsidRPr="004F58CA">
        <w:rPr>
          <w:rFonts w:asciiTheme="majorHAnsi" w:hAnsiTheme="majorHAnsi" w:cstheme="majorHAnsi"/>
        </w:rPr>
        <w:t xml:space="preserve">. </w:t>
      </w:r>
      <w:r w:rsidRPr="004F58CA">
        <w:rPr>
          <w:rStyle w:val="StyleUnderline"/>
          <w:rFonts w:asciiTheme="majorHAnsi" w:hAnsiTheme="majorHAnsi" w:cstheme="majorHAnsi"/>
        </w:rPr>
        <w:t>Proponents of</w:t>
      </w:r>
      <w:r w:rsidRPr="004F58CA">
        <w:rPr>
          <w:rFonts w:asciiTheme="majorHAnsi" w:hAnsiTheme="majorHAnsi" w:cstheme="majorHAnsi"/>
        </w:rPr>
        <w:t xml:space="preserve"> increases in the minimum wage and other </w:t>
      </w:r>
      <w:r w:rsidRPr="004F58CA">
        <w:rPr>
          <w:rStyle w:val="StyleUnderline"/>
          <w:rFonts w:asciiTheme="majorHAnsi" w:hAnsiTheme="majorHAnsi" w:cstheme="majorHAnsi"/>
        </w:rPr>
        <w:t>measures to boost American wages have</w:t>
      </w:r>
      <w:r w:rsidRPr="004F58CA">
        <w:rPr>
          <w:rFonts w:asciiTheme="majorHAnsi" w:hAnsiTheme="majorHAnsi" w:cstheme="majorHAnsi"/>
        </w:rPr>
        <w:t xml:space="preserve"> often </w:t>
      </w:r>
      <w:r w:rsidRPr="004F58CA">
        <w:rPr>
          <w:rStyle w:val="StyleUnderline"/>
          <w:rFonts w:asciiTheme="majorHAnsi" w:hAnsiTheme="majorHAnsi" w:cstheme="majorHAnsi"/>
        </w:rPr>
        <w:t>argued that there are benefits to these policies besides the welfare gains stemming from pure redistribution</w:t>
      </w:r>
      <w:r w:rsidRPr="004F58CA">
        <w:rPr>
          <w:rFonts w:asciiTheme="majorHAnsi" w:hAnsiTheme="majorHAnsi" w:cstheme="majorHAnsi"/>
        </w:rPr>
        <w:t xml:space="preserve">. These proponents have often argued </w:t>
      </w:r>
      <w:r w:rsidRPr="004F58CA">
        <w:rPr>
          <w:rStyle w:val="StyleUnderline"/>
          <w:rFonts w:asciiTheme="majorHAnsi" w:hAnsiTheme="majorHAnsi" w:cstheme="majorHAnsi"/>
        </w:rPr>
        <w:t>that boosting wages would</w:t>
      </w:r>
      <w:r w:rsidRPr="004F58CA">
        <w:rPr>
          <w:rFonts w:asciiTheme="majorHAnsi" w:hAnsiTheme="majorHAnsi" w:cstheme="majorHAnsi"/>
        </w:rPr>
        <w:t xml:space="preserve"> even </w:t>
      </w:r>
      <w:r w:rsidRPr="004F58CA">
        <w:rPr>
          <w:rStyle w:val="StyleUnderline"/>
          <w:rFonts w:asciiTheme="majorHAnsi" w:hAnsiTheme="majorHAnsi" w:cstheme="majorHAnsi"/>
        </w:rPr>
        <w:t>benefit aggregate economic outcomes</w:t>
      </w:r>
      <w:r w:rsidRPr="004F58CA">
        <w:rPr>
          <w:rFonts w:asciiTheme="majorHAnsi" w:hAnsiTheme="majorHAnsi" w:cstheme="majorHAnsi"/>
        </w:rPr>
        <w:t xml:space="preserve">, like growth in gross domestic product (GDP) or employment. </w:t>
      </w:r>
      <w:r w:rsidRPr="004F58CA">
        <w:rPr>
          <w:rStyle w:val="StyleUnderline"/>
          <w:rFonts w:asciiTheme="majorHAnsi" w:hAnsiTheme="majorHAnsi" w:cstheme="majorHAnsi"/>
        </w:rPr>
        <w:t xml:space="preserve">Recent evidence about developments in the American and global economies strongly indicate that these arguments are correct: </w:t>
      </w:r>
      <w:r w:rsidRPr="00F725DA">
        <w:rPr>
          <w:rStyle w:val="StyleUnderline"/>
          <w:rFonts w:asciiTheme="majorHAnsi" w:hAnsiTheme="majorHAnsi" w:cstheme="majorHAnsi"/>
          <w:highlight w:val="cyan"/>
        </w:rPr>
        <w:t>boosting wages</w:t>
      </w:r>
      <w:r w:rsidRPr="004F58CA">
        <w:rPr>
          <w:rStyle w:val="StyleUnderline"/>
          <w:rFonts w:asciiTheme="majorHAnsi" w:hAnsiTheme="majorHAnsi" w:cstheme="majorHAnsi"/>
        </w:rPr>
        <w:t xml:space="preserve"> of the bottom 90 percent </w:t>
      </w:r>
      <w:r w:rsidRPr="00F725DA">
        <w:rPr>
          <w:rStyle w:val="StyleUnderline"/>
          <w:rFonts w:asciiTheme="majorHAnsi" w:hAnsiTheme="majorHAnsi" w:cstheme="majorHAnsi"/>
          <w:highlight w:val="cyan"/>
        </w:rPr>
        <w:t>would</w:t>
      </w:r>
      <w:r w:rsidRPr="004F58CA">
        <w:rPr>
          <w:rFonts w:asciiTheme="majorHAnsi" w:hAnsiTheme="majorHAnsi" w:cstheme="majorHAnsi"/>
        </w:rPr>
        <w:t xml:space="preserve"> not just raise these households’ incomes and welfare (a more-than-sufficient reason to do so), it would also </w:t>
      </w:r>
      <w:r w:rsidRPr="00F725DA">
        <w:rPr>
          <w:rStyle w:val="StyleUnderline"/>
          <w:rFonts w:asciiTheme="majorHAnsi" w:hAnsiTheme="majorHAnsi" w:cstheme="majorHAnsi"/>
          <w:highlight w:val="cyan"/>
        </w:rPr>
        <w:t>boost overall growth.</w:t>
      </w:r>
      <w:r w:rsidRPr="004F58CA">
        <w:rPr>
          <w:rStyle w:val="StyleUnderline"/>
          <w:rFonts w:asciiTheme="majorHAnsi" w:hAnsiTheme="majorHAnsi" w:cstheme="majorHAnsi"/>
        </w:rPr>
        <w:t xml:space="preserve"> For the past decade</w:t>
      </w:r>
      <w:r w:rsidRPr="004F58CA">
        <w:rPr>
          <w:rFonts w:asciiTheme="majorHAnsi" w:hAnsiTheme="majorHAnsi" w:cstheme="majorHAnsi"/>
        </w:rPr>
        <w:t xml:space="preserve"> (and maybe even longer), </w:t>
      </w:r>
      <w:r w:rsidRPr="004F58CA">
        <w:rPr>
          <w:rStyle w:val="StyleUnderline"/>
          <w:rFonts w:asciiTheme="majorHAnsi" w:hAnsiTheme="majorHAnsi" w:cstheme="majorHAnsi"/>
        </w:rPr>
        <w:t xml:space="preserve">the </w:t>
      </w:r>
      <w:r w:rsidRPr="004F58CA">
        <w:rPr>
          <w:rStyle w:val="Emphasis"/>
          <w:rFonts w:asciiTheme="majorHAnsi" w:hAnsiTheme="majorHAnsi" w:cstheme="majorHAnsi"/>
        </w:rPr>
        <w:t>primary constraint</w:t>
      </w:r>
      <w:r w:rsidRPr="004F58CA">
        <w:rPr>
          <w:rStyle w:val="StyleUnderline"/>
          <w:rFonts w:asciiTheme="majorHAnsi" w:hAnsiTheme="majorHAnsi" w:cstheme="majorHAnsi"/>
        </w:rPr>
        <w:t xml:space="preserve"> on American economic growth has been too-slow spending</w:t>
      </w:r>
      <w:r w:rsidRPr="004F58CA">
        <w:rPr>
          <w:rFonts w:asciiTheme="majorHAnsi" w:hAnsiTheme="majorHAnsi" w:cstheme="majorHAnsi"/>
        </w:rPr>
        <w:t xml:space="preserve"> by households, businesses, and governments. In economists’ jargon, </w:t>
      </w:r>
      <w:r w:rsidRPr="004F58CA">
        <w:rPr>
          <w:rStyle w:val="StyleUnderline"/>
          <w:rFonts w:asciiTheme="majorHAnsi" w:hAnsiTheme="majorHAnsi" w:cstheme="majorHAnsi"/>
        </w:rPr>
        <w:t>the constraint has been growth in aggregate demand lagging behind growth in the economy’s productive capacity</w:t>
      </w:r>
      <w:r w:rsidRPr="004F58CA">
        <w:rPr>
          <w:rFonts w:asciiTheme="majorHAnsi" w:hAnsiTheme="majorHAnsi" w:cstheme="majorHAnsi"/>
        </w:rPr>
        <w:t xml:space="preserve"> (including growth of the labor force and the stock of productive capital, such as plants and equipment). Much research indicates that </w:t>
      </w:r>
      <w:r w:rsidRPr="00F725DA">
        <w:rPr>
          <w:rStyle w:val="StyleUnderline"/>
          <w:rFonts w:asciiTheme="majorHAnsi" w:hAnsiTheme="majorHAnsi" w:cstheme="majorHAnsi"/>
          <w:highlight w:val="cyan"/>
        </w:rPr>
        <w:t>this shortfall of demand could become a chronic problem</w:t>
      </w:r>
      <w:r w:rsidRPr="004F58CA">
        <w:rPr>
          <w:rFonts w:asciiTheme="majorHAnsi" w:hAnsiTheme="majorHAnsi" w:cstheme="majorHAnsi"/>
        </w:rPr>
        <w:t xml:space="preserve"> in the future, </w:t>
      </w:r>
      <w:r w:rsidRPr="004F58CA">
        <w:rPr>
          <w:rStyle w:val="StyleUnderline"/>
          <w:rFonts w:asciiTheme="majorHAnsi" w:hAnsiTheme="majorHAnsi" w:cstheme="majorHAnsi"/>
        </w:rPr>
        <w:t>constantly pulling down growth</w:t>
      </w:r>
      <w:r w:rsidRPr="004F58CA">
        <w:rPr>
          <w:rFonts w:asciiTheme="majorHAnsi" w:hAnsiTheme="majorHAnsi" w:cstheme="majorHAnsi"/>
        </w:rPr>
        <w:t xml:space="preserve"> unless macroeconomic policy changes dramatically.</w:t>
      </w:r>
    </w:p>
    <w:p w14:paraId="390BDA93"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 xml:space="preserve">High wages are a </w:t>
      </w:r>
      <w:r w:rsidRPr="004F58CA">
        <w:rPr>
          <w:rFonts w:asciiTheme="majorHAnsi" w:hAnsiTheme="majorHAnsi" w:cstheme="majorHAnsi"/>
          <w:u w:val="single"/>
        </w:rPr>
        <w:t>pre-requisite</w:t>
      </w:r>
      <w:r w:rsidRPr="004F58CA">
        <w:rPr>
          <w:rFonts w:asciiTheme="majorHAnsi" w:hAnsiTheme="majorHAnsi" w:cstheme="majorHAnsi"/>
        </w:rPr>
        <w:t xml:space="preserve"> to sustainability---productivity expansion </w:t>
      </w:r>
      <w:r w:rsidRPr="004F58CA">
        <w:rPr>
          <w:rFonts w:asciiTheme="majorHAnsi" w:hAnsiTheme="majorHAnsi" w:cstheme="majorHAnsi"/>
          <w:u w:val="single"/>
        </w:rPr>
        <w:t>without</w:t>
      </w:r>
      <w:r w:rsidRPr="004F58CA">
        <w:rPr>
          <w:rFonts w:asciiTheme="majorHAnsi" w:hAnsiTheme="majorHAnsi" w:cstheme="majorHAnsi"/>
        </w:rPr>
        <w:t xml:space="preserve"> high wages is </w:t>
      </w:r>
      <w:r w:rsidRPr="004F58CA">
        <w:rPr>
          <w:rFonts w:asciiTheme="majorHAnsi" w:hAnsiTheme="majorHAnsi" w:cstheme="majorHAnsi"/>
          <w:u w:val="single"/>
        </w:rPr>
        <w:t>short-lived</w:t>
      </w:r>
      <w:r w:rsidRPr="004F58CA">
        <w:rPr>
          <w:rFonts w:asciiTheme="majorHAnsi" w:hAnsiTheme="majorHAnsi" w:cstheme="majorHAnsi"/>
        </w:rPr>
        <w:t xml:space="preserve"> and </w:t>
      </w:r>
      <w:r w:rsidRPr="004F58CA">
        <w:rPr>
          <w:rFonts w:asciiTheme="majorHAnsi" w:hAnsiTheme="majorHAnsi" w:cstheme="majorHAnsi"/>
          <w:u w:val="single"/>
        </w:rPr>
        <w:t>bubble-prone</w:t>
      </w:r>
    </w:p>
    <w:p w14:paraId="16CD1258" w14:textId="77777777" w:rsidR="00F96A09" w:rsidRPr="004F58CA" w:rsidRDefault="00F96A09" w:rsidP="00F96A09">
      <w:pPr>
        <w:rPr>
          <w:rFonts w:asciiTheme="majorHAnsi" w:hAnsiTheme="majorHAnsi" w:cstheme="majorHAnsi"/>
        </w:rPr>
      </w:pPr>
      <w:r w:rsidRPr="004F58CA">
        <w:rPr>
          <w:rStyle w:val="Style13ptBold"/>
          <w:rFonts w:asciiTheme="majorHAnsi" w:hAnsiTheme="majorHAnsi" w:cstheme="majorHAnsi"/>
        </w:rPr>
        <w:t>White 17</w:t>
      </w:r>
      <w:r w:rsidRPr="004F58CA">
        <w:rPr>
          <w:rFonts w:asciiTheme="majorHAnsi" w:hAnsiTheme="majorHAnsi" w:cstheme="majorHAnsi"/>
        </w:rPr>
        <w:t xml:space="preserve"> – PhD, Economics Professor @ U Sydney (Graham, “Explainer: how wage growth contributes to the economy,” </w:t>
      </w:r>
      <w:r w:rsidRPr="004F58CA">
        <w:rPr>
          <w:rFonts w:asciiTheme="majorHAnsi" w:hAnsiTheme="majorHAnsi" w:cstheme="majorHAnsi"/>
          <w:i/>
        </w:rPr>
        <w:t>Sydney Business Insights</w:t>
      </w:r>
      <w:r w:rsidRPr="004F58CA">
        <w:rPr>
          <w:rFonts w:asciiTheme="majorHAnsi" w:hAnsiTheme="majorHAnsi" w:cstheme="majorHAnsi"/>
        </w:rPr>
        <w:t xml:space="preserve">, </w:t>
      </w:r>
      <w:proofErr w:type="spellStart"/>
      <w:r w:rsidRPr="004F58CA">
        <w:rPr>
          <w:rFonts w:asciiTheme="majorHAnsi" w:hAnsiTheme="majorHAnsi" w:cstheme="majorHAnsi"/>
        </w:rPr>
        <w:t>Proquest</w:t>
      </w:r>
      <w:proofErr w:type="spellEnd"/>
      <w:r w:rsidRPr="004F58CA">
        <w:rPr>
          <w:rFonts w:asciiTheme="majorHAnsi" w:hAnsiTheme="majorHAnsi" w:cstheme="majorHAnsi"/>
        </w:rPr>
        <w:t>)//BB</w:t>
      </w:r>
    </w:p>
    <w:p w14:paraId="544584BF" w14:textId="77777777" w:rsidR="00F96A09" w:rsidRPr="004F58CA" w:rsidRDefault="00F96A09" w:rsidP="00F96A09">
      <w:pPr>
        <w:rPr>
          <w:rFonts w:asciiTheme="majorHAnsi" w:hAnsiTheme="majorHAnsi" w:cstheme="majorHAnsi"/>
        </w:rPr>
      </w:pPr>
      <w:r w:rsidRPr="004F58CA">
        <w:rPr>
          <w:rFonts w:asciiTheme="majorHAnsi" w:hAnsiTheme="majorHAnsi" w:cstheme="majorHAnsi"/>
        </w:rPr>
        <w:t>Wages growth and investment</w:t>
      </w:r>
    </w:p>
    <w:p w14:paraId="0A0277DF" w14:textId="77777777" w:rsidR="00F96A09" w:rsidRPr="004F58CA" w:rsidRDefault="00F96A09" w:rsidP="00F96A09">
      <w:pPr>
        <w:rPr>
          <w:rFonts w:asciiTheme="majorHAnsi" w:hAnsiTheme="majorHAnsi" w:cstheme="majorHAnsi"/>
        </w:rPr>
      </w:pPr>
      <w:r w:rsidRPr="004F58CA">
        <w:rPr>
          <w:rFonts w:asciiTheme="majorHAnsi" w:hAnsiTheme="majorHAnsi" w:cstheme="majorHAnsi"/>
        </w:rPr>
        <w:t xml:space="preserve">But </w:t>
      </w:r>
      <w:r w:rsidRPr="00F725DA">
        <w:rPr>
          <w:rStyle w:val="StyleUnderline"/>
          <w:rFonts w:asciiTheme="majorHAnsi" w:hAnsiTheme="majorHAnsi" w:cstheme="majorHAnsi"/>
          <w:highlight w:val="cyan"/>
        </w:rPr>
        <w:t>demand growth</w:t>
      </w:r>
      <w:r w:rsidRPr="004F58CA">
        <w:rPr>
          <w:rStyle w:val="StyleUnderline"/>
          <w:rFonts w:asciiTheme="majorHAnsi" w:hAnsiTheme="majorHAnsi" w:cstheme="majorHAnsi"/>
        </w:rPr>
        <w:t xml:space="preserve"> varies with spending power and the income that flows to the population, </w:t>
      </w:r>
      <w:r w:rsidRPr="00F725DA">
        <w:rPr>
          <w:rStyle w:val="StyleUnderline"/>
          <w:rFonts w:asciiTheme="majorHAnsi" w:hAnsiTheme="majorHAnsi" w:cstheme="majorHAnsi"/>
          <w:highlight w:val="cyan"/>
        </w:rPr>
        <w:t>a significant portion of which comes from wages</w:t>
      </w:r>
      <w:r w:rsidRPr="004F58CA">
        <w:rPr>
          <w:rFonts w:asciiTheme="majorHAnsi" w:hAnsiTheme="majorHAnsi" w:cstheme="majorHAnsi"/>
        </w:rPr>
        <w:t xml:space="preserve">. In other words, </w:t>
      </w:r>
      <w:r w:rsidRPr="004F58CA">
        <w:rPr>
          <w:rStyle w:val="StyleUnderline"/>
          <w:rFonts w:asciiTheme="majorHAnsi" w:hAnsiTheme="majorHAnsi" w:cstheme="majorHAnsi"/>
        </w:rPr>
        <w:t>wages</w:t>
      </w:r>
      <w:r w:rsidRPr="004F58CA">
        <w:rPr>
          <w:rFonts w:asciiTheme="majorHAnsi" w:hAnsiTheme="majorHAnsi" w:cstheme="majorHAnsi"/>
        </w:rPr>
        <w:t xml:space="preserve"> have a flipside. </w:t>
      </w:r>
      <w:r w:rsidRPr="004F58CA">
        <w:rPr>
          <w:rStyle w:val="StyleUnderline"/>
          <w:rFonts w:asciiTheme="majorHAnsi" w:hAnsiTheme="majorHAnsi" w:cstheme="majorHAnsi"/>
        </w:rPr>
        <w:t>They’re not just a cost of production; they’re also a source of spending and thus of revenue and profit for business</w:t>
      </w:r>
      <w:r w:rsidRPr="004F58CA">
        <w:rPr>
          <w:rFonts w:asciiTheme="majorHAnsi" w:hAnsiTheme="majorHAnsi" w:cstheme="majorHAnsi"/>
        </w:rPr>
        <w:t xml:space="preserve">. This is an important point in economics, specifically about how what we see at the </w:t>
      </w:r>
      <w:r w:rsidRPr="004F58CA">
        <w:rPr>
          <w:rFonts w:asciiTheme="majorHAnsi" w:hAnsiTheme="majorHAnsi" w:cstheme="majorHAnsi"/>
        </w:rPr>
        <w:lastRenderedPageBreak/>
        <w:t xml:space="preserve">micro level does not automatically replicate itself for the economy as a whole. </w:t>
      </w:r>
      <w:r w:rsidRPr="004F58CA">
        <w:rPr>
          <w:rStyle w:val="StyleUnderline"/>
          <w:rFonts w:asciiTheme="majorHAnsi" w:hAnsiTheme="majorHAnsi" w:cstheme="majorHAnsi"/>
        </w:rPr>
        <w:t>Looked at from the perspective of a single business, wages appear as a cost. But to only look at things this way is inadequate if you are interested in the impact of changes in wages on the overall economy. For that you also have to consider wages as income and a source of demand</w:t>
      </w:r>
      <w:r w:rsidRPr="004F58CA">
        <w:rPr>
          <w:rFonts w:asciiTheme="majorHAnsi" w:hAnsiTheme="majorHAnsi" w:cstheme="majorHAnsi"/>
        </w:rPr>
        <w:t xml:space="preserve">. Expectations about future demand growth are presumably as critical to the investment decision for firms as are expectations about factors such as taxes on business income. A reduction in business taxation may well increase prospective after-tax rates of return on investment. But, as already mentioned, this assumes people with income to spend are ready to buy the output produced with newly installed plant and equipment. Looked at from this angle, one could argue that growth in demand and in turn </w:t>
      </w:r>
      <w:r w:rsidRPr="004F58CA">
        <w:rPr>
          <w:rStyle w:val="StyleUnderline"/>
          <w:rFonts w:asciiTheme="majorHAnsi" w:hAnsiTheme="majorHAnsi" w:cstheme="majorHAnsi"/>
        </w:rPr>
        <w:t xml:space="preserve">wages growth will be </w:t>
      </w:r>
      <w:r w:rsidRPr="004F58CA">
        <w:rPr>
          <w:rStyle w:val="Emphasis"/>
          <w:rFonts w:asciiTheme="majorHAnsi" w:hAnsiTheme="majorHAnsi" w:cstheme="majorHAnsi"/>
        </w:rPr>
        <w:t>required</w:t>
      </w:r>
      <w:r w:rsidRPr="004F58CA">
        <w:rPr>
          <w:rStyle w:val="StyleUnderline"/>
          <w:rFonts w:asciiTheme="majorHAnsi" w:hAnsiTheme="majorHAnsi" w:cstheme="majorHAnsi"/>
        </w:rPr>
        <w:t xml:space="preserve"> to warrant producers undertaking investment and in turn the kind of changes to production that underpin productivity growth</w:t>
      </w:r>
      <w:r w:rsidRPr="004F58CA">
        <w:rPr>
          <w:rFonts w:asciiTheme="majorHAnsi" w:hAnsiTheme="majorHAnsi" w:cstheme="majorHAnsi"/>
        </w:rPr>
        <w:t xml:space="preserve">. One can go a little further. Assuming a government’s intention is to wind back its contribution to demand in the economy (via government spending) through what is euphemistically termed “fiscal consolidation”, and assuming our trade is not significantly changing, </w:t>
      </w:r>
      <w:r w:rsidRPr="00F725DA">
        <w:rPr>
          <w:rStyle w:val="StyleUnderline"/>
          <w:rFonts w:asciiTheme="majorHAnsi" w:hAnsiTheme="majorHAnsi" w:cstheme="majorHAnsi"/>
          <w:highlight w:val="cyan"/>
        </w:rPr>
        <w:t>a</w:t>
      </w:r>
      <w:r w:rsidRPr="004F58CA">
        <w:rPr>
          <w:rStyle w:val="StyleUnderline"/>
          <w:rFonts w:asciiTheme="majorHAnsi" w:hAnsiTheme="majorHAnsi" w:cstheme="majorHAnsi"/>
        </w:rPr>
        <w:t xml:space="preserve"> certain real </w:t>
      </w:r>
      <w:r w:rsidRPr="00F725DA">
        <w:rPr>
          <w:rStyle w:val="StyleUnderline"/>
          <w:rFonts w:asciiTheme="majorHAnsi" w:hAnsiTheme="majorHAnsi" w:cstheme="majorHAnsi"/>
          <w:highlight w:val="cyan"/>
        </w:rPr>
        <w:t>wage growth is required</w:t>
      </w:r>
      <w:r w:rsidRPr="004F58CA">
        <w:rPr>
          <w:rStyle w:val="StyleUnderline"/>
          <w:rFonts w:asciiTheme="majorHAnsi" w:hAnsiTheme="majorHAnsi" w:cstheme="majorHAnsi"/>
        </w:rPr>
        <w:t xml:space="preserve"> to generate sufficient </w:t>
      </w:r>
      <w:r w:rsidRPr="00F725DA">
        <w:rPr>
          <w:rStyle w:val="StyleUnderline"/>
          <w:rFonts w:asciiTheme="majorHAnsi" w:hAnsiTheme="majorHAnsi" w:cstheme="majorHAnsi"/>
          <w:highlight w:val="cyan"/>
        </w:rPr>
        <w:t>growth in demand to warrant sustained investment and productivity growth</w:t>
      </w:r>
      <w:r w:rsidRPr="004F58CA">
        <w:rPr>
          <w:rFonts w:asciiTheme="majorHAnsi" w:hAnsiTheme="majorHAnsi" w:cstheme="majorHAnsi"/>
        </w:rPr>
        <w:t xml:space="preserve">. It’s the flipside to this scenario that is worrying. </w:t>
      </w:r>
      <w:r w:rsidRPr="004F58CA">
        <w:rPr>
          <w:rStyle w:val="StyleUnderline"/>
          <w:rFonts w:asciiTheme="majorHAnsi" w:hAnsiTheme="majorHAnsi" w:cstheme="majorHAnsi"/>
        </w:rPr>
        <w:t xml:space="preserve">To the extent that </w:t>
      </w:r>
      <w:r w:rsidRPr="00F725DA">
        <w:rPr>
          <w:rStyle w:val="StyleUnderline"/>
          <w:rFonts w:asciiTheme="majorHAnsi" w:hAnsiTheme="majorHAnsi" w:cstheme="majorHAnsi"/>
          <w:highlight w:val="cyan"/>
        </w:rPr>
        <w:t>increasing</w:t>
      </w:r>
      <w:r w:rsidRPr="004F58CA">
        <w:rPr>
          <w:rStyle w:val="StyleUnderline"/>
          <w:rFonts w:asciiTheme="majorHAnsi" w:hAnsiTheme="majorHAnsi" w:cstheme="majorHAnsi"/>
        </w:rPr>
        <w:t xml:space="preserve"> </w:t>
      </w:r>
      <w:r w:rsidRPr="004F58CA">
        <w:rPr>
          <w:rFonts w:asciiTheme="majorHAnsi" w:hAnsiTheme="majorHAnsi" w:cstheme="majorHAnsi"/>
        </w:rPr>
        <w:t xml:space="preserve">profitability through increased </w:t>
      </w:r>
      <w:r w:rsidRPr="00F725DA">
        <w:rPr>
          <w:rStyle w:val="StyleUnderline"/>
          <w:rFonts w:asciiTheme="majorHAnsi" w:hAnsiTheme="majorHAnsi" w:cstheme="majorHAnsi"/>
          <w:highlight w:val="cyan"/>
        </w:rPr>
        <w:t>productivity is not shared in the form of increased real wages,</w:t>
      </w:r>
      <w:r w:rsidRPr="004F58CA">
        <w:rPr>
          <w:rStyle w:val="StyleUnderline"/>
          <w:rFonts w:asciiTheme="majorHAnsi" w:hAnsiTheme="majorHAnsi" w:cstheme="majorHAnsi"/>
        </w:rPr>
        <w:t xml:space="preserve"> the economy faces the </w:t>
      </w:r>
      <w:r w:rsidRPr="004F58CA">
        <w:rPr>
          <w:rStyle w:val="Emphasis"/>
          <w:rFonts w:asciiTheme="majorHAnsi" w:hAnsiTheme="majorHAnsi" w:cstheme="majorHAnsi"/>
        </w:rPr>
        <w:t>danger</w:t>
      </w:r>
      <w:r w:rsidRPr="004F58CA">
        <w:rPr>
          <w:rStyle w:val="StyleUnderline"/>
          <w:rFonts w:asciiTheme="majorHAnsi" w:hAnsiTheme="majorHAnsi" w:cstheme="majorHAnsi"/>
        </w:rPr>
        <w:t xml:space="preserve"> of its productive capacity growing faster than demand</w:t>
      </w:r>
      <w:r w:rsidRPr="004F58CA">
        <w:rPr>
          <w:rFonts w:asciiTheme="majorHAnsi" w:hAnsiTheme="majorHAnsi" w:cstheme="majorHAnsi"/>
        </w:rPr>
        <w:t xml:space="preserve">. This kind of danger was highlighted long ago by the noted Italian economist Luigi Pasinetti. </w:t>
      </w:r>
      <w:r w:rsidRPr="004F58CA">
        <w:rPr>
          <w:rStyle w:val="StyleUnderline"/>
          <w:rFonts w:asciiTheme="majorHAnsi" w:hAnsiTheme="majorHAnsi" w:cstheme="majorHAnsi"/>
        </w:rPr>
        <w:t xml:space="preserve">In this scenario the profit of each unit of output may increase initially as productivity grows, but demand does not keep pace, in which case the increase in profitability is likely to be </w:t>
      </w:r>
      <w:r w:rsidRPr="004F58CA">
        <w:rPr>
          <w:rStyle w:val="Emphasis"/>
          <w:rFonts w:asciiTheme="majorHAnsi" w:hAnsiTheme="majorHAnsi" w:cstheme="majorHAnsi"/>
        </w:rPr>
        <w:t>short-lived.</w:t>
      </w:r>
      <w:r w:rsidRPr="004F58CA">
        <w:rPr>
          <w:rFonts w:asciiTheme="majorHAnsi" w:hAnsiTheme="majorHAnsi" w:cstheme="majorHAnsi"/>
        </w:rPr>
        <w:t xml:space="preserve"> More worrying in this case is that </w:t>
      </w:r>
      <w:r w:rsidRPr="00F725DA">
        <w:rPr>
          <w:rStyle w:val="StyleUnderline"/>
          <w:rFonts w:asciiTheme="majorHAnsi" w:hAnsiTheme="majorHAnsi" w:cstheme="majorHAnsi"/>
          <w:highlight w:val="cyan"/>
        </w:rPr>
        <w:t>employment growth suffers</w:t>
      </w:r>
      <w:r w:rsidRPr="004F58CA">
        <w:rPr>
          <w:rStyle w:val="StyleUnderline"/>
          <w:rFonts w:asciiTheme="majorHAnsi" w:hAnsiTheme="majorHAnsi" w:cstheme="majorHAnsi"/>
        </w:rPr>
        <w:t xml:space="preserve"> and consequently the </w:t>
      </w:r>
      <w:r w:rsidRPr="00F725DA">
        <w:rPr>
          <w:rStyle w:val="StyleUnderline"/>
          <w:rFonts w:asciiTheme="majorHAnsi" w:hAnsiTheme="majorHAnsi" w:cstheme="majorHAnsi"/>
          <w:highlight w:val="cyan"/>
        </w:rPr>
        <w:t>unemployment rate is likely to rise</w:t>
      </w:r>
      <w:r w:rsidRPr="004F58CA">
        <w:rPr>
          <w:rFonts w:asciiTheme="majorHAnsi" w:hAnsiTheme="majorHAnsi" w:cstheme="majorHAnsi"/>
        </w:rPr>
        <w:t xml:space="preserve">. Some economists would counter that real wages would fall in order to absorb any increased unemployment, though this claim has always been contentious. It supposes that unfettered markets will always provide demand for whatever amounts of goods and services are produced – in itself a controversial position in economics. Of course, none of this deals with the moral or ethical imperative of a minimum wage which ensures a </w:t>
      </w:r>
      <w:proofErr w:type="spellStart"/>
      <w:r w:rsidRPr="004F58CA">
        <w:rPr>
          <w:rFonts w:asciiTheme="majorHAnsi" w:hAnsiTheme="majorHAnsi" w:cstheme="majorHAnsi"/>
        </w:rPr>
        <w:t>liveable</w:t>
      </w:r>
      <w:proofErr w:type="spellEnd"/>
      <w:r w:rsidRPr="004F58CA">
        <w:rPr>
          <w:rFonts w:asciiTheme="majorHAnsi" w:hAnsiTheme="majorHAnsi" w:cstheme="majorHAnsi"/>
        </w:rPr>
        <w:t xml:space="preserve"> real wage. Rather, the point here is that, quite aside from the moral or ethical case, </w:t>
      </w:r>
      <w:r w:rsidRPr="00F725DA">
        <w:rPr>
          <w:rStyle w:val="StyleUnderline"/>
          <w:rFonts w:asciiTheme="majorHAnsi" w:hAnsiTheme="majorHAnsi" w:cstheme="majorHAnsi"/>
          <w:highlight w:val="cyan"/>
        </w:rPr>
        <w:t>there are economic arguments to be had for ensuring an appropriate rate of growth of real wages</w:t>
      </w:r>
      <w:r w:rsidRPr="00F725DA">
        <w:rPr>
          <w:rFonts w:asciiTheme="majorHAnsi" w:hAnsiTheme="majorHAnsi" w:cstheme="majorHAnsi"/>
          <w:highlight w:val="cyan"/>
        </w:rPr>
        <w:t>.</w:t>
      </w:r>
    </w:p>
    <w:p w14:paraId="1BBD4961" w14:textId="77777777" w:rsidR="00F96A09" w:rsidRPr="004F58CA" w:rsidRDefault="00F96A09" w:rsidP="00F96A09">
      <w:pPr>
        <w:rPr>
          <w:rFonts w:asciiTheme="majorHAnsi" w:hAnsiTheme="majorHAnsi" w:cstheme="majorHAnsi"/>
        </w:rPr>
      </w:pPr>
    </w:p>
    <w:p w14:paraId="47B4DDE3" w14:textId="77777777" w:rsidR="00F96A09" w:rsidRPr="004F58CA" w:rsidRDefault="00F96A09" w:rsidP="00F96A09">
      <w:pPr>
        <w:rPr>
          <w:rFonts w:asciiTheme="majorHAnsi" w:hAnsiTheme="majorHAnsi" w:cstheme="majorHAnsi"/>
          <w:sz w:val="16"/>
        </w:rPr>
      </w:pPr>
    </w:p>
    <w:p w14:paraId="00B12A88" w14:textId="77777777" w:rsidR="00F96A09" w:rsidRPr="004F58CA" w:rsidRDefault="00F96A09" w:rsidP="00F96A09">
      <w:pPr>
        <w:pStyle w:val="Heading4"/>
        <w:rPr>
          <w:rFonts w:asciiTheme="majorHAnsi" w:hAnsiTheme="majorHAnsi" w:cstheme="majorHAnsi"/>
        </w:rPr>
      </w:pPr>
      <w:r w:rsidRPr="004F58CA">
        <w:rPr>
          <w:rFonts w:asciiTheme="majorHAnsi" w:hAnsiTheme="majorHAnsi" w:cstheme="majorHAnsi"/>
        </w:rPr>
        <w:t xml:space="preserve">Low wages reduce </w:t>
      </w:r>
      <w:r w:rsidRPr="004F58CA">
        <w:rPr>
          <w:rFonts w:asciiTheme="majorHAnsi" w:hAnsiTheme="majorHAnsi" w:cstheme="majorHAnsi"/>
          <w:u w:val="single"/>
        </w:rPr>
        <w:t>productivity</w:t>
      </w:r>
      <w:r w:rsidRPr="004F58CA">
        <w:rPr>
          <w:rFonts w:asciiTheme="majorHAnsi" w:hAnsiTheme="majorHAnsi" w:cstheme="majorHAnsi"/>
        </w:rPr>
        <w:t xml:space="preserve"> and </w:t>
      </w:r>
      <w:r w:rsidRPr="004F58CA">
        <w:rPr>
          <w:rFonts w:asciiTheme="majorHAnsi" w:hAnsiTheme="majorHAnsi" w:cstheme="majorHAnsi"/>
          <w:u w:val="single"/>
        </w:rPr>
        <w:t>innovation.</w:t>
      </w:r>
    </w:p>
    <w:p w14:paraId="27B94773" w14:textId="77777777" w:rsidR="00F96A09" w:rsidRPr="004F58CA" w:rsidRDefault="00F96A09" w:rsidP="00F96A09">
      <w:pPr>
        <w:rPr>
          <w:rFonts w:asciiTheme="majorHAnsi" w:hAnsiTheme="majorHAnsi" w:cstheme="majorHAnsi"/>
        </w:rPr>
      </w:pPr>
      <w:proofErr w:type="spellStart"/>
      <w:r w:rsidRPr="004F58CA">
        <w:rPr>
          <w:rStyle w:val="Style13ptBold"/>
          <w:rFonts w:asciiTheme="majorHAnsi" w:hAnsiTheme="majorHAnsi" w:cstheme="majorHAnsi"/>
        </w:rPr>
        <w:t>Meuris</w:t>
      </w:r>
      <w:proofErr w:type="spellEnd"/>
      <w:r w:rsidRPr="004F58CA">
        <w:rPr>
          <w:rStyle w:val="Style13ptBold"/>
          <w:rFonts w:asciiTheme="majorHAnsi" w:hAnsiTheme="majorHAnsi" w:cstheme="majorHAnsi"/>
        </w:rPr>
        <w:t xml:space="preserve"> and Leana 15</w:t>
      </w:r>
      <w:r w:rsidRPr="004F58CA">
        <w:rPr>
          <w:rFonts w:asciiTheme="majorHAnsi" w:hAnsiTheme="majorHAnsi" w:cstheme="majorHAnsi"/>
        </w:rPr>
        <w:t xml:space="preserve"> – </w:t>
      </w:r>
      <w:proofErr w:type="spellStart"/>
      <w:r w:rsidRPr="004F58CA">
        <w:rPr>
          <w:rFonts w:asciiTheme="majorHAnsi" w:hAnsiTheme="majorHAnsi" w:cstheme="majorHAnsi"/>
        </w:rPr>
        <w:t>Jirs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Meuris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Leana, C. R.,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2015 (“The high cost of low wages: Economic scarcity effects in organizations.” Research in Organizational Behavior (2015), Available online at </w:t>
      </w:r>
      <w:hyperlink r:id="rId15" w:history="1">
        <w:r w:rsidRPr="004F58CA">
          <w:rPr>
            <w:rStyle w:val="Hyperlink"/>
            <w:rFonts w:asciiTheme="majorHAnsi" w:hAnsiTheme="majorHAnsi" w:cstheme="majorHAnsi"/>
          </w:rPr>
          <w:t>http://dx.doi.org/10.1016/j.riob.2015.07.001</w:t>
        </w:r>
      </w:hyperlink>
      <w:r w:rsidRPr="004F58CA">
        <w:rPr>
          <w:rFonts w:asciiTheme="majorHAnsi" w:hAnsiTheme="majorHAnsi" w:cstheme="majorHAnsi"/>
        </w:rPr>
        <w:t>, Accessed 06-24-2018)</w:t>
      </w:r>
    </w:p>
    <w:p w14:paraId="09F6C86B" w14:textId="77777777" w:rsidR="00F96A09" w:rsidRPr="004F58CA" w:rsidRDefault="00F96A09" w:rsidP="00F96A09">
      <w:pPr>
        <w:rPr>
          <w:rFonts w:asciiTheme="majorHAnsi" w:hAnsiTheme="majorHAnsi" w:cstheme="majorHAnsi"/>
          <w:szCs w:val="16"/>
        </w:rPr>
      </w:pPr>
      <w:r w:rsidRPr="004F58CA">
        <w:rPr>
          <w:rFonts w:asciiTheme="majorHAnsi" w:hAnsiTheme="majorHAnsi" w:cstheme="majorHAnsi"/>
          <w:szCs w:val="16"/>
        </w:rPr>
        <w:t>Knowledge and skill acquisition</w:t>
      </w:r>
    </w:p>
    <w:p w14:paraId="5B737458" w14:textId="77777777" w:rsidR="00F96A09" w:rsidRPr="004F58CA" w:rsidRDefault="00F96A09" w:rsidP="00F96A09">
      <w:pPr>
        <w:rPr>
          <w:rStyle w:val="StyleUnderline"/>
          <w:rFonts w:asciiTheme="majorHAnsi" w:hAnsiTheme="majorHAnsi" w:cstheme="majorHAnsi"/>
        </w:rPr>
      </w:pPr>
      <w:r w:rsidRPr="00F725DA">
        <w:rPr>
          <w:rStyle w:val="Emphasis"/>
          <w:rFonts w:asciiTheme="majorHAnsi" w:hAnsiTheme="majorHAnsi" w:cstheme="majorHAnsi"/>
          <w:highlight w:val="cyan"/>
        </w:rPr>
        <w:t>Individual learning is crucial</w:t>
      </w:r>
      <w:r w:rsidRPr="00F725DA">
        <w:rPr>
          <w:rStyle w:val="StyleUnderline"/>
          <w:rFonts w:asciiTheme="majorHAnsi" w:hAnsiTheme="majorHAnsi" w:cstheme="majorHAnsi"/>
          <w:highlight w:val="cyan"/>
        </w:rPr>
        <w:t xml:space="preserve"> </w:t>
      </w:r>
      <w:r w:rsidRPr="00F725DA">
        <w:rPr>
          <w:rStyle w:val="Emphasis"/>
          <w:rFonts w:asciiTheme="majorHAnsi" w:hAnsiTheme="majorHAnsi" w:cstheme="majorHAnsi"/>
          <w:highlight w:val="cyan"/>
        </w:rPr>
        <w:t>to organizational success</w:t>
      </w:r>
      <w:r w:rsidRPr="004F58CA">
        <w:rPr>
          <w:rFonts w:asciiTheme="majorHAnsi" w:hAnsiTheme="majorHAnsi" w:cstheme="majorHAnsi"/>
        </w:rPr>
        <w:t xml:space="preserve"> because, </w:t>
      </w:r>
      <w:r w:rsidRPr="00F725DA">
        <w:rPr>
          <w:rStyle w:val="Emphasis"/>
          <w:rFonts w:asciiTheme="majorHAnsi" w:hAnsiTheme="majorHAnsi" w:cstheme="majorHAnsi"/>
          <w:highlight w:val="cyan"/>
        </w:rPr>
        <w:t>to exploit</w:t>
      </w:r>
      <w:r w:rsidRPr="004F58CA">
        <w:rPr>
          <w:rStyle w:val="StyleUnderline"/>
          <w:rFonts w:asciiTheme="majorHAnsi" w:hAnsiTheme="majorHAnsi" w:cstheme="majorHAnsi"/>
        </w:rPr>
        <w:t xml:space="preserve"> external </w:t>
      </w:r>
      <w:r w:rsidRPr="00F725DA">
        <w:rPr>
          <w:rStyle w:val="Emphasis"/>
          <w:rFonts w:asciiTheme="majorHAnsi" w:hAnsiTheme="majorHAnsi" w:cstheme="majorHAnsi"/>
          <w:highlight w:val="cyan"/>
        </w:rPr>
        <w:t>information</w:t>
      </w:r>
      <w:r w:rsidRPr="004F58CA">
        <w:rPr>
          <w:rFonts w:asciiTheme="majorHAnsi" w:hAnsiTheme="majorHAnsi" w:cstheme="majorHAnsi"/>
        </w:rPr>
        <w:t xml:space="preserve"> and successfully initiate </w:t>
      </w:r>
      <w:r w:rsidRPr="00F725DA">
        <w:rPr>
          <w:rStyle w:val="Emphasis"/>
          <w:rFonts w:asciiTheme="majorHAnsi" w:hAnsiTheme="majorHAnsi" w:cstheme="majorHAnsi"/>
          <w:highlight w:val="cyan"/>
        </w:rPr>
        <w:t>and</w:t>
      </w:r>
      <w:r w:rsidRPr="004F58CA">
        <w:rPr>
          <w:rStyle w:val="StyleUnderline"/>
          <w:rFonts w:asciiTheme="majorHAnsi" w:hAnsiTheme="majorHAnsi" w:cstheme="majorHAnsi"/>
        </w:rPr>
        <w:t xml:space="preserve"> implement </w:t>
      </w:r>
      <w:r w:rsidRPr="00F725DA">
        <w:rPr>
          <w:rStyle w:val="Emphasis"/>
          <w:rFonts w:asciiTheme="majorHAnsi" w:hAnsiTheme="majorHAnsi" w:cstheme="majorHAnsi"/>
          <w:highlight w:val="cyan"/>
        </w:rPr>
        <w:t>innovations</w:t>
      </w:r>
      <w:r w:rsidRPr="004F58CA">
        <w:rPr>
          <w:rStyle w:val="StyleUnderline"/>
          <w:rFonts w:asciiTheme="majorHAnsi" w:hAnsiTheme="majorHAnsi" w:cstheme="majorHAnsi"/>
        </w:rPr>
        <w:t>,</w:t>
      </w:r>
      <w:r w:rsidRPr="004F58CA">
        <w:rPr>
          <w:rFonts w:asciiTheme="majorHAnsi" w:hAnsiTheme="majorHAnsi" w:cstheme="majorHAnsi"/>
        </w:rPr>
        <w:t xml:space="preserve"> </w:t>
      </w:r>
      <w:r w:rsidRPr="004F58CA">
        <w:rPr>
          <w:rStyle w:val="Emphasis"/>
          <w:rFonts w:asciiTheme="majorHAnsi" w:hAnsiTheme="majorHAnsi" w:cstheme="majorHAnsi"/>
        </w:rPr>
        <w:t>employees need</w:t>
      </w:r>
      <w:r w:rsidRPr="004F58CA">
        <w:rPr>
          <w:rStyle w:val="StyleUnderline"/>
          <w:rFonts w:asciiTheme="majorHAnsi" w:hAnsiTheme="majorHAnsi" w:cstheme="majorHAnsi"/>
        </w:rPr>
        <w:t xml:space="preserve"> to acquire</w:t>
      </w:r>
      <w:r w:rsidRPr="004F58CA">
        <w:rPr>
          <w:rFonts w:asciiTheme="majorHAnsi" w:hAnsiTheme="majorHAnsi" w:cstheme="majorHAnsi"/>
        </w:rPr>
        <w:t xml:space="preserve"> new </w:t>
      </w:r>
      <w:r w:rsidRPr="004F58CA">
        <w:rPr>
          <w:rFonts w:asciiTheme="majorHAnsi" w:hAnsiTheme="majorHAnsi" w:cstheme="majorHAnsi"/>
        </w:rPr>
        <w:lastRenderedPageBreak/>
        <w:t xml:space="preserve">knowledge and </w:t>
      </w:r>
      <w:r w:rsidRPr="004F58CA">
        <w:rPr>
          <w:rStyle w:val="Emphasis"/>
          <w:rFonts w:asciiTheme="majorHAnsi" w:hAnsiTheme="majorHAnsi" w:cstheme="majorHAnsi"/>
        </w:rPr>
        <w:t>skills</w:t>
      </w:r>
      <w:r w:rsidRPr="004F58CA">
        <w:rPr>
          <w:rFonts w:asciiTheme="majorHAnsi" w:hAnsiTheme="majorHAnsi" w:cstheme="majorHAnsi"/>
        </w:rPr>
        <w:t xml:space="preserve"> and apply them in their professional context (e.g., Cohen &amp; Levinthal, 1990; Klein &amp; Knight, 2005; Simon, 1991). Even in jobs that are constrained through their design (like many low-wage jobs), employee learning remains a key factor in promoting and sustaining organizational functioning. Cognitively, </w:t>
      </w:r>
      <w:r w:rsidRPr="004F58CA">
        <w:rPr>
          <w:rStyle w:val="StyleUnderline"/>
          <w:rFonts w:asciiTheme="majorHAnsi" w:hAnsiTheme="majorHAnsi" w:cstheme="majorHAnsi"/>
        </w:rPr>
        <w:t xml:space="preserve">the spillover of </w:t>
      </w:r>
      <w:r w:rsidRPr="00F725DA">
        <w:rPr>
          <w:rStyle w:val="Emphasis"/>
          <w:rFonts w:asciiTheme="majorHAnsi" w:hAnsiTheme="majorHAnsi" w:cstheme="majorHAnsi"/>
          <w:highlight w:val="cyan"/>
        </w:rPr>
        <w:t>economic scarcity</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affects employee learning</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by </w:t>
      </w:r>
      <w:r w:rsidRPr="00F725DA">
        <w:rPr>
          <w:rStyle w:val="Emphasis"/>
          <w:rFonts w:asciiTheme="majorHAnsi" w:hAnsiTheme="majorHAnsi" w:cstheme="majorHAnsi"/>
          <w:highlight w:val="cyan"/>
        </w:rPr>
        <w:t>reducing</w:t>
      </w:r>
      <w:r w:rsidRPr="004F58CA">
        <w:rPr>
          <w:rStyle w:val="StyleUnderline"/>
          <w:rFonts w:asciiTheme="majorHAnsi" w:hAnsiTheme="majorHAnsi" w:cstheme="majorHAnsi"/>
        </w:rPr>
        <w:t xml:space="preserve"> the </w:t>
      </w:r>
      <w:r w:rsidRPr="00F725DA">
        <w:rPr>
          <w:rStyle w:val="Emphasis"/>
          <w:rFonts w:asciiTheme="majorHAnsi" w:hAnsiTheme="majorHAnsi" w:cstheme="majorHAnsi"/>
          <w:highlight w:val="cyan"/>
        </w:rPr>
        <w:t>mental bandwidth</w:t>
      </w:r>
      <w:r w:rsidRPr="004F58CA">
        <w:rPr>
          <w:rStyle w:val="StyleUnderline"/>
          <w:rFonts w:asciiTheme="majorHAnsi" w:hAnsiTheme="majorHAnsi" w:cstheme="majorHAnsi"/>
        </w:rPr>
        <w:t xml:space="preserve"> available for the acquisition</w:t>
      </w:r>
      <w:r w:rsidRPr="004F58CA">
        <w:rPr>
          <w:rFonts w:asciiTheme="majorHAnsi" w:hAnsiTheme="majorHAnsi" w:cstheme="majorHAnsi"/>
        </w:rPr>
        <w:t xml:space="preserve"> of new knowledge and skills. </w:t>
      </w:r>
      <w:r w:rsidRPr="004F58CA">
        <w:rPr>
          <w:rStyle w:val="StyleUnderline"/>
          <w:rFonts w:asciiTheme="majorHAnsi" w:hAnsiTheme="majorHAnsi" w:cstheme="majorHAnsi"/>
        </w:rPr>
        <w:t xml:space="preserve">Increased </w:t>
      </w:r>
      <w:r w:rsidRPr="00F725DA">
        <w:rPr>
          <w:rStyle w:val="Emphasis"/>
          <w:rFonts w:asciiTheme="majorHAnsi" w:hAnsiTheme="majorHAnsi" w:cstheme="majorHAnsi"/>
          <w:highlight w:val="cyan"/>
        </w:rPr>
        <w:t>cognitive load</w:t>
      </w:r>
      <w:r w:rsidRPr="00F725DA">
        <w:rPr>
          <w:rFonts w:asciiTheme="majorHAnsi" w:hAnsiTheme="majorHAnsi" w:cstheme="majorHAnsi"/>
          <w:highlight w:val="cyan"/>
        </w:rPr>
        <w:t xml:space="preserve"> </w:t>
      </w:r>
      <w:r w:rsidRPr="004F58CA">
        <w:rPr>
          <w:rFonts w:asciiTheme="majorHAnsi" w:hAnsiTheme="majorHAnsi" w:cstheme="majorHAnsi"/>
        </w:rPr>
        <w:t xml:space="preserve">can </w:t>
      </w:r>
      <w:r w:rsidRPr="00F725DA">
        <w:rPr>
          <w:rStyle w:val="Emphasis"/>
          <w:rFonts w:asciiTheme="majorHAnsi" w:hAnsiTheme="majorHAnsi" w:cstheme="majorHAnsi"/>
          <w:highlight w:val="cyan"/>
        </w:rPr>
        <w:t>undermine learning</w:t>
      </w:r>
      <w:r w:rsidRPr="00F725DA">
        <w:rPr>
          <w:rStyle w:val="StyleUnderline"/>
          <w:rFonts w:asciiTheme="majorHAnsi" w:hAnsiTheme="majorHAnsi" w:cstheme="majorHAnsi"/>
          <w:highlight w:val="cyan"/>
        </w:rPr>
        <w:t xml:space="preserve"> </w:t>
      </w:r>
      <w:r w:rsidRPr="00F725DA">
        <w:rPr>
          <w:rStyle w:val="Emphasis"/>
          <w:rFonts w:asciiTheme="majorHAnsi" w:hAnsiTheme="majorHAnsi" w:cstheme="majorHAnsi"/>
          <w:highlight w:val="cyan"/>
        </w:rPr>
        <w:t>by</w:t>
      </w:r>
      <w:r w:rsidRPr="00F725DA">
        <w:rPr>
          <w:rStyle w:val="StyleUnderline"/>
          <w:rFonts w:asciiTheme="majorHAnsi" w:hAnsiTheme="majorHAnsi" w:cstheme="majorHAnsi"/>
          <w:highlight w:val="cyan"/>
        </w:rPr>
        <w:t xml:space="preserve"> </w:t>
      </w:r>
      <w:r w:rsidRPr="00F725DA">
        <w:rPr>
          <w:rStyle w:val="Emphasis"/>
          <w:rFonts w:asciiTheme="majorHAnsi" w:hAnsiTheme="majorHAnsi" w:cstheme="majorHAnsi"/>
          <w:highlight w:val="cyan"/>
        </w:rPr>
        <w:t>diminishing</w:t>
      </w:r>
      <w:r w:rsidRPr="00F725DA">
        <w:rPr>
          <w:rStyle w:val="StyleUnderline"/>
          <w:rFonts w:asciiTheme="majorHAnsi" w:hAnsiTheme="majorHAnsi" w:cstheme="majorHAnsi"/>
          <w:highlight w:val="cyan"/>
        </w:rPr>
        <w:t xml:space="preserve"> </w:t>
      </w:r>
      <w:r w:rsidRPr="004F58CA">
        <w:rPr>
          <w:rStyle w:val="StyleUnderline"/>
          <w:rFonts w:asciiTheme="majorHAnsi" w:hAnsiTheme="majorHAnsi" w:cstheme="majorHAnsi"/>
        </w:rPr>
        <w:t xml:space="preserve">the </w:t>
      </w:r>
      <w:r w:rsidRPr="00F725DA">
        <w:rPr>
          <w:rStyle w:val="StyleUnderline"/>
          <w:rFonts w:asciiTheme="majorHAnsi" w:hAnsiTheme="majorHAnsi" w:cstheme="majorHAnsi"/>
          <w:highlight w:val="cyan"/>
        </w:rPr>
        <w:t xml:space="preserve">ability for </w:t>
      </w:r>
      <w:r w:rsidRPr="00F725DA">
        <w:rPr>
          <w:rStyle w:val="Emphasis"/>
          <w:rFonts w:asciiTheme="majorHAnsi" w:hAnsiTheme="majorHAnsi" w:cstheme="majorHAnsi"/>
          <w:highlight w:val="cyan"/>
        </w:rPr>
        <w:t>acquisition</w:t>
      </w:r>
      <w:r w:rsidRPr="004F58CA">
        <w:rPr>
          <w:rStyle w:val="StyleUnderline"/>
          <w:rFonts w:asciiTheme="majorHAnsi" w:hAnsiTheme="majorHAnsi" w:cstheme="majorHAnsi"/>
        </w:rPr>
        <w:t xml:space="preserve"> and storage of information and cognitive schemas</w:t>
      </w:r>
      <w:r w:rsidRPr="004F58CA">
        <w:rPr>
          <w:rFonts w:asciiTheme="majorHAnsi" w:hAnsiTheme="majorHAnsi" w:cstheme="majorHAnsi"/>
        </w:rPr>
        <w:t xml:space="preserve">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1988), and the ability to provide consistent attention during training sessions (Nissen &amp;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w:t>
      </w:r>
      <w:proofErr w:type="spellStart"/>
      <w:r w:rsidRPr="004F58CA">
        <w:rPr>
          <w:rFonts w:asciiTheme="majorHAnsi" w:hAnsiTheme="majorHAnsi" w:cstheme="majorHAnsi"/>
        </w:rPr>
        <w:t>Kanfer</w:t>
      </w:r>
      <w:proofErr w:type="spellEnd"/>
      <w:r w:rsidRPr="004F58CA">
        <w:rPr>
          <w:rFonts w:asciiTheme="majorHAnsi" w:hAnsiTheme="majorHAnsi" w:cstheme="majorHAnsi"/>
        </w:rPr>
        <w:t xml:space="preserve"> and Ackerman (1989) show that reduced attention to learning tasks reduced the acquisition of skills in Air Force cadets. Nissen and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also provide evidence for reductions in learning proficiency by finding that introducing a second simultaneous task prevented the learning of a repeating sequence. Indeed, most of the recent research on learning in educational psychology is based on limiting ‘‘extraneous cognitive load’’ to promote skill acquisition (see Van </w:t>
      </w:r>
      <w:proofErr w:type="spellStart"/>
      <w:r w:rsidRPr="004F58CA">
        <w:rPr>
          <w:rFonts w:asciiTheme="majorHAnsi" w:hAnsiTheme="majorHAnsi" w:cstheme="majorHAnsi"/>
        </w:rPr>
        <w:t>Merrie¨nboer</w:t>
      </w:r>
      <w:proofErr w:type="spellEnd"/>
      <w:r w:rsidRPr="004F58CA">
        <w:rPr>
          <w:rFonts w:asciiTheme="majorHAnsi" w:hAnsiTheme="majorHAnsi" w:cstheme="majorHAnsi"/>
        </w:rPr>
        <w:t xml:space="preserve"> &amp;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2010 for example). </w:t>
      </w:r>
      <w:r w:rsidRPr="00F725DA">
        <w:rPr>
          <w:rStyle w:val="StyleUnderline"/>
          <w:rFonts w:asciiTheme="majorHAnsi" w:hAnsiTheme="majorHAnsi" w:cstheme="majorHAnsi"/>
          <w:highlight w:val="cyan"/>
        </w:rPr>
        <w:t>Economic</w:t>
      </w:r>
      <w:r w:rsidRPr="004F58CA">
        <w:rPr>
          <w:rStyle w:val="StyleUnderline"/>
          <w:rFonts w:asciiTheme="majorHAnsi" w:hAnsiTheme="majorHAnsi" w:cstheme="majorHAnsi"/>
        </w:rPr>
        <w:t xml:space="preserve"> </w:t>
      </w:r>
      <w:r w:rsidRPr="00F725DA">
        <w:rPr>
          <w:rStyle w:val="Emphasis"/>
          <w:rFonts w:asciiTheme="majorHAnsi" w:hAnsiTheme="majorHAnsi" w:cstheme="majorHAnsi"/>
          <w:highlight w:val="cyan"/>
        </w:rPr>
        <w:t>scarcity</w:t>
      </w:r>
      <w:r w:rsidRPr="004F58CA">
        <w:rPr>
          <w:rFonts w:asciiTheme="majorHAnsi" w:hAnsiTheme="majorHAnsi" w:cstheme="majorHAnsi"/>
        </w:rPr>
        <w:t xml:space="preserve"> can </w:t>
      </w:r>
      <w:r w:rsidRPr="00F725DA">
        <w:rPr>
          <w:rStyle w:val="Emphasis"/>
          <w:rFonts w:asciiTheme="majorHAnsi" w:hAnsiTheme="majorHAnsi" w:cstheme="majorHAnsi"/>
          <w:highlight w:val="cyan"/>
        </w:rPr>
        <w:t>leave employees</w:t>
      </w:r>
      <w:r w:rsidRPr="00F725DA">
        <w:rPr>
          <w:rStyle w:val="StyleUnderline"/>
          <w:rFonts w:asciiTheme="majorHAnsi" w:hAnsiTheme="majorHAnsi" w:cstheme="majorHAnsi"/>
          <w:highlight w:val="cyan"/>
        </w:rPr>
        <w:t xml:space="preserve"> </w:t>
      </w:r>
      <w:r w:rsidRPr="00F725DA">
        <w:rPr>
          <w:rStyle w:val="Emphasis"/>
          <w:rFonts w:asciiTheme="majorHAnsi" w:hAnsiTheme="majorHAnsi" w:cstheme="majorHAnsi"/>
          <w:highlight w:val="cyan"/>
        </w:rPr>
        <w:t>with less</w:t>
      </w:r>
      <w:r w:rsidRPr="004F58CA">
        <w:rPr>
          <w:rStyle w:val="StyleUnderline"/>
          <w:rFonts w:asciiTheme="majorHAnsi" w:hAnsiTheme="majorHAnsi" w:cstheme="majorHAnsi"/>
        </w:rPr>
        <w:t xml:space="preserve"> spare cognitive capacity available </w:t>
      </w:r>
      <w:r w:rsidRPr="00F725DA">
        <w:rPr>
          <w:rStyle w:val="Emphasis"/>
          <w:rFonts w:asciiTheme="majorHAnsi" w:hAnsiTheme="majorHAnsi" w:cstheme="majorHAnsi"/>
          <w:highlight w:val="cyan"/>
        </w:rPr>
        <w:t>to devote to learning</w:t>
      </w:r>
      <w:r w:rsidRPr="004F58CA">
        <w:rPr>
          <w:rFonts w:asciiTheme="majorHAnsi" w:hAnsiTheme="majorHAnsi" w:cstheme="majorHAnsi"/>
        </w:rPr>
        <w:t xml:space="preserve"> new information (e.g., Kahneman, 1973), </w:t>
      </w:r>
      <w:r w:rsidRPr="00F725DA">
        <w:rPr>
          <w:rStyle w:val="Emphasis"/>
          <w:rFonts w:asciiTheme="majorHAnsi" w:hAnsiTheme="majorHAnsi" w:cstheme="majorHAnsi"/>
          <w:highlight w:val="cyan"/>
        </w:rPr>
        <w:t>which</w:t>
      </w:r>
      <w:r w:rsidRPr="004F58CA">
        <w:rPr>
          <w:rFonts w:asciiTheme="majorHAnsi" w:hAnsiTheme="majorHAnsi" w:cstheme="majorHAnsi"/>
        </w:rPr>
        <w:t xml:space="preserve"> in turn </w:t>
      </w:r>
      <w:r w:rsidRPr="004F58CA">
        <w:rPr>
          <w:rStyle w:val="StyleUnderline"/>
          <w:rFonts w:asciiTheme="majorHAnsi" w:hAnsiTheme="majorHAnsi" w:cstheme="majorHAnsi"/>
        </w:rPr>
        <w:t xml:space="preserve">can </w:t>
      </w:r>
      <w:r w:rsidRPr="00F725DA">
        <w:rPr>
          <w:rStyle w:val="Emphasis"/>
          <w:rFonts w:asciiTheme="majorHAnsi" w:hAnsiTheme="majorHAnsi" w:cstheme="majorHAnsi"/>
          <w:highlight w:val="cyan"/>
        </w:rPr>
        <w:t>impede</w:t>
      </w:r>
      <w:r w:rsidRPr="004F58CA">
        <w:rPr>
          <w:rFonts w:asciiTheme="majorHAnsi" w:hAnsiTheme="majorHAnsi" w:cstheme="majorHAnsi"/>
        </w:rPr>
        <w:t xml:space="preserve"> </w:t>
      </w:r>
      <w:r w:rsidRPr="004F58CA">
        <w:rPr>
          <w:rStyle w:val="StyleUnderline"/>
          <w:rFonts w:asciiTheme="majorHAnsi" w:hAnsiTheme="majorHAnsi" w:cstheme="majorHAnsi"/>
        </w:rPr>
        <w:t>the ability of the organization</w:t>
      </w:r>
      <w:r w:rsidRPr="004F58CA">
        <w:rPr>
          <w:rFonts w:asciiTheme="majorHAnsi" w:hAnsiTheme="majorHAnsi" w:cstheme="majorHAnsi"/>
        </w:rPr>
        <w:t xml:space="preserve"> </w:t>
      </w:r>
      <w:r w:rsidRPr="004F58CA">
        <w:rPr>
          <w:rStyle w:val="StyleUnderline"/>
          <w:rFonts w:asciiTheme="majorHAnsi" w:hAnsiTheme="majorHAnsi" w:cstheme="majorHAnsi"/>
        </w:rPr>
        <w:t>to</w:t>
      </w:r>
      <w:r w:rsidRPr="004F58CA">
        <w:rPr>
          <w:rFonts w:asciiTheme="majorHAnsi" w:hAnsiTheme="majorHAnsi" w:cstheme="majorHAnsi"/>
        </w:rPr>
        <w:t xml:space="preserve"> successfully </w:t>
      </w:r>
      <w:r w:rsidRPr="004F58CA">
        <w:rPr>
          <w:rStyle w:val="StyleUnderline"/>
          <w:rFonts w:asciiTheme="majorHAnsi" w:hAnsiTheme="majorHAnsi" w:cstheme="majorHAnsi"/>
        </w:rPr>
        <w:t>design</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and implement novel work practices and </w:t>
      </w:r>
      <w:r w:rsidRPr="00F725DA">
        <w:rPr>
          <w:rStyle w:val="Emphasis"/>
          <w:rFonts w:asciiTheme="majorHAnsi" w:hAnsiTheme="majorHAnsi" w:cstheme="majorHAnsi"/>
          <w:highlight w:val="cyan"/>
        </w:rPr>
        <w:t>technology</w:t>
      </w:r>
      <w:r w:rsidRPr="004F58CA">
        <w:rPr>
          <w:rStyle w:val="StyleUnderline"/>
          <w:rFonts w:asciiTheme="majorHAnsi" w:hAnsiTheme="majorHAnsi" w:cstheme="majorHAnsi"/>
        </w:rPr>
        <w:t>.</w:t>
      </w:r>
    </w:p>
    <w:p w14:paraId="77433064" w14:textId="77777777" w:rsidR="00F96A09" w:rsidRDefault="00F96A09" w:rsidP="00F96A09">
      <w:pPr>
        <w:pStyle w:val="Heading4"/>
      </w:pPr>
      <w:r>
        <w:t>Wages are key to the economy—Leads to increased productivity growth due to more demand.</w:t>
      </w:r>
    </w:p>
    <w:p w14:paraId="67A45B5F" w14:textId="77777777" w:rsidR="00F96A09" w:rsidRPr="00636FC2" w:rsidRDefault="00F96A09" w:rsidP="00F96A09">
      <w:pPr>
        <w:rPr>
          <w:sz w:val="26"/>
          <w:szCs w:val="26"/>
        </w:rPr>
      </w:pPr>
      <w:proofErr w:type="spellStart"/>
      <w:r w:rsidRPr="131879DA">
        <w:rPr>
          <w:b/>
          <w:bCs/>
          <w:sz w:val="26"/>
          <w:szCs w:val="26"/>
        </w:rPr>
        <w:t>Manyika</w:t>
      </w:r>
      <w:proofErr w:type="spellEnd"/>
      <w:r w:rsidRPr="131879DA">
        <w:rPr>
          <w:b/>
          <w:bCs/>
          <w:sz w:val="26"/>
          <w:szCs w:val="26"/>
        </w:rPr>
        <w:t xml:space="preserve"> et al 18</w:t>
      </w:r>
      <w:r>
        <w:t xml:space="preserve"> </w:t>
      </w:r>
      <w:r w:rsidRPr="131879DA">
        <w:rPr>
          <w:sz w:val="26"/>
          <w:szCs w:val="26"/>
        </w:rPr>
        <w:t>(</w:t>
      </w:r>
      <w:proofErr w:type="spellStart"/>
      <w:r w:rsidRPr="131879DA">
        <w:rPr>
          <w:sz w:val="26"/>
          <w:szCs w:val="26"/>
        </w:rPr>
        <w:t>Manyika</w:t>
      </w:r>
      <w:proofErr w:type="spellEnd"/>
      <w:r w:rsidRPr="131879DA">
        <w:rPr>
          <w:sz w:val="26"/>
          <w:szCs w:val="26"/>
        </w:rPr>
        <w:t xml:space="preserve"> is San Francisco-based director of the McKinsey Global Institute. Jan Mischke is senior fellow at the McKinsey Global Institute based in Zurich, 2/21/2018, “The U.S. Economy Is Suffering from Low Demand. Higher Wages Would Help”, Harvard Business Review, AJ)</w:t>
      </w:r>
    </w:p>
    <w:p w14:paraId="27522CD8" w14:textId="77777777" w:rsidR="00F96A09" w:rsidRPr="00636FC2" w:rsidRDefault="00F96A09" w:rsidP="00F96A09">
      <w:pPr>
        <w:rPr>
          <w:b/>
          <w:bCs/>
          <w:u w:val="single"/>
        </w:rPr>
      </w:pPr>
      <w:r w:rsidRPr="25080789">
        <w:rPr>
          <w:sz w:val="16"/>
          <w:szCs w:val="16"/>
        </w:rPr>
        <w:t xml:space="preserve">After a year-long analysis of seven developed countries and six sectors, </w:t>
      </w:r>
      <w:r w:rsidRPr="00636FC2">
        <w:rPr>
          <w:u w:val="single"/>
        </w:rPr>
        <w:t xml:space="preserve">we have concluded that </w:t>
      </w:r>
      <w:r w:rsidRPr="00F725DA">
        <w:rPr>
          <w:highlight w:val="cyan"/>
          <w:u w:val="single"/>
        </w:rPr>
        <w:t>demand matters for productivity growth</w:t>
      </w:r>
      <w:r w:rsidRPr="25080789">
        <w:rPr>
          <w:sz w:val="16"/>
          <w:szCs w:val="16"/>
        </w:rPr>
        <w:t xml:space="preserve"> and that </w:t>
      </w:r>
      <w:r w:rsidRPr="00F725DA">
        <w:rPr>
          <w:highlight w:val="cyan"/>
          <w:u w:val="single"/>
        </w:rPr>
        <w:t>increasing demand is key to</w:t>
      </w:r>
      <w:r w:rsidRPr="00636FC2">
        <w:rPr>
          <w:u w:val="single"/>
        </w:rPr>
        <w:t xml:space="preserve"> restarting </w:t>
      </w:r>
      <w:r w:rsidRPr="00F725DA">
        <w:rPr>
          <w:highlight w:val="cyan"/>
          <w:u w:val="single"/>
        </w:rPr>
        <w:t>growth</w:t>
      </w:r>
      <w:r w:rsidRPr="25080789">
        <w:rPr>
          <w:sz w:val="16"/>
          <w:szCs w:val="16"/>
        </w:rPr>
        <w:t xml:space="preserve"> across advanced economies. The impact of demand on productivity growth is often underappreciated. Looking closer at the period following the financial crisis, 2010 to 2014, we find that </w:t>
      </w:r>
      <w:r w:rsidRPr="00F725DA">
        <w:rPr>
          <w:highlight w:val="cyan"/>
          <w:u w:val="single"/>
        </w:rPr>
        <w:t>weak demand played a key role in</w:t>
      </w:r>
      <w:r w:rsidRPr="00636FC2">
        <w:rPr>
          <w:u w:val="single"/>
        </w:rPr>
        <w:t xml:space="preserve"> the </w:t>
      </w:r>
      <w:r w:rsidRPr="00F725DA">
        <w:rPr>
          <w:highlight w:val="cyan"/>
          <w:u w:val="single"/>
        </w:rPr>
        <w:t>recent productivity growth declin</w:t>
      </w:r>
      <w:r w:rsidRPr="00636FC2">
        <w:rPr>
          <w:u w:val="single"/>
        </w:rPr>
        <w:t>e to historic lows</w:t>
      </w:r>
      <w:r w:rsidRPr="25080789">
        <w:rPr>
          <w:sz w:val="16"/>
          <w:szCs w:val="16"/>
        </w:rPr>
        <w:t xml:space="preserve">. In fact, about </w:t>
      </w:r>
      <w:r w:rsidRPr="00F725DA">
        <w:rPr>
          <w:highlight w:val="cyan"/>
          <w:u w:val="single"/>
        </w:rPr>
        <w:t>half of the slowdown</w:t>
      </w:r>
      <w:r w:rsidRPr="25080789">
        <w:rPr>
          <w:sz w:val="16"/>
          <w:szCs w:val="16"/>
        </w:rPr>
        <w:t xml:space="preserve"> in productivity growth — from an average of 2.4% in the United States and Western Europe in 2000 to 2004 to 0.5% a decade later — </w:t>
      </w:r>
      <w:r w:rsidRPr="00F725DA">
        <w:rPr>
          <w:highlight w:val="cyan"/>
          <w:u w:val="single"/>
        </w:rPr>
        <w:t>was due to weak demand</w:t>
      </w:r>
      <w:r w:rsidRPr="25080789">
        <w:rPr>
          <w:sz w:val="16"/>
          <w:szCs w:val="16"/>
        </w:rPr>
        <w:t xml:space="preserve"> and uncertainty. For example, in the mid-1990s to the mid-2000s, </w:t>
      </w:r>
      <w:r w:rsidRPr="00F725DA">
        <w:rPr>
          <w:highlight w:val="cyan"/>
          <w:u w:val="single"/>
        </w:rPr>
        <w:t>rising consumer purchasing power boosted</w:t>
      </w:r>
      <w:r w:rsidRPr="00636FC2">
        <w:rPr>
          <w:u w:val="single"/>
        </w:rPr>
        <w:t xml:space="preserve"> productivity </w:t>
      </w:r>
      <w:r w:rsidRPr="00F725DA">
        <w:rPr>
          <w:highlight w:val="cyan"/>
          <w:u w:val="single"/>
        </w:rPr>
        <w:t>growth</w:t>
      </w:r>
      <w:r w:rsidRPr="00636FC2">
        <w:rPr>
          <w:u w:val="single"/>
        </w:rPr>
        <w:t xml:space="preserve"> </w:t>
      </w:r>
      <w:r w:rsidRPr="25080789">
        <w:rPr>
          <w:sz w:val="16"/>
          <w:szCs w:val="16"/>
        </w:rPr>
        <w:t xml:space="preserve">in both the retail and the auto sector, by encouraging a shift to higher-value goods that can be supplied at higher productivity levels. In the auto sector, as customers in the early 2000s purchased higher value-added SUVs and premium vehicles in both the United States and Germany, they spurred incremental productivity growth of 0.4 to 0.5 percentage points. Today, </w:t>
      </w:r>
      <w:r w:rsidRPr="00636FC2">
        <w:rPr>
          <w:u w:val="single"/>
        </w:rPr>
        <w:t>that trend has slowed slightly in both countries</w:t>
      </w:r>
      <w:r w:rsidRPr="25080789">
        <w:rPr>
          <w:sz w:val="16"/>
          <w:szCs w:val="16"/>
        </w:rPr>
        <w:t xml:space="preserve">, contributing only 0.3 percentage points to productivity growth in the period 2010 to 2014. Similarly, in retail, we estimate that consumers shifting to higher-value goods, for example higher-value wines or premium yogurts, contributed 45% to the 1995-2000 retail productivity acceleration in the United States. This subsequently waned, dragging down productivity growth. To put it simply, </w:t>
      </w:r>
      <w:r w:rsidRPr="00F725DA">
        <w:rPr>
          <w:b/>
          <w:bCs/>
          <w:highlight w:val="cyan"/>
          <w:u w:val="single"/>
        </w:rPr>
        <w:t xml:space="preserve">when consumers have more to spend, </w:t>
      </w:r>
      <w:r w:rsidRPr="00F725DA">
        <w:rPr>
          <w:b/>
          <w:bCs/>
          <w:highlight w:val="cyan"/>
          <w:u w:val="single"/>
          <w:bdr w:val="single" w:sz="4" w:space="0" w:color="auto"/>
        </w:rPr>
        <w:t>they buy more sophisticated things</w:t>
      </w:r>
      <w:r w:rsidRPr="25080789">
        <w:rPr>
          <w:sz w:val="16"/>
          <w:szCs w:val="16"/>
        </w:rPr>
        <w:t xml:space="preserve">. </w:t>
      </w:r>
      <w:r w:rsidRPr="00F725DA">
        <w:rPr>
          <w:highlight w:val="cyan"/>
          <w:u w:val="single"/>
        </w:rPr>
        <w:t>That’s good</w:t>
      </w:r>
      <w:r w:rsidRPr="25080789">
        <w:rPr>
          <w:sz w:val="16"/>
          <w:szCs w:val="16"/>
        </w:rPr>
        <w:t xml:space="preserve"> not just for consumers and producers, but </w:t>
      </w:r>
      <w:r w:rsidRPr="00F725DA">
        <w:rPr>
          <w:highlight w:val="cyan"/>
          <w:u w:val="single"/>
        </w:rPr>
        <w:t>for the overall economy</w:t>
      </w:r>
      <w:r w:rsidRPr="25080789">
        <w:rPr>
          <w:sz w:val="16"/>
          <w:szCs w:val="16"/>
        </w:rPr>
        <w:t xml:space="preserve">, because making more sophisticated, higher-value things makes everyone involve more productive, and therefore helps increase overall standards of living. In addition, we found </w:t>
      </w:r>
      <w:r w:rsidRPr="00636FC2">
        <w:rPr>
          <w:u w:val="single"/>
        </w:rPr>
        <w:t>two other ways weak demand hurt productivity growth</w:t>
      </w:r>
      <w:r w:rsidRPr="25080789">
        <w:rPr>
          <w:sz w:val="16"/>
          <w:szCs w:val="16"/>
        </w:rPr>
        <w:t xml:space="preserve"> in the aftermath of the financial crisis: a reduction in economies of scale and weak investment. First, the economies of scale effect. In finance, </w:t>
      </w:r>
      <w:r w:rsidRPr="00F725DA">
        <w:rPr>
          <w:highlight w:val="cyan"/>
          <w:u w:val="single"/>
        </w:rPr>
        <w:t>productivity growth declined</w:t>
      </w:r>
      <w:r w:rsidRPr="00636FC2">
        <w:rPr>
          <w:u w:val="single"/>
        </w:rPr>
        <w:t xml:space="preserve"> particularly</w:t>
      </w:r>
      <w:r w:rsidRPr="25080789">
        <w:rPr>
          <w:sz w:val="16"/>
          <w:szCs w:val="16"/>
        </w:rPr>
        <w:t xml:space="preserve"> in the United States, United Kingdom, and Spain </w:t>
      </w:r>
      <w:r w:rsidRPr="00F725DA">
        <w:rPr>
          <w:highlight w:val="cyan"/>
          <w:u w:val="single"/>
        </w:rPr>
        <w:t>due to contractions in lending volumes that banks were unable to fully offset</w:t>
      </w:r>
      <w:r w:rsidRPr="00636FC2">
        <w:rPr>
          <w:u w:val="single"/>
        </w:rPr>
        <w:t xml:space="preserve"> with staff cuts</w:t>
      </w:r>
      <w:r w:rsidRPr="25080789">
        <w:rPr>
          <w:sz w:val="16"/>
          <w:szCs w:val="16"/>
        </w:rPr>
        <w:t xml:space="preserve"> due to the need for fixed labor (for example to support branch networks and IT infrastructure or to deal with existing loans and bad debt). The utilities sector, which has seen </w:t>
      </w:r>
      <w:r w:rsidRPr="25080789">
        <w:rPr>
          <w:sz w:val="16"/>
          <w:szCs w:val="16"/>
        </w:rPr>
        <w:lastRenderedPageBreak/>
        <w:t xml:space="preserve">flattening demand growth due to both energy efficiency policies as well as a decline in economic activity during the crisis, was similarly not able to downsize labor due to the need for labor to support electricity distribution and the grid infrastructure, and here, too, productivity growth fell. Second, the effect of weak investment. We have found from our global surveys of businesses that almost half of companies that are increasing their investment budgets are doing so because of an increase in demand. </w:t>
      </w:r>
      <w:r w:rsidRPr="00F725DA">
        <w:rPr>
          <w:highlight w:val="cyan"/>
          <w:u w:val="single"/>
        </w:rPr>
        <w:t>Demand is the single most important factor driving corporate investment decisions</w:t>
      </w:r>
      <w:r w:rsidRPr="00F725DA">
        <w:rPr>
          <w:sz w:val="16"/>
          <w:szCs w:val="16"/>
          <w:highlight w:val="cyan"/>
        </w:rPr>
        <w:t xml:space="preserve">. </w:t>
      </w:r>
      <w:r w:rsidRPr="00F725DA">
        <w:rPr>
          <w:highlight w:val="cyan"/>
          <w:u w:val="single"/>
        </w:rPr>
        <w:t>Investment</w:t>
      </w:r>
      <w:r w:rsidRPr="00636FC2">
        <w:rPr>
          <w:u w:val="single"/>
        </w:rPr>
        <w:t xml:space="preserve">, in turn, </w:t>
      </w:r>
      <w:r w:rsidRPr="00F725DA">
        <w:rPr>
          <w:highlight w:val="cyan"/>
          <w:u w:val="single"/>
        </w:rPr>
        <w:t>is critical for productivity growth</w:t>
      </w:r>
      <w:r w:rsidRPr="25080789">
        <w:rPr>
          <w:sz w:val="16"/>
          <w:szCs w:val="16"/>
        </w:rPr>
        <w:t xml:space="preserve">, as it equips workers with more – and with more recent and innovative – equipment, software, and structures. But </w:t>
      </w:r>
      <w:r w:rsidRPr="00636FC2">
        <w:rPr>
          <w:u w:val="single"/>
        </w:rPr>
        <w:t>we have seen capital intensity growth fall to the lowest levels</w:t>
      </w:r>
      <w:r w:rsidRPr="25080789">
        <w:rPr>
          <w:sz w:val="16"/>
          <w:szCs w:val="16"/>
        </w:rPr>
        <w:t xml:space="preserve"> in post-WWII history. </w:t>
      </w:r>
      <w:r w:rsidRPr="00F725DA">
        <w:rPr>
          <w:b/>
          <w:bCs/>
          <w:highlight w:val="cyan"/>
          <w:u w:val="single"/>
        </w:rPr>
        <w:t xml:space="preserve">Weaker demand leads to weaker investment and creates a </w:t>
      </w:r>
      <w:r w:rsidRPr="00F725DA">
        <w:rPr>
          <w:b/>
          <w:bCs/>
          <w:highlight w:val="cyan"/>
          <w:u w:val="single"/>
          <w:bdr w:val="single" w:sz="4" w:space="0" w:color="auto"/>
        </w:rPr>
        <w:t>vicious cycle for productivity and income growth</w:t>
      </w:r>
      <w:r w:rsidRPr="25080789">
        <w:rPr>
          <w:b/>
          <w:bCs/>
          <w:u w:val="single"/>
        </w:rPr>
        <w:t>.</w:t>
      </w:r>
    </w:p>
    <w:p w14:paraId="168F3270" w14:textId="77777777" w:rsidR="00F96A09" w:rsidRPr="00A406D7" w:rsidRDefault="00F96A09" w:rsidP="00F96A09">
      <w:pPr>
        <w:rPr>
          <w:sz w:val="12"/>
        </w:rPr>
      </w:pPr>
    </w:p>
    <w:p w14:paraId="0E8EAF9C" w14:textId="77777777" w:rsidR="00F96A09" w:rsidRDefault="00F96A09" w:rsidP="00F96A09">
      <w:pPr>
        <w:pStyle w:val="Heading4"/>
      </w:pPr>
      <w:r>
        <w:t>Strikes spill-over to broader support of the labor movement and unions – every strike encourages more strikes</w:t>
      </w:r>
    </w:p>
    <w:p w14:paraId="12F39AA3" w14:textId="77777777" w:rsidR="00F96A09" w:rsidRDefault="00F96A09" w:rsidP="00F96A09">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26802413" w14:textId="77777777" w:rsidR="00F96A09" w:rsidRDefault="00F96A09" w:rsidP="00F96A09">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F725DA">
        <w:rPr>
          <w:rStyle w:val="StyleUnderline"/>
          <w:highlight w:val="cyan"/>
        </w:rPr>
        <w:t>increased exposure to</w:t>
      </w:r>
      <w:r w:rsidRPr="00EF530B">
        <w:rPr>
          <w:sz w:val="16"/>
        </w:rPr>
        <w:t xml:space="preserve"> the </w:t>
      </w:r>
      <w:r w:rsidRPr="00F725DA">
        <w:rPr>
          <w:rStyle w:val="StyleUnderline"/>
          <w:highlight w:val="cyan"/>
        </w:rPr>
        <w:t>strikes led</w:t>
      </w:r>
      <w:r w:rsidRPr="00EF530B">
        <w:rPr>
          <w:rStyle w:val="StyleUnderline"/>
        </w:rPr>
        <w:t xml:space="preserve"> </w:t>
      </w:r>
      <w:r w:rsidRPr="00F725DA">
        <w:rPr>
          <w:rStyle w:val="StyleUnderline"/>
          <w:highlight w:val="cyan"/>
        </w:rPr>
        <w:t>to</w:t>
      </w:r>
      <w:r w:rsidRPr="00EF530B">
        <w:rPr>
          <w:rStyle w:val="StyleUnderline"/>
        </w:rPr>
        <w:t xml:space="preserve"> </w:t>
      </w:r>
      <w:r w:rsidRPr="00F725DA">
        <w:rPr>
          <w:rStyle w:val="Emphasis"/>
          <w:highlight w:val="cyan"/>
        </w:rPr>
        <w:t>greater</w:t>
      </w:r>
      <w:r w:rsidRPr="00EF530B">
        <w:rPr>
          <w:rStyle w:val="Emphasis"/>
        </w:rPr>
        <w:t xml:space="preserve"> </w:t>
      </w:r>
      <w:r w:rsidRPr="00F725DA">
        <w:rPr>
          <w:rStyle w:val="Emphasis"/>
          <w:highlight w:val="cyan"/>
        </w:rPr>
        <w:t>support</w:t>
      </w:r>
      <w:r w:rsidRPr="00EF530B">
        <w:rPr>
          <w:rStyle w:val="StyleUnderline"/>
        </w:rPr>
        <w:t xml:space="preserve"> </w:t>
      </w:r>
      <w:r w:rsidRPr="00F725DA">
        <w:rPr>
          <w:rStyle w:val="StyleUnderline"/>
          <w:highlight w:val="cyan"/>
        </w:rPr>
        <w:t>for</w:t>
      </w:r>
      <w:r w:rsidRPr="00EF530B">
        <w:rPr>
          <w:rStyle w:val="StyleUnderline"/>
        </w:rPr>
        <w:t xml:space="preserve"> the </w:t>
      </w:r>
      <w:r w:rsidRPr="00F725DA">
        <w:rPr>
          <w:rStyle w:val="StyleUnderline"/>
          <w:highlight w:val="cyan"/>
        </w:rPr>
        <w:t>walkouts</w:t>
      </w:r>
      <w:r w:rsidRPr="00EF530B">
        <w:rPr>
          <w:rStyle w:val="StyleUnderline"/>
        </w:rPr>
        <w:t xml:space="preserve">, more support for </w:t>
      </w:r>
      <w:r w:rsidRPr="00F725DA">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F725DA">
        <w:rPr>
          <w:rStyle w:val="StyleUnderline"/>
          <w:highlight w:val="cyan"/>
        </w:rPr>
        <w:t>and</w:t>
      </w:r>
      <w:r w:rsidRPr="00EF530B">
        <w:rPr>
          <w:sz w:val="16"/>
        </w:rPr>
        <w:t xml:space="preserve">, especially, </w:t>
      </w:r>
      <w:r w:rsidRPr="00EF530B">
        <w:rPr>
          <w:rStyle w:val="StyleUnderline"/>
        </w:rPr>
        <w:t xml:space="preserve">greater personal interest in </w:t>
      </w:r>
      <w:r w:rsidRPr="00F725DA">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F725DA">
        <w:rPr>
          <w:rStyle w:val="StyleUnderline"/>
          <w:highlight w:val="cyan"/>
        </w:rPr>
        <w:t>results</w:t>
      </w:r>
      <w:r w:rsidRPr="00EF530B">
        <w:rPr>
          <w:sz w:val="16"/>
        </w:rPr>
        <w:t xml:space="preserve"> regarding workers’ interest in undertaking labor action in their own jobs also </w:t>
      </w:r>
      <w:r w:rsidRPr="00F725DA">
        <w:rPr>
          <w:rStyle w:val="StyleUnderline"/>
          <w:highlight w:val="cyan"/>
        </w:rPr>
        <w:t>suggests</w:t>
      </w:r>
      <w:r w:rsidRPr="00EF530B">
        <w:rPr>
          <w:rStyle w:val="StyleUnderline"/>
        </w:rPr>
        <w:t xml:space="preserve"> </w:t>
      </w:r>
      <w:r w:rsidRPr="00F725DA">
        <w:rPr>
          <w:rStyle w:val="Emphasis"/>
          <w:highlight w:val="cyan"/>
        </w:rPr>
        <w:t>ev</w:t>
      </w:r>
      <w:r w:rsidRPr="00EF530B">
        <w:rPr>
          <w:rStyle w:val="Emphasis"/>
        </w:rPr>
        <w:t>idence</w:t>
      </w:r>
      <w:r w:rsidRPr="00EF530B">
        <w:rPr>
          <w:rStyle w:val="StyleUnderline"/>
        </w:rPr>
        <w:t xml:space="preserve"> </w:t>
      </w:r>
      <w:r w:rsidRPr="00F725DA">
        <w:rPr>
          <w:rStyle w:val="StyleUnderline"/>
          <w:highlight w:val="cyan"/>
        </w:rPr>
        <w:t>in favor of</w:t>
      </w:r>
      <w:r w:rsidRPr="00EF530B">
        <w:rPr>
          <w:rStyle w:val="StyleUnderline"/>
        </w:rPr>
        <w:t xml:space="preserve"> the </w:t>
      </w:r>
      <w:r w:rsidRPr="00F725DA">
        <w:rPr>
          <w:rStyle w:val="StyleUnderline"/>
          <w:highlight w:val="cyan"/>
        </w:rPr>
        <w:t>public</w:t>
      </w:r>
      <w:r w:rsidRPr="00EF530B">
        <w:rPr>
          <w:rStyle w:val="StyleUnderline"/>
        </w:rPr>
        <w:t xml:space="preserve"> </w:t>
      </w:r>
      <w:r w:rsidRPr="00F725DA">
        <w:rPr>
          <w:rStyle w:val="StyleUnderline"/>
          <w:highlight w:val="cyan"/>
        </w:rPr>
        <w:t>inspiration and imitation</w:t>
      </w:r>
      <w:r w:rsidRPr="00EF530B">
        <w:rPr>
          <w:rStyle w:val="StyleUnderline"/>
        </w:rPr>
        <w:t xml:space="preserve"> hypothesis, underscoring the role that social movements and </w:t>
      </w:r>
      <w:r w:rsidRPr="00F725DA">
        <w:rPr>
          <w:rStyle w:val="StyleUnderline"/>
          <w:highlight w:val="cyan"/>
        </w:rPr>
        <w:t>mobilizations</w:t>
      </w:r>
      <w:r w:rsidRPr="00EF530B">
        <w:rPr>
          <w:rStyle w:val="StyleUnderline"/>
        </w:rPr>
        <w:t xml:space="preserve"> can play in </w:t>
      </w:r>
      <w:r w:rsidRPr="00F725DA">
        <w:rPr>
          <w:rStyle w:val="Emphasis"/>
          <w:highlight w:val="cyan"/>
        </w:rPr>
        <w:t>teach</w:t>
      </w:r>
      <w:r w:rsidRPr="00EF530B">
        <w:rPr>
          <w:rStyle w:val="StyleUnderline"/>
        </w:rPr>
        <w:t xml:space="preserve">ing </w:t>
      </w:r>
      <w:r w:rsidRPr="00F725DA">
        <w:rPr>
          <w:rStyle w:val="StyleUnderline"/>
          <w:highlight w:val="cyan"/>
        </w:rPr>
        <w:t>noninvolved members about</w:t>
      </w:r>
      <w:r w:rsidRPr="00EF530B">
        <w:rPr>
          <w:rStyle w:val="StyleUnderline"/>
        </w:rPr>
        <w:t xml:space="preserve"> </w:t>
      </w:r>
      <w:r w:rsidRPr="00F725DA">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F725DA">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F725DA">
        <w:rPr>
          <w:rStyle w:val="StyleUnderline"/>
          <w:highlight w:val="cyan"/>
        </w:rPr>
        <w:t>after</w:t>
      </w:r>
      <w:r w:rsidRPr="00EF530B">
        <w:rPr>
          <w:rStyle w:val="StyleUnderline"/>
        </w:rPr>
        <w:t xml:space="preserve"> the </w:t>
      </w:r>
      <w:r w:rsidRPr="00F725DA">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w:t>
      </w:r>
      <w:r w:rsidRPr="00EF530B">
        <w:rPr>
          <w:sz w:val="16"/>
        </w:rPr>
        <w:lastRenderedPageBreak/>
        <w:t xml:space="preserve">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EF530B">
        <w:rPr>
          <w:sz w:val="16"/>
        </w:rPr>
        <w:t>their“managers”are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F725DA">
        <w:rPr>
          <w:rStyle w:val="StyleUnderline"/>
          <w:highlight w:val="cyan"/>
        </w:rPr>
        <w:t>strikes</w:t>
      </w:r>
      <w:r w:rsidRPr="00EF530B">
        <w:rPr>
          <w:rStyle w:val="StyleUnderline"/>
        </w:rPr>
        <w:t xml:space="preserve"> appear to </w:t>
      </w:r>
      <w:r w:rsidRPr="00F725DA">
        <w:rPr>
          <w:rStyle w:val="StyleUnderline"/>
          <w:highlight w:val="cyan"/>
        </w:rPr>
        <w:t>foster greater interest in further</w:t>
      </w:r>
      <w:r w:rsidRPr="00EF530B">
        <w:rPr>
          <w:rStyle w:val="StyleUnderline"/>
        </w:rPr>
        <w:t xml:space="preserve"> </w:t>
      </w:r>
      <w:r w:rsidRPr="00F725DA">
        <w:rPr>
          <w:rStyle w:val="StyleUnderline"/>
          <w:highlight w:val="cyan"/>
        </w:rPr>
        <w:t>strikes</w:t>
      </w:r>
      <w:r w:rsidRPr="00EF530B">
        <w:rPr>
          <w:rStyle w:val="StyleUnderline"/>
        </w:rPr>
        <w:t xml:space="preserve">, </w:t>
      </w:r>
      <w:r w:rsidRPr="00F725DA">
        <w:rPr>
          <w:rStyle w:val="StyleUnderline"/>
          <w:highlight w:val="cyan"/>
        </w:rPr>
        <w:t>feeding on</w:t>
      </w:r>
      <w:r w:rsidRPr="00EF530B">
        <w:rPr>
          <w:rStyle w:val="StyleUnderline"/>
        </w:rPr>
        <w:t xml:space="preserve"> </w:t>
      </w:r>
      <w:r w:rsidRPr="00F725DA">
        <w:rPr>
          <w:rStyle w:val="StyleUnderline"/>
          <w:highlight w:val="cyan"/>
        </w:rPr>
        <w:t>one another</w:t>
      </w:r>
      <w:r w:rsidRPr="00EF530B">
        <w:rPr>
          <w:sz w:val="16"/>
        </w:rPr>
        <w:t xml:space="preserve">. </w:t>
      </w:r>
      <w:r w:rsidRPr="00F725DA">
        <w:rPr>
          <w:rStyle w:val="StyleUnderline"/>
          <w:highlight w:val="cyan"/>
        </w:rPr>
        <w:t>If unions are to regain</w:t>
      </w:r>
      <w:r w:rsidRPr="00EF530B">
        <w:rPr>
          <w:rStyle w:val="StyleUnderline"/>
        </w:rPr>
        <w:t xml:space="preserve"> </w:t>
      </w:r>
      <w:r w:rsidRPr="00F725DA">
        <w:rPr>
          <w:rStyle w:val="StyleUnderline"/>
          <w:highlight w:val="cyan"/>
        </w:rPr>
        <w:t>any</w:t>
      </w:r>
      <w:r w:rsidRPr="00EF530B">
        <w:rPr>
          <w:rStyle w:val="StyleUnderline"/>
        </w:rPr>
        <w:t xml:space="preserve"> </w:t>
      </w:r>
      <w:r w:rsidRPr="00F725DA">
        <w:rPr>
          <w:rStyle w:val="StyleUnderline"/>
          <w:highlight w:val="cyan"/>
        </w:rPr>
        <w:t>economic</w:t>
      </w:r>
      <w:r w:rsidRPr="00EF530B">
        <w:rPr>
          <w:rStyle w:val="StyleUnderline"/>
        </w:rPr>
        <w:t xml:space="preserve"> or political </w:t>
      </w:r>
      <w:r w:rsidRPr="00F725DA">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F725DA">
        <w:rPr>
          <w:rStyle w:val="StyleUnderline"/>
          <w:highlight w:val="cyan"/>
        </w:rPr>
        <w:t xml:space="preserve">the strike </w:t>
      </w:r>
      <w:r w:rsidRPr="00F725DA">
        <w:rPr>
          <w:rStyle w:val="Emphasis"/>
          <w:highlight w:val="cyan"/>
        </w:rPr>
        <w:t>must</w:t>
      </w:r>
      <w:r w:rsidRPr="00F725DA">
        <w:rPr>
          <w:rStyle w:val="StyleUnderline"/>
          <w:highlight w:val="cyan"/>
        </w:rPr>
        <w:t xml:space="preserve"> be</w:t>
      </w:r>
      <w:r w:rsidRPr="00EF530B">
        <w:rPr>
          <w:rStyle w:val="StyleUnderline"/>
        </w:rPr>
        <w:t xml:space="preserve"> </w:t>
      </w:r>
      <w:r w:rsidRPr="00F725DA">
        <w:rPr>
          <w:rStyle w:val="StyleUnderline"/>
          <w:highlight w:val="cyan"/>
        </w:rPr>
        <w:t>a</w:t>
      </w:r>
      <w:r w:rsidRPr="00EF530B">
        <w:rPr>
          <w:rStyle w:val="StyleUnderline"/>
        </w:rPr>
        <w:t xml:space="preserve"> </w:t>
      </w:r>
      <w:r w:rsidRPr="00F725DA">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1CF4C3F9" w14:textId="77777777" w:rsidR="00F96A09" w:rsidRDefault="00F96A09" w:rsidP="00F96A09">
      <w:pPr>
        <w:rPr>
          <w:sz w:val="16"/>
          <w:szCs w:val="16"/>
        </w:rPr>
      </w:pPr>
    </w:p>
    <w:p w14:paraId="750EDD7A" w14:textId="77777777" w:rsidR="00F96A09" w:rsidRDefault="00F96A09" w:rsidP="00F96A09">
      <w:pPr>
        <w:pStyle w:val="Heading4"/>
      </w:pPr>
      <w:r>
        <w:lastRenderedPageBreak/>
        <w:t>Reviving unions revives the economy</w:t>
      </w:r>
    </w:p>
    <w:p w14:paraId="56539019" w14:textId="77777777" w:rsidR="00F96A09" w:rsidRDefault="00F96A09" w:rsidP="00F96A09">
      <w:proofErr w:type="spellStart"/>
      <w:r w:rsidRPr="0055120B">
        <w:rPr>
          <w:rStyle w:val="Heading4Char"/>
        </w:rPr>
        <w:t>Hindrey</w:t>
      </w:r>
      <w:proofErr w:type="spellEnd"/>
      <w:r w:rsidRPr="0055120B">
        <w:rPr>
          <w:rStyle w:val="Heading4Char"/>
        </w:rPr>
        <w:t xml:space="preserve"> 20</w:t>
      </w:r>
      <w:r>
        <w:t xml:space="preserve"> [Leo </w:t>
      </w:r>
      <w:proofErr w:type="spellStart"/>
      <w:r>
        <w:t>Hindrey</w:t>
      </w:r>
      <w:proofErr w:type="spellEnd"/>
      <w:r>
        <w:t xml:space="preserve"> Jr., columnist for Fortune, 10-19-2020, "Commentary: Why stronger labor unions would speed up America's post-COVID recovery," https://fortune.com/2020/10/19/labor-unions-covid-19-economic-recovery/]/Kankee</w:t>
      </w:r>
    </w:p>
    <w:p w14:paraId="5ECBF5CF" w14:textId="77777777" w:rsidR="00F96A09" w:rsidRPr="0055120B" w:rsidRDefault="00F96A09" w:rsidP="00F96A09">
      <w:pPr>
        <w:rPr>
          <w:sz w:val="16"/>
        </w:rPr>
      </w:pPr>
      <w:r w:rsidRPr="0055120B">
        <w:rPr>
          <w:sz w:val="16"/>
        </w:rPr>
        <w:t xml:space="preserve">Recessions always inflict the most pain on Americans in the middle and lower end of the income distribution range, destroying jobs, eroding wages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lawmakers should prioritize is a historic workers’ rights proposal, given that </w:t>
      </w:r>
      <w:r w:rsidRPr="005579C0">
        <w:rPr>
          <w:rStyle w:val="StyleUnderline"/>
        </w:rPr>
        <w:t>defanged labor protections are a large</w:t>
      </w:r>
      <w:r w:rsidRPr="0055120B">
        <w:rPr>
          <w:sz w:val="16"/>
        </w:rPr>
        <w:t xml:space="preserve"> part of the </w:t>
      </w:r>
      <w:r w:rsidRPr="005579C0">
        <w:rPr>
          <w:rStyle w:val="StyleUnderline"/>
        </w:rPr>
        <w:t>reason the downturn has been so devastating</w:t>
      </w:r>
      <w:r w:rsidRPr="0055120B">
        <w:rPr>
          <w:sz w:val="16"/>
        </w:rPr>
        <w:t xml:space="preserve"> to those who can least afford it. </w:t>
      </w:r>
      <w:r w:rsidRPr="005579C0">
        <w:rPr>
          <w:rStyle w:val="StyleUnderline"/>
        </w:rPr>
        <w:t xml:space="preserve">We need to bring back fairness to an economy that is increasingly </w:t>
      </w:r>
      <w:r w:rsidRPr="0055120B">
        <w:rPr>
          <w:rStyle w:val="Emphasis"/>
        </w:rPr>
        <w:t>plagued</w:t>
      </w:r>
      <w:r w:rsidRPr="005579C0">
        <w:rPr>
          <w:rStyle w:val="StyleUnderline"/>
        </w:rPr>
        <w:t xml:space="preserve"> by a fundamental</w:t>
      </w:r>
      <w:r w:rsidRPr="0055120B">
        <w:rPr>
          <w:sz w:val="16"/>
        </w:rPr>
        <w:t xml:space="preserve"> </w:t>
      </w:r>
      <w:r w:rsidRPr="0055120B">
        <w:rPr>
          <w:rStyle w:val="Emphasis"/>
        </w:rPr>
        <w:t>imbalance of power</w:t>
      </w:r>
      <w:r w:rsidRPr="005579C0">
        <w:rPr>
          <w:rStyle w:val="StyleUnderline"/>
        </w:rPr>
        <w:t xml:space="preserve"> between workers and employers</w:t>
      </w:r>
      <w:r w:rsidRPr="0055120B">
        <w:rPr>
          <w:sz w:val="16"/>
        </w:rPr>
        <w:t xml:space="preserve">. And at a time when our nation is engaged in a vital conversation about economic justice, </w:t>
      </w:r>
      <w:r w:rsidRPr="005579C0">
        <w:rPr>
          <w:rStyle w:val="StyleUnderline"/>
        </w:rPr>
        <w:t xml:space="preserve">we need to make union membership a </w:t>
      </w:r>
      <w:r w:rsidRPr="0055120B">
        <w:rPr>
          <w:rStyle w:val="Emphasis"/>
        </w:rPr>
        <w:t>civil</w:t>
      </w:r>
      <w:r w:rsidRPr="005579C0">
        <w:rPr>
          <w:rStyle w:val="StyleUnderline"/>
        </w:rPr>
        <w:t xml:space="preserve"> </w:t>
      </w:r>
      <w:r w:rsidRPr="0055120B">
        <w:rPr>
          <w:rStyle w:val="Emphasis"/>
        </w:rPr>
        <w:t>right</w:t>
      </w:r>
      <w:r w:rsidRPr="005579C0">
        <w:rPr>
          <w:rStyle w:val="StyleUnderline"/>
        </w:rPr>
        <w:t>.</w:t>
      </w:r>
      <w:r w:rsidRPr="0055120B">
        <w:rPr>
          <w:sz w:val="16"/>
        </w:rPr>
        <w:t xml:space="preserve"> </w:t>
      </w:r>
      <w:r w:rsidRPr="005579C0">
        <w:rPr>
          <w:rStyle w:val="StyleUnderline"/>
        </w:rPr>
        <w:t>When the pandemic struck, only about one in ten workers were unionized, a steep decline from the</w:t>
      </w:r>
      <w:r w:rsidRPr="0055120B">
        <w:rPr>
          <w:sz w:val="16"/>
        </w:rPr>
        <w:t xml:space="preserve"> nearly </w:t>
      </w:r>
      <w:r w:rsidRPr="005579C0">
        <w:rPr>
          <w:rStyle w:val="StyleUnderline"/>
        </w:rPr>
        <w:t>one-third of workers</w:t>
      </w:r>
      <w:r w:rsidRPr="0055120B">
        <w:rPr>
          <w:sz w:val="16"/>
        </w:rPr>
        <w:t xml:space="preserve"> who were members of a union </w:t>
      </w:r>
      <w:r w:rsidRPr="005579C0">
        <w:rPr>
          <w:rStyle w:val="StyleUnderline"/>
        </w:rPr>
        <w:t>in 1964</w:t>
      </w:r>
      <w:r w:rsidRPr="0055120B">
        <w:rPr>
          <w:sz w:val="16"/>
        </w:rPr>
        <w:t xml:space="preserve">, myself among them. As a result, </w:t>
      </w:r>
      <w:r w:rsidRPr="005579C0">
        <w:rPr>
          <w:rStyle w:val="StyleUnderline"/>
        </w:rPr>
        <w:t>millions of Americans</w:t>
      </w:r>
      <w:r w:rsidRPr="0055120B">
        <w:rPr>
          <w:sz w:val="16"/>
        </w:rPr>
        <w:t>—many of them essential workers—</w:t>
      </w:r>
      <w:r w:rsidRPr="005579C0">
        <w:rPr>
          <w:rStyle w:val="StyleUnderline"/>
        </w:rPr>
        <w:t>were left without a voice</w:t>
      </w:r>
      <w:r w:rsidRPr="0055120B">
        <w:rPr>
          <w:sz w:val="16"/>
        </w:rPr>
        <w:t xml:space="preserve"> at the table </w:t>
      </w:r>
      <w:r w:rsidRPr="005579C0">
        <w:rPr>
          <w:rStyle w:val="StyleUnderline"/>
        </w:rPr>
        <w:t>when</w:t>
      </w:r>
      <w:r w:rsidRPr="0055120B">
        <w:rPr>
          <w:sz w:val="16"/>
        </w:rPr>
        <w:t xml:space="preserve"> </w:t>
      </w:r>
      <w:r w:rsidRPr="005579C0">
        <w:rPr>
          <w:rStyle w:val="StyleUnderline"/>
        </w:rPr>
        <w:t>employers were deciding their fate</w:t>
      </w:r>
      <w:r w:rsidRPr="0055120B">
        <w:rPr>
          <w:sz w:val="16"/>
        </w:rPr>
        <w:t xml:space="preserve">. </w:t>
      </w:r>
      <w:r w:rsidRPr="005579C0">
        <w:rPr>
          <w:rStyle w:val="StyleUnderline"/>
        </w:rPr>
        <w:t xml:space="preserve">They had no ability to </w:t>
      </w:r>
      <w:r w:rsidRPr="0055120B">
        <w:rPr>
          <w:rStyle w:val="Emphasis"/>
        </w:rPr>
        <w:t>minimize layoffs</w:t>
      </w:r>
      <w:r w:rsidRPr="005579C0">
        <w:rPr>
          <w:rStyle w:val="StyleUnderline"/>
        </w:rPr>
        <w:t xml:space="preserve"> or to define what paid sick leave would look like</w:t>
      </w:r>
      <w:r w:rsidRPr="0055120B">
        <w:rPr>
          <w:sz w:val="16"/>
        </w:rPr>
        <w:t xml:space="preserve"> during the pandemic. The consequences of this are hard to overstate. At the peak of the pandemic, </w:t>
      </w:r>
      <w:r w:rsidRPr="00F725DA">
        <w:rPr>
          <w:rStyle w:val="StyleUnderline"/>
          <w:highlight w:val="cyan"/>
        </w:rPr>
        <w:t xml:space="preserve">jobs in </w:t>
      </w:r>
      <w:r w:rsidRPr="00F725DA">
        <w:rPr>
          <w:rStyle w:val="Emphasis"/>
          <w:highlight w:val="cyan"/>
        </w:rPr>
        <w:t>low-wage</w:t>
      </w:r>
      <w:r w:rsidRPr="00F725DA">
        <w:rPr>
          <w:rStyle w:val="StyleUnderline"/>
          <w:highlight w:val="cyan"/>
        </w:rPr>
        <w:t xml:space="preserve"> occupations</w:t>
      </w:r>
      <w:r w:rsidRPr="0055120B">
        <w:rPr>
          <w:sz w:val="16"/>
        </w:rPr>
        <w:t xml:space="preserve">—many of </w:t>
      </w:r>
      <w:r w:rsidRPr="005579C0">
        <w:rPr>
          <w:rStyle w:val="StyleUnderline"/>
        </w:rPr>
        <w:t>which</w:t>
      </w:r>
      <w:r w:rsidRPr="0055120B">
        <w:rPr>
          <w:sz w:val="16"/>
        </w:rPr>
        <w:t xml:space="preserve"> </w:t>
      </w:r>
      <w:r w:rsidRPr="00F725DA">
        <w:rPr>
          <w:rStyle w:val="StyleUnderline"/>
          <w:highlight w:val="cyan"/>
        </w:rPr>
        <w:t>have</w:t>
      </w:r>
      <w:r w:rsidRPr="005579C0">
        <w:rPr>
          <w:rStyle w:val="StyleUnderline"/>
        </w:rPr>
        <w:t xml:space="preserve"> chronically </w:t>
      </w:r>
      <w:r w:rsidRPr="00F725DA">
        <w:rPr>
          <w:rStyle w:val="StyleUnderline"/>
          <w:highlight w:val="cyan"/>
        </w:rPr>
        <w:t>low rates of union membership</w:t>
      </w:r>
      <w:r w:rsidRPr="0055120B">
        <w:rPr>
          <w:sz w:val="16"/>
        </w:rPr>
        <w:t>, such as food services—</w:t>
      </w:r>
      <w:r w:rsidRPr="005579C0">
        <w:rPr>
          <w:rStyle w:val="StyleUnderline"/>
        </w:rPr>
        <w:t>disappeared at roughly eight times the rate at which high-wage jobs did</w:t>
      </w:r>
      <w:r w:rsidRPr="0055120B">
        <w:rPr>
          <w:sz w:val="16"/>
        </w:rPr>
        <w:t xml:space="preserve">. This </w:t>
      </w:r>
      <w:r w:rsidRPr="005579C0">
        <w:rPr>
          <w:rStyle w:val="StyleUnderline"/>
        </w:rPr>
        <w:t>inequity has especially ravaged communities of color.</w:t>
      </w:r>
      <w:r>
        <w:rPr>
          <w:rStyle w:val="StyleUnderline"/>
        </w:rPr>
        <w:t xml:space="preserve"> </w:t>
      </w:r>
      <w:r w:rsidRPr="0055120B">
        <w:rPr>
          <w:sz w:val="16"/>
        </w:rPr>
        <w:t xml:space="preserve">It’s long 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join together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w:t>
      </w:r>
      <w:r w:rsidRPr="00F725DA">
        <w:rPr>
          <w:rStyle w:val="StyleUnderline"/>
          <w:highlight w:val="cyan"/>
        </w:rPr>
        <w:t>unions</w:t>
      </w:r>
      <w:r w:rsidRPr="0055120B">
        <w:rPr>
          <w:rStyle w:val="StyleUnderline"/>
        </w:rPr>
        <w:t xml:space="preserve"> have proven remarkably effective in </w:t>
      </w:r>
      <w:r w:rsidRPr="00F725DA">
        <w:rPr>
          <w:rStyle w:val="StyleUnderline"/>
          <w:highlight w:val="cyan"/>
        </w:rPr>
        <w:t>help</w:t>
      </w:r>
      <w:r w:rsidRPr="0055120B">
        <w:rPr>
          <w:rStyle w:val="StyleUnderline"/>
        </w:rPr>
        <w:t xml:space="preserve">ing </w:t>
      </w:r>
      <w:r w:rsidRPr="00F725DA">
        <w:rPr>
          <w:rStyle w:val="StyleUnderline"/>
          <w:highlight w:val="cyan"/>
        </w:rPr>
        <w:t>workers during the</w:t>
      </w:r>
      <w:r w:rsidRPr="00F725DA">
        <w:rPr>
          <w:sz w:val="16"/>
          <w:highlight w:val="cyan"/>
        </w:rPr>
        <w:t xml:space="preserve"> </w:t>
      </w:r>
      <w:r w:rsidRPr="00F725DA">
        <w:rPr>
          <w:rStyle w:val="StyleUnderline"/>
          <w:highlight w:val="cyan"/>
        </w:rPr>
        <w:t>pandemic</w:t>
      </w:r>
      <w:r w:rsidRPr="0055120B">
        <w:rPr>
          <w:sz w:val="16"/>
        </w:rPr>
        <w:t xml:space="preserve">. </w:t>
      </w:r>
      <w:r w:rsidRPr="0055120B">
        <w:rPr>
          <w:rStyle w:val="StyleUnderline"/>
        </w:rPr>
        <w:t>The</w:t>
      </w:r>
      <w:r w:rsidRPr="0055120B">
        <w:rPr>
          <w:sz w:val="16"/>
        </w:rPr>
        <w:t xml:space="preserve"> </w:t>
      </w:r>
      <w:r w:rsidRPr="0055120B">
        <w:rPr>
          <w:rStyle w:val="StyleUnderline"/>
        </w:rPr>
        <w:t>International Brotherhood of Teamsters</w:t>
      </w:r>
      <w:r w:rsidRPr="0055120B">
        <w:rPr>
          <w:sz w:val="16"/>
        </w:rPr>
        <w:t xml:space="preserve">, for example, </w:t>
      </w:r>
      <w:r w:rsidRPr="0055120B">
        <w:rPr>
          <w:rStyle w:val="StyleUnderline"/>
        </w:rPr>
        <w:t>reached an agreement with UPS guaranteeing paid leave for any worker</w:t>
      </w:r>
      <w:r w:rsidRPr="0055120B">
        <w:rPr>
          <w:sz w:val="16"/>
        </w:rPr>
        <w:t xml:space="preserve"> who is diagnosed with COVID-19 or who is required to be quarantined due to their illness or that of a family member. </w:t>
      </w:r>
      <w:r w:rsidRPr="00F725DA">
        <w:rPr>
          <w:rStyle w:val="StyleUnderline"/>
          <w:highlight w:val="cyan"/>
        </w:rPr>
        <w:t>Strong</w:t>
      </w:r>
      <w:r w:rsidRPr="0055120B">
        <w:rPr>
          <w:rStyle w:val="StyleUnderline"/>
        </w:rPr>
        <w:t xml:space="preserve">er </w:t>
      </w:r>
      <w:r w:rsidRPr="00F725DA">
        <w:rPr>
          <w:rStyle w:val="StyleUnderline"/>
          <w:highlight w:val="cyan"/>
        </w:rPr>
        <w:t xml:space="preserve">union membership must be a </w:t>
      </w:r>
      <w:r w:rsidRPr="00F725DA">
        <w:rPr>
          <w:rStyle w:val="Emphasis"/>
          <w:highlight w:val="cyan"/>
        </w:rPr>
        <w:t>pillar</w:t>
      </w:r>
      <w:r w:rsidRPr="0055120B">
        <w:rPr>
          <w:rStyle w:val="StyleUnderline"/>
        </w:rPr>
        <w:t xml:space="preserve"> </w:t>
      </w:r>
      <w:r w:rsidRPr="00F725DA">
        <w:rPr>
          <w:rStyle w:val="StyleUnderline"/>
          <w:highlight w:val="cyan"/>
        </w:rPr>
        <w:t>of our</w:t>
      </w:r>
      <w:r w:rsidRPr="0055120B">
        <w:rPr>
          <w:rStyle w:val="StyleUnderline"/>
        </w:rPr>
        <w:t xml:space="preserve"> nation’s </w:t>
      </w:r>
      <w:r w:rsidRPr="00F725DA">
        <w:rPr>
          <w:rStyle w:val="StyleUnderline"/>
          <w:highlight w:val="cyan"/>
        </w:rPr>
        <w:t>recovery</w:t>
      </w:r>
      <w:r w:rsidRPr="0055120B">
        <w:rPr>
          <w:rStyle w:val="StyleUnderline"/>
        </w:rPr>
        <w:t xml:space="preserve"> plan</w:t>
      </w:r>
      <w:r w:rsidRPr="0055120B">
        <w:rPr>
          <w:sz w:val="16"/>
        </w:rPr>
        <w:t xml:space="preserve">. </w:t>
      </w:r>
      <w:r w:rsidRPr="00F725DA">
        <w:rPr>
          <w:rStyle w:val="StyleUnderline"/>
          <w:highlight w:val="cyan"/>
        </w:rPr>
        <w:t>When unions are</w:t>
      </w:r>
      <w:r w:rsidRPr="0055120B">
        <w:rPr>
          <w:rStyle w:val="StyleUnderline"/>
        </w:rPr>
        <w:t xml:space="preserve"> </w:t>
      </w:r>
      <w:r w:rsidRPr="00F725DA">
        <w:rPr>
          <w:rStyle w:val="StyleUnderline"/>
          <w:highlight w:val="cyan"/>
        </w:rPr>
        <w:t>strong</w:t>
      </w:r>
      <w:r w:rsidRPr="0055120B">
        <w:rPr>
          <w:rStyle w:val="StyleUnderline"/>
        </w:rPr>
        <w:t xml:space="preserve">, </w:t>
      </w:r>
      <w:r w:rsidRPr="00F725DA">
        <w:rPr>
          <w:rStyle w:val="StyleUnderline"/>
          <w:highlight w:val="cyan"/>
        </w:rPr>
        <w:t>America is strong</w:t>
      </w:r>
      <w:r w:rsidRPr="0055120B">
        <w:rPr>
          <w:rStyle w:val="StyleUnderline"/>
        </w:rPr>
        <w:t xml:space="preserve">: </w:t>
      </w:r>
      <w:r w:rsidRPr="00F725DA">
        <w:rPr>
          <w:rStyle w:val="StyleUnderline"/>
          <w:highlight w:val="cyan"/>
        </w:rPr>
        <w:t xml:space="preserve">Unions </w:t>
      </w:r>
      <w:r w:rsidRPr="00F725DA">
        <w:rPr>
          <w:rStyle w:val="Emphasis"/>
          <w:highlight w:val="cyan"/>
        </w:rPr>
        <w:t>boost wages</w:t>
      </w:r>
      <w:r w:rsidRPr="00F725DA">
        <w:rPr>
          <w:rStyle w:val="StyleUnderline"/>
          <w:highlight w:val="cyan"/>
        </w:rPr>
        <w:t xml:space="preserve"> of both union and non-union workers</w:t>
      </w:r>
      <w:r w:rsidRPr="0055120B">
        <w:rPr>
          <w:rStyle w:val="StyleUnderline"/>
        </w:rPr>
        <w:t xml:space="preserve">, </w:t>
      </w:r>
      <w:r w:rsidRPr="00F725DA">
        <w:rPr>
          <w:rStyle w:val="StyleUnderline"/>
          <w:highlight w:val="cyan"/>
        </w:rPr>
        <w:t xml:space="preserve">they create a more </w:t>
      </w:r>
      <w:r w:rsidRPr="00F725DA">
        <w:rPr>
          <w:rStyle w:val="Emphasis"/>
          <w:highlight w:val="cyan"/>
        </w:rPr>
        <w:t>balanced economy</w:t>
      </w:r>
      <w:r w:rsidRPr="0055120B">
        <w:rPr>
          <w:rStyle w:val="StyleUnderline"/>
        </w:rPr>
        <w:t xml:space="preserve">, </w:t>
      </w:r>
      <w:r w:rsidRPr="00F725DA">
        <w:rPr>
          <w:rStyle w:val="StyleUnderline"/>
          <w:highlight w:val="cyan"/>
        </w:rPr>
        <w:t>and they improve the</w:t>
      </w:r>
      <w:r w:rsidRPr="0055120B">
        <w:rPr>
          <w:rStyle w:val="StyleUnderline"/>
        </w:rPr>
        <w:t xml:space="preserve"> health and safety of </w:t>
      </w:r>
      <w:r w:rsidRPr="00F725DA">
        <w:rPr>
          <w:rStyle w:val="StyleUnderline"/>
          <w:highlight w:val="cyan"/>
        </w:rPr>
        <w:t>the</w:t>
      </w:r>
      <w:r w:rsidRPr="0055120B">
        <w:rPr>
          <w:rStyle w:val="StyleUnderline"/>
        </w:rPr>
        <w:t xml:space="preserve"> workplace</w:t>
      </w:r>
      <w:r w:rsidRPr="0055120B">
        <w:rPr>
          <w:sz w:val="16"/>
        </w:rPr>
        <w:t xml:space="preserve">. By contrast, </w:t>
      </w:r>
      <w:r w:rsidRPr="00F725DA">
        <w:rPr>
          <w:rStyle w:val="StyleUnderline"/>
          <w:highlight w:val="cyan"/>
        </w:rPr>
        <w:t>when unions are</w:t>
      </w:r>
      <w:r w:rsidRPr="0055120B">
        <w:rPr>
          <w:rStyle w:val="StyleUnderline"/>
        </w:rPr>
        <w:t xml:space="preserve"> </w:t>
      </w:r>
      <w:r w:rsidRPr="00F725DA">
        <w:rPr>
          <w:rStyle w:val="StyleUnderline"/>
          <w:highlight w:val="cyan"/>
        </w:rPr>
        <w:t>weak</w:t>
      </w:r>
      <w:r w:rsidRPr="0055120B">
        <w:rPr>
          <w:rStyle w:val="StyleUnderline"/>
        </w:rPr>
        <w:t xml:space="preserve">, </w:t>
      </w:r>
      <w:r w:rsidRPr="00F725DA">
        <w:rPr>
          <w:rStyle w:val="StyleUnderline"/>
          <w:highlight w:val="cyan"/>
        </w:rPr>
        <w:t xml:space="preserve">inequality </w:t>
      </w:r>
      <w:r w:rsidRPr="00F725DA">
        <w:rPr>
          <w:rStyle w:val="Emphasis"/>
          <w:highlight w:val="cyan"/>
        </w:rPr>
        <w:t>skyrockets</w:t>
      </w:r>
      <w:r w:rsidRPr="0055120B">
        <w:rPr>
          <w:rStyle w:val="StyleUnderline"/>
        </w:rPr>
        <w:t>.</w:t>
      </w:r>
      <w:r>
        <w:rPr>
          <w:rStyle w:val="StyleUnderline"/>
        </w:rPr>
        <w:t xml:space="preserve"> </w:t>
      </w:r>
      <w:r w:rsidRPr="0055120B">
        <w:rPr>
          <w:sz w:val="16"/>
        </w:rPr>
        <w:t xml:space="preserve">In order to protect America’s most vulnerable workers, it’s time for lawmakers to update our nation’s outdated labor laws. And we especially need to make union membership a civil right which is just as codified and protected as all other civil rights. </w:t>
      </w:r>
    </w:p>
    <w:p w14:paraId="51A1E129" w14:textId="77777777" w:rsidR="00F96A09" w:rsidRPr="009B0BF1" w:rsidRDefault="00F96A09" w:rsidP="00F96A09">
      <w:pPr>
        <w:pStyle w:val="Heading3"/>
      </w:pPr>
      <w:r w:rsidRPr="009B0BF1">
        <w:lastRenderedPageBreak/>
        <w:t>1AC—I/L—</w:t>
      </w:r>
      <w:r>
        <w:t>Education</w:t>
      </w:r>
      <w:r w:rsidRPr="009B0BF1">
        <w:t xml:space="preserve"> </w:t>
      </w:r>
    </w:p>
    <w:p w14:paraId="4A47CF5D" w14:textId="77777777" w:rsidR="00F96A09" w:rsidRDefault="00F96A09" w:rsidP="00F96A09">
      <w:pPr>
        <w:rPr>
          <w:rStyle w:val="StyleUnderline"/>
          <w:rFonts w:asciiTheme="majorHAnsi" w:hAnsiTheme="majorHAnsi" w:cstheme="majorHAnsi"/>
        </w:rPr>
      </w:pPr>
    </w:p>
    <w:p w14:paraId="3FEB0B16" w14:textId="77777777" w:rsidR="00F96A09" w:rsidRDefault="00F96A09" w:rsidP="00F96A09">
      <w:pPr>
        <w:pStyle w:val="Heading4"/>
      </w:pPr>
      <w:r>
        <w:t>Higher wages increases student performance, Evans 19</w:t>
      </w:r>
    </w:p>
    <w:p w14:paraId="37151ED6" w14:textId="77777777" w:rsidR="00F96A09" w:rsidRPr="0075016B" w:rsidRDefault="00F96A09" w:rsidP="00F96A09">
      <w:r w:rsidRPr="001C4588">
        <w:t>David Evans, 5-3-2019, "Does Raising Teacher Salaries Improve Performance?," Pacific Standard, https://psmag.com/education/what-do-teacher-salaries-do-to-teacher-performance</w:t>
      </w:r>
    </w:p>
    <w:p w14:paraId="404CDB66" w14:textId="2B6F003A" w:rsidR="00F96A09" w:rsidRPr="001C4588" w:rsidRDefault="00F96A09" w:rsidP="00F96A09">
      <w:pPr>
        <w:rPr>
          <w:sz w:val="16"/>
        </w:rPr>
      </w:pPr>
      <w:r w:rsidRPr="001C4588">
        <w:rPr>
          <w:u w:val="single"/>
        </w:rPr>
        <w:t>RAISING SALARIES ATTRACTS AND KEEPS GOOD TEACHERS</w:t>
      </w:r>
      <w:r>
        <w:rPr>
          <w:u w:val="single"/>
        </w:rPr>
        <w:t xml:space="preserve"> </w:t>
      </w:r>
      <w:r w:rsidRPr="001C4588">
        <w:rPr>
          <w:u w:val="single"/>
        </w:rPr>
        <w:t xml:space="preserve">In Texas, </w:t>
      </w:r>
      <w:r w:rsidRPr="00F725DA">
        <w:rPr>
          <w:highlight w:val="cyan"/>
          <w:u w:val="single"/>
        </w:rPr>
        <w:t xml:space="preserve">increasing teacher pay </w:t>
      </w:r>
      <w:hyperlink r:id="rId16" w:tgtFrame="_blank" w:history="1">
        <w:r w:rsidRPr="001C4588">
          <w:rPr>
            <w:rStyle w:val="Hyperlink"/>
            <w:u w:val="single"/>
          </w:rPr>
          <w:t>reduced turnover</w:t>
        </w:r>
      </w:hyperlink>
      <w:r w:rsidRPr="001C4588">
        <w:rPr>
          <w:u w:val="single"/>
        </w:rPr>
        <w:t xml:space="preserve">, which in turn </w:t>
      </w:r>
      <w:r w:rsidRPr="00F725DA">
        <w:rPr>
          <w:highlight w:val="cyan"/>
          <w:u w:val="single"/>
        </w:rPr>
        <w:t>increased student performance</w:t>
      </w:r>
      <w:r w:rsidRPr="001C4588">
        <w:rPr>
          <w:sz w:val="16"/>
        </w:rPr>
        <w:t xml:space="preserve">. Likewise, </w:t>
      </w:r>
      <w:r w:rsidRPr="00F725DA">
        <w:rPr>
          <w:highlight w:val="cyan"/>
          <w:u w:val="single"/>
        </w:rPr>
        <w:t xml:space="preserve">national studies from </w:t>
      </w:r>
      <w:hyperlink r:id="rId17" w:tgtFrame="_blank" w:history="1">
        <w:r w:rsidRPr="00F725DA">
          <w:rPr>
            <w:rStyle w:val="Hyperlink"/>
            <w:highlight w:val="cyan"/>
            <w:u w:val="single"/>
          </w:rPr>
          <w:t>the United States</w:t>
        </w:r>
      </w:hyperlink>
      <w:r>
        <w:rPr>
          <w:u w:val="single"/>
        </w:rPr>
        <w:t xml:space="preserve"> </w:t>
      </w:r>
      <w:r w:rsidRPr="00F725DA">
        <w:rPr>
          <w:highlight w:val="cyan"/>
          <w:u w:val="single"/>
        </w:rPr>
        <w:t>and</w:t>
      </w:r>
      <w:r>
        <w:rPr>
          <w:u w:val="single"/>
        </w:rPr>
        <w:t xml:space="preserve"> </w:t>
      </w:r>
      <w:hyperlink r:id="rId18" w:anchor="bb0130" w:tgtFrame="_blank" w:history="1">
        <w:r w:rsidRPr="001C4588">
          <w:rPr>
            <w:rStyle w:val="Hyperlink"/>
            <w:u w:val="single"/>
          </w:rPr>
          <w:t xml:space="preserve">the </w:t>
        </w:r>
        <w:r w:rsidRPr="00F725DA">
          <w:rPr>
            <w:rStyle w:val="Hyperlink"/>
            <w:highlight w:val="cyan"/>
            <w:u w:val="single"/>
          </w:rPr>
          <w:t>U</w:t>
        </w:r>
        <w:r w:rsidRPr="001C4588">
          <w:rPr>
            <w:rStyle w:val="Hyperlink"/>
            <w:u w:val="single"/>
          </w:rPr>
          <w:t xml:space="preserve">nited </w:t>
        </w:r>
        <w:r w:rsidRPr="00F725DA">
          <w:rPr>
            <w:rStyle w:val="Hyperlink"/>
            <w:highlight w:val="cyan"/>
            <w:u w:val="single"/>
          </w:rPr>
          <w:t>K</w:t>
        </w:r>
        <w:r w:rsidRPr="001C4588">
          <w:rPr>
            <w:rStyle w:val="Hyperlink"/>
            <w:u w:val="single"/>
          </w:rPr>
          <w:t>ingdom</w:t>
        </w:r>
      </w:hyperlink>
      <w:r>
        <w:rPr>
          <w:u w:val="single"/>
        </w:rPr>
        <w:t xml:space="preserve"> </w:t>
      </w:r>
      <w:r w:rsidRPr="001C4588">
        <w:rPr>
          <w:u w:val="single"/>
        </w:rPr>
        <w:t xml:space="preserve">also </w:t>
      </w:r>
      <w:r w:rsidRPr="00F725DA">
        <w:rPr>
          <w:highlight w:val="cyan"/>
          <w:u w:val="single"/>
        </w:rPr>
        <w:t xml:space="preserve">find that students do better when teachers have </w:t>
      </w:r>
      <w:r w:rsidRPr="001C4588">
        <w:rPr>
          <w:u w:val="single"/>
        </w:rPr>
        <w:t xml:space="preserve">relatively </w:t>
      </w:r>
      <w:r w:rsidRPr="00F725DA">
        <w:rPr>
          <w:highlight w:val="cyan"/>
          <w:u w:val="single"/>
        </w:rPr>
        <w:t>better wages</w:t>
      </w:r>
      <w:r w:rsidRPr="001C4588">
        <w:rPr>
          <w:sz w:val="16"/>
        </w:rPr>
        <w:t xml:space="preserve">. Studies from Latin America have looked specifically at the pull factor of higher wages for civil servants—of which teachers are a subset. In Brazil, </w:t>
      </w:r>
      <w:r w:rsidRPr="00F725DA">
        <w:rPr>
          <w:highlight w:val="cyan"/>
          <w:u w:val="single"/>
        </w:rPr>
        <w:t xml:space="preserve">higher wages </w:t>
      </w:r>
      <w:r w:rsidRPr="001C4588">
        <w:rPr>
          <w:u w:val="single"/>
        </w:rPr>
        <w:t xml:space="preserve">for civil servants </w:t>
      </w:r>
      <w:hyperlink r:id="rId19" w:tgtFrame="_blank" w:history="1">
        <w:r w:rsidRPr="00F725DA">
          <w:rPr>
            <w:rStyle w:val="Hyperlink"/>
            <w:highlight w:val="cyan"/>
            <w:u w:val="single"/>
          </w:rPr>
          <w:t>drew more educated candidates</w:t>
        </w:r>
      </w:hyperlink>
      <w:r w:rsidRPr="001C4588">
        <w:rPr>
          <w:sz w:val="16"/>
        </w:rPr>
        <w:t xml:space="preserve"> into the service. In Mexico, higher salaries for civil servants attracted more candidates who were </w:t>
      </w:r>
      <w:hyperlink r:id="rId20" w:tgtFrame="_blank" w:history="1">
        <w:r w:rsidRPr="001C4588">
          <w:rPr>
            <w:rStyle w:val="Hyperlink"/>
            <w:sz w:val="16"/>
          </w:rPr>
          <w:t>more conscientious and who had higher IQs</w:t>
        </w:r>
      </w:hyperlink>
      <w:r w:rsidRPr="001C4588">
        <w:rPr>
          <w:sz w:val="16"/>
        </w:rPr>
        <w:t xml:space="preserve">. But higher salaries also attract less qualified candidates. In education, one challenge is selecting those candidates who will go on to be great teachers, which brings us to the topic of higher standards for teachers. REFORMS BEYOND JUST SALARY INCREASES ARE NEEDED What countries that have made large gains in learning have shown is that combining salary increases with other critical reforms is the way to success. Setting higher standards to enter the teaching profession is a way to both pay teachers what they're worth while making sure the very best candidates are teaching. Finland and Singapore, two countries known for high performance on international tests, have </w:t>
      </w:r>
      <w:hyperlink r:id="rId21" w:anchor="page=167" w:tgtFrame="_blank" w:history="1">
        <w:r w:rsidRPr="001C4588">
          <w:rPr>
            <w:rStyle w:val="Hyperlink"/>
            <w:sz w:val="16"/>
          </w:rPr>
          <w:t>highly competitive entry</w:t>
        </w:r>
      </w:hyperlink>
      <w:r w:rsidRPr="001C4588">
        <w:rPr>
          <w:sz w:val="16"/>
        </w:rPr>
        <w:t xml:space="preserve"> into the teaching profession. In both countries, a small fraction of applicants to teacher training schools are accepted, allowing teacher training schools to only accept those applicants with excellent academic credentials. By contrast, a recent study of teacher preparation graduate programs in the U.S. found that </w:t>
      </w:r>
      <w:hyperlink r:id="rId22" w:tgtFrame="_blank" w:history="1">
        <w:r w:rsidRPr="001C4588">
          <w:rPr>
            <w:rStyle w:val="Hyperlink"/>
            <w:sz w:val="16"/>
          </w:rPr>
          <w:t>fewer than half required a 3.0 grade point average</w:t>
        </w:r>
      </w:hyperlink>
      <w:r w:rsidRPr="001C4588">
        <w:rPr>
          <w:sz w:val="16"/>
        </w:rPr>
        <w:t xml:space="preserve">. Ecuador provides a clear example of how </w:t>
      </w:r>
      <w:hyperlink r:id="rId23" w:tgtFrame="_blank" w:history="1">
        <w:r w:rsidRPr="001C4588">
          <w:rPr>
            <w:rStyle w:val="Hyperlink"/>
            <w:sz w:val="16"/>
          </w:rPr>
          <w:t>increasing teacher selectivity can lead to gains</w:t>
        </w:r>
      </w:hyperlink>
      <w:r w:rsidRPr="001C4588">
        <w:rPr>
          <w:sz w:val="16"/>
        </w:rPr>
        <w:t xml:space="preserve">. Ecuador doubled teachers' starting salaries in 2009. At around the same time, it introduced a national hiring exam and teacher evaluation systems, and it made getting into teacher training colleges and subsequently getting a job as a teacher more selective. The country also instituted incentives for high performing teachers. Ecuador went on to register the </w:t>
      </w:r>
      <w:hyperlink r:id="rId24" w:tgtFrame="_blank" w:history="1">
        <w:r w:rsidRPr="001C4588">
          <w:rPr>
            <w:rStyle w:val="Hyperlink"/>
            <w:sz w:val="16"/>
          </w:rPr>
          <w:t>highest student literacy gains</w:t>
        </w:r>
      </w:hyperlink>
      <w:r w:rsidRPr="001C4588">
        <w:rPr>
          <w:sz w:val="16"/>
        </w:rPr>
        <w:t xml:space="preserve"> of any country in Latin America on regional tests conducted between 2006 and 2013. In other countries, the key reforms may be different. </w:t>
      </w:r>
      <w:hyperlink r:id="rId25" w:tgtFrame="_blank" w:history="1">
        <w:r w:rsidRPr="00F725DA">
          <w:rPr>
            <w:rStyle w:val="Hyperlink"/>
            <w:highlight w:val="cyan"/>
            <w:u w:val="single"/>
          </w:rPr>
          <w:t>Brazil registered large learning gains</w:t>
        </w:r>
      </w:hyperlink>
      <w:r>
        <w:rPr>
          <w:u w:val="single"/>
        </w:rPr>
        <w:t xml:space="preserve"> </w:t>
      </w:r>
      <w:r w:rsidRPr="001C4588">
        <w:rPr>
          <w:u w:val="single"/>
        </w:rPr>
        <w:t xml:space="preserve">in the first decade of this century </w:t>
      </w:r>
      <w:r w:rsidRPr="00F725DA">
        <w:rPr>
          <w:highlight w:val="cyan"/>
          <w:u w:val="single"/>
        </w:rPr>
        <w:t xml:space="preserve">after a </w:t>
      </w:r>
      <w:hyperlink r:id="rId26" w:tgtFrame="_blank" w:history="1">
        <w:r w:rsidRPr="00F725DA">
          <w:rPr>
            <w:rStyle w:val="Hyperlink"/>
            <w:highlight w:val="cyan"/>
            <w:u w:val="single"/>
          </w:rPr>
          <w:t>series of reforms in the 1990s</w:t>
        </w:r>
      </w:hyperlink>
      <w:r w:rsidRPr="001C4588">
        <w:rPr>
          <w:sz w:val="16"/>
        </w:rPr>
        <w:t xml:space="preserve">. These </w:t>
      </w:r>
      <w:r w:rsidRPr="00F725DA">
        <w:rPr>
          <w:highlight w:val="cyan"/>
          <w:u w:val="single"/>
        </w:rPr>
        <w:t>reforms increased teacher salaries</w:t>
      </w:r>
      <w:r w:rsidRPr="001C4588">
        <w:rPr>
          <w:u w:val="single"/>
        </w:rPr>
        <w:t xml:space="preserve"> while also </w:t>
      </w:r>
      <w:r w:rsidR="004501F9">
        <w:rPr>
          <w:u w:val="single"/>
        </w:rPr>
        <w:t xml:space="preserve">increasing </w:t>
      </w:r>
      <w:proofErr w:type="spellStart"/>
      <w:r w:rsidR="004501F9">
        <w:rPr>
          <w:u w:val="single"/>
        </w:rPr>
        <w:t>i</w:t>
      </w:r>
      <w:r w:rsidRPr="001C4588">
        <w:rPr>
          <w:u w:val="single"/>
        </w:rPr>
        <w:t>g</w:t>
      </w:r>
      <w:proofErr w:type="spellEnd"/>
      <w:r w:rsidRPr="001C4588">
        <w:rPr>
          <w:u w:val="single"/>
        </w:rPr>
        <w:t xml:space="preserve"> the educational requirements to become a teacher, </w:t>
      </w:r>
      <w:r w:rsidRPr="00BC4CD8">
        <w:rPr>
          <w:u w:val="single"/>
        </w:rPr>
        <w:t>expanding in-service support for teachers</w:t>
      </w:r>
      <w:r w:rsidRPr="001C4588">
        <w:rPr>
          <w:u w:val="single"/>
        </w:rPr>
        <w:t xml:space="preserve">, </w:t>
      </w:r>
      <w:r w:rsidRPr="001F6AD4">
        <w:rPr>
          <w:u w:val="single"/>
        </w:rPr>
        <w:t>ensuring more financing</w:t>
      </w:r>
      <w:r w:rsidRPr="001C4588">
        <w:rPr>
          <w:u w:val="single"/>
        </w:rPr>
        <w:t xml:space="preserve"> for rural schools, and, later, introducing better measurement and publicity around student learning results</w:t>
      </w:r>
      <w:r w:rsidRPr="001C4588">
        <w:rPr>
          <w:sz w:val="16"/>
        </w:rPr>
        <w:t xml:space="preserve">. Kenya recently saw </w:t>
      </w:r>
      <w:hyperlink r:id="rId27" w:tgtFrame="_blank" w:history="1">
        <w:r w:rsidRPr="001C4588">
          <w:rPr>
            <w:rStyle w:val="Hyperlink"/>
            <w:sz w:val="16"/>
          </w:rPr>
          <w:t>student learning rise</w:t>
        </w:r>
      </w:hyperlink>
      <w:r w:rsidRPr="001C4588">
        <w:rPr>
          <w:sz w:val="16"/>
        </w:rPr>
        <w:t xml:space="preserve"> with a nationwide program that included detailed teachers' guides, professional development, and coaching for teachers. THE OPTIMAL EDUCATION SYSTEM In a recent study, the World Bank highlighted how many education systems seem to be </w:t>
      </w:r>
      <w:hyperlink r:id="rId28" w:tgtFrame="_blank" w:history="1">
        <w:r w:rsidRPr="001C4588">
          <w:rPr>
            <w:rStyle w:val="Hyperlink"/>
            <w:sz w:val="16"/>
          </w:rPr>
          <w:t>stuck in a low-learning trap</w:t>
        </w:r>
      </w:hyperlink>
      <w:r w:rsidRPr="001C4588">
        <w:rPr>
          <w:sz w:val="16"/>
        </w:rPr>
        <w:t>, where teachers and schools lack both the support and the motivation to give students what they need. Low teacher salaries, together with inadequate support for teachers and little selectivity in teacher preparation, can keep U.S. schools far below their potential. But increased pay is not enough. As experiences from around the world show, higher pay must be accompanied by an array of other reforms–ranging from increased selectivity into the field to more mentoring and coaching to help teachers already in the field give their best to our students.</w:t>
      </w:r>
    </w:p>
    <w:p w14:paraId="3C24DCF7" w14:textId="77777777" w:rsidR="00F96A09" w:rsidRDefault="00F96A09" w:rsidP="00F96A09">
      <w:pPr>
        <w:pStyle w:val="Heading4"/>
      </w:pPr>
      <w:r>
        <w:t xml:space="preserve">Educational innovation solves extinction. </w:t>
      </w:r>
    </w:p>
    <w:p w14:paraId="6D3DBF14" w14:textId="77777777" w:rsidR="00F96A09" w:rsidRDefault="00F96A09" w:rsidP="00F96A09">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74D849D0" w14:textId="77777777" w:rsidR="00F96A09" w:rsidRDefault="00F96A09" w:rsidP="00F96A09">
      <w:pPr>
        <w:rPr>
          <w:rStyle w:val="StyleUnderline"/>
          <w:rFonts w:asciiTheme="majorHAnsi" w:hAnsiTheme="majorHAnsi" w:cstheme="majorHAnsi"/>
        </w:rPr>
      </w:pPr>
      <w:r w:rsidRPr="00B60D37">
        <w:rPr>
          <w:sz w:val="16"/>
        </w:rPr>
        <w:t xml:space="preserve">Introduction </w:t>
      </w:r>
      <w:r w:rsidRPr="00F725DA">
        <w:rPr>
          <w:rStyle w:val="StyleUnderline"/>
          <w:highlight w:val="cyan"/>
        </w:rPr>
        <w:t>Education</w:t>
      </w:r>
      <w:r w:rsidRPr="002F6F02">
        <w:rPr>
          <w:rStyle w:val="StyleUnderline"/>
        </w:rPr>
        <w:t xml:space="preserve">, being a social institution serving the needs of society, </w:t>
      </w:r>
      <w:r w:rsidRPr="00F725DA">
        <w:rPr>
          <w:rStyle w:val="StyleUnderline"/>
          <w:highlight w:val="cyan"/>
        </w:rPr>
        <w:t>is</w:t>
      </w:r>
      <w:r w:rsidRPr="00F725DA">
        <w:rPr>
          <w:sz w:val="16"/>
          <w:highlight w:val="cyan"/>
        </w:rPr>
        <w:t xml:space="preserve"> </w:t>
      </w:r>
      <w:r w:rsidRPr="00F725DA">
        <w:rPr>
          <w:rStyle w:val="Emphasis"/>
          <w:highlight w:val="cyan"/>
        </w:rPr>
        <w:t>indispensable for society to survive</w:t>
      </w:r>
      <w:r w:rsidRPr="00B60D37">
        <w:rPr>
          <w:sz w:val="16"/>
        </w:rPr>
        <w:t xml:space="preserve"> and thrive. </w:t>
      </w:r>
      <w:r w:rsidRPr="00F725DA">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F725DA">
        <w:rPr>
          <w:rStyle w:val="StyleUnderline"/>
          <w:highlight w:val="cyan"/>
        </w:rPr>
        <w:t xml:space="preserve">must </w:t>
      </w:r>
      <w:r w:rsidRPr="00F725DA">
        <w:rPr>
          <w:rStyle w:val="Emphasis"/>
          <w:highlight w:val="cyan"/>
        </w:rPr>
        <w:t>continuously evolve</w:t>
      </w:r>
      <w:r w:rsidRPr="00F725DA">
        <w:rPr>
          <w:sz w:val="16"/>
          <w:highlight w:val="cyan"/>
        </w:rPr>
        <w:t xml:space="preserve"> </w:t>
      </w:r>
      <w:r w:rsidRPr="00F725DA">
        <w:rPr>
          <w:rStyle w:val="StyleUnderline"/>
          <w:highlight w:val="cyan"/>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F725DA">
        <w:rPr>
          <w:rStyle w:val="StyleUnderline"/>
          <w:highlight w:val="cyan"/>
        </w:rPr>
        <w:t xml:space="preserve">the </w:t>
      </w:r>
      <w:r w:rsidRPr="00F725DA">
        <w:rPr>
          <w:rStyle w:val="Emphasis"/>
          <w:highlight w:val="cyan"/>
        </w:rPr>
        <w:t>fast-changing</w:t>
      </w:r>
      <w:r w:rsidRPr="00F725DA">
        <w:rPr>
          <w:sz w:val="16"/>
          <w:highlight w:val="cyan"/>
        </w:rPr>
        <w:t xml:space="preserve"> </w:t>
      </w:r>
      <w:r w:rsidRPr="00F725DA">
        <w:rPr>
          <w:rStyle w:val="StyleUnderline"/>
          <w:highlight w:val="cyan"/>
        </w:rPr>
        <w:t>and</w:t>
      </w:r>
      <w:r w:rsidRPr="00F725DA">
        <w:rPr>
          <w:sz w:val="16"/>
          <w:highlight w:val="cyan"/>
        </w:rPr>
        <w:t xml:space="preserve"> </w:t>
      </w:r>
      <w:r w:rsidRPr="00F725DA">
        <w:rPr>
          <w:rStyle w:val="Emphasis"/>
          <w:highlight w:val="cyan"/>
        </w:rPr>
        <w:t>unpredictable</w:t>
      </w:r>
      <w:r w:rsidRPr="00C05F24">
        <w:rPr>
          <w:rStyle w:val="Emphasis"/>
        </w:rPr>
        <w:t xml:space="preserve"> globalized </w:t>
      </w:r>
      <w:r w:rsidRPr="00F725DA">
        <w:rPr>
          <w:rStyle w:val="Emphasis"/>
          <w:highlight w:val="cyan"/>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school </w:t>
      </w:r>
      <w:r w:rsidRPr="00C05F24">
        <w:rPr>
          <w:rStyle w:val="StyleUnderline"/>
        </w:rPr>
        <w:t>teachers</w:t>
      </w:r>
      <w:r w:rsidRPr="00C05F24">
        <w:rPr>
          <w:sz w:val="16"/>
        </w:rPr>
        <w:t xml:space="preserve">, college </w:t>
      </w:r>
      <w:r w:rsidRPr="00C05F24">
        <w:rPr>
          <w:rStyle w:val="StyleUnderline"/>
        </w:rPr>
        <w:t>professors, administrators, researchers</w:t>
      </w:r>
      <w:r w:rsidRPr="002F6F02">
        <w:rPr>
          <w:rStyle w:val="StyleUnderline"/>
        </w:rPr>
        <w:t xml:space="preserve">, and </w:t>
      </w:r>
      <w:r w:rsidRPr="00F725DA">
        <w:rPr>
          <w:rStyle w:val="Emphasis"/>
          <w:highlight w:val="cyan"/>
        </w:rPr>
        <w:t>policy makers</w:t>
      </w:r>
      <w:r w:rsidRPr="00C05F24">
        <w:rPr>
          <w:rStyle w:val="StyleUnderline"/>
        </w:rPr>
        <w:t xml:space="preserve"> are expected to </w:t>
      </w:r>
      <w:r w:rsidRPr="00F725DA">
        <w:rPr>
          <w:rStyle w:val="StyleUnderline"/>
          <w:highlight w:val="cyan"/>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F725DA">
        <w:rPr>
          <w:rStyle w:val="Emphasis"/>
          <w:highlight w:val="cyan"/>
        </w:rPr>
        <w:t>teaching</w:t>
      </w:r>
      <w:r w:rsidRPr="002F6F02">
        <w:rPr>
          <w:rStyle w:val="Emphasis"/>
        </w:rPr>
        <w:t xml:space="preserve"> and learning</w:t>
      </w:r>
      <w:r w:rsidRPr="002F6F02">
        <w:rPr>
          <w:rStyle w:val="StyleUnderline"/>
        </w:rPr>
        <w:t xml:space="preserve">, as well as all other aspects of this complex organization </w:t>
      </w:r>
      <w:r w:rsidRPr="00F725DA">
        <w:rPr>
          <w:rStyle w:val="StyleUnderline"/>
          <w:highlight w:val="cyan"/>
        </w:rPr>
        <w:t xml:space="preserve">to ensure </w:t>
      </w:r>
      <w:r w:rsidRPr="00F725DA">
        <w:rPr>
          <w:rStyle w:val="Emphasis"/>
          <w:highlight w:val="cyan"/>
        </w:rPr>
        <w:t>quality preparation</w:t>
      </w:r>
      <w:r w:rsidRPr="00B60D37">
        <w:rPr>
          <w:sz w:val="16"/>
        </w:rPr>
        <w:t xml:space="preserve"> of all students to life and work. Here we present a systemic </w:t>
      </w:r>
      <w:r w:rsidRPr="00B60D37">
        <w:rPr>
          <w:sz w:val="16"/>
        </w:rPr>
        <w:lastRenderedPageBreak/>
        <w:t xml:space="preserve">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F725DA">
        <w:rPr>
          <w:rStyle w:val="StyleUnderline"/>
          <w:highlight w:val="cyan"/>
        </w:rPr>
        <w:t>For</w:t>
      </w:r>
      <w:r w:rsidRPr="00B60D37">
        <w:rPr>
          <w:sz w:val="16"/>
        </w:rPr>
        <w:t xml:space="preserve"> an individual, a nation, and </w:t>
      </w:r>
      <w:r w:rsidRPr="00F725DA">
        <w:rPr>
          <w:rStyle w:val="Emphasis"/>
          <w:highlight w:val="cyan"/>
        </w:rPr>
        <w:t>humankind</w:t>
      </w:r>
      <w:r w:rsidRPr="00F725DA">
        <w:rPr>
          <w:sz w:val="16"/>
          <w:highlight w:val="cyan"/>
        </w:rPr>
        <w:t xml:space="preserve"> </w:t>
      </w:r>
      <w:r w:rsidRPr="00F725DA">
        <w:rPr>
          <w:rStyle w:val="StyleUnderline"/>
          <w:highlight w:val="cyan"/>
        </w:rPr>
        <w:t>to</w:t>
      </w:r>
      <w:r w:rsidRPr="00F725DA">
        <w:rPr>
          <w:sz w:val="16"/>
          <w:highlight w:val="cyan"/>
        </w:rPr>
        <w:t xml:space="preserve"> </w:t>
      </w:r>
      <w:r w:rsidRPr="00F725DA">
        <w:rPr>
          <w:rStyle w:val="Emphasis"/>
          <w:highlight w:val="cyan"/>
        </w:rPr>
        <w:t>survive</w:t>
      </w:r>
      <w:r w:rsidRPr="002F6F02">
        <w:rPr>
          <w:rStyle w:val="Emphasis"/>
        </w:rPr>
        <w:t xml:space="preserve"> and progress</w:t>
      </w:r>
      <w:r w:rsidRPr="00B60D37">
        <w:rPr>
          <w:sz w:val="16"/>
        </w:rPr>
        <w:t xml:space="preserve">, </w:t>
      </w:r>
      <w:r w:rsidRPr="00F725DA">
        <w:rPr>
          <w:rStyle w:val="Emphasis"/>
          <w:highlight w:val="cyan"/>
        </w:rPr>
        <w:t>innovation</w:t>
      </w:r>
      <w:r w:rsidRPr="00F725DA">
        <w:rPr>
          <w:sz w:val="16"/>
          <w:highlight w:val="cyan"/>
        </w:rPr>
        <w:t xml:space="preserve"> </w:t>
      </w:r>
      <w:r w:rsidRPr="00F725DA">
        <w:rPr>
          <w:rStyle w:val="StyleUnderline"/>
          <w:highlight w:val="cyan"/>
        </w:rPr>
        <w:t>and</w:t>
      </w:r>
      <w:r w:rsidRPr="00F725DA">
        <w:rPr>
          <w:sz w:val="16"/>
          <w:highlight w:val="cyan"/>
        </w:rPr>
        <w:t xml:space="preserve"> </w:t>
      </w:r>
      <w:r w:rsidRPr="00F725DA">
        <w:rPr>
          <w:rStyle w:val="Emphasis"/>
          <w:highlight w:val="cyan"/>
        </w:rPr>
        <w:t>evolution</w:t>
      </w:r>
      <w:r w:rsidRPr="00F725DA">
        <w:rPr>
          <w:sz w:val="16"/>
          <w:highlight w:val="cyan"/>
        </w:rPr>
        <w:t xml:space="preserve"> </w:t>
      </w:r>
      <w:r w:rsidRPr="00F725DA">
        <w:rPr>
          <w:rStyle w:val="StyleUnderline"/>
          <w:highlight w:val="cyan"/>
        </w:rPr>
        <w:t xml:space="preserve">are </w:t>
      </w:r>
      <w:r w:rsidRPr="00F725DA">
        <w:rPr>
          <w:rStyle w:val="Emphasis"/>
          <w:highlight w:val="cyan"/>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F725DA">
        <w:rPr>
          <w:rStyle w:val="StyleUnderline"/>
          <w:highlight w:val="cyan"/>
        </w:rPr>
        <w:t xml:space="preserve">education plays a </w:t>
      </w:r>
      <w:r w:rsidRPr="00F725DA">
        <w:rPr>
          <w:rStyle w:val="Emphasis"/>
          <w:highlight w:val="cyan"/>
        </w:rPr>
        <w:t>crucial role</w:t>
      </w:r>
      <w:r w:rsidRPr="00F725DA">
        <w:rPr>
          <w:sz w:val="16"/>
          <w:highlight w:val="cyan"/>
        </w:rPr>
        <w:t xml:space="preserve"> </w:t>
      </w:r>
      <w:r w:rsidRPr="00F725DA">
        <w:rPr>
          <w:rStyle w:val="StyleUnderline"/>
          <w:highlight w:val="cyan"/>
        </w:rPr>
        <w:t>in</w:t>
      </w:r>
      <w:r w:rsidRPr="002F6F02">
        <w:rPr>
          <w:rStyle w:val="StyleUnderline"/>
        </w:rPr>
        <w:t xml:space="preserve"> creating </w:t>
      </w:r>
      <w:r w:rsidRPr="00F725DA">
        <w:rPr>
          <w:rStyle w:val="StyleUnderline"/>
          <w:highlight w:val="cyan"/>
        </w:rPr>
        <w:t xml:space="preserve">a </w:t>
      </w:r>
      <w:r w:rsidRPr="00F725DA">
        <w:rPr>
          <w:rStyle w:val="Emphasis"/>
          <w:highlight w:val="cyan"/>
        </w:rPr>
        <w:t>sustainable future</w:t>
      </w:r>
      <w:r w:rsidRPr="00F725DA">
        <w:rPr>
          <w:rStyle w:val="StyleUnderline"/>
          <w:highlight w:val="cyan"/>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F725DA">
        <w:rPr>
          <w:rStyle w:val="StyleUnderline"/>
          <w:highlight w:val="cyan"/>
        </w:rPr>
        <w:t xml:space="preserve">keeps species evolving so they can </w:t>
      </w:r>
      <w:r w:rsidRPr="00F725DA">
        <w:rPr>
          <w:rStyle w:val="Emphasis"/>
          <w:highlight w:val="cyan"/>
        </w:rPr>
        <w:t>better compete for survival</w:t>
      </w:r>
      <w:r w:rsidRPr="002F6F02">
        <w:rPr>
          <w:rStyle w:val="StyleUnderline"/>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StyleUnderline"/>
        </w:rPr>
        <w:t xml:space="preserve">(e.g. industrial, business, or educational) needs constant innovation to remain </w:t>
      </w:r>
      <w:r w:rsidRPr="00C05F24">
        <w:rPr>
          <w:rStyle w:val="Emphasis"/>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social and economic</w:t>
      </w:r>
      <w:r w:rsidRPr="002F6F02">
        <w:rPr>
          <w:rStyle w:val="Emphasis"/>
        </w:rPr>
        <w:t xml:space="preserve"> </w:t>
      </w:r>
      <w:r w:rsidRPr="00F725DA">
        <w:rPr>
          <w:rStyle w:val="Emphasis"/>
          <w:highlight w:val="cyan"/>
        </w:rPr>
        <w:t>well-being</w:t>
      </w:r>
      <w:r w:rsidRPr="00F725DA">
        <w:rPr>
          <w:sz w:val="16"/>
          <w:highlight w:val="cyan"/>
        </w:rPr>
        <w:t xml:space="preserve"> </w:t>
      </w:r>
      <w:r w:rsidRPr="00F725DA">
        <w:rPr>
          <w:rStyle w:val="StyleUnderline"/>
          <w:highlight w:val="cyan"/>
        </w:rPr>
        <w:t>will</w:t>
      </w:r>
      <w:r w:rsidRPr="00F725DA">
        <w:rPr>
          <w:sz w:val="16"/>
          <w:highlight w:val="cyan"/>
        </w:rPr>
        <w:t xml:space="preserve"> </w:t>
      </w:r>
      <w:r w:rsidRPr="00F725DA">
        <w:rPr>
          <w:rStyle w:val="Emphasis"/>
          <w:highlight w:val="cyan"/>
        </w:rPr>
        <w:t>depend</w:t>
      </w:r>
      <w:r w:rsidRPr="00B60D37">
        <w:rPr>
          <w:sz w:val="16"/>
        </w:rPr>
        <w:t xml:space="preserve"> </w:t>
      </w:r>
      <w:r w:rsidRPr="002F6F02">
        <w:rPr>
          <w:rStyle w:val="StyleUnderline"/>
        </w:rPr>
        <w:t xml:space="preserve">to an ever greater extent </w:t>
      </w:r>
      <w:r w:rsidRPr="00F725DA">
        <w:rPr>
          <w:rStyle w:val="StyleUnderline"/>
          <w:highlight w:val="cyan"/>
        </w:rPr>
        <w:t>on</w:t>
      </w:r>
      <w:r w:rsidRPr="002F6F02">
        <w:rPr>
          <w:rStyle w:val="StyleUnderline"/>
        </w:rPr>
        <w:t xml:space="preserve"> the quality of </w:t>
      </w:r>
      <w:r w:rsidRPr="00C05F24">
        <w:rPr>
          <w:rStyle w:val="StyleUnderline"/>
        </w:rPr>
        <w:t xml:space="preserve">their citizens’ </w:t>
      </w:r>
      <w:r w:rsidRPr="00F725DA">
        <w:rPr>
          <w:rStyle w:val="StyleUnderline"/>
          <w:highlight w:val="cyan"/>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w:t>
      </w:r>
    </w:p>
    <w:p w14:paraId="60CC91AE" w14:textId="77777777" w:rsidR="00F96A09" w:rsidRPr="00A5338B" w:rsidRDefault="00F96A09" w:rsidP="00F96A09"/>
    <w:p w14:paraId="79A2C53D" w14:textId="22FDA4B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074CC"/>
    <w:multiLevelType w:val="hybridMultilevel"/>
    <w:tmpl w:val="FFFC243E"/>
    <w:lvl w:ilvl="0" w:tplc="D46E1570">
      <w:numFmt w:val="bullet"/>
      <w:lvlText w:val="-"/>
      <w:lvlJc w:val="left"/>
      <w:pPr>
        <w:ind w:left="770" w:hanging="360"/>
      </w:pPr>
      <w:rPr>
        <w:rFonts w:ascii="Calibri" w:eastAsiaTheme="minorEastAsia" w:hAnsi="Calibri" w:cstheme="minorBid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C3152"/>
    <w:multiLevelType w:val="hybridMultilevel"/>
    <w:tmpl w:val="B6F8D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DE15CA"/>
    <w:multiLevelType w:val="hybridMultilevel"/>
    <w:tmpl w:val="17742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FD1C99"/>
    <w:multiLevelType w:val="hybridMultilevel"/>
    <w:tmpl w:val="89248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7"/>
  </w:num>
  <w:num w:numId="15">
    <w:abstractNumId w:val="14"/>
  </w:num>
  <w:num w:numId="16">
    <w:abstractNumId w:val="12"/>
  </w:num>
  <w:num w:numId="17">
    <w:abstractNumId w:val="11"/>
  </w:num>
  <w:num w:numId="18">
    <w:abstractNumId w:val="13"/>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1A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6B3"/>
    <w:rsid w:val="003C5F4C"/>
    <w:rsid w:val="003D5EA8"/>
    <w:rsid w:val="003D7B28"/>
    <w:rsid w:val="003E305E"/>
    <w:rsid w:val="003E34DB"/>
    <w:rsid w:val="003E5302"/>
    <w:rsid w:val="003E5BF1"/>
    <w:rsid w:val="003F2452"/>
    <w:rsid w:val="003F41EA"/>
    <w:rsid w:val="003F7DF0"/>
    <w:rsid w:val="004039AF"/>
    <w:rsid w:val="00407AFF"/>
    <w:rsid w:val="0041155D"/>
    <w:rsid w:val="00415FE6"/>
    <w:rsid w:val="004170BF"/>
    <w:rsid w:val="004270E3"/>
    <w:rsid w:val="004348DC"/>
    <w:rsid w:val="00434921"/>
    <w:rsid w:val="00442018"/>
    <w:rsid w:val="00446567"/>
    <w:rsid w:val="00447B10"/>
    <w:rsid w:val="004501F9"/>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A9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EE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FC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5DA"/>
    <w:rsid w:val="00F73954"/>
    <w:rsid w:val="00F94060"/>
    <w:rsid w:val="00F96A09"/>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6C1C6"/>
  <w14:defaultImageDpi w14:val="300"/>
  <w15:docId w15:val="{9025D8B1-58F1-774C-B517-17E0C206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6A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1A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1A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E1A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5E1A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1A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1A98"/>
  </w:style>
  <w:style w:type="character" w:customStyle="1" w:styleId="Heading1Char">
    <w:name w:val="Heading 1 Char"/>
    <w:aliases w:val="Pocket Char"/>
    <w:basedOn w:val="DefaultParagraphFont"/>
    <w:link w:val="Heading1"/>
    <w:uiPriority w:val="9"/>
    <w:rsid w:val="005E1A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1A9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E1A9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5E1A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1A9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5E1A9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5E1A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E1A9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E1A98"/>
    <w:rPr>
      <w:color w:val="auto"/>
      <w:u w:val="none"/>
    </w:rPr>
  </w:style>
  <w:style w:type="paragraph" w:styleId="DocumentMap">
    <w:name w:val="Document Map"/>
    <w:basedOn w:val="Normal"/>
    <w:link w:val="DocumentMapChar"/>
    <w:uiPriority w:val="99"/>
    <w:semiHidden/>
    <w:unhideWhenUsed/>
    <w:rsid w:val="005E1A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1A98"/>
    <w:rPr>
      <w:rFonts w:ascii="Lucida Grande" w:hAnsi="Lucida Grande" w:cs="Lucida Grande"/>
    </w:rPr>
  </w:style>
  <w:style w:type="character" w:styleId="UnresolvedMention">
    <w:name w:val="Unresolved Mention"/>
    <w:basedOn w:val="DefaultParagraphFont"/>
    <w:uiPriority w:val="99"/>
    <w:semiHidden/>
    <w:unhideWhenUsed/>
    <w:rsid w:val="00F96A09"/>
    <w:rPr>
      <w:color w:val="605E5C"/>
      <w:shd w:val="clear" w:color="auto" w:fill="E1DFDD"/>
    </w:rPr>
  </w:style>
  <w:style w:type="paragraph" w:customStyle="1" w:styleId="Emphasis1">
    <w:name w:val="Emphasis1"/>
    <w:basedOn w:val="Normal"/>
    <w:link w:val="Emphasis"/>
    <w:uiPriority w:val="20"/>
    <w:qFormat/>
    <w:rsid w:val="00F96A09"/>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96A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96A09"/>
    <w:pPr>
      <w:ind w:left="720"/>
      <w:jc w:val="both"/>
    </w:pPr>
    <w:rPr>
      <w:rFonts w:eastAsiaTheme="minorHAnsi"/>
      <w:b/>
      <w:iCs/>
      <w:szCs w:val="22"/>
      <w:u w:val="single"/>
    </w:rPr>
  </w:style>
  <w:style w:type="paragraph" w:styleId="ListParagraph">
    <w:name w:val="List Paragraph"/>
    <w:aliases w:val="6 font,Colorful List - Accent 11"/>
    <w:basedOn w:val="Normal"/>
    <w:uiPriority w:val="99"/>
    <w:unhideWhenUsed/>
    <w:qFormat/>
    <w:rsid w:val="00F96A09"/>
    <w:pPr>
      <w:ind w:left="720"/>
      <w:contextualSpacing/>
    </w:pPr>
  </w:style>
  <w:style w:type="paragraph" w:customStyle="1" w:styleId="cardtext">
    <w:name w:val="card text"/>
    <w:basedOn w:val="Normal"/>
    <w:link w:val="cardtextChar"/>
    <w:qFormat/>
    <w:rsid w:val="00F96A09"/>
    <w:pPr>
      <w:ind w:left="288" w:right="288"/>
    </w:pPr>
    <w:rPr>
      <w:rFonts w:ascii="Times New Roman" w:hAnsi="Times New Roman" w:cs="Times New Roman"/>
    </w:rPr>
  </w:style>
  <w:style w:type="character" w:customStyle="1" w:styleId="cardtextChar">
    <w:name w:val="card text Char"/>
    <w:basedOn w:val="DefaultParagraphFont"/>
    <w:link w:val="cardtext"/>
    <w:rsid w:val="00F96A09"/>
    <w:rPr>
      <w:rFonts w:ascii="Times New Roman" w:hAnsi="Times New Roman" w:cs="Times New Roman"/>
      <w:sz w:val="22"/>
    </w:rPr>
  </w:style>
  <w:style w:type="character" w:customStyle="1" w:styleId="underline">
    <w:name w:val="underline"/>
    <w:qFormat/>
    <w:rsid w:val="00F96A09"/>
    <w:rPr>
      <w:u w:val="single"/>
    </w:rPr>
  </w:style>
  <w:style w:type="paragraph" w:styleId="BodyText">
    <w:name w:val="Body Text"/>
    <w:basedOn w:val="Normal"/>
    <w:link w:val="BodyTextChar"/>
    <w:semiHidden/>
    <w:rsid w:val="00F96A09"/>
    <w:rPr>
      <w:rFonts w:ascii="Century Gothic" w:eastAsia="Calibri" w:hAnsi="Century Gothic"/>
    </w:rPr>
  </w:style>
  <w:style w:type="character" w:customStyle="1" w:styleId="BodyTextChar">
    <w:name w:val="Body Text Char"/>
    <w:basedOn w:val="DefaultParagraphFont"/>
    <w:link w:val="BodyText"/>
    <w:semiHidden/>
    <w:rsid w:val="00F96A09"/>
    <w:rPr>
      <w:rFonts w:ascii="Century Gothic" w:eastAsia="Calibri" w:hAnsi="Century Gothic" w:cs="Calibri"/>
      <w:sz w:val="22"/>
    </w:rPr>
  </w:style>
  <w:style w:type="paragraph" w:styleId="FootnoteText">
    <w:name w:val="footnote text"/>
    <w:basedOn w:val="Normal"/>
    <w:link w:val="FootnoteTextChar"/>
    <w:uiPriority w:val="99"/>
    <w:semiHidden/>
    <w:unhideWhenUsed/>
    <w:rsid w:val="00F96A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6A09"/>
    <w:rPr>
      <w:rFonts w:ascii="Calibri" w:hAnsi="Calibri" w:cs="Calibri"/>
      <w:sz w:val="20"/>
      <w:szCs w:val="20"/>
    </w:rPr>
  </w:style>
  <w:style w:type="character" w:styleId="FootnoteReference">
    <w:name w:val="footnote reference"/>
    <w:basedOn w:val="DefaultParagraphFont"/>
    <w:uiPriority w:val="99"/>
    <w:semiHidden/>
    <w:unhideWhenUsed/>
    <w:rsid w:val="00F96A09"/>
    <w:rPr>
      <w:vertAlign w:val="superscript"/>
    </w:rPr>
  </w:style>
  <w:style w:type="paragraph" w:customStyle="1" w:styleId="UnderlinePara">
    <w:name w:val="Underline Para"/>
    <w:basedOn w:val="Normal"/>
    <w:uiPriority w:val="1"/>
    <w:qFormat/>
    <w:rsid w:val="00F96A09"/>
    <w:pPr>
      <w:widowControl w:val="0"/>
      <w:suppressAutoHyphens/>
      <w:spacing w:after="200" w:line="240" w:lineRule="auto"/>
      <w:contextualSpacing/>
    </w:pPr>
    <w:rPr>
      <w:rFonts w:asciiTheme="minorHAnsi" w:hAnsiTheme="minorHAnsi"/>
      <w:u w:val="single"/>
    </w:rPr>
  </w:style>
  <w:style w:type="paragraph" w:customStyle="1" w:styleId="Analytic">
    <w:name w:val="Analytic"/>
    <w:basedOn w:val="Heading4"/>
    <w:qFormat/>
    <w:rsid w:val="00F96A09"/>
  </w:style>
  <w:style w:type="paragraph" w:customStyle="1" w:styleId="GAUnderline">
    <w:name w:val="GA Underline"/>
    <w:basedOn w:val="Normal"/>
    <w:link w:val="GAUnderlineChar"/>
    <w:qFormat/>
    <w:rsid w:val="00F96A09"/>
    <w:rPr>
      <w:szCs w:val="20"/>
      <w:u w:val="single"/>
    </w:rPr>
  </w:style>
  <w:style w:type="character" w:customStyle="1" w:styleId="GAUnderlineChar">
    <w:name w:val="GA Underline Char"/>
    <w:basedOn w:val="DefaultParagraphFont"/>
    <w:link w:val="GAUnderline"/>
    <w:rsid w:val="00F96A09"/>
    <w:rPr>
      <w:rFonts w:ascii="Calibri" w:hAnsi="Calibri" w:cs="Calibri"/>
      <w:sz w:val="22"/>
      <w:szCs w:val="20"/>
      <w:u w:val="single"/>
    </w:rPr>
  </w:style>
  <w:style w:type="character" w:customStyle="1" w:styleId="tagChar">
    <w:name w:val="tag Char"/>
    <w:qFormat/>
    <w:rsid w:val="00F96A09"/>
    <w:rPr>
      <w:rFonts w:ascii="Times New Roman" w:eastAsia="Times New Roman" w:hAnsi="Times New Roman"/>
      <w:b/>
      <w:sz w:val="24"/>
    </w:rPr>
  </w:style>
  <w:style w:type="character" w:styleId="Strong">
    <w:name w:val="Strong"/>
    <w:basedOn w:val="DefaultParagraphFont"/>
    <w:uiPriority w:val="22"/>
    <w:qFormat/>
    <w:rsid w:val="00734E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6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ject-syndicate.org/commentary/repairing-the-roots-of-american-power-by-richard-n--haass" TargetMode="External"/><Relationship Id="rId18" Type="http://schemas.openxmlformats.org/officeDocument/2006/relationships/hyperlink" Target="https://www.sciencedirect.com/science/article/pii/S004727271500208X" TargetMode="External"/><Relationship Id="rId26" Type="http://schemas.openxmlformats.org/officeDocument/2006/relationships/hyperlink" Target="https://www.oecd-ilibrary.org/education/lessons-from-pisa-for-the-united-states/brazil-encouraging-lessons-from-a-large-federal-system_9789264096660-9-en" TargetMode="External"/><Relationship Id="rId3" Type="http://schemas.openxmlformats.org/officeDocument/2006/relationships/customXml" Target="../customXml/item3.xml"/><Relationship Id="rId21" Type="http://schemas.openxmlformats.org/officeDocument/2006/relationships/hyperlink" Target="https://openknowledge.worldbank.org/bitstream/handle/10986/20488/9781464801518.pdf" TargetMode="External"/><Relationship Id="rId7" Type="http://schemas.openxmlformats.org/officeDocument/2006/relationships/settings" Target="settings.xml"/><Relationship Id="rId12" Type="http://schemas.openxmlformats.org/officeDocument/2006/relationships/hyperlink" Target="https://www.weforum.org/agenda/2018/11/the-next-economic-crisis-could-cause-a-global-conflict-heres-why/" TargetMode="External"/><Relationship Id="rId17" Type="http://schemas.openxmlformats.org/officeDocument/2006/relationships/hyperlink" Target="https://www.mitpressjournals.org/doi/abs/10.1162/003465300558894" TargetMode="External"/><Relationship Id="rId25" Type="http://schemas.openxmlformats.org/officeDocument/2006/relationships/hyperlink" Target="https://openknowledge.worldbank.org/bitstream/handle/10986/2383/656590REPLACEM0hieving0World0Class0.pdf?sequence=1&amp;isAllowed=y" TargetMode="External"/><Relationship Id="rId2" Type="http://schemas.openxmlformats.org/officeDocument/2006/relationships/customXml" Target="../customXml/item2.xml"/><Relationship Id="rId16" Type="http://schemas.openxmlformats.org/officeDocument/2006/relationships/hyperlink" Target="https://www.sciencedirect.com/science/article/abs/pii/S0047272713002119" TargetMode="External"/><Relationship Id="rId20" Type="http://schemas.openxmlformats.org/officeDocument/2006/relationships/hyperlink" Target="http://citeseerx.ist.psu.edu/viewdoc/summary?doi=10.1.1.295.258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astwestcenter.org/news-center/east-west-wire/the-impact-ai-nuclear-deterrence-china-russia-and-the-united-states" TargetMode="External"/><Relationship Id="rId24" Type="http://schemas.openxmlformats.org/officeDocument/2006/relationships/hyperlink" Target="https://www.journals.uchicago.edu/doi/abs/10.1086/702609?af=R&amp;amp=&amp;" TargetMode="External"/><Relationship Id="rId5" Type="http://schemas.openxmlformats.org/officeDocument/2006/relationships/numbering" Target="numbering.xml"/><Relationship Id="rId15" Type="http://schemas.openxmlformats.org/officeDocument/2006/relationships/hyperlink" Target="http://dx.doi.org/10.1016/j.riob.2015.07.001" TargetMode="External"/><Relationship Id="rId23" Type="http://schemas.openxmlformats.org/officeDocument/2006/relationships/hyperlink" Target="https://www.journals.uchicago.edu/doi/abs/10.1086/702609" TargetMode="External"/><Relationship Id="rId28" Type="http://schemas.openxmlformats.org/officeDocument/2006/relationships/hyperlink" Target="https://openknowledge.worldbank.org/bitstream/handle/10986/28340/211096ov.pdf" TargetMode="External"/><Relationship Id="rId10" Type="http://schemas.openxmlformats.org/officeDocument/2006/relationships/hyperlink" Target="https://www.usatoday.com/story/money/2017/04/17/why-china-beating-us-innovation/100016138/" TargetMode="External"/><Relationship Id="rId19" Type="http://schemas.openxmlformats.org/officeDocument/2006/relationships/hyperlink" Target="https://eml.berkeley.edu/~ffinan/Finan_MPoliticians.pdf" TargetMode="External"/><Relationship Id="rId4" Type="http://schemas.openxmlformats.org/officeDocument/2006/relationships/customXml" Target="../customXml/item4.xml"/><Relationship Id="rId9" Type="http://schemas.openxmlformats.org/officeDocument/2006/relationships/hyperlink" Target="https://doi.org/10.1057/s41291-019-00089-9" TargetMode="External"/><Relationship Id="rId14" Type="http://schemas.openxmlformats.org/officeDocument/2006/relationships/hyperlink" Target="https://www.epi.org/publication/secular-stagnation/)//BB" TargetMode="External"/><Relationship Id="rId22" Type="http://schemas.openxmlformats.org/officeDocument/2006/relationships/hyperlink" Target="https://www.nctq.org/publications/2018-Teacher-Prep-Review" TargetMode="External"/><Relationship Id="rId27" Type="http://schemas.openxmlformats.org/officeDocument/2006/relationships/hyperlink" Target="https://link.springer.com/article/10.1007%2Fs10833-018-9325-4"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13495</Words>
  <Characters>76925</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9</cp:revision>
  <dcterms:created xsi:type="dcterms:W3CDTF">2021-11-07T15:37:00Z</dcterms:created>
  <dcterms:modified xsi:type="dcterms:W3CDTF">2021-11-07T15:50:00Z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