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9A553" w14:textId="18EB9F1D" w:rsidR="00BF10CC" w:rsidRPr="00185546" w:rsidRDefault="00255474" w:rsidP="00255474">
      <w:pPr>
        <w:pStyle w:val="Heading1"/>
        <w:rPr>
          <w:rFonts w:asciiTheme="minorHAnsi" w:hAnsiTheme="minorHAnsi" w:cstheme="minorHAnsi"/>
        </w:rPr>
      </w:pPr>
      <w:r w:rsidRPr="00185546">
        <w:rPr>
          <w:rFonts w:asciiTheme="minorHAnsi" w:hAnsiTheme="minorHAnsi" w:cstheme="minorHAnsi"/>
        </w:rPr>
        <w:t>1NC</w:t>
      </w:r>
    </w:p>
    <w:p w14:paraId="2243E052" w14:textId="50ADD9F9" w:rsidR="00255474" w:rsidRPr="00185546" w:rsidRDefault="00255474" w:rsidP="00255474">
      <w:pPr>
        <w:pStyle w:val="Heading2"/>
        <w:rPr>
          <w:rFonts w:asciiTheme="minorHAnsi" w:hAnsiTheme="minorHAnsi" w:cstheme="minorHAnsi"/>
        </w:rPr>
      </w:pPr>
      <w:r w:rsidRPr="00185546">
        <w:rPr>
          <w:rFonts w:asciiTheme="minorHAnsi" w:hAnsiTheme="minorHAnsi" w:cstheme="minorHAnsi"/>
        </w:rPr>
        <w:t>1</w:t>
      </w:r>
    </w:p>
    <w:p w14:paraId="388FFD80" w14:textId="4E071EE3" w:rsidR="00255474" w:rsidRPr="00185546" w:rsidRDefault="00255474" w:rsidP="00255474">
      <w:pPr>
        <w:pStyle w:val="Heading3"/>
        <w:rPr>
          <w:rFonts w:asciiTheme="minorHAnsi" w:hAnsiTheme="minorHAnsi" w:cstheme="minorHAnsi"/>
        </w:rPr>
      </w:pPr>
      <w:r w:rsidRPr="00185546">
        <w:rPr>
          <w:rFonts w:asciiTheme="minorHAnsi" w:hAnsiTheme="minorHAnsi" w:cstheme="minorHAnsi"/>
        </w:rPr>
        <w:t>OFF</w:t>
      </w:r>
    </w:p>
    <w:p w14:paraId="367CA5DA" w14:textId="3F6671B9" w:rsidR="005D71CC" w:rsidRPr="00185546" w:rsidRDefault="005D71CC" w:rsidP="005D71CC">
      <w:pPr>
        <w:pStyle w:val="Heading4"/>
        <w:rPr>
          <w:rFonts w:asciiTheme="minorHAnsi" w:eastAsia="Times New Roman" w:hAnsiTheme="minorHAnsi" w:cstheme="minorHAnsi"/>
        </w:rPr>
      </w:pPr>
      <w:r w:rsidRPr="00185546">
        <w:rPr>
          <w:rFonts w:asciiTheme="minorHAnsi" w:hAnsiTheme="minorHAnsi" w:cstheme="minorHAnsi"/>
        </w:rPr>
        <w:t xml:space="preserve">Interpretation: </w:t>
      </w:r>
      <w:r w:rsidRPr="00185546">
        <w:rPr>
          <w:rFonts w:asciiTheme="minorHAnsi" w:eastAsia="Times New Roman" w:hAnsiTheme="minorHAnsi" w:cstheme="minorHAnsi"/>
          <w:shd w:val="clear" w:color="auto" w:fill="FFFFFF"/>
        </w:rPr>
        <w:t xml:space="preserve">Debaters must disclose all broken constructive positions with </w:t>
      </w:r>
      <w:r w:rsidRPr="00185546">
        <w:rPr>
          <w:rFonts w:asciiTheme="minorHAnsi" w:eastAsia="Times New Roman" w:hAnsiTheme="minorHAnsi" w:cstheme="minorHAnsi"/>
          <w:u w:val="single"/>
          <w:shd w:val="clear" w:color="auto" w:fill="FFFFFF"/>
        </w:rPr>
        <w:t>underlining and highlighting</w:t>
      </w:r>
      <w:r w:rsidRPr="00185546">
        <w:rPr>
          <w:rFonts w:asciiTheme="minorHAnsi" w:eastAsia="Times New Roman" w:hAnsiTheme="minorHAnsi" w:cstheme="minorHAnsi"/>
          <w:shd w:val="clear" w:color="auto" w:fill="FFFFFF"/>
        </w:rPr>
        <w:t xml:space="preserve"> on open source on the 202</w:t>
      </w:r>
      <w:r w:rsidRPr="00185546">
        <w:rPr>
          <w:rFonts w:asciiTheme="minorHAnsi" w:eastAsia="Times New Roman" w:hAnsiTheme="minorHAnsi" w:cstheme="minorHAnsi"/>
          <w:shd w:val="clear" w:color="auto" w:fill="FFFFFF"/>
        </w:rPr>
        <w:t>1</w:t>
      </w:r>
      <w:r w:rsidRPr="00185546">
        <w:rPr>
          <w:rFonts w:asciiTheme="minorHAnsi" w:eastAsia="Times New Roman" w:hAnsiTheme="minorHAnsi" w:cstheme="minorHAnsi"/>
          <w:shd w:val="clear" w:color="auto" w:fill="FFFFFF"/>
        </w:rPr>
        <w:t>-202</w:t>
      </w:r>
      <w:r w:rsidRPr="00185546">
        <w:rPr>
          <w:rFonts w:asciiTheme="minorHAnsi" w:eastAsia="Times New Roman" w:hAnsiTheme="minorHAnsi" w:cstheme="minorHAnsi"/>
          <w:shd w:val="clear" w:color="auto" w:fill="FFFFFF"/>
        </w:rPr>
        <w:t>2</w:t>
      </w:r>
      <w:r w:rsidRPr="00185546">
        <w:rPr>
          <w:rFonts w:asciiTheme="minorHAnsi" w:eastAsia="Times New Roman" w:hAnsiTheme="minorHAnsi" w:cstheme="minorHAnsi"/>
          <w:shd w:val="clear" w:color="auto" w:fill="FFFFFF"/>
        </w:rPr>
        <w:t xml:space="preserve"> NDCA LD wiki and under their own name within 30 minutes before the round.</w:t>
      </w:r>
    </w:p>
    <w:p w14:paraId="66F37655" w14:textId="0B201BCF" w:rsidR="005D71CC" w:rsidRPr="00185546" w:rsidRDefault="005D71CC" w:rsidP="005D71CC">
      <w:pPr>
        <w:pStyle w:val="Heading4"/>
        <w:rPr>
          <w:rFonts w:asciiTheme="minorHAnsi" w:hAnsiTheme="minorHAnsi" w:cstheme="minorHAnsi"/>
        </w:rPr>
      </w:pPr>
      <w:r w:rsidRPr="00185546">
        <w:rPr>
          <w:rFonts w:asciiTheme="minorHAnsi" w:hAnsiTheme="minorHAnsi" w:cstheme="minorHAnsi"/>
        </w:rPr>
        <w:t xml:space="preserve">Violation – </w:t>
      </w:r>
      <w:r w:rsidRPr="00185546">
        <w:rPr>
          <w:rFonts w:asciiTheme="minorHAnsi" w:hAnsiTheme="minorHAnsi" w:cstheme="minorHAnsi"/>
        </w:rPr>
        <w:t xml:space="preserve">they don’t not for every round </w:t>
      </w:r>
      <w:r w:rsidRPr="00185546">
        <w:rPr>
          <w:rFonts w:asciiTheme="minorHAnsi" w:hAnsiTheme="minorHAnsi" w:cstheme="minorHAnsi"/>
        </w:rPr>
        <w:t xml:space="preserve"> </w:t>
      </w:r>
    </w:p>
    <w:p w14:paraId="250F886D" w14:textId="650F4655" w:rsidR="005D71CC" w:rsidRPr="00185546" w:rsidRDefault="005009CF" w:rsidP="005D71CC">
      <w:pPr>
        <w:rPr>
          <w:rFonts w:asciiTheme="minorHAnsi" w:hAnsiTheme="minorHAnsi" w:cstheme="minorHAnsi"/>
        </w:rPr>
      </w:pPr>
      <w:r w:rsidRPr="00185546">
        <w:rPr>
          <w:rFonts w:asciiTheme="minorHAnsi" w:hAnsiTheme="minorHAnsi" w:cstheme="minorHAnsi"/>
        </w:rPr>
        <w:drawing>
          <wp:inline distT="0" distB="0" distL="0" distR="0" wp14:anchorId="160A156E" wp14:editId="41542066">
            <wp:extent cx="5943600" cy="3678555"/>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6"/>
                    <a:stretch>
                      <a:fillRect/>
                    </a:stretch>
                  </pic:blipFill>
                  <pic:spPr>
                    <a:xfrm>
                      <a:off x="0" y="0"/>
                      <a:ext cx="5943600" cy="3678555"/>
                    </a:xfrm>
                    <a:prstGeom prst="rect">
                      <a:avLst/>
                    </a:prstGeom>
                  </pic:spPr>
                </pic:pic>
              </a:graphicData>
            </a:graphic>
          </wp:inline>
        </w:drawing>
      </w:r>
    </w:p>
    <w:p w14:paraId="5FF18680" w14:textId="77777777" w:rsidR="005D71CC" w:rsidRPr="00185546" w:rsidRDefault="005D71CC" w:rsidP="005D71CC">
      <w:pPr>
        <w:pStyle w:val="Heading4"/>
        <w:rPr>
          <w:rFonts w:asciiTheme="minorHAnsi" w:hAnsiTheme="minorHAnsi" w:cstheme="minorHAnsi"/>
        </w:rPr>
      </w:pPr>
      <w:r w:rsidRPr="00185546">
        <w:rPr>
          <w:rFonts w:asciiTheme="minorHAnsi" w:hAnsiTheme="minorHAnsi" w:cstheme="minorHAnsi"/>
        </w:rPr>
        <w:t xml:space="preserve">A. Debate resource inequities—you’ll say people will steal cards, but that’s good—only way to level the playing field for students like novices in under-privileged programs – key to inclusion and </w:t>
      </w:r>
      <w:proofErr w:type="spellStart"/>
      <w:r w:rsidRPr="00185546">
        <w:rPr>
          <w:rFonts w:asciiTheme="minorHAnsi" w:hAnsiTheme="minorHAnsi" w:cstheme="minorHAnsi"/>
        </w:rPr>
        <w:t>its</w:t>
      </w:r>
      <w:proofErr w:type="spellEnd"/>
      <w:r w:rsidRPr="00185546">
        <w:rPr>
          <w:rFonts w:asciiTheme="minorHAnsi" w:hAnsiTheme="minorHAnsi" w:cstheme="minorHAnsi"/>
        </w:rPr>
        <w:t xml:space="preserve"> an independent voter and outweighs because you can’t debate if you aren’t included </w:t>
      </w:r>
    </w:p>
    <w:p w14:paraId="1C25E2F7" w14:textId="77777777" w:rsidR="005D71CC" w:rsidRPr="00185546" w:rsidRDefault="005D71CC" w:rsidP="005D71CC">
      <w:pPr>
        <w:pStyle w:val="Heading4"/>
        <w:rPr>
          <w:rFonts w:asciiTheme="minorHAnsi" w:hAnsiTheme="minorHAnsi" w:cstheme="minorHAnsi"/>
        </w:rPr>
      </w:pPr>
      <w:r w:rsidRPr="00185546">
        <w:rPr>
          <w:rFonts w:asciiTheme="minorHAnsi" w:hAnsiTheme="minorHAnsi" w:cstheme="minorHAnsi"/>
        </w:rPr>
        <w:t xml:space="preserve">B. Evidence ethics – open source is the only way to verify before </w:t>
      </w:r>
      <w:proofErr w:type="gramStart"/>
      <w:r w:rsidRPr="00185546">
        <w:rPr>
          <w:rFonts w:asciiTheme="minorHAnsi" w:hAnsiTheme="minorHAnsi" w:cstheme="minorHAnsi"/>
        </w:rPr>
        <w:t>round</w:t>
      </w:r>
      <w:proofErr w:type="gramEnd"/>
      <w:r w:rsidRPr="00185546">
        <w:rPr>
          <w:rFonts w:asciiTheme="minorHAnsi" w:hAnsiTheme="minorHAnsi" w:cstheme="minorHAnsi"/>
        </w:rPr>
        <w:t xml:space="preserve"> that cards aren’t mis cut – otherwise you could have highlighted or bracketed unethically. That’s an independent voter – maintaining ethical evidence practices is key to being good academics and to verify you didn’t cheat </w:t>
      </w:r>
    </w:p>
    <w:p w14:paraId="7480DFBD" w14:textId="77777777" w:rsidR="005D71CC" w:rsidRPr="00185546" w:rsidRDefault="005D71CC" w:rsidP="005D71CC">
      <w:pPr>
        <w:pStyle w:val="Heading4"/>
        <w:rPr>
          <w:rFonts w:asciiTheme="minorHAnsi" w:hAnsiTheme="minorHAnsi" w:cstheme="minorHAnsi"/>
        </w:rPr>
      </w:pPr>
      <w:r w:rsidRPr="00185546">
        <w:rPr>
          <w:rFonts w:asciiTheme="minorHAnsi" w:hAnsiTheme="minorHAnsi" w:cstheme="minorHAnsi"/>
        </w:rPr>
        <w:t xml:space="preserve">C. Depth of clash – open source allows debaters to come up with more nuanced researched objections to their </w:t>
      </w:r>
      <w:proofErr w:type="gramStart"/>
      <w:r w:rsidRPr="00185546">
        <w:rPr>
          <w:rFonts w:asciiTheme="minorHAnsi" w:hAnsiTheme="minorHAnsi" w:cstheme="minorHAnsi"/>
        </w:rPr>
        <w:t>opponents</w:t>
      </w:r>
      <w:proofErr w:type="gramEnd"/>
      <w:r w:rsidRPr="00185546">
        <w:rPr>
          <w:rFonts w:asciiTheme="minorHAnsi" w:hAnsiTheme="minorHAnsi" w:cstheme="minorHAnsi"/>
        </w:rPr>
        <w:t xml:space="preserve"> evidence before the round faster since it’s easier to read through the doc and see what parts of the evidence are actually highlighted. Leads to highest quality evidence comparison – outweighs – thinking on your feet is non-unique but the best quality responses will come from full access to a case.</w:t>
      </w:r>
    </w:p>
    <w:p w14:paraId="39B3F7BF" w14:textId="4BA7AB5C" w:rsidR="00DF0EFC" w:rsidRPr="00185546" w:rsidRDefault="00DF0EFC" w:rsidP="00DF0EFC">
      <w:pPr>
        <w:pStyle w:val="Heading4"/>
        <w:rPr>
          <w:rFonts w:asciiTheme="minorHAnsi" w:hAnsiTheme="minorHAnsi" w:cstheme="minorHAnsi"/>
        </w:rPr>
      </w:pPr>
      <w:r w:rsidRPr="00185546">
        <w:rPr>
          <w:rFonts w:asciiTheme="minorHAnsi" w:hAnsiTheme="minorHAnsi" w:cstheme="minorHAnsi"/>
        </w:rPr>
        <w:t>[1] DTD on 1</w:t>
      </w:r>
      <w:r w:rsidRPr="00185546">
        <w:rPr>
          <w:rFonts w:asciiTheme="minorHAnsi" w:hAnsiTheme="minorHAnsi" w:cstheme="minorHAnsi"/>
        </w:rPr>
        <w:t>n</w:t>
      </w:r>
      <w:r w:rsidRPr="00185546">
        <w:rPr>
          <w:rFonts w:asciiTheme="minorHAnsi" w:hAnsiTheme="minorHAnsi" w:cstheme="minorHAnsi"/>
        </w:rPr>
        <w:t>c theory and disclosure – a) disclosure cannot be drop the argument because it would just drop you because you’re the norm b) deterrence</w:t>
      </w:r>
    </w:p>
    <w:p w14:paraId="48342949" w14:textId="77777777" w:rsidR="00DF0EFC" w:rsidRPr="00185546" w:rsidRDefault="00DF0EFC" w:rsidP="00DF0EFC">
      <w:pPr>
        <w:pStyle w:val="Heading4"/>
        <w:rPr>
          <w:rFonts w:asciiTheme="minorHAnsi" w:hAnsiTheme="minorHAnsi" w:cstheme="minorHAnsi"/>
        </w:rPr>
      </w:pPr>
      <w:r w:rsidRPr="00185546">
        <w:rPr>
          <w:rFonts w:asciiTheme="minorHAnsi" w:hAnsiTheme="minorHAnsi" w:cstheme="minorHAnsi"/>
        </w:rPr>
        <w:t xml:space="preserve">[2] Reject all responses to disclosure – they selectively comply with our norm because they disclose some docs that meet our criteria which proves we can’t verify what norms they </w:t>
      </w:r>
      <w:proofErr w:type="gramStart"/>
      <w:r w:rsidRPr="00185546">
        <w:rPr>
          <w:rFonts w:asciiTheme="minorHAnsi" w:hAnsiTheme="minorHAnsi" w:cstheme="minorHAnsi"/>
        </w:rPr>
        <w:t>actually agree</w:t>
      </w:r>
      <w:proofErr w:type="gramEnd"/>
      <w:r w:rsidRPr="00185546">
        <w:rPr>
          <w:rFonts w:asciiTheme="minorHAnsi" w:hAnsiTheme="minorHAnsi" w:cstheme="minorHAnsi"/>
        </w:rPr>
        <w:t xml:space="preserve"> with.</w:t>
      </w:r>
    </w:p>
    <w:p w14:paraId="1420B9A0" w14:textId="4186E90B" w:rsidR="00DF0EFC" w:rsidRPr="00185546" w:rsidRDefault="00DF0EFC" w:rsidP="00DF0EFC">
      <w:pPr>
        <w:pStyle w:val="Heading4"/>
        <w:rPr>
          <w:rFonts w:asciiTheme="minorHAnsi" w:hAnsiTheme="minorHAnsi" w:cstheme="minorHAnsi"/>
        </w:rPr>
      </w:pPr>
      <w:r w:rsidRPr="00185546">
        <w:rPr>
          <w:rFonts w:asciiTheme="minorHAnsi" w:hAnsiTheme="minorHAnsi" w:cstheme="minorHAnsi"/>
        </w:rPr>
        <w:t xml:space="preserve">[3] No RVI on ac theory – </w:t>
      </w:r>
      <w:r w:rsidRPr="00185546">
        <w:rPr>
          <w:rFonts w:asciiTheme="minorHAnsi" w:hAnsiTheme="minorHAnsi" w:cstheme="minorHAnsi"/>
        </w:rPr>
        <w:t xml:space="preserve">chilling infinite abuse, substance ed, illogical </w:t>
      </w:r>
    </w:p>
    <w:p w14:paraId="467DFC60" w14:textId="77777777" w:rsidR="00DF0EFC" w:rsidRPr="00185546" w:rsidRDefault="00DF0EFC" w:rsidP="00DF0EFC">
      <w:pPr>
        <w:pStyle w:val="Heading4"/>
        <w:rPr>
          <w:rFonts w:asciiTheme="minorHAnsi" w:hAnsiTheme="minorHAnsi" w:cstheme="minorHAnsi"/>
        </w:rPr>
      </w:pPr>
      <w:r w:rsidRPr="00185546">
        <w:rPr>
          <w:rFonts w:asciiTheme="minorHAnsi" w:hAnsiTheme="minorHAnsi" w:cstheme="minorHAnsi"/>
        </w:rPr>
        <w:t xml:space="preserve">[4] CI – 1] reasonability is arbitrary – impossible to know what is reasonable until you establish a </w:t>
      </w:r>
      <w:proofErr w:type="spellStart"/>
      <w:r w:rsidRPr="00185546">
        <w:rPr>
          <w:rFonts w:asciiTheme="minorHAnsi" w:hAnsiTheme="minorHAnsi" w:cstheme="minorHAnsi"/>
        </w:rPr>
        <w:t>brightline</w:t>
      </w:r>
      <w:proofErr w:type="spellEnd"/>
      <w:r w:rsidRPr="00185546">
        <w:rPr>
          <w:rFonts w:asciiTheme="minorHAnsi" w:hAnsiTheme="minorHAnsi" w:cstheme="minorHAnsi"/>
        </w:rPr>
        <w:t xml:space="preserve"> 2] bites judge intervention </w:t>
      </w:r>
      <w:proofErr w:type="spellStart"/>
      <w:r w:rsidRPr="00185546">
        <w:rPr>
          <w:rFonts w:asciiTheme="minorHAnsi" w:hAnsiTheme="minorHAnsi" w:cstheme="minorHAnsi"/>
        </w:rPr>
        <w:t>cuz</w:t>
      </w:r>
      <w:proofErr w:type="spellEnd"/>
      <w:r w:rsidRPr="00185546">
        <w:rPr>
          <w:rFonts w:asciiTheme="minorHAnsi" w:hAnsiTheme="minorHAnsi" w:cstheme="minorHAnsi"/>
        </w:rPr>
        <w:t xml:space="preserve"> they </w:t>
      </w:r>
      <w:proofErr w:type="gramStart"/>
      <w:r w:rsidRPr="00185546">
        <w:rPr>
          <w:rFonts w:asciiTheme="minorHAnsi" w:hAnsiTheme="minorHAnsi" w:cstheme="minorHAnsi"/>
        </w:rPr>
        <w:t>have to</w:t>
      </w:r>
      <w:proofErr w:type="gramEnd"/>
      <w:r w:rsidRPr="00185546">
        <w:rPr>
          <w:rFonts w:asciiTheme="minorHAnsi" w:hAnsiTheme="minorHAnsi" w:cstheme="minorHAnsi"/>
        </w:rPr>
        <w:t xml:space="preserve"> gut check what they think is good 3] reasonability collapses </w:t>
      </w:r>
      <w:proofErr w:type="spellStart"/>
      <w:r w:rsidRPr="00185546">
        <w:rPr>
          <w:rFonts w:asciiTheme="minorHAnsi" w:hAnsiTheme="minorHAnsi" w:cstheme="minorHAnsi"/>
        </w:rPr>
        <w:t>cuz</w:t>
      </w:r>
      <w:proofErr w:type="spellEnd"/>
      <w:r w:rsidRPr="00185546">
        <w:rPr>
          <w:rFonts w:asciiTheme="minorHAnsi" w:hAnsiTheme="minorHAnsi" w:cstheme="minorHAnsi"/>
        </w:rPr>
        <w:t xml:space="preserve"> u use offense defense to evaluate offense under the BL 4] norms – you can sidestep norms by selectively choosing a different </w:t>
      </w:r>
      <w:proofErr w:type="spellStart"/>
      <w:r w:rsidRPr="00185546">
        <w:rPr>
          <w:rFonts w:asciiTheme="minorHAnsi" w:hAnsiTheme="minorHAnsi" w:cstheme="minorHAnsi"/>
        </w:rPr>
        <w:t>brightline</w:t>
      </w:r>
      <w:proofErr w:type="spellEnd"/>
      <w:r w:rsidRPr="00185546">
        <w:rPr>
          <w:rFonts w:asciiTheme="minorHAnsi" w:hAnsiTheme="minorHAnsi" w:cstheme="minorHAnsi"/>
        </w:rPr>
        <w:t xml:space="preserve"> you meet every round. </w:t>
      </w:r>
    </w:p>
    <w:p w14:paraId="6A47D320" w14:textId="76B79C21" w:rsidR="00DF0EFC" w:rsidRPr="00185546" w:rsidRDefault="00DF0EFC" w:rsidP="00DF0EFC">
      <w:pPr>
        <w:pStyle w:val="Heading4"/>
        <w:rPr>
          <w:rFonts w:asciiTheme="minorHAnsi" w:hAnsiTheme="minorHAnsi" w:cstheme="minorHAnsi"/>
        </w:rPr>
      </w:pPr>
      <w:r w:rsidRPr="00185546">
        <w:rPr>
          <w:rFonts w:asciiTheme="minorHAnsi" w:hAnsiTheme="minorHAnsi" w:cstheme="minorHAnsi"/>
        </w:rPr>
        <w:t>[5] Disclosure outweighs – it’s key to assessing the honesty of the form of your argumentation and how you presented arguments which means it precludes 1nc claims</w:t>
      </w:r>
      <w:r w:rsidR="00E0081E" w:rsidRPr="00185546">
        <w:rPr>
          <w:rFonts w:asciiTheme="minorHAnsi" w:hAnsiTheme="minorHAnsi" w:cstheme="minorHAnsi"/>
        </w:rPr>
        <w:t xml:space="preserve"> also lexically prior forced down </w:t>
      </w:r>
      <w:proofErr w:type="spellStart"/>
      <w:r w:rsidR="00E0081E" w:rsidRPr="00185546">
        <w:rPr>
          <w:rFonts w:asciiTheme="minorHAnsi" w:hAnsiTheme="minorHAnsi" w:cstheme="minorHAnsi"/>
        </w:rPr>
        <w:t>strat</w:t>
      </w:r>
      <w:proofErr w:type="spellEnd"/>
    </w:p>
    <w:p w14:paraId="607B742D" w14:textId="77777777" w:rsidR="00DF0EFC" w:rsidRPr="00185546" w:rsidRDefault="00DF0EFC" w:rsidP="00DF0EFC">
      <w:pPr>
        <w:pStyle w:val="Heading4"/>
        <w:rPr>
          <w:rFonts w:asciiTheme="minorHAnsi" w:hAnsiTheme="minorHAnsi" w:cstheme="minorHAnsi"/>
        </w:rPr>
      </w:pPr>
      <w:r w:rsidRPr="00185546">
        <w:rPr>
          <w:rFonts w:asciiTheme="minorHAnsi" w:hAnsiTheme="minorHAnsi" w:cstheme="minorHAnsi"/>
        </w:rPr>
        <w:t xml:space="preserve">[6] Fairness is a voter because debate is a game governed by rules and you can’t tell who </w:t>
      </w:r>
      <w:proofErr w:type="gramStart"/>
      <w:r w:rsidRPr="00185546">
        <w:rPr>
          <w:rFonts w:asciiTheme="minorHAnsi" w:hAnsiTheme="minorHAnsi" w:cstheme="minorHAnsi"/>
        </w:rPr>
        <w:t>actually won</w:t>
      </w:r>
      <w:proofErr w:type="gramEnd"/>
      <w:r w:rsidRPr="00185546">
        <w:rPr>
          <w:rFonts w:asciiTheme="minorHAnsi" w:hAnsiTheme="minorHAnsi" w:cstheme="minorHAnsi"/>
        </w:rPr>
        <w:t xml:space="preserve"> if the layer was skewed.</w:t>
      </w:r>
    </w:p>
    <w:p w14:paraId="0238D89D" w14:textId="77C1B3FE" w:rsidR="00255474" w:rsidRPr="00185546" w:rsidRDefault="00DF0EFC" w:rsidP="00DF0EFC">
      <w:pPr>
        <w:pStyle w:val="Heading2"/>
        <w:rPr>
          <w:rFonts w:asciiTheme="minorHAnsi" w:hAnsiTheme="minorHAnsi" w:cstheme="minorHAnsi"/>
        </w:rPr>
      </w:pPr>
      <w:r w:rsidRPr="00185546">
        <w:rPr>
          <w:rFonts w:asciiTheme="minorHAnsi" w:hAnsiTheme="minorHAnsi" w:cstheme="minorHAnsi"/>
        </w:rPr>
        <w:t>2</w:t>
      </w:r>
    </w:p>
    <w:p w14:paraId="5D230D22" w14:textId="5544C694" w:rsidR="00DF0EFC" w:rsidRPr="00185546" w:rsidRDefault="00DF0EFC" w:rsidP="00DF0EFC">
      <w:pPr>
        <w:pStyle w:val="Heading3"/>
        <w:rPr>
          <w:rFonts w:asciiTheme="minorHAnsi" w:hAnsiTheme="minorHAnsi" w:cstheme="minorHAnsi"/>
        </w:rPr>
      </w:pPr>
      <w:r w:rsidRPr="00185546">
        <w:rPr>
          <w:rFonts w:asciiTheme="minorHAnsi" w:hAnsiTheme="minorHAnsi" w:cstheme="minorHAnsi"/>
        </w:rPr>
        <w:t>OFF</w:t>
      </w:r>
    </w:p>
    <w:p w14:paraId="12BE1B0E" w14:textId="327F2E51" w:rsidR="006F7500" w:rsidRPr="00185546" w:rsidRDefault="006F7500" w:rsidP="006F7500">
      <w:pPr>
        <w:pStyle w:val="Heading4"/>
        <w:rPr>
          <w:rFonts w:asciiTheme="minorHAnsi" w:hAnsiTheme="minorHAnsi" w:cstheme="minorHAnsi"/>
        </w:rPr>
      </w:pPr>
      <w:r w:rsidRPr="00185546">
        <w:rPr>
          <w:rFonts w:asciiTheme="minorHAnsi" w:hAnsiTheme="minorHAnsi" w:cstheme="minorHAnsi"/>
        </w:rPr>
        <w:t xml:space="preserve">Interpretation: If the affirmative delineates specific functions of its advocacy as normal means </w:t>
      </w:r>
      <w:proofErr w:type="gramStart"/>
      <w:r w:rsidRPr="00185546">
        <w:rPr>
          <w:rFonts w:asciiTheme="minorHAnsi" w:hAnsiTheme="minorHAnsi" w:cstheme="minorHAnsi"/>
        </w:rPr>
        <w:t>i.e.</w:t>
      </w:r>
      <w:proofErr w:type="gramEnd"/>
      <w:r w:rsidRPr="00185546">
        <w:rPr>
          <w:rFonts w:asciiTheme="minorHAnsi" w:hAnsiTheme="minorHAnsi" w:cstheme="minorHAnsi"/>
        </w:rPr>
        <w:t xml:space="preserve"> enforcement, actor, definitions of </w:t>
      </w:r>
      <w:r w:rsidRPr="00185546">
        <w:rPr>
          <w:rFonts w:asciiTheme="minorHAnsi" w:hAnsiTheme="minorHAnsi" w:cstheme="minorHAnsi"/>
        </w:rPr>
        <w:t>strike</w:t>
      </w:r>
      <w:r w:rsidRPr="00185546">
        <w:rPr>
          <w:rFonts w:asciiTheme="minorHAnsi" w:hAnsiTheme="minorHAnsi" w:cstheme="minorHAnsi"/>
        </w:rPr>
        <w:t xml:space="preserve">, </w:t>
      </w:r>
      <w:r w:rsidRPr="00185546">
        <w:rPr>
          <w:rFonts w:asciiTheme="minorHAnsi" w:hAnsiTheme="minorHAnsi" w:cstheme="minorHAnsi"/>
        </w:rPr>
        <w:t>specific workers</w:t>
      </w:r>
      <w:r w:rsidRPr="00185546">
        <w:rPr>
          <w:rFonts w:asciiTheme="minorHAnsi" w:hAnsiTheme="minorHAnsi" w:cstheme="minorHAnsi"/>
        </w:rPr>
        <w:t xml:space="preserve">, </w:t>
      </w:r>
      <w:proofErr w:type="spellStart"/>
      <w:r w:rsidRPr="00185546">
        <w:rPr>
          <w:rFonts w:asciiTheme="minorHAnsi" w:hAnsiTheme="minorHAnsi" w:cstheme="minorHAnsi"/>
        </w:rPr>
        <w:t>etc</w:t>
      </w:r>
      <w:proofErr w:type="spellEnd"/>
      <w:r w:rsidRPr="00185546">
        <w:rPr>
          <w:rFonts w:asciiTheme="minorHAnsi" w:hAnsiTheme="minorHAnsi" w:cstheme="minorHAnsi"/>
        </w:rPr>
        <w:t>, then it must have a unified solvency advocate that agrees with all those specifications.</w:t>
      </w:r>
    </w:p>
    <w:p w14:paraId="2220932C" w14:textId="185E8527" w:rsidR="006F7500" w:rsidRPr="00185546" w:rsidRDefault="006F7500" w:rsidP="006F7500">
      <w:pPr>
        <w:pStyle w:val="Heading4"/>
        <w:rPr>
          <w:rFonts w:asciiTheme="minorHAnsi" w:hAnsiTheme="minorHAnsi" w:cstheme="minorHAnsi"/>
        </w:rPr>
      </w:pPr>
      <w:r w:rsidRPr="00185546">
        <w:rPr>
          <w:rFonts w:asciiTheme="minorHAnsi" w:hAnsiTheme="minorHAnsi" w:cstheme="minorHAnsi"/>
        </w:rPr>
        <w:t>Violation: They don’t</w:t>
      </w:r>
      <w:r w:rsidRPr="00185546">
        <w:rPr>
          <w:rFonts w:asciiTheme="minorHAnsi" w:hAnsiTheme="minorHAnsi" w:cstheme="minorHAnsi"/>
        </w:rPr>
        <w:t xml:space="preserve"> – elaborate </w:t>
      </w:r>
      <w:r w:rsidRPr="00185546">
        <w:rPr>
          <w:rFonts w:asciiTheme="minorHAnsi" w:hAnsiTheme="minorHAnsi" w:cstheme="minorHAnsi"/>
        </w:rPr>
        <w:t xml:space="preserve"> </w:t>
      </w:r>
    </w:p>
    <w:p w14:paraId="55E9AD2E" w14:textId="77777777" w:rsidR="006F7500" w:rsidRPr="00185546" w:rsidRDefault="006F7500" w:rsidP="006F7500">
      <w:pPr>
        <w:pStyle w:val="Heading4"/>
        <w:rPr>
          <w:rFonts w:asciiTheme="minorHAnsi" w:hAnsiTheme="minorHAnsi" w:cstheme="minorHAnsi"/>
        </w:rPr>
      </w:pPr>
      <w:r w:rsidRPr="00185546">
        <w:rPr>
          <w:rFonts w:asciiTheme="minorHAnsi" w:hAnsiTheme="minorHAnsi" w:cstheme="minorHAnsi"/>
        </w:rPr>
        <w:t>Negate-</w:t>
      </w:r>
    </w:p>
    <w:p w14:paraId="00A5AEB5" w14:textId="36D96A4B" w:rsidR="006F7500" w:rsidRPr="00185546" w:rsidRDefault="006F7500" w:rsidP="006F7500">
      <w:pPr>
        <w:pStyle w:val="Heading4"/>
        <w:rPr>
          <w:rFonts w:asciiTheme="minorHAnsi" w:hAnsiTheme="minorHAnsi" w:cstheme="minorHAnsi"/>
        </w:rPr>
      </w:pPr>
      <w:r w:rsidRPr="00185546">
        <w:rPr>
          <w:rFonts w:asciiTheme="minorHAnsi" w:hAnsiTheme="minorHAnsi" w:cstheme="minorHAnsi"/>
        </w:rPr>
        <w:t xml:space="preserve">1] </w:t>
      </w:r>
      <w:r w:rsidRPr="00185546">
        <w:rPr>
          <w:rFonts w:asciiTheme="minorHAnsi" w:hAnsiTheme="minorHAnsi" w:cstheme="minorHAnsi"/>
          <w:u w:val="single"/>
        </w:rPr>
        <w:t>Limits-</w:t>
      </w:r>
      <w:r w:rsidRPr="00185546">
        <w:rPr>
          <w:rFonts w:asciiTheme="minorHAnsi" w:hAnsiTheme="minorHAnsi" w:cstheme="minorHAnsi"/>
        </w:rPr>
        <w:t xml:space="preserve"> Not having a </w:t>
      </w:r>
      <w:r w:rsidRPr="00185546">
        <w:rPr>
          <w:rFonts w:asciiTheme="minorHAnsi" w:hAnsiTheme="minorHAnsi" w:cstheme="minorHAnsi"/>
          <w:u w:val="single"/>
        </w:rPr>
        <w:t>unified</w:t>
      </w:r>
      <w:r w:rsidRPr="00185546">
        <w:rPr>
          <w:rFonts w:asciiTheme="minorHAnsi" w:hAnsiTheme="minorHAnsi" w:cstheme="minorHAnsi"/>
        </w:rPr>
        <w:t xml:space="preserve"> solvency advocate that agrees with all your “normal means” specifications allow you to choose any permutation of actor, enforcement mechanism, punishment, targeted group of people, and </w:t>
      </w:r>
      <w:r w:rsidRPr="00185546">
        <w:rPr>
          <w:rFonts w:asciiTheme="minorHAnsi" w:hAnsiTheme="minorHAnsi" w:cstheme="minorHAnsi"/>
        </w:rPr>
        <w:t>government</w:t>
      </w:r>
      <w:r w:rsidRPr="00185546">
        <w:rPr>
          <w:rFonts w:asciiTheme="minorHAnsi" w:hAnsiTheme="minorHAnsi" w:cstheme="minorHAnsi"/>
        </w:rPr>
        <w:t xml:space="preserve"> in conjunction with each other that makes negative advocacy construction impossible because its literally impossible to predict which is supercharged by no normal means on this topic. Unified solvency advocates grant sufficient </w:t>
      </w:r>
      <w:proofErr w:type="spellStart"/>
      <w:r w:rsidRPr="00185546">
        <w:rPr>
          <w:rFonts w:asciiTheme="minorHAnsi" w:hAnsiTheme="minorHAnsi" w:cstheme="minorHAnsi"/>
        </w:rPr>
        <w:t>aff</w:t>
      </w:r>
      <w:proofErr w:type="spellEnd"/>
      <w:r w:rsidRPr="00185546">
        <w:rPr>
          <w:rFonts w:asciiTheme="minorHAnsi" w:hAnsiTheme="minorHAnsi" w:cstheme="minorHAnsi"/>
        </w:rPr>
        <w:t xml:space="preserve"> flexibility while still ensuring a reasonable case list since specification all comes from one source.</w:t>
      </w:r>
    </w:p>
    <w:p w14:paraId="6F2C05EE" w14:textId="2CFE6E98" w:rsidR="006F7500" w:rsidRPr="00185546" w:rsidRDefault="006F7500" w:rsidP="006F7500">
      <w:pPr>
        <w:pStyle w:val="Heading4"/>
        <w:rPr>
          <w:rFonts w:asciiTheme="minorHAnsi" w:hAnsiTheme="minorHAnsi" w:cstheme="minorHAnsi"/>
        </w:rPr>
      </w:pPr>
      <w:r w:rsidRPr="00185546">
        <w:rPr>
          <w:rFonts w:asciiTheme="minorHAnsi" w:hAnsiTheme="minorHAnsi" w:cstheme="minorHAnsi"/>
        </w:rPr>
        <w:t xml:space="preserve">2] </w:t>
      </w:r>
      <w:r w:rsidRPr="00185546">
        <w:rPr>
          <w:rFonts w:asciiTheme="minorHAnsi" w:hAnsiTheme="minorHAnsi" w:cstheme="minorHAnsi"/>
          <w:u w:val="single"/>
        </w:rPr>
        <w:t>Ground</w:t>
      </w:r>
      <w:r w:rsidRPr="00185546">
        <w:rPr>
          <w:rFonts w:asciiTheme="minorHAnsi" w:hAnsiTheme="minorHAnsi" w:cstheme="minorHAnsi"/>
        </w:rPr>
        <w:t xml:space="preserve">- They can choose the </w:t>
      </w:r>
      <w:r w:rsidRPr="00185546">
        <w:rPr>
          <w:rFonts w:asciiTheme="minorHAnsi" w:hAnsiTheme="minorHAnsi" w:cstheme="minorHAnsi"/>
          <w:u w:val="single"/>
        </w:rPr>
        <w:t>best definition</w:t>
      </w:r>
      <w:r w:rsidRPr="00185546">
        <w:rPr>
          <w:rFonts w:asciiTheme="minorHAnsi" w:hAnsiTheme="minorHAnsi" w:cstheme="minorHAnsi"/>
        </w:rPr>
        <w:t xml:space="preserve"> for </w:t>
      </w:r>
      <w:r w:rsidRPr="00185546">
        <w:rPr>
          <w:rFonts w:asciiTheme="minorHAnsi" w:hAnsiTheme="minorHAnsi" w:cstheme="minorHAnsi"/>
        </w:rPr>
        <w:t>right to strike</w:t>
      </w:r>
      <w:r w:rsidRPr="00185546">
        <w:rPr>
          <w:rFonts w:asciiTheme="minorHAnsi" w:hAnsiTheme="minorHAnsi" w:cstheme="minorHAnsi"/>
        </w:rPr>
        <w:t xml:space="preserve"> </w:t>
      </w:r>
      <w:proofErr w:type="gramStart"/>
      <w:r w:rsidRPr="00185546">
        <w:rPr>
          <w:rFonts w:asciiTheme="minorHAnsi" w:hAnsiTheme="minorHAnsi" w:cstheme="minorHAnsi"/>
        </w:rPr>
        <w:t>that suites</w:t>
      </w:r>
      <w:proofErr w:type="gramEnd"/>
      <w:r w:rsidRPr="00185546">
        <w:rPr>
          <w:rFonts w:asciiTheme="minorHAnsi" w:hAnsiTheme="minorHAnsi" w:cstheme="minorHAnsi"/>
        </w:rPr>
        <w:t xml:space="preserve"> them, </w:t>
      </w:r>
      <w:r w:rsidRPr="00185546">
        <w:rPr>
          <w:rFonts w:asciiTheme="minorHAnsi" w:hAnsiTheme="minorHAnsi" w:cstheme="minorHAnsi"/>
          <w:u w:val="single"/>
        </w:rPr>
        <w:t xml:space="preserve">the best enforcement </w:t>
      </w:r>
      <w:r w:rsidRPr="00185546">
        <w:rPr>
          <w:rFonts w:asciiTheme="minorHAnsi" w:hAnsiTheme="minorHAnsi" w:cstheme="minorHAnsi"/>
        </w:rPr>
        <w:t xml:space="preserve">mechanism, all with </w:t>
      </w:r>
      <w:r w:rsidRPr="00185546">
        <w:rPr>
          <w:rFonts w:asciiTheme="minorHAnsi" w:hAnsiTheme="minorHAnsi" w:cstheme="minorHAnsi"/>
          <w:u w:val="single"/>
        </w:rPr>
        <w:t>any exceptions</w:t>
      </w:r>
      <w:r w:rsidRPr="00185546">
        <w:rPr>
          <w:rFonts w:asciiTheme="minorHAnsi" w:hAnsiTheme="minorHAnsi" w:cstheme="minorHAnsi"/>
        </w:rPr>
        <w:t xml:space="preserve"> they want which makes it really easy for them to delink core negative positions like circumvention, PICs out of weapons, etc. </w:t>
      </w:r>
    </w:p>
    <w:p w14:paraId="4A830F3B" w14:textId="01351FA3" w:rsidR="00DF0EFC" w:rsidRPr="00185546" w:rsidRDefault="006F7500" w:rsidP="006F7500">
      <w:pPr>
        <w:pStyle w:val="Heading2"/>
        <w:rPr>
          <w:rFonts w:asciiTheme="minorHAnsi" w:hAnsiTheme="minorHAnsi" w:cstheme="minorHAnsi"/>
        </w:rPr>
      </w:pPr>
      <w:r w:rsidRPr="00185546">
        <w:rPr>
          <w:rFonts w:asciiTheme="minorHAnsi" w:hAnsiTheme="minorHAnsi" w:cstheme="minorHAnsi"/>
        </w:rPr>
        <w:t>3</w:t>
      </w:r>
    </w:p>
    <w:p w14:paraId="6E0B553A" w14:textId="22CCFD5D" w:rsidR="006F7500" w:rsidRPr="00185546" w:rsidRDefault="006F7500" w:rsidP="006F7500">
      <w:pPr>
        <w:pStyle w:val="Heading3"/>
        <w:rPr>
          <w:rFonts w:asciiTheme="minorHAnsi" w:hAnsiTheme="minorHAnsi" w:cstheme="minorHAnsi"/>
        </w:rPr>
      </w:pPr>
      <w:r w:rsidRPr="00185546">
        <w:rPr>
          <w:rFonts w:asciiTheme="minorHAnsi" w:hAnsiTheme="minorHAnsi" w:cstheme="minorHAnsi"/>
        </w:rPr>
        <w:t>OFF</w:t>
      </w:r>
    </w:p>
    <w:p w14:paraId="0BA52FAB" w14:textId="77777777" w:rsidR="003224E2" w:rsidRDefault="003224E2" w:rsidP="003224E2">
      <w:pPr>
        <w:pStyle w:val="Heading4"/>
      </w:pPr>
      <w:r>
        <w:t>Interpretation: the affirmative must defend that only just governments ought to recognize the right to strike</w:t>
      </w:r>
    </w:p>
    <w:p w14:paraId="5B227AAD" w14:textId="77777777" w:rsidR="003224E2" w:rsidRDefault="003224E2" w:rsidP="003224E2">
      <w:pPr>
        <w:pStyle w:val="Heading4"/>
      </w:pPr>
      <w:r>
        <w:t>Just governments respect liberties</w:t>
      </w:r>
    </w:p>
    <w:p w14:paraId="54C92A98" w14:textId="77777777" w:rsidR="003224E2" w:rsidRPr="00F553B7" w:rsidRDefault="003224E2" w:rsidP="003224E2">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4473EAB3" w14:textId="77777777" w:rsidR="003224E2" w:rsidRDefault="003224E2" w:rsidP="003224E2">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F553B7">
        <w:rPr>
          <w:rStyle w:val="StyleUnderline"/>
          <w:highlight w:val="green"/>
        </w:rPr>
        <w:t xml:space="preserve">the purpose of a just government is </w:t>
      </w:r>
      <w:r w:rsidRPr="00F553B7">
        <w:rPr>
          <w:rStyle w:val="StyleUnderline"/>
        </w:rPr>
        <w:t xml:space="preserve">not to do good with other people’s money, but </w:t>
      </w:r>
      <w:r w:rsidRPr="00F553B7">
        <w:rPr>
          <w:rStyle w:val="StyleUnderline"/>
          <w:highlight w:val="green"/>
        </w:rPr>
        <w:t>to prevent injustice by protecting property and securing liberty.</w:t>
      </w:r>
    </w:p>
    <w:p w14:paraId="2DFFBAEE" w14:textId="77777777" w:rsidR="003224E2" w:rsidRDefault="003224E2" w:rsidP="003224E2">
      <w:pPr>
        <w:pStyle w:val="Heading4"/>
      </w:pPr>
      <w:r w:rsidRPr="00616CEB">
        <w:t>US HR violations don’t secure liberties</w:t>
      </w:r>
    </w:p>
    <w:p w14:paraId="46B31780" w14:textId="77777777" w:rsidR="003224E2" w:rsidRPr="00616CEB" w:rsidRDefault="003224E2" w:rsidP="003224E2">
      <w:pPr>
        <w:rPr>
          <w:sz w:val="16"/>
        </w:rPr>
      </w:pPr>
      <w:r w:rsidRPr="00616CEB">
        <w:rPr>
          <w:rStyle w:val="Style13ptBold"/>
        </w:rPr>
        <w:t>Amnesty International</w:t>
      </w:r>
      <w:r w:rsidRPr="00616CEB">
        <w:rPr>
          <w:sz w:val="16"/>
        </w:rPr>
        <w:t xml:space="preserve">, </w:t>
      </w:r>
      <w:r w:rsidRPr="00616CEB">
        <w:rPr>
          <w:rStyle w:val="Style13ptBold"/>
        </w:rPr>
        <w:t>4-14</w:t>
      </w:r>
      <w:r w:rsidRPr="00616CEB">
        <w:rPr>
          <w:sz w:val="16"/>
        </w:rPr>
        <w:t>-2021, "Everything you need to know about human rights in United States of America," No Publication, https://www.amnesty.org/en/countries/americas/united-states-of-america/report-united-states-of-america/</w:t>
      </w:r>
    </w:p>
    <w:p w14:paraId="5F995793" w14:textId="77777777" w:rsidR="003224E2" w:rsidRPr="00616CEB" w:rsidRDefault="003224E2" w:rsidP="003224E2">
      <w:pPr>
        <w:rPr>
          <w:sz w:val="14"/>
        </w:rPr>
      </w:pPr>
      <w:r w:rsidRPr="00616CEB">
        <w:rPr>
          <w:sz w:val="14"/>
        </w:rPr>
        <w:t xml:space="preserve">UNITED STATES OF AMERICA 2020 The Trump administration’s broadly dismal human rights record, both at home and abroad, deteriorated further during 2020. The USA experienced massive demonstrations across the country with the backdrop of the COVID-19 pandemic, contested 2020 general elections and a widespread racist backlash against the Black Lives Matter movement. In response to thousands of public demonstrations against institutional racism and police violence, law enforcement authorities routinely used excessive force against protesters and human rights defenders and failed to constrain violent </w:t>
      </w:r>
      <w:proofErr w:type="gramStart"/>
      <w:r w:rsidRPr="00616CEB">
        <w:rPr>
          <w:sz w:val="14"/>
        </w:rPr>
        <w:t>counter-protests against</w:t>
      </w:r>
      <w:proofErr w:type="gramEnd"/>
      <w:r w:rsidRPr="00616CEB">
        <w:rPr>
          <w:sz w:val="14"/>
        </w:rPr>
        <w:t xml:space="preserve"> primarily peaceful assemblies. The administration also sought to undermine international human rights protections for women; lesbian, gay, bisexual, </w:t>
      </w:r>
      <w:proofErr w:type="gramStart"/>
      <w:r w:rsidRPr="00616CEB">
        <w:rPr>
          <w:sz w:val="14"/>
        </w:rPr>
        <w:t>transgender</w:t>
      </w:r>
      <w:proofErr w:type="gramEnd"/>
      <w:r w:rsidRPr="00616CEB">
        <w:rPr>
          <w:sz w:val="14"/>
        </w:rPr>
        <w:t xml:space="preserve"> and intersex (LGBTI) people; and victims of war crimes, among others. It also exploited the COVID-19 pandemic to target migrants and asylum-seekers for further abuses. Joe Biden was declared the winner of the November presidential election. Background Despite confirmation by the Electoral College that Joe Biden had won the November presidential election, President Trump continued to challenge the result, making repeated unsubstantiated claims of electoral irregularities. These continued allegations sparked </w:t>
      </w:r>
      <w:proofErr w:type="gramStart"/>
      <w:r w:rsidRPr="00616CEB">
        <w:rPr>
          <w:sz w:val="14"/>
        </w:rPr>
        <w:t>a number of</w:t>
      </w:r>
      <w:proofErr w:type="gramEnd"/>
      <w:r w:rsidRPr="00616CEB">
        <w:rPr>
          <w:sz w:val="14"/>
        </w:rPr>
        <w:t xml:space="preserve"> pro-Trump protests and raised concerns about the peaceful transfer of power in January. Discrimination </w:t>
      </w:r>
      <w:r w:rsidRPr="009C31B5">
        <w:rPr>
          <w:rStyle w:val="StyleUnderline"/>
        </w:rPr>
        <w:t xml:space="preserve">The COVID-19 pandemic exacerbated long-standing inequalities in the USA. Inadequate and </w:t>
      </w:r>
      <w:r w:rsidRPr="00616CEB">
        <w:rPr>
          <w:rStyle w:val="StyleUnderline"/>
          <w:highlight w:val="green"/>
        </w:rPr>
        <w:t>uneven</w:t>
      </w:r>
      <w:r w:rsidRPr="009C31B5">
        <w:rPr>
          <w:rStyle w:val="StyleUnderline"/>
        </w:rPr>
        <w:t xml:space="preserve"> government </w:t>
      </w:r>
      <w:r w:rsidRPr="00616CEB">
        <w:rPr>
          <w:rStyle w:val="StyleUnderline"/>
          <w:highlight w:val="green"/>
        </w:rPr>
        <w:t>responses to the</w:t>
      </w:r>
      <w:r w:rsidRPr="009C31B5">
        <w:rPr>
          <w:rStyle w:val="StyleUnderline"/>
        </w:rPr>
        <w:t xml:space="preserve"> </w:t>
      </w:r>
      <w:r w:rsidRPr="00616CEB">
        <w:rPr>
          <w:rStyle w:val="StyleUnderline"/>
          <w:highlight w:val="green"/>
        </w:rPr>
        <w:t>pandemic had a</w:t>
      </w:r>
      <w:r w:rsidRPr="009C31B5">
        <w:rPr>
          <w:rStyle w:val="StyleUnderline"/>
        </w:rPr>
        <w:t xml:space="preserve"> disproportionate and </w:t>
      </w:r>
      <w:r w:rsidRPr="00616CEB">
        <w:rPr>
          <w:rStyle w:val="StyleUnderline"/>
          <w:highlight w:val="green"/>
        </w:rPr>
        <w:t xml:space="preserve">discriminatory impact </w:t>
      </w:r>
      <w:r w:rsidRPr="00616CEB">
        <w:rPr>
          <w:rStyle w:val="StyleUnderline"/>
        </w:rPr>
        <w:t>on</w:t>
      </w:r>
      <w:r w:rsidRPr="009C31B5">
        <w:rPr>
          <w:rStyle w:val="StyleUnderline"/>
        </w:rPr>
        <w:t xml:space="preserve"> many people </w:t>
      </w:r>
      <w:r w:rsidRPr="00616CEB">
        <w:rPr>
          <w:rStyle w:val="StyleUnderline"/>
          <w:highlight w:val="green"/>
        </w:rPr>
        <w:t>based on their race</w:t>
      </w:r>
      <w:r w:rsidRPr="009C31B5">
        <w:rPr>
          <w:rStyle w:val="StyleUnderline"/>
        </w:rPr>
        <w:t xml:space="preserve">, socioeconomic </w:t>
      </w:r>
      <w:proofErr w:type="gramStart"/>
      <w:r w:rsidRPr="009C31B5">
        <w:rPr>
          <w:rStyle w:val="StyleUnderline"/>
        </w:rPr>
        <w:t>situations</w:t>
      </w:r>
      <w:proofErr w:type="gramEnd"/>
      <w:r w:rsidRPr="009C31B5">
        <w:rPr>
          <w:rStyle w:val="StyleUnderline"/>
        </w:rPr>
        <w:t xml:space="preserve"> and other characteristics. Systemic </w:t>
      </w:r>
      <w:r w:rsidRPr="00616CEB">
        <w:rPr>
          <w:rStyle w:val="StyleUnderline"/>
          <w:highlight w:val="green"/>
        </w:rPr>
        <w:t>disparities dictated</w:t>
      </w:r>
      <w:r w:rsidRPr="009C31B5">
        <w:rPr>
          <w:rStyle w:val="StyleUnderline"/>
        </w:rPr>
        <w:t xml:space="preserve"> who served as frontline workers and who had </w:t>
      </w:r>
      <w:r w:rsidRPr="00616CEB">
        <w:rPr>
          <w:rStyle w:val="StyleUnderline"/>
          <w:highlight w:val="green"/>
        </w:rPr>
        <w:t>employment and economic security</w:t>
      </w:r>
      <w:r w:rsidRPr="009C31B5">
        <w:rPr>
          <w:rStyle w:val="StyleUnderline"/>
        </w:rPr>
        <w:t xml:space="preserve"> and access to housing and health care.1</w:t>
      </w:r>
      <w:r>
        <w:rPr>
          <w:rStyle w:val="StyleUnderline"/>
        </w:rPr>
        <w:t xml:space="preserve"> </w:t>
      </w:r>
      <w:r w:rsidRPr="009C31B5">
        <w:rPr>
          <w:rStyle w:val="StyleUnderline"/>
        </w:rPr>
        <w:t>Incarcerated people were particularly at risk due to insanitary conditions in prisons and detention where they were unable to adequately physically distance and had inadequate access to hygienic supplies as facilities became hotspots for infection.</w:t>
      </w:r>
      <w:r>
        <w:rPr>
          <w:rStyle w:val="StyleUnderline"/>
        </w:rPr>
        <w:t xml:space="preserve"> </w:t>
      </w:r>
      <w:r w:rsidRPr="009C31B5">
        <w:rPr>
          <w:rStyle w:val="StyleUnderline"/>
        </w:rPr>
        <w:t>Additionally, racially discriminatory political speech and violence risked increasing the number of hate crimes.</w:t>
      </w:r>
      <w:r>
        <w:rPr>
          <w:rStyle w:val="StyleUnderline"/>
        </w:rPr>
        <w:t xml:space="preserve"> </w:t>
      </w:r>
      <w:r w:rsidRPr="00616CEB">
        <w:rPr>
          <w:sz w:val="14"/>
        </w:rPr>
        <w:t xml:space="preserve">Right to health Workers in health care, law enforcement, transportation and other “essential” sectors faced enormous challenges as the US government failed to adequately protect them during the pandemic. Shortages in personal protective equipment (PPE) meant that health and other essential workers often had to perform their jobs without adequate protection and in unsafe environments. In April, the National Nurses Union held a physically distanced protest in front of the White House against the lack of PPE for health workers. From March to December 2020, more than 2,900 health care workers died amidst the COVID-19 pandemic. The US </w:t>
      </w:r>
      <w:proofErr w:type="spellStart"/>
      <w:r w:rsidRPr="00616CEB">
        <w:rPr>
          <w:sz w:val="14"/>
        </w:rPr>
        <w:t>Centres</w:t>
      </w:r>
      <w:proofErr w:type="spellEnd"/>
      <w:r w:rsidRPr="00616CEB">
        <w:rPr>
          <w:sz w:val="14"/>
        </w:rPr>
        <w:t xml:space="preserve"> for Disease Control and Prevention (CDC) acknowledged that available figures were likely underestimates. Some health and other essential workers in the public and private sectors also faced reprisals, including harassment, disciplinary </w:t>
      </w:r>
      <w:proofErr w:type="gramStart"/>
      <w:r w:rsidRPr="00616CEB">
        <w:rPr>
          <w:sz w:val="14"/>
        </w:rPr>
        <w:t>procedures</w:t>
      </w:r>
      <w:proofErr w:type="gramEnd"/>
      <w:r w:rsidRPr="00616CEB">
        <w:rPr>
          <w:sz w:val="14"/>
        </w:rPr>
        <w:t xml:space="preserve"> and unfair dismissal, if they spoke out about the inadequate protective measures. Excessive use of force At least 1,000 people were reportedly killed by police using firearms. The limited public data available suggests that Black people are disproportionately impacted by police use of lethal force. The US government’s </w:t>
      </w:r>
      <w:proofErr w:type="spellStart"/>
      <w:r w:rsidRPr="00616CEB">
        <w:rPr>
          <w:sz w:val="14"/>
        </w:rPr>
        <w:t>programme</w:t>
      </w:r>
      <w:proofErr w:type="spellEnd"/>
      <w:r w:rsidRPr="00616CEB">
        <w:rPr>
          <w:sz w:val="14"/>
        </w:rPr>
        <w:t xml:space="preserve"> to track how many such deaths occur annually was not fully implemented. No state laws governing the use of lethal force by police – where such laws exist – comply with international law and standards regarding the use of lethal force by law enforcement officials.2 Freedom of assembly </w:t>
      </w:r>
      <w:r w:rsidRPr="00616CEB">
        <w:rPr>
          <w:rStyle w:val="StyleUnderline"/>
          <w:highlight w:val="green"/>
        </w:rPr>
        <w:t>Law enforcement</w:t>
      </w:r>
      <w:r w:rsidRPr="00616CEB">
        <w:rPr>
          <w:rStyle w:val="StyleUnderline"/>
        </w:rPr>
        <w:t xml:space="preserve"> across the USA </w:t>
      </w:r>
      <w:r w:rsidRPr="00616CEB">
        <w:rPr>
          <w:rStyle w:val="StyleUnderline"/>
          <w:highlight w:val="green"/>
        </w:rPr>
        <w:t>committed widespread</w:t>
      </w:r>
      <w:r w:rsidRPr="00616CEB">
        <w:rPr>
          <w:rStyle w:val="StyleUnderline"/>
        </w:rPr>
        <w:t xml:space="preserve"> and egregious </w:t>
      </w:r>
      <w:r w:rsidRPr="00616CEB">
        <w:rPr>
          <w:rStyle w:val="StyleUnderline"/>
          <w:highlight w:val="green"/>
        </w:rPr>
        <w:t>human rights violations against people protesting</w:t>
      </w:r>
      <w:r w:rsidRPr="00616CEB">
        <w:rPr>
          <w:rStyle w:val="StyleUnderline"/>
        </w:rPr>
        <w:t xml:space="preserve"> about the unlawful killings of Black people and calling for police reform. </w:t>
      </w:r>
      <w:r w:rsidRPr="00616CEB">
        <w:rPr>
          <w:rStyle w:val="StyleUnderline"/>
          <w:highlight w:val="green"/>
        </w:rPr>
        <w:t>Amnesty International documented 125</w:t>
      </w:r>
      <w:r w:rsidRPr="00616CEB">
        <w:rPr>
          <w:rStyle w:val="StyleUnderline"/>
        </w:rPr>
        <w:t xml:space="preserve"> separate </w:t>
      </w:r>
      <w:r w:rsidRPr="00616CEB">
        <w:rPr>
          <w:rStyle w:val="StyleUnderline"/>
          <w:highlight w:val="green"/>
        </w:rPr>
        <w:t>incidents of</w:t>
      </w:r>
      <w:r w:rsidRPr="00616CEB">
        <w:rPr>
          <w:rStyle w:val="StyleUnderline"/>
        </w:rPr>
        <w:t xml:space="preserve"> </w:t>
      </w:r>
      <w:r w:rsidRPr="00616CEB">
        <w:rPr>
          <w:rStyle w:val="StyleUnderline"/>
          <w:highlight w:val="green"/>
        </w:rPr>
        <w:t>unlawful</w:t>
      </w:r>
      <w:r w:rsidRPr="00616CEB">
        <w:rPr>
          <w:rStyle w:val="StyleUnderline"/>
        </w:rPr>
        <w:t xml:space="preserve"> police </w:t>
      </w:r>
      <w:r w:rsidRPr="00616CEB">
        <w:rPr>
          <w:rStyle w:val="StyleUnderline"/>
          <w:highlight w:val="green"/>
        </w:rPr>
        <w:t>violence</w:t>
      </w:r>
      <w:r w:rsidRPr="00616CEB">
        <w:rPr>
          <w:rStyle w:val="StyleUnderline"/>
        </w:rPr>
        <w:t xml:space="preserve"> against protesters in 40 states and Washington, D.C., between 26 May and 5 June alone.3 </w:t>
      </w:r>
      <w:proofErr w:type="gramStart"/>
      <w:r w:rsidRPr="00616CEB">
        <w:rPr>
          <w:rStyle w:val="StyleUnderline"/>
        </w:rPr>
        <w:t>Thousands</w:t>
      </w:r>
      <w:proofErr w:type="gramEnd"/>
      <w:r w:rsidRPr="00616CEB">
        <w:rPr>
          <w:rStyle w:val="StyleUnderline"/>
        </w:rPr>
        <w:t xml:space="preserve"> more protests took place in the remainder of the year.</w:t>
      </w:r>
      <w:r>
        <w:rPr>
          <w:rStyle w:val="StyleUnderline"/>
        </w:rPr>
        <w:t xml:space="preserve"> </w:t>
      </w:r>
      <w:r w:rsidRPr="00616CEB">
        <w:rPr>
          <w:sz w:val="14"/>
        </w:rPr>
        <w:t xml:space="preserve">Violations were committed by law enforcement personnel at the municipal, county, </w:t>
      </w:r>
      <w:proofErr w:type="gramStart"/>
      <w:r w:rsidRPr="00616CEB">
        <w:rPr>
          <w:sz w:val="14"/>
        </w:rPr>
        <w:t>state</w:t>
      </w:r>
      <w:proofErr w:type="gramEnd"/>
      <w:r w:rsidRPr="00616CEB">
        <w:rPr>
          <w:sz w:val="14"/>
        </w:rPr>
        <w:t xml:space="preserve"> and federal levels, including by National Guard troops who were deployed by the federal government in some cities. The violence included beatings with batons or other devices, the misuse of tear gas and pepper spray, and the inappropriate and indiscriminate firing of “less lethal” projectiles. In numerous incidents, human rights defenders – including protest organizers, media representatives, legal </w:t>
      </w:r>
      <w:proofErr w:type="gramStart"/>
      <w:r w:rsidRPr="00616CEB">
        <w:rPr>
          <w:sz w:val="14"/>
        </w:rPr>
        <w:t>observers</w:t>
      </w:r>
      <w:proofErr w:type="gramEnd"/>
      <w:r w:rsidRPr="00616CEB">
        <w:rPr>
          <w:sz w:val="14"/>
        </w:rPr>
        <w:t xml:space="preserve"> and street medics – were specifically targeted with chemical irritants and kinetic impact projectiles, arrested and detained, seemingly on account of their work documenting and remedying law enforcement agencies’ human rights abuses. Right to life and security of the person </w:t>
      </w:r>
      <w:proofErr w:type="gramStart"/>
      <w:r w:rsidRPr="00616CEB">
        <w:rPr>
          <w:sz w:val="14"/>
        </w:rPr>
        <w:t>The</w:t>
      </w:r>
      <w:proofErr w:type="gramEnd"/>
      <w:r w:rsidRPr="00616CEB">
        <w:rPr>
          <w:sz w:val="14"/>
        </w:rPr>
        <w:t xml:space="preserve"> government’s ongoing failure to protect individuals from persistent gun violence continued to violate their human rights, including the right to life, security of the person and freedom from discrimination, among others. Unfettered access to firearms, a lack of comprehensive gun safety laws (including effective regulation of firearm acquisition, </w:t>
      </w:r>
      <w:proofErr w:type="gramStart"/>
      <w:r w:rsidRPr="00616CEB">
        <w:rPr>
          <w:sz w:val="14"/>
        </w:rPr>
        <w:t>possession</w:t>
      </w:r>
      <w:proofErr w:type="gramEnd"/>
      <w:r w:rsidRPr="00616CEB">
        <w:rPr>
          <w:sz w:val="14"/>
        </w:rPr>
        <w:t xml:space="preserve"> and use) and a failure to invest in adequate gun violence prevention and intervention </w:t>
      </w:r>
      <w:proofErr w:type="spellStart"/>
      <w:r w:rsidRPr="00616CEB">
        <w:rPr>
          <w:sz w:val="14"/>
        </w:rPr>
        <w:t>programmes</w:t>
      </w:r>
      <w:proofErr w:type="spellEnd"/>
      <w:r w:rsidRPr="00616CEB">
        <w:rPr>
          <w:sz w:val="14"/>
        </w:rPr>
        <w:t xml:space="preserve"> continued to perpetuate this violence. In 2018, the most recent year for which data was available, some 39,740 individuals died from gunshot injuries while tens of thousands more are estimated to have sustained gunshot injuries and survived. </w:t>
      </w:r>
      <w:proofErr w:type="gramStart"/>
      <w:r w:rsidRPr="00616CEB">
        <w:rPr>
          <w:sz w:val="14"/>
        </w:rPr>
        <w:t>In the midst of</w:t>
      </w:r>
      <w:proofErr w:type="gramEnd"/>
      <w:r w:rsidRPr="00616CEB">
        <w:rPr>
          <w:sz w:val="14"/>
        </w:rPr>
        <w:t xml:space="preserve"> the COVID-19 pandemic, with increased gun sales and shootings, the USA failed in its obligation to prevent deaths from gun violence, which could have been done through a range of urgent measures, including de-listing gun stores as essential businesses. As of 2020, expansive “Stand Your Ground” and “Castle Doctrine” laws, both of which provide for private individuals to use lethal force in </w:t>
      </w:r>
      <w:proofErr w:type="spellStart"/>
      <w:r w:rsidRPr="00616CEB">
        <w:rPr>
          <w:sz w:val="14"/>
        </w:rPr>
        <w:t>self-defence</w:t>
      </w:r>
      <w:proofErr w:type="spellEnd"/>
      <w:r w:rsidRPr="00616CEB">
        <w:rPr>
          <w:sz w:val="14"/>
        </w:rPr>
        <w:t xml:space="preserve"> against others when in their homes or feeling threatened, existed in 34 US states. These laws appeared to escalate gun violence and the risk of avoidable deaths or serious injuries, resulting in violations of the right to life. As protesters against the killing of Black people took to the streets in cities across the USA, there were instances where armed civilians in states where the open carrying of firearms is permitted engaged protesters, causing at least four deaths.</w:t>
      </w:r>
    </w:p>
    <w:p w14:paraId="18C18696" w14:textId="77777777" w:rsidR="003224E2" w:rsidRDefault="003224E2" w:rsidP="003224E2">
      <w:pPr>
        <w:pStyle w:val="Heading4"/>
      </w:pPr>
      <w:r>
        <w:t>Prefer –</w:t>
      </w:r>
    </w:p>
    <w:p w14:paraId="5354D659" w14:textId="77777777" w:rsidR="003224E2" w:rsidRDefault="003224E2" w:rsidP="003224E2">
      <w:pPr>
        <w:pStyle w:val="Heading4"/>
      </w:pPr>
      <w:r>
        <w:t xml:space="preserve">1] </w:t>
      </w:r>
      <w:r w:rsidRPr="005F3BCD">
        <w:t xml:space="preserve">Precision — anything else justifies the </w:t>
      </w:r>
      <w:proofErr w:type="spellStart"/>
      <w:r w:rsidRPr="005F3BCD">
        <w:t>aff</w:t>
      </w:r>
      <w:proofErr w:type="spellEnd"/>
      <w:r w:rsidRPr="005F3BCD">
        <w:t xml:space="preserve"> arbitrarily jettisoning words in the resolution at their whim which decks negative ground and preparation because the </w:t>
      </w:r>
      <w:proofErr w:type="spellStart"/>
      <w:r w:rsidRPr="005F3BCD">
        <w:t>aff</w:t>
      </w:r>
      <w:proofErr w:type="spellEnd"/>
      <w:r w:rsidRPr="005F3BCD">
        <w:t xml:space="preserve"> is no longer bounded by the resolution.</w:t>
      </w:r>
    </w:p>
    <w:p w14:paraId="78AFF476" w14:textId="77777777" w:rsidR="003224E2" w:rsidRDefault="003224E2" w:rsidP="003224E2">
      <w:pPr>
        <w:pStyle w:val="Heading4"/>
      </w:pPr>
      <w:r>
        <w:t xml:space="preserve">2] Limits – there are 200 governments in the world – letting them pick an </w:t>
      </w:r>
      <w:proofErr w:type="gramStart"/>
      <w:r>
        <w:t>unjust ones</w:t>
      </w:r>
      <w:proofErr w:type="gramEnd"/>
      <w:r>
        <w:t xml:space="preserve"> explodes limits via infinite permutations of governments</w:t>
      </w:r>
    </w:p>
    <w:p w14:paraId="114254CC" w14:textId="77777777" w:rsidR="003224E2" w:rsidRDefault="003224E2" w:rsidP="003224E2">
      <w:pPr>
        <w:pStyle w:val="Heading4"/>
      </w:pPr>
      <w:r>
        <w:t>3] Phil ed – 1AR will claim no government is just but that just means that we defend ideal theory. That’s good –</w:t>
      </w:r>
    </w:p>
    <w:p w14:paraId="38BBC863" w14:textId="77777777" w:rsidR="003224E2" w:rsidRDefault="003224E2" w:rsidP="003224E2">
      <w:pPr>
        <w:pStyle w:val="Heading4"/>
      </w:pPr>
      <w:r>
        <w:t>A] forces philosophical contestation which can uniquely happen in LD debate whereas you can util debate on any topic</w:t>
      </w:r>
    </w:p>
    <w:p w14:paraId="1703533C" w14:textId="77777777" w:rsidR="003224E2" w:rsidRPr="00205E60" w:rsidRDefault="003224E2" w:rsidP="003224E2">
      <w:pPr>
        <w:pStyle w:val="Heading4"/>
      </w:pPr>
      <w:r>
        <w:t xml:space="preserve">B] outweighs – framework debate allows to identify injustice which is a </w:t>
      </w:r>
      <w:proofErr w:type="spellStart"/>
      <w:r>
        <w:t>prereq</w:t>
      </w:r>
      <w:proofErr w:type="spellEnd"/>
      <w:r>
        <w:t xml:space="preserve"> to any other theory voter because they’re all philosophically grounded</w:t>
      </w:r>
    </w:p>
    <w:p w14:paraId="2D20A297" w14:textId="2132584A" w:rsidR="00E0081E" w:rsidRPr="003224E2" w:rsidRDefault="003224E2" w:rsidP="003224E2">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38875A5B" w14:textId="3862EAFA" w:rsidR="006F7500" w:rsidRPr="00185546" w:rsidRDefault="00147AD6" w:rsidP="00147AD6">
      <w:pPr>
        <w:pStyle w:val="Heading2"/>
        <w:rPr>
          <w:rFonts w:asciiTheme="minorHAnsi" w:hAnsiTheme="minorHAnsi" w:cstheme="minorHAnsi"/>
        </w:rPr>
      </w:pPr>
      <w:r w:rsidRPr="00185546">
        <w:rPr>
          <w:rFonts w:asciiTheme="minorHAnsi" w:hAnsiTheme="minorHAnsi" w:cstheme="minorHAnsi"/>
        </w:rPr>
        <w:t>Case</w:t>
      </w:r>
    </w:p>
    <w:p w14:paraId="021A9231" w14:textId="34D1D226" w:rsidR="007741B9" w:rsidRDefault="007741B9" w:rsidP="00147AD6">
      <w:pPr>
        <w:pStyle w:val="Heading3"/>
        <w:rPr>
          <w:rFonts w:asciiTheme="minorHAnsi" w:hAnsiTheme="minorHAnsi" w:cstheme="minorHAnsi"/>
        </w:rPr>
      </w:pPr>
      <w:r>
        <w:rPr>
          <w:rFonts w:asciiTheme="minorHAnsi" w:hAnsiTheme="minorHAnsi" w:cstheme="minorHAnsi"/>
        </w:rPr>
        <w:t>UV</w:t>
      </w:r>
    </w:p>
    <w:p w14:paraId="7077CA54" w14:textId="7A0D6919" w:rsidR="003C496A" w:rsidRPr="003C496A" w:rsidRDefault="003C496A" w:rsidP="003C496A">
      <w:r>
        <w:t xml:space="preserve">New 2nr responses </w:t>
      </w:r>
    </w:p>
    <w:p w14:paraId="35614CB1" w14:textId="77777777" w:rsidR="00E42090" w:rsidRDefault="00E42090" w:rsidP="00E42090">
      <w:pPr>
        <w:pStyle w:val="Heading4"/>
      </w:pPr>
      <w:r w:rsidRPr="00970CF9">
        <w:rPr>
          <w:u w:val="single"/>
        </w:rPr>
        <w:t xml:space="preserve">Neg abuse outweighs </w:t>
      </w:r>
      <w:proofErr w:type="spellStart"/>
      <w:r w:rsidRPr="00970CF9">
        <w:rPr>
          <w:u w:val="single"/>
        </w:rPr>
        <w:t>Aff</w:t>
      </w:r>
      <w:proofErr w:type="spellEnd"/>
      <w:r w:rsidRPr="00970CF9">
        <w:rPr>
          <w:u w:val="single"/>
        </w:rPr>
        <w:t xml:space="preserve"> abuse</w:t>
      </w:r>
      <w:r>
        <w:t xml:space="preserv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70C7EF40" w14:textId="77777777" w:rsidR="00E42090" w:rsidRPr="00970CF9" w:rsidRDefault="00E42090" w:rsidP="00E42090">
      <w:pPr>
        <w:pStyle w:val="Heading4"/>
      </w:pPr>
      <w:r w:rsidRPr="00970CF9">
        <w:rPr>
          <w:u w:val="single"/>
        </w:rPr>
        <w:t>Reasonability on 1AR shells</w:t>
      </w:r>
      <w:r>
        <w:t xml:space="preserve"> – 1AR theory is very </w:t>
      </w:r>
      <w:proofErr w:type="spellStart"/>
      <w:r>
        <w:t>aff</w:t>
      </w:r>
      <w:proofErr w:type="spellEnd"/>
      <w:r>
        <w:t xml:space="preserve">-biased because the 2AR gets to line-by-line every 2NR standard with new answers that never get responded to– reasonability checks 2AR sandbagging by preventing </w:t>
      </w:r>
      <w:proofErr w:type="gramStart"/>
      <w:r>
        <w:t>really abusive</w:t>
      </w:r>
      <w:proofErr w:type="gramEnd"/>
      <w:r>
        <w:t xml:space="preserve"> 1NCs while still giving the 2N a chance. </w:t>
      </w:r>
    </w:p>
    <w:p w14:paraId="413258FF" w14:textId="77777777" w:rsidR="00E42090" w:rsidRPr="00970CF9" w:rsidRDefault="00E42090" w:rsidP="00E42090">
      <w:pPr>
        <w:pStyle w:val="Heading4"/>
      </w:pPr>
      <w:r w:rsidRPr="00970CF9">
        <w:rPr>
          <w:u w:val="single"/>
        </w:rPr>
        <w:t>DTA on 1AR shells</w:t>
      </w:r>
      <w:r>
        <w:t xml:space="preserve">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20EF1B27" w14:textId="117D252C" w:rsidR="007741B9" w:rsidRPr="007741B9" w:rsidRDefault="00E42090" w:rsidP="00E42090">
      <w:pPr>
        <w:pStyle w:val="Heading4"/>
      </w:pPr>
      <w:r w:rsidRPr="00970CF9">
        <w:rPr>
          <w:u w:val="single"/>
        </w:rPr>
        <w:t>RVIs on 1AR theory</w:t>
      </w:r>
      <w:r>
        <w:t xml:space="preserve"> – 1AR being able to spend 20 seconds on a shell and still win forces the 2N to allocate at least 2:30 on the shell which means RVIs check back time skew – </w:t>
      </w:r>
      <w:proofErr w:type="spellStart"/>
      <w:r>
        <w:t>ows</w:t>
      </w:r>
      <w:proofErr w:type="spellEnd"/>
      <w:r>
        <w:t xml:space="preserve"> on quantifiability</w:t>
      </w:r>
    </w:p>
    <w:p w14:paraId="1390439C" w14:textId="3DB1969C" w:rsidR="00941492" w:rsidRDefault="00941492" w:rsidP="00147AD6">
      <w:pPr>
        <w:pStyle w:val="Heading3"/>
        <w:rPr>
          <w:rFonts w:asciiTheme="minorHAnsi" w:hAnsiTheme="minorHAnsi" w:cstheme="minorHAnsi"/>
        </w:rPr>
      </w:pPr>
      <w:r>
        <w:rPr>
          <w:rFonts w:asciiTheme="minorHAnsi" w:hAnsiTheme="minorHAnsi" w:cstheme="minorHAnsi"/>
        </w:rPr>
        <w:t>Framing</w:t>
      </w:r>
    </w:p>
    <w:p w14:paraId="3FD2500F" w14:textId="56F5DD60" w:rsidR="00941492" w:rsidRPr="00941492" w:rsidRDefault="00941492" w:rsidP="00941492">
      <w:r>
        <w:t xml:space="preserve">Impact justified </w:t>
      </w:r>
    </w:p>
    <w:p w14:paraId="45DD47F2" w14:textId="27416A1B" w:rsidR="00147AD6" w:rsidRPr="00185546" w:rsidRDefault="00147AD6" w:rsidP="00147AD6">
      <w:pPr>
        <w:pStyle w:val="Heading3"/>
        <w:rPr>
          <w:rFonts w:asciiTheme="minorHAnsi" w:hAnsiTheme="minorHAnsi" w:cstheme="minorHAnsi"/>
        </w:rPr>
      </w:pPr>
      <w:r w:rsidRPr="00185546">
        <w:rPr>
          <w:rFonts w:asciiTheme="minorHAnsi" w:hAnsiTheme="minorHAnsi" w:cstheme="minorHAnsi"/>
        </w:rPr>
        <w:t>Adv</w:t>
      </w:r>
    </w:p>
    <w:p w14:paraId="1D157E8E" w14:textId="7349AB23" w:rsidR="00147AD6" w:rsidRPr="00185546" w:rsidRDefault="00147AD6" w:rsidP="00147AD6">
      <w:pPr>
        <w:pStyle w:val="Heading4"/>
        <w:rPr>
          <w:rFonts w:asciiTheme="minorHAnsi" w:hAnsiTheme="minorHAnsi" w:cstheme="minorHAnsi"/>
        </w:rPr>
      </w:pPr>
      <w:r w:rsidRPr="00185546">
        <w:rPr>
          <w:rFonts w:asciiTheme="minorHAnsi" w:hAnsiTheme="minorHAnsi" w:cstheme="minorHAnsi"/>
        </w:rPr>
        <w:t xml:space="preserve">NO STRIKE CLAUSES IN </w:t>
      </w:r>
      <w:r w:rsidRPr="00185546">
        <w:rPr>
          <w:rFonts w:asciiTheme="minorHAnsi" w:hAnsiTheme="minorHAnsi" w:cstheme="minorHAnsi"/>
        </w:rPr>
        <w:t xml:space="preserve">PRISON </w:t>
      </w:r>
      <w:r w:rsidRPr="00185546">
        <w:rPr>
          <w:rFonts w:asciiTheme="minorHAnsi" w:hAnsiTheme="minorHAnsi" w:cstheme="minorHAnsi"/>
        </w:rPr>
        <w:t>UNION CONTRACTS MEAN STRIKES WON’T HAPPEN EVEN IF GOVERNMENTS PERMIT THEM</w:t>
      </w:r>
      <w:r w:rsidRPr="00185546">
        <w:rPr>
          <w:rFonts w:asciiTheme="minorHAnsi" w:hAnsiTheme="minorHAnsi" w:cstheme="minorHAnsi"/>
        </w:rPr>
        <w:t xml:space="preserve"> – PRISON RULES MEAN PRESUMPTION</w:t>
      </w:r>
    </w:p>
    <w:p w14:paraId="5CA4D477" w14:textId="77777777" w:rsidR="00147AD6" w:rsidRPr="00185546" w:rsidRDefault="00147AD6" w:rsidP="00147AD6">
      <w:pPr>
        <w:rPr>
          <w:rFonts w:asciiTheme="minorHAnsi" w:hAnsiTheme="minorHAnsi" w:cstheme="minorHAnsi"/>
        </w:rPr>
      </w:pPr>
      <w:r w:rsidRPr="00185546">
        <w:rPr>
          <w:rStyle w:val="Style13ptBold"/>
          <w:rFonts w:asciiTheme="minorHAnsi" w:hAnsiTheme="minorHAnsi" w:cstheme="minorHAnsi"/>
        </w:rPr>
        <w:t>Hamilton 5-4</w:t>
      </w:r>
      <w:r w:rsidRPr="00185546">
        <w:rPr>
          <w:rFonts w:asciiTheme="minorHAnsi" w:hAnsiTheme="minorHAnsi" w:cstheme="minorHAnsi"/>
        </w:rPr>
        <w:t xml:space="preserve"> HAMILTON NOLAN (labor reporter for In These Times. He has spent the past decade writing about labor and politics for Gawker, Splinter, The Guardian, and elsewhere) 5/4/21, Get Rid of No-Strike Clauses and Stop Begging, https://inthesetimes.com/article/no-strike-clause-labor-peace-union-contracts</w:t>
      </w:r>
    </w:p>
    <w:p w14:paraId="3A77D2FD" w14:textId="77777777" w:rsidR="00147AD6" w:rsidRPr="00185546" w:rsidRDefault="00147AD6" w:rsidP="00147AD6">
      <w:pPr>
        <w:rPr>
          <w:rFonts w:asciiTheme="minorHAnsi" w:hAnsiTheme="minorHAnsi" w:cstheme="minorHAnsi"/>
          <w:b/>
          <w:iCs/>
          <w:u w:val="single"/>
        </w:rPr>
      </w:pPr>
      <w:r w:rsidRPr="00185546">
        <w:rPr>
          <w:rFonts w:asciiTheme="minorHAnsi" w:hAnsiTheme="minorHAnsi" w:cstheme="minorHAnsi"/>
          <w:sz w:val="16"/>
        </w:rPr>
        <w:t xml:space="preserve">Two of the candidates running for president of a 100,000-member public employee union in California, SEIU Local 1000, have a notable plank in their platforms: they want to get no-strike clauses out of their union contracts. They have an uphill battle, in large part because, on this </w:t>
      </w:r>
      <w:proofErr w:type="gramStart"/>
      <w:r w:rsidRPr="00185546">
        <w:rPr>
          <w:rFonts w:asciiTheme="minorHAnsi" w:hAnsiTheme="minorHAnsi" w:cstheme="minorHAnsi"/>
          <w:sz w:val="16"/>
        </w:rPr>
        <w:t>particular issue</w:t>
      </w:r>
      <w:proofErr w:type="gramEnd"/>
      <w:r w:rsidRPr="00185546">
        <w:rPr>
          <w:rFonts w:asciiTheme="minorHAnsi" w:hAnsiTheme="minorHAnsi" w:cstheme="minorHAnsi"/>
          <w:sz w:val="16"/>
        </w:rPr>
        <w:t xml:space="preserve">, the labor movement will tend to act as a rock pulling them down, rather than helping them up. In post WWII America, </w:t>
      </w:r>
      <w:r w:rsidRPr="00185546">
        <w:rPr>
          <w:rStyle w:val="Emphasis"/>
          <w:rFonts w:asciiTheme="minorHAnsi" w:hAnsiTheme="minorHAnsi" w:cstheme="minorHAnsi"/>
          <w:highlight w:val="green"/>
        </w:rPr>
        <w:t>union contracts work</w:t>
      </w:r>
      <w:r w:rsidRPr="00185546">
        <w:rPr>
          <w:rStyle w:val="Emphasis"/>
          <w:rFonts w:asciiTheme="minorHAnsi" w:hAnsiTheme="minorHAnsi" w:cstheme="minorHAnsi"/>
        </w:rPr>
        <w:t xml:space="preserve"> </w:t>
      </w:r>
      <w:proofErr w:type="gramStart"/>
      <w:r w:rsidRPr="00185546">
        <w:rPr>
          <w:rStyle w:val="Emphasis"/>
          <w:rFonts w:asciiTheme="minorHAnsi" w:hAnsiTheme="minorHAnsi" w:cstheme="minorHAnsi"/>
        </w:rPr>
        <w:t xml:space="preserve">more or less </w:t>
      </w:r>
      <w:r w:rsidRPr="00185546">
        <w:rPr>
          <w:rStyle w:val="Emphasis"/>
          <w:rFonts w:asciiTheme="minorHAnsi" w:hAnsiTheme="minorHAnsi" w:cstheme="minorHAnsi"/>
          <w:highlight w:val="green"/>
        </w:rPr>
        <w:t>like</w:t>
      </w:r>
      <w:proofErr w:type="gramEnd"/>
      <w:r w:rsidRPr="00185546">
        <w:rPr>
          <w:rStyle w:val="Emphasis"/>
          <w:rFonts w:asciiTheme="minorHAnsi" w:hAnsiTheme="minorHAnsi" w:cstheme="minorHAnsi"/>
          <w:highlight w:val="green"/>
        </w:rPr>
        <w:t xml:space="preserve"> this: The company guarantees workers</w:t>
      </w:r>
      <w:r w:rsidRPr="00185546">
        <w:rPr>
          <w:rStyle w:val="Emphasis"/>
          <w:rFonts w:asciiTheme="minorHAnsi" w:hAnsiTheme="minorHAnsi" w:cstheme="minorHAnsi"/>
        </w:rPr>
        <w:t xml:space="preserve"> certain </w:t>
      </w:r>
      <w:r w:rsidRPr="00185546">
        <w:rPr>
          <w:rStyle w:val="Emphasis"/>
          <w:rFonts w:asciiTheme="minorHAnsi" w:hAnsiTheme="minorHAnsi" w:cstheme="minorHAnsi"/>
          <w:highlight w:val="green"/>
        </w:rPr>
        <w:t xml:space="preserve">wages and benefits, and the workers </w:t>
      </w:r>
      <w:r w:rsidRPr="00185546">
        <w:rPr>
          <w:rStyle w:val="Emphasis"/>
          <w:rFonts w:asciiTheme="minorHAnsi" w:hAnsiTheme="minorHAnsi" w:cstheme="minorHAnsi"/>
        </w:rPr>
        <w:t xml:space="preserve">agree to </w:t>
      </w:r>
      <w:r w:rsidRPr="00185546">
        <w:rPr>
          <w:rStyle w:val="Emphasis"/>
          <w:rFonts w:asciiTheme="minorHAnsi" w:hAnsiTheme="minorHAnsi" w:cstheme="minorHAnsi"/>
          <w:highlight w:val="green"/>
        </w:rPr>
        <w:t>give up their right to strike</w:t>
      </w:r>
      <w:r w:rsidRPr="00185546">
        <w:rPr>
          <w:rStyle w:val="Emphasis"/>
          <w:rFonts w:asciiTheme="minorHAnsi" w:hAnsiTheme="minorHAnsi" w:cstheme="minorHAnsi"/>
        </w:rPr>
        <w:t xml:space="preserve"> for the term of the contract. This fundamental agreement — </w:t>
      </w:r>
      <w:r w:rsidRPr="00185546">
        <w:rPr>
          <w:rStyle w:val="Emphasis"/>
          <w:rFonts w:asciiTheme="minorHAnsi" w:hAnsiTheme="minorHAnsi" w:cstheme="minorHAnsi"/>
          <w:highlight w:val="green"/>
        </w:rPr>
        <w:t>material gains in exchange for labor peace</w:t>
      </w:r>
      <w:r w:rsidRPr="00185546">
        <w:rPr>
          <w:rStyle w:val="Emphasis"/>
          <w:rFonts w:asciiTheme="minorHAnsi" w:hAnsiTheme="minorHAnsi" w:cstheme="minorHAnsi"/>
        </w:rPr>
        <w:t> — defines modern labor relations</w:t>
      </w:r>
      <w:r w:rsidRPr="00185546">
        <w:rPr>
          <w:rFonts w:asciiTheme="minorHAnsi" w:hAnsiTheme="minorHAnsi" w:cstheme="minorHAnsi"/>
          <w:sz w:val="16"/>
        </w:rPr>
        <w:t>. And where has this arrangement gotten the labor movement? Near death.</w:t>
      </w:r>
      <w:r w:rsidRPr="00185546">
        <w:rPr>
          <w:rStyle w:val="StyleUnderline"/>
          <w:rFonts w:asciiTheme="minorHAnsi" w:hAnsiTheme="minorHAnsi" w:cstheme="minorHAnsi"/>
        </w:rPr>
        <w:t xml:space="preserve"> For decades, union membership has declined, wages have stagnated, and capital has gained more and more power over working people</w:t>
      </w:r>
      <w:r w:rsidRPr="00185546">
        <w:rPr>
          <w:rFonts w:asciiTheme="minorHAnsi" w:hAnsiTheme="minorHAnsi" w:cstheme="minorHAnsi"/>
          <w:sz w:val="16"/>
        </w:rPr>
        <w:t xml:space="preserve">. This devastating collapse in the power of organized labor has coincided with the post ​“Treaty of Detroit” period in which a very dangerous idea was cemented and enshrined as conventional wisdom. </w:t>
      </w:r>
      <w:r w:rsidRPr="00185546">
        <w:rPr>
          <w:rStyle w:val="Emphasis"/>
          <w:rFonts w:asciiTheme="minorHAnsi" w:hAnsiTheme="minorHAnsi" w:cstheme="minorHAnsi"/>
        </w:rPr>
        <w:t xml:space="preserve">That is the idea that employers agree to union contracts </w:t>
      </w:r>
      <w:proofErr w:type="gramStart"/>
      <w:r w:rsidRPr="00185546">
        <w:rPr>
          <w:rStyle w:val="Emphasis"/>
          <w:rFonts w:asciiTheme="minorHAnsi" w:hAnsiTheme="minorHAnsi" w:cstheme="minorHAnsi"/>
        </w:rPr>
        <w:t>in order to</w:t>
      </w:r>
      <w:proofErr w:type="gramEnd"/>
      <w:r w:rsidRPr="00185546">
        <w:rPr>
          <w:rStyle w:val="Emphasis"/>
          <w:rFonts w:asciiTheme="minorHAnsi" w:hAnsiTheme="minorHAnsi" w:cstheme="minorHAnsi"/>
        </w:rPr>
        <w:t xml:space="preserve"> purchase labor peace—that the incentive for a company to bargain and sign a contract with its workers is to receive, in turn, a guarantee that those workers will be quiescent. </w:t>
      </w:r>
    </w:p>
    <w:p w14:paraId="40F54B51" w14:textId="77777777" w:rsidR="007346DC" w:rsidRPr="00185546" w:rsidRDefault="007346DC" w:rsidP="007346DC">
      <w:pPr>
        <w:pStyle w:val="Heading4"/>
        <w:rPr>
          <w:rFonts w:asciiTheme="minorHAnsi" w:hAnsiTheme="minorHAnsi" w:cstheme="minorHAnsi"/>
        </w:rPr>
      </w:pPr>
      <w:r w:rsidRPr="00185546">
        <w:rPr>
          <w:rFonts w:asciiTheme="minorHAnsi" w:hAnsiTheme="minorHAnsi" w:cstheme="minorHAnsi"/>
        </w:rPr>
        <w:t xml:space="preserve">Climate strikes </w:t>
      </w:r>
      <w:r w:rsidRPr="00185546">
        <w:rPr>
          <w:rFonts w:asciiTheme="minorHAnsi" w:hAnsiTheme="minorHAnsi" w:cstheme="minorHAnsi"/>
          <w:u w:val="single"/>
        </w:rPr>
        <w:t>aren’t sufficient</w:t>
      </w:r>
      <w:r w:rsidRPr="00185546">
        <w:rPr>
          <w:rFonts w:asciiTheme="minorHAnsi" w:hAnsiTheme="minorHAnsi" w:cstheme="minorHAnsi"/>
        </w:rPr>
        <w:t xml:space="preserve"> to reduce reliance on fuels.</w:t>
      </w:r>
    </w:p>
    <w:p w14:paraId="1D57317A" w14:textId="77777777" w:rsidR="007346DC" w:rsidRPr="00185546" w:rsidRDefault="007346DC" w:rsidP="007346DC">
      <w:pPr>
        <w:rPr>
          <w:rFonts w:asciiTheme="minorHAnsi" w:hAnsiTheme="minorHAnsi" w:cstheme="minorHAnsi"/>
        </w:rPr>
      </w:pPr>
      <w:r w:rsidRPr="00185546">
        <w:rPr>
          <w:rStyle w:val="Style13ptBold"/>
          <w:rFonts w:asciiTheme="minorHAnsi" w:hAnsiTheme="minorHAnsi" w:cstheme="minorHAnsi"/>
        </w:rPr>
        <w:t>Hayes 19</w:t>
      </w:r>
      <w:r w:rsidRPr="00185546">
        <w:rPr>
          <w:rFonts w:asciiTheme="minorHAnsi" w:hAnsiTheme="minorHAnsi" w:cstheme="minorHAnsi"/>
        </w:rPr>
        <w:t xml:space="preserve"> [Jason; Contributor to The Hill, director of environmental policy at the Mackinac Center for Public Policy, a research and education institute in Midland, </w:t>
      </w:r>
      <w:proofErr w:type="spellStart"/>
      <w:r w:rsidRPr="00185546">
        <w:rPr>
          <w:rFonts w:asciiTheme="minorHAnsi" w:hAnsiTheme="minorHAnsi" w:cstheme="minorHAnsi"/>
        </w:rPr>
        <w:t>Mich</w:t>
      </w:r>
      <w:proofErr w:type="spellEnd"/>
      <w:r w:rsidRPr="00185546">
        <w:rPr>
          <w:rFonts w:asciiTheme="minorHAnsi" w:hAnsiTheme="minorHAnsi" w:cstheme="minorHAnsi"/>
        </w:rPr>
        <w:t xml:space="preserve">; “A global climate strike isn't enough,” The Hill; 9/19/19; </w:t>
      </w:r>
      <w:hyperlink r:id="rId7" w:history="1">
        <w:r w:rsidRPr="00185546">
          <w:rPr>
            <w:rStyle w:val="Hyperlink"/>
            <w:rFonts w:asciiTheme="minorHAnsi" w:hAnsiTheme="minorHAnsi" w:cstheme="minorHAnsi"/>
          </w:rPr>
          <w:t>https://thehill.com/opinion/energy-environment/461809-a-global-climate-strike-isnt-enough</w:t>
        </w:r>
      </w:hyperlink>
      <w:r w:rsidRPr="00185546">
        <w:rPr>
          <w:rFonts w:asciiTheme="minorHAnsi" w:hAnsiTheme="minorHAnsi" w:cstheme="minorHAnsi"/>
        </w:rPr>
        <w:t>] Justin</w:t>
      </w:r>
    </w:p>
    <w:p w14:paraId="3511E100" w14:textId="77777777" w:rsidR="007346DC" w:rsidRPr="00185546" w:rsidRDefault="007346DC" w:rsidP="007346DC">
      <w:pPr>
        <w:rPr>
          <w:rFonts w:asciiTheme="minorHAnsi" w:hAnsiTheme="minorHAnsi" w:cstheme="minorHAnsi"/>
          <w:u w:val="single"/>
        </w:rPr>
      </w:pPr>
      <w:r w:rsidRPr="00185546">
        <w:rPr>
          <w:rFonts w:asciiTheme="minorHAnsi" w:hAnsiTheme="minorHAnsi" w:cstheme="minorHAnsi"/>
          <w:sz w:val="16"/>
        </w:rPr>
        <w:t xml:space="preserve">A </w:t>
      </w:r>
      <w:r w:rsidRPr="00185546">
        <w:rPr>
          <w:rFonts w:asciiTheme="minorHAnsi" w:hAnsiTheme="minorHAnsi" w:cstheme="minorHAnsi"/>
          <w:u w:val="single"/>
        </w:rPr>
        <w:t xml:space="preserve">collective of influential green groups and corporations is supporting a campaign for a </w:t>
      </w:r>
      <w:r w:rsidRPr="00185546">
        <w:rPr>
          <w:rStyle w:val="Emphasis"/>
          <w:rFonts w:asciiTheme="minorHAnsi" w:hAnsiTheme="minorHAnsi" w:cstheme="minorHAnsi"/>
          <w:highlight w:val="green"/>
        </w:rPr>
        <w:t>global</w:t>
      </w:r>
      <w:r w:rsidRPr="00185546">
        <w:rPr>
          <w:rFonts w:asciiTheme="minorHAnsi" w:hAnsiTheme="minorHAnsi" w:cstheme="minorHAnsi"/>
          <w:highlight w:val="green"/>
          <w:u w:val="single"/>
        </w:rPr>
        <w:t xml:space="preserve"> </w:t>
      </w:r>
      <w:r w:rsidRPr="00185546">
        <w:rPr>
          <w:rStyle w:val="Emphasis"/>
          <w:rFonts w:asciiTheme="minorHAnsi" w:hAnsiTheme="minorHAnsi" w:cstheme="minorHAnsi"/>
          <w:highlight w:val="green"/>
        </w:rPr>
        <w:t>climate</w:t>
      </w:r>
      <w:r w:rsidRPr="00185546">
        <w:rPr>
          <w:rFonts w:asciiTheme="minorHAnsi" w:hAnsiTheme="minorHAnsi" w:cstheme="minorHAnsi"/>
          <w:highlight w:val="green"/>
          <w:u w:val="single"/>
        </w:rPr>
        <w:t xml:space="preserve"> </w:t>
      </w:r>
      <w:r w:rsidRPr="00185546">
        <w:rPr>
          <w:rStyle w:val="Emphasis"/>
          <w:rFonts w:asciiTheme="minorHAnsi" w:hAnsiTheme="minorHAnsi" w:cstheme="minorHAnsi"/>
          <w:highlight w:val="green"/>
        </w:rPr>
        <w:t>strike</w:t>
      </w:r>
      <w:r w:rsidRPr="00185546">
        <w:rPr>
          <w:rFonts w:asciiTheme="minorHAnsi" w:hAnsiTheme="minorHAnsi" w:cstheme="minorHAnsi"/>
          <w:sz w:val="16"/>
        </w:rPr>
        <w:t xml:space="preserve"> from Sept. 20-27. The strike pushes young people to walk out of schools </w:t>
      </w:r>
      <w:proofErr w:type="gramStart"/>
      <w:r w:rsidRPr="00185546">
        <w:rPr>
          <w:rFonts w:asciiTheme="minorHAnsi" w:hAnsiTheme="minorHAnsi" w:cstheme="minorHAnsi"/>
          <w:sz w:val="16"/>
        </w:rPr>
        <w:t>and  workplaces</w:t>
      </w:r>
      <w:proofErr w:type="gramEnd"/>
      <w:r w:rsidRPr="00185546">
        <w:rPr>
          <w:rFonts w:asciiTheme="minorHAnsi" w:hAnsiTheme="minorHAnsi" w:cstheme="minorHAnsi"/>
          <w:sz w:val="16"/>
        </w:rPr>
        <w:t xml:space="preserve"> to protest the energy sources that keep us alive and thriving. That many people are concerned about the global climate is obvious, but </w:t>
      </w:r>
      <w:r w:rsidRPr="00185546">
        <w:rPr>
          <w:rFonts w:asciiTheme="minorHAnsi" w:hAnsiTheme="minorHAnsi" w:cstheme="minorHAnsi"/>
          <w:highlight w:val="green"/>
          <w:u w:val="single"/>
        </w:rPr>
        <w:t xml:space="preserve">how will </w:t>
      </w:r>
      <w:r w:rsidRPr="00185546">
        <w:rPr>
          <w:rStyle w:val="Emphasis"/>
          <w:rFonts w:asciiTheme="minorHAnsi" w:hAnsiTheme="minorHAnsi" w:cstheme="minorHAnsi"/>
        </w:rPr>
        <w:t>encouraging</w:t>
      </w:r>
      <w:r w:rsidRPr="00185546">
        <w:rPr>
          <w:rFonts w:asciiTheme="minorHAnsi" w:hAnsiTheme="minorHAnsi" w:cstheme="minorHAnsi"/>
          <w:u w:val="single"/>
        </w:rPr>
        <w:t xml:space="preserve"> them to </w:t>
      </w:r>
      <w:r w:rsidRPr="00185546">
        <w:rPr>
          <w:rFonts w:asciiTheme="minorHAnsi" w:hAnsiTheme="minorHAnsi" w:cstheme="minorHAnsi"/>
          <w:highlight w:val="green"/>
          <w:u w:val="single"/>
        </w:rPr>
        <w:t xml:space="preserve">abandon their jobs or schools for a </w:t>
      </w:r>
      <w:r w:rsidRPr="00185546">
        <w:rPr>
          <w:rStyle w:val="Emphasis"/>
          <w:rFonts w:asciiTheme="minorHAnsi" w:hAnsiTheme="minorHAnsi" w:cstheme="minorHAnsi"/>
          <w:highlight w:val="green"/>
        </w:rPr>
        <w:t>day</w:t>
      </w:r>
      <w:r w:rsidRPr="00185546">
        <w:rPr>
          <w:rFonts w:asciiTheme="minorHAnsi" w:hAnsiTheme="minorHAnsi" w:cstheme="minorHAnsi"/>
          <w:u w:val="single"/>
        </w:rPr>
        <w:t xml:space="preserve"> or </w:t>
      </w:r>
      <w:r w:rsidRPr="00185546">
        <w:rPr>
          <w:rStyle w:val="Emphasis"/>
          <w:rFonts w:asciiTheme="minorHAnsi" w:hAnsiTheme="minorHAnsi" w:cstheme="minorHAnsi"/>
        </w:rPr>
        <w:t>two</w:t>
      </w:r>
      <w:r w:rsidRPr="00185546">
        <w:rPr>
          <w:rFonts w:asciiTheme="minorHAnsi" w:hAnsiTheme="minorHAnsi" w:cstheme="minorHAnsi"/>
          <w:u w:val="single"/>
        </w:rPr>
        <w:t xml:space="preserve">, or seven, </w:t>
      </w:r>
      <w:r w:rsidRPr="00185546">
        <w:rPr>
          <w:rStyle w:val="Emphasis"/>
          <w:rFonts w:asciiTheme="minorHAnsi" w:hAnsiTheme="minorHAnsi" w:cstheme="minorHAnsi"/>
          <w:highlight w:val="green"/>
        </w:rPr>
        <w:t>reduce</w:t>
      </w:r>
      <w:r w:rsidRPr="00185546">
        <w:rPr>
          <w:rFonts w:asciiTheme="minorHAnsi" w:hAnsiTheme="minorHAnsi" w:cstheme="minorHAnsi"/>
          <w:u w:val="single"/>
        </w:rPr>
        <w:t xml:space="preserve"> greenhouse gas </w:t>
      </w:r>
      <w:r w:rsidRPr="00185546">
        <w:rPr>
          <w:rStyle w:val="Emphasis"/>
          <w:rFonts w:asciiTheme="minorHAnsi" w:hAnsiTheme="minorHAnsi" w:cstheme="minorHAnsi"/>
          <w:highlight w:val="green"/>
        </w:rPr>
        <w:t>emissions</w:t>
      </w:r>
      <w:r w:rsidRPr="00185546">
        <w:rPr>
          <w:rFonts w:asciiTheme="minorHAnsi" w:hAnsiTheme="minorHAnsi" w:cstheme="minorHAnsi"/>
          <w:u w:val="single"/>
        </w:rPr>
        <w:t>?</w:t>
      </w:r>
    </w:p>
    <w:p w14:paraId="09F18203" w14:textId="77777777" w:rsidR="007346DC" w:rsidRPr="00185546" w:rsidRDefault="007346DC" w:rsidP="007346DC">
      <w:pPr>
        <w:rPr>
          <w:rFonts w:asciiTheme="minorHAnsi" w:hAnsiTheme="minorHAnsi" w:cstheme="minorHAnsi"/>
          <w:u w:val="single"/>
        </w:rPr>
      </w:pPr>
      <w:r w:rsidRPr="00185546">
        <w:rPr>
          <w:rFonts w:asciiTheme="minorHAnsi" w:hAnsiTheme="minorHAnsi" w:cstheme="minorHAnsi"/>
          <w:sz w:val="16"/>
        </w:rPr>
        <w:t xml:space="preserve">The campaign website — globalclimatestrike.net — tells people they must “demand an end to the age of fossil fuels.” But, </w:t>
      </w:r>
      <w:r w:rsidRPr="00185546">
        <w:rPr>
          <w:rFonts w:asciiTheme="minorHAnsi" w:hAnsiTheme="minorHAnsi" w:cstheme="minorHAnsi"/>
          <w:u w:val="single"/>
        </w:rPr>
        <w:t xml:space="preserve">in the United States, </w:t>
      </w:r>
      <w:r w:rsidRPr="00185546">
        <w:rPr>
          <w:rFonts w:asciiTheme="minorHAnsi" w:hAnsiTheme="minorHAnsi" w:cstheme="minorHAnsi"/>
          <w:highlight w:val="green"/>
          <w:u w:val="single"/>
        </w:rPr>
        <w:t>we rely on</w:t>
      </w:r>
      <w:r w:rsidRPr="00185546">
        <w:rPr>
          <w:rFonts w:asciiTheme="minorHAnsi" w:hAnsiTheme="minorHAnsi" w:cstheme="minorHAnsi"/>
          <w:u w:val="single"/>
        </w:rPr>
        <w:t xml:space="preserve"> these </w:t>
      </w:r>
      <w:r w:rsidRPr="00185546">
        <w:rPr>
          <w:rFonts w:asciiTheme="minorHAnsi" w:hAnsiTheme="minorHAnsi" w:cstheme="minorHAnsi"/>
          <w:highlight w:val="green"/>
          <w:u w:val="single"/>
        </w:rPr>
        <w:t xml:space="preserve">fuels for over </w:t>
      </w:r>
      <w:r w:rsidRPr="00185546">
        <w:rPr>
          <w:rStyle w:val="Emphasis"/>
          <w:rFonts w:asciiTheme="minorHAnsi" w:hAnsiTheme="minorHAnsi" w:cstheme="minorHAnsi"/>
          <w:highlight w:val="green"/>
        </w:rPr>
        <w:t>80</w:t>
      </w:r>
      <w:r w:rsidRPr="00185546">
        <w:rPr>
          <w:rFonts w:asciiTheme="minorHAnsi" w:hAnsiTheme="minorHAnsi" w:cstheme="minorHAnsi"/>
          <w:highlight w:val="green"/>
          <w:u w:val="single"/>
        </w:rPr>
        <w:t xml:space="preserve"> </w:t>
      </w:r>
      <w:r w:rsidRPr="00185546">
        <w:rPr>
          <w:rStyle w:val="Emphasis"/>
          <w:rFonts w:asciiTheme="minorHAnsi" w:hAnsiTheme="minorHAnsi" w:cstheme="minorHAnsi"/>
          <w:highlight w:val="green"/>
        </w:rPr>
        <w:t>percent</w:t>
      </w:r>
      <w:r w:rsidRPr="00185546">
        <w:rPr>
          <w:rFonts w:asciiTheme="minorHAnsi" w:hAnsiTheme="minorHAnsi" w:cstheme="minorHAnsi"/>
          <w:highlight w:val="green"/>
          <w:u w:val="single"/>
        </w:rPr>
        <w:t xml:space="preserve"> of</w:t>
      </w:r>
      <w:r w:rsidRPr="00185546">
        <w:rPr>
          <w:rFonts w:asciiTheme="minorHAnsi" w:hAnsiTheme="minorHAnsi" w:cstheme="minorHAnsi"/>
          <w:u w:val="single"/>
        </w:rPr>
        <w:t xml:space="preserve"> the </w:t>
      </w:r>
      <w:r w:rsidRPr="00185546">
        <w:rPr>
          <w:rStyle w:val="Emphasis"/>
          <w:rFonts w:asciiTheme="minorHAnsi" w:hAnsiTheme="minorHAnsi" w:cstheme="minorHAnsi"/>
          <w:highlight w:val="green"/>
        </w:rPr>
        <w:t>energy</w:t>
      </w:r>
      <w:r w:rsidRPr="00185546">
        <w:rPr>
          <w:rFonts w:asciiTheme="minorHAnsi" w:hAnsiTheme="minorHAnsi" w:cstheme="minorHAnsi"/>
          <w:u w:val="single"/>
        </w:rPr>
        <w:t xml:space="preserve"> we use to provide </w:t>
      </w:r>
      <w:proofErr w:type="gramStart"/>
      <w:r w:rsidRPr="00185546">
        <w:rPr>
          <w:rFonts w:asciiTheme="minorHAnsi" w:hAnsiTheme="minorHAnsi" w:cstheme="minorHAnsi"/>
          <w:u w:val="single"/>
        </w:rPr>
        <w:t>basic necessities</w:t>
      </w:r>
      <w:proofErr w:type="gramEnd"/>
      <w:r w:rsidRPr="00185546">
        <w:rPr>
          <w:rFonts w:asciiTheme="minorHAnsi" w:hAnsiTheme="minorHAnsi" w:cstheme="minorHAnsi"/>
          <w:u w:val="single"/>
        </w:rPr>
        <w:t xml:space="preserve"> such as food, clean water, heating and air conditioning, medicine, transportation and so much more.</w:t>
      </w:r>
    </w:p>
    <w:p w14:paraId="11156BBC" w14:textId="77777777" w:rsidR="007346DC" w:rsidRPr="00185546" w:rsidRDefault="007346DC" w:rsidP="007346DC">
      <w:pPr>
        <w:rPr>
          <w:rFonts w:asciiTheme="minorHAnsi" w:hAnsiTheme="minorHAnsi" w:cstheme="minorHAnsi"/>
          <w:u w:val="single"/>
        </w:rPr>
      </w:pPr>
      <w:r w:rsidRPr="00185546">
        <w:rPr>
          <w:rFonts w:asciiTheme="minorHAnsi" w:hAnsiTheme="minorHAnsi" w:cstheme="minorHAnsi"/>
          <w:sz w:val="16"/>
        </w:rPr>
        <w:t xml:space="preserve">To make things worse, </w:t>
      </w:r>
      <w:r w:rsidRPr="00185546">
        <w:rPr>
          <w:rFonts w:asciiTheme="minorHAnsi" w:hAnsiTheme="minorHAnsi" w:cstheme="minorHAnsi"/>
          <w:u w:val="single"/>
        </w:rPr>
        <w:t xml:space="preserve">the </w:t>
      </w:r>
      <w:r w:rsidRPr="00185546">
        <w:rPr>
          <w:rFonts w:asciiTheme="minorHAnsi" w:hAnsiTheme="minorHAnsi" w:cstheme="minorHAnsi"/>
          <w:highlight w:val="green"/>
          <w:u w:val="single"/>
        </w:rPr>
        <w:t xml:space="preserve">energy sources </w:t>
      </w:r>
      <w:r w:rsidRPr="00185546">
        <w:rPr>
          <w:rStyle w:val="Emphasis"/>
          <w:rFonts w:asciiTheme="minorHAnsi" w:hAnsiTheme="minorHAnsi" w:cstheme="minorHAnsi"/>
          <w:highlight w:val="green"/>
        </w:rPr>
        <w:t>offered</w:t>
      </w:r>
      <w:r w:rsidRPr="00185546">
        <w:rPr>
          <w:rFonts w:asciiTheme="minorHAnsi" w:hAnsiTheme="minorHAnsi" w:cstheme="minorHAnsi"/>
          <w:u w:val="single"/>
        </w:rPr>
        <w:t xml:space="preserve"> up as replacements for fossil fuels</w:t>
      </w:r>
      <w:r w:rsidRPr="00185546">
        <w:rPr>
          <w:rFonts w:asciiTheme="minorHAnsi" w:hAnsiTheme="minorHAnsi" w:cstheme="minorHAnsi"/>
          <w:sz w:val="16"/>
        </w:rPr>
        <w:t xml:space="preserve"> — typically wind and solar — </w:t>
      </w:r>
      <w:r w:rsidRPr="00185546">
        <w:rPr>
          <w:rFonts w:asciiTheme="minorHAnsi" w:hAnsiTheme="minorHAnsi" w:cstheme="minorHAnsi"/>
          <w:highlight w:val="green"/>
          <w:u w:val="single"/>
        </w:rPr>
        <w:t>couldn’t</w:t>
      </w:r>
      <w:r w:rsidRPr="00185546">
        <w:rPr>
          <w:rFonts w:asciiTheme="minorHAnsi" w:hAnsiTheme="minorHAnsi" w:cstheme="minorHAnsi"/>
          <w:u w:val="single"/>
        </w:rPr>
        <w:t xml:space="preserve"> even </w:t>
      </w:r>
      <w:r w:rsidRPr="00185546">
        <w:rPr>
          <w:rStyle w:val="Emphasis"/>
          <w:rFonts w:asciiTheme="minorHAnsi" w:hAnsiTheme="minorHAnsi" w:cstheme="minorHAnsi"/>
          <w:highlight w:val="green"/>
        </w:rPr>
        <w:t>exist</w:t>
      </w:r>
      <w:r w:rsidRPr="00185546">
        <w:rPr>
          <w:rFonts w:asciiTheme="minorHAnsi" w:hAnsiTheme="minorHAnsi" w:cstheme="minorHAnsi"/>
          <w:highlight w:val="green"/>
          <w:u w:val="single"/>
        </w:rPr>
        <w:t xml:space="preserve"> without fossil fuels. </w:t>
      </w:r>
      <w:r w:rsidRPr="00185546">
        <w:rPr>
          <w:rStyle w:val="Emphasis"/>
          <w:rFonts w:asciiTheme="minorHAnsi" w:hAnsiTheme="minorHAnsi" w:cstheme="minorHAnsi"/>
          <w:highlight w:val="green"/>
        </w:rPr>
        <w:t>Natural</w:t>
      </w:r>
      <w:r w:rsidRPr="00185546">
        <w:rPr>
          <w:rFonts w:asciiTheme="minorHAnsi" w:hAnsiTheme="minorHAnsi" w:cstheme="minorHAnsi"/>
          <w:highlight w:val="green"/>
          <w:u w:val="single"/>
        </w:rPr>
        <w:t xml:space="preserve"> </w:t>
      </w:r>
      <w:r w:rsidRPr="00185546">
        <w:rPr>
          <w:rStyle w:val="Emphasis"/>
          <w:rFonts w:asciiTheme="minorHAnsi" w:hAnsiTheme="minorHAnsi" w:cstheme="minorHAnsi"/>
          <w:highlight w:val="green"/>
        </w:rPr>
        <w:t>gas</w:t>
      </w:r>
      <w:r w:rsidRPr="00185546">
        <w:rPr>
          <w:rFonts w:asciiTheme="minorHAnsi" w:hAnsiTheme="minorHAnsi" w:cstheme="minorHAnsi"/>
          <w:u w:val="single"/>
        </w:rPr>
        <w:t xml:space="preserve">, </w:t>
      </w:r>
      <w:r w:rsidRPr="00185546">
        <w:rPr>
          <w:rStyle w:val="Emphasis"/>
          <w:rFonts w:asciiTheme="minorHAnsi" w:hAnsiTheme="minorHAnsi" w:cstheme="minorHAnsi"/>
          <w:highlight w:val="green"/>
        </w:rPr>
        <w:t>oil</w:t>
      </w:r>
      <w:r w:rsidRPr="00185546">
        <w:rPr>
          <w:rFonts w:asciiTheme="minorHAnsi" w:hAnsiTheme="minorHAnsi" w:cstheme="minorHAnsi"/>
          <w:highlight w:val="green"/>
          <w:u w:val="single"/>
        </w:rPr>
        <w:t xml:space="preserve"> and </w:t>
      </w:r>
      <w:r w:rsidRPr="00185546">
        <w:rPr>
          <w:rStyle w:val="Emphasis"/>
          <w:rFonts w:asciiTheme="minorHAnsi" w:hAnsiTheme="minorHAnsi" w:cstheme="minorHAnsi"/>
          <w:highlight w:val="green"/>
        </w:rPr>
        <w:t>coal</w:t>
      </w:r>
      <w:r w:rsidRPr="00185546">
        <w:rPr>
          <w:rFonts w:asciiTheme="minorHAnsi" w:hAnsiTheme="minorHAnsi" w:cstheme="minorHAnsi"/>
          <w:highlight w:val="green"/>
          <w:u w:val="single"/>
        </w:rPr>
        <w:t xml:space="preserve"> are needed to</w:t>
      </w:r>
      <w:r w:rsidRPr="00185546">
        <w:rPr>
          <w:rFonts w:asciiTheme="minorHAnsi" w:hAnsiTheme="minorHAnsi" w:cstheme="minorHAnsi"/>
          <w:u w:val="single"/>
        </w:rPr>
        <w:t xml:space="preserve"> </w:t>
      </w:r>
      <w:r w:rsidRPr="00185546">
        <w:rPr>
          <w:rStyle w:val="Emphasis"/>
          <w:rFonts w:asciiTheme="minorHAnsi" w:hAnsiTheme="minorHAnsi" w:cstheme="minorHAnsi"/>
        </w:rPr>
        <w:t>mine</w:t>
      </w:r>
      <w:r w:rsidRPr="00185546">
        <w:rPr>
          <w:rFonts w:asciiTheme="minorHAnsi" w:hAnsiTheme="minorHAnsi" w:cstheme="minorHAnsi"/>
          <w:u w:val="single"/>
        </w:rPr>
        <w:t xml:space="preserve">, </w:t>
      </w:r>
      <w:r w:rsidRPr="00185546">
        <w:rPr>
          <w:rStyle w:val="Emphasis"/>
          <w:rFonts w:asciiTheme="minorHAnsi" w:hAnsiTheme="minorHAnsi" w:cstheme="minorHAnsi"/>
          <w:highlight w:val="green"/>
        </w:rPr>
        <w:t>refine</w:t>
      </w:r>
      <w:r w:rsidRPr="00185546">
        <w:rPr>
          <w:rFonts w:asciiTheme="minorHAnsi" w:hAnsiTheme="minorHAnsi" w:cstheme="minorHAnsi"/>
          <w:u w:val="single"/>
        </w:rPr>
        <w:t xml:space="preserve">, </w:t>
      </w:r>
      <w:proofErr w:type="gramStart"/>
      <w:r w:rsidRPr="00185546">
        <w:rPr>
          <w:rStyle w:val="Emphasis"/>
          <w:rFonts w:asciiTheme="minorHAnsi" w:hAnsiTheme="minorHAnsi" w:cstheme="minorHAnsi"/>
        </w:rPr>
        <w:t>process</w:t>
      </w:r>
      <w:proofErr w:type="gramEnd"/>
      <w:r w:rsidRPr="00185546">
        <w:rPr>
          <w:rFonts w:asciiTheme="minorHAnsi" w:hAnsiTheme="minorHAnsi" w:cstheme="minorHAnsi"/>
          <w:u w:val="single"/>
        </w:rPr>
        <w:t xml:space="preserve"> and </w:t>
      </w:r>
      <w:r w:rsidRPr="00185546">
        <w:rPr>
          <w:rStyle w:val="Emphasis"/>
          <w:rFonts w:asciiTheme="minorHAnsi" w:hAnsiTheme="minorHAnsi" w:cstheme="minorHAnsi"/>
        </w:rPr>
        <w:t>ship</w:t>
      </w:r>
      <w:r w:rsidRPr="00185546">
        <w:rPr>
          <w:rFonts w:asciiTheme="minorHAnsi" w:hAnsiTheme="minorHAnsi" w:cstheme="minorHAnsi"/>
          <w:u w:val="single"/>
        </w:rPr>
        <w:t xml:space="preserve"> the </w:t>
      </w:r>
      <w:r w:rsidRPr="00185546">
        <w:rPr>
          <w:rStyle w:val="Emphasis"/>
          <w:rFonts w:asciiTheme="minorHAnsi" w:hAnsiTheme="minorHAnsi" w:cstheme="minorHAnsi"/>
        </w:rPr>
        <w:t>metals</w:t>
      </w:r>
      <w:r w:rsidRPr="00185546">
        <w:rPr>
          <w:rFonts w:asciiTheme="minorHAnsi" w:hAnsiTheme="minorHAnsi" w:cstheme="minorHAnsi"/>
          <w:u w:val="single"/>
        </w:rPr>
        <w:t xml:space="preserve">, </w:t>
      </w:r>
      <w:r w:rsidRPr="00185546">
        <w:rPr>
          <w:rStyle w:val="Emphasis"/>
          <w:rFonts w:asciiTheme="minorHAnsi" w:hAnsiTheme="minorHAnsi" w:cstheme="minorHAnsi"/>
        </w:rPr>
        <w:t>rare</w:t>
      </w:r>
      <w:r w:rsidRPr="00185546">
        <w:rPr>
          <w:rFonts w:asciiTheme="minorHAnsi" w:hAnsiTheme="minorHAnsi" w:cstheme="minorHAnsi"/>
          <w:u w:val="single"/>
        </w:rPr>
        <w:t xml:space="preserve"> </w:t>
      </w:r>
      <w:r w:rsidRPr="00185546">
        <w:rPr>
          <w:rStyle w:val="Emphasis"/>
          <w:rFonts w:asciiTheme="minorHAnsi" w:hAnsiTheme="minorHAnsi" w:cstheme="minorHAnsi"/>
        </w:rPr>
        <w:t>earth</w:t>
      </w:r>
      <w:r w:rsidRPr="00185546">
        <w:rPr>
          <w:rFonts w:asciiTheme="minorHAnsi" w:hAnsiTheme="minorHAnsi" w:cstheme="minorHAnsi"/>
          <w:u w:val="single"/>
        </w:rPr>
        <w:t xml:space="preserve"> </w:t>
      </w:r>
      <w:r w:rsidRPr="00185546">
        <w:rPr>
          <w:rStyle w:val="Emphasis"/>
          <w:rFonts w:asciiTheme="minorHAnsi" w:hAnsiTheme="minorHAnsi" w:cstheme="minorHAnsi"/>
        </w:rPr>
        <w:t>minerals</w:t>
      </w:r>
      <w:r w:rsidRPr="00185546">
        <w:rPr>
          <w:rFonts w:asciiTheme="minorHAnsi" w:hAnsiTheme="minorHAnsi" w:cstheme="minorHAnsi"/>
          <w:u w:val="single"/>
        </w:rPr>
        <w:t xml:space="preserve">, </w:t>
      </w:r>
      <w:r w:rsidRPr="00185546">
        <w:rPr>
          <w:rStyle w:val="Emphasis"/>
          <w:rFonts w:asciiTheme="minorHAnsi" w:hAnsiTheme="minorHAnsi" w:cstheme="minorHAnsi"/>
        </w:rPr>
        <w:t>silicone</w:t>
      </w:r>
      <w:r w:rsidRPr="00185546">
        <w:rPr>
          <w:rFonts w:asciiTheme="minorHAnsi" w:hAnsiTheme="minorHAnsi" w:cstheme="minorHAnsi"/>
          <w:u w:val="single"/>
        </w:rPr>
        <w:t xml:space="preserve">, </w:t>
      </w:r>
      <w:r w:rsidRPr="00185546">
        <w:rPr>
          <w:rStyle w:val="Emphasis"/>
          <w:rFonts w:asciiTheme="minorHAnsi" w:hAnsiTheme="minorHAnsi" w:cstheme="minorHAnsi"/>
        </w:rPr>
        <w:t>plastics</w:t>
      </w:r>
      <w:r w:rsidRPr="00185546">
        <w:rPr>
          <w:rFonts w:asciiTheme="minorHAnsi" w:hAnsiTheme="minorHAnsi" w:cstheme="minorHAnsi"/>
          <w:u w:val="single"/>
        </w:rPr>
        <w:t xml:space="preserve"> and </w:t>
      </w:r>
      <w:r w:rsidRPr="00185546">
        <w:rPr>
          <w:rStyle w:val="Emphasis"/>
          <w:rFonts w:asciiTheme="minorHAnsi" w:hAnsiTheme="minorHAnsi" w:cstheme="minorHAnsi"/>
        </w:rPr>
        <w:t>various</w:t>
      </w:r>
      <w:r w:rsidRPr="00185546">
        <w:rPr>
          <w:rFonts w:asciiTheme="minorHAnsi" w:hAnsiTheme="minorHAnsi" w:cstheme="minorHAnsi"/>
          <w:u w:val="single"/>
        </w:rPr>
        <w:t xml:space="preserve"> </w:t>
      </w:r>
      <w:r w:rsidRPr="00185546">
        <w:rPr>
          <w:rStyle w:val="Emphasis"/>
          <w:rFonts w:asciiTheme="minorHAnsi" w:hAnsiTheme="minorHAnsi" w:cstheme="minorHAnsi"/>
        </w:rPr>
        <w:t>chemicals</w:t>
      </w:r>
      <w:r w:rsidRPr="00185546">
        <w:rPr>
          <w:rFonts w:asciiTheme="minorHAnsi" w:hAnsiTheme="minorHAnsi" w:cstheme="minorHAnsi"/>
          <w:u w:val="single"/>
        </w:rPr>
        <w:t xml:space="preserve"> that go into </w:t>
      </w:r>
      <w:r w:rsidRPr="00185546">
        <w:rPr>
          <w:rStyle w:val="Emphasis"/>
          <w:rFonts w:asciiTheme="minorHAnsi" w:hAnsiTheme="minorHAnsi" w:cstheme="minorHAnsi"/>
          <w:highlight w:val="green"/>
        </w:rPr>
        <w:t>renewables</w:t>
      </w:r>
      <w:r w:rsidRPr="00185546">
        <w:rPr>
          <w:rFonts w:asciiTheme="minorHAnsi" w:hAnsiTheme="minorHAnsi" w:cstheme="minorHAnsi"/>
          <w:u w:val="single"/>
        </w:rPr>
        <w:t xml:space="preserve">. Without steel, there are </w:t>
      </w:r>
      <w:r w:rsidRPr="00185546">
        <w:rPr>
          <w:rStyle w:val="Emphasis"/>
          <w:rFonts w:asciiTheme="minorHAnsi" w:hAnsiTheme="minorHAnsi" w:cstheme="minorHAnsi"/>
        </w:rPr>
        <w:t>no</w:t>
      </w:r>
      <w:r w:rsidRPr="00185546">
        <w:rPr>
          <w:rFonts w:asciiTheme="minorHAnsi" w:hAnsiTheme="minorHAnsi" w:cstheme="minorHAnsi"/>
          <w:u w:val="single"/>
        </w:rPr>
        <w:t xml:space="preserve"> </w:t>
      </w:r>
      <w:r w:rsidRPr="00185546">
        <w:rPr>
          <w:rStyle w:val="Emphasis"/>
          <w:rFonts w:asciiTheme="minorHAnsi" w:hAnsiTheme="minorHAnsi" w:cstheme="minorHAnsi"/>
        </w:rPr>
        <w:t>towers</w:t>
      </w:r>
      <w:r w:rsidRPr="00185546">
        <w:rPr>
          <w:rFonts w:asciiTheme="minorHAnsi" w:hAnsiTheme="minorHAnsi" w:cstheme="minorHAnsi"/>
          <w:u w:val="single"/>
        </w:rPr>
        <w:t xml:space="preserve"> to hold up wind turbines</w:t>
      </w:r>
      <w:r w:rsidRPr="00185546">
        <w:rPr>
          <w:rFonts w:asciiTheme="minorHAnsi" w:hAnsiTheme="minorHAnsi" w:cstheme="minorHAnsi"/>
          <w:sz w:val="16"/>
        </w:rPr>
        <w:t xml:space="preserve">. </w:t>
      </w:r>
      <w:r w:rsidRPr="00185546">
        <w:rPr>
          <w:rFonts w:asciiTheme="minorHAnsi" w:hAnsiTheme="minorHAnsi" w:cstheme="minorHAnsi"/>
          <w:u w:val="single"/>
        </w:rPr>
        <w:t xml:space="preserve">Without </w:t>
      </w:r>
      <w:r w:rsidRPr="00185546">
        <w:rPr>
          <w:rStyle w:val="Emphasis"/>
          <w:rFonts w:asciiTheme="minorHAnsi" w:hAnsiTheme="minorHAnsi" w:cstheme="minorHAnsi"/>
        </w:rPr>
        <w:t>rare</w:t>
      </w:r>
      <w:r w:rsidRPr="00185546">
        <w:rPr>
          <w:rFonts w:asciiTheme="minorHAnsi" w:hAnsiTheme="minorHAnsi" w:cstheme="minorHAnsi"/>
          <w:u w:val="single"/>
        </w:rPr>
        <w:t xml:space="preserve"> </w:t>
      </w:r>
      <w:r w:rsidRPr="00185546">
        <w:rPr>
          <w:rStyle w:val="Emphasis"/>
          <w:rFonts w:asciiTheme="minorHAnsi" w:hAnsiTheme="minorHAnsi" w:cstheme="minorHAnsi"/>
        </w:rPr>
        <w:t>earths</w:t>
      </w:r>
      <w:r w:rsidRPr="00185546">
        <w:rPr>
          <w:rFonts w:asciiTheme="minorHAnsi" w:hAnsiTheme="minorHAnsi" w:cstheme="minorHAnsi"/>
          <w:u w:val="single"/>
        </w:rPr>
        <w:t xml:space="preserve">, there are </w:t>
      </w:r>
      <w:r w:rsidRPr="00185546">
        <w:rPr>
          <w:rStyle w:val="Emphasis"/>
          <w:rFonts w:asciiTheme="minorHAnsi" w:hAnsiTheme="minorHAnsi" w:cstheme="minorHAnsi"/>
        </w:rPr>
        <w:t>no</w:t>
      </w:r>
      <w:r w:rsidRPr="00185546">
        <w:rPr>
          <w:rFonts w:asciiTheme="minorHAnsi" w:hAnsiTheme="minorHAnsi" w:cstheme="minorHAnsi"/>
          <w:u w:val="single"/>
        </w:rPr>
        <w:t xml:space="preserve"> </w:t>
      </w:r>
      <w:r w:rsidRPr="00185546">
        <w:rPr>
          <w:rStyle w:val="Emphasis"/>
          <w:rFonts w:asciiTheme="minorHAnsi" w:hAnsiTheme="minorHAnsi" w:cstheme="minorHAnsi"/>
        </w:rPr>
        <w:t>solar</w:t>
      </w:r>
      <w:r w:rsidRPr="00185546">
        <w:rPr>
          <w:rFonts w:asciiTheme="minorHAnsi" w:hAnsiTheme="minorHAnsi" w:cstheme="minorHAnsi"/>
          <w:u w:val="single"/>
        </w:rPr>
        <w:t xml:space="preserve"> panels</w:t>
      </w:r>
      <w:r w:rsidRPr="00185546">
        <w:rPr>
          <w:rFonts w:asciiTheme="minorHAnsi" w:hAnsiTheme="minorHAnsi" w:cstheme="minorHAnsi"/>
          <w:sz w:val="16"/>
        </w:rPr>
        <w:t xml:space="preserve">. Adding to this conundrum is the fact that </w:t>
      </w:r>
      <w:r w:rsidRPr="00185546">
        <w:rPr>
          <w:rFonts w:asciiTheme="minorHAnsi" w:hAnsiTheme="minorHAnsi" w:cstheme="minorHAnsi"/>
          <w:u w:val="single"/>
        </w:rPr>
        <w:t xml:space="preserve">wind and solar cannot provide </w:t>
      </w:r>
      <w:r w:rsidRPr="00185546">
        <w:rPr>
          <w:rStyle w:val="Emphasis"/>
          <w:rFonts w:asciiTheme="minorHAnsi" w:hAnsiTheme="minorHAnsi" w:cstheme="minorHAnsi"/>
        </w:rPr>
        <w:t>reliable</w:t>
      </w:r>
      <w:r w:rsidRPr="00185546">
        <w:rPr>
          <w:rFonts w:asciiTheme="minorHAnsi" w:hAnsiTheme="minorHAnsi" w:cstheme="minorHAnsi"/>
          <w:u w:val="single"/>
        </w:rPr>
        <w:t xml:space="preserve"> </w:t>
      </w:r>
      <w:r w:rsidRPr="00185546">
        <w:rPr>
          <w:rStyle w:val="Emphasis"/>
          <w:rFonts w:asciiTheme="minorHAnsi" w:hAnsiTheme="minorHAnsi" w:cstheme="minorHAnsi"/>
        </w:rPr>
        <w:t>power</w:t>
      </w:r>
      <w:r w:rsidRPr="00185546">
        <w:rPr>
          <w:rFonts w:asciiTheme="minorHAnsi" w:hAnsiTheme="minorHAnsi" w:cstheme="minorHAnsi"/>
          <w:u w:val="single"/>
        </w:rPr>
        <w:t xml:space="preserve">. They are </w:t>
      </w:r>
      <w:r w:rsidRPr="00185546">
        <w:rPr>
          <w:rStyle w:val="Emphasis"/>
          <w:rFonts w:asciiTheme="minorHAnsi" w:hAnsiTheme="minorHAnsi" w:cstheme="minorHAnsi"/>
        </w:rPr>
        <w:t>intermittent</w:t>
      </w:r>
      <w:r w:rsidRPr="00185546">
        <w:rPr>
          <w:rFonts w:asciiTheme="minorHAnsi" w:hAnsiTheme="minorHAnsi" w:cstheme="minorHAnsi"/>
          <w:u w:val="single"/>
        </w:rPr>
        <w:t xml:space="preserve">, meaning they must be propped up by more </w:t>
      </w:r>
      <w:r w:rsidRPr="00185546">
        <w:rPr>
          <w:rStyle w:val="Emphasis"/>
          <w:rFonts w:asciiTheme="minorHAnsi" w:hAnsiTheme="minorHAnsi" w:cstheme="minorHAnsi"/>
        </w:rPr>
        <w:t>reliable</w:t>
      </w:r>
      <w:r w:rsidRPr="00185546">
        <w:rPr>
          <w:rFonts w:asciiTheme="minorHAnsi" w:hAnsiTheme="minorHAnsi" w:cstheme="minorHAnsi"/>
          <w:u w:val="single"/>
        </w:rPr>
        <w:t xml:space="preserve"> </w:t>
      </w:r>
      <w:r w:rsidRPr="00185546">
        <w:rPr>
          <w:rStyle w:val="Emphasis"/>
          <w:rFonts w:asciiTheme="minorHAnsi" w:hAnsiTheme="minorHAnsi" w:cstheme="minorHAnsi"/>
        </w:rPr>
        <w:t>energy</w:t>
      </w:r>
      <w:r w:rsidRPr="00185546">
        <w:rPr>
          <w:rFonts w:asciiTheme="minorHAnsi" w:hAnsiTheme="minorHAnsi" w:cstheme="minorHAnsi"/>
          <w:u w:val="single"/>
        </w:rPr>
        <w:t xml:space="preserve"> </w:t>
      </w:r>
      <w:r w:rsidRPr="00185546">
        <w:rPr>
          <w:rStyle w:val="Emphasis"/>
          <w:rFonts w:asciiTheme="minorHAnsi" w:hAnsiTheme="minorHAnsi" w:cstheme="minorHAnsi"/>
        </w:rPr>
        <w:t>sources</w:t>
      </w:r>
      <w:r w:rsidRPr="00185546">
        <w:rPr>
          <w:rFonts w:asciiTheme="minorHAnsi" w:hAnsiTheme="minorHAnsi" w:cstheme="minorHAnsi"/>
          <w:u w:val="single"/>
        </w:rPr>
        <w:t>, such as natural gas.</w:t>
      </w:r>
    </w:p>
    <w:p w14:paraId="7DD2B913" w14:textId="77777777" w:rsidR="007346DC" w:rsidRPr="00185546" w:rsidRDefault="007346DC" w:rsidP="007346DC">
      <w:pPr>
        <w:rPr>
          <w:rFonts w:asciiTheme="minorHAnsi" w:hAnsiTheme="minorHAnsi" w:cstheme="minorHAnsi"/>
          <w:u w:val="single"/>
        </w:rPr>
      </w:pPr>
      <w:r w:rsidRPr="00185546">
        <w:rPr>
          <w:rFonts w:asciiTheme="minorHAnsi" w:hAnsiTheme="minorHAnsi" w:cstheme="minorHAnsi"/>
          <w:sz w:val="16"/>
        </w:rPr>
        <w:t xml:space="preserve">A group of environmental policy experts has put together MyClimatePledge.com as our response, because we’d like to challenge climate strikers and to help them appreciate that </w:t>
      </w:r>
      <w:r w:rsidRPr="00185546">
        <w:rPr>
          <w:rFonts w:asciiTheme="minorHAnsi" w:hAnsiTheme="minorHAnsi" w:cstheme="minorHAnsi"/>
          <w:highlight w:val="green"/>
          <w:u w:val="single"/>
        </w:rPr>
        <w:t xml:space="preserve">striking </w:t>
      </w:r>
      <w:r w:rsidRPr="00185546">
        <w:rPr>
          <w:rStyle w:val="Emphasis"/>
          <w:rFonts w:asciiTheme="minorHAnsi" w:hAnsiTheme="minorHAnsi" w:cstheme="minorHAnsi"/>
          <w:highlight w:val="green"/>
        </w:rPr>
        <w:t>won’t</w:t>
      </w:r>
      <w:r w:rsidRPr="00185546">
        <w:rPr>
          <w:rFonts w:asciiTheme="minorHAnsi" w:hAnsiTheme="minorHAnsi" w:cstheme="minorHAnsi"/>
          <w:highlight w:val="green"/>
          <w:u w:val="single"/>
        </w:rPr>
        <w:t xml:space="preserve"> be </w:t>
      </w:r>
      <w:r w:rsidRPr="00185546">
        <w:rPr>
          <w:rStyle w:val="Emphasis"/>
          <w:rFonts w:asciiTheme="minorHAnsi" w:hAnsiTheme="minorHAnsi" w:cstheme="minorHAnsi"/>
          <w:highlight w:val="green"/>
        </w:rPr>
        <w:t>enough</w:t>
      </w:r>
      <w:r w:rsidRPr="00185546">
        <w:rPr>
          <w:rFonts w:asciiTheme="minorHAnsi" w:hAnsiTheme="minorHAnsi" w:cstheme="minorHAnsi"/>
          <w:highlight w:val="green"/>
          <w:u w:val="single"/>
        </w:rPr>
        <w:t>.</w:t>
      </w:r>
    </w:p>
    <w:p w14:paraId="18130D6F" w14:textId="77777777" w:rsidR="007346DC" w:rsidRPr="00185546" w:rsidRDefault="007346DC" w:rsidP="007346DC">
      <w:pPr>
        <w:rPr>
          <w:rFonts w:asciiTheme="minorHAnsi" w:hAnsiTheme="minorHAnsi" w:cstheme="minorHAnsi"/>
        </w:rPr>
      </w:pPr>
    </w:p>
    <w:p w14:paraId="2DF714CC" w14:textId="77777777" w:rsidR="007346DC" w:rsidRPr="00185546" w:rsidRDefault="007346DC" w:rsidP="007346DC">
      <w:pPr>
        <w:pStyle w:val="Heading4"/>
        <w:rPr>
          <w:rFonts w:asciiTheme="minorHAnsi" w:hAnsiTheme="minorHAnsi" w:cstheme="minorHAnsi"/>
        </w:rPr>
      </w:pPr>
      <w:r w:rsidRPr="00185546">
        <w:rPr>
          <w:rFonts w:asciiTheme="minorHAnsi" w:hAnsiTheme="minorHAnsi" w:cstheme="minorHAnsi"/>
        </w:rPr>
        <w:t xml:space="preserve">Climate strikers </w:t>
      </w:r>
      <w:r w:rsidRPr="00185546">
        <w:rPr>
          <w:rFonts w:asciiTheme="minorHAnsi" w:hAnsiTheme="minorHAnsi" w:cstheme="minorHAnsi"/>
          <w:u w:val="single"/>
        </w:rPr>
        <w:t>don’t</w:t>
      </w:r>
      <w:r w:rsidRPr="00185546">
        <w:rPr>
          <w:rFonts w:asciiTheme="minorHAnsi" w:hAnsiTheme="minorHAnsi" w:cstheme="minorHAnsi"/>
        </w:rPr>
        <w:t xml:space="preserve"> have enough leverage.</w:t>
      </w:r>
    </w:p>
    <w:p w14:paraId="7AE595CC" w14:textId="77777777" w:rsidR="007346DC" w:rsidRPr="00185546" w:rsidRDefault="007346DC" w:rsidP="007346DC">
      <w:pPr>
        <w:rPr>
          <w:rFonts w:asciiTheme="minorHAnsi" w:hAnsiTheme="minorHAnsi" w:cstheme="minorHAnsi"/>
        </w:rPr>
      </w:pPr>
      <w:proofErr w:type="spellStart"/>
      <w:r w:rsidRPr="00185546">
        <w:rPr>
          <w:rStyle w:val="Style13ptBold"/>
          <w:rFonts w:asciiTheme="minorHAnsi" w:hAnsiTheme="minorHAnsi" w:cstheme="minorHAnsi"/>
        </w:rPr>
        <w:t>Dolsak</w:t>
      </w:r>
      <w:proofErr w:type="spellEnd"/>
      <w:r w:rsidRPr="00185546">
        <w:rPr>
          <w:rStyle w:val="Style13ptBold"/>
          <w:rFonts w:asciiTheme="minorHAnsi" w:hAnsiTheme="minorHAnsi" w:cstheme="minorHAnsi"/>
        </w:rPr>
        <w:t xml:space="preserve"> and Prakash 19</w:t>
      </w:r>
      <w:r w:rsidRPr="00185546">
        <w:rPr>
          <w:rFonts w:asciiTheme="minorHAnsi" w:hAnsiTheme="minorHAnsi" w:cstheme="minorHAnsi"/>
        </w:rPr>
        <w:t xml:space="preserve"> [</w:t>
      </w:r>
      <w:proofErr w:type="spellStart"/>
      <w:r w:rsidRPr="00185546">
        <w:rPr>
          <w:rFonts w:asciiTheme="minorHAnsi" w:hAnsiTheme="minorHAnsi" w:cstheme="minorHAnsi"/>
        </w:rPr>
        <w:t>Nives</w:t>
      </w:r>
      <w:proofErr w:type="spellEnd"/>
      <w:r w:rsidRPr="00185546">
        <w:rPr>
          <w:rFonts w:asciiTheme="minorHAnsi" w:hAnsiTheme="minorHAnsi" w:cstheme="minorHAnsi"/>
        </w:rPr>
        <w:t xml:space="preserve"> and </w:t>
      </w:r>
      <w:proofErr w:type="spellStart"/>
      <w:r w:rsidRPr="00185546">
        <w:rPr>
          <w:rFonts w:asciiTheme="minorHAnsi" w:hAnsiTheme="minorHAnsi" w:cstheme="minorHAnsi"/>
        </w:rPr>
        <w:t>Aseem</w:t>
      </w:r>
      <w:proofErr w:type="spellEnd"/>
      <w:r w:rsidRPr="00185546">
        <w:rPr>
          <w:rFonts w:asciiTheme="minorHAnsi" w:hAnsiTheme="minorHAnsi" w:cstheme="minorHAnsi"/>
        </w:rPr>
        <w:t xml:space="preserve">; We write on environmental issues, climate politics and NGOs; “Climate Strikes: What They Accomplish And How They Could Have More Impact,” 9/14/19; Forbes; </w:t>
      </w:r>
      <w:hyperlink r:id="rId8" w:history="1">
        <w:r w:rsidRPr="00185546">
          <w:rPr>
            <w:rStyle w:val="Hyperlink"/>
            <w:rFonts w:asciiTheme="minorHAnsi" w:hAnsiTheme="minorHAnsi" w:cstheme="minorHAnsi"/>
          </w:rPr>
          <w:t>https://www.forbes.com/sites/prakashdolsak/2019/09/14/climate-strikes-what-they-accomplish-and-how-they-could-have-more-impact/?sh=2244a9bd5eed</w:t>
        </w:r>
      </w:hyperlink>
      <w:r w:rsidRPr="00185546">
        <w:rPr>
          <w:rFonts w:asciiTheme="minorHAnsi" w:hAnsiTheme="minorHAnsi" w:cstheme="minorHAnsi"/>
        </w:rPr>
        <w:t>] Justin</w:t>
      </w:r>
    </w:p>
    <w:p w14:paraId="54B09C15" w14:textId="77777777" w:rsidR="007346DC" w:rsidRPr="00185546" w:rsidRDefault="007346DC" w:rsidP="007346DC">
      <w:pPr>
        <w:rPr>
          <w:rStyle w:val="Emphasis"/>
          <w:rFonts w:asciiTheme="minorHAnsi" w:hAnsiTheme="minorHAnsi" w:cstheme="minorHAnsi"/>
        </w:rPr>
      </w:pPr>
      <w:r w:rsidRPr="00185546">
        <w:rPr>
          <w:rFonts w:asciiTheme="minorHAnsi" w:hAnsiTheme="minorHAnsi" w:cstheme="minorHAnsi"/>
          <w:sz w:val="16"/>
        </w:rPr>
        <w:t xml:space="preserve">But </w:t>
      </w:r>
      <w:r w:rsidRPr="00185546">
        <w:rPr>
          <w:rFonts w:asciiTheme="minorHAnsi" w:hAnsiTheme="minorHAnsi" w:cstheme="minorHAnsi"/>
          <w:highlight w:val="green"/>
          <w:u w:val="single"/>
        </w:rPr>
        <w:t>strikers must have</w:t>
      </w:r>
      <w:r w:rsidRPr="00185546">
        <w:rPr>
          <w:rFonts w:asciiTheme="minorHAnsi" w:hAnsiTheme="minorHAnsi" w:cstheme="minorHAnsi"/>
          <w:u w:val="single"/>
        </w:rPr>
        <w:t xml:space="preserve"> the </w:t>
      </w:r>
      <w:r w:rsidRPr="00185546">
        <w:rPr>
          <w:rStyle w:val="Emphasis"/>
          <w:rFonts w:asciiTheme="minorHAnsi" w:hAnsiTheme="minorHAnsi" w:cstheme="minorHAnsi"/>
          <w:highlight w:val="green"/>
        </w:rPr>
        <w:t>leverage</w:t>
      </w:r>
      <w:r w:rsidRPr="00185546">
        <w:rPr>
          <w:rStyle w:val="Emphasis"/>
          <w:rFonts w:asciiTheme="minorHAnsi" w:hAnsiTheme="minorHAnsi" w:cstheme="minorHAnsi"/>
        </w:rPr>
        <w:t xml:space="preserve"> to accomplish their goals</w:t>
      </w:r>
    </w:p>
    <w:p w14:paraId="1660BDE7" w14:textId="77777777" w:rsidR="007346DC" w:rsidRPr="00185546" w:rsidRDefault="007346DC" w:rsidP="007346DC">
      <w:pPr>
        <w:rPr>
          <w:rStyle w:val="Emphasis"/>
          <w:rFonts w:asciiTheme="minorHAnsi" w:hAnsiTheme="minorHAnsi" w:cstheme="minorHAnsi"/>
        </w:rPr>
      </w:pPr>
      <w:r w:rsidRPr="00185546">
        <w:rPr>
          <w:rFonts w:asciiTheme="minorHAnsi" w:hAnsiTheme="minorHAnsi" w:cstheme="minorHAnsi"/>
          <w:u w:val="single"/>
        </w:rPr>
        <w:t>Strikers represent the demand for climate action</w:t>
      </w:r>
      <w:r w:rsidRPr="00185546">
        <w:rPr>
          <w:rFonts w:asciiTheme="minorHAnsi" w:hAnsiTheme="minorHAnsi" w:cstheme="minorHAnsi"/>
          <w:sz w:val="16"/>
        </w:rPr>
        <w:t xml:space="preserve">. But </w:t>
      </w:r>
      <w:r w:rsidRPr="00185546">
        <w:rPr>
          <w:rStyle w:val="Emphasis"/>
          <w:rFonts w:asciiTheme="minorHAnsi" w:hAnsiTheme="minorHAnsi" w:cstheme="minorHAnsi"/>
          <w:highlight w:val="green"/>
        </w:rPr>
        <w:t>who</w:t>
      </w:r>
      <w:r w:rsidRPr="00185546">
        <w:rPr>
          <w:rFonts w:asciiTheme="minorHAnsi" w:hAnsiTheme="minorHAnsi" w:cstheme="minorHAnsi"/>
          <w:highlight w:val="green"/>
          <w:u w:val="single"/>
        </w:rPr>
        <w:t xml:space="preserve"> will </w:t>
      </w:r>
      <w:r w:rsidRPr="00185546">
        <w:rPr>
          <w:rStyle w:val="Emphasis"/>
          <w:rFonts w:asciiTheme="minorHAnsi" w:hAnsiTheme="minorHAnsi" w:cstheme="minorHAnsi"/>
          <w:highlight w:val="green"/>
        </w:rPr>
        <w:t>supply</w:t>
      </w:r>
      <w:r w:rsidRPr="00185546">
        <w:rPr>
          <w:rStyle w:val="Emphasis"/>
          <w:rFonts w:asciiTheme="minorHAnsi" w:hAnsiTheme="minorHAnsi" w:cstheme="minorHAnsi"/>
        </w:rPr>
        <w:t xml:space="preserve"> these </w:t>
      </w:r>
      <w:r w:rsidRPr="00185546">
        <w:rPr>
          <w:rStyle w:val="Emphasis"/>
          <w:rFonts w:asciiTheme="minorHAnsi" w:hAnsiTheme="minorHAnsi" w:cstheme="minorHAnsi"/>
          <w:highlight w:val="green"/>
        </w:rPr>
        <w:t>policies and</w:t>
      </w:r>
      <w:r w:rsidRPr="00185546">
        <w:rPr>
          <w:rFonts w:asciiTheme="minorHAnsi" w:hAnsiTheme="minorHAnsi" w:cstheme="minorHAnsi"/>
          <w:highlight w:val="green"/>
          <w:u w:val="single"/>
        </w:rPr>
        <w:t xml:space="preserve"> what </w:t>
      </w:r>
      <w:r w:rsidRPr="00185546">
        <w:rPr>
          <w:rStyle w:val="Emphasis"/>
          <w:rFonts w:asciiTheme="minorHAnsi" w:hAnsiTheme="minorHAnsi" w:cstheme="minorHAnsi"/>
          <w:highlight w:val="green"/>
        </w:rPr>
        <w:t>leverage</w:t>
      </w:r>
      <w:r w:rsidRPr="00185546">
        <w:rPr>
          <w:rFonts w:asciiTheme="minorHAnsi" w:hAnsiTheme="minorHAnsi" w:cstheme="minorHAnsi"/>
          <w:highlight w:val="green"/>
          <w:u w:val="single"/>
        </w:rPr>
        <w:t xml:space="preserve"> do strikers have</w:t>
      </w:r>
      <w:r w:rsidRPr="00185546">
        <w:rPr>
          <w:rFonts w:asciiTheme="minorHAnsi" w:hAnsiTheme="minorHAnsi" w:cstheme="minorHAnsi"/>
          <w:u w:val="single"/>
        </w:rPr>
        <w:t xml:space="preserve"> over these </w:t>
      </w:r>
      <w:r w:rsidRPr="00185546">
        <w:rPr>
          <w:rStyle w:val="Emphasis"/>
          <w:rFonts w:asciiTheme="minorHAnsi" w:hAnsiTheme="minorHAnsi" w:cstheme="minorHAnsi"/>
        </w:rPr>
        <w:t>policymakers</w:t>
      </w:r>
      <w:r w:rsidRPr="00185546">
        <w:rPr>
          <w:rFonts w:asciiTheme="minorHAnsi" w:hAnsiTheme="minorHAnsi" w:cstheme="minorHAnsi"/>
          <w:sz w:val="16"/>
        </w:rPr>
        <w:t xml:space="preserve">? This is where </w:t>
      </w:r>
      <w:r w:rsidRPr="00185546">
        <w:rPr>
          <w:rFonts w:asciiTheme="minorHAnsi" w:hAnsiTheme="minorHAnsi" w:cstheme="minorHAnsi"/>
          <w:highlight w:val="green"/>
          <w:u w:val="single"/>
        </w:rPr>
        <w:t>climate strikes</w:t>
      </w:r>
      <w:r w:rsidRPr="00185546">
        <w:rPr>
          <w:rFonts w:asciiTheme="minorHAnsi" w:hAnsiTheme="minorHAnsi" w:cstheme="minorHAnsi"/>
          <w:u w:val="single"/>
        </w:rPr>
        <w:t xml:space="preserve"> could </w:t>
      </w:r>
      <w:r w:rsidRPr="00185546">
        <w:rPr>
          <w:rStyle w:val="Emphasis"/>
          <w:rFonts w:asciiTheme="minorHAnsi" w:hAnsiTheme="minorHAnsi" w:cstheme="minorHAnsi"/>
          <w:highlight w:val="green"/>
        </w:rPr>
        <w:t>run into a problem</w:t>
      </w:r>
      <w:r w:rsidRPr="00185546">
        <w:rPr>
          <w:rStyle w:val="Emphasis"/>
          <w:rFonts w:asciiTheme="minorHAnsi" w:hAnsiTheme="minorHAnsi" w:cstheme="minorHAnsi"/>
        </w:rPr>
        <w:t>.</w:t>
      </w:r>
    </w:p>
    <w:p w14:paraId="18620C74" w14:textId="77777777" w:rsidR="007346DC" w:rsidRPr="00185546" w:rsidRDefault="007346DC" w:rsidP="007346DC">
      <w:pPr>
        <w:rPr>
          <w:rFonts w:asciiTheme="minorHAnsi" w:hAnsiTheme="minorHAnsi" w:cstheme="minorHAnsi"/>
          <w:sz w:val="16"/>
        </w:rPr>
      </w:pPr>
      <w:r w:rsidRPr="00185546">
        <w:rPr>
          <w:rFonts w:asciiTheme="minorHAnsi" w:hAnsiTheme="minorHAnsi" w:cstheme="minorHAnsi"/>
          <w:highlight w:val="green"/>
          <w:u w:val="single"/>
        </w:rPr>
        <w:t>Strikers have leverage when</w:t>
      </w:r>
      <w:r w:rsidRPr="00185546">
        <w:rPr>
          <w:rFonts w:asciiTheme="minorHAnsi" w:hAnsiTheme="minorHAnsi" w:cstheme="minorHAnsi"/>
          <w:u w:val="single"/>
        </w:rPr>
        <w:t xml:space="preserve"> their </w:t>
      </w:r>
      <w:r w:rsidRPr="00185546">
        <w:rPr>
          <w:rFonts w:asciiTheme="minorHAnsi" w:hAnsiTheme="minorHAnsi" w:cstheme="minorHAnsi"/>
          <w:highlight w:val="green"/>
          <w:u w:val="single"/>
        </w:rPr>
        <w:t xml:space="preserve">absence from work </w:t>
      </w:r>
      <w:r w:rsidRPr="00185546">
        <w:rPr>
          <w:rStyle w:val="Emphasis"/>
          <w:rFonts w:asciiTheme="minorHAnsi" w:hAnsiTheme="minorHAnsi" w:cstheme="minorHAnsi"/>
          <w:highlight w:val="green"/>
        </w:rPr>
        <w:t>disrupts</w:t>
      </w:r>
      <w:r w:rsidRPr="00185546">
        <w:rPr>
          <w:rStyle w:val="Emphasis"/>
          <w:rFonts w:asciiTheme="minorHAnsi" w:hAnsiTheme="minorHAnsi" w:cstheme="minorHAnsi"/>
        </w:rPr>
        <w:t xml:space="preserve"> activities that are valuable to </w:t>
      </w:r>
      <w:r w:rsidRPr="00185546">
        <w:rPr>
          <w:rStyle w:val="Emphasis"/>
          <w:rFonts w:asciiTheme="minorHAnsi" w:hAnsiTheme="minorHAnsi" w:cstheme="minorHAnsi"/>
          <w:highlight w:val="green"/>
        </w:rPr>
        <w:t>policymakers</w:t>
      </w:r>
      <w:r w:rsidRPr="00185546">
        <w:rPr>
          <w:rFonts w:asciiTheme="minorHAnsi" w:hAnsiTheme="minorHAnsi" w:cstheme="minorHAnsi"/>
          <w:sz w:val="16"/>
        </w:rPr>
        <w:t xml:space="preserve">. If railway workers go on strike, trains cannot </w:t>
      </w:r>
      <w:proofErr w:type="gramStart"/>
      <w:r w:rsidRPr="00185546">
        <w:rPr>
          <w:rFonts w:asciiTheme="minorHAnsi" w:hAnsiTheme="minorHAnsi" w:cstheme="minorHAnsi"/>
          <w:sz w:val="16"/>
        </w:rPr>
        <w:t>run</w:t>
      </w:r>
      <w:proofErr w:type="gramEnd"/>
      <w:r w:rsidRPr="00185546">
        <w:rPr>
          <w:rFonts w:asciiTheme="minorHAnsi" w:hAnsiTheme="minorHAnsi" w:cstheme="minorHAnsi"/>
          <w:sz w:val="16"/>
        </w:rPr>
        <w:t xml:space="preserve"> and the public is upset. When airline pilots go on strike, people cannot fly, and airlines lose revenue. By some accounts, the 48-hour strike of British Airways pilots (regarding a pay dispute) in September 2019 will cost the company about £100 million.</w:t>
      </w:r>
    </w:p>
    <w:p w14:paraId="04848733" w14:textId="77777777" w:rsidR="007346DC" w:rsidRPr="00185546" w:rsidRDefault="007346DC" w:rsidP="007346DC">
      <w:pPr>
        <w:rPr>
          <w:rFonts w:asciiTheme="minorHAnsi" w:hAnsiTheme="minorHAnsi" w:cstheme="minorHAnsi"/>
          <w:sz w:val="16"/>
        </w:rPr>
      </w:pPr>
      <w:r w:rsidRPr="00185546">
        <w:rPr>
          <w:rFonts w:asciiTheme="minorHAnsi" w:hAnsiTheme="minorHAnsi" w:cstheme="minorHAnsi"/>
          <w:u w:val="single"/>
        </w:rPr>
        <w:t>What leverage do the climate strikers have?</w:t>
      </w:r>
      <w:r w:rsidRPr="00185546">
        <w:rPr>
          <w:rFonts w:asciiTheme="minorHAnsi" w:hAnsiTheme="minorHAnsi" w:cstheme="minorHAnsi"/>
          <w:sz w:val="16"/>
        </w:rPr>
        <w:t xml:space="preserve"> Assuming most of the strikers are students, </w:t>
      </w:r>
      <w:r w:rsidRPr="00185546">
        <w:rPr>
          <w:rFonts w:asciiTheme="minorHAnsi" w:hAnsiTheme="minorHAnsi" w:cstheme="minorHAnsi"/>
          <w:highlight w:val="green"/>
          <w:u w:val="single"/>
        </w:rPr>
        <w:t>what costs might</w:t>
      </w:r>
      <w:r w:rsidRPr="00185546">
        <w:rPr>
          <w:rFonts w:asciiTheme="minorHAnsi" w:hAnsiTheme="minorHAnsi" w:cstheme="minorHAnsi"/>
          <w:u w:val="single"/>
        </w:rPr>
        <w:t xml:space="preserve"> their </w:t>
      </w:r>
      <w:r w:rsidRPr="00185546">
        <w:rPr>
          <w:rFonts w:asciiTheme="minorHAnsi" w:hAnsiTheme="minorHAnsi" w:cstheme="minorHAnsi"/>
          <w:highlight w:val="green"/>
          <w:u w:val="single"/>
        </w:rPr>
        <w:t>strikes impose on</w:t>
      </w:r>
      <w:r w:rsidRPr="00185546">
        <w:rPr>
          <w:rFonts w:asciiTheme="minorHAnsi" w:hAnsiTheme="minorHAnsi" w:cstheme="minorHAnsi"/>
          <w:u w:val="single"/>
        </w:rPr>
        <w:t xml:space="preserve"> the </w:t>
      </w:r>
      <w:r w:rsidRPr="00185546">
        <w:rPr>
          <w:rStyle w:val="Emphasis"/>
          <w:rFonts w:asciiTheme="minorHAnsi" w:hAnsiTheme="minorHAnsi" w:cstheme="minorHAnsi"/>
          <w:highlight w:val="green"/>
        </w:rPr>
        <w:t>actors</w:t>
      </w:r>
      <w:r w:rsidRPr="00185546">
        <w:rPr>
          <w:rStyle w:val="Emphasis"/>
          <w:rFonts w:asciiTheme="minorHAnsi" w:hAnsiTheme="minorHAnsi" w:cstheme="minorHAnsi"/>
        </w:rPr>
        <w:t xml:space="preserve"> that need to change their climate policies</w:t>
      </w:r>
      <w:r w:rsidRPr="00185546">
        <w:rPr>
          <w:rFonts w:asciiTheme="minorHAnsi" w:hAnsiTheme="minorHAnsi" w:cstheme="minorHAnsi"/>
          <w:sz w:val="16"/>
        </w:rPr>
        <w:t xml:space="preserve"> (namely, governments and fossil fuel firms)?</w:t>
      </w:r>
    </w:p>
    <w:p w14:paraId="6B4366D2" w14:textId="77777777" w:rsidR="007346DC" w:rsidRPr="00185546" w:rsidRDefault="007346DC" w:rsidP="007346DC">
      <w:pPr>
        <w:rPr>
          <w:rFonts w:asciiTheme="minorHAnsi" w:hAnsiTheme="minorHAnsi" w:cstheme="minorHAnsi"/>
          <w:b/>
          <w:iCs/>
          <w:u w:val="single"/>
        </w:rPr>
      </w:pPr>
      <w:r w:rsidRPr="00185546">
        <w:rPr>
          <w:rFonts w:asciiTheme="minorHAnsi" w:hAnsiTheme="minorHAnsi" w:cstheme="minorHAnsi"/>
          <w:highlight w:val="green"/>
          <w:u w:val="single"/>
        </w:rPr>
        <w:t>Student strikes</w:t>
      </w:r>
      <w:r w:rsidRPr="00185546">
        <w:rPr>
          <w:rFonts w:asciiTheme="minorHAnsi" w:hAnsiTheme="minorHAnsi" w:cstheme="minorHAnsi"/>
          <w:u w:val="single"/>
        </w:rPr>
        <w:t xml:space="preserve"> probably </w:t>
      </w:r>
      <w:r w:rsidRPr="00185546">
        <w:rPr>
          <w:rStyle w:val="Emphasis"/>
          <w:rFonts w:asciiTheme="minorHAnsi" w:hAnsiTheme="minorHAnsi" w:cstheme="minorHAnsi"/>
          <w:highlight w:val="green"/>
        </w:rPr>
        <w:t>do not</w:t>
      </w:r>
      <w:r w:rsidRPr="00185546">
        <w:rPr>
          <w:rFonts w:asciiTheme="minorHAnsi" w:hAnsiTheme="minorHAnsi" w:cstheme="minorHAnsi"/>
          <w:highlight w:val="green"/>
          <w:u w:val="single"/>
        </w:rPr>
        <w:t xml:space="preserve"> disrupt the government </w:t>
      </w:r>
      <w:r w:rsidRPr="00185546">
        <w:rPr>
          <w:rStyle w:val="Emphasis"/>
          <w:rFonts w:asciiTheme="minorHAnsi" w:hAnsiTheme="minorHAnsi" w:cstheme="minorHAnsi"/>
          <w:highlight w:val="green"/>
        </w:rPr>
        <w:t>or</w:t>
      </w:r>
      <w:r w:rsidRPr="00185546">
        <w:rPr>
          <w:rFonts w:asciiTheme="minorHAnsi" w:hAnsiTheme="minorHAnsi" w:cstheme="minorHAnsi"/>
          <w:highlight w:val="green"/>
          <w:u w:val="single"/>
        </w:rPr>
        <w:t xml:space="preserve"> fossil fuel firms</w:t>
      </w:r>
      <w:r w:rsidRPr="00185546">
        <w:rPr>
          <w:rFonts w:asciiTheme="minorHAnsi" w:hAnsiTheme="minorHAnsi" w:cstheme="minorHAnsi"/>
          <w:u w:val="single"/>
        </w:rPr>
        <w:t xml:space="preserve">. The </w:t>
      </w:r>
      <w:r w:rsidRPr="00185546">
        <w:rPr>
          <w:rStyle w:val="Emphasis"/>
          <w:rFonts w:asciiTheme="minorHAnsi" w:hAnsiTheme="minorHAnsi" w:cstheme="minorHAnsi"/>
          <w:highlight w:val="green"/>
        </w:rPr>
        <w:t>main bearer</w:t>
      </w:r>
      <w:r w:rsidRPr="00185546">
        <w:rPr>
          <w:rFonts w:asciiTheme="minorHAnsi" w:hAnsiTheme="minorHAnsi" w:cstheme="minorHAnsi"/>
          <w:u w:val="single"/>
        </w:rPr>
        <w:t xml:space="preserve"> of these costs </w:t>
      </w:r>
      <w:r w:rsidRPr="00185546">
        <w:rPr>
          <w:rFonts w:asciiTheme="minorHAnsi" w:hAnsiTheme="minorHAnsi" w:cstheme="minorHAnsi"/>
          <w:highlight w:val="green"/>
          <w:u w:val="single"/>
        </w:rPr>
        <w:t>are</w:t>
      </w:r>
      <w:r w:rsidRPr="00185546">
        <w:rPr>
          <w:rFonts w:asciiTheme="minorHAnsi" w:hAnsiTheme="minorHAnsi" w:cstheme="minorHAnsi"/>
          <w:u w:val="single"/>
        </w:rPr>
        <w:t xml:space="preserve"> the </w:t>
      </w:r>
      <w:r w:rsidRPr="00185546">
        <w:rPr>
          <w:rStyle w:val="Emphasis"/>
          <w:rFonts w:asciiTheme="minorHAnsi" w:hAnsiTheme="minorHAnsi" w:cstheme="minorHAnsi"/>
        </w:rPr>
        <w:t xml:space="preserve">conscientious </w:t>
      </w:r>
      <w:r w:rsidRPr="00185546">
        <w:rPr>
          <w:rStyle w:val="Emphasis"/>
          <w:rFonts w:asciiTheme="minorHAnsi" w:hAnsiTheme="minorHAnsi" w:cstheme="minorHAnsi"/>
          <w:highlight w:val="green"/>
        </w:rPr>
        <w:t>teachers</w:t>
      </w:r>
      <w:r w:rsidRPr="00185546">
        <w:rPr>
          <w:rFonts w:asciiTheme="minorHAnsi" w:hAnsiTheme="minorHAnsi" w:cstheme="minorHAnsi"/>
          <w:u w:val="single"/>
        </w:rPr>
        <w:t xml:space="preserve"> who need to figure out how they are going to </w:t>
      </w:r>
      <w:r w:rsidRPr="00185546">
        <w:rPr>
          <w:rStyle w:val="Emphasis"/>
          <w:rFonts w:asciiTheme="minorHAnsi" w:hAnsiTheme="minorHAnsi" w:cstheme="minorHAnsi"/>
        </w:rPr>
        <w:t>make up for the lost teaching time.</w:t>
      </w:r>
    </w:p>
    <w:p w14:paraId="3AB717B6" w14:textId="12D602B1" w:rsidR="00147AD6" w:rsidRDefault="00C915B5" w:rsidP="00C915B5">
      <w:pPr>
        <w:pStyle w:val="Heading3"/>
        <w:rPr>
          <w:rFonts w:asciiTheme="minorHAnsi" w:hAnsiTheme="minorHAnsi" w:cstheme="minorHAnsi"/>
        </w:rPr>
      </w:pPr>
      <w:r w:rsidRPr="00185546">
        <w:rPr>
          <w:rFonts w:asciiTheme="minorHAnsi" w:hAnsiTheme="minorHAnsi" w:cstheme="minorHAnsi"/>
        </w:rPr>
        <w:t>1NC – “Spark”</w:t>
      </w:r>
    </w:p>
    <w:p w14:paraId="3731F114" w14:textId="4DAAA9D0" w:rsidR="00941492" w:rsidRPr="00941492" w:rsidRDefault="00941492" w:rsidP="00941492">
      <w:r>
        <w:t>1ac’s must specify how they stop climate change through which technology – cx was clear they will shift – pin them to my definition they use renewables – if not then they have no solvency</w:t>
      </w:r>
    </w:p>
    <w:p w14:paraId="141AE242" w14:textId="77777777" w:rsidR="00C915B5" w:rsidRPr="00185546" w:rsidRDefault="00C915B5" w:rsidP="00C915B5">
      <w:pPr>
        <w:pStyle w:val="Heading4"/>
        <w:rPr>
          <w:rFonts w:asciiTheme="minorHAnsi" w:hAnsiTheme="minorHAnsi" w:cstheme="minorHAnsi"/>
        </w:rPr>
      </w:pPr>
      <w:r w:rsidRPr="00185546">
        <w:rPr>
          <w:rFonts w:asciiTheme="minorHAnsi" w:hAnsiTheme="minorHAnsi" w:cstheme="minorHAnsi"/>
        </w:rPr>
        <w:t xml:space="preserve">Materials like </w:t>
      </w:r>
      <w:r w:rsidRPr="00185546">
        <w:rPr>
          <w:rFonts w:asciiTheme="minorHAnsi" w:hAnsiTheme="minorHAnsi" w:cstheme="minorHAnsi"/>
          <w:u w:val="single"/>
        </w:rPr>
        <w:t>neodymium</w:t>
      </w:r>
      <w:r w:rsidRPr="00185546">
        <w:rPr>
          <w:rFonts w:asciiTheme="minorHAnsi" w:hAnsiTheme="minorHAnsi" w:cstheme="minorHAnsi"/>
        </w:rPr>
        <w:t xml:space="preserve"> are essential to the manufacturing of renewables and exclusively come from China. These mines also create a toxic environment which link turns the affirmative</w:t>
      </w:r>
    </w:p>
    <w:p w14:paraId="6666ADEE" w14:textId="77777777" w:rsidR="00C915B5" w:rsidRPr="00185546" w:rsidRDefault="00C915B5" w:rsidP="00C915B5">
      <w:pPr>
        <w:rPr>
          <w:rFonts w:asciiTheme="minorHAnsi" w:hAnsiTheme="minorHAnsi" w:cstheme="minorHAnsi"/>
        </w:rPr>
      </w:pPr>
      <w:r w:rsidRPr="00185546">
        <w:rPr>
          <w:rFonts w:asciiTheme="minorHAnsi" w:eastAsiaTheme="majorEastAsia" w:hAnsiTheme="minorHAnsi" w:cstheme="minorHAnsi"/>
          <w:b/>
          <w:iCs/>
          <w:sz w:val="26"/>
        </w:rPr>
        <w:t>Chen 19</w:t>
      </w:r>
      <w:r w:rsidRPr="00185546">
        <w:rPr>
          <w:rFonts w:asciiTheme="minorHAnsi" w:hAnsiTheme="minorHAnsi" w:cstheme="minorHAnsi"/>
        </w:rPr>
        <w:t xml:space="preserve"> </w:t>
      </w:r>
      <w:r w:rsidRPr="00185546">
        <w:rPr>
          <w:rFonts w:asciiTheme="minorHAnsi" w:hAnsiTheme="minorHAnsi" w:cstheme="minorHAnsi"/>
          <w:sz w:val="18"/>
          <w:szCs w:val="18"/>
        </w:rPr>
        <w:t xml:space="preserve">Angela Chen, 2-15-2019, "Where will the materials for our clean energy future come from?," Verge, </w:t>
      </w:r>
      <w:hyperlink r:id="rId9" w:history="1">
        <w:r w:rsidRPr="00185546">
          <w:rPr>
            <w:rStyle w:val="Hyperlink"/>
            <w:rFonts w:asciiTheme="minorHAnsi" w:hAnsiTheme="minorHAnsi" w:cstheme="minorHAnsi"/>
            <w:sz w:val="18"/>
            <w:szCs w:val="18"/>
          </w:rPr>
          <w:t>https://www.theverge.com/2019/2/15/18226210/energy-renewables-materials-mining-environment-neodymium-copper-lithium-cobalt //</w:t>
        </w:r>
      </w:hyperlink>
      <w:r w:rsidRPr="00185546">
        <w:rPr>
          <w:rFonts w:asciiTheme="minorHAnsi" w:hAnsiTheme="minorHAnsi" w:cstheme="minorHAnsi"/>
          <w:sz w:val="18"/>
          <w:szCs w:val="18"/>
        </w:rPr>
        <w:t xml:space="preserve"> LEX JB</w:t>
      </w:r>
    </w:p>
    <w:p w14:paraId="0C2B66E5" w14:textId="77777777" w:rsidR="00C915B5" w:rsidRPr="00185546" w:rsidRDefault="00C915B5" w:rsidP="00C915B5">
      <w:pPr>
        <w:rPr>
          <w:rFonts w:asciiTheme="minorHAnsi" w:hAnsiTheme="minorHAnsi" w:cstheme="minorHAnsi"/>
          <w:sz w:val="14"/>
        </w:rPr>
      </w:pPr>
      <w:r w:rsidRPr="00185546">
        <w:rPr>
          <w:rFonts w:asciiTheme="minorHAnsi" w:hAnsiTheme="minorHAnsi" w:cstheme="minorHAnsi"/>
          <w:sz w:val="14"/>
        </w:rPr>
        <w:t xml:space="preserve">“There really isn’t anything to compete with </w:t>
      </w:r>
      <w:r w:rsidRPr="00185546">
        <w:rPr>
          <w:rFonts w:asciiTheme="minorHAnsi" w:hAnsiTheme="minorHAnsi" w:cstheme="minorHAnsi"/>
          <w:b/>
          <w:bCs/>
          <w:u w:val="single"/>
        </w:rPr>
        <w:t>neodymium for magnets</w:t>
      </w:r>
      <w:r w:rsidRPr="00185546">
        <w:rPr>
          <w:rFonts w:asciiTheme="minorHAnsi" w:hAnsiTheme="minorHAnsi" w:cstheme="minorHAnsi"/>
          <w:sz w:val="14"/>
        </w:rPr>
        <w:t>,” says </w:t>
      </w:r>
      <w:hyperlink r:id="rId10" w:history="1">
        <w:r w:rsidRPr="00185546">
          <w:rPr>
            <w:rFonts w:asciiTheme="minorHAnsi" w:hAnsiTheme="minorHAnsi" w:cstheme="minorHAnsi"/>
            <w:b/>
            <w:bCs/>
            <w:u w:val="single"/>
          </w:rPr>
          <w:t>Frances Wall</w:t>
        </w:r>
      </w:hyperlink>
      <w:r w:rsidRPr="00185546">
        <w:rPr>
          <w:rFonts w:asciiTheme="minorHAnsi" w:hAnsiTheme="minorHAnsi" w:cstheme="minorHAnsi"/>
          <w:b/>
          <w:bCs/>
          <w:u w:val="single"/>
        </w:rPr>
        <w:t xml:space="preserve">, a professor of applied mineralogy at the University of Exeter’s Camborne School of Mines. “They’re just by far the best for the application.” </w:t>
      </w:r>
      <w:r w:rsidRPr="00185546">
        <w:rPr>
          <w:rStyle w:val="StyleUnderline"/>
          <w:rFonts w:asciiTheme="minorHAnsi" w:hAnsiTheme="minorHAnsi" w:cstheme="minorHAnsi"/>
          <w:highlight w:val="green"/>
        </w:rPr>
        <w:t>Neodymium is</w:t>
      </w:r>
      <w:r w:rsidRPr="00185546">
        <w:rPr>
          <w:rFonts w:asciiTheme="minorHAnsi" w:hAnsiTheme="minorHAnsi" w:cstheme="minorHAnsi"/>
          <w:b/>
          <w:bCs/>
          <w:u w:val="single"/>
        </w:rPr>
        <w:t xml:space="preserve"> a so-called rare earth element, </w:t>
      </w:r>
      <w:r w:rsidRPr="00185546">
        <w:rPr>
          <w:rStyle w:val="StyleUnderline"/>
          <w:rFonts w:asciiTheme="minorHAnsi" w:hAnsiTheme="minorHAnsi" w:cstheme="minorHAnsi"/>
          <w:highlight w:val="green"/>
        </w:rPr>
        <w:t>a</w:t>
      </w:r>
      <w:r w:rsidRPr="00185546">
        <w:rPr>
          <w:rFonts w:asciiTheme="minorHAnsi" w:hAnsiTheme="minorHAnsi" w:cstheme="minorHAnsi"/>
          <w:b/>
          <w:bCs/>
          <w:u w:val="single"/>
        </w:rPr>
        <w:t xml:space="preserve"> silvery </w:t>
      </w:r>
      <w:r w:rsidRPr="00185546">
        <w:rPr>
          <w:rStyle w:val="StyleUnderline"/>
          <w:rFonts w:asciiTheme="minorHAnsi" w:hAnsiTheme="minorHAnsi" w:cstheme="minorHAnsi"/>
          <w:highlight w:val="green"/>
        </w:rPr>
        <w:t>metal with</w:t>
      </w:r>
      <w:r w:rsidRPr="00185546">
        <w:rPr>
          <w:rFonts w:asciiTheme="minorHAnsi" w:hAnsiTheme="minorHAnsi" w:cstheme="minorHAnsi"/>
          <w:b/>
          <w:bCs/>
          <w:u w:val="single"/>
        </w:rPr>
        <w:t xml:space="preserve"> a very </w:t>
      </w:r>
      <w:r w:rsidRPr="00185546">
        <w:rPr>
          <w:rStyle w:val="StyleUnderline"/>
          <w:rFonts w:asciiTheme="minorHAnsi" w:hAnsiTheme="minorHAnsi" w:cstheme="minorHAnsi"/>
          <w:highlight w:val="green"/>
        </w:rPr>
        <w:t>important role in renewable energy</w:t>
      </w:r>
      <w:r w:rsidRPr="00185546">
        <w:rPr>
          <w:rFonts w:asciiTheme="minorHAnsi" w:hAnsiTheme="minorHAnsi" w:cstheme="minorHAnsi"/>
          <w:sz w:val="14"/>
        </w:rPr>
        <w:t xml:space="preserve">. When combined with iron and boron, </w:t>
      </w:r>
      <w:r w:rsidRPr="00185546">
        <w:rPr>
          <w:rFonts w:asciiTheme="minorHAnsi" w:hAnsiTheme="minorHAnsi" w:cstheme="minorHAnsi"/>
          <w:b/>
          <w:bCs/>
          <w:u w:val="single"/>
        </w:rPr>
        <w:t>it makes</w:t>
      </w:r>
      <w:r w:rsidRPr="00185546">
        <w:rPr>
          <w:rFonts w:asciiTheme="minorHAnsi" w:hAnsiTheme="minorHAnsi" w:cstheme="minorHAnsi"/>
          <w:sz w:val="14"/>
        </w:rPr>
        <w:t xml:space="preserve"> strong </w:t>
      </w:r>
      <w:r w:rsidRPr="00185546">
        <w:rPr>
          <w:rFonts w:asciiTheme="minorHAnsi" w:hAnsiTheme="minorHAnsi" w:cstheme="minorHAnsi"/>
          <w:b/>
          <w:bCs/>
          <w:u w:val="single"/>
        </w:rPr>
        <w:t>magnets</w:t>
      </w:r>
      <w:r w:rsidRPr="00185546">
        <w:rPr>
          <w:rFonts w:asciiTheme="minorHAnsi" w:hAnsiTheme="minorHAnsi" w:cstheme="minorHAnsi"/>
          <w:sz w:val="14"/>
        </w:rPr>
        <w:t xml:space="preserve"> that are important both </w:t>
      </w:r>
      <w:r w:rsidRPr="00185546">
        <w:rPr>
          <w:rFonts w:asciiTheme="minorHAnsi" w:hAnsiTheme="minorHAnsi" w:cstheme="minorHAnsi"/>
          <w:b/>
          <w:bCs/>
          <w:u w:val="single"/>
        </w:rPr>
        <w:t>for generators in wind turbines and motors in electric vehicles.</w:t>
      </w:r>
      <w:r w:rsidRPr="00185546">
        <w:rPr>
          <w:rFonts w:asciiTheme="minorHAnsi" w:hAnsiTheme="minorHAnsi" w:cstheme="minorHAnsi"/>
          <w:sz w:val="14"/>
        </w:rPr>
        <w:t xml:space="preserve"> Despite the name, rare earth elements like neodymium aren’t particularly rare, Wall explains. The elements are relatively abundant. Some are found in the same concentration in Earth’s crust as the far more pedestrian-sounding element copper. </w:t>
      </w:r>
      <w:r w:rsidRPr="00185546">
        <w:rPr>
          <w:rFonts w:asciiTheme="minorHAnsi" w:hAnsiTheme="minorHAnsi" w:cstheme="minorHAnsi"/>
          <w:b/>
          <w:bCs/>
          <w:u w:val="single"/>
        </w:rPr>
        <w:t xml:space="preserve">The challenge is that </w:t>
      </w:r>
      <w:r w:rsidRPr="00185546">
        <w:rPr>
          <w:rStyle w:val="StyleUnderline"/>
          <w:rFonts w:asciiTheme="minorHAnsi" w:hAnsiTheme="minorHAnsi" w:cstheme="minorHAnsi"/>
          <w:highlight w:val="green"/>
        </w:rPr>
        <w:t>neodymium is</w:t>
      </w:r>
      <w:r w:rsidRPr="00185546">
        <w:rPr>
          <w:rFonts w:asciiTheme="minorHAnsi" w:hAnsiTheme="minorHAnsi" w:cstheme="minorHAnsi"/>
          <w:b/>
          <w:bCs/>
          <w:u w:val="single"/>
        </w:rPr>
        <w:t xml:space="preserve"> very much </w:t>
      </w:r>
      <w:r w:rsidRPr="00185546">
        <w:rPr>
          <w:rStyle w:val="StyleUnderline"/>
          <w:rFonts w:asciiTheme="minorHAnsi" w:hAnsiTheme="minorHAnsi" w:cstheme="minorHAnsi"/>
          <w:highlight w:val="green"/>
        </w:rPr>
        <w:t>controlled by a single country</w:t>
      </w:r>
      <w:r w:rsidRPr="00185546">
        <w:rPr>
          <w:rFonts w:asciiTheme="minorHAnsi" w:hAnsiTheme="minorHAnsi" w:cstheme="minorHAnsi"/>
          <w:sz w:val="14"/>
        </w:rPr>
        <w:t xml:space="preserve">. About </w:t>
      </w:r>
      <w:r w:rsidRPr="00185546">
        <w:rPr>
          <w:rStyle w:val="StyleUnderline"/>
          <w:rFonts w:asciiTheme="minorHAnsi" w:hAnsiTheme="minorHAnsi" w:cstheme="minorHAnsi"/>
          <w:highlight w:val="green"/>
        </w:rPr>
        <w:t>85 percent of</w:t>
      </w:r>
      <w:r w:rsidRPr="00185546">
        <w:rPr>
          <w:rFonts w:asciiTheme="minorHAnsi" w:hAnsiTheme="minorHAnsi" w:cstheme="minorHAnsi"/>
          <w:b/>
          <w:bCs/>
          <w:u w:val="single"/>
        </w:rPr>
        <w:t xml:space="preserve"> the world’s neodymium </w:t>
      </w:r>
      <w:r w:rsidRPr="00185546">
        <w:rPr>
          <w:rStyle w:val="StyleUnderline"/>
          <w:rFonts w:asciiTheme="minorHAnsi" w:hAnsiTheme="minorHAnsi" w:cstheme="minorHAnsi"/>
          <w:highlight w:val="green"/>
        </w:rPr>
        <w:t>comes out of a few mines in China. One mine</w:t>
      </w:r>
      <w:r w:rsidRPr="00185546">
        <w:rPr>
          <w:rFonts w:asciiTheme="minorHAnsi" w:hAnsiTheme="minorHAnsi" w:cstheme="minorHAnsi"/>
          <w:b/>
          <w:bCs/>
          <w:u w:val="single"/>
        </w:rPr>
        <w:t xml:space="preserve"> called Baotou </w:t>
      </w:r>
      <w:r w:rsidRPr="00185546">
        <w:rPr>
          <w:rStyle w:val="StyleUnderline"/>
          <w:rFonts w:asciiTheme="minorHAnsi" w:hAnsiTheme="minorHAnsi" w:cstheme="minorHAnsi"/>
          <w:highlight w:val="green"/>
        </w:rPr>
        <w:t>in northern China </w:t>
      </w:r>
      <w:hyperlink r:id="rId11" w:history="1">
        <w:r w:rsidRPr="00185546">
          <w:rPr>
            <w:rStyle w:val="StyleUnderline"/>
            <w:rFonts w:asciiTheme="minorHAnsi" w:hAnsiTheme="minorHAnsi" w:cstheme="minorHAnsi"/>
            <w:highlight w:val="green"/>
          </w:rPr>
          <w:t>has created a toxic lake</w:t>
        </w:r>
      </w:hyperlink>
      <w:r w:rsidRPr="00185546">
        <w:rPr>
          <w:rStyle w:val="StyleUnderline"/>
          <w:rFonts w:asciiTheme="minorHAnsi" w:hAnsiTheme="minorHAnsi" w:cstheme="minorHAnsi"/>
          <w:highlight w:val="green"/>
        </w:rPr>
        <w:t> and other environmental horrors.</w:t>
      </w:r>
      <w:r w:rsidRPr="00185546">
        <w:rPr>
          <w:rFonts w:asciiTheme="minorHAnsi" w:hAnsiTheme="minorHAnsi" w:cstheme="minorHAnsi"/>
          <w:sz w:val="14"/>
        </w:rPr>
        <w:t xml:space="preserve"> There are a few small mines elsewhere — like the </w:t>
      </w:r>
      <w:hyperlink r:id="rId12" w:history="1">
        <w:r w:rsidRPr="00185546">
          <w:rPr>
            <w:rStyle w:val="Hyperlink"/>
            <w:rFonts w:asciiTheme="minorHAnsi" w:hAnsiTheme="minorHAnsi" w:cstheme="minorHAnsi"/>
            <w:sz w:val="14"/>
          </w:rPr>
          <w:t>Rainbow Rare Earths</w:t>
        </w:r>
      </w:hyperlink>
      <w:r w:rsidRPr="00185546">
        <w:rPr>
          <w:rFonts w:asciiTheme="minorHAnsi" w:hAnsiTheme="minorHAnsi" w:cstheme="minorHAnsi"/>
          <w:sz w:val="14"/>
        </w:rPr>
        <w:t> mine in Burundi and the </w:t>
      </w:r>
      <w:proofErr w:type="spellStart"/>
      <w:r w:rsidRPr="00185546">
        <w:rPr>
          <w:rFonts w:asciiTheme="minorHAnsi" w:hAnsiTheme="minorHAnsi" w:cstheme="minorHAnsi"/>
        </w:rPr>
        <w:fldChar w:fldCharType="begin"/>
      </w:r>
      <w:r w:rsidRPr="00185546">
        <w:rPr>
          <w:rFonts w:asciiTheme="minorHAnsi" w:hAnsiTheme="minorHAnsi" w:cstheme="minorHAnsi"/>
        </w:rPr>
        <w:instrText xml:space="preserve"> HYPERLINK "http://www.mining.com/canadas-mkango-start-mining-rare-earths-malawi-2020/" </w:instrText>
      </w:r>
      <w:r w:rsidRPr="00185546">
        <w:rPr>
          <w:rFonts w:asciiTheme="minorHAnsi" w:hAnsiTheme="minorHAnsi" w:cstheme="minorHAnsi"/>
        </w:rPr>
        <w:fldChar w:fldCharType="separate"/>
      </w:r>
      <w:r w:rsidRPr="00185546">
        <w:rPr>
          <w:rStyle w:val="Hyperlink"/>
          <w:rFonts w:asciiTheme="minorHAnsi" w:hAnsiTheme="minorHAnsi" w:cstheme="minorHAnsi"/>
          <w:sz w:val="14"/>
        </w:rPr>
        <w:t>Mkango</w:t>
      </w:r>
      <w:proofErr w:type="spellEnd"/>
      <w:r w:rsidRPr="00185546">
        <w:rPr>
          <w:rStyle w:val="Hyperlink"/>
          <w:rFonts w:asciiTheme="minorHAnsi" w:hAnsiTheme="minorHAnsi" w:cstheme="minorHAnsi"/>
          <w:sz w:val="14"/>
        </w:rPr>
        <w:fldChar w:fldCharType="end"/>
      </w:r>
      <w:r w:rsidRPr="00185546">
        <w:rPr>
          <w:rFonts w:asciiTheme="minorHAnsi" w:hAnsiTheme="minorHAnsi" w:cstheme="minorHAnsi"/>
          <w:sz w:val="14"/>
        </w:rPr>
        <w:t xml:space="preserve"> mine in Malawi — but oftentimes, even </w:t>
      </w:r>
      <w:r w:rsidRPr="00185546">
        <w:rPr>
          <w:rStyle w:val="StyleUnderline"/>
          <w:rFonts w:asciiTheme="minorHAnsi" w:hAnsiTheme="minorHAnsi" w:cstheme="minorHAnsi"/>
          <w:highlight w:val="green"/>
        </w:rPr>
        <w:t>mines outside of China</w:t>
      </w:r>
      <w:r w:rsidRPr="00185546">
        <w:rPr>
          <w:rFonts w:asciiTheme="minorHAnsi" w:hAnsiTheme="minorHAnsi" w:cstheme="minorHAnsi"/>
          <w:sz w:val="14"/>
        </w:rPr>
        <w:t xml:space="preserve"> tend to </w:t>
      </w:r>
      <w:r w:rsidRPr="00185546">
        <w:rPr>
          <w:rStyle w:val="StyleUnderline"/>
          <w:rFonts w:asciiTheme="minorHAnsi" w:hAnsiTheme="minorHAnsi" w:cstheme="minorHAnsi"/>
          <w:highlight w:val="green"/>
        </w:rPr>
        <w:t>send their deposits to China to process</w:t>
      </w:r>
      <w:r w:rsidRPr="00185546">
        <w:rPr>
          <w:rFonts w:asciiTheme="minorHAnsi" w:hAnsiTheme="minorHAnsi" w:cstheme="minorHAnsi"/>
          <w:sz w:val="14"/>
        </w:rPr>
        <w:t>. That’s the case with the </w:t>
      </w:r>
      <w:hyperlink r:id="rId13" w:history="1">
        <w:r w:rsidRPr="00185546">
          <w:rPr>
            <w:rStyle w:val="Hyperlink"/>
            <w:rFonts w:asciiTheme="minorHAnsi" w:hAnsiTheme="minorHAnsi" w:cstheme="minorHAnsi"/>
            <w:sz w:val="14"/>
          </w:rPr>
          <w:t>Mountain Pass rare Earth mine</w:t>
        </w:r>
      </w:hyperlink>
      <w:r w:rsidRPr="00185546">
        <w:rPr>
          <w:rFonts w:asciiTheme="minorHAnsi" w:hAnsiTheme="minorHAnsi" w:cstheme="minorHAnsi"/>
          <w:sz w:val="14"/>
        </w:rPr>
        <w:t xml:space="preserve"> in California. One huge bottleneck for neodymium mining and processing is funding. “There were loads of rare earth exploration projects and what happens is they gradually just slow down if they don’t get investments into the next stage,” explains Wall. As demand increases, Wall predicts that other suppliers will come into the market, and there will be room for more mines to </w:t>
      </w:r>
      <w:proofErr w:type="gramStart"/>
      <w:r w:rsidRPr="00185546">
        <w:rPr>
          <w:rFonts w:asciiTheme="minorHAnsi" w:hAnsiTheme="minorHAnsi" w:cstheme="minorHAnsi"/>
          <w:sz w:val="14"/>
        </w:rPr>
        <w:t>open up</w:t>
      </w:r>
      <w:proofErr w:type="gramEnd"/>
      <w:r w:rsidRPr="00185546">
        <w:rPr>
          <w:rFonts w:asciiTheme="minorHAnsi" w:hAnsiTheme="minorHAnsi" w:cstheme="minorHAnsi"/>
          <w:sz w:val="14"/>
        </w:rPr>
        <w:t>.</w:t>
      </w:r>
    </w:p>
    <w:p w14:paraId="78171416" w14:textId="77777777" w:rsidR="00C915B5" w:rsidRPr="00185546" w:rsidRDefault="00C915B5" w:rsidP="00C915B5">
      <w:pPr>
        <w:pStyle w:val="Heading4"/>
        <w:rPr>
          <w:rFonts w:asciiTheme="minorHAnsi" w:hAnsiTheme="minorHAnsi" w:cstheme="minorHAnsi"/>
        </w:rPr>
      </w:pPr>
      <w:r w:rsidRPr="00185546">
        <w:rPr>
          <w:rFonts w:asciiTheme="minorHAnsi" w:hAnsiTheme="minorHAnsi" w:cstheme="minorHAnsi"/>
        </w:rPr>
        <w:t xml:space="preserve">Importing from China kills US primacy and gives complete Chinese control of the energy grid. </w:t>
      </w:r>
    </w:p>
    <w:p w14:paraId="286A9956" w14:textId="77777777" w:rsidR="00C915B5" w:rsidRPr="00185546" w:rsidRDefault="00C915B5" w:rsidP="00C915B5">
      <w:pPr>
        <w:rPr>
          <w:rFonts w:asciiTheme="minorHAnsi" w:hAnsiTheme="minorHAnsi" w:cstheme="minorHAnsi"/>
        </w:rPr>
      </w:pPr>
      <w:r w:rsidRPr="00185546">
        <w:rPr>
          <w:rFonts w:asciiTheme="minorHAnsi" w:eastAsiaTheme="majorEastAsia" w:hAnsiTheme="minorHAnsi" w:cstheme="minorHAnsi"/>
          <w:b/>
          <w:iCs/>
          <w:sz w:val="26"/>
        </w:rPr>
        <w:t xml:space="preserve">Yellen 20 </w:t>
      </w:r>
      <w:r w:rsidRPr="00185546">
        <w:rPr>
          <w:rFonts w:asciiTheme="minorHAnsi" w:hAnsiTheme="minorHAnsi" w:cstheme="minorHAnsi"/>
          <w:sz w:val="18"/>
          <w:szCs w:val="18"/>
        </w:rPr>
        <w:t xml:space="preserve">David Yellen, 11-3-2020, "How China Came to Dominate Clean Energy Technologies, and How the US Can Catch Up," No Publication, </w:t>
      </w:r>
      <w:hyperlink r:id="rId14" w:history="1">
        <w:r w:rsidRPr="00185546">
          <w:rPr>
            <w:rStyle w:val="Hyperlink"/>
            <w:rFonts w:asciiTheme="minorHAnsi" w:hAnsiTheme="minorHAnsi" w:cstheme="minorHAnsi"/>
            <w:sz w:val="18"/>
            <w:szCs w:val="18"/>
          </w:rPr>
          <w:t>https://www.greentechmedia.com/articles/read/how-the-us-can-better-compete-with-china-in-the-clean-energy-technology-cold-war //</w:t>
        </w:r>
      </w:hyperlink>
      <w:r w:rsidRPr="00185546">
        <w:rPr>
          <w:rFonts w:asciiTheme="minorHAnsi" w:hAnsiTheme="minorHAnsi" w:cstheme="minorHAnsi"/>
          <w:sz w:val="18"/>
          <w:szCs w:val="18"/>
        </w:rPr>
        <w:t xml:space="preserve"> LEX JB</w:t>
      </w:r>
    </w:p>
    <w:p w14:paraId="1C895023" w14:textId="77777777" w:rsidR="00C915B5" w:rsidRPr="00185546" w:rsidRDefault="00C915B5" w:rsidP="00C915B5">
      <w:pPr>
        <w:rPr>
          <w:rFonts w:asciiTheme="minorHAnsi" w:hAnsiTheme="minorHAnsi" w:cstheme="minorHAnsi"/>
          <w:sz w:val="14"/>
        </w:rPr>
      </w:pPr>
      <w:r w:rsidRPr="00185546">
        <w:rPr>
          <w:rFonts w:asciiTheme="minorHAnsi" w:hAnsiTheme="minorHAnsi" w:cstheme="minorHAnsi"/>
          <w:sz w:val="14"/>
        </w:rPr>
        <w:t xml:space="preserve">The United States’ </w:t>
      </w:r>
      <w:r w:rsidRPr="00185546">
        <w:rPr>
          <w:rStyle w:val="StyleUnderline"/>
          <w:rFonts w:asciiTheme="minorHAnsi" w:hAnsiTheme="minorHAnsi" w:cstheme="minorHAnsi"/>
          <w:highlight w:val="green"/>
        </w:rPr>
        <w:t>competition with China</w:t>
      </w:r>
      <w:r w:rsidRPr="00185546">
        <w:rPr>
          <w:rFonts w:asciiTheme="minorHAnsi" w:hAnsiTheme="minorHAnsi" w:cstheme="minorHAnsi"/>
          <w:sz w:val="14"/>
        </w:rPr>
        <w:t xml:space="preserve">, which last year </w:t>
      </w:r>
      <w:r w:rsidRPr="00185546">
        <w:rPr>
          <w:rStyle w:val="StyleUnderline"/>
          <w:rFonts w:asciiTheme="minorHAnsi" w:hAnsiTheme="minorHAnsi" w:cstheme="minorHAnsi"/>
          <w:highlight w:val="green"/>
        </w:rPr>
        <w:t>escalated to</w:t>
      </w:r>
      <w:r w:rsidRPr="00185546">
        <w:rPr>
          <w:rFonts w:asciiTheme="minorHAnsi" w:hAnsiTheme="minorHAnsi" w:cstheme="minorHAnsi"/>
          <w:sz w:val="14"/>
        </w:rPr>
        <w:t xml:space="preserve"> a </w:t>
      </w:r>
      <w:r w:rsidRPr="00185546">
        <w:rPr>
          <w:rStyle w:val="StyleUnderline"/>
          <w:rFonts w:asciiTheme="minorHAnsi" w:hAnsiTheme="minorHAnsi" w:cstheme="minorHAnsi"/>
          <w:highlight w:val="green"/>
        </w:rPr>
        <w:t>trade war</w:t>
      </w:r>
      <w:r w:rsidRPr="00185546">
        <w:rPr>
          <w:rFonts w:asciiTheme="minorHAnsi" w:hAnsiTheme="minorHAnsi" w:cstheme="minorHAnsi"/>
          <w:b/>
          <w:bCs/>
          <w:u w:val="single"/>
        </w:rPr>
        <w:t xml:space="preserve"> that cost </w:t>
      </w:r>
      <w:hyperlink r:id="rId15" w:tgtFrame="_blank" w:history="1">
        <w:r w:rsidRPr="00185546">
          <w:rPr>
            <w:rFonts w:asciiTheme="minorHAnsi" w:hAnsiTheme="minorHAnsi" w:cstheme="minorHAnsi"/>
            <w:b/>
            <w:bCs/>
            <w:u w:val="single"/>
          </w:rPr>
          <w:t>tens of billions of dollars</w:t>
        </w:r>
      </w:hyperlink>
      <w:r w:rsidRPr="00185546">
        <w:rPr>
          <w:rFonts w:asciiTheme="minorHAnsi" w:hAnsiTheme="minorHAnsi" w:cstheme="minorHAnsi"/>
          <w:sz w:val="14"/>
        </w:rPr>
        <w:t xml:space="preserve">, has been a primary focus of the current administration’s effort to "put America first." But from the steep economic costs of that trade war to America’s withdrawal from the Paris climate agreement and the World Health Organization, </w:t>
      </w:r>
      <w:r w:rsidRPr="00185546">
        <w:rPr>
          <w:rStyle w:val="StyleUnderline"/>
          <w:rFonts w:asciiTheme="minorHAnsi" w:hAnsiTheme="minorHAnsi" w:cstheme="minorHAnsi"/>
          <w:highlight w:val="green"/>
        </w:rPr>
        <w:t>America is losing its position as the world’s leading superpower and economy</w:t>
      </w:r>
      <w:r w:rsidRPr="00185546">
        <w:rPr>
          <w:rFonts w:asciiTheme="minorHAnsi" w:hAnsiTheme="minorHAnsi" w:cstheme="minorHAnsi"/>
          <w:b/>
          <w:bCs/>
          <w:u w:val="single"/>
        </w:rPr>
        <w:t>. Nowhere is U.S.-China competition more fierce than in advanced technological sectors — </w:t>
      </w:r>
      <w:r w:rsidRPr="00185546">
        <w:rPr>
          <w:rStyle w:val="StyleUnderline"/>
          <w:rFonts w:asciiTheme="minorHAnsi" w:hAnsiTheme="minorHAnsi" w:cstheme="minorHAnsi"/>
          <w:highlight w:val="green"/>
        </w:rPr>
        <w:t>what has been termed the “</w:t>
      </w:r>
      <w:hyperlink r:id="rId16" w:tgtFrame="_blank" w:history="1">
        <w:r w:rsidRPr="00185546">
          <w:rPr>
            <w:rStyle w:val="StyleUnderline"/>
            <w:rFonts w:asciiTheme="minorHAnsi" w:hAnsiTheme="minorHAnsi" w:cstheme="minorHAnsi"/>
            <w:highlight w:val="green"/>
          </w:rPr>
          <w:t>technology cold war</w:t>
        </w:r>
      </w:hyperlink>
      <w:r w:rsidRPr="00185546">
        <w:rPr>
          <w:rStyle w:val="StyleUnderline"/>
          <w:rFonts w:asciiTheme="minorHAnsi" w:hAnsiTheme="minorHAnsi" w:cstheme="minorHAnsi"/>
          <w:highlight w:val="green"/>
        </w:rPr>
        <w:t>”</w:t>
      </w:r>
      <w:r w:rsidRPr="00185546">
        <w:rPr>
          <w:rFonts w:asciiTheme="minorHAnsi" w:hAnsiTheme="minorHAnsi" w:cstheme="minorHAnsi"/>
          <w:sz w:val="14"/>
        </w:rPr>
        <w:t xml:space="preserve"> — and </w:t>
      </w:r>
      <w:r w:rsidRPr="00185546">
        <w:rPr>
          <w:rStyle w:val="StyleUnderline"/>
          <w:rFonts w:asciiTheme="minorHAnsi" w:hAnsiTheme="minorHAnsi" w:cstheme="minorHAnsi"/>
          <w:highlight w:val="green"/>
        </w:rPr>
        <w:t>China has already dominated clean energy industries</w:t>
      </w:r>
      <w:r w:rsidRPr="00185546">
        <w:rPr>
          <w:rFonts w:asciiTheme="minorHAnsi" w:hAnsiTheme="minorHAnsi" w:cstheme="minorHAnsi"/>
          <w:sz w:val="14"/>
        </w:rPr>
        <w:t xml:space="preserve">. But China’s ascension to technological dominance is not inevitable. </w:t>
      </w:r>
      <w:proofErr w:type="gramStart"/>
      <w:r w:rsidRPr="00185546">
        <w:rPr>
          <w:rStyle w:val="StyleUnderline"/>
          <w:rFonts w:asciiTheme="minorHAnsi" w:hAnsiTheme="minorHAnsi" w:cstheme="minorHAnsi"/>
          <w:highlight w:val="green"/>
        </w:rPr>
        <w:t>In order for</w:t>
      </w:r>
      <w:proofErr w:type="gramEnd"/>
      <w:r w:rsidRPr="00185546">
        <w:rPr>
          <w:rStyle w:val="StyleUnderline"/>
          <w:rFonts w:asciiTheme="minorHAnsi" w:hAnsiTheme="minorHAnsi" w:cstheme="minorHAnsi"/>
          <w:highlight w:val="green"/>
        </w:rPr>
        <w:t xml:space="preserve"> the U.S. to retain its lead</w:t>
      </w:r>
      <w:r w:rsidRPr="00185546">
        <w:rPr>
          <w:rFonts w:asciiTheme="minorHAnsi" w:hAnsiTheme="minorHAnsi" w:cstheme="minorHAnsi"/>
          <w:b/>
          <w:bCs/>
          <w:u w:val="single"/>
        </w:rPr>
        <w:t xml:space="preserve"> in tech and compete more effectively in clean energy, </w:t>
      </w:r>
      <w:r w:rsidRPr="00185546">
        <w:rPr>
          <w:rStyle w:val="StyleUnderline"/>
          <w:rFonts w:asciiTheme="minorHAnsi" w:hAnsiTheme="minorHAnsi" w:cstheme="minorHAnsi"/>
          <w:highlight w:val="green"/>
        </w:rPr>
        <w:t>it needs to act quickly</w:t>
      </w:r>
      <w:r w:rsidRPr="00185546">
        <w:rPr>
          <w:rFonts w:asciiTheme="minorHAnsi" w:hAnsiTheme="minorHAnsi" w:cstheme="minorHAnsi"/>
          <w:sz w:val="14"/>
        </w:rPr>
        <w:t xml:space="preserve"> — and the first step is to recognize how China has attained its leading position.</w:t>
      </w:r>
      <w:r w:rsidRPr="00185546">
        <w:rPr>
          <w:rFonts w:asciiTheme="minorHAnsi" w:hAnsiTheme="minorHAnsi" w:cstheme="minorHAnsi"/>
          <w:b/>
          <w:bCs/>
          <w:u w:val="single"/>
        </w:rPr>
        <w:t xml:space="preserve"> </w:t>
      </w:r>
      <w:r w:rsidRPr="00185546">
        <w:rPr>
          <w:rFonts w:asciiTheme="minorHAnsi" w:hAnsiTheme="minorHAnsi" w:cstheme="minorHAnsi"/>
          <w:sz w:val="14"/>
        </w:rPr>
        <w:t>The conventional story of China’s economic rise isn’t complicated. China has cheap access to labor and capital by virtue of its large population and supportive government. Its </w:t>
      </w:r>
      <w:hyperlink r:id="rId17" w:tgtFrame="_blank" w:history="1">
        <w:r w:rsidRPr="00185546">
          <w:rPr>
            <w:rStyle w:val="Hyperlink"/>
            <w:rFonts w:asciiTheme="minorHAnsi" w:hAnsiTheme="minorHAnsi" w:cstheme="minorHAnsi"/>
            <w:sz w:val="14"/>
          </w:rPr>
          <w:t>state capitalist</w:t>
        </w:r>
      </w:hyperlink>
      <w:r w:rsidRPr="00185546">
        <w:rPr>
          <w:rFonts w:asciiTheme="minorHAnsi" w:hAnsiTheme="minorHAnsi" w:cstheme="minorHAnsi"/>
          <w:sz w:val="14"/>
        </w:rPr>
        <w:t> system allows the government to support favored industries by giving land grants to build factories, low- or zero-interest loans for working capital, and subsidies for finished products.</w:t>
      </w:r>
      <w:r w:rsidRPr="00185546">
        <w:rPr>
          <w:rFonts w:asciiTheme="minorHAnsi" w:hAnsiTheme="minorHAnsi" w:cstheme="minorHAnsi"/>
          <w:b/>
          <w:bCs/>
          <w:u w:val="single"/>
        </w:rPr>
        <w:t xml:space="preserve"> This is the most ubiquitous explanation for why the solar panels you see on a rooftop or in a small solar array alongside a stretch of highway are almost certainly from Chinese firms.</w:t>
      </w:r>
      <w:r w:rsidRPr="00185546">
        <w:rPr>
          <w:rFonts w:asciiTheme="minorHAnsi" w:hAnsiTheme="minorHAnsi" w:cstheme="minorHAnsi"/>
          <w:sz w:val="14"/>
        </w:rPr>
        <w:t xml:space="preserve"> </w:t>
      </w:r>
      <w:r w:rsidRPr="00185546">
        <w:rPr>
          <w:rStyle w:val="StyleUnderline"/>
          <w:rFonts w:asciiTheme="minorHAnsi" w:hAnsiTheme="minorHAnsi" w:cstheme="minorHAnsi"/>
          <w:highlight w:val="green"/>
        </w:rPr>
        <w:t>China controls</w:t>
      </w:r>
      <w:r w:rsidRPr="00185546">
        <w:rPr>
          <w:rFonts w:asciiTheme="minorHAnsi" w:hAnsiTheme="minorHAnsi" w:cstheme="minorHAnsi"/>
          <w:sz w:val="14"/>
        </w:rPr>
        <w:t xml:space="preserve"> almost </w:t>
      </w:r>
      <w:hyperlink r:id="rId18" w:tgtFrame="_blank" w:history="1">
        <w:r w:rsidRPr="00185546">
          <w:rPr>
            <w:rStyle w:val="StyleUnderline"/>
            <w:rFonts w:asciiTheme="minorHAnsi" w:hAnsiTheme="minorHAnsi" w:cstheme="minorHAnsi"/>
            <w:highlight w:val="green"/>
          </w:rPr>
          <w:t>60 percent of the solar market</w:t>
        </w:r>
      </w:hyperlink>
      <w:r w:rsidRPr="00185546">
        <w:rPr>
          <w:rStyle w:val="StyleUnderline"/>
          <w:rFonts w:asciiTheme="minorHAnsi" w:hAnsiTheme="minorHAnsi" w:cstheme="minorHAnsi"/>
          <w:highlight w:val="green"/>
        </w:rPr>
        <w:t> worldwide</w:t>
      </w:r>
      <w:r w:rsidRPr="00185546">
        <w:rPr>
          <w:rFonts w:asciiTheme="minorHAnsi" w:hAnsiTheme="minorHAnsi" w:cstheme="minorHAnsi"/>
          <w:sz w:val="14"/>
        </w:rPr>
        <w:t>, purportedly because China’s government and cheap labor </w:t>
      </w:r>
      <w:hyperlink r:id="rId19" w:tgtFrame="_blank" w:history="1">
        <w:r w:rsidRPr="00185546">
          <w:rPr>
            <w:rStyle w:val="Hyperlink"/>
            <w:rFonts w:asciiTheme="minorHAnsi" w:hAnsiTheme="minorHAnsi" w:cstheme="minorHAnsi"/>
            <w:sz w:val="14"/>
          </w:rPr>
          <w:t>enable the country to produce and sell panels for far less</w:t>
        </w:r>
      </w:hyperlink>
      <w:r w:rsidRPr="00185546">
        <w:rPr>
          <w:rFonts w:asciiTheme="minorHAnsi" w:hAnsiTheme="minorHAnsi" w:cstheme="minorHAnsi"/>
          <w:sz w:val="14"/>
        </w:rPr>
        <w:t> than anyone else can produce them.</w:t>
      </w:r>
    </w:p>
    <w:p w14:paraId="5AD404A9" w14:textId="77777777" w:rsidR="00C915B5" w:rsidRPr="00185546" w:rsidRDefault="00C915B5" w:rsidP="00C915B5">
      <w:pPr>
        <w:pStyle w:val="Heading4"/>
        <w:rPr>
          <w:rFonts w:asciiTheme="minorHAnsi" w:hAnsiTheme="minorHAnsi" w:cstheme="minorHAnsi"/>
        </w:rPr>
      </w:pPr>
      <w:r w:rsidRPr="00185546">
        <w:rPr>
          <w:rFonts w:asciiTheme="minorHAnsi" w:hAnsiTheme="minorHAnsi" w:cstheme="minorHAnsi"/>
        </w:rPr>
        <w:t>Transition supercharges energy taxing war which re-entrenches us in the trade war</w:t>
      </w:r>
    </w:p>
    <w:p w14:paraId="12C3BF35" w14:textId="77777777" w:rsidR="00C915B5" w:rsidRPr="00185546" w:rsidRDefault="00C915B5" w:rsidP="00C915B5">
      <w:pPr>
        <w:rPr>
          <w:rFonts w:asciiTheme="minorHAnsi" w:hAnsiTheme="minorHAnsi" w:cstheme="minorHAnsi"/>
        </w:rPr>
      </w:pPr>
      <w:proofErr w:type="spellStart"/>
      <w:r w:rsidRPr="00185546">
        <w:rPr>
          <w:rFonts w:asciiTheme="minorHAnsi" w:eastAsiaTheme="majorEastAsia" w:hAnsiTheme="minorHAnsi" w:cstheme="minorHAnsi"/>
          <w:b/>
          <w:iCs/>
          <w:sz w:val="26"/>
        </w:rPr>
        <w:t>Stromsta</w:t>
      </w:r>
      <w:proofErr w:type="spellEnd"/>
      <w:r w:rsidRPr="00185546">
        <w:rPr>
          <w:rFonts w:asciiTheme="minorHAnsi" w:eastAsiaTheme="majorEastAsia" w:hAnsiTheme="minorHAnsi" w:cstheme="minorHAnsi"/>
          <w:b/>
          <w:iCs/>
          <w:sz w:val="26"/>
        </w:rPr>
        <w:t xml:space="preserve"> 19</w:t>
      </w:r>
      <w:r w:rsidRPr="00185546">
        <w:rPr>
          <w:rFonts w:asciiTheme="minorHAnsi" w:hAnsiTheme="minorHAnsi" w:cstheme="minorHAnsi"/>
        </w:rPr>
        <w:t xml:space="preserve"> </w:t>
      </w:r>
      <w:hyperlink r:id="rId20" w:history="1">
        <w:r w:rsidRPr="00185546">
          <w:rPr>
            <w:rStyle w:val="Hyperlink"/>
            <w:rFonts w:asciiTheme="minorHAnsi" w:hAnsiTheme="minorHAnsi" w:cstheme="minorHAnsi"/>
            <w:sz w:val="18"/>
            <w:szCs w:val="18"/>
          </w:rPr>
          <w:t>KARL-ERIK STROMSTA</w:t>
        </w:r>
      </w:hyperlink>
      <w:r w:rsidRPr="00185546">
        <w:rPr>
          <w:rFonts w:asciiTheme="minorHAnsi" w:hAnsiTheme="minorHAnsi" w:cstheme="minorHAnsi"/>
          <w:b/>
          <w:bCs/>
          <w:sz w:val="18"/>
          <w:szCs w:val="18"/>
        </w:rPr>
        <w:t> </w:t>
      </w:r>
      <w:r w:rsidRPr="00185546">
        <w:rPr>
          <w:rFonts w:asciiTheme="minorHAnsi" w:hAnsiTheme="minorHAnsi" w:cstheme="minorHAnsi"/>
          <w:sz w:val="18"/>
          <w:szCs w:val="18"/>
        </w:rPr>
        <w:t xml:space="preserve">, 8-2-2019, "Global Energy Transition at Risk From US-China Trade War," No Publication, </w:t>
      </w:r>
      <w:hyperlink r:id="rId21" w:history="1">
        <w:r w:rsidRPr="00185546">
          <w:rPr>
            <w:rStyle w:val="Hyperlink"/>
            <w:rFonts w:asciiTheme="minorHAnsi" w:hAnsiTheme="minorHAnsi" w:cstheme="minorHAnsi"/>
            <w:sz w:val="18"/>
            <w:szCs w:val="18"/>
          </w:rPr>
          <w:t>https://www.greentechmedia.com/articles/read/global-energy-transition-at-risk-from-us-china-trade-war //</w:t>
        </w:r>
      </w:hyperlink>
      <w:r w:rsidRPr="00185546">
        <w:rPr>
          <w:rFonts w:asciiTheme="minorHAnsi" w:hAnsiTheme="minorHAnsi" w:cstheme="minorHAnsi"/>
          <w:sz w:val="18"/>
          <w:szCs w:val="18"/>
        </w:rPr>
        <w:t xml:space="preserve"> LEX JB</w:t>
      </w:r>
    </w:p>
    <w:p w14:paraId="7A8B18BC" w14:textId="77777777" w:rsidR="00C915B5" w:rsidRPr="00185546" w:rsidRDefault="00C915B5" w:rsidP="00C915B5">
      <w:pPr>
        <w:rPr>
          <w:rFonts w:asciiTheme="minorHAnsi" w:hAnsiTheme="minorHAnsi" w:cstheme="minorHAnsi"/>
          <w:sz w:val="14"/>
        </w:rPr>
      </w:pPr>
      <w:r w:rsidRPr="00185546">
        <w:rPr>
          <w:rFonts w:asciiTheme="minorHAnsi" w:hAnsiTheme="minorHAnsi" w:cstheme="minorHAnsi"/>
          <w:sz w:val="14"/>
        </w:rPr>
        <w:t xml:space="preserve">For the </w:t>
      </w:r>
      <w:r w:rsidRPr="00185546">
        <w:rPr>
          <w:rStyle w:val="StyleUnderline"/>
          <w:rFonts w:asciiTheme="minorHAnsi" w:hAnsiTheme="minorHAnsi" w:cstheme="minorHAnsi"/>
          <w:highlight w:val="green"/>
        </w:rPr>
        <w:t>energy transition</w:t>
      </w:r>
      <w:r w:rsidRPr="00185546">
        <w:rPr>
          <w:rFonts w:asciiTheme="minorHAnsi" w:hAnsiTheme="minorHAnsi" w:cstheme="minorHAnsi"/>
          <w:sz w:val="14"/>
        </w:rPr>
        <w:t xml:space="preserve">, the </w:t>
      </w:r>
      <w:r w:rsidRPr="00185546">
        <w:rPr>
          <w:rStyle w:val="StyleUnderline"/>
          <w:rFonts w:asciiTheme="minorHAnsi" w:hAnsiTheme="minorHAnsi" w:cstheme="minorHAnsi"/>
          <w:highlight w:val="green"/>
        </w:rPr>
        <w:t>risk</w:t>
      </w:r>
      <w:r w:rsidRPr="00185546">
        <w:rPr>
          <w:rFonts w:asciiTheme="minorHAnsi" w:hAnsiTheme="minorHAnsi" w:cstheme="minorHAnsi"/>
          <w:sz w:val="14"/>
        </w:rPr>
        <w:t xml:space="preserve"> from </w:t>
      </w:r>
      <w:r w:rsidRPr="00185546">
        <w:rPr>
          <w:rStyle w:val="StyleUnderline"/>
          <w:rFonts w:asciiTheme="minorHAnsi" w:hAnsiTheme="minorHAnsi" w:cstheme="minorHAnsi"/>
          <w:highlight w:val="green"/>
        </w:rPr>
        <w:t>the trade war</w:t>
      </w:r>
      <w:r w:rsidRPr="00185546">
        <w:rPr>
          <w:rFonts w:asciiTheme="minorHAnsi" w:hAnsiTheme="minorHAnsi" w:cstheme="minorHAnsi"/>
          <w:sz w:val="14"/>
        </w:rPr>
        <w:t xml:space="preserve"> comes </w:t>
      </w:r>
      <w:r w:rsidRPr="00185546">
        <w:rPr>
          <w:rStyle w:val="StyleUnderline"/>
          <w:rFonts w:asciiTheme="minorHAnsi" w:hAnsiTheme="minorHAnsi" w:cstheme="minorHAnsi"/>
          <w:highlight w:val="green"/>
        </w:rPr>
        <w:t>on several fronts.</w:t>
      </w:r>
      <w:r w:rsidRPr="00185546">
        <w:rPr>
          <w:rStyle w:val="StyleUnderline"/>
          <w:rFonts w:asciiTheme="minorHAnsi" w:hAnsiTheme="minorHAnsi" w:cstheme="minorHAnsi"/>
        </w:rPr>
        <w:t xml:space="preserve"> </w:t>
      </w:r>
      <w:r w:rsidRPr="00185546">
        <w:rPr>
          <w:rFonts w:asciiTheme="minorHAnsi" w:hAnsiTheme="minorHAnsi" w:cstheme="minorHAnsi"/>
          <w:sz w:val="14"/>
        </w:rPr>
        <w:t xml:space="preserve">First is </w:t>
      </w:r>
      <w:r w:rsidRPr="00185546">
        <w:rPr>
          <w:rStyle w:val="StyleUnderline"/>
          <w:rFonts w:asciiTheme="minorHAnsi" w:hAnsiTheme="minorHAnsi" w:cstheme="minorHAnsi"/>
          <w:highlight w:val="green"/>
        </w:rPr>
        <w:t>the</w:t>
      </w:r>
      <w:r w:rsidRPr="00185546">
        <w:rPr>
          <w:rFonts w:asciiTheme="minorHAnsi" w:hAnsiTheme="minorHAnsi" w:cstheme="minorHAnsi"/>
          <w:b/>
          <w:bCs/>
          <w:u w:val="single"/>
        </w:rPr>
        <w:t xml:space="preserve"> negative</w:t>
      </w:r>
      <w:r w:rsidRPr="00185546">
        <w:rPr>
          <w:rStyle w:val="StyleUnderline"/>
          <w:rFonts w:asciiTheme="minorHAnsi" w:hAnsiTheme="minorHAnsi" w:cstheme="minorHAnsi"/>
          <w:highlight w:val="green"/>
        </w:rPr>
        <w:t xml:space="preserve"> impact on global econ</w:t>
      </w:r>
      <w:r w:rsidRPr="00185546">
        <w:rPr>
          <w:rFonts w:asciiTheme="minorHAnsi" w:hAnsiTheme="minorHAnsi" w:cstheme="minorHAnsi"/>
          <w:b/>
          <w:bCs/>
          <w:u w:val="single"/>
        </w:rPr>
        <w:t xml:space="preserve">omic </w:t>
      </w:r>
      <w:r w:rsidRPr="00185546">
        <w:rPr>
          <w:rStyle w:val="StyleUnderline"/>
          <w:rFonts w:asciiTheme="minorHAnsi" w:hAnsiTheme="minorHAnsi" w:cstheme="minorHAnsi"/>
          <w:highlight w:val="green"/>
        </w:rPr>
        <w:t>growth</w:t>
      </w:r>
      <w:r w:rsidRPr="00185546">
        <w:rPr>
          <w:rFonts w:asciiTheme="minorHAnsi" w:hAnsiTheme="minorHAnsi" w:cstheme="minorHAnsi"/>
          <w:sz w:val="14"/>
        </w:rPr>
        <w:t xml:space="preserve">, which in turn </w:t>
      </w:r>
      <w:r w:rsidRPr="00185546">
        <w:rPr>
          <w:rStyle w:val="StyleUnderline"/>
          <w:rFonts w:asciiTheme="minorHAnsi" w:hAnsiTheme="minorHAnsi" w:cstheme="minorHAnsi"/>
          <w:highlight w:val="green"/>
        </w:rPr>
        <w:t>makes it</w:t>
      </w:r>
      <w:r w:rsidRPr="00185546">
        <w:rPr>
          <w:rFonts w:asciiTheme="minorHAnsi" w:hAnsiTheme="minorHAnsi" w:cstheme="minorHAnsi"/>
          <w:sz w:val="14"/>
        </w:rPr>
        <w:t xml:space="preserve"> more </w:t>
      </w:r>
      <w:r w:rsidRPr="00185546">
        <w:rPr>
          <w:rStyle w:val="StyleUnderline"/>
          <w:rFonts w:asciiTheme="minorHAnsi" w:hAnsiTheme="minorHAnsi" w:cstheme="minorHAnsi"/>
          <w:highlight w:val="green"/>
        </w:rPr>
        <w:t xml:space="preserve">difficult for </w:t>
      </w:r>
      <w:r w:rsidRPr="00185546">
        <w:rPr>
          <w:rFonts w:asciiTheme="minorHAnsi" w:hAnsiTheme="minorHAnsi" w:cstheme="minorHAnsi"/>
          <w:sz w:val="14"/>
        </w:rPr>
        <w:t xml:space="preserve">political </w:t>
      </w:r>
      <w:r w:rsidRPr="00185546">
        <w:rPr>
          <w:rStyle w:val="StyleUnderline"/>
          <w:rFonts w:asciiTheme="minorHAnsi" w:hAnsiTheme="minorHAnsi" w:cstheme="minorHAnsi"/>
          <w:highlight w:val="green"/>
        </w:rPr>
        <w:t>leaders to push</w:t>
      </w:r>
      <w:r w:rsidRPr="00185546">
        <w:rPr>
          <w:rFonts w:asciiTheme="minorHAnsi" w:hAnsiTheme="minorHAnsi" w:cstheme="minorHAnsi"/>
          <w:sz w:val="14"/>
        </w:rPr>
        <w:t xml:space="preserve"> aggressive </w:t>
      </w:r>
      <w:r w:rsidRPr="00185546">
        <w:rPr>
          <w:rStyle w:val="StyleUnderline"/>
          <w:rFonts w:asciiTheme="minorHAnsi" w:hAnsiTheme="minorHAnsi" w:cstheme="minorHAnsi"/>
          <w:highlight w:val="green"/>
        </w:rPr>
        <w:t>decarbonization agendas</w:t>
      </w:r>
      <w:r w:rsidRPr="00185546">
        <w:rPr>
          <w:rFonts w:asciiTheme="minorHAnsi" w:hAnsiTheme="minorHAnsi" w:cstheme="minorHAnsi"/>
          <w:b/>
          <w:bCs/>
          <w:u w:val="single"/>
        </w:rPr>
        <w:t xml:space="preserve">. Despite a booming stock market, </w:t>
      </w:r>
      <w:r w:rsidRPr="00185546">
        <w:rPr>
          <w:rStyle w:val="StyleUnderline"/>
          <w:rFonts w:asciiTheme="minorHAnsi" w:hAnsiTheme="minorHAnsi" w:cstheme="minorHAnsi"/>
          <w:highlight w:val="green"/>
        </w:rPr>
        <w:t>the U.S.</w:t>
      </w:r>
      <w:r w:rsidRPr="00185546">
        <w:rPr>
          <w:rFonts w:asciiTheme="minorHAnsi" w:hAnsiTheme="minorHAnsi" w:cstheme="minorHAnsi"/>
          <w:sz w:val="14"/>
        </w:rPr>
        <w:t xml:space="preserve"> Federal Reserve this week </w:t>
      </w:r>
      <w:r w:rsidRPr="00185546">
        <w:rPr>
          <w:rStyle w:val="StyleUnderline"/>
          <w:rFonts w:asciiTheme="minorHAnsi" w:hAnsiTheme="minorHAnsi" w:cstheme="minorHAnsi"/>
          <w:highlight w:val="green"/>
        </w:rPr>
        <w:t>lowered interest</w:t>
      </w:r>
      <w:r w:rsidRPr="00185546">
        <w:rPr>
          <w:rFonts w:asciiTheme="minorHAnsi" w:hAnsiTheme="minorHAnsi" w:cstheme="minorHAnsi"/>
          <w:b/>
          <w:bCs/>
          <w:u w:val="single"/>
        </w:rPr>
        <w:t xml:space="preserve"> rates for the first time since the Great Recession. </w:t>
      </w:r>
      <w:r w:rsidRPr="00185546">
        <w:rPr>
          <w:rStyle w:val="StyleUnderline"/>
          <w:rFonts w:asciiTheme="minorHAnsi" w:hAnsiTheme="minorHAnsi" w:cstheme="minorHAnsi"/>
          <w:highlight w:val="green"/>
        </w:rPr>
        <w:t>China’s econ</w:t>
      </w:r>
      <w:r w:rsidRPr="00185546">
        <w:rPr>
          <w:rFonts w:asciiTheme="minorHAnsi" w:hAnsiTheme="minorHAnsi" w:cstheme="minorHAnsi"/>
          <w:b/>
          <w:bCs/>
          <w:u w:val="single"/>
        </w:rPr>
        <w:t xml:space="preserve">omic </w:t>
      </w:r>
      <w:r w:rsidRPr="00185546">
        <w:rPr>
          <w:rStyle w:val="StyleUnderline"/>
          <w:rFonts w:asciiTheme="minorHAnsi" w:hAnsiTheme="minorHAnsi" w:cstheme="minorHAnsi"/>
          <w:highlight w:val="green"/>
        </w:rPr>
        <w:t>growth</w:t>
      </w:r>
      <w:r w:rsidRPr="00185546">
        <w:rPr>
          <w:rFonts w:asciiTheme="minorHAnsi" w:hAnsiTheme="minorHAnsi" w:cstheme="minorHAnsi"/>
          <w:sz w:val="14"/>
        </w:rPr>
        <w:t xml:space="preserve"> has </w:t>
      </w:r>
      <w:r w:rsidRPr="00185546">
        <w:rPr>
          <w:rStyle w:val="StyleUnderline"/>
          <w:rFonts w:asciiTheme="minorHAnsi" w:hAnsiTheme="minorHAnsi" w:cstheme="minorHAnsi"/>
          <w:highlight w:val="green"/>
        </w:rPr>
        <w:t>slowed</w:t>
      </w:r>
      <w:r w:rsidRPr="00185546">
        <w:rPr>
          <w:rFonts w:asciiTheme="minorHAnsi" w:hAnsiTheme="minorHAnsi" w:cstheme="minorHAnsi"/>
          <w:b/>
          <w:bCs/>
          <w:u w:val="single"/>
        </w:rPr>
        <w:t xml:space="preserve"> to a multi-decade low, </w:t>
      </w:r>
      <w:r w:rsidRPr="00185546">
        <w:rPr>
          <w:rStyle w:val="StyleUnderline"/>
          <w:rFonts w:asciiTheme="minorHAnsi" w:hAnsiTheme="minorHAnsi" w:cstheme="minorHAnsi"/>
          <w:highlight w:val="green"/>
        </w:rPr>
        <w:t>and both countries</w:t>
      </w:r>
      <w:r w:rsidRPr="00185546">
        <w:rPr>
          <w:rFonts w:asciiTheme="minorHAnsi" w:hAnsiTheme="minorHAnsi" w:cstheme="minorHAnsi"/>
          <w:sz w:val="14"/>
        </w:rPr>
        <w:t xml:space="preserve"> increasingly </w:t>
      </w:r>
      <w:r w:rsidRPr="00185546">
        <w:rPr>
          <w:rStyle w:val="StyleUnderline"/>
          <w:rFonts w:asciiTheme="minorHAnsi" w:hAnsiTheme="minorHAnsi" w:cstheme="minorHAnsi"/>
          <w:highlight w:val="green"/>
        </w:rPr>
        <w:t>appear to be digging in for</w:t>
      </w:r>
      <w:r w:rsidRPr="00185546">
        <w:rPr>
          <w:rFonts w:asciiTheme="minorHAnsi" w:hAnsiTheme="minorHAnsi" w:cstheme="minorHAnsi"/>
          <w:sz w:val="14"/>
        </w:rPr>
        <w:t xml:space="preserve"> a protracted </w:t>
      </w:r>
      <w:r w:rsidRPr="00185546">
        <w:rPr>
          <w:rStyle w:val="StyleUnderline"/>
          <w:rFonts w:asciiTheme="minorHAnsi" w:hAnsiTheme="minorHAnsi" w:cstheme="minorHAnsi"/>
          <w:highlight w:val="green"/>
        </w:rPr>
        <w:t>trade war.</w:t>
      </w:r>
      <w:r w:rsidRPr="00185546">
        <w:rPr>
          <w:rStyle w:val="StyleUnderline"/>
          <w:rFonts w:asciiTheme="minorHAnsi" w:hAnsiTheme="minorHAnsi" w:cstheme="minorHAnsi"/>
        </w:rPr>
        <w:t xml:space="preserve"> </w:t>
      </w:r>
      <w:r w:rsidRPr="00185546">
        <w:rPr>
          <w:rFonts w:asciiTheme="minorHAnsi" w:hAnsiTheme="minorHAnsi" w:cstheme="minorHAnsi"/>
          <w:sz w:val="14"/>
        </w:rPr>
        <w:t>“The major priority in China is continued economic growth and stability,” Brown said. “</w:t>
      </w:r>
      <w:r w:rsidRPr="00185546">
        <w:rPr>
          <w:rFonts w:asciiTheme="minorHAnsi" w:hAnsiTheme="minorHAnsi" w:cstheme="minorHAnsi"/>
          <w:b/>
          <w:bCs/>
          <w:u w:val="single"/>
        </w:rPr>
        <w:t>If the trade war continues, and it drags on economic growth, it could impact their decision making.” Meanwhile, the rise of protectionism</w:t>
      </w:r>
      <w:r w:rsidRPr="00185546">
        <w:rPr>
          <w:rFonts w:asciiTheme="minorHAnsi" w:hAnsiTheme="minorHAnsi" w:cstheme="minorHAnsi"/>
          <w:sz w:val="14"/>
        </w:rPr>
        <w:t xml:space="preserve">, exemplified by the Trump administration’s “America First” approach to foreign policy, </w:t>
      </w:r>
      <w:r w:rsidRPr="00185546">
        <w:rPr>
          <w:rFonts w:asciiTheme="minorHAnsi" w:hAnsiTheme="minorHAnsi" w:cstheme="minorHAnsi"/>
          <w:b/>
          <w:bCs/>
          <w:u w:val="single"/>
        </w:rPr>
        <w:t xml:space="preserve">is making lower-carbon options more difficult or expensive for some countries. On the renewables front, </w:t>
      </w:r>
      <w:r w:rsidRPr="00185546">
        <w:rPr>
          <w:rStyle w:val="StyleUnderline"/>
          <w:rFonts w:asciiTheme="minorHAnsi" w:hAnsiTheme="minorHAnsi" w:cstheme="minorHAnsi"/>
          <w:highlight w:val="green"/>
        </w:rPr>
        <w:t>the U.S.</w:t>
      </w:r>
      <w:r w:rsidRPr="00185546">
        <w:rPr>
          <w:rFonts w:asciiTheme="minorHAnsi" w:hAnsiTheme="minorHAnsi" w:cstheme="minorHAnsi"/>
          <w:sz w:val="14"/>
        </w:rPr>
        <w:t xml:space="preserve"> has </w:t>
      </w:r>
      <w:r w:rsidRPr="00185546">
        <w:rPr>
          <w:rStyle w:val="StyleUnderline"/>
          <w:rFonts w:asciiTheme="minorHAnsi" w:hAnsiTheme="minorHAnsi" w:cstheme="minorHAnsi"/>
          <w:highlight w:val="green"/>
        </w:rPr>
        <w:t>imposed tariffs on</w:t>
      </w:r>
      <w:r w:rsidRPr="00185546">
        <w:rPr>
          <w:rFonts w:asciiTheme="minorHAnsi" w:hAnsiTheme="minorHAnsi" w:cstheme="minorHAnsi"/>
          <w:sz w:val="14"/>
        </w:rPr>
        <w:t xml:space="preserve"> most types of </w:t>
      </w:r>
      <w:r w:rsidRPr="00185546">
        <w:rPr>
          <w:rStyle w:val="StyleUnderline"/>
          <w:rFonts w:asciiTheme="minorHAnsi" w:hAnsiTheme="minorHAnsi" w:cstheme="minorHAnsi"/>
          <w:highlight w:val="green"/>
        </w:rPr>
        <w:t>imported solar modules</w:t>
      </w:r>
      <w:r w:rsidRPr="00185546">
        <w:rPr>
          <w:rFonts w:asciiTheme="minorHAnsi" w:hAnsiTheme="minorHAnsi" w:cstheme="minorHAnsi"/>
          <w:sz w:val="14"/>
        </w:rPr>
        <w:t>, and </w:t>
      </w:r>
      <w:hyperlink r:id="rId22" w:tgtFrame="_blank" w:history="1">
        <w:r w:rsidRPr="00185546">
          <w:rPr>
            <w:rStyle w:val="Hyperlink"/>
            <w:rFonts w:asciiTheme="minorHAnsi" w:hAnsiTheme="minorHAnsi" w:cstheme="minorHAnsi"/>
            <w:sz w:val="14"/>
          </w:rPr>
          <w:t>newly proposed tariffs</w:t>
        </w:r>
      </w:hyperlink>
      <w:r w:rsidRPr="00185546">
        <w:rPr>
          <w:rFonts w:asciiTheme="minorHAnsi" w:hAnsiTheme="minorHAnsi" w:cstheme="minorHAnsi"/>
          <w:sz w:val="14"/>
        </w:rPr>
        <w:t xml:space="preserve"> on wind turbine towers could undermine project economics just as the wind market enters what is expected to be a historic boom period. </w:t>
      </w:r>
      <w:r w:rsidRPr="00185546">
        <w:rPr>
          <w:rFonts w:asciiTheme="minorHAnsi" w:hAnsiTheme="minorHAnsi" w:cstheme="minorHAnsi"/>
          <w:b/>
          <w:bCs/>
          <w:u w:val="single"/>
        </w:rPr>
        <w:t xml:space="preserve">By the end of 2019, </w:t>
      </w:r>
      <w:proofErr w:type="spellStart"/>
      <w:r w:rsidRPr="00185546">
        <w:rPr>
          <w:rFonts w:asciiTheme="minorHAnsi" w:hAnsiTheme="minorHAnsi" w:cstheme="minorHAnsi"/>
          <w:b/>
          <w:bCs/>
          <w:u w:val="single"/>
        </w:rPr>
        <w:t>WoodMac</w:t>
      </w:r>
      <w:proofErr w:type="spellEnd"/>
      <w:r w:rsidRPr="00185546">
        <w:rPr>
          <w:rFonts w:asciiTheme="minorHAnsi" w:hAnsiTheme="minorHAnsi" w:cstheme="minorHAnsi"/>
          <w:b/>
          <w:bCs/>
          <w:u w:val="single"/>
        </w:rPr>
        <w:t xml:space="preserve"> expects the overall U.S. tariff rate to be near 4 percent, a level not seen since the mid-1980s. Meanwhile, </w:t>
      </w:r>
      <w:r w:rsidRPr="00185546">
        <w:rPr>
          <w:rStyle w:val="StyleUnderline"/>
          <w:rFonts w:asciiTheme="minorHAnsi" w:hAnsiTheme="minorHAnsi" w:cstheme="minorHAnsi"/>
        </w:rPr>
        <w:t>China is showing less interest in buying U.S.</w:t>
      </w:r>
      <w:r w:rsidRPr="00185546">
        <w:rPr>
          <w:rFonts w:asciiTheme="minorHAnsi" w:hAnsiTheme="minorHAnsi" w:cstheme="minorHAnsi"/>
          <w:sz w:val="14"/>
        </w:rPr>
        <w:t xml:space="preserve"> liquefied natural gas </w:t>
      </w:r>
      <w:r w:rsidRPr="00185546">
        <w:rPr>
          <w:rStyle w:val="StyleUnderline"/>
          <w:rFonts w:asciiTheme="minorHAnsi" w:hAnsiTheme="minorHAnsi" w:cstheme="minorHAnsi"/>
        </w:rPr>
        <w:t>exports</w:t>
      </w:r>
      <w:r w:rsidRPr="00185546">
        <w:rPr>
          <w:rFonts w:asciiTheme="minorHAnsi" w:hAnsiTheme="minorHAnsi" w:cstheme="minorHAnsi"/>
          <w:sz w:val="14"/>
        </w:rPr>
        <w:t xml:space="preserve"> to meet demand in its power-hungry eastern provinces on a lower-carbon basis.</w:t>
      </w:r>
      <w:r w:rsidRPr="00185546">
        <w:rPr>
          <w:rFonts w:asciiTheme="minorHAnsi" w:hAnsiTheme="minorHAnsi" w:cstheme="minorHAnsi"/>
          <w:b/>
          <w:bCs/>
          <w:u w:val="single"/>
        </w:rPr>
        <w:t xml:space="preserve"> </w:t>
      </w:r>
      <w:r w:rsidRPr="00185546">
        <w:rPr>
          <w:rFonts w:asciiTheme="minorHAnsi" w:hAnsiTheme="minorHAnsi" w:cstheme="minorHAnsi"/>
          <w:sz w:val="14"/>
        </w:rPr>
        <w:t>“</w:t>
      </w:r>
      <w:r w:rsidRPr="00185546">
        <w:rPr>
          <w:rStyle w:val="StyleUnderline"/>
          <w:rFonts w:asciiTheme="minorHAnsi" w:hAnsiTheme="minorHAnsi" w:cstheme="minorHAnsi"/>
          <w:highlight w:val="green"/>
        </w:rPr>
        <w:t>China is</w:t>
      </w:r>
      <w:r w:rsidRPr="00185546">
        <w:rPr>
          <w:rFonts w:asciiTheme="minorHAnsi" w:hAnsiTheme="minorHAnsi" w:cstheme="minorHAnsi"/>
          <w:sz w:val="14"/>
        </w:rPr>
        <w:t xml:space="preserve"> one of </w:t>
      </w:r>
      <w:r w:rsidRPr="00185546">
        <w:rPr>
          <w:rStyle w:val="StyleUnderline"/>
          <w:rFonts w:asciiTheme="minorHAnsi" w:hAnsiTheme="minorHAnsi" w:cstheme="minorHAnsi"/>
          <w:highlight w:val="green"/>
        </w:rPr>
        <w:t>the</w:t>
      </w:r>
      <w:r w:rsidRPr="00185546">
        <w:rPr>
          <w:rFonts w:asciiTheme="minorHAnsi" w:hAnsiTheme="minorHAnsi" w:cstheme="minorHAnsi"/>
          <w:sz w:val="14"/>
        </w:rPr>
        <w:t xml:space="preserve"> world’s </w:t>
      </w:r>
      <w:r w:rsidRPr="00185546">
        <w:rPr>
          <w:rStyle w:val="StyleUnderline"/>
          <w:rFonts w:asciiTheme="minorHAnsi" w:hAnsiTheme="minorHAnsi" w:cstheme="minorHAnsi"/>
          <w:highlight w:val="green"/>
        </w:rPr>
        <w:t>largest hydrocarbon producers</w:t>
      </w:r>
      <w:r w:rsidRPr="00185546">
        <w:rPr>
          <w:rFonts w:asciiTheme="minorHAnsi" w:hAnsiTheme="minorHAnsi" w:cstheme="minorHAnsi"/>
          <w:sz w:val="14"/>
        </w:rPr>
        <w:t xml:space="preserve">,” Brown said. “It has some of the world’s largest supplies of coal. </w:t>
      </w:r>
      <w:r w:rsidRPr="00185546">
        <w:rPr>
          <w:rStyle w:val="StyleUnderline"/>
          <w:rFonts w:asciiTheme="minorHAnsi" w:hAnsiTheme="minorHAnsi" w:cstheme="minorHAnsi"/>
        </w:rPr>
        <w:t>They have that</w:t>
      </w:r>
      <w:r w:rsidRPr="00185546">
        <w:rPr>
          <w:rFonts w:asciiTheme="minorHAnsi" w:hAnsiTheme="minorHAnsi" w:cstheme="minorHAnsi"/>
          <w:sz w:val="14"/>
        </w:rPr>
        <w:t xml:space="preserve"> supply </w:t>
      </w:r>
      <w:r w:rsidRPr="00185546">
        <w:rPr>
          <w:rStyle w:val="StyleUnderline"/>
          <w:rFonts w:asciiTheme="minorHAnsi" w:hAnsiTheme="minorHAnsi" w:cstheme="minorHAnsi"/>
        </w:rPr>
        <w:t>option</w:t>
      </w:r>
      <w:r w:rsidRPr="00185546">
        <w:rPr>
          <w:rFonts w:asciiTheme="minorHAnsi" w:hAnsiTheme="minorHAnsi" w:cstheme="minorHAnsi"/>
          <w:sz w:val="14"/>
        </w:rPr>
        <w:t xml:space="preserve"> — </w:t>
      </w:r>
      <w:r w:rsidRPr="00185546">
        <w:rPr>
          <w:rStyle w:val="StyleUnderline"/>
          <w:rFonts w:asciiTheme="minorHAnsi" w:hAnsiTheme="minorHAnsi" w:cstheme="minorHAnsi"/>
        </w:rPr>
        <w:t>to switch back to coal</w:t>
      </w:r>
      <w:r w:rsidRPr="00185546">
        <w:rPr>
          <w:rFonts w:asciiTheme="minorHAnsi" w:hAnsiTheme="minorHAnsi" w:cstheme="minorHAnsi"/>
          <w:sz w:val="14"/>
        </w:rPr>
        <w:t xml:space="preserve"> — </w:t>
      </w:r>
      <w:r w:rsidRPr="00185546">
        <w:rPr>
          <w:rStyle w:val="StyleUnderline"/>
          <w:rFonts w:asciiTheme="minorHAnsi" w:hAnsiTheme="minorHAnsi" w:cstheme="minorHAnsi"/>
        </w:rPr>
        <w:t>should they want to.</w:t>
      </w:r>
      <w:r w:rsidRPr="00185546">
        <w:rPr>
          <w:rFonts w:asciiTheme="minorHAnsi" w:hAnsiTheme="minorHAnsi" w:cstheme="minorHAnsi"/>
          <w:sz w:val="14"/>
        </w:rPr>
        <w:t xml:space="preserve"> Things </w:t>
      </w:r>
      <w:r w:rsidRPr="00185546">
        <w:rPr>
          <w:rStyle w:val="StyleUnderline"/>
          <w:rFonts w:asciiTheme="minorHAnsi" w:hAnsiTheme="minorHAnsi" w:cstheme="minorHAnsi"/>
          <w:highlight w:val="green"/>
        </w:rPr>
        <w:t>that could spur</w:t>
      </w:r>
      <w:r w:rsidRPr="00185546">
        <w:rPr>
          <w:rFonts w:asciiTheme="minorHAnsi" w:hAnsiTheme="minorHAnsi" w:cstheme="minorHAnsi"/>
          <w:sz w:val="14"/>
        </w:rPr>
        <w:t xml:space="preserve"> that include </w:t>
      </w:r>
      <w:r w:rsidRPr="00185546">
        <w:rPr>
          <w:rStyle w:val="StyleUnderline"/>
          <w:rFonts w:asciiTheme="minorHAnsi" w:hAnsiTheme="minorHAnsi" w:cstheme="minorHAnsi"/>
          <w:highlight w:val="green"/>
        </w:rPr>
        <w:t>less bilateral trade</w:t>
      </w:r>
      <w:r w:rsidRPr="00185546">
        <w:rPr>
          <w:rFonts w:asciiTheme="minorHAnsi" w:hAnsiTheme="minorHAnsi" w:cstheme="minorHAnsi"/>
          <w:sz w:val="14"/>
        </w:rPr>
        <w:t xml:space="preserve"> with other markets </w:t>
      </w:r>
      <w:r w:rsidRPr="00185546">
        <w:rPr>
          <w:rStyle w:val="StyleUnderline"/>
          <w:rFonts w:asciiTheme="minorHAnsi" w:hAnsiTheme="minorHAnsi" w:cstheme="minorHAnsi"/>
          <w:highlight w:val="green"/>
        </w:rPr>
        <w:t>or weaker economic growth.”</w:t>
      </w:r>
      <w:r w:rsidRPr="00185546">
        <w:rPr>
          <w:rStyle w:val="StyleUnderline"/>
          <w:rFonts w:asciiTheme="minorHAnsi" w:hAnsiTheme="minorHAnsi" w:cstheme="minorHAnsi"/>
        </w:rPr>
        <w:t xml:space="preserve"> </w:t>
      </w:r>
      <w:r w:rsidRPr="00185546">
        <w:rPr>
          <w:rFonts w:asciiTheme="minorHAnsi" w:hAnsiTheme="minorHAnsi" w:cstheme="minorHAnsi"/>
          <w:sz w:val="14"/>
        </w:rPr>
        <w:t>While it’s unlikely China would reverse direction on coal, “what’s maybe more realistic is China slows down its coal-to-gas switching,” Brown said.</w:t>
      </w:r>
      <w:r w:rsidRPr="00185546">
        <w:rPr>
          <w:rFonts w:asciiTheme="minorHAnsi" w:hAnsiTheme="minorHAnsi" w:cstheme="minorHAnsi"/>
          <w:b/>
          <w:bCs/>
          <w:u w:val="single"/>
        </w:rPr>
        <w:t xml:space="preserve"> </w:t>
      </w:r>
      <w:r w:rsidRPr="00185546">
        <w:rPr>
          <w:rFonts w:asciiTheme="minorHAnsi" w:hAnsiTheme="minorHAnsi" w:cstheme="minorHAnsi"/>
          <w:sz w:val="14"/>
        </w:rPr>
        <w:t xml:space="preserve">The impact of </w:t>
      </w:r>
      <w:r w:rsidRPr="00185546">
        <w:rPr>
          <w:rFonts w:asciiTheme="minorHAnsi" w:hAnsiTheme="minorHAnsi" w:cstheme="minorHAnsi"/>
          <w:b/>
          <w:bCs/>
          <w:u w:val="single"/>
        </w:rPr>
        <w:t>protectionism on decarbonization</w:t>
      </w:r>
      <w:r w:rsidRPr="00185546">
        <w:rPr>
          <w:rFonts w:asciiTheme="minorHAnsi" w:hAnsiTheme="minorHAnsi" w:cstheme="minorHAnsi"/>
          <w:sz w:val="14"/>
        </w:rPr>
        <w:t xml:space="preserve"> reverberates far beyond the energy industry. Take steel production, which is intensely competitive, inherently difficult to decarbonize, and has “national champions” in many countries. Steel accounts for 9 percent of global emissions.</w:t>
      </w:r>
      <w:r w:rsidRPr="00185546">
        <w:rPr>
          <w:rFonts w:asciiTheme="minorHAnsi" w:hAnsiTheme="minorHAnsi" w:cstheme="minorHAnsi"/>
          <w:b/>
          <w:bCs/>
          <w:u w:val="single"/>
        </w:rPr>
        <w:t xml:space="preserve"> </w:t>
      </w:r>
      <w:r w:rsidRPr="00185546">
        <w:rPr>
          <w:rFonts w:asciiTheme="minorHAnsi" w:hAnsiTheme="minorHAnsi" w:cstheme="minorHAnsi"/>
          <w:sz w:val="14"/>
        </w:rPr>
        <w:t>“Who will be willing to create ‘green steel’ first when the returns are not visible?” the ETO asks.</w:t>
      </w:r>
    </w:p>
    <w:p w14:paraId="4540E540" w14:textId="77777777" w:rsidR="00C915B5" w:rsidRPr="00185546" w:rsidRDefault="00C915B5" w:rsidP="00C915B5">
      <w:pPr>
        <w:pStyle w:val="Heading4"/>
        <w:rPr>
          <w:rFonts w:asciiTheme="minorHAnsi" w:hAnsiTheme="minorHAnsi" w:cstheme="minorHAnsi"/>
        </w:rPr>
      </w:pPr>
      <w:r w:rsidRPr="00185546">
        <w:rPr>
          <w:rFonts w:asciiTheme="minorHAnsi" w:hAnsiTheme="minorHAnsi" w:cstheme="minorHAnsi"/>
        </w:rPr>
        <w:t xml:space="preserve">Scenario 1 is </w:t>
      </w:r>
      <w:r w:rsidRPr="00185546">
        <w:rPr>
          <w:rFonts w:asciiTheme="minorHAnsi" w:hAnsiTheme="minorHAnsi" w:cstheme="minorHAnsi"/>
          <w:u w:val="single"/>
        </w:rPr>
        <w:t>Trade War</w:t>
      </w:r>
      <w:r w:rsidRPr="00185546">
        <w:rPr>
          <w:rFonts w:asciiTheme="minorHAnsi" w:hAnsiTheme="minorHAnsi" w:cstheme="minorHAnsi"/>
        </w:rPr>
        <w:t xml:space="preserve"> – that goes </w:t>
      </w:r>
      <w:r w:rsidRPr="00185546">
        <w:rPr>
          <w:rFonts w:asciiTheme="minorHAnsi" w:hAnsiTheme="minorHAnsi" w:cstheme="minorHAnsi"/>
          <w:u w:val="single"/>
        </w:rPr>
        <w:t>nuclear</w:t>
      </w:r>
      <w:r w:rsidRPr="00185546">
        <w:rPr>
          <w:rFonts w:asciiTheme="minorHAnsi" w:hAnsiTheme="minorHAnsi" w:cstheme="minorHAnsi"/>
        </w:rPr>
        <w:t xml:space="preserve"> – </w:t>
      </w:r>
      <w:r w:rsidRPr="00185546">
        <w:rPr>
          <w:rFonts w:asciiTheme="minorHAnsi" w:hAnsiTheme="minorHAnsi" w:cstheme="minorHAnsi"/>
          <w:u w:val="single"/>
        </w:rPr>
        <w:t>escalates</w:t>
      </w:r>
      <w:r w:rsidRPr="00185546">
        <w:rPr>
          <w:rFonts w:asciiTheme="minorHAnsi" w:hAnsiTheme="minorHAnsi" w:cstheme="minorHAnsi"/>
        </w:rPr>
        <w:t xml:space="preserve"> and causes </w:t>
      </w:r>
      <w:proofErr w:type="spellStart"/>
      <w:r w:rsidRPr="00185546">
        <w:rPr>
          <w:rFonts w:asciiTheme="minorHAnsi" w:hAnsiTheme="minorHAnsi" w:cstheme="minorHAnsi"/>
          <w:u w:val="single"/>
        </w:rPr>
        <w:t>miscalc</w:t>
      </w:r>
      <w:proofErr w:type="spellEnd"/>
      <w:r w:rsidRPr="00185546">
        <w:rPr>
          <w:rFonts w:asciiTheme="minorHAnsi" w:hAnsiTheme="minorHAnsi" w:cstheme="minorHAnsi"/>
        </w:rPr>
        <w:t xml:space="preserve"> – studies prove – extinction </w:t>
      </w:r>
    </w:p>
    <w:p w14:paraId="65A792F4" w14:textId="77777777" w:rsidR="00C915B5" w:rsidRPr="00185546" w:rsidRDefault="00C915B5" w:rsidP="00C915B5">
      <w:pPr>
        <w:shd w:val="clear" w:color="auto" w:fill="FFFFFF"/>
        <w:rPr>
          <w:rFonts w:asciiTheme="minorHAnsi" w:hAnsiTheme="minorHAnsi" w:cstheme="minorHAnsi"/>
        </w:rPr>
      </w:pPr>
      <w:proofErr w:type="spellStart"/>
      <w:r w:rsidRPr="00185546">
        <w:rPr>
          <w:rFonts w:asciiTheme="minorHAnsi" w:hAnsiTheme="minorHAnsi" w:cstheme="minorHAnsi"/>
          <w:b/>
          <w:sz w:val="26"/>
          <w:szCs w:val="26"/>
        </w:rPr>
        <w:t>Kazianis</w:t>
      </w:r>
      <w:proofErr w:type="spellEnd"/>
      <w:r w:rsidRPr="00185546">
        <w:rPr>
          <w:rFonts w:asciiTheme="minorHAnsi" w:hAnsiTheme="minorHAnsi" w:cstheme="minorHAnsi"/>
          <w:b/>
          <w:sz w:val="26"/>
          <w:szCs w:val="26"/>
        </w:rPr>
        <w:t xml:space="preserve"> 18</w:t>
      </w:r>
      <w:r w:rsidRPr="00185546">
        <w:rPr>
          <w:rFonts w:asciiTheme="minorHAnsi" w:hAnsiTheme="minorHAnsi" w:cstheme="minorHAnsi"/>
        </w:rPr>
        <w:t xml:space="preserve"> [Harry, director of defense studies at the Center for the National Interest, Fellow for National Security Affairs at the Potomac </w:t>
      </w:r>
      <w:proofErr w:type="gramStart"/>
      <w:r w:rsidRPr="00185546">
        <w:rPr>
          <w:rFonts w:asciiTheme="minorHAnsi" w:hAnsiTheme="minorHAnsi" w:cstheme="minorHAnsi"/>
        </w:rPr>
        <w:t>Foundation</w:t>
      </w:r>
      <w:proofErr w:type="gramEnd"/>
      <w:r w:rsidRPr="00185546">
        <w:rPr>
          <w:rFonts w:asciiTheme="minorHAnsi" w:hAnsiTheme="minorHAnsi" w:cstheme="minorHAnsi"/>
        </w:rPr>
        <w:t xml:space="preserve"> and a non-resident Senior Fellow at the University of Nottingham.  "The US-China trade war has begun - a shooting war could be next." 7/6. http://www.foxnews.com/opinion/2018/07/06/us-china-trade-war-has-begun-shooting-war-could-be-next.html] </w:t>
      </w:r>
    </w:p>
    <w:p w14:paraId="68BD7826" w14:textId="77777777" w:rsidR="00C915B5" w:rsidRPr="00185546" w:rsidRDefault="00C915B5" w:rsidP="00C915B5">
      <w:pPr>
        <w:shd w:val="clear" w:color="auto" w:fill="FFFFFF"/>
        <w:rPr>
          <w:rFonts w:asciiTheme="minorHAnsi" w:hAnsiTheme="minorHAnsi" w:cstheme="minorHAnsi"/>
        </w:rPr>
      </w:pPr>
      <w:r w:rsidRPr="00185546">
        <w:rPr>
          <w:rFonts w:asciiTheme="minorHAnsi" w:hAnsiTheme="minorHAnsi" w:cstheme="minorHAnsi"/>
          <w:highlight w:val="green"/>
          <w:u w:val="single"/>
        </w:rPr>
        <w:t xml:space="preserve">A trade war </w:t>
      </w:r>
      <w:r w:rsidRPr="00185546">
        <w:rPr>
          <w:rFonts w:asciiTheme="minorHAnsi" w:hAnsiTheme="minorHAnsi" w:cstheme="minorHAnsi"/>
          <w:u w:val="single"/>
        </w:rPr>
        <w:t xml:space="preserve">broke out Friday between the </w:t>
      </w:r>
      <w:r w:rsidRPr="00185546">
        <w:rPr>
          <w:rFonts w:asciiTheme="minorHAnsi" w:hAnsiTheme="minorHAnsi" w:cstheme="minorHAnsi"/>
          <w:highlight w:val="green"/>
          <w:u w:val="single"/>
        </w:rPr>
        <w:t xml:space="preserve">U.S. and </w:t>
      </w:r>
      <w:proofErr w:type="gramStart"/>
      <w:r w:rsidRPr="00185546">
        <w:rPr>
          <w:rFonts w:asciiTheme="minorHAnsi" w:hAnsiTheme="minorHAnsi" w:cstheme="minorHAnsi"/>
          <w:highlight w:val="green"/>
          <w:u w:val="single"/>
        </w:rPr>
        <w:t>China,</w:t>
      </w:r>
      <w:r w:rsidRPr="00185546">
        <w:rPr>
          <w:rFonts w:asciiTheme="minorHAnsi" w:hAnsiTheme="minorHAnsi" w:cstheme="minorHAnsi"/>
          <w:u w:val="single"/>
        </w:rPr>
        <w:t xml:space="preserve"> when</w:t>
      </w:r>
      <w:proofErr w:type="gramEnd"/>
      <w:r w:rsidRPr="00185546">
        <w:rPr>
          <w:rFonts w:asciiTheme="minorHAnsi" w:hAnsiTheme="minorHAnsi" w:cstheme="minorHAnsi"/>
          <w:u w:val="single"/>
        </w:rPr>
        <w:t xml:space="preserve"> the U.S. imposed </w:t>
      </w:r>
      <w:r w:rsidRPr="00185546">
        <w:rPr>
          <w:rFonts w:asciiTheme="minorHAnsi" w:hAnsiTheme="minorHAnsi" w:cstheme="minorHAnsi"/>
          <w:highlight w:val="green"/>
          <w:u w:val="single"/>
        </w:rPr>
        <w:t>tariffs</w:t>
      </w:r>
      <w:r w:rsidRPr="00185546">
        <w:rPr>
          <w:rFonts w:asciiTheme="minorHAnsi" w:hAnsiTheme="minorHAnsi" w:cstheme="minorHAnsi"/>
          <w:u w:val="single"/>
        </w:rPr>
        <w:t xml:space="preserve"> on $34 billion in Chinese products and China slapped tariffs on and equal amount of U.S. products. President</w:t>
      </w:r>
      <w:r w:rsidRPr="00185546">
        <w:rPr>
          <w:rFonts w:asciiTheme="minorHAnsi" w:hAnsiTheme="minorHAnsi" w:cstheme="minorHAnsi"/>
          <w:sz w:val="12"/>
          <w:szCs w:val="12"/>
        </w:rPr>
        <w:t xml:space="preserve"> </w:t>
      </w:r>
      <w:r w:rsidRPr="00185546">
        <w:rPr>
          <w:rFonts w:asciiTheme="minorHAnsi" w:hAnsiTheme="minorHAnsi" w:cstheme="minorHAnsi"/>
          <w:u w:val="single"/>
        </w:rPr>
        <w:t>Trump</w:t>
      </w:r>
      <w:r w:rsidRPr="00185546">
        <w:rPr>
          <w:rFonts w:asciiTheme="minorHAnsi" w:hAnsiTheme="minorHAnsi" w:cstheme="minorHAnsi"/>
          <w:sz w:val="12"/>
          <w:szCs w:val="12"/>
        </w:rPr>
        <w:t xml:space="preserve"> has </w:t>
      </w:r>
      <w:r w:rsidRPr="00185546">
        <w:rPr>
          <w:rFonts w:asciiTheme="minorHAnsi" w:hAnsiTheme="minorHAnsi" w:cstheme="minorHAnsi"/>
          <w:u w:val="single"/>
        </w:rPr>
        <w:t xml:space="preserve">said that would prompt the U.S. to impose up </w:t>
      </w:r>
      <w:r w:rsidRPr="00185546">
        <w:rPr>
          <w:rFonts w:asciiTheme="minorHAnsi" w:hAnsiTheme="minorHAnsi" w:cstheme="minorHAnsi"/>
          <w:highlight w:val="green"/>
          <w:u w:val="single"/>
        </w:rPr>
        <w:t>to</w:t>
      </w:r>
      <w:r w:rsidRPr="00185546">
        <w:rPr>
          <w:rFonts w:asciiTheme="minorHAnsi" w:hAnsiTheme="minorHAnsi" w:cstheme="minorHAnsi"/>
          <w:sz w:val="12"/>
          <w:szCs w:val="12"/>
          <w:highlight w:val="green"/>
        </w:rPr>
        <w:t xml:space="preserve"> $</w:t>
      </w:r>
      <w:r w:rsidRPr="00185546">
        <w:rPr>
          <w:rFonts w:asciiTheme="minorHAnsi" w:hAnsiTheme="minorHAnsi" w:cstheme="minorHAnsi"/>
          <w:b/>
          <w:highlight w:val="green"/>
          <w:u w:val="single"/>
        </w:rPr>
        <w:t>500 billion</w:t>
      </w:r>
      <w:r w:rsidRPr="00185546">
        <w:rPr>
          <w:rFonts w:asciiTheme="minorHAnsi" w:hAnsiTheme="minorHAnsi" w:cstheme="minorHAnsi"/>
          <w:sz w:val="12"/>
          <w:szCs w:val="12"/>
        </w:rPr>
        <w:t xml:space="preserve"> in Chinese products. But </w:t>
      </w:r>
      <w:r w:rsidRPr="00185546">
        <w:rPr>
          <w:rFonts w:asciiTheme="minorHAnsi" w:hAnsiTheme="minorHAnsi" w:cstheme="minorHAnsi"/>
          <w:u w:val="single"/>
        </w:rPr>
        <w:t xml:space="preserve">things could get worse. </w:t>
      </w:r>
      <w:r w:rsidRPr="00185546">
        <w:rPr>
          <w:rFonts w:asciiTheme="minorHAnsi" w:hAnsiTheme="minorHAnsi" w:cstheme="minorHAnsi"/>
          <w:sz w:val="12"/>
          <w:szCs w:val="12"/>
        </w:rPr>
        <w:t xml:space="preserve">The </w:t>
      </w:r>
      <w:r w:rsidRPr="00185546">
        <w:rPr>
          <w:rFonts w:asciiTheme="minorHAnsi" w:hAnsiTheme="minorHAnsi" w:cstheme="minorHAnsi"/>
          <w:highlight w:val="green"/>
          <w:u w:val="single"/>
        </w:rPr>
        <w:t>deterioration</w:t>
      </w:r>
      <w:r w:rsidRPr="00185546">
        <w:rPr>
          <w:rFonts w:asciiTheme="minorHAnsi" w:hAnsiTheme="minorHAnsi" w:cstheme="minorHAnsi"/>
          <w:u w:val="single"/>
        </w:rPr>
        <w:t xml:space="preserve"> in</w:t>
      </w:r>
      <w:r w:rsidRPr="00185546">
        <w:rPr>
          <w:rFonts w:asciiTheme="minorHAnsi" w:hAnsiTheme="minorHAnsi" w:cstheme="minorHAnsi"/>
          <w:sz w:val="12"/>
          <w:szCs w:val="12"/>
        </w:rPr>
        <w:t xml:space="preserve"> U.S.-China </w:t>
      </w:r>
      <w:r w:rsidRPr="00185546">
        <w:rPr>
          <w:rFonts w:asciiTheme="minorHAnsi" w:hAnsiTheme="minorHAnsi" w:cstheme="minorHAnsi"/>
          <w:u w:val="single"/>
        </w:rPr>
        <w:t xml:space="preserve">relations could </w:t>
      </w:r>
      <w:r w:rsidRPr="00185546">
        <w:rPr>
          <w:rFonts w:asciiTheme="minorHAnsi" w:hAnsiTheme="minorHAnsi" w:cstheme="minorHAnsi"/>
          <w:b/>
          <w:highlight w:val="green"/>
          <w:u w:val="single"/>
        </w:rPr>
        <w:t>escalate</w:t>
      </w:r>
      <w:r w:rsidRPr="00185546">
        <w:rPr>
          <w:rFonts w:asciiTheme="minorHAnsi" w:hAnsiTheme="minorHAnsi" w:cstheme="minorHAnsi"/>
          <w:sz w:val="12"/>
          <w:szCs w:val="12"/>
        </w:rPr>
        <w:t xml:space="preserve"> </w:t>
      </w:r>
      <w:r w:rsidRPr="00185546">
        <w:rPr>
          <w:rFonts w:asciiTheme="minorHAnsi" w:hAnsiTheme="minorHAnsi" w:cstheme="minorHAnsi"/>
          <w:u w:val="single"/>
        </w:rPr>
        <w:t xml:space="preserve">and turn into </w:t>
      </w:r>
      <w:r w:rsidRPr="00185546">
        <w:rPr>
          <w:rFonts w:asciiTheme="minorHAnsi" w:hAnsiTheme="minorHAnsi" w:cstheme="minorHAnsi"/>
          <w:highlight w:val="green"/>
          <w:u w:val="single"/>
        </w:rPr>
        <w:t>a</w:t>
      </w:r>
      <w:r w:rsidRPr="00185546">
        <w:rPr>
          <w:rFonts w:asciiTheme="minorHAnsi" w:hAnsiTheme="minorHAnsi" w:cstheme="minorHAnsi"/>
          <w:sz w:val="12"/>
          <w:szCs w:val="12"/>
          <w:highlight w:val="green"/>
        </w:rPr>
        <w:t xml:space="preserve"> </w:t>
      </w:r>
      <w:r w:rsidRPr="00185546">
        <w:rPr>
          <w:rFonts w:asciiTheme="minorHAnsi" w:hAnsiTheme="minorHAnsi" w:cstheme="minorHAnsi"/>
          <w:b/>
          <w:highlight w:val="green"/>
          <w:u w:val="single"/>
        </w:rPr>
        <w:t>shooting war</w:t>
      </w:r>
      <w:r w:rsidRPr="00185546">
        <w:rPr>
          <w:rFonts w:asciiTheme="minorHAnsi" w:hAnsiTheme="minorHAnsi" w:cstheme="minorHAnsi"/>
          <w:sz w:val="12"/>
          <w:szCs w:val="12"/>
          <w:highlight w:val="green"/>
        </w:rPr>
        <w:t xml:space="preserve"> </w:t>
      </w:r>
      <w:r w:rsidRPr="00185546">
        <w:rPr>
          <w:rFonts w:asciiTheme="minorHAnsi" w:hAnsiTheme="minorHAnsi" w:cstheme="minorHAnsi"/>
          <w:highlight w:val="green"/>
          <w:u w:val="single"/>
        </w:rPr>
        <w:t xml:space="preserve">between </w:t>
      </w:r>
      <w:r w:rsidRPr="00185546">
        <w:rPr>
          <w:rFonts w:asciiTheme="minorHAnsi" w:hAnsiTheme="minorHAnsi" w:cstheme="minorHAnsi"/>
          <w:u w:val="single"/>
        </w:rPr>
        <w:t xml:space="preserve">two nuclear armed </w:t>
      </w:r>
      <w:r w:rsidRPr="00185546">
        <w:rPr>
          <w:rFonts w:asciiTheme="minorHAnsi" w:hAnsiTheme="minorHAnsi" w:cstheme="minorHAnsi"/>
          <w:highlight w:val="green"/>
          <w:u w:val="single"/>
        </w:rPr>
        <w:t>superpowers</w:t>
      </w:r>
      <w:r w:rsidRPr="00185546">
        <w:rPr>
          <w:rFonts w:asciiTheme="minorHAnsi" w:hAnsiTheme="minorHAnsi" w:cstheme="minorHAnsi"/>
          <w:u w:val="single"/>
        </w:rPr>
        <w:t>.</w:t>
      </w:r>
      <w:r w:rsidRPr="00185546">
        <w:rPr>
          <w:rFonts w:asciiTheme="minorHAnsi" w:hAnsiTheme="minorHAnsi" w:cstheme="minorHAnsi"/>
          <w:sz w:val="12"/>
          <w:szCs w:val="12"/>
        </w:rPr>
        <w:t xml:space="preserve"> In the worst-case scenario, </w:t>
      </w:r>
      <w:r w:rsidRPr="00185546">
        <w:rPr>
          <w:rFonts w:asciiTheme="minorHAnsi" w:hAnsiTheme="minorHAnsi" w:cstheme="minorHAnsi"/>
          <w:u w:val="single"/>
        </w:rPr>
        <w:t xml:space="preserve">this could result </w:t>
      </w:r>
      <w:r w:rsidRPr="00185546">
        <w:rPr>
          <w:rFonts w:asciiTheme="minorHAnsi" w:hAnsiTheme="minorHAnsi" w:cstheme="minorHAnsi"/>
          <w:highlight w:val="green"/>
          <w:u w:val="single"/>
        </w:rPr>
        <w:t>in</w:t>
      </w:r>
      <w:r w:rsidRPr="00185546">
        <w:rPr>
          <w:rFonts w:asciiTheme="minorHAnsi" w:hAnsiTheme="minorHAnsi" w:cstheme="minorHAnsi"/>
          <w:sz w:val="12"/>
          <w:szCs w:val="12"/>
        </w:rPr>
        <w:t xml:space="preserve"> massive casualties on both sides that could even lead to </w:t>
      </w:r>
      <w:r w:rsidRPr="00185546">
        <w:rPr>
          <w:rFonts w:asciiTheme="minorHAnsi" w:hAnsiTheme="minorHAnsi" w:cstheme="minorHAnsi"/>
          <w:b/>
          <w:highlight w:val="green"/>
          <w:u w:val="single"/>
        </w:rPr>
        <w:t>nuclear war</w:t>
      </w:r>
      <w:r w:rsidRPr="00185546">
        <w:rPr>
          <w:rFonts w:asciiTheme="minorHAnsi" w:hAnsiTheme="minorHAnsi" w:cstheme="minorHAnsi"/>
          <w:sz w:val="12"/>
          <w:szCs w:val="12"/>
          <w:highlight w:val="green"/>
        </w:rPr>
        <w:t xml:space="preserve">. </w:t>
      </w:r>
      <w:r w:rsidRPr="00185546">
        <w:rPr>
          <w:rFonts w:asciiTheme="minorHAnsi" w:hAnsiTheme="minorHAnsi" w:cstheme="minorHAnsi"/>
          <w:u w:val="single"/>
        </w:rPr>
        <w:t>Some will call such a statement pure hype</w:t>
      </w:r>
      <w:r w:rsidRPr="00185546">
        <w:rPr>
          <w:rFonts w:asciiTheme="minorHAnsi" w:hAnsiTheme="minorHAnsi" w:cstheme="minorHAnsi"/>
          <w:sz w:val="12"/>
          <w:szCs w:val="12"/>
        </w:rPr>
        <w:t xml:space="preserve"> – and </w:t>
      </w:r>
      <w:r w:rsidRPr="00185546">
        <w:rPr>
          <w:rFonts w:asciiTheme="minorHAnsi" w:hAnsiTheme="minorHAnsi" w:cstheme="minorHAnsi"/>
          <w:b/>
          <w:u w:val="single"/>
        </w:rPr>
        <w:t>I wish it was</w:t>
      </w:r>
      <w:r w:rsidRPr="00185546">
        <w:rPr>
          <w:rFonts w:asciiTheme="minorHAnsi" w:hAnsiTheme="minorHAnsi" w:cstheme="minorHAnsi"/>
          <w:sz w:val="12"/>
          <w:szCs w:val="12"/>
        </w:rPr>
        <w:t xml:space="preserve">. But </w:t>
      </w:r>
      <w:r w:rsidRPr="00185546">
        <w:rPr>
          <w:rFonts w:asciiTheme="minorHAnsi" w:hAnsiTheme="minorHAnsi" w:cstheme="minorHAnsi"/>
          <w:u w:val="single"/>
        </w:rPr>
        <w:t>the facts lead us to a dark place when it comes to our relationship with China</w:t>
      </w:r>
      <w:r w:rsidRPr="00185546">
        <w:rPr>
          <w:rFonts w:asciiTheme="minorHAnsi" w:hAnsiTheme="minorHAnsi" w:cstheme="minorHAnsi"/>
          <w:sz w:val="12"/>
          <w:szCs w:val="12"/>
        </w:rPr>
        <w:t xml:space="preserve">, </w:t>
      </w:r>
      <w:r w:rsidRPr="00185546">
        <w:rPr>
          <w:rFonts w:asciiTheme="minorHAnsi" w:hAnsiTheme="minorHAnsi" w:cstheme="minorHAnsi"/>
          <w:u w:val="single"/>
        </w:rPr>
        <w:t>which is becoming less of a partnership and more like a fight between mortal enemies</w:t>
      </w:r>
      <w:r w:rsidRPr="00185546">
        <w:rPr>
          <w:rFonts w:asciiTheme="minorHAnsi" w:hAnsiTheme="minorHAnsi" w:cstheme="minorHAnsi"/>
          <w:sz w:val="12"/>
          <w:szCs w:val="12"/>
        </w:rPr>
        <w:t xml:space="preserve"> looking to gain any advantage they can over the other. </w:t>
      </w:r>
      <w:r w:rsidRPr="00185546">
        <w:rPr>
          <w:rFonts w:asciiTheme="minorHAnsi" w:hAnsiTheme="minorHAnsi" w:cstheme="minorHAnsi"/>
          <w:u w:val="single"/>
        </w:rPr>
        <w:t>We are all rightly concerned over North Korea’s nuclear weapons, Iran’s penchant for backing terror, and a rogue Russia</w:t>
      </w:r>
      <w:r w:rsidRPr="00185546">
        <w:rPr>
          <w:rFonts w:asciiTheme="minorHAnsi" w:hAnsiTheme="minorHAnsi" w:cstheme="minorHAnsi"/>
          <w:sz w:val="12"/>
          <w:szCs w:val="12"/>
        </w:rPr>
        <w:t xml:space="preserve"> that can’t seem to stop causing trouble all over the world. But </w:t>
      </w:r>
      <w:r w:rsidRPr="00185546">
        <w:rPr>
          <w:rFonts w:asciiTheme="minorHAnsi" w:hAnsiTheme="minorHAnsi" w:cstheme="minorHAnsi"/>
          <w:u w:val="single"/>
        </w:rPr>
        <w:t>these problems are</w:t>
      </w:r>
      <w:r w:rsidRPr="00185546">
        <w:rPr>
          <w:rFonts w:asciiTheme="minorHAnsi" w:hAnsiTheme="minorHAnsi" w:cstheme="minorHAnsi"/>
          <w:sz w:val="12"/>
          <w:szCs w:val="12"/>
        </w:rPr>
        <w:t xml:space="preserve"> </w:t>
      </w:r>
      <w:r w:rsidRPr="00185546">
        <w:rPr>
          <w:rFonts w:asciiTheme="minorHAnsi" w:hAnsiTheme="minorHAnsi" w:cstheme="minorHAnsi"/>
          <w:b/>
          <w:u w:val="single"/>
        </w:rPr>
        <w:t>nothing</w:t>
      </w:r>
      <w:r w:rsidRPr="00185546">
        <w:rPr>
          <w:rFonts w:asciiTheme="minorHAnsi" w:hAnsiTheme="minorHAnsi" w:cstheme="minorHAnsi"/>
          <w:sz w:val="12"/>
          <w:szCs w:val="12"/>
        </w:rPr>
        <w:t xml:space="preserve"> when </w:t>
      </w:r>
      <w:r w:rsidRPr="00185546">
        <w:rPr>
          <w:rFonts w:asciiTheme="minorHAnsi" w:hAnsiTheme="minorHAnsi" w:cstheme="minorHAnsi"/>
          <w:b/>
          <w:u w:val="single"/>
        </w:rPr>
        <w:t>compared to</w:t>
      </w:r>
      <w:r w:rsidRPr="00185546">
        <w:rPr>
          <w:rFonts w:asciiTheme="minorHAnsi" w:hAnsiTheme="minorHAnsi" w:cstheme="minorHAnsi"/>
          <w:sz w:val="12"/>
          <w:szCs w:val="12"/>
        </w:rPr>
        <w:t xml:space="preserve"> the </w:t>
      </w:r>
      <w:r w:rsidRPr="00185546">
        <w:rPr>
          <w:rFonts w:asciiTheme="minorHAnsi" w:hAnsiTheme="minorHAnsi" w:cstheme="minorHAnsi"/>
          <w:b/>
          <w:highlight w:val="green"/>
          <w:u w:val="single"/>
        </w:rPr>
        <w:t>China</w:t>
      </w:r>
      <w:r w:rsidRPr="00185546">
        <w:rPr>
          <w:rFonts w:asciiTheme="minorHAnsi" w:hAnsiTheme="minorHAnsi" w:cstheme="minorHAnsi"/>
          <w:sz w:val="12"/>
          <w:szCs w:val="12"/>
        </w:rPr>
        <w:t xml:space="preserve"> challenge. </w:t>
      </w:r>
      <w:r w:rsidRPr="00185546">
        <w:rPr>
          <w:rFonts w:asciiTheme="minorHAnsi" w:hAnsiTheme="minorHAnsi" w:cstheme="minorHAnsi"/>
          <w:u w:val="single"/>
        </w:rPr>
        <w:t xml:space="preserve">No other nation </w:t>
      </w:r>
      <w:r w:rsidRPr="00185546">
        <w:rPr>
          <w:rFonts w:asciiTheme="minorHAnsi" w:hAnsiTheme="minorHAnsi" w:cstheme="minorHAnsi"/>
          <w:highlight w:val="green"/>
          <w:u w:val="single"/>
        </w:rPr>
        <w:t>is</w:t>
      </w:r>
      <w:r w:rsidRPr="00185546">
        <w:rPr>
          <w:rFonts w:asciiTheme="minorHAnsi" w:hAnsiTheme="minorHAnsi" w:cstheme="minorHAnsi"/>
          <w:u w:val="single"/>
        </w:rPr>
        <w:t xml:space="preserve"> as </w:t>
      </w:r>
      <w:r w:rsidRPr="00185546">
        <w:rPr>
          <w:rFonts w:asciiTheme="minorHAnsi" w:hAnsiTheme="minorHAnsi" w:cstheme="minorHAnsi"/>
          <w:highlight w:val="green"/>
          <w:u w:val="single"/>
        </w:rPr>
        <w:t>able to challenge American power</w:t>
      </w:r>
      <w:r w:rsidRPr="00185546">
        <w:rPr>
          <w:rFonts w:asciiTheme="minorHAnsi" w:hAnsiTheme="minorHAnsi" w:cstheme="minorHAnsi"/>
          <w:u w:val="single"/>
        </w:rPr>
        <w:t xml:space="preserve"> </w:t>
      </w:r>
      <w:r w:rsidRPr="00185546">
        <w:rPr>
          <w:rFonts w:asciiTheme="minorHAnsi" w:hAnsiTheme="minorHAnsi" w:cstheme="minorHAnsi"/>
          <w:sz w:val="12"/>
          <w:szCs w:val="12"/>
        </w:rPr>
        <w:t xml:space="preserve">on the world stage in the coming years. Just look over the current </w:t>
      </w:r>
      <w:proofErr w:type="gramStart"/>
      <w:r w:rsidRPr="00185546">
        <w:rPr>
          <w:rFonts w:asciiTheme="minorHAnsi" w:hAnsiTheme="minorHAnsi" w:cstheme="minorHAnsi"/>
          <w:sz w:val="12"/>
          <w:szCs w:val="12"/>
        </w:rPr>
        <w:t>state of affairs</w:t>
      </w:r>
      <w:proofErr w:type="gramEnd"/>
      <w:r w:rsidRPr="00185546">
        <w:rPr>
          <w:rFonts w:asciiTheme="minorHAnsi" w:hAnsiTheme="minorHAnsi" w:cstheme="minorHAnsi"/>
          <w:sz w:val="12"/>
          <w:szCs w:val="12"/>
        </w:rPr>
        <w:t xml:space="preserve"> in the U.S.-China relationship. </w:t>
      </w:r>
      <w:r w:rsidRPr="00185546">
        <w:rPr>
          <w:rFonts w:asciiTheme="minorHAnsi" w:hAnsiTheme="minorHAnsi" w:cstheme="minorHAnsi"/>
          <w:highlight w:val="green"/>
          <w:u w:val="single"/>
        </w:rPr>
        <w:t>We see trade</w:t>
      </w:r>
      <w:r w:rsidRPr="00185546">
        <w:rPr>
          <w:rFonts w:asciiTheme="minorHAnsi" w:hAnsiTheme="minorHAnsi" w:cstheme="minorHAnsi"/>
          <w:u w:val="single"/>
        </w:rPr>
        <w:t xml:space="preserve"> and military </w:t>
      </w:r>
      <w:r w:rsidRPr="00185546">
        <w:rPr>
          <w:rFonts w:asciiTheme="minorHAnsi" w:hAnsiTheme="minorHAnsi" w:cstheme="minorHAnsi"/>
          <w:highlight w:val="green"/>
          <w:u w:val="single"/>
        </w:rPr>
        <w:t xml:space="preserve">stand-offs, </w:t>
      </w:r>
      <w:r w:rsidRPr="00185546">
        <w:rPr>
          <w:rFonts w:asciiTheme="minorHAnsi" w:hAnsiTheme="minorHAnsi" w:cstheme="minorHAnsi"/>
          <w:u w:val="single"/>
        </w:rPr>
        <w:t xml:space="preserve">territorial disputes, and allies and partners of both nations </w:t>
      </w:r>
      <w:r w:rsidRPr="00185546">
        <w:rPr>
          <w:rFonts w:asciiTheme="minorHAnsi" w:hAnsiTheme="minorHAnsi" w:cstheme="minorHAnsi"/>
          <w:highlight w:val="green"/>
          <w:u w:val="single"/>
        </w:rPr>
        <w:t xml:space="preserve">squaring off </w:t>
      </w:r>
      <w:r w:rsidRPr="00185546">
        <w:rPr>
          <w:rFonts w:asciiTheme="minorHAnsi" w:hAnsiTheme="minorHAnsi" w:cstheme="minorHAnsi"/>
          <w:u w:val="single"/>
        </w:rPr>
        <w:t xml:space="preserve">or </w:t>
      </w:r>
      <w:r w:rsidRPr="00185546">
        <w:rPr>
          <w:rFonts w:asciiTheme="minorHAnsi" w:hAnsiTheme="minorHAnsi" w:cstheme="minorHAnsi"/>
          <w:b/>
          <w:u w:val="single"/>
        </w:rPr>
        <w:t>cybersecurity challenges</w:t>
      </w:r>
      <w:r w:rsidRPr="00185546">
        <w:rPr>
          <w:rFonts w:asciiTheme="minorHAnsi" w:hAnsiTheme="minorHAnsi" w:cstheme="minorHAnsi"/>
          <w:sz w:val="12"/>
          <w:szCs w:val="12"/>
        </w:rPr>
        <w:t xml:space="preserve">. </w:t>
      </w:r>
      <w:r w:rsidRPr="00185546">
        <w:rPr>
          <w:rFonts w:asciiTheme="minorHAnsi" w:hAnsiTheme="minorHAnsi" w:cstheme="minorHAnsi"/>
          <w:u w:val="single"/>
        </w:rPr>
        <w:t xml:space="preserve">We see two nations </w:t>
      </w:r>
      <w:r w:rsidRPr="00185546">
        <w:rPr>
          <w:rFonts w:asciiTheme="minorHAnsi" w:hAnsiTheme="minorHAnsi" w:cstheme="minorHAnsi"/>
          <w:highlight w:val="green"/>
          <w:u w:val="single"/>
        </w:rPr>
        <w:t xml:space="preserve">on a </w:t>
      </w:r>
      <w:r w:rsidRPr="00185546">
        <w:rPr>
          <w:rFonts w:asciiTheme="minorHAnsi" w:hAnsiTheme="minorHAnsi" w:cstheme="minorHAnsi"/>
          <w:b/>
          <w:highlight w:val="green"/>
          <w:u w:val="single"/>
        </w:rPr>
        <w:t>collision course</w:t>
      </w:r>
      <w:r w:rsidRPr="00185546">
        <w:rPr>
          <w:rFonts w:asciiTheme="minorHAnsi" w:hAnsiTheme="minorHAnsi" w:cstheme="minorHAnsi"/>
          <w:u w:val="single"/>
        </w:rPr>
        <w:t xml:space="preserve"> that seems more like the Cold War than the 21st century. </w:t>
      </w:r>
      <w:r w:rsidRPr="00185546">
        <w:rPr>
          <w:rFonts w:asciiTheme="minorHAnsi" w:hAnsiTheme="minorHAnsi" w:cstheme="minorHAnsi"/>
          <w:sz w:val="12"/>
          <w:szCs w:val="12"/>
        </w:rPr>
        <w:t xml:space="preserve">But before we stare war with China in the eye, let’s consider the budding trade battle between Washington and Beijing. The Trump administration new duties on $34 billion in on Chinese goods amount to a 25 percent tariff. The duties impact items such as X-ray machine parts, water boilers, airplane tires and industrial parts. China slapped its tariffs on $34 billion worth of U.S. products such as soybeans, electric cars, </w:t>
      </w:r>
      <w:proofErr w:type="gramStart"/>
      <w:r w:rsidRPr="00185546">
        <w:rPr>
          <w:rFonts w:asciiTheme="minorHAnsi" w:hAnsiTheme="minorHAnsi" w:cstheme="minorHAnsi"/>
          <w:sz w:val="12"/>
          <w:szCs w:val="12"/>
        </w:rPr>
        <w:t>pork</w:t>
      </w:r>
      <w:proofErr w:type="gramEnd"/>
      <w:r w:rsidRPr="00185546">
        <w:rPr>
          <w:rFonts w:asciiTheme="minorHAnsi" w:hAnsiTheme="minorHAnsi" w:cstheme="minorHAnsi"/>
          <w:sz w:val="12"/>
          <w:szCs w:val="12"/>
        </w:rPr>
        <w:t xml:space="preserve"> and other products. But the Trump administration is not ready to back down, and, in fact, seems itching for a scrap. A senior Trump administration official told me Friday: “We are ready for a trade war. If they want </w:t>
      </w:r>
      <w:proofErr w:type="gramStart"/>
      <w:r w:rsidRPr="00185546">
        <w:rPr>
          <w:rFonts w:asciiTheme="minorHAnsi" w:hAnsiTheme="minorHAnsi" w:cstheme="minorHAnsi"/>
          <w:sz w:val="12"/>
          <w:szCs w:val="12"/>
        </w:rPr>
        <w:t>it</w:t>
      </w:r>
      <w:proofErr w:type="gramEnd"/>
      <w:r w:rsidRPr="00185546">
        <w:rPr>
          <w:rFonts w:asciiTheme="minorHAnsi" w:hAnsiTheme="minorHAnsi" w:cstheme="minorHAnsi"/>
          <w:sz w:val="12"/>
          <w:szCs w:val="12"/>
        </w:rPr>
        <w:t xml:space="preserve"> we are ready to fight it. They need to remember America would win that so-called war, hands-down. Our market is bigger, our consumers richer – we are the global innovator. All we ask is for an even playing field from the Chinese. If they won’t agree to that, then they will have to deal with the consequences.” When I asked what those consequences were, the official was quite clear: “China will pay a price. We will impose costs on them. They need to be ready for that. We are.” And one thing is quite clear: Washington does hold an advantage in a trade fight – the numbers don’t lie. America imports much more from China than China imports from the U.S. And while U.S. consumers and businesses would be hurt in a full-blown trade war, China stands to lose out on a big portion of the $462 billion in goods and services America imports from that nation. </w:t>
      </w:r>
      <w:proofErr w:type="gramStart"/>
      <w:r w:rsidRPr="00185546">
        <w:rPr>
          <w:rFonts w:asciiTheme="minorHAnsi" w:hAnsiTheme="minorHAnsi" w:cstheme="minorHAnsi"/>
          <w:sz w:val="12"/>
          <w:szCs w:val="12"/>
        </w:rPr>
        <w:t>Considering the fact that</w:t>
      </w:r>
      <w:proofErr w:type="gramEnd"/>
      <w:r w:rsidRPr="00185546">
        <w:rPr>
          <w:rFonts w:asciiTheme="minorHAnsi" w:hAnsiTheme="minorHAnsi" w:cstheme="minorHAnsi"/>
          <w:sz w:val="12"/>
          <w:szCs w:val="12"/>
        </w:rPr>
        <w:t xml:space="preserve"> the Chinese economy is already slowing down, Chinese President Xi Jinping would be wise to back off. But something bigger is afoot here – a seismic shift in international affairs that has been dormant, until now. As I have explained in these very digital pages, the U.S.-China relationship was bound to become adversarial as soon the Soviet Union collapsed in 1991. The Soviet threat was the one thing that brought both China and the U.S. together in the 1970s. Beijing saw the confrontation with America </w:t>
      </w:r>
      <w:proofErr w:type="gramStart"/>
      <w:r w:rsidRPr="00185546">
        <w:rPr>
          <w:rFonts w:asciiTheme="minorHAnsi" w:hAnsiTheme="minorHAnsi" w:cstheme="minorHAnsi"/>
          <w:sz w:val="12"/>
          <w:szCs w:val="12"/>
        </w:rPr>
        <w:t>coming, and</w:t>
      </w:r>
      <w:proofErr w:type="gramEnd"/>
      <w:r w:rsidRPr="00185546">
        <w:rPr>
          <w:rFonts w:asciiTheme="minorHAnsi" w:hAnsiTheme="minorHAnsi" w:cstheme="minorHAnsi"/>
          <w:sz w:val="12"/>
          <w:szCs w:val="12"/>
        </w:rPr>
        <w:t xml:space="preserve"> was already beginning to modernize its armed forces and recalibrate its military posture to take on the looming challenge from across the Pacific. While China certainly did prepare for what it felt was an inevitable encounter with America, time and circumstances seems to put any sort of showdown. Beijing’s ascension to the World Trade Organization in 2001 meant economic ties would grow between both nations quickly – and geopolitical tensions are not good for business. The Sept. 11, </w:t>
      </w:r>
      <w:proofErr w:type="gramStart"/>
      <w:r w:rsidRPr="00185546">
        <w:rPr>
          <w:rFonts w:asciiTheme="minorHAnsi" w:hAnsiTheme="minorHAnsi" w:cstheme="minorHAnsi"/>
          <w:sz w:val="12"/>
          <w:szCs w:val="12"/>
        </w:rPr>
        <w:t>2001</w:t>
      </w:r>
      <w:proofErr w:type="gramEnd"/>
      <w:r w:rsidRPr="00185546">
        <w:rPr>
          <w:rFonts w:asciiTheme="minorHAnsi" w:hAnsiTheme="minorHAnsi" w:cstheme="minorHAnsi"/>
          <w:sz w:val="12"/>
          <w:szCs w:val="12"/>
        </w:rPr>
        <w:t xml:space="preserve"> terrorist attacks also meant Washington was forced to shift its attention from Asia and back into the Middle East for over a decade. A true showdown with China was averted – at least for a while. Unfortunately, </w:t>
      </w:r>
      <w:r w:rsidRPr="00185546">
        <w:rPr>
          <w:rFonts w:asciiTheme="minorHAnsi" w:hAnsiTheme="minorHAnsi" w:cstheme="minorHAnsi"/>
          <w:u w:val="single"/>
        </w:rPr>
        <w:t xml:space="preserve">it seems the </w:t>
      </w:r>
      <w:r w:rsidRPr="00185546">
        <w:rPr>
          <w:rFonts w:asciiTheme="minorHAnsi" w:hAnsiTheme="minorHAnsi" w:cstheme="minorHAnsi"/>
          <w:highlight w:val="green"/>
          <w:u w:val="single"/>
        </w:rPr>
        <w:t>chances of</w:t>
      </w:r>
      <w:r w:rsidRPr="00185546">
        <w:rPr>
          <w:rFonts w:asciiTheme="minorHAnsi" w:hAnsiTheme="minorHAnsi" w:cstheme="minorHAnsi"/>
          <w:u w:val="single"/>
        </w:rPr>
        <w:t xml:space="preserve"> a real </w:t>
      </w:r>
      <w:r w:rsidRPr="00185546">
        <w:rPr>
          <w:rFonts w:asciiTheme="minorHAnsi" w:hAnsiTheme="minorHAnsi" w:cstheme="minorHAnsi"/>
          <w:highlight w:val="green"/>
          <w:u w:val="single"/>
        </w:rPr>
        <w:t>clash</w:t>
      </w:r>
      <w:r w:rsidRPr="00185546">
        <w:rPr>
          <w:rFonts w:asciiTheme="minorHAnsi" w:hAnsiTheme="minorHAnsi" w:cstheme="minorHAnsi"/>
          <w:u w:val="single"/>
        </w:rPr>
        <w:t xml:space="preserve"> with China</w:t>
      </w:r>
      <w:r w:rsidRPr="00185546">
        <w:rPr>
          <w:rFonts w:asciiTheme="minorHAnsi" w:hAnsiTheme="minorHAnsi" w:cstheme="minorHAnsi"/>
          <w:sz w:val="12"/>
          <w:szCs w:val="12"/>
        </w:rPr>
        <w:t xml:space="preserve"> – and even a military confrontation – </w:t>
      </w:r>
      <w:r w:rsidRPr="00185546">
        <w:rPr>
          <w:rFonts w:asciiTheme="minorHAnsi" w:hAnsiTheme="minorHAnsi" w:cstheme="minorHAnsi"/>
          <w:b/>
          <w:highlight w:val="green"/>
          <w:u w:val="single"/>
        </w:rPr>
        <w:t xml:space="preserve">are </w:t>
      </w:r>
      <w:r w:rsidRPr="00185546">
        <w:rPr>
          <w:rFonts w:asciiTheme="minorHAnsi" w:hAnsiTheme="minorHAnsi" w:cstheme="minorHAnsi"/>
          <w:b/>
          <w:u w:val="single"/>
        </w:rPr>
        <w:t xml:space="preserve">now </w:t>
      </w:r>
      <w:r w:rsidRPr="00185546">
        <w:rPr>
          <w:rFonts w:asciiTheme="minorHAnsi" w:hAnsiTheme="minorHAnsi" w:cstheme="minorHAnsi"/>
          <w:b/>
          <w:highlight w:val="green"/>
          <w:u w:val="single"/>
        </w:rPr>
        <w:t>spiking</w:t>
      </w:r>
      <w:r w:rsidRPr="00185546">
        <w:rPr>
          <w:rFonts w:asciiTheme="minorHAnsi" w:hAnsiTheme="minorHAnsi" w:cstheme="minorHAnsi"/>
          <w:sz w:val="12"/>
          <w:szCs w:val="12"/>
        </w:rPr>
        <w:t>. With</w:t>
      </w:r>
      <w:r w:rsidRPr="00185546">
        <w:rPr>
          <w:rFonts w:asciiTheme="minorHAnsi" w:hAnsiTheme="minorHAnsi" w:cstheme="minorHAnsi"/>
          <w:u w:val="single"/>
        </w:rPr>
        <w:t xml:space="preserve"> America less involved in the daily squabbles of the Middle East and no longer keen on letting Beijing take us to the cleaners on trade, </w:t>
      </w:r>
      <w:r w:rsidRPr="00185546">
        <w:rPr>
          <w:rFonts w:asciiTheme="minorHAnsi" w:hAnsiTheme="minorHAnsi" w:cstheme="minorHAnsi"/>
          <w:b/>
          <w:u w:val="single"/>
        </w:rPr>
        <w:t>any number of issues</w:t>
      </w:r>
      <w:r w:rsidRPr="00185546">
        <w:rPr>
          <w:rFonts w:asciiTheme="minorHAnsi" w:hAnsiTheme="minorHAnsi" w:cstheme="minorHAnsi"/>
          <w:u w:val="single"/>
        </w:rPr>
        <w:t xml:space="preserve"> could see these two superpowers </w:t>
      </w:r>
      <w:r w:rsidRPr="00185546">
        <w:rPr>
          <w:rFonts w:asciiTheme="minorHAnsi" w:hAnsiTheme="minorHAnsi" w:cstheme="minorHAnsi"/>
          <w:b/>
          <w:u w:val="single"/>
        </w:rPr>
        <w:t xml:space="preserve">exchange blows. </w:t>
      </w:r>
      <w:r w:rsidRPr="00185546">
        <w:rPr>
          <w:rFonts w:asciiTheme="minorHAnsi" w:hAnsiTheme="minorHAnsi" w:cstheme="minorHAnsi"/>
          <w:sz w:val="12"/>
          <w:szCs w:val="12"/>
        </w:rPr>
        <w:t xml:space="preserve">For example, China over the last few years has been pushing absurd claims that seek to turn the waters around its coasts into its own sovereign territory. </w:t>
      </w:r>
      <w:r w:rsidRPr="00185546">
        <w:rPr>
          <w:rFonts w:asciiTheme="minorHAnsi" w:hAnsiTheme="minorHAnsi" w:cstheme="minorHAnsi"/>
          <w:highlight w:val="green"/>
          <w:u w:val="single"/>
        </w:rPr>
        <w:t xml:space="preserve">From the </w:t>
      </w:r>
      <w:r w:rsidRPr="00185546">
        <w:rPr>
          <w:rFonts w:asciiTheme="minorHAnsi" w:hAnsiTheme="minorHAnsi" w:cstheme="minorHAnsi"/>
          <w:b/>
          <w:highlight w:val="green"/>
          <w:u w:val="single"/>
        </w:rPr>
        <w:t>E</w:t>
      </w:r>
      <w:r w:rsidRPr="00185546">
        <w:rPr>
          <w:rFonts w:asciiTheme="minorHAnsi" w:hAnsiTheme="minorHAnsi" w:cstheme="minorHAnsi"/>
          <w:u w:val="single"/>
        </w:rPr>
        <w:t xml:space="preserve">ast </w:t>
      </w:r>
      <w:r w:rsidRPr="00185546">
        <w:rPr>
          <w:rFonts w:asciiTheme="minorHAnsi" w:hAnsiTheme="minorHAnsi" w:cstheme="minorHAnsi"/>
          <w:b/>
          <w:highlight w:val="green"/>
          <w:u w:val="single"/>
        </w:rPr>
        <w:t>C</w:t>
      </w:r>
      <w:r w:rsidRPr="00185546">
        <w:rPr>
          <w:rFonts w:asciiTheme="minorHAnsi" w:hAnsiTheme="minorHAnsi" w:cstheme="minorHAnsi"/>
          <w:u w:val="single"/>
        </w:rPr>
        <w:t xml:space="preserve">hina </w:t>
      </w:r>
      <w:r w:rsidRPr="00185546">
        <w:rPr>
          <w:rFonts w:asciiTheme="minorHAnsi" w:hAnsiTheme="minorHAnsi" w:cstheme="minorHAnsi"/>
          <w:b/>
          <w:highlight w:val="green"/>
          <w:u w:val="single"/>
        </w:rPr>
        <w:t>S</w:t>
      </w:r>
      <w:r w:rsidRPr="00185546">
        <w:rPr>
          <w:rFonts w:asciiTheme="minorHAnsi" w:hAnsiTheme="minorHAnsi" w:cstheme="minorHAnsi"/>
          <w:u w:val="single"/>
        </w:rPr>
        <w:t xml:space="preserve">ea all the way </w:t>
      </w:r>
      <w:r w:rsidRPr="00185546">
        <w:rPr>
          <w:rFonts w:asciiTheme="minorHAnsi" w:hAnsiTheme="minorHAnsi" w:cstheme="minorHAnsi"/>
          <w:highlight w:val="green"/>
          <w:u w:val="single"/>
        </w:rPr>
        <w:t>to</w:t>
      </w:r>
      <w:r w:rsidRPr="00185546">
        <w:rPr>
          <w:rFonts w:asciiTheme="minorHAnsi" w:hAnsiTheme="minorHAnsi" w:cstheme="minorHAnsi"/>
          <w:u w:val="single"/>
        </w:rPr>
        <w:t xml:space="preserve"> </w:t>
      </w:r>
      <w:r w:rsidRPr="00185546">
        <w:rPr>
          <w:rFonts w:asciiTheme="minorHAnsi" w:hAnsiTheme="minorHAnsi" w:cstheme="minorHAnsi"/>
          <w:b/>
          <w:highlight w:val="green"/>
          <w:u w:val="single"/>
        </w:rPr>
        <w:t>S</w:t>
      </w:r>
      <w:r w:rsidRPr="00185546">
        <w:rPr>
          <w:rFonts w:asciiTheme="minorHAnsi" w:hAnsiTheme="minorHAnsi" w:cstheme="minorHAnsi"/>
          <w:u w:val="single"/>
        </w:rPr>
        <w:t xml:space="preserve">outh </w:t>
      </w:r>
      <w:r w:rsidRPr="00185546">
        <w:rPr>
          <w:rFonts w:asciiTheme="minorHAnsi" w:hAnsiTheme="minorHAnsi" w:cstheme="minorHAnsi"/>
          <w:b/>
          <w:highlight w:val="green"/>
          <w:u w:val="single"/>
        </w:rPr>
        <w:t>C</w:t>
      </w:r>
      <w:r w:rsidRPr="00185546">
        <w:rPr>
          <w:rFonts w:asciiTheme="minorHAnsi" w:hAnsiTheme="minorHAnsi" w:cstheme="minorHAnsi"/>
          <w:u w:val="single"/>
        </w:rPr>
        <w:t xml:space="preserve">hina </w:t>
      </w:r>
      <w:r w:rsidRPr="00185546">
        <w:rPr>
          <w:rFonts w:asciiTheme="minorHAnsi" w:hAnsiTheme="minorHAnsi" w:cstheme="minorHAnsi"/>
          <w:b/>
          <w:highlight w:val="green"/>
          <w:u w:val="single"/>
        </w:rPr>
        <w:t>S</w:t>
      </w:r>
      <w:r w:rsidRPr="00185546">
        <w:rPr>
          <w:rFonts w:asciiTheme="minorHAnsi" w:hAnsiTheme="minorHAnsi" w:cstheme="minorHAnsi"/>
          <w:u w:val="single"/>
        </w:rPr>
        <w:t xml:space="preserve">ea, </w:t>
      </w:r>
      <w:r w:rsidRPr="00185546">
        <w:rPr>
          <w:rFonts w:asciiTheme="minorHAnsi" w:hAnsiTheme="minorHAnsi" w:cstheme="minorHAnsi"/>
          <w:highlight w:val="green"/>
          <w:u w:val="single"/>
        </w:rPr>
        <w:t>Beijing is determined to ensure</w:t>
      </w:r>
      <w:r w:rsidRPr="00185546">
        <w:rPr>
          <w:rFonts w:asciiTheme="minorHAnsi" w:hAnsiTheme="minorHAnsi" w:cstheme="minorHAnsi"/>
          <w:u w:val="single"/>
        </w:rPr>
        <w:t xml:space="preserve"> that </w:t>
      </w:r>
      <w:r w:rsidRPr="00185546">
        <w:rPr>
          <w:rFonts w:asciiTheme="minorHAnsi" w:hAnsiTheme="minorHAnsi" w:cstheme="minorHAnsi"/>
          <w:highlight w:val="green"/>
          <w:u w:val="single"/>
        </w:rPr>
        <w:t>it is the master of</w:t>
      </w:r>
      <w:r w:rsidRPr="00185546">
        <w:rPr>
          <w:rFonts w:asciiTheme="minorHAnsi" w:hAnsiTheme="minorHAnsi" w:cstheme="minorHAnsi"/>
          <w:u w:val="single"/>
        </w:rPr>
        <w:t xml:space="preserve"> the </w:t>
      </w:r>
      <w:r w:rsidRPr="00185546">
        <w:rPr>
          <w:rFonts w:asciiTheme="minorHAnsi" w:hAnsiTheme="minorHAnsi" w:cstheme="minorHAnsi"/>
          <w:highlight w:val="green"/>
          <w:u w:val="single"/>
        </w:rPr>
        <w:t>seas</w:t>
      </w:r>
      <w:r w:rsidRPr="00185546">
        <w:rPr>
          <w:rFonts w:asciiTheme="minorHAnsi" w:hAnsiTheme="minorHAnsi" w:cstheme="minorHAnsi"/>
          <w:sz w:val="12"/>
          <w:szCs w:val="12"/>
        </w:rPr>
        <w:t xml:space="preserve"> – and push Washington out of the region for good. To support such claims, </w:t>
      </w:r>
      <w:r w:rsidRPr="00185546">
        <w:rPr>
          <w:rFonts w:asciiTheme="minorHAnsi" w:hAnsiTheme="minorHAnsi" w:cstheme="minorHAnsi"/>
          <w:highlight w:val="green"/>
          <w:u w:val="single"/>
        </w:rPr>
        <w:t>Beijing</w:t>
      </w:r>
      <w:r w:rsidRPr="00185546">
        <w:rPr>
          <w:rFonts w:asciiTheme="minorHAnsi" w:hAnsiTheme="minorHAnsi" w:cstheme="minorHAnsi"/>
          <w:u w:val="single"/>
        </w:rPr>
        <w:t xml:space="preserve"> has </w:t>
      </w:r>
      <w:r w:rsidRPr="00185546">
        <w:rPr>
          <w:rFonts w:asciiTheme="minorHAnsi" w:hAnsiTheme="minorHAnsi" w:cstheme="minorHAnsi"/>
          <w:highlight w:val="green"/>
          <w:u w:val="single"/>
        </w:rPr>
        <w:t>made</w:t>
      </w:r>
      <w:r w:rsidRPr="00185546">
        <w:rPr>
          <w:rFonts w:asciiTheme="minorHAnsi" w:hAnsiTheme="minorHAnsi" w:cstheme="minorHAnsi"/>
          <w:u w:val="single"/>
        </w:rPr>
        <w:t xml:space="preserve"> some key </w:t>
      </w:r>
      <w:r w:rsidRPr="00185546">
        <w:rPr>
          <w:rFonts w:asciiTheme="minorHAnsi" w:hAnsiTheme="minorHAnsi" w:cstheme="minorHAnsi"/>
          <w:highlight w:val="green"/>
          <w:u w:val="single"/>
        </w:rPr>
        <w:t>investments in its</w:t>
      </w:r>
      <w:r w:rsidRPr="00185546">
        <w:rPr>
          <w:rFonts w:asciiTheme="minorHAnsi" w:hAnsiTheme="minorHAnsi" w:cstheme="minorHAnsi"/>
          <w:u w:val="single"/>
        </w:rPr>
        <w:t xml:space="preserve"> military to win a war with America. The centerpiece of this is a</w:t>
      </w:r>
      <w:r w:rsidRPr="00185546">
        <w:rPr>
          <w:rFonts w:asciiTheme="minorHAnsi" w:hAnsiTheme="minorHAnsi" w:cstheme="minorHAnsi"/>
          <w:sz w:val="12"/>
          <w:szCs w:val="12"/>
        </w:rPr>
        <w:t xml:space="preserve"> </w:t>
      </w:r>
      <w:r w:rsidRPr="00185546">
        <w:rPr>
          <w:rFonts w:asciiTheme="minorHAnsi" w:hAnsiTheme="minorHAnsi" w:cstheme="minorHAnsi"/>
          <w:b/>
          <w:highlight w:val="green"/>
          <w:u w:val="single"/>
        </w:rPr>
        <w:t>missile arsenal</w:t>
      </w:r>
      <w:r w:rsidRPr="00185546">
        <w:rPr>
          <w:rFonts w:asciiTheme="minorHAnsi" w:hAnsiTheme="minorHAnsi" w:cstheme="minorHAnsi"/>
          <w:sz w:val="12"/>
          <w:szCs w:val="12"/>
        </w:rPr>
        <w:t xml:space="preserve"> that is second to </w:t>
      </w:r>
      <w:proofErr w:type="gramStart"/>
      <w:r w:rsidRPr="00185546">
        <w:rPr>
          <w:rFonts w:asciiTheme="minorHAnsi" w:hAnsiTheme="minorHAnsi" w:cstheme="minorHAnsi"/>
          <w:sz w:val="12"/>
          <w:szCs w:val="12"/>
        </w:rPr>
        <w:t>none, and</w:t>
      </w:r>
      <w:proofErr w:type="gramEnd"/>
      <w:r w:rsidRPr="00185546">
        <w:rPr>
          <w:rFonts w:asciiTheme="minorHAnsi" w:hAnsiTheme="minorHAnsi" w:cstheme="minorHAnsi"/>
          <w:sz w:val="12"/>
          <w:szCs w:val="12"/>
        </w:rPr>
        <w:t xml:space="preserve"> is of such a size that U.S. missile defenses would be overwhelmed many times over. Firing from shore, China would hope to destroy most of America’s military bases around the region as well as sink any warships as far out as Guam. The worst part of all – thanks to treaty commitments with Russia – is that Washington is unable to counter Beijing’s missile weaponry on land. And from there it gets even worse. Backed by a massive militia that is nearly impossible to match, a growing navy armed with aircraft carriers and an air force that is producing fighter planes that strangely look like our very own stealth aircraft – because China stole the technology – Beijing’s claims in Asia are only growing more outrageous. At one point a few years ago, it seemed China was even making veiled claims to Okinawa, a clear part of Japanese territory that is home to a massive U.S. military presence. Such claims have even fostered parody articles saying that China has claimed most of the Pacific and Hawaii, almost fooling an entire conference at Yale University a few years ago. </w:t>
      </w:r>
      <w:r w:rsidRPr="00185546">
        <w:rPr>
          <w:rFonts w:asciiTheme="minorHAnsi" w:hAnsiTheme="minorHAnsi" w:cstheme="minorHAnsi"/>
          <w:u w:val="single"/>
        </w:rPr>
        <w:t xml:space="preserve">History tells </w:t>
      </w:r>
      <w:proofErr w:type="gramStart"/>
      <w:r w:rsidRPr="00185546">
        <w:rPr>
          <w:rFonts w:asciiTheme="minorHAnsi" w:hAnsiTheme="minorHAnsi" w:cstheme="minorHAnsi"/>
          <w:u w:val="single"/>
        </w:rPr>
        <w:t>us</w:t>
      </w:r>
      <w:proofErr w:type="gramEnd"/>
      <w:r w:rsidRPr="00185546">
        <w:rPr>
          <w:rFonts w:asciiTheme="minorHAnsi" w:hAnsiTheme="minorHAnsi" w:cstheme="minorHAnsi"/>
          <w:u w:val="single"/>
        </w:rPr>
        <w:t xml:space="preserve"> that nations with divergent interests and competing geopolitical goals with enough proximity tend to clash.</w:t>
      </w:r>
      <w:r w:rsidRPr="00185546">
        <w:rPr>
          <w:rFonts w:asciiTheme="minorHAnsi" w:hAnsiTheme="minorHAnsi" w:cstheme="minorHAnsi"/>
          <w:sz w:val="12"/>
          <w:szCs w:val="12"/>
        </w:rPr>
        <w:t xml:space="preserve"> In fact, as Harvard Professor Graham Allison reminds us, </w:t>
      </w:r>
      <w:r w:rsidRPr="00185546">
        <w:rPr>
          <w:rFonts w:asciiTheme="minorHAnsi" w:hAnsiTheme="minorHAnsi" w:cstheme="minorHAnsi"/>
          <w:b/>
          <w:highlight w:val="green"/>
          <w:u w:val="single"/>
        </w:rPr>
        <w:t xml:space="preserve">in 12 </w:t>
      </w:r>
      <w:r w:rsidRPr="00185546">
        <w:rPr>
          <w:rFonts w:asciiTheme="minorHAnsi" w:hAnsiTheme="minorHAnsi" w:cstheme="minorHAnsi"/>
          <w:b/>
          <w:u w:val="single"/>
        </w:rPr>
        <w:t xml:space="preserve">out of 16 cases </w:t>
      </w:r>
      <w:r w:rsidRPr="00185546">
        <w:rPr>
          <w:rFonts w:asciiTheme="minorHAnsi" w:hAnsiTheme="minorHAnsi" w:cstheme="minorHAnsi"/>
          <w:b/>
          <w:highlight w:val="green"/>
          <w:u w:val="single"/>
        </w:rPr>
        <w:t>studies</w:t>
      </w:r>
      <w:r w:rsidRPr="00185546">
        <w:rPr>
          <w:rFonts w:asciiTheme="minorHAnsi" w:hAnsiTheme="minorHAnsi" w:cstheme="minorHAnsi"/>
          <w:sz w:val="12"/>
          <w:szCs w:val="12"/>
          <w:highlight w:val="green"/>
        </w:rPr>
        <w:t xml:space="preserve"> </w:t>
      </w:r>
      <w:r w:rsidRPr="00185546">
        <w:rPr>
          <w:rFonts w:asciiTheme="minorHAnsi" w:hAnsiTheme="minorHAnsi" w:cstheme="minorHAnsi"/>
          <w:u w:val="single"/>
        </w:rPr>
        <w:t>where a rising power competed with an established power</w:t>
      </w:r>
      <w:r w:rsidRPr="00185546">
        <w:rPr>
          <w:rFonts w:asciiTheme="minorHAnsi" w:hAnsiTheme="minorHAnsi" w:cstheme="minorHAnsi"/>
          <w:sz w:val="12"/>
          <w:szCs w:val="12"/>
        </w:rPr>
        <w:t xml:space="preserve"> – </w:t>
      </w:r>
      <w:r w:rsidRPr="00185546">
        <w:rPr>
          <w:rFonts w:asciiTheme="minorHAnsi" w:hAnsiTheme="minorHAnsi" w:cstheme="minorHAnsi"/>
          <w:b/>
          <w:u w:val="single"/>
        </w:rPr>
        <w:t xml:space="preserve">think </w:t>
      </w:r>
      <w:r w:rsidRPr="00185546">
        <w:rPr>
          <w:rFonts w:asciiTheme="minorHAnsi" w:hAnsiTheme="minorHAnsi" w:cstheme="minorHAnsi"/>
          <w:b/>
          <w:highlight w:val="green"/>
          <w:u w:val="single"/>
        </w:rPr>
        <w:t>China vs. America</w:t>
      </w:r>
      <w:r w:rsidRPr="00185546">
        <w:rPr>
          <w:rFonts w:asciiTheme="minorHAnsi" w:hAnsiTheme="minorHAnsi" w:cstheme="minorHAnsi"/>
          <w:sz w:val="12"/>
          <w:szCs w:val="12"/>
        </w:rPr>
        <w:t xml:space="preserve"> – </w:t>
      </w:r>
      <w:r w:rsidRPr="00185546">
        <w:rPr>
          <w:rFonts w:asciiTheme="minorHAnsi" w:hAnsiTheme="minorHAnsi" w:cstheme="minorHAnsi"/>
          <w:b/>
          <w:u w:val="single"/>
        </w:rPr>
        <w:t xml:space="preserve">war </w:t>
      </w:r>
      <w:r w:rsidRPr="00185546">
        <w:rPr>
          <w:rFonts w:asciiTheme="minorHAnsi" w:hAnsiTheme="minorHAnsi" w:cstheme="minorHAnsi"/>
          <w:b/>
          <w:highlight w:val="green"/>
          <w:u w:val="single"/>
        </w:rPr>
        <w:t>was the result.</w:t>
      </w:r>
      <w:r w:rsidRPr="00185546">
        <w:rPr>
          <w:rFonts w:asciiTheme="minorHAnsi" w:hAnsiTheme="minorHAnsi" w:cstheme="minorHAnsi"/>
          <w:sz w:val="12"/>
          <w:szCs w:val="12"/>
        </w:rPr>
        <w:t xml:space="preserve"> Therefore, </w:t>
      </w:r>
      <w:r w:rsidRPr="00185546">
        <w:rPr>
          <w:rFonts w:asciiTheme="minorHAnsi" w:hAnsiTheme="minorHAnsi" w:cstheme="minorHAnsi"/>
          <w:u w:val="single"/>
        </w:rPr>
        <w:t xml:space="preserve">when talk </w:t>
      </w:r>
      <w:r w:rsidRPr="00185546">
        <w:rPr>
          <w:rFonts w:asciiTheme="minorHAnsi" w:hAnsiTheme="minorHAnsi" w:cstheme="minorHAnsi"/>
          <w:highlight w:val="green"/>
          <w:u w:val="single"/>
        </w:rPr>
        <w:t>of a trade war</w:t>
      </w:r>
      <w:r w:rsidRPr="00185546">
        <w:rPr>
          <w:rFonts w:asciiTheme="minorHAnsi" w:hAnsiTheme="minorHAnsi" w:cstheme="minorHAnsi"/>
          <w:u w:val="single"/>
        </w:rPr>
        <w:t xml:space="preserve"> with China heats up, </w:t>
      </w:r>
      <w:r w:rsidRPr="00185546">
        <w:rPr>
          <w:rFonts w:asciiTheme="minorHAnsi" w:hAnsiTheme="minorHAnsi" w:cstheme="minorHAnsi"/>
          <w:b/>
          <w:u w:val="single"/>
        </w:rPr>
        <w:t>I think of a very different type of war</w:t>
      </w:r>
      <w:r w:rsidRPr="00185546">
        <w:rPr>
          <w:rFonts w:asciiTheme="minorHAnsi" w:hAnsiTheme="minorHAnsi" w:cstheme="minorHAnsi"/>
          <w:u w:val="single"/>
        </w:rPr>
        <w:t>.</w:t>
      </w:r>
      <w:r w:rsidRPr="00185546">
        <w:rPr>
          <w:rFonts w:asciiTheme="minorHAnsi" w:hAnsiTheme="minorHAnsi" w:cstheme="minorHAnsi"/>
          <w:sz w:val="12"/>
          <w:szCs w:val="12"/>
        </w:rPr>
        <w:t xml:space="preserve"> And </w:t>
      </w:r>
      <w:r w:rsidRPr="00185546">
        <w:rPr>
          <w:rFonts w:asciiTheme="minorHAnsi" w:hAnsiTheme="minorHAnsi" w:cstheme="minorHAnsi"/>
          <w:b/>
          <w:u w:val="single"/>
        </w:rPr>
        <w:t>you should too.</w:t>
      </w:r>
      <w:r w:rsidRPr="00185546">
        <w:rPr>
          <w:rFonts w:asciiTheme="minorHAnsi" w:hAnsiTheme="minorHAnsi" w:cstheme="minorHAnsi"/>
        </w:rPr>
        <w:t xml:space="preserve"> </w:t>
      </w:r>
    </w:p>
    <w:p w14:paraId="47B73E05" w14:textId="77777777" w:rsidR="00C915B5" w:rsidRPr="00185546" w:rsidRDefault="00C915B5" w:rsidP="00C915B5">
      <w:pPr>
        <w:pStyle w:val="Heading4"/>
        <w:rPr>
          <w:rFonts w:asciiTheme="minorHAnsi" w:hAnsiTheme="minorHAnsi" w:cstheme="minorHAnsi"/>
        </w:rPr>
      </w:pPr>
      <w:r w:rsidRPr="00185546">
        <w:rPr>
          <w:rFonts w:asciiTheme="minorHAnsi" w:hAnsiTheme="minorHAnsi" w:cstheme="minorHAnsi"/>
        </w:rPr>
        <w:t xml:space="preserve">Scenario 2 is </w:t>
      </w:r>
      <w:r w:rsidRPr="00185546">
        <w:rPr>
          <w:rFonts w:asciiTheme="minorHAnsi" w:hAnsiTheme="minorHAnsi" w:cstheme="minorHAnsi"/>
          <w:u w:val="single"/>
        </w:rPr>
        <w:t>Econ</w:t>
      </w:r>
      <w:r w:rsidRPr="00185546">
        <w:rPr>
          <w:rFonts w:asciiTheme="minorHAnsi" w:hAnsiTheme="minorHAnsi" w:cstheme="minorHAnsi"/>
        </w:rPr>
        <w:t xml:space="preserve"> – trade war escalates and draws in the EU which causes global </w:t>
      </w:r>
      <w:r w:rsidRPr="00185546">
        <w:rPr>
          <w:rFonts w:asciiTheme="minorHAnsi" w:hAnsiTheme="minorHAnsi" w:cstheme="minorHAnsi"/>
          <w:u w:val="single"/>
        </w:rPr>
        <w:t>economic collapse</w:t>
      </w:r>
    </w:p>
    <w:p w14:paraId="5BD31517" w14:textId="77777777" w:rsidR="00C915B5" w:rsidRPr="00185546" w:rsidRDefault="00C915B5" w:rsidP="00C915B5">
      <w:pPr>
        <w:rPr>
          <w:rFonts w:asciiTheme="minorHAnsi" w:hAnsiTheme="minorHAnsi" w:cstheme="minorHAnsi"/>
          <w:sz w:val="18"/>
          <w:szCs w:val="18"/>
        </w:rPr>
      </w:pPr>
      <w:proofErr w:type="spellStart"/>
      <w:r w:rsidRPr="00185546">
        <w:rPr>
          <w:rFonts w:asciiTheme="minorHAnsi" w:eastAsiaTheme="majorEastAsia" w:hAnsiTheme="minorHAnsi" w:cstheme="minorHAnsi"/>
          <w:b/>
          <w:iCs/>
          <w:sz w:val="26"/>
        </w:rPr>
        <w:t>Varblane</w:t>
      </w:r>
      <w:proofErr w:type="spellEnd"/>
      <w:r w:rsidRPr="00185546">
        <w:rPr>
          <w:rFonts w:asciiTheme="minorHAnsi" w:eastAsiaTheme="majorEastAsia" w:hAnsiTheme="minorHAnsi" w:cstheme="minorHAnsi"/>
          <w:b/>
          <w:iCs/>
          <w:sz w:val="26"/>
        </w:rPr>
        <w:t xml:space="preserve"> 19</w:t>
      </w:r>
      <w:r w:rsidRPr="00185546">
        <w:rPr>
          <w:rFonts w:asciiTheme="minorHAnsi" w:hAnsiTheme="minorHAnsi" w:cstheme="minorHAnsi"/>
        </w:rPr>
        <w:t xml:space="preserve"> </w:t>
      </w:r>
      <w:proofErr w:type="spellStart"/>
      <w:r w:rsidRPr="00185546">
        <w:rPr>
          <w:rFonts w:asciiTheme="minorHAnsi" w:hAnsiTheme="minorHAnsi" w:cstheme="minorHAnsi"/>
          <w:sz w:val="18"/>
          <w:szCs w:val="18"/>
        </w:rPr>
        <w:t>Urmas</w:t>
      </w:r>
      <w:proofErr w:type="spellEnd"/>
      <w:r w:rsidRPr="00185546">
        <w:rPr>
          <w:rFonts w:asciiTheme="minorHAnsi" w:hAnsiTheme="minorHAnsi" w:cstheme="minorHAnsi"/>
          <w:sz w:val="18"/>
          <w:szCs w:val="18"/>
        </w:rPr>
        <w:t xml:space="preserve"> </w:t>
      </w:r>
      <w:proofErr w:type="spellStart"/>
      <w:r w:rsidRPr="00185546">
        <w:rPr>
          <w:rFonts w:asciiTheme="minorHAnsi" w:hAnsiTheme="minorHAnsi" w:cstheme="minorHAnsi"/>
          <w:sz w:val="18"/>
          <w:szCs w:val="18"/>
        </w:rPr>
        <w:t>Varblane</w:t>
      </w:r>
      <w:proofErr w:type="spellEnd"/>
      <w:r w:rsidRPr="00185546">
        <w:rPr>
          <w:rFonts w:asciiTheme="minorHAnsi" w:hAnsiTheme="minorHAnsi" w:cstheme="minorHAnsi"/>
          <w:sz w:val="18"/>
          <w:szCs w:val="18"/>
        </w:rPr>
        <w:t>, 11-22-2019, "</w:t>
      </w:r>
      <w:r w:rsidRPr="00185546">
        <w:rPr>
          <w:rStyle w:val="StyleUnderline"/>
          <w:rFonts w:asciiTheme="minorHAnsi" w:hAnsiTheme="minorHAnsi" w:cstheme="minorHAnsi"/>
          <w:highlight w:val="green"/>
        </w:rPr>
        <w:t>Escalation of the China-US Trade War Could Lead to an Economic Crisis</w:t>
      </w:r>
      <w:r w:rsidRPr="00185546">
        <w:rPr>
          <w:rFonts w:asciiTheme="minorHAnsi" w:hAnsiTheme="minorHAnsi" w:cstheme="minorHAnsi"/>
          <w:sz w:val="18"/>
          <w:szCs w:val="18"/>
        </w:rPr>
        <w:t xml:space="preserve">," ICDS, </w:t>
      </w:r>
      <w:hyperlink r:id="rId23" w:history="1">
        <w:r w:rsidRPr="00185546">
          <w:rPr>
            <w:rStyle w:val="Hyperlink"/>
            <w:rFonts w:asciiTheme="minorHAnsi" w:hAnsiTheme="minorHAnsi" w:cstheme="minorHAnsi"/>
            <w:sz w:val="18"/>
            <w:szCs w:val="18"/>
          </w:rPr>
          <w:t>https://icds.ee/en/escalation-of-the-china-us-trade-war-could-lead-to-an-economic-crisis //</w:t>
        </w:r>
      </w:hyperlink>
      <w:r w:rsidRPr="00185546">
        <w:rPr>
          <w:rFonts w:asciiTheme="minorHAnsi" w:hAnsiTheme="minorHAnsi" w:cstheme="minorHAnsi"/>
          <w:sz w:val="18"/>
          <w:szCs w:val="18"/>
        </w:rPr>
        <w:t xml:space="preserve"> LEX JB</w:t>
      </w:r>
    </w:p>
    <w:p w14:paraId="4BDCF3F0" w14:textId="77777777" w:rsidR="00C915B5" w:rsidRPr="00185546" w:rsidRDefault="00C915B5" w:rsidP="00C915B5">
      <w:pPr>
        <w:rPr>
          <w:rFonts w:asciiTheme="minorHAnsi" w:hAnsiTheme="minorHAnsi" w:cstheme="minorHAnsi"/>
          <w:sz w:val="14"/>
        </w:rPr>
      </w:pPr>
      <w:r w:rsidRPr="00185546">
        <w:rPr>
          <w:rFonts w:asciiTheme="minorHAnsi" w:hAnsiTheme="minorHAnsi" w:cstheme="minorHAnsi"/>
          <w:sz w:val="14"/>
        </w:rPr>
        <w:t xml:space="preserve">Instead of transatlantic cooperation, </w:t>
      </w:r>
      <w:proofErr w:type="gramStart"/>
      <w:r w:rsidRPr="00185546">
        <w:rPr>
          <w:rFonts w:asciiTheme="minorHAnsi" w:hAnsiTheme="minorHAnsi" w:cstheme="minorHAnsi"/>
          <w:sz w:val="14"/>
        </w:rPr>
        <w:t>president</w:t>
      </w:r>
      <w:proofErr w:type="gramEnd"/>
      <w:r w:rsidRPr="00185546">
        <w:rPr>
          <w:rFonts w:asciiTheme="minorHAnsi" w:hAnsiTheme="minorHAnsi" w:cstheme="minorHAnsi"/>
          <w:sz w:val="14"/>
        </w:rPr>
        <w:t xml:space="preserve"> Trump has </w:t>
      </w:r>
      <w:proofErr w:type="spellStart"/>
      <w:r w:rsidRPr="00185546">
        <w:rPr>
          <w:rFonts w:asciiTheme="minorHAnsi" w:hAnsiTheme="minorHAnsi" w:cstheme="minorHAnsi"/>
          <w:sz w:val="14"/>
        </w:rPr>
        <w:t>favoured</w:t>
      </w:r>
      <w:proofErr w:type="spellEnd"/>
      <w:r w:rsidRPr="00185546">
        <w:rPr>
          <w:rFonts w:asciiTheme="minorHAnsi" w:hAnsiTheme="minorHAnsi" w:cstheme="minorHAnsi"/>
          <w:sz w:val="14"/>
        </w:rPr>
        <w:t xml:space="preserve"> a unilateral approach to China, which coincides with his “America First” policy principles. What is more, </w:t>
      </w:r>
      <w:r w:rsidRPr="00185546">
        <w:rPr>
          <w:rStyle w:val="StyleUnderline"/>
          <w:rFonts w:asciiTheme="minorHAnsi" w:hAnsiTheme="minorHAnsi" w:cstheme="minorHAnsi"/>
          <w:highlight w:val="green"/>
        </w:rPr>
        <w:t>the US and the EU are also facing a limited trade conflict</w:t>
      </w:r>
      <w:r w:rsidRPr="00185546">
        <w:rPr>
          <w:rFonts w:asciiTheme="minorHAnsi" w:hAnsiTheme="minorHAnsi" w:cstheme="minorHAnsi"/>
          <w:sz w:val="14"/>
        </w:rPr>
        <w:t xml:space="preserve">. Bruno Le Maire, the French Minister of the Economy and Finance, hit the nail on the head by saying that the winner in the EU-US trade war was China. However, </w:t>
      </w:r>
      <w:r w:rsidRPr="00185546">
        <w:rPr>
          <w:rStyle w:val="StyleUnderline"/>
          <w:rFonts w:asciiTheme="minorHAnsi" w:hAnsiTheme="minorHAnsi" w:cstheme="minorHAnsi"/>
        </w:rPr>
        <w:t>it is difficult for Europe to choose sides</w:t>
      </w:r>
      <w:r w:rsidRPr="00185546">
        <w:rPr>
          <w:rFonts w:asciiTheme="minorHAnsi" w:hAnsiTheme="minorHAnsi" w:cstheme="minorHAnsi"/>
          <w:b/>
          <w:bCs/>
          <w:u w:val="single"/>
        </w:rPr>
        <w:t xml:space="preserve"> in the trade war between Beijing and Washington. </w:t>
      </w:r>
      <w:r w:rsidRPr="00185546">
        <w:rPr>
          <w:rStyle w:val="StyleUnderline"/>
          <w:rFonts w:asciiTheme="minorHAnsi" w:hAnsiTheme="minorHAnsi" w:cstheme="minorHAnsi"/>
        </w:rPr>
        <w:t>Supporting China seems inconceivable because</w:t>
      </w:r>
      <w:r w:rsidRPr="00185546">
        <w:rPr>
          <w:rFonts w:asciiTheme="minorHAnsi" w:hAnsiTheme="minorHAnsi" w:cstheme="minorHAnsi"/>
          <w:b/>
          <w:bCs/>
          <w:u w:val="single"/>
        </w:rPr>
        <w:t xml:space="preserve"> the </w:t>
      </w:r>
      <w:r w:rsidRPr="00185546">
        <w:rPr>
          <w:rStyle w:val="StyleUnderline"/>
          <w:rFonts w:asciiTheme="minorHAnsi" w:hAnsiTheme="minorHAnsi" w:cstheme="minorHAnsi"/>
        </w:rPr>
        <w:t>US and Europe</w:t>
      </w:r>
      <w:r w:rsidRPr="00185546">
        <w:rPr>
          <w:rFonts w:asciiTheme="minorHAnsi" w:hAnsiTheme="minorHAnsi" w:cstheme="minorHAnsi"/>
          <w:b/>
          <w:bCs/>
          <w:u w:val="single"/>
        </w:rPr>
        <w:t xml:space="preserve"> share similar concerns and </w:t>
      </w:r>
      <w:r w:rsidRPr="00185546">
        <w:rPr>
          <w:rStyle w:val="StyleUnderline"/>
          <w:rFonts w:asciiTheme="minorHAnsi" w:hAnsiTheme="minorHAnsi" w:cstheme="minorHAnsi"/>
        </w:rPr>
        <w:t>are security allies</w:t>
      </w:r>
      <w:r w:rsidRPr="00185546">
        <w:rPr>
          <w:rFonts w:asciiTheme="minorHAnsi" w:hAnsiTheme="minorHAnsi" w:cstheme="minorHAnsi"/>
          <w:sz w:val="14"/>
        </w:rPr>
        <w:t xml:space="preserve">. </w:t>
      </w:r>
      <w:r w:rsidRPr="00185546">
        <w:rPr>
          <w:rFonts w:asciiTheme="minorHAnsi" w:hAnsiTheme="minorHAnsi" w:cstheme="minorHAnsi"/>
          <w:b/>
          <w:bCs/>
          <w:u w:val="single"/>
        </w:rPr>
        <w:t xml:space="preserve">At the same time, </w:t>
      </w:r>
      <w:r w:rsidRPr="00185546">
        <w:rPr>
          <w:rStyle w:val="StyleUnderline"/>
          <w:rFonts w:asciiTheme="minorHAnsi" w:hAnsiTheme="minorHAnsi" w:cstheme="minorHAnsi"/>
        </w:rPr>
        <w:t>endorsing the US</w:t>
      </w:r>
      <w:r w:rsidRPr="00185546">
        <w:rPr>
          <w:rFonts w:asciiTheme="minorHAnsi" w:hAnsiTheme="minorHAnsi" w:cstheme="minorHAnsi"/>
          <w:b/>
          <w:bCs/>
          <w:u w:val="single"/>
        </w:rPr>
        <w:t xml:space="preserve"> approach </w:t>
      </w:r>
      <w:r w:rsidRPr="00185546">
        <w:rPr>
          <w:rStyle w:val="StyleUnderline"/>
          <w:rFonts w:asciiTheme="minorHAnsi" w:hAnsiTheme="minorHAnsi" w:cstheme="minorHAnsi"/>
        </w:rPr>
        <w:t>would</w:t>
      </w:r>
      <w:r w:rsidRPr="00185546">
        <w:rPr>
          <w:rFonts w:asciiTheme="minorHAnsi" w:hAnsiTheme="minorHAnsi" w:cstheme="minorHAnsi"/>
          <w:b/>
          <w:bCs/>
          <w:u w:val="single"/>
        </w:rPr>
        <w:t xml:space="preserve"> run </w:t>
      </w:r>
      <w:r w:rsidRPr="00185546">
        <w:rPr>
          <w:rStyle w:val="StyleUnderline"/>
          <w:rFonts w:asciiTheme="minorHAnsi" w:hAnsiTheme="minorHAnsi" w:cstheme="minorHAnsi"/>
        </w:rPr>
        <w:t>counter</w:t>
      </w:r>
      <w:r w:rsidRPr="00185546">
        <w:rPr>
          <w:rFonts w:asciiTheme="minorHAnsi" w:hAnsiTheme="minorHAnsi" w:cstheme="minorHAnsi"/>
          <w:b/>
          <w:bCs/>
          <w:u w:val="single"/>
        </w:rPr>
        <w:t xml:space="preserve"> to </w:t>
      </w:r>
      <w:r w:rsidRPr="00185546">
        <w:rPr>
          <w:rStyle w:val="StyleUnderline"/>
          <w:rFonts w:asciiTheme="minorHAnsi" w:hAnsiTheme="minorHAnsi" w:cstheme="minorHAnsi"/>
        </w:rPr>
        <w:t>EU principles</w:t>
      </w:r>
      <w:r w:rsidRPr="00185546">
        <w:rPr>
          <w:rFonts w:asciiTheme="minorHAnsi" w:hAnsiTheme="minorHAnsi" w:cstheme="minorHAnsi"/>
          <w:sz w:val="14"/>
        </w:rPr>
        <w:t xml:space="preserve"> founded on a rules-based and multilateral trading system. In addition, China is one of the most promising foreign markets that it would be better not to aggravate. To take a neutral position, there is the hope that, with the mutual Sino-US sanctions, European products will become more competitive in both the Chinese and the US markets. On the other hand, the EU must consider the possibility of diverting some of the goods moving between the two hostile sides to the European market, the over-saturation of which could cause problems for local producers. In summary, </w:t>
      </w:r>
      <w:r w:rsidRPr="00185546">
        <w:rPr>
          <w:rStyle w:val="StyleUnderline"/>
          <w:rFonts w:asciiTheme="minorHAnsi" w:hAnsiTheme="minorHAnsi" w:cstheme="minorHAnsi"/>
          <w:highlight w:val="green"/>
        </w:rPr>
        <w:t>the economic effect of the trade war</w:t>
      </w:r>
      <w:r w:rsidRPr="00185546">
        <w:rPr>
          <w:rFonts w:asciiTheme="minorHAnsi" w:hAnsiTheme="minorHAnsi" w:cstheme="minorHAnsi"/>
          <w:b/>
          <w:bCs/>
          <w:u w:val="single"/>
        </w:rPr>
        <w:t xml:space="preserve"> between two of the world’s largest countries </w:t>
      </w:r>
      <w:r w:rsidRPr="00185546">
        <w:rPr>
          <w:rStyle w:val="StyleUnderline"/>
          <w:rFonts w:asciiTheme="minorHAnsi" w:hAnsiTheme="minorHAnsi" w:cstheme="minorHAnsi"/>
          <w:highlight w:val="green"/>
        </w:rPr>
        <w:t>is</w:t>
      </w:r>
      <w:r w:rsidRPr="00185546">
        <w:rPr>
          <w:rFonts w:asciiTheme="minorHAnsi" w:hAnsiTheme="minorHAnsi" w:cstheme="minorHAnsi"/>
          <w:sz w:val="14"/>
        </w:rPr>
        <w:t xml:space="preserve"> complicated and has a </w:t>
      </w:r>
      <w:r w:rsidRPr="00185546">
        <w:rPr>
          <w:rStyle w:val="StyleUnderline"/>
          <w:rFonts w:asciiTheme="minorHAnsi" w:hAnsiTheme="minorHAnsi" w:cstheme="minorHAnsi"/>
          <w:highlight w:val="green"/>
        </w:rPr>
        <w:t>global</w:t>
      </w:r>
      <w:r w:rsidRPr="00185546">
        <w:rPr>
          <w:rFonts w:asciiTheme="minorHAnsi" w:hAnsiTheme="minorHAnsi" w:cstheme="minorHAnsi"/>
          <w:sz w:val="14"/>
        </w:rPr>
        <w:t xml:space="preserve"> impact. In simple terms, </w:t>
      </w:r>
      <w:r w:rsidRPr="00185546">
        <w:rPr>
          <w:rStyle w:val="StyleUnderline"/>
          <w:rFonts w:asciiTheme="minorHAnsi" w:hAnsiTheme="minorHAnsi" w:cstheme="minorHAnsi"/>
          <w:highlight w:val="green"/>
        </w:rPr>
        <w:t>imposing trade restrictions inevitably brings</w:t>
      </w:r>
      <w:r w:rsidRPr="00185546">
        <w:rPr>
          <w:rFonts w:asciiTheme="minorHAnsi" w:hAnsiTheme="minorHAnsi" w:cstheme="minorHAnsi"/>
          <w:sz w:val="14"/>
        </w:rPr>
        <w:t xml:space="preserve"> about an </w:t>
      </w:r>
      <w:r w:rsidRPr="00185546">
        <w:rPr>
          <w:rStyle w:val="StyleUnderline"/>
          <w:rFonts w:asciiTheme="minorHAnsi" w:hAnsiTheme="minorHAnsi" w:cstheme="minorHAnsi"/>
          <w:highlight w:val="green"/>
        </w:rPr>
        <w:t>economic recession</w:t>
      </w:r>
      <w:r w:rsidRPr="00185546">
        <w:rPr>
          <w:rFonts w:asciiTheme="minorHAnsi" w:hAnsiTheme="minorHAnsi" w:cstheme="minorHAnsi"/>
          <w:b/>
          <w:bCs/>
          <w:u w:val="single"/>
        </w:rPr>
        <w:t>. Even if customs duties fill the coffers of one country, collecting them requires additional resources</w:t>
      </w:r>
      <w:r w:rsidRPr="00185546">
        <w:rPr>
          <w:rFonts w:asciiTheme="minorHAnsi" w:hAnsiTheme="minorHAnsi" w:cstheme="minorHAnsi"/>
          <w:sz w:val="14"/>
        </w:rPr>
        <w:t xml:space="preserve">. Non-tariff barriers to trade—from quotas to unreasonable product standards—may stop trade completely. At the same time, </w:t>
      </w:r>
      <w:r w:rsidRPr="00185546">
        <w:rPr>
          <w:rStyle w:val="StyleUnderline"/>
          <w:rFonts w:asciiTheme="minorHAnsi" w:hAnsiTheme="minorHAnsi" w:cstheme="minorHAnsi"/>
          <w:highlight w:val="green"/>
        </w:rPr>
        <w:t>trade sanctions</w:t>
      </w:r>
      <w:r w:rsidRPr="00185546">
        <w:rPr>
          <w:rFonts w:asciiTheme="minorHAnsi" w:hAnsiTheme="minorHAnsi" w:cstheme="minorHAnsi"/>
          <w:sz w:val="14"/>
        </w:rPr>
        <w:t xml:space="preserve"> imposed </w:t>
      </w:r>
      <w:r w:rsidRPr="00185546">
        <w:rPr>
          <w:rStyle w:val="StyleUnderline"/>
          <w:rFonts w:asciiTheme="minorHAnsi" w:hAnsiTheme="minorHAnsi" w:cstheme="minorHAnsi"/>
          <w:highlight w:val="green"/>
        </w:rPr>
        <w:t>by one country</w:t>
      </w:r>
      <w:r w:rsidRPr="00185546">
        <w:rPr>
          <w:rFonts w:asciiTheme="minorHAnsi" w:hAnsiTheme="minorHAnsi" w:cstheme="minorHAnsi"/>
          <w:sz w:val="14"/>
        </w:rPr>
        <w:t xml:space="preserve"> are likely to </w:t>
      </w:r>
      <w:r w:rsidRPr="00185546">
        <w:rPr>
          <w:rStyle w:val="StyleUnderline"/>
          <w:rFonts w:asciiTheme="minorHAnsi" w:hAnsiTheme="minorHAnsi" w:cstheme="minorHAnsi"/>
          <w:highlight w:val="green"/>
        </w:rPr>
        <w:t>provoke</w:t>
      </w:r>
      <w:r w:rsidRPr="00185546">
        <w:rPr>
          <w:rFonts w:asciiTheme="minorHAnsi" w:hAnsiTheme="minorHAnsi" w:cstheme="minorHAnsi"/>
          <w:sz w:val="14"/>
        </w:rPr>
        <w:t xml:space="preserve"> a </w:t>
      </w:r>
      <w:r w:rsidRPr="00185546">
        <w:rPr>
          <w:rStyle w:val="StyleUnderline"/>
          <w:rFonts w:asciiTheme="minorHAnsi" w:hAnsiTheme="minorHAnsi" w:cstheme="minorHAnsi"/>
          <w:highlight w:val="green"/>
        </w:rPr>
        <w:t>similar reaction from the other. Thus</w:t>
      </w:r>
      <w:r w:rsidRPr="00185546">
        <w:rPr>
          <w:rFonts w:asciiTheme="minorHAnsi" w:hAnsiTheme="minorHAnsi" w:cstheme="minorHAnsi"/>
          <w:sz w:val="14"/>
        </w:rPr>
        <w:t xml:space="preserve">, one of </w:t>
      </w:r>
      <w:r w:rsidRPr="00185546">
        <w:rPr>
          <w:rStyle w:val="StyleUnderline"/>
          <w:rFonts w:asciiTheme="minorHAnsi" w:hAnsiTheme="minorHAnsi" w:cstheme="minorHAnsi"/>
          <w:highlight w:val="green"/>
        </w:rPr>
        <w:t>the</w:t>
      </w:r>
      <w:r w:rsidRPr="00185546">
        <w:rPr>
          <w:rFonts w:asciiTheme="minorHAnsi" w:hAnsiTheme="minorHAnsi" w:cstheme="minorHAnsi"/>
          <w:sz w:val="14"/>
        </w:rPr>
        <w:t xml:space="preserve"> possible </w:t>
      </w:r>
      <w:r w:rsidRPr="00185546">
        <w:rPr>
          <w:rStyle w:val="StyleUnderline"/>
          <w:rFonts w:asciiTheme="minorHAnsi" w:hAnsiTheme="minorHAnsi" w:cstheme="minorHAnsi"/>
          <w:highlight w:val="green"/>
        </w:rPr>
        <w:t>short-term consequences of</w:t>
      </w:r>
      <w:r w:rsidRPr="00185546">
        <w:rPr>
          <w:rFonts w:asciiTheme="minorHAnsi" w:hAnsiTheme="minorHAnsi" w:cstheme="minorHAnsi"/>
          <w:sz w:val="14"/>
        </w:rPr>
        <w:t xml:space="preserve"> the </w:t>
      </w:r>
      <w:r w:rsidRPr="00185546">
        <w:rPr>
          <w:rStyle w:val="StyleUnderline"/>
          <w:rFonts w:asciiTheme="minorHAnsi" w:hAnsiTheme="minorHAnsi" w:cstheme="minorHAnsi"/>
          <w:highlight w:val="green"/>
        </w:rPr>
        <w:t>escalation</w:t>
      </w:r>
      <w:r w:rsidRPr="00185546">
        <w:rPr>
          <w:rFonts w:asciiTheme="minorHAnsi" w:hAnsiTheme="minorHAnsi" w:cstheme="minorHAnsi"/>
          <w:sz w:val="14"/>
        </w:rPr>
        <w:t xml:space="preserve"> of the trade war </w:t>
      </w:r>
      <w:r w:rsidRPr="00185546">
        <w:rPr>
          <w:rStyle w:val="StyleUnderline"/>
          <w:rFonts w:asciiTheme="minorHAnsi" w:hAnsiTheme="minorHAnsi" w:cstheme="minorHAnsi"/>
          <w:highlight w:val="green"/>
        </w:rPr>
        <w:t>is</w:t>
      </w:r>
      <w:r w:rsidRPr="00185546">
        <w:rPr>
          <w:rFonts w:asciiTheme="minorHAnsi" w:hAnsiTheme="minorHAnsi" w:cstheme="minorHAnsi"/>
          <w:sz w:val="14"/>
        </w:rPr>
        <w:t xml:space="preserve"> an </w:t>
      </w:r>
      <w:r w:rsidRPr="00185546">
        <w:rPr>
          <w:rStyle w:val="StyleUnderline"/>
          <w:rFonts w:asciiTheme="minorHAnsi" w:hAnsiTheme="minorHAnsi" w:cstheme="minorHAnsi"/>
          <w:highlight w:val="green"/>
        </w:rPr>
        <w:t>economic crisis</w:t>
      </w:r>
      <w:r w:rsidRPr="00185546">
        <w:rPr>
          <w:rFonts w:asciiTheme="minorHAnsi" w:hAnsiTheme="minorHAnsi" w:cstheme="minorHAnsi"/>
          <w:sz w:val="14"/>
        </w:rPr>
        <w:t xml:space="preserve">, as (intermediate) products </w:t>
      </w:r>
      <w:r w:rsidRPr="00185546">
        <w:rPr>
          <w:rStyle w:val="StyleUnderline"/>
          <w:rFonts w:asciiTheme="minorHAnsi" w:hAnsiTheme="minorHAnsi" w:cstheme="minorHAnsi"/>
          <w:highlight w:val="green"/>
        </w:rPr>
        <w:t>and services</w:t>
      </w:r>
      <w:r w:rsidRPr="00185546">
        <w:rPr>
          <w:rFonts w:asciiTheme="minorHAnsi" w:hAnsiTheme="minorHAnsi" w:cstheme="minorHAnsi"/>
          <w:sz w:val="14"/>
        </w:rPr>
        <w:t xml:space="preserve"> can no longer </w:t>
      </w:r>
      <w:proofErr w:type="gramStart"/>
      <w:r w:rsidRPr="00185546">
        <w:rPr>
          <w:rFonts w:asciiTheme="minorHAnsi" w:hAnsiTheme="minorHAnsi" w:cstheme="minorHAnsi"/>
          <w:sz w:val="14"/>
        </w:rPr>
        <w:t>cross national</w:t>
      </w:r>
      <w:proofErr w:type="gramEnd"/>
      <w:r w:rsidRPr="00185546">
        <w:rPr>
          <w:rFonts w:asciiTheme="minorHAnsi" w:hAnsiTheme="minorHAnsi" w:cstheme="minorHAnsi"/>
          <w:sz w:val="14"/>
        </w:rPr>
        <w:t xml:space="preserve"> borders, and the complex clockwork of the international economy </w:t>
      </w:r>
      <w:r w:rsidRPr="00185546">
        <w:rPr>
          <w:rStyle w:val="StyleUnderline"/>
          <w:rFonts w:asciiTheme="minorHAnsi" w:hAnsiTheme="minorHAnsi" w:cstheme="minorHAnsi"/>
          <w:highlight w:val="green"/>
        </w:rPr>
        <w:t>stops</w:t>
      </w:r>
      <w:r w:rsidRPr="00185546">
        <w:rPr>
          <w:rFonts w:asciiTheme="minorHAnsi" w:hAnsiTheme="minorHAnsi" w:cstheme="minorHAnsi"/>
          <w:sz w:val="14"/>
        </w:rPr>
        <w:t xml:space="preserve">. Various economic growth forecasting agencies, such as the World Bank, the International Monetary </w:t>
      </w:r>
      <w:proofErr w:type="gramStart"/>
      <w:r w:rsidRPr="00185546">
        <w:rPr>
          <w:rFonts w:asciiTheme="minorHAnsi" w:hAnsiTheme="minorHAnsi" w:cstheme="minorHAnsi"/>
          <w:sz w:val="14"/>
        </w:rPr>
        <w:t>Fund</w:t>
      </w:r>
      <w:proofErr w:type="gramEnd"/>
      <w:r w:rsidRPr="00185546">
        <w:rPr>
          <w:rFonts w:asciiTheme="minorHAnsi" w:hAnsiTheme="minorHAnsi" w:cstheme="minorHAnsi"/>
          <w:sz w:val="14"/>
        </w:rPr>
        <w:t xml:space="preserve"> and the OECD, have already reduced economic growth indicators for the coming years.</w:t>
      </w:r>
    </w:p>
    <w:p w14:paraId="76871D32" w14:textId="77777777" w:rsidR="00C915B5" w:rsidRPr="00185546" w:rsidRDefault="00C915B5" w:rsidP="00C915B5">
      <w:pPr>
        <w:pStyle w:val="Heading4"/>
        <w:rPr>
          <w:rFonts w:asciiTheme="minorHAnsi" w:hAnsiTheme="minorHAnsi" w:cstheme="minorHAnsi"/>
        </w:rPr>
      </w:pPr>
      <w:r w:rsidRPr="00185546">
        <w:rPr>
          <w:rFonts w:asciiTheme="minorHAnsi" w:hAnsiTheme="minorHAnsi" w:cstheme="minorHAnsi"/>
        </w:rPr>
        <w:t>Collapse causes nuclear war</w:t>
      </w:r>
    </w:p>
    <w:p w14:paraId="3877ED4B" w14:textId="77777777" w:rsidR="00C915B5" w:rsidRPr="00185546" w:rsidRDefault="00C915B5" w:rsidP="00C915B5">
      <w:pPr>
        <w:spacing w:after="0"/>
        <w:rPr>
          <w:rFonts w:asciiTheme="minorHAnsi" w:hAnsiTheme="minorHAnsi" w:cstheme="minorHAnsi"/>
          <w:sz w:val="16"/>
        </w:rPr>
      </w:pPr>
      <w:proofErr w:type="spellStart"/>
      <w:r w:rsidRPr="00185546">
        <w:rPr>
          <w:rStyle w:val="Style13ptBold"/>
          <w:rFonts w:asciiTheme="minorHAnsi" w:hAnsiTheme="minorHAnsi" w:cstheme="minorHAnsi"/>
        </w:rPr>
        <w:t>Tønnesson</w:t>
      </w:r>
      <w:proofErr w:type="spellEnd"/>
      <w:r w:rsidRPr="00185546">
        <w:rPr>
          <w:rStyle w:val="Style13ptBold"/>
          <w:rFonts w:asciiTheme="minorHAnsi" w:hAnsiTheme="minorHAnsi" w:cstheme="minorHAnsi"/>
        </w:rPr>
        <w:t xml:space="preserve"> 15</w:t>
      </w:r>
      <w:r w:rsidRPr="00185546">
        <w:rPr>
          <w:rFonts w:asciiTheme="minorHAnsi" w:hAnsiTheme="minorHAnsi" w:cstheme="minorHAnsi"/>
          <w:sz w:val="16"/>
        </w:rPr>
        <w:t xml:space="preserve"> </w:t>
      </w:r>
      <w:r w:rsidRPr="00185546">
        <w:rPr>
          <w:rFonts w:asciiTheme="minorHAnsi" w:hAnsiTheme="minorHAnsi" w:cstheme="minorHAnsi"/>
          <w:sz w:val="18"/>
          <w:szCs w:val="18"/>
        </w:rPr>
        <w:t>[</w:t>
      </w:r>
      <w:proofErr w:type="spellStart"/>
      <w:r w:rsidRPr="00185546">
        <w:rPr>
          <w:rFonts w:asciiTheme="minorHAnsi" w:hAnsiTheme="minorHAnsi" w:cstheme="minorHAnsi"/>
          <w:sz w:val="18"/>
          <w:szCs w:val="18"/>
        </w:rPr>
        <w:t>Tønnesson</w:t>
      </w:r>
      <w:proofErr w:type="spellEnd"/>
      <w:r w:rsidRPr="00185546">
        <w:rPr>
          <w:rFonts w:asciiTheme="minorHAnsi" w:hAnsiTheme="minorHAnsi" w:cstheme="minorHAnsi"/>
          <w:sz w:val="18"/>
          <w:szCs w:val="18"/>
        </w:rPr>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14:paraId="6BD71FE6" w14:textId="77777777" w:rsidR="00C915B5" w:rsidRPr="00185546" w:rsidRDefault="00C915B5" w:rsidP="00C915B5">
      <w:pPr>
        <w:rPr>
          <w:rFonts w:asciiTheme="minorHAnsi" w:hAnsiTheme="minorHAnsi" w:cstheme="minorHAnsi"/>
          <w:b/>
          <w:bCs/>
          <w:u w:val="single"/>
        </w:rPr>
      </w:pPr>
      <w:r w:rsidRPr="00185546">
        <w:rPr>
          <w:rStyle w:val="StyleUnderline"/>
          <w:rFonts w:asciiTheme="minorHAnsi" w:hAnsiTheme="minorHAnsi" w:cstheme="minorHAnsi"/>
          <w:highlight w:val="green"/>
        </w:rPr>
        <w:t>If leaders</w:t>
      </w:r>
      <w:r w:rsidRPr="00185546">
        <w:rPr>
          <w:rStyle w:val="StyleUnderline"/>
          <w:rFonts w:asciiTheme="minorHAnsi" w:hAnsiTheme="minorHAnsi" w:cstheme="minorHAnsi"/>
        </w:rPr>
        <w:t xml:space="preserve"> on either side of the Atlantic begin to seriously fear or </w:t>
      </w:r>
      <w:r w:rsidRPr="00185546">
        <w:rPr>
          <w:rStyle w:val="StyleUnderline"/>
          <w:rFonts w:asciiTheme="minorHAnsi" w:hAnsiTheme="minorHAnsi" w:cstheme="minorHAnsi"/>
          <w:highlight w:val="green"/>
        </w:rPr>
        <w:t>anticipate their own nation’s decline</w:t>
      </w:r>
      <w:r w:rsidRPr="00185546">
        <w:rPr>
          <w:rStyle w:val="StyleUnderline"/>
          <w:rFonts w:asciiTheme="minorHAnsi" w:hAnsiTheme="minorHAnsi" w:cstheme="minorHAnsi"/>
        </w:rPr>
        <w:t xml:space="preserve"> then </w:t>
      </w:r>
      <w:r w:rsidRPr="00185546">
        <w:rPr>
          <w:rStyle w:val="StyleUnderline"/>
          <w:rFonts w:asciiTheme="minorHAnsi" w:hAnsiTheme="minorHAnsi" w:cstheme="minorHAnsi"/>
          <w:highlight w:val="green"/>
        </w:rPr>
        <w:t>they</w:t>
      </w:r>
      <w:r w:rsidRPr="00185546">
        <w:rPr>
          <w:rStyle w:val="StyleUnderline"/>
          <w:rFonts w:asciiTheme="minorHAnsi" w:hAnsiTheme="minorHAnsi" w:cstheme="minorHAnsi"/>
        </w:rPr>
        <w:t xml:space="preserve"> may </w:t>
      </w:r>
      <w:r w:rsidRPr="00185546">
        <w:rPr>
          <w:rStyle w:val="StyleUnderline"/>
          <w:rFonts w:asciiTheme="minorHAnsi" w:hAnsiTheme="minorHAnsi" w:cstheme="minorHAnsi"/>
          <w:highlight w:val="green"/>
        </w:rPr>
        <w:t>blame</w:t>
      </w:r>
      <w:r w:rsidRPr="00185546">
        <w:rPr>
          <w:rStyle w:val="StyleUnderline"/>
          <w:rFonts w:asciiTheme="minorHAnsi" w:hAnsiTheme="minorHAnsi" w:cstheme="minorHAnsi"/>
        </w:rPr>
        <w:t xml:space="preserve"> this on external </w:t>
      </w:r>
      <w:r w:rsidRPr="00185546">
        <w:rPr>
          <w:rStyle w:val="StyleUnderline"/>
          <w:rFonts w:asciiTheme="minorHAnsi" w:hAnsiTheme="minorHAnsi" w:cstheme="minorHAnsi"/>
          <w:highlight w:val="green"/>
        </w:rPr>
        <w:t>dependence</w:t>
      </w:r>
      <w:r w:rsidRPr="00185546">
        <w:rPr>
          <w:rStyle w:val="StyleUnderline"/>
          <w:rFonts w:asciiTheme="minorHAnsi" w:hAnsiTheme="minorHAnsi" w:cstheme="minorHAnsi"/>
        </w:rPr>
        <w:t xml:space="preserve">, appeal to anti-foreign sentiments, contemplate the use of force </w:t>
      </w:r>
      <w:r w:rsidRPr="00185546">
        <w:rPr>
          <w:rStyle w:val="StyleUnderline"/>
          <w:rFonts w:asciiTheme="minorHAnsi" w:hAnsiTheme="minorHAnsi" w:cstheme="minorHAnsi"/>
          <w:highlight w:val="green"/>
        </w:rPr>
        <w:t>to gain</w:t>
      </w:r>
      <w:r w:rsidRPr="00185546">
        <w:rPr>
          <w:rStyle w:val="StyleUnderline"/>
          <w:rFonts w:asciiTheme="minorHAnsi" w:hAnsiTheme="minorHAnsi" w:cstheme="minorHAnsi"/>
        </w:rPr>
        <w:t xml:space="preserve"> respect or credibility, adopt </w:t>
      </w:r>
      <w:r w:rsidRPr="00185546">
        <w:rPr>
          <w:rStyle w:val="StyleUnderline"/>
          <w:rFonts w:asciiTheme="minorHAnsi" w:hAnsiTheme="minorHAnsi" w:cstheme="minorHAnsi"/>
          <w:highlight w:val="green"/>
        </w:rPr>
        <w:t>protectionist policies, and</w:t>
      </w:r>
      <w:r w:rsidRPr="00185546">
        <w:rPr>
          <w:rStyle w:val="StyleUnderline"/>
          <w:rFonts w:asciiTheme="minorHAnsi" w:hAnsiTheme="minorHAnsi" w:cstheme="minorHAnsi"/>
        </w:rPr>
        <w:t xml:space="preserve"> ultimately </w:t>
      </w:r>
      <w:r w:rsidRPr="00185546">
        <w:rPr>
          <w:rStyle w:val="Emphasis"/>
          <w:rFonts w:asciiTheme="minorHAnsi" w:hAnsiTheme="minorHAnsi" w:cstheme="minorHAnsi"/>
          <w:highlight w:val="green"/>
        </w:rPr>
        <w:t>refuse to be deterred by</w:t>
      </w:r>
      <w:r w:rsidRPr="00185546">
        <w:rPr>
          <w:rStyle w:val="StyleUnderline"/>
          <w:rFonts w:asciiTheme="minorHAnsi" w:hAnsiTheme="minorHAnsi" w:cstheme="minorHAnsi"/>
        </w:rPr>
        <w:t xml:space="preserve"> either </w:t>
      </w:r>
      <w:r w:rsidRPr="00185546">
        <w:rPr>
          <w:rStyle w:val="Emphasis"/>
          <w:rFonts w:asciiTheme="minorHAnsi" w:hAnsiTheme="minorHAnsi" w:cstheme="minorHAnsi"/>
          <w:highlight w:val="green"/>
        </w:rPr>
        <w:t>nuclear arms</w:t>
      </w:r>
      <w:r w:rsidRPr="00185546">
        <w:rPr>
          <w:rStyle w:val="StyleUnderline"/>
          <w:rFonts w:asciiTheme="minorHAnsi" w:hAnsiTheme="minorHAnsi" w:cstheme="minorHAnsi"/>
        </w:rPr>
        <w:t xml:space="preserve"> or prospects of socioeconomic calamities. Such </w:t>
      </w:r>
      <w:r w:rsidRPr="00185546">
        <w:rPr>
          <w:rStyle w:val="StyleUnderline"/>
          <w:rFonts w:asciiTheme="minorHAnsi" w:hAnsiTheme="minorHAnsi" w:cstheme="minorHAnsi"/>
          <w:highlight w:val="green"/>
        </w:rPr>
        <w:t>a dangerous shift could happen abruptly</w:t>
      </w:r>
      <w:r w:rsidRPr="00185546">
        <w:rPr>
          <w:rStyle w:val="StyleUnderline"/>
          <w:rFonts w:asciiTheme="minorHAnsi" w:hAnsiTheme="minorHAnsi" w:cstheme="minorHAnsi"/>
        </w:rPr>
        <w:t xml:space="preserve">, </w:t>
      </w:r>
      <w:proofErr w:type="gramStart"/>
      <w:r w:rsidRPr="00185546">
        <w:rPr>
          <w:rStyle w:val="StyleUnderline"/>
          <w:rFonts w:asciiTheme="minorHAnsi" w:hAnsiTheme="minorHAnsi" w:cstheme="minorHAnsi"/>
        </w:rPr>
        <w:t>i.e.</w:t>
      </w:r>
      <w:proofErr w:type="gramEnd"/>
      <w:r w:rsidRPr="00185546">
        <w:rPr>
          <w:rStyle w:val="StyleUnderline"/>
          <w:rFonts w:asciiTheme="minorHAnsi" w:hAnsiTheme="minorHAnsi" w:cstheme="minorHAnsi"/>
        </w:rPr>
        <w:t xml:space="preserve"> under the instigation of actions by a third party – or against a third party.</w:t>
      </w:r>
      <w:r w:rsidRPr="00185546">
        <w:rPr>
          <w:rFonts w:asciiTheme="minorHAnsi" w:hAnsiTheme="minorHAnsi" w:cstheme="minorHAnsi"/>
          <w:sz w:val="14"/>
        </w:rPr>
        <w:t xml:space="preserve"> Yet </w:t>
      </w:r>
      <w:proofErr w:type="gramStart"/>
      <w:r w:rsidRPr="00185546">
        <w:rPr>
          <w:rFonts w:asciiTheme="minorHAnsi" w:hAnsiTheme="minorHAnsi" w:cstheme="minorHAnsi"/>
          <w:sz w:val="14"/>
        </w:rPr>
        <w:t>as long as</w:t>
      </w:r>
      <w:proofErr w:type="gramEnd"/>
      <w:r w:rsidRPr="00185546">
        <w:rPr>
          <w:rFonts w:asciiTheme="minorHAnsi" w:hAnsiTheme="minorHAnsi" w:cstheme="minorHAnsi"/>
          <w:sz w:val="14"/>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185546">
        <w:rPr>
          <w:rFonts w:asciiTheme="minorHAnsi" w:hAnsiTheme="minorHAnsi" w:cstheme="minorHAnsi"/>
          <w:b/>
          <w:bCs/>
          <w:u w:val="single"/>
        </w:rPr>
        <w:t>T</w:t>
      </w:r>
      <w:r w:rsidRPr="00185546">
        <w:rPr>
          <w:rStyle w:val="StyleUnderline"/>
          <w:rFonts w:asciiTheme="minorHAnsi" w:hAnsiTheme="minorHAnsi" w:cstheme="minorHAnsi"/>
        </w:rPr>
        <w:t xml:space="preserve">he greatest </w:t>
      </w:r>
      <w:r w:rsidRPr="00185546">
        <w:rPr>
          <w:rStyle w:val="StyleUnderline"/>
          <w:rFonts w:asciiTheme="minorHAnsi" w:hAnsiTheme="minorHAnsi" w:cstheme="minorHAnsi"/>
          <w:highlight w:val="green"/>
        </w:rPr>
        <w:t>risk is</w:t>
      </w:r>
      <w:r w:rsidRPr="00185546">
        <w:rPr>
          <w:rStyle w:val="StyleUnderline"/>
          <w:rFonts w:asciiTheme="minorHAnsi" w:hAnsiTheme="minorHAnsi" w:cstheme="minorHAnsi"/>
        </w:rPr>
        <w:t xml:space="preserve"> not that a territorial dispute leads to war under present circumstances but </w:t>
      </w:r>
      <w:r w:rsidRPr="00185546">
        <w:rPr>
          <w:rStyle w:val="StyleUnderline"/>
          <w:rFonts w:asciiTheme="minorHAnsi" w:hAnsiTheme="minorHAnsi" w:cstheme="minorHAnsi"/>
          <w:highlight w:val="green"/>
        </w:rPr>
        <w:t xml:space="preserve">that changes in </w:t>
      </w:r>
      <w:r w:rsidRPr="00185546">
        <w:rPr>
          <w:rStyle w:val="StyleUnderline"/>
          <w:rFonts w:asciiTheme="minorHAnsi" w:hAnsiTheme="minorHAnsi" w:cstheme="minorHAnsi"/>
        </w:rPr>
        <w:t xml:space="preserve">the world </w:t>
      </w:r>
      <w:r w:rsidRPr="00185546">
        <w:rPr>
          <w:rStyle w:val="StyleUnderline"/>
          <w:rFonts w:asciiTheme="minorHAnsi" w:hAnsiTheme="minorHAnsi" w:cstheme="minorHAnsi"/>
          <w:highlight w:val="green"/>
        </w:rPr>
        <w:t>economy alter</w:t>
      </w:r>
      <w:r w:rsidRPr="00185546">
        <w:rPr>
          <w:rStyle w:val="StyleUnderline"/>
          <w:rFonts w:asciiTheme="minorHAnsi" w:hAnsiTheme="minorHAnsi" w:cstheme="minorHAnsi"/>
        </w:rPr>
        <w:t xml:space="preserve"> those </w:t>
      </w:r>
      <w:r w:rsidRPr="00185546">
        <w:rPr>
          <w:rStyle w:val="StyleUnderline"/>
          <w:rFonts w:asciiTheme="minorHAnsi" w:hAnsiTheme="minorHAnsi" w:cstheme="minorHAnsi"/>
          <w:highlight w:val="green"/>
        </w:rPr>
        <w:t xml:space="preserve">circumstances in ways that render </w:t>
      </w:r>
      <w:r w:rsidRPr="00185546">
        <w:rPr>
          <w:rStyle w:val="StyleUnderline"/>
          <w:rFonts w:asciiTheme="minorHAnsi" w:hAnsiTheme="minorHAnsi" w:cstheme="minorHAnsi"/>
        </w:rPr>
        <w:t xml:space="preserve">inter-state </w:t>
      </w:r>
      <w:r w:rsidRPr="00185546">
        <w:rPr>
          <w:rStyle w:val="StyleUnderline"/>
          <w:rFonts w:asciiTheme="minorHAnsi" w:hAnsiTheme="minorHAnsi" w:cstheme="minorHAnsi"/>
          <w:highlight w:val="green"/>
        </w:rPr>
        <w:t>peace more precarious</w:t>
      </w:r>
      <w:r w:rsidRPr="00185546">
        <w:rPr>
          <w:rStyle w:val="StyleUnderline"/>
          <w:rFonts w:asciiTheme="minorHAnsi" w:hAnsiTheme="minorHAnsi" w:cstheme="minorHAnsi"/>
        </w:rPr>
        <w:t>. If China and the US fail to rebalance their financial and trading relations</w:t>
      </w:r>
      <w:r w:rsidRPr="00185546">
        <w:rPr>
          <w:rFonts w:asciiTheme="minorHAnsi" w:hAnsiTheme="minorHAnsi" w:cstheme="minorHAnsi"/>
          <w:sz w:val="14"/>
        </w:rPr>
        <w:t xml:space="preserve"> (Roach, 2014) </w:t>
      </w:r>
      <w:r w:rsidRPr="00185546">
        <w:rPr>
          <w:rStyle w:val="StyleUnderline"/>
          <w:rFonts w:asciiTheme="minorHAnsi" w:hAnsiTheme="minorHAnsi" w:cstheme="minorHAnsi"/>
        </w:rPr>
        <w:t xml:space="preserve">then a trade war could result, interrupting transnational production networks, provoking social distress, and exacerbating nationalist emotions. This could have </w:t>
      </w:r>
      <w:r w:rsidRPr="00185546">
        <w:rPr>
          <w:rStyle w:val="StyleUnderline"/>
          <w:rFonts w:asciiTheme="minorHAnsi" w:hAnsiTheme="minorHAnsi" w:cstheme="minorHAnsi"/>
          <w:highlight w:val="green"/>
        </w:rPr>
        <w:t>unforeseen consequences</w:t>
      </w:r>
      <w:r w:rsidRPr="00185546">
        <w:rPr>
          <w:rStyle w:val="StyleUnderline"/>
          <w:rFonts w:asciiTheme="minorHAnsi" w:hAnsiTheme="minorHAnsi" w:cstheme="minorHAnsi"/>
        </w:rPr>
        <w:t xml:space="preserve"> in the field of security, </w:t>
      </w:r>
      <w:r w:rsidRPr="00185546">
        <w:rPr>
          <w:rStyle w:val="StyleUnderline"/>
          <w:rFonts w:asciiTheme="minorHAnsi" w:hAnsiTheme="minorHAnsi" w:cstheme="minorHAnsi"/>
          <w:highlight w:val="green"/>
        </w:rPr>
        <w:t>with nuclear deterrence remaining the only factor to protect</w:t>
      </w:r>
      <w:r w:rsidRPr="00185546">
        <w:rPr>
          <w:rStyle w:val="StyleUnderline"/>
          <w:rFonts w:asciiTheme="minorHAnsi" w:hAnsiTheme="minorHAnsi" w:cstheme="minorHAnsi"/>
        </w:rPr>
        <w:t xml:space="preserve"> the world </w:t>
      </w:r>
      <w:r w:rsidRPr="00185546">
        <w:rPr>
          <w:rStyle w:val="StyleUnderline"/>
          <w:rFonts w:asciiTheme="minorHAnsi" w:hAnsiTheme="minorHAnsi" w:cstheme="minorHAnsi"/>
          <w:highlight w:val="green"/>
        </w:rPr>
        <w:t xml:space="preserve">from Armageddon, </w:t>
      </w:r>
      <w:r w:rsidRPr="00185546">
        <w:rPr>
          <w:rStyle w:val="StyleUnderline"/>
          <w:rFonts w:asciiTheme="minorHAnsi" w:hAnsiTheme="minorHAnsi" w:cstheme="minorHAnsi"/>
        </w:rPr>
        <w:t xml:space="preserve">and unreliably so. </w:t>
      </w:r>
      <w:r w:rsidRPr="00185546">
        <w:rPr>
          <w:rStyle w:val="StyleUnderline"/>
          <w:rFonts w:asciiTheme="minorHAnsi" w:hAnsiTheme="minorHAnsi" w:cstheme="minorHAnsi"/>
          <w:highlight w:val="green"/>
        </w:rPr>
        <w:t>Deterrence</w:t>
      </w:r>
      <w:r w:rsidRPr="00185546">
        <w:rPr>
          <w:rStyle w:val="StyleUnderline"/>
          <w:rFonts w:asciiTheme="minorHAnsi" w:hAnsiTheme="minorHAnsi" w:cstheme="minorHAnsi"/>
        </w:rPr>
        <w:t xml:space="preserve"> could </w:t>
      </w:r>
      <w:r w:rsidRPr="00185546">
        <w:rPr>
          <w:rStyle w:val="StyleUnderline"/>
          <w:rFonts w:asciiTheme="minorHAnsi" w:hAnsiTheme="minorHAnsi" w:cstheme="minorHAnsi"/>
          <w:highlight w:val="green"/>
        </w:rPr>
        <w:t>lose</w:t>
      </w:r>
      <w:r w:rsidRPr="00185546">
        <w:rPr>
          <w:rStyle w:val="StyleUnderline"/>
          <w:rFonts w:asciiTheme="minorHAnsi" w:hAnsiTheme="minorHAnsi" w:cstheme="minorHAnsi"/>
        </w:rPr>
        <w:t xml:space="preserve"> its </w:t>
      </w:r>
      <w:r w:rsidRPr="00185546">
        <w:rPr>
          <w:rStyle w:val="StyleUnderline"/>
          <w:rFonts w:asciiTheme="minorHAnsi" w:hAnsiTheme="minorHAnsi" w:cstheme="minorHAnsi"/>
          <w:highlight w:val="green"/>
        </w:rPr>
        <w:t>credibility</w:t>
      </w:r>
      <w:r w:rsidRPr="00185546">
        <w:rPr>
          <w:rStyle w:val="StyleUnderline"/>
          <w:rFonts w:asciiTheme="minorHAnsi" w:hAnsiTheme="minorHAnsi" w:cstheme="minorHAnsi"/>
        </w:rPr>
        <w:t xml:space="preserve">: one of the two </w:t>
      </w:r>
      <w:r w:rsidRPr="00185546">
        <w:rPr>
          <w:rStyle w:val="StyleUnderline"/>
          <w:rFonts w:asciiTheme="minorHAnsi" w:hAnsiTheme="minorHAnsi" w:cstheme="minorHAnsi"/>
          <w:highlight w:val="green"/>
        </w:rPr>
        <w:t>great powers</w:t>
      </w:r>
      <w:r w:rsidRPr="00185546">
        <w:rPr>
          <w:rStyle w:val="StyleUnderline"/>
          <w:rFonts w:asciiTheme="minorHAnsi" w:hAnsiTheme="minorHAnsi" w:cstheme="minorHAnsi"/>
        </w:rPr>
        <w:t xml:space="preserve"> might </w:t>
      </w:r>
      <w:r w:rsidRPr="00185546">
        <w:rPr>
          <w:rStyle w:val="StyleUnderline"/>
          <w:rFonts w:asciiTheme="minorHAnsi" w:hAnsiTheme="minorHAnsi" w:cstheme="minorHAnsi"/>
          <w:highlight w:val="green"/>
        </w:rPr>
        <w:t>gamble</w:t>
      </w:r>
      <w:r w:rsidRPr="00185546">
        <w:rPr>
          <w:rStyle w:val="StyleUnderline"/>
          <w:rFonts w:asciiTheme="minorHAnsi" w:hAnsiTheme="minorHAnsi" w:cstheme="minorHAnsi"/>
        </w:rPr>
        <w:t xml:space="preserve"> </w:t>
      </w:r>
      <w:r w:rsidRPr="00185546">
        <w:rPr>
          <w:rStyle w:val="StyleUnderline"/>
          <w:rFonts w:asciiTheme="minorHAnsi" w:hAnsiTheme="minorHAnsi" w:cstheme="minorHAnsi"/>
          <w:highlight w:val="green"/>
        </w:rPr>
        <w:t>that the other yield</w:t>
      </w:r>
      <w:r w:rsidRPr="00185546">
        <w:rPr>
          <w:rStyle w:val="StyleUnderline"/>
          <w:rFonts w:asciiTheme="minorHAnsi" w:hAnsiTheme="minorHAnsi" w:cstheme="minorHAnsi"/>
        </w:rPr>
        <w:t xml:space="preserve"> in a cyber-war or conventional limited war, or </w:t>
      </w:r>
      <w:proofErr w:type="gramStart"/>
      <w:r w:rsidRPr="00185546">
        <w:rPr>
          <w:rStyle w:val="StyleUnderline"/>
          <w:rFonts w:asciiTheme="minorHAnsi" w:hAnsiTheme="minorHAnsi" w:cstheme="minorHAnsi"/>
        </w:rPr>
        <w:t>third party</w:t>
      </w:r>
      <w:proofErr w:type="gramEnd"/>
      <w:r w:rsidRPr="00185546">
        <w:rPr>
          <w:rStyle w:val="StyleUnderline"/>
          <w:rFonts w:asciiTheme="minorHAnsi" w:hAnsiTheme="minorHAnsi" w:cstheme="minorHAnsi"/>
        </w:rPr>
        <w:t xml:space="preserve"> countries might engage in conflict with each other, with a view to obliging Washington or Beijing to intervene.</w:t>
      </w:r>
    </w:p>
    <w:p w14:paraId="36EFA999" w14:textId="77777777" w:rsidR="00C915B5" w:rsidRPr="00185546" w:rsidRDefault="00C915B5" w:rsidP="00C915B5">
      <w:pPr>
        <w:pStyle w:val="Heading4"/>
        <w:rPr>
          <w:rFonts w:asciiTheme="minorHAnsi" w:hAnsiTheme="minorHAnsi" w:cstheme="minorHAnsi"/>
        </w:rPr>
      </w:pPr>
      <w:r w:rsidRPr="00185546">
        <w:rPr>
          <w:rFonts w:asciiTheme="minorHAnsi" w:hAnsiTheme="minorHAnsi" w:cstheme="minorHAnsi"/>
        </w:rPr>
        <w:t>Nuclear war causes extinction</w:t>
      </w:r>
    </w:p>
    <w:p w14:paraId="234A33EA" w14:textId="77777777" w:rsidR="00C915B5" w:rsidRPr="00185546" w:rsidRDefault="00C915B5" w:rsidP="00C915B5">
      <w:pPr>
        <w:spacing w:after="0"/>
        <w:rPr>
          <w:rFonts w:asciiTheme="minorHAnsi" w:hAnsiTheme="minorHAnsi" w:cstheme="minorHAnsi"/>
          <w:sz w:val="18"/>
          <w:szCs w:val="18"/>
        </w:rPr>
      </w:pPr>
      <w:r w:rsidRPr="00185546">
        <w:rPr>
          <w:rStyle w:val="Style13ptBold"/>
          <w:rFonts w:asciiTheme="minorHAnsi" w:hAnsiTheme="minorHAnsi" w:cstheme="minorHAnsi"/>
        </w:rPr>
        <w:t>Starr 15</w:t>
      </w:r>
      <w:r w:rsidRPr="00185546">
        <w:rPr>
          <w:rFonts w:asciiTheme="minorHAnsi" w:hAnsiTheme="minorHAnsi" w:cstheme="minorHAnsi"/>
        </w:rPr>
        <w:t xml:space="preserve"> </w:t>
      </w:r>
      <w:r w:rsidRPr="00185546">
        <w:rPr>
          <w:rFonts w:asciiTheme="minorHAnsi" w:hAnsiTheme="minorHAnsi" w:cstheme="minorHAnsi"/>
          <w:sz w:val="18"/>
          <w:szCs w:val="18"/>
        </w:rPr>
        <w:t xml:space="preserve">Steven Starr 15. “Nuclear War: An Unrecognized Mass Extinction Event Waiting </w:t>
      </w:r>
      <w:proofErr w:type="gramStart"/>
      <w:r w:rsidRPr="00185546">
        <w:rPr>
          <w:rFonts w:asciiTheme="minorHAnsi" w:hAnsiTheme="minorHAnsi" w:cstheme="minorHAnsi"/>
          <w:sz w:val="18"/>
          <w:szCs w:val="18"/>
        </w:rPr>
        <w:t>To</w:t>
      </w:r>
      <w:proofErr w:type="gramEnd"/>
      <w:r w:rsidRPr="00185546">
        <w:rPr>
          <w:rFonts w:asciiTheme="minorHAnsi" w:hAnsiTheme="minorHAnsi" w:cstheme="minorHAnsi"/>
          <w:sz w:val="18"/>
          <w:szCs w:val="18"/>
        </w:rPr>
        <w:t xml:space="preserve"> Happen.” </w:t>
      </w:r>
      <w:proofErr w:type="spellStart"/>
      <w:r w:rsidRPr="00185546">
        <w:rPr>
          <w:rFonts w:asciiTheme="minorHAnsi" w:hAnsiTheme="minorHAnsi" w:cstheme="minorHAnsi"/>
          <w:sz w:val="18"/>
          <w:szCs w:val="18"/>
        </w:rPr>
        <w:t>Ratical</w:t>
      </w:r>
      <w:proofErr w:type="spellEnd"/>
      <w:r w:rsidRPr="00185546">
        <w:rPr>
          <w:rFonts w:asciiTheme="minorHAnsi" w:hAnsiTheme="minorHAnsi" w:cstheme="minorHAnsi"/>
          <w:sz w:val="18"/>
          <w:szCs w:val="18"/>
        </w:rPr>
        <w:t xml:space="preserve">. March 2015. </w:t>
      </w:r>
      <w:hyperlink r:id="rId24" w:history="1">
        <w:r w:rsidRPr="00185546">
          <w:rPr>
            <w:rStyle w:val="Hyperlink"/>
            <w:rFonts w:asciiTheme="minorHAnsi" w:hAnsiTheme="minorHAnsi" w:cstheme="minorHAnsi"/>
            <w:sz w:val="18"/>
            <w:szCs w:val="18"/>
          </w:rPr>
          <w:t>https://ratical.org/radiation/NuclearExtinction/StevenStarr022815.html</w:t>
        </w:r>
      </w:hyperlink>
      <w:r w:rsidRPr="00185546">
        <w:rPr>
          <w:rFonts w:asciiTheme="minorHAnsi" w:hAnsiTheme="minorHAnsi" w:cstheme="minorHAnsi"/>
          <w:sz w:val="18"/>
          <w:szCs w:val="18"/>
        </w:rPr>
        <w:t xml:space="preserve"> TG</w:t>
      </w:r>
    </w:p>
    <w:p w14:paraId="70B66FF9" w14:textId="77777777" w:rsidR="00C915B5" w:rsidRPr="00185546" w:rsidRDefault="00C915B5" w:rsidP="00C915B5">
      <w:pPr>
        <w:rPr>
          <w:rFonts w:asciiTheme="minorHAnsi" w:hAnsiTheme="minorHAnsi" w:cstheme="minorHAnsi"/>
          <w:b/>
          <w:bCs/>
          <w:u w:val="single"/>
        </w:rPr>
      </w:pPr>
      <w:r w:rsidRPr="00185546">
        <w:rPr>
          <w:rStyle w:val="StyleUnderline"/>
          <w:rFonts w:asciiTheme="minorHAnsi" w:hAnsiTheme="minorHAnsi" w:cstheme="minorHAnsi"/>
          <w:highlight w:val="green"/>
        </w:rPr>
        <w:t xml:space="preserve">A war </w:t>
      </w:r>
      <w:r w:rsidRPr="00185546">
        <w:rPr>
          <w:rStyle w:val="StyleUnderline"/>
          <w:rFonts w:asciiTheme="minorHAnsi" w:hAnsiTheme="minorHAnsi" w:cstheme="minorHAnsi"/>
        </w:rPr>
        <w:t xml:space="preserve">fought </w:t>
      </w:r>
      <w:r w:rsidRPr="00185546">
        <w:rPr>
          <w:rStyle w:val="StyleUnderline"/>
          <w:rFonts w:asciiTheme="minorHAnsi" w:hAnsiTheme="minorHAnsi" w:cstheme="minorHAnsi"/>
          <w:highlight w:val="green"/>
        </w:rPr>
        <w:t>with</w:t>
      </w:r>
      <w:r w:rsidRPr="00185546">
        <w:rPr>
          <w:rStyle w:val="StyleUnderline"/>
          <w:rFonts w:asciiTheme="minorHAnsi" w:hAnsiTheme="minorHAnsi" w:cstheme="minorHAnsi"/>
        </w:rPr>
        <w:t xml:space="preserve"> 21st century</w:t>
      </w:r>
      <w:r w:rsidRPr="00185546">
        <w:rPr>
          <w:rFonts w:asciiTheme="minorHAnsi" w:hAnsiTheme="minorHAnsi" w:cstheme="minorHAnsi"/>
          <w:sz w:val="12"/>
        </w:rPr>
        <w:t xml:space="preserve"> strategic </w:t>
      </w:r>
      <w:r w:rsidRPr="00185546">
        <w:rPr>
          <w:rStyle w:val="StyleUnderline"/>
          <w:rFonts w:asciiTheme="minorHAnsi" w:hAnsiTheme="minorHAnsi" w:cstheme="minorHAnsi"/>
          <w:highlight w:val="green"/>
        </w:rPr>
        <w:t>nuclear weapons</w:t>
      </w:r>
      <w:r w:rsidRPr="00185546">
        <w:rPr>
          <w:rStyle w:val="StyleUnderline"/>
          <w:rFonts w:asciiTheme="minorHAnsi" w:hAnsiTheme="minorHAnsi" w:cstheme="minorHAnsi"/>
        </w:rPr>
        <w:t xml:space="preserve"> would be more than just a great catastrophe in human history. If we allow it to happen, such a war </w:t>
      </w:r>
      <w:r w:rsidRPr="00185546">
        <w:rPr>
          <w:rStyle w:val="StyleUnderline"/>
          <w:rFonts w:asciiTheme="minorHAnsi" w:hAnsiTheme="minorHAnsi" w:cstheme="minorHAnsi"/>
          <w:highlight w:val="green"/>
        </w:rPr>
        <w:t xml:space="preserve">would be a </w:t>
      </w:r>
      <w:r w:rsidRPr="00185546">
        <w:rPr>
          <w:rStyle w:val="StyleUnderline"/>
          <w:rFonts w:asciiTheme="minorHAnsi" w:hAnsiTheme="minorHAnsi" w:cstheme="minorHAnsi"/>
        </w:rPr>
        <w:t xml:space="preserve">mass </w:t>
      </w:r>
      <w:r w:rsidRPr="00185546">
        <w:rPr>
          <w:rStyle w:val="StyleUnderline"/>
          <w:rFonts w:asciiTheme="minorHAnsi" w:hAnsiTheme="minorHAnsi" w:cstheme="minorHAnsi"/>
          <w:highlight w:val="green"/>
        </w:rPr>
        <w:t>extinction event</w:t>
      </w:r>
      <w:r w:rsidRPr="00185546">
        <w:rPr>
          <w:rStyle w:val="StyleUnderline"/>
          <w:rFonts w:asciiTheme="minorHAnsi" w:hAnsiTheme="minorHAnsi" w:cstheme="minorHAnsi"/>
        </w:rPr>
        <w:t xml:space="preserve"> that </w:t>
      </w:r>
      <w:hyperlink r:id="rId25" w:history="1">
        <w:r w:rsidRPr="00185546">
          <w:rPr>
            <w:rStyle w:val="StyleUnderline"/>
            <w:rFonts w:asciiTheme="minorHAnsi" w:hAnsiTheme="minorHAnsi" w:cstheme="minorHAnsi"/>
          </w:rPr>
          <w:t>ends human history</w:t>
        </w:r>
      </w:hyperlink>
      <w:r w:rsidRPr="00185546">
        <w:rPr>
          <w:rStyle w:val="StyleUnderline"/>
          <w:rFonts w:asciiTheme="minorHAnsi" w:hAnsiTheme="minorHAnsi" w:cstheme="minorHAnsi"/>
        </w:rPr>
        <w:t xml:space="preserve">. </w:t>
      </w:r>
      <w:r w:rsidRPr="00185546">
        <w:rPr>
          <w:rFonts w:asciiTheme="minorHAnsi" w:hAnsiTheme="minorHAnsi" w:cstheme="minorHAnsi"/>
          <w:sz w:val="12"/>
        </w:rPr>
        <w:t xml:space="preserve">There is a profound difference between extinction and “an unprecedented disaster,” or even “the end of civilization,” because even after such an immense catastrophe, human life would go on. But </w:t>
      </w:r>
      <w:r w:rsidRPr="00185546">
        <w:rPr>
          <w:rStyle w:val="StyleUnderline"/>
          <w:rFonts w:asciiTheme="minorHAnsi" w:hAnsiTheme="minorHAnsi" w:cstheme="minorHAnsi"/>
        </w:rPr>
        <w:t>extinction, by definition, is an event of utter finality, and a nuclear war that could cause human extinction should really be considered as the ultimate criminal act</w:t>
      </w:r>
      <w:r w:rsidRPr="00185546">
        <w:rPr>
          <w:rFonts w:asciiTheme="minorHAnsi" w:hAnsiTheme="minorHAnsi" w:cstheme="minorHAnsi"/>
          <w:sz w:val="12"/>
        </w:rPr>
        <w:t>. It certainly would be the crime to end all crimes. The world’s leading climatologists now tell us that nuclear war threatens our continued existence as a species. Their studies predict that a large nuclear war, especially one fought with strategic nuclear weapons</w:t>
      </w:r>
      <w:r w:rsidRPr="00185546">
        <w:rPr>
          <w:rStyle w:val="StyleUnderline"/>
          <w:rFonts w:asciiTheme="minorHAnsi" w:hAnsiTheme="minorHAnsi" w:cstheme="minorHAnsi"/>
        </w:rPr>
        <w:t xml:space="preserve">, would create a post-war environment in which </w:t>
      </w:r>
      <w:r w:rsidRPr="00185546">
        <w:rPr>
          <w:rStyle w:val="StyleUnderline"/>
          <w:rFonts w:asciiTheme="minorHAnsi" w:hAnsiTheme="minorHAnsi" w:cstheme="minorHAnsi"/>
          <w:highlight w:val="green"/>
        </w:rPr>
        <w:t xml:space="preserve">for many years it would be too cold </w:t>
      </w:r>
      <w:r w:rsidRPr="00185546">
        <w:rPr>
          <w:rStyle w:val="StyleUnderline"/>
          <w:rFonts w:asciiTheme="minorHAnsi" w:hAnsiTheme="minorHAnsi" w:cstheme="minorHAnsi"/>
        </w:rPr>
        <w:t xml:space="preserve">and dark </w:t>
      </w:r>
      <w:r w:rsidRPr="00185546">
        <w:rPr>
          <w:rStyle w:val="StyleUnderline"/>
          <w:rFonts w:asciiTheme="minorHAnsi" w:hAnsiTheme="minorHAnsi" w:cstheme="minorHAnsi"/>
          <w:highlight w:val="green"/>
        </w:rPr>
        <w:t>to</w:t>
      </w:r>
      <w:r w:rsidRPr="00185546">
        <w:rPr>
          <w:rStyle w:val="StyleUnderline"/>
          <w:rFonts w:asciiTheme="minorHAnsi" w:hAnsiTheme="minorHAnsi" w:cstheme="minorHAnsi"/>
        </w:rPr>
        <w:t xml:space="preserve"> even </w:t>
      </w:r>
      <w:r w:rsidRPr="00185546">
        <w:rPr>
          <w:rStyle w:val="StyleUnderline"/>
          <w:rFonts w:asciiTheme="minorHAnsi" w:hAnsiTheme="minorHAnsi" w:cstheme="minorHAnsi"/>
          <w:highlight w:val="green"/>
        </w:rPr>
        <w:t>grow food</w:t>
      </w:r>
      <w:r w:rsidRPr="00185546">
        <w:rPr>
          <w:rFonts w:asciiTheme="minorHAnsi" w:hAnsiTheme="minorHAnsi" w:cstheme="minorHAnsi"/>
          <w:sz w:val="12"/>
        </w:rPr>
        <w:t>. Their findings make it clear that not only humans, but most large animals and many other forms of complex life would likely vanish forever in a nuclear darkness of our own making. The environmental consequences of nuclear war would</w:t>
      </w:r>
      <w:r w:rsidRPr="00185546">
        <w:rPr>
          <w:rStyle w:val="StyleUnderline"/>
          <w:rFonts w:asciiTheme="minorHAnsi" w:hAnsiTheme="minorHAnsi" w:cstheme="minorHAnsi"/>
        </w:rPr>
        <w:t xml:space="preserve"> attack the ecological support systems of life at every level. Radioactive </w:t>
      </w:r>
      <w:r w:rsidRPr="00185546">
        <w:rPr>
          <w:rStyle w:val="StyleUnderline"/>
          <w:rFonts w:asciiTheme="minorHAnsi" w:hAnsiTheme="minorHAnsi" w:cstheme="minorHAnsi"/>
          <w:highlight w:val="green"/>
        </w:rPr>
        <w:t>fallout</w:t>
      </w:r>
      <w:r w:rsidRPr="00185546">
        <w:rPr>
          <w:rStyle w:val="StyleUnderline"/>
          <w:rFonts w:asciiTheme="minorHAnsi" w:hAnsiTheme="minorHAnsi" w:cstheme="minorHAnsi"/>
        </w:rPr>
        <w:t xml:space="preserve"> produced not only by nuclear bombs, but also by the destruction of nuclear power plants and their spent fuel pools, </w:t>
      </w:r>
      <w:r w:rsidRPr="00185546">
        <w:rPr>
          <w:rStyle w:val="StyleUnderline"/>
          <w:rFonts w:asciiTheme="minorHAnsi" w:hAnsiTheme="minorHAnsi" w:cstheme="minorHAnsi"/>
          <w:highlight w:val="green"/>
        </w:rPr>
        <w:t xml:space="preserve">would poison the biosphere. </w:t>
      </w:r>
      <w:r w:rsidRPr="00185546">
        <w:rPr>
          <w:rStyle w:val="StyleUnderline"/>
          <w:rFonts w:asciiTheme="minorHAnsi" w:hAnsiTheme="minorHAnsi" w:cstheme="minorHAnsi"/>
        </w:rPr>
        <w:t>Millions of tons of</w:t>
      </w:r>
      <w:r w:rsidRPr="00185546">
        <w:rPr>
          <w:rStyle w:val="StyleUnderline"/>
          <w:rFonts w:asciiTheme="minorHAnsi" w:hAnsiTheme="minorHAnsi" w:cstheme="minorHAnsi"/>
          <w:highlight w:val="green"/>
        </w:rPr>
        <w:t xml:space="preserve"> smoke would</w:t>
      </w:r>
      <w:r w:rsidRPr="00185546">
        <w:rPr>
          <w:rStyle w:val="StyleUnderline"/>
          <w:rFonts w:asciiTheme="minorHAnsi" w:hAnsiTheme="minorHAnsi" w:cstheme="minorHAnsi"/>
        </w:rPr>
        <w:t xml:space="preserve"> act to </w:t>
      </w:r>
      <w:hyperlink r:id="rId26" w:history="1">
        <w:r w:rsidRPr="00185546">
          <w:rPr>
            <w:rStyle w:val="StyleUnderline"/>
            <w:rFonts w:asciiTheme="minorHAnsi" w:hAnsiTheme="minorHAnsi" w:cstheme="minorHAnsi"/>
          </w:rPr>
          <w:t>destroy Earth’s protective ozone layer</w:t>
        </w:r>
      </w:hyperlink>
      <w:r w:rsidRPr="00185546">
        <w:rPr>
          <w:rStyle w:val="StyleUnderline"/>
          <w:rFonts w:asciiTheme="minorHAnsi" w:hAnsiTheme="minorHAnsi" w:cstheme="minorHAnsi"/>
        </w:rPr>
        <w:t xml:space="preserve"> </w:t>
      </w:r>
      <w:r w:rsidRPr="00185546">
        <w:rPr>
          <w:rStyle w:val="StyleUnderline"/>
          <w:rFonts w:asciiTheme="minorHAnsi" w:hAnsiTheme="minorHAnsi" w:cstheme="minorHAnsi"/>
          <w:highlight w:val="green"/>
        </w:rPr>
        <w:t>and block</w:t>
      </w:r>
      <w:r w:rsidRPr="00185546">
        <w:rPr>
          <w:rStyle w:val="StyleUnderline"/>
          <w:rFonts w:asciiTheme="minorHAnsi" w:hAnsiTheme="minorHAnsi" w:cstheme="minorHAnsi"/>
        </w:rPr>
        <w:t xml:space="preserve"> most </w:t>
      </w:r>
      <w:r w:rsidRPr="00185546">
        <w:rPr>
          <w:rStyle w:val="StyleUnderline"/>
          <w:rFonts w:asciiTheme="minorHAnsi" w:hAnsiTheme="minorHAnsi" w:cstheme="minorHAnsi"/>
          <w:highlight w:val="green"/>
        </w:rPr>
        <w:t>sunlight</w:t>
      </w:r>
      <w:r w:rsidRPr="00185546">
        <w:rPr>
          <w:rStyle w:val="StyleUnderline"/>
          <w:rFonts w:asciiTheme="minorHAnsi" w:hAnsiTheme="minorHAnsi" w:cstheme="minorHAnsi"/>
        </w:rPr>
        <w:t xml:space="preserve"> from reaching Earth’s surface, </w:t>
      </w:r>
      <w:r w:rsidRPr="00185546">
        <w:rPr>
          <w:rStyle w:val="StyleUnderline"/>
          <w:rFonts w:asciiTheme="minorHAnsi" w:hAnsiTheme="minorHAnsi" w:cstheme="minorHAnsi"/>
          <w:highlight w:val="green"/>
        </w:rPr>
        <w:t>creating Ice Age</w:t>
      </w:r>
      <w:r w:rsidRPr="00185546">
        <w:rPr>
          <w:rStyle w:val="StyleUnderline"/>
          <w:rFonts w:asciiTheme="minorHAnsi" w:hAnsiTheme="minorHAnsi" w:cstheme="minorHAnsi"/>
        </w:rPr>
        <w:t xml:space="preserve"> weather conditions that would last for decades. </w:t>
      </w:r>
      <w:r w:rsidRPr="00185546">
        <w:rPr>
          <w:rFonts w:asciiTheme="minorHAnsi" w:hAnsiTheme="minorHAnsi" w:cstheme="minorHAnsi"/>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185546">
        <w:rPr>
          <w:rStyle w:val="StyleUnderline"/>
          <w:rFonts w:asciiTheme="minorHAnsi" w:hAnsiTheme="minorHAnsi" w:cstheme="minorHAnsi"/>
        </w:rPr>
        <w:t>research</w:t>
      </w:r>
      <w:r w:rsidRPr="00185546">
        <w:rPr>
          <w:rFonts w:asciiTheme="minorHAnsi" w:hAnsiTheme="minorHAnsi" w:cstheme="minorHAnsi"/>
          <w:sz w:val="12"/>
        </w:rPr>
        <w:t xml:space="preserve"> that </w:t>
      </w:r>
      <w:r w:rsidRPr="00185546">
        <w:rPr>
          <w:rStyle w:val="StyleUnderline"/>
          <w:rFonts w:asciiTheme="minorHAnsi" w:hAnsiTheme="minorHAnsi" w:cstheme="minorHAnsi"/>
        </w:rPr>
        <w:t xml:space="preserve">predicts </w:t>
      </w:r>
      <w:r w:rsidRPr="00185546">
        <w:rPr>
          <w:rStyle w:val="StyleUnderline"/>
          <w:rFonts w:asciiTheme="minorHAnsi" w:hAnsiTheme="minorHAnsi" w:cstheme="minorHAnsi"/>
          <w:highlight w:val="green"/>
        </w:rPr>
        <w:t>virtually any nuclear war</w:t>
      </w:r>
      <w:r w:rsidRPr="00185546">
        <w:rPr>
          <w:rStyle w:val="StyleUnderline"/>
          <w:rFonts w:asciiTheme="minorHAnsi" w:hAnsiTheme="minorHAnsi" w:cstheme="minorHAnsi"/>
        </w:rPr>
        <w:t xml:space="preserve">, fought with even a fraction of the operational and deployed nuclear arsenals, </w:t>
      </w:r>
      <w:r w:rsidRPr="00185546">
        <w:rPr>
          <w:rStyle w:val="StyleUnderline"/>
          <w:rFonts w:asciiTheme="minorHAnsi" w:hAnsiTheme="minorHAnsi" w:cstheme="minorHAnsi"/>
          <w:highlight w:val="green"/>
        </w:rPr>
        <w:t xml:space="preserve">will leave the Earth </w:t>
      </w:r>
      <w:r w:rsidRPr="00185546">
        <w:rPr>
          <w:rStyle w:val="StyleUnderline"/>
          <w:rFonts w:asciiTheme="minorHAnsi" w:hAnsiTheme="minorHAnsi" w:cstheme="minorHAnsi"/>
        </w:rPr>
        <w:t xml:space="preserve">essentially </w:t>
      </w:r>
      <w:r w:rsidRPr="00185546">
        <w:rPr>
          <w:rStyle w:val="StyleUnderline"/>
          <w:rFonts w:asciiTheme="minorHAnsi" w:hAnsiTheme="minorHAnsi" w:cstheme="minorHAnsi"/>
          <w:highlight w:val="green"/>
        </w:rPr>
        <w:t>uninhabitable</w:t>
      </w:r>
      <w:r w:rsidRPr="00185546">
        <w:rPr>
          <w:rStyle w:val="StyleUnderline"/>
          <w:rFonts w:asciiTheme="minorHAnsi" w:hAnsiTheme="minorHAnsi" w:cstheme="minorHAnsi"/>
        </w:rPr>
        <w:t>.</w:t>
      </w:r>
    </w:p>
    <w:p w14:paraId="3F03E953" w14:textId="77777777" w:rsidR="00C915B5" w:rsidRPr="00185546" w:rsidRDefault="00C915B5" w:rsidP="00C915B5">
      <w:pPr>
        <w:rPr>
          <w:rFonts w:asciiTheme="minorHAnsi" w:hAnsiTheme="minorHAnsi" w:cstheme="minorHAnsi"/>
        </w:rPr>
      </w:pPr>
    </w:p>
    <w:sectPr w:rsidR="00C915B5" w:rsidRPr="001855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roman"/>
    <w:pitch w:val="default"/>
  </w:font>
  <w:font w:name="Arial Unicode MS">
    <w:panose1 w:val="020B0604020202020204"/>
    <w:charset w:val="0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23"/>
  </w:num>
  <w:num w:numId="15">
    <w:abstractNumId w:val="14"/>
  </w:num>
  <w:num w:numId="16">
    <w:abstractNumId w:val="24"/>
  </w:num>
  <w:num w:numId="17">
    <w:abstractNumId w:val="17"/>
  </w:num>
  <w:num w:numId="18">
    <w:abstractNumId w:val="19"/>
  </w:num>
  <w:num w:numId="19">
    <w:abstractNumId w:val="15"/>
  </w:num>
  <w:num w:numId="20">
    <w:abstractNumId w:val="22"/>
  </w:num>
  <w:num w:numId="21">
    <w:abstractNumId w:val="25"/>
  </w:num>
  <w:num w:numId="22">
    <w:abstractNumId w:val="10"/>
  </w:num>
  <w:num w:numId="23">
    <w:abstractNumId w:val="16"/>
  </w:num>
  <w:num w:numId="24">
    <w:abstractNumId w:val="20"/>
  </w:num>
  <w:num w:numId="25">
    <w:abstractNumId w:val="21"/>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4CB2"/>
    <w:rsid w:val="000139A3"/>
    <w:rsid w:val="000252D6"/>
    <w:rsid w:val="00044597"/>
    <w:rsid w:val="00050F0B"/>
    <w:rsid w:val="000555B5"/>
    <w:rsid w:val="000833B3"/>
    <w:rsid w:val="0008487B"/>
    <w:rsid w:val="00097857"/>
    <w:rsid w:val="000D2306"/>
    <w:rsid w:val="00100833"/>
    <w:rsid w:val="00104529"/>
    <w:rsid w:val="00105942"/>
    <w:rsid w:val="00107396"/>
    <w:rsid w:val="00110CD6"/>
    <w:rsid w:val="001130B3"/>
    <w:rsid w:val="00113B79"/>
    <w:rsid w:val="00126A0D"/>
    <w:rsid w:val="001331DF"/>
    <w:rsid w:val="00144A4C"/>
    <w:rsid w:val="001461E6"/>
    <w:rsid w:val="00147AD6"/>
    <w:rsid w:val="00176AB0"/>
    <w:rsid w:val="00177B7D"/>
    <w:rsid w:val="0018322D"/>
    <w:rsid w:val="00185546"/>
    <w:rsid w:val="001922D4"/>
    <w:rsid w:val="001A2E8A"/>
    <w:rsid w:val="001A5547"/>
    <w:rsid w:val="001B5776"/>
    <w:rsid w:val="001C2C50"/>
    <w:rsid w:val="001C768D"/>
    <w:rsid w:val="001D342C"/>
    <w:rsid w:val="001E148F"/>
    <w:rsid w:val="001E527A"/>
    <w:rsid w:val="001F6817"/>
    <w:rsid w:val="001F78CE"/>
    <w:rsid w:val="002143C8"/>
    <w:rsid w:val="00237D3E"/>
    <w:rsid w:val="00244B18"/>
    <w:rsid w:val="00245000"/>
    <w:rsid w:val="00251FC7"/>
    <w:rsid w:val="00255474"/>
    <w:rsid w:val="00257185"/>
    <w:rsid w:val="00264773"/>
    <w:rsid w:val="00270485"/>
    <w:rsid w:val="00275E91"/>
    <w:rsid w:val="002855A7"/>
    <w:rsid w:val="00286E73"/>
    <w:rsid w:val="00292555"/>
    <w:rsid w:val="002B146A"/>
    <w:rsid w:val="002B5E17"/>
    <w:rsid w:val="002E4A7A"/>
    <w:rsid w:val="003019E9"/>
    <w:rsid w:val="003060B2"/>
    <w:rsid w:val="00315690"/>
    <w:rsid w:val="00316B75"/>
    <w:rsid w:val="003224E2"/>
    <w:rsid w:val="00325646"/>
    <w:rsid w:val="00333B52"/>
    <w:rsid w:val="003460F2"/>
    <w:rsid w:val="00356F40"/>
    <w:rsid w:val="00363493"/>
    <w:rsid w:val="00380A4E"/>
    <w:rsid w:val="0038158C"/>
    <w:rsid w:val="0038545A"/>
    <w:rsid w:val="003902BA"/>
    <w:rsid w:val="003A09E2"/>
    <w:rsid w:val="003C496A"/>
    <w:rsid w:val="003E1ADD"/>
    <w:rsid w:val="003E3F54"/>
    <w:rsid w:val="003E53BE"/>
    <w:rsid w:val="00407037"/>
    <w:rsid w:val="00426F35"/>
    <w:rsid w:val="00435D66"/>
    <w:rsid w:val="0045234B"/>
    <w:rsid w:val="004605D6"/>
    <w:rsid w:val="004A0FE3"/>
    <w:rsid w:val="004B2EDD"/>
    <w:rsid w:val="004B78A4"/>
    <w:rsid w:val="004C5A20"/>
    <w:rsid w:val="004C60E8"/>
    <w:rsid w:val="004D73F8"/>
    <w:rsid w:val="004E3579"/>
    <w:rsid w:val="004E728B"/>
    <w:rsid w:val="004F39E0"/>
    <w:rsid w:val="0050053F"/>
    <w:rsid w:val="005009CF"/>
    <w:rsid w:val="00511547"/>
    <w:rsid w:val="00516985"/>
    <w:rsid w:val="00537BD5"/>
    <w:rsid w:val="005469AB"/>
    <w:rsid w:val="00555405"/>
    <w:rsid w:val="005607E4"/>
    <w:rsid w:val="0057268A"/>
    <w:rsid w:val="00586466"/>
    <w:rsid w:val="005B1A0E"/>
    <w:rsid w:val="005C5E93"/>
    <w:rsid w:val="005D2912"/>
    <w:rsid w:val="005D71CC"/>
    <w:rsid w:val="005F11D9"/>
    <w:rsid w:val="005F2280"/>
    <w:rsid w:val="00600D64"/>
    <w:rsid w:val="006065BD"/>
    <w:rsid w:val="00614ADC"/>
    <w:rsid w:val="00645FA9"/>
    <w:rsid w:val="00647866"/>
    <w:rsid w:val="006603C4"/>
    <w:rsid w:val="00665003"/>
    <w:rsid w:val="00675CF3"/>
    <w:rsid w:val="006A2AD0"/>
    <w:rsid w:val="006C2375"/>
    <w:rsid w:val="006D4ECC"/>
    <w:rsid w:val="006D543E"/>
    <w:rsid w:val="006E309F"/>
    <w:rsid w:val="006E3A9E"/>
    <w:rsid w:val="006F7500"/>
    <w:rsid w:val="007051FB"/>
    <w:rsid w:val="0070740E"/>
    <w:rsid w:val="00722258"/>
    <w:rsid w:val="007243E5"/>
    <w:rsid w:val="00725087"/>
    <w:rsid w:val="007346DC"/>
    <w:rsid w:val="00744ADA"/>
    <w:rsid w:val="007621B7"/>
    <w:rsid w:val="00766EA0"/>
    <w:rsid w:val="0077017D"/>
    <w:rsid w:val="007741B9"/>
    <w:rsid w:val="007978FC"/>
    <w:rsid w:val="007A2226"/>
    <w:rsid w:val="007D57A1"/>
    <w:rsid w:val="007E3F38"/>
    <w:rsid w:val="007F5B66"/>
    <w:rsid w:val="00802343"/>
    <w:rsid w:val="00805F32"/>
    <w:rsid w:val="00810FF1"/>
    <w:rsid w:val="008113BA"/>
    <w:rsid w:val="00823A1C"/>
    <w:rsid w:val="00823F7F"/>
    <w:rsid w:val="00845B9D"/>
    <w:rsid w:val="008539AA"/>
    <w:rsid w:val="00860984"/>
    <w:rsid w:val="008964B6"/>
    <w:rsid w:val="008A5B6C"/>
    <w:rsid w:val="008A73F3"/>
    <w:rsid w:val="008B27F7"/>
    <w:rsid w:val="008B3ECB"/>
    <w:rsid w:val="008B4E85"/>
    <w:rsid w:val="008C1B2E"/>
    <w:rsid w:val="008C5B90"/>
    <w:rsid w:val="008D554B"/>
    <w:rsid w:val="008F06D4"/>
    <w:rsid w:val="008F26DB"/>
    <w:rsid w:val="009024B0"/>
    <w:rsid w:val="00905A60"/>
    <w:rsid w:val="00907B7D"/>
    <w:rsid w:val="0091627E"/>
    <w:rsid w:val="00934962"/>
    <w:rsid w:val="00941492"/>
    <w:rsid w:val="00942843"/>
    <w:rsid w:val="009470A2"/>
    <w:rsid w:val="0097032B"/>
    <w:rsid w:val="0098021D"/>
    <w:rsid w:val="009B4017"/>
    <w:rsid w:val="009C59BB"/>
    <w:rsid w:val="009D2EAD"/>
    <w:rsid w:val="009D54B2"/>
    <w:rsid w:val="009E1922"/>
    <w:rsid w:val="009F7ED2"/>
    <w:rsid w:val="00A93661"/>
    <w:rsid w:val="00A95652"/>
    <w:rsid w:val="00AA4E0F"/>
    <w:rsid w:val="00AB5B0E"/>
    <w:rsid w:val="00AB7131"/>
    <w:rsid w:val="00AB793C"/>
    <w:rsid w:val="00AC0AB8"/>
    <w:rsid w:val="00AC0F92"/>
    <w:rsid w:val="00AD062F"/>
    <w:rsid w:val="00AE160A"/>
    <w:rsid w:val="00AF6308"/>
    <w:rsid w:val="00B25445"/>
    <w:rsid w:val="00B260E5"/>
    <w:rsid w:val="00B33C6D"/>
    <w:rsid w:val="00B35C84"/>
    <w:rsid w:val="00B44086"/>
    <w:rsid w:val="00B4508F"/>
    <w:rsid w:val="00B55AD5"/>
    <w:rsid w:val="00B55AE3"/>
    <w:rsid w:val="00B8057C"/>
    <w:rsid w:val="00B857B1"/>
    <w:rsid w:val="00B907E3"/>
    <w:rsid w:val="00BA2CD3"/>
    <w:rsid w:val="00BC22FA"/>
    <w:rsid w:val="00BD6238"/>
    <w:rsid w:val="00BE664E"/>
    <w:rsid w:val="00BF10CC"/>
    <w:rsid w:val="00BF593B"/>
    <w:rsid w:val="00BF773A"/>
    <w:rsid w:val="00BF7E81"/>
    <w:rsid w:val="00C13773"/>
    <w:rsid w:val="00C17382"/>
    <w:rsid w:val="00C17CC8"/>
    <w:rsid w:val="00C47C90"/>
    <w:rsid w:val="00C6665D"/>
    <w:rsid w:val="00C76E88"/>
    <w:rsid w:val="00C83417"/>
    <w:rsid w:val="00C915B5"/>
    <w:rsid w:val="00C9604F"/>
    <w:rsid w:val="00CA19AA"/>
    <w:rsid w:val="00CA4A7D"/>
    <w:rsid w:val="00CA512B"/>
    <w:rsid w:val="00CA7B6F"/>
    <w:rsid w:val="00CC5298"/>
    <w:rsid w:val="00CD2D53"/>
    <w:rsid w:val="00CD736E"/>
    <w:rsid w:val="00CD798D"/>
    <w:rsid w:val="00CE161E"/>
    <w:rsid w:val="00CF59A8"/>
    <w:rsid w:val="00CF7F46"/>
    <w:rsid w:val="00D307BC"/>
    <w:rsid w:val="00D325A9"/>
    <w:rsid w:val="00D36A8A"/>
    <w:rsid w:val="00D53DA8"/>
    <w:rsid w:val="00D5591B"/>
    <w:rsid w:val="00D613C7"/>
    <w:rsid w:val="00D61409"/>
    <w:rsid w:val="00D6691E"/>
    <w:rsid w:val="00D71170"/>
    <w:rsid w:val="00D86C5B"/>
    <w:rsid w:val="00DA10CA"/>
    <w:rsid w:val="00DA1C92"/>
    <w:rsid w:val="00DA25D4"/>
    <w:rsid w:val="00DA33B0"/>
    <w:rsid w:val="00DA3507"/>
    <w:rsid w:val="00DA6538"/>
    <w:rsid w:val="00DB7BF6"/>
    <w:rsid w:val="00DF0EFC"/>
    <w:rsid w:val="00DF6564"/>
    <w:rsid w:val="00DF6AE8"/>
    <w:rsid w:val="00E00158"/>
    <w:rsid w:val="00E0081E"/>
    <w:rsid w:val="00E14C95"/>
    <w:rsid w:val="00E15E75"/>
    <w:rsid w:val="00E342C5"/>
    <w:rsid w:val="00E42090"/>
    <w:rsid w:val="00E5262C"/>
    <w:rsid w:val="00E5430C"/>
    <w:rsid w:val="00E70677"/>
    <w:rsid w:val="00EA3381"/>
    <w:rsid w:val="00EC005C"/>
    <w:rsid w:val="00EC14ED"/>
    <w:rsid w:val="00EC26A8"/>
    <w:rsid w:val="00EC421B"/>
    <w:rsid w:val="00EC7DC4"/>
    <w:rsid w:val="00ED30CF"/>
    <w:rsid w:val="00ED4F2F"/>
    <w:rsid w:val="00EE6E33"/>
    <w:rsid w:val="00F176EF"/>
    <w:rsid w:val="00F45E10"/>
    <w:rsid w:val="00F54343"/>
    <w:rsid w:val="00F57528"/>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5474"/>
    <w:rPr>
      <w:rFonts w:ascii="Calibri" w:hAnsi="Calibri"/>
    </w:rPr>
  </w:style>
  <w:style w:type="paragraph" w:styleId="Heading1">
    <w:name w:val="heading 1"/>
    <w:aliases w:val="Pocket"/>
    <w:basedOn w:val="Normal"/>
    <w:next w:val="Normal"/>
    <w:link w:val="Heading1Char"/>
    <w:qFormat/>
    <w:rsid w:val="002554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25547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25547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3"/>
    <w:unhideWhenUsed/>
    <w:qFormat/>
    <w:rsid w:val="0025547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54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5474"/>
  </w:style>
  <w:style w:type="character" w:customStyle="1" w:styleId="Heading1Char">
    <w:name w:val="Heading 1 Char"/>
    <w:aliases w:val="Pocket Char"/>
    <w:basedOn w:val="DefaultParagraphFont"/>
    <w:link w:val="Heading1"/>
    <w:rsid w:val="00255474"/>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25547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255474"/>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3"/>
    <w:rsid w:val="00255474"/>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25547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5474"/>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255474"/>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255474"/>
    <w:rPr>
      <w:color w:val="auto"/>
      <w:u w:val="none"/>
    </w:rPr>
  </w:style>
  <w:style w:type="character" w:styleId="FollowedHyperlink">
    <w:name w:val="FollowedHyperlink"/>
    <w:basedOn w:val="DefaultParagraphFont"/>
    <w:uiPriority w:val="99"/>
    <w:semiHidden/>
    <w:unhideWhenUsed/>
    <w:rsid w:val="00255474"/>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character" w:customStyle="1" w:styleId="StyleDate">
    <w:name w:val="Style Date"/>
    <w:aliases w:val="Author"/>
    <w:basedOn w:val="DefaultParagraphFont"/>
    <w:uiPriority w:val="1"/>
    <w:qFormat/>
    <w:rsid w:val="00805F32"/>
    <w:rPr>
      <w:rFonts w:ascii="Georgia" w:hAnsi="Georgia"/>
      <w:b/>
      <w:sz w:val="24"/>
      <w:u w:val="single"/>
    </w:rPr>
  </w:style>
  <w:style w:type="character" w:customStyle="1" w:styleId="underline">
    <w:name w:val="underline"/>
    <w:basedOn w:val="DefaultParagraphFont"/>
    <w:qFormat/>
    <w:rsid w:val="00805F32"/>
    <w:rPr>
      <w:b/>
      <w:u w:val="single"/>
    </w:rPr>
  </w:style>
  <w:style w:type="character" w:customStyle="1" w:styleId="m5577519854659992616gmail-styleunderline">
    <w:name w:val="m_5577519854659992616gmail-styleunderline"/>
    <w:basedOn w:val="DefaultParagraphFont"/>
    <w:rsid w:val="00805F32"/>
  </w:style>
  <w:style w:type="paragraph" w:customStyle="1" w:styleId="Body">
    <w:name w:val="Body"/>
    <w:rsid w:val="00EA338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prakashdolsak/2019/09/14/climate-strikes-what-they-accomplish-and-how-they-could-have-more-impact/?sh=2244a9bd5eed" TargetMode="External"/><Relationship Id="rId13" Type="http://schemas.openxmlformats.org/officeDocument/2006/relationships/hyperlink" Target="https://en.wikipedia.org/wiki/Mountain_Pass_rare_earth_mine" TargetMode="External"/><Relationship Id="rId18" Type="http://schemas.openxmlformats.org/officeDocument/2006/relationships/hyperlink" Target="https://www.pbs.org/wnet/peril-and-promise/2019/08/climate-second-democratic-debate/" TargetMode="External"/><Relationship Id="rId26" Type="http://schemas.openxmlformats.org/officeDocument/2006/relationships/hyperlink" Target="https://www2.ucar.edu/atmosnews/just-published/3995/nuclear-war-and-ultraviolet-radiation" TargetMode="External"/><Relationship Id="rId3" Type="http://schemas.openxmlformats.org/officeDocument/2006/relationships/styles" Target="styles.xml"/><Relationship Id="rId21" Type="http://schemas.openxmlformats.org/officeDocument/2006/relationships/hyperlink" Target="https://www.greentechmedia.com/articles/read/global-energy-transition-at-risk-from-us-china-trade-war%20//" TargetMode="External"/><Relationship Id="rId7" Type="http://schemas.openxmlformats.org/officeDocument/2006/relationships/hyperlink" Target="https://thehill.com/opinion/energy-environment/461809-a-global-climate-strike-isnt-enough" TargetMode="External"/><Relationship Id="rId12" Type="http://schemas.openxmlformats.org/officeDocument/2006/relationships/hyperlink" Target="http://rainbowrareearths.com/" TargetMode="External"/><Relationship Id="rId17" Type="http://schemas.openxmlformats.org/officeDocument/2006/relationships/hyperlink" Target="https://rauli.cbs.dk/index.php/cjas/article/view/4813" TargetMode="External"/><Relationship Id="rId25" Type="http://schemas.openxmlformats.org/officeDocument/2006/relationships/hyperlink" Target="https://ratical.org/radiation/NuclearExtinction/StarrNuclearWinterOct09.pdf" TargetMode="External"/><Relationship Id="rId2" Type="http://schemas.openxmlformats.org/officeDocument/2006/relationships/numbering" Target="numbering.xml"/><Relationship Id="rId16" Type="http://schemas.openxmlformats.org/officeDocument/2006/relationships/hyperlink" Target="https://www.bloomberg.com/graphics/2019-us-china-who-is-winning-the-tech-war/" TargetMode="External"/><Relationship Id="rId20" Type="http://schemas.openxmlformats.org/officeDocument/2006/relationships/hyperlink" Target="https://www.greentechmedia.com/authors/karl-erik-stromsta"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bbc.com/future/story/20150402-the-worst-place-on-earth" TargetMode="External"/><Relationship Id="rId24" Type="http://schemas.openxmlformats.org/officeDocument/2006/relationships/hyperlink" Target="https://ratical.org/radiation/NuclearExtinction/StevenStarr022815.html" TargetMode="External"/><Relationship Id="rId5" Type="http://schemas.openxmlformats.org/officeDocument/2006/relationships/webSettings" Target="webSettings.xml"/><Relationship Id="rId15" Type="http://schemas.openxmlformats.org/officeDocument/2006/relationships/hyperlink" Target="https://www.cnn.com/2020/01/14/politics/cost-of-china-tariff-trade-war/index.html" TargetMode="External"/><Relationship Id="rId23" Type="http://schemas.openxmlformats.org/officeDocument/2006/relationships/hyperlink" Target="https://icds.ee/en/escalation-of-the-china-us-trade-war-could-lead-to-an-economic-crisis%20//" TargetMode="External"/><Relationship Id="rId28" Type="http://schemas.openxmlformats.org/officeDocument/2006/relationships/theme" Target="theme/theme1.xml"/><Relationship Id="rId10" Type="http://schemas.openxmlformats.org/officeDocument/2006/relationships/hyperlink" Target="http://emps.exeter.ac.uk/csm/staff/fw223" TargetMode="External"/><Relationship Id="rId19" Type="http://schemas.openxmlformats.org/officeDocument/2006/relationships/hyperlink" Target="https://www.scientificamerican.com/article/why-china-is-dominating-the-solar-industry/" TargetMode="External"/><Relationship Id="rId4" Type="http://schemas.openxmlformats.org/officeDocument/2006/relationships/settings" Target="settings.xml"/><Relationship Id="rId9" Type="http://schemas.openxmlformats.org/officeDocument/2006/relationships/hyperlink" Target="https://www.theverge.com/2019/2/15/18226210/energy-renewables-materials-mining-environment-neodymium-copper-lithium-cobalt%20//" TargetMode="External"/><Relationship Id="rId14" Type="http://schemas.openxmlformats.org/officeDocument/2006/relationships/hyperlink" Target="https://www.greentechmedia.com/articles/read/how-the-us-can-better-compete-with-china-in-the-clean-energy-technology-cold-war%20//" TargetMode="External"/><Relationship Id="rId22" Type="http://schemas.openxmlformats.org/officeDocument/2006/relationships/hyperlink" Target="https://www.greentechmedia.com/articles/read/us-wind-boom-faces-new-threat-from-proposed-tower-tariff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310</TotalTime>
  <Pages>1</Pages>
  <Words>6291</Words>
  <Characters>35859</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157</cp:revision>
  <dcterms:created xsi:type="dcterms:W3CDTF">2021-06-24T20:38:00Z</dcterms:created>
  <dcterms:modified xsi:type="dcterms:W3CDTF">2021-12-04T14:11:00Z</dcterms:modified>
</cp:coreProperties>
</file>