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BD2F02" w14:textId="140F9B45" w:rsidR="000833B3" w:rsidRPr="00805F32" w:rsidRDefault="0038545A" w:rsidP="0038545A">
      <w:pPr>
        <w:pStyle w:val="Heading1"/>
        <w:rPr>
          <w:rFonts w:asciiTheme="minorHAnsi" w:hAnsiTheme="minorHAnsi" w:cstheme="minorHAnsi"/>
        </w:rPr>
      </w:pPr>
      <w:r w:rsidRPr="00805F32">
        <w:rPr>
          <w:rFonts w:asciiTheme="minorHAnsi" w:hAnsiTheme="minorHAnsi" w:cstheme="minorHAnsi"/>
        </w:rPr>
        <w:t>1NC</w:t>
      </w:r>
    </w:p>
    <w:p w14:paraId="35C470D9" w14:textId="46550E06" w:rsidR="0038545A" w:rsidRPr="00805F32" w:rsidRDefault="0038545A" w:rsidP="0038545A">
      <w:pPr>
        <w:pStyle w:val="Heading2"/>
        <w:rPr>
          <w:rFonts w:asciiTheme="minorHAnsi" w:hAnsiTheme="minorHAnsi" w:cstheme="minorHAnsi"/>
        </w:rPr>
      </w:pPr>
      <w:r w:rsidRPr="00805F32">
        <w:rPr>
          <w:rFonts w:asciiTheme="minorHAnsi" w:hAnsiTheme="minorHAnsi" w:cstheme="minorHAnsi"/>
        </w:rPr>
        <w:t>1</w:t>
      </w:r>
    </w:p>
    <w:p w14:paraId="4807E8E7" w14:textId="574CECA3" w:rsidR="0038545A" w:rsidRPr="00805F32" w:rsidRDefault="0038545A" w:rsidP="0038545A">
      <w:pPr>
        <w:pStyle w:val="Heading3"/>
        <w:rPr>
          <w:rFonts w:asciiTheme="minorHAnsi" w:hAnsiTheme="minorHAnsi" w:cstheme="minorHAnsi"/>
        </w:rPr>
      </w:pPr>
      <w:r w:rsidRPr="00805F32">
        <w:rPr>
          <w:rFonts w:asciiTheme="minorHAnsi" w:hAnsiTheme="minorHAnsi" w:cstheme="minorHAnsi"/>
        </w:rPr>
        <w:t>OFF</w:t>
      </w:r>
    </w:p>
    <w:p w14:paraId="3D1F1569" w14:textId="1413A990" w:rsidR="0038545A" w:rsidRPr="00805F32" w:rsidRDefault="0038545A" w:rsidP="00805F32">
      <w:pPr>
        <w:pStyle w:val="Heading4"/>
        <w:rPr>
          <w:rFonts w:asciiTheme="minorHAnsi" w:hAnsiTheme="minorHAnsi" w:cstheme="minorHAnsi"/>
        </w:rPr>
      </w:pPr>
      <w:r w:rsidRPr="00805F32">
        <w:rPr>
          <w:rFonts w:asciiTheme="minorHAnsi" w:hAnsiTheme="minorHAnsi" w:cstheme="minorHAnsi"/>
        </w:rPr>
        <w:t>Our interpretation is that topical affirmatives defend implementation of a policy action by a just government. To clarify, they must ONLY garner offense based off of “</w:t>
      </w:r>
      <w:r w:rsidR="00805F32" w:rsidRPr="00805F32">
        <w:rPr>
          <w:rFonts w:asciiTheme="minorHAnsi" w:hAnsiTheme="minorHAnsi" w:cstheme="minorHAnsi"/>
        </w:rPr>
        <w:t>A just government ought to recognize an unconditional right of workers to strike</w:t>
      </w:r>
      <w:r w:rsidR="00805F32" w:rsidRPr="00805F32">
        <w:rPr>
          <w:rFonts w:asciiTheme="minorHAnsi" w:hAnsiTheme="minorHAnsi" w:cstheme="minorHAnsi"/>
        </w:rPr>
        <w:t>”</w:t>
      </w:r>
    </w:p>
    <w:p w14:paraId="515CB451" w14:textId="6C7E760E" w:rsidR="00805F32" w:rsidRPr="00805F32" w:rsidRDefault="00805F32" w:rsidP="00805F32">
      <w:pPr>
        <w:rPr>
          <w:rFonts w:asciiTheme="minorHAnsi" w:hAnsiTheme="minorHAnsi" w:cstheme="minorHAnsi"/>
        </w:rPr>
      </w:pPr>
    </w:p>
    <w:p w14:paraId="4A83EB86" w14:textId="632574B8" w:rsidR="00805F32" w:rsidRPr="00805F32" w:rsidRDefault="00805F32" w:rsidP="00805F32">
      <w:pPr>
        <w:pStyle w:val="Heading4"/>
        <w:rPr>
          <w:rFonts w:asciiTheme="minorHAnsi" w:hAnsiTheme="minorHAnsi" w:cstheme="minorHAnsi"/>
        </w:rPr>
      </w:pPr>
      <w:r w:rsidRPr="00805F32">
        <w:rPr>
          <w:rFonts w:asciiTheme="minorHAnsi" w:hAnsiTheme="minorHAnsi" w:cstheme="minorHAnsi"/>
        </w:rPr>
        <w:t>They don’t</w:t>
      </w:r>
      <w:r w:rsidR="004B2EDD">
        <w:rPr>
          <w:rFonts w:asciiTheme="minorHAnsi" w:hAnsiTheme="minorHAnsi" w:cstheme="minorHAnsi"/>
        </w:rPr>
        <w:t xml:space="preserve"> – their actor is not a just government and hold the line on I-meets – any change on a single word of the resolution still links to our offense</w:t>
      </w:r>
    </w:p>
    <w:p w14:paraId="3EDD184B" w14:textId="42F9CEC9" w:rsidR="00805F32" w:rsidRPr="00805F32" w:rsidRDefault="00805F32" w:rsidP="00805F32">
      <w:pPr>
        <w:rPr>
          <w:rFonts w:asciiTheme="minorHAnsi" w:hAnsiTheme="minorHAnsi" w:cstheme="minorHAnsi"/>
        </w:rPr>
      </w:pPr>
    </w:p>
    <w:p w14:paraId="5F7BD2EF" w14:textId="77777777" w:rsidR="00805F32" w:rsidRPr="00805F32" w:rsidRDefault="00805F32" w:rsidP="00805F32">
      <w:pPr>
        <w:pStyle w:val="Heading4"/>
        <w:rPr>
          <w:rFonts w:asciiTheme="minorHAnsi" w:eastAsia="Calibri" w:hAnsiTheme="minorHAnsi" w:cstheme="minorHAnsi"/>
        </w:rPr>
      </w:pPr>
      <w:r w:rsidRPr="00805F32">
        <w:rPr>
          <w:rFonts w:asciiTheme="minorHAnsi" w:eastAsia="Calibri" w:hAnsiTheme="minorHAnsi" w:cstheme="minorHAnsi"/>
        </w:rPr>
        <w:t xml:space="preserve">Resolved requires policy action </w:t>
      </w:r>
    </w:p>
    <w:p w14:paraId="2C581316" w14:textId="77777777" w:rsidR="00805F32" w:rsidRPr="00805F32" w:rsidRDefault="00805F32" w:rsidP="00805F32">
      <w:pPr>
        <w:rPr>
          <w:rFonts w:asciiTheme="minorHAnsi" w:hAnsiTheme="minorHAnsi" w:cstheme="minorHAnsi"/>
        </w:rPr>
      </w:pPr>
      <w:r w:rsidRPr="00805F32">
        <w:rPr>
          <w:rStyle w:val="StyleDate"/>
          <w:rFonts w:asciiTheme="minorHAnsi" w:hAnsiTheme="minorHAnsi" w:cstheme="minorHAnsi"/>
        </w:rPr>
        <w:t>Louisiana State Legislature</w:t>
      </w:r>
      <w:r w:rsidRPr="00805F32">
        <w:rPr>
          <w:rStyle w:val="Style13ptBold"/>
          <w:rFonts w:asciiTheme="minorHAnsi" w:hAnsiTheme="minorHAnsi" w:cstheme="minorHAnsi"/>
        </w:rPr>
        <w:t xml:space="preserve"> (</w:t>
      </w:r>
      <w:hyperlink r:id="rId6" w:history="1">
        <w:r w:rsidRPr="00805F32">
          <w:rPr>
            <w:rStyle w:val="Hyperlink"/>
            <w:rFonts w:asciiTheme="minorHAnsi" w:hAnsiTheme="minorHAnsi" w:cstheme="minorHAnsi"/>
          </w:rPr>
          <w:t>https://www.legis.la.gov/legis/Glossary.aspx</w:t>
        </w:r>
      </w:hyperlink>
      <w:r w:rsidRPr="00805F32">
        <w:rPr>
          <w:rStyle w:val="Hyperlink"/>
          <w:rFonts w:asciiTheme="minorHAnsi" w:hAnsiTheme="minorHAnsi" w:cstheme="minorHAnsi"/>
        </w:rPr>
        <w:t>)</w:t>
      </w:r>
      <w:r w:rsidRPr="00805F32">
        <w:rPr>
          <w:rFonts w:asciiTheme="minorHAnsi" w:hAnsiTheme="minorHAnsi" w:cstheme="minorHAnsi"/>
        </w:rPr>
        <w:t xml:space="preserve"> Ngong</w:t>
      </w:r>
    </w:p>
    <w:p w14:paraId="49E0FAEC" w14:textId="77777777" w:rsidR="00805F32" w:rsidRPr="00805F32" w:rsidRDefault="00805F32" w:rsidP="00805F32">
      <w:pPr>
        <w:rPr>
          <w:rFonts w:asciiTheme="minorHAnsi" w:hAnsiTheme="minorHAnsi" w:cstheme="minorHAnsi"/>
          <w:b/>
          <w:highlight w:val="yellow"/>
          <w:u w:val="single"/>
          <w:shd w:val="clear" w:color="auto" w:fill="00FFFF"/>
        </w:rPr>
      </w:pPr>
      <w:r w:rsidRPr="00805F32">
        <w:rPr>
          <w:rFonts w:asciiTheme="minorHAnsi" w:hAnsiTheme="minorHAnsi" w:cstheme="minorHAnsi"/>
          <w:b/>
          <w:highlight w:val="yellow"/>
          <w:u w:val="single"/>
          <w:shd w:val="clear" w:color="auto" w:fill="00FFFF"/>
        </w:rPr>
        <w:t xml:space="preserve">Resolution  </w:t>
      </w:r>
    </w:p>
    <w:p w14:paraId="570717F5" w14:textId="77777777" w:rsidR="00805F32" w:rsidRPr="00805F32" w:rsidRDefault="00805F32" w:rsidP="00805F32">
      <w:pPr>
        <w:rPr>
          <w:rFonts w:asciiTheme="minorHAnsi" w:hAnsiTheme="minorHAnsi" w:cstheme="minorHAnsi"/>
        </w:rPr>
      </w:pPr>
      <w:r w:rsidRPr="00805F32">
        <w:rPr>
          <w:rFonts w:asciiTheme="minorHAnsi" w:hAnsiTheme="minorHAnsi" w:cstheme="minorHAnsi"/>
          <w:b/>
          <w:highlight w:val="yellow"/>
          <w:u w:val="single"/>
          <w:shd w:val="clear" w:color="auto" w:fill="00FFFF"/>
        </w:rPr>
        <w:t>A legislative instrument</w:t>
      </w:r>
      <w:r w:rsidRPr="00805F32">
        <w:rPr>
          <w:rFonts w:asciiTheme="minorHAnsi" w:hAnsiTheme="minorHAnsi" w:cstheme="minorHAnsi"/>
          <w:u w:val="single"/>
        </w:rPr>
        <w:t xml:space="preserve"> </w:t>
      </w:r>
      <w:r w:rsidRPr="00805F32">
        <w:rPr>
          <w:rFonts w:asciiTheme="minorHAnsi" w:hAnsiTheme="minorHAnsi" w:cstheme="minorHAnsi"/>
          <w:sz w:val="16"/>
        </w:rPr>
        <w:t xml:space="preserve">that generally is </w:t>
      </w:r>
      <w:r w:rsidRPr="00805F32">
        <w:rPr>
          <w:rFonts w:asciiTheme="minorHAnsi" w:hAnsiTheme="minorHAnsi" w:cstheme="minorHAnsi"/>
          <w:b/>
          <w:highlight w:val="yellow"/>
          <w:u w:val="single"/>
          <w:shd w:val="clear" w:color="auto" w:fill="00FFFF"/>
        </w:rPr>
        <w:t>used for</w:t>
      </w:r>
      <w:r w:rsidRPr="00805F32">
        <w:rPr>
          <w:rFonts w:asciiTheme="minorHAnsi" w:hAnsiTheme="minorHAnsi" w:cstheme="minorHAnsi"/>
          <w:sz w:val="16"/>
        </w:rPr>
        <w:t xml:space="preserve"> making declarations,  </w:t>
      </w:r>
      <w:r w:rsidRPr="00805F32">
        <w:rPr>
          <w:rFonts w:asciiTheme="minorHAnsi" w:hAnsiTheme="minorHAnsi" w:cstheme="minorHAnsi"/>
          <w:b/>
          <w:highlight w:val="yellow"/>
          <w:u w:val="single"/>
          <w:shd w:val="clear" w:color="auto" w:fill="00FFFF"/>
        </w:rPr>
        <w:t>stating policies</w:t>
      </w:r>
      <w:r w:rsidRPr="00805F32">
        <w:rPr>
          <w:rFonts w:asciiTheme="minorHAnsi" w:hAnsiTheme="minorHAnsi" w:cstheme="minorHAnsi"/>
          <w:sz w:val="16"/>
          <w:highlight w:val="yellow"/>
        </w:rPr>
        <w:t>,</w:t>
      </w:r>
      <w:r w:rsidRPr="00805F32">
        <w:rPr>
          <w:rFonts w:asciiTheme="minorHAnsi" w:hAnsiTheme="minorHAnsi" w:cstheme="minorHAnsi"/>
          <w:sz w:val="16"/>
        </w:rPr>
        <w:t xml:space="preserve"> and making decisions where some other form is not  required. A bill includes the constitutionally required enacting clause; </w:t>
      </w:r>
      <w:r w:rsidRPr="00805F32">
        <w:rPr>
          <w:rFonts w:asciiTheme="minorHAnsi" w:hAnsiTheme="minorHAnsi" w:cstheme="minorHAnsi"/>
          <w:u w:val="single"/>
        </w:rPr>
        <w:t xml:space="preserve">a  resolution </w:t>
      </w:r>
      <w:r w:rsidRPr="00805F32">
        <w:rPr>
          <w:rFonts w:asciiTheme="minorHAnsi" w:hAnsiTheme="minorHAnsi" w:cstheme="minorHAnsi"/>
          <w:b/>
          <w:highlight w:val="yellow"/>
          <w:u w:val="single"/>
          <w:shd w:val="clear" w:color="auto" w:fill="00FFFF"/>
        </w:rPr>
        <w:t>uses the term "resolved".</w:t>
      </w:r>
      <w:r w:rsidRPr="00805F32">
        <w:rPr>
          <w:rFonts w:asciiTheme="minorHAnsi" w:hAnsiTheme="minorHAnsi" w:cstheme="minorHAnsi"/>
          <w:sz w:val="16"/>
        </w:rPr>
        <w:t xml:space="preserve"> Not subject to a time limit for  introduction nor to governor's veto. ( Const. Art. III, §17(B) and House  Rules 8.11 , 13.1 , 6.8 , and 7.4</w:t>
      </w:r>
      <w:r w:rsidRPr="00805F32">
        <w:rPr>
          <w:rFonts w:asciiTheme="minorHAnsi" w:hAnsiTheme="minorHAnsi" w:cstheme="minorHAnsi"/>
        </w:rPr>
        <w:t xml:space="preserve"> and Senate Rules 10.9, 13.5 and 15.1)</w:t>
      </w:r>
    </w:p>
    <w:p w14:paraId="3B83F422" w14:textId="77777777" w:rsidR="00805F32" w:rsidRPr="00805F32" w:rsidRDefault="00805F32" w:rsidP="00805F32">
      <w:pPr>
        <w:rPr>
          <w:rFonts w:asciiTheme="minorHAnsi" w:hAnsiTheme="minorHAnsi" w:cstheme="minorHAnsi"/>
        </w:rPr>
      </w:pPr>
    </w:p>
    <w:p w14:paraId="50398542" w14:textId="77777777" w:rsidR="00805F32" w:rsidRPr="00805F32" w:rsidRDefault="00805F32" w:rsidP="00805F32">
      <w:pPr>
        <w:pStyle w:val="Heading4"/>
        <w:rPr>
          <w:rFonts w:asciiTheme="minorHAnsi" w:hAnsiTheme="minorHAnsi" w:cstheme="minorHAnsi"/>
        </w:rPr>
      </w:pPr>
      <w:r w:rsidRPr="00805F32">
        <w:rPr>
          <w:rFonts w:asciiTheme="minorHAnsi" w:hAnsiTheme="minorHAnsi" w:cstheme="minorHAnsi"/>
        </w:rPr>
        <w:t>Vote Neg:</w:t>
      </w:r>
    </w:p>
    <w:p w14:paraId="49BA04B3" w14:textId="77777777" w:rsidR="00805F32" w:rsidRPr="00805F32" w:rsidRDefault="00805F32" w:rsidP="00805F32">
      <w:pPr>
        <w:rPr>
          <w:rFonts w:asciiTheme="minorHAnsi" w:hAnsiTheme="minorHAnsi" w:cstheme="minorHAnsi"/>
        </w:rPr>
      </w:pPr>
    </w:p>
    <w:p w14:paraId="00532B10" w14:textId="4F43AB84" w:rsidR="00805F32" w:rsidRPr="00805F32" w:rsidRDefault="00805F32" w:rsidP="00805F32">
      <w:pPr>
        <w:pStyle w:val="Heading4"/>
        <w:rPr>
          <w:rFonts w:asciiTheme="minorHAnsi" w:hAnsiTheme="minorHAnsi" w:cstheme="minorHAnsi"/>
        </w:rPr>
      </w:pPr>
      <w:r w:rsidRPr="00805F32">
        <w:rPr>
          <w:rFonts w:asciiTheme="minorHAnsi" w:hAnsiTheme="minorHAnsi" w:cstheme="minorHAnsi"/>
        </w:rPr>
        <w:t xml:space="preserve">Their interp </w:t>
      </w:r>
      <w:r w:rsidRPr="00805F32">
        <w:rPr>
          <w:rFonts w:asciiTheme="minorHAnsi" w:hAnsiTheme="minorHAnsi" w:cstheme="minorHAnsi"/>
          <w:u w:val="single"/>
        </w:rPr>
        <w:t>explodes limits</w:t>
      </w:r>
      <w:r w:rsidRPr="00805F32">
        <w:rPr>
          <w:rFonts w:asciiTheme="minorHAnsi" w:hAnsiTheme="minorHAnsi" w:cstheme="minorHAnsi"/>
        </w:rPr>
        <w:t xml:space="preserve"> and allows affs to monopolize the </w:t>
      </w:r>
      <w:r w:rsidRPr="00805F32">
        <w:rPr>
          <w:rFonts w:asciiTheme="minorHAnsi" w:hAnsiTheme="minorHAnsi" w:cstheme="minorHAnsi"/>
          <w:u w:val="single"/>
        </w:rPr>
        <w:t>moral high ground</w:t>
      </w:r>
      <w:r w:rsidRPr="00805F32">
        <w:rPr>
          <w:rFonts w:asciiTheme="minorHAnsi" w:hAnsiTheme="minorHAnsi" w:cstheme="minorHAnsi"/>
        </w:rPr>
        <w:t xml:space="preserve">. The lack of a stable mechanism lets them </w:t>
      </w:r>
      <w:r w:rsidRPr="00805F32">
        <w:rPr>
          <w:rFonts w:asciiTheme="minorHAnsi" w:hAnsiTheme="minorHAnsi" w:cstheme="minorHAnsi"/>
          <w:u w:val="single"/>
        </w:rPr>
        <w:t>radically re-contextualize</w:t>
      </w:r>
      <w:r w:rsidRPr="00805F32">
        <w:rPr>
          <w:rFonts w:asciiTheme="minorHAnsi" w:hAnsiTheme="minorHAnsi" w:cstheme="minorHAnsi"/>
        </w:rPr>
        <w:t xml:space="preserve"> their aff and </w:t>
      </w:r>
      <w:r w:rsidRPr="00805F32">
        <w:rPr>
          <w:rFonts w:asciiTheme="minorHAnsi" w:hAnsiTheme="minorHAnsi" w:cstheme="minorHAnsi"/>
          <w:u w:val="single"/>
        </w:rPr>
        <w:t>erase neg ground</w:t>
      </w:r>
      <w:r w:rsidRPr="00805F32">
        <w:rPr>
          <w:rFonts w:asciiTheme="minorHAnsi" w:hAnsiTheme="minorHAnsi" w:cstheme="minorHAnsi"/>
        </w:rPr>
        <w:t xml:space="preserve"> via perms – that causes a race to the margins where they’re incentivized to defend uncontestable statements like “racism bad” </w:t>
      </w:r>
      <w:r>
        <w:rPr>
          <w:rFonts w:asciiTheme="minorHAnsi" w:hAnsiTheme="minorHAnsi" w:cstheme="minorHAnsi"/>
        </w:rPr>
        <w:t>which is also psychologically violent.</w:t>
      </w:r>
      <w:r w:rsidRPr="00805F32">
        <w:rPr>
          <w:rFonts w:asciiTheme="minorHAnsi" w:hAnsiTheme="minorHAnsi" w:cstheme="minorHAnsi"/>
        </w:rPr>
        <w:t xml:space="preserve"> Caselists are concessionary, unpredictable, beaten by perms, and don’t justify their model.</w:t>
      </w:r>
    </w:p>
    <w:p w14:paraId="11A7A4BC" w14:textId="77777777" w:rsidR="00805F32" w:rsidRPr="00805F32" w:rsidRDefault="00805F32" w:rsidP="00805F32">
      <w:pPr>
        <w:rPr>
          <w:rFonts w:asciiTheme="minorHAnsi" w:hAnsiTheme="minorHAnsi" w:cstheme="minorHAnsi"/>
        </w:rPr>
      </w:pPr>
    </w:p>
    <w:p w14:paraId="6767824F" w14:textId="77777777" w:rsidR="00805F32" w:rsidRPr="00805F32" w:rsidRDefault="00805F32" w:rsidP="00805F32">
      <w:pPr>
        <w:pStyle w:val="Heading4"/>
        <w:rPr>
          <w:rFonts w:asciiTheme="minorHAnsi" w:eastAsia="Times New Roman" w:hAnsiTheme="minorHAnsi" w:cstheme="minorHAnsi"/>
          <w:sz w:val="18"/>
          <w:szCs w:val="18"/>
        </w:rPr>
      </w:pPr>
      <w:r w:rsidRPr="00805F32">
        <w:rPr>
          <w:rFonts w:asciiTheme="minorHAnsi" w:hAnsiTheme="minorHAnsi" w:cstheme="minorHAnsi"/>
        </w:rPr>
        <w:t xml:space="preserve">2] </w:t>
      </w:r>
      <w:r w:rsidRPr="00805F32">
        <w:rPr>
          <w:rFonts w:asciiTheme="minorHAnsi" w:eastAsia="Times New Roman" w:hAnsiTheme="minorHAnsi" w:cstheme="minorHAnsi"/>
        </w:rPr>
        <w:t>SSD is good – it forces debaters to consider a controversial issue from multiple perspectives. Non-T affs allow individuals to establish their own metrics for what they want to debate leading to ideological dogmatism, while SSD encompasses your education.</w:t>
      </w:r>
    </w:p>
    <w:p w14:paraId="08FEF9E2" w14:textId="77777777" w:rsidR="00805F32" w:rsidRPr="00805F32" w:rsidRDefault="00805F32" w:rsidP="00805F32">
      <w:pPr>
        <w:rPr>
          <w:rFonts w:asciiTheme="minorHAnsi" w:hAnsiTheme="minorHAnsi" w:cstheme="minorHAnsi"/>
        </w:rPr>
      </w:pPr>
    </w:p>
    <w:p w14:paraId="38C50F58" w14:textId="5E4F903E" w:rsidR="00805F32" w:rsidRDefault="00805F32" w:rsidP="00805F32">
      <w:pPr>
        <w:pStyle w:val="Heading4"/>
        <w:rPr>
          <w:rFonts w:asciiTheme="minorHAnsi" w:hAnsiTheme="minorHAnsi" w:cstheme="minorHAnsi"/>
        </w:rPr>
      </w:pPr>
      <w:r w:rsidRPr="00805F32">
        <w:rPr>
          <w:rFonts w:asciiTheme="minorHAnsi" w:hAnsiTheme="minorHAnsi" w:cstheme="minorHAnsi"/>
        </w:rPr>
        <w:t xml:space="preserve">3] TVA: </w:t>
      </w:r>
      <w:r w:rsidR="004B2EDD">
        <w:rPr>
          <w:rFonts w:asciiTheme="minorHAnsi" w:hAnsiTheme="minorHAnsi" w:cstheme="minorHAnsi"/>
        </w:rPr>
        <w:t xml:space="preserve">Read the affirmative as with a just government as the actor which solves 100% of offense </w:t>
      </w:r>
    </w:p>
    <w:p w14:paraId="2399B51D" w14:textId="77777777" w:rsidR="004B2EDD" w:rsidRPr="004B2EDD" w:rsidRDefault="004B2EDD" w:rsidP="004B2EDD"/>
    <w:p w14:paraId="5761DAA3" w14:textId="77777777" w:rsidR="00805F32" w:rsidRPr="00805F32" w:rsidRDefault="00805F32" w:rsidP="00805F32">
      <w:pPr>
        <w:pStyle w:val="Heading4"/>
        <w:rPr>
          <w:rFonts w:asciiTheme="minorHAnsi" w:hAnsiTheme="minorHAnsi" w:cstheme="minorHAnsi"/>
        </w:rPr>
      </w:pPr>
      <w:r w:rsidRPr="00805F32">
        <w:rPr>
          <w:rFonts w:asciiTheme="minorHAnsi" w:hAnsiTheme="minorHAnsi" w:cstheme="minorHAnsi"/>
        </w:rPr>
        <w:t xml:space="preserve">4] Fairness is an impact – </w:t>
      </w:r>
    </w:p>
    <w:p w14:paraId="600D7B60" w14:textId="77777777" w:rsidR="00805F32" w:rsidRPr="00805F32" w:rsidRDefault="00805F32" w:rsidP="00805F32">
      <w:pPr>
        <w:pStyle w:val="Heading4"/>
        <w:rPr>
          <w:rFonts w:asciiTheme="minorHAnsi" w:hAnsiTheme="minorHAnsi" w:cstheme="minorHAnsi"/>
        </w:rPr>
      </w:pPr>
      <w:r w:rsidRPr="00805F32">
        <w:rPr>
          <w:rFonts w:asciiTheme="minorHAnsi" w:hAnsiTheme="minorHAnsi" w:cstheme="minorHAnsi"/>
        </w:rPr>
        <w:t xml:space="preserve">A] Fairness is </w:t>
      </w:r>
      <w:r w:rsidRPr="00805F32">
        <w:rPr>
          <w:rFonts w:asciiTheme="minorHAnsi" w:hAnsiTheme="minorHAnsi" w:cstheme="minorHAnsi"/>
          <w:u w:val="single"/>
        </w:rPr>
        <w:t>good</w:t>
      </w:r>
      <w:r w:rsidRPr="00805F32">
        <w:rPr>
          <w:rFonts w:asciiTheme="minorHAnsi" w:hAnsiTheme="minorHAnsi" w:cstheme="minorHAnsi"/>
        </w:rPr>
        <w:t xml:space="preserve"> and </w:t>
      </w:r>
      <w:r w:rsidRPr="00805F32">
        <w:rPr>
          <w:rFonts w:asciiTheme="minorHAnsi" w:hAnsiTheme="minorHAnsi" w:cstheme="minorHAnsi"/>
          <w:u w:val="single"/>
        </w:rPr>
        <w:t>prior</w:t>
      </w:r>
      <w:r w:rsidRPr="00805F32">
        <w:rPr>
          <w:rFonts w:asciiTheme="minorHAnsi" w:hAnsiTheme="minorHAnsi" w:cstheme="minorHAnsi"/>
        </w:rPr>
        <w:t xml:space="preserve"> – debate’s a game that </w:t>
      </w:r>
      <w:r w:rsidRPr="00805F32">
        <w:rPr>
          <w:rFonts w:asciiTheme="minorHAnsi" w:hAnsiTheme="minorHAnsi" w:cstheme="minorHAnsi"/>
          <w:u w:val="single"/>
        </w:rPr>
        <w:t>requires</w:t>
      </w:r>
      <w:r w:rsidRPr="00805F32">
        <w:rPr>
          <w:rFonts w:asciiTheme="minorHAnsi" w:hAnsiTheme="minorHAnsi" w:cstheme="minorHAnsi"/>
        </w:rPr>
        <w:t xml:space="preserve"> effective competition and negation, which makes their offense </w:t>
      </w:r>
      <w:r w:rsidRPr="00805F32">
        <w:rPr>
          <w:rFonts w:asciiTheme="minorHAnsi" w:hAnsiTheme="minorHAnsi" w:cstheme="minorHAnsi"/>
          <w:u w:val="single"/>
        </w:rPr>
        <w:t>inevitable</w:t>
      </w:r>
      <w:r w:rsidRPr="00805F32">
        <w:rPr>
          <w:rFonts w:asciiTheme="minorHAnsi" w:hAnsiTheme="minorHAnsi" w:cstheme="minorHAnsi"/>
        </w:rPr>
        <w:t xml:space="preserve">, it internal link turns clash and engagement. </w:t>
      </w:r>
    </w:p>
    <w:p w14:paraId="0042FBC1" w14:textId="77777777" w:rsidR="00805F32" w:rsidRPr="00805F32" w:rsidRDefault="00805F32" w:rsidP="00805F32">
      <w:pPr>
        <w:pStyle w:val="Heading4"/>
        <w:rPr>
          <w:rFonts w:asciiTheme="minorHAnsi" w:hAnsiTheme="minorHAnsi" w:cstheme="minorHAnsi"/>
        </w:rPr>
      </w:pPr>
      <w:r w:rsidRPr="00805F32">
        <w:rPr>
          <w:rFonts w:asciiTheme="minorHAnsi" w:hAnsiTheme="minorHAnsi" w:cstheme="minorHAnsi"/>
        </w:rPr>
        <w:t xml:space="preserve">B] Cutting negs to </w:t>
      </w:r>
      <w:r w:rsidRPr="00805F32">
        <w:rPr>
          <w:rFonts w:asciiTheme="minorHAnsi" w:hAnsiTheme="minorHAnsi" w:cstheme="minorHAnsi"/>
          <w:u w:val="single"/>
        </w:rPr>
        <w:t>every possible</w:t>
      </w:r>
      <w:r w:rsidRPr="00805F32">
        <w:rPr>
          <w:rFonts w:asciiTheme="minorHAnsi" w:hAnsiTheme="minorHAnsi" w:cstheme="minorHAnsi"/>
        </w:rPr>
        <w:t xml:space="preserve"> aff wrecks </w:t>
      </w:r>
      <w:r w:rsidRPr="00805F32">
        <w:rPr>
          <w:rFonts w:asciiTheme="minorHAnsi" w:hAnsiTheme="minorHAnsi" w:cstheme="minorHAnsi"/>
          <w:u w:val="single"/>
        </w:rPr>
        <w:t>small schools</w:t>
      </w:r>
      <w:r w:rsidRPr="00805F32">
        <w:rPr>
          <w:rFonts w:asciiTheme="minorHAnsi" w:hAnsiTheme="minorHAnsi" w:cstheme="minorHAnsi"/>
        </w:rPr>
        <w:t xml:space="preserve">, which has a disparate impact on </w:t>
      </w:r>
      <w:r w:rsidRPr="00805F32">
        <w:rPr>
          <w:rFonts w:asciiTheme="minorHAnsi" w:hAnsiTheme="minorHAnsi" w:cstheme="minorHAnsi"/>
          <w:u w:val="single"/>
        </w:rPr>
        <w:t>under-resourced</w:t>
      </w:r>
      <w:r w:rsidRPr="00805F32">
        <w:rPr>
          <w:rFonts w:asciiTheme="minorHAnsi" w:hAnsiTheme="minorHAnsi" w:cstheme="minorHAnsi"/>
        </w:rPr>
        <w:t xml:space="preserve"> and </w:t>
      </w:r>
      <w:r w:rsidRPr="00805F32">
        <w:rPr>
          <w:rFonts w:asciiTheme="minorHAnsi" w:hAnsiTheme="minorHAnsi" w:cstheme="minorHAnsi"/>
          <w:u w:val="single"/>
        </w:rPr>
        <w:t>minority</w:t>
      </w:r>
      <w:r w:rsidRPr="00805F32">
        <w:rPr>
          <w:rFonts w:asciiTheme="minorHAnsi" w:hAnsiTheme="minorHAnsi" w:cstheme="minorHAnsi"/>
        </w:rPr>
        <w:t xml:space="preserve"> debaters. </w:t>
      </w:r>
    </w:p>
    <w:p w14:paraId="24C0C17B" w14:textId="77777777" w:rsidR="00805F32" w:rsidRPr="00805F32" w:rsidRDefault="00805F32" w:rsidP="00805F32">
      <w:pPr>
        <w:pStyle w:val="Heading4"/>
        <w:rPr>
          <w:rFonts w:asciiTheme="minorHAnsi" w:hAnsiTheme="minorHAnsi" w:cstheme="minorHAnsi"/>
        </w:rPr>
      </w:pPr>
      <w:r w:rsidRPr="00805F32">
        <w:rPr>
          <w:rFonts w:asciiTheme="minorHAnsi" w:hAnsiTheme="minorHAnsi" w:cstheme="minorHAnsi"/>
        </w:rPr>
        <w:t>C] Can’t weigh the aff—it’s just as likely that they’re winning it because we weren’t able to effectively prepare to defeat it.</w:t>
      </w:r>
    </w:p>
    <w:p w14:paraId="11CB3F2A" w14:textId="77777777" w:rsidR="00805F32" w:rsidRPr="00805F32" w:rsidRDefault="00805F32" w:rsidP="00805F32">
      <w:pPr>
        <w:pStyle w:val="Heading4"/>
        <w:rPr>
          <w:rFonts w:asciiTheme="minorHAnsi" w:hAnsiTheme="minorHAnsi" w:cstheme="minorHAnsi"/>
          <w:b w:val="0"/>
        </w:rPr>
      </w:pPr>
      <w:r w:rsidRPr="00805F32">
        <w:rPr>
          <w:rFonts w:asciiTheme="minorHAnsi" w:hAnsiTheme="minorHAnsi" w:cstheme="minorHAnsi"/>
        </w:rPr>
        <w:t xml:space="preserve">D] Inescapable – the AC conforms to every norm of debate – speed, speech times, ballots – proves they value playing the game and isolating T as the one bad rule is arbitrary. </w:t>
      </w:r>
    </w:p>
    <w:p w14:paraId="3D42E7F4" w14:textId="77777777" w:rsidR="00805F32" w:rsidRPr="00805F32" w:rsidRDefault="00805F32" w:rsidP="00805F32">
      <w:pPr>
        <w:pStyle w:val="Heading4"/>
        <w:rPr>
          <w:rFonts w:asciiTheme="minorHAnsi" w:hAnsiTheme="minorHAnsi" w:cstheme="minorHAnsi"/>
        </w:rPr>
      </w:pPr>
      <w:r w:rsidRPr="00805F32">
        <w:rPr>
          <w:rFonts w:asciiTheme="minorHAnsi" w:hAnsiTheme="minorHAnsi" w:cstheme="minorHAnsi"/>
        </w:rPr>
        <w:t>E] Probability – ballots can’t shape our subjectivity or create broad political change but can rectify in-round skews.</w:t>
      </w:r>
    </w:p>
    <w:p w14:paraId="4AC9503C" w14:textId="77777777" w:rsidR="00805F32" w:rsidRPr="00805F32" w:rsidRDefault="00805F32" w:rsidP="00805F32">
      <w:pPr>
        <w:rPr>
          <w:rFonts w:asciiTheme="minorHAnsi" w:hAnsiTheme="minorHAnsi" w:cstheme="minorHAnsi"/>
        </w:rPr>
      </w:pPr>
    </w:p>
    <w:p w14:paraId="2817EA69" w14:textId="77777777" w:rsidR="00805F32" w:rsidRPr="00805F32" w:rsidRDefault="00805F32" w:rsidP="00805F32">
      <w:pPr>
        <w:pStyle w:val="Heading4"/>
        <w:rPr>
          <w:rFonts w:asciiTheme="minorHAnsi" w:hAnsiTheme="minorHAnsi" w:cstheme="minorHAnsi"/>
        </w:rPr>
      </w:pPr>
      <w:r w:rsidRPr="00805F32">
        <w:rPr>
          <w:rFonts w:asciiTheme="minorHAnsi" w:hAnsiTheme="minorHAnsi" w:cstheme="minorHAnsi"/>
        </w:rPr>
        <w:t>No impact turns:</w:t>
      </w:r>
    </w:p>
    <w:p w14:paraId="3888851A" w14:textId="77777777" w:rsidR="00805F32" w:rsidRPr="00805F32" w:rsidRDefault="00805F32" w:rsidP="00805F32">
      <w:pPr>
        <w:pStyle w:val="Heading4"/>
        <w:rPr>
          <w:rFonts w:asciiTheme="minorHAnsi" w:hAnsiTheme="minorHAnsi" w:cstheme="minorHAnsi"/>
        </w:rPr>
      </w:pPr>
      <w:r w:rsidRPr="00805F32">
        <w:rPr>
          <w:rFonts w:asciiTheme="minorHAnsi" w:hAnsiTheme="minorHAnsi" w:cstheme="minorHAnsi"/>
        </w:rPr>
        <w:t>1] T is just an argument for why the aff is a bad idea, which is what every single negative position says—there’s nothing unique about T that causes violence but the cap k or case turns don’t</w:t>
      </w:r>
    </w:p>
    <w:p w14:paraId="686710CF" w14:textId="77777777" w:rsidR="00805F32" w:rsidRPr="00805F32" w:rsidRDefault="00805F32" w:rsidP="00805F32">
      <w:pPr>
        <w:pStyle w:val="Heading4"/>
        <w:rPr>
          <w:rFonts w:asciiTheme="minorHAnsi" w:hAnsiTheme="minorHAnsi" w:cstheme="minorHAnsi"/>
        </w:rPr>
      </w:pPr>
      <w:r w:rsidRPr="00805F32">
        <w:rPr>
          <w:rFonts w:asciiTheme="minorHAnsi" w:hAnsiTheme="minorHAnsi" w:cstheme="minorHAnsi"/>
          <w:u w:val="single"/>
        </w:rPr>
        <w:t>2] T isn’t violent</w:t>
      </w:r>
      <w:r w:rsidRPr="00805F32">
        <w:rPr>
          <w:rFonts w:asciiTheme="minorHAnsi" w:hAnsiTheme="minorHAnsi" w:cstheme="minorHAnsi"/>
        </w:rPr>
        <w:t xml:space="preserve"> – A] I don’t have the power to impose a norm – only to convince you my side is better.  T doesn’t ban you from the activity – the whole point is that norms should be contestable B] Exclusion is inevitable – every role of the ballot excludes some arguments and even saying T bad excludes it – that means we should delineate ground along reciprocal lines, not abandon division altogether. </w:t>
      </w:r>
    </w:p>
    <w:p w14:paraId="54FCB149" w14:textId="77777777" w:rsidR="00805F32" w:rsidRPr="00805F32" w:rsidRDefault="00805F32" w:rsidP="00805F32">
      <w:pPr>
        <w:keepNext/>
        <w:keepLines/>
        <w:spacing w:before="40"/>
        <w:outlineLvl w:val="3"/>
        <w:rPr>
          <w:rFonts w:asciiTheme="minorHAnsi" w:eastAsiaTheme="majorEastAsia" w:hAnsiTheme="minorHAnsi" w:cstheme="minorHAnsi"/>
          <w:b/>
          <w:bCs/>
          <w:sz w:val="26"/>
          <w:szCs w:val="26"/>
        </w:rPr>
      </w:pPr>
      <w:r w:rsidRPr="00805F32">
        <w:rPr>
          <w:rFonts w:asciiTheme="minorHAnsi" w:eastAsiaTheme="majorEastAsia" w:hAnsiTheme="minorHAnsi" w:cstheme="minorHAnsi"/>
          <w:b/>
          <w:bCs/>
          <w:sz w:val="26"/>
          <w:szCs w:val="26"/>
        </w:rPr>
        <w:t xml:space="preserve">Use </w:t>
      </w:r>
      <w:r w:rsidRPr="00805F32">
        <w:rPr>
          <w:rFonts w:asciiTheme="minorHAnsi" w:eastAsiaTheme="majorEastAsia" w:hAnsiTheme="minorHAnsi" w:cstheme="minorHAnsi"/>
          <w:b/>
          <w:bCs/>
          <w:sz w:val="26"/>
          <w:szCs w:val="26"/>
          <w:u w:val="single"/>
        </w:rPr>
        <w:t>competing interps</w:t>
      </w:r>
      <w:r w:rsidRPr="00805F32">
        <w:rPr>
          <w:rFonts w:asciiTheme="minorHAnsi" w:eastAsiaTheme="majorEastAsia" w:hAnsiTheme="minorHAnsi" w:cstheme="minorHAnsi"/>
          <w:b/>
          <w:bCs/>
          <w:sz w:val="26"/>
          <w:szCs w:val="26"/>
        </w:rPr>
        <w:t>—reasonability collapses to offense defense paradigm.</w:t>
      </w:r>
    </w:p>
    <w:p w14:paraId="047ED12F" w14:textId="2D3EBD55" w:rsidR="00805F32" w:rsidRDefault="00805F32" w:rsidP="004B2EDD">
      <w:pPr>
        <w:keepNext/>
        <w:keepLines/>
        <w:spacing w:before="40"/>
        <w:outlineLvl w:val="3"/>
        <w:rPr>
          <w:rFonts w:asciiTheme="minorHAnsi" w:eastAsiaTheme="majorEastAsia" w:hAnsiTheme="minorHAnsi" w:cstheme="minorHAnsi"/>
          <w:b/>
          <w:bCs/>
          <w:sz w:val="26"/>
          <w:szCs w:val="26"/>
        </w:rPr>
      </w:pPr>
      <w:r w:rsidRPr="00805F32">
        <w:rPr>
          <w:rFonts w:asciiTheme="minorHAnsi" w:eastAsiaTheme="majorEastAsia" w:hAnsiTheme="minorHAnsi" w:cstheme="minorHAnsi"/>
          <w:b/>
          <w:bCs/>
          <w:sz w:val="26"/>
          <w:szCs w:val="26"/>
        </w:rPr>
        <w:t xml:space="preserve">No RVIs — </w:t>
      </w:r>
      <w:r w:rsidRPr="00805F32">
        <w:rPr>
          <w:rFonts w:asciiTheme="minorHAnsi" w:eastAsiaTheme="majorEastAsia" w:hAnsiTheme="minorHAnsi" w:cstheme="minorHAnsi"/>
          <w:b/>
          <w:bCs/>
          <w:sz w:val="26"/>
          <w:szCs w:val="26"/>
          <w:u w:val="single"/>
        </w:rPr>
        <w:t>Baiting</w:t>
      </w:r>
      <w:r w:rsidRPr="00805F32">
        <w:rPr>
          <w:rFonts w:asciiTheme="minorHAnsi" w:eastAsiaTheme="majorEastAsia" w:hAnsiTheme="minorHAnsi" w:cstheme="minorHAnsi"/>
          <w:b/>
          <w:bCs/>
          <w:sz w:val="26"/>
          <w:szCs w:val="26"/>
        </w:rPr>
        <w:t xml:space="preserve">—they’ll just bait theory and prep it out—justifies </w:t>
      </w:r>
      <w:r w:rsidRPr="00805F32">
        <w:rPr>
          <w:rFonts w:asciiTheme="minorHAnsi" w:eastAsiaTheme="majorEastAsia" w:hAnsiTheme="minorHAnsi" w:cstheme="minorHAnsi"/>
          <w:b/>
          <w:bCs/>
          <w:sz w:val="26"/>
          <w:szCs w:val="26"/>
          <w:u w:val="single"/>
        </w:rPr>
        <w:t>infinite abuse</w:t>
      </w:r>
      <w:r w:rsidRPr="00805F32">
        <w:rPr>
          <w:rFonts w:asciiTheme="minorHAnsi" w:eastAsiaTheme="majorEastAsia" w:hAnsiTheme="minorHAnsi" w:cstheme="minorHAnsi"/>
          <w:b/>
          <w:bCs/>
          <w:sz w:val="26"/>
          <w:szCs w:val="26"/>
        </w:rPr>
        <w:t xml:space="preserve"> and results in a chilling effect </w:t>
      </w:r>
    </w:p>
    <w:p w14:paraId="17BA6797" w14:textId="77777777" w:rsidR="00CF7F46" w:rsidRDefault="00CF7F46" w:rsidP="00CF7F46">
      <w:pPr>
        <w:pStyle w:val="Heading4"/>
      </w:pPr>
      <w:r w:rsidRPr="00970CF9">
        <w:rPr>
          <w:u w:val="single"/>
        </w:rPr>
        <w:t>Reject 1AR theory</w:t>
      </w:r>
      <w:r>
        <w:t>- A] 7-6 time skew means it’s endlessly aff biased B] I don’t have a 3nr which allows for endless extrapolation C] 1AR theory is skewed to the aff because they have a 2ar judge psychology warrant.</w:t>
      </w:r>
    </w:p>
    <w:p w14:paraId="6524D775" w14:textId="77777777" w:rsidR="00CF7F46" w:rsidRDefault="00CF7F46" w:rsidP="00CF7F46">
      <w:pPr>
        <w:pStyle w:val="Heading4"/>
      </w:pPr>
      <w:r>
        <w:t xml:space="preserve">Infinite abuse claims are wrong- A] </w:t>
      </w:r>
      <w:r w:rsidRPr="00970CF9">
        <w:rPr>
          <w:u w:val="single"/>
        </w:rPr>
        <w:t>Spikes solve</w:t>
      </w:r>
      <w:r>
        <w:t>-you can just preempt paradigms in the 1AC B] Functional limits- 1nc is only 7 minutes long</w:t>
      </w:r>
    </w:p>
    <w:p w14:paraId="516A87E8" w14:textId="77777777" w:rsidR="00CF7F46" w:rsidRPr="00970CF9" w:rsidRDefault="00CF7F46" w:rsidP="00CF7F46">
      <w:pPr>
        <w:pStyle w:val="Heading4"/>
      </w:pPr>
      <w:r w:rsidRPr="00970CF9">
        <w:rPr>
          <w:u w:val="single"/>
        </w:rPr>
        <w:t>1NC theory first</w:t>
      </w:r>
      <w:r>
        <w:t xml:space="preserve"> - </w:t>
      </w:r>
      <w:r w:rsidRPr="007054E9">
        <w:t>1] Abuse was self-inflicted- They started the chain of abuse and forced me down this strategy</w:t>
      </w:r>
      <w:r>
        <w:t xml:space="preserve"> </w:t>
      </w:r>
      <w:r w:rsidRPr="007054E9">
        <w:t xml:space="preserve">2] Norming- We have more speeches to norm over whether it’s a good idea </w:t>
      </w:r>
      <w:r>
        <w:t xml:space="preserve">since the shell was read earlier. Norming outweighs A] </w:t>
      </w:r>
      <w:r w:rsidRPr="00970CF9">
        <w:rPr>
          <w:u w:val="single"/>
        </w:rPr>
        <w:t>Constutivism</w:t>
      </w:r>
      <w:r>
        <w:t xml:space="preserve">- It’s the constitutive purpose of theory debating B] Sequencing- it’s a pre-requisite to actualizing any other voter like fairness or education  </w:t>
      </w:r>
      <w:r w:rsidRPr="007054E9">
        <w:t>3] It was introduced first so it comes lexically prior</w:t>
      </w:r>
      <w:r>
        <w:t xml:space="preserve"> 4] All the reasons why 1AR theory is skewed towards the aff should be evaluated as a reason why 1NC theory comes first</w:t>
      </w:r>
    </w:p>
    <w:p w14:paraId="7EECB867" w14:textId="77777777" w:rsidR="00CF7F46" w:rsidRDefault="00CF7F46" w:rsidP="00CF7F46">
      <w:pPr>
        <w:pStyle w:val="Heading4"/>
      </w:pPr>
      <w:r w:rsidRPr="00970CF9">
        <w:rPr>
          <w:u w:val="single"/>
        </w:rPr>
        <w:t>Neg abuse outweighs Aff abuse</w:t>
      </w:r>
      <w:r>
        <w:t xml:space="preserve"> – 1] Infinite prep time before round to frontline 2] 2AR judge psychology and 1</w:t>
      </w:r>
      <w:r w:rsidRPr="00F054A9">
        <w:rPr>
          <w:vertAlign w:val="superscript"/>
        </w:rPr>
        <w:t>st</w:t>
      </w:r>
      <w:r>
        <w:t xml:space="preserve"> and last speech 3] Infinite perms and uplayering in the 1AR. </w:t>
      </w:r>
    </w:p>
    <w:p w14:paraId="5A6B418D" w14:textId="77777777" w:rsidR="00CF7F46" w:rsidRPr="00970CF9" w:rsidRDefault="00CF7F46" w:rsidP="00CF7F46">
      <w:pPr>
        <w:pStyle w:val="Heading4"/>
      </w:pPr>
      <w:r w:rsidRPr="00970CF9">
        <w:rPr>
          <w:u w:val="single"/>
        </w:rPr>
        <w:t>Reasonability on 1AR shells</w:t>
      </w:r>
      <w:r>
        <w:t xml:space="preserve"> – 1AR theory is very aff-biased because the 2AR gets to line-by-line every 2NR standard with new answers that never get responded to– reasonability checks 2AR sandbagging by preventing really abusive 1NCs while still giving the 2N a chance. </w:t>
      </w:r>
    </w:p>
    <w:p w14:paraId="5FBE9B0F" w14:textId="77777777" w:rsidR="00CF7F46" w:rsidRPr="00970CF9" w:rsidRDefault="00CF7F46" w:rsidP="00CF7F46">
      <w:pPr>
        <w:pStyle w:val="Heading4"/>
      </w:pPr>
      <w:r w:rsidRPr="00970CF9">
        <w:rPr>
          <w:u w:val="single"/>
        </w:rPr>
        <w:t>DTA on 1AR shells</w:t>
      </w:r>
      <w:r>
        <w:t xml:space="preserve"> - They can blow up a blippy 20 second shell to 3 min of the 2AR while I have to split my time and can’t preempt 2AR spin which necessitates judge intervention and means 1AR theory is irresolvable so you shouldn’t stake the round on it. </w:t>
      </w:r>
    </w:p>
    <w:p w14:paraId="2E4F6A50" w14:textId="77777777" w:rsidR="00CF7F46" w:rsidRDefault="00CF7F46" w:rsidP="00CF7F46">
      <w:pPr>
        <w:pStyle w:val="Heading4"/>
      </w:pPr>
      <w:r w:rsidRPr="00970CF9">
        <w:rPr>
          <w:u w:val="single"/>
        </w:rPr>
        <w:t>RVIs on 1AR theory</w:t>
      </w:r>
      <w:r>
        <w:t xml:space="preserve"> – 1AR being able to spend 20 seconds on a shell and still win forces the 2N to allocate at least 2:30 on the shell which means RVIs check back time skew – ows on quantifiability</w:t>
      </w:r>
    </w:p>
    <w:p w14:paraId="5AF22D22" w14:textId="77777777" w:rsidR="00CF7F46" w:rsidRDefault="00CF7F46" w:rsidP="004B2EDD">
      <w:pPr>
        <w:keepNext/>
        <w:keepLines/>
        <w:spacing w:before="40"/>
        <w:outlineLvl w:val="3"/>
        <w:rPr>
          <w:rFonts w:asciiTheme="minorHAnsi" w:hAnsiTheme="minorHAnsi" w:cstheme="minorHAnsi"/>
          <w:b/>
          <w:sz w:val="26"/>
          <w:szCs w:val="26"/>
        </w:rPr>
      </w:pPr>
    </w:p>
    <w:p w14:paraId="6CB0D464" w14:textId="26094CE3" w:rsidR="00BE664E" w:rsidRDefault="00BE664E" w:rsidP="004B2EDD">
      <w:pPr>
        <w:pStyle w:val="Heading2"/>
      </w:pPr>
      <w:r>
        <w:t>2</w:t>
      </w:r>
    </w:p>
    <w:p w14:paraId="4DD77A87" w14:textId="3417107C" w:rsidR="00BE664E" w:rsidRDefault="00BE664E" w:rsidP="00BE664E">
      <w:pPr>
        <w:pStyle w:val="Heading3"/>
      </w:pPr>
      <w:r>
        <w:t>OFF</w:t>
      </w:r>
    </w:p>
    <w:p w14:paraId="7D019A53" w14:textId="5E3007B8" w:rsidR="00BE664E" w:rsidRPr="00653DEB" w:rsidRDefault="00BE664E" w:rsidP="00BE664E">
      <w:pPr>
        <w:pStyle w:val="Heading4"/>
        <w:rPr>
          <w:i/>
          <w:iCs w:val="0"/>
        </w:rPr>
      </w:pPr>
      <w:r>
        <w:t xml:space="preserve">A. Interpretation: </w:t>
      </w:r>
      <w:r w:rsidRPr="00653DEB">
        <w:t xml:space="preserve">If the affirmative defends anything other than </w:t>
      </w:r>
      <w:r>
        <w:t>“</w:t>
      </w:r>
      <w:r w:rsidRPr="00805F32">
        <w:rPr>
          <w:rFonts w:asciiTheme="minorHAnsi" w:hAnsiTheme="minorHAnsi" w:cstheme="minorHAnsi"/>
        </w:rPr>
        <w:t>A just government ought to recognize an unconditional right of workers to strike</w:t>
      </w:r>
      <w:r>
        <w:t>,”</w:t>
      </w:r>
      <w:r w:rsidRPr="00653DEB">
        <w:t xml:space="preserve"> </w:t>
      </w:r>
      <w:r>
        <w:t xml:space="preserve">then </w:t>
      </w:r>
      <w:r w:rsidRPr="00653DEB">
        <w:t>they must provide a counter-solvency advocate for their specific advocacy</w:t>
      </w:r>
      <w:r w:rsidR="00BC22FA">
        <w:t xml:space="preserve"> in the 1AC</w:t>
      </w:r>
      <w:r w:rsidRPr="00653DEB">
        <w:t xml:space="preserve">. </w:t>
      </w:r>
      <w:r w:rsidRPr="00653DEB">
        <w:rPr>
          <w:i/>
        </w:rPr>
        <w:t>(To clarify, you must have an author that states we should not do your aff, insofar as the aff is not a whole res phil af</w:t>
      </w:r>
      <w:r>
        <w:rPr>
          <w:i/>
        </w:rPr>
        <w:t>f</w:t>
      </w:r>
      <w:r w:rsidRPr="00653DEB">
        <w:rPr>
          <w:i/>
        </w:rPr>
        <w:t xml:space="preserve">) </w:t>
      </w:r>
    </w:p>
    <w:p w14:paraId="418A4E93" w14:textId="0F9F0994" w:rsidR="00BE664E" w:rsidRDefault="00BE664E" w:rsidP="00BE664E">
      <w:pPr>
        <w:pStyle w:val="Heading4"/>
      </w:pPr>
      <w:r>
        <w:t>B. Violation:</w:t>
      </w:r>
      <w:r w:rsidR="00614ADC">
        <w:t xml:space="preserve"> they don’t have one in the 1AC</w:t>
      </w:r>
    </w:p>
    <w:p w14:paraId="71F530F2" w14:textId="77777777" w:rsidR="00BE664E" w:rsidRDefault="00BE664E" w:rsidP="00BE664E">
      <w:pPr>
        <w:pStyle w:val="Heading4"/>
      </w:pPr>
      <w:r>
        <w:t>C. Standards:</w:t>
      </w:r>
    </w:p>
    <w:p w14:paraId="6663A20F" w14:textId="77777777" w:rsidR="00BE664E" w:rsidRDefault="00BE664E" w:rsidP="00BE664E">
      <w:pPr>
        <w:pStyle w:val="Heading4"/>
      </w:pPr>
      <w:r>
        <w:t xml:space="preserve">1. </w:t>
      </w:r>
      <w:r w:rsidRPr="00653DEB">
        <w:rPr>
          <w:u w:val="single"/>
        </w:rPr>
        <w:t>Fairness</w:t>
      </w:r>
      <w:r w:rsidRPr="00653DEB">
        <w:t xml:space="preserve"> – This is a litmus test to determining whether your aff is fair – </w:t>
      </w:r>
    </w:p>
    <w:p w14:paraId="174CF3E4" w14:textId="77777777" w:rsidR="00BE664E" w:rsidRDefault="00BE664E" w:rsidP="00BE664E">
      <w:pPr>
        <w:pStyle w:val="Heading4"/>
      </w:pPr>
      <w:r w:rsidRPr="00653DEB">
        <w:t xml:space="preserve">a) Ground – there are infinite things you could defend outside the exact text of the resolution which pushes you to the limits of contestable arguments, even if your interp of the topic is better, the only way to verify if it’s substantively fair is proof of counter-arguments. Nobody knows your aff better than you, so if you can’t find an answer I can’t be expected to </w:t>
      </w:r>
    </w:p>
    <w:p w14:paraId="7E352E84" w14:textId="77777777" w:rsidR="00BE664E" w:rsidRPr="00653DEB" w:rsidRDefault="00BE664E" w:rsidP="00BE664E">
      <w:pPr>
        <w:pStyle w:val="Heading4"/>
      </w:pPr>
      <w:r w:rsidRPr="00653DEB">
        <w:t xml:space="preserve">b) Limits – Operating outside the bounds of the general maxim places an infinite research burden, narrowing the plans to ones with counter-solvency advocates ensures good substantive engagement since it guarantees both sides, and narrows out trivially true advocacies. </w:t>
      </w:r>
    </w:p>
    <w:p w14:paraId="73E03FEF" w14:textId="01204DBF" w:rsidR="00BE664E" w:rsidRPr="00BE664E" w:rsidRDefault="00BE664E" w:rsidP="00BE664E">
      <w:pPr>
        <w:pStyle w:val="Heading4"/>
      </w:pPr>
      <w:r>
        <w:t xml:space="preserve">2. </w:t>
      </w:r>
      <w:r w:rsidRPr="00653DEB">
        <w:rPr>
          <w:u w:val="single"/>
        </w:rPr>
        <w:t>Research</w:t>
      </w:r>
      <w:r w:rsidRPr="00653DEB">
        <w:t xml:space="preserve"> – Forces the aff to go to the other side of the library and contest their own view points, as well as encouraging in depth-research about their own position. Having one also encourages more in-depth answers since I can find responses. </w:t>
      </w:r>
      <w:r>
        <w:t>Key to education since we definitionally learn more about positions when we contest our own.</w:t>
      </w:r>
    </w:p>
    <w:p w14:paraId="11242BC4" w14:textId="04A94460" w:rsidR="004B2EDD" w:rsidRDefault="004B2EDD" w:rsidP="004B2EDD">
      <w:pPr>
        <w:pStyle w:val="Heading2"/>
      </w:pPr>
      <w:r>
        <w:t>2</w:t>
      </w:r>
    </w:p>
    <w:p w14:paraId="40CD8995" w14:textId="61154762" w:rsidR="004B2EDD" w:rsidRDefault="004B2EDD" w:rsidP="004B2EDD">
      <w:pPr>
        <w:pStyle w:val="Heading3"/>
      </w:pPr>
      <w:r>
        <w:t>OFF</w:t>
      </w:r>
    </w:p>
    <w:p w14:paraId="79CCA5EB" w14:textId="35D7DFA8" w:rsidR="00EE6E33" w:rsidRDefault="00EE6E33" w:rsidP="00EE6E33">
      <w:pPr>
        <w:pStyle w:val="Heading4"/>
        <w:rPr>
          <w:rFonts w:asciiTheme="minorHAnsi" w:hAnsiTheme="minorHAnsi" w:cstheme="minorHAnsi"/>
          <w:lang w:eastAsia="zh-CN"/>
        </w:rPr>
      </w:pPr>
      <w:bookmarkStart w:id="0" w:name="_Hlk85269174"/>
      <w:r w:rsidRPr="005C13F0">
        <w:rPr>
          <w:rFonts w:asciiTheme="minorHAnsi" w:hAnsiTheme="minorHAnsi" w:cstheme="minorHAnsi"/>
          <w:lang w:eastAsia="zh-CN"/>
        </w:rPr>
        <w:t>The subject emerges through alienation by attempting to explain one’s desires through language, which always has a communicability gap from the real world. This leads to a constant and impossible desire to fufill the lost object which justifies infinite violence. Thus the role of the ballot is to Traverse the Fantasy which means exposing drives.</w:t>
      </w:r>
    </w:p>
    <w:p w14:paraId="35ABFC89" w14:textId="03FD45AB" w:rsidR="00C76E88" w:rsidRPr="00C76E88" w:rsidRDefault="00C76E88" w:rsidP="00C76E88">
      <w:pPr>
        <w:rPr>
          <w:lang w:eastAsia="zh-CN"/>
        </w:rPr>
      </w:pPr>
      <w:r>
        <w:rPr>
          <w:lang w:eastAsia="zh-CN"/>
        </w:rPr>
        <w:t xml:space="preserve">Spec here – link offense by a countermethodology of traversing the fantasy. Weigh through strength of link, magnitude, etc. </w:t>
      </w:r>
    </w:p>
    <w:p w14:paraId="3B061877" w14:textId="35A5C472" w:rsidR="00EE6E33" w:rsidRDefault="00EE6E33" w:rsidP="00EE6E33">
      <w:pPr>
        <w:shd w:val="clear" w:color="auto" w:fill="FFFFFF"/>
        <w:spacing w:after="0" w:line="240" w:lineRule="auto"/>
        <w:rPr>
          <w:rFonts w:asciiTheme="minorHAnsi" w:eastAsia="Times New Roman" w:hAnsiTheme="minorHAnsi" w:cstheme="minorHAnsi"/>
          <w:color w:val="000000" w:themeColor="text1"/>
          <w:sz w:val="21"/>
          <w:szCs w:val="21"/>
          <w:lang w:eastAsia="zh-CN"/>
        </w:rPr>
      </w:pPr>
      <w:r w:rsidRPr="005C13F0">
        <w:rPr>
          <w:rFonts w:asciiTheme="minorHAnsi" w:eastAsia="Times New Roman" w:hAnsiTheme="minorHAnsi" w:cstheme="minorHAnsi"/>
          <w:b/>
          <w:color w:val="000000" w:themeColor="text1"/>
          <w:sz w:val="26"/>
          <w:szCs w:val="26"/>
          <w:lang w:eastAsia="zh-CN"/>
        </w:rPr>
        <w:t>McGowan 13,</w:t>
      </w:r>
      <w:r w:rsidRPr="005C13F0">
        <w:rPr>
          <w:rFonts w:asciiTheme="minorHAnsi" w:eastAsia="Times New Roman" w:hAnsiTheme="minorHAnsi" w:cstheme="minorHAnsi"/>
          <w:b/>
          <w:color w:val="000000" w:themeColor="text1"/>
          <w:sz w:val="21"/>
          <w:szCs w:val="21"/>
          <w:lang w:eastAsia="zh-CN"/>
        </w:rPr>
        <w:t xml:space="preserve"> </w:t>
      </w:r>
      <w:r w:rsidRPr="005C13F0">
        <w:rPr>
          <w:rFonts w:asciiTheme="minorHAnsi" w:eastAsia="Times New Roman" w:hAnsiTheme="minorHAnsi" w:cstheme="minorHAnsi"/>
          <w:color w:val="000000" w:themeColor="text1"/>
          <w:sz w:val="21"/>
          <w:szCs w:val="21"/>
          <w:lang w:eastAsia="zh-CN"/>
        </w:rPr>
        <w:t>McGowan, Todd. </w:t>
      </w:r>
      <w:r w:rsidRPr="005C13F0">
        <w:rPr>
          <w:rFonts w:asciiTheme="minorHAnsi" w:eastAsia="Times New Roman" w:hAnsiTheme="minorHAnsi" w:cstheme="minorHAnsi"/>
          <w:i/>
          <w:iCs/>
          <w:color w:val="000000" w:themeColor="text1"/>
          <w:sz w:val="21"/>
          <w:szCs w:val="21"/>
          <w:lang w:eastAsia="zh-CN"/>
        </w:rPr>
        <w:t>Enjoying What We Don't Have: The Political Project of Psychoanalysis</w:t>
      </w:r>
      <w:r w:rsidRPr="005C13F0">
        <w:rPr>
          <w:rFonts w:asciiTheme="minorHAnsi" w:eastAsia="Times New Roman" w:hAnsiTheme="minorHAnsi" w:cstheme="minorHAnsi"/>
          <w:color w:val="000000" w:themeColor="text1"/>
          <w:sz w:val="21"/>
          <w:szCs w:val="21"/>
          <w:lang w:eastAsia="zh-CN"/>
        </w:rPr>
        <w:t>. University of Nebraska Press, 2013. </w:t>
      </w:r>
      <w:r w:rsidRPr="005C13F0">
        <w:rPr>
          <w:rFonts w:asciiTheme="minorHAnsi" w:eastAsia="Times New Roman" w:hAnsiTheme="minorHAnsi" w:cstheme="minorHAnsi"/>
          <w:i/>
          <w:iCs/>
          <w:color w:val="000000" w:themeColor="text1"/>
          <w:sz w:val="21"/>
          <w:szCs w:val="21"/>
          <w:lang w:eastAsia="zh-CN"/>
        </w:rPr>
        <w:t>JSTOR</w:t>
      </w:r>
      <w:r w:rsidRPr="005C13F0">
        <w:rPr>
          <w:rFonts w:asciiTheme="minorHAnsi" w:eastAsia="Times New Roman" w:hAnsiTheme="minorHAnsi" w:cstheme="minorHAnsi"/>
          <w:color w:val="000000" w:themeColor="text1"/>
          <w:sz w:val="21"/>
          <w:szCs w:val="21"/>
          <w:lang w:eastAsia="zh-CN"/>
        </w:rPr>
        <w:t xml:space="preserve">, </w:t>
      </w:r>
      <w:hyperlink r:id="rId7" w:history="1">
        <w:r w:rsidRPr="005C13F0">
          <w:rPr>
            <w:rStyle w:val="Hyperlink"/>
            <w:rFonts w:asciiTheme="minorHAnsi" w:eastAsia="Times New Roman" w:hAnsiTheme="minorHAnsi" w:cstheme="minorHAnsi"/>
            <w:sz w:val="21"/>
            <w:szCs w:val="21"/>
            <w:lang w:eastAsia="zh-CN"/>
          </w:rPr>
          <w:t>www.jstor.org/stable/j.ctt1ddr7nv. Accessed 19 Sept. 2020</w:t>
        </w:r>
      </w:hyperlink>
      <w:r w:rsidRPr="005C13F0">
        <w:rPr>
          <w:rFonts w:asciiTheme="minorHAnsi" w:eastAsia="Times New Roman" w:hAnsiTheme="minorHAnsi" w:cstheme="minorHAnsi"/>
          <w:color w:val="000000" w:themeColor="text1"/>
          <w:sz w:val="21"/>
          <w:szCs w:val="21"/>
          <w:lang w:eastAsia="zh-CN"/>
        </w:rPr>
        <w:t>. AT</w:t>
      </w:r>
    </w:p>
    <w:p w14:paraId="336E0B47" w14:textId="77777777" w:rsidR="00C76E88" w:rsidRPr="005C13F0" w:rsidRDefault="00C76E88" w:rsidP="00EE6E33">
      <w:pPr>
        <w:shd w:val="clear" w:color="auto" w:fill="FFFFFF"/>
        <w:spacing w:after="0" w:line="240" w:lineRule="auto"/>
        <w:rPr>
          <w:rFonts w:asciiTheme="minorHAnsi" w:eastAsia="Times New Roman" w:hAnsiTheme="minorHAnsi" w:cstheme="minorHAnsi"/>
          <w:color w:val="000000" w:themeColor="text1"/>
          <w:sz w:val="21"/>
          <w:szCs w:val="21"/>
          <w:lang w:eastAsia="zh-CN"/>
        </w:rPr>
      </w:pPr>
    </w:p>
    <w:p w14:paraId="73E55CE0" w14:textId="77777777" w:rsidR="00EE6E33" w:rsidRPr="005C13F0" w:rsidRDefault="00EE6E33" w:rsidP="00EE6E33">
      <w:pPr>
        <w:rPr>
          <w:rFonts w:asciiTheme="minorHAnsi" w:hAnsiTheme="minorHAnsi" w:cstheme="minorHAnsi"/>
          <w:sz w:val="10"/>
        </w:rPr>
      </w:pPr>
      <w:r w:rsidRPr="005C13F0">
        <w:rPr>
          <w:rFonts w:asciiTheme="minorHAnsi" w:hAnsiTheme="minorHAnsi" w:cstheme="minorHAnsi"/>
          <w:highlight w:val="yellow"/>
          <w:u w:val="single"/>
        </w:rPr>
        <w:t>The subject</w:t>
      </w:r>
      <w:r w:rsidRPr="005C13F0">
        <w:rPr>
          <w:rFonts w:asciiTheme="minorHAnsi" w:hAnsiTheme="minorHAnsi" w:cstheme="minorHAnsi"/>
          <w:u w:val="single"/>
        </w:rPr>
        <w:t xml:space="preserve"> as such </w:t>
      </w:r>
      <w:r w:rsidRPr="005C13F0">
        <w:rPr>
          <w:rFonts w:asciiTheme="minorHAnsi" w:hAnsiTheme="minorHAnsi" w:cstheme="minorHAnsi"/>
          <w:highlight w:val="yellow"/>
          <w:u w:val="single"/>
        </w:rPr>
        <w:t>emerges through</w:t>
      </w:r>
      <w:r w:rsidRPr="005C13F0">
        <w:rPr>
          <w:rFonts w:asciiTheme="minorHAnsi" w:hAnsiTheme="minorHAnsi" w:cstheme="minorHAnsi"/>
          <w:u w:val="single"/>
        </w:rPr>
        <w:t xml:space="preserve"> the experience of </w:t>
      </w:r>
      <w:r w:rsidRPr="005C13F0">
        <w:rPr>
          <w:rFonts w:asciiTheme="minorHAnsi" w:hAnsiTheme="minorHAnsi" w:cstheme="minorHAnsi"/>
          <w:highlight w:val="yellow"/>
          <w:u w:val="single"/>
        </w:rPr>
        <w:t>loss</w:t>
      </w:r>
      <w:r w:rsidRPr="005C13F0">
        <w:rPr>
          <w:rFonts w:asciiTheme="minorHAnsi" w:hAnsiTheme="minorHAnsi" w:cstheme="minorHAnsi"/>
          <w:sz w:val="10"/>
        </w:rPr>
        <w:t>. It is the loss of a part of the subject — an initial act of sacrifice — that creates both subject and object, the object emerging through this act as what the subject has lost of itself. The subject takes an interest in the object world because it forms this world around its lost object. As Jacques Lacan notes, “Never, in our concrete experience of analytic theory, do we do without the notion of the lack of the object as central. It is not a negative, but the very spring for the relation of the subject to the world.”5 Th e loss of the object generates a world around this loss to which the subject can relate. Obviously, no one literally creates objects through an initial act of sacrifi ce of an actual body part. This would be too much to ask. But the psychical act of sacrifice allows for a distinction to develop where none existed before and simultaneously directs the subject’s desire toward the object world. In his breakthrough essay “Negation,” Freud describes this process as follows: “</w:t>
      </w:r>
      <w:r w:rsidRPr="005C13F0">
        <w:rPr>
          <w:rFonts w:asciiTheme="minorHAnsi" w:hAnsiTheme="minorHAnsi" w:cstheme="minorHAnsi"/>
          <w:u w:val="single"/>
        </w:rPr>
        <w:t>The antithesis between subjective and objective does not exist from the fi rst. It only comes into being from the fact that thinking possesses the capacity to bring before the mind once more something that has once been perceived, by reproducing it as a presentation without the external object having still to be there.</w:t>
      </w:r>
      <w:r w:rsidRPr="005C13F0">
        <w:rPr>
          <w:rFonts w:asciiTheme="minorHAnsi" w:hAnsiTheme="minorHAnsi" w:cstheme="minorHAnsi"/>
          <w:sz w:val="10"/>
        </w:rPr>
        <w:t xml:space="preserve"> Th e fi rst and immediate aim, therefore, of reality-testing is, not to fi nd an object in real perception which corresponds to the one presented, but to refi nd such an object, to convince oneself that it is still there.”6 Th ough Freud doesn’t use terms from linguistics, it is clear that </w:t>
      </w:r>
      <w:r w:rsidRPr="005C13F0">
        <w:rPr>
          <w:rFonts w:asciiTheme="minorHAnsi" w:hAnsiTheme="minorHAnsi" w:cstheme="minorHAnsi"/>
          <w:u w:val="single"/>
        </w:rPr>
        <w:t>he is making reference to the subject’s alienation in language and that he sees this alienation as the key to the emergence of both the subject and the object</w:t>
      </w:r>
      <w:r w:rsidRPr="005C13F0">
        <w:rPr>
          <w:rFonts w:asciiTheme="minorHAnsi" w:hAnsiTheme="minorHAnsi" w:cstheme="minorHAnsi"/>
          <w:sz w:val="10"/>
        </w:rPr>
        <w:t xml:space="preserve">. </w:t>
      </w:r>
      <w:r w:rsidRPr="005C13F0">
        <w:rPr>
          <w:rFonts w:asciiTheme="minorHAnsi" w:hAnsiTheme="minorHAnsi" w:cstheme="minorHAnsi"/>
          <w:highlight w:val="yellow"/>
          <w:u w:val="single"/>
        </w:rPr>
        <w:t>When the subject submits to</w:t>
      </w:r>
      <w:r w:rsidRPr="005C13F0">
        <w:rPr>
          <w:rFonts w:asciiTheme="minorHAnsi" w:hAnsiTheme="minorHAnsi" w:cstheme="minorHAnsi"/>
          <w:u w:val="single"/>
        </w:rPr>
        <w:t xml:space="preserve"> the imperatives of </w:t>
      </w:r>
      <w:r w:rsidRPr="005C13F0">
        <w:rPr>
          <w:rFonts w:asciiTheme="minorHAnsi" w:hAnsiTheme="minorHAnsi" w:cstheme="minorHAnsi"/>
          <w:highlight w:val="yellow"/>
          <w:u w:val="single"/>
        </w:rPr>
        <w:t>language,</w:t>
      </w:r>
      <w:r w:rsidRPr="005C13F0">
        <w:rPr>
          <w:rFonts w:asciiTheme="minorHAnsi" w:hAnsiTheme="minorHAnsi" w:cstheme="minorHAnsi"/>
          <w:u w:val="single"/>
        </w:rPr>
        <w:t xml:space="preserve"> it enters into an indirect relation with the object world.</w:t>
      </w:r>
      <w:r w:rsidRPr="005C13F0">
        <w:rPr>
          <w:rFonts w:asciiTheme="minorHAnsi" w:hAnsiTheme="minorHAnsi" w:cstheme="minorHAnsi"/>
          <w:sz w:val="10"/>
        </w:rPr>
        <w:t xml:space="preserve"> Th e speaking being does not relate to books, pencils, and paper but to “books,” “pencils,” and “paper.” </w:t>
      </w:r>
      <w:r w:rsidRPr="005C13F0">
        <w:rPr>
          <w:rFonts w:asciiTheme="minorHAnsi" w:hAnsiTheme="minorHAnsi" w:cstheme="minorHAnsi"/>
          <w:highlight w:val="yellow"/>
          <w:u w:val="single"/>
        </w:rPr>
        <w:t xml:space="preserve">The signifier intervenes between the subject and the object </w:t>
      </w:r>
      <w:r w:rsidRPr="005C13F0">
        <w:rPr>
          <w:rFonts w:asciiTheme="minorHAnsi" w:hAnsiTheme="minorHAnsi" w:cstheme="minorHAnsi"/>
          <w:u w:val="single"/>
        </w:rPr>
        <w:t>that the subject perceives.</w:t>
      </w:r>
      <w:r w:rsidRPr="005C13F0">
        <w:rPr>
          <w:rFonts w:asciiTheme="minorHAnsi" w:hAnsiTheme="minorHAnsi" w:cstheme="minorHAnsi"/>
          <w:sz w:val="10"/>
        </w:rPr>
        <w:t xml:space="preserve"> </w:t>
      </w:r>
      <w:r w:rsidRPr="005C13F0">
        <w:rPr>
          <w:rFonts w:asciiTheme="minorHAnsi" w:hAnsiTheme="minorHAnsi" w:cstheme="minorHAnsi"/>
          <w:highlight w:val="yellow"/>
          <w:u w:val="single"/>
        </w:rPr>
        <w:t>The</w:t>
      </w:r>
      <w:r w:rsidRPr="005C13F0">
        <w:rPr>
          <w:rFonts w:asciiTheme="minorHAnsi" w:hAnsiTheme="minorHAnsi" w:cstheme="minorHAnsi"/>
          <w:u w:val="single"/>
        </w:rPr>
        <w:t xml:space="preserve"> subject’s </w:t>
      </w:r>
      <w:r w:rsidRPr="005C13F0">
        <w:rPr>
          <w:rFonts w:asciiTheme="minorHAnsi" w:hAnsiTheme="minorHAnsi" w:cstheme="minorHAnsi"/>
          <w:highlight w:val="yellow"/>
          <w:u w:val="single"/>
        </w:rPr>
        <w:t>alienation into language deprives it of immediate contact with the object world.</w:t>
      </w:r>
      <w:r w:rsidRPr="005C13F0">
        <w:rPr>
          <w:rFonts w:asciiTheme="minorHAnsi" w:hAnsiTheme="minorHAnsi" w:cstheme="minorHAnsi"/>
          <w:sz w:val="10"/>
        </w:rPr>
        <w:t xml:space="preserve"> And yet, in the above passage from “Negation,” Freud conceives of </w:t>
      </w:r>
      <w:r w:rsidRPr="005C13F0">
        <w:rPr>
          <w:rFonts w:asciiTheme="minorHAnsi" w:hAnsiTheme="minorHAnsi" w:cstheme="minorHAnsi"/>
          <w:u w:val="single"/>
        </w:rPr>
        <w:t>the subject’s entrance into language</w:t>
      </w:r>
      <w:r w:rsidRPr="005C13F0">
        <w:rPr>
          <w:rFonts w:asciiTheme="minorHAnsi" w:hAnsiTheme="minorHAnsi" w:cstheme="minorHAnsi"/>
          <w:sz w:val="10"/>
        </w:rPr>
        <w:t xml:space="preserve"> — its “capacity to bring before the mind once more something that has once been perceived, by reproducing it as a presentation without the external object having still to be there” — </w:t>
      </w:r>
      <w:r w:rsidRPr="005C13F0">
        <w:rPr>
          <w:rFonts w:asciiTheme="minorHAnsi" w:hAnsiTheme="minorHAnsi" w:cstheme="minorHAnsi"/>
          <w:u w:val="single"/>
        </w:rPr>
        <w:t>as the event that produces the very distinction between subject and object.</w:t>
      </w:r>
      <w:r w:rsidRPr="005C13F0">
        <w:rPr>
          <w:rFonts w:asciiTheme="minorHAnsi" w:hAnsiTheme="minorHAnsi" w:cstheme="minorHAnsi"/>
          <w:sz w:val="10"/>
        </w:rPr>
        <w:t xml:space="preserve"> </w:t>
      </w:r>
      <w:r w:rsidRPr="005C13F0">
        <w:rPr>
          <w:rFonts w:asciiTheme="minorHAnsi" w:hAnsiTheme="minorHAnsi" w:cstheme="minorHAnsi"/>
          <w:u w:val="single"/>
        </w:rPr>
        <w:t>This means that the indirectness or mediation introduced by language deprives the subject of a direct relation to the object world that it never had.</w:t>
      </w:r>
      <w:r w:rsidRPr="005C13F0">
        <w:rPr>
          <w:rFonts w:asciiTheme="minorHAnsi" w:hAnsiTheme="minorHAnsi" w:cstheme="minorHAnsi"/>
          <w:sz w:val="10"/>
        </w:rPr>
        <w:t xml:space="preserve"> </w:t>
      </w:r>
      <w:r w:rsidRPr="005C13F0">
        <w:rPr>
          <w:rFonts w:asciiTheme="minorHAnsi" w:hAnsiTheme="minorHAnsi" w:cstheme="minorHAnsi"/>
          <w:u w:val="single"/>
        </w:rPr>
        <w:t>Prior to its immersion in the mediation of language, the subject had no object at all</w:t>
      </w:r>
      <w:r w:rsidRPr="005C13F0">
        <w:rPr>
          <w:rFonts w:asciiTheme="minorHAnsi" w:hAnsiTheme="minorHAnsi" w:cstheme="minorHAnsi"/>
          <w:sz w:val="10"/>
        </w:rPr>
        <w:t xml:space="preserve"> — not a privileged relation to objects but a complete absence of relationality as such due to its autoeroticism. </w:t>
      </w:r>
      <w:r w:rsidRPr="005C13F0">
        <w:rPr>
          <w:rFonts w:asciiTheme="minorHAnsi" w:hAnsiTheme="minorHAnsi" w:cstheme="minorHAnsi"/>
          <w:u w:val="single"/>
        </w:rPr>
        <w:t>In this sense, the subject’s willingness to accede to its alienation in language is the first creative act, a sacrifice that produces the objects that the subject cannot directly access.</w:t>
      </w:r>
      <w:r w:rsidRPr="005C13F0">
        <w:rPr>
          <w:rFonts w:asciiTheme="minorHAnsi" w:hAnsiTheme="minorHAnsi" w:cstheme="minorHAnsi"/>
          <w:sz w:val="10"/>
        </w:rPr>
        <w:t xml:space="preserve"> Language is important not for its own sake but because it is the site of our founding sacrifi ce. We know that the subject has performed this act of sacrifi ce when we witness the subject functioning as a being of language, but the sacrifi ce is not an act that the subject takes up on its own. Others always impose the entry into language on the subject. Th eir exhortations and incentives to speak prompt the emergence of the speaking subject. But the subject’s openness to alienation in language, its willingness to sacrifi ce a part of itself in order to become a speaking subject, suggests a lack in being itself prior to the entry into language. Th at is, the act through which the subject cedes the privileged object and becomes a subject coincides with language but is irreducible to it. </w:t>
      </w:r>
      <w:r w:rsidRPr="005C13F0">
        <w:rPr>
          <w:rFonts w:asciiTheme="minorHAnsi" w:hAnsiTheme="minorHAnsi" w:cstheme="minorHAnsi"/>
          <w:u w:val="single"/>
        </w:rPr>
        <w:t xml:space="preserve">The subject engages in the act of sacrifice because it does not fi nd its initial autoeroticism perfectly satisfying — the unity of the autoerotic being is not perfect </w:t>
      </w:r>
      <w:r w:rsidRPr="005C13F0">
        <w:rPr>
          <w:rFonts w:asciiTheme="minorHAnsi" w:hAnsiTheme="minorHAnsi" w:cstheme="minorHAnsi"/>
          <w:sz w:val="10"/>
        </w:rPr>
        <w:t xml:space="preserve">— and </w:t>
      </w:r>
      <w:r w:rsidRPr="005C13F0">
        <w:rPr>
          <w:rFonts w:asciiTheme="minorHAnsi" w:hAnsiTheme="minorHAnsi" w:cstheme="minorHAnsi"/>
          <w:u w:val="single"/>
        </w:rPr>
        <w:t>this lack of complete satisfaction produces the opening through which language and society grab onto the subject through its alienating process. If the initial autoerotic state of the human animal were perfectly satisfying, no one would begin to speak, and subjectivity would never form.</w:t>
      </w:r>
      <w:r w:rsidRPr="005C13F0">
        <w:rPr>
          <w:rFonts w:asciiTheme="minorHAnsi" w:hAnsiTheme="minorHAnsi" w:cstheme="minorHAnsi"/>
          <w:sz w:val="10"/>
        </w:rPr>
        <w:t xml:space="preserve"> Speaking as such testifi es to an initial wound in our animal being and in being itself. But subjectivity emerges only out of a self-wounding. Even though others encourage the infant to abandon its autoerotic state through a multitude of inducements, </w:t>
      </w:r>
      <w:r w:rsidRPr="005C13F0">
        <w:rPr>
          <w:rFonts w:asciiTheme="minorHAnsi" w:hAnsiTheme="minorHAnsi" w:cstheme="minorHAnsi"/>
          <w:u w:val="single"/>
        </w:rPr>
        <w:t>the initial loss that constitutes subjectivity is always and necessarily self-inflicted</w:t>
      </w:r>
      <w:r w:rsidRPr="005C13F0">
        <w:rPr>
          <w:rFonts w:asciiTheme="minorHAnsi" w:hAnsiTheme="minorHAnsi" w:cstheme="minorHAnsi"/>
          <w:sz w:val="10"/>
        </w:rPr>
        <w:t xml:space="preserve">. </w:t>
      </w:r>
      <w:r w:rsidRPr="005C13F0">
        <w:rPr>
          <w:rFonts w:asciiTheme="minorHAnsi" w:hAnsiTheme="minorHAnsi" w:cstheme="minorHAnsi"/>
          <w:u w:val="single"/>
        </w:rPr>
        <w:t>Subjectivity has a fundamentally masochistic form</w:t>
      </w:r>
      <w:r w:rsidRPr="005C13F0">
        <w:rPr>
          <w:rFonts w:asciiTheme="minorHAnsi" w:hAnsiTheme="minorHAnsi" w:cstheme="minorHAnsi"/>
          <w:sz w:val="10"/>
        </w:rPr>
        <w:t xml:space="preserve">, and </w:t>
      </w:r>
      <w:r w:rsidRPr="005C13F0">
        <w:rPr>
          <w:rFonts w:asciiTheme="minorHAnsi" w:hAnsiTheme="minorHAnsi" w:cstheme="minorHAnsi"/>
          <w:u w:val="single"/>
        </w:rPr>
        <w:t>it continually repeats the masochistic act that founds it</w:t>
      </w:r>
      <w:r w:rsidRPr="005C13F0">
        <w:rPr>
          <w:rFonts w:asciiTheme="minorHAnsi" w:hAnsiTheme="minorHAnsi" w:cstheme="minorHAnsi"/>
          <w:sz w:val="10"/>
        </w:rPr>
        <w:t>. The act of sacrifice opens the door to the promise of a satisfaction that autoerotic isolation forecloses, which is why the incipient subject abandons the autoerotic state and accedes to the call of sociality. But the term “sacrifi ce” is misleading insofar as it suggests that the subject has given up a wholeness (with itself or with its parent) that exists prior to being lost. In the act of sacrifice, the incipient subject gives up something that it doesn’t have.</w:t>
      </w:r>
      <w:r w:rsidRPr="005C13F0">
        <w:rPr>
          <w:rFonts w:asciiTheme="minorHAnsi" w:hAnsiTheme="minorHAnsi" w:cstheme="minorHAnsi"/>
          <w:u w:val="single"/>
        </w:rPr>
        <w:t xml:space="preserve"> The initial loss that founds subjectivity is not at all substantial; it is the ceding of nothing</w:t>
      </w:r>
      <w:r w:rsidRPr="005C13F0">
        <w:rPr>
          <w:rFonts w:asciiTheme="minorHAnsi" w:hAnsiTheme="minorHAnsi" w:cstheme="minorHAnsi"/>
          <w:sz w:val="10"/>
        </w:rPr>
        <w:t xml:space="preserve">. Through this defining gesture, the subject sacrifices its lost object into being. But if the subject cedes nothing, this initial act of sacrifice seems profoundly unnecessary. Why can’t the subject emerge without it? </w:t>
      </w:r>
      <w:r w:rsidRPr="005C13F0">
        <w:rPr>
          <w:rFonts w:asciiTheme="minorHAnsi" w:hAnsiTheme="minorHAnsi" w:cstheme="minorHAnsi"/>
          <w:u w:val="single"/>
        </w:rPr>
        <w:t xml:space="preserve">Why is the experience of loss necessary for the subject to constitute itself qua subject? The answer lies in the difference between need and desire. While the needs of the human animal are not dependent on the experience of loss, the subject’s desires are. </w:t>
      </w:r>
      <w:r w:rsidRPr="005C13F0">
        <w:rPr>
          <w:rFonts w:asciiTheme="minorHAnsi" w:hAnsiTheme="minorHAnsi" w:cstheme="minorHAnsi"/>
          <w:highlight w:val="yellow"/>
          <w:u w:val="single"/>
        </w:rPr>
        <w:t>It is the initial act of sacrifice that gives birth to</w:t>
      </w:r>
      <w:r w:rsidRPr="005C13F0">
        <w:rPr>
          <w:rFonts w:asciiTheme="minorHAnsi" w:hAnsiTheme="minorHAnsi" w:cstheme="minorHAnsi"/>
          <w:u w:val="single"/>
        </w:rPr>
        <w:t xml:space="preserve"> desire: the subject sacrifi ces nothing in order to create </w:t>
      </w:r>
      <w:r w:rsidRPr="005C13F0">
        <w:rPr>
          <w:rFonts w:asciiTheme="minorHAnsi" w:hAnsiTheme="minorHAnsi" w:cstheme="minorHAnsi"/>
          <w:highlight w:val="yellow"/>
          <w:u w:val="single"/>
        </w:rPr>
        <w:t>a lost object around which it can organize its desire</w:t>
      </w:r>
      <w:r w:rsidRPr="005C13F0">
        <w:rPr>
          <w:rFonts w:asciiTheme="minorHAnsi" w:hAnsiTheme="minorHAnsi" w:cstheme="minorHAnsi"/>
          <w:u w:val="single"/>
        </w:rPr>
        <w:t>.</w:t>
      </w:r>
      <w:r w:rsidRPr="005C13F0">
        <w:rPr>
          <w:rFonts w:asciiTheme="minorHAnsi" w:hAnsiTheme="minorHAnsi" w:cstheme="minorHAnsi"/>
          <w:sz w:val="10"/>
        </w:rPr>
        <w:t xml:space="preserve"> As Richard Boothby puts it in his unequaled explanation of the psychoanalytic conception of the emergence of desire, “</w:t>
      </w:r>
      <w:r w:rsidRPr="005C13F0">
        <w:rPr>
          <w:rFonts w:asciiTheme="minorHAnsi" w:hAnsiTheme="minorHAnsi" w:cstheme="minorHAnsi"/>
          <w:u w:val="single"/>
        </w:rPr>
        <w:t>The destruction and loss of the object . . . opens up a symbolic dimension in which what was lost might be recovered in a new form.”</w:t>
      </w:r>
      <w:r w:rsidRPr="005C13F0">
        <w:rPr>
          <w:rFonts w:asciiTheme="minorHAnsi" w:hAnsiTheme="minorHAnsi" w:cstheme="minorHAnsi"/>
          <w:sz w:val="10"/>
        </w:rPr>
        <w:t>7 He adds: “</w:t>
      </w:r>
      <w:r w:rsidRPr="005C13F0">
        <w:rPr>
          <w:rFonts w:asciiTheme="minorHAnsi" w:hAnsiTheme="minorHAnsi" w:cstheme="minorHAnsi"/>
          <w:u w:val="single"/>
        </w:rPr>
        <w:t>Sacrifice serves to constitute the very matrix of desire. The essential function of sacrifice is less do ut des, I give so that you might give, than do ut desidero: I give in order that I might desire.”</w:t>
      </w:r>
      <w:r w:rsidRPr="005C13F0">
        <w:rPr>
          <w:rFonts w:asciiTheme="minorHAnsi" w:hAnsiTheme="minorHAnsi" w:cstheme="minorHAnsi"/>
          <w:sz w:val="10"/>
        </w:rPr>
        <w:t xml:space="preserve">8 Th e subject’s desire is oriented around </w:t>
      </w:r>
      <w:r w:rsidRPr="005C13F0">
        <w:rPr>
          <w:rFonts w:asciiTheme="minorHAnsi" w:hAnsiTheme="minorHAnsi" w:cstheme="minorHAnsi"/>
          <w:highlight w:val="yellow"/>
          <w:u w:val="single"/>
        </w:rPr>
        <w:t>this lost object</w:t>
      </w:r>
      <w:r w:rsidRPr="005C13F0">
        <w:rPr>
          <w:rFonts w:asciiTheme="minorHAnsi" w:hAnsiTheme="minorHAnsi" w:cstheme="minorHAnsi"/>
          <w:sz w:val="10"/>
        </w:rPr>
        <w:t xml:space="preserve">, but the object </w:t>
      </w:r>
      <w:r w:rsidRPr="005C13F0">
        <w:rPr>
          <w:rFonts w:asciiTheme="minorHAnsi" w:hAnsiTheme="minorHAnsi" w:cstheme="minorHAnsi"/>
          <w:u w:val="single"/>
        </w:rPr>
        <w:t xml:space="preserve">is nothing as a positive entity and only </w:t>
      </w:r>
      <w:r w:rsidRPr="005C13F0">
        <w:rPr>
          <w:rFonts w:asciiTheme="minorHAnsi" w:hAnsiTheme="minorHAnsi" w:cstheme="minorHAnsi"/>
          <w:highlight w:val="yellow"/>
          <w:u w:val="single"/>
        </w:rPr>
        <w:t>exists insofar as it is lost.</w:t>
      </w:r>
      <w:r w:rsidRPr="005C13F0">
        <w:rPr>
          <w:rFonts w:asciiTheme="minorHAnsi" w:hAnsiTheme="minorHAnsi" w:cstheme="minorHAnsi"/>
          <w:sz w:val="10"/>
        </w:rPr>
        <w:t xml:space="preserve"> This is why </w:t>
      </w:r>
      <w:r w:rsidRPr="005C13F0">
        <w:rPr>
          <w:rFonts w:asciiTheme="minorHAnsi" w:hAnsiTheme="minorHAnsi" w:cstheme="minorHAnsi"/>
          <w:highlight w:val="yellow"/>
          <w:u w:val="single"/>
        </w:rPr>
        <w:t>one can never attain the lost object or the object that causes one to desire</w:t>
      </w:r>
      <w:r w:rsidRPr="005C13F0">
        <w:rPr>
          <w:rFonts w:asciiTheme="minorHAnsi" w:hAnsiTheme="minorHAnsi" w:cstheme="minorHAnsi"/>
          <w:sz w:val="10"/>
        </w:rPr>
        <w:t xml:space="preserve">.9 Th e coming-into-being of this object originates the subject of desire, but, having no substance, the object can never become an empirical object of desire. We may see an object of desire as embodying the lost object, but whenever we obtain this object, we discover its emptiness. Th e lost object is constitutively rather than empirically lost. </w:t>
      </w:r>
      <w:r w:rsidRPr="005C13F0">
        <w:rPr>
          <w:rFonts w:asciiTheme="minorHAnsi" w:hAnsiTheme="minorHAnsi" w:cstheme="minorHAnsi"/>
          <w:u w:val="single"/>
        </w:rPr>
        <w:t>Eating Nothing In this light, we can see the anorexic as the model for all desiring subjectivity. Most cultural critics justifiably see anorexia as the product of oppressive definitions of femininity that abound in contemporary society and force women to starve themselves in order to fit the ideals of feminine beauty.</w:t>
      </w:r>
      <w:r w:rsidRPr="005C13F0">
        <w:rPr>
          <w:rFonts w:asciiTheme="minorHAnsi" w:hAnsiTheme="minorHAnsi" w:cstheme="minorHAnsi"/>
          <w:sz w:val="10"/>
        </w:rPr>
        <w:t xml:space="preserve"> According to Naomi Wolf ’s classic popular account in Th e Beauty Myth, the ideal of thinness became a way of controlling women — disciplining their bodies — aft er the idea of natural female inferiority began to evanesce.10 Th e anorexic embodies female victimization: she has internalized a patriarchal ideal and does violence to her own body in order to live up to this ideal. But the problem with this analysis is that the anorexic doesn’t just try to embody the ideal of feminine beauty.11 She goes too far in her pursuit of thinness and comes to inhabit a body far from the ideal. Even when everyone tells her that she no longer looks good, that she is too thin, the anorexic continues to lose weight. It is for this reason that many feminists have seen her as a subversive fi gure. As Elizabeth Grosz puts it, “Neither a ‘disorder’ of the ego nor, as popular opinion has it, a ‘dieting disease’ gone out of control, anorexia can, like the phantom limb, be a kind of mourning for a pre-Oedipal (i.e., pre-castrated) body and a corporeal connection to the mother that women in patriarchy are required to abandon. Anorexia is a form of protest at the social meaning of the female body.”12 Grosz accounts for the excessiveness of anorexia by aligning it with feminist resistance to patriarchy rather than obsequious submission to it. But she aligns the anorexic with wholeness and the maternal bond rather than with the lost object. In this sense, she misses the true radicality of the anorexic, a radicality that stems from the power of the anorexic’s desire. Th e anorexic doesn’t simply refuse to eat but eats nothing, the nothing that is the lost object. While all positive forms of food fail to address the subject’s lack, nothing does speak to the subject’s desire and allows that desire to sustain itself. Th e anorexic starves not because she can’t fi nd, in the mode of Kafk a’s hunger artist, any food that would satisfy her but because she has found a satisfying food, a food that nourishes the desiring subject rather than the living being. Th e logic of anorexia lays bare the hidden workings of desire that operate within every subject. </w:t>
      </w:r>
      <w:r w:rsidRPr="005C13F0">
        <w:rPr>
          <w:rFonts w:asciiTheme="minorHAnsi" w:hAnsiTheme="minorHAnsi" w:cstheme="minorHAnsi"/>
          <w:u w:val="single"/>
        </w:rPr>
        <w:t xml:space="preserve">Subjects believe that they pursue various objects of desire (a new car, a new house, a new romantic partner, and so on) and that these objects have an intrinsic attraction, but the real engine for their desire resides in the nothing that the subject has given up and that every object tries and fails to represent. Objects of desire are desirable only insofar as they attempt to represent the impossible lost object, </w:t>
      </w:r>
      <w:r w:rsidRPr="005C13F0">
        <w:rPr>
          <w:rFonts w:asciiTheme="minorHAnsi" w:hAnsiTheme="minorHAnsi" w:cstheme="minorHAnsi"/>
          <w:sz w:val="10"/>
        </w:rPr>
        <w:t xml:space="preserve">which is what the anorexic reveals. Still, the anorexic is exceptional; most nonanorexic subjects imagine that their lost object can be found in something rather than nothing. Despite its resonances with the structure of desire, anorexia cannot be dissociated from the imposition of the ideal of thinness as a mode of controlling female subjectivity. Th ough this ideal distorts the anorexic’s relationship to her own body, it also renders the nature of desire itself apparent. Th e impossible ideal of perfect thinness allows the anorexic subject to avow, albeit unconsciously, the structural impossibility of desire itself. Unlike male subjects (or other female subjects who manage to distance themselves from the ideal), the anorexic cannot avoid confronting the impossibility of her object. Th e oppressive ideal of perfect thinness allows the anorexic to bear witness with her body to the truth of desire.13 Understanding the impossible nature of the lost object — what the anorexic makes clear — allows us to rethink the nature of the political act. </w:t>
      </w:r>
      <w:r w:rsidRPr="005C13F0">
        <w:rPr>
          <w:rFonts w:asciiTheme="minorHAnsi" w:hAnsiTheme="minorHAnsi" w:cstheme="minorHAnsi"/>
          <w:u w:val="single"/>
        </w:rPr>
        <w:t xml:space="preserve">Rather than being the successful achievement of some object, the accomplishment of some social good, </w:t>
      </w:r>
      <w:r w:rsidRPr="005C13F0">
        <w:rPr>
          <w:rFonts w:asciiTheme="minorHAnsi" w:hAnsiTheme="minorHAnsi" w:cstheme="minorHAnsi"/>
          <w:highlight w:val="yellow"/>
          <w:u w:val="single"/>
        </w:rPr>
        <w:t>the political act involves insisting on one’s desire in the face of its impossibility</w:t>
      </w:r>
      <w:r w:rsidRPr="005C13F0">
        <w:rPr>
          <w:rFonts w:asciiTheme="minorHAnsi" w:hAnsiTheme="minorHAnsi" w:cstheme="minorHAnsi"/>
          <w:u w:val="single"/>
        </w:rPr>
        <w:t>, which is precisely what occurs in the death drive.</w:t>
      </w:r>
      <w:r w:rsidRPr="005C13F0">
        <w:rPr>
          <w:rFonts w:asciiTheme="minorHAnsi" w:hAnsiTheme="minorHAnsi" w:cstheme="minorHAnsi"/>
          <w:sz w:val="10"/>
        </w:rPr>
        <w:t xml:space="preserve"> Th e key to a politics of the death drive is grasping, in the fashion of the anorexic, the nothingness of the object and thereby fi nding satisfaction in the drive itself. </w:t>
      </w:r>
      <w:r w:rsidRPr="005C13F0">
        <w:rPr>
          <w:rFonts w:asciiTheme="minorHAnsi" w:hAnsiTheme="minorHAnsi" w:cstheme="minorHAnsi"/>
          <w:u w:val="single"/>
        </w:rPr>
        <w:t>But the subject’s relationship to its object inherently creates an illusion that makes this possibility</w:t>
      </w:r>
      <w:r w:rsidRPr="005C13F0">
        <w:rPr>
          <w:rFonts w:asciiTheme="minorHAnsi" w:hAnsiTheme="minorHAnsi" w:cstheme="minorHAnsi"/>
          <w:highlight w:val="yellow"/>
          <w:u w:val="single"/>
        </w:rPr>
        <w:t xml:space="preserve"> </w:t>
      </w:r>
      <w:r w:rsidRPr="005C13F0">
        <w:rPr>
          <w:rFonts w:asciiTheme="minorHAnsi" w:hAnsiTheme="minorHAnsi" w:cstheme="minorHAnsi"/>
          <w:u w:val="single"/>
        </w:rPr>
        <w:t>almost impossible.</w:t>
      </w:r>
      <w:r w:rsidRPr="005C13F0">
        <w:rPr>
          <w:rFonts w:asciiTheme="minorHAnsi" w:hAnsiTheme="minorHAnsi" w:cstheme="minorHAnsi"/>
          <w:sz w:val="10"/>
        </w:rPr>
        <w:t xml:space="preserve"> Th ough the lost object that initiates subjectivity has no substance, its status for the subject belies its nothingness. For the subject, the originary lost object is the object that seems to hold the key to the subject’s very ability to enjoy. Subjects invest the lost object with the idea of their own completion: the loss of the object retroactively causes a prior state of completion to arise — a state of completion that never actually existed — and the object itself bears the promise of inaugurating a return to this imaginary prior state.14 In short, it promises to fi ll in the subject’s lack and answer its desire. As a result of this investment on the part of the subject, the initial lost object becomes the engine for all the subject’s subsequent desiring. Without the initial act of sacrifi ce, the would-be subject neither desires nor enjoys but instead suff ocates in a world of self-presence, a self-presence in which one has no freedom whatsoever. Th rough the loss of the privileged object, one frees oneself from the complete domination of (parental or social) authority by creating a lack that no authority can fi ll. Ceding the object is thus the founding act of subjectivity and the fi rst free act. Every subsequent eff ort by authority to give the subject what it lacks will come up short — or, more correctly, will go too far, because only nothing can fi ll the gap within the subject. For this reason, dissatisfaction and disappointment are correlative with freedom: when we experience the authority’s failure to give us what we want, at that moment we also experience our distance from the authority and our radical freedom as subjects.</w:t>
      </w:r>
    </w:p>
    <w:p w14:paraId="412900CD" w14:textId="77777777" w:rsidR="00EE6E33" w:rsidRPr="005C13F0" w:rsidRDefault="00EE6E33" w:rsidP="00EE6E33">
      <w:pPr>
        <w:pStyle w:val="Heading4"/>
        <w:rPr>
          <w:rFonts w:asciiTheme="minorHAnsi" w:hAnsiTheme="minorHAnsi" w:cstheme="minorHAnsi"/>
        </w:rPr>
      </w:pPr>
      <w:r w:rsidRPr="005C13F0">
        <w:rPr>
          <w:rFonts w:asciiTheme="minorHAnsi" w:hAnsiTheme="minorHAnsi" w:cstheme="minorHAnsi"/>
        </w:rPr>
        <w:t>Their deployment of debate is an agential fantasy – the affirmative is an investment into subjectivity as a teleological entity dependent on external recognition to satisfy its goals, which is addicting and causes passivity</w:t>
      </w:r>
    </w:p>
    <w:p w14:paraId="5D108306" w14:textId="77777777" w:rsidR="00EE6E33" w:rsidRPr="005C13F0" w:rsidRDefault="00EE6E33" w:rsidP="00EE6E33">
      <w:pPr>
        <w:rPr>
          <w:rFonts w:asciiTheme="minorHAnsi" w:hAnsiTheme="minorHAnsi" w:cstheme="minorHAnsi"/>
          <w:sz w:val="16"/>
          <w:szCs w:val="18"/>
        </w:rPr>
      </w:pPr>
      <w:r w:rsidRPr="005C13F0">
        <w:rPr>
          <w:rStyle w:val="Style13ptBold"/>
          <w:rFonts w:asciiTheme="minorHAnsi" w:hAnsiTheme="minorHAnsi" w:cstheme="minorHAnsi"/>
        </w:rPr>
        <w:t>Lundberg 12</w:t>
      </w:r>
      <w:r w:rsidRPr="005C13F0">
        <w:rPr>
          <w:rFonts w:asciiTheme="minorHAnsi" w:hAnsiTheme="minorHAnsi" w:cstheme="minorHAnsi"/>
        </w:rPr>
        <w:t xml:space="preserve"> </w:t>
      </w:r>
      <w:r w:rsidRPr="005C13F0">
        <w:rPr>
          <w:rFonts w:asciiTheme="minorHAnsi" w:hAnsiTheme="minorHAnsi" w:cstheme="minorHAnsi"/>
          <w:sz w:val="16"/>
          <w:szCs w:val="18"/>
        </w:rPr>
        <w:t>Dr. Christian Lundberg, 2012, “Lacan in Public: Psychoanalysis and the Science of Rhetoric,” The University of Alabama Press, Dr. Lundberg is an associate professor and co-director of the University Program in Cultural Studies at UNC, he has a B.A. from the University of Redlands, a Master of Divinity from Emory University, and a Ph.D. in Communication Studies from Northwestern University, sjbe</w:t>
      </w:r>
    </w:p>
    <w:p w14:paraId="5D7F731E" w14:textId="77777777" w:rsidR="00EE6E33" w:rsidRPr="005C13F0" w:rsidRDefault="00EE6E33" w:rsidP="00EE6E33">
      <w:pPr>
        <w:rPr>
          <w:rFonts w:asciiTheme="minorHAnsi" w:hAnsiTheme="minorHAnsi" w:cstheme="minorHAnsi"/>
          <w:sz w:val="10"/>
        </w:rPr>
      </w:pPr>
      <w:r w:rsidRPr="005C13F0">
        <w:rPr>
          <w:rFonts w:asciiTheme="minorHAnsi" w:hAnsiTheme="minorHAnsi" w:cstheme="minorHAnsi"/>
          <w:sz w:val="10"/>
        </w:rPr>
        <w:t xml:space="preserve"> “Ego,” then,names the economy of compensatory subjectivization driven by the repetition and refusal of demands. </w:t>
      </w:r>
      <w:r w:rsidRPr="005C13F0">
        <w:rPr>
          <w:rStyle w:val="Emphasis"/>
          <w:rFonts w:asciiTheme="minorHAnsi" w:hAnsiTheme="minorHAnsi" w:cstheme="minorHAnsi"/>
        </w:rPr>
        <w:t xml:space="preserve">The nascent subject presents wants and needs in the form of the demand, but the role of the demand is not the simple fulfillment of these wants and needs. </w:t>
      </w:r>
      <w:r w:rsidRPr="005C13F0">
        <w:rPr>
          <w:rStyle w:val="Emphasis"/>
          <w:rFonts w:asciiTheme="minorHAnsi" w:hAnsiTheme="minorHAnsi" w:cstheme="minorHAnsi"/>
          <w:highlight w:val="green"/>
        </w:rPr>
        <w:t>The demand and its refusal are the fulcrum on which</w:t>
      </w:r>
      <w:r w:rsidRPr="005C13F0">
        <w:rPr>
          <w:rStyle w:val="Emphasis"/>
          <w:rFonts w:asciiTheme="minorHAnsi" w:hAnsiTheme="minorHAnsi" w:cstheme="minorHAnsi"/>
        </w:rPr>
        <w:t xml:space="preserve"> the </w:t>
      </w:r>
      <w:r w:rsidRPr="005C13F0">
        <w:rPr>
          <w:rStyle w:val="Emphasis"/>
          <w:rFonts w:asciiTheme="minorHAnsi" w:hAnsiTheme="minorHAnsi" w:cstheme="minorHAnsi"/>
          <w:highlight w:val="green"/>
        </w:rPr>
        <w:t>identity</w:t>
      </w:r>
      <w:r w:rsidRPr="005C13F0">
        <w:rPr>
          <w:rStyle w:val="Emphasis"/>
          <w:rFonts w:asciiTheme="minorHAnsi" w:hAnsiTheme="minorHAnsi" w:cstheme="minorHAnsi"/>
        </w:rPr>
        <w:t xml:space="preserve"> and insularity of the subject </w:t>
      </w:r>
      <w:r w:rsidRPr="005C13F0">
        <w:rPr>
          <w:rStyle w:val="Emphasis"/>
          <w:rFonts w:asciiTheme="minorHAnsi" w:hAnsiTheme="minorHAnsi" w:cstheme="minorHAnsi"/>
          <w:highlight w:val="green"/>
        </w:rPr>
        <w:t>are</w:t>
      </w:r>
      <w:r w:rsidRPr="005C13F0">
        <w:rPr>
          <w:rStyle w:val="Emphasis"/>
          <w:rFonts w:asciiTheme="minorHAnsi" w:hAnsiTheme="minorHAnsi" w:cstheme="minorHAnsi"/>
        </w:rPr>
        <w:t xml:space="preserve"> </w:t>
      </w:r>
      <w:r w:rsidRPr="005C13F0">
        <w:rPr>
          <w:rStyle w:val="Emphasis"/>
          <w:rFonts w:asciiTheme="minorHAnsi" w:hAnsiTheme="minorHAnsi" w:cstheme="minorHAnsi"/>
          <w:highlight w:val="green"/>
        </w:rPr>
        <w:t>produced</w:t>
      </w:r>
      <w:r w:rsidRPr="005C13F0">
        <w:rPr>
          <w:rStyle w:val="Emphasis"/>
          <w:rFonts w:asciiTheme="minorHAnsi" w:hAnsiTheme="minorHAnsi" w:cstheme="minorHAnsi"/>
        </w:rPr>
        <w:t>: an unformed amalgam of needs and articulated demands is transformed into a subject that negotiates the vicissitudes of life with others</w:t>
      </w:r>
      <w:r w:rsidRPr="005C13F0">
        <w:rPr>
          <w:rFonts w:asciiTheme="minorHAnsi" w:hAnsiTheme="minorHAnsi" w:cstheme="minorHAnsi"/>
          <w:sz w:val="10"/>
        </w:rPr>
        <w:t xml:space="preserve">. Put in the meta- phor of developmental psychology, an infant lodges the instinctual demands of the id on others but these demands cannot be, and for the sake of develop- ment, must not be fulfilled. Thus, pop psychology observations that the in- cessant demands of children for impermissible objects (“may i have a fourth helping of dessert”) or meanings that culminate in ungroundable authori- tative pronouncements (the game of asking never ending “whys”) are less about satisfaction of a request than the identity-producing effects of the pa- rental “no.” in “The Question of Lay Analysis,” freud argues that “if . . . demands meet with no satisfaction, intolerable conditions arise . . . [and] . . . the ego begins to function. . . . [T]he driving force that sets the vehicle in mo- tion is derived from the id, the ego . . . undertakes the steering. . . . The task of the ego [is] . . . to mediate between the claims of the id and the objections of the external world.”31 Later, in Group Psychology and the Analysis of the Ego, and Civilization and Its Discontents, freud relocates the site of the ego’s genesis beyond the parent/child relationship and in the broader social relationships that animate it. </w:t>
      </w:r>
      <w:r w:rsidRPr="005C13F0">
        <w:rPr>
          <w:rStyle w:val="Emphasis"/>
          <w:rFonts w:asciiTheme="minorHAnsi" w:hAnsiTheme="minorHAnsi" w:cstheme="minorHAnsi"/>
        </w:rPr>
        <w:t>Life with others inevitably produces blockages in the indi- vidual’s attempts to fulfill certain desires, since some demands for the fulfill- ment of desires must be frustrated. This blockage produces feelings of guilt,  which in turn are sublimated as a general social morality. The frustration of demand is both productive in that it authorizes social moral codes and, by ex- tension, civilization writ large, although it does so at the cost of imposing a contested relationship between desire and social mores</w:t>
      </w:r>
      <w:r w:rsidRPr="005C13F0">
        <w:rPr>
          <w:rFonts w:asciiTheme="minorHAnsi" w:hAnsiTheme="minorHAnsi" w:cstheme="minorHAnsi"/>
          <w:sz w:val="10"/>
        </w:rPr>
        <w:t xml:space="preserve">.32 Confronted by student calls to join the movement of 1968 Lacan famously quipped: “as hysterics you demand a new master: you will get it!” under- standing the meaning of his response requires a treatment of Lacan’s theory of the demand and its relationship to hysteria as an enabling and constraining political subject position. Lacan’s theory of the demand picks up at freud’s movement outward from the paradigmatic relationships between the parent/ child and individual/civilization toward a more general account of the sub- ject, sociality, and signification. The infrastructure supporting this theoreti- cal movement transposes freud’s comparatively natural and genetic account of development to a set of metaphors for dealing with the subject’s entry into signification. </w:t>
      </w:r>
      <w:r w:rsidRPr="005C13F0">
        <w:rPr>
          <w:rStyle w:val="Emphasis"/>
          <w:rFonts w:asciiTheme="minorHAnsi" w:hAnsiTheme="minorHAnsi" w:cstheme="minorHAnsi"/>
        </w:rPr>
        <w:t>As already noted, the Lacanian aphorism that “the signifier represents a subject for another signifier inverts the conventional wisdom that a pre-given subject uses language as an instrument to communicate its subjective inten- tions.”33 The paradoxical implication of this reversal is that the subject is si- multaneously produced and disfigured by its unavoidable insertion into the space of the Symbolic.</w:t>
      </w:r>
      <w:r w:rsidRPr="005C13F0">
        <w:rPr>
          <w:rFonts w:asciiTheme="minorHAnsi" w:hAnsiTheme="minorHAnsi" w:cstheme="minorHAnsi"/>
          <w:sz w:val="10"/>
        </w:rPr>
        <w:t xml:space="preserve"> An Es assumes an identity as a subject as a way of ac- commodating to the Symbolic’s demands and as a node for producing de- mands on its others or of being recognized as a subject.34 </w:t>
      </w:r>
      <w:r w:rsidRPr="005C13F0">
        <w:rPr>
          <w:rStyle w:val="Emphasis"/>
          <w:rFonts w:asciiTheme="minorHAnsi" w:hAnsiTheme="minorHAnsi" w:cstheme="minorHAnsi"/>
        </w:rPr>
        <w:t>As i have already argued, the demand demonstrates that the enjoyment of one’s own subjec- tivity is useless surplus produced in the gap between the Es (or it) and the ideal i. As a result, there is excess jouissance that remains even after its reduc- tion to hegemony.</w:t>
      </w:r>
      <w:r w:rsidRPr="005C13F0">
        <w:rPr>
          <w:rFonts w:asciiTheme="minorHAnsi" w:hAnsiTheme="minorHAnsi" w:cstheme="minorHAnsi"/>
          <w:sz w:val="10"/>
        </w:rPr>
        <w:t xml:space="preserve"> This remainder may even be logically prior to hegemony, in that it is a useless but ritually repeated retroactive act of naming the self that produces the subject and therefore conditions possibility for investment in an identitarian configuration. </w:t>
      </w:r>
      <w:r w:rsidRPr="005C13F0">
        <w:rPr>
          <w:rStyle w:val="Emphasis"/>
          <w:rFonts w:asciiTheme="minorHAnsi" w:hAnsiTheme="minorHAnsi" w:cstheme="minorHAnsi"/>
        </w:rPr>
        <w:t xml:space="preserve">The site of this excess, where the subject negotiates the terms of a non- relationship with the Symbolic, is also the primary site differentiating need, demand, and desire. </w:t>
      </w:r>
      <w:r w:rsidRPr="005C13F0">
        <w:rPr>
          <w:rFonts w:asciiTheme="minorHAnsi" w:hAnsiTheme="minorHAnsi" w:cstheme="minorHAnsi"/>
          <w:sz w:val="10"/>
        </w:rPr>
        <w:t xml:space="preserve">need approximates the position of the freudian id, in that it is a precursor to demand. Demand is the filtering of the need through signification, but as Sheridan notes, “there is no adequation between need and demand.”35 </w:t>
      </w:r>
      <w:r w:rsidRPr="005C13F0">
        <w:rPr>
          <w:rStyle w:val="Emphasis"/>
          <w:rFonts w:asciiTheme="minorHAnsi" w:hAnsiTheme="minorHAnsi" w:cstheme="minorHAnsi"/>
          <w:highlight w:val="green"/>
        </w:rPr>
        <w:t>The</w:t>
      </w:r>
      <w:r w:rsidRPr="005C13F0">
        <w:rPr>
          <w:rStyle w:val="Emphasis"/>
          <w:rFonts w:asciiTheme="minorHAnsi" w:hAnsiTheme="minorHAnsi" w:cstheme="minorHAnsi"/>
        </w:rPr>
        <w:t xml:space="preserve"> same type of </w:t>
      </w:r>
      <w:r w:rsidRPr="005C13F0">
        <w:rPr>
          <w:rStyle w:val="Emphasis"/>
          <w:rFonts w:asciiTheme="minorHAnsi" w:hAnsiTheme="minorHAnsi" w:cstheme="minorHAnsi"/>
          <w:highlight w:val="green"/>
        </w:rPr>
        <w:t>split</w:t>
      </w:r>
      <w:r w:rsidRPr="005C13F0">
        <w:rPr>
          <w:rStyle w:val="Emphasis"/>
          <w:rFonts w:asciiTheme="minorHAnsi" w:hAnsiTheme="minorHAnsi" w:cstheme="minorHAnsi"/>
        </w:rPr>
        <w:t xml:space="preserve"> that inheres </w:t>
      </w:r>
      <w:r w:rsidRPr="005C13F0">
        <w:rPr>
          <w:rStyle w:val="Emphasis"/>
          <w:rFonts w:asciiTheme="minorHAnsi" w:hAnsiTheme="minorHAnsi" w:cstheme="minorHAnsi"/>
          <w:highlight w:val="green"/>
        </w:rPr>
        <w:t>in</w:t>
      </w:r>
      <w:r w:rsidRPr="005C13F0">
        <w:rPr>
          <w:rStyle w:val="Emphasis"/>
          <w:rFonts w:asciiTheme="minorHAnsi" w:hAnsiTheme="minorHAnsi" w:cstheme="minorHAnsi"/>
        </w:rPr>
        <w:t xml:space="preserve"> the freudian </w:t>
      </w:r>
      <w:r w:rsidRPr="005C13F0">
        <w:rPr>
          <w:rStyle w:val="Emphasis"/>
          <w:rFonts w:asciiTheme="minorHAnsi" w:hAnsiTheme="minorHAnsi" w:cstheme="minorHAnsi"/>
          <w:highlight w:val="green"/>
        </w:rPr>
        <w:t>demand</w:t>
      </w:r>
      <w:r w:rsidRPr="005C13F0">
        <w:rPr>
          <w:rStyle w:val="Emphasis"/>
          <w:rFonts w:asciiTheme="minorHAnsi" w:hAnsiTheme="minorHAnsi" w:cstheme="minorHAnsi"/>
        </w:rPr>
        <w:t xml:space="preserve"> inheres in the Lacanian demand, although in Lacan’s case it is crucial to no- tice that the split does not derive from the empirical impossibility of ful- filling demands as much as it </w:t>
      </w:r>
      <w:r w:rsidRPr="005C13F0">
        <w:rPr>
          <w:rStyle w:val="Emphasis"/>
          <w:rFonts w:asciiTheme="minorHAnsi" w:hAnsiTheme="minorHAnsi" w:cstheme="minorHAnsi"/>
          <w:highlight w:val="green"/>
        </w:rPr>
        <w:t xml:space="preserve">stems from the impossibility of articulating needs </w:t>
      </w:r>
      <w:r w:rsidRPr="005C13F0">
        <w:rPr>
          <w:rStyle w:val="Emphasis"/>
          <w:rFonts w:asciiTheme="minorHAnsi" w:hAnsiTheme="minorHAnsi" w:cstheme="minorHAnsi"/>
        </w:rPr>
        <w:t xml:space="preserve">to </w:t>
      </w:r>
      <w:r w:rsidRPr="005C13F0">
        <w:rPr>
          <w:rStyle w:val="Emphasis"/>
          <w:rFonts w:asciiTheme="minorHAnsi" w:hAnsiTheme="minorHAnsi" w:cstheme="minorHAnsi"/>
          <w:highlight w:val="green"/>
        </w:rPr>
        <w:t xml:space="preserve">or receiving a </w:t>
      </w:r>
      <w:r w:rsidRPr="005C13F0">
        <w:rPr>
          <w:rStyle w:val="Emphasis"/>
          <w:rFonts w:asciiTheme="minorHAnsi" w:hAnsiTheme="minorHAnsi" w:cstheme="minorHAnsi"/>
        </w:rPr>
        <w:t xml:space="preserve">satisfactory </w:t>
      </w:r>
      <w:r w:rsidRPr="005C13F0">
        <w:rPr>
          <w:rStyle w:val="Emphasis"/>
          <w:rFonts w:asciiTheme="minorHAnsi" w:hAnsiTheme="minorHAnsi" w:cstheme="minorHAnsi"/>
          <w:highlight w:val="green"/>
        </w:rPr>
        <w:t>response from the other.</w:t>
      </w:r>
      <w:r w:rsidRPr="005C13F0">
        <w:rPr>
          <w:rStyle w:val="Emphasis"/>
          <w:rFonts w:asciiTheme="minorHAnsi" w:hAnsiTheme="minorHAnsi" w:cstheme="minorHAnsi"/>
        </w:rPr>
        <w:t xml:space="preserve"> Thus, the speci-  ficity of the demand becomes less relevant than the structural fact that de- mand presupposes the ability of the addressee to fulfill the demand.This im- possibility points to the paradoxical nature of demand: the </w:t>
      </w:r>
      <w:r w:rsidRPr="005C13F0">
        <w:rPr>
          <w:rStyle w:val="Emphasis"/>
          <w:rFonts w:asciiTheme="minorHAnsi" w:hAnsiTheme="minorHAnsi" w:cstheme="minorHAnsi"/>
          <w:highlight w:val="green"/>
        </w:rPr>
        <w:t>demand is</w:t>
      </w:r>
      <w:r w:rsidRPr="005C13F0">
        <w:rPr>
          <w:rStyle w:val="Emphasis"/>
          <w:rFonts w:asciiTheme="minorHAnsi" w:hAnsiTheme="minorHAnsi" w:cstheme="minorHAnsi"/>
        </w:rPr>
        <w:t xml:space="preserve"> less a way of addressing need to the other than </w:t>
      </w:r>
      <w:r w:rsidRPr="005C13F0">
        <w:rPr>
          <w:rStyle w:val="Emphasis"/>
          <w:rFonts w:asciiTheme="minorHAnsi" w:hAnsiTheme="minorHAnsi" w:cstheme="minorHAnsi"/>
          <w:highlight w:val="green"/>
        </w:rPr>
        <w:t>a call for</w:t>
      </w:r>
      <w:r w:rsidRPr="005C13F0">
        <w:rPr>
          <w:rStyle w:val="Emphasis"/>
          <w:rFonts w:asciiTheme="minorHAnsi" w:hAnsiTheme="minorHAnsi" w:cstheme="minorHAnsi"/>
        </w:rPr>
        <w:t xml:space="preserve"> love and </w:t>
      </w:r>
      <w:r w:rsidRPr="005C13F0">
        <w:rPr>
          <w:rStyle w:val="Emphasis"/>
          <w:rFonts w:asciiTheme="minorHAnsi" w:hAnsiTheme="minorHAnsi" w:cstheme="minorHAnsi"/>
          <w:highlight w:val="green"/>
        </w:rPr>
        <w:t>recognition</w:t>
      </w:r>
      <w:r w:rsidRPr="005C13F0">
        <w:rPr>
          <w:rStyle w:val="Emphasis"/>
          <w:rFonts w:asciiTheme="minorHAnsi" w:hAnsiTheme="minorHAnsi" w:cstheme="minorHAnsi"/>
        </w:rPr>
        <w:t xml:space="preserve"> by it. </w:t>
      </w:r>
      <w:r w:rsidRPr="005C13F0">
        <w:rPr>
          <w:rFonts w:asciiTheme="minorHAnsi" w:hAnsiTheme="minorHAnsi" w:cstheme="minorHAnsi"/>
          <w:sz w:val="10"/>
        </w:rPr>
        <w:t xml:space="preserve">“in this way,” writes Lacan, “demand annuls the particularity of everything that can be granted by transmuting it into a proof of love, and the very sat- isfactions that it obtains for need are reduced to the level of being no more than the crushing of the demand for love.”36 </w:t>
      </w:r>
      <w:r w:rsidRPr="005C13F0">
        <w:rPr>
          <w:rStyle w:val="Emphasis"/>
          <w:rFonts w:asciiTheme="minorHAnsi" w:hAnsiTheme="minorHAnsi" w:cstheme="minorHAnsi"/>
          <w:highlight w:val="green"/>
        </w:rPr>
        <w:t>The other cannot</w:t>
      </w:r>
      <w:r w:rsidRPr="005C13F0">
        <w:rPr>
          <w:rStyle w:val="Emphasis"/>
          <w:rFonts w:asciiTheme="minorHAnsi" w:hAnsiTheme="minorHAnsi" w:cstheme="minorHAnsi"/>
        </w:rPr>
        <w:t xml:space="preserve">, by definition, </w:t>
      </w:r>
      <w:r w:rsidRPr="005C13F0">
        <w:rPr>
          <w:rStyle w:val="Emphasis"/>
          <w:rFonts w:asciiTheme="minorHAnsi" w:hAnsiTheme="minorHAnsi" w:cstheme="minorHAnsi"/>
          <w:highlight w:val="green"/>
        </w:rPr>
        <w:t xml:space="preserve">ever give this gift: </w:t>
      </w:r>
      <w:r w:rsidRPr="005C13F0">
        <w:rPr>
          <w:rStyle w:val="Emphasis"/>
          <w:rFonts w:asciiTheme="minorHAnsi" w:hAnsiTheme="minorHAnsi" w:cstheme="minorHAnsi"/>
        </w:rPr>
        <w:t xml:space="preserve">the starting presupposition of the mirror stage is </w:t>
      </w:r>
      <w:r w:rsidRPr="005C13F0">
        <w:rPr>
          <w:rStyle w:val="Emphasis"/>
          <w:rFonts w:asciiTheme="minorHAnsi" w:hAnsiTheme="minorHAnsi" w:cstheme="minorHAnsi"/>
          <w:highlight w:val="green"/>
        </w:rPr>
        <w:t xml:space="preserve">the </w:t>
      </w:r>
      <w:r w:rsidRPr="005C13F0">
        <w:rPr>
          <w:rStyle w:val="Emphasis"/>
          <w:rFonts w:asciiTheme="minorHAnsi" w:hAnsiTheme="minorHAnsi" w:cstheme="minorHAnsi"/>
        </w:rPr>
        <w:t xml:space="preserve">con- stitutive </w:t>
      </w:r>
      <w:r w:rsidRPr="005C13F0">
        <w:rPr>
          <w:rStyle w:val="Emphasis"/>
          <w:rFonts w:asciiTheme="minorHAnsi" w:hAnsiTheme="minorHAnsi" w:cstheme="minorHAnsi"/>
          <w:highlight w:val="green"/>
        </w:rPr>
        <w:t>impossibility of comfortably inhabiting the Symbolic</w:t>
      </w:r>
      <w:r w:rsidRPr="005C13F0">
        <w:rPr>
          <w:rStyle w:val="Emphasis"/>
          <w:rFonts w:asciiTheme="minorHAnsi" w:hAnsiTheme="minorHAnsi" w:cstheme="minorHAnsi"/>
        </w:rPr>
        <w:t>.</w:t>
      </w:r>
      <w:r w:rsidRPr="005C13F0">
        <w:rPr>
          <w:rFonts w:asciiTheme="minorHAnsi" w:hAnsiTheme="minorHAnsi" w:cstheme="minorHAnsi"/>
          <w:sz w:val="10"/>
        </w:rPr>
        <w:t xml:space="preserve"> The struc- tural impossibility of fulfilling demands resonates with the freudian de- mand in that the frustration of demand produces the articulation of desire. Thus, Lacan argues that “desire is neither the appetite for satisfaction, nor the demand for love, but the difference that results from the subtraction of the first from the second.”37 This sentiment animates the crucial Lacanian claim for the impossibility of the other giving a gift that it does not have, namely the gift of love: “all demand implies . . . a request for love. . . . Desire begins to take shape in the margin in which demand becomes separated from need: this margin being that which is opened up by demand, the appeal of which can be unconditional only in regards to the other . . . having no universal satisfaction. . . . it is this whim that introduces the phantom of omnipotence, not of the subject, but of the other in which his demand is installed.”38 </w:t>
      </w:r>
      <w:r w:rsidRPr="005C13F0">
        <w:rPr>
          <w:rStyle w:val="Emphasis"/>
          <w:rFonts w:asciiTheme="minorHAnsi" w:hAnsiTheme="minorHAnsi" w:cstheme="minorHAnsi"/>
        </w:rPr>
        <w:t xml:space="preserve">This framing of demand reverses the classically liberal presupposition regarding demand and agency. Contemporary and classical liberal democratic </w:t>
      </w:r>
      <w:r w:rsidRPr="005C13F0">
        <w:rPr>
          <w:rStyle w:val="Emphasis"/>
          <w:rFonts w:asciiTheme="minorHAnsi" w:hAnsiTheme="minorHAnsi" w:cstheme="minorHAnsi"/>
          <w:highlight w:val="green"/>
        </w:rPr>
        <w:t xml:space="preserve">theories presume </w:t>
      </w:r>
      <w:r w:rsidRPr="005C13F0">
        <w:rPr>
          <w:rStyle w:val="Emphasis"/>
          <w:rFonts w:asciiTheme="minorHAnsi" w:hAnsiTheme="minorHAnsi" w:cstheme="minorHAnsi"/>
        </w:rPr>
        <w:t xml:space="preserve">that the </w:t>
      </w:r>
      <w:r w:rsidRPr="005C13F0">
        <w:rPr>
          <w:rStyle w:val="Emphasis"/>
          <w:rFonts w:asciiTheme="minorHAnsi" w:hAnsiTheme="minorHAnsi" w:cstheme="minorHAnsi"/>
          <w:highlight w:val="green"/>
        </w:rPr>
        <w:t xml:space="preserve">demand is </w:t>
      </w:r>
      <w:r w:rsidRPr="005C13F0">
        <w:rPr>
          <w:rStyle w:val="Emphasis"/>
          <w:rFonts w:asciiTheme="minorHAnsi" w:hAnsiTheme="minorHAnsi" w:cstheme="minorHAnsi"/>
        </w:rPr>
        <w:t xml:space="preserve">a way of exerting agency and, further, that the more firmly the demand is lodged, the greater the </w:t>
      </w:r>
      <w:r w:rsidRPr="005C13F0">
        <w:rPr>
          <w:rStyle w:val="Emphasis"/>
          <w:rFonts w:asciiTheme="minorHAnsi" w:hAnsiTheme="minorHAnsi" w:cstheme="minorHAnsi"/>
          <w:highlight w:val="green"/>
        </w:rPr>
        <w:t>production of an agential effect</w:t>
      </w:r>
      <w:r w:rsidRPr="005C13F0">
        <w:rPr>
          <w:rStyle w:val="Emphasis"/>
          <w:rFonts w:asciiTheme="minorHAnsi" w:hAnsiTheme="minorHAnsi" w:cstheme="minorHAnsi"/>
        </w:rPr>
        <w:t xml:space="preserve">. The </w:t>
      </w:r>
      <w:r w:rsidRPr="005C13F0">
        <w:rPr>
          <w:rStyle w:val="Emphasis"/>
          <w:rFonts w:asciiTheme="minorHAnsi" w:hAnsiTheme="minorHAnsi" w:cstheme="minorHAnsi"/>
          <w:highlight w:val="green"/>
        </w:rPr>
        <w:t>Lacan</w:t>
      </w:r>
      <w:r w:rsidRPr="005C13F0">
        <w:rPr>
          <w:rStyle w:val="Emphasis"/>
          <w:rFonts w:asciiTheme="minorHAnsi" w:hAnsiTheme="minorHAnsi" w:cstheme="minorHAnsi"/>
        </w:rPr>
        <w:t xml:space="preserve">ian framing of the demand </w:t>
      </w:r>
      <w:r w:rsidRPr="005C13F0">
        <w:rPr>
          <w:rStyle w:val="Emphasis"/>
          <w:rFonts w:asciiTheme="minorHAnsi" w:hAnsiTheme="minorHAnsi" w:cstheme="minorHAnsi"/>
          <w:highlight w:val="green"/>
        </w:rPr>
        <w:t>sees</w:t>
      </w:r>
      <w:r w:rsidRPr="005C13F0">
        <w:rPr>
          <w:rStyle w:val="Emphasis"/>
          <w:rFonts w:asciiTheme="minorHAnsi" w:hAnsiTheme="minorHAnsi" w:cstheme="minorHAnsi"/>
        </w:rPr>
        <w:t xml:space="preserve"> the relationship as exactly </w:t>
      </w:r>
      <w:r w:rsidRPr="005C13F0">
        <w:rPr>
          <w:rStyle w:val="Emphasis"/>
          <w:rFonts w:asciiTheme="minorHAnsi" w:hAnsiTheme="minorHAnsi" w:cstheme="minorHAnsi"/>
          <w:highlight w:val="green"/>
        </w:rPr>
        <w:t>the opposite</w:t>
      </w:r>
      <w:r w:rsidRPr="005C13F0">
        <w:rPr>
          <w:rStyle w:val="Emphasis"/>
          <w:rFonts w:asciiTheme="minorHAnsi" w:hAnsiTheme="minorHAnsi" w:cstheme="minorHAnsi"/>
        </w:rPr>
        <w:t xml:space="preserve">: the more firmly one lodges a demand, the more desperately one clings to the legitimate ability of an institution to fulfill it. </w:t>
      </w:r>
      <w:r w:rsidRPr="005C13F0">
        <w:rPr>
          <w:rFonts w:asciiTheme="minorHAnsi" w:hAnsiTheme="minorHAnsi" w:cstheme="minorHAnsi"/>
          <w:sz w:val="10"/>
        </w:rPr>
        <w:t xml:space="preserve">Hypothetically, demands ought reach a kind of breaking point where the inability of an in- stitution or order to proffer a response should produce a reevaluation of the economy of demand and desire. in analytic terms, this is the moment of sub- traction, where the manifest content of the demand is stripped away and the desire that underwrites it is laid bare. The result of this “subtraction” is that the subject is in a position to relate to its desire, not as a set of deferrals, avoid- ances, or transposition but rather as an owned political disposition. As Lacan frames it, demanding subjects are either learning to reassert the centrality of their demand or coming to terms with the impotence of the other as a satisfier of demands: “But it is in the dialectic of the demand for love and the test of desire that development is ordered. . . . [T]his test of the  desire of the other is decisive not in the sense that the subject learns by it whether or not he has a phallus, but in the sense that he learns that the mother does not have it.”39 The point of this disposition is to bring the subject to a point where they might “recognize and name” their own desire and, as a re- sult, become a political subject in the sense of being able to truly argue for something without being dependent on the other as a support for or orga- nizing principle for political identity. Thus, desire has both a general status and a specific status for each subject. it is not just the mirror that produces the subject and its investments but the desire and sets of proxy objects that cover over this original gap. As Easthope puts it: “Lacan is sure that everyone’s de- sire is somehow different and their own—lack is nevertheless my lack. How can this be if each of us is just lost in language . . . passing through demand into desire, something from the Real, from the individual’s being before lan- guage, is retained as a trace enough to determine that i desire here and there, not anywhere and everywhere. Lacan terms this objet petit a . . . petit a is dif- ferent for everyone; and it can never be in substitutes for it in which i try to refind it.”40 Though individuated, this naming is not about discovering a latently held but hidden interiority, rather it is about naming a practice of thinking the uniqueness of individual subjects as a product of discourses that produce them. </w:t>
      </w:r>
      <w:r w:rsidRPr="005C13F0">
        <w:rPr>
          <w:rStyle w:val="Emphasis"/>
          <w:rFonts w:asciiTheme="minorHAnsi" w:hAnsiTheme="minorHAnsi" w:cstheme="minorHAnsi"/>
        </w:rPr>
        <w:t>Thus, this is an account of political subjectivization that is not solely oriented toward or determined by the locus of the demand but that is also determined by the contingent sets of coping strategies that orient a sub- ject toward others and a political order and serve as the condition of possi- bility for demands</w:t>
      </w:r>
      <w:r w:rsidRPr="005C13F0">
        <w:rPr>
          <w:rFonts w:asciiTheme="minorHAnsi" w:hAnsiTheme="minorHAnsi" w:cstheme="minorHAnsi"/>
          <w:sz w:val="10"/>
        </w:rPr>
        <w:t xml:space="preserve">.As Lacan argues,this is the point where a subject becomes a kind of new presence or a new political possibility:“That the subject should come to recognize and to name his desire; that is the efficacious action of analysis. </w:t>
      </w:r>
      <w:r w:rsidRPr="005C13F0">
        <w:rPr>
          <w:rStyle w:val="Emphasis"/>
          <w:rFonts w:asciiTheme="minorHAnsi" w:hAnsiTheme="minorHAnsi" w:cstheme="minorHAnsi"/>
        </w:rPr>
        <w:t>But it isn’t a question of recognizing something which would be en- tirely given. . . . in naming it, the subject creates, brings forth, a new presence in the world.”</w:t>
      </w:r>
      <w:r w:rsidRPr="005C13F0">
        <w:rPr>
          <w:rFonts w:asciiTheme="minorHAnsi" w:hAnsiTheme="minorHAnsi" w:cstheme="minorHAnsi"/>
          <w:sz w:val="10"/>
        </w:rPr>
        <w:t xml:space="preserve">41 Alternatively, subjects can stay fixated on the demand, but in doing so they forfeit their desire, or as fink argues, “an analysis . . . that . . . does not go far enough in constituting the subject as desire leaves him or her stranded at the level of demand . . . unable to truly desire.”42 </w:t>
      </w:r>
      <w:r w:rsidRPr="005C13F0">
        <w:rPr>
          <w:rStyle w:val="Emphasis"/>
          <w:rFonts w:asciiTheme="minorHAnsi" w:hAnsiTheme="minorHAnsi" w:cstheme="minorHAnsi"/>
          <w:highlight w:val="green"/>
        </w:rPr>
        <w:t>A politics defined by</w:t>
      </w:r>
      <w:r w:rsidRPr="005C13F0">
        <w:rPr>
          <w:rStyle w:val="Emphasis"/>
          <w:rFonts w:asciiTheme="minorHAnsi" w:hAnsiTheme="minorHAnsi" w:cstheme="minorHAnsi"/>
        </w:rPr>
        <w:t xml:space="preserve"> and exhausted in </w:t>
      </w:r>
      <w:r w:rsidRPr="005C13F0">
        <w:rPr>
          <w:rStyle w:val="Emphasis"/>
          <w:rFonts w:asciiTheme="minorHAnsi" w:hAnsiTheme="minorHAnsi" w:cstheme="minorHAnsi"/>
          <w:highlight w:val="green"/>
        </w:rPr>
        <w:t>demands is</w:t>
      </w:r>
      <w:r w:rsidRPr="005C13F0">
        <w:rPr>
          <w:rStyle w:val="Emphasis"/>
          <w:rFonts w:asciiTheme="minorHAnsi" w:hAnsiTheme="minorHAnsi" w:cstheme="minorHAnsi"/>
        </w:rPr>
        <w:t xml:space="preserve"> by definition a </w:t>
      </w:r>
      <w:r w:rsidRPr="005C13F0">
        <w:rPr>
          <w:rStyle w:val="Emphasis"/>
          <w:rFonts w:asciiTheme="minorHAnsi" w:hAnsiTheme="minorHAnsi" w:cstheme="minorHAnsi"/>
          <w:highlight w:val="green"/>
        </w:rPr>
        <w:t xml:space="preserve">hysterical </w:t>
      </w:r>
      <w:r w:rsidRPr="005C13F0">
        <w:rPr>
          <w:rStyle w:val="Emphasis"/>
          <w:rFonts w:asciiTheme="minorHAnsi" w:hAnsiTheme="minorHAnsi" w:cstheme="minorHAnsi"/>
        </w:rPr>
        <w:t>politics. The hysteric is defined by incessant demands on the other at the ex- pense of ever articulating a desire that is theirs</w:t>
      </w:r>
      <w:r w:rsidRPr="005C13F0">
        <w:rPr>
          <w:rFonts w:asciiTheme="minorHAnsi" w:hAnsiTheme="minorHAnsi" w:cstheme="minorHAnsi"/>
          <w:sz w:val="10"/>
        </w:rPr>
        <w:t xml:space="preserve">. in the Ethics of Psychoanaly- sis, Lacan argues that the hysteric’s demand that the other produce an object is the support of an aversion toward one’s desire: “the behavior of the hys- teric, for example, has as its aim to recreate a state centered on the object, in- sofar as this object . . . is . . . the support of an aversion.”43 This economy of aversion explains the ambivalent relationship between hysterics and their de-  mands. on one hand, the hysteric asserts their agency, even authority, over the other.yet, what appears as unfettered agency from the perspective of a discourse of authority is also simultaneously a surrender of desire by enjoy- ing the act of figuring the other as the one with the exclusive capability to satisfy the demand. Thus, “as hysterics you demand a new master: you will get it!” </w:t>
      </w:r>
      <w:r w:rsidRPr="005C13F0">
        <w:rPr>
          <w:rStyle w:val="Emphasis"/>
          <w:rFonts w:asciiTheme="minorHAnsi" w:hAnsiTheme="minorHAnsi" w:cstheme="minorHAnsi"/>
        </w:rPr>
        <w:t xml:space="preserve">At the register of manifest content, demands are claims for action and seemingly powerful, but at the level of the rhetorical form of the demand or in the reg- ister of enjoyment, </w:t>
      </w:r>
      <w:r w:rsidRPr="005C13F0">
        <w:rPr>
          <w:rStyle w:val="Emphasis"/>
          <w:rFonts w:asciiTheme="minorHAnsi" w:hAnsiTheme="minorHAnsi" w:cstheme="minorHAnsi"/>
          <w:highlight w:val="green"/>
        </w:rPr>
        <w:t>demand is a</w:t>
      </w:r>
      <w:r w:rsidRPr="005C13F0">
        <w:rPr>
          <w:rStyle w:val="Emphasis"/>
          <w:rFonts w:asciiTheme="minorHAnsi" w:hAnsiTheme="minorHAnsi" w:cstheme="minorHAnsi"/>
        </w:rPr>
        <w:t xml:space="preserve"> kind of </w:t>
      </w:r>
      <w:r w:rsidRPr="005C13F0">
        <w:rPr>
          <w:rStyle w:val="Emphasis"/>
          <w:rFonts w:asciiTheme="minorHAnsi" w:hAnsiTheme="minorHAnsi" w:cstheme="minorHAnsi"/>
          <w:highlight w:val="green"/>
        </w:rPr>
        <w:t>surrender</w:t>
      </w:r>
      <w:r w:rsidRPr="005C13F0">
        <w:rPr>
          <w:rStyle w:val="Emphasis"/>
          <w:rFonts w:asciiTheme="minorHAnsi" w:hAnsiTheme="minorHAnsi" w:cstheme="minorHAnsi"/>
        </w:rPr>
        <w:t>. As a relation of address the hysterical demand is more a demand for recognition and love from an os- tensibly repressive order than a claim for change.</w:t>
      </w:r>
      <w:r w:rsidRPr="005C13F0">
        <w:rPr>
          <w:rFonts w:asciiTheme="minorHAnsi" w:hAnsiTheme="minorHAnsi" w:cstheme="minorHAnsi"/>
          <w:sz w:val="10"/>
        </w:rPr>
        <w:t xml:space="preserve"> The limitation of the stu- dents’ call on Lacan does not lie in the end they sought but in the fact that the hysterical address never quite breaks free from its framing of the master. The fundamental problem of democracy is not articulating resistance over and against hegemony but rather the practices of enjoyment that sustain an addiction to mastery and a deferral of desire. Hysteria is a politically effective subject position in some ways, but it is politically constraining from the perspective of organized political dissent. if not a unidirectional practice of resistance, hysteria is at best a politics of interruption. imagine a world where the state was the perfect and complete embodiment of a hegemonic order, without interruption or remainder, and the discursive system was hermetically closed. Politics would be an impos- sibility: with no site for contest or reappropriation, politics would simply be the automatic extension of structure. Hysteria is a site of interruption, in that hysteria represents a challenge to our hypothetical system, refusing straight- forward incorporation by its symbolic logic. But, stepping outside this hy- pothetical non-polity, on balance, hysteria is politically constraining because the form of the demand, as a way of organizing the field of political enjoy- ment, requires that the system continue to act in certain ways to sustain its logic. </w:t>
      </w:r>
      <w:r w:rsidRPr="005C13F0">
        <w:rPr>
          <w:rStyle w:val="Emphasis"/>
          <w:rFonts w:asciiTheme="minorHAnsi" w:hAnsiTheme="minorHAnsi" w:cstheme="minorHAnsi"/>
        </w:rPr>
        <w:t xml:space="preserve">Though on the surface it is an act of symbolic dissent, hysteria rep- resents </w:t>
      </w:r>
      <w:r w:rsidRPr="005C13F0">
        <w:rPr>
          <w:rStyle w:val="Emphasis"/>
          <w:rFonts w:asciiTheme="minorHAnsi" w:hAnsiTheme="minorHAnsi" w:cstheme="minorHAnsi"/>
          <w:highlight w:val="green"/>
        </w:rPr>
        <w:t>an affirmation of a hegemonic order</w:t>
      </w:r>
      <w:r w:rsidRPr="005C13F0">
        <w:rPr>
          <w:rStyle w:val="Emphasis"/>
          <w:rFonts w:asciiTheme="minorHAnsi" w:hAnsiTheme="minorHAnsi" w:cstheme="minorHAnsi"/>
        </w:rPr>
        <w:t xml:space="preserve"> and is therefore a particularly fraught form of political subjectivization.</w:t>
      </w:r>
      <w:r w:rsidRPr="005C13F0">
        <w:rPr>
          <w:rFonts w:asciiTheme="minorHAnsi" w:hAnsiTheme="minorHAnsi" w:cstheme="minorHAnsi"/>
          <w:sz w:val="10"/>
        </w:rPr>
        <w:t xml:space="preserve"> </w:t>
      </w:r>
    </w:p>
    <w:p w14:paraId="7D701BFD" w14:textId="77777777" w:rsidR="00EE6E33" w:rsidRPr="005C13F0" w:rsidRDefault="00EE6E33" w:rsidP="00EE6E33">
      <w:pPr>
        <w:pStyle w:val="Heading4"/>
        <w:rPr>
          <w:rFonts w:asciiTheme="minorHAnsi" w:hAnsiTheme="minorHAnsi" w:cstheme="minorHAnsi"/>
        </w:rPr>
      </w:pPr>
      <w:r w:rsidRPr="005C13F0">
        <w:rPr>
          <w:rFonts w:asciiTheme="minorHAnsi" w:hAnsiTheme="minorHAnsi" w:cstheme="minorHAnsi"/>
        </w:rPr>
        <w:t>The politics of recognition require the submission of one’s own desire to a social authority that creates an endless struggle for acceptance that restricts true enjoyment.</w:t>
      </w:r>
    </w:p>
    <w:p w14:paraId="50EEADCC" w14:textId="77777777" w:rsidR="00EE6E33" w:rsidRPr="005C13F0" w:rsidRDefault="00EE6E33" w:rsidP="00EE6E33">
      <w:pPr>
        <w:rPr>
          <w:rFonts w:asciiTheme="minorHAnsi" w:hAnsiTheme="minorHAnsi" w:cstheme="minorHAnsi"/>
        </w:rPr>
      </w:pPr>
      <w:r w:rsidRPr="005C13F0">
        <w:rPr>
          <w:rStyle w:val="Style13ptBold"/>
          <w:rFonts w:asciiTheme="minorHAnsi" w:hAnsiTheme="minorHAnsi" w:cstheme="minorHAnsi"/>
        </w:rPr>
        <w:t xml:space="preserve">McGowan 13 </w:t>
      </w:r>
      <w:r w:rsidRPr="005C13F0">
        <w:rPr>
          <w:rFonts w:asciiTheme="minorHAnsi" w:hAnsiTheme="minorHAnsi" w:cstheme="minorHAnsi"/>
          <w:sz w:val="16"/>
          <w:szCs w:val="18"/>
        </w:rPr>
        <w:t>Todd McGowan, 2013, “Enjoying What We Don’t Have: The Political Project of Psychoanalysis,” University of Nebraska Press/Lincoln and London, SJBE</w:t>
      </w:r>
    </w:p>
    <w:p w14:paraId="6F8E52BC" w14:textId="77777777" w:rsidR="00EE6E33" w:rsidRPr="005C13F0" w:rsidRDefault="00EE6E33" w:rsidP="00EE6E33">
      <w:pPr>
        <w:rPr>
          <w:rStyle w:val="Emphasis"/>
          <w:rFonts w:asciiTheme="minorHAnsi" w:hAnsiTheme="minorHAnsi" w:cstheme="minorHAnsi"/>
        </w:rPr>
      </w:pPr>
      <w:r w:rsidRPr="005C13F0">
        <w:rPr>
          <w:rStyle w:val="Emphasis"/>
          <w:rFonts w:asciiTheme="minorHAnsi" w:hAnsiTheme="minorHAnsi" w:cstheme="minorHAnsi"/>
        </w:rPr>
        <w:t xml:space="preserve">When subjects enter into society, </w:t>
      </w:r>
      <w:r w:rsidRPr="005C13F0">
        <w:rPr>
          <w:rStyle w:val="Emphasis"/>
          <w:rFonts w:asciiTheme="minorHAnsi" w:hAnsiTheme="minorHAnsi" w:cstheme="minorHAnsi"/>
          <w:highlight w:val="green"/>
        </w:rPr>
        <w:t xml:space="preserve">the social order </w:t>
      </w:r>
      <w:r w:rsidRPr="005C13F0">
        <w:rPr>
          <w:rStyle w:val="Emphasis"/>
          <w:rFonts w:asciiTheme="minorHAnsi" w:hAnsiTheme="minorHAnsi" w:cstheme="minorHAnsi"/>
        </w:rPr>
        <w:t xml:space="preserve">confronts them with a demand. This </w:t>
      </w:r>
      <w:r w:rsidRPr="005C13F0">
        <w:rPr>
          <w:rStyle w:val="Emphasis"/>
          <w:rFonts w:asciiTheme="minorHAnsi" w:hAnsiTheme="minorHAnsi" w:cstheme="minorHAnsi"/>
          <w:highlight w:val="green"/>
        </w:rPr>
        <w:t xml:space="preserve">demand </w:t>
      </w:r>
      <w:r w:rsidRPr="005C13F0">
        <w:rPr>
          <w:rStyle w:val="Emphasis"/>
          <w:rFonts w:asciiTheme="minorHAnsi" w:hAnsiTheme="minorHAnsi" w:cstheme="minorHAnsi"/>
        </w:rPr>
        <w:t xml:space="preserve">for </w:t>
      </w:r>
      <w:r w:rsidRPr="005C13F0">
        <w:rPr>
          <w:rStyle w:val="Emphasis"/>
          <w:rFonts w:asciiTheme="minorHAnsi" w:hAnsiTheme="minorHAnsi" w:cstheme="minorHAnsi"/>
          <w:highlight w:val="green"/>
        </w:rPr>
        <w:t xml:space="preserve">the sacrifice of enjoyment offers them social recognition in return. Recognition </w:t>
      </w:r>
      <w:r w:rsidRPr="005C13F0">
        <w:rPr>
          <w:rStyle w:val="Emphasis"/>
          <w:rFonts w:asciiTheme="minorHAnsi" w:hAnsiTheme="minorHAnsi" w:cstheme="minorHAnsi"/>
        </w:rPr>
        <w:t xml:space="preserve">grounds the subjects’ identities and </w:t>
      </w:r>
      <w:r w:rsidRPr="005C13F0">
        <w:rPr>
          <w:rStyle w:val="Emphasis"/>
          <w:rFonts w:asciiTheme="minorHAnsi" w:hAnsiTheme="minorHAnsi" w:cstheme="minorHAnsi"/>
          <w:highlight w:val="green"/>
        </w:rPr>
        <w:t xml:space="preserve">allows them to experience themselves as valuable. </w:t>
      </w:r>
      <w:r w:rsidRPr="005C13F0">
        <w:rPr>
          <w:rStyle w:val="Emphasis"/>
          <w:rFonts w:asciiTheme="minorHAnsi" w:hAnsiTheme="minorHAnsi" w:cstheme="minorHAnsi"/>
        </w:rPr>
        <w:t>The socially recognized subject has a worth that derives solely from recognition itself.</w:t>
      </w:r>
      <w:r w:rsidRPr="005C13F0">
        <w:rPr>
          <w:rFonts w:asciiTheme="minorHAnsi" w:hAnsiTheme="minorHAnsi" w:cstheme="minorHAnsi"/>
          <w:sz w:val="16"/>
        </w:rPr>
        <w:t xml:space="preserve"> Popular kids may believe that their sense of worth is tied to an activity — playing football, obtaining good grades, being a cheerleader — but in fact it depends on the recognition that an anonymous social authority accords those who engage in these activities. </w:t>
      </w:r>
      <w:r w:rsidRPr="005C13F0">
        <w:rPr>
          <w:rStyle w:val="Emphasis"/>
          <w:rFonts w:asciiTheme="minorHAnsi" w:hAnsiTheme="minorHAnsi" w:cstheme="minorHAnsi"/>
        </w:rPr>
        <w:t>Though we might imagine the football player fully enjoying himself and his popular status, the recognition that comes with this status renders enjoyment impossible insofar as popularity adheres to the social authority’s demand rather than its unarticulated desire.17 The demand that confronts the subject entering the social order is directly articulated at the level of the signifier. Social authority says to the subject, “Act in this way, and you will receive approval (or recognition).” But the demand conceals an unconscious desire that is not articulated on the level of the signifier.</w:t>
      </w:r>
      <w:r w:rsidRPr="005C13F0">
        <w:rPr>
          <w:rFonts w:asciiTheme="minorHAnsi" w:hAnsiTheme="minorHAnsi" w:cstheme="minorHAnsi"/>
          <w:sz w:val="16"/>
        </w:rPr>
        <w:t xml:space="preserve"> What the authority really wants from the subject is not equivalent to what it explicitly demands in signifiers. </w:t>
      </w:r>
      <w:r w:rsidRPr="005C13F0">
        <w:rPr>
          <w:rStyle w:val="Emphasis"/>
          <w:rFonts w:asciiTheme="minorHAnsi" w:hAnsiTheme="minorHAnsi" w:cstheme="minorHAnsi"/>
          <w:highlight w:val="green"/>
        </w:rPr>
        <w:t>This desire of</w:t>
      </w:r>
      <w:r w:rsidRPr="005C13F0">
        <w:rPr>
          <w:rStyle w:val="Emphasis"/>
          <w:rFonts w:asciiTheme="minorHAnsi" w:hAnsiTheme="minorHAnsi" w:cstheme="minorHAnsi"/>
        </w:rPr>
        <w:t xml:space="preserve"> social authority or </w:t>
      </w:r>
      <w:r w:rsidRPr="005C13F0">
        <w:rPr>
          <w:rStyle w:val="Emphasis"/>
          <w:rFonts w:asciiTheme="minorHAnsi" w:hAnsiTheme="minorHAnsi" w:cstheme="minorHAnsi"/>
          <w:highlight w:val="green"/>
        </w:rPr>
        <w:t>the Other engenders the subject’s own desire</w:t>
      </w:r>
      <w:r w:rsidRPr="005C13F0">
        <w:rPr>
          <w:rStyle w:val="Emphasis"/>
          <w:rFonts w:asciiTheme="minorHAnsi" w:hAnsiTheme="minorHAnsi" w:cstheme="minorHAnsi"/>
        </w:rPr>
        <w:t>: the subject’s desire is a desire to figure out what the Other wants from it — to solve the enigma of the Other’s desire and locate itself within that desire.</w:t>
      </w:r>
      <w:r w:rsidRPr="005C13F0">
        <w:rPr>
          <w:rFonts w:asciiTheme="minorHAnsi" w:hAnsiTheme="minorHAnsi" w:cstheme="minorHAnsi"/>
          <w:sz w:val="16"/>
        </w:rPr>
        <w:t xml:space="preserve"> The subject becomes a desiring subject by paying attention not to what the social authority says (the demand) but to what remains unsaid between the lines (the desire). </w:t>
      </w:r>
      <w:r w:rsidRPr="005C13F0">
        <w:rPr>
          <w:rStyle w:val="Emphasis"/>
          <w:rFonts w:asciiTheme="minorHAnsi" w:hAnsiTheme="minorHAnsi" w:cstheme="minorHAnsi"/>
        </w:rPr>
        <w:t>The path of desire offers the subject the possibility of breaking from its dependence on social authority through the realization that its secret, the enigma of the Other’s desire, does not exist — that the authority doesn’t know what it wants</w:t>
      </w:r>
      <w:r w:rsidRPr="005C13F0">
        <w:rPr>
          <w:rFonts w:asciiTheme="minorHAnsi" w:hAnsiTheme="minorHAnsi" w:cstheme="minorHAnsi"/>
          <w:sz w:val="16"/>
        </w:rPr>
        <w:t xml:space="preserve">. Such a realization is not easy to achieve, but adopting the attitude of desire at least makes it possible. For the subject who clings to the social authority’s demand, dependence on this authority becomes irremediable and unrealizable. This is the limitation of pseudo-Hegelian political projects oriented around garnering recognition. They necessarily remain within the confines of the order that they challenge, and even success will never provide the satisfaction that the project promises. Full recognition would bring with it not the sense of finally penetrating into the secret enclave of the social authority but instead the disappointment of seeing that this secret does not exist. The widespread acceptance of gay marriage in the United States, for instance, would not provide a heretofore missing satisfaction, because the social authority that would provide the recognition is not a substantial entity fully consistent with itself. Even though institutional authority can grant a marriage certificate to gay couples and the majority of the popula- tion can recognize the validity of the marriage, there is no agency that can authorize such a marriage that is itself authorized. </w:t>
      </w:r>
      <w:r w:rsidRPr="005C13F0">
        <w:rPr>
          <w:rStyle w:val="Emphasis"/>
          <w:rFonts w:asciiTheme="minorHAnsi" w:hAnsiTheme="minorHAnsi" w:cstheme="minorHAnsi"/>
        </w:rPr>
        <w:t>Social authority, in other words, is always unauthorized or groundless, and this is the ultimate reason why the pursuit of recognition leads to frustration</w:t>
      </w:r>
      <w:r w:rsidRPr="005C13F0">
        <w:rPr>
          <w:rStyle w:val="Emphasis"/>
          <w:rFonts w:asciiTheme="minorHAnsi" w:hAnsiTheme="minorHAnsi" w:cstheme="minorHAnsi"/>
          <w:highlight w:val="green"/>
        </w:rPr>
        <w:t>. Those who seek social recognition structure their lives around the social authority’s demand, and recognition is the reward</w:t>
      </w:r>
      <w:r w:rsidRPr="005C13F0">
        <w:rPr>
          <w:rStyle w:val="Emphasis"/>
          <w:rFonts w:asciiTheme="minorHAnsi" w:hAnsiTheme="minorHAnsi" w:cstheme="minorHAnsi"/>
        </w:rPr>
        <w:t xml:space="preserve"> that one receives for doing one’s social duty. For instance, in order to gain popularity, one must adhere to the social rules that lead to popularity. This involves wearing the proper clothes, hanging out with the right people, playing the approved sports, and talking in the correct fashion. Too much deviation from the standard dissolves one’s popularity. Even those who disdain popularity most often align themselves with some other source of recognition and thereby invest themselves in another form of it. The outsider who completely rejects the trappings of the popular crowd but slavishly obeys the demands of fellow outsiders remains within the orbit of social recognition.</w:t>
      </w:r>
      <w:r w:rsidRPr="005C13F0">
        <w:rPr>
          <w:rFonts w:asciiTheme="minorHAnsi" w:hAnsiTheme="minorHAnsi" w:cstheme="minorHAnsi"/>
          <w:sz w:val="16"/>
        </w:rPr>
        <w:t xml:space="preserve"> This devotion to social recognition is more apparent, though not more true, among the young; the adult universe employs strictures with a similar severity.18 Fol- lowing the path of desire — going beyond the explicit demand of the social authority — has a cost in terms of social status. Those who restrict themselves to the authority’s demand do not neces- sarily evince more obedience to actual laws than others do. In fact, the social authority’s demand often conflicts with laws because it demands love, not just obedience. Criminals who flaunt the law for the sake of accumulating vast amounts of money are among those most invested in this demand. There is no inherent radicality in criminal behavior, and most criminals tend to be politically conservative.19 </w:t>
      </w:r>
      <w:r w:rsidRPr="005C13F0">
        <w:rPr>
          <w:rStyle w:val="Emphasis"/>
          <w:rFonts w:asciiTheme="minorHAnsi" w:hAnsiTheme="minorHAnsi" w:cstheme="minorHAnsi"/>
          <w:highlight w:val="green"/>
        </w:rPr>
        <w:t>The object of the demand is the subject’s complete sacrifice for the</w:t>
      </w:r>
      <w:r w:rsidRPr="005C13F0">
        <w:rPr>
          <w:rStyle w:val="Emphasis"/>
          <w:rFonts w:asciiTheme="minorHAnsi" w:hAnsiTheme="minorHAnsi" w:cstheme="minorHAnsi"/>
        </w:rPr>
        <w:t xml:space="preserve"> sake of the </w:t>
      </w:r>
      <w:r w:rsidRPr="005C13F0">
        <w:rPr>
          <w:rStyle w:val="Emphasis"/>
          <w:rFonts w:asciiTheme="minorHAnsi" w:hAnsiTheme="minorHAnsi" w:cstheme="minorHAnsi"/>
          <w:highlight w:val="green"/>
        </w:rPr>
        <w:t>social authority,</w:t>
      </w:r>
      <w:r w:rsidRPr="005C13F0">
        <w:rPr>
          <w:rStyle w:val="Emphasis"/>
          <w:rFonts w:asciiTheme="minorHAnsi" w:hAnsiTheme="minorHAnsi" w:cstheme="minorHAnsi"/>
        </w:rPr>
        <w:t xml:space="preserve"> not simply adherence to a set of laws.</w:t>
      </w:r>
      <w:r w:rsidRPr="005C13F0">
        <w:rPr>
          <w:rFonts w:asciiTheme="minorHAnsi" w:hAnsiTheme="minorHAnsi" w:cstheme="minorHAnsi"/>
          <w:sz w:val="16"/>
        </w:rPr>
        <w:t xml:space="preserve"> By imposing a demand that requires subjects to violate the law, the author- ity creates a bond of guilt among those who follow this demand. For instance, contemporary capitalist society demands the unrestricted accumulation of capital, even if this requires bypassing ethical or legal considerations at some point. </w:t>
      </w:r>
      <w:r w:rsidRPr="005C13F0">
        <w:rPr>
          <w:rStyle w:val="Emphasis"/>
          <w:rFonts w:asciiTheme="minorHAnsi" w:hAnsiTheme="minorHAnsi" w:cstheme="minorHAnsi"/>
        </w:rPr>
        <w:t>Those who adhere to this demand to such an extent that they break the law or act against their own conscience find themselves all the more subjected to the social authority than if the demand didn’t include the dimension of transgression. The guilt that the demand engenders in them seals their allegiance.</w:t>
      </w:r>
      <w:r w:rsidRPr="005C13F0">
        <w:rPr>
          <w:rFonts w:asciiTheme="minorHAnsi" w:hAnsiTheme="minorHAnsi" w:cstheme="minorHAnsi"/>
          <w:sz w:val="16"/>
        </w:rPr>
        <w:t xml:space="preserve"> This is the logic of the hazing ritual, which always necessitates a violation of the law or common morality. </w:t>
      </w:r>
      <w:r w:rsidRPr="005C13F0">
        <w:rPr>
          <w:rStyle w:val="Emphasis"/>
          <w:rFonts w:asciiTheme="minorHAnsi" w:hAnsiTheme="minorHAnsi" w:cstheme="minorHAnsi"/>
          <w:highlight w:val="green"/>
        </w:rPr>
        <w:t xml:space="preserve">The demand aims to redirect subjects </w:t>
      </w:r>
      <w:r w:rsidRPr="005C13F0">
        <w:rPr>
          <w:rStyle w:val="Emphasis"/>
          <w:rFonts w:asciiTheme="minorHAnsi" w:hAnsiTheme="minorHAnsi" w:cstheme="minorHAnsi"/>
        </w:rPr>
        <w:t>away from their own enjoyment and</w:t>
      </w:r>
      <w:r w:rsidRPr="005C13F0">
        <w:rPr>
          <w:rStyle w:val="Emphasis"/>
          <w:rFonts w:asciiTheme="minorHAnsi" w:hAnsiTheme="minorHAnsi" w:cstheme="minorHAnsi"/>
          <w:highlight w:val="green"/>
        </w:rPr>
        <w:t xml:space="preserve"> toward social pro- ductivity</w:t>
      </w:r>
      <w:r w:rsidRPr="005C13F0">
        <w:rPr>
          <w:rFonts w:asciiTheme="minorHAnsi" w:hAnsiTheme="minorHAnsi" w:cstheme="minorHAnsi"/>
          <w:sz w:val="16"/>
        </w:rPr>
        <w:t xml:space="preserve">. This turn is unimaginable without guilt, which is the fundamental social emotion. </w:t>
      </w:r>
      <w:r w:rsidRPr="005C13F0">
        <w:rPr>
          <w:rStyle w:val="Emphasis"/>
          <w:rFonts w:asciiTheme="minorHAnsi" w:hAnsiTheme="minorHAnsi" w:cstheme="minorHAnsi"/>
        </w:rPr>
        <w:t xml:space="preserve">Subjects who sacrifice enjoyment for the sake of recognition do so with the expectation that this sacrifice will pay off on the other side, that the rewards of recognition will surpass the enjoyment that they have given up. This </w:t>
      </w:r>
      <w:r w:rsidRPr="005C13F0">
        <w:rPr>
          <w:rFonts w:asciiTheme="minorHAnsi" w:hAnsiTheme="minorHAnsi" w:cstheme="minorHAnsi"/>
          <w:sz w:val="16"/>
        </w:rPr>
        <w:t xml:space="preserve">wager seems to have all the empirical evidence on its side: every day, images of the most recognized subjects enjoying themselves bombard us. We see them driving in the nicest cars, eating in the finest restaurants, wear- ing the most fashionable clothes, and having sex with the most attractive people, among other things. On the other side, we rarely see the enjoyment of those who remain indifferent to the appeal of recognition. By definition, they enjoy in the shadows. What’s more, the apparent misery of those who do not receive recognition is readily visible among the social outcasts we silently pass every day. To all appearances, the sacrifice of enjoyment for the sake of recognition is a bargain, as long as one ends up among the most recognized. The problem with this judgment stems from its emphasis on visibil- ity; it mistakes the display of enjoyment for the real thing. Someone who was authentically enjoying would not need to parade this enjoyment. The authentically enjoying subject does not perform its enjoyment for the Other but remains indifferent to the Other. As Joan Copjec notes, “Jouissance flourishes only there where it is not validated by the Other.”20 Enjoyment consumes the subject and directs all of the subject’s attention away from the Other’s judgment, which is why one cannot perform it and why being a social outcast doesn’t bother the enjoying subject. One immerses oneself completely in enjoyment, and the enjoyment suffices for the subject. </w:t>
      </w:r>
      <w:r w:rsidRPr="005C13F0">
        <w:rPr>
          <w:rStyle w:val="Emphasis"/>
          <w:rFonts w:asciiTheme="minorHAnsi" w:hAnsiTheme="minorHAnsi" w:cstheme="minorHAnsi"/>
        </w:rPr>
        <w:t xml:space="preserve">In contrast, </w:t>
      </w:r>
      <w:r w:rsidRPr="005C13F0">
        <w:rPr>
          <w:rStyle w:val="Emphasis"/>
          <w:rFonts w:asciiTheme="minorHAnsi" w:hAnsiTheme="minorHAnsi" w:cstheme="minorHAnsi"/>
          <w:highlight w:val="green"/>
        </w:rPr>
        <w:t>recognition</w:t>
      </w:r>
      <w:r w:rsidRPr="005C13F0">
        <w:rPr>
          <w:rStyle w:val="Emphasis"/>
          <w:rFonts w:asciiTheme="minorHAnsi" w:hAnsiTheme="minorHAnsi" w:cstheme="minorHAnsi"/>
        </w:rPr>
        <w:t xml:space="preserve">, though it offers its own form of satisfaction, ulti- mately </w:t>
      </w:r>
      <w:r w:rsidRPr="005C13F0">
        <w:rPr>
          <w:rStyle w:val="Emphasis"/>
          <w:rFonts w:asciiTheme="minorHAnsi" w:hAnsiTheme="minorHAnsi" w:cstheme="minorHAnsi"/>
          <w:highlight w:val="green"/>
        </w:rPr>
        <w:t>leaves the subject eager for something else</w:t>
      </w:r>
      <w:r w:rsidRPr="005C13F0">
        <w:rPr>
          <w:rStyle w:val="Emphasis"/>
          <w:rFonts w:asciiTheme="minorHAnsi" w:hAnsiTheme="minorHAnsi" w:cstheme="minorHAnsi"/>
        </w:rPr>
        <w:t xml:space="preserve">. No matter what level of recognition subjects receive, they always find it insufficient and seek more. Unlike enjoyment, recognition is </w:t>
      </w:r>
      <w:r w:rsidRPr="005C13F0">
        <w:rPr>
          <w:rStyle w:val="Emphasis"/>
          <w:rFonts w:asciiTheme="minorHAnsi" w:hAnsiTheme="minorHAnsi" w:cstheme="minorHAnsi"/>
          <w:highlight w:val="green"/>
        </w:rPr>
        <w:t>an infinite struggle</w:t>
      </w:r>
      <w:r w:rsidRPr="005C13F0">
        <w:rPr>
          <w:rStyle w:val="Emphasis"/>
          <w:rFonts w:asciiTheme="minorHAnsi" w:hAnsiTheme="minorHAnsi" w:cstheme="minorHAnsi"/>
        </w:rPr>
        <w:t xml:space="preserve">. </w:t>
      </w:r>
    </w:p>
    <w:p w14:paraId="4208D827" w14:textId="77777777" w:rsidR="00EE6E33" w:rsidRPr="005C13F0" w:rsidRDefault="00EE6E33" w:rsidP="00EE6E33">
      <w:pPr>
        <w:rPr>
          <w:rFonts w:asciiTheme="minorHAnsi" w:hAnsiTheme="minorHAnsi" w:cstheme="minorHAnsi"/>
          <w:sz w:val="10"/>
        </w:rPr>
      </w:pPr>
    </w:p>
    <w:p w14:paraId="685932B2" w14:textId="77777777" w:rsidR="00EE6E33" w:rsidRPr="005C13F0" w:rsidRDefault="00EE6E33" w:rsidP="00EE6E33">
      <w:pPr>
        <w:pStyle w:val="Heading4"/>
        <w:rPr>
          <w:rFonts w:asciiTheme="minorHAnsi" w:hAnsiTheme="minorHAnsi" w:cstheme="minorHAnsi"/>
        </w:rPr>
      </w:pPr>
      <w:r w:rsidRPr="005C13F0">
        <w:rPr>
          <w:rFonts w:asciiTheme="minorHAnsi" w:hAnsiTheme="minorHAnsi" w:cstheme="minorHAnsi"/>
        </w:rPr>
        <w:t>That destroys politics, ethics, and the value to life</w:t>
      </w:r>
    </w:p>
    <w:p w14:paraId="40FAD166" w14:textId="77777777" w:rsidR="00EE6E33" w:rsidRPr="005C13F0" w:rsidRDefault="00EE6E33" w:rsidP="00EE6E33">
      <w:pPr>
        <w:rPr>
          <w:rFonts w:asciiTheme="minorHAnsi" w:hAnsiTheme="minorHAnsi" w:cstheme="minorHAnsi"/>
        </w:rPr>
      </w:pPr>
      <w:r w:rsidRPr="005C13F0">
        <w:rPr>
          <w:rStyle w:val="Style13ptBold"/>
          <w:rFonts w:asciiTheme="minorHAnsi" w:hAnsiTheme="minorHAnsi" w:cstheme="minorHAnsi"/>
        </w:rPr>
        <w:t>Ruti ‘14</w:t>
      </w:r>
      <w:r w:rsidRPr="005C13F0">
        <w:rPr>
          <w:rFonts w:asciiTheme="minorHAnsi" w:hAnsiTheme="minorHAnsi" w:cstheme="minorHAnsi"/>
        </w:rPr>
        <w:t xml:space="preserve"> </w:t>
      </w:r>
      <w:r w:rsidRPr="005C13F0">
        <w:rPr>
          <w:rFonts w:asciiTheme="minorHAnsi" w:hAnsiTheme="minorHAnsi" w:cstheme="minorHAnsi"/>
          <w:sz w:val="16"/>
          <w:szCs w:val="18"/>
        </w:rPr>
        <w:t>(mari, English, Toronto, Psychoanalysis, Culture &amp; Society (2014) 19, 297–314) SJBE, recut from Harvard BoSu</w:t>
      </w:r>
    </w:p>
    <w:p w14:paraId="713FFDC2" w14:textId="77777777" w:rsidR="00EE6E33" w:rsidRPr="005C13F0" w:rsidRDefault="00EE6E33" w:rsidP="00EE6E33">
      <w:pPr>
        <w:rPr>
          <w:rFonts w:asciiTheme="minorHAnsi" w:hAnsiTheme="minorHAnsi" w:cstheme="minorHAnsi"/>
          <w:sz w:val="10"/>
        </w:rPr>
      </w:pPr>
      <w:r w:rsidRPr="005C13F0">
        <w:rPr>
          <w:rStyle w:val="Emphasis"/>
          <w:rFonts w:asciiTheme="minorHAnsi" w:hAnsiTheme="minorHAnsi" w:cstheme="minorHAnsi"/>
        </w:rPr>
        <w:t xml:space="preserve">On the other hand, Lacan – again like Marcuse – recognizes that </w:t>
      </w:r>
      <w:r w:rsidRPr="005C13F0">
        <w:rPr>
          <w:rStyle w:val="Emphasis"/>
          <w:rFonts w:asciiTheme="minorHAnsi" w:hAnsiTheme="minorHAnsi" w:cstheme="minorHAnsi"/>
          <w:highlight w:val="green"/>
        </w:rPr>
        <w:t>the symbolic order is repressive</w:t>
      </w:r>
      <w:r w:rsidRPr="005C13F0">
        <w:rPr>
          <w:rStyle w:val="Emphasis"/>
          <w:rFonts w:asciiTheme="minorHAnsi" w:hAnsiTheme="minorHAnsi" w:cstheme="minorHAnsi"/>
        </w:rPr>
        <w:t xml:space="preserve"> </w:t>
      </w:r>
      <w:r w:rsidRPr="005C13F0">
        <w:rPr>
          <w:rStyle w:val="Emphasis"/>
          <w:rFonts w:asciiTheme="minorHAnsi" w:hAnsiTheme="minorHAnsi" w:cstheme="minorHAnsi"/>
          <w:highlight w:val="green"/>
        </w:rPr>
        <w:t>beyond</w:t>
      </w:r>
      <w:r w:rsidRPr="005C13F0">
        <w:rPr>
          <w:rStyle w:val="Emphasis"/>
          <w:rFonts w:asciiTheme="minorHAnsi" w:hAnsiTheme="minorHAnsi" w:cstheme="minorHAnsi"/>
        </w:rPr>
        <w:t xml:space="preserve"> the demands of </w:t>
      </w:r>
      <w:r w:rsidRPr="005C13F0">
        <w:rPr>
          <w:rStyle w:val="Emphasis"/>
          <w:rFonts w:asciiTheme="minorHAnsi" w:hAnsiTheme="minorHAnsi" w:cstheme="minorHAnsi"/>
          <w:highlight w:val="green"/>
        </w:rPr>
        <w:t>subject formation</w:t>
      </w:r>
      <w:r w:rsidRPr="005C13F0">
        <w:rPr>
          <w:rStyle w:val="Emphasis"/>
          <w:rFonts w:asciiTheme="minorHAnsi" w:hAnsiTheme="minorHAnsi" w:cstheme="minorHAnsi"/>
        </w:rPr>
        <w:t xml:space="preserve">, that </w:t>
      </w:r>
      <w:r w:rsidRPr="005C13F0">
        <w:rPr>
          <w:rStyle w:val="Emphasis"/>
          <w:rFonts w:asciiTheme="minorHAnsi" w:hAnsiTheme="minorHAnsi" w:cstheme="minorHAnsi"/>
          <w:highlight w:val="green"/>
        </w:rPr>
        <w:t>it includes</w:t>
      </w:r>
      <w:r w:rsidRPr="005C13F0">
        <w:rPr>
          <w:rStyle w:val="Emphasis"/>
          <w:rFonts w:asciiTheme="minorHAnsi" w:hAnsiTheme="minorHAnsi" w:cstheme="minorHAnsi"/>
        </w:rPr>
        <w:t xml:space="preserve"> forms of </w:t>
      </w:r>
      <w:r w:rsidRPr="005C13F0">
        <w:rPr>
          <w:rStyle w:val="Emphasis"/>
          <w:rFonts w:asciiTheme="minorHAnsi" w:hAnsiTheme="minorHAnsi" w:cstheme="minorHAnsi"/>
          <w:highlight w:val="green"/>
        </w:rPr>
        <w:t>violence that exceed</w:t>
      </w:r>
      <w:r w:rsidRPr="005C13F0">
        <w:rPr>
          <w:rStyle w:val="Emphasis"/>
          <w:rFonts w:asciiTheme="minorHAnsi" w:hAnsiTheme="minorHAnsi" w:cstheme="minorHAnsi"/>
        </w:rPr>
        <w:t xml:space="preserve"> </w:t>
      </w:r>
      <w:r w:rsidRPr="005C13F0">
        <w:rPr>
          <w:rStyle w:val="Emphasis"/>
          <w:rFonts w:asciiTheme="minorHAnsi" w:hAnsiTheme="minorHAnsi" w:cstheme="minorHAnsi"/>
          <w:highlight w:val="green"/>
        </w:rPr>
        <w:t>the</w:t>
      </w:r>
      <w:r w:rsidRPr="005C13F0">
        <w:rPr>
          <w:rStyle w:val="Emphasis"/>
          <w:rFonts w:asciiTheme="minorHAnsi" w:hAnsiTheme="minorHAnsi" w:cstheme="minorHAnsi"/>
        </w:rPr>
        <w:t xml:space="preserve"> ubiquitous violence of the </w:t>
      </w:r>
      <w:r w:rsidRPr="005C13F0">
        <w:rPr>
          <w:rStyle w:val="Emphasis"/>
          <w:rFonts w:asciiTheme="minorHAnsi" w:hAnsiTheme="minorHAnsi" w:cstheme="minorHAnsi"/>
          <w:highlight w:val="green"/>
        </w:rPr>
        <w:t>signifier</w:t>
      </w:r>
      <w:r w:rsidRPr="005C13F0">
        <w:rPr>
          <w:rStyle w:val="Emphasis"/>
          <w:rFonts w:asciiTheme="minorHAnsi" w:hAnsiTheme="minorHAnsi" w:cstheme="minorHAnsi"/>
        </w:rPr>
        <w:t>. Indeed, even the violence of the signifier is not equally distributed, so that some of us are much more vulnerable to its injurious effects than others (consider, for instance, hate speech). Lacan</w:t>
      </w:r>
      <w:r w:rsidRPr="005C13F0">
        <w:rPr>
          <w:rFonts w:asciiTheme="minorHAnsi" w:hAnsiTheme="minorHAnsi" w:cstheme="minorHAnsi"/>
          <w:sz w:val="10"/>
        </w:rPr>
        <w:t xml:space="preserve"> does not necessarily talk about the unequal distribution of resources in the manner Marcuse does, but there is no doubt that his analysis of symbolic law as the Law of the Father elucidates a historically specific, deeply heteropatriarchal and hierarchical organization of social life. In point of fact, one reason I have taken a detour through Marcuse is to illustrate the obvious ways in which Lacan’s portraiture of the symbolic mirrors that of Marcuse’s explicitly historical account: what Marcuse calls “the performance principle,” Lacan calls the “service of goods.” Both thinkers identify the underpinnings of a social order dominated by the ideal of productivity – an ideal that is, moreover, placed in direct opposition to the pleasure principle. Both emphasize that the dominant morality of this symbolic – what Lacan calls “the morality of the master” – measures the merit of lives based on largely pragmatic criteria. </w:t>
      </w:r>
      <w:r w:rsidRPr="005C13F0">
        <w:rPr>
          <w:rStyle w:val="Emphasis"/>
          <w:rFonts w:asciiTheme="minorHAnsi" w:hAnsiTheme="minorHAnsi" w:cstheme="minorHAnsi"/>
        </w:rPr>
        <w:t xml:space="preserve">And both acknowledge that the model citizen of this symbolic is a subject who shows up at work reliably every morning, performs its duties with a degree of diligence, does not let its desires get the better of its productivity, and seeks satisfaction (“enjoys”) in moderate, socially sanctioned ways. </w:t>
      </w:r>
      <w:r w:rsidRPr="005C13F0">
        <w:rPr>
          <w:rFonts w:asciiTheme="minorHAnsi" w:hAnsiTheme="minorHAnsi" w:cstheme="minorHAnsi"/>
          <w:sz w:val="10"/>
        </w:rPr>
        <w:t xml:space="preserve">“Part of the world has resolutely turned in the directions of the service of goods,” Lacan writes, “thereby rejecting everything that has to do with the relationship of man to desire” (318). This, he adds, “is what is known as the postrevolutionary perspective” (318). In other words, the service of goods reflects the mindset of the levelheaded utilitarian subject who has deemed revolutionary change to be unrealistic. Lacan is here referring to the kind of depoliticization that is arguably the hallmark of Western subjectivity under capitalism. </w:t>
      </w:r>
      <w:r w:rsidRPr="005C13F0">
        <w:rPr>
          <w:rStyle w:val="Emphasis"/>
          <w:rFonts w:asciiTheme="minorHAnsi" w:hAnsiTheme="minorHAnsi" w:cstheme="minorHAnsi"/>
        </w:rPr>
        <w:t xml:space="preserve">Lacan’s point is by no means, as critics such as Butler have suggested, that a different kind of symbolic is intrinsically impossible but rather that </w:t>
      </w:r>
      <w:r w:rsidRPr="005C13F0">
        <w:rPr>
          <w:rStyle w:val="Emphasis"/>
          <w:rFonts w:asciiTheme="minorHAnsi" w:hAnsiTheme="minorHAnsi" w:cstheme="minorHAnsi"/>
          <w:highlight w:val="green"/>
        </w:rPr>
        <w:t>the configuration of subjectivity</w:t>
      </w:r>
      <w:r w:rsidRPr="005C13F0">
        <w:rPr>
          <w:rStyle w:val="Emphasis"/>
          <w:rFonts w:asciiTheme="minorHAnsi" w:hAnsiTheme="minorHAnsi" w:cstheme="minorHAnsi"/>
        </w:rPr>
        <w:t xml:space="preserve"> that Western modernity has produced – a subjectivity that has been subjected to a particular form of surplus-repression (the performance principle, the service of goods) – </w:t>
      </w:r>
      <w:r w:rsidRPr="005C13F0">
        <w:rPr>
          <w:rStyle w:val="Emphasis"/>
          <w:rFonts w:asciiTheme="minorHAnsi" w:hAnsiTheme="minorHAnsi" w:cstheme="minorHAnsi"/>
          <w:highlight w:val="green"/>
        </w:rPr>
        <w:t xml:space="preserve">makes it </w:t>
      </w:r>
      <w:r w:rsidRPr="005C13F0">
        <w:rPr>
          <w:rStyle w:val="Emphasis"/>
          <w:rFonts w:asciiTheme="minorHAnsi" w:hAnsiTheme="minorHAnsi" w:cstheme="minorHAnsi"/>
        </w:rPr>
        <w:t xml:space="preserve">virtually </w:t>
      </w:r>
      <w:r w:rsidRPr="005C13F0">
        <w:rPr>
          <w:rStyle w:val="Emphasis"/>
          <w:rFonts w:asciiTheme="minorHAnsi" w:hAnsiTheme="minorHAnsi" w:cstheme="minorHAnsi"/>
          <w:highlight w:val="green"/>
        </w:rPr>
        <w:t>impossible for us to entertain the idea</w:t>
      </w:r>
      <w:r w:rsidRPr="005C13F0">
        <w:rPr>
          <w:rStyle w:val="Emphasis"/>
          <w:rFonts w:asciiTheme="minorHAnsi" w:hAnsiTheme="minorHAnsi" w:cstheme="minorHAnsi"/>
        </w:rPr>
        <w:t xml:space="preserve"> </w:t>
      </w:r>
      <w:r w:rsidRPr="005C13F0">
        <w:rPr>
          <w:rStyle w:val="Emphasis"/>
          <w:rFonts w:asciiTheme="minorHAnsi" w:hAnsiTheme="minorHAnsi" w:cstheme="minorHAnsi"/>
          <w:highlight w:val="green"/>
        </w:rPr>
        <w:t>that the symbolic could be organized differently</w:t>
      </w:r>
      <w:r w:rsidRPr="005C13F0">
        <w:rPr>
          <w:rStyle w:val="Emphasis"/>
          <w:rFonts w:asciiTheme="minorHAnsi" w:hAnsiTheme="minorHAnsi" w:cstheme="minorHAnsi"/>
        </w:rPr>
        <w:t>, that it could be centered around a different version of the reality principle</w:t>
      </w:r>
      <w:r w:rsidRPr="005C13F0">
        <w:rPr>
          <w:rFonts w:asciiTheme="minorHAnsi" w:hAnsiTheme="minorHAnsi" w:cstheme="minorHAnsi"/>
          <w:sz w:val="10"/>
        </w:rPr>
        <w:t xml:space="preserve">. As Marcuse remarks, one reason the performance principle is so powerful is that it has managed to convince us that all alternatives to it are either utopian or otherwise unpalatable. Yet, for Marcuse, the fact that this principle has been so successful also points to the possibility of transcending it. As he states, “The very progress of civilization under the performance principle has attained a level of productivity at which the social demands upon instinctual energy to be spent in alienated labor could be considerably reduced. Consequently, the continued repressive organization of the instincts seems to be necessitated less by the ‘struggle for existence’ than by the interest in prolonging this struggle – by the interest in domination” (pp. 129–130). This is to say that there is really nothing besides social power that keeps us invested in the notion that our welfare demands relentless toil. The performance principle has outlived its usefulness in the sense that our collective productivity these days surpasses what is necessary for the provision of food, clothing, housing, and other basic amenities. The fact that these amenities have not yet reached all corners of the world, or even all corners of our own society (the homeless, innercity dwellers, etc.), is a function of domination (the unequal distribution of resources) rather than of any deficiencies of productivity. As a result, in Marcuse’s view, all we would need to do to bring about a more “non-repressive civilization” (p. 134) would be to refuse the parameters of the current symbolic; even something as simple as reducing the length of the working day would immediately realign our priorities, perhaps even impacting the very organization of our psychic lives. Our standard of living might drop somewhat, but we might also learn to assess the value of our lives according to other, less performance-oriented, measurements. Psychoanalysis, particularly Lacanian analysis, does not have a normative goal; it does not seek to tell us how we should desire but merely to explore the idiosyncratic contours of our desire. But this does not change the fact that Lacan, at least as a theorist, was exasperated by people’s inability to make their way out of the maze of the master’s morality, including its performance principle; he was frustrated by </w:t>
      </w:r>
      <w:r w:rsidRPr="005C13F0">
        <w:rPr>
          <w:rStyle w:val="Emphasis"/>
          <w:rFonts w:asciiTheme="minorHAnsi" w:hAnsiTheme="minorHAnsi" w:cstheme="minorHAnsi"/>
        </w:rPr>
        <w:t>individuals who were so out of touch with the truth of their desire that they were willing to sacrifice this desire for the sake of social conformity and that they were, furthermore, willing to do so to the point of self-betrayal</w:t>
      </w:r>
      <w:r w:rsidRPr="005C13F0">
        <w:rPr>
          <w:rFonts w:asciiTheme="minorHAnsi" w:hAnsiTheme="minorHAnsi" w:cstheme="minorHAnsi"/>
          <w:sz w:val="10"/>
        </w:rPr>
        <w:t xml:space="preserve">. As he explains, “What I call ‘giving ground relative to one’s desire’ is always accompanied in the destiny of the subject by some betrayal – you will observe it in every case and should note its importance. Either the subject betrays his own way, betrays himself, and the result is significant for him, or, more simply, he tolerates the fact that someone with whom he has more or less vowed to do something betrays his hope and doesn’t do for him what their pact entailed” (p. 321). </w:t>
      </w:r>
      <w:r w:rsidRPr="005C13F0">
        <w:rPr>
          <w:rStyle w:val="Emphasis"/>
          <w:rFonts w:asciiTheme="minorHAnsi" w:hAnsiTheme="minorHAnsi" w:cstheme="minorHAnsi"/>
        </w:rPr>
        <w:t xml:space="preserve">Such a betrayal invariably </w:t>
      </w:r>
      <w:r w:rsidRPr="005C13F0">
        <w:rPr>
          <w:rStyle w:val="Emphasis"/>
          <w:rFonts w:asciiTheme="minorHAnsi" w:hAnsiTheme="minorHAnsi" w:cstheme="minorHAnsi"/>
          <w:highlight w:val="green"/>
        </w:rPr>
        <w:t>results in the reassertion of the status quo</w:t>
      </w:r>
      <w:r w:rsidRPr="005C13F0">
        <w:rPr>
          <w:rStyle w:val="Emphasis"/>
          <w:rFonts w:asciiTheme="minorHAnsi" w:hAnsiTheme="minorHAnsi" w:cstheme="minorHAnsi"/>
        </w:rPr>
        <w:t>, sending the subject back to the service of goods, what Lacan in this context calls “the common path”</w:t>
      </w:r>
      <w:r w:rsidRPr="005C13F0">
        <w:rPr>
          <w:rFonts w:asciiTheme="minorHAnsi" w:hAnsiTheme="minorHAnsi" w:cstheme="minorHAnsi"/>
          <w:sz w:val="10"/>
        </w:rPr>
        <w:t xml:space="preserve"> (p. 321). And given that desire, for Lacan, is “the metonymy of our being” (p. 321), betraying it in this way leads to the kind of psychic death that extinguishes the subject’s sense of agency. To use Lacan’s wording, “Doing things in the name of the good, and even more in the name of the good of the other, is something that is far from protecting us not only from guilt but also from all kinds of inner catastrophes” (p. 319). It is precisely such inner catastrophes that Lacanian clinical practice was designed to counter, though it may be Julia Kristeva – rather than Lacan himself – who has most clearly developed this interpretation of analytic work. Kristeva depicts psychoanalysis as a means of restoring the subject’s psychic aliveness, as an explicit revolt against the numbing impact of what she calls “the society of the spectacle” (2002, p. 4). </w:t>
      </w:r>
      <w:r w:rsidRPr="005C13F0">
        <w:rPr>
          <w:rStyle w:val="Emphasis"/>
          <w:rFonts w:asciiTheme="minorHAnsi" w:hAnsiTheme="minorHAnsi" w:cstheme="minorHAnsi"/>
          <w:highlight w:val="green"/>
        </w:rPr>
        <w:t>This society</w:t>
      </w:r>
      <w:r w:rsidRPr="005C13F0">
        <w:rPr>
          <w:rStyle w:val="Emphasis"/>
          <w:rFonts w:asciiTheme="minorHAnsi" w:hAnsiTheme="minorHAnsi" w:cstheme="minorHAnsi"/>
        </w:rPr>
        <w:t xml:space="preserve"> of the spectacle – of technology, image, and speed – shares many parallels with Adorno’s “culture industry”: </w:t>
      </w:r>
      <w:r w:rsidRPr="005C13F0">
        <w:rPr>
          <w:rStyle w:val="Emphasis"/>
          <w:rFonts w:asciiTheme="minorHAnsi" w:hAnsiTheme="minorHAnsi" w:cstheme="minorHAnsi"/>
          <w:highlight w:val="green"/>
        </w:rPr>
        <w:t>a flattened surface of the life world, a constriction of psychic space</w:t>
      </w:r>
      <w:r w:rsidRPr="005C13F0">
        <w:rPr>
          <w:rStyle w:val="Emphasis"/>
          <w:rFonts w:asciiTheme="minorHAnsi" w:hAnsiTheme="minorHAnsi" w:cstheme="minorHAnsi"/>
        </w:rPr>
        <w:t>, a death of critical thought, the worship of efficiency over intellectual curiosity, and the incapacity to revolt</w:t>
      </w:r>
      <w:r w:rsidRPr="005C13F0">
        <w:rPr>
          <w:rFonts w:asciiTheme="minorHAnsi" w:hAnsiTheme="minorHAnsi" w:cstheme="minorHAnsi"/>
          <w:sz w:val="10"/>
        </w:rPr>
        <w:t xml:space="preserve">. Against this backdrop, psychoanalysis – along with art, writing, and some forms of religious experience – offers, for Kristeva, a gateway to revolt, a way of resurrecting “the life of the mind” (a phrase Kristeva borrows from Hannah Arendt) through ongoing questioning, interrogation, and psychic recreation. “Freud founded psychoanalysis as an invitation to anamnesis in the goal of a rebirth, that is, a psychical restructuring,” Kristeva writes: “Through a narrative of free association and in the regenerative revolt against the old law (familial taboos, superego, ideals, oedipal or narcissistic limits, etc.) comes the singular autonomy of each, as well as a renewed link with the other” (2002, p. 8). In the context of my overall argument in this essay, it is worth stressing that it is “the desire of the subject” that, in Kristeva’s view, reserves a place “for initiative, autonomy” (2002, p. 11). This is in part because the “Freudian journey into the night of desire was followed by attention to the capacity to think: never one without the other” (2010, p. 41). In other words, the exploration of desire, in psychoanalysis, is akin to the critical (or at least curious) movement of thought – the very movement that Arendt also saw as vital to the life of the mind. This is why psychoanalysis has, Kristeva asserts, “the (unique?) privilege today of accompanying the emergence of new capacities of thinking/representing/thinking, beyond the frequent and increasingly noticeable disasters of psychosomatic space – capacities that are so many new bodies and new lives” (2010, pp. 41–42). Kristeva therefore draws the same link between desire and autonomy (in this instance, the capacity for critical thought) as Lacan does. Furthermore, to translate Kristeva’s point into Marcuse’s terminology, one might say that psychoanalysis, at least the kind of analysis that refuses to uphold social adaptation as a therapeutic goal, presents the possibility of sidestepping, or at the very least diminishing, the effects of surplus-repression. This, in turn, creates space for the truth of the subject’s desire in the Lacanian sense. This does not mean that repression as such is defeated. Quite the contrary, as we will see shortly, the truth of the subject’s desire is inextricable from the primary (constitutive) repression that accompanies subject formation. </w:t>
      </w:r>
      <w:r w:rsidRPr="005C13F0">
        <w:rPr>
          <w:rStyle w:val="Emphasis"/>
          <w:rFonts w:asciiTheme="minorHAnsi" w:hAnsiTheme="minorHAnsi" w:cstheme="minorHAnsi"/>
        </w:rPr>
        <w:t>But as I have already suggested, the lifting of surplus-repression renders the imprint of primary repression more clearly discernable, for when surplus-repression is removed, what remains are the always highly singular outlines of primary repression. And if Lacan – like Marcuse – sought to remove surplus-repression, it was because he understood that it was on the level of primary repression (fundamental fantasies) that one could find the most basic building blocks of the subject’s psychic destiny; primary repression was the layer of psychic life that expressed something essential about the distinctive ways in which the pleasure principle, in the subject’s life, had become bound up with the repetition compulsion</w:t>
      </w:r>
      <w:r w:rsidRPr="005C13F0">
        <w:rPr>
          <w:rFonts w:asciiTheme="minorHAnsi" w:hAnsiTheme="minorHAnsi" w:cstheme="minorHAnsi"/>
          <w:sz w:val="10"/>
        </w:rPr>
        <w:t xml:space="preserve">. This is why Lacan states, “If analysis has a meaning, desire is nothing other than that which supports an unconscious theme, the very articulation of that which roots us in a particular destiny, and that destiny demands insistently that the debt be paid, and desire keeps coming back, keeps returning, and situates us once again in a given track, the track of something that is specifically our business” (p. 319).According to Lacan, analysis aims to enable us to understand something about the eccentric specificity (or truth) of our most fundamental desire as well as about the track of destiny that this desire carves out for us (and that is therefore “specifically our business”). If it is indeed the case, as I have conceded, that most of us tend to be alienated from our desire, Lacanian analysis strives to undo this alienation by familiarizing us with the truth of this desire. This process entails, among other things, recognizing that the destiny we owe to this desire can never be definitively overcome, that the debt of desire can never be fully redeemed (for how are we to compensate the signifier for having brought us into being as subjects of desire?). Our destiny – which might initially coincide quite seamlessly with our repetition compulsion – consists of recurring efforts to pay off this debt, which is why it keeps ushering us to the same track of desire, the same nexus of psychic conundrums, our unconscious hope being that if we wear out the track of our desire by incessant reiteration, one day we might be able to absolve ourselves of our debt. But since we cannot, the only thing to be done is to “own” our destiny even as we might seek to mitigate its more painful dimensions. That is, the only way to arrive at the kind of psychic rebirth Kristeva is talking about is to take full responsibility for our (unconsciously generated) destiny. In the ethical act, our impulse is to embrace this destiny wholesale regardless of consequences (this is one way to understand what it means to plunge into the jouissance of the real). In analysis, the exploration of our destiny is more gradual, more self-reflexive. </w:t>
      </w:r>
      <w:r w:rsidRPr="005C13F0">
        <w:rPr>
          <w:rStyle w:val="Emphasis"/>
          <w:rFonts w:asciiTheme="minorHAnsi" w:hAnsiTheme="minorHAnsi" w:cstheme="minorHAnsi"/>
        </w:rPr>
        <w:t>But in both cases, the point is not to obliterate our foundational destiny (or fundamental fantasies) but merely to elaborate it in more satisfying directions, away from the incapacitating effects of the repetition compulsion and toward the rewards of subjective autonomy. And, if we are to achieve this goal, nothing is more important than staying faithful to the truth of desire that, on the most elementary level, determines our destiny.</w:t>
      </w:r>
    </w:p>
    <w:p w14:paraId="3EF6F529" w14:textId="77777777" w:rsidR="00EE6E33" w:rsidRPr="005C13F0" w:rsidRDefault="00EE6E33" w:rsidP="00EE6E33">
      <w:pPr>
        <w:rPr>
          <w:rFonts w:asciiTheme="minorHAnsi" w:hAnsiTheme="minorHAnsi" w:cstheme="minorHAnsi"/>
          <w:sz w:val="10"/>
        </w:rPr>
      </w:pPr>
    </w:p>
    <w:p w14:paraId="2327FF23" w14:textId="77777777" w:rsidR="00EE6E33" w:rsidRPr="005C13F0" w:rsidRDefault="00EE6E33" w:rsidP="00EE6E33">
      <w:pPr>
        <w:pStyle w:val="Heading4"/>
        <w:rPr>
          <w:rFonts w:asciiTheme="minorHAnsi" w:hAnsiTheme="minorHAnsi" w:cstheme="minorHAnsi"/>
        </w:rPr>
      </w:pPr>
      <w:r w:rsidRPr="005C13F0">
        <w:rPr>
          <w:rFonts w:asciiTheme="minorHAnsi" w:hAnsiTheme="minorHAnsi" w:cstheme="minorHAnsi"/>
        </w:rPr>
        <w:t>Vote negative to embrace the lack, this means accepting the anxiety from the encounter with the other and exposing drives</w:t>
      </w:r>
    </w:p>
    <w:p w14:paraId="5073A201" w14:textId="77777777" w:rsidR="00EE6E33" w:rsidRPr="00FE48E5" w:rsidRDefault="00EE6E33" w:rsidP="00EE6E33">
      <w:pPr>
        <w:shd w:val="clear" w:color="auto" w:fill="FFFFFF"/>
        <w:spacing w:after="0" w:line="240" w:lineRule="auto"/>
        <w:rPr>
          <w:rFonts w:asciiTheme="minorHAnsi" w:eastAsia="Times New Roman" w:hAnsiTheme="minorHAnsi" w:cstheme="minorHAnsi"/>
          <w:color w:val="000000" w:themeColor="text1"/>
          <w:sz w:val="21"/>
          <w:szCs w:val="21"/>
          <w:lang w:eastAsia="zh-CN"/>
        </w:rPr>
      </w:pPr>
      <w:r w:rsidRPr="005C13F0">
        <w:rPr>
          <w:rFonts w:asciiTheme="minorHAnsi" w:eastAsia="Times New Roman" w:hAnsiTheme="minorHAnsi" w:cstheme="minorHAnsi"/>
          <w:b/>
          <w:color w:val="000000" w:themeColor="text1"/>
          <w:sz w:val="26"/>
          <w:szCs w:val="26"/>
          <w:lang w:eastAsia="zh-CN"/>
        </w:rPr>
        <w:t>McGowan 2,</w:t>
      </w:r>
      <w:r w:rsidRPr="005C13F0">
        <w:rPr>
          <w:rFonts w:asciiTheme="minorHAnsi" w:eastAsia="Times New Roman" w:hAnsiTheme="minorHAnsi" w:cstheme="minorHAnsi"/>
          <w:b/>
          <w:color w:val="000000" w:themeColor="text1"/>
          <w:sz w:val="21"/>
          <w:szCs w:val="21"/>
          <w:lang w:eastAsia="zh-CN"/>
        </w:rPr>
        <w:t xml:space="preserve"> </w:t>
      </w:r>
      <w:r w:rsidRPr="00FE48E5">
        <w:rPr>
          <w:rFonts w:asciiTheme="minorHAnsi" w:eastAsia="Times New Roman" w:hAnsiTheme="minorHAnsi" w:cstheme="minorHAnsi"/>
          <w:color w:val="000000" w:themeColor="text1"/>
          <w:sz w:val="21"/>
          <w:szCs w:val="21"/>
          <w:lang w:eastAsia="zh-CN"/>
        </w:rPr>
        <w:t xml:space="preserve">McGowan, Todd. Enjoying What We Don't Have: The Political Project of Psychoanalysis. University of Nebraska Press, 2013. JSTOR, </w:t>
      </w:r>
      <w:hyperlink r:id="rId8" w:history="1">
        <w:r w:rsidRPr="00FE48E5">
          <w:rPr>
            <w:rStyle w:val="Hyperlink"/>
            <w:rFonts w:asciiTheme="minorHAnsi" w:eastAsia="Times New Roman" w:hAnsiTheme="minorHAnsi" w:cstheme="minorHAnsi"/>
            <w:sz w:val="21"/>
            <w:szCs w:val="21"/>
            <w:lang w:eastAsia="zh-CN"/>
          </w:rPr>
          <w:t>www.jstor.org/stable/j.ctt1ddr7nv. Accessed 19 Sept. 2020</w:t>
        </w:r>
      </w:hyperlink>
      <w:r w:rsidRPr="00FE48E5">
        <w:rPr>
          <w:rFonts w:asciiTheme="minorHAnsi" w:eastAsia="Times New Roman" w:hAnsiTheme="minorHAnsi" w:cstheme="minorHAnsi"/>
          <w:color w:val="000000" w:themeColor="text1"/>
          <w:sz w:val="21"/>
          <w:szCs w:val="21"/>
          <w:lang w:eastAsia="zh-CN"/>
        </w:rPr>
        <w:t>. AT</w:t>
      </w:r>
    </w:p>
    <w:p w14:paraId="7F1AD45B" w14:textId="77777777" w:rsidR="00EE6E33" w:rsidRPr="005C13F0" w:rsidRDefault="00EE6E33" w:rsidP="00EE6E33">
      <w:pPr>
        <w:rPr>
          <w:rFonts w:asciiTheme="minorHAnsi" w:hAnsiTheme="minorHAnsi" w:cstheme="minorHAnsi"/>
          <w:sz w:val="12"/>
        </w:rPr>
      </w:pPr>
      <w:r w:rsidRPr="005C13F0">
        <w:rPr>
          <w:rFonts w:asciiTheme="minorHAnsi" w:hAnsiTheme="minorHAnsi" w:cstheme="minorHAnsi"/>
          <w:sz w:val="12"/>
        </w:rPr>
        <w:t xml:space="preserve">The alternative — </w:t>
      </w:r>
      <w:r w:rsidRPr="005C13F0">
        <w:rPr>
          <w:rFonts w:asciiTheme="minorHAnsi" w:hAnsiTheme="minorHAnsi" w:cstheme="minorHAnsi"/>
          <w:highlight w:val="yellow"/>
          <w:u w:val="single"/>
        </w:rPr>
        <w:t>the ethical path</w:t>
      </w:r>
      <w:r w:rsidRPr="005C13F0">
        <w:rPr>
          <w:rFonts w:asciiTheme="minorHAnsi" w:hAnsiTheme="minorHAnsi" w:cstheme="minorHAnsi"/>
          <w:sz w:val="12"/>
        </w:rPr>
        <w:t xml:space="preserve"> that psychoanalysis identifies — </w:t>
      </w:r>
      <w:r w:rsidRPr="005C13F0">
        <w:rPr>
          <w:rFonts w:asciiTheme="minorHAnsi" w:hAnsiTheme="minorHAnsi" w:cstheme="minorHAnsi"/>
          <w:highlight w:val="yellow"/>
          <w:u w:val="single"/>
        </w:rPr>
        <w:t>demands an embrace of</w:t>
      </w:r>
      <w:r w:rsidRPr="005C13F0">
        <w:rPr>
          <w:rFonts w:asciiTheme="minorHAnsi" w:hAnsiTheme="minorHAnsi" w:cstheme="minorHAnsi"/>
          <w:u w:val="single"/>
        </w:rPr>
        <w:t xml:space="preserve"> the </w:t>
      </w:r>
      <w:r w:rsidRPr="005C13F0">
        <w:rPr>
          <w:rFonts w:asciiTheme="minorHAnsi" w:hAnsiTheme="minorHAnsi" w:cstheme="minorHAnsi"/>
          <w:highlight w:val="yellow"/>
          <w:u w:val="single"/>
        </w:rPr>
        <w:t>anxiety</w:t>
      </w:r>
      <w:r w:rsidRPr="005C13F0">
        <w:rPr>
          <w:rFonts w:asciiTheme="minorHAnsi" w:hAnsiTheme="minorHAnsi" w:cstheme="minorHAnsi"/>
          <w:u w:val="single"/>
        </w:rPr>
        <w:t xml:space="preserve"> that stems </w:t>
      </w:r>
      <w:r w:rsidRPr="005C13F0">
        <w:rPr>
          <w:rFonts w:asciiTheme="minorHAnsi" w:hAnsiTheme="minorHAnsi" w:cstheme="minorHAnsi"/>
          <w:highlight w:val="yellow"/>
          <w:u w:val="single"/>
        </w:rPr>
        <w:t>from the encounter with the enjoying other</w:t>
      </w:r>
      <w:r w:rsidRPr="005C13F0">
        <w:rPr>
          <w:rFonts w:asciiTheme="minorHAnsi" w:hAnsiTheme="minorHAnsi" w:cstheme="minorHAnsi"/>
          <w:u w:val="single"/>
        </w:rPr>
        <w:t>.</w:t>
      </w:r>
      <w:r w:rsidRPr="005C13F0">
        <w:rPr>
          <w:rFonts w:asciiTheme="minorHAnsi" w:hAnsiTheme="minorHAnsi" w:cstheme="minorHAnsi"/>
          <w:sz w:val="12"/>
        </w:rPr>
        <w:t xml:space="preserve"> If there is a certain ethical dimension to anxiety, it lies in the relationship that exists between anxiety and enjoyment. Contra Heidegger, the ethics of anxiety does not stem from anxiety’s relation to absence but from its relation to presence — to the overwhelming presence of the other’s enjoyment. </w:t>
      </w:r>
      <w:r w:rsidRPr="005C13F0">
        <w:rPr>
          <w:rFonts w:asciiTheme="minorHAnsi" w:hAnsiTheme="minorHAnsi" w:cstheme="minorHAnsi"/>
          <w:u w:val="single"/>
        </w:rPr>
        <w:t>In some sense, the encounter with absence or nothing is easier than the encounter with presence. Even though it traumatizes us, absence allows us to constitute ourselves as desiring subjects</w:t>
      </w:r>
      <w:r w:rsidRPr="005C13F0">
        <w:rPr>
          <w:rFonts w:asciiTheme="minorHAnsi" w:hAnsiTheme="minorHAnsi" w:cstheme="minorHAnsi"/>
          <w:sz w:val="12"/>
        </w:rPr>
        <w:t xml:space="preserve">. </w:t>
      </w:r>
      <w:r w:rsidRPr="005C13F0">
        <w:rPr>
          <w:rFonts w:asciiTheme="minorHAnsi" w:hAnsiTheme="minorHAnsi" w:cstheme="minorHAnsi"/>
          <w:u w:val="single"/>
        </w:rPr>
        <w:t>Rather than producing anxiety, absence leads the subject out of anxiety into desire</w:t>
      </w:r>
      <w:r w:rsidRPr="005C13F0">
        <w:rPr>
          <w:rFonts w:asciiTheme="minorHAnsi" w:hAnsiTheme="minorHAnsi" w:cstheme="minorHAnsi"/>
          <w:sz w:val="12"/>
        </w:rPr>
        <w:t xml:space="preserve">. </w:t>
      </w:r>
      <w:r w:rsidRPr="005C13F0">
        <w:rPr>
          <w:rFonts w:asciiTheme="minorHAnsi" w:hAnsiTheme="minorHAnsi" w:cstheme="minorHAnsi"/>
          <w:highlight w:val="yellow"/>
          <w:u w:val="single"/>
        </w:rPr>
        <w:t>Confronted with the lost object as a structuring absence</w:t>
      </w:r>
      <w:r w:rsidRPr="005C13F0">
        <w:rPr>
          <w:rFonts w:asciiTheme="minorHAnsi" w:hAnsiTheme="minorHAnsi" w:cstheme="minorHAnsi"/>
          <w:u w:val="single"/>
        </w:rPr>
        <w:t xml:space="preserve">, the subject is able to embark on the pursuit of the enjoyment embodied by this object, and </w:t>
      </w:r>
      <w:r w:rsidRPr="005C13F0">
        <w:rPr>
          <w:rFonts w:asciiTheme="minorHAnsi" w:hAnsiTheme="minorHAnsi" w:cstheme="minorHAnsi"/>
          <w:highlight w:val="yellow"/>
          <w:u w:val="single"/>
        </w:rPr>
        <w:t xml:space="preserve">this </w:t>
      </w:r>
      <w:r w:rsidRPr="005C13F0">
        <w:rPr>
          <w:rFonts w:asciiTheme="minorHAnsi" w:hAnsiTheme="minorHAnsi" w:cstheme="minorHAnsi"/>
          <w:u w:val="single"/>
        </w:rPr>
        <w:t xml:space="preserve">pursuit </w:t>
      </w:r>
      <w:r w:rsidRPr="005C13F0">
        <w:rPr>
          <w:rFonts w:asciiTheme="minorHAnsi" w:hAnsiTheme="minorHAnsi" w:cstheme="minorHAnsi"/>
          <w:highlight w:val="yellow"/>
          <w:u w:val="single"/>
        </w:rPr>
        <w:t xml:space="preserve">provides the subject with </w:t>
      </w:r>
      <w:r w:rsidRPr="005C13F0">
        <w:rPr>
          <w:rFonts w:asciiTheme="minorHAnsi" w:hAnsiTheme="minorHAnsi" w:cstheme="minorHAnsi"/>
          <w:u w:val="single"/>
        </w:rPr>
        <w:t xml:space="preserve">a clear sense of </w:t>
      </w:r>
      <w:r w:rsidRPr="005C13F0">
        <w:rPr>
          <w:rFonts w:asciiTheme="minorHAnsi" w:hAnsiTheme="minorHAnsi" w:cstheme="minorHAnsi"/>
          <w:highlight w:val="yellow"/>
          <w:u w:val="single"/>
        </w:rPr>
        <w:t>direction and</w:t>
      </w:r>
      <w:r w:rsidRPr="005C13F0">
        <w:rPr>
          <w:rFonts w:asciiTheme="minorHAnsi" w:hAnsiTheme="minorHAnsi" w:cstheme="minorHAnsi"/>
          <w:u w:val="single"/>
        </w:rPr>
        <w:t xml:space="preserve"> even </w:t>
      </w:r>
      <w:r w:rsidRPr="005C13F0">
        <w:rPr>
          <w:rFonts w:asciiTheme="minorHAnsi" w:hAnsiTheme="minorHAnsi" w:cstheme="minorHAnsi"/>
          <w:highlight w:val="yellow"/>
          <w:u w:val="single"/>
        </w:rPr>
        <w:t>meaning</w:t>
      </w:r>
      <w:r w:rsidRPr="005C13F0">
        <w:rPr>
          <w:rFonts w:asciiTheme="minorHAnsi" w:hAnsiTheme="minorHAnsi" w:cstheme="minorHAnsi"/>
          <w:u w:val="single"/>
        </w:rPr>
        <w:t>.</w:t>
      </w:r>
      <w:r w:rsidRPr="005C13F0">
        <w:rPr>
          <w:rFonts w:asciiTheme="minorHAnsi" w:hAnsiTheme="minorHAnsi" w:cstheme="minorHAnsi"/>
          <w:sz w:val="12"/>
        </w:rPr>
        <w:t xml:space="preserve"> This is precisely what the subject lacks when it does not encounter a lack in the symbolic structure. </w:t>
      </w:r>
      <w:r w:rsidRPr="005C13F0">
        <w:rPr>
          <w:rFonts w:asciiTheme="minorHAnsi" w:hAnsiTheme="minorHAnsi" w:cstheme="minorHAnsi"/>
          <w:u w:val="single"/>
        </w:rPr>
        <w:t>When the subject encounters enjoyment at the point where it should encounter the absence of enjoyment, anxiety overwhelms the subject. In this situation, the subject cannot constitute itself along the path of desire</w:t>
      </w:r>
      <w:r w:rsidRPr="005C13F0">
        <w:rPr>
          <w:rFonts w:asciiTheme="minorHAnsi" w:hAnsiTheme="minorHAnsi" w:cstheme="minorHAnsi"/>
          <w:sz w:val="12"/>
        </w:rPr>
        <w:t xml:space="preserve">. </w:t>
      </w:r>
      <w:r w:rsidRPr="005C13F0">
        <w:rPr>
          <w:rFonts w:asciiTheme="minorHAnsi" w:hAnsiTheme="minorHAnsi" w:cstheme="minorHAnsi"/>
          <w:u w:val="single"/>
        </w:rPr>
        <w:t>It lacks the lack — the absence — that would provide the space through which desire could develop. Consequently, this subject confronts the enjoying other and experiences anxiety.</w:t>
      </w:r>
      <w:r w:rsidRPr="005C13F0">
        <w:rPr>
          <w:rFonts w:asciiTheme="minorHAnsi" w:hAnsiTheme="minorHAnsi" w:cstheme="minorHAnsi"/>
          <w:sz w:val="12"/>
        </w:rPr>
        <w:t xml:space="preserve"> Unlike the subject of desire — or the subject of Heideggerean anxiety — </w:t>
      </w:r>
      <w:r w:rsidRPr="005C13F0">
        <w:rPr>
          <w:rFonts w:asciiTheme="minorHAnsi" w:hAnsiTheme="minorHAnsi" w:cstheme="minorHAnsi"/>
          <w:highlight w:val="yellow"/>
          <w:u w:val="single"/>
        </w:rPr>
        <w:t xml:space="preserve">the subject who suffers this sort of anxiety </w:t>
      </w:r>
      <w:r w:rsidRPr="005C13F0">
        <w:rPr>
          <w:rFonts w:asciiTheme="minorHAnsi" w:hAnsiTheme="minorHAnsi" w:cstheme="minorHAnsi"/>
          <w:u w:val="single"/>
        </w:rPr>
        <w:t xml:space="preserve">actually </w:t>
      </w:r>
      <w:r w:rsidRPr="005C13F0">
        <w:rPr>
          <w:rFonts w:asciiTheme="minorHAnsi" w:hAnsiTheme="minorHAnsi" w:cstheme="minorHAnsi"/>
          <w:highlight w:val="yellow"/>
          <w:u w:val="single"/>
        </w:rPr>
        <w:t>experiences the other in its real dimension.</w:t>
      </w:r>
      <w:r w:rsidRPr="005C13F0">
        <w:rPr>
          <w:rFonts w:asciiTheme="minorHAnsi" w:hAnsiTheme="minorHAnsi" w:cstheme="minorHAnsi"/>
          <w:u w:val="single"/>
        </w:rPr>
        <w:t xml:space="preserve"> The real other is the other caught up in its obscene enjoyment, caught up in this enjoyment in a way that intrudes on the subject</w:t>
      </w:r>
      <w:r w:rsidRPr="005C13F0">
        <w:rPr>
          <w:rFonts w:asciiTheme="minorHAnsi" w:hAnsiTheme="minorHAnsi" w:cstheme="minorHAnsi"/>
          <w:sz w:val="12"/>
        </w:rPr>
        <w:t xml:space="preserve">. There is no safe distance from this enjoyment, and one cannot simply avoid it. There is nowhere in the contemporary world to hide from it. As a result, the contemporary subject is necessarily a subject haunted by anxiety triggered by the omnipresent enjoyment of the other. And yet, this enjoyment offers us an ethical possibility. As Slavoj Žižek puts it, </w:t>
      </w:r>
      <w:r w:rsidRPr="005C13F0">
        <w:rPr>
          <w:rFonts w:asciiTheme="minorHAnsi" w:hAnsiTheme="minorHAnsi" w:cstheme="minorHAnsi"/>
          <w:u w:val="single"/>
        </w:rPr>
        <w:t xml:space="preserve">“It is this excessive and intrusive jouissance that we should learn to tolerate.”27 When we tolerate the other’s “excessive and intrusive jouissance” and when we endure the anxiety that it produces, we acknowledge and sustain the other in its real dimension. </w:t>
      </w:r>
      <w:r w:rsidRPr="005C13F0">
        <w:rPr>
          <w:rFonts w:asciiTheme="minorHAnsi" w:hAnsiTheme="minorHAnsi" w:cstheme="minorHAnsi"/>
          <w:sz w:val="12"/>
        </w:rPr>
        <w:t xml:space="preserve">Tolerance is the ethical watchword of our epoch. However, </w:t>
      </w:r>
      <w:r w:rsidRPr="005C13F0">
        <w:rPr>
          <w:rFonts w:asciiTheme="minorHAnsi" w:hAnsiTheme="minorHAnsi" w:cstheme="minorHAnsi"/>
          <w:u w:val="single"/>
        </w:rPr>
        <w:t>the problem with contemporary tolerance is its insistence on tolerating the other only insofar as the other cedes its enjoyment and accepts the prevailing symbolic structure.</w:t>
      </w:r>
      <w:r w:rsidRPr="005C13F0">
        <w:rPr>
          <w:rFonts w:asciiTheme="minorHAnsi" w:hAnsiTheme="minorHAnsi" w:cstheme="minorHAnsi"/>
          <w:sz w:val="12"/>
        </w:rPr>
        <w:t xml:space="preserve"> That is to say, we readily tolerate the other in its symbolic dimension, the other that plays by the rules of our game. This type of tolerance allows the subject to feel good about itself and to sustain its symbolic identity. The problem is that, at the same time, </w:t>
      </w:r>
      <w:r w:rsidRPr="005C13F0">
        <w:rPr>
          <w:rFonts w:asciiTheme="minorHAnsi" w:hAnsiTheme="minorHAnsi" w:cstheme="minorHAnsi"/>
          <w:u w:val="single"/>
        </w:rPr>
        <w:t>it destroys what is in the other more than the other — the particular way that the other enjoys</w:t>
      </w:r>
      <w:r w:rsidRPr="005C13F0">
        <w:rPr>
          <w:rFonts w:asciiTheme="minorHAnsi" w:hAnsiTheme="minorHAnsi" w:cstheme="minorHAnsi"/>
          <w:sz w:val="12"/>
        </w:rPr>
        <w:t xml:space="preserve">. It is only the encounter with the other in its real dimension — the encounter that produces anxiety in the subject — that sustains that which defi nes the other as such. Authentic tolerance tolerates the real other, not simply the other as mediated through a symbolic structure. In this sense, it involves the experience of anxiety on the part of the subject. This is a difficult position to sustain, as it involves enduring the “whole opaque weight of alien enjoyment on your chest.”28 The obscene enjoyment of the other bombards the authentically tolerant subject, but this subject does not retreat from the anxiety that this enjoyment produces. Whose Enjoyment? If the embrace of the anxiety that accompanies the other’s proximate enjoyment represents the ethical position today, this does not necessarily provide us with an incentive for occupying it. </w:t>
      </w:r>
      <w:r w:rsidRPr="005C13F0">
        <w:rPr>
          <w:rFonts w:asciiTheme="minorHAnsi" w:hAnsiTheme="minorHAnsi" w:cstheme="minorHAnsi"/>
          <w:u w:val="single"/>
        </w:rPr>
        <w:t>Who wants to be ethical when it involves enduring anxiety rather than finding a way — a drug, a new authority, or something — to alleviate it?</w:t>
      </w:r>
      <w:r w:rsidRPr="005C13F0">
        <w:rPr>
          <w:rFonts w:asciiTheme="minorHAnsi" w:hAnsiTheme="minorHAnsi" w:cstheme="minorHAnsi"/>
          <w:sz w:val="12"/>
        </w:rPr>
        <w:t xml:space="preserve"> </w:t>
      </w:r>
      <w:r w:rsidRPr="005C13F0">
        <w:rPr>
          <w:rFonts w:asciiTheme="minorHAnsi" w:hAnsiTheme="minorHAnsi" w:cstheme="minorHAnsi"/>
          <w:u w:val="single"/>
        </w:rPr>
        <w:t>What good does it do to sustain oneself in anxiety?</w:t>
      </w:r>
      <w:r w:rsidRPr="005C13F0">
        <w:rPr>
          <w:rFonts w:asciiTheme="minorHAnsi" w:hAnsiTheme="minorHAnsi" w:cstheme="minorHAnsi"/>
          <w:sz w:val="12"/>
        </w:rPr>
        <w:t xml:space="preserve"> </w:t>
      </w:r>
      <w:r w:rsidRPr="005C13F0">
        <w:rPr>
          <w:rFonts w:asciiTheme="minorHAnsi" w:hAnsiTheme="minorHAnsi" w:cstheme="minorHAnsi"/>
          <w:u w:val="single"/>
        </w:rPr>
        <w:t xml:space="preserve">In fact, </w:t>
      </w:r>
      <w:r w:rsidRPr="005C13F0">
        <w:rPr>
          <w:rFonts w:asciiTheme="minorHAnsi" w:hAnsiTheme="minorHAnsi" w:cstheme="minorHAnsi"/>
          <w:highlight w:val="yellow"/>
          <w:u w:val="single"/>
        </w:rPr>
        <w:t>anxiety does the subject no good at all, which is why it offers the subject the possibility of enjoyment</w:t>
      </w:r>
      <w:r w:rsidRPr="005C13F0">
        <w:rPr>
          <w:rFonts w:asciiTheme="minorHAnsi" w:hAnsiTheme="minorHAnsi" w:cstheme="minorHAnsi"/>
          <w:u w:val="single"/>
        </w:rPr>
        <w:t>.</w:t>
      </w:r>
      <w:r w:rsidRPr="005C13F0">
        <w:rPr>
          <w:rFonts w:asciiTheme="minorHAnsi" w:hAnsiTheme="minorHAnsi" w:cstheme="minorHAnsi"/>
          <w:sz w:val="12"/>
        </w:rPr>
        <w:t xml:space="preserve"> </w:t>
      </w:r>
      <w:r w:rsidRPr="005C13F0">
        <w:rPr>
          <w:rFonts w:asciiTheme="minorHAnsi" w:hAnsiTheme="minorHAnsi" w:cstheme="minorHAnsi"/>
          <w:u w:val="single"/>
        </w:rPr>
        <w:t>When the subject encounters the other’s enjoyment, this is the form that its own enjoyment takes as well. To endure the anxiety caused by the other’s enjoyment is to experience one’s own simultaneously. As Lacan points out, when it comes to the enjoyment of the other and my own enjoyment, “nothing indicates they are distinct.”29 Thus, not only is anxiety an ethical position, it is also the key to embracing the experience of enjoyment. To reject the experience of anxiety is to flee one’s own enjoyment.</w:t>
      </w:r>
      <w:r w:rsidRPr="005C13F0">
        <w:rPr>
          <w:rFonts w:asciiTheme="minorHAnsi" w:hAnsiTheme="minorHAnsi" w:cstheme="minorHAnsi"/>
          <w:sz w:val="12"/>
        </w:rPr>
        <w:t xml:space="preserve"> The notion that the other’s enjoyment is also our own enjoyment seems at first glance difficult to accept. Few people enjoy themselves when they hear someone else screaming profanities in the workplace or when they see a couple passionately kissing in public, to take just two examples. In these instances, we tend to recoil at the inappropriateness of the activity rather than enjoy it, and this reaction seems completely justifi ed. Th e public display of enjoyment violates the social pact with its intrusiveness; it doesn’t let us alone but assaults our senses. It violates the implicit agreement of the public sphere constituted as an enjoyment-free zone. </w:t>
      </w:r>
      <w:r w:rsidRPr="005C13F0">
        <w:rPr>
          <w:rFonts w:asciiTheme="minorHAnsi" w:hAnsiTheme="minorHAnsi" w:cstheme="minorHAnsi"/>
          <w:u w:val="single"/>
        </w:rPr>
        <w:t>And yet, recoiling from the other’s enjoyment deprives us of our own. How we comport ourselves in relation to the other’s enjoyment indicates our relationship to our own. What bothers us about the other — the disturbance that the other’s enjoyment creates in our existence — is our own mode of enjoying. If we did not derive enjoyment from the other’s enjoyment, witnessing it would not bother us psychically.</w:t>
      </w:r>
      <w:r w:rsidRPr="005C13F0">
        <w:rPr>
          <w:rFonts w:asciiTheme="minorHAnsi" w:hAnsiTheme="minorHAnsi" w:cstheme="minorHAnsi"/>
          <w:sz w:val="12"/>
        </w:rPr>
        <w:t xml:space="preserve"> We would simply be indifferent to it and focused on our own concerns. Of course, we might ask an off ending car radio listener to turn the radio down so that we wouldn’t have to hear the unwanted music, but we would not experience the mere exhibition of alien enjoyment through the playing of that music as an aff ront. Th e very fact that the other’s enjoyment captures our attention demonstrates our intimate — or extimate — relation to it.30 Th is relation becomes even clearer when we consider the epistemological status of the enjoying other. Because the real or enjoying other is irreducible to any observable identity, we have no way of knowing whether or not the other really is enjoying. A stream of profanity may be the result of someone hurting a toe. Th e person playing the car radio too loud while sitt ing at the traffi c light may have simply forgott en to turn down the radio aft er driving on the highway. Or the person may have diffi culty hearing. Th e couple’s amorous behavior in public may refl ect an absence of enjoyment in their relationship that they are trying to hide from both themselves and the public. </w:t>
      </w:r>
      <w:r w:rsidRPr="005C13F0">
        <w:rPr>
          <w:rFonts w:asciiTheme="minorHAnsi" w:hAnsiTheme="minorHAnsi" w:cstheme="minorHAnsi"/>
          <w:u w:val="single"/>
        </w:rPr>
        <w:t xml:space="preserve">Considering the enjoyment of the other, we never know whether it is there or not. If we experience it, we do so through the lens of our own fantasy. We fantasize that the person blasting the radio is caught up in the enjoyment of the music to the exclusion of everything else; we fantasize that the public kisses of the couple suggest an enjoyment that has no concern for the outside world. Without the fantasy frame, the enjoying other would never appear within our experience. </w:t>
      </w:r>
      <w:r w:rsidRPr="005C13F0">
        <w:rPr>
          <w:rFonts w:asciiTheme="minorHAnsi" w:hAnsiTheme="minorHAnsi" w:cstheme="minorHAnsi"/>
          <w:sz w:val="12"/>
        </w:rPr>
        <w:t xml:space="preserve">Th e role of the fantasy frame for accessing the enjoying other becomes apparent within Fascist ideology. Fascism posits an internal enemy — the fi gure of the Jew or some analogue — that enjoys illicitly at the expense of the social body as a whole. By att empting to eliminate the enjoying other, Fascism hopes to create a pure social body bereft of any stain of enjoyment. Th is purity would allow for the ultimate enjoyment, but it would be completely licit. Th is hope for a future society free of any stain is not where Fascism’s true enjoyment lies, however. Fascists experience their own enjoyment through the enjoying other that they persecute. Th e enjoyment that the fi gure of the Jew embodies is the Fascists’ own enjoyment, though they cannot avow it as their own. More than any other social form, Fascism is founded on the disavowal of enjoyment — the att empt to enjoy while keeping enjoyment at arm’s length.31 But this eff ort is not confi ned to Fascism; it predominates everywhere, because no subjects anywhere can simply feel comfortable with their own mode of enjoying. </w:t>
      </w:r>
      <w:r w:rsidRPr="005C13F0">
        <w:rPr>
          <w:rFonts w:asciiTheme="minorHAnsi" w:hAnsiTheme="minorHAnsi" w:cstheme="minorHAnsi"/>
          <w:u w:val="single"/>
        </w:rPr>
        <w:t>The very structure of enjoyment is such that we cannot experience it directly: when we experience enjoyment, we don’t have it; it has us. We experience our own enjoyment as an assault coming from the outside that dominates our conscious intentions. This is why we must fantasize our own enjoyment through the enjoying other.</w:t>
      </w:r>
      <w:r w:rsidRPr="005C13F0">
        <w:rPr>
          <w:rFonts w:asciiTheme="minorHAnsi" w:hAnsiTheme="minorHAnsi" w:cstheme="minorHAnsi"/>
          <w:sz w:val="12"/>
        </w:rPr>
        <w:t xml:space="preserve"> Compelled by our enjoyment, we can’t do otherwise; we act against our self-interest and against our own good. Enjoyment overwhelms the subject, even though the subject’s mode of enjoying marks what is most singular about the subject. Even though the encounter with the enjoying other apprehends the real other through the apparatus of fantasy, this encounter is nonetheless genuine and has an ethical status. Unlike the experience of the nonexistent symbolic identity, which closes down the space in which the real other might appear, the fantasized encounter with the enjoying other leaves this space open</w:t>
      </w:r>
      <w:r w:rsidRPr="005C13F0">
        <w:rPr>
          <w:rFonts w:asciiTheme="minorHAnsi" w:hAnsiTheme="minorHAnsi" w:cstheme="minorHAnsi"/>
          <w:u w:val="single"/>
        </w:rPr>
        <w:t>. By allowing itself to be disturbed by the other on the level of fantasy, the subject acknowledges the singularity of the real other — its mode of enjoying — without confi ning this singularity to a prescribed identity.</w:t>
      </w:r>
      <w:r w:rsidRPr="005C13F0">
        <w:rPr>
          <w:rFonts w:asciiTheme="minorHAnsi" w:hAnsiTheme="minorHAnsi" w:cstheme="minorHAnsi"/>
          <w:sz w:val="12"/>
        </w:rPr>
        <w:t xml:space="preserve"> The implications of privileging the encounter with the disturbing enjoyment of the real other over the assimilable symbolic identity are themselves disturbing. Th e tolerant att itude that never allows itself to be jarred by the enjoying other becomes, according to this way of seeing things, further from really encountering the real other than the att itude of hate and mistrust. The liberal subject who welcomes illegal immigrants as fellow citizens completely shuts down the space for the other in the real. Th e immigrant as fellow citizen is not the real other. The xenophobic conservative, on the other hand, constructs a fantasy that envisions the illegal immigrant awash in a linguistic and cultural enjoyment that excludes natives. This fantasy, paradoxically, permits an encounter with the real other that liberal tolerance forecloses. Of course, xenophobes retreat from this encounter and from their own enjoyment, but they do have an experience of it that liberals do not. The tolerant liberal is open to the other but eliminates the otherness, while the xenophobic conservative is closed to the other but allows for the otherness. The ethical position thus involves sustaining the liberal’s tolerance within the conservative’s encounter with the real other.</w:t>
      </w:r>
    </w:p>
    <w:bookmarkEnd w:id="0"/>
    <w:p w14:paraId="08605E7C" w14:textId="7D2C6036" w:rsidR="004B2EDD" w:rsidRDefault="00D86C5B" w:rsidP="00D86C5B">
      <w:pPr>
        <w:pStyle w:val="Heading2"/>
      </w:pPr>
      <w:r>
        <w:t>Case</w:t>
      </w:r>
    </w:p>
    <w:p w14:paraId="2A73E8B0" w14:textId="51B1A1C5" w:rsidR="00D86C5B" w:rsidRDefault="00D86C5B" w:rsidP="00D86C5B">
      <w:pPr>
        <w:pStyle w:val="Heading3"/>
      </w:pPr>
      <w:r>
        <w:t xml:space="preserve">1NC – Semiotics </w:t>
      </w:r>
    </w:p>
    <w:p w14:paraId="4155E604" w14:textId="417DA783" w:rsidR="00DB7BF6" w:rsidRPr="00CA2FE7" w:rsidRDefault="00DB7BF6" w:rsidP="00DB7BF6">
      <w:pPr>
        <w:pStyle w:val="Heading4"/>
        <w:rPr>
          <w:rFonts w:asciiTheme="minorHAnsi" w:hAnsiTheme="minorHAnsi" w:cstheme="minorHAnsi"/>
        </w:rPr>
      </w:pPr>
      <w:r w:rsidRPr="00CA2FE7">
        <w:rPr>
          <w:rFonts w:asciiTheme="minorHAnsi" w:hAnsiTheme="minorHAnsi" w:cstheme="minorHAnsi"/>
        </w:rPr>
        <w:t xml:space="preserve">The </w:t>
      </w:r>
      <w:r w:rsidR="00004CB2">
        <w:rPr>
          <w:rFonts w:asciiTheme="minorHAnsi" w:hAnsiTheme="minorHAnsi" w:cstheme="minorHAnsi"/>
        </w:rPr>
        <w:t>1AC</w:t>
      </w:r>
      <w:r w:rsidRPr="00CA2FE7">
        <w:rPr>
          <w:rFonts w:asciiTheme="minorHAnsi" w:hAnsiTheme="minorHAnsi" w:cstheme="minorHAnsi"/>
        </w:rPr>
        <w:t xml:space="preserve">’s call for unionization and strikes might have worked a century ago, but post digital </w:t>
      </w:r>
      <w:r w:rsidR="008F06D4">
        <w:rPr>
          <w:rFonts w:asciiTheme="minorHAnsi" w:hAnsiTheme="minorHAnsi" w:cstheme="minorHAnsi"/>
        </w:rPr>
        <w:t>semiotics</w:t>
      </w:r>
      <w:r w:rsidRPr="00CA2FE7">
        <w:rPr>
          <w:rFonts w:asciiTheme="minorHAnsi" w:hAnsiTheme="minorHAnsi" w:cstheme="minorHAnsi"/>
        </w:rPr>
        <w:t xml:space="preserve">, </w:t>
      </w:r>
      <w:r w:rsidR="00AC0F92">
        <w:rPr>
          <w:rFonts w:asciiTheme="minorHAnsi" w:hAnsiTheme="minorHAnsi" w:cstheme="minorHAnsi"/>
        </w:rPr>
        <w:t>they’ve misdiagnosed the problem</w:t>
      </w:r>
      <w:r w:rsidRPr="00CA2FE7">
        <w:rPr>
          <w:rFonts w:asciiTheme="minorHAnsi" w:hAnsiTheme="minorHAnsi" w:cstheme="minorHAnsi"/>
        </w:rPr>
        <w:t xml:space="preserve"> </w:t>
      </w:r>
    </w:p>
    <w:p w14:paraId="1765F575" w14:textId="77777777" w:rsidR="00DB7BF6" w:rsidRPr="00CA2FE7" w:rsidRDefault="00DB7BF6" w:rsidP="00DB7BF6">
      <w:pPr>
        <w:rPr>
          <w:rFonts w:asciiTheme="minorHAnsi" w:hAnsiTheme="minorHAnsi" w:cstheme="minorHAnsi"/>
          <w:sz w:val="18"/>
          <w:szCs w:val="18"/>
        </w:rPr>
      </w:pPr>
      <w:r w:rsidRPr="00CA2FE7">
        <w:rPr>
          <w:rFonts w:asciiTheme="minorHAnsi" w:eastAsiaTheme="majorEastAsia" w:hAnsiTheme="minorHAnsi" w:cstheme="minorHAnsi"/>
          <w:b/>
          <w:iCs/>
          <w:sz w:val="26"/>
        </w:rPr>
        <w:t>Berardi 11</w:t>
      </w:r>
      <w:r w:rsidRPr="00CA2FE7">
        <w:rPr>
          <w:rFonts w:asciiTheme="minorHAnsi" w:hAnsiTheme="minorHAnsi" w:cstheme="minorHAnsi"/>
        </w:rPr>
        <w:t xml:space="preserve"> </w:t>
      </w:r>
      <w:r w:rsidRPr="00CA2FE7">
        <w:rPr>
          <w:rFonts w:asciiTheme="minorHAnsi" w:hAnsiTheme="minorHAnsi" w:cstheme="minorHAnsi"/>
          <w:sz w:val="18"/>
          <w:szCs w:val="18"/>
        </w:rPr>
        <w:t>[Franco Berardi, Italian communist theorist and activist in the autonomist tradition, whose work mainly focuses on the role of the media and information technology within post-industrial capitalism   “Chapter 4 Exhastion and Subjectivity.” After the Future, by Franco Bifo Berardi et al., AK Press, 2011. P. 107-108 // LEX JB]</w:t>
      </w:r>
    </w:p>
    <w:p w14:paraId="2A0B665C" w14:textId="12629BAF" w:rsidR="0070740E" w:rsidRPr="0070740E" w:rsidRDefault="00DB7BF6" w:rsidP="0070740E">
      <w:pPr>
        <w:rPr>
          <w:rFonts w:asciiTheme="minorHAnsi" w:hAnsiTheme="minorHAnsi" w:cstheme="minorHAnsi"/>
          <w:sz w:val="16"/>
        </w:rPr>
      </w:pPr>
      <w:r w:rsidRPr="00CA2FE7">
        <w:rPr>
          <w:rStyle w:val="Emphasis"/>
          <w:rFonts w:asciiTheme="minorHAnsi" w:hAnsiTheme="minorHAnsi" w:cstheme="minorHAnsi"/>
        </w:rPr>
        <w:t>The</w:t>
      </w:r>
      <w:r w:rsidRPr="00CA2FE7">
        <w:rPr>
          <w:rFonts w:asciiTheme="minorHAnsi" w:hAnsiTheme="minorHAnsi" w:cstheme="minorHAnsi"/>
          <w:sz w:val="16"/>
        </w:rPr>
        <w:t xml:space="preserve"> financial </w:t>
      </w:r>
      <w:r w:rsidRPr="00CA2FE7">
        <w:rPr>
          <w:rStyle w:val="Emphasis"/>
          <w:rFonts w:asciiTheme="minorHAnsi" w:hAnsiTheme="minorHAnsi" w:cstheme="minorHAnsi"/>
        </w:rPr>
        <w:t>cycle is bleeding the social environment dry</w:t>
      </w:r>
      <w:r w:rsidRPr="00CA2FE7">
        <w:rPr>
          <w:rFonts w:asciiTheme="minorHAnsi" w:hAnsiTheme="minorHAnsi" w:cstheme="minorHAnsi"/>
          <w:sz w:val="16"/>
        </w:rPr>
        <w:t xml:space="preserve">: sucking energies, resources, and the future. And giving nothing back. </w:t>
      </w:r>
      <w:r w:rsidRPr="00CA2FE7">
        <w:rPr>
          <w:rStyle w:val="Emphasis"/>
          <w:rFonts w:asciiTheme="minorHAnsi" w:hAnsiTheme="minorHAnsi" w:cstheme="minorHAnsi"/>
        </w:rPr>
        <w:t>Recovery of the financial process of valorization of capital is totally separated from the cycle of material production</w:t>
      </w:r>
      <w:r w:rsidRPr="00CA2FE7">
        <w:rPr>
          <w:rFonts w:asciiTheme="minorHAnsi" w:hAnsiTheme="minorHAnsi" w:cstheme="minorHAnsi"/>
          <w:sz w:val="16"/>
        </w:rPr>
        <w:t xml:space="preserve"> and social demand. </w:t>
      </w:r>
      <w:r w:rsidRPr="00CA2FE7">
        <w:rPr>
          <w:rStyle w:val="Emphasis"/>
          <w:rFonts w:asciiTheme="minorHAnsi" w:hAnsiTheme="minorHAnsi" w:cstheme="minorHAnsi"/>
        </w:rPr>
        <w:t xml:space="preserve">Financial </w:t>
      </w:r>
      <w:r w:rsidRPr="00CA2FE7">
        <w:rPr>
          <w:rStyle w:val="Emphasis"/>
          <w:rFonts w:asciiTheme="minorHAnsi" w:hAnsiTheme="minorHAnsi" w:cstheme="minorHAnsi"/>
          <w:highlight w:val="green"/>
        </w:rPr>
        <w:t>capitalism has obtained autonomy from social life</w:t>
      </w:r>
      <w:r w:rsidRPr="00CA2FE7">
        <w:rPr>
          <w:rFonts w:asciiTheme="minorHAnsi" w:hAnsiTheme="minorHAnsi" w:cstheme="minorHAnsi"/>
          <w:sz w:val="16"/>
        </w:rPr>
        <w:t xml:space="preserve">. Let’s </w:t>
      </w:r>
      <w:r w:rsidRPr="00CA2FE7">
        <w:rPr>
          <w:rStyle w:val="Emphasis"/>
          <w:rFonts w:asciiTheme="minorHAnsi" w:hAnsiTheme="minorHAnsi" w:cstheme="minorHAnsi"/>
          <w:highlight w:val="green"/>
        </w:rPr>
        <w:t>consider the political</w:t>
      </w:r>
      <w:r w:rsidRPr="00CA2FE7">
        <w:rPr>
          <w:rStyle w:val="Emphasis"/>
          <w:rFonts w:asciiTheme="minorHAnsi" w:hAnsiTheme="minorHAnsi" w:cstheme="minorHAnsi"/>
        </w:rPr>
        <w:t xml:space="preserve"> side of the same </w:t>
      </w:r>
      <w:r w:rsidRPr="00CA2FE7">
        <w:rPr>
          <w:rStyle w:val="Emphasis"/>
          <w:rFonts w:asciiTheme="minorHAnsi" w:hAnsiTheme="minorHAnsi" w:cstheme="minorHAnsi"/>
          <w:highlight w:val="green"/>
        </w:rPr>
        <w:t>problem: once upon a time</w:t>
      </w:r>
      <w:r w:rsidRPr="00CA2FE7">
        <w:rPr>
          <w:rStyle w:val="Emphasis"/>
          <w:rFonts w:asciiTheme="minorHAnsi" w:hAnsiTheme="minorHAnsi" w:cstheme="minorHAnsi"/>
        </w:rPr>
        <w:t xml:space="preserve"> when </w:t>
      </w:r>
      <w:r w:rsidRPr="00CA2FE7">
        <w:rPr>
          <w:rStyle w:val="Emphasis"/>
          <w:rFonts w:asciiTheme="minorHAnsi" w:hAnsiTheme="minorHAnsi" w:cstheme="minorHAnsi"/>
          <w:highlight w:val="green"/>
        </w:rPr>
        <w:t>society was suffering</w:t>
      </w:r>
      <w:r w:rsidRPr="00CA2FE7">
        <w:rPr>
          <w:rStyle w:val="Emphasis"/>
          <w:rFonts w:asciiTheme="minorHAnsi" w:hAnsiTheme="minorHAnsi" w:cstheme="minorHAnsi"/>
        </w:rPr>
        <w:t xml:space="preserve"> the blows of </w:t>
      </w:r>
      <w:r w:rsidRPr="00CA2FE7">
        <w:rPr>
          <w:rStyle w:val="Emphasis"/>
          <w:rFonts w:asciiTheme="minorHAnsi" w:hAnsiTheme="minorHAnsi" w:cstheme="minorHAnsi"/>
          <w:highlight w:val="green"/>
        </w:rPr>
        <w:t>recession, workers reacted with strikes</w:t>
      </w:r>
      <w:r w:rsidRPr="00CA2FE7">
        <w:rPr>
          <w:rStyle w:val="Emphasis"/>
          <w:rFonts w:asciiTheme="minorHAnsi" w:hAnsiTheme="minorHAnsi" w:cstheme="minorHAnsi"/>
        </w:rPr>
        <w:t xml:space="preserve">, struggle </w:t>
      </w:r>
      <w:r w:rsidRPr="00CA2FE7">
        <w:rPr>
          <w:rStyle w:val="Emphasis"/>
          <w:rFonts w:asciiTheme="minorHAnsi" w:hAnsiTheme="minorHAnsi" w:cstheme="minorHAnsi"/>
          <w:highlight w:val="green"/>
        </w:rPr>
        <w:t>and political organization</w:t>
      </w:r>
      <w:r w:rsidRPr="00CA2FE7">
        <w:rPr>
          <w:rStyle w:val="Emphasis"/>
          <w:rFonts w:asciiTheme="minorHAnsi" w:hAnsiTheme="minorHAnsi" w:cstheme="minorHAnsi"/>
        </w:rPr>
        <w:t xml:space="preserve">, and </w:t>
      </w:r>
      <w:r w:rsidRPr="00CA2FE7">
        <w:rPr>
          <w:rStyle w:val="Emphasis"/>
          <w:rFonts w:asciiTheme="minorHAnsi" w:hAnsiTheme="minorHAnsi" w:cstheme="minorHAnsi"/>
          <w:highlight w:val="green"/>
        </w:rPr>
        <w:t>forced state intervention</w:t>
      </w:r>
      <w:r w:rsidRPr="00CA2FE7">
        <w:rPr>
          <w:rStyle w:val="Emphasis"/>
          <w:rFonts w:asciiTheme="minorHAnsi" w:hAnsiTheme="minorHAnsi" w:cstheme="minorHAnsi"/>
        </w:rPr>
        <w:t xml:space="preserve"> in order </w:t>
      </w:r>
      <w:r w:rsidRPr="00CA2FE7">
        <w:rPr>
          <w:rStyle w:val="Emphasis"/>
          <w:rFonts w:asciiTheme="minorHAnsi" w:hAnsiTheme="minorHAnsi" w:cstheme="minorHAnsi"/>
          <w:highlight w:val="green"/>
        </w:rPr>
        <w:t>to increase demand</w:t>
      </w:r>
      <w:r w:rsidRPr="00CA2FE7">
        <w:rPr>
          <w:rStyle w:val="Emphasis"/>
          <w:rFonts w:asciiTheme="minorHAnsi" w:hAnsiTheme="minorHAnsi" w:cstheme="minorHAnsi"/>
        </w:rPr>
        <w:t xml:space="preserve">. Industrial growth needed mass consumption and social stability. What is impressive </w:t>
      </w:r>
      <w:r w:rsidRPr="00CA2FE7">
        <w:rPr>
          <w:rStyle w:val="Emphasis"/>
          <w:rFonts w:asciiTheme="minorHAnsi" w:hAnsiTheme="minorHAnsi" w:cstheme="minorHAnsi"/>
          <w:highlight w:val="green"/>
        </w:rPr>
        <w:t>in the ongoing crisis</w:t>
      </w:r>
      <w:r w:rsidRPr="00CA2FE7">
        <w:rPr>
          <w:rStyle w:val="Emphasis"/>
          <w:rFonts w:asciiTheme="minorHAnsi" w:hAnsiTheme="minorHAnsi" w:cstheme="minorHAnsi"/>
        </w:rPr>
        <w:t xml:space="preserve">, on the contrary, is </w:t>
      </w:r>
      <w:r w:rsidRPr="00CA2FE7">
        <w:rPr>
          <w:rStyle w:val="Emphasis"/>
          <w:rFonts w:asciiTheme="minorHAnsi" w:hAnsiTheme="minorHAnsi" w:cstheme="minorHAnsi"/>
          <w:highlight w:val="green"/>
        </w:rPr>
        <w:t>the widespread passivity of the workers, their inability to unionize</w:t>
      </w:r>
      <w:r w:rsidRPr="00CA2FE7">
        <w:rPr>
          <w:rFonts w:asciiTheme="minorHAnsi" w:hAnsiTheme="minorHAnsi" w:cstheme="minorHAnsi"/>
          <w:sz w:val="16"/>
        </w:rPr>
        <w:t xml:space="preserve">. The political trend in Europe is </w:t>
      </w:r>
      <w:r w:rsidRPr="00CA2FE7">
        <w:rPr>
          <w:rStyle w:val="Emphasis"/>
          <w:rFonts w:asciiTheme="minorHAnsi" w:hAnsiTheme="minorHAnsi" w:cstheme="minorHAnsi"/>
        </w:rPr>
        <w:t>the meltdown of leftist parties and the labor movement</w:t>
      </w:r>
      <w:r w:rsidRPr="00CA2FE7">
        <w:rPr>
          <w:rFonts w:asciiTheme="minorHAnsi" w:hAnsiTheme="minorHAnsi" w:cstheme="minorHAnsi"/>
          <w:sz w:val="16"/>
        </w:rPr>
        <w:t xml:space="preserve">. In the US, Obama is daily attacked by racist and populist mobs, but no progressive social movement is emerging. 1.2 million people have had their mortgages foreclosed upon and lost their houses following the sub-prime swindle, but </w:t>
      </w:r>
      <w:r w:rsidRPr="00CA2FE7">
        <w:rPr>
          <w:rStyle w:val="Emphasis"/>
          <w:rFonts w:asciiTheme="minorHAnsi" w:hAnsiTheme="minorHAnsi" w:cstheme="minorHAnsi"/>
          <w:highlight w:val="green"/>
        </w:rPr>
        <w:t>no</w:t>
      </w:r>
      <w:r w:rsidRPr="00CA2FE7">
        <w:rPr>
          <w:rStyle w:val="Emphasis"/>
          <w:rFonts w:asciiTheme="minorHAnsi" w:hAnsiTheme="minorHAnsi" w:cstheme="minorHAnsi"/>
        </w:rPr>
        <w:t xml:space="preserve"> organized </w:t>
      </w:r>
      <w:r w:rsidRPr="00CA2FE7">
        <w:rPr>
          <w:rStyle w:val="Emphasis"/>
          <w:rFonts w:asciiTheme="minorHAnsi" w:hAnsiTheme="minorHAnsi" w:cstheme="minorHAnsi"/>
          <w:highlight w:val="green"/>
        </w:rPr>
        <w:t>reaction has surfaced</w:t>
      </w:r>
      <w:r w:rsidRPr="00CA2FE7">
        <w:rPr>
          <w:rFonts w:asciiTheme="minorHAnsi" w:hAnsiTheme="minorHAnsi" w:cstheme="minorHAnsi"/>
          <w:sz w:val="16"/>
        </w:rPr>
        <w:t xml:space="preserve">. People suffer and cry alone. </w:t>
      </w:r>
      <w:r w:rsidRPr="00CA2FE7">
        <w:rPr>
          <w:rStyle w:val="Emphasis"/>
          <w:rFonts w:asciiTheme="minorHAnsi" w:hAnsiTheme="minorHAnsi" w:cstheme="minorHAnsi"/>
          <w:highlight w:val="green"/>
        </w:rPr>
        <w:t>In the old time of industrial capitalism, the working class could fight against a target that was precisely identified: the boss</w:t>
      </w:r>
      <w:r w:rsidRPr="00CA2FE7">
        <w:rPr>
          <w:rFonts w:asciiTheme="minorHAnsi" w:hAnsiTheme="minorHAnsi" w:cstheme="minorHAnsi"/>
          <w:sz w:val="16"/>
        </w:rPr>
        <w:t xml:space="preserve">, the entrepreneur who was the owner of </w:t>
      </w:r>
      <w:r w:rsidRPr="00CA2FE7">
        <w:rPr>
          <w:rStyle w:val="Emphasis"/>
          <w:rFonts w:asciiTheme="minorHAnsi" w:hAnsiTheme="minorHAnsi" w:cstheme="minorHAnsi"/>
        </w:rPr>
        <w:t>material things like the factory</w:t>
      </w:r>
      <w:r w:rsidRPr="00CA2FE7">
        <w:rPr>
          <w:rFonts w:asciiTheme="minorHAnsi" w:hAnsiTheme="minorHAnsi" w:cstheme="minorHAnsi"/>
          <w:sz w:val="16"/>
        </w:rPr>
        <w:t xml:space="preserve">, and of the product of his laborers. </w:t>
      </w:r>
      <w:r w:rsidRPr="00CA2FE7">
        <w:rPr>
          <w:rStyle w:val="Emphasis"/>
          <w:rFonts w:asciiTheme="minorHAnsi" w:hAnsiTheme="minorHAnsi" w:cstheme="minorHAnsi"/>
          <w:highlight w:val="green"/>
        </w:rPr>
        <w:t>Nowadays the boss has vanished. He is fragmented into billions of financial segments</w:t>
      </w:r>
      <w:r w:rsidRPr="00CA2FE7">
        <w:rPr>
          <w:rFonts w:asciiTheme="minorHAnsi" w:hAnsiTheme="minorHAnsi" w:cstheme="minorHAnsi"/>
          <w:sz w:val="16"/>
        </w:rPr>
        <w:t xml:space="preserve">, and disseminated into millions of financial agents scattered </w:t>
      </w:r>
      <w:r w:rsidRPr="00CA2FE7">
        <w:rPr>
          <w:rStyle w:val="Emphasis"/>
          <w:rFonts w:asciiTheme="minorHAnsi" w:hAnsiTheme="minorHAnsi" w:cstheme="minorHAnsi"/>
          <w:highlight w:val="green"/>
        </w:rPr>
        <w:t>all around the world</w:t>
      </w:r>
      <w:r w:rsidRPr="00CA2FE7">
        <w:rPr>
          <w:rFonts w:asciiTheme="minorHAnsi" w:hAnsiTheme="minorHAnsi" w:cstheme="minorHAnsi"/>
          <w:sz w:val="16"/>
        </w:rPr>
        <w:t xml:space="preserve">. The workers themselves are part of recombinant financial capital. </w:t>
      </w:r>
      <w:r w:rsidRPr="00CA2FE7">
        <w:rPr>
          <w:rStyle w:val="Emphasis"/>
          <w:rFonts w:asciiTheme="minorHAnsi" w:hAnsiTheme="minorHAnsi" w:cstheme="minorHAnsi"/>
        </w:rPr>
        <w:t>They are expecting future revenues from their pension</w:t>
      </w:r>
      <w:r w:rsidRPr="00CA2FE7">
        <w:rPr>
          <w:rFonts w:asciiTheme="minorHAnsi" w:hAnsiTheme="minorHAnsi" w:cstheme="minorHAnsi"/>
          <w:sz w:val="16"/>
        </w:rPr>
        <w:t xml:space="preserve"> fund investments. They own stock options in the enterprise exploiting their labor. </w:t>
      </w:r>
      <w:r w:rsidRPr="00CA2FE7">
        <w:rPr>
          <w:rStyle w:val="Emphasis"/>
          <w:rFonts w:asciiTheme="minorHAnsi" w:hAnsiTheme="minorHAnsi" w:cstheme="minorHAnsi"/>
        </w:rPr>
        <w:t>They are hooked up, like a fly in a spider web</w:t>
      </w:r>
      <w:r w:rsidRPr="00CA2FE7">
        <w:rPr>
          <w:rFonts w:asciiTheme="minorHAnsi" w:hAnsiTheme="minorHAnsi" w:cstheme="minorHAnsi"/>
          <w:sz w:val="16"/>
        </w:rPr>
        <w:t xml:space="preserve">, and if they move, they get strangled, but if they don’t move, the spider will suck their life from them. </w:t>
      </w:r>
      <w:r w:rsidRPr="00CA2FE7">
        <w:rPr>
          <w:rStyle w:val="Emphasis"/>
          <w:rFonts w:asciiTheme="minorHAnsi" w:hAnsiTheme="minorHAnsi" w:cstheme="minorHAnsi"/>
        </w:rPr>
        <w:t>Society may rot, fall apart, agonize</w:t>
      </w:r>
      <w:r w:rsidRPr="00CA2FE7">
        <w:rPr>
          <w:rFonts w:asciiTheme="minorHAnsi" w:hAnsiTheme="minorHAnsi" w:cstheme="minorHAnsi"/>
          <w:sz w:val="16"/>
        </w:rPr>
        <w:t xml:space="preserve">. It is not going to affect the political and economic stability of capitalism. What is called economic recovery is a new round of social devastation. So </w:t>
      </w:r>
      <w:r w:rsidRPr="00CA2FE7">
        <w:rPr>
          <w:rStyle w:val="Emphasis"/>
          <w:rFonts w:asciiTheme="minorHAnsi" w:hAnsiTheme="minorHAnsi" w:cstheme="minorHAnsi"/>
        </w:rPr>
        <w:t>the recession is over, capitalism is recovering</w:t>
      </w:r>
      <w:r w:rsidRPr="00CA2FE7">
        <w:rPr>
          <w:rFonts w:asciiTheme="minorHAnsi" w:hAnsiTheme="minorHAnsi" w:cstheme="minorHAnsi"/>
          <w:sz w:val="16"/>
        </w:rPr>
        <w:t xml:space="preserve">. Nonetheless, unemployment is rising and misery is spreading. This means that financial capitalism is autonomous from society. Capitalism doesn’t need workers: it just needs cellular fractals of labor, underpaid, precarious, de-personalised. Fragments of impersonal nervous energy, recombined by the network. </w:t>
      </w:r>
      <w:r w:rsidRPr="00CA2FE7">
        <w:rPr>
          <w:rStyle w:val="Emphasis"/>
          <w:rFonts w:asciiTheme="minorHAnsi" w:hAnsiTheme="minorHAnsi" w:cstheme="minorHAnsi"/>
          <w:highlight w:val="green"/>
        </w:rPr>
        <w:t>The crisis is going to push forward technological change, and the substitution of human labor with machines</w:t>
      </w:r>
      <w:r w:rsidRPr="00CA2FE7">
        <w:rPr>
          <w:rFonts w:asciiTheme="minorHAnsi" w:hAnsiTheme="minorHAnsi" w:cstheme="minorHAnsi"/>
          <w:sz w:val="16"/>
        </w:rPr>
        <w:t xml:space="preserve">. The employment rate is not going to rise in the future, and productivity will increase. A shrinking number of workers will be forced to produce more and more, and to work overtime. The real bubble is the work bubble. We have been working too much; we are still working too much. </w:t>
      </w:r>
      <w:r w:rsidRPr="00CA2FE7">
        <w:rPr>
          <w:rStyle w:val="Emphasis"/>
          <w:rFonts w:asciiTheme="minorHAnsi" w:hAnsiTheme="minorHAnsi" w:cstheme="minorHAnsi"/>
        </w:rPr>
        <w:t>The human race does not need more goods, it needs a redistribution of existing goods, an intelligent application of technology and a worldwide cut in the lifetime dedicated to labor</w:t>
      </w:r>
      <w:r w:rsidRPr="00CA2FE7">
        <w:rPr>
          <w:rFonts w:asciiTheme="minorHAnsi" w:hAnsiTheme="minorHAnsi" w:cstheme="minorHAnsi"/>
          <w:sz w:val="16"/>
        </w:rPr>
        <w:t>. Social energies have to be freed from labor dependence, and returned to the field of social affection, education, and therapy. We should take seriously the concept of autonomy. In the present condition autonomy means exodus from the domain of economic law: Out-onomy, abandonment of the field of economic exchange, self-organization of knowledge and of production in a sphere of social life which is no longer dependent on economic culture and expectations – barter, free exchange of time and of competence, food self reliance, occupation of territories in the cities, organization of self-defense.</w:t>
      </w:r>
    </w:p>
    <w:p w14:paraId="1E168851" w14:textId="58460871" w:rsidR="0070740E" w:rsidRPr="00CA2FE7" w:rsidRDefault="0070740E" w:rsidP="0070740E">
      <w:pPr>
        <w:pStyle w:val="Heading4"/>
        <w:rPr>
          <w:rFonts w:asciiTheme="minorHAnsi" w:hAnsiTheme="minorHAnsi" w:cstheme="minorHAnsi"/>
        </w:rPr>
      </w:pPr>
      <w:r>
        <w:rPr>
          <w:rFonts w:asciiTheme="minorHAnsi" w:hAnsiTheme="minorHAnsi" w:cstheme="minorHAnsi"/>
        </w:rPr>
        <w:t>The infosphere hijacks the aff</w:t>
      </w:r>
      <w:r w:rsidR="00F57528">
        <w:rPr>
          <w:rFonts w:asciiTheme="minorHAnsi" w:hAnsiTheme="minorHAnsi" w:cstheme="minorHAnsi"/>
        </w:rPr>
        <w:t xml:space="preserve"> – </w:t>
      </w:r>
      <w:r w:rsidRPr="00CA2FE7">
        <w:rPr>
          <w:rFonts w:asciiTheme="minorHAnsi" w:hAnsiTheme="minorHAnsi" w:cstheme="minorHAnsi"/>
        </w:rPr>
        <w:t xml:space="preserve">Technology has created an age of constant information and signifiers floating through our phones and computers as media. This creates a </w:t>
      </w:r>
      <w:r w:rsidRPr="00CA2FE7">
        <w:rPr>
          <w:rFonts w:asciiTheme="minorHAnsi" w:hAnsiTheme="minorHAnsi" w:cstheme="minorHAnsi"/>
          <w:u w:val="single"/>
        </w:rPr>
        <w:t>dyslexia</w:t>
      </w:r>
      <w:r w:rsidRPr="00CA2FE7">
        <w:rPr>
          <w:rFonts w:asciiTheme="minorHAnsi" w:hAnsiTheme="minorHAnsi" w:cstheme="minorHAnsi"/>
        </w:rPr>
        <w:t xml:space="preserve"> – reduced attention spans, no time for true human interaction – this leads to </w:t>
      </w:r>
      <w:r w:rsidRPr="00CA2FE7">
        <w:rPr>
          <w:rFonts w:asciiTheme="minorHAnsi" w:hAnsiTheme="minorHAnsi" w:cstheme="minorHAnsi"/>
          <w:u w:val="single"/>
        </w:rPr>
        <w:t>information overload</w:t>
      </w:r>
      <w:r w:rsidRPr="00CA2FE7">
        <w:rPr>
          <w:rFonts w:asciiTheme="minorHAnsi" w:hAnsiTheme="minorHAnsi" w:cstheme="minorHAnsi"/>
        </w:rPr>
        <w:t xml:space="preserve">, which is </w:t>
      </w:r>
      <w:r w:rsidRPr="00CA2FE7">
        <w:rPr>
          <w:rFonts w:asciiTheme="minorHAnsi" w:hAnsiTheme="minorHAnsi" w:cstheme="minorHAnsi"/>
          <w:u w:val="single"/>
        </w:rPr>
        <w:t>too fast</w:t>
      </w:r>
      <w:r w:rsidRPr="00CA2FE7">
        <w:rPr>
          <w:rFonts w:asciiTheme="minorHAnsi" w:hAnsiTheme="minorHAnsi" w:cstheme="minorHAnsi"/>
        </w:rPr>
        <w:t xml:space="preserve"> for our organic minds to keep up with – that causes depression and drug use. It’s no coincidence that the rise of </w:t>
      </w:r>
      <w:r w:rsidRPr="00CA2FE7">
        <w:rPr>
          <w:rFonts w:asciiTheme="minorHAnsi" w:hAnsiTheme="minorHAnsi" w:cstheme="minorHAnsi"/>
          <w:u w:val="single"/>
        </w:rPr>
        <w:t>tech in the 80s</w:t>
      </w:r>
      <w:r w:rsidRPr="00CA2FE7">
        <w:rPr>
          <w:rFonts w:asciiTheme="minorHAnsi" w:hAnsiTheme="minorHAnsi" w:cstheme="minorHAnsi"/>
        </w:rPr>
        <w:t xml:space="preserve"> was complimented with a </w:t>
      </w:r>
      <w:r w:rsidRPr="00CA2FE7">
        <w:rPr>
          <w:rFonts w:asciiTheme="minorHAnsi" w:hAnsiTheme="minorHAnsi" w:cstheme="minorHAnsi"/>
          <w:u w:val="single"/>
        </w:rPr>
        <w:t>drug epidemic</w:t>
      </w:r>
      <w:r w:rsidRPr="00CA2FE7">
        <w:rPr>
          <w:rFonts w:asciiTheme="minorHAnsi" w:hAnsiTheme="minorHAnsi" w:cstheme="minorHAnsi"/>
        </w:rPr>
        <w:t xml:space="preserve">. </w:t>
      </w:r>
    </w:p>
    <w:p w14:paraId="6178609E" w14:textId="77777777" w:rsidR="0070740E" w:rsidRPr="00CA2FE7" w:rsidRDefault="0070740E" w:rsidP="0070740E">
      <w:pPr>
        <w:rPr>
          <w:rFonts w:asciiTheme="minorHAnsi" w:hAnsiTheme="minorHAnsi" w:cstheme="minorHAnsi"/>
          <w:sz w:val="18"/>
          <w:szCs w:val="18"/>
        </w:rPr>
      </w:pPr>
      <w:r w:rsidRPr="00CA2FE7">
        <w:rPr>
          <w:rFonts w:asciiTheme="minorHAnsi" w:eastAsiaTheme="majorEastAsia" w:hAnsiTheme="minorHAnsi" w:cstheme="minorHAnsi"/>
          <w:b/>
          <w:iCs/>
          <w:sz w:val="26"/>
        </w:rPr>
        <w:t>Berardi 09</w:t>
      </w:r>
      <w:r w:rsidRPr="00CA2FE7">
        <w:rPr>
          <w:rFonts w:asciiTheme="minorHAnsi" w:hAnsiTheme="minorHAnsi" w:cstheme="minorHAnsi"/>
        </w:rPr>
        <w:t xml:space="preserve"> </w:t>
      </w:r>
      <w:r w:rsidRPr="00CA2FE7">
        <w:rPr>
          <w:rFonts w:asciiTheme="minorHAnsi" w:hAnsiTheme="minorHAnsi" w:cstheme="minorHAnsi"/>
          <w:sz w:val="18"/>
          <w:szCs w:val="18"/>
        </w:rPr>
        <w:t>[Franco Berardi, Italian communist theorist and activist in the autonomist tradition, whose work mainly focuses on the role of the media and information technology within post-industrial capitalism Precarious Rhapsody, by Franco Bifo Berardi et al., AK Press, 2009. P. 40-42 // LEX JB]</w:t>
      </w:r>
    </w:p>
    <w:p w14:paraId="621F7B64" w14:textId="77777777" w:rsidR="0070740E" w:rsidRPr="00CA2FE7" w:rsidRDefault="0070740E" w:rsidP="0070740E">
      <w:pPr>
        <w:pStyle w:val="ListParagraph"/>
        <w:numPr>
          <w:ilvl w:val="0"/>
          <w:numId w:val="22"/>
        </w:numPr>
        <w:rPr>
          <w:rFonts w:asciiTheme="minorHAnsi" w:hAnsiTheme="minorHAnsi" w:cstheme="minorHAnsi"/>
          <w:sz w:val="18"/>
          <w:szCs w:val="18"/>
        </w:rPr>
      </w:pPr>
      <w:r w:rsidRPr="00CA2FE7">
        <w:rPr>
          <w:rFonts w:asciiTheme="minorHAnsi" w:hAnsiTheme="minorHAnsi" w:cstheme="minorHAnsi"/>
          <w:sz w:val="18"/>
          <w:szCs w:val="18"/>
        </w:rPr>
        <w:t>TW – mentions of suicide, not read, but it’s in the card if you chose to read it after the round</w:t>
      </w:r>
    </w:p>
    <w:p w14:paraId="6CCD9E0A" w14:textId="77777777" w:rsidR="0070740E" w:rsidRPr="00CA2FE7" w:rsidRDefault="0070740E" w:rsidP="0070740E">
      <w:pPr>
        <w:rPr>
          <w:rFonts w:asciiTheme="minorHAnsi" w:hAnsiTheme="minorHAnsi" w:cstheme="minorHAnsi"/>
          <w:sz w:val="16"/>
        </w:rPr>
      </w:pPr>
      <w:r w:rsidRPr="00CA2FE7">
        <w:rPr>
          <w:rStyle w:val="Emphasis"/>
          <w:rFonts w:asciiTheme="minorHAnsi" w:hAnsiTheme="minorHAnsi" w:cstheme="minorHAnsi"/>
        </w:rPr>
        <w:t>The</w:t>
      </w:r>
      <w:r w:rsidRPr="00CA2FE7">
        <w:rPr>
          <w:rFonts w:asciiTheme="minorHAnsi" w:hAnsiTheme="minorHAnsi" w:cstheme="minorHAnsi"/>
          <w:sz w:val="16"/>
        </w:rPr>
        <w:t xml:space="preserve"> acceleration of </w:t>
      </w:r>
      <w:r w:rsidRPr="00CA2FE7">
        <w:rPr>
          <w:rStyle w:val="Emphasis"/>
          <w:rFonts w:asciiTheme="minorHAnsi" w:hAnsiTheme="minorHAnsi" w:cstheme="minorHAnsi"/>
          <w:highlight w:val="green"/>
        </w:rPr>
        <w:t>information</w:t>
      </w:r>
      <w:r w:rsidRPr="00CA2FE7">
        <w:rPr>
          <w:rStyle w:val="Emphasis"/>
          <w:rFonts w:asciiTheme="minorHAnsi" w:hAnsiTheme="minorHAnsi" w:cstheme="minorHAnsi"/>
        </w:rPr>
        <w:t xml:space="preserve"> exchange </w:t>
      </w:r>
      <w:r w:rsidRPr="00CA2FE7">
        <w:rPr>
          <w:rStyle w:val="Emphasis"/>
          <w:rFonts w:asciiTheme="minorHAnsi" w:hAnsiTheme="minorHAnsi" w:cstheme="minorHAnsi"/>
          <w:highlight w:val="green"/>
        </w:rPr>
        <w:t>has produced</w:t>
      </w:r>
      <w:r w:rsidRPr="00CA2FE7">
        <w:rPr>
          <w:rFonts w:asciiTheme="minorHAnsi" w:hAnsiTheme="minorHAnsi" w:cstheme="minorHAnsi"/>
          <w:sz w:val="16"/>
        </w:rPr>
        <w:t xml:space="preserve"> and is producing </w:t>
      </w:r>
      <w:r w:rsidRPr="00CA2FE7">
        <w:rPr>
          <w:rStyle w:val="Emphasis"/>
          <w:rFonts w:asciiTheme="minorHAnsi" w:hAnsiTheme="minorHAnsi" w:cstheme="minorHAnsi"/>
          <w:highlight w:val="green"/>
        </w:rPr>
        <w:t>a</w:t>
      </w:r>
      <w:r w:rsidRPr="00CA2FE7">
        <w:rPr>
          <w:rStyle w:val="Emphasis"/>
          <w:rFonts w:asciiTheme="minorHAnsi" w:hAnsiTheme="minorHAnsi" w:cstheme="minorHAnsi"/>
        </w:rPr>
        <w:t xml:space="preserve">n effect of a </w:t>
      </w:r>
      <w:r w:rsidRPr="00CA2FE7">
        <w:rPr>
          <w:rStyle w:val="Emphasis"/>
          <w:rFonts w:asciiTheme="minorHAnsi" w:hAnsiTheme="minorHAnsi" w:cstheme="minorHAnsi"/>
          <w:highlight w:val="green"/>
        </w:rPr>
        <w:t>pathological type on</w:t>
      </w:r>
      <w:r w:rsidRPr="00CA2FE7">
        <w:rPr>
          <w:rStyle w:val="Emphasis"/>
          <w:rFonts w:asciiTheme="minorHAnsi" w:hAnsiTheme="minorHAnsi" w:cstheme="minorHAnsi"/>
        </w:rPr>
        <w:t xml:space="preserve"> </w:t>
      </w:r>
      <w:r w:rsidRPr="00CA2FE7">
        <w:rPr>
          <w:rStyle w:val="Emphasis"/>
          <w:rFonts w:asciiTheme="minorHAnsi" w:hAnsiTheme="minorHAnsi" w:cstheme="minorHAnsi"/>
          <w:highlight w:val="green"/>
        </w:rPr>
        <w:t>the</w:t>
      </w:r>
      <w:r w:rsidRPr="00CA2FE7">
        <w:rPr>
          <w:rFonts w:asciiTheme="minorHAnsi" w:hAnsiTheme="minorHAnsi" w:cstheme="minorHAnsi"/>
          <w:sz w:val="16"/>
        </w:rPr>
        <w:t xml:space="preserve"> individual </w:t>
      </w:r>
      <w:r w:rsidRPr="00CA2FE7">
        <w:rPr>
          <w:rStyle w:val="Emphasis"/>
          <w:rFonts w:asciiTheme="minorHAnsi" w:hAnsiTheme="minorHAnsi" w:cstheme="minorHAnsi"/>
        </w:rPr>
        <w:t xml:space="preserve">human </w:t>
      </w:r>
      <w:r w:rsidRPr="00CA2FE7">
        <w:rPr>
          <w:rStyle w:val="Emphasis"/>
          <w:rFonts w:asciiTheme="minorHAnsi" w:hAnsiTheme="minorHAnsi" w:cstheme="minorHAnsi"/>
          <w:highlight w:val="green"/>
        </w:rPr>
        <w:t>mind</w:t>
      </w:r>
      <w:r w:rsidRPr="00CA2FE7">
        <w:rPr>
          <w:rFonts w:asciiTheme="minorHAnsi" w:hAnsiTheme="minorHAnsi" w:cstheme="minorHAnsi"/>
          <w:sz w:val="16"/>
        </w:rPr>
        <w:t xml:space="preserve"> and even more on the collective mind. </w:t>
      </w:r>
      <w:r w:rsidRPr="00CA2FE7">
        <w:rPr>
          <w:rStyle w:val="Emphasis"/>
          <w:rFonts w:asciiTheme="minorHAnsi" w:hAnsiTheme="minorHAnsi" w:cstheme="minorHAnsi"/>
          <w:highlight w:val="green"/>
        </w:rPr>
        <w:t>Individuals are not in</w:t>
      </w:r>
      <w:r w:rsidRPr="00CA2FE7">
        <w:rPr>
          <w:rStyle w:val="Emphasis"/>
          <w:rFonts w:asciiTheme="minorHAnsi" w:hAnsiTheme="minorHAnsi" w:cstheme="minorHAnsi"/>
        </w:rPr>
        <w:t xml:space="preserve"> a </w:t>
      </w:r>
      <w:r w:rsidRPr="00CA2FE7">
        <w:rPr>
          <w:rStyle w:val="Emphasis"/>
          <w:rFonts w:asciiTheme="minorHAnsi" w:hAnsiTheme="minorHAnsi" w:cstheme="minorHAnsi"/>
          <w:highlight w:val="green"/>
        </w:rPr>
        <w:t>position to</w:t>
      </w:r>
      <w:r w:rsidRPr="00CA2FE7">
        <w:rPr>
          <w:rStyle w:val="Emphasis"/>
          <w:rFonts w:asciiTheme="minorHAnsi" w:hAnsiTheme="minorHAnsi" w:cstheme="minorHAnsi"/>
        </w:rPr>
        <w:t xml:space="preserve"> consciously </w:t>
      </w:r>
      <w:r w:rsidRPr="00CA2FE7">
        <w:rPr>
          <w:rStyle w:val="Emphasis"/>
          <w:rFonts w:asciiTheme="minorHAnsi" w:hAnsiTheme="minorHAnsi" w:cstheme="minorHAnsi"/>
          <w:highlight w:val="green"/>
        </w:rPr>
        <w:t>process</w:t>
      </w:r>
      <w:r w:rsidRPr="00CA2FE7">
        <w:rPr>
          <w:rStyle w:val="Emphasis"/>
          <w:rFonts w:asciiTheme="minorHAnsi" w:hAnsiTheme="minorHAnsi" w:cstheme="minorHAnsi"/>
        </w:rPr>
        <w:t xml:space="preserve"> the immense and </w:t>
      </w:r>
      <w:r w:rsidRPr="00CA2FE7">
        <w:rPr>
          <w:rStyle w:val="Emphasis"/>
          <w:rFonts w:asciiTheme="minorHAnsi" w:hAnsiTheme="minorHAnsi" w:cstheme="minorHAnsi"/>
          <w:highlight w:val="green"/>
        </w:rPr>
        <w:t>always growing</w:t>
      </w:r>
      <w:r w:rsidRPr="00CA2FE7">
        <w:rPr>
          <w:rStyle w:val="Emphasis"/>
          <w:rFonts w:asciiTheme="minorHAnsi" w:hAnsiTheme="minorHAnsi" w:cstheme="minorHAnsi"/>
        </w:rPr>
        <w:t xml:space="preserve"> mass of </w:t>
      </w:r>
      <w:r w:rsidRPr="00CA2FE7">
        <w:rPr>
          <w:rStyle w:val="Emphasis"/>
          <w:rFonts w:asciiTheme="minorHAnsi" w:hAnsiTheme="minorHAnsi" w:cstheme="minorHAnsi"/>
          <w:highlight w:val="green"/>
        </w:rPr>
        <w:t>information that enters</w:t>
      </w:r>
      <w:r w:rsidRPr="00CA2FE7">
        <w:rPr>
          <w:rStyle w:val="Emphasis"/>
          <w:rFonts w:asciiTheme="minorHAnsi" w:hAnsiTheme="minorHAnsi" w:cstheme="minorHAnsi"/>
        </w:rPr>
        <w:t xml:space="preserve"> their computers, </w:t>
      </w:r>
      <w:r w:rsidRPr="00CA2FE7">
        <w:rPr>
          <w:rStyle w:val="Emphasis"/>
          <w:rFonts w:asciiTheme="minorHAnsi" w:hAnsiTheme="minorHAnsi" w:cstheme="minorHAnsi"/>
          <w:highlight w:val="green"/>
        </w:rPr>
        <w:t>their cell phones</w:t>
      </w:r>
      <w:r w:rsidRPr="00CA2FE7">
        <w:rPr>
          <w:rStyle w:val="Emphasis"/>
          <w:rFonts w:asciiTheme="minorHAnsi" w:hAnsiTheme="minorHAnsi" w:cstheme="minorHAnsi"/>
        </w:rPr>
        <w:t xml:space="preserve">, their </w:t>
      </w:r>
      <w:r w:rsidRPr="00CA2FE7">
        <w:rPr>
          <w:rStyle w:val="Emphasis"/>
          <w:rFonts w:asciiTheme="minorHAnsi" w:hAnsiTheme="minorHAnsi" w:cstheme="minorHAnsi"/>
          <w:highlight w:val="green"/>
        </w:rPr>
        <w:t>television screens</w:t>
      </w:r>
      <w:r w:rsidRPr="00CA2FE7">
        <w:rPr>
          <w:rStyle w:val="Emphasis"/>
          <w:rFonts w:asciiTheme="minorHAnsi" w:hAnsiTheme="minorHAnsi" w:cstheme="minorHAnsi"/>
        </w:rPr>
        <w:t xml:space="preserve">, their electronic diaries </w:t>
      </w:r>
      <w:r w:rsidRPr="00CA2FE7">
        <w:rPr>
          <w:rStyle w:val="Emphasis"/>
          <w:rFonts w:asciiTheme="minorHAnsi" w:hAnsiTheme="minorHAnsi" w:cstheme="minorHAnsi"/>
          <w:highlight w:val="green"/>
        </w:rPr>
        <w:t>and</w:t>
      </w:r>
      <w:r w:rsidRPr="00CA2FE7">
        <w:rPr>
          <w:rStyle w:val="Emphasis"/>
          <w:rFonts w:asciiTheme="minorHAnsi" w:hAnsiTheme="minorHAnsi" w:cstheme="minorHAnsi"/>
        </w:rPr>
        <w:t xml:space="preserve"> their </w:t>
      </w:r>
      <w:r w:rsidRPr="00CA2FE7">
        <w:rPr>
          <w:rStyle w:val="Emphasis"/>
          <w:rFonts w:asciiTheme="minorHAnsi" w:hAnsiTheme="minorHAnsi" w:cstheme="minorHAnsi"/>
          <w:highlight w:val="green"/>
        </w:rPr>
        <w:t>heads</w:t>
      </w:r>
      <w:r w:rsidRPr="00CA2FE7">
        <w:rPr>
          <w:rStyle w:val="Emphasis"/>
          <w:rFonts w:asciiTheme="minorHAnsi" w:hAnsiTheme="minorHAnsi" w:cstheme="minorHAnsi"/>
        </w:rPr>
        <w:t>.</w:t>
      </w:r>
      <w:r w:rsidRPr="00CA2FE7">
        <w:rPr>
          <w:rFonts w:asciiTheme="minorHAnsi" w:hAnsiTheme="minorHAnsi" w:cstheme="minorHAnsi"/>
          <w:sz w:val="16"/>
        </w:rPr>
        <w:t xml:space="preserve"> However, </w:t>
      </w:r>
      <w:r w:rsidRPr="00CA2FE7">
        <w:rPr>
          <w:rStyle w:val="Emphasis"/>
          <w:rFonts w:asciiTheme="minorHAnsi" w:hAnsiTheme="minorHAnsi" w:cstheme="minorHAnsi"/>
        </w:rPr>
        <w:t>it seems indispensable to follow, recognize, evaluate, process all this information if you want to be efficient, competitive, victorious</w:t>
      </w:r>
      <w:r w:rsidRPr="00CA2FE7">
        <w:rPr>
          <w:rFonts w:asciiTheme="minorHAnsi" w:hAnsiTheme="minorHAnsi" w:cstheme="minorHAnsi"/>
          <w:sz w:val="16"/>
        </w:rPr>
        <w:t xml:space="preserve">. The practice of </w:t>
      </w:r>
      <w:r w:rsidRPr="00CA2FE7">
        <w:rPr>
          <w:rStyle w:val="Emphasis"/>
          <w:rFonts w:asciiTheme="minorHAnsi" w:hAnsiTheme="minorHAnsi" w:cstheme="minorHAnsi"/>
        </w:rPr>
        <w:t>multitasking, the opening of a window of hypertextual attention, the passage from one context to another for the complex evaluation of processes, tends to deform the sequential modality of mental processing</w:t>
      </w:r>
      <w:r w:rsidRPr="00CA2FE7">
        <w:rPr>
          <w:rFonts w:asciiTheme="minorHAnsi" w:hAnsiTheme="minorHAnsi" w:cstheme="minorHAnsi"/>
          <w:sz w:val="16"/>
        </w:rPr>
        <w:t xml:space="preserve">. According to Christian Marazzi, who has concerned himself in various books with the relations between economics, language and affectivity, </w:t>
      </w:r>
      <w:r w:rsidRPr="00CA2FE7">
        <w:rPr>
          <w:rStyle w:val="Emphasis"/>
          <w:rFonts w:asciiTheme="minorHAnsi" w:hAnsiTheme="minorHAnsi" w:cstheme="minorHAnsi"/>
          <w:highlight w:val="green"/>
        </w:rPr>
        <w:t>the latest generation</w:t>
      </w:r>
      <w:r w:rsidRPr="00CA2FE7">
        <w:rPr>
          <w:rStyle w:val="Emphasis"/>
          <w:rFonts w:asciiTheme="minorHAnsi" w:hAnsiTheme="minorHAnsi" w:cstheme="minorHAnsi"/>
        </w:rPr>
        <w:t xml:space="preserve"> of</w:t>
      </w:r>
      <w:r w:rsidRPr="00CA2FE7">
        <w:rPr>
          <w:rFonts w:asciiTheme="minorHAnsi" w:hAnsiTheme="minorHAnsi" w:cstheme="minorHAnsi"/>
          <w:sz w:val="16"/>
        </w:rPr>
        <w:t xml:space="preserve"> economic </w:t>
      </w:r>
      <w:r w:rsidRPr="00CA2FE7">
        <w:rPr>
          <w:rStyle w:val="Emphasis"/>
          <w:rFonts w:asciiTheme="minorHAnsi" w:hAnsiTheme="minorHAnsi" w:cstheme="minorHAnsi"/>
        </w:rPr>
        <w:t xml:space="preserve">operators </w:t>
      </w:r>
      <w:r w:rsidRPr="00CA2FE7">
        <w:rPr>
          <w:rStyle w:val="Emphasis"/>
          <w:rFonts w:asciiTheme="minorHAnsi" w:hAnsiTheme="minorHAnsi" w:cstheme="minorHAnsi"/>
          <w:highlight w:val="green"/>
        </w:rPr>
        <w:t>is affected by a real</w:t>
      </w:r>
      <w:r w:rsidRPr="00CA2FE7">
        <w:rPr>
          <w:rStyle w:val="Emphasis"/>
          <w:rFonts w:asciiTheme="minorHAnsi" w:hAnsiTheme="minorHAnsi" w:cstheme="minorHAnsi"/>
        </w:rPr>
        <w:t xml:space="preserve"> and proper </w:t>
      </w:r>
      <w:r w:rsidRPr="00CA2FE7">
        <w:rPr>
          <w:rStyle w:val="Emphasis"/>
          <w:rFonts w:asciiTheme="minorHAnsi" w:hAnsiTheme="minorHAnsi" w:cstheme="minorHAnsi"/>
          <w:highlight w:val="green"/>
        </w:rPr>
        <w:t>form of dyslexia</w:t>
      </w:r>
      <w:r w:rsidRPr="00CA2FE7">
        <w:rPr>
          <w:rFonts w:asciiTheme="minorHAnsi" w:hAnsiTheme="minorHAnsi" w:cstheme="minorHAnsi"/>
          <w:sz w:val="16"/>
        </w:rPr>
        <w:t xml:space="preserve">, incapable of reading a page from the beginning to the end according to sequential procedures, </w:t>
      </w:r>
      <w:r w:rsidRPr="00CA2FE7">
        <w:rPr>
          <w:rStyle w:val="Emphasis"/>
          <w:rFonts w:asciiTheme="minorHAnsi" w:hAnsiTheme="minorHAnsi" w:cstheme="minorHAnsi"/>
          <w:highlight w:val="green"/>
        </w:rPr>
        <w:t>incapable of maintaining</w:t>
      </w:r>
      <w:r w:rsidRPr="00CA2FE7">
        <w:rPr>
          <w:rStyle w:val="Emphasis"/>
          <w:rFonts w:asciiTheme="minorHAnsi" w:hAnsiTheme="minorHAnsi" w:cstheme="minorHAnsi"/>
        </w:rPr>
        <w:t xml:space="preserve"> concentrated </w:t>
      </w:r>
      <w:r w:rsidRPr="00CA2FE7">
        <w:rPr>
          <w:rStyle w:val="Emphasis"/>
          <w:rFonts w:asciiTheme="minorHAnsi" w:hAnsiTheme="minorHAnsi" w:cstheme="minorHAnsi"/>
          <w:highlight w:val="green"/>
        </w:rPr>
        <w:t>attention on the same object for a long time</w:t>
      </w:r>
      <w:r w:rsidRPr="00CA2FE7">
        <w:rPr>
          <w:rFonts w:asciiTheme="minorHAnsi" w:hAnsiTheme="minorHAnsi" w:cstheme="minorHAnsi"/>
          <w:sz w:val="16"/>
        </w:rPr>
        <w:t xml:space="preserve">. And dyslexia </w:t>
      </w:r>
      <w:r w:rsidRPr="00CA2FE7">
        <w:rPr>
          <w:rStyle w:val="Emphasis"/>
          <w:rFonts w:asciiTheme="minorHAnsi" w:hAnsiTheme="minorHAnsi" w:cstheme="minorHAnsi"/>
        </w:rPr>
        <w:t>spreads to cognitive and social behaviors</w:t>
      </w:r>
      <w:r w:rsidRPr="00CA2FE7">
        <w:rPr>
          <w:rFonts w:asciiTheme="minorHAnsi" w:hAnsiTheme="minorHAnsi" w:cstheme="minorHAnsi"/>
          <w:sz w:val="16"/>
        </w:rPr>
        <w:t xml:space="preserve">, leading to rendering the pursuit of linear strategies nearly impossible. Some, like Davenport and Beck , speak of an attention economy. But when a cognitive faculty enters into and becomes part of economic discourse this means that it has become a scarce resource. </w:t>
      </w:r>
      <w:r w:rsidRPr="00CA2FE7">
        <w:rPr>
          <w:rStyle w:val="Emphasis"/>
          <w:rFonts w:asciiTheme="minorHAnsi" w:hAnsiTheme="minorHAnsi" w:cstheme="minorHAnsi"/>
          <w:highlight w:val="green"/>
        </w:rPr>
        <w:t>The</w:t>
      </w:r>
      <w:r w:rsidRPr="00CA2FE7">
        <w:rPr>
          <w:rFonts w:asciiTheme="minorHAnsi" w:hAnsiTheme="minorHAnsi" w:cstheme="minorHAnsi"/>
          <w:sz w:val="16"/>
        </w:rPr>
        <w:t xml:space="preserve"> necessary </w:t>
      </w:r>
      <w:r w:rsidRPr="00CA2FE7">
        <w:rPr>
          <w:rStyle w:val="Emphasis"/>
          <w:rFonts w:asciiTheme="minorHAnsi" w:hAnsiTheme="minorHAnsi" w:cstheme="minorHAnsi"/>
          <w:highlight w:val="green"/>
        </w:rPr>
        <w:t>time for paying attention to</w:t>
      </w:r>
      <w:r w:rsidRPr="00CA2FE7">
        <w:rPr>
          <w:rStyle w:val="Emphasis"/>
          <w:rFonts w:asciiTheme="minorHAnsi" w:hAnsiTheme="minorHAnsi" w:cstheme="minorHAnsi"/>
        </w:rPr>
        <w:t xml:space="preserve"> the </w:t>
      </w:r>
      <w:r w:rsidRPr="00CA2FE7">
        <w:rPr>
          <w:rStyle w:val="Emphasis"/>
          <w:rFonts w:asciiTheme="minorHAnsi" w:hAnsiTheme="minorHAnsi" w:cstheme="minorHAnsi"/>
          <w:highlight w:val="green"/>
        </w:rPr>
        <w:t>fluxes</w:t>
      </w:r>
      <w:r w:rsidRPr="00CA2FE7">
        <w:rPr>
          <w:rStyle w:val="Emphasis"/>
          <w:rFonts w:asciiTheme="minorHAnsi" w:hAnsiTheme="minorHAnsi" w:cstheme="minorHAnsi"/>
        </w:rPr>
        <w:t xml:space="preserve"> of information</w:t>
      </w:r>
      <w:r w:rsidRPr="00CA2FE7">
        <w:rPr>
          <w:rFonts w:asciiTheme="minorHAnsi" w:hAnsiTheme="minorHAnsi" w:cstheme="minorHAnsi"/>
          <w:sz w:val="16"/>
        </w:rPr>
        <w:t xml:space="preserve"> to which we are exposed and which </w:t>
      </w:r>
      <w:r w:rsidRPr="00CA2FE7">
        <w:rPr>
          <w:rStyle w:val="Emphasis"/>
          <w:rFonts w:asciiTheme="minorHAnsi" w:hAnsiTheme="minorHAnsi" w:cstheme="minorHAnsi"/>
          <w:highlight w:val="green"/>
        </w:rPr>
        <w:t>must be evaluated</w:t>
      </w:r>
      <w:r w:rsidRPr="00CA2FE7">
        <w:rPr>
          <w:rStyle w:val="Emphasis"/>
          <w:rFonts w:asciiTheme="minorHAnsi" w:hAnsiTheme="minorHAnsi" w:cstheme="minorHAnsi"/>
        </w:rPr>
        <w:t xml:space="preserve"> in order </w:t>
      </w:r>
      <w:r w:rsidRPr="00CA2FE7">
        <w:rPr>
          <w:rStyle w:val="Emphasis"/>
          <w:rFonts w:asciiTheme="minorHAnsi" w:hAnsiTheme="minorHAnsi" w:cstheme="minorHAnsi"/>
          <w:highlight w:val="green"/>
        </w:rPr>
        <w:t>to be able to make decisions</w:t>
      </w:r>
      <w:r w:rsidRPr="00CA2FE7">
        <w:rPr>
          <w:rStyle w:val="Emphasis"/>
          <w:rFonts w:asciiTheme="minorHAnsi" w:hAnsiTheme="minorHAnsi" w:cstheme="minorHAnsi"/>
        </w:rPr>
        <w:t xml:space="preserve"> is lacking. The consequence is in front of our eyes</w:t>
      </w:r>
      <w:r w:rsidRPr="00CA2FE7">
        <w:rPr>
          <w:rFonts w:asciiTheme="minorHAnsi" w:hAnsiTheme="minorHAnsi" w:cstheme="minorHAnsi"/>
          <w:sz w:val="16"/>
        </w:rPr>
        <w:t xml:space="preserve">: political and economic decisions no longer respond to a long term strategic rationality and simply follow immediate interests. On the other hand, </w:t>
      </w:r>
      <w:r w:rsidRPr="00CA2FE7">
        <w:rPr>
          <w:rStyle w:val="Emphasis"/>
          <w:rFonts w:asciiTheme="minorHAnsi" w:hAnsiTheme="minorHAnsi" w:cstheme="minorHAnsi"/>
          <w:highlight w:val="green"/>
        </w:rPr>
        <w:t>we are</w:t>
      </w:r>
      <w:r w:rsidRPr="00CA2FE7">
        <w:rPr>
          <w:rStyle w:val="Emphasis"/>
          <w:rFonts w:asciiTheme="minorHAnsi" w:hAnsiTheme="minorHAnsi" w:cstheme="minorHAnsi"/>
        </w:rPr>
        <w:t xml:space="preserve"> always </w:t>
      </w:r>
      <w:r w:rsidRPr="00CA2FE7">
        <w:rPr>
          <w:rStyle w:val="Emphasis"/>
          <w:rFonts w:asciiTheme="minorHAnsi" w:hAnsiTheme="minorHAnsi" w:cstheme="minorHAnsi"/>
          <w:highlight w:val="green"/>
        </w:rPr>
        <w:t>less available for giving</w:t>
      </w:r>
      <w:r w:rsidRPr="00CA2FE7">
        <w:rPr>
          <w:rStyle w:val="Emphasis"/>
          <w:rFonts w:asciiTheme="minorHAnsi" w:hAnsiTheme="minorHAnsi" w:cstheme="minorHAnsi"/>
        </w:rPr>
        <w:t xml:space="preserve"> our </w:t>
      </w:r>
      <w:r w:rsidRPr="00CA2FE7">
        <w:rPr>
          <w:rStyle w:val="Emphasis"/>
          <w:rFonts w:asciiTheme="minorHAnsi" w:hAnsiTheme="minorHAnsi" w:cstheme="minorHAnsi"/>
          <w:highlight w:val="green"/>
        </w:rPr>
        <w:t>attention to others</w:t>
      </w:r>
      <w:r w:rsidRPr="00CA2FE7">
        <w:rPr>
          <w:rStyle w:val="Emphasis"/>
          <w:rFonts w:asciiTheme="minorHAnsi" w:hAnsiTheme="minorHAnsi" w:cstheme="minorHAnsi"/>
        </w:rPr>
        <w:t xml:space="preserve"> gratuitously</w:t>
      </w:r>
      <w:r w:rsidRPr="00CA2FE7">
        <w:rPr>
          <w:rFonts w:asciiTheme="minorHAnsi" w:hAnsiTheme="minorHAnsi" w:cstheme="minorHAnsi"/>
          <w:sz w:val="16"/>
        </w:rPr>
        <w:t xml:space="preserve">. We </w:t>
      </w:r>
      <w:r w:rsidRPr="00CA2FE7">
        <w:rPr>
          <w:rStyle w:val="Emphasis"/>
          <w:rFonts w:asciiTheme="minorHAnsi" w:hAnsiTheme="minorHAnsi" w:cstheme="minorHAnsi"/>
        </w:rPr>
        <w:t>no longer have</w:t>
      </w:r>
      <w:r w:rsidRPr="00CA2FE7">
        <w:rPr>
          <w:rFonts w:asciiTheme="minorHAnsi" w:hAnsiTheme="minorHAnsi" w:cstheme="minorHAnsi"/>
          <w:sz w:val="16"/>
        </w:rPr>
        <w:t xml:space="preserve"> the attention </w:t>
      </w:r>
      <w:r w:rsidRPr="00CA2FE7">
        <w:rPr>
          <w:rStyle w:val="Emphasis"/>
          <w:rFonts w:asciiTheme="minorHAnsi" w:hAnsiTheme="minorHAnsi" w:cstheme="minorHAnsi"/>
        </w:rPr>
        <w:t>time for love, tenderness, nature, pleasure and compassion</w:t>
      </w:r>
      <w:r w:rsidRPr="00CA2FE7">
        <w:rPr>
          <w:rFonts w:asciiTheme="minorHAnsi" w:hAnsiTheme="minorHAnsi" w:cstheme="minorHAnsi"/>
          <w:sz w:val="16"/>
        </w:rPr>
        <w:t xml:space="preserve">. Our attention is ever more besieged and therefore we assign it only to our careers, to competition and to economic decisions. And in any case </w:t>
      </w:r>
      <w:r w:rsidRPr="00CA2FE7">
        <w:rPr>
          <w:rStyle w:val="Emphasis"/>
          <w:rFonts w:asciiTheme="minorHAnsi" w:hAnsiTheme="minorHAnsi" w:cstheme="minorHAnsi"/>
          <w:highlight w:val="green"/>
        </w:rPr>
        <w:t>our temporality cannot follow the insane speed of the hypercomplex</w:t>
      </w:r>
      <w:r w:rsidRPr="00CA2FE7">
        <w:rPr>
          <w:rStyle w:val="Emphasis"/>
          <w:rFonts w:asciiTheme="minorHAnsi" w:hAnsiTheme="minorHAnsi" w:cstheme="minorHAnsi"/>
        </w:rPr>
        <w:t xml:space="preserve"> digital </w:t>
      </w:r>
      <w:r w:rsidRPr="00CA2FE7">
        <w:rPr>
          <w:rStyle w:val="Emphasis"/>
          <w:rFonts w:asciiTheme="minorHAnsi" w:hAnsiTheme="minorHAnsi" w:cstheme="minorHAnsi"/>
          <w:highlight w:val="green"/>
        </w:rPr>
        <w:t>machine</w:t>
      </w:r>
      <w:r w:rsidRPr="00CA2FE7">
        <w:rPr>
          <w:rFonts w:asciiTheme="minorHAnsi" w:hAnsiTheme="minorHAnsi" w:cstheme="minorHAnsi"/>
          <w:sz w:val="16"/>
        </w:rPr>
        <w:t xml:space="preserve">. Human beings tend to become the ruthless executors of decisions taken without attention. </w:t>
      </w:r>
      <w:r w:rsidRPr="00CA2FE7">
        <w:rPr>
          <w:rStyle w:val="Emphasis"/>
          <w:rFonts w:asciiTheme="minorHAnsi" w:hAnsiTheme="minorHAnsi" w:cstheme="minorHAnsi"/>
        </w:rPr>
        <w:t>The universe of transmitters, or cyberspace, now proceeds at a superhuman velocity and becomes untranslatable for the universe of receivers, or cybertime, that cannot go faster than what is allowed by the physical material from which our brain is made, the slowness of our body, the need for caresses and affection.</w:t>
      </w:r>
      <w:r w:rsidRPr="00CA2FE7">
        <w:rPr>
          <w:rFonts w:asciiTheme="minorHAnsi" w:hAnsiTheme="minorHAnsi" w:cstheme="minorHAnsi"/>
          <w:sz w:val="16"/>
        </w:rPr>
        <w:t xml:space="preserve"> Thus opens a pathological gap and </w:t>
      </w:r>
      <w:r w:rsidRPr="00CA2FE7">
        <w:rPr>
          <w:rStyle w:val="Emphasis"/>
          <w:rFonts w:asciiTheme="minorHAnsi" w:hAnsiTheme="minorHAnsi" w:cstheme="minorHAnsi"/>
          <w:highlight w:val="green"/>
        </w:rPr>
        <w:t>mental illness spreads</w:t>
      </w:r>
      <w:r w:rsidRPr="00CA2FE7">
        <w:rPr>
          <w:rStyle w:val="Emphasis"/>
          <w:rFonts w:asciiTheme="minorHAnsi" w:hAnsiTheme="minorHAnsi" w:cstheme="minorHAnsi"/>
        </w:rPr>
        <w:t xml:space="preserve"> as testified </w:t>
      </w:r>
      <w:r w:rsidRPr="00CA2FE7">
        <w:rPr>
          <w:rStyle w:val="Emphasis"/>
          <w:rFonts w:asciiTheme="minorHAnsi" w:hAnsiTheme="minorHAnsi" w:cstheme="minorHAnsi"/>
          <w:highlight w:val="green"/>
        </w:rPr>
        <w:t>by</w:t>
      </w:r>
      <w:r w:rsidRPr="00CA2FE7">
        <w:rPr>
          <w:rStyle w:val="Emphasis"/>
          <w:rFonts w:asciiTheme="minorHAnsi" w:hAnsiTheme="minorHAnsi" w:cstheme="minorHAnsi"/>
        </w:rPr>
        <w:t xml:space="preserve"> the </w:t>
      </w:r>
      <w:r w:rsidRPr="00CA2FE7">
        <w:rPr>
          <w:rStyle w:val="Emphasis"/>
          <w:rFonts w:asciiTheme="minorHAnsi" w:hAnsiTheme="minorHAnsi" w:cstheme="minorHAnsi"/>
          <w:highlight w:val="green"/>
        </w:rPr>
        <w:t>statistics</w:t>
      </w:r>
      <w:r w:rsidRPr="00CA2FE7">
        <w:rPr>
          <w:rStyle w:val="Emphasis"/>
          <w:rFonts w:asciiTheme="minorHAnsi" w:hAnsiTheme="minorHAnsi" w:cstheme="minorHAnsi"/>
        </w:rPr>
        <w:t xml:space="preserve"> and </w:t>
      </w:r>
      <w:r w:rsidRPr="00CA2FE7">
        <w:rPr>
          <w:rStyle w:val="Emphasis"/>
          <w:rFonts w:asciiTheme="minorHAnsi" w:hAnsiTheme="minorHAnsi" w:cstheme="minorHAnsi"/>
          <w:highlight w:val="green"/>
        </w:rPr>
        <w:t>above all our everyday experience</w:t>
      </w:r>
      <w:r w:rsidRPr="00CA2FE7">
        <w:rPr>
          <w:rStyle w:val="Emphasis"/>
          <w:rFonts w:asciiTheme="minorHAnsi" w:hAnsiTheme="minorHAnsi" w:cstheme="minorHAnsi"/>
        </w:rPr>
        <w:t>. And just as pat</w:t>
      </w:r>
      <w:r w:rsidRPr="00CA2FE7">
        <w:rPr>
          <w:rStyle w:val="Emphasis"/>
          <w:rFonts w:asciiTheme="minorHAnsi" w:hAnsiTheme="minorHAnsi" w:cstheme="minorHAnsi"/>
          <w:highlight w:val="green"/>
        </w:rPr>
        <w:t>hology spreads</w:t>
      </w:r>
      <w:r w:rsidRPr="00CA2FE7">
        <w:rPr>
          <w:rStyle w:val="Emphasis"/>
          <w:rFonts w:asciiTheme="minorHAnsi" w:hAnsiTheme="minorHAnsi" w:cstheme="minorHAnsi"/>
        </w:rPr>
        <w:t xml:space="preserve">, so too do </w:t>
      </w:r>
      <w:r w:rsidRPr="00CA2FE7">
        <w:rPr>
          <w:rStyle w:val="Emphasis"/>
          <w:rFonts w:asciiTheme="minorHAnsi" w:hAnsiTheme="minorHAnsi" w:cstheme="minorHAnsi"/>
          <w:highlight w:val="green"/>
        </w:rPr>
        <w:t>drugs</w:t>
      </w:r>
      <w:r w:rsidRPr="00CA2FE7">
        <w:rPr>
          <w:rStyle w:val="Emphasis"/>
          <w:rFonts w:asciiTheme="minorHAnsi" w:hAnsiTheme="minorHAnsi" w:cstheme="minorHAnsi"/>
        </w:rPr>
        <w:t>. The</w:t>
      </w:r>
      <w:r w:rsidRPr="00CA2FE7">
        <w:rPr>
          <w:rFonts w:asciiTheme="minorHAnsi" w:hAnsiTheme="minorHAnsi" w:cstheme="minorHAnsi"/>
          <w:sz w:val="16"/>
        </w:rPr>
        <w:t xml:space="preserve"> flourishing industry of </w:t>
      </w:r>
      <w:r w:rsidRPr="00CA2FE7">
        <w:rPr>
          <w:rStyle w:val="Emphasis"/>
          <w:rFonts w:asciiTheme="minorHAnsi" w:hAnsiTheme="minorHAnsi" w:cstheme="minorHAnsi"/>
          <w:highlight w:val="green"/>
        </w:rPr>
        <w:t>psychopharmaceuticals beats records every year</w:t>
      </w:r>
      <w:r w:rsidRPr="00CA2FE7">
        <w:rPr>
          <w:rFonts w:asciiTheme="minorHAnsi" w:hAnsiTheme="minorHAnsi" w:cstheme="minorHAnsi"/>
          <w:sz w:val="16"/>
        </w:rPr>
        <w:t xml:space="preserve">, the number of packets of </w:t>
      </w:r>
      <w:r w:rsidRPr="00CA2FE7">
        <w:rPr>
          <w:rStyle w:val="Emphasis"/>
          <w:rFonts w:asciiTheme="minorHAnsi" w:hAnsiTheme="minorHAnsi" w:cstheme="minorHAnsi"/>
        </w:rPr>
        <w:t>Ritalin, Prozac, Zoloft and other psychotropics sold in the pharmacies continually increases</w:t>
      </w:r>
      <w:r w:rsidRPr="00CA2FE7">
        <w:rPr>
          <w:rFonts w:asciiTheme="minorHAnsi" w:hAnsiTheme="minorHAnsi" w:cstheme="minorHAnsi"/>
          <w:sz w:val="16"/>
        </w:rPr>
        <w:t xml:space="preserve">, while dissociation, suffering, desperation, terror, the desire not to exist, </w:t>
      </w:r>
      <w:r w:rsidRPr="00CA2FE7">
        <w:rPr>
          <w:rStyle w:val="Emphasis"/>
          <w:rFonts w:asciiTheme="minorHAnsi" w:hAnsiTheme="minorHAnsi" w:cstheme="minorHAnsi"/>
        </w:rPr>
        <w:t>to not have to fight continuously, to disappear grows alongside the will to kill and to kill oneself</w:t>
      </w:r>
      <w:r w:rsidRPr="00CA2FE7">
        <w:rPr>
          <w:rFonts w:asciiTheme="minorHAnsi" w:hAnsiTheme="minorHAnsi" w:cstheme="minorHAnsi"/>
          <w:sz w:val="16"/>
        </w:rPr>
        <w:t xml:space="preserve">. When, towards </w:t>
      </w:r>
      <w:r w:rsidRPr="00CA2FE7">
        <w:rPr>
          <w:rStyle w:val="Emphasis"/>
          <w:rFonts w:asciiTheme="minorHAnsi" w:hAnsiTheme="minorHAnsi" w:cstheme="minorHAnsi"/>
          <w:highlight w:val="green"/>
        </w:rPr>
        <w:t>the end of the 1970s</w:t>
      </w:r>
      <w:r w:rsidRPr="00CA2FE7">
        <w:rPr>
          <w:rStyle w:val="Emphasis"/>
          <w:rFonts w:asciiTheme="minorHAnsi" w:hAnsiTheme="minorHAnsi" w:cstheme="minorHAnsi"/>
        </w:rPr>
        <w:t>, an acceleration of the productive and communicative rhythms</w:t>
      </w:r>
      <w:r w:rsidRPr="00CA2FE7">
        <w:rPr>
          <w:rFonts w:asciiTheme="minorHAnsi" w:hAnsiTheme="minorHAnsi" w:cstheme="minorHAnsi"/>
          <w:sz w:val="16"/>
        </w:rPr>
        <w:t xml:space="preserve"> in occidental metropolitan centers </w:t>
      </w:r>
      <w:r w:rsidRPr="00CA2FE7">
        <w:rPr>
          <w:rStyle w:val="Emphasis"/>
          <w:rFonts w:asciiTheme="minorHAnsi" w:hAnsiTheme="minorHAnsi" w:cstheme="minorHAnsi"/>
        </w:rPr>
        <w:t xml:space="preserve">was imposed, </w:t>
      </w:r>
      <w:r w:rsidRPr="00CA2FE7">
        <w:rPr>
          <w:rStyle w:val="Emphasis"/>
          <w:rFonts w:asciiTheme="minorHAnsi" w:hAnsiTheme="minorHAnsi" w:cstheme="minorHAnsi"/>
          <w:highlight w:val="green"/>
        </w:rPr>
        <w:t>a gigantic epidemic of drug addiction</w:t>
      </w:r>
      <w:r w:rsidRPr="00CA2FE7">
        <w:rPr>
          <w:rStyle w:val="Emphasis"/>
          <w:rFonts w:asciiTheme="minorHAnsi" w:hAnsiTheme="minorHAnsi" w:cstheme="minorHAnsi"/>
        </w:rPr>
        <w:t xml:space="preserve"> made its appearance.</w:t>
      </w:r>
      <w:r w:rsidRPr="00CA2FE7">
        <w:rPr>
          <w:rFonts w:asciiTheme="minorHAnsi" w:hAnsiTheme="minorHAnsi" w:cstheme="minorHAnsi"/>
          <w:sz w:val="16"/>
        </w:rPr>
        <w:t xml:space="preserve"> The world was leaving its human epoch to enter the era of machinic posthuman acceleration: many sensitive organisms of the human variety began to snort cocaine, a substance that permits the acceleration of the existential rhythm leading to transforming oneself into a machine. </w:t>
      </w:r>
      <w:r w:rsidRPr="00CA2FE7">
        <w:rPr>
          <w:rStyle w:val="Emphasis"/>
          <w:rFonts w:asciiTheme="minorHAnsi" w:hAnsiTheme="minorHAnsi" w:cstheme="minorHAnsi"/>
        </w:rPr>
        <w:t>Many other sensitive organisms</w:t>
      </w:r>
      <w:r w:rsidRPr="00CA2FE7">
        <w:rPr>
          <w:rFonts w:asciiTheme="minorHAnsi" w:hAnsiTheme="minorHAnsi" w:cstheme="minorHAnsi"/>
          <w:sz w:val="16"/>
        </w:rPr>
        <w:t xml:space="preserve"> of the human kind </w:t>
      </w:r>
      <w:r w:rsidRPr="00CA2FE7">
        <w:rPr>
          <w:rStyle w:val="Emphasis"/>
          <w:rFonts w:asciiTheme="minorHAnsi" w:hAnsiTheme="minorHAnsi" w:cstheme="minorHAnsi"/>
        </w:rPr>
        <w:t>injected heroin in their veins</w:t>
      </w:r>
      <w:r w:rsidRPr="00CA2FE7">
        <w:rPr>
          <w:rFonts w:asciiTheme="minorHAnsi" w:hAnsiTheme="minorHAnsi" w:cstheme="minorHAnsi"/>
          <w:sz w:val="16"/>
        </w:rPr>
        <w:t xml:space="preserve">, a substance that deactivates the relation with the speed of the surrounding atmosphere. The epidemic of powders </w:t>
      </w:r>
      <w:r w:rsidRPr="00CA2FE7">
        <w:rPr>
          <w:rStyle w:val="Emphasis"/>
          <w:rFonts w:asciiTheme="minorHAnsi" w:hAnsiTheme="minorHAnsi" w:cstheme="minorHAnsi"/>
        </w:rPr>
        <w:t xml:space="preserve">during the 1970s and the 1980s </w:t>
      </w:r>
      <w:r w:rsidRPr="00CA2FE7">
        <w:rPr>
          <w:rStyle w:val="Emphasis"/>
          <w:rFonts w:asciiTheme="minorHAnsi" w:hAnsiTheme="minorHAnsi" w:cstheme="minorHAnsi"/>
          <w:highlight w:val="green"/>
        </w:rPr>
        <w:t>produced an existential and cultural devastation</w:t>
      </w:r>
      <w:r w:rsidRPr="00CA2FE7">
        <w:rPr>
          <w:rStyle w:val="Emphasis"/>
          <w:rFonts w:asciiTheme="minorHAnsi" w:hAnsiTheme="minorHAnsi" w:cstheme="minorHAnsi"/>
        </w:rPr>
        <w:t xml:space="preserve"> with which </w:t>
      </w:r>
      <w:r w:rsidRPr="00CA2FE7">
        <w:rPr>
          <w:rStyle w:val="Emphasis"/>
          <w:rFonts w:asciiTheme="minorHAnsi" w:hAnsiTheme="minorHAnsi" w:cstheme="minorHAnsi"/>
          <w:highlight w:val="green"/>
        </w:rPr>
        <w:t>we still haven’t come to terms with</w:t>
      </w:r>
      <w:r w:rsidRPr="00CA2FE7">
        <w:rPr>
          <w:rFonts w:asciiTheme="minorHAnsi" w:hAnsiTheme="minorHAnsi" w:cstheme="minorHAnsi"/>
          <w:sz w:val="16"/>
        </w:rPr>
        <w:t xml:space="preserve">. Then </w:t>
      </w:r>
      <w:r w:rsidRPr="00CA2FE7">
        <w:rPr>
          <w:rStyle w:val="Emphasis"/>
          <w:rFonts w:asciiTheme="minorHAnsi" w:hAnsiTheme="minorHAnsi" w:cstheme="minorHAnsi"/>
        </w:rPr>
        <w:t>illegal drugs were replaced by those legal substances which the pharmaceutical industry in a white coat made available for its victims and this was the epoch of anti-depressants, of euphorics and of mood regulators</w:t>
      </w:r>
      <w:r w:rsidRPr="00CA2FE7">
        <w:rPr>
          <w:rFonts w:asciiTheme="minorHAnsi" w:hAnsiTheme="minorHAnsi" w:cstheme="minorHAnsi"/>
          <w:sz w:val="16"/>
        </w:rPr>
        <w:t xml:space="preserve">. Today psychopathy reveals itself ever more clearly as a social epidemic and, more precisely, a socio-communicational one. If you want to survive you have to be competitive and if you want to be competitive you must be connected, receive and process continuously an immense and growing mass of data. </w:t>
      </w:r>
      <w:r w:rsidRPr="00CA2FE7">
        <w:rPr>
          <w:rStyle w:val="Emphasis"/>
          <w:rFonts w:asciiTheme="minorHAnsi" w:hAnsiTheme="minorHAnsi" w:cstheme="minorHAnsi"/>
          <w:highlight w:val="green"/>
        </w:rPr>
        <w:t>This provokes</w:t>
      </w:r>
      <w:r w:rsidRPr="00CA2FE7">
        <w:rPr>
          <w:rStyle w:val="Emphasis"/>
          <w:rFonts w:asciiTheme="minorHAnsi" w:hAnsiTheme="minorHAnsi" w:cstheme="minorHAnsi"/>
        </w:rPr>
        <w:t xml:space="preserve"> a constant attentive </w:t>
      </w:r>
      <w:r w:rsidRPr="00CA2FE7">
        <w:rPr>
          <w:rStyle w:val="Emphasis"/>
          <w:rFonts w:asciiTheme="minorHAnsi" w:hAnsiTheme="minorHAnsi" w:cstheme="minorHAnsi"/>
          <w:highlight w:val="green"/>
        </w:rPr>
        <w:t>stress, a reduction of</w:t>
      </w:r>
      <w:r w:rsidRPr="00CA2FE7">
        <w:rPr>
          <w:rStyle w:val="Emphasis"/>
          <w:rFonts w:asciiTheme="minorHAnsi" w:hAnsiTheme="minorHAnsi" w:cstheme="minorHAnsi"/>
        </w:rPr>
        <w:t xml:space="preserve"> the time available for </w:t>
      </w:r>
      <w:r w:rsidRPr="00CA2FE7">
        <w:rPr>
          <w:rStyle w:val="Emphasis"/>
          <w:rFonts w:asciiTheme="minorHAnsi" w:hAnsiTheme="minorHAnsi" w:cstheme="minorHAnsi"/>
          <w:highlight w:val="green"/>
        </w:rPr>
        <w:t>affectivity. These</w:t>
      </w:r>
      <w:r w:rsidRPr="00CA2FE7">
        <w:rPr>
          <w:rStyle w:val="Emphasis"/>
          <w:rFonts w:asciiTheme="minorHAnsi" w:hAnsiTheme="minorHAnsi" w:cstheme="minorHAnsi"/>
        </w:rPr>
        <w:t xml:space="preserve"> two tendencies, inseparably linked, </w:t>
      </w:r>
      <w:r w:rsidRPr="00CA2FE7">
        <w:rPr>
          <w:rStyle w:val="Emphasis"/>
          <w:rFonts w:asciiTheme="minorHAnsi" w:hAnsiTheme="minorHAnsi" w:cstheme="minorHAnsi"/>
          <w:highlight w:val="green"/>
        </w:rPr>
        <w:t>provoke</w:t>
      </w:r>
      <w:r w:rsidRPr="00CA2FE7">
        <w:rPr>
          <w:rStyle w:val="Emphasis"/>
          <w:rFonts w:asciiTheme="minorHAnsi" w:hAnsiTheme="minorHAnsi" w:cstheme="minorHAnsi"/>
        </w:rPr>
        <w:t xml:space="preserve"> an effect of devastation on the individual psyche: </w:t>
      </w:r>
      <w:r w:rsidRPr="00CA2FE7">
        <w:rPr>
          <w:rStyle w:val="Emphasis"/>
          <w:rFonts w:asciiTheme="minorHAnsi" w:hAnsiTheme="minorHAnsi" w:cstheme="minorHAnsi"/>
          <w:highlight w:val="green"/>
        </w:rPr>
        <w:t>depression, panic, anxiety</w:t>
      </w:r>
      <w:r w:rsidRPr="00CA2FE7">
        <w:rPr>
          <w:rStyle w:val="Emphasis"/>
          <w:rFonts w:asciiTheme="minorHAnsi" w:hAnsiTheme="minorHAnsi" w:cstheme="minorHAnsi"/>
        </w:rPr>
        <w:t>, the sense of solitude and existential misery</w:t>
      </w:r>
      <w:r w:rsidRPr="00CA2FE7">
        <w:rPr>
          <w:rFonts w:asciiTheme="minorHAnsi" w:hAnsiTheme="minorHAnsi" w:cstheme="minorHAnsi"/>
          <w:sz w:val="16"/>
        </w:rPr>
        <w:t>. But these individual symptoms cannot be indefinitely isolated, as psychopathology has done up until now and as economic power wishes to do.</w:t>
      </w:r>
    </w:p>
    <w:p w14:paraId="1ABB740A" w14:textId="16895F44" w:rsidR="00D86C5B" w:rsidRDefault="001331DF" w:rsidP="001331DF">
      <w:pPr>
        <w:pStyle w:val="Heading3"/>
      </w:pPr>
      <w:r>
        <w:t>Adv</w:t>
      </w:r>
    </w:p>
    <w:p w14:paraId="587447C6" w14:textId="77777777" w:rsidR="001331DF" w:rsidRPr="008821C0" w:rsidRDefault="001331DF" w:rsidP="001331DF">
      <w:pPr>
        <w:pStyle w:val="Heading4"/>
      </w:pPr>
      <w:r w:rsidRPr="008821C0">
        <w:t>STRIKES ARE HIGH NOW AND MORE ARE COMING</w:t>
      </w:r>
      <w:r>
        <w:t>- PROVES NO UNIQUENESS OR REASON WHY THE AFF IS KEY</w:t>
      </w:r>
    </w:p>
    <w:p w14:paraId="7FF26C57" w14:textId="77777777" w:rsidR="001331DF" w:rsidRPr="008821C0" w:rsidRDefault="001331DF" w:rsidP="001331DF">
      <w:r w:rsidRPr="00F81E94">
        <w:rPr>
          <w:rStyle w:val="Style13ptBold"/>
        </w:rPr>
        <w:t>Romero 10-21</w:t>
      </w:r>
      <w:r>
        <w:t xml:space="preserve"> </w:t>
      </w:r>
      <w:r w:rsidRPr="008821C0">
        <w:t xml:space="preserve">Dani Romero (REPORTER, yahoo finance) 10/21/21, ‘Strikes are contagious’: Wave of labor unrest signals crisis in tight job market, </w:t>
      </w:r>
      <w:hyperlink r:id="rId9" w:history="1">
        <w:r w:rsidRPr="008821C0">
          <w:rPr>
            <w:rStyle w:val="Hyperlink"/>
          </w:rPr>
          <w:t>https://news.yahoo.com/strikes-are-contagious-wave-of-labor-unrest-signals-crisis-in-tight-jobs-market-135052770.html</w:t>
        </w:r>
      </w:hyperlink>
      <w:r w:rsidRPr="008821C0">
        <w:t xml:space="preserve"> </w:t>
      </w:r>
    </w:p>
    <w:p w14:paraId="123337A6" w14:textId="77777777" w:rsidR="001331DF" w:rsidRDefault="001331DF" w:rsidP="001331DF">
      <w:pPr>
        <w:rPr>
          <w:sz w:val="16"/>
        </w:rPr>
      </w:pPr>
      <w:r w:rsidRPr="008821C0">
        <w:rPr>
          <w:sz w:val="16"/>
        </w:rPr>
        <w:t>As employers of all sizes grapple with an acute worker shortage amid what’s being called the</w:t>
      </w:r>
      <w:r w:rsidRPr="00F81E94">
        <w:rPr>
          <w:sz w:val="16"/>
        </w:rPr>
        <w:t xml:space="preserve"> </w:t>
      </w:r>
      <w:r w:rsidRPr="008821C0">
        <w:rPr>
          <w:sz w:val="16"/>
        </w:rPr>
        <w:t>pandemic era’s Great Resignation, it’s become increasingly clear that people with jobs aren’t all that happy, either. At an ever-lengthening list of workplaces around the country, workers this year have been getting loud about the state of wages, working hours and conditions.</w:t>
      </w:r>
      <w:r w:rsidRPr="00F81E94">
        <w:rPr>
          <w:sz w:val="16"/>
        </w:rPr>
        <w:t xml:space="preserve"> </w:t>
      </w:r>
      <w:r w:rsidRPr="008821C0">
        <w:rPr>
          <w:rStyle w:val="Emphasis"/>
        </w:rPr>
        <w:t xml:space="preserve">From healthcare to entertainment, nearly </w:t>
      </w:r>
      <w:r w:rsidRPr="008821C0">
        <w:rPr>
          <w:rStyle w:val="Emphasis"/>
          <w:highlight w:val="green"/>
        </w:rPr>
        <w:t>100,000 U.S. workers are</w:t>
      </w:r>
      <w:r w:rsidRPr="008821C0">
        <w:rPr>
          <w:rStyle w:val="Emphasis"/>
        </w:rPr>
        <w:t xml:space="preserve"> either </w:t>
      </w:r>
      <w:r w:rsidRPr="008821C0">
        <w:rPr>
          <w:rStyle w:val="Emphasis"/>
          <w:highlight w:val="green"/>
        </w:rPr>
        <w:t>striking</w:t>
      </w:r>
      <w:r w:rsidRPr="008821C0">
        <w:rPr>
          <w:rStyle w:val="Emphasis"/>
        </w:rPr>
        <w:t xml:space="preserve"> or preparing to strike in a bid to improve working conditions. New data signals that worker unrest is growing: a</w:t>
      </w:r>
      <w:r>
        <w:rPr>
          <w:rStyle w:val="Emphasis"/>
        </w:rPr>
        <w:t xml:space="preserve"> </w:t>
      </w:r>
      <w:r w:rsidRPr="008821C0">
        <w:rPr>
          <w:rStyle w:val="Emphasis"/>
        </w:rPr>
        <w:t>Cornell Labor Action Tracker</w:t>
      </w:r>
      <w:r>
        <w:rPr>
          <w:rStyle w:val="Emphasis"/>
        </w:rPr>
        <w:t xml:space="preserve"> </w:t>
      </w:r>
      <w:r w:rsidRPr="008821C0">
        <w:rPr>
          <w:rStyle w:val="Emphasis"/>
        </w:rPr>
        <w:t xml:space="preserve">shows that </w:t>
      </w:r>
      <w:r w:rsidRPr="008821C0">
        <w:rPr>
          <w:rStyle w:val="Emphasis"/>
          <w:highlight w:val="green"/>
        </w:rPr>
        <w:t>more than 180 strikes</w:t>
      </w:r>
      <w:r w:rsidRPr="008821C0">
        <w:rPr>
          <w:rStyle w:val="Emphasis"/>
        </w:rPr>
        <w:t xml:space="preserve"> have been </w:t>
      </w:r>
      <w:r w:rsidRPr="008821C0">
        <w:rPr>
          <w:rStyle w:val="Emphasis"/>
          <w:highlight w:val="green"/>
        </w:rPr>
        <w:t>recorded this year</w:t>
      </w:r>
      <w:r w:rsidRPr="008821C0">
        <w:rPr>
          <w:rStyle w:val="Emphasis"/>
        </w:rPr>
        <w:t>, and over 24,000 workers have walked off the job this month.</w:t>
      </w:r>
      <w:r>
        <w:rPr>
          <w:rStyle w:val="Emphasis"/>
        </w:rPr>
        <w:t xml:space="preserve"> </w:t>
      </w:r>
      <w:r w:rsidRPr="008821C0">
        <w:rPr>
          <w:sz w:val="16"/>
        </w:rPr>
        <w:t>This all plays out against a backdrop of an economy bouncing back from an economic shutdown during the pandemic.</w:t>
      </w:r>
      <w:r w:rsidRPr="00F81E94">
        <w:rPr>
          <w:sz w:val="16"/>
        </w:rPr>
        <w:t xml:space="preserve"> </w:t>
      </w:r>
      <w:r w:rsidRPr="008821C0">
        <w:rPr>
          <w:sz w:val="16"/>
        </w:rPr>
        <w:t>More than 10,000 John Deere workers</w:t>
      </w:r>
      <w:r w:rsidRPr="00F81E94">
        <w:rPr>
          <w:sz w:val="16"/>
        </w:rPr>
        <w:t xml:space="preserve"> </w:t>
      </w:r>
      <w:r w:rsidRPr="008821C0">
        <w:rPr>
          <w:sz w:val="16"/>
        </w:rPr>
        <w:t>went on strike Thursday, the first major walkout at the agricultural machinery giant in more than three decades.</w:t>
      </w:r>
      <w:r w:rsidRPr="00F81E94">
        <w:rPr>
          <w:sz w:val="16"/>
        </w:rPr>
        <w:t xml:space="preserve"> </w:t>
      </w:r>
      <w:r w:rsidRPr="008821C0">
        <w:rPr>
          <w:sz w:val="16"/>
        </w:rPr>
        <w:t>“</w:t>
      </w:r>
      <w:r w:rsidRPr="008821C0">
        <w:rPr>
          <w:rStyle w:val="Emphasis"/>
        </w:rPr>
        <w:t xml:space="preserve">We have noticed a bit of an </w:t>
      </w:r>
      <w:r w:rsidRPr="008821C0">
        <w:rPr>
          <w:rStyle w:val="Emphasis"/>
          <w:highlight w:val="green"/>
        </w:rPr>
        <w:t>uptick</w:t>
      </w:r>
      <w:r w:rsidRPr="008821C0">
        <w:rPr>
          <w:rStyle w:val="Emphasis"/>
        </w:rPr>
        <w:t xml:space="preserve"> in late September </w:t>
      </w:r>
      <w:r w:rsidRPr="008821C0">
        <w:rPr>
          <w:rStyle w:val="Emphasis"/>
          <w:highlight w:val="green"/>
        </w:rPr>
        <w:t>into early October</w:t>
      </w:r>
      <w:r w:rsidRPr="008821C0">
        <w:rPr>
          <w:rStyle w:val="Emphasis"/>
        </w:rPr>
        <w:t>,</w:t>
      </w:r>
      <w:r w:rsidRPr="008821C0">
        <w:rPr>
          <w:sz w:val="16"/>
        </w:rPr>
        <w:t xml:space="preserve"> for example, we've already documented 39 strikes on the month of October,” Johnnie Kallas, a Ph.D. student at Cornell University’s School of Industrial and Labor Relations, or ILR, who tracks labor actions across the country, said in an interview.</w:t>
      </w:r>
      <w:r w:rsidRPr="00F81E94">
        <w:rPr>
          <w:sz w:val="16"/>
        </w:rPr>
        <w:t xml:space="preserve"> </w:t>
      </w:r>
      <w:r w:rsidRPr="008821C0">
        <w:rPr>
          <w:sz w:val="16"/>
        </w:rPr>
        <w:t xml:space="preserve">“Those numbers are already the </w:t>
      </w:r>
      <w:r w:rsidRPr="008821C0">
        <w:rPr>
          <w:rStyle w:val="Emphasis"/>
          <w:highlight w:val="green"/>
        </w:rPr>
        <w:t>largest</w:t>
      </w:r>
      <w:r w:rsidRPr="008821C0">
        <w:rPr>
          <w:rStyle w:val="Emphasis"/>
        </w:rPr>
        <w:t xml:space="preserve"> of any month </w:t>
      </w:r>
      <w:r w:rsidRPr="008821C0">
        <w:rPr>
          <w:rStyle w:val="Emphasis"/>
          <w:highlight w:val="green"/>
        </w:rPr>
        <w:t>in 2021</w:t>
      </w:r>
      <w:r w:rsidRPr="008821C0">
        <w:rPr>
          <w:rStyle w:val="Emphasis"/>
        </w:rPr>
        <w:t>,</w:t>
      </w:r>
      <w:r w:rsidRPr="008821C0">
        <w:rPr>
          <w:sz w:val="16"/>
        </w:rPr>
        <w:t>” he added.</w:t>
      </w:r>
      <w:r w:rsidRPr="00F81E94">
        <w:rPr>
          <w:sz w:val="16"/>
        </w:rPr>
        <w:t xml:space="preserve"> </w:t>
      </w:r>
      <w:r w:rsidRPr="008821C0">
        <w:rPr>
          <w:sz w:val="16"/>
        </w:rPr>
        <w:t>The Bureau of Labor Statistics, which records only large work stoppages, has</w:t>
      </w:r>
      <w:r w:rsidRPr="00F81E94">
        <w:rPr>
          <w:sz w:val="16"/>
        </w:rPr>
        <w:t xml:space="preserve"> </w:t>
      </w:r>
      <w:r w:rsidRPr="008821C0">
        <w:rPr>
          <w:sz w:val="16"/>
        </w:rPr>
        <w:t xml:space="preserve">documented </w:t>
      </w:r>
      <w:r w:rsidRPr="008821C0">
        <w:rPr>
          <w:rStyle w:val="Emphasis"/>
          <w:highlight w:val="green"/>
        </w:rPr>
        <w:t>12 strikes</w:t>
      </w:r>
      <w:r w:rsidRPr="00F81E94">
        <w:rPr>
          <w:rStyle w:val="Emphasis"/>
          <w:highlight w:val="green"/>
        </w:rPr>
        <w:t xml:space="preserve"> </w:t>
      </w:r>
      <w:r w:rsidRPr="008821C0">
        <w:rPr>
          <w:rStyle w:val="Emphasis"/>
          <w:highlight w:val="green"/>
        </w:rPr>
        <w:t>involving 1,000 or more workers</w:t>
      </w:r>
      <w:r w:rsidRPr="008821C0">
        <w:rPr>
          <w:rStyle w:val="Emphasis"/>
        </w:rPr>
        <w:t>.</w:t>
      </w:r>
      <w:r w:rsidRPr="00F81E94">
        <w:rPr>
          <w:sz w:val="16"/>
        </w:rPr>
        <w:t xml:space="preserve"> </w:t>
      </w:r>
      <w:r w:rsidRPr="008821C0">
        <w:rPr>
          <w:sz w:val="16"/>
        </w:rPr>
        <w:t>That represents a big jump from when the pandemic</w:t>
      </w:r>
      <w:r w:rsidRPr="00F81E94">
        <w:rPr>
          <w:sz w:val="16"/>
        </w:rPr>
        <w:t xml:space="preserve"> </w:t>
      </w:r>
      <w:r w:rsidRPr="008821C0">
        <w:rPr>
          <w:sz w:val="16"/>
        </w:rPr>
        <w:t>started over 19 months ago.</w:t>
      </w:r>
      <w:r w:rsidRPr="00F81E94">
        <w:rPr>
          <w:sz w:val="16"/>
        </w:rPr>
        <w:t xml:space="preserve"> </w:t>
      </w:r>
      <w:r w:rsidRPr="008821C0">
        <w:rPr>
          <w:sz w:val="16"/>
        </w:rPr>
        <w:t xml:space="preserve">“What will happen is you'll see </w:t>
      </w:r>
      <w:r w:rsidRPr="008821C0">
        <w:rPr>
          <w:rStyle w:val="Emphasis"/>
        </w:rPr>
        <w:t>more workers going on strike</w:t>
      </w:r>
      <w:r w:rsidRPr="008821C0">
        <w:rPr>
          <w:sz w:val="16"/>
        </w:rPr>
        <w:t>,” Kate Bronfenbrenner, director of labor education research and senior lecturer at Cornell school of industrial and labor relations, told Yahoo Finance.</w:t>
      </w:r>
      <w:r w:rsidRPr="00F81E94">
        <w:rPr>
          <w:sz w:val="16"/>
        </w:rPr>
        <w:t xml:space="preserve"> </w:t>
      </w:r>
      <w:r w:rsidRPr="008821C0">
        <w:rPr>
          <w:sz w:val="16"/>
        </w:rPr>
        <w:t xml:space="preserve">“Each time </w:t>
      </w:r>
      <w:r w:rsidRPr="008821C0">
        <w:rPr>
          <w:rStyle w:val="Emphasis"/>
        </w:rPr>
        <w:t xml:space="preserve">there's a </w:t>
      </w:r>
      <w:r w:rsidRPr="008821C0">
        <w:rPr>
          <w:rStyle w:val="Emphasis"/>
          <w:highlight w:val="green"/>
        </w:rPr>
        <w:t>ripple effect with each one</w:t>
      </w:r>
      <w:r w:rsidRPr="008821C0">
        <w:rPr>
          <w:rStyle w:val="Emphasis"/>
        </w:rPr>
        <w:t xml:space="preserve"> of those</w:t>
      </w:r>
      <w:r w:rsidRPr="008821C0">
        <w:rPr>
          <w:sz w:val="16"/>
        </w:rPr>
        <w:t>, if the John Deere strike isn’t settled, you're going to see another big group go out,” she said.</w:t>
      </w:r>
      <w:r w:rsidRPr="00F81E94">
        <w:rPr>
          <w:sz w:val="16"/>
        </w:rPr>
        <w:t xml:space="preserve"> </w:t>
      </w:r>
      <w:r w:rsidRPr="008821C0">
        <w:rPr>
          <w:rStyle w:val="Emphasis"/>
        </w:rPr>
        <w:t xml:space="preserve">“If companies don't move, you're going to see this </w:t>
      </w:r>
      <w:r w:rsidRPr="008821C0">
        <w:rPr>
          <w:rStyle w:val="Emphasis"/>
          <w:highlight w:val="green"/>
        </w:rPr>
        <w:t>spread from one group to another. Strikes are contagious</w:t>
      </w:r>
      <w:r w:rsidRPr="008821C0">
        <w:rPr>
          <w:rStyle w:val="Emphasis"/>
        </w:rPr>
        <w:t>,”</w:t>
      </w:r>
      <w:r w:rsidRPr="008821C0">
        <w:rPr>
          <w:sz w:val="16"/>
        </w:rPr>
        <w:t xml:space="preserve"> Bronfenbrenner added.</w:t>
      </w:r>
    </w:p>
    <w:p w14:paraId="51EAA076" w14:textId="77777777" w:rsidR="001331DF" w:rsidRPr="00E2276F" w:rsidRDefault="001331DF" w:rsidP="001331DF"/>
    <w:p w14:paraId="0692B216" w14:textId="77777777" w:rsidR="001331DF" w:rsidRDefault="001331DF" w:rsidP="001331DF">
      <w:pPr>
        <w:pStyle w:val="Heading4"/>
        <w:jc w:val="both"/>
      </w:pPr>
      <w:r w:rsidRPr="00D222B3">
        <w:rPr>
          <w:u w:val="single"/>
        </w:rPr>
        <w:t>Every empiric</w:t>
      </w:r>
      <w:r>
        <w:t xml:space="preserve"> flows </w:t>
      </w:r>
      <w:r w:rsidRPr="00D222B3">
        <w:rPr>
          <w:u w:val="single"/>
        </w:rPr>
        <w:t>neg</w:t>
      </w:r>
      <w:r>
        <w:t>.</w:t>
      </w:r>
    </w:p>
    <w:p w14:paraId="44C69E61" w14:textId="77777777" w:rsidR="001331DF" w:rsidRPr="00D222B3" w:rsidRDefault="001331DF" w:rsidP="001331DF">
      <w:r w:rsidRPr="00D222B3">
        <w:rPr>
          <w:rStyle w:val="Style13ptBold"/>
        </w:rPr>
        <w:t>Greenhouse 18</w:t>
      </w:r>
      <w:r>
        <w:t xml:space="preserve"> [Steven; Editor at NYT, author of a book about history of labor unions; </w:t>
      </w:r>
      <w:r w:rsidRPr="00D222B3">
        <w:t>"Making Teachers’ Strikes Illegal Won’t Stop Them</w:t>
      </w:r>
      <w:r>
        <w:t xml:space="preserve">,” The New York Times; 5/9/18; </w:t>
      </w:r>
      <w:hyperlink r:id="rId10" w:history="1">
        <w:r w:rsidRPr="00540FF3">
          <w:rPr>
            <w:rStyle w:val="Hyperlink"/>
          </w:rPr>
          <w:t>https://www.nytimes.com/2018/05/09/opinion/teacher-strikes-illegal-arizona-carolina.html</w:t>
        </w:r>
      </w:hyperlink>
      <w:r>
        <w:t>]//SJWen</w:t>
      </w:r>
    </w:p>
    <w:p w14:paraId="12B6C569" w14:textId="77777777" w:rsidR="001331DF" w:rsidRPr="00D222B3" w:rsidRDefault="001331DF" w:rsidP="001331DF">
      <w:pPr>
        <w:rPr>
          <w:sz w:val="16"/>
        </w:rPr>
      </w:pPr>
      <w:r w:rsidRPr="00D222B3">
        <w:rPr>
          <w:sz w:val="16"/>
        </w:rPr>
        <w:t xml:space="preserve">In the five states where </w:t>
      </w:r>
      <w:r w:rsidRPr="00D222B3">
        <w:rPr>
          <w:u w:val="single"/>
        </w:rPr>
        <w:t xml:space="preserve">teachers have </w:t>
      </w:r>
      <w:r w:rsidRPr="00E50BDD">
        <w:rPr>
          <w:rStyle w:val="Emphasis"/>
        </w:rPr>
        <w:t>gone on strike this year</w:t>
      </w:r>
      <w:r w:rsidRPr="00D222B3">
        <w:rPr>
          <w:sz w:val="16"/>
        </w:rPr>
        <w:t xml:space="preserve">, </w:t>
      </w:r>
      <w:r w:rsidRPr="00D222B3">
        <w:rPr>
          <w:u w:val="single"/>
        </w:rPr>
        <w:t xml:space="preserve">teachers </w:t>
      </w:r>
      <w:r w:rsidRPr="00E50BDD">
        <w:rPr>
          <w:rStyle w:val="Emphasis"/>
        </w:rPr>
        <w:t>complain</w:t>
      </w:r>
      <w:r w:rsidRPr="00D222B3">
        <w:rPr>
          <w:u w:val="single"/>
        </w:rPr>
        <w:t xml:space="preserve"> about many of the same things</w:t>
      </w:r>
      <w:r w:rsidRPr="00D222B3">
        <w:rPr>
          <w:sz w:val="16"/>
        </w:rPr>
        <w:t xml:space="preserve">: low salaries, an education funding squeeze and teacher shortages. They have something else in common. </w:t>
      </w:r>
      <w:r w:rsidRPr="00D222B3">
        <w:rPr>
          <w:u w:val="single"/>
        </w:rPr>
        <w:t xml:space="preserve">In four of the five </w:t>
      </w:r>
      <w:r w:rsidRPr="00D222B3">
        <w:rPr>
          <w:sz w:val="16"/>
        </w:rPr>
        <w:t xml:space="preserve">— Arizona, Kentucky, Oklahoma and West Virginia — </w:t>
      </w:r>
      <w:r w:rsidRPr="00D222B3">
        <w:rPr>
          <w:u w:val="single"/>
        </w:rPr>
        <w:t xml:space="preserve">these </w:t>
      </w:r>
      <w:r w:rsidRPr="00E50BDD">
        <w:rPr>
          <w:rStyle w:val="Emphasis"/>
        </w:rPr>
        <w:t>strikes are illegal</w:t>
      </w:r>
      <w:r w:rsidRPr="00D222B3">
        <w:rPr>
          <w:u w:val="single"/>
        </w:rPr>
        <w:t xml:space="preserve"> under state law.</w:t>
      </w:r>
      <w:r w:rsidRPr="00D222B3">
        <w:rPr>
          <w:sz w:val="16"/>
        </w:rPr>
        <w:t xml:space="preserve"> (Colorado, the fifth state where teachers walked out, allows them.)</w:t>
      </w:r>
    </w:p>
    <w:p w14:paraId="08BFFC47" w14:textId="77777777" w:rsidR="001331DF" w:rsidRPr="00D222B3" w:rsidRDefault="001331DF" w:rsidP="001331DF">
      <w:pPr>
        <w:rPr>
          <w:u w:val="single"/>
        </w:rPr>
      </w:pPr>
      <w:r w:rsidRPr="00D222B3">
        <w:rPr>
          <w:sz w:val="16"/>
        </w:rPr>
        <w:t xml:space="preserve">While </w:t>
      </w:r>
      <w:r w:rsidRPr="00D222B3">
        <w:rPr>
          <w:u w:val="single"/>
        </w:rPr>
        <w:t>private-sector workers generally have a right to strike under federal law</w:t>
      </w:r>
      <w:r w:rsidRPr="00D222B3">
        <w:rPr>
          <w:sz w:val="16"/>
        </w:rPr>
        <w:t xml:space="preserve">, </w:t>
      </w:r>
      <w:r w:rsidRPr="00D222B3">
        <w:rPr>
          <w:u w:val="single"/>
        </w:rPr>
        <w:t>state law governs whether teachers and other state and local government workers can strike</w:t>
      </w:r>
      <w:r w:rsidRPr="00D222B3">
        <w:rPr>
          <w:sz w:val="16"/>
        </w:rPr>
        <w:t xml:space="preserve">. </w:t>
      </w:r>
      <w:r w:rsidRPr="00E50BDD">
        <w:rPr>
          <w:rStyle w:val="Emphasis"/>
        </w:rPr>
        <w:t>Three dozen states have laws</w:t>
      </w:r>
      <w:r w:rsidRPr="00D222B3">
        <w:rPr>
          <w:u w:val="single"/>
        </w:rPr>
        <w:t xml:space="preserve"> </w:t>
      </w:r>
      <w:r w:rsidRPr="00E50BDD">
        <w:rPr>
          <w:rStyle w:val="Emphasis"/>
        </w:rPr>
        <w:t>prohibiting teachers from striking</w:t>
      </w:r>
      <w:r w:rsidRPr="00D222B3">
        <w:rPr>
          <w:sz w:val="16"/>
        </w:rPr>
        <w:t xml:space="preserve">. Clearly, </w:t>
      </w:r>
      <w:r w:rsidRPr="00063A61">
        <w:rPr>
          <w:highlight w:val="green"/>
          <w:u w:val="single"/>
        </w:rPr>
        <w:t>making</w:t>
      </w:r>
      <w:r w:rsidRPr="00D222B3">
        <w:rPr>
          <w:u w:val="single"/>
        </w:rPr>
        <w:t xml:space="preserve"> teacher </w:t>
      </w:r>
      <w:r w:rsidRPr="00063A61">
        <w:rPr>
          <w:highlight w:val="green"/>
          <w:u w:val="single"/>
        </w:rPr>
        <w:t xml:space="preserve">strikes illegal will </w:t>
      </w:r>
      <w:r w:rsidRPr="00063A61">
        <w:rPr>
          <w:rStyle w:val="Emphasis"/>
          <w:highlight w:val="green"/>
        </w:rPr>
        <w:t>not</w:t>
      </w:r>
      <w:r w:rsidRPr="00D222B3">
        <w:rPr>
          <w:u w:val="single"/>
        </w:rPr>
        <w:t xml:space="preserve"> necessarily </w:t>
      </w:r>
      <w:r w:rsidRPr="00063A61">
        <w:rPr>
          <w:highlight w:val="green"/>
          <w:u w:val="single"/>
        </w:rPr>
        <w:t>prevent them</w:t>
      </w:r>
      <w:r w:rsidRPr="00D222B3">
        <w:rPr>
          <w:u w:val="single"/>
        </w:rPr>
        <w:t>.</w:t>
      </w:r>
    </w:p>
    <w:p w14:paraId="483DECEF" w14:textId="77777777" w:rsidR="001331DF" w:rsidRPr="00D222B3" w:rsidRDefault="001331DF" w:rsidP="001331DF">
      <w:pPr>
        <w:rPr>
          <w:sz w:val="16"/>
        </w:rPr>
      </w:pPr>
      <w:r w:rsidRPr="00D222B3">
        <w:rPr>
          <w:sz w:val="16"/>
        </w:rPr>
        <w:t xml:space="preserve">In the states where teachers walked out, many teachers felt they had to beg their state legislatures to approve raises and </w:t>
      </w:r>
      <w:r w:rsidRPr="00E50BDD">
        <w:rPr>
          <w:rStyle w:val="Emphasis"/>
        </w:rPr>
        <w:t>the</w:t>
      </w:r>
      <w:r w:rsidRPr="00D222B3">
        <w:rPr>
          <w:sz w:val="16"/>
        </w:rPr>
        <w:t xml:space="preserve"> funding to pay for them. But their pleas were largely ignored. Joseph McCartin, a labor historian at Georgetown University, says that when workers feel they are at a dead end in negotiating raises, militant outbursts — such as illegal walkouts — are inevitable. “When collective bargaining isn’t allowed or doesn’t work, that doesn’t mean collective action isn’t possible,” he said.</w:t>
      </w:r>
    </w:p>
    <w:p w14:paraId="0AB76F0F" w14:textId="77777777" w:rsidR="001331DF" w:rsidRPr="00D222B3" w:rsidRDefault="001331DF" w:rsidP="001331DF">
      <w:pPr>
        <w:rPr>
          <w:sz w:val="16"/>
        </w:rPr>
      </w:pPr>
      <w:r w:rsidRPr="00063A61">
        <w:rPr>
          <w:highlight w:val="green"/>
          <w:u w:val="single"/>
        </w:rPr>
        <w:t>Labor’s</w:t>
      </w:r>
      <w:r w:rsidRPr="00D222B3">
        <w:rPr>
          <w:u w:val="single"/>
        </w:rPr>
        <w:t xml:space="preserve"> most potent </w:t>
      </w:r>
      <w:r w:rsidRPr="00063A61">
        <w:rPr>
          <w:highlight w:val="green"/>
          <w:u w:val="single"/>
        </w:rPr>
        <w:t>weapon is the strike</w:t>
      </w:r>
      <w:r w:rsidRPr="00063A61">
        <w:rPr>
          <w:sz w:val="16"/>
          <w:highlight w:val="green"/>
        </w:rPr>
        <w:t xml:space="preserve">, </w:t>
      </w:r>
      <w:r w:rsidRPr="00063A61">
        <w:rPr>
          <w:rStyle w:val="Emphasis"/>
          <w:highlight w:val="green"/>
        </w:rPr>
        <w:t>even when</w:t>
      </w:r>
      <w:r w:rsidRPr="00E50BDD">
        <w:rPr>
          <w:rStyle w:val="Emphasis"/>
        </w:rPr>
        <w:t xml:space="preserve"> it’s </w:t>
      </w:r>
      <w:r w:rsidRPr="00063A61">
        <w:rPr>
          <w:rStyle w:val="Emphasis"/>
          <w:highlight w:val="green"/>
        </w:rPr>
        <w:t>illega</w:t>
      </w:r>
      <w:r w:rsidRPr="00063A61">
        <w:rPr>
          <w:highlight w:val="green"/>
          <w:u w:val="single"/>
        </w:rPr>
        <w:t>l</w:t>
      </w:r>
      <w:r w:rsidRPr="00D222B3">
        <w:rPr>
          <w:u w:val="single"/>
        </w:rPr>
        <w:t xml:space="preserve">. Workers will often risk </w:t>
      </w:r>
      <w:r w:rsidRPr="00E50BDD">
        <w:rPr>
          <w:rStyle w:val="Emphasis"/>
        </w:rPr>
        <w:t xml:space="preserve">engaging in an </w:t>
      </w:r>
      <w:r w:rsidRPr="00063A61">
        <w:rPr>
          <w:rStyle w:val="Emphasis"/>
          <w:highlight w:val="green"/>
        </w:rPr>
        <w:t>illegal strike</w:t>
      </w:r>
      <w:r w:rsidRPr="00D222B3">
        <w:rPr>
          <w:sz w:val="16"/>
        </w:rPr>
        <w:t>, even though it could mean getting fined, fired and conceivably jailed. In a legal strike, workers typically lose just a few days’ or weeks’ pay.</w:t>
      </w:r>
    </w:p>
    <w:p w14:paraId="3A2C4AF2" w14:textId="77777777" w:rsidR="001331DF" w:rsidRPr="00D222B3" w:rsidRDefault="001331DF" w:rsidP="001331DF">
      <w:pPr>
        <w:rPr>
          <w:u w:val="single"/>
        </w:rPr>
      </w:pPr>
      <w:r w:rsidRPr="00D222B3">
        <w:rPr>
          <w:u w:val="single"/>
        </w:rPr>
        <w:t xml:space="preserve">Explosions of worker militancy </w:t>
      </w:r>
      <w:r w:rsidRPr="00063A61">
        <w:rPr>
          <w:highlight w:val="green"/>
          <w:u w:val="single"/>
        </w:rPr>
        <w:t xml:space="preserve">have been a </w:t>
      </w:r>
      <w:r w:rsidRPr="00063A61">
        <w:rPr>
          <w:rStyle w:val="Emphasis"/>
          <w:highlight w:val="green"/>
        </w:rPr>
        <w:t>recurring pattern</w:t>
      </w:r>
      <w:r w:rsidRPr="00D222B3">
        <w:rPr>
          <w:sz w:val="16"/>
        </w:rPr>
        <w:t xml:space="preserve"> throughout American history. </w:t>
      </w:r>
      <w:r w:rsidRPr="00D222B3">
        <w:rPr>
          <w:u w:val="single"/>
        </w:rPr>
        <w:t>West Virginia teachers</w:t>
      </w:r>
      <w:r w:rsidRPr="00D222B3">
        <w:rPr>
          <w:sz w:val="16"/>
        </w:rPr>
        <w:t xml:space="preserve">, for example, </w:t>
      </w:r>
      <w:r w:rsidRPr="00D222B3">
        <w:rPr>
          <w:u w:val="single"/>
        </w:rPr>
        <w:t xml:space="preserve">said their walkout was </w:t>
      </w:r>
      <w:r w:rsidRPr="00E50BDD">
        <w:rPr>
          <w:rStyle w:val="Emphasis"/>
        </w:rPr>
        <w:t>inspired</w:t>
      </w:r>
      <w:r w:rsidRPr="00D222B3">
        <w:rPr>
          <w:u w:val="single"/>
        </w:rPr>
        <w:t xml:space="preserve"> by their state’s coal miners</w:t>
      </w:r>
      <w:r w:rsidRPr="00D222B3">
        <w:rPr>
          <w:sz w:val="16"/>
        </w:rPr>
        <w:t xml:space="preserve">, </w:t>
      </w:r>
      <w:r w:rsidRPr="00D222B3">
        <w:rPr>
          <w:u w:val="single"/>
        </w:rPr>
        <w:t>who were part of a historic miners’ strike during World War II.</w:t>
      </w:r>
    </w:p>
    <w:p w14:paraId="5043FE1B" w14:textId="77777777" w:rsidR="001331DF" w:rsidRPr="00D222B3" w:rsidRDefault="001331DF" w:rsidP="001331DF">
      <w:pPr>
        <w:rPr>
          <w:sz w:val="16"/>
        </w:rPr>
      </w:pPr>
      <w:r w:rsidRPr="00D222B3">
        <w:rPr>
          <w:sz w:val="16"/>
        </w:rPr>
        <w:t>Ten days after Pearl Harbor was attacked in 1941, President Franklin D. Roosevelt summoned labor and business leaders to a conference where unions pledged not to strike during the war. The National War Labor Board, which included labor representatives, dictated a nationwide formula that capped how large a raise unions could obtain in bargaining. But the raises often failed to keep up with inflation, angering millions of workers.</w:t>
      </w:r>
    </w:p>
    <w:p w14:paraId="5B7823A1" w14:textId="77777777" w:rsidR="001331DF" w:rsidRPr="00D222B3" w:rsidRDefault="001331DF" w:rsidP="001331DF">
      <w:pPr>
        <w:rPr>
          <w:sz w:val="16"/>
        </w:rPr>
      </w:pPr>
      <w:r w:rsidRPr="00D222B3">
        <w:rPr>
          <w:sz w:val="16"/>
        </w:rPr>
        <w:t xml:space="preserve">As a result, </w:t>
      </w:r>
      <w:r w:rsidRPr="00D222B3">
        <w:rPr>
          <w:u w:val="single"/>
        </w:rPr>
        <w:t xml:space="preserve">there were </w:t>
      </w:r>
      <w:r w:rsidRPr="00E50BDD">
        <w:rPr>
          <w:rStyle w:val="Emphasis"/>
        </w:rPr>
        <w:t>dozens</w:t>
      </w:r>
      <w:r w:rsidRPr="00D222B3">
        <w:rPr>
          <w:u w:val="single"/>
        </w:rPr>
        <w:t xml:space="preserve"> of short wildcat strikes</w:t>
      </w:r>
      <w:r w:rsidRPr="00D222B3">
        <w:rPr>
          <w:sz w:val="16"/>
        </w:rPr>
        <w:t xml:space="preserve"> — strikes without union authorization — </w:t>
      </w:r>
      <w:r w:rsidRPr="00D222B3">
        <w:rPr>
          <w:u w:val="single"/>
        </w:rPr>
        <w:t>in defiance of Roosevelt and union leaders</w:t>
      </w:r>
      <w:r w:rsidRPr="00D222B3">
        <w:rPr>
          <w:sz w:val="16"/>
        </w:rPr>
        <w:t>. The biggest confrontation came in 1943, when the United Mine Workers’ brilliant but bullheaded president, John L. Lewis, gave 500,000 coal miners a wink and a nod, tacit approval for a walkout.</w:t>
      </w:r>
    </w:p>
    <w:p w14:paraId="2AFBBED1" w14:textId="77777777" w:rsidR="001331DF" w:rsidRPr="00D222B3" w:rsidRDefault="001331DF" w:rsidP="001331DF">
      <w:pPr>
        <w:rPr>
          <w:sz w:val="16"/>
        </w:rPr>
      </w:pPr>
      <w:r w:rsidRPr="00D222B3">
        <w:rPr>
          <w:sz w:val="16"/>
        </w:rPr>
        <w:t>Roosevelt implored the miners to return to work. “Every idle miner directly and individually is obstructing the war effort,” he said in a fireside chat. He had the federal government seize the mines and ordered miners back to work, but eager to restore labor peace, he figured out a way to meet most of their pay demands.</w:t>
      </w:r>
    </w:p>
    <w:p w14:paraId="16D41DE9" w14:textId="77777777" w:rsidR="001331DF" w:rsidRPr="00D222B3" w:rsidRDefault="001331DF" w:rsidP="001331DF">
      <w:pPr>
        <w:rPr>
          <w:sz w:val="16"/>
        </w:rPr>
      </w:pPr>
      <w:r w:rsidRPr="00D222B3">
        <w:rPr>
          <w:sz w:val="16"/>
        </w:rPr>
        <w:t>In 1962, President John F. Kennedy issued an executive order giving most federal employees the right to bargain collectively over some working conditions, but not wages, and he barred them from striking. For years, postal workers seethed about low pay, and their frustration boiled over after members of Congress received a 41 percent raise in 1969.</w:t>
      </w:r>
    </w:p>
    <w:p w14:paraId="628C4025" w14:textId="77777777" w:rsidR="001331DF" w:rsidRPr="00D222B3" w:rsidRDefault="001331DF" w:rsidP="001331DF">
      <w:pPr>
        <w:rPr>
          <w:u w:val="single"/>
        </w:rPr>
      </w:pPr>
      <w:r w:rsidRPr="00D222B3">
        <w:rPr>
          <w:u w:val="single"/>
        </w:rPr>
        <w:t xml:space="preserve">On March 18, </w:t>
      </w:r>
      <w:r w:rsidRPr="00063A61">
        <w:rPr>
          <w:highlight w:val="green"/>
          <w:u w:val="single"/>
        </w:rPr>
        <w:t>1970</w:t>
      </w:r>
      <w:r w:rsidRPr="00D222B3">
        <w:rPr>
          <w:u w:val="single"/>
        </w:rPr>
        <w:t xml:space="preserve">, letter </w:t>
      </w:r>
      <w:r w:rsidRPr="00063A61">
        <w:rPr>
          <w:highlight w:val="green"/>
          <w:u w:val="single"/>
        </w:rPr>
        <w:t>carriers walked out in New York</w:t>
      </w:r>
      <w:r w:rsidRPr="00D222B3">
        <w:rPr>
          <w:u w:val="single"/>
        </w:rPr>
        <w:t xml:space="preserve"> City, and within days, more than </w:t>
      </w:r>
      <w:r w:rsidRPr="00063A61">
        <w:rPr>
          <w:rStyle w:val="Emphasis"/>
          <w:highlight w:val="green"/>
        </w:rPr>
        <w:t xml:space="preserve">150,000 </w:t>
      </w:r>
      <w:r w:rsidRPr="00E50BDD">
        <w:rPr>
          <w:rStyle w:val="Emphasis"/>
        </w:rPr>
        <w:t xml:space="preserve">of the nation’s 600,000 postal workers had </w:t>
      </w:r>
      <w:r w:rsidRPr="00063A61">
        <w:rPr>
          <w:rStyle w:val="Emphasis"/>
          <w:highlight w:val="green"/>
        </w:rPr>
        <w:t>joined the illegal strike</w:t>
      </w:r>
      <w:r w:rsidRPr="00D222B3">
        <w:rPr>
          <w:u w:val="single"/>
        </w:rPr>
        <w:t>. One letter carrier boasted that the strikers were “standing 10 feet tall, instead of groveling in the dust.”</w:t>
      </w:r>
    </w:p>
    <w:p w14:paraId="3985B6BD" w14:textId="77777777" w:rsidR="001331DF" w:rsidRPr="00D222B3" w:rsidRDefault="001331DF" w:rsidP="001331DF">
      <w:pPr>
        <w:rPr>
          <w:sz w:val="16"/>
        </w:rPr>
      </w:pPr>
      <w:r w:rsidRPr="00D222B3">
        <w:rPr>
          <w:sz w:val="16"/>
        </w:rPr>
        <w:t>During the 1970 postal workers’ strike, military personnel sorted mail at New York City’s main post office.</w:t>
      </w:r>
    </w:p>
    <w:p w14:paraId="59C04EB2" w14:textId="77777777" w:rsidR="001331DF" w:rsidRPr="00D222B3" w:rsidRDefault="001331DF" w:rsidP="001331DF">
      <w:pPr>
        <w:rPr>
          <w:sz w:val="16"/>
        </w:rPr>
      </w:pPr>
      <w:r w:rsidRPr="00D222B3">
        <w:rPr>
          <w:sz w:val="16"/>
        </w:rPr>
        <w:t>President Richard M. Nixon denounced the strike, but he didn’t seek to fire or jail the strikers. He mobilized 24,000 military personnel to deliver the mail — not very successfully — and reached a deal that ended the strike after eight days. The postal workers won an initial 6 percent raise, and when Nixon signed the Postal Reorganization Act that summer, they received an additional 8 percent.</w:t>
      </w:r>
    </w:p>
    <w:p w14:paraId="4197DAEE" w14:textId="77777777" w:rsidR="001331DF" w:rsidRPr="00D222B3" w:rsidRDefault="001331DF" w:rsidP="001331DF">
      <w:pPr>
        <w:rPr>
          <w:sz w:val="16"/>
        </w:rPr>
      </w:pPr>
      <w:r w:rsidRPr="00D222B3">
        <w:rPr>
          <w:sz w:val="16"/>
        </w:rPr>
        <w:t>H. R. Haldeman, Nixon’s chief of staff, acknowledged a big obstacle to punishing these unlawful strikers. “The mailman is a family friend, so you can’t hurt him,” Haldeman said.</w:t>
      </w:r>
    </w:p>
    <w:p w14:paraId="79B6B53F" w14:textId="77777777" w:rsidR="001331DF" w:rsidRPr="00E50BDD" w:rsidRDefault="001331DF" w:rsidP="001331DF">
      <w:pPr>
        <w:rPr>
          <w:rStyle w:val="Emphasis"/>
        </w:rPr>
      </w:pPr>
      <w:r w:rsidRPr="00063A61">
        <w:rPr>
          <w:highlight w:val="green"/>
          <w:u w:val="single"/>
        </w:rPr>
        <w:t>State officials</w:t>
      </w:r>
      <w:r w:rsidRPr="00D222B3">
        <w:rPr>
          <w:u w:val="single"/>
        </w:rPr>
        <w:t xml:space="preserve"> unhappy about the recent strikes have realized the same thing: They </w:t>
      </w:r>
      <w:r w:rsidRPr="00063A61">
        <w:rPr>
          <w:rStyle w:val="Emphasis"/>
          <w:highlight w:val="green"/>
        </w:rPr>
        <w:t>can’t</w:t>
      </w:r>
      <w:r w:rsidRPr="00E50BDD">
        <w:rPr>
          <w:rStyle w:val="Emphasis"/>
        </w:rPr>
        <w:t xml:space="preserve"> really </w:t>
      </w:r>
      <w:r w:rsidRPr="00063A61">
        <w:rPr>
          <w:rStyle w:val="Emphasis"/>
          <w:highlight w:val="green"/>
        </w:rPr>
        <w:t>punish or replace</w:t>
      </w:r>
      <w:r w:rsidRPr="00E50BDD">
        <w:rPr>
          <w:rStyle w:val="Emphasis"/>
        </w:rPr>
        <w:t xml:space="preserve"> the teachers</w:t>
      </w:r>
      <w:r w:rsidRPr="00D222B3">
        <w:rPr>
          <w:u w:val="single"/>
        </w:rPr>
        <w:t xml:space="preserve">. </w:t>
      </w:r>
      <w:r w:rsidRPr="00063A61">
        <w:rPr>
          <w:highlight w:val="green"/>
          <w:u w:val="single"/>
        </w:rPr>
        <w:t xml:space="preserve">They’re </w:t>
      </w:r>
      <w:r w:rsidRPr="00063A61">
        <w:rPr>
          <w:rStyle w:val="Emphasis"/>
          <w:highlight w:val="green"/>
        </w:rPr>
        <w:t>too popular</w:t>
      </w:r>
      <w:r w:rsidRPr="00D222B3">
        <w:rPr>
          <w:sz w:val="16"/>
        </w:rPr>
        <w:t xml:space="preserve">, </w:t>
      </w:r>
      <w:r w:rsidRPr="00D222B3">
        <w:rPr>
          <w:u w:val="single"/>
        </w:rPr>
        <w:t xml:space="preserve">there are </w:t>
      </w:r>
      <w:r w:rsidRPr="00063A61">
        <w:rPr>
          <w:rStyle w:val="Emphasis"/>
          <w:highlight w:val="green"/>
        </w:rPr>
        <w:t>too many</w:t>
      </w:r>
      <w:r w:rsidRPr="00E50BDD">
        <w:rPr>
          <w:rStyle w:val="Emphasis"/>
        </w:rPr>
        <w:t xml:space="preserve"> to replace</w:t>
      </w:r>
      <w:r w:rsidRPr="00D222B3">
        <w:rPr>
          <w:sz w:val="16"/>
        </w:rPr>
        <w:t xml:space="preserve">, </w:t>
      </w:r>
      <w:r w:rsidRPr="00063A61">
        <w:rPr>
          <w:highlight w:val="green"/>
          <w:u w:val="single"/>
        </w:rPr>
        <w:t>and</w:t>
      </w:r>
      <w:r w:rsidRPr="00D222B3">
        <w:rPr>
          <w:u w:val="single"/>
        </w:rPr>
        <w:t xml:space="preserve"> if state officials try to jail a few ringleaders, that </w:t>
      </w:r>
      <w:r w:rsidRPr="00063A61">
        <w:rPr>
          <w:highlight w:val="green"/>
          <w:u w:val="single"/>
        </w:rPr>
        <w:t xml:space="preserve">might spur </w:t>
      </w:r>
      <w:r w:rsidRPr="00063A61">
        <w:rPr>
          <w:rStyle w:val="Emphasis"/>
          <w:highlight w:val="green"/>
        </w:rPr>
        <w:t>new strikes</w:t>
      </w:r>
      <w:r w:rsidRPr="00E50BDD">
        <w:rPr>
          <w:rStyle w:val="Emphasis"/>
        </w:rPr>
        <w:t>.</w:t>
      </w:r>
    </w:p>
    <w:p w14:paraId="71543B74" w14:textId="77777777" w:rsidR="001331DF" w:rsidRPr="00D222B3" w:rsidRDefault="001331DF" w:rsidP="001331DF">
      <w:pPr>
        <w:rPr>
          <w:sz w:val="16"/>
        </w:rPr>
      </w:pPr>
      <w:r w:rsidRPr="00D222B3">
        <w:rPr>
          <w:sz w:val="16"/>
        </w:rPr>
        <w:t>Not every illegal walkout ends well for workers. When air traffic controllers went on strike in 1981, President Ronald Reagan fired 11,345 controllers and rallied the public against their union, the Professional Air Traffic Controllers Organization, emphasizing that every controller had taken a no-strike pledge upon being hired. Reagan also lambasted the union for rejecting the 11 percent raise his administration was offering, about twice what other federal employees had received at the time.</w:t>
      </w:r>
    </w:p>
    <w:p w14:paraId="4779BDDD" w14:textId="77777777" w:rsidR="001331DF" w:rsidRDefault="001331DF" w:rsidP="001331DF">
      <w:pPr>
        <w:rPr>
          <w:rStyle w:val="Emphasis"/>
        </w:rPr>
      </w:pPr>
      <w:r w:rsidRPr="00D222B3">
        <w:rPr>
          <w:sz w:val="16"/>
        </w:rPr>
        <w:t xml:space="preserve">With the end of the Arizona teachers’ walkout last Thursday, there are rumblings about which state might be next. In North Carolina, educators are angry that teacher salaries and per-pupil spending have not kept up with inflation. Even though teacher strikes are illegal in North Carolina, teachers there say they will walk out next Wednesday, the day that the state legislature opens. Lawmakers should take them seriously. Teachers have so far managed to win gains and skirt the law without any penalty because public opinion — and </w:t>
      </w:r>
      <w:r w:rsidRPr="00D222B3">
        <w:rPr>
          <w:u w:val="single"/>
        </w:rPr>
        <w:t xml:space="preserve">a lot of </w:t>
      </w:r>
      <w:r w:rsidRPr="00063A61">
        <w:rPr>
          <w:highlight w:val="green"/>
          <w:u w:val="single"/>
        </w:rPr>
        <w:t>history</w:t>
      </w:r>
      <w:r w:rsidRPr="00D222B3">
        <w:rPr>
          <w:u w:val="single"/>
        </w:rPr>
        <w:t xml:space="preserve"> — seems to be </w:t>
      </w:r>
      <w:r w:rsidRPr="00063A61">
        <w:rPr>
          <w:rStyle w:val="Emphasis"/>
          <w:highlight w:val="green"/>
        </w:rPr>
        <w:t>on their side.</w:t>
      </w:r>
    </w:p>
    <w:p w14:paraId="2F187604" w14:textId="77777777" w:rsidR="001331DF" w:rsidRPr="001331DF" w:rsidRDefault="001331DF" w:rsidP="001331DF"/>
    <w:sectPr w:rsidR="001331DF" w:rsidRPr="001331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D427B9"/>
    <w:multiLevelType w:val="hybridMultilevel"/>
    <w:tmpl w:val="13261EB6"/>
    <w:lvl w:ilvl="0" w:tplc="24064BB6">
      <w:start w:val="1"/>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142180"/>
    <w:multiLevelType w:val="hybridMultilevel"/>
    <w:tmpl w:val="C3508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FA09CF"/>
    <w:multiLevelType w:val="hybridMultilevel"/>
    <w:tmpl w:val="EC54F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5D28E6"/>
    <w:multiLevelType w:val="hybridMultilevel"/>
    <w:tmpl w:val="D324A4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E314874"/>
    <w:multiLevelType w:val="hybridMultilevel"/>
    <w:tmpl w:val="DC9623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280120F"/>
    <w:multiLevelType w:val="hybridMultilevel"/>
    <w:tmpl w:val="E7A65A74"/>
    <w:lvl w:ilvl="0" w:tplc="9752C4A0">
      <w:start w:val="20"/>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A27520"/>
    <w:multiLevelType w:val="hybridMultilevel"/>
    <w:tmpl w:val="F3128DE8"/>
    <w:lvl w:ilvl="0" w:tplc="E44CDF6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F26125"/>
    <w:multiLevelType w:val="hybridMultilevel"/>
    <w:tmpl w:val="7512D8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0477308"/>
    <w:multiLevelType w:val="hybridMultilevel"/>
    <w:tmpl w:val="67F49666"/>
    <w:lvl w:ilvl="0" w:tplc="2C807BEA">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EF11727"/>
    <w:multiLevelType w:val="hybridMultilevel"/>
    <w:tmpl w:val="29A4F1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FCC6233"/>
    <w:multiLevelType w:val="hybridMultilevel"/>
    <w:tmpl w:val="33C68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A367032"/>
    <w:multiLevelType w:val="hybridMultilevel"/>
    <w:tmpl w:val="9E581D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2"/>
  </w:num>
  <w:num w:numId="13">
    <w:abstractNumId w:val="13"/>
  </w:num>
  <w:num w:numId="14">
    <w:abstractNumId w:val="20"/>
  </w:num>
  <w:num w:numId="15">
    <w:abstractNumId w:val="14"/>
  </w:num>
  <w:num w:numId="16">
    <w:abstractNumId w:val="21"/>
  </w:num>
  <w:num w:numId="17">
    <w:abstractNumId w:val="17"/>
  </w:num>
  <w:num w:numId="18">
    <w:abstractNumId w:val="18"/>
  </w:num>
  <w:num w:numId="19">
    <w:abstractNumId w:val="15"/>
  </w:num>
  <w:num w:numId="20">
    <w:abstractNumId w:val="19"/>
  </w:num>
  <w:num w:numId="21">
    <w:abstractNumId w:val="22"/>
  </w:num>
  <w:num w:numId="22">
    <w:abstractNumId w:val="10"/>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37D3E"/>
    <w:rsid w:val="00004CB2"/>
    <w:rsid w:val="000139A3"/>
    <w:rsid w:val="000252D6"/>
    <w:rsid w:val="00044597"/>
    <w:rsid w:val="00050F0B"/>
    <w:rsid w:val="000555B5"/>
    <w:rsid w:val="000833B3"/>
    <w:rsid w:val="0008487B"/>
    <w:rsid w:val="00097857"/>
    <w:rsid w:val="00100833"/>
    <w:rsid w:val="00104529"/>
    <w:rsid w:val="00105942"/>
    <w:rsid w:val="00107396"/>
    <w:rsid w:val="00110CD6"/>
    <w:rsid w:val="00113B79"/>
    <w:rsid w:val="00126A0D"/>
    <w:rsid w:val="001331DF"/>
    <w:rsid w:val="00144A4C"/>
    <w:rsid w:val="001461E6"/>
    <w:rsid w:val="00176AB0"/>
    <w:rsid w:val="00177B7D"/>
    <w:rsid w:val="0018322D"/>
    <w:rsid w:val="001922D4"/>
    <w:rsid w:val="001A2E8A"/>
    <w:rsid w:val="001A5547"/>
    <w:rsid w:val="001B5776"/>
    <w:rsid w:val="001C2C50"/>
    <w:rsid w:val="001C768D"/>
    <w:rsid w:val="001D342C"/>
    <w:rsid w:val="001E148F"/>
    <w:rsid w:val="001E527A"/>
    <w:rsid w:val="001F6817"/>
    <w:rsid w:val="001F78CE"/>
    <w:rsid w:val="002143C8"/>
    <w:rsid w:val="00237D3E"/>
    <w:rsid w:val="00244B18"/>
    <w:rsid w:val="00245000"/>
    <w:rsid w:val="00251FC7"/>
    <w:rsid w:val="00264773"/>
    <w:rsid w:val="00270485"/>
    <w:rsid w:val="00275E91"/>
    <w:rsid w:val="002855A7"/>
    <w:rsid w:val="00286E73"/>
    <w:rsid w:val="00292555"/>
    <w:rsid w:val="002B146A"/>
    <w:rsid w:val="002B5E17"/>
    <w:rsid w:val="002E4A7A"/>
    <w:rsid w:val="003019E9"/>
    <w:rsid w:val="003060B2"/>
    <w:rsid w:val="00315690"/>
    <w:rsid w:val="00316B75"/>
    <w:rsid w:val="00325646"/>
    <w:rsid w:val="00333B52"/>
    <w:rsid w:val="003460F2"/>
    <w:rsid w:val="00356F40"/>
    <w:rsid w:val="00363493"/>
    <w:rsid w:val="00380A4E"/>
    <w:rsid w:val="0038158C"/>
    <w:rsid w:val="0038545A"/>
    <w:rsid w:val="003902BA"/>
    <w:rsid w:val="003A09E2"/>
    <w:rsid w:val="003E1ADD"/>
    <w:rsid w:val="003E3F54"/>
    <w:rsid w:val="003E53BE"/>
    <w:rsid w:val="00407037"/>
    <w:rsid w:val="00426F35"/>
    <w:rsid w:val="00435D66"/>
    <w:rsid w:val="0045234B"/>
    <w:rsid w:val="004605D6"/>
    <w:rsid w:val="004A0FE3"/>
    <w:rsid w:val="004B2EDD"/>
    <w:rsid w:val="004B78A4"/>
    <w:rsid w:val="004C60E8"/>
    <w:rsid w:val="004D73F8"/>
    <w:rsid w:val="004E3579"/>
    <w:rsid w:val="004E728B"/>
    <w:rsid w:val="004F39E0"/>
    <w:rsid w:val="0050053F"/>
    <w:rsid w:val="00511547"/>
    <w:rsid w:val="00516985"/>
    <w:rsid w:val="00537BD5"/>
    <w:rsid w:val="005469AB"/>
    <w:rsid w:val="00555405"/>
    <w:rsid w:val="005607E4"/>
    <w:rsid w:val="0057268A"/>
    <w:rsid w:val="00586466"/>
    <w:rsid w:val="005B1A0E"/>
    <w:rsid w:val="005C5E93"/>
    <w:rsid w:val="005D2912"/>
    <w:rsid w:val="005F11D9"/>
    <w:rsid w:val="005F2280"/>
    <w:rsid w:val="00600D64"/>
    <w:rsid w:val="006065BD"/>
    <w:rsid w:val="00614ADC"/>
    <w:rsid w:val="00645FA9"/>
    <w:rsid w:val="00647866"/>
    <w:rsid w:val="006603C4"/>
    <w:rsid w:val="00665003"/>
    <w:rsid w:val="00675CF3"/>
    <w:rsid w:val="006A2AD0"/>
    <w:rsid w:val="006C2375"/>
    <w:rsid w:val="006D4ECC"/>
    <w:rsid w:val="006E309F"/>
    <w:rsid w:val="006E3A9E"/>
    <w:rsid w:val="007051FB"/>
    <w:rsid w:val="0070740E"/>
    <w:rsid w:val="00722258"/>
    <w:rsid w:val="007243E5"/>
    <w:rsid w:val="00725087"/>
    <w:rsid w:val="00744ADA"/>
    <w:rsid w:val="00766EA0"/>
    <w:rsid w:val="0077017D"/>
    <w:rsid w:val="007978FC"/>
    <w:rsid w:val="007A2226"/>
    <w:rsid w:val="007E3F38"/>
    <w:rsid w:val="007F5B66"/>
    <w:rsid w:val="00802343"/>
    <w:rsid w:val="00805F32"/>
    <w:rsid w:val="00810FF1"/>
    <w:rsid w:val="008113BA"/>
    <w:rsid w:val="00823A1C"/>
    <w:rsid w:val="00823F7F"/>
    <w:rsid w:val="00845B9D"/>
    <w:rsid w:val="008539AA"/>
    <w:rsid w:val="00860984"/>
    <w:rsid w:val="008964B6"/>
    <w:rsid w:val="008A5B6C"/>
    <w:rsid w:val="008A73F3"/>
    <w:rsid w:val="008B3ECB"/>
    <w:rsid w:val="008B4E85"/>
    <w:rsid w:val="008C1B2E"/>
    <w:rsid w:val="008C5B90"/>
    <w:rsid w:val="008D554B"/>
    <w:rsid w:val="008F06D4"/>
    <w:rsid w:val="008F26DB"/>
    <w:rsid w:val="00905A60"/>
    <w:rsid w:val="0091627E"/>
    <w:rsid w:val="00934962"/>
    <w:rsid w:val="00942843"/>
    <w:rsid w:val="009470A2"/>
    <w:rsid w:val="0097032B"/>
    <w:rsid w:val="0098021D"/>
    <w:rsid w:val="009B4017"/>
    <w:rsid w:val="009C59BB"/>
    <w:rsid w:val="009D2EAD"/>
    <w:rsid w:val="009D54B2"/>
    <w:rsid w:val="009E1922"/>
    <w:rsid w:val="009F7ED2"/>
    <w:rsid w:val="00A93661"/>
    <w:rsid w:val="00A95652"/>
    <w:rsid w:val="00AB7131"/>
    <w:rsid w:val="00AB793C"/>
    <w:rsid w:val="00AC0AB8"/>
    <w:rsid w:val="00AC0F92"/>
    <w:rsid w:val="00AD062F"/>
    <w:rsid w:val="00AE160A"/>
    <w:rsid w:val="00AF6308"/>
    <w:rsid w:val="00B25445"/>
    <w:rsid w:val="00B260E5"/>
    <w:rsid w:val="00B33C6D"/>
    <w:rsid w:val="00B35C84"/>
    <w:rsid w:val="00B44086"/>
    <w:rsid w:val="00B4508F"/>
    <w:rsid w:val="00B55AD5"/>
    <w:rsid w:val="00B55AE3"/>
    <w:rsid w:val="00B8057C"/>
    <w:rsid w:val="00B857B1"/>
    <w:rsid w:val="00B907E3"/>
    <w:rsid w:val="00BA2CD3"/>
    <w:rsid w:val="00BC22FA"/>
    <w:rsid w:val="00BD6238"/>
    <w:rsid w:val="00BE664E"/>
    <w:rsid w:val="00BF593B"/>
    <w:rsid w:val="00BF773A"/>
    <w:rsid w:val="00BF7E81"/>
    <w:rsid w:val="00C13773"/>
    <w:rsid w:val="00C17382"/>
    <w:rsid w:val="00C17CC8"/>
    <w:rsid w:val="00C47C90"/>
    <w:rsid w:val="00C76E88"/>
    <w:rsid w:val="00C83417"/>
    <w:rsid w:val="00C9604F"/>
    <w:rsid w:val="00CA19AA"/>
    <w:rsid w:val="00CA4A7D"/>
    <w:rsid w:val="00CA7B6F"/>
    <w:rsid w:val="00CC5298"/>
    <w:rsid w:val="00CD736E"/>
    <w:rsid w:val="00CD798D"/>
    <w:rsid w:val="00CE161E"/>
    <w:rsid w:val="00CF59A8"/>
    <w:rsid w:val="00CF7F46"/>
    <w:rsid w:val="00D307BC"/>
    <w:rsid w:val="00D325A9"/>
    <w:rsid w:val="00D36A8A"/>
    <w:rsid w:val="00D53DA8"/>
    <w:rsid w:val="00D5591B"/>
    <w:rsid w:val="00D613C7"/>
    <w:rsid w:val="00D61409"/>
    <w:rsid w:val="00D6691E"/>
    <w:rsid w:val="00D71170"/>
    <w:rsid w:val="00D86C5B"/>
    <w:rsid w:val="00DA10CA"/>
    <w:rsid w:val="00DA1C92"/>
    <w:rsid w:val="00DA25D4"/>
    <w:rsid w:val="00DA33B0"/>
    <w:rsid w:val="00DA3507"/>
    <w:rsid w:val="00DA6538"/>
    <w:rsid w:val="00DB7BF6"/>
    <w:rsid w:val="00DF6564"/>
    <w:rsid w:val="00DF6AE8"/>
    <w:rsid w:val="00E00158"/>
    <w:rsid w:val="00E14C95"/>
    <w:rsid w:val="00E15E75"/>
    <w:rsid w:val="00E342C5"/>
    <w:rsid w:val="00E5262C"/>
    <w:rsid w:val="00E5430C"/>
    <w:rsid w:val="00E70677"/>
    <w:rsid w:val="00EC005C"/>
    <w:rsid w:val="00EC14ED"/>
    <w:rsid w:val="00EC26A8"/>
    <w:rsid w:val="00EC421B"/>
    <w:rsid w:val="00EC7DC4"/>
    <w:rsid w:val="00ED30CF"/>
    <w:rsid w:val="00ED4F2F"/>
    <w:rsid w:val="00EE6E33"/>
    <w:rsid w:val="00F176EF"/>
    <w:rsid w:val="00F45E10"/>
    <w:rsid w:val="00F54343"/>
    <w:rsid w:val="00F57528"/>
    <w:rsid w:val="00F6364A"/>
    <w:rsid w:val="00F6594B"/>
    <w:rsid w:val="00F73F4D"/>
    <w:rsid w:val="00F75AA8"/>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65BF7"/>
  <w15:chartTrackingRefBased/>
  <w15:docId w15:val="{CBB9C1BA-6CA6-402D-B6E5-0E0BF3E2C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8545A"/>
    <w:rPr>
      <w:rFonts w:ascii="Calibri" w:hAnsi="Calibri"/>
    </w:rPr>
  </w:style>
  <w:style w:type="paragraph" w:styleId="Heading1">
    <w:name w:val="heading 1"/>
    <w:aliases w:val="Pocket"/>
    <w:basedOn w:val="Normal"/>
    <w:next w:val="Normal"/>
    <w:link w:val="Heading1Char"/>
    <w:qFormat/>
    <w:rsid w:val="0038545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38545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38545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ta,t"/>
    <w:basedOn w:val="Normal"/>
    <w:next w:val="Normal"/>
    <w:link w:val="Heading4Char"/>
    <w:uiPriority w:val="3"/>
    <w:unhideWhenUsed/>
    <w:qFormat/>
    <w:rsid w:val="0038545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8545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8545A"/>
  </w:style>
  <w:style w:type="character" w:customStyle="1" w:styleId="Heading1Char">
    <w:name w:val="Heading 1 Char"/>
    <w:aliases w:val="Pocket Char"/>
    <w:basedOn w:val="DefaultParagraphFont"/>
    <w:link w:val="Heading1"/>
    <w:rsid w:val="0038545A"/>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38545A"/>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Heading 3 Char Char1 Char"/>
    <w:basedOn w:val="DefaultParagraphFont"/>
    <w:link w:val="Heading3"/>
    <w:uiPriority w:val="2"/>
    <w:rsid w:val="0038545A"/>
    <w:rPr>
      <w:rFonts w:ascii="Calibri" w:eastAsiaTheme="majorEastAsia" w:hAnsi="Calibri" w:cstheme="majorBidi"/>
      <w:b/>
      <w:sz w:val="32"/>
      <w:szCs w:val="24"/>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ta Char"/>
    <w:basedOn w:val="DefaultParagraphFont"/>
    <w:link w:val="Heading4"/>
    <w:uiPriority w:val="3"/>
    <w:rsid w:val="0038545A"/>
    <w:rPr>
      <w:rFonts w:ascii="Calibri" w:eastAsiaTheme="majorEastAsia" w:hAnsi="Calibri" w:cstheme="majorBidi"/>
      <w:b/>
      <w:iCs/>
      <w:sz w:val="26"/>
    </w:rPr>
  </w:style>
  <w:style w:type="character" w:styleId="Emphasis">
    <w:name w:val="Emphasis"/>
    <w:aliases w:val="Minimized,Highlighted,Evidence,minimized,tag2,Size 10,emphasis in card,CD Card,ED - Tag,emphasis,Emphasis!!,small,Bold Underline,Qualifications,normal card text,Shrunk,qualifications in card,qualifications,bold underline,Style1,Box,s,/,Debate"/>
    <w:basedOn w:val="DefaultParagraphFont"/>
    <w:link w:val="Emphasis1"/>
    <w:uiPriority w:val="7"/>
    <w:qFormat/>
    <w:rsid w:val="0038545A"/>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8545A"/>
    <w:rPr>
      <w:b/>
      <w:bCs/>
      <w:sz w:val="26"/>
      <w:u w:val="none"/>
    </w:rPr>
  </w:style>
  <w:style w:type="character" w:customStyle="1" w:styleId="StyleUnderline">
    <w:name w:val="Style Underline"/>
    <w:aliases w:val="Intense Emphasis,Underline,Style Bold Underline,apple-style-span + 6 pt,Kern at 16 pt,Style,Bold,Intense Emphasis1,Intense Emphasis2,HHeading 3 + 12 pt,Cards + Font: 12 pt Char,Intense Emphasis11,ci,c,B,Intense Emphasis3,Underline Char,S"/>
    <w:basedOn w:val="DefaultParagraphFont"/>
    <w:uiPriority w:val="6"/>
    <w:qFormat/>
    <w:rsid w:val="0038545A"/>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38545A"/>
    <w:rPr>
      <w:color w:val="auto"/>
      <w:u w:val="none"/>
    </w:rPr>
  </w:style>
  <w:style w:type="character" w:styleId="FollowedHyperlink">
    <w:name w:val="FollowedHyperlink"/>
    <w:basedOn w:val="DefaultParagraphFont"/>
    <w:uiPriority w:val="99"/>
    <w:semiHidden/>
    <w:unhideWhenUsed/>
    <w:rsid w:val="0038545A"/>
    <w:rPr>
      <w:color w:val="auto"/>
      <w:u w:val="none"/>
    </w:rPr>
  </w:style>
  <w:style w:type="paragraph" w:customStyle="1" w:styleId="Emphasis1">
    <w:name w:val="Emphasis1"/>
    <w:basedOn w:val="Normal"/>
    <w:link w:val="Emphasis"/>
    <w:autoRedefine/>
    <w:uiPriority w:val="7"/>
    <w:qFormat/>
    <w:rsid w:val="00237D3E"/>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Colorful List - Accent 11"/>
    <w:basedOn w:val="Normal"/>
    <w:uiPriority w:val="99"/>
    <w:unhideWhenUsed/>
    <w:qFormat/>
    <w:rsid w:val="00237D3E"/>
    <w:pPr>
      <w:ind w:left="720"/>
      <w:contextualSpacing/>
    </w:pPr>
  </w:style>
  <w:style w:type="paragraph" w:styleId="NormalWeb">
    <w:name w:val="Normal (Web)"/>
    <w:basedOn w:val="Normal"/>
    <w:uiPriority w:val="99"/>
    <w:unhideWhenUsed/>
    <w:rsid w:val="00237D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237D3E"/>
  </w:style>
  <w:style w:type="character" w:customStyle="1" w:styleId="eop">
    <w:name w:val="eop"/>
    <w:basedOn w:val="DefaultParagraphFont"/>
    <w:rsid w:val="00237D3E"/>
  </w:style>
  <w:style w:type="paragraph" w:customStyle="1" w:styleId="paragraph">
    <w:name w:val="paragraph"/>
    <w:basedOn w:val="Normal"/>
    <w:rsid w:val="00237D3E"/>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Very Small Text,card"/>
    <w:basedOn w:val="Heading1"/>
    <w:link w:val="Hyperlink"/>
    <w:autoRedefine/>
    <w:uiPriority w:val="99"/>
    <w:qFormat/>
    <w:rsid w:val="00237D3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237D3E"/>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rFonts w:eastAsiaTheme="minorEastAsia"/>
      <w:b/>
      <w:iCs/>
      <w:szCs w:val="24"/>
      <w:u w:val="single"/>
    </w:rPr>
  </w:style>
  <w:style w:type="character" w:styleId="UnresolvedMention">
    <w:name w:val="Unresolved Mention"/>
    <w:basedOn w:val="DefaultParagraphFont"/>
    <w:uiPriority w:val="99"/>
    <w:semiHidden/>
    <w:unhideWhenUsed/>
    <w:rsid w:val="00237D3E"/>
    <w:rPr>
      <w:color w:val="605E5C"/>
      <w:shd w:val="clear" w:color="auto" w:fill="E1DFDD"/>
    </w:rPr>
  </w:style>
  <w:style w:type="character" w:customStyle="1" w:styleId="LinedDown">
    <w:name w:val="Lined Down"/>
    <w:qFormat/>
    <w:rsid w:val="00237D3E"/>
    <w:rPr>
      <w:rFonts w:cs="Times New Roman"/>
      <w:b w:val="0"/>
      <w:bCs w:val="0"/>
      <w:i w:val="0"/>
      <w:iCs w:val="0"/>
      <w:color w:val="000000"/>
      <w:sz w:val="12"/>
      <w:szCs w:val="12"/>
      <w:u w:val="none"/>
    </w:rPr>
  </w:style>
  <w:style w:type="character" w:styleId="Strong">
    <w:name w:val="Strong"/>
    <w:basedOn w:val="DefaultParagraphFont"/>
    <w:uiPriority w:val="22"/>
    <w:qFormat/>
    <w:rsid w:val="00B260E5"/>
    <w:rPr>
      <w:b/>
      <w:bC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1E148F"/>
    <w:pPr>
      <w:spacing w:after="0" w:line="240" w:lineRule="auto"/>
    </w:pPr>
    <w:rPr>
      <w:rFonts w:eastAsiaTheme="minorEastAsia"/>
      <w:szCs w:val="24"/>
      <w:u w:val="single"/>
    </w:rPr>
  </w:style>
  <w:style w:type="character" w:customStyle="1" w:styleId="StyleDate">
    <w:name w:val="Style Date"/>
    <w:aliases w:val="Author"/>
    <w:basedOn w:val="DefaultParagraphFont"/>
    <w:uiPriority w:val="1"/>
    <w:qFormat/>
    <w:rsid w:val="00805F32"/>
    <w:rPr>
      <w:rFonts w:ascii="Georgia" w:hAnsi="Georgia"/>
      <w:b/>
      <w:sz w:val="24"/>
      <w:u w:val="single"/>
    </w:rPr>
  </w:style>
  <w:style w:type="character" w:customStyle="1" w:styleId="underline">
    <w:name w:val="underline"/>
    <w:basedOn w:val="DefaultParagraphFont"/>
    <w:qFormat/>
    <w:rsid w:val="00805F32"/>
    <w:rPr>
      <w:b/>
      <w:u w:val="single"/>
    </w:rPr>
  </w:style>
  <w:style w:type="character" w:customStyle="1" w:styleId="m5577519854659992616gmail-styleunderline">
    <w:name w:val="m_5577519854659992616gmail-styleunderline"/>
    <w:basedOn w:val="DefaultParagraphFont"/>
    <w:rsid w:val="00805F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stor.org/stable/j.ctt1ddr7nv.%20Accessed%2019%20Sept.%202020" TargetMode="External"/><Relationship Id="rId3" Type="http://schemas.openxmlformats.org/officeDocument/2006/relationships/styles" Target="styles.xml"/><Relationship Id="rId7" Type="http://schemas.openxmlformats.org/officeDocument/2006/relationships/hyperlink" Target="http://www.jstor.org/stable/j.ctt1ddr7nv.%20Accessed%2019%20Sept.%202020"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legis.la.gov/legis/Glossary.aspx"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nytimes.com/2018/05/09/opinion/teacher-strikes-illegal-arizona-carolina.html" TargetMode="External"/><Relationship Id="rId4" Type="http://schemas.openxmlformats.org/officeDocument/2006/relationships/settings" Target="settings.xml"/><Relationship Id="rId9" Type="http://schemas.openxmlformats.org/officeDocument/2006/relationships/hyperlink" Target="https://news.yahoo.com/strikes-are-contagious-wave-of-labor-unrest-signals-crisis-in-tight-jobs-market-135052770.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lf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265</TotalTime>
  <Pages>1</Pages>
  <Words>12801</Words>
  <Characters>72972</Characters>
  <Application>Microsoft Office Word</Application>
  <DocSecurity>0</DocSecurity>
  <Lines>608</Lines>
  <Paragraphs>171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dc:creator>
  <cp:keywords>5.1.1</cp:keywords>
  <dc:description/>
  <cp:lastModifiedBy>Amy Tian</cp:lastModifiedBy>
  <cp:revision>127</cp:revision>
  <dcterms:created xsi:type="dcterms:W3CDTF">2021-06-24T20:38:00Z</dcterms:created>
  <dcterms:modified xsi:type="dcterms:W3CDTF">2021-12-03T21:42:00Z</dcterms:modified>
</cp:coreProperties>
</file>