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09DF77" w14:textId="335622A7" w:rsidR="009171B2" w:rsidRPr="00055D07" w:rsidRDefault="005E379D" w:rsidP="005E379D">
      <w:pPr>
        <w:pStyle w:val="Heading1"/>
        <w:rPr>
          <w:rFonts w:asciiTheme="majorHAnsi" w:hAnsiTheme="majorHAnsi" w:cstheme="majorHAnsi"/>
        </w:rPr>
      </w:pPr>
      <w:r w:rsidRPr="00055D07">
        <w:rPr>
          <w:rFonts w:asciiTheme="majorHAnsi" w:hAnsiTheme="majorHAnsi" w:cstheme="majorHAnsi"/>
        </w:rPr>
        <w:t>1NC</w:t>
      </w:r>
    </w:p>
    <w:p w14:paraId="0A7C32DE" w14:textId="36F031EA" w:rsidR="002566F3" w:rsidRPr="00055D07" w:rsidRDefault="002566F3" w:rsidP="002566F3">
      <w:pPr>
        <w:rPr>
          <w:rFonts w:asciiTheme="majorHAnsi" w:hAnsiTheme="majorHAnsi" w:cstheme="majorHAnsi"/>
        </w:rPr>
      </w:pPr>
      <w:r w:rsidRPr="00055D07">
        <w:rPr>
          <w:rFonts w:asciiTheme="majorHAnsi" w:hAnsiTheme="majorHAnsi" w:cstheme="majorHAnsi"/>
        </w:rPr>
        <w:t xml:space="preserve">TW - </w:t>
      </w:r>
    </w:p>
    <w:p w14:paraId="1F8758A4" w14:textId="578A94CC" w:rsidR="005E379D" w:rsidRPr="00055D07" w:rsidRDefault="005E379D" w:rsidP="005E379D">
      <w:pPr>
        <w:pStyle w:val="Heading2"/>
        <w:rPr>
          <w:rFonts w:asciiTheme="majorHAnsi" w:hAnsiTheme="majorHAnsi" w:cstheme="majorHAnsi"/>
        </w:rPr>
      </w:pPr>
      <w:r w:rsidRPr="00055D07">
        <w:rPr>
          <w:rFonts w:asciiTheme="majorHAnsi" w:hAnsiTheme="majorHAnsi" w:cstheme="majorHAnsi"/>
        </w:rPr>
        <w:lastRenderedPageBreak/>
        <w:t>1</w:t>
      </w:r>
    </w:p>
    <w:p w14:paraId="7A7B39C3" w14:textId="41A5D850" w:rsidR="005E379D" w:rsidRPr="00055D07" w:rsidRDefault="005E379D" w:rsidP="005E379D">
      <w:pPr>
        <w:pStyle w:val="Heading3"/>
        <w:rPr>
          <w:rFonts w:asciiTheme="majorHAnsi" w:hAnsiTheme="majorHAnsi" w:cstheme="majorHAnsi"/>
        </w:rPr>
      </w:pPr>
      <w:r w:rsidRPr="00055D07">
        <w:rPr>
          <w:rFonts w:asciiTheme="majorHAnsi" w:hAnsiTheme="majorHAnsi" w:cstheme="majorHAnsi"/>
        </w:rPr>
        <w:lastRenderedPageBreak/>
        <w:t>OFF</w:t>
      </w:r>
    </w:p>
    <w:p w14:paraId="493AE38F" w14:textId="77777777" w:rsidR="000B5CFC" w:rsidRPr="00055D07" w:rsidRDefault="000B5CFC" w:rsidP="000B5CFC">
      <w:pPr>
        <w:pStyle w:val="Heading4"/>
        <w:rPr>
          <w:rFonts w:asciiTheme="majorHAnsi" w:hAnsiTheme="majorHAnsi" w:cstheme="majorHAnsi"/>
        </w:rPr>
      </w:pPr>
      <w:r w:rsidRPr="00055D07">
        <w:rPr>
          <w:rFonts w:asciiTheme="majorHAnsi" w:hAnsiTheme="majorHAnsi" w:cstheme="majorHAnsi"/>
        </w:rPr>
        <w:t xml:space="preserve">Interpretation: the affirmative must only defend that the appropriation of space by </w:t>
      </w:r>
      <w:r w:rsidRPr="00055D07">
        <w:rPr>
          <w:rFonts w:asciiTheme="majorHAnsi" w:hAnsiTheme="majorHAnsi" w:cstheme="majorHAnsi"/>
          <w:u w:val="single"/>
        </w:rPr>
        <w:t>private</w:t>
      </w:r>
      <w:r w:rsidRPr="00055D07">
        <w:rPr>
          <w:rFonts w:asciiTheme="majorHAnsi" w:hAnsiTheme="majorHAnsi" w:cstheme="majorHAnsi"/>
        </w:rPr>
        <w:t xml:space="preserve"> entities is unjust.</w:t>
      </w:r>
    </w:p>
    <w:p w14:paraId="7338C2C2" w14:textId="0E3E4977" w:rsidR="000B5CFC" w:rsidRPr="00055D07" w:rsidRDefault="000B5CFC" w:rsidP="000B5CFC">
      <w:pPr>
        <w:pStyle w:val="Heading4"/>
        <w:rPr>
          <w:rFonts w:asciiTheme="majorHAnsi" w:hAnsiTheme="majorHAnsi" w:cstheme="majorHAnsi"/>
        </w:rPr>
      </w:pPr>
      <w:r w:rsidRPr="00055D07">
        <w:rPr>
          <w:rFonts w:asciiTheme="majorHAnsi" w:hAnsiTheme="majorHAnsi" w:cstheme="majorHAnsi"/>
        </w:rPr>
        <w:t xml:space="preserve">Violation – </w:t>
      </w:r>
      <w:r w:rsidRPr="00055D07">
        <w:rPr>
          <w:rFonts w:asciiTheme="majorHAnsi" w:hAnsiTheme="majorHAnsi" w:cstheme="majorHAnsi"/>
        </w:rPr>
        <w:t>China's "private" sector companies aren't private</w:t>
      </w:r>
    </w:p>
    <w:p w14:paraId="63947633" w14:textId="77777777" w:rsidR="000B5CFC" w:rsidRPr="00055D07" w:rsidRDefault="000B5CFC" w:rsidP="000B5CFC">
      <w:pPr>
        <w:rPr>
          <w:rFonts w:asciiTheme="majorHAnsi" w:hAnsiTheme="majorHAnsi" w:cstheme="majorHAnsi"/>
        </w:rPr>
      </w:pPr>
      <w:r w:rsidRPr="00055D07">
        <w:rPr>
          <w:rStyle w:val="Style13ptBold"/>
          <w:rFonts w:asciiTheme="majorHAnsi" w:hAnsiTheme="majorHAnsi" w:cstheme="majorHAnsi"/>
        </w:rPr>
        <w:t>Olson 20</w:t>
      </w:r>
      <w:r w:rsidRPr="00055D07">
        <w:rPr>
          <w:rFonts w:asciiTheme="majorHAnsi" w:hAnsiTheme="majorHAnsi" w:cstheme="majorHAnsi"/>
        </w:rPr>
        <w:t xml:space="preserve"> [Stephen Olson, research fellow at the Hinrich Foundation. "Are Private Chinese Companies Really Private?" The Diplomat, 9-30-2020, accessed 1-14-2022, https://thediplomat.com/2020/09/are-private-chinese-companies-really-private/] HWIC</w:t>
      </w:r>
    </w:p>
    <w:p w14:paraId="518767C1" w14:textId="77777777" w:rsidR="000B5CFC" w:rsidRPr="00055D07" w:rsidRDefault="000B5CFC" w:rsidP="000B5CFC">
      <w:pPr>
        <w:rPr>
          <w:rFonts w:asciiTheme="majorHAnsi" w:hAnsiTheme="majorHAnsi" w:cstheme="majorHAnsi"/>
        </w:rPr>
      </w:pPr>
      <w:r w:rsidRPr="00055D07">
        <w:rPr>
          <w:rFonts w:asciiTheme="majorHAnsi" w:hAnsiTheme="majorHAnsi" w:cstheme="majorHAnsi"/>
        </w:rPr>
        <w:t xml:space="preserve">China has often been criticized for a lack of transparency, especially </w:t>
      </w:r>
      <w:proofErr w:type="gramStart"/>
      <w:r w:rsidRPr="00055D07">
        <w:rPr>
          <w:rFonts w:asciiTheme="majorHAnsi" w:hAnsiTheme="majorHAnsi" w:cstheme="majorHAnsi"/>
        </w:rPr>
        <w:t>with regard to</w:t>
      </w:r>
      <w:proofErr w:type="gramEnd"/>
      <w:r w:rsidRPr="00055D07">
        <w:rPr>
          <w:rFonts w:asciiTheme="majorHAnsi" w:hAnsiTheme="majorHAnsi" w:cstheme="majorHAnsi"/>
        </w:rPr>
        <w:t xml:space="preserve"> its economic and trade policies. While in many cases these criticisms are valid, it belies the fact that in other instances, China is remarkably open and transparent about its intentions and ambitions. </w:t>
      </w:r>
    </w:p>
    <w:p w14:paraId="52A44029" w14:textId="77777777" w:rsidR="000B5CFC" w:rsidRPr="00055D07" w:rsidRDefault="000B5CFC" w:rsidP="000B5CFC">
      <w:pPr>
        <w:rPr>
          <w:rFonts w:asciiTheme="majorHAnsi" w:hAnsiTheme="majorHAnsi" w:cstheme="majorHAnsi"/>
        </w:rPr>
      </w:pPr>
      <w:r w:rsidRPr="00055D07">
        <w:rPr>
          <w:rFonts w:asciiTheme="majorHAnsi" w:hAnsiTheme="majorHAnsi" w:cstheme="majorHAnsi"/>
        </w:rPr>
        <w:t xml:space="preserve">Such is the case with China’s “Opinion on Strengthening the United Front Work of the Private Economy in the New Era,” recently released by the Central Committee of the Chinese Communist Party (and further elaborated on by President Xi Jinping himself). This document tells us in no uncertain terms that </w:t>
      </w:r>
      <w:r w:rsidRPr="00055D07">
        <w:rPr>
          <w:rStyle w:val="StyleUnderline"/>
          <w:rFonts w:asciiTheme="majorHAnsi" w:hAnsiTheme="majorHAnsi" w:cstheme="majorHAnsi"/>
          <w:highlight w:val="green"/>
        </w:rPr>
        <w:t>Chinese private companies</w:t>
      </w:r>
      <w:r w:rsidRPr="00055D07">
        <w:rPr>
          <w:rStyle w:val="StyleUnderline"/>
          <w:rFonts w:asciiTheme="majorHAnsi" w:hAnsiTheme="majorHAnsi" w:cstheme="majorHAnsi"/>
        </w:rPr>
        <w:t xml:space="preserve"> </w:t>
      </w:r>
      <w:r w:rsidRPr="00055D07">
        <w:rPr>
          <w:rStyle w:val="StyleUnderline"/>
          <w:rFonts w:asciiTheme="majorHAnsi" w:hAnsiTheme="majorHAnsi" w:cstheme="majorHAnsi"/>
          <w:highlight w:val="green"/>
        </w:rPr>
        <w:t>will be</w:t>
      </w:r>
      <w:r w:rsidRPr="00055D07">
        <w:rPr>
          <w:rStyle w:val="StyleUnderline"/>
          <w:rFonts w:asciiTheme="majorHAnsi" w:hAnsiTheme="majorHAnsi" w:cstheme="majorHAnsi"/>
        </w:rPr>
        <w:t xml:space="preserve"> increasingly </w:t>
      </w:r>
      <w:r w:rsidRPr="00055D07">
        <w:rPr>
          <w:rStyle w:val="StyleUnderline"/>
          <w:rFonts w:asciiTheme="majorHAnsi" w:hAnsiTheme="majorHAnsi" w:cstheme="majorHAnsi"/>
          <w:highlight w:val="green"/>
        </w:rPr>
        <w:t>called upon to conduct</w:t>
      </w:r>
      <w:r w:rsidRPr="00055D07">
        <w:rPr>
          <w:rStyle w:val="StyleUnderline"/>
          <w:rFonts w:asciiTheme="majorHAnsi" w:hAnsiTheme="majorHAnsi" w:cstheme="majorHAnsi"/>
        </w:rPr>
        <w:t xml:space="preserve"> their </w:t>
      </w:r>
      <w:r w:rsidRPr="00055D07">
        <w:rPr>
          <w:rStyle w:val="StyleUnderline"/>
          <w:rFonts w:asciiTheme="majorHAnsi" w:hAnsiTheme="majorHAnsi" w:cstheme="majorHAnsi"/>
          <w:highlight w:val="green"/>
        </w:rPr>
        <w:t>operations in tight coordination with governmental policy</w:t>
      </w:r>
      <w:r w:rsidRPr="00055D07">
        <w:rPr>
          <w:rStyle w:val="StyleUnderline"/>
          <w:rFonts w:asciiTheme="majorHAnsi" w:hAnsiTheme="majorHAnsi" w:cstheme="majorHAnsi"/>
        </w:rPr>
        <w:t xml:space="preserve"> objectives and ideologies</w:t>
      </w:r>
      <w:r w:rsidRPr="00055D07">
        <w:rPr>
          <w:rFonts w:asciiTheme="majorHAnsi" w:hAnsiTheme="majorHAnsi" w:cstheme="majorHAnsi"/>
        </w:rPr>
        <w:t>. The rest of the world should take note.</w:t>
      </w:r>
    </w:p>
    <w:p w14:paraId="023E5810" w14:textId="77777777" w:rsidR="000B5CFC" w:rsidRPr="00055D07" w:rsidRDefault="000B5CFC" w:rsidP="000B5CFC">
      <w:pPr>
        <w:rPr>
          <w:rFonts w:asciiTheme="majorHAnsi" w:hAnsiTheme="majorHAnsi" w:cstheme="majorHAnsi"/>
        </w:rPr>
      </w:pPr>
      <w:r w:rsidRPr="00055D07">
        <w:rPr>
          <w:rFonts w:asciiTheme="majorHAnsi" w:hAnsiTheme="majorHAnsi" w:cstheme="majorHAnsi"/>
        </w:rPr>
        <w:t>A Different Vision of “Private” Business</w:t>
      </w:r>
    </w:p>
    <w:p w14:paraId="2CC51842" w14:textId="77777777" w:rsidR="000B5CFC" w:rsidRPr="00055D07" w:rsidRDefault="000B5CFC" w:rsidP="000B5CFC">
      <w:pPr>
        <w:rPr>
          <w:rFonts w:asciiTheme="majorHAnsi" w:hAnsiTheme="majorHAnsi" w:cstheme="majorHAnsi"/>
        </w:rPr>
      </w:pPr>
      <w:r w:rsidRPr="00055D07">
        <w:rPr>
          <w:rStyle w:val="StyleUnderline"/>
          <w:rFonts w:asciiTheme="majorHAnsi" w:hAnsiTheme="majorHAnsi" w:cstheme="majorHAnsi"/>
        </w:rPr>
        <w:t xml:space="preserve">The 5,000 word “opinion” aims to ratchet-up the role and influence of the CCP within the private sector in order “to better focus the wisdom and strength of the private businesspeople on the goal and mission to realize the great rejuvenation of the Chinese nation.” </w:t>
      </w:r>
      <w:r w:rsidRPr="00055D07">
        <w:rPr>
          <w:rStyle w:val="StyleUnderline"/>
          <w:rFonts w:asciiTheme="majorHAnsi" w:hAnsiTheme="majorHAnsi" w:cstheme="majorHAnsi"/>
          <w:highlight w:val="green"/>
        </w:rPr>
        <w:t>The objective is to establish a “united front” between business and government</w:t>
      </w:r>
      <w:r w:rsidRPr="00055D07">
        <w:rPr>
          <w:rFonts w:asciiTheme="majorHAnsi" w:hAnsiTheme="majorHAnsi" w:cstheme="majorHAnsi"/>
        </w:rPr>
        <w:t xml:space="preserve"> and facilitate the “enhancement of the party’s leadership over the private economy.” According to the plan, </w:t>
      </w:r>
      <w:r w:rsidRPr="00055D07">
        <w:rPr>
          <w:rStyle w:val="StyleUnderline"/>
          <w:rFonts w:asciiTheme="majorHAnsi" w:hAnsiTheme="majorHAnsi" w:cstheme="majorHAnsi"/>
        </w:rPr>
        <w:t>“</w:t>
      </w:r>
      <w:r w:rsidRPr="00055D07">
        <w:rPr>
          <w:rStyle w:val="StyleUnderline"/>
          <w:rFonts w:asciiTheme="majorHAnsi" w:hAnsiTheme="majorHAnsi" w:cstheme="majorHAnsi"/>
          <w:highlight w:val="green"/>
        </w:rPr>
        <w:t>private economic figures are to be more closely united around the party</w:t>
      </w:r>
      <w:r w:rsidRPr="00055D07">
        <w:rPr>
          <w:rStyle w:val="StyleUnderline"/>
          <w:rFonts w:asciiTheme="majorHAnsi" w:hAnsiTheme="majorHAnsi" w:cstheme="majorHAnsi"/>
        </w:rPr>
        <w:t>,” thereby achieving “a high degree of consistency with the Party Central Committee</w:t>
      </w:r>
      <w:r w:rsidRPr="00055D07">
        <w:rPr>
          <w:rFonts w:asciiTheme="majorHAnsi" w:hAnsiTheme="majorHAnsi" w:cstheme="majorHAnsi"/>
        </w:rPr>
        <w:t xml:space="preserve"> on political stand, political direction, political principles, and political roads.”</w:t>
      </w:r>
    </w:p>
    <w:p w14:paraId="20406988" w14:textId="77777777" w:rsidR="000B5CFC" w:rsidRPr="00055D07" w:rsidRDefault="000B5CFC" w:rsidP="000B5CFC">
      <w:pPr>
        <w:rPr>
          <w:rFonts w:asciiTheme="majorHAnsi" w:hAnsiTheme="majorHAnsi" w:cstheme="majorHAnsi"/>
        </w:rPr>
      </w:pPr>
      <w:r w:rsidRPr="00055D07">
        <w:rPr>
          <w:rStyle w:val="StyleUnderline"/>
          <w:rFonts w:asciiTheme="majorHAnsi" w:hAnsiTheme="majorHAnsi" w:cstheme="majorHAnsi"/>
        </w:rPr>
        <w:t xml:space="preserve">All of </w:t>
      </w:r>
      <w:r w:rsidRPr="00055D07">
        <w:rPr>
          <w:rStyle w:val="StyleUnderline"/>
          <w:rFonts w:asciiTheme="majorHAnsi" w:hAnsiTheme="majorHAnsi" w:cstheme="majorHAnsi"/>
          <w:highlight w:val="green"/>
        </w:rPr>
        <w:t>this stands in</w:t>
      </w:r>
      <w:r w:rsidRPr="00055D07">
        <w:rPr>
          <w:rStyle w:val="StyleUnderline"/>
          <w:rFonts w:asciiTheme="majorHAnsi" w:hAnsiTheme="majorHAnsi" w:cstheme="majorHAnsi"/>
        </w:rPr>
        <w:t xml:space="preserve"> stark </w:t>
      </w:r>
      <w:r w:rsidRPr="00055D07">
        <w:rPr>
          <w:rStyle w:val="StyleUnderline"/>
          <w:rFonts w:asciiTheme="majorHAnsi" w:hAnsiTheme="majorHAnsi" w:cstheme="majorHAnsi"/>
          <w:highlight w:val="green"/>
        </w:rPr>
        <w:t>contrast to</w:t>
      </w:r>
      <w:r w:rsidRPr="00055D07">
        <w:rPr>
          <w:rStyle w:val="StyleUnderline"/>
          <w:rFonts w:asciiTheme="majorHAnsi" w:hAnsiTheme="majorHAnsi" w:cstheme="majorHAnsi"/>
        </w:rPr>
        <w:t xml:space="preserve"> long-accepted concepts of </w:t>
      </w:r>
      <w:r w:rsidRPr="00055D07">
        <w:rPr>
          <w:rStyle w:val="StyleUnderline"/>
          <w:rFonts w:asciiTheme="majorHAnsi" w:hAnsiTheme="majorHAnsi" w:cstheme="majorHAnsi"/>
          <w:highlight w:val="green"/>
        </w:rPr>
        <w:t>how private companies function in a free market</w:t>
      </w:r>
      <w:r w:rsidRPr="00055D07">
        <w:rPr>
          <w:rFonts w:asciiTheme="majorHAnsi" w:hAnsiTheme="majorHAnsi" w:cstheme="majorHAnsi"/>
          <w:highlight w:val="green"/>
        </w:rPr>
        <w:t>.</w:t>
      </w:r>
      <w:r w:rsidRPr="00055D07">
        <w:rPr>
          <w:rFonts w:asciiTheme="majorHAnsi" w:hAnsiTheme="majorHAnsi" w:cstheme="majorHAnsi"/>
        </w:rPr>
        <w:t xml:space="preserve"> The overriding purpose of business, according to these traditional precepts, is to earn profits through the provision of value-added products and services, in response to marketplace signals and under the constraint of basic economic realities. Government ideology plays no role in that equation. </w:t>
      </w:r>
    </w:p>
    <w:p w14:paraId="19B1FD34" w14:textId="0869C9E9" w:rsidR="000B5CFC" w:rsidRPr="00055D07" w:rsidRDefault="000B5CFC" w:rsidP="000B5CFC">
      <w:pPr>
        <w:rPr>
          <w:rStyle w:val="StyleUnderline"/>
          <w:rFonts w:asciiTheme="majorHAnsi" w:hAnsiTheme="majorHAnsi" w:cstheme="majorHAnsi"/>
        </w:rPr>
      </w:pPr>
      <w:r w:rsidRPr="00055D07">
        <w:rPr>
          <w:rFonts w:asciiTheme="majorHAnsi" w:hAnsiTheme="majorHAnsi" w:cstheme="majorHAnsi"/>
        </w:rPr>
        <w:t xml:space="preserve">But </w:t>
      </w:r>
      <w:r w:rsidRPr="00055D07">
        <w:rPr>
          <w:rStyle w:val="StyleUnderline"/>
          <w:rFonts w:asciiTheme="majorHAnsi" w:hAnsiTheme="majorHAnsi" w:cstheme="majorHAnsi"/>
          <w:highlight w:val="green"/>
        </w:rPr>
        <w:t>China has a</w:t>
      </w:r>
      <w:r w:rsidRPr="00055D07">
        <w:rPr>
          <w:rStyle w:val="StyleUnderline"/>
          <w:rFonts w:asciiTheme="majorHAnsi" w:hAnsiTheme="majorHAnsi" w:cstheme="majorHAnsi"/>
        </w:rPr>
        <w:t xml:space="preserve"> very </w:t>
      </w:r>
      <w:r w:rsidRPr="00055D07">
        <w:rPr>
          <w:rStyle w:val="StyleUnderline"/>
          <w:rFonts w:asciiTheme="majorHAnsi" w:hAnsiTheme="majorHAnsi" w:cstheme="majorHAnsi"/>
          <w:highlight w:val="green"/>
        </w:rPr>
        <w:t>different vision. Government officials</w:t>
      </w:r>
      <w:r w:rsidRPr="00055D07">
        <w:rPr>
          <w:rStyle w:val="StyleUnderline"/>
          <w:rFonts w:asciiTheme="majorHAnsi" w:hAnsiTheme="majorHAnsi" w:cstheme="majorHAnsi"/>
        </w:rPr>
        <w:t xml:space="preserve"> and government ideologies </w:t>
      </w:r>
      <w:r w:rsidRPr="00055D07">
        <w:rPr>
          <w:rStyle w:val="StyleUnderline"/>
          <w:rFonts w:asciiTheme="majorHAnsi" w:hAnsiTheme="majorHAnsi" w:cstheme="majorHAnsi"/>
          <w:highlight w:val="green"/>
        </w:rPr>
        <w:t>are directly infused into business operations</w:t>
      </w:r>
      <w:r w:rsidRPr="00055D07">
        <w:rPr>
          <w:rStyle w:val="StyleUnderline"/>
          <w:rFonts w:asciiTheme="majorHAnsi" w:hAnsiTheme="majorHAnsi" w:cstheme="majorHAnsi"/>
        </w:rPr>
        <w:t>. Private sector employees are “educated” on government policies and ideologies</w:t>
      </w:r>
      <w:r w:rsidRPr="00055D07">
        <w:rPr>
          <w:rFonts w:asciiTheme="majorHAnsi" w:hAnsiTheme="majorHAnsi" w:cstheme="majorHAnsi"/>
        </w:rPr>
        <w:t xml:space="preserve">, with the expectation that this “enlightenment” will help inform their business decisions. </w:t>
      </w:r>
      <w:r w:rsidRPr="00055D07">
        <w:rPr>
          <w:rStyle w:val="StyleUnderline"/>
          <w:rFonts w:asciiTheme="majorHAnsi" w:hAnsiTheme="majorHAnsi" w:cstheme="majorHAnsi"/>
        </w:rPr>
        <w:t xml:space="preserve">This </w:t>
      </w:r>
      <w:r w:rsidRPr="00055D07">
        <w:rPr>
          <w:rStyle w:val="StyleUnderline"/>
          <w:rFonts w:asciiTheme="majorHAnsi" w:hAnsiTheme="majorHAnsi" w:cstheme="majorHAnsi"/>
          <w:highlight w:val="green"/>
        </w:rPr>
        <w:t>government-business symbiosis is</w:t>
      </w:r>
      <w:r w:rsidRPr="00055D07">
        <w:rPr>
          <w:rStyle w:val="StyleUnderline"/>
          <w:rFonts w:asciiTheme="majorHAnsi" w:hAnsiTheme="majorHAnsi" w:cstheme="majorHAnsi"/>
        </w:rPr>
        <w:t xml:space="preserve"> further </w:t>
      </w:r>
      <w:r w:rsidRPr="00055D07">
        <w:rPr>
          <w:rStyle w:val="StyleUnderline"/>
          <w:rFonts w:asciiTheme="majorHAnsi" w:hAnsiTheme="majorHAnsi" w:cstheme="majorHAnsi"/>
          <w:highlight w:val="green"/>
        </w:rPr>
        <w:t>cemented by</w:t>
      </w:r>
      <w:r w:rsidRPr="00055D07">
        <w:rPr>
          <w:rStyle w:val="StyleUnderline"/>
          <w:rFonts w:asciiTheme="majorHAnsi" w:hAnsiTheme="majorHAnsi" w:cstheme="majorHAnsi"/>
        </w:rPr>
        <w:t xml:space="preserve"> the provision of </w:t>
      </w:r>
      <w:r w:rsidRPr="00055D07">
        <w:rPr>
          <w:rStyle w:val="StyleUnderline"/>
          <w:rFonts w:asciiTheme="majorHAnsi" w:hAnsiTheme="majorHAnsi" w:cstheme="majorHAnsi"/>
          <w:highlight w:val="green"/>
        </w:rPr>
        <w:t>massive government subsidies</w:t>
      </w:r>
      <w:r w:rsidRPr="00055D07">
        <w:rPr>
          <w:rStyle w:val="StyleUnderline"/>
          <w:rFonts w:asciiTheme="majorHAnsi" w:hAnsiTheme="majorHAnsi" w:cstheme="majorHAnsi"/>
        </w:rPr>
        <w:t xml:space="preserve"> (estimated to be about 3 percent of China’s GDP) to Chinese companies.</w:t>
      </w:r>
    </w:p>
    <w:p w14:paraId="5D73B4BA" w14:textId="533B1C33" w:rsidR="0046277C" w:rsidRPr="00055D07" w:rsidRDefault="0046277C" w:rsidP="0046277C">
      <w:pPr>
        <w:pStyle w:val="Heading4"/>
        <w:rPr>
          <w:rFonts w:asciiTheme="majorHAnsi" w:hAnsiTheme="majorHAnsi" w:cstheme="majorHAnsi"/>
        </w:rPr>
      </w:pPr>
      <w:r w:rsidRPr="00055D07">
        <w:rPr>
          <w:rFonts w:asciiTheme="majorHAnsi" w:hAnsiTheme="majorHAnsi" w:cstheme="majorHAnsi"/>
        </w:rPr>
        <w:t xml:space="preserve">1AC </w:t>
      </w:r>
      <w:proofErr w:type="spellStart"/>
      <w:r w:rsidRPr="00055D07">
        <w:rPr>
          <w:rFonts w:asciiTheme="majorHAnsi" w:hAnsiTheme="majorHAnsi" w:cstheme="majorHAnsi"/>
        </w:rPr>
        <w:t>Swinhoe</w:t>
      </w:r>
      <w:proofErr w:type="spellEnd"/>
      <w:r w:rsidRPr="00055D07">
        <w:rPr>
          <w:rFonts w:asciiTheme="majorHAnsi" w:hAnsiTheme="majorHAnsi" w:cstheme="majorHAnsi"/>
        </w:rPr>
        <w:t xml:space="preserve"> 21 proves </w:t>
      </w:r>
      <w:proofErr w:type="gramStart"/>
      <w:r w:rsidRPr="00055D07">
        <w:rPr>
          <w:rFonts w:asciiTheme="majorHAnsi" w:hAnsiTheme="majorHAnsi" w:cstheme="majorHAnsi"/>
        </w:rPr>
        <w:t>it’s</w:t>
      </w:r>
      <w:proofErr w:type="gramEnd"/>
      <w:r w:rsidRPr="00055D07">
        <w:rPr>
          <w:rFonts w:asciiTheme="majorHAnsi" w:hAnsiTheme="majorHAnsi" w:cstheme="majorHAnsi"/>
        </w:rPr>
        <w:t xml:space="preserve"> government led – Lex reads green</w:t>
      </w:r>
    </w:p>
    <w:p w14:paraId="4D25ACFA" w14:textId="77777777" w:rsidR="0046277C" w:rsidRPr="00055D07" w:rsidRDefault="0046277C" w:rsidP="0046277C">
      <w:pPr>
        <w:spacing w:line="240" w:lineRule="auto"/>
        <w:rPr>
          <w:rFonts w:asciiTheme="majorHAnsi" w:hAnsiTheme="majorHAnsi" w:cstheme="majorHAnsi"/>
          <w:sz w:val="16"/>
          <w:szCs w:val="16"/>
        </w:rPr>
      </w:pPr>
      <w:proofErr w:type="spellStart"/>
      <w:r w:rsidRPr="00055D07">
        <w:rPr>
          <w:rStyle w:val="Style13ptBold"/>
          <w:rFonts w:asciiTheme="majorHAnsi" w:hAnsiTheme="majorHAnsi" w:cstheme="majorHAnsi"/>
        </w:rPr>
        <w:t>Swinhoe</w:t>
      </w:r>
      <w:proofErr w:type="spellEnd"/>
      <w:r w:rsidRPr="00055D07">
        <w:rPr>
          <w:rStyle w:val="Style13ptBold"/>
          <w:rFonts w:asciiTheme="majorHAnsi" w:hAnsiTheme="majorHAnsi" w:cstheme="majorHAnsi"/>
        </w:rPr>
        <w:t xml:space="preserve"> 21</w:t>
      </w:r>
      <w:r w:rsidRPr="00055D07">
        <w:rPr>
          <w:rFonts w:asciiTheme="majorHAnsi" w:hAnsiTheme="majorHAnsi" w:cstheme="majorHAnsi"/>
        </w:rPr>
        <w:t xml:space="preserve"> </w:t>
      </w:r>
      <w:r w:rsidRPr="00055D07">
        <w:rPr>
          <w:rFonts w:asciiTheme="majorHAnsi" w:hAnsiTheme="majorHAnsi" w:cstheme="majorHAnsi"/>
          <w:sz w:val="16"/>
          <w:szCs w:val="16"/>
        </w:rPr>
        <w:t xml:space="preserve">– Editor at Datacenter Dynamics. Previously he was at IDG in roles including UK Editor at CSO Online and Senior Staff Writer at IDG Connect. [Dan, “China’s moves into mega satellite constellations could add to space debris problem,” 4/20/2021, </w:t>
      </w:r>
      <w:hyperlink r:id="rId11" w:history="1">
        <w:r w:rsidRPr="00055D07">
          <w:rPr>
            <w:rStyle w:val="Hyperlink"/>
            <w:rFonts w:asciiTheme="majorHAnsi" w:hAnsiTheme="majorHAnsi" w:cstheme="majorHAnsi"/>
            <w:sz w:val="16"/>
            <w:szCs w:val="16"/>
          </w:rPr>
          <w:t>https://www.datacenterdynamics.com/en/analysis/chinas-moves-into-mega-satellite-constelations-could-add-to-space-debris-problem/</w:t>
        </w:r>
      </w:hyperlink>
      <w:r w:rsidRPr="00055D07">
        <w:rPr>
          <w:rFonts w:asciiTheme="majorHAnsi" w:hAnsiTheme="majorHAnsi" w:cstheme="majorHAnsi"/>
          <w:sz w:val="16"/>
          <w:szCs w:val="16"/>
        </w:rPr>
        <w:t>]</w:t>
      </w:r>
    </w:p>
    <w:p w14:paraId="22305265" w14:textId="5EC09584" w:rsidR="0046277C" w:rsidRPr="00055D07" w:rsidRDefault="0046277C" w:rsidP="0046277C">
      <w:pPr>
        <w:spacing w:line="240" w:lineRule="auto"/>
        <w:contextualSpacing/>
        <w:rPr>
          <w:rFonts w:asciiTheme="majorHAnsi" w:hAnsiTheme="majorHAnsi" w:cstheme="majorHAnsi"/>
          <w:sz w:val="16"/>
        </w:rPr>
      </w:pPr>
      <w:r w:rsidRPr="00055D07">
        <w:rPr>
          <w:rFonts w:asciiTheme="majorHAnsi" w:hAnsiTheme="majorHAnsi" w:cstheme="majorHAnsi"/>
          <w:sz w:val="16"/>
          <w:szCs w:val="16"/>
        </w:rPr>
        <w:t xml:space="preserve">Of the 3,000-odd operational satellites currently in orbit, a little over 400 belong to China or Chinese companies. The number of commercial companies in the West launching satellites has skyrocketed in recent years, and SpaceX now operates more satellites than any other company or government. </w:t>
      </w:r>
      <w:r w:rsidRPr="00055D07">
        <w:rPr>
          <w:rFonts w:asciiTheme="majorHAnsi" w:hAnsiTheme="majorHAnsi" w:cstheme="majorHAnsi"/>
          <w:sz w:val="16"/>
        </w:rPr>
        <w:t xml:space="preserve">But refusing to be left behind, </w:t>
      </w:r>
      <w:r w:rsidRPr="00055D07">
        <w:rPr>
          <w:rStyle w:val="StyleUnderline"/>
          <w:rFonts w:asciiTheme="majorHAnsi" w:hAnsiTheme="majorHAnsi" w:cstheme="majorHAnsi"/>
          <w:highlight w:val="cyan"/>
        </w:rPr>
        <w:t>China is planning</w:t>
      </w:r>
      <w:r w:rsidRPr="00055D07">
        <w:rPr>
          <w:rStyle w:val="StyleUnderline"/>
          <w:rFonts w:asciiTheme="majorHAnsi" w:hAnsiTheme="majorHAnsi" w:cstheme="majorHAnsi"/>
        </w:rPr>
        <w:t xml:space="preserve"> </w:t>
      </w:r>
      <w:r w:rsidRPr="00055D07">
        <w:rPr>
          <w:rFonts w:asciiTheme="majorHAnsi" w:hAnsiTheme="majorHAnsi" w:cstheme="majorHAnsi"/>
          <w:sz w:val="16"/>
        </w:rPr>
        <w:t xml:space="preserve">both state and </w:t>
      </w:r>
      <w:r w:rsidRPr="00055D07">
        <w:rPr>
          <w:rStyle w:val="StyleUnderline"/>
          <w:rFonts w:asciiTheme="majorHAnsi" w:hAnsiTheme="majorHAnsi" w:cstheme="majorHAnsi"/>
          <w:highlight w:val="cyan"/>
        </w:rPr>
        <w:t>commercial deployments of</w:t>
      </w:r>
      <w:r w:rsidRPr="00055D07">
        <w:rPr>
          <w:rFonts w:asciiTheme="majorHAnsi" w:hAnsiTheme="majorHAnsi" w:cstheme="majorHAnsi"/>
          <w:sz w:val="16"/>
          <w:highlight w:val="cyan"/>
        </w:rPr>
        <w:t xml:space="preserve"> </w:t>
      </w:r>
      <w:r w:rsidRPr="00055D07">
        <w:rPr>
          <w:rStyle w:val="StyleUnderline"/>
          <w:rFonts w:asciiTheme="majorHAnsi" w:hAnsiTheme="majorHAnsi" w:cstheme="majorHAnsi"/>
          <w:highlight w:val="cyan"/>
        </w:rPr>
        <w:t>constellation satellites</w:t>
      </w:r>
      <w:r w:rsidRPr="00055D07">
        <w:rPr>
          <w:rStyle w:val="StyleUnderline"/>
          <w:rFonts w:asciiTheme="majorHAnsi" w:hAnsiTheme="majorHAnsi" w:cstheme="majorHAnsi"/>
        </w:rPr>
        <w:t xml:space="preserve"> in huge numbers </w:t>
      </w:r>
      <w:r w:rsidRPr="00055D07">
        <w:rPr>
          <w:rFonts w:asciiTheme="majorHAnsi" w:hAnsiTheme="majorHAnsi" w:cstheme="majorHAnsi"/>
          <w:sz w:val="16"/>
        </w:rPr>
        <w:t xml:space="preserve">in the coming years, </w:t>
      </w:r>
      <w:r w:rsidRPr="00055D07">
        <w:rPr>
          <w:rStyle w:val="StyleUnderline"/>
          <w:rFonts w:asciiTheme="majorHAnsi" w:hAnsiTheme="majorHAnsi" w:cstheme="majorHAnsi"/>
        </w:rPr>
        <w:t xml:space="preserve">which could </w:t>
      </w:r>
      <w:r w:rsidRPr="00055D07">
        <w:rPr>
          <w:rStyle w:val="StyleUnderline"/>
          <w:rFonts w:asciiTheme="majorHAnsi" w:hAnsiTheme="majorHAnsi" w:cstheme="majorHAnsi"/>
          <w:highlight w:val="cyan"/>
        </w:rPr>
        <w:t>post an increased risk to</w:t>
      </w:r>
      <w:r w:rsidRPr="00055D07">
        <w:rPr>
          <w:rStyle w:val="StyleUnderline"/>
          <w:rFonts w:asciiTheme="majorHAnsi" w:hAnsiTheme="majorHAnsi" w:cstheme="majorHAnsi"/>
        </w:rPr>
        <w:t xml:space="preserve"> in-orbit operations</w:t>
      </w:r>
      <w:r w:rsidRPr="00055D07">
        <w:rPr>
          <w:rFonts w:asciiTheme="majorHAnsi" w:hAnsiTheme="majorHAnsi" w:cstheme="majorHAnsi"/>
          <w:sz w:val="16"/>
        </w:rPr>
        <w:t xml:space="preserve"> if Chinese companies don’t take due care in how they behave. </w:t>
      </w:r>
      <w:r w:rsidRPr="00055D07">
        <w:rPr>
          <w:rFonts w:asciiTheme="majorHAnsi" w:hAnsiTheme="majorHAnsi" w:cstheme="majorHAnsi"/>
        </w:rPr>
        <w:t xml:space="preserve">The new commercial space race </w:t>
      </w:r>
      <w:r w:rsidRPr="00055D07">
        <w:rPr>
          <w:rFonts w:asciiTheme="majorHAnsi" w:hAnsiTheme="majorHAnsi" w:cstheme="majorHAnsi"/>
          <w:sz w:val="16"/>
        </w:rPr>
        <w:t xml:space="preserve">A report by the Secure World Foundation says a 2014 </w:t>
      </w:r>
      <w:r w:rsidRPr="00055D07">
        <w:rPr>
          <w:rStyle w:val="StyleUnderline"/>
          <w:rFonts w:asciiTheme="majorHAnsi" w:hAnsiTheme="majorHAnsi" w:cstheme="majorHAnsi"/>
          <w:highlight w:val="green"/>
        </w:rPr>
        <w:t>document from the Chinese Government</w:t>
      </w:r>
      <w:r w:rsidRPr="00055D07">
        <w:rPr>
          <w:rFonts w:asciiTheme="majorHAnsi" w:hAnsiTheme="majorHAnsi" w:cstheme="majorHAnsi"/>
          <w:sz w:val="16"/>
        </w:rPr>
        <w:t xml:space="preserve"> known as </w:t>
      </w:r>
      <w:r w:rsidRPr="00055D07">
        <w:rPr>
          <w:rStyle w:val="StyleUnderline"/>
          <w:rFonts w:asciiTheme="majorHAnsi" w:hAnsiTheme="majorHAnsi" w:cstheme="majorHAnsi"/>
        </w:rPr>
        <w:t>“</w:t>
      </w:r>
      <w:r w:rsidRPr="00055D07">
        <w:rPr>
          <w:rStyle w:val="StyleUnderline"/>
          <w:rFonts w:asciiTheme="majorHAnsi" w:hAnsiTheme="majorHAnsi" w:cstheme="majorHAnsi"/>
          <w:highlight w:val="cyan"/>
        </w:rPr>
        <w:t>Document 60”</w:t>
      </w:r>
      <w:r w:rsidRPr="00055D07">
        <w:rPr>
          <w:rFonts w:asciiTheme="majorHAnsi" w:hAnsiTheme="majorHAnsi" w:cstheme="majorHAnsi"/>
          <w:sz w:val="16"/>
        </w:rPr>
        <w:t xml:space="preserve"> (Official English Language Title: Guiding Opinions of the State Council on Innovating the Investment and Financing Mechanisms in Key Areas and Encouraging Social Investment) </w:t>
      </w:r>
      <w:r w:rsidRPr="00055D07">
        <w:rPr>
          <w:rStyle w:val="StyleUnderline"/>
          <w:rFonts w:asciiTheme="majorHAnsi" w:hAnsiTheme="majorHAnsi" w:cstheme="majorHAnsi"/>
          <w:highlight w:val="green"/>
        </w:rPr>
        <w:t>was</w:t>
      </w:r>
      <w:r w:rsidRPr="00055D07">
        <w:rPr>
          <w:rFonts w:asciiTheme="majorHAnsi" w:hAnsiTheme="majorHAnsi" w:cstheme="majorHAnsi"/>
          <w:sz w:val="16"/>
        </w:rPr>
        <w:t xml:space="preserve"> the </w:t>
      </w:r>
      <w:r w:rsidRPr="00055D07">
        <w:rPr>
          <w:rStyle w:val="StyleUnderline"/>
          <w:rFonts w:asciiTheme="majorHAnsi" w:hAnsiTheme="majorHAnsi" w:cstheme="majorHAnsi"/>
          <w:highlight w:val="green"/>
        </w:rPr>
        <w:t>start of China’s</w:t>
      </w:r>
      <w:r w:rsidRPr="00055D07">
        <w:rPr>
          <w:rFonts w:asciiTheme="majorHAnsi" w:hAnsiTheme="majorHAnsi" w:cstheme="majorHAnsi"/>
          <w:sz w:val="16"/>
        </w:rPr>
        <w:t xml:space="preserve"> modern </w:t>
      </w:r>
      <w:r w:rsidRPr="00055D07">
        <w:rPr>
          <w:rStyle w:val="StyleUnderline"/>
          <w:rFonts w:asciiTheme="majorHAnsi" w:hAnsiTheme="majorHAnsi" w:cstheme="majorHAnsi"/>
          <w:highlight w:val="green"/>
        </w:rPr>
        <w:t>commercial space sector</w:t>
      </w:r>
      <w:r w:rsidRPr="00055D07">
        <w:rPr>
          <w:rFonts w:asciiTheme="majorHAnsi" w:hAnsiTheme="majorHAnsi" w:cstheme="majorHAnsi"/>
          <w:sz w:val="16"/>
        </w:rPr>
        <w:t xml:space="preserve">. And in 2020, satellite Internet was included in the scope of China’s </w:t>
      </w:r>
      <w:r w:rsidRPr="00055D07">
        <w:rPr>
          <w:rStyle w:val="StyleUnderline"/>
          <w:rFonts w:asciiTheme="majorHAnsi" w:hAnsiTheme="majorHAnsi" w:cstheme="majorHAnsi"/>
        </w:rPr>
        <w:t xml:space="preserve">New </w:t>
      </w:r>
      <w:r w:rsidRPr="00055D07">
        <w:rPr>
          <w:rStyle w:val="StyleUnderline"/>
          <w:rFonts w:asciiTheme="majorHAnsi" w:hAnsiTheme="majorHAnsi" w:cstheme="majorHAnsi"/>
          <w:highlight w:val="cyan"/>
        </w:rPr>
        <w:t>Infrastructure</w:t>
      </w:r>
      <w:r w:rsidRPr="00055D07">
        <w:rPr>
          <w:rStyle w:val="StyleUnderline"/>
          <w:rFonts w:asciiTheme="majorHAnsi" w:hAnsiTheme="majorHAnsi" w:cstheme="majorHAnsi"/>
        </w:rPr>
        <w:t xml:space="preserve"> policy</w:t>
      </w:r>
      <w:r w:rsidRPr="00055D07">
        <w:rPr>
          <w:rFonts w:asciiTheme="majorHAnsi" w:hAnsiTheme="majorHAnsi" w:cstheme="majorHAnsi"/>
          <w:sz w:val="16"/>
        </w:rPr>
        <w:t xml:space="preserve"> initiative. Space is also part of China’s expansive </w:t>
      </w:r>
      <w:r w:rsidRPr="00055D07">
        <w:rPr>
          <w:rStyle w:val="StyleUnderline"/>
          <w:rFonts w:asciiTheme="majorHAnsi" w:hAnsiTheme="majorHAnsi" w:cstheme="majorHAnsi"/>
          <w:highlight w:val="cyan"/>
        </w:rPr>
        <w:t>Belt and Road</w:t>
      </w:r>
      <w:r w:rsidRPr="00055D07">
        <w:rPr>
          <w:rStyle w:val="StyleUnderline"/>
          <w:rFonts w:asciiTheme="majorHAnsi" w:hAnsiTheme="majorHAnsi" w:cstheme="majorHAnsi"/>
        </w:rPr>
        <w:t xml:space="preserve"> initiative</w:t>
      </w:r>
      <w:r w:rsidRPr="00055D07">
        <w:rPr>
          <w:rFonts w:asciiTheme="majorHAnsi" w:hAnsiTheme="majorHAnsi" w:cstheme="majorHAnsi"/>
          <w:sz w:val="16"/>
        </w:rPr>
        <w:t xml:space="preserve">, which all combined </w:t>
      </w:r>
      <w:r w:rsidRPr="00055D07">
        <w:rPr>
          <w:rStyle w:val="StyleUnderline"/>
          <w:rFonts w:asciiTheme="majorHAnsi" w:hAnsiTheme="majorHAnsi" w:cstheme="majorHAnsi"/>
          <w:highlight w:val="cyan"/>
        </w:rPr>
        <w:t>have led to</w:t>
      </w:r>
      <w:r w:rsidRPr="00055D07">
        <w:rPr>
          <w:rStyle w:val="StyleUnderline"/>
          <w:rFonts w:asciiTheme="majorHAnsi" w:hAnsiTheme="majorHAnsi" w:cstheme="majorHAnsi"/>
        </w:rPr>
        <w:t xml:space="preserve"> an </w:t>
      </w:r>
      <w:r w:rsidRPr="00055D07">
        <w:rPr>
          <w:rStyle w:val="StyleUnderline"/>
          <w:rFonts w:asciiTheme="majorHAnsi" w:hAnsiTheme="majorHAnsi" w:cstheme="majorHAnsi"/>
          <w:highlight w:val="cyan"/>
        </w:rPr>
        <w:t>explosion in</w:t>
      </w:r>
      <w:r w:rsidRPr="00055D07">
        <w:rPr>
          <w:rStyle w:val="StyleUnderline"/>
          <w:rFonts w:asciiTheme="majorHAnsi" w:hAnsiTheme="majorHAnsi" w:cstheme="majorHAnsi"/>
        </w:rPr>
        <w:t xml:space="preserve"> the country’s </w:t>
      </w:r>
      <w:r w:rsidRPr="00055D07">
        <w:rPr>
          <w:rStyle w:val="StyleUnderline"/>
          <w:rFonts w:asciiTheme="majorHAnsi" w:hAnsiTheme="majorHAnsi" w:cstheme="majorHAnsi"/>
          <w:highlight w:val="cyan"/>
        </w:rPr>
        <w:t>commercial space</w:t>
      </w:r>
      <w:r w:rsidRPr="00055D07">
        <w:rPr>
          <w:rStyle w:val="StyleUnderline"/>
          <w:rFonts w:asciiTheme="majorHAnsi" w:hAnsiTheme="majorHAnsi" w:cstheme="majorHAnsi"/>
        </w:rPr>
        <w:t xml:space="preserve"> ambitions.</w:t>
      </w:r>
      <w:r w:rsidRPr="00055D07">
        <w:rPr>
          <w:rFonts w:asciiTheme="majorHAnsi" w:hAnsiTheme="majorHAnsi" w:cstheme="majorHAnsi"/>
          <w:u w:val="single"/>
        </w:rPr>
        <w:t xml:space="preserve"> </w:t>
      </w:r>
      <w:r w:rsidRPr="00055D07">
        <w:rPr>
          <w:rFonts w:asciiTheme="majorHAnsi" w:hAnsiTheme="majorHAnsi" w:cstheme="majorHAnsi"/>
          <w:sz w:val="16"/>
          <w:szCs w:val="16"/>
        </w:rPr>
        <w:t xml:space="preserve">China is beginning to “get its act together” around commercial use of space, Jonathan McDowell of the Harvard-Smithsonian Center for Astrophysics tells DCD. Whereas in previous years he says China has had many government satellites and some quasi-commercial satellites with strong ties to government, but now there are true commercial Chinese companies in space. “We have the same phenomenon as the US companies in that they're moving fast and they're innovative and doing new things.” </w:t>
      </w:r>
      <w:r w:rsidRPr="00055D07">
        <w:rPr>
          <w:rFonts w:asciiTheme="majorHAnsi" w:hAnsiTheme="majorHAnsi" w:cstheme="majorHAnsi"/>
          <w:sz w:val="16"/>
        </w:rPr>
        <w:t xml:space="preserve">But as Chinese companies look to follow the likes of SpaceX and </w:t>
      </w:r>
      <w:proofErr w:type="spellStart"/>
      <w:r w:rsidRPr="00055D07">
        <w:rPr>
          <w:rFonts w:asciiTheme="majorHAnsi" w:hAnsiTheme="majorHAnsi" w:cstheme="majorHAnsi"/>
          <w:sz w:val="16"/>
        </w:rPr>
        <w:t>OneWeb</w:t>
      </w:r>
      <w:proofErr w:type="spellEnd"/>
      <w:r w:rsidRPr="00055D07">
        <w:rPr>
          <w:rFonts w:asciiTheme="majorHAnsi" w:hAnsiTheme="majorHAnsi" w:cstheme="majorHAnsi"/>
          <w:sz w:val="16"/>
        </w:rPr>
        <w:t xml:space="preserve"> in deploying large numbers of satellites, he warns their </w:t>
      </w:r>
      <w:r w:rsidRPr="00055D07">
        <w:rPr>
          <w:rStyle w:val="StyleUnderline"/>
          <w:rFonts w:asciiTheme="majorHAnsi" w:hAnsiTheme="majorHAnsi" w:cstheme="majorHAnsi"/>
          <w:highlight w:val="cyan"/>
        </w:rPr>
        <w:t>lack of care</w:t>
      </w:r>
      <w:r w:rsidRPr="00055D07">
        <w:rPr>
          <w:rStyle w:val="StyleUnderline"/>
          <w:rFonts w:asciiTheme="majorHAnsi" w:hAnsiTheme="majorHAnsi" w:cstheme="majorHAnsi"/>
        </w:rPr>
        <w:t xml:space="preserve"> in operations </w:t>
      </w:r>
      <w:r w:rsidRPr="00055D07">
        <w:rPr>
          <w:rStyle w:val="StyleUnderline"/>
          <w:rFonts w:asciiTheme="majorHAnsi" w:hAnsiTheme="majorHAnsi" w:cstheme="majorHAnsi"/>
          <w:highlight w:val="cyan"/>
        </w:rPr>
        <w:t>could</w:t>
      </w:r>
      <w:r w:rsidRPr="00055D07">
        <w:rPr>
          <w:rStyle w:val="StyleUnderline"/>
          <w:rFonts w:asciiTheme="majorHAnsi" w:hAnsiTheme="majorHAnsi" w:cstheme="majorHAnsi"/>
        </w:rPr>
        <w:t xml:space="preserve"> potentially </w:t>
      </w:r>
      <w:r w:rsidRPr="00055D07">
        <w:rPr>
          <w:rStyle w:val="StyleUnderline"/>
          <w:rFonts w:asciiTheme="majorHAnsi" w:hAnsiTheme="majorHAnsi" w:cstheme="majorHAnsi"/>
          <w:highlight w:val="cyan"/>
        </w:rPr>
        <w:t>damage space</w:t>
      </w:r>
      <w:r w:rsidRPr="00055D07">
        <w:rPr>
          <w:rStyle w:val="StyleUnderline"/>
          <w:rFonts w:asciiTheme="majorHAnsi" w:hAnsiTheme="majorHAnsi" w:cstheme="majorHAnsi"/>
        </w:rPr>
        <w:t xml:space="preserve"> for everyone. </w:t>
      </w:r>
      <w:r w:rsidRPr="00055D07">
        <w:rPr>
          <w:rFonts w:asciiTheme="majorHAnsi" w:hAnsiTheme="majorHAnsi" w:cstheme="majorHAnsi"/>
          <w:sz w:val="16"/>
          <w:szCs w:val="16"/>
        </w:rPr>
        <w:t xml:space="preserve">China’s commercial space industry blasts off </w:t>
      </w:r>
      <w:proofErr w:type="gramStart"/>
      <w:r w:rsidRPr="00055D07">
        <w:rPr>
          <w:rFonts w:asciiTheme="majorHAnsi" w:hAnsiTheme="majorHAnsi" w:cstheme="majorHAnsi"/>
          <w:sz w:val="16"/>
          <w:szCs w:val="16"/>
        </w:rPr>
        <w:t>A number of</w:t>
      </w:r>
      <w:proofErr w:type="gramEnd"/>
      <w:r w:rsidRPr="00055D07">
        <w:rPr>
          <w:rFonts w:asciiTheme="majorHAnsi" w:hAnsiTheme="majorHAnsi" w:cstheme="majorHAnsi"/>
          <w:sz w:val="16"/>
          <w:szCs w:val="16"/>
        </w:rPr>
        <w:t xml:space="preserve"> private space companies including </w:t>
      </w:r>
      <w:proofErr w:type="spellStart"/>
      <w:r w:rsidRPr="00055D07">
        <w:rPr>
          <w:rFonts w:asciiTheme="majorHAnsi" w:hAnsiTheme="majorHAnsi" w:cstheme="majorHAnsi"/>
          <w:sz w:val="16"/>
          <w:szCs w:val="16"/>
        </w:rPr>
        <w:t>LinkSpace</w:t>
      </w:r>
      <w:proofErr w:type="spellEnd"/>
      <w:r w:rsidRPr="00055D07">
        <w:rPr>
          <w:rFonts w:asciiTheme="majorHAnsi" w:hAnsiTheme="majorHAnsi" w:cstheme="majorHAnsi"/>
          <w:sz w:val="16"/>
          <w:szCs w:val="16"/>
        </w:rPr>
        <w:t xml:space="preserve">, </w:t>
      </w:r>
      <w:proofErr w:type="spellStart"/>
      <w:r w:rsidRPr="00055D07">
        <w:rPr>
          <w:rFonts w:asciiTheme="majorHAnsi" w:hAnsiTheme="majorHAnsi" w:cstheme="majorHAnsi"/>
          <w:sz w:val="16"/>
          <w:szCs w:val="16"/>
        </w:rPr>
        <w:t>OneSpace</w:t>
      </w:r>
      <w:proofErr w:type="spellEnd"/>
      <w:r w:rsidRPr="00055D07">
        <w:rPr>
          <w:rFonts w:asciiTheme="majorHAnsi" w:hAnsiTheme="majorHAnsi" w:cstheme="majorHAnsi"/>
          <w:sz w:val="16"/>
          <w:szCs w:val="16"/>
        </w:rPr>
        <w:t xml:space="preserve">, iSpace, </w:t>
      </w:r>
      <w:proofErr w:type="spellStart"/>
      <w:r w:rsidRPr="00055D07">
        <w:rPr>
          <w:rFonts w:asciiTheme="majorHAnsi" w:hAnsiTheme="majorHAnsi" w:cstheme="majorHAnsi"/>
          <w:sz w:val="16"/>
          <w:szCs w:val="16"/>
        </w:rPr>
        <w:t>LandSpace</w:t>
      </w:r>
      <w:proofErr w:type="spellEnd"/>
      <w:r w:rsidRPr="00055D07">
        <w:rPr>
          <w:rFonts w:asciiTheme="majorHAnsi" w:hAnsiTheme="majorHAnsi" w:cstheme="majorHAnsi"/>
          <w:sz w:val="16"/>
          <w:szCs w:val="16"/>
        </w:rPr>
        <w:t xml:space="preserve">, and </w:t>
      </w:r>
      <w:proofErr w:type="spellStart"/>
      <w:r w:rsidRPr="00055D07">
        <w:rPr>
          <w:rFonts w:asciiTheme="majorHAnsi" w:hAnsiTheme="majorHAnsi" w:cstheme="majorHAnsi"/>
          <w:sz w:val="16"/>
          <w:szCs w:val="16"/>
        </w:rPr>
        <w:t>ExPace</w:t>
      </w:r>
      <w:proofErr w:type="spellEnd"/>
      <w:r w:rsidRPr="00055D07">
        <w:rPr>
          <w:rFonts w:asciiTheme="majorHAnsi" w:hAnsiTheme="majorHAnsi" w:cstheme="majorHAnsi"/>
          <w:sz w:val="16"/>
          <w:szCs w:val="16"/>
        </w:rPr>
        <w:t xml:space="preserve">, have all launched in recent years. As well developing their own rockets, these companies are launching satellites of all shapes and sizes into Low Earth Orbit (LEO) with the aim of forming their own constellations to rival those of Western companies. Bao </w:t>
      </w:r>
      <w:proofErr w:type="spellStart"/>
      <w:r w:rsidRPr="00055D07">
        <w:rPr>
          <w:rFonts w:asciiTheme="majorHAnsi" w:hAnsiTheme="majorHAnsi" w:cstheme="majorHAnsi"/>
          <w:sz w:val="16"/>
          <w:szCs w:val="16"/>
        </w:rPr>
        <w:t>Weimin</w:t>
      </w:r>
      <w:proofErr w:type="spellEnd"/>
      <w:r w:rsidRPr="00055D07">
        <w:rPr>
          <w:rFonts w:asciiTheme="majorHAnsi" w:hAnsiTheme="majorHAnsi" w:cstheme="majorHAnsi"/>
          <w:sz w:val="16"/>
          <w:szCs w:val="16"/>
        </w:rPr>
        <w:t xml:space="preserve">, member of the </w:t>
      </w:r>
      <w:r w:rsidRPr="00055D07">
        <w:rPr>
          <w:rStyle w:val="StyleUnderline"/>
          <w:rFonts w:asciiTheme="majorHAnsi" w:hAnsiTheme="majorHAnsi" w:cstheme="majorHAnsi"/>
          <w:highlight w:val="green"/>
        </w:rPr>
        <w:t>National Committee of</w:t>
      </w:r>
      <w:r w:rsidRPr="00055D07">
        <w:rPr>
          <w:rFonts w:asciiTheme="majorHAnsi" w:hAnsiTheme="majorHAnsi" w:cstheme="majorHAnsi"/>
          <w:sz w:val="16"/>
          <w:szCs w:val="16"/>
        </w:rPr>
        <w:t xml:space="preserve"> the </w:t>
      </w:r>
      <w:r w:rsidRPr="00055D07">
        <w:rPr>
          <w:rStyle w:val="StyleUnderline"/>
          <w:rFonts w:asciiTheme="majorHAnsi" w:hAnsiTheme="majorHAnsi" w:cstheme="majorHAnsi"/>
          <w:highlight w:val="green"/>
        </w:rPr>
        <w:t>Chinese People’s Political</w:t>
      </w:r>
      <w:r w:rsidRPr="00055D07">
        <w:rPr>
          <w:rFonts w:asciiTheme="majorHAnsi" w:hAnsiTheme="majorHAnsi" w:cstheme="majorHAnsi"/>
          <w:sz w:val="16"/>
          <w:szCs w:val="16"/>
        </w:rPr>
        <w:t xml:space="preserve"> Consultative </w:t>
      </w:r>
      <w:r w:rsidRPr="00055D07">
        <w:rPr>
          <w:rStyle w:val="StyleUnderline"/>
          <w:rFonts w:asciiTheme="majorHAnsi" w:hAnsiTheme="majorHAnsi" w:cstheme="majorHAnsi"/>
          <w:highlight w:val="green"/>
        </w:rPr>
        <w:t>Conference</w:t>
      </w:r>
      <w:r w:rsidRPr="00055D07">
        <w:rPr>
          <w:rFonts w:asciiTheme="majorHAnsi" w:hAnsiTheme="majorHAnsi" w:cstheme="majorHAnsi"/>
          <w:sz w:val="16"/>
          <w:szCs w:val="16"/>
        </w:rPr>
        <w:t xml:space="preserve"> and director of the Science and Technology Committee of the Aerospace Science and Technology Group, recently </w:t>
      </w:r>
      <w:r w:rsidRPr="00055D07">
        <w:rPr>
          <w:rStyle w:val="StyleUnderline"/>
          <w:rFonts w:asciiTheme="majorHAnsi" w:hAnsiTheme="majorHAnsi" w:cstheme="majorHAnsi"/>
          <w:highlight w:val="green"/>
        </w:rPr>
        <w:t>announced plans to establish a national satellite network</w:t>
      </w:r>
      <w:r w:rsidRPr="00055D07">
        <w:rPr>
          <w:rFonts w:asciiTheme="majorHAnsi" w:hAnsiTheme="majorHAnsi" w:cstheme="majorHAnsi"/>
          <w:sz w:val="16"/>
          <w:szCs w:val="16"/>
        </w:rPr>
        <w:t xml:space="preserve"> company to be responsible for “coordinating the planning and operation of space satellite Internet network construction.” The China Aerospace Science and Industry Corporation (CASIC), </w:t>
      </w:r>
      <w:r w:rsidRPr="00055D07">
        <w:rPr>
          <w:rStyle w:val="StyleUnderline"/>
          <w:rFonts w:asciiTheme="majorHAnsi" w:hAnsiTheme="majorHAnsi" w:cstheme="majorHAnsi"/>
          <w:highlight w:val="green"/>
        </w:rPr>
        <w:t>a state-owned enterprise</w:t>
      </w:r>
      <w:r w:rsidRPr="00055D07">
        <w:rPr>
          <w:rFonts w:asciiTheme="majorHAnsi" w:hAnsiTheme="majorHAnsi" w:cstheme="majorHAnsi"/>
          <w:sz w:val="16"/>
          <w:szCs w:val="16"/>
        </w:rPr>
        <w:t xml:space="preserve">, outlined its plans </w:t>
      </w:r>
      <w:r w:rsidRPr="00055D07">
        <w:rPr>
          <w:rStyle w:val="StyleUnderline"/>
          <w:rFonts w:asciiTheme="majorHAnsi" w:hAnsiTheme="majorHAnsi" w:cstheme="majorHAnsi"/>
          <w:highlight w:val="green"/>
        </w:rPr>
        <w:t>to</w:t>
      </w:r>
      <w:r w:rsidRPr="00055D07">
        <w:rPr>
          <w:rFonts w:asciiTheme="majorHAnsi" w:hAnsiTheme="majorHAnsi" w:cstheme="majorHAnsi"/>
          <w:sz w:val="16"/>
          <w:szCs w:val="16"/>
        </w:rPr>
        <w:t xml:space="preserve"> preliminarily </w:t>
      </w:r>
      <w:r w:rsidRPr="00055D07">
        <w:rPr>
          <w:rStyle w:val="StyleUnderline"/>
          <w:rFonts w:asciiTheme="majorHAnsi" w:hAnsiTheme="majorHAnsi" w:cstheme="majorHAnsi"/>
          <w:highlight w:val="green"/>
        </w:rPr>
        <w:t>finish</w:t>
      </w:r>
      <w:r w:rsidRPr="00055D07">
        <w:rPr>
          <w:rFonts w:asciiTheme="majorHAnsi" w:hAnsiTheme="majorHAnsi" w:cstheme="majorHAnsi"/>
          <w:sz w:val="16"/>
          <w:szCs w:val="16"/>
        </w:rPr>
        <w:t xml:space="preserve"> the </w:t>
      </w:r>
      <w:r w:rsidRPr="00055D07">
        <w:rPr>
          <w:rStyle w:val="StyleUnderline"/>
          <w:rFonts w:asciiTheme="majorHAnsi" w:hAnsiTheme="majorHAnsi" w:cstheme="majorHAnsi"/>
          <w:highlight w:val="green"/>
        </w:rPr>
        <w:t>construction</w:t>
      </w:r>
      <w:r w:rsidRPr="00055D07">
        <w:rPr>
          <w:rFonts w:asciiTheme="majorHAnsi" w:hAnsiTheme="majorHAnsi" w:cstheme="majorHAnsi"/>
          <w:sz w:val="16"/>
          <w:szCs w:val="16"/>
        </w:rPr>
        <w:t xml:space="preserve"> of the </w:t>
      </w:r>
      <w:proofErr w:type="spellStart"/>
      <w:r w:rsidRPr="00055D07">
        <w:rPr>
          <w:rFonts w:asciiTheme="majorHAnsi" w:hAnsiTheme="majorHAnsi" w:cstheme="majorHAnsi"/>
          <w:sz w:val="16"/>
          <w:szCs w:val="16"/>
        </w:rPr>
        <w:t>Xingyun</w:t>
      </w:r>
      <w:proofErr w:type="spellEnd"/>
      <w:r w:rsidRPr="00055D07">
        <w:rPr>
          <w:rFonts w:asciiTheme="majorHAnsi" w:hAnsiTheme="majorHAnsi" w:cstheme="majorHAnsi"/>
          <w:sz w:val="16"/>
          <w:szCs w:val="16"/>
        </w:rPr>
        <w:t xml:space="preserve"> project, an 80-</w:t>
      </w:r>
      <w:r w:rsidRPr="00055D07">
        <w:rPr>
          <w:rStyle w:val="StyleUnderline"/>
          <w:rFonts w:asciiTheme="majorHAnsi" w:hAnsiTheme="majorHAnsi" w:cstheme="majorHAnsi"/>
          <w:highlight w:val="green"/>
        </w:rPr>
        <w:t>satellite</w:t>
      </w:r>
      <w:r w:rsidRPr="00055D07">
        <w:rPr>
          <w:rFonts w:asciiTheme="majorHAnsi" w:hAnsiTheme="majorHAnsi" w:cstheme="majorHAnsi"/>
          <w:sz w:val="16"/>
          <w:szCs w:val="16"/>
        </w:rPr>
        <w:t xml:space="preserve"> LEO narrowband Internet of Things constellation, by 2025 in addition to 320 </w:t>
      </w:r>
      <w:proofErr w:type="spellStart"/>
      <w:r w:rsidRPr="00055D07">
        <w:rPr>
          <w:rFonts w:asciiTheme="majorHAnsi" w:hAnsiTheme="majorHAnsi" w:cstheme="majorHAnsi"/>
          <w:sz w:val="16"/>
          <w:szCs w:val="16"/>
        </w:rPr>
        <w:t>Hongyan</w:t>
      </w:r>
      <w:proofErr w:type="spellEnd"/>
      <w:r w:rsidRPr="00055D07">
        <w:rPr>
          <w:rFonts w:asciiTheme="majorHAnsi" w:hAnsiTheme="majorHAnsi" w:cstheme="majorHAnsi"/>
          <w:sz w:val="16"/>
          <w:szCs w:val="16"/>
        </w:rPr>
        <w:t xml:space="preserve"> communications satellites. </w:t>
      </w:r>
      <w:r w:rsidRPr="00055D07">
        <w:rPr>
          <w:rStyle w:val="StyleUnderline"/>
          <w:rFonts w:asciiTheme="majorHAnsi" w:hAnsiTheme="majorHAnsi" w:cstheme="majorHAnsi"/>
          <w:highlight w:val="cyan"/>
        </w:rPr>
        <w:t>China Telecom’s</w:t>
      </w:r>
      <w:r w:rsidRPr="00055D07">
        <w:rPr>
          <w:rStyle w:val="StyleUnderline"/>
          <w:rFonts w:asciiTheme="majorHAnsi" w:hAnsiTheme="majorHAnsi" w:cstheme="majorHAnsi"/>
        </w:rPr>
        <w:t xml:space="preserve"> satellite communications reportedly has </w:t>
      </w:r>
      <w:r w:rsidRPr="00055D07">
        <w:rPr>
          <w:rStyle w:val="StyleUnderline"/>
          <w:rFonts w:asciiTheme="majorHAnsi" w:hAnsiTheme="majorHAnsi" w:cstheme="majorHAnsi"/>
          <w:highlight w:val="cyan"/>
        </w:rPr>
        <w:t>plans to launch 10,000</w:t>
      </w:r>
      <w:r w:rsidRPr="00055D07">
        <w:rPr>
          <w:rStyle w:val="StyleUnderline"/>
          <w:rFonts w:asciiTheme="majorHAnsi" w:hAnsiTheme="majorHAnsi" w:cstheme="majorHAnsi"/>
        </w:rPr>
        <w:t xml:space="preserve"> satellites</w:t>
      </w:r>
      <w:r w:rsidRPr="00055D07">
        <w:rPr>
          <w:rFonts w:asciiTheme="majorHAnsi" w:hAnsiTheme="majorHAnsi" w:cstheme="majorHAnsi"/>
          <w:sz w:val="16"/>
        </w:rPr>
        <w:t xml:space="preserve"> in the next five to ten years under the name ‘China </w:t>
      </w:r>
      <w:proofErr w:type="spellStart"/>
      <w:r w:rsidRPr="00055D07">
        <w:rPr>
          <w:rFonts w:asciiTheme="majorHAnsi" w:hAnsiTheme="majorHAnsi" w:cstheme="majorHAnsi"/>
          <w:sz w:val="16"/>
        </w:rPr>
        <w:t>StarNet</w:t>
      </w:r>
      <w:proofErr w:type="spellEnd"/>
      <w:r w:rsidRPr="00055D07">
        <w:rPr>
          <w:rFonts w:asciiTheme="majorHAnsi" w:hAnsiTheme="majorHAnsi" w:cstheme="majorHAnsi"/>
          <w:sz w:val="16"/>
        </w:rPr>
        <w:t xml:space="preserve">’. </w:t>
      </w:r>
      <w:proofErr w:type="spellStart"/>
      <w:r w:rsidRPr="00055D07">
        <w:rPr>
          <w:rStyle w:val="StyleUnderline"/>
          <w:rFonts w:asciiTheme="majorHAnsi" w:hAnsiTheme="majorHAnsi" w:cstheme="majorHAnsi"/>
          <w:highlight w:val="cyan"/>
        </w:rPr>
        <w:t>Spacety</w:t>
      </w:r>
      <w:proofErr w:type="spellEnd"/>
      <w:r w:rsidRPr="00055D07">
        <w:rPr>
          <w:rStyle w:val="StyleUnderline"/>
          <w:rFonts w:asciiTheme="majorHAnsi" w:hAnsiTheme="majorHAnsi" w:cstheme="majorHAnsi"/>
          <w:highlight w:val="cyan"/>
        </w:rPr>
        <w:t xml:space="preserve"> is</w:t>
      </w:r>
      <w:r w:rsidRPr="00055D07">
        <w:rPr>
          <w:rFonts w:asciiTheme="majorHAnsi" w:hAnsiTheme="majorHAnsi" w:cstheme="majorHAnsi"/>
          <w:sz w:val="16"/>
        </w:rPr>
        <w:t xml:space="preserve"> also </w:t>
      </w:r>
      <w:r w:rsidRPr="00055D07">
        <w:rPr>
          <w:rStyle w:val="StyleUnderline"/>
          <w:rFonts w:asciiTheme="majorHAnsi" w:hAnsiTheme="majorHAnsi" w:cstheme="majorHAnsi"/>
          <w:highlight w:val="cyan"/>
        </w:rPr>
        <w:t>launching a constellation</w:t>
      </w:r>
      <w:r w:rsidRPr="00055D07">
        <w:rPr>
          <w:rStyle w:val="StyleUnderline"/>
          <w:rFonts w:asciiTheme="majorHAnsi" w:hAnsiTheme="majorHAnsi" w:cstheme="majorHAnsi"/>
        </w:rPr>
        <w:t xml:space="preserve"> of imagery satellites </w:t>
      </w:r>
      <w:r w:rsidRPr="00055D07">
        <w:rPr>
          <w:rFonts w:asciiTheme="majorHAnsi" w:hAnsiTheme="majorHAnsi" w:cstheme="majorHAnsi"/>
          <w:sz w:val="16"/>
        </w:rPr>
        <w:t xml:space="preserve">and has launched at least 20 so far. Another company called </w:t>
      </w:r>
      <w:r w:rsidRPr="00055D07">
        <w:rPr>
          <w:rStyle w:val="StyleUnderline"/>
          <w:rFonts w:asciiTheme="majorHAnsi" w:hAnsiTheme="majorHAnsi" w:cstheme="majorHAnsi"/>
          <w:highlight w:val="cyan"/>
        </w:rPr>
        <w:t>GW has filed for</w:t>
      </w:r>
      <w:r w:rsidRPr="00055D07">
        <w:rPr>
          <w:rFonts w:asciiTheme="majorHAnsi" w:hAnsiTheme="majorHAnsi" w:cstheme="majorHAnsi"/>
          <w:sz w:val="16"/>
        </w:rPr>
        <w:t xml:space="preserve"> spectrum allocation from the International Telecommunication Union for two broadband constellations called GW-A59 and GW-2 that would include </w:t>
      </w:r>
      <w:r w:rsidRPr="00055D07">
        <w:rPr>
          <w:rStyle w:val="StyleUnderline"/>
          <w:rFonts w:asciiTheme="majorHAnsi" w:hAnsiTheme="majorHAnsi" w:cstheme="majorHAnsi"/>
        </w:rPr>
        <w:t xml:space="preserve">almost </w:t>
      </w:r>
      <w:r w:rsidRPr="00055D07">
        <w:rPr>
          <w:rStyle w:val="StyleUnderline"/>
          <w:rFonts w:asciiTheme="majorHAnsi" w:hAnsiTheme="majorHAnsi" w:cstheme="majorHAnsi"/>
          <w:highlight w:val="cyan"/>
        </w:rPr>
        <w:t>13,000</w:t>
      </w:r>
      <w:r w:rsidRPr="00055D07">
        <w:rPr>
          <w:rStyle w:val="StyleUnderline"/>
          <w:rFonts w:asciiTheme="majorHAnsi" w:hAnsiTheme="majorHAnsi" w:cstheme="majorHAnsi"/>
        </w:rPr>
        <w:t xml:space="preserve"> satellites.</w:t>
      </w:r>
      <w:r w:rsidRPr="00055D07">
        <w:rPr>
          <w:rFonts w:asciiTheme="majorHAnsi" w:hAnsiTheme="majorHAnsi" w:cstheme="majorHAnsi"/>
          <w:u w:val="single"/>
        </w:rPr>
        <w:t xml:space="preserve"> </w:t>
      </w:r>
      <w:r w:rsidRPr="00055D07">
        <w:rPr>
          <w:rFonts w:asciiTheme="majorHAnsi" w:hAnsiTheme="majorHAnsi" w:cstheme="majorHAnsi"/>
          <w:sz w:val="16"/>
          <w:szCs w:val="16"/>
        </w:rPr>
        <w:t xml:space="preserve">A report from IDA into China’s commercial space industry found others including Zhuhai </w:t>
      </w:r>
      <w:proofErr w:type="spellStart"/>
      <w:r w:rsidRPr="00055D07">
        <w:rPr>
          <w:rFonts w:asciiTheme="majorHAnsi" w:hAnsiTheme="majorHAnsi" w:cstheme="majorHAnsi"/>
          <w:sz w:val="16"/>
          <w:szCs w:val="16"/>
        </w:rPr>
        <w:t>Orbita</w:t>
      </w:r>
      <w:proofErr w:type="spellEnd"/>
      <w:r w:rsidRPr="00055D07">
        <w:rPr>
          <w:rFonts w:asciiTheme="majorHAnsi" w:hAnsiTheme="majorHAnsi" w:cstheme="majorHAnsi"/>
          <w:sz w:val="16"/>
          <w:szCs w:val="16"/>
        </w:rPr>
        <w:t xml:space="preserve">, </w:t>
      </w:r>
      <w:proofErr w:type="spellStart"/>
      <w:r w:rsidRPr="00055D07">
        <w:rPr>
          <w:rFonts w:asciiTheme="majorHAnsi" w:hAnsiTheme="majorHAnsi" w:cstheme="majorHAnsi"/>
          <w:sz w:val="16"/>
          <w:szCs w:val="16"/>
        </w:rPr>
        <w:t>GalaxySpace</w:t>
      </w:r>
      <w:proofErr w:type="spellEnd"/>
      <w:r w:rsidRPr="00055D07">
        <w:rPr>
          <w:rFonts w:asciiTheme="majorHAnsi" w:hAnsiTheme="majorHAnsi" w:cstheme="majorHAnsi"/>
          <w:sz w:val="16"/>
          <w:szCs w:val="16"/>
        </w:rPr>
        <w:t xml:space="preserve">, </w:t>
      </w:r>
      <w:proofErr w:type="spellStart"/>
      <w:r w:rsidRPr="00055D07">
        <w:rPr>
          <w:rFonts w:asciiTheme="majorHAnsi" w:hAnsiTheme="majorHAnsi" w:cstheme="majorHAnsi"/>
          <w:sz w:val="16"/>
          <w:szCs w:val="16"/>
        </w:rPr>
        <w:t>MinoSpace</w:t>
      </w:r>
      <w:proofErr w:type="spellEnd"/>
      <w:r w:rsidRPr="00055D07">
        <w:rPr>
          <w:rFonts w:asciiTheme="majorHAnsi" w:hAnsiTheme="majorHAnsi" w:cstheme="majorHAnsi"/>
          <w:sz w:val="16"/>
          <w:szCs w:val="16"/>
        </w:rPr>
        <w:t xml:space="preserve">, </w:t>
      </w:r>
      <w:proofErr w:type="spellStart"/>
      <w:r w:rsidRPr="00055D07">
        <w:rPr>
          <w:rFonts w:asciiTheme="majorHAnsi" w:hAnsiTheme="majorHAnsi" w:cstheme="majorHAnsi"/>
          <w:sz w:val="16"/>
          <w:szCs w:val="16"/>
        </w:rPr>
        <w:t>LaserFleet</w:t>
      </w:r>
      <w:proofErr w:type="spellEnd"/>
      <w:r w:rsidRPr="00055D07">
        <w:rPr>
          <w:rFonts w:asciiTheme="majorHAnsi" w:hAnsiTheme="majorHAnsi" w:cstheme="majorHAnsi"/>
          <w:sz w:val="16"/>
          <w:szCs w:val="16"/>
        </w:rPr>
        <w:t xml:space="preserve">, Head Aerospace and numerous others are also developing constellations from which, like US counterparts, these companies aim to provide satellite broadband, 5G, IoT, and various data services. Though many are in the early stages of development, most plan to launch the first of what could be hundreds or even thousands of satellites within the next few years. While most companies can’t boast the same level of funding as US space companies – VC funding for Chinese space companies was up to $516 million in 2018 compared to the $2.2 billion US companies raised – they are bringing in investment; earlier this year Beijing </w:t>
      </w:r>
      <w:proofErr w:type="spellStart"/>
      <w:r w:rsidRPr="00055D07">
        <w:rPr>
          <w:rFonts w:asciiTheme="majorHAnsi" w:hAnsiTheme="majorHAnsi" w:cstheme="majorHAnsi"/>
          <w:sz w:val="16"/>
          <w:szCs w:val="16"/>
        </w:rPr>
        <w:t>Commsat</w:t>
      </w:r>
      <w:proofErr w:type="spellEnd"/>
      <w:r w:rsidRPr="00055D07">
        <w:rPr>
          <w:rFonts w:asciiTheme="majorHAnsi" w:hAnsiTheme="majorHAnsi" w:cstheme="majorHAnsi"/>
          <w:sz w:val="16"/>
          <w:szCs w:val="16"/>
        </w:rPr>
        <w:t xml:space="preserve"> received more than $4.5 billion in funding from the China Internet Investment fund, with more than $10 billion in additional funding promised in the future. </w:t>
      </w:r>
      <w:proofErr w:type="spellStart"/>
      <w:r w:rsidRPr="00055D07">
        <w:rPr>
          <w:rStyle w:val="StyleUnderline"/>
          <w:rFonts w:asciiTheme="majorHAnsi" w:hAnsiTheme="majorHAnsi" w:cstheme="majorHAnsi"/>
        </w:rPr>
        <w:t>Xie</w:t>
      </w:r>
      <w:proofErr w:type="spellEnd"/>
      <w:r w:rsidRPr="00055D07">
        <w:rPr>
          <w:rStyle w:val="StyleUnderline"/>
          <w:rFonts w:asciiTheme="majorHAnsi" w:hAnsiTheme="majorHAnsi" w:cstheme="majorHAnsi"/>
        </w:rPr>
        <w:t xml:space="preserve"> </w:t>
      </w:r>
      <w:r w:rsidRPr="00055D07">
        <w:rPr>
          <w:rStyle w:val="StyleUnderline"/>
          <w:rFonts w:asciiTheme="majorHAnsi" w:hAnsiTheme="majorHAnsi" w:cstheme="majorHAnsi"/>
          <w:highlight w:val="cyan"/>
        </w:rPr>
        <w:t>Tao</w:t>
      </w:r>
      <w:r w:rsidRPr="00055D07">
        <w:rPr>
          <w:rFonts w:asciiTheme="majorHAnsi" w:hAnsiTheme="majorHAnsi" w:cstheme="majorHAnsi"/>
          <w:sz w:val="16"/>
        </w:rPr>
        <w:t xml:space="preserve">, founder of </w:t>
      </w:r>
      <w:r w:rsidRPr="00055D07">
        <w:rPr>
          <w:rStyle w:val="StyleUnderline"/>
          <w:rFonts w:asciiTheme="majorHAnsi" w:hAnsiTheme="majorHAnsi" w:cstheme="majorHAnsi"/>
        </w:rPr>
        <w:t xml:space="preserve">Beijing </w:t>
      </w:r>
      <w:proofErr w:type="spellStart"/>
      <w:r w:rsidRPr="00055D07">
        <w:rPr>
          <w:rStyle w:val="StyleUnderline"/>
          <w:rFonts w:asciiTheme="majorHAnsi" w:hAnsiTheme="majorHAnsi" w:cstheme="majorHAnsi"/>
        </w:rPr>
        <w:t>Commsat</w:t>
      </w:r>
      <w:proofErr w:type="spellEnd"/>
      <w:r w:rsidRPr="00055D07">
        <w:rPr>
          <w:rStyle w:val="StyleUnderline"/>
          <w:rFonts w:asciiTheme="majorHAnsi" w:hAnsiTheme="majorHAnsi" w:cstheme="majorHAnsi"/>
        </w:rPr>
        <w:t xml:space="preserve"> Technology Development Co., Ltd</w:t>
      </w:r>
      <w:r w:rsidRPr="00055D07">
        <w:rPr>
          <w:rFonts w:asciiTheme="majorHAnsi" w:hAnsiTheme="majorHAnsi" w:cstheme="majorHAnsi"/>
          <w:sz w:val="16"/>
        </w:rPr>
        <w:t xml:space="preserve">, told China Money Network he </w:t>
      </w:r>
      <w:r w:rsidRPr="00055D07">
        <w:rPr>
          <w:rStyle w:val="StyleUnderline"/>
          <w:rFonts w:asciiTheme="majorHAnsi" w:hAnsiTheme="majorHAnsi" w:cstheme="majorHAnsi"/>
          <w:highlight w:val="cyan"/>
        </w:rPr>
        <w:t>expects</w:t>
      </w:r>
      <w:r w:rsidRPr="00055D07">
        <w:rPr>
          <w:rStyle w:val="StyleUnderline"/>
          <w:rFonts w:asciiTheme="majorHAnsi" w:hAnsiTheme="majorHAnsi" w:cstheme="majorHAnsi"/>
        </w:rPr>
        <w:t xml:space="preserve"> the country to launch 30,000 to </w:t>
      </w:r>
      <w:r w:rsidRPr="00055D07">
        <w:rPr>
          <w:rStyle w:val="StyleUnderline"/>
          <w:rFonts w:asciiTheme="majorHAnsi" w:hAnsiTheme="majorHAnsi" w:cstheme="majorHAnsi"/>
          <w:highlight w:val="cyan"/>
        </w:rPr>
        <w:t>40,000</w:t>
      </w:r>
      <w:r w:rsidRPr="00055D07">
        <w:rPr>
          <w:rStyle w:val="StyleUnderline"/>
          <w:rFonts w:asciiTheme="majorHAnsi" w:hAnsiTheme="majorHAnsi" w:cstheme="majorHAnsi"/>
        </w:rPr>
        <w:t xml:space="preserve"> Satellites </w:t>
      </w:r>
      <w:r w:rsidRPr="00055D07">
        <w:rPr>
          <w:rFonts w:asciiTheme="majorHAnsi" w:hAnsiTheme="majorHAnsi" w:cstheme="majorHAnsi"/>
          <w:sz w:val="16"/>
        </w:rPr>
        <w:t xml:space="preserve">in the future, compared to 40,000 to 60,000 launched by the US. </w:t>
      </w:r>
      <w:r w:rsidRPr="00055D07">
        <w:rPr>
          <w:rFonts w:asciiTheme="majorHAnsi" w:hAnsiTheme="majorHAnsi" w:cstheme="majorHAnsi"/>
          <w:sz w:val="16"/>
          <w:szCs w:val="16"/>
        </w:rPr>
        <w:t xml:space="preserve">“Space in the orbit is allocated on a first-come, first-served basis and the onus will be on these latecomers to ensure their satellites will not collide with existing ones,” </w:t>
      </w:r>
      <w:proofErr w:type="spellStart"/>
      <w:r w:rsidRPr="00055D07">
        <w:rPr>
          <w:rFonts w:asciiTheme="majorHAnsi" w:hAnsiTheme="majorHAnsi" w:cstheme="majorHAnsi"/>
          <w:sz w:val="16"/>
          <w:szCs w:val="16"/>
        </w:rPr>
        <w:t>Commsat’s</w:t>
      </w:r>
      <w:proofErr w:type="spellEnd"/>
      <w:r w:rsidRPr="00055D07">
        <w:rPr>
          <w:rFonts w:asciiTheme="majorHAnsi" w:hAnsiTheme="majorHAnsi" w:cstheme="majorHAnsi"/>
          <w:sz w:val="16"/>
          <w:szCs w:val="16"/>
        </w:rPr>
        <w:t xml:space="preserve"> </w:t>
      </w:r>
      <w:proofErr w:type="spellStart"/>
      <w:r w:rsidRPr="00055D07">
        <w:rPr>
          <w:rFonts w:asciiTheme="majorHAnsi" w:hAnsiTheme="majorHAnsi" w:cstheme="majorHAnsi"/>
          <w:sz w:val="16"/>
          <w:szCs w:val="16"/>
        </w:rPr>
        <w:t>Xie</w:t>
      </w:r>
      <w:proofErr w:type="spellEnd"/>
      <w:r w:rsidRPr="00055D07">
        <w:rPr>
          <w:rFonts w:asciiTheme="majorHAnsi" w:hAnsiTheme="majorHAnsi" w:cstheme="majorHAnsi"/>
          <w:sz w:val="16"/>
          <w:szCs w:val="16"/>
        </w:rPr>
        <w:t xml:space="preserve"> previously said. “The low-Earth orbit is becoming increasingly crowded and the space land grab is on.” </w:t>
      </w:r>
      <w:r w:rsidRPr="00055D07">
        <w:rPr>
          <w:rStyle w:val="Emphasis"/>
          <w:rFonts w:asciiTheme="majorHAnsi" w:hAnsiTheme="majorHAnsi" w:cstheme="majorHAnsi"/>
          <w:highlight w:val="cyan"/>
        </w:rPr>
        <w:t>China isn’t up to speed in orbital norms</w:t>
      </w:r>
      <w:r w:rsidRPr="00055D07">
        <w:rPr>
          <w:rStyle w:val="Emphasis"/>
          <w:rFonts w:asciiTheme="majorHAnsi" w:hAnsiTheme="majorHAnsi" w:cstheme="majorHAnsi"/>
        </w:rPr>
        <w:t xml:space="preserve"> </w:t>
      </w:r>
      <w:r w:rsidRPr="00055D07">
        <w:rPr>
          <w:rFonts w:asciiTheme="majorHAnsi" w:hAnsiTheme="majorHAnsi" w:cstheme="majorHAnsi"/>
          <w:sz w:val="16"/>
          <w:szCs w:val="16"/>
        </w:rPr>
        <w:t xml:space="preserve">While the UN tightly controls GEO orbits, offering countries licenses for a set number of slots in the </w:t>
      </w:r>
      <w:proofErr w:type="gramStart"/>
      <w:r w:rsidRPr="00055D07">
        <w:rPr>
          <w:rFonts w:asciiTheme="majorHAnsi" w:hAnsiTheme="majorHAnsi" w:cstheme="majorHAnsi"/>
          <w:sz w:val="16"/>
          <w:szCs w:val="16"/>
        </w:rPr>
        <w:t>closely-packed</w:t>
      </w:r>
      <w:proofErr w:type="gramEnd"/>
      <w:r w:rsidRPr="00055D07">
        <w:rPr>
          <w:rFonts w:asciiTheme="majorHAnsi" w:hAnsiTheme="majorHAnsi" w:cstheme="majorHAnsi"/>
          <w:sz w:val="16"/>
          <w:szCs w:val="16"/>
        </w:rPr>
        <w:t xml:space="preserve"> and highly valuable planes, there is no such limit at lower orbits. The number of satellites that companies can launch at LEO is limited only by what local regulators will permit, despite the machines circling the entire planet in around 90 minutes. And space is becoming increasingly crowded. The number of satellites being launched annually is beginning to reach the thousands, leftovers parts from previous launches and satellites can mount up if not properly disposed of, and debris from previous in-orbit incidents means LEO is full of thousands of pieces of potentially satellite-destroying junk and debris. </w:t>
      </w:r>
      <w:r w:rsidRPr="00055D07">
        <w:rPr>
          <w:rStyle w:val="StyleUnderline"/>
          <w:rFonts w:asciiTheme="majorHAnsi" w:hAnsiTheme="majorHAnsi" w:cstheme="majorHAnsi"/>
        </w:rPr>
        <w:t>Around 28,200 pieces of space junk and debris are currently being tracked</w:t>
      </w:r>
      <w:r w:rsidRPr="00055D07">
        <w:rPr>
          <w:rFonts w:asciiTheme="majorHAnsi" w:hAnsiTheme="majorHAnsi" w:cstheme="majorHAnsi"/>
          <w:sz w:val="16"/>
        </w:rPr>
        <w:t xml:space="preserve"> in orbit but ESA estimates there could be up to hundreds of thousands of potentially harmful pieces in orbit. At its most extreme, </w:t>
      </w:r>
      <w:r w:rsidRPr="00055D07">
        <w:rPr>
          <w:rStyle w:val="StyleUnderline"/>
          <w:rFonts w:asciiTheme="majorHAnsi" w:hAnsiTheme="majorHAnsi" w:cstheme="majorHAnsi"/>
          <w:highlight w:val="cyan"/>
        </w:rPr>
        <w:t>Kessler syndrome predicts a scenario where</w:t>
      </w:r>
      <w:r w:rsidRPr="00055D07">
        <w:rPr>
          <w:rStyle w:val="StyleUnderline"/>
          <w:rFonts w:asciiTheme="majorHAnsi" w:hAnsiTheme="majorHAnsi" w:cstheme="majorHAnsi"/>
        </w:rPr>
        <w:t xml:space="preserve"> the </w:t>
      </w:r>
      <w:r w:rsidRPr="00055D07">
        <w:rPr>
          <w:rStyle w:val="StyleUnderline"/>
          <w:rFonts w:asciiTheme="majorHAnsi" w:hAnsiTheme="majorHAnsi" w:cstheme="majorHAnsi"/>
          <w:highlight w:val="cyan"/>
        </w:rPr>
        <w:t>space</w:t>
      </w:r>
      <w:r w:rsidRPr="00055D07">
        <w:rPr>
          <w:rStyle w:val="StyleUnderline"/>
          <w:rFonts w:asciiTheme="majorHAnsi" w:hAnsiTheme="majorHAnsi" w:cstheme="majorHAnsi"/>
        </w:rPr>
        <w:t xml:space="preserve"> around Earth </w:t>
      </w:r>
      <w:r w:rsidRPr="00055D07">
        <w:rPr>
          <w:rStyle w:val="StyleUnderline"/>
          <w:rFonts w:asciiTheme="majorHAnsi" w:hAnsiTheme="majorHAnsi" w:cstheme="majorHAnsi"/>
          <w:highlight w:val="cyan"/>
        </w:rPr>
        <w:t>is so full</w:t>
      </w:r>
      <w:r w:rsidRPr="00055D07">
        <w:rPr>
          <w:rStyle w:val="StyleUnderline"/>
          <w:rFonts w:asciiTheme="majorHAnsi" w:hAnsiTheme="majorHAnsi" w:cstheme="majorHAnsi"/>
        </w:rPr>
        <w:t xml:space="preserve"> of satellites and debris that </w:t>
      </w:r>
      <w:r w:rsidRPr="00055D07">
        <w:rPr>
          <w:rStyle w:val="StyleUnderline"/>
          <w:rFonts w:asciiTheme="majorHAnsi" w:hAnsiTheme="majorHAnsi" w:cstheme="majorHAnsi"/>
          <w:highlight w:val="cyan"/>
        </w:rPr>
        <w:t>it becomes unmanageable and collisions begin to cascade, causing a chain reaction</w:t>
      </w:r>
      <w:r w:rsidRPr="00055D07">
        <w:rPr>
          <w:rStyle w:val="StyleUnderline"/>
          <w:rFonts w:asciiTheme="majorHAnsi" w:hAnsiTheme="majorHAnsi" w:cstheme="majorHAnsi"/>
        </w:rPr>
        <w:t xml:space="preserve"> of collisions </w:t>
      </w:r>
      <w:r w:rsidRPr="00055D07">
        <w:rPr>
          <w:rStyle w:val="StyleUnderline"/>
          <w:rFonts w:asciiTheme="majorHAnsi" w:hAnsiTheme="majorHAnsi" w:cstheme="majorHAnsi"/>
          <w:highlight w:val="cyan"/>
        </w:rPr>
        <w:t xml:space="preserve">which </w:t>
      </w:r>
      <w:r w:rsidRPr="00055D07">
        <w:rPr>
          <w:rStyle w:val="StyleUnderline"/>
          <w:rFonts w:asciiTheme="majorHAnsi" w:hAnsiTheme="majorHAnsi" w:cstheme="majorHAnsi"/>
          <w:highlight w:val="cyan"/>
        </w:rPr>
        <w:lastRenderedPageBreak/>
        <w:t>render</w:t>
      </w:r>
      <w:r w:rsidRPr="00055D07">
        <w:rPr>
          <w:rStyle w:val="StyleUnderline"/>
          <w:rFonts w:asciiTheme="majorHAnsi" w:hAnsiTheme="majorHAnsi" w:cstheme="majorHAnsi"/>
        </w:rPr>
        <w:t xml:space="preserve"> many </w:t>
      </w:r>
      <w:r w:rsidRPr="00055D07">
        <w:rPr>
          <w:rStyle w:val="StyleUnderline"/>
          <w:rFonts w:asciiTheme="majorHAnsi" w:hAnsiTheme="majorHAnsi" w:cstheme="majorHAnsi"/>
          <w:highlight w:val="cyan"/>
        </w:rPr>
        <w:t>orbits out of use</w:t>
      </w:r>
      <w:r w:rsidRPr="00055D07">
        <w:rPr>
          <w:rStyle w:val="StyleUnderline"/>
          <w:rFonts w:asciiTheme="majorHAnsi" w:hAnsiTheme="majorHAnsi" w:cstheme="majorHAnsi"/>
        </w:rPr>
        <w:t xml:space="preserve"> for generations.</w:t>
      </w:r>
      <w:r w:rsidRPr="00055D07">
        <w:rPr>
          <w:rFonts w:asciiTheme="majorHAnsi" w:hAnsiTheme="majorHAnsi" w:cstheme="majorHAnsi"/>
          <w:u w:val="single"/>
        </w:rPr>
        <w:t xml:space="preserve"> </w:t>
      </w:r>
      <w:r w:rsidRPr="00055D07">
        <w:rPr>
          <w:rFonts w:asciiTheme="majorHAnsi" w:hAnsiTheme="majorHAnsi" w:cstheme="majorHAnsi"/>
          <w:sz w:val="16"/>
        </w:rPr>
        <w:t xml:space="preserve">China has as much right to operate satellites as Western companies, but the current lack of adherence to ‘space norms’ could increase risks further. McDowell warns </w:t>
      </w:r>
      <w:r w:rsidRPr="00055D07">
        <w:rPr>
          <w:rStyle w:val="Emphasis"/>
          <w:rFonts w:asciiTheme="majorHAnsi" w:hAnsiTheme="majorHAnsi" w:cstheme="majorHAnsi"/>
          <w:highlight w:val="cyan"/>
        </w:rPr>
        <w:t>the ‘explosion’ of Chinese activity could have a massive impact on the usability of space.</w:t>
      </w:r>
      <w:r w:rsidRPr="00055D07">
        <w:rPr>
          <w:rFonts w:asciiTheme="majorHAnsi" w:hAnsiTheme="majorHAnsi" w:cstheme="majorHAnsi"/>
          <w:b/>
          <w:iCs/>
          <w:u w:val="single"/>
        </w:rPr>
        <w:t xml:space="preserve"> </w:t>
      </w:r>
      <w:r w:rsidRPr="00055D07">
        <w:rPr>
          <w:rStyle w:val="Emphasis"/>
          <w:rFonts w:asciiTheme="majorHAnsi" w:hAnsiTheme="majorHAnsi" w:cstheme="majorHAnsi"/>
          <w:highlight w:val="cyan"/>
        </w:rPr>
        <w:t>“Chinese adherence</w:t>
      </w:r>
      <w:r w:rsidRPr="00055D07">
        <w:rPr>
          <w:rStyle w:val="StyleUnderline"/>
          <w:rFonts w:asciiTheme="majorHAnsi" w:hAnsiTheme="majorHAnsi" w:cstheme="majorHAnsi"/>
          <w:highlight w:val="cyan"/>
        </w:rPr>
        <w:t xml:space="preserve"> to</w:t>
      </w:r>
      <w:r w:rsidRPr="00055D07">
        <w:rPr>
          <w:rStyle w:val="StyleUnderline"/>
          <w:rFonts w:asciiTheme="majorHAnsi" w:hAnsiTheme="majorHAnsi" w:cstheme="majorHAnsi"/>
        </w:rPr>
        <w:t xml:space="preserve"> </w:t>
      </w:r>
      <w:r w:rsidRPr="00055D07">
        <w:rPr>
          <w:rFonts w:asciiTheme="majorHAnsi" w:hAnsiTheme="majorHAnsi" w:cstheme="majorHAnsi"/>
          <w:sz w:val="16"/>
        </w:rPr>
        <w:t xml:space="preserve">things like </w:t>
      </w:r>
      <w:r w:rsidRPr="00055D07">
        <w:rPr>
          <w:rStyle w:val="Emphasis"/>
          <w:rFonts w:asciiTheme="majorHAnsi" w:hAnsiTheme="majorHAnsi" w:cstheme="majorHAnsi"/>
        </w:rPr>
        <w:t xml:space="preserve">space </w:t>
      </w:r>
      <w:r w:rsidRPr="00055D07">
        <w:rPr>
          <w:rStyle w:val="Emphasis"/>
          <w:rFonts w:asciiTheme="majorHAnsi" w:hAnsiTheme="majorHAnsi" w:cstheme="majorHAnsi"/>
          <w:highlight w:val="cyan"/>
        </w:rPr>
        <w:t xml:space="preserve">debris </w:t>
      </w:r>
      <w:r w:rsidRPr="00055D07">
        <w:rPr>
          <w:rStyle w:val="Emphasis"/>
          <w:rFonts w:asciiTheme="majorHAnsi" w:hAnsiTheme="majorHAnsi" w:cstheme="majorHAnsi"/>
        </w:rPr>
        <w:t>norms</w:t>
      </w:r>
      <w:r w:rsidRPr="00055D07">
        <w:rPr>
          <w:rFonts w:asciiTheme="majorHAnsi" w:hAnsiTheme="majorHAnsi" w:cstheme="majorHAnsi"/>
          <w:sz w:val="16"/>
        </w:rPr>
        <w:t xml:space="preserve"> </w:t>
      </w:r>
      <w:r w:rsidRPr="00055D07">
        <w:rPr>
          <w:rStyle w:val="StyleUnderline"/>
          <w:rFonts w:asciiTheme="majorHAnsi" w:hAnsiTheme="majorHAnsi" w:cstheme="majorHAnsi"/>
        </w:rPr>
        <w:t xml:space="preserve">and registration </w:t>
      </w:r>
      <w:r w:rsidRPr="00055D07">
        <w:rPr>
          <w:rStyle w:val="StyleUnderline"/>
          <w:rFonts w:asciiTheme="majorHAnsi" w:hAnsiTheme="majorHAnsi" w:cstheme="majorHAnsi"/>
          <w:highlight w:val="cyan"/>
        </w:rPr>
        <w:t>norms is,</w:t>
      </w:r>
      <w:r w:rsidRPr="00055D07">
        <w:rPr>
          <w:rFonts w:asciiTheme="majorHAnsi" w:hAnsiTheme="majorHAnsi" w:cstheme="majorHAnsi"/>
          <w:sz w:val="16"/>
        </w:rPr>
        <w:t xml:space="preserve"> I would say, </w:t>
      </w:r>
      <w:r w:rsidRPr="00055D07">
        <w:rPr>
          <w:rStyle w:val="Emphasis"/>
          <w:rFonts w:asciiTheme="majorHAnsi" w:hAnsiTheme="majorHAnsi" w:cstheme="majorHAnsi"/>
        </w:rPr>
        <w:t xml:space="preserve">about 10 years </w:t>
      </w:r>
      <w:r w:rsidRPr="00055D07">
        <w:rPr>
          <w:rStyle w:val="Emphasis"/>
          <w:rFonts w:asciiTheme="majorHAnsi" w:hAnsiTheme="majorHAnsi" w:cstheme="majorHAnsi"/>
          <w:highlight w:val="cyan"/>
        </w:rPr>
        <w:t>behind</w:t>
      </w:r>
      <w:r w:rsidRPr="00055D07">
        <w:rPr>
          <w:rStyle w:val="Emphasis"/>
          <w:rFonts w:asciiTheme="majorHAnsi" w:hAnsiTheme="majorHAnsi" w:cstheme="majorHAnsi"/>
        </w:rPr>
        <w:t xml:space="preserve"> </w:t>
      </w:r>
      <w:r w:rsidRPr="00055D07">
        <w:rPr>
          <w:rFonts w:asciiTheme="majorHAnsi" w:hAnsiTheme="majorHAnsi" w:cstheme="majorHAnsi"/>
          <w:sz w:val="16"/>
        </w:rPr>
        <w:t xml:space="preserve">everybody else, </w:t>
      </w:r>
      <w:r w:rsidRPr="00055D07">
        <w:rPr>
          <w:rStyle w:val="Emphasis"/>
          <w:rFonts w:asciiTheme="majorHAnsi" w:hAnsiTheme="majorHAnsi" w:cstheme="majorHAnsi"/>
        </w:rPr>
        <w:t>if not more”</w:t>
      </w:r>
      <w:r w:rsidRPr="00055D07">
        <w:rPr>
          <w:rFonts w:asciiTheme="majorHAnsi" w:hAnsiTheme="majorHAnsi" w:cstheme="majorHAnsi"/>
          <w:sz w:val="16"/>
        </w:rPr>
        <w:t xml:space="preserve"> he says. “In UN registration of satellites, they're being very incomplete</w:t>
      </w:r>
      <w:r w:rsidRPr="00055D07">
        <w:rPr>
          <w:rFonts w:asciiTheme="majorHAnsi" w:hAnsiTheme="majorHAnsi" w:cstheme="majorHAnsi"/>
          <w:sz w:val="16"/>
          <w:highlight w:val="cyan"/>
        </w:rPr>
        <w:t xml:space="preserve">. </w:t>
      </w:r>
      <w:r w:rsidRPr="00055D07">
        <w:rPr>
          <w:rStyle w:val="Emphasis"/>
          <w:rFonts w:asciiTheme="majorHAnsi" w:hAnsiTheme="majorHAnsi" w:cstheme="majorHAnsi"/>
          <w:highlight w:val="cyan"/>
        </w:rPr>
        <w:t>They're not registering</w:t>
      </w:r>
      <w:r w:rsidRPr="00055D07">
        <w:rPr>
          <w:rStyle w:val="Emphasis"/>
          <w:rFonts w:asciiTheme="majorHAnsi" w:hAnsiTheme="majorHAnsi" w:cstheme="majorHAnsi"/>
        </w:rPr>
        <w:t xml:space="preserve"> a lot of their CubeSats</w:t>
      </w:r>
      <w:r w:rsidRPr="00055D07">
        <w:rPr>
          <w:rFonts w:asciiTheme="majorHAnsi" w:hAnsiTheme="majorHAnsi" w:cstheme="majorHAnsi"/>
          <w:sz w:val="16"/>
        </w:rPr>
        <w:t xml:space="preserve"> and things like that. </w:t>
      </w:r>
      <w:r w:rsidRPr="00055D07">
        <w:rPr>
          <w:rStyle w:val="Emphasis"/>
          <w:rFonts w:asciiTheme="majorHAnsi" w:hAnsiTheme="majorHAnsi" w:cstheme="majorHAnsi"/>
          <w:highlight w:val="cyan"/>
        </w:rPr>
        <w:t>They're not</w:t>
      </w:r>
      <w:r w:rsidRPr="00055D07">
        <w:rPr>
          <w:rStyle w:val="Emphasis"/>
          <w:rFonts w:asciiTheme="majorHAnsi" w:hAnsiTheme="majorHAnsi" w:cstheme="majorHAnsi"/>
        </w:rPr>
        <w:t xml:space="preserve"> </w:t>
      </w:r>
      <w:r w:rsidRPr="00055D07">
        <w:rPr>
          <w:rFonts w:asciiTheme="majorHAnsi" w:hAnsiTheme="majorHAnsi" w:cstheme="majorHAnsi"/>
          <w:sz w:val="16"/>
        </w:rPr>
        <w:t xml:space="preserve">really </w:t>
      </w:r>
      <w:r w:rsidRPr="00055D07">
        <w:rPr>
          <w:rStyle w:val="Emphasis"/>
          <w:rFonts w:asciiTheme="majorHAnsi" w:hAnsiTheme="majorHAnsi" w:cstheme="majorHAnsi"/>
        </w:rPr>
        <w:t xml:space="preserve">being as careful, and they're not as </w:t>
      </w:r>
      <w:r w:rsidRPr="00055D07">
        <w:rPr>
          <w:rStyle w:val="Emphasis"/>
          <w:rFonts w:asciiTheme="majorHAnsi" w:hAnsiTheme="majorHAnsi" w:cstheme="majorHAnsi"/>
          <w:highlight w:val="cyan"/>
        </w:rPr>
        <w:t>transparent</w:t>
      </w:r>
      <w:r w:rsidRPr="00055D07">
        <w:rPr>
          <w:rFonts w:asciiTheme="majorHAnsi" w:hAnsiTheme="majorHAnsi" w:cstheme="majorHAnsi"/>
          <w:sz w:val="16"/>
        </w:rPr>
        <w:t xml:space="preserve"> in what's going on.” Chinese commercial satellites are subject the same risks as Western ones in space; extreme temperatures, crowded operating environment, and new companies seeing large numbers of failures as they go through rapid development. But </w:t>
      </w:r>
      <w:r w:rsidRPr="00055D07">
        <w:rPr>
          <w:rStyle w:val="Emphasis"/>
          <w:rFonts w:asciiTheme="majorHAnsi" w:hAnsiTheme="majorHAnsi" w:cstheme="majorHAnsi"/>
        </w:rPr>
        <w:t xml:space="preserve">a </w:t>
      </w:r>
      <w:r w:rsidRPr="00055D07">
        <w:rPr>
          <w:rStyle w:val="Emphasis"/>
          <w:rFonts w:asciiTheme="majorHAnsi" w:hAnsiTheme="majorHAnsi" w:cstheme="majorHAnsi"/>
          <w:highlight w:val="cyan"/>
        </w:rPr>
        <w:t>lack of</w:t>
      </w:r>
      <w:r w:rsidRPr="00055D07">
        <w:rPr>
          <w:rStyle w:val="Emphasis"/>
          <w:rFonts w:asciiTheme="majorHAnsi" w:hAnsiTheme="majorHAnsi" w:cstheme="majorHAnsi"/>
        </w:rPr>
        <w:t xml:space="preserve"> proper </w:t>
      </w:r>
      <w:r w:rsidRPr="00055D07">
        <w:rPr>
          <w:rStyle w:val="Emphasis"/>
          <w:rFonts w:asciiTheme="majorHAnsi" w:hAnsiTheme="majorHAnsi" w:cstheme="majorHAnsi"/>
          <w:highlight w:val="cyan"/>
        </w:rPr>
        <w:t>registration can create more risk of collisions</w:t>
      </w:r>
      <w:r w:rsidRPr="00055D07">
        <w:rPr>
          <w:rStyle w:val="Emphasis"/>
          <w:rFonts w:asciiTheme="majorHAnsi" w:hAnsiTheme="majorHAnsi" w:cstheme="majorHAnsi"/>
        </w:rPr>
        <w:t xml:space="preserve">, which can have </w:t>
      </w:r>
      <w:r w:rsidRPr="00055D07">
        <w:rPr>
          <w:rStyle w:val="Emphasis"/>
          <w:rFonts w:asciiTheme="majorHAnsi" w:hAnsiTheme="majorHAnsi" w:cstheme="majorHAnsi"/>
          <w:highlight w:val="cyan"/>
        </w:rPr>
        <w:t>catastrophic effects,</w:t>
      </w:r>
      <w:r w:rsidRPr="00055D07">
        <w:rPr>
          <w:rFonts w:asciiTheme="majorHAnsi" w:hAnsiTheme="majorHAnsi" w:cstheme="majorHAnsi"/>
          <w:sz w:val="16"/>
        </w:rPr>
        <w:t xml:space="preserve"> especially with larger satellites at higher orbits.</w:t>
      </w:r>
    </w:p>
    <w:p w14:paraId="5C4B6BDC" w14:textId="77777777" w:rsidR="000B5CFC" w:rsidRPr="00055D07" w:rsidRDefault="000B5CFC" w:rsidP="000B5CFC">
      <w:pPr>
        <w:pStyle w:val="Heading4"/>
        <w:rPr>
          <w:rFonts w:asciiTheme="majorHAnsi" w:hAnsiTheme="majorHAnsi" w:cstheme="majorHAnsi"/>
        </w:rPr>
      </w:pPr>
      <w:r w:rsidRPr="00055D07">
        <w:rPr>
          <w:rFonts w:asciiTheme="majorHAnsi" w:hAnsiTheme="majorHAnsi" w:cstheme="majorHAnsi"/>
        </w:rPr>
        <w:t xml:space="preserve">Negate – they skirt the core controversy of the topic which is national vs private space activities – kills stasis point and pre-round prep and means we lose access to generics that rely on the motives of private companies differing from national interest proven by the fact that their advantage is functionally China space good/bad – competing </w:t>
      </w:r>
      <w:proofErr w:type="spellStart"/>
      <w:r w:rsidRPr="00055D07">
        <w:rPr>
          <w:rFonts w:asciiTheme="majorHAnsi" w:hAnsiTheme="majorHAnsi" w:cstheme="majorHAnsi"/>
        </w:rPr>
        <w:t>interps</w:t>
      </w:r>
      <w:proofErr w:type="spellEnd"/>
      <w:r w:rsidRPr="00055D07">
        <w:rPr>
          <w:rFonts w:asciiTheme="majorHAnsi" w:hAnsiTheme="majorHAnsi" w:cstheme="majorHAnsi"/>
        </w:rPr>
        <w:t xml:space="preserve"> and DTD on T, it's a question of models and we indict their advocacy</w:t>
      </w:r>
    </w:p>
    <w:p w14:paraId="126859EB" w14:textId="20BCDD1B" w:rsidR="005E379D" w:rsidRPr="00055D07" w:rsidRDefault="00570538" w:rsidP="00570538">
      <w:pPr>
        <w:pStyle w:val="Heading2"/>
        <w:rPr>
          <w:rFonts w:asciiTheme="majorHAnsi" w:hAnsiTheme="majorHAnsi" w:cstheme="majorHAnsi"/>
        </w:rPr>
      </w:pPr>
      <w:r w:rsidRPr="00055D07">
        <w:rPr>
          <w:rFonts w:asciiTheme="majorHAnsi" w:hAnsiTheme="majorHAnsi" w:cstheme="majorHAnsi"/>
        </w:rPr>
        <w:lastRenderedPageBreak/>
        <w:t>2</w:t>
      </w:r>
    </w:p>
    <w:p w14:paraId="087B1B35" w14:textId="1C614DE8" w:rsidR="00570538" w:rsidRPr="00055D07" w:rsidRDefault="00570538" w:rsidP="00570538">
      <w:pPr>
        <w:pStyle w:val="Heading3"/>
        <w:rPr>
          <w:rFonts w:asciiTheme="majorHAnsi" w:hAnsiTheme="majorHAnsi" w:cstheme="majorHAnsi"/>
        </w:rPr>
      </w:pPr>
      <w:r w:rsidRPr="00055D07">
        <w:rPr>
          <w:rFonts w:asciiTheme="majorHAnsi" w:hAnsiTheme="majorHAnsi" w:cstheme="majorHAnsi"/>
        </w:rPr>
        <w:lastRenderedPageBreak/>
        <w:t>OFF</w:t>
      </w:r>
    </w:p>
    <w:p w14:paraId="181CD67B" w14:textId="77777777" w:rsidR="00570538" w:rsidRPr="00055D07" w:rsidRDefault="00570538" w:rsidP="00570538">
      <w:pPr>
        <w:pStyle w:val="Heading4"/>
        <w:rPr>
          <w:rFonts w:asciiTheme="majorHAnsi" w:hAnsiTheme="majorHAnsi" w:cstheme="majorHAnsi"/>
        </w:rPr>
      </w:pPr>
      <w:r w:rsidRPr="00055D07">
        <w:rPr>
          <w:rFonts w:asciiTheme="majorHAnsi" w:hAnsiTheme="majorHAnsi" w:cstheme="majorHAnsi"/>
        </w:rPr>
        <w:t xml:space="preserve">Interpretation: “Private entities” is a generic bare plural. The aff may not defend that a subset of nations </w:t>
      </w:r>
      <w:proofErr w:type="gramStart"/>
      <w:r w:rsidRPr="00055D07">
        <w:rPr>
          <w:rFonts w:asciiTheme="majorHAnsi" w:hAnsiTheme="majorHAnsi" w:cstheme="majorHAnsi"/>
        </w:rPr>
        <w:t>ban</w:t>
      </w:r>
      <w:proofErr w:type="gramEnd"/>
      <w:r w:rsidRPr="00055D07">
        <w:rPr>
          <w:rFonts w:asciiTheme="majorHAnsi" w:hAnsiTheme="majorHAnsi" w:cstheme="majorHAnsi"/>
        </w:rPr>
        <w:t xml:space="preserve"> the appropriation of outer space.</w:t>
      </w:r>
    </w:p>
    <w:p w14:paraId="255CDD2A" w14:textId="77777777" w:rsidR="00570538" w:rsidRPr="00055D07" w:rsidRDefault="00570538" w:rsidP="00570538">
      <w:pPr>
        <w:pStyle w:val="Heading4"/>
        <w:rPr>
          <w:rFonts w:asciiTheme="majorHAnsi" w:hAnsiTheme="majorHAnsi" w:cstheme="majorHAnsi"/>
        </w:rPr>
      </w:pPr>
      <w:r w:rsidRPr="00055D07">
        <w:rPr>
          <w:rFonts w:asciiTheme="majorHAnsi" w:hAnsiTheme="majorHAnsi" w:cstheme="majorHAnsi"/>
        </w:rPr>
        <w:t xml:space="preserve">Bare plurals imply a generic “rules reading” in the context of </w:t>
      </w:r>
      <w:r w:rsidRPr="00055D07">
        <w:rPr>
          <w:rFonts w:asciiTheme="majorHAnsi" w:hAnsiTheme="majorHAnsi" w:cstheme="majorHAnsi"/>
          <w:u w:val="single"/>
        </w:rPr>
        <w:t>moral statements</w:t>
      </w:r>
    </w:p>
    <w:p w14:paraId="769D5BBD" w14:textId="77777777" w:rsidR="00570538" w:rsidRPr="00055D07" w:rsidRDefault="00570538" w:rsidP="00570538">
      <w:pPr>
        <w:rPr>
          <w:rFonts w:asciiTheme="majorHAnsi" w:hAnsiTheme="majorHAnsi" w:cstheme="majorHAnsi"/>
        </w:rPr>
      </w:pPr>
      <w:r w:rsidRPr="00055D07">
        <w:rPr>
          <w:rStyle w:val="Style13ptBold"/>
          <w:rFonts w:asciiTheme="majorHAnsi" w:hAnsiTheme="majorHAnsi" w:cstheme="majorHAnsi"/>
        </w:rPr>
        <w:t xml:space="preserve">Cohen 1 </w:t>
      </w:r>
      <w:r w:rsidRPr="00055D07">
        <w:rPr>
          <w:rFonts w:asciiTheme="majorHAnsi" w:hAnsiTheme="majorHAnsi" w:cstheme="majorHAnsi"/>
        </w:rPr>
        <w:t>— (Ariel Cohen, Professor of Linguistics @ Ben-Gurion University of the Negev, PhD Computational Linguistics from Carnegie Mellon University, “On the Generic Use of Indefinite Singulars”. Journal of Semantics 18: 183-209, Oxford University Press, 2001, accessed 12-7-20, HKR-AM) **BP = bare plurals</w:t>
      </w:r>
    </w:p>
    <w:p w14:paraId="0DD54671" w14:textId="77777777" w:rsidR="00570538" w:rsidRPr="00055D07" w:rsidRDefault="00570538" w:rsidP="00570538">
      <w:pPr>
        <w:rPr>
          <w:rFonts w:asciiTheme="majorHAnsi" w:hAnsiTheme="majorHAnsi" w:cstheme="majorHAnsi"/>
          <w:sz w:val="16"/>
        </w:rPr>
      </w:pPr>
      <w:r w:rsidRPr="00055D07">
        <w:rPr>
          <w:rStyle w:val="StyleUnderline"/>
          <w:rFonts w:asciiTheme="majorHAnsi" w:hAnsiTheme="majorHAnsi" w:cstheme="majorHAnsi"/>
        </w:rPr>
        <w:t xml:space="preserve">According to the rules and </w:t>
      </w:r>
      <w:proofErr w:type="gramStart"/>
      <w:r w:rsidRPr="00055D07">
        <w:rPr>
          <w:rStyle w:val="StyleUnderline"/>
          <w:rFonts w:asciiTheme="majorHAnsi" w:hAnsiTheme="majorHAnsi" w:cstheme="majorHAnsi"/>
        </w:rPr>
        <w:t>regulations</w:t>
      </w:r>
      <w:proofErr w:type="gramEnd"/>
      <w:r w:rsidRPr="00055D07">
        <w:rPr>
          <w:rStyle w:val="StyleUnderline"/>
          <w:rFonts w:asciiTheme="majorHAnsi" w:hAnsiTheme="majorHAnsi" w:cstheme="majorHAnsi"/>
        </w:rPr>
        <w:t xml:space="preserve"> view</w:t>
      </w:r>
      <w:r w:rsidRPr="00055D07">
        <w:rPr>
          <w:rFonts w:asciiTheme="majorHAnsi" w:hAnsiTheme="majorHAnsi" w:cstheme="majorHAnsi"/>
          <w:sz w:val="16"/>
        </w:rPr>
        <w:t xml:space="preserve">, on the other hand, </w:t>
      </w:r>
      <w:r w:rsidRPr="00055D07">
        <w:rPr>
          <w:rStyle w:val="StyleUnderline"/>
          <w:rFonts w:asciiTheme="majorHAnsi" w:hAnsiTheme="majorHAnsi" w:cstheme="majorHAnsi"/>
        </w:rPr>
        <w:t>generic sentences do not get their truth or falsity as a consequence of properties of individual instances</w:t>
      </w:r>
      <w:r w:rsidRPr="00055D07">
        <w:rPr>
          <w:rFonts w:asciiTheme="majorHAnsi" w:hAnsiTheme="majorHAnsi" w:cstheme="majorHAnsi"/>
          <w:sz w:val="16"/>
        </w:rPr>
        <w:t xml:space="preserve">. Instead, </w:t>
      </w:r>
      <w:r w:rsidRPr="00055D07">
        <w:rPr>
          <w:rStyle w:val="StyleUnderline"/>
          <w:rFonts w:asciiTheme="majorHAnsi" w:hAnsiTheme="majorHAnsi" w:cstheme="majorHAnsi"/>
          <w:highlight w:val="yellow"/>
        </w:rPr>
        <w:t>generic sentences are evaluated</w:t>
      </w:r>
      <w:r w:rsidRPr="00055D07">
        <w:rPr>
          <w:rStyle w:val="StyleUnderline"/>
          <w:rFonts w:asciiTheme="majorHAnsi" w:hAnsiTheme="majorHAnsi" w:cstheme="majorHAnsi"/>
        </w:rPr>
        <w:t xml:space="preserve"> </w:t>
      </w:r>
      <w:proofErr w:type="gramStart"/>
      <w:r w:rsidRPr="00055D07">
        <w:rPr>
          <w:rStyle w:val="StyleUnderline"/>
          <w:rFonts w:asciiTheme="majorHAnsi" w:hAnsiTheme="majorHAnsi" w:cstheme="majorHAnsi"/>
          <w:highlight w:val="yellow"/>
        </w:rPr>
        <w:t>with regard to</w:t>
      </w:r>
      <w:proofErr w:type="gramEnd"/>
      <w:r w:rsidRPr="00055D07">
        <w:rPr>
          <w:rStyle w:val="StyleUnderline"/>
          <w:rFonts w:asciiTheme="majorHAnsi" w:hAnsiTheme="majorHAnsi" w:cstheme="majorHAnsi"/>
          <w:highlight w:val="yellow"/>
        </w:rPr>
        <w:t xml:space="preserve"> rules </w:t>
      </w:r>
      <w:r w:rsidRPr="00055D07">
        <w:rPr>
          <w:rStyle w:val="StyleUnderline"/>
          <w:rFonts w:asciiTheme="majorHAnsi" w:hAnsiTheme="majorHAnsi" w:cstheme="majorHAnsi"/>
        </w:rPr>
        <w:t>and regulations, which are basic, irreducible entities in the world</w:t>
      </w:r>
      <w:r w:rsidRPr="00055D07">
        <w:rPr>
          <w:rFonts w:asciiTheme="majorHAnsi" w:hAnsiTheme="majorHAnsi" w:cstheme="majorHAnsi"/>
          <w:sz w:val="16"/>
        </w:rPr>
        <w:t xml:space="preserve">. </w:t>
      </w:r>
      <w:r w:rsidRPr="00055D07">
        <w:rPr>
          <w:rStyle w:val="StyleUnderline"/>
          <w:rFonts w:asciiTheme="majorHAnsi" w:hAnsiTheme="majorHAnsi" w:cstheme="majorHAnsi"/>
        </w:rPr>
        <w:t>Each generic sentence denotes a rule; if the rule is in effect,</w:t>
      </w:r>
      <w:r w:rsidRPr="00055D07">
        <w:rPr>
          <w:rFonts w:asciiTheme="majorHAnsi" w:hAnsiTheme="majorHAnsi" w:cstheme="majorHAnsi"/>
          <w:sz w:val="16"/>
        </w:rPr>
        <w:t xml:space="preserve"> in some sense (different theories suggest different characterizations of what it means for a rule to be in effect), </w:t>
      </w:r>
      <w:r w:rsidRPr="00055D07">
        <w:rPr>
          <w:rStyle w:val="StyleUnderline"/>
          <w:rFonts w:asciiTheme="majorHAnsi" w:hAnsiTheme="majorHAnsi" w:cstheme="majorHAnsi"/>
        </w:rPr>
        <w:t>the sentence is true, otherwise it is false</w:t>
      </w:r>
      <w:r w:rsidRPr="00055D07">
        <w:rPr>
          <w:rFonts w:asciiTheme="majorHAnsi" w:hAnsiTheme="majorHAnsi" w:cstheme="majorHAnsi"/>
          <w:sz w:val="16"/>
        </w:rPr>
        <w:t xml:space="preserve">. </w:t>
      </w:r>
      <w:r w:rsidRPr="00055D07">
        <w:rPr>
          <w:rStyle w:val="StyleUnderline"/>
          <w:rFonts w:asciiTheme="majorHAnsi" w:hAnsiTheme="majorHAnsi" w:cstheme="majorHAnsi"/>
          <w:highlight w:val="yellow"/>
        </w:rPr>
        <w:t>The</w:t>
      </w:r>
      <w:r w:rsidRPr="00055D07">
        <w:rPr>
          <w:rStyle w:val="StyleUnderline"/>
          <w:rFonts w:asciiTheme="majorHAnsi" w:hAnsiTheme="majorHAnsi" w:cstheme="majorHAnsi"/>
        </w:rPr>
        <w:t xml:space="preserve"> </w:t>
      </w:r>
      <w:r w:rsidRPr="00055D07">
        <w:rPr>
          <w:rStyle w:val="StyleUnderline"/>
          <w:rFonts w:asciiTheme="majorHAnsi" w:hAnsiTheme="majorHAnsi" w:cstheme="majorHAnsi"/>
          <w:highlight w:val="yellow"/>
        </w:rPr>
        <w:t>rule may be</w:t>
      </w:r>
      <w:r w:rsidRPr="00055D07">
        <w:rPr>
          <w:rStyle w:val="StyleUnderline"/>
          <w:rFonts w:asciiTheme="majorHAnsi" w:hAnsiTheme="majorHAnsi" w:cstheme="majorHAnsi"/>
        </w:rPr>
        <w:t xml:space="preserve"> physical, biological, social, </w:t>
      </w:r>
      <w:r w:rsidRPr="00055D07">
        <w:rPr>
          <w:rStyle w:val="StyleUnderline"/>
          <w:rFonts w:asciiTheme="majorHAnsi" w:hAnsiTheme="majorHAnsi" w:cstheme="majorHAnsi"/>
          <w:highlight w:val="yellow"/>
        </w:rPr>
        <w:t>moral</w:t>
      </w:r>
      <w:r w:rsidRPr="00055D07">
        <w:rPr>
          <w:rStyle w:val="StyleUnderline"/>
          <w:rFonts w:asciiTheme="majorHAnsi" w:hAnsiTheme="majorHAnsi" w:cstheme="majorHAnsi"/>
        </w:rPr>
        <w:t>, etc.</w:t>
      </w:r>
      <w:r w:rsidRPr="00055D07">
        <w:rPr>
          <w:rFonts w:asciiTheme="majorHAnsi" w:hAnsiTheme="majorHAnsi" w:cstheme="majorHAnsi"/>
          <w:sz w:val="16"/>
        </w:rPr>
        <w:t xml:space="preserve"> </w:t>
      </w:r>
      <w:r w:rsidRPr="00055D07">
        <w:rPr>
          <w:rStyle w:val="StyleUnderline"/>
          <w:rFonts w:asciiTheme="majorHAnsi" w:hAnsiTheme="majorHAnsi" w:cstheme="majorHAnsi"/>
        </w:rPr>
        <w:t>The paradigmatic cases for which this view seems readily applicable are sentences that refer</w:t>
      </w:r>
      <w:r w:rsidRPr="00055D07">
        <w:rPr>
          <w:rFonts w:asciiTheme="majorHAnsi" w:hAnsiTheme="majorHAnsi" w:cstheme="majorHAnsi"/>
          <w:sz w:val="16"/>
        </w:rPr>
        <w:t xml:space="preserve"> </w:t>
      </w:r>
      <w:r w:rsidRPr="00055D07">
        <w:rPr>
          <w:rStyle w:val="StyleUnderline"/>
          <w:rFonts w:asciiTheme="majorHAnsi" w:hAnsiTheme="majorHAnsi" w:cstheme="majorHAnsi"/>
        </w:rPr>
        <w:t>to</w:t>
      </w:r>
      <w:r w:rsidRPr="00055D07">
        <w:rPr>
          <w:rFonts w:asciiTheme="majorHAnsi" w:hAnsiTheme="majorHAnsi" w:cstheme="majorHAnsi"/>
          <w:sz w:val="16"/>
        </w:rPr>
        <w:t xml:space="preserve"> conventions, </w:t>
      </w:r>
      <w:proofErr w:type="gramStart"/>
      <w:r w:rsidRPr="00055D07">
        <w:rPr>
          <w:rFonts w:asciiTheme="majorHAnsi" w:hAnsiTheme="majorHAnsi" w:cstheme="majorHAnsi"/>
          <w:sz w:val="16"/>
        </w:rPr>
        <w:t>i.e.</w:t>
      </w:r>
      <w:proofErr w:type="gramEnd"/>
      <w:r w:rsidRPr="00055D07">
        <w:rPr>
          <w:rFonts w:asciiTheme="majorHAnsi" w:hAnsiTheme="majorHAnsi" w:cstheme="majorHAnsi"/>
          <w:sz w:val="16"/>
        </w:rPr>
        <w:t xml:space="preserve"> </w:t>
      </w:r>
      <w:r w:rsidRPr="00055D07">
        <w:rPr>
          <w:rStyle w:val="StyleUnderline"/>
          <w:rFonts w:asciiTheme="majorHAnsi" w:hAnsiTheme="majorHAnsi" w:cstheme="majorHAnsi"/>
        </w:rPr>
        <w:t>man-made, explicit rules and regulations</w:t>
      </w:r>
      <w:r w:rsidRPr="00055D07">
        <w:rPr>
          <w:rFonts w:asciiTheme="majorHAnsi" w:hAnsiTheme="majorHAnsi" w:cstheme="majorHAnsi"/>
          <w:sz w:val="16"/>
        </w:rPr>
        <w:t>, such as the following example (Carlson 1995: 225):</w:t>
      </w:r>
    </w:p>
    <w:p w14:paraId="49FC1C5D" w14:textId="77777777" w:rsidR="00570538" w:rsidRPr="00055D07" w:rsidRDefault="00570538" w:rsidP="00570538">
      <w:pPr>
        <w:rPr>
          <w:rFonts w:asciiTheme="majorHAnsi" w:hAnsiTheme="majorHAnsi" w:cstheme="majorHAnsi"/>
          <w:sz w:val="16"/>
        </w:rPr>
      </w:pPr>
      <w:r w:rsidRPr="00055D07">
        <w:rPr>
          <w:rFonts w:asciiTheme="majorHAnsi" w:hAnsiTheme="majorHAnsi" w:cstheme="majorHAnsi"/>
          <w:sz w:val="16"/>
        </w:rPr>
        <w:t xml:space="preserve">(40) Bishops move diagonally. </w:t>
      </w:r>
    </w:p>
    <w:p w14:paraId="67D90847" w14:textId="77777777" w:rsidR="00570538" w:rsidRPr="00055D07" w:rsidRDefault="00570538" w:rsidP="00570538">
      <w:pPr>
        <w:rPr>
          <w:rFonts w:asciiTheme="majorHAnsi" w:hAnsiTheme="majorHAnsi" w:cstheme="majorHAnsi"/>
          <w:sz w:val="16"/>
        </w:rPr>
      </w:pPr>
      <w:r w:rsidRPr="00055D07">
        <w:rPr>
          <w:rFonts w:asciiTheme="majorHAnsi" w:hAnsiTheme="majorHAnsi" w:cstheme="majorHAnsi"/>
          <w:sz w:val="16"/>
        </w:rPr>
        <w:t xml:space="preserve">Carlson describes the two approaches as a dichotomy: one </w:t>
      </w:r>
      <w:proofErr w:type="gramStart"/>
      <w:r w:rsidRPr="00055D07">
        <w:rPr>
          <w:rFonts w:asciiTheme="majorHAnsi" w:hAnsiTheme="majorHAnsi" w:cstheme="majorHAnsi"/>
          <w:sz w:val="16"/>
        </w:rPr>
        <w:t>has to</w:t>
      </w:r>
      <w:proofErr w:type="gramEnd"/>
      <w:r w:rsidRPr="00055D07">
        <w:rPr>
          <w:rFonts w:asciiTheme="majorHAnsi" w:hAnsiTheme="majorHAnsi" w:cstheme="majorHAnsi"/>
          <w:sz w:val="16"/>
        </w:rPr>
        <w:t xml:space="preserve"> choose one or the other, but not both. One way to decide which approach to choose is to consider a case where the behavior of observed instances conflicts with an explicit rule. Indeed, Carlson discusses just such a case. He describes a supermarket where bananas sell for $0.49/</w:t>
      </w:r>
      <w:proofErr w:type="spellStart"/>
      <w:r w:rsidRPr="00055D07">
        <w:rPr>
          <w:rFonts w:asciiTheme="majorHAnsi" w:hAnsiTheme="majorHAnsi" w:cstheme="majorHAnsi"/>
          <w:sz w:val="16"/>
        </w:rPr>
        <w:t>lb</w:t>
      </w:r>
      <w:proofErr w:type="spellEnd"/>
      <w:r w:rsidRPr="00055D07">
        <w:rPr>
          <w:rFonts w:asciiTheme="majorHAnsi" w:hAnsiTheme="majorHAnsi" w:cstheme="majorHAnsi"/>
          <w:sz w:val="16"/>
        </w:rPr>
        <w:t>, so that (41a) is true. One day, the manager decides to raise the price to $1.00/lb. Immediately after the price has changed, claims Carlson, sentence (41a) becomes false and sentence (41b) becomes true, although the overwhelming majority of sold bananas were sold for $0.49/lb.</w:t>
      </w:r>
    </w:p>
    <w:p w14:paraId="0C1F8C99" w14:textId="77777777" w:rsidR="00570538" w:rsidRPr="00055D07" w:rsidRDefault="00570538" w:rsidP="00570538">
      <w:pPr>
        <w:rPr>
          <w:rFonts w:asciiTheme="majorHAnsi" w:hAnsiTheme="majorHAnsi" w:cstheme="majorHAnsi"/>
          <w:sz w:val="16"/>
        </w:rPr>
      </w:pPr>
      <w:r w:rsidRPr="00055D07">
        <w:rPr>
          <w:rFonts w:asciiTheme="majorHAnsi" w:hAnsiTheme="majorHAnsi" w:cstheme="majorHAnsi"/>
          <w:sz w:val="16"/>
        </w:rPr>
        <w:t>(41) a. Bananas sell for $0.49/lb.</w:t>
      </w:r>
    </w:p>
    <w:p w14:paraId="31618646" w14:textId="77777777" w:rsidR="00570538" w:rsidRPr="00055D07" w:rsidRDefault="00570538" w:rsidP="00570538">
      <w:pPr>
        <w:rPr>
          <w:rFonts w:asciiTheme="majorHAnsi" w:hAnsiTheme="majorHAnsi" w:cstheme="majorHAnsi"/>
          <w:sz w:val="16"/>
        </w:rPr>
      </w:pPr>
      <w:r w:rsidRPr="00055D07">
        <w:rPr>
          <w:rFonts w:asciiTheme="majorHAnsi" w:hAnsiTheme="majorHAnsi" w:cstheme="majorHAnsi"/>
          <w:sz w:val="16"/>
        </w:rPr>
        <w:t>b. Bananas sell for $1.00/lb.</w:t>
      </w:r>
    </w:p>
    <w:p w14:paraId="05690A38" w14:textId="77777777" w:rsidR="00570538" w:rsidRPr="00055D07" w:rsidRDefault="00570538" w:rsidP="00570538">
      <w:pPr>
        <w:rPr>
          <w:rFonts w:asciiTheme="majorHAnsi" w:hAnsiTheme="majorHAnsi" w:cstheme="majorHAnsi"/>
          <w:sz w:val="16"/>
        </w:rPr>
      </w:pPr>
      <w:r w:rsidRPr="00055D07">
        <w:rPr>
          <w:rFonts w:asciiTheme="majorHAnsi" w:hAnsiTheme="majorHAnsi" w:cstheme="majorHAnsi"/>
          <w:sz w:val="16"/>
        </w:rPr>
        <w:t>Consequently, Carlson reaches the conclusion that the rules and regulations approach is the correct one, whereas the inductivist view is wrong.</w:t>
      </w:r>
    </w:p>
    <w:p w14:paraId="29B9B134" w14:textId="77777777" w:rsidR="00570538" w:rsidRPr="00055D07" w:rsidRDefault="00570538" w:rsidP="00570538">
      <w:pPr>
        <w:rPr>
          <w:rFonts w:asciiTheme="majorHAnsi" w:hAnsiTheme="majorHAnsi" w:cstheme="majorHAnsi"/>
          <w:sz w:val="16"/>
        </w:rPr>
      </w:pPr>
      <w:r w:rsidRPr="00055D07">
        <w:rPr>
          <w:rFonts w:asciiTheme="majorHAnsi" w:hAnsiTheme="majorHAnsi" w:cstheme="majorHAnsi"/>
          <w:sz w:val="16"/>
        </w:rPr>
        <w:t>While I share Carlson’s judgements, I do not accept the conclusion he draws from them. Suppose the price has, indeed, changed, but the supermarket employs incompetent cashiers who consistently use the old price by mistake, so that customers are still charged $0.49/lb. In this case, I think there is a reading of (41a) which is true, and a reading of (41b) which is false. These readings are more salient if the sentence is modified by expressions such as actually or in fact:</w:t>
      </w:r>
    </w:p>
    <w:p w14:paraId="53CFEDD5" w14:textId="77777777" w:rsidR="00570538" w:rsidRPr="00055D07" w:rsidRDefault="00570538" w:rsidP="00570538">
      <w:pPr>
        <w:rPr>
          <w:rFonts w:asciiTheme="majorHAnsi" w:hAnsiTheme="majorHAnsi" w:cstheme="majorHAnsi"/>
          <w:sz w:val="16"/>
        </w:rPr>
      </w:pPr>
      <w:r w:rsidRPr="00055D07">
        <w:rPr>
          <w:rFonts w:asciiTheme="majorHAnsi" w:hAnsiTheme="majorHAnsi" w:cstheme="majorHAnsi"/>
          <w:sz w:val="16"/>
        </w:rPr>
        <w:t xml:space="preserve">(42) a. Bananas </w:t>
      </w:r>
      <w:proofErr w:type="gramStart"/>
      <w:r w:rsidRPr="00055D07">
        <w:rPr>
          <w:rFonts w:asciiTheme="majorHAnsi" w:hAnsiTheme="majorHAnsi" w:cstheme="majorHAnsi"/>
          <w:sz w:val="16"/>
        </w:rPr>
        <w:t>actually sell</w:t>
      </w:r>
      <w:proofErr w:type="gramEnd"/>
      <w:r w:rsidRPr="00055D07">
        <w:rPr>
          <w:rFonts w:asciiTheme="majorHAnsi" w:hAnsiTheme="majorHAnsi" w:cstheme="majorHAnsi"/>
          <w:sz w:val="16"/>
        </w:rPr>
        <w:t xml:space="preserve"> for $0.49/lb.</w:t>
      </w:r>
    </w:p>
    <w:p w14:paraId="6AE3EB54" w14:textId="77777777" w:rsidR="00570538" w:rsidRPr="00055D07" w:rsidRDefault="00570538" w:rsidP="00570538">
      <w:pPr>
        <w:rPr>
          <w:rFonts w:asciiTheme="majorHAnsi" w:hAnsiTheme="majorHAnsi" w:cstheme="majorHAnsi"/>
          <w:sz w:val="16"/>
        </w:rPr>
      </w:pPr>
      <w:r w:rsidRPr="00055D07">
        <w:rPr>
          <w:rFonts w:asciiTheme="majorHAnsi" w:hAnsiTheme="majorHAnsi" w:cstheme="majorHAnsi"/>
          <w:sz w:val="16"/>
        </w:rPr>
        <w:t>b. In fact, bananas sell for $1.00/lb.</w:t>
      </w:r>
    </w:p>
    <w:p w14:paraId="44C7E562" w14:textId="77777777" w:rsidR="00570538" w:rsidRPr="00055D07" w:rsidRDefault="00570538" w:rsidP="00570538">
      <w:pPr>
        <w:rPr>
          <w:rStyle w:val="StyleUnderline"/>
          <w:rFonts w:asciiTheme="majorHAnsi" w:hAnsiTheme="majorHAnsi" w:cstheme="majorHAnsi"/>
        </w:rPr>
      </w:pPr>
      <w:r w:rsidRPr="00055D07">
        <w:rPr>
          <w:rStyle w:val="StyleUnderline"/>
          <w:rFonts w:asciiTheme="majorHAnsi" w:hAnsiTheme="majorHAnsi" w:cstheme="majorHAnsi"/>
          <w:highlight w:val="yellow"/>
        </w:rPr>
        <w:t>BP generics</w:t>
      </w:r>
      <w:r w:rsidRPr="00055D07">
        <w:rPr>
          <w:rFonts w:asciiTheme="majorHAnsi" w:hAnsiTheme="majorHAnsi" w:cstheme="majorHAnsi"/>
          <w:sz w:val="16"/>
        </w:rPr>
        <w:t xml:space="preserve">, I claim, </w:t>
      </w:r>
      <w:r w:rsidRPr="00055D07">
        <w:rPr>
          <w:rStyle w:val="StyleUnderline"/>
          <w:rFonts w:asciiTheme="majorHAnsi" w:hAnsiTheme="majorHAnsi" w:cstheme="majorHAnsi"/>
        </w:rPr>
        <w:t xml:space="preserve">are ambiguous: on one reading they express a descriptive generalization, stating the way things are. Under the other reading, they </w:t>
      </w:r>
      <w:r w:rsidRPr="00055D07">
        <w:rPr>
          <w:rStyle w:val="StyleUnderline"/>
          <w:rFonts w:asciiTheme="majorHAnsi" w:hAnsiTheme="majorHAnsi" w:cstheme="majorHAnsi"/>
          <w:highlight w:val="yellow"/>
        </w:rPr>
        <w:t>carry a normative force</w:t>
      </w:r>
      <w:r w:rsidRPr="00055D07">
        <w:rPr>
          <w:rStyle w:val="StyleUnderline"/>
          <w:rFonts w:asciiTheme="majorHAnsi" w:hAnsiTheme="majorHAnsi" w:cstheme="majorHAnsi"/>
        </w:rPr>
        <w:t xml:space="preserve">, </w:t>
      </w:r>
      <w:r w:rsidRPr="00055D07">
        <w:rPr>
          <w:rStyle w:val="StyleUnderline"/>
          <w:rFonts w:asciiTheme="majorHAnsi" w:hAnsiTheme="majorHAnsi" w:cstheme="majorHAnsi"/>
          <w:highlight w:val="yellow"/>
        </w:rPr>
        <w:t>and require</w:t>
      </w:r>
      <w:r w:rsidRPr="00055D07">
        <w:rPr>
          <w:rStyle w:val="StyleUnderline"/>
          <w:rFonts w:asciiTheme="majorHAnsi" w:hAnsiTheme="majorHAnsi" w:cstheme="majorHAnsi"/>
        </w:rPr>
        <w:t xml:space="preserve"> that </w:t>
      </w:r>
      <w:r w:rsidRPr="00055D07">
        <w:rPr>
          <w:rStyle w:val="StyleUnderline"/>
          <w:rFonts w:asciiTheme="majorHAnsi" w:hAnsiTheme="majorHAnsi" w:cstheme="majorHAnsi"/>
          <w:highlight w:val="yellow"/>
        </w:rPr>
        <w:t>things be a certain way</w:t>
      </w:r>
      <w:r w:rsidRPr="00055D07">
        <w:rPr>
          <w:rStyle w:val="StyleUnderline"/>
          <w:rFonts w:asciiTheme="majorHAnsi" w:hAnsiTheme="majorHAnsi" w:cstheme="majorHAnsi"/>
        </w:rPr>
        <w:t>.</w:t>
      </w:r>
      <w:r w:rsidRPr="00055D07">
        <w:rPr>
          <w:rFonts w:asciiTheme="majorHAnsi" w:hAnsiTheme="majorHAnsi" w:cstheme="majorHAnsi"/>
          <w:sz w:val="16"/>
        </w:rPr>
        <w:t xml:space="preserve"> When they are used in the former sense, they should be </w:t>
      </w:r>
      <w:proofErr w:type="spellStart"/>
      <w:r w:rsidRPr="00055D07">
        <w:rPr>
          <w:rFonts w:asciiTheme="majorHAnsi" w:hAnsiTheme="majorHAnsi" w:cstheme="majorHAnsi"/>
          <w:sz w:val="16"/>
        </w:rPr>
        <w:t>analysed</w:t>
      </w:r>
      <w:proofErr w:type="spellEnd"/>
      <w:r w:rsidRPr="00055D07">
        <w:rPr>
          <w:rFonts w:asciiTheme="majorHAnsi" w:hAnsiTheme="majorHAnsi" w:cstheme="majorHAnsi"/>
          <w:sz w:val="16"/>
        </w:rPr>
        <w:t xml:space="preserve"> by some sort of inductivist account; </w:t>
      </w:r>
      <w:r w:rsidRPr="00055D07">
        <w:rPr>
          <w:rStyle w:val="StyleUnderline"/>
          <w:rFonts w:asciiTheme="majorHAnsi" w:hAnsiTheme="majorHAnsi" w:cstheme="majorHAnsi"/>
          <w:highlight w:val="yellow"/>
        </w:rPr>
        <w:t>when</w:t>
      </w:r>
      <w:r w:rsidRPr="00055D07">
        <w:rPr>
          <w:rStyle w:val="StyleUnderline"/>
          <w:rFonts w:asciiTheme="majorHAnsi" w:hAnsiTheme="majorHAnsi" w:cstheme="majorHAnsi"/>
        </w:rPr>
        <w:t xml:space="preserve"> they are </w:t>
      </w:r>
      <w:r w:rsidRPr="00055D07">
        <w:rPr>
          <w:rStyle w:val="StyleUnderline"/>
          <w:rFonts w:asciiTheme="majorHAnsi" w:hAnsiTheme="majorHAnsi" w:cstheme="majorHAnsi"/>
          <w:highlight w:val="yellow"/>
        </w:rPr>
        <w:t>used in the latter sense</w:t>
      </w:r>
      <w:r w:rsidRPr="00055D07">
        <w:rPr>
          <w:rStyle w:val="StyleUnderline"/>
          <w:rFonts w:asciiTheme="majorHAnsi" w:hAnsiTheme="majorHAnsi" w:cstheme="majorHAnsi"/>
        </w:rPr>
        <w:t xml:space="preserve">, </w:t>
      </w:r>
      <w:r w:rsidRPr="00055D07">
        <w:rPr>
          <w:rStyle w:val="StyleUnderline"/>
          <w:rFonts w:asciiTheme="majorHAnsi" w:hAnsiTheme="majorHAnsi" w:cstheme="majorHAnsi"/>
          <w:highlight w:val="yellow"/>
        </w:rPr>
        <w:t xml:space="preserve">they ought to be </w:t>
      </w:r>
      <w:proofErr w:type="spellStart"/>
      <w:r w:rsidRPr="00055D07">
        <w:rPr>
          <w:rStyle w:val="StyleUnderline"/>
          <w:rFonts w:asciiTheme="majorHAnsi" w:hAnsiTheme="majorHAnsi" w:cstheme="majorHAnsi"/>
          <w:highlight w:val="yellow"/>
        </w:rPr>
        <w:t>analysed</w:t>
      </w:r>
      <w:proofErr w:type="spellEnd"/>
      <w:r w:rsidRPr="00055D07">
        <w:rPr>
          <w:rStyle w:val="StyleUnderline"/>
          <w:rFonts w:asciiTheme="majorHAnsi" w:hAnsiTheme="majorHAnsi" w:cstheme="majorHAnsi"/>
          <w:highlight w:val="yellow"/>
        </w:rPr>
        <w:t xml:space="preserve"> as referring to a rule</w:t>
      </w:r>
      <w:r w:rsidRPr="00055D07">
        <w:rPr>
          <w:rStyle w:val="StyleUnderline"/>
          <w:rFonts w:asciiTheme="majorHAnsi" w:hAnsiTheme="majorHAnsi" w:cstheme="majorHAnsi"/>
        </w:rPr>
        <w:t xml:space="preserve"> or a regulation.</w:t>
      </w:r>
      <w:r w:rsidRPr="00055D07">
        <w:rPr>
          <w:rFonts w:asciiTheme="majorHAnsi" w:hAnsiTheme="majorHAnsi" w:cstheme="majorHAnsi"/>
          <w:sz w:val="16"/>
        </w:rPr>
        <w:t xml:space="preserve"> The respective logical forms of the two readings are different; whereas the former reading involves, in some form or another, quantification, </w:t>
      </w:r>
      <w:r w:rsidRPr="00055D07">
        <w:rPr>
          <w:rStyle w:val="StyleUnderline"/>
          <w:rFonts w:asciiTheme="majorHAnsi" w:hAnsiTheme="majorHAnsi" w:cstheme="majorHAnsi"/>
        </w:rPr>
        <w:t>the latter has a simple predicate-argument structure: the argument is the rule or regulation, and the predicate holds of it just in case the rule is ‘in effect’.</w:t>
      </w:r>
    </w:p>
    <w:p w14:paraId="7B92060C" w14:textId="77777777" w:rsidR="00570538" w:rsidRPr="00055D07" w:rsidRDefault="00570538" w:rsidP="00570538">
      <w:pPr>
        <w:pStyle w:val="Heading4"/>
        <w:rPr>
          <w:rFonts w:asciiTheme="majorHAnsi" w:hAnsiTheme="majorHAnsi" w:cstheme="majorHAnsi"/>
        </w:rPr>
      </w:pPr>
      <w:r w:rsidRPr="00055D07">
        <w:rPr>
          <w:rFonts w:asciiTheme="majorHAnsi" w:hAnsiTheme="majorHAnsi" w:cstheme="majorHAnsi"/>
        </w:rPr>
        <w:t>Violation—they specified China private entities</w:t>
      </w:r>
    </w:p>
    <w:p w14:paraId="2BFEE5E2" w14:textId="77777777" w:rsidR="00570538" w:rsidRPr="00055D07" w:rsidRDefault="00570538" w:rsidP="00570538">
      <w:pPr>
        <w:rPr>
          <w:rFonts w:asciiTheme="majorHAnsi" w:hAnsiTheme="majorHAnsi" w:cstheme="majorHAnsi"/>
        </w:rPr>
      </w:pPr>
    </w:p>
    <w:p w14:paraId="6CC5DBC0" w14:textId="77777777" w:rsidR="00570538" w:rsidRPr="00055D07" w:rsidRDefault="00570538" w:rsidP="00570538">
      <w:pPr>
        <w:pStyle w:val="Heading4"/>
        <w:rPr>
          <w:rFonts w:asciiTheme="majorHAnsi" w:hAnsiTheme="majorHAnsi" w:cstheme="majorHAnsi"/>
        </w:rPr>
      </w:pPr>
      <w:r w:rsidRPr="00055D07">
        <w:rPr>
          <w:rFonts w:asciiTheme="majorHAnsi" w:hAnsiTheme="majorHAnsi" w:cstheme="majorHAnsi"/>
        </w:rPr>
        <w:lastRenderedPageBreak/>
        <w:t>Vote neg:</w:t>
      </w:r>
    </w:p>
    <w:p w14:paraId="7D8C4DFB" w14:textId="77777777" w:rsidR="00570538" w:rsidRPr="00055D07" w:rsidRDefault="00570538" w:rsidP="00570538">
      <w:pPr>
        <w:pStyle w:val="Heading4"/>
        <w:rPr>
          <w:rFonts w:asciiTheme="majorHAnsi" w:hAnsiTheme="majorHAnsi" w:cstheme="majorHAnsi"/>
        </w:rPr>
      </w:pPr>
      <w:r w:rsidRPr="00055D07">
        <w:rPr>
          <w:rFonts w:asciiTheme="majorHAnsi" w:hAnsiTheme="majorHAnsi" w:cstheme="majorHAnsi"/>
        </w:rPr>
        <w:t xml:space="preserve">1] Precision –any deviation justifies the aff arbitrarily jettisoning words in the resolution at their whim which decks negative ground and preparation because the aff is no longer bounded by the resolution. </w:t>
      </w:r>
    </w:p>
    <w:p w14:paraId="0A98927E" w14:textId="77777777" w:rsidR="00570538" w:rsidRPr="00055D07" w:rsidRDefault="00570538" w:rsidP="00570538">
      <w:pPr>
        <w:pStyle w:val="Heading4"/>
        <w:rPr>
          <w:rFonts w:asciiTheme="majorHAnsi" w:hAnsiTheme="majorHAnsi" w:cstheme="majorHAnsi"/>
        </w:rPr>
      </w:pPr>
      <w:r w:rsidRPr="00055D07">
        <w:rPr>
          <w:rFonts w:asciiTheme="majorHAnsi" w:hAnsiTheme="majorHAnsi" w:cstheme="majorHAnsi"/>
        </w:rPr>
        <w:t xml:space="preserve">2] Predictable limits—specifying states offers huge explosion in the topic since they get permutations of hundreds of states. Innovation DA, generic mining case turns, US-Russia huge part of the topic mooted </w:t>
      </w:r>
    </w:p>
    <w:p w14:paraId="1A38AC70" w14:textId="77777777" w:rsidR="00570538" w:rsidRPr="00055D07" w:rsidRDefault="00570538" w:rsidP="00570538">
      <w:pPr>
        <w:pStyle w:val="Heading4"/>
        <w:rPr>
          <w:rFonts w:asciiTheme="majorHAnsi" w:eastAsia="Cambria" w:hAnsiTheme="majorHAnsi" w:cstheme="majorHAnsi"/>
        </w:rPr>
      </w:pPr>
      <w:r w:rsidRPr="00055D07">
        <w:rPr>
          <w:rFonts w:asciiTheme="majorHAnsi" w:eastAsia="Times New Roman" w:hAnsiTheme="majorHAnsi" w:cstheme="majorHAnsi"/>
        </w:rPr>
        <w:t>Topicality is a voting issue that should be evaluated through competing interpretations – it tells the negative what they do and do not have to prepare for</w:t>
      </w:r>
    </w:p>
    <w:p w14:paraId="5BF66F68" w14:textId="673522E4" w:rsidR="00570538" w:rsidRPr="00055D07" w:rsidRDefault="00570538" w:rsidP="00570538">
      <w:pPr>
        <w:pStyle w:val="Heading2"/>
        <w:rPr>
          <w:rFonts w:asciiTheme="majorHAnsi" w:hAnsiTheme="majorHAnsi" w:cstheme="majorHAnsi"/>
        </w:rPr>
      </w:pPr>
      <w:r w:rsidRPr="00055D07">
        <w:rPr>
          <w:rFonts w:asciiTheme="majorHAnsi" w:hAnsiTheme="majorHAnsi" w:cstheme="majorHAnsi"/>
        </w:rPr>
        <w:lastRenderedPageBreak/>
        <w:t>3</w:t>
      </w:r>
    </w:p>
    <w:p w14:paraId="7C8862C9" w14:textId="3775147D" w:rsidR="00570538" w:rsidRPr="00055D07" w:rsidRDefault="00570538" w:rsidP="00570538">
      <w:pPr>
        <w:pStyle w:val="Heading3"/>
        <w:rPr>
          <w:rFonts w:asciiTheme="majorHAnsi" w:hAnsiTheme="majorHAnsi" w:cstheme="majorHAnsi"/>
        </w:rPr>
      </w:pPr>
      <w:r w:rsidRPr="00055D07">
        <w:rPr>
          <w:rFonts w:asciiTheme="majorHAnsi" w:hAnsiTheme="majorHAnsi" w:cstheme="majorHAnsi"/>
        </w:rPr>
        <w:lastRenderedPageBreak/>
        <w:t>OFF</w:t>
      </w:r>
    </w:p>
    <w:p w14:paraId="5D6841D5" w14:textId="77777777" w:rsidR="006C2867" w:rsidRPr="00055D07" w:rsidRDefault="006C2867" w:rsidP="006C2867">
      <w:pPr>
        <w:pStyle w:val="Heading4"/>
        <w:rPr>
          <w:rFonts w:asciiTheme="majorHAnsi" w:eastAsia="Times New Roman" w:hAnsiTheme="majorHAnsi" w:cstheme="majorHAnsi"/>
        </w:rPr>
      </w:pPr>
      <w:r w:rsidRPr="00055D07">
        <w:rPr>
          <w:rFonts w:asciiTheme="majorHAnsi" w:eastAsia="Times New Roman" w:hAnsiTheme="majorHAnsi" w:cstheme="majorHAnsi"/>
        </w:rPr>
        <w:t xml:space="preserve">Debate is structured as a </w:t>
      </w:r>
      <w:r w:rsidRPr="00055D07">
        <w:rPr>
          <w:rFonts w:asciiTheme="majorHAnsi" w:eastAsia="Times New Roman" w:hAnsiTheme="majorHAnsi" w:cstheme="majorHAnsi"/>
          <w:u w:val="single"/>
        </w:rPr>
        <w:t>marketplace for information</w:t>
      </w:r>
      <w:r w:rsidRPr="00055D07">
        <w:rPr>
          <w:rFonts w:asciiTheme="majorHAnsi" w:eastAsia="Times New Roman" w:hAnsiTheme="majorHAnsi" w:cstheme="majorHAnsi"/>
        </w:rPr>
        <w:t xml:space="preserve"> where we fetishize notions of “</w:t>
      </w:r>
      <w:r w:rsidRPr="00055D07">
        <w:rPr>
          <w:rFonts w:asciiTheme="majorHAnsi" w:eastAsia="Times New Roman" w:hAnsiTheme="majorHAnsi" w:cstheme="majorHAnsi"/>
          <w:u w:val="single"/>
        </w:rPr>
        <w:t>pedagogy</w:t>
      </w:r>
      <w:r w:rsidRPr="00055D07">
        <w:rPr>
          <w:rFonts w:asciiTheme="majorHAnsi" w:eastAsia="Times New Roman" w:hAnsiTheme="majorHAnsi" w:cstheme="majorHAnsi"/>
        </w:rPr>
        <w:t xml:space="preserve">” and is an </w:t>
      </w:r>
      <w:r w:rsidRPr="00055D07">
        <w:rPr>
          <w:rFonts w:asciiTheme="majorHAnsi" w:eastAsia="Times New Roman" w:hAnsiTheme="majorHAnsi" w:cstheme="majorHAnsi"/>
          <w:u w:val="single"/>
        </w:rPr>
        <w:t xml:space="preserve">extension of </w:t>
      </w:r>
      <w:proofErr w:type="spellStart"/>
      <w:r w:rsidRPr="00055D07">
        <w:rPr>
          <w:rFonts w:asciiTheme="majorHAnsi" w:eastAsia="Times New Roman" w:hAnsiTheme="majorHAnsi" w:cstheme="majorHAnsi"/>
          <w:u w:val="single"/>
        </w:rPr>
        <w:t>semiocapitalist</w:t>
      </w:r>
      <w:proofErr w:type="spellEnd"/>
      <w:r w:rsidRPr="00055D07">
        <w:rPr>
          <w:rFonts w:asciiTheme="majorHAnsi" w:eastAsia="Times New Roman" w:hAnsiTheme="majorHAnsi" w:cstheme="majorHAnsi"/>
        </w:rPr>
        <w:t xml:space="preserve"> logic through immaterial manors. Communication within the university </w:t>
      </w:r>
      <w:r w:rsidRPr="00055D07">
        <w:rPr>
          <w:rFonts w:asciiTheme="majorHAnsi" w:eastAsia="Times New Roman" w:hAnsiTheme="majorHAnsi" w:cstheme="majorHAnsi"/>
          <w:u w:val="single"/>
        </w:rPr>
        <w:t>isn’t</w:t>
      </w:r>
      <w:r w:rsidRPr="00055D07">
        <w:rPr>
          <w:rFonts w:asciiTheme="majorHAnsi" w:eastAsia="Times New Roman" w:hAnsiTheme="majorHAnsi" w:cstheme="majorHAnsi"/>
        </w:rPr>
        <w:t xml:space="preserve"> one that develops </w:t>
      </w:r>
      <w:r w:rsidRPr="00055D07">
        <w:rPr>
          <w:rFonts w:asciiTheme="majorHAnsi" w:eastAsia="Times New Roman" w:hAnsiTheme="majorHAnsi" w:cstheme="majorHAnsi"/>
          <w:u w:val="single"/>
        </w:rPr>
        <w:t>subjectivities and psychic identity</w:t>
      </w:r>
      <w:r w:rsidRPr="00055D07">
        <w:rPr>
          <w:rFonts w:asciiTheme="majorHAnsi" w:eastAsia="Times New Roman" w:hAnsiTheme="majorHAnsi" w:cstheme="majorHAnsi"/>
        </w:rPr>
        <w:t xml:space="preserve"> rather a system geared towards </w:t>
      </w:r>
      <w:r w:rsidRPr="00055D07">
        <w:rPr>
          <w:rFonts w:asciiTheme="majorHAnsi" w:eastAsia="Times New Roman" w:hAnsiTheme="majorHAnsi" w:cstheme="majorHAnsi"/>
          <w:u w:val="single"/>
        </w:rPr>
        <w:t>fragmentation and futuristic productivity</w:t>
      </w:r>
      <w:r w:rsidRPr="00055D07">
        <w:rPr>
          <w:rFonts w:asciiTheme="majorHAnsi" w:eastAsia="Times New Roman" w:hAnsiTheme="majorHAnsi" w:cstheme="majorHAnsi"/>
        </w:rPr>
        <w:t xml:space="preserve">. </w:t>
      </w:r>
    </w:p>
    <w:p w14:paraId="03B28118" w14:textId="77777777" w:rsidR="006C2867" w:rsidRPr="00055D07" w:rsidRDefault="006C2867" w:rsidP="006C2867">
      <w:pPr>
        <w:rPr>
          <w:rFonts w:asciiTheme="majorHAnsi" w:hAnsiTheme="majorHAnsi" w:cstheme="majorHAnsi"/>
          <w:sz w:val="18"/>
          <w:szCs w:val="18"/>
        </w:rPr>
      </w:pPr>
      <w:bookmarkStart w:id="0" w:name="_Hlk86773584"/>
      <w:r w:rsidRPr="00055D07">
        <w:rPr>
          <w:rFonts w:asciiTheme="majorHAnsi" w:eastAsiaTheme="majorEastAsia" w:hAnsiTheme="majorHAnsi" w:cstheme="majorHAnsi"/>
          <w:b/>
          <w:iCs/>
          <w:sz w:val="26"/>
        </w:rPr>
        <w:t>Berardi 12</w:t>
      </w:r>
      <w:r w:rsidRPr="00055D07">
        <w:rPr>
          <w:rFonts w:asciiTheme="majorHAnsi" w:hAnsiTheme="majorHAnsi" w:cstheme="majorHAnsi"/>
        </w:rPr>
        <w:t xml:space="preserve"> </w:t>
      </w:r>
      <w:r w:rsidRPr="00055D07">
        <w:rPr>
          <w:rFonts w:asciiTheme="majorHAnsi" w:hAnsiTheme="majorHAnsi" w:cstheme="majorHAnsi"/>
          <w:sz w:val="18"/>
          <w:szCs w:val="18"/>
        </w:rPr>
        <w:t xml:space="preserve">[David </w:t>
      </w:r>
      <w:proofErr w:type="spellStart"/>
      <w:r w:rsidRPr="00055D07">
        <w:rPr>
          <w:rFonts w:asciiTheme="majorHAnsi" w:hAnsiTheme="majorHAnsi" w:cstheme="majorHAnsi"/>
          <w:sz w:val="18"/>
          <w:szCs w:val="18"/>
        </w:rPr>
        <w:t>Hugill</w:t>
      </w:r>
      <w:proofErr w:type="spellEnd"/>
      <w:r w:rsidRPr="00055D07">
        <w:rPr>
          <w:rFonts w:asciiTheme="majorHAnsi" w:hAnsiTheme="majorHAnsi" w:cstheme="majorHAnsi"/>
          <w:sz w:val="18"/>
          <w:szCs w:val="18"/>
        </w:rPr>
        <w:t xml:space="preserve"> and Elise Thorburn, 9-26-2012, "Interview with '</w:t>
      </w:r>
      <w:proofErr w:type="spellStart"/>
      <w:r w:rsidRPr="00055D07">
        <w:rPr>
          <w:rFonts w:asciiTheme="majorHAnsi" w:hAnsiTheme="majorHAnsi" w:cstheme="majorHAnsi"/>
          <w:sz w:val="18"/>
          <w:szCs w:val="18"/>
        </w:rPr>
        <w:t>Bifo</w:t>
      </w:r>
      <w:proofErr w:type="spellEnd"/>
      <w:r w:rsidRPr="00055D07">
        <w:rPr>
          <w:rFonts w:asciiTheme="majorHAnsi" w:hAnsiTheme="majorHAnsi" w:cstheme="majorHAnsi"/>
          <w:sz w:val="18"/>
          <w:szCs w:val="18"/>
        </w:rPr>
        <w:t xml:space="preserve">': Reactivating the Social Body in Insurrectionary Times," Critical Legal Thinking, </w:t>
      </w:r>
      <w:hyperlink r:id="rId12" w:history="1">
        <w:r w:rsidRPr="00055D07">
          <w:rPr>
            <w:rStyle w:val="Hyperlink"/>
            <w:rFonts w:asciiTheme="majorHAnsi" w:hAnsiTheme="majorHAnsi" w:cstheme="majorHAnsi"/>
            <w:sz w:val="18"/>
            <w:szCs w:val="18"/>
          </w:rPr>
          <w:t>https://criticallegalthinking.com/2012/09/26/interview-with-bifo-reactivating-the-social-body-in-insurrectionary-times //</w:t>
        </w:r>
      </w:hyperlink>
      <w:r w:rsidRPr="00055D07">
        <w:rPr>
          <w:rFonts w:asciiTheme="majorHAnsi" w:hAnsiTheme="majorHAnsi" w:cstheme="majorHAnsi"/>
          <w:sz w:val="18"/>
          <w:szCs w:val="18"/>
        </w:rPr>
        <w:t xml:space="preserve"> JB]</w:t>
      </w:r>
    </w:p>
    <w:bookmarkEnd w:id="0"/>
    <w:p w14:paraId="720F1ABB" w14:textId="77777777" w:rsidR="006C2867" w:rsidRPr="00055D07" w:rsidRDefault="006C2867" w:rsidP="006C2867">
      <w:pPr>
        <w:pStyle w:val="ListParagraph"/>
        <w:numPr>
          <w:ilvl w:val="0"/>
          <w:numId w:val="30"/>
        </w:numPr>
        <w:shd w:val="clear" w:color="auto" w:fill="FFFFFF"/>
        <w:spacing w:line="240" w:lineRule="auto"/>
        <w:rPr>
          <w:rFonts w:asciiTheme="majorHAnsi" w:eastAsia="Times New Roman" w:hAnsiTheme="majorHAnsi" w:cstheme="majorHAnsi"/>
          <w:color w:val="222222"/>
          <w:sz w:val="18"/>
          <w:szCs w:val="18"/>
        </w:rPr>
      </w:pPr>
      <w:r w:rsidRPr="00055D07">
        <w:rPr>
          <w:rFonts w:asciiTheme="majorHAnsi" w:eastAsia="Times New Roman" w:hAnsiTheme="majorHAnsi" w:cstheme="majorHAnsi"/>
          <w:color w:val="222222"/>
          <w:sz w:val="18"/>
          <w:szCs w:val="18"/>
        </w:rPr>
        <w:t>TW – mentions of suicide</w:t>
      </w:r>
    </w:p>
    <w:p w14:paraId="48816DCC" w14:textId="77777777" w:rsidR="006C2867" w:rsidRPr="00055D07" w:rsidRDefault="006C2867" w:rsidP="006C2867">
      <w:pPr>
        <w:pStyle w:val="ListParagraph"/>
        <w:numPr>
          <w:ilvl w:val="0"/>
          <w:numId w:val="30"/>
        </w:numPr>
        <w:shd w:val="clear" w:color="auto" w:fill="FFFFFF"/>
        <w:spacing w:line="240" w:lineRule="auto"/>
        <w:rPr>
          <w:rFonts w:asciiTheme="majorHAnsi" w:eastAsia="Times New Roman" w:hAnsiTheme="majorHAnsi" w:cstheme="majorHAnsi"/>
          <w:color w:val="222222"/>
          <w:sz w:val="18"/>
          <w:szCs w:val="18"/>
        </w:rPr>
      </w:pPr>
      <w:r w:rsidRPr="00055D07">
        <w:rPr>
          <w:rFonts w:asciiTheme="majorHAnsi" w:eastAsia="Times New Roman" w:hAnsiTheme="majorHAnsi" w:cstheme="majorHAnsi"/>
          <w:color w:val="222222"/>
          <w:sz w:val="18"/>
          <w:szCs w:val="18"/>
        </w:rPr>
        <w:t>Impact turns fiat and notions of “the aff is a good idea”</w:t>
      </w:r>
    </w:p>
    <w:p w14:paraId="285DFA4F" w14:textId="77777777" w:rsidR="006C2867" w:rsidRPr="00055D07" w:rsidRDefault="006C2867" w:rsidP="006C2867">
      <w:pPr>
        <w:pStyle w:val="ListParagraph"/>
        <w:numPr>
          <w:ilvl w:val="0"/>
          <w:numId w:val="30"/>
        </w:numPr>
        <w:shd w:val="clear" w:color="auto" w:fill="FFFFFF"/>
        <w:spacing w:line="240" w:lineRule="auto"/>
        <w:rPr>
          <w:rFonts w:asciiTheme="majorHAnsi" w:eastAsia="Times New Roman" w:hAnsiTheme="majorHAnsi" w:cstheme="majorHAnsi"/>
          <w:color w:val="222222"/>
          <w:sz w:val="18"/>
          <w:szCs w:val="18"/>
        </w:rPr>
      </w:pPr>
      <w:r w:rsidRPr="00055D07">
        <w:rPr>
          <w:rFonts w:asciiTheme="majorHAnsi" w:eastAsia="Times New Roman" w:hAnsiTheme="majorHAnsi" w:cstheme="majorHAnsi"/>
          <w:color w:val="222222"/>
          <w:sz w:val="18"/>
          <w:szCs w:val="18"/>
        </w:rPr>
        <w:t xml:space="preserve">Debate bad and communication gets coopted </w:t>
      </w:r>
    </w:p>
    <w:p w14:paraId="38588250" w14:textId="77777777" w:rsidR="006C2867" w:rsidRPr="00055D07" w:rsidRDefault="006C2867" w:rsidP="006C2867">
      <w:pPr>
        <w:rPr>
          <w:rFonts w:asciiTheme="majorHAnsi" w:hAnsiTheme="majorHAnsi" w:cstheme="majorHAnsi"/>
          <w:u w:val="single"/>
        </w:rPr>
      </w:pPr>
      <w:r w:rsidRPr="00055D07">
        <w:rPr>
          <w:rFonts w:asciiTheme="majorHAnsi" w:hAnsiTheme="majorHAnsi" w:cstheme="majorHAnsi"/>
          <w:sz w:val="16"/>
        </w:rPr>
        <w:t>A: </w:t>
      </w:r>
      <w:proofErr w:type="gramStart"/>
      <w:r w:rsidRPr="00055D07">
        <w:rPr>
          <w:rFonts w:asciiTheme="majorHAnsi" w:hAnsiTheme="majorHAnsi" w:cstheme="majorHAnsi"/>
          <w:sz w:val="16"/>
        </w:rPr>
        <w:t>First of all</w:t>
      </w:r>
      <w:proofErr w:type="gramEnd"/>
      <w:r w:rsidRPr="00055D07">
        <w:rPr>
          <w:rFonts w:asciiTheme="majorHAnsi" w:hAnsiTheme="majorHAnsi" w:cstheme="majorHAnsi"/>
          <w:sz w:val="16"/>
        </w:rPr>
        <w:t xml:space="preserve"> because </w:t>
      </w:r>
      <w:r w:rsidRPr="00055D07">
        <w:rPr>
          <w:rFonts w:asciiTheme="majorHAnsi" w:hAnsiTheme="majorHAnsi" w:cstheme="majorHAnsi"/>
          <w:b/>
          <w:bCs/>
          <w:highlight w:val="green"/>
          <w:u w:val="single"/>
        </w:rPr>
        <w:t>students are increasingly learning in</w:t>
      </w:r>
      <w:r w:rsidRPr="00055D07">
        <w:rPr>
          <w:rFonts w:asciiTheme="majorHAnsi" w:hAnsiTheme="majorHAnsi" w:cstheme="majorHAnsi"/>
          <w:u w:val="single"/>
        </w:rPr>
        <w:t xml:space="preserve"> small parcels, </w:t>
      </w:r>
      <w:r w:rsidRPr="00055D07">
        <w:rPr>
          <w:rFonts w:asciiTheme="majorHAnsi" w:hAnsiTheme="majorHAnsi" w:cstheme="majorHAnsi"/>
          <w:b/>
          <w:bCs/>
          <w:highlight w:val="green"/>
          <w:u w:val="single"/>
        </w:rPr>
        <w:t>small fragments</w:t>
      </w:r>
      <w:r w:rsidRPr="00055D07">
        <w:rPr>
          <w:rFonts w:asciiTheme="majorHAnsi" w:hAnsiTheme="majorHAnsi" w:cstheme="majorHAnsi"/>
          <w:u w:val="single"/>
        </w:rPr>
        <w:t xml:space="preserve">, small fractals </w:t>
      </w:r>
      <w:r w:rsidRPr="00055D07">
        <w:rPr>
          <w:rFonts w:asciiTheme="majorHAnsi" w:hAnsiTheme="majorHAnsi" w:cstheme="majorHAnsi"/>
          <w:b/>
          <w:bCs/>
          <w:highlight w:val="green"/>
          <w:u w:val="single"/>
        </w:rPr>
        <w:t>of knowledge</w:t>
      </w:r>
      <w:r w:rsidRPr="00055D07">
        <w:rPr>
          <w:rFonts w:asciiTheme="majorHAnsi" w:hAnsiTheme="majorHAnsi" w:cstheme="majorHAnsi"/>
          <w:highlight w:val="green"/>
          <w:u w:val="single"/>
        </w:rPr>
        <w:t>, and</w:t>
      </w:r>
      <w:r w:rsidRPr="00055D07">
        <w:rPr>
          <w:rFonts w:asciiTheme="majorHAnsi" w:hAnsiTheme="majorHAnsi" w:cstheme="majorHAnsi"/>
          <w:u w:val="single"/>
        </w:rPr>
        <w:t xml:space="preserve"> </w:t>
      </w:r>
      <w:r w:rsidRPr="00055D07">
        <w:rPr>
          <w:rFonts w:asciiTheme="majorHAnsi" w:hAnsiTheme="majorHAnsi" w:cstheme="majorHAnsi"/>
          <w:sz w:val="16"/>
        </w:rPr>
        <w:t xml:space="preserve">they are </w:t>
      </w:r>
      <w:r w:rsidRPr="00055D07">
        <w:rPr>
          <w:rFonts w:asciiTheme="majorHAnsi" w:hAnsiTheme="majorHAnsi" w:cstheme="majorHAnsi"/>
          <w:u w:val="single"/>
        </w:rPr>
        <w:t xml:space="preserve">becoming </w:t>
      </w:r>
      <w:r w:rsidRPr="00055D07">
        <w:rPr>
          <w:rFonts w:asciiTheme="majorHAnsi" w:hAnsiTheme="majorHAnsi" w:cstheme="majorHAnsi"/>
          <w:b/>
          <w:bCs/>
          <w:u w:val="single"/>
        </w:rPr>
        <w:t>more</w:t>
      </w:r>
      <w:r w:rsidRPr="00055D07">
        <w:rPr>
          <w:rFonts w:asciiTheme="majorHAnsi" w:hAnsiTheme="majorHAnsi" w:cstheme="majorHAnsi"/>
          <w:sz w:val="16"/>
        </w:rPr>
        <w:t xml:space="preserve"> and more </w:t>
      </w:r>
      <w:r w:rsidRPr="00055D07">
        <w:rPr>
          <w:rFonts w:asciiTheme="majorHAnsi" w:hAnsiTheme="majorHAnsi" w:cstheme="majorHAnsi"/>
          <w:b/>
          <w:bCs/>
          <w:highlight w:val="green"/>
          <w:u w:val="single"/>
        </w:rPr>
        <w:t>accustomed to think</w:t>
      </w:r>
      <w:r w:rsidRPr="00055D07">
        <w:rPr>
          <w:rFonts w:asciiTheme="majorHAnsi" w:hAnsiTheme="majorHAnsi" w:cstheme="majorHAnsi"/>
          <w:sz w:val="16"/>
        </w:rPr>
        <w:t xml:space="preserve"> of </w:t>
      </w:r>
      <w:r w:rsidRPr="00055D07">
        <w:rPr>
          <w:rFonts w:asciiTheme="majorHAnsi" w:hAnsiTheme="majorHAnsi" w:cstheme="majorHAnsi"/>
          <w:highlight w:val="green"/>
          <w:u w:val="single"/>
        </w:rPr>
        <w:t xml:space="preserve">their </w:t>
      </w:r>
      <w:r w:rsidRPr="00055D07">
        <w:rPr>
          <w:rFonts w:asciiTheme="majorHAnsi" w:hAnsiTheme="majorHAnsi" w:cstheme="majorHAnsi"/>
          <w:b/>
          <w:bCs/>
          <w:highlight w:val="green"/>
          <w:u w:val="single"/>
        </w:rPr>
        <w:t>knowledge</w:t>
      </w:r>
      <w:r w:rsidRPr="00055D07">
        <w:rPr>
          <w:rFonts w:asciiTheme="majorHAnsi" w:hAnsiTheme="majorHAnsi" w:cstheme="majorHAnsi"/>
          <w:b/>
          <w:bCs/>
          <w:u w:val="single"/>
        </w:rPr>
        <w:t xml:space="preserve"> not as knowledge but</w:t>
      </w:r>
      <w:r w:rsidRPr="00055D07">
        <w:rPr>
          <w:rFonts w:asciiTheme="majorHAnsi" w:hAnsiTheme="majorHAnsi" w:cstheme="majorHAnsi"/>
          <w:u w:val="single"/>
        </w:rPr>
        <w:t xml:space="preserve"> </w:t>
      </w:r>
      <w:r w:rsidRPr="00055D07">
        <w:rPr>
          <w:rFonts w:asciiTheme="majorHAnsi" w:hAnsiTheme="majorHAnsi" w:cstheme="majorHAnsi"/>
          <w:highlight w:val="green"/>
          <w:u w:val="single"/>
        </w:rPr>
        <w:t xml:space="preserve">as </w:t>
      </w:r>
      <w:r w:rsidRPr="00055D07">
        <w:rPr>
          <w:rFonts w:asciiTheme="majorHAnsi" w:hAnsiTheme="majorHAnsi" w:cstheme="majorHAnsi"/>
          <w:b/>
          <w:bCs/>
          <w:highlight w:val="green"/>
          <w:u w:val="single"/>
        </w:rPr>
        <w:t>intellectual availability to exploitation</w:t>
      </w:r>
      <w:r w:rsidRPr="00055D07">
        <w:rPr>
          <w:rFonts w:asciiTheme="majorHAnsi" w:hAnsiTheme="majorHAnsi" w:cstheme="majorHAnsi"/>
          <w:sz w:val="16"/>
        </w:rPr>
        <w:t xml:space="preserve">.  In North American forms of education this is already well established, it is nothing new. It is new in much of </w:t>
      </w:r>
      <w:proofErr w:type="gramStart"/>
      <w:r w:rsidRPr="00055D07">
        <w:rPr>
          <w:rFonts w:asciiTheme="majorHAnsi" w:hAnsiTheme="majorHAnsi" w:cstheme="majorHAnsi"/>
          <w:sz w:val="16"/>
        </w:rPr>
        <w:t>Europe</w:t>
      </w:r>
      <w:proofErr w:type="gramEnd"/>
      <w:r w:rsidRPr="00055D07">
        <w:rPr>
          <w:rFonts w:asciiTheme="majorHAnsi" w:hAnsiTheme="majorHAnsi" w:cstheme="majorHAnsi"/>
          <w:sz w:val="16"/>
        </w:rPr>
        <w:t xml:space="preserve"> and it has begun to provoke some reactions. But </w:t>
      </w:r>
      <w:r w:rsidRPr="00055D07">
        <w:rPr>
          <w:rFonts w:asciiTheme="majorHAnsi" w:hAnsiTheme="majorHAnsi" w:cstheme="majorHAnsi"/>
          <w:u w:val="single"/>
        </w:rPr>
        <w:t>it is</w:t>
      </w:r>
      <w:r w:rsidRPr="00055D07">
        <w:rPr>
          <w:rFonts w:asciiTheme="majorHAnsi" w:hAnsiTheme="majorHAnsi" w:cstheme="majorHAnsi"/>
          <w:sz w:val="16"/>
        </w:rPr>
        <w:t xml:space="preserve"> also </w:t>
      </w:r>
      <w:r w:rsidRPr="00055D07">
        <w:rPr>
          <w:rFonts w:asciiTheme="majorHAnsi" w:hAnsiTheme="majorHAnsi" w:cstheme="majorHAnsi"/>
          <w:u w:val="single"/>
        </w:rPr>
        <w:t xml:space="preserve">a </w:t>
      </w:r>
      <w:r w:rsidRPr="00055D07">
        <w:rPr>
          <w:rFonts w:asciiTheme="majorHAnsi" w:hAnsiTheme="majorHAnsi" w:cstheme="majorHAnsi"/>
          <w:b/>
          <w:bCs/>
          <w:u w:val="single"/>
        </w:rPr>
        <w:t>fact of a networked and globalized world</w:t>
      </w:r>
      <w:r w:rsidRPr="00055D07">
        <w:rPr>
          <w:rFonts w:asciiTheme="majorHAnsi" w:hAnsiTheme="majorHAnsi" w:cstheme="majorHAnsi"/>
          <w:sz w:val="16"/>
        </w:rPr>
        <w:t xml:space="preserve">.  What does </w:t>
      </w:r>
      <w:r w:rsidRPr="00055D07">
        <w:rPr>
          <w:rFonts w:asciiTheme="majorHAnsi" w:hAnsiTheme="majorHAnsi" w:cstheme="majorHAnsi"/>
          <w:u w:val="single"/>
        </w:rPr>
        <w:t>precariousness</w:t>
      </w:r>
      <w:r w:rsidRPr="00055D07">
        <w:rPr>
          <w:rFonts w:asciiTheme="majorHAnsi" w:hAnsiTheme="majorHAnsi" w:cstheme="majorHAnsi"/>
          <w:sz w:val="16"/>
        </w:rPr>
        <w:t xml:space="preserve"> mean </w:t>
      </w:r>
      <w:r w:rsidRPr="00055D07">
        <w:rPr>
          <w:rFonts w:asciiTheme="majorHAnsi" w:hAnsiTheme="majorHAnsi" w:cstheme="majorHAnsi"/>
          <w:u w:val="single"/>
        </w:rPr>
        <w:t>today</w:t>
      </w:r>
      <w:r w:rsidRPr="00055D07">
        <w:rPr>
          <w:rFonts w:asciiTheme="majorHAnsi" w:hAnsiTheme="majorHAnsi" w:cstheme="majorHAnsi"/>
          <w:sz w:val="16"/>
        </w:rPr>
        <w:t xml:space="preserve">? What is the relationship between precariousness </w:t>
      </w:r>
      <w:r w:rsidRPr="00055D07">
        <w:rPr>
          <w:rFonts w:asciiTheme="majorHAnsi" w:hAnsiTheme="majorHAnsi" w:cstheme="majorHAnsi"/>
          <w:u w:val="single"/>
        </w:rPr>
        <w:t>and globalization</w:t>
      </w:r>
      <w:r w:rsidRPr="00055D07">
        <w:rPr>
          <w:rFonts w:asciiTheme="majorHAnsi" w:hAnsiTheme="majorHAnsi" w:cstheme="majorHAnsi"/>
          <w:sz w:val="16"/>
        </w:rPr>
        <w:t xml:space="preserve">? It means that </w:t>
      </w:r>
      <w:r w:rsidRPr="00055D07">
        <w:rPr>
          <w:rFonts w:asciiTheme="majorHAnsi" w:hAnsiTheme="majorHAnsi" w:cstheme="majorHAnsi"/>
          <w:highlight w:val="green"/>
          <w:u w:val="single"/>
        </w:rPr>
        <w:t xml:space="preserve">you can </w:t>
      </w:r>
      <w:r w:rsidRPr="00055D07">
        <w:rPr>
          <w:rFonts w:asciiTheme="majorHAnsi" w:hAnsiTheme="majorHAnsi" w:cstheme="majorHAnsi"/>
          <w:b/>
          <w:bCs/>
          <w:highlight w:val="green"/>
          <w:u w:val="single"/>
        </w:rPr>
        <w:t>buy a fragment of labor</w:t>
      </w:r>
      <w:r w:rsidRPr="00055D07">
        <w:rPr>
          <w:rFonts w:asciiTheme="majorHAnsi" w:hAnsiTheme="majorHAnsi" w:cstheme="majorHAnsi"/>
          <w:highlight w:val="green"/>
          <w:u w:val="single"/>
        </w:rPr>
        <w:t xml:space="preserve"> in Bangkok</w:t>
      </w:r>
      <w:r w:rsidRPr="00055D07">
        <w:rPr>
          <w:rFonts w:asciiTheme="majorHAnsi" w:hAnsiTheme="majorHAnsi" w:cstheme="majorHAnsi"/>
          <w:sz w:val="16"/>
        </w:rPr>
        <w:t xml:space="preserve">, a fragment in Buenos Aires, </w:t>
      </w:r>
      <w:r w:rsidRPr="00055D07">
        <w:rPr>
          <w:rFonts w:asciiTheme="majorHAnsi" w:hAnsiTheme="majorHAnsi" w:cstheme="majorHAnsi"/>
          <w:highlight w:val="green"/>
          <w:u w:val="single"/>
        </w:rPr>
        <w:t>and</w:t>
      </w:r>
      <w:r w:rsidRPr="00055D07">
        <w:rPr>
          <w:rFonts w:asciiTheme="majorHAnsi" w:hAnsiTheme="majorHAnsi" w:cstheme="majorHAnsi"/>
          <w:u w:val="single"/>
        </w:rPr>
        <w:t xml:space="preserve"> </w:t>
      </w:r>
      <w:r w:rsidRPr="00055D07">
        <w:rPr>
          <w:rFonts w:asciiTheme="majorHAnsi" w:hAnsiTheme="majorHAnsi" w:cstheme="majorHAnsi"/>
          <w:b/>
          <w:bCs/>
          <w:u w:val="single"/>
        </w:rPr>
        <w:t xml:space="preserve">a fragment in </w:t>
      </w:r>
      <w:r w:rsidRPr="00055D07">
        <w:rPr>
          <w:rFonts w:asciiTheme="majorHAnsi" w:hAnsiTheme="majorHAnsi" w:cstheme="majorHAnsi"/>
          <w:b/>
          <w:bCs/>
          <w:highlight w:val="green"/>
          <w:u w:val="single"/>
        </w:rPr>
        <w:t>Milan</w:t>
      </w:r>
      <w:r w:rsidRPr="00055D07">
        <w:rPr>
          <w:rFonts w:asciiTheme="majorHAnsi" w:hAnsiTheme="majorHAnsi" w:cstheme="majorHAnsi"/>
          <w:u w:val="single"/>
        </w:rPr>
        <w:t xml:space="preserve"> and </w:t>
      </w:r>
      <w:r w:rsidRPr="00055D07">
        <w:rPr>
          <w:rFonts w:asciiTheme="majorHAnsi" w:hAnsiTheme="majorHAnsi" w:cstheme="majorHAnsi"/>
          <w:sz w:val="16"/>
        </w:rPr>
        <w:t xml:space="preserve">that </w:t>
      </w:r>
      <w:r w:rsidRPr="00055D07">
        <w:rPr>
          <w:rFonts w:asciiTheme="majorHAnsi" w:hAnsiTheme="majorHAnsi" w:cstheme="majorHAnsi"/>
          <w:u w:val="single"/>
        </w:rPr>
        <w:t>these</w:t>
      </w:r>
      <w:r w:rsidRPr="00055D07">
        <w:rPr>
          <w:rFonts w:asciiTheme="majorHAnsi" w:hAnsiTheme="majorHAnsi" w:cstheme="majorHAnsi"/>
          <w:sz w:val="16"/>
        </w:rPr>
        <w:t xml:space="preserve"> three </w:t>
      </w:r>
      <w:r w:rsidRPr="00055D07">
        <w:rPr>
          <w:rFonts w:asciiTheme="majorHAnsi" w:hAnsiTheme="majorHAnsi" w:cstheme="majorHAnsi"/>
          <w:b/>
          <w:bCs/>
          <w:highlight w:val="green"/>
          <w:u w:val="single"/>
        </w:rPr>
        <w:t>fragments become</w:t>
      </w:r>
      <w:r w:rsidRPr="00055D07">
        <w:rPr>
          <w:rFonts w:asciiTheme="majorHAnsi" w:hAnsiTheme="majorHAnsi" w:cstheme="majorHAnsi"/>
          <w:highlight w:val="green"/>
          <w:u w:val="single"/>
        </w:rPr>
        <w:t xml:space="preserve"> the </w:t>
      </w:r>
      <w:r w:rsidRPr="00055D07">
        <w:rPr>
          <w:rFonts w:asciiTheme="majorHAnsi" w:hAnsiTheme="majorHAnsi" w:cstheme="majorHAnsi"/>
          <w:b/>
          <w:bCs/>
          <w:highlight w:val="green"/>
          <w:u w:val="single"/>
        </w:rPr>
        <w:t>same product from</w:t>
      </w:r>
      <w:r w:rsidRPr="00055D07">
        <w:rPr>
          <w:rFonts w:asciiTheme="majorHAnsi" w:hAnsiTheme="majorHAnsi" w:cstheme="majorHAnsi"/>
          <w:highlight w:val="green"/>
          <w:u w:val="single"/>
        </w:rPr>
        <w:t xml:space="preserve"> the point of view of </w:t>
      </w:r>
      <w:r w:rsidRPr="00055D07">
        <w:rPr>
          <w:rFonts w:asciiTheme="majorHAnsi" w:hAnsiTheme="majorHAnsi" w:cstheme="majorHAnsi"/>
          <w:b/>
          <w:bCs/>
          <w:highlight w:val="green"/>
          <w:u w:val="single"/>
        </w:rPr>
        <w:t>capital</w:t>
      </w:r>
      <w:r w:rsidRPr="00055D07">
        <w:rPr>
          <w:rFonts w:asciiTheme="majorHAnsi" w:hAnsiTheme="majorHAnsi" w:cstheme="majorHAnsi"/>
          <w:highlight w:val="green"/>
          <w:u w:val="single"/>
        </w:rPr>
        <w:t xml:space="preserve">.  </w:t>
      </w:r>
      <w:r w:rsidRPr="00055D07">
        <w:rPr>
          <w:rFonts w:asciiTheme="majorHAnsi" w:hAnsiTheme="majorHAnsi" w:cstheme="majorHAnsi"/>
          <w:b/>
          <w:bCs/>
          <w:highlight w:val="green"/>
          <w:u w:val="single"/>
        </w:rPr>
        <w:t>Knowledge is</w:t>
      </w:r>
      <w:r w:rsidRPr="00055D07">
        <w:rPr>
          <w:rFonts w:asciiTheme="majorHAnsi" w:hAnsiTheme="majorHAnsi" w:cstheme="majorHAnsi"/>
          <w:u w:val="single"/>
        </w:rPr>
        <w:t xml:space="preserve"> headed </w:t>
      </w:r>
      <w:r w:rsidRPr="00055D07">
        <w:rPr>
          <w:rFonts w:asciiTheme="majorHAnsi" w:hAnsiTheme="majorHAnsi" w:cstheme="majorHAnsi"/>
          <w:highlight w:val="green"/>
          <w:u w:val="single"/>
        </w:rPr>
        <w:t xml:space="preserve">the </w:t>
      </w:r>
      <w:r w:rsidRPr="00055D07">
        <w:rPr>
          <w:rFonts w:asciiTheme="majorHAnsi" w:hAnsiTheme="majorHAnsi" w:cstheme="majorHAnsi"/>
          <w:b/>
          <w:bCs/>
          <w:highlight w:val="green"/>
          <w:u w:val="single"/>
        </w:rPr>
        <w:t>same</w:t>
      </w:r>
      <w:r w:rsidRPr="00055D07">
        <w:rPr>
          <w:rFonts w:asciiTheme="majorHAnsi" w:hAnsiTheme="majorHAnsi" w:cstheme="majorHAnsi"/>
          <w:u w:val="single"/>
        </w:rPr>
        <w:t xml:space="preserve"> way. </w:t>
      </w:r>
      <w:r w:rsidRPr="00055D07">
        <w:rPr>
          <w:rFonts w:asciiTheme="majorHAnsi" w:hAnsiTheme="majorHAnsi" w:cstheme="majorHAnsi"/>
          <w:highlight w:val="green"/>
          <w:u w:val="single"/>
        </w:rPr>
        <w:t>You no longer need</w:t>
      </w:r>
      <w:r w:rsidRPr="00055D07">
        <w:rPr>
          <w:rFonts w:asciiTheme="majorHAnsi" w:hAnsiTheme="majorHAnsi" w:cstheme="majorHAnsi"/>
          <w:sz w:val="16"/>
        </w:rPr>
        <w:t xml:space="preserve"> – from the point of view of capital – </w:t>
      </w:r>
      <w:r w:rsidRPr="00055D07">
        <w:rPr>
          <w:rFonts w:asciiTheme="majorHAnsi" w:hAnsiTheme="majorHAnsi" w:cstheme="majorHAnsi"/>
          <w:u w:val="single"/>
        </w:rPr>
        <w:t xml:space="preserve">to know in </w:t>
      </w:r>
      <w:r w:rsidRPr="00055D07">
        <w:rPr>
          <w:rFonts w:asciiTheme="majorHAnsi" w:hAnsiTheme="majorHAnsi" w:cstheme="majorHAnsi"/>
          <w:highlight w:val="green"/>
          <w:u w:val="single"/>
        </w:rPr>
        <w:t xml:space="preserve">the </w:t>
      </w:r>
      <w:r w:rsidRPr="00055D07">
        <w:rPr>
          <w:rFonts w:asciiTheme="majorHAnsi" w:hAnsiTheme="majorHAnsi" w:cstheme="majorHAnsi"/>
          <w:b/>
          <w:bCs/>
          <w:highlight w:val="green"/>
          <w:u w:val="single"/>
        </w:rPr>
        <w:t>humanistic</w:t>
      </w:r>
      <w:r w:rsidRPr="00055D07">
        <w:rPr>
          <w:rFonts w:asciiTheme="majorHAnsi" w:hAnsiTheme="majorHAnsi" w:cstheme="majorHAnsi"/>
          <w:b/>
          <w:bCs/>
          <w:u w:val="single"/>
        </w:rPr>
        <w:t xml:space="preserve"> sense</w:t>
      </w:r>
      <w:r w:rsidRPr="00055D07">
        <w:rPr>
          <w:rFonts w:asciiTheme="majorHAnsi" w:hAnsiTheme="majorHAnsi" w:cstheme="majorHAnsi"/>
          <w:u w:val="single"/>
        </w:rPr>
        <w:t xml:space="preserve">, the </w:t>
      </w:r>
      <w:r w:rsidRPr="00055D07">
        <w:rPr>
          <w:rFonts w:asciiTheme="majorHAnsi" w:hAnsiTheme="majorHAnsi" w:cstheme="majorHAnsi"/>
          <w:highlight w:val="green"/>
          <w:u w:val="single"/>
        </w:rPr>
        <w:t>meaning</w:t>
      </w:r>
      <w:r w:rsidRPr="00055D07">
        <w:rPr>
          <w:rFonts w:asciiTheme="majorHAnsi" w:hAnsiTheme="majorHAnsi" w:cstheme="majorHAnsi"/>
          <w:u w:val="single"/>
        </w:rPr>
        <w:t xml:space="preserve">, the finality, the </w:t>
      </w:r>
      <w:r w:rsidRPr="00055D07">
        <w:rPr>
          <w:rFonts w:asciiTheme="majorHAnsi" w:hAnsiTheme="majorHAnsi" w:cstheme="majorHAnsi"/>
          <w:b/>
          <w:bCs/>
          <w:u w:val="single"/>
        </w:rPr>
        <w:t>intimate contradictions of knowledge</w:t>
      </w:r>
      <w:r w:rsidRPr="00055D07">
        <w:rPr>
          <w:rFonts w:asciiTheme="majorHAnsi" w:hAnsiTheme="majorHAnsi" w:cstheme="majorHAnsi"/>
          <w:u w:val="single"/>
        </w:rPr>
        <w:t xml:space="preserve">, you </w:t>
      </w:r>
      <w:r w:rsidRPr="00055D07">
        <w:rPr>
          <w:rFonts w:asciiTheme="majorHAnsi" w:hAnsiTheme="majorHAnsi" w:cstheme="majorHAnsi"/>
          <w:highlight w:val="green"/>
          <w:u w:val="single"/>
        </w:rPr>
        <w:t>just need to know how</w:t>
      </w:r>
      <w:r w:rsidRPr="00055D07">
        <w:rPr>
          <w:rFonts w:asciiTheme="majorHAnsi" w:hAnsiTheme="majorHAnsi" w:cstheme="majorHAnsi"/>
          <w:u w:val="single"/>
        </w:rPr>
        <w:t xml:space="preserve"> </w:t>
      </w:r>
      <w:r w:rsidRPr="00055D07">
        <w:rPr>
          <w:rFonts w:asciiTheme="majorHAnsi" w:hAnsiTheme="majorHAnsi" w:cstheme="majorHAnsi"/>
          <w:b/>
          <w:bCs/>
          <w:u w:val="single"/>
        </w:rPr>
        <w:t xml:space="preserve">particular parcels of </w:t>
      </w:r>
      <w:r w:rsidRPr="00055D07">
        <w:rPr>
          <w:rFonts w:asciiTheme="majorHAnsi" w:hAnsiTheme="majorHAnsi" w:cstheme="majorHAnsi"/>
          <w:b/>
          <w:bCs/>
          <w:highlight w:val="green"/>
          <w:u w:val="single"/>
        </w:rPr>
        <w:t>knowledge</w:t>
      </w:r>
      <w:r w:rsidRPr="00055D07">
        <w:rPr>
          <w:rFonts w:asciiTheme="majorHAnsi" w:hAnsiTheme="majorHAnsi" w:cstheme="majorHAnsi"/>
          <w:highlight w:val="green"/>
          <w:u w:val="single"/>
        </w:rPr>
        <w:t xml:space="preserve"> can be made </w:t>
      </w:r>
      <w:r w:rsidRPr="00055D07">
        <w:rPr>
          <w:rFonts w:asciiTheme="majorHAnsi" w:hAnsiTheme="majorHAnsi" w:cstheme="majorHAnsi"/>
          <w:b/>
          <w:bCs/>
          <w:highlight w:val="green"/>
          <w:u w:val="single"/>
        </w:rPr>
        <w:t>functional</w:t>
      </w:r>
      <w:r w:rsidRPr="00055D07">
        <w:rPr>
          <w:rFonts w:asciiTheme="majorHAnsi" w:hAnsiTheme="majorHAnsi" w:cstheme="majorHAnsi"/>
          <w:sz w:val="16"/>
        </w:rPr>
        <w:t xml:space="preserve">. There is </w:t>
      </w:r>
      <w:r w:rsidRPr="00055D07">
        <w:rPr>
          <w:rFonts w:asciiTheme="majorHAnsi" w:hAnsiTheme="majorHAnsi" w:cstheme="majorHAnsi"/>
          <w:u w:val="single"/>
        </w:rPr>
        <w:t>something new and something old in this</w:t>
      </w:r>
      <w:r w:rsidRPr="00055D07">
        <w:rPr>
          <w:rFonts w:asciiTheme="majorHAnsi" w:hAnsiTheme="majorHAnsi" w:cstheme="majorHAnsi"/>
          <w:sz w:val="16"/>
        </w:rPr>
        <w:t xml:space="preserve">. Herbert Marcuse’s (1964) One Dimensional Man already identified this problem of the functionalization of knowledge but in his </w:t>
      </w:r>
      <w:proofErr w:type="gramStart"/>
      <w:r w:rsidRPr="00055D07">
        <w:rPr>
          <w:rFonts w:asciiTheme="majorHAnsi" w:hAnsiTheme="majorHAnsi" w:cstheme="majorHAnsi"/>
          <w:sz w:val="16"/>
        </w:rPr>
        <w:t>time</w:t>
      </w:r>
      <w:proofErr w:type="gramEnd"/>
      <w:r w:rsidRPr="00055D07">
        <w:rPr>
          <w:rFonts w:asciiTheme="majorHAnsi" w:hAnsiTheme="majorHAnsi" w:cstheme="majorHAnsi"/>
          <w:sz w:val="16"/>
        </w:rPr>
        <w:t xml:space="preserve"> it was only a kind of prediction about how capitalism would be transformed. Today, </w:t>
      </w:r>
      <w:r w:rsidRPr="00055D07">
        <w:rPr>
          <w:rFonts w:asciiTheme="majorHAnsi" w:hAnsiTheme="majorHAnsi" w:cstheme="majorHAnsi"/>
          <w:highlight w:val="green"/>
          <w:u w:val="single"/>
        </w:rPr>
        <w:t>this</w:t>
      </w:r>
      <w:r w:rsidRPr="00055D07">
        <w:rPr>
          <w:rFonts w:asciiTheme="majorHAnsi" w:hAnsiTheme="majorHAnsi" w:cstheme="majorHAnsi"/>
          <w:u w:val="single"/>
        </w:rPr>
        <w:t xml:space="preserve"> functional consideration </w:t>
      </w:r>
      <w:r w:rsidRPr="00055D07">
        <w:rPr>
          <w:rFonts w:asciiTheme="majorHAnsi" w:hAnsiTheme="majorHAnsi" w:cstheme="majorHAnsi"/>
          <w:highlight w:val="green"/>
          <w:u w:val="single"/>
        </w:rPr>
        <w:t>is</w:t>
      </w:r>
      <w:r w:rsidRPr="00055D07">
        <w:rPr>
          <w:rFonts w:asciiTheme="majorHAnsi" w:hAnsiTheme="majorHAnsi" w:cstheme="majorHAnsi"/>
          <w:sz w:val="16"/>
        </w:rPr>
        <w:t xml:space="preserve"> the </w:t>
      </w:r>
      <w:r w:rsidRPr="00055D07">
        <w:rPr>
          <w:rFonts w:asciiTheme="majorHAnsi" w:hAnsiTheme="majorHAnsi" w:cstheme="majorHAnsi"/>
          <w:u w:val="single"/>
        </w:rPr>
        <w:t xml:space="preserve">dominant form of </w:t>
      </w:r>
      <w:r w:rsidRPr="00055D07">
        <w:rPr>
          <w:rFonts w:asciiTheme="majorHAnsi" w:hAnsiTheme="majorHAnsi" w:cstheme="majorHAnsi"/>
          <w:highlight w:val="green"/>
          <w:u w:val="single"/>
        </w:rPr>
        <w:t xml:space="preserve">our </w:t>
      </w:r>
      <w:r w:rsidRPr="00055D07">
        <w:rPr>
          <w:rFonts w:asciiTheme="majorHAnsi" w:hAnsiTheme="majorHAnsi" w:cstheme="majorHAnsi"/>
          <w:b/>
          <w:bCs/>
          <w:highlight w:val="green"/>
          <w:u w:val="single"/>
        </w:rPr>
        <w:t>relationship to knowledge</w:t>
      </w:r>
      <w:r w:rsidRPr="00055D07">
        <w:rPr>
          <w:rFonts w:asciiTheme="majorHAnsi" w:hAnsiTheme="majorHAnsi" w:cstheme="majorHAnsi"/>
          <w:sz w:val="16"/>
        </w:rPr>
        <w:t xml:space="preserve">. So, we should </w:t>
      </w:r>
      <w:r w:rsidRPr="00055D07">
        <w:rPr>
          <w:rFonts w:asciiTheme="majorHAnsi" w:hAnsiTheme="majorHAnsi" w:cstheme="majorHAnsi"/>
          <w:u w:val="single"/>
        </w:rPr>
        <w:t xml:space="preserve">question people about </w:t>
      </w:r>
      <w:r w:rsidRPr="00055D07">
        <w:rPr>
          <w:rFonts w:asciiTheme="majorHAnsi" w:hAnsiTheme="majorHAnsi" w:cstheme="majorHAnsi"/>
          <w:b/>
          <w:bCs/>
          <w:u w:val="single"/>
        </w:rPr>
        <w:t>what is happening to our knowledge</w:t>
      </w:r>
      <w:r w:rsidRPr="00055D07">
        <w:rPr>
          <w:rFonts w:asciiTheme="majorHAnsi" w:hAnsiTheme="majorHAnsi" w:cstheme="majorHAnsi"/>
          <w:u w:val="single"/>
        </w:rPr>
        <w:t xml:space="preserve">. </w:t>
      </w:r>
      <w:r w:rsidRPr="00055D07">
        <w:rPr>
          <w:rFonts w:asciiTheme="majorHAnsi" w:hAnsiTheme="majorHAnsi" w:cstheme="majorHAnsi"/>
          <w:highlight w:val="green"/>
          <w:u w:val="single"/>
        </w:rPr>
        <w:t>Are we really learning</w:t>
      </w:r>
      <w:r w:rsidRPr="00055D07">
        <w:rPr>
          <w:rFonts w:asciiTheme="majorHAnsi" w:hAnsiTheme="majorHAnsi" w:cstheme="majorHAnsi"/>
          <w:u w:val="single"/>
        </w:rPr>
        <w:t xml:space="preserve"> things</w:t>
      </w:r>
      <w:r w:rsidRPr="00055D07">
        <w:rPr>
          <w:rFonts w:asciiTheme="majorHAnsi" w:hAnsiTheme="majorHAnsi" w:cstheme="majorHAnsi"/>
          <w:sz w:val="16"/>
        </w:rPr>
        <w:t xml:space="preserve">, knowing things? </w:t>
      </w:r>
      <w:r w:rsidRPr="00055D07">
        <w:rPr>
          <w:rFonts w:asciiTheme="majorHAnsi" w:hAnsiTheme="majorHAnsi" w:cstheme="majorHAnsi"/>
          <w:sz w:val="32"/>
          <w:szCs w:val="32"/>
          <w:highlight w:val="green"/>
          <w:u w:val="single"/>
        </w:rPr>
        <w:t>Or are we</w:t>
      </w:r>
      <w:r w:rsidRPr="00055D07">
        <w:rPr>
          <w:rFonts w:asciiTheme="majorHAnsi" w:hAnsiTheme="majorHAnsi" w:cstheme="majorHAnsi"/>
          <w:szCs w:val="32"/>
        </w:rPr>
        <w:t xml:space="preserve"> </w:t>
      </w:r>
      <w:r w:rsidRPr="00055D07">
        <w:rPr>
          <w:rFonts w:asciiTheme="majorHAnsi" w:hAnsiTheme="majorHAnsi" w:cstheme="majorHAnsi"/>
          <w:sz w:val="16"/>
        </w:rPr>
        <w:t xml:space="preserve">simply </w:t>
      </w:r>
      <w:r w:rsidRPr="00055D07">
        <w:rPr>
          <w:rFonts w:asciiTheme="majorHAnsi" w:hAnsiTheme="majorHAnsi" w:cstheme="majorHAnsi"/>
          <w:sz w:val="32"/>
          <w:szCs w:val="32"/>
          <w:highlight w:val="green"/>
          <w:u w:val="single"/>
        </w:rPr>
        <w:t xml:space="preserve">learning how to </w:t>
      </w:r>
      <w:r w:rsidRPr="00055D07">
        <w:rPr>
          <w:rFonts w:asciiTheme="majorHAnsi" w:hAnsiTheme="majorHAnsi" w:cstheme="majorHAnsi"/>
          <w:b/>
          <w:bCs/>
          <w:sz w:val="32"/>
          <w:szCs w:val="32"/>
          <w:highlight w:val="green"/>
          <w:u w:val="single"/>
        </w:rPr>
        <w:t>become part of</w:t>
      </w:r>
      <w:r w:rsidRPr="00055D07">
        <w:rPr>
          <w:rFonts w:asciiTheme="majorHAnsi" w:hAnsiTheme="majorHAnsi" w:cstheme="majorHAnsi"/>
          <w:sz w:val="32"/>
          <w:szCs w:val="32"/>
          <w:highlight w:val="green"/>
          <w:u w:val="single"/>
        </w:rPr>
        <w:t xml:space="preserve"> the </w:t>
      </w:r>
      <w:r w:rsidRPr="00055D07">
        <w:rPr>
          <w:rFonts w:asciiTheme="majorHAnsi" w:hAnsiTheme="majorHAnsi" w:cstheme="majorHAnsi"/>
          <w:b/>
          <w:bCs/>
          <w:sz w:val="32"/>
          <w:szCs w:val="32"/>
          <w:highlight w:val="green"/>
          <w:u w:val="single"/>
        </w:rPr>
        <w:t>productive machine</w:t>
      </w:r>
      <w:r w:rsidRPr="00055D07">
        <w:rPr>
          <w:rFonts w:asciiTheme="majorHAnsi" w:hAnsiTheme="majorHAnsi" w:cstheme="majorHAnsi"/>
          <w:sz w:val="16"/>
        </w:rPr>
        <w:t xml:space="preserve">? Additionally, I think </w:t>
      </w:r>
      <w:r w:rsidRPr="00055D07">
        <w:rPr>
          <w:rFonts w:asciiTheme="majorHAnsi" w:hAnsiTheme="majorHAnsi" w:cstheme="majorHAnsi"/>
          <w:u w:val="single"/>
        </w:rPr>
        <w:t xml:space="preserve">we need to ask people, especially young </w:t>
      </w:r>
      <w:r w:rsidRPr="00055D07">
        <w:rPr>
          <w:rFonts w:asciiTheme="majorHAnsi" w:hAnsiTheme="majorHAnsi" w:cstheme="majorHAnsi"/>
          <w:highlight w:val="green"/>
          <w:u w:val="single"/>
        </w:rPr>
        <w:t>people</w:t>
      </w:r>
      <w:r w:rsidRPr="00055D07">
        <w:rPr>
          <w:rFonts w:asciiTheme="majorHAnsi" w:hAnsiTheme="majorHAnsi" w:cstheme="majorHAnsi"/>
          <w:u w:val="single"/>
        </w:rPr>
        <w:t xml:space="preserve">, </w:t>
      </w:r>
      <w:r w:rsidRPr="00055D07">
        <w:rPr>
          <w:rFonts w:asciiTheme="majorHAnsi" w:hAnsiTheme="majorHAnsi" w:cstheme="majorHAnsi"/>
          <w:b/>
          <w:bCs/>
          <w:u w:val="single"/>
        </w:rPr>
        <w:t>about</w:t>
      </w:r>
      <w:r w:rsidRPr="00055D07">
        <w:rPr>
          <w:rFonts w:asciiTheme="majorHAnsi" w:hAnsiTheme="majorHAnsi" w:cstheme="majorHAnsi"/>
          <w:u w:val="single"/>
        </w:rPr>
        <w:t xml:space="preserve"> their </w:t>
      </w:r>
      <w:r w:rsidRPr="00055D07">
        <w:rPr>
          <w:rFonts w:asciiTheme="majorHAnsi" w:hAnsiTheme="majorHAnsi" w:cstheme="majorHAnsi"/>
          <w:b/>
          <w:bCs/>
          <w:highlight w:val="green"/>
          <w:u w:val="single"/>
        </w:rPr>
        <w:t>suffer</w:t>
      </w:r>
      <w:r w:rsidRPr="00055D07">
        <w:rPr>
          <w:rFonts w:asciiTheme="majorHAnsi" w:hAnsiTheme="majorHAnsi" w:cstheme="majorHAnsi"/>
          <w:b/>
          <w:bCs/>
          <w:u w:val="single"/>
        </w:rPr>
        <w:t xml:space="preserve">ing </w:t>
      </w:r>
      <w:r w:rsidRPr="00055D07">
        <w:rPr>
          <w:rFonts w:asciiTheme="majorHAnsi" w:hAnsiTheme="majorHAnsi" w:cstheme="majorHAnsi"/>
          <w:b/>
          <w:bCs/>
          <w:highlight w:val="green"/>
          <w:u w:val="single"/>
        </w:rPr>
        <w:t xml:space="preserve">in the </w:t>
      </w:r>
      <w:r w:rsidRPr="00055D07">
        <w:rPr>
          <w:rFonts w:asciiTheme="majorHAnsi" w:hAnsiTheme="majorHAnsi" w:cstheme="majorHAnsi"/>
          <w:b/>
          <w:bCs/>
          <w:sz w:val="28"/>
          <w:szCs w:val="28"/>
          <w:highlight w:val="green"/>
          <w:u w:val="single"/>
        </w:rPr>
        <w:t>relationship with</w:t>
      </w:r>
      <w:r w:rsidRPr="00055D07">
        <w:rPr>
          <w:rFonts w:asciiTheme="majorHAnsi" w:hAnsiTheme="majorHAnsi" w:cstheme="majorHAnsi"/>
          <w:b/>
          <w:bCs/>
          <w:sz w:val="28"/>
          <w:szCs w:val="28"/>
          <w:u w:val="single"/>
        </w:rPr>
        <w:t xml:space="preserve"> </w:t>
      </w:r>
      <w:r w:rsidRPr="00055D07">
        <w:rPr>
          <w:rFonts w:asciiTheme="majorHAnsi" w:hAnsiTheme="majorHAnsi" w:cstheme="majorHAnsi"/>
          <w:b/>
          <w:bCs/>
          <w:u w:val="single"/>
        </w:rPr>
        <w:t>knowledge</w:t>
      </w:r>
      <w:r w:rsidRPr="00055D07">
        <w:rPr>
          <w:rFonts w:asciiTheme="majorHAnsi" w:hAnsiTheme="majorHAnsi" w:cstheme="majorHAnsi"/>
          <w:u w:val="single"/>
        </w:rPr>
        <w:t xml:space="preserve">, with </w:t>
      </w:r>
      <w:r w:rsidRPr="00055D07">
        <w:rPr>
          <w:rFonts w:asciiTheme="majorHAnsi" w:hAnsiTheme="majorHAnsi" w:cstheme="majorHAnsi"/>
          <w:sz w:val="28"/>
          <w:szCs w:val="28"/>
          <w:highlight w:val="green"/>
          <w:u w:val="single"/>
        </w:rPr>
        <w:t>communication</w:t>
      </w:r>
      <w:r w:rsidRPr="00055D07">
        <w:rPr>
          <w:rFonts w:asciiTheme="majorHAnsi" w:hAnsiTheme="majorHAnsi" w:cstheme="majorHAnsi"/>
          <w:sz w:val="20"/>
          <w:szCs w:val="28"/>
        </w:rPr>
        <w:t xml:space="preserve"> </w:t>
      </w:r>
      <w:r w:rsidRPr="00055D07">
        <w:rPr>
          <w:rFonts w:asciiTheme="majorHAnsi" w:hAnsiTheme="majorHAnsi" w:cstheme="majorHAnsi"/>
          <w:sz w:val="16"/>
        </w:rPr>
        <w:t xml:space="preserve">and so on. I think that the problem of </w:t>
      </w:r>
      <w:r w:rsidRPr="00055D07">
        <w:rPr>
          <w:rFonts w:asciiTheme="majorHAnsi" w:hAnsiTheme="majorHAnsi" w:cstheme="majorHAnsi"/>
          <w:u w:val="single"/>
        </w:rPr>
        <w:t>psychic suffering is of central importance our time</w:t>
      </w:r>
      <w:r w:rsidRPr="00055D07">
        <w:rPr>
          <w:rFonts w:asciiTheme="majorHAnsi" w:hAnsiTheme="majorHAnsi" w:cstheme="majorHAnsi"/>
          <w:sz w:val="16"/>
        </w:rPr>
        <w:t xml:space="preserve">. Problems of </w:t>
      </w:r>
      <w:r w:rsidRPr="00055D07">
        <w:rPr>
          <w:rFonts w:asciiTheme="majorHAnsi" w:hAnsiTheme="majorHAnsi" w:cstheme="majorHAnsi"/>
          <w:highlight w:val="green"/>
          <w:u w:val="single"/>
        </w:rPr>
        <w:t>depression</w:t>
      </w:r>
      <w:r w:rsidRPr="00055D07">
        <w:rPr>
          <w:rFonts w:asciiTheme="majorHAnsi" w:hAnsiTheme="majorHAnsi" w:cstheme="majorHAnsi"/>
          <w:u w:val="single"/>
        </w:rPr>
        <w:t>, panic</w:t>
      </w:r>
      <w:r w:rsidRPr="00055D07">
        <w:rPr>
          <w:rFonts w:asciiTheme="majorHAnsi" w:hAnsiTheme="majorHAnsi" w:cstheme="majorHAnsi"/>
          <w:sz w:val="16"/>
        </w:rPr>
        <w:t xml:space="preserve">, massive suicide, </w:t>
      </w:r>
      <w:r w:rsidRPr="00055D07">
        <w:rPr>
          <w:rFonts w:asciiTheme="majorHAnsi" w:hAnsiTheme="majorHAnsi" w:cstheme="majorHAnsi"/>
          <w:u w:val="single"/>
        </w:rPr>
        <w:t xml:space="preserve">are </w:t>
      </w:r>
      <w:r w:rsidRPr="00055D07">
        <w:rPr>
          <w:rFonts w:asciiTheme="majorHAnsi" w:hAnsiTheme="majorHAnsi" w:cstheme="majorHAnsi"/>
          <w:b/>
          <w:bCs/>
          <w:highlight w:val="green"/>
          <w:u w:val="single"/>
        </w:rPr>
        <w:t>very real</w:t>
      </w:r>
      <w:r w:rsidRPr="00055D07">
        <w:rPr>
          <w:rFonts w:asciiTheme="majorHAnsi" w:hAnsiTheme="majorHAnsi" w:cstheme="majorHAnsi"/>
          <w:sz w:val="16"/>
        </w:rPr>
        <w:t xml:space="preserve">.  Do you know that suicide has become the main cause of death among people between 18-25 years old? </w:t>
      </w:r>
      <w:r w:rsidRPr="00055D07">
        <w:rPr>
          <w:rFonts w:asciiTheme="majorHAnsi" w:hAnsiTheme="majorHAnsi" w:cstheme="majorHAnsi"/>
          <w:b/>
          <w:bCs/>
          <w:highlight w:val="green"/>
          <w:u w:val="single"/>
        </w:rPr>
        <w:t>Suicide is</w:t>
      </w:r>
      <w:r w:rsidRPr="00055D07">
        <w:rPr>
          <w:rFonts w:asciiTheme="majorHAnsi" w:hAnsiTheme="majorHAnsi" w:cstheme="majorHAnsi"/>
          <w:u w:val="single"/>
        </w:rPr>
        <w:t xml:space="preserve"> becoming </w:t>
      </w:r>
      <w:r w:rsidRPr="00055D07">
        <w:rPr>
          <w:rFonts w:asciiTheme="majorHAnsi" w:hAnsiTheme="majorHAnsi" w:cstheme="majorHAnsi"/>
          <w:highlight w:val="green"/>
          <w:u w:val="single"/>
        </w:rPr>
        <w:t xml:space="preserve">a </w:t>
      </w:r>
      <w:r w:rsidRPr="00055D07">
        <w:rPr>
          <w:rFonts w:asciiTheme="majorHAnsi" w:hAnsiTheme="majorHAnsi" w:cstheme="majorHAnsi"/>
          <w:b/>
          <w:bCs/>
          <w:highlight w:val="green"/>
          <w:u w:val="single"/>
        </w:rPr>
        <w:t>political weapon</w:t>
      </w:r>
      <w:r w:rsidRPr="00055D07">
        <w:rPr>
          <w:rFonts w:asciiTheme="majorHAnsi" w:hAnsiTheme="majorHAnsi" w:cstheme="majorHAnsi"/>
          <w:sz w:val="16"/>
        </w:rPr>
        <w:t xml:space="preserve">. I’m not only thinking of Columbine or of Mohamed Bouazizi, </w:t>
      </w:r>
      <w:proofErr w:type="gramStart"/>
      <w:r w:rsidRPr="00055D07">
        <w:rPr>
          <w:rFonts w:asciiTheme="majorHAnsi" w:hAnsiTheme="majorHAnsi" w:cstheme="majorHAnsi"/>
          <w:sz w:val="16"/>
        </w:rPr>
        <w:t>the man</w:t>
      </w:r>
      <w:proofErr w:type="gramEnd"/>
      <w:r w:rsidRPr="00055D07">
        <w:rPr>
          <w:rFonts w:asciiTheme="majorHAnsi" w:hAnsiTheme="majorHAnsi" w:cstheme="majorHAnsi"/>
          <w:sz w:val="16"/>
        </w:rPr>
        <w:t xml:space="preserve"> who killed himself and started the Tunisian revolution.  Suicide has something to do with knowledge.  </w:t>
      </w:r>
      <w:r w:rsidRPr="00055D07">
        <w:rPr>
          <w:rFonts w:asciiTheme="majorHAnsi" w:hAnsiTheme="majorHAnsi" w:cstheme="majorHAnsi"/>
          <w:u w:val="single"/>
        </w:rPr>
        <w:t xml:space="preserve">When </w:t>
      </w:r>
      <w:r w:rsidRPr="00055D07">
        <w:rPr>
          <w:rFonts w:asciiTheme="majorHAnsi" w:hAnsiTheme="majorHAnsi" w:cstheme="majorHAnsi"/>
          <w:highlight w:val="green"/>
          <w:u w:val="single"/>
        </w:rPr>
        <w:t xml:space="preserve">your </w:t>
      </w:r>
      <w:r w:rsidRPr="00055D07">
        <w:rPr>
          <w:rFonts w:asciiTheme="majorHAnsi" w:hAnsiTheme="majorHAnsi" w:cstheme="majorHAnsi"/>
          <w:b/>
          <w:bCs/>
          <w:highlight w:val="green"/>
          <w:u w:val="single"/>
        </w:rPr>
        <w:t>knowledge</w:t>
      </w:r>
      <w:r w:rsidRPr="00055D07">
        <w:rPr>
          <w:rFonts w:asciiTheme="majorHAnsi" w:hAnsiTheme="majorHAnsi" w:cstheme="majorHAnsi"/>
          <w:highlight w:val="green"/>
          <w:u w:val="single"/>
        </w:rPr>
        <w:t xml:space="preserve"> is becoming </w:t>
      </w:r>
      <w:r w:rsidRPr="00055D07">
        <w:rPr>
          <w:rFonts w:asciiTheme="majorHAnsi" w:hAnsiTheme="majorHAnsi" w:cstheme="majorHAnsi"/>
          <w:b/>
          <w:bCs/>
          <w:highlight w:val="green"/>
          <w:u w:val="single"/>
        </w:rPr>
        <w:t>more and more something</w:t>
      </w:r>
      <w:r w:rsidRPr="00055D07">
        <w:rPr>
          <w:rFonts w:asciiTheme="majorHAnsi" w:hAnsiTheme="majorHAnsi" w:cstheme="majorHAnsi"/>
          <w:highlight w:val="green"/>
          <w:u w:val="single"/>
        </w:rPr>
        <w:t xml:space="preserve"> that does </w:t>
      </w:r>
      <w:r w:rsidRPr="00055D07">
        <w:rPr>
          <w:rFonts w:asciiTheme="majorHAnsi" w:hAnsiTheme="majorHAnsi" w:cstheme="majorHAnsi"/>
          <w:b/>
          <w:bCs/>
          <w:highlight w:val="green"/>
          <w:u w:val="single"/>
        </w:rPr>
        <w:t>not belong to you</w:t>
      </w:r>
      <w:r w:rsidRPr="00055D07">
        <w:rPr>
          <w:rFonts w:asciiTheme="majorHAnsi" w:hAnsiTheme="majorHAnsi" w:cstheme="majorHAnsi"/>
          <w:u w:val="single"/>
        </w:rPr>
        <w:t xml:space="preserve">, this is a problem of personal identity, of </w:t>
      </w:r>
      <w:r w:rsidRPr="00055D07">
        <w:rPr>
          <w:rFonts w:asciiTheme="majorHAnsi" w:hAnsiTheme="majorHAnsi" w:cstheme="majorHAnsi"/>
          <w:b/>
          <w:bCs/>
          <w:u w:val="single"/>
        </w:rPr>
        <w:t>psychic identity</w:t>
      </w:r>
      <w:r w:rsidRPr="00055D07">
        <w:rPr>
          <w:rFonts w:asciiTheme="majorHAnsi" w:hAnsiTheme="majorHAnsi" w:cstheme="majorHAnsi"/>
          <w:u w:val="single"/>
        </w:rPr>
        <w:t>.</w:t>
      </w:r>
    </w:p>
    <w:p w14:paraId="368C1A32" w14:textId="77777777" w:rsidR="006C2867" w:rsidRPr="00055D07" w:rsidRDefault="006C2867" w:rsidP="006C2867">
      <w:pPr>
        <w:rPr>
          <w:rFonts w:asciiTheme="majorHAnsi" w:hAnsiTheme="majorHAnsi" w:cstheme="majorHAnsi"/>
        </w:rPr>
      </w:pPr>
    </w:p>
    <w:p w14:paraId="37D5AF8E" w14:textId="77777777" w:rsidR="006C2867" w:rsidRPr="00055D07" w:rsidRDefault="006C2867" w:rsidP="006C2867">
      <w:pPr>
        <w:pStyle w:val="Heading4"/>
        <w:rPr>
          <w:rFonts w:asciiTheme="majorHAnsi" w:hAnsiTheme="majorHAnsi" w:cstheme="majorHAnsi"/>
        </w:rPr>
      </w:pPr>
      <w:r w:rsidRPr="00055D07">
        <w:rPr>
          <w:rFonts w:asciiTheme="majorHAnsi" w:hAnsiTheme="majorHAnsi" w:cstheme="majorHAnsi"/>
        </w:rPr>
        <w:lastRenderedPageBreak/>
        <w:t xml:space="preserve">The new dawn of capitalism has created an age of </w:t>
      </w:r>
      <w:r w:rsidRPr="00055D07">
        <w:rPr>
          <w:rFonts w:asciiTheme="majorHAnsi" w:hAnsiTheme="majorHAnsi" w:cstheme="majorHAnsi"/>
          <w:u w:val="single"/>
        </w:rPr>
        <w:t>constant information</w:t>
      </w:r>
      <w:r w:rsidRPr="00055D07">
        <w:rPr>
          <w:rFonts w:asciiTheme="majorHAnsi" w:hAnsiTheme="majorHAnsi" w:cstheme="majorHAnsi"/>
        </w:rPr>
        <w:t xml:space="preserve"> and signifiers floating through our phones and computers as media. This creates a </w:t>
      </w:r>
      <w:proofErr w:type="gramStart"/>
      <w:r w:rsidRPr="00055D07">
        <w:rPr>
          <w:rFonts w:asciiTheme="majorHAnsi" w:hAnsiTheme="majorHAnsi" w:cstheme="majorHAnsi"/>
          <w:u w:val="single"/>
        </w:rPr>
        <w:t>dyslexia</w:t>
      </w:r>
      <w:proofErr w:type="gramEnd"/>
      <w:r w:rsidRPr="00055D07">
        <w:rPr>
          <w:rFonts w:asciiTheme="majorHAnsi" w:hAnsiTheme="majorHAnsi" w:cstheme="majorHAnsi"/>
        </w:rPr>
        <w:t xml:space="preserve"> – reduced attention spans, no time for true human interaction – this leads to </w:t>
      </w:r>
      <w:r w:rsidRPr="00055D07">
        <w:rPr>
          <w:rFonts w:asciiTheme="majorHAnsi" w:hAnsiTheme="majorHAnsi" w:cstheme="majorHAnsi"/>
          <w:u w:val="single"/>
        </w:rPr>
        <w:t>information overload</w:t>
      </w:r>
      <w:r w:rsidRPr="00055D07">
        <w:rPr>
          <w:rFonts w:asciiTheme="majorHAnsi" w:hAnsiTheme="majorHAnsi" w:cstheme="majorHAnsi"/>
        </w:rPr>
        <w:t xml:space="preserve">, which is </w:t>
      </w:r>
      <w:r w:rsidRPr="00055D07">
        <w:rPr>
          <w:rFonts w:asciiTheme="majorHAnsi" w:hAnsiTheme="majorHAnsi" w:cstheme="majorHAnsi"/>
          <w:u w:val="single"/>
        </w:rPr>
        <w:t>too fast</w:t>
      </w:r>
      <w:r w:rsidRPr="00055D07">
        <w:rPr>
          <w:rFonts w:asciiTheme="majorHAnsi" w:hAnsiTheme="majorHAnsi" w:cstheme="majorHAnsi"/>
        </w:rPr>
        <w:t xml:space="preserve"> for our organic minds to keep up with – that causes depression and drug use. It’s no coincidence that the rise of </w:t>
      </w:r>
      <w:r w:rsidRPr="00055D07">
        <w:rPr>
          <w:rFonts w:asciiTheme="majorHAnsi" w:hAnsiTheme="majorHAnsi" w:cstheme="majorHAnsi"/>
          <w:u w:val="single"/>
        </w:rPr>
        <w:t>tech in the 80s</w:t>
      </w:r>
      <w:r w:rsidRPr="00055D07">
        <w:rPr>
          <w:rFonts w:asciiTheme="majorHAnsi" w:hAnsiTheme="majorHAnsi" w:cstheme="majorHAnsi"/>
        </w:rPr>
        <w:t xml:space="preserve"> was complimented with a </w:t>
      </w:r>
      <w:r w:rsidRPr="00055D07">
        <w:rPr>
          <w:rFonts w:asciiTheme="majorHAnsi" w:hAnsiTheme="majorHAnsi" w:cstheme="majorHAnsi"/>
          <w:u w:val="single"/>
        </w:rPr>
        <w:t>drug epidemic</w:t>
      </w:r>
      <w:r w:rsidRPr="00055D07">
        <w:rPr>
          <w:rFonts w:asciiTheme="majorHAnsi" w:hAnsiTheme="majorHAnsi" w:cstheme="majorHAnsi"/>
        </w:rPr>
        <w:t xml:space="preserve">. These signifiers come prior to </w:t>
      </w:r>
      <w:proofErr w:type="gramStart"/>
      <w:r w:rsidRPr="00055D07">
        <w:rPr>
          <w:rFonts w:asciiTheme="majorHAnsi" w:hAnsiTheme="majorHAnsi" w:cstheme="majorHAnsi"/>
        </w:rPr>
        <w:t>action,</w:t>
      </w:r>
      <w:proofErr w:type="gramEnd"/>
      <w:r w:rsidRPr="00055D07">
        <w:rPr>
          <w:rFonts w:asciiTheme="majorHAnsi" w:hAnsiTheme="majorHAnsi" w:cstheme="majorHAnsi"/>
        </w:rPr>
        <w:t xml:space="preserve"> thus </w:t>
      </w:r>
      <w:r w:rsidRPr="00055D07">
        <w:rPr>
          <w:rFonts w:asciiTheme="majorHAnsi" w:hAnsiTheme="majorHAnsi" w:cstheme="majorHAnsi"/>
          <w:u w:val="single"/>
        </w:rPr>
        <w:t xml:space="preserve">debate should disrupt </w:t>
      </w:r>
      <w:proofErr w:type="spellStart"/>
      <w:r w:rsidRPr="00055D07">
        <w:rPr>
          <w:rFonts w:asciiTheme="majorHAnsi" w:hAnsiTheme="majorHAnsi" w:cstheme="majorHAnsi"/>
          <w:u w:val="single"/>
        </w:rPr>
        <w:t>semiocapitalism</w:t>
      </w:r>
      <w:proofErr w:type="spellEnd"/>
      <w:r w:rsidRPr="00055D07">
        <w:rPr>
          <w:rFonts w:asciiTheme="majorHAnsi" w:hAnsiTheme="majorHAnsi" w:cstheme="majorHAnsi"/>
        </w:rPr>
        <w:t xml:space="preserve">. </w:t>
      </w:r>
    </w:p>
    <w:p w14:paraId="1BBCA7B1" w14:textId="77777777" w:rsidR="006C2867" w:rsidRPr="00055D07" w:rsidRDefault="006C2867" w:rsidP="006C2867">
      <w:pPr>
        <w:rPr>
          <w:rFonts w:asciiTheme="majorHAnsi" w:hAnsiTheme="majorHAnsi" w:cstheme="majorHAnsi"/>
          <w:sz w:val="18"/>
          <w:szCs w:val="18"/>
        </w:rPr>
      </w:pPr>
      <w:r w:rsidRPr="00055D07">
        <w:rPr>
          <w:rFonts w:asciiTheme="majorHAnsi" w:eastAsiaTheme="majorEastAsia" w:hAnsiTheme="majorHAnsi" w:cstheme="majorHAnsi"/>
          <w:b/>
          <w:iCs/>
          <w:sz w:val="26"/>
        </w:rPr>
        <w:t>Berardi 09</w:t>
      </w:r>
      <w:r w:rsidRPr="00055D07">
        <w:rPr>
          <w:rFonts w:asciiTheme="majorHAnsi" w:hAnsiTheme="majorHAnsi" w:cstheme="majorHAnsi"/>
        </w:rPr>
        <w:t xml:space="preserve"> </w:t>
      </w:r>
      <w:r w:rsidRPr="00055D07">
        <w:rPr>
          <w:rFonts w:asciiTheme="majorHAnsi" w:hAnsiTheme="majorHAnsi" w:cstheme="majorHAnsi"/>
          <w:sz w:val="18"/>
          <w:szCs w:val="18"/>
        </w:rPr>
        <w:t xml:space="preserve">[Franco Berardi, Italian communist theorist and activist in the autonomist tradition, whose work mainly focuses on the role of the media and information technology within post-industrial capitalism Precarious Rhapsody, by Franco </w:t>
      </w:r>
      <w:proofErr w:type="spellStart"/>
      <w:r w:rsidRPr="00055D07">
        <w:rPr>
          <w:rFonts w:asciiTheme="majorHAnsi" w:hAnsiTheme="majorHAnsi" w:cstheme="majorHAnsi"/>
          <w:sz w:val="18"/>
          <w:szCs w:val="18"/>
        </w:rPr>
        <w:t>Bifo</w:t>
      </w:r>
      <w:proofErr w:type="spellEnd"/>
      <w:r w:rsidRPr="00055D07">
        <w:rPr>
          <w:rFonts w:asciiTheme="majorHAnsi" w:hAnsiTheme="majorHAnsi" w:cstheme="majorHAnsi"/>
          <w:sz w:val="18"/>
          <w:szCs w:val="18"/>
        </w:rPr>
        <w:t xml:space="preserve"> Berardi et al., AK Press, 2009. P. 40-42 // LEX JB]</w:t>
      </w:r>
    </w:p>
    <w:p w14:paraId="2F79E142" w14:textId="77777777" w:rsidR="006C2867" w:rsidRPr="00055D07" w:rsidRDefault="006C2867" w:rsidP="006C2867">
      <w:pPr>
        <w:pStyle w:val="ListParagraph"/>
        <w:numPr>
          <w:ilvl w:val="0"/>
          <w:numId w:val="31"/>
        </w:numPr>
        <w:rPr>
          <w:rFonts w:asciiTheme="majorHAnsi" w:hAnsiTheme="majorHAnsi" w:cstheme="majorHAnsi"/>
          <w:sz w:val="18"/>
          <w:szCs w:val="18"/>
        </w:rPr>
      </w:pPr>
      <w:r w:rsidRPr="00055D07">
        <w:rPr>
          <w:rFonts w:asciiTheme="majorHAnsi" w:hAnsiTheme="majorHAnsi" w:cstheme="majorHAnsi"/>
          <w:sz w:val="18"/>
          <w:szCs w:val="18"/>
        </w:rPr>
        <w:t>TW – mentions of suicide, not read, but it’s in the card if you chose to read it after the round</w:t>
      </w:r>
    </w:p>
    <w:p w14:paraId="71C35E0A" w14:textId="77777777" w:rsidR="006C2867" w:rsidRPr="00055D07" w:rsidRDefault="006C2867" w:rsidP="006C2867">
      <w:pPr>
        <w:rPr>
          <w:rFonts w:asciiTheme="majorHAnsi" w:hAnsiTheme="majorHAnsi" w:cstheme="majorHAnsi"/>
          <w:sz w:val="16"/>
        </w:rPr>
      </w:pPr>
      <w:r w:rsidRPr="00055D07">
        <w:rPr>
          <w:rStyle w:val="Emphasis"/>
          <w:rFonts w:asciiTheme="majorHAnsi" w:hAnsiTheme="majorHAnsi" w:cstheme="majorHAnsi"/>
        </w:rPr>
        <w:t>The</w:t>
      </w:r>
      <w:r w:rsidRPr="00055D07">
        <w:rPr>
          <w:rFonts w:asciiTheme="majorHAnsi" w:hAnsiTheme="majorHAnsi" w:cstheme="majorHAnsi"/>
          <w:sz w:val="16"/>
        </w:rPr>
        <w:t xml:space="preserve"> acceleration of </w:t>
      </w:r>
      <w:r w:rsidRPr="00055D07">
        <w:rPr>
          <w:rStyle w:val="Emphasis"/>
          <w:rFonts w:asciiTheme="majorHAnsi" w:hAnsiTheme="majorHAnsi" w:cstheme="majorHAnsi"/>
          <w:highlight w:val="green"/>
        </w:rPr>
        <w:t>information</w:t>
      </w:r>
      <w:r w:rsidRPr="00055D07">
        <w:rPr>
          <w:rStyle w:val="Emphasis"/>
          <w:rFonts w:asciiTheme="majorHAnsi" w:hAnsiTheme="majorHAnsi" w:cstheme="majorHAnsi"/>
        </w:rPr>
        <w:t xml:space="preserve"> exchange </w:t>
      </w:r>
      <w:r w:rsidRPr="00055D07">
        <w:rPr>
          <w:rStyle w:val="Emphasis"/>
          <w:rFonts w:asciiTheme="majorHAnsi" w:hAnsiTheme="majorHAnsi" w:cstheme="majorHAnsi"/>
          <w:highlight w:val="green"/>
        </w:rPr>
        <w:t>has produced</w:t>
      </w:r>
      <w:r w:rsidRPr="00055D07">
        <w:rPr>
          <w:rFonts w:asciiTheme="majorHAnsi" w:hAnsiTheme="majorHAnsi" w:cstheme="majorHAnsi"/>
          <w:sz w:val="16"/>
        </w:rPr>
        <w:t xml:space="preserve"> and is producing </w:t>
      </w:r>
      <w:r w:rsidRPr="00055D07">
        <w:rPr>
          <w:rStyle w:val="Emphasis"/>
          <w:rFonts w:asciiTheme="majorHAnsi" w:hAnsiTheme="majorHAnsi" w:cstheme="majorHAnsi"/>
          <w:highlight w:val="green"/>
        </w:rPr>
        <w:t>a</w:t>
      </w:r>
      <w:r w:rsidRPr="00055D07">
        <w:rPr>
          <w:rStyle w:val="Emphasis"/>
          <w:rFonts w:asciiTheme="majorHAnsi" w:hAnsiTheme="majorHAnsi" w:cstheme="majorHAnsi"/>
        </w:rPr>
        <w:t xml:space="preserve">n effect of a </w:t>
      </w:r>
      <w:r w:rsidRPr="00055D07">
        <w:rPr>
          <w:rStyle w:val="Emphasis"/>
          <w:rFonts w:asciiTheme="majorHAnsi" w:hAnsiTheme="majorHAnsi" w:cstheme="majorHAnsi"/>
          <w:highlight w:val="green"/>
        </w:rPr>
        <w:t>pathological type on</w:t>
      </w:r>
      <w:r w:rsidRPr="00055D07">
        <w:rPr>
          <w:rStyle w:val="Emphasis"/>
          <w:rFonts w:asciiTheme="majorHAnsi" w:hAnsiTheme="majorHAnsi" w:cstheme="majorHAnsi"/>
        </w:rPr>
        <w:t xml:space="preserve"> </w:t>
      </w:r>
      <w:r w:rsidRPr="00055D07">
        <w:rPr>
          <w:rStyle w:val="Emphasis"/>
          <w:rFonts w:asciiTheme="majorHAnsi" w:hAnsiTheme="majorHAnsi" w:cstheme="majorHAnsi"/>
          <w:highlight w:val="green"/>
        </w:rPr>
        <w:t>the</w:t>
      </w:r>
      <w:r w:rsidRPr="00055D07">
        <w:rPr>
          <w:rFonts w:asciiTheme="majorHAnsi" w:hAnsiTheme="majorHAnsi" w:cstheme="majorHAnsi"/>
          <w:sz w:val="16"/>
        </w:rPr>
        <w:t xml:space="preserve"> individual </w:t>
      </w:r>
      <w:r w:rsidRPr="00055D07">
        <w:rPr>
          <w:rStyle w:val="Emphasis"/>
          <w:rFonts w:asciiTheme="majorHAnsi" w:hAnsiTheme="majorHAnsi" w:cstheme="majorHAnsi"/>
        </w:rPr>
        <w:t xml:space="preserve">human </w:t>
      </w:r>
      <w:r w:rsidRPr="00055D07">
        <w:rPr>
          <w:rStyle w:val="Emphasis"/>
          <w:rFonts w:asciiTheme="majorHAnsi" w:hAnsiTheme="majorHAnsi" w:cstheme="majorHAnsi"/>
          <w:highlight w:val="green"/>
        </w:rPr>
        <w:t>mind</w:t>
      </w:r>
      <w:r w:rsidRPr="00055D07">
        <w:rPr>
          <w:rFonts w:asciiTheme="majorHAnsi" w:hAnsiTheme="majorHAnsi" w:cstheme="majorHAnsi"/>
          <w:sz w:val="16"/>
        </w:rPr>
        <w:t xml:space="preserve"> and even more on the collective mind. </w:t>
      </w:r>
      <w:r w:rsidRPr="00055D07">
        <w:rPr>
          <w:rStyle w:val="Emphasis"/>
          <w:rFonts w:asciiTheme="majorHAnsi" w:hAnsiTheme="majorHAnsi" w:cstheme="majorHAnsi"/>
          <w:highlight w:val="green"/>
        </w:rPr>
        <w:t xml:space="preserve">Individuals are not </w:t>
      </w:r>
      <w:proofErr w:type="gramStart"/>
      <w:r w:rsidRPr="00055D07">
        <w:rPr>
          <w:rStyle w:val="Emphasis"/>
          <w:rFonts w:asciiTheme="majorHAnsi" w:hAnsiTheme="majorHAnsi" w:cstheme="majorHAnsi"/>
          <w:highlight w:val="green"/>
        </w:rPr>
        <w:t>in</w:t>
      </w:r>
      <w:r w:rsidRPr="00055D07">
        <w:rPr>
          <w:rStyle w:val="Emphasis"/>
          <w:rFonts w:asciiTheme="majorHAnsi" w:hAnsiTheme="majorHAnsi" w:cstheme="majorHAnsi"/>
        </w:rPr>
        <w:t xml:space="preserve"> a </w:t>
      </w:r>
      <w:r w:rsidRPr="00055D07">
        <w:rPr>
          <w:rStyle w:val="Emphasis"/>
          <w:rFonts w:asciiTheme="majorHAnsi" w:hAnsiTheme="majorHAnsi" w:cstheme="majorHAnsi"/>
          <w:highlight w:val="green"/>
        </w:rPr>
        <w:t>position</w:t>
      </w:r>
      <w:proofErr w:type="gramEnd"/>
      <w:r w:rsidRPr="00055D07">
        <w:rPr>
          <w:rStyle w:val="Emphasis"/>
          <w:rFonts w:asciiTheme="majorHAnsi" w:hAnsiTheme="majorHAnsi" w:cstheme="majorHAnsi"/>
          <w:highlight w:val="green"/>
        </w:rPr>
        <w:t xml:space="preserve"> to</w:t>
      </w:r>
      <w:r w:rsidRPr="00055D07">
        <w:rPr>
          <w:rStyle w:val="Emphasis"/>
          <w:rFonts w:asciiTheme="majorHAnsi" w:hAnsiTheme="majorHAnsi" w:cstheme="majorHAnsi"/>
        </w:rPr>
        <w:t xml:space="preserve"> consciously </w:t>
      </w:r>
      <w:r w:rsidRPr="00055D07">
        <w:rPr>
          <w:rStyle w:val="Emphasis"/>
          <w:rFonts w:asciiTheme="majorHAnsi" w:hAnsiTheme="majorHAnsi" w:cstheme="majorHAnsi"/>
          <w:highlight w:val="green"/>
        </w:rPr>
        <w:t>process</w:t>
      </w:r>
      <w:r w:rsidRPr="00055D07">
        <w:rPr>
          <w:rStyle w:val="Emphasis"/>
          <w:rFonts w:asciiTheme="majorHAnsi" w:hAnsiTheme="majorHAnsi" w:cstheme="majorHAnsi"/>
        </w:rPr>
        <w:t xml:space="preserve"> the immense and </w:t>
      </w:r>
      <w:r w:rsidRPr="00055D07">
        <w:rPr>
          <w:rStyle w:val="Emphasis"/>
          <w:rFonts w:asciiTheme="majorHAnsi" w:hAnsiTheme="majorHAnsi" w:cstheme="majorHAnsi"/>
          <w:highlight w:val="green"/>
        </w:rPr>
        <w:t>always growing</w:t>
      </w:r>
      <w:r w:rsidRPr="00055D07">
        <w:rPr>
          <w:rStyle w:val="Emphasis"/>
          <w:rFonts w:asciiTheme="majorHAnsi" w:hAnsiTheme="majorHAnsi" w:cstheme="majorHAnsi"/>
        </w:rPr>
        <w:t xml:space="preserve"> mass of </w:t>
      </w:r>
      <w:r w:rsidRPr="00055D07">
        <w:rPr>
          <w:rStyle w:val="Emphasis"/>
          <w:rFonts w:asciiTheme="majorHAnsi" w:hAnsiTheme="majorHAnsi" w:cstheme="majorHAnsi"/>
          <w:highlight w:val="green"/>
        </w:rPr>
        <w:t>information that enters</w:t>
      </w:r>
      <w:r w:rsidRPr="00055D07">
        <w:rPr>
          <w:rStyle w:val="Emphasis"/>
          <w:rFonts w:asciiTheme="majorHAnsi" w:hAnsiTheme="majorHAnsi" w:cstheme="majorHAnsi"/>
        </w:rPr>
        <w:t xml:space="preserve"> their computers, </w:t>
      </w:r>
      <w:r w:rsidRPr="00055D07">
        <w:rPr>
          <w:rStyle w:val="Emphasis"/>
          <w:rFonts w:asciiTheme="majorHAnsi" w:hAnsiTheme="majorHAnsi" w:cstheme="majorHAnsi"/>
          <w:highlight w:val="green"/>
        </w:rPr>
        <w:t>their cell phones</w:t>
      </w:r>
      <w:r w:rsidRPr="00055D07">
        <w:rPr>
          <w:rStyle w:val="Emphasis"/>
          <w:rFonts w:asciiTheme="majorHAnsi" w:hAnsiTheme="majorHAnsi" w:cstheme="majorHAnsi"/>
        </w:rPr>
        <w:t xml:space="preserve">, their </w:t>
      </w:r>
      <w:r w:rsidRPr="00055D07">
        <w:rPr>
          <w:rStyle w:val="Emphasis"/>
          <w:rFonts w:asciiTheme="majorHAnsi" w:hAnsiTheme="majorHAnsi" w:cstheme="majorHAnsi"/>
          <w:highlight w:val="green"/>
        </w:rPr>
        <w:t>television screens</w:t>
      </w:r>
      <w:r w:rsidRPr="00055D07">
        <w:rPr>
          <w:rStyle w:val="Emphasis"/>
          <w:rFonts w:asciiTheme="majorHAnsi" w:hAnsiTheme="majorHAnsi" w:cstheme="majorHAnsi"/>
        </w:rPr>
        <w:t xml:space="preserve">, their electronic diaries </w:t>
      </w:r>
      <w:r w:rsidRPr="00055D07">
        <w:rPr>
          <w:rStyle w:val="Emphasis"/>
          <w:rFonts w:asciiTheme="majorHAnsi" w:hAnsiTheme="majorHAnsi" w:cstheme="majorHAnsi"/>
          <w:highlight w:val="green"/>
        </w:rPr>
        <w:t>and</w:t>
      </w:r>
      <w:r w:rsidRPr="00055D07">
        <w:rPr>
          <w:rStyle w:val="Emphasis"/>
          <w:rFonts w:asciiTheme="majorHAnsi" w:hAnsiTheme="majorHAnsi" w:cstheme="majorHAnsi"/>
        </w:rPr>
        <w:t xml:space="preserve"> their </w:t>
      </w:r>
      <w:r w:rsidRPr="00055D07">
        <w:rPr>
          <w:rStyle w:val="Emphasis"/>
          <w:rFonts w:asciiTheme="majorHAnsi" w:hAnsiTheme="majorHAnsi" w:cstheme="majorHAnsi"/>
          <w:highlight w:val="green"/>
        </w:rPr>
        <w:t>heads</w:t>
      </w:r>
      <w:r w:rsidRPr="00055D07">
        <w:rPr>
          <w:rStyle w:val="Emphasis"/>
          <w:rFonts w:asciiTheme="majorHAnsi" w:hAnsiTheme="majorHAnsi" w:cstheme="majorHAnsi"/>
        </w:rPr>
        <w:t>.</w:t>
      </w:r>
      <w:r w:rsidRPr="00055D07">
        <w:rPr>
          <w:rFonts w:asciiTheme="majorHAnsi" w:hAnsiTheme="majorHAnsi" w:cstheme="majorHAnsi"/>
          <w:sz w:val="16"/>
        </w:rPr>
        <w:t xml:space="preserve"> However, </w:t>
      </w:r>
      <w:r w:rsidRPr="00055D07">
        <w:rPr>
          <w:rStyle w:val="Emphasis"/>
          <w:rFonts w:asciiTheme="majorHAnsi" w:hAnsiTheme="majorHAnsi" w:cstheme="majorHAnsi"/>
        </w:rPr>
        <w:t>it seems indispensable to follow, recognize, evaluate, process all this information if you want to be efficient, competitive, victorious</w:t>
      </w:r>
      <w:r w:rsidRPr="00055D07">
        <w:rPr>
          <w:rFonts w:asciiTheme="majorHAnsi" w:hAnsiTheme="majorHAnsi" w:cstheme="majorHAnsi"/>
          <w:sz w:val="16"/>
        </w:rPr>
        <w:t xml:space="preserve">. The practice of </w:t>
      </w:r>
      <w:r w:rsidRPr="00055D07">
        <w:rPr>
          <w:rStyle w:val="Emphasis"/>
          <w:rFonts w:asciiTheme="majorHAnsi" w:hAnsiTheme="majorHAnsi" w:cstheme="majorHAnsi"/>
        </w:rPr>
        <w:t>multitasking, the opening of a window of hypertextual attention, the passage from one context to another for the complex evaluation of processes, tends to deform the sequential modality of mental processing</w:t>
      </w:r>
      <w:r w:rsidRPr="00055D07">
        <w:rPr>
          <w:rFonts w:asciiTheme="majorHAnsi" w:hAnsiTheme="majorHAnsi" w:cstheme="majorHAnsi"/>
          <w:sz w:val="16"/>
        </w:rPr>
        <w:t xml:space="preserve">. According to Christian </w:t>
      </w:r>
      <w:proofErr w:type="spellStart"/>
      <w:r w:rsidRPr="00055D07">
        <w:rPr>
          <w:rFonts w:asciiTheme="majorHAnsi" w:hAnsiTheme="majorHAnsi" w:cstheme="majorHAnsi"/>
          <w:sz w:val="16"/>
        </w:rPr>
        <w:t>Marazzi</w:t>
      </w:r>
      <w:proofErr w:type="spellEnd"/>
      <w:r w:rsidRPr="00055D07">
        <w:rPr>
          <w:rFonts w:asciiTheme="majorHAnsi" w:hAnsiTheme="majorHAnsi" w:cstheme="majorHAnsi"/>
          <w:sz w:val="16"/>
        </w:rPr>
        <w:t xml:space="preserve">, who has concerned himself in various books with the relations between economics, language and affectivity, </w:t>
      </w:r>
      <w:r w:rsidRPr="00055D07">
        <w:rPr>
          <w:rStyle w:val="Emphasis"/>
          <w:rFonts w:asciiTheme="majorHAnsi" w:hAnsiTheme="majorHAnsi" w:cstheme="majorHAnsi"/>
          <w:highlight w:val="green"/>
        </w:rPr>
        <w:t>the latest generation</w:t>
      </w:r>
      <w:r w:rsidRPr="00055D07">
        <w:rPr>
          <w:rStyle w:val="Emphasis"/>
          <w:rFonts w:asciiTheme="majorHAnsi" w:hAnsiTheme="majorHAnsi" w:cstheme="majorHAnsi"/>
        </w:rPr>
        <w:t xml:space="preserve"> of</w:t>
      </w:r>
      <w:r w:rsidRPr="00055D07">
        <w:rPr>
          <w:rFonts w:asciiTheme="majorHAnsi" w:hAnsiTheme="majorHAnsi" w:cstheme="majorHAnsi"/>
          <w:sz w:val="16"/>
        </w:rPr>
        <w:t xml:space="preserve"> economic </w:t>
      </w:r>
      <w:r w:rsidRPr="00055D07">
        <w:rPr>
          <w:rStyle w:val="Emphasis"/>
          <w:rFonts w:asciiTheme="majorHAnsi" w:hAnsiTheme="majorHAnsi" w:cstheme="majorHAnsi"/>
        </w:rPr>
        <w:t xml:space="preserve">operators </w:t>
      </w:r>
      <w:r w:rsidRPr="00055D07">
        <w:rPr>
          <w:rStyle w:val="Emphasis"/>
          <w:rFonts w:asciiTheme="majorHAnsi" w:hAnsiTheme="majorHAnsi" w:cstheme="majorHAnsi"/>
          <w:highlight w:val="green"/>
        </w:rPr>
        <w:t>is affected by a real</w:t>
      </w:r>
      <w:r w:rsidRPr="00055D07">
        <w:rPr>
          <w:rStyle w:val="Emphasis"/>
          <w:rFonts w:asciiTheme="majorHAnsi" w:hAnsiTheme="majorHAnsi" w:cstheme="majorHAnsi"/>
        </w:rPr>
        <w:t xml:space="preserve"> and proper </w:t>
      </w:r>
      <w:r w:rsidRPr="00055D07">
        <w:rPr>
          <w:rStyle w:val="Emphasis"/>
          <w:rFonts w:asciiTheme="majorHAnsi" w:hAnsiTheme="majorHAnsi" w:cstheme="majorHAnsi"/>
          <w:highlight w:val="green"/>
        </w:rPr>
        <w:t>form of dyslexia</w:t>
      </w:r>
      <w:r w:rsidRPr="00055D07">
        <w:rPr>
          <w:rFonts w:asciiTheme="majorHAnsi" w:hAnsiTheme="majorHAnsi" w:cstheme="majorHAnsi"/>
          <w:sz w:val="16"/>
        </w:rPr>
        <w:t xml:space="preserve">, incapable of reading a page from the beginning to the end according to sequential procedures, </w:t>
      </w:r>
      <w:r w:rsidRPr="00055D07">
        <w:rPr>
          <w:rStyle w:val="Emphasis"/>
          <w:rFonts w:asciiTheme="majorHAnsi" w:hAnsiTheme="majorHAnsi" w:cstheme="majorHAnsi"/>
          <w:sz w:val="32"/>
          <w:szCs w:val="32"/>
          <w:highlight w:val="green"/>
        </w:rPr>
        <w:t>incapable of maintaining</w:t>
      </w:r>
      <w:r w:rsidRPr="00055D07">
        <w:rPr>
          <w:rStyle w:val="Emphasis"/>
          <w:rFonts w:asciiTheme="majorHAnsi" w:hAnsiTheme="majorHAnsi" w:cstheme="majorHAnsi"/>
          <w:sz w:val="32"/>
          <w:szCs w:val="32"/>
        </w:rPr>
        <w:t xml:space="preserve"> </w:t>
      </w:r>
      <w:r w:rsidRPr="00055D07">
        <w:rPr>
          <w:rStyle w:val="Emphasis"/>
          <w:rFonts w:asciiTheme="majorHAnsi" w:hAnsiTheme="majorHAnsi" w:cstheme="majorHAnsi"/>
        </w:rPr>
        <w:t xml:space="preserve">concentrated </w:t>
      </w:r>
      <w:r w:rsidRPr="00055D07">
        <w:rPr>
          <w:rStyle w:val="Emphasis"/>
          <w:rFonts w:asciiTheme="majorHAnsi" w:hAnsiTheme="majorHAnsi" w:cstheme="majorHAnsi"/>
          <w:sz w:val="32"/>
          <w:szCs w:val="32"/>
          <w:highlight w:val="green"/>
        </w:rPr>
        <w:t xml:space="preserve">attention </w:t>
      </w:r>
      <w:r w:rsidRPr="00055D07">
        <w:rPr>
          <w:rStyle w:val="Emphasis"/>
          <w:rFonts w:asciiTheme="majorHAnsi" w:hAnsiTheme="majorHAnsi" w:cstheme="majorHAnsi"/>
          <w:highlight w:val="green"/>
        </w:rPr>
        <w:t>on the same object for a long time</w:t>
      </w:r>
      <w:r w:rsidRPr="00055D07">
        <w:rPr>
          <w:rFonts w:asciiTheme="majorHAnsi" w:hAnsiTheme="majorHAnsi" w:cstheme="majorHAnsi"/>
          <w:sz w:val="16"/>
        </w:rPr>
        <w:t xml:space="preserve">. And dyslexia </w:t>
      </w:r>
      <w:r w:rsidRPr="00055D07">
        <w:rPr>
          <w:rStyle w:val="Emphasis"/>
          <w:rFonts w:asciiTheme="majorHAnsi" w:hAnsiTheme="majorHAnsi" w:cstheme="majorHAnsi"/>
        </w:rPr>
        <w:t>spreads to cognitive and social behaviors</w:t>
      </w:r>
      <w:r w:rsidRPr="00055D07">
        <w:rPr>
          <w:rFonts w:asciiTheme="majorHAnsi" w:hAnsiTheme="majorHAnsi" w:cstheme="majorHAnsi"/>
          <w:sz w:val="16"/>
        </w:rPr>
        <w:t xml:space="preserve">, leading to rendering the pursuit of linear strategies nearly impossible. Some, like Davenport and </w:t>
      </w:r>
      <w:proofErr w:type="gramStart"/>
      <w:r w:rsidRPr="00055D07">
        <w:rPr>
          <w:rFonts w:asciiTheme="majorHAnsi" w:hAnsiTheme="majorHAnsi" w:cstheme="majorHAnsi"/>
          <w:sz w:val="16"/>
        </w:rPr>
        <w:t>Beck ,</w:t>
      </w:r>
      <w:proofErr w:type="gramEnd"/>
      <w:r w:rsidRPr="00055D07">
        <w:rPr>
          <w:rFonts w:asciiTheme="majorHAnsi" w:hAnsiTheme="majorHAnsi" w:cstheme="majorHAnsi"/>
          <w:sz w:val="16"/>
        </w:rPr>
        <w:t xml:space="preserve"> speak of an attention economy. But when a cognitive faculty </w:t>
      </w:r>
      <w:proofErr w:type="gramStart"/>
      <w:r w:rsidRPr="00055D07">
        <w:rPr>
          <w:rFonts w:asciiTheme="majorHAnsi" w:hAnsiTheme="majorHAnsi" w:cstheme="majorHAnsi"/>
          <w:sz w:val="16"/>
        </w:rPr>
        <w:t>enters into</w:t>
      </w:r>
      <w:proofErr w:type="gramEnd"/>
      <w:r w:rsidRPr="00055D07">
        <w:rPr>
          <w:rFonts w:asciiTheme="majorHAnsi" w:hAnsiTheme="majorHAnsi" w:cstheme="majorHAnsi"/>
          <w:sz w:val="16"/>
        </w:rPr>
        <w:t xml:space="preserve"> and becomes part of economic discourse this means that it has become a scarce resource. </w:t>
      </w:r>
      <w:r w:rsidRPr="00055D07">
        <w:rPr>
          <w:rStyle w:val="Emphasis"/>
          <w:rFonts w:asciiTheme="majorHAnsi" w:hAnsiTheme="majorHAnsi" w:cstheme="majorHAnsi"/>
          <w:highlight w:val="green"/>
        </w:rPr>
        <w:t>The</w:t>
      </w:r>
      <w:r w:rsidRPr="00055D07">
        <w:rPr>
          <w:rFonts w:asciiTheme="majorHAnsi" w:hAnsiTheme="majorHAnsi" w:cstheme="majorHAnsi"/>
          <w:sz w:val="16"/>
        </w:rPr>
        <w:t xml:space="preserve"> necessary </w:t>
      </w:r>
      <w:r w:rsidRPr="00055D07">
        <w:rPr>
          <w:rStyle w:val="Emphasis"/>
          <w:rFonts w:asciiTheme="majorHAnsi" w:hAnsiTheme="majorHAnsi" w:cstheme="majorHAnsi"/>
          <w:highlight w:val="green"/>
        </w:rPr>
        <w:t>time for paying attention to</w:t>
      </w:r>
      <w:r w:rsidRPr="00055D07">
        <w:rPr>
          <w:rStyle w:val="Emphasis"/>
          <w:rFonts w:asciiTheme="majorHAnsi" w:hAnsiTheme="majorHAnsi" w:cstheme="majorHAnsi"/>
        </w:rPr>
        <w:t xml:space="preserve"> the </w:t>
      </w:r>
      <w:r w:rsidRPr="00055D07">
        <w:rPr>
          <w:rStyle w:val="Emphasis"/>
          <w:rFonts w:asciiTheme="majorHAnsi" w:hAnsiTheme="majorHAnsi" w:cstheme="majorHAnsi"/>
          <w:highlight w:val="green"/>
        </w:rPr>
        <w:t>fluxes</w:t>
      </w:r>
      <w:r w:rsidRPr="00055D07">
        <w:rPr>
          <w:rStyle w:val="Emphasis"/>
          <w:rFonts w:asciiTheme="majorHAnsi" w:hAnsiTheme="majorHAnsi" w:cstheme="majorHAnsi"/>
        </w:rPr>
        <w:t xml:space="preserve"> of information</w:t>
      </w:r>
      <w:r w:rsidRPr="00055D07">
        <w:rPr>
          <w:rFonts w:asciiTheme="majorHAnsi" w:hAnsiTheme="majorHAnsi" w:cstheme="majorHAnsi"/>
          <w:sz w:val="16"/>
        </w:rPr>
        <w:t xml:space="preserve"> to which we are </w:t>
      </w:r>
      <w:proofErr w:type="gramStart"/>
      <w:r w:rsidRPr="00055D07">
        <w:rPr>
          <w:rFonts w:asciiTheme="majorHAnsi" w:hAnsiTheme="majorHAnsi" w:cstheme="majorHAnsi"/>
          <w:sz w:val="16"/>
        </w:rPr>
        <w:t>exposed</w:t>
      </w:r>
      <w:proofErr w:type="gramEnd"/>
      <w:r w:rsidRPr="00055D07">
        <w:rPr>
          <w:rFonts w:asciiTheme="majorHAnsi" w:hAnsiTheme="majorHAnsi" w:cstheme="majorHAnsi"/>
          <w:sz w:val="16"/>
        </w:rPr>
        <w:t xml:space="preserve"> and which </w:t>
      </w:r>
      <w:r w:rsidRPr="00055D07">
        <w:rPr>
          <w:rStyle w:val="Emphasis"/>
          <w:rFonts w:asciiTheme="majorHAnsi" w:hAnsiTheme="majorHAnsi" w:cstheme="majorHAnsi"/>
          <w:highlight w:val="green"/>
        </w:rPr>
        <w:t>must be evaluated</w:t>
      </w:r>
      <w:r w:rsidRPr="00055D07">
        <w:rPr>
          <w:rStyle w:val="Emphasis"/>
          <w:rFonts w:asciiTheme="majorHAnsi" w:hAnsiTheme="majorHAnsi" w:cstheme="majorHAnsi"/>
        </w:rPr>
        <w:t xml:space="preserve"> in order </w:t>
      </w:r>
      <w:r w:rsidRPr="00055D07">
        <w:rPr>
          <w:rStyle w:val="Emphasis"/>
          <w:rFonts w:asciiTheme="majorHAnsi" w:hAnsiTheme="majorHAnsi" w:cstheme="majorHAnsi"/>
          <w:highlight w:val="green"/>
        </w:rPr>
        <w:t>to be able to make decisions</w:t>
      </w:r>
      <w:r w:rsidRPr="00055D07">
        <w:rPr>
          <w:rStyle w:val="Emphasis"/>
          <w:rFonts w:asciiTheme="majorHAnsi" w:hAnsiTheme="majorHAnsi" w:cstheme="majorHAnsi"/>
        </w:rPr>
        <w:t xml:space="preserve"> is lacking. The consequence is in front of our eyes</w:t>
      </w:r>
      <w:r w:rsidRPr="00055D07">
        <w:rPr>
          <w:rFonts w:asciiTheme="majorHAnsi" w:hAnsiTheme="majorHAnsi" w:cstheme="majorHAnsi"/>
          <w:sz w:val="16"/>
        </w:rPr>
        <w:t xml:space="preserve">: political and economic decisions no longer respond to a </w:t>
      </w:r>
      <w:proofErr w:type="gramStart"/>
      <w:r w:rsidRPr="00055D07">
        <w:rPr>
          <w:rFonts w:asciiTheme="majorHAnsi" w:hAnsiTheme="majorHAnsi" w:cstheme="majorHAnsi"/>
          <w:sz w:val="16"/>
        </w:rPr>
        <w:t>long term</w:t>
      </w:r>
      <w:proofErr w:type="gramEnd"/>
      <w:r w:rsidRPr="00055D07">
        <w:rPr>
          <w:rFonts w:asciiTheme="majorHAnsi" w:hAnsiTheme="majorHAnsi" w:cstheme="majorHAnsi"/>
          <w:sz w:val="16"/>
        </w:rPr>
        <w:t xml:space="preserve"> strategic rationality and simply follow immediate interests. On the other hand, </w:t>
      </w:r>
      <w:r w:rsidRPr="00055D07">
        <w:rPr>
          <w:rStyle w:val="Emphasis"/>
          <w:rFonts w:asciiTheme="majorHAnsi" w:hAnsiTheme="majorHAnsi" w:cstheme="majorHAnsi"/>
          <w:highlight w:val="green"/>
        </w:rPr>
        <w:t>we are</w:t>
      </w:r>
      <w:r w:rsidRPr="00055D07">
        <w:rPr>
          <w:rStyle w:val="Emphasis"/>
          <w:rFonts w:asciiTheme="majorHAnsi" w:hAnsiTheme="majorHAnsi" w:cstheme="majorHAnsi"/>
        </w:rPr>
        <w:t xml:space="preserve"> always </w:t>
      </w:r>
      <w:r w:rsidRPr="00055D07">
        <w:rPr>
          <w:rStyle w:val="Emphasis"/>
          <w:rFonts w:asciiTheme="majorHAnsi" w:hAnsiTheme="majorHAnsi" w:cstheme="majorHAnsi"/>
          <w:highlight w:val="green"/>
        </w:rPr>
        <w:t>less available for giving</w:t>
      </w:r>
      <w:r w:rsidRPr="00055D07">
        <w:rPr>
          <w:rStyle w:val="Emphasis"/>
          <w:rFonts w:asciiTheme="majorHAnsi" w:hAnsiTheme="majorHAnsi" w:cstheme="majorHAnsi"/>
        </w:rPr>
        <w:t xml:space="preserve"> our </w:t>
      </w:r>
      <w:r w:rsidRPr="00055D07">
        <w:rPr>
          <w:rStyle w:val="Emphasis"/>
          <w:rFonts w:asciiTheme="majorHAnsi" w:hAnsiTheme="majorHAnsi" w:cstheme="majorHAnsi"/>
          <w:highlight w:val="green"/>
        </w:rPr>
        <w:t>attention to others</w:t>
      </w:r>
      <w:r w:rsidRPr="00055D07">
        <w:rPr>
          <w:rStyle w:val="Emphasis"/>
          <w:rFonts w:asciiTheme="majorHAnsi" w:hAnsiTheme="majorHAnsi" w:cstheme="majorHAnsi"/>
        </w:rPr>
        <w:t xml:space="preserve"> gratuitously</w:t>
      </w:r>
      <w:r w:rsidRPr="00055D07">
        <w:rPr>
          <w:rFonts w:asciiTheme="majorHAnsi" w:hAnsiTheme="majorHAnsi" w:cstheme="majorHAnsi"/>
          <w:sz w:val="16"/>
        </w:rPr>
        <w:t xml:space="preserve">. We </w:t>
      </w:r>
      <w:r w:rsidRPr="00055D07">
        <w:rPr>
          <w:rStyle w:val="Emphasis"/>
          <w:rFonts w:asciiTheme="majorHAnsi" w:hAnsiTheme="majorHAnsi" w:cstheme="majorHAnsi"/>
        </w:rPr>
        <w:t>no longer have</w:t>
      </w:r>
      <w:r w:rsidRPr="00055D07">
        <w:rPr>
          <w:rFonts w:asciiTheme="majorHAnsi" w:hAnsiTheme="majorHAnsi" w:cstheme="majorHAnsi"/>
          <w:sz w:val="16"/>
        </w:rPr>
        <w:t xml:space="preserve"> the attention </w:t>
      </w:r>
      <w:r w:rsidRPr="00055D07">
        <w:rPr>
          <w:rStyle w:val="Emphasis"/>
          <w:rFonts w:asciiTheme="majorHAnsi" w:hAnsiTheme="majorHAnsi" w:cstheme="majorHAnsi"/>
        </w:rPr>
        <w:t xml:space="preserve">time for love, tenderness, nature, </w:t>
      </w:r>
      <w:proofErr w:type="gramStart"/>
      <w:r w:rsidRPr="00055D07">
        <w:rPr>
          <w:rStyle w:val="Emphasis"/>
          <w:rFonts w:asciiTheme="majorHAnsi" w:hAnsiTheme="majorHAnsi" w:cstheme="majorHAnsi"/>
        </w:rPr>
        <w:t>pleasure</w:t>
      </w:r>
      <w:proofErr w:type="gramEnd"/>
      <w:r w:rsidRPr="00055D07">
        <w:rPr>
          <w:rStyle w:val="Emphasis"/>
          <w:rFonts w:asciiTheme="majorHAnsi" w:hAnsiTheme="majorHAnsi" w:cstheme="majorHAnsi"/>
        </w:rPr>
        <w:t xml:space="preserve"> and compassion</w:t>
      </w:r>
      <w:r w:rsidRPr="00055D07">
        <w:rPr>
          <w:rFonts w:asciiTheme="majorHAnsi" w:hAnsiTheme="majorHAnsi" w:cstheme="majorHAnsi"/>
          <w:sz w:val="16"/>
        </w:rPr>
        <w:t xml:space="preserve">. Our attention is ever more besieged and therefore we assign it only to our careers, to competition and to economic decisions. And in any case </w:t>
      </w:r>
      <w:r w:rsidRPr="00055D07">
        <w:rPr>
          <w:rStyle w:val="Emphasis"/>
          <w:rFonts w:asciiTheme="majorHAnsi" w:hAnsiTheme="majorHAnsi" w:cstheme="majorHAnsi"/>
          <w:highlight w:val="green"/>
        </w:rPr>
        <w:t xml:space="preserve">our </w:t>
      </w:r>
      <w:r w:rsidRPr="00055D07">
        <w:rPr>
          <w:rStyle w:val="Emphasis"/>
          <w:rFonts w:asciiTheme="majorHAnsi" w:hAnsiTheme="majorHAnsi" w:cstheme="majorHAnsi"/>
          <w:sz w:val="28"/>
          <w:szCs w:val="28"/>
          <w:highlight w:val="green"/>
        </w:rPr>
        <w:t>temporality cannot follow the insane speed of the hypercomplex</w:t>
      </w:r>
      <w:r w:rsidRPr="00055D07">
        <w:rPr>
          <w:rStyle w:val="Emphasis"/>
          <w:rFonts w:asciiTheme="majorHAnsi" w:hAnsiTheme="majorHAnsi" w:cstheme="majorHAnsi"/>
          <w:sz w:val="28"/>
          <w:szCs w:val="28"/>
        </w:rPr>
        <w:t xml:space="preserve"> digital </w:t>
      </w:r>
      <w:r w:rsidRPr="00055D07">
        <w:rPr>
          <w:rStyle w:val="Emphasis"/>
          <w:rFonts w:asciiTheme="majorHAnsi" w:hAnsiTheme="majorHAnsi" w:cstheme="majorHAnsi"/>
          <w:sz w:val="28"/>
          <w:szCs w:val="28"/>
          <w:highlight w:val="green"/>
        </w:rPr>
        <w:t>machine</w:t>
      </w:r>
      <w:r w:rsidRPr="00055D07">
        <w:rPr>
          <w:rFonts w:asciiTheme="majorHAnsi" w:hAnsiTheme="majorHAnsi" w:cstheme="majorHAnsi"/>
          <w:sz w:val="16"/>
        </w:rPr>
        <w:t xml:space="preserve">. Human beings tend to become the ruthless executors of decisions taken without attention. </w:t>
      </w:r>
      <w:r w:rsidRPr="00055D07">
        <w:rPr>
          <w:rStyle w:val="Emphasis"/>
          <w:rFonts w:asciiTheme="majorHAnsi" w:hAnsiTheme="majorHAnsi" w:cstheme="majorHAnsi"/>
        </w:rPr>
        <w:t xml:space="preserve">The universe of transmitters, or cyberspace, now proceeds at a superhuman velocity and becomes untranslatable for the universe of receivers, or </w:t>
      </w:r>
      <w:proofErr w:type="spellStart"/>
      <w:r w:rsidRPr="00055D07">
        <w:rPr>
          <w:rStyle w:val="Emphasis"/>
          <w:rFonts w:asciiTheme="majorHAnsi" w:hAnsiTheme="majorHAnsi" w:cstheme="majorHAnsi"/>
        </w:rPr>
        <w:t>cybertime</w:t>
      </w:r>
      <w:proofErr w:type="spellEnd"/>
      <w:r w:rsidRPr="00055D07">
        <w:rPr>
          <w:rStyle w:val="Emphasis"/>
          <w:rFonts w:asciiTheme="majorHAnsi" w:hAnsiTheme="majorHAnsi" w:cstheme="majorHAnsi"/>
        </w:rPr>
        <w:t>, that cannot go faster than what is allowed by the physical material from which our brain is made, the slowness of our body, the need for caresses and affection.</w:t>
      </w:r>
      <w:r w:rsidRPr="00055D07">
        <w:rPr>
          <w:rFonts w:asciiTheme="majorHAnsi" w:hAnsiTheme="majorHAnsi" w:cstheme="majorHAnsi"/>
          <w:sz w:val="16"/>
        </w:rPr>
        <w:t xml:space="preserve"> Thus opens a pathological gap and </w:t>
      </w:r>
      <w:r w:rsidRPr="00055D07">
        <w:rPr>
          <w:rStyle w:val="Emphasis"/>
          <w:rFonts w:asciiTheme="majorHAnsi" w:hAnsiTheme="majorHAnsi" w:cstheme="majorHAnsi"/>
          <w:highlight w:val="green"/>
        </w:rPr>
        <w:t>mental illness spreads</w:t>
      </w:r>
      <w:r w:rsidRPr="00055D07">
        <w:rPr>
          <w:rStyle w:val="Emphasis"/>
          <w:rFonts w:asciiTheme="majorHAnsi" w:hAnsiTheme="majorHAnsi" w:cstheme="majorHAnsi"/>
        </w:rPr>
        <w:t xml:space="preserve"> as testified </w:t>
      </w:r>
      <w:r w:rsidRPr="00055D07">
        <w:rPr>
          <w:rStyle w:val="Emphasis"/>
          <w:rFonts w:asciiTheme="majorHAnsi" w:hAnsiTheme="majorHAnsi" w:cstheme="majorHAnsi"/>
          <w:highlight w:val="green"/>
        </w:rPr>
        <w:t>by</w:t>
      </w:r>
      <w:r w:rsidRPr="00055D07">
        <w:rPr>
          <w:rStyle w:val="Emphasis"/>
          <w:rFonts w:asciiTheme="majorHAnsi" w:hAnsiTheme="majorHAnsi" w:cstheme="majorHAnsi"/>
        </w:rPr>
        <w:t xml:space="preserve"> the </w:t>
      </w:r>
      <w:r w:rsidRPr="00055D07">
        <w:rPr>
          <w:rStyle w:val="Emphasis"/>
          <w:rFonts w:asciiTheme="majorHAnsi" w:hAnsiTheme="majorHAnsi" w:cstheme="majorHAnsi"/>
          <w:highlight w:val="green"/>
        </w:rPr>
        <w:t>statistics</w:t>
      </w:r>
      <w:r w:rsidRPr="00055D07">
        <w:rPr>
          <w:rStyle w:val="Emphasis"/>
          <w:rFonts w:asciiTheme="majorHAnsi" w:hAnsiTheme="majorHAnsi" w:cstheme="majorHAnsi"/>
        </w:rPr>
        <w:t xml:space="preserve"> and </w:t>
      </w:r>
      <w:r w:rsidRPr="00055D07">
        <w:rPr>
          <w:rStyle w:val="Emphasis"/>
          <w:rFonts w:asciiTheme="majorHAnsi" w:hAnsiTheme="majorHAnsi" w:cstheme="majorHAnsi"/>
          <w:highlight w:val="green"/>
        </w:rPr>
        <w:t>above all our everyday experience</w:t>
      </w:r>
      <w:r w:rsidRPr="00055D07">
        <w:rPr>
          <w:rStyle w:val="Emphasis"/>
          <w:rFonts w:asciiTheme="majorHAnsi" w:hAnsiTheme="majorHAnsi" w:cstheme="majorHAnsi"/>
        </w:rPr>
        <w:t>. And just as pat</w:t>
      </w:r>
      <w:r w:rsidRPr="00055D07">
        <w:rPr>
          <w:rStyle w:val="Emphasis"/>
          <w:rFonts w:asciiTheme="majorHAnsi" w:hAnsiTheme="majorHAnsi" w:cstheme="majorHAnsi"/>
          <w:highlight w:val="green"/>
        </w:rPr>
        <w:t>hology spreads</w:t>
      </w:r>
      <w:r w:rsidRPr="00055D07">
        <w:rPr>
          <w:rStyle w:val="Emphasis"/>
          <w:rFonts w:asciiTheme="majorHAnsi" w:hAnsiTheme="majorHAnsi" w:cstheme="majorHAnsi"/>
        </w:rPr>
        <w:t xml:space="preserve">, so too do </w:t>
      </w:r>
      <w:r w:rsidRPr="00055D07">
        <w:rPr>
          <w:rStyle w:val="Emphasis"/>
          <w:rFonts w:asciiTheme="majorHAnsi" w:hAnsiTheme="majorHAnsi" w:cstheme="majorHAnsi"/>
          <w:highlight w:val="green"/>
        </w:rPr>
        <w:t>drugs</w:t>
      </w:r>
      <w:r w:rsidRPr="00055D07">
        <w:rPr>
          <w:rStyle w:val="Emphasis"/>
          <w:rFonts w:asciiTheme="majorHAnsi" w:hAnsiTheme="majorHAnsi" w:cstheme="majorHAnsi"/>
        </w:rPr>
        <w:t>. The</w:t>
      </w:r>
      <w:r w:rsidRPr="00055D07">
        <w:rPr>
          <w:rFonts w:asciiTheme="majorHAnsi" w:hAnsiTheme="majorHAnsi" w:cstheme="majorHAnsi"/>
          <w:sz w:val="16"/>
        </w:rPr>
        <w:t xml:space="preserve"> flourishing industry of </w:t>
      </w:r>
      <w:r w:rsidRPr="00055D07">
        <w:rPr>
          <w:rStyle w:val="Emphasis"/>
          <w:rFonts w:asciiTheme="majorHAnsi" w:hAnsiTheme="majorHAnsi" w:cstheme="majorHAnsi"/>
          <w:highlight w:val="green"/>
        </w:rPr>
        <w:t>psychopharmaceuticals beats records every year</w:t>
      </w:r>
      <w:r w:rsidRPr="00055D07">
        <w:rPr>
          <w:rFonts w:asciiTheme="majorHAnsi" w:hAnsiTheme="majorHAnsi" w:cstheme="majorHAnsi"/>
          <w:sz w:val="16"/>
        </w:rPr>
        <w:t xml:space="preserve">, the number of packets of </w:t>
      </w:r>
      <w:r w:rsidRPr="00055D07">
        <w:rPr>
          <w:rStyle w:val="Emphasis"/>
          <w:rFonts w:asciiTheme="majorHAnsi" w:hAnsiTheme="majorHAnsi" w:cstheme="majorHAnsi"/>
        </w:rPr>
        <w:t>Ritalin, Prozac, Zoloft and other psychotropics sold in the pharmacies continually increases</w:t>
      </w:r>
      <w:r w:rsidRPr="00055D07">
        <w:rPr>
          <w:rFonts w:asciiTheme="majorHAnsi" w:hAnsiTheme="majorHAnsi" w:cstheme="majorHAnsi"/>
          <w:sz w:val="16"/>
        </w:rPr>
        <w:t xml:space="preserve">, while dissociation, suffering, </w:t>
      </w:r>
      <w:r w:rsidRPr="00055D07">
        <w:rPr>
          <w:rFonts w:asciiTheme="majorHAnsi" w:hAnsiTheme="majorHAnsi" w:cstheme="majorHAnsi"/>
          <w:sz w:val="16"/>
        </w:rPr>
        <w:lastRenderedPageBreak/>
        <w:t xml:space="preserve">desperation, terror, the desire not to exist, </w:t>
      </w:r>
      <w:r w:rsidRPr="00055D07">
        <w:rPr>
          <w:rStyle w:val="Emphasis"/>
          <w:rFonts w:asciiTheme="majorHAnsi" w:hAnsiTheme="majorHAnsi" w:cstheme="majorHAnsi"/>
        </w:rPr>
        <w:t>to not have to fight continuously, to disappear grows alongside the will to kill and to kill oneself</w:t>
      </w:r>
      <w:r w:rsidRPr="00055D07">
        <w:rPr>
          <w:rFonts w:asciiTheme="majorHAnsi" w:hAnsiTheme="majorHAnsi" w:cstheme="majorHAnsi"/>
          <w:sz w:val="16"/>
        </w:rPr>
        <w:t xml:space="preserve">. When, towards </w:t>
      </w:r>
      <w:r w:rsidRPr="00055D07">
        <w:rPr>
          <w:rStyle w:val="Emphasis"/>
          <w:rFonts w:asciiTheme="majorHAnsi" w:hAnsiTheme="majorHAnsi" w:cstheme="majorHAnsi"/>
          <w:highlight w:val="green"/>
        </w:rPr>
        <w:t>the end of the 1970s</w:t>
      </w:r>
      <w:r w:rsidRPr="00055D07">
        <w:rPr>
          <w:rStyle w:val="Emphasis"/>
          <w:rFonts w:asciiTheme="majorHAnsi" w:hAnsiTheme="majorHAnsi" w:cstheme="majorHAnsi"/>
        </w:rPr>
        <w:t>, an acceleration of the productive and communicative rhythms</w:t>
      </w:r>
      <w:r w:rsidRPr="00055D07">
        <w:rPr>
          <w:rFonts w:asciiTheme="majorHAnsi" w:hAnsiTheme="majorHAnsi" w:cstheme="majorHAnsi"/>
          <w:sz w:val="16"/>
        </w:rPr>
        <w:t xml:space="preserve"> in occidental metropolitan centers </w:t>
      </w:r>
      <w:r w:rsidRPr="00055D07">
        <w:rPr>
          <w:rStyle w:val="Emphasis"/>
          <w:rFonts w:asciiTheme="majorHAnsi" w:hAnsiTheme="majorHAnsi" w:cstheme="majorHAnsi"/>
        </w:rPr>
        <w:t xml:space="preserve">was imposed, </w:t>
      </w:r>
      <w:r w:rsidRPr="00055D07">
        <w:rPr>
          <w:rStyle w:val="Emphasis"/>
          <w:rFonts w:asciiTheme="majorHAnsi" w:hAnsiTheme="majorHAnsi" w:cstheme="majorHAnsi"/>
          <w:highlight w:val="green"/>
        </w:rPr>
        <w:t>a gigantic epidemic of drug addiction</w:t>
      </w:r>
      <w:r w:rsidRPr="00055D07">
        <w:rPr>
          <w:rStyle w:val="Emphasis"/>
          <w:rFonts w:asciiTheme="majorHAnsi" w:hAnsiTheme="majorHAnsi" w:cstheme="majorHAnsi"/>
        </w:rPr>
        <w:t xml:space="preserve"> made its appearance.</w:t>
      </w:r>
      <w:r w:rsidRPr="00055D07">
        <w:rPr>
          <w:rFonts w:asciiTheme="majorHAnsi" w:hAnsiTheme="majorHAnsi" w:cstheme="majorHAnsi"/>
          <w:sz w:val="16"/>
        </w:rPr>
        <w:t xml:space="preserve"> The world was leaving its human epoch to enter the era of machinic posthuman acceleration: many sensitive organisms of the human variety began to snort cocaine, a substance that permits the acceleration of the existential rhythm leading to transforming oneself into a machine. </w:t>
      </w:r>
      <w:r w:rsidRPr="00055D07">
        <w:rPr>
          <w:rStyle w:val="Emphasis"/>
          <w:rFonts w:asciiTheme="majorHAnsi" w:hAnsiTheme="majorHAnsi" w:cstheme="majorHAnsi"/>
        </w:rPr>
        <w:t>Many other sensitive organisms</w:t>
      </w:r>
      <w:r w:rsidRPr="00055D07">
        <w:rPr>
          <w:rFonts w:asciiTheme="majorHAnsi" w:hAnsiTheme="majorHAnsi" w:cstheme="majorHAnsi"/>
          <w:sz w:val="16"/>
        </w:rPr>
        <w:t xml:space="preserve"> of the </w:t>
      </w:r>
      <w:proofErr w:type="gramStart"/>
      <w:r w:rsidRPr="00055D07">
        <w:rPr>
          <w:rFonts w:asciiTheme="majorHAnsi" w:hAnsiTheme="majorHAnsi" w:cstheme="majorHAnsi"/>
          <w:sz w:val="16"/>
        </w:rPr>
        <w:t>human kind</w:t>
      </w:r>
      <w:proofErr w:type="gramEnd"/>
      <w:r w:rsidRPr="00055D07">
        <w:rPr>
          <w:rFonts w:asciiTheme="majorHAnsi" w:hAnsiTheme="majorHAnsi" w:cstheme="majorHAnsi"/>
          <w:sz w:val="16"/>
        </w:rPr>
        <w:t xml:space="preserve"> </w:t>
      </w:r>
      <w:r w:rsidRPr="00055D07">
        <w:rPr>
          <w:rStyle w:val="Emphasis"/>
          <w:rFonts w:asciiTheme="majorHAnsi" w:hAnsiTheme="majorHAnsi" w:cstheme="majorHAnsi"/>
        </w:rPr>
        <w:t>injected heroin in their veins</w:t>
      </w:r>
      <w:r w:rsidRPr="00055D07">
        <w:rPr>
          <w:rFonts w:asciiTheme="majorHAnsi" w:hAnsiTheme="majorHAnsi" w:cstheme="majorHAnsi"/>
          <w:sz w:val="16"/>
        </w:rPr>
        <w:t xml:space="preserve">, a substance that deactivates the relation with the speed of the surrounding atmosphere. The epidemic of powders </w:t>
      </w:r>
      <w:r w:rsidRPr="00055D07">
        <w:rPr>
          <w:rStyle w:val="Emphasis"/>
          <w:rFonts w:asciiTheme="majorHAnsi" w:hAnsiTheme="majorHAnsi" w:cstheme="majorHAnsi"/>
        </w:rPr>
        <w:t xml:space="preserve">during the 1970s and the 1980s </w:t>
      </w:r>
      <w:r w:rsidRPr="00055D07">
        <w:rPr>
          <w:rStyle w:val="Emphasis"/>
          <w:rFonts w:asciiTheme="majorHAnsi" w:hAnsiTheme="majorHAnsi" w:cstheme="majorHAnsi"/>
          <w:highlight w:val="green"/>
        </w:rPr>
        <w:t>produced an existential and cultural devastation</w:t>
      </w:r>
      <w:r w:rsidRPr="00055D07">
        <w:rPr>
          <w:rStyle w:val="Emphasis"/>
          <w:rFonts w:asciiTheme="majorHAnsi" w:hAnsiTheme="majorHAnsi" w:cstheme="majorHAnsi"/>
        </w:rPr>
        <w:t xml:space="preserve"> with which </w:t>
      </w:r>
      <w:r w:rsidRPr="00055D07">
        <w:rPr>
          <w:rStyle w:val="Emphasis"/>
          <w:rFonts w:asciiTheme="majorHAnsi" w:hAnsiTheme="majorHAnsi" w:cstheme="majorHAnsi"/>
          <w:highlight w:val="green"/>
        </w:rPr>
        <w:t>we still haven’t come to terms with</w:t>
      </w:r>
      <w:r w:rsidRPr="00055D07">
        <w:rPr>
          <w:rFonts w:asciiTheme="majorHAnsi" w:hAnsiTheme="majorHAnsi" w:cstheme="majorHAnsi"/>
          <w:sz w:val="16"/>
        </w:rPr>
        <w:t xml:space="preserve">. Then </w:t>
      </w:r>
      <w:r w:rsidRPr="00055D07">
        <w:rPr>
          <w:rStyle w:val="Emphasis"/>
          <w:rFonts w:asciiTheme="majorHAnsi" w:hAnsiTheme="majorHAnsi" w:cstheme="majorHAnsi"/>
        </w:rPr>
        <w:t xml:space="preserve">illegal drugs were replaced by those legal substances which the pharmaceutical industry in a white coat made available for its victims and this was the epoch of anti-depressants, of </w:t>
      </w:r>
      <w:proofErr w:type="spellStart"/>
      <w:r w:rsidRPr="00055D07">
        <w:rPr>
          <w:rStyle w:val="Emphasis"/>
          <w:rFonts w:asciiTheme="majorHAnsi" w:hAnsiTheme="majorHAnsi" w:cstheme="majorHAnsi"/>
        </w:rPr>
        <w:t>euphorics</w:t>
      </w:r>
      <w:proofErr w:type="spellEnd"/>
      <w:r w:rsidRPr="00055D07">
        <w:rPr>
          <w:rStyle w:val="Emphasis"/>
          <w:rFonts w:asciiTheme="majorHAnsi" w:hAnsiTheme="majorHAnsi" w:cstheme="majorHAnsi"/>
        </w:rPr>
        <w:t xml:space="preserve"> and of mood regulators</w:t>
      </w:r>
      <w:r w:rsidRPr="00055D07">
        <w:rPr>
          <w:rFonts w:asciiTheme="majorHAnsi" w:hAnsiTheme="majorHAnsi" w:cstheme="majorHAnsi"/>
          <w:sz w:val="16"/>
        </w:rPr>
        <w:t xml:space="preserve">. Today psychopathy reveals itself ever more clearly as a social epidemic and, more precisely, a socio-communicational one. If you want to survive you have to be competitive and if you want to be competitive you must be connected, receive and process continuously an immense and growing mass of data. </w:t>
      </w:r>
      <w:r w:rsidRPr="00055D07">
        <w:rPr>
          <w:rStyle w:val="Emphasis"/>
          <w:rFonts w:asciiTheme="majorHAnsi" w:hAnsiTheme="majorHAnsi" w:cstheme="majorHAnsi"/>
          <w:highlight w:val="green"/>
        </w:rPr>
        <w:t>This provokes</w:t>
      </w:r>
      <w:r w:rsidRPr="00055D07">
        <w:rPr>
          <w:rStyle w:val="Emphasis"/>
          <w:rFonts w:asciiTheme="majorHAnsi" w:hAnsiTheme="majorHAnsi" w:cstheme="majorHAnsi"/>
        </w:rPr>
        <w:t xml:space="preserve"> a constant attentive </w:t>
      </w:r>
      <w:r w:rsidRPr="00055D07">
        <w:rPr>
          <w:rStyle w:val="Emphasis"/>
          <w:rFonts w:asciiTheme="majorHAnsi" w:hAnsiTheme="majorHAnsi" w:cstheme="majorHAnsi"/>
          <w:highlight w:val="green"/>
        </w:rPr>
        <w:t>stress, a reduction of</w:t>
      </w:r>
      <w:r w:rsidRPr="00055D07">
        <w:rPr>
          <w:rStyle w:val="Emphasis"/>
          <w:rFonts w:asciiTheme="majorHAnsi" w:hAnsiTheme="majorHAnsi" w:cstheme="majorHAnsi"/>
        </w:rPr>
        <w:t xml:space="preserve"> the time available for </w:t>
      </w:r>
      <w:r w:rsidRPr="00055D07">
        <w:rPr>
          <w:rStyle w:val="Emphasis"/>
          <w:rFonts w:asciiTheme="majorHAnsi" w:hAnsiTheme="majorHAnsi" w:cstheme="majorHAnsi"/>
          <w:highlight w:val="green"/>
        </w:rPr>
        <w:t>affectivity. These</w:t>
      </w:r>
      <w:r w:rsidRPr="00055D07">
        <w:rPr>
          <w:rStyle w:val="Emphasis"/>
          <w:rFonts w:asciiTheme="majorHAnsi" w:hAnsiTheme="majorHAnsi" w:cstheme="majorHAnsi"/>
        </w:rPr>
        <w:t xml:space="preserve"> two tendencies, inseparably linked, </w:t>
      </w:r>
      <w:r w:rsidRPr="00055D07">
        <w:rPr>
          <w:rStyle w:val="Emphasis"/>
          <w:rFonts w:asciiTheme="majorHAnsi" w:hAnsiTheme="majorHAnsi" w:cstheme="majorHAnsi"/>
          <w:highlight w:val="green"/>
        </w:rPr>
        <w:t>provoke</w:t>
      </w:r>
      <w:r w:rsidRPr="00055D07">
        <w:rPr>
          <w:rStyle w:val="Emphasis"/>
          <w:rFonts w:asciiTheme="majorHAnsi" w:hAnsiTheme="majorHAnsi" w:cstheme="majorHAnsi"/>
        </w:rPr>
        <w:t xml:space="preserve"> an effect of devastation on the individual psyche: </w:t>
      </w:r>
      <w:r w:rsidRPr="00055D07">
        <w:rPr>
          <w:rStyle w:val="Emphasis"/>
          <w:rFonts w:asciiTheme="majorHAnsi" w:hAnsiTheme="majorHAnsi" w:cstheme="majorHAnsi"/>
          <w:highlight w:val="green"/>
        </w:rPr>
        <w:t>depression, panic, anxiety</w:t>
      </w:r>
      <w:r w:rsidRPr="00055D07">
        <w:rPr>
          <w:rStyle w:val="Emphasis"/>
          <w:rFonts w:asciiTheme="majorHAnsi" w:hAnsiTheme="majorHAnsi" w:cstheme="majorHAnsi"/>
        </w:rPr>
        <w:t>, the sense of solitude and existential misery</w:t>
      </w:r>
      <w:r w:rsidRPr="00055D07">
        <w:rPr>
          <w:rFonts w:asciiTheme="majorHAnsi" w:hAnsiTheme="majorHAnsi" w:cstheme="majorHAnsi"/>
          <w:sz w:val="16"/>
        </w:rPr>
        <w:t>. But these individual symptoms cannot be indefinitely isolated, as psychopathology has done up until now and as economic power wishes to do.</w:t>
      </w:r>
    </w:p>
    <w:p w14:paraId="460C424C" w14:textId="77777777" w:rsidR="007D3A7D" w:rsidRPr="00055D07" w:rsidRDefault="007D3A7D" w:rsidP="007D3A7D">
      <w:pPr>
        <w:pStyle w:val="Heading4"/>
        <w:rPr>
          <w:rFonts w:asciiTheme="majorHAnsi" w:hAnsiTheme="majorHAnsi" w:cstheme="majorHAnsi"/>
        </w:rPr>
      </w:pPr>
      <w:r w:rsidRPr="00055D07">
        <w:rPr>
          <w:rFonts w:asciiTheme="majorHAnsi" w:hAnsiTheme="majorHAnsi" w:cstheme="majorHAnsi"/>
        </w:rPr>
        <w:t>Post digital infosphere, the notion of “</w:t>
      </w:r>
      <w:r w:rsidRPr="00055D07">
        <w:rPr>
          <w:rFonts w:asciiTheme="majorHAnsi" w:hAnsiTheme="majorHAnsi" w:cstheme="majorHAnsi"/>
          <w:u w:val="single"/>
        </w:rPr>
        <w:t>private entities</w:t>
      </w:r>
      <w:r w:rsidRPr="00055D07">
        <w:rPr>
          <w:rFonts w:asciiTheme="majorHAnsi" w:hAnsiTheme="majorHAnsi" w:cstheme="majorHAnsi"/>
        </w:rPr>
        <w:t xml:space="preserve">” appropriating is </w:t>
      </w:r>
      <w:r w:rsidRPr="00055D07">
        <w:rPr>
          <w:rFonts w:asciiTheme="majorHAnsi" w:hAnsiTheme="majorHAnsi" w:cstheme="majorHAnsi"/>
          <w:u w:val="single"/>
        </w:rPr>
        <w:t>overdetermined by capitalist desire</w:t>
      </w:r>
      <w:r w:rsidRPr="00055D07">
        <w:rPr>
          <w:rFonts w:asciiTheme="majorHAnsi" w:hAnsiTheme="majorHAnsi" w:cstheme="majorHAnsi"/>
        </w:rPr>
        <w:t xml:space="preserve"> – the </w:t>
      </w:r>
      <w:r w:rsidRPr="00055D07">
        <w:rPr>
          <w:rFonts w:asciiTheme="majorHAnsi" w:hAnsiTheme="majorHAnsi" w:cstheme="majorHAnsi"/>
          <w:u w:val="single"/>
        </w:rPr>
        <w:t>network economy</w:t>
      </w:r>
      <w:r w:rsidRPr="00055D07">
        <w:rPr>
          <w:rFonts w:asciiTheme="majorHAnsi" w:hAnsiTheme="majorHAnsi" w:cstheme="majorHAnsi"/>
        </w:rPr>
        <w:t xml:space="preserve"> means that privatization is static and collapses to the </w:t>
      </w:r>
      <w:r w:rsidRPr="00055D07">
        <w:rPr>
          <w:rFonts w:asciiTheme="majorHAnsi" w:hAnsiTheme="majorHAnsi" w:cstheme="majorHAnsi"/>
          <w:u w:val="single"/>
        </w:rPr>
        <w:t>semiotic economy</w:t>
      </w:r>
      <w:r w:rsidRPr="00055D07">
        <w:rPr>
          <w:rFonts w:asciiTheme="majorHAnsi" w:hAnsiTheme="majorHAnsi" w:cstheme="majorHAnsi"/>
        </w:rPr>
        <w:t xml:space="preserve">. </w:t>
      </w:r>
    </w:p>
    <w:p w14:paraId="5F58436F" w14:textId="77777777" w:rsidR="007D3A7D" w:rsidRPr="00055D07" w:rsidRDefault="007D3A7D" w:rsidP="007D3A7D">
      <w:pPr>
        <w:rPr>
          <w:rFonts w:asciiTheme="majorHAnsi" w:hAnsiTheme="majorHAnsi" w:cstheme="majorHAnsi"/>
          <w:sz w:val="18"/>
          <w:szCs w:val="18"/>
        </w:rPr>
      </w:pPr>
      <w:r w:rsidRPr="00055D07">
        <w:rPr>
          <w:rFonts w:asciiTheme="majorHAnsi" w:eastAsiaTheme="majorEastAsia" w:hAnsiTheme="majorHAnsi" w:cstheme="majorHAnsi"/>
          <w:b/>
          <w:iCs/>
          <w:sz w:val="26"/>
        </w:rPr>
        <w:t>Berardi 09</w:t>
      </w:r>
      <w:r w:rsidRPr="00055D07">
        <w:rPr>
          <w:rFonts w:asciiTheme="majorHAnsi" w:hAnsiTheme="majorHAnsi" w:cstheme="majorHAnsi"/>
        </w:rPr>
        <w:t xml:space="preserve"> </w:t>
      </w:r>
      <w:r w:rsidRPr="00055D07">
        <w:rPr>
          <w:rFonts w:asciiTheme="majorHAnsi" w:hAnsiTheme="majorHAnsi" w:cstheme="majorHAnsi"/>
          <w:sz w:val="18"/>
          <w:szCs w:val="18"/>
        </w:rPr>
        <w:t xml:space="preserve">[Franco Berardi, Italian communist theorist and activist in the autonomist tradition, whose work mainly focuses on the role of the media and information technology within post-industrial capitalism Precarious Rhapsody, by Franco </w:t>
      </w:r>
      <w:proofErr w:type="spellStart"/>
      <w:r w:rsidRPr="00055D07">
        <w:rPr>
          <w:rFonts w:asciiTheme="majorHAnsi" w:hAnsiTheme="majorHAnsi" w:cstheme="majorHAnsi"/>
          <w:sz w:val="18"/>
          <w:szCs w:val="18"/>
        </w:rPr>
        <w:t>Bifo</w:t>
      </w:r>
      <w:proofErr w:type="spellEnd"/>
      <w:r w:rsidRPr="00055D07">
        <w:rPr>
          <w:rFonts w:asciiTheme="majorHAnsi" w:hAnsiTheme="majorHAnsi" w:cstheme="majorHAnsi"/>
          <w:sz w:val="18"/>
          <w:szCs w:val="18"/>
        </w:rPr>
        <w:t xml:space="preserve"> Berardi et al., AK Press, 2009. P. 59-60 // JB]</w:t>
      </w:r>
    </w:p>
    <w:p w14:paraId="581FF3C2" w14:textId="77777777" w:rsidR="007D3A7D" w:rsidRPr="00055D07" w:rsidRDefault="007D3A7D" w:rsidP="007D3A7D">
      <w:pPr>
        <w:rPr>
          <w:rFonts w:asciiTheme="majorHAnsi" w:hAnsiTheme="majorHAnsi" w:cstheme="majorHAnsi"/>
          <w:sz w:val="16"/>
        </w:rPr>
      </w:pPr>
      <w:r w:rsidRPr="00055D07">
        <w:rPr>
          <w:rFonts w:asciiTheme="majorHAnsi" w:hAnsiTheme="majorHAnsi" w:cstheme="majorHAnsi"/>
          <w:u w:val="single"/>
        </w:rPr>
        <w:t>Capital reacted</w:t>
      </w:r>
      <w:r w:rsidRPr="00055D07">
        <w:rPr>
          <w:rFonts w:asciiTheme="majorHAnsi" w:hAnsiTheme="majorHAnsi" w:cstheme="majorHAnsi"/>
          <w:sz w:val="16"/>
        </w:rPr>
        <w:t xml:space="preserve">, following the dictates of </w:t>
      </w:r>
      <w:r w:rsidRPr="00055D07">
        <w:rPr>
          <w:rFonts w:asciiTheme="majorHAnsi" w:hAnsiTheme="majorHAnsi" w:cstheme="majorHAnsi"/>
          <w:u w:val="single"/>
        </w:rPr>
        <w:t>liberalist ideology</w:t>
      </w:r>
      <w:r w:rsidRPr="00055D07">
        <w:rPr>
          <w:rFonts w:asciiTheme="majorHAnsi" w:hAnsiTheme="majorHAnsi" w:cstheme="majorHAnsi"/>
          <w:sz w:val="16"/>
        </w:rPr>
        <w:t xml:space="preserve">, with the </w:t>
      </w:r>
      <w:r w:rsidRPr="00055D07">
        <w:rPr>
          <w:rFonts w:asciiTheme="majorHAnsi" w:hAnsiTheme="majorHAnsi" w:cstheme="majorHAnsi"/>
          <w:b/>
          <w:bCs/>
          <w:u w:val="single"/>
        </w:rPr>
        <w:t>coercive privatization</w:t>
      </w:r>
      <w:r w:rsidRPr="00055D07">
        <w:rPr>
          <w:rFonts w:asciiTheme="majorHAnsi" w:hAnsiTheme="majorHAnsi" w:cstheme="majorHAnsi"/>
          <w:sz w:val="16"/>
        </w:rPr>
        <w:t xml:space="preserve"> of the </w:t>
      </w:r>
      <w:r w:rsidRPr="00055D07">
        <w:rPr>
          <w:rFonts w:asciiTheme="majorHAnsi" w:hAnsiTheme="majorHAnsi" w:cstheme="majorHAnsi"/>
          <w:u w:val="single"/>
        </w:rPr>
        <w:t>products</w:t>
      </w:r>
      <w:r w:rsidRPr="00055D07">
        <w:rPr>
          <w:rFonts w:asciiTheme="majorHAnsi" w:hAnsiTheme="majorHAnsi" w:cstheme="majorHAnsi"/>
          <w:sz w:val="16"/>
        </w:rPr>
        <w:t xml:space="preserve"> of collective knowledge and the submission of </w:t>
      </w:r>
      <w:r w:rsidRPr="00055D07">
        <w:rPr>
          <w:rFonts w:asciiTheme="majorHAnsi" w:hAnsiTheme="majorHAnsi" w:cstheme="majorHAnsi"/>
          <w:b/>
          <w:bCs/>
          <w:u w:val="single"/>
        </w:rPr>
        <w:t>experimentation</w:t>
      </w:r>
      <w:r w:rsidRPr="00055D07">
        <w:rPr>
          <w:rFonts w:asciiTheme="majorHAnsi" w:hAnsiTheme="majorHAnsi" w:cstheme="majorHAnsi"/>
          <w:u w:val="single"/>
        </w:rPr>
        <w:t xml:space="preserve"> to </w:t>
      </w:r>
      <w:r w:rsidRPr="00055D07">
        <w:rPr>
          <w:rFonts w:asciiTheme="majorHAnsi" w:hAnsiTheme="majorHAnsi" w:cstheme="majorHAnsi"/>
          <w:b/>
          <w:bCs/>
          <w:u w:val="single"/>
        </w:rPr>
        <w:t>economic competition</w:t>
      </w:r>
      <w:r w:rsidRPr="00055D07">
        <w:rPr>
          <w:rFonts w:asciiTheme="majorHAnsi" w:hAnsiTheme="majorHAnsi" w:cstheme="majorHAnsi"/>
          <w:sz w:val="16"/>
        </w:rPr>
        <w:t xml:space="preserve">. The </w:t>
      </w:r>
      <w:r w:rsidRPr="00055D07">
        <w:rPr>
          <w:rFonts w:asciiTheme="majorHAnsi" w:hAnsiTheme="majorHAnsi" w:cstheme="majorHAnsi"/>
          <w:b/>
          <w:bCs/>
          <w:highlight w:val="green"/>
          <w:u w:val="single"/>
        </w:rPr>
        <w:t>privatization</w:t>
      </w:r>
      <w:r w:rsidRPr="00055D07">
        <w:rPr>
          <w:rFonts w:asciiTheme="majorHAnsi" w:hAnsiTheme="majorHAnsi" w:cstheme="majorHAnsi"/>
          <w:highlight w:val="green"/>
          <w:u w:val="single"/>
        </w:rPr>
        <w:t xml:space="preserve"> of</w:t>
      </w:r>
      <w:r w:rsidRPr="00055D07">
        <w:rPr>
          <w:rFonts w:asciiTheme="majorHAnsi" w:hAnsiTheme="majorHAnsi" w:cstheme="majorHAnsi"/>
          <w:u w:val="single"/>
        </w:rPr>
        <w:t xml:space="preserve"> collective </w:t>
      </w:r>
      <w:r w:rsidRPr="00055D07">
        <w:rPr>
          <w:rFonts w:asciiTheme="majorHAnsi" w:hAnsiTheme="majorHAnsi" w:cstheme="majorHAnsi"/>
          <w:highlight w:val="green"/>
          <w:u w:val="single"/>
        </w:rPr>
        <w:t>knowledge</w:t>
      </w:r>
      <w:r w:rsidRPr="00055D07">
        <w:rPr>
          <w:rFonts w:asciiTheme="majorHAnsi" w:hAnsiTheme="majorHAnsi" w:cstheme="majorHAnsi"/>
          <w:sz w:val="16"/>
        </w:rPr>
        <w:t xml:space="preserve"> has </w:t>
      </w:r>
      <w:r w:rsidRPr="00055D07">
        <w:rPr>
          <w:rFonts w:asciiTheme="majorHAnsi" w:hAnsiTheme="majorHAnsi" w:cstheme="majorHAnsi"/>
          <w:b/>
          <w:bCs/>
          <w:u w:val="single"/>
        </w:rPr>
        <w:t>encountered resistance</w:t>
      </w:r>
      <w:r w:rsidRPr="00055D07">
        <w:rPr>
          <w:rFonts w:asciiTheme="majorHAnsi" w:hAnsiTheme="majorHAnsi" w:cstheme="majorHAnsi"/>
          <w:u w:val="single"/>
        </w:rPr>
        <w:t xml:space="preserve"> and opposition</w:t>
      </w:r>
      <w:r w:rsidRPr="00055D07">
        <w:rPr>
          <w:rFonts w:asciiTheme="majorHAnsi" w:hAnsiTheme="majorHAnsi" w:cstheme="majorHAnsi"/>
          <w:sz w:val="16"/>
        </w:rPr>
        <w:t xml:space="preserve"> everywhere, and </w:t>
      </w:r>
      <w:r w:rsidRPr="00055D07">
        <w:rPr>
          <w:rFonts w:asciiTheme="majorHAnsi" w:hAnsiTheme="majorHAnsi" w:cstheme="majorHAnsi"/>
          <w:highlight w:val="green"/>
          <w:u w:val="single"/>
        </w:rPr>
        <w:t xml:space="preserve">cognitive </w:t>
      </w:r>
      <w:r w:rsidRPr="00055D07">
        <w:rPr>
          <w:rFonts w:asciiTheme="majorHAnsi" w:hAnsiTheme="majorHAnsi" w:cstheme="majorHAnsi"/>
          <w:b/>
          <w:bCs/>
          <w:highlight w:val="green"/>
          <w:u w:val="single"/>
        </w:rPr>
        <w:t>laborers</w:t>
      </w:r>
      <w:r w:rsidRPr="00055D07">
        <w:rPr>
          <w:rFonts w:asciiTheme="majorHAnsi" w:hAnsiTheme="majorHAnsi" w:cstheme="majorHAnsi"/>
          <w:sz w:val="16"/>
        </w:rPr>
        <w:t xml:space="preserve"> have started to </w:t>
      </w:r>
      <w:r w:rsidRPr="00055D07">
        <w:rPr>
          <w:rFonts w:asciiTheme="majorHAnsi" w:hAnsiTheme="majorHAnsi" w:cstheme="majorHAnsi"/>
          <w:b/>
          <w:bCs/>
          <w:highlight w:val="green"/>
          <w:u w:val="single"/>
        </w:rPr>
        <w:t>realize</w:t>
      </w:r>
      <w:r w:rsidRPr="00055D07">
        <w:rPr>
          <w:rFonts w:asciiTheme="majorHAnsi" w:hAnsiTheme="majorHAnsi" w:cstheme="majorHAnsi"/>
          <w:sz w:val="16"/>
        </w:rPr>
        <w:t xml:space="preserve"> that </w:t>
      </w:r>
      <w:r w:rsidRPr="00055D07">
        <w:rPr>
          <w:rFonts w:asciiTheme="majorHAnsi" w:hAnsiTheme="majorHAnsi" w:cstheme="majorHAnsi"/>
          <w:u w:val="single"/>
        </w:rPr>
        <w:t xml:space="preserve">their </w:t>
      </w:r>
      <w:r w:rsidRPr="00055D07">
        <w:rPr>
          <w:rFonts w:asciiTheme="majorHAnsi" w:hAnsiTheme="majorHAnsi" w:cstheme="majorHAnsi"/>
          <w:b/>
          <w:bCs/>
          <w:highlight w:val="green"/>
          <w:u w:val="single"/>
        </w:rPr>
        <w:t xml:space="preserve">potential is </w:t>
      </w:r>
      <w:r w:rsidRPr="00055D07">
        <w:rPr>
          <w:rFonts w:asciiTheme="majorHAnsi" w:hAnsiTheme="majorHAnsi" w:cstheme="majorHAnsi"/>
          <w:b/>
          <w:bCs/>
          <w:sz w:val="24"/>
          <w:szCs w:val="24"/>
          <w:highlight w:val="green"/>
          <w:u w:val="single"/>
        </w:rPr>
        <w:t xml:space="preserve">superior </w:t>
      </w:r>
      <w:r w:rsidRPr="00055D07">
        <w:rPr>
          <w:rFonts w:asciiTheme="majorHAnsi" w:hAnsiTheme="majorHAnsi" w:cstheme="majorHAnsi"/>
          <w:b/>
          <w:bCs/>
          <w:highlight w:val="green"/>
          <w:u w:val="single"/>
        </w:rPr>
        <w:t>to</w:t>
      </w:r>
      <w:r w:rsidRPr="00055D07">
        <w:rPr>
          <w:rFonts w:asciiTheme="majorHAnsi" w:hAnsiTheme="majorHAnsi" w:cstheme="majorHAnsi"/>
          <w:b/>
          <w:bCs/>
          <w:u w:val="single"/>
        </w:rPr>
        <w:t xml:space="preserve"> the</w:t>
      </w:r>
      <w:r w:rsidRPr="00055D07">
        <w:rPr>
          <w:rFonts w:asciiTheme="majorHAnsi" w:hAnsiTheme="majorHAnsi" w:cstheme="majorHAnsi"/>
          <w:u w:val="single"/>
        </w:rPr>
        <w:t xml:space="preserve"> power of </w:t>
      </w:r>
      <w:r w:rsidRPr="00055D07">
        <w:rPr>
          <w:rFonts w:asciiTheme="majorHAnsi" w:hAnsiTheme="majorHAnsi" w:cstheme="majorHAnsi"/>
          <w:highlight w:val="green"/>
          <w:u w:val="single"/>
        </w:rPr>
        <w:t xml:space="preserve">the </w:t>
      </w:r>
      <w:r w:rsidRPr="00055D07">
        <w:rPr>
          <w:rFonts w:asciiTheme="majorHAnsi" w:hAnsiTheme="majorHAnsi" w:cstheme="majorHAnsi"/>
          <w:b/>
          <w:bCs/>
          <w:highlight w:val="green"/>
          <w:u w:val="single"/>
        </w:rPr>
        <w:t>merchant</w:t>
      </w:r>
      <w:r w:rsidRPr="00055D07">
        <w:rPr>
          <w:rFonts w:asciiTheme="majorHAnsi" w:hAnsiTheme="majorHAnsi" w:cstheme="majorHAnsi"/>
          <w:sz w:val="16"/>
        </w:rPr>
        <w:t xml:space="preserve">. Since </w:t>
      </w:r>
      <w:r w:rsidRPr="00055D07">
        <w:rPr>
          <w:rFonts w:asciiTheme="majorHAnsi" w:hAnsiTheme="majorHAnsi" w:cstheme="majorHAnsi"/>
          <w:b/>
          <w:bCs/>
          <w:u w:val="single"/>
        </w:rPr>
        <w:t xml:space="preserve">intellectual </w:t>
      </w:r>
      <w:r w:rsidRPr="00055D07">
        <w:rPr>
          <w:rFonts w:asciiTheme="majorHAnsi" w:hAnsiTheme="majorHAnsi" w:cstheme="majorHAnsi"/>
          <w:b/>
          <w:bCs/>
          <w:highlight w:val="green"/>
          <w:u w:val="single"/>
        </w:rPr>
        <w:t>labor is</w:t>
      </w:r>
      <w:r w:rsidRPr="00055D07">
        <w:rPr>
          <w:rFonts w:asciiTheme="majorHAnsi" w:hAnsiTheme="majorHAnsi" w:cstheme="majorHAnsi"/>
          <w:u w:val="single"/>
        </w:rPr>
        <w:t xml:space="preserve"> at the center of the </w:t>
      </w:r>
      <w:r w:rsidRPr="00055D07">
        <w:rPr>
          <w:rFonts w:asciiTheme="majorHAnsi" w:hAnsiTheme="majorHAnsi" w:cstheme="majorHAnsi"/>
          <w:b/>
          <w:bCs/>
          <w:highlight w:val="green"/>
          <w:u w:val="single"/>
        </w:rPr>
        <w:t>productive</w:t>
      </w:r>
      <w:r w:rsidRPr="00055D07">
        <w:rPr>
          <w:rFonts w:asciiTheme="majorHAnsi" w:hAnsiTheme="majorHAnsi" w:cstheme="majorHAnsi"/>
          <w:u w:val="single"/>
        </w:rPr>
        <w:t xml:space="preserve"> scene, </w:t>
      </w:r>
      <w:r w:rsidRPr="00055D07">
        <w:rPr>
          <w:rFonts w:asciiTheme="majorHAnsi" w:hAnsiTheme="majorHAnsi" w:cstheme="majorHAnsi"/>
          <w:b/>
          <w:bCs/>
          <w:highlight w:val="green"/>
          <w:u w:val="single"/>
        </w:rPr>
        <w:t>the merchant no longer possesses</w:t>
      </w:r>
      <w:r w:rsidRPr="00055D07">
        <w:rPr>
          <w:rFonts w:asciiTheme="majorHAnsi" w:hAnsiTheme="majorHAnsi" w:cstheme="majorHAnsi"/>
          <w:u w:val="single"/>
        </w:rPr>
        <w:t xml:space="preserve"> the juridical or material </w:t>
      </w:r>
      <w:r w:rsidRPr="00055D07">
        <w:rPr>
          <w:rFonts w:asciiTheme="majorHAnsi" w:hAnsiTheme="majorHAnsi" w:cstheme="majorHAnsi"/>
          <w:b/>
          <w:bCs/>
          <w:u w:val="single"/>
        </w:rPr>
        <w:t>instruments to impose</w:t>
      </w:r>
      <w:r w:rsidRPr="00055D07">
        <w:rPr>
          <w:rFonts w:asciiTheme="majorHAnsi" w:hAnsiTheme="majorHAnsi" w:cstheme="majorHAnsi"/>
          <w:u w:val="single"/>
        </w:rPr>
        <w:t xml:space="preserve"> the principle of </w:t>
      </w:r>
      <w:r w:rsidRPr="00055D07">
        <w:rPr>
          <w:rFonts w:asciiTheme="majorHAnsi" w:hAnsiTheme="majorHAnsi" w:cstheme="majorHAnsi"/>
          <w:b/>
          <w:bCs/>
          <w:sz w:val="28"/>
          <w:szCs w:val="28"/>
          <w:highlight w:val="green"/>
          <w:u w:val="single"/>
        </w:rPr>
        <w:t xml:space="preserve">private </w:t>
      </w:r>
      <w:r w:rsidRPr="00055D07">
        <w:rPr>
          <w:rFonts w:asciiTheme="majorHAnsi" w:hAnsiTheme="majorHAnsi" w:cstheme="majorHAnsi"/>
          <w:b/>
          <w:bCs/>
          <w:highlight w:val="green"/>
          <w:u w:val="single"/>
        </w:rPr>
        <w:t>property</w:t>
      </w:r>
      <w:r w:rsidRPr="00055D07">
        <w:rPr>
          <w:rFonts w:asciiTheme="majorHAnsi" w:hAnsiTheme="majorHAnsi" w:cstheme="majorHAnsi"/>
          <w:sz w:val="16"/>
        </w:rPr>
        <w:t xml:space="preserve">. Given that the most </w:t>
      </w:r>
      <w:r w:rsidRPr="00055D07">
        <w:rPr>
          <w:rFonts w:asciiTheme="majorHAnsi" w:hAnsiTheme="majorHAnsi" w:cstheme="majorHAnsi"/>
          <w:u w:val="single"/>
        </w:rPr>
        <w:t xml:space="preserve">precious </w:t>
      </w:r>
      <w:r w:rsidRPr="00055D07">
        <w:rPr>
          <w:rFonts w:asciiTheme="majorHAnsi" w:hAnsiTheme="majorHAnsi" w:cstheme="majorHAnsi"/>
          <w:b/>
          <w:bCs/>
          <w:highlight w:val="green"/>
          <w:u w:val="single"/>
        </w:rPr>
        <w:t>goods</w:t>
      </w:r>
      <w:r w:rsidRPr="00055D07">
        <w:rPr>
          <w:rFonts w:asciiTheme="majorHAnsi" w:hAnsiTheme="majorHAnsi" w:cstheme="majorHAnsi"/>
          <w:b/>
          <w:bCs/>
          <w:u w:val="single"/>
        </w:rPr>
        <w:t xml:space="preserve"> in </w:t>
      </w:r>
      <w:r w:rsidRPr="00055D07">
        <w:rPr>
          <w:rFonts w:asciiTheme="majorHAnsi" w:hAnsiTheme="majorHAnsi" w:cstheme="majorHAnsi"/>
          <w:u w:val="single"/>
        </w:rPr>
        <w:t xml:space="preserve">social </w:t>
      </w:r>
      <w:r w:rsidRPr="00055D07">
        <w:rPr>
          <w:rFonts w:asciiTheme="majorHAnsi" w:hAnsiTheme="majorHAnsi" w:cstheme="majorHAnsi"/>
          <w:b/>
          <w:bCs/>
          <w:u w:val="single"/>
        </w:rPr>
        <w:t xml:space="preserve">production </w:t>
      </w:r>
      <w:r w:rsidRPr="00055D07">
        <w:rPr>
          <w:rFonts w:asciiTheme="majorHAnsi" w:hAnsiTheme="majorHAnsi" w:cstheme="majorHAnsi"/>
          <w:b/>
          <w:bCs/>
          <w:highlight w:val="green"/>
          <w:u w:val="single"/>
        </w:rPr>
        <w:t>have</w:t>
      </w:r>
      <w:r w:rsidRPr="00055D07">
        <w:rPr>
          <w:rFonts w:asciiTheme="majorHAnsi" w:hAnsiTheme="majorHAnsi" w:cstheme="majorHAnsi"/>
          <w:sz w:val="16"/>
        </w:rPr>
        <w:t xml:space="preserve"> an </w:t>
      </w:r>
      <w:r w:rsidRPr="00055D07">
        <w:rPr>
          <w:rFonts w:asciiTheme="majorHAnsi" w:hAnsiTheme="majorHAnsi" w:cstheme="majorHAnsi"/>
          <w:u w:val="single"/>
        </w:rPr>
        <w:t xml:space="preserve">immaterial and </w:t>
      </w:r>
      <w:r w:rsidRPr="00055D07">
        <w:rPr>
          <w:rFonts w:asciiTheme="majorHAnsi" w:hAnsiTheme="majorHAnsi" w:cstheme="majorHAnsi"/>
          <w:b/>
          <w:bCs/>
          <w:highlight w:val="green"/>
          <w:u w:val="single"/>
        </w:rPr>
        <w:t>reproducible character</w:t>
      </w:r>
      <w:r w:rsidRPr="00055D07">
        <w:rPr>
          <w:rFonts w:asciiTheme="majorHAnsi" w:hAnsiTheme="majorHAnsi" w:cstheme="majorHAnsi"/>
          <w:u w:val="single"/>
        </w:rPr>
        <w:t>, we</w:t>
      </w:r>
      <w:r w:rsidRPr="00055D07">
        <w:rPr>
          <w:rFonts w:asciiTheme="majorHAnsi" w:hAnsiTheme="majorHAnsi" w:cstheme="majorHAnsi"/>
          <w:sz w:val="16"/>
        </w:rPr>
        <w:t xml:space="preserve"> have </w:t>
      </w:r>
      <w:r w:rsidRPr="00055D07">
        <w:rPr>
          <w:rFonts w:asciiTheme="majorHAnsi" w:hAnsiTheme="majorHAnsi" w:cstheme="majorHAnsi"/>
          <w:u w:val="single"/>
        </w:rPr>
        <w:t>discovered</w:t>
      </w:r>
      <w:r w:rsidRPr="00055D07">
        <w:rPr>
          <w:rFonts w:asciiTheme="majorHAnsi" w:hAnsiTheme="majorHAnsi" w:cstheme="majorHAnsi"/>
          <w:sz w:val="16"/>
        </w:rPr>
        <w:t xml:space="preserve"> that the </w:t>
      </w:r>
      <w:r w:rsidRPr="00055D07">
        <w:rPr>
          <w:rFonts w:asciiTheme="majorHAnsi" w:hAnsiTheme="majorHAnsi" w:cstheme="majorHAnsi"/>
          <w:b/>
          <w:bCs/>
          <w:sz w:val="24"/>
          <w:szCs w:val="24"/>
          <w:highlight w:val="green"/>
          <w:u w:val="single"/>
        </w:rPr>
        <w:t xml:space="preserve">private </w:t>
      </w:r>
      <w:r w:rsidRPr="00055D07">
        <w:rPr>
          <w:rFonts w:asciiTheme="majorHAnsi" w:hAnsiTheme="majorHAnsi" w:cstheme="majorHAnsi"/>
          <w:b/>
          <w:bCs/>
          <w:sz w:val="28"/>
          <w:szCs w:val="28"/>
          <w:highlight w:val="green"/>
          <w:u w:val="single"/>
        </w:rPr>
        <w:t xml:space="preserve">appropriation </w:t>
      </w:r>
      <w:r w:rsidRPr="00055D07">
        <w:rPr>
          <w:rFonts w:asciiTheme="majorHAnsi" w:hAnsiTheme="majorHAnsi" w:cstheme="majorHAnsi"/>
          <w:b/>
          <w:bCs/>
          <w:sz w:val="24"/>
          <w:szCs w:val="24"/>
          <w:highlight w:val="green"/>
          <w:u w:val="single"/>
        </w:rPr>
        <w:t>of goods makes no sense</w:t>
      </w:r>
      <w:r w:rsidRPr="00055D07">
        <w:rPr>
          <w:rFonts w:asciiTheme="majorHAnsi" w:hAnsiTheme="majorHAnsi" w:cstheme="majorHAnsi"/>
          <w:sz w:val="16"/>
        </w:rPr>
        <w:t xml:space="preserve">, while the reasons </w:t>
      </w:r>
      <w:r w:rsidRPr="00055D07">
        <w:rPr>
          <w:rFonts w:asciiTheme="majorHAnsi" w:hAnsiTheme="majorHAnsi" w:cstheme="majorHAnsi"/>
          <w:u w:val="single"/>
        </w:rPr>
        <w:t xml:space="preserve">sustaining the </w:t>
      </w:r>
      <w:r w:rsidRPr="00055D07">
        <w:rPr>
          <w:rFonts w:asciiTheme="majorHAnsi" w:hAnsiTheme="majorHAnsi" w:cstheme="majorHAnsi"/>
          <w:b/>
          <w:bCs/>
          <w:highlight w:val="green"/>
          <w:u w:val="single"/>
        </w:rPr>
        <w:t>privatization of</w:t>
      </w:r>
      <w:r w:rsidRPr="00055D07">
        <w:rPr>
          <w:rFonts w:asciiTheme="majorHAnsi" w:hAnsiTheme="majorHAnsi" w:cstheme="majorHAnsi"/>
          <w:b/>
          <w:bCs/>
          <w:u w:val="single"/>
        </w:rPr>
        <w:t xml:space="preserve"> material </w:t>
      </w:r>
      <w:r w:rsidRPr="00055D07">
        <w:rPr>
          <w:rFonts w:asciiTheme="majorHAnsi" w:hAnsiTheme="majorHAnsi" w:cstheme="majorHAnsi"/>
          <w:b/>
          <w:bCs/>
          <w:highlight w:val="green"/>
          <w:u w:val="single"/>
        </w:rPr>
        <w:t>goods</w:t>
      </w:r>
      <w:r w:rsidRPr="00055D07">
        <w:rPr>
          <w:rFonts w:asciiTheme="majorHAnsi" w:hAnsiTheme="majorHAnsi" w:cstheme="majorHAnsi"/>
          <w:u w:val="single"/>
        </w:rPr>
        <w:t xml:space="preserve"> in industrial society have weakened. </w:t>
      </w:r>
      <w:r w:rsidRPr="00055D07">
        <w:rPr>
          <w:rFonts w:asciiTheme="majorHAnsi" w:hAnsiTheme="majorHAnsi" w:cstheme="majorHAnsi"/>
          <w:highlight w:val="green"/>
          <w:u w:val="single"/>
        </w:rPr>
        <w:t>In</w:t>
      </w:r>
      <w:r w:rsidRPr="00055D07">
        <w:rPr>
          <w:rFonts w:asciiTheme="majorHAnsi" w:hAnsiTheme="majorHAnsi" w:cstheme="majorHAnsi"/>
          <w:sz w:val="16"/>
        </w:rPr>
        <w:t xml:space="preserve"> the sphere of </w:t>
      </w:r>
      <w:r w:rsidRPr="00055D07">
        <w:rPr>
          <w:rFonts w:asciiTheme="majorHAnsi" w:hAnsiTheme="majorHAnsi" w:cstheme="majorHAnsi"/>
          <w:b/>
          <w:bCs/>
          <w:highlight w:val="green"/>
          <w:u w:val="single"/>
        </w:rPr>
        <w:t>semiotic</w:t>
      </w:r>
      <w:r w:rsidRPr="00055D07">
        <w:rPr>
          <w:rFonts w:asciiTheme="majorHAnsi" w:hAnsiTheme="majorHAnsi" w:cstheme="majorHAnsi"/>
          <w:b/>
          <w:bCs/>
          <w:u w:val="single"/>
        </w:rPr>
        <w:t>-capital</w:t>
      </w:r>
      <w:r w:rsidRPr="00055D07">
        <w:rPr>
          <w:rFonts w:asciiTheme="majorHAnsi" w:hAnsiTheme="majorHAnsi" w:cstheme="majorHAnsi"/>
          <w:u w:val="single"/>
        </w:rPr>
        <w:t xml:space="preserve"> and </w:t>
      </w:r>
      <w:r w:rsidRPr="00055D07">
        <w:rPr>
          <w:rFonts w:asciiTheme="majorHAnsi" w:hAnsiTheme="majorHAnsi" w:cstheme="majorHAnsi"/>
          <w:b/>
          <w:bCs/>
          <w:u w:val="single"/>
        </w:rPr>
        <w:t xml:space="preserve">cognitive </w:t>
      </w:r>
      <w:r w:rsidRPr="00055D07">
        <w:rPr>
          <w:rFonts w:asciiTheme="majorHAnsi" w:hAnsiTheme="majorHAnsi" w:cstheme="majorHAnsi"/>
          <w:b/>
          <w:bCs/>
          <w:highlight w:val="green"/>
          <w:u w:val="single"/>
        </w:rPr>
        <w:t>labor</w:t>
      </w:r>
      <w:r w:rsidRPr="00055D07">
        <w:rPr>
          <w:rFonts w:asciiTheme="majorHAnsi" w:hAnsiTheme="majorHAnsi" w:cstheme="majorHAnsi"/>
          <w:highlight w:val="green"/>
          <w:u w:val="single"/>
        </w:rPr>
        <w:t xml:space="preserve">, when a product is consumed, </w:t>
      </w:r>
      <w:r w:rsidRPr="00055D07">
        <w:rPr>
          <w:rFonts w:asciiTheme="majorHAnsi" w:hAnsiTheme="majorHAnsi" w:cstheme="majorHAnsi"/>
          <w:b/>
          <w:bCs/>
          <w:highlight w:val="green"/>
          <w:u w:val="single"/>
        </w:rPr>
        <w:t>instead of disappearing</w:t>
      </w:r>
      <w:r w:rsidRPr="00055D07">
        <w:rPr>
          <w:rFonts w:asciiTheme="majorHAnsi" w:hAnsiTheme="majorHAnsi" w:cstheme="majorHAnsi"/>
          <w:u w:val="single"/>
        </w:rPr>
        <w:t xml:space="preserve"> it remains available, while </w:t>
      </w:r>
      <w:r w:rsidRPr="00055D07">
        <w:rPr>
          <w:rFonts w:asciiTheme="majorHAnsi" w:hAnsiTheme="majorHAnsi" w:cstheme="majorHAnsi"/>
          <w:b/>
          <w:bCs/>
          <w:highlight w:val="green"/>
          <w:u w:val="single"/>
        </w:rPr>
        <w:t>its value increases</w:t>
      </w:r>
      <w:r w:rsidRPr="00055D07">
        <w:rPr>
          <w:rFonts w:asciiTheme="majorHAnsi" w:hAnsiTheme="majorHAnsi" w:cstheme="majorHAnsi"/>
          <w:u w:val="single"/>
        </w:rPr>
        <w:t xml:space="preserve"> the more its use is shared. </w:t>
      </w:r>
      <w:r w:rsidRPr="00055D07">
        <w:rPr>
          <w:rFonts w:asciiTheme="majorHAnsi" w:hAnsiTheme="majorHAnsi" w:cstheme="majorHAnsi"/>
          <w:b/>
          <w:bCs/>
          <w:highlight w:val="green"/>
          <w:u w:val="single"/>
        </w:rPr>
        <w:t>This is</w:t>
      </w:r>
      <w:r w:rsidRPr="00055D07">
        <w:rPr>
          <w:rFonts w:asciiTheme="majorHAnsi" w:hAnsiTheme="majorHAnsi" w:cstheme="majorHAnsi"/>
          <w:sz w:val="16"/>
        </w:rPr>
        <w:t xml:space="preserve"> how the </w:t>
      </w:r>
      <w:r w:rsidRPr="00055D07">
        <w:rPr>
          <w:rFonts w:asciiTheme="majorHAnsi" w:hAnsiTheme="majorHAnsi" w:cstheme="majorHAnsi"/>
          <w:b/>
          <w:bCs/>
          <w:highlight w:val="green"/>
          <w:u w:val="single"/>
        </w:rPr>
        <w:t>network economy</w:t>
      </w:r>
      <w:r w:rsidRPr="00055D07">
        <w:rPr>
          <w:rFonts w:asciiTheme="majorHAnsi" w:hAnsiTheme="majorHAnsi" w:cstheme="majorHAnsi"/>
          <w:sz w:val="16"/>
        </w:rPr>
        <w:t xml:space="preserve"> works, </w:t>
      </w:r>
      <w:r w:rsidRPr="00055D07">
        <w:rPr>
          <w:rFonts w:asciiTheme="majorHAnsi" w:hAnsiTheme="majorHAnsi" w:cstheme="majorHAnsi"/>
          <w:u w:val="single"/>
        </w:rPr>
        <w:t xml:space="preserve">and </w:t>
      </w:r>
      <w:r w:rsidRPr="00055D07">
        <w:rPr>
          <w:rFonts w:asciiTheme="majorHAnsi" w:hAnsiTheme="majorHAnsi" w:cstheme="majorHAnsi"/>
          <w:highlight w:val="green"/>
          <w:u w:val="single"/>
        </w:rPr>
        <w:t xml:space="preserve">this </w:t>
      </w:r>
      <w:r w:rsidRPr="00055D07">
        <w:rPr>
          <w:rFonts w:asciiTheme="majorHAnsi" w:hAnsiTheme="majorHAnsi" w:cstheme="majorHAnsi"/>
          <w:b/>
          <w:bCs/>
          <w:highlight w:val="green"/>
          <w:u w:val="single"/>
        </w:rPr>
        <w:t>contradicts</w:t>
      </w:r>
      <w:r w:rsidRPr="00055D07">
        <w:rPr>
          <w:rFonts w:asciiTheme="majorHAnsi" w:hAnsiTheme="majorHAnsi" w:cstheme="majorHAnsi"/>
          <w:sz w:val="16"/>
        </w:rPr>
        <w:t xml:space="preserve"> the very principle of </w:t>
      </w:r>
      <w:r w:rsidRPr="00055D07">
        <w:rPr>
          <w:rFonts w:asciiTheme="majorHAnsi" w:hAnsiTheme="majorHAnsi" w:cstheme="majorHAnsi"/>
          <w:b/>
          <w:bCs/>
          <w:highlight w:val="green"/>
          <w:u w:val="single"/>
        </w:rPr>
        <w:t>private property</w:t>
      </w:r>
      <w:r w:rsidRPr="00055D07">
        <w:rPr>
          <w:rFonts w:asciiTheme="majorHAnsi" w:hAnsiTheme="majorHAnsi" w:cstheme="majorHAnsi"/>
          <w:sz w:val="16"/>
        </w:rPr>
        <w:t xml:space="preserve"> on which capitalism was founded until now.</w:t>
      </w:r>
    </w:p>
    <w:p w14:paraId="4C6B130C" w14:textId="72AC8410" w:rsidR="0028255B" w:rsidRPr="00055D07" w:rsidRDefault="0028255B" w:rsidP="0028255B">
      <w:pPr>
        <w:pStyle w:val="Heading4"/>
        <w:rPr>
          <w:rFonts w:asciiTheme="majorHAnsi" w:hAnsiTheme="majorHAnsi" w:cstheme="majorHAnsi"/>
        </w:rPr>
      </w:pPr>
      <w:r w:rsidRPr="00055D07">
        <w:rPr>
          <w:rFonts w:asciiTheme="majorHAnsi" w:hAnsiTheme="majorHAnsi" w:cstheme="majorHAnsi"/>
        </w:rPr>
        <w:lastRenderedPageBreak/>
        <w:t xml:space="preserve">Hegemonic models of politics rely on conceptions of semiotic accumulation where images of success and war fuel the fire of military spending and economic control. </w:t>
      </w:r>
    </w:p>
    <w:p w14:paraId="42C688A1" w14:textId="77777777" w:rsidR="0028255B" w:rsidRPr="00055D07" w:rsidRDefault="0028255B" w:rsidP="0028255B">
      <w:pPr>
        <w:rPr>
          <w:rFonts w:asciiTheme="majorHAnsi" w:hAnsiTheme="majorHAnsi" w:cstheme="majorHAnsi"/>
        </w:rPr>
      </w:pPr>
      <w:proofErr w:type="spellStart"/>
      <w:r w:rsidRPr="00055D07">
        <w:rPr>
          <w:rStyle w:val="Heading4Char"/>
          <w:rFonts w:asciiTheme="majorHAnsi" w:hAnsiTheme="majorHAnsi" w:cstheme="majorHAnsi"/>
        </w:rPr>
        <w:t>Bifo</w:t>
      </w:r>
      <w:proofErr w:type="spellEnd"/>
      <w:r w:rsidRPr="00055D07">
        <w:rPr>
          <w:rStyle w:val="Heading4Char"/>
          <w:rFonts w:asciiTheme="majorHAnsi" w:hAnsiTheme="majorHAnsi" w:cstheme="majorHAnsi"/>
        </w:rPr>
        <w:t xml:space="preserve"> 12</w:t>
      </w:r>
      <w:r w:rsidRPr="00055D07">
        <w:rPr>
          <w:rFonts w:asciiTheme="majorHAnsi" w:hAnsiTheme="majorHAnsi" w:cstheme="majorHAnsi"/>
        </w:rPr>
        <w:t xml:space="preserve"> [Franco Berardi, Italian communist theorist and activist in the autonomist tradition, whose work mainly focuses on the role of the media and information technology within post-industrial capitalism, “After the Future”, Published: 2012, DOA: 7/5/19 // JB]</w:t>
      </w:r>
    </w:p>
    <w:p w14:paraId="55745716" w14:textId="77777777" w:rsidR="0028255B" w:rsidRPr="00055D07" w:rsidRDefault="0028255B" w:rsidP="0028255B">
      <w:pPr>
        <w:pStyle w:val="BodyText"/>
        <w:rPr>
          <w:rFonts w:asciiTheme="majorHAnsi" w:hAnsiTheme="majorHAnsi" w:cstheme="majorHAnsi"/>
          <w:b/>
          <w:bCs/>
          <w:highlight w:val="green"/>
          <w:u w:val="single"/>
        </w:rPr>
      </w:pPr>
      <w:r w:rsidRPr="00055D07">
        <w:rPr>
          <w:rFonts w:asciiTheme="majorHAnsi" w:hAnsiTheme="majorHAnsi" w:cstheme="majorHAnsi"/>
          <w:sz w:val="16"/>
        </w:rPr>
        <w:t>As soon as the economic breakdown began, as if by miracle, three planes flew through the skies of Washington and New York. After the events of September 11, 2001 (S11), miraculously, the capitalism on the verge of bankruptcy could 59 invest the energies of the whole society (that displayed signs of exhaustion) in the direction of war</w:t>
      </w:r>
      <w:r w:rsidRPr="00055D07">
        <w:rPr>
          <w:rFonts w:asciiTheme="majorHAnsi" w:hAnsiTheme="majorHAnsi" w:cstheme="majorHAnsi"/>
          <w:u w:val="single"/>
        </w:rPr>
        <w:t xml:space="preserve">. </w:t>
      </w:r>
      <w:r w:rsidRPr="00055D07">
        <w:rPr>
          <w:rFonts w:asciiTheme="majorHAnsi" w:hAnsiTheme="majorHAnsi" w:cstheme="majorHAnsi"/>
          <w:b/>
          <w:bCs/>
          <w:u w:val="single"/>
        </w:rPr>
        <w:t>The general</w:t>
      </w:r>
      <w:r w:rsidRPr="00055D07">
        <w:rPr>
          <w:rFonts w:asciiTheme="majorHAnsi" w:hAnsiTheme="majorHAnsi" w:cstheme="majorHAnsi"/>
          <w:u w:val="single"/>
        </w:rPr>
        <w:t xml:space="preserve"> </w:t>
      </w:r>
      <w:r w:rsidRPr="00055D07">
        <w:rPr>
          <w:rFonts w:asciiTheme="majorHAnsi" w:hAnsiTheme="majorHAnsi" w:cstheme="majorHAnsi"/>
          <w:b/>
          <w:bCs/>
          <w:highlight w:val="green"/>
          <w:u w:val="single"/>
        </w:rPr>
        <w:t>mobilization of</w:t>
      </w:r>
      <w:r w:rsidRPr="00055D07">
        <w:rPr>
          <w:rFonts w:asciiTheme="majorHAnsi" w:hAnsiTheme="majorHAnsi" w:cstheme="majorHAnsi"/>
          <w:b/>
          <w:bCs/>
          <w:u w:val="single"/>
        </w:rPr>
        <w:t xml:space="preserve"> these energies began with a call to a Holy </w:t>
      </w:r>
      <w:r w:rsidRPr="00055D07">
        <w:rPr>
          <w:rFonts w:asciiTheme="majorHAnsi" w:hAnsiTheme="majorHAnsi" w:cstheme="majorHAnsi"/>
          <w:b/>
          <w:bCs/>
          <w:highlight w:val="green"/>
          <w:u w:val="single"/>
        </w:rPr>
        <w:t>War</w:t>
      </w:r>
      <w:r w:rsidRPr="00055D07">
        <w:rPr>
          <w:rFonts w:asciiTheme="majorHAnsi" w:hAnsiTheme="majorHAnsi" w:cstheme="majorHAnsi"/>
          <w:u w:val="single"/>
        </w:rPr>
        <w:t xml:space="preserve"> </w:t>
      </w:r>
      <w:r w:rsidRPr="00055D07">
        <w:rPr>
          <w:rFonts w:asciiTheme="majorHAnsi" w:hAnsiTheme="majorHAnsi" w:cstheme="majorHAnsi"/>
          <w:b/>
          <w:bCs/>
          <w:u w:val="single"/>
        </w:rPr>
        <w:t>of the West</w:t>
      </w:r>
      <w:r w:rsidRPr="00055D07">
        <w:rPr>
          <w:rFonts w:asciiTheme="majorHAnsi" w:hAnsiTheme="majorHAnsi" w:cstheme="majorHAnsi"/>
          <w:u w:val="single"/>
        </w:rPr>
        <w:t xml:space="preserve"> </w:t>
      </w:r>
      <w:r w:rsidRPr="00055D07">
        <w:rPr>
          <w:rFonts w:asciiTheme="majorHAnsi" w:hAnsiTheme="majorHAnsi" w:cstheme="majorHAnsi"/>
          <w:b/>
          <w:bCs/>
          <w:highlight w:val="green"/>
          <w:u w:val="single"/>
        </w:rPr>
        <w:t>against the</w:t>
      </w:r>
      <w:r w:rsidRPr="00055D07">
        <w:rPr>
          <w:rFonts w:asciiTheme="majorHAnsi" w:hAnsiTheme="majorHAnsi" w:cstheme="majorHAnsi"/>
          <w:u w:val="single"/>
        </w:rPr>
        <w:t xml:space="preserve"> </w:t>
      </w:r>
      <w:r w:rsidRPr="00055D07">
        <w:rPr>
          <w:rFonts w:asciiTheme="majorHAnsi" w:hAnsiTheme="majorHAnsi" w:cstheme="majorHAnsi"/>
          <w:b/>
          <w:bCs/>
          <w:u w:val="single"/>
        </w:rPr>
        <w:t>evils of the</w:t>
      </w:r>
      <w:r w:rsidRPr="00055D07">
        <w:rPr>
          <w:rFonts w:asciiTheme="majorHAnsi" w:hAnsiTheme="majorHAnsi" w:cstheme="majorHAnsi"/>
          <w:u w:val="single"/>
        </w:rPr>
        <w:t xml:space="preserve"> </w:t>
      </w:r>
      <w:r w:rsidRPr="00055D07">
        <w:rPr>
          <w:rFonts w:asciiTheme="majorHAnsi" w:hAnsiTheme="majorHAnsi" w:cstheme="majorHAnsi"/>
          <w:b/>
          <w:bCs/>
          <w:highlight w:val="green"/>
          <w:u w:val="single"/>
        </w:rPr>
        <w:t>world</w:t>
      </w:r>
      <w:r w:rsidRPr="00055D07">
        <w:rPr>
          <w:rFonts w:asciiTheme="majorHAnsi" w:hAnsiTheme="majorHAnsi" w:cstheme="majorHAnsi"/>
          <w:u w:val="single"/>
        </w:rPr>
        <w:t xml:space="preserve">. Here begins the great Manichean campaign of </w:t>
      </w:r>
      <w:r w:rsidRPr="00055D07">
        <w:rPr>
          <w:rFonts w:asciiTheme="majorHAnsi" w:hAnsiTheme="majorHAnsi" w:cstheme="majorHAnsi"/>
          <w:b/>
          <w:bCs/>
          <w:u w:val="single"/>
        </w:rPr>
        <w:t>Good versus Evil</w:t>
      </w:r>
      <w:r w:rsidRPr="00055D07">
        <w:rPr>
          <w:rFonts w:asciiTheme="majorHAnsi" w:hAnsiTheme="majorHAnsi" w:cstheme="majorHAnsi"/>
          <w:u w:val="single"/>
        </w:rPr>
        <w:t xml:space="preserve">. The </w:t>
      </w:r>
      <w:r w:rsidRPr="00055D07">
        <w:rPr>
          <w:rFonts w:asciiTheme="majorHAnsi" w:hAnsiTheme="majorHAnsi" w:cstheme="majorHAnsi"/>
          <w:b/>
          <w:bCs/>
          <w:u w:val="single"/>
        </w:rPr>
        <w:t>Good is represented by a group of oil magnates</w:t>
      </w:r>
      <w:r w:rsidRPr="00055D07">
        <w:rPr>
          <w:rFonts w:asciiTheme="majorHAnsi" w:hAnsiTheme="majorHAnsi" w:cstheme="majorHAnsi"/>
          <w:u w:val="single"/>
        </w:rPr>
        <w:t xml:space="preserve"> who have notoriously </w:t>
      </w:r>
      <w:r w:rsidRPr="00055D07">
        <w:rPr>
          <w:rFonts w:asciiTheme="majorHAnsi" w:hAnsiTheme="majorHAnsi" w:cstheme="majorHAnsi"/>
          <w:b/>
          <w:bCs/>
          <w:u w:val="single"/>
        </w:rPr>
        <w:t>robbed public funds that led to the collapse of giant companies</w:t>
      </w:r>
      <w:r w:rsidRPr="00055D07">
        <w:rPr>
          <w:rFonts w:asciiTheme="majorHAnsi" w:hAnsiTheme="majorHAnsi" w:cstheme="majorHAnsi"/>
          <w:u w:val="single"/>
        </w:rPr>
        <w:t xml:space="preserve">. Since the </w:t>
      </w:r>
      <w:r w:rsidRPr="00055D07">
        <w:rPr>
          <w:rFonts w:asciiTheme="majorHAnsi" w:hAnsiTheme="majorHAnsi" w:cstheme="majorHAnsi"/>
          <w:b/>
          <w:bCs/>
          <w:highlight w:val="green"/>
          <w:u w:val="single"/>
        </w:rPr>
        <w:t>war on</w:t>
      </w:r>
      <w:r w:rsidRPr="00055D07">
        <w:rPr>
          <w:rFonts w:asciiTheme="majorHAnsi" w:hAnsiTheme="majorHAnsi" w:cstheme="majorHAnsi"/>
          <w:u w:val="single"/>
        </w:rPr>
        <w:t xml:space="preserve"> the </w:t>
      </w:r>
      <w:r w:rsidRPr="00055D07">
        <w:rPr>
          <w:rFonts w:asciiTheme="majorHAnsi" w:hAnsiTheme="majorHAnsi" w:cstheme="majorHAnsi"/>
          <w:b/>
          <w:bCs/>
          <w:highlight w:val="green"/>
          <w:u w:val="single"/>
        </w:rPr>
        <w:t>Afghan</w:t>
      </w:r>
      <w:r w:rsidRPr="00055D07">
        <w:rPr>
          <w:rFonts w:asciiTheme="majorHAnsi" w:hAnsiTheme="majorHAnsi" w:cstheme="majorHAnsi"/>
          <w:u w:val="single"/>
        </w:rPr>
        <w:t xml:space="preserve"> </w:t>
      </w:r>
      <w:r w:rsidRPr="00055D07">
        <w:rPr>
          <w:rFonts w:asciiTheme="majorHAnsi" w:hAnsiTheme="majorHAnsi" w:cstheme="majorHAnsi"/>
          <w:b/>
          <w:bCs/>
          <w:u w:val="single"/>
        </w:rPr>
        <w:t>population</w:t>
      </w:r>
      <w:r w:rsidRPr="00055D07">
        <w:rPr>
          <w:rFonts w:asciiTheme="majorHAnsi" w:hAnsiTheme="majorHAnsi" w:cstheme="majorHAnsi"/>
          <w:u w:val="single"/>
        </w:rPr>
        <w:t xml:space="preserve"> </w:t>
      </w:r>
      <w:r w:rsidRPr="00055D07">
        <w:rPr>
          <w:rFonts w:asciiTheme="majorHAnsi" w:hAnsiTheme="majorHAnsi" w:cstheme="majorHAnsi"/>
          <w:b/>
          <w:bCs/>
          <w:highlight w:val="green"/>
          <w:u w:val="single"/>
        </w:rPr>
        <w:t>failed to produce</w:t>
      </w:r>
      <w:r w:rsidRPr="00055D07">
        <w:rPr>
          <w:rFonts w:asciiTheme="majorHAnsi" w:hAnsiTheme="majorHAnsi" w:cstheme="majorHAnsi"/>
          <w:b/>
          <w:bCs/>
          <w:u w:val="single"/>
        </w:rPr>
        <w:t xml:space="preserve"> any of the promised </w:t>
      </w:r>
      <w:r w:rsidRPr="00055D07">
        <w:rPr>
          <w:rFonts w:asciiTheme="majorHAnsi" w:hAnsiTheme="majorHAnsi" w:cstheme="majorHAnsi"/>
          <w:b/>
          <w:bCs/>
          <w:highlight w:val="green"/>
          <w:u w:val="single"/>
        </w:rPr>
        <w:t>results</w:t>
      </w:r>
      <w:r w:rsidRPr="00055D07">
        <w:rPr>
          <w:rFonts w:asciiTheme="majorHAnsi" w:hAnsiTheme="majorHAnsi" w:cstheme="majorHAnsi"/>
          <w:u w:val="single"/>
        </w:rPr>
        <w:t xml:space="preserve">, </w:t>
      </w:r>
      <w:proofErr w:type="gramStart"/>
      <w:r w:rsidRPr="00055D07">
        <w:rPr>
          <w:rFonts w:asciiTheme="majorHAnsi" w:hAnsiTheme="majorHAnsi" w:cstheme="majorHAnsi"/>
          <w:u w:val="single"/>
        </w:rPr>
        <w:t>i.e.</w:t>
      </w:r>
      <w:proofErr w:type="gramEnd"/>
      <w:r w:rsidRPr="00055D07">
        <w:rPr>
          <w:rFonts w:asciiTheme="majorHAnsi" w:hAnsiTheme="majorHAnsi" w:cstheme="majorHAnsi"/>
          <w:u w:val="single"/>
        </w:rPr>
        <w:t xml:space="preserve"> the arrest of the heads of the Al Qaida </w:t>
      </w:r>
      <w:proofErr w:type="spellStart"/>
      <w:r w:rsidRPr="00055D07">
        <w:rPr>
          <w:rFonts w:asciiTheme="majorHAnsi" w:hAnsiTheme="majorHAnsi" w:cstheme="majorHAnsi"/>
          <w:u w:val="single"/>
        </w:rPr>
        <w:t>organisation</w:t>
      </w:r>
      <w:proofErr w:type="spellEnd"/>
      <w:r w:rsidRPr="00055D07">
        <w:rPr>
          <w:rFonts w:asciiTheme="majorHAnsi" w:hAnsiTheme="majorHAnsi" w:cstheme="majorHAnsi"/>
          <w:u w:val="single"/>
        </w:rPr>
        <w:t xml:space="preserve"> accused of being responsible for the S11 attacks, </w:t>
      </w:r>
      <w:r w:rsidRPr="00055D07">
        <w:rPr>
          <w:rFonts w:asciiTheme="majorHAnsi" w:hAnsiTheme="majorHAnsi" w:cstheme="majorHAnsi"/>
          <w:b/>
          <w:bCs/>
          <w:highlight w:val="green"/>
          <w:u w:val="single"/>
        </w:rPr>
        <w:t>the war must be re-launched</w:t>
      </w:r>
      <w:r w:rsidRPr="00055D07">
        <w:rPr>
          <w:rFonts w:asciiTheme="majorHAnsi" w:hAnsiTheme="majorHAnsi" w:cstheme="majorHAnsi"/>
          <w:sz w:val="16"/>
        </w:rPr>
        <w:t xml:space="preserve">. A new target is chosen: the former ally and accomplice Saddam Hussein is the target. The motivations for a war on Iraq are ridiculous. “Saddam is an enemy of humanity”. Of course, he was one already when he acted on behalf of the American administration and occupied Iran, as are many of the American allies such as Sharon and the Saudi dynasty. “He used illegal weapons”. As he did in 1988 with the financial and political support of the US. “He can make nuclear weapons”. Which is improbable. Anyway, the violations of the nonproliferation treaty are multiple, starting from Israel. “We need to bring democracy to the Middle East”. Nothing could be more hypocritical. Democracy in the Middle East would require the departure of Israeli forces from the occupied territories, the recognition of the political rights of the Kurdish people, and a reduction of the role of the large oil corporations that for fifty years have been robbing the resources of those countries whilst influencing their political life in a direct and authoritarian manner ever since they sponsored a military coup in 1953 against Premier Mohammed </w:t>
      </w:r>
      <w:proofErr w:type="spellStart"/>
      <w:r w:rsidRPr="00055D07">
        <w:rPr>
          <w:rFonts w:asciiTheme="majorHAnsi" w:hAnsiTheme="majorHAnsi" w:cstheme="majorHAnsi"/>
          <w:sz w:val="16"/>
        </w:rPr>
        <w:t>Mossadeq</w:t>
      </w:r>
      <w:proofErr w:type="spellEnd"/>
      <w:r w:rsidRPr="00055D07">
        <w:rPr>
          <w:rFonts w:asciiTheme="majorHAnsi" w:hAnsiTheme="majorHAnsi" w:cstheme="majorHAnsi"/>
          <w:sz w:val="16"/>
        </w:rPr>
        <w:t xml:space="preserve"> for trying to nationalize the Iranian oil industry. </w:t>
      </w:r>
      <w:r w:rsidRPr="00055D07">
        <w:rPr>
          <w:rFonts w:asciiTheme="majorHAnsi" w:hAnsiTheme="majorHAnsi" w:cstheme="majorHAnsi"/>
          <w:b/>
          <w:bCs/>
          <w:u w:val="single"/>
        </w:rPr>
        <w:t>The ideology of</w:t>
      </w:r>
      <w:r w:rsidRPr="00055D07">
        <w:rPr>
          <w:rFonts w:asciiTheme="majorHAnsi" w:hAnsiTheme="majorHAnsi" w:cstheme="majorHAnsi"/>
          <w:u w:val="single"/>
        </w:rPr>
        <w:t xml:space="preserve"> </w:t>
      </w:r>
      <w:r w:rsidRPr="00055D07">
        <w:rPr>
          <w:rFonts w:asciiTheme="majorHAnsi" w:hAnsiTheme="majorHAnsi" w:cstheme="majorHAnsi"/>
          <w:b/>
          <w:bCs/>
          <w:highlight w:val="green"/>
          <w:u w:val="single"/>
        </w:rPr>
        <w:t>security is the product of</w:t>
      </w:r>
      <w:r w:rsidRPr="00055D07">
        <w:rPr>
          <w:rFonts w:asciiTheme="majorHAnsi" w:hAnsiTheme="majorHAnsi" w:cstheme="majorHAnsi"/>
          <w:u w:val="single"/>
        </w:rPr>
        <w:t xml:space="preserve"> </w:t>
      </w:r>
      <w:r w:rsidRPr="00055D07">
        <w:rPr>
          <w:rFonts w:asciiTheme="majorHAnsi" w:hAnsiTheme="majorHAnsi" w:cstheme="majorHAnsi"/>
          <w:b/>
          <w:bCs/>
          <w:u w:val="single"/>
        </w:rPr>
        <w:t xml:space="preserve">a </w:t>
      </w:r>
      <w:r w:rsidRPr="00055D07">
        <w:rPr>
          <w:rFonts w:asciiTheme="majorHAnsi" w:hAnsiTheme="majorHAnsi" w:cstheme="majorHAnsi"/>
          <w:b/>
          <w:bCs/>
          <w:highlight w:val="green"/>
          <w:u w:val="single"/>
        </w:rPr>
        <w:t>paranoia</w:t>
      </w:r>
      <w:r w:rsidRPr="00055D07">
        <w:rPr>
          <w:rFonts w:asciiTheme="majorHAnsi" w:hAnsiTheme="majorHAnsi" w:cstheme="majorHAnsi"/>
          <w:u w:val="single"/>
        </w:rPr>
        <w:t xml:space="preserve"> </w:t>
      </w:r>
      <w:proofErr w:type="spellStart"/>
      <w:r w:rsidRPr="00055D07">
        <w:rPr>
          <w:rFonts w:asciiTheme="majorHAnsi" w:hAnsiTheme="majorHAnsi" w:cstheme="majorHAnsi"/>
          <w:b/>
          <w:bCs/>
          <w:u w:val="single"/>
        </w:rPr>
        <w:t>fuelled</w:t>
      </w:r>
      <w:proofErr w:type="spellEnd"/>
      <w:r w:rsidRPr="00055D07">
        <w:rPr>
          <w:rFonts w:asciiTheme="majorHAnsi" w:hAnsiTheme="majorHAnsi" w:cstheme="majorHAnsi"/>
          <w:u w:val="single"/>
        </w:rPr>
        <w:t xml:space="preserve"> </w:t>
      </w:r>
      <w:r w:rsidRPr="00055D07">
        <w:rPr>
          <w:rFonts w:asciiTheme="majorHAnsi" w:hAnsiTheme="majorHAnsi" w:cstheme="majorHAnsi"/>
          <w:b/>
          <w:bCs/>
          <w:highlight w:val="green"/>
          <w:u w:val="single"/>
        </w:rPr>
        <w:t>by</w:t>
      </w:r>
      <w:r w:rsidRPr="00055D07">
        <w:rPr>
          <w:rFonts w:asciiTheme="majorHAnsi" w:hAnsiTheme="majorHAnsi" w:cstheme="majorHAnsi"/>
          <w:u w:val="single"/>
        </w:rPr>
        <w:t xml:space="preserve"> </w:t>
      </w:r>
      <w:r w:rsidRPr="00055D07">
        <w:rPr>
          <w:rFonts w:asciiTheme="majorHAnsi" w:hAnsiTheme="majorHAnsi" w:cstheme="majorHAnsi"/>
          <w:b/>
          <w:bCs/>
          <w:u w:val="single"/>
        </w:rPr>
        <w:t>the</w:t>
      </w:r>
      <w:r w:rsidRPr="00055D07">
        <w:rPr>
          <w:rFonts w:asciiTheme="majorHAnsi" w:hAnsiTheme="majorHAnsi" w:cstheme="majorHAnsi"/>
          <w:u w:val="single"/>
        </w:rPr>
        <w:t xml:space="preserve"> </w:t>
      </w:r>
      <w:r w:rsidRPr="00055D07">
        <w:rPr>
          <w:rFonts w:asciiTheme="majorHAnsi" w:hAnsiTheme="majorHAnsi" w:cstheme="majorHAnsi"/>
          <w:b/>
          <w:bCs/>
          <w:highlight w:val="green"/>
          <w:u w:val="single"/>
        </w:rPr>
        <w:t>media and geared to</w:t>
      </w:r>
      <w:r w:rsidRPr="00055D07">
        <w:rPr>
          <w:rFonts w:asciiTheme="majorHAnsi" w:hAnsiTheme="majorHAnsi" w:cstheme="majorHAnsi"/>
          <w:u w:val="single"/>
        </w:rPr>
        <w:t xml:space="preserve"> </w:t>
      </w:r>
      <w:r w:rsidRPr="00055D07">
        <w:rPr>
          <w:rFonts w:asciiTheme="majorHAnsi" w:hAnsiTheme="majorHAnsi" w:cstheme="majorHAnsi"/>
          <w:b/>
          <w:bCs/>
          <w:u w:val="single"/>
        </w:rPr>
        <w:t>create</w:t>
      </w:r>
      <w:r w:rsidRPr="00055D07">
        <w:rPr>
          <w:rFonts w:asciiTheme="majorHAnsi" w:hAnsiTheme="majorHAnsi" w:cstheme="majorHAnsi"/>
          <w:u w:val="single"/>
        </w:rPr>
        <w:t xml:space="preserve"> </w:t>
      </w:r>
      <w:r w:rsidRPr="00055D07">
        <w:rPr>
          <w:rFonts w:asciiTheme="majorHAnsi" w:hAnsiTheme="majorHAnsi" w:cstheme="majorHAnsi"/>
          <w:b/>
          <w:bCs/>
          <w:highlight w:val="green"/>
          <w:u w:val="single"/>
        </w:rPr>
        <w:t>an economic system of global security that</w:t>
      </w:r>
      <w:r w:rsidRPr="00055D07">
        <w:rPr>
          <w:rFonts w:asciiTheme="majorHAnsi" w:hAnsiTheme="majorHAnsi" w:cstheme="majorHAnsi"/>
          <w:u w:val="single"/>
        </w:rPr>
        <w:t xml:space="preserve"> </w:t>
      </w:r>
      <w:r w:rsidRPr="00055D07">
        <w:rPr>
          <w:rFonts w:asciiTheme="majorHAnsi" w:hAnsiTheme="majorHAnsi" w:cstheme="majorHAnsi"/>
          <w:b/>
          <w:bCs/>
          <w:u w:val="single"/>
        </w:rPr>
        <w:t>can</w:t>
      </w:r>
      <w:r w:rsidRPr="00055D07">
        <w:rPr>
          <w:rFonts w:asciiTheme="majorHAnsi" w:hAnsiTheme="majorHAnsi" w:cstheme="majorHAnsi"/>
          <w:u w:val="single"/>
        </w:rPr>
        <w:t xml:space="preserve"> </w:t>
      </w:r>
      <w:r w:rsidRPr="00055D07">
        <w:rPr>
          <w:rFonts w:asciiTheme="majorHAnsi" w:hAnsiTheme="majorHAnsi" w:cstheme="majorHAnsi"/>
          <w:b/>
          <w:bCs/>
          <w:highlight w:val="green"/>
          <w:u w:val="single"/>
        </w:rPr>
        <w:t>always feed on new paranoia</w:t>
      </w:r>
      <w:r w:rsidRPr="00055D07">
        <w:rPr>
          <w:rFonts w:asciiTheme="majorHAnsi" w:hAnsiTheme="majorHAnsi" w:cstheme="majorHAnsi"/>
          <w:u w:val="single"/>
        </w:rPr>
        <w:t xml:space="preserve">. “We need to protect our quality of life”. </w:t>
      </w:r>
      <w:r w:rsidRPr="00055D07">
        <w:rPr>
          <w:rFonts w:asciiTheme="majorHAnsi" w:hAnsiTheme="majorHAnsi" w:cstheme="majorHAnsi"/>
          <w:b/>
          <w:bCs/>
          <w:highlight w:val="green"/>
          <w:u w:val="single"/>
        </w:rPr>
        <w:t>This</w:t>
      </w:r>
      <w:r w:rsidRPr="00055D07">
        <w:rPr>
          <w:rFonts w:asciiTheme="majorHAnsi" w:hAnsiTheme="majorHAnsi" w:cstheme="majorHAnsi"/>
          <w:b/>
          <w:bCs/>
          <w:u w:val="single"/>
        </w:rPr>
        <w:t xml:space="preserve"> is the only sentence that </w:t>
      </w:r>
      <w:r w:rsidRPr="00055D07">
        <w:rPr>
          <w:rFonts w:asciiTheme="majorHAnsi" w:hAnsiTheme="majorHAnsi" w:cstheme="majorHAnsi"/>
          <w:b/>
          <w:bCs/>
          <w:highlight w:val="green"/>
          <w:u w:val="single"/>
        </w:rPr>
        <w:t>corresponds to truth in</w:t>
      </w:r>
      <w:r w:rsidRPr="00055D07">
        <w:rPr>
          <w:rFonts w:asciiTheme="majorHAnsi" w:hAnsiTheme="majorHAnsi" w:cstheme="majorHAnsi"/>
          <w:b/>
          <w:bCs/>
          <w:u w:val="single"/>
        </w:rPr>
        <w:t xml:space="preserve"> the whole of the </w:t>
      </w:r>
      <w:r w:rsidRPr="00055D07">
        <w:rPr>
          <w:rFonts w:asciiTheme="majorHAnsi" w:hAnsiTheme="majorHAnsi" w:cstheme="majorHAnsi"/>
          <w:b/>
          <w:bCs/>
          <w:highlight w:val="green"/>
          <w:u w:val="single"/>
        </w:rPr>
        <w:t>war propaganda</w:t>
      </w:r>
      <w:r w:rsidRPr="00055D07">
        <w:rPr>
          <w:rFonts w:asciiTheme="majorHAnsi" w:hAnsiTheme="majorHAnsi" w:cstheme="majorHAnsi"/>
          <w:u w:val="single"/>
        </w:rPr>
        <w:t>: 20% of humanity does not wish to give up the consumption of 80% of the world resources.</w:t>
      </w:r>
      <w:r w:rsidRPr="00055D07">
        <w:rPr>
          <w:rFonts w:asciiTheme="majorHAnsi" w:hAnsiTheme="majorHAnsi" w:cstheme="majorHAnsi"/>
          <w:sz w:val="16"/>
        </w:rPr>
        <w:t xml:space="preserve"> What are the possible scenarios of war in Iraq? One is that of a rapid victory for the aggressors, the capture and trial of Baghdad’s criminal, the imposition of a relatively peaceful protectorate, the American democratization of the Middle East, the progressive clearance of conflict zones, </w:t>
      </w:r>
      <w:r w:rsidRPr="00055D07">
        <w:rPr>
          <w:rFonts w:asciiTheme="majorHAnsi" w:hAnsiTheme="majorHAnsi" w:cstheme="majorHAnsi"/>
          <w:u w:val="single"/>
        </w:rPr>
        <w:t>the imposition of a planetary military dictatorship</w:t>
      </w:r>
      <w:r w:rsidRPr="00055D07">
        <w:rPr>
          <w:rFonts w:asciiTheme="majorHAnsi" w:hAnsiTheme="majorHAnsi" w:cstheme="majorHAnsi"/>
          <w:sz w:val="16"/>
        </w:rPr>
        <w:t xml:space="preserve"> for good purposes. </w:t>
      </w:r>
      <w:r w:rsidRPr="00055D07">
        <w:rPr>
          <w:rFonts w:asciiTheme="majorHAnsi" w:hAnsiTheme="majorHAnsi" w:cstheme="majorHAnsi"/>
          <w:u w:val="single"/>
        </w:rPr>
        <w:t xml:space="preserve">But does anyone believe this to be possible? The </w:t>
      </w:r>
      <w:r w:rsidRPr="00055D07">
        <w:rPr>
          <w:rFonts w:asciiTheme="majorHAnsi" w:hAnsiTheme="majorHAnsi" w:cstheme="majorHAnsi"/>
          <w:b/>
          <w:bCs/>
          <w:u w:val="single"/>
        </w:rPr>
        <w:t>more realistic scenario entails the possibility of a fall of the Pakistani regime with</w:t>
      </w:r>
      <w:r w:rsidRPr="00055D07">
        <w:rPr>
          <w:rFonts w:asciiTheme="majorHAnsi" w:hAnsiTheme="majorHAnsi" w:cstheme="majorHAnsi"/>
          <w:u w:val="single"/>
        </w:rPr>
        <w:t xml:space="preserve"> the gain of </w:t>
      </w:r>
      <w:r w:rsidRPr="00055D07">
        <w:rPr>
          <w:rFonts w:asciiTheme="majorHAnsi" w:hAnsiTheme="majorHAnsi" w:cstheme="majorHAnsi"/>
          <w:b/>
          <w:bCs/>
          <w:u w:val="single"/>
        </w:rPr>
        <w:t>two hundred nuclear warheads</w:t>
      </w:r>
      <w:r w:rsidRPr="00055D07">
        <w:rPr>
          <w:rFonts w:asciiTheme="majorHAnsi" w:hAnsiTheme="majorHAnsi" w:cstheme="majorHAnsi"/>
          <w:u w:val="single"/>
        </w:rPr>
        <w:t xml:space="preserve"> for the Islamic fundamentalists</w:t>
      </w:r>
      <w:r w:rsidRPr="00055D07">
        <w:rPr>
          <w:rFonts w:asciiTheme="majorHAnsi" w:hAnsiTheme="majorHAnsi" w:cstheme="majorHAnsi"/>
          <w:sz w:val="16"/>
        </w:rPr>
        <w:t xml:space="preserve">. The most probable consequence of aggression against Iraq is the explosion of Empire, the inauguration of the Empire of Chaos. Meanwhile, </w:t>
      </w:r>
      <w:r w:rsidRPr="00055D07">
        <w:rPr>
          <w:rFonts w:asciiTheme="majorHAnsi" w:hAnsiTheme="majorHAnsi" w:cstheme="majorHAnsi"/>
          <w:u w:val="single"/>
        </w:rPr>
        <w:t>something came to change the whole scenario: in</w:t>
      </w:r>
      <w:r w:rsidRPr="00055D07">
        <w:rPr>
          <w:rFonts w:asciiTheme="majorHAnsi" w:hAnsiTheme="majorHAnsi" w:cstheme="majorHAnsi"/>
          <w:sz w:val="16"/>
        </w:rPr>
        <w:t xml:space="preserve"> the framework of a </w:t>
      </w:r>
      <w:r w:rsidRPr="00055D07">
        <w:rPr>
          <w:rFonts w:asciiTheme="majorHAnsi" w:hAnsiTheme="majorHAnsi" w:cstheme="majorHAnsi"/>
          <w:u w:val="single"/>
        </w:rPr>
        <w:t xml:space="preserve">paranoid </w:t>
      </w:r>
      <w:r w:rsidRPr="00055D07">
        <w:rPr>
          <w:rFonts w:asciiTheme="majorHAnsi" w:hAnsiTheme="majorHAnsi" w:cstheme="majorHAnsi"/>
          <w:b/>
          <w:bCs/>
          <w:u w:val="single"/>
        </w:rPr>
        <w:t xml:space="preserve">clash between fundamentalist and nationalist fanaticism and </w:t>
      </w:r>
      <w:proofErr w:type="spellStart"/>
      <w:r w:rsidRPr="00055D07">
        <w:rPr>
          <w:rFonts w:asciiTheme="majorHAnsi" w:hAnsiTheme="majorHAnsi" w:cstheme="majorHAnsi"/>
          <w:b/>
          <w:bCs/>
          <w:u w:val="single"/>
        </w:rPr>
        <w:t>nazi</w:t>
      </w:r>
      <w:proofErr w:type="spellEnd"/>
      <w:r w:rsidRPr="00055D07">
        <w:rPr>
          <w:rFonts w:asciiTheme="majorHAnsi" w:hAnsiTheme="majorHAnsi" w:cstheme="majorHAnsi"/>
          <w:b/>
          <w:bCs/>
          <w:u w:val="single"/>
        </w:rPr>
        <w:t>-capitalist fanaticism</w:t>
      </w:r>
      <w:r w:rsidRPr="00055D07">
        <w:rPr>
          <w:rFonts w:asciiTheme="majorHAnsi" w:hAnsiTheme="majorHAnsi" w:cstheme="majorHAnsi"/>
          <w:u w:val="single"/>
        </w:rPr>
        <w:t>, a third actor has finally emerged, that we have been 60 waiting for since S11, which has been built with the stubborn labor of the global movement against corporations</w:t>
      </w:r>
      <w:r w:rsidRPr="00055D07">
        <w:rPr>
          <w:rFonts w:asciiTheme="majorHAnsi" w:hAnsiTheme="majorHAnsi" w:cstheme="majorHAnsi"/>
          <w:sz w:val="16"/>
        </w:rPr>
        <w:t xml:space="preserve">. The third actor came into being on February 15th, </w:t>
      </w:r>
      <w:proofErr w:type="gramStart"/>
      <w:r w:rsidRPr="00055D07">
        <w:rPr>
          <w:rFonts w:asciiTheme="majorHAnsi" w:hAnsiTheme="majorHAnsi" w:cstheme="majorHAnsi"/>
          <w:sz w:val="16"/>
        </w:rPr>
        <w:t>2003</w:t>
      </w:r>
      <w:proofErr w:type="gramEnd"/>
      <w:r w:rsidRPr="00055D07">
        <w:rPr>
          <w:rFonts w:asciiTheme="majorHAnsi" w:hAnsiTheme="majorHAnsi" w:cstheme="majorHAnsi"/>
          <w:sz w:val="16"/>
        </w:rPr>
        <w:t xml:space="preserve"> as millions upon millions marched in cities around the globe in protest against the war in Iraq. </w:t>
      </w:r>
      <w:r w:rsidRPr="00055D07">
        <w:rPr>
          <w:rFonts w:asciiTheme="majorHAnsi" w:hAnsiTheme="majorHAnsi" w:cstheme="majorHAnsi"/>
          <w:u w:val="single"/>
        </w:rPr>
        <w:t>It is the movement of global everyday life that rebels against war mongering dementia</w:t>
      </w:r>
      <w:r w:rsidRPr="00055D07">
        <w:rPr>
          <w:rFonts w:asciiTheme="majorHAnsi" w:hAnsiTheme="majorHAnsi" w:cstheme="majorHAnsi"/>
          <w:sz w:val="16"/>
        </w:rPr>
        <w:t xml:space="preserve">. What we saw on F15 is a movement that is destined to expand and radicalize. </w:t>
      </w:r>
      <w:r w:rsidRPr="00055D07">
        <w:rPr>
          <w:rFonts w:asciiTheme="majorHAnsi" w:hAnsiTheme="majorHAnsi" w:cstheme="majorHAnsi"/>
          <w:b/>
          <w:u w:val="single"/>
        </w:rPr>
        <w:t xml:space="preserve">But </w:t>
      </w:r>
      <w:r w:rsidRPr="00055D07">
        <w:rPr>
          <w:rFonts w:asciiTheme="majorHAnsi" w:hAnsiTheme="majorHAnsi" w:cstheme="majorHAnsi"/>
          <w:b/>
          <w:bCs/>
          <w:highlight w:val="green"/>
          <w:u w:val="single"/>
        </w:rPr>
        <w:t>at that stage</w:t>
      </w:r>
      <w:r w:rsidRPr="00055D07">
        <w:rPr>
          <w:rFonts w:asciiTheme="majorHAnsi" w:hAnsiTheme="majorHAnsi" w:cstheme="majorHAnsi"/>
          <w:b/>
          <w:u w:val="single"/>
        </w:rPr>
        <w:t xml:space="preserve"> it will be a matter of </w:t>
      </w:r>
      <w:r w:rsidRPr="00055D07">
        <w:rPr>
          <w:rFonts w:asciiTheme="majorHAnsi" w:hAnsiTheme="majorHAnsi" w:cstheme="majorHAnsi"/>
          <w:b/>
          <w:bCs/>
          <w:highlight w:val="green"/>
          <w:u w:val="single"/>
        </w:rPr>
        <w:t>working towards</w:t>
      </w:r>
      <w:r w:rsidRPr="00055D07">
        <w:rPr>
          <w:rFonts w:asciiTheme="majorHAnsi" w:hAnsiTheme="majorHAnsi" w:cstheme="majorHAnsi"/>
          <w:b/>
          <w:u w:val="single"/>
        </w:rPr>
        <w:t xml:space="preserve"> pushing the process of </w:t>
      </w:r>
      <w:r w:rsidRPr="00055D07">
        <w:rPr>
          <w:rFonts w:asciiTheme="majorHAnsi" w:hAnsiTheme="majorHAnsi" w:cstheme="majorHAnsi"/>
          <w:b/>
          <w:bCs/>
          <w:highlight w:val="green"/>
          <w:u w:val="single"/>
        </w:rPr>
        <w:t>exiting</w:t>
      </w:r>
      <w:r w:rsidRPr="00055D07">
        <w:rPr>
          <w:rFonts w:asciiTheme="majorHAnsi" w:hAnsiTheme="majorHAnsi" w:cstheme="majorHAnsi"/>
          <w:b/>
          <w:u w:val="single"/>
        </w:rPr>
        <w:t xml:space="preserve"> the </w:t>
      </w:r>
      <w:r w:rsidRPr="00055D07">
        <w:rPr>
          <w:rFonts w:asciiTheme="majorHAnsi" w:hAnsiTheme="majorHAnsi" w:cstheme="majorHAnsi"/>
          <w:b/>
          <w:bCs/>
          <w:highlight w:val="green"/>
          <w:u w:val="single"/>
        </w:rPr>
        <w:t>war to coincide with</w:t>
      </w:r>
      <w:r w:rsidRPr="00055D07">
        <w:rPr>
          <w:rFonts w:asciiTheme="majorHAnsi" w:hAnsiTheme="majorHAnsi" w:cstheme="majorHAnsi"/>
          <w:b/>
          <w:u w:val="single"/>
        </w:rPr>
        <w:t xml:space="preserve"> that of </w:t>
      </w:r>
      <w:r w:rsidRPr="00055D07">
        <w:rPr>
          <w:rFonts w:asciiTheme="majorHAnsi" w:hAnsiTheme="majorHAnsi" w:cstheme="majorHAnsi"/>
          <w:b/>
          <w:bCs/>
          <w:highlight w:val="green"/>
          <w:u w:val="single"/>
        </w:rPr>
        <w:t>dissolving</w:t>
      </w:r>
      <w:r w:rsidRPr="00055D07">
        <w:rPr>
          <w:rFonts w:asciiTheme="majorHAnsi" w:hAnsiTheme="majorHAnsi" w:cstheme="majorHAnsi"/>
          <w:b/>
          <w:u w:val="single"/>
        </w:rPr>
        <w:t xml:space="preserve"> of the </w:t>
      </w:r>
      <w:r w:rsidRPr="00055D07">
        <w:rPr>
          <w:rFonts w:asciiTheme="majorHAnsi" w:hAnsiTheme="majorHAnsi" w:cstheme="majorHAnsi"/>
          <w:b/>
          <w:bCs/>
          <w:highlight w:val="green"/>
          <w:u w:val="single"/>
        </w:rPr>
        <w:t>neoliberal domination of global capitalism</w:t>
      </w:r>
      <w:r w:rsidRPr="00055D07">
        <w:rPr>
          <w:rFonts w:asciiTheme="majorHAnsi" w:hAnsiTheme="majorHAnsi" w:cstheme="majorHAnsi"/>
          <w:b/>
          <w:u w:val="single"/>
        </w:rPr>
        <w:t xml:space="preserve">, </w:t>
      </w:r>
      <w:proofErr w:type="gramStart"/>
      <w:r w:rsidRPr="00055D07">
        <w:rPr>
          <w:rFonts w:asciiTheme="majorHAnsi" w:hAnsiTheme="majorHAnsi" w:cstheme="majorHAnsi"/>
          <w:b/>
          <w:u w:val="single"/>
        </w:rPr>
        <w:t>in order to</w:t>
      </w:r>
      <w:proofErr w:type="gramEnd"/>
      <w:r w:rsidRPr="00055D07">
        <w:rPr>
          <w:rFonts w:asciiTheme="majorHAnsi" w:hAnsiTheme="majorHAnsi" w:cstheme="majorHAnsi"/>
          <w:b/>
          <w:u w:val="single"/>
        </w:rPr>
        <w:t xml:space="preserve"> </w:t>
      </w:r>
      <w:r w:rsidRPr="00055D07">
        <w:rPr>
          <w:rFonts w:asciiTheme="majorHAnsi" w:hAnsiTheme="majorHAnsi" w:cstheme="majorHAnsi"/>
          <w:b/>
          <w:bCs/>
          <w:highlight w:val="green"/>
          <w:u w:val="single"/>
        </w:rPr>
        <w:t>repose</w:t>
      </w:r>
      <w:r w:rsidRPr="00055D07">
        <w:rPr>
          <w:rFonts w:asciiTheme="majorHAnsi" w:hAnsiTheme="majorHAnsi" w:cstheme="majorHAnsi"/>
          <w:b/>
          <w:u w:val="single"/>
        </w:rPr>
        <w:t xml:space="preserve"> the dynamic of </w:t>
      </w:r>
      <w:r w:rsidRPr="00055D07">
        <w:rPr>
          <w:rFonts w:asciiTheme="majorHAnsi" w:hAnsiTheme="majorHAnsi" w:cstheme="majorHAnsi"/>
          <w:b/>
          <w:bCs/>
          <w:highlight w:val="green"/>
          <w:u w:val="single"/>
        </w:rPr>
        <w:t>anti-capitalist conflict in society</w:t>
      </w:r>
      <w:r w:rsidRPr="00055D07">
        <w:rPr>
          <w:rFonts w:asciiTheme="majorHAnsi" w:hAnsiTheme="majorHAnsi" w:cstheme="majorHAnsi"/>
          <w:b/>
          <w:u w:val="single"/>
        </w:rPr>
        <w:t xml:space="preserve">. Capitalism brings war as clouds bring storms, but </w:t>
      </w:r>
      <w:proofErr w:type="gramStart"/>
      <w:r w:rsidRPr="00055D07">
        <w:rPr>
          <w:rFonts w:asciiTheme="majorHAnsi" w:hAnsiTheme="majorHAnsi" w:cstheme="majorHAnsi"/>
          <w:b/>
          <w:u w:val="single"/>
        </w:rPr>
        <w:t>in the course of</w:t>
      </w:r>
      <w:proofErr w:type="gramEnd"/>
      <w:r w:rsidRPr="00055D07">
        <w:rPr>
          <w:rFonts w:asciiTheme="majorHAnsi" w:hAnsiTheme="majorHAnsi" w:cstheme="majorHAnsi"/>
          <w:b/>
          <w:u w:val="single"/>
        </w:rPr>
        <w:t xml:space="preserve"> the war the conditions for a re-dislocation of capitalism are created. The question of subverting the forces that produced the war will emerge. Then it will not be sufficient to eliminate the criminal class that produced </w:t>
      </w:r>
      <w:r w:rsidRPr="00055D07">
        <w:rPr>
          <w:rFonts w:asciiTheme="majorHAnsi" w:hAnsiTheme="majorHAnsi" w:cstheme="majorHAnsi"/>
          <w:b/>
          <w:u w:val="single"/>
        </w:rPr>
        <w:lastRenderedPageBreak/>
        <w:t xml:space="preserve">the war. It will be necessary to clarify that </w:t>
      </w:r>
      <w:r w:rsidRPr="00055D07">
        <w:rPr>
          <w:rFonts w:asciiTheme="majorHAnsi" w:hAnsiTheme="majorHAnsi" w:cstheme="majorHAnsi"/>
          <w:b/>
          <w:bCs/>
          <w:highlight w:val="green"/>
          <w:u w:val="single"/>
        </w:rPr>
        <w:t>war is only the continuation of liberalist devastation by other means</w:t>
      </w:r>
      <w:r w:rsidRPr="00055D07">
        <w:rPr>
          <w:rFonts w:asciiTheme="majorHAnsi" w:hAnsiTheme="majorHAnsi" w:cstheme="majorHAnsi"/>
          <w:b/>
          <w:u w:val="single"/>
        </w:rPr>
        <w:t xml:space="preserve">, hence, </w:t>
      </w:r>
      <w:r w:rsidRPr="00055D07">
        <w:rPr>
          <w:rFonts w:asciiTheme="majorHAnsi" w:hAnsiTheme="majorHAnsi" w:cstheme="majorHAnsi"/>
          <w:b/>
          <w:bCs/>
          <w:highlight w:val="green"/>
          <w:u w:val="single"/>
        </w:rPr>
        <w:t>it will be necessary to cut the roots of the process that led to catastrophe.</w:t>
      </w:r>
    </w:p>
    <w:p w14:paraId="7EEF7C3B" w14:textId="77777777" w:rsidR="006C2867" w:rsidRPr="00055D07" w:rsidRDefault="006C2867" w:rsidP="006C2867">
      <w:pPr>
        <w:pStyle w:val="Heading4"/>
        <w:rPr>
          <w:rFonts w:asciiTheme="majorHAnsi" w:hAnsiTheme="majorHAnsi" w:cstheme="majorHAnsi"/>
        </w:rPr>
      </w:pPr>
      <w:r w:rsidRPr="00055D07">
        <w:rPr>
          <w:rFonts w:asciiTheme="majorHAnsi" w:hAnsiTheme="majorHAnsi" w:cstheme="majorHAnsi"/>
        </w:rPr>
        <w:t xml:space="preserve">Thus, the vote affirmative to symbolically take the system </w:t>
      </w:r>
      <w:r w:rsidRPr="00055D07">
        <w:rPr>
          <w:rFonts w:asciiTheme="majorHAnsi" w:hAnsiTheme="majorHAnsi" w:cstheme="majorHAnsi"/>
          <w:u w:val="single"/>
        </w:rPr>
        <w:t xml:space="preserve">hostage through </w:t>
      </w:r>
      <w:proofErr w:type="spellStart"/>
      <w:proofErr w:type="gramStart"/>
      <w:r w:rsidRPr="00055D07">
        <w:rPr>
          <w:rFonts w:asciiTheme="majorHAnsi" w:hAnsiTheme="majorHAnsi" w:cstheme="majorHAnsi"/>
          <w:u w:val="single"/>
        </w:rPr>
        <w:t>it’s</w:t>
      </w:r>
      <w:proofErr w:type="spellEnd"/>
      <w:proofErr w:type="gramEnd"/>
      <w:r w:rsidRPr="00055D07">
        <w:rPr>
          <w:rFonts w:asciiTheme="majorHAnsi" w:hAnsiTheme="majorHAnsi" w:cstheme="majorHAnsi"/>
          <w:u w:val="single"/>
        </w:rPr>
        <w:t xml:space="preserve"> own method of exhaustion</w:t>
      </w:r>
      <w:r w:rsidRPr="00055D07">
        <w:rPr>
          <w:rFonts w:asciiTheme="majorHAnsi" w:hAnsiTheme="majorHAnsi" w:cstheme="majorHAnsi"/>
        </w:rPr>
        <w:t xml:space="preserve">. It’s a </w:t>
      </w:r>
      <w:r w:rsidRPr="00055D07">
        <w:rPr>
          <w:rFonts w:asciiTheme="majorHAnsi" w:hAnsiTheme="majorHAnsi" w:cstheme="majorHAnsi"/>
          <w:u w:val="single"/>
        </w:rPr>
        <w:t>reimagination</w:t>
      </w:r>
      <w:r w:rsidRPr="00055D07">
        <w:rPr>
          <w:rFonts w:asciiTheme="majorHAnsi" w:hAnsiTheme="majorHAnsi" w:cstheme="majorHAnsi"/>
        </w:rPr>
        <w:t xml:space="preserve"> of the status quo through the </w:t>
      </w:r>
      <w:r w:rsidRPr="00055D07">
        <w:rPr>
          <w:rFonts w:asciiTheme="majorHAnsi" w:hAnsiTheme="majorHAnsi" w:cstheme="majorHAnsi"/>
          <w:u w:val="single"/>
        </w:rPr>
        <w:t>lens of a radically passive Wu Wei society</w:t>
      </w:r>
      <w:r w:rsidRPr="00055D07">
        <w:rPr>
          <w:rFonts w:asciiTheme="majorHAnsi" w:hAnsiTheme="majorHAnsi" w:cstheme="majorHAnsi"/>
        </w:rPr>
        <w:t xml:space="preserve">. T-Framework is just </w:t>
      </w:r>
      <w:r w:rsidRPr="00055D07">
        <w:rPr>
          <w:rFonts w:asciiTheme="majorHAnsi" w:hAnsiTheme="majorHAnsi" w:cstheme="majorHAnsi"/>
          <w:u w:val="single"/>
        </w:rPr>
        <w:t>uniqueness</w:t>
      </w:r>
      <w:r w:rsidRPr="00055D07">
        <w:rPr>
          <w:rFonts w:asciiTheme="majorHAnsi" w:hAnsiTheme="majorHAnsi" w:cstheme="majorHAnsi"/>
        </w:rPr>
        <w:t xml:space="preserve"> and a move towards </w:t>
      </w:r>
      <w:r w:rsidRPr="00055D07">
        <w:rPr>
          <w:rFonts w:asciiTheme="majorHAnsi" w:hAnsiTheme="majorHAnsi" w:cstheme="majorHAnsi"/>
          <w:u w:val="single"/>
        </w:rPr>
        <w:t>passivity</w:t>
      </w:r>
      <w:r w:rsidRPr="00055D07">
        <w:rPr>
          <w:rFonts w:asciiTheme="majorHAnsi" w:hAnsiTheme="majorHAnsi" w:cstheme="majorHAnsi"/>
        </w:rPr>
        <w:t xml:space="preserve"> – the only way to escape the </w:t>
      </w:r>
      <w:r w:rsidRPr="00055D07">
        <w:rPr>
          <w:rFonts w:asciiTheme="majorHAnsi" w:hAnsiTheme="majorHAnsi" w:cstheme="majorHAnsi"/>
          <w:u w:val="single"/>
        </w:rPr>
        <w:t>infosphere</w:t>
      </w:r>
      <w:r w:rsidRPr="00055D07">
        <w:rPr>
          <w:rFonts w:asciiTheme="majorHAnsi" w:hAnsiTheme="majorHAnsi" w:cstheme="majorHAnsi"/>
        </w:rPr>
        <w:t xml:space="preserve"> which proves contradictions affirm because it </w:t>
      </w:r>
      <w:r w:rsidRPr="00055D07">
        <w:rPr>
          <w:rFonts w:asciiTheme="majorHAnsi" w:hAnsiTheme="majorHAnsi" w:cstheme="majorHAnsi"/>
          <w:u w:val="single"/>
        </w:rPr>
        <w:t>confuses productivity</w:t>
      </w:r>
      <w:r w:rsidRPr="00055D07">
        <w:rPr>
          <w:rFonts w:asciiTheme="majorHAnsi" w:hAnsiTheme="majorHAnsi" w:cstheme="majorHAnsi"/>
        </w:rPr>
        <w:t xml:space="preserve"> in debate. </w:t>
      </w:r>
    </w:p>
    <w:p w14:paraId="447DDE64" w14:textId="77777777" w:rsidR="006C2867" w:rsidRPr="00055D07" w:rsidRDefault="006C2867" w:rsidP="006C2867">
      <w:pPr>
        <w:rPr>
          <w:rFonts w:asciiTheme="majorHAnsi" w:hAnsiTheme="majorHAnsi" w:cstheme="majorHAnsi"/>
          <w:sz w:val="18"/>
          <w:szCs w:val="18"/>
        </w:rPr>
      </w:pPr>
      <w:r w:rsidRPr="00055D07">
        <w:rPr>
          <w:rFonts w:asciiTheme="majorHAnsi" w:eastAsiaTheme="majorEastAsia" w:hAnsiTheme="majorHAnsi" w:cstheme="majorHAnsi"/>
          <w:b/>
          <w:iCs/>
          <w:sz w:val="26"/>
        </w:rPr>
        <w:t>Berardi 11</w:t>
      </w:r>
      <w:r w:rsidRPr="00055D07">
        <w:rPr>
          <w:rFonts w:asciiTheme="majorHAnsi" w:hAnsiTheme="majorHAnsi" w:cstheme="majorHAnsi"/>
        </w:rPr>
        <w:t xml:space="preserve"> </w:t>
      </w:r>
      <w:r w:rsidRPr="00055D07">
        <w:rPr>
          <w:rFonts w:asciiTheme="majorHAnsi" w:hAnsiTheme="majorHAnsi" w:cstheme="majorHAnsi"/>
          <w:sz w:val="18"/>
          <w:szCs w:val="18"/>
        </w:rPr>
        <w:t>[Franco Berardi, Italian communist theorist and activist in the autonomist tradition, whose work mainly focuses on the role of the media and information technology within post-industrial capitalism</w:t>
      </w:r>
      <w:proofErr w:type="gramStart"/>
      <w:r w:rsidRPr="00055D07">
        <w:rPr>
          <w:rFonts w:asciiTheme="majorHAnsi" w:hAnsiTheme="majorHAnsi" w:cstheme="majorHAnsi"/>
          <w:sz w:val="18"/>
          <w:szCs w:val="18"/>
        </w:rPr>
        <w:t xml:space="preserve">   “</w:t>
      </w:r>
      <w:proofErr w:type="gramEnd"/>
      <w:r w:rsidRPr="00055D07">
        <w:rPr>
          <w:rFonts w:asciiTheme="majorHAnsi" w:hAnsiTheme="majorHAnsi" w:cstheme="majorHAnsi"/>
          <w:sz w:val="18"/>
          <w:szCs w:val="18"/>
        </w:rPr>
        <w:t xml:space="preserve">Chapter 4 </w:t>
      </w:r>
      <w:proofErr w:type="spellStart"/>
      <w:r w:rsidRPr="00055D07">
        <w:rPr>
          <w:rFonts w:asciiTheme="majorHAnsi" w:hAnsiTheme="majorHAnsi" w:cstheme="majorHAnsi"/>
          <w:sz w:val="18"/>
          <w:szCs w:val="18"/>
        </w:rPr>
        <w:t>Exhastion</w:t>
      </w:r>
      <w:proofErr w:type="spellEnd"/>
      <w:r w:rsidRPr="00055D07">
        <w:rPr>
          <w:rFonts w:asciiTheme="majorHAnsi" w:hAnsiTheme="majorHAnsi" w:cstheme="majorHAnsi"/>
          <w:sz w:val="18"/>
          <w:szCs w:val="18"/>
        </w:rPr>
        <w:t xml:space="preserve"> and Subjectivity.” After the Future, by Franco </w:t>
      </w:r>
      <w:proofErr w:type="spellStart"/>
      <w:r w:rsidRPr="00055D07">
        <w:rPr>
          <w:rFonts w:asciiTheme="majorHAnsi" w:hAnsiTheme="majorHAnsi" w:cstheme="majorHAnsi"/>
          <w:sz w:val="18"/>
          <w:szCs w:val="18"/>
        </w:rPr>
        <w:t>Bifo</w:t>
      </w:r>
      <w:proofErr w:type="spellEnd"/>
      <w:r w:rsidRPr="00055D07">
        <w:rPr>
          <w:rFonts w:asciiTheme="majorHAnsi" w:hAnsiTheme="majorHAnsi" w:cstheme="majorHAnsi"/>
          <w:sz w:val="18"/>
          <w:szCs w:val="18"/>
        </w:rPr>
        <w:t xml:space="preserve"> Berardi et al., AK Press, 2011. P. 107-108 // LEX JB]</w:t>
      </w:r>
    </w:p>
    <w:p w14:paraId="2BC97F04" w14:textId="77777777" w:rsidR="006C2867" w:rsidRPr="00055D07" w:rsidRDefault="006C2867" w:rsidP="006C2867">
      <w:pPr>
        <w:pStyle w:val="ListParagraph"/>
        <w:numPr>
          <w:ilvl w:val="0"/>
          <w:numId w:val="31"/>
        </w:numPr>
        <w:rPr>
          <w:rFonts w:asciiTheme="majorHAnsi" w:hAnsiTheme="majorHAnsi" w:cstheme="majorHAnsi"/>
          <w:sz w:val="18"/>
          <w:szCs w:val="18"/>
        </w:rPr>
      </w:pPr>
      <w:r w:rsidRPr="00055D07">
        <w:rPr>
          <w:rFonts w:asciiTheme="majorHAnsi" w:hAnsiTheme="majorHAnsi" w:cstheme="majorHAnsi"/>
          <w:sz w:val="18"/>
          <w:szCs w:val="18"/>
        </w:rPr>
        <w:t>TW – mentions of suicide, not read, but it’s in the card if you chose to read it after the round</w:t>
      </w:r>
    </w:p>
    <w:p w14:paraId="6C1A8A60" w14:textId="77777777" w:rsidR="006C2867" w:rsidRPr="00055D07" w:rsidRDefault="006C2867" w:rsidP="006C2867">
      <w:pPr>
        <w:rPr>
          <w:rFonts w:asciiTheme="majorHAnsi" w:hAnsiTheme="majorHAnsi" w:cstheme="majorHAnsi"/>
          <w:sz w:val="16"/>
        </w:rPr>
      </w:pPr>
      <w:r w:rsidRPr="00055D07">
        <w:rPr>
          <w:rFonts w:asciiTheme="majorHAnsi" w:hAnsiTheme="majorHAnsi" w:cstheme="majorHAnsi"/>
          <w:sz w:val="16"/>
        </w:rPr>
        <w:t>The process of collective subjectivation (</w:t>
      </w:r>
      <w:proofErr w:type="gramStart"/>
      <w:r w:rsidRPr="00055D07">
        <w:rPr>
          <w:rFonts w:asciiTheme="majorHAnsi" w:hAnsiTheme="majorHAnsi" w:cstheme="majorHAnsi"/>
          <w:sz w:val="16"/>
        </w:rPr>
        <w:t>i.e.</w:t>
      </w:r>
      <w:proofErr w:type="gramEnd"/>
      <w:r w:rsidRPr="00055D07">
        <w:rPr>
          <w:rFonts w:asciiTheme="majorHAnsi" w:hAnsiTheme="majorHAnsi" w:cstheme="majorHAnsi"/>
          <w:sz w:val="16"/>
        </w:rPr>
        <w:t xml:space="preserve"> social </w:t>
      </w:r>
      <w:proofErr w:type="spellStart"/>
      <w:r w:rsidRPr="00055D07">
        <w:rPr>
          <w:rFonts w:asciiTheme="majorHAnsi" w:hAnsiTheme="majorHAnsi" w:cstheme="majorHAnsi"/>
          <w:sz w:val="16"/>
        </w:rPr>
        <w:t>recomposition</w:t>
      </w:r>
      <w:proofErr w:type="spellEnd"/>
      <w:r w:rsidRPr="00055D07">
        <w:rPr>
          <w:rFonts w:asciiTheme="majorHAnsi" w:hAnsiTheme="majorHAnsi" w:cstheme="majorHAnsi"/>
          <w:sz w:val="16"/>
        </w:rPr>
        <w:t xml:space="preserve">) implies the development of a common language-affection which is essentially happening in the temporal dimension. The </w:t>
      </w:r>
      <w:proofErr w:type="spellStart"/>
      <w:r w:rsidRPr="00055D07">
        <w:rPr>
          <w:rFonts w:asciiTheme="majorHAnsi" w:hAnsiTheme="majorHAnsi" w:cstheme="majorHAnsi"/>
          <w:sz w:val="16"/>
        </w:rPr>
        <w:t>semiocapitalist</w:t>
      </w:r>
      <w:proofErr w:type="spellEnd"/>
      <w:r w:rsidRPr="00055D07">
        <w:rPr>
          <w:rFonts w:asciiTheme="majorHAnsi" w:hAnsiTheme="majorHAnsi" w:cstheme="majorHAnsi"/>
          <w:sz w:val="16"/>
        </w:rPr>
        <w:t xml:space="preserve"> acceleration of time has destroyed the social possibility of sensitive elaboration of the </w:t>
      </w:r>
      <w:proofErr w:type="spellStart"/>
      <w:r w:rsidRPr="00055D07">
        <w:rPr>
          <w:rFonts w:asciiTheme="majorHAnsi" w:hAnsiTheme="majorHAnsi" w:cstheme="majorHAnsi"/>
          <w:sz w:val="16"/>
        </w:rPr>
        <w:t>semio</w:t>
      </w:r>
      <w:proofErr w:type="spellEnd"/>
      <w:r w:rsidRPr="00055D07">
        <w:rPr>
          <w:rFonts w:asciiTheme="majorHAnsi" w:hAnsiTheme="majorHAnsi" w:cstheme="majorHAnsi"/>
          <w:sz w:val="16"/>
        </w:rPr>
        <w:t xml:space="preserve">-flow. The proliferation of simulacra in the info-sphere has saturated the space of attention and imagination. Advertising and stimulated hyper-expression (“just do it”), have submitted the energies of the social psyche to permanent mobilization. </w:t>
      </w:r>
      <w:r w:rsidRPr="00055D07">
        <w:rPr>
          <w:rStyle w:val="Emphasis"/>
          <w:rFonts w:asciiTheme="majorHAnsi" w:hAnsiTheme="majorHAnsi" w:cstheme="majorHAnsi"/>
          <w:highlight w:val="green"/>
        </w:rPr>
        <w:t>Exhaustion follows, and</w:t>
      </w:r>
      <w:r w:rsidRPr="00055D07">
        <w:rPr>
          <w:rStyle w:val="Emphasis"/>
          <w:rFonts w:asciiTheme="majorHAnsi" w:hAnsiTheme="majorHAnsi" w:cstheme="majorHAnsi"/>
        </w:rPr>
        <w:t xml:space="preserve"> exhaustion </w:t>
      </w:r>
      <w:r w:rsidRPr="00055D07">
        <w:rPr>
          <w:rStyle w:val="Emphasis"/>
          <w:rFonts w:asciiTheme="majorHAnsi" w:hAnsiTheme="majorHAnsi" w:cstheme="majorHAnsi"/>
          <w:highlight w:val="green"/>
        </w:rPr>
        <w:t>is the only way of escape: Nothing, not even the system, can avoid</w:t>
      </w:r>
      <w:r w:rsidRPr="00055D07">
        <w:rPr>
          <w:rStyle w:val="Emphasis"/>
          <w:rFonts w:asciiTheme="majorHAnsi" w:hAnsiTheme="majorHAnsi" w:cstheme="majorHAnsi"/>
        </w:rPr>
        <w:t xml:space="preserve"> the </w:t>
      </w:r>
      <w:r w:rsidRPr="00055D07">
        <w:rPr>
          <w:rStyle w:val="Emphasis"/>
          <w:rFonts w:asciiTheme="majorHAnsi" w:hAnsiTheme="majorHAnsi" w:cstheme="majorHAnsi"/>
          <w:sz w:val="24"/>
          <w:szCs w:val="24"/>
          <w:highlight w:val="green"/>
        </w:rPr>
        <w:t>symbolic obligation</w:t>
      </w:r>
      <w:r w:rsidRPr="00055D07">
        <w:rPr>
          <w:rFonts w:asciiTheme="majorHAnsi" w:hAnsiTheme="majorHAnsi" w:cstheme="majorHAnsi"/>
          <w:sz w:val="16"/>
        </w:rPr>
        <w:t xml:space="preserve">, and </w:t>
      </w:r>
      <w:r w:rsidRPr="00055D07">
        <w:rPr>
          <w:rStyle w:val="Emphasis"/>
          <w:rFonts w:asciiTheme="majorHAnsi" w:hAnsiTheme="majorHAnsi" w:cstheme="majorHAnsi"/>
          <w:highlight w:val="green"/>
        </w:rPr>
        <w:t>it is</w:t>
      </w:r>
      <w:r w:rsidRPr="00055D07">
        <w:rPr>
          <w:rFonts w:asciiTheme="majorHAnsi" w:hAnsiTheme="majorHAnsi" w:cstheme="majorHAnsi"/>
          <w:sz w:val="16"/>
        </w:rPr>
        <w:t xml:space="preserve"> in this trap</w:t>
      </w:r>
      <w:r w:rsidRPr="00055D07">
        <w:rPr>
          <w:rStyle w:val="Emphasis"/>
          <w:rFonts w:asciiTheme="majorHAnsi" w:hAnsiTheme="majorHAnsi" w:cstheme="majorHAnsi"/>
        </w:rPr>
        <w:t xml:space="preserve"> that </w:t>
      </w:r>
      <w:r w:rsidRPr="00055D07">
        <w:rPr>
          <w:rStyle w:val="Emphasis"/>
          <w:rFonts w:asciiTheme="majorHAnsi" w:hAnsiTheme="majorHAnsi" w:cstheme="majorHAnsi"/>
          <w:highlight w:val="green"/>
        </w:rPr>
        <w:t>the only chance of</w:t>
      </w:r>
      <w:r w:rsidRPr="00055D07">
        <w:rPr>
          <w:rStyle w:val="Emphasis"/>
          <w:rFonts w:asciiTheme="majorHAnsi" w:hAnsiTheme="majorHAnsi" w:cstheme="majorHAnsi"/>
        </w:rPr>
        <w:t xml:space="preserve"> a </w:t>
      </w:r>
      <w:r w:rsidRPr="00055D07">
        <w:rPr>
          <w:rStyle w:val="Emphasis"/>
          <w:rFonts w:asciiTheme="majorHAnsi" w:hAnsiTheme="majorHAnsi" w:cstheme="majorHAnsi"/>
          <w:highlight w:val="green"/>
        </w:rPr>
        <w:t>catastrophe for capital</w:t>
      </w:r>
      <w:r w:rsidRPr="00055D07">
        <w:rPr>
          <w:rStyle w:val="Emphasis"/>
          <w:rFonts w:asciiTheme="majorHAnsi" w:hAnsiTheme="majorHAnsi" w:cstheme="majorHAnsi"/>
        </w:rPr>
        <w:t xml:space="preserve"> remains. </w:t>
      </w:r>
      <w:r w:rsidRPr="00055D07">
        <w:rPr>
          <w:rStyle w:val="Emphasis"/>
          <w:rFonts w:asciiTheme="majorHAnsi" w:hAnsiTheme="majorHAnsi" w:cstheme="majorHAnsi"/>
          <w:highlight w:val="green"/>
        </w:rPr>
        <w:t xml:space="preserve">The system turns on itself, </w:t>
      </w:r>
      <w:r w:rsidRPr="00055D07">
        <w:rPr>
          <w:rStyle w:val="Emphasis"/>
          <w:rFonts w:asciiTheme="majorHAnsi" w:hAnsiTheme="majorHAnsi" w:cstheme="majorHAnsi"/>
          <w:sz w:val="28"/>
          <w:szCs w:val="28"/>
          <w:highlight w:val="green"/>
        </w:rPr>
        <w:t>as a scorpion does when</w:t>
      </w:r>
      <w:r w:rsidRPr="00055D07">
        <w:rPr>
          <w:rStyle w:val="Emphasis"/>
          <w:rFonts w:asciiTheme="majorHAnsi" w:hAnsiTheme="majorHAnsi" w:cstheme="majorHAnsi"/>
          <w:sz w:val="28"/>
          <w:szCs w:val="28"/>
        </w:rPr>
        <w:t xml:space="preserve"> </w:t>
      </w:r>
      <w:proofErr w:type="gramStart"/>
      <w:r w:rsidRPr="00055D07">
        <w:rPr>
          <w:rStyle w:val="Emphasis"/>
          <w:rFonts w:asciiTheme="majorHAnsi" w:hAnsiTheme="majorHAnsi" w:cstheme="majorHAnsi"/>
          <w:sz w:val="28"/>
          <w:szCs w:val="28"/>
        </w:rPr>
        <w:t>en</w:t>
      </w:r>
      <w:r w:rsidRPr="00055D07">
        <w:rPr>
          <w:rStyle w:val="Emphasis"/>
          <w:rFonts w:asciiTheme="majorHAnsi" w:hAnsiTheme="majorHAnsi" w:cstheme="majorHAnsi"/>
          <w:sz w:val="28"/>
          <w:szCs w:val="28"/>
          <w:highlight w:val="green"/>
        </w:rPr>
        <w:t>circled</w:t>
      </w:r>
      <w:proofErr w:type="gramEnd"/>
      <w:r w:rsidRPr="00055D07">
        <w:rPr>
          <w:rStyle w:val="Emphasis"/>
          <w:rFonts w:asciiTheme="majorHAnsi" w:hAnsiTheme="majorHAnsi" w:cstheme="majorHAnsi"/>
          <w:sz w:val="28"/>
          <w:szCs w:val="28"/>
          <w:highlight w:val="green"/>
        </w:rPr>
        <w:t xml:space="preserve"> by</w:t>
      </w:r>
      <w:r w:rsidRPr="00055D07">
        <w:rPr>
          <w:rStyle w:val="Emphasis"/>
          <w:rFonts w:asciiTheme="majorHAnsi" w:hAnsiTheme="majorHAnsi" w:cstheme="majorHAnsi"/>
          <w:sz w:val="28"/>
          <w:szCs w:val="28"/>
        </w:rPr>
        <w:t xml:space="preserve"> the challenge of </w:t>
      </w:r>
      <w:r w:rsidRPr="00055D07">
        <w:rPr>
          <w:rStyle w:val="Emphasis"/>
          <w:rFonts w:asciiTheme="majorHAnsi" w:hAnsiTheme="majorHAnsi" w:cstheme="majorHAnsi"/>
          <w:sz w:val="28"/>
          <w:szCs w:val="28"/>
          <w:highlight w:val="green"/>
        </w:rPr>
        <w:t>death</w:t>
      </w:r>
      <w:r w:rsidRPr="00055D07">
        <w:rPr>
          <w:rFonts w:asciiTheme="majorHAnsi" w:hAnsiTheme="majorHAnsi" w:cstheme="majorHAnsi"/>
          <w:sz w:val="16"/>
        </w:rPr>
        <w:t xml:space="preserve">. For it is summoned to answer, if it is not to lose face, to what can only be death. </w:t>
      </w:r>
      <w:r w:rsidRPr="00055D07">
        <w:rPr>
          <w:rStyle w:val="Emphasis"/>
          <w:rFonts w:asciiTheme="majorHAnsi" w:hAnsiTheme="majorHAnsi" w:cstheme="majorHAnsi"/>
        </w:rPr>
        <w:t>The system must</w:t>
      </w:r>
      <w:r w:rsidRPr="00055D07">
        <w:rPr>
          <w:rFonts w:asciiTheme="majorHAnsi" w:hAnsiTheme="majorHAnsi" w:cstheme="majorHAnsi"/>
          <w:sz w:val="16"/>
        </w:rPr>
        <w:t xml:space="preserve"> itself comm</w:t>
      </w:r>
      <w:r w:rsidRPr="00055D07">
        <w:rPr>
          <w:rStyle w:val="Emphasis"/>
          <w:rFonts w:asciiTheme="majorHAnsi" w:hAnsiTheme="majorHAnsi" w:cstheme="majorHAnsi"/>
        </w:rPr>
        <w:t>it suicide in response to the multiplied challenge of death and suicide</w:t>
      </w:r>
      <w:r w:rsidRPr="00055D07">
        <w:rPr>
          <w:rFonts w:asciiTheme="majorHAnsi" w:hAnsiTheme="majorHAnsi" w:cstheme="majorHAnsi"/>
          <w:sz w:val="16"/>
        </w:rPr>
        <w:t xml:space="preserve">. </w:t>
      </w:r>
      <w:proofErr w:type="gramStart"/>
      <w:r w:rsidRPr="00055D07">
        <w:rPr>
          <w:rFonts w:asciiTheme="majorHAnsi" w:hAnsiTheme="majorHAnsi" w:cstheme="majorHAnsi"/>
          <w:sz w:val="16"/>
        </w:rPr>
        <w:t>So</w:t>
      </w:r>
      <w:proofErr w:type="gramEnd"/>
      <w:r w:rsidRPr="00055D07">
        <w:rPr>
          <w:rFonts w:asciiTheme="majorHAnsi" w:hAnsiTheme="majorHAnsi" w:cstheme="majorHAnsi"/>
          <w:sz w:val="16"/>
        </w:rPr>
        <w:t xml:space="preserve"> </w:t>
      </w:r>
      <w:r w:rsidRPr="00055D07">
        <w:rPr>
          <w:rStyle w:val="Emphasis"/>
          <w:rFonts w:asciiTheme="majorHAnsi" w:hAnsiTheme="majorHAnsi" w:cstheme="majorHAnsi"/>
          <w:highlight w:val="green"/>
        </w:rPr>
        <w:t xml:space="preserve">hostages are taken. On the symbolic </w:t>
      </w:r>
      <w:r w:rsidRPr="00055D07">
        <w:rPr>
          <w:rFonts w:asciiTheme="majorHAnsi" w:hAnsiTheme="majorHAnsi" w:cstheme="majorHAnsi"/>
          <w:sz w:val="16"/>
        </w:rPr>
        <w:t xml:space="preserve">or sacrificial </w:t>
      </w:r>
      <w:r w:rsidRPr="00055D07">
        <w:rPr>
          <w:rStyle w:val="Emphasis"/>
          <w:rFonts w:asciiTheme="majorHAnsi" w:hAnsiTheme="majorHAnsi" w:cstheme="majorHAnsi"/>
        </w:rPr>
        <w:t>plane</w:t>
      </w:r>
      <w:r w:rsidRPr="00055D07">
        <w:rPr>
          <w:rFonts w:asciiTheme="majorHAnsi" w:hAnsiTheme="majorHAnsi" w:cstheme="majorHAnsi"/>
          <w:sz w:val="16"/>
        </w:rPr>
        <w:t xml:space="preserve">, from which </w:t>
      </w:r>
      <w:r w:rsidRPr="00055D07">
        <w:rPr>
          <w:rStyle w:val="Emphasis"/>
          <w:rFonts w:asciiTheme="majorHAnsi" w:hAnsiTheme="majorHAnsi" w:cstheme="majorHAnsi"/>
        </w:rPr>
        <w:t>every moral consideration of the innocence of the victims is ruled out</w:t>
      </w:r>
      <w:r w:rsidRPr="00055D07">
        <w:rPr>
          <w:rFonts w:asciiTheme="majorHAnsi" w:hAnsiTheme="majorHAnsi" w:cstheme="majorHAnsi"/>
          <w:sz w:val="16"/>
        </w:rPr>
        <w:t xml:space="preserve"> the hostage is the substitute, </w:t>
      </w:r>
      <w:r w:rsidRPr="00055D07">
        <w:rPr>
          <w:rStyle w:val="Emphasis"/>
          <w:rFonts w:asciiTheme="majorHAnsi" w:hAnsiTheme="majorHAnsi" w:cstheme="majorHAnsi"/>
          <w:highlight w:val="green"/>
        </w:rPr>
        <w:t>the alter-ego of the terrorist</w:t>
      </w:r>
      <w:r w:rsidRPr="00055D07">
        <w:rPr>
          <w:rStyle w:val="Emphasis"/>
          <w:rFonts w:asciiTheme="majorHAnsi" w:hAnsiTheme="majorHAnsi" w:cstheme="majorHAnsi"/>
        </w:rPr>
        <w:t>, the hostage’s death for the terrorist</w:t>
      </w:r>
      <w:r w:rsidRPr="00055D07">
        <w:rPr>
          <w:rFonts w:asciiTheme="majorHAnsi" w:hAnsiTheme="majorHAnsi" w:cstheme="majorHAnsi"/>
          <w:sz w:val="16"/>
        </w:rPr>
        <w:t xml:space="preserve">. Hostage and terrorist may thereafter become confused in the same sacrificial act. (Baudrillard 1993a: 37) In these impressive pages Baudrillard outlines the end of the modern dialectics of revolution against power, of the labor movement against capitalist domination, and predicts the advent of a new form of action which will be marked by the sacrificial gift of death (and self-annihilation). After the destruction of the World Trade Center in the most important terrorist act ever, </w:t>
      </w:r>
      <w:r w:rsidRPr="00055D07">
        <w:rPr>
          <w:rStyle w:val="Emphasis"/>
          <w:rFonts w:asciiTheme="majorHAnsi" w:hAnsiTheme="majorHAnsi" w:cstheme="majorHAnsi"/>
        </w:rPr>
        <w:t xml:space="preserve">Baudrillard wrote a short text titled The Spirit of Terrorism where he goes back to his own predictions and recognizes the emergence of a catastrophic age. </w:t>
      </w:r>
      <w:r w:rsidRPr="00055D07">
        <w:rPr>
          <w:rStyle w:val="Emphasis"/>
          <w:rFonts w:asciiTheme="majorHAnsi" w:hAnsiTheme="majorHAnsi" w:cstheme="majorHAnsi"/>
          <w:highlight w:val="green"/>
        </w:rPr>
        <w:t xml:space="preserve">When the code becomes the </w:t>
      </w:r>
      <w:proofErr w:type="gramStart"/>
      <w:r w:rsidRPr="00055D07">
        <w:rPr>
          <w:rStyle w:val="Emphasis"/>
          <w:rFonts w:asciiTheme="majorHAnsi" w:hAnsiTheme="majorHAnsi" w:cstheme="majorHAnsi"/>
          <w:highlight w:val="green"/>
        </w:rPr>
        <w:t>enemy</w:t>
      </w:r>
      <w:proofErr w:type="gramEnd"/>
      <w:r w:rsidRPr="00055D07">
        <w:rPr>
          <w:rStyle w:val="Emphasis"/>
          <w:rFonts w:asciiTheme="majorHAnsi" w:hAnsiTheme="majorHAnsi" w:cstheme="majorHAnsi"/>
          <w:highlight w:val="green"/>
        </w:rPr>
        <w:t xml:space="preserve"> the only strategy can be catastrophic</w:t>
      </w:r>
      <w:r w:rsidRPr="00055D07">
        <w:rPr>
          <w:rFonts w:asciiTheme="majorHAnsi" w:hAnsiTheme="majorHAnsi" w:cstheme="majorHAnsi"/>
          <w:sz w:val="16"/>
        </w:rPr>
        <w:t xml:space="preserve">: all the counterphobic ravings about exorcizing evil: it is because it is there, everywhere, </w:t>
      </w:r>
      <w:r w:rsidRPr="00055D07">
        <w:rPr>
          <w:rStyle w:val="Emphasis"/>
          <w:rFonts w:asciiTheme="majorHAnsi" w:hAnsiTheme="majorHAnsi" w:cstheme="majorHAnsi"/>
        </w:rPr>
        <w:t>like an obscure object of desire</w:t>
      </w:r>
      <w:r w:rsidRPr="00055D07">
        <w:rPr>
          <w:rFonts w:asciiTheme="majorHAnsi" w:hAnsiTheme="majorHAnsi" w:cstheme="majorHAnsi"/>
          <w:sz w:val="16"/>
        </w:rPr>
        <w:t xml:space="preserve">. Without this deep-seated complicity, the event would not have had the resonance it has, and in </w:t>
      </w:r>
      <w:r w:rsidRPr="00055D07">
        <w:rPr>
          <w:rStyle w:val="Emphasis"/>
          <w:rFonts w:asciiTheme="majorHAnsi" w:hAnsiTheme="majorHAnsi" w:cstheme="majorHAnsi"/>
        </w:rPr>
        <w:t>their symbolic strategy the terrorists doubtless</w:t>
      </w:r>
      <w:r w:rsidRPr="00055D07">
        <w:rPr>
          <w:rFonts w:asciiTheme="majorHAnsi" w:hAnsiTheme="majorHAnsi" w:cstheme="majorHAnsi"/>
          <w:sz w:val="16"/>
        </w:rPr>
        <w:t xml:space="preserve"> know that they </w:t>
      </w:r>
      <w:r w:rsidRPr="00055D07">
        <w:rPr>
          <w:rStyle w:val="Emphasis"/>
          <w:rFonts w:asciiTheme="majorHAnsi" w:hAnsiTheme="majorHAnsi" w:cstheme="majorHAnsi"/>
        </w:rPr>
        <w:t>can count on this unavowable complicity</w:t>
      </w:r>
      <w:r w:rsidRPr="00055D07">
        <w:rPr>
          <w:rFonts w:asciiTheme="majorHAnsi" w:hAnsiTheme="majorHAnsi" w:cstheme="majorHAnsi"/>
          <w:sz w:val="16"/>
        </w:rPr>
        <w:t xml:space="preserve">. (Baudrillard 2003: 6)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 universal, and the two towers of the World Trade Center embodied perfectly, in their very double-ness (literally twin-ness), this definitive order: No need, then, for a death drive or a destructive instinct, or even for perverse, unintended effects. Very logically – inexorably – </w:t>
      </w:r>
      <w:r w:rsidRPr="00055D07">
        <w:rPr>
          <w:rStyle w:val="Emphasis"/>
          <w:rFonts w:asciiTheme="majorHAnsi" w:hAnsiTheme="majorHAnsi" w:cstheme="majorHAnsi"/>
          <w:highlight w:val="green"/>
        </w:rPr>
        <w:t>the increase in</w:t>
      </w:r>
      <w:r w:rsidRPr="00055D07">
        <w:rPr>
          <w:rStyle w:val="Emphasis"/>
          <w:rFonts w:asciiTheme="majorHAnsi" w:hAnsiTheme="majorHAnsi" w:cstheme="majorHAnsi"/>
        </w:rPr>
        <w:t xml:space="preserve"> the </w:t>
      </w:r>
      <w:r w:rsidRPr="00055D07">
        <w:rPr>
          <w:rStyle w:val="Emphasis"/>
          <w:rFonts w:asciiTheme="majorHAnsi" w:hAnsiTheme="majorHAnsi" w:cstheme="majorHAnsi"/>
          <w:highlight w:val="green"/>
        </w:rPr>
        <w:t>power heightens the will to destroy it</w:t>
      </w:r>
      <w:r w:rsidRPr="00055D07">
        <w:rPr>
          <w:rFonts w:asciiTheme="majorHAnsi" w:hAnsiTheme="majorHAnsi" w:cstheme="majorHAnsi"/>
          <w:sz w:val="16"/>
        </w:rPr>
        <w:t xml:space="preserve">. And it was party to its own destruction. When the two towers collapsed, you had the impression that </w:t>
      </w:r>
      <w:r w:rsidRPr="00055D07">
        <w:rPr>
          <w:rStyle w:val="Emphasis"/>
          <w:rFonts w:asciiTheme="majorHAnsi" w:hAnsiTheme="majorHAnsi" w:cstheme="majorHAnsi"/>
        </w:rPr>
        <w:t>they were responding to the suicide of the suicide-planes with their own suicides.</w:t>
      </w:r>
      <w:r w:rsidRPr="00055D07">
        <w:rPr>
          <w:rFonts w:asciiTheme="majorHAnsi" w:hAnsiTheme="majorHAnsi" w:cstheme="majorHAnsi"/>
          <w:sz w:val="16"/>
        </w:rPr>
        <w:t xml:space="preserve"> It has been said that “</w:t>
      </w:r>
      <w:r w:rsidRPr="00055D07">
        <w:rPr>
          <w:rStyle w:val="Emphasis"/>
          <w:rFonts w:asciiTheme="majorHAnsi" w:hAnsiTheme="majorHAnsi" w:cstheme="majorHAnsi"/>
        </w:rPr>
        <w:t>Even God cannot declare war on Himself.” Well, He can.</w:t>
      </w:r>
      <w:r w:rsidRPr="00055D07">
        <w:rPr>
          <w:rFonts w:asciiTheme="majorHAnsi" w:hAnsiTheme="majorHAnsi" w:cstheme="majorHAnsi"/>
          <w:sz w:val="16"/>
        </w:rPr>
        <w:t xml:space="preserve"> The West, in position of God (divine omnipotence and absolute moral legitimacy), has become suicidal, and declared war on itself. (Baudrillard 2003: 6-7) In Baudrillard’s catastrophic vision I see a new way of thinking subjectivity: a reversal of the energetic subjectivation that animates the revolutionary theories of the 20th century, and the opening of an implosive theory of subversion, based on depression and exhaustion. In the activist view exhaustion is seen as the inability of the social body to escape the vicious destiny that capitalism has prepared: deactivation of the social energies that once upon a time animated democracy and political struggle. But </w:t>
      </w:r>
      <w:r w:rsidRPr="00055D07">
        <w:rPr>
          <w:rStyle w:val="Emphasis"/>
          <w:rFonts w:asciiTheme="majorHAnsi" w:hAnsiTheme="majorHAnsi" w:cstheme="majorHAnsi"/>
          <w:highlight w:val="green"/>
        </w:rPr>
        <w:t>exhaustion could</w:t>
      </w:r>
      <w:r w:rsidRPr="00055D07">
        <w:rPr>
          <w:rStyle w:val="Emphasis"/>
          <w:rFonts w:asciiTheme="majorHAnsi" w:hAnsiTheme="majorHAnsi" w:cstheme="majorHAnsi"/>
        </w:rPr>
        <w:t xml:space="preserve"> also </w:t>
      </w:r>
      <w:r w:rsidRPr="00055D07">
        <w:rPr>
          <w:rStyle w:val="Emphasis"/>
          <w:rFonts w:asciiTheme="majorHAnsi" w:hAnsiTheme="majorHAnsi" w:cstheme="majorHAnsi"/>
          <w:highlight w:val="green"/>
        </w:rPr>
        <w:t>become the beginning of a</w:t>
      </w:r>
      <w:r w:rsidRPr="00055D07">
        <w:rPr>
          <w:rStyle w:val="Emphasis"/>
          <w:rFonts w:asciiTheme="majorHAnsi" w:hAnsiTheme="majorHAnsi" w:cstheme="majorHAnsi"/>
        </w:rPr>
        <w:t xml:space="preserve"> slow </w:t>
      </w:r>
      <w:r w:rsidRPr="00055D07">
        <w:rPr>
          <w:rStyle w:val="Emphasis"/>
          <w:rFonts w:asciiTheme="majorHAnsi" w:hAnsiTheme="majorHAnsi" w:cstheme="majorHAnsi"/>
          <w:highlight w:val="green"/>
        </w:rPr>
        <w:lastRenderedPageBreak/>
        <w:t>movement towards a “</w:t>
      </w:r>
      <w:proofErr w:type="spellStart"/>
      <w:r w:rsidRPr="00055D07">
        <w:rPr>
          <w:rStyle w:val="Emphasis"/>
          <w:rFonts w:asciiTheme="majorHAnsi" w:hAnsiTheme="majorHAnsi" w:cstheme="majorHAnsi"/>
          <w:highlight w:val="green"/>
        </w:rPr>
        <w:t>wu</w:t>
      </w:r>
      <w:proofErr w:type="spellEnd"/>
      <w:r w:rsidRPr="00055D07">
        <w:rPr>
          <w:rStyle w:val="Emphasis"/>
          <w:rFonts w:asciiTheme="majorHAnsi" w:hAnsiTheme="majorHAnsi" w:cstheme="majorHAnsi"/>
          <w:highlight w:val="green"/>
        </w:rPr>
        <w:t xml:space="preserve"> </w:t>
      </w:r>
      <w:proofErr w:type="spellStart"/>
      <w:r w:rsidRPr="00055D07">
        <w:rPr>
          <w:rStyle w:val="Emphasis"/>
          <w:rFonts w:asciiTheme="majorHAnsi" w:hAnsiTheme="majorHAnsi" w:cstheme="majorHAnsi"/>
          <w:highlight w:val="green"/>
        </w:rPr>
        <w:t>wei</w:t>
      </w:r>
      <w:proofErr w:type="spellEnd"/>
      <w:r w:rsidRPr="00055D07">
        <w:rPr>
          <w:rStyle w:val="Emphasis"/>
          <w:rFonts w:asciiTheme="majorHAnsi" w:hAnsiTheme="majorHAnsi" w:cstheme="majorHAnsi"/>
          <w:highlight w:val="green"/>
        </w:rPr>
        <w:t>” civilization</w:t>
      </w:r>
      <w:r w:rsidRPr="00055D07">
        <w:rPr>
          <w:rFonts w:asciiTheme="majorHAnsi" w:hAnsiTheme="majorHAnsi" w:cstheme="majorHAnsi"/>
          <w:sz w:val="16"/>
        </w:rPr>
        <w:t xml:space="preserve">, based on the </w:t>
      </w:r>
      <w:r w:rsidRPr="00055D07">
        <w:rPr>
          <w:rStyle w:val="Emphasis"/>
          <w:rFonts w:asciiTheme="majorHAnsi" w:hAnsiTheme="majorHAnsi" w:cstheme="majorHAnsi"/>
          <w:highlight w:val="green"/>
        </w:rPr>
        <w:t>with</w:t>
      </w:r>
      <w:r w:rsidRPr="00055D07">
        <w:rPr>
          <w:rFonts w:asciiTheme="majorHAnsi" w:hAnsiTheme="majorHAnsi" w:cstheme="majorHAnsi"/>
          <w:sz w:val="16"/>
        </w:rPr>
        <w:t xml:space="preserve">drawal, and </w:t>
      </w:r>
      <w:r w:rsidRPr="00055D07">
        <w:rPr>
          <w:rStyle w:val="Emphasis"/>
          <w:rFonts w:asciiTheme="majorHAnsi" w:hAnsiTheme="majorHAnsi" w:cstheme="majorHAnsi"/>
        </w:rPr>
        <w:t xml:space="preserve">frugal </w:t>
      </w:r>
      <w:r w:rsidRPr="00055D07">
        <w:rPr>
          <w:rStyle w:val="Emphasis"/>
          <w:rFonts w:asciiTheme="majorHAnsi" w:hAnsiTheme="majorHAnsi" w:cstheme="majorHAnsi"/>
          <w:highlight w:val="green"/>
        </w:rPr>
        <w:t>expectations of life and consumption</w:t>
      </w:r>
      <w:r w:rsidRPr="00055D07">
        <w:rPr>
          <w:rStyle w:val="Emphasis"/>
          <w:rFonts w:asciiTheme="majorHAnsi" w:hAnsiTheme="majorHAnsi" w:cstheme="majorHAnsi"/>
        </w:rPr>
        <w:t xml:space="preserve">. Radicalism could abandon the mode of </w:t>
      </w:r>
      <w:proofErr w:type="gramStart"/>
      <w:r w:rsidRPr="00055D07">
        <w:rPr>
          <w:rStyle w:val="Emphasis"/>
          <w:rFonts w:asciiTheme="majorHAnsi" w:hAnsiTheme="majorHAnsi" w:cstheme="majorHAnsi"/>
        </w:rPr>
        <w:t>activism, and</w:t>
      </w:r>
      <w:proofErr w:type="gramEnd"/>
      <w:r w:rsidRPr="00055D07">
        <w:rPr>
          <w:rStyle w:val="Emphasis"/>
          <w:rFonts w:asciiTheme="majorHAnsi" w:hAnsiTheme="majorHAnsi" w:cstheme="majorHAnsi"/>
        </w:rPr>
        <w:t xml:space="preserve"> </w:t>
      </w:r>
      <w:r w:rsidRPr="00055D07">
        <w:rPr>
          <w:rStyle w:val="Emphasis"/>
          <w:rFonts w:asciiTheme="majorHAnsi" w:hAnsiTheme="majorHAnsi" w:cstheme="majorHAnsi"/>
          <w:highlight w:val="green"/>
        </w:rPr>
        <w:t>adopt the mode of passivity</w:t>
      </w:r>
      <w:r w:rsidRPr="00055D07">
        <w:rPr>
          <w:rStyle w:val="Emphasis"/>
          <w:rFonts w:asciiTheme="majorHAnsi" w:hAnsiTheme="majorHAnsi" w:cstheme="majorHAnsi"/>
        </w:rPr>
        <w:t xml:space="preserve">. A </w:t>
      </w:r>
      <w:r w:rsidRPr="00055D07">
        <w:rPr>
          <w:rStyle w:val="Emphasis"/>
          <w:rFonts w:asciiTheme="majorHAnsi" w:hAnsiTheme="majorHAnsi" w:cstheme="majorHAnsi"/>
          <w:highlight w:val="green"/>
        </w:rPr>
        <w:t xml:space="preserve">radical passivity would </w:t>
      </w:r>
      <w:proofErr w:type="gramStart"/>
      <w:r w:rsidRPr="00055D07">
        <w:rPr>
          <w:rStyle w:val="Emphasis"/>
          <w:rFonts w:asciiTheme="majorHAnsi" w:hAnsiTheme="majorHAnsi" w:cstheme="majorHAnsi"/>
          <w:highlight w:val="green"/>
        </w:rPr>
        <w:t>definitely threaten</w:t>
      </w:r>
      <w:proofErr w:type="gramEnd"/>
      <w:r w:rsidRPr="00055D07">
        <w:rPr>
          <w:rStyle w:val="Emphasis"/>
          <w:rFonts w:asciiTheme="majorHAnsi" w:hAnsiTheme="majorHAnsi" w:cstheme="majorHAnsi"/>
          <w:highlight w:val="green"/>
        </w:rPr>
        <w:t xml:space="preserve"> the ethos of</w:t>
      </w:r>
      <w:r w:rsidRPr="00055D07">
        <w:rPr>
          <w:rStyle w:val="Emphasis"/>
          <w:rFonts w:asciiTheme="majorHAnsi" w:hAnsiTheme="majorHAnsi" w:cstheme="majorHAnsi"/>
        </w:rPr>
        <w:t xml:space="preserve"> relentless </w:t>
      </w:r>
      <w:r w:rsidRPr="00055D07">
        <w:rPr>
          <w:rStyle w:val="Emphasis"/>
          <w:rFonts w:asciiTheme="majorHAnsi" w:hAnsiTheme="majorHAnsi" w:cstheme="majorHAnsi"/>
          <w:highlight w:val="green"/>
        </w:rPr>
        <w:t>productivity that neoliberal politics</w:t>
      </w:r>
      <w:r w:rsidRPr="00055D07">
        <w:rPr>
          <w:rStyle w:val="Emphasis"/>
          <w:rFonts w:asciiTheme="majorHAnsi" w:hAnsiTheme="majorHAnsi" w:cstheme="majorHAnsi"/>
        </w:rPr>
        <w:t xml:space="preserve"> has </w:t>
      </w:r>
      <w:r w:rsidRPr="00055D07">
        <w:rPr>
          <w:rStyle w:val="Emphasis"/>
          <w:rFonts w:asciiTheme="majorHAnsi" w:hAnsiTheme="majorHAnsi" w:cstheme="majorHAnsi"/>
          <w:highlight w:val="green"/>
        </w:rPr>
        <w:t>impose</w:t>
      </w:r>
      <w:r w:rsidRPr="00055D07">
        <w:rPr>
          <w:rStyle w:val="Emphasis"/>
          <w:rFonts w:asciiTheme="majorHAnsi" w:hAnsiTheme="majorHAnsi" w:cstheme="majorHAnsi"/>
        </w:rPr>
        <w:t>d</w:t>
      </w:r>
      <w:r w:rsidRPr="00055D07">
        <w:rPr>
          <w:rFonts w:asciiTheme="majorHAnsi" w:hAnsiTheme="majorHAnsi" w:cstheme="majorHAnsi"/>
          <w:sz w:val="16"/>
        </w:rPr>
        <w:t xml:space="preserve">. The mother of all the bubbles, the work bubble, would finally deflate. </w:t>
      </w:r>
      <w:r w:rsidRPr="00055D07">
        <w:rPr>
          <w:rStyle w:val="Emphasis"/>
          <w:rFonts w:asciiTheme="majorHAnsi" w:hAnsiTheme="majorHAnsi" w:cstheme="majorHAnsi"/>
        </w:rPr>
        <w:t xml:space="preserve">We have been working too much during the last three or four centuries, and outrageously too much during the last thirty years. The current depression </w:t>
      </w:r>
      <w:r w:rsidRPr="00055D07">
        <w:rPr>
          <w:rStyle w:val="Emphasis"/>
          <w:rFonts w:asciiTheme="majorHAnsi" w:hAnsiTheme="majorHAnsi" w:cstheme="majorHAnsi"/>
          <w:highlight w:val="green"/>
        </w:rPr>
        <w:t>could be</w:t>
      </w:r>
      <w:r w:rsidRPr="00055D07">
        <w:rPr>
          <w:rStyle w:val="Emphasis"/>
          <w:rFonts w:asciiTheme="majorHAnsi" w:hAnsiTheme="majorHAnsi" w:cstheme="majorHAnsi"/>
        </w:rPr>
        <w:t xml:space="preserve"> the beginning of </w:t>
      </w:r>
      <w:r w:rsidRPr="00055D07">
        <w:rPr>
          <w:rStyle w:val="Emphasis"/>
          <w:rFonts w:asciiTheme="majorHAnsi" w:hAnsiTheme="majorHAnsi" w:cstheme="majorHAnsi"/>
          <w:highlight w:val="green"/>
        </w:rPr>
        <w:t xml:space="preserve">a massive </w:t>
      </w:r>
      <w:r w:rsidRPr="00055D07">
        <w:rPr>
          <w:rStyle w:val="Emphasis"/>
          <w:rFonts w:asciiTheme="majorHAnsi" w:hAnsiTheme="majorHAnsi" w:cstheme="majorHAnsi"/>
          <w:sz w:val="28"/>
          <w:szCs w:val="28"/>
          <w:highlight w:val="green"/>
        </w:rPr>
        <w:t>abandonment of competition</w:t>
      </w:r>
      <w:r w:rsidRPr="00055D07">
        <w:rPr>
          <w:rStyle w:val="Emphasis"/>
          <w:rFonts w:asciiTheme="majorHAnsi" w:hAnsiTheme="majorHAnsi" w:cstheme="majorHAnsi"/>
          <w:highlight w:val="green"/>
        </w:rPr>
        <w:t>, consumerist drive, and of dependence on work</w:t>
      </w:r>
      <w:r w:rsidRPr="00055D07">
        <w:rPr>
          <w:rFonts w:asciiTheme="majorHAnsi" w:hAnsiTheme="majorHAnsi" w:cstheme="majorHAnsi"/>
          <w:sz w:val="16"/>
        </w:rPr>
        <w:t xml:space="preserve">. </w:t>
      </w:r>
      <w:proofErr w:type="gramStart"/>
      <w:r w:rsidRPr="00055D07">
        <w:rPr>
          <w:rFonts w:asciiTheme="majorHAnsi" w:hAnsiTheme="majorHAnsi" w:cstheme="majorHAnsi"/>
          <w:sz w:val="16"/>
        </w:rPr>
        <w:t xml:space="preserve">Actually, </w:t>
      </w:r>
      <w:r w:rsidRPr="00055D07">
        <w:rPr>
          <w:rStyle w:val="Emphasis"/>
          <w:rFonts w:asciiTheme="majorHAnsi" w:hAnsiTheme="majorHAnsi" w:cstheme="majorHAnsi"/>
        </w:rPr>
        <w:t>if</w:t>
      </w:r>
      <w:proofErr w:type="gramEnd"/>
      <w:r w:rsidRPr="00055D07">
        <w:rPr>
          <w:rStyle w:val="Emphasis"/>
          <w:rFonts w:asciiTheme="majorHAnsi" w:hAnsiTheme="majorHAnsi" w:cstheme="majorHAnsi"/>
        </w:rPr>
        <w:t xml:space="preserve"> we think of the geopolitical struggle of the first decade</w:t>
      </w:r>
      <w:r w:rsidRPr="00055D07">
        <w:rPr>
          <w:rFonts w:asciiTheme="majorHAnsi" w:hAnsiTheme="majorHAnsi" w:cstheme="majorHAnsi"/>
          <w:sz w:val="16"/>
        </w:rPr>
        <w:t xml:space="preserve"> – the struggle between Western domination and jihadist Islam – we recognize that the most powerful weapon has been suicide. 9/11 is the most impressive act of this suicidal war, but thousands of people have killed themselves </w:t>
      </w:r>
      <w:proofErr w:type="gramStart"/>
      <w:r w:rsidRPr="00055D07">
        <w:rPr>
          <w:rFonts w:asciiTheme="majorHAnsi" w:hAnsiTheme="majorHAnsi" w:cstheme="majorHAnsi"/>
          <w:sz w:val="16"/>
        </w:rPr>
        <w:t>in order to</w:t>
      </w:r>
      <w:proofErr w:type="gramEnd"/>
      <w:r w:rsidRPr="00055D07">
        <w:rPr>
          <w:rFonts w:asciiTheme="majorHAnsi" w:hAnsiTheme="majorHAnsi" w:cstheme="majorHAnsi"/>
          <w:sz w:val="16"/>
        </w:rPr>
        <w:t xml:space="preserve"> destroy American military hegemony. And they won, forcing the western world into the bunker of paranoid security, and defeating the hyper-technological armies of the West both in Iraq, and in Afghanistan. The suicidal implosion has not been confined to the Islamists. Suicide has </w:t>
      </w:r>
      <w:proofErr w:type="spellStart"/>
      <w:proofErr w:type="gramStart"/>
      <w:r w:rsidRPr="00055D07">
        <w:rPr>
          <w:rFonts w:asciiTheme="majorHAnsi" w:hAnsiTheme="majorHAnsi" w:cstheme="majorHAnsi"/>
          <w:sz w:val="16"/>
        </w:rPr>
        <w:t>became</w:t>
      </w:r>
      <w:proofErr w:type="spellEnd"/>
      <w:proofErr w:type="gramEnd"/>
      <w:r w:rsidRPr="00055D07">
        <w:rPr>
          <w:rFonts w:asciiTheme="majorHAnsi" w:hAnsiTheme="majorHAnsi" w:cstheme="majorHAnsi"/>
          <w:sz w:val="16"/>
        </w:rPr>
        <w:t xml:space="preserve"> a form of political action everywhere.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 </w:t>
      </w:r>
      <w:r w:rsidRPr="00055D07">
        <w:rPr>
          <w:rStyle w:val="Emphasis"/>
          <w:rFonts w:asciiTheme="majorHAnsi" w:hAnsiTheme="majorHAnsi" w:cstheme="majorHAnsi"/>
          <w:highlight w:val="green"/>
        </w:rPr>
        <w:t>Is it possible to divert this implosive trend from the direction of death</w:t>
      </w:r>
      <w:r w:rsidRPr="00055D07">
        <w:rPr>
          <w:rFonts w:asciiTheme="majorHAnsi" w:hAnsiTheme="majorHAnsi" w:cstheme="majorHAnsi"/>
          <w:sz w:val="16"/>
        </w:rPr>
        <w:t xml:space="preserve">, murder, and suicide, </w:t>
      </w:r>
      <w:r w:rsidRPr="00055D07">
        <w:rPr>
          <w:rStyle w:val="Emphasis"/>
          <w:rFonts w:asciiTheme="majorHAnsi" w:hAnsiTheme="majorHAnsi" w:cstheme="majorHAnsi"/>
          <w:highlight w:val="green"/>
        </w:rPr>
        <w:t>towards a new</w:t>
      </w:r>
      <w:r w:rsidRPr="00055D07">
        <w:rPr>
          <w:rStyle w:val="Emphasis"/>
          <w:rFonts w:asciiTheme="majorHAnsi" w:hAnsiTheme="majorHAnsi" w:cstheme="majorHAnsi"/>
        </w:rPr>
        <w:t xml:space="preserve"> kind of </w:t>
      </w:r>
      <w:r w:rsidRPr="00055D07">
        <w:rPr>
          <w:rStyle w:val="Emphasis"/>
          <w:rFonts w:asciiTheme="majorHAnsi" w:hAnsiTheme="majorHAnsi" w:cstheme="majorHAnsi"/>
          <w:highlight w:val="green"/>
        </w:rPr>
        <w:t>autonomy</w:t>
      </w:r>
      <w:r w:rsidRPr="00055D07">
        <w:rPr>
          <w:rStyle w:val="Emphasis"/>
          <w:rFonts w:asciiTheme="majorHAnsi" w:hAnsiTheme="majorHAnsi" w:cstheme="majorHAnsi"/>
        </w:rPr>
        <w:t>, social creativity and of life</w:t>
      </w:r>
      <w:r w:rsidRPr="00055D07">
        <w:rPr>
          <w:rFonts w:asciiTheme="majorHAnsi" w:hAnsiTheme="majorHAnsi" w:cstheme="majorHAnsi"/>
          <w:sz w:val="16"/>
        </w:rPr>
        <w:t xml:space="preserve">? I think that </w:t>
      </w:r>
      <w:r w:rsidRPr="00055D07">
        <w:rPr>
          <w:rStyle w:val="Emphasis"/>
          <w:rFonts w:asciiTheme="majorHAnsi" w:hAnsiTheme="majorHAnsi" w:cstheme="majorHAnsi"/>
          <w:highlight w:val="green"/>
        </w:rPr>
        <w:t xml:space="preserve">it is possible only if we start from </w:t>
      </w:r>
      <w:proofErr w:type="gramStart"/>
      <w:r w:rsidRPr="00055D07">
        <w:rPr>
          <w:rStyle w:val="Emphasis"/>
          <w:rFonts w:asciiTheme="majorHAnsi" w:hAnsiTheme="majorHAnsi" w:cstheme="majorHAnsi"/>
          <w:highlight w:val="green"/>
        </w:rPr>
        <w:t>exhaustion, if</w:t>
      </w:r>
      <w:proofErr w:type="gramEnd"/>
      <w:r w:rsidRPr="00055D07">
        <w:rPr>
          <w:rStyle w:val="Emphasis"/>
          <w:rFonts w:asciiTheme="majorHAnsi" w:hAnsiTheme="majorHAnsi" w:cstheme="majorHAnsi"/>
          <w:highlight w:val="green"/>
        </w:rPr>
        <w:t xml:space="preserve"> we</w:t>
      </w:r>
      <w:r w:rsidRPr="00055D07">
        <w:rPr>
          <w:rStyle w:val="Emphasis"/>
          <w:rFonts w:asciiTheme="majorHAnsi" w:hAnsiTheme="majorHAnsi" w:cstheme="majorHAnsi"/>
        </w:rPr>
        <w:t xml:space="preserve"> emphasize the creative side of </w:t>
      </w:r>
      <w:r w:rsidRPr="00055D07">
        <w:rPr>
          <w:rStyle w:val="Emphasis"/>
          <w:rFonts w:asciiTheme="majorHAnsi" w:hAnsiTheme="majorHAnsi" w:cstheme="majorHAnsi"/>
          <w:highlight w:val="green"/>
        </w:rPr>
        <w:t>withdrawal</w:t>
      </w:r>
      <w:r w:rsidRPr="00055D07">
        <w:rPr>
          <w:rStyle w:val="Emphasis"/>
          <w:rFonts w:asciiTheme="majorHAnsi" w:hAnsiTheme="majorHAnsi" w:cstheme="majorHAnsi"/>
        </w:rPr>
        <w:t xml:space="preserve">. </w:t>
      </w:r>
      <w:r w:rsidRPr="00055D07">
        <w:rPr>
          <w:rFonts w:asciiTheme="majorHAnsi" w:hAnsiTheme="majorHAnsi" w:cstheme="majorHAnsi"/>
          <w:sz w:val="16"/>
        </w:rPr>
        <w:t xml:space="preserve">The exchange between life and money could be deserted, and exhaustion could give way to a huge wave of withdrawal from the sphere of economic exchange. </w:t>
      </w:r>
      <w:r w:rsidRPr="00055D07">
        <w:rPr>
          <w:rStyle w:val="Emphasis"/>
          <w:rFonts w:asciiTheme="majorHAnsi" w:hAnsiTheme="majorHAnsi" w:cstheme="majorHAnsi"/>
        </w:rPr>
        <w:t>A new refrain could emerge</w:t>
      </w:r>
      <w:r w:rsidRPr="00055D07">
        <w:rPr>
          <w:rFonts w:asciiTheme="majorHAnsi" w:hAnsiTheme="majorHAnsi" w:cstheme="majorHAnsi"/>
          <w:sz w:val="16"/>
        </w:rPr>
        <w:t xml:space="preserve"> in that </w:t>
      </w:r>
      <w:proofErr w:type="gramStart"/>
      <w:r w:rsidRPr="00055D07">
        <w:rPr>
          <w:rFonts w:asciiTheme="majorHAnsi" w:hAnsiTheme="majorHAnsi" w:cstheme="majorHAnsi"/>
          <w:sz w:val="16"/>
        </w:rPr>
        <w:t xml:space="preserve">moment, </w:t>
      </w:r>
      <w:r w:rsidRPr="00055D07">
        <w:rPr>
          <w:rStyle w:val="Emphasis"/>
          <w:rFonts w:asciiTheme="majorHAnsi" w:hAnsiTheme="majorHAnsi" w:cstheme="majorHAnsi"/>
        </w:rPr>
        <w:t>and</w:t>
      </w:r>
      <w:proofErr w:type="gramEnd"/>
      <w:r w:rsidRPr="00055D07">
        <w:rPr>
          <w:rStyle w:val="Emphasis"/>
          <w:rFonts w:asciiTheme="majorHAnsi" w:hAnsiTheme="majorHAnsi" w:cstheme="majorHAnsi"/>
        </w:rPr>
        <w:t xml:space="preserve"> wipe out the law of economic growth</w:t>
      </w:r>
      <w:r w:rsidRPr="00055D07">
        <w:rPr>
          <w:rFonts w:asciiTheme="majorHAnsi" w:hAnsiTheme="majorHAnsi" w:cstheme="majorHAnsi"/>
          <w:sz w:val="16"/>
        </w:rPr>
        <w:t xml:space="preserve">. The </w:t>
      </w:r>
      <w:r w:rsidRPr="00055D07">
        <w:rPr>
          <w:rStyle w:val="Emphasis"/>
          <w:rFonts w:asciiTheme="majorHAnsi" w:hAnsiTheme="majorHAnsi" w:cstheme="majorHAnsi"/>
        </w:rPr>
        <w:t>self-organization of</w:t>
      </w:r>
      <w:r w:rsidRPr="00055D07">
        <w:rPr>
          <w:rFonts w:asciiTheme="majorHAnsi" w:hAnsiTheme="majorHAnsi" w:cstheme="majorHAnsi"/>
          <w:sz w:val="16"/>
        </w:rPr>
        <w:t xml:space="preserve"> the </w:t>
      </w:r>
      <w:r w:rsidRPr="00055D07">
        <w:rPr>
          <w:rStyle w:val="Emphasis"/>
          <w:rFonts w:asciiTheme="majorHAnsi" w:hAnsiTheme="majorHAnsi" w:cstheme="majorHAnsi"/>
        </w:rPr>
        <w:t>general intellect could abandon the law of accumulation and growth</w:t>
      </w:r>
      <w:r w:rsidRPr="00055D07">
        <w:rPr>
          <w:rFonts w:asciiTheme="majorHAnsi" w:hAnsiTheme="majorHAnsi" w:cstheme="majorHAnsi"/>
          <w:sz w:val="16"/>
        </w:rPr>
        <w:t xml:space="preserve">, and start a new concatenation, where collective intelligence is only subjected to the common good. The global recession started officially in September 2008 and lasted officially until the summer of 2009. </w:t>
      </w:r>
      <w:r w:rsidRPr="00055D07">
        <w:rPr>
          <w:rStyle w:val="Emphasis"/>
          <w:rFonts w:asciiTheme="majorHAnsi" w:hAnsiTheme="majorHAnsi" w:cstheme="majorHAnsi"/>
        </w:rPr>
        <w:t xml:space="preserve">Since the summer of 2009 the official truth in the media, in political statements, in economic talk </w:t>
      </w:r>
      <w:proofErr w:type="gramStart"/>
      <w:r w:rsidRPr="00055D07">
        <w:rPr>
          <w:rStyle w:val="Emphasis"/>
          <w:rFonts w:asciiTheme="majorHAnsi" w:hAnsiTheme="majorHAnsi" w:cstheme="majorHAnsi"/>
        </w:rPr>
        <w:t>was:</w:t>
      </w:r>
      <w:proofErr w:type="gramEnd"/>
      <w:r w:rsidRPr="00055D07">
        <w:rPr>
          <w:rStyle w:val="Emphasis"/>
          <w:rFonts w:asciiTheme="majorHAnsi" w:hAnsiTheme="majorHAnsi" w:cstheme="majorHAnsi"/>
        </w:rPr>
        <w:t xml:space="preserve"> recovery</w:t>
      </w:r>
      <w:r w:rsidRPr="00055D07">
        <w:rPr>
          <w:rFonts w:asciiTheme="majorHAnsi" w:hAnsiTheme="majorHAnsi" w:cstheme="majorHAnsi"/>
          <w:sz w:val="16"/>
        </w:rPr>
        <w:t xml:space="preserve">. The stock exchange began to rise </w:t>
      </w:r>
      <w:proofErr w:type="gramStart"/>
      <w:r w:rsidRPr="00055D07">
        <w:rPr>
          <w:rFonts w:asciiTheme="majorHAnsi" w:hAnsiTheme="majorHAnsi" w:cstheme="majorHAnsi"/>
          <w:sz w:val="16"/>
        </w:rPr>
        <w:t>again</w:t>
      </w:r>
      <w:proofErr w:type="gramEnd"/>
      <w:r w:rsidRPr="00055D07">
        <w:rPr>
          <w:rFonts w:asciiTheme="majorHAnsi" w:hAnsiTheme="majorHAnsi" w:cstheme="majorHAnsi"/>
          <w:sz w:val="16"/>
        </w:rPr>
        <w:t xml:space="preserve"> and the banks started again paying huge bonuses to their managers and so on. Meanwhile, unemployment was exploding everywhere, salaries were falling, welfare was curtailed, 90 million more are expected to join the army of poverty in the next year. Is this recovery? Our conditional reflex (influenced by the Keynesian knowledge that recovery is the recovery of the “real economy”) answered: no, this is not recovery, capitalism cannot recover only by financial means. But we should reframe our vision. </w:t>
      </w:r>
      <w:r w:rsidRPr="00055D07">
        <w:rPr>
          <w:rStyle w:val="Emphasis"/>
          <w:rFonts w:asciiTheme="majorHAnsi" w:hAnsiTheme="majorHAnsi" w:cstheme="majorHAnsi"/>
        </w:rPr>
        <w:t>Finance is no longer a mere tool of capitalist growth. The financialization of capitalism has made finance the very ground of accumulation</w:t>
      </w:r>
      <w:r w:rsidRPr="00055D07">
        <w:rPr>
          <w:rFonts w:asciiTheme="majorHAnsi" w:hAnsiTheme="majorHAnsi" w:cstheme="majorHAnsi"/>
          <w:sz w:val="16"/>
        </w:rPr>
        <w:t xml:space="preserve">, as Christian </w:t>
      </w:r>
      <w:proofErr w:type="spellStart"/>
      <w:r w:rsidRPr="00055D07">
        <w:rPr>
          <w:rFonts w:asciiTheme="majorHAnsi" w:hAnsiTheme="majorHAnsi" w:cstheme="majorHAnsi"/>
          <w:sz w:val="16"/>
        </w:rPr>
        <w:t>Marazzi</w:t>
      </w:r>
      <w:proofErr w:type="spellEnd"/>
      <w:r w:rsidRPr="00055D07">
        <w:rPr>
          <w:rFonts w:asciiTheme="majorHAnsi" w:hAnsiTheme="majorHAnsi" w:cstheme="majorHAnsi"/>
          <w:sz w:val="16"/>
        </w:rPr>
        <w:t xml:space="preserve"> (2010) has explained in recent works such as The Violence of Financial Capitalism. In the sphere of </w:t>
      </w:r>
      <w:proofErr w:type="spellStart"/>
      <w:r w:rsidRPr="00055D07">
        <w:rPr>
          <w:rFonts w:asciiTheme="majorHAnsi" w:hAnsiTheme="majorHAnsi" w:cstheme="majorHAnsi"/>
          <w:sz w:val="16"/>
        </w:rPr>
        <w:t>semiocapitalism</w:t>
      </w:r>
      <w:proofErr w:type="spellEnd"/>
      <w:r w:rsidRPr="00055D07">
        <w:rPr>
          <w:rFonts w:asciiTheme="majorHAnsi" w:hAnsiTheme="majorHAnsi" w:cstheme="majorHAnsi"/>
          <w:sz w:val="16"/>
        </w:rPr>
        <w:t xml:space="preserve">, financial signs are not only signifiers pointing to some referents. The distinction between sign and referent is over. The sign is the thing, the product, the process. The “real” economy and financial expectations are no longer distinct spheres. In the past, when riches were created in the sphere of industrial production, when finance was only a tool for the mobilization of capital to invest in the field of material production, recovery could not be limited to the financial sphere. It </w:t>
      </w:r>
      <w:proofErr w:type="gramStart"/>
      <w:r w:rsidRPr="00055D07">
        <w:rPr>
          <w:rFonts w:asciiTheme="majorHAnsi" w:hAnsiTheme="majorHAnsi" w:cstheme="majorHAnsi"/>
          <w:sz w:val="16"/>
        </w:rPr>
        <w:t>took also</w:t>
      </w:r>
      <w:proofErr w:type="gramEnd"/>
      <w:r w:rsidRPr="00055D07">
        <w:rPr>
          <w:rFonts w:asciiTheme="majorHAnsi" w:hAnsiTheme="majorHAnsi" w:cstheme="majorHAnsi"/>
          <w:sz w:val="16"/>
        </w:rPr>
        <w:t xml:space="preserve"> employment and demand. Industrial capitalism could not grow if society did not grow. Nowadays we must accept the idea that financial capitalism can recover and thrive without social recovery. Social life has become residual, redundant, irrelevant. </w:t>
      </w:r>
    </w:p>
    <w:p w14:paraId="6ADA2210" w14:textId="77777777" w:rsidR="007D3A7D" w:rsidRPr="00055D07" w:rsidRDefault="007D3A7D" w:rsidP="007D3A7D">
      <w:pPr>
        <w:pStyle w:val="Heading3"/>
        <w:rPr>
          <w:rFonts w:asciiTheme="majorHAnsi" w:hAnsiTheme="majorHAnsi" w:cstheme="majorHAnsi"/>
        </w:rPr>
      </w:pPr>
      <w:r w:rsidRPr="00055D07">
        <w:rPr>
          <w:rFonts w:asciiTheme="majorHAnsi" w:hAnsiTheme="majorHAnsi" w:cstheme="majorHAnsi"/>
        </w:rPr>
        <w:lastRenderedPageBreak/>
        <w:t>Framing</w:t>
      </w:r>
    </w:p>
    <w:p w14:paraId="4D59B586" w14:textId="77777777" w:rsidR="007D3A7D" w:rsidRPr="00055D07" w:rsidRDefault="007D3A7D" w:rsidP="007D3A7D">
      <w:pPr>
        <w:pStyle w:val="Heading4"/>
        <w:spacing w:line="276" w:lineRule="auto"/>
        <w:rPr>
          <w:rFonts w:asciiTheme="majorHAnsi" w:hAnsiTheme="majorHAnsi" w:cstheme="majorHAnsi"/>
        </w:rPr>
      </w:pPr>
      <w:r w:rsidRPr="00055D07">
        <w:rPr>
          <w:rFonts w:asciiTheme="majorHAnsi" w:hAnsiTheme="majorHAnsi" w:cstheme="majorHAnsi"/>
        </w:rPr>
        <w:t xml:space="preserve">The K OW and turns the aff – </w:t>
      </w:r>
    </w:p>
    <w:p w14:paraId="0595BD4F" w14:textId="77777777" w:rsidR="007D3A7D" w:rsidRPr="00055D07" w:rsidRDefault="007D3A7D" w:rsidP="007D3A7D">
      <w:pPr>
        <w:pStyle w:val="Heading4"/>
        <w:spacing w:line="276" w:lineRule="auto"/>
        <w:rPr>
          <w:rFonts w:asciiTheme="majorHAnsi" w:hAnsiTheme="majorHAnsi" w:cstheme="majorHAnsi"/>
        </w:rPr>
      </w:pPr>
      <w:r w:rsidRPr="00055D07">
        <w:rPr>
          <w:rFonts w:asciiTheme="majorHAnsi" w:hAnsiTheme="majorHAnsi" w:cstheme="majorHAnsi"/>
        </w:rPr>
        <w:t xml:space="preserve">(1)  </w:t>
      </w:r>
      <w:r w:rsidRPr="00055D07">
        <w:rPr>
          <w:rFonts w:asciiTheme="majorHAnsi" w:hAnsiTheme="majorHAnsi" w:cstheme="majorHAnsi"/>
          <w:u w:val="single"/>
        </w:rPr>
        <w:t>Form v Content</w:t>
      </w:r>
      <w:r w:rsidRPr="00055D07">
        <w:rPr>
          <w:rFonts w:asciiTheme="majorHAnsi" w:hAnsiTheme="majorHAnsi" w:cstheme="majorHAnsi"/>
        </w:rPr>
        <w:t xml:space="preserve"> – the K indicts the rhetoric or the pedagogical way that the aff is exported to fit in the debate space and is also the </w:t>
      </w:r>
      <w:r w:rsidRPr="00055D07">
        <w:rPr>
          <w:rFonts w:asciiTheme="majorHAnsi" w:hAnsiTheme="majorHAnsi" w:cstheme="majorHAnsi"/>
          <w:u w:val="single"/>
        </w:rPr>
        <w:t>best model for clash</w:t>
      </w:r>
      <w:r w:rsidRPr="00055D07">
        <w:rPr>
          <w:rFonts w:asciiTheme="majorHAnsi" w:hAnsiTheme="majorHAnsi" w:cstheme="majorHAnsi"/>
        </w:rPr>
        <w:t xml:space="preserve"> because you clash with our theory of power instead of plan focus which we’ve indicted. It’s </w:t>
      </w:r>
      <w:r w:rsidRPr="00055D07">
        <w:rPr>
          <w:rFonts w:asciiTheme="majorHAnsi" w:hAnsiTheme="majorHAnsi" w:cstheme="majorHAnsi"/>
          <w:u w:val="single"/>
        </w:rPr>
        <w:t>not unfair</w:t>
      </w:r>
      <w:r w:rsidRPr="00055D07">
        <w:rPr>
          <w:rFonts w:asciiTheme="majorHAnsi" w:hAnsiTheme="majorHAnsi" w:cstheme="majorHAnsi"/>
        </w:rPr>
        <w:t xml:space="preserve"> to expect you to defend your epistemological consequences anything else is </w:t>
      </w:r>
      <w:r w:rsidRPr="00055D07">
        <w:rPr>
          <w:rFonts w:asciiTheme="majorHAnsi" w:hAnsiTheme="majorHAnsi" w:cstheme="majorHAnsi"/>
          <w:u w:val="single"/>
        </w:rPr>
        <w:t>academically irresponsible</w:t>
      </w:r>
      <w:r w:rsidRPr="00055D07">
        <w:rPr>
          <w:rFonts w:asciiTheme="majorHAnsi" w:hAnsiTheme="majorHAnsi" w:cstheme="majorHAnsi"/>
        </w:rPr>
        <w:t xml:space="preserve">. </w:t>
      </w:r>
    </w:p>
    <w:p w14:paraId="5C8C3B31" w14:textId="77777777" w:rsidR="007D3A7D" w:rsidRPr="00055D07" w:rsidRDefault="007D3A7D" w:rsidP="007D3A7D">
      <w:pPr>
        <w:pStyle w:val="Heading4"/>
        <w:spacing w:line="276" w:lineRule="auto"/>
        <w:rPr>
          <w:rFonts w:asciiTheme="majorHAnsi" w:hAnsiTheme="majorHAnsi" w:cstheme="majorHAnsi"/>
        </w:rPr>
      </w:pPr>
      <w:r w:rsidRPr="00055D07">
        <w:rPr>
          <w:rFonts w:asciiTheme="majorHAnsi" w:hAnsiTheme="majorHAnsi" w:cstheme="majorHAnsi"/>
        </w:rPr>
        <w:t xml:space="preserve">(2)  </w:t>
      </w:r>
      <w:r w:rsidRPr="00055D07">
        <w:rPr>
          <w:rFonts w:asciiTheme="majorHAnsi" w:hAnsiTheme="majorHAnsi" w:cstheme="majorHAnsi"/>
          <w:u w:val="single"/>
        </w:rPr>
        <w:t>Epistemology</w:t>
      </w:r>
      <w:r w:rsidRPr="00055D07">
        <w:rPr>
          <w:rFonts w:asciiTheme="majorHAnsi" w:hAnsiTheme="majorHAnsi" w:cstheme="majorHAnsi"/>
        </w:rPr>
        <w:t xml:space="preserve"> – neoliberalism imposes that our knowledge is formed through an endless </w:t>
      </w:r>
      <w:r w:rsidRPr="00055D07">
        <w:rPr>
          <w:rFonts w:asciiTheme="majorHAnsi" w:hAnsiTheme="majorHAnsi" w:cstheme="majorHAnsi"/>
          <w:u w:val="single"/>
        </w:rPr>
        <w:t>cycle of production</w:t>
      </w:r>
      <w:r w:rsidRPr="00055D07">
        <w:rPr>
          <w:rFonts w:asciiTheme="majorHAnsi" w:hAnsiTheme="majorHAnsi" w:cstheme="majorHAnsi"/>
        </w:rPr>
        <w:t xml:space="preserve"> which means the 1AC “skills” are irrelevant and the exportation of their </w:t>
      </w:r>
      <w:r w:rsidRPr="00055D07">
        <w:rPr>
          <w:rFonts w:asciiTheme="majorHAnsi" w:hAnsiTheme="majorHAnsi" w:cstheme="majorHAnsi"/>
          <w:u w:val="single"/>
        </w:rPr>
        <w:t>pedagogy is flawed</w:t>
      </w:r>
      <w:r w:rsidRPr="00055D07">
        <w:rPr>
          <w:rFonts w:asciiTheme="majorHAnsi" w:hAnsiTheme="majorHAnsi" w:cstheme="majorHAnsi"/>
        </w:rPr>
        <w:t xml:space="preserve"> </w:t>
      </w:r>
    </w:p>
    <w:p w14:paraId="0AC7A92F" w14:textId="77777777" w:rsidR="007D3A7D" w:rsidRPr="00055D07" w:rsidRDefault="007D3A7D" w:rsidP="007D3A7D">
      <w:pPr>
        <w:pStyle w:val="Heading4"/>
        <w:spacing w:line="276" w:lineRule="auto"/>
        <w:rPr>
          <w:rFonts w:asciiTheme="majorHAnsi" w:hAnsiTheme="majorHAnsi" w:cstheme="majorHAnsi"/>
        </w:rPr>
      </w:pPr>
      <w:r w:rsidRPr="00055D07">
        <w:rPr>
          <w:rFonts w:asciiTheme="majorHAnsi" w:hAnsiTheme="majorHAnsi" w:cstheme="majorHAnsi"/>
        </w:rPr>
        <w:t xml:space="preserve">(3)  Neoliberalism controls the </w:t>
      </w:r>
      <w:r w:rsidRPr="00055D07">
        <w:rPr>
          <w:rFonts w:asciiTheme="majorHAnsi" w:hAnsiTheme="majorHAnsi" w:cstheme="majorHAnsi"/>
          <w:u w:val="single"/>
        </w:rPr>
        <w:t>value to life</w:t>
      </w:r>
      <w:r w:rsidRPr="00055D07">
        <w:rPr>
          <w:rFonts w:asciiTheme="majorHAnsi" w:hAnsiTheme="majorHAnsi" w:cstheme="majorHAnsi"/>
        </w:rPr>
        <w:t xml:space="preserve"> through affectivity which presupposes evaluation of body counts. Extinction has </w:t>
      </w:r>
      <w:r w:rsidRPr="00055D07">
        <w:rPr>
          <w:rFonts w:asciiTheme="majorHAnsi" w:hAnsiTheme="majorHAnsi" w:cstheme="majorHAnsi"/>
          <w:u w:val="single"/>
        </w:rPr>
        <w:t>already happened</w:t>
      </w:r>
      <w:r w:rsidRPr="00055D07">
        <w:rPr>
          <w:rFonts w:asciiTheme="majorHAnsi" w:hAnsiTheme="majorHAnsi" w:cstheme="majorHAnsi"/>
        </w:rPr>
        <w:t xml:space="preserve"> and the criticism controls that value. </w:t>
      </w:r>
    </w:p>
    <w:p w14:paraId="57E1E92D" w14:textId="4183F83D" w:rsidR="007D3A7D" w:rsidRDefault="007D3A7D" w:rsidP="007D3A7D">
      <w:pPr>
        <w:pStyle w:val="Heading4"/>
        <w:rPr>
          <w:rFonts w:asciiTheme="majorHAnsi" w:hAnsiTheme="majorHAnsi" w:cstheme="majorHAnsi"/>
        </w:rPr>
      </w:pPr>
      <w:r w:rsidRPr="00055D07">
        <w:rPr>
          <w:rFonts w:asciiTheme="majorHAnsi" w:hAnsiTheme="majorHAnsi" w:cstheme="majorHAnsi"/>
        </w:rPr>
        <w:t>(</w:t>
      </w:r>
      <w:r w:rsidR="008C7CDE" w:rsidRPr="00055D07">
        <w:rPr>
          <w:rFonts w:asciiTheme="majorHAnsi" w:hAnsiTheme="majorHAnsi" w:cstheme="majorHAnsi"/>
        </w:rPr>
        <w:t>4</w:t>
      </w:r>
      <w:r w:rsidRPr="00055D07">
        <w:rPr>
          <w:rFonts w:asciiTheme="majorHAnsi" w:hAnsiTheme="majorHAnsi" w:cstheme="majorHAnsi"/>
        </w:rPr>
        <w:t xml:space="preserve">)  Fiat is </w:t>
      </w:r>
      <w:r w:rsidRPr="00055D07">
        <w:rPr>
          <w:rFonts w:asciiTheme="majorHAnsi" w:hAnsiTheme="majorHAnsi" w:cstheme="majorHAnsi"/>
          <w:u w:val="single"/>
        </w:rPr>
        <w:t>illusory</w:t>
      </w:r>
      <w:r w:rsidRPr="00055D07">
        <w:rPr>
          <w:rFonts w:asciiTheme="majorHAnsi" w:hAnsiTheme="majorHAnsi" w:cstheme="majorHAnsi"/>
        </w:rPr>
        <w:t xml:space="preserve"> none of their policymaking offense is solved but our </w:t>
      </w:r>
      <w:r w:rsidRPr="00055D07">
        <w:rPr>
          <w:rFonts w:asciiTheme="majorHAnsi" w:hAnsiTheme="majorHAnsi" w:cstheme="majorHAnsi"/>
          <w:u w:val="single"/>
        </w:rPr>
        <w:t>representations can be rectified</w:t>
      </w:r>
      <w:r w:rsidRPr="00055D07">
        <w:rPr>
          <w:rFonts w:asciiTheme="majorHAnsi" w:hAnsiTheme="majorHAnsi" w:cstheme="majorHAnsi"/>
        </w:rPr>
        <w:t xml:space="preserve"> with a rejection which outweighs on ballot proximity </w:t>
      </w:r>
    </w:p>
    <w:p w14:paraId="7ED71672" w14:textId="77777777" w:rsidR="005A2B54" w:rsidRPr="005A2B54" w:rsidRDefault="005A2B54" w:rsidP="005A2B54"/>
    <w:p w14:paraId="52725B3E" w14:textId="77777777" w:rsidR="005A2B54" w:rsidRPr="005A2B54" w:rsidRDefault="005A2B54" w:rsidP="005A2B54">
      <w:pPr>
        <w:rPr>
          <w:rFonts w:asciiTheme="majorHAnsi" w:hAnsiTheme="majorHAnsi" w:cstheme="majorHAnsi"/>
        </w:rPr>
      </w:pPr>
      <w:proofErr w:type="spellStart"/>
      <w:r w:rsidRPr="005A2B54">
        <w:rPr>
          <w:rFonts w:asciiTheme="majorHAnsi" w:hAnsiTheme="majorHAnsi" w:cstheme="majorHAnsi"/>
        </w:rPr>
        <w:t>greene</w:t>
      </w:r>
      <w:proofErr w:type="spellEnd"/>
      <w:r w:rsidRPr="005A2B54">
        <w:rPr>
          <w:rFonts w:asciiTheme="majorHAnsi" w:hAnsiTheme="majorHAnsi" w:cstheme="majorHAnsi"/>
        </w:rPr>
        <w:t xml:space="preserve"> 15 -</w:t>
      </w:r>
      <w:r w:rsidRPr="005A2B54">
        <w:rPr>
          <w:rFonts w:asciiTheme="majorHAnsi" w:hAnsiTheme="majorHAnsi" w:cstheme="majorHAnsi"/>
        </w:rPr>
        <w:tab/>
        <w:t xml:space="preserve">1] we </w:t>
      </w:r>
      <w:proofErr w:type="spellStart"/>
      <w:r w:rsidRPr="005A2B54">
        <w:rPr>
          <w:rFonts w:asciiTheme="majorHAnsi" w:hAnsiTheme="majorHAnsi" w:cstheme="majorHAnsi"/>
        </w:rPr>
        <w:t>ar</w:t>
      </w:r>
      <w:proofErr w:type="spellEnd"/>
      <w:r w:rsidRPr="005A2B54">
        <w:rPr>
          <w:rFonts w:asciiTheme="majorHAnsi" w:hAnsiTheme="majorHAnsi" w:cstheme="majorHAnsi"/>
        </w:rPr>
        <w:t xml:space="preserve"> </w:t>
      </w:r>
      <w:proofErr w:type="spellStart"/>
      <w:r w:rsidRPr="005A2B54">
        <w:rPr>
          <w:rFonts w:asciiTheme="majorHAnsi" w:hAnsiTheme="majorHAnsi" w:cstheme="majorHAnsi"/>
        </w:rPr>
        <w:t>emore</w:t>
      </w:r>
      <w:proofErr w:type="spellEnd"/>
      <w:r w:rsidRPr="005A2B54">
        <w:rPr>
          <w:rFonts w:asciiTheme="majorHAnsi" w:hAnsiTheme="majorHAnsi" w:cstheme="majorHAnsi"/>
        </w:rPr>
        <w:t xml:space="preserve"> specific </w:t>
      </w:r>
      <w:proofErr w:type="spellStart"/>
      <w:r w:rsidRPr="005A2B54">
        <w:rPr>
          <w:rFonts w:asciiTheme="majorHAnsi" w:hAnsiTheme="majorHAnsi" w:cstheme="majorHAnsi"/>
        </w:rPr>
        <w:t>bc</w:t>
      </w:r>
      <w:proofErr w:type="spellEnd"/>
      <w:r w:rsidRPr="005A2B54">
        <w:rPr>
          <w:rFonts w:asciiTheme="majorHAnsi" w:hAnsiTheme="majorHAnsi" w:cstheme="majorHAnsi"/>
        </w:rPr>
        <w:t xml:space="preserve"> we talk about </w:t>
      </w:r>
      <w:proofErr w:type="spellStart"/>
      <w:r w:rsidRPr="005A2B54">
        <w:rPr>
          <w:rFonts w:asciiTheme="majorHAnsi" w:hAnsiTheme="majorHAnsi" w:cstheme="majorHAnsi"/>
        </w:rPr>
        <w:t>yoru</w:t>
      </w:r>
      <w:proofErr w:type="spellEnd"/>
      <w:r w:rsidRPr="005A2B54">
        <w:rPr>
          <w:rFonts w:asciiTheme="majorHAnsi" w:hAnsiTheme="majorHAnsi" w:cstheme="majorHAnsi"/>
        </w:rPr>
        <w:t xml:space="preserve"> role as an </w:t>
      </w:r>
      <w:proofErr w:type="gramStart"/>
      <w:r w:rsidRPr="005A2B54">
        <w:rPr>
          <w:rFonts w:asciiTheme="majorHAnsi" w:hAnsiTheme="majorHAnsi" w:cstheme="majorHAnsi"/>
        </w:rPr>
        <w:t>educator</w:t>
      </w:r>
      <w:proofErr w:type="gramEnd"/>
      <w:r w:rsidRPr="005A2B54">
        <w:rPr>
          <w:rFonts w:asciiTheme="majorHAnsi" w:hAnsiTheme="majorHAnsi" w:cstheme="majorHAnsi"/>
        </w:rPr>
        <w:t xml:space="preserve"> and you don't deploy pleasure in the right way which we </w:t>
      </w:r>
      <w:proofErr w:type="spellStart"/>
      <w:r w:rsidRPr="005A2B54">
        <w:rPr>
          <w:rFonts w:asciiTheme="majorHAnsi" w:hAnsiTheme="majorHAnsi" w:cstheme="majorHAnsi"/>
        </w:rPr>
        <w:t>critiqu</w:t>
      </w:r>
      <w:proofErr w:type="spellEnd"/>
    </w:p>
    <w:p w14:paraId="08233640" w14:textId="77777777" w:rsidR="005A2B54" w:rsidRPr="005A2B54" w:rsidRDefault="005A2B54" w:rsidP="005A2B54">
      <w:pPr>
        <w:rPr>
          <w:rFonts w:asciiTheme="majorHAnsi" w:hAnsiTheme="majorHAnsi" w:cstheme="majorHAnsi"/>
        </w:rPr>
      </w:pPr>
      <w:r w:rsidRPr="005A2B54">
        <w:rPr>
          <w:rFonts w:asciiTheme="majorHAnsi" w:hAnsiTheme="majorHAnsi" w:cstheme="majorHAnsi"/>
        </w:rPr>
        <w:tab/>
      </w:r>
    </w:p>
    <w:p w14:paraId="49E4F371" w14:textId="77777777" w:rsidR="005A2B54" w:rsidRPr="005A2B54" w:rsidRDefault="005A2B54" w:rsidP="005A2B54">
      <w:pPr>
        <w:rPr>
          <w:rFonts w:asciiTheme="majorHAnsi" w:hAnsiTheme="majorHAnsi" w:cstheme="majorHAnsi"/>
        </w:rPr>
      </w:pPr>
      <w:proofErr w:type="spellStart"/>
      <w:r w:rsidRPr="005A2B54">
        <w:rPr>
          <w:rFonts w:asciiTheme="majorHAnsi" w:hAnsiTheme="majorHAnsi" w:cstheme="majorHAnsi"/>
        </w:rPr>
        <w:t>pummer</w:t>
      </w:r>
      <w:proofErr w:type="spellEnd"/>
      <w:r w:rsidRPr="005A2B54">
        <w:rPr>
          <w:rFonts w:asciiTheme="majorHAnsi" w:hAnsiTheme="majorHAnsi" w:cstheme="majorHAnsi"/>
        </w:rPr>
        <w:tab/>
        <w:t xml:space="preserve">1] it's just the capitalist drive to retain the </w:t>
      </w:r>
      <w:proofErr w:type="spellStart"/>
      <w:r w:rsidRPr="005A2B54">
        <w:rPr>
          <w:rFonts w:asciiTheme="majorHAnsi" w:hAnsiTheme="majorHAnsi" w:cstheme="majorHAnsi"/>
        </w:rPr>
        <w:t>squo</w:t>
      </w:r>
      <w:proofErr w:type="spellEnd"/>
      <w:r w:rsidRPr="005A2B54">
        <w:rPr>
          <w:rFonts w:asciiTheme="majorHAnsi" w:hAnsiTheme="majorHAnsi" w:cstheme="majorHAnsi"/>
        </w:rPr>
        <w:t xml:space="preserve"> and reject radical ideals</w:t>
      </w:r>
    </w:p>
    <w:p w14:paraId="6F5C06BF" w14:textId="77777777" w:rsidR="005A2B54" w:rsidRPr="005A2B54" w:rsidRDefault="005A2B54" w:rsidP="005A2B54">
      <w:pPr>
        <w:rPr>
          <w:rFonts w:asciiTheme="majorHAnsi" w:hAnsiTheme="majorHAnsi" w:cstheme="majorHAnsi"/>
        </w:rPr>
      </w:pPr>
      <w:r w:rsidRPr="005A2B54">
        <w:rPr>
          <w:rFonts w:asciiTheme="majorHAnsi" w:hAnsiTheme="majorHAnsi" w:cstheme="majorHAnsi"/>
        </w:rPr>
        <w:tab/>
        <w:t>2] value to life don't exist which was done above</w:t>
      </w:r>
    </w:p>
    <w:p w14:paraId="387BBF47" w14:textId="77777777" w:rsidR="005A2B54" w:rsidRPr="005A2B54" w:rsidRDefault="005A2B54" w:rsidP="005A2B54">
      <w:pPr>
        <w:rPr>
          <w:rFonts w:asciiTheme="majorHAnsi" w:hAnsiTheme="majorHAnsi" w:cstheme="majorHAnsi"/>
        </w:rPr>
      </w:pPr>
      <w:r w:rsidRPr="005A2B54">
        <w:rPr>
          <w:rFonts w:asciiTheme="majorHAnsi" w:hAnsiTheme="majorHAnsi" w:cstheme="majorHAnsi"/>
        </w:rPr>
        <w:tab/>
        <w:t xml:space="preserve">3] if we win the </w:t>
      </w:r>
      <w:proofErr w:type="gramStart"/>
      <w:r w:rsidRPr="005A2B54">
        <w:rPr>
          <w:rFonts w:asciiTheme="majorHAnsi" w:hAnsiTheme="majorHAnsi" w:cstheme="majorHAnsi"/>
        </w:rPr>
        <w:t>debate</w:t>
      </w:r>
      <w:proofErr w:type="gramEnd"/>
      <w:r w:rsidRPr="005A2B54">
        <w:rPr>
          <w:rFonts w:asciiTheme="majorHAnsi" w:hAnsiTheme="majorHAnsi" w:cstheme="majorHAnsi"/>
        </w:rPr>
        <w:t xml:space="preserve"> we are certain - fiat </w:t>
      </w:r>
      <w:proofErr w:type="spellStart"/>
      <w:r w:rsidRPr="005A2B54">
        <w:rPr>
          <w:rFonts w:asciiTheme="majorHAnsi" w:hAnsiTheme="majorHAnsi" w:cstheme="majorHAnsi"/>
        </w:rPr>
        <w:t>doesnt</w:t>
      </w:r>
      <w:proofErr w:type="spellEnd"/>
      <w:r w:rsidRPr="005A2B54">
        <w:rPr>
          <w:rFonts w:asciiTheme="majorHAnsi" w:hAnsiTheme="majorHAnsi" w:cstheme="majorHAnsi"/>
        </w:rPr>
        <w:t xml:space="preserve"> solve uncertainty either</w:t>
      </w:r>
    </w:p>
    <w:p w14:paraId="7E65E43A" w14:textId="77777777" w:rsidR="005A2B54" w:rsidRPr="005A2B54" w:rsidRDefault="005A2B54" w:rsidP="005A2B54">
      <w:pPr>
        <w:rPr>
          <w:rFonts w:asciiTheme="majorHAnsi" w:hAnsiTheme="majorHAnsi" w:cstheme="majorHAnsi"/>
        </w:rPr>
      </w:pPr>
      <w:r w:rsidRPr="005A2B54">
        <w:rPr>
          <w:rFonts w:asciiTheme="majorHAnsi" w:hAnsiTheme="majorHAnsi" w:cstheme="majorHAnsi"/>
        </w:rPr>
        <w:tab/>
      </w:r>
    </w:p>
    <w:p w14:paraId="25F17251" w14:textId="77777777" w:rsidR="005A2B54" w:rsidRPr="005A2B54" w:rsidRDefault="005A2B54" w:rsidP="005A2B54">
      <w:pPr>
        <w:rPr>
          <w:rFonts w:asciiTheme="majorHAnsi" w:hAnsiTheme="majorHAnsi" w:cstheme="majorHAnsi"/>
        </w:rPr>
      </w:pPr>
      <w:r w:rsidRPr="005A2B54">
        <w:rPr>
          <w:rFonts w:asciiTheme="majorHAnsi" w:hAnsiTheme="majorHAnsi" w:cstheme="majorHAnsi"/>
        </w:rPr>
        <w:t>modesty</w:t>
      </w:r>
      <w:r w:rsidRPr="005A2B54">
        <w:rPr>
          <w:rFonts w:asciiTheme="majorHAnsi" w:hAnsiTheme="majorHAnsi" w:cstheme="majorHAnsi"/>
        </w:rPr>
        <w:tab/>
        <w:t xml:space="preserve">1] same answers above apply - framework </w:t>
      </w:r>
      <w:proofErr w:type="spellStart"/>
      <w:r w:rsidRPr="005A2B54">
        <w:rPr>
          <w:rFonts w:asciiTheme="majorHAnsi" w:hAnsiTheme="majorHAnsi" w:cstheme="majorHAnsi"/>
        </w:rPr>
        <w:t>isnt</w:t>
      </w:r>
      <w:proofErr w:type="spellEnd"/>
      <w:r w:rsidRPr="005A2B54">
        <w:rPr>
          <w:rFonts w:asciiTheme="majorHAnsi" w:hAnsiTheme="majorHAnsi" w:cstheme="majorHAnsi"/>
        </w:rPr>
        <w:t xml:space="preserve"> sliding scale if we prove that your violence outweighs</w:t>
      </w:r>
    </w:p>
    <w:p w14:paraId="6A4753D6" w14:textId="3ABB60F9" w:rsidR="005A2B54" w:rsidRPr="00055D07" w:rsidRDefault="005A2B54" w:rsidP="005A2B54">
      <w:pPr>
        <w:rPr>
          <w:rFonts w:asciiTheme="majorHAnsi" w:hAnsiTheme="majorHAnsi" w:cstheme="majorHAnsi"/>
        </w:rPr>
      </w:pPr>
      <w:r w:rsidRPr="005A2B54">
        <w:rPr>
          <w:rFonts w:asciiTheme="majorHAnsi" w:hAnsiTheme="majorHAnsi" w:cstheme="majorHAnsi"/>
        </w:rPr>
        <w:tab/>
      </w:r>
    </w:p>
    <w:p w14:paraId="6B3DD596" w14:textId="1CF38737" w:rsidR="0028255B" w:rsidRPr="00055D07" w:rsidRDefault="0097563E" w:rsidP="0097563E">
      <w:pPr>
        <w:pStyle w:val="Heading3"/>
        <w:rPr>
          <w:rFonts w:asciiTheme="majorHAnsi" w:hAnsiTheme="majorHAnsi" w:cstheme="majorHAnsi"/>
        </w:rPr>
      </w:pPr>
      <w:r w:rsidRPr="00055D07">
        <w:rPr>
          <w:rFonts w:asciiTheme="majorHAnsi" w:hAnsiTheme="majorHAnsi" w:cstheme="majorHAnsi"/>
        </w:rPr>
        <w:lastRenderedPageBreak/>
        <w:t>Adv</w:t>
      </w:r>
      <w:r w:rsidR="00C25E7B" w:rsidRPr="00055D07">
        <w:rPr>
          <w:rFonts w:asciiTheme="majorHAnsi" w:hAnsiTheme="majorHAnsi" w:cstheme="majorHAnsi"/>
        </w:rPr>
        <w:t xml:space="preserve"> 1</w:t>
      </w:r>
    </w:p>
    <w:p w14:paraId="2E558013" w14:textId="50F0A6AC" w:rsidR="00C25E7B" w:rsidRPr="00055D07" w:rsidRDefault="00C25E7B" w:rsidP="00C25E7B">
      <w:pPr>
        <w:pStyle w:val="Heading4"/>
        <w:rPr>
          <w:rFonts w:asciiTheme="majorHAnsi" w:hAnsiTheme="majorHAnsi" w:cstheme="majorHAnsi"/>
          <w:u w:val="single"/>
        </w:rPr>
      </w:pPr>
      <w:r w:rsidRPr="00055D07">
        <w:rPr>
          <w:rFonts w:asciiTheme="majorHAnsi" w:hAnsiTheme="majorHAnsi" w:cstheme="majorHAnsi"/>
        </w:rPr>
        <w:t>No collisions</w:t>
      </w:r>
      <w:r w:rsidRPr="00055D07">
        <w:rPr>
          <w:rFonts w:asciiTheme="majorHAnsi" w:hAnsiTheme="majorHAnsi" w:cstheme="majorHAnsi"/>
        </w:rPr>
        <w:t xml:space="preserve"> – it’s </w:t>
      </w:r>
      <w:r w:rsidRPr="00055D07">
        <w:rPr>
          <w:rFonts w:asciiTheme="majorHAnsi" w:hAnsiTheme="majorHAnsi" w:cstheme="majorHAnsi"/>
          <w:u w:val="single"/>
        </w:rPr>
        <w:t>overhyped</w:t>
      </w:r>
    </w:p>
    <w:p w14:paraId="211F1E37" w14:textId="77777777" w:rsidR="00C25E7B" w:rsidRPr="00055D07" w:rsidRDefault="00C25E7B" w:rsidP="00C25E7B">
      <w:pPr>
        <w:rPr>
          <w:rFonts w:asciiTheme="majorHAnsi" w:hAnsiTheme="majorHAnsi" w:cstheme="majorHAnsi"/>
          <w:sz w:val="20"/>
        </w:rPr>
      </w:pPr>
      <w:r w:rsidRPr="00055D07">
        <w:rPr>
          <w:rStyle w:val="Style13ptBold"/>
          <w:rFonts w:asciiTheme="majorHAnsi" w:hAnsiTheme="majorHAnsi" w:cstheme="majorHAnsi"/>
        </w:rPr>
        <w:t>Albrecht 16</w:t>
      </w:r>
      <w:r w:rsidRPr="00055D07">
        <w:rPr>
          <w:rFonts w:asciiTheme="majorHAnsi" w:hAnsiTheme="majorHAnsi" w:cstheme="majorHAnsi"/>
        </w:rPr>
        <w:t xml:space="preserve"> [Mark Albrecht, chairman of the board of </w:t>
      </w:r>
      <w:proofErr w:type="spellStart"/>
      <w:r w:rsidRPr="00055D07">
        <w:rPr>
          <w:rFonts w:asciiTheme="majorHAnsi" w:hAnsiTheme="majorHAnsi" w:cstheme="majorHAnsi"/>
        </w:rPr>
        <w:t>USSpace</w:t>
      </w:r>
      <w:proofErr w:type="spellEnd"/>
      <w:r w:rsidRPr="00055D07">
        <w:rPr>
          <w:rFonts w:asciiTheme="majorHAnsi" w:hAnsiTheme="majorHAnsi" w:cstheme="majorHAnsi"/>
        </w:rPr>
        <w:t xml:space="preserve"> LLC, head of the White House National Space Council from 1989 to 1992, and Paul Graziani, CEO and founder of Analytical Graphics, a company that develops software and provides mission assurance through the Commercial Space Operations Center (</w:t>
      </w:r>
      <w:proofErr w:type="spellStart"/>
      <w:r w:rsidRPr="00055D07">
        <w:rPr>
          <w:rFonts w:asciiTheme="majorHAnsi" w:hAnsiTheme="majorHAnsi" w:cstheme="majorHAnsi"/>
        </w:rPr>
        <w:t>ComSpOC</w:t>
      </w:r>
      <w:proofErr w:type="spellEnd"/>
      <w:r w:rsidRPr="00055D07">
        <w:rPr>
          <w:rFonts w:asciiTheme="majorHAnsi" w:hAnsiTheme="majorHAnsi" w:cstheme="majorHAnsi"/>
        </w:rPr>
        <w:t>), Congested space is a serious problem solved by hard work, not hysteria, 2016, https://spacenews.com/op-ed-congested-space-is-a-serious-problem-solved-by-hard-work-not-hysteria/]</w:t>
      </w:r>
    </w:p>
    <w:p w14:paraId="41D6D821" w14:textId="77777777" w:rsidR="00C25E7B" w:rsidRPr="00055D07" w:rsidRDefault="00C25E7B" w:rsidP="00C25E7B">
      <w:pPr>
        <w:rPr>
          <w:rFonts w:asciiTheme="majorHAnsi" w:hAnsiTheme="majorHAnsi" w:cstheme="majorHAnsi"/>
          <w:b/>
          <w:bCs/>
          <w:u w:val="single"/>
          <w:bdr w:val="single" w:sz="8" w:space="0" w:color="auto"/>
        </w:rPr>
      </w:pPr>
      <w:r w:rsidRPr="00055D07">
        <w:rPr>
          <w:rStyle w:val="TitleChar"/>
          <w:rFonts w:asciiTheme="majorHAnsi" w:hAnsiTheme="majorHAnsi" w:cstheme="majorHAnsi"/>
          <w:highlight w:val="green"/>
        </w:rPr>
        <w:t>Popular culture</w:t>
      </w:r>
      <w:r w:rsidRPr="00055D07">
        <w:rPr>
          <w:rStyle w:val="TitleChar"/>
          <w:rFonts w:asciiTheme="majorHAnsi" w:hAnsiTheme="majorHAnsi" w:cstheme="majorHAnsi"/>
        </w:rPr>
        <w:t xml:space="preserve"> has </w:t>
      </w:r>
      <w:r w:rsidRPr="00055D07">
        <w:rPr>
          <w:rStyle w:val="TitleChar"/>
          <w:rFonts w:asciiTheme="majorHAnsi" w:hAnsiTheme="majorHAnsi" w:cstheme="majorHAnsi"/>
          <w:highlight w:val="green"/>
        </w:rPr>
        <w:t>embraced</w:t>
      </w:r>
      <w:r w:rsidRPr="00055D07">
        <w:rPr>
          <w:rStyle w:val="TitleChar"/>
          <w:rFonts w:asciiTheme="majorHAnsi" w:hAnsiTheme="majorHAnsi" w:cstheme="majorHAnsi"/>
        </w:rPr>
        <w:t xml:space="preserve"> the </w:t>
      </w:r>
      <w:r w:rsidRPr="00055D07">
        <w:rPr>
          <w:rStyle w:val="TitleChar"/>
          <w:rFonts w:asciiTheme="majorHAnsi" w:hAnsiTheme="majorHAnsi" w:cstheme="majorHAnsi"/>
          <w:highlight w:val="green"/>
        </w:rPr>
        <w:t>risks of collisions in space</w:t>
      </w:r>
      <w:r w:rsidRPr="00055D07">
        <w:rPr>
          <w:rStyle w:val="TitleChar"/>
          <w:rFonts w:asciiTheme="majorHAnsi" w:hAnsiTheme="majorHAnsi" w:cstheme="majorHAnsi"/>
        </w:rPr>
        <w:t xml:space="preserve"> in films like Gravity. Some participants have dramatized the issue by producing graphics of Earth and its satellites, which make our planet look like a fuzzy marble, almost obscured by a dense cloud of white pellets</w:t>
      </w:r>
      <w:r w:rsidRPr="00055D07">
        <w:rPr>
          <w:rFonts w:asciiTheme="majorHAnsi" w:hAnsiTheme="majorHAnsi" w:cstheme="majorHAnsi"/>
        </w:rPr>
        <w:t xml:space="preserve"> meant to conceptualize space congestion. Unfortunately, for the sake of a good visual, </w:t>
      </w:r>
      <w:r w:rsidRPr="00055D07">
        <w:rPr>
          <w:rStyle w:val="TitleChar"/>
          <w:rFonts w:asciiTheme="majorHAnsi" w:hAnsiTheme="majorHAnsi" w:cstheme="majorHAnsi"/>
        </w:rPr>
        <w:t>satellites are depicted as if they were hundreds of miles wide, like the state of Pennsylvania</w:t>
      </w:r>
      <w:r w:rsidRPr="00055D07">
        <w:rPr>
          <w:rFonts w:asciiTheme="majorHAnsi" w:hAnsiTheme="majorHAnsi" w:cstheme="majorHAnsi"/>
        </w:rPr>
        <w:t xml:space="preserve"> (for the record, there are no space objects the size of Pennsylvania in orbit). </w:t>
      </w:r>
      <w:r w:rsidRPr="00055D07">
        <w:rPr>
          <w:rStyle w:val="TitleChar"/>
          <w:rFonts w:asciiTheme="majorHAnsi" w:hAnsiTheme="majorHAnsi" w:cstheme="majorHAnsi"/>
        </w:rPr>
        <w:t xml:space="preserve">Unfortunately, this is the rule, not the exception, and </w:t>
      </w:r>
      <w:r w:rsidRPr="00055D07">
        <w:rPr>
          <w:rStyle w:val="TitleChar"/>
          <w:rFonts w:asciiTheme="majorHAnsi" w:hAnsiTheme="majorHAnsi" w:cstheme="majorHAnsi"/>
          <w:highlight w:val="green"/>
        </w:rPr>
        <w:t xml:space="preserve">almost </w:t>
      </w:r>
      <w:proofErr w:type="gramStart"/>
      <w:r w:rsidRPr="00055D07">
        <w:rPr>
          <w:rStyle w:val="TitleChar"/>
          <w:rFonts w:asciiTheme="majorHAnsi" w:hAnsiTheme="majorHAnsi" w:cstheme="majorHAnsi"/>
          <w:highlight w:val="green"/>
        </w:rPr>
        <w:t>all</w:t>
      </w:r>
      <w:r w:rsidRPr="00055D07">
        <w:rPr>
          <w:rStyle w:val="TitleChar"/>
          <w:rFonts w:asciiTheme="majorHAnsi" w:hAnsiTheme="majorHAnsi" w:cstheme="majorHAnsi"/>
        </w:rPr>
        <w:t xml:space="preserve"> of</w:t>
      </w:r>
      <w:proofErr w:type="gramEnd"/>
      <w:r w:rsidRPr="00055D07">
        <w:rPr>
          <w:rStyle w:val="TitleChar"/>
          <w:rFonts w:asciiTheme="majorHAnsi" w:hAnsiTheme="majorHAnsi" w:cstheme="majorHAnsi"/>
        </w:rPr>
        <w:t xml:space="preserve"> these </w:t>
      </w:r>
      <w:r w:rsidRPr="00055D07">
        <w:rPr>
          <w:rStyle w:val="TitleChar"/>
          <w:rFonts w:asciiTheme="majorHAnsi" w:hAnsiTheme="majorHAnsi" w:cstheme="majorHAnsi"/>
          <w:highlight w:val="green"/>
        </w:rPr>
        <w:t>articles</w:t>
      </w:r>
      <w:r w:rsidRPr="00055D07">
        <w:rPr>
          <w:rStyle w:val="TitleChar"/>
          <w:rFonts w:asciiTheme="majorHAnsi" w:hAnsiTheme="majorHAnsi" w:cstheme="majorHAnsi"/>
        </w:rPr>
        <w:t xml:space="preserve">, movies, graphics, and simulations </w:t>
      </w:r>
      <w:r w:rsidRPr="00055D07">
        <w:rPr>
          <w:rStyle w:val="TitleChar"/>
          <w:rFonts w:asciiTheme="majorHAnsi" w:hAnsiTheme="majorHAnsi" w:cstheme="majorHAnsi"/>
          <w:highlight w:val="green"/>
        </w:rPr>
        <w:t xml:space="preserve">are </w:t>
      </w:r>
      <w:r w:rsidRPr="00055D07">
        <w:rPr>
          <w:rStyle w:val="Emphasis"/>
          <w:rFonts w:asciiTheme="majorHAnsi" w:hAnsiTheme="majorHAnsi" w:cstheme="majorHAnsi"/>
          <w:highlight w:val="green"/>
        </w:rPr>
        <w:t>exaggerated and misleading</w:t>
      </w:r>
      <w:r w:rsidRPr="00055D07">
        <w:rPr>
          <w:rFonts w:asciiTheme="majorHAnsi" w:hAnsiTheme="majorHAnsi" w:cstheme="majorHAnsi"/>
        </w:rPr>
        <w:t xml:space="preserve">. </w:t>
      </w:r>
      <w:r w:rsidRPr="00055D07">
        <w:rPr>
          <w:rStyle w:val="TitleChar"/>
          <w:rFonts w:asciiTheme="majorHAnsi" w:hAnsiTheme="majorHAnsi" w:cstheme="majorHAnsi"/>
        </w:rPr>
        <w:t xml:space="preserve">Space </w:t>
      </w:r>
      <w:r w:rsidRPr="00055D07">
        <w:rPr>
          <w:rStyle w:val="TitleChar"/>
          <w:rFonts w:asciiTheme="majorHAnsi" w:hAnsiTheme="majorHAnsi" w:cstheme="majorHAnsi"/>
          <w:highlight w:val="green"/>
        </w:rPr>
        <w:t>debris</w:t>
      </w:r>
      <w:r w:rsidRPr="00055D07">
        <w:rPr>
          <w:rStyle w:val="TitleChar"/>
          <w:rFonts w:asciiTheme="majorHAnsi" w:hAnsiTheme="majorHAnsi" w:cstheme="majorHAnsi"/>
        </w:rPr>
        <w:t xml:space="preserve"> and collision risk </w:t>
      </w:r>
      <w:r w:rsidRPr="00055D07">
        <w:rPr>
          <w:rStyle w:val="TitleChar"/>
          <w:rFonts w:asciiTheme="majorHAnsi" w:hAnsiTheme="majorHAnsi" w:cstheme="majorHAnsi"/>
          <w:highlight w:val="green"/>
        </w:rPr>
        <w:t>is</w:t>
      </w:r>
      <w:r w:rsidRPr="00055D07">
        <w:rPr>
          <w:rFonts w:asciiTheme="majorHAnsi" w:hAnsiTheme="majorHAnsi" w:cstheme="majorHAnsi"/>
        </w:rPr>
        <w:t xml:space="preserve"> real, but it </w:t>
      </w:r>
      <w:r w:rsidRPr="00055D07">
        <w:rPr>
          <w:rStyle w:val="Emphasis"/>
          <w:rFonts w:asciiTheme="majorHAnsi" w:hAnsiTheme="majorHAnsi" w:cstheme="majorHAnsi"/>
        </w:rPr>
        <w:t>certainly</w:t>
      </w:r>
      <w:r w:rsidRPr="00055D07">
        <w:rPr>
          <w:rFonts w:asciiTheme="majorHAnsi" w:hAnsiTheme="majorHAnsi" w:cstheme="majorHAnsi"/>
        </w:rPr>
        <w:t xml:space="preserve"> is </w:t>
      </w:r>
      <w:r w:rsidRPr="00055D07">
        <w:rPr>
          <w:rStyle w:val="Emphasis"/>
          <w:rFonts w:asciiTheme="majorHAnsi" w:hAnsiTheme="majorHAnsi" w:cstheme="majorHAnsi"/>
          <w:highlight w:val="green"/>
        </w:rPr>
        <w:t>not a crisis.</w:t>
      </w:r>
      <w:r w:rsidRPr="00055D07">
        <w:rPr>
          <w:rStyle w:val="Emphasis"/>
          <w:rFonts w:asciiTheme="majorHAnsi" w:hAnsiTheme="majorHAnsi" w:cstheme="majorHAnsi"/>
        </w:rPr>
        <w:t xml:space="preserve"> </w:t>
      </w:r>
      <w:proofErr w:type="gramStart"/>
      <w:r w:rsidRPr="00055D07">
        <w:rPr>
          <w:rStyle w:val="TitleChar"/>
          <w:rFonts w:asciiTheme="majorHAnsi" w:hAnsiTheme="majorHAnsi" w:cstheme="majorHAnsi"/>
        </w:rPr>
        <w:t>So</w:t>
      </w:r>
      <w:proofErr w:type="gramEnd"/>
      <w:r w:rsidRPr="00055D07">
        <w:rPr>
          <w:rStyle w:val="TitleChar"/>
          <w:rFonts w:asciiTheme="majorHAnsi" w:hAnsiTheme="majorHAnsi" w:cstheme="majorHAnsi"/>
        </w:rPr>
        <w:t xml:space="preserve"> what are </w:t>
      </w:r>
      <w:r w:rsidRPr="00055D07">
        <w:rPr>
          <w:rStyle w:val="Emphasis"/>
          <w:rFonts w:asciiTheme="majorHAnsi" w:hAnsiTheme="majorHAnsi" w:cstheme="majorHAnsi"/>
        </w:rPr>
        <w:t>the facts?</w:t>
      </w:r>
      <w:r w:rsidRPr="00055D07">
        <w:rPr>
          <w:rStyle w:val="TitleChar"/>
          <w:rFonts w:asciiTheme="majorHAnsi" w:hAnsiTheme="majorHAnsi" w:cstheme="majorHAnsi"/>
        </w:rPr>
        <w:t xml:space="preserve"> </w:t>
      </w:r>
      <w:r w:rsidRPr="00055D07">
        <w:rPr>
          <w:rFonts w:asciiTheme="majorHAnsi" w:hAnsiTheme="majorHAnsi" w:cstheme="majorHAnsi"/>
        </w:rPr>
        <w:t xml:space="preserve">On the positive side, </w:t>
      </w:r>
      <w:r w:rsidRPr="00055D07">
        <w:rPr>
          <w:rStyle w:val="TitleChar"/>
          <w:rFonts w:asciiTheme="majorHAnsi" w:hAnsiTheme="majorHAnsi" w:cstheme="majorHAnsi"/>
          <w:highlight w:val="green"/>
        </w:rPr>
        <w:t xml:space="preserve">space is </w:t>
      </w:r>
      <w:proofErr w:type="gramStart"/>
      <w:r w:rsidRPr="00055D07">
        <w:rPr>
          <w:rStyle w:val="Emphasis"/>
          <w:rFonts w:asciiTheme="majorHAnsi" w:hAnsiTheme="majorHAnsi" w:cstheme="majorHAnsi"/>
          <w:highlight w:val="green"/>
        </w:rPr>
        <w:t>empty</w:t>
      </w:r>
      <w:proofErr w:type="gramEnd"/>
      <w:r w:rsidRPr="00055D07">
        <w:rPr>
          <w:rStyle w:val="TitleChar"/>
          <w:rFonts w:asciiTheme="majorHAnsi" w:hAnsiTheme="majorHAnsi" w:cstheme="majorHAnsi"/>
          <w:highlight w:val="green"/>
        </w:rPr>
        <w:t xml:space="preserve"> and</w:t>
      </w:r>
      <w:r w:rsidRPr="00055D07">
        <w:rPr>
          <w:rStyle w:val="TitleChar"/>
          <w:rFonts w:asciiTheme="majorHAnsi" w:hAnsiTheme="majorHAnsi" w:cstheme="majorHAnsi"/>
        </w:rPr>
        <w:t xml:space="preserve"> it is </w:t>
      </w:r>
      <w:r w:rsidRPr="00055D07">
        <w:rPr>
          <w:rStyle w:val="Emphasis"/>
          <w:rFonts w:asciiTheme="majorHAnsi" w:hAnsiTheme="majorHAnsi" w:cstheme="majorHAnsi"/>
          <w:highlight w:val="green"/>
        </w:rPr>
        <w:t>vast</w:t>
      </w:r>
      <w:r w:rsidRPr="00055D07">
        <w:rPr>
          <w:rFonts w:asciiTheme="majorHAnsi" w:hAnsiTheme="majorHAnsi" w:cstheme="majorHAnsi"/>
        </w:rPr>
        <w:t xml:space="preserve">. </w:t>
      </w:r>
      <w:r w:rsidRPr="00055D07">
        <w:rPr>
          <w:rStyle w:val="TitleChar"/>
          <w:rFonts w:asciiTheme="majorHAnsi" w:hAnsiTheme="majorHAnsi" w:cstheme="majorHAnsi"/>
        </w:rPr>
        <w:t xml:space="preserve">At the altitude of the </w:t>
      </w:r>
      <w:r w:rsidRPr="00055D07">
        <w:rPr>
          <w:rStyle w:val="Emphasis"/>
          <w:rFonts w:asciiTheme="majorHAnsi" w:hAnsiTheme="majorHAnsi" w:cstheme="majorHAnsi"/>
        </w:rPr>
        <w:t>International Space Station</w:t>
      </w:r>
      <w:r w:rsidRPr="00055D07">
        <w:rPr>
          <w:rStyle w:val="TitleChar"/>
          <w:rFonts w:asciiTheme="majorHAnsi" w:hAnsiTheme="majorHAnsi" w:cstheme="majorHAnsi"/>
        </w:rPr>
        <w:t xml:space="preserve">, </w:t>
      </w:r>
      <w:r w:rsidRPr="00055D07">
        <w:rPr>
          <w:rStyle w:val="Emphasis"/>
          <w:rFonts w:asciiTheme="majorHAnsi" w:hAnsiTheme="majorHAnsi" w:cstheme="majorHAnsi"/>
          <w:highlight w:val="green"/>
        </w:rPr>
        <w:t>one half a degree</w:t>
      </w:r>
      <w:r w:rsidRPr="00055D07">
        <w:rPr>
          <w:rStyle w:val="TitleChar"/>
          <w:rFonts w:asciiTheme="majorHAnsi" w:hAnsiTheme="majorHAnsi" w:cstheme="majorHAnsi"/>
        </w:rPr>
        <w:t xml:space="preserve"> of Earth longitude </w:t>
      </w:r>
      <w:r w:rsidRPr="00055D07">
        <w:rPr>
          <w:rStyle w:val="TitleChar"/>
          <w:rFonts w:asciiTheme="majorHAnsi" w:hAnsiTheme="majorHAnsi" w:cstheme="majorHAnsi"/>
          <w:highlight w:val="green"/>
        </w:rPr>
        <w:t>is</w:t>
      </w:r>
      <w:r w:rsidRPr="00055D07">
        <w:rPr>
          <w:rStyle w:val="TitleChar"/>
          <w:rFonts w:asciiTheme="majorHAnsi" w:hAnsiTheme="majorHAnsi" w:cstheme="majorHAnsi"/>
        </w:rPr>
        <w:t xml:space="preserve"> almost </w:t>
      </w:r>
      <w:r w:rsidRPr="00055D07">
        <w:rPr>
          <w:rStyle w:val="Emphasis"/>
          <w:rFonts w:asciiTheme="majorHAnsi" w:hAnsiTheme="majorHAnsi" w:cstheme="majorHAnsi"/>
          <w:highlight w:val="green"/>
        </w:rPr>
        <w:t>40 miles long</w:t>
      </w:r>
      <w:r w:rsidRPr="00055D07">
        <w:rPr>
          <w:rFonts w:asciiTheme="majorHAnsi" w:hAnsiTheme="majorHAnsi" w:cstheme="majorHAnsi"/>
        </w:rPr>
        <w:t xml:space="preserve">. </w:t>
      </w:r>
      <w:r w:rsidRPr="00055D07">
        <w:rPr>
          <w:rStyle w:val="TitleChar"/>
          <w:rFonts w:asciiTheme="majorHAnsi" w:hAnsiTheme="majorHAnsi" w:cstheme="majorHAnsi"/>
        </w:rPr>
        <w:t xml:space="preserve">That same </w:t>
      </w:r>
      <w:r w:rsidRPr="00055D07">
        <w:rPr>
          <w:rStyle w:val="Emphasis"/>
          <w:rFonts w:asciiTheme="majorHAnsi" w:hAnsiTheme="majorHAnsi" w:cstheme="majorHAnsi"/>
        </w:rPr>
        <w:t>one half a degree at geo</w:t>
      </w:r>
      <w:r w:rsidRPr="00055D07">
        <w:rPr>
          <w:rStyle w:val="TitleChar"/>
          <w:rFonts w:asciiTheme="majorHAnsi" w:hAnsiTheme="majorHAnsi" w:cstheme="majorHAnsi"/>
        </w:rPr>
        <w:t>stationary orbit</w:t>
      </w:r>
      <w:r w:rsidRPr="00055D07">
        <w:rPr>
          <w:rFonts w:asciiTheme="majorHAnsi" w:hAnsiTheme="majorHAnsi" w:cstheme="majorHAnsi"/>
        </w:rPr>
        <w:t xml:space="preserve">, </w:t>
      </w:r>
      <w:r w:rsidRPr="00055D07">
        <w:rPr>
          <w:rStyle w:val="TitleChar"/>
          <w:rFonts w:asciiTheme="majorHAnsi" w:hAnsiTheme="majorHAnsi" w:cstheme="majorHAnsi"/>
        </w:rPr>
        <w:t>some 22,000 miles up</w:t>
      </w:r>
      <w:r w:rsidRPr="00055D07">
        <w:rPr>
          <w:rFonts w:asciiTheme="majorHAnsi" w:hAnsiTheme="majorHAnsi" w:cstheme="majorHAnsi"/>
        </w:rPr>
        <w:t xml:space="preserve"> </w:t>
      </w:r>
      <w:r w:rsidRPr="00055D07">
        <w:rPr>
          <w:rStyle w:val="TitleChar"/>
          <w:rFonts w:asciiTheme="majorHAnsi" w:hAnsiTheme="majorHAnsi" w:cstheme="majorHAnsi"/>
        </w:rPr>
        <w:t xml:space="preserve">is </w:t>
      </w:r>
      <w:r w:rsidRPr="00055D07">
        <w:rPr>
          <w:rStyle w:val="Emphasis"/>
          <w:rFonts w:asciiTheme="majorHAnsi" w:hAnsiTheme="majorHAnsi" w:cstheme="majorHAnsi"/>
        </w:rPr>
        <w:t>over 230 miles long</w:t>
      </w:r>
      <w:r w:rsidRPr="00055D07">
        <w:rPr>
          <w:rFonts w:asciiTheme="majorHAnsi" w:hAnsiTheme="majorHAnsi" w:cstheme="majorHAnsi"/>
        </w:rPr>
        <w:t xml:space="preserve">. </w:t>
      </w:r>
      <w:r w:rsidRPr="00055D07">
        <w:rPr>
          <w:rStyle w:val="TitleChar"/>
          <w:rFonts w:asciiTheme="majorHAnsi" w:hAnsiTheme="majorHAnsi" w:cstheme="majorHAnsi"/>
        </w:rPr>
        <w:t xml:space="preserve">Generally, </w:t>
      </w:r>
      <w:r w:rsidRPr="00055D07">
        <w:rPr>
          <w:rStyle w:val="Emphasis"/>
          <w:rFonts w:asciiTheme="majorHAnsi" w:hAnsiTheme="majorHAnsi" w:cstheme="majorHAnsi"/>
          <w:highlight w:val="green"/>
        </w:rPr>
        <w:t>we don’t</w:t>
      </w:r>
      <w:r w:rsidRPr="00055D07">
        <w:rPr>
          <w:rFonts w:asciiTheme="majorHAnsi" w:hAnsiTheme="majorHAnsi" w:cstheme="majorHAnsi"/>
        </w:rPr>
        <w:t xml:space="preserve"> intentionally </w:t>
      </w:r>
      <w:r w:rsidRPr="00055D07">
        <w:rPr>
          <w:rStyle w:val="Emphasis"/>
          <w:rFonts w:asciiTheme="majorHAnsi" w:hAnsiTheme="majorHAnsi" w:cstheme="majorHAnsi"/>
          <w:highlight w:val="green"/>
        </w:rPr>
        <w:t>put satellites closer together than one-half degree</w:t>
      </w:r>
      <w:r w:rsidRPr="00055D07">
        <w:rPr>
          <w:rFonts w:asciiTheme="majorHAnsi" w:hAnsiTheme="majorHAnsi" w:cstheme="majorHAnsi"/>
        </w:rPr>
        <w:t xml:space="preserve">. </w:t>
      </w:r>
      <w:r w:rsidRPr="00055D07">
        <w:rPr>
          <w:rStyle w:val="TitleChar"/>
          <w:rFonts w:asciiTheme="majorHAnsi" w:hAnsiTheme="majorHAnsi" w:cstheme="majorHAnsi"/>
        </w:rPr>
        <w:t xml:space="preserve">That means at </w:t>
      </w:r>
      <w:r w:rsidRPr="00055D07">
        <w:rPr>
          <w:rStyle w:val="Emphasis"/>
          <w:rFonts w:asciiTheme="majorHAnsi" w:hAnsiTheme="majorHAnsi" w:cstheme="majorHAnsi"/>
        </w:rPr>
        <w:t>geostationary orbit</w:t>
      </w:r>
      <w:r w:rsidRPr="00055D07">
        <w:rPr>
          <w:rStyle w:val="TitleChar"/>
          <w:rFonts w:asciiTheme="majorHAnsi" w:hAnsiTheme="majorHAnsi" w:cstheme="majorHAnsi"/>
        </w:rPr>
        <w:t xml:space="preserve">, they are </w:t>
      </w:r>
      <w:r w:rsidRPr="00055D07">
        <w:rPr>
          <w:rStyle w:val="Emphasis"/>
          <w:rFonts w:asciiTheme="majorHAnsi" w:hAnsiTheme="majorHAnsi" w:cstheme="majorHAnsi"/>
        </w:rPr>
        <w:t>no closer than 11 times as far as the eye can see on flat ground or on the sea</w:t>
      </w:r>
      <w:r w:rsidRPr="00055D07">
        <w:rPr>
          <w:rFonts w:asciiTheme="majorHAnsi" w:hAnsiTheme="majorHAnsi" w:cstheme="majorHAnsi"/>
        </w:rPr>
        <w:t xml:space="preserve">: </w:t>
      </w:r>
      <w:r w:rsidRPr="00055D07">
        <w:rPr>
          <w:rStyle w:val="TitleChar"/>
          <w:rFonts w:asciiTheme="majorHAnsi" w:hAnsiTheme="majorHAnsi" w:cstheme="majorHAnsi"/>
        </w:rPr>
        <w:t xml:space="preserve">That’s </w:t>
      </w:r>
      <w:r w:rsidRPr="00055D07">
        <w:rPr>
          <w:rStyle w:val="Emphasis"/>
          <w:rFonts w:asciiTheme="majorHAnsi" w:hAnsiTheme="majorHAnsi" w:cstheme="majorHAnsi"/>
        </w:rPr>
        <w:t>the horizon over the horizon 10 times over</w:t>
      </w:r>
      <w:r w:rsidRPr="00055D07">
        <w:rPr>
          <w:rFonts w:asciiTheme="majorHAnsi" w:hAnsiTheme="majorHAnsi" w:cstheme="majorHAnsi"/>
        </w:rPr>
        <w:t xml:space="preserve">. </w:t>
      </w:r>
      <w:r w:rsidRPr="00055D07">
        <w:rPr>
          <w:rStyle w:val="TitleChar"/>
          <w:rFonts w:asciiTheme="majorHAnsi" w:hAnsiTheme="majorHAnsi" w:cstheme="majorHAnsi"/>
        </w:rPr>
        <w:t>In addition, other than minute forces like solar winds and sparse bits of atmosphere</w:t>
      </w:r>
      <w:r w:rsidRPr="00055D07">
        <w:rPr>
          <w:rFonts w:asciiTheme="majorHAnsi" w:hAnsiTheme="majorHAnsi" w:cstheme="majorHAnsi"/>
        </w:rPr>
        <w:t xml:space="preserve"> that still exist 500 miles up, </w:t>
      </w:r>
      <w:r w:rsidRPr="00055D07">
        <w:rPr>
          <w:rStyle w:val="Emphasis"/>
          <w:rFonts w:asciiTheme="majorHAnsi" w:hAnsiTheme="majorHAnsi" w:cstheme="majorHAnsi"/>
          <w:highlight w:val="green"/>
        </w:rPr>
        <w:t xml:space="preserve">nothing gets in the way of orbiting </w:t>
      </w:r>
      <w:proofErr w:type="gramStart"/>
      <w:r w:rsidRPr="00055D07">
        <w:rPr>
          <w:rStyle w:val="Emphasis"/>
          <w:rFonts w:asciiTheme="majorHAnsi" w:hAnsiTheme="majorHAnsi" w:cstheme="majorHAnsi"/>
          <w:highlight w:val="green"/>
        </w:rPr>
        <w:t>objects</w:t>
      </w:r>
      <w:proofErr w:type="gramEnd"/>
      <w:r w:rsidRPr="00055D07">
        <w:rPr>
          <w:rFonts w:asciiTheme="majorHAnsi" w:hAnsiTheme="majorHAnsi" w:cstheme="majorHAnsi"/>
        </w:rPr>
        <w:t xml:space="preserve"> </w:t>
      </w:r>
      <w:r w:rsidRPr="00055D07">
        <w:rPr>
          <w:rStyle w:val="TitleChar"/>
          <w:rFonts w:asciiTheme="majorHAnsi" w:hAnsiTheme="majorHAnsi" w:cstheme="majorHAnsi"/>
          <w:highlight w:val="green"/>
        </w:rPr>
        <w:t>and</w:t>
      </w:r>
      <w:r w:rsidRPr="00055D07">
        <w:rPr>
          <w:rStyle w:val="TitleChar"/>
          <w:rFonts w:asciiTheme="majorHAnsi" w:hAnsiTheme="majorHAnsi" w:cstheme="majorHAnsi"/>
        </w:rPr>
        <w:t xml:space="preserve"> </w:t>
      </w:r>
      <w:r w:rsidRPr="00055D07">
        <w:rPr>
          <w:rStyle w:val="Emphasis"/>
          <w:rFonts w:asciiTheme="majorHAnsi" w:hAnsiTheme="majorHAnsi" w:cstheme="majorHAnsi"/>
          <w:highlight w:val="green"/>
        </w:rPr>
        <w:t>they behave</w:t>
      </w:r>
      <w:r w:rsidRPr="00055D07">
        <w:rPr>
          <w:rStyle w:val="Emphasis"/>
          <w:rFonts w:asciiTheme="majorHAnsi" w:hAnsiTheme="majorHAnsi" w:cstheme="majorHAnsi"/>
        </w:rPr>
        <w:t xml:space="preserve"> quite </w:t>
      </w:r>
      <w:r w:rsidRPr="00055D07">
        <w:rPr>
          <w:rStyle w:val="Emphasis"/>
          <w:rFonts w:asciiTheme="majorHAnsi" w:hAnsiTheme="majorHAnsi" w:cstheme="majorHAnsi"/>
          <w:highlight w:val="green"/>
        </w:rPr>
        <w:t>predictably</w:t>
      </w:r>
      <w:r w:rsidRPr="00055D07">
        <w:rPr>
          <w:rFonts w:asciiTheme="majorHAnsi" w:hAnsiTheme="majorHAnsi" w:cstheme="majorHAnsi"/>
        </w:rPr>
        <w:t xml:space="preserve">. </w:t>
      </w:r>
      <w:r w:rsidRPr="00055D07">
        <w:rPr>
          <w:rStyle w:val="TitleChar"/>
          <w:rFonts w:asciiTheme="majorHAnsi" w:hAnsiTheme="majorHAnsi" w:cstheme="majorHAnsi"/>
        </w:rPr>
        <w:t xml:space="preserve">The </w:t>
      </w:r>
      <w:r w:rsidRPr="00055D07">
        <w:rPr>
          <w:rStyle w:val="Emphasis"/>
          <w:rFonts w:asciiTheme="majorHAnsi" w:hAnsiTheme="majorHAnsi" w:cstheme="majorHAnsi"/>
        </w:rPr>
        <w:t>location of the smallest spacecraft</w:t>
      </w:r>
      <w:r w:rsidRPr="00055D07">
        <w:rPr>
          <w:rStyle w:val="TitleChar"/>
          <w:rFonts w:asciiTheme="majorHAnsi" w:hAnsiTheme="majorHAnsi" w:cstheme="majorHAnsi"/>
        </w:rPr>
        <w:t xml:space="preserve"> can be </w:t>
      </w:r>
      <w:r w:rsidRPr="00055D07">
        <w:rPr>
          <w:rStyle w:val="Emphasis"/>
          <w:rFonts w:asciiTheme="majorHAnsi" w:hAnsiTheme="majorHAnsi" w:cstheme="majorHAnsi"/>
        </w:rPr>
        <w:t>predicated within</w:t>
      </w:r>
      <w:r w:rsidRPr="00055D07">
        <w:rPr>
          <w:rFonts w:asciiTheme="majorHAnsi" w:hAnsiTheme="majorHAnsi" w:cstheme="majorHAnsi"/>
        </w:rPr>
        <w:t xml:space="preserve"> </w:t>
      </w:r>
      <w:proofErr w:type="gramStart"/>
      <w:r w:rsidRPr="00055D07">
        <w:rPr>
          <w:rFonts w:asciiTheme="majorHAnsi" w:hAnsiTheme="majorHAnsi" w:cstheme="majorHAnsi"/>
        </w:rPr>
        <w:t xml:space="preserve">a </w:t>
      </w:r>
      <w:r w:rsidRPr="00055D07">
        <w:rPr>
          <w:rStyle w:val="Emphasis"/>
          <w:rFonts w:asciiTheme="majorHAnsi" w:hAnsiTheme="majorHAnsi" w:cstheme="majorHAnsi"/>
        </w:rPr>
        <w:t>1,000 feet</w:t>
      </w:r>
      <w:proofErr w:type="gramEnd"/>
      <w:r w:rsidRPr="00055D07">
        <w:rPr>
          <w:rStyle w:val="Emphasis"/>
          <w:rFonts w:asciiTheme="majorHAnsi" w:hAnsiTheme="majorHAnsi" w:cstheme="majorHAnsi"/>
        </w:rPr>
        <w:t>, 24 hours in advance. Since we first started placing objects into space</w:t>
      </w:r>
      <w:r w:rsidRPr="00055D07">
        <w:rPr>
          <w:rFonts w:asciiTheme="majorHAnsi" w:hAnsiTheme="majorHAnsi" w:cstheme="majorHAnsi"/>
        </w:rPr>
        <w:t xml:space="preserve"> </w:t>
      </w:r>
      <w:r w:rsidRPr="00055D07">
        <w:rPr>
          <w:rStyle w:val="TitleChar"/>
          <w:rFonts w:asciiTheme="majorHAnsi" w:hAnsiTheme="majorHAnsi" w:cstheme="majorHAnsi"/>
        </w:rPr>
        <w:t xml:space="preserve">there have been </w:t>
      </w:r>
      <w:r w:rsidRPr="00055D07">
        <w:rPr>
          <w:rStyle w:val="Emphasis"/>
          <w:rFonts w:asciiTheme="majorHAnsi" w:hAnsiTheme="majorHAnsi" w:cstheme="majorHAnsi"/>
        </w:rPr>
        <w:t>11 known low Earth orbit collisions</w:t>
      </w:r>
      <w:r w:rsidRPr="00055D07">
        <w:rPr>
          <w:rFonts w:asciiTheme="majorHAnsi" w:hAnsiTheme="majorHAnsi" w:cstheme="majorHAnsi"/>
        </w:rPr>
        <w:t xml:space="preserve">, </w:t>
      </w:r>
      <w:r w:rsidRPr="00055D07">
        <w:rPr>
          <w:rStyle w:val="TitleChar"/>
          <w:rFonts w:asciiTheme="majorHAnsi" w:hAnsiTheme="majorHAnsi" w:cstheme="majorHAnsi"/>
        </w:rPr>
        <w:t xml:space="preserve">and </w:t>
      </w:r>
      <w:r w:rsidRPr="00055D07">
        <w:rPr>
          <w:rStyle w:val="Emphasis"/>
          <w:rFonts w:asciiTheme="majorHAnsi" w:hAnsiTheme="majorHAnsi" w:cstheme="majorHAnsi"/>
        </w:rPr>
        <w:t>three</w:t>
      </w:r>
      <w:r w:rsidRPr="00055D07">
        <w:rPr>
          <w:rFonts w:asciiTheme="majorHAnsi" w:hAnsiTheme="majorHAnsi" w:cstheme="majorHAnsi"/>
        </w:rPr>
        <w:t xml:space="preserve"> known </w:t>
      </w:r>
      <w:r w:rsidRPr="00055D07">
        <w:rPr>
          <w:rStyle w:val="TitleChar"/>
          <w:rFonts w:asciiTheme="majorHAnsi" w:hAnsiTheme="majorHAnsi" w:cstheme="majorHAnsi"/>
        </w:rPr>
        <w:t xml:space="preserve">collisions at geostationary orbit. Think of it: </w:t>
      </w:r>
      <w:r w:rsidRPr="00055D07">
        <w:rPr>
          <w:rStyle w:val="Emphasis"/>
          <w:rFonts w:asciiTheme="majorHAnsi" w:hAnsiTheme="majorHAnsi" w:cstheme="majorHAnsi"/>
          <w:highlight w:val="green"/>
        </w:rPr>
        <w:t>135 space shuttle flights</w:t>
      </w:r>
      <w:r w:rsidRPr="00055D07">
        <w:rPr>
          <w:rFonts w:asciiTheme="majorHAnsi" w:hAnsiTheme="majorHAnsi" w:cstheme="majorHAnsi"/>
        </w:rPr>
        <w:t xml:space="preserve">, </w:t>
      </w:r>
      <w:proofErr w:type="gramStart"/>
      <w:r w:rsidRPr="00055D07">
        <w:rPr>
          <w:rStyle w:val="Emphasis"/>
          <w:rFonts w:asciiTheme="majorHAnsi" w:hAnsiTheme="majorHAnsi" w:cstheme="majorHAnsi"/>
        </w:rPr>
        <w:t>all of</w:t>
      </w:r>
      <w:proofErr w:type="gramEnd"/>
      <w:r w:rsidRPr="00055D07">
        <w:rPr>
          <w:rStyle w:val="Emphasis"/>
          <w:rFonts w:asciiTheme="majorHAnsi" w:hAnsiTheme="majorHAnsi" w:cstheme="majorHAnsi"/>
        </w:rPr>
        <w:t xml:space="preserve"> the Apollo</w:t>
      </w:r>
      <w:r w:rsidRPr="00055D07">
        <w:rPr>
          <w:rFonts w:asciiTheme="majorHAnsi" w:hAnsiTheme="majorHAnsi" w:cstheme="majorHAnsi"/>
        </w:rPr>
        <w:t xml:space="preserve">, </w:t>
      </w:r>
      <w:r w:rsidRPr="00055D07">
        <w:rPr>
          <w:rStyle w:val="Emphasis"/>
          <w:rFonts w:asciiTheme="majorHAnsi" w:hAnsiTheme="majorHAnsi" w:cstheme="majorHAnsi"/>
        </w:rPr>
        <w:t>Gemini</w:t>
      </w:r>
      <w:r w:rsidRPr="00055D07">
        <w:rPr>
          <w:rFonts w:asciiTheme="majorHAnsi" w:hAnsiTheme="majorHAnsi" w:cstheme="majorHAnsi"/>
        </w:rPr>
        <w:t xml:space="preserve"> </w:t>
      </w:r>
      <w:r w:rsidRPr="00055D07">
        <w:rPr>
          <w:rStyle w:val="TitleChar"/>
          <w:rFonts w:asciiTheme="majorHAnsi" w:hAnsiTheme="majorHAnsi" w:cstheme="majorHAnsi"/>
        </w:rPr>
        <w:t xml:space="preserve">and </w:t>
      </w:r>
      <w:r w:rsidRPr="00055D07">
        <w:rPr>
          <w:rStyle w:val="Emphasis"/>
          <w:rFonts w:asciiTheme="majorHAnsi" w:hAnsiTheme="majorHAnsi" w:cstheme="majorHAnsi"/>
        </w:rPr>
        <w:t>Mercury</w:t>
      </w:r>
      <w:r w:rsidRPr="00055D07">
        <w:rPr>
          <w:rFonts w:asciiTheme="majorHAnsi" w:hAnsiTheme="majorHAnsi" w:cstheme="majorHAnsi"/>
        </w:rPr>
        <w:t xml:space="preserve"> </w:t>
      </w:r>
      <w:r w:rsidRPr="00055D07">
        <w:rPr>
          <w:rStyle w:val="TitleChar"/>
          <w:rFonts w:asciiTheme="majorHAnsi" w:hAnsiTheme="majorHAnsi" w:cstheme="majorHAnsi"/>
        </w:rPr>
        <w:t xml:space="preserve">flights, </w:t>
      </w:r>
      <w:r w:rsidRPr="00055D07">
        <w:rPr>
          <w:rStyle w:val="Emphasis"/>
          <w:rFonts w:asciiTheme="majorHAnsi" w:hAnsiTheme="majorHAnsi" w:cstheme="majorHAnsi"/>
          <w:highlight w:val="green"/>
        </w:rPr>
        <w:t>hundreds</w:t>
      </w:r>
      <w:r w:rsidRPr="00055D07">
        <w:rPr>
          <w:rStyle w:val="TitleChar"/>
          <w:rFonts w:asciiTheme="majorHAnsi" w:hAnsiTheme="majorHAnsi" w:cstheme="majorHAnsi"/>
          <w:highlight w:val="green"/>
        </w:rPr>
        <w:t xml:space="preserve"> of</w:t>
      </w:r>
      <w:r w:rsidRPr="00055D07">
        <w:rPr>
          <w:rStyle w:val="TitleChar"/>
          <w:rFonts w:asciiTheme="majorHAnsi" w:hAnsiTheme="majorHAnsi" w:cstheme="majorHAnsi"/>
        </w:rPr>
        <w:t xml:space="preserve"> telecommunications </w:t>
      </w:r>
      <w:r w:rsidRPr="00055D07">
        <w:rPr>
          <w:rStyle w:val="TitleChar"/>
          <w:rFonts w:asciiTheme="majorHAnsi" w:hAnsiTheme="majorHAnsi" w:cstheme="majorHAnsi"/>
          <w:highlight w:val="green"/>
        </w:rPr>
        <w:t xml:space="preserve">satellites, </w:t>
      </w:r>
      <w:r w:rsidRPr="00055D07">
        <w:rPr>
          <w:rStyle w:val="Emphasis"/>
          <w:rFonts w:asciiTheme="majorHAnsi" w:hAnsiTheme="majorHAnsi" w:cstheme="majorHAnsi"/>
          <w:highlight w:val="green"/>
        </w:rPr>
        <w:t>1,300 functioning satellites</w:t>
      </w:r>
      <w:r w:rsidRPr="00055D07">
        <w:rPr>
          <w:rFonts w:asciiTheme="majorHAnsi" w:hAnsiTheme="majorHAnsi" w:cstheme="majorHAnsi"/>
        </w:rPr>
        <w:t xml:space="preserve"> </w:t>
      </w:r>
      <w:r w:rsidRPr="00055D07">
        <w:rPr>
          <w:rStyle w:val="TitleChar"/>
          <w:rFonts w:asciiTheme="majorHAnsi" w:hAnsiTheme="majorHAnsi" w:cstheme="majorHAnsi"/>
        </w:rPr>
        <w:t xml:space="preserve">on orbit today, </w:t>
      </w:r>
      <w:r w:rsidRPr="00055D07">
        <w:rPr>
          <w:rStyle w:val="Emphasis"/>
          <w:rFonts w:asciiTheme="majorHAnsi" w:hAnsiTheme="majorHAnsi" w:cstheme="majorHAnsi"/>
          <w:highlight w:val="green"/>
        </w:rPr>
        <w:t>half a million</w:t>
      </w:r>
      <w:r w:rsidRPr="00055D07">
        <w:rPr>
          <w:rStyle w:val="TitleChar"/>
          <w:rFonts w:asciiTheme="majorHAnsi" w:hAnsiTheme="majorHAnsi" w:cstheme="majorHAnsi"/>
        </w:rPr>
        <w:t xml:space="preserve"> total </w:t>
      </w:r>
      <w:r w:rsidRPr="00055D07">
        <w:rPr>
          <w:rStyle w:val="TitleChar"/>
          <w:rFonts w:asciiTheme="majorHAnsi" w:hAnsiTheme="majorHAnsi" w:cstheme="majorHAnsi"/>
          <w:highlight w:val="green"/>
        </w:rPr>
        <w:t>objects</w:t>
      </w:r>
      <w:r w:rsidRPr="00055D07">
        <w:rPr>
          <w:rStyle w:val="TitleChar"/>
          <w:rFonts w:asciiTheme="majorHAnsi" w:hAnsiTheme="majorHAnsi" w:cstheme="majorHAnsi"/>
        </w:rPr>
        <w:t xml:space="preserve"> in space larger than a marble, </w:t>
      </w:r>
      <w:r w:rsidRPr="00055D07">
        <w:rPr>
          <w:rStyle w:val="TitleChar"/>
          <w:rFonts w:asciiTheme="majorHAnsi" w:hAnsiTheme="majorHAnsi" w:cstheme="majorHAnsi"/>
          <w:highlight w:val="green"/>
        </w:rPr>
        <w:t xml:space="preserve">and </w:t>
      </w:r>
      <w:r w:rsidRPr="00055D07">
        <w:rPr>
          <w:rStyle w:val="Emphasis"/>
          <w:rFonts w:asciiTheme="majorHAnsi" w:hAnsiTheme="majorHAnsi" w:cstheme="majorHAnsi"/>
          <w:highlight w:val="green"/>
        </w:rPr>
        <w:t>fewer than 15</w:t>
      </w:r>
      <w:r w:rsidRPr="00055D07">
        <w:rPr>
          <w:rStyle w:val="Emphasis"/>
          <w:rFonts w:asciiTheme="majorHAnsi" w:hAnsiTheme="majorHAnsi" w:cstheme="majorHAnsi"/>
        </w:rPr>
        <w:t xml:space="preserve"> known </w:t>
      </w:r>
      <w:r w:rsidRPr="00055D07">
        <w:rPr>
          <w:rStyle w:val="Emphasis"/>
          <w:rFonts w:asciiTheme="majorHAnsi" w:hAnsiTheme="majorHAnsi" w:cstheme="majorHAnsi"/>
          <w:highlight w:val="green"/>
        </w:rPr>
        <w:t>collisions</w:t>
      </w:r>
      <w:r w:rsidRPr="00055D07">
        <w:rPr>
          <w:rFonts w:asciiTheme="majorHAnsi" w:hAnsiTheme="majorHAnsi" w:cstheme="majorHAnsi"/>
        </w:rPr>
        <w:t xml:space="preserve">. </w:t>
      </w:r>
      <w:r w:rsidRPr="00055D07">
        <w:rPr>
          <w:rStyle w:val="Emphasis"/>
          <w:rFonts w:asciiTheme="majorHAnsi" w:hAnsiTheme="majorHAnsi" w:cstheme="majorHAnsi"/>
          <w:highlight w:val="green"/>
        </w:rPr>
        <w:t>Why</w:t>
      </w:r>
      <w:r w:rsidRPr="00055D07">
        <w:rPr>
          <w:rFonts w:asciiTheme="majorHAnsi" w:hAnsiTheme="majorHAnsi" w:cstheme="majorHAnsi"/>
        </w:rPr>
        <w:t xml:space="preserve"> do people </w:t>
      </w:r>
      <w:r w:rsidRPr="00055D07">
        <w:rPr>
          <w:rStyle w:val="Emphasis"/>
          <w:rFonts w:asciiTheme="majorHAnsi" w:hAnsiTheme="majorHAnsi" w:cstheme="majorHAnsi"/>
          <w:highlight w:val="green"/>
        </w:rPr>
        <w:t>worry</w:t>
      </w:r>
      <w:r w:rsidRPr="00055D07">
        <w:rPr>
          <w:rStyle w:val="Emphasis"/>
          <w:rFonts w:asciiTheme="majorHAnsi" w:hAnsiTheme="majorHAnsi" w:cstheme="majorHAnsi"/>
        </w:rPr>
        <w:t>?</w:t>
      </w:r>
    </w:p>
    <w:p w14:paraId="6A2E5402" w14:textId="77777777" w:rsidR="00C25E7B" w:rsidRPr="00055D07" w:rsidRDefault="00C25E7B" w:rsidP="00C25E7B">
      <w:pPr>
        <w:pStyle w:val="Heading4"/>
        <w:rPr>
          <w:rFonts w:asciiTheme="majorHAnsi" w:hAnsiTheme="majorHAnsi" w:cstheme="majorHAnsi"/>
        </w:rPr>
      </w:pPr>
      <w:r w:rsidRPr="00055D07">
        <w:rPr>
          <w:rFonts w:asciiTheme="majorHAnsi" w:hAnsiTheme="majorHAnsi" w:cstheme="majorHAnsi"/>
        </w:rPr>
        <w:t xml:space="preserve">Uncertainty from debris collisions creates </w:t>
      </w:r>
      <w:r w:rsidRPr="00055D07">
        <w:rPr>
          <w:rFonts w:asciiTheme="majorHAnsi" w:hAnsiTheme="majorHAnsi" w:cstheme="majorHAnsi"/>
          <w:u w:val="single"/>
        </w:rPr>
        <w:t>restraint</w:t>
      </w:r>
      <w:r w:rsidRPr="00055D07">
        <w:rPr>
          <w:rFonts w:asciiTheme="majorHAnsi" w:hAnsiTheme="majorHAnsi" w:cstheme="majorHAnsi"/>
        </w:rPr>
        <w:t xml:space="preserve"> not instability. </w:t>
      </w:r>
    </w:p>
    <w:p w14:paraId="0E59D1C2" w14:textId="77777777" w:rsidR="00C25E7B" w:rsidRPr="00055D07" w:rsidRDefault="00C25E7B" w:rsidP="00C25E7B">
      <w:pPr>
        <w:rPr>
          <w:rFonts w:asciiTheme="majorHAnsi" w:hAnsiTheme="majorHAnsi" w:cstheme="majorHAnsi"/>
        </w:rPr>
      </w:pPr>
      <w:r w:rsidRPr="00055D07">
        <w:rPr>
          <w:rStyle w:val="Style13ptBold"/>
          <w:rFonts w:asciiTheme="majorHAnsi" w:hAnsiTheme="majorHAnsi" w:cstheme="majorHAnsi"/>
        </w:rPr>
        <w:t>MacDonald 16</w:t>
      </w:r>
      <w:r w:rsidRPr="00055D07">
        <w:rPr>
          <w:rFonts w:asciiTheme="majorHAnsi" w:hAnsiTheme="majorHAnsi" w:cstheme="majorHAnsi"/>
        </w:rPr>
        <w:t>, B., et al. "Crisis stability in space: China and other challenges." Foreign Policy Institute. Washington, DC (2016). (</w:t>
      </w:r>
      <w:proofErr w:type="gramStart"/>
      <w:r w:rsidRPr="00055D07">
        <w:rPr>
          <w:rFonts w:asciiTheme="majorHAnsi" w:hAnsiTheme="majorHAnsi" w:cstheme="majorHAnsi"/>
        </w:rPr>
        <w:t>senior</w:t>
      </w:r>
      <w:proofErr w:type="gramEnd"/>
      <w:r w:rsidRPr="00055D07">
        <w:rPr>
          <w:rFonts w:asciiTheme="majorHAnsi" w:hAnsiTheme="majorHAnsi" w:cstheme="majorHAnsi"/>
        </w:rPr>
        <w:t xml:space="preserve"> director of the Nonproliferation and Arms Control Project with the Center for Conflict Analysis and Prevention)//Elmer </w:t>
      </w:r>
    </w:p>
    <w:p w14:paraId="26D0AAB6" w14:textId="77777777" w:rsidR="00C25E7B" w:rsidRPr="00055D07" w:rsidRDefault="00C25E7B" w:rsidP="00C25E7B">
      <w:pPr>
        <w:rPr>
          <w:rFonts w:asciiTheme="majorHAnsi" w:hAnsiTheme="majorHAnsi" w:cstheme="majorHAnsi"/>
        </w:rPr>
      </w:pPr>
      <w:r w:rsidRPr="00055D07">
        <w:rPr>
          <w:rStyle w:val="StyleUnderline"/>
          <w:rFonts w:asciiTheme="majorHAnsi" w:hAnsiTheme="majorHAnsi" w:cstheme="majorHAnsi"/>
          <w:highlight w:val="green"/>
        </w:rPr>
        <w:t>In any crisis</w:t>
      </w:r>
      <w:r w:rsidRPr="00055D07">
        <w:rPr>
          <w:rStyle w:val="StyleUnderline"/>
          <w:rFonts w:asciiTheme="majorHAnsi" w:hAnsiTheme="majorHAnsi" w:cstheme="majorHAnsi"/>
        </w:rPr>
        <w:t xml:space="preserve"> that threatens to escalate into major power conflict, political and military leaders will face uncertainty about the effectiveness of their plans and decisions. This </w:t>
      </w:r>
      <w:r w:rsidRPr="00055D07">
        <w:rPr>
          <w:rStyle w:val="Emphasis"/>
          <w:rFonts w:asciiTheme="majorHAnsi" w:hAnsiTheme="majorHAnsi" w:cstheme="majorHAnsi"/>
          <w:highlight w:val="green"/>
        </w:rPr>
        <w:t xml:space="preserve">uncertainty </w:t>
      </w:r>
      <w:r w:rsidRPr="00055D07">
        <w:rPr>
          <w:rStyle w:val="Emphasis"/>
          <w:rFonts w:asciiTheme="majorHAnsi" w:hAnsiTheme="majorHAnsi" w:cstheme="majorHAnsi"/>
        </w:rPr>
        <w:t xml:space="preserve">will be </w:t>
      </w:r>
      <w:r w:rsidRPr="00055D07">
        <w:rPr>
          <w:rStyle w:val="Emphasis"/>
          <w:rFonts w:asciiTheme="majorHAnsi" w:hAnsiTheme="majorHAnsi" w:cstheme="majorHAnsi"/>
          <w:highlight w:val="green"/>
        </w:rPr>
        <w:t>compounded</w:t>
      </w:r>
      <w:r w:rsidRPr="00055D07">
        <w:rPr>
          <w:rStyle w:val="StyleUnderline"/>
          <w:rFonts w:asciiTheme="majorHAnsi" w:hAnsiTheme="majorHAnsi" w:cstheme="majorHAnsi"/>
        </w:rPr>
        <w:t xml:space="preserve"> when potential conflict extends to the space and cyber domains, where </w:t>
      </w:r>
      <w:r w:rsidRPr="00055D07">
        <w:rPr>
          <w:rStyle w:val="Emphasis"/>
          <w:rFonts w:asciiTheme="majorHAnsi" w:hAnsiTheme="majorHAnsi" w:cstheme="majorHAnsi"/>
          <w:highlight w:val="green"/>
        </w:rPr>
        <w:t>weapon effectiveness is</w:t>
      </w:r>
      <w:r w:rsidRPr="00055D07">
        <w:rPr>
          <w:rStyle w:val="Emphasis"/>
          <w:rFonts w:asciiTheme="majorHAnsi" w:hAnsiTheme="majorHAnsi" w:cstheme="majorHAnsi"/>
        </w:rPr>
        <w:t xml:space="preserve"> largely </w:t>
      </w:r>
      <w:r w:rsidRPr="00055D07">
        <w:rPr>
          <w:rStyle w:val="Emphasis"/>
          <w:rFonts w:asciiTheme="majorHAnsi" w:hAnsiTheme="majorHAnsi" w:cstheme="majorHAnsi"/>
          <w:highlight w:val="green"/>
        </w:rPr>
        <w:t>untested</w:t>
      </w:r>
      <w:r w:rsidRPr="00055D07">
        <w:rPr>
          <w:rStyle w:val="StyleUnderline"/>
          <w:rFonts w:asciiTheme="majorHAnsi" w:hAnsiTheme="majorHAnsi" w:cstheme="majorHAnsi"/>
        </w:rPr>
        <w:t xml:space="preserve"> and uncertain, </w:t>
      </w:r>
      <w:r w:rsidRPr="00055D07">
        <w:rPr>
          <w:rStyle w:val="Emphasis"/>
          <w:rFonts w:asciiTheme="majorHAnsi" w:hAnsiTheme="majorHAnsi" w:cstheme="majorHAnsi"/>
        </w:rPr>
        <w:t xml:space="preserve">infrastructure </w:t>
      </w:r>
      <w:r w:rsidRPr="00055D07">
        <w:rPr>
          <w:rStyle w:val="Emphasis"/>
          <w:rFonts w:asciiTheme="majorHAnsi" w:hAnsiTheme="majorHAnsi" w:cstheme="majorHAnsi"/>
          <w:highlight w:val="green"/>
        </w:rPr>
        <w:t>interdependencies</w:t>
      </w:r>
      <w:r w:rsidRPr="00055D07">
        <w:rPr>
          <w:rStyle w:val="StyleUnderline"/>
          <w:rFonts w:asciiTheme="majorHAnsi" w:hAnsiTheme="majorHAnsi" w:cstheme="majorHAnsi"/>
          <w:highlight w:val="green"/>
        </w:rPr>
        <w:t xml:space="preserve"> </w:t>
      </w:r>
      <w:r w:rsidRPr="00055D07">
        <w:rPr>
          <w:rStyle w:val="StyleUnderline"/>
          <w:rFonts w:asciiTheme="majorHAnsi" w:hAnsiTheme="majorHAnsi" w:cstheme="majorHAnsi"/>
        </w:rPr>
        <w:t xml:space="preserve">are </w:t>
      </w:r>
      <w:r w:rsidRPr="00055D07">
        <w:rPr>
          <w:rStyle w:val="StyleUnderline"/>
          <w:rFonts w:asciiTheme="majorHAnsi" w:hAnsiTheme="majorHAnsi" w:cstheme="majorHAnsi"/>
          <w:highlight w:val="green"/>
        </w:rPr>
        <w:t xml:space="preserve">unclear, and </w:t>
      </w:r>
      <w:r w:rsidRPr="00055D07">
        <w:rPr>
          <w:rStyle w:val="Emphasis"/>
          <w:rFonts w:asciiTheme="majorHAnsi" w:hAnsiTheme="majorHAnsi" w:cstheme="majorHAnsi"/>
          <w:highlight w:val="green"/>
        </w:rPr>
        <w:t xml:space="preserve">damaging </w:t>
      </w:r>
      <w:r w:rsidRPr="00055D07">
        <w:rPr>
          <w:rStyle w:val="Emphasis"/>
          <w:rFonts w:asciiTheme="majorHAnsi" w:hAnsiTheme="majorHAnsi" w:cstheme="majorHAnsi"/>
        </w:rPr>
        <w:t xml:space="preserve">an </w:t>
      </w:r>
      <w:r w:rsidRPr="00055D07">
        <w:rPr>
          <w:rStyle w:val="Emphasis"/>
          <w:rFonts w:asciiTheme="majorHAnsi" w:hAnsiTheme="majorHAnsi" w:cstheme="majorHAnsi"/>
          <w:highlight w:val="green"/>
        </w:rPr>
        <w:t xml:space="preserve">adversary could </w:t>
      </w:r>
      <w:r w:rsidRPr="00055D07">
        <w:rPr>
          <w:rStyle w:val="Emphasis"/>
          <w:rFonts w:asciiTheme="majorHAnsi" w:hAnsiTheme="majorHAnsi" w:cstheme="majorHAnsi"/>
        </w:rPr>
        <w:t xml:space="preserve">also </w:t>
      </w:r>
      <w:r w:rsidRPr="00055D07">
        <w:rPr>
          <w:rStyle w:val="Emphasis"/>
          <w:rFonts w:asciiTheme="majorHAnsi" w:hAnsiTheme="majorHAnsi" w:cstheme="majorHAnsi"/>
          <w:highlight w:val="green"/>
        </w:rPr>
        <w:t>harm oneself</w:t>
      </w:r>
      <w:r w:rsidRPr="00055D07">
        <w:rPr>
          <w:rStyle w:val="Emphasis"/>
          <w:rFonts w:asciiTheme="majorHAnsi" w:hAnsiTheme="majorHAnsi" w:cstheme="majorHAnsi"/>
        </w:rPr>
        <w:t xml:space="preserve"> or one’s allies. Unless the stakes become very high, </w:t>
      </w:r>
      <w:r w:rsidRPr="00055D07">
        <w:rPr>
          <w:rStyle w:val="Emphasis"/>
          <w:rFonts w:asciiTheme="majorHAnsi" w:hAnsiTheme="majorHAnsi" w:cstheme="majorHAnsi"/>
          <w:highlight w:val="green"/>
        </w:rPr>
        <w:t xml:space="preserve">no country </w:t>
      </w:r>
      <w:r w:rsidRPr="00055D07">
        <w:rPr>
          <w:rStyle w:val="Emphasis"/>
          <w:rFonts w:asciiTheme="majorHAnsi" w:hAnsiTheme="majorHAnsi" w:cstheme="majorHAnsi"/>
        </w:rPr>
        <w:t xml:space="preserve">will likely </w:t>
      </w:r>
      <w:r w:rsidRPr="00055D07">
        <w:rPr>
          <w:rStyle w:val="Emphasis"/>
          <w:rFonts w:asciiTheme="majorHAnsi" w:hAnsiTheme="majorHAnsi" w:cstheme="majorHAnsi"/>
          <w:highlight w:val="green"/>
        </w:rPr>
        <w:t xml:space="preserve">want to gamble </w:t>
      </w:r>
      <w:r w:rsidRPr="00055D07">
        <w:rPr>
          <w:rStyle w:val="Emphasis"/>
          <w:rFonts w:asciiTheme="majorHAnsi" w:hAnsiTheme="majorHAnsi" w:cstheme="majorHAnsi"/>
        </w:rPr>
        <w:t xml:space="preserve">its </w:t>
      </w:r>
      <w:r w:rsidRPr="00055D07">
        <w:rPr>
          <w:rStyle w:val="Emphasis"/>
          <w:rFonts w:asciiTheme="majorHAnsi" w:hAnsiTheme="majorHAnsi" w:cstheme="majorHAnsi"/>
          <w:highlight w:val="green"/>
        </w:rPr>
        <w:t xml:space="preserve">well-being in </w:t>
      </w:r>
      <w:r w:rsidRPr="00055D07">
        <w:rPr>
          <w:rStyle w:val="Emphasis"/>
          <w:rFonts w:asciiTheme="majorHAnsi" w:hAnsiTheme="majorHAnsi" w:cstheme="majorHAnsi"/>
        </w:rPr>
        <w:t xml:space="preserve">a “single </w:t>
      </w:r>
      <w:r w:rsidRPr="00055D07">
        <w:rPr>
          <w:rStyle w:val="Emphasis"/>
          <w:rFonts w:asciiTheme="majorHAnsi" w:hAnsiTheme="majorHAnsi" w:cstheme="majorHAnsi"/>
          <w:highlight w:val="green"/>
        </w:rPr>
        <w:t>cosmic throw of the dice,”</w:t>
      </w:r>
      <w:r w:rsidRPr="00055D07">
        <w:rPr>
          <w:rFonts w:asciiTheme="majorHAnsi" w:hAnsiTheme="majorHAnsi" w:cstheme="majorHAnsi"/>
        </w:rPr>
        <w:t xml:space="preserve"> in Harold Brown’s memorable phrase. 96 </w:t>
      </w:r>
      <w:r w:rsidRPr="00055D07">
        <w:rPr>
          <w:rStyle w:val="StyleUnderline"/>
          <w:rFonts w:asciiTheme="majorHAnsi" w:hAnsiTheme="majorHAnsi" w:cstheme="majorHAnsi"/>
        </w:rPr>
        <w:t xml:space="preserve">The </w:t>
      </w:r>
      <w:r w:rsidRPr="00055D07">
        <w:rPr>
          <w:rStyle w:val="Emphasis"/>
          <w:rFonts w:asciiTheme="majorHAnsi" w:hAnsiTheme="majorHAnsi" w:cstheme="majorHAnsi"/>
          <w:highlight w:val="green"/>
        </w:rPr>
        <w:t>novelty of space</w:t>
      </w:r>
      <w:r w:rsidRPr="00055D07">
        <w:rPr>
          <w:rStyle w:val="StyleUnderline"/>
          <w:rFonts w:asciiTheme="majorHAnsi" w:hAnsiTheme="majorHAnsi" w:cstheme="majorHAnsi"/>
        </w:rPr>
        <w:t xml:space="preserve"> and cyber </w:t>
      </w:r>
      <w:r w:rsidRPr="00055D07">
        <w:rPr>
          <w:rStyle w:val="StyleUnderline"/>
          <w:rFonts w:asciiTheme="majorHAnsi" w:hAnsiTheme="majorHAnsi" w:cstheme="majorHAnsi"/>
        </w:rPr>
        <w:lastRenderedPageBreak/>
        <w:t xml:space="preserve">warfare, coupled </w:t>
      </w:r>
      <w:r w:rsidRPr="00055D07">
        <w:rPr>
          <w:rStyle w:val="StyleUnderline"/>
          <w:rFonts w:asciiTheme="majorHAnsi" w:hAnsiTheme="majorHAnsi" w:cstheme="majorHAnsi"/>
          <w:highlight w:val="green"/>
        </w:rPr>
        <w:t xml:space="preserve">with </w:t>
      </w:r>
      <w:r w:rsidRPr="00055D07">
        <w:rPr>
          <w:rStyle w:val="Emphasis"/>
          <w:rFonts w:asciiTheme="majorHAnsi" w:hAnsiTheme="majorHAnsi" w:cstheme="majorHAnsi"/>
          <w:highlight w:val="green"/>
        </w:rPr>
        <w:t>risk aversion and worst-case assessments</w:t>
      </w:r>
      <w:r w:rsidRPr="00055D07">
        <w:rPr>
          <w:rStyle w:val="StyleUnderline"/>
          <w:rFonts w:asciiTheme="majorHAnsi" w:hAnsiTheme="majorHAnsi" w:cstheme="majorHAnsi"/>
          <w:highlight w:val="green"/>
        </w:rPr>
        <w:t xml:space="preserve">, </w:t>
      </w:r>
      <w:r w:rsidRPr="00055D07">
        <w:rPr>
          <w:rStyle w:val="StyleUnderline"/>
          <w:rFonts w:asciiTheme="majorHAnsi" w:hAnsiTheme="majorHAnsi" w:cstheme="majorHAnsi"/>
        </w:rPr>
        <w:t xml:space="preserve">could </w:t>
      </w:r>
      <w:r w:rsidRPr="00055D07">
        <w:rPr>
          <w:rStyle w:val="StyleUnderline"/>
          <w:rFonts w:asciiTheme="majorHAnsi" w:hAnsiTheme="majorHAnsi" w:cstheme="majorHAnsi"/>
          <w:highlight w:val="green"/>
        </w:rPr>
        <w:t>lead</w:t>
      </w:r>
      <w:r w:rsidRPr="00055D07">
        <w:rPr>
          <w:rStyle w:val="StyleUnderline"/>
          <w:rFonts w:asciiTheme="majorHAnsi" w:hAnsiTheme="majorHAnsi" w:cstheme="majorHAnsi"/>
        </w:rPr>
        <w:t xml:space="preserve"> space </w:t>
      </w:r>
      <w:r w:rsidRPr="00055D07">
        <w:rPr>
          <w:rStyle w:val="StyleUnderline"/>
          <w:rFonts w:asciiTheme="majorHAnsi" w:hAnsiTheme="majorHAnsi" w:cstheme="majorHAnsi"/>
          <w:highlight w:val="green"/>
        </w:rPr>
        <w:t>adversaries into</w:t>
      </w:r>
      <w:r w:rsidRPr="00055D07">
        <w:rPr>
          <w:rStyle w:val="StyleUnderline"/>
          <w:rFonts w:asciiTheme="majorHAnsi" w:hAnsiTheme="majorHAnsi" w:cstheme="majorHAnsi"/>
        </w:rPr>
        <w:t xml:space="preserve"> a situation of what can be called “hysteresis,” where </w:t>
      </w:r>
      <w:r w:rsidRPr="00055D07">
        <w:rPr>
          <w:rStyle w:val="Emphasis"/>
          <w:rFonts w:asciiTheme="majorHAnsi" w:hAnsiTheme="majorHAnsi" w:cstheme="majorHAnsi"/>
        </w:rPr>
        <w:t xml:space="preserve">each adversary is </w:t>
      </w:r>
      <w:r w:rsidRPr="00055D07">
        <w:rPr>
          <w:rStyle w:val="Emphasis"/>
          <w:rFonts w:asciiTheme="majorHAnsi" w:hAnsiTheme="majorHAnsi" w:cstheme="majorHAnsi"/>
          <w:highlight w:val="green"/>
        </w:rPr>
        <w:t xml:space="preserve">restrained by </w:t>
      </w:r>
      <w:r w:rsidRPr="00055D07">
        <w:rPr>
          <w:rStyle w:val="Emphasis"/>
          <w:rFonts w:asciiTheme="majorHAnsi" w:hAnsiTheme="majorHAnsi" w:cstheme="majorHAnsi"/>
        </w:rPr>
        <w:t xml:space="preserve">its </w:t>
      </w:r>
      <w:r w:rsidRPr="00055D07">
        <w:rPr>
          <w:rStyle w:val="Emphasis"/>
          <w:rFonts w:asciiTheme="majorHAnsi" w:hAnsiTheme="majorHAnsi" w:cstheme="majorHAnsi"/>
          <w:highlight w:val="green"/>
        </w:rPr>
        <w:t>own uncertainty</w:t>
      </w:r>
      <w:r w:rsidRPr="00055D07">
        <w:rPr>
          <w:rFonts w:asciiTheme="majorHAnsi" w:hAnsiTheme="majorHAnsi" w:cstheme="majorHAnsi"/>
        </w:rPr>
        <w:t xml:space="preserve"> of success. This is conceptually shown in Figures 1 and 2 for offensive counter-space capabilities, though it applies more generally. 97 </w:t>
      </w:r>
      <w:r w:rsidRPr="00055D07">
        <w:rPr>
          <w:rStyle w:val="StyleUnderline"/>
          <w:rFonts w:asciiTheme="majorHAnsi" w:hAnsiTheme="majorHAnsi" w:cstheme="majorHAnsi"/>
        </w:rPr>
        <w:t>These graphs portray the hypothetical differences between perceived and actual performance capabilities of offensive counter-space weapons, on a scale from zero to one hundred percent effectiveness.</w:t>
      </w:r>
      <w:r w:rsidRPr="00055D07">
        <w:rPr>
          <w:rFonts w:asciiTheme="majorHAnsi" w:hAnsiTheme="majorHAnsi" w:cstheme="majorHAnsi"/>
        </w:rPr>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055D07">
        <w:rPr>
          <w:rStyle w:val="StyleUnderline"/>
          <w:rFonts w:asciiTheme="majorHAnsi" w:hAnsiTheme="majorHAnsi" w:cstheme="majorHAnsi"/>
        </w:rPr>
        <w:t>the offensive capabilities of each adversary are comparable</w:t>
      </w:r>
      <w:r w:rsidRPr="00055D07">
        <w:rPr>
          <w:rFonts w:asciiTheme="majorHAnsi" w:hAnsiTheme="majorHAnsi" w:cstheme="majorHAnsi"/>
        </w:rPr>
        <w:t xml:space="preserve">. In stark contrast to the case of Figure 1, </w:t>
      </w:r>
      <w:r w:rsidRPr="00055D07">
        <w:rPr>
          <w:rStyle w:val="Emphasis"/>
          <w:rFonts w:asciiTheme="majorHAnsi" w:hAnsiTheme="majorHAnsi" w:cstheme="majorHAnsi"/>
        </w:rPr>
        <w:t xml:space="preserve">uncertainty and </w:t>
      </w:r>
      <w:r w:rsidRPr="00055D07">
        <w:rPr>
          <w:rStyle w:val="Emphasis"/>
          <w:rFonts w:asciiTheme="majorHAnsi" w:hAnsiTheme="majorHAnsi" w:cstheme="majorHAnsi"/>
          <w:highlight w:val="green"/>
        </w:rPr>
        <w:t>risk aversion</w:t>
      </w:r>
      <w:r w:rsidRPr="00055D07">
        <w:rPr>
          <w:rStyle w:val="Emphasis"/>
          <w:rFonts w:asciiTheme="majorHAnsi" w:hAnsiTheme="majorHAnsi" w:cstheme="majorHAnsi"/>
        </w:rPr>
        <w:t xml:space="preserve"> are present and </w:t>
      </w:r>
      <w:r w:rsidRPr="00055D07">
        <w:rPr>
          <w:rStyle w:val="Emphasis"/>
          <w:rFonts w:asciiTheme="majorHAnsi" w:hAnsiTheme="majorHAnsi" w:cstheme="majorHAnsi"/>
          <w:highlight w:val="green"/>
        </w:rPr>
        <w:t xml:space="preserve">become important </w:t>
      </w:r>
      <w:r w:rsidRPr="00055D07">
        <w:rPr>
          <w:rStyle w:val="Emphasis"/>
          <w:rFonts w:asciiTheme="majorHAnsi" w:hAnsiTheme="majorHAnsi" w:cstheme="majorHAnsi"/>
        </w:rPr>
        <w:t>factors</w:t>
      </w:r>
      <w:r w:rsidRPr="00055D07">
        <w:rPr>
          <w:rFonts w:asciiTheme="majorHAnsi" w:hAnsiTheme="majorHAnsi" w:cstheme="majorHAnsi"/>
        </w:rPr>
        <w:t xml:space="preserve">. </w:t>
      </w:r>
      <w:r w:rsidRPr="00055D07">
        <w:rPr>
          <w:rStyle w:val="StyleUnderline"/>
          <w:rFonts w:asciiTheme="majorHAnsi" w:hAnsiTheme="majorHAnsi" w:cstheme="majorHAnsi"/>
        </w:rPr>
        <w:t xml:space="preserve">Given the high stakes involved in a possible large-scale attack against adversary space assets, a </w:t>
      </w:r>
      <w:r w:rsidRPr="00055D07">
        <w:rPr>
          <w:rStyle w:val="Emphasis"/>
          <w:rFonts w:asciiTheme="majorHAnsi" w:hAnsiTheme="majorHAnsi" w:cstheme="majorHAnsi"/>
        </w:rPr>
        <w:t xml:space="preserve">cautious </w:t>
      </w:r>
      <w:r w:rsidRPr="00055D07">
        <w:rPr>
          <w:rStyle w:val="Emphasis"/>
          <w:rFonts w:asciiTheme="majorHAnsi" w:hAnsiTheme="majorHAnsi" w:cstheme="majorHAnsi"/>
          <w:highlight w:val="green"/>
        </w:rPr>
        <w:t xml:space="preserve">adversary is </w:t>
      </w:r>
      <w:r w:rsidRPr="00055D07">
        <w:rPr>
          <w:rStyle w:val="Emphasis"/>
          <w:rFonts w:asciiTheme="majorHAnsi" w:hAnsiTheme="majorHAnsi" w:cstheme="majorHAnsi"/>
        </w:rPr>
        <w:t xml:space="preserve">more likely to be </w:t>
      </w:r>
      <w:r w:rsidRPr="00055D07">
        <w:rPr>
          <w:rStyle w:val="Emphasis"/>
          <w:rFonts w:asciiTheme="majorHAnsi" w:hAnsiTheme="majorHAnsi" w:cstheme="majorHAnsi"/>
          <w:highlight w:val="green"/>
        </w:rPr>
        <w:t>conservative</w:t>
      </w:r>
      <w:r w:rsidRPr="00055D07">
        <w:rPr>
          <w:rStyle w:val="StyleUnderline"/>
          <w:rFonts w:asciiTheme="majorHAnsi" w:hAnsiTheme="majorHAnsi" w:cstheme="majorHAnsi"/>
          <w:highlight w:val="green"/>
        </w:rPr>
        <w:t xml:space="preserve"> in estimating</w:t>
      </w:r>
      <w:r w:rsidRPr="00055D07">
        <w:rPr>
          <w:rStyle w:val="StyleUnderline"/>
          <w:rFonts w:asciiTheme="majorHAnsi" w:hAnsiTheme="majorHAnsi" w:cstheme="majorHAnsi"/>
        </w:rPr>
        <w:t xml:space="preserve"> the effectiveness of its offensive </w:t>
      </w:r>
      <w:r w:rsidRPr="00055D07">
        <w:rPr>
          <w:rStyle w:val="StyleUnderline"/>
          <w:rFonts w:asciiTheme="majorHAnsi" w:hAnsiTheme="majorHAnsi" w:cstheme="majorHAnsi"/>
          <w:highlight w:val="green"/>
        </w:rPr>
        <w:t xml:space="preserve">capabilities, </w:t>
      </w:r>
      <w:r w:rsidRPr="00055D07">
        <w:rPr>
          <w:rStyle w:val="StyleUnderline"/>
          <w:rFonts w:asciiTheme="majorHAnsi" w:hAnsiTheme="majorHAnsi" w:cstheme="majorHAnsi"/>
        </w:rPr>
        <w:t xml:space="preserve">while </w:t>
      </w:r>
      <w:r w:rsidRPr="00055D07">
        <w:rPr>
          <w:rStyle w:val="StyleUnderline"/>
          <w:rFonts w:asciiTheme="majorHAnsi" w:hAnsiTheme="majorHAnsi" w:cstheme="majorHAnsi"/>
          <w:highlight w:val="green"/>
        </w:rPr>
        <w:t xml:space="preserve">more </w:t>
      </w:r>
      <w:r w:rsidRPr="00055D07">
        <w:rPr>
          <w:rStyle w:val="Emphasis"/>
          <w:rFonts w:asciiTheme="majorHAnsi" w:hAnsiTheme="majorHAnsi" w:cstheme="majorHAnsi"/>
          <w:highlight w:val="green"/>
        </w:rPr>
        <w:t xml:space="preserve">generously assessing </w:t>
      </w:r>
      <w:r w:rsidRPr="00055D07">
        <w:rPr>
          <w:rStyle w:val="Emphasis"/>
          <w:rFonts w:asciiTheme="majorHAnsi" w:hAnsiTheme="majorHAnsi" w:cstheme="majorHAnsi"/>
        </w:rPr>
        <w:t xml:space="preserve">the capabilities of </w:t>
      </w:r>
      <w:r w:rsidRPr="00055D07">
        <w:rPr>
          <w:rStyle w:val="Emphasis"/>
          <w:rFonts w:asciiTheme="majorHAnsi" w:hAnsiTheme="majorHAnsi" w:cstheme="majorHAnsi"/>
          <w:highlight w:val="green"/>
        </w:rPr>
        <w:t>its adversary</w:t>
      </w:r>
      <w:r w:rsidRPr="00055D07">
        <w:rPr>
          <w:rFonts w:asciiTheme="majorHAnsi" w:hAnsiTheme="majorHAnsi" w:cstheme="majorHAnsi"/>
        </w:rPr>
        <w:t xml:space="preserve">. </w:t>
      </w:r>
    </w:p>
    <w:p w14:paraId="2E31DA8A" w14:textId="77777777" w:rsidR="00C25E7B" w:rsidRPr="00055D07" w:rsidRDefault="00C25E7B" w:rsidP="00C25E7B">
      <w:pPr>
        <w:pStyle w:val="Heading4"/>
        <w:rPr>
          <w:rFonts w:asciiTheme="majorHAnsi" w:hAnsiTheme="majorHAnsi" w:cstheme="majorHAnsi"/>
        </w:rPr>
      </w:pPr>
      <w:r w:rsidRPr="00055D07">
        <w:rPr>
          <w:rFonts w:asciiTheme="majorHAnsi" w:hAnsiTheme="majorHAnsi" w:cstheme="majorHAnsi"/>
        </w:rPr>
        <w:t xml:space="preserve">No Escalation over Satellites: </w:t>
      </w:r>
    </w:p>
    <w:p w14:paraId="4999B27B" w14:textId="77777777" w:rsidR="00C25E7B" w:rsidRPr="00055D07" w:rsidRDefault="00C25E7B" w:rsidP="00C25E7B">
      <w:pPr>
        <w:pStyle w:val="Heading4"/>
        <w:rPr>
          <w:rFonts w:asciiTheme="majorHAnsi" w:hAnsiTheme="majorHAnsi" w:cstheme="majorHAnsi"/>
          <w:u w:val="single"/>
        </w:rPr>
      </w:pPr>
      <w:r w:rsidRPr="00055D07">
        <w:rPr>
          <w:rFonts w:asciiTheme="majorHAnsi" w:hAnsiTheme="majorHAnsi" w:cstheme="majorHAnsi"/>
        </w:rPr>
        <w:t xml:space="preserve">1] </w:t>
      </w:r>
      <w:r w:rsidRPr="00055D07">
        <w:rPr>
          <w:rFonts w:asciiTheme="majorHAnsi" w:hAnsiTheme="majorHAnsi" w:cstheme="majorHAnsi"/>
          <w:u w:val="single"/>
        </w:rPr>
        <w:t>Planning Priorities</w:t>
      </w:r>
    </w:p>
    <w:p w14:paraId="2860E410" w14:textId="77777777" w:rsidR="00C25E7B" w:rsidRPr="00055D07" w:rsidRDefault="00C25E7B" w:rsidP="00C25E7B">
      <w:pPr>
        <w:rPr>
          <w:rFonts w:asciiTheme="majorHAnsi" w:hAnsiTheme="majorHAnsi" w:cstheme="majorHAnsi"/>
        </w:rPr>
      </w:pPr>
      <w:r w:rsidRPr="00055D07">
        <w:rPr>
          <w:rStyle w:val="Style13ptBold"/>
          <w:rFonts w:asciiTheme="majorHAnsi" w:hAnsiTheme="majorHAnsi" w:cstheme="majorHAnsi"/>
        </w:rPr>
        <w:t>Bowen 18</w:t>
      </w:r>
      <w:r w:rsidRPr="00055D07">
        <w:rPr>
          <w:rFonts w:asciiTheme="majorHAnsi" w:hAnsiTheme="majorHAnsi" w:cstheme="majorHAnsi"/>
        </w:rPr>
        <w:t xml:space="preserve"> Bleddyn Bowen 2-20-2018 “The Art of Space Deterrence” </w:t>
      </w:r>
      <w:hyperlink r:id="rId13" w:history="1">
        <w:r w:rsidRPr="00055D07">
          <w:rPr>
            <w:rStyle w:val="Hyperlink"/>
            <w:rFonts w:asciiTheme="majorHAnsi" w:hAnsiTheme="majorHAnsi" w:cstheme="majorHAnsi"/>
          </w:rPr>
          <w:t>https://www.europeanleadershipnetwork.org/commentary/the-art-of-space-deterrence/</w:t>
        </w:r>
      </w:hyperlink>
      <w:r w:rsidRPr="00055D07">
        <w:rPr>
          <w:rFonts w:asciiTheme="majorHAnsi" w:hAnsiTheme="majorHAnsi" w:cstheme="majorHAnsi"/>
        </w:rPr>
        <w:t xml:space="preserve"> (Lecturer in International Relations at the University of Leicester)//Elmer </w:t>
      </w:r>
    </w:p>
    <w:p w14:paraId="281A0950" w14:textId="77777777" w:rsidR="00C25E7B" w:rsidRPr="00055D07" w:rsidRDefault="00C25E7B" w:rsidP="00C25E7B">
      <w:pPr>
        <w:rPr>
          <w:rFonts w:asciiTheme="majorHAnsi" w:hAnsiTheme="majorHAnsi" w:cstheme="majorHAnsi"/>
        </w:rPr>
      </w:pPr>
      <w:r w:rsidRPr="00055D07">
        <w:rPr>
          <w:rFonts w:asciiTheme="majorHAnsi" w:hAnsiTheme="majorHAnsi" w:cstheme="majorHAnsi"/>
          <w:highlight w:val="green"/>
          <w:u w:val="single"/>
        </w:rPr>
        <w:t>Space is</w:t>
      </w:r>
      <w:r w:rsidRPr="00055D07">
        <w:rPr>
          <w:rFonts w:asciiTheme="majorHAnsi" w:hAnsiTheme="majorHAnsi" w:cstheme="majorHAnsi"/>
        </w:rPr>
        <w:t xml:space="preserve"> often </w:t>
      </w:r>
      <w:r w:rsidRPr="00055D07">
        <w:rPr>
          <w:rFonts w:asciiTheme="majorHAnsi" w:hAnsiTheme="majorHAnsi" w:cstheme="majorHAnsi"/>
          <w:highlight w:val="green"/>
          <w:u w:val="single"/>
        </w:rPr>
        <w:t xml:space="preserve">an </w:t>
      </w:r>
      <w:r w:rsidRPr="00055D07">
        <w:rPr>
          <w:rStyle w:val="Emphasis"/>
          <w:rFonts w:asciiTheme="majorHAnsi" w:hAnsiTheme="majorHAnsi" w:cstheme="majorHAnsi"/>
          <w:highlight w:val="green"/>
        </w:rPr>
        <w:t>afterthought</w:t>
      </w:r>
      <w:r w:rsidRPr="00055D07">
        <w:rPr>
          <w:rFonts w:asciiTheme="majorHAnsi" w:hAnsiTheme="majorHAnsi" w:cstheme="majorHAnsi"/>
        </w:rPr>
        <w:t xml:space="preserve"> or a miscellaneous ancillary </w:t>
      </w:r>
      <w:r w:rsidRPr="00055D07">
        <w:rPr>
          <w:rFonts w:asciiTheme="majorHAnsi" w:hAnsiTheme="majorHAnsi" w:cstheme="majorHAnsi"/>
          <w:highlight w:val="green"/>
          <w:u w:val="single"/>
        </w:rPr>
        <w:t>in</w:t>
      </w:r>
      <w:r w:rsidRPr="00055D07">
        <w:rPr>
          <w:rFonts w:asciiTheme="majorHAnsi" w:hAnsiTheme="majorHAnsi" w:cstheme="majorHAnsi"/>
          <w:u w:val="single"/>
        </w:rPr>
        <w:t xml:space="preserve"> the </w:t>
      </w:r>
      <w:r w:rsidRPr="00055D07">
        <w:rPr>
          <w:rStyle w:val="Emphasis"/>
          <w:rFonts w:asciiTheme="majorHAnsi" w:hAnsiTheme="majorHAnsi" w:cstheme="majorHAnsi"/>
          <w:highlight w:val="green"/>
          <w:bdr w:val="single" w:sz="18" w:space="0" w:color="auto"/>
        </w:rPr>
        <w:t>grand strategic views</w:t>
      </w:r>
      <w:r w:rsidRPr="00055D07">
        <w:rPr>
          <w:rFonts w:asciiTheme="majorHAnsi" w:hAnsiTheme="majorHAnsi" w:cstheme="majorHAnsi"/>
          <w:highlight w:val="green"/>
          <w:u w:val="single"/>
          <w:bdr w:val="single" w:sz="18" w:space="0" w:color="auto"/>
        </w:rPr>
        <w:t xml:space="preserve"> of </w:t>
      </w:r>
      <w:r w:rsidRPr="00055D07">
        <w:rPr>
          <w:rStyle w:val="Emphasis"/>
          <w:rFonts w:asciiTheme="majorHAnsi" w:hAnsiTheme="majorHAnsi" w:cstheme="majorHAnsi"/>
          <w:highlight w:val="green"/>
          <w:bdr w:val="single" w:sz="18" w:space="0" w:color="auto"/>
        </w:rPr>
        <w:t>top-level decision-makers</w:t>
      </w:r>
      <w:r w:rsidRPr="00055D07">
        <w:rPr>
          <w:rFonts w:asciiTheme="majorHAnsi" w:hAnsiTheme="majorHAnsi" w:cstheme="majorHAnsi"/>
        </w:rPr>
        <w:t xml:space="preserve">. </w:t>
      </w:r>
      <w:r w:rsidRPr="00055D07">
        <w:rPr>
          <w:rFonts w:asciiTheme="majorHAnsi" w:hAnsiTheme="majorHAnsi" w:cstheme="majorHAnsi"/>
          <w:highlight w:val="green"/>
          <w:u w:val="single"/>
        </w:rPr>
        <w:t xml:space="preserve">A </w:t>
      </w:r>
      <w:r w:rsidRPr="00055D07">
        <w:rPr>
          <w:rStyle w:val="Emphasis"/>
          <w:rFonts w:asciiTheme="majorHAnsi" w:hAnsiTheme="majorHAnsi" w:cstheme="majorHAnsi"/>
          <w:highlight w:val="green"/>
        </w:rPr>
        <w:t>president</w:t>
      </w:r>
      <w:r w:rsidRPr="00055D07">
        <w:rPr>
          <w:rFonts w:asciiTheme="majorHAnsi" w:hAnsiTheme="majorHAnsi" w:cstheme="majorHAnsi"/>
          <w:highlight w:val="green"/>
          <w:u w:val="single"/>
        </w:rPr>
        <w:t xml:space="preserve"> may </w:t>
      </w:r>
      <w:r w:rsidRPr="00055D07">
        <w:rPr>
          <w:rStyle w:val="Emphasis"/>
          <w:rFonts w:asciiTheme="majorHAnsi" w:hAnsiTheme="majorHAnsi" w:cstheme="majorHAnsi"/>
          <w:highlight w:val="green"/>
        </w:rPr>
        <w:t>not care</w:t>
      </w:r>
      <w:r w:rsidRPr="00055D07">
        <w:rPr>
          <w:rFonts w:asciiTheme="majorHAnsi" w:hAnsiTheme="majorHAnsi" w:cstheme="majorHAnsi"/>
          <w:u w:val="single"/>
        </w:rPr>
        <w:t xml:space="preserve"> that </w:t>
      </w:r>
      <w:r w:rsidRPr="00055D07">
        <w:rPr>
          <w:rStyle w:val="Emphasis"/>
          <w:rFonts w:asciiTheme="majorHAnsi" w:hAnsiTheme="majorHAnsi" w:cstheme="majorHAnsi"/>
          <w:highlight w:val="green"/>
        </w:rPr>
        <w:t>one sat</w:t>
      </w:r>
      <w:r w:rsidRPr="00055D07">
        <w:rPr>
          <w:rStyle w:val="Emphasis"/>
          <w:rFonts w:asciiTheme="majorHAnsi" w:hAnsiTheme="majorHAnsi" w:cstheme="majorHAnsi"/>
        </w:rPr>
        <w:t xml:space="preserve">ellite </w:t>
      </w:r>
      <w:r w:rsidRPr="00055D07">
        <w:rPr>
          <w:rStyle w:val="Emphasis"/>
          <w:rFonts w:asciiTheme="majorHAnsi" w:hAnsiTheme="majorHAnsi" w:cstheme="majorHAnsi"/>
          <w:highlight w:val="green"/>
        </w:rPr>
        <w:t>may be lost</w:t>
      </w:r>
      <w:r w:rsidRPr="00055D07">
        <w:rPr>
          <w:rFonts w:asciiTheme="majorHAnsi" w:hAnsiTheme="majorHAnsi" w:cstheme="majorHAnsi"/>
          <w:u w:val="single"/>
        </w:rPr>
        <w:t xml:space="preserve"> or go dark</w:t>
      </w:r>
      <w:r w:rsidRPr="00055D07">
        <w:rPr>
          <w:rFonts w:asciiTheme="majorHAnsi" w:hAnsiTheme="majorHAnsi" w:cstheme="majorHAnsi"/>
        </w:rPr>
        <w:t xml:space="preserve">; </w:t>
      </w:r>
      <w:r w:rsidRPr="00055D07">
        <w:rPr>
          <w:rFonts w:asciiTheme="majorHAnsi" w:hAnsiTheme="majorHAnsi" w:cstheme="majorHAnsi"/>
          <w:highlight w:val="green"/>
          <w:u w:val="single"/>
        </w:rPr>
        <w:t>it may cause</w:t>
      </w:r>
      <w:r w:rsidRPr="00055D07">
        <w:rPr>
          <w:rFonts w:asciiTheme="majorHAnsi" w:hAnsiTheme="majorHAnsi" w:cstheme="majorHAnsi"/>
          <w:u w:val="single"/>
        </w:rPr>
        <w:t xml:space="preserve"> panic and</w:t>
      </w:r>
      <w:r w:rsidRPr="00055D07">
        <w:rPr>
          <w:rFonts w:asciiTheme="majorHAnsi" w:hAnsiTheme="majorHAnsi" w:cstheme="majorHAnsi"/>
        </w:rPr>
        <w:t xml:space="preserve"> </w:t>
      </w:r>
      <w:r w:rsidRPr="00055D07">
        <w:rPr>
          <w:rStyle w:val="Emphasis"/>
          <w:rFonts w:asciiTheme="majorHAnsi" w:hAnsiTheme="majorHAnsi" w:cstheme="majorHAnsi"/>
          <w:highlight w:val="green"/>
        </w:rPr>
        <w:t>Twitter</w:t>
      </w:r>
      <w:r w:rsidRPr="00055D07">
        <w:rPr>
          <w:rFonts w:asciiTheme="majorHAnsi" w:hAnsiTheme="majorHAnsi" w:cstheme="majorHAnsi"/>
        </w:rPr>
        <w:t xml:space="preserve">-based </w:t>
      </w:r>
      <w:r w:rsidRPr="00055D07">
        <w:rPr>
          <w:rStyle w:val="Emphasis"/>
          <w:rFonts w:asciiTheme="majorHAnsi" w:hAnsiTheme="majorHAnsi" w:cstheme="majorHAnsi"/>
          <w:highlight w:val="green"/>
        </w:rPr>
        <w:t>hysteria</w:t>
      </w:r>
      <w:r w:rsidRPr="00055D07">
        <w:rPr>
          <w:rFonts w:asciiTheme="majorHAnsi" w:hAnsiTheme="majorHAnsi" w:cstheme="majorHAnsi"/>
        </w:rPr>
        <w:t xml:space="preserve"> for the space community, of course. </w:t>
      </w:r>
      <w:r w:rsidRPr="00055D07">
        <w:rPr>
          <w:rFonts w:asciiTheme="majorHAnsi" w:hAnsiTheme="majorHAnsi" w:cstheme="majorHAnsi"/>
          <w:highlight w:val="green"/>
          <w:u w:val="single"/>
        </w:rPr>
        <w:t>But</w:t>
      </w:r>
      <w:r w:rsidRPr="00055D07">
        <w:rPr>
          <w:rFonts w:asciiTheme="majorHAnsi" w:hAnsiTheme="majorHAnsi" w:cstheme="majorHAnsi"/>
          <w:u w:val="single"/>
        </w:rPr>
        <w:t xml:space="preserve"> the </w:t>
      </w:r>
      <w:r w:rsidRPr="00055D07">
        <w:rPr>
          <w:rStyle w:val="Emphasis"/>
          <w:rFonts w:asciiTheme="majorHAnsi" w:hAnsiTheme="majorHAnsi" w:cstheme="majorHAnsi"/>
          <w:highlight w:val="green"/>
        </w:rPr>
        <w:t>terrestrial context</w:t>
      </w:r>
      <w:r w:rsidRPr="00055D07">
        <w:rPr>
          <w:rFonts w:asciiTheme="majorHAnsi" w:hAnsiTheme="majorHAnsi" w:cstheme="majorHAnsi"/>
        </w:rPr>
        <w:t xml:space="preserve"> and consequences, </w:t>
      </w:r>
      <w:r w:rsidRPr="00055D07">
        <w:rPr>
          <w:rFonts w:asciiTheme="majorHAnsi" w:hAnsiTheme="majorHAnsi" w:cstheme="majorHAnsi"/>
          <w:u w:val="single"/>
        </w:rPr>
        <w:t xml:space="preserve">as well as the political stakes and symbolism of any exchange of hostilities in space </w:t>
      </w:r>
      <w:r w:rsidRPr="00055D07">
        <w:rPr>
          <w:rStyle w:val="Emphasis"/>
          <w:rFonts w:asciiTheme="majorHAnsi" w:hAnsiTheme="majorHAnsi" w:cstheme="majorHAnsi"/>
          <w:highlight w:val="green"/>
        </w:rPr>
        <w:t>matters more</w:t>
      </w:r>
      <w:r w:rsidRPr="00055D07">
        <w:rPr>
          <w:rFonts w:asciiTheme="majorHAnsi" w:hAnsiTheme="majorHAnsi" w:cstheme="majorHAnsi"/>
          <w:highlight w:val="green"/>
        </w:rPr>
        <w:t xml:space="preserve">. </w:t>
      </w:r>
      <w:r w:rsidRPr="00055D07">
        <w:rPr>
          <w:rFonts w:asciiTheme="majorHAnsi" w:hAnsiTheme="majorHAnsi" w:cstheme="majorHAnsi"/>
          <w:highlight w:val="green"/>
          <w:u w:val="single"/>
        </w:rPr>
        <w:t>The</w:t>
      </w:r>
      <w:r w:rsidRPr="00055D07">
        <w:rPr>
          <w:rFonts w:asciiTheme="majorHAnsi" w:hAnsiTheme="majorHAnsi" w:cstheme="majorHAnsi"/>
          <w:u w:val="single"/>
        </w:rPr>
        <w:t xml:space="preserve"> political and </w:t>
      </w:r>
      <w:r w:rsidRPr="00055D07">
        <w:rPr>
          <w:rFonts w:asciiTheme="majorHAnsi" w:hAnsiTheme="majorHAnsi" w:cstheme="majorHAnsi"/>
          <w:highlight w:val="green"/>
          <w:u w:val="single"/>
        </w:rPr>
        <w:t>media</w:t>
      </w:r>
      <w:r w:rsidRPr="00055D07">
        <w:rPr>
          <w:rFonts w:asciiTheme="majorHAnsi" w:hAnsiTheme="majorHAnsi" w:cstheme="majorHAnsi"/>
          <w:u w:val="single"/>
        </w:rPr>
        <w:t xml:space="preserve"> dimension can </w:t>
      </w:r>
      <w:r w:rsidRPr="00055D07">
        <w:rPr>
          <w:rFonts w:asciiTheme="majorHAnsi" w:hAnsiTheme="majorHAnsi" w:cstheme="majorHAnsi"/>
          <w:highlight w:val="green"/>
          <w:u w:val="single"/>
        </w:rPr>
        <w:t>magnify</w:t>
      </w:r>
      <w:r w:rsidRPr="00055D07">
        <w:rPr>
          <w:rFonts w:asciiTheme="majorHAnsi" w:hAnsiTheme="majorHAnsi" w:cstheme="majorHAnsi"/>
        </w:rPr>
        <w:t xml:space="preserve"> or </w:t>
      </w:r>
      <w:proofErr w:type="spellStart"/>
      <w:r w:rsidRPr="00055D07">
        <w:rPr>
          <w:rFonts w:asciiTheme="majorHAnsi" w:hAnsiTheme="majorHAnsi" w:cstheme="majorHAnsi"/>
        </w:rPr>
        <w:t>minimise</w:t>
      </w:r>
      <w:proofErr w:type="spellEnd"/>
      <w:r w:rsidRPr="00055D07">
        <w:rPr>
          <w:rFonts w:asciiTheme="majorHAnsi" w:hAnsiTheme="majorHAnsi" w:cstheme="majorHAnsi"/>
        </w:rPr>
        <w:t xml:space="preserve"> </w:t>
      </w:r>
      <w:r w:rsidRPr="00055D07">
        <w:rPr>
          <w:rFonts w:asciiTheme="majorHAnsi" w:hAnsiTheme="majorHAnsi" w:cstheme="majorHAnsi"/>
          <w:u w:val="single"/>
        </w:rPr>
        <w:t xml:space="preserve">the </w:t>
      </w:r>
      <w:r w:rsidRPr="00055D07">
        <w:rPr>
          <w:rFonts w:asciiTheme="majorHAnsi" w:hAnsiTheme="majorHAnsi" w:cstheme="majorHAnsi"/>
          <w:highlight w:val="green"/>
          <w:u w:val="single"/>
        </w:rPr>
        <w:t>perceived consequences of losing</w:t>
      </w:r>
      <w:r w:rsidRPr="00055D07">
        <w:rPr>
          <w:rFonts w:asciiTheme="majorHAnsi" w:hAnsiTheme="majorHAnsi" w:cstheme="majorHAnsi"/>
          <w:u w:val="single"/>
        </w:rPr>
        <w:t xml:space="preserve"> specific </w:t>
      </w:r>
      <w:r w:rsidRPr="00055D07">
        <w:rPr>
          <w:rStyle w:val="Emphasis"/>
          <w:rFonts w:asciiTheme="majorHAnsi" w:hAnsiTheme="majorHAnsi" w:cstheme="majorHAnsi"/>
          <w:highlight w:val="green"/>
        </w:rPr>
        <w:t>sat</w:t>
      </w:r>
      <w:r w:rsidRPr="00055D07">
        <w:rPr>
          <w:rFonts w:asciiTheme="majorHAnsi" w:hAnsiTheme="majorHAnsi" w:cstheme="majorHAnsi"/>
          <w:szCs w:val="16"/>
        </w:rPr>
        <w:t>ellite</w:t>
      </w:r>
      <w:r w:rsidRPr="00055D07">
        <w:rPr>
          <w:rStyle w:val="Emphasis"/>
          <w:rFonts w:asciiTheme="majorHAnsi" w:hAnsiTheme="majorHAnsi" w:cstheme="majorHAnsi"/>
          <w:highlight w:val="green"/>
        </w:rPr>
        <w:t>s</w:t>
      </w:r>
      <w:r w:rsidRPr="00055D07">
        <w:rPr>
          <w:rFonts w:asciiTheme="majorHAnsi" w:hAnsiTheme="majorHAnsi" w:cstheme="majorHAnsi"/>
          <w:u w:val="single"/>
        </w:rPr>
        <w:t xml:space="preserve"> </w:t>
      </w:r>
      <w:r w:rsidRPr="00055D07">
        <w:rPr>
          <w:rStyle w:val="Emphasis"/>
          <w:rFonts w:asciiTheme="majorHAnsi" w:hAnsiTheme="majorHAnsi" w:cstheme="majorHAnsi"/>
          <w:highlight w:val="green"/>
        </w:rPr>
        <w:t>out of</w:t>
      </w:r>
      <w:r w:rsidRPr="00055D07">
        <w:rPr>
          <w:rFonts w:asciiTheme="majorHAnsi" w:hAnsiTheme="majorHAnsi" w:cstheme="majorHAnsi"/>
          <w:u w:val="single"/>
        </w:rPr>
        <w:t xml:space="preserve"> all </w:t>
      </w:r>
      <w:r w:rsidRPr="00055D07">
        <w:rPr>
          <w:rStyle w:val="Emphasis"/>
          <w:rFonts w:asciiTheme="majorHAnsi" w:hAnsiTheme="majorHAnsi" w:cstheme="majorHAnsi"/>
          <w:highlight w:val="green"/>
        </w:rPr>
        <w:t>proportion</w:t>
      </w:r>
      <w:r w:rsidRPr="00055D07">
        <w:rPr>
          <w:rFonts w:asciiTheme="majorHAnsi" w:hAnsiTheme="majorHAnsi" w:cstheme="majorHAnsi"/>
          <w:highlight w:val="green"/>
          <w:u w:val="single"/>
        </w:rPr>
        <w:t xml:space="preserve"> to</w:t>
      </w:r>
      <w:r w:rsidRPr="00055D07">
        <w:rPr>
          <w:rFonts w:asciiTheme="majorHAnsi" w:hAnsiTheme="majorHAnsi" w:cstheme="majorHAnsi"/>
          <w:u w:val="single"/>
        </w:rPr>
        <w:t xml:space="preserve"> their </w:t>
      </w:r>
      <w:r w:rsidRPr="00055D07">
        <w:rPr>
          <w:rStyle w:val="Emphasis"/>
          <w:rFonts w:asciiTheme="majorHAnsi" w:hAnsiTheme="majorHAnsi" w:cstheme="majorHAnsi"/>
          <w:highlight w:val="green"/>
        </w:rPr>
        <w:t>actual strategic effect</w:t>
      </w:r>
      <w:r w:rsidRPr="00055D07">
        <w:rPr>
          <w:rFonts w:asciiTheme="majorHAnsi" w:hAnsiTheme="majorHAnsi" w:cstheme="majorHAnsi"/>
        </w:rPr>
        <w:t>.</w:t>
      </w:r>
    </w:p>
    <w:p w14:paraId="2DA35991" w14:textId="6B484C04" w:rsidR="0097563E" w:rsidRPr="00055D07" w:rsidRDefault="00C25E7B" w:rsidP="00C25E7B">
      <w:pPr>
        <w:pStyle w:val="Heading3"/>
        <w:rPr>
          <w:rFonts w:asciiTheme="majorHAnsi" w:hAnsiTheme="majorHAnsi" w:cstheme="majorHAnsi"/>
        </w:rPr>
      </w:pPr>
      <w:r w:rsidRPr="00055D07">
        <w:rPr>
          <w:rFonts w:asciiTheme="majorHAnsi" w:hAnsiTheme="majorHAnsi" w:cstheme="majorHAnsi"/>
        </w:rPr>
        <w:lastRenderedPageBreak/>
        <w:t>Adv 2</w:t>
      </w:r>
    </w:p>
    <w:p w14:paraId="64D7F062" w14:textId="77777777" w:rsidR="00F57EAB" w:rsidRPr="00055D07" w:rsidRDefault="00F57EAB" w:rsidP="00F57EAB">
      <w:pPr>
        <w:pStyle w:val="Heading4"/>
        <w:rPr>
          <w:rFonts w:asciiTheme="majorHAnsi" w:hAnsiTheme="majorHAnsi" w:cstheme="majorHAnsi"/>
        </w:rPr>
      </w:pPr>
      <w:r w:rsidRPr="00055D07">
        <w:rPr>
          <w:rFonts w:asciiTheme="majorHAnsi" w:hAnsiTheme="majorHAnsi" w:cstheme="majorHAnsi"/>
        </w:rPr>
        <w:t xml:space="preserve">A. Empirics go neg – most qualified studies disprove hegemonic stability theories. </w:t>
      </w:r>
    </w:p>
    <w:p w14:paraId="4B2DC760" w14:textId="77777777" w:rsidR="00F57EAB" w:rsidRPr="00055D07" w:rsidRDefault="00F57EAB" w:rsidP="00F57EAB">
      <w:pPr>
        <w:rPr>
          <w:rFonts w:asciiTheme="majorHAnsi" w:hAnsiTheme="majorHAnsi" w:cstheme="majorHAnsi"/>
        </w:rPr>
      </w:pPr>
      <w:proofErr w:type="spellStart"/>
      <w:r w:rsidRPr="00055D07">
        <w:rPr>
          <w:rStyle w:val="Style13ptBold"/>
          <w:rFonts w:asciiTheme="majorHAnsi" w:hAnsiTheme="majorHAnsi" w:cstheme="majorHAnsi"/>
        </w:rPr>
        <w:t>Fettweis</w:t>
      </w:r>
      <w:proofErr w:type="spellEnd"/>
      <w:r w:rsidRPr="00055D07">
        <w:rPr>
          <w:rStyle w:val="Style13ptBold"/>
          <w:rFonts w:asciiTheme="majorHAnsi" w:hAnsiTheme="majorHAnsi" w:cstheme="majorHAnsi"/>
        </w:rPr>
        <w:t xml:space="preserve"> 17 –</w:t>
      </w:r>
      <w:r w:rsidRPr="00055D07">
        <w:rPr>
          <w:rFonts w:asciiTheme="majorHAnsi" w:hAnsiTheme="majorHAnsi" w:cstheme="majorHAnsi"/>
        </w:rPr>
        <w:t xml:space="preserve">Christopher J. </w:t>
      </w:r>
      <w:proofErr w:type="spellStart"/>
      <w:r w:rsidRPr="00055D07">
        <w:rPr>
          <w:rFonts w:asciiTheme="majorHAnsi" w:hAnsiTheme="majorHAnsi" w:cstheme="majorHAnsi"/>
        </w:rPr>
        <w:t>Fettweis</w:t>
      </w:r>
      <w:proofErr w:type="spellEnd"/>
      <w:r w:rsidRPr="00055D07">
        <w:rPr>
          <w:rFonts w:asciiTheme="majorHAnsi" w:hAnsiTheme="majorHAnsi" w:cstheme="majorHAnsi"/>
        </w:rPr>
        <w:t xml:space="preserve"> is an American political scientist and the Associate Professor of Political Science at Tulane University. “Unipolarity, Hegemony, and the New Peace, Security Studies” 26:3, 423-451; EG)</w:t>
      </w:r>
    </w:p>
    <w:p w14:paraId="36469DAB" w14:textId="77777777" w:rsidR="00F57EAB" w:rsidRPr="00055D07" w:rsidRDefault="00F57EAB" w:rsidP="00F57EAB">
      <w:pPr>
        <w:rPr>
          <w:rFonts w:asciiTheme="majorHAnsi" w:hAnsiTheme="majorHAnsi" w:cstheme="majorHAnsi"/>
        </w:rPr>
      </w:pPr>
      <w:r w:rsidRPr="00055D07">
        <w:rPr>
          <w:rFonts w:asciiTheme="majorHAnsi" w:hAnsiTheme="majorHAnsi" w:cstheme="majorHAnsi"/>
          <w:u w:val="single"/>
        </w:rPr>
        <w:t xml:space="preserve">Even the most ardent supporters of the hegemonic-stability explanation do not contend that US influence extends equally to all corners of the </w:t>
      </w:r>
      <w:r w:rsidRPr="00055D07">
        <w:rPr>
          <w:rStyle w:val="StyleUnderline"/>
          <w:rFonts w:asciiTheme="majorHAnsi" w:hAnsiTheme="majorHAnsi" w:cstheme="majorHAnsi"/>
        </w:rPr>
        <w:t>globe. The United States has concentrated its policing in what George Kennan used to call “strong points,” or the most important parts of the world: Western Europe, the Pacific Rim, and Persian Gulf.</w:t>
      </w:r>
      <w:r w:rsidRPr="00055D07">
        <w:rPr>
          <w:rFonts w:asciiTheme="majorHAnsi" w:hAnsiTheme="majorHAnsi" w:cstheme="majorHAnsi"/>
        </w:rPr>
        <w:t xml:space="preserve">64 By doing so, Washington may well have contributed more to great power peace than the overall global decline in warfare. If the former phenomenon contributed to the latter, by essentially providing a behavioral model for weaker states to emulate, then perhaps this lends some support to the hegemonic-stability case.65 </w:t>
      </w:r>
      <w:r w:rsidRPr="00055D07">
        <w:rPr>
          <w:rFonts w:asciiTheme="majorHAnsi" w:hAnsiTheme="majorHAnsi" w:cstheme="majorHAnsi"/>
          <w:u w:val="single"/>
        </w:rPr>
        <w:t xml:space="preserve">During the Cold War, the United States played referee to a few intra-West squabbles, especially between Greece and Turkey, and provided Hobbesian reassurance to Germany’s nervous neighbors. </w:t>
      </w:r>
      <w:r w:rsidRPr="00055D07">
        <w:rPr>
          <w:rStyle w:val="Emphasis"/>
          <w:rFonts w:asciiTheme="majorHAnsi" w:hAnsiTheme="majorHAnsi" w:cstheme="majorHAnsi"/>
        </w:rPr>
        <w:t xml:space="preserve">Other, </w:t>
      </w:r>
      <w:r w:rsidRPr="00055D07">
        <w:rPr>
          <w:rStyle w:val="Emphasis"/>
          <w:rFonts w:asciiTheme="majorHAnsi" w:hAnsiTheme="majorHAnsi" w:cstheme="majorHAnsi"/>
          <w:highlight w:val="green"/>
        </w:rPr>
        <w:t>equally plausible explanations exist for stability</w:t>
      </w:r>
      <w:r w:rsidRPr="00055D07">
        <w:rPr>
          <w:rStyle w:val="Emphasis"/>
          <w:rFonts w:asciiTheme="majorHAnsi" w:hAnsiTheme="majorHAnsi" w:cstheme="majorHAnsi"/>
        </w:rPr>
        <w:t xml:space="preserve"> in the first world, </w:t>
      </w:r>
      <w:r w:rsidRPr="00055D07">
        <w:rPr>
          <w:rStyle w:val="Emphasis"/>
          <w:rFonts w:asciiTheme="majorHAnsi" w:hAnsiTheme="majorHAnsi" w:cstheme="majorHAnsi"/>
          <w:highlight w:val="green"/>
        </w:rPr>
        <w:t>including</w:t>
      </w:r>
      <w:r w:rsidRPr="00055D07">
        <w:rPr>
          <w:rStyle w:val="Emphasis"/>
          <w:rFonts w:asciiTheme="majorHAnsi" w:hAnsiTheme="majorHAnsi" w:cstheme="majorHAnsi"/>
        </w:rPr>
        <w:t xml:space="preserve"> the presence of a </w:t>
      </w:r>
      <w:r w:rsidRPr="00055D07">
        <w:rPr>
          <w:rStyle w:val="Emphasis"/>
          <w:rFonts w:asciiTheme="majorHAnsi" w:hAnsiTheme="majorHAnsi" w:cstheme="majorHAnsi"/>
          <w:highlight w:val="green"/>
        </w:rPr>
        <w:t>common enemy</w:t>
      </w:r>
      <w:r w:rsidRPr="00055D07">
        <w:rPr>
          <w:rStyle w:val="Emphasis"/>
          <w:rFonts w:asciiTheme="majorHAnsi" w:hAnsiTheme="majorHAnsi" w:cstheme="majorHAnsi"/>
        </w:rPr>
        <w:t xml:space="preserve">, democracy, economic </w:t>
      </w:r>
      <w:r w:rsidRPr="00055D07">
        <w:rPr>
          <w:rStyle w:val="Emphasis"/>
          <w:rFonts w:asciiTheme="majorHAnsi" w:hAnsiTheme="majorHAnsi" w:cstheme="majorHAnsi"/>
          <w:highlight w:val="green"/>
        </w:rPr>
        <w:t>interdependence</w:t>
      </w:r>
      <w:r w:rsidRPr="00055D07">
        <w:rPr>
          <w:rStyle w:val="Emphasis"/>
          <w:rFonts w:asciiTheme="majorHAnsi" w:hAnsiTheme="majorHAnsi" w:cstheme="majorHAnsi"/>
        </w:rPr>
        <w:t xml:space="preserve">, general </w:t>
      </w:r>
      <w:r w:rsidRPr="00055D07">
        <w:rPr>
          <w:rStyle w:val="Emphasis"/>
          <w:rFonts w:asciiTheme="majorHAnsi" w:hAnsiTheme="majorHAnsi" w:cstheme="majorHAnsi"/>
          <w:highlight w:val="green"/>
        </w:rPr>
        <w:t>war aversion</w:t>
      </w:r>
      <w:r w:rsidRPr="00055D07">
        <w:rPr>
          <w:rStyle w:val="Emphasis"/>
          <w:rFonts w:asciiTheme="majorHAnsi" w:hAnsiTheme="majorHAnsi" w:cstheme="majorHAnsi"/>
        </w:rPr>
        <w:t>, etc</w:t>
      </w:r>
      <w:r w:rsidRPr="00055D07">
        <w:rPr>
          <w:rFonts w:asciiTheme="majorHAnsi" w:hAnsiTheme="majorHAnsi" w:cstheme="majorHAnsi"/>
        </w:rPr>
        <w:t xml:space="preserve">. The looming presence of the leviathan is certainly among these plausible explanations, but only inside the US sphere of influence. Bipolarity was bad for the nonaligned world, where Soviet and Western intervention routinely exacerbated local conflicts. </w:t>
      </w:r>
      <w:r w:rsidRPr="00055D07">
        <w:rPr>
          <w:rFonts w:asciiTheme="majorHAnsi" w:hAnsiTheme="majorHAnsi" w:cstheme="majorHAnsi"/>
          <w:u w:val="single"/>
        </w:rPr>
        <w:t xml:space="preserve">Unipolarity has generally been much better, </w:t>
      </w:r>
      <w:r w:rsidRPr="00055D07">
        <w:rPr>
          <w:rFonts w:asciiTheme="majorHAnsi" w:hAnsiTheme="majorHAnsi" w:cstheme="majorHAnsi"/>
          <w:b/>
          <w:u w:val="single"/>
        </w:rPr>
        <w:t xml:space="preserve">but </w:t>
      </w:r>
      <w:proofErr w:type="gramStart"/>
      <w:r w:rsidRPr="00055D07">
        <w:rPr>
          <w:rFonts w:asciiTheme="majorHAnsi" w:hAnsiTheme="majorHAnsi" w:cstheme="majorHAnsi"/>
          <w:b/>
          <w:highlight w:val="green"/>
          <w:u w:val="single"/>
        </w:rPr>
        <w:t>whether or not</w:t>
      </w:r>
      <w:proofErr w:type="gramEnd"/>
      <w:r w:rsidRPr="00055D07">
        <w:rPr>
          <w:rFonts w:asciiTheme="majorHAnsi" w:hAnsiTheme="majorHAnsi" w:cstheme="majorHAnsi"/>
          <w:b/>
          <w:highlight w:val="green"/>
          <w:u w:val="single"/>
        </w:rPr>
        <w:t xml:space="preserve"> this was due to US action is</w:t>
      </w:r>
      <w:r w:rsidRPr="00055D07">
        <w:rPr>
          <w:rFonts w:asciiTheme="majorHAnsi" w:hAnsiTheme="majorHAnsi" w:cstheme="majorHAnsi"/>
          <w:b/>
          <w:u w:val="single"/>
        </w:rPr>
        <w:t xml:space="preserve"> again </w:t>
      </w:r>
      <w:r w:rsidRPr="00055D07">
        <w:rPr>
          <w:rFonts w:asciiTheme="majorHAnsi" w:hAnsiTheme="majorHAnsi" w:cstheme="majorHAnsi"/>
          <w:b/>
          <w:highlight w:val="green"/>
          <w:u w:val="single"/>
        </w:rPr>
        <w:t>unclear</w:t>
      </w:r>
      <w:r w:rsidRPr="00055D07">
        <w:rPr>
          <w:rFonts w:asciiTheme="majorHAnsi" w:hAnsiTheme="majorHAnsi" w:cstheme="majorHAnsi"/>
          <w:b/>
          <w:u w:val="single"/>
        </w:rPr>
        <w:t>.</w:t>
      </w:r>
      <w:r w:rsidRPr="00055D07">
        <w:rPr>
          <w:rFonts w:asciiTheme="majorHAnsi" w:hAnsiTheme="majorHAnsi" w:cstheme="majorHAnsi"/>
        </w:rPr>
        <w:t xml:space="preserve"> Overall US interest in the affairs of the Global South has dropped markedly since the end of the Cold War, as has the level of violence in almost all regions. </w:t>
      </w:r>
      <w:r w:rsidRPr="00055D07">
        <w:rPr>
          <w:rFonts w:asciiTheme="majorHAnsi" w:hAnsiTheme="majorHAnsi" w:cstheme="majorHAnsi"/>
          <w:highlight w:val="green"/>
          <w:u w:val="single"/>
        </w:rPr>
        <w:t>There is less US intervention in</w:t>
      </w:r>
      <w:r w:rsidRPr="00055D07">
        <w:rPr>
          <w:rFonts w:asciiTheme="majorHAnsi" w:hAnsiTheme="majorHAnsi" w:cstheme="majorHAnsi"/>
          <w:u w:val="single"/>
        </w:rPr>
        <w:t xml:space="preserve"> the political and military affairs of </w:t>
      </w:r>
      <w:r w:rsidRPr="00055D07">
        <w:rPr>
          <w:rFonts w:asciiTheme="majorHAnsi" w:hAnsiTheme="majorHAnsi" w:cstheme="majorHAnsi"/>
          <w:highlight w:val="green"/>
          <w:u w:val="single"/>
        </w:rPr>
        <w:t>Latin America</w:t>
      </w:r>
      <w:r w:rsidRPr="00055D07">
        <w:rPr>
          <w:rFonts w:asciiTheme="majorHAnsi" w:hAnsiTheme="majorHAnsi" w:cstheme="majorHAnsi"/>
          <w:u w:val="single"/>
        </w:rPr>
        <w:t xml:space="preserve"> compared to any time in the twentieth century, for instance, </w:t>
      </w:r>
      <w:proofErr w:type="gramStart"/>
      <w:r w:rsidRPr="00055D07">
        <w:rPr>
          <w:rFonts w:asciiTheme="majorHAnsi" w:hAnsiTheme="majorHAnsi" w:cstheme="majorHAnsi"/>
          <w:highlight w:val="green"/>
          <w:u w:val="single"/>
        </w:rPr>
        <w:t>and also</w:t>
      </w:r>
      <w:proofErr w:type="gramEnd"/>
      <w:r w:rsidRPr="00055D07">
        <w:rPr>
          <w:rFonts w:asciiTheme="majorHAnsi" w:hAnsiTheme="majorHAnsi" w:cstheme="majorHAnsi"/>
          <w:highlight w:val="green"/>
          <w:u w:val="single"/>
        </w:rPr>
        <w:t xml:space="preserve"> less conflict. Warfare in Africa is</w:t>
      </w:r>
      <w:r w:rsidRPr="00055D07">
        <w:rPr>
          <w:rFonts w:asciiTheme="majorHAnsi" w:hAnsiTheme="majorHAnsi" w:cstheme="majorHAnsi"/>
          <w:u w:val="single"/>
        </w:rPr>
        <w:t xml:space="preserve"> at an all-time </w:t>
      </w:r>
      <w:r w:rsidRPr="00055D07">
        <w:rPr>
          <w:rFonts w:asciiTheme="majorHAnsi" w:hAnsiTheme="majorHAnsi" w:cstheme="majorHAnsi"/>
          <w:highlight w:val="green"/>
          <w:u w:val="single"/>
        </w:rPr>
        <w:t>low, as is</w:t>
      </w:r>
      <w:r w:rsidRPr="00055D07">
        <w:rPr>
          <w:rFonts w:asciiTheme="majorHAnsi" w:hAnsiTheme="majorHAnsi" w:cstheme="majorHAnsi"/>
          <w:u w:val="single"/>
        </w:rPr>
        <w:t xml:space="preserve"> relative </w:t>
      </w:r>
      <w:r w:rsidRPr="00055D07">
        <w:rPr>
          <w:rFonts w:asciiTheme="majorHAnsi" w:hAnsiTheme="majorHAnsi" w:cstheme="majorHAnsi"/>
          <w:highlight w:val="green"/>
          <w:u w:val="single"/>
        </w:rPr>
        <w:t>US interest</w:t>
      </w:r>
      <w:r w:rsidRPr="00055D07">
        <w:rPr>
          <w:rFonts w:asciiTheme="majorHAnsi" w:hAnsiTheme="majorHAnsi" w:cstheme="majorHAnsi"/>
          <w:u w:val="single"/>
        </w:rPr>
        <w:t xml:space="preserve"> outside of counterterrorism and security assistance.66</w:t>
      </w:r>
      <w:r w:rsidRPr="00055D07">
        <w:rPr>
          <w:rFonts w:asciiTheme="majorHAnsi" w:hAnsiTheme="majorHAnsi" w:cstheme="majorHAnsi"/>
          <w:b/>
          <w:u w:val="single"/>
        </w:rPr>
        <w:t xml:space="preserve"> Regional </w:t>
      </w:r>
      <w:r w:rsidRPr="00055D07">
        <w:rPr>
          <w:rFonts w:asciiTheme="majorHAnsi" w:hAnsiTheme="majorHAnsi" w:cstheme="majorHAnsi"/>
          <w:b/>
          <w:highlight w:val="green"/>
          <w:u w:val="single"/>
        </w:rPr>
        <w:t>peace</w:t>
      </w:r>
      <w:r w:rsidRPr="00055D07">
        <w:rPr>
          <w:rFonts w:asciiTheme="majorHAnsi" w:hAnsiTheme="majorHAnsi" w:cstheme="majorHAnsi"/>
          <w:b/>
          <w:u w:val="single"/>
        </w:rPr>
        <w:t xml:space="preserve"> and stability </w:t>
      </w:r>
      <w:r w:rsidRPr="00055D07">
        <w:rPr>
          <w:rFonts w:asciiTheme="majorHAnsi" w:hAnsiTheme="majorHAnsi" w:cstheme="majorHAnsi"/>
          <w:b/>
          <w:highlight w:val="green"/>
          <w:u w:val="single"/>
        </w:rPr>
        <w:t>exist where there is</w:t>
      </w:r>
      <w:r w:rsidRPr="00055D07">
        <w:rPr>
          <w:rFonts w:asciiTheme="majorHAnsi" w:hAnsiTheme="majorHAnsi" w:cstheme="majorHAnsi"/>
          <w:b/>
          <w:u w:val="single"/>
        </w:rPr>
        <w:t xml:space="preserve"> US active </w:t>
      </w:r>
      <w:r w:rsidRPr="00055D07">
        <w:rPr>
          <w:rFonts w:asciiTheme="majorHAnsi" w:hAnsiTheme="majorHAnsi" w:cstheme="majorHAnsi"/>
          <w:b/>
          <w:highlight w:val="green"/>
          <w:u w:val="single"/>
        </w:rPr>
        <w:t>intervention, as well as where there is not</w:t>
      </w:r>
      <w:r w:rsidRPr="00055D07">
        <w:rPr>
          <w:rFonts w:asciiTheme="majorHAnsi" w:hAnsiTheme="majorHAnsi" w:cstheme="majorHAnsi"/>
          <w:u w:val="single"/>
        </w:rPr>
        <w:t>. No direct relationship seems to exist across regions. If intervention can be considered a function of direct and indirect activity, of both political and military action, a regional picture might look like what is outlined in Table 1</w:t>
      </w:r>
      <w:r w:rsidRPr="00055D07">
        <w:rPr>
          <w:rFonts w:asciiTheme="majorHAnsi" w:hAnsiTheme="majorHAnsi" w:cstheme="majorHAnsi"/>
        </w:rPr>
        <w:t xml:space="preserve">. These assessments of conflict are by necessity </w:t>
      </w:r>
      <w:proofErr w:type="gramStart"/>
      <w:r w:rsidRPr="00055D07">
        <w:rPr>
          <w:rFonts w:asciiTheme="majorHAnsi" w:hAnsiTheme="majorHAnsi" w:cstheme="majorHAnsi"/>
        </w:rPr>
        <w:t>relative, because</w:t>
      </w:r>
      <w:proofErr w:type="gramEnd"/>
      <w:r w:rsidRPr="00055D07">
        <w:rPr>
          <w:rFonts w:asciiTheme="majorHAnsi" w:hAnsiTheme="majorHAnsi" w:cstheme="majorHAnsi"/>
        </w:rPr>
        <w:t xml:space="preserve"> there has not been a “high” level of conflict in any region outside the Middle East during the period of the New Peace. </w:t>
      </w:r>
      <w:r w:rsidRPr="00055D07">
        <w:rPr>
          <w:rFonts w:asciiTheme="majorHAnsi" w:hAnsiTheme="majorHAnsi" w:cstheme="majorHAnsi"/>
          <w:u w:val="single"/>
        </w:rPr>
        <w:t xml:space="preserve">Putting aside for the moment that important caveat, some points become clear. The great powers of the world are clustered in the upper right quadrant, where US intervention has been high, but conflict levels low. </w:t>
      </w:r>
      <w:r w:rsidRPr="00055D07">
        <w:rPr>
          <w:rFonts w:asciiTheme="majorHAnsi" w:hAnsiTheme="majorHAnsi" w:cstheme="majorHAnsi"/>
          <w:b/>
          <w:u w:val="single"/>
        </w:rPr>
        <w:t xml:space="preserve">US intervention is imperfectly correlated with stability, however. Indeed, it is conceivable that the relatively high level of </w:t>
      </w:r>
      <w:r w:rsidRPr="00055D07">
        <w:rPr>
          <w:rFonts w:asciiTheme="majorHAnsi" w:hAnsiTheme="majorHAnsi" w:cstheme="majorHAnsi"/>
          <w:b/>
          <w:highlight w:val="green"/>
          <w:u w:val="single"/>
        </w:rPr>
        <w:t>US</w:t>
      </w:r>
      <w:r w:rsidRPr="00055D07">
        <w:rPr>
          <w:rFonts w:asciiTheme="majorHAnsi" w:hAnsiTheme="majorHAnsi" w:cstheme="majorHAnsi"/>
          <w:b/>
          <w:u w:val="single"/>
        </w:rPr>
        <w:t xml:space="preserve"> interest and </w:t>
      </w:r>
      <w:r w:rsidRPr="00055D07">
        <w:rPr>
          <w:rFonts w:asciiTheme="majorHAnsi" w:hAnsiTheme="majorHAnsi" w:cstheme="majorHAnsi"/>
          <w:b/>
          <w:highlight w:val="green"/>
          <w:u w:val="single"/>
        </w:rPr>
        <w:t>activity has made the</w:t>
      </w:r>
      <w:r w:rsidRPr="00055D07">
        <w:rPr>
          <w:rFonts w:asciiTheme="majorHAnsi" w:hAnsiTheme="majorHAnsi" w:cstheme="majorHAnsi"/>
          <w:b/>
          <w:u w:val="single"/>
        </w:rPr>
        <w:t xml:space="preserve"> security </w:t>
      </w:r>
      <w:r w:rsidRPr="00055D07">
        <w:rPr>
          <w:rFonts w:asciiTheme="majorHAnsi" w:hAnsiTheme="majorHAnsi" w:cstheme="majorHAnsi"/>
          <w:b/>
          <w:highlight w:val="green"/>
          <w:u w:val="single"/>
        </w:rPr>
        <w:t>situation in the</w:t>
      </w:r>
      <w:r w:rsidRPr="00055D07">
        <w:rPr>
          <w:rFonts w:asciiTheme="majorHAnsi" w:hAnsiTheme="majorHAnsi" w:cstheme="majorHAnsi"/>
          <w:b/>
          <w:u w:val="single"/>
        </w:rPr>
        <w:t xml:space="preserve"> Persian Gulf and broader </w:t>
      </w:r>
      <w:r w:rsidRPr="00055D07">
        <w:rPr>
          <w:rFonts w:asciiTheme="majorHAnsi" w:hAnsiTheme="majorHAnsi" w:cstheme="majorHAnsi"/>
          <w:b/>
          <w:highlight w:val="green"/>
          <w:u w:val="single"/>
        </w:rPr>
        <w:t>Middle East worse</w:t>
      </w:r>
      <w:r w:rsidRPr="00055D07">
        <w:rPr>
          <w:rFonts w:asciiTheme="majorHAnsi" w:hAnsiTheme="majorHAnsi" w:cstheme="majorHAnsi"/>
          <w:b/>
        </w:rPr>
        <w:t>.</w:t>
      </w:r>
      <w:r w:rsidRPr="00055D07">
        <w:rPr>
          <w:rFonts w:asciiTheme="majorHAnsi" w:hAnsiTheme="majorHAnsi" w:cstheme="majorHAnsi"/>
        </w:rPr>
        <w:t xml:space="preserve"> In recent years, substantial hard power investments (Somalia, Afghanistan, Iraq), moderate intervention (Libya), and reliance on diplomacy (Syria) have been equally ineffective in stabilizing states torn by conflict. </w:t>
      </w:r>
      <w:r w:rsidRPr="00055D07">
        <w:rPr>
          <w:rFonts w:asciiTheme="majorHAnsi" w:hAnsiTheme="majorHAnsi" w:cstheme="majorHAnsi"/>
          <w:u w:val="single"/>
        </w:rPr>
        <w:t xml:space="preserve">While it is possible that the region is essentially unpacifiable and no amount of police work would bring peace to its people, it remains hard to make the case that the US presence has improved matters. </w:t>
      </w:r>
      <w:r w:rsidRPr="00055D07">
        <w:rPr>
          <w:rFonts w:asciiTheme="majorHAnsi" w:hAnsiTheme="majorHAnsi" w:cstheme="majorHAnsi"/>
          <w:b/>
          <w:u w:val="single"/>
        </w:rPr>
        <w:t xml:space="preserve">In this “strong point,” at least, US </w:t>
      </w:r>
      <w:r w:rsidRPr="00055D07">
        <w:rPr>
          <w:rFonts w:asciiTheme="majorHAnsi" w:hAnsiTheme="majorHAnsi" w:cstheme="majorHAnsi"/>
          <w:b/>
          <w:highlight w:val="green"/>
          <w:u w:val="single"/>
        </w:rPr>
        <w:t>hegemony has failed to bring peace</w:t>
      </w:r>
      <w:r w:rsidRPr="00055D07">
        <w:rPr>
          <w:rFonts w:asciiTheme="majorHAnsi" w:hAnsiTheme="majorHAnsi" w:cstheme="majorHAnsi"/>
          <w:b/>
          <w:u w:val="single"/>
        </w:rPr>
        <w:t>.</w:t>
      </w:r>
      <w:r w:rsidRPr="00055D07">
        <w:rPr>
          <w:rFonts w:asciiTheme="majorHAnsi" w:hAnsiTheme="majorHAnsi" w:cstheme="majorHAnsi"/>
        </w:rPr>
        <w:t xml:space="preserve"> In much of the rest of the world, the United States has not been especially eager to enforce any </w:t>
      </w:r>
      <w:proofErr w:type="gramStart"/>
      <w:r w:rsidRPr="00055D07">
        <w:rPr>
          <w:rFonts w:asciiTheme="majorHAnsi" w:hAnsiTheme="majorHAnsi" w:cstheme="majorHAnsi"/>
        </w:rPr>
        <w:t>particular rules</w:t>
      </w:r>
      <w:proofErr w:type="gramEnd"/>
      <w:r w:rsidRPr="00055D07">
        <w:rPr>
          <w:rFonts w:asciiTheme="majorHAnsi" w:hAnsiTheme="majorHAnsi" w:cstheme="majorHAnsi"/>
        </w:rPr>
        <w:t xml:space="preserve">. </w:t>
      </w:r>
      <w:r w:rsidRPr="00055D07">
        <w:rPr>
          <w:rStyle w:val="Emphasis"/>
          <w:rFonts w:asciiTheme="majorHAnsi" w:hAnsiTheme="majorHAnsi" w:cstheme="majorHAnsi"/>
        </w:rPr>
        <w:t xml:space="preserve">Even rather incontrovertible evidence of genocide has not been enough to </w:t>
      </w:r>
      <w:r w:rsidRPr="00055D07">
        <w:rPr>
          <w:rStyle w:val="Emphasis"/>
          <w:rFonts w:asciiTheme="majorHAnsi" w:hAnsiTheme="majorHAnsi" w:cstheme="majorHAnsi"/>
        </w:rPr>
        <w:lastRenderedPageBreak/>
        <w:t xml:space="preserve">inspire action. Washington’s </w:t>
      </w:r>
      <w:r w:rsidRPr="00055D07">
        <w:rPr>
          <w:rStyle w:val="Emphasis"/>
          <w:rFonts w:asciiTheme="majorHAnsi" w:hAnsiTheme="majorHAnsi" w:cstheme="majorHAnsi"/>
          <w:highlight w:val="green"/>
        </w:rPr>
        <w:t>intervention choices have</w:t>
      </w:r>
      <w:r w:rsidRPr="00055D07">
        <w:rPr>
          <w:rStyle w:val="Emphasis"/>
          <w:rFonts w:asciiTheme="majorHAnsi" w:hAnsiTheme="majorHAnsi" w:cstheme="majorHAnsi"/>
        </w:rPr>
        <w:t xml:space="preserve"> at best </w:t>
      </w:r>
      <w:r w:rsidRPr="00055D07">
        <w:rPr>
          <w:rStyle w:val="Emphasis"/>
          <w:rFonts w:asciiTheme="majorHAnsi" w:hAnsiTheme="majorHAnsi" w:cstheme="majorHAnsi"/>
          <w:highlight w:val="green"/>
        </w:rPr>
        <w:t>been erratic</w:t>
      </w:r>
      <w:r w:rsidRPr="00055D07">
        <w:rPr>
          <w:rStyle w:val="Emphasis"/>
          <w:rFonts w:asciiTheme="majorHAnsi" w:hAnsiTheme="majorHAnsi" w:cstheme="majorHAnsi"/>
        </w:rPr>
        <w:t>; Libya and Kosovo brought about action, but much more blood flowed uninterrupted in Rwanda, Darfur, Congo, Sri Lanka, and Syria.</w:t>
      </w:r>
      <w:r w:rsidRPr="00055D07">
        <w:rPr>
          <w:rFonts w:asciiTheme="majorHAnsi" w:hAnsiTheme="majorHAnsi" w:cstheme="majorHAnsi"/>
        </w:rPr>
        <w:t xml:space="preserve"> The US record of peacemaking is not exactly a long uninterrupted string of successes. </w:t>
      </w:r>
      <w:r w:rsidRPr="00055D07">
        <w:rPr>
          <w:rFonts w:asciiTheme="majorHAnsi" w:hAnsiTheme="majorHAnsi" w:cstheme="majorHAnsi"/>
          <w:u w:val="single"/>
        </w:rPr>
        <w:t xml:space="preserve">During the turn-of-the-century conventional war between Ethiopia and Eritrea, a </w:t>
      </w:r>
      <w:proofErr w:type="spellStart"/>
      <w:r w:rsidRPr="00055D07">
        <w:rPr>
          <w:rFonts w:asciiTheme="majorHAnsi" w:hAnsiTheme="majorHAnsi" w:cstheme="majorHAnsi"/>
          <w:u w:val="single"/>
        </w:rPr>
        <w:t>highlevel</w:t>
      </w:r>
      <w:proofErr w:type="spellEnd"/>
      <w:r w:rsidRPr="00055D07">
        <w:rPr>
          <w:rFonts w:asciiTheme="majorHAnsi" w:hAnsiTheme="majorHAnsi" w:cstheme="majorHAnsi"/>
          <w:u w:val="single"/>
        </w:rPr>
        <w:t xml:space="preserve"> US delegation containing former and future National Security Advisors (Anthony Lake and Susan Rice) made a half-dozen trips to the </w:t>
      </w:r>
      <w:proofErr w:type="gramStart"/>
      <w:r w:rsidRPr="00055D07">
        <w:rPr>
          <w:rFonts w:asciiTheme="majorHAnsi" w:hAnsiTheme="majorHAnsi" w:cstheme="majorHAnsi"/>
          <w:u w:val="single"/>
        </w:rPr>
        <w:t>region, but</w:t>
      </w:r>
      <w:proofErr w:type="gramEnd"/>
      <w:r w:rsidRPr="00055D07">
        <w:rPr>
          <w:rFonts w:asciiTheme="majorHAnsi" w:hAnsiTheme="majorHAnsi" w:cstheme="majorHAnsi"/>
          <w:u w:val="single"/>
        </w:rPr>
        <w:t xml:space="preserve"> was unable to prevent either the outbreak or recurrence of the conflict</w:t>
      </w:r>
      <w:r w:rsidRPr="00055D07">
        <w:rPr>
          <w:rFonts w:asciiTheme="majorHAnsi" w:hAnsiTheme="majorHAnsi" w:cstheme="majorHAnsi"/>
        </w:rPr>
        <w:t xml:space="preserve">. Lake and his team shuttled back and forth between the capitals with some frequency, and President Clinton made repeated phone calls to the leaders of the respective countries, offering to hold peace talks in the United States, all to no avail.67 </w:t>
      </w:r>
      <w:r w:rsidRPr="00055D07">
        <w:rPr>
          <w:rFonts w:asciiTheme="majorHAnsi" w:hAnsiTheme="majorHAnsi" w:cstheme="majorHAnsi"/>
          <w:u w:val="single"/>
        </w:rPr>
        <w:t>The war ended Table 1. Post-Cold War US intervention and violence by region. High Violence Low Violence High US Intervention Middle East Europe South and Central Asia Pacific Rim North America Low US Intervention Africa South America Former Soviet Union in late 2000 when Ethiopia essentially won, and it controls the disputed territory to this day. The Horn of Africa is hardly the only region where states are free to fight one another today without fear of serious US involvement</w:t>
      </w:r>
      <w:r w:rsidRPr="00055D07">
        <w:rPr>
          <w:rFonts w:asciiTheme="majorHAnsi" w:hAnsiTheme="majorHAnsi" w:cstheme="majorHAnsi"/>
        </w:rPr>
        <w:t xml:space="preserve">. Since they are choosing not to do so with increasing frequency, something else is probably affecting their calculations. </w:t>
      </w:r>
      <w:r w:rsidRPr="00055D07">
        <w:rPr>
          <w:rStyle w:val="Emphasis"/>
          <w:rFonts w:asciiTheme="majorHAnsi" w:hAnsiTheme="majorHAnsi" w:cstheme="majorHAnsi"/>
          <w:highlight w:val="green"/>
        </w:rPr>
        <w:t>Stability exists even in those places where</w:t>
      </w:r>
      <w:r w:rsidRPr="00055D07">
        <w:rPr>
          <w:rStyle w:val="Emphasis"/>
          <w:rFonts w:asciiTheme="majorHAnsi" w:hAnsiTheme="majorHAnsi" w:cstheme="majorHAnsi"/>
        </w:rPr>
        <w:t xml:space="preserve"> the potential for </w:t>
      </w:r>
      <w:r w:rsidRPr="00055D07">
        <w:rPr>
          <w:rStyle w:val="Emphasis"/>
          <w:rFonts w:asciiTheme="majorHAnsi" w:hAnsiTheme="majorHAnsi" w:cstheme="majorHAnsi"/>
          <w:highlight w:val="green"/>
        </w:rPr>
        <w:t>intervention</w:t>
      </w:r>
      <w:r w:rsidRPr="00055D07">
        <w:rPr>
          <w:rStyle w:val="Emphasis"/>
          <w:rFonts w:asciiTheme="majorHAnsi" w:hAnsiTheme="majorHAnsi" w:cstheme="majorHAnsi"/>
        </w:rPr>
        <w:t xml:space="preserve"> by the sheriff </w:t>
      </w:r>
      <w:r w:rsidRPr="00055D07">
        <w:rPr>
          <w:rStyle w:val="Emphasis"/>
          <w:rFonts w:asciiTheme="majorHAnsi" w:hAnsiTheme="majorHAnsi" w:cstheme="majorHAnsi"/>
          <w:highlight w:val="green"/>
        </w:rPr>
        <w:t>is minimal</w:t>
      </w:r>
      <w:r w:rsidRPr="00055D07">
        <w:rPr>
          <w:rStyle w:val="Emphasis"/>
          <w:rFonts w:asciiTheme="majorHAnsi" w:hAnsiTheme="majorHAnsi" w:cstheme="majorHAnsi"/>
        </w:rPr>
        <w:t>.</w:t>
      </w:r>
      <w:r w:rsidRPr="00055D07">
        <w:rPr>
          <w:rFonts w:asciiTheme="majorHAnsi" w:hAnsiTheme="majorHAnsi" w:cstheme="majorHAnsi"/>
        </w:rPr>
        <w:t xml:space="preserve"> </w:t>
      </w:r>
      <w:r w:rsidRPr="00055D07">
        <w:rPr>
          <w:rStyle w:val="StyleUnderline"/>
          <w:rFonts w:asciiTheme="majorHAnsi" w:hAnsiTheme="majorHAnsi" w:cstheme="majorHAnsi"/>
        </w:rPr>
        <w:t>Hegemonic stability can only take credit for influencing those decisions that would have ended in war without the presence, whether physical or psychological, of the United States</w:t>
      </w:r>
      <w:r w:rsidRPr="00055D07">
        <w:rPr>
          <w:rStyle w:val="Emphasis"/>
          <w:rFonts w:asciiTheme="majorHAnsi" w:hAnsiTheme="majorHAnsi" w:cstheme="majorHAnsi"/>
        </w:rPr>
        <w:t xml:space="preserve">. </w:t>
      </w:r>
      <w:r w:rsidRPr="00055D07">
        <w:rPr>
          <w:rStyle w:val="Emphasis"/>
          <w:rFonts w:asciiTheme="majorHAnsi" w:hAnsiTheme="majorHAnsi" w:cstheme="majorHAnsi"/>
          <w:highlight w:val="green"/>
        </w:rPr>
        <w:t>It seems hard to make the case that</w:t>
      </w:r>
      <w:r w:rsidRPr="00055D07">
        <w:rPr>
          <w:rStyle w:val="Emphasis"/>
          <w:rFonts w:asciiTheme="majorHAnsi" w:hAnsiTheme="majorHAnsi" w:cstheme="majorHAnsi"/>
        </w:rPr>
        <w:t xml:space="preserve"> the relative </w:t>
      </w:r>
      <w:r w:rsidRPr="00055D07">
        <w:rPr>
          <w:rStyle w:val="Emphasis"/>
          <w:rFonts w:asciiTheme="majorHAnsi" w:hAnsiTheme="majorHAnsi" w:cstheme="majorHAnsi"/>
          <w:highlight w:val="green"/>
        </w:rPr>
        <w:t>peace</w:t>
      </w:r>
      <w:r w:rsidRPr="00055D07">
        <w:rPr>
          <w:rStyle w:val="Emphasis"/>
          <w:rFonts w:asciiTheme="majorHAnsi" w:hAnsiTheme="majorHAnsi" w:cstheme="majorHAnsi"/>
        </w:rPr>
        <w:t xml:space="preserve"> that has descended on so many regions </w:t>
      </w:r>
      <w:r w:rsidRPr="00055D07">
        <w:rPr>
          <w:rStyle w:val="Emphasis"/>
          <w:rFonts w:asciiTheme="majorHAnsi" w:hAnsiTheme="majorHAnsi" w:cstheme="majorHAnsi"/>
          <w:highlight w:val="green"/>
        </w:rPr>
        <w:t>is primarily due to the</w:t>
      </w:r>
      <w:r w:rsidRPr="00055D07">
        <w:rPr>
          <w:rStyle w:val="Emphasis"/>
          <w:rFonts w:asciiTheme="majorHAnsi" w:hAnsiTheme="majorHAnsi" w:cstheme="majorHAnsi"/>
        </w:rPr>
        <w:t xml:space="preserve"> kind of heavy hand of the neoconservative </w:t>
      </w:r>
      <w:r w:rsidRPr="00055D07">
        <w:rPr>
          <w:rStyle w:val="Emphasis"/>
          <w:rFonts w:asciiTheme="majorHAnsi" w:hAnsiTheme="majorHAnsi" w:cstheme="majorHAnsi"/>
          <w:highlight w:val="green"/>
        </w:rPr>
        <w:t>leviathan, or its</w:t>
      </w:r>
      <w:r w:rsidRPr="00055D07">
        <w:rPr>
          <w:rStyle w:val="Emphasis"/>
          <w:rFonts w:asciiTheme="majorHAnsi" w:hAnsiTheme="majorHAnsi" w:cstheme="majorHAnsi"/>
        </w:rPr>
        <w:t xml:space="preserve"> lighter, </w:t>
      </w:r>
      <w:r w:rsidRPr="00055D07">
        <w:rPr>
          <w:rStyle w:val="Emphasis"/>
          <w:rFonts w:asciiTheme="majorHAnsi" w:hAnsiTheme="majorHAnsi" w:cstheme="majorHAnsi"/>
          <w:highlight w:val="green"/>
        </w:rPr>
        <w:t>more liberal cousin</w:t>
      </w:r>
      <w:r w:rsidRPr="00055D07">
        <w:rPr>
          <w:rStyle w:val="Emphasis"/>
          <w:rFonts w:asciiTheme="majorHAnsi" w:hAnsiTheme="majorHAnsi" w:cstheme="majorHAnsi"/>
        </w:rPr>
        <w:t>.</w:t>
      </w:r>
      <w:r w:rsidRPr="00055D07">
        <w:rPr>
          <w:rFonts w:asciiTheme="majorHAnsi" w:hAnsiTheme="majorHAnsi" w:cstheme="majorHAnsi"/>
        </w:rPr>
        <w:t xml:space="preserve"> Something else appears to be at work.</w:t>
      </w:r>
    </w:p>
    <w:p w14:paraId="4E1B8342" w14:textId="77777777" w:rsidR="00F57EAB" w:rsidRPr="00055D07" w:rsidRDefault="00F57EAB" w:rsidP="00F57EAB">
      <w:pPr>
        <w:pStyle w:val="Heading4"/>
        <w:rPr>
          <w:rFonts w:asciiTheme="majorHAnsi" w:hAnsiTheme="majorHAnsi" w:cstheme="majorHAnsi"/>
        </w:rPr>
      </w:pPr>
      <w:r w:rsidRPr="00055D07">
        <w:rPr>
          <w:rFonts w:asciiTheme="majorHAnsi" w:hAnsiTheme="majorHAnsi" w:cstheme="majorHAnsi"/>
        </w:rPr>
        <w:t xml:space="preserve">B. Hegemony is unsustainable and </w:t>
      </w:r>
      <w:r w:rsidRPr="00055D07">
        <w:rPr>
          <w:rFonts w:asciiTheme="majorHAnsi" w:hAnsiTheme="majorHAnsi" w:cstheme="majorHAnsi"/>
          <w:u w:val="single"/>
        </w:rPr>
        <w:t>crumbling</w:t>
      </w:r>
      <w:r w:rsidRPr="00055D07">
        <w:rPr>
          <w:rFonts w:asciiTheme="majorHAnsi" w:hAnsiTheme="majorHAnsi" w:cstheme="majorHAnsi"/>
        </w:rPr>
        <w:t xml:space="preserve"> – polarization, apathy, and deference to the executive is supercharged by the disaster of Trump. </w:t>
      </w:r>
    </w:p>
    <w:p w14:paraId="10876886" w14:textId="77777777" w:rsidR="00F57EAB" w:rsidRPr="00055D07" w:rsidRDefault="00F57EAB" w:rsidP="00F57EAB">
      <w:pPr>
        <w:rPr>
          <w:rFonts w:asciiTheme="majorHAnsi" w:hAnsiTheme="majorHAnsi" w:cstheme="majorHAnsi"/>
        </w:rPr>
      </w:pPr>
      <w:proofErr w:type="spellStart"/>
      <w:r w:rsidRPr="00055D07">
        <w:rPr>
          <w:rStyle w:val="Style13ptBold"/>
          <w:rFonts w:asciiTheme="majorHAnsi" w:hAnsiTheme="majorHAnsi" w:cstheme="majorHAnsi"/>
        </w:rPr>
        <w:t>Drezner</w:t>
      </w:r>
      <w:proofErr w:type="spellEnd"/>
      <w:r w:rsidRPr="00055D07">
        <w:rPr>
          <w:rStyle w:val="Style13ptBold"/>
          <w:rFonts w:asciiTheme="majorHAnsi" w:hAnsiTheme="majorHAnsi" w:cstheme="majorHAnsi"/>
        </w:rPr>
        <w:t>, PhD,</w:t>
      </w:r>
      <w:r w:rsidRPr="00055D07">
        <w:rPr>
          <w:rFonts w:asciiTheme="majorHAnsi" w:hAnsiTheme="majorHAnsi" w:cstheme="majorHAnsi"/>
        </w:rPr>
        <w:t xml:space="preserve"> 4-16-</w:t>
      </w:r>
      <w:r w:rsidRPr="00055D07">
        <w:rPr>
          <w:rStyle w:val="Style13ptBold"/>
          <w:rFonts w:asciiTheme="majorHAnsi" w:hAnsiTheme="majorHAnsi" w:cstheme="majorHAnsi"/>
        </w:rPr>
        <w:t>19</w:t>
      </w:r>
    </w:p>
    <w:p w14:paraId="35C1A596" w14:textId="77777777" w:rsidR="00F57EAB" w:rsidRPr="00055D07" w:rsidRDefault="00F57EAB" w:rsidP="00F57EAB">
      <w:pPr>
        <w:rPr>
          <w:rFonts w:asciiTheme="majorHAnsi" w:hAnsiTheme="majorHAnsi" w:cstheme="majorHAnsi"/>
          <w:szCs w:val="16"/>
        </w:rPr>
      </w:pPr>
      <w:r w:rsidRPr="00055D07">
        <w:rPr>
          <w:rFonts w:asciiTheme="majorHAnsi" w:hAnsiTheme="majorHAnsi" w:cstheme="majorHAnsi"/>
          <w:szCs w:val="16"/>
        </w:rPr>
        <w:t xml:space="preserve">(Daniel W., </w:t>
      </w:r>
      <w:proofErr w:type="spellStart"/>
      <w:r w:rsidRPr="00055D07">
        <w:rPr>
          <w:rFonts w:asciiTheme="majorHAnsi" w:hAnsiTheme="majorHAnsi" w:cstheme="majorHAnsi"/>
          <w:szCs w:val="16"/>
        </w:rPr>
        <w:t>PoliSci@Stanford</w:t>
      </w:r>
      <w:proofErr w:type="spellEnd"/>
      <w:r w:rsidRPr="00055D07">
        <w:rPr>
          <w:rFonts w:asciiTheme="majorHAnsi" w:hAnsiTheme="majorHAnsi" w:cstheme="majorHAnsi"/>
          <w:szCs w:val="16"/>
        </w:rPr>
        <w:t xml:space="preserve">, </w:t>
      </w:r>
      <w:proofErr w:type="spellStart"/>
      <w:r w:rsidRPr="00055D07">
        <w:rPr>
          <w:rFonts w:asciiTheme="majorHAnsi" w:hAnsiTheme="majorHAnsi" w:cstheme="majorHAnsi"/>
          <w:szCs w:val="16"/>
        </w:rPr>
        <w:t>ProfInternationalPolitics@Tufts</w:t>
      </w:r>
      <w:proofErr w:type="spellEnd"/>
      <w:r w:rsidRPr="00055D07">
        <w:rPr>
          <w:rFonts w:asciiTheme="majorHAnsi" w:hAnsiTheme="majorHAnsi" w:cstheme="majorHAnsi"/>
          <w:szCs w:val="16"/>
        </w:rPr>
        <w:t xml:space="preserve">, </w:t>
      </w:r>
      <w:proofErr w:type="spellStart"/>
      <w:r w:rsidRPr="00055D07">
        <w:rPr>
          <w:rFonts w:asciiTheme="majorHAnsi" w:hAnsiTheme="majorHAnsi" w:cstheme="majorHAnsi"/>
          <w:szCs w:val="16"/>
        </w:rPr>
        <w:t>Fellow@Brookings</w:t>
      </w:r>
      <w:proofErr w:type="spellEnd"/>
      <w:r w:rsidRPr="00055D07">
        <w:rPr>
          <w:rFonts w:asciiTheme="majorHAnsi" w:hAnsiTheme="majorHAnsi" w:cstheme="majorHAnsi"/>
          <w:szCs w:val="16"/>
        </w:rPr>
        <w:t>, https://www.foreignaffairs.com/articles/2019-04-16/time-different, May/June Issue) BW</w:t>
      </w:r>
    </w:p>
    <w:p w14:paraId="60FA3B37" w14:textId="77777777" w:rsidR="00F57EAB" w:rsidRPr="00055D07" w:rsidRDefault="00F57EAB" w:rsidP="00F57EAB">
      <w:pPr>
        <w:rPr>
          <w:rFonts w:asciiTheme="majorHAnsi" w:hAnsiTheme="majorHAnsi" w:cstheme="majorHAnsi"/>
        </w:rPr>
      </w:pPr>
      <w:r w:rsidRPr="00055D07">
        <w:rPr>
          <w:rFonts w:asciiTheme="majorHAnsi" w:hAnsiTheme="majorHAnsi" w:cstheme="majorHAnsi"/>
        </w:rPr>
        <w:t xml:space="preserve">Despite the remarkable consistency of U.S. foreign policy, </w:t>
      </w:r>
      <w:r w:rsidRPr="00055D07">
        <w:rPr>
          <w:rStyle w:val="StyleUnderline"/>
          <w:rFonts w:asciiTheme="majorHAnsi" w:hAnsiTheme="majorHAnsi" w:cstheme="majorHAnsi"/>
        </w:rPr>
        <w:t>behind the scenes, some elements of American power were starting to decline.</w:t>
      </w:r>
      <w:r w:rsidRPr="00055D07">
        <w:rPr>
          <w:rFonts w:asciiTheme="majorHAnsi" w:hAnsiTheme="majorHAnsi" w:cstheme="majorHAnsi"/>
        </w:rPr>
        <w:t xml:space="preserve"> As measured by purchasing power parity, </w:t>
      </w:r>
      <w:r w:rsidRPr="00055D07">
        <w:rPr>
          <w:rStyle w:val="StyleUnderline"/>
          <w:rFonts w:asciiTheme="majorHAnsi" w:hAnsiTheme="majorHAnsi" w:cstheme="majorHAnsi"/>
          <w:highlight w:val="green"/>
        </w:rPr>
        <w:t>the U</w:t>
      </w:r>
      <w:r w:rsidRPr="00055D07">
        <w:rPr>
          <w:rStyle w:val="StyleUnderline"/>
          <w:rFonts w:asciiTheme="majorHAnsi" w:hAnsiTheme="majorHAnsi" w:cstheme="majorHAnsi"/>
        </w:rPr>
        <w:t xml:space="preserve">nited </w:t>
      </w:r>
      <w:r w:rsidRPr="00055D07">
        <w:rPr>
          <w:rStyle w:val="StyleUnderline"/>
          <w:rFonts w:asciiTheme="majorHAnsi" w:hAnsiTheme="majorHAnsi" w:cstheme="majorHAnsi"/>
          <w:highlight w:val="green"/>
        </w:rPr>
        <w:t>S</w:t>
      </w:r>
      <w:r w:rsidRPr="00055D07">
        <w:rPr>
          <w:rStyle w:val="StyleUnderline"/>
          <w:rFonts w:asciiTheme="majorHAnsi" w:hAnsiTheme="majorHAnsi" w:cstheme="majorHAnsi"/>
        </w:rPr>
        <w:t xml:space="preserve">tates </w:t>
      </w:r>
      <w:r w:rsidRPr="00055D07">
        <w:rPr>
          <w:rStyle w:val="StyleUnderline"/>
          <w:rFonts w:asciiTheme="majorHAnsi" w:hAnsiTheme="majorHAnsi" w:cstheme="majorHAnsi"/>
          <w:highlight w:val="green"/>
        </w:rPr>
        <w:t>stopped being the largest economy</w:t>
      </w:r>
      <w:r w:rsidRPr="00055D07">
        <w:rPr>
          <w:rFonts w:asciiTheme="majorHAnsi" w:hAnsiTheme="majorHAnsi" w:cstheme="majorHAnsi"/>
        </w:rPr>
        <w:t xml:space="preserve"> in the world </w:t>
      </w:r>
      <w:r w:rsidRPr="00055D07">
        <w:rPr>
          <w:rStyle w:val="StyleUnderline"/>
          <w:rFonts w:asciiTheme="majorHAnsi" w:hAnsiTheme="majorHAnsi" w:cstheme="majorHAnsi"/>
        </w:rPr>
        <w:t>a few years ago.</w:t>
      </w:r>
      <w:r w:rsidRPr="00055D07">
        <w:rPr>
          <w:rFonts w:asciiTheme="majorHAnsi" w:hAnsiTheme="majorHAnsi" w:cstheme="majorHAnsi"/>
        </w:rPr>
        <w:t xml:space="preserve"> Its </w:t>
      </w:r>
      <w:r w:rsidRPr="00055D07">
        <w:rPr>
          <w:rStyle w:val="StyleUnderline"/>
          <w:rFonts w:asciiTheme="majorHAnsi" w:hAnsiTheme="majorHAnsi" w:cstheme="majorHAnsi"/>
          <w:highlight w:val="green"/>
        </w:rPr>
        <w:t>command of the global commons has weakened</w:t>
      </w:r>
      <w:r w:rsidRPr="00055D07">
        <w:rPr>
          <w:rStyle w:val="StyleUnderline"/>
          <w:rFonts w:asciiTheme="majorHAnsi" w:hAnsiTheme="majorHAnsi" w:cstheme="majorHAnsi"/>
        </w:rPr>
        <w:t xml:space="preserve"> as China’s and Russia’s asymmetric capabilities have improved.</w:t>
      </w:r>
      <w:r w:rsidRPr="00055D07">
        <w:rPr>
          <w:rFonts w:asciiTheme="majorHAnsi" w:hAnsiTheme="majorHAnsi" w:cstheme="majorHAnsi"/>
        </w:rPr>
        <w:t xml:space="preserve"> The accumulation of </w:t>
      </w:r>
      <w:r w:rsidRPr="00055D07">
        <w:rPr>
          <w:rStyle w:val="StyleUnderline"/>
          <w:rFonts w:asciiTheme="majorHAnsi" w:hAnsiTheme="majorHAnsi" w:cstheme="majorHAnsi"/>
        </w:rPr>
        <w:t>“</w:t>
      </w:r>
      <w:r w:rsidRPr="00055D07">
        <w:rPr>
          <w:rStyle w:val="StyleUnderline"/>
          <w:rFonts w:asciiTheme="majorHAnsi" w:hAnsiTheme="majorHAnsi" w:cstheme="majorHAnsi"/>
          <w:highlight w:val="green"/>
        </w:rPr>
        <w:t>forever wars</w:t>
      </w:r>
      <w:r w:rsidRPr="00055D07">
        <w:rPr>
          <w:rStyle w:val="StyleUnderline"/>
          <w:rFonts w:asciiTheme="majorHAnsi" w:hAnsiTheme="majorHAnsi" w:cstheme="majorHAnsi"/>
        </w:rPr>
        <w:t>”</w:t>
      </w:r>
      <w:r w:rsidRPr="00055D07">
        <w:rPr>
          <w:rFonts w:asciiTheme="majorHAnsi" w:hAnsiTheme="majorHAnsi" w:cstheme="majorHAnsi"/>
        </w:rPr>
        <w:t xml:space="preserve"> and low-intensity conflicts has </w:t>
      </w:r>
      <w:r w:rsidRPr="00055D07">
        <w:rPr>
          <w:rStyle w:val="StyleUnderline"/>
          <w:rFonts w:asciiTheme="majorHAnsi" w:hAnsiTheme="majorHAnsi" w:cstheme="majorHAnsi"/>
          <w:highlight w:val="green"/>
        </w:rPr>
        <w:t>taxed the</w:t>
      </w:r>
      <w:r w:rsidRPr="00055D07">
        <w:rPr>
          <w:rFonts w:asciiTheme="majorHAnsi" w:hAnsiTheme="majorHAnsi" w:cstheme="majorHAnsi"/>
        </w:rPr>
        <w:t xml:space="preserve"> United States’ </w:t>
      </w:r>
      <w:r w:rsidRPr="00055D07">
        <w:rPr>
          <w:rStyle w:val="StyleUnderline"/>
          <w:rFonts w:asciiTheme="majorHAnsi" w:hAnsiTheme="majorHAnsi" w:cstheme="majorHAnsi"/>
          <w:highlight w:val="green"/>
        </w:rPr>
        <w:t>armed forces</w:t>
      </w:r>
      <w:r w:rsidRPr="00055D07">
        <w:rPr>
          <w:rStyle w:val="StyleUnderline"/>
          <w:rFonts w:asciiTheme="majorHAnsi" w:hAnsiTheme="majorHAnsi" w:cstheme="majorHAnsi"/>
        </w:rPr>
        <w:t>.</w:t>
      </w:r>
    </w:p>
    <w:p w14:paraId="7ABE9102" w14:textId="77777777" w:rsidR="00F57EAB" w:rsidRPr="00055D07" w:rsidRDefault="00F57EAB" w:rsidP="00F57EAB">
      <w:pPr>
        <w:rPr>
          <w:rFonts w:asciiTheme="majorHAnsi" w:hAnsiTheme="majorHAnsi" w:cstheme="majorHAnsi"/>
        </w:rPr>
      </w:pPr>
      <w:r w:rsidRPr="00055D07">
        <w:rPr>
          <w:rStyle w:val="StyleUnderline"/>
          <w:rFonts w:asciiTheme="majorHAnsi" w:hAnsiTheme="majorHAnsi" w:cstheme="majorHAnsi"/>
          <w:highlight w:val="green"/>
        </w:rPr>
        <w:t>Outward consistency</w:t>
      </w:r>
      <w:r w:rsidRPr="00055D07">
        <w:rPr>
          <w:rFonts w:asciiTheme="majorHAnsi" w:hAnsiTheme="majorHAnsi" w:cstheme="majorHAnsi"/>
        </w:rPr>
        <w:t xml:space="preserve"> also </w:t>
      </w:r>
      <w:r w:rsidRPr="00055D07">
        <w:rPr>
          <w:rStyle w:val="StyleUnderline"/>
          <w:rFonts w:asciiTheme="majorHAnsi" w:hAnsiTheme="majorHAnsi" w:cstheme="majorHAnsi"/>
          <w:highlight w:val="green"/>
        </w:rPr>
        <w:t>masked</w:t>
      </w:r>
      <w:r w:rsidRPr="00055D07">
        <w:rPr>
          <w:rFonts w:asciiTheme="majorHAnsi" w:hAnsiTheme="majorHAnsi" w:cstheme="majorHAnsi"/>
        </w:rPr>
        <w:t xml:space="preserve"> the </w:t>
      </w:r>
      <w:r w:rsidRPr="00055D07">
        <w:rPr>
          <w:rStyle w:val="Emphasis"/>
          <w:rFonts w:asciiTheme="majorHAnsi" w:hAnsiTheme="majorHAnsi" w:cstheme="majorHAnsi"/>
          <w:highlight w:val="green"/>
        </w:rPr>
        <w:t>dysfunction</w:t>
      </w:r>
      <w:r w:rsidRPr="00055D07">
        <w:rPr>
          <w:rFonts w:asciiTheme="majorHAnsi" w:hAnsiTheme="majorHAnsi" w:cstheme="majorHAnsi"/>
        </w:rPr>
        <w:t xml:space="preserve"> that was </w:t>
      </w:r>
      <w:r w:rsidRPr="00055D07">
        <w:rPr>
          <w:rStyle w:val="Emphasis"/>
          <w:rFonts w:asciiTheme="majorHAnsi" w:hAnsiTheme="majorHAnsi" w:cstheme="majorHAnsi"/>
          <w:highlight w:val="green"/>
        </w:rPr>
        <w:t>afflicting</w:t>
      </w:r>
      <w:r w:rsidRPr="00055D07">
        <w:rPr>
          <w:rFonts w:asciiTheme="majorHAnsi" w:hAnsiTheme="majorHAnsi" w:cstheme="majorHAnsi"/>
        </w:rPr>
        <w:t xml:space="preserve"> the </w:t>
      </w:r>
      <w:r w:rsidRPr="00055D07">
        <w:rPr>
          <w:rStyle w:val="Emphasis"/>
          <w:rFonts w:asciiTheme="majorHAnsi" w:hAnsiTheme="majorHAnsi" w:cstheme="majorHAnsi"/>
        </w:rPr>
        <w:t>domestic checks on</w:t>
      </w:r>
      <w:r w:rsidRPr="00055D07">
        <w:rPr>
          <w:rFonts w:asciiTheme="majorHAnsi" w:hAnsiTheme="majorHAnsi" w:cstheme="majorHAnsi"/>
        </w:rPr>
        <w:t xml:space="preserve"> U.S. </w:t>
      </w:r>
      <w:r w:rsidRPr="00055D07">
        <w:rPr>
          <w:rStyle w:val="Emphasis"/>
          <w:rFonts w:asciiTheme="majorHAnsi" w:hAnsiTheme="majorHAnsi" w:cstheme="majorHAnsi"/>
          <w:highlight w:val="green"/>
        </w:rPr>
        <w:t>foreign policy</w:t>
      </w:r>
      <w:r w:rsidRPr="00055D07">
        <w:rPr>
          <w:rStyle w:val="Emphasis"/>
          <w:rFonts w:asciiTheme="majorHAnsi" w:hAnsiTheme="majorHAnsi" w:cstheme="majorHAnsi"/>
        </w:rPr>
        <w:t>.</w:t>
      </w:r>
      <w:r w:rsidRPr="00055D07">
        <w:rPr>
          <w:rFonts w:asciiTheme="majorHAnsi" w:hAnsiTheme="majorHAnsi" w:cstheme="majorHAnsi"/>
        </w:rPr>
        <w:t xml:space="preserve"> For starters, </w:t>
      </w:r>
      <w:r w:rsidRPr="00055D07">
        <w:rPr>
          <w:rStyle w:val="StyleUnderline"/>
          <w:rFonts w:asciiTheme="majorHAnsi" w:hAnsiTheme="majorHAnsi" w:cstheme="majorHAnsi"/>
        </w:rPr>
        <w:t>public opinion has ceased to act as a real constraint</w:t>
      </w:r>
      <w:r w:rsidRPr="00055D07">
        <w:rPr>
          <w:rFonts w:asciiTheme="majorHAnsi" w:hAnsiTheme="majorHAnsi" w:cstheme="majorHAnsi"/>
        </w:rPr>
        <w:t xml:space="preserve"> on decision-makers. Paradoxically, the very things that have ensured U.S. national security—geographic isolation and </w:t>
      </w:r>
      <w:r w:rsidRPr="00055D07">
        <w:rPr>
          <w:rStyle w:val="StyleUnderline"/>
          <w:rFonts w:asciiTheme="majorHAnsi" w:hAnsiTheme="majorHAnsi" w:cstheme="majorHAnsi"/>
        </w:rPr>
        <w:t>overwhelming power</w:t>
      </w:r>
      <w:r w:rsidRPr="00055D07">
        <w:rPr>
          <w:rFonts w:asciiTheme="majorHAnsi" w:hAnsiTheme="majorHAnsi" w:cstheme="majorHAnsi"/>
        </w:rPr>
        <w:t xml:space="preserve">—have also </w:t>
      </w:r>
      <w:r w:rsidRPr="00055D07">
        <w:rPr>
          <w:rStyle w:val="StyleUnderline"/>
          <w:rFonts w:asciiTheme="majorHAnsi" w:hAnsiTheme="majorHAnsi" w:cstheme="majorHAnsi"/>
        </w:rPr>
        <w:t>led</w:t>
      </w:r>
      <w:r w:rsidRPr="00055D07">
        <w:rPr>
          <w:rFonts w:asciiTheme="majorHAnsi" w:hAnsiTheme="majorHAnsi" w:cstheme="majorHAnsi"/>
        </w:rPr>
        <w:t xml:space="preserve"> most </w:t>
      </w:r>
      <w:r w:rsidRPr="00055D07">
        <w:rPr>
          <w:rStyle w:val="StyleUnderline"/>
          <w:rFonts w:asciiTheme="majorHAnsi" w:hAnsiTheme="majorHAnsi" w:cstheme="majorHAnsi"/>
        </w:rPr>
        <w:t>Americans to not think about foreign policy,</w:t>
      </w:r>
      <w:r w:rsidRPr="00055D07">
        <w:rPr>
          <w:rFonts w:asciiTheme="majorHAnsi" w:hAnsiTheme="majorHAnsi" w:cstheme="majorHAnsi"/>
        </w:rPr>
        <w:t xml:space="preserve"> and rationally so. The trend began with the switch to an all-volunteer military, in 1973, which allowed most of the public to stop caring about vital questions of war and peace. The </w:t>
      </w:r>
      <w:r w:rsidRPr="00055D07">
        <w:rPr>
          <w:rStyle w:val="Emphasis"/>
          <w:rFonts w:asciiTheme="majorHAnsi" w:hAnsiTheme="majorHAnsi" w:cstheme="majorHAnsi"/>
          <w:highlight w:val="green"/>
        </w:rPr>
        <w:t xml:space="preserve">apathy has </w:t>
      </w:r>
      <w:r w:rsidRPr="00055D07">
        <w:rPr>
          <w:rStyle w:val="Emphasis"/>
          <w:rFonts w:asciiTheme="majorHAnsi" w:hAnsiTheme="majorHAnsi" w:cstheme="majorHAnsi"/>
        </w:rPr>
        <w:t xml:space="preserve">only </w:t>
      </w:r>
      <w:r w:rsidRPr="00055D07">
        <w:rPr>
          <w:rStyle w:val="Emphasis"/>
          <w:rFonts w:asciiTheme="majorHAnsi" w:hAnsiTheme="majorHAnsi" w:cstheme="majorHAnsi"/>
          <w:highlight w:val="green"/>
        </w:rPr>
        <w:t>grown</w:t>
      </w:r>
      <w:r w:rsidRPr="00055D07">
        <w:rPr>
          <w:rFonts w:asciiTheme="majorHAnsi" w:hAnsiTheme="majorHAnsi" w:cstheme="majorHAnsi"/>
        </w:rPr>
        <w:t xml:space="preserve"> since the end of the Cold War, and today, </w:t>
      </w:r>
      <w:r w:rsidRPr="00055D07">
        <w:rPr>
          <w:rStyle w:val="StyleUnderline"/>
          <w:rFonts w:asciiTheme="majorHAnsi" w:hAnsiTheme="majorHAnsi" w:cstheme="majorHAnsi"/>
        </w:rPr>
        <w:t>poll after poll reveals that Americans rarely</w:t>
      </w:r>
      <w:r w:rsidRPr="00055D07">
        <w:rPr>
          <w:rFonts w:asciiTheme="majorHAnsi" w:hAnsiTheme="majorHAnsi" w:cstheme="majorHAnsi"/>
        </w:rPr>
        <w:t xml:space="preserve">, if ever, </w:t>
      </w:r>
      <w:r w:rsidRPr="00055D07">
        <w:rPr>
          <w:rStyle w:val="StyleUnderline"/>
          <w:rFonts w:asciiTheme="majorHAnsi" w:hAnsiTheme="majorHAnsi" w:cstheme="majorHAnsi"/>
        </w:rPr>
        <w:t>base their vote on foreign policy considerations.</w:t>
      </w:r>
    </w:p>
    <w:p w14:paraId="7BCDE65F" w14:textId="77777777" w:rsidR="00F57EAB" w:rsidRPr="00055D07" w:rsidRDefault="00F57EAB" w:rsidP="00F57EAB">
      <w:pPr>
        <w:rPr>
          <w:rFonts w:asciiTheme="majorHAnsi" w:hAnsiTheme="majorHAnsi" w:cstheme="majorHAnsi"/>
        </w:rPr>
      </w:pPr>
      <w:r w:rsidRPr="00055D07">
        <w:rPr>
          <w:rStyle w:val="Emphasis"/>
          <w:rFonts w:asciiTheme="majorHAnsi" w:hAnsiTheme="majorHAnsi" w:cstheme="majorHAnsi"/>
          <w:highlight w:val="green"/>
        </w:rPr>
        <w:lastRenderedPageBreak/>
        <w:t>The marketplace of ideas has broken down</w:t>
      </w:r>
      <w:r w:rsidRPr="00055D07">
        <w:rPr>
          <w:rStyle w:val="Emphasis"/>
          <w:rFonts w:asciiTheme="majorHAnsi" w:hAnsiTheme="majorHAnsi" w:cstheme="majorHAnsi"/>
        </w:rPr>
        <w:t>,</w:t>
      </w:r>
      <w:r w:rsidRPr="00055D07">
        <w:rPr>
          <w:rFonts w:asciiTheme="majorHAnsi" w:hAnsiTheme="majorHAnsi" w:cstheme="majorHAnsi"/>
        </w:rPr>
        <w:t xml:space="preserve"> too. The </w:t>
      </w:r>
      <w:r w:rsidRPr="00055D07">
        <w:rPr>
          <w:rStyle w:val="StyleUnderline"/>
          <w:rFonts w:asciiTheme="majorHAnsi" w:hAnsiTheme="majorHAnsi" w:cstheme="majorHAnsi"/>
        </w:rPr>
        <w:t>barriers to entry</w:t>
      </w:r>
      <w:r w:rsidRPr="00055D07">
        <w:rPr>
          <w:rFonts w:asciiTheme="majorHAnsi" w:hAnsiTheme="majorHAnsi" w:cstheme="majorHAnsi"/>
        </w:rPr>
        <w:t xml:space="preserve"> for harebrained foreign policy schemes </w:t>
      </w:r>
      <w:r w:rsidRPr="00055D07">
        <w:rPr>
          <w:rStyle w:val="StyleUnderline"/>
          <w:rFonts w:asciiTheme="majorHAnsi" w:hAnsiTheme="majorHAnsi" w:cstheme="majorHAnsi"/>
        </w:rPr>
        <w:t>have fallen</w:t>
      </w:r>
      <w:r w:rsidRPr="00055D07">
        <w:rPr>
          <w:rFonts w:asciiTheme="majorHAnsi" w:hAnsiTheme="majorHAnsi" w:cstheme="majorHAnsi"/>
        </w:rPr>
        <w:t xml:space="preserve"> away </w:t>
      </w:r>
      <w:r w:rsidRPr="00055D07">
        <w:rPr>
          <w:rStyle w:val="StyleUnderline"/>
          <w:rFonts w:asciiTheme="majorHAnsi" w:hAnsiTheme="majorHAnsi" w:cstheme="majorHAnsi"/>
        </w:rPr>
        <w:t>as</w:t>
      </w:r>
      <w:r w:rsidRPr="00055D07">
        <w:rPr>
          <w:rFonts w:asciiTheme="majorHAnsi" w:hAnsiTheme="majorHAnsi" w:cstheme="majorHAnsi"/>
        </w:rPr>
        <w:t xml:space="preserve"> Americans’ </w:t>
      </w:r>
      <w:r w:rsidRPr="00055D07">
        <w:rPr>
          <w:rStyle w:val="StyleUnderline"/>
          <w:rFonts w:asciiTheme="majorHAnsi" w:hAnsiTheme="majorHAnsi" w:cstheme="majorHAnsi"/>
        </w:rPr>
        <w:t>trust in experts has eroded.</w:t>
      </w:r>
      <w:r w:rsidRPr="00055D07">
        <w:rPr>
          <w:rFonts w:asciiTheme="majorHAnsi" w:hAnsiTheme="majorHAnsi" w:cstheme="majorHAnsi"/>
        </w:rPr>
        <w:t xml:space="preserve"> Today, </w:t>
      </w:r>
      <w:r w:rsidRPr="00055D07">
        <w:rPr>
          <w:rStyle w:val="StyleUnderline"/>
          <w:rFonts w:asciiTheme="majorHAnsi" w:hAnsiTheme="majorHAnsi" w:cstheme="majorHAnsi"/>
        </w:rPr>
        <w:t>the United States is in</w:t>
      </w:r>
      <w:r w:rsidRPr="00055D07">
        <w:rPr>
          <w:rFonts w:asciiTheme="majorHAnsi" w:hAnsiTheme="majorHAnsi" w:cstheme="majorHAnsi"/>
        </w:rPr>
        <w:t xml:space="preserve"> the midst of </w:t>
      </w:r>
      <w:r w:rsidRPr="00055D07">
        <w:rPr>
          <w:rStyle w:val="StyleUnderline"/>
          <w:rFonts w:asciiTheme="majorHAnsi" w:hAnsiTheme="majorHAnsi" w:cstheme="majorHAnsi"/>
        </w:rPr>
        <w:t>a debate about</w:t>
      </w:r>
      <w:r w:rsidRPr="00055D07">
        <w:rPr>
          <w:rFonts w:asciiTheme="majorHAnsi" w:hAnsiTheme="majorHAnsi" w:cstheme="majorHAnsi"/>
        </w:rPr>
        <w:t xml:space="preserve"> whether </w:t>
      </w:r>
      <w:r w:rsidRPr="00055D07">
        <w:rPr>
          <w:rStyle w:val="StyleUnderline"/>
          <w:rFonts w:asciiTheme="majorHAnsi" w:hAnsiTheme="majorHAnsi" w:cstheme="majorHAnsi"/>
        </w:rPr>
        <w:t>a wall</w:t>
      </w:r>
      <w:r w:rsidRPr="00055D07">
        <w:rPr>
          <w:rFonts w:asciiTheme="majorHAnsi" w:hAnsiTheme="majorHAnsi" w:cstheme="majorHAnsi"/>
        </w:rPr>
        <w:t xml:space="preserve"> along its southern border should be made of concrete, have see-through slats, or be </w:t>
      </w:r>
      <w:proofErr w:type="gramStart"/>
      <w:r w:rsidRPr="00055D07">
        <w:rPr>
          <w:rFonts w:asciiTheme="majorHAnsi" w:hAnsiTheme="majorHAnsi" w:cstheme="majorHAnsi"/>
        </w:rPr>
        <w:t>solar-powered</w:t>
      </w:r>
      <w:proofErr w:type="gramEnd"/>
      <w:r w:rsidRPr="00055D07">
        <w:rPr>
          <w:rFonts w:asciiTheme="majorHAnsi" w:hAnsiTheme="majorHAnsi" w:cstheme="majorHAnsi"/>
        </w:rPr>
        <w:t xml:space="preserve">. </w:t>
      </w:r>
      <w:r w:rsidRPr="00055D07">
        <w:rPr>
          <w:rStyle w:val="StyleUnderline"/>
          <w:rFonts w:asciiTheme="majorHAnsi" w:hAnsiTheme="majorHAnsi" w:cstheme="majorHAnsi"/>
        </w:rPr>
        <w:t>The ability of experts to kill bad ideas isn’t what it used to be.</w:t>
      </w:r>
      <w:r w:rsidRPr="00055D07">
        <w:rPr>
          <w:rFonts w:asciiTheme="majorHAnsi" w:hAnsiTheme="majorHAnsi" w:cstheme="majorHAnsi"/>
        </w:rPr>
        <w:t xml:space="preserve"> The cognoscenti might believe that their informed opinions can steady the hands of successive administrations, but they are operating in hostile territory.</w:t>
      </w:r>
    </w:p>
    <w:p w14:paraId="250BB30A" w14:textId="77777777" w:rsidR="00F57EAB" w:rsidRPr="00055D07" w:rsidRDefault="00F57EAB" w:rsidP="00F57EAB">
      <w:pPr>
        <w:rPr>
          <w:rFonts w:asciiTheme="majorHAnsi" w:hAnsiTheme="majorHAnsi" w:cstheme="majorHAnsi"/>
        </w:rPr>
      </w:pPr>
      <w:r w:rsidRPr="00055D07">
        <w:rPr>
          <w:rFonts w:asciiTheme="majorHAnsi" w:hAnsiTheme="majorHAnsi" w:cstheme="majorHAnsi"/>
        </w:rPr>
        <w:t xml:space="preserve">To be fair, the </w:t>
      </w:r>
      <w:r w:rsidRPr="00055D07">
        <w:rPr>
          <w:rStyle w:val="StyleUnderline"/>
          <w:rFonts w:asciiTheme="majorHAnsi" w:hAnsiTheme="majorHAnsi" w:cstheme="majorHAnsi"/>
        </w:rPr>
        <w:t>hostility</w:t>
      </w:r>
      <w:r w:rsidRPr="00055D07">
        <w:rPr>
          <w:rFonts w:asciiTheme="majorHAnsi" w:hAnsiTheme="majorHAnsi" w:cstheme="majorHAnsi"/>
        </w:rPr>
        <w:t xml:space="preserve"> to foreign policy experts </w:t>
      </w:r>
      <w:r w:rsidRPr="00055D07">
        <w:rPr>
          <w:rStyle w:val="StyleUnderline"/>
          <w:rFonts w:asciiTheme="majorHAnsi" w:hAnsiTheme="majorHAnsi" w:cstheme="majorHAnsi"/>
        </w:rPr>
        <w:t>is not without cause.</w:t>
      </w:r>
      <w:r w:rsidRPr="00055D07">
        <w:rPr>
          <w:rFonts w:asciiTheme="majorHAnsi" w:hAnsiTheme="majorHAnsi" w:cstheme="majorHAnsi"/>
        </w:rPr>
        <w:t xml:space="preserve"> The interventions in </w:t>
      </w:r>
      <w:r w:rsidRPr="00055D07">
        <w:rPr>
          <w:rStyle w:val="StyleUnderline"/>
          <w:rFonts w:asciiTheme="majorHAnsi" w:hAnsiTheme="majorHAnsi" w:cstheme="majorHAnsi"/>
        </w:rPr>
        <w:t>Afghanistan, Iraq, and Libya were massive screwups. Despite</w:t>
      </w:r>
      <w:r w:rsidRPr="00055D07">
        <w:rPr>
          <w:rFonts w:asciiTheme="majorHAnsi" w:hAnsiTheme="majorHAnsi" w:cstheme="majorHAnsi"/>
        </w:rPr>
        <w:t xml:space="preserve"> what the </w:t>
      </w:r>
      <w:r w:rsidRPr="00055D07">
        <w:rPr>
          <w:rStyle w:val="StyleUnderline"/>
          <w:rFonts w:asciiTheme="majorHAnsi" w:hAnsiTheme="majorHAnsi" w:cstheme="majorHAnsi"/>
        </w:rPr>
        <w:t>experts</w:t>
      </w:r>
      <w:r w:rsidRPr="00055D07">
        <w:rPr>
          <w:rFonts w:asciiTheme="majorHAnsi" w:hAnsiTheme="majorHAnsi" w:cstheme="majorHAnsi"/>
        </w:rPr>
        <w:t xml:space="preserve"> </w:t>
      </w:r>
      <w:proofErr w:type="gramStart"/>
      <w:r w:rsidRPr="00055D07">
        <w:rPr>
          <w:rFonts w:asciiTheme="majorHAnsi" w:hAnsiTheme="majorHAnsi" w:cstheme="majorHAnsi"/>
        </w:rPr>
        <w:t>predicted,</w:t>
      </w:r>
      <w:proofErr w:type="gramEnd"/>
      <w:r w:rsidRPr="00055D07">
        <w:rPr>
          <w:rFonts w:asciiTheme="majorHAnsi" w:hAnsiTheme="majorHAnsi" w:cstheme="majorHAnsi"/>
        </w:rPr>
        <w:t xml:space="preserve"> </w:t>
      </w:r>
      <w:r w:rsidRPr="00055D07">
        <w:rPr>
          <w:rStyle w:val="StyleUnderline"/>
          <w:rFonts w:asciiTheme="majorHAnsi" w:hAnsiTheme="majorHAnsi" w:cstheme="majorHAnsi"/>
        </w:rPr>
        <w:t>globalization has not transformed China into a</w:t>
      </w:r>
      <w:r w:rsidRPr="00055D07">
        <w:rPr>
          <w:rFonts w:asciiTheme="majorHAnsi" w:hAnsiTheme="majorHAnsi" w:cstheme="majorHAnsi"/>
        </w:rPr>
        <w:t xml:space="preserve"> Jeffersonian </w:t>
      </w:r>
      <w:r w:rsidRPr="00055D07">
        <w:rPr>
          <w:rStyle w:val="StyleUnderline"/>
          <w:rFonts w:asciiTheme="majorHAnsi" w:hAnsiTheme="majorHAnsi" w:cstheme="majorHAnsi"/>
        </w:rPr>
        <w:t>democracy.</w:t>
      </w:r>
      <w:r w:rsidRPr="00055D07">
        <w:rPr>
          <w:rFonts w:asciiTheme="majorHAnsi" w:hAnsiTheme="majorHAnsi" w:cstheme="majorHAnsi"/>
        </w:rPr>
        <w:t xml:space="preserve"> The </w:t>
      </w:r>
      <w:r w:rsidRPr="00055D07">
        <w:rPr>
          <w:rStyle w:val="StyleUnderline"/>
          <w:rFonts w:asciiTheme="majorHAnsi" w:hAnsiTheme="majorHAnsi" w:cstheme="majorHAnsi"/>
        </w:rPr>
        <w:t>supposedly infallible advice</w:t>
      </w:r>
      <w:r w:rsidRPr="00055D07">
        <w:rPr>
          <w:rFonts w:asciiTheme="majorHAnsi" w:hAnsiTheme="majorHAnsi" w:cstheme="majorHAnsi"/>
        </w:rPr>
        <w:t xml:space="preserve"> enshrined in the Washington consensus </w:t>
      </w:r>
      <w:r w:rsidRPr="00055D07">
        <w:rPr>
          <w:rStyle w:val="StyleUnderline"/>
          <w:rFonts w:asciiTheme="majorHAnsi" w:hAnsiTheme="majorHAnsi" w:cstheme="majorHAnsi"/>
        </w:rPr>
        <w:t xml:space="preserve">ended up </w:t>
      </w:r>
      <w:r w:rsidRPr="00055D07">
        <w:rPr>
          <w:rStyle w:val="Emphasis"/>
          <w:rFonts w:asciiTheme="majorHAnsi" w:hAnsiTheme="majorHAnsi" w:cstheme="majorHAnsi"/>
        </w:rPr>
        <w:t xml:space="preserve">triggering </w:t>
      </w:r>
      <w:r w:rsidRPr="00055D07">
        <w:rPr>
          <w:rStyle w:val="Emphasis"/>
          <w:rFonts w:asciiTheme="majorHAnsi" w:hAnsiTheme="majorHAnsi" w:cstheme="majorHAnsi"/>
          <w:highlight w:val="green"/>
        </w:rPr>
        <w:t>multiple financial crises</w:t>
      </w:r>
      <w:r w:rsidRPr="00055D07">
        <w:rPr>
          <w:rStyle w:val="Emphasis"/>
          <w:rFonts w:asciiTheme="majorHAnsi" w:hAnsiTheme="majorHAnsi" w:cstheme="majorHAnsi"/>
        </w:rPr>
        <w:t>.</w:t>
      </w:r>
      <w:r w:rsidRPr="00055D07">
        <w:rPr>
          <w:rFonts w:asciiTheme="majorHAnsi" w:hAnsiTheme="majorHAnsi" w:cstheme="majorHAnsi"/>
        </w:rPr>
        <w:t xml:space="preserve"> Economists and foreign affairs </w:t>
      </w:r>
      <w:r w:rsidRPr="00055D07">
        <w:rPr>
          <w:rStyle w:val="StyleUnderline"/>
          <w:rFonts w:asciiTheme="majorHAnsi" w:hAnsiTheme="majorHAnsi" w:cstheme="majorHAnsi"/>
        </w:rPr>
        <w:t>advisers advocated austerity</w:t>
      </w:r>
      <w:r w:rsidRPr="00055D07">
        <w:rPr>
          <w:rFonts w:asciiTheme="majorHAnsi" w:hAnsiTheme="majorHAnsi" w:cstheme="majorHAnsi"/>
        </w:rPr>
        <w:t xml:space="preserve">, </w:t>
      </w:r>
      <w:r w:rsidRPr="00055D07">
        <w:rPr>
          <w:rStyle w:val="StyleUnderline"/>
          <w:rFonts w:asciiTheme="majorHAnsi" w:hAnsiTheme="majorHAnsi" w:cstheme="majorHAnsi"/>
        </w:rPr>
        <w:t>despite the pain it caused the poor and the middle class,</w:t>
      </w:r>
      <w:r w:rsidRPr="00055D07">
        <w:rPr>
          <w:rFonts w:asciiTheme="majorHAnsi" w:hAnsiTheme="majorHAnsi" w:cstheme="majorHAnsi"/>
        </w:rPr>
        <w:t xml:space="preserve"> and consistently cried wolf about an increase in interest rates that has yet to come. No wonder both Barack Obama and Trump have taken such pleasure in bashing the Washington establishment.</w:t>
      </w:r>
    </w:p>
    <w:p w14:paraId="4CE04918" w14:textId="77777777" w:rsidR="00F57EAB" w:rsidRPr="00055D07" w:rsidRDefault="00F57EAB" w:rsidP="00F57EAB">
      <w:pPr>
        <w:rPr>
          <w:rFonts w:asciiTheme="majorHAnsi" w:hAnsiTheme="majorHAnsi" w:cstheme="majorHAnsi"/>
        </w:rPr>
      </w:pPr>
      <w:r w:rsidRPr="00055D07">
        <w:rPr>
          <w:rStyle w:val="Emphasis"/>
          <w:rFonts w:asciiTheme="majorHAnsi" w:hAnsiTheme="majorHAnsi" w:cstheme="majorHAnsi"/>
          <w:highlight w:val="green"/>
        </w:rPr>
        <w:t>Institutional checks</w:t>
      </w:r>
      <w:r w:rsidRPr="00055D07">
        <w:rPr>
          <w:rStyle w:val="StyleUnderline"/>
          <w:rFonts w:asciiTheme="majorHAnsi" w:hAnsiTheme="majorHAnsi" w:cstheme="majorHAnsi"/>
          <w:highlight w:val="green"/>
        </w:rPr>
        <w:t xml:space="preserve"> on the president</w:t>
      </w:r>
      <w:r w:rsidRPr="00055D07">
        <w:rPr>
          <w:rStyle w:val="StyleUnderline"/>
          <w:rFonts w:asciiTheme="majorHAnsi" w:hAnsiTheme="majorHAnsi" w:cstheme="majorHAnsi"/>
        </w:rPr>
        <w:t>’s foreign policy</w:t>
      </w:r>
      <w:r w:rsidRPr="00055D07">
        <w:rPr>
          <w:rFonts w:asciiTheme="majorHAnsi" w:hAnsiTheme="majorHAnsi" w:cstheme="majorHAnsi"/>
        </w:rPr>
        <w:t xml:space="preserve"> prerogatives </w:t>
      </w:r>
      <w:r w:rsidRPr="00055D07">
        <w:rPr>
          <w:rStyle w:val="StyleUnderline"/>
          <w:rFonts w:asciiTheme="majorHAnsi" w:hAnsiTheme="majorHAnsi" w:cstheme="majorHAnsi"/>
          <w:highlight w:val="green"/>
        </w:rPr>
        <w:t>have</w:t>
      </w:r>
      <w:r w:rsidRPr="00055D07">
        <w:rPr>
          <w:rStyle w:val="StyleUnderline"/>
          <w:rFonts w:asciiTheme="majorHAnsi" w:hAnsiTheme="majorHAnsi" w:cstheme="majorHAnsi"/>
        </w:rPr>
        <w:t xml:space="preserve"> also </w:t>
      </w:r>
      <w:r w:rsidRPr="00055D07">
        <w:rPr>
          <w:rStyle w:val="Emphasis"/>
          <w:rFonts w:asciiTheme="majorHAnsi" w:hAnsiTheme="majorHAnsi" w:cstheme="majorHAnsi"/>
          <w:highlight w:val="green"/>
        </w:rPr>
        <w:t>deteriorated</w:t>
      </w:r>
      <w:r w:rsidRPr="00055D07">
        <w:rPr>
          <w:rFonts w:asciiTheme="majorHAnsi" w:hAnsiTheme="majorHAnsi" w:cstheme="majorHAnsi"/>
        </w:rPr>
        <w:t xml:space="preserve">—primarily because the other branches of government have voluntarily surrendered them. The passage of the Smoot-Hawley Tariff Act of 1930, which exacerbated the Great Depression, showed that Congress could not responsibly execute its constitutional responsibilities on trade. With </w:t>
      </w:r>
      <w:r w:rsidRPr="00055D07">
        <w:rPr>
          <w:rStyle w:val="StyleUnderline"/>
          <w:rFonts w:asciiTheme="majorHAnsi" w:hAnsiTheme="majorHAnsi" w:cstheme="majorHAnsi"/>
        </w:rPr>
        <w:t>the 1934 Reciprocal Trade Agreements Act</w:t>
      </w:r>
      <w:r w:rsidRPr="00055D07">
        <w:rPr>
          <w:rFonts w:asciiTheme="majorHAnsi" w:hAnsiTheme="majorHAnsi" w:cstheme="majorHAnsi"/>
        </w:rPr>
        <w:t xml:space="preserve">, it </w:t>
      </w:r>
      <w:r w:rsidRPr="00055D07">
        <w:rPr>
          <w:rStyle w:val="StyleUnderline"/>
          <w:rFonts w:asciiTheme="majorHAnsi" w:hAnsiTheme="majorHAnsi" w:cstheme="majorHAnsi"/>
        </w:rPr>
        <w:t>delegated</w:t>
      </w:r>
      <w:r w:rsidRPr="00055D07">
        <w:rPr>
          <w:rFonts w:asciiTheme="majorHAnsi" w:hAnsiTheme="majorHAnsi" w:cstheme="majorHAnsi"/>
        </w:rPr>
        <w:t xml:space="preserve"> many of those </w:t>
      </w:r>
      <w:r w:rsidRPr="00055D07">
        <w:rPr>
          <w:rStyle w:val="StyleUnderline"/>
          <w:rFonts w:asciiTheme="majorHAnsi" w:hAnsiTheme="majorHAnsi" w:cstheme="majorHAnsi"/>
        </w:rPr>
        <w:t>powers</w:t>
      </w:r>
      <w:r w:rsidRPr="00055D07">
        <w:rPr>
          <w:rFonts w:asciiTheme="majorHAnsi" w:hAnsiTheme="majorHAnsi" w:cstheme="majorHAnsi"/>
        </w:rPr>
        <w:t xml:space="preserve"> to the president, </w:t>
      </w:r>
      <w:r w:rsidRPr="00055D07">
        <w:rPr>
          <w:rStyle w:val="StyleUnderline"/>
          <w:rFonts w:asciiTheme="majorHAnsi" w:hAnsiTheme="majorHAnsi" w:cstheme="majorHAnsi"/>
        </w:rPr>
        <w:t>marking</w:t>
      </w:r>
      <w:r w:rsidRPr="00055D07">
        <w:rPr>
          <w:rFonts w:asciiTheme="majorHAnsi" w:hAnsiTheme="majorHAnsi" w:cstheme="majorHAnsi"/>
        </w:rPr>
        <w:t xml:space="preserve"> the beginning of </w:t>
      </w:r>
      <w:r w:rsidRPr="00055D07">
        <w:rPr>
          <w:rStyle w:val="StyleUnderline"/>
          <w:rFonts w:asciiTheme="majorHAnsi" w:hAnsiTheme="majorHAnsi" w:cstheme="majorHAnsi"/>
        </w:rPr>
        <w:t>a sustained decline</w:t>
      </w:r>
      <w:r w:rsidRPr="00055D07">
        <w:rPr>
          <w:rFonts w:asciiTheme="majorHAnsi" w:hAnsiTheme="majorHAnsi" w:cstheme="majorHAnsi"/>
        </w:rPr>
        <w:t xml:space="preserve"> in congressional oversight. More recently, </w:t>
      </w:r>
      <w:r w:rsidRPr="00055D07">
        <w:rPr>
          <w:rStyle w:val="Emphasis"/>
          <w:rFonts w:asciiTheme="majorHAnsi" w:hAnsiTheme="majorHAnsi" w:cstheme="majorHAnsi"/>
        </w:rPr>
        <w:t xml:space="preserve">political </w:t>
      </w:r>
      <w:r w:rsidRPr="00055D07">
        <w:rPr>
          <w:rStyle w:val="Emphasis"/>
          <w:rFonts w:asciiTheme="majorHAnsi" w:hAnsiTheme="majorHAnsi" w:cstheme="majorHAnsi"/>
          <w:highlight w:val="green"/>
        </w:rPr>
        <w:t xml:space="preserve">polarization has rendered Congress a </w:t>
      </w:r>
      <w:r w:rsidRPr="00055D07">
        <w:rPr>
          <w:rStyle w:val="Emphasis"/>
          <w:rFonts w:asciiTheme="majorHAnsi" w:hAnsiTheme="majorHAnsi" w:cstheme="majorHAnsi"/>
        </w:rPr>
        <w:t xml:space="preserve">dysfunctional, petulant </w:t>
      </w:r>
      <w:r w:rsidRPr="00055D07">
        <w:rPr>
          <w:rStyle w:val="Emphasis"/>
          <w:rFonts w:asciiTheme="majorHAnsi" w:hAnsiTheme="majorHAnsi" w:cstheme="majorHAnsi"/>
          <w:highlight w:val="green"/>
        </w:rPr>
        <w:t>mess</w:t>
      </w:r>
      <w:r w:rsidRPr="00055D07">
        <w:rPr>
          <w:rStyle w:val="Emphasis"/>
          <w:rFonts w:asciiTheme="majorHAnsi" w:hAnsiTheme="majorHAnsi" w:cstheme="majorHAnsi"/>
        </w:rPr>
        <w:t>,</w:t>
      </w:r>
      <w:r w:rsidRPr="00055D07">
        <w:rPr>
          <w:rFonts w:asciiTheme="majorHAnsi" w:hAnsiTheme="majorHAnsi" w:cstheme="majorHAnsi"/>
        </w:rPr>
        <w:t xml:space="preserve"> encouraging successive administrations to enhance the powers of the executive branch. Nor has the judicial branch acted as much of an impediment. </w:t>
      </w:r>
      <w:r w:rsidRPr="00055D07">
        <w:rPr>
          <w:rStyle w:val="Emphasis"/>
          <w:rFonts w:asciiTheme="majorHAnsi" w:hAnsiTheme="majorHAnsi" w:cstheme="majorHAnsi"/>
          <w:highlight w:val="green"/>
        </w:rPr>
        <w:t>The Supreme Court has persistently deferred</w:t>
      </w:r>
      <w:r w:rsidRPr="00055D07">
        <w:rPr>
          <w:rFonts w:asciiTheme="majorHAnsi" w:hAnsiTheme="majorHAnsi" w:cstheme="majorHAnsi"/>
        </w:rPr>
        <w:t xml:space="preserve"> to the president </w:t>
      </w:r>
      <w:r w:rsidRPr="00055D07">
        <w:rPr>
          <w:rStyle w:val="Emphasis"/>
          <w:rFonts w:asciiTheme="majorHAnsi" w:hAnsiTheme="majorHAnsi" w:cstheme="majorHAnsi"/>
        </w:rPr>
        <w:t>on</w:t>
      </w:r>
      <w:r w:rsidRPr="00055D07">
        <w:rPr>
          <w:rFonts w:asciiTheme="majorHAnsi" w:hAnsiTheme="majorHAnsi" w:cstheme="majorHAnsi"/>
        </w:rPr>
        <w:t xml:space="preserve"> matters of </w:t>
      </w:r>
      <w:r w:rsidRPr="00055D07">
        <w:rPr>
          <w:rStyle w:val="Emphasis"/>
          <w:rFonts w:asciiTheme="majorHAnsi" w:hAnsiTheme="majorHAnsi" w:cstheme="majorHAnsi"/>
        </w:rPr>
        <w:t>national security,</w:t>
      </w:r>
      <w:r w:rsidRPr="00055D07">
        <w:rPr>
          <w:rStyle w:val="StyleUnderline"/>
          <w:rFonts w:asciiTheme="majorHAnsi" w:hAnsiTheme="majorHAnsi" w:cstheme="majorHAnsi"/>
        </w:rPr>
        <w:t xml:space="preserve"> as</w:t>
      </w:r>
      <w:r w:rsidRPr="00055D07">
        <w:rPr>
          <w:rFonts w:asciiTheme="majorHAnsi" w:hAnsiTheme="majorHAnsi" w:cstheme="majorHAnsi"/>
        </w:rPr>
        <w:t xml:space="preserve"> it did in 2018 when it ruled </w:t>
      </w:r>
      <w:r w:rsidRPr="00055D07">
        <w:rPr>
          <w:rStyle w:val="StyleUnderline"/>
          <w:rFonts w:asciiTheme="majorHAnsi" w:hAnsiTheme="majorHAnsi" w:cstheme="majorHAnsi"/>
        </w:rPr>
        <w:t>in</w:t>
      </w:r>
      <w:r w:rsidRPr="00055D07">
        <w:rPr>
          <w:rFonts w:asciiTheme="majorHAnsi" w:hAnsiTheme="majorHAnsi" w:cstheme="majorHAnsi"/>
        </w:rPr>
        <w:t xml:space="preserve"> favor of </w:t>
      </w:r>
      <w:r w:rsidRPr="00055D07">
        <w:rPr>
          <w:rStyle w:val="StyleUnderline"/>
          <w:rFonts w:asciiTheme="majorHAnsi" w:hAnsiTheme="majorHAnsi" w:cstheme="majorHAnsi"/>
        </w:rPr>
        <w:t>the</w:t>
      </w:r>
      <w:r w:rsidRPr="00055D07">
        <w:rPr>
          <w:rFonts w:asciiTheme="majorHAnsi" w:hAnsiTheme="majorHAnsi" w:cstheme="majorHAnsi"/>
        </w:rPr>
        <w:t xml:space="preserve"> Trump administration’s </w:t>
      </w:r>
      <w:r w:rsidRPr="00055D07">
        <w:rPr>
          <w:rStyle w:val="StyleUnderline"/>
          <w:rFonts w:asciiTheme="majorHAnsi" w:hAnsiTheme="majorHAnsi" w:cstheme="majorHAnsi"/>
        </w:rPr>
        <w:t>travel ban.</w:t>
      </w:r>
    </w:p>
    <w:p w14:paraId="5360FBFA" w14:textId="77777777" w:rsidR="00F57EAB" w:rsidRPr="00055D07" w:rsidRDefault="00F57EAB" w:rsidP="00F57EAB">
      <w:pPr>
        <w:rPr>
          <w:rFonts w:asciiTheme="majorHAnsi" w:hAnsiTheme="majorHAnsi" w:cstheme="majorHAnsi"/>
        </w:rPr>
      </w:pPr>
      <w:r w:rsidRPr="00055D07">
        <w:rPr>
          <w:rStyle w:val="StyleUnderline"/>
          <w:rFonts w:asciiTheme="majorHAnsi" w:hAnsiTheme="majorHAnsi" w:cstheme="majorHAnsi"/>
        </w:rPr>
        <w:t>Foreign policy analysts</w:t>
      </w:r>
      <w:r w:rsidRPr="00055D07">
        <w:rPr>
          <w:rFonts w:asciiTheme="majorHAnsi" w:hAnsiTheme="majorHAnsi" w:cstheme="majorHAnsi"/>
        </w:rPr>
        <w:t xml:space="preserve"> largely </w:t>
      </w:r>
      <w:r w:rsidRPr="00055D07">
        <w:rPr>
          <w:rStyle w:val="StyleUnderline"/>
          <w:rFonts w:asciiTheme="majorHAnsi" w:hAnsiTheme="majorHAnsi" w:cstheme="majorHAnsi"/>
        </w:rPr>
        <w:t>celebrated this concentration of power in the executive branch,</w:t>
      </w:r>
      <w:r w:rsidRPr="00055D07">
        <w:rPr>
          <w:rFonts w:asciiTheme="majorHAnsi" w:hAnsiTheme="majorHAnsi" w:cstheme="majorHAnsi"/>
        </w:rPr>
        <w:t xml:space="preserve"> and prior to Trump, their logic seemed solid. They pointed to the public’s ignorance of and Congress’ lack of interest in international relations. As political gridlock and polarization took hold, elected Democrats and Republicans viewed foreign policy as merely a plaything for the next election. And so most foreign policy elites viewed the president as the last adult in the room.</w:t>
      </w:r>
    </w:p>
    <w:p w14:paraId="4AAF92FE" w14:textId="77777777" w:rsidR="00F57EAB" w:rsidRPr="00055D07" w:rsidRDefault="00F57EAB" w:rsidP="00F57EAB">
      <w:pPr>
        <w:rPr>
          <w:rFonts w:asciiTheme="majorHAnsi" w:hAnsiTheme="majorHAnsi" w:cstheme="majorHAnsi"/>
        </w:rPr>
      </w:pPr>
      <w:r w:rsidRPr="00055D07">
        <w:rPr>
          <w:rFonts w:asciiTheme="majorHAnsi" w:hAnsiTheme="majorHAnsi" w:cstheme="majorHAnsi"/>
        </w:rPr>
        <w:t xml:space="preserve">What </w:t>
      </w:r>
      <w:r w:rsidRPr="00055D07">
        <w:rPr>
          <w:rStyle w:val="Emphasis"/>
          <w:rFonts w:asciiTheme="majorHAnsi" w:hAnsiTheme="majorHAnsi" w:cstheme="majorHAnsi"/>
        </w:rPr>
        <w:t>they failed to plan for</w:t>
      </w:r>
      <w:r w:rsidRPr="00055D07">
        <w:rPr>
          <w:rFonts w:asciiTheme="majorHAnsi" w:hAnsiTheme="majorHAnsi" w:cstheme="majorHAnsi"/>
        </w:rPr>
        <w:t xml:space="preserve"> was the election of </w:t>
      </w:r>
      <w:r w:rsidRPr="00055D07">
        <w:rPr>
          <w:rStyle w:val="Emphasis"/>
          <w:rFonts w:asciiTheme="majorHAnsi" w:hAnsiTheme="majorHAnsi" w:cstheme="majorHAnsi"/>
          <w:highlight w:val="green"/>
        </w:rPr>
        <w:t>a president who displays the</w:t>
      </w:r>
      <w:r w:rsidRPr="00055D07">
        <w:rPr>
          <w:rFonts w:asciiTheme="majorHAnsi" w:hAnsiTheme="majorHAnsi" w:cstheme="majorHAnsi"/>
        </w:rPr>
        <w:t xml:space="preserve"> emotional and intellectual </w:t>
      </w:r>
      <w:r w:rsidRPr="00055D07">
        <w:rPr>
          <w:rStyle w:val="Emphasis"/>
          <w:rFonts w:asciiTheme="majorHAnsi" w:hAnsiTheme="majorHAnsi" w:cstheme="majorHAnsi"/>
          <w:highlight w:val="green"/>
        </w:rPr>
        <w:t>maturity of a toddler</w:t>
      </w:r>
      <w:r w:rsidRPr="00055D07">
        <w:rPr>
          <w:rStyle w:val="Emphasis"/>
          <w:rFonts w:asciiTheme="majorHAnsi" w:hAnsiTheme="majorHAnsi" w:cstheme="majorHAnsi"/>
        </w:rPr>
        <w:t>.</w:t>
      </w:r>
      <w:r w:rsidRPr="00055D07">
        <w:rPr>
          <w:rFonts w:asciiTheme="majorHAnsi" w:hAnsiTheme="majorHAnsi" w:cstheme="majorHAnsi"/>
        </w:rPr>
        <w:t xml:space="preserve"> As a candidate, Trump gloried in beating up on foreign policy experts, asserting that he could get better results by relying on his gut. As president, he has governed mostly by tantrum. </w:t>
      </w:r>
      <w:r w:rsidRPr="00055D07">
        <w:rPr>
          <w:rStyle w:val="StyleUnderline"/>
          <w:rFonts w:asciiTheme="majorHAnsi" w:hAnsiTheme="majorHAnsi" w:cstheme="majorHAnsi"/>
        </w:rPr>
        <w:t>He has insulted and bullied</w:t>
      </w:r>
      <w:r w:rsidRPr="00055D07">
        <w:rPr>
          <w:rFonts w:asciiTheme="majorHAnsi" w:hAnsiTheme="majorHAnsi" w:cstheme="majorHAnsi"/>
        </w:rPr>
        <w:t xml:space="preserve"> U.S. </w:t>
      </w:r>
      <w:r w:rsidRPr="00055D07">
        <w:rPr>
          <w:rStyle w:val="StyleUnderline"/>
          <w:rFonts w:asciiTheme="majorHAnsi" w:hAnsiTheme="majorHAnsi" w:cstheme="majorHAnsi"/>
        </w:rPr>
        <w:t>allies</w:t>
      </w:r>
      <w:r w:rsidRPr="00055D07">
        <w:rPr>
          <w:rFonts w:asciiTheme="majorHAnsi" w:hAnsiTheme="majorHAnsi" w:cstheme="majorHAnsi"/>
        </w:rPr>
        <w:t xml:space="preserve">. He has </w:t>
      </w:r>
      <w:r w:rsidRPr="00055D07">
        <w:rPr>
          <w:rStyle w:val="StyleUnderline"/>
          <w:rFonts w:asciiTheme="majorHAnsi" w:hAnsiTheme="majorHAnsi" w:cstheme="majorHAnsi"/>
        </w:rPr>
        <w:t>launched trade wars</w:t>
      </w:r>
      <w:r w:rsidRPr="00055D07">
        <w:rPr>
          <w:rFonts w:asciiTheme="majorHAnsi" w:hAnsiTheme="majorHAnsi" w:cstheme="majorHAnsi"/>
        </w:rPr>
        <w:t xml:space="preserve"> that have accomplished little beyond </w:t>
      </w:r>
      <w:r w:rsidRPr="00055D07">
        <w:rPr>
          <w:rStyle w:val="StyleUnderline"/>
          <w:rFonts w:asciiTheme="majorHAnsi" w:hAnsiTheme="majorHAnsi" w:cstheme="majorHAnsi"/>
        </w:rPr>
        <w:t>hurting the U.S. economy</w:t>
      </w:r>
      <w:r w:rsidRPr="00055D07">
        <w:rPr>
          <w:rFonts w:asciiTheme="majorHAnsi" w:hAnsiTheme="majorHAnsi" w:cstheme="majorHAnsi"/>
        </w:rPr>
        <w:t xml:space="preserve">. He has </w:t>
      </w:r>
      <w:r w:rsidRPr="00055D07">
        <w:rPr>
          <w:rStyle w:val="StyleUnderline"/>
          <w:rFonts w:asciiTheme="majorHAnsi" w:hAnsiTheme="majorHAnsi" w:cstheme="majorHAnsi"/>
        </w:rPr>
        <w:t>said</w:t>
      </w:r>
      <w:r w:rsidRPr="00055D07">
        <w:rPr>
          <w:rFonts w:asciiTheme="majorHAnsi" w:hAnsiTheme="majorHAnsi" w:cstheme="majorHAnsi"/>
        </w:rPr>
        <w:t xml:space="preserve"> that </w:t>
      </w:r>
      <w:r w:rsidRPr="00055D07">
        <w:rPr>
          <w:rStyle w:val="StyleUnderline"/>
          <w:rFonts w:asciiTheme="majorHAnsi" w:hAnsiTheme="majorHAnsi" w:cstheme="majorHAnsi"/>
        </w:rPr>
        <w:t>he trusts</w:t>
      </w:r>
      <w:r w:rsidRPr="00055D07">
        <w:rPr>
          <w:rFonts w:asciiTheme="majorHAnsi" w:hAnsiTheme="majorHAnsi" w:cstheme="majorHAnsi"/>
        </w:rPr>
        <w:t xml:space="preserve"> Russian President Vladimir </w:t>
      </w:r>
      <w:r w:rsidRPr="00055D07">
        <w:rPr>
          <w:rStyle w:val="StyleUnderline"/>
          <w:rFonts w:asciiTheme="majorHAnsi" w:hAnsiTheme="majorHAnsi" w:cstheme="majorHAnsi"/>
        </w:rPr>
        <w:t>Putin more than his own intelligence briefers</w:t>
      </w:r>
      <w:r w:rsidRPr="00055D07">
        <w:rPr>
          <w:rFonts w:asciiTheme="majorHAnsi" w:hAnsiTheme="majorHAnsi" w:cstheme="majorHAnsi"/>
        </w:rPr>
        <w:t xml:space="preserve">. His administration has </w:t>
      </w:r>
      <w:r w:rsidRPr="00055D07">
        <w:rPr>
          <w:rStyle w:val="StyleUnderline"/>
          <w:rFonts w:asciiTheme="majorHAnsi" w:hAnsiTheme="majorHAnsi" w:cstheme="majorHAnsi"/>
        </w:rPr>
        <w:t>withdrawn from</w:t>
      </w:r>
      <w:r w:rsidRPr="00055D07">
        <w:rPr>
          <w:rFonts w:asciiTheme="majorHAnsi" w:hAnsiTheme="majorHAnsi" w:cstheme="majorHAnsi"/>
        </w:rPr>
        <w:t xml:space="preserve"> an array of </w:t>
      </w:r>
      <w:r w:rsidRPr="00055D07">
        <w:rPr>
          <w:rStyle w:val="StyleUnderline"/>
          <w:rFonts w:asciiTheme="majorHAnsi" w:hAnsiTheme="majorHAnsi" w:cstheme="majorHAnsi"/>
        </w:rPr>
        <w:t>multilateral agreements and badmouthed</w:t>
      </w:r>
      <w:r w:rsidRPr="00055D07">
        <w:rPr>
          <w:rFonts w:asciiTheme="majorHAnsi" w:hAnsiTheme="majorHAnsi" w:cstheme="majorHAnsi"/>
        </w:rPr>
        <w:t xml:space="preserve"> the </w:t>
      </w:r>
      <w:r w:rsidRPr="00055D07">
        <w:rPr>
          <w:rStyle w:val="StyleUnderline"/>
          <w:rFonts w:asciiTheme="majorHAnsi" w:hAnsiTheme="majorHAnsi" w:cstheme="majorHAnsi"/>
        </w:rPr>
        <w:t>institutions</w:t>
      </w:r>
      <w:r w:rsidRPr="00055D07">
        <w:rPr>
          <w:rFonts w:asciiTheme="majorHAnsi" w:hAnsiTheme="majorHAnsi" w:cstheme="majorHAnsi"/>
        </w:rPr>
        <w:t xml:space="preserve"> that remain. The </w:t>
      </w:r>
      <w:r w:rsidRPr="00055D07">
        <w:rPr>
          <w:rStyle w:val="Emphasis"/>
          <w:rFonts w:asciiTheme="majorHAnsi" w:hAnsiTheme="majorHAnsi" w:cstheme="majorHAnsi"/>
        </w:rPr>
        <w:t xml:space="preserve">repeated </w:t>
      </w:r>
      <w:r w:rsidRPr="00055D07">
        <w:rPr>
          <w:rStyle w:val="Emphasis"/>
          <w:rFonts w:asciiTheme="majorHAnsi" w:hAnsiTheme="majorHAnsi" w:cstheme="majorHAnsi"/>
          <w:highlight w:val="green"/>
        </w:rPr>
        <w:t>attacks on</w:t>
      </w:r>
      <w:r w:rsidRPr="00055D07">
        <w:rPr>
          <w:rStyle w:val="Emphasis"/>
          <w:rFonts w:asciiTheme="majorHAnsi" w:hAnsiTheme="majorHAnsi" w:cstheme="majorHAnsi"/>
        </w:rPr>
        <w:t xml:space="preserve"> the EU and </w:t>
      </w:r>
      <w:r w:rsidRPr="00055D07">
        <w:rPr>
          <w:rStyle w:val="Emphasis"/>
          <w:rFonts w:asciiTheme="majorHAnsi" w:hAnsiTheme="majorHAnsi" w:cstheme="majorHAnsi"/>
          <w:highlight w:val="green"/>
        </w:rPr>
        <w:t>NATO represent a bigger strategic mistake than</w:t>
      </w:r>
      <w:r w:rsidRPr="00055D07">
        <w:rPr>
          <w:rFonts w:asciiTheme="majorHAnsi" w:hAnsiTheme="majorHAnsi" w:cstheme="majorHAnsi"/>
        </w:rPr>
        <w:t xml:space="preserve"> the invasion of </w:t>
      </w:r>
      <w:r w:rsidRPr="00055D07">
        <w:rPr>
          <w:rStyle w:val="Emphasis"/>
          <w:rFonts w:asciiTheme="majorHAnsi" w:hAnsiTheme="majorHAnsi" w:cstheme="majorHAnsi"/>
          <w:highlight w:val="green"/>
        </w:rPr>
        <w:t>Iraq.</w:t>
      </w:r>
      <w:r w:rsidRPr="00055D07">
        <w:rPr>
          <w:rFonts w:asciiTheme="majorHAnsi" w:hAnsiTheme="majorHAnsi" w:cstheme="majorHAnsi"/>
        </w:rPr>
        <w:t xml:space="preserve"> In multiple instances, his handpicked foreign policy advisers have attempted to lock in decisions before the president can sabotage them with an impulsive tweet. </w:t>
      </w:r>
      <w:r w:rsidRPr="00055D07">
        <w:rPr>
          <w:rFonts w:asciiTheme="majorHAnsi" w:hAnsiTheme="majorHAnsi" w:cstheme="majorHAnsi"/>
        </w:rPr>
        <w:lastRenderedPageBreak/>
        <w:t>Even when his administration has had the germ of a valid idea, Trump has executed the resulting policy shifts in the most ham-handed manner imaginable.</w:t>
      </w:r>
    </w:p>
    <w:p w14:paraId="4CA6E6B3" w14:textId="77777777" w:rsidR="00F57EAB" w:rsidRPr="00055D07" w:rsidRDefault="00F57EAB" w:rsidP="00F57EAB">
      <w:pPr>
        <w:rPr>
          <w:rFonts w:asciiTheme="majorHAnsi" w:hAnsiTheme="majorHAnsi" w:cstheme="majorHAnsi"/>
        </w:rPr>
      </w:pPr>
      <w:r w:rsidRPr="00055D07">
        <w:rPr>
          <w:rStyle w:val="StyleUnderline"/>
          <w:rFonts w:asciiTheme="majorHAnsi" w:hAnsiTheme="majorHAnsi" w:cstheme="majorHAnsi"/>
        </w:rPr>
        <w:t>Most</w:t>
      </w:r>
      <w:r w:rsidRPr="00055D07">
        <w:rPr>
          <w:rFonts w:asciiTheme="majorHAnsi" w:hAnsiTheme="majorHAnsi" w:cstheme="majorHAnsi"/>
        </w:rPr>
        <w:t xml:space="preserve"> of these foreign policy </w:t>
      </w:r>
      <w:r w:rsidRPr="00055D07">
        <w:rPr>
          <w:rStyle w:val="StyleUnderline"/>
          <w:rFonts w:asciiTheme="majorHAnsi" w:hAnsiTheme="majorHAnsi" w:cstheme="majorHAnsi"/>
        </w:rPr>
        <w:t>moves have been controversial, counterproductive, and perfectly legal.</w:t>
      </w:r>
      <w:r w:rsidRPr="00055D07">
        <w:rPr>
          <w:rFonts w:asciiTheme="majorHAnsi" w:hAnsiTheme="majorHAnsi" w:cstheme="majorHAnsi"/>
        </w:rPr>
        <w:t xml:space="preserve"> The same steps that empowered the president to create foreign policy have permitted Trump to destroy what his predecessors spent decades preserving. The other branches of government endowed the White House with the foreign policy equivalent of a Ferrari; the current occupant has acted like a child playing with a toy car, convinced that he is operating in a land of make-believe.</w:t>
      </w:r>
    </w:p>
    <w:p w14:paraId="39ED455B" w14:textId="77777777" w:rsidR="00F57EAB" w:rsidRPr="00055D07" w:rsidRDefault="00F57EAB" w:rsidP="00F57EAB">
      <w:pPr>
        <w:rPr>
          <w:rFonts w:asciiTheme="majorHAnsi" w:hAnsiTheme="majorHAnsi" w:cstheme="majorHAnsi"/>
        </w:rPr>
      </w:pPr>
      <w:r w:rsidRPr="00055D07">
        <w:rPr>
          <w:rStyle w:val="StyleUnderline"/>
          <w:rFonts w:asciiTheme="majorHAnsi" w:hAnsiTheme="majorHAnsi" w:cstheme="majorHAnsi"/>
        </w:rPr>
        <w:t xml:space="preserve">After Trump, </w:t>
      </w:r>
      <w:r w:rsidRPr="00055D07">
        <w:rPr>
          <w:rStyle w:val="StyleUnderline"/>
          <w:rFonts w:asciiTheme="majorHAnsi" w:hAnsiTheme="majorHAnsi" w:cstheme="majorHAnsi"/>
          <w:highlight w:val="green"/>
        </w:rPr>
        <w:t>a new president will</w:t>
      </w:r>
      <w:r w:rsidRPr="00055D07">
        <w:rPr>
          <w:rFonts w:asciiTheme="majorHAnsi" w:hAnsiTheme="majorHAnsi" w:cstheme="majorHAnsi"/>
        </w:rPr>
        <w:t xml:space="preserve"> no doubt </w:t>
      </w:r>
      <w:r w:rsidRPr="00055D07">
        <w:rPr>
          <w:rStyle w:val="StyleUnderline"/>
          <w:rFonts w:asciiTheme="majorHAnsi" w:hAnsiTheme="majorHAnsi" w:cstheme="majorHAnsi"/>
        </w:rPr>
        <w:t>try to restore sanity to U.S. foreign policy.</w:t>
      </w:r>
      <w:r w:rsidRPr="00055D07">
        <w:rPr>
          <w:rFonts w:asciiTheme="majorHAnsi" w:hAnsiTheme="majorHAnsi" w:cstheme="majorHAnsi"/>
        </w:rPr>
        <w:t xml:space="preserve"> Surely, he or she will reverse the travel ban, halt the hostile rhetoric toward long-standing allies, and end the attacks on the world trading system. These </w:t>
      </w:r>
      <w:r w:rsidRPr="00055D07">
        <w:rPr>
          <w:rStyle w:val="Emphasis"/>
          <w:rFonts w:asciiTheme="majorHAnsi" w:hAnsiTheme="majorHAnsi" w:cstheme="majorHAnsi"/>
        </w:rPr>
        <w:t xml:space="preserve">patches will </w:t>
      </w:r>
      <w:r w:rsidRPr="00055D07">
        <w:rPr>
          <w:rStyle w:val="Emphasis"/>
          <w:rFonts w:asciiTheme="majorHAnsi" w:hAnsiTheme="majorHAnsi" w:cstheme="majorHAnsi"/>
          <w:highlight w:val="green"/>
        </w:rPr>
        <w:t>miss the deeper problem</w:t>
      </w:r>
      <w:r w:rsidRPr="00055D07">
        <w:rPr>
          <w:rStyle w:val="Emphasis"/>
          <w:rFonts w:asciiTheme="majorHAnsi" w:hAnsiTheme="majorHAnsi" w:cstheme="majorHAnsi"/>
        </w:rPr>
        <w:t>,</w:t>
      </w:r>
      <w:r w:rsidRPr="00055D07">
        <w:rPr>
          <w:rFonts w:asciiTheme="majorHAnsi" w:hAnsiTheme="majorHAnsi" w:cstheme="majorHAnsi"/>
        </w:rPr>
        <w:t xml:space="preserve"> however. </w:t>
      </w:r>
      <w:r w:rsidRPr="00055D07">
        <w:rPr>
          <w:rStyle w:val="Emphasis"/>
          <w:rFonts w:asciiTheme="majorHAnsi" w:hAnsiTheme="majorHAnsi" w:cstheme="majorHAnsi"/>
        </w:rPr>
        <w:t>Political polarization has eroded the notion that presidents need to govern from the center. Trump has eviscerated that idea.</w:t>
      </w:r>
      <w:r w:rsidRPr="00055D07">
        <w:rPr>
          <w:rFonts w:asciiTheme="majorHAnsi" w:hAnsiTheme="majorHAnsi" w:cstheme="majorHAnsi"/>
        </w:rPr>
        <w:t xml:space="preserve"> The odds are decent that </w:t>
      </w:r>
      <w:r w:rsidRPr="00055D07">
        <w:rPr>
          <w:rStyle w:val="StyleUnderline"/>
          <w:rFonts w:asciiTheme="majorHAnsi" w:hAnsiTheme="majorHAnsi" w:cstheme="majorHAnsi"/>
        </w:rPr>
        <w:t>a left-wing populist will replace the current president, and then an archconservative will replace that president.</w:t>
      </w:r>
      <w:r w:rsidRPr="00055D07">
        <w:rPr>
          <w:rFonts w:asciiTheme="majorHAnsi" w:hAnsiTheme="majorHAnsi" w:cstheme="majorHAnsi"/>
        </w:rPr>
        <w:t xml:space="preserve"> The </w:t>
      </w:r>
      <w:r w:rsidRPr="00055D07">
        <w:rPr>
          <w:rStyle w:val="StyleUnderline"/>
          <w:rFonts w:asciiTheme="majorHAnsi" w:hAnsiTheme="majorHAnsi" w:cstheme="majorHAnsi"/>
        </w:rPr>
        <w:t>weak constraints</w:t>
      </w:r>
      <w:r w:rsidRPr="00055D07">
        <w:rPr>
          <w:rFonts w:asciiTheme="majorHAnsi" w:hAnsiTheme="majorHAnsi" w:cstheme="majorHAnsi"/>
        </w:rPr>
        <w:t xml:space="preserve"> on the executive branch </w:t>
      </w:r>
      <w:r w:rsidRPr="00055D07">
        <w:rPr>
          <w:rStyle w:val="StyleUnderline"/>
          <w:rFonts w:asciiTheme="majorHAnsi" w:hAnsiTheme="majorHAnsi" w:cstheme="majorHAnsi"/>
        </w:rPr>
        <w:t>will only make things worse.</w:t>
      </w:r>
      <w:r w:rsidRPr="00055D07">
        <w:rPr>
          <w:rFonts w:asciiTheme="majorHAnsi" w:hAnsiTheme="majorHAnsi" w:cstheme="majorHAnsi"/>
        </w:rPr>
        <w:t xml:space="preserve"> Congress has evinced little interest in playing a constructive role when it comes to foreign policy. The public is still checked out on world politics. </w:t>
      </w:r>
      <w:r w:rsidRPr="00055D07">
        <w:rPr>
          <w:rStyle w:val="StyleUnderline"/>
          <w:rFonts w:asciiTheme="majorHAnsi" w:hAnsiTheme="majorHAnsi" w:cstheme="majorHAnsi"/>
        </w:rPr>
        <w:t>The combination</w:t>
      </w:r>
      <w:r w:rsidRPr="00055D07">
        <w:rPr>
          <w:rFonts w:asciiTheme="majorHAnsi" w:hAnsiTheme="majorHAnsi" w:cstheme="majorHAnsi"/>
        </w:rPr>
        <w:t xml:space="preserve"> of worn-down guardrails and presidents emerging from the ends of the political spectrum </w:t>
      </w:r>
      <w:r w:rsidRPr="00055D07">
        <w:rPr>
          <w:rStyle w:val="StyleUnderline"/>
          <w:rFonts w:asciiTheme="majorHAnsi" w:hAnsiTheme="majorHAnsi" w:cstheme="majorHAnsi"/>
        </w:rPr>
        <w:t xml:space="preserve">may well </w:t>
      </w:r>
      <w:r w:rsidRPr="00055D07">
        <w:rPr>
          <w:rStyle w:val="Emphasis"/>
          <w:rFonts w:asciiTheme="majorHAnsi" w:hAnsiTheme="majorHAnsi" w:cstheme="majorHAnsi"/>
        </w:rPr>
        <w:t>whipsaw U.S. foreign policy</w:t>
      </w:r>
      <w:r w:rsidRPr="00055D07">
        <w:rPr>
          <w:rStyle w:val="StyleUnderline"/>
          <w:rFonts w:asciiTheme="majorHAnsi" w:hAnsiTheme="majorHAnsi" w:cstheme="majorHAnsi"/>
        </w:rPr>
        <w:t xml:space="preserve"> between “America first” and a new Second International. The very concept of a consistent, durable </w:t>
      </w:r>
      <w:r w:rsidRPr="00055D07">
        <w:rPr>
          <w:rStyle w:val="StyleUnderline"/>
          <w:rFonts w:asciiTheme="majorHAnsi" w:hAnsiTheme="majorHAnsi" w:cstheme="majorHAnsi"/>
          <w:highlight w:val="green"/>
        </w:rPr>
        <w:t xml:space="preserve">grand strategy </w:t>
      </w:r>
      <w:r w:rsidRPr="00055D07">
        <w:rPr>
          <w:rStyle w:val="Emphasis"/>
          <w:rFonts w:asciiTheme="majorHAnsi" w:hAnsiTheme="majorHAnsi" w:cstheme="majorHAnsi"/>
          <w:highlight w:val="green"/>
        </w:rPr>
        <w:t>will not be sustainable.</w:t>
      </w:r>
    </w:p>
    <w:p w14:paraId="5E8A9637" w14:textId="77777777" w:rsidR="00F57EAB" w:rsidRPr="00055D07" w:rsidRDefault="00F57EAB" w:rsidP="00F57EAB">
      <w:pPr>
        <w:rPr>
          <w:rFonts w:asciiTheme="majorHAnsi" w:hAnsiTheme="majorHAnsi" w:cstheme="majorHAnsi"/>
        </w:rPr>
      </w:pPr>
      <w:r w:rsidRPr="00055D07">
        <w:rPr>
          <w:rFonts w:asciiTheme="majorHAnsi" w:hAnsiTheme="majorHAnsi" w:cstheme="majorHAnsi"/>
        </w:rPr>
        <w:t xml:space="preserve">In that event, only the credulous will consider U.S. commitments credible. </w:t>
      </w:r>
      <w:r w:rsidRPr="00055D07">
        <w:rPr>
          <w:rStyle w:val="Emphasis"/>
          <w:rFonts w:asciiTheme="majorHAnsi" w:hAnsiTheme="majorHAnsi" w:cstheme="majorHAnsi"/>
          <w:sz w:val="24"/>
          <w:highlight w:val="green"/>
        </w:rPr>
        <w:t>Alliances will fray,</w:t>
      </w:r>
      <w:r w:rsidRPr="00055D07">
        <w:rPr>
          <w:rFonts w:asciiTheme="majorHAnsi" w:hAnsiTheme="majorHAnsi" w:cstheme="majorHAnsi"/>
        </w:rPr>
        <w:t xml:space="preserve"> and other </w:t>
      </w:r>
      <w:r w:rsidRPr="00055D07">
        <w:rPr>
          <w:rStyle w:val="Emphasis"/>
          <w:rFonts w:asciiTheme="majorHAnsi" w:hAnsiTheme="majorHAnsi" w:cstheme="majorHAnsi"/>
          <w:highlight w:val="green"/>
        </w:rPr>
        <w:t>countries will</w:t>
      </w:r>
      <w:r w:rsidRPr="00055D07">
        <w:rPr>
          <w:rFonts w:asciiTheme="majorHAnsi" w:hAnsiTheme="majorHAnsi" w:cstheme="majorHAnsi"/>
        </w:rPr>
        <w:t xml:space="preserve"> find it easier to </w:t>
      </w:r>
      <w:r w:rsidRPr="00055D07">
        <w:rPr>
          <w:rStyle w:val="Emphasis"/>
          <w:rFonts w:asciiTheme="majorHAnsi" w:hAnsiTheme="majorHAnsi" w:cstheme="majorHAnsi"/>
          <w:highlight w:val="green"/>
        </w:rPr>
        <w:t>flout global norms.</w:t>
      </w:r>
      <w:r w:rsidRPr="00055D07">
        <w:rPr>
          <w:rFonts w:asciiTheme="majorHAnsi" w:hAnsiTheme="majorHAnsi" w:cstheme="majorHAnsi"/>
        </w:rPr>
        <w:t xml:space="preserve"> All the while, </w:t>
      </w:r>
      <w:r w:rsidRPr="00055D07">
        <w:rPr>
          <w:rStyle w:val="StyleUnderline"/>
          <w:rFonts w:asciiTheme="majorHAnsi" w:hAnsiTheme="majorHAnsi" w:cstheme="majorHAnsi"/>
        </w:rPr>
        <w:t>the scars of</w:t>
      </w:r>
      <w:r w:rsidRPr="00055D07">
        <w:rPr>
          <w:rFonts w:asciiTheme="majorHAnsi" w:hAnsiTheme="majorHAnsi" w:cstheme="majorHAnsi"/>
        </w:rPr>
        <w:t xml:space="preserve"> the </w:t>
      </w:r>
      <w:r w:rsidRPr="00055D07">
        <w:rPr>
          <w:rStyle w:val="StyleUnderline"/>
          <w:rFonts w:asciiTheme="majorHAnsi" w:hAnsiTheme="majorHAnsi" w:cstheme="majorHAnsi"/>
        </w:rPr>
        <w:t>Trump</w:t>
      </w:r>
      <w:r w:rsidRPr="00055D07">
        <w:rPr>
          <w:rFonts w:asciiTheme="majorHAnsi" w:hAnsiTheme="majorHAnsi" w:cstheme="majorHAnsi"/>
        </w:rPr>
        <w:t xml:space="preserve"> administration </w:t>
      </w:r>
      <w:r w:rsidRPr="00055D07">
        <w:rPr>
          <w:rStyle w:val="StyleUnderline"/>
          <w:rFonts w:asciiTheme="majorHAnsi" w:hAnsiTheme="majorHAnsi" w:cstheme="majorHAnsi"/>
        </w:rPr>
        <w:t>will linger.</w:t>
      </w:r>
      <w:r w:rsidRPr="00055D07">
        <w:rPr>
          <w:rFonts w:asciiTheme="majorHAnsi" w:hAnsiTheme="majorHAnsi" w:cstheme="majorHAnsi"/>
        </w:rPr>
        <w:t xml:space="preserve"> The </w:t>
      </w:r>
      <w:r w:rsidRPr="00055D07">
        <w:rPr>
          <w:rStyle w:val="StyleUnderline"/>
          <w:rFonts w:asciiTheme="majorHAnsi" w:hAnsiTheme="majorHAnsi" w:cstheme="majorHAnsi"/>
        </w:rPr>
        <w:t>vagaries</w:t>
      </w:r>
      <w:r w:rsidRPr="00055D07">
        <w:rPr>
          <w:rFonts w:asciiTheme="majorHAnsi" w:hAnsiTheme="majorHAnsi" w:cstheme="majorHAnsi"/>
        </w:rPr>
        <w:t xml:space="preserve"> of the current administration </w:t>
      </w:r>
      <w:r w:rsidRPr="00055D07">
        <w:rPr>
          <w:rStyle w:val="StyleUnderline"/>
          <w:rFonts w:asciiTheme="majorHAnsi" w:hAnsiTheme="majorHAnsi" w:cstheme="majorHAnsi"/>
        </w:rPr>
        <w:t>have already forced a mass exodus of senior diplomats from the State Department. That human capital will be difficult to replace.</w:t>
      </w:r>
      <w:r w:rsidRPr="00055D07">
        <w:rPr>
          <w:rFonts w:asciiTheme="majorHAnsi" w:hAnsiTheme="majorHAnsi" w:cstheme="majorHAnsi"/>
        </w:rPr>
        <w:t xml:space="preserve"> For the past two years, </w:t>
      </w:r>
      <w:r w:rsidRPr="00055D07">
        <w:rPr>
          <w:rStyle w:val="StyleUnderline"/>
          <w:rFonts w:asciiTheme="majorHAnsi" w:hAnsiTheme="majorHAnsi" w:cstheme="majorHAnsi"/>
        </w:rPr>
        <w:t>the number of international students</w:t>
      </w:r>
      <w:r w:rsidRPr="00055D07">
        <w:rPr>
          <w:rFonts w:asciiTheme="majorHAnsi" w:hAnsiTheme="majorHAnsi" w:cstheme="majorHAnsi"/>
        </w:rPr>
        <w:t xml:space="preserve"> who have enrolled in U.S. university degree programs </w:t>
      </w:r>
      <w:r w:rsidRPr="00055D07">
        <w:rPr>
          <w:rStyle w:val="StyleUnderline"/>
          <w:rFonts w:asciiTheme="majorHAnsi" w:hAnsiTheme="majorHAnsi" w:cstheme="majorHAnsi"/>
        </w:rPr>
        <w:t>has fallen as nativism has grown louder.</w:t>
      </w:r>
      <w:r w:rsidRPr="00055D07">
        <w:rPr>
          <w:rFonts w:asciiTheme="majorHAnsi" w:hAnsiTheme="majorHAnsi" w:cstheme="majorHAnsi"/>
        </w:rPr>
        <w:t xml:space="preserve"> It will take a while to convince foreigners that this was a temporary spasm. </w:t>
      </w:r>
      <w:r w:rsidRPr="00055D07">
        <w:rPr>
          <w:rStyle w:val="StyleUnderline"/>
          <w:rFonts w:asciiTheme="majorHAnsi" w:hAnsiTheme="majorHAnsi" w:cstheme="majorHAnsi"/>
        </w:rPr>
        <w:t>After</w:t>
      </w:r>
      <w:r w:rsidRPr="00055D07">
        <w:rPr>
          <w:rFonts w:asciiTheme="majorHAnsi" w:hAnsiTheme="majorHAnsi" w:cstheme="majorHAnsi"/>
        </w:rPr>
        <w:t xml:space="preserve"> the </w:t>
      </w:r>
      <w:r w:rsidRPr="00055D07">
        <w:rPr>
          <w:rStyle w:val="StyleUnderline"/>
          <w:rFonts w:asciiTheme="majorHAnsi" w:hAnsiTheme="majorHAnsi" w:cstheme="majorHAnsi"/>
        </w:rPr>
        <w:t>Trump</w:t>
      </w:r>
      <w:r w:rsidRPr="00055D07">
        <w:rPr>
          <w:rFonts w:asciiTheme="majorHAnsi" w:hAnsiTheme="majorHAnsi" w:cstheme="majorHAnsi"/>
        </w:rPr>
        <w:t xml:space="preserve"> administration </w:t>
      </w:r>
      <w:r w:rsidRPr="00055D07">
        <w:rPr>
          <w:rStyle w:val="StyleUnderline"/>
          <w:rFonts w:asciiTheme="majorHAnsi" w:hAnsiTheme="majorHAnsi" w:cstheme="majorHAnsi"/>
        </w:rPr>
        <w:t>withdrew from the Iran</w:t>
      </w:r>
      <w:r w:rsidRPr="00055D07">
        <w:rPr>
          <w:rFonts w:asciiTheme="majorHAnsi" w:hAnsiTheme="majorHAnsi" w:cstheme="majorHAnsi"/>
        </w:rPr>
        <w:t xml:space="preserve"> nuclear </w:t>
      </w:r>
      <w:r w:rsidRPr="00055D07">
        <w:rPr>
          <w:rStyle w:val="StyleUnderline"/>
          <w:rFonts w:asciiTheme="majorHAnsi" w:hAnsiTheme="majorHAnsi" w:cstheme="majorHAnsi"/>
        </w:rPr>
        <w:t>deal, it forced SWIFT</w:t>
      </w:r>
      <w:r w:rsidRPr="00055D07">
        <w:rPr>
          <w:rFonts w:asciiTheme="majorHAnsi" w:hAnsiTheme="majorHAnsi" w:cstheme="majorHAnsi"/>
        </w:rPr>
        <w:t xml:space="preserve">, the private-sector network that facilitates international financial transactions, </w:t>
      </w:r>
      <w:r w:rsidRPr="00055D07">
        <w:rPr>
          <w:rStyle w:val="StyleUnderline"/>
          <w:rFonts w:asciiTheme="majorHAnsi" w:hAnsiTheme="majorHAnsi" w:cstheme="majorHAnsi"/>
        </w:rPr>
        <w:t>to comply with unilateral U.S. sanctions</w:t>
      </w:r>
      <w:r w:rsidRPr="00055D07">
        <w:rPr>
          <w:rFonts w:asciiTheme="majorHAnsi" w:hAnsiTheme="majorHAnsi" w:cstheme="majorHAnsi"/>
        </w:rPr>
        <w:t xml:space="preserve"> against Iran, </w:t>
      </w:r>
      <w:r w:rsidRPr="00055D07">
        <w:rPr>
          <w:rStyle w:val="Emphasis"/>
          <w:rFonts w:asciiTheme="majorHAnsi" w:hAnsiTheme="majorHAnsi" w:cstheme="majorHAnsi"/>
        </w:rPr>
        <w:t>spurring China, France, Germany, Russia, and the United Kingdom to create an alternative payment system.</w:t>
      </w:r>
      <w:r w:rsidRPr="00055D07">
        <w:rPr>
          <w:rFonts w:asciiTheme="majorHAnsi" w:hAnsiTheme="majorHAnsi" w:cstheme="majorHAnsi"/>
        </w:rPr>
        <w:t xml:space="preserve"> That means little right now, but in the long run, </w:t>
      </w:r>
      <w:r w:rsidRPr="00055D07">
        <w:rPr>
          <w:rStyle w:val="Emphasis"/>
          <w:rFonts w:asciiTheme="majorHAnsi" w:hAnsiTheme="majorHAnsi" w:cstheme="majorHAnsi"/>
        </w:rPr>
        <w:t xml:space="preserve">both U.S. </w:t>
      </w:r>
      <w:r w:rsidRPr="00055D07">
        <w:rPr>
          <w:rStyle w:val="Emphasis"/>
          <w:rFonts w:asciiTheme="majorHAnsi" w:hAnsiTheme="majorHAnsi" w:cstheme="majorHAnsi"/>
          <w:highlight w:val="green"/>
        </w:rPr>
        <w:t xml:space="preserve">allies </w:t>
      </w:r>
      <w:r w:rsidRPr="00055D07">
        <w:rPr>
          <w:rStyle w:val="Emphasis"/>
          <w:rFonts w:asciiTheme="majorHAnsi" w:hAnsiTheme="majorHAnsi" w:cstheme="majorHAnsi"/>
        </w:rPr>
        <w:t xml:space="preserve">and U.S. rivals </w:t>
      </w:r>
      <w:r w:rsidRPr="00055D07">
        <w:rPr>
          <w:rStyle w:val="Emphasis"/>
          <w:rFonts w:asciiTheme="majorHAnsi" w:hAnsiTheme="majorHAnsi" w:cstheme="majorHAnsi"/>
          <w:highlight w:val="green"/>
        </w:rPr>
        <w:t>will learn to avoid relying on the dollar.</w:t>
      </w:r>
    </w:p>
    <w:p w14:paraId="05B193E0" w14:textId="77777777" w:rsidR="00F57EAB" w:rsidRPr="00055D07" w:rsidRDefault="00F57EAB" w:rsidP="00F57EAB">
      <w:pPr>
        <w:rPr>
          <w:rFonts w:asciiTheme="majorHAnsi" w:hAnsiTheme="majorHAnsi" w:cstheme="majorHAnsi"/>
        </w:rPr>
      </w:pPr>
      <w:r w:rsidRPr="00055D07">
        <w:rPr>
          <w:rFonts w:asciiTheme="majorHAnsi" w:hAnsiTheme="majorHAnsi" w:cstheme="majorHAnsi"/>
        </w:rPr>
        <w:t xml:space="preserve">Perhaps most important, </w:t>
      </w:r>
      <w:r w:rsidRPr="00055D07">
        <w:rPr>
          <w:rStyle w:val="StyleUnderline"/>
          <w:rFonts w:asciiTheme="majorHAnsi" w:hAnsiTheme="majorHAnsi" w:cstheme="majorHAnsi"/>
        </w:rPr>
        <w:t xml:space="preserve">the </w:t>
      </w:r>
      <w:r w:rsidRPr="00055D07">
        <w:rPr>
          <w:rStyle w:val="StyleUnderline"/>
          <w:rFonts w:asciiTheme="majorHAnsi" w:hAnsiTheme="majorHAnsi" w:cstheme="majorHAnsi"/>
          <w:highlight w:val="green"/>
        </w:rPr>
        <w:t>Trump</w:t>
      </w:r>
      <w:r w:rsidRPr="00055D07">
        <w:rPr>
          <w:rStyle w:val="StyleUnderline"/>
          <w:rFonts w:asciiTheme="majorHAnsi" w:hAnsiTheme="majorHAnsi" w:cstheme="majorHAnsi"/>
        </w:rPr>
        <w:t xml:space="preserve"> administration </w:t>
      </w:r>
      <w:r w:rsidRPr="00055D07">
        <w:rPr>
          <w:rStyle w:val="StyleUnderline"/>
          <w:rFonts w:asciiTheme="majorHAnsi" w:hAnsiTheme="majorHAnsi" w:cstheme="majorHAnsi"/>
          <w:highlight w:val="green"/>
        </w:rPr>
        <w:t>has</w:t>
      </w:r>
      <w:r w:rsidRPr="00055D07">
        <w:rPr>
          <w:rStyle w:val="StyleUnderline"/>
          <w:rFonts w:asciiTheme="majorHAnsi" w:hAnsiTheme="majorHAnsi" w:cstheme="majorHAnsi"/>
        </w:rPr>
        <w:t xml:space="preserve"> </w:t>
      </w:r>
      <w:r w:rsidRPr="00055D07">
        <w:rPr>
          <w:rStyle w:val="Emphasis"/>
          <w:rFonts w:asciiTheme="majorHAnsi" w:hAnsiTheme="majorHAnsi" w:cstheme="majorHAnsi"/>
        </w:rPr>
        <w:t xml:space="preserve">unilaterally </w:t>
      </w:r>
      <w:r w:rsidRPr="00055D07">
        <w:rPr>
          <w:rStyle w:val="Emphasis"/>
          <w:rFonts w:asciiTheme="majorHAnsi" w:hAnsiTheme="majorHAnsi" w:cstheme="majorHAnsi"/>
          <w:highlight w:val="green"/>
        </w:rPr>
        <w:t>surrendered</w:t>
      </w:r>
      <w:r w:rsidRPr="00055D07">
        <w:rPr>
          <w:rFonts w:asciiTheme="majorHAnsi" w:hAnsiTheme="majorHAnsi" w:cstheme="majorHAnsi"/>
        </w:rPr>
        <w:t xml:space="preserve"> the set of </w:t>
      </w:r>
      <w:r w:rsidRPr="00055D07">
        <w:rPr>
          <w:rStyle w:val="Emphasis"/>
          <w:rFonts w:asciiTheme="majorHAnsi" w:hAnsiTheme="majorHAnsi" w:cstheme="majorHAnsi"/>
          <w:highlight w:val="green"/>
        </w:rPr>
        <w:t>ideals</w:t>
      </w:r>
      <w:r w:rsidRPr="00055D07">
        <w:rPr>
          <w:rFonts w:asciiTheme="majorHAnsi" w:hAnsiTheme="majorHAnsi" w:cstheme="majorHAnsi"/>
        </w:rPr>
        <w:t xml:space="preserve"> that guided U.S. policymakers for decades. It is entirely proper to debate how much the United States should prioritize the promotion </w:t>
      </w:r>
      <w:r w:rsidRPr="00055D07">
        <w:rPr>
          <w:rStyle w:val="StyleUnderline"/>
          <w:rFonts w:asciiTheme="majorHAnsi" w:hAnsiTheme="majorHAnsi" w:cstheme="majorHAnsi"/>
        </w:rPr>
        <w:t>of human rights, democracy, and the rule of law</w:t>
      </w:r>
      <w:r w:rsidRPr="00055D07">
        <w:rPr>
          <w:rFonts w:asciiTheme="majorHAnsi" w:hAnsiTheme="majorHAnsi" w:cstheme="majorHAnsi"/>
        </w:rPr>
        <w:t xml:space="preserve"> across the world. What should be beyond debate, however, is that it is worthwhile to promote those values overseas and enshrine them at home. </w:t>
      </w:r>
      <w:r w:rsidRPr="00055D07">
        <w:rPr>
          <w:rStyle w:val="StyleUnderline"/>
          <w:rFonts w:asciiTheme="majorHAnsi" w:hAnsiTheme="majorHAnsi" w:cstheme="majorHAnsi"/>
        </w:rPr>
        <w:t>Trump’s ugly rhetoric makes a mockery of those values.</w:t>
      </w:r>
      <w:r w:rsidRPr="00055D07">
        <w:rPr>
          <w:rFonts w:asciiTheme="majorHAnsi" w:hAnsiTheme="majorHAnsi" w:cstheme="majorHAnsi"/>
        </w:rPr>
        <w:t xml:space="preserve"> Although a future president might sound better on these issues, </w:t>
      </w:r>
      <w:r w:rsidRPr="00055D07">
        <w:rPr>
          <w:rStyle w:val="StyleUnderline"/>
          <w:rFonts w:asciiTheme="majorHAnsi" w:hAnsiTheme="majorHAnsi" w:cstheme="majorHAnsi"/>
        </w:rPr>
        <w:t>both allies and rivals will remember the current moment. The seeds of doubt have been planted,</w:t>
      </w:r>
      <w:r w:rsidRPr="00055D07">
        <w:rPr>
          <w:rFonts w:asciiTheme="majorHAnsi" w:hAnsiTheme="majorHAnsi" w:cstheme="majorHAnsi"/>
        </w:rPr>
        <w:t xml:space="preserve"> and they will one day sprout.</w:t>
      </w:r>
    </w:p>
    <w:p w14:paraId="0882AE54" w14:textId="77777777" w:rsidR="00F57EAB" w:rsidRPr="00055D07" w:rsidRDefault="00F57EAB" w:rsidP="00F57EAB">
      <w:pPr>
        <w:rPr>
          <w:rFonts w:asciiTheme="majorHAnsi" w:hAnsiTheme="majorHAnsi" w:cstheme="majorHAnsi"/>
        </w:rPr>
      </w:pPr>
      <w:r w:rsidRPr="00055D07">
        <w:rPr>
          <w:rStyle w:val="StyleUnderline"/>
          <w:rFonts w:asciiTheme="majorHAnsi" w:hAnsiTheme="majorHAnsi" w:cstheme="majorHAnsi"/>
        </w:rPr>
        <w:lastRenderedPageBreak/>
        <w:t>The factors that give the United States an advantage</w:t>
      </w:r>
      <w:r w:rsidRPr="00055D07">
        <w:rPr>
          <w:rFonts w:asciiTheme="majorHAnsi" w:hAnsiTheme="majorHAnsi" w:cstheme="majorHAnsi"/>
        </w:rPr>
        <w:t xml:space="preserve"> in the international system—deep capital markets, liberal ideas, world-class higher education—</w:t>
      </w:r>
      <w:r w:rsidRPr="00055D07">
        <w:rPr>
          <w:rStyle w:val="StyleUnderline"/>
          <w:rFonts w:asciiTheme="majorHAnsi" w:hAnsiTheme="majorHAnsi" w:cstheme="majorHAnsi"/>
        </w:rPr>
        <w:t>have winner-take-all dynamics.</w:t>
      </w:r>
      <w:r w:rsidRPr="00055D07">
        <w:rPr>
          <w:rFonts w:asciiTheme="majorHAnsi" w:hAnsiTheme="majorHAnsi" w:cstheme="majorHAnsi"/>
        </w:rPr>
        <w:t xml:space="preserve"> Other actors will be reluctant to switch away from the dollar, Wall Street, democracy, and the Ivy League. These sectors can withstand a few hits. Excessive use of </w:t>
      </w:r>
      <w:r w:rsidRPr="00055D07">
        <w:rPr>
          <w:rStyle w:val="StyleUnderline"/>
          <w:rFonts w:asciiTheme="majorHAnsi" w:hAnsiTheme="majorHAnsi" w:cstheme="majorHAnsi"/>
        </w:rPr>
        <w:t>financial statecraft, alliances with</w:t>
      </w:r>
      <w:r w:rsidRPr="00055D07">
        <w:rPr>
          <w:rFonts w:asciiTheme="majorHAnsi" w:hAnsiTheme="majorHAnsi" w:cstheme="majorHAnsi"/>
        </w:rPr>
        <w:t xml:space="preserve"> overseas </w:t>
      </w:r>
      <w:r w:rsidRPr="00055D07">
        <w:rPr>
          <w:rStyle w:val="StyleUnderline"/>
          <w:rFonts w:asciiTheme="majorHAnsi" w:hAnsiTheme="majorHAnsi" w:cstheme="majorHAnsi"/>
        </w:rPr>
        <w:t>populists, or prolonged</w:t>
      </w:r>
      <w:r w:rsidRPr="00055D07">
        <w:rPr>
          <w:rFonts w:asciiTheme="majorHAnsi" w:hAnsiTheme="majorHAnsi" w:cstheme="majorHAnsi"/>
        </w:rPr>
        <w:t xml:space="preserve"> bouts of </w:t>
      </w:r>
      <w:r w:rsidRPr="00055D07">
        <w:rPr>
          <w:rStyle w:val="StyleUnderline"/>
          <w:rFonts w:asciiTheme="majorHAnsi" w:hAnsiTheme="majorHAnsi" w:cstheme="majorHAnsi"/>
        </w:rPr>
        <w:t>anti-immigrant hysteria</w:t>
      </w:r>
      <w:r w:rsidRPr="00055D07">
        <w:rPr>
          <w:rFonts w:asciiTheme="majorHAnsi" w:hAnsiTheme="majorHAnsi" w:cstheme="majorHAnsi"/>
        </w:rPr>
        <w:t xml:space="preserve">, however, </w:t>
      </w:r>
      <w:r w:rsidRPr="00055D07">
        <w:rPr>
          <w:rStyle w:val="StyleUnderline"/>
          <w:rFonts w:asciiTheme="majorHAnsi" w:hAnsiTheme="majorHAnsi" w:cstheme="majorHAnsi"/>
        </w:rPr>
        <w:t>will force even close allies to start thinking about alternatives.</w:t>
      </w:r>
      <w:r w:rsidRPr="00055D07">
        <w:rPr>
          <w:rStyle w:val="Emphasis"/>
          <w:rFonts w:asciiTheme="majorHAnsi" w:hAnsiTheme="majorHAnsi" w:cstheme="majorHAnsi"/>
        </w:rPr>
        <w:t xml:space="preserve"> </w:t>
      </w:r>
      <w:r w:rsidRPr="00055D07">
        <w:rPr>
          <w:rStyle w:val="Emphasis"/>
          <w:rFonts w:asciiTheme="majorHAnsi" w:hAnsiTheme="majorHAnsi" w:cstheme="majorHAnsi"/>
          <w:sz w:val="24"/>
          <w:highlight w:val="green"/>
        </w:rPr>
        <w:t>The American advantage</w:t>
      </w:r>
      <w:r w:rsidRPr="00055D07">
        <w:rPr>
          <w:rFonts w:asciiTheme="majorHAnsi" w:hAnsiTheme="majorHAnsi" w:cstheme="majorHAnsi"/>
        </w:rPr>
        <w:t xml:space="preserve"> in these areas </w:t>
      </w:r>
      <w:r w:rsidRPr="00055D07">
        <w:rPr>
          <w:rStyle w:val="Emphasis"/>
          <w:rFonts w:asciiTheme="majorHAnsi" w:hAnsiTheme="majorHAnsi" w:cstheme="majorHAnsi"/>
          <w:sz w:val="24"/>
          <w:highlight w:val="green"/>
        </w:rPr>
        <w:t>will go bankrupt</w:t>
      </w:r>
      <w:r w:rsidRPr="00055D07">
        <w:rPr>
          <w:rFonts w:asciiTheme="majorHAnsi" w:hAnsiTheme="majorHAnsi" w:cstheme="majorHAnsi"/>
        </w:rPr>
        <w:t xml:space="preserve"> much like Mike Campbell in The Sun Also Rises did: </w:t>
      </w:r>
      <w:r w:rsidRPr="00055D07">
        <w:rPr>
          <w:rStyle w:val="Emphasis"/>
          <w:rFonts w:asciiTheme="majorHAnsi" w:hAnsiTheme="majorHAnsi" w:cstheme="majorHAnsi"/>
        </w:rPr>
        <w:t>“</w:t>
      </w:r>
      <w:r w:rsidRPr="00055D07">
        <w:rPr>
          <w:rStyle w:val="Emphasis"/>
          <w:rFonts w:asciiTheme="majorHAnsi" w:hAnsiTheme="majorHAnsi" w:cstheme="majorHAnsi"/>
          <w:highlight w:val="green"/>
        </w:rPr>
        <w:t>gradually and then suddenly</w:t>
      </w:r>
      <w:r w:rsidRPr="00055D07">
        <w:rPr>
          <w:rStyle w:val="Emphasis"/>
          <w:rFonts w:asciiTheme="majorHAnsi" w:hAnsiTheme="majorHAnsi" w:cstheme="majorHAnsi"/>
        </w:rPr>
        <w:t>.”</w:t>
      </w:r>
      <w:r w:rsidRPr="00055D07">
        <w:rPr>
          <w:rFonts w:asciiTheme="majorHAnsi" w:hAnsiTheme="majorHAnsi" w:cstheme="majorHAnsi"/>
        </w:rPr>
        <w:t xml:space="preserve"> Right now, the United States’ Jenga tower is still standing. Remove a few more blocks, however, and the wobbling will become noticeable to the unaided eye.</w:t>
      </w:r>
    </w:p>
    <w:p w14:paraId="1866779A" w14:textId="77777777" w:rsidR="00F57EAB" w:rsidRPr="00055D07" w:rsidRDefault="00F57EAB" w:rsidP="00F57EAB">
      <w:pPr>
        <w:rPr>
          <w:rFonts w:asciiTheme="majorHAnsi" w:hAnsiTheme="majorHAnsi" w:cstheme="majorHAnsi"/>
        </w:rPr>
      </w:pPr>
      <w:r w:rsidRPr="00055D07">
        <w:rPr>
          <w:rFonts w:asciiTheme="majorHAnsi" w:hAnsiTheme="majorHAnsi" w:cstheme="majorHAnsi"/>
        </w:rPr>
        <w:t xml:space="preserve">What would collapse look like? </w:t>
      </w:r>
      <w:r w:rsidRPr="00055D07">
        <w:rPr>
          <w:rStyle w:val="StyleUnderline"/>
          <w:rFonts w:asciiTheme="majorHAnsi" w:hAnsiTheme="majorHAnsi" w:cstheme="majorHAnsi"/>
        </w:rPr>
        <w:t>The United States</w:t>
      </w:r>
      <w:r w:rsidRPr="00055D07">
        <w:rPr>
          <w:rFonts w:asciiTheme="majorHAnsi" w:hAnsiTheme="majorHAnsi" w:cstheme="majorHAnsi"/>
        </w:rPr>
        <w:t xml:space="preserve"> would remain a great power, of course, but it </w:t>
      </w:r>
      <w:r w:rsidRPr="00055D07">
        <w:rPr>
          <w:rStyle w:val="StyleUnderline"/>
          <w:rFonts w:asciiTheme="majorHAnsi" w:hAnsiTheme="majorHAnsi" w:cstheme="majorHAnsi"/>
        </w:rPr>
        <w:t>would be</w:t>
      </w:r>
      <w:r w:rsidRPr="00055D07">
        <w:rPr>
          <w:rFonts w:asciiTheme="majorHAnsi" w:hAnsiTheme="majorHAnsi" w:cstheme="majorHAnsi"/>
        </w:rPr>
        <w:t xml:space="preserve"> an </w:t>
      </w:r>
      <w:r w:rsidRPr="00055D07">
        <w:rPr>
          <w:rStyle w:val="StyleUnderline"/>
          <w:rFonts w:asciiTheme="majorHAnsi" w:hAnsiTheme="majorHAnsi" w:cstheme="majorHAnsi"/>
        </w:rPr>
        <w:t>ordinary and less rich</w:t>
      </w:r>
      <w:r w:rsidRPr="00055D07">
        <w:rPr>
          <w:rFonts w:asciiTheme="majorHAnsi" w:hAnsiTheme="majorHAnsi" w:cstheme="majorHAnsi"/>
        </w:rPr>
        <w:t xml:space="preserve"> one. On an increasing number of issues, </w:t>
      </w:r>
      <w:r w:rsidRPr="00055D07">
        <w:rPr>
          <w:rStyle w:val="StyleUnderline"/>
          <w:rFonts w:asciiTheme="majorHAnsi" w:hAnsiTheme="majorHAnsi" w:cstheme="majorHAnsi"/>
        </w:rPr>
        <w:t>U.S. preferences would carry minimal weight, as China and Europe coordinated</w:t>
      </w:r>
      <w:r w:rsidRPr="00055D07">
        <w:rPr>
          <w:rFonts w:asciiTheme="majorHAnsi" w:hAnsiTheme="majorHAnsi" w:cstheme="majorHAnsi"/>
        </w:rPr>
        <w:t xml:space="preserve"> on a different set of rules. Persistent domestic </w:t>
      </w:r>
      <w:r w:rsidRPr="00055D07">
        <w:rPr>
          <w:rStyle w:val="StyleUnderline"/>
          <w:rFonts w:asciiTheme="majorHAnsi" w:hAnsiTheme="majorHAnsi" w:cstheme="majorHAnsi"/>
        </w:rPr>
        <w:t>political polarization would encourage Middle Eastern allies</w:t>
      </w:r>
      <w:r w:rsidRPr="00055D07">
        <w:rPr>
          <w:rFonts w:asciiTheme="majorHAnsi" w:hAnsiTheme="majorHAnsi" w:cstheme="majorHAnsi"/>
        </w:rPr>
        <w:t xml:space="preserve">, such as Israel and Saudi Arabia, </w:t>
      </w:r>
      <w:r w:rsidRPr="00055D07">
        <w:rPr>
          <w:rStyle w:val="StyleUnderline"/>
          <w:rFonts w:asciiTheme="majorHAnsi" w:hAnsiTheme="majorHAnsi" w:cstheme="majorHAnsi"/>
        </w:rPr>
        <w:t>to line up with Republicans and European allies</w:t>
      </w:r>
      <w:r w:rsidRPr="00055D07">
        <w:rPr>
          <w:rFonts w:asciiTheme="majorHAnsi" w:hAnsiTheme="majorHAnsi" w:cstheme="majorHAnsi"/>
        </w:rPr>
        <w:t xml:space="preserve">, such as Germany and the United Kingdom, </w:t>
      </w:r>
      <w:r w:rsidRPr="00055D07">
        <w:rPr>
          <w:rStyle w:val="StyleUnderline"/>
          <w:rFonts w:asciiTheme="majorHAnsi" w:hAnsiTheme="majorHAnsi" w:cstheme="majorHAnsi"/>
        </w:rPr>
        <w:t>to back Democrats. The continued absence of any coherent grand strategy would leave Latin America vulnerable</w:t>
      </w:r>
      <w:r w:rsidRPr="00055D07">
        <w:rPr>
          <w:rFonts w:asciiTheme="majorHAnsi" w:hAnsiTheme="majorHAnsi" w:cstheme="majorHAnsi"/>
        </w:rPr>
        <w:t xml:space="preserve"> to a new Great Game as other great powers vied for influence there. </w:t>
      </w:r>
      <w:r w:rsidRPr="00055D07">
        <w:rPr>
          <w:rStyle w:val="StyleUnderline"/>
          <w:rFonts w:asciiTheme="majorHAnsi" w:hAnsiTheme="majorHAnsi" w:cstheme="majorHAnsi"/>
        </w:rPr>
        <w:t>Demographic pressures would tax the United States, and the productivity slowdown would make those pressures even worse. Trade blocs would sap global economic growth; reduced interdependence would increase the likelihood of a great-power war. Climate change would be mitigated nationally rather than internationally, leaving almost everyone worse off.</w:t>
      </w:r>
    </w:p>
    <w:p w14:paraId="2E07136E" w14:textId="77777777" w:rsidR="00F57EAB" w:rsidRPr="00055D07" w:rsidRDefault="00F57EAB" w:rsidP="00F57EAB">
      <w:pPr>
        <w:rPr>
          <w:rFonts w:asciiTheme="majorHAnsi" w:hAnsiTheme="majorHAnsi" w:cstheme="majorHAnsi"/>
        </w:rPr>
      </w:pPr>
      <w:r w:rsidRPr="00055D07">
        <w:rPr>
          <w:rFonts w:asciiTheme="majorHAnsi" w:hAnsiTheme="majorHAnsi" w:cstheme="majorHAnsi"/>
        </w:rPr>
        <w:t>WHAT, ME WORRY?</w:t>
      </w:r>
    </w:p>
    <w:p w14:paraId="60813D8C" w14:textId="77777777" w:rsidR="00F57EAB" w:rsidRPr="00055D07" w:rsidRDefault="00F57EAB" w:rsidP="00F57EAB">
      <w:pPr>
        <w:rPr>
          <w:rFonts w:asciiTheme="majorHAnsi" w:hAnsiTheme="majorHAnsi" w:cstheme="majorHAnsi"/>
        </w:rPr>
      </w:pPr>
      <w:r w:rsidRPr="00055D07">
        <w:rPr>
          <w:rStyle w:val="StyleUnderline"/>
          <w:rFonts w:asciiTheme="majorHAnsi" w:hAnsiTheme="majorHAnsi" w:cstheme="majorHAnsi"/>
        </w:rPr>
        <w:t>It would be delightful if</w:t>
      </w:r>
      <w:r w:rsidRPr="00055D07">
        <w:rPr>
          <w:rFonts w:asciiTheme="majorHAnsi" w:hAnsiTheme="majorHAnsi" w:cstheme="majorHAnsi"/>
        </w:rPr>
        <w:t xml:space="preserve">, ten years from now, </w:t>
      </w:r>
      <w:r w:rsidRPr="00055D07">
        <w:rPr>
          <w:rStyle w:val="StyleUnderline"/>
          <w:rFonts w:asciiTheme="majorHAnsi" w:hAnsiTheme="majorHAnsi" w:cstheme="majorHAnsi"/>
        </w:rPr>
        <w:t>critics mocked this essay’s misplaced doom and gloom.</w:t>
      </w:r>
      <w:r w:rsidRPr="00055D07">
        <w:rPr>
          <w:rFonts w:asciiTheme="majorHAnsi" w:hAnsiTheme="majorHAnsi" w:cstheme="majorHAnsi"/>
        </w:rPr>
        <w:t xml:space="preserve"> The state of U.S. foreign policy seemed dire a decade ago, during the depths of the financial crisis and the war in Iraq. That turned out to be more of a blip than a trend. </w:t>
      </w:r>
      <w:r w:rsidRPr="00055D07">
        <w:rPr>
          <w:rStyle w:val="StyleUnderline"/>
          <w:rFonts w:asciiTheme="majorHAnsi" w:hAnsiTheme="majorHAnsi" w:cstheme="majorHAnsi"/>
        </w:rPr>
        <w:t>It remains quite possible now that Trump’s successor can repair the damage</w:t>
      </w:r>
      <w:r w:rsidRPr="00055D07">
        <w:rPr>
          <w:rFonts w:asciiTheme="majorHAnsi" w:hAnsiTheme="majorHAnsi" w:cstheme="majorHAnsi"/>
        </w:rPr>
        <w:t xml:space="preserve"> he has wreaked. And it is worth remembering that for all the flaws in the U.S. foreign policy machine, </w:t>
      </w:r>
      <w:r w:rsidRPr="00055D07">
        <w:rPr>
          <w:rStyle w:val="StyleUnderline"/>
          <w:rFonts w:asciiTheme="majorHAnsi" w:hAnsiTheme="majorHAnsi" w:cstheme="majorHAnsi"/>
        </w:rPr>
        <w:t>other great powers are hardly omnipotent.</w:t>
      </w:r>
      <w:r w:rsidRPr="00055D07">
        <w:rPr>
          <w:rFonts w:asciiTheme="majorHAnsi" w:hAnsiTheme="majorHAnsi" w:cstheme="majorHAnsi"/>
        </w:rPr>
        <w:t xml:space="preserve"> </w:t>
      </w:r>
      <w:proofErr w:type="gramStart"/>
      <w:r w:rsidRPr="00055D07">
        <w:rPr>
          <w:rFonts w:asciiTheme="majorHAnsi" w:hAnsiTheme="majorHAnsi" w:cstheme="majorHAnsi"/>
        </w:rPr>
        <w:t>China’s</w:t>
      </w:r>
      <w:proofErr w:type="gramEnd"/>
      <w:r w:rsidRPr="00055D07">
        <w:rPr>
          <w:rFonts w:asciiTheme="majorHAnsi" w:hAnsiTheme="majorHAnsi" w:cstheme="majorHAnsi"/>
        </w:rPr>
        <w:t xml:space="preserve"> and Russia’s foreign policy successes have been accompanied by blowback, from pushback against infrastructure projects in Asia to a hostile Ukraine, that will make it harder for those great powers to achieve their revisionist aims.</w:t>
      </w:r>
    </w:p>
    <w:p w14:paraId="592314DA" w14:textId="77777777" w:rsidR="00F57EAB" w:rsidRPr="00055D07" w:rsidRDefault="00F57EAB" w:rsidP="00F57EAB">
      <w:pPr>
        <w:rPr>
          <w:rFonts w:asciiTheme="majorHAnsi" w:hAnsiTheme="majorHAnsi" w:cstheme="majorHAnsi"/>
        </w:rPr>
      </w:pPr>
      <w:r w:rsidRPr="00055D07">
        <w:rPr>
          <w:rStyle w:val="Emphasis"/>
          <w:rFonts w:asciiTheme="majorHAnsi" w:hAnsiTheme="majorHAnsi" w:cstheme="majorHAnsi"/>
        </w:rPr>
        <w:t>The trouble with “after Trump” narratives</w:t>
      </w:r>
      <w:r w:rsidRPr="00055D07">
        <w:rPr>
          <w:rFonts w:asciiTheme="majorHAnsi" w:hAnsiTheme="majorHAnsi" w:cstheme="majorHAnsi"/>
        </w:rPr>
        <w:t xml:space="preserve">, however, </w:t>
      </w:r>
      <w:r w:rsidRPr="00055D07">
        <w:rPr>
          <w:rStyle w:val="Emphasis"/>
          <w:rFonts w:asciiTheme="majorHAnsi" w:hAnsiTheme="majorHAnsi" w:cstheme="majorHAnsi"/>
        </w:rPr>
        <w:t xml:space="preserve">is that </w:t>
      </w:r>
      <w:r w:rsidRPr="00055D07">
        <w:rPr>
          <w:rStyle w:val="Emphasis"/>
          <w:rFonts w:asciiTheme="majorHAnsi" w:hAnsiTheme="majorHAnsi" w:cstheme="majorHAnsi"/>
          <w:highlight w:val="green"/>
        </w:rPr>
        <w:t>the</w:t>
      </w:r>
      <w:r w:rsidRPr="00055D07">
        <w:rPr>
          <w:rStyle w:val="Emphasis"/>
          <w:rFonts w:asciiTheme="majorHAnsi" w:hAnsiTheme="majorHAnsi" w:cstheme="majorHAnsi"/>
        </w:rPr>
        <w:t xml:space="preserve"> 45th </w:t>
      </w:r>
      <w:r w:rsidRPr="00055D07">
        <w:rPr>
          <w:rStyle w:val="Emphasis"/>
          <w:rFonts w:asciiTheme="majorHAnsi" w:hAnsiTheme="majorHAnsi" w:cstheme="majorHAnsi"/>
          <w:highlight w:val="green"/>
        </w:rPr>
        <w:t>president is as much a symptom</w:t>
      </w:r>
      <w:r w:rsidRPr="00055D07">
        <w:rPr>
          <w:rStyle w:val="Emphasis"/>
          <w:rFonts w:asciiTheme="majorHAnsi" w:hAnsiTheme="majorHAnsi" w:cstheme="majorHAnsi"/>
        </w:rPr>
        <w:t xml:space="preserve"> of the ills plaguing U.S. foreign policy </w:t>
      </w:r>
      <w:r w:rsidRPr="00055D07">
        <w:rPr>
          <w:rStyle w:val="Emphasis"/>
          <w:rFonts w:asciiTheme="majorHAnsi" w:hAnsiTheme="majorHAnsi" w:cstheme="majorHAnsi"/>
          <w:highlight w:val="green"/>
        </w:rPr>
        <w:t>as he is a cause</w:t>
      </w:r>
      <w:r w:rsidRPr="00055D07">
        <w:rPr>
          <w:rStyle w:val="Emphasis"/>
          <w:rFonts w:asciiTheme="majorHAnsi" w:hAnsiTheme="majorHAnsi" w:cstheme="majorHAnsi"/>
        </w:rPr>
        <w:t>.</w:t>
      </w:r>
      <w:r w:rsidRPr="00055D07">
        <w:rPr>
          <w:rFonts w:asciiTheme="majorHAnsi" w:hAnsiTheme="majorHAnsi" w:cstheme="majorHAnsi"/>
        </w:rPr>
        <w:t xml:space="preserve"> Yes, </w:t>
      </w:r>
      <w:r w:rsidRPr="00055D07">
        <w:rPr>
          <w:rStyle w:val="StyleUnderline"/>
          <w:rFonts w:asciiTheme="majorHAnsi" w:hAnsiTheme="majorHAnsi" w:cstheme="majorHAnsi"/>
        </w:rPr>
        <w:t>Trump</w:t>
      </w:r>
      <w:r w:rsidRPr="00055D07">
        <w:rPr>
          <w:rFonts w:asciiTheme="majorHAnsi" w:hAnsiTheme="majorHAnsi" w:cstheme="majorHAnsi"/>
        </w:rPr>
        <w:t xml:space="preserve"> has made things much, much worse. But he also </w:t>
      </w:r>
      <w:r w:rsidRPr="00055D07">
        <w:rPr>
          <w:rStyle w:val="StyleUnderline"/>
          <w:rFonts w:asciiTheme="majorHAnsi" w:hAnsiTheme="majorHAnsi" w:cstheme="majorHAnsi"/>
        </w:rPr>
        <w:t>inherited a system stripped of</w:t>
      </w:r>
      <w:r w:rsidRPr="00055D07">
        <w:rPr>
          <w:rFonts w:asciiTheme="majorHAnsi" w:hAnsiTheme="majorHAnsi" w:cstheme="majorHAnsi"/>
        </w:rPr>
        <w:t xml:space="preserve"> the formal and informal </w:t>
      </w:r>
      <w:r w:rsidRPr="00055D07">
        <w:rPr>
          <w:rStyle w:val="StyleUnderline"/>
          <w:rFonts w:asciiTheme="majorHAnsi" w:hAnsiTheme="majorHAnsi" w:cstheme="majorHAnsi"/>
        </w:rPr>
        <w:t>checks</w:t>
      </w:r>
      <w:r w:rsidRPr="00055D07">
        <w:rPr>
          <w:rFonts w:asciiTheme="majorHAnsi" w:hAnsiTheme="majorHAnsi" w:cstheme="majorHAnsi"/>
        </w:rPr>
        <w:t xml:space="preserve"> on presidential power. That’s why </w:t>
      </w:r>
      <w:r w:rsidRPr="00055D07">
        <w:rPr>
          <w:rStyle w:val="StyleUnderline"/>
          <w:rFonts w:asciiTheme="majorHAnsi" w:hAnsiTheme="majorHAnsi" w:cstheme="majorHAnsi"/>
        </w:rPr>
        <w:t>the next president</w:t>
      </w:r>
      <w:r w:rsidRPr="00055D07">
        <w:rPr>
          <w:rFonts w:asciiTheme="majorHAnsi" w:hAnsiTheme="majorHAnsi" w:cstheme="majorHAnsi"/>
        </w:rPr>
        <w:t xml:space="preserve"> will need to do much more than superficial repairs. He or she </w:t>
      </w:r>
      <w:r w:rsidRPr="00055D07">
        <w:rPr>
          <w:rStyle w:val="StyleUnderline"/>
          <w:rFonts w:asciiTheme="majorHAnsi" w:hAnsiTheme="majorHAnsi" w:cstheme="majorHAnsi"/>
        </w:rPr>
        <w:t>will need to take the politically inconvenient step of encouraging greater congressional participation</w:t>
      </w:r>
      <w:r w:rsidRPr="00055D07">
        <w:rPr>
          <w:rFonts w:asciiTheme="majorHAnsi" w:hAnsiTheme="majorHAnsi" w:cstheme="majorHAnsi"/>
        </w:rPr>
        <w:t xml:space="preserve"> in foreign policy, even if the opposing party is in charge. Not every foreign policy initiative needs to be run through the Defense Department. The next president could use the bully pulpit to encourage </w:t>
      </w:r>
      <w:r w:rsidRPr="00055D07">
        <w:rPr>
          <w:rStyle w:val="StyleUnderline"/>
          <w:rFonts w:asciiTheme="majorHAnsi" w:hAnsiTheme="majorHAnsi" w:cstheme="majorHAnsi"/>
        </w:rPr>
        <w:t>and embrace more public debate</w:t>
      </w:r>
      <w:r w:rsidRPr="00055D07">
        <w:rPr>
          <w:rFonts w:asciiTheme="majorHAnsi" w:hAnsiTheme="majorHAnsi" w:cstheme="majorHAnsi"/>
        </w:rPr>
        <w:t xml:space="preserve"> about the United States’ role in the world. Restoring the norm of valuing expertise, while still paying tribute to the wisdom of crowds, would not hurt either. Nor would respecting democracy at home while promoting the rule of law abroad.</w:t>
      </w:r>
    </w:p>
    <w:p w14:paraId="31E3C5BD" w14:textId="77777777" w:rsidR="00F57EAB" w:rsidRPr="00055D07" w:rsidRDefault="00F57EAB" w:rsidP="00F57EAB">
      <w:pPr>
        <w:rPr>
          <w:rFonts w:asciiTheme="majorHAnsi" w:hAnsiTheme="majorHAnsi" w:cstheme="majorHAnsi"/>
        </w:rPr>
      </w:pPr>
      <w:r w:rsidRPr="00055D07">
        <w:rPr>
          <w:rFonts w:asciiTheme="majorHAnsi" w:hAnsiTheme="majorHAnsi" w:cstheme="majorHAnsi"/>
        </w:rPr>
        <w:lastRenderedPageBreak/>
        <w:t xml:space="preserve">All these steps will make the political life of the next president more difficult. In most Foreign Affairs articles, this is the moment when the writer calls for a leader to exercise the necessary political will to do the right thing. That exhortation always sounded implausible, but now it sounds laughable. One hopes that the Church of Perpetual Worry does not turn into an apocalyptic cult. </w:t>
      </w:r>
      <w:r w:rsidRPr="00055D07">
        <w:rPr>
          <w:rStyle w:val="Emphasis"/>
          <w:rFonts w:asciiTheme="majorHAnsi" w:hAnsiTheme="majorHAnsi" w:cstheme="majorHAnsi"/>
        </w:rPr>
        <w:t>This time,</w:t>
      </w:r>
      <w:r w:rsidRPr="00055D07">
        <w:rPr>
          <w:rFonts w:asciiTheme="majorHAnsi" w:hAnsiTheme="majorHAnsi" w:cstheme="majorHAnsi"/>
        </w:rPr>
        <w:t xml:space="preserve"> however, </w:t>
      </w:r>
      <w:r w:rsidRPr="00055D07">
        <w:rPr>
          <w:rStyle w:val="Emphasis"/>
          <w:rFonts w:asciiTheme="majorHAnsi" w:hAnsiTheme="majorHAnsi" w:cstheme="majorHAnsi"/>
          <w:sz w:val="24"/>
        </w:rPr>
        <w:t>the sky may really be falling.</w:t>
      </w:r>
    </w:p>
    <w:p w14:paraId="0A25B5A3" w14:textId="77777777" w:rsidR="00F57EAB" w:rsidRPr="00055D07" w:rsidRDefault="00F57EAB" w:rsidP="00F57EAB">
      <w:pPr>
        <w:pStyle w:val="Heading4"/>
        <w:rPr>
          <w:rFonts w:asciiTheme="majorHAnsi" w:hAnsiTheme="majorHAnsi" w:cstheme="majorHAnsi"/>
        </w:rPr>
      </w:pPr>
      <w:r w:rsidRPr="00055D07">
        <w:rPr>
          <w:rFonts w:asciiTheme="majorHAnsi" w:hAnsiTheme="majorHAnsi" w:cstheme="majorHAnsi"/>
        </w:rPr>
        <w:t xml:space="preserve">C. Transitioning spurs peaceful retrenchment and is the only way to guarantee restored credibility with allies. </w:t>
      </w:r>
    </w:p>
    <w:p w14:paraId="63B5D6C0" w14:textId="77777777" w:rsidR="00F57EAB" w:rsidRPr="00055D07" w:rsidRDefault="00F57EAB" w:rsidP="00F57EAB">
      <w:pPr>
        <w:rPr>
          <w:rStyle w:val="Style13ptBold"/>
          <w:rFonts w:asciiTheme="majorHAnsi" w:hAnsiTheme="majorHAnsi" w:cstheme="majorHAnsi"/>
        </w:rPr>
      </w:pPr>
      <w:r w:rsidRPr="00055D07">
        <w:rPr>
          <w:rStyle w:val="Style13ptBold"/>
          <w:rFonts w:asciiTheme="majorHAnsi" w:hAnsiTheme="majorHAnsi" w:cstheme="majorHAnsi"/>
        </w:rPr>
        <w:t>Macdonald and Parent 11</w:t>
      </w:r>
    </w:p>
    <w:p w14:paraId="51FC67DA" w14:textId="77777777" w:rsidR="00F57EAB" w:rsidRPr="00055D07" w:rsidRDefault="00F57EAB" w:rsidP="00F57EAB">
      <w:pPr>
        <w:rPr>
          <w:rStyle w:val="Style13ptBold"/>
          <w:rFonts w:asciiTheme="majorHAnsi" w:hAnsiTheme="majorHAnsi" w:cstheme="majorHAnsi"/>
          <w:sz w:val="20"/>
          <w:szCs w:val="20"/>
        </w:rPr>
      </w:pPr>
      <w:r w:rsidRPr="00055D07">
        <w:rPr>
          <w:rStyle w:val="Style13ptBold"/>
          <w:rFonts w:asciiTheme="majorHAnsi" w:hAnsiTheme="majorHAnsi" w:cstheme="majorHAnsi"/>
          <w:sz w:val="20"/>
          <w:szCs w:val="20"/>
        </w:rPr>
        <w:t xml:space="preserve">(Paul K., Joseph M., Spring, Assistant Professor, Political Science, </w:t>
      </w:r>
      <w:proofErr w:type="spellStart"/>
      <w:r w:rsidRPr="00055D07">
        <w:rPr>
          <w:rStyle w:val="Style13ptBold"/>
          <w:rFonts w:asciiTheme="majorHAnsi" w:hAnsiTheme="majorHAnsi" w:cstheme="majorHAnsi"/>
          <w:sz w:val="20"/>
          <w:szCs w:val="20"/>
        </w:rPr>
        <w:t>Willians</w:t>
      </w:r>
      <w:proofErr w:type="spellEnd"/>
      <w:r w:rsidRPr="00055D07">
        <w:rPr>
          <w:rStyle w:val="Style13ptBold"/>
          <w:rFonts w:asciiTheme="majorHAnsi" w:hAnsiTheme="majorHAnsi" w:cstheme="majorHAnsi"/>
          <w:sz w:val="20"/>
          <w:szCs w:val="20"/>
        </w:rPr>
        <w:t xml:space="preserve"> College Assistant Professor, Political Science, University of </w:t>
      </w:r>
      <w:proofErr w:type="spellStart"/>
      <w:r w:rsidRPr="00055D07">
        <w:rPr>
          <w:rStyle w:val="Style13ptBold"/>
          <w:rFonts w:asciiTheme="majorHAnsi" w:hAnsiTheme="majorHAnsi" w:cstheme="majorHAnsi"/>
          <w:sz w:val="20"/>
          <w:szCs w:val="20"/>
        </w:rPr>
        <w:t>Miami,"Resurrecting</w:t>
      </w:r>
      <w:proofErr w:type="spellEnd"/>
      <w:r w:rsidRPr="00055D07">
        <w:rPr>
          <w:rStyle w:val="Style13ptBold"/>
          <w:rFonts w:asciiTheme="majorHAnsi" w:hAnsiTheme="majorHAnsi" w:cstheme="majorHAnsi"/>
          <w:sz w:val="20"/>
          <w:szCs w:val="20"/>
        </w:rPr>
        <w:t xml:space="preserve"> Retrenchment: The Grand Strategic Consequences of U.S. Decline," POLICY BRIEF, </w:t>
      </w:r>
      <w:proofErr w:type="spellStart"/>
      <w:r w:rsidRPr="00055D07">
        <w:rPr>
          <w:rStyle w:val="Style13ptBold"/>
          <w:rFonts w:asciiTheme="majorHAnsi" w:hAnsiTheme="majorHAnsi" w:cstheme="majorHAnsi"/>
          <w:sz w:val="20"/>
          <w:szCs w:val="20"/>
        </w:rPr>
        <w:t>Belfer</w:t>
      </w:r>
      <w:proofErr w:type="spellEnd"/>
      <w:r w:rsidRPr="00055D07">
        <w:rPr>
          <w:rStyle w:val="Style13ptBold"/>
          <w:rFonts w:asciiTheme="majorHAnsi" w:hAnsiTheme="majorHAnsi" w:cstheme="majorHAnsi"/>
          <w:sz w:val="20"/>
          <w:szCs w:val="20"/>
        </w:rPr>
        <w:t xml:space="preserve"> Center for Science and International Affairs, Harvard University, </w:t>
      </w:r>
      <w:hyperlink r:id="rId14" w:history="1">
        <w:r w:rsidRPr="00055D07">
          <w:rPr>
            <w:rStyle w:val="Style13ptBold"/>
            <w:rFonts w:asciiTheme="majorHAnsi" w:hAnsiTheme="majorHAnsi" w:cstheme="majorHAnsi"/>
            <w:sz w:val="20"/>
            <w:szCs w:val="20"/>
          </w:rPr>
          <w:t>http://belfercenter.ksg.harvard.edu/files/macdonald-parent-may-2011-is-%20brief.pdf</w:t>
        </w:r>
      </w:hyperlink>
      <w:r w:rsidRPr="00055D07">
        <w:rPr>
          <w:rStyle w:val="Style13ptBold"/>
          <w:rFonts w:asciiTheme="majorHAnsi" w:hAnsiTheme="majorHAnsi" w:cstheme="majorHAnsi"/>
          <w:sz w:val="20"/>
          <w:szCs w:val="20"/>
        </w:rPr>
        <w:t>, JKS)</w:t>
      </w:r>
    </w:p>
    <w:p w14:paraId="5B2909CF" w14:textId="77777777" w:rsidR="00F57EAB" w:rsidRPr="00055D07" w:rsidRDefault="00F57EAB" w:rsidP="00F57EAB">
      <w:pPr>
        <w:rPr>
          <w:rStyle w:val="StyleUnderline"/>
          <w:rFonts w:asciiTheme="majorHAnsi" w:hAnsiTheme="majorHAnsi" w:cstheme="majorHAnsi"/>
        </w:rPr>
      </w:pPr>
      <w:r w:rsidRPr="00055D07">
        <w:rPr>
          <w:rFonts w:asciiTheme="majorHAnsi" w:hAnsiTheme="majorHAnsi" w:cstheme="majorHAnsi"/>
          <w:sz w:val="12"/>
        </w:rPr>
        <w:t>¶</w:t>
      </w:r>
      <w:r w:rsidRPr="00055D07">
        <w:rPr>
          <w:rFonts w:asciiTheme="majorHAnsi" w:hAnsiTheme="majorHAnsi" w:cstheme="majorHAnsi"/>
        </w:rPr>
        <w:t xml:space="preserve"> CURRENT U.S. DECLINE AND THE UNPOPULARITY OF RETRENCHMENT Many policymakers and pundits contend that U.S. relative power is declining and that this decline will have negative consequences for international politics. </w:t>
      </w:r>
      <w:r w:rsidRPr="00055D07">
        <w:rPr>
          <w:rStyle w:val="StyleUnderline"/>
          <w:rFonts w:asciiTheme="majorHAnsi" w:hAnsiTheme="majorHAnsi" w:cstheme="majorHAnsi"/>
        </w:rPr>
        <w:t>They justify this pessimism on the belief that great powers have few options for dealing with acute relative decline</w:t>
      </w:r>
      <w:r w:rsidRPr="00055D07">
        <w:rPr>
          <w:rFonts w:asciiTheme="majorHAnsi" w:hAnsiTheme="majorHAnsi" w:cstheme="majorHAnsi"/>
        </w:rPr>
        <w:t xml:space="preserve">. Critics say that retrenchment, a policy of retracting grand strategic commitments in response to a decline in relative power, is a contemptible policy that demoralizes allies and emboldens potential adversaries. Furthermore, domestic interest groups and lobbies look like immovable obstacles </w:t>
      </w:r>
      <w:proofErr w:type="gramStart"/>
      <w:r w:rsidRPr="00055D07">
        <w:rPr>
          <w:rFonts w:asciiTheme="majorHAnsi" w:hAnsiTheme="majorHAnsi" w:cstheme="majorHAnsi"/>
        </w:rPr>
        <w:t>with regard to</w:t>
      </w:r>
      <w:proofErr w:type="gramEnd"/>
      <w:r w:rsidRPr="00055D07">
        <w:rPr>
          <w:rFonts w:asciiTheme="majorHAnsi" w:hAnsiTheme="majorHAnsi" w:cstheme="majorHAnsi"/>
        </w:rPr>
        <w:t xml:space="preserve"> policies designed to harmonize ends with means. </w:t>
      </w:r>
      <w:r w:rsidRPr="00055D07">
        <w:rPr>
          <w:rStyle w:val="Emphasis"/>
          <w:rFonts w:asciiTheme="majorHAnsi" w:hAnsiTheme="majorHAnsi" w:cstheme="majorHAnsi"/>
          <w:highlight w:val="green"/>
        </w:rPr>
        <w:t>There is little evidence</w:t>
      </w:r>
      <w:r w:rsidRPr="00055D07">
        <w:rPr>
          <w:rStyle w:val="Emphasis"/>
          <w:rFonts w:asciiTheme="majorHAnsi" w:hAnsiTheme="majorHAnsi" w:cstheme="majorHAnsi"/>
        </w:rPr>
        <w:t>, however</w:t>
      </w:r>
      <w:r w:rsidRPr="00055D07">
        <w:rPr>
          <w:rStyle w:val="Emphasis"/>
          <w:rFonts w:asciiTheme="majorHAnsi" w:hAnsiTheme="majorHAnsi" w:cstheme="majorHAnsi"/>
          <w:highlight w:val="green"/>
        </w:rPr>
        <w:t xml:space="preserve">, to justify </w:t>
      </w:r>
      <w:r w:rsidRPr="00055D07">
        <w:rPr>
          <w:rStyle w:val="Emphasis"/>
          <w:rFonts w:asciiTheme="majorHAnsi" w:hAnsiTheme="majorHAnsi" w:cstheme="majorHAnsi"/>
        </w:rPr>
        <w:t xml:space="preserve">the pervasive </w:t>
      </w:r>
      <w:r w:rsidRPr="00055D07">
        <w:rPr>
          <w:rStyle w:val="Emphasis"/>
          <w:rFonts w:asciiTheme="majorHAnsi" w:hAnsiTheme="majorHAnsi" w:cstheme="majorHAnsi"/>
          <w:highlight w:val="green"/>
        </w:rPr>
        <w:t xml:space="preserve">pessimism </w:t>
      </w:r>
      <w:r w:rsidRPr="00055D07">
        <w:rPr>
          <w:rStyle w:val="Emphasis"/>
          <w:rFonts w:asciiTheme="majorHAnsi" w:hAnsiTheme="majorHAnsi" w:cstheme="majorHAnsi"/>
        </w:rPr>
        <w:t>about retrenchment</w:t>
      </w:r>
      <w:r w:rsidRPr="00055D07">
        <w:rPr>
          <w:rFonts w:asciiTheme="majorHAnsi" w:hAnsiTheme="majorHAnsi" w:cstheme="majorHAnsi"/>
        </w:rPr>
        <w:t xml:space="preserve">. The historical record suggests </w:t>
      </w:r>
      <w:r w:rsidRPr="00055D07">
        <w:rPr>
          <w:rStyle w:val="StyleUnderline"/>
          <w:rFonts w:asciiTheme="majorHAnsi" w:hAnsiTheme="majorHAnsi" w:cstheme="majorHAnsi"/>
        </w:rPr>
        <w:t xml:space="preserve">that </w:t>
      </w:r>
      <w:r w:rsidRPr="00055D07">
        <w:rPr>
          <w:rStyle w:val="StyleUnderline"/>
          <w:rFonts w:asciiTheme="majorHAnsi" w:hAnsiTheme="majorHAnsi" w:cstheme="majorHAnsi"/>
          <w:highlight w:val="green"/>
        </w:rPr>
        <w:t>not only is great power retrenchment common; it is also effective</w:t>
      </w:r>
      <w:r w:rsidRPr="00055D07">
        <w:rPr>
          <w:rStyle w:val="StyleUnderline"/>
          <w:rFonts w:asciiTheme="majorHAnsi" w:hAnsiTheme="majorHAnsi" w:cstheme="majorHAnsi"/>
        </w:rPr>
        <w:t xml:space="preserve">. </w:t>
      </w:r>
      <w:r w:rsidRPr="00055D07">
        <w:rPr>
          <w:rStyle w:val="StyleUnderline"/>
          <w:rFonts w:asciiTheme="majorHAnsi" w:hAnsiTheme="majorHAnsi" w:cstheme="majorHAnsi"/>
          <w:highlight w:val="green"/>
        </w:rPr>
        <w:t>Retrenching states</w:t>
      </w:r>
      <w:r w:rsidRPr="00055D07">
        <w:rPr>
          <w:rStyle w:val="StyleUnderline"/>
          <w:rFonts w:asciiTheme="majorHAnsi" w:hAnsiTheme="majorHAnsi" w:cstheme="majorHAnsi"/>
        </w:rPr>
        <w:t xml:space="preserve"> shift burdens to allies, constrain military budgets, and </w:t>
      </w:r>
      <w:r w:rsidRPr="00055D07">
        <w:rPr>
          <w:rStyle w:val="StyleUnderline"/>
          <w:rFonts w:asciiTheme="majorHAnsi" w:hAnsiTheme="majorHAnsi" w:cstheme="majorHAnsi"/>
          <w:highlight w:val="green"/>
        </w:rPr>
        <w:t>avoid militarized disputes</w:t>
      </w:r>
      <w:r w:rsidRPr="00055D07">
        <w:rPr>
          <w:rStyle w:val="StyleUnderline"/>
          <w:rFonts w:asciiTheme="majorHAnsi" w:hAnsiTheme="majorHAnsi" w:cstheme="majorHAnsi"/>
        </w:rPr>
        <w:t xml:space="preserve"> to preserve their position in the hierarchy of nations. In contrast, states that fail to retrench never recover their rank among the great powers. The competitive nature of the international system explains the success of retrenchment. </w:t>
      </w:r>
      <w:r w:rsidRPr="00055D07">
        <w:rPr>
          <w:rStyle w:val="StyleUnderline"/>
          <w:rFonts w:asciiTheme="majorHAnsi" w:hAnsiTheme="majorHAnsi" w:cstheme="majorHAnsi"/>
          <w:highlight w:val="green"/>
        </w:rPr>
        <w:t>If states</w:t>
      </w:r>
      <w:r w:rsidRPr="00055D07">
        <w:rPr>
          <w:rStyle w:val="StyleUnderline"/>
          <w:rFonts w:asciiTheme="majorHAnsi" w:hAnsiTheme="majorHAnsi" w:cstheme="majorHAnsi"/>
        </w:rPr>
        <w:t xml:space="preserve"> shoulder disproportionate burdens, pamper private interests, </w:t>
      </w:r>
      <w:r w:rsidRPr="00055D07">
        <w:rPr>
          <w:rStyle w:val="StyleUnderline"/>
          <w:rFonts w:asciiTheme="majorHAnsi" w:hAnsiTheme="majorHAnsi" w:cstheme="majorHAnsi"/>
          <w:highlight w:val="green"/>
        </w:rPr>
        <w:t>become bogged down in</w:t>
      </w:r>
      <w:r w:rsidRPr="00055D07">
        <w:rPr>
          <w:rStyle w:val="StyleUnderline"/>
          <w:rFonts w:asciiTheme="majorHAnsi" w:hAnsiTheme="majorHAnsi" w:cstheme="majorHAnsi"/>
        </w:rPr>
        <w:t xml:space="preserve"> costly </w:t>
      </w:r>
      <w:r w:rsidRPr="00055D07">
        <w:rPr>
          <w:rStyle w:val="StyleUnderline"/>
          <w:rFonts w:asciiTheme="majorHAnsi" w:hAnsiTheme="majorHAnsi" w:cstheme="majorHAnsi"/>
          <w:highlight w:val="green"/>
        </w:rPr>
        <w:t>conflicts</w:t>
      </w:r>
      <w:r w:rsidRPr="00055D07">
        <w:rPr>
          <w:rStyle w:val="StyleUnderline"/>
          <w:rFonts w:asciiTheme="majorHAnsi" w:hAnsiTheme="majorHAnsi" w:cstheme="majorHAnsi"/>
        </w:rPr>
        <w:t xml:space="preserve">, and generally masquerade as more powerful than they are, </w:t>
      </w:r>
      <w:r w:rsidRPr="00055D07">
        <w:rPr>
          <w:rStyle w:val="StyleUnderline"/>
          <w:rFonts w:asciiTheme="majorHAnsi" w:hAnsiTheme="majorHAnsi" w:cstheme="majorHAnsi"/>
          <w:highlight w:val="green"/>
        </w:rPr>
        <w:t xml:space="preserve">they will </w:t>
      </w:r>
      <w:r w:rsidRPr="00055D07">
        <w:rPr>
          <w:rStyle w:val="StyleUnderline"/>
          <w:rFonts w:asciiTheme="majorHAnsi" w:hAnsiTheme="majorHAnsi" w:cstheme="majorHAnsi"/>
        </w:rPr>
        <w:t xml:space="preserve">tend to </w:t>
      </w:r>
      <w:r w:rsidRPr="00055D07">
        <w:rPr>
          <w:rStyle w:val="StyleUnderline"/>
          <w:rFonts w:asciiTheme="majorHAnsi" w:hAnsiTheme="majorHAnsi" w:cstheme="majorHAnsi"/>
          <w:highlight w:val="green"/>
        </w:rPr>
        <w:t>be exploited</w:t>
      </w:r>
      <w:r w:rsidRPr="00055D07">
        <w:rPr>
          <w:rStyle w:val="StyleUnderline"/>
          <w:rFonts w:asciiTheme="majorHAnsi" w:hAnsiTheme="majorHAnsi" w:cstheme="majorHAnsi"/>
        </w:rPr>
        <w:t xml:space="preserve"> by more disciplined and realistic adversaries</w:t>
      </w:r>
      <w:r w:rsidRPr="00055D07">
        <w:rPr>
          <w:rFonts w:asciiTheme="majorHAnsi" w:hAnsiTheme="majorHAnsi" w:cstheme="majorHAnsi"/>
        </w:rPr>
        <w:t>. Great powers have a considerable incentive, therefore, to moderate their ambitions in the face of sustained declines in relative power. KEY FINDINGS To date, there has been no comprehensive study of great power retrenchment and no study that defends retrenchment as a probable or practical policy. Using historical data on gross domestic product, we identify eighteen cases of "acute relative decline" since 1870</w:t>
      </w:r>
      <w:r w:rsidRPr="00055D07">
        <w:rPr>
          <w:rStyle w:val="StyleUnderline"/>
          <w:rFonts w:asciiTheme="majorHAnsi" w:hAnsiTheme="majorHAnsi" w:cstheme="majorHAnsi"/>
        </w:rPr>
        <w:t>. Acute relative decline happens when a great power loses an ordinal ranking in global share of economic production, and this shift endures for five or more years</w:t>
      </w:r>
      <w:r w:rsidRPr="00055D07">
        <w:rPr>
          <w:rFonts w:asciiTheme="majorHAnsi" w:hAnsiTheme="majorHAnsi" w:cstheme="majorHAnsi"/>
        </w:rPr>
        <w:t>. A comparison of these periods yields the following findings: Retrenchment is the most common response to decline. Great powers suffering from acute decline, such as the United Kingdom, used retrenchment to shore up their fading power in eleven to fifteen of the eighteen cases that we studied (61–83 percent</w:t>
      </w:r>
      <w:r w:rsidRPr="00055D07">
        <w:rPr>
          <w:rStyle w:val="StyleUnderline"/>
          <w:rFonts w:asciiTheme="majorHAnsi" w:hAnsiTheme="majorHAnsi" w:cstheme="majorHAnsi"/>
        </w:rPr>
        <w:t xml:space="preserve">). The rate of decline is the most important factor for explaining and predicting the magnitude of retrenchment. The faster a state falls, the more drastic the retrenchment policy it is likely to employ. </w:t>
      </w:r>
      <w:r w:rsidRPr="00055D07">
        <w:rPr>
          <w:rFonts w:asciiTheme="majorHAnsi" w:hAnsiTheme="majorHAnsi" w:cstheme="majorHAnsi"/>
        </w:rPr>
        <w:t xml:space="preserve">The rate of decline is also the most important factor for explaining and predicting the forms that retrenchment takes. The faster a state falls, the more likely it is to renounce risky commitments, increase reliance on other states, cut military </w:t>
      </w:r>
      <w:r w:rsidRPr="00055D07">
        <w:rPr>
          <w:rFonts w:asciiTheme="majorHAnsi" w:hAnsiTheme="majorHAnsi" w:cstheme="majorHAnsi"/>
        </w:rPr>
        <w:lastRenderedPageBreak/>
        <w:t xml:space="preserve">spending, and avoid starting or escalating international disputes. In more detail, secondary findings include the following: Democracy does not appear to inhibit retrenchment. Declining states are approximately equally likely to retrench regardless of regime type. Wars are infrequent during ordinal transitions. War broke out close to the transition point in between one and four of the eighteen cases (6–22 percent). Retrenching states rebound with some regularity. Six of the fifteen retrenching states (40 percent) managed to recapture their former rank. No state that failed to retrench can boast similar results. Declining great powers cut their military personnel and budgets significantly faster than other great powers. Over a five-year period, the average </w:t>
      </w:r>
      <w:proofErr w:type="spellStart"/>
      <w:r w:rsidRPr="00055D07">
        <w:rPr>
          <w:rFonts w:asciiTheme="majorHAnsi" w:hAnsiTheme="majorHAnsi" w:cstheme="majorHAnsi"/>
        </w:rPr>
        <w:t>nondeclining</w:t>
      </w:r>
      <w:proofErr w:type="spellEnd"/>
      <w:r w:rsidRPr="00055D07">
        <w:rPr>
          <w:rFonts w:asciiTheme="majorHAnsi" w:hAnsiTheme="majorHAnsi" w:cstheme="majorHAnsi"/>
        </w:rPr>
        <w:t xml:space="preserve"> state increased military personnel 2.1 percent—as compared with a 0.8 percent decrease in declining states. Likewise, the average </w:t>
      </w:r>
      <w:proofErr w:type="spellStart"/>
      <w:r w:rsidRPr="00055D07">
        <w:rPr>
          <w:rFonts w:asciiTheme="majorHAnsi" w:hAnsiTheme="majorHAnsi" w:cstheme="majorHAnsi"/>
        </w:rPr>
        <w:t>nondeclining</w:t>
      </w:r>
      <w:proofErr w:type="spellEnd"/>
      <w:r w:rsidRPr="00055D07">
        <w:rPr>
          <w:rFonts w:asciiTheme="majorHAnsi" w:hAnsiTheme="majorHAnsi" w:cstheme="majorHAnsi"/>
        </w:rPr>
        <w:t xml:space="preserve"> state increased military spending 8.4 percent—compared with 2.2 percent among declining states. Swift declines cause greater alliance agreements. Over a five-year period, the average great power signs 1.75 new alliance agreements—great powers undergoing large declines sign an average of 3.6 such agreements. Declining great powers are less likely to enter or escalate disputes. Compared to average great powers, they are 26 percent less likely to initiate an interstate dispute, 25 percent less likely to be embroiled in a dispute, and markedly less likely to escalate those disputes to high levels. IMPLICATIONS FOR POLICYMAKERS From the analysis above, three main implications follow for U.S. policy. First, we are likely to see retrenchment in U.S. foreign policy. With a declining share of relative power, the United States is ripe to shift burdens to allies, cut military expenditures, and stay out of international disputes. This will not be without risks and costs, </w:t>
      </w:r>
      <w:r w:rsidRPr="00055D07">
        <w:rPr>
          <w:rStyle w:val="Emphasis"/>
          <w:rFonts w:asciiTheme="majorHAnsi" w:hAnsiTheme="majorHAnsi" w:cstheme="majorHAnsi"/>
        </w:rPr>
        <w:t xml:space="preserve">but </w:t>
      </w:r>
      <w:r w:rsidRPr="00055D07">
        <w:rPr>
          <w:rStyle w:val="Emphasis"/>
          <w:rFonts w:asciiTheme="majorHAnsi" w:hAnsiTheme="majorHAnsi" w:cstheme="majorHAnsi"/>
          <w:highlight w:val="green"/>
        </w:rPr>
        <w:t xml:space="preserve">retrenchment is likely to be peaceful and is preferable to </w:t>
      </w:r>
      <w:proofErr w:type="spellStart"/>
      <w:r w:rsidRPr="00055D07">
        <w:rPr>
          <w:rStyle w:val="Emphasis"/>
          <w:rFonts w:asciiTheme="majorHAnsi" w:hAnsiTheme="majorHAnsi" w:cstheme="majorHAnsi"/>
          <w:highlight w:val="green"/>
        </w:rPr>
        <w:t>nonretrenchment</w:t>
      </w:r>
      <w:proofErr w:type="spellEnd"/>
      <w:r w:rsidRPr="00055D07">
        <w:rPr>
          <w:rStyle w:val="Emphasis"/>
          <w:rFonts w:asciiTheme="majorHAnsi" w:hAnsiTheme="majorHAnsi" w:cstheme="majorHAnsi"/>
        </w:rPr>
        <w:t>.</w:t>
      </w:r>
      <w:r w:rsidRPr="00055D07">
        <w:rPr>
          <w:rFonts w:asciiTheme="majorHAnsi" w:hAnsiTheme="majorHAnsi" w:cstheme="majorHAnsi"/>
        </w:rPr>
        <w:t xml:space="preserve"> In short, U.S. policymakers should resist calls to maintain a sizable overseas posture because they fear that a more moderate policy might harm U.S. prestige or credibility with American allies. A </w:t>
      </w:r>
      <w:r w:rsidRPr="00055D07">
        <w:rPr>
          <w:rStyle w:val="StyleUnderline"/>
          <w:rFonts w:asciiTheme="majorHAnsi" w:hAnsiTheme="majorHAnsi" w:cstheme="majorHAnsi"/>
        </w:rPr>
        <w:t xml:space="preserve">humble foreign policy and </w:t>
      </w:r>
      <w:r w:rsidRPr="00055D07">
        <w:rPr>
          <w:rStyle w:val="StyleUnderline"/>
          <w:rFonts w:asciiTheme="majorHAnsi" w:hAnsiTheme="majorHAnsi" w:cstheme="majorHAnsi"/>
          <w:highlight w:val="green"/>
        </w:rPr>
        <w:t>more modest</w:t>
      </w:r>
      <w:r w:rsidRPr="00055D07">
        <w:rPr>
          <w:rStyle w:val="StyleUnderline"/>
          <w:rFonts w:asciiTheme="majorHAnsi" w:hAnsiTheme="majorHAnsi" w:cstheme="majorHAnsi"/>
        </w:rPr>
        <w:t xml:space="preserve"> overseas </w:t>
      </w:r>
      <w:r w:rsidRPr="00055D07">
        <w:rPr>
          <w:rStyle w:val="StyleUnderline"/>
          <w:rFonts w:asciiTheme="majorHAnsi" w:hAnsiTheme="majorHAnsi" w:cstheme="majorHAnsi"/>
          <w:highlight w:val="green"/>
        </w:rPr>
        <w:t>presence can be</w:t>
      </w:r>
      <w:r w:rsidRPr="00055D07">
        <w:rPr>
          <w:rStyle w:val="StyleUnderline"/>
          <w:rFonts w:asciiTheme="majorHAnsi" w:hAnsiTheme="majorHAnsi" w:cstheme="majorHAnsi"/>
        </w:rPr>
        <w:t xml:space="preserve"> as (if not more) </w:t>
      </w:r>
      <w:r w:rsidRPr="00055D07">
        <w:rPr>
          <w:rStyle w:val="StyleUnderline"/>
          <w:rFonts w:asciiTheme="majorHAnsi" w:hAnsiTheme="majorHAnsi" w:cstheme="majorHAnsi"/>
          <w:highlight w:val="green"/>
        </w:rPr>
        <w:t>effective in restoring U.S. credibility</w:t>
      </w:r>
      <w:r w:rsidRPr="00055D07">
        <w:rPr>
          <w:rStyle w:val="StyleUnderline"/>
          <w:rFonts w:asciiTheme="majorHAnsi" w:hAnsiTheme="majorHAnsi" w:cstheme="majorHAnsi"/>
        </w:rPr>
        <w:t xml:space="preserve"> and reassuring allies.</w:t>
      </w:r>
      <w:r w:rsidRPr="00055D07">
        <w:rPr>
          <w:rFonts w:asciiTheme="majorHAnsi" w:hAnsiTheme="majorHAnsi" w:cstheme="majorHAnsi"/>
        </w:rPr>
        <w:t xml:space="preserve"> Second, any potential U.S.-Sino power transition is likely to be easier on the United States than pessimists have advertised. If the United States acts like a typical retrenching state, the future looks promising. </w:t>
      </w:r>
      <w:r w:rsidRPr="00055D07">
        <w:rPr>
          <w:rStyle w:val="StyleUnderline"/>
          <w:rFonts w:asciiTheme="majorHAnsi" w:hAnsiTheme="majorHAnsi" w:cstheme="majorHAnsi"/>
        </w:rPr>
        <w:t xml:space="preserve">Several </w:t>
      </w:r>
      <w:r w:rsidRPr="00055D07">
        <w:rPr>
          <w:rStyle w:val="StyleUnderline"/>
          <w:rFonts w:asciiTheme="majorHAnsi" w:hAnsiTheme="majorHAnsi" w:cstheme="majorHAnsi"/>
          <w:highlight w:val="green"/>
        </w:rPr>
        <w:t>regional allies</w:t>
      </w:r>
      <w:r w:rsidRPr="00055D07">
        <w:rPr>
          <w:rStyle w:val="StyleUnderline"/>
          <w:rFonts w:asciiTheme="majorHAnsi" w:hAnsiTheme="majorHAnsi" w:cstheme="majorHAnsi"/>
        </w:rPr>
        <w:t>—foremost India and Japan—</w:t>
      </w:r>
      <w:r w:rsidRPr="00055D07">
        <w:rPr>
          <w:rStyle w:val="StyleUnderline"/>
          <w:rFonts w:asciiTheme="majorHAnsi" w:hAnsiTheme="majorHAnsi" w:cstheme="majorHAnsi"/>
          <w:highlight w:val="green"/>
        </w:rPr>
        <w:t>appear capable of assuming responsibilities formerly shouldered by the U</w:t>
      </w:r>
      <w:r w:rsidRPr="00055D07">
        <w:rPr>
          <w:rStyle w:val="StyleUnderline"/>
          <w:rFonts w:asciiTheme="majorHAnsi" w:hAnsiTheme="majorHAnsi" w:cstheme="majorHAnsi"/>
        </w:rPr>
        <w:t xml:space="preserve">nited </w:t>
      </w:r>
      <w:r w:rsidRPr="00055D07">
        <w:rPr>
          <w:rStyle w:val="StyleUnderline"/>
          <w:rFonts w:asciiTheme="majorHAnsi" w:hAnsiTheme="majorHAnsi" w:cstheme="majorHAnsi"/>
          <w:highlight w:val="green"/>
        </w:rPr>
        <w:t>S</w:t>
      </w:r>
      <w:r w:rsidRPr="00055D07">
        <w:rPr>
          <w:rStyle w:val="StyleUnderline"/>
          <w:rFonts w:asciiTheme="majorHAnsi" w:hAnsiTheme="majorHAnsi" w:cstheme="majorHAnsi"/>
        </w:rPr>
        <w:t>tates, and a forward defense is no longer as valuable as it once was</w:t>
      </w:r>
      <w:r w:rsidRPr="00055D07">
        <w:rPr>
          <w:rFonts w:asciiTheme="majorHAnsi" w:hAnsiTheme="majorHAnsi" w:cstheme="majorHAnsi"/>
        </w:rPr>
        <w:t xml:space="preserve">. There remains ample room for cuts in U.S. defense spending. And as China grows it will find, as the United States did, that increased relative power brings with it widening divisions at home and fewer friends overseas. In brief, </w:t>
      </w:r>
      <w:r w:rsidRPr="00055D07">
        <w:rPr>
          <w:rStyle w:val="StyleUnderline"/>
          <w:rFonts w:asciiTheme="majorHAnsi" w:hAnsiTheme="majorHAnsi" w:cstheme="majorHAnsi"/>
        </w:rPr>
        <w:t xml:space="preserve">policymakers should </w:t>
      </w:r>
      <w:r w:rsidRPr="00055D07">
        <w:rPr>
          <w:rStyle w:val="StyleUnderline"/>
          <w:rFonts w:asciiTheme="majorHAnsi" w:hAnsiTheme="majorHAnsi" w:cstheme="majorHAnsi"/>
          <w:highlight w:val="green"/>
        </w:rPr>
        <w:t>reject arguments that</w:t>
      </w:r>
      <w:r w:rsidRPr="00055D07">
        <w:rPr>
          <w:rStyle w:val="StyleUnderline"/>
          <w:rFonts w:asciiTheme="majorHAnsi" w:hAnsiTheme="majorHAnsi" w:cstheme="majorHAnsi"/>
        </w:rPr>
        <w:t xml:space="preserve"> a </w:t>
      </w:r>
      <w:r w:rsidRPr="00055D07">
        <w:rPr>
          <w:rStyle w:val="StyleUnderline"/>
          <w:rFonts w:asciiTheme="majorHAnsi" w:hAnsiTheme="majorHAnsi" w:cstheme="majorHAnsi"/>
          <w:highlight w:val="green"/>
        </w:rPr>
        <w:t>reduction</w:t>
      </w:r>
      <w:r w:rsidRPr="00055D07">
        <w:rPr>
          <w:rStyle w:val="StyleUnderline"/>
          <w:rFonts w:asciiTheme="majorHAnsi" w:hAnsiTheme="majorHAnsi" w:cstheme="majorHAnsi"/>
        </w:rPr>
        <w:t xml:space="preserve"> in U.S. overseas deployments </w:t>
      </w:r>
      <w:r w:rsidRPr="00055D07">
        <w:rPr>
          <w:rStyle w:val="StyleUnderline"/>
          <w:rFonts w:asciiTheme="majorHAnsi" w:hAnsiTheme="majorHAnsi" w:cstheme="majorHAnsi"/>
          <w:highlight w:val="green"/>
        </w:rPr>
        <w:t>will embolden</w:t>
      </w:r>
      <w:r w:rsidRPr="00055D07">
        <w:rPr>
          <w:rStyle w:val="StyleUnderline"/>
          <w:rFonts w:asciiTheme="majorHAnsi" w:hAnsiTheme="majorHAnsi" w:cstheme="majorHAnsi"/>
        </w:rPr>
        <w:t xml:space="preserve"> a hostile and expansionist </w:t>
      </w:r>
      <w:r w:rsidRPr="00055D07">
        <w:rPr>
          <w:rStyle w:val="StyleUnderline"/>
          <w:rFonts w:asciiTheme="majorHAnsi" w:hAnsiTheme="majorHAnsi" w:cstheme="majorHAnsi"/>
          <w:highlight w:val="green"/>
        </w:rPr>
        <w:t>China</w:t>
      </w:r>
      <w:r w:rsidRPr="00055D07">
        <w:rPr>
          <w:rStyle w:val="StyleUnderline"/>
          <w:rFonts w:asciiTheme="majorHAnsi" w:hAnsiTheme="majorHAnsi" w:cstheme="majorHAnsi"/>
        </w:rPr>
        <w:t>.</w:t>
      </w:r>
      <w:r w:rsidRPr="00055D07">
        <w:rPr>
          <w:rFonts w:asciiTheme="majorHAnsi" w:hAnsiTheme="majorHAnsi" w:cstheme="majorHAnsi"/>
        </w:rPr>
        <w:t xml:space="preserve"> </w:t>
      </w:r>
      <w:r w:rsidRPr="00055D07">
        <w:rPr>
          <w:rStyle w:val="StyleUnderline"/>
          <w:rFonts w:asciiTheme="majorHAnsi" w:hAnsiTheme="majorHAnsi" w:cstheme="majorHAnsi"/>
        </w:rPr>
        <w:t xml:space="preserve">Sizable forward deployments in Asia are just as likely to trap the United States in unnecessary clashes as they are to deter potential aggression. Third, the United States must reconsider when, where, and how it will use its more modest resources in the future. A </w:t>
      </w:r>
      <w:r w:rsidRPr="00055D07">
        <w:rPr>
          <w:rStyle w:val="StyleUnderline"/>
          <w:rFonts w:asciiTheme="majorHAnsi" w:hAnsiTheme="majorHAnsi" w:cstheme="majorHAnsi"/>
          <w:highlight w:val="green"/>
        </w:rPr>
        <w:t>sensible</w:t>
      </w:r>
      <w:r w:rsidRPr="00055D07">
        <w:rPr>
          <w:rStyle w:val="StyleUnderline"/>
          <w:rFonts w:asciiTheme="majorHAnsi" w:hAnsiTheme="majorHAnsi" w:cstheme="majorHAnsi"/>
        </w:rPr>
        <w:t xml:space="preserve"> policy of </w:t>
      </w:r>
      <w:r w:rsidRPr="00055D07">
        <w:rPr>
          <w:rStyle w:val="StyleUnderline"/>
          <w:rFonts w:asciiTheme="majorHAnsi" w:hAnsiTheme="majorHAnsi" w:cstheme="majorHAnsi"/>
          <w:highlight w:val="green"/>
        </w:rPr>
        <w:t>retrenchment must be properly prepared for</w:t>
      </w:r>
      <w:r w:rsidRPr="00055D07">
        <w:rPr>
          <w:rStyle w:val="StyleUnderline"/>
          <w:rFonts w:asciiTheme="majorHAnsi" w:hAnsiTheme="majorHAnsi" w:cstheme="majorHAnsi"/>
        </w:rPr>
        <w:t xml:space="preserve">—policymakers should not hastily slash budgets and renounce commitments. A gradual and controlled policy of </w:t>
      </w:r>
      <w:r w:rsidRPr="00055D07">
        <w:rPr>
          <w:rStyle w:val="StyleUnderline"/>
          <w:rFonts w:asciiTheme="majorHAnsi" w:hAnsiTheme="majorHAnsi" w:cstheme="majorHAnsi"/>
          <w:highlight w:val="green"/>
        </w:rPr>
        <w:t>reprioritizing goals</w:t>
      </w:r>
      <w:r w:rsidRPr="00055D07">
        <w:rPr>
          <w:rStyle w:val="StyleUnderline"/>
          <w:rFonts w:asciiTheme="majorHAnsi" w:hAnsiTheme="majorHAnsi" w:cstheme="majorHAnsi"/>
        </w:rPr>
        <w:t xml:space="preserve">, renouncing commitments, </w:t>
      </w:r>
      <w:r w:rsidRPr="00055D07">
        <w:rPr>
          <w:rStyle w:val="StyleUnderline"/>
          <w:rFonts w:asciiTheme="majorHAnsi" w:hAnsiTheme="majorHAnsi" w:cstheme="majorHAnsi"/>
          <w:highlight w:val="green"/>
        </w:rPr>
        <w:t>and shifting burdens will bring greater returns</w:t>
      </w:r>
      <w:r w:rsidRPr="00055D07">
        <w:rPr>
          <w:rStyle w:val="StyleUnderline"/>
          <w:rFonts w:asciiTheme="majorHAnsi" w:hAnsiTheme="majorHAnsi" w:cstheme="majorHAnsi"/>
        </w:rPr>
        <w:t xml:space="preserve"> than an improvised or imposed retreat</w:t>
      </w:r>
      <w:r w:rsidRPr="00055D07">
        <w:rPr>
          <w:rFonts w:asciiTheme="majorHAnsi" w:hAnsiTheme="majorHAnsi" w:cstheme="majorHAnsi"/>
        </w:rPr>
        <w:t xml:space="preserve">. To this end, policymakers need to engage in a frank and serious debate about the purposes of U.S. overseas assets. Our position is that the primary role of the U.S. military should be to deter and fight conventional wars against potential great power adversaries, rather than engage in limited operations against insurgents and other nonstate threats. This suggests that U.S. deployments in Iraq and Afghanistan should be pared down; that the United States should resist calls to involve itself in internal conflicts or </w:t>
      </w:r>
      <w:r w:rsidRPr="00055D07">
        <w:rPr>
          <w:rFonts w:asciiTheme="majorHAnsi" w:hAnsiTheme="majorHAnsi" w:cstheme="majorHAnsi"/>
        </w:rPr>
        <w:lastRenderedPageBreak/>
        <w:t xml:space="preserve">civil wars, such as those in Libya and elsewhere in North Africa; and that the Asia-Pacific region should have strategic priority over Europe and the greater Middle East. Regardless of whether one accepts these </w:t>
      </w:r>
      <w:proofErr w:type="gramStart"/>
      <w:r w:rsidRPr="00055D07">
        <w:rPr>
          <w:rFonts w:asciiTheme="majorHAnsi" w:hAnsiTheme="majorHAnsi" w:cstheme="majorHAnsi"/>
        </w:rPr>
        <w:t>particular proposals</w:t>
      </w:r>
      <w:proofErr w:type="gramEnd"/>
      <w:r w:rsidRPr="00055D07">
        <w:rPr>
          <w:rFonts w:asciiTheme="majorHAnsi" w:hAnsiTheme="majorHAnsi" w:cstheme="majorHAnsi"/>
        </w:rPr>
        <w:t xml:space="preserve">, the United States must make tough choices about which regions and threats should have claim to increasingly scarce resources. CONCLUSION Retrenchment is probable and pragmatic. Great powers may not be prudent, but they tend to become so when their power ebbs. Regardless of regime type, declining states routinely renounce risky commitments, redistribute alliance burdens, pare back military outlays, and avoid ensnarement in and escalation of costly conflicts. Husbanding resources is simply sensible. In the competitive game of power politics, states must unsentimentally realign means with ends or be punished for their profligacy. </w:t>
      </w:r>
      <w:r w:rsidRPr="00055D07">
        <w:rPr>
          <w:rStyle w:val="StyleUnderline"/>
          <w:rFonts w:asciiTheme="majorHAnsi" w:hAnsiTheme="majorHAnsi" w:cstheme="majorHAnsi"/>
        </w:rPr>
        <w:t>Attempts to maintain policies advanced when U.S. relative power was greater are outdated, unfounded, and imprudent. Retrenchment policies—greater burden sharing with allies, less military spending, and less involvement in militarized disputes—hold the most promise for arresting and reversing decline.</w:t>
      </w:r>
    </w:p>
    <w:p w14:paraId="506A2E74" w14:textId="77777777" w:rsidR="00F57EAB" w:rsidRPr="00055D07" w:rsidRDefault="00F57EAB" w:rsidP="00F57EAB">
      <w:pPr>
        <w:pStyle w:val="Heading4"/>
        <w:rPr>
          <w:rFonts w:asciiTheme="majorHAnsi" w:hAnsiTheme="majorHAnsi" w:cstheme="majorHAnsi"/>
        </w:rPr>
      </w:pPr>
      <w:r w:rsidRPr="00055D07">
        <w:rPr>
          <w:rFonts w:asciiTheme="majorHAnsi" w:hAnsiTheme="majorHAnsi" w:cstheme="majorHAnsi"/>
        </w:rPr>
        <w:t xml:space="preserve">D. Pursuit isn’t inevitable- it’s a choice. Moving towards retrenchment now will create stability, but the aff results in </w:t>
      </w:r>
      <w:r w:rsidRPr="00055D07">
        <w:rPr>
          <w:rFonts w:asciiTheme="majorHAnsi" w:hAnsiTheme="majorHAnsi" w:cstheme="majorHAnsi"/>
          <w:u w:val="single"/>
        </w:rPr>
        <w:t>endless military interventions.</w:t>
      </w:r>
      <w:r w:rsidRPr="00055D07">
        <w:rPr>
          <w:rFonts w:asciiTheme="majorHAnsi" w:hAnsiTheme="majorHAnsi" w:cstheme="majorHAnsi"/>
        </w:rPr>
        <w:t xml:space="preserve"> </w:t>
      </w:r>
    </w:p>
    <w:p w14:paraId="1484F355" w14:textId="77777777" w:rsidR="00F57EAB" w:rsidRPr="00055D07" w:rsidRDefault="00F57EAB" w:rsidP="00F57EAB">
      <w:pPr>
        <w:rPr>
          <w:rStyle w:val="Style13ptBold"/>
          <w:rFonts w:asciiTheme="majorHAnsi" w:hAnsiTheme="majorHAnsi" w:cstheme="majorHAnsi"/>
        </w:rPr>
      </w:pPr>
      <w:r w:rsidRPr="00055D07">
        <w:rPr>
          <w:rStyle w:val="Style13ptBold"/>
          <w:rFonts w:asciiTheme="majorHAnsi" w:hAnsiTheme="majorHAnsi" w:cstheme="majorHAnsi"/>
        </w:rPr>
        <w:t>Glaser 18</w:t>
      </w:r>
    </w:p>
    <w:p w14:paraId="4B77B987" w14:textId="77777777" w:rsidR="00F57EAB" w:rsidRPr="00055D07" w:rsidRDefault="00F57EAB" w:rsidP="00F57EAB">
      <w:pPr>
        <w:rPr>
          <w:rStyle w:val="Style13ptBold"/>
          <w:rFonts w:asciiTheme="majorHAnsi" w:hAnsiTheme="majorHAnsi" w:cstheme="majorHAnsi"/>
          <w:sz w:val="20"/>
          <w:szCs w:val="20"/>
        </w:rPr>
      </w:pPr>
      <w:r w:rsidRPr="00055D07">
        <w:rPr>
          <w:rStyle w:val="Style13ptBold"/>
          <w:rFonts w:asciiTheme="majorHAnsi" w:hAnsiTheme="majorHAnsi" w:cstheme="majorHAnsi"/>
          <w:sz w:val="20"/>
          <w:szCs w:val="20"/>
        </w:rPr>
        <w:t xml:space="preserve">(John Glaser, director of Foreign Policy Studies at the Cato Institute, (2018) Status, Prestige, </w:t>
      </w:r>
      <w:proofErr w:type="gramStart"/>
      <w:r w:rsidRPr="00055D07">
        <w:rPr>
          <w:rStyle w:val="Style13ptBold"/>
          <w:rFonts w:asciiTheme="majorHAnsi" w:hAnsiTheme="majorHAnsi" w:cstheme="majorHAnsi"/>
          <w:sz w:val="20"/>
          <w:szCs w:val="20"/>
        </w:rPr>
        <w:t>Activism</w:t>
      </w:r>
      <w:proofErr w:type="gramEnd"/>
      <w:r w:rsidRPr="00055D07">
        <w:rPr>
          <w:rStyle w:val="Style13ptBold"/>
          <w:rFonts w:asciiTheme="majorHAnsi" w:hAnsiTheme="majorHAnsi" w:cstheme="majorHAnsi"/>
          <w:sz w:val="20"/>
          <w:szCs w:val="20"/>
        </w:rPr>
        <w:t xml:space="preserve"> and the Illusion of American Decline, The Washington Quarterly, 41:1, 173-197, DOI: 10.1080/0163660X.2018.1445903, JKS)</w:t>
      </w:r>
    </w:p>
    <w:p w14:paraId="4B154BFB" w14:textId="77777777" w:rsidR="00F57EAB" w:rsidRPr="00055D07" w:rsidRDefault="00F57EAB" w:rsidP="00F57EAB">
      <w:pPr>
        <w:rPr>
          <w:rFonts w:asciiTheme="majorHAnsi" w:hAnsiTheme="majorHAnsi" w:cstheme="majorHAnsi"/>
          <w:b/>
          <w:iCs/>
          <w:u w:val="single"/>
          <w:bdr w:val="single" w:sz="8" w:space="0" w:color="auto"/>
        </w:rPr>
      </w:pPr>
      <w:r w:rsidRPr="00055D07">
        <w:rPr>
          <w:rStyle w:val="StyleUnderline"/>
          <w:rFonts w:asciiTheme="majorHAnsi" w:hAnsiTheme="majorHAnsi" w:cstheme="majorHAnsi"/>
        </w:rPr>
        <w:t xml:space="preserve">Some observers link the prospect of retrenchment with the decline of America. </w:t>
      </w:r>
      <w:r w:rsidRPr="00055D07">
        <w:rPr>
          <w:rFonts w:asciiTheme="majorHAnsi" w:hAnsiTheme="majorHAnsi" w:cstheme="majorHAnsi"/>
        </w:rPr>
        <w:t xml:space="preserve">Others insist hegemony is inherently cyclical and, given the decrease in relative U.S. economic and geopolitical dominance, decline is inevitable.107 </w:t>
      </w:r>
      <w:r w:rsidRPr="00055D07">
        <w:rPr>
          <w:rStyle w:val="StyleUnderline"/>
          <w:rFonts w:asciiTheme="majorHAnsi" w:hAnsiTheme="majorHAnsi" w:cstheme="majorHAnsi"/>
        </w:rPr>
        <w:t>Fears of U.S. decline, however, reflect a preoccupation more with the shadow of power than the substance of it</w:t>
      </w:r>
      <w:r w:rsidRPr="00055D07">
        <w:rPr>
          <w:rFonts w:asciiTheme="majorHAnsi" w:hAnsiTheme="majorHAnsi" w:cstheme="majorHAnsi"/>
        </w:rPr>
        <w:t>.108 Though not without its problems</w:t>
      </w:r>
      <w:r w:rsidRPr="00055D07">
        <w:rPr>
          <w:rStyle w:val="StyleUnderline"/>
          <w:rFonts w:asciiTheme="majorHAnsi" w:hAnsiTheme="majorHAnsi" w:cstheme="majorHAnsi"/>
        </w:rPr>
        <w:t xml:space="preserve">, the U.S. economy continues to </w:t>
      </w:r>
      <w:proofErr w:type="gramStart"/>
      <w:r w:rsidRPr="00055D07">
        <w:rPr>
          <w:rStyle w:val="StyleUnderline"/>
          <w:rFonts w:asciiTheme="majorHAnsi" w:hAnsiTheme="majorHAnsi" w:cstheme="majorHAnsi"/>
        </w:rPr>
        <w:t>grow</w:t>
      </w:r>
      <w:proofErr w:type="gramEnd"/>
      <w:r w:rsidRPr="00055D07">
        <w:rPr>
          <w:rStyle w:val="StyleUnderline"/>
          <w:rFonts w:asciiTheme="majorHAnsi" w:hAnsiTheme="majorHAnsi" w:cstheme="majorHAnsi"/>
        </w:rPr>
        <w:t xml:space="preserve"> and Americans continue to enjoy a per capita income well above the global average</w:t>
      </w:r>
      <w:r w:rsidRPr="00055D07">
        <w:rPr>
          <w:rFonts w:asciiTheme="majorHAnsi" w:hAnsiTheme="majorHAnsi" w:cstheme="majorHAnsi"/>
        </w:rPr>
        <w:t xml:space="preserve">. Roughly nine-in-ten Americans enjoy a standard of living higher than the global middle-income standard.109 A decline in superpower status will not change that. When it comes to security, Americans are likewise in an enviable position. </w:t>
      </w:r>
      <w:r w:rsidRPr="00055D07">
        <w:rPr>
          <w:rStyle w:val="StyleUnderline"/>
          <w:rFonts w:asciiTheme="majorHAnsi" w:hAnsiTheme="majorHAnsi" w:cstheme="majorHAnsi"/>
        </w:rPr>
        <w:t>Contrary to depictions in our politics and news media, the United States remains extraordinarily insulated from external threats, something unlikely to change with a more restrained grand strategy</w:t>
      </w:r>
      <w:r w:rsidRPr="00055D07">
        <w:rPr>
          <w:rFonts w:asciiTheme="majorHAnsi" w:hAnsiTheme="majorHAnsi" w:cstheme="majorHAnsi"/>
        </w:rPr>
        <w:t xml:space="preserve">.110 </w:t>
      </w:r>
      <w:r w:rsidRPr="00055D07">
        <w:rPr>
          <w:rStyle w:val="StyleUnderline"/>
          <w:rFonts w:asciiTheme="majorHAnsi" w:hAnsiTheme="majorHAnsi" w:cstheme="majorHAnsi"/>
        </w:rPr>
        <w:t>Commentators worried about decline tend to associate it with a loss of status and some sense of failure</w:t>
      </w:r>
      <w:r w:rsidRPr="00055D07">
        <w:rPr>
          <w:rFonts w:asciiTheme="majorHAnsi" w:hAnsiTheme="majorHAnsi" w:cstheme="majorHAnsi"/>
        </w:rPr>
        <w:t>, forfeit, and defeat. Beyond psychological loss aversion, however</w:t>
      </w:r>
      <w:r w:rsidRPr="00055D07">
        <w:rPr>
          <w:rStyle w:val="StyleUnderline"/>
          <w:rFonts w:asciiTheme="majorHAnsi" w:hAnsiTheme="majorHAnsi" w:cstheme="majorHAnsi"/>
        </w:rPr>
        <w:t>, it is hard to see how a reduction in America’s global military role equates to any real degradation in the wealth or security of American citizens</w:t>
      </w:r>
      <w:r w:rsidRPr="00055D07">
        <w:rPr>
          <w:rFonts w:asciiTheme="majorHAnsi" w:hAnsiTheme="majorHAnsi" w:cstheme="majorHAnsi"/>
        </w:rPr>
        <w:t xml:space="preserve">. Over the course of the twentieth century, circumstances forced Britain to relinquish its top position in world politics and shed its global empire. This inflicted a painful sense of decline in Britain, but according to historian George L. Bernstein, “it is not clear that the loss of empire represented any decline in real power at all; the decline was primarily a perception by Britons and others who had identified Britain’s greatness with its empire.” In withdrawing, “Britain may well have lost an encumbrance rather than power.”111 </w:t>
      </w:r>
      <w:proofErr w:type="spellStart"/>
      <w:r w:rsidRPr="00055D07">
        <w:rPr>
          <w:rStyle w:val="StyleUnderline"/>
          <w:rFonts w:asciiTheme="majorHAnsi" w:hAnsiTheme="majorHAnsi" w:cstheme="majorHAnsi"/>
          <w:highlight w:val="green"/>
        </w:rPr>
        <w:t>Primacists</w:t>
      </w:r>
      <w:proofErr w:type="spellEnd"/>
      <w:r w:rsidRPr="00055D07">
        <w:rPr>
          <w:rStyle w:val="StyleUnderline"/>
          <w:rFonts w:asciiTheme="majorHAnsi" w:hAnsiTheme="majorHAnsi" w:cstheme="majorHAnsi"/>
          <w:highlight w:val="green"/>
        </w:rPr>
        <w:t xml:space="preserve"> assume too much American authorship</w:t>
      </w:r>
      <w:r w:rsidRPr="00055D07">
        <w:rPr>
          <w:rStyle w:val="StyleUnderline"/>
          <w:rFonts w:asciiTheme="majorHAnsi" w:hAnsiTheme="majorHAnsi" w:cstheme="majorHAnsi"/>
        </w:rPr>
        <w:t xml:space="preserve"> of today’s peaceful and wealth-generating international order, </w:t>
      </w:r>
      <w:r w:rsidRPr="00055D07">
        <w:rPr>
          <w:rStyle w:val="StyleUnderline"/>
          <w:rFonts w:asciiTheme="majorHAnsi" w:hAnsiTheme="majorHAnsi" w:cstheme="majorHAnsi"/>
          <w:highlight w:val="green"/>
        </w:rPr>
        <w:t>and</w:t>
      </w:r>
      <w:r w:rsidRPr="00055D07">
        <w:rPr>
          <w:rStyle w:val="StyleUnderline"/>
          <w:rFonts w:asciiTheme="majorHAnsi" w:hAnsiTheme="majorHAnsi" w:cstheme="majorHAnsi"/>
        </w:rPr>
        <w:t xml:space="preserve"> then </w:t>
      </w:r>
      <w:r w:rsidRPr="00055D07">
        <w:rPr>
          <w:rStyle w:val="StyleUnderline"/>
          <w:rFonts w:asciiTheme="majorHAnsi" w:hAnsiTheme="majorHAnsi" w:cstheme="majorHAnsi"/>
          <w:highlight w:val="green"/>
        </w:rPr>
        <w:t>warn</w:t>
      </w:r>
      <w:r w:rsidRPr="00055D07">
        <w:rPr>
          <w:rStyle w:val="StyleUnderline"/>
          <w:rFonts w:asciiTheme="majorHAnsi" w:hAnsiTheme="majorHAnsi" w:cstheme="majorHAnsi"/>
        </w:rPr>
        <w:t xml:space="preserve"> hyperbolically </w:t>
      </w:r>
      <w:r w:rsidRPr="00055D07">
        <w:rPr>
          <w:rStyle w:val="StyleUnderline"/>
          <w:rFonts w:asciiTheme="majorHAnsi" w:hAnsiTheme="majorHAnsi" w:cstheme="majorHAnsi"/>
          <w:highlight w:val="green"/>
        </w:rPr>
        <w:t>of cata- strophic system collapse</w:t>
      </w:r>
      <w:r w:rsidRPr="00055D07">
        <w:rPr>
          <w:rStyle w:val="StyleUnderline"/>
          <w:rFonts w:asciiTheme="majorHAnsi" w:hAnsiTheme="majorHAnsi" w:cstheme="majorHAnsi"/>
        </w:rPr>
        <w:t xml:space="preserve"> if the United States retrenches</w:t>
      </w:r>
      <w:r w:rsidRPr="00055D07">
        <w:rPr>
          <w:rFonts w:asciiTheme="majorHAnsi" w:hAnsiTheme="majorHAnsi" w:cstheme="majorHAnsi"/>
        </w:rPr>
        <w:t xml:space="preserve">. In truth, today’s global stability trends and economic growth rates are more robust than that. And </w:t>
      </w:r>
      <w:r w:rsidRPr="00055D07">
        <w:rPr>
          <w:rStyle w:val="StyleUnderline"/>
          <w:rFonts w:asciiTheme="majorHAnsi" w:hAnsiTheme="majorHAnsi" w:cstheme="majorHAnsi"/>
          <w:highlight w:val="green"/>
        </w:rPr>
        <w:t xml:space="preserve">there is little reason to believe that staying out of the great power contest would </w:t>
      </w:r>
      <w:r w:rsidRPr="00055D07">
        <w:rPr>
          <w:rStyle w:val="StyleUnderline"/>
          <w:rFonts w:asciiTheme="majorHAnsi" w:hAnsiTheme="majorHAnsi" w:cstheme="majorHAnsi"/>
          <w:highlight w:val="green"/>
        </w:rPr>
        <w:lastRenderedPageBreak/>
        <w:t>undercut</w:t>
      </w:r>
      <w:r w:rsidRPr="00055D07">
        <w:rPr>
          <w:rStyle w:val="StyleUnderline"/>
          <w:rFonts w:asciiTheme="majorHAnsi" w:hAnsiTheme="majorHAnsi" w:cstheme="majorHAnsi"/>
        </w:rPr>
        <w:t xml:space="preserve"> the wealth and </w:t>
      </w:r>
      <w:r w:rsidRPr="00055D07">
        <w:rPr>
          <w:rStyle w:val="StyleUnderline"/>
          <w:rFonts w:asciiTheme="majorHAnsi" w:hAnsiTheme="majorHAnsi" w:cstheme="majorHAnsi"/>
          <w:highlight w:val="green"/>
        </w:rPr>
        <w:t>security</w:t>
      </w:r>
      <w:r w:rsidRPr="00055D07">
        <w:rPr>
          <w:rStyle w:val="StyleUnderline"/>
          <w:rFonts w:asciiTheme="majorHAnsi" w:hAnsiTheme="majorHAnsi" w:cstheme="majorHAnsi"/>
        </w:rPr>
        <w:t xml:space="preserve"> of U.S. citizens</w:t>
      </w:r>
      <w:r w:rsidRPr="00055D07">
        <w:rPr>
          <w:rFonts w:asciiTheme="majorHAnsi" w:hAnsiTheme="majorHAnsi" w:cstheme="majorHAnsi"/>
        </w:rPr>
        <w:t xml:space="preserve">. Robert Jervis illustrates this point by reference to </w:t>
      </w:r>
      <w:r w:rsidRPr="00055D07">
        <w:rPr>
          <w:rStyle w:val="StyleUnderline"/>
          <w:rFonts w:asciiTheme="majorHAnsi" w:hAnsiTheme="majorHAnsi" w:cstheme="majorHAnsi"/>
        </w:rPr>
        <w:t>other former great powers, “Sweden is no longer a great power, but in what sense is this a failure? Swedish citizens, if not the abstraction of the Swedish state, probably are better off for this. They are rich and have been spared several wars. Similarly</w:t>
      </w:r>
      <w:r w:rsidRPr="00055D07">
        <w:rPr>
          <w:rFonts w:asciiTheme="majorHAnsi" w:hAnsiTheme="majorHAnsi" w:cstheme="majorHAnsi"/>
        </w:rPr>
        <w:t xml:space="preserve">, postwar Japan was shorn of its empire and armed forces and is no longer a complete great power. But it is hard to say that the country and its citizens are the poorer for this loss of role and status.” He continued, “Sitting on the sidelines, although only possible under special circumstances of geography and the interests of other </w:t>
      </w:r>
      <w:proofErr w:type="spellStart"/>
      <w:r w:rsidRPr="00055D07">
        <w:rPr>
          <w:rFonts w:asciiTheme="majorHAnsi" w:hAnsiTheme="majorHAnsi" w:cstheme="majorHAnsi"/>
        </w:rPr>
        <w:t>impor</w:t>
      </w:r>
      <w:proofErr w:type="spellEnd"/>
      <w:r w:rsidRPr="00055D07">
        <w:rPr>
          <w:rFonts w:asciiTheme="majorHAnsi" w:hAnsiTheme="majorHAnsi" w:cstheme="majorHAnsi"/>
        </w:rPr>
        <w:t xml:space="preserve">- tant states, can be a fine place to watch (and benefit) as the great power parade goes by.”113 Robert Kagan, a senior fellow at the Brookings Institution, warns against com- mitting “preemptive superpower suicide out of a misplaced fear of ... declining [U.S.] power.”114 The real danger is closer to the opposite. Indeed, to the extent that America’s wealth and security is at risk of degradation and decline, it is likely to be exacerbated by a stubborn insistence on maintaining a costly perma- </w:t>
      </w:r>
      <w:proofErr w:type="spellStart"/>
      <w:r w:rsidRPr="00055D07">
        <w:rPr>
          <w:rFonts w:asciiTheme="majorHAnsi" w:hAnsiTheme="majorHAnsi" w:cstheme="majorHAnsi"/>
        </w:rPr>
        <w:t>nent</w:t>
      </w:r>
      <w:proofErr w:type="spellEnd"/>
      <w:r w:rsidRPr="00055D07">
        <w:rPr>
          <w:rFonts w:asciiTheme="majorHAnsi" w:hAnsiTheme="majorHAnsi" w:cstheme="majorHAnsi"/>
        </w:rPr>
        <w:t xml:space="preserve"> global military presence, a hyper-interventionist foreign policy, and </w:t>
      </w:r>
      <w:proofErr w:type="spellStart"/>
      <w:r w:rsidRPr="00055D07">
        <w:rPr>
          <w:rFonts w:asciiTheme="majorHAnsi" w:hAnsiTheme="majorHAnsi" w:cstheme="majorHAnsi"/>
        </w:rPr>
        <w:t>exces</w:t>
      </w:r>
      <w:proofErr w:type="spellEnd"/>
      <w:r w:rsidRPr="00055D07">
        <w:rPr>
          <w:rFonts w:asciiTheme="majorHAnsi" w:hAnsiTheme="majorHAnsi" w:cstheme="majorHAnsi"/>
        </w:rPr>
        <w:t xml:space="preserve">- </w:t>
      </w:r>
      <w:proofErr w:type="spellStart"/>
      <w:r w:rsidRPr="00055D07">
        <w:rPr>
          <w:rFonts w:asciiTheme="majorHAnsi" w:hAnsiTheme="majorHAnsi" w:cstheme="majorHAnsi"/>
        </w:rPr>
        <w:t>sively</w:t>
      </w:r>
      <w:proofErr w:type="spellEnd"/>
      <w:r w:rsidRPr="00055D07">
        <w:rPr>
          <w:rFonts w:asciiTheme="majorHAnsi" w:hAnsiTheme="majorHAnsi" w:cstheme="majorHAnsi"/>
        </w:rPr>
        <w:t xml:space="preserve"> high defense budgets.115 </w:t>
      </w:r>
      <w:r w:rsidRPr="00055D07">
        <w:rPr>
          <w:rStyle w:val="StyleUnderline"/>
          <w:rFonts w:asciiTheme="majorHAnsi" w:hAnsiTheme="majorHAnsi" w:cstheme="majorHAnsi"/>
        </w:rPr>
        <w:t xml:space="preserve">While </w:t>
      </w:r>
      <w:r w:rsidRPr="00055D07">
        <w:rPr>
          <w:rStyle w:val="StyleUnderline"/>
          <w:rFonts w:asciiTheme="majorHAnsi" w:hAnsiTheme="majorHAnsi" w:cstheme="majorHAnsi"/>
          <w:highlight w:val="green"/>
        </w:rPr>
        <w:t>America</w:t>
      </w:r>
      <w:r w:rsidRPr="00055D07">
        <w:rPr>
          <w:rStyle w:val="StyleUnderline"/>
          <w:rFonts w:asciiTheme="majorHAnsi" w:hAnsiTheme="majorHAnsi" w:cstheme="majorHAnsi"/>
        </w:rPr>
        <w:t xml:space="preserve">’s extraordinary wealth and resilience means it </w:t>
      </w:r>
      <w:r w:rsidRPr="00055D07">
        <w:rPr>
          <w:rStyle w:val="StyleUnderline"/>
          <w:rFonts w:asciiTheme="majorHAnsi" w:hAnsiTheme="majorHAnsi" w:cstheme="majorHAnsi"/>
          <w:highlight w:val="green"/>
        </w:rPr>
        <w:t>can</w:t>
      </w:r>
      <w:r w:rsidRPr="00055D07">
        <w:rPr>
          <w:rStyle w:val="StyleUnderline"/>
          <w:rFonts w:asciiTheme="majorHAnsi" w:hAnsiTheme="majorHAnsi" w:cstheme="majorHAnsi"/>
        </w:rPr>
        <w:t xml:space="preserve"> probably </w:t>
      </w:r>
      <w:r w:rsidRPr="00055D07">
        <w:rPr>
          <w:rStyle w:val="StyleUnderline"/>
          <w:rFonts w:asciiTheme="majorHAnsi" w:hAnsiTheme="majorHAnsi" w:cstheme="majorHAnsi"/>
          <w:highlight w:val="green"/>
        </w:rPr>
        <w:t>sustain an expansive</w:t>
      </w:r>
      <w:r w:rsidRPr="00055D07">
        <w:rPr>
          <w:rStyle w:val="StyleUnderline"/>
          <w:rFonts w:asciiTheme="majorHAnsi" w:hAnsiTheme="majorHAnsi" w:cstheme="majorHAnsi"/>
        </w:rPr>
        <w:t xml:space="preserve">, status-driven, and activist </w:t>
      </w:r>
      <w:r w:rsidRPr="00055D07">
        <w:rPr>
          <w:rStyle w:val="StyleUnderline"/>
          <w:rFonts w:asciiTheme="majorHAnsi" w:hAnsiTheme="majorHAnsi" w:cstheme="majorHAnsi"/>
          <w:highlight w:val="green"/>
        </w:rPr>
        <w:t>foreign policy</w:t>
      </w:r>
      <w:r w:rsidRPr="00055D07">
        <w:rPr>
          <w:rStyle w:val="StyleUnderline"/>
          <w:rFonts w:asciiTheme="majorHAnsi" w:hAnsiTheme="majorHAnsi" w:cstheme="majorHAnsi"/>
        </w:rPr>
        <w:t xml:space="preserve"> for the foreseeable future, the risks of </w:t>
      </w:r>
      <w:r w:rsidRPr="00055D07">
        <w:rPr>
          <w:rStyle w:val="StyleUnderline"/>
          <w:rFonts w:asciiTheme="majorHAnsi" w:hAnsiTheme="majorHAnsi" w:cstheme="majorHAnsi"/>
          <w:highlight w:val="green"/>
        </w:rPr>
        <w:t>over-extension</w:t>
      </w:r>
      <w:r w:rsidRPr="00055D07">
        <w:rPr>
          <w:rStyle w:val="StyleUnderline"/>
          <w:rFonts w:asciiTheme="majorHAnsi" w:hAnsiTheme="majorHAnsi" w:cstheme="majorHAnsi"/>
        </w:rPr>
        <w:t xml:space="preserve"> and of succumbing to</w:t>
      </w:r>
      <w:r w:rsidRPr="00055D07">
        <w:rPr>
          <w:rFonts w:asciiTheme="majorHAnsi" w:hAnsiTheme="majorHAnsi" w:cstheme="majorHAnsi"/>
        </w:rPr>
        <w:t xml:space="preserve"> what Princeton Uni- </w:t>
      </w:r>
      <w:proofErr w:type="spellStart"/>
      <w:r w:rsidRPr="00055D07">
        <w:rPr>
          <w:rFonts w:asciiTheme="majorHAnsi" w:hAnsiTheme="majorHAnsi" w:cstheme="majorHAnsi"/>
        </w:rPr>
        <w:t>versity’s</w:t>
      </w:r>
      <w:proofErr w:type="spellEnd"/>
      <w:r w:rsidRPr="00055D07">
        <w:rPr>
          <w:rFonts w:asciiTheme="majorHAnsi" w:hAnsiTheme="majorHAnsi" w:cstheme="majorHAnsi"/>
        </w:rPr>
        <w:t xml:space="preserve"> G. John </w:t>
      </w:r>
      <w:proofErr w:type="spellStart"/>
      <w:r w:rsidRPr="00055D07">
        <w:rPr>
          <w:rFonts w:asciiTheme="majorHAnsi" w:hAnsiTheme="majorHAnsi" w:cstheme="majorHAnsi"/>
        </w:rPr>
        <w:t>Ikenberry</w:t>
      </w:r>
      <w:proofErr w:type="spellEnd"/>
      <w:r w:rsidRPr="00055D07">
        <w:rPr>
          <w:rFonts w:asciiTheme="majorHAnsi" w:hAnsiTheme="majorHAnsi" w:cstheme="majorHAnsi"/>
        </w:rPr>
        <w:t xml:space="preserve"> calls </w:t>
      </w:r>
      <w:r w:rsidRPr="00055D07">
        <w:rPr>
          <w:rStyle w:val="StyleUnderline"/>
          <w:rFonts w:asciiTheme="majorHAnsi" w:hAnsiTheme="majorHAnsi" w:cstheme="majorHAnsi"/>
        </w:rPr>
        <w:t xml:space="preserve">the “imperial temptation,” </w:t>
      </w:r>
      <w:r w:rsidRPr="00055D07">
        <w:rPr>
          <w:rStyle w:val="StyleUnderline"/>
          <w:rFonts w:asciiTheme="majorHAnsi" w:hAnsiTheme="majorHAnsi" w:cstheme="majorHAnsi"/>
          <w:highlight w:val="green"/>
        </w:rPr>
        <w:t>are very real</w:t>
      </w:r>
      <w:r w:rsidRPr="00055D07">
        <w:rPr>
          <w:rFonts w:asciiTheme="majorHAnsi" w:hAnsiTheme="majorHAnsi" w:cstheme="majorHAnsi"/>
        </w:rPr>
        <w:t xml:space="preserve">.117 </w:t>
      </w:r>
      <w:r w:rsidRPr="00055D07">
        <w:rPr>
          <w:rStyle w:val="StyleUnderline"/>
          <w:rFonts w:asciiTheme="majorHAnsi" w:hAnsiTheme="majorHAnsi" w:cstheme="majorHAnsi"/>
        </w:rPr>
        <w:t xml:space="preserve">This </w:t>
      </w:r>
      <w:r w:rsidRPr="00055D07">
        <w:rPr>
          <w:rStyle w:val="StyleUnderline"/>
          <w:rFonts w:asciiTheme="majorHAnsi" w:hAnsiTheme="majorHAnsi" w:cstheme="majorHAnsi"/>
          <w:highlight w:val="green"/>
        </w:rPr>
        <w:t>temptation involves</w:t>
      </w:r>
      <w:r w:rsidRPr="00055D07">
        <w:rPr>
          <w:rStyle w:val="StyleUnderline"/>
          <w:rFonts w:asciiTheme="majorHAnsi" w:hAnsiTheme="majorHAnsi" w:cstheme="majorHAnsi"/>
        </w:rPr>
        <w:t xml:space="preserve"> not only succumbing to </w:t>
      </w:r>
      <w:r w:rsidRPr="00055D07">
        <w:rPr>
          <w:rStyle w:val="StyleUnderline"/>
          <w:rFonts w:asciiTheme="majorHAnsi" w:hAnsiTheme="majorHAnsi" w:cstheme="majorHAnsi"/>
          <w:highlight w:val="green"/>
        </w:rPr>
        <w:t>ruinous adventures like Vietnam and Iraq</w:t>
      </w:r>
      <w:r w:rsidRPr="00055D07">
        <w:rPr>
          <w:rStyle w:val="StyleUnderline"/>
          <w:rFonts w:asciiTheme="majorHAnsi" w:hAnsiTheme="majorHAnsi" w:cstheme="majorHAnsi"/>
        </w:rPr>
        <w:t xml:space="preserve">, but also includes gradually sacrificing liberal democratic values at home as the security state undermines civil liberties protections, weakens </w:t>
      </w:r>
      <w:proofErr w:type="spellStart"/>
      <w:r w:rsidRPr="00055D07">
        <w:rPr>
          <w:rStyle w:val="StyleUnderline"/>
          <w:rFonts w:asciiTheme="majorHAnsi" w:hAnsiTheme="majorHAnsi" w:cstheme="majorHAnsi"/>
        </w:rPr>
        <w:t>consti-tutional</w:t>
      </w:r>
      <w:proofErr w:type="spellEnd"/>
      <w:r w:rsidRPr="00055D07">
        <w:rPr>
          <w:rStyle w:val="StyleUnderline"/>
          <w:rFonts w:asciiTheme="majorHAnsi" w:hAnsiTheme="majorHAnsi" w:cstheme="majorHAnsi"/>
        </w:rPr>
        <w:t xml:space="preserve"> checks on executive war powers, and incentivizes excessive government secrecy.</w:t>
      </w:r>
      <w:r w:rsidRPr="00055D07">
        <w:rPr>
          <w:rFonts w:asciiTheme="majorHAnsi" w:hAnsiTheme="majorHAnsi" w:cstheme="majorHAnsi"/>
        </w:rPr>
        <w:t xml:space="preserve"> </w:t>
      </w:r>
      <w:r w:rsidRPr="00055D07">
        <w:rPr>
          <w:rStyle w:val="Emphasis"/>
          <w:rFonts w:asciiTheme="majorHAnsi" w:hAnsiTheme="majorHAnsi" w:cstheme="majorHAnsi"/>
          <w:highlight w:val="green"/>
        </w:rPr>
        <w:t>The United States can choose</w:t>
      </w:r>
      <w:r w:rsidRPr="00055D07">
        <w:rPr>
          <w:rStyle w:val="Emphasis"/>
          <w:rFonts w:asciiTheme="majorHAnsi" w:hAnsiTheme="majorHAnsi" w:cstheme="majorHAnsi"/>
        </w:rPr>
        <w:t xml:space="preserve"> to husband </w:t>
      </w:r>
      <w:proofErr w:type="spellStart"/>
      <w:r w:rsidRPr="00055D07">
        <w:rPr>
          <w:rStyle w:val="Emphasis"/>
          <w:rFonts w:asciiTheme="majorHAnsi" w:hAnsiTheme="majorHAnsi" w:cstheme="majorHAnsi"/>
        </w:rPr>
        <w:t>its</w:t>
      </w:r>
      <w:proofErr w:type="spellEnd"/>
      <w:r w:rsidRPr="00055D07">
        <w:rPr>
          <w:rStyle w:val="Emphasis"/>
          <w:rFonts w:asciiTheme="majorHAnsi" w:hAnsiTheme="majorHAnsi" w:cstheme="majorHAnsi"/>
        </w:rPr>
        <w:t xml:space="preserve"> still unmatched power and forswear status and </w:t>
      </w:r>
      <w:r w:rsidRPr="00055D07">
        <w:rPr>
          <w:rStyle w:val="Emphasis"/>
          <w:rFonts w:asciiTheme="majorHAnsi" w:hAnsiTheme="majorHAnsi" w:cstheme="majorHAnsi"/>
          <w:highlight w:val="green"/>
        </w:rPr>
        <w:t>prestige</w:t>
      </w:r>
      <w:r w:rsidRPr="00055D07">
        <w:rPr>
          <w:rStyle w:val="Emphasis"/>
          <w:rFonts w:asciiTheme="majorHAnsi" w:hAnsiTheme="majorHAnsi" w:cstheme="majorHAnsi"/>
        </w:rPr>
        <w:t xml:space="preserve">-driven foreign policy excesses, </w:t>
      </w:r>
      <w:r w:rsidRPr="00055D07">
        <w:rPr>
          <w:rStyle w:val="Emphasis"/>
          <w:rFonts w:asciiTheme="majorHAnsi" w:hAnsiTheme="majorHAnsi" w:cstheme="majorHAnsi"/>
          <w:highlight w:val="green"/>
        </w:rPr>
        <w:t>or</w:t>
      </w:r>
      <w:r w:rsidRPr="00055D07">
        <w:rPr>
          <w:rStyle w:val="Emphasis"/>
          <w:rFonts w:asciiTheme="majorHAnsi" w:hAnsiTheme="majorHAnsi" w:cstheme="majorHAnsi"/>
        </w:rPr>
        <w:t xml:space="preserve"> it can </w:t>
      </w:r>
      <w:r w:rsidRPr="00055D07">
        <w:rPr>
          <w:rStyle w:val="Emphasis"/>
          <w:rFonts w:asciiTheme="majorHAnsi" w:hAnsiTheme="majorHAnsi" w:cstheme="majorHAnsi"/>
          <w:highlight w:val="green"/>
        </w:rPr>
        <w:t>hasten its own decline</w:t>
      </w:r>
      <w:r w:rsidRPr="00055D07">
        <w:rPr>
          <w:rStyle w:val="Emphasis"/>
          <w:rFonts w:asciiTheme="majorHAnsi" w:hAnsiTheme="majorHAnsi" w:cstheme="majorHAnsi"/>
        </w:rPr>
        <w:t xml:space="preserve"> by extending its hyper-interventionist posture deep into the future. </w:t>
      </w:r>
      <w:r w:rsidRPr="00055D07">
        <w:rPr>
          <w:rStyle w:val="Emphasis"/>
          <w:rFonts w:asciiTheme="majorHAnsi" w:hAnsiTheme="majorHAnsi" w:cstheme="majorHAnsi"/>
          <w:highlight w:val="green"/>
        </w:rPr>
        <w:t>Neither path is imposed on u</w:t>
      </w:r>
      <w:r w:rsidRPr="00055D07">
        <w:rPr>
          <w:rStyle w:val="Emphasis"/>
          <w:rFonts w:asciiTheme="majorHAnsi" w:hAnsiTheme="majorHAnsi" w:cstheme="majorHAnsi"/>
        </w:rPr>
        <w:t>s by circumstances; it remains a choice.</w:t>
      </w:r>
    </w:p>
    <w:p w14:paraId="4F993428" w14:textId="77777777" w:rsidR="00C25E7B" w:rsidRPr="00055D07" w:rsidRDefault="00C25E7B" w:rsidP="00C25E7B">
      <w:pPr>
        <w:rPr>
          <w:rFonts w:asciiTheme="majorHAnsi" w:hAnsiTheme="majorHAnsi" w:cstheme="majorHAnsi"/>
        </w:rPr>
      </w:pPr>
    </w:p>
    <w:sectPr w:rsidR="00C25E7B" w:rsidRPr="00055D07"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046941" w14:textId="77777777" w:rsidR="00082130" w:rsidRDefault="00082130" w:rsidP="00190BD7">
      <w:pPr>
        <w:spacing w:after="0" w:line="240" w:lineRule="auto"/>
      </w:pPr>
      <w:r>
        <w:separator/>
      </w:r>
    </w:p>
  </w:endnote>
  <w:endnote w:type="continuationSeparator" w:id="0">
    <w:p w14:paraId="14483959" w14:textId="77777777" w:rsidR="00082130" w:rsidRDefault="00082130" w:rsidP="00190B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Georgia">
    <w:panose1 w:val="02040502050405020303"/>
    <w:charset w:val="00"/>
    <w:family w:val="roman"/>
    <w:pitch w:val="variable"/>
    <w:sig w:usb0="00000287" w:usb1="00000000" w:usb2="00000000" w:usb3="00000000" w:csb0="0000009F" w:csb1="00000000"/>
  </w:font>
  <w:font w:name="Helvetica Neue">
    <w:altName w:val="Arial"/>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BD08F1" w14:textId="77777777" w:rsidR="00082130" w:rsidRDefault="00082130" w:rsidP="00190BD7">
      <w:pPr>
        <w:spacing w:after="0" w:line="240" w:lineRule="auto"/>
      </w:pPr>
      <w:r>
        <w:separator/>
      </w:r>
    </w:p>
  </w:footnote>
  <w:footnote w:type="continuationSeparator" w:id="0">
    <w:p w14:paraId="1B5ADD88" w14:textId="77777777" w:rsidR="00082130" w:rsidRDefault="00082130" w:rsidP="00190B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A1497C"/>
    <w:multiLevelType w:val="hybridMultilevel"/>
    <w:tmpl w:val="33164CA6"/>
    <w:lvl w:ilvl="0" w:tplc="9B244846">
      <w:start w:val="2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4" w15:restartNumberingAfterBreak="0">
    <w:nsid w:val="12B13884"/>
    <w:multiLevelType w:val="hybridMultilevel"/>
    <w:tmpl w:val="ADD65FEC"/>
    <w:lvl w:ilvl="0" w:tplc="959271A8">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707490"/>
    <w:multiLevelType w:val="hybridMultilevel"/>
    <w:tmpl w:val="01F0CFD0"/>
    <w:lvl w:ilvl="0" w:tplc="2DFA5598">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EA4452"/>
    <w:multiLevelType w:val="hybridMultilevel"/>
    <w:tmpl w:val="53ECDAAC"/>
    <w:lvl w:ilvl="0" w:tplc="729EBC0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2C878F6"/>
    <w:multiLevelType w:val="hybridMultilevel"/>
    <w:tmpl w:val="A0986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55A1A6F"/>
    <w:multiLevelType w:val="hybridMultilevel"/>
    <w:tmpl w:val="532ACC08"/>
    <w:lvl w:ilvl="0" w:tplc="68CA8D18">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4106A5"/>
    <w:multiLevelType w:val="hybridMultilevel"/>
    <w:tmpl w:val="30EAF15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D25291C"/>
    <w:multiLevelType w:val="hybridMultilevel"/>
    <w:tmpl w:val="5B0680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406EFA"/>
    <w:multiLevelType w:val="hybridMultilevel"/>
    <w:tmpl w:val="BEDEE11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6E11424"/>
    <w:multiLevelType w:val="hybridMultilevel"/>
    <w:tmpl w:val="B8FAD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746500"/>
    <w:multiLevelType w:val="hybridMultilevel"/>
    <w:tmpl w:val="CA0843CA"/>
    <w:lvl w:ilvl="0" w:tplc="4B020700">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65289C"/>
    <w:multiLevelType w:val="hybridMultilevel"/>
    <w:tmpl w:val="43822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225B7D"/>
    <w:multiLevelType w:val="hybridMultilevel"/>
    <w:tmpl w:val="6F5C94D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9DB1E84"/>
    <w:multiLevelType w:val="hybridMultilevel"/>
    <w:tmpl w:val="261C73D6"/>
    <w:lvl w:ilvl="0" w:tplc="9FEA3E5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445FB0"/>
    <w:multiLevelType w:val="hybridMultilevel"/>
    <w:tmpl w:val="70C26688"/>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9" w15:restartNumberingAfterBreak="0">
    <w:nsid w:val="4D707838"/>
    <w:multiLevelType w:val="hybridMultilevel"/>
    <w:tmpl w:val="20166DA2"/>
    <w:lvl w:ilvl="0" w:tplc="025CE2F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EE13F5"/>
    <w:multiLevelType w:val="hybridMultilevel"/>
    <w:tmpl w:val="E56867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3D4B61"/>
    <w:multiLevelType w:val="hybridMultilevel"/>
    <w:tmpl w:val="BEDEE11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83F36B0"/>
    <w:multiLevelType w:val="hybridMultilevel"/>
    <w:tmpl w:val="7AD476E2"/>
    <w:lvl w:ilvl="0" w:tplc="B5D8BB7E">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97B5A00"/>
    <w:multiLevelType w:val="hybridMultilevel"/>
    <w:tmpl w:val="92C889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F75206C"/>
    <w:multiLevelType w:val="hybridMultilevel"/>
    <w:tmpl w:val="BD24816E"/>
    <w:lvl w:ilvl="0" w:tplc="0B7E21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1714A49"/>
    <w:multiLevelType w:val="hybridMultilevel"/>
    <w:tmpl w:val="AFC4A87C"/>
    <w:lvl w:ilvl="0" w:tplc="0AD4D1F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48854A3"/>
    <w:multiLevelType w:val="hybridMultilevel"/>
    <w:tmpl w:val="BAE8C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40"/>
  </w:num>
  <w:num w:numId="13">
    <w:abstractNumId w:val="31"/>
  </w:num>
  <w:num w:numId="14">
    <w:abstractNumId w:val="28"/>
  </w:num>
  <w:num w:numId="15">
    <w:abstractNumId w:val="39"/>
  </w:num>
  <w:num w:numId="16">
    <w:abstractNumId w:val="16"/>
  </w:num>
  <w:num w:numId="17">
    <w:abstractNumId w:val="33"/>
  </w:num>
  <w:num w:numId="18">
    <w:abstractNumId w:val="23"/>
  </w:num>
  <w:num w:numId="19">
    <w:abstractNumId w:val="13"/>
  </w:num>
  <w:num w:numId="20">
    <w:abstractNumId w:val="19"/>
  </w:num>
  <w:num w:numId="21">
    <w:abstractNumId w:val="24"/>
  </w:num>
  <w:num w:numId="22">
    <w:abstractNumId w:val="38"/>
  </w:num>
  <w:num w:numId="23">
    <w:abstractNumId w:val="17"/>
  </w:num>
  <w:num w:numId="24">
    <w:abstractNumId w:val="25"/>
  </w:num>
  <w:num w:numId="25">
    <w:abstractNumId w:val="15"/>
  </w:num>
  <w:num w:numId="26">
    <w:abstractNumId w:val="36"/>
  </w:num>
  <w:num w:numId="27">
    <w:abstractNumId w:val="21"/>
  </w:num>
  <w:num w:numId="28">
    <w:abstractNumId w:val="14"/>
  </w:num>
  <w:num w:numId="29">
    <w:abstractNumId w:val="27"/>
  </w:num>
  <w:num w:numId="30">
    <w:abstractNumId w:val="34"/>
  </w:num>
  <w:num w:numId="31">
    <w:abstractNumId w:val="11"/>
  </w:num>
  <w:num w:numId="32">
    <w:abstractNumId w:val="35"/>
  </w:num>
  <w:num w:numId="33">
    <w:abstractNumId w:val="29"/>
  </w:num>
  <w:num w:numId="34">
    <w:abstractNumId w:val="37"/>
  </w:num>
  <w:num w:numId="35">
    <w:abstractNumId w:val="22"/>
  </w:num>
  <w:num w:numId="36">
    <w:abstractNumId w:val="32"/>
  </w:num>
  <w:num w:numId="37">
    <w:abstractNumId w:val="26"/>
  </w:num>
  <w:num w:numId="38">
    <w:abstractNumId w:val="30"/>
  </w:num>
  <w:num w:numId="39">
    <w:abstractNumId w:val="20"/>
  </w:num>
  <w:num w:numId="40">
    <w:abstractNumId w:val="18"/>
  </w:num>
  <w:num w:numId="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9059F"/>
    <w:rsid w:val="00001E30"/>
    <w:rsid w:val="000029E3"/>
    <w:rsid w:val="000029E8"/>
    <w:rsid w:val="00004225"/>
    <w:rsid w:val="000066CA"/>
    <w:rsid w:val="000067AE"/>
    <w:rsid w:val="00007264"/>
    <w:rsid w:val="000076A9"/>
    <w:rsid w:val="0001410B"/>
    <w:rsid w:val="00014FAD"/>
    <w:rsid w:val="00015D2A"/>
    <w:rsid w:val="0002490B"/>
    <w:rsid w:val="00026465"/>
    <w:rsid w:val="00030204"/>
    <w:rsid w:val="000312A0"/>
    <w:rsid w:val="0003396C"/>
    <w:rsid w:val="00035337"/>
    <w:rsid w:val="000359BF"/>
    <w:rsid w:val="000372DB"/>
    <w:rsid w:val="00041DCE"/>
    <w:rsid w:val="00041E1A"/>
    <w:rsid w:val="000441DB"/>
    <w:rsid w:val="000507BA"/>
    <w:rsid w:val="00051E1D"/>
    <w:rsid w:val="00052F09"/>
    <w:rsid w:val="00052FB1"/>
    <w:rsid w:val="00054276"/>
    <w:rsid w:val="000547B1"/>
    <w:rsid w:val="000559FA"/>
    <w:rsid w:val="00055D07"/>
    <w:rsid w:val="000575D2"/>
    <w:rsid w:val="0006091E"/>
    <w:rsid w:val="00062DC5"/>
    <w:rsid w:val="000638C1"/>
    <w:rsid w:val="00065265"/>
    <w:rsid w:val="00065FEE"/>
    <w:rsid w:val="00066E3C"/>
    <w:rsid w:val="00070895"/>
    <w:rsid w:val="00072718"/>
    <w:rsid w:val="00072C0F"/>
    <w:rsid w:val="0007381E"/>
    <w:rsid w:val="00076094"/>
    <w:rsid w:val="00080A7C"/>
    <w:rsid w:val="00081B1E"/>
    <w:rsid w:val="00082130"/>
    <w:rsid w:val="0008221A"/>
    <w:rsid w:val="0008360D"/>
    <w:rsid w:val="00087262"/>
    <w:rsid w:val="0008749B"/>
    <w:rsid w:val="0008785F"/>
    <w:rsid w:val="00090CBE"/>
    <w:rsid w:val="00094DEC"/>
    <w:rsid w:val="000A0BCE"/>
    <w:rsid w:val="000A2D8A"/>
    <w:rsid w:val="000A43AA"/>
    <w:rsid w:val="000A77CF"/>
    <w:rsid w:val="000B2297"/>
    <w:rsid w:val="000B5CFC"/>
    <w:rsid w:val="000B648B"/>
    <w:rsid w:val="000B739F"/>
    <w:rsid w:val="000C2D81"/>
    <w:rsid w:val="000C3A36"/>
    <w:rsid w:val="000C60DE"/>
    <w:rsid w:val="000D25B4"/>
    <w:rsid w:val="000D26A6"/>
    <w:rsid w:val="000D2B90"/>
    <w:rsid w:val="000D6ED8"/>
    <w:rsid w:val="000D717B"/>
    <w:rsid w:val="000D7FAF"/>
    <w:rsid w:val="000F0797"/>
    <w:rsid w:val="000F1742"/>
    <w:rsid w:val="001001C0"/>
    <w:rsid w:val="0010030B"/>
    <w:rsid w:val="00100B28"/>
    <w:rsid w:val="00104060"/>
    <w:rsid w:val="00106DCA"/>
    <w:rsid w:val="001137CD"/>
    <w:rsid w:val="00114270"/>
    <w:rsid w:val="001147EF"/>
    <w:rsid w:val="00117316"/>
    <w:rsid w:val="001209B4"/>
    <w:rsid w:val="00125A01"/>
    <w:rsid w:val="00134D96"/>
    <w:rsid w:val="00135A44"/>
    <w:rsid w:val="00136ADB"/>
    <w:rsid w:val="00137477"/>
    <w:rsid w:val="001501C3"/>
    <w:rsid w:val="00163461"/>
    <w:rsid w:val="001761FC"/>
    <w:rsid w:val="0018093F"/>
    <w:rsid w:val="00182287"/>
    <w:rsid w:val="00182655"/>
    <w:rsid w:val="001840F2"/>
    <w:rsid w:val="00185134"/>
    <w:rsid w:val="001856C6"/>
    <w:rsid w:val="00190BD7"/>
    <w:rsid w:val="00191B5F"/>
    <w:rsid w:val="0019204D"/>
    <w:rsid w:val="00192487"/>
    <w:rsid w:val="00193416"/>
    <w:rsid w:val="00193756"/>
    <w:rsid w:val="00195073"/>
    <w:rsid w:val="0019668D"/>
    <w:rsid w:val="001A03F6"/>
    <w:rsid w:val="001A1F98"/>
    <w:rsid w:val="001A25FD"/>
    <w:rsid w:val="001A514C"/>
    <w:rsid w:val="001A5371"/>
    <w:rsid w:val="001A72C7"/>
    <w:rsid w:val="001B490B"/>
    <w:rsid w:val="001B73E3"/>
    <w:rsid w:val="001C1076"/>
    <w:rsid w:val="001C20F3"/>
    <w:rsid w:val="001C316D"/>
    <w:rsid w:val="001C3919"/>
    <w:rsid w:val="001C4011"/>
    <w:rsid w:val="001C611A"/>
    <w:rsid w:val="001D1A0D"/>
    <w:rsid w:val="001D1CD2"/>
    <w:rsid w:val="001D36BF"/>
    <w:rsid w:val="001D3D74"/>
    <w:rsid w:val="001D48F4"/>
    <w:rsid w:val="001D4C28"/>
    <w:rsid w:val="001E0B1F"/>
    <w:rsid w:val="001E0C0F"/>
    <w:rsid w:val="001E1E0B"/>
    <w:rsid w:val="001F1173"/>
    <w:rsid w:val="001F2618"/>
    <w:rsid w:val="001F35E9"/>
    <w:rsid w:val="00200539"/>
    <w:rsid w:val="002005A8"/>
    <w:rsid w:val="00203387"/>
    <w:rsid w:val="00203DD8"/>
    <w:rsid w:val="00204A53"/>
    <w:rsid w:val="00204E1D"/>
    <w:rsid w:val="002059BD"/>
    <w:rsid w:val="002059E7"/>
    <w:rsid w:val="00207FD8"/>
    <w:rsid w:val="00210FAF"/>
    <w:rsid w:val="00213B1E"/>
    <w:rsid w:val="00215284"/>
    <w:rsid w:val="002168F2"/>
    <w:rsid w:val="0022589F"/>
    <w:rsid w:val="00225986"/>
    <w:rsid w:val="0022643D"/>
    <w:rsid w:val="00227A37"/>
    <w:rsid w:val="002306A9"/>
    <w:rsid w:val="00231335"/>
    <w:rsid w:val="00232E9D"/>
    <w:rsid w:val="00233262"/>
    <w:rsid w:val="002343FE"/>
    <w:rsid w:val="00235F7B"/>
    <w:rsid w:val="0023684A"/>
    <w:rsid w:val="00241788"/>
    <w:rsid w:val="00241A3A"/>
    <w:rsid w:val="002502CF"/>
    <w:rsid w:val="00250531"/>
    <w:rsid w:val="00251B20"/>
    <w:rsid w:val="00253CB0"/>
    <w:rsid w:val="002566F3"/>
    <w:rsid w:val="00267EBB"/>
    <w:rsid w:val="0027023B"/>
    <w:rsid w:val="00272F3F"/>
    <w:rsid w:val="00274EDB"/>
    <w:rsid w:val="0027729E"/>
    <w:rsid w:val="0027787D"/>
    <w:rsid w:val="00282299"/>
    <w:rsid w:val="0028255B"/>
    <w:rsid w:val="00283FC9"/>
    <w:rsid w:val="002843B2"/>
    <w:rsid w:val="00284A93"/>
    <w:rsid w:val="00284ED6"/>
    <w:rsid w:val="002870DB"/>
    <w:rsid w:val="00290C5A"/>
    <w:rsid w:val="00290C92"/>
    <w:rsid w:val="0029596A"/>
    <w:rsid w:val="0029647A"/>
    <w:rsid w:val="00296504"/>
    <w:rsid w:val="002A40FD"/>
    <w:rsid w:val="002B5511"/>
    <w:rsid w:val="002B7ACF"/>
    <w:rsid w:val="002C1672"/>
    <w:rsid w:val="002C3FD1"/>
    <w:rsid w:val="002C4E9D"/>
    <w:rsid w:val="002D0F55"/>
    <w:rsid w:val="002D27BE"/>
    <w:rsid w:val="002D4A76"/>
    <w:rsid w:val="002D5481"/>
    <w:rsid w:val="002D768C"/>
    <w:rsid w:val="002D7EE8"/>
    <w:rsid w:val="002E0643"/>
    <w:rsid w:val="002E0CE7"/>
    <w:rsid w:val="002E392E"/>
    <w:rsid w:val="002E6BBC"/>
    <w:rsid w:val="002E6C3C"/>
    <w:rsid w:val="002F1BA9"/>
    <w:rsid w:val="002F2C92"/>
    <w:rsid w:val="002F6E74"/>
    <w:rsid w:val="002F73CD"/>
    <w:rsid w:val="002F7F31"/>
    <w:rsid w:val="00302574"/>
    <w:rsid w:val="00304323"/>
    <w:rsid w:val="003106B3"/>
    <w:rsid w:val="0031385D"/>
    <w:rsid w:val="003171AB"/>
    <w:rsid w:val="003223B2"/>
    <w:rsid w:val="00322A67"/>
    <w:rsid w:val="00325CF7"/>
    <w:rsid w:val="00330E13"/>
    <w:rsid w:val="00335A23"/>
    <w:rsid w:val="00340707"/>
    <w:rsid w:val="00341C61"/>
    <w:rsid w:val="003479FD"/>
    <w:rsid w:val="00351841"/>
    <w:rsid w:val="0035188A"/>
    <w:rsid w:val="0035240C"/>
    <w:rsid w:val="00354B6A"/>
    <w:rsid w:val="00360D24"/>
    <w:rsid w:val="003624A6"/>
    <w:rsid w:val="00363678"/>
    <w:rsid w:val="00364ADF"/>
    <w:rsid w:val="00365C8D"/>
    <w:rsid w:val="003670D9"/>
    <w:rsid w:val="00370B41"/>
    <w:rsid w:val="00371B27"/>
    <w:rsid w:val="003726C3"/>
    <w:rsid w:val="00375D2E"/>
    <w:rsid w:val="00382B6D"/>
    <w:rsid w:val="00383071"/>
    <w:rsid w:val="00383B19"/>
    <w:rsid w:val="00384CBC"/>
    <w:rsid w:val="00386460"/>
    <w:rsid w:val="0039172A"/>
    <w:rsid w:val="003933F9"/>
    <w:rsid w:val="00395181"/>
    <w:rsid w:val="00395864"/>
    <w:rsid w:val="00396557"/>
    <w:rsid w:val="00397316"/>
    <w:rsid w:val="003A248F"/>
    <w:rsid w:val="003A4D9C"/>
    <w:rsid w:val="003B1668"/>
    <w:rsid w:val="003B686D"/>
    <w:rsid w:val="003C4222"/>
    <w:rsid w:val="003C4296"/>
    <w:rsid w:val="003C5F4C"/>
    <w:rsid w:val="003C6AB9"/>
    <w:rsid w:val="003D2D1D"/>
    <w:rsid w:val="003D5EA8"/>
    <w:rsid w:val="003D7B28"/>
    <w:rsid w:val="003E2E2A"/>
    <w:rsid w:val="003E305E"/>
    <w:rsid w:val="003E34DB"/>
    <w:rsid w:val="003E5302"/>
    <w:rsid w:val="003E5BF1"/>
    <w:rsid w:val="003E6D69"/>
    <w:rsid w:val="003F2452"/>
    <w:rsid w:val="003F2B3E"/>
    <w:rsid w:val="003F41EA"/>
    <w:rsid w:val="003F60CC"/>
    <w:rsid w:val="003F7193"/>
    <w:rsid w:val="003F7DF0"/>
    <w:rsid w:val="004039AF"/>
    <w:rsid w:val="004042F2"/>
    <w:rsid w:val="004072B8"/>
    <w:rsid w:val="00407AFF"/>
    <w:rsid w:val="004109CA"/>
    <w:rsid w:val="0041155D"/>
    <w:rsid w:val="00416B3F"/>
    <w:rsid w:val="004170BF"/>
    <w:rsid w:val="004270E3"/>
    <w:rsid w:val="00430A3A"/>
    <w:rsid w:val="004348DC"/>
    <w:rsid w:val="00434921"/>
    <w:rsid w:val="004404DE"/>
    <w:rsid w:val="0044126C"/>
    <w:rsid w:val="00442018"/>
    <w:rsid w:val="00443C6D"/>
    <w:rsid w:val="00446567"/>
    <w:rsid w:val="00447B10"/>
    <w:rsid w:val="00452EE4"/>
    <w:rsid w:val="00452F0B"/>
    <w:rsid w:val="004536D6"/>
    <w:rsid w:val="004553A5"/>
    <w:rsid w:val="00457224"/>
    <w:rsid w:val="0046277C"/>
    <w:rsid w:val="004728D6"/>
    <w:rsid w:val="00473013"/>
    <w:rsid w:val="0047482C"/>
    <w:rsid w:val="00474917"/>
    <w:rsid w:val="00475436"/>
    <w:rsid w:val="0048047E"/>
    <w:rsid w:val="00482AF9"/>
    <w:rsid w:val="00485B76"/>
    <w:rsid w:val="00486E8E"/>
    <w:rsid w:val="00494537"/>
    <w:rsid w:val="00496BB2"/>
    <w:rsid w:val="004976FF"/>
    <w:rsid w:val="0049784A"/>
    <w:rsid w:val="004A05CD"/>
    <w:rsid w:val="004A3F61"/>
    <w:rsid w:val="004A5CC2"/>
    <w:rsid w:val="004A7E8B"/>
    <w:rsid w:val="004B35D9"/>
    <w:rsid w:val="004B37B4"/>
    <w:rsid w:val="004B72B4"/>
    <w:rsid w:val="004C0314"/>
    <w:rsid w:val="004C0D3D"/>
    <w:rsid w:val="004C1706"/>
    <w:rsid w:val="004C213E"/>
    <w:rsid w:val="004C376C"/>
    <w:rsid w:val="004C58FF"/>
    <w:rsid w:val="004C657F"/>
    <w:rsid w:val="004C6F50"/>
    <w:rsid w:val="004D17D8"/>
    <w:rsid w:val="004D1ECC"/>
    <w:rsid w:val="004D1FC1"/>
    <w:rsid w:val="004D2D7C"/>
    <w:rsid w:val="004D52D8"/>
    <w:rsid w:val="004E355B"/>
    <w:rsid w:val="004E55D8"/>
    <w:rsid w:val="004E73DE"/>
    <w:rsid w:val="005028E5"/>
    <w:rsid w:val="00503735"/>
    <w:rsid w:val="005149A2"/>
    <w:rsid w:val="00516A88"/>
    <w:rsid w:val="005174EB"/>
    <w:rsid w:val="00521826"/>
    <w:rsid w:val="00521AD5"/>
    <w:rsid w:val="00522065"/>
    <w:rsid w:val="00522467"/>
    <w:rsid w:val="005224F2"/>
    <w:rsid w:val="00531579"/>
    <w:rsid w:val="00533F1C"/>
    <w:rsid w:val="00535A81"/>
    <w:rsid w:val="00536D8B"/>
    <w:rsid w:val="005379C3"/>
    <w:rsid w:val="00541CFC"/>
    <w:rsid w:val="005519C2"/>
    <w:rsid w:val="005523E0"/>
    <w:rsid w:val="0055320F"/>
    <w:rsid w:val="005536DC"/>
    <w:rsid w:val="0055699B"/>
    <w:rsid w:val="0056020A"/>
    <w:rsid w:val="00563D3D"/>
    <w:rsid w:val="00563FE6"/>
    <w:rsid w:val="005659AA"/>
    <w:rsid w:val="00566D1D"/>
    <w:rsid w:val="005676E8"/>
    <w:rsid w:val="00570526"/>
    <w:rsid w:val="00570538"/>
    <w:rsid w:val="00576F79"/>
    <w:rsid w:val="00577C12"/>
    <w:rsid w:val="00580BFC"/>
    <w:rsid w:val="00581048"/>
    <w:rsid w:val="00581203"/>
    <w:rsid w:val="005826DF"/>
    <w:rsid w:val="0058349C"/>
    <w:rsid w:val="00585FBE"/>
    <w:rsid w:val="00586760"/>
    <w:rsid w:val="00586E2B"/>
    <w:rsid w:val="005870E8"/>
    <w:rsid w:val="005877B6"/>
    <w:rsid w:val="0058789C"/>
    <w:rsid w:val="00591BEF"/>
    <w:rsid w:val="00594A56"/>
    <w:rsid w:val="00595E8E"/>
    <w:rsid w:val="005A2B54"/>
    <w:rsid w:val="005A3169"/>
    <w:rsid w:val="005A4499"/>
    <w:rsid w:val="005A4D4E"/>
    <w:rsid w:val="005A7237"/>
    <w:rsid w:val="005B21FA"/>
    <w:rsid w:val="005B3244"/>
    <w:rsid w:val="005B6BB4"/>
    <w:rsid w:val="005B6EE8"/>
    <w:rsid w:val="005B7731"/>
    <w:rsid w:val="005C17EC"/>
    <w:rsid w:val="005C4515"/>
    <w:rsid w:val="005C5602"/>
    <w:rsid w:val="005C74A6"/>
    <w:rsid w:val="005D0420"/>
    <w:rsid w:val="005D3B4D"/>
    <w:rsid w:val="005D59E0"/>
    <w:rsid w:val="005D615C"/>
    <w:rsid w:val="005D63FF"/>
    <w:rsid w:val="005D7B9B"/>
    <w:rsid w:val="005E1860"/>
    <w:rsid w:val="005E379D"/>
    <w:rsid w:val="005E4AB4"/>
    <w:rsid w:val="005E526E"/>
    <w:rsid w:val="005E664A"/>
    <w:rsid w:val="005F063B"/>
    <w:rsid w:val="005F192D"/>
    <w:rsid w:val="005F24C8"/>
    <w:rsid w:val="005F26AF"/>
    <w:rsid w:val="005F5BF4"/>
    <w:rsid w:val="006044A6"/>
    <w:rsid w:val="006051E4"/>
    <w:rsid w:val="00607D6C"/>
    <w:rsid w:val="006100F8"/>
    <w:rsid w:val="00613787"/>
    <w:rsid w:val="0061383D"/>
    <w:rsid w:val="00614D69"/>
    <w:rsid w:val="0061626D"/>
    <w:rsid w:val="00617030"/>
    <w:rsid w:val="00621301"/>
    <w:rsid w:val="0062173F"/>
    <w:rsid w:val="006235FB"/>
    <w:rsid w:val="006252F4"/>
    <w:rsid w:val="00626A15"/>
    <w:rsid w:val="006317FF"/>
    <w:rsid w:val="00631D23"/>
    <w:rsid w:val="00631F47"/>
    <w:rsid w:val="00633338"/>
    <w:rsid w:val="00633867"/>
    <w:rsid w:val="00634D9C"/>
    <w:rsid w:val="0063735B"/>
    <w:rsid w:val="006379E9"/>
    <w:rsid w:val="006438CB"/>
    <w:rsid w:val="00644D9A"/>
    <w:rsid w:val="00652811"/>
    <w:rsid w:val="006529B9"/>
    <w:rsid w:val="00654695"/>
    <w:rsid w:val="0065500A"/>
    <w:rsid w:val="00655217"/>
    <w:rsid w:val="0065583F"/>
    <w:rsid w:val="0065727C"/>
    <w:rsid w:val="00660439"/>
    <w:rsid w:val="006646C0"/>
    <w:rsid w:val="0067322D"/>
    <w:rsid w:val="006747BB"/>
    <w:rsid w:val="00674A78"/>
    <w:rsid w:val="00677F97"/>
    <w:rsid w:val="00683062"/>
    <w:rsid w:val="00684B88"/>
    <w:rsid w:val="0069059F"/>
    <w:rsid w:val="00690FA8"/>
    <w:rsid w:val="00695632"/>
    <w:rsid w:val="0069671D"/>
    <w:rsid w:val="00696A16"/>
    <w:rsid w:val="006A3292"/>
    <w:rsid w:val="006A4840"/>
    <w:rsid w:val="006A52A0"/>
    <w:rsid w:val="006A7E1D"/>
    <w:rsid w:val="006B0ECB"/>
    <w:rsid w:val="006B529F"/>
    <w:rsid w:val="006B69E8"/>
    <w:rsid w:val="006C2867"/>
    <w:rsid w:val="006C3A56"/>
    <w:rsid w:val="006C7136"/>
    <w:rsid w:val="006D0001"/>
    <w:rsid w:val="006D13F4"/>
    <w:rsid w:val="006D197A"/>
    <w:rsid w:val="006D3B0D"/>
    <w:rsid w:val="006D6AED"/>
    <w:rsid w:val="006D711E"/>
    <w:rsid w:val="006D7CB5"/>
    <w:rsid w:val="006D7E94"/>
    <w:rsid w:val="006E0F23"/>
    <w:rsid w:val="006E1DC6"/>
    <w:rsid w:val="006E6D0B"/>
    <w:rsid w:val="006F126E"/>
    <w:rsid w:val="006F32C9"/>
    <w:rsid w:val="006F382E"/>
    <w:rsid w:val="006F3834"/>
    <w:rsid w:val="006F4183"/>
    <w:rsid w:val="006F4BF3"/>
    <w:rsid w:val="006F5693"/>
    <w:rsid w:val="006F5D4C"/>
    <w:rsid w:val="007105D0"/>
    <w:rsid w:val="00714817"/>
    <w:rsid w:val="00715889"/>
    <w:rsid w:val="00717B01"/>
    <w:rsid w:val="007227D9"/>
    <w:rsid w:val="00722F7B"/>
    <w:rsid w:val="0072491F"/>
    <w:rsid w:val="00724A41"/>
    <w:rsid w:val="00725598"/>
    <w:rsid w:val="00725B5A"/>
    <w:rsid w:val="00735A3D"/>
    <w:rsid w:val="00736A50"/>
    <w:rsid w:val="007374A1"/>
    <w:rsid w:val="00751141"/>
    <w:rsid w:val="00752712"/>
    <w:rsid w:val="0075284C"/>
    <w:rsid w:val="00753A84"/>
    <w:rsid w:val="007569E3"/>
    <w:rsid w:val="00757CBF"/>
    <w:rsid w:val="00757D30"/>
    <w:rsid w:val="00761134"/>
    <w:rsid w:val="007611F5"/>
    <w:rsid w:val="007619E4"/>
    <w:rsid w:val="00761E75"/>
    <w:rsid w:val="0076321E"/>
    <w:rsid w:val="0076495E"/>
    <w:rsid w:val="00765FC8"/>
    <w:rsid w:val="00774586"/>
    <w:rsid w:val="00775694"/>
    <w:rsid w:val="00793F46"/>
    <w:rsid w:val="00796D13"/>
    <w:rsid w:val="007A1325"/>
    <w:rsid w:val="007A1517"/>
    <w:rsid w:val="007A1A18"/>
    <w:rsid w:val="007A3BAF"/>
    <w:rsid w:val="007B2FBC"/>
    <w:rsid w:val="007B536B"/>
    <w:rsid w:val="007B53D8"/>
    <w:rsid w:val="007C08EF"/>
    <w:rsid w:val="007C22C5"/>
    <w:rsid w:val="007C26CE"/>
    <w:rsid w:val="007C2EF0"/>
    <w:rsid w:val="007C4FD4"/>
    <w:rsid w:val="007C57E1"/>
    <w:rsid w:val="007C5811"/>
    <w:rsid w:val="007D2DF5"/>
    <w:rsid w:val="007D3A7D"/>
    <w:rsid w:val="007D451A"/>
    <w:rsid w:val="007D45C9"/>
    <w:rsid w:val="007D5E3E"/>
    <w:rsid w:val="007D7596"/>
    <w:rsid w:val="007E242C"/>
    <w:rsid w:val="007E52CD"/>
    <w:rsid w:val="007E59BB"/>
    <w:rsid w:val="007E5A72"/>
    <w:rsid w:val="007E6631"/>
    <w:rsid w:val="007F1AEE"/>
    <w:rsid w:val="007F4027"/>
    <w:rsid w:val="007F586D"/>
    <w:rsid w:val="00800D4F"/>
    <w:rsid w:val="00803A12"/>
    <w:rsid w:val="00805417"/>
    <w:rsid w:val="00805497"/>
    <w:rsid w:val="00807DBC"/>
    <w:rsid w:val="00811F27"/>
    <w:rsid w:val="00812314"/>
    <w:rsid w:val="008205FC"/>
    <w:rsid w:val="008266F9"/>
    <w:rsid w:val="008267E2"/>
    <w:rsid w:val="00826A9B"/>
    <w:rsid w:val="00826DA1"/>
    <w:rsid w:val="00834842"/>
    <w:rsid w:val="00840E7B"/>
    <w:rsid w:val="008536AF"/>
    <w:rsid w:val="00853D40"/>
    <w:rsid w:val="008564FC"/>
    <w:rsid w:val="00864E76"/>
    <w:rsid w:val="00872581"/>
    <w:rsid w:val="0087459D"/>
    <w:rsid w:val="00876500"/>
    <w:rsid w:val="0087680F"/>
    <w:rsid w:val="00876D81"/>
    <w:rsid w:val="00881D86"/>
    <w:rsid w:val="0088329A"/>
    <w:rsid w:val="00883306"/>
    <w:rsid w:val="00885D03"/>
    <w:rsid w:val="008904F9"/>
    <w:rsid w:val="00890E4C"/>
    <w:rsid w:val="00890E74"/>
    <w:rsid w:val="00892798"/>
    <w:rsid w:val="0089418F"/>
    <w:rsid w:val="00897C29"/>
    <w:rsid w:val="00897EB9"/>
    <w:rsid w:val="008A00DC"/>
    <w:rsid w:val="008A1A9C"/>
    <w:rsid w:val="008A4600"/>
    <w:rsid w:val="008A4633"/>
    <w:rsid w:val="008B032E"/>
    <w:rsid w:val="008B282F"/>
    <w:rsid w:val="008C0FA2"/>
    <w:rsid w:val="008C1601"/>
    <w:rsid w:val="008C2342"/>
    <w:rsid w:val="008C41CE"/>
    <w:rsid w:val="008C4220"/>
    <w:rsid w:val="008C4F76"/>
    <w:rsid w:val="008C65CF"/>
    <w:rsid w:val="008C69F7"/>
    <w:rsid w:val="008C77B6"/>
    <w:rsid w:val="008C7CDE"/>
    <w:rsid w:val="008D0D12"/>
    <w:rsid w:val="008D0EBF"/>
    <w:rsid w:val="008D1B91"/>
    <w:rsid w:val="008D31C6"/>
    <w:rsid w:val="008D5317"/>
    <w:rsid w:val="008D724A"/>
    <w:rsid w:val="008E17FE"/>
    <w:rsid w:val="008E7A3E"/>
    <w:rsid w:val="008F41FD"/>
    <w:rsid w:val="008F4479"/>
    <w:rsid w:val="008F4BA0"/>
    <w:rsid w:val="008F5E94"/>
    <w:rsid w:val="00901726"/>
    <w:rsid w:val="00901EA2"/>
    <w:rsid w:val="00911BFF"/>
    <w:rsid w:val="009171B2"/>
    <w:rsid w:val="00920E6A"/>
    <w:rsid w:val="00922C75"/>
    <w:rsid w:val="009238F7"/>
    <w:rsid w:val="00926B62"/>
    <w:rsid w:val="00926C33"/>
    <w:rsid w:val="00927B7C"/>
    <w:rsid w:val="00927E3B"/>
    <w:rsid w:val="00931816"/>
    <w:rsid w:val="009323B6"/>
    <w:rsid w:val="00932C71"/>
    <w:rsid w:val="009350D0"/>
    <w:rsid w:val="00941A93"/>
    <w:rsid w:val="00943292"/>
    <w:rsid w:val="009438B5"/>
    <w:rsid w:val="00946FA4"/>
    <w:rsid w:val="009509D5"/>
    <w:rsid w:val="009538F5"/>
    <w:rsid w:val="00953C01"/>
    <w:rsid w:val="009542C7"/>
    <w:rsid w:val="00957187"/>
    <w:rsid w:val="00960255"/>
    <w:rsid w:val="009603E1"/>
    <w:rsid w:val="00961C9D"/>
    <w:rsid w:val="00963065"/>
    <w:rsid w:val="00964F92"/>
    <w:rsid w:val="0096644D"/>
    <w:rsid w:val="00967D51"/>
    <w:rsid w:val="0097151F"/>
    <w:rsid w:val="00973777"/>
    <w:rsid w:val="0097563E"/>
    <w:rsid w:val="00975BB1"/>
    <w:rsid w:val="00976E78"/>
    <w:rsid w:val="009775C0"/>
    <w:rsid w:val="00981F23"/>
    <w:rsid w:val="009850C0"/>
    <w:rsid w:val="00990634"/>
    <w:rsid w:val="00991475"/>
    <w:rsid w:val="00991733"/>
    <w:rsid w:val="009917A0"/>
    <w:rsid w:val="00992078"/>
    <w:rsid w:val="00992BE3"/>
    <w:rsid w:val="00993E60"/>
    <w:rsid w:val="00997436"/>
    <w:rsid w:val="009A1467"/>
    <w:rsid w:val="009A274C"/>
    <w:rsid w:val="009A353F"/>
    <w:rsid w:val="009A5DAE"/>
    <w:rsid w:val="009A6464"/>
    <w:rsid w:val="009B138A"/>
    <w:rsid w:val="009B1F43"/>
    <w:rsid w:val="009B69F5"/>
    <w:rsid w:val="009B7AF3"/>
    <w:rsid w:val="009C0068"/>
    <w:rsid w:val="009C318F"/>
    <w:rsid w:val="009C5FF7"/>
    <w:rsid w:val="009C6292"/>
    <w:rsid w:val="009C6B9A"/>
    <w:rsid w:val="009D15DB"/>
    <w:rsid w:val="009D196A"/>
    <w:rsid w:val="009D256C"/>
    <w:rsid w:val="009D3133"/>
    <w:rsid w:val="009E160D"/>
    <w:rsid w:val="009E2B28"/>
    <w:rsid w:val="009F1642"/>
    <w:rsid w:val="009F1CBB"/>
    <w:rsid w:val="009F3305"/>
    <w:rsid w:val="009F65A8"/>
    <w:rsid w:val="009F6FB2"/>
    <w:rsid w:val="00A071C0"/>
    <w:rsid w:val="00A17A88"/>
    <w:rsid w:val="00A17C40"/>
    <w:rsid w:val="00A22670"/>
    <w:rsid w:val="00A24B35"/>
    <w:rsid w:val="00A256D3"/>
    <w:rsid w:val="00A271BA"/>
    <w:rsid w:val="00A27F86"/>
    <w:rsid w:val="00A315EE"/>
    <w:rsid w:val="00A400DC"/>
    <w:rsid w:val="00A4160B"/>
    <w:rsid w:val="00A42611"/>
    <w:rsid w:val="00A431C6"/>
    <w:rsid w:val="00A50D0A"/>
    <w:rsid w:val="00A54315"/>
    <w:rsid w:val="00A544AF"/>
    <w:rsid w:val="00A56621"/>
    <w:rsid w:val="00A60FBC"/>
    <w:rsid w:val="00A65C0B"/>
    <w:rsid w:val="00A67E21"/>
    <w:rsid w:val="00A70A0B"/>
    <w:rsid w:val="00A72BD4"/>
    <w:rsid w:val="00A73F89"/>
    <w:rsid w:val="00A76C97"/>
    <w:rsid w:val="00A775A3"/>
    <w:rsid w:val="00A776BA"/>
    <w:rsid w:val="00A80196"/>
    <w:rsid w:val="00A81FD2"/>
    <w:rsid w:val="00A84415"/>
    <w:rsid w:val="00A8441A"/>
    <w:rsid w:val="00A85ECE"/>
    <w:rsid w:val="00A8674A"/>
    <w:rsid w:val="00A86E42"/>
    <w:rsid w:val="00A87CE5"/>
    <w:rsid w:val="00A907F6"/>
    <w:rsid w:val="00A942DF"/>
    <w:rsid w:val="00A96E24"/>
    <w:rsid w:val="00AA53CF"/>
    <w:rsid w:val="00AA6F6E"/>
    <w:rsid w:val="00AB122B"/>
    <w:rsid w:val="00AB21B0"/>
    <w:rsid w:val="00AB3A1A"/>
    <w:rsid w:val="00AB48D3"/>
    <w:rsid w:val="00AC0CF3"/>
    <w:rsid w:val="00AC4E45"/>
    <w:rsid w:val="00AC6C52"/>
    <w:rsid w:val="00AD1F27"/>
    <w:rsid w:val="00AE0243"/>
    <w:rsid w:val="00AE1BAD"/>
    <w:rsid w:val="00AE2124"/>
    <w:rsid w:val="00AE24BC"/>
    <w:rsid w:val="00AE3E3F"/>
    <w:rsid w:val="00AF10CD"/>
    <w:rsid w:val="00AF2516"/>
    <w:rsid w:val="00AF4760"/>
    <w:rsid w:val="00AF4BFD"/>
    <w:rsid w:val="00AF55D4"/>
    <w:rsid w:val="00B0505F"/>
    <w:rsid w:val="00B05C2D"/>
    <w:rsid w:val="00B074A6"/>
    <w:rsid w:val="00B10926"/>
    <w:rsid w:val="00B11CF1"/>
    <w:rsid w:val="00B12096"/>
    <w:rsid w:val="00B12933"/>
    <w:rsid w:val="00B12A2C"/>
    <w:rsid w:val="00B12B88"/>
    <w:rsid w:val="00B137E0"/>
    <w:rsid w:val="00B13BC8"/>
    <w:rsid w:val="00B15730"/>
    <w:rsid w:val="00B17FDD"/>
    <w:rsid w:val="00B240C8"/>
    <w:rsid w:val="00B24662"/>
    <w:rsid w:val="00B31425"/>
    <w:rsid w:val="00B3569C"/>
    <w:rsid w:val="00B41416"/>
    <w:rsid w:val="00B43676"/>
    <w:rsid w:val="00B51845"/>
    <w:rsid w:val="00B530BD"/>
    <w:rsid w:val="00B53359"/>
    <w:rsid w:val="00B5377C"/>
    <w:rsid w:val="00B53C88"/>
    <w:rsid w:val="00B53ECB"/>
    <w:rsid w:val="00B54242"/>
    <w:rsid w:val="00B5602D"/>
    <w:rsid w:val="00B60125"/>
    <w:rsid w:val="00B6656B"/>
    <w:rsid w:val="00B71625"/>
    <w:rsid w:val="00B7581B"/>
    <w:rsid w:val="00B75C54"/>
    <w:rsid w:val="00B75D73"/>
    <w:rsid w:val="00B76A51"/>
    <w:rsid w:val="00B85332"/>
    <w:rsid w:val="00B8710E"/>
    <w:rsid w:val="00B92A93"/>
    <w:rsid w:val="00B938A9"/>
    <w:rsid w:val="00B93FAC"/>
    <w:rsid w:val="00B95071"/>
    <w:rsid w:val="00BA0DA9"/>
    <w:rsid w:val="00BA1733"/>
    <w:rsid w:val="00BA17A8"/>
    <w:rsid w:val="00BA2953"/>
    <w:rsid w:val="00BA3C33"/>
    <w:rsid w:val="00BA431A"/>
    <w:rsid w:val="00BB0878"/>
    <w:rsid w:val="00BB1879"/>
    <w:rsid w:val="00BB3CC9"/>
    <w:rsid w:val="00BB5E2B"/>
    <w:rsid w:val="00BC00A1"/>
    <w:rsid w:val="00BC0ABE"/>
    <w:rsid w:val="00BC21C0"/>
    <w:rsid w:val="00BC30DB"/>
    <w:rsid w:val="00BC64FF"/>
    <w:rsid w:val="00BC6A2C"/>
    <w:rsid w:val="00BC7C37"/>
    <w:rsid w:val="00BD2244"/>
    <w:rsid w:val="00BE0255"/>
    <w:rsid w:val="00BE0AFA"/>
    <w:rsid w:val="00BE6472"/>
    <w:rsid w:val="00BF29B8"/>
    <w:rsid w:val="00BF46EA"/>
    <w:rsid w:val="00BF7F56"/>
    <w:rsid w:val="00C00102"/>
    <w:rsid w:val="00C01F67"/>
    <w:rsid w:val="00C02B51"/>
    <w:rsid w:val="00C05E11"/>
    <w:rsid w:val="00C07769"/>
    <w:rsid w:val="00C07D05"/>
    <w:rsid w:val="00C07EBF"/>
    <w:rsid w:val="00C10856"/>
    <w:rsid w:val="00C15ABB"/>
    <w:rsid w:val="00C203FA"/>
    <w:rsid w:val="00C244F5"/>
    <w:rsid w:val="00C2538F"/>
    <w:rsid w:val="00C25E7B"/>
    <w:rsid w:val="00C2723D"/>
    <w:rsid w:val="00C27BDA"/>
    <w:rsid w:val="00C3129C"/>
    <w:rsid w:val="00C3164F"/>
    <w:rsid w:val="00C31B5E"/>
    <w:rsid w:val="00C34D3E"/>
    <w:rsid w:val="00C34D86"/>
    <w:rsid w:val="00C35B37"/>
    <w:rsid w:val="00C3747A"/>
    <w:rsid w:val="00C37F29"/>
    <w:rsid w:val="00C40A3D"/>
    <w:rsid w:val="00C51813"/>
    <w:rsid w:val="00C524C6"/>
    <w:rsid w:val="00C557F5"/>
    <w:rsid w:val="00C56DCC"/>
    <w:rsid w:val="00C57075"/>
    <w:rsid w:val="00C66D33"/>
    <w:rsid w:val="00C72AFE"/>
    <w:rsid w:val="00C76EAA"/>
    <w:rsid w:val="00C80C97"/>
    <w:rsid w:val="00C81619"/>
    <w:rsid w:val="00C81F72"/>
    <w:rsid w:val="00C86FE5"/>
    <w:rsid w:val="00C9410A"/>
    <w:rsid w:val="00C944D1"/>
    <w:rsid w:val="00CA013C"/>
    <w:rsid w:val="00CA34CE"/>
    <w:rsid w:val="00CA59BD"/>
    <w:rsid w:val="00CA6D6D"/>
    <w:rsid w:val="00CA6E39"/>
    <w:rsid w:val="00CB127F"/>
    <w:rsid w:val="00CB1909"/>
    <w:rsid w:val="00CB352A"/>
    <w:rsid w:val="00CC244B"/>
    <w:rsid w:val="00CC4C9A"/>
    <w:rsid w:val="00CC7A4E"/>
    <w:rsid w:val="00CD1359"/>
    <w:rsid w:val="00CD4C83"/>
    <w:rsid w:val="00CD5FB3"/>
    <w:rsid w:val="00CE6ACD"/>
    <w:rsid w:val="00CF108A"/>
    <w:rsid w:val="00CF16D0"/>
    <w:rsid w:val="00CF20E3"/>
    <w:rsid w:val="00CF3A98"/>
    <w:rsid w:val="00CF40A8"/>
    <w:rsid w:val="00CF5398"/>
    <w:rsid w:val="00CF67F9"/>
    <w:rsid w:val="00CF7583"/>
    <w:rsid w:val="00D006D4"/>
    <w:rsid w:val="00D01EDC"/>
    <w:rsid w:val="00D078AA"/>
    <w:rsid w:val="00D10058"/>
    <w:rsid w:val="00D11978"/>
    <w:rsid w:val="00D15E30"/>
    <w:rsid w:val="00D16129"/>
    <w:rsid w:val="00D25DBD"/>
    <w:rsid w:val="00D26622"/>
    <w:rsid w:val="00D26929"/>
    <w:rsid w:val="00D30CBD"/>
    <w:rsid w:val="00D30D9E"/>
    <w:rsid w:val="00D3258D"/>
    <w:rsid w:val="00D33908"/>
    <w:rsid w:val="00D354F2"/>
    <w:rsid w:val="00D36C30"/>
    <w:rsid w:val="00D37C90"/>
    <w:rsid w:val="00D43A8C"/>
    <w:rsid w:val="00D45BD6"/>
    <w:rsid w:val="00D50654"/>
    <w:rsid w:val="00D524C8"/>
    <w:rsid w:val="00D53072"/>
    <w:rsid w:val="00D53D0E"/>
    <w:rsid w:val="00D54D53"/>
    <w:rsid w:val="00D607DC"/>
    <w:rsid w:val="00D61A4E"/>
    <w:rsid w:val="00D634EA"/>
    <w:rsid w:val="00D66637"/>
    <w:rsid w:val="00D713A1"/>
    <w:rsid w:val="00D736D6"/>
    <w:rsid w:val="00D7701B"/>
    <w:rsid w:val="00D77956"/>
    <w:rsid w:val="00D800F3"/>
    <w:rsid w:val="00D80F0C"/>
    <w:rsid w:val="00D85D2C"/>
    <w:rsid w:val="00D87693"/>
    <w:rsid w:val="00D91353"/>
    <w:rsid w:val="00D92077"/>
    <w:rsid w:val="00D931DE"/>
    <w:rsid w:val="00D951E2"/>
    <w:rsid w:val="00D9565A"/>
    <w:rsid w:val="00DA0404"/>
    <w:rsid w:val="00DA4B4C"/>
    <w:rsid w:val="00DA55F6"/>
    <w:rsid w:val="00DA73CF"/>
    <w:rsid w:val="00DB2337"/>
    <w:rsid w:val="00DB319B"/>
    <w:rsid w:val="00DB5F87"/>
    <w:rsid w:val="00DB699B"/>
    <w:rsid w:val="00DC0376"/>
    <w:rsid w:val="00DC099B"/>
    <w:rsid w:val="00DC0B61"/>
    <w:rsid w:val="00DC2BE5"/>
    <w:rsid w:val="00DC749A"/>
    <w:rsid w:val="00DC7CEC"/>
    <w:rsid w:val="00DD06BD"/>
    <w:rsid w:val="00DD0D0D"/>
    <w:rsid w:val="00DD271D"/>
    <w:rsid w:val="00DD4CD4"/>
    <w:rsid w:val="00DD55F4"/>
    <w:rsid w:val="00DD65A2"/>
    <w:rsid w:val="00DD6770"/>
    <w:rsid w:val="00DD68DB"/>
    <w:rsid w:val="00DD6A53"/>
    <w:rsid w:val="00DD7A9A"/>
    <w:rsid w:val="00DE01DE"/>
    <w:rsid w:val="00DE0749"/>
    <w:rsid w:val="00DE19CA"/>
    <w:rsid w:val="00DE1CE2"/>
    <w:rsid w:val="00DE55EC"/>
    <w:rsid w:val="00DE617B"/>
    <w:rsid w:val="00DF1210"/>
    <w:rsid w:val="00DF2384"/>
    <w:rsid w:val="00DF31E9"/>
    <w:rsid w:val="00DF400D"/>
    <w:rsid w:val="00DF5C23"/>
    <w:rsid w:val="00DF749C"/>
    <w:rsid w:val="00E01DAD"/>
    <w:rsid w:val="00E021DC"/>
    <w:rsid w:val="00E03F91"/>
    <w:rsid w:val="00E064EF"/>
    <w:rsid w:val="00E064F2"/>
    <w:rsid w:val="00E0717B"/>
    <w:rsid w:val="00E07C53"/>
    <w:rsid w:val="00E12DA7"/>
    <w:rsid w:val="00E1478F"/>
    <w:rsid w:val="00E14CA9"/>
    <w:rsid w:val="00E15598"/>
    <w:rsid w:val="00E159BE"/>
    <w:rsid w:val="00E17DE7"/>
    <w:rsid w:val="00E20D65"/>
    <w:rsid w:val="00E30AF6"/>
    <w:rsid w:val="00E345F7"/>
    <w:rsid w:val="00E347CF"/>
    <w:rsid w:val="00E353A2"/>
    <w:rsid w:val="00E36881"/>
    <w:rsid w:val="00E37429"/>
    <w:rsid w:val="00E42E4C"/>
    <w:rsid w:val="00E47013"/>
    <w:rsid w:val="00E47EAF"/>
    <w:rsid w:val="00E53BC6"/>
    <w:rsid w:val="00E53DAE"/>
    <w:rsid w:val="00E541F9"/>
    <w:rsid w:val="00E57B79"/>
    <w:rsid w:val="00E57CAA"/>
    <w:rsid w:val="00E6230A"/>
    <w:rsid w:val="00E62866"/>
    <w:rsid w:val="00E63419"/>
    <w:rsid w:val="00E64496"/>
    <w:rsid w:val="00E72115"/>
    <w:rsid w:val="00E7562D"/>
    <w:rsid w:val="00E82B51"/>
    <w:rsid w:val="00E8322E"/>
    <w:rsid w:val="00E84B78"/>
    <w:rsid w:val="00E903E0"/>
    <w:rsid w:val="00E93E5A"/>
    <w:rsid w:val="00E94F3B"/>
    <w:rsid w:val="00E95E04"/>
    <w:rsid w:val="00EA1115"/>
    <w:rsid w:val="00EA1D4F"/>
    <w:rsid w:val="00EA39EB"/>
    <w:rsid w:val="00EA58CE"/>
    <w:rsid w:val="00EB33FF"/>
    <w:rsid w:val="00EB3D1A"/>
    <w:rsid w:val="00EB4027"/>
    <w:rsid w:val="00EC1B9D"/>
    <w:rsid w:val="00EC2180"/>
    <w:rsid w:val="00EC2759"/>
    <w:rsid w:val="00EC30BA"/>
    <w:rsid w:val="00EC5E1D"/>
    <w:rsid w:val="00EC7106"/>
    <w:rsid w:val="00ED0120"/>
    <w:rsid w:val="00ED230C"/>
    <w:rsid w:val="00ED26E3"/>
    <w:rsid w:val="00ED2815"/>
    <w:rsid w:val="00ED2A49"/>
    <w:rsid w:val="00ED3BBA"/>
    <w:rsid w:val="00ED4E12"/>
    <w:rsid w:val="00EE051B"/>
    <w:rsid w:val="00EE0883"/>
    <w:rsid w:val="00EE1DCD"/>
    <w:rsid w:val="00EE54B4"/>
    <w:rsid w:val="00EE67BC"/>
    <w:rsid w:val="00EF1AD8"/>
    <w:rsid w:val="00EF2AE2"/>
    <w:rsid w:val="00EF2B5C"/>
    <w:rsid w:val="00EF6963"/>
    <w:rsid w:val="00EF7794"/>
    <w:rsid w:val="00F02046"/>
    <w:rsid w:val="00F053D8"/>
    <w:rsid w:val="00F07888"/>
    <w:rsid w:val="00F07BED"/>
    <w:rsid w:val="00F109EC"/>
    <w:rsid w:val="00F115D5"/>
    <w:rsid w:val="00F12980"/>
    <w:rsid w:val="00F12E75"/>
    <w:rsid w:val="00F12F19"/>
    <w:rsid w:val="00F1313D"/>
    <w:rsid w:val="00F201E7"/>
    <w:rsid w:val="00F204E0"/>
    <w:rsid w:val="00F20B16"/>
    <w:rsid w:val="00F21C79"/>
    <w:rsid w:val="00F238C9"/>
    <w:rsid w:val="00F23CA5"/>
    <w:rsid w:val="00F277AA"/>
    <w:rsid w:val="00F31955"/>
    <w:rsid w:val="00F34C06"/>
    <w:rsid w:val="00F3631C"/>
    <w:rsid w:val="00F43EA3"/>
    <w:rsid w:val="00F50C55"/>
    <w:rsid w:val="00F5561F"/>
    <w:rsid w:val="00F56876"/>
    <w:rsid w:val="00F577AF"/>
    <w:rsid w:val="00F57EAB"/>
    <w:rsid w:val="00F57FFB"/>
    <w:rsid w:val="00F60063"/>
    <w:rsid w:val="00F601E6"/>
    <w:rsid w:val="00F73954"/>
    <w:rsid w:val="00F74478"/>
    <w:rsid w:val="00F7502A"/>
    <w:rsid w:val="00F809A7"/>
    <w:rsid w:val="00F94060"/>
    <w:rsid w:val="00FA4F23"/>
    <w:rsid w:val="00FA56F6"/>
    <w:rsid w:val="00FB329D"/>
    <w:rsid w:val="00FB43F5"/>
    <w:rsid w:val="00FB5BC9"/>
    <w:rsid w:val="00FB63C5"/>
    <w:rsid w:val="00FB6BE9"/>
    <w:rsid w:val="00FC27E3"/>
    <w:rsid w:val="00FC47DA"/>
    <w:rsid w:val="00FC74C7"/>
    <w:rsid w:val="00FC7D81"/>
    <w:rsid w:val="00FD2409"/>
    <w:rsid w:val="00FD451D"/>
    <w:rsid w:val="00FD5849"/>
    <w:rsid w:val="00FD5B22"/>
    <w:rsid w:val="00FE1B01"/>
    <w:rsid w:val="00FE579D"/>
    <w:rsid w:val="00FE5AEC"/>
    <w:rsid w:val="00FF24DC"/>
    <w:rsid w:val="00FF2608"/>
    <w:rsid w:val="00FF2CE4"/>
    <w:rsid w:val="00FF423B"/>
    <w:rsid w:val="00FF5C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7AAFBC"/>
  <w14:defaultImageDpi w14:val="300"/>
  <w15:docId w15:val="{C775E2D7-A0FC-E448-9CEC-E78C3735B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E379D"/>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5E37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Aligned Card Text"/>
    <w:basedOn w:val="Normal"/>
    <w:next w:val="Normal"/>
    <w:link w:val="Heading2Char"/>
    <w:uiPriority w:val="1"/>
    <w:unhideWhenUsed/>
    <w:qFormat/>
    <w:rsid w:val="005E379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5E379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5E379D"/>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unhideWhenUsed/>
    <w:qFormat/>
    <w:rsid w:val="00190BD7"/>
    <w:pPr>
      <w:keepNext/>
      <w:keepLines/>
      <w:spacing w:before="200"/>
      <w:outlineLvl w:val="4"/>
    </w:pPr>
    <w:rPr>
      <w:rFonts w:eastAsia="MS Gothic"/>
      <w:b/>
      <w:i/>
      <w:u w:val="single"/>
    </w:rPr>
  </w:style>
  <w:style w:type="character" w:default="1" w:styleId="DefaultParagraphFont">
    <w:name w:val="Default Paragraph Font"/>
    <w:uiPriority w:val="1"/>
    <w:semiHidden/>
    <w:unhideWhenUsed/>
    <w:rsid w:val="005E37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E379D"/>
  </w:style>
  <w:style w:type="character" w:customStyle="1" w:styleId="Heading1Char">
    <w:name w:val="Heading 1 Char"/>
    <w:aliases w:val="Pocket Char"/>
    <w:basedOn w:val="DefaultParagraphFont"/>
    <w:link w:val="Heading1"/>
    <w:rsid w:val="005E379D"/>
    <w:rPr>
      <w:rFonts w:ascii="Calibri" w:eastAsiaTheme="majorEastAsia" w:hAnsi="Calibri" w:cstheme="majorBidi"/>
      <w:b/>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1"/>
    <w:rsid w:val="005E379D"/>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5E379D"/>
    <w:rPr>
      <w:rFonts w:ascii="Calibri" w:eastAsiaTheme="majorEastAsia" w:hAnsi="Calibri" w:cstheme="majorBidi"/>
      <w:b/>
      <w:sz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5E379D"/>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E379D"/>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5E379D"/>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5E379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E379D"/>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5E379D"/>
    <w:rPr>
      <w:color w:val="auto"/>
      <w:u w:val="none"/>
    </w:rPr>
  </w:style>
  <w:style w:type="paragraph" w:styleId="DocumentMap">
    <w:name w:val="Document Map"/>
    <w:basedOn w:val="Normal"/>
    <w:link w:val="DocumentMapChar"/>
    <w:uiPriority w:val="99"/>
    <w:semiHidden/>
    <w:unhideWhenUsed/>
    <w:rsid w:val="00CD5F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D5FB3"/>
    <w:rPr>
      <w:rFonts w:ascii="Lucida Grande" w:hAnsi="Lucida Grande" w:cs="Lucida Grande"/>
    </w:rPr>
  </w:style>
  <w:style w:type="paragraph" w:customStyle="1" w:styleId="Emphasis1">
    <w:name w:val="Emphasis1"/>
    <w:basedOn w:val="Normal"/>
    <w:link w:val="Emphasis"/>
    <w:autoRedefine/>
    <w:uiPriority w:val="7"/>
    <w:qFormat/>
    <w:rsid w:val="0069059F"/>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69059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paragraph" w:styleId="ListParagraph">
    <w:name w:val="List Paragraph"/>
    <w:aliases w:val="6 font,Colorful List - Accent 11"/>
    <w:basedOn w:val="Normal"/>
    <w:uiPriority w:val="99"/>
    <w:unhideWhenUsed/>
    <w:qFormat/>
    <w:rsid w:val="0069059F"/>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241788"/>
    <w:pPr>
      <w:spacing w:before="100" w:beforeAutospacing="1" w:after="100" w:afterAutospacing="1"/>
    </w:pPr>
  </w:style>
  <w:style w:type="paragraph" w:customStyle="1" w:styleId="Emphasize">
    <w:name w:val="Emphasize"/>
    <w:basedOn w:val="Normal"/>
    <w:uiPriority w:val="20"/>
    <w:qFormat/>
    <w:rsid w:val="0022598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7"/>
    <w:qFormat/>
    <w:rsid w:val="00325CF7"/>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ard Format,ClearFormatting,DDI Tag,Tag Title,No Spacing51,No Spacing6,No Spacing7,Very Small Text,No Spacing8,Dont u,No Spacing311,Clear,Small Text,Note Level 21,No Spacing11211,No Spacing13,Tag and Ci,No Spacing113,No Spacing1111111,CD - Ci"/>
    <w:basedOn w:val="Heading1"/>
    <w:autoRedefine/>
    <w:uiPriority w:val="99"/>
    <w:qFormat/>
    <w:rsid w:val="0008749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character" w:styleId="UnresolvedMention">
    <w:name w:val="Unresolved Mention"/>
    <w:basedOn w:val="DefaultParagraphFont"/>
    <w:uiPriority w:val="99"/>
    <w:semiHidden/>
    <w:unhideWhenUsed/>
    <w:rsid w:val="0008749B"/>
    <w:rPr>
      <w:color w:val="605E5C"/>
      <w:shd w:val="clear" w:color="auto" w:fill="E1DFDD"/>
    </w:rPr>
  </w:style>
  <w:style w:type="character" w:customStyle="1" w:styleId="UnderlineBold">
    <w:name w:val="Underline + Bold"/>
    <w:uiPriority w:val="1"/>
    <w:qFormat/>
    <w:rsid w:val="0008749B"/>
    <w:rPr>
      <w:b/>
      <w:sz w:val="20"/>
      <w:u w:val="single"/>
    </w:rPr>
  </w:style>
  <w:style w:type="character" w:customStyle="1" w:styleId="underline">
    <w:name w:val="underline"/>
    <w:qFormat/>
    <w:rsid w:val="0008749B"/>
    <w:rPr>
      <w:u w:val="single"/>
    </w:rPr>
  </w:style>
  <w:style w:type="character" w:customStyle="1" w:styleId="MicroTextChar">
    <w:name w:val="MicroText Char"/>
    <w:link w:val="MicroText"/>
    <w:rsid w:val="0008749B"/>
    <w:rPr>
      <w:rFonts w:ascii="Arial Narrow" w:hAnsi="Arial Narrow"/>
      <w:sz w:val="12"/>
    </w:rPr>
  </w:style>
  <w:style w:type="paragraph" w:customStyle="1" w:styleId="MicroText">
    <w:name w:val="MicroText"/>
    <w:basedOn w:val="Normal"/>
    <w:next w:val="Normal"/>
    <w:link w:val="MicroTextChar"/>
    <w:qFormat/>
    <w:rsid w:val="0008749B"/>
    <w:rPr>
      <w:rFonts w:ascii="Arial Narrow" w:eastAsiaTheme="minorEastAsia" w:hAnsi="Arial Narrow"/>
      <w:sz w:val="12"/>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8749B"/>
    <w:rPr>
      <w:sz w:val="22"/>
      <w:u w:val="single"/>
    </w:rPr>
  </w:style>
  <w:style w:type="paragraph" w:customStyle="1" w:styleId="Analytics">
    <w:name w:val="Analytics"/>
    <w:link w:val="AnalyticsChar"/>
    <w:uiPriority w:val="4"/>
    <w:qFormat/>
    <w:rsid w:val="0008749B"/>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08749B"/>
    <w:rPr>
      <w:rFonts w:ascii="Calibri" w:eastAsiaTheme="majorEastAsia" w:hAnsi="Calibri" w:cstheme="majorBidi"/>
      <w:b/>
      <w:iCs/>
      <w:sz w:val="26"/>
      <w:szCs w:val="28"/>
    </w:rPr>
  </w:style>
  <w:style w:type="paragraph" w:customStyle="1" w:styleId="UnderlinePara">
    <w:name w:val="Underline Para"/>
    <w:basedOn w:val="Normal"/>
    <w:uiPriority w:val="6"/>
    <w:qFormat/>
    <w:rsid w:val="009238F7"/>
    <w:pPr>
      <w:widowControl w:val="0"/>
      <w:suppressAutoHyphens/>
      <w:spacing w:after="200"/>
      <w:contextualSpacing/>
    </w:pPr>
    <w:rPr>
      <w:rFonts w:asciiTheme="minorHAnsi" w:hAnsiTheme="minorHAnsi"/>
      <w:u w:val="single"/>
    </w:rPr>
  </w:style>
  <w:style w:type="character" w:customStyle="1" w:styleId="TitleChar">
    <w:name w:val="Title Char"/>
    <w:aliases w:val="Cites and Cards Char,UNDERLINE Char,Bold Underlined Char,Read This Char,title Char,Block Heading Char,Non Read Text Char,Debate Normal Char,Warrants Char"/>
    <w:basedOn w:val="DefaultParagraphFont"/>
    <w:link w:val="Title"/>
    <w:uiPriority w:val="6"/>
    <w:qFormat/>
    <w:rsid w:val="00DD0D0D"/>
    <w:rPr>
      <w:u w:val="single"/>
    </w:rPr>
  </w:style>
  <w:style w:type="paragraph" w:styleId="Title">
    <w:name w:val="Title"/>
    <w:aliases w:val="Cites and Cards,UNDERLINE,Bold Underlined,Read This,title,Block Heading,Non Read Text,Debate Normal,Warrants"/>
    <w:basedOn w:val="Normal"/>
    <w:link w:val="TitleChar"/>
    <w:uiPriority w:val="10"/>
    <w:qFormat/>
    <w:rsid w:val="00DD0D0D"/>
    <w:pPr>
      <w:spacing w:before="240" w:after="60"/>
      <w:ind w:left="432" w:right="432"/>
      <w:jc w:val="center"/>
      <w:outlineLvl w:val="0"/>
    </w:pPr>
    <w:rPr>
      <w:rFonts w:asciiTheme="minorHAnsi" w:eastAsiaTheme="minorEastAsia" w:hAnsiTheme="minorHAnsi"/>
      <w:sz w:val="24"/>
      <w:szCs w:val="24"/>
      <w:u w:val="single"/>
    </w:rPr>
  </w:style>
  <w:style w:type="character" w:customStyle="1" w:styleId="TitleChar1">
    <w:name w:val="Title Char1"/>
    <w:basedOn w:val="DefaultParagraphFont"/>
    <w:uiPriority w:val="10"/>
    <w:rsid w:val="00DD0D0D"/>
    <w:rPr>
      <w:rFonts w:asciiTheme="majorHAnsi" w:eastAsiaTheme="majorEastAsia" w:hAnsiTheme="majorHAnsi" w:cstheme="majorBidi"/>
      <w:spacing w:val="-10"/>
      <w:kern w:val="28"/>
      <w:sz w:val="56"/>
      <w:szCs w:val="56"/>
    </w:rPr>
  </w:style>
  <w:style w:type="character" w:customStyle="1" w:styleId="Heading5Char">
    <w:name w:val="Heading 5 Char"/>
    <w:basedOn w:val="DefaultParagraphFont"/>
    <w:link w:val="Heading5"/>
    <w:uiPriority w:val="99"/>
    <w:rsid w:val="00190BD7"/>
    <w:rPr>
      <w:rFonts w:ascii="Calibri" w:eastAsia="MS Gothic" w:hAnsi="Calibri"/>
      <w:b/>
      <w:i/>
      <w:sz w:val="22"/>
      <w:szCs w:val="22"/>
      <w:u w:val="single"/>
    </w:rPr>
  </w:style>
  <w:style w:type="character" w:styleId="Strong">
    <w:name w:val="Strong"/>
    <w:aliases w:val="8 pt font,Citation Char Char1 Char Char Char Char Char,Cut,Small 1,Citation Char Char Char1,Read Char Char1"/>
    <w:basedOn w:val="DefaultParagraphFont"/>
    <w:uiPriority w:val="22"/>
    <w:qFormat/>
    <w:rsid w:val="00190BD7"/>
    <w:rPr>
      <w:b/>
      <w:bCs/>
    </w:rPr>
  </w:style>
  <w:style w:type="character" w:customStyle="1" w:styleId="numbers">
    <w:name w:val="numbers"/>
    <w:basedOn w:val="DefaultParagraphFont"/>
    <w:rsid w:val="00190BD7"/>
  </w:style>
  <w:style w:type="character" w:customStyle="1" w:styleId="pull-double">
    <w:name w:val="pull-double"/>
    <w:basedOn w:val="DefaultParagraphFont"/>
    <w:rsid w:val="00190BD7"/>
  </w:style>
  <w:style w:type="character" w:customStyle="1" w:styleId="dquo">
    <w:name w:val="dquo"/>
    <w:basedOn w:val="DefaultParagraphFont"/>
    <w:rsid w:val="00190BD7"/>
  </w:style>
  <w:style w:type="character" w:customStyle="1" w:styleId="pull-single">
    <w:name w:val="pull-single"/>
    <w:basedOn w:val="DefaultParagraphFont"/>
    <w:rsid w:val="00190BD7"/>
  </w:style>
  <w:style w:type="paragraph" w:customStyle="1" w:styleId="Analytic">
    <w:name w:val="Analytic"/>
    <w:basedOn w:val="Heading4"/>
    <w:link w:val="AnalyticChar"/>
    <w:qFormat/>
    <w:rsid w:val="00190BD7"/>
    <w:rPr>
      <w:color w:val="000001"/>
    </w:rPr>
  </w:style>
  <w:style w:type="character" w:customStyle="1" w:styleId="normaltextrun">
    <w:name w:val="normaltextrun"/>
    <w:basedOn w:val="DefaultParagraphFont"/>
    <w:rsid w:val="00190BD7"/>
  </w:style>
  <w:style w:type="character" w:customStyle="1" w:styleId="spellingerror">
    <w:name w:val="spellingerror"/>
    <w:basedOn w:val="DefaultParagraphFont"/>
    <w:rsid w:val="00190BD7"/>
  </w:style>
  <w:style w:type="character" w:customStyle="1" w:styleId="eop">
    <w:name w:val="eop"/>
    <w:basedOn w:val="DefaultParagraphFont"/>
    <w:rsid w:val="00190BD7"/>
  </w:style>
  <w:style w:type="paragraph" w:customStyle="1" w:styleId="pv-aboutsummary-text">
    <w:name w:val="pv-about__summary-text"/>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t-line-clampline">
    <w:name w:val="lt-line-clamp__line"/>
    <w:basedOn w:val="DefaultParagraphFont"/>
    <w:rsid w:val="00190BD7"/>
  </w:style>
  <w:style w:type="character" w:styleId="CommentReference">
    <w:name w:val="annotation reference"/>
    <w:basedOn w:val="DefaultParagraphFont"/>
    <w:uiPriority w:val="99"/>
    <w:semiHidden/>
    <w:unhideWhenUsed/>
    <w:rsid w:val="00190BD7"/>
    <w:rPr>
      <w:sz w:val="16"/>
      <w:szCs w:val="16"/>
    </w:rPr>
  </w:style>
  <w:style w:type="paragraph" w:styleId="CommentText">
    <w:name w:val="annotation text"/>
    <w:basedOn w:val="Normal"/>
    <w:link w:val="CommentTextChar"/>
    <w:uiPriority w:val="99"/>
    <w:semiHidden/>
    <w:unhideWhenUsed/>
    <w:rsid w:val="00190BD7"/>
    <w:pPr>
      <w:spacing w:line="240" w:lineRule="auto"/>
    </w:pPr>
    <w:rPr>
      <w:sz w:val="20"/>
      <w:szCs w:val="20"/>
    </w:rPr>
  </w:style>
  <w:style w:type="character" w:customStyle="1" w:styleId="CommentTextChar">
    <w:name w:val="Comment Text Char"/>
    <w:basedOn w:val="DefaultParagraphFont"/>
    <w:link w:val="CommentText"/>
    <w:uiPriority w:val="99"/>
    <w:semiHidden/>
    <w:rsid w:val="00190BD7"/>
    <w:rPr>
      <w:rFonts w:ascii="Calibri" w:eastAsiaTheme="minorHAnsi" w:hAnsi="Calibri"/>
      <w:sz w:val="20"/>
      <w:szCs w:val="20"/>
    </w:rPr>
  </w:style>
  <w:style w:type="paragraph" w:styleId="CommentSubject">
    <w:name w:val="annotation subject"/>
    <w:basedOn w:val="CommentText"/>
    <w:next w:val="CommentText"/>
    <w:link w:val="CommentSubjectChar"/>
    <w:uiPriority w:val="99"/>
    <w:semiHidden/>
    <w:unhideWhenUsed/>
    <w:rsid w:val="00190BD7"/>
    <w:rPr>
      <w:b/>
      <w:bCs/>
    </w:rPr>
  </w:style>
  <w:style w:type="character" w:customStyle="1" w:styleId="CommentSubjectChar">
    <w:name w:val="Comment Subject Char"/>
    <w:basedOn w:val="CommentTextChar"/>
    <w:link w:val="CommentSubject"/>
    <w:uiPriority w:val="99"/>
    <w:semiHidden/>
    <w:rsid w:val="00190BD7"/>
    <w:rPr>
      <w:rFonts w:ascii="Calibri" w:eastAsiaTheme="minorHAnsi" w:hAnsi="Calibri"/>
      <w:b/>
      <w:bCs/>
      <w:sz w:val="20"/>
      <w:szCs w:val="20"/>
    </w:rPr>
  </w:style>
  <w:style w:type="paragraph" w:styleId="BalloonText">
    <w:name w:val="Balloon Text"/>
    <w:basedOn w:val="Normal"/>
    <w:link w:val="BalloonTextChar"/>
    <w:uiPriority w:val="99"/>
    <w:semiHidden/>
    <w:unhideWhenUsed/>
    <w:rsid w:val="00190B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0BD7"/>
    <w:rPr>
      <w:rFonts w:ascii="Segoe UI" w:eastAsiaTheme="minorHAnsi" w:hAnsi="Segoe UI" w:cs="Segoe UI"/>
      <w:sz w:val="18"/>
      <w:szCs w:val="18"/>
    </w:rPr>
  </w:style>
  <w:style w:type="paragraph" w:customStyle="1" w:styleId="text-align-justify">
    <w:name w:val="text-align-justify"/>
    <w:basedOn w:val="Normal"/>
    <w:rsid w:val="00190BD7"/>
    <w:pPr>
      <w:spacing w:before="100" w:beforeAutospacing="1" w:after="100" w:afterAutospacing="1"/>
    </w:pPr>
  </w:style>
  <w:style w:type="paragraph" w:customStyle="1" w:styleId="pt">
    <w:name w:val="pt"/>
    <w:basedOn w:val="Normal"/>
    <w:rsid w:val="00190BD7"/>
    <w:pPr>
      <w:spacing w:before="100" w:beforeAutospacing="1" w:after="100" w:afterAutospacing="1" w:line="240" w:lineRule="auto"/>
    </w:pPr>
    <w:rPr>
      <w:rFonts w:ascii="Times New Roman" w:eastAsia="Times New Roman" w:hAnsi="Times New Roman" w:cs="Times New Roman"/>
      <w:sz w:val="24"/>
    </w:rPr>
  </w:style>
  <w:style w:type="character" w:styleId="HTMLCite">
    <w:name w:val="HTML Cite"/>
    <w:basedOn w:val="DefaultParagraphFont"/>
    <w:uiPriority w:val="99"/>
    <w:semiHidden/>
    <w:unhideWhenUsed/>
    <w:rsid w:val="00190BD7"/>
    <w:rPr>
      <w:i/>
      <w:iCs/>
    </w:rPr>
  </w:style>
  <w:style w:type="paragraph" w:customStyle="1" w:styleId="d1-article-sidebar-subscribe-title">
    <w:name w:val="d1-article-sidebar-subscribe-titl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1-article-sidebar-subscribe-title-text">
    <w:name w:val="d1-article-sidebar-subscribe-title-text"/>
    <w:basedOn w:val="DefaultParagraphFont"/>
    <w:rsid w:val="00190BD7"/>
  </w:style>
  <w:style w:type="paragraph" w:customStyle="1" w:styleId="d1-article-sidebar-subscribe-msg">
    <w:name w:val="d1-article-sidebar-subscribe-msg"/>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190BD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190BD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190BD7"/>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190BD7"/>
    <w:rPr>
      <w:rFonts w:ascii="Arial" w:eastAsia="Times New Roman" w:hAnsi="Arial" w:cs="Arial"/>
      <w:vanish/>
      <w:sz w:val="16"/>
      <w:szCs w:val="16"/>
    </w:rPr>
  </w:style>
  <w:style w:type="character" w:customStyle="1" w:styleId="caps">
    <w:name w:val="caps"/>
    <w:basedOn w:val="DefaultParagraphFont"/>
    <w:rsid w:val="00190BD7"/>
  </w:style>
  <w:style w:type="character" w:customStyle="1" w:styleId="rc-solo-more-buttontext">
    <w:name w:val="rc-solo-more-buttontext"/>
    <w:basedOn w:val="DefaultParagraphFont"/>
    <w:rsid w:val="00190BD7"/>
  </w:style>
  <w:style w:type="paragraph" w:customStyle="1" w:styleId="td-ad-inline">
    <w:name w:val="td-ad-inlin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timestamplabel">
    <w:name w:val="c-timestamp__label"/>
    <w:basedOn w:val="DefaultParagraphFont"/>
    <w:rsid w:val="00190BD7"/>
  </w:style>
  <w:style w:type="character" w:customStyle="1" w:styleId="dttext">
    <w:name w:val="dttext"/>
    <w:basedOn w:val="DefaultParagraphFont"/>
    <w:rsid w:val="00190BD7"/>
  </w:style>
  <w:style w:type="character" w:customStyle="1" w:styleId="m-750723176661811423gmail-style13ptbold">
    <w:name w:val="m_-750723176661811423gmail-style13ptbold"/>
    <w:basedOn w:val="DefaultParagraphFont"/>
    <w:rsid w:val="00190BD7"/>
  </w:style>
  <w:style w:type="character" w:customStyle="1" w:styleId="DebateUnderline">
    <w:name w:val="Debate Underline"/>
    <w:qFormat/>
    <w:rsid w:val="00190BD7"/>
    <w:rPr>
      <w:rFonts w:ascii="Times New Roman" w:hAnsi="Times New Roman"/>
      <w:sz w:val="24"/>
      <w:u w:val="thick"/>
    </w:rPr>
  </w:style>
  <w:style w:type="paragraph" w:customStyle="1" w:styleId="Nothing">
    <w:name w:val="Nothing"/>
    <w:link w:val="NothingChar"/>
    <w:rsid w:val="00190BD7"/>
    <w:pPr>
      <w:jc w:val="both"/>
    </w:pPr>
    <w:rPr>
      <w:rFonts w:ascii="Times New Roman" w:eastAsia="Times New Roman" w:hAnsi="Times New Roman" w:cs="Times New Roman"/>
    </w:rPr>
  </w:style>
  <w:style w:type="paragraph" w:customStyle="1" w:styleId="Cards">
    <w:name w:val="Cards"/>
    <w:next w:val="Nothing"/>
    <w:link w:val="CardsChar"/>
    <w:qFormat/>
    <w:rsid w:val="00190BD7"/>
    <w:pPr>
      <w:widowControl w:val="0"/>
      <w:ind w:left="432" w:right="432"/>
      <w:jc w:val="both"/>
    </w:pPr>
    <w:rPr>
      <w:rFonts w:ascii="Times New Roman" w:eastAsia="Times New Roman" w:hAnsi="Times New Roman" w:cs="Times New Roman"/>
      <w:sz w:val="20"/>
    </w:rPr>
  </w:style>
  <w:style w:type="character" w:customStyle="1" w:styleId="CardsChar">
    <w:name w:val="Cards Char"/>
    <w:basedOn w:val="DefaultParagraphFont"/>
    <w:link w:val="Cards"/>
    <w:rsid w:val="00190BD7"/>
    <w:rPr>
      <w:rFonts w:ascii="Times New Roman" w:eastAsia="Times New Roman" w:hAnsi="Times New Roman" w:cs="Times New Roman"/>
      <w:sz w:val="20"/>
    </w:rPr>
  </w:style>
  <w:style w:type="character" w:customStyle="1" w:styleId="NothingChar">
    <w:name w:val="Nothing Char"/>
    <w:basedOn w:val="DefaultParagraphFont"/>
    <w:link w:val="Nothing"/>
    <w:rsid w:val="00190BD7"/>
    <w:rPr>
      <w:rFonts w:ascii="Times New Roman" w:eastAsia="Times New Roman" w:hAnsi="Times New Roman" w:cs="Times New Roman"/>
    </w:rPr>
  </w:style>
  <w:style w:type="character" w:customStyle="1" w:styleId="Citation">
    <w:name w:val="Citation"/>
    <w:uiPriority w:val="1"/>
    <w:qFormat/>
    <w:rsid w:val="00190BD7"/>
    <w:rPr>
      <w:rFonts w:ascii="Arial" w:hAnsi="Arial"/>
      <w:b/>
      <w:sz w:val="24"/>
      <w:u w:val="single"/>
    </w:rPr>
  </w:style>
  <w:style w:type="paragraph" w:styleId="FootnoteText">
    <w:name w:val="footnote text"/>
    <w:basedOn w:val="Normal"/>
    <w:link w:val="FootnoteTextChar"/>
    <w:uiPriority w:val="99"/>
    <w:unhideWhenUsed/>
    <w:qFormat/>
    <w:rsid w:val="00190BD7"/>
    <w:pPr>
      <w:spacing w:after="0" w:line="240" w:lineRule="auto"/>
    </w:pPr>
    <w:rPr>
      <w:sz w:val="24"/>
    </w:rPr>
  </w:style>
  <w:style w:type="character" w:customStyle="1" w:styleId="FootnoteTextChar">
    <w:name w:val="Footnote Text Char"/>
    <w:basedOn w:val="DefaultParagraphFont"/>
    <w:link w:val="FootnoteText"/>
    <w:uiPriority w:val="99"/>
    <w:rsid w:val="00190BD7"/>
    <w:rPr>
      <w:rFonts w:ascii="Calibri" w:eastAsiaTheme="minorHAnsi" w:hAnsi="Calibri"/>
      <w:szCs w:val="22"/>
    </w:rPr>
  </w:style>
  <w:style w:type="character" w:styleId="FootnoteReference">
    <w:name w:val="footnote reference"/>
    <w:aliases w:val="FN Ref,footnote reference,fr,o,FR,(NECG) Footnote Reference"/>
    <w:basedOn w:val="DefaultParagraphFont"/>
    <w:uiPriority w:val="99"/>
    <w:unhideWhenUsed/>
    <w:qFormat/>
    <w:rsid w:val="00190BD7"/>
    <w:rPr>
      <w:vertAlign w:val="superscript"/>
    </w:rPr>
  </w:style>
  <w:style w:type="character" w:customStyle="1" w:styleId="AnalyticChar">
    <w:name w:val="Analytic Char"/>
    <w:basedOn w:val="DefaultParagraphFont"/>
    <w:link w:val="Analytic"/>
    <w:rsid w:val="00190BD7"/>
    <w:rPr>
      <w:rFonts w:ascii="Calibri" w:eastAsiaTheme="majorEastAsia" w:hAnsi="Calibri" w:cstheme="majorBidi"/>
      <w:b/>
      <w:iCs/>
      <w:color w:val="000001"/>
      <w:sz w:val="26"/>
      <w:szCs w:val="22"/>
    </w:rPr>
  </w:style>
  <w:style w:type="character" w:customStyle="1" w:styleId="TAG2Char">
    <w:name w:val="TAG2 Char"/>
    <w:link w:val="TAG2"/>
    <w:locked/>
    <w:rsid w:val="00190BD7"/>
    <w:rPr>
      <w:rFonts w:ascii="Calibri" w:eastAsia="Calibri" w:hAnsi="Calibri"/>
      <w:kern w:val="2"/>
      <w:sz w:val="14"/>
      <w:szCs w:val="14"/>
      <w:lang w:eastAsia="zh-TW"/>
    </w:rPr>
  </w:style>
  <w:style w:type="paragraph" w:customStyle="1" w:styleId="TAG2">
    <w:name w:val="TAG2"/>
    <w:basedOn w:val="Normal"/>
    <w:link w:val="TAG2Char"/>
    <w:qFormat/>
    <w:rsid w:val="00190BD7"/>
    <w:pPr>
      <w:widowControl w:val="0"/>
      <w:jc w:val="both"/>
    </w:pPr>
    <w:rPr>
      <w:rFonts w:eastAsia="Calibri"/>
      <w:kern w:val="2"/>
      <w:sz w:val="14"/>
      <w:szCs w:val="14"/>
      <w:lang w:eastAsia="zh-TW"/>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rsid w:val="00190BD7"/>
    <w:rPr>
      <w:rFonts w:ascii="Calibri" w:eastAsiaTheme="minorHAnsi" w:hAnsi="Calibri"/>
      <w:sz w:val="22"/>
      <w:szCs w:val="22"/>
    </w:rPr>
  </w:style>
  <w:style w:type="character" w:customStyle="1" w:styleId="Author-Date">
    <w:name w:val="Author-Date"/>
    <w:qFormat/>
    <w:rsid w:val="00190BD7"/>
    <w:rPr>
      <w:b/>
      <w:sz w:val="24"/>
    </w:rPr>
  </w:style>
  <w:style w:type="paragraph" w:customStyle="1" w:styleId="Cite2">
    <w:name w:val="Cite 2"/>
    <w:basedOn w:val="Normal"/>
    <w:qFormat/>
    <w:rsid w:val="00190BD7"/>
    <w:rPr>
      <w:rFonts w:eastAsia="MS Mincho"/>
      <w:b/>
      <w:u w:val="single"/>
    </w:rPr>
  </w:style>
  <w:style w:type="paragraph" w:customStyle="1" w:styleId="Unformatted">
    <w:name w:val="Unformatted"/>
    <w:basedOn w:val="Normal"/>
    <w:qFormat/>
    <w:rsid w:val="00190BD7"/>
  </w:style>
  <w:style w:type="paragraph" w:customStyle="1" w:styleId="paragraph">
    <w:name w:val="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textualspellingandgrammarerror">
    <w:name w:val="contextualspellingandgrammarerror"/>
    <w:basedOn w:val="DefaultParagraphFont"/>
    <w:rsid w:val="00190BD7"/>
  </w:style>
  <w:style w:type="paragraph" w:customStyle="1" w:styleId="hword">
    <w:name w:val="hword"/>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l">
    <w:name w:val="fl"/>
    <w:basedOn w:val="DefaultParagraphFont"/>
    <w:rsid w:val="00190BD7"/>
  </w:style>
  <w:style w:type="character" w:customStyle="1" w:styleId="prs">
    <w:name w:val="prs"/>
    <w:basedOn w:val="DefaultParagraphFont"/>
    <w:rsid w:val="00190BD7"/>
  </w:style>
  <w:style w:type="character" w:customStyle="1" w:styleId="first-slash">
    <w:name w:val="first-slash"/>
    <w:basedOn w:val="DefaultParagraphFont"/>
    <w:rsid w:val="00190BD7"/>
  </w:style>
  <w:style w:type="character" w:customStyle="1" w:styleId="pr">
    <w:name w:val="pr"/>
    <w:basedOn w:val="DefaultParagraphFont"/>
    <w:rsid w:val="00190BD7"/>
  </w:style>
  <w:style w:type="character" w:customStyle="1" w:styleId="last-slash">
    <w:name w:val="last-slash"/>
    <w:basedOn w:val="DefaultParagraphFont"/>
    <w:rsid w:val="00190BD7"/>
  </w:style>
  <w:style w:type="paragraph" w:customStyle="1" w:styleId="hword2">
    <w:name w:val="hword2"/>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uppercase">
    <w:name w:val="text-uppercase"/>
    <w:basedOn w:val="DefaultParagraphFont"/>
    <w:rsid w:val="00190BD7"/>
  </w:style>
  <w:style w:type="paragraph" w:styleId="List">
    <w:name w:val="List"/>
    <w:basedOn w:val="Normal"/>
    <w:uiPriority w:val="99"/>
    <w:semiHidden/>
    <w:unhideWhenUsed/>
    <w:rsid w:val="00190BD7"/>
    <w:pPr>
      <w:contextualSpacing/>
    </w:pPr>
    <w:rPr>
      <w:rFonts w:eastAsia="Calibri"/>
    </w:rPr>
  </w:style>
  <w:style w:type="paragraph" w:styleId="TOC1">
    <w:name w:val="toc 1"/>
    <w:basedOn w:val="Normal"/>
    <w:next w:val="Normal"/>
    <w:autoRedefine/>
    <w:uiPriority w:val="39"/>
    <w:unhideWhenUsed/>
    <w:rsid w:val="00190BD7"/>
    <w:rPr>
      <w:rFonts w:eastAsia="Calibri"/>
    </w:rPr>
  </w:style>
  <w:style w:type="paragraph" w:styleId="TOC4">
    <w:name w:val="toc 4"/>
    <w:basedOn w:val="Normal"/>
    <w:next w:val="Normal"/>
    <w:autoRedefine/>
    <w:uiPriority w:val="39"/>
    <w:semiHidden/>
    <w:unhideWhenUsed/>
    <w:rsid w:val="00190BD7"/>
    <w:pPr>
      <w:spacing w:before="240"/>
    </w:pPr>
    <w:rPr>
      <w:rFonts w:eastAsia="Calibri"/>
      <w:b/>
      <w:u w:val="single"/>
    </w:rPr>
  </w:style>
  <w:style w:type="paragraph" w:styleId="Header">
    <w:name w:val="header"/>
    <w:basedOn w:val="Normal"/>
    <w:link w:val="HeaderChar"/>
    <w:uiPriority w:val="99"/>
    <w:unhideWhenUsed/>
    <w:rsid w:val="00190BD7"/>
    <w:pPr>
      <w:tabs>
        <w:tab w:val="center" w:pos="4320"/>
        <w:tab w:val="right" w:pos="8640"/>
      </w:tabs>
    </w:pPr>
    <w:rPr>
      <w:rFonts w:eastAsia="Calibri"/>
    </w:rPr>
  </w:style>
  <w:style w:type="character" w:customStyle="1" w:styleId="HeaderChar">
    <w:name w:val="Header Char"/>
    <w:basedOn w:val="DefaultParagraphFont"/>
    <w:link w:val="Header"/>
    <w:uiPriority w:val="99"/>
    <w:rsid w:val="00190BD7"/>
    <w:rPr>
      <w:rFonts w:ascii="Calibri" w:eastAsia="Calibri" w:hAnsi="Calibri"/>
      <w:sz w:val="22"/>
      <w:szCs w:val="22"/>
    </w:rPr>
  </w:style>
  <w:style w:type="paragraph" w:styleId="Footer">
    <w:name w:val="footer"/>
    <w:basedOn w:val="Normal"/>
    <w:link w:val="FooterChar"/>
    <w:uiPriority w:val="99"/>
    <w:unhideWhenUsed/>
    <w:rsid w:val="00190BD7"/>
    <w:pPr>
      <w:tabs>
        <w:tab w:val="center" w:pos="4320"/>
        <w:tab w:val="right" w:pos="8640"/>
      </w:tabs>
    </w:pPr>
    <w:rPr>
      <w:rFonts w:eastAsia="Calibri"/>
    </w:rPr>
  </w:style>
  <w:style w:type="character" w:customStyle="1" w:styleId="FooterChar">
    <w:name w:val="Footer Char"/>
    <w:basedOn w:val="DefaultParagraphFont"/>
    <w:link w:val="Footer"/>
    <w:uiPriority w:val="99"/>
    <w:rsid w:val="00190BD7"/>
    <w:rPr>
      <w:rFonts w:ascii="Calibri" w:eastAsia="Calibri" w:hAnsi="Calibri"/>
      <w:sz w:val="22"/>
      <w:szCs w:val="22"/>
    </w:rPr>
  </w:style>
  <w:style w:type="paragraph" w:styleId="Revision">
    <w:name w:val="Revision"/>
    <w:hidden/>
    <w:uiPriority w:val="99"/>
    <w:semiHidden/>
    <w:rsid w:val="00190BD7"/>
    <w:rPr>
      <w:rFonts w:ascii="Calibri" w:eastAsia="Times New Roman" w:hAnsi="Calibri" w:cs="Times New Roman"/>
      <w:sz w:val="20"/>
      <w:szCs w:val="20"/>
    </w:rPr>
  </w:style>
  <w:style w:type="character" w:customStyle="1" w:styleId="apple-style-span">
    <w:name w:val="apple-style-span"/>
    <w:rsid w:val="00190BD7"/>
  </w:style>
  <w:style w:type="character" w:customStyle="1" w:styleId="apple-converted-space">
    <w:name w:val="apple-converted-space"/>
    <w:rsid w:val="00190BD7"/>
  </w:style>
  <w:style w:type="character" w:customStyle="1" w:styleId="StyleBold">
    <w:name w:val="Style Bold"/>
    <w:uiPriority w:val="9"/>
    <w:semiHidden/>
    <w:rsid w:val="00190BD7"/>
    <w:rPr>
      <w:b/>
      <w:bCs/>
    </w:rPr>
  </w:style>
  <w:style w:type="character" w:styleId="PageNumber">
    <w:name w:val="page number"/>
    <w:uiPriority w:val="99"/>
    <w:semiHidden/>
    <w:unhideWhenUsed/>
    <w:rsid w:val="00190BD7"/>
  </w:style>
  <w:style w:type="paragraph" w:styleId="BodyText">
    <w:name w:val="Body Text"/>
    <w:basedOn w:val="Normal"/>
    <w:link w:val="BodyTextChar"/>
    <w:semiHidden/>
    <w:rsid w:val="00190BD7"/>
    <w:rPr>
      <w:rFonts w:ascii="Century Gothic" w:eastAsia="Calibri" w:hAnsi="Century Gothic"/>
    </w:rPr>
  </w:style>
  <w:style w:type="character" w:customStyle="1" w:styleId="BodyTextChar">
    <w:name w:val="Body Text Char"/>
    <w:basedOn w:val="DefaultParagraphFont"/>
    <w:link w:val="BodyText"/>
    <w:semiHidden/>
    <w:rsid w:val="00190BD7"/>
    <w:rPr>
      <w:rFonts w:ascii="Century Gothic" w:eastAsia="Calibri" w:hAnsi="Century Gothic"/>
      <w:sz w:val="22"/>
      <w:szCs w:val="22"/>
    </w:rPr>
  </w:style>
  <w:style w:type="paragraph" w:customStyle="1" w:styleId="Index">
    <w:name w:val="Index"/>
    <w:basedOn w:val="Normal"/>
    <w:rsid w:val="00190BD7"/>
    <w:pPr>
      <w:suppressLineNumbers/>
    </w:pPr>
    <w:rPr>
      <w:rFonts w:eastAsia="Calibri" w:cs="Tahoma"/>
    </w:rPr>
  </w:style>
  <w:style w:type="paragraph" w:customStyle="1" w:styleId="Tag20">
    <w:name w:val="Tag2"/>
    <w:basedOn w:val="Normal"/>
    <w:qFormat/>
    <w:rsid w:val="00190BD7"/>
    <w:rPr>
      <w:rFonts w:ascii="Arial" w:eastAsia="Calibri" w:hAnsi="Arial" w:cs="Arial"/>
      <w:b/>
      <w:sz w:val="24"/>
    </w:rPr>
  </w:style>
  <w:style w:type="character" w:customStyle="1" w:styleId="BoxWords">
    <w:name w:val="BoxWords"/>
    <w:uiPriority w:val="1"/>
    <w:qFormat/>
    <w:rsid w:val="00190BD7"/>
    <w:rPr>
      <w:rFonts w:ascii="Times" w:hAnsi="Times"/>
      <w:b/>
      <w:color w:val="000000"/>
      <w:sz w:val="22"/>
      <w:u w:val="single"/>
      <w:bdr w:val="single" w:sz="18" w:space="0" w:color="auto" w:shadow="1"/>
    </w:rPr>
  </w:style>
  <w:style w:type="character" w:styleId="IntenseEmphasis">
    <w:name w:val="Intense Emphasis"/>
    <w:aliases w:val="cites Char Ch,Intense Emphasis11111,Intense Emphasi,Box Out,Intense Emphasis5,Underline1,ci1,Citation Char Char Cha,Normal + 18 pt,Intense Emphasis21,9.5 p,Intense Emphasis4,9.5 pt,Italic,Bold Cite Char,Heading 3 Char1 Char Char Ch,S"/>
    <w:uiPriority w:val="1"/>
    <w:qFormat/>
    <w:rsid w:val="00190BD7"/>
    <w:rPr>
      <w:b/>
      <w:sz w:val="22"/>
      <w:u w:val="single"/>
    </w:rPr>
  </w:style>
  <w:style w:type="character" w:customStyle="1" w:styleId="eg">
    <w:name w:val="eg"/>
    <w:basedOn w:val="DefaultParagraphFont"/>
    <w:rsid w:val="00190BD7"/>
  </w:style>
  <w:style w:type="paragraph" w:customStyle="1" w:styleId="Small">
    <w:name w:val="Small"/>
    <w:basedOn w:val="Normal"/>
    <w:link w:val="SmallChar"/>
    <w:qFormat/>
    <w:rsid w:val="00190BD7"/>
    <w:pPr>
      <w:spacing w:after="0" w:line="240" w:lineRule="auto"/>
    </w:pPr>
    <w:rPr>
      <w:sz w:val="14"/>
    </w:rPr>
  </w:style>
  <w:style w:type="character" w:customStyle="1" w:styleId="SmallChar">
    <w:name w:val="Small Char"/>
    <w:basedOn w:val="DefaultParagraphFont"/>
    <w:link w:val="Small"/>
    <w:rsid w:val="00190BD7"/>
    <w:rPr>
      <w:rFonts w:ascii="Calibri" w:eastAsiaTheme="minorHAnsi" w:hAnsi="Calibri"/>
      <w:sz w:val="14"/>
      <w:szCs w:val="22"/>
    </w:rPr>
  </w:style>
  <w:style w:type="character" w:customStyle="1" w:styleId="3oh-">
    <w:name w:val="_3oh-"/>
    <w:basedOn w:val="DefaultParagraphFont"/>
    <w:rsid w:val="00190BD7"/>
  </w:style>
  <w:style w:type="paragraph" w:customStyle="1" w:styleId="AuthorName">
    <w:name w:val="Author Name"/>
    <w:basedOn w:val="Heading5"/>
    <w:link w:val="AuthorNameChar"/>
    <w:autoRedefine/>
    <w:qFormat/>
    <w:rsid w:val="00190BD7"/>
    <w:pPr>
      <w:widowControl w:val="0"/>
      <w:spacing w:before="0"/>
    </w:pPr>
    <w:rPr>
      <w:rFonts w:ascii="Times New Roman" w:eastAsiaTheme="majorEastAsia" w:hAnsi="Times New Roman" w:cs="Times New Roman"/>
      <w:i w:val="0"/>
      <w:u w:val="none"/>
    </w:rPr>
  </w:style>
  <w:style w:type="character" w:customStyle="1" w:styleId="AuthorNameChar">
    <w:name w:val="Author Name Char"/>
    <w:basedOn w:val="DefaultParagraphFont"/>
    <w:link w:val="AuthorName"/>
    <w:rsid w:val="00190BD7"/>
    <w:rPr>
      <w:rFonts w:ascii="Times New Roman" w:eastAsiaTheme="majorEastAsia" w:hAnsi="Times New Roman" w:cs="Times New Roman"/>
      <w:b/>
      <w:sz w:val="22"/>
      <w:szCs w:val="22"/>
    </w:rPr>
  </w:style>
  <w:style w:type="paragraph" w:customStyle="1" w:styleId="gntarbp">
    <w:name w:val="gnt_ar_b_p"/>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190BD7"/>
  </w:style>
  <w:style w:type="paragraph" w:customStyle="1" w:styleId="description">
    <w:name w:val="description"/>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Emphasis">
    <w:name w:val="Underline + Emphasis"/>
    <w:basedOn w:val="Normal"/>
    <w:next w:val="Normal"/>
    <w:link w:val="UnderlineEmphasisChar"/>
    <w:autoRedefine/>
    <w:qFormat/>
    <w:rsid w:val="00190BD7"/>
    <w:pPr>
      <w:spacing w:after="0" w:line="240" w:lineRule="auto"/>
    </w:pPr>
    <w:rPr>
      <w:rFonts w:ascii="Times New Roman" w:eastAsia="Calibri" w:hAnsi="Times New Roman" w:cs="Times New Roman"/>
      <w:b/>
      <w:color w:val="000000"/>
      <w:sz w:val="24"/>
      <w:u w:val="single"/>
    </w:rPr>
  </w:style>
  <w:style w:type="character" w:customStyle="1" w:styleId="UnderlineEmphasisChar">
    <w:name w:val="Underline + Emphasis Char"/>
    <w:basedOn w:val="DefaultParagraphFont"/>
    <w:link w:val="UnderlineEmphasis"/>
    <w:rsid w:val="00190BD7"/>
    <w:rPr>
      <w:rFonts w:ascii="Times New Roman" w:eastAsia="Calibri" w:hAnsi="Times New Roman" w:cs="Times New Roman"/>
      <w:b/>
      <w:color w:val="000000"/>
      <w:szCs w:val="22"/>
      <w:u w:val="single"/>
    </w:rPr>
  </w:style>
  <w:style w:type="paragraph" w:customStyle="1" w:styleId="cc74c">
    <w:name w:val="cc74c"/>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notationhighlight">
    <w:name w:val="annotation__highlight"/>
    <w:basedOn w:val="DefaultParagraphFont"/>
    <w:rsid w:val="00190BD7"/>
  </w:style>
  <w:style w:type="character" w:customStyle="1" w:styleId="annotation-link">
    <w:name w:val="annotation-link"/>
    <w:basedOn w:val="DefaultParagraphFont"/>
    <w:rsid w:val="00190BD7"/>
  </w:style>
  <w:style w:type="paragraph" w:customStyle="1" w:styleId="clay-paragraph">
    <w:name w:val="clay-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body">
    <w:name w:val="font--body"/>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n-bodyparagraph">
    <w:name w:val="zn-body__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news-paragraph">
    <w:name w:val="wp-news-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d">
    <w:name w:val="underlined"/>
    <w:next w:val="Normal"/>
    <w:link w:val="underlinedChar"/>
    <w:autoRedefine/>
    <w:rsid w:val="00190BD7"/>
    <w:pPr>
      <w:contextualSpacing/>
    </w:pPr>
    <w:rPr>
      <w:rFonts w:ascii="Times New Roman" w:eastAsia="Malgun Gothic" w:hAnsi="Times New Roman" w:cs="Times New Roman"/>
      <w:u w:val="single"/>
    </w:rPr>
  </w:style>
  <w:style w:type="character" w:customStyle="1" w:styleId="underlinedChar">
    <w:name w:val="underlined Char"/>
    <w:link w:val="underlined"/>
    <w:rsid w:val="00190BD7"/>
    <w:rPr>
      <w:rFonts w:ascii="Times New Roman" w:eastAsia="Malgun Gothic" w:hAnsi="Times New Roman" w:cs="Times New Roman"/>
      <w:u w:val="single"/>
    </w:rPr>
  </w:style>
  <w:style w:type="paragraph" w:customStyle="1" w:styleId="selectionshareable">
    <w:name w:val="selectionshareabl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dChar">
    <w:name w:val="card Char"/>
    <w:rsid w:val="00190BD7"/>
    <w:rPr>
      <w:rFonts w:ascii="Times New Roman" w:eastAsia="Times New Roman" w:hAnsi="Times New Roman" w:cs="Times New Roman"/>
      <w:sz w:val="20"/>
      <w:szCs w:val="20"/>
    </w:rPr>
  </w:style>
  <w:style w:type="character" w:customStyle="1" w:styleId="addmd">
    <w:name w:val="addmd"/>
    <w:basedOn w:val="DefaultParagraphFont"/>
    <w:rsid w:val="00190BD7"/>
  </w:style>
  <w:style w:type="character" w:customStyle="1" w:styleId="UnderlineChar">
    <w:name w:val="Underline Char"/>
    <w:basedOn w:val="DefaultParagraphFont"/>
    <w:rsid w:val="00190BD7"/>
    <w:rPr>
      <w:szCs w:val="24"/>
      <w:u w:val="single"/>
      <w:lang w:val="en-US" w:eastAsia="en-US" w:bidi="ar-SA"/>
    </w:rPr>
  </w:style>
  <w:style w:type="paragraph" w:customStyle="1" w:styleId="HotRoute">
    <w:name w:val="Hot Route!"/>
    <w:basedOn w:val="Normal"/>
    <w:rsid w:val="00190BD7"/>
    <w:pPr>
      <w:spacing w:after="0" w:line="240" w:lineRule="auto"/>
      <w:ind w:left="144"/>
    </w:pPr>
    <w:rPr>
      <w:rFonts w:ascii="Times New Roman" w:eastAsia="MS Mincho" w:hAnsi="Times New Roman" w:cs="Times New Roman"/>
      <w:sz w:val="20"/>
    </w:rPr>
  </w:style>
  <w:style w:type="character" w:customStyle="1" w:styleId="SmalltextChar">
    <w:name w:val="Small text Char"/>
    <w:basedOn w:val="DefaultParagraphFont"/>
    <w:rsid w:val="00190BD7"/>
    <w:rPr>
      <w:sz w:val="16"/>
      <w:szCs w:val="24"/>
      <w:lang w:val="en-US" w:eastAsia="en-US" w:bidi="ar-SA"/>
    </w:rPr>
  </w:style>
  <w:style w:type="character" w:customStyle="1" w:styleId="m3927583548876471061gmail-styleunderline">
    <w:name w:val="m_3927583548876471061gmail-styleunderline"/>
    <w:basedOn w:val="DefaultParagraphFont"/>
    <w:rsid w:val="00190BD7"/>
  </w:style>
  <w:style w:type="character" w:customStyle="1" w:styleId="cardtextChar">
    <w:name w:val="card text Char"/>
    <w:basedOn w:val="DefaultParagraphFont"/>
    <w:link w:val="cardtext"/>
    <w:locked/>
    <w:rsid w:val="00190BD7"/>
    <w:rPr>
      <w:rFonts w:ascii="Georgia" w:hAnsi="Georgia" w:cs="Calibri"/>
    </w:rPr>
  </w:style>
  <w:style w:type="paragraph" w:customStyle="1" w:styleId="cardtext">
    <w:name w:val="card text"/>
    <w:basedOn w:val="Normal"/>
    <w:link w:val="cardtextChar"/>
    <w:qFormat/>
    <w:rsid w:val="00190BD7"/>
    <w:pPr>
      <w:widowControl w:val="0"/>
      <w:spacing w:after="0" w:line="240" w:lineRule="auto"/>
      <w:ind w:left="288" w:right="288"/>
    </w:pPr>
    <w:rPr>
      <w:rFonts w:ascii="Georgia" w:eastAsiaTheme="minorEastAsia" w:hAnsi="Georgia" w:cs="Calibri"/>
      <w:sz w:val="24"/>
      <w:szCs w:val="24"/>
    </w:rPr>
  </w:style>
  <w:style w:type="paragraph" w:customStyle="1" w:styleId="hotroute0">
    <w:name w:val="hot route!"/>
    <w:basedOn w:val="Normal"/>
    <w:qFormat/>
    <w:rsid w:val="00190BD7"/>
    <w:pPr>
      <w:spacing w:after="0" w:line="240" w:lineRule="auto"/>
      <w:ind w:left="144"/>
    </w:pPr>
    <w:rPr>
      <w:rFonts w:ascii="Times New Roman" w:eastAsia="Calibri" w:hAnsi="Times New Roman" w:cs="Times New Roman"/>
    </w:rPr>
  </w:style>
  <w:style w:type="character" w:customStyle="1" w:styleId="underlineChar0">
    <w:name w:val="underline Char"/>
    <w:rsid w:val="00190BD7"/>
    <w:rPr>
      <w:u w:val="single"/>
    </w:rPr>
  </w:style>
  <w:style w:type="character" w:customStyle="1" w:styleId="smallChar0">
    <w:name w:val="small Char"/>
    <w:rsid w:val="00190BD7"/>
    <w:rPr>
      <w:rFonts w:ascii="Times New Roman" w:hAnsi="Times New Roman"/>
      <w:sz w:val="16"/>
      <w:szCs w:val="22"/>
    </w:rPr>
  </w:style>
  <w:style w:type="character" w:customStyle="1" w:styleId="Highlightedunderline">
    <w:name w:val="Highlighted underline"/>
    <w:rsid w:val="00190BD7"/>
    <w:rPr>
      <w:rFonts w:ascii="Times New Roman" w:hAnsi="Times New Roman"/>
      <w:sz w:val="20"/>
      <w:u w:val="single"/>
      <w:bdr w:val="none" w:sz="0" w:space="0" w:color="auto"/>
      <w:shd w:val="clear" w:color="auto" w:fill="C0C0C0"/>
    </w:rPr>
  </w:style>
  <w:style w:type="paragraph" w:customStyle="1" w:styleId="story-body-text">
    <w:name w:val="story-body-text"/>
    <w:basedOn w:val="Normal"/>
    <w:rsid w:val="00190BD7"/>
    <w:pPr>
      <w:spacing w:before="100" w:beforeAutospacing="1" w:after="100" w:afterAutospacing="1"/>
    </w:pPr>
    <w:rPr>
      <w:rFonts w:ascii="Times New Roman" w:eastAsia="Times New Roman" w:hAnsi="Times New Roman" w:cs="Times New Roman"/>
      <w:sz w:val="24"/>
      <w:szCs w:val="24"/>
    </w:rPr>
  </w:style>
  <w:style w:type="paragraph" w:customStyle="1" w:styleId="CiteSpacing">
    <w:name w:val="Cite Spacing"/>
    <w:basedOn w:val="Normal"/>
    <w:uiPriority w:val="4"/>
    <w:qFormat/>
    <w:rsid w:val="00190BD7"/>
    <w:pPr>
      <w:spacing w:before="60" w:after="60"/>
    </w:pPr>
  </w:style>
  <w:style w:type="character" w:customStyle="1" w:styleId="FootnoteTextChar1">
    <w:name w:val="Footnote Text Char1"/>
    <w:basedOn w:val="DefaultParagraphFont"/>
    <w:uiPriority w:val="99"/>
    <w:semiHidden/>
    <w:rsid w:val="00190BD7"/>
    <w:rPr>
      <w:rFonts w:ascii="Calibri" w:hAnsi="Calibri" w:cs="Calibri"/>
      <w:sz w:val="20"/>
      <w:szCs w:val="20"/>
    </w:rPr>
  </w:style>
  <w:style w:type="character" w:customStyle="1" w:styleId="LinedDown">
    <w:name w:val="Lined Down"/>
    <w:qFormat/>
    <w:rsid w:val="00190BD7"/>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190BD7"/>
    <w:rPr>
      <w:rFonts w:ascii="Times New Roman" w:hAnsi="Times New Roman" w:cs="Times New Roman" w:hint="default"/>
      <w:b/>
      <w:bCs/>
      <w:color w:val="000000"/>
      <w:sz w:val="24"/>
      <w:szCs w:val="24"/>
      <w:u w:val="single"/>
    </w:rPr>
  </w:style>
  <w:style w:type="character" w:customStyle="1" w:styleId="byline">
    <w:name w:val="byline"/>
    <w:basedOn w:val="DefaultParagraphFont"/>
    <w:rsid w:val="00190BD7"/>
  </w:style>
  <w:style w:type="paragraph" w:customStyle="1" w:styleId="cardbody">
    <w:name w:val="cardbody"/>
    <w:basedOn w:val="Normal"/>
    <w:rsid w:val="00190BD7"/>
    <w:rPr>
      <w:rFonts w:ascii="Times New Roman" w:hAnsi="Times New Roman" w:cs="Times New Roman"/>
      <w:sz w:val="24"/>
    </w:rPr>
  </w:style>
  <w:style w:type="paragraph" w:customStyle="1" w:styleId="css-axufdj">
    <w:name w:val="css-axufdj"/>
    <w:basedOn w:val="Normal"/>
    <w:rsid w:val="00190BD7"/>
    <w:pPr>
      <w:spacing w:before="100" w:beforeAutospacing="1" w:after="100" w:afterAutospacing="1"/>
    </w:pPr>
  </w:style>
  <w:style w:type="paragraph" w:customStyle="1" w:styleId="Body">
    <w:name w:val="Body"/>
    <w:rsid w:val="00190BD7"/>
    <w:pPr>
      <w:pBdr>
        <w:top w:val="nil"/>
        <w:left w:val="nil"/>
        <w:bottom w:val="nil"/>
        <w:right w:val="nil"/>
        <w:between w:val="nil"/>
        <w:bar w:val="nil"/>
      </w:pBdr>
    </w:pPr>
    <w:rPr>
      <w:rFonts w:ascii="Helvetica Neue" w:eastAsia="Arial Unicode MS" w:hAnsi="Helvetica Neue" w:cs="Arial Unicode MS"/>
      <w:color w:val="000000"/>
      <w:sz w:val="22"/>
      <w:szCs w:val="22"/>
      <w:bdr w:val="nil"/>
      <w14:textOutline w14:w="0" w14:cap="flat" w14:cmpd="sng" w14:algn="ctr">
        <w14:noFill/>
        <w14:prstDash w14:val="solid"/>
        <w14:bevel/>
      </w14:textOutline>
    </w:rPr>
  </w:style>
  <w:style w:type="character" w:customStyle="1" w:styleId="cardCharChar">
    <w:name w:val="card Char Char"/>
    <w:rsid w:val="00F3631C"/>
    <w:rPr>
      <w:rFonts w:ascii="Calibri" w:eastAsiaTheme="minorHAns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5208228">
      <w:bodyDiv w:val="1"/>
      <w:marLeft w:val="0"/>
      <w:marRight w:val="0"/>
      <w:marTop w:val="0"/>
      <w:marBottom w:val="0"/>
      <w:divBdr>
        <w:top w:val="none" w:sz="0" w:space="0" w:color="auto"/>
        <w:left w:val="none" w:sz="0" w:space="0" w:color="auto"/>
        <w:bottom w:val="none" w:sz="0" w:space="0" w:color="auto"/>
        <w:right w:val="none" w:sz="0" w:space="0" w:color="auto"/>
      </w:divBdr>
    </w:div>
    <w:div w:id="748890004">
      <w:bodyDiv w:val="1"/>
      <w:marLeft w:val="0"/>
      <w:marRight w:val="0"/>
      <w:marTop w:val="0"/>
      <w:marBottom w:val="0"/>
      <w:divBdr>
        <w:top w:val="none" w:sz="0" w:space="0" w:color="auto"/>
        <w:left w:val="none" w:sz="0" w:space="0" w:color="auto"/>
        <w:bottom w:val="none" w:sz="0" w:space="0" w:color="auto"/>
        <w:right w:val="none" w:sz="0" w:space="0" w:color="auto"/>
      </w:divBdr>
    </w:div>
    <w:div w:id="925964638">
      <w:bodyDiv w:val="1"/>
      <w:marLeft w:val="0"/>
      <w:marRight w:val="0"/>
      <w:marTop w:val="0"/>
      <w:marBottom w:val="0"/>
      <w:divBdr>
        <w:top w:val="none" w:sz="0" w:space="0" w:color="auto"/>
        <w:left w:val="none" w:sz="0" w:space="0" w:color="auto"/>
        <w:bottom w:val="none" w:sz="0" w:space="0" w:color="auto"/>
        <w:right w:val="none" w:sz="0" w:space="0" w:color="auto"/>
      </w:divBdr>
    </w:div>
    <w:div w:id="1188444069">
      <w:bodyDiv w:val="1"/>
      <w:marLeft w:val="0"/>
      <w:marRight w:val="0"/>
      <w:marTop w:val="0"/>
      <w:marBottom w:val="0"/>
      <w:divBdr>
        <w:top w:val="none" w:sz="0" w:space="0" w:color="auto"/>
        <w:left w:val="none" w:sz="0" w:space="0" w:color="auto"/>
        <w:bottom w:val="none" w:sz="0" w:space="0" w:color="auto"/>
        <w:right w:val="none" w:sz="0" w:space="0" w:color="auto"/>
      </w:divBdr>
    </w:div>
    <w:div w:id="1321929096">
      <w:bodyDiv w:val="1"/>
      <w:marLeft w:val="0"/>
      <w:marRight w:val="0"/>
      <w:marTop w:val="0"/>
      <w:marBottom w:val="0"/>
      <w:divBdr>
        <w:top w:val="none" w:sz="0" w:space="0" w:color="auto"/>
        <w:left w:val="none" w:sz="0" w:space="0" w:color="auto"/>
        <w:bottom w:val="none" w:sz="0" w:space="0" w:color="auto"/>
        <w:right w:val="none" w:sz="0" w:space="0" w:color="auto"/>
      </w:divBdr>
      <w:divsChild>
        <w:div w:id="1531912794">
          <w:marLeft w:val="0"/>
          <w:marRight w:val="0"/>
          <w:marTop w:val="0"/>
          <w:marBottom w:val="0"/>
          <w:divBdr>
            <w:top w:val="none" w:sz="0" w:space="0" w:color="auto"/>
            <w:left w:val="none" w:sz="0" w:space="0" w:color="auto"/>
            <w:bottom w:val="none" w:sz="0" w:space="0" w:color="auto"/>
            <w:right w:val="none" w:sz="0" w:space="0" w:color="auto"/>
          </w:divBdr>
          <w:divsChild>
            <w:div w:id="300887729">
              <w:marLeft w:val="0"/>
              <w:marRight w:val="0"/>
              <w:marTop w:val="0"/>
              <w:marBottom w:val="0"/>
              <w:divBdr>
                <w:top w:val="none" w:sz="0" w:space="0" w:color="auto"/>
                <w:left w:val="none" w:sz="0" w:space="0" w:color="auto"/>
                <w:bottom w:val="none" w:sz="0" w:space="0" w:color="auto"/>
                <w:right w:val="none" w:sz="0" w:space="0" w:color="auto"/>
              </w:divBdr>
              <w:divsChild>
                <w:div w:id="1948543030">
                  <w:marLeft w:val="0"/>
                  <w:marRight w:val="0"/>
                  <w:marTop w:val="90"/>
                  <w:marBottom w:val="0"/>
                  <w:divBdr>
                    <w:top w:val="none" w:sz="0" w:space="0" w:color="auto"/>
                    <w:left w:val="none" w:sz="0" w:space="0" w:color="auto"/>
                    <w:bottom w:val="none" w:sz="0" w:space="0" w:color="auto"/>
                    <w:right w:val="none" w:sz="0" w:space="0" w:color="auto"/>
                  </w:divBdr>
                  <w:divsChild>
                    <w:div w:id="59344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418361">
          <w:marLeft w:val="0"/>
          <w:marRight w:val="0"/>
          <w:marTop w:val="0"/>
          <w:marBottom w:val="0"/>
          <w:divBdr>
            <w:top w:val="single" w:sz="6" w:space="9" w:color="DADCE0"/>
            <w:left w:val="none" w:sz="0" w:space="0" w:color="auto"/>
            <w:bottom w:val="none" w:sz="0" w:space="0" w:color="auto"/>
            <w:right w:val="none" w:sz="0" w:space="0" w:color="auto"/>
          </w:divBdr>
        </w:div>
      </w:divsChild>
    </w:div>
    <w:div w:id="1743600379">
      <w:bodyDiv w:val="1"/>
      <w:marLeft w:val="0"/>
      <w:marRight w:val="0"/>
      <w:marTop w:val="0"/>
      <w:marBottom w:val="0"/>
      <w:divBdr>
        <w:top w:val="none" w:sz="0" w:space="0" w:color="auto"/>
        <w:left w:val="none" w:sz="0" w:space="0" w:color="auto"/>
        <w:bottom w:val="none" w:sz="0" w:space="0" w:color="auto"/>
        <w:right w:val="none" w:sz="0" w:space="0" w:color="auto"/>
      </w:divBdr>
    </w:div>
    <w:div w:id="1872763068">
      <w:bodyDiv w:val="1"/>
      <w:marLeft w:val="0"/>
      <w:marRight w:val="0"/>
      <w:marTop w:val="0"/>
      <w:marBottom w:val="0"/>
      <w:divBdr>
        <w:top w:val="none" w:sz="0" w:space="0" w:color="auto"/>
        <w:left w:val="none" w:sz="0" w:space="0" w:color="auto"/>
        <w:bottom w:val="none" w:sz="0" w:space="0" w:color="auto"/>
        <w:right w:val="none" w:sz="0" w:space="0" w:color="auto"/>
      </w:divBdr>
    </w:div>
    <w:div w:id="1907491978">
      <w:bodyDiv w:val="1"/>
      <w:marLeft w:val="0"/>
      <w:marRight w:val="0"/>
      <w:marTop w:val="0"/>
      <w:marBottom w:val="0"/>
      <w:divBdr>
        <w:top w:val="none" w:sz="0" w:space="0" w:color="auto"/>
        <w:left w:val="none" w:sz="0" w:space="0" w:color="auto"/>
        <w:bottom w:val="none" w:sz="0" w:space="0" w:color="auto"/>
        <w:right w:val="none" w:sz="0" w:space="0" w:color="auto"/>
      </w:divBdr>
    </w:div>
    <w:div w:id="20822110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uropeanleadershipnetwork.org/commentary/the-art-of-space-deterrenc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riticallegalthinking.com/2012/09/26/interview-with-bifo-reactivating-the-social-body-in-insurrectionary-times%2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atacenterdynamics.com/en/analysis/chinas-moves-into-mega-satellite-constelations-could-add-to-space-debris-proble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belfercenter.ksg.harvard.edu/files/macdonald-parent-may-2011-is-%20brief.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Template>
  <TotalTime>1075</TotalTime>
  <Pages>27</Pages>
  <Words>11819</Words>
  <Characters>67371</Characters>
  <Application>Microsoft Office Word</Application>
  <DocSecurity>0</DocSecurity>
  <Lines>561</Lines>
  <Paragraphs>158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79032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Amy Tian</cp:lastModifiedBy>
  <cp:revision>534</cp:revision>
  <dcterms:created xsi:type="dcterms:W3CDTF">2021-07-12T18:50:00Z</dcterms:created>
  <dcterms:modified xsi:type="dcterms:W3CDTF">2022-02-13T17:04:00Z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