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0C9FE" w14:textId="77777777" w:rsidR="00722F7B" w:rsidRPr="00586E2B" w:rsidRDefault="00722F7B" w:rsidP="00722F7B">
      <w:pPr>
        <w:pStyle w:val="Heading1"/>
        <w:rPr>
          <w:rFonts w:asciiTheme="majorHAnsi" w:hAnsiTheme="majorHAnsi" w:cstheme="majorHAnsi"/>
        </w:rPr>
      </w:pPr>
      <w:r w:rsidRPr="00586E2B">
        <w:rPr>
          <w:rFonts w:asciiTheme="majorHAnsi" w:hAnsiTheme="majorHAnsi" w:cstheme="majorHAnsi"/>
        </w:rPr>
        <w:t>1NC</w:t>
      </w:r>
    </w:p>
    <w:p w14:paraId="5DECCCE2" w14:textId="0290B921" w:rsidR="00722F7B" w:rsidRPr="00586E2B" w:rsidRDefault="00926C33" w:rsidP="00722F7B">
      <w:pPr>
        <w:pStyle w:val="Heading2"/>
        <w:rPr>
          <w:rFonts w:asciiTheme="majorHAnsi" w:hAnsiTheme="majorHAnsi" w:cstheme="majorHAnsi"/>
        </w:rPr>
      </w:pPr>
      <w:r w:rsidRPr="00586E2B">
        <w:rPr>
          <w:rFonts w:asciiTheme="majorHAnsi" w:hAnsiTheme="majorHAnsi" w:cstheme="majorHAnsi"/>
        </w:rPr>
        <w:lastRenderedPageBreak/>
        <w:t>1</w:t>
      </w:r>
    </w:p>
    <w:p w14:paraId="3D2829CC" w14:textId="77777777" w:rsidR="00722F7B" w:rsidRPr="00586E2B" w:rsidRDefault="00722F7B" w:rsidP="00722F7B">
      <w:pPr>
        <w:pStyle w:val="Heading3"/>
        <w:rPr>
          <w:rFonts w:asciiTheme="majorHAnsi" w:hAnsiTheme="majorHAnsi" w:cstheme="majorHAnsi"/>
        </w:rPr>
      </w:pPr>
      <w:r w:rsidRPr="00586E2B">
        <w:rPr>
          <w:rFonts w:asciiTheme="majorHAnsi" w:hAnsiTheme="majorHAnsi" w:cstheme="majorHAnsi"/>
        </w:rPr>
        <w:lastRenderedPageBreak/>
        <w:t>OFF</w:t>
      </w:r>
    </w:p>
    <w:p w14:paraId="1F46FECB" w14:textId="77777777" w:rsidR="00E345F7" w:rsidRPr="00586E2B" w:rsidRDefault="00E345F7" w:rsidP="00E345F7">
      <w:pPr>
        <w:pStyle w:val="Heading4"/>
        <w:rPr>
          <w:rFonts w:asciiTheme="majorHAnsi" w:eastAsia="Times New Roman" w:hAnsiTheme="majorHAnsi" w:cstheme="majorHAnsi"/>
        </w:rPr>
      </w:pPr>
      <w:r w:rsidRPr="00586E2B">
        <w:rPr>
          <w:rFonts w:asciiTheme="majorHAnsi" w:eastAsia="Times New Roman" w:hAnsiTheme="majorHAnsi" w:cstheme="majorHAnsi"/>
        </w:rPr>
        <w:t xml:space="preserve">Debate is structured as a </w:t>
      </w:r>
      <w:r w:rsidRPr="00586E2B">
        <w:rPr>
          <w:rFonts w:asciiTheme="majorHAnsi" w:eastAsia="Times New Roman" w:hAnsiTheme="majorHAnsi" w:cstheme="majorHAnsi"/>
          <w:u w:val="single"/>
        </w:rPr>
        <w:t>marketplace for information</w:t>
      </w:r>
      <w:r w:rsidRPr="00586E2B">
        <w:rPr>
          <w:rFonts w:asciiTheme="majorHAnsi" w:eastAsia="Times New Roman" w:hAnsiTheme="majorHAnsi" w:cstheme="majorHAnsi"/>
        </w:rPr>
        <w:t xml:space="preserve"> where we fetishize notions of “</w:t>
      </w:r>
      <w:r w:rsidRPr="00586E2B">
        <w:rPr>
          <w:rFonts w:asciiTheme="majorHAnsi" w:eastAsia="Times New Roman" w:hAnsiTheme="majorHAnsi" w:cstheme="majorHAnsi"/>
          <w:u w:val="single"/>
        </w:rPr>
        <w:t>pedagogy</w:t>
      </w:r>
      <w:r w:rsidRPr="00586E2B">
        <w:rPr>
          <w:rFonts w:asciiTheme="majorHAnsi" w:eastAsia="Times New Roman" w:hAnsiTheme="majorHAnsi" w:cstheme="majorHAnsi"/>
        </w:rPr>
        <w:t xml:space="preserve">” and is an </w:t>
      </w:r>
      <w:r w:rsidRPr="00586E2B">
        <w:rPr>
          <w:rFonts w:asciiTheme="majorHAnsi" w:eastAsia="Times New Roman" w:hAnsiTheme="majorHAnsi" w:cstheme="majorHAnsi"/>
          <w:u w:val="single"/>
        </w:rPr>
        <w:t xml:space="preserve">extension of </w:t>
      </w:r>
      <w:proofErr w:type="spellStart"/>
      <w:r w:rsidRPr="00586E2B">
        <w:rPr>
          <w:rFonts w:asciiTheme="majorHAnsi" w:eastAsia="Times New Roman" w:hAnsiTheme="majorHAnsi" w:cstheme="majorHAnsi"/>
          <w:u w:val="single"/>
        </w:rPr>
        <w:t>semiocapitalist</w:t>
      </w:r>
      <w:proofErr w:type="spellEnd"/>
      <w:r w:rsidRPr="00586E2B">
        <w:rPr>
          <w:rFonts w:asciiTheme="majorHAnsi" w:eastAsia="Times New Roman" w:hAnsiTheme="majorHAnsi" w:cstheme="majorHAnsi"/>
        </w:rPr>
        <w:t xml:space="preserve"> logic through immaterial manors. Communication within the university </w:t>
      </w:r>
      <w:r w:rsidRPr="00586E2B">
        <w:rPr>
          <w:rFonts w:asciiTheme="majorHAnsi" w:eastAsia="Times New Roman" w:hAnsiTheme="majorHAnsi" w:cstheme="majorHAnsi"/>
          <w:u w:val="single"/>
        </w:rPr>
        <w:t>isn’t</w:t>
      </w:r>
      <w:r w:rsidRPr="00586E2B">
        <w:rPr>
          <w:rFonts w:asciiTheme="majorHAnsi" w:eastAsia="Times New Roman" w:hAnsiTheme="majorHAnsi" w:cstheme="majorHAnsi"/>
        </w:rPr>
        <w:t xml:space="preserve"> one that develops </w:t>
      </w:r>
      <w:r w:rsidRPr="00586E2B">
        <w:rPr>
          <w:rFonts w:asciiTheme="majorHAnsi" w:eastAsia="Times New Roman" w:hAnsiTheme="majorHAnsi" w:cstheme="majorHAnsi"/>
          <w:u w:val="single"/>
        </w:rPr>
        <w:t>subjectivities and psychic identity</w:t>
      </w:r>
      <w:r w:rsidRPr="00586E2B">
        <w:rPr>
          <w:rFonts w:asciiTheme="majorHAnsi" w:eastAsia="Times New Roman" w:hAnsiTheme="majorHAnsi" w:cstheme="majorHAnsi"/>
        </w:rPr>
        <w:t xml:space="preserve"> rather a system geared towards </w:t>
      </w:r>
      <w:r w:rsidRPr="00586E2B">
        <w:rPr>
          <w:rFonts w:asciiTheme="majorHAnsi" w:eastAsia="Times New Roman" w:hAnsiTheme="majorHAnsi" w:cstheme="majorHAnsi"/>
          <w:u w:val="single"/>
        </w:rPr>
        <w:t>fragmentation and futuristic productivity</w:t>
      </w:r>
      <w:r w:rsidRPr="00586E2B">
        <w:rPr>
          <w:rFonts w:asciiTheme="majorHAnsi" w:eastAsia="Times New Roman" w:hAnsiTheme="majorHAnsi" w:cstheme="majorHAnsi"/>
        </w:rPr>
        <w:t xml:space="preserve">. </w:t>
      </w:r>
    </w:p>
    <w:p w14:paraId="01A98346" w14:textId="77777777" w:rsidR="00E345F7" w:rsidRPr="00586E2B" w:rsidRDefault="00E345F7" w:rsidP="00E345F7">
      <w:pPr>
        <w:rPr>
          <w:rFonts w:asciiTheme="majorHAnsi" w:hAnsiTheme="majorHAnsi" w:cstheme="majorHAnsi"/>
          <w:sz w:val="18"/>
          <w:szCs w:val="18"/>
        </w:rPr>
      </w:pPr>
      <w:r w:rsidRPr="00586E2B">
        <w:rPr>
          <w:rFonts w:asciiTheme="majorHAnsi" w:eastAsiaTheme="majorEastAsia" w:hAnsiTheme="majorHAnsi" w:cstheme="majorHAnsi"/>
          <w:b/>
          <w:iCs/>
          <w:sz w:val="26"/>
        </w:rPr>
        <w:t>Berardi 12</w:t>
      </w:r>
      <w:r w:rsidRPr="00586E2B">
        <w:rPr>
          <w:rFonts w:asciiTheme="majorHAnsi" w:hAnsiTheme="majorHAnsi" w:cstheme="majorHAnsi"/>
        </w:rPr>
        <w:t xml:space="preserve"> </w:t>
      </w:r>
      <w:r w:rsidRPr="00586E2B">
        <w:rPr>
          <w:rFonts w:asciiTheme="majorHAnsi" w:hAnsiTheme="majorHAnsi" w:cstheme="majorHAnsi"/>
          <w:sz w:val="18"/>
          <w:szCs w:val="18"/>
        </w:rPr>
        <w:t xml:space="preserve">[David </w:t>
      </w:r>
      <w:proofErr w:type="spellStart"/>
      <w:r w:rsidRPr="00586E2B">
        <w:rPr>
          <w:rFonts w:asciiTheme="majorHAnsi" w:hAnsiTheme="majorHAnsi" w:cstheme="majorHAnsi"/>
          <w:sz w:val="18"/>
          <w:szCs w:val="18"/>
        </w:rPr>
        <w:t>Hugill</w:t>
      </w:r>
      <w:proofErr w:type="spellEnd"/>
      <w:r w:rsidRPr="00586E2B">
        <w:rPr>
          <w:rFonts w:asciiTheme="majorHAnsi" w:hAnsiTheme="majorHAnsi" w:cstheme="majorHAnsi"/>
          <w:sz w:val="18"/>
          <w:szCs w:val="18"/>
        </w:rPr>
        <w:t xml:space="preserve"> and Elise Thorburn, 9-26-2012, "Interview with '</w:t>
      </w:r>
      <w:proofErr w:type="spellStart"/>
      <w:r w:rsidRPr="00586E2B">
        <w:rPr>
          <w:rFonts w:asciiTheme="majorHAnsi" w:hAnsiTheme="majorHAnsi" w:cstheme="majorHAnsi"/>
          <w:sz w:val="18"/>
          <w:szCs w:val="18"/>
        </w:rPr>
        <w:t>Bifo</w:t>
      </w:r>
      <w:proofErr w:type="spellEnd"/>
      <w:r w:rsidRPr="00586E2B">
        <w:rPr>
          <w:rFonts w:asciiTheme="majorHAnsi" w:hAnsiTheme="majorHAnsi" w:cstheme="majorHAnsi"/>
          <w:sz w:val="18"/>
          <w:szCs w:val="18"/>
        </w:rPr>
        <w:t xml:space="preserve">': Reactivating the Social Body in Insurrectionary Times," Critical Legal Thinking, </w:t>
      </w:r>
      <w:hyperlink r:id="rId11" w:history="1">
        <w:r w:rsidRPr="00586E2B">
          <w:rPr>
            <w:rStyle w:val="Hyperlink"/>
            <w:rFonts w:asciiTheme="majorHAnsi" w:hAnsiTheme="majorHAnsi" w:cstheme="majorHAnsi"/>
            <w:sz w:val="18"/>
            <w:szCs w:val="18"/>
          </w:rPr>
          <w:t>https://criticallegalthinking.com/2012/09/26/interview-with-bifo-reactivating-the-social-body-in-insurrectionary-times //</w:t>
        </w:r>
      </w:hyperlink>
      <w:r w:rsidRPr="00586E2B">
        <w:rPr>
          <w:rFonts w:asciiTheme="majorHAnsi" w:hAnsiTheme="majorHAnsi" w:cstheme="majorHAnsi"/>
          <w:sz w:val="18"/>
          <w:szCs w:val="18"/>
        </w:rPr>
        <w:t xml:space="preserve"> JB]</w:t>
      </w:r>
    </w:p>
    <w:p w14:paraId="5F1DB985" w14:textId="77777777" w:rsidR="00E345F7" w:rsidRPr="00586E2B" w:rsidRDefault="00E345F7" w:rsidP="00E345F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586E2B">
        <w:rPr>
          <w:rFonts w:asciiTheme="majorHAnsi" w:eastAsia="Times New Roman" w:hAnsiTheme="majorHAnsi" w:cstheme="majorHAnsi"/>
          <w:color w:val="222222"/>
          <w:sz w:val="18"/>
          <w:szCs w:val="18"/>
        </w:rPr>
        <w:t>TW – mentions of suicide</w:t>
      </w:r>
    </w:p>
    <w:p w14:paraId="1262F9CA" w14:textId="77777777" w:rsidR="00E345F7" w:rsidRPr="00586E2B" w:rsidRDefault="00E345F7" w:rsidP="00E345F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586E2B">
        <w:rPr>
          <w:rFonts w:asciiTheme="majorHAnsi" w:eastAsia="Times New Roman" w:hAnsiTheme="majorHAnsi" w:cstheme="majorHAnsi"/>
          <w:color w:val="222222"/>
          <w:sz w:val="18"/>
          <w:szCs w:val="18"/>
        </w:rPr>
        <w:t>Impact turns fiat and notions of “the aff is a good idea”</w:t>
      </w:r>
    </w:p>
    <w:p w14:paraId="7A156A7C" w14:textId="77777777" w:rsidR="00E345F7" w:rsidRPr="00586E2B" w:rsidRDefault="00E345F7" w:rsidP="00E345F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586E2B">
        <w:rPr>
          <w:rFonts w:asciiTheme="majorHAnsi" w:eastAsia="Times New Roman" w:hAnsiTheme="majorHAnsi" w:cstheme="majorHAnsi"/>
          <w:color w:val="222222"/>
          <w:sz w:val="18"/>
          <w:szCs w:val="18"/>
        </w:rPr>
        <w:t xml:space="preserve">Debate bad and communication gets coopted </w:t>
      </w:r>
    </w:p>
    <w:p w14:paraId="22A3086A" w14:textId="77777777" w:rsidR="00E345F7" w:rsidRPr="00586E2B" w:rsidRDefault="00E345F7" w:rsidP="00E345F7">
      <w:pPr>
        <w:rPr>
          <w:rFonts w:asciiTheme="majorHAnsi" w:hAnsiTheme="majorHAnsi" w:cstheme="majorHAnsi"/>
          <w:u w:val="single"/>
        </w:rPr>
      </w:pPr>
      <w:r w:rsidRPr="00586E2B">
        <w:rPr>
          <w:rFonts w:asciiTheme="majorHAnsi" w:hAnsiTheme="majorHAnsi" w:cstheme="majorHAnsi"/>
          <w:sz w:val="16"/>
        </w:rPr>
        <w:t>A: </w:t>
      </w:r>
      <w:proofErr w:type="gramStart"/>
      <w:r w:rsidRPr="00586E2B">
        <w:rPr>
          <w:rFonts w:asciiTheme="majorHAnsi" w:hAnsiTheme="majorHAnsi" w:cstheme="majorHAnsi"/>
          <w:sz w:val="16"/>
        </w:rPr>
        <w:t>First of all</w:t>
      </w:r>
      <w:proofErr w:type="gramEnd"/>
      <w:r w:rsidRPr="00586E2B">
        <w:rPr>
          <w:rFonts w:asciiTheme="majorHAnsi" w:hAnsiTheme="majorHAnsi" w:cstheme="majorHAnsi"/>
          <w:sz w:val="16"/>
        </w:rPr>
        <w:t xml:space="preserve"> because </w:t>
      </w:r>
      <w:r w:rsidRPr="00586E2B">
        <w:rPr>
          <w:rFonts w:asciiTheme="majorHAnsi" w:hAnsiTheme="majorHAnsi" w:cstheme="majorHAnsi"/>
          <w:b/>
          <w:bCs/>
          <w:highlight w:val="green"/>
          <w:u w:val="single"/>
        </w:rPr>
        <w:t>students are increasingly learning in</w:t>
      </w:r>
      <w:r w:rsidRPr="00586E2B">
        <w:rPr>
          <w:rFonts w:asciiTheme="majorHAnsi" w:hAnsiTheme="majorHAnsi" w:cstheme="majorHAnsi"/>
          <w:u w:val="single"/>
        </w:rPr>
        <w:t xml:space="preserve"> small parcels, </w:t>
      </w:r>
      <w:r w:rsidRPr="00586E2B">
        <w:rPr>
          <w:rFonts w:asciiTheme="majorHAnsi" w:hAnsiTheme="majorHAnsi" w:cstheme="majorHAnsi"/>
          <w:b/>
          <w:bCs/>
          <w:highlight w:val="green"/>
          <w:u w:val="single"/>
        </w:rPr>
        <w:t>small fragments</w:t>
      </w:r>
      <w:r w:rsidRPr="00586E2B">
        <w:rPr>
          <w:rFonts w:asciiTheme="majorHAnsi" w:hAnsiTheme="majorHAnsi" w:cstheme="majorHAnsi"/>
          <w:u w:val="single"/>
        </w:rPr>
        <w:t xml:space="preserve">, small fractals </w:t>
      </w:r>
      <w:r w:rsidRPr="00586E2B">
        <w:rPr>
          <w:rFonts w:asciiTheme="majorHAnsi" w:hAnsiTheme="majorHAnsi" w:cstheme="majorHAnsi"/>
          <w:b/>
          <w:bCs/>
          <w:highlight w:val="green"/>
          <w:u w:val="single"/>
        </w:rPr>
        <w:t>of knowledge</w:t>
      </w:r>
      <w:r w:rsidRPr="00586E2B">
        <w:rPr>
          <w:rFonts w:asciiTheme="majorHAnsi" w:hAnsiTheme="majorHAnsi" w:cstheme="majorHAnsi"/>
          <w:highlight w:val="green"/>
          <w:u w:val="single"/>
        </w:rPr>
        <w:t>, and</w:t>
      </w:r>
      <w:r w:rsidRPr="00586E2B">
        <w:rPr>
          <w:rFonts w:asciiTheme="majorHAnsi" w:hAnsiTheme="majorHAnsi" w:cstheme="majorHAnsi"/>
          <w:u w:val="single"/>
        </w:rPr>
        <w:t xml:space="preserve"> </w:t>
      </w:r>
      <w:r w:rsidRPr="00586E2B">
        <w:rPr>
          <w:rFonts w:asciiTheme="majorHAnsi" w:hAnsiTheme="majorHAnsi" w:cstheme="majorHAnsi"/>
          <w:sz w:val="16"/>
        </w:rPr>
        <w:t xml:space="preserve">they are </w:t>
      </w:r>
      <w:r w:rsidRPr="00586E2B">
        <w:rPr>
          <w:rFonts w:asciiTheme="majorHAnsi" w:hAnsiTheme="majorHAnsi" w:cstheme="majorHAnsi"/>
          <w:u w:val="single"/>
        </w:rPr>
        <w:t xml:space="preserve">becoming </w:t>
      </w:r>
      <w:r w:rsidRPr="00586E2B">
        <w:rPr>
          <w:rFonts w:asciiTheme="majorHAnsi" w:hAnsiTheme="majorHAnsi" w:cstheme="majorHAnsi"/>
          <w:b/>
          <w:bCs/>
          <w:u w:val="single"/>
        </w:rPr>
        <w:t>more</w:t>
      </w:r>
      <w:r w:rsidRPr="00586E2B">
        <w:rPr>
          <w:rFonts w:asciiTheme="majorHAnsi" w:hAnsiTheme="majorHAnsi" w:cstheme="majorHAnsi"/>
          <w:sz w:val="16"/>
        </w:rPr>
        <w:t xml:space="preserve"> and more </w:t>
      </w:r>
      <w:r w:rsidRPr="00586E2B">
        <w:rPr>
          <w:rFonts w:asciiTheme="majorHAnsi" w:hAnsiTheme="majorHAnsi" w:cstheme="majorHAnsi"/>
          <w:b/>
          <w:bCs/>
          <w:highlight w:val="green"/>
          <w:u w:val="single"/>
        </w:rPr>
        <w:t>accustomed to think</w:t>
      </w:r>
      <w:r w:rsidRPr="00586E2B">
        <w:rPr>
          <w:rFonts w:asciiTheme="majorHAnsi" w:hAnsiTheme="majorHAnsi" w:cstheme="majorHAnsi"/>
          <w:sz w:val="16"/>
        </w:rPr>
        <w:t xml:space="preserve"> of </w:t>
      </w:r>
      <w:r w:rsidRPr="00586E2B">
        <w:rPr>
          <w:rFonts w:asciiTheme="majorHAnsi" w:hAnsiTheme="majorHAnsi" w:cstheme="majorHAnsi"/>
          <w:highlight w:val="green"/>
          <w:u w:val="single"/>
        </w:rPr>
        <w:t xml:space="preserve">their </w:t>
      </w:r>
      <w:r w:rsidRPr="00586E2B">
        <w:rPr>
          <w:rFonts w:asciiTheme="majorHAnsi" w:hAnsiTheme="majorHAnsi" w:cstheme="majorHAnsi"/>
          <w:b/>
          <w:bCs/>
          <w:highlight w:val="green"/>
          <w:u w:val="single"/>
        </w:rPr>
        <w:t>knowledge</w:t>
      </w:r>
      <w:r w:rsidRPr="00586E2B">
        <w:rPr>
          <w:rFonts w:asciiTheme="majorHAnsi" w:hAnsiTheme="majorHAnsi" w:cstheme="majorHAnsi"/>
          <w:b/>
          <w:bCs/>
          <w:u w:val="single"/>
        </w:rPr>
        <w:t xml:space="preserve"> not as knowledge but</w:t>
      </w:r>
      <w:r w:rsidRPr="00586E2B">
        <w:rPr>
          <w:rFonts w:asciiTheme="majorHAnsi" w:hAnsiTheme="majorHAnsi" w:cstheme="majorHAnsi"/>
          <w:u w:val="single"/>
        </w:rPr>
        <w:t xml:space="preserve"> </w:t>
      </w:r>
      <w:r w:rsidRPr="00586E2B">
        <w:rPr>
          <w:rFonts w:asciiTheme="majorHAnsi" w:hAnsiTheme="majorHAnsi" w:cstheme="majorHAnsi"/>
          <w:highlight w:val="green"/>
          <w:u w:val="single"/>
        </w:rPr>
        <w:t xml:space="preserve">as </w:t>
      </w:r>
      <w:r w:rsidRPr="00586E2B">
        <w:rPr>
          <w:rFonts w:asciiTheme="majorHAnsi" w:hAnsiTheme="majorHAnsi" w:cstheme="majorHAnsi"/>
          <w:b/>
          <w:bCs/>
          <w:highlight w:val="green"/>
          <w:u w:val="single"/>
        </w:rPr>
        <w:t>intellectual availability to exploitation</w:t>
      </w:r>
      <w:r w:rsidRPr="00586E2B">
        <w:rPr>
          <w:rFonts w:asciiTheme="majorHAnsi" w:hAnsiTheme="majorHAnsi" w:cstheme="majorHAnsi"/>
          <w:sz w:val="16"/>
        </w:rPr>
        <w:t xml:space="preserve">.  In North American forms of education this is already well established, it is nothing new. It is new in much of </w:t>
      </w:r>
      <w:proofErr w:type="gramStart"/>
      <w:r w:rsidRPr="00586E2B">
        <w:rPr>
          <w:rFonts w:asciiTheme="majorHAnsi" w:hAnsiTheme="majorHAnsi" w:cstheme="majorHAnsi"/>
          <w:sz w:val="16"/>
        </w:rPr>
        <w:t>Europe</w:t>
      </w:r>
      <w:proofErr w:type="gramEnd"/>
      <w:r w:rsidRPr="00586E2B">
        <w:rPr>
          <w:rFonts w:asciiTheme="majorHAnsi" w:hAnsiTheme="majorHAnsi" w:cstheme="majorHAnsi"/>
          <w:sz w:val="16"/>
        </w:rPr>
        <w:t xml:space="preserve"> and it has begun to provoke some reactions. But </w:t>
      </w:r>
      <w:r w:rsidRPr="00586E2B">
        <w:rPr>
          <w:rFonts w:asciiTheme="majorHAnsi" w:hAnsiTheme="majorHAnsi" w:cstheme="majorHAnsi"/>
          <w:u w:val="single"/>
        </w:rPr>
        <w:t>it is</w:t>
      </w:r>
      <w:r w:rsidRPr="00586E2B">
        <w:rPr>
          <w:rFonts w:asciiTheme="majorHAnsi" w:hAnsiTheme="majorHAnsi" w:cstheme="majorHAnsi"/>
          <w:sz w:val="16"/>
        </w:rPr>
        <w:t xml:space="preserve"> also </w:t>
      </w:r>
      <w:r w:rsidRPr="00586E2B">
        <w:rPr>
          <w:rFonts w:asciiTheme="majorHAnsi" w:hAnsiTheme="majorHAnsi" w:cstheme="majorHAnsi"/>
          <w:u w:val="single"/>
        </w:rPr>
        <w:t xml:space="preserve">a </w:t>
      </w:r>
      <w:r w:rsidRPr="00586E2B">
        <w:rPr>
          <w:rFonts w:asciiTheme="majorHAnsi" w:hAnsiTheme="majorHAnsi" w:cstheme="majorHAnsi"/>
          <w:b/>
          <w:bCs/>
          <w:u w:val="single"/>
        </w:rPr>
        <w:t>fact of a networked and globalized world</w:t>
      </w:r>
      <w:r w:rsidRPr="00586E2B">
        <w:rPr>
          <w:rFonts w:asciiTheme="majorHAnsi" w:hAnsiTheme="majorHAnsi" w:cstheme="majorHAnsi"/>
          <w:sz w:val="16"/>
        </w:rPr>
        <w:t xml:space="preserve">.  What does </w:t>
      </w:r>
      <w:r w:rsidRPr="00586E2B">
        <w:rPr>
          <w:rFonts w:asciiTheme="majorHAnsi" w:hAnsiTheme="majorHAnsi" w:cstheme="majorHAnsi"/>
          <w:u w:val="single"/>
        </w:rPr>
        <w:t>precariousness</w:t>
      </w:r>
      <w:r w:rsidRPr="00586E2B">
        <w:rPr>
          <w:rFonts w:asciiTheme="majorHAnsi" w:hAnsiTheme="majorHAnsi" w:cstheme="majorHAnsi"/>
          <w:sz w:val="16"/>
        </w:rPr>
        <w:t xml:space="preserve"> mean </w:t>
      </w:r>
      <w:r w:rsidRPr="00586E2B">
        <w:rPr>
          <w:rFonts w:asciiTheme="majorHAnsi" w:hAnsiTheme="majorHAnsi" w:cstheme="majorHAnsi"/>
          <w:u w:val="single"/>
        </w:rPr>
        <w:t>today</w:t>
      </w:r>
      <w:r w:rsidRPr="00586E2B">
        <w:rPr>
          <w:rFonts w:asciiTheme="majorHAnsi" w:hAnsiTheme="majorHAnsi" w:cstheme="majorHAnsi"/>
          <w:sz w:val="16"/>
        </w:rPr>
        <w:t xml:space="preserve">? What is the relationship between precariousness </w:t>
      </w:r>
      <w:r w:rsidRPr="00586E2B">
        <w:rPr>
          <w:rFonts w:asciiTheme="majorHAnsi" w:hAnsiTheme="majorHAnsi" w:cstheme="majorHAnsi"/>
          <w:u w:val="single"/>
        </w:rPr>
        <w:t>and globalization</w:t>
      </w:r>
      <w:r w:rsidRPr="00586E2B">
        <w:rPr>
          <w:rFonts w:asciiTheme="majorHAnsi" w:hAnsiTheme="majorHAnsi" w:cstheme="majorHAnsi"/>
          <w:sz w:val="16"/>
        </w:rPr>
        <w:t xml:space="preserve">? It means that </w:t>
      </w:r>
      <w:r w:rsidRPr="00586E2B">
        <w:rPr>
          <w:rFonts w:asciiTheme="majorHAnsi" w:hAnsiTheme="majorHAnsi" w:cstheme="majorHAnsi"/>
          <w:highlight w:val="green"/>
          <w:u w:val="single"/>
        </w:rPr>
        <w:t xml:space="preserve">you can </w:t>
      </w:r>
      <w:r w:rsidRPr="00586E2B">
        <w:rPr>
          <w:rFonts w:asciiTheme="majorHAnsi" w:hAnsiTheme="majorHAnsi" w:cstheme="majorHAnsi"/>
          <w:b/>
          <w:bCs/>
          <w:highlight w:val="green"/>
          <w:u w:val="single"/>
        </w:rPr>
        <w:t>buy a fragment of labor</w:t>
      </w:r>
      <w:r w:rsidRPr="00586E2B">
        <w:rPr>
          <w:rFonts w:asciiTheme="majorHAnsi" w:hAnsiTheme="majorHAnsi" w:cstheme="majorHAnsi"/>
          <w:highlight w:val="green"/>
          <w:u w:val="single"/>
        </w:rPr>
        <w:t xml:space="preserve"> in Bangkok</w:t>
      </w:r>
      <w:r w:rsidRPr="00586E2B">
        <w:rPr>
          <w:rFonts w:asciiTheme="majorHAnsi" w:hAnsiTheme="majorHAnsi" w:cstheme="majorHAnsi"/>
          <w:sz w:val="16"/>
        </w:rPr>
        <w:t xml:space="preserve">, a fragment in Buenos Aires, </w:t>
      </w:r>
      <w:r w:rsidRPr="00586E2B">
        <w:rPr>
          <w:rFonts w:asciiTheme="majorHAnsi" w:hAnsiTheme="majorHAnsi" w:cstheme="majorHAnsi"/>
          <w:highlight w:val="green"/>
          <w:u w:val="single"/>
        </w:rPr>
        <w:t>and</w:t>
      </w:r>
      <w:r w:rsidRPr="00586E2B">
        <w:rPr>
          <w:rFonts w:asciiTheme="majorHAnsi" w:hAnsiTheme="majorHAnsi" w:cstheme="majorHAnsi"/>
          <w:u w:val="single"/>
        </w:rPr>
        <w:t xml:space="preserve"> </w:t>
      </w:r>
      <w:r w:rsidRPr="00586E2B">
        <w:rPr>
          <w:rFonts w:asciiTheme="majorHAnsi" w:hAnsiTheme="majorHAnsi" w:cstheme="majorHAnsi"/>
          <w:b/>
          <w:bCs/>
          <w:u w:val="single"/>
        </w:rPr>
        <w:t xml:space="preserve">a fragment in </w:t>
      </w:r>
      <w:r w:rsidRPr="00586E2B">
        <w:rPr>
          <w:rFonts w:asciiTheme="majorHAnsi" w:hAnsiTheme="majorHAnsi" w:cstheme="majorHAnsi"/>
          <w:b/>
          <w:bCs/>
          <w:highlight w:val="green"/>
          <w:u w:val="single"/>
        </w:rPr>
        <w:t>Milan</w:t>
      </w:r>
      <w:r w:rsidRPr="00586E2B">
        <w:rPr>
          <w:rFonts w:asciiTheme="majorHAnsi" w:hAnsiTheme="majorHAnsi" w:cstheme="majorHAnsi"/>
          <w:u w:val="single"/>
        </w:rPr>
        <w:t xml:space="preserve"> and </w:t>
      </w:r>
      <w:r w:rsidRPr="00586E2B">
        <w:rPr>
          <w:rFonts w:asciiTheme="majorHAnsi" w:hAnsiTheme="majorHAnsi" w:cstheme="majorHAnsi"/>
          <w:sz w:val="16"/>
        </w:rPr>
        <w:t xml:space="preserve">that </w:t>
      </w:r>
      <w:r w:rsidRPr="00586E2B">
        <w:rPr>
          <w:rFonts w:asciiTheme="majorHAnsi" w:hAnsiTheme="majorHAnsi" w:cstheme="majorHAnsi"/>
          <w:u w:val="single"/>
        </w:rPr>
        <w:t>these</w:t>
      </w:r>
      <w:r w:rsidRPr="00586E2B">
        <w:rPr>
          <w:rFonts w:asciiTheme="majorHAnsi" w:hAnsiTheme="majorHAnsi" w:cstheme="majorHAnsi"/>
          <w:sz w:val="16"/>
        </w:rPr>
        <w:t xml:space="preserve"> three </w:t>
      </w:r>
      <w:r w:rsidRPr="00586E2B">
        <w:rPr>
          <w:rFonts w:asciiTheme="majorHAnsi" w:hAnsiTheme="majorHAnsi" w:cstheme="majorHAnsi"/>
          <w:b/>
          <w:bCs/>
          <w:highlight w:val="green"/>
          <w:u w:val="single"/>
        </w:rPr>
        <w:t>fragments become</w:t>
      </w:r>
      <w:r w:rsidRPr="00586E2B">
        <w:rPr>
          <w:rFonts w:asciiTheme="majorHAnsi" w:hAnsiTheme="majorHAnsi" w:cstheme="majorHAnsi"/>
          <w:highlight w:val="green"/>
          <w:u w:val="single"/>
        </w:rPr>
        <w:t xml:space="preserve"> the </w:t>
      </w:r>
      <w:r w:rsidRPr="00586E2B">
        <w:rPr>
          <w:rFonts w:asciiTheme="majorHAnsi" w:hAnsiTheme="majorHAnsi" w:cstheme="majorHAnsi"/>
          <w:b/>
          <w:bCs/>
          <w:highlight w:val="green"/>
          <w:u w:val="single"/>
        </w:rPr>
        <w:t>same product from</w:t>
      </w:r>
      <w:r w:rsidRPr="00586E2B">
        <w:rPr>
          <w:rFonts w:asciiTheme="majorHAnsi" w:hAnsiTheme="majorHAnsi" w:cstheme="majorHAnsi"/>
          <w:highlight w:val="green"/>
          <w:u w:val="single"/>
        </w:rPr>
        <w:t xml:space="preserve"> the point of view of </w:t>
      </w:r>
      <w:r w:rsidRPr="00586E2B">
        <w:rPr>
          <w:rFonts w:asciiTheme="majorHAnsi" w:hAnsiTheme="majorHAnsi" w:cstheme="majorHAnsi"/>
          <w:b/>
          <w:bCs/>
          <w:highlight w:val="green"/>
          <w:u w:val="single"/>
        </w:rPr>
        <w:t>capital</w:t>
      </w:r>
      <w:r w:rsidRPr="00586E2B">
        <w:rPr>
          <w:rFonts w:asciiTheme="majorHAnsi" w:hAnsiTheme="majorHAnsi" w:cstheme="majorHAnsi"/>
          <w:highlight w:val="green"/>
          <w:u w:val="single"/>
        </w:rPr>
        <w:t xml:space="preserve">.  </w:t>
      </w:r>
      <w:r w:rsidRPr="00586E2B">
        <w:rPr>
          <w:rFonts w:asciiTheme="majorHAnsi" w:hAnsiTheme="majorHAnsi" w:cstheme="majorHAnsi"/>
          <w:b/>
          <w:bCs/>
          <w:highlight w:val="green"/>
          <w:u w:val="single"/>
        </w:rPr>
        <w:t>Knowledge is</w:t>
      </w:r>
      <w:r w:rsidRPr="00586E2B">
        <w:rPr>
          <w:rFonts w:asciiTheme="majorHAnsi" w:hAnsiTheme="majorHAnsi" w:cstheme="majorHAnsi"/>
          <w:u w:val="single"/>
        </w:rPr>
        <w:t xml:space="preserve"> headed </w:t>
      </w:r>
      <w:r w:rsidRPr="00586E2B">
        <w:rPr>
          <w:rFonts w:asciiTheme="majorHAnsi" w:hAnsiTheme="majorHAnsi" w:cstheme="majorHAnsi"/>
          <w:highlight w:val="green"/>
          <w:u w:val="single"/>
        </w:rPr>
        <w:t xml:space="preserve">the </w:t>
      </w:r>
      <w:r w:rsidRPr="00586E2B">
        <w:rPr>
          <w:rFonts w:asciiTheme="majorHAnsi" w:hAnsiTheme="majorHAnsi" w:cstheme="majorHAnsi"/>
          <w:b/>
          <w:bCs/>
          <w:highlight w:val="green"/>
          <w:u w:val="single"/>
        </w:rPr>
        <w:t>same</w:t>
      </w:r>
      <w:r w:rsidRPr="00586E2B">
        <w:rPr>
          <w:rFonts w:asciiTheme="majorHAnsi" w:hAnsiTheme="majorHAnsi" w:cstheme="majorHAnsi"/>
          <w:u w:val="single"/>
        </w:rPr>
        <w:t xml:space="preserve"> way. </w:t>
      </w:r>
      <w:r w:rsidRPr="00586E2B">
        <w:rPr>
          <w:rFonts w:asciiTheme="majorHAnsi" w:hAnsiTheme="majorHAnsi" w:cstheme="majorHAnsi"/>
          <w:highlight w:val="green"/>
          <w:u w:val="single"/>
        </w:rPr>
        <w:t>You no longer need</w:t>
      </w:r>
      <w:r w:rsidRPr="00586E2B">
        <w:rPr>
          <w:rFonts w:asciiTheme="majorHAnsi" w:hAnsiTheme="majorHAnsi" w:cstheme="majorHAnsi"/>
          <w:sz w:val="16"/>
        </w:rPr>
        <w:t xml:space="preserve"> – from the point of view of capital – </w:t>
      </w:r>
      <w:r w:rsidRPr="00586E2B">
        <w:rPr>
          <w:rFonts w:asciiTheme="majorHAnsi" w:hAnsiTheme="majorHAnsi" w:cstheme="majorHAnsi"/>
          <w:u w:val="single"/>
        </w:rPr>
        <w:t xml:space="preserve">to know in </w:t>
      </w:r>
      <w:r w:rsidRPr="00586E2B">
        <w:rPr>
          <w:rFonts w:asciiTheme="majorHAnsi" w:hAnsiTheme="majorHAnsi" w:cstheme="majorHAnsi"/>
          <w:highlight w:val="green"/>
          <w:u w:val="single"/>
        </w:rPr>
        <w:t xml:space="preserve">the </w:t>
      </w:r>
      <w:r w:rsidRPr="00586E2B">
        <w:rPr>
          <w:rFonts w:asciiTheme="majorHAnsi" w:hAnsiTheme="majorHAnsi" w:cstheme="majorHAnsi"/>
          <w:b/>
          <w:bCs/>
          <w:highlight w:val="green"/>
          <w:u w:val="single"/>
        </w:rPr>
        <w:t>humanistic</w:t>
      </w:r>
      <w:r w:rsidRPr="00586E2B">
        <w:rPr>
          <w:rFonts w:asciiTheme="majorHAnsi" w:hAnsiTheme="majorHAnsi" w:cstheme="majorHAnsi"/>
          <w:b/>
          <w:bCs/>
          <w:u w:val="single"/>
        </w:rPr>
        <w:t xml:space="preserve"> sense</w:t>
      </w:r>
      <w:r w:rsidRPr="00586E2B">
        <w:rPr>
          <w:rFonts w:asciiTheme="majorHAnsi" w:hAnsiTheme="majorHAnsi" w:cstheme="majorHAnsi"/>
          <w:u w:val="single"/>
        </w:rPr>
        <w:t xml:space="preserve">, the </w:t>
      </w:r>
      <w:r w:rsidRPr="00586E2B">
        <w:rPr>
          <w:rFonts w:asciiTheme="majorHAnsi" w:hAnsiTheme="majorHAnsi" w:cstheme="majorHAnsi"/>
          <w:highlight w:val="green"/>
          <w:u w:val="single"/>
        </w:rPr>
        <w:t>meaning</w:t>
      </w:r>
      <w:r w:rsidRPr="00586E2B">
        <w:rPr>
          <w:rFonts w:asciiTheme="majorHAnsi" w:hAnsiTheme="majorHAnsi" w:cstheme="majorHAnsi"/>
          <w:u w:val="single"/>
        </w:rPr>
        <w:t xml:space="preserve">, the finality, the </w:t>
      </w:r>
      <w:r w:rsidRPr="00586E2B">
        <w:rPr>
          <w:rFonts w:asciiTheme="majorHAnsi" w:hAnsiTheme="majorHAnsi" w:cstheme="majorHAnsi"/>
          <w:b/>
          <w:bCs/>
          <w:u w:val="single"/>
        </w:rPr>
        <w:t>intimate contradictions of knowledge</w:t>
      </w:r>
      <w:r w:rsidRPr="00586E2B">
        <w:rPr>
          <w:rFonts w:asciiTheme="majorHAnsi" w:hAnsiTheme="majorHAnsi" w:cstheme="majorHAnsi"/>
          <w:u w:val="single"/>
        </w:rPr>
        <w:t xml:space="preserve">, you </w:t>
      </w:r>
      <w:r w:rsidRPr="00586E2B">
        <w:rPr>
          <w:rFonts w:asciiTheme="majorHAnsi" w:hAnsiTheme="majorHAnsi" w:cstheme="majorHAnsi"/>
          <w:highlight w:val="green"/>
          <w:u w:val="single"/>
        </w:rPr>
        <w:t>just need to know how</w:t>
      </w:r>
      <w:r w:rsidRPr="00586E2B">
        <w:rPr>
          <w:rFonts w:asciiTheme="majorHAnsi" w:hAnsiTheme="majorHAnsi" w:cstheme="majorHAnsi"/>
          <w:u w:val="single"/>
        </w:rPr>
        <w:t xml:space="preserve"> </w:t>
      </w:r>
      <w:r w:rsidRPr="00586E2B">
        <w:rPr>
          <w:rFonts w:asciiTheme="majorHAnsi" w:hAnsiTheme="majorHAnsi" w:cstheme="majorHAnsi"/>
          <w:b/>
          <w:bCs/>
          <w:u w:val="single"/>
        </w:rPr>
        <w:t xml:space="preserve">particular parcels of </w:t>
      </w:r>
      <w:r w:rsidRPr="00586E2B">
        <w:rPr>
          <w:rFonts w:asciiTheme="majorHAnsi" w:hAnsiTheme="majorHAnsi" w:cstheme="majorHAnsi"/>
          <w:b/>
          <w:bCs/>
          <w:highlight w:val="green"/>
          <w:u w:val="single"/>
        </w:rPr>
        <w:t>knowledge</w:t>
      </w:r>
      <w:r w:rsidRPr="00586E2B">
        <w:rPr>
          <w:rFonts w:asciiTheme="majorHAnsi" w:hAnsiTheme="majorHAnsi" w:cstheme="majorHAnsi"/>
          <w:highlight w:val="green"/>
          <w:u w:val="single"/>
        </w:rPr>
        <w:t xml:space="preserve"> can be made </w:t>
      </w:r>
      <w:r w:rsidRPr="00586E2B">
        <w:rPr>
          <w:rFonts w:asciiTheme="majorHAnsi" w:hAnsiTheme="majorHAnsi" w:cstheme="majorHAnsi"/>
          <w:b/>
          <w:bCs/>
          <w:highlight w:val="green"/>
          <w:u w:val="single"/>
        </w:rPr>
        <w:t>functional</w:t>
      </w:r>
      <w:r w:rsidRPr="00586E2B">
        <w:rPr>
          <w:rFonts w:asciiTheme="majorHAnsi" w:hAnsiTheme="majorHAnsi" w:cstheme="majorHAnsi"/>
          <w:sz w:val="16"/>
        </w:rPr>
        <w:t xml:space="preserve">. There is </w:t>
      </w:r>
      <w:r w:rsidRPr="00586E2B">
        <w:rPr>
          <w:rFonts w:asciiTheme="majorHAnsi" w:hAnsiTheme="majorHAnsi" w:cstheme="majorHAnsi"/>
          <w:u w:val="single"/>
        </w:rPr>
        <w:t>something new and something old in this</w:t>
      </w:r>
      <w:r w:rsidRPr="00586E2B">
        <w:rPr>
          <w:rFonts w:asciiTheme="majorHAnsi" w:hAnsiTheme="majorHAnsi" w:cstheme="majorHAnsi"/>
          <w:sz w:val="16"/>
        </w:rPr>
        <w:t xml:space="preserve">. Herbert Marcuse’s (1964) One Dimensional Man already identified this problem of the functionalization of knowledge but in his </w:t>
      </w:r>
      <w:proofErr w:type="gramStart"/>
      <w:r w:rsidRPr="00586E2B">
        <w:rPr>
          <w:rFonts w:asciiTheme="majorHAnsi" w:hAnsiTheme="majorHAnsi" w:cstheme="majorHAnsi"/>
          <w:sz w:val="16"/>
        </w:rPr>
        <w:t>time</w:t>
      </w:r>
      <w:proofErr w:type="gramEnd"/>
      <w:r w:rsidRPr="00586E2B">
        <w:rPr>
          <w:rFonts w:asciiTheme="majorHAnsi" w:hAnsiTheme="majorHAnsi" w:cstheme="majorHAnsi"/>
          <w:sz w:val="16"/>
        </w:rPr>
        <w:t xml:space="preserve"> it was only a kind of prediction about how capitalism would be transformed. Today, </w:t>
      </w:r>
      <w:r w:rsidRPr="00586E2B">
        <w:rPr>
          <w:rFonts w:asciiTheme="majorHAnsi" w:hAnsiTheme="majorHAnsi" w:cstheme="majorHAnsi"/>
          <w:highlight w:val="green"/>
          <w:u w:val="single"/>
        </w:rPr>
        <w:t>this</w:t>
      </w:r>
      <w:r w:rsidRPr="00586E2B">
        <w:rPr>
          <w:rFonts w:asciiTheme="majorHAnsi" w:hAnsiTheme="majorHAnsi" w:cstheme="majorHAnsi"/>
          <w:u w:val="single"/>
        </w:rPr>
        <w:t xml:space="preserve"> functional consideration </w:t>
      </w:r>
      <w:r w:rsidRPr="00586E2B">
        <w:rPr>
          <w:rFonts w:asciiTheme="majorHAnsi" w:hAnsiTheme="majorHAnsi" w:cstheme="majorHAnsi"/>
          <w:highlight w:val="green"/>
          <w:u w:val="single"/>
        </w:rPr>
        <w:t>is</w:t>
      </w:r>
      <w:r w:rsidRPr="00586E2B">
        <w:rPr>
          <w:rFonts w:asciiTheme="majorHAnsi" w:hAnsiTheme="majorHAnsi" w:cstheme="majorHAnsi"/>
          <w:sz w:val="16"/>
        </w:rPr>
        <w:t xml:space="preserve"> the </w:t>
      </w:r>
      <w:r w:rsidRPr="00586E2B">
        <w:rPr>
          <w:rFonts w:asciiTheme="majorHAnsi" w:hAnsiTheme="majorHAnsi" w:cstheme="majorHAnsi"/>
          <w:u w:val="single"/>
        </w:rPr>
        <w:t xml:space="preserve">dominant form of </w:t>
      </w:r>
      <w:r w:rsidRPr="00586E2B">
        <w:rPr>
          <w:rFonts w:asciiTheme="majorHAnsi" w:hAnsiTheme="majorHAnsi" w:cstheme="majorHAnsi"/>
          <w:highlight w:val="green"/>
          <w:u w:val="single"/>
        </w:rPr>
        <w:t xml:space="preserve">our </w:t>
      </w:r>
      <w:r w:rsidRPr="00586E2B">
        <w:rPr>
          <w:rFonts w:asciiTheme="majorHAnsi" w:hAnsiTheme="majorHAnsi" w:cstheme="majorHAnsi"/>
          <w:b/>
          <w:bCs/>
          <w:highlight w:val="green"/>
          <w:u w:val="single"/>
        </w:rPr>
        <w:t>relationship to knowledge</w:t>
      </w:r>
      <w:r w:rsidRPr="00586E2B">
        <w:rPr>
          <w:rFonts w:asciiTheme="majorHAnsi" w:hAnsiTheme="majorHAnsi" w:cstheme="majorHAnsi"/>
          <w:sz w:val="16"/>
        </w:rPr>
        <w:t xml:space="preserve">. So, we should </w:t>
      </w:r>
      <w:r w:rsidRPr="00586E2B">
        <w:rPr>
          <w:rFonts w:asciiTheme="majorHAnsi" w:hAnsiTheme="majorHAnsi" w:cstheme="majorHAnsi"/>
          <w:u w:val="single"/>
        </w:rPr>
        <w:t xml:space="preserve">question people about </w:t>
      </w:r>
      <w:r w:rsidRPr="00586E2B">
        <w:rPr>
          <w:rFonts w:asciiTheme="majorHAnsi" w:hAnsiTheme="majorHAnsi" w:cstheme="majorHAnsi"/>
          <w:b/>
          <w:bCs/>
          <w:u w:val="single"/>
        </w:rPr>
        <w:t>what is happening to our knowledge</w:t>
      </w:r>
      <w:r w:rsidRPr="00586E2B">
        <w:rPr>
          <w:rFonts w:asciiTheme="majorHAnsi" w:hAnsiTheme="majorHAnsi" w:cstheme="majorHAnsi"/>
          <w:u w:val="single"/>
        </w:rPr>
        <w:t xml:space="preserve">. </w:t>
      </w:r>
      <w:r w:rsidRPr="00586E2B">
        <w:rPr>
          <w:rFonts w:asciiTheme="majorHAnsi" w:hAnsiTheme="majorHAnsi" w:cstheme="majorHAnsi"/>
          <w:highlight w:val="green"/>
          <w:u w:val="single"/>
        </w:rPr>
        <w:t>Are we really learning</w:t>
      </w:r>
      <w:r w:rsidRPr="00586E2B">
        <w:rPr>
          <w:rFonts w:asciiTheme="majorHAnsi" w:hAnsiTheme="majorHAnsi" w:cstheme="majorHAnsi"/>
          <w:u w:val="single"/>
        </w:rPr>
        <w:t xml:space="preserve"> things</w:t>
      </w:r>
      <w:r w:rsidRPr="00586E2B">
        <w:rPr>
          <w:rFonts w:asciiTheme="majorHAnsi" w:hAnsiTheme="majorHAnsi" w:cstheme="majorHAnsi"/>
          <w:sz w:val="16"/>
        </w:rPr>
        <w:t xml:space="preserve">, knowing things? </w:t>
      </w:r>
      <w:r w:rsidRPr="00586E2B">
        <w:rPr>
          <w:rFonts w:asciiTheme="majorHAnsi" w:hAnsiTheme="majorHAnsi" w:cstheme="majorHAnsi"/>
          <w:sz w:val="32"/>
          <w:szCs w:val="32"/>
          <w:highlight w:val="green"/>
          <w:u w:val="single"/>
        </w:rPr>
        <w:t>Or are we</w:t>
      </w:r>
      <w:r w:rsidRPr="00586E2B">
        <w:rPr>
          <w:rFonts w:asciiTheme="majorHAnsi" w:hAnsiTheme="majorHAnsi" w:cstheme="majorHAnsi"/>
          <w:szCs w:val="32"/>
        </w:rPr>
        <w:t xml:space="preserve"> </w:t>
      </w:r>
      <w:r w:rsidRPr="00586E2B">
        <w:rPr>
          <w:rFonts w:asciiTheme="majorHAnsi" w:hAnsiTheme="majorHAnsi" w:cstheme="majorHAnsi"/>
          <w:sz w:val="16"/>
        </w:rPr>
        <w:t xml:space="preserve">simply </w:t>
      </w:r>
      <w:r w:rsidRPr="00586E2B">
        <w:rPr>
          <w:rFonts w:asciiTheme="majorHAnsi" w:hAnsiTheme="majorHAnsi" w:cstheme="majorHAnsi"/>
          <w:sz w:val="32"/>
          <w:szCs w:val="32"/>
          <w:highlight w:val="green"/>
          <w:u w:val="single"/>
        </w:rPr>
        <w:t xml:space="preserve">learning how to </w:t>
      </w:r>
      <w:r w:rsidRPr="00586E2B">
        <w:rPr>
          <w:rFonts w:asciiTheme="majorHAnsi" w:hAnsiTheme="majorHAnsi" w:cstheme="majorHAnsi"/>
          <w:b/>
          <w:bCs/>
          <w:sz w:val="32"/>
          <w:szCs w:val="32"/>
          <w:highlight w:val="green"/>
          <w:u w:val="single"/>
        </w:rPr>
        <w:t>become part of</w:t>
      </w:r>
      <w:r w:rsidRPr="00586E2B">
        <w:rPr>
          <w:rFonts w:asciiTheme="majorHAnsi" w:hAnsiTheme="majorHAnsi" w:cstheme="majorHAnsi"/>
          <w:sz w:val="32"/>
          <w:szCs w:val="32"/>
          <w:highlight w:val="green"/>
          <w:u w:val="single"/>
        </w:rPr>
        <w:t xml:space="preserve"> the </w:t>
      </w:r>
      <w:r w:rsidRPr="00586E2B">
        <w:rPr>
          <w:rFonts w:asciiTheme="majorHAnsi" w:hAnsiTheme="majorHAnsi" w:cstheme="majorHAnsi"/>
          <w:b/>
          <w:bCs/>
          <w:sz w:val="32"/>
          <w:szCs w:val="32"/>
          <w:highlight w:val="green"/>
          <w:u w:val="single"/>
        </w:rPr>
        <w:t>productive machine</w:t>
      </w:r>
      <w:r w:rsidRPr="00586E2B">
        <w:rPr>
          <w:rFonts w:asciiTheme="majorHAnsi" w:hAnsiTheme="majorHAnsi" w:cstheme="majorHAnsi"/>
          <w:sz w:val="16"/>
        </w:rPr>
        <w:t xml:space="preserve">? Additionally, I think </w:t>
      </w:r>
      <w:r w:rsidRPr="00586E2B">
        <w:rPr>
          <w:rFonts w:asciiTheme="majorHAnsi" w:hAnsiTheme="majorHAnsi" w:cstheme="majorHAnsi"/>
          <w:u w:val="single"/>
        </w:rPr>
        <w:t xml:space="preserve">we need to ask people, especially young </w:t>
      </w:r>
      <w:r w:rsidRPr="00586E2B">
        <w:rPr>
          <w:rFonts w:asciiTheme="majorHAnsi" w:hAnsiTheme="majorHAnsi" w:cstheme="majorHAnsi"/>
          <w:highlight w:val="green"/>
          <w:u w:val="single"/>
        </w:rPr>
        <w:t>people</w:t>
      </w:r>
      <w:r w:rsidRPr="00586E2B">
        <w:rPr>
          <w:rFonts w:asciiTheme="majorHAnsi" w:hAnsiTheme="majorHAnsi" w:cstheme="majorHAnsi"/>
          <w:u w:val="single"/>
        </w:rPr>
        <w:t xml:space="preserve">, </w:t>
      </w:r>
      <w:r w:rsidRPr="00586E2B">
        <w:rPr>
          <w:rFonts w:asciiTheme="majorHAnsi" w:hAnsiTheme="majorHAnsi" w:cstheme="majorHAnsi"/>
          <w:b/>
          <w:bCs/>
          <w:u w:val="single"/>
        </w:rPr>
        <w:t>about</w:t>
      </w:r>
      <w:r w:rsidRPr="00586E2B">
        <w:rPr>
          <w:rFonts w:asciiTheme="majorHAnsi" w:hAnsiTheme="majorHAnsi" w:cstheme="majorHAnsi"/>
          <w:u w:val="single"/>
        </w:rPr>
        <w:t xml:space="preserve"> their </w:t>
      </w:r>
      <w:r w:rsidRPr="00586E2B">
        <w:rPr>
          <w:rFonts w:asciiTheme="majorHAnsi" w:hAnsiTheme="majorHAnsi" w:cstheme="majorHAnsi"/>
          <w:b/>
          <w:bCs/>
          <w:highlight w:val="green"/>
          <w:u w:val="single"/>
        </w:rPr>
        <w:t>suffer</w:t>
      </w:r>
      <w:r w:rsidRPr="00586E2B">
        <w:rPr>
          <w:rFonts w:asciiTheme="majorHAnsi" w:hAnsiTheme="majorHAnsi" w:cstheme="majorHAnsi"/>
          <w:b/>
          <w:bCs/>
          <w:u w:val="single"/>
        </w:rPr>
        <w:t xml:space="preserve">ing </w:t>
      </w:r>
      <w:r w:rsidRPr="00586E2B">
        <w:rPr>
          <w:rFonts w:asciiTheme="majorHAnsi" w:hAnsiTheme="majorHAnsi" w:cstheme="majorHAnsi"/>
          <w:b/>
          <w:bCs/>
          <w:highlight w:val="green"/>
          <w:u w:val="single"/>
        </w:rPr>
        <w:t xml:space="preserve">in the </w:t>
      </w:r>
      <w:r w:rsidRPr="00586E2B">
        <w:rPr>
          <w:rFonts w:asciiTheme="majorHAnsi" w:hAnsiTheme="majorHAnsi" w:cstheme="majorHAnsi"/>
          <w:b/>
          <w:bCs/>
          <w:sz w:val="28"/>
          <w:szCs w:val="28"/>
          <w:highlight w:val="green"/>
          <w:u w:val="single"/>
        </w:rPr>
        <w:t>relationship with</w:t>
      </w:r>
      <w:r w:rsidRPr="00586E2B">
        <w:rPr>
          <w:rFonts w:asciiTheme="majorHAnsi" w:hAnsiTheme="majorHAnsi" w:cstheme="majorHAnsi"/>
          <w:b/>
          <w:bCs/>
          <w:sz w:val="28"/>
          <w:szCs w:val="28"/>
          <w:u w:val="single"/>
        </w:rPr>
        <w:t xml:space="preserve"> </w:t>
      </w:r>
      <w:r w:rsidRPr="00586E2B">
        <w:rPr>
          <w:rFonts w:asciiTheme="majorHAnsi" w:hAnsiTheme="majorHAnsi" w:cstheme="majorHAnsi"/>
          <w:b/>
          <w:bCs/>
          <w:u w:val="single"/>
        </w:rPr>
        <w:t>knowledge</w:t>
      </w:r>
      <w:r w:rsidRPr="00586E2B">
        <w:rPr>
          <w:rFonts w:asciiTheme="majorHAnsi" w:hAnsiTheme="majorHAnsi" w:cstheme="majorHAnsi"/>
          <w:u w:val="single"/>
        </w:rPr>
        <w:t xml:space="preserve">, with </w:t>
      </w:r>
      <w:r w:rsidRPr="00586E2B">
        <w:rPr>
          <w:rFonts w:asciiTheme="majorHAnsi" w:hAnsiTheme="majorHAnsi" w:cstheme="majorHAnsi"/>
          <w:sz w:val="28"/>
          <w:szCs w:val="28"/>
          <w:highlight w:val="green"/>
          <w:u w:val="single"/>
        </w:rPr>
        <w:t>communication</w:t>
      </w:r>
      <w:r w:rsidRPr="00586E2B">
        <w:rPr>
          <w:rFonts w:asciiTheme="majorHAnsi" w:hAnsiTheme="majorHAnsi" w:cstheme="majorHAnsi"/>
          <w:sz w:val="20"/>
          <w:szCs w:val="28"/>
        </w:rPr>
        <w:t xml:space="preserve"> </w:t>
      </w:r>
      <w:r w:rsidRPr="00586E2B">
        <w:rPr>
          <w:rFonts w:asciiTheme="majorHAnsi" w:hAnsiTheme="majorHAnsi" w:cstheme="majorHAnsi"/>
          <w:sz w:val="16"/>
        </w:rPr>
        <w:t xml:space="preserve">and so on. I think that the problem of </w:t>
      </w:r>
      <w:r w:rsidRPr="00586E2B">
        <w:rPr>
          <w:rFonts w:asciiTheme="majorHAnsi" w:hAnsiTheme="majorHAnsi" w:cstheme="majorHAnsi"/>
          <w:u w:val="single"/>
        </w:rPr>
        <w:t>psychic suffering is of central importance our time</w:t>
      </w:r>
      <w:r w:rsidRPr="00586E2B">
        <w:rPr>
          <w:rFonts w:asciiTheme="majorHAnsi" w:hAnsiTheme="majorHAnsi" w:cstheme="majorHAnsi"/>
          <w:sz w:val="16"/>
        </w:rPr>
        <w:t xml:space="preserve">. Problems of </w:t>
      </w:r>
      <w:r w:rsidRPr="00586E2B">
        <w:rPr>
          <w:rFonts w:asciiTheme="majorHAnsi" w:hAnsiTheme="majorHAnsi" w:cstheme="majorHAnsi"/>
          <w:highlight w:val="green"/>
          <w:u w:val="single"/>
        </w:rPr>
        <w:t>depression</w:t>
      </w:r>
      <w:r w:rsidRPr="00586E2B">
        <w:rPr>
          <w:rFonts w:asciiTheme="majorHAnsi" w:hAnsiTheme="majorHAnsi" w:cstheme="majorHAnsi"/>
          <w:u w:val="single"/>
        </w:rPr>
        <w:t>, panic</w:t>
      </w:r>
      <w:r w:rsidRPr="00586E2B">
        <w:rPr>
          <w:rFonts w:asciiTheme="majorHAnsi" w:hAnsiTheme="majorHAnsi" w:cstheme="majorHAnsi"/>
          <w:sz w:val="16"/>
        </w:rPr>
        <w:t xml:space="preserve">, massive suicide, </w:t>
      </w:r>
      <w:r w:rsidRPr="00586E2B">
        <w:rPr>
          <w:rFonts w:asciiTheme="majorHAnsi" w:hAnsiTheme="majorHAnsi" w:cstheme="majorHAnsi"/>
          <w:u w:val="single"/>
        </w:rPr>
        <w:t xml:space="preserve">are </w:t>
      </w:r>
      <w:r w:rsidRPr="00586E2B">
        <w:rPr>
          <w:rFonts w:asciiTheme="majorHAnsi" w:hAnsiTheme="majorHAnsi" w:cstheme="majorHAnsi"/>
          <w:b/>
          <w:bCs/>
          <w:highlight w:val="green"/>
          <w:u w:val="single"/>
        </w:rPr>
        <w:t>very real</w:t>
      </w:r>
      <w:r w:rsidRPr="00586E2B">
        <w:rPr>
          <w:rFonts w:asciiTheme="majorHAnsi" w:hAnsiTheme="majorHAnsi" w:cstheme="majorHAnsi"/>
          <w:sz w:val="16"/>
        </w:rPr>
        <w:t xml:space="preserve">.  Do you know that suicide has become the main cause of death among people between 18-25 years old? </w:t>
      </w:r>
      <w:r w:rsidRPr="00586E2B">
        <w:rPr>
          <w:rFonts w:asciiTheme="majorHAnsi" w:hAnsiTheme="majorHAnsi" w:cstheme="majorHAnsi"/>
          <w:b/>
          <w:bCs/>
          <w:highlight w:val="green"/>
          <w:u w:val="single"/>
        </w:rPr>
        <w:t>Suicide is</w:t>
      </w:r>
      <w:r w:rsidRPr="00586E2B">
        <w:rPr>
          <w:rFonts w:asciiTheme="majorHAnsi" w:hAnsiTheme="majorHAnsi" w:cstheme="majorHAnsi"/>
          <w:u w:val="single"/>
        </w:rPr>
        <w:t xml:space="preserve"> becoming </w:t>
      </w:r>
      <w:r w:rsidRPr="00586E2B">
        <w:rPr>
          <w:rFonts w:asciiTheme="majorHAnsi" w:hAnsiTheme="majorHAnsi" w:cstheme="majorHAnsi"/>
          <w:highlight w:val="green"/>
          <w:u w:val="single"/>
        </w:rPr>
        <w:t xml:space="preserve">a </w:t>
      </w:r>
      <w:r w:rsidRPr="00586E2B">
        <w:rPr>
          <w:rFonts w:asciiTheme="majorHAnsi" w:hAnsiTheme="majorHAnsi" w:cstheme="majorHAnsi"/>
          <w:b/>
          <w:bCs/>
          <w:highlight w:val="green"/>
          <w:u w:val="single"/>
        </w:rPr>
        <w:t>political weapon</w:t>
      </w:r>
      <w:r w:rsidRPr="00586E2B">
        <w:rPr>
          <w:rFonts w:asciiTheme="majorHAnsi" w:hAnsiTheme="majorHAnsi" w:cstheme="majorHAnsi"/>
          <w:sz w:val="16"/>
        </w:rPr>
        <w:t xml:space="preserve">. I’m not only thinking of Columbine or of Mohamed Bouazizi, </w:t>
      </w:r>
      <w:proofErr w:type="gramStart"/>
      <w:r w:rsidRPr="00586E2B">
        <w:rPr>
          <w:rFonts w:asciiTheme="majorHAnsi" w:hAnsiTheme="majorHAnsi" w:cstheme="majorHAnsi"/>
          <w:sz w:val="16"/>
        </w:rPr>
        <w:t>the man</w:t>
      </w:r>
      <w:proofErr w:type="gramEnd"/>
      <w:r w:rsidRPr="00586E2B">
        <w:rPr>
          <w:rFonts w:asciiTheme="majorHAnsi" w:hAnsiTheme="majorHAnsi" w:cstheme="majorHAnsi"/>
          <w:sz w:val="16"/>
        </w:rPr>
        <w:t xml:space="preserve"> who killed himself and started the Tunisian revolution.  Suicide has something to do with knowledge.  </w:t>
      </w:r>
      <w:r w:rsidRPr="00586E2B">
        <w:rPr>
          <w:rFonts w:asciiTheme="majorHAnsi" w:hAnsiTheme="majorHAnsi" w:cstheme="majorHAnsi"/>
          <w:u w:val="single"/>
        </w:rPr>
        <w:t xml:space="preserve">When </w:t>
      </w:r>
      <w:r w:rsidRPr="00586E2B">
        <w:rPr>
          <w:rFonts w:asciiTheme="majorHAnsi" w:hAnsiTheme="majorHAnsi" w:cstheme="majorHAnsi"/>
          <w:highlight w:val="green"/>
          <w:u w:val="single"/>
        </w:rPr>
        <w:t xml:space="preserve">your </w:t>
      </w:r>
      <w:r w:rsidRPr="00586E2B">
        <w:rPr>
          <w:rFonts w:asciiTheme="majorHAnsi" w:hAnsiTheme="majorHAnsi" w:cstheme="majorHAnsi"/>
          <w:b/>
          <w:bCs/>
          <w:highlight w:val="green"/>
          <w:u w:val="single"/>
        </w:rPr>
        <w:t>knowledge</w:t>
      </w:r>
      <w:r w:rsidRPr="00586E2B">
        <w:rPr>
          <w:rFonts w:asciiTheme="majorHAnsi" w:hAnsiTheme="majorHAnsi" w:cstheme="majorHAnsi"/>
          <w:highlight w:val="green"/>
          <w:u w:val="single"/>
        </w:rPr>
        <w:t xml:space="preserve"> is becoming </w:t>
      </w:r>
      <w:r w:rsidRPr="00586E2B">
        <w:rPr>
          <w:rFonts w:asciiTheme="majorHAnsi" w:hAnsiTheme="majorHAnsi" w:cstheme="majorHAnsi"/>
          <w:b/>
          <w:bCs/>
          <w:highlight w:val="green"/>
          <w:u w:val="single"/>
        </w:rPr>
        <w:t>more and more something</w:t>
      </w:r>
      <w:r w:rsidRPr="00586E2B">
        <w:rPr>
          <w:rFonts w:asciiTheme="majorHAnsi" w:hAnsiTheme="majorHAnsi" w:cstheme="majorHAnsi"/>
          <w:highlight w:val="green"/>
          <w:u w:val="single"/>
        </w:rPr>
        <w:t xml:space="preserve"> that does </w:t>
      </w:r>
      <w:r w:rsidRPr="00586E2B">
        <w:rPr>
          <w:rFonts w:asciiTheme="majorHAnsi" w:hAnsiTheme="majorHAnsi" w:cstheme="majorHAnsi"/>
          <w:b/>
          <w:bCs/>
          <w:highlight w:val="green"/>
          <w:u w:val="single"/>
        </w:rPr>
        <w:t>not belong to you</w:t>
      </w:r>
      <w:r w:rsidRPr="00586E2B">
        <w:rPr>
          <w:rFonts w:asciiTheme="majorHAnsi" w:hAnsiTheme="majorHAnsi" w:cstheme="majorHAnsi"/>
          <w:u w:val="single"/>
        </w:rPr>
        <w:t xml:space="preserve">, this is a problem of personal identity, of </w:t>
      </w:r>
      <w:r w:rsidRPr="00586E2B">
        <w:rPr>
          <w:rFonts w:asciiTheme="majorHAnsi" w:hAnsiTheme="majorHAnsi" w:cstheme="majorHAnsi"/>
          <w:b/>
          <w:bCs/>
          <w:u w:val="single"/>
        </w:rPr>
        <w:t>psychic identity</w:t>
      </w:r>
      <w:r w:rsidRPr="00586E2B">
        <w:rPr>
          <w:rFonts w:asciiTheme="majorHAnsi" w:hAnsiTheme="majorHAnsi" w:cstheme="majorHAnsi"/>
          <w:u w:val="single"/>
        </w:rPr>
        <w:t>.</w:t>
      </w:r>
    </w:p>
    <w:p w14:paraId="63869D9A" w14:textId="77777777" w:rsidR="00E345F7" w:rsidRPr="00586E2B" w:rsidRDefault="00E345F7" w:rsidP="00E345F7">
      <w:pPr>
        <w:rPr>
          <w:rFonts w:asciiTheme="majorHAnsi" w:hAnsiTheme="majorHAnsi" w:cstheme="majorHAnsi"/>
          <w:u w:val="single"/>
        </w:rPr>
      </w:pPr>
    </w:p>
    <w:p w14:paraId="3E5907A5"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rPr>
        <w:lastRenderedPageBreak/>
        <w:t xml:space="preserve">Technology has created an age of constant information and signifiers floating through our phones and computers as media. This creates a </w:t>
      </w:r>
      <w:proofErr w:type="gramStart"/>
      <w:r w:rsidRPr="00586E2B">
        <w:rPr>
          <w:rFonts w:asciiTheme="majorHAnsi" w:hAnsiTheme="majorHAnsi" w:cstheme="majorHAnsi"/>
          <w:u w:val="single"/>
        </w:rPr>
        <w:t>dyslexia</w:t>
      </w:r>
      <w:proofErr w:type="gramEnd"/>
      <w:r w:rsidRPr="00586E2B">
        <w:rPr>
          <w:rFonts w:asciiTheme="majorHAnsi" w:hAnsiTheme="majorHAnsi" w:cstheme="majorHAnsi"/>
        </w:rPr>
        <w:t xml:space="preserve"> – reduced attention spans, no time for true human interaction – this leads to </w:t>
      </w:r>
      <w:r w:rsidRPr="00586E2B">
        <w:rPr>
          <w:rFonts w:asciiTheme="majorHAnsi" w:hAnsiTheme="majorHAnsi" w:cstheme="majorHAnsi"/>
          <w:u w:val="single"/>
        </w:rPr>
        <w:t>information overload</w:t>
      </w:r>
      <w:r w:rsidRPr="00586E2B">
        <w:rPr>
          <w:rFonts w:asciiTheme="majorHAnsi" w:hAnsiTheme="majorHAnsi" w:cstheme="majorHAnsi"/>
        </w:rPr>
        <w:t xml:space="preserve">, which is </w:t>
      </w:r>
      <w:r w:rsidRPr="00586E2B">
        <w:rPr>
          <w:rFonts w:asciiTheme="majorHAnsi" w:hAnsiTheme="majorHAnsi" w:cstheme="majorHAnsi"/>
          <w:u w:val="single"/>
        </w:rPr>
        <w:t>too fast</w:t>
      </w:r>
      <w:r w:rsidRPr="00586E2B">
        <w:rPr>
          <w:rFonts w:asciiTheme="majorHAnsi" w:hAnsiTheme="majorHAnsi" w:cstheme="majorHAnsi"/>
        </w:rPr>
        <w:t xml:space="preserve"> for our organic minds to keep up with – that causes depression and drug use. It’s no coincidence that the rise of </w:t>
      </w:r>
      <w:r w:rsidRPr="00586E2B">
        <w:rPr>
          <w:rFonts w:asciiTheme="majorHAnsi" w:hAnsiTheme="majorHAnsi" w:cstheme="majorHAnsi"/>
          <w:u w:val="single"/>
        </w:rPr>
        <w:t>tech in the 80s</w:t>
      </w:r>
      <w:r w:rsidRPr="00586E2B">
        <w:rPr>
          <w:rFonts w:asciiTheme="majorHAnsi" w:hAnsiTheme="majorHAnsi" w:cstheme="majorHAnsi"/>
        </w:rPr>
        <w:t xml:space="preserve"> was complimented with a </w:t>
      </w:r>
      <w:r w:rsidRPr="00586E2B">
        <w:rPr>
          <w:rFonts w:asciiTheme="majorHAnsi" w:hAnsiTheme="majorHAnsi" w:cstheme="majorHAnsi"/>
          <w:u w:val="single"/>
        </w:rPr>
        <w:t>drug epidemic</w:t>
      </w:r>
      <w:r w:rsidRPr="00586E2B">
        <w:rPr>
          <w:rFonts w:asciiTheme="majorHAnsi" w:hAnsiTheme="majorHAnsi" w:cstheme="majorHAnsi"/>
        </w:rPr>
        <w:t xml:space="preserve">. These signifiers come prior to </w:t>
      </w:r>
      <w:proofErr w:type="gramStart"/>
      <w:r w:rsidRPr="00586E2B">
        <w:rPr>
          <w:rFonts w:asciiTheme="majorHAnsi" w:hAnsiTheme="majorHAnsi" w:cstheme="majorHAnsi"/>
        </w:rPr>
        <w:t>action,</w:t>
      </w:r>
      <w:proofErr w:type="gramEnd"/>
      <w:r w:rsidRPr="00586E2B">
        <w:rPr>
          <w:rFonts w:asciiTheme="majorHAnsi" w:hAnsiTheme="majorHAnsi" w:cstheme="majorHAnsi"/>
        </w:rPr>
        <w:t xml:space="preserve"> thus </w:t>
      </w:r>
      <w:r w:rsidRPr="00586E2B">
        <w:rPr>
          <w:rFonts w:asciiTheme="majorHAnsi" w:hAnsiTheme="majorHAnsi" w:cstheme="majorHAnsi"/>
          <w:u w:val="single"/>
        </w:rPr>
        <w:t xml:space="preserve">the role of the ballot is to disrupt </w:t>
      </w:r>
      <w:proofErr w:type="spellStart"/>
      <w:r w:rsidRPr="00586E2B">
        <w:rPr>
          <w:rFonts w:asciiTheme="majorHAnsi" w:hAnsiTheme="majorHAnsi" w:cstheme="majorHAnsi"/>
          <w:u w:val="single"/>
        </w:rPr>
        <w:t>semiocapitalism</w:t>
      </w:r>
      <w:proofErr w:type="spellEnd"/>
      <w:r w:rsidRPr="00586E2B">
        <w:rPr>
          <w:rFonts w:asciiTheme="majorHAnsi" w:hAnsiTheme="majorHAnsi" w:cstheme="majorHAnsi"/>
        </w:rPr>
        <w:t xml:space="preserve">. </w:t>
      </w:r>
    </w:p>
    <w:p w14:paraId="78871197" w14:textId="77777777" w:rsidR="00E345F7" w:rsidRPr="00586E2B" w:rsidRDefault="00E345F7" w:rsidP="00E345F7">
      <w:pPr>
        <w:rPr>
          <w:rFonts w:asciiTheme="majorHAnsi" w:hAnsiTheme="majorHAnsi" w:cstheme="majorHAnsi"/>
          <w:sz w:val="18"/>
          <w:szCs w:val="18"/>
        </w:rPr>
      </w:pPr>
      <w:r w:rsidRPr="00586E2B">
        <w:rPr>
          <w:rFonts w:asciiTheme="majorHAnsi" w:eastAsiaTheme="majorEastAsia" w:hAnsiTheme="majorHAnsi" w:cstheme="majorHAnsi"/>
          <w:b/>
          <w:iCs/>
          <w:sz w:val="26"/>
        </w:rPr>
        <w:t>Berardi 09</w:t>
      </w:r>
      <w:r w:rsidRPr="00586E2B">
        <w:rPr>
          <w:rFonts w:asciiTheme="majorHAnsi" w:hAnsiTheme="majorHAnsi" w:cstheme="majorHAnsi"/>
        </w:rPr>
        <w:t xml:space="preserve"> </w:t>
      </w:r>
      <w:r w:rsidRPr="00586E2B">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586E2B">
        <w:rPr>
          <w:rFonts w:asciiTheme="majorHAnsi" w:hAnsiTheme="majorHAnsi" w:cstheme="majorHAnsi"/>
          <w:sz w:val="18"/>
          <w:szCs w:val="18"/>
        </w:rPr>
        <w:t>Bifo</w:t>
      </w:r>
      <w:proofErr w:type="spellEnd"/>
      <w:r w:rsidRPr="00586E2B">
        <w:rPr>
          <w:rFonts w:asciiTheme="majorHAnsi" w:hAnsiTheme="majorHAnsi" w:cstheme="majorHAnsi"/>
          <w:sz w:val="18"/>
          <w:szCs w:val="18"/>
        </w:rPr>
        <w:t xml:space="preserve"> Berardi et al., AK Press, 2009. P. 40-42 // LEX JB]</w:t>
      </w:r>
    </w:p>
    <w:p w14:paraId="70BAC716" w14:textId="77777777" w:rsidR="00E345F7" w:rsidRPr="00586E2B" w:rsidRDefault="00E345F7" w:rsidP="00E345F7">
      <w:pPr>
        <w:pStyle w:val="ListParagraph"/>
        <w:numPr>
          <w:ilvl w:val="0"/>
          <w:numId w:val="31"/>
        </w:numPr>
        <w:rPr>
          <w:rFonts w:asciiTheme="majorHAnsi" w:hAnsiTheme="majorHAnsi" w:cstheme="majorHAnsi"/>
          <w:sz w:val="18"/>
          <w:szCs w:val="18"/>
        </w:rPr>
      </w:pPr>
      <w:r w:rsidRPr="00586E2B">
        <w:rPr>
          <w:rFonts w:asciiTheme="majorHAnsi" w:hAnsiTheme="majorHAnsi" w:cstheme="majorHAnsi"/>
          <w:sz w:val="18"/>
          <w:szCs w:val="18"/>
        </w:rPr>
        <w:t>TW – mentions of suicide, not read, but it’s in the card if you chose to read it after the round</w:t>
      </w:r>
    </w:p>
    <w:p w14:paraId="4874934C" w14:textId="77777777" w:rsidR="00E345F7" w:rsidRPr="00586E2B" w:rsidRDefault="00E345F7" w:rsidP="00E345F7">
      <w:pPr>
        <w:rPr>
          <w:rFonts w:asciiTheme="majorHAnsi" w:hAnsiTheme="majorHAnsi" w:cstheme="majorHAnsi"/>
          <w:sz w:val="16"/>
        </w:rPr>
      </w:pPr>
      <w:r w:rsidRPr="00586E2B">
        <w:rPr>
          <w:rStyle w:val="Emphasis"/>
          <w:rFonts w:asciiTheme="majorHAnsi" w:hAnsiTheme="majorHAnsi" w:cstheme="majorHAnsi"/>
        </w:rPr>
        <w:t>The</w:t>
      </w:r>
      <w:r w:rsidRPr="00586E2B">
        <w:rPr>
          <w:rFonts w:asciiTheme="majorHAnsi" w:hAnsiTheme="majorHAnsi" w:cstheme="majorHAnsi"/>
          <w:sz w:val="16"/>
        </w:rPr>
        <w:t xml:space="preserve"> acceleration of </w:t>
      </w:r>
      <w:r w:rsidRPr="00586E2B">
        <w:rPr>
          <w:rStyle w:val="Emphasis"/>
          <w:rFonts w:asciiTheme="majorHAnsi" w:hAnsiTheme="majorHAnsi" w:cstheme="majorHAnsi"/>
          <w:highlight w:val="green"/>
        </w:rPr>
        <w:t>information</w:t>
      </w:r>
      <w:r w:rsidRPr="00586E2B">
        <w:rPr>
          <w:rStyle w:val="Emphasis"/>
          <w:rFonts w:asciiTheme="majorHAnsi" w:hAnsiTheme="majorHAnsi" w:cstheme="majorHAnsi"/>
        </w:rPr>
        <w:t xml:space="preserve"> exchange </w:t>
      </w:r>
      <w:r w:rsidRPr="00586E2B">
        <w:rPr>
          <w:rStyle w:val="Emphasis"/>
          <w:rFonts w:asciiTheme="majorHAnsi" w:hAnsiTheme="majorHAnsi" w:cstheme="majorHAnsi"/>
          <w:highlight w:val="green"/>
        </w:rPr>
        <w:t>has produced</w:t>
      </w:r>
      <w:r w:rsidRPr="00586E2B">
        <w:rPr>
          <w:rFonts w:asciiTheme="majorHAnsi" w:hAnsiTheme="majorHAnsi" w:cstheme="majorHAnsi"/>
          <w:sz w:val="16"/>
        </w:rPr>
        <w:t xml:space="preserve"> and is producing </w:t>
      </w:r>
      <w:r w:rsidRPr="00586E2B">
        <w:rPr>
          <w:rStyle w:val="Emphasis"/>
          <w:rFonts w:asciiTheme="majorHAnsi" w:hAnsiTheme="majorHAnsi" w:cstheme="majorHAnsi"/>
          <w:highlight w:val="green"/>
        </w:rPr>
        <w:t>a</w:t>
      </w:r>
      <w:r w:rsidRPr="00586E2B">
        <w:rPr>
          <w:rStyle w:val="Emphasis"/>
          <w:rFonts w:asciiTheme="majorHAnsi" w:hAnsiTheme="majorHAnsi" w:cstheme="majorHAnsi"/>
        </w:rPr>
        <w:t xml:space="preserve">n effect of a </w:t>
      </w:r>
      <w:r w:rsidRPr="00586E2B">
        <w:rPr>
          <w:rStyle w:val="Emphasis"/>
          <w:rFonts w:asciiTheme="majorHAnsi" w:hAnsiTheme="majorHAnsi" w:cstheme="majorHAnsi"/>
          <w:highlight w:val="green"/>
        </w:rPr>
        <w:t>pathological type on</w:t>
      </w:r>
      <w:r w:rsidRPr="00586E2B">
        <w:rPr>
          <w:rStyle w:val="Emphasis"/>
          <w:rFonts w:asciiTheme="majorHAnsi" w:hAnsiTheme="majorHAnsi" w:cstheme="majorHAnsi"/>
        </w:rPr>
        <w:t xml:space="preserve"> </w:t>
      </w:r>
      <w:r w:rsidRPr="00586E2B">
        <w:rPr>
          <w:rStyle w:val="Emphasis"/>
          <w:rFonts w:asciiTheme="majorHAnsi" w:hAnsiTheme="majorHAnsi" w:cstheme="majorHAnsi"/>
          <w:highlight w:val="green"/>
        </w:rPr>
        <w:t>the</w:t>
      </w:r>
      <w:r w:rsidRPr="00586E2B">
        <w:rPr>
          <w:rFonts w:asciiTheme="majorHAnsi" w:hAnsiTheme="majorHAnsi" w:cstheme="majorHAnsi"/>
          <w:sz w:val="16"/>
        </w:rPr>
        <w:t xml:space="preserve"> individual </w:t>
      </w:r>
      <w:r w:rsidRPr="00586E2B">
        <w:rPr>
          <w:rStyle w:val="Emphasis"/>
          <w:rFonts w:asciiTheme="majorHAnsi" w:hAnsiTheme="majorHAnsi" w:cstheme="majorHAnsi"/>
        </w:rPr>
        <w:t xml:space="preserve">human </w:t>
      </w:r>
      <w:r w:rsidRPr="00586E2B">
        <w:rPr>
          <w:rStyle w:val="Emphasis"/>
          <w:rFonts w:asciiTheme="majorHAnsi" w:hAnsiTheme="majorHAnsi" w:cstheme="majorHAnsi"/>
          <w:highlight w:val="green"/>
        </w:rPr>
        <w:t>mind</w:t>
      </w:r>
      <w:r w:rsidRPr="00586E2B">
        <w:rPr>
          <w:rFonts w:asciiTheme="majorHAnsi" w:hAnsiTheme="majorHAnsi" w:cstheme="majorHAnsi"/>
          <w:sz w:val="16"/>
        </w:rPr>
        <w:t xml:space="preserve"> and even more on the collective mind. </w:t>
      </w:r>
      <w:r w:rsidRPr="00586E2B">
        <w:rPr>
          <w:rStyle w:val="Emphasis"/>
          <w:rFonts w:asciiTheme="majorHAnsi" w:hAnsiTheme="majorHAnsi" w:cstheme="majorHAnsi"/>
          <w:highlight w:val="green"/>
        </w:rPr>
        <w:t xml:space="preserve">Individuals are not </w:t>
      </w:r>
      <w:proofErr w:type="gramStart"/>
      <w:r w:rsidRPr="00586E2B">
        <w:rPr>
          <w:rStyle w:val="Emphasis"/>
          <w:rFonts w:asciiTheme="majorHAnsi" w:hAnsiTheme="majorHAnsi" w:cstheme="majorHAnsi"/>
          <w:highlight w:val="green"/>
        </w:rPr>
        <w:t>in</w:t>
      </w:r>
      <w:r w:rsidRPr="00586E2B">
        <w:rPr>
          <w:rStyle w:val="Emphasis"/>
          <w:rFonts w:asciiTheme="majorHAnsi" w:hAnsiTheme="majorHAnsi" w:cstheme="majorHAnsi"/>
        </w:rPr>
        <w:t xml:space="preserve"> a </w:t>
      </w:r>
      <w:r w:rsidRPr="00586E2B">
        <w:rPr>
          <w:rStyle w:val="Emphasis"/>
          <w:rFonts w:asciiTheme="majorHAnsi" w:hAnsiTheme="majorHAnsi" w:cstheme="majorHAnsi"/>
          <w:highlight w:val="green"/>
        </w:rPr>
        <w:t>position</w:t>
      </w:r>
      <w:proofErr w:type="gramEnd"/>
      <w:r w:rsidRPr="00586E2B">
        <w:rPr>
          <w:rStyle w:val="Emphasis"/>
          <w:rFonts w:asciiTheme="majorHAnsi" w:hAnsiTheme="majorHAnsi" w:cstheme="majorHAnsi"/>
          <w:highlight w:val="green"/>
        </w:rPr>
        <w:t xml:space="preserve"> to</w:t>
      </w:r>
      <w:r w:rsidRPr="00586E2B">
        <w:rPr>
          <w:rStyle w:val="Emphasis"/>
          <w:rFonts w:asciiTheme="majorHAnsi" w:hAnsiTheme="majorHAnsi" w:cstheme="majorHAnsi"/>
        </w:rPr>
        <w:t xml:space="preserve"> consciously </w:t>
      </w:r>
      <w:r w:rsidRPr="00586E2B">
        <w:rPr>
          <w:rStyle w:val="Emphasis"/>
          <w:rFonts w:asciiTheme="majorHAnsi" w:hAnsiTheme="majorHAnsi" w:cstheme="majorHAnsi"/>
          <w:highlight w:val="green"/>
        </w:rPr>
        <w:t>process</w:t>
      </w:r>
      <w:r w:rsidRPr="00586E2B">
        <w:rPr>
          <w:rStyle w:val="Emphasis"/>
          <w:rFonts w:asciiTheme="majorHAnsi" w:hAnsiTheme="majorHAnsi" w:cstheme="majorHAnsi"/>
        </w:rPr>
        <w:t xml:space="preserve"> the immense and </w:t>
      </w:r>
      <w:r w:rsidRPr="00586E2B">
        <w:rPr>
          <w:rStyle w:val="Emphasis"/>
          <w:rFonts w:asciiTheme="majorHAnsi" w:hAnsiTheme="majorHAnsi" w:cstheme="majorHAnsi"/>
          <w:highlight w:val="green"/>
        </w:rPr>
        <w:t>always growing</w:t>
      </w:r>
      <w:r w:rsidRPr="00586E2B">
        <w:rPr>
          <w:rStyle w:val="Emphasis"/>
          <w:rFonts w:asciiTheme="majorHAnsi" w:hAnsiTheme="majorHAnsi" w:cstheme="majorHAnsi"/>
        </w:rPr>
        <w:t xml:space="preserve"> mass of </w:t>
      </w:r>
      <w:r w:rsidRPr="00586E2B">
        <w:rPr>
          <w:rStyle w:val="Emphasis"/>
          <w:rFonts w:asciiTheme="majorHAnsi" w:hAnsiTheme="majorHAnsi" w:cstheme="majorHAnsi"/>
          <w:highlight w:val="green"/>
        </w:rPr>
        <w:t>information that enters</w:t>
      </w:r>
      <w:r w:rsidRPr="00586E2B">
        <w:rPr>
          <w:rStyle w:val="Emphasis"/>
          <w:rFonts w:asciiTheme="majorHAnsi" w:hAnsiTheme="majorHAnsi" w:cstheme="majorHAnsi"/>
        </w:rPr>
        <w:t xml:space="preserve"> their computers, </w:t>
      </w:r>
      <w:r w:rsidRPr="00586E2B">
        <w:rPr>
          <w:rStyle w:val="Emphasis"/>
          <w:rFonts w:asciiTheme="majorHAnsi" w:hAnsiTheme="majorHAnsi" w:cstheme="majorHAnsi"/>
          <w:highlight w:val="green"/>
        </w:rPr>
        <w:t>their cell phones</w:t>
      </w:r>
      <w:r w:rsidRPr="00586E2B">
        <w:rPr>
          <w:rStyle w:val="Emphasis"/>
          <w:rFonts w:asciiTheme="majorHAnsi" w:hAnsiTheme="majorHAnsi" w:cstheme="majorHAnsi"/>
        </w:rPr>
        <w:t xml:space="preserve">, their </w:t>
      </w:r>
      <w:r w:rsidRPr="00586E2B">
        <w:rPr>
          <w:rStyle w:val="Emphasis"/>
          <w:rFonts w:asciiTheme="majorHAnsi" w:hAnsiTheme="majorHAnsi" w:cstheme="majorHAnsi"/>
          <w:highlight w:val="green"/>
        </w:rPr>
        <w:t>television screens</w:t>
      </w:r>
      <w:r w:rsidRPr="00586E2B">
        <w:rPr>
          <w:rStyle w:val="Emphasis"/>
          <w:rFonts w:asciiTheme="majorHAnsi" w:hAnsiTheme="majorHAnsi" w:cstheme="majorHAnsi"/>
        </w:rPr>
        <w:t xml:space="preserve">, their electronic diaries </w:t>
      </w:r>
      <w:r w:rsidRPr="00586E2B">
        <w:rPr>
          <w:rStyle w:val="Emphasis"/>
          <w:rFonts w:asciiTheme="majorHAnsi" w:hAnsiTheme="majorHAnsi" w:cstheme="majorHAnsi"/>
          <w:highlight w:val="green"/>
        </w:rPr>
        <w:t>and</w:t>
      </w:r>
      <w:r w:rsidRPr="00586E2B">
        <w:rPr>
          <w:rStyle w:val="Emphasis"/>
          <w:rFonts w:asciiTheme="majorHAnsi" w:hAnsiTheme="majorHAnsi" w:cstheme="majorHAnsi"/>
        </w:rPr>
        <w:t xml:space="preserve"> their </w:t>
      </w:r>
      <w:r w:rsidRPr="00586E2B">
        <w:rPr>
          <w:rStyle w:val="Emphasis"/>
          <w:rFonts w:asciiTheme="majorHAnsi" w:hAnsiTheme="majorHAnsi" w:cstheme="majorHAnsi"/>
          <w:highlight w:val="green"/>
        </w:rPr>
        <w:t>heads</w:t>
      </w:r>
      <w:r w:rsidRPr="00586E2B">
        <w:rPr>
          <w:rStyle w:val="Emphasis"/>
          <w:rFonts w:asciiTheme="majorHAnsi" w:hAnsiTheme="majorHAnsi" w:cstheme="majorHAnsi"/>
        </w:rPr>
        <w:t>.</w:t>
      </w:r>
      <w:r w:rsidRPr="00586E2B">
        <w:rPr>
          <w:rFonts w:asciiTheme="majorHAnsi" w:hAnsiTheme="majorHAnsi" w:cstheme="majorHAnsi"/>
          <w:sz w:val="16"/>
        </w:rPr>
        <w:t xml:space="preserve"> However, </w:t>
      </w:r>
      <w:r w:rsidRPr="00586E2B">
        <w:rPr>
          <w:rStyle w:val="Emphasis"/>
          <w:rFonts w:asciiTheme="majorHAnsi" w:hAnsiTheme="majorHAnsi" w:cstheme="majorHAnsi"/>
        </w:rPr>
        <w:t>it seems indispensable to follow, recognize, evaluate, process all this information if you want to be efficient, competitive, victorious</w:t>
      </w:r>
      <w:r w:rsidRPr="00586E2B">
        <w:rPr>
          <w:rFonts w:asciiTheme="majorHAnsi" w:hAnsiTheme="majorHAnsi" w:cstheme="majorHAnsi"/>
          <w:sz w:val="16"/>
        </w:rPr>
        <w:t xml:space="preserve">. The practice of </w:t>
      </w:r>
      <w:r w:rsidRPr="00586E2B">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586E2B">
        <w:rPr>
          <w:rFonts w:asciiTheme="majorHAnsi" w:hAnsiTheme="majorHAnsi" w:cstheme="majorHAnsi"/>
          <w:sz w:val="16"/>
        </w:rPr>
        <w:t xml:space="preserve">. According to Christian </w:t>
      </w:r>
      <w:proofErr w:type="spellStart"/>
      <w:r w:rsidRPr="00586E2B">
        <w:rPr>
          <w:rFonts w:asciiTheme="majorHAnsi" w:hAnsiTheme="majorHAnsi" w:cstheme="majorHAnsi"/>
          <w:sz w:val="16"/>
        </w:rPr>
        <w:t>Marazzi</w:t>
      </w:r>
      <w:proofErr w:type="spellEnd"/>
      <w:r w:rsidRPr="00586E2B">
        <w:rPr>
          <w:rFonts w:asciiTheme="majorHAnsi" w:hAnsiTheme="majorHAnsi" w:cstheme="majorHAnsi"/>
          <w:sz w:val="16"/>
        </w:rPr>
        <w:t xml:space="preserve">, who has concerned himself in various books with the relations between economics, language and affectivity, </w:t>
      </w:r>
      <w:r w:rsidRPr="00586E2B">
        <w:rPr>
          <w:rStyle w:val="Emphasis"/>
          <w:rFonts w:asciiTheme="majorHAnsi" w:hAnsiTheme="majorHAnsi" w:cstheme="majorHAnsi"/>
          <w:highlight w:val="green"/>
        </w:rPr>
        <w:t>the latest generation</w:t>
      </w:r>
      <w:r w:rsidRPr="00586E2B">
        <w:rPr>
          <w:rStyle w:val="Emphasis"/>
          <w:rFonts w:asciiTheme="majorHAnsi" w:hAnsiTheme="majorHAnsi" w:cstheme="majorHAnsi"/>
        </w:rPr>
        <w:t xml:space="preserve"> of</w:t>
      </w:r>
      <w:r w:rsidRPr="00586E2B">
        <w:rPr>
          <w:rFonts w:asciiTheme="majorHAnsi" w:hAnsiTheme="majorHAnsi" w:cstheme="majorHAnsi"/>
          <w:sz w:val="16"/>
        </w:rPr>
        <w:t xml:space="preserve"> economic </w:t>
      </w:r>
      <w:r w:rsidRPr="00586E2B">
        <w:rPr>
          <w:rStyle w:val="Emphasis"/>
          <w:rFonts w:asciiTheme="majorHAnsi" w:hAnsiTheme="majorHAnsi" w:cstheme="majorHAnsi"/>
        </w:rPr>
        <w:t xml:space="preserve">operators </w:t>
      </w:r>
      <w:r w:rsidRPr="00586E2B">
        <w:rPr>
          <w:rStyle w:val="Emphasis"/>
          <w:rFonts w:asciiTheme="majorHAnsi" w:hAnsiTheme="majorHAnsi" w:cstheme="majorHAnsi"/>
          <w:highlight w:val="green"/>
        </w:rPr>
        <w:t>is affected by a real</w:t>
      </w:r>
      <w:r w:rsidRPr="00586E2B">
        <w:rPr>
          <w:rStyle w:val="Emphasis"/>
          <w:rFonts w:asciiTheme="majorHAnsi" w:hAnsiTheme="majorHAnsi" w:cstheme="majorHAnsi"/>
        </w:rPr>
        <w:t xml:space="preserve"> and proper </w:t>
      </w:r>
      <w:r w:rsidRPr="00586E2B">
        <w:rPr>
          <w:rStyle w:val="Emphasis"/>
          <w:rFonts w:asciiTheme="majorHAnsi" w:hAnsiTheme="majorHAnsi" w:cstheme="majorHAnsi"/>
          <w:highlight w:val="green"/>
        </w:rPr>
        <w:t>form of dyslexia</w:t>
      </w:r>
      <w:r w:rsidRPr="00586E2B">
        <w:rPr>
          <w:rFonts w:asciiTheme="majorHAnsi" w:hAnsiTheme="majorHAnsi" w:cstheme="majorHAnsi"/>
          <w:sz w:val="16"/>
        </w:rPr>
        <w:t xml:space="preserve">, incapable of reading a page from the beginning to the end according to sequential procedures, </w:t>
      </w:r>
      <w:r w:rsidRPr="00586E2B">
        <w:rPr>
          <w:rStyle w:val="Emphasis"/>
          <w:rFonts w:asciiTheme="majorHAnsi" w:hAnsiTheme="majorHAnsi" w:cstheme="majorHAnsi"/>
          <w:highlight w:val="green"/>
        </w:rPr>
        <w:t>incapable of maintaining</w:t>
      </w:r>
      <w:r w:rsidRPr="00586E2B">
        <w:rPr>
          <w:rStyle w:val="Emphasis"/>
          <w:rFonts w:asciiTheme="majorHAnsi" w:hAnsiTheme="majorHAnsi" w:cstheme="majorHAnsi"/>
        </w:rPr>
        <w:t xml:space="preserve"> concentrated </w:t>
      </w:r>
      <w:r w:rsidRPr="00586E2B">
        <w:rPr>
          <w:rStyle w:val="Emphasis"/>
          <w:rFonts w:asciiTheme="majorHAnsi" w:hAnsiTheme="majorHAnsi" w:cstheme="majorHAnsi"/>
          <w:highlight w:val="green"/>
        </w:rPr>
        <w:t>attention on the same object for a long time</w:t>
      </w:r>
      <w:r w:rsidRPr="00586E2B">
        <w:rPr>
          <w:rFonts w:asciiTheme="majorHAnsi" w:hAnsiTheme="majorHAnsi" w:cstheme="majorHAnsi"/>
          <w:sz w:val="16"/>
        </w:rPr>
        <w:t xml:space="preserve">. And dyslexia </w:t>
      </w:r>
      <w:r w:rsidRPr="00586E2B">
        <w:rPr>
          <w:rStyle w:val="Emphasis"/>
          <w:rFonts w:asciiTheme="majorHAnsi" w:hAnsiTheme="majorHAnsi" w:cstheme="majorHAnsi"/>
        </w:rPr>
        <w:t>spreads to cognitive and social behaviors</w:t>
      </w:r>
      <w:r w:rsidRPr="00586E2B">
        <w:rPr>
          <w:rFonts w:asciiTheme="majorHAnsi" w:hAnsiTheme="majorHAnsi" w:cstheme="majorHAnsi"/>
          <w:sz w:val="16"/>
        </w:rPr>
        <w:t xml:space="preserve">, leading to rendering the pursuit of linear strategies nearly impossible. Some, like Davenport and </w:t>
      </w:r>
      <w:proofErr w:type="gramStart"/>
      <w:r w:rsidRPr="00586E2B">
        <w:rPr>
          <w:rFonts w:asciiTheme="majorHAnsi" w:hAnsiTheme="majorHAnsi" w:cstheme="majorHAnsi"/>
          <w:sz w:val="16"/>
        </w:rPr>
        <w:t>Beck ,</w:t>
      </w:r>
      <w:proofErr w:type="gramEnd"/>
      <w:r w:rsidRPr="00586E2B">
        <w:rPr>
          <w:rFonts w:asciiTheme="majorHAnsi" w:hAnsiTheme="majorHAnsi" w:cstheme="majorHAnsi"/>
          <w:sz w:val="16"/>
        </w:rPr>
        <w:t xml:space="preserve"> speak of an attention economy. But when a cognitive faculty </w:t>
      </w:r>
      <w:proofErr w:type="gramStart"/>
      <w:r w:rsidRPr="00586E2B">
        <w:rPr>
          <w:rFonts w:asciiTheme="majorHAnsi" w:hAnsiTheme="majorHAnsi" w:cstheme="majorHAnsi"/>
          <w:sz w:val="16"/>
        </w:rPr>
        <w:t>enters into</w:t>
      </w:r>
      <w:proofErr w:type="gramEnd"/>
      <w:r w:rsidRPr="00586E2B">
        <w:rPr>
          <w:rFonts w:asciiTheme="majorHAnsi" w:hAnsiTheme="majorHAnsi" w:cstheme="majorHAnsi"/>
          <w:sz w:val="16"/>
        </w:rPr>
        <w:t xml:space="preserve"> and becomes part of economic discourse this means that it has become a scarce resource. </w:t>
      </w:r>
      <w:r w:rsidRPr="00586E2B">
        <w:rPr>
          <w:rStyle w:val="Emphasis"/>
          <w:rFonts w:asciiTheme="majorHAnsi" w:hAnsiTheme="majorHAnsi" w:cstheme="majorHAnsi"/>
          <w:highlight w:val="green"/>
        </w:rPr>
        <w:t>The</w:t>
      </w:r>
      <w:r w:rsidRPr="00586E2B">
        <w:rPr>
          <w:rFonts w:asciiTheme="majorHAnsi" w:hAnsiTheme="majorHAnsi" w:cstheme="majorHAnsi"/>
          <w:sz w:val="16"/>
        </w:rPr>
        <w:t xml:space="preserve"> necessary </w:t>
      </w:r>
      <w:r w:rsidRPr="00586E2B">
        <w:rPr>
          <w:rStyle w:val="Emphasis"/>
          <w:rFonts w:asciiTheme="majorHAnsi" w:hAnsiTheme="majorHAnsi" w:cstheme="majorHAnsi"/>
          <w:highlight w:val="green"/>
        </w:rPr>
        <w:t>time for paying attention to</w:t>
      </w:r>
      <w:r w:rsidRPr="00586E2B">
        <w:rPr>
          <w:rStyle w:val="Emphasis"/>
          <w:rFonts w:asciiTheme="majorHAnsi" w:hAnsiTheme="majorHAnsi" w:cstheme="majorHAnsi"/>
        </w:rPr>
        <w:t xml:space="preserve"> the </w:t>
      </w:r>
      <w:r w:rsidRPr="00586E2B">
        <w:rPr>
          <w:rStyle w:val="Emphasis"/>
          <w:rFonts w:asciiTheme="majorHAnsi" w:hAnsiTheme="majorHAnsi" w:cstheme="majorHAnsi"/>
          <w:highlight w:val="green"/>
        </w:rPr>
        <w:t>fluxes</w:t>
      </w:r>
      <w:r w:rsidRPr="00586E2B">
        <w:rPr>
          <w:rStyle w:val="Emphasis"/>
          <w:rFonts w:asciiTheme="majorHAnsi" w:hAnsiTheme="majorHAnsi" w:cstheme="majorHAnsi"/>
        </w:rPr>
        <w:t xml:space="preserve"> of information</w:t>
      </w:r>
      <w:r w:rsidRPr="00586E2B">
        <w:rPr>
          <w:rFonts w:asciiTheme="majorHAnsi" w:hAnsiTheme="majorHAnsi" w:cstheme="majorHAnsi"/>
          <w:sz w:val="16"/>
        </w:rPr>
        <w:t xml:space="preserve"> to which we are </w:t>
      </w:r>
      <w:proofErr w:type="gramStart"/>
      <w:r w:rsidRPr="00586E2B">
        <w:rPr>
          <w:rFonts w:asciiTheme="majorHAnsi" w:hAnsiTheme="majorHAnsi" w:cstheme="majorHAnsi"/>
          <w:sz w:val="16"/>
        </w:rPr>
        <w:t>exposed</w:t>
      </w:r>
      <w:proofErr w:type="gramEnd"/>
      <w:r w:rsidRPr="00586E2B">
        <w:rPr>
          <w:rFonts w:asciiTheme="majorHAnsi" w:hAnsiTheme="majorHAnsi" w:cstheme="majorHAnsi"/>
          <w:sz w:val="16"/>
        </w:rPr>
        <w:t xml:space="preserve"> and which </w:t>
      </w:r>
      <w:r w:rsidRPr="00586E2B">
        <w:rPr>
          <w:rStyle w:val="Emphasis"/>
          <w:rFonts w:asciiTheme="majorHAnsi" w:hAnsiTheme="majorHAnsi" w:cstheme="majorHAnsi"/>
          <w:highlight w:val="green"/>
        </w:rPr>
        <w:t>must be evaluated</w:t>
      </w:r>
      <w:r w:rsidRPr="00586E2B">
        <w:rPr>
          <w:rStyle w:val="Emphasis"/>
          <w:rFonts w:asciiTheme="majorHAnsi" w:hAnsiTheme="majorHAnsi" w:cstheme="majorHAnsi"/>
        </w:rPr>
        <w:t xml:space="preserve"> in order </w:t>
      </w:r>
      <w:r w:rsidRPr="00586E2B">
        <w:rPr>
          <w:rStyle w:val="Emphasis"/>
          <w:rFonts w:asciiTheme="majorHAnsi" w:hAnsiTheme="majorHAnsi" w:cstheme="majorHAnsi"/>
          <w:highlight w:val="green"/>
        </w:rPr>
        <w:t>to be able to make decisions</w:t>
      </w:r>
      <w:r w:rsidRPr="00586E2B">
        <w:rPr>
          <w:rStyle w:val="Emphasis"/>
          <w:rFonts w:asciiTheme="majorHAnsi" w:hAnsiTheme="majorHAnsi" w:cstheme="majorHAnsi"/>
        </w:rPr>
        <w:t xml:space="preserve"> is lacking. The consequence is in front of our eyes</w:t>
      </w:r>
      <w:r w:rsidRPr="00586E2B">
        <w:rPr>
          <w:rFonts w:asciiTheme="majorHAnsi" w:hAnsiTheme="majorHAnsi" w:cstheme="majorHAnsi"/>
          <w:sz w:val="16"/>
        </w:rPr>
        <w:t xml:space="preserve">: political and economic decisions no longer respond to a </w:t>
      </w:r>
      <w:proofErr w:type="gramStart"/>
      <w:r w:rsidRPr="00586E2B">
        <w:rPr>
          <w:rFonts w:asciiTheme="majorHAnsi" w:hAnsiTheme="majorHAnsi" w:cstheme="majorHAnsi"/>
          <w:sz w:val="16"/>
        </w:rPr>
        <w:t>long term</w:t>
      </w:r>
      <w:proofErr w:type="gramEnd"/>
      <w:r w:rsidRPr="00586E2B">
        <w:rPr>
          <w:rFonts w:asciiTheme="majorHAnsi" w:hAnsiTheme="majorHAnsi" w:cstheme="majorHAnsi"/>
          <w:sz w:val="16"/>
        </w:rPr>
        <w:t xml:space="preserve"> strategic rationality and simply follow immediate interests. On the other hand, </w:t>
      </w:r>
      <w:r w:rsidRPr="00586E2B">
        <w:rPr>
          <w:rStyle w:val="Emphasis"/>
          <w:rFonts w:asciiTheme="majorHAnsi" w:hAnsiTheme="majorHAnsi" w:cstheme="majorHAnsi"/>
          <w:highlight w:val="green"/>
        </w:rPr>
        <w:t>we are</w:t>
      </w:r>
      <w:r w:rsidRPr="00586E2B">
        <w:rPr>
          <w:rStyle w:val="Emphasis"/>
          <w:rFonts w:asciiTheme="majorHAnsi" w:hAnsiTheme="majorHAnsi" w:cstheme="majorHAnsi"/>
        </w:rPr>
        <w:t xml:space="preserve"> always </w:t>
      </w:r>
      <w:r w:rsidRPr="00586E2B">
        <w:rPr>
          <w:rStyle w:val="Emphasis"/>
          <w:rFonts w:asciiTheme="majorHAnsi" w:hAnsiTheme="majorHAnsi" w:cstheme="majorHAnsi"/>
          <w:highlight w:val="green"/>
        </w:rPr>
        <w:t>less available for giving</w:t>
      </w:r>
      <w:r w:rsidRPr="00586E2B">
        <w:rPr>
          <w:rStyle w:val="Emphasis"/>
          <w:rFonts w:asciiTheme="majorHAnsi" w:hAnsiTheme="majorHAnsi" w:cstheme="majorHAnsi"/>
        </w:rPr>
        <w:t xml:space="preserve"> our </w:t>
      </w:r>
      <w:r w:rsidRPr="00586E2B">
        <w:rPr>
          <w:rStyle w:val="Emphasis"/>
          <w:rFonts w:asciiTheme="majorHAnsi" w:hAnsiTheme="majorHAnsi" w:cstheme="majorHAnsi"/>
          <w:highlight w:val="green"/>
        </w:rPr>
        <w:t>attention to others</w:t>
      </w:r>
      <w:r w:rsidRPr="00586E2B">
        <w:rPr>
          <w:rStyle w:val="Emphasis"/>
          <w:rFonts w:asciiTheme="majorHAnsi" w:hAnsiTheme="majorHAnsi" w:cstheme="majorHAnsi"/>
        </w:rPr>
        <w:t xml:space="preserve"> gratuitously</w:t>
      </w:r>
      <w:r w:rsidRPr="00586E2B">
        <w:rPr>
          <w:rFonts w:asciiTheme="majorHAnsi" w:hAnsiTheme="majorHAnsi" w:cstheme="majorHAnsi"/>
          <w:sz w:val="16"/>
        </w:rPr>
        <w:t xml:space="preserve">. We </w:t>
      </w:r>
      <w:r w:rsidRPr="00586E2B">
        <w:rPr>
          <w:rStyle w:val="Emphasis"/>
          <w:rFonts w:asciiTheme="majorHAnsi" w:hAnsiTheme="majorHAnsi" w:cstheme="majorHAnsi"/>
        </w:rPr>
        <w:t>no longer have</w:t>
      </w:r>
      <w:r w:rsidRPr="00586E2B">
        <w:rPr>
          <w:rFonts w:asciiTheme="majorHAnsi" w:hAnsiTheme="majorHAnsi" w:cstheme="majorHAnsi"/>
          <w:sz w:val="16"/>
        </w:rPr>
        <w:t xml:space="preserve"> the attention </w:t>
      </w:r>
      <w:r w:rsidRPr="00586E2B">
        <w:rPr>
          <w:rStyle w:val="Emphasis"/>
          <w:rFonts w:asciiTheme="majorHAnsi" w:hAnsiTheme="majorHAnsi" w:cstheme="majorHAnsi"/>
        </w:rPr>
        <w:t xml:space="preserve">time for love, tenderness, nature, </w:t>
      </w:r>
      <w:proofErr w:type="gramStart"/>
      <w:r w:rsidRPr="00586E2B">
        <w:rPr>
          <w:rStyle w:val="Emphasis"/>
          <w:rFonts w:asciiTheme="majorHAnsi" w:hAnsiTheme="majorHAnsi" w:cstheme="majorHAnsi"/>
        </w:rPr>
        <w:t>pleasure</w:t>
      </w:r>
      <w:proofErr w:type="gramEnd"/>
      <w:r w:rsidRPr="00586E2B">
        <w:rPr>
          <w:rStyle w:val="Emphasis"/>
          <w:rFonts w:asciiTheme="majorHAnsi" w:hAnsiTheme="majorHAnsi" w:cstheme="majorHAnsi"/>
        </w:rPr>
        <w:t xml:space="preserve"> and compassion</w:t>
      </w:r>
      <w:r w:rsidRPr="00586E2B">
        <w:rPr>
          <w:rFonts w:asciiTheme="majorHAnsi" w:hAnsiTheme="majorHAnsi" w:cstheme="majorHAnsi"/>
          <w:sz w:val="16"/>
        </w:rPr>
        <w:t xml:space="preserve">. Our attention is ever more besieged and therefore we assign it only to our careers, to competition and to economic decisions. And in any case </w:t>
      </w:r>
      <w:r w:rsidRPr="00586E2B">
        <w:rPr>
          <w:rStyle w:val="Emphasis"/>
          <w:rFonts w:asciiTheme="majorHAnsi" w:hAnsiTheme="majorHAnsi" w:cstheme="majorHAnsi"/>
          <w:highlight w:val="green"/>
        </w:rPr>
        <w:t>our temporality cannot follow the insane speed of the hypercomplex</w:t>
      </w:r>
      <w:r w:rsidRPr="00586E2B">
        <w:rPr>
          <w:rStyle w:val="Emphasis"/>
          <w:rFonts w:asciiTheme="majorHAnsi" w:hAnsiTheme="majorHAnsi" w:cstheme="majorHAnsi"/>
        </w:rPr>
        <w:t xml:space="preserve"> digital </w:t>
      </w:r>
      <w:r w:rsidRPr="00586E2B">
        <w:rPr>
          <w:rStyle w:val="Emphasis"/>
          <w:rFonts w:asciiTheme="majorHAnsi" w:hAnsiTheme="majorHAnsi" w:cstheme="majorHAnsi"/>
          <w:highlight w:val="green"/>
        </w:rPr>
        <w:t>machine</w:t>
      </w:r>
      <w:r w:rsidRPr="00586E2B">
        <w:rPr>
          <w:rFonts w:asciiTheme="majorHAnsi" w:hAnsiTheme="majorHAnsi" w:cstheme="majorHAnsi"/>
          <w:sz w:val="16"/>
        </w:rPr>
        <w:t xml:space="preserve">. Human beings tend to become the ruthless executors of decisions taken without attention. </w:t>
      </w:r>
      <w:r w:rsidRPr="00586E2B">
        <w:rPr>
          <w:rStyle w:val="Emphasis"/>
          <w:rFonts w:asciiTheme="majorHAnsi" w:hAnsiTheme="majorHAnsi" w:cstheme="majorHAnsi"/>
        </w:rPr>
        <w:t xml:space="preserve">The universe of transmitters, or cyberspace, now proceeds at a superhuman velocity and becomes untranslatable for the universe of receivers, or </w:t>
      </w:r>
      <w:proofErr w:type="spellStart"/>
      <w:r w:rsidRPr="00586E2B">
        <w:rPr>
          <w:rStyle w:val="Emphasis"/>
          <w:rFonts w:asciiTheme="majorHAnsi" w:hAnsiTheme="majorHAnsi" w:cstheme="majorHAnsi"/>
        </w:rPr>
        <w:t>cybertime</w:t>
      </w:r>
      <w:proofErr w:type="spellEnd"/>
      <w:r w:rsidRPr="00586E2B">
        <w:rPr>
          <w:rStyle w:val="Emphasis"/>
          <w:rFonts w:asciiTheme="majorHAnsi" w:hAnsiTheme="majorHAnsi" w:cstheme="majorHAnsi"/>
        </w:rPr>
        <w:t>, that cannot go faster than what is allowed by the physical material from which our brain is made, the slowness of our body, the need for caresses and affection.</w:t>
      </w:r>
      <w:r w:rsidRPr="00586E2B">
        <w:rPr>
          <w:rFonts w:asciiTheme="majorHAnsi" w:hAnsiTheme="majorHAnsi" w:cstheme="majorHAnsi"/>
          <w:sz w:val="16"/>
        </w:rPr>
        <w:t xml:space="preserve"> Thus opens a pathological gap and </w:t>
      </w:r>
      <w:r w:rsidRPr="00586E2B">
        <w:rPr>
          <w:rStyle w:val="Emphasis"/>
          <w:rFonts w:asciiTheme="majorHAnsi" w:hAnsiTheme="majorHAnsi" w:cstheme="majorHAnsi"/>
          <w:highlight w:val="green"/>
        </w:rPr>
        <w:t>mental illness spreads</w:t>
      </w:r>
      <w:r w:rsidRPr="00586E2B">
        <w:rPr>
          <w:rStyle w:val="Emphasis"/>
          <w:rFonts w:asciiTheme="majorHAnsi" w:hAnsiTheme="majorHAnsi" w:cstheme="majorHAnsi"/>
        </w:rPr>
        <w:t xml:space="preserve"> as testified </w:t>
      </w:r>
      <w:r w:rsidRPr="00586E2B">
        <w:rPr>
          <w:rStyle w:val="Emphasis"/>
          <w:rFonts w:asciiTheme="majorHAnsi" w:hAnsiTheme="majorHAnsi" w:cstheme="majorHAnsi"/>
          <w:highlight w:val="green"/>
        </w:rPr>
        <w:t>by</w:t>
      </w:r>
      <w:r w:rsidRPr="00586E2B">
        <w:rPr>
          <w:rStyle w:val="Emphasis"/>
          <w:rFonts w:asciiTheme="majorHAnsi" w:hAnsiTheme="majorHAnsi" w:cstheme="majorHAnsi"/>
        </w:rPr>
        <w:t xml:space="preserve"> the </w:t>
      </w:r>
      <w:r w:rsidRPr="00586E2B">
        <w:rPr>
          <w:rStyle w:val="Emphasis"/>
          <w:rFonts w:asciiTheme="majorHAnsi" w:hAnsiTheme="majorHAnsi" w:cstheme="majorHAnsi"/>
          <w:highlight w:val="green"/>
        </w:rPr>
        <w:t>statistics</w:t>
      </w:r>
      <w:r w:rsidRPr="00586E2B">
        <w:rPr>
          <w:rStyle w:val="Emphasis"/>
          <w:rFonts w:asciiTheme="majorHAnsi" w:hAnsiTheme="majorHAnsi" w:cstheme="majorHAnsi"/>
        </w:rPr>
        <w:t xml:space="preserve"> and </w:t>
      </w:r>
      <w:r w:rsidRPr="00586E2B">
        <w:rPr>
          <w:rStyle w:val="Emphasis"/>
          <w:rFonts w:asciiTheme="majorHAnsi" w:hAnsiTheme="majorHAnsi" w:cstheme="majorHAnsi"/>
          <w:highlight w:val="green"/>
        </w:rPr>
        <w:t>above all our everyday experience</w:t>
      </w:r>
      <w:r w:rsidRPr="00586E2B">
        <w:rPr>
          <w:rStyle w:val="Emphasis"/>
          <w:rFonts w:asciiTheme="majorHAnsi" w:hAnsiTheme="majorHAnsi" w:cstheme="majorHAnsi"/>
        </w:rPr>
        <w:t>. And just as pat</w:t>
      </w:r>
      <w:r w:rsidRPr="00586E2B">
        <w:rPr>
          <w:rStyle w:val="Emphasis"/>
          <w:rFonts w:asciiTheme="majorHAnsi" w:hAnsiTheme="majorHAnsi" w:cstheme="majorHAnsi"/>
          <w:highlight w:val="green"/>
        </w:rPr>
        <w:t>hology spreads</w:t>
      </w:r>
      <w:r w:rsidRPr="00586E2B">
        <w:rPr>
          <w:rStyle w:val="Emphasis"/>
          <w:rFonts w:asciiTheme="majorHAnsi" w:hAnsiTheme="majorHAnsi" w:cstheme="majorHAnsi"/>
        </w:rPr>
        <w:t xml:space="preserve">, so too do </w:t>
      </w:r>
      <w:r w:rsidRPr="00586E2B">
        <w:rPr>
          <w:rStyle w:val="Emphasis"/>
          <w:rFonts w:asciiTheme="majorHAnsi" w:hAnsiTheme="majorHAnsi" w:cstheme="majorHAnsi"/>
          <w:highlight w:val="green"/>
        </w:rPr>
        <w:t>drugs</w:t>
      </w:r>
      <w:r w:rsidRPr="00586E2B">
        <w:rPr>
          <w:rStyle w:val="Emphasis"/>
          <w:rFonts w:asciiTheme="majorHAnsi" w:hAnsiTheme="majorHAnsi" w:cstheme="majorHAnsi"/>
        </w:rPr>
        <w:t>. The</w:t>
      </w:r>
      <w:r w:rsidRPr="00586E2B">
        <w:rPr>
          <w:rFonts w:asciiTheme="majorHAnsi" w:hAnsiTheme="majorHAnsi" w:cstheme="majorHAnsi"/>
          <w:sz w:val="16"/>
        </w:rPr>
        <w:t xml:space="preserve"> flourishing industry of </w:t>
      </w:r>
      <w:r w:rsidRPr="00586E2B">
        <w:rPr>
          <w:rStyle w:val="Emphasis"/>
          <w:rFonts w:asciiTheme="majorHAnsi" w:hAnsiTheme="majorHAnsi" w:cstheme="majorHAnsi"/>
          <w:highlight w:val="green"/>
        </w:rPr>
        <w:t>psychopharmaceuticals beats records every year</w:t>
      </w:r>
      <w:r w:rsidRPr="00586E2B">
        <w:rPr>
          <w:rFonts w:asciiTheme="majorHAnsi" w:hAnsiTheme="majorHAnsi" w:cstheme="majorHAnsi"/>
          <w:sz w:val="16"/>
        </w:rPr>
        <w:t xml:space="preserve">, the number of packets of </w:t>
      </w:r>
      <w:r w:rsidRPr="00586E2B">
        <w:rPr>
          <w:rStyle w:val="Emphasis"/>
          <w:rFonts w:asciiTheme="majorHAnsi" w:hAnsiTheme="majorHAnsi" w:cstheme="majorHAnsi"/>
        </w:rPr>
        <w:t>Ritalin, Prozac, Zoloft and other psychotropics sold in the pharmacies continually increases</w:t>
      </w:r>
      <w:r w:rsidRPr="00586E2B">
        <w:rPr>
          <w:rFonts w:asciiTheme="majorHAnsi" w:hAnsiTheme="majorHAnsi" w:cstheme="majorHAnsi"/>
          <w:sz w:val="16"/>
        </w:rPr>
        <w:t xml:space="preserve">, while dissociation, suffering, desperation, terror, the desire not to exist, </w:t>
      </w:r>
      <w:r w:rsidRPr="00586E2B">
        <w:rPr>
          <w:rStyle w:val="Emphasis"/>
          <w:rFonts w:asciiTheme="majorHAnsi" w:hAnsiTheme="majorHAnsi" w:cstheme="majorHAnsi"/>
        </w:rPr>
        <w:t>to not have to fight continuously, to disappear grows alongside the will to kill and to kill oneself</w:t>
      </w:r>
      <w:r w:rsidRPr="00586E2B">
        <w:rPr>
          <w:rFonts w:asciiTheme="majorHAnsi" w:hAnsiTheme="majorHAnsi" w:cstheme="majorHAnsi"/>
          <w:sz w:val="16"/>
        </w:rPr>
        <w:t xml:space="preserve">. When, towards </w:t>
      </w:r>
      <w:r w:rsidRPr="00586E2B">
        <w:rPr>
          <w:rStyle w:val="Emphasis"/>
          <w:rFonts w:asciiTheme="majorHAnsi" w:hAnsiTheme="majorHAnsi" w:cstheme="majorHAnsi"/>
          <w:highlight w:val="green"/>
        </w:rPr>
        <w:t>the end of the 1970s</w:t>
      </w:r>
      <w:r w:rsidRPr="00586E2B">
        <w:rPr>
          <w:rStyle w:val="Emphasis"/>
          <w:rFonts w:asciiTheme="majorHAnsi" w:hAnsiTheme="majorHAnsi" w:cstheme="majorHAnsi"/>
        </w:rPr>
        <w:t>, an acceleration of the productive and communicative rhythms</w:t>
      </w:r>
      <w:r w:rsidRPr="00586E2B">
        <w:rPr>
          <w:rFonts w:asciiTheme="majorHAnsi" w:hAnsiTheme="majorHAnsi" w:cstheme="majorHAnsi"/>
          <w:sz w:val="16"/>
        </w:rPr>
        <w:t xml:space="preserve"> in occidental </w:t>
      </w:r>
      <w:r w:rsidRPr="00586E2B">
        <w:rPr>
          <w:rFonts w:asciiTheme="majorHAnsi" w:hAnsiTheme="majorHAnsi" w:cstheme="majorHAnsi"/>
          <w:sz w:val="16"/>
        </w:rPr>
        <w:lastRenderedPageBreak/>
        <w:t xml:space="preserve">metropolitan centers </w:t>
      </w:r>
      <w:r w:rsidRPr="00586E2B">
        <w:rPr>
          <w:rStyle w:val="Emphasis"/>
          <w:rFonts w:asciiTheme="majorHAnsi" w:hAnsiTheme="majorHAnsi" w:cstheme="majorHAnsi"/>
        </w:rPr>
        <w:t xml:space="preserve">was imposed, </w:t>
      </w:r>
      <w:r w:rsidRPr="00586E2B">
        <w:rPr>
          <w:rStyle w:val="Emphasis"/>
          <w:rFonts w:asciiTheme="majorHAnsi" w:hAnsiTheme="majorHAnsi" w:cstheme="majorHAnsi"/>
          <w:highlight w:val="green"/>
        </w:rPr>
        <w:t>a gigantic epidemic of drug addiction</w:t>
      </w:r>
      <w:r w:rsidRPr="00586E2B">
        <w:rPr>
          <w:rStyle w:val="Emphasis"/>
          <w:rFonts w:asciiTheme="majorHAnsi" w:hAnsiTheme="majorHAnsi" w:cstheme="majorHAnsi"/>
        </w:rPr>
        <w:t xml:space="preserve"> made its appearance.</w:t>
      </w:r>
      <w:r w:rsidRPr="00586E2B">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586E2B">
        <w:rPr>
          <w:rStyle w:val="Emphasis"/>
          <w:rFonts w:asciiTheme="majorHAnsi" w:hAnsiTheme="majorHAnsi" w:cstheme="majorHAnsi"/>
        </w:rPr>
        <w:t>Many other sensitive organisms</w:t>
      </w:r>
      <w:r w:rsidRPr="00586E2B">
        <w:rPr>
          <w:rFonts w:asciiTheme="majorHAnsi" w:hAnsiTheme="majorHAnsi" w:cstheme="majorHAnsi"/>
          <w:sz w:val="16"/>
        </w:rPr>
        <w:t xml:space="preserve"> of the </w:t>
      </w:r>
      <w:proofErr w:type="gramStart"/>
      <w:r w:rsidRPr="00586E2B">
        <w:rPr>
          <w:rFonts w:asciiTheme="majorHAnsi" w:hAnsiTheme="majorHAnsi" w:cstheme="majorHAnsi"/>
          <w:sz w:val="16"/>
        </w:rPr>
        <w:t>human kind</w:t>
      </w:r>
      <w:proofErr w:type="gramEnd"/>
      <w:r w:rsidRPr="00586E2B">
        <w:rPr>
          <w:rFonts w:asciiTheme="majorHAnsi" w:hAnsiTheme="majorHAnsi" w:cstheme="majorHAnsi"/>
          <w:sz w:val="16"/>
        </w:rPr>
        <w:t xml:space="preserve"> </w:t>
      </w:r>
      <w:r w:rsidRPr="00586E2B">
        <w:rPr>
          <w:rStyle w:val="Emphasis"/>
          <w:rFonts w:asciiTheme="majorHAnsi" w:hAnsiTheme="majorHAnsi" w:cstheme="majorHAnsi"/>
        </w:rPr>
        <w:t>injected heroin in their veins</w:t>
      </w:r>
      <w:r w:rsidRPr="00586E2B">
        <w:rPr>
          <w:rFonts w:asciiTheme="majorHAnsi" w:hAnsiTheme="majorHAnsi" w:cstheme="majorHAnsi"/>
          <w:sz w:val="16"/>
        </w:rPr>
        <w:t xml:space="preserve">, a substance that deactivates the relation with the speed of the surrounding atmosphere. The epidemic of powders </w:t>
      </w:r>
      <w:r w:rsidRPr="00586E2B">
        <w:rPr>
          <w:rStyle w:val="Emphasis"/>
          <w:rFonts w:asciiTheme="majorHAnsi" w:hAnsiTheme="majorHAnsi" w:cstheme="majorHAnsi"/>
        </w:rPr>
        <w:t xml:space="preserve">during the 1970s and the 1980s </w:t>
      </w:r>
      <w:r w:rsidRPr="00586E2B">
        <w:rPr>
          <w:rStyle w:val="Emphasis"/>
          <w:rFonts w:asciiTheme="majorHAnsi" w:hAnsiTheme="majorHAnsi" w:cstheme="majorHAnsi"/>
          <w:highlight w:val="green"/>
        </w:rPr>
        <w:t>produced an existential and cultural devastation</w:t>
      </w:r>
      <w:r w:rsidRPr="00586E2B">
        <w:rPr>
          <w:rStyle w:val="Emphasis"/>
          <w:rFonts w:asciiTheme="majorHAnsi" w:hAnsiTheme="majorHAnsi" w:cstheme="majorHAnsi"/>
        </w:rPr>
        <w:t xml:space="preserve"> with which </w:t>
      </w:r>
      <w:r w:rsidRPr="00586E2B">
        <w:rPr>
          <w:rStyle w:val="Emphasis"/>
          <w:rFonts w:asciiTheme="majorHAnsi" w:hAnsiTheme="majorHAnsi" w:cstheme="majorHAnsi"/>
          <w:highlight w:val="green"/>
        </w:rPr>
        <w:t>we still haven’t come to terms with</w:t>
      </w:r>
      <w:r w:rsidRPr="00586E2B">
        <w:rPr>
          <w:rFonts w:asciiTheme="majorHAnsi" w:hAnsiTheme="majorHAnsi" w:cstheme="majorHAnsi"/>
          <w:sz w:val="16"/>
        </w:rPr>
        <w:t xml:space="preserve">. Then </w:t>
      </w:r>
      <w:r w:rsidRPr="00586E2B">
        <w:rPr>
          <w:rStyle w:val="Emphasis"/>
          <w:rFonts w:asciiTheme="majorHAnsi" w:hAnsiTheme="majorHAnsi" w:cstheme="majorHAnsi"/>
        </w:rPr>
        <w:t xml:space="preserve">illegal drugs were replaced by those legal substances which the pharmaceutical industry in a white coat made available for its victims and this was the epoch of anti-depressants, of </w:t>
      </w:r>
      <w:proofErr w:type="spellStart"/>
      <w:r w:rsidRPr="00586E2B">
        <w:rPr>
          <w:rStyle w:val="Emphasis"/>
          <w:rFonts w:asciiTheme="majorHAnsi" w:hAnsiTheme="majorHAnsi" w:cstheme="majorHAnsi"/>
        </w:rPr>
        <w:t>euphorics</w:t>
      </w:r>
      <w:proofErr w:type="spellEnd"/>
      <w:r w:rsidRPr="00586E2B">
        <w:rPr>
          <w:rStyle w:val="Emphasis"/>
          <w:rFonts w:asciiTheme="majorHAnsi" w:hAnsiTheme="majorHAnsi" w:cstheme="majorHAnsi"/>
        </w:rPr>
        <w:t xml:space="preserve"> and of mood regulators</w:t>
      </w:r>
      <w:r w:rsidRPr="00586E2B">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586E2B">
        <w:rPr>
          <w:rStyle w:val="Emphasis"/>
          <w:rFonts w:asciiTheme="majorHAnsi" w:hAnsiTheme="majorHAnsi" w:cstheme="majorHAnsi"/>
          <w:highlight w:val="green"/>
        </w:rPr>
        <w:t>This provokes</w:t>
      </w:r>
      <w:r w:rsidRPr="00586E2B">
        <w:rPr>
          <w:rStyle w:val="Emphasis"/>
          <w:rFonts w:asciiTheme="majorHAnsi" w:hAnsiTheme="majorHAnsi" w:cstheme="majorHAnsi"/>
        </w:rPr>
        <w:t xml:space="preserve"> a constant attentive </w:t>
      </w:r>
      <w:r w:rsidRPr="00586E2B">
        <w:rPr>
          <w:rStyle w:val="Emphasis"/>
          <w:rFonts w:asciiTheme="majorHAnsi" w:hAnsiTheme="majorHAnsi" w:cstheme="majorHAnsi"/>
          <w:highlight w:val="green"/>
        </w:rPr>
        <w:t>stress, a reduction of</w:t>
      </w:r>
      <w:r w:rsidRPr="00586E2B">
        <w:rPr>
          <w:rStyle w:val="Emphasis"/>
          <w:rFonts w:asciiTheme="majorHAnsi" w:hAnsiTheme="majorHAnsi" w:cstheme="majorHAnsi"/>
        </w:rPr>
        <w:t xml:space="preserve"> the time available for </w:t>
      </w:r>
      <w:r w:rsidRPr="00586E2B">
        <w:rPr>
          <w:rStyle w:val="Emphasis"/>
          <w:rFonts w:asciiTheme="majorHAnsi" w:hAnsiTheme="majorHAnsi" w:cstheme="majorHAnsi"/>
          <w:highlight w:val="green"/>
        </w:rPr>
        <w:t>affectivity. These</w:t>
      </w:r>
      <w:r w:rsidRPr="00586E2B">
        <w:rPr>
          <w:rStyle w:val="Emphasis"/>
          <w:rFonts w:asciiTheme="majorHAnsi" w:hAnsiTheme="majorHAnsi" w:cstheme="majorHAnsi"/>
        </w:rPr>
        <w:t xml:space="preserve"> two tendencies, inseparably linked, </w:t>
      </w:r>
      <w:r w:rsidRPr="00586E2B">
        <w:rPr>
          <w:rStyle w:val="Emphasis"/>
          <w:rFonts w:asciiTheme="majorHAnsi" w:hAnsiTheme="majorHAnsi" w:cstheme="majorHAnsi"/>
          <w:highlight w:val="green"/>
        </w:rPr>
        <w:t>provoke</w:t>
      </w:r>
      <w:r w:rsidRPr="00586E2B">
        <w:rPr>
          <w:rStyle w:val="Emphasis"/>
          <w:rFonts w:asciiTheme="majorHAnsi" w:hAnsiTheme="majorHAnsi" w:cstheme="majorHAnsi"/>
        </w:rPr>
        <w:t xml:space="preserve"> an effect of devastation on the individual psyche: </w:t>
      </w:r>
      <w:r w:rsidRPr="00586E2B">
        <w:rPr>
          <w:rStyle w:val="Emphasis"/>
          <w:rFonts w:asciiTheme="majorHAnsi" w:hAnsiTheme="majorHAnsi" w:cstheme="majorHAnsi"/>
          <w:highlight w:val="green"/>
        </w:rPr>
        <w:t>depression, panic, anxiety</w:t>
      </w:r>
      <w:r w:rsidRPr="00586E2B">
        <w:rPr>
          <w:rStyle w:val="Emphasis"/>
          <w:rFonts w:asciiTheme="majorHAnsi" w:hAnsiTheme="majorHAnsi" w:cstheme="majorHAnsi"/>
        </w:rPr>
        <w:t>, the sense of solitude and existential misery</w:t>
      </w:r>
      <w:r w:rsidRPr="00586E2B">
        <w:rPr>
          <w:rFonts w:asciiTheme="majorHAnsi" w:hAnsiTheme="majorHAnsi" w:cstheme="majorHAnsi"/>
          <w:sz w:val="16"/>
        </w:rPr>
        <w:t>. But these individual symptoms cannot be indefinitely isolated, as psychopathology has done up until now and as economic power wishes to do.</w:t>
      </w:r>
    </w:p>
    <w:p w14:paraId="3B43B1A3"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u w:val="single"/>
        </w:rPr>
        <w:t>Financial absolutism</w:t>
      </w:r>
      <w:r w:rsidRPr="00586E2B">
        <w:rPr>
          <w:rFonts w:asciiTheme="majorHAnsi" w:hAnsiTheme="majorHAnsi" w:cstheme="majorHAnsi"/>
        </w:rPr>
        <w:t xml:space="preserve"> is framed by </w:t>
      </w:r>
      <w:r w:rsidRPr="00586E2B">
        <w:rPr>
          <w:rFonts w:asciiTheme="majorHAnsi" w:hAnsiTheme="majorHAnsi" w:cstheme="majorHAnsi"/>
          <w:u w:val="single"/>
        </w:rPr>
        <w:t>accelerationism</w:t>
      </w:r>
      <w:r w:rsidRPr="00586E2B">
        <w:rPr>
          <w:rFonts w:asciiTheme="majorHAnsi" w:hAnsiTheme="majorHAnsi" w:cstheme="majorHAnsi"/>
        </w:rPr>
        <w:t xml:space="preserve"> – </w:t>
      </w:r>
      <w:r w:rsidRPr="00586E2B">
        <w:rPr>
          <w:rFonts w:asciiTheme="majorHAnsi" w:hAnsiTheme="majorHAnsi" w:cstheme="majorHAnsi"/>
          <w:u w:val="single"/>
        </w:rPr>
        <w:t>appropriation</w:t>
      </w:r>
      <w:r w:rsidRPr="00586E2B">
        <w:rPr>
          <w:rFonts w:asciiTheme="majorHAnsi" w:hAnsiTheme="majorHAnsi" w:cstheme="majorHAnsi"/>
        </w:rPr>
        <w:t xml:space="preserve"> of resources becomes the </w:t>
      </w:r>
      <w:r w:rsidRPr="00586E2B">
        <w:rPr>
          <w:rFonts w:asciiTheme="majorHAnsi" w:hAnsiTheme="majorHAnsi" w:cstheme="majorHAnsi"/>
          <w:u w:val="single"/>
        </w:rPr>
        <w:t>end goal</w:t>
      </w:r>
      <w:r w:rsidRPr="00586E2B">
        <w:rPr>
          <w:rFonts w:asciiTheme="majorHAnsi" w:hAnsiTheme="majorHAnsi" w:cstheme="majorHAnsi"/>
        </w:rPr>
        <w:t xml:space="preserve"> of desire. </w:t>
      </w:r>
      <w:r w:rsidRPr="00586E2B">
        <w:rPr>
          <w:rFonts w:asciiTheme="majorHAnsi" w:hAnsiTheme="majorHAnsi" w:cstheme="majorHAnsi"/>
          <w:u w:val="single"/>
        </w:rPr>
        <w:t>Extinction has already happened</w:t>
      </w:r>
      <w:r w:rsidRPr="00586E2B">
        <w:rPr>
          <w:rFonts w:asciiTheme="majorHAnsi" w:hAnsiTheme="majorHAnsi" w:cstheme="majorHAnsi"/>
        </w:rPr>
        <w:t xml:space="preserve"> but the race for </w:t>
      </w:r>
      <w:r w:rsidRPr="00586E2B">
        <w:rPr>
          <w:rFonts w:asciiTheme="majorHAnsi" w:hAnsiTheme="majorHAnsi" w:cstheme="majorHAnsi"/>
          <w:u w:val="single"/>
        </w:rPr>
        <w:t>space through appropriation</w:t>
      </w:r>
      <w:r w:rsidRPr="00586E2B">
        <w:rPr>
          <w:rFonts w:asciiTheme="majorHAnsi" w:hAnsiTheme="majorHAnsi" w:cstheme="majorHAnsi"/>
        </w:rPr>
        <w:t xml:space="preserve"> allows that semiotic cycle of wealth to </w:t>
      </w:r>
      <w:r w:rsidRPr="00586E2B">
        <w:rPr>
          <w:rFonts w:asciiTheme="majorHAnsi" w:hAnsiTheme="majorHAnsi" w:cstheme="majorHAnsi"/>
          <w:u w:val="single"/>
        </w:rPr>
        <w:t>survive</w:t>
      </w:r>
      <w:r w:rsidRPr="00586E2B">
        <w:rPr>
          <w:rFonts w:asciiTheme="majorHAnsi" w:hAnsiTheme="majorHAnsi" w:cstheme="majorHAnsi"/>
        </w:rPr>
        <w:t xml:space="preserve">. </w:t>
      </w:r>
    </w:p>
    <w:p w14:paraId="2F028AB0" w14:textId="77777777" w:rsidR="00E345F7" w:rsidRPr="00586E2B" w:rsidRDefault="00E345F7" w:rsidP="00E345F7">
      <w:pPr>
        <w:rPr>
          <w:rFonts w:asciiTheme="majorHAnsi" w:hAnsiTheme="majorHAnsi" w:cstheme="majorHAnsi"/>
        </w:rPr>
      </w:pPr>
      <w:r w:rsidRPr="00586E2B">
        <w:rPr>
          <w:rFonts w:asciiTheme="majorHAnsi" w:eastAsiaTheme="majorEastAsia" w:hAnsiTheme="majorHAnsi" w:cstheme="majorHAnsi"/>
          <w:b/>
          <w:iCs/>
          <w:sz w:val="26"/>
        </w:rPr>
        <w:t>Berardi 18</w:t>
      </w:r>
      <w:r w:rsidRPr="00586E2B">
        <w:rPr>
          <w:rFonts w:asciiTheme="majorHAnsi" w:hAnsiTheme="majorHAnsi" w:cstheme="majorHAnsi"/>
        </w:rPr>
        <w:t xml:space="preserve"> </w:t>
      </w:r>
      <w:r w:rsidRPr="00586E2B">
        <w:rPr>
          <w:rFonts w:asciiTheme="majorHAnsi" w:hAnsiTheme="majorHAnsi" w:cstheme="majorHAnsi"/>
          <w:sz w:val="18"/>
          <w:szCs w:val="18"/>
        </w:rPr>
        <w:t>[Excerpted from </w:t>
      </w:r>
      <w:r w:rsidRPr="00586E2B">
        <w:rPr>
          <w:rFonts w:asciiTheme="majorHAnsi" w:hAnsiTheme="majorHAnsi" w:cstheme="majorHAnsi"/>
          <w:i/>
          <w:iCs/>
          <w:sz w:val="18"/>
          <w:szCs w:val="18"/>
        </w:rPr>
        <w:t>Breathing: Chaos and Poetry</w:t>
      </w:r>
      <w:r w:rsidRPr="00586E2B">
        <w:rPr>
          <w:rFonts w:asciiTheme="majorHAnsi" w:hAnsiTheme="majorHAnsi" w:cstheme="majorHAnsi"/>
          <w:sz w:val="18"/>
          <w:szCs w:val="18"/>
        </w:rPr>
        <w:t> by Franco “</w:t>
      </w:r>
      <w:proofErr w:type="spellStart"/>
      <w:r w:rsidRPr="00586E2B">
        <w:rPr>
          <w:rFonts w:asciiTheme="majorHAnsi" w:hAnsiTheme="majorHAnsi" w:cstheme="majorHAnsi"/>
          <w:sz w:val="18"/>
          <w:szCs w:val="18"/>
        </w:rPr>
        <w:t>Bifo</w:t>
      </w:r>
      <w:proofErr w:type="spellEnd"/>
      <w:r w:rsidRPr="00586E2B">
        <w:rPr>
          <w:rFonts w:asciiTheme="majorHAnsi" w:hAnsiTheme="majorHAnsi" w:cstheme="majorHAnsi"/>
          <w:sz w:val="18"/>
          <w:szCs w:val="18"/>
        </w:rPr>
        <w:t xml:space="preserve">” Berardi, published by </w:t>
      </w:r>
      <w:proofErr w:type="spellStart"/>
      <w:r w:rsidRPr="00586E2B">
        <w:rPr>
          <w:rFonts w:asciiTheme="majorHAnsi" w:hAnsiTheme="majorHAnsi" w:cstheme="majorHAnsi"/>
          <w:sz w:val="18"/>
          <w:szCs w:val="18"/>
        </w:rPr>
        <w:t>Semiotext</w:t>
      </w:r>
      <w:proofErr w:type="spellEnd"/>
      <w:r w:rsidRPr="00586E2B">
        <w:rPr>
          <w:rFonts w:asciiTheme="majorHAnsi" w:hAnsiTheme="majorHAnsi" w:cstheme="majorHAnsi"/>
          <w:sz w:val="18"/>
          <w:szCs w:val="18"/>
        </w:rPr>
        <w:t>(e) © Franco “</w:t>
      </w:r>
      <w:proofErr w:type="spellStart"/>
      <w:r w:rsidRPr="00586E2B">
        <w:rPr>
          <w:rFonts w:asciiTheme="majorHAnsi" w:hAnsiTheme="majorHAnsi" w:cstheme="majorHAnsi"/>
          <w:sz w:val="18"/>
          <w:szCs w:val="18"/>
        </w:rPr>
        <w:t>Bifo</w:t>
      </w:r>
      <w:proofErr w:type="spellEnd"/>
      <w:r w:rsidRPr="00586E2B">
        <w:rPr>
          <w:rFonts w:asciiTheme="majorHAnsi" w:hAnsiTheme="majorHAnsi" w:cstheme="majorHAnsi"/>
          <w:sz w:val="18"/>
          <w:szCs w:val="18"/>
        </w:rPr>
        <w:t xml:space="preserve">” Berardi, 2018. All Rights Reserved, </w:t>
      </w:r>
      <w:hyperlink r:id="rId12" w:history="1">
        <w:r w:rsidRPr="00586E2B">
          <w:rPr>
            <w:rStyle w:val="Hyperlink"/>
            <w:rFonts w:asciiTheme="majorHAnsi" w:hAnsiTheme="majorHAnsi" w:cstheme="majorHAnsi"/>
            <w:sz w:val="18"/>
            <w:szCs w:val="18"/>
          </w:rPr>
          <w:t>https://courtauld.ac.uk/research/events-archive/vital-exhaustion/expiration-the-last-breath-franco-bifo-berardi-2018 //</w:t>
        </w:r>
      </w:hyperlink>
      <w:r w:rsidRPr="00586E2B">
        <w:rPr>
          <w:rFonts w:asciiTheme="majorHAnsi" w:hAnsiTheme="majorHAnsi" w:cstheme="majorHAnsi"/>
          <w:sz w:val="18"/>
          <w:szCs w:val="18"/>
        </w:rPr>
        <w:t xml:space="preserve"> JB]</w:t>
      </w:r>
    </w:p>
    <w:p w14:paraId="0F8F5EED" w14:textId="77777777" w:rsidR="00E345F7" w:rsidRPr="00586E2B" w:rsidRDefault="00E345F7" w:rsidP="00E345F7">
      <w:pPr>
        <w:rPr>
          <w:rFonts w:asciiTheme="majorHAnsi" w:hAnsiTheme="majorHAnsi" w:cstheme="majorHAnsi"/>
          <w:u w:val="single"/>
        </w:rPr>
      </w:pPr>
      <w:r w:rsidRPr="00586E2B">
        <w:rPr>
          <w:rFonts w:asciiTheme="majorHAnsi" w:hAnsiTheme="majorHAnsi" w:cstheme="majorHAnsi"/>
          <w:u w:val="single"/>
        </w:rPr>
        <w:t>According to</w:t>
      </w:r>
      <w:r w:rsidRPr="00586E2B">
        <w:rPr>
          <w:rFonts w:asciiTheme="majorHAnsi" w:hAnsiTheme="majorHAnsi" w:cstheme="majorHAnsi"/>
          <w:sz w:val="16"/>
        </w:rPr>
        <w:t xml:space="preserve"> an </w:t>
      </w:r>
      <w:r w:rsidRPr="00586E2B">
        <w:rPr>
          <w:rFonts w:asciiTheme="majorHAnsi" w:hAnsiTheme="majorHAnsi" w:cstheme="majorHAnsi"/>
          <w:b/>
          <w:bCs/>
          <w:highlight w:val="green"/>
          <w:u w:val="single"/>
        </w:rPr>
        <w:t>Oxfam report</w:t>
      </w:r>
      <w:r w:rsidRPr="00586E2B">
        <w:rPr>
          <w:rFonts w:asciiTheme="majorHAnsi" w:hAnsiTheme="majorHAnsi" w:cstheme="majorHAnsi"/>
          <w:b/>
          <w:bCs/>
          <w:u w:val="single"/>
        </w:rPr>
        <w:t xml:space="preserve"> </w:t>
      </w:r>
      <w:r w:rsidRPr="00586E2B">
        <w:rPr>
          <w:rFonts w:asciiTheme="majorHAnsi" w:hAnsiTheme="majorHAnsi" w:cstheme="majorHAnsi"/>
          <w:sz w:val="16"/>
        </w:rPr>
        <w:t xml:space="preserve">that was made public at the Davos conference in January 2018, in 2016 inequality peaked: </w:t>
      </w:r>
      <w:r w:rsidRPr="00586E2B">
        <w:rPr>
          <w:rFonts w:asciiTheme="majorHAnsi" w:hAnsiTheme="majorHAnsi" w:cstheme="majorHAnsi"/>
          <w:b/>
          <w:bCs/>
          <w:highlight w:val="green"/>
          <w:u w:val="single"/>
        </w:rPr>
        <w:t>82 percent of</w:t>
      </w:r>
      <w:r w:rsidRPr="00586E2B">
        <w:rPr>
          <w:rFonts w:asciiTheme="majorHAnsi" w:hAnsiTheme="majorHAnsi" w:cstheme="majorHAnsi"/>
          <w:u w:val="single"/>
        </w:rPr>
        <w:t xml:space="preserve"> the </w:t>
      </w:r>
      <w:r w:rsidRPr="00586E2B">
        <w:rPr>
          <w:rFonts w:asciiTheme="majorHAnsi" w:hAnsiTheme="majorHAnsi" w:cstheme="majorHAnsi"/>
          <w:b/>
          <w:bCs/>
          <w:highlight w:val="green"/>
          <w:u w:val="single"/>
        </w:rPr>
        <w:t>wealth</w:t>
      </w:r>
      <w:r w:rsidRPr="00586E2B">
        <w:rPr>
          <w:rFonts w:asciiTheme="majorHAnsi" w:hAnsiTheme="majorHAnsi" w:cstheme="majorHAnsi"/>
          <w:sz w:val="16"/>
        </w:rPr>
        <w:t xml:space="preserve"> produced that year </w:t>
      </w:r>
      <w:r w:rsidRPr="00586E2B">
        <w:rPr>
          <w:rFonts w:asciiTheme="majorHAnsi" w:hAnsiTheme="majorHAnsi" w:cstheme="majorHAnsi"/>
          <w:b/>
          <w:bCs/>
          <w:u w:val="single"/>
        </w:rPr>
        <w:t xml:space="preserve">was </w:t>
      </w:r>
      <w:r w:rsidRPr="00586E2B">
        <w:rPr>
          <w:rFonts w:asciiTheme="majorHAnsi" w:hAnsiTheme="majorHAnsi" w:cstheme="majorHAnsi"/>
          <w:b/>
          <w:bCs/>
          <w:highlight w:val="green"/>
          <w:u w:val="single"/>
        </w:rPr>
        <w:t>hijacked by</w:t>
      </w:r>
      <w:r w:rsidRPr="00586E2B">
        <w:rPr>
          <w:rFonts w:asciiTheme="majorHAnsi" w:hAnsiTheme="majorHAnsi" w:cstheme="majorHAnsi"/>
          <w:highlight w:val="green"/>
          <w:u w:val="single"/>
        </w:rPr>
        <w:t xml:space="preserve"> the </w:t>
      </w:r>
      <w:r w:rsidRPr="00586E2B">
        <w:rPr>
          <w:rFonts w:asciiTheme="majorHAnsi" w:hAnsiTheme="majorHAnsi" w:cstheme="majorHAnsi"/>
          <w:b/>
          <w:bCs/>
          <w:highlight w:val="green"/>
          <w:u w:val="single"/>
        </w:rPr>
        <w:t>1 percent</w:t>
      </w:r>
      <w:r w:rsidRPr="00586E2B">
        <w:rPr>
          <w:rFonts w:asciiTheme="majorHAnsi" w:hAnsiTheme="majorHAnsi" w:cstheme="majorHAnsi"/>
          <w:u w:val="single"/>
        </w:rPr>
        <w:t xml:space="preserve"> of the world’s population that already owns two-thirds of the world’s wealth</w:t>
      </w:r>
      <w:r w:rsidRPr="00586E2B">
        <w:rPr>
          <w:rFonts w:asciiTheme="majorHAnsi" w:hAnsiTheme="majorHAnsi" w:cstheme="majorHAnsi"/>
          <w:sz w:val="16"/>
        </w:rPr>
        <w:t>.</w:t>
      </w:r>
      <w:r w:rsidRPr="00586E2B">
        <w:rPr>
          <w:rFonts w:asciiTheme="majorHAnsi" w:hAnsiTheme="majorHAnsi" w:cstheme="majorHAnsi"/>
          <w:sz w:val="16"/>
          <w:vertAlign w:val="superscript"/>
        </w:rPr>
        <w:t>3</w:t>
      </w:r>
      <w:r w:rsidRPr="00586E2B">
        <w:rPr>
          <w:rFonts w:asciiTheme="majorHAnsi" w:hAnsiTheme="majorHAnsi" w:cstheme="majorHAnsi"/>
          <w:sz w:val="16"/>
        </w:rPr>
        <w:t> Th</w:t>
      </w:r>
      <w:r w:rsidRPr="00586E2B">
        <w:rPr>
          <w:rFonts w:asciiTheme="majorHAnsi" w:hAnsiTheme="majorHAnsi" w:cstheme="majorHAnsi"/>
          <w:u w:val="single"/>
        </w:rPr>
        <w:t xml:space="preserve">is is </w:t>
      </w:r>
      <w:r w:rsidRPr="00586E2B">
        <w:rPr>
          <w:rFonts w:asciiTheme="majorHAnsi" w:hAnsiTheme="majorHAnsi" w:cstheme="majorHAnsi"/>
          <w:b/>
          <w:bCs/>
          <w:highlight w:val="green"/>
          <w:u w:val="single"/>
        </w:rPr>
        <w:t>not</w:t>
      </w:r>
      <w:r w:rsidRPr="00586E2B">
        <w:rPr>
          <w:rFonts w:asciiTheme="majorHAnsi" w:hAnsiTheme="majorHAnsi" w:cstheme="majorHAnsi"/>
          <w:b/>
          <w:bCs/>
          <w:u w:val="single"/>
        </w:rPr>
        <w:t xml:space="preserve"> a joke</w:t>
      </w:r>
      <w:r w:rsidRPr="00586E2B">
        <w:rPr>
          <w:rFonts w:asciiTheme="majorHAnsi" w:hAnsiTheme="majorHAnsi" w:cstheme="majorHAnsi"/>
          <w:u w:val="single"/>
        </w:rPr>
        <w:t xml:space="preserve"> or </w:t>
      </w:r>
      <w:r w:rsidRPr="00586E2B">
        <w:rPr>
          <w:rFonts w:asciiTheme="majorHAnsi" w:hAnsiTheme="majorHAnsi" w:cstheme="majorHAnsi"/>
          <w:highlight w:val="green"/>
          <w:u w:val="single"/>
        </w:rPr>
        <w:t xml:space="preserve">an </w:t>
      </w:r>
      <w:r w:rsidRPr="00586E2B">
        <w:rPr>
          <w:rFonts w:asciiTheme="majorHAnsi" w:hAnsiTheme="majorHAnsi" w:cstheme="majorHAnsi"/>
          <w:b/>
          <w:bCs/>
          <w:sz w:val="24"/>
          <w:szCs w:val="24"/>
          <w:highlight w:val="green"/>
          <w:u w:val="single"/>
        </w:rPr>
        <w:t>exaggeration</w:t>
      </w:r>
      <w:r w:rsidRPr="00586E2B">
        <w:rPr>
          <w:rFonts w:asciiTheme="majorHAnsi" w:hAnsiTheme="majorHAnsi" w:cstheme="majorHAnsi"/>
          <w:u w:val="single"/>
        </w:rPr>
        <w:t>: this is</w:t>
      </w:r>
      <w:r w:rsidRPr="00586E2B">
        <w:rPr>
          <w:rFonts w:asciiTheme="majorHAnsi" w:hAnsiTheme="majorHAnsi" w:cstheme="majorHAnsi"/>
          <w:sz w:val="16"/>
        </w:rPr>
        <w:t xml:space="preserve"> a </w:t>
      </w:r>
      <w:r w:rsidRPr="00586E2B">
        <w:rPr>
          <w:rFonts w:asciiTheme="majorHAnsi" w:hAnsiTheme="majorHAnsi" w:cstheme="majorHAnsi"/>
          <w:highlight w:val="green"/>
          <w:u w:val="single"/>
        </w:rPr>
        <w:t xml:space="preserve">documented </w:t>
      </w:r>
      <w:r w:rsidRPr="00586E2B">
        <w:rPr>
          <w:rFonts w:asciiTheme="majorHAnsi" w:hAnsiTheme="majorHAnsi" w:cstheme="majorHAnsi"/>
          <w:b/>
          <w:bCs/>
          <w:highlight w:val="green"/>
          <w:u w:val="single"/>
        </w:rPr>
        <w:t>proof of</w:t>
      </w:r>
      <w:r w:rsidRPr="00586E2B">
        <w:rPr>
          <w:rFonts w:asciiTheme="majorHAnsi" w:hAnsiTheme="majorHAnsi" w:cstheme="majorHAnsi"/>
          <w:u w:val="single"/>
        </w:rPr>
        <w:t xml:space="preserve"> the demented nature of </w:t>
      </w:r>
      <w:r w:rsidRPr="00586E2B">
        <w:rPr>
          <w:rFonts w:asciiTheme="majorHAnsi" w:hAnsiTheme="majorHAnsi" w:cstheme="majorHAnsi"/>
          <w:b/>
          <w:bCs/>
          <w:sz w:val="28"/>
          <w:szCs w:val="28"/>
          <w:highlight w:val="green"/>
          <w:u w:val="single"/>
        </w:rPr>
        <w:t>financial absolutism</w:t>
      </w:r>
      <w:r w:rsidRPr="00586E2B">
        <w:rPr>
          <w:rFonts w:asciiTheme="majorHAnsi" w:hAnsiTheme="majorHAnsi" w:cstheme="majorHAnsi"/>
          <w:sz w:val="16"/>
        </w:rPr>
        <w:t xml:space="preserve">. Like a drain pump, </w:t>
      </w:r>
      <w:r w:rsidRPr="00586E2B">
        <w:rPr>
          <w:rFonts w:asciiTheme="majorHAnsi" w:hAnsiTheme="majorHAnsi" w:cstheme="majorHAnsi"/>
          <w:highlight w:val="green"/>
          <w:u w:val="single"/>
        </w:rPr>
        <w:t>financial capitalism</w:t>
      </w:r>
      <w:r w:rsidRPr="00586E2B">
        <w:rPr>
          <w:rFonts w:asciiTheme="majorHAnsi" w:hAnsiTheme="majorHAnsi" w:cstheme="majorHAnsi"/>
          <w:sz w:val="16"/>
        </w:rPr>
        <w:t xml:space="preserve"> has been </w:t>
      </w:r>
      <w:r w:rsidRPr="00586E2B">
        <w:rPr>
          <w:rFonts w:asciiTheme="majorHAnsi" w:hAnsiTheme="majorHAnsi" w:cstheme="majorHAnsi"/>
          <w:u w:val="single"/>
        </w:rPr>
        <w:t xml:space="preserve">sucking life from the organism of human society, at a rate that </w:t>
      </w:r>
      <w:r w:rsidRPr="00586E2B">
        <w:rPr>
          <w:rFonts w:asciiTheme="majorHAnsi" w:hAnsiTheme="majorHAnsi" w:cstheme="majorHAnsi"/>
          <w:highlight w:val="green"/>
          <w:u w:val="single"/>
        </w:rPr>
        <w:t>is accelerating</w:t>
      </w:r>
      <w:r w:rsidRPr="00586E2B">
        <w:rPr>
          <w:rFonts w:asciiTheme="majorHAnsi" w:hAnsiTheme="majorHAnsi" w:cstheme="majorHAnsi"/>
          <w:u w:val="single"/>
        </w:rPr>
        <w:t xml:space="preserve"> by the second.</w:t>
      </w:r>
      <w:r w:rsidRPr="00586E2B">
        <w:rPr>
          <w:rFonts w:asciiTheme="majorHAnsi" w:hAnsiTheme="majorHAnsi" w:cstheme="majorHAnsi"/>
          <w:sz w:val="16"/>
        </w:rPr>
        <w:t xml:space="preserve"> The question is, </w:t>
      </w:r>
      <w:r w:rsidRPr="00586E2B">
        <w:rPr>
          <w:rFonts w:asciiTheme="majorHAnsi" w:hAnsiTheme="majorHAnsi" w:cstheme="majorHAnsi"/>
          <w:u w:val="single"/>
        </w:rPr>
        <w:t>why are people doing this</w:t>
      </w:r>
      <w:r w:rsidRPr="00586E2B">
        <w:rPr>
          <w:rFonts w:asciiTheme="majorHAnsi" w:hAnsiTheme="majorHAnsi" w:cstheme="majorHAnsi"/>
          <w:sz w:val="16"/>
        </w:rPr>
        <w:t xml:space="preserve">? </w:t>
      </w:r>
      <w:r w:rsidRPr="00586E2B">
        <w:rPr>
          <w:rFonts w:asciiTheme="majorHAnsi" w:hAnsiTheme="majorHAnsi" w:cstheme="majorHAnsi"/>
          <w:u w:val="single"/>
        </w:rPr>
        <w:t>Why</w:t>
      </w:r>
      <w:r w:rsidRPr="00586E2B">
        <w:rPr>
          <w:rFonts w:asciiTheme="majorHAnsi" w:hAnsiTheme="majorHAnsi" w:cstheme="majorHAnsi"/>
          <w:sz w:val="16"/>
        </w:rPr>
        <w:t xml:space="preserve"> is a small fraction of </w:t>
      </w:r>
      <w:r w:rsidRPr="00586E2B">
        <w:rPr>
          <w:rFonts w:asciiTheme="majorHAnsi" w:hAnsiTheme="majorHAnsi" w:cstheme="majorHAnsi"/>
          <w:u w:val="single"/>
        </w:rPr>
        <w:t>humankind accumulating an unimaginable amount of wealth, while</w:t>
      </w:r>
      <w:r w:rsidRPr="00586E2B">
        <w:rPr>
          <w:rFonts w:asciiTheme="majorHAnsi" w:hAnsiTheme="majorHAnsi" w:cstheme="majorHAnsi"/>
          <w:sz w:val="16"/>
        </w:rPr>
        <w:t xml:space="preserve"> </w:t>
      </w:r>
      <w:proofErr w:type="gramStart"/>
      <w:r w:rsidRPr="00586E2B">
        <w:rPr>
          <w:rFonts w:asciiTheme="majorHAnsi" w:hAnsiTheme="majorHAnsi" w:cstheme="majorHAnsi"/>
          <w:sz w:val="16"/>
        </w:rPr>
        <w:t xml:space="preserve">the </w:t>
      </w:r>
      <w:r w:rsidRPr="00586E2B">
        <w:rPr>
          <w:rFonts w:asciiTheme="majorHAnsi" w:hAnsiTheme="majorHAnsi" w:cstheme="majorHAnsi"/>
          <w:u w:val="single"/>
        </w:rPr>
        <w:t>gross majority of</w:t>
      </w:r>
      <w:proofErr w:type="gramEnd"/>
      <w:r w:rsidRPr="00586E2B">
        <w:rPr>
          <w:rFonts w:asciiTheme="majorHAnsi" w:hAnsiTheme="majorHAnsi" w:cstheme="majorHAnsi"/>
          <w:u w:val="single"/>
        </w:rPr>
        <w:t xml:space="preserve"> humankind is regressing toward misery</w:t>
      </w:r>
      <w:r w:rsidRPr="00586E2B">
        <w:rPr>
          <w:rFonts w:asciiTheme="majorHAnsi" w:hAnsiTheme="majorHAnsi" w:cstheme="majorHAnsi"/>
          <w:sz w:val="16"/>
        </w:rPr>
        <w:t xml:space="preserve">? </w:t>
      </w:r>
      <w:r w:rsidRPr="00586E2B">
        <w:rPr>
          <w:rFonts w:asciiTheme="majorHAnsi" w:hAnsiTheme="majorHAnsi" w:cstheme="majorHAnsi"/>
          <w:b/>
          <w:bCs/>
          <w:highlight w:val="green"/>
          <w:u w:val="single"/>
        </w:rPr>
        <w:t>What motivates this</w:t>
      </w:r>
      <w:r w:rsidRPr="00586E2B">
        <w:rPr>
          <w:rFonts w:asciiTheme="majorHAnsi" w:hAnsiTheme="majorHAnsi" w:cstheme="majorHAnsi"/>
          <w:b/>
          <w:bCs/>
          <w:u w:val="single"/>
        </w:rPr>
        <w:t xml:space="preserve"> enormous </w:t>
      </w:r>
      <w:r w:rsidRPr="00586E2B">
        <w:rPr>
          <w:rFonts w:asciiTheme="majorHAnsi" w:hAnsiTheme="majorHAnsi" w:cstheme="majorHAnsi"/>
          <w:b/>
          <w:bCs/>
          <w:sz w:val="32"/>
          <w:szCs w:val="32"/>
          <w:highlight w:val="green"/>
          <w:u w:val="single"/>
        </w:rPr>
        <w:t>appropriation</w:t>
      </w:r>
      <w:r w:rsidRPr="00586E2B">
        <w:rPr>
          <w:rFonts w:asciiTheme="majorHAnsi" w:hAnsiTheme="majorHAnsi" w:cstheme="majorHAnsi"/>
          <w:sz w:val="32"/>
          <w:szCs w:val="32"/>
          <w:highlight w:val="green"/>
          <w:u w:val="single"/>
        </w:rPr>
        <w:t xml:space="preserve"> </w:t>
      </w:r>
      <w:r w:rsidRPr="00586E2B">
        <w:rPr>
          <w:rFonts w:asciiTheme="majorHAnsi" w:hAnsiTheme="majorHAnsi" w:cstheme="majorHAnsi"/>
          <w:highlight w:val="green"/>
          <w:u w:val="single"/>
        </w:rPr>
        <w:t>of</w:t>
      </w:r>
      <w:r w:rsidRPr="00586E2B">
        <w:rPr>
          <w:rFonts w:asciiTheme="majorHAnsi" w:hAnsiTheme="majorHAnsi" w:cstheme="majorHAnsi"/>
          <w:sz w:val="16"/>
        </w:rPr>
        <w:t xml:space="preserve"> common </w:t>
      </w:r>
      <w:r w:rsidRPr="00586E2B">
        <w:rPr>
          <w:rFonts w:asciiTheme="majorHAnsi" w:hAnsiTheme="majorHAnsi" w:cstheme="majorHAnsi"/>
          <w:sz w:val="32"/>
          <w:szCs w:val="32"/>
          <w:highlight w:val="green"/>
          <w:u w:val="single"/>
        </w:rPr>
        <w:t>resources</w:t>
      </w:r>
      <w:r w:rsidRPr="00586E2B">
        <w:rPr>
          <w:rFonts w:asciiTheme="majorHAnsi" w:hAnsiTheme="majorHAnsi" w:cstheme="majorHAnsi"/>
          <w:sz w:val="16"/>
        </w:rPr>
        <w:t xml:space="preserve">? Indeed, is there a motivation, or </w:t>
      </w:r>
      <w:r w:rsidRPr="00586E2B">
        <w:rPr>
          <w:rFonts w:asciiTheme="majorHAnsi" w:hAnsiTheme="majorHAnsi" w:cstheme="majorHAnsi"/>
          <w:u w:val="single"/>
        </w:rPr>
        <w:t>does the logic of financial accumulation automatically produce</w:t>
      </w:r>
      <w:r w:rsidRPr="00586E2B">
        <w:rPr>
          <w:rFonts w:asciiTheme="majorHAnsi" w:hAnsiTheme="majorHAnsi" w:cstheme="majorHAnsi"/>
          <w:sz w:val="16"/>
        </w:rPr>
        <w:t xml:space="preserve"> this irrational and </w:t>
      </w:r>
      <w:r w:rsidRPr="00586E2B">
        <w:rPr>
          <w:rFonts w:asciiTheme="majorHAnsi" w:hAnsiTheme="majorHAnsi" w:cstheme="majorHAnsi"/>
          <w:u w:val="single"/>
        </w:rPr>
        <w:t>immoral effect</w:t>
      </w:r>
      <w:r w:rsidRPr="00586E2B">
        <w:rPr>
          <w:rFonts w:asciiTheme="majorHAnsi" w:hAnsiTheme="majorHAnsi" w:cstheme="majorHAnsi"/>
          <w:sz w:val="16"/>
        </w:rPr>
        <w:t xml:space="preserve">? Lastly, </w:t>
      </w:r>
      <w:r w:rsidRPr="00586E2B">
        <w:rPr>
          <w:rFonts w:asciiTheme="majorHAnsi" w:hAnsiTheme="majorHAnsi" w:cstheme="majorHAnsi"/>
          <w:u w:val="single"/>
        </w:rPr>
        <w:t>what is the point of accumulating</w:t>
      </w:r>
      <w:r w:rsidRPr="00586E2B">
        <w:rPr>
          <w:rFonts w:asciiTheme="majorHAnsi" w:hAnsiTheme="majorHAnsi" w:cstheme="majorHAnsi"/>
          <w:sz w:val="16"/>
        </w:rPr>
        <w:t xml:space="preserve"> and hoarding </w:t>
      </w:r>
      <w:r w:rsidRPr="00586E2B">
        <w:rPr>
          <w:rFonts w:asciiTheme="majorHAnsi" w:hAnsiTheme="majorHAnsi" w:cstheme="majorHAnsi"/>
          <w:u w:val="single"/>
        </w:rPr>
        <w:t>uncountable billions that could never all be exchanged for goods or pleasure in this lifetime</w:t>
      </w:r>
      <w:r w:rsidRPr="00586E2B">
        <w:rPr>
          <w:rFonts w:asciiTheme="majorHAnsi" w:hAnsiTheme="majorHAnsi" w:cstheme="majorHAnsi"/>
          <w:sz w:val="16"/>
        </w:rPr>
        <w:t>? </w:t>
      </w:r>
      <w:r w:rsidRPr="00586E2B">
        <w:rPr>
          <w:rFonts w:asciiTheme="majorHAnsi" w:hAnsiTheme="majorHAnsi" w:cstheme="majorHAnsi"/>
          <w:u w:val="single"/>
        </w:rPr>
        <w:t>I don’t think</w:t>
      </w:r>
      <w:r w:rsidRPr="00586E2B">
        <w:rPr>
          <w:rFonts w:asciiTheme="majorHAnsi" w:hAnsiTheme="majorHAnsi" w:cstheme="majorHAnsi"/>
          <w:sz w:val="16"/>
        </w:rPr>
        <w:t xml:space="preserve"> that </w:t>
      </w:r>
      <w:r w:rsidRPr="00586E2B">
        <w:rPr>
          <w:rFonts w:asciiTheme="majorHAnsi" w:hAnsiTheme="majorHAnsi" w:cstheme="majorHAnsi"/>
          <w:u w:val="single"/>
        </w:rPr>
        <w:t>greed sufficiently explains</w:t>
      </w:r>
      <w:r w:rsidRPr="00586E2B">
        <w:rPr>
          <w:rFonts w:asciiTheme="majorHAnsi" w:hAnsiTheme="majorHAnsi" w:cstheme="majorHAnsi"/>
          <w:sz w:val="16"/>
        </w:rPr>
        <w:t xml:space="preserve"> this </w:t>
      </w:r>
      <w:r w:rsidRPr="00586E2B">
        <w:rPr>
          <w:rFonts w:asciiTheme="majorHAnsi" w:hAnsiTheme="majorHAnsi" w:cstheme="majorHAnsi"/>
          <w:u w:val="single"/>
        </w:rPr>
        <w:t>extreme concentration of wealth in the hands of a precious few</w:t>
      </w:r>
      <w:r w:rsidRPr="00586E2B">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586E2B">
        <w:rPr>
          <w:rFonts w:asciiTheme="majorHAnsi" w:hAnsiTheme="majorHAnsi" w:cstheme="majorHAnsi"/>
          <w:b/>
          <w:bCs/>
          <w:u w:val="single"/>
        </w:rPr>
        <w:t>that</w:t>
      </w:r>
      <w:r w:rsidRPr="00586E2B">
        <w:rPr>
          <w:rFonts w:asciiTheme="majorHAnsi" w:hAnsiTheme="majorHAnsi" w:cstheme="majorHAnsi"/>
          <w:u w:val="single"/>
        </w:rPr>
        <w:t xml:space="preserve"> </w:t>
      </w:r>
      <w:r w:rsidRPr="00586E2B">
        <w:rPr>
          <w:rFonts w:asciiTheme="majorHAnsi" w:hAnsiTheme="majorHAnsi" w:cstheme="majorHAnsi"/>
          <w:sz w:val="28"/>
          <w:szCs w:val="28"/>
          <w:highlight w:val="green"/>
          <w:u w:val="single"/>
        </w:rPr>
        <w:t xml:space="preserve">civilized </w:t>
      </w:r>
      <w:r w:rsidRPr="00586E2B">
        <w:rPr>
          <w:rFonts w:asciiTheme="majorHAnsi" w:hAnsiTheme="majorHAnsi" w:cstheme="majorHAnsi"/>
          <w:b/>
          <w:bCs/>
          <w:sz w:val="28"/>
          <w:szCs w:val="28"/>
          <w:highlight w:val="green"/>
          <w:u w:val="single"/>
        </w:rPr>
        <w:t>life on planet earth is approaching its end</w:t>
      </w:r>
      <w:r w:rsidRPr="00586E2B">
        <w:rPr>
          <w:rFonts w:asciiTheme="majorHAnsi" w:hAnsiTheme="majorHAnsi" w:cstheme="majorHAnsi"/>
          <w:sz w:val="16"/>
        </w:rPr>
        <w:t xml:space="preserve">. Our collective unconscious senses that </w:t>
      </w:r>
      <w:r w:rsidRPr="00586E2B">
        <w:rPr>
          <w:rFonts w:asciiTheme="majorHAnsi" w:hAnsiTheme="majorHAnsi" w:cstheme="majorHAnsi"/>
          <w:u w:val="single"/>
        </w:rPr>
        <w:t xml:space="preserve">the </w:t>
      </w:r>
      <w:r w:rsidRPr="00586E2B">
        <w:rPr>
          <w:rFonts w:asciiTheme="majorHAnsi" w:hAnsiTheme="majorHAnsi" w:cstheme="majorHAnsi"/>
          <w:b/>
          <w:bCs/>
          <w:highlight w:val="green"/>
          <w:u w:val="single"/>
        </w:rPr>
        <w:t>final stampede</w:t>
      </w:r>
      <w:r w:rsidRPr="00B12A2C">
        <w:rPr>
          <w:rFonts w:asciiTheme="majorHAnsi" w:hAnsiTheme="majorHAnsi" w:cstheme="majorHAnsi"/>
          <w:sz w:val="16"/>
        </w:rPr>
        <w:t xml:space="preserve"> is drawing near because of so many unstoppable and irreversible processes: proliferation of nuclear weapons, global warming, water scarcity, demographic </w:t>
      </w:r>
      <w:proofErr w:type="gramStart"/>
      <w:r w:rsidRPr="00B12A2C">
        <w:rPr>
          <w:rFonts w:asciiTheme="majorHAnsi" w:hAnsiTheme="majorHAnsi" w:cstheme="majorHAnsi"/>
          <w:sz w:val="16"/>
        </w:rPr>
        <w:t>expansion</w:t>
      </w:r>
      <w:proofErr w:type="gramEnd"/>
      <w:r w:rsidRPr="00B12A2C">
        <w:rPr>
          <w:rFonts w:asciiTheme="majorHAnsi" w:hAnsiTheme="majorHAnsi" w:cstheme="majorHAnsi"/>
          <w:sz w:val="16"/>
        </w:rPr>
        <w:t xml:space="preserve"> and desertification, and</w:t>
      </w:r>
      <w:r w:rsidRPr="00586E2B">
        <w:rPr>
          <w:rFonts w:asciiTheme="majorHAnsi" w:hAnsiTheme="majorHAnsi" w:cstheme="majorHAnsi"/>
          <w:sz w:val="16"/>
        </w:rPr>
        <w:t xml:space="preserve">, last but not least, </w:t>
      </w:r>
      <w:r w:rsidRPr="00586E2B">
        <w:rPr>
          <w:rFonts w:asciiTheme="majorHAnsi" w:hAnsiTheme="majorHAnsi" w:cstheme="majorHAnsi"/>
          <w:b/>
          <w:bCs/>
          <w:sz w:val="32"/>
          <w:szCs w:val="32"/>
          <w:highlight w:val="green"/>
          <w:u w:val="single"/>
        </w:rPr>
        <w:t>mental collapse</w:t>
      </w:r>
      <w:r w:rsidRPr="00586E2B">
        <w:rPr>
          <w:rFonts w:asciiTheme="majorHAnsi" w:hAnsiTheme="majorHAnsi" w:cstheme="majorHAnsi"/>
          <w:u w:val="single"/>
        </w:rPr>
        <w:t xml:space="preserve">, spreading </w:t>
      </w:r>
      <w:r w:rsidRPr="00586E2B">
        <w:rPr>
          <w:rFonts w:asciiTheme="majorHAnsi" w:hAnsiTheme="majorHAnsi" w:cstheme="majorHAnsi"/>
          <w:highlight w:val="green"/>
          <w:u w:val="single"/>
        </w:rPr>
        <w:t>depression and panic</w:t>
      </w:r>
      <w:r w:rsidRPr="00586E2B">
        <w:rPr>
          <w:rFonts w:asciiTheme="majorHAnsi" w:hAnsiTheme="majorHAnsi" w:cstheme="majorHAnsi"/>
          <w:u w:val="single"/>
        </w:rPr>
        <w:t>. It is</w:t>
      </w:r>
      <w:r w:rsidRPr="00586E2B">
        <w:rPr>
          <w:rFonts w:asciiTheme="majorHAnsi" w:hAnsiTheme="majorHAnsi" w:cstheme="majorHAnsi"/>
          <w:sz w:val="16"/>
        </w:rPr>
        <w:t xml:space="preserve"> totally </w:t>
      </w:r>
      <w:r w:rsidRPr="00586E2B">
        <w:rPr>
          <w:rFonts w:asciiTheme="majorHAnsi" w:hAnsiTheme="majorHAnsi" w:cstheme="majorHAnsi"/>
          <w:u w:val="single"/>
        </w:rPr>
        <w:t>understandable</w:t>
      </w:r>
      <w:r w:rsidRPr="00586E2B">
        <w:rPr>
          <w:rFonts w:asciiTheme="majorHAnsi" w:hAnsiTheme="majorHAnsi" w:cstheme="majorHAnsi"/>
          <w:sz w:val="16"/>
        </w:rPr>
        <w:t xml:space="preserve"> at this point </w:t>
      </w:r>
      <w:r w:rsidRPr="00586E2B">
        <w:rPr>
          <w:rFonts w:asciiTheme="majorHAnsi" w:hAnsiTheme="majorHAnsi" w:cstheme="majorHAnsi"/>
          <w:u w:val="single"/>
        </w:rPr>
        <w:t xml:space="preserve">for </w:t>
      </w:r>
      <w:r w:rsidRPr="00586E2B">
        <w:rPr>
          <w:rFonts w:asciiTheme="majorHAnsi" w:hAnsiTheme="majorHAnsi" w:cstheme="majorHAnsi"/>
          <w:b/>
          <w:bCs/>
          <w:highlight w:val="green"/>
          <w:u w:val="single"/>
        </w:rPr>
        <w:t>a human</w:t>
      </w:r>
      <w:r w:rsidRPr="00586E2B">
        <w:rPr>
          <w:rFonts w:asciiTheme="majorHAnsi" w:hAnsiTheme="majorHAnsi" w:cstheme="majorHAnsi"/>
          <w:b/>
          <w:bCs/>
          <w:u w:val="single"/>
        </w:rPr>
        <w:t xml:space="preserve"> to be</w:t>
      </w:r>
      <w:r w:rsidRPr="00586E2B">
        <w:rPr>
          <w:rFonts w:asciiTheme="majorHAnsi" w:hAnsiTheme="majorHAnsi" w:cstheme="majorHAnsi"/>
          <w:sz w:val="16"/>
        </w:rPr>
        <w:t xml:space="preserve">, whether consciously or not, </w:t>
      </w:r>
      <w:r w:rsidRPr="00586E2B">
        <w:rPr>
          <w:rFonts w:asciiTheme="majorHAnsi" w:hAnsiTheme="majorHAnsi" w:cstheme="majorHAnsi"/>
          <w:b/>
          <w:bCs/>
          <w:highlight w:val="green"/>
          <w:u w:val="single"/>
        </w:rPr>
        <w:t>preparing for a flight from planet hell</w:t>
      </w:r>
      <w:r w:rsidRPr="00586E2B">
        <w:rPr>
          <w:rFonts w:asciiTheme="majorHAnsi" w:hAnsiTheme="majorHAnsi" w:cstheme="majorHAnsi"/>
          <w:sz w:val="16"/>
        </w:rPr>
        <w:t xml:space="preserve">. And preparing to </w:t>
      </w:r>
      <w:r w:rsidRPr="00586E2B">
        <w:rPr>
          <w:rFonts w:asciiTheme="majorHAnsi" w:hAnsiTheme="majorHAnsi" w:cstheme="majorHAnsi"/>
          <w:u w:val="single"/>
        </w:rPr>
        <w:t>escape from hell</w:t>
      </w:r>
      <w:r w:rsidRPr="00586E2B">
        <w:rPr>
          <w:rFonts w:asciiTheme="majorHAnsi" w:hAnsiTheme="majorHAnsi" w:cstheme="majorHAnsi"/>
          <w:sz w:val="16"/>
        </w:rPr>
        <w:t xml:space="preserve"> is inconceivably expensive. </w:t>
      </w:r>
      <w:r w:rsidRPr="00586E2B">
        <w:rPr>
          <w:rFonts w:asciiTheme="majorHAnsi" w:hAnsiTheme="majorHAnsi" w:cstheme="majorHAnsi"/>
          <w:b/>
          <w:bCs/>
          <w:sz w:val="28"/>
          <w:szCs w:val="28"/>
          <w:highlight w:val="green"/>
          <w:u w:val="single"/>
        </w:rPr>
        <w:t>The 1 percent</w:t>
      </w:r>
      <w:r w:rsidRPr="00586E2B">
        <w:rPr>
          <w:rFonts w:asciiTheme="majorHAnsi" w:hAnsiTheme="majorHAnsi" w:cstheme="majorHAnsi"/>
          <w:u w:val="single"/>
        </w:rPr>
        <w:t xml:space="preserve"> of humankind </w:t>
      </w:r>
      <w:r w:rsidRPr="00586E2B">
        <w:rPr>
          <w:rFonts w:asciiTheme="majorHAnsi" w:hAnsiTheme="majorHAnsi" w:cstheme="majorHAnsi"/>
          <w:b/>
          <w:bCs/>
          <w:highlight w:val="green"/>
          <w:u w:val="single"/>
        </w:rPr>
        <w:t xml:space="preserve">is </w:t>
      </w:r>
      <w:r w:rsidRPr="00586E2B">
        <w:rPr>
          <w:rFonts w:asciiTheme="majorHAnsi" w:hAnsiTheme="majorHAnsi" w:cstheme="majorHAnsi"/>
          <w:b/>
          <w:bCs/>
          <w:highlight w:val="green"/>
          <w:u w:val="single"/>
        </w:rPr>
        <w:lastRenderedPageBreak/>
        <w:t>preparing for this flight</w:t>
      </w:r>
      <w:r w:rsidRPr="00586E2B">
        <w:rPr>
          <w:rFonts w:asciiTheme="majorHAnsi" w:hAnsiTheme="majorHAnsi" w:cstheme="majorHAnsi"/>
          <w:highlight w:val="green"/>
          <w:u w:val="single"/>
        </w:rPr>
        <w:t>, and they need</w:t>
      </w:r>
      <w:r w:rsidRPr="00586E2B">
        <w:rPr>
          <w:rFonts w:asciiTheme="majorHAnsi" w:hAnsiTheme="majorHAnsi" w:cstheme="majorHAnsi"/>
          <w:u w:val="single"/>
        </w:rPr>
        <w:t xml:space="preserve"> huge amounts of </w:t>
      </w:r>
      <w:r w:rsidRPr="00586E2B">
        <w:rPr>
          <w:rFonts w:asciiTheme="majorHAnsi" w:hAnsiTheme="majorHAnsi" w:cstheme="majorHAnsi"/>
          <w:b/>
          <w:bCs/>
          <w:highlight w:val="green"/>
          <w:u w:val="single"/>
        </w:rPr>
        <w:t>financial resources</w:t>
      </w:r>
      <w:r w:rsidRPr="00586E2B">
        <w:rPr>
          <w:rFonts w:asciiTheme="majorHAnsi" w:hAnsiTheme="majorHAnsi" w:cstheme="majorHAnsi"/>
          <w:u w:val="single"/>
        </w:rPr>
        <w:t xml:space="preserve"> to do so. Dystopian science fiction</w:t>
      </w:r>
      <w:r w:rsidRPr="00586E2B">
        <w:rPr>
          <w:rFonts w:asciiTheme="majorHAnsi" w:hAnsiTheme="majorHAnsi" w:cstheme="majorHAnsi"/>
          <w:sz w:val="16"/>
        </w:rPr>
        <w:t xml:space="preserve">? Perhaps. </w:t>
      </w:r>
      <w:r w:rsidRPr="00586E2B">
        <w:rPr>
          <w:rFonts w:asciiTheme="majorHAnsi" w:hAnsiTheme="majorHAnsi" w:cstheme="majorHAnsi"/>
          <w:u w:val="single"/>
        </w:rPr>
        <w:t>Don’t forget</w:t>
      </w:r>
      <w:r w:rsidRPr="00586E2B">
        <w:rPr>
          <w:rFonts w:asciiTheme="majorHAnsi" w:hAnsiTheme="majorHAnsi" w:cstheme="majorHAnsi"/>
          <w:sz w:val="16"/>
        </w:rPr>
        <w:t xml:space="preserve">, however, that in </w:t>
      </w:r>
      <w:r w:rsidRPr="00586E2B">
        <w:rPr>
          <w:rFonts w:asciiTheme="majorHAnsi" w:hAnsiTheme="majorHAnsi" w:cstheme="majorHAnsi"/>
          <w:u w:val="single"/>
        </w:rPr>
        <w:t xml:space="preserve">the last fifty years dystopian </w:t>
      </w:r>
      <w:r w:rsidRPr="00586E2B">
        <w:rPr>
          <w:rFonts w:asciiTheme="majorHAnsi" w:hAnsiTheme="majorHAnsi" w:cstheme="majorHAnsi"/>
          <w:b/>
          <w:bCs/>
          <w:u w:val="single"/>
        </w:rPr>
        <w:t>science fiction has</w:t>
      </w:r>
      <w:r w:rsidRPr="00586E2B">
        <w:rPr>
          <w:rFonts w:asciiTheme="majorHAnsi" w:hAnsiTheme="majorHAnsi" w:cstheme="majorHAnsi"/>
          <w:u w:val="single"/>
        </w:rPr>
        <w:t xml:space="preserve"> produced the </w:t>
      </w:r>
      <w:r w:rsidRPr="00586E2B">
        <w:rPr>
          <w:rFonts w:asciiTheme="majorHAnsi" w:hAnsiTheme="majorHAnsi" w:cstheme="majorHAnsi"/>
          <w:b/>
          <w:bCs/>
          <w:u w:val="single"/>
        </w:rPr>
        <w:t>most accurate roadmaps of our social and political becoming</w:t>
      </w:r>
      <w:r w:rsidRPr="00586E2B">
        <w:rPr>
          <w:rFonts w:asciiTheme="majorHAnsi" w:hAnsiTheme="majorHAnsi" w:cstheme="majorHAnsi"/>
          <w:sz w:val="16"/>
        </w:rPr>
        <w:t>. </w:t>
      </w:r>
    </w:p>
    <w:p w14:paraId="0A396D89"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rPr>
        <w:t>Post digital infosphere, the notion of “</w:t>
      </w:r>
      <w:r w:rsidRPr="00586E2B">
        <w:rPr>
          <w:rFonts w:asciiTheme="majorHAnsi" w:hAnsiTheme="majorHAnsi" w:cstheme="majorHAnsi"/>
          <w:u w:val="single"/>
        </w:rPr>
        <w:t>private entities</w:t>
      </w:r>
      <w:r w:rsidRPr="00586E2B">
        <w:rPr>
          <w:rFonts w:asciiTheme="majorHAnsi" w:hAnsiTheme="majorHAnsi" w:cstheme="majorHAnsi"/>
        </w:rPr>
        <w:t xml:space="preserve">” appropriating is </w:t>
      </w:r>
      <w:r w:rsidRPr="00586E2B">
        <w:rPr>
          <w:rFonts w:asciiTheme="majorHAnsi" w:hAnsiTheme="majorHAnsi" w:cstheme="majorHAnsi"/>
          <w:u w:val="single"/>
        </w:rPr>
        <w:t>overdetermined by capitalist desire</w:t>
      </w:r>
      <w:r w:rsidRPr="00586E2B">
        <w:rPr>
          <w:rFonts w:asciiTheme="majorHAnsi" w:hAnsiTheme="majorHAnsi" w:cstheme="majorHAnsi"/>
        </w:rPr>
        <w:t xml:space="preserve"> – the </w:t>
      </w:r>
      <w:r w:rsidRPr="00586E2B">
        <w:rPr>
          <w:rFonts w:asciiTheme="majorHAnsi" w:hAnsiTheme="majorHAnsi" w:cstheme="majorHAnsi"/>
          <w:u w:val="single"/>
        </w:rPr>
        <w:t>network economy</w:t>
      </w:r>
      <w:r w:rsidRPr="00586E2B">
        <w:rPr>
          <w:rFonts w:asciiTheme="majorHAnsi" w:hAnsiTheme="majorHAnsi" w:cstheme="majorHAnsi"/>
        </w:rPr>
        <w:t xml:space="preserve"> means that privatization is static and collapses to the </w:t>
      </w:r>
      <w:r w:rsidRPr="00586E2B">
        <w:rPr>
          <w:rFonts w:asciiTheme="majorHAnsi" w:hAnsiTheme="majorHAnsi" w:cstheme="majorHAnsi"/>
          <w:u w:val="single"/>
        </w:rPr>
        <w:t>semiotic economy</w:t>
      </w:r>
      <w:r w:rsidRPr="00586E2B">
        <w:rPr>
          <w:rFonts w:asciiTheme="majorHAnsi" w:hAnsiTheme="majorHAnsi" w:cstheme="majorHAnsi"/>
        </w:rPr>
        <w:t xml:space="preserve">. </w:t>
      </w:r>
    </w:p>
    <w:p w14:paraId="582BE687" w14:textId="77777777" w:rsidR="00E345F7" w:rsidRPr="00586E2B" w:rsidRDefault="00E345F7" w:rsidP="00E345F7">
      <w:pPr>
        <w:rPr>
          <w:rFonts w:asciiTheme="majorHAnsi" w:hAnsiTheme="majorHAnsi" w:cstheme="majorHAnsi"/>
          <w:sz w:val="18"/>
          <w:szCs w:val="18"/>
        </w:rPr>
      </w:pPr>
      <w:r w:rsidRPr="00586E2B">
        <w:rPr>
          <w:rFonts w:asciiTheme="majorHAnsi" w:eastAsiaTheme="majorEastAsia" w:hAnsiTheme="majorHAnsi" w:cstheme="majorHAnsi"/>
          <w:b/>
          <w:iCs/>
          <w:sz w:val="26"/>
        </w:rPr>
        <w:t>Berardi 09</w:t>
      </w:r>
      <w:r w:rsidRPr="00586E2B">
        <w:rPr>
          <w:rFonts w:asciiTheme="majorHAnsi" w:hAnsiTheme="majorHAnsi" w:cstheme="majorHAnsi"/>
        </w:rPr>
        <w:t xml:space="preserve"> </w:t>
      </w:r>
      <w:r w:rsidRPr="00586E2B">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586E2B">
        <w:rPr>
          <w:rFonts w:asciiTheme="majorHAnsi" w:hAnsiTheme="majorHAnsi" w:cstheme="majorHAnsi"/>
          <w:sz w:val="18"/>
          <w:szCs w:val="18"/>
        </w:rPr>
        <w:t>Bifo</w:t>
      </w:r>
      <w:proofErr w:type="spellEnd"/>
      <w:r w:rsidRPr="00586E2B">
        <w:rPr>
          <w:rFonts w:asciiTheme="majorHAnsi" w:hAnsiTheme="majorHAnsi" w:cstheme="majorHAnsi"/>
          <w:sz w:val="18"/>
          <w:szCs w:val="18"/>
        </w:rPr>
        <w:t xml:space="preserve"> Berardi et al., AK Press, 2009. P. 59-60 // JB]</w:t>
      </w:r>
    </w:p>
    <w:p w14:paraId="2737A701" w14:textId="77777777" w:rsidR="00E345F7" w:rsidRPr="00586E2B" w:rsidRDefault="00E345F7" w:rsidP="00E345F7">
      <w:pPr>
        <w:rPr>
          <w:rFonts w:asciiTheme="majorHAnsi" w:hAnsiTheme="majorHAnsi" w:cstheme="majorHAnsi"/>
          <w:sz w:val="16"/>
        </w:rPr>
      </w:pPr>
      <w:r w:rsidRPr="00586E2B">
        <w:rPr>
          <w:rFonts w:asciiTheme="majorHAnsi" w:hAnsiTheme="majorHAnsi" w:cstheme="majorHAnsi"/>
          <w:u w:val="single"/>
        </w:rPr>
        <w:t>Capital reacted</w:t>
      </w:r>
      <w:r w:rsidRPr="00586E2B">
        <w:rPr>
          <w:rFonts w:asciiTheme="majorHAnsi" w:hAnsiTheme="majorHAnsi" w:cstheme="majorHAnsi"/>
          <w:sz w:val="16"/>
        </w:rPr>
        <w:t xml:space="preserve">, following the dictates of </w:t>
      </w:r>
      <w:r w:rsidRPr="00586E2B">
        <w:rPr>
          <w:rFonts w:asciiTheme="majorHAnsi" w:hAnsiTheme="majorHAnsi" w:cstheme="majorHAnsi"/>
          <w:u w:val="single"/>
        </w:rPr>
        <w:t>liberalist ideology</w:t>
      </w:r>
      <w:r w:rsidRPr="00586E2B">
        <w:rPr>
          <w:rFonts w:asciiTheme="majorHAnsi" w:hAnsiTheme="majorHAnsi" w:cstheme="majorHAnsi"/>
          <w:sz w:val="16"/>
        </w:rPr>
        <w:t xml:space="preserve">, with the </w:t>
      </w:r>
      <w:r w:rsidRPr="00586E2B">
        <w:rPr>
          <w:rFonts w:asciiTheme="majorHAnsi" w:hAnsiTheme="majorHAnsi" w:cstheme="majorHAnsi"/>
          <w:b/>
          <w:bCs/>
          <w:u w:val="single"/>
        </w:rPr>
        <w:t>coercive privatization</w:t>
      </w:r>
      <w:r w:rsidRPr="00586E2B">
        <w:rPr>
          <w:rFonts w:asciiTheme="majorHAnsi" w:hAnsiTheme="majorHAnsi" w:cstheme="majorHAnsi"/>
          <w:sz w:val="16"/>
        </w:rPr>
        <w:t xml:space="preserve"> of the </w:t>
      </w:r>
      <w:r w:rsidRPr="00586E2B">
        <w:rPr>
          <w:rFonts w:asciiTheme="majorHAnsi" w:hAnsiTheme="majorHAnsi" w:cstheme="majorHAnsi"/>
          <w:u w:val="single"/>
        </w:rPr>
        <w:t>products</w:t>
      </w:r>
      <w:r w:rsidRPr="00586E2B">
        <w:rPr>
          <w:rFonts w:asciiTheme="majorHAnsi" w:hAnsiTheme="majorHAnsi" w:cstheme="majorHAnsi"/>
          <w:sz w:val="16"/>
        </w:rPr>
        <w:t xml:space="preserve"> of collective knowledge and the submission of </w:t>
      </w:r>
      <w:r w:rsidRPr="00586E2B">
        <w:rPr>
          <w:rFonts w:asciiTheme="majorHAnsi" w:hAnsiTheme="majorHAnsi" w:cstheme="majorHAnsi"/>
          <w:b/>
          <w:bCs/>
          <w:u w:val="single"/>
        </w:rPr>
        <w:t>experimentation</w:t>
      </w:r>
      <w:r w:rsidRPr="00586E2B">
        <w:rPr>
          <w:rFonts w:asciiTheme="majorHAnsi" w:hAnsiTheme="majorHAnsi" w:cstheme="majorHAnsi"/>
          <w:u w:val="single"/>
        </w:rPr>
        <w:t xml:space="preserve"> to </w:t>
      </w:r>
      <w:r w:rsidRPr="00586E2B">
        <w:rPr>
          <w:rFonts w:asciiTheme="majorHAnsi" w:hAnsiTheme="majorHAnsi" w:cstheme="majorHAnsi"/>
          <w:b/>
          <w:bCs/>
          <w:u w:val="single"/>
        </w:rPr>
        <w:t>economic competition</w:t>
      </w:r>
      <w:r w:rsidRPr="00586E2B">
        <w:rPr>
          <w:rFonts w:asciiTheme="majorHAnsi" w:hAnsiTheme="majorHAnsi" w:cstheme="majorHAnsi"/>
          <w:sz w:val="16"/>
        </w:rPr>
        <w:t xml:space="preserve">. The </w:t>
      </w:r>
      <w:r w:rsidRPr="00586E2B">
        <w:rPr>
          <w:rFonts w:asciiTheme="majorHAnsi" w:hAnsiTheme="majorHAnsi" w:cstheme="majorHAnsi"/>
          <w:b/>
          <w:bCs/>
          <w:highlight w:val="green"/>
          <w:u w:val="single"/>
        </w:rPr>
        <w:t>privatization</w:t>
      </w:r>
      <w:r w:rsidRPr="00586E2B">
        <w:rPr>
          <w:rFonts w:asciiTheme="majorHAnsi" w:hAnsiTheme="majorHAnsi" w:cstheme="majorHAnsi"/>
          <w:highlight w:val="green"/>
          <w:u w:val="single"/>
        </w:rPr>
        <w:t xml:space="preserve"> of</w:t>
      </w:r>
      <w:r w:rsidRPr="00586E2B">
        <w:rPr>
          <w:rFonts w:asciiTheme="majorHAnsi" w:hAnsiTheme="majorHAnsi" w:cstheme="majorHAnsi"/>
          <w:u w:val="single"/>
        </w:rPr>
        <w:t xml:space="preserve"> collective </w:t>
      </w:r>
      <w:r w:rsidRPr="00586E2B">
        <w:rPr>
          <w:rFonts w:asciiTheme="majorHAnsi" w:hAnsiTheme="majorHAnsi" w:cstheme="majorHAnsi"/>
          <w:highlight w:val="green"/>
          <w:u w:val="single"/>
        </w:rPr>
        <w:t>knowledge</w:t>
      </w:r>
      <w:r w:rsidRPr="00586E2B">
        <w:rPr>
          <w:rFonts w:asciiTheme="majorHAnsi" w:hAnsiTheme="majorHAnsi" w:cstheme="majorHAnsi"/>
          <w:sz w:val="16"/>
        </w:rPr>
        <w:t xml:space="preserve"> has </w:t>
      </w:r>
      <w:r w:rsidRPr="00586E2B">
        <w:rPr>
          <w:rFonts w:asciiTheme="majorHAnsi" w:hAnsiTheme="majorHAnsi" w:cstheme="majorHAnsi"/>
          <w:b/>
          <w:bCs/>
          <w:u w:val="single"/>
        </w:rPr>
        <w:t>encountered resistance</w:t>
      </w:r>
      <w:r w:rsidRPr="00586E2B">
        <w:rPr>
          <w:rFonts w:asciiTheme="majorHAnsi" w:hAnsiTheme="majorHAnsi" w:cstheme="majorHAnsi"/>
          <w:u w:val="single"/>
        </w:rPr>
        <w:t xml:space="preserve"> and opposition</w:t>
      </w:r>
      <w:r w:rsidRPr="00586E2B">
        <w:rPr>
          <w:rFonts w:asciiTheme="majorHAnsi" w:hAnsiTheme="majorHAnsi" w:cstheme="majorHAnsi"/>
          <w:sz w:val="16"/>
        </w:rPr>
        <w:t xml:space="preserve"> everywhere, and </w:t>
      </w:r>
      <w:r w:rsidRPr="00586E2B">
        <w:rPr>
          <w:rFonts w:asciiTheme="majorHAnsi" w:hAnsiTheme="majorHAnsi" w:cstheme="majorHAnsi"/>
          <w:highlight w:val="green"/>
          <w:u w:val="single"/>
        </w:rPr>
        <w:t xml:space="preserve">cognitive </w:t>
      </w:r>
      <w:r w:rsidRPr="00586E2B">
        <w:rPr>
          <w:rFonts w:asciiTheme="majorHAnsi" w:hAnsiTheme="majorHAnsi" w:cstheme="majorHAnsi"/>
          <w:b/>
          <w:bCs/>
          <w:highlight w:val="green"/>
          <w:u w:val="single"/>
        </w:rPr>
        <w:t>laborers</w:t>
      </w:r>
      <w:r w:rsidRPr="00586E2B">
        <w:rPr>
          <w:rFonts w:asciiTheme="majorHAnsi" w:hAnsiTheme="majorHAnsi" w:cstheme="majorHAnsi"/>
          <w:sz w:val="16"/>
        </w:rPr>
        <w:t xml:space="preserve"> have started to </w:t>
      </w:r>
      <w:r w:rsidRPr="00586E2B">
        <w:rPr>
          <w:rFonts w:asciiTheme="majorHAnsi" w:hAnsiTheme="majorHAnsi" w:cstheme="majorHAnsi"/>
          <w:b/>
          <w:bCs/>
          <w:highlight w:val="green"/>
          <w:u w:val="single"/>
        </w:rPr>
        <w:t>realize</w:t>
      </w:r>
      <w:r w:rsidRPr="00586E2B">
        <w:rPr>
          <w:rFonts w:asciiTheme="majorHAnsi" w:hAnsiTheme="majorHAnsi" w:cstheme="majorHAnsi"/>
          <w:sz w:val="16"/>
        </w:rPr>
        <w:t xml:space="preserve"> that </w:t>
      </w:r>
      <w:r w:rsidRPr="00586E2B">
        <w:rPr>
          <w:rFonts w:asciiTheme="majorHAnsi" w:hAnsiTheme="majorHAnsi" w:cstheme="majorHAnsi"/>
          <w:u w:val="single"/>
        </w:rPr>
        <w:t xml:space="preserve">their </w:t>
      </w:r>
      <w:r w:rsidRPr="00586E2B">
        <w:rPr>
          <w:rFonts w:asciiTheme="majorHAnsi" w:hAnsiTheme="majorHAnsi" w:cstheme="majorHAnsi"/>
          <w:b/>
          <w:bCs/>
          <w:highlight w:val="green"/>
          <w:u w:val="single"/>
        </w:rPr>
        <w:t xml:space="preserve">potential is </w:t>
      </w:r>
      <w:r w:rsidRPr="00586E2B">
        <w:rPr>
          <w:rFonts w:asciiTheme="majorHAnsi" w:hAnsiTheme="majorHAnsi" w:cstheme="majorHAnsi"/>
          <w:b/>
          <w:bCs/>
          <w:sz w:val="24"/>
          <w:szCs w:val="24"/>
          <w:highlight w:val="green"/>
          <w:u w:val="single"/>
        </w:rPr>
        <w:t xml:space="preserve">superior </w:t>
      </w:r>
      <w:r w:rsidRPr="00586E2B">
        <w:rPr>
          <w:rFonts w:asciiTheme="majorHAnsi" w:hAnsiTheme="majorHAnsi" w:cstheme="majorHAnsi"/>
          <w:b/>
          <w:bCs/>
          <w:highlight w:val="green"/>
          <w:u w:val="single"/>
        </w:rPr>
        <w:t>to</w:t>
      </w:r>
      <w:r w:rsidRPr="00586E2B">
        <w:rPr>
          <w:rFonts w:asciiTheme="majorHAnsi" w:hAnsiTheme="majorHAnsi" w:cstheme="majorHAnsi"/>
          <w:b/>
          <w:bCs/>
          <w:u w:val="single"/>
        </w:rPr>
        <w:t xml:space="preserve"> the</w:t>
      </w:r>
      <w:r w:rsidRPr="00586E2B">
        <w:rPr>
          <w:rFonts w:asciiTheme="majorHAnsi" w:hAnsiTheme="majorHAnsi" w:cstheme="majorHAnsi"/>
          <w:u w:val="single"/>
        </w:rPr>
        <w:t xml:space="preserve"> power of </w:t>
      </w:r>
      <w:r w:rsidRPr="00586E2B">
        <w:rPr>
          <w:rFonts w:asciiTheme="majorHAnsi" w:hAnsiTheme="majorHAnsi" w:cstheme="majorHAnsi"/>
          <w:highlight w:val="green"/>
          <w:u w:val="single"/>
        </w:rPr>
        <w:t xml:space="preserve">the </w:t>
      </w:r>
      <w:r w:rsidRPr="00586E2B">
        <w:rPr>
          <w:rFonts w:asciiTheme="majorHAnsi" w:hAnsiTheme="majorHAnsi" w:cstheme="majorHAnsi"/>
          <w:b/>
          <w:bCs/>
          <w:highlight w:val="green"/>
          <w:u w:val="single"/>
        </w:rPr>
        <w:t>merchant</w:t>
      </w:r>
      <w:r w:rsidRPr="00586E2B">
        <w:rPr>
          <w:rFonts w:asciiTheme="majorHAnsi" w:hAnsiTheme="majorHAnsi" w:cstheme="majorHAnsi"/>
          <w:sz w:val="16"/>
        </w:rPr>
        <w:t xml:space="preserve">. Since </w:t>
      </w:r>
      <w:r w:rsidRPr="00586E2B">
        <w:rPr>
          <w:rFonts w:asciiTheme="majorHAnsi" w:hAnsiTheme="majorHAnsi" w:cstheme="majorHAnsi"/>
          <w:b/>
          <w:bCs/>
          <w:u w:val="single"/>
        </w:rPr>
        <w:t xml:space="preserve">intellectual </w:t>
      </w:r>
      <w:r w:rsidRPr="00586E2B">
        <w:rPr>
          <w:rFonts w:asciiTheme="majorHAnsi" w:hAnsiTheme="majorHAnsi" w:cstheme="majorHAnsi"/>
          <w:b/>
          <w:bCs/>
          <w:highlight w:val="green"/>
          <w:u w:val="single"/>
        </w:rPr>
        <w:t>labor is</w:t>
      </w:r>
      <w:r w:rsidRPr="00586E2B">
        <w:rPr>
          <w:rFonts w:asciiTheme="majorHAnsi" w:hAnsiTheme="majorHAnsi" w:cstheme="majorHAnsi"/>
          <w:u w:val="single"/>
        </w:rPr>
        <w:t xml:space="preserve"> at the center of the </w:t>
      </w:r>
      <w:r w:rsidRPr="00586E2B">
        <w:rPr>
          <w:rFonts w:asciiTheme="majorHAnsi" w:hAnsiTheme="majorHAnsi" w:cstheme="majorHAnsi"/>
          <w:b/>
          <w:bCs/>
          <w:highlight w:val="green"/>
          <w:u w:val="single"/>
        </w:rPr>
        <w:t>productive</w:t>
      </w:r>
      <w:r w:rsidRPr="00586E2B">
        <w:rPr>
          <w:rFonts w:asciiTheme="majorHAnsi" w:hAnsiTheme="majorHAnsi" w:cstheme="majorHAnsi"/>
          <w:u w:val="single"/>
        </w:rPr>
        <w:t xml:space="preserve"> scene, </w:t>
      </w:r>
      <w:r w:rsidRPr="00586E2B">
        <w:rPr>
          <w:rFonts w:asciiTheme="majorHAnsi" w:hAnsiTheme="majorHAnsi" w:cstheme="majorHAnsi"/>
          <w:b/>
          <w:bCs/>
          <w:highlight w:val="green"/>
          <w:u w:val="single"/>
        </w:rPr>
        <w:t>the merchant no longer possesses</w:t>
      </w:r>
      <w:r w:rsidRPr="00586E2B">
        <w:rPr>
          <w:rFonts w:asciiTheme="majorHAnsi" w:hAnsiTheme="majorHAnsi" w:cstheme="majorHAnsi"/>
          <w:u w:val="single"/>
        </w:rPr>
        <w:t xml:space="preserve"> the juridical or material </w:t>
      </w:r>
      <w:r w:rsidRPr="00586E2B">
        <w:rPr>
          <w:rFonts w:asciiTheme="majorHAnsi" w:hAnsiTheme="majorHAnsi" w:cstheme="majorHAnsi"/>
          <w:b/>
          <w:bCs/>
          <w:u w:val="single"/>
        </w:rPr>
        <w:t>instruments to impose</w:t>
      </w:r>
      <w:r w:rsidRPr="00586E2B">
        <w:rPr>
          <w:rFonts w:asciiTheme="majorHAnsi" w:hAnsiTheme="majorHAnsi" w:cstheme="majorHAnsi"/>
          <w:u w:val="single"/>
        </w:rPr>
        <w:t xml:space="preserve"> the principle of </w:t>
      </w:r>
      <w:r w:rsidRPr="00586E2B">
        <w:rPr>
          <w:rFonts w:asciiTheme="majorHAnsi" w:hAnsiTheme="majorHAnsi" w:cstheme="majorHAnsi"/>
          <w:b/>
          <w:bCs/>
          <w:sz w:val="28"/>
          <w:szCs w:val="28"/>
          <w:highlight w:val="green"/>
          <w:u w:val="single"/>
        </w:rPr>
        <w:t xml:space="preserve">private </w:t>
      </w:r>
      <w:r w:rsidRPr="00586E2B">
        <w:rPr>
          <w:rFonts w:asciiTheme="majorHAnsi" w:hAnsiTheme="majorHAnsi" w:cstheme="majorHAnsi"/>
          <w:b/>
          <w:bCs/>
          <w:highlight w:val="green"/>
          <w:u w:val="single"/>
        </w:rPr>
        <w:t>property</w:t>
      </w:r>
      <w:r w:rsidRPr="00586E2B">
        <w:rPr>
          <w:rFonts w:asciiTheme="majorHAnsi" w:hAnsiTheme="majorHAnsi" w:cstheme="majorHAnsi"/>
          <w:sz w:val="16"/>
        </w:rPr>
        <w:t xml:space="preserve">. Given that the most </w:t>
      </w:r>
      <w:r w:rsidRPr="00586E2B">
        <w:rPr>
          <w:rFonts w:asciiTheme="majorHAnsi" w:hAnsiTheme="majorHAnsi" w:cstheme="majorHAnsi"/>
          <w:u w:val="single"/>
        </w:rPr>
        <w:t xml:space="preserve">precious </w:t>
      </w:r>
      <w:r w:rsidRPr="00586E2B">
        <w:rPr>
          <w:rFonts w:asciiTheme="majorHAnsi" w:hAnsiTheme="majorHAnsi" w:cstheme="majorHAnsi"/>
          <w:b/>
          <w:bCs/>
          <w:highlight w:val="green"/>
          <w:u w:val="single"/>
        </w:rPr>
        <w:t>goods</w:t>
      </w:r>
      <w:r w:rsidRPr="00586E2B">
        <w:rPr>
          <w:rFonts w:asciiTheme="majorHAnsi" w:hAnsiTheme="majorHAnsi" w:cstheme="majorHAnsi"/>
          <w:b/>
          <w:bCs/>
          <w:u w:val="single"/>
        </w:rPr>
        <w:t xml:space="preserve"> in </w:t>
      </w:r>
      <w:r w:rsidRPr="00586E2B">
        <w:rPr>
          <w:rFonts w:asciiTheme="majorHAnsi" w:hAnsiTheme="majorHAnsi" w:cstheme="majorHAnsi"/>
          <w:u w:val="single"/>
        </w:rPr>
        <w:t xml:space="preserve">social </w:t>
      </w:r>
      <w:r w:rsidRPr="00586E2B">
        <w:rPr>
          <w:rFonts w:asciiTheme="majorHAnsi" w:hAnsiTheme="majorHAnsi" w:cstheme="majorHAnsi"/>
          <w:b/>
          <w:bCs/>
          <w:u w:val="single"/>
        </w:rPr>
        <w:t xml:space="preserve">production </w:t>
      </w:r>
      <w:r w:rsidRPr="00586E2B">
        <w:rPr>
          <w:rFonts w:asciiTheme="majorHAnsi" w:hAnsiTheme="majorHAnsi" w:cstheme="majorHAnsi"/>
          <w:b/>
          <w:bCs/>
          <w:highlight w:val="green"/>
          <w:u w:val="single"/>
        </w:rPr>
        <w:t>have</w:t>
      </w:r>
      <w:r w:rsidRPr="00586E2B">
        <w:rPr>
          <w:rFonts w:asciiTheme="majorHAnsi" w:hAnsiTheme="majorHAnsi" w:cstheme="majorHAnsi"/>
          <w:sz w:val="16"/>
        </w:rPr>
        <w:t xml:space="preserve"> an </w:t>
      </w:r>
      <w:r w:rsidRPr="00586E2B">
        <w:rPr>
          <w:rFonts w:asciiTheme="majorHAnsi" w:hAnsiTheme="majorHAnsi" w:cstheme="majorHAnsi"/>
          <w:u w:val="single"/>
        </w:rPr>
        <w:t xml:space="preserve">immaterial and </w:t>
      </w:r>
      <w:r w:rsidRPr="00586E2B">
        <w:rPr>
          <w:rFonts w:asciiTheme="majorHAnsi" w:hAnsiTheme="majorHAnsi" w:cstheme="majorHAnsi"/>
          <w:b/>
          <w:bCs/>
          <w:highlight w:val="green"/>
          <w:u w:val="single"/>
        </w:rPr>
        <w:t>reproducible character</w:t>
      </w:r>
      <w:r w:rsidRPr="00586E2B">
        <w:rPr>
          <w:rFonts w:asciiTheme="majorHAnsi" w:hAnsiTheme="majorHAnsi" w:cstheme="majorHAnsi"/>
          <w:u w:val="single"/>
        </w:rPr>
        <w:t>, we</w:t>
      </w:r>
      <w:r w:rsidRPr="00586E2B">
        <w:rPr>
          <w:rFonts w:asciiTheme="majorHAnsi" w:hAnsiTheme="majorHAnsi" w:cstheme="majorHAnsi"/>
          <w:sz w:val="16"/>
        </w:rPr>
        <w:t xml:space="preserve"> have </w:t>
      </w:r>
      <w:r w:rsidRPr="00586E2B">
        <w:rPr>
          <w:rFonts w:asciiTheme="majorHAnsi" w:hAnsiTheme="majorHAnsi" w:cstheme="majorHAnsi"/>
          <w:u w:val="single"/>
        </w:rPr>
        <w:t>discovered</w:t>
      </w:r>
      <w:r w:rsidRPr="00586E2B">
        <w:rPr>
          <w:rFonts w:asciiTheme="majorHAnsi" w:hAnsiTheme="majorHAnsi" w:cstheme="majorHAnsi"/>
          <w:sz w:val="16"/>
        </w:rPr>
        <w:t xml:space="preserve"> that the </w:t>
      </w:r>
      <w:r w:rsidRPr="00586E2B">
        <w:rPr>
          <w:rFonts w:asciiTheme="majorHAnsi" w:hAnsiTheme="majorHAnsi" w:cstheme="majorHAnsi"/>
          <w:b/>
          <w:bCs/>
          <w:sz w:val="24"/>
          <w:szCs w:val="24"/>
          <w:highlight w:val="green"/>
          <w:u w:val="single"/>
        </w:rPr>
        <w:t xml:space="preserve">private </w:t>
      </w:r>
      <w:r w:rsidRPr="00586E2B">
        <w:rPr>
          <w:rFonts w:asciiTheme="majorHAnsi" w:hAnsiTheme="majorHAnsi" w:cstheme="majorHAnsi"/>
          <w:b/>
          <w:bCs/>
          <w:sz w:val="28"/>
          <w:szCs w:val="28"/>
          <w:highlight w:val="green"/>
          <w:u w:val="single"/>
        </w:rPr>
        <w:t xml:space="preserve">appropriation </w:t>
      </w:r>
      <w:r w:rsidRPr="00586E2B">
        <w:rPr>
          <w:rFonts w:asciiTheme="majorHAnsi" w:hAnsiTheme="majorHAnsi" w:cstheme="majorHAnsi"/>
          <w:b/>
          <w:bCs/>
          <w:sz w:val="24"/>
          <w:szCs w:val="24"/>
          <w:highlight w:val="green"/>
          <w:u w:val="single"/>
        </w:rPr>
        <w:t>of goods makes no sense</w:t>
      </w:r>
      <w:r w:rsidRPr="00586E2B">
        <w:rPr>
          <w:rFonts w:asciiTheme="majorHAnsi" w:hAnsiTheme="majorHAnsi" w:cstheme="majorHAnsi"/>
          <w:sz w:val="16"/>
        </w:rPr>
        <w:t xml:space="preserve">, while the reasons </w:t>
      </w:r>
      <w:r w:rsidRPr="00586E2B">
        <w:rPr>
          <w:rFonts w:asciiTheme="majorHAnsi" w:hAnsiTheme="majorHAnsi" w:cstheme="majorHAnsi"/>
          <w:u w:val="single"/>
        </w:rPr>
        <w:t xml:space="preserve">sustaining the </w:t>
      </w:r>
      <w:r w:rsidRPr="00586E2B">
        <w:rPr>
          <w:rFonts w:asciiTheme="majorHAnsi" w:hAnsiTheme="majorHAnsi" w:cstheme="majorHAnsi"/>
          <w:b/>
          <w:bCs/>
          <w:highlight w:val="green"/>
          <w:u w:val="single"/>
        </w:rPr>
        <w:t>privatization of</w:t>
      </w:r>
      <w:r w:rsidRPr="00586E2B">
        <w:rPr>
          <w:rFonts w:asciiTheme="majorHAnsi" w:hAnsiTheme="majorHAnsi" w:cstheme="majorHAnsi"/>
          <w:b/>
          <w:bCs/>
          <w:u w:val="single"/>
        </w:rPr>
        <w:t xml:space="preserve"> material </w:t>
      </w:r>
      <w:r w:rsidRPr="00586E2B">
        <w:rPr>
          <w:rFonts w:asciiTheme="majorHAnsi" w:hAnsiTheme="majorHAnsi" w:cstheme="majorHAnsi"/>
          <w:b/>
          <w:bCs/>
          <w:highlight w:val="green"/>
          <w:u w:val="single"/>
        </w:rPr>
        <w:t>goods</w:t>
      </w:r>
      <w:r w:rsidRPr="00586E2B">
        <w:rPr>
          <w:rFonts w:asciiTheme="majorHAnsi" w:hAnsiTheme="majorHAnsi" w:cstheme="majorHAnsi"/>
          <w:u w:val="single"/>
        </w:rPr>
        <w:t xml:space="preserve"> in industrial society have weakened. </w:t>
      </w:r>
      <w:r w:rsidRPr="00586E2B">
        <w:rPr>
          <w:rFonts w:asciiTheme="majorHAnsi" w:hAnsiTheme="majorHAnsi" w:cstheme="majorHAnsi"/>
          <w:highlight w:val="green"/>
          <w:u w:val="single"/>
        </w:rPr>
        <w:t>In</w:t>
      </w:r>
      <w:r w:rsidRPr="00586E2B">
        <w:rPr>
          <w:rFonts w:asciiTheme="majorHAnsi" w:hAnsiTheme="majorHAnsi" w:cstheme="majorHAnsi"/>
          <w:sz w:val="16"/>
        </w:rPr>
        <w:t xml:space="preserve"> the sphere of </w:t>
      </w:r>
      <w:r w:rsidRPr="00586E2B">
        <w:rPr>
          <w:rFonts w:asciiTheme="majorHAnsi" w:hAnsiTheme="majorHAnsi" w:cstheme="majorHAnsi"/>
          <w:b/>
          <w:bCs/>
          <w:highlight w:val="green"/>
          <w:u w:val="single"/>
        </w:rPr>
        <w:t>semiotic</w:t>
      </w:r>
      <w:r w:rsidRPr="00586E2B">
        <w:rPr>
          <w:rFonts w:asciiTheme="majorHAnsi" w:hAnsiTheme="majorHAnsi" w:cstheme="majorHAnsi"/>
          <w:b/>
          <w:bCs/>
          <w:u w:val="single"/>
        </w:rPr>
        <w:t>-capital</w:t>
      </w:r>
      <w:r w:rsidRPr="00586E2B">
        <w:rPr>
          <w:rFonts w:asciiTheme="majorHAnsi" w:hAnsiTheme="majorHAnsi" w:cstheme="majorHAnsi"/>
          <w:u w:val="single"/>
        </w:rPr>
        <w:t xml:space="preserve"> and </w:t>
      </w:r>
      <w:r w:rsidRPr="00586E2B">
        <w:rPr>
          <w:rFonts w:asciiTheme="majorHAnsi" w:hAnsiTheme="majorHAnsi" w:cstheme="majorHAnsi"/>
          <w:b/>
          <w:bCs/>
          <w:u w:val="single"/>
        </w:rPr>
        <w:t xml:space="preserve">cognitive </w:t>
      </w:r>
      <w:r w:rsidRPr="00586E2B">
        <w:rPr>
          <w:rFonts w:asciiTheme="majorHAnsi" w:hAnsiTheme="majorHAnsi" w:cstheme="majorHAnsi"/>
          <w:b/>
          <w:bCs/>
          <w:highlight w:val="green"/>
          <w:u w:val="single"/>
        </w:rPr>
        <w:t>labor</w:t>
      </w:r>
      <w:r w:rsidRPr="00586E2B">
        <w:rPr>
          <w:rFonts w:asciiTheme="majorHAnsi" w:hAnsiTheme="majorHAnsi" w:cstheme="majorHAnsi"/>
          <w:highlight w:val="green"/>
          <w:u w:val="single"/>
        </w:rPr>
        <w:t xml:space="preserve">, when a product is consumed, </w:t>
      </w:r>
      <w:r w:rsidRPr="00586E2B">
        <w:rPr>
          <w:rFonts w:asciiTheme="majorHAnsi" w:hAnsiTheme="majorHAnsi" w:cstheme="majorHAnsi"/>
          <w:b/>
          <w:bCs/>
          <w:highlight w:val="green"/>
          <w:u w:val="single"/>
        </w:rPr>
        <w:t>instead of disappearing</w:t>
      </w:r>
      <w:r w:rsidRPr="00586E2B">
        <w:rPr>
          <w:rFonts w:asciiTheme="majorHAnsi" w:hAnsiTheme="majorHAnsi" w:cstheme="majorHAnsi"/>
          <w:u w:val="single"/>
        </w:rPr>
        <w:t xml:space="preserve"> it remains available, while </w:t>
      </w:r>
      <w:r w:rsidRPr="00586E2B">
        <w:rPr>
          <w:rFonts w:asciiTheme="majorHAnsi" w:hAnsiTheme="majorHAnsi" w:cstheme="majorHAnsi"/>
          <w:b/>
          <w:bCs/>
          <w:highlight w:val="green"/>
          <w:u w:val="single"/>
        </w:rPr>
        <w:t>its value increases</w:t>
      </w:r>
      <w:r w:rsidRPr="00586E2B">
        <w:rPr>
          <w:rFonts w:asciiTheme="majorHAnsi" w:hAnsiTheme="majorHAnsi" w:cstheme="majorHAnsi"/>
          <w:u w:val="single"/>
        </w:rPr>
        <w:t xml:space="preserve"> the more its use is shared. </w:t>
      </w:r>
      <w:r w:rsidRPr="00586E2B">
        <w:rPr>
          <w:rFonts w:asciiTheme="majorHAnsi" w:hAnsiTheme="majorHAnsi" w:cstheme="majorHAnsi"/>
          <w:b/>
          <w:bCs/>
          <w:highlight w:val="green"/>
          <w:u w:val="single"/>
        </w:rPr>
        <w:t>This is</w:t>
      </w:r>
      <w:r w:rsidRPr="00586E2B">
        <w:rPr>
          <w:rFonts w:asciiTheme="majorHAnsi" w:hAnsiTheme="majorHAnsi" w:cstheme="majorHAnsi"/>
          <w:sz w:val="16"/>
        </w:rPr>
        <w:t xml:space="preserve"> how the </w:t>
      </w:r>
      <w:r w:rsidRPr="00586E2B">
        <w:rPr>
          <w:rFonts w:asciiTheme="majorHAnsi" w:hAnsiTheme="majorHAnsi" w:cstheme="majorHAnsi"/>
          <w:b/>
          <w:bCs/>
          <w:highlight w:val="green"/>
          <w:u w:val="single"/>
        </w:rPr>
        <w:t>network economy</w:t>
      </w:r>
      <w:r w:rsidRPr="00586E2B">
        <w:rPr>
          <w:rFonts w:asciiTheme="majorHAnsi" w:hAnsiTheme="majorHAnsi" w:cstheme="majorHAnsi"/>
          <w:sz w:val="16"/>
        </w:rPr>
        <w:t xml:space="preserve"> works, </w:t>
      </w:r>
      <w:r w:rsidRPr="00586E2B">
        <w:rPr>
          <w:rFonts w:asciiTheme="majorHAnsi" w:hAnsiTheme="majorHAnsi" w:cstheme="majorHAnsi"/>
          <w:u w:val="single"/>
        </w:rPr>
        <w:t xml:space="preserve">and </w:t>
      </w:r>
      <w:r w:rsidRPr="00586E2B">
        <w:rPr>
          <w:rFonts w:asciiTheme="majorHAnsi" w:hAnsiTheme="majorHAnsi" w:cstheme="majorHAnsi"/>
          <w:highlight w:val="green"/>
          <w:u w:val="single"/>
        </w:rPr>
        <w:t xml:space="preserve">this </w:t>
      </w:r>
      <w:r w:rsidRPr="00586E2B">
        <w:rPr>
          <w:rFonts w:asciiTheme="majorHAnsi" w:hAnsiTheme="majorHAnsi" w:cstheme="majorHAnsi"/>
          <w:b/>
          <w:bCs/>
          <w:highlight w:val="green"/>
          <w:u w:val="single"/>
        </w:rPr>
        <w:t>contradicts</w:t>
      </w:r>
      <w:r w:rsidRPr="00586E2B">
        <w:rPr>
          <w:rFonts w:asciiTheme="majorHAnsi" w:hAnsiTheme="majorHAnsi" w:cstheme="majorHAnsi"/>
          <w:sz w:val="16"/>
        </w:rPr>
        <w:t xml:space="preserve"> the very principle of </w:t>
      </w:r>
      <w:r w:rsidRPr="00586E2B">
        <w:rPr>
          <w:rFonts w:asciiTheme="majorHAnsi" w:hAnsiTheme="majorHAnsi" w:cstheme="majorHAnsi"/>
          <w:b/>
          <w:bCs/>
          <w:highlight w:val="green"/>
          <w:u w:val="single"/>
        </w:rPr>
        <w:t>private property</w:t>
      </w:r>
      <w:r w:rsidRPr="00586E2B">
        <w:rPr>
          <w:rFonts w:asciiTheme="majorHAnsi" w:hAnsiTheme="majorHAnsi" w:cstheme="majorHAnsi"/>
          <w:sz w:val="16"/>
        </w:rPr>
        <w:t xml:space="preserve"> on which capitalism was founded until now.</w:t>
      </w:r>
    </w:p>
    <w:p w14:paraId="71177C7F"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rPr>
        <w:t xml:space="preserve">Thus, the alternative is to symbolically take the system </w:t>
      </w:r>
      <w:r w:rsidRPr="00586E2B">
        <w:rPr>
          <w:rFonts w:asciiTheme="majorHAnsi" w:hAnsiTheme="majorHAnsi" w:cstheme="majorHAnsi"/>
          <w:u w:val="single"/>
        </w:rPr>
        <w:t xml:space="preserve">hostage through </w:t>
      </w:r>
      <w:proofErr w:type="spellStart"/>
      <w:proofErr w:type="gramStart"/>
      <w:r w:rsidRPr="00586E2B">
        <w:rPr>
          <w:rFonts w:asciiTheme="majorHAnsi" w:hAnsiTheme="majorHAnsi" w:cstheme="majorHAnsi"/>
          <w:u w:val="single"/>
        </w:rPr>
        <w:t>it’s</w:t>
      </w:r>
      <w:proofErr w:type="spellEnd"/>
      <w:proofErr w:type="gramEnd"/>
      <w:r w:rsidRPr="00586E2B">
        <w:rPr>
          <w:rFonts w:asciiTheme="majorHAnsi" w:hAnsiTheme="majorHAnsi" w:cstheme="majorHAnsi"/>
          <w:u w:val="single"/>
        </w:rPr>
        <w:t xml:space="preserve"> own method of exhaustion</w:t>
      </w:r>
      <w:r w:rsidRPr="00586E2B">
        <w:rPr>
          <w:rFonts w:asciiTheme="majorHAnsi" w:hAnsiTheme="majorHAnsi" w:cstheme="majorHAnsi"/>
        </w:rPr>
        <w:t>. We do this through radical passivity and a method of the Wu Wei – only radical passivity can escape the infosphere</w:t>
      </w:r>
    </w:p>
    <w:p w14:paraId="2D101816" w14:textId="77777777" w:rsidR="00E345F7" w:rsidRPr="00586E2B" w:rsidRDefault="00E345F7" w:rsidP="00E345F7">
      <w:pPr>
        <w:rPr>
          <w:rFonts w:asciiTheme="majorHAnsi" w:hAnsiTheme="majorHAnsi" w:cstheme="majorHAnsi"/>
          <w:sz w:val="18"/>
          <w:szCs w:val="18"/>
        </w:rPr>
      </w:pPr>
      <w:r w:rsidRPr="00586E2B">
        <w:rPr>
          <w:rFonts w:asciiTheme="majorHAnsi" w:eastAsiaTheme="majorEastAsia" w:hAnsiTheme="majorHAnsi" w:cstheme="majorHAnsi"/>
          <w:b/>
          <w:iCs/>
          <w:sz w:val="26"/>
        </w:rPr>
        <w:t>Berardi 11</w:t>
      </w:r>
      <w:r w:rsidRPr="00586E2B">
        <w:rPr>
          <w:rFonts w:asciiTheme="majorHAnsi" w:hAnsiTheme="majorHAnsi" w:cstheme="majorHAnsi"/>
        </w:rPr>
        <w:t xml:space="preserve"> </w:t>
      </w:r>
      <w:r w:rsidRPr="00586E2B">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w:t>
      </w:r>
      <w:proofErr w:type="gramStart"/>
      <w:r w:rsidRPr="00586E2B">
        <w:rPr>
          <w:rFonts w:asciiTheme="majorHAnsi" w:hAnsiTheme="majorHAnsi" w:cstheme="majorHAnsi"/>
          <w:sz w:val="18"/>
          <w:szCs w:val="18"/>
        </w:rPr>
        <w:t xml:space="preserve">   “</w:t>
      </w:r>
      <w:proofErr w:type="gramEnd"/>
      <w:r w:rsidRPr="00586E2B">
        <w:rPr>
          <w:rFonts w:asciiTheme="majorHAnsi" w:hAnsiTheme="majorHAnsi" w:cstheme="majorHAnsi"/>
          <w:sz w:val="18"/>
          <w:szCs w:val="18"/>
        </w:rPr>
        <w:t xml:space="preserve">Chapter 4 </w:t>
      </w:r>
      <w:proofErr w:type="spellStart"/>
      <w:r w:rsidRPr="00586E2B">
        <w:rPr>
          <w:rFonts w:asciiTheme="majorHAnsi" w:hAnsiTheme="majorHAnsi" w:cstheme="majorHAnsi"/>
          <w:sz w:val="18"/>
          <w:szCs w:val="18"/>
        </w:rPr>
        <w:t>Exhastion</w:t>
      </w:r>
      <w:proofErr w:type="spellEnd"/>
      <w:r w:rsidRPr="00586E2B">
        <w:rPr>
          <w:rFonts w:asciiTheme="majorHAnsi" w:hAnsiTheme="majorHAnsi" w:cstheme="majorHAnsi"/>
          <w:sz w:val="18"/>
          <w:szCs w:val="18"/>
        </w:rPr>
        <w:t xml:space="preserve"> and Subjectivity.” After the Future, by Franco </w:t>
      </w:r>
      <w:proofErr w:type="spellStart"/>
      <w:r w:rsidRPr="00586E2B">
        <w:rPr>
          <w:rFonts w:asciiTheme="majorHAnsi" w:hAnsiTheme="majorHAnsi" w:cstheme="majorHAnsi"/>
          <w:sz w:val="18"/>
          <w:szCs w:val="18"/>
        </w:rPr>
        <w:t>Bifo</w:t>
      </w:r>
      <w:proofErr w:type="spellEnd"/>
      <w:r w:rsidRPr="00586E2B">
        <w:rPr>
          <w:rFonts w:asciiTheme="majorHAnsi" w:hAnsiTheme="majorHAnsi" w:cstheme="majorHAnsi"/>
          <w:sz w:val="18"/>
          <w:szCs w:val="18"/>
        </w:rPr>
        <w:t xml:space="preserve"> Berardi et al., AK Press, 2011. P. 107-108 // LEX JB]</w:t>
      </w:r>
    </w:p>
    <w:p w14:paraId="5D78D8E2" w14:textId="77777777" w:rsidR="00E345F7" w:rsidRPr="00586E2B" w:rsidRDefault="00E345F7" w:rsidP="00E345F7">
      <w:pPr>
        <w:pStyle w:val="ListParagraph"/>
        <w:numPr>
          <w:ilvl w:val="0"/>
          <w:numId w:val="31"/>
        </w:numPr>
        <w:rPr>
          <w:rFonts w:asciiTheme="majorHAnsi" w:hAnsiTheme="majorHAnsi" w:cstheme="majorHAnsi"/>
          <w:sz w:val="18"/>
          <w:szCs w:val="18"/>
        </w:rPr>
      </w:pPr>
      <w:r w:rsidRPr="00586E2B">
        <w:rPr>
          <w:rFonts w:asciiTheme="majorHAnsi" w:hAnsiTheme="majorHAnsi" w:cstheme="majorHAnsi"/>
          <w:sz w:val="18"/>
          <w:szCs w:val="18"/>
        </w:rPr>
        <w:t>TW – mentions of suicide, not read, but it’s in the card if you chose to read it after the round</w:t>
      </w:r>
    </w:p>
    <w:p w14:paraId="00254E97" w14:textId="77777777" w:rsidR="00E345F7" w:rsidRPr="00586E2B" w:rsidRDefault="00E345F7" w:rsidP="00E345F7">
      <w:pPr>
        <w:rPr>
          <w:rFonts w:asciiTheme="majorHAnsi" w:hAnsiTheme="majorHAnsi" w:cstheme="majorHAnsi"/>
          <w:sz w:val="16"/>
        </w:rPr>
      </w:pPr>
      <w:r w:rsidRPr="00586E2B">
        <w:rPr>
          <w:rFonts w:asciiTheme="majorHAnsi" w:hAnsiTheme="majorHAnsi" w:cstheme="majorHAnsi"/>
          <w:sz w:val="16"/>
        </w:rPr>
        <w:t>The process of collective subjectivation (</w:t>
      </w:r>
      <w:proofErr w:type="gramStart"/>
      <w:r w:rsidRPr="00586E2B">
        <w:rPr>
          <w:rFonts w:asciiTheme="majorHAnsi" w:hAnsiTheme="majorHAnsi" w:cstheme="majorHAnsi"/>
          <w:sz w:val="16"/>
        </w:rPr>
        <w:t>i.e.</w:t>
      </w:r>
      <w:proofErr w:type="gramEnd"/>
      <w:r w:rsidRPr="00586E2B">
        <w:rPr>
          <w:rFonts w:asciiTheme="majorHAnsi" w:hAnsiTheme="majorHAnsi" w:cstheme="majorHAnsi"/>
          <w:sz w:val="16"/>
        </w:rPr>
        <w:t xml:space="preserve"> social </w:t>
      </w:r>
      <w:proofErr w:type="spellStart"/>
      <w:r w:rsidRPr="00586E2B">
        <w:rPr>
          <w:rFonts w:asciiTheme="majorHAnsi" w:hAnsiTheme="majorHAnsi" w:cstheme="majorHAnsi"/>
          <w:sz w:val="16"/>
        </w:rPr>
        <w:t>recomposition</w:t>
      </w:r>
      <w:proofErr w:type="spellEnd"/>
      <w:r w:rsidRPr="00586E2B">
        <w:rPr>
          <w:rFonts w:asciiTheme="majorHAnsi" w:hAnsiTheme="majorHAnsi" w:cstheme="majorHAnsi"/>
          <w:sz w:val="16"/>
        </w:rPr>
        <w:t xml:space="preserve">) implies the development of a common language-affection which is essentially happening in the temporal dimension. The </w:t>
      </w:r>
      <w:proofErr w:type="spellStart"/>
      <w:r w:rsidRPr="00586E2B">
        <w:rPr>
          <w:rFonts w:asciiTheme="majorHAnsi" w:hAnsiTheme="majorHAnsi" w:cstheme="majorHAnsi"/>
          <w:sz w:val="16"/>
        </w:rPr>
        <w:t>semiocapitalist</w:t>
      </w:r>
      <w:proofErr w:type="spellEnd"/>
      <w:r w:rsidRPr="00586E2B">
        <w:rPr>
          <w:rFonts w:asciiTheme="majorHAnsi" w:hAnsiTheme="majorHAnsi" w:cstheme="majorHAnsi"/>
          <w:sz w:val="16"/>
        </w:rPr>
        <w:t xml:space="preserve"> acceleration of time has destroyed the social possibility of sensitive elaboration of the </w:t>
      </w:r>
      <w:proofErr w:type="spellStart"/>
      <w:r w:rsidRPr="00586E2B">
        <w:rPr>
          <w:rFonts w:asciiTheme="majorHAnsi" w:hAnsiTheme="majorHAnsi" w:cstheme="majorHAnsi"/>
          <w:sz w:val="16"/>
        </w:rPr>
        <w:t>semio</w:t>
      </w:r>
      <w:proofErr w:type="spellEnd"/>
      <w:r w:rsidRPr="00586E2B">
        <w:rPr>
          <w:rFonts w:asciiTheme="majorHAnsi" w:hAnsiTheme="majorHAnsi" w:cstheme="maj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586E2B">
        <w:rPr>
          <w:rStyle w:val="Emphasis"/>
          <w:rFonts w:asciiTheme="majorHAnsi" w:hAnsiTheme="majorHAnsi" w:cstheme="majorHAnsi"/>
          <w:highlight w:val="green"/>
        </w:rPr>
        <w:t>Exhaustion follows, and</w:t>
      </w:r>
      <w:r w:rsidRPr="00586E2B">
        <w:rPr>
          <w:rStyle w:val="Emphasis"/>
          <w:rFonts w:asciiTheme="majorHAnsi" w:hAnsiTheme="majorHAnsi" w:cstheme="majorHAnsi"/>
        </w:rPr>
        <w:t xml:space="preserve"> exhaustion </w:t>
      </w:r>
      <w:r w:rsidRPr="00586E2B">
        <w:rPr>
          <w:rStyle w:val="Emphasis"/>
          <w:rFonts w:asciiTheme="majorHAnsi" w:hAnsiTheme="majorHAnsi" w:cstheme="majorHAnsi"/>
          <w:highlight w:val="green"/>
        </w:rPr>
        <w:t>is the only way of escape: Nothing, not even the system, can avoid</w:t>
      </w:r>
      <w:r w:rsidRPr="00586E2B">
        <w:rPr>
          <w:rStyle w:val="Emphasis"/>
          <w:rFonts w:asciiTheme="majorHAnsi" w:hAnsiTheme="majorHAnsi" w:cstheme="majorHAnsi"/>
        </w:rPr>
        <w:t xml:space="preserve"> the </w:t>
      </w:r>
      <w:r w:rsidRPr="00586E2B">
        <w:rPr>
          <w:rStyle w:val="Emphasis"/>
          <w:rFonts w:asciiTheme="majorHAnsi" w:hAnsiTheme="majorHAnsi" w:cstheme="majorHAnsi"/>
          <w:highlight w:val="green"/>
        </w:rPr>
        <w:t>symbolic obligation</w:t>
      </w:r>
      <w:r w:rsidRPr="00586E2B">
        <w:rPr>
          <w:rFonts w:asciiTheme="majorHAnsi" w:hAnsiTheme="majorHAnsi" w:cstheme="majorHAnsi"/>
          <w:sz w:val="16"/>
        </w:rPr>
        <w:t xml:space="preserve">, and </w:t>
      </w:r>
      <w:r w:rsidRPr="00586E2B">
        <w:rPr>
          <w:rStyle w:val="Emphasis"/>
          <w:rFonts w:asciiTheme="majorHAnsi" w:hAnsiTheme="majorHAnsi" w:cstheme="majorHAnsi"/>
          <w:highlight w:val="green"/>
        </w:rPr>
        <w:t>it is</w:t>
      </w:r>
      <w:r w:rsidRPr="00586E2B">
        <w:rPr>
          <w:rFonts w:asciiTheme="majorHAnsi" w:hAnsiTheme="majorHAnsi" w:cstheme="majorHAnsi"/>
          <w:sz w:val="16"/>
        </w:rPr>
        <w:t xml:space="preserve"> in this trap</w:t>
      </w:r>
      <w:r w:rsidRPr="00586E2B">
        <w:rPr>
          <w:rStyle w:val="Emphasis"/>
          <w:rFonts w:asciiTheme="majorHAnsi" w:hAnsiTheme="majorHAnsi" w:cstheme="majorHAnsi"/>
        </w:rPr>
        <w:t xml:space="preserve"> that </w:t>
      </w:r>
      <w:r w:rsidRPr="00586E2B">
        <w:rPr>
          <w:rStyle w:val="Emphasis"/>
          <w:rFonts w:asciiTheme="majorHAnsi" w:hAnsiTheme="majorHAnsi" w:cstheme="majorHAnsi"/>
          <w:highlight w:val="green"/>
        </w:rPr>
        <w:t>the only chance of</w:t>
      </w:r>
      <w:r w:rsidRPr="00586E2B">
        <w:rPr>
          <w:rStyle w:val="Emphasis"/>
          <w:rFonts w:asciiTheme="majorHAnsi" w:hAnsiTheme="majorHAnsi" w:cstheme="majorHAnsi"/>
        </w:rPr>
        <w:t xml:space="preserve"> a </w:t>
      </w:r>
      <w:r w:rsidRPr="00586E2B">
        <w:rPr>
          <w:rStyle w:val="Emphasis"/>
          <w:rFonts w:asciiTheme="majorHAnsi" w:hAnsiTheme="majorHAnsi" w:cstheme="majorHAnsi"/>
          <w:highlight w:val="green"/>
        </w:rPr>
        <w:t>catastrophe for capital</w:t>
      </w:r>
      <w:r w:rsidRPr="00586E2B">
        <w:rPr>
          <w:rStyle w:val="Emphasis"/>
          <w:rFonts w:asciiTheme="majorHAnsi" w:hAnsiTheme="majorHAnsi" w:cstheme="majorHAnsi"/>
        </w:rPr>
        <w:t xml:space="preserve"> remains. </w:t>
      </w:r>
      <w:r w:rsidRPr="00586E2B">
        <w:rPr>
          <w:rStyle w:val="Emphasis"/>
          <w:rFonts w:asciiTheme="majorHAnsi" w:hAnsiTheme="majorHAnsi" w:cstheme="majorHAnsi"/>
          <w:highlight w:val="green"/>
        </w:rPr>
        <w:t>The system turns on itself, as a scorpion does when</w:t>
      </w:r>
      <w:r w:rsidRPr="00586E2B">
        <w:rPr>
          <w:rStyle w:val="Emphasis"/>
          <w:rFonts w:asciiTheme="majorHAnsi" w:hAnsiTheme="majorHAnsi" w:cstheme="majorHAnsi"/>
        </w:rPr>
        <w:t xml:space="preserve"> </w:t>
      </w:r>
      <w:proofErr w:type="gramStart"/>
      <w:r w:rsidRPr="00586E2B">
        <w:rPr>
          <w:rStyle w:val="Emphasis"/>
          <w:rFonts w:asciiTheme="majorHAnsi" w:hAnsiTheme="majorHAnsi" w:cstheme="majorHAnsi"/>
        </w:rPr>
        <w:t>en</w:t>
      </w:r>
      <w:r w:rsidRPr="00586E2B">
        <w:rPr>
          <w:rStyle w:val="Emphasis"/>
          <w:rFonts w:asciiTheme="majorHAnsi" w:hAnsiTheme="majorHAnsi" w:cstheme="majorHAnsi"/>
          <w:highlight w:val="green"/>
        </w:rPr>
        <w:t>circled</w:t>
      </w:r>
      <w:proofErr w:type="gramEnd"/>
      <w:r w:rsidRPr="00586E2B">
        <w:rPr>
          <w:rStyle w:val="Emphasis"/>
          <w:rFonts w:asciiTheme="majorHAnsi" w:hAnsiTheme="majorHAnsi" w:cstheme="majorHAnsi"/>
          <w:highlight w:val="green"/>
        </w:rPr>
        <w:t xml:space="preserve"> by</w:t>
      </w:r>
      <w:r w:rsidRPr="00586E2B">
        <w:rPr>
          <w:rStyle w:val="Emphasis"/>
          <w:rFonts w:asciiTheme="majorHAnsi" w:hAnsiTheme="majorHAnsi" w:cstheme="majorHAnsi"/>
        </w:rPr>
        <w:t xml:space="preserve"> the challenge of </w:t>
      </w:r>
      <w:r w:rsidRPr="00586E2B">
        <w:rPr>
          <w:rStyle w:val="Emphasis"/>
          <w:rFonts w:asciiTheme="majorHAnsi" w:hAnsiTheme="majorHAnsi" w:cstheme="majorHAnsi"/>
          <w:highlight w:val="green"/>
        </w:rPr>
        <w:t>death</w:t>
      </w:r>
      <w:r w:rsidRPr="00586E2B">
        <w:rPr>
          <w:rFonts w:asciiTheme="majorHAnsi" w:hAnsiTheme="majorHAnsi" w:cstheme="majorHAnsi"/>
          <w:sz w:val="16"/>
        </w:rPr>
        <w:t xml:space="preserve">. For it is summoned to answer, if it is not to lose face, to what can only be death. </w:t>
      </w:r>
      <w:r w:rsidRPr="00586E2B">
        <w:rPr>
          <w:rStyle w:val="Emphasis"/>
          <w:rFonts w:asciiTheme="majorHAnsi" w:hAnsiTheme="majorHAnsi" w:cstheme="majorHAnsi"/>
        </w:rPr>
        <w:t>The system must</w:t>
      </w:r>
      <w:r w:rsidRPr="00586E2B">
        <w:rPr>
          <w:rFonts w:asciiTheme="majorHAnsi" w:hAnsiTheme="majorHAnsi" w:cstheme="majorHAnsi"/>
          <w:sz w:val="16"/>
        </w:rPr>
        <w:t xml:space="preserve"> itself comm</w:t>
      </w:r>
      <w:r w:rsidRPr="00586E2B">
        <w:rPr>
          <w:rStyle w:val="Emphasis"/>
          <w:rFonts w:asciiTheme="majorHAnsi" w:hAnsiTheme="majorHAnsi" w:cstheme="majorHAnsi"/>
        </w:rPr>
        <w:t>it suicide in response to the multiplied challenge of death and suicide</w:t>
      </w:r>
      <w:r w:rsidRPr="00586E2B">
        <w:rPr>
          <w:rFonts w:asciiTheme="majorHAnsi" w:hAnsiTheme="majorHAnsi" w:cstheme="majorHAnsi"/>
          <w:sz w:val="16"/>
        </w:rPr>
        <w:t xml:space="preserve">. </w:t>
      </w:r>
      <w:proofErr w:type="gramStart"/>
      <w:r w:rsidRPr="00586E2B">
        <w:rPr>
          <w:rFonts w:asciiTheme="majorHAnsi" w:hAnsiTheme="majorHAnsi" w:cstheme="majorHAnsi"/>
          <w:sz w:val="16"/>
        </w:rPr>
        <w:t>So</w:t>
      </w:r>
      <w:proofErr w:type="gramEnd"/>
      <w:r w:rsidRPr="00586E2B">
        <w:rPr>
          <w:rFonts w:asciiTheme="majorHAnsi" w:hAnsiTheme="majorHAnsi" w:cstheme="majorHAnsi"/>
          <w:sz w:val="16"/>
        </w:rPr>
        <w:t xml:space="preserve"> </w:t>
      </w:r>
      <w:r w:rsidRPr="00586E2B">
        <w:rPr>
          <w:rStyle w:val="Emphasis"/>
          <w:rFonts w:asciiTheme="majorHAnsi" w:hAnsiTheme="majorHAnsi" w:cstheme="majorHAnsi"/>
          <w:highlight w:val="green"/>
        </w:rPr>
        <w:t xml:space="preserve">hostages are taken. On the symbolic </w:t>
      </w:r>
      <w:r w:rsidRPr="00586E2B">
        <w:rPr>
          <w:rFonts w:asciiTheme="majorHAnsi" w:hAnsiTheme="majorHAnsi" w:cstheme="majorHAnsi"/>
          <w:sz w:val="16"/>
        </w:rPr>
        <w:t xml:space="preserve">or sacrificial </w:t>
      </w:r>
      <w:r w:rsidRPr="00586E2B">
        <w:rPr>
          <w:rStyle w:val="Emphasis"/>
          <w:rFonts w:asciiTheme="majorHAnsi" w:hAnsiTheme="majorHAnsi" w:cstheme="majorHAnsi"/>
        </w:rPr>
        <w:t>plane</w:t>
      </w:r>
      <w:r w:rsidRPr="00586E2B">
        <w:rPr>
          <w:rFonts w:asciiTheme="majorHAnsi" w:hAnsiTheme="majorHAnsi" w:cstheme="majorHAnsi"/>
          <w:sz w:val="16"/>
        </w:rPr>
        <w:t xml:space="preserve">, from which </w:t>
      </w:r>
      <w:r w:rsidRPr="00586E2B">
        <w:rPr>
          <w:rStyle w:val="Emphasis"/>
          <w:rFonts w:asciiTheme="majorHAnsi" w:hAnsiTheme="majorHAnsi" w:cstheme="majorHAnsi"/>
        </w:rPr>
        <w:t>every moral consideration of the innocence of the victims is ruled out</w:t>
      </w:r>
      <w:r w:rsidRPr="00586E2B">
        <w:rPr>
          <w:rFonts w:asciiTheme="majorHAnsi" w:hAnsiTheme="majorHAnsi" w:cstheme="majorHAnsi"/>
          <w:sz w:val="16"/>
        </w:rPr>
        <w:t xml:space="preserve"> the hostage is the substitute, </w:t>
      </w:r>
      <w:r w:rsidRPr="00586E2B">
        <w:rPr>
          <w:rStyle w:val="Emphasis"/>
          <w:rFonts w:asciiTheme="majorHAnsi" w:hAnsiTheme="majorHAnsi" w:cstheme="majorHAnsi"/>
          <w:highlight w:val="green"/>
        </w:rPr>
        <w:t>the alter-ego of the terrorist</w:t>
      </w:r>
      <w:r w:rsidRPr="00586E2B">
        <w:rPr>
          <w:rStyle w:val="Emphasis"/>
          <w:rFonts w:asciiTheme="majorHAnsi" w:hAnsiTheme="majorHAnsi" w:cstheme="majorHAnsi"/>
        </w:rPr>
        <w:t>, the hostage’s death for the terrorist</w:t>
      </w:r>
      <w:r w:rsidRPr="00586E2B">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w:t>
      </w:r>
      <w:r w:rsidRPr="00586E2B">
        <w:rPr>
          <w:rFonts w:asciiTheme="majorHAnsi" w:hAnsiTheme="majorHAnsi" w:cstheme="majorHAnsi"/>
          <w:sz w:val="16"/>
        </w:rPr>
        <w:lastRenderedPageBreak/>
        <w:t xml:space="preserve">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586E2B">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586E2B">
        <w:rPr>
          <w:rStyle w:val="Emphasis"/>
          <w:rFonts w:asciiTheme="majorHAnsi" w:hAnsiTheme="majorHAnsi" w:cstheme="majorHAnsi"/>
          <w:highlight w:val="green"/>
        </w:rPr>
        <w:t xml:space="preserve">When the code becomes the </w:t>
      </w:r>
      <w:proofErr w:type="gramStart"/>
      <w:r w:rsidRPr="00586E2B">
        <w:rPr>
          <w:rStyle w:val="Emphasis"/>
          <w:rFonts w:asciiTheme="majorHAnsi" w:hAnsiTheme="majorHAnsi" w:cstheme="majorHAnsi"/>
          <w:highlight w:val="green"/>
        </w:rPr>
        <w:t>enemy</w:t>
      </w:r>
      <w:proofErr w:type="gramEnd"/>
      <w:r w:rsidRPr="00586E2B">
        <w:rPr>
          <w:rStyle w:val="Emphasis"/>
          <w:rFonts w:asciiTheme="majorHAnsi" w:hAnsiTheme="majorHAnsi" w:cstheme="majorHAnsi"/>
          <w:highlight w:val="green"/>
        </w:rPr>
        <w:t xml:space="preserve"> the only strategy can be catastrophic</w:t>
      </w:r>
      <w:r w:rsidRPr="00586E2B">
        <w:rPr>
          <w:rFonts w:asciiTheme="majorHAnsi" w:hAnsiTheme="majorHAnsi" w:cstheme="majorHAnsi"/>
          <w:sz w:val="16"/>
        </w:rPr>
        <w:t xml:space="preserve">: all the counterphobic ravings about exorcizing evil: it is because it is there, everywhere, </w:t>
      </w:r>
      <w:r w:rsidRPr="00586E2B">
        <w:rPr>
          <w:rStyle w:val="Emphasis"/>
          <w:rFonts w:asciiTheme="majorHAnsi" w:hAnsiTheme="majorHAnsi" w:cstheme="majorHAnsi"/>
        </w:rPr>
        <w:t>like an obscure object of desire</w:t>
      </w:r>
      <w:r w:rsidRPr="00586E2B">
        <w:rPr>
          <w:rFonts w:asciiTheme="majorHAnsi" w:hAnsiTheme="majorHAnsi" w:cstheme="majorHAnsi"/>
          <w:sz w:val="16"/>
        </w:rPr>
        <w:t xml:space="preserve">. Without this deep-seated complicity, the event would not have had the resonance it has, and in </w:t>
      </w:r>
      <w:r w:rsidRPr="00586E2B">
        <w:rPr>
          <w:rStyle w:val="Emphasis"/>
          <w:rFonts w:asciiTheme="majorHAnsi" w:hAnsiTheme="majorHAnsi" w:cstheme="majorHAnsi"/>
        </w:rPr>
        <w:t>their symbolic strategy the terrorists doubtless</w:t>
      </w:r>
      <w:r w:rsidRPr="00586E2B">
        <w:rPr>
          <w:rFonts w:asciiTheme="majorHAnsi" w:hAnsiTheme="majorHAnsi" w:cstheme="majorHAnsi"/>
          <w:sz w:val="16"/>
        </w:rPr>
        <w:t xml:space="preserve"> know that they </w:t>
      </w:r>
      <w:r w:rsidRPr="00586E2B">
        <w:rPr>
          <w:rStyle w:val="Emphasis"/>
          <w:rFonts w:asciiTheme="majorHAnsi" w:hAnsiTheme="majorHAnsi" w:cstheme="majorHAnsi"/>
        </w:rPr>
        <w:t>can count on this unavowable complicity</w:t>
      </w:r>
      <w:r w:rsidRPr="00586E2B">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586E2B">
        <w:rPr>
          <w:rStyle w:val="Emphasis"/>
          <w:rFonts w:asciiTheme="majorHAnsi" w:hAnsiTheme="majorHAnsi" w:cstheme="majorHAnsi"/>
          <w:highlight w:val="green"/>
        </w:rPr>
        <w:t>the increase in</w:t>
      </w:r>
      <w:r w:rsidRPr="00586E2B">
        <w:rPr>
          <w:rStyle w:val="Emphasis"/>
          <w:rFonts w:asciiTheme="majorHAnsi" w:hAnsiTheme="majorHAnsi" w:cstheme="majorHAnsi"/>
        </w:rPr>
        <w:t xml:space="preserve"> the </w:t>
      </w:r>
      <w:r w:rsidRPr="00586E2B">
        <w:rPr>
          <w:rStyle w:val="Emphasis"/>
          <w:rFonts w:asciiTheme="majorHAnsi" w:hAnsiTheme="majorHAnsi" w:cstheme="majorHAnsi"/>
          <w:highlight w:val="green"/>
        </w:rPr>
        <w:t>power heightens the will to destroy it</w:t>
      </w:r>
      <w:r w:rsidRPr="00586E2B">
        <w:rPr>
          <w:rFonts w:asciiTheme="majorHAnsi" w:hAnsiTheme="majorHAnsi" w:cstheme="majorHAnsi"/>
          <w:sz w:val="16"/>
        </w:rPr>
        <w:t xml:space="preserve">. And it was party to its own destruction. When the two towers collapsed, you had the impression that </w:t>
      </w:r>
      <w:r w:rsidRPr="00586E2B">
        <w:rPr>
          <w:rStyle w:val="Emphasis"/>
          <w:rFonts w:asciiTheme="majorHAnsi" w:hAnsiTheme="majorHAnsi" w:cstheme="majorHAnsi"/>
        </w:rPr>
        <w:t>they were responding to the suicide of the suicide-planes with their own suicides.</w:t>
      </w:r>
      <w:r w:rsidRPr="00586E2B">
        <w:rPr>
          <w:rFonts w:asciiTheme="majorHAnsi" w:hAnsiTheme="majorHAnsi" w:cstheme="majorHAnsi"/>
          <w:sz w:val="16"/>
        </w:rPr>
        <w:t xml:space="preserve"> It has been said that “</w:t>
      </w:r>
      <w:r w:rsidRPr="00586E2B">
        <w:rPr>
          <w:rStyle w:val="Emphasis"/>
          <w:rFonts w:asciiTheme="majorHAnsi" w:hAnsiTheme="majorHAnsi" w:cstheme="majorHAnsi"/>
        </w:rPr>
        <w:t>Even God cannot declare war on Himself.” Well, He can.</w:t>
      </w:r>
      <w:r w:rsidRPr="00586E2B">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586E2B">
        <w:rPr>
          <w:rStyle w:val="Emphasis"/>
          <w:rFonts w:asciiTheme="majorHAnsi" w:hAnsiTheme="majorHAnsi" w:cstheme="majorHAnsi"/>
          <w:highlight w:val="green"/>
        </w:rPr>
        <w:t>exhaustion could</w:t>
      </w:r>
      <w:r w:rsidRPr="00586E2B">
        <w:rPr>
          <w:rStyle w:val="Emphasis"/>
          <w:rFonts w:asciiTheme="majorHAnsi" w:hAnsiTheme="majorHAnsi" w:cstheme="majorHAnsi"/>
        </w:rPr>
        <w:t xml:space="preserve"> also </w:t>
      </w:r>
      <w:r w:rsidRPr="00586E2B">
        <w:rPr>
          <w:rStyle w:val="Emphasis"/>
          <w:rFonts w:asciiTheme="majorHAnsi" w:hAnsiTheme="majorHAnsi" w:cstheme="majorHAnsi"/>
          <w:highlight w:val="green"/>
        </w:rPr>
        <w:t>become the beginning of a</w:t>
      </w:r>
      <w:r w:rsidRPr="00586E2B">
        <w:rPr>
          <w:rStyle w:val="Emphasis"/>
          <w:rFonts w:asciiTheme="majorHAnsi" w:hAnsiTheme="majorHAnsi" w:cstheme="majorHAnsi"/>
        </w:rPr>
        <w:t xml:space="preserve"> slow </w:t>
      </w:r>
      <w:r w:rsidRPr="00586E2B">
        <w:rPr>
          <w:rStyle w:val="Emphasis"/>
          <w:rFonts w:asciiTheme="majorHAnsi" w:hAnsiTheme="majorHAnsi" w:cstheme="majorHAnsi"/>
          <w:highlight w:val="green"/>
        </w:rPr>
        <w:t>movement towards a “</w:t>
      </w:r>
      <w:proofErr w:type="spellStart"/>
      <w:r w:rsidRPr="00586E2B">
        <w:rPr>
          <w:rStyle w:val="Emphasis"/>
          <w:rFonts w:asciiTheme="majorHAnsi" w:hAnsiTheme="majorHAnsi" w:cstheme="majorHAnsi"/>
          <w:highlight w:val="green"/>
        </w:rPr>
        <w:t>wu</w:t>
      </w:r>
      <w:proofErr w:type="spellEnd"/>
      <w:r w:rsidRPr="00586E2B">
        <w:rPr>
          <w:rStyle w:val="Emphasis"/>
          <w:rFonts w:asciiTheme="majorHAnsi" w:hAnsiTheme="majorHAnsi" w:cstheme="majorHAnsi"/>
          <w:highlight w:val="green"/>
        </w:rPr>
        <w:t xml:space="preserve"> </w:t>
      </w:r>
      <w:proofErr w:type="spellStart"/>
      <w:r w:rsidRPr="00586E2B">
        <w:rPr>
          <w:rStyle w:val="Emphasis"/>
          <w:rFonts w:asciiTheme="majorHAnsi" w:hAnsiTheme="majorHAnsi" w:cstheme="majorHAnsi"/>
          <w:highlight w:val="green"/>
        </w:rPr>
        <w:t>wei</w:t>
      </w:r>
      <w:proofErr w:type="spellEnd"/>
      <w:r w:rsidRPr="00586E2B">
        <w:rPr>
          <w:rStyle w:val="Emphasis"/>
          <w:rFonts w:asciiTheme="majorHAnsi" w:hAnsiTheme="majorHAnsi" w:cstheme="majorHAnsi"/>
          <w:highlight w:val="green"/>
        </w:rPr>
        <w:t>” civilization</w:t>
      </w:r>
      <w:r w:rsidRPr="00586E2B">
        <w:rPr>
          <w:rFonts w:asciiTheme="majorHAnsi" w:hAnsiTheme="majorHAnsi" w:cstheme="majorHAnsi"/>
          <w:sz w:val="16"/>
        </w:rPr>
        <w:t xml:space="preserve">, based on the </w:t>
      </w:r>
      <w:r w:rsidRPr="00586E2B">
        <w:rPr>
          <w:rStyle w:val="Emphasis"/>
          <w:rFonts w:asciiTheme="majorHAnsi" w:hAnsiTheme="majorHAnsi" w:cstheme="majorHAnsi"/>
          <w:highlight w:val="green"/>
        </w:rPr>
        <w:t>with</w:t>
      </w:r>
      <w:r w:rsidRPr="00586E2B">
        <w:rPr>
          <w:rFonts w:asciiTheme="majorHAnsi" w:hAnsiTheme="majorHAnsi" w:cstheme="majorHAnsi"/>
          <w:sz w:val="16"/>
        </w:rPr>
        <w:t xml:space="preserve">drawal, and </w:t>
      </w:r>
      <w:r w:rsidRPr="00586E2B">
        <w:rPr>
          <w:rStyle w:val="Emphasis"/>
          <w:rFonts w:asciiTheme="majorHAnsi" w:hAnsiTheme="majorHAnsi" w:cstheme="majorHAnsi"/>
        </w:rPr>
        <w:t xml:space="preserve">frugal </w:t>
      </w:r>
      <w:r w:rsidRPr="00586E2B">
        <w:rPr>
          <w:rStyle w:val="Emphasis"/>
          <w:rFonts w:asciiTheme="majorHAnsi" w:hAnsiTheme="majorHAnsi" w:cstheme="majorHAnsi"/>
          <w:highlight w:val="green"/>
        </w:rPr>
        <w:t>expectations of life and consumption</w:t>
      </w:r>
      <w:r w:rsidRPr="00586E2B">
        <w:rPr>
          <w:rStyle w:val="Emphasis"/>
          <w:rFonts w:asciiTheme="majorHAnsi" w:hAnsiTheme="majorHAnsi" w:cstheme="majorHAnsi"/>
        </w:rPr>
        <w:t xml:space="preserve">. Radicalism could abandon the mode of </w:t>
      </w:r>
      <w:proofErr w:type="gramStart"/>
      <w:r w:rsidRPr="00586E2B">
        <w:rPr>
          <w:rStyle w:val="Emphasis"/>
          <w:rFonts w:asciiTheme="majorHAnsi" w:hAnsiTheme="majorHAnsi" w:cstheme="majorHAnsi"/>
        </w:rPr>
        <w:t>activism, and</w:t>
      </w:r>
      <w:proofErr w:type="gramEnd"/>
      <w:r w:rsidRPr="00586E2B">
        <w:rPr>
          <w:rStyle w:val="Emphasis"/>
          <w:rFonts w:asciiTheme="majorHAnsi" w:hAnsiTheme="majorHAnsi" w:cstheme="majorHAnsi"/>
        </w:rPr>
        <w:t xml:space="preserve"> </w:t>
      </w:r>
      <w:r w:rsidRPr="00586E2B">
        <w:rPr>
          <w:rStyle w:val="Emphasis"/>
          <w:rFonts w:asciiTheme="majorHAnsi" w:hAnsiTheme="majorHAnsi" w:cstheme="majorHAnsi"/>
          <w:highlight w:val="green"/>
        </w:rPr>
        <w:t>adopt the mode of passivity</w:t>
      </w:r>
      <w:r w:rsidRPr="00586E2B">
        <w:rPr>
          <w:rStyle w:val="Emphasis"/>
          <w:rFonts w:asciiTheme="majorHAnsi" w:hAnsiTheme="majorHAnsi" w:cstheme="majorHAnsi"/>
        </w:rPr>
        <w:t xml:space="preserve">. A </w:t>
      </w:r>
      <w:r w:rsidRPr="00586E2B">
        <w:rPr>
          <w:rStyle w:val="Emphasis"/>
          <w:rFonts w:asciiTheme="majorHAnsi" w:hAnsiTheme="majorHAnsi" w:cstheme="majorHAnsi"/>
          <w:highlight w:val="green"/>
        </w:rPr>
        <w:t xml:space="preserve">radical passivity would </w:t>
      </w:r>
      <w:proofErr w:type="gramStart"/>
      <w:r w:rsidRPr="00586E2B">
        <w:rPr>
          <w:rStyle w:val="Emphasis"/>
          <w:rFonts w:asciiTheme="majorHAnsi" w:hAnsiTheme="majorHAnsi" w:cstheme="majorHAnsi"/>
          <w:highlight w:val="green"/>
        </w:rPr>
        <w:t>definitely threaten</w:t>
      </w:r>
      <w:proofErr w:type="gramEnd"/>
      <w:r w:rsidRPr="00586E2B">
        <w:rPr>
          <w:rStyle w:val="Emphasis"/>
          <w:rFonts w:asciiTheme="majorHAnsi" w:hAnsiTheme="majorHAnsi" w:cstheme="majorHAnsi"/>
          <w:highlight w:val="green"/>
        </w:rPr>
        <w:t xml:space="preserve"> the ethos of</w:t>
      </w:r>
      <w:r w:rsidRPr="00586E2B">
        <w:rPr>
          <w:rStyle w:val="Emphasis"/>
          <w:rFonts w:asciiTheme="majorHAnsi" w:hAnsiTheme="majorHAnsi" w:cstheme="majorHAnsi"/>
        </w:rPr>
        <w:t xml:space="preserve"> relentless </w:t>
      </w:r>
      <w:r w:rsidRPr="00586E2B">
        <w:rPr>
          <w:rStyle w:val="Emphasis"/>
          <w:rFonts w:asciiTheme="majorHAnsi" w:hAnsiTheme="majorHAnsi" w:cstheme="majorHAnsi"/>
          <w:highlight w:val="green"/>
        </w:rPr>
        <w:t>productivity that neoliberal politics</w:t>
      </w:r>
      <w:r w:rsidRPr="00586E2B">
        <w:rPr>
          <w:rStyle w:val="Emphasis"/>
          <w:rFonts w:asciiTheme="majorHAnsi" w:hAnsiTheme="majorHAnsi" w:cstheme="majorHAnsi"/>
        </w:rPr>
        <w:t xml:space="preserve"> has </w:t>
      </w:r>
      <w:r w:rsidRPr="00586E2B">
        <w:rPr>
          <w:rStyle w:val="Emphasis"/>
          <w:rFonts w:asciiTheme="majorHAnsi" w:hAnsiTheme="majorHAnsi" w:cstheme="majorHAnsi"/>
          <w:highlight w:val="green"/>
        </w:rPr>
        <w:t>impose</w:t>
      </w:r>
      <w:r w:rsidRPr="00586E2B">
        <w:rPr>
          <w:rStyle w:val="Emphasis"/>
          <w:rFonts w:asciiTheme="majorHAnsi" w:hAnsiTheme="majorHAnsi" w:cstheme="majorHAnsi"/>
        </w:rPr>
        <w:t>d</w:t>
      </w:r>
      <w:r w:rsidRPr="00586E2B">
        <w:rPr>
          <w:rFonts w:asciiTheme="majorHAnsi" w:hAnsiTheme="majorHAnsi" w:cstheme="majorHAnsi"/>
          <w:sz w:val="16"/>
        </w:rPr>
        <w:t xml:space="preserve">. The mother of all the bubbles, the work bubble, would finally deflate. </w:t>
      </w:r>
      <w:r w:rsidRPr="00586E2B">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586E2B">
        <w:rPr>
          <w:rStyle w:val="Emphasis"/>
          <w:rFonts w:asciiTheme="majorHAnsi" w:hAnsiTheme="majorHAnsi" w:cstheme="majorHAnsi"/>
          <w:highlight w:val="green"/>
        </w:rPr>
        <w:t>could be</w:t>
      </w:r>
      <w:r w:rsidRPr="00586E2B">
        <w:rPr>
          <w:rStyle w:val="Emphasis"/>
          <w:rFonts w:asciiTheme="majorHAnsi" w:hAnsiTheme="majorHAnsi" w:cstheme="majorHAnsi"/>
        </w:rPr>
        <w:t xml:space="preserve"> the beginning of </w:t>
      </w:r>
      <w:r w:rsidRPr="00586E2B">
        <w:rPr>
          <w:rStyle w:val="Emphasis"/>
          <w:rFonts w:asciiTheme="majorHAnsi" w:hAnsiTheme="majorHAnsi" w:cstheme="majorHAnsi"/>
          <w:highlight w:val="green"/>
        </w:rPr>
        <w:t>a massive abandonment of competition, consumerist drive, and of dependence on work</w:t>
      </w:r>
      <w:r w:rsidRPr="00586E2B">
        <w:rPr>
          <w:rFonts w:asciiTheme="majorHAnsi" w:hAnsiTheme="majorHAnsi" w:cstheme="majorHAnsi"/>
          <w:sz w:val="16"/>
        </w:rPr>
        <w:t xml:space="preserve">. </w:t>
      </w:r>
      <w:proofErr w:type="gramStart"/>
      <w:r w:rsidRPr="00586E2B">
        <w:rPr>
          <w:rFonts w:asciiTheme="majorHAnsi" w:hAnsiTheme="majorHAnsi" w:cstheme="majorHAnsi"/>
          <w:sz w:val="16"/>
        </w:rPr>
        <w:t xml:space="preserve">Actually, </w:t>
      </w:r>
      <w:r w:rsidRPr="00586E2B">
        <w:rPr>
          <w:rStyle w:val="Emphasis"/>
          <w:rFonts w:asciiTheme="majorHAnsi" w:hAnsiTheme="majorHAnsi" w:cstheme="majorHAnsi"/>
        </w:rPr>
        <w:t>if</w:t>
      </w:r>
      <w:proofErr w:type="gramEnd"/>
      <w:r w:rsidRPr="00586E2B">
        <w:rPr>
          <w:rStyle w:val="Emphasis"/>
          <w:rFonts w:asciiTheme="majorHAnsi" w:hAnsiTheme="majorHAnsi" w:cstheme="majorHAnsi"/>
        </w:rPr>
        <w:t xml:space="preserve"> we think of the geopolitical struggle of the first decade</w:t>
      </w:r>
      <w:r w:rsidRPr="00586E2B">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586E2B">
        <w:rPr>
          <w:rFonts w:asciiTheme="majorHAnsi" w:hAnsiTheme="majorHAnsi" w:cstheme="majorHAnsi"/>
          <w:sz w:val="16"/>
        </w:rPr>
        <w:t>in order to</w:t>
      </w:r>
      <w:proofErr w:type="gramEnd"/>
      <w:r w:rsidRPr="00586E2B">
        <w:rPr>
          <w:rFonts w:asciiTheme="majorHAnsi" w:hAnsiTheme="majorHAnsi" w:cstheme="majorHAnsi"/>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586E2B">
        <w:rPr>
          <w:rFonts w:asciiTheme="majorHAnsi" w:hAnsiTheme="majorHAnsi" w:cstheme="majorHAnsi"/>
          <w:sz w:val="16"/>
        </w:rPr>
        <w:t>became</w:t>
      </w:r>
      <w:proofErr w:type="spellEnd"/>
      <w:proofErr w:type="gramEnd"/>
      <w:r w:rsidRPr="00586E2B">
        <w:rPr>
          <w:rFonts w:asciiTheme="majorHAnsi" w:hAnsiTheme="majorHAnsi" w:cstheme="maj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586E2B">
        <w:rPr>
          <w:rStyle w:val="Emphasis"/>
          <w:rFonts w:asciiTheme="majorHAnsi" w:hAnsiTheme="majorHAnsi" w:cstheme="majorHAnsi"/>
          <w:highlight w:val="green"/>
        </w:rPr>
        <w:t>Is it possible to divert this implosive trend from the direction of death</w:t>
      </w:r>
      <w:r w:rsidRPr="00586E2B">
        <w:rPr>
          <w:rFonts w:asciiTheme="majorHAnsi" w:hAnsiTheme="majorHAnsi" w:cstheme="majorHAnsi"/>
          <w:sz w:val="16"/>
        </w:rPr>
        <w:t xml:space="preserve">, murder, and suicide, </w:t>
      </w:r>
      <w:r w:rsidRPr="00586E2B">
        <w:rPr>
          <w:rStyle w:val="Emphasis"/>
          <w:rFonts w:asciiTheme="majorHAnsi" w:hAnsiTheme="majorHAnsi" w:cstheme="majorHAnsi"/>
          <w:highlight w:val="green"/>
        </w:rPr>
        <w:t>towards a new</w:t>
      </w:r>
      <w:r w:rsidRPr="00586E2B">
        <w:rPr>
          <w:rStyle w:val="Emphasis"/>
          <w:rFonts w:asciiTheme="majorHAnsi" w:hAnsiTheme="majorHAnsi" w:cstheme="majorHAnsi"/>
        </w:rPr>
        <w:t xml:space="preserve"> kind of </w:t>
      </w:r>
      <w:r w:rsidRPr="00586E2B">
        <w:rPr>
          <w:rStyle w:val="Emphasis"/>
          <w:rFonts w:asciiTheme="majorHAnsi" w:hAnsiTheme="majorHAnsi" w:cstheme="majorHAnsi"/>
          <w:highlight w:val="green"/>
        </w:rPr>
        <w:t>autonomy</w:t>
      </w:r>
      <w:r w:rsidRPr="00586E2B">
        <w:rPr>
          <w:rStyle w:val="Emphasis"/>
          <w:rFonts w:asciiTheme="majorHAnsi" w:hAnsiTheme="majorHAnsi" w:cstheme="majorHAnsi"/>
        </w:rPr>
        <w:t>, social creativity and of life</w:t>
      </w:r>
      <w:r w:rsidRPr="00586E2B">
        <w:rPr>
          <w:rFonts w:asciiTheme="majorHAnsi" w:hAnsiTheme="majorHAnsi" w:cstheme="majorHAnsi"/>
          <w:sz w:val="16"/>
        </w:rPr>
        <w:t xml:space="preserve">? I think that </w:t>
      </w:r>
      <w:r w:rsidRPr="00586E2B">
        <w:rPr>
          <w:rStyle w:val="Emphasis"/>
          <w:rFonts w:asciiTheme="majorHAnsi" w:hAnsiTheme="majorHAnsi" w:cstheme="majorHAnsi"/>
          <w:highlight w:val="green"/>
        </w:rPr>
        <w:t xml:space="preserve">it is possible only if we start from </w:t>
      </w:r>
      <w:proofErr w:type="gramStart"/>
      <w:r w:rsidRPr="00586E2B">
        <w:rPr>
          <w:rStyle w:val="Emphasis"/>
          <w:rFonts w:asciiTheme="majorHAnsi" w:hAnsiTheme="majorHAnsi" w:cstheme="majorHAnsi"/>
          <w:highlight w:val="green"/>
        </w:rPr>
        <w:t>exhaustion, if</w:t>
      </w:r>
      <w:proofErr w:type="gramEnd"/>
      <w:r w:rsidRPr="00586E2B">
        <w:rPr>
          <w:rStyle w:val="Emphasis"/>
          <w:rFonts w:asciiTheme="majorHAnsi" w:hAnsiTheme="majorHAnsi" w:cstheme="majorHAnsi"/>
          <w:highlight w:val="green"/>
        </w:rPr>
        <w:t xml:space="preserve"> we</w:t>
      </w:r>
      <w:r w:rsidRPr="00586E2B">
        <w:rPr>
          <w:rStyle w:val="Emphasis"/>
          <w:rFonts w:asciiTheme="majorHAnsi" w:hAnsiTheme="majorHAnsi" w:cstheme="majorHAnsi"/>
        </w:rPr>
        <w:t xml:space="preserve"> emphasize the creative side of </w:t>
      </w:r>
      <w:r w:rsidRPr="00586E2B">
        <w:rPr>
          <w:rStyle w:val="Emphasis"/>
          <w:rFonts w:asciiTheme="majorHAnsi" w:hAnsiTheme="majorHAnsi" w:cstheme="majorHAnsi"/>
          <w:highlight w:val="green"/>
        </w:rPr>
        <w:t>withdrawal</w:t>
      </w:r>
      <w:r w:rsidRPr="00586E2B">
        <w:rPr>
          <w:rStyle w:val="Emphasis"/>
          <w:rFonts w:asciiTheme="majorHAnsi" w:hAnsiTheme="majorHAnsi" w:cstheme="majorHAnsi"/>
        </w:rPr>
        <w:t xml:space="preserve">. </w:t>
      </w:r>
      <w:r w:rsidRPr="00586E2B">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586E2B">
        <w:rPr>
          <w:rStyle w:val="Emphasis"/>
          <w:rFonts w:asciiTheme="majorHAnsi" w:hAnsiTheme="majorHAnsi" w:cstheme="majorHAnsi"/>
        </w:rPr>
        <w:t>A new refrain could emerge</w:t>
      </w:r>
      <w:r w:rsidRPr="00586E2B">
        <w:rPr>
          <w:rFonts w:asciiTheme="majorHAnsi" w:hAnsiTheme="majorHAnsi" w:cstheme="majorHAnsi"/>
          <w:sz w:val="16"/>
        </w:rPr>
        <w:t xml:space="preserve"> in that </w:t>
      </w:r>
      <w:proofErr w:type="gramStart"/>
      <w:r w:rsidRPr="00586E2B">
        <w:rPr>
          <w:rFonts w:asciiTheme="majorHAnsi" w:hAnsiTheme="majorHAnsi" w:cstheme="majorHAnsi"/>
          <w:sz w:val="16"/>
        </w:rPr>
        <w:t xml:space="preserve">moment, </w:t>
      </w:r>
      <w:r w:rsidRPr="00586E2B">
        <w:rPr>
          <w:rStyle w:val="Emphasis"/>
          <w:rFonts w:asciiTheme="majorHAnsi" w:hAnsiTheme="majorHAnsi" w:cstheme="majorHAnsi"/>
        </w:rPr>
        <w:t>and</w:t>
      </w:r>
      <w:proofErr w:type="gramEnd"/>
      <w:r w:rsidRPr="00586E2B">
        <w:rPr>
          <w:rStyle w:val="Emphasis"/>
          <w:rFonts w:asciiTheme="majorHAnsi" w:hAnsiTheme="majorHAnsi" w:cstheme="majorHAnsi"/>
        </w:rPr>
        <w:t xml:space="preserve"> wipe out the law of economic growth</w:t>
      </w:r>
      <w:r w:rsidRPr="00586E2B">
        <w:rPr>
          <w:rFonts w:asciiTheme="majorHAnsi" w:hAnsiTheme="majorHAnsi" w:cstheme="majorHAnsi"/>
          <w:sz w:val="16"/>
        </w:rPr>
        <w:t xml:space="preserve">. The </w:t>
      </w:r>
      <w:r w:rsidRPr="00586E2B">
        <w:rPr>
          <w:rStyle w:val="Emphasis"/>
          <w:rFonts w:asciiTheme="majorHAnsi" w:hAnsiTheme="majorHAnsi" w:cstheme="majorHAnsi"/>
        </w:rPr>
        <w:t>self-organization of</w:t>
      </w:r>
      <w:r w:rsidRPr="00586E2B">
        <w:rPr>
          <w:rFonts w:asciiTheme="majorHAnsi" w:hAnsiTheme="majorHAnsi" w:cstheme="majorHAnsi"/>
          <w:sz w:val="16"/>
        </w:rPr>
        <w:t xml:space="preserve"> the </w:t>
      </w:r>
      <w:r w:rsidRPr="00586E2B">
        <w:rPr>
          <w:rStyle w:val="Emphasis"/>
          <w:rFonts w:asciiTheme="majorHAnsi" w:hAnsiTheme="majorHAnsi" w:cstheme="majorHAnsi"/>
        </w:rPr>
        <w:t>general intellect could abandon the law of accumulation and growth</w:t>
      </w:r>
      <w:r w:rsidRPr="00586E2B">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586E2B">
        <w:rPr>
          <w:rStyle w:val="Emphasis"/>
          <w:rFonts w:asciiTheme="majorHAnsi" w:hAnsiTheme="majorHAnsi" w:cstheme="majorHAnsi"/>
        </w:rPr>
        <w:t xml:space="preserve">Since the summer of 2009 the official truth in the media, in political statements, in economic talk </w:t>
      </w:r>
      <w:proofErr w:type="gramStart"/>
      <w:r w:rsidRPr="00586E2B">
        <w:rPr>
          <w:rStyle w:val="Emphasis"/>
          <w:rFonts w:asciiTheme="majorHAnsi" w:hAnsiTheme="majorHAnsi" w:cstheme="majorHAnsi"/>
        </w:rPr>
        <w:t>was:</w:t>
      </w:r>
      <w:proofErr w:type="gramEnd"/>
      <w:r w:rsidRPr="00586E2B">
        <w:rPr>
          <w:rStyle w:val="Emphasis"/>
          <w:rFonts w:asciiTheme="majorHAnsi" w:hAnsiTheme="majorHAnsi" w:cstheme="majorHAnsi"/>
        </w:rPr>
        <w:t xml:space="preserve"> recovery</w:t>
      </w:r>
      <w:r w:rsidRPr="00586E2B">
        <w:rPr>
          <w:rFonts w:asciiTheme="majorHAnsi" w:hAnsiTheme="majorHAnsi" w:cstheme="majorHAnsi"/>
          <w:sz w:val="16"/>
        </w:rPr>
        <w:t xml:space="preserve">. The stock exchange began to rise </w:t>
      </w:r>
      <w:proofErr w:type="gramStart"/>
      <w:r w:rsidRPr="00586E2B">
        <w:rPr>
          <w:rFonts w:asciiTheme="majorHAnsi" w:hAnsiTheme="majorHAnsi" w:cstheme="majorHAnsi"/>
          <w:sz w:val="16"/>
        </w:rPr>
        <w:t>again</w:t>
      </w:r>
      <w:proofErr w:type="gramEnd"/>
      <w:r w:rsidRPr="00586E2B">
        <w:rPr>
          <w:rFonts w:asciiTheme="majorHAnsi" w:hAnsiTheme="majorHAnsi" w:cstheme="maj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586E2B">
        <w:rPr>
          <w:rStyle w:val="Emphasis"/>
          <w:rFonts w:asciiTheme="majorHAnsi" w:hAnsiTheme="majorHAnsi" w:cstheme="majorHAnsi"/>
        </w:rPr>
        <w:t xml:space="preserve">Finance </w:t>
      </w:r>
      <w:r w:rsidRPr="00586E2B">
        <w:rPr>
          <w:rStyle w:val="Emphasis"/>
          <w:rFonts w:asciiTheme="majorHAnsi" w:hAnsiTheme="majorHAnsi" w:cstheme="majorHAnsi"/>
        </w:rPr>
        <w:lastRenderedPageBreak/>
        <w:t>is no longer a mere tool of capitalist growth. The financialization of capitalism has made finance the very ground of accumulation</w:t>
      </w:r>
      <w:r w:rsidRPr="00586E2B">
        <w:rPr>
          <w:rFonts w:asciiTheme="majorHAnsi" w:hAnsiTheme="majorHAnsi" w:cstheme="majorHAnsi"/>
          <w:sz w:val="16"/>
        </w:rPr>
        <w:t xml:space="preserve">, as Christian </w:t>
      </w:r>
      <w:proofErr w:type="spellStart"/>
      <w:r w:rsidRPr="00586E2B">
        <w:rPr>
          <w:rFonts w:asciiTheme="majorHAnsi" w:hAnsiTheme="majorHAnsi" w:cstheme="majorHAnsi"/>
          <w:sz w:val="16"/>
        </w:rPr>
        <w:t>Marazzi</w:t>
      </w:r>
      <w:proofErr w:type="spellEnd"/>
      <w:r w:rsidRPr="00586E2B">
        <w:rPr>
          <w:rFonts w:asciiTheme="majorHAnsi" w:hAnsiTheme="majorHAnsi" w:cstheme="majorHAnsi"/>
          <w:sz w:val="16"/>
        </w:rPr>
        <w:t xml:space="preserve"> (2010) has explained in recent works such as The Violence of Financial Capitalism. In the sphere of </w:t>
      </w:r>
      <w:proofErr w:type="spellStart"/>
      <w:r w:rsidRPr="00586E2B">
        <w:rPr>
          <w:rFonts w:asciiTheme="majorHAnsi" w:hAnsiTheme="majorHAnsi" w:cstheme="majorHAnsi"/>
          <w:sz w:val="16"/>
        </w:rPr>
        <w:t>semiocapitalism</w:t>
      </w:r>
      <w:proofErr w:type="spellEnd"/>
      <w:r w:rsidRPr="00586E2B">
        <w:rPr>
          <w:rFonts w:asciiTheme="majorHAnsi" w:hAnsiTheme="majorHAnsi" w:cstheme="maj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586E2B">
        <w:rPr>
          <w:rFonts w:asciiTheme="majorHAnsi" w:hAnsiTheme="majorHAnsi" w:cstheme="majorHAnsi"/>
          <w:sz w:val="16"/>
        </w:rPr>
        <w:t>took also</w:t>
      </w:r>
      <w:proofErr w:type="gramEnd"/>
      <w:r w:rsidRPr="00586E2B">
        <w:rPr>
          <w:rFonts w:asciiTheme="majorHAnsi" w:hAnsiTheme="majorHAnsi" w:cstheme="maj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464CB926" w14:textId="76479E50" w:rsidR="004072B8" w:rsidRPr="00586E2B" w:rsidRDefault="004072B8" w:rsidP="00E345F7">
      <w:pPr>
        <w:pStyle w:val="Heading3"/>
        <w:rPr>
          <w:rFonts w:asciiTheme="majorHAnsi" w:hAnsiTheme="majorHAnsi" w:cstheme="majorHAnsi"/>
        </w:rPr>
      </w:pPr>
      <w:r w:rsidRPr="00586E2B">
        <w:rPr>
          <w:rFonts w:asciiTheme="majorHAnsi" w:hAnsiTheme="majorHAnsi" w:cstheme="majorHAnsi"/>
        </w:rPr>
        <w:lastRenderedPageBreak/>
        <w:t>OV</w:t>
      </w:r>
    </w:p>
    <w:p w14:paraId="34915734" w14:textId="52195DE0" w:rsidR="004072B8" w:rsidRPr="00586E2B" w:rsidRDefault="004072B8" w:rsidP="004072B8">
      <w:pPr>
        <w:rPr>
          <w:rFonts w:asciiTheme="majorHAnsi" w:hAnsiTheme="majorHAnsi" w:cstheme="majorHAnsi"/>
        </w:rPr>
      </w:pPr>
      <w:r w:rsidRPr="00586E2B">
        <w:rPr>
          <w:rFonts w:asciiTheme="majorHAnsi" w:hAnsiTheme="majorHAnsi" w:cstheme="majorHAnsi"/>
          <w:noProof/>
        </w:rPr>
        <w:drawing>
          <wp:inline distT="0" distB="0" distL="0" distR="0" wp14:anchorId="32333DF5" wp14:editId="5E344E70">
            <wp:extent cx="5486400" cy="5833745"/>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3"/>
                    <a:stretch>
                      <a:fillRect/>
                    </a:stretch>
                  </pic:blipFill>
                  <pic:spPr>
                    <a:xfrm>
                      <a:off x="0" y="0"/>
                      <a:ext cx="5486400" cy="5833745"/>
                    </a:xfrm>
                    <a:prstGeom prst="rect">
                      <a:avLst/>
                    </a:prstGeom>
                  </pic:spPr>
                </pic:pic>
              </a:graphicData>
            </a:graphic>
          </wp:inline>
        </w:drawing>
      </w:r>
    </w:p>
    <w:p w14:paraId="7F1A91E0" w14:textId="71B0B4D1" w:rsidR="004072B8" w:rsidRPr="00586E2B" w:rsidRDefault="004072B8" w:rsidP="00927E3B">
      <w:pPr>
        <w:pStyle w:val="Heading4"/>
        <w:rPr>
          <w:rFonts w:asciiTheme="majorHAnsi" w:hAnsiTheme="majorHAnsi" w:cstheme="majorHAnsi"/>
        </w:rPr>
      </w:pPr>
      <w:r w:rsidRPr="00586E2B">
        <w:rPr>
          <w:rFonts w:asciiTheme="majorHAnsi" w:hAnsiTheme="majorHAnsi" w:cstheme="majorHAnsi"/>
        </w:rPr>
        <w:lastRenderedPageBreak/>
        <w:t xml:space="preserve">The decision to not disclose the affirmative 30 minutes before the round is complicit within semiotic structures where competitive incentives overdetermine the spirit of clash of positions. This 1] proves uniqueness for Berardi that these educational spaces aren’t dedicated to the movements they presume rather competitive capitalist structures 2] we don’t say fairness is a voter but when the 1AR’s framework block says weighing case is key to fairness, their framing negates – 4 minutes of prep is not enough to put together a coherent 1nc or update generics—30 minutes is necessary to learn a little about the affirmative and piece together what 1nc positions apply and cut and research their applications to the affirmative. DTD – deter future abuse, competing </w:t>
      </w:r>
      <w:proofErr w:type="spellStart"/>
      <w:r w:rsidRPr="00586E2B">
        <w:rPr>
          <w:rFonts w:asciiTheme="majorHAnsi" w:hAnsiTheme="majorHAnsi" w:cstheme="majorHAnsi"/>
        </w:rPr>
        <w:t>interps</w:t>
      </w:r>
      <w:proofErr w:type="spellEnd"/>
      <w:r w:rsidRPr="00586E2B">
        <w:rPr>
          <w:rFonts w:asciiTheme="majorHAnsi" w:hAnsiTheme="majorHAnsi" w:cstheme="majorHAnsi"/>
        </w:rPr>
        <w:t xml:space="preserve"> because I asked them if they were sure, and gave them a chance to meet the shell so it’s their fault so they need to defend their own norm. </w:t>
      </w:r>
    </w:p>
    <w:p w14:paraId="3244AD54" w14:textId="5DC41454" w:rsidR="00E345F7" w:rsidRPr="00586E2B" w:rsidRDefault="00E345F7" w:rsidP="00E345F7">
      <w:pPr>
        <w:pStyle w:val="Heading3"/>
        <w:rPr>
          <w:rFonts w:asciiTheme="majorHAnsi" w:hAnsiTheme="majorHAnsi" w:cstheme="majorHAnsi"/>
        </w:rPr>
      </w:pPr>
      <w:r w:rsidRPr="00586E2B">
        <w:rPr>
          <w:rFonts w:asciiTheme="majorHAnsi" w:hAnsiTheme="majorHAnsi" w:cstheme="majorHAnsi"/>
        </w:rPr>
        <w:lastRenderedPageBreak/>
        <w:t>Case</w:t>
      </w:r>
    </w:p>
    <w:p w14:paraId="0FBA4B62"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rPr>
        <w:t xml:space="preserve">The affirmative’s model for politics is uniqueness for the K – </w:t>
      </w:r>
      <w:proofErr w:type="spellStart"/>
      <w:r w:rsidRPr="00586E2B">
        <w:rPr>
          <w:rFonts w:asciiTheme="majorHAnsi" w:hAnsiTheme="majorHAnsi" w:cstheme="majorHAnsi"/>
        </w:rPr>
        <w:t>semiocapitalism</w:t>
      </w:r>
      <w:proofErr w:type="spellEnd"/>
      <w:r w:rsidRPr="00586E2B">
        <w:rPr>
          <w:rFonts w:asciiTheme="majorHAnsi" w:hAnsiTheme="majorHAnsi" w:cstheme="majorHAnsi"/>
        </w:rPr>
        <w:t xml:space="preserve"> is the root cause </w:t>
      </w:r>
    </w:p>
    <w:p w14:paraId="78EAA49F" w14:textId="77777777" w:rsidR="00E345F7" w:rsidRPr="00586E2B" w:rsidRDefault="00E345F7" w:rsidP="00E345F7">
      <w:pPr>
        <w:rPr>
          <w:rFonts w:asciiTheme="majorHAnsi" w:hAnsiTheme="majorHAnsi" w:cstheme="majorHAnsi"/>
        </w:rPr>
      </w:pPr>
      <w:proofErr w:type="spellStart"/>
      <w:r w:rsidRPr="00586E2B">
        <w:rPr>
          <w:rStyle w:val="Heading4Char"/>
          <w:rFonts w:asciiTheme="majorHAnsi" w:hAnsiTheme="majorHAnsi" w:cstheme="majorHAnsi"/>
        </w:rPr>
        <w:t>Bifo</w:t>
      </w:r>
      <w:proofErr w:type="spellEnd"/>
      <w:r w:rsidRPr="00586E2B">
        <w:rPr>
          <w:rStyle w:val="Heading4Char"/>
          <w:rFonts w:asciiTheme="majorHAnsi" w:hAnsiTheme="majorHAnsi" w:cstheme="majorHAnsi"/>
        </w:rPr>
        <w:t xml:space="preserve"> 12</w:t>
      </w:r>
      <w:r w:rsidRPr="00586E2B">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5CBA668A" w14:textId="77777777" w:rsidR="00E345F7" w:rsidRPr="00586E2B" w:rsidRDefault="00E345F7" w:rsidP="00E345F7">
      <w:pPr>
        <w:pStyle w:val="BodyText"/>
        <w:rPr>
          <w:rFonts w:asciiTheme="majorHAnsi" w:hAnsiTheme="majorHAnsi" w:cstheme="majorHAnsi"/>
          <w:b/>
          <w:bCs/>
          <w:highlight w:val="green"/>
          <w:u w:val="single"/>
        </w:rPr>
      </w:pPr>
      <w:r w:rsidRPr="00586E2B">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586E2B">
        <w:rPr>
          <w:rFonts w:asciiTheme="majorHAnsi" w:hAnsiTheme="majorHAnsi" w:cstheme="majorHAnsi"/>
          <w:u w:val="single"/>
        </w:rPr>
        <w:t xml:space="preserve">. </w:t>
      </w:r>
      <w:r w:rsidRPr="00586E2B">
        <w:rPr>
          <w:rFonts w:asciiTheme="majorHAnsi" w:hAnsiTheme="majorHAnsi" w:cstheme="majorHAnsi"/>
          <w:b/>
          <w:bCs/>
          <w:u w:val="single"/>
        </w:rPr>
        <w:t>The general</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mobilization of</w:t>
      </w:r>
      <w:r w:rsidRPr="00586E2B">
        <w:rPr>
          <w:rFonts w:asciiTheme="majorHAnsi" w:hAnsiTheme="majorHAnsi" w:cstheme="majorHAnsi"/>
          <w:b/>
          <w:bCs/>
          <w:u w:val="single"/>
        </w:rPr>
        <w:t xml:space="preserve"> these energies began with a call to a Holy </w:t>
      </w:r>
      <w:r w:rsidRPr="00586E2B">
        <w:rPr>
          <w:rFonts w:asciiTheme="majorHAnsi" w:hAnsiTheme="majorHAnsi" w:cstheme="majorHAnsi"/>
          <w:b/>
          <w:bCs/>
          <w:highlight w:val="green"/>
          <w:u w:val="single"/>
        </w:rPr>
        <w:t>War</w:t>
      </w:r>
      <w:r w:rsidRPr="00586E2B">
        <w:rPr>
          <w:rFonts w:asciiTheme="majorHAnsi" w:hAnsiTheme="majorHAnsi" w:cstheme="majorHAnsi"/>
          <w:u w:val="single"/>
        </w:rPr>
        <w:t xml:space="preserve"> </w:t>
      </w:r>
      <w:r w:rsidRPr="00586E2B">
        <w:rPr>
          <w:rFonts w:asciiTheme="majorHAnsi" w:hAnsiTheme="majorHAnsi" w:cstheme="majorHAnsi"/>
          <w:b/>
          <w:bCs/>
          <w:u w:val="single"/>
        </w:rPr>
        <w:t>of the West</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against the</w:t>
      </w:r>
      <w:r w:rsidRPr="00586E2B">
        <w:rPr>
          <w:rFonts w:asciiTheme="majorHAnsi" w:hAnsiTheme="majorHAnsi" w:cstheme="majorHAnsi"/>
          <w:u w:val="single"/>
        </w:rPr>
        <w:t xml:space="preserve"> </w:t>
      </w:r>
      <w:r w:rsidRPr="00586E2B">
        <w:rPr>
          <w:rFonts w:asciiTheme="majorHAnsi" w:hAnsiTheme="majorHAnsi" w:cstheme="majorHAnsi"/>
          <w:b/>
          <w:bCs/>
          <w:u w:val="single"/>
        </w:rPr>
        <w:t>evils of the</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world</w:t>
      </w:r>
      <w:r w:rsidRPr="00586E2B">
        <w:rPr>
          <w:rFonts w:asciiTheme="majorHAnsi" w:hAnsiTheme="majorHAnsi" w:cstheme="majorHAnsi"/>
          <w:u w:val="single"/>
        </w:rPr>
        <w:t xml:space="preserve">. Here begins the great Manichean campaign of </w:t>
      </w:r>
      <w:r w:rsidRPr="00586E2B">
        <w:rPr>
          <w:rFonts w:asciiTheme="majorHAnsi" w:hAnsiTheme="majorHAnsi" w:cstheme="majorHAnsi"/>
          <w:b/>
          <w:bCs/>
          <w:u w:val="single"/>
        </w:rPr>
        <w:t>Good versus Evil</w:t>
      </w:r>
      <w:r w:rsidRPr="00586E2B">
        <w:rPr>
          <w:rFonts w:asciiTheme="majorHAnsi" w:hAnsiTheme="majorHAnsi" w:cstheme="majorHAnsi"/>
          <w:u w:val="single"/>
        </w:rPr>
        <w:t xml:space="preserve">. The </w:t>
      </w:r>
      <w:r w:rsidRPr="00586E2B">
        <w:rPr>
          <w:rFonts w:asciiTheme="majorHAnsi" w:hAnsiTheme="majorHAnsi" w:cstheme="majorHAnsi"/>
          <w:b/>
          <w:bCs/>
          <w:u w:val="single"/>
        </w:rPr>
        <w:t>Good is represented by a group of oil magnates</w:t>
      </w:r>
      <w:r w:rsidRPr="00586E2B">
        <w:rPr>
          <w:rFonts w:asciiTheme="majorHAnsi" w:hAnsiTheme="majorHAnsi" w:cstheme="majorHAnsi"/>
          <w:u w:val="single"/>
        </w:rPr>
        <w:t xml:space="preserve"> who have notoriously </w:t>
      </w:r>
      <w:r w:rsidRPr="00586E2B">
        <w:rPr>
          <w:rFonts w:asciiTheme="majorHAnsi" w:hAnsiTheme="majorHAnsi" w:cstheme="majorHAnsi"/>
          <w:b/>
          <w:bCs/>
          <w:u w:val="single"/>
        </w:rPr>
        <w:t>robbed public funds that led to the collapse of giant companies</w:t>
      </w:r>
      <w:r w:rsidRPr="00586E2B">
        <w:rPr>
          <w:rFonts w:asciiTheme="majorHAnsi" w:hAnsiTheme="majorHAnsi" w:cstheme="majorHAnsi"/>
          <w:u w:val="single"/>
        </w:rPr>
        <w:t xml:space="preserve">. Since the </w:t>
      </w:r>
      <w:r w:rsidRPr="00586E2B">
        <w:rPr>
          <w:rFonts w:asciiTheme="majorHAnsi" w:hAnsiTheme="majorHAnsi" w:cstheme="majorHAnsi"/>
          <w:b/>
          <w:bCs/>
          <w:highlight w:val="green"/>
          <w:u w:val="single"/>
        </w:rPr>
        <w:t>war on</w:t>
      </w:r>
      <w:r w:rsidRPr="00586E2B">
        <w:rPr>
          <w:rFonts w:asciiTheme="majorHAnsi" w:hAnsiTheme="majorHAnsi" w:cstheme="majorHAnsi"/>
          <w:u w:val="single"/>
        </w:rPr>
        <w:t xml:space="preserve"> the </w:t>
      </w:r>
      <w:r w:rsidRPr="00586E2B">
        <w:rPr>
          <w:rFonts w:asciiTheme="majorHAnsi" w:hAnsiTheme="majorHAnsi" w:cstheme="majorHAnsi"/>
          <w:b/>
          <w:bCs/>
          <w:highlight w:val="green"/>
          <w:u w:val="single"/>
        </w:rPr>
        <w:t>Afghan</w:t>
      </w:r>
      <w:r w:rsidRPr="00586E2B">
        <w:rPr>
          <w:rFonts w:asciiTheme="majorHAnsi" w:hAnsiTheme="majorHAnsi" w:cstheme="majorHAnsi"/>
          <w:u w:val="single"/>
        </w:rPr>
        <w:t xml:space="preserve"> </w:t>
      </w:r>
      <w:r w:rsidRPr="00586E2B">
        <w:rPr>
          <w:rFonts w:asciiTheme="majorHAnsi" w:hAnsiTheme="majorHAnsi" w:cstheme="majorHAnsi"/>
          <w:b/>
          <w:bCs/>
          <w:u w:val="single"/>
        </w:rPr>
        <w:t>population</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failed to produce</w:t>
      </w:r>
      <w:r w:rsidRPr="00586E2B">
        <w:rPr>
          <w:rFonts w:asciiTheme="majorHAnsi" w:hAnsiTheme="majorHAnsi" w:cstheme="majorHAnsi"/>
          <w:b/>
          <w:bCs/>
          <w:u w:val="single"/>
        </w:rPr>
        <w:t xml:space="preserve"> any of the promised </w:t>
      </w:r>
      <w:r w:rsidRPr="00586E2B">
        <w:rPr>
          <w:rFonts w:asciiTheme="majorHAnsi" w:hAnsiTheme="majorHAnsi" w:cstheme="majorHAnsi"/>
          <w:b/>
          <w:bCs/>
          <w:highlight w:val="green"/>
          <w:u w:val="single"/>
        </w:rPr>
        <w:t>results</w:t>
      </w:r>
      <w:r w:rsidRPr="00586E2B">
        <w:rPr>
          <w:rFonts w:asciiTheme="majorHAnsi" w:hAnsiTheme="majorHAnsi" w:cstheme="majorHAnsi"/>
          <w:u w:val="single"/>
        </w:rPr>
        <w:t xml:space="preserve">, </w:t>
      </w:r>
      <w:proofErr w:type="gramStart"/>
      <w:r w:rsidRPr="00586E2B">
        <w:rPr>
          <w:rFonts w:asciiTheme="majorHAnsi" w:hAnsiTheme="majorHAnsi" w:cstheme="majorHAnsi"/>
          <w:u w:val="single"/>
        </w:rPr>
        <w:t>i.e.</w:t>
      </w:r>
      <w:proofErr w:type="gramEnd"/>
      <w:r w:rsidRPr="00586E2B">
        <w:rPr>
          <w:rFonts w:asciiTheme="majorHAnsi" w:hAnsiTheme="majorHAnsi" w:cstheme="majorHAnsi"/>
          <w:u w:val="single"/>
        </w:rPr>
        <w:t xml:space="preserve"> the arrest of the heads of the Al Qaida </w:t>
      </w:r>
      <w:proofErr w:type="spellStart"/>
      <w:r w:rsidRPr="00586E2B">
        <w:rPr>
          <w:rFonts w:asciiTheme="majorHAnsi" w:hAnsiTheme="majorHAnsi" w:cstheme="majorHAnsi"/>
          <w:u w:val="single"/>
        </w:rPr>
        <w:t>organisation</w:t>
      </w:r>
      <w:proofErr w:type="spellEnd"/>
      <w:r w:rsidRPr="00586E2B">
        <w:rPr>
          <w:rFonts w:asciiTheme="majorHAnsi" w:hAnsiTheme="majorHAnsi" w:cstheme="majorHAnsi"/>
          <w:u w:val="single"/>
        </w:rPr>
        <w:t xml:space="preserve"> accused of being responsible for the S11 attacks, </w:t>
      </w:r>
      <w:r w:rsidRPr="00586E2B">
        <w:rPr>
          <w:rFonts w:asciiTheme="majorHAnsi" w:hAnsiTheme="majorHAnsi" w:cstheme="majorHAnsi"/>
          <w:b/>
          <w:bCs/>
          <w:highlight w:val="green"/>
          <w:u w:val="single"/>
        </w:rPr>
        <w:t>the war must be re-launched</w:t>
      </w:r>
      <w:r w:rsidRPr="00586E2B">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w:t>
      </w:r>
      <w:proofErr w:type="spellStart"/>
      <w:r w:rsidRPr="00586E2B">
        <w:rPr>
          <w:rFonts w:asciiTheme="majorHAnsi" w:hAnsiTheme="majorHAnsi" w:cstheme="majorHAnsi"/>
          <w:sz w:val="16"/>
        </w:rPr>
        <w:t>Mossadeq</w:t>
      </w:r>
      <w:proofErr w:type="spellEnd"/>
      <w:r w:rsidRPr="00586E2B">
        <w:rPr>
          <w:rFonts w:asciiTheme="majorHAnsi" w:hAnsiTheme="majorHAnsi" w:cstheme="majorHAnsi"/>
          <w:sz w:val="16"/>
        </w:rPr>
        <w:t xml:space="preserve"> for trying to nationalize the Iranian oil industry. </w:t>
      </w:r>
      <w:r w:rsidRPr="00586E2B">
        <w:rPr>
          <w:rFonts w:asciiTheme="majorHAnsi" w:hAnsiTheme="majorHAnsi" w:cstheme="majorHAnsi"/>
          <w:b/>
          <w:bCs/>
          <w:u w:val="single"/>
        </w:rPr>
        <w:t>The ideology of</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security is the product of</w:t>
      </w:r>
      <w:r w:rsidRPr="00586E2B">
        <w:rPr>
          <w:rFonts w:asciiTheme="majorHAnsi" w:hAnsiTheme="majorHAnsi" w:cstheme="majorHAnsi"/>
          <w:u w:val="single"/>
        </w:rPr>
        <w:t xml:space="preserve"> </w:t>
      </w:r>
      <w:r w:rsidRPr="00586E2B">
        <w:rPr>
          <w:rFonts w:asciiTheme="majorHAnsi" w:hAnsiTheme="majorHAnsi" w:cstheme="majorHAnsi"/>
          <w:b/>
          <w:bCs/>
          <w:u w:val="single"/>
        </w:rPr>
        <w:t xml:space="preserve">a </w:t>
      </w:r>
      <w:r w:rsidRPr="00586E2B">
        <w:rPr>
          <w:rFonts w:asciiTheme="majorHAnsi" w:hAnsiTheme="majorHAnsi" w:cstheme="majorHAnsi"/>
          <w:b/>
          <w:bCs/>
          <w:highlight w:val="green"/>
          <w:u w:val="single"/>
        </w:rPr>
        <w:t>paranoia</w:t>
      </w:r>
      <w:r w:rsidRPr="00586E2B">
        <w:rPr>
          <w:rFonts w:asciiTheme="majorHAnsi" w:hAnsiTheme="majorHAnsi" w:cstheme="majorHAnsi"/>
          <w:u w:val="single"/>
        </w:rPr>
        <w:t xml:space="preserve"> </w:t>
      </w:r>
      <w:proofErr w:type="spellStart"/>
      <w:r w:rsidRPr="00586E2B">
        <w:rPr>
          <w:rFonts w:asciiTheme="majorHAnsi" w:hAnsiTheme="majorHAnsi" w:cstheme="majorHAnsi"/>
          <w:b/>
          <w:bCs/>
          <w:u w:val="single"/>
        </w:rPr>
        <w:t>fuelled</w:t>
      </w:r>
      <w:proofErr w:type="spellEnd"/>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by</w:t>
      </w:r>
      <w:r w:rsidRPr="00586E2B">
        <w:rPr>
          <w:rFonts w:asciiTheme="majorHAnsi" w:hAnsiTheme="majorHAnsi" w:cstheme="majorHAnsi"/>
          <w:u w:val="single"/>
        </w:rPr>
        <w:t xml:space="preserve"> </w:t>
      </w:r>
      <w:r w:rsidRPr="00586E2B">
        <w:rPr>
          <w:rFonts w:asciiTheme="majorHAnsi" w:hAnsiTheme="majorHAnsi" w:cstheme="majorHAnsi"/>
          <w:b/>
          <w:bCs/>
          <w:u w:val="single"/>
        </w:rPr>
        <w:t>the</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media and geared to</w:t>
      </w:r>
      <w:r w:rsidRPr="00586E2B">
        <w:rPr>
          <w:rFonts w:asciiTheme="majorHAnsi" w:hAnsiTheme="majorHAnsi" w:cstheme="majorHAnsi"/>
          <w:u w:val="single"/>
        </w:rPr>
        <w:t xml:space="preserve"> </w:t>
      </w:r>
      <w:r w:rsidRPr="00586E2B">
        <w:rPr>
          <w:rFonts w:asciiTheme="majorHAnsi" w:hAnsiTheme="majorHAnsi" w:cstheme="majorHAnsi"/>
          <w:b/>
          <w:bCs/>
          <w:u w:val="single"/>
        </w:rPr>
        <w:t>create</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an economic system of global security that</w:t>
      </w:r>
      <w:r w:rsidRPr="00586E2B">
        <w:rPr>
          <w:rFonts w:asciiTheme="majorHAnsi" w:hAnsiTheme="majorHAnsi" w:cstheme="majorHAnsi"/>
          <w:u w:val="single"/>
        </w:rPr>
        <w:t xml:space="preserve"> </w:t>
      </w:r>
      <w:r w:rsidRPr="00586E2B">
        <w:rPr>
          <w:rFonts w:asciiTheme="majorHAnsi" w:hAnsiTheme="majorHAnsi" w:cstheme="majorHAnsi"/>
          <w:b/>
          <w:bCs/>
          <w:u w:val="single"/>
        </w:rPr>
        <w:t>can</w:t>
      </w:r>
      <w:r w:rsidRPr="00586E2B">
        <w:rPr>
          <w:rFonts w:asciiTheme="majorHAnsi" w:hAnsiTheme="majorHAnsi" w:cstheme="majorHAnsi"/>
          <w:u w:val="single"/>
        </w:rPr>
        <w:t xml:space="preserve"> </w:t>
      </w:r>
      <w:r w:rsidRPr="00586E2B">
        <w:rPr>
          <w:rFonts w:asciiTheme="majorHAnsi" w:hAnsiTheme="majorHAnsi" w:cstheme="majorHAnsi"/>
          <w:b/>
          <w:bCs/>
          <w:highlight w:val="green"/>
          <w:u w:val="single"/>
        </w:rPr>
        <w:t>always feed on new paranoia</w:t>
      </w:r>
      <w:r w:rsidRPr="00586E2B">
        <w:rPr>
          <w:rFonts w:asciiTheme="majorHAnsi" w:hAnsiTheme="majorHAnsi" w:cstheme="majorHAnsi"/>
          <w:u w:val="single"/>
        </w:rPr>
        <w:t xml:space="preserve">. “We need to protect our quality of life”. </w:t>
      </w:r>
      <w:r w:rsidRPr="00586E2B">
        <w:rPr>
          <w:rFonts w:asciiTheme="majorHAnsi" w:hAnsiTheme="majorHAnsi" w:cstheme="majorHAnsi"/>
          <w:b/>
          <w:bCs/>
          <w:highlight w:val="green"/>
          <w:u w:val="single"/>
        </w:rPr>
        <w:t>This</w:t>
      </w:r>
      <w:r w:rsidRPr="00586E2B">
        <w:rPr>
          <w:rFonts w:asciiTheme="majorHAnsi" w:hAnsiTheme="majorHAnsi" w:cstheme="majorHAnsi"/>
          <w:b/>
          <w:bCs/>
          <w:u w:val="single"/>
        </w:rPr>
        <w:t xml:space="preserve"> is the only sentence that </w:t>
      </w:r>
      <w:r w:rsidRPr="00586E2B">
        <w:rPr>
          <w:rFonts w:asciiTheme="majorHAnsi" w:hAnsiTheme="majorHAnsi" w:cstheme="majorHAnsi"/>
          <w:b/>
          <w:bCs/>
          <w:highlight w:val="green"/>
          <w:u w:val="single"/>
        </w:rPr>
        <w:t>corresponds to truth in</w:t>
      </w:r>
      <w:r w:rsidRPr="00586E2B">
        <w:rPr>
          <w:rFonts w:asciiTheme="majorHAnsi" w:hAnsiTheme="majorHAnsi" w:cstheme="majorHAnsi"/>
          <w:b/>
          <w:bCs/>
          <w:u w:val="single"/>
        </w:rPr>
        <w:t xml:space="preserve"> the whole of the </w:t>
      </w:r>
      <w:r w:rsidRPr="00586E2B">
        <w:rPr>
          <w:rFonts w:asciiTheme="majorHAnsi" w:hAnsiTheme="majorHAnsi" w:cstheme="majorHAnsi"/>
          <w:b/>
          <w:bCs/>
          <w:highlight w:val="green"/>
          <w:u w:val="single"/>
        </w:rPr>
        <w:t>war propaganda</w:t>
      </w:r>
      <w:r w:rsidRPr="00586E2B">
        <w:rPr>
          <w:rFonts w:asciiTheme="majorHAnsi" w:hAnsiTheme="majorHAnsi" w:cstheme="majorHAnsi"/>
          <w:u w:val="single"/>
        </w:rPr>
        <w:t>: 20% of humanity does not wish to give up the consumption of 80% of the world resources.</w:t>
      </w:r>
      <w:r w:rsidRPr="00586E2B">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586E2B">
        <w:rPr>
          <w:rFonts w:asciiTheme="majorHAnsi" w:hAnsiTheme="majorHAnsi" w:cstheme="majorHAnsi"/>
          <w:u w:val="single"/>
        </w:rPr>
        <w:t>the imposition of a planetary military dictatorship</w:t>
      </w:r>
      <w:r w:rsidRPr="00586E2B">
        <w:rPr>
          <w:rFonts w:asciiTheme="majorHAnsi" w:hAnsiTheme="majorHAnsi" w:cstheme="majorHAnsi"/>
          <w:sz w:val="16"/>
        </w:rPr>
        <w:t xml:space="preserve"> for good purposes. </w:t>
      </w:r>
      <w:r w:rsidRPr="00586E2B">
        <w:rPr>
          <w:rFonts w:asciiTheme="majorHAnsi" w:hAnsiTheme="majorHAnsi" w:cstheme="majorHAnsi"/>
          <w:u w:val="single"/>
        </w:rPr>
        <w:t xml:space="preserve">But does anyone believe this to be possible? The </w:t>
      </w:r>
      <w:r w:rsidRPr="00586E2B">
        <w:rPr>
          <w:rFonts w:asciiTheme="majorHAnsi" w:hAnsiTheme="majorHAnsi" w:cstheme="majorHAnsi"/>
          <w:b/>
          <w:bCs/>
          <w:u w:val="single"/>
        </w:rPr>
        <w:t>more realistic scenario entails the possibility of a fall of the Pakistani regime with</w:t>
      </w:r>
      <w:r w:rsidRPr="00586E2B">
        <w:rPr>
          <w:rFonts w:asciiTheme="majorHAnsi" w:hAnsiTheme="majorHAnsi" w:cstheme="majorHAnsi"/>
          <w:u w:val="single"/>
        </w:rPr>
        <w:t xml:space="preserve"> the gain of </w:t>
      </w:r>
      <w:r w:rsidRPr="00586E2B">
        <w:rPr>
          <w:rFonts w:asciiTheme="majorHAnsi" w:hAnsiTheme="majorHAnsi" w:cstheme="majorHAnsi"/>
          <w:b/>
          <w:bCs/>
          <w:u w:val="single"/>
        </w:rPr>
        <w:t>two hundred nuclear warheads</w:t>
      </w:r>
      <w:r w:rsidRPr="00586E2B">
        <w:rPr>
          <w:rFonts w:asciiTheme="majorHAnsi" w:hAnsiTheme="majorHAnsi" w:cstheme="majorHAnsi"/>
          <w:u w:val="single"/>
        </w:rPr>
        <w:t xml:space="preserve"> for the Islamic fundamentalists</w:t>
      </w:r>
      <w:r w:rsidRPr="00586E2B">
        <w:rPr>
          <w:rFonts w:asciiTheme="majorHAnsi" w:hAnsiTheme="majorHAnsi" w:cstheme="majorHAnsi"/>
          <w:sz w:val="16"/>
        </w:rPr>
        <w:t xml:space="preserve">. The most probable consequence of aggression against Iraq is the explosion of Empire, the inauguration of the Empire of Chaos. Meanwhile, </w:t>
      </w:r>
      <w:r w:rsidRPr="00586E2B">
        <w:rPr>
          <w:rFonts w:asciiTheme="majorHAnsi" w:hAnsiTheme="majorHAnsi" w:cstheme="majorHAnsi"/>
          <w:u w:val="single"/>
        </w:rPr>
        <w:t>something came to change the whole scenario: in</w:t>
      </w:r>
      <w:r w:rsidRPr="00586E2B">
        <w:rPr>
          <w:rFonts w:asciiTheme="majorHAnsi" w:hAnsiTheme="majorHAnsi" w:cstheme="majorHAnsi"/>
          <w:sz w:val="16"/>
        </w:rPr>
        <w:t xml:space="preserve"> the framework of a </w:t>
      </w:r>
      <w:r w:rsidRPr="00586E2B">
        <w:rPr>
          <w:rFonts w:asciiTheme="majorHAnsi" w:hAnsiTheme="majorHAnsi" w:cstheme="majorHAnsi"/>
          <w:u w:val="single"/>
        </w:rPr>
        <w:t xml:space="preserve">paranoid </w:t>
      </w:r>
      <w:r w:rsidRPr="00586E2B">
        <w:rPr>
          <w:rFonts w:asciiTheme="majorHAnsi" w:hAnsiTheme="majorHAnsi" w:cstheme="majorHAnsi"/>
          <w:b/>
          <w:bCs/>
          <w:u w:val="single"/>
        </w:rPr>
        <w:t xml:space="preserve">clash between fundamentalist and nationalist fanaticism and </w:t>
      </w:r>
      <w:proofErr w:type="spellStart"/>
      <w:r w:rsidRPr="00586E2B">
        <w:rPr>
          <w:rFonts w:asciiTheme="majorHAnsi" w:hAnsiTheme="majorHAnsi" w:cstheme="majorHAnsi"/>
          <w:b/>
          <w:bCs/>
          <w:u w:val="single"/>
        </w:rPr>
        <w:t>nazi</w:t>
      </w:r>
      <w:proofErr w:type="spellEnd"/>
      <w:r w:rsidRPr="00586E2B">
        <w:rPr>
          <w:rFonts w:asciiTheme="majorHAnsi" w:hAnsiTheme="majorHAnsi" w:cstheme="majorHAnsi"/>
          <w:b/>
          <w:bCs/>
          <w:u w:val="single"/>
        </w:rPr>
        <w:t>-capitalist fanaticism</w:t>
      </w:r>
      <w:r w:rsidRPr="00586E2B">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586E2B">
        <w:rPr>
          <w:rFonts w:asciiTheme="majorHAnsi" w:hAnsiTheme="majorHAnsi" w:cstheme="majorHAnsi"/>
          <w:sz w:val="16"/>
        </w:rPr>
        <w:t xml:space="preserve">. The third actor came into being on February 15th, </w:t>
      </w:r>
      <w:proofErr w:type="gramStart"/>
      <w:r w:rsidRPr="00586E2B">
        <w:rPr>
          <w:rFonts w:asciiTheme="majorHAnsi" w:hAnsiTheme="majorHAnsi" w:cstheme="majorHAnsi"/>
          <w:sz w:val="16"/>
        </w:rPr>
        <w:t>2003</w:t>
      </w:r>
      <w:proofErr w:type="gramEnd"/>
      <w:r w:rsidRPr="00586E2B">
        <w:rPr>
          <w:rFonts w:asciiTheme="majorHAnsi" w:hAnsiTheme="majorHAnsi" w:cstheme="majorHAnsi"/>
          <w:sz w:val="16"/>
        </w:rPr>
        <w:t xml:space="preserve"> as millions upon millions marched in cities around the globe in protest against the war in Iraq. </w:t>
      </w:r>
      <w:r w:rsidRPr="00586E2B">
        <w:rPr>
          <w:rFonts w:asciiTheme="majorHAnsi" w:hAnsiTheme="majorHAnsi" w:cstheme="majorHAnsi"/>
          <w:u w:val="single"/>
        </w:rPr>
        <w:t>It is the movement of global everyday life that rebels against war mongering dementia</w:t>
      </w:r>
      <w:r w:rsidRPr="00586E2B">
        <w:rPr>
          <w:rFonts w:asciiTheme="majorHAnsi" w:hAnsiTheme="majorHAnsi" w:cstheme="majorHAnsi"/>
          <w:sz w:val="16"/>
        </w:rPr>
        <w:t xml:space="preserve">. What we saw on F15 is a movement that is destined to expand and radicalize. </w:t>
      </w:r>
      <w:r w:rsidRPr="00586E2B">
        <w:rPr>
          <w:rFonts w:asciiTheme="majorHAnsi" w:hAnsiTheme="majorHAnsi" w:cstheme="majorHAnsi"/>
          <w:b/>
          <w:u w:val="single"/>
        </w:rPr>
        <w:t xml:space="preserve">But </w:t>
      </w:r>
      <w:r w:rsidRPr="00586E2B">
        <w:rPr>
          <w:rFonts w:asciiTheme="majorHAnsi" w:hAnsiTheme="majorHAnsi" w:cstheme="majorHAnsi"/>
          <w:b/>
          <w:bCs/>
          <w:highlight w:val="green"/>
          <w:u w:val="single"/>
        </w:rPr>
        <w:t>at that stage</w:t>
      </w:r>
      <w:r w:rsidRPr="00586E2B">
        <w:rPr>
          <w:rFonts w:asciiTheme="majorHAnsi" w:hAnsiTheme="majorHAnsi" w:cstheme="majorHAnsi"/>
          <w:b/>
          <w:u w:val="single"/>
        </w:rPr>
        <w:t xml:space="preserve"> it will be a matter of </w:t>
      </w:r>
      <w:r w:rsidRPr="00586E2B">
        <w:rPr>
          <w:rFonts w:asciiTheme="majorHAnsi" w:hAnsiTheme="majorHAnsi" w:cstheme="majorHAnsi"/>
          <w:b/>
          <w:bCs/>
          <w:highlight w:val="green"/>
          <w:u w:val="single"/>
        </w:rPr>
        <w:t>working towards</w:t>
      </w:r>
      <w:r w:rsidRPr="00586E2B">
        <w:rPr>
          <w:rFonts w:asciiTheme="majorHAnsi" w:hAnsiTheme="majorHAnsi" w:cstheme="majorHAnsi"/>
          <w:b/>
          <w:u w:val="single"/>
        </w:rPr>
        <w:t xml:space="preserve"> pushing the process of </w:t>
      </w:r>
      <w:r w:rsidRPr="00586E2B">
        <w:rPr>
          <w:rFonts w:asciiTheme="majorHAnsi" w:hAnsiTheme="majorHAnsi" w:cstheme="majorHAnsi"/>
          <w:b/>
          <w:bCs/>
          <w:highlight w:val="green"/>
          <w:u w:val="single"/>
        </w:rPr>
        <w:t>exiting</w:t>
      </w:r>
      <w:r w:rsidRPr="00586E2B">
        <w:rPr>
          <w:rFonts w:asciiTheme="majorHAnsi" w:hAnsiTheme="majorHAnsi" w:cstheme="majorHAnsi"/>
          <w:b/>
          <w:u w:val="single"/>
        </w:rPr>
        <w:t xml:space="preserve"> the </w:t>
      </w:r>
      <w:r w:rsidRPr="00586E2B">
        <w:rPr>
          <w:rFonts w:asciiTheme="majorHAnsi" w:hAnsiTheme="majorHAnsi" w:cstheme="majorHAnsi"/>
          <w:b/>
          <w:bCs/>
          <w:highlight w:val="green"/>
          <w:u w:val="single"/>
        </w:rPr>
        <w:t>war to coincide with</w:t>
      </w:r>
      <w:r w:rsidRPr="00586E2B">
        <w:rPr>
          <w:rFonts w:asciiTheme="majorHAnsi" w:hAnsiTheme="majorHAnsi" w:cstheme="majorHAnsi"/>
          <w:b/>
          <w:u w:val="single"/>
        </w:rPr>
        <w:t xml:space="preserve"> that of </w:t>
      </w:r>
      <w:r w:rsidRPr="00586E2B">
        <w:rPr>
          <w:rFonts w:asciiTheme="majorHAnsi" w:hAnsiTheme="majorHAnsi" w:cstheme="majorHAnsi"/>
          <w:b/>
          <w:bCs/>
          <w:highlight w:val="green"/>
          <w:u w:val="single"/>
        </w:rPr>
        <w:t>dissolving</w:t>
      </w:r>
      <w:r w:rsidRPr="00586E2B">
        <w:rPr>
          <w:rFonts w:asciiTheme="majorHAnsi" w:hAnsiTheme="majorHAnsi" w:cstheme="majorHAnsi"/>
          <w:b/>
          <w:u w:val="single"/>
        </w:rPr>
        <w:t xml:space="preserve"> of the </w:t>
      </w:r>
      <w:r w:rsidRPr="00586E2B">
        <w:rPr>
          <w:rFonts w:asciiTheme="majorHAnsi" w:hAnsiTheme="majorHAnsi" w:cstheme="majorHAnsi"/>
          <w:b/>
          <w:bCs/>
          <w:highlight w:val="green"/>
          <w:u w:val="single"/>
        </w:rPr>
        <w:t>neoliberal domination of global capitalism</w:t>
      </w:r>
      <w:r w:rsidRPr="00586E2B">
        <w:rPr>
          <w:rFonts w:asciiTheme="majorHAnsi" w:hAnsiTheme="majorHAnsi" w:cstheme="majorHAnsi"/>
          <w:b/>
          <w:u w:val="single"/>
        </w:rPr>
        <w:t xml:space="preserve">, </w:t>
      </w:r>
      <w:proofErr w:type="gramStart"/>
      <w:r w:rsidRPr="00586E2B">
        <w:rPr>
          <w:rFonts w:asciiTheme="majorHAnsi" w:hAnsiTheme="majorHAnsi" w:cstheme="majorHAnsi"/>
          <w:b/>
          <w:u w:val="single"/>
        </w:rPr>
        <w:t>in order to</w:t>
      </w:r>
      <w:proofErr w:type="gramEnd"/>
      <w:r w:rsidRPr="00586E2B">
        <w:rPr>
          <w:rFonts w:asciiTheme="majorHAnsi" w:hAnsiTheme="majorHAnsi" w:cstheme="majorHAnsi"/>
          <w:b/>
          <w:u w:val="single"/>
        </w:rPr>
        <w:t xml:space="preserve"> </w:t>
      </w:r>
      <w:r w:rsidRPr="00586E2B">
        <w:rPr>
          <w:rFonts w:asciiTheme="majorHAnsi" w:hAnsiTheme="majorHAnsi" w:cstheme="majorHAnsi"/>
          <w:b/>
          <w:bCs/>
          <w:highlight w:val="green"/>
          <w:u w:val="single"/>
        </w:rPr>
        <w:t>repose</w:t>
      </w:r>
      <w:r w:rsidRPr="00586E2B">
        <w:rPr>
          <w:rFonts w:asciiTheme="majorHAnsi" w:hAnsiTheme="majorHAnsi" w:cstheme="majorHAnsi"/>
          <w:b/>
          <w:u w:val="single"/>
        </w:rPr>
        <w:t xml:space="preserve"> the dynamic of </w:t>
      </w:r>
      <w:r w:rsidRPr="00586E2B">
        <w:rPr>
          <w:rFonts w:asciiTheme="majorHAnsi" w:hAnsiTheme="majorHAnsi" w:cstheme="majorHAnsi"/>
          <w:b/>
          <w:bCs/>
          <w:highlight w:val="green"/>
          <w:u w:val="single"/>
        </w:rPr>
        <w:t>anti-capitalist conflict in society</w:t>
      </w:r>
      <w:r w:rsidRPr="00586E2B">
        <w:rPr>
          <w:rFonts w:asciiTheme="majorHAnsi" w:hAnsiTheme="majorHAnsi" w:cstheme="majorHAnsi"/>
          <w:b/>
          <w:u w:val="single"/>
        </w:rPr>
        <w:t xml:space="preserve">. Capitalism brings war as clouds bring storms, but </w:t>
      </w:r>
      <w:proofErr w:type="gramStart"/>
      <w:r w:rsidRPr="00586E2B">
        <w:rPr>
          <w:rFonts w:asciiTheme="majorHAnsi" w:hAnsiTheme="majorHAnsi" w:cstheme="majorHAnsi"/>
          <w:b/>
          <w:u w:val="single"/>
        </w:rPr>
        <w:t>in the course of</w:t>
      </w:r>
      <w:proofErr w:type="gramEnd"/>
      <w:r w:rsidRPr="00586E2B">
        <w:rPr>
          <w:rFonts w:asciiTheme="majorHAnsi" w:hAnsiTheme="majorHAnsi" w:cstheme="majorHAnsi"/>
          <w:b/>
          <w:u w:val="single"/>
        </w:rPr>
        <w:t xml:space="preserve"> the war the conditions for a re-dislocation of capitalism are created. The question of subverting the forces that produced the war will emerge. Then it will not be sufficient to eliminate the criminal class that produced </w:t>
      </w:r>
      <w:r w:rsidRPr="00586E2B">
        <w:rPr>
          <w:rFonts w:asciiTheme="majorHAnsi" w:hAnsiTheme="majorHAnsi" w:cstheme="majorHAnsi"/>
          <w:b/>
          <w:u w:val="single"/>
        </w:rPr>
        <w:lastRenderedPageBreak/>
        <w:t xml:space="preserve">the war. It will be necessary to clarify that </w:t>
      </w:r>
      <w:r w:rsidRPr="00586E2B">
        <w:rPr>
          <w:rFonts w:asciiTheme="majorHAnsi" w:hAnsiTheme="majorHAnsi" w:cstheme="majorHAnsi"/>
          <w:b/>
          <w:bCs/>
          <w:highlight w:val="green"/>
          <w:u w:val="single"/>
        </w:rPr>
        <w:t>war is only the continuation of liberalist devastation by other means</w:t>
      </w:r>
      <w:r w:rsidRPr="00586E2B">
        <w:rPr>
          <w:rFonts w:asciiTheme="majorHAnsi" w:hAnsiTheme="majorHAnsi" w:cstheme="majorHAnsi"/>
          <w:b/>
          <w:u w:val="single"/>
        </w:rPr>
        <w:t xml:space="preserve">, hence, </w:t>
      </w:r>
      <w:r w:rsidRPr="00586E2B">
        <w:rPr>
          <w:rFonts w:asciiTheme="majorHAnsi" w:hAnsiTheme="majorHAnsi" w:cstheme="majorHAnsi"/>
          <w:b/>
          <w:bCs/>
          <w:highlight w:val="green"/>
          <w:u w:val="single"/>
        </w:rPr>
        <w:t>it will be necessary to cut the roots of the process that led to catastrophe.</w:t>
      </w:r>
    </w:p>
    <w:p w14:paraId="75FCA2DB" w14:textId="77777777" w:rsidR="00E345F7" w:rsidRPr="00586E2B" w:rsidRDefault="00E345F7" w:rsidP="00E345F7">
      <w:pPr>
        <w:pStyle w:val="Heading3"/>
        <w:rPr>
          <w:rFonts w:asciiTheme="majorHAnsi" w:hAnsiTheme="majorHAnsi" w:cstheme="majorHAnsi"/>
        </w:rPr>
      </w:pPr>
      <w:r w:rsidRPr="00586E2B">
        <w:rPr>
          <w:rFonts w:asciiTheme="majorHAnsi" w:hAnsiTheme="majorHAnsi" w:cstheme="majorHAnsi"/>
        </w:rPr>
        <w:lastRenderedPageBreak/>
        <w:t>Framing</w:t>
      </w:r>
    </w:p>
    <w:p w14:paraId="7800ACE2" w14:textId="77777777" w:rsidR="00E345F7" w:rsidRPr="00586E2B" w:rsidRDefault="00E345F7" w:rsidP="00E345F7">
      <w:pPr>
        <w:pStyle w:val="Heading4"/>
        <w:spacing w:line="276" w:lineRule="auto"/>
        <w:rPr>
          <w:rFonts w:asciiTheme="majorHAnsi" w:hAnsiTheme="majorHAnsi" w:cstheme="majorHAnsi"/>
        </w:rPr>
      </w:pPr>
      <w:r w:rsidRPr="00586E2B">
        <w:rPr>
          <w:rFonts w:asciiTheme="majorHAnsi" w:hAnsiTheme="majorHAnsi" w:cstheme="majorHAnsi"/>
        </w:rPr>
        <w:t xml:space="preserve">The K OW and turns the aff – </w:t>
      </w:r>
    </w:p>
    <w:p w14:paraId="4CF547B9" w14:textId="77777777" w:rsidR="00E345F7" w:rsidRPr="00586E2B" w:rsidRDefault="00E345F7" w:rsidP="00E345F7">
      <w:pPr>
        <w:pStyle w:val="Heading4"/>
        <w:spacing w:line="276" w:lineRule="auto"/>
        <w:rPr>
          <w:rFonts w:asciiTheme="majorHAnsi" w:hAnsiTheme="majorHAnsi" w:cstheme="majorHAnsi"/>
        </w:rPr>
      </w:pPr>
      <w:r w:rsidRPr="00586E2B">
        <w:rPr>
          <w:rFonts w:asciiTheme="majorHAnsi" w:hAnsiTheme="majorHAnsi" w:cstheme="majorHAnsi"/>
        </w:rPr>
        <w:t xml:space="preserve">(1)  </w:t>
      </w:r>
      <w:r w:rsidRPr="00586E2B">
        <w:rPr>
          <w:rFonts w:asciiTheme="majorHAnsi" w:hAnsiTheme="majorHAnsi" w:cstheme="majorHAnsi"/>
          <w:u w:val="single"/>
        </w:rPr>
        <w:t>Form v Content</w:t>
      </w:r>
      <w:r w:rsidRPr="00586E2B">
        <w:rPr>
          <w:rFonts w:asciiTheme="majorHAnsi" w:hAnsiTheme="majorHAnsi" w:cstheme="majorHAnsi"/>
        </w:rPr>
        <w:t xml:space="preserve"> – the K indicts the rhetoric or the pedagogical way that the aff is exported to fit in the debate space and is also the </w:t>
      </w:r>
      <w:r w:rsidRPr="00586E2B">
        <w:rPr>
          <w:rFonts w:asciiTheme="majorHAnsi" w:hAnsiTheme="majorHAnsi" w:cstheme="majorHAnsi"/>
          <w:u w:val="single"/>
        </w:rPr>
        <w:t>best model for clash</w:t>
      </w:r>
      <w:r w:rsidRPr="00586E2B">
        <w:rPr>
          <w:rFonts w:asciiTheme="majorHAnsi" w:hAnsiTheme="majorHAnsi" w:cstheme="majorHAnsi"/>
        </w:rPr>
        <w:t xml:space="preserve"> because you clash with our theory of power instead of plan focus which we’ve indicted. It’s </w:t>
      </w:r>
      <w:r w:rsidRPr="00586E2B">
        <w:rPr>
          <w:rFonts w:asciiTheme="majorHAnsi" w:hAnsiTheme="majorHAnsi" w:cstheme="majorHAnsi"/>
          <w:u w:val="single"/>
        </w:rPr>
        <w:t>not unfair</w:t>
      </w:r>
      <w:r w:rsidRPr="00586E2B">
        <w:rPr>
          <w:rFonts w:asciiTheme="majorHAnsi" w:hAnsiTheme="majorHAnsi" w:cstheme="majorHAnsi"/>
        </w:rPr>
        <w:t xml:space="preserve"> to expect you to defend your epistemological consequences anything else is </w:t>
      </w:r>
      <w:r w:rsidRPr="00586E2B">
        <w:rPr>
          <w:rFonts w:asciiTheme="majorHAnsi" w:hAnsiTheme="majorHAnsi" w:cstheme="majorHAnsi"/>
          <w:u w:val="single"/>
        </w:rPr>
        <w:t>academically irresponsible</w:t>
      </w:r>
      <w:r w:rsidRPr="00586E2B">
        <w:rPr>
          <w:rFonts w:asciiTheme="majorHAnsi" w:hAnsiTheme="majorHAnsi" w:cstheme="majorHAnsi"/>
        </w:rPr>
        <w:t xml:space="preserve">. </w:t>
      </w:r>
    </w:p>
    <w:p w14:paraId="78CD5427" w14:textId="77777777" w:rsidR="00E345F7" w:rsidRPr="00586E2B" w:rsidRDefault="00E345F7" w:rsidP="00E345F7">
      <w:pPr>
        <w:pStyle w:val="Heading4"/>
        <w:spacing w:line="276" w:lineRule="auto"/>
        <w:rPr>
          <w:rFonts w:asciiTheme="majorHAnsi" w:hAnsiTheme="majorHAnsi" w:cstheme="majorHAnsi"/>
        </w:rPr>
      </w:pPr>
      <w:r w:rsidRPr="00586E2B">
        <w:rPr>
          <w:rFonts w:asciiTheme="majorHAnsi" w:hAnsiTheme="majorHAnsi" w:cstheme="majorHAnsi"/>
        </w:rPr>
        <w:t xml:space="preserve">(2)  </w:t>
      </w:r>
      <w:r w:rsidRPr="00586E2B">
        <w:rPr>
          <w:rFonts w:asciiTheme="majorHAnsi" w:hAnsiTheme="majorHAnsi" w:cstheme="majorHAnsi"/>
          <w:u w:val="single"/>
        </w:rPr>
        <w:t>Epistemology</w:t>
      </w:r>
      <w:r w:rsidRPr="00586E2B">
        <w:rPr>
          <w:rFonts w:asciiTheme="majorHAnsi" w:hAnsiTheme="majorHAnsi" w:cstheme="majorHAnsi"/>
        </w:rPr>
        <w:t xml:space="preserve"> – neoliberalism imposes that our knowledge is formed through an endless </w:t>
      </w:r>
      <w:r w:rsidRPr="00586E2B">
        <w:rPr>
          <w:rFonts w:asciiTheme="majorHAnsi" w:hAnsiTheme="majorHAnsi" w:cstheme="majorHAnsi"/>
          <w:u w:val="single"/>
        </w:rPr>
        <w:t>cycle of production</w:t>
      </w:r>
      <w:r w:rsidRPr="00586E2B">
        <w:rPr>
          <w:rFonts w:asciiTheme="majorHAnsi" w:hAnsiTheme="majorHAnsi" w:cstheme="majorHAnsi"/>
        </w:rPr>
        <w:t xml:space="preserve"> which means the 1AC “skills” are irrelevant and the exportation of their </w:t>
      </w:r>
      <w:r w:rsidRPr="00586E2B">
        <w:rPr>
          <w:rFonts w:asciiTheme="majorHAnsi" w:hAnsiTheme="majorHAnsi" w:cstheme="majorHAnsi"/>
          <w:u w:val="single"/>
        </w:rPr>
        <w:t>pedagogy is flawed</w:t>
      </w:r>
      <w:r w:rsidRPr="00586E2B">
        <w:rPr>
          <w:rFonts w:asciiTheme="majorHAnsi" w:hAnsiTheme="majorHAnsi" w:cstheme="majorHAnsi"/>
        </w:rPr>
        <w:t xml:space="preserve"> </w:t>
      </w:r>
    </w:p>
    <w:p w14:paraId="78225519" w14:textId="77777777" w:rsidR="00E345F7" w:rsidRPr="00586E2B" w:rsidRDefault="00E345F7" w:rsidP="00E345F7">
      <w:pPr>
        <w:pStyle w:val="Heading4"/>
        <w:spacing w:line="276" w:lineRule="auto"/>
        <w:rPr>
          <w:rFonts w:asciiTheme="majorHAnsi" w:hAnsiTheme="majorHAnsi" w:cstheme="majorHAnsi"/>
        </w:rPr>
      </w:pPr>
      <w:r w:rsidRPr="00586E2B">
        <w:rPr>
          <w:rFonts w:asciiTheme="majorHAnsi" w:hAnsiTheme="majorHAnsi" w:cstheme="majorHAnsi"/>
        </w:rPr>
        <w:t xml:space="preserve">(3)  Neoliberalism controls the </w:t>
      </w:r>
      <w:r w:rsidRPr="00586E2B">
        <w:rPr>
          <w:rFonts w:asciiTheme="majorHAnsi" w:hAnsiTheme="majorHAnsi" w:cstheme="majorHAnsi"/>
          <w:u w:val="single"/>
        </w:rPr>
        <w:t>value to life</w:t>
      </w:r>
      <w:r w:rsidRPr="00586E2B">
        <w:rPr>
          <w:rFonts w:asciiTheme="majorHAnsi" w:hAnsiTheme="majorHAnsi" w:cstheme="majorHAnsi"/>
        </w:rPr>
        <w:t xml:space="preserve"> through affectivity which presupposes evaluation of body counts. Extinction has </w:t>
      </w:r>
      <w:r w:rsidRPr="00586E2B">
        <w:rPr>
          <w:rFonts w:asciiTheme="majorHAnsi" w:hAnsiTheme="majorHAnsi" w:cstheme="majorHAnsi"/>
          <w:u w:val="single"/>
        </w:rPr>
        <w:t>already happened</w:t>
      </w:r>
      <w:r w:rsidRPr="00586E2B">
        <w:rPr>
          <w:rFonts w:asciiTheme="majorHAnsi" w:hAnsiTheme="majorHAnsi" w:cstheme="majorHAnsi"/>
        </w:rPr>
        <w:t xml:space="preserve"> and the criticism controls that value. </w:t>
      </w:r>
    </w:p>
    <w:p w14:paraId="5827A6E0"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rPr>
        <w:t xml:space="preserve">(4)  It’s </w:t>
      </w:r>
      <w:r w:rsidRPr="00586E2B">
        <w:rPr>
          <w:rFonts w:asciiTheme="majorHAnsi" w:hAnsiTheme="majorHAnsi" w:cstheme="majorHAnsi"/>
          <w:u w:val="single"/>
        </w:rPr>
        <w:t>illogical</w:t>
      </w:r>
      <w:r w:rsidRPr="00586E2B">
        <w:rPr>
          <w:rFonts w:asciiTheme="majorHAnsi" w:hAnsiTheme="majorHAnsi" w:cstheme="majorHAnsi"/>
        </w:rPr>
        <w:t xml:space="preserve"> – form over content because it </w:t>
      </w:r>
      <w:r w:rsidRPr="00586E2B">
        <w:rPr>
          <w:rFonts w:asciiTheme="majorHAnsi" w:hAnsiTheme="majorHAnsi" w:cstheme="majorHAnsi"/>
          <w:u w:val="single"/>
        </w:rPr>
        <w:t>doesn’t matter</w:t>
      </w:r>
      <w:r w:rsidRPr="00586E2B">
        <w:rPr>
          <w:rFonts w:asciiTheme="majorHAnsi" w:hAnsiTheme="majorHAnsi" w:cstheme="majorHAnsi"/>
        </w:rPr>
        <w:t xml:space="preserve"> how right you are if you used violent discourse to get there – just like how “all lives matter” semantically means all lives matter but </w:t>
      </w:r>
      <w:r w:rsidRPr="00586E2B">
        <w:rPr>
          <w:rFonts w:asciiTheme="majorHAnsi" w:hAnsiTheme="majorHAnsi" w:cstheme="majorHAnsi"/>
          <w:u w:val="single"/>
        </w:rPr>
        <w:t>we know it’s racist</w:t>
      </w:r>
      <w:r w:rsidRPr="00586E2B">
        <w:rPr>
          <w:rFonts w:asciiTheme="majorHAnsi" w:hAnsiTheme="majorHAnsi" w:cstheme="majorHAnsi"/>
        </w:rPr>
        <w:t xml:space="preserve"> because of </w:t>
      </w:r>
      <w:proofErr w:type="spellStart"/>
      <w:proofErr w:type="gramStart"/>
      <w:r w:rsidRPr="00586E2B">
        <w:rPr>
          <w:rFonts w:asciiTheme="majorHAnsi" w:hAnsiTheme="majorHAnsi" w:cstheme="majorHAnsi"/>
        </w:rPr>
        <w:t>it’s</w:t>
      </w:r>
      <w:proofErr w:type="spellEnd"/>
      <w:proofErr w:type="gramEnd"/>
      <w:r w:rsidRPr="00586E2B">
        <w:rPr>
          <w:rFonts w:asciiTheme="majorHAnsi" w:hAnsiTheme="majorHAnsi" w:cstheme="majorHAnsi"/>
        </w:rPr>
        <w:t xml:space="preserve"> representations – logic outweighs because it’s a litmus test to determining what is an argument. No amount of fairness can make an </w:t>
      </w:r>
      <w:r w:rsidRPr="00586E2B">
        <w:rPr>
          <w:rFonts w:asciiTheme="majorHAnsi" w:hAnsiTheme="majorHAnsi" w:cstheme="majorHAnsi"/>
          <w:u w:val="single"/>
        </w:rPr>
        <w:t>argument logical</w:t>
      </w:r>
    </w:p>
    <w:p w14:paraId="0439D6E4" w14:textId="77777777" w:rsidR="00E345F7" w:rsidRPr="00586E2B" w:rsidRDefault="00E345F7" w:rsidP="00E345F7">
      <w:pPr>
        <w:pStyle w:val="Heading4"/>
        <w:rPr>
          <w:rFonts w:asciiTheme="majorHAnsi" w:hAnsiTheme="majorHAnsi" w:cstheme="majorHAnsi"/>
        </w:rPr>
      </w:pPr>
      <w:r w:rsidRPr="00586E2B">
        <w:rPr>
          <w:rFonts w:asciiTheme="majorHAnsi" w:hAnsiTheme="majorHAnsi" w:cstheme="majorHAnsi"/>
        </w:rPr>
        <w:t xml:space="preserve">(5)  Fiat is </w:t>
      </w:r>
      <w:r w:rsidRPr="00586E2B">
        <w:rPr>
          <w:rFonts w:asciiTheme="majorHAnsi" w:hAnsiTheme="majorHAnsi" w:cstheme="majorHAnsi"/>
          <w:u w:val="single"/>
        </w:rPr>
        <w:t>illusory</w:t>
      </w:r>
      <w:r w:rsidRPr="00586E2B">
        <w:rPr>
          <w:rFonts w:asciiTheme="majorHAnsi" w:hAnsiTheme="majorHAnsi" w:cstheme="majorHAnsi"/>
        </w:rPr>
        <w:t xml:space="preserve"> none of their policymaking offense is solved but our </w:t>
      </w:r>
      <w:r w:rsidRPr="00586E2B">
        <w:rPr>
          <w:rFonts w:asciiTheme="majorHAnsi" w:hAnsiTheme="majorHAnsi" w:cstheme="majorHAnsi"/>
          <w:u w:val="single"/>
        </w:rPr>
        <w:t>representations can be rectified</w:t>
      </w:r>
      <w:r w:rsidRPr="00586E2B">
        <w:rPr>
          <w:rFonts w:asciiTheme="majorHAnsi" w:hAnsiTheme="majorHAnsi" w:cstheme="majorHAnsi"/>
        </w:rPr>
        <w:t xml:space="preserve"> with a rejection which outweighs on ballot proximity </w:t>
      </w:r>
    </w:p>
    <w:p w14:paraId="089BB204" w14:textId="078C9D16" w:rsidR="00757D30" w:rsidRPr="00586E2B" w:rsidRDefault="009E2B28" w:rsidP="009E2B28">
      <w:pPr>
        <w:rPr>
          <w:rFonts w:asciiTheme="majorHAnsi" w:hAnsiTheme="majorHAnsi" w:cstheme="majorHAnsi"/>
        </w:rPr>
      </w:pPr>
      <w:proofErr w:type="spellStart"/>
      <w:r w:rsidRPr="00586E2B">
        <w:rPr>
          <w:rFonts w:asciiTheme="majorHAnsi" w:hAnsiTheme="majorHAnsi" w:cstheme="majorHAnsi"/>
        </w:rPr>
        <w:t>Lbl</w:t>
      </w:r>
      <w:proofErr w:type="spellEnd"/>
    </w:p>
    <w:p w14:paraId="19A7D5D3" w14:textId="0CFC4326" w:rsidR="009E2B28" w:rsidRDefault="009E2B28" w:rsidP="009E2B28">
      <w:pPr>
        <w:pStyle w:val="Heading3"/>
        <w:rPr>
          <w:rFonts w:asciiTheme="majorHAnsi" w:hAnsiTheme="majorHAnsi" w:cstheme="majorHAnsi"/>
        </w:rPr>
      </w:pPr>
      <w:r w:rsidRPr="00586E2B">
        <w:rPr>
          <w:rFonts w:asciiTheme="majorHAnsi" w:hAnsiTheme="majorHAnsi" w:cstheme="majorHAnsi"/>
        </w:rPr>
        <w:lastRenderedPageBreak/>
        <w:t>Adv</w:t>
      </w:r>
    </w:p>
    <w:p w14:paraId="44A8C7AB" w14:textId="6452E815" w:rsidR="001D1CD2" w:rsidRDefault="001D1CD2" w:rsidP="001D1CD2">
      <w:r>
        <w:t xml:space="preserve">Public </w:t>
      </w:r>
      <w:proofErr w:type="gramStart"/>
      <w:r>
        <w:t>sector</w:t>
      </w:r>
      <w:proofErr w:type="gramEnd"/>
      <w:r>
        <w:t xml:space="preserve"> fill in – if their inherency is right that means its desirable to go to mars which means states will pursue it too </w:t>
      </w:r>
    </w:p>
    <w:p w14:paraId="5B9E533B" w14:textId="77777777" w:rsidR="001D1CD2" w:rsidRPr="001D1CD2" w:rsidRDefault="001D1CD2" w:rsidP="001D1CD2"/>
    <w:p w14:paraId="4CB1C64F" w14:textId="77777777" w:rsidR="00DA73CF" w:rsidRPr="00550910" w:rsidRDefault="00DA73CF" w:rsidP="00DA73CF">
      <w:pPr>
        <w:pStyle w:val="Heading4"/>
        <w:rPr>
          <w:rFonts w:asciiTheme="majorHAnsi" w:hAnsiTheme="majorHAnsi" w:cstheme="majorHAnsi"/>
        </w:rPr>
      </w:pPr>
      <w:r w:rsidRPr="00550910">
        <w:rPr>
          <w:rFonts w:asciiTheme="majorHAnsi" w:hAnsiTheme="majorHAnsi" w:cstheme="majorHAnsi"/>
        </w:rPr>
        <w:t>Even nuke winter theorists concede it’s not an existential risk</w:t>
      </w:r>
    </w:p>
    <w:p w14:paraId="5B1199F7" w14:textId="77777777" w:rsidR="00DA73CF" w:rsidRPr="00550910" w:rsidRDefault="00DA73CF" w:rsidP="00DA73CF">
      <w:pPr>
        <w:rPr>
          <w:rStyle w:val="Style13ptBold"/>
          <w:rFonts w:asciiTheme="majorHAnsi" w:hAnsiTheme="majorHAnsi" w:cstheme="majorHAnsi"/>
        </w:rPr>
      </w:pPr>
      <w:r w:rsidRPr="00550910">
        <w:rPr>
          <w:rStyle w:val="Style13ptBold"/>
          <w:rFonts w:asciiTheme="majorHAnsi" w:hAnsiTheme="majorHAnsi" w:cstheme="majorHAnsi"/>
        </w:rPr>
        <w:t>Shulman 12</w:t>
      </w:r>
    </w:p>
    <w:p w14:paraId="4D4C8DB1" w14:textId="77777777" w:rsidR="00DA73CF" w:rsidRPr="00550910" w:rsidRDefault="00DA73CF" w:rsidP="00DA73CF">
      <w:pPr>
        <w:rPr>
          <w:rFonts w:asciiTheme="majorHAnsi" w:hAnsiTheme="majorHAnsi" w:cstheme="majorHAnsi"/>
          <w:sz w:val="16"/>
        </w:rPr>
      </w:pPr>
      <w:r w:rsidRPr="00550910">
        <w:rPr>
          <w:rFonts w:asciiTheme="majorHAnsi" w:hAnsiTheme="majorHAnsi" w:cstheme="majorHAnsi"/>
          <w:sz w:val="16"/>
        </w:rPr>
        <w:t xml:space="preserve">Carl Shulman (Research Fellow at the Machine Intelligence Research Institute; Previously, he worked at </w:t>
      </w:r>
      <w:proofErr w:type="spellStart"/>
      <w:r w:rsidRPr="00550910">
        <w:rPr>
          <w:rFonts w:asciiTheme="majorHAnsi" w:hAnsiTheme="majorHAnsi" w:cstheme="majorHAnsi"/>
          <w:sz w:val="16"/>
        </w:rPr>
        <w:t>Clarium</w:t>
      </w:r>
      <w:proofErr w:type="spellEnd"/>
      <w:r w:rsidRPr="00550910">
        <w:rPr>
          <w:rFonts w:asciiTheme="majorHAnsi" w:hAnsiTheme="majorHAnsi" w:cstheme="majorHAnsi"/>
          <w:sz w:val="16"/>
        </w:rPr>
        <w:t xml:space="preserve"> Capital Management, a global macro hedge fund, and at the law firm Reed Smith LLP. He attended New York University School of Law and holds a BA in philosophy from Harvard University). “Nuclear winter and human extinction: Q&amp;A with Luke Oman.” Overcoming Bias. 5 November 2012. JDN. http://www.overcomingbias.com/2012/11/nuclear-winter-and-human-extinction-qa-with-luke-oman.html</w:t>
      </w:r>
    </w:p>
    <w:p w14:paraId="3BF007ED" w14:textId="70D1C322" w:rsidR="00DA73CF" w:rsidRPr="00550910" w:rsidRDefault="00DA73CF" w:rsidP="00DA73CF">
      <w:pPr>
        <w:rPr>
          <w:rFonts w:asciiTheme="majorHAnsi" w:hAnsiTheme="majorHAnsi" w:cstheme="majorHAnsi"/>
        </w:rPr>
      </w:pPr>
      <w:r w:rsidRPr="00550910">
        <w:rPr>
          <w:rFonts w:asciiTheme="majorHAnsi" w:hAnsiTheme="majorHAnsi" w:cstheme="majorHAnsi"/>
          <w:sz w:val="16"/>
        </w:rPr>
        <w:t xml:space="preserve">The most obvious path from nuclear war to human extinction is nuclear winter: past posts on Overcoming Bias have bemoaned neglect of nuclear winter, and high-lighted recent research. </w:t>
      </w:r>
      <w:r w:rsidRPr="00550910">
        <w:rPr>
          <w:rFonts w:asciiTheme="majorHAnsi" w:hAnsiTheme="majorHAnsi" w:cstheme="majorHAnsi"/>
          <w:b/>
          <w:bCs/>
          <w:highlight w:val="green"/>
          <w:u w:val="single"/>
        </w:rPr>
        <w:t>Particularly important is a</w:t>
      </w:r>
      <w:r w:rsidRPr="00550910">
        <w:rPr>
          <w:rFonts w:asciiTheme="majorHAnsi" w:hAnsiTheme="majorHAnsi" w:cstheme="majorHAnsi"/>
          <w:b/>
          <w:bCs/>
          <w:u w:val="single"/>
        </w:rPr>
        <w:t xml:space="preserve"> 2007 </w:t>
      </w:r>
      <w:r w:rsidRPr="00550910">
        <w:rPr>
          <w:rFonts w:asciiTheme="majorHAnsi" w:hAnsiTheme="majorHAnsi" w:cstheme="majorHAnsi"/>
          <w:b/>
          <w:bCs/>
          <w:highlight w:val="green"/>
          <w:u w:val="single"/>
        </w:rPr>
        <w:t>paper by</w:t>
      </w:r>
      <w:r w:rsidRPr="00550910">
        <w:rPr>
          <w:rFonts w:asciiTheme="majorHAnsi" w:hAnsiTheme="majorHAnsi" w:cstheme="majorHAnsi"/>
          <w:sz w:val="16"/>
        </w:rPr>
        <w:t xml:space="preserve"> Alan </w:t>
      </w:r>
      <w:proofErr w:type="spellStart"/>
      <w:r w:rsidRPr="00550910">
        <w:rPr>
          <w:rFonts w:asciiTheme="majorHAnsi" w:hAnsiTheme="majorHAnsi" w:cstheme="majorHAnsi"/>
          <w:b/>
          <w:bCs/>
          <w:highlight w:val="green"/>
          <w:u w:val="single"/>
        </w:rPr>
        <w:t>Robock</w:t>
      </w:r>
      <w:proofErr w:type="spellEnd"/>
      <w:r w:rsidRPr="00550910">
        <w:rPr>
          <w:rFonts w:asciiTheme="majorHAnsi" w:hAnsiTheme="majorHAnsi" w:cstheme="majorHAnsi"/>
          <w:b/>
          <w:bCs/>
          <w:u w:val="single"/>
        </w:rPr>
        <w:t>,</w:t>
      </w:r>
      <w:r w:rsidRPr="00550910">
        <w:rPr>
          <w:rFonts w:asciiTheme="majorHAnsi" w:hAnsiTheme="majorHAnsi" w:cstheme="majorHAnsi"/>
          <w:sz w:val="16"/>
        </w:rPr>
        <w:t xml:space="preserve"> Luke </w:t>
      </w:r>
      <w:r w:rsidRPr="00550910">
        <w:rPr>
          <w:rFonts w:asciiTheme="majorHAnsi" w:hAnsiTheme="majorHAnsi" w:cstheme="majorHAnsi"/>
          <w:b/>
          <w:bCs/>
          <w:highlight w:val="green"/>
          <w:u w:val="single"/>
        </w:rPr>
        <w:t>Oman, and</w:t>
      </w:r>
      <w:r w:rsidRPr="00550910">
        <w:rPr>
          <w:rFonts w:asciiTheme="majorHAnsi" w:hAnsiTheme="majorHAnsi" w:cstheme="majorHAnsi"/>
          <w:sz w:val="16"/>
        </w:rPr>
        <w:t xml:space="preserve"> </w:t>
      </w:r>
      <w:proofErr w:type="spellStart"/>
      <w:r w:rsidRPr="00550910">
        <w:rPr>
          <w:rFonts w:asciiTheme="majorHAnsi" w:hAnsiTheme="majorHAnsi" w:cstheme="majorHAnsi"/>
          <w:sz w:val="16"/>
        </w:rPr>
        <w:t>Georgiy</w:t>
      </w:r>
      <w:proofErr w:type="spellEnd"/>
      <w:r w:rsidRPr="00550910">
        <w:rPr>
          <w:rFonts w:asciiTheme="majorHAnsi" w:hAnsiTheme="majorHAnsi" w:cstheme="majorHAnsi"/>
          <w:sz w:val="16"/>
        </w:rPr>
        <w:t xml:space="preserve"> </w:t>
      </w:r>
      <w:proofErr w:type="spellStart"/>
      <w:r w:rsidRPr="00550910">
        <w:rPr>
          <w:rFonts w:asciiTheme="majorHAnsi" w:hAnsiTheme="majorHAnsi" w:cstheme="majorHAnsi"/>
          <w:b/>
          <w:bCs/>
          <w:highlight w:val="green"/>
          <w:u w:val="single"/>
        </w:rPr>
        <w:t>Stenchikov</w:t>
      </w:r>
      <w:proofErr w:type="spellEnd"/>
      <w:r w:rsidRPr="00550910">
        <w:rPr>
          <w:rFonts w:asciiTheme="majorHAnsi" w:hAnsiTheme="majorHAnsi" w:cstheme="majorHAnsi"/>
          <w:b/>
          <w:bCs/>
          <w:u w:val="single"/>
        </w:rPr>
        <w:t>:</w:t>
      </w:r>
      <w:r w:rsidRPr="00550910">
        <w:rPr>
          <w:rFonts w:asciiTheme="majorHAnsi" w:hAnsiTheme="majorHAnsi" w:cstheme="majorHAnsi"/>
          <w:sz w:val="16"/>
        </w:rPr>
        <w:t xml:space="preserve"> “Nuclear winter revisited with a modern climate model and current nuclear arsenals: Still catastrophic consequences.” Their model shows severe falls in temperature and insolation that would devastate agriculture and humanity’s food supply, with the potential for billions of deaths from famine in addition to the direct damage. </w:t>
      </w:r>
      <w:proofErr w:type="gramStart"/>
      <w:r w:rsidRPr="00550910">
        <w:rPr>
          <w:rFonts w:asciiTheme="majorHAnsi" w:hAnsiTheme="majorHAnsi" w:cstheme="majorHAnsi"/>
          <w:b/>
          <w:bCs/>
          <w:highlight w:val="green"/>
          <w:u w:val="single"/>
        </w:rPr>
        <w:t>So</w:t>
      </w:r>
      <w:proofErr w:type="gramEnd"/>
      <w:r w:rsidRPr="00550910">
        <w:rPr>
          <w:rFonts w:asciiTheme="majorHAnsi" w:hAnsiTheme="majorHAnsi" w:cstheme="majorHAnsi"/>
          <w:b/>
          <w:bCs/>
          <w:highlight w:val="green"/>
          <w:u w:val="single"/>
        </w:rPr>
        <w:t xml:space="preserve"> I asked</w:t>
      </w:r>
      <w:r w:rsidRPr="00550910">
        <w:rPr>
          <w:rFonts w:asciiTheme="majorHAnsi" w:hAnsiTheme="majorHAnsi" w:cstheme="majorHAnsi"/>
          <w:b/>
          <w:bCs/>
          <w:u w:val="single"/>
        </w:rPr>
        <w:t xml:space="preserve"> Luke </w:t>
      </w:r>
      <w:r w:rsidRPr="00550910">
        <w:rPr>
          <w:rFonts w:asciiTheme="majorHAnsi" w:hAnsiTheme="majorHAnsi" w:cstheme="majorHAnsi"/>
          <w:b/>
          <w:bCs/>
          <w:highlight w:val="green"/>
          <w:u w:val="single"/>
        </w:rPr>
        <w:t>Oman for his estimate of</w:t>
      </w:r>
      <w:r w:rsidRPr="00550910">
        <w:rPr>
          <w:rFonts w:asciiTheme="majorHAnsi" w:hAnsiTheme="majorHAnsi" w:cstheme="majorHAnsi"/>
          <w:b/>
          <w:bCs/>
          <w:u w:val="single"/>
        </w:rPr>
        <w:t xml:space="preserve"> the risk that nuclear winter would cause human </w:t>
      </w:r>
      <w:r w:rsidRPr="00550910">
        <w:rPr>
          <w:rFonts w:asciiTheme="majorHAnsi" w:hAnsiTheme="majorHAnsi" w:cstheme="majorHAnsi"/>
          <w:b/>
          <w:bCs/>
          <w:highlight w:val="green"/>
          <w:u w:val="single"/>
        </w:rPr>
        <w:t>extinction</w:t>
      </w:r>
      <w:r w:rsidRPr="00550910">
        <w:rPr>
          <w:rFonts w:asciiTheme="majorHAnsi" w:hAnsiTheme="majorHAnsi" w:cstheme="majorHAnsi"/>
          <w:sz w:val="16"/>
        </w:rPr>
        <w:t xml:space="preserve">, in addition to its other terrible effects. </w:t>
      </w:r>
      <w:r w:rsidRPr="00550910">
        <w:rPr>
          <w:rFonts w:asciiTheme="majorHAnsi" w:hAnsiTheme="majorHAnsi" w:cstheme="majorHAnsi"/>
          <w:b/>
          <w:bCs/>
          <w:highlight w:val="green"/>
          <w:u w:val="single"/>
        </w:rPr>
        <w:t>He gave the following</w:t>
      </w:r>
      <w:r w:rsidRPr="00550910">
        <w:rPr>
          <w:rFonts w:asciiTheme="majorHAnsi" w:hAnsiTheme="majorHAnsi" w:cstheme="majorHAnsi"/>
          <w:b/>
          <w:bCs/>
          <w:u w:val="single"/>
        </w:rPr>
        <w:t xml:space="preserve"> estimate: </w:t>
      </w:r>
      <w:r w:rsidRPr="00550910">
        <w:rPr>
          <w:rFonts w:asciiTheme="majorHAnsi" w:hAnsiTheme="majorHAnsi" w:cstheme="majorHAnsi"/>
          <w:b/>
          <w:bCs/>
          <w:highlight w:val="green"/>
          <w:u w:val="single"/>
        </w:rPr>
        <w:t>The probability</w:t>
      </w:r>
      <w:r w:rsidRPr="00550910">
        <w:rPr>
          <w:rFonts w:asciiTheme="majorHAnsi" w:hAnsiTheme="majorHAnsi" w:cstheme="majorHAnsi"/>
          <w:b/>
          <w:bCs/>
          <w:u w:val="single"/>
        </w:rPr>
        <w:t xml:space="preserve"> I would estimate </w:t>
      </w:r>
      <w:r w:rsidRPr="00550910">
        <w:rPr>
          <w:rFonts w:asciiTheme="majorHAnsi" w:hAnsiTheme="majorHAnsi" w:cstheme="majorHAnsi"/>
          <w:b/>
          <w:bCs/>
          <w:highlight w:val="green"/>
          <w:u w:val="single"/>
        </w:rPr>
        <w:t>for the</w:t>
      </w:r>
      <w:r w:rsidRPr="00550910">
        <w:rPr>
          <w:rFonts w:asciiTheme="majorHAnsi" w:hAnsiTheme="majorHAnsi" w:cstheme="majorHAnsi"/>
          <w:b/>
          <w:bCs/>
          <w:u w:val="single"/>
        </w:rPr>
        <w:t xml:space="preserve"> global human </w:t>
      </w:r>
      <w:r w:rsidRPr="00550910">
        <w:rPr>
          <w:rFonts w:asciiTheme="majorHAnsi" w:hAnsiTheme="majorHAnsi" w:cstheme="majorHAnsi"/>
          <w:b/>
          <w:bCs/>
          <w:highlight w:val="green"/>
          <w:u w:val="single"/>
        </w:rPr>
        <w:t>population of zero resulting from the</w:t>
      </w:r>
      <w:r w:rsidRPr="00550910">
        <w:rPr>
          <w:rFonts w:asciiTheme="majorHAnsi" w:hAnsiTheme="majorHAnsi" w:cstheme="majorHAnsi"/>
          <w:sz w:val="16"/>
        </w:rPr>
        <w:t xml:space="preserve"> 150 </w:t>
      </w:r>
      <w:proofErr w:type="spellStart"/>
      <w:r w:rsidRPr="00550910">
        <w:rPr>
          <w:rFonts w:asciiTheme="majorHAnsi" w:hAnsiTheme="majorHAnsi" w:cstheme="majorHAnsi"/>
          <w:sz w:val="16"/>
        </w:rPr>
        <w:t>Tg</w:t>
      </w:r>
      <w:proofErr w:type="spellEnd"/>
      <w:r w:rsidRPr="00550910">
        <w:rPr>
          <w:rFonts w:asciiTheme="majorHAnsi" w:hAnsiTheme="majorHAnsi" w:cstheme="majorHAnsi"/>
          <w:sz w:val="16"/>
        </w:rPr>
        <w:t xml:space="preserve"> of black carbon </w:t>
      </w:r>
      <w:r w:rsidRPr="00550910">
        <w:rPr>
          <w:rFonts w:asciiTheme="majorHAnsi" w:hAnsiTheme="majorHAnsi" w:cstheme="majorHAnsi"/>
          <w:b/>
          <w:bCs/>
          <w:highlight w:val="green"/>
          <w:u w:val="single"/>
        </w:rPr>
        <w:t>scenario in our</w:t>
      </w:r>
      <w:r w:rsidRPr="00550910">
        <w:rPr>
          <w:rFonts w:asciiTheme="majorHAnsi" w:hAnsiTheme="majorHAnsi" w:cstheme="majorHAnsi"/>
          <w:b/>
          <w:bCs/>
          <w:u w:val="single"/>
        </w:rPr>
        <w:t xml:space="preserve"> 2007 </w:t>
      </w:r>
      <w:r w:rsidRPr="00550910">
        <w:rPr>
          <w:rFonts w:asciiTheme="majorHAnsi" w:hAnsiTheme="majorHAnsi" w:cstheme="majorHAnsi"/>
          <w:b/>
          <w:bCs/>
          <w:highlight w:val="green"/>
          <w:u w:val="single"/>
        </w:rPr>
        <w:t xml:space="preserve">paper would be </w:t>
      </w:r>
      <w:r w:rsidRPr="00550910">
        <w:rPr>
          <w:rFonts w:asciiTheme="majorHAnsi" w:hAnsiTheme="majorHAnsi" w:cstheme="majorHAnsi"/>
          <w:b/>
          <w:highlight w:val="green"/>
          <w:u w:val="single"/>
          <w:bdr w:val="single" w:sz="18" w:space="0" w:color="auto"/>
        </w:rPr>
        <w:t>in the range of 1 in 10,000 to</w:t>
      </w:r>
      <w:r w:rsidRPr="00550910">
        <w:rPr>
          <w:rFonts w:asciiTheme="majorHAnsi" w:hAnsiTheme="majorHAnsi" w:cstheme="majorHAnsi"/>
          <w:sz w:val="16"/>
          <w:bdr w:val="single" w:sz="18" w:space="0" w:color="auto"/>
        </w:rPr>
        <w:t xml:space="preserve"> 1 in </w:t>
      </w:r>
      <w:r w:rsidRPr="00550910">
        <w:rPr>
          <w:rFonts w:asciiTheme="majorHAnsi" w:hAnsiTheme="majorHAnsi" w:cstheme="majorHAnsi"/>
          <w:b/>
          <w:highlight w:val="green"/>
          <w:u w:val="single"/>
          <w:bdr w:val="single" w:sz="18" w:space="0" w:color="auto"/>
        </w:rPr>
        <w:t>100,000.</w:t>
      </w:r>
      <w:r w:rsidRPr="00550910">
        <w:rPr>
          <w:rFonts w:asciiTheme="majorHAnsi" w:hAnsiTheme="majorHAnsi" w:cstheme="majorHAnsi"/>
          <w:b/>
          <w:bCs/>
          <w:u w:val="single"/>
        </w:rPr>
        <w:t xml:space="preserve"> I tried to base this estimate on the closest rapid climate change impact analog that I know of, the Toba </w:t>
      </w:r>
      <w:proofErr w:type="spellStart"/>
      <w:r w:rsidRPr="00550910">
        <w:rPr>
          <w:rFonts w:asciiTheme="majorHAnsi" w:hAnsiTheme="majorHAnsi" w:cstheme="majorHAnsi"/>
          <w:b/>
          <w:bCs/>
          <w:u w:val="single"/>
        </w:rPr>
        <w:t>supervolcanic</w:t>
      </w:r>
      <w:proofErr w:type="spellEnd"/>
      <w:r w:rsidRPr="00550910">
        <w:rPr>
          <w:rFonts w:asciiTheme="majorHAnsi" w:hAnsiTheme="majorHAnsi" w:cstheme="majorHAnsi"/>
          <w:b/>
          <w:bCs/>
          <w:u w:val="single"/>
        </w:rPr>
        <w:t xml:space="preserve"> eruption approximately 70,000 years ago.</w:t>
      </w:r>
      <w:r w:rsidRPr="00550910">
        <w:rPr>
          <w:rFonts w:asciiTheme="majorHAnsi" w:hAnsiTheme="majorHAnsi" w:cstheme="majorHAnsi"/>
          <w:sz w:val="16"/>
        </w:rPr>
        <w:t xml:space="preserve"> There is some suggestion that around the time of Toba there was a population bottleneck in which the global population was severely reduced. Climate anomalies could be similar in magnitude and duration. Biggest population impacts would likely be Northern Hemisphere interior continental regions with relatively smaller impacts possible over </w:t>
      </w:r>
      <w:proofErr w:type="gramStart"/>
      <w:r w:rsidRPr="00550910">
        <w:rPr>
          <w:rFonts w:asciiTheme="majorHAnsi" w:hAnsiTheme="majorHAnsi" w:cstheme="majorHAnsi"/>
          <w:sz w:val="16"/>
        </w:rPr>
        <w:t>Southern Hemisphere island</w:t>
      </w:r>
      <w:proofErr w:type="gramEnd"/>
      <w:r w:rsidRPr="00550910">
        <w:rPr>
          <w:rFonts w:asciiTheme="majorHAnsi" w:hAnsiTheme="majorHAnsi" w:cstheme="majorHAnsi"/>
          <w:sz w:val="16"/>
        </w:rPr>
        <w:t xml:space="preserve"> nations like New Zealand. Luke also graciously gave a short Q &amp; A to clarify his reasoning:  Q1: What food sources would you expect to sustain surviving human populations with severe nuclear winter? The months of existing grain stocks? Slaughtering livestock herds? Intensive fishing? Electric greenhouse agriculture? Simply less-effective agriculture? A: My thought was that </w:t>
      </w:r>
      <w:r w:rsidRPr="00550910">
        <w:rPr>
          <w:rFonts w:asciiTheme="majorHAnsi" w:hAnsiTheme="majorHAnsi" w:cstheme="majorHAnsi"/>
          <w:b/>
          <w:bCs/>
          <w:highlight w:val="green"/>
          <w:u w:val="single"/>
        </w:rPr>
        <w:t>food sources would be mainly fishing as well as less-effective agriculture</w:t>
      </w:r>
      <w:r w:rsidRPr="00550910">
        <w:rPr>
          <w:rFonts w:asciiTheme="majorHAnsi" w:hAnsiTheme="majorHAnsi" w:cstheme="majorHAnsi"/>
          <w:sz w:val="16"/>
        </w:rPr>
        <w:t xml:space="preserve">, assuming little or no access to fertilizer or fuel. Q2: If nuclear arsenals become much larger in the future, </w:t>
      </w:r>
      <w:proofErr w:type="gramStart"/>
      <w:r w:rsidRPr="00550910">
        <w:rPr>
          <w:rFonts w:asciiTheme="majorHAnsi" w:hAnsiTheme="majorHAnsi" w:cstheme="majorHAnsi"/>
          <w:sz w:val="16"/>
        </w:rPr>
        <w:t>e.g.</w:t>
      </w:r>
      <w:proofErr w:type="gramEnd"/>
      <w:r w:rsidRPr="00550910">
        <w:rPr>
          <w:rFonts w:asciiTheme="majorHAnsi" w:hAnsiTheme="majorHAnsi" w:cstheme="majorHAnsi"/>
          <w:sz w:val="16"/>
        </w:rPr>
        <w:t xml:space="preserve"> 100x as large, damage would presumably scale </w:t>
      </w:r>
      <w:proofErr w:type="spellStart"/>
      <w:r w:rsidRPr="00550910">
        <w:rPr>
          <w:rFonts w:asciiTheme="majorHAnsi" w:hAnsiTheme="majorHAnsi" w:cstheme="majorHAnsi"/>
          <w:sz w:val="16"/>
        </w:rPr>
        <w:t>sublinearly</w:t>
      </w:r>
      <w:proofErr w:type="spellEnd"/>
      <w:r w:rsidRPr="00550910">
        <w:rPr>
          <w:rFonts w:asciiTheme="majorHAnsi" w:hAnsiTheme="majorHAnsi" w:cstheme="majorHAnsi"/>
          <w:sz w:val="16"/>
        </w:rPr>
        <w:t xml:space="preserve"> (only so many cities to ignite). Could the detonation of millions of nuclear weapons make a material difference to your estimate? A: </w:t>
      </w:r>
      <w:proofErr w:type="gramStart"/>
      <w:r w:rsidRPr="00550910">
        <w:rPr>
          <w:rFonts w:asciiTheme="majorHAnsi" w:hAnsiTheme="majorHAnsi" w:cstheme="majorHAnsi"/>
          <w:sz w:val="16"/>
        </w:rPr>
        <w:t>Yes</w:t>
      </w:r>
      <w:proofErr w:type="gramEnd"/>
      <w:r w:rsidRPr="00550910">
        <w:rPr>
          <w:rFonts w:asciiTheme="majorHAnsi" w:hAnsiTheme="majorHAnsi" w:cstheme="majorHAnsi"/>
          <w:sz w:val="16"/>
        </w:rPr>
        <w:t xml:space="preserve"> it would make a difference but as you state I would definitely think it would scale </w:t>
      </w:r>
      <w:proofErr w:type="spellStart"/>
      <w:r w:rsidRPr="00550910">
        <w:rPr>
          <w:rFonts w:asciiTheme="majorHAnsi" w:hAnsiTheme="majorHAnsi" w:cstheme="majorHAnsi"/>
          <w:sz w:val="16"/>
        </w:rPr>
        <w:t>sublinearly</w:t>
      </w:r>
      <w:proofErr w:type="spellEnd"/>
      <w:r w:rsidRPr="00550910">
        <w:rPr>
          <w:rFonts w:asciiTheme="majorHAnsi" w:hAnsiTheme="majorHAnsi" w:cstheme="majorHAnsi"/>
          <w:sz w:val="16"/>
        </w:rPr>
        <w:t xml:space="preserve">. The largest thing that I would think, more so than the number above a certain point, would be how much the Southern Hemisphere is involved. In the 2007 paper scenario it is assuming largely NH mid-high latitude injection so there is likely large difference in black carbon aerosol amounts in the respective hemispheres. This is one of the largest differences between the 150 </w:t>
      </w:r>
      <w:proofErr w:type="spellStart"/>
      <w:r w:rsidRPr="00550910">
        <w:rPr>
          <w:rFonts w:asciiTheme="majorHAnsi" w:hAnsiTheme="majorHAnsi" w:cstheme="majorHAnsi"/>
          <w:sz w:val="16"/>
        </w:rPr>
        <w:t>Tg</w:t>
      </w:r>
      <w:proofErr w:type="spellEnd"/>
      <w:r w:rsidRPr="00550910">
        <w:rPr>
          <w:rFonts w:asciiTheme="majorHAnsi" w:hAnsiTheme="majorHAnsi" w:cstheme="majorHAnsi"/>
          <w:sz w:val="16"/>
        </w:rPr>
        <w:t xml:space="preserve"> of BC scenario and that of Toba, which was a tropical eruption and presumably spread much more evenly over both hemispheres. Q3: Am I right in thinking that </w:t>
      </w:r>
      <w:r w:rsidRPr="00550910">
        <w:rPr>
          <w:rFonts w:asciiTheme="majorHAnsi" w:hAnsiTheme="majorHAnsi" w:cstheme="majorHAnsi"/>
          <w:b/>
          <w:bCs/>
          <w:u w:val="single"/>
        </w:rPr>
        <w:t xml:space="preserve">the estimate is based on the reasoning that </w:t>
      </w:r>
      <w:r w:rsidRPr="00550910">
        <w:rPr>
          <w:rFonts w:asciiTheme="majorHAnsi" w:hAnsiTheme="majorHAnsi" w:cstheme="majorHAnsi"/>
          <w:b/>
          <w:highlight w:val="green"/>
          <w:u w:val="single"/>
          <w:bdr w:val="single" w:sz="18" w:space="0" w:color="auto"/>
        </w:rPr>
        <w:t>many Toba-level events must have taken place in the last tens of millions of years, but did not wipe out our</w:t>
      </w:r>
      <w:r w:rsidRPr="00550910">
        <w:rPr>
          <w:rFonts w:asciiTheme="majorHAnsi" w:hAnsiTheme="majorHAnsi" w:cstheme="majorHAnsi"/>
          <w:sz w:val="16"/>
          <w:bdr w:val="single" w:sz="18" w:space="0" w:color="auto"/>
        </w:rPr>
        <w:t xml:space="preserve"> prehuman </w:t>
      </w:r>
      <w:r w:rsidRPr="00550910">
        <w:rPr>
          <w:rFonts w:asciiTheme="majorHAnsi" w:hAnsiTheme="majorHAnsi" w:cstheme="majorHAnsi"/>
          <w:b/>
          <w:highlight w:val="green"/>
          <w:u w:val="single"/>
          <w:bdr w:val="single" w:sz="18" w:space="0" w:color="auto"/>
        </w:rPr>
        <w:t>ancestors</w:t>
      </w:r>
      <w:r w:rsidRPr="00550910">
        <w:rPr>
          <w:rFonts w:asciiTheme="majorHAnsi" w:hAnsiTheme="majorHAnsi" w:cstheme="majorHAnsi"/>
          <w:sz w:val="16"/>
        </w:rPr>
        <w:t xml:space="preserve"> (even if </w:t>
      </w:r>
      <w:r w:rsidRPr="008C69F7">
        <w:rPr>
          <w:rFonts w:asciiTheme="majorHAnsi" w:hAnsiTheme="majorHAnsi" w:cstheme="majorHAnsi"/>
          <w:color w:val="FF0000"/>
          <w:sz w:val="16"/>
        </w:rPr>
        <w:t xml:space="preserve">perhaps eliminating some other lineages of hominids, or bringing human ancestor populations near minimal sustainable size), so the probability per event must be low (plus our access to modern technology)? A: </w:t>
      </w:r>
      <w:proofErr w:type="gramStart"/>
      <w:r w:rsidRPr="008C69F7">
        <w:rPr>
          <w:rFonts w:asciiTheme="majorHAnsi" w:hAnsiTheme="majorHAnsi" w:cstheme="majorHAnsi"/>
          <w:color w:val="FF0000"/>
          <w:sz w:val="16"/>
        </w:rPr>
        <w:t>Yes</w:t>
      </w:r>
      <w:proofErr w:type="gramEnd"/>
      <w:r w:rsidRPr="008C69F7">
        <w:rPr>
          <w:rFonts w:asciiTheme="majorHAnsi" w:hAnsiTheme="majorHAnsi" w:cstheme="majorHAnsi"/>
          <w:color w:val="FF0000"/>
          <w:sz w:val="16"/>
        </w:rPr>
        <w:t xml:space="preserve"> that was my thinking. Q4: 1 in 10,000 to 1 in 100,000 is quite a low probability, although one that could be justified if we were sure that similar events had happened many times. However, it is also low enough for model uncertainty to matter. </w:t>
      </w:r>
      <w:proofErr w:type="gramStart"/>
      <w:r w:rsidRPr="008C69F7">
        <w:rPr>
          <w:rFonts w:asciiTheme="majorHAnsi" w:hAnsiTheme="majorHAnsi" w:cstheme="majorHAnsi"/>
          <w:color w:val="FF0000"/>
          <w:sz w:val="16"/>
        </w:rPr>
        <w:t>In particular, how</w:t>
      </w:r>
      <w:proofErr w:type="gramEnd"/>
      <w:r w:rsidRPr="008C69F7">
        <w:rPr>
          <w:rFonts w:asciiTheme="majorHAnsi" w:hAnsiTheme="majorHAnsi" w:cstheme="majorHAnsi"/>
          <w:color w:val="FF0000"/>
          <w:sz w:val="16"/>
        </w:rPr>
        <w:t xml:space="preserve"> much probability mass can we place in nuclear winter being less or more dangerous than a Toba-level eruption? Should we assign a 1-10% probability in it being materially worse than Toba in terms of human extinction risk? In other words, how fat are the tails of the distribution for nuclear winter climate models? A: </w:t>
      </w:r>
      <w:proofErr w:type="gramStart"/>
      <w:r w:rsidRPr="008C69F7">
        <w:rPr>
          <w:rFonts w:asciiTheme="majorHAnsi" w:hAnsiTheme="majorHAnsi" w:cstheme="majorHAnsi"/>
          <w:color w:val="FF0000"/>
          <w:sz w:val="16"/>
        </w:rPr>
        <w:t>Yes</w:t>
      </w:r>
      <w:proofErr w:type="gramEnd"/>
      <w:r w:rsidRPr="008C69F7">
        <w:rPr>
          <w:rFonts w:asciiTheme="majorHAnsi" w:hAnsiTheme="majorHAnsi" w:cstheme="majorHAnsi"/>
          <w:color w:val="FF0000"/>
          <w:sz w:val="16"/>
        </w:rPr>
        <w:t xml:space="preserve"> there is definitely plenty of model uncertainty when dealing with these kinds of scenarios. This question sort of goes back to my answer to number 2 in that the impacts would likely be different in the respective hemispheres, with the Northern Hemisphere more likely to be Toba-like in climate impacts. My thought for the extinction question was to treat the Southern Hemisphere as the rate limiting step. So, in the scenario we assumed, the NH climate impacts might have a 20-30% chance of being materially worse but the SH maybe around 1-5% chance of being worse. Also, I was thinking of something in the range of 1,000-5,000 as the Minimum Viable Population (MVP) but if it is on the high </w:t>
      </w:r>
      <w:proofErr w:type="gramStart"/>
      <w:r w:rsidRPr="008C69F7">
        <w:rPr>
          <w:rFonts w:asciiTheme="majorHAnsi" w:hAnsiTheme="majorHAnsi" w:cstheme="majorHAnsi"/>
          <w:color w:val="FF0000"/>
          <w:sz w:val="16"/>
        </w:rPr>
        <w:t>end</w:t>
      </w:r>
      <w:proofErr w:type="gramEnd"/>
      <w:r w:rsidRPr="008C69F7">
        <w:rPr>
          <w:rFonts w:asciiTheme="majorHAnsi" w:hAnsiTheme="majorHAnsi" w:cstheme="majorHAnsi"/>
          <w:color w:val="FF0000"/>
          <w:sz w:val="16"/>
        </w:rPr>
        <w:t xml:space="preserve"> it could lower my </w:t>
      </w:r>
      <w:r w:rsidRPr="008C69F7">
        <w:rPr>
          <w:rFonts w:asciiTheme="majorHAnsi" w:hAnsiTheme="majorHAnsi" w:cstheme="majorHAnsi"/>
          <w:color w:val="FF0000"/>
          <w:sz w:val="16"/>
        </w:rPr>
        <w:lastRenderedPageBreak/>
        <w:t xml:space="preserve">estimated probability somewhat, but probably not significantly. Probably one of the biggest uncertainties on my end is my climate change estimate for Toba. Papers after ours suggest a smaller climate impact due to different aerosol size assumptions than we used. </w:t>
      </w:r>
      <w:proofErr w:type="gramStart"/>
      <w:r w:rsidRPr="008C69F7">
        <w:rPr>
          <w:rFonts w:asciiTheme="majorHAnsi" w:hAnsiTheme="majorHAnsi" w:cstheme="majorHAnsi"/>
          <w:color w:val="FF0000"/>
          <w:sz w:val="16"/>
        </w:rPr>
        <w:t>So</w:t>
      </w:r>
      <w:proofErr w:type="gramEnd"/>
      <w:r w:rsidRPr="008C69F7">
        <w:rPr>
          <w:rFonts w:asciiTheme="majorHAnsi" w:hAnsiTheme="majorHAnsi" w:cstheme="majorHAnsi"/>
          <w:color w:val="FF0000"/>
          <w:sz w:val="16"/>
        </w:rPr>
        <w:t xml:space="preserve"> if indeed there was a population bottleneck around Toba and the climate anomalies were significantly smaller than we assumed, this would likely significantly raise extinction probabilities. </w:t>
      </w:r>
      <w:r w:rsidRPr="008C69F7">
        <w:rPr>
          <w:rFonts w:asciiTheme="majorHAnsi" w:hAnsiTheme="majorHAnsi" w:cstheme="majorHAnsi"/>
          <w:b/>
          <w:bCs/>
          <w:color w:val="FF0000"/>
          <w:u w:val="single"/>
        </w:rPr>
        <w:t>Q5: There are widespread popular claims that nuclear winter would create a significant chance of human extinction. Could you name other climate scientists who would estimate higher probability</w:t>
      </w:r>
      <w:r w:rsidRPr="008C69F7">
        <w:rPr>
          <w:rFonts w:asciiTheme="majorHAnsi" w:hAnsiTheme="majorHAnsi" w:cstheme="majorHAnsi"/>
          <w:color w:val="FF0000"/>
          <w:sz w:val="16"/>
        </w:rPr>
        <w:t xml:space="preserve"> than yourself? A: I haven’t really read any accounts where there was a probability placed on human extinction. I certainly could be </w:t>
      </w:r>
      <w:proofErr w:type="spellStart"/>
      <w:r w:rsidRPr="008C69F7">
        <w:rPr>
          <w:rFonts w:asciiTheme="majorHAnsi" w:hAnsiTheme="majorHAnsi" w:cstheme="majorHAnsi"/>
          <w:color w:val="FF0000"/>
          <w:sz w:val="16"/>
        </w:rPr>
        <w:t>offbase</w:t>
      </w:r>
      <w:proofErr w:type="spellEnd"/>
      <w:r w:rsidRPr="008C69F7">
        <w:rPr>
          <w:rFonts w:asciiTheme="majorHAnsi" w:hAnsiTheme="majorHAnsi" w:cstheme="majorHAnsi"/>
          <w:color w:val="FF0000"/>
          <w:sz w:val="16"/>
        </w:rPr>
        <w:t xml:space="preserve"> with my estimate, it is not something I have done before. </w:t>
      </w:r>
      <w:r w:rsidRPr="008C69F7">
        <w:rPr>
          <w:rFonts w:asciiTheme="majorHAnsi" w:hAnsiTheme="majorHAnsi" w:cstheme="majorHAnsi"/>
          <w:b/>
          <w:color w:val="FF0000"/>
          <w:highlight w:val="green"/>
          <w:u w:val="single"/>
          <w:bdr w:val="single" w:sz="18" w:space="0" w:color="auto"/>
        </w:rPr>
        <w:t>I don’t know</w:t>
      </w:r>
      <w:r w:rsidRPr="008C69F7">
        <w:rPr>
          <w:rFonts w:asciiTheme="majorHAnsi" w:hAnsiTheme="majorHAnsi" w:cstheme="majorHAnsi"/>
          <w:color w:val="FF0000"/>
          <w:sz w:val="16"/>
          <w:bdr w:val="single" w:sz="18" w:space="0" w:color="auto"/>
        </w:rPr>
        <w:t xml:space="preserve"> offhand </w:t>
      </w:r>
      <w:r w:rsidRPr="008C69F7">
        <w:rPr>
          <w:rFonts w:asciiTheme="majorHAnsi" w:hAnsiTheme="majorHAnsi" w:cstheme="majorHAnsi"/>
          <w:b/>
          <w:color w:val="FF0000"/>
          <w:highlight w:val="green"/>
          <w:u w:val="single"/>
          <w:bdr w:val="single" w:sz="18" w:space="0" w:color="auto"/>
        </w:rPr>
        <w:t xml:space="preserve">anyone that would estimate </w:t>
      </w:r>
      <w:proofErr w:type="gramStart"/>
      <w:r w:rsidRPr="008C69F7">
        <w:rPr>
          <w:rFonts w:asciiTheme="majorHAnsi" w:hAnsiTheme="majorHAnsi" w:cstheme="majorHAnsi"/>
          <w:b/>
          <w:color w:val="FF0000"/>
          <w:highlight w:val="green"/>
          <w:u w:val="single"/>
          <w:bdr w:val="single" w:sz="18" w:space="0" w:color="auto"/>
        </w:rPr>
        <w:t>higher</w:t>
      </w:r>
      <w:proofErr w:type="gramEnd"/>
      <w:r w:rsidRPr="008C69F7">
        <w:rPr>
          <w:rFonts w:asciiTheme="majorHAnsi" w:hAnsiTheme="majorHAnsi" w:cstheme="majorHAnsi"/>
          <w:color w:val="FF0000"/>
          <w:sz w:val="16"/>
        </w:rPr>
        <w:t xml:space="preserve"> but I am sure there might be people who would. </w:t>
      </w:r>
      <w:r w:rsidRPr="008C69F7">
        <w:rPr>
          <w:rFonts w:asciiTheme="majorHAnsi" w:hAnsiTheme="majorHAnsi" w:cstheme="majorHAnsi"/>
          <w:b/>
          <w:bCs/>
          <w:color w:val="FF0000"/>
          <w:highlight w:val="green"/>
          <w:u w:val="single"/>
        </w:rPr>
        <w:t>[I asked two colleagues] who did respond</w:t>
      </w:r>
      <w:r w:rsidRPr="008C69F7">
        <w:rPr>
          <w:rFonts w:asciiTheme="majorHAnsi" w:hAnsiTheme="majorHAnsi" w:cstheme="majorHAnsi"/>
          <w:b/>
          <w:bCs/>
          <w:color w:val="FF0000"/>
          <w:u w:val="single"/>
        </w:rPr>
        <w:t xml:space="preserve"> back to me, saying in general terms “very close to 0” and </w:t>
      </w:r>
      <w:r w:rsidRPr="008C69F7">
        <w:rPr>
          <w:rFonts w:asciiTheme="majorHAnsi" w:hAnsiTheme="majorHAnsi" w:cstheme="majorHAnsi"/>
          <w:b/>
          <w:bCs/>
          <w:color w:val="FF0000"/>
          <w:highlight w:val="green"/>
          <w:u w:val="single"/>
        </w:rPr>
        <w:t>“very low probability.”</w:t>
      </w:r>
      <w:r w:rsidRPr="008C69F7">
        <w:rPr>
          <w:rFonts w:asciiTheme="majorHAnsi" w:hAnsiTheme="majorHAnsi" w:cstheme="majorHAnsi"/>
          <w:color w:val="FF0000"/>
          <w:sz w:val="16"/>
        </w:rPr>
        <w:t xml:space="preserve"> </w:t>
      </w:r>
    </w:p>
    <w:p w14:paraId="1B2D9FD8" w14:textId="77777777" w:rsidR="00DA73CF" w:rsidRPr="00550910" w:rsidRDefault="00DA73CF" w:rsidP="00DA73CF">
      <w:pPr>
        <w:pStyle w:val="Heading4"/>
        <w:rPr>
          <w:rFonts w:asciiTheme="majorHAnsi" w:hAnsiTheme="majorHAnsi" w:cstheme="majorHAnsi"/>
        </w:rPr>
      </w:pPr>
      <w:r w:rsidRPr="00550910">
        <w:rPr>
          <w:rFonts w:asciiTheme="majorHAnsi" w:hAnsiTheme="majorHAnsi" w:cstheme="majorHAnsi"/>
        </w:rPr>
        <w:t xml:space="preserve">Even the creators of nuclear winter theory acknowledge that it could never wipe out everyone. </w:t>
      </w:r>
    </w:p>
    <w:p w14:paraId="4059F17E" w14:textId="77777777" w:rsidR="00DA73CF" w:rsidRPr="00550910" w:rsidRDefault="00DA73CF" w:rsidP="00DA73CF">
      <w:pPr>
        <w:pStyle w:val="FootnoteText"/>
        <w:rPr>
          <w:rFonts w:asciiTheme="majorHAnsi" w:hAnsiTheme="majorHAnsi" w:cstheme="majorHAnsi"/>
        </w:rPr>
      </w:pPr>
      <w:proofErr w:type="spellStart"/>
      <w:r w:rsidRPr="00550910">
        <w:rPr>
          <w:rStyle w:val="Style13ptBold"/>
          <w:rFonts w:asciiTheme="majorHAnsi" w:hAnsiTheme="majorHAnsi" w:cstheme="majorHAnsi"/>
        </w:rPr>
        <w:t>Robock</w:t>
      </w:r>
      <w:proofErr w:type="spellEnd"/>
      <w:r w:rsidRPr="00550910">
        <w:rPr>
          <w:rStyle w:val="Style13ptBold"/>
          <w:rFonts w:asciiTheme="majorHAnsi" w:hAnsiTheme="majorHAnsi" w:cstheme="majorHAnsi"/>
        </w:rPr>
        <w:t xml:space="preserve"> ’10</w:t>
      </w:r>
      <w:r w:rsidRPr="00550910">
        <w:rPr>
          <w:rFonts w:asciiTheme="majorHAnsi" w:hAnsiTheme="majorHAnsi" w:cstheme="majorHAnsi"/>
        </w:rPr>
        <w:t xml:space="preserve"> [ROBOCK 2010 (Alan, Department of Environmental Sciences, Rutgers University, “Nuclear Winter,” WIREs Climate Change, May/June, Wiley Online Library via University of Michigan Libraries)]</w:t>
      </w:r>
    </w:p>
    <w:p w14:paraId="55924850" w14:textId="77777777" w:rsidR="00DA73CF" w:rsidRPr="00550910" w:rsidRDefault="00DA73CF" w:rsidP="00DA73CF">
      <w:pPr>
        <w:rPr>
          <w:rStyle w:val="LinedDown"/>
          <w:rFonts w:asciiTheme="majorHAnsi" w:hAnsiTheme="majorHAnsi" w:cstheme="majorHAnsi"/>
          <w:sz w:val="14"/>
        </w:rPr>
      </w:pPr>
      <w:r w:rsidRPr="00550910">
        <w:rPr>
          <w:rStyle w:val="LinedDown"/>
          <w:rFonts w:asciiTheme="majorHAnsi" w:hAnsiTheme="majorHAnsi" w:cstheme="majorHAnsi"/>
          <w:sz w:val="14"/>
        </w:rPr>
        <w:t xml:space="preserve">While it is important to point out the consequences of nuclear winter, it is also important to point out what will not be the consequences. </w:t>
      </w:r>
      <w:r w:rsidRPr="00550910">
        <w:rPr>
          <w:rStyle w:val="Carded"/>
          <w:rFonts w:asciiTheme="majorHAnsi" w:hAnsiTheme="majorHAnsi" w:cstheme="majorHAnsi"/>
          <w:highlight w:val="green"/>
        </w:rPr>
        <w:t>Although extinction</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of our species </w:t>
      </w:r>
      <w:r w:rsidRPr="00550910">
        <w:rPr>
          <w:rStyle w:val="Carded"/>
          <w:rFonts w:asciiTheme="majorHAnsi" w:hAnsiTheme="majorHAnsi" w:cstheme="majorHAnsi"/>
          <w:highlight w:val="green"/>
        </w:rPr>
        <w:t>was not ruled out in initial studies</w:t>
      </w:r>
      <w:r w:rsidRPr="00550910">
        <w:rPr>
          <w:rStyle w:val="LinedDown"/>
          <w:rFonts w:asciiTheme="majorHAnsi" w:hAnsiTheme="majorHAnsi" w:cstheme="majorHAnsi"/>
          <w:sz w:val="14"/>
        </w:rPr>
        <w:t xml:space="preserve"> by biologists, </w:t>
      </w:r>
      <w:r w:rsidRPr="00550910">
        <w:rPr>
          <w:rStyle w:val="Carded"/>
          <w:rFonts w:asciiTheme="majorHAnsi" w:hAnsiTheme="majorHAnsi" w:cstheme="majorHAnsi"/>
          <w:highlight w:val="green"/>
        </w:rPr>
        <w:t>it</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now seems that this </w:t>
      </w:r>
      <w:r w:rsidRPr="00550910">
        <w:rPr>
          <w:rStyle w:val="Carded"/>
          <w:rFonts w:asciiTheme="majorHAnsi" w:hAnsiTheme="majorHAnsi" w:cstheme="majorHAnsi"/>
          <w:highlight w:val="green"/>
        </w:rPr>
        <w:t>would not take place. Especially in Australia</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and New Zealand, humans would have a better chance to survive. Also, Earth will not be plunged into an ice age. </w:t>
      </w:r>
      <w:r w:rsidRPr="00550910">
        <w:rPr>
          <w:rStyle w:val="Carded"/>
          <w:rFonts w:asciiTheme="majorHAnsi" w:hAnsiTheme="majorHAnsi" w:cstheme="majorHAnsi"/>
          <w:highlight w:val="green"/>
        </w:rPr>
        <w:t>Ice sheets</w:t>
      </w:r>
      <w:r w:rsidRPr="00550910">
        <w:rPr>
          <w:rStyle w:val="LinedDown"/>
          <w:rFonts w:asciiTheme="majorHAnsi" w:hAnsiTheme="majorHAnsi" w:cstheme="majorHAnsi"/>
          <w:sz w:val="14"/>
        </w:rPr>
        <w:t xml:space="preserve">, which covered North America and Europe only 18,000 years ago and were more than 3-km thick, </w:t>
      </w:r>
      <w:r w:rsidRPr="00550910">
        <w:rPr>
          <w:rStyle w:val="Carded"/>
          <w:rFonts w:asciiTheme="majorHAnsi" w:hAnsiTheme="majorHAnsi" w:cstheme="majorHAnsi"/>
          <w:highlight w:val="green"/>
        </w:rPr>
        <w:t>take</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many </w:t>
      </w:r>
      <w:r w:rsidRPr="00550910">
        <w:rPr>
          <w:rStyle w:val="Carded"/>
          <w:rFonts w:asciiTheme="majorHAnsi" w:hAnsiTheme="majorHAnsi" w:cstheme="majorHAnsi"/>
          <w:highlight w:val="green"/>
        </w:rPr>
        <w:t>thousands of years to build up</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from annual snow layers, </w:t>
      </w:r>
      <w:r w:rsidRPr="00550910">
        <w:rPr>
          <w:rStyle w:val="Carded"/>
          <w:rFonts w:asciiTheme="majorHAnsi" w:hAnsiTheme="majorHAnsi" w:cstheme="majorHAnsi"/>
          <w:highlight w:val="green"/>
        </w:rPr>
        <w:t>and the climatic disruptions would not last long enough</w:t>
      </w:r>
      <w:r w:rsidRPr="00550910">
        <w:rPr>
          <w:rStyle w:val="LinedDown"/>
          <w:rFonts w:asciiTheme="majorHAnsi" w:hAnsiTheme="majorHAnsi" w:cstheme="majorHAnsi"/>
          <w:sz w:val="14"/>
        </w:rPr>
        <w:t xml:space="preserve"> to produce them. The oxygen consumption by the fires would be inconsequential, as would the effect on the atmospheric greenhouse by carbon dioxide production. The consequences of nuclear winter are extreme enough without these additional effects, however.</w:t>
      </w:r>
    </w:p>
    <w:p w14:paraId="67ED0139" w14:textId="3A37F014" w:rsidR="00DA73CF" w:rsidRDefault="00DA73CF" w:rsidP="00DA73CF">
      <w:pPr>
        <w:rPr>
          <w:rFonts w:asciiTheme="majorHAnsi" w:hAnsiTheme="majorHAnsi" w:cstheme="majorHAnsi"/>
          <w:color w:val="000000"/>
          <w:sz w:val="14"/>
          <w:szCs w:val="12"/>
        </w:rPr>
      </w:pPr>
    </w:p>
    <w:p w14:paraId="041E2300" w14:textId="77777777" w:rsidR="001D1CD2" w:rsidRPr="008C69F7" w:rsidRDefault="001D1CD2" w:rsidP="001D1CD2">
      <w:pPr>
        <w:pStyle w:val="Heading4"/>
        <w:rPr>
          <w:rFonts w:asciiTheme="majorHAnsi" w:hAnsiTheme="majorHAnsi" w:cstheme="majorHAnsi"/>
          <w:color w:val="FF0000"/>
        </w:rPr>
      </w:pPr>
      <w:r w:rsidRPr="008C69F7">
        <w:rPr>
          <w:rFonts w:asciiTheme="majorHAnsi" w:hAnsiTheme="majorHAnsi" w:cstheme="majorHAnsi"/>
          <w:color w:val="FF0000"/>
        </w:rPr>
        <w:t xml:space="preserve">Even the worst possible nuclear war would leave 90% of the world’s population unhurt—huge areas would not be affected. </w:t>
      </w:r>
    </w:p>
    <w:p w14:paraId="13316768" w14:textId="77777777" w:rsidR="001D1CD2" w:rsidRPr="008C69F7" w:rsidRDefault="001D1CD2" w:rsidP="001D1CD2">
      <w:pPr>
        <w:pStyle w:val="FootnoteText"/>
        <w:rPr>
          <w:rFonts w:asciiTheme="majorHAnsi" w:hAnsiTheme="majorHAnsi" w:cstheme="majorHAnsi"/>
          <w:color w:val="FF0000"/>
        </w:rPr>
      </w:pPr>
      <w:r w:rsidRPr="008C69F7">
        <w:rPr>
          <w:rStyle w:val="Style13ptBold"/>
          <w:rFonts w:asciiTheme="majorHAnsi" w:hAnsiTheme="majorHAnsi" w:cstheme="majorHAnsi"/>
          <w:color w:val="FF0000"/>
        </w:rPr>
        <w:t>Martin ’82</w:t>
      </w:r>
      <w:r w:rsidRPr="008C69F7">
        <w:rPr>
          <w:rFonts w:asciiTheme="majorHAnsi" w:hAnsiTheme="majorHAnsi" w:cstheme="majorHAnsi"/>
          <w:color w:val="FF0000"/>
        </w:rPr>
        <w:t xml:space="preserve"> [MARTIN 1982 (Dr Brian Martin is a physicist whose research interests include stratospheric modelling. He is a research associate in the Dept. of Mathematics, Faculty of Science, Australian National University, Journal of Peace Research, No 4, http://www.uow.edu.au/arts/sts/bmartin/pubs/82jpr.html)]</w:t>
      </w:r>
    </w:p>
    <w:p w14:paraId="6958C14B" w14:textId="77777777" w:rsidR="001D1CD2" w:rsidRPr="008C69F7" w:rsidRDefault="001D1CD2" w:rsidP="001D1CD2">
      <w:pPr>
        <w:rPr>
          <w:rStyle w:val="LinedDown"/>
          <w:rFonts w:asciiTheme="majorHAnsi" w:hAnsiTheme="majorHAnsi" w:cstheme="majorHAnsi"/>
          <w:color w:val="FF0000"/>
          <w:sz w:val="14"/>
        </w:rPr>
      </w:pPr>
      <w:r w:rsidRPr="008C69F7">
        <w:rPr>
          <w:rStyle w:val="LinedDown"/>
          <w:rFonts w:asciiTheme="majorHAnsi" w:hAnsiTheme="majorHAnsi" w:cstheme="majorHAnsi"/>
          <w:color w:val="FF0000"/>
          <w:sz w:val="14"/>
        </w:rPr>
        <w:t xml:space="preserve">To </w:t>
      </w:r>
      <w:proofErr w:type="spellStart"/>
      <w:r w:rsidRPr="008C69F7">
        <w:rPr>
          <w:rStyle w:val="LinedDown"/>
          <w:rFonts w:asciiTheme="majorHAnsi" w:hAnsiTheme="majorHAnsi" w:cstheme="majorHAnsi"/>
          <w:color w:val="FF0000"/>
          <w:sz w:val="14"/>
        </w:rPr>
        <w:t>summarise</w:t>
      </w:r>
      <w:proofErr w:type="spellEnd"/>
      <w:r w:rsidRPr="008C69F7">
        <w:rPr>
          <w:rStyle w:val="LinedDown"/>
          <w:rFonts w:asciiTheme="majorHAnsi" w:hAnsiTheme="majorHAnsi" w:cstheme="majorHAnsi"/>
          <w:color w:val="FF0000"/>
          <w:sz w:val="14"/>
        </w:rPr>
        <w:t xml:space="preserve"> the above points</w:t>
      </w:r>
      <w:r w:rsidRPr="008C69F7">
        <w:rPr>
          <w:rStyle w:val="LinedDown"/>
          <w:rFonts w:asciiTheme="majorHAnsi" w:hAnsiTheme="majorHAnsi" w:cstheme="majorHAnsi"/>
          <w:color w:val="FF0000"/>
          <w:sz w:val="14"/>
          <w:highlight w:val="green"/>
        </w:rPr>
        <w:t xml:space="preserve">, </w:t>
      </w:r>
      <w:r w:rsidRPr="008C69F7">
        <w:rPr>
          <w:rStyle w:val="Carded"/>
          <w:rFonts w:asciiTheme="majorHAnsi" w:hAnsiTheme="majorHAnsi" w:cstheme="majorHAnsi"/>
          <w:color w:val="FF0000"/>
          <w:highlight w:val="green"/>
        </w:rPr>
        <w:t>a major global nuclear war</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in which population </w:t>
      </w:r>
      <w:proofErr w:type="spellStart"/>
      <w:r w:rsidRPr="008C69F7">
        <w:rPr>
          <w:rStyle w:val="LinedDown"/>
          <w:rFonts w:asciiTheme="majorHAnsi" w:hAnsiTheme="majorHAnsi" w:cstheme="majorHAnsi"/>
          <w:color w:val="FF0000"/>
          <w:sz w:val="14"/>
        </w:rPr>
        <w:t>centres</w:t>
      </w:r>
      <w:proofErr w:type="spellEnd"/>
      <w:r w:rsidRPr="008C69F7">
        <w:rPr>
          <w:rStyle w:val="LinedDown"/>
          <w:rFonts w:asciiTheme="majorHAnsi" w:hAnsiTheme="majorHAnsi" w:cstheme="majorHAnsi"/>
          <w:color w:val="FF0000"/>
          <w:sz w:val="14"/>
        </w:rPr>
        <w:t xml:space="preserve"> in the US, Soviet Union, </w:t>
      </w:r>
      <w:proofErr w:type="gramStart"/>
      <w:r w:rsidRPr="008C69F7">
        <w:rPr>
          <w:rStyle w:val="LinedDown"/>
          <w:rFonts w:asciiTheme="majorHAnsi" w:hAnsiTheme="majorHAnsi" w:cstheme="majorHAnsi"/>
          <w:color w:val="FF0000"/>
          <w:sz w:val="14"/>
        </w:rPr>
        <w:t>Europe</w:t>
      </w:r>
      <w:proofErr w:type="gramEnd"/>
      <w:r w:rsidRPr="008C69F7">
        <w:rPr>
          <w:rStyle w:val="LinedDown"/>
          <w:rFonts w:asciiTheme="majorHAnsi" w:hAnsiTheme="majorHAnsi" w:cstheme="majorHAnsi"/>
          <w:color w:val="FF0000"/>
          <w:sz w:val="14"/>
        </w:rPr>
        <w:t xml:space="preserve"> and China ware targeted, with no effective civil </w:t>
      </w:r>
      <w:proofErr w:type="spellStart"/>
      <w:r w:rsidRPr="008C69F7">
        <w:rPr>
          <w:rStyle w:val="LinedDown"/>
          <w:rFonts w:asciiTheme="majorHAnsi" w:hAnsiTheme="majorHAnsi" w:cstheme="majorHAnsi"/>
          <w:color w:val="FF0000"/>
          <w:sz w:val="14"/>
        </w:rPr>
        <w:t>defence</w:t>
      </w:r>
      <w:proofErr w:type="spellEnd"/>
      <w:r w:rsidRPr="008C69F7">
        <w:rPr>
          <w:rStyle w:val="LinedDown"/>
          <w:rFonts w:asciiTheme="majorHAnsi" w:hAnsiTheme="majorHAnsi" w:cstheme="majorHAnsi"/>
          <w:color w:val="FF0000"/>
          <w:sz w:val="14"/>
        </w:rPr>
        <w:t xml:space="preserve"> measures taken, could kill directly perhaps 400 to 450 million people. Induced effects, in particular starvation or epidemics following agricultural failure or economic breakdown, might add up to several hundred million deaths to the total, though this is most uncertain. Such an eventuality would be a catastrophe of enormous proportions, but it </w:t>
      </w:r>
      <w:r w:rsidRPr="008C69F7">
        <w:rPr>
          <w:rStyle w:val="Carded"/>
          <w:rFonts w:asciiTheme="majorHAnsi" w:hAnsiTheme="majorHAnsi" w:cstheme="majorHAnsi"/>
          <w:color w:val="FF0000"/>
          <w:highlight w:val="green"/>
        </w:rPr>
        <w:t>is far from extinction. Even in the most extreme case there would remain</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alive some 4000 million people, </w:t>
      </w:r>
      <w:r w:rsidRPr="008C69F7">
        <w:rPr>
          <w:rStyle w:val="Carded"/>
          <w:rFonts w:asciiTheme="majorHAnsi" w:hAnsiTheme="majorHAnsi" w:cstheme="majorHAnsi"/>
          <w:color w:val="FF0000"/>
          <w:highlight w:val="green"/>
        </w:rPr>
        <w:t>about nine-tenths of the</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world's </w:t>
      </w:r>
      <w:r w:rsidRPr="008C69F7">
        <w:rPr>
          <w:rStyle w:val="Carded"/>
          <w:rFonts w:asciiTheme="majorHAnsi" w:hAnsiTheme="majorHAnsi" w:cstheme="majorHAnsi"/>
          <w:color w:val="FF0000"/>
          <w:highlight w:val="green"/>
        </w:rPr>
        <w:t>population</w:t>
      </w:r>
      <w:r w:rsidRPr="008C69F7">
        <w:rPr>
          <w:rStyle w:val="LinedDown"/>
          <w:rFonts w:asciiTheme="majorHAnsi" w:hAnsiTheme="majorHAnsi" w:cstheme="majorHAnsi"/>
          <w:color w:val="FF0000"/>
          <w:sz w:val="14"/>
        </w:rPr>
        <w:t xml:space="preserve">, most of them </w:t>
      </w:r>
      <w:r w:rsidRPr="008C69F7">
        <w:rPr>
          <w:rStyle w:val="Carded"/>
          <w:rFonts w:asciiTheme="majorHAnsi" w:hAnsiTheme="majorHAnsi" w:cstheme="majorHAnsi"/>
          <w:color w:val="FF0000"/>
          <w:highlight w:val="green"/>
        </w:rPr>
        <w:t>unaffected</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physically by the nuclear war. The following areas would be relatively unscathed, unless nuclear attacks were made in these regions: South and Central America, Africa, the Middle East, the Indian subcontinent, Southeast Asia, Australasia, </w:t>
      </w:r>
      <w:proofErr w:type="gramStart"/>
      <w:r w:rsidRPr="008C69F7">
        <w:rPr>
          <w:rStyle w:val="LinedDown"/>
          <w:rFonts w:asciiTheme="majorHAnsi" w:hAnsiTheme="majorHAnsi" w:cstheme="majorHAnsi"/>
          <w:color w:val="FF0000"/>
          <w:sz w:val="14"/>
        </w:rPr>
        <w:t>Oceania</w:t>
      </w:r>
      <w:proofErr w:type="gramEnd"/>
      <w:r w:rsidRPr="008C69F7">
        <w:rPr>
          <w:rStyle w:val="LinedDown"/>
          <w:rFonts w:asciiTheme="majorHAnsi" w:hAnsiTheme="majorHAnsi" w:cstheme="majorHAnsi"/>
          <w:color w:val="FF0000"/>
          <w:sz w:val="14"/>
        </w:rPr>
        <w:t xml:space="preserve"> and large parts of China. Even in the mid-latitudes of the northern hemisphere where most of the nuclear weapons would be exploded, </w:t>
      </w:r>
      <w:r w:rsidRPr="008C69F7">
        <w:rPr>
          <w:rStyle w:val="Carded"/>
          <w:rFonts w:asciiTheme="majorHAnsi" w:hAnsiTheme="majorHAnsi" w:cstheme="majorHAnsi"/>
          <w:color w:val="FF0000"/>
          <w:highlight w:val="green"/>
        </w:rPr>
        <w:t>areas upwind</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of nuclear attacks </w:t>
      </w:r>
      <w:r w:rsidRPr="008C69F7">
        <w:rPr>
          <w:rStyle w:val="Carded"/>
          <w:rFonts w:asciiTheme="majorHAnsi" w:hAnsiTheme="majorHAnsi" w:cstheme="majorHAnsi"/>
          <w:color w:val="FF0000"/>
          <w:highlight w:val="green"/>
        </w:rPr>
        <w:t>would remain free of heavy</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radioactive </w:t>
      </w:r>
      <w:r w:rsidRPr="008C69F7">
        <w:rPr>
          <w:rStyle w:val="Carded"/>
          <w:rFonts w:asciiTheme="majorHAnsi" w:hAnsiTheme="majorHAnsi" w:cstheme="majorHAnsi"/>
          <w:color w:val="FF0000"/>
          <w:highlight w:val="green"/>
        </w:rPr>
        <w:t>contamination</w:t>
      </w:r>
      <w:r w:rsidRPr="008C69F7">
        <w:rPr>
          <w:rStyle w:val="LinedDown"/>
          <w:rFonts w:asciiTheme="majorHAnsi" w:hAnsiTheme="majorHAnsi" w:cstheme="majorHAnsi"/>
          <w:color w:val="FF0000"/>
          <w:sz w:val="14"/>
        </w:rPr>
        <w:t xml:space="preserve">, such as Portugal, </w:t>
      </w:r>
      <w:proofErr w:type="gramStart"/>
      <w:r w:rsidRPr="008C69F7">
        <w:rPr>
          <w:rStyle w:val="LinedDown"/>
          <w:rFonts w:asciiTheme="majorHAnsi" w:hAnsiTheme="majorHAnsi" w:cstheme="majorHAnsi"/>
          <w:color w:val="FF0000"/>
          <w:sz w:val="14"/>
        </w:rPr>
        <w:t>Ireland</w:t>
      </w:r>
      <w:proofErr w:type="gramEnd"/>
      <w:r w:rsidRPr="008C69F7">
        <w:rPr>
          <w:rStyle w:val="LinedDown"/>
          <w:rFonts w:asciiTheme="majorHAnsi" w:hAnsiTheme="majorHAnsi" w:cstheme="majorHAnsi"/>
          <w:color w:val="FF0000"/>
          <w:sz w:val="14"/>
        </w:rPr>
        <w:t xml:space="preserve"> and British Columbia. Many people, perhaps especially in the peace movement, believe that global nuclear war will lead to the death of most or </w:t>
      </w:r>
      <w:proofErr w:type="gramStart"/>
      <w:r w:rsidRPr="008C69F7">
        <w:rPr>
          <w:rStyle w:val="LinedDown"/>
          <w:rFonts w:asciiTheme="majorHAnsi" w:hAnsiTheme="majorHAnsi" w:cstheme="majorHAnsi"/>
          <w:color w:val="FF0000"/>
          <w:sz w:val="14"/>
        </w:rPr>
        <w:t>all of</w:t>
      </w:r>
      <w:proofErr w:type="gramEnd"/>
      <w:r w:rsidRPr="008C69F7">
        <w:rPr>
          <w:rStyle w:val="LinedDown"/>
          <w:rFonts w:asciiTheme="majorHAnsi" w:hAnsiTheme="majorHAnsi" w:cstheme="majorHAnsi"/>
          <w:color w:val="FF0000"/>
          <w:sz w:val="14"/>
        </w:rPr>
        <w:t xml:space="preserve"> the world's population.[12] Yet</w:t>
      </w:r>
      <w:r w:rsidRPr="008C69F7">
        <w:rPr>
          <w:rStyle w:val="Carded"/>
          <w:rFonts w:asciiTheme="majorHAnsi" w:hAnsiTheme="majorHAnsi" w:cstheme="majorHAnsi"/>
          <w:color w:val="FF0000"/>
        </w:rPr>
        <w:t xml:space="preserve"> </w:t>
      </w:r>
      <w:r w:rsidRPr="008C69F7">
        <w:rPr>
          <w:rStyle w:val="Carded"/>
          <w:rFonts w:asciiTheme="majorHAnsi" w:hAnsiTheme="majorHAnsi" w:cstheme="majorHAnsi"/>
          <w:color w:val="FF0000"/>
          <w:highlight w:val="green"/>
        </w:rPr>
        <w:t>the available</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scientific </w:t>
      </w:r>
      <w:r w:rsidRPr="008C69F7">
        <w:rPr>
          <w:rStyle w:val="Carded"/>
          <w:rFonts w:asciiTheme="majorHAnsi" w:hAnsiTheme="majorHAnsi" w:cstheme="majorHAnsi"/>
          <w:color w:val="FF0000"/>
          <w:highlight w:val="green"/>
        </w:rPr>
        <w:t>evidence provides no basis</w:t>
      </w:r>
      <w:r w:rsidRPr="008C69F7">
        <w:rPr>
          <w:rStyle w:val="LinedDown"/>
          <w:rFonts w:asciiTheme="majorHAnsi" w:hAnsiTheme="majorHAnsi" w:cstheme="majorHAnsi"/>
          <w:color w:val="FF0000"/>
          <w:sz w:val="14"/>
          <w:highlight w:val="green"/>
        </w:rPr>
        <w:t xml:space="preserve"> </w:t>
      </w:r>
      <w:r w:rsidRPr="008C69F7">
        <w:rPr>
          <w:rStyle w:val="LinedDown"/>
          <w:rFonts w:asciiTheme="majorHAnsi" w:hAnsiTheme="majorHAnsi" w:cstheme="majorHAnsi"/>
          <w:color w:val="FF0000"/>
          <w:sz w:val="14"/>
        </w:rPr>
        <w:t xml:space="preserve">for this belief. Furthermore, there seem to be no convincing scientific arguments </w:t>
      </w:r>
      <w:r w:rsidRPr="008C69F7">
        <w:rPr>
          <w:rStyle w:val="Carded"/>
          <w:rFonts w:asciiTheme="majorHAnsi" w:hAnsiTheme="majorHAnsi" w:cstheme="majorHAnsi"/>
          <w:color w:val="FF0000"/>
          <w:highlight w:val="green"/>
        </w:rPr>
        <w:t>that nuclear war could cause human extinction</w:t>
      </w:r>
      <w:r w:rsidRPr="008C69F7">
        <w:rPr>
          <w:rStyle w:val="LinedDown"/>
          <w:rFonts w:asciiTheme="majorHAnsi" w:hAnsiTheme="majorHAnsi" w:cstheme="majorHAnsi"/>
          <w:color w:val="FF0000"/>
          <w:sz w:val="14"/>
        </w:rPr>
        <w:t>.[13] In particular, the idea of 'overkill', if taken to imply the capacity to kill everyone on earth, is highly misleading.[14]</w:t>
      </w:r>
    </w:p>
    <w:p w14:paraId="5C801E57" w14:textId="77777777" w:rsidR="00D7701B" w:rsidRPr="00550910" w:rsidRDefault="00D7701B" w:rsidP="00D7701B">
      <w:pPr>
        <w:pStyle w:val="Heading4"/>
        <w:rPr>
          <w:rFonts w:asciiTheme="majorHAnsi" w:hAnsiTheme="majorHAnsi" w:cstheme="majorHAnsi"/>
        </w:rPr>
      </w:pPr>
      <w:r w:rsidRPr="00550910">
        <w:rPr>
          <w:rFonts w:asciiTheme="majorHAnsi" w:hAnsiTheme="majorHAnsi" w:cstheme="majorHAnsi"/>
        </w:rPr>
        <w:lastRenderedPageBreak/>
        <w:t>Nano “Slaughter” bots are not effective weapons that actors will use the idea of them is just to breed fear</w:t>
      </w:r>
    </w:p>
    <w:p w14:paraId="3A18DE93" w14:textId="77777777" w:rsidR="00D7701B" w:rsidRPr="00550910" w:rsidRDefault="00D7701B" w:rsidP="00D7701B">
      <w:pPr>
        <w:spacing w:after="0"/>
        <w:rPr>
          <w:rFonts w:asciiTheme="majorHAnsi" w:hAnsiTheme="majorHAnsi" w:cstheme="majorHAnsi"/>
        </w:rPr>
      </w:pPr>
      <w:proofErr w:type="spellStart"/>
      <w:r w:rsidRPr="00550910">
        <w:rPr>
          <w:rFonts w:asciiTheme="majorHAnsi" w:hAnsiTheme="majorHAnsi" w:cstheme="majorHAnsi"/>
          <w:b/>
          <w:bCs/>
          <w:sz w:val="24"/>
          <w:szCs w:val="24"/>
        </w:rPr>
        <w:t>Scharre</w:t>
      </w:r>
      <w:proofErr w:type="spellEnd"/>
      <w:r w:rsidRPr="00550910">
        <w:rPr>
          <w:rFonts w:asciiTheme="majorHAnsi" w:hAnsiTheme="majorHAnsi" w:cstheme="majorHAnsi"/>
          <w:b/>
          <w:bCs/>
          <w:sz w:val="24"/>
          <w:szCs w:val="24"/>
        </w:rPr>
        <w:t xml:space="preserve"> 17</w:t>
      </w:r>
      <w:r w:rsidRPr="00550910">
        <w:rPr>
          <w:rFonts w:asciiTheme="majorHAnsi" w:hAnsiTheme="majorHAnsi" w:cstheme="majorHAnsi"/>
          <w:sz w:val="16"/>
          <w:szCs w:val="16"/>
        </w:rPr>
        <w:t xml:space="preserve"> </w:t>
      </w:r>
      <w:r w:rsidRPr="00550910">
        <w:rPr>
          <w:rFonts w:asciiTheme="majorHAnsi" w:hAnsiTheme="majorHAnsi" w:cstheme="majorHAnsi"/>
        </w:rPr>
        <w:t>(Senior Fellow and director of the Technology and National Security Program at the </w:t>
      </w:r>
      <w:hyperlink r:id="rId14" w:history="1">
        <w:r w:rsidRPr="00550910">
          <w:rPr>
            <w:rStyle w:val="Hyperlink"/>
            <w:rFonts w:asciiTheme="majorHAnsi" w:hAnsiTheme="majorHAnsi" w:cstheme="majorHAnsi"/>
          </w:rPr>
          <w:t>Center for a New American Security</w:t>
        </w:r>
      </w:hyperlink>
      <w:r w:rsidRPr="00550910">
        <w:rPr>
          <w:rFonts w:asciiTheme="majorHAnsi" w:hAnsiTheme="majorHAnsi" w:cstheme="majorHAnsi"/>
        </w:rPr>
        <w:t> (CNAS</w:t>
      </w:r>
      <w:proofErr w:type="gramStart"/>
      <w:r w:rsidRPr="00550910">
        <w:rPr>
          <w:rFonts w:asciiTheme="majorHAnsi" w:hAnsiTheme="majorHAnsi" w:cstheme="majorHAnsi"/>
        </w:rPr>
        <w:t>))</w:t>
      </w:r>
      <w:proofErr w:type="spellStart"/>
      <w:r w:rsidRPr="00550910">
        <w:rPr>
          <w:rFonts w:asciiTheme="majorHAnsi" w:hAnsiTheme="majorHAnsi" w:cstheme="majorHAnsi"/>
        </w:rPr>
        <w:t>Scharre</w:t>
      </w:r>
      <w:proofErr w:type="spellEnd"/>
      <w:proofErr w:type="gramEnd"/>
      <w:r w:rsidRPr="00550910">
        <w:rPr>
          <w:rFonts w:asciiTheme="majorHAnsi" w:hAnsiTheme="majorHAnsi" w:cstheme="majorHAnsi"/>
        </w:rPr>
        <w:t xml:space="preserve">, Paul. “Full Page Reload.” IEEE Spectrum: Technology, Engineering, and Science News, 22 Dec. 2017, 14:45, spectrum.ieee.org/automaton/robotics/military-robots/why-you-shouldnt-fear-slaughterbots. //Lex </w:t>
      </w:r>
      <w:proofErr w:type="spellStart"/>
      <w:r w:rsidRPr="00550910">
        <w:rPr>
          <w:rFonts w:asciiTheme="majorHAnsi" w:hAnsiTheme="majorHAnsi" w:cstheme="majorHAnsi"/>
        </w:rPr>
        <w:t>AKo</w:t>
      </w:r>
      <w:proofErr w:type="spellEnd"/>
    </w:p>
    <w:p w14:paraId="671F879D" w14:textId="77777777" w:rsidR="00D7701B" w:rsidRPr="00550910" w:rsidRDefault="00D7701B" w:rsidP="00D7701B">
      <w:pPr>
        <w:rPr>
          <w:rFonts w:asciiTheme="majorHAnsi" w:hAnsiTheme="majorHAnsi" w:cstheme="majorHAnsi"/>
          <w:sz w:val="8"/>
        </w:rPr>
      </w:pPr>
      <w:r w:rsidRPr="00550910">
        <w:rPr>
          <w:rFonts w:asciiTheme="majorHAnsi" w:hAnsiTheme="majorHAnsi" w:cstheme="majorHAnsi"/>
          <w:sz w:val="8"/>
        </w:rPr>
        <w:t xml:space="preserve">This is a guest post. The views expressed here are solely those of the author and do not represent positions of IEEE Spectrum or the IEEE. </w:t>
      </w:r>
      <w:r w:rsidRPr="00550910">
        <w:rPr>
          <w:rStyle w:val="Emphasis"/>
          <w:rFonts w:asciiTheme="majorHAnsi" w:hAnsiTheme="majorHAnsi" w:cstheme="majorHAnsi"/>
          <w:highlight w:val="green"/>
        </w:rPr>
        <w:t>Killer drones</w:t>
      </w:r>
      <w:r w:rsidRPr="00550910">
        <w:rPr>
          <w:rStyle w:val="Emphasis"/>
          <w:rFonts w:asciiTheme="majorHAnsi" w:hAnsiTheme="majorHAnsi" w:cstheme="majorHAnsi"/>
        </w:rPr>
        <w:t xml:space="preserve"> in the hands of terrorists massacring innocents. Robotic weapons of mass destruction </w:t>
      </w:r>
      <w:r w:rsidRPr="00550910">
        <w:rPr>
          <w:rStyle w:val="Emphasis"/>
          <w:rFonts w:asciiTheme="majorHAnsi" w:hAnsiTheme="majorHAnsi" w:cstheme="majorHAnsi"/>
          <w:highlight w:val="green"/>
        </w:rPr>
        <w:t>breeding</w:t>
      </w:r>
      <w:r w:rsidRPr="00550910">
        <w:rPr>
          <w:rStyle w:val="Emphasis"/>
          <w:rFonts w:asciiTheme="majorHAnsi" w:hAnsiTheme="majorHAnsi" w:cstheme="majorHAnsi"/>
        </w:rPr>
        <w:t xml:space="preserve"> chaos and </w:t>
      </w:r>
      <w:r w:rsidRPr="00550910">
        <w:rPr>
          <w:rStyle w:val="Emphasis"/>
          <w:rFonts w:asciiTheme="majorHAnsi" w:hAnsiTheme="majorHAnsi" w:cstheme="majorHAnsi"/>
          <w:highlight w:val="green"/>
        </w:rPr>
        <w:t>fear</w:t>
      </w:r>
      <w:r w:rsidRPr="00550910">
        <w:rPr>
          <w:rFonts w:asciiTheme="majorHAnsi" w:hAnsiTheme="majorHAnsi" w:cstheme="majorHAnsi"/>
          <w:sz w:val="8"/>
        </w:rPr>
        <w:t>. A video created by advocates of a ban on autonomous weapons would have you believe this dystopian future is right around the corner if we don’t act now. The short video, called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was released last month coinciding with United Nations meetings on autonomous weapons. The UN meetings ended inconclusively, but the video is getting traction. It’s gotten over 2 million views and has sparked dozens of news stories. As a piece of propaganda, it works great. As a substantive argument for a ban on autonomous weapons, the video fails miserably. Obviously, a world in which terrorists can unleash swarms of killer drones on innocent civilians would be terrible, but is the future the video depicts realistic? The movie’s slick production quality helps to gloss over its leaps of logic. It immerses the viewer in a dystopian nightmare, but let’s be clear: It’s very much science fiction. The central premise of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is that in the future militaries will build autonomous microdrones with shaped charges that can fly up to someone’s head and detonate an explosive, killing the person. In the film, these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xml:space="preserve">” quickly fall into the hands of terrorists, resulting in mass killings worldwide. Lethal Micro-drone Image: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xml:space="preserve">/YouTube </w:t>
      </w:r>
      <w:proofErr w:type="gramStart"/>
      <w:r w:rsidRPr="00550910">
        <w:rPr>
          <w:rFonts w:asciiTheme="majorHAnsi" w:hAnsiTheme="majorHAnsi" w:cstheme="majorHAnsi"/>
          <w:sz w:val="8"/>
        </w:rPr>
        <w:t>The</w:t>
      </w:r>
      <w:proofErr w:type="gramEnd"/>
      <w:r w:rsidRPr="00550910">
        <w:rPr>
          <w:rFonts w:asciiTheme="majorHAnsi" w:hAnsiTheme="majorHAnsi" w:cstheme="majorHAnsi"/>
          <w:sz w:val="8"/>
        </w:rPr>
        <w:t xml:space="preserve"> lethal microdrones depicted in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use facial recognition to identify their targets, then fly up to them and detonate shaped explosives. The basic concept is grounded in technical reality. In the real world, the Islamic State has used off-the-shelf quadcopters equipped with small explosives to attack Iraqi troops, killing or wounding dozens of Iraqi soldiers. Today’s terrorist drones are largely remotely controlled, but hobbyist drones are becoming increasingly autonomous. The latest models can navigate to a fixed target on their own, avoid obstacles, and autonomously track and follow moving objects. A small drone equipped with facial recognition technology could potentially be used to autonomously search for and kill specific individuals, as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xml:space="preserve">” envisions. It took me just a few minutes of searching online to find the resources necessary to download and train a free neural network to do facial recognition. </w:t>
      </w:r>
      <w:proofErr w:type="gramStart"/>
      <w:r w:rsidRPr="00550910">
        <w:rPr>
          <w:rFonts w:asciiTheme="majorHAnsi" w:hAnsiTheme="majorHAnsi" w:cstheme="majorHAnsi"/>
          <w:sz w:val="8"/>
        </w:rPr>
        <w:t>So</w:t>
      </w:r>
      <w:proofErr w:type="gramEnd"/>
      <w:r w:rsidRPr="00550910">
        <w:rPr>
          <w:rFonts w:asciiTheme="majorHAnsi" w:hAnsiTheme="majorHAnsi" w:cstheme="majorHAnsi"/>
          <w:sz w:val="8"/>
        </w:rPr>
        <w:t xml:space="preserve"> while no one has yet cobbled the technology together in the way the video depicts, all of the components are real. I want to make something very clear: There is nothing we can do to keep that underlying technology out of the hands of would-be terrorists. This is upsetting, but it’s very important to understand. Just like how terrorists can and do use cars to ram crowds of civilians, the underlying technology to turn hobbyist drones into crude autonomous weapons is already too ubiquitous to stop. This is a genuine problem, and the best response is to focus on defensive measures to counter drones along with surveillance to catch would-be terrorists ahead of time. “There is nothing we can do to keep that underlying technology out of the hands of would-be terrorists. Just like how terrorists can and do use cars to ram crowds of civilians, the underlying technology to turn hobbyist drones into crude autonomous weapons is already too ubiquitous to stop.” The “</w:t>
      </w:r>
      <w:proofErr w:type="spellStart"/>
      <w:r w:rsidRPr="00550910">
        <w:rPr>
          <w:rFonts w:asciiTheme="majorHAnsi" w:hAnsiTheme="majorHAnsi" w:cstheme="majorHAnsi"/>
          <w:sz w:val="8"/>
        </w:rPr>
        <w:t>Slaughterbots</w:t>
      </w:r>
      <w:proofErr w:type="spellEnd"/>
      <w:r w:rsidRPr="00550910">
        <w:rPr>
          <w:rFonts w:asciiTheme="majorHAnsi" w:hAnsiTheme="majorHAnsi" w:cstheme="majorHAnsi"/>
          <w:sz w:val="8"/>
        </w:rPr>
        <w:t xml:space="preserve">” video takes this problem and blows it out of proportion, however, suggesting that drones would be used by terrorists as robotic weapons of mass destruction, killing thousands of people at a time. Fortunately, this nightmare scenario is about as likely to happen as HAL 9000 locking you out of the pod bay doors. The technology shown in the video is plausible, but basically everything else is a bunch of </w:t>
      </w:r>
      <w:proofErr w:type="gramStart"/>
      <w:r w:rsidRPr="00550910">
        <w:rPr>
          <w:rFonts w:asciiTheme="majorHAnsi" w:hAnsiTheme="majorHAnsi" w:cstheme="majorHAnsi"/>
          <w:sz w:val="8"/>
        </w:rPr>
        <w:t>malarkey</w:t>
      </w:r>
      <w:proofErr w:type="gramEnd"/>
      <w:r w:rsidRPr="00550910">
        <w:rPr>
          <w:rFonts w:asciiTheme="majorHAnsi" w:hAnsiTheme="majorHAnsi" w:cstheme="majorHAnsi"/>
          <w:sz w:val="8"/>
        </w:rPr>
        <w:t xml:space="preserve">. The video assumes the following: Governments will mass-produce lethal microdrones to use them as weapons of mass destruction; There are no effective defenses against lethal microdrones; Governments are incapable of keeping military-grade weapons out of the hands of terrorists; Terrorists </w:t>
      </w:r>
      <w:proofErr w:type="gramStart"/>
      <w:r w:rsidRPr="00550910">
        <w:rPr>
          <w:rFonts w:asciiTheme="majorHAnsi" w:hAnsiTheme="majorHAnsi" w:cstheme="majorHAnsi"/>
          <w:sz w:val="8"/>
        </w:rPr>
        <w:t>are capable of launching</w:t>
      </w:r>
      <w:proofErr w:type="gramEnd"/>
      <w:r w:rsidRPr="00550910">
        <w:rPr>
          <w:rFonts w:asciiTheme="majorHAnsi" w:hAnsiTheme="majorHAnsi" w:cstheme="majorHAnsi"/>
          <w:sz w:val="8"/>
        </w:rPr>
        <w:t xml:space="preserve"> large-scale coordinated attacks. These assumptions range from questionable, at best, to completely fanciful. </w:t>
      </w:r>
      <w:r w:rsidRPr="00550910">
        <w:rPr>
          <w:rStyle w:val="Emphasis"/>
          <w:rFonts w:asciiTheme="majorHAnsi" w:hAnsiTheme="majorHAnsi" w:cstheme="majorHAnsi"/>
        </w:rPr>
        <w:t xml:space="preserve">Of course, the video is fictional, and defense </w:t>
      </w:r>
      <w:r w:rsidRPr="00550910">
        <w:rPr>
          <w:rStyle w:val="Emphasis"/>
          <w:rFonts w:asciiTheme="majorHAnsi" w:hAnsiTheme="majorHAnsi" w:cstheme="majorHAnsi"/>
          <w:highlight w:val="green"/>
        </w:rPr>
        <w:t>planners</w:t>
      </w:r>
      <w:r w:rsidRPr="00550910">
        <w:rPr>
          <w:rStyle w:val="Emphasis"/>
          <w:rFonts w:asciiTheme="majorHAnsi" w:hAnsiTheme="majorHAnsi" w:cstheme="majorHAnsi"/>
        </w:rPr>
        <w:t xml:space="preserve"> do often </w:t>
      </w:r>
      <w:r w:rsidRPr="00550910">
        <w:rPr>
          <w:rStyle w:val="Emphasis"/>
          <w:rFonts w:asciiTheme="majorHAnsi" w:hAnsiTheme="majorHAnsi" w:cstheme="majorHAnsi"/>
          <w:highlight w:val="green"/>
        </w:rPr>
        <w:t>use fictionalized scenarios</w:t>
      </w:r>
      <w:r w:rsidRPr="00550910">
        <w:rPr>
          <w:rStyle w:val="Emphasis"/>
          <w:rFonts w:asciiTheme="majorHAnsi" w:hAnsiTheme="majorHAnsi" w:cstheme="majorHAnsi"/>
        </w:rPr>
        <w:t xml:space="preserve"> to help policymakers think through plausible events that may occur</w:t>
      </w:r>
      <w:r w:rsidRPr="00550910">
        <w:rPr>
          <w:rFonts w:asciiTheme="majorHAnsi" w:hAnsiTheme="majorHAnsi" w:cstheme="majorHAnsi"/>
          <w:sz w:val="8"/>
        </w:rPr>
        <w:t xml:space="preserve">. As a defense analyst at a think tank and in my prior job as a strategic planner at the Pentagon, I used fictional scenarios to help inform choices about what technologies the United States military should invest in. To be useful, however, these scenarios need to at least be plausible. They need to be something that could happen. </w:t>
      </w:r>
      <w:r w:rsidRPr="00550910">
        <w:rPr>
          <w:rStyle w:val="Emphasis"/>
          <w:rFonts w:asciiTheme="majorHAnsi" w:hAnsiTheme="majorHAnsi" w:cstheme="majorHAnsi"/>
          <w:highlight w:val="green"/>
        </w:rPr>
        <w:t>The</w:t>
      </w:r>
      <w:r w:rsidRPr="00550910">
        <w:rPr>
          <w:rStyle w:val="Emphasis"/>
          <w:rFonts w:asciiTheme="majorHAnsi" w:hAnsiTheme="majorHAnsi" w:cstheme="majorHAnsi"/>
        </w:rPr>
        <w:t xml:space="preserve"> scenario depicted in the “</w:t>
      </w:r>
      <w:proofErr w:type="spellStart"/>
      <w:r w:rsidRPr="00550910">
        <w:rPr>
          <w:rStyle w:val="Emphasis"/>
          <w:rFonts w:asciiTheme="majorHAnsi" w:hAnsiTheme="majorHAnsi" w:cstheme="majorHAnsi"/>
          <w:highlight w:val="green"/>
        </w:rPr>
        <w:t>Slaughterbots</w:t>
      </w:r>
      <w:proofErr w:type="spellEnd"/>
      <w:r w:rsidRPr="00550910">
        <w:rPr>
          <w:rStyle w:val="Emphasis"/>
          <w:rFonts w:asciiTheme="majorHAnsi" w:hAnsiTheme="majorHAnsi" w:cstheme="majorHAnsi"/>
        </w:rPr>
        <w:t xml:space="preserve">” video </w:t>
      </w:r>
      <w:r w:rsidRPr="00550910">
        <w:rPr>
          <w:rStyle w:val="Emphasis"/>
          <w:rFonts w:asciiTheme="majorHAnsi" w:hAnsiTheme="majorHAnsi" w:cstheme="majorHAnsi"/>
          <w:highlight w:val="green"/>
        </w:rPr>
        <w:t>fails to account for</w:t>
      </w:r>
      <w:r w:rsidRPr="00550910">
        <w:rPr>
          <w:rStyle w:val="Emphasis"/>
          <w:rFonts w:asciiTheme="majorHAnsi" w:hAnsiTheme="majorHAnsi" w:cstheme="majorHAnsi"/>
        </w:rPr>
        <w:t xml:space="preserve"> political and strategic </w:t>
      </w:r>
      <w:r w:rsidRPr="00550910">
        <w:rPr>
          <w:rStyle w:val="Emphasis"/>
          <w:rFonts w:asciiTheme="majorHAnsi" w:hAnsiTheme="majorHAnsi" w:cstheme="majorHAnsi"/>
          <w:highlight w:val="green"/>
        </w:rPr>
        <w:t>realities about</w:t>
      </w:r>
      <w:r w:rsidRPr="00550910">
        <w:rPr>
          <w:rStyle w:val="Emphasis"/>
          <w:rFonts w:asciiTheme="majorHAnsi" w:hAnsiTheme="majorHAnsi" w:cstheme="majorHAnsi"/>
        </w:rPr>
        <w:t xml:space="preserve"> how governments use military </w:t>
      </w:r>
      <w:r w:rsidRPr="00550910">
        <w:rPr>
          <w:rStyle w:val="Emphasis"/>
          <w:rFonts w:asciiTheme="majorHAnsi" w:hAnsiTheme="majorHAnsi" w:cstheme="majorHAnsi"/>
          <w:highlight w:val="green"/>
        </w:rPr>
        <w:t>technology</w:t>
      </w:r>
      <w:r w:rsidRPr="00550910">
        <w:rPr>
          <w:rStyle w:val="Emphasis"/>
          <w:rFonts w:asciiTheme="majorHAnsi" w:hAnsiTheme="majorHAnsi" w:cstheme="majorHAnsi"/>
        </w:rPr>
        <w:t xml:space="preserve">. First, </w:t>
      </w:r>
      <w:r w:rsidRPr="00550910">
        <w:rPr>
          <w:rStyle w:val="Emphasis"/>
          <w:rFonts w:asciiTheme="majorHAnsi" w:hAnsiTheme="majorHAnsi" w:cstheme="majorHAnsi"/>
          <w:highlight w:val="green"/>
        </w:rPr>
        <w:t>there is no evidence</w:t>
      </w:r>
      <w:r w:rsidRPr="00550910">
        <w:rPr>
          <w:rStyle w:val="Emphasis"/>
          <w:rFonts w:asciiTheme="majorHAnsi" w:hAnsiTheme="majorHAnsi" w:cstheme="majorHAnsi"/>
        </w:rPr>
        <w:t xml:space="preserve"> that </w:t>
      </w:r>
      <w:r w:rsidRPr="00550910">
        <w:rPr>
          <w:rStyle w:val="Emphasis"/>
          <w:rFonts w:asciiTheme="majorHAnsi" w:hAnsiTheme="majorHAnsi" w:cstheme="majorHAnsi"/>
          <w:highlight w:val="green"/>
        </w:rPr>
        <w:t>governments are planning to</w:t>
      </w:r>
      <w:r w:rsidRPr="00550910">
        <w:rPr>
          <w:rStyle w:val="Emphasis"/>
          <w:rFonts w:asciiTheme="majorHAnsi" w:hAnsiTheme="majorHAnsi" w:cstheme="majorHAnsi"/>
        </w:rPr>
        <w:t xml:space="preserve"> mass-</w:t>
      </w:r>
      <w:r w:rsidRPr="00550910">
        <w:rPr>
          <w:rStyle w:val="Emphasis"/>
          <w:rFonts w:asciiTheme="majorHAnsi" w:hAnsiTheme="majorHAnsi" w:cstheme="majorHAnsi"/>
          <w:highlight w:val="green"/>
        </w:rPr>
        <w:t>produce</w:t>
      </w:r>
      <w:r w:rsidRPr="00550910">
        <w:rPr>
          <w:rStyle w:val="Emphasis"/>
          <w:rFonts w:asciiTheme="majorHAnsi" w:hAnsiTheme="majorHAnsi" w:cstheme="majorHAnsi"/>
        </w:rPr>
        <w:t xml:space="preserve"> small </w:t>
      </w:r>
      <w:r w:rsidRPr="00550910">
        <w:rPr>
          <w:rStyle w:val="Emphasis"/>
          <w:rFonts w:asciiTheme="majorHAnsi" w:hAnsiTheme="majorHAnsi" w:cstheme="majorHAnsi"/>
          <w:highlight w:val="green"/>
        </w:rPr>
        <w:t>drones to kill civilians in large numbers</w:t>
      </w:r>
      <w:r w:rsidRPr="00550910">
        <w:rPr>
          <w:rFonts w:asciiTheme="majorHAnsi" w:hAnsiTheme="majorHAnsi" w:cstheme="majorHAnsi"/>
          <w:sz w:val="8"/>
          <w:highlight w:val="green"/>
        </w:rPr>
        <w:t>.</w:t>
      </w:r>
      <w:r w:rsidRPr="00550910">
        <w:rPr>
          <w:rFonts w:asciiTheme="majorHAnsi" w:hAnsiTheme="majorHAnsi" w:cstheme="majorHAnsi"/>
          <w:sz w:val="8"/>
        </w:rPr>
        <w:t xml:space="preserve"> In my forthcoming book, Army of None: Autonomous Weapons and the Future of War, I examine next-generation weapons being built in defense labs around the world. Russia, China, and the United States are all racing ahead on autonomy and artificial intelligence. But the types of weapons they are building are generally aimed at fighting other militaries. </w:t>
      </w:r>
      <w:r w:rsidRPr="00550910">
        <w:rPr>
          <w:rStyle w:val="Emphasis"/>
          <w:rFonts w:asciiTheme="majorHAnsi" w:hAnsiTheme="majorHAnsi" w:cstheme="majorHAnsi"/>
          <w:highlight w:val="green"/>
        </w:rPr>
        <w:t>They are “counter-force”</w:t>
      </w:r>
      <w:r w:rsidRPr="00550910">
        <w:rPr>
          <w:rStyle w:val="Emphasis"/>
          <w:rFonts w:asciiTheme="majorHAnsi" w:hAnsiTheme="majorHAnsi" w:cstheme="majorHAnsi"/>
        </w:rPr>
        <w:t xml:space="preserve"> weapons, not “counter-value” weapons that would target civilians</w:t>
      </w:r>
      <w:r w:rsidRPr="00550910">
        <w:rPr>
          <w:rFonts w:asciiTheme="majorHAnsi" w:hAnsiTheme="majorHAnsi" w:cstheme="majorHAnsi"/>
          <w:sz w:val="8"/>
        </w:rPr>
        <w:t xml:space="preserve">. Counter-force autonomous weapons raise their own sets of concerns, but they aren’t designed for mass targeting of civilians, nor could they be easily repurposed to do so. </w:t>
      </w:r>
      <w:r w:rsidRPr="00550910">
        <w:rPr>
          <w:rStyle w:val="Emphasis"/>
          <w:rFonts w:asciiTheme="majorHAnsi" w:hAnsiTheme="majorHAnsi" w:cstheme="majorHAnsi"/>
        </w:rPr>
        <w:t xml:space="preserve">Second, in the video, </w:t>
      </w:r>
      <w:r w:rsidRPr="00550910">
        <w:rPr>
          <w:rStyle w:val="Emphasis"/>
          <w:rFonts w:asciiTheme="majorHAnsi" w:hAnsiTheme="majorHAnsi" w:cstheme="majorHAnsi"/>
          <w:highlight w:val="green"/>
        </w:rPr>
        <w:t>we’re told the drones can defeat “any countermeasure.”</w:t>
      </w:r>
      <w:r w:rsidRPr="00550910">
        <w:rPr>
          <w:rStyle w:val="Emphasis"/>
          <w:rFonts w:asciiTheme="majorHAnsi" w:hAnsiTheme="majorHAnsi" w:cstheme="majorHAnsi"/>
        </w:rPr>
        <w:t xml:space="preserve"> TV pundits scream, “We can’t defend ourselves.” This isn’t fiction; </w:t>
      </w:r>
      <w:r w:rsidRPr="00550910">
        <w:rPr>
          <w:rStyle w:val="Emphasis"/>
          <w:rFonts w:asciiTheme="majorHAnsi" w:hAnsiTheme="majorHAnsi" w:cstheme="majorHAnsi"/>
          <w:highlight w:val="green"/>
        </w:rPr>
        <w:t>it’s farce. Every military</w:t>
      </w:r>
      <w:r w:rsidRPr="00550910">
        <w:rPr>
          <w:rStyle w:val="Emphasis"/>
          <w:rFonts w:asciiTheme="majorHAnsi" w:hAnsiTheme="majorHAnsi" w:cstheme="majorHAnsi"/>
        </w:rPr>
        <w:t xml:space="preserve"> technology </w:t>
      </w:r>
      <w:r w:rsidRPr="00550910">
        <w:rPr>
          <w:rStyle w:val="Emphasis"/>
          <w:rFonts w:asciiTheme="majorHAnsi" w:hAnsiTheme="majorHAnsi" w:cstheme="majorHAnsi"/>
          <w:highlight w:val="green"/>
        </w:rPr>
        <w:t>has</w:t>
      </w:r>
      <w:r w:rsidRPr="00550910">
        <w:rPr>
          <w:rStyle w:val="Emphasis"/>
          <w:rFonts w:asciiTheme="majorHAnsi" w:hAnsiTheme="majorHAnsi" w:cstheme="majorHAnsi"/>
        </w:rPr>
        <w:t xml:space="preserve"> a </w:t>
      </w:r>
      <w:r w:rsidRPr="00550910">
        <w:rPr>
          <w:rStyle w:val="Emphasis"/>
          <w:rFonts w:asciiTheme="majorHAnsi" w:hAnsiTheme="majorHAnsi" w:cstheme="majorHAnsi"/>
          <w:highlight w:val="green"/>
        </w:rPr>
        <w:t>countermeasure</w:t>
      </w:r>
      <w:r w:rsidRPr="00550910">
        <w:rPr>
          <w:rStyle w:val="Emphasis"/>
          <w:rFonts w:asciiTheme="majorHAnsi" w:hAnsiTheme="majorHAnsi" w:cstheme="majorHAnsi"/>
        </w:rPr>
        <w:t>, and countermeasures against small drones aren’t even hypothetical</w:t>
      </w:r>
      <w:r w:rsidRPr="00550910">
        <w:rPr>
          <w:rFonts w:asciiTheme="majorHAnsi" w:hAnsiTheme="majorHAnsi" w:cstheme="majorHAnsi"/>
          <w:sz w:val="8"/>
        </w:rPr>
        <w:t xml:space="preserve">. The U.S. government is actively working on ways to shoot down, jam, fry, hack, ensnare, or otherwise defeat small drones. </w:t>
      </w:r>
      <w:r w:rsidRPr="00550910">
        <w:rPr>
          <w:rStyle w:val="Emphasis"/>
          <w:rFonts w:asciiTheme="majorHAnsi" w:hAnsiTheme="majorHAnsi" w:cstheme="majorHAnsi"/>
          <w:highlight w:val="green"/>
        </w:rPr>
        <w:t>The microdrones</w:t>
      </w:r>
      <w:r w:rsidRPr="00550910">
        <w:rPr>
          <w:rStyle w:val="Emphasis"/>
          <w:rFonts w:asciiTheme="majorHAnsi" w:hAnsiTheme="majorHAnsi" w:cstheme="majorHAnsi"/>
        </w:rPr>
        <w:t xml:space="preserve"> in the video </w:t>
      </w:r>
      <w:r w:rsidRPr="00550910">
        <w:rPr>
          <w:rStyle w:val="Emphasis"/>
          <w:rFonts w:asciiTheme="majorHAnsi" w:hAnsiTheme="majorHAnsi" w:cstheme="majorHAnsi"/>
          <w:highlight w:val="green"/>
        </w:rPr>
        <w:t>could be defeated by</w:t>
      </w:r>
      <w:r w:rsidRPr="00550910">
        <w:rPr>
          <w:rStyle w:val="Emphasis"/>
          <w:rFonts w:asciiTheme="majorHAnsi" w:hAnsiTheme="majorHAnsi" w:cstheme="majorHAnsi"/>
        </w:rPr>
        <w:t xml:space="preserve"> something as simple as </w:t>
      </w:r>
      <w:r w:rsidRPr="00550910">
        <w:rPr>
          <w:rStyle w:val="Emphasis"/>
          <w:rFonts w:asciiTheme="majorHAnsi" w:hAnsiTheme="majorHAnsi" w:cstheme="majorHAnsi"/>
          <w:highlight w:val="green"/>
        </w:rPr>
        <w:t>chicken wire</w:t>
      </w:r>
      <w:r w:rsidRPr="00550910">
        <w:rPr>
          <w:rFonts w:asciiTheme="majorHAnsi" w:hAnsiTheme="majorHAnsi" w:cstheme="majorHAnsi"/>
          <w:sz w:val="8"/>
        </w:rPr>
        <w:t>. The vid</w:t>
      </w:r>
      <w:r w:rsidRPr="008C69F7">
        <w:rPr>
          <w:rFonts w:asciiTheme="majorHAnsi" w:hAnsiTheme="majorHAnsi" w:cstheme="majorHAnsi"/>
          <w:color w:val="FF0000"/>
          <w:sz w:val="8"/>
        </w:rPr>
        <w:t xml:space="preserve">eo shows heavier-payload drones blasting holes through walls so that other drones can get inside, but the solution is simply layered defenses. Military analysts look at the cost-exchange ratio between offense and defense, and in this case, the costs heavily favor static defenders. Video: </w:t>
      </w:r>
      <w:proofErr w:type="spellStart"/>
      <w:r w:rsidRPr="008C69F7">
        <w:rPr>
          <w:rFonts w:asciiTheme="majorHAnsi" w:hAnsiTheme="majorHAnsi" w:cstheme="majorHAnsi"/>
          <w:color w:val="FF0000"/>
          <w:sz w:val="8"/>
        </w:rPr>
        <w:t>Slaughterbots</w:t>
      </w:r>
      <w:proofErr w:type="spellEnd"/>
      <w:r w:rsidRPr="008C69F7">
        <w:rPr>
          <w:rFonts w:asciiTheme="majorHAnsi" w:hAnsiTheme="majorHAnsi" w:cstheme="majorHAnsi"/>
          <w:color w:val="FF0000"/>
          <w:sz w:val="8"/>
        </w:rPr>
        <w:t xml:space="preserve"> The “</w:t>
      </w:r>
      <w:proofErr w:type="spellStart"/>
      <w:r w:rsidRPr="008C69F7">
        <w:rPr>
          <w:rFonts w:asciiTheme="majorHAnsi" w:hAnsiTheme="majorHAnsi" w:cstheme="majorHAnsi"/>
          <w:color w:val="FF0000"/>
          <w:sz w:val="8"/>
        </w:rPr>
        <w:t>Slaughterbots</w:t>
      </w:r>
      <w:proofErr w:type="spellEnd"/>
      <w:r w:rsidRPr="008C69F7">
        <w:rPr>
          <w:rFonts w:asciiTheme="majorHAnsi" w:hAnsiTheme="majorHAnsi" w:cstheme="majorHAnsi"/>
          <w:color w:val="FF0000"/>
          <w:sz w:val="8"/>
        </w:rPr>
        <w:t xml:space="preserve">” video shows heavier-payload drones blasting holes through walls so that smaller drones can get inside. In a world where terrorists launch occasional small-scale attacks using DIY drones, people are unlikely to absorb the inconveniences of building robust defenses, just like people don’t wear body armor to protect against the unlikely event of being caught in a mass shooting. But if an enemy </w:t>
      </w:r>
      <w:proofErr w:type="gramStart"/>
      <w:r w:rsidRPr="008C69F7">
        <w:rPr>
          <w:rFonts w:asciiTheme="majorHAnsi" w:hAnsiTheme="majorHAnsi" w:cstheme="majorHAnsi"/>
          <w:color w:val="FF0000"/>
          <w:sz w:val="8"/>
        </w:rPr>
        <w:t>country built</w:t>
      </w:r>
      <w:proofErr w:type="gramEnd"/>
      <w:r w:rsidRPr="008C69F7">
        <w:rPr>
          <w:rFonts w:asciiTheme="majorHAnsi" w:hAnsiTheme="majorHAnsi" w:cstheme="majorHAnsi"/>
          <w:color w:val="FF0000"/>
          <w:sz w:val="8"/>
        </w:rPr>
        <w:t xml:space="preserve"> hundreds of thousands of drones to wipe out a city, you bet there’d be a run on chicken wire. The video takes a plausible problem—terrorist attacks with drones—and scales it up without factoring in how others would respond. If lethal microdrones were built </w:t>
      </w:r>
      <w:proofErr w:type="spellStart"/>
      <w:r w:rsidRPr="008C69F7">
        <w:rPr>
          <w:rFonts w:asciiTheme="majorHAnsi" w:hAnsiTheme="majorHAnsi" w:cstheme="majorHAnsi"/>
          <w:color w:val="FF0000"/>
          <w:sz w:val="8"/>
        </w:rPr>
        <w:t>en</w:t>
      </w:r>
      <w:proofErr w:type="spellEnd"/>
      <w:r w:rsidRPr="008C69F7">
        <w:rPr>
          <w:rFonts w:asciiTheme="majorHAnsi" w:hAnsiTheme="majorHAnsi" w:cstheme="majorHAnsi"/>
          <w:color w:val="FF0000"/>
          <w:sz w:val="8"/>
        </w:rPr>
        <w:t xml:space="preserve"> masse, defenses and countermeasures would be a national priority, and in this case the countermeasures are simple. Any weapon that can be defeated by a net isn’t a weapon of mass destruction. Third, the video assumes that militaries are incapable of preventing terrorists from getting access to military-grade weapons. But we don’t give terrorists hand grenades, rocket launchers, or machine guns today. Terrorist attacks with drones are a concern precisely because they involve DIY explosives strapped to readily available technology. This is a genuine problem, but again the video scales this threat up in ways that are unrealistic. Even if militaries were to build lethal microdrones, terrorists are no more likely to get their hands on large numbers of them than other military technologies. Weapons do proliferate over time to nonstate actors in war zones, but just because antitank guided missiles are prevalent in Syria doesn’t mean they’re commonplace in New York. Terrorists use airplanes and trucks for attacks precisely because successfully smuggling military-grade weapons into a Western country isn’t that easy. Lethal micro-drone Image: </w:t>
      </w:r>
      <w:proofErr w:type="spellStart"/>
      <w:r w:rsidRPr="008C69F7">
        <w:rPr>
          <w:rFonts w:asciiTheme="majorHAnsi" w:hAnsiTheme="majorHAnsi" w:cstheme="majorHAnsi"/>
          <w:color w:val="FF0000"/>
          <w:sz w:val="8"/>
        </w:rPr>
        <w:t>Slaughterbots</w:t>
      </w:r>
      <w:proofErr w:type="spellEnd"/>
      <w:r w:rsidRPr="008C69F7">
        <w:rPr>
          <w:rFonts w:asciiTheme="majorHAnsi" w:hAnsiTheme="majorHAnsi" w:cstheme="majorHAnsi"/>
          <w:color w:val="FF0000"/>
          <w:sz w:val="8"/>
        </w:rPr>
        <w:t xml:space="preserve">/YouTube </w:t>
      </w:r>
      <w:proofErr w:type="gramStart"/>
      <w:r w:rsidRPr="008C69F7">
        <w:rPr>
          <w:rFonts w:asciiTheme="majorHAnsi" w:hAnsiTheme="majorHAnsi" w:cstheme="majorHAnsi"/>
          <w:color w:val="FF0000"/>
          <w:sz w:val="8"/>
        </w:rPr>
        <w:t>In</w:t>
      </w:r>
      <w:proofErr w:type="gramEnd"/>
      <w:r w:rsidRPr="008C69F7">
        <w:rPr>
          <w:rFonts w:asciiTheme="majorHAnsi" w:hAnsiTheme="majorHAnsi" w:cstheme="majorHAnsi"/>
          <w:color w:val="FF0000"/>
          <w:sz w:val="8"/>
        </w:rPr>
        <w:t xml:space="preserve"> “</w:t>
      </w:r>
      <w:proofErr w:type="spellStart"/>
      <w:r w:rsidRPr="008C69F7">
        <w:rPr>
          <w:rFonts w:asciiTheme="majorHAnsi" w:hAnsiTheme="majorHAnsi" w:cstheme="majorHAnsi"/>
          <w:color w:val="FF0000"/>
          <w:sz w:val="8"/>
        </w:rPr>
        <w:t>Slaughterbots</w:t>
      </w:r>
      <w:proofErr w:type="spellEnd"/>
      <w:r w:rsidRPr="008C69F7">
        <w:rPr>
          <w:rFonts w:asciiTheme="majorHAnsi" w:hAnsiTheme="majorHAnsi" w:cstheme="majorHAnsi"/>
          <w:color w:val="FF0000"/>
          <w:sz w:val="8"/>
        </w:rPr>
        <w:t xml:space="preserve">,” AI-powered microdrones are built </w:t>
      </w:r>
      <w:proofErr w:type="spellStart"/>
      <w:r w:rsidRPr="008C69F7">
        <w:rPr>
          <w:rFonts w:asciiTheme="majorHAnsi" w:hAnsiTheme="majorHAnsi" w:cstheme="majorHAnsi"/>
          <w:color w:val="FF0000"/>
          <w:sz w:val="8"/>
        </w:rPr>
        <w:t>en</w:t>
      </w:r>
      <w:proofErr w:type="spellEnd"/>
      <w:r w:rsidRPr="008C69F7">
        <w:rPr>
          <w:rFonts w:asciiTheme="majorHAnsi" w:hAnsiTheme="majorHAnsi" w:cstheme="majorHAnsi"/>
          <w:color w:val="FF0000"/>
          <w:sz w:val="8"/>
        </w:rPr>
        <w:t xml:space="preserve"> masse, and there seems to be no defenses and countermeasures to stop them. </w:t>
      </w:r>
      <w:r w:rsidRPr="008C69F7">
        <w:rPr>
          <w:rStyle w:val="Emphasis"/>
          <w:rFonts w:asciiTheme="majorHAnsi" w:hAnsiTheme="majorHAnsi" w:cstheme="majorHAnsi"/>
          <w:color w:val="FF0000"/>
        </w:rPr>
        <w:t xml:space="preserve">Fourth, </w:t>
      </w:r>
      <w:r w:rsidRPr="008C69F7">
        <w:rPr>
          <w:rStyle w:val="Emphasis"/>
          <w:rFonts w:asciiTheme="majorHAnsi" w:hAnsiTheme="majorHAnsi" w:cstheme="majorHAnsi"/>
          <w:color w:val="FF0000"/>
          <w:highlight w:val="green"/>
        </w:rPr>
        <w:t>the video assumes terrorists can carry out</w:t>
      </w:r>
      <w:r w:rsidRPr="008C69F7">
        <w:rPr>
          <w:rStyle w:val="Emphasis"/>
          <w:rFonts w:asciiTheme="majorHAnsi" w:hAnsiTheme="majorHAnsi" w:cstheme="majorHAnsi"/>
          <w:color w:val="FF0000"/>
        </w:rPr>
        <w:t xml:space="preserve"> coordinated </w:t>
      </w:r>
      <w:r w:rsidRPr="008C69F7">
        <w:rPr>
          <w:rStyle w:val="Emphasis"/>
          <w:rFonts w:asciiTheme="majorHAnsi" w:hAnsiTheme="majorHAnsi" w:cstheme="majorHAnsi"/>
          <w:color w:val="FF0000"/>
          <w:highlight w:val="green"/>
        </w:rPr>
        <w:t>attacks</w:t>
      </w:r>
      <w:r w:rsidRPr="008C69F7">
        <w:rPr>
          <w:rStyle w:val="Emphasis"/>
          <w:rFonts w:asciiTheme="majorHAnsi" w:hAnsiTheme="majorHAnsi" w:cstheme="majorHAnsi"/>
          <w:color w:val="FF0000"/>
        </w:rPr>
        <w:t xml:space="preserve"> at a scale that is not plausible</w:t>
      </w:r>
      <w:r w:rsidRPr="008C69F7">
        <w:rPr>
          <w:rFonts w:asciiTheme="majorHAnsi" w:hAnsiTheme="majorHAnsi" w:cstheme="majorHAnsi"/>
          <w:color w:val="FF0000"/>
          <w:sz w:val="8"/>
        </w:rPr>
        <w:t xml:space="preserve">. In one scene, two men release a swarm of about 50 drones from the back of a van. This specific scene is </w:t>
      </w:r>
      <w:proofErr w:type="gramStart"/>
      <w:r w:rsidRPr="008C69F7">
        <w:rPr>
          <w:rFonts w:asciiTheme="majorHAnsi" w:hAnsiTheme="majorHAnsi" w:cstheme="majorHAnsi"/>
          <w:color w:val="FF0000"/>
          <w:sz w:val="8"/>
        </w:rPr>
        <w:t>fairly realistic</w:t>
      </w:r>
      <w:proofErr w:type="gramEnd"/>
      <w:r w:rsidRPr="008C69F7">
        <w:rPr>
          <w:rFonts w:asciiTheme="majorHAnsi" w:hAnsiTheme="majorHAnsi" w:cstheme="majorHAnsi"/>
          <w:color w:val="FF0000"/>
          <w:sz w:val="8"/>
        </w:rPr>
        <w:t xml:space="preserve">; one of the challenges of autonomy is that a small group of people could launch a larger attack than might otherwise be possible. Something like a truck full of 50 drones is a reasonable possibility. Again, though, the video takes this scenario to the absurd. The video claims that 8,300 people are killed in simultaneous attacks. If the men in the van depict a typical attack, then this level of casualties would equate to over 160 coordinated attacks worldwide. Terrorist groups often launch coordinated attacks, but usually on the scale of single digit numbers of attacks. The video assumes not just superweapons but ones that are in the hands of supervillains. The movie uses hype and fear to skip past these crucial assumptions, and in doing so it undermines any rational debate about the risk of terrorists acquiring autonomous weapons. The video makes clear we’re supposed to be afraid. But what are we supposed to be afraid of? A weapon that chooses its own targets (which the video is </w:t>
      </w:r>
      <w:proofErr w:type="gramStart"/>
      <w:r w:rsidRPr="008C69F7">
        <w:rPr>
          <w:rFonts w:asciiTheme="majorHAnsi" w:hAnsiTheme="majorHAnsi" w:cstheme="majorHAnsi"/>
          <w:color w:val="FF0000"/>
          <w:sz w:val="8"/>
        </w:rPr>
        <w:t>actually ambiguous</w:t>
      </w:r>
      <w:proofErr w:type="gramEnd"/>
      <w:r w:rsidRPr="008C69F7">
        <w:rPr>
          <w:rFonts w:asciiTheme="majorHAnsi" w:hAnsiTheme="majorHAnsi" w:cstheme="majorHAnsi"/>
          <w:color w:val="FF0000"/>
          <w:sz w:val="8"/>
        </w:rPr>
        <w:t xml:space="preserve"> about)? A weapon with no countermeasure? The fact that terrorists can get ahold of the </w:t>
      </w:r>
      <w:proofErr w:type="gramStart"/>
      <w:r w:rsidRPr="008C69F7">
        <w:rPr>
          <w:rFonts w:asciiTheme="majorHAnsi" w:hAnsiTheme="majorHAnsi" w:cstheme="majorHAnsi"/>
          <w:color w:val="FF0000"/>
          <w:sz w:val="8"/>
        </w:rPr>
        <w:t>weapon?</w:t>
      </w:r>
      <w:proofErr w:type="gramEnd"/>
      <w:r w:rsidRPr="008C69F7">
        <w:rPr>
          <w:rFonts w:asciiTheme="majorHAnsi" w:hAnsiTheme="majorHAnsi" w:cstheme="majorHAnsi"/>
          <w:color w:val="FF0000"/>
          <w:sz w:val="8"/>
        </w:rPr>
        <w:t xml:space="preserve"> The ability of autonomy to scale up </w:t>
      </w:r>
      <w:proofErr w:type="gramStart"/>
      <w:r w:rsidRPr="008C69F7">
        <w:rPr>
          <w:rFonts w:asciiTheme="majorHAnsi" w:hAnsiTheme="majorHAnsi" w:cstheme="majorHAnsi"/>
          <w:color w:val="FF0000"/>
          <w:sz w:val="8"/>
        </w:rPr>
        <w:t>attacks?</w:t>
      </w:r>
      <w:proofErr w:type="gramEnd"/>
      <w:r w:rsidRPr="008C69F7">
        <w:rPr>
          <w:rFonts w:asciiTheme="majorHAnsi" w:hAnsiTheme="majorHAnsi" w:cstheme="majorHAnsi"/>
          <w:color w:val="FF0000"/>
          <w:sz w:val="8"/>
        </w:rPr>
        <w:t xml:space="preserve"> If you want to drum up fears of “killer robots,” the video is great. But as a substantive analysis of the issue, it falls apart under even the most casual scrutiny. The video doesn’t put forward an argument. It’s sensationalist </w:t>
      </w:r>
      <w:proofErr w:type="gramStart"/>
      <w:r w:rsidRPr="008C69F7">
        <w:rPr>
          <w:rFonts w:asciiTheme="majorHAnsi" w:hAnsiTheme="majorHAnsi" w:cstheme="majorHAnsi"/>
          <w:color w:val="FF0000"/>
          <w:sz w:val="8"/>
        </w:rPr>
        <w:t>fear-mongering</w:t>
      </w:r>
      <w:proofErr w:type="gramEnd"/>
      <w:r w:rsidRPr="008C69F7">
        <w:rPr>
          <w:rFonts w:asciiTheme="majorHAnsi" w:hAnsiTheme="majorHAnsi" w:cstheme="majorHAnsi"/>
          <w:color w:val="FF0000"/>
          <w:sz w:val="8"/>
        </w:rPr>
        <w:t xml:space="preserve">. “If you want to drum up fears of ‘killer robots,’ the video is great. </w:t>
      </w:r>
      <w:r w:rsidRPr="008C69F7">
        <w:rPr>
          <w:rStyle w:val="Emphasis"/>
          <w:rFonts w:asciiTheme="majorHAnsi" w:hAnsiTheme="majorHAnsi" w:cstheme="majorHAnsi"/>
          <w:color w:val="FF0000"/>
        </w:rPr>
        <w:t xml:space="preserve">But </w:t>
      </w:r>
      <w:r w:rsidRPr="008C69F7">
        <w:rPr>
          <w:rStyle w:val="Emphasis"/>
          <w:rFonts w:asciiTheme="majorHAnsi" w:hAnsiTheme="majorHAnsi" w:cstheme="majorHAnsi"/>
          <w:color w:val="FF0000"/>
          <w:highlight w:val="green"/>
        </w:rPr>
        <w:t xml:space="preserve">as a </w:t>
      </w:r>
      <w:r w:rsidRPr="008C69F7">
        <w:rPr>
          <w:rStyle w:val="Emphasis"/>
          <w:rFonts w:asciiTheme="majorHAnsi" w:hAnsiTheme="majorHAnsi" w:cstheme="majorHAnsi"/>
          <w:color w:val="FF0000"/>
        </w:rPr>
        <w:t xml:space="preserve">substantive </w:t>
      </w:r>
      <w:r w:rsidRPr="008C69F7">
        <w:rPr>
          <w:rStyle w:val="Emphasis"/>
          <w:rFonts w:asciiTheme="majorHAnsi" w:hAnsiTheme="majorHAnsi" w:cstheme="majorHAnsi"/>
          <w:color w:val="FF0000"/>
          <w:highlight w:val="green"/>
        </w:rPr>
        <w:t>analysis</w:t>
      </w:r>
      <w:r w:rsidRPr="008C69F7">
        <w:rPr>
          <w:rStyle w:val="Emphasis"/>
          <w:rFonts w:asciiTheme="majorHAnsi" w:hAnsiTheme="majorHAnsi" w:cstheme="majorHAnsi"/>
          <w:color w:val="FF0000"/>
        </w:rPr>
        <w:t xml:space="preserve"> of the issue, </w:t>
      </w:r>
      <w:r w:rsidRPr="008C69F7">
        <w:rPr>
          <w:rStyle w:val="Emphasis"/>
          <w:rFonts w:asciiTheme="majorHAnsi" w:hAnsiTheme="majorHAnsi" w:cstheme="majorHAnsi"/>
          <w:color w:val="FF0000"/>
          <w:highlight w:val="green"/>
        </w:rPr>
        <w:t>it falls apart</w:t>
      </w:r>
      <w:r w:rsidRPr="008C69F7">
        <w:rPr>
          <w:rStyle w:val="Emphasis"/>
          <w:rFonts w:asciiTheme="majorHAnsi" w:hAnsiTheme="majorHAnsi" w:cstheme="majorHAnsi"/>
          <w:color w:val="FF0000"/>
        </w:rPr>
        <w:t xml:space="preserve"> under even the most casual scrutiny. The video doesn’t put forward an argument. </w:t>
      </w:r>
      <w:r w:rsidRPr="008C69F7">
        <w:rPr>
          <w:rStyle w:val="Emphasis"/>
          <w:rFonts w:asciiTheme="majorHAnsi" w:hAnsiTheme="majorHAnsi" w:cstheme="majorHAnsi"/>
          <w:color w:val="FF0000"/>
          <w:highlight w:val="green"/>
        </w:rPr>
        <w:t>It’s</w:t>
      </w:r>
      <w:r w:rsidRPr="008C69F7">
        <w:rPr>
          <w:rStyle w:val="Emphasis"/>
          <w:rFonts w:asciiTheme="majorHAnsi" w:hAnsiTheme="majorHAnsi" w:cstheme="majorHAnsi"/>
          <w:color w:val="FF0000"/>
        </w:rPr>
        <w:t xml:space="preserve"> sensationalist </w:t>
      </w:r>
      <w:r w:rsidRPr="008C69F7">
        <w:rPr>
          <w:rStyle w:val="Emphasis"/>
          <w:rFonts w:asciiTheme="majorHAnsi" w:hAnsiTheme="majorHAnsi" w:cstheme="majorHAnsi"/>
          <w:color w:val="FF0000"/>
          <w:highlight w:val="green"/>
        </w:rPr>
        <w:t>fear-mongering</w:t>
      </w:r>
      <w:r w:rsidRPr="008C69F7">
        <w:rPr>
          <w:rFonts w:asciiTheme="majorHAnsi" w:hAnsiTheme="majorHAnsi" w:cstheme="majorHAnsi"/>
          <w:color w:val="FF0000"/>
          <w:sz w:val="8"/>
          <w:highlight w:val="green"/>
        </w:rPr>
        <w:t>.</w:t>
      </w:r>
      <w:r w:rsidRPr="008C69F7">
        <w:rPr>
          <w:rFonts w:asciiTheme="majorHAnsi" w:hAnsiTheme="majorHAnsi" w:cstheme="majorHAnsi"/>
          <w:color w:val="FF0000"/>
          <w:sz w:val="8"/>
        </w:rPr>
        <w:t xml:space="preserve">” Of course, the whole purpose of the video is to scare the viewer into action. The video concludes with UC Berkeley professor Stuart Russell warning of the dangers of autonomous weapons and imploring the viewer to act now to stop this nightmare from becoming a reality. I have tremendous respect for Stuart Russell, both as an artificial intelligence researcher and as a contributor to the debate on autonomous weapons. I’ve hosted Russell at events at the Center for a New American Security, where I run a research program on artificial intelligence and global security. I have no doubt Russell’s views are sincere. </w:t>
      </w:r>
      <w:r w:rsidRPr="008C69F7">
        <w:rPr>
          <w:rStyle w:val="Emphasis"/>
          <w:rFonts w:asciiTheme="majorHAnsi" w:hAnsiTheme="majorHAnsi" w:cstheme="majorHAnsi"/>
          <w:color w:val="FF0000"/>
        </w:rPr>
        <w:t xml:space="preserve">But in attempting to persuade the viewer, </w:t>
      </w:r>
      <w:r w:rsidRPr="008C69F7">
        <w:rPr>
          <w:rStyle w:val="Emphasis"/>
          <w:rFonts w:asciiTheme="majorHAnsi" w:hAnsiTheme="majorHAnsi" w:cstheme="majorHAnsi"/>
          <w:color w:val="FF0000"/>
          <w:highlight w:val="green"/>
        </w:rPr>
        <w:t>the</w:t>
      </w:r>
      <w:r w:rsidRPr="008C69F7">
        <w:rPr>
          <w:rStyle w:val="Emphasis"/>
          <w:rFonts w:asciiTheme="majorHAnsi" w:hAnsiTheme="majorHAnsi" w:cstheme="majorHAnsi"/>
          <w:color w:val="FF0000"/>
        </w:rPr>
        <w:t xml:space="preserve"> video makes </w:t>
      </w:r>
      <w:r w:rsidRPr="008C69F7">
        <w:rPr>
          <w:rStyle w:val="Emphasis"/>
          <w:rFonts w:asciiTheme="majorHAnsi" w:hAnsiTheme="majorHAnsi" w:cstheme="majorHAnsi"/>
          <w:color w:val="FF0000"/>
          <w:highlight w:val="green"/>
        </w:rPr>
        <w:t>assumptions</w:t>
      </w:r>
      <w:r w:rsidRPr="008C69F7">
        <w:rPr>
          <w:rStyle w:val="Emphasis"/>
          <w:rFonts w:asciiTheme="majorHAnsi" w:hAnsiTheme="majorHAnsi" w:cstheme="majorHAnsi"/>
          <w:color w:val="FF0000"/>
        </w:rPr>
        <w:t xml:space="preserve"> that </w:t>
      </w:r>
      <w:r w:rsidRPr="008C69F7">
        <w:rPr>
          <w:rStyle w:val="Emphasis"/>
          <w:rFonts w:asciiTheme="majorHAnsi" w:hAnsiTheme="majorHAnsi" w:cstheme="majorHAnsi"/>
          <w:color w:val="FF0000"/>
          <w:highlight w:val="green"/>
        </w:rPr>
        <w:t>are not</w:t>
      </w:r>
      <w:r w:rsidRPr="008C69F7">
        <w:rPr>
          <w:rStyle w:val="Emphasis"/>
          <w:rFonts w:asciiTheme="majorHAnsi" w:hAnsiTheme="majorHAnsi" w:cstheme="majorHAnsi"/>
          <w:color w:val="FF0000"/>
        </w:rPr>
        <w:t xml:space="preserve"> </w:t>
      </w:r>
      <w:r w:rsidRPr="008C69F7">
        <w:rPr>
          <w:rStyle w:val="Emphasis"/>
          <w:rFonts w:asciiTheme="majorHAnsi" w:hAnsiTheme="majorHAnsi" w:cstheme="majorHAnsi"/>
          <w:color w:val="FF0000"/>
          <w:highlight w:val="green"/>
        </w:rPr>
        <w:t>supportable</w:t>
      </w:r>
      <w:r w:rsidRPr="008C69F7">
        <w:rPr>
          <w:rStyle w:val="Emphasis"/>
          <w:rFonts w:asciiTheme="majorHAnsi" w:hAnsiTheme="majorHAnsi" w:cstheme="majorHAnsi"/>
          <w:color w:val="FF0000"/>
        </w:rPr>
        <w:t xml:space="preserve">. Even worse, the proposed solution—a legally binding treaty </w:t>
      </w:r>
      <w:r w:rsidRPr="008C69F7">
        <w:rPr>
          <w:rStyle w:val="Emphasis"/>
          <w:rFonts w:asciiTheme="majorHAnsi" w:hAnsiTheme="majorHAnsi" w:cstheme="majorHAnsi"/>
          <w:color w:val="FF0000"/>
          <w:highlight w:val="green"/>
        </w:rPr>
        <w:t>banning autonomous weapons—won’t solve the</w:t>
      </w:r>
      <w:r w:rsidRPr="008C69F7">
        <w:rPr>
          <w:rStyle w:val="Emphasis"/>
          <w:rFonts w:asciiTheme="majorHAnsi" w:hAnsiTheme="majorHAnsi" w:cstheme="majorHAnsi"/>
          <w:color w:val="FF0000"/>
        </w:rPr>
        <w:t xml:space="preserve"> real </w:t>
      </w:r>
      <w:r w:rsidRPr="008C69F7">
        <w:rPr>
          <w:rStyle w:val="Emphasis"/>
          <w:rFonts w:asciiTheme="majorHAnsi" w:hAnsiTheme="majorHAnsi" w:cstheme="majorHAnsi"/>
          <w:color w:val="FF0000"/>
          <w:highlight w:val="green"/>
        </w:rPr>
        <w:t>problems</w:t>
      </w:r>
      <w:r w:rsidRPr="008C69F7">
        <w:rPr>
          <w:rStyle w:val="Emphasis"/>
          <w:rFonts w:asciiTheme="majorHAnsi" w:hAnsiTheme="majorHAnsi" w:cstheme="majorHAnsi"/>
          <w:color w:val="FF0000"/>
        </w:rPr>
        <w:t xml:space="preserve"> humanity faces as autonomy advances in weapons. </w:t>
      </w:r>
      <w:r w:rsidRPr="008C69F7">
        <w:rPr>
          <w:rStyle w:val="Emphasis"/>
          <w:rFonts w:asciiTheme="majorHAnsi" w:hAnsiTheme="majorHAnsi" w:cstheme="majorHAnsi"/>
          <w:color w:val="FF0000"/>
          <w:highlight w:val="green"/>
        </w:rPr>
        <w:t>A ban won’t stop terrorists from fashioning</w:t>
      </w:r>
      <w:r w:rsidRPr="008C69F7">
        <w:rPr>
          <w:rStyle w:val="Emphasis"/>
          <w:rFonts w:asciiTheme="majorHAnsi" w:hAnsiTheme="majorHAnsi" w:cstheme="majorHAnsi"/>
          <w:color w:val="FF0000"/>
        </w:rPr>
        <w:t xml:space="preserve"> crude </w:t>
      </w:r>
      <w:r w:rsidRPr="008C69F7">
        <w:rPr>
          <w:rStyle w:val="Emphasis"/>
          <w:rFonts w:asciiTheme="majorHAnsi" w:hAnsiTheme="majorHAnsi" w:cstheme="majorHAnsi"/>
          <w:color w:val="FF0000"/>
          <w:highlight w:val="green"/>
        </w:rPr>
        <w:t>DIY robotic weapons</w:t>
      </w:r>
      <w:r w:rsidRPr="008C69F7">
        <w:rPr>
          <w:rFonts w:asciiTheme="majorHAnsi" w:hAnsiTheme="majorHAnsi" w:cstheme="majorHAnsi"/>
          <w:color w:val="FF0000"/>
          <w:sz w:val="8"/>
        </w:rPr>
        <w:t xml:space="preserve">. Nor would a ban on the kinds of weapons the video imagines do anything to address the risks that arise from counter-force autonomous weapons. (In fact, it’s not even clear whether a ban would prohibit the weapons shown in the video, which are </w:t>
      </w:r>
      <w:proofErr w:type="gramStart"/>
      <w:r w:rsidRPr="008C69F7">
        <w:rPr>
          <w:rFonts w:asciiTheme="majorHAnsi" w:hAnsiTheme="majorHAnsi" w:cstheme="majorHAnsi"/>
          <w:color w:val="FF0000"/>
          <w:sz w:val="8"/>
        </w:rPr>
        <w:t>actually fairly</w:t>
      </w:r>
      <w:proofErr w:type="gramEnd"/>
      <w:r w:rsidRPr="008C69F7">
        <w:rPr>
          <w:rFonts w:asciiTheme="majorHAnsi" w:hAnsiTheme="majorHAnsi" w:cstheme="majorHAnsi"/>
          <w:color w:val="FF0000"/>
          <w:sz w:val="8"/>
        </w:rPr>
        <w:t xml:space="preserve"> discriminate.) By focusing on extreme and implausible scenarios, the video </w:t>
      </w:r>
      <w:proofErr w:type="gramStart"/>
      <w:r w:rsidRPr="008C69F7">
        <w:rPr>
          <w:rFonts w:asciiTheme="majorHAnsi" w:hAnsiTheme="majorHAnsi" w:cstheme="majorHAnsi"/>
          <w:color w:val="FF0000"/>
          <w:sz w:val="8"/>
        </w:rPr>
        <w:t>actually undermines</w:t>
      </w:r>
      <w:proofErr w:type="gramEnd"/>
      <w:r w:rsidRPr="008C69F7">
        <w:rPr>
          <w:rFonts w:asciiTheme="majorHAnsi" w:hAnsiTheme="majorHAnsi" w:cstheme="majorHAnsi"/>
          <w:color w:val="FF0000"/>
          <w:sz w:val="8"/>
        </w:rPr>
        <w:t xml:space="preserve"> progress on real concerns about autonomous weapons. Nations who are leading developers of robotic weapons are likely to dismiss the fears raised in “</w:t>
      </w:r>
      <w:proofErr w:type="spellStart"/>
      <w:r w:rsidRPr="008C69F7">
        <w:rPr>
          <w:rFonts w:asciiTheme="majorHAnsi" w:hAnsiTheme="majorHAnsi" w:cstheme="majorHAnsi"/>
          <w:color w:val="FF0000"/>
          <w:sz w:val="8"/>
        </w:rPr>
        <w:t>Slaughterbots</w:t>
      </w:r>
      <w:proofErr w:type="spellEnd"/>
      <w:r w:rsidRPr="008C69F7">
        <w:rPr>
          <w:rFonts w:asciiTheme="majorHAnsi" w:hAnsiTheme="majorHAnsi" w:cstheme="majorHAnsi"/>
          <w:color w:val="FF0000"/>
          <w:sz w:val="8"/>
        </w:rPr>
        <w:t xml:space="preserve">” out of hand. The video plays into the hands of those who argue that these fears of autonomous weapons are overhyped and irrational. Autonomous weapons raise important questions about compliance with the laws of war, risk, and controllability, and the role of humans as moral agents in warfare. These are important issues that merit serious discussion. When Russell and others engage </w:t>
      </w:r>
      <w:r w:rsidRPr="008C69F7">
        <w:rPr>
          <w:rFonts w:asciiTheme="majorHAnsi" w:hAnsiTheme="majorHAnsi" w:cstheme="majorHAnsi"/>
          <w:color w:val="FF0000"/>
          <w:sz w:val="8"/>
        </w:rPr>
        <w:lastRenderedPageBreak/>
        <w:t>in spirited debate on these topics, I welcome the conversation. But that’s not what “</w:t>
      </w:r>
      <w:proofErr w:type="spellStart"/>
      <w:r w:rsidRPr="008C69F7">
        <w:rPr>
          <w:rFonts w:asciiTheme="majorHAnsi" w:hAnsiTheme="majorHAnsi" w:cstheme="majorHAnsi"/>
          <w:color w:val="FF0000"/>
          <w:sz w:val="8"/>
        </w:rPr>
        <w:t>Slaughterbots</w:t>
      </w:r>
      <w:proofErr w:type="spellEnd"/>
      <w:r w:rsidRPr="008C69F7">
        <w:rPr>
          <w:rFonts w:asciiTheme="majorHAnsi" w:hAnsiTheme="majorHAnsi" w:cstheme="majorHAnsi"/>
          <w:color w:val="FF0000"/>
          <w:sz w:val="8"/>
        </w:rPr>
        <w:t xml:space="preserve">” is. The video has succeeded in grabbing media attention, but its sensationalism undercuts the kind of serious intellectual discourse that is </w:t>
      </w:r>
      <w:proofErr w:type="gramStart"/>
      <w:r w:rsidRPr="008C69F7">
        <w:rPr>
          <w:rFonts w:asciiTheme="majorHAnsi" w:hAnsiTheme="majorHAnsi" w:cstheme="majorHAnsi"/>
          <w:color w:val="FF0000"/>
          <w:sz w:val="8"/>
        </w:rPr>
        <w:t>actually needed</w:t>
      </w:r>
      <w:proofErr w:type="gramEnd"/>
      <w:r w:rsidRPr="008C69F7">
        <w:rPr>
          <w:rFonts w:asciiTheme="majorHAnsi" w:hAnsiTheme="majorHAnsi" w:cstheme="majorHAnsi"/>
          <w:color w:val="FF0000"/>
          <w:sz w:val="8"/>
        </w:rPr>
        <w:t xml:space="preserve"> on autonomous weapons.</w:t>
      </w:r>
    </w:p>
    <w:p w14:paraId="0F020B81" w14:textId="77777777" w:rsidR="00D7701B" w:rsidRPr="00550910" w:rsidRDefault="00D7701B" w:rsidP="00DA73CF">
      <w:pPr>
        <w:rPr>
          <w:rFonts w:asciiTheme="majorHAnsi" w:hAnsiTheme="majorHAnsi" w:cstheme="majorHAnsi"/>
          <w:color w:val="000000"/>
          <w:sz w:val="14"/>
          <w:szCs w:val="12"/>
        </w:rPr>
      </w:pPr>
    </w:p>
    <w:p w14:paraId="3A365E13" w14:textId="77777777" w:rsidR="00D7701B" w:rsidRPr="008C69F7" w:rsidRDefault="00D7701B" w:rsidP="00D7701B">
      <w:pPr>
        <w:pStyle w:val="Heading4"/>
        <w:rPr>
          <w:color w:val="FF0000"/>
        </w:rPr>
      </w:pPr>
      <w:r w:rsidRPr="008C69F7">
        <w:rPr>
          <w:color w:val="FF0000"/>
        </w:rPr>
        <w:t>Space colonization is good and possible – new tech and adaptation solves extinction and their impacts</w:t>
      </w:r>
    </w:p>
    <w:p w14:paraId="52C3D0B9" w14:textId="77777777" w:rsidR="00D7701B" w:rsidRPr="008C69F7" w:rsidRDefault="00D7701B" w:rsidP="00D7701B">
      <w:pPr>
        <w:rPr>
          <w:rStyle w:val="Style13ptBold"/>
          <w:color w:val="FF0000"/>
        </w:rPr>
      </w:pPr>
      <w:r w:rsidRPr="008C69F7">
        <w:rPr>
          <w:rStyle w:val="Style13ptBold"/>
          <w:color w:val="FF0000"/>
        </w:rPr>
        <w:t xml:space="preserve">Kennedy ’19 </w:t>
      </w:r>
      <w:r w:rsidRPr="008C69F7">
        <w:rPr>
          <w:color w:val="FF0000"/>
        </w:rPr>
        <w:t xml:space="preserve">[Fred, served as the inaugural Director of the Defense Department’s Space Development Agency during 2019, and led the Defense Advanced Research Projects Agency’s Tactical Technology Office from 2017 to 2019.  I served as a senior advisor for space and aviation in the White House Office of Science and Technology Policy in 2016, “To Colonize Space </w:t>
      </w:r>
      <w:proofErr w:type="gramStart"/>
      <w:r w:rsidRPr="008C69F7">
        <w:rPr>
          <w:color w:val="FF0000"/>
        </w:rPr>
        <w:t>Or</w:t>
      </w:r>
      <w:proofErr w:type="gramEnd"/>
      <w:r w:rsidRPr="008C69F7">
        <w:rPr>
          <w:color w:val="FF0000"/>
        </w:rPr>
        <w:t xml:space="preserve"> Not To Colonize: That Is The Question (For All Of Us)”, 12-18-2019, Forbes, https://www.forbes.com/sites/fredkennedy/2019/12/18/to-colonize-or-not-to-colonize--that-is-the-question-for-all-of-us/?sh=65a8d2702367]//pranav</w:t>
      </w:r>
    </w:p>
    <w:p w14:paraId="3D2B3089" w14:textId="77777777" w:rsidR="00D7701B" w:rsidRPr="008C69F7" w:rsidRDefault="00D7701B" w:rsidP="00D7701B">
      <w:pPr>
        <w:rPr>
          <w:rStyle w:val="Emphasis"/>
          <w:color w:val="FF0000"/>
        </w:rPr>
      </w:pPr>
      <w:r w:rsidRPr="008C69F7">
        <w:rPr>
          <w:rStyle w:val="Emphasis"/>
          <w:color w:val="FF0000"/>
        </w:rPr>
        <w:t>It’s important to distinguish between colonize and explore</w:t>
      </w:r>
      <w:r w:rsidRPr="008C69F7">
        <w:rPr>
          <w:color w:val="FF0000"/>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8C69F7">
        <w:rPr>
          <w:rStyle w:val="Emphasis"/>
          <w:color w:val="FF0000"/>
        </w:rPr>
        <w:t>By any measure, we’ve done an admirable job of surveying the solar system over the past 60 years – an essential first step in any comprehensive program of exploration.</w:t>
      </w:r>
      <w:r w:rsidRPr="008C69F7">
        <w:rPr>
          <w:color w:val="FF0000"/>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8C69F7">
        <w:rPr>
          <w:rStyle w:val="Emphasis"/>
          <w:color w:val="FF0000"/>
        </w:rPr>
        <w:t>But that’s hardly colonization</w:t>
      </w:r>
      <w:r w:rsidRPr="008C69F7">
        <w:rPr>
          <w:color w:val="FF0000"/>
          <w:sz w:val="16"/>
        </w:rPr>
        <w:t xml:space="preserve">. For perspective, let’s look closer to home. Sailors from an American vessel may have landed </w:t>
      </w:r>
      <w:proofErr w:type="gramStart"/>
      <w:r w:rsidRPr="008C69F7">
        <w:rPr>
          <w:color w:val="FF0000"/>
          <w:sz w:val="16"/>
        </w:rPr>
        <w:t>on</w:t>
      </w:r>
      <w:proofErr w:type="gramEnd"/>
      <w:r w:rsidRPr="008C69F7">
        <w:rPr>
          <w:color w:val="FF0000"/>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8C69F7">
        <w:rPr>
          <w:color w:val="FF0000"/>
          <w:sz w:val="16"/>
        </w:rPr>
        <w:t>as a result of</w:t>
      </w:r>
      <w:proofErr w:type="gramEnd"/>
      <w:r w:rsidRPr="008C69F7">
        <w:rPr>
          <w:color w:val="FF0000"/>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8C69F7">
        <w:rPr>
          <w:color w:val="FF0000"/>
          <w:sz w:val="16"/>
        </w:rPr>
        <w:t>Dvorsky</w:t>
      </w:r>
      <w:proofErr w:type="spellEnd"/>
      <w:r w:rsidRPr="008C69F7">
        <w:rPr>
          <w:color w:val="FF0000"/>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8C69F7">
        <w:rPr>
          <w:rStyle w:val="Emphasis"/>
          <w:color w:val="FF0000"/>
        </w:rPr>
        <w:t>Yet a wave of interest in pursuing solar system colonization is building, whether its initial focus is the Moon, Mars, or O’Neill-style space habitats</w:t>
      </w:r>
      <w:r w:rsidRPr="008C69F7">
        <w:rPr>
          <w:color w:val="FF0000"/>
          <w:sz w:val="16"/>
        </w:rPr>
        <w:t xml:space="preserve">. Jeff Bezos has argued eloquently for </w:t>
      </w:r>
      <w:r w:rsidRPr="008C69F7">
        <w:rPr>
          <w:rStyle w:val="Emphasis"/>
          <w:color w:val="FF0000"/>
        </w:rPr>
        <w:t>moving heavy industry off the home planet, preserving Earth as a nature reserve, and building the space-based infrastructure that will lower barriers and create opportunities for vast economic and cultural growth (</w:t>
      </w:r>
      <w:proofErr w:type="gramStart"/>
      <w:r w:rsidRPr="008C69F7">
        <w:rPr>
          <w:rStyle w:val="Emphasis"/>
          <w:color w:val="FF0000"/>
        </w:rPr>
        <w:t>similar to</w:t>
      </w:r>
      <w:proofErr w:type="gramEnd"/>
      <w:r w:rsidRPr="008C69F7">
        <w:rPr>
          <w:rStyle w:val="Emphasis"/>
          <w:color w:val="FF0000"/>
        </w:rPr>
        <w:t xml:space="preserve"> how the Internet and a revolution in microelectronics has allowed Amazon and numerous other companies to achieve spectacular wealth).</w:t>
      </w:r>
      <w:r w:rsidRPr="008C69F7">
        <w:rPr>
          <w:color w:val="FF0000"/>
          <w:sz w:val="16"/>
        </w:rPr>
        <w:t xml:space="preserve"> Elon Musk and Stephen Hawking both </w:t>
      </w:r>
      <w:r w:rsidRPr="008C69F7">
        <w:rPr>
          <w:rStyle w:val="Emphasis"/>
          <w:color w:val="FF0000"/>
        </w:rPr>
        <w:t xml:space="preserve">suggested the </w:t>
      </w:r>
      <w:r w:rsidRPr="008C69F7">
        <w:rPr>
          <w:rStyle w:val="Emphasis"/>
          <w:color w:val="FF0000"/>
          <w:highlight w:val="green"/>
        </w:rPr>
        <w:t>need for</w:t>
      </w:r>
      <w:r w:rsidRPr="008C69F7">
        <w:rPr>
          <w:rStyle w:val="Emphasis"/>
          <w:color w:val="FF0000"/>
        </w:rPr>
        <w:t xml:space="preserve"> a “</w:t>
      </w:r>
      <w:r w:rsidRPr="008C69F7">
        <w:rPr>
          <w:rStyle w:val="Emphasis"/>
          <w:color w:val="FF0000"/>
          <w:highlight w:val="green"/>
        </w:rPr>
        <w:t>hedge</w:t>
      </w:r>
      <w:r w:rsidRPr="008C69F7">
        <w:rPr>
          <w:rStyle w:val="Emphasis"/>
          <w:color w:val="FF0000"/>
        </w:rPr>
        <w:t xml:space="preserve">” </w:t>
      </w:r>
      <w:r w:rsidRPr="008C69F7">
        <w:rPr>
          <w:rStyle w:val="Emphasis"/>
          <w:color w:val="FF0000"/>
          <w:highlight w:val="green"/>
        </w:rPr>
        <w:t>population</w:t>
      </w:r>
      <w:r w:rsidRPr="008C69F7">
        <w:rPr>
          <w:rStyle w:val="Emphasis"/>
          <w:color w:val="FF0000"/>
        </w:rPr>
        <w:t xml:space="preserve"> of humans on Mars </w:t>
      </w:r>
      <w:r w:rsidRPr="008C69F7">
        <w:rPr>
          <w:rStyle w:val="Emphasis"/>
          <w:color w:val="FF0000"/>
          <w:highlight w:val="green"/>
        </w:rPr>
        <w:t>to allow</w:t>
      </w:r>
      <w:r w:rsidRPr="008C69F7">
        <w:rPr>
          <w:rStyle w:val="Emphasis"/>
          <w:color w:val="FF0000"/>
        </w:rPr>
        <w:t xml:space="preserve"> human </w:t>
      </w:r>
      <w:r w:rsidRPr="008C69F7">
        <w:rPr>
          <w:rStyle w:val="Emphasis"/>
          <w:color w:val="FF0000"/>
          <w:highlight w:val="green"/>
        </w:rPr>
        <w:t>civilization to reboot</w:t>
      </w:r>
      <w:r w:rsidRPr="008C69F7">
        <w:rPr>
          <w:rStyle w:val="Emphasis"/>
          <w:color w:val="FF0000"/>
        </w:rPr>
        <w:t xml:space="preserve"> itself </w:t>
      </w:r>
      <w:r w:rsidRPr="008C69F7">
        <w:rPr>
          <w:rStyle w:val="Emphasis"/>
          <w:color w:val="FF0000"/>
          <w:highlight w:val="green"/>
        </w:rPr>
        <w:t>in the event of</w:t>
      </w:r>
      <w:r w:rsidRPr="008C69F7">
        <w:rPr>
          <w:rStyle w:val="Emphasis"/>
          <w:color w:val="FF0000"/>
        </w:rPr>
        <w:t xml:space="preserve"> a </w:t>
      </w:r>
      <w:r w:rsidRPr="008C69F7">
        <w:rPr>
          <w:rStyle w:val="Emphasis"/>
          <w:color w:val="FF0000"/>
          <w:highlight w:val="green"/>
        </w:rPr>
        <w:t>catastrophe</w:t>
      </w:r>
      <w:r w:rsidRPr="008C69F7">
        <w:rPr>
          <w:rStyle w:val="Emphasis"/>
          <w:color w:val="FF0000"/>
        </w:rPr>
        <w:t xml:space="preserve"> on Earth</w:t>
      </w:r>
      <w:r w:rsidRPr="008C69F7">
        <w:rPr>
          <w:color w:val="FF0000"/>
          <w:sz w:val="16"/>
        </w:rPr>
        <w:t xml:space="preserve"> – an eggs-in-several-baskets approach which </w:t>
      </w:r>
      <w:proofErr w:type="gramStart"/>
      <w:r w:rsidRPr="008C69F7">
        <w:rPr>
          <w:color w:val="FF0000"/>
          <w:sz w:val="16"/>
        </w:rPr>
        <w:t>actually complements</w:t>
      </w:r>
      <w:proofErr w:type="gramEnd"/>
      <w:r w:rsidRPr="008C69F7">
        <w:rPr>
          <w:color w:val="FF0000"/>
          <w:sz w:val="16"/>
        </w:rPr>
        <w:t xml:space="preserve"> the arguments made by Bezos. </w:t>
      </w:r>
      <w:r w:rsidRPr="008C69F7">
        <w:rPr>
          <w:rStyle w:val="Emphasis"/>
          <w:color w:val="FF0000"/>
        </w:rPr>
        <w:t xml:space="preserve">And while both are valid reasons for pursuing colonization, there’s a </w:t>
      </w:r>
      <w:r w:rsidRPr="008C69F7">
        <w:rPr>
          <w:rStyle w:val="Emphasis"/>
          <w:color w:val="FF0000"/>
          <w:highlight w:val="green"/>
        </w:rPr>
        <w:t>stronger</w:t>
      </w:r>
      <w:r w:rsidRPr="008C69F7">
        <w:rPr>
          <w:rStyle w:val="Emphasis"/>
          <w:color w:val="FF0000"/>
        </w:rPr>
        <w:t xml:space="preserve">, overarching </w:t>
      </w:r>
      <w:r w:rsidRPr="008C69F7">
        <w:rPr>
          <w:rStyle w:val="Emphasis"/>
          <w:color w:val="FF0000"/>
          <w:highlight w:val="green"/>
        </w:rPr>
        <w:t>rationale</w:t>
      </w:r>
      <w:r w:rsidRPr="008C69F7">
        <w:rPr>
          <w:rStyle w:val="Emphasis"/>
          <w:color w:val="FF0000"/>
        </w:rPr>
        <w:t xml:space="preserve"> that clinches it</w:t>
      </w:r>
      <w:r w:rsidRPr="008C69F7">
        <w:rPr>
          <w:color w:val="FF0000"/>
          <w:sz w:val="16"/>
        </w:rPr>
        <w:t xml:space="preserve">. </w:t>
      </w:r>
      <w:r w:rsidRPr="008C69F7">
        <w:rPr>
          <w:rStyle w:val="Emphasis"/>
          <w:color w:val="FF0000"/>
        </w:rPr>
        <w:t xml:space="preserve">I’ll assert that a </w:t>
      </w:r>
      <w:r w:rsidRPr="008C69F7">
        <w:rPr>
          <w:rStyle w:val="Emphasis"/>
          <w:color w:val="FF0000"/>
          <w:highlight w:val="green"/>
        </w:rPr>
        <w:t>fundamental truth</w:t>
      </w:r>
      <w:r w:rsidRPr="008C69F7">
        <w:rPr>
          <w:rStyle w:val="Emphasis"/>
          <w:color w:val="FF0000"/>
        </w:rPr>
        <w:t xml:space="preserve"> – </w:t>
      </w:r>
      <w:r w:rsidRPr="008C69F7">
        <w:rPr>
          <w:rStyle w:val="Emphasis"/>
          <w:color w:val="FF0000"/>
          <w:highlight w:val="green"/>
        </w:rPr>
        <w:t>repeatedly</w:t>
      </w:r>
      <w:r w:rsidRPr="008C69F7">
        <w:rPr>
          <w:rStyle w:val="Emphasis"/>
          <w:color w:val="FF0000"/>
        </w:rPr>
        <w:t xml:space="preserve"> </w:t>
      </w:r>
      <w:r w:rsidRPr="008C69F7">
        <w:rPr>
          <w:rStyle w:val="Emphasis"/>
          <w:color w:val="FF0000"/>
          <w:highlight w:val="green"/>
        </w:rPr>
        <w:t>borne</w:t>
      </w:r>
      <w:r w:rsidRPr="008C69F7">
        <w:rPr>
          <w:rStyle w:val="Emphasis"/>
          <w:color w:val="FF0000"/>
        </w:rPr>
        <w:t xml:space="preserve"> out </w:t>
      </w:r>
      <w:r w:rsidRPr="008C69F7">
        <w:rPr>
          <w:rStyle w:val="Emphasis"/>
          <w:color w:val="FF0000"/>
          <w:highlight w:val="green"/>
        </w:rPr>
        <w:t>by</w:t>
      </w:r>
      <w:r w:rsidRPr="008C69F7">
        <w:rPr>
          <w:rStyle w:val="Emphasis"/>
          <w:color w:val="FF0000"/>
        </w:rPr>
        <w:t xml:space="preserve"> </w:t>
      </w:r>
      <w:r w:rsidRPr="008C69F7">
        <w:rPr>
          <w:rStyle w:val="Emphasis"/>
          <w:color w:val="FF0000"/>
          <w:highlight w:val="green"/>
        </w:rPr>
        <w:t>history</w:t>
      </w:r>
      <w:r w:rsidRPr="008C69F7">
        <w:rPr>
          <w:rStyle w:val="Emphasis"/>
          <w:color w:val="FF0000"/>
        </w:rPr>
        <w:t xml:space="preserve"> – </w:t>
      </w:r>
      <w:r w:rsidRPr="008C69F7">
        <w:rPr>
          <w:rStyle w:val="Emphasis"/>
          <w:color w:val="FF0000"/>
          <w:highlight w:val="green"/>
        </w:rPr>
        <w:t>is that expanding</w:t>
      </w:r>
      <w:r w:rsidRPr="008C69F7">
        <w:rPr>
          <w:rStyle w:val="Emphasis"/>
          <w:color w:val="FF0000"/>
        </w:rPr>
        <w:t xml:space="preserve">, </w:t>
      </w:r>
      <w:r w:rsidRPr="008C69F7">
        <w:rPr>
          <w:rStyle w:val="Emphasis"/>
          <w:color w:val="FF0000"/>
          <w:highlight w:val="green"/>
        </w:rPr>
        <w:t xml:space="preserve">outwardly-focused </w:t>
      </w:r>
      <w:r w:rsidRPr="008C69F7">
        <w:rPr>
          <w:rStyle w:val="Emphasis"/>
          <w:color w:val="FF0000"/>
          <w:highlight w:val="green"/>
        </w:rPr>
        <w:lastRenderedPageBreak/>
        <w:t>civilizations</w:t>
      </w:r>
      <w:r w:rsidRPr="008C69F7">
        <w:rPr>
          <w:rStyle w:val="Emphasis"/>
          <w:color w:val="FF0000"/>
        </w:rPr>
        <w:t xml:space="preserve"> are </w:t>
      </w:r>
      <w:r w:rsidRPr="008C69F7">
        <w:rPr>
          <w:rStyle w:val="Emphasis"/>
          <w:color w:val="FF0000"/>
          <w:highlight w:val="green"/>
        </w:rPr>
        <w:t>far less likely to turn</w:t>
      </w:r>
      <w:r w:rsidRPr="008C69F7">
        <w:rPr>
          <w:rStyle w:val="Emphasis"/>
          <w:color w:val="FF0000"/>
        </w:rPr>
        <w:t xml:space="preserve"> on themselves, </w:t>
      </w:r>
      <w:r w:rsidRPr="008C69F7">
        <w:rPr>
          <w:rStyle w:val="Emphasis"/>
          <w:color w:val="FF0000"/>
          <w:highlight w:val="green"/>
        </w:rPr>
        <w:t>and</w:t>
      </w:r>
      <w:r w:rsidRPr="008C69F7">
        <w:rPr>
          <w:rStyle w:val="Emphasis"/>
          <w:color w:val="FF0000"/>
        </w:rPr>
        <w:t xml:space="preserve"> far </w:t>
      </w:r>
      <w:r w:rsidRPr="008C69F7">
        <w:rPr>
          <w:rStyle w:val="Emphasis"/>
          <w:color w:val="FF0000"/>
          <w:highlight w:val="green"/>
        </w:rPr>
        <w:t>more likely to expend</w:t>
      </w:r>
      <w:r w:rsidRPr="008C69F7">
        <w:rPr>
          <w:rStyle w:val="Emphasis"/>
          <w:color w:val="FF0000"/>
        </w:rPr>
        <w:t xml:space="preserve"> their </w:t>
      </w:r>
      <w:r w:rsidRPr="008C69F7">
        <w:rPr>
          <w:rStyle w:val="Emphasis"/>
          <w:color w:val="FF0000"/>
          <w:highlight w:val="green"/>
        </w:rPr>
        <w:t>fecundity on growing habitations</w:t>
      </w:r>
      <w:r w:rsidRPr="008C69F7">
        <w:rPr>
          <w:rStyle w:val="Emphasis"/>
          <w:color w:val="FF0000"/>
        </w:rPr>
        <w:t xml:space="preserve">, </w:t>
      </w:r>
      <w:r w:rsidRPr="008C69F7">
        <w:rPr>
          <w:rStyle w:val="Emphasis"/>
          <w:color w:val="FF0000"/>
          <w:highlight w:val="green"/>
        </w:rPr>
        <w:t>conducting</w:t>
      </w:r>
      <w:r w:rsidRPr="008C69F7">
        <w:rPr>
          <w:rStyle w:val="Emphasis"/>
          <w:color w:val="FF0000"/>
        </w:rPr>
        <w:t xml:space="preserve"> important </w:t>
      </w:r>
      <w:proofErr w:type="gramStart"/>
      <w:r w:rsidRPr="008C69F7">
        <w:rPr>
          <w:rStyle w:val="Emphasis"/>
          <w:color w:val="FF0000"/>
          <w:highlight w:val="green"/>
        </w:rPr>
        <w:t>research</w:t>
      </w:r>
      <w:proofErr w:type="gramEnd"/>
      <w:r w:rsidRPr="008C69F7">
        <w:rPr>
          <w:rStyle w:val="Emphasis"/>
          <w:color w:val="FF0000"/>
          <w:highlight w:val="green"/>
        </w:rPr>
        <w:t xml:space="preserve"> and creating wealth</w:t>
      </w:r>
      <w:r w:rsidRPr="008C69F7">
        <w:rPr>
          <w:rStyle w:val="Emphasis"/>
          <w:color w:val="FF0000"/>
        </w:rPr>
        <w:t xml:space="preserve"> for their citizens</w:t>
      </w:r>
      <w:r w:rsidRPr="008C69F7">
        <w:rPr>
          <w:color w:val="FF0000"/>
          <w:sz w:val="16"/>
        </w:rPr>
        <w:t xml:space="preserve">. </w:t>
      </w:r>
      <w:r w:rsidRPr="008C69F7">
        <w:rPr>
          <w:rStyle w:val="Emphasis"/>
          <w:color w:val="FF0000"/>
        </w:rPr>
        <w:t xml:space="preserve">A </w:t>
      </w:r>
      <w:r w:rsidRPr="008C69F7">
        <w:rPr>
          <w:rStyle w:val="Emphasis"/>
          <w:color w:val="FF0000"/>
          <w:highlight w:val="green"/>
        </w:rPr>
        <w:t>civilization that turns</w:t>
      </w:r>
      <w:r w:rsidRPr="008C69F7">
        <w:rPr>
          <w:rStyle w:val="Emphasis"/>
          <w:color w:val="FF0000"/>
        </w:rPr>
        <w:t xml:space="preserve"> </w:t>
      </w:r>
      <w:r w:rsidRPr="008C69F7">
        <w:rPr>
          <w:rStyle w:val="Emphasis"/>
          <w:color w:val="FF0000"/>
          <w:highlight w:val="green"/>
        </w:rPr>
        <w:t>away from discovery</w:t>
      </w:r>
      <w:r w:rsidRPr="008C69F7">
        <w:rPr>
          <w:rStyle w:val="Emphasis"/>
          <w:color w:val="FF0000"/>
        </w:rPr>
        <w:t xml:space="preserve"> and growth </w:t>
      </w:r>
      <w:r w:rsidRPr="008C69F7">
        <w:rPr>
          <w:rStyle w:val="Emphasis"/>
          <w:color w:val="FF0000"/>
          <w:highlight w:val="green"/>
        </w:rPr>
        <w:t>stagnates</w:t>
      </w:r>
      <w:r w:rsidRPr="008C69F7">
        <w:rPr>
          <w:rStyle w:val="Emphasis"/>
          <w:color w:val="FF0000"/>
        </w:rPr>
        <w:t xml:space="preserve"> </w:t>
      </w:r>
      <w:r w:rsidRPr="008C69F7">
        <w:rPr>
          <w:color w:val="FF0000"/>
          <w:sz w:val="16"/>
        </w:rPr>
        <w:t xml:space="preserve">– a point made by NASA’s Chief Historian Steven Dick as well as Mars exploration advocate Robert Zubrin. As a species, </w:t>
      </w:r>
      <w:r w:rsidRPr="008C69F7">
        <w:rPr>
          <w:rStyle w:val="Emphasis"/>
          <w:color w:val="FF0000"/>
        </w:rPr>
        <w:t xml:space="preserve">we have yet to resolve problems of extreme political polarization (both internal to nation states as well as among them), inequalities in wealth distribution, deficiencies in civil liberties, environmental </w:t>
      </w:r>
      <w:proofErr w:type="gramStart"/>
      <w:r w:rsidRPr="008C69F7">
        <w:rPr>
          <w:rStyle w:val="Emphasis"/>
          <w:color w:val="FF0000"/>
        </w:rPr>
        <w:t>depredations</w:t>
      </w:r>
      <w:proofErr w:type="gramEnd"/>
      <w:r w:rsidRPr="008C69F7">
        <w:rPr>
          <w:rStyle w:val="Emphasis"/>
          <w:color w:val="FF0000"/>
        </w:rPr>
        <w:t xml:space="preserve"> and war</w:t>
      </w:r>
      <w:r w:rsidRPr="008C69F7">
        <w:rPr>
          <w:color w:val="FF0000"/>
          <w:sz w:val="16"/>
        </w:rPr>
        <w:t xml:space="preserve">. </w:t>
      </w:r>
      <w:r w:rsidRPr="008C69F7">
        <w:rPr>
          <w:rStyle w:val="Emphasis"/>
          <w:color w:val="FF0000"/>
        </w:rPr>
        <w:t>Forgoing opportunities to expand our presence into the cosmos to achieve better outcomes here at home hasn’t eliminated these scourges</w:t>
      </w:r>
      <w:r w:rsidRPr="008C69F7">
        <w:rPr>
          <w:color w:val="FF0000"/>
          <w:sz w:val="16"/>
        </w:rPr>
        <w:t xml:space="preserve">. What’s more, </w:t>
      </w:r>
      <w:r w:rsidRPr="008C69F7">
        <w:rPr>
          <w:rStyle w:val="Emphasis"/>
          <w:color w:val="FF0000"/>
        </w:rPr>
        <w:t>the “cabin fever” often decried by opponents of colonization (when applied to small, isolated outposts far from Earth) turns out to be a potential problem for our own planet. Without a relief valve for ideological pilgrims or staunch individualists who might just prefer to be on their own despite the inevitable hardships, we may well run the risk of exacerbating the polarization and internecine strife we strive so hard to quell</w:t>
      </w:r>
      <w:r w:rsidRPr="008C69F7">
        <w:rPr>
          <w:color w:val="FF0000"/>
          <w:sz w:val="16"/>
        </w:rPr>
        <w:t xml:space="preserve">. </w:t>
      </w:r>
      <w:r w:rsidRPr="008C69F7">
        <w:rPr>
          <w:rStyle w:val="Emphasis"/>
          <w:color w:val="FF0000"/>
          <w:highlight w:val="green"/>
        </w:rPr>
        <w:t>Focusing</w:t>
      </w:r>
      <w:r w:rsidRPr="008C69F7">
        <w:rPr>
          <w:rStyle w:val="Emphasis"/>
          <w:color w:val="FF0000"/>
        </w:rPr>
        <w:t xml:space="preserve"> humanity’s </w:t>
      </w:r>
      <w:r w:rsidRPr="008C69F7">
        <w:rPr>
          <w:rStyle w:val="Emphasis"/>
          <w:color w:val="FF0000"/>
          <w:highlight w:val="green"/>
        </w:rPr>
        <w:t>attention</w:t>
      </w:r>
      <w:r w:rsidRPr="008C69F7">
        <w:rPr>
          <w:rStyle w:val="Emphasis"/>
          <w:color w:val="FF0000"/>
        </w:rPr>
        <w:t xml:space="preserve"> and imagination </w:t>
      </w:r>
      <w:r w:rsidRPr="008C69F7">
        <w:rPr>
          <w:rStyle w:val="Emphasis"/>
          <w:color w:val="FF0000"/>
          <w:highlight w:val="green"/>
        </w:rPr>
        <w:t>on a grand project</w:t>
      </w:r>
      <w:r w:rsidRPr="008C69F7">
        <w:rPr>
          <w:rStyle w:val="Emphasis"/>
          <w:color w:val="FF0000"/>
        </w:rPr>
        <w:t xml:space="preserve"> may well </w:t>
      </w:r>
      <w:r w:rsidRPr="008C69F7">
        <w:rPr>
          <w:rStyle w:val="Emphasis"/>
          <w:color w:val="FF0000"/>
          <w:highlight w:val="green"/>
        </w:rPr>
        <w:t>give us</w:t>
      </w:r>
      <w:r w:rsidRPr="008C69F7">
        <w:rPr>
          <w:rStyle w:val="Emphasis"/>
          <w:color w:val="FF0000"/>
        </w:rPr>
        <w:t xml:space="preserve"> the </w:t>
      </w:r>
      <w:r w:rsidRPr="008C69F7">
        <w:rPr>
          <w:rStyle w:val="Emphasis"/>
          <w:color w:val="FF0000"/>
          <w:highlight w:val="green"/>
        </w:rPr>
        <w:t>running room</w:t>
      </w:r>
      <w:r w:rsidRPr="008C69F7">
        <w:rPr>
          <w:rStyle w:val="Emphasis"/>
          <w:color w:val="FF0000"/>
        </w:rPr>
        <w:t xml:space="preserve"> we need </w:t>
      </w:r>
      <w:r w:rsidRPr="008C69F7">
        <w:rPr>
          <w:rStyle w:val="Emphasis"/>
          <w:color w:val="FF0000"/>
          <w:highlight w:val="green"/>
        </w:rPr>
        <w:t>to address these problems</w:t>
      </w:r>
      <w:r w:rsidRPr="008C69F7">
        <w:rPr>
          <w:color w:val="FF0000"/>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8C69F7">
        <w:rPr>
          <w:rStyle w:val="Emphasis"/>
          <w:color w:val="FF0000"/>
        </w:rPr>
        <w:t xml:space="preserve">The good news: </w:t>
      </w:r>
      <w:r w:rsidRPr="008C69F7">
        <w:rPr>
          <w:rStyle w:val="Emphasis"/>
          <w:color w:val="FF0000"/>
          <w:highlight w:val="green"/>
        </w:rPr>
        <w:t>Critical</w:t>
      </w:r>
      <w:r w:rsidRPr="008C69F7">
        <w:rPr>
          <w:rStyle w:val="Emphasis"/>
          <w:color w:val="FF0000"/>
        </w:rPr>
        <w:t xml:space="preserve"> </w:t>
      </w:r>
      <w:r w:rsidRPr="008C69F7">
        <w:rPr>
          <w:rStyle w:val="Emphasis"/>
          <w:color w:val="FF0000"/>
          <w:highlight w:val="green"/>
        </w:rPr>
        <w:t>tech</w:t>
      </w:r>
      <w:r w:rsidRPr="008C69F7">
        <w:rPr>
          <w:rStyle w:val="Emphasis"/>
          <w:color w:val="FF0000"/>
        </w:rPr>
        <w:t xml:space="preserve">nologies such as propulsion and power generation systems </w:t>
      </w:r>
      <w:r w:rsidRPr="008C69F7">
        <w:rPr>
          <w:rStyle w:val="Emphasis"/>
          <w:color w:val="FF0000"/>
          <w:highlight w:val="green"/>
        </w:rPr>
        <w:t>will improve over time</w:t>
      </w:r>
      <w:r w:rsidRPr="008C69F7">
        <w:rPr>
          <w:rStyle w:val="Emphasis"/>
          <w:color w:val="FF0000"/>
        </w:rPr>
        <w:t xml:space="preserve">. </w:t>
      </w:r>
      <w:r w:rsidRPr="008C69F7">
        <w:rPr>
          <w:rStyle w:val="Emphasis"/>
          <w:color w:val="FF0000"/>
          <w:highlight w:val="green"/>
        </w:rPr>
        <w:t>Transit durations</w:t>
      </w:r>
      <w:r w:rsidRPr="008C69F7">
        <w:rPr>
          <w:rStyle w:val="Emphasis"/>
          <w:color w:val="FF0000"/>
        </w:rPr>
        <w:t xml:space="preserve"> between celestial destinations </w:t>
      </w:r>
      <w:r w:rsidRPr="008C69F7">
        <w:rPr>
          <w:rStyle w:val="Emphasis"/>
          <w:color w:val="FF0000"/>
          <w:highlight w:val="green"/>
        </w:rPr>
        <w:t>will shorten</w:t>
      </w:r>
      <w:r w:rsidRPr="008C69F7">
        <w:rPr>
          <w:rStyle w:val="Emphasis"/>
          <w:color w:val="FF0000"/>
        </w:rPr>
        <w:t xml:space="preserve"> (in the same way sailing vessels gave way to steam ships and then to airliners and perhaps, one day, to point-to-point ballistic reusable rockets). </w:t>
      </w:r>
      <w:r w:rsidRPr="008C69F7">
        <w:rPr>
          <w:rStyle w:val="Emphasis"/>
          <w:color w:val="FF0000"/>
          <w:highlight w:val="green"/>
        </w:rPr>
        <w:t>Methods for obtaining</w:t>
      </w:r>
      <w:r w:rsidRPr="008C69F7">
        <w:rPr>
          <w:rStyle w:val="Emphasis"/>
          <w:color w:val="FF0000"/>
        </w:rPr>
        <w:t xml:space="preserve"> critical </w:t>
      </w:r>
      <w:r w:rsidRPr="008C69F7">
        <w:rPr>
          <w:rStyle w:val="Emphasis"/>
          <w:color w:val="FF0000"/>
          <w:highlight w:val="green"/>
        </w:rPr>
        <w:t>resources</w:t>
      </w:r>
      <w:r w:rsidRPr="008C69F7">
        <w:rPr>
          <w:rStyle w:val="Emphasis"/>
          <w:color w:val="FF0000"/>
        </w:rPr>
        <w:t xml:space="preserve"> on other planets </w:t>
      </w:r>
      <w:r w:rsidRPr="008C69F7">
        <w:rPr>
          <w:rStyle w:val="Emphasis"/>
          <w:color w:val="FF0000"/>
          <w:highlight w:val="green"/>
        </w:rPr>
        <w:t>will be</w:t>
      </w:r>
      <w:r w:rsidRPr="008C69F7">
        <w:rPr>
          <w:rStyle w:val="Emphasis"/>
          <w:color w:val="FF0000"/>
        </w:rPr>
        <w:t xml:space="preserve"> refined and </w:t>
      </w:r>
      <w:r w:rsidRPr="008C69F7">
        <w:rPr>
          <w:rStyle w:val="Emphasis"/>
          <w:color w:val="FF0000"/>
          <w:highlight w:val="green"/>
        </w:rPr>
        <w:t>enhanced</w:t>
      </w:r>
      <w:r w:rsidRPr="008C69F7">
        <w:rPr>
          <w:rStyle w:val="Emphasis"/>
          <w:color w:val="FF0000"/>
        </w:rPr>
        <w:t xml:space="preserve">. </w:t>
      </w:r>
      <w:r w:rsidRPr="008C69F7">
        <w:rPr>
          <w:rStyle w:val="Emphasis"/>
          <w:color w:val="FF0000"/>
          <w:highlight w:val="green"/>
        </w:rPr>
        <w:t>Genetic engineering</w:t>
      </w:r>
      <w:r w:rsidRPr="008C69F7">
        <w:rPr>
          <w:rStyle w:val="Emphasis"/>
          <w:color w:val="FF0000"/>
        </w:rPr>
        <w:t xml:space="preserve"> may be used </w:t>
      </w:r>
      <w:r w:rsidRPr="008C69F7">
        <w:rPr>
          <w:rStyle w:val="Emphasis"/>
          <w:color w:val="FF0000"/>
          <w:highlight w:val="green"/>
        </w:rPr>
        <w:t>to</w:t>
      </w:r>
      <w:r w:rsidRPr="008C69F7">
        <w:rPr>
          <w:rStyle w:val="Emphasis"/>
          <w:color w:val="FF0000"/>
        </w:rPr>
        <w:t xml:space="preserve"> better </w:t>
      </w:r>
      <w:r w:rsidRPr="008C69F7">
        <w:rPr>
          <w:rStyle w:val="Emphasis"/>
          <w:color w:val="FF0000"/>
          <w:highlight w:val="green"/>
        </w:rPr>
        <w:t>adapt humans</w:t>
      </w:r>
      <w:r w:rsidRPr="008C69F7">
        <w:rPr>
          <w:rStyle w:val="Emphasis"/>
          <w:color w:val="FF0000"/>
        </w:rPr>
        <w:t xml:space="preserve">, their </w:t>
      </w:r>
      <w:r w:rsidRPr="008C69F7">
        <w:rPr>
          <w:rStyle w:val="Emphasis"/>
          <w:color w:val="FF0000"/>
          <w:highlight w:val="green"/>
        </w:rPr>
        <w:t>crops</w:t>
      </w:r>
      <w:r w:rsidRPr="008C69F7">
        <w:rPr>
          <w:rStyle w:val="Emphasis"/>
          <w:color w:val="FF0000"/>
        </w:rPr>
        <w:t xml:space="preserve"> </w:t>
      </w:r>
      <w:r w:rsidRPr="008C69F7">
        <w:rPr>
          <w:rStyle w:val="Emphasis"/>
          <w:color w:val="FF0000"/>
          <w:highlight w:val="green"/>
        </w:rPr>
        <w:t>and</w:t>
      </w:r>
      <w:r w:rsidRPr="008C69F7">
        <w:rPr>
          <w:rStyle w:val="Emphasis"/>
          <w:color w:val="FF0000"/>
        </w:rPr>
        <w:t xml:space="preserve"> </w:t>
      </w:r>
      <w:r w:rsidRPr="008C69F7">
        <w:rPr>
          <w:rStyle w:val="Emphasis"/>
          <w:color w:val="FF0000"/>
          <w:highlight w:val="green"/>
        </w:rPr>
        <w:t>other biota to life</w:t>
      </w:r>
      <w:r w:rsidRPr="008C69F7">
        <w:rPr>
          <w:rStyle w:val="Emphasis"/>
          <w:color w:val="FF0000"/>
        </w:rPr>
        <w:t xml:space="preserve"> in space or on other planetary surfaces – to withstand the effects of low or micro-gravity, radiation, and the psychological effects of long-duration spaceflight.</w:t>
      </w:r>
    </w:p>
    <w:p w14:paraId="584B95FB" w14:textId="77777777" w:rsidR="001D1CD2" w:rsidRPr="00550910" w:rsidRDefault="001D1CD2" w:rsidP="001D1CD2">
      <w:pPr>
        <w:pStyle w:val="Heading4"/>
        <w:rPr>
          <w:rFonts w:asciiTheme="majorHAnsi" w:hAnsiTheme="majorHAnsi" w:cstheme="majorHAnsi"/>
        </w:rPr>
      </w:pPr>
      <w:r w:rsidRPr="00550910">
        <w:rPr>
          <w:rFonts w:asciiTheme="majorHAnsi" w:hAnsiTheme="majorHAnsi" w:cstheme="majorHAnsi"/>
        </w:rPr>
        <w:t>Climate change won’t cause conflict – resiliency and empirics.</w:t>
      </w:r>
    </w:p>
    <w:p w14:paraId="66C5B192" w14:textId="77777777" w:rsidR="001D1CD2" w:rsidRPr="00550910" w:rsidRDefault="001D1CD2" w:rsidP="001D1CD2">
      <w:pPr>
        <w:rPr>
          <w:rStyle w:val="Style13ptBold"/>
          <w:rFonts w:asciiTheme="majorHAnsi" w:hAnsiTheme="majorHAnsi" w:cstheme="majorHAnsi"/>
        </w:rPr>
      </w:pPr>
      <w:proofErr w:type="spellStart"/>
      <w:r w:rsidRPr="00550910">
        <w:rPr>
          <w:rStyle w:val="Style13ptBold"/>
          <w:rFonts w:asciiTheme="majorHAnsi" w:hAnsiTheme="majorHAnsi" w:cstheme="majorHAnsi"/>
        </w:rPr>
        <w:t>Böhm</w:t>
      </w:r>
      <w:proofErr w:type="spellEnd"/>
      <w:r w:rsidRPr="00550910">
        <w:rPr>
          <w:rStyle w:val="Style13ptBold"/>
          <w:rFonts w:asciiTheme="majorHAnsi" w:hAnsiTheme="majorHAnsi" w:cstheme="majorHAnsi"/>
        </w:rPr>
        <w:t>, PhD, ‘16</w:t>
      </w:r>
    </w:p>
    <w:p w14:paraId="493A23C0" w14:textId="77777777" w:rsidR="001D1CD2" w:rsidRPr="00550910" w:rsidRDefault="001D1CD2" w:rsidP="001D1CD2">
      <w:pPr>
        <w:rPr>
          <w:rFonts w:asciiTheme="majorHAnsi" w:hAnsiTheme="majorHAnsi" w:cstheme="majorHAnsi"/>
          <w:sz w:val="16"/>
          <w:szCs w:val="16"/>
        </w:rPr>
      </w:pPr>
      <w:r w:rsidRPr="00550910">
        <w:rPr>
          <w:rFonts w:asciiTheme="majorHAnsi" w:hAnsiTheme="majorHAnsi" w:cstheme="majorHAnsi"/>
          <w:sz w:val="16"/>
          <w:szCs w:val="16"/>
        </w:rPr>
        <w:t xml:space="preserve">(Steffen, Warwick, </w:t>
      </w:r>
      <w:proofErr w:type="spellStart"/>
      <w:r w:rsidRPr="00550910">
        <w:rPr>
          <w:rFonts w:asciiTheme="majorHAnsi" w:hAnsiTheme="majorHAnsi" w:cstheme="majorHAnsi"/>
          <w:sz w:val="16"/>
          <w:szCs w:val="16"/>
        </w:rPr>
        <w:t>ProfOrganisation&amp;Sustainability@ExeterBusiness</w:t>
      </w:r>
      <w:proofErr w:type="spellEnd"/>
      <w:r w:rsidRPr="00550910">
        <w:rPr>
          <w:rFonts w:asciiTheme="majorHAnsi" w:hAnsiTheme="majorHAnsi" w:cstheme="majorHAnsi"/>
          <w:sz w:val="16"/>
          <w:szCs w:val="16"/>
        </w:rPr>
        <w:t>, https://theconversation.com/link-between-climate-change-and-armed-conflict-is-exaggerated-new-study-67182, October 17) BW</w:t>
      </w:r>
    </w:p>
    <w:p w14:paraId="567A644D" w14:textId="77777777" w:rsidR="001D1CD2" w:rsidRPr="00550910" w:rsidRDefault="001D1CD2" w:rsidP="001D1CD2">
      <w:pPr>
        <w:rPr>
          <w:rFonts w:asciiTheme="majorHAnsi" w:hAnsiTheme="majorHAnsi" w:cstheme="majorHAnsi"/>
          <w:sz w:val="16"/>
        </w:rPr>
      </w:pPr>
      <w:r w:rsidRPr="00550910">
        <w:rPr>
          <w:rStyle w:val="StyleUnderline"/>
          <w:rFonts w:asciiTheme="majorHAnsi" w:hAnsiTheme="majorHAnsi" w:cstheme="majorHAnsi"/>
        </w:rPr>
        <w:t>Can climate change explain</w:t>
      </w:r>
      <w:r w:rsidRPr="00550910">
        <w:rPr>
          <w:rFonts w:asciiTheme="majorHAnsi" w:hAnsiTheme="majorHAnsi" w:cstheme="majorHAnsi"/>
          <w:sz w:val="16"/>
        </w:rPr>
        <w:t xml:space="preserve"> the conflict in </w:t>
      </w:r>
      <w:r w:rsidRPr="00550910">
        <w:rPr>
          <w:rStyle w:val="StyleUnderline"/>
          <w:rFonts w:asciiTheme="majorHAnsi" w:hAnsiTheme="majorHAnsi" w:cstheme="majorHAnsi"/>
        </w:rPr>
        <w:t>Syria</w:t>
      </w:r>
      <w:r w:rsidRPr="00550910">
        <w:rPr>
          <w:rFonts w:asciiTheme="majorHAnsi" w:hAnsiTheme="majorHAnsi" w:cstheme="majorHAnsi"/>
          <w:sz w:val="16"/>
        </w:rPr>
        <w:t xml:space="preserve">? Prince Charles once famously listed drought as a root cause of the war. Similar arguments have been made by other campaigners like UN climate envoy Mary Robinson, celebrities such as singer Charlotte Church, </w:t>
      </w:r>
      <w:r w:rsidRPr="00550910">
        <w:rPr>
          <w:rStyle w:val="StyleUnderline"/>
          <w:rFonts w:asciiTheme="majorHAnsi" w:hAnsiTheme="majorHAnsi" w:cstheme="majorHAnsi"/>
        </w:rPr>
        <w:t>and</w:t>
      </w:r>
      <w:r w:rsidRPr="00550910">
        <w:rPr>
          <w:rFonts w:asciiTheme="majorHAnsi" w:hAnsiTheme="majorHAnsi" w:cstheme="majorHAnsi"/>
          <w:sz w:val="16"/>
        </w:rPr>
        <w:t xml:space="preserve"> even politicians like Bernie Sanders (who claimed “climate change is directly related to the growth of </w:t>
      </w:r>
      <w:r w:rsidRPr="00550910">
        <w:rPr>
          <w:rStyle w:val="StyleUnderline"/>
          <w:rFonts w:asciiTheme="majorHAnsi" w:hAnsiTheme="majorHAnsi" w:cstheme="majorHAnsi"/>
        </w:rPr>
        <w:t>terrorism</w:t>
      </w:r>
      <w:r w:rsidRPr="00550910">
        <w:rPr>
          <w:rFonts w:asciiTheme="majorHAnsi" w:hAnsiTheme="majorHAnsi" w:cstheme="majorHAnsi"/>
          <w:sz w:val="16"/>
        </w:rPr>
        <w:t xml:space="preserve">”). Their views are supported by academic research on Syria and elsewhere. But now </w:t>
      </w:r>
      <w:r w:rsidRPr="00550910">
        <w:rPr>
          <w:rStyle w:val="Emphasis"/>
          <w:rFonts w:asciiTheme="majorHAnsi" w:hAnsiTheme="majorHAnsi" w:cstheme="majorHAnsi"/>
        </w:rPr>
        <w:t>a new study</w:t>
      </w:r>
      <w:r w:rsidRPr="00550910">
        <w:rPr>
          <w:rFonts w:asciiTheme="majorHAnsi" w:hAnsiTheme="majorHAnsi" w:cstheme="majorHAnsi"/>
          <w:sz w:val="16"/>
        </w:rPr>
        <w:t xml:space="preserve"> in the journal PNAS </w:t>
      </w:r>
      <w:r w:rsidRPr="00550910">
        <w:rPr>
          <w:rStyle w:val="Emphasis"/>
          <w:rFonts w:asciiTheme="majorHAnsi" w:hAnsiTheme="majorHAnsi" w:cstheme="majorHAnsi"/>
        </w:rPr>
        <w:t xml:space="preserve">suggests that the </w:t>
      </w:r>
      <w:r w:rsidRPr="00550910">
        <w:rPr>
          <w:rStyle w:val="Emphasis"/>
          <w:rFonts w:asciiTheme="majorHAnsi" w:hAnsiTheme="majorHAnsi" w:cstheme="majorHAnsi"/>
          <w:highlight w:val="green"/>
        </w:rPr>
        <w:t>link between climate</w:t>
      </w:r>
      <w:r w:rsidRPr="00550910">
        <w:rPr>
          <w:rStyle w:val="Emphasis"/>
          <w:rFonts w:asciiTheme="majorHAnsi" w:hAnsiTheme="majorHAnsi" w:cstheme="majorHAnsi"/>
        </w:rPr>
        <w:t xml:space="preserve"> change </w:t>
      </w:r>
      <w:r w:rsidRPr="00550910">
        <w:rPr>
          <w:rStyle w:val="Emphasis"/>
          <w:rFonts w:asciiTheme="majorHAnsi" w:hAnsiTheme="majorHAnsi" w:cstheme="majorHAnsi"/>
          <w:highlight w:val="green"/>
        </w:rPr>
        <w:t>and</w:t>
      </w:r>
      <w:r w:rsidRPr="00550910">
        <w:rPr>
          <w:rStyle w:val="Emphasis"/>
          <w:rFonts w:asciiTheme="majorHAnsi" w:hAnsiTheme="majorHAnsi" w:cstheme="majorHAnsi"/>
        </w:rPr>
        <w:t xml:space="preserve"> armed </w:t>
      </w:r>
      <w:r w:rsidRPr="00550910">
        <w:rPr>
          <w:rStyle w:val="Emphasis"/>
          <w:rFonts w:asciiTheme="majorHAnsi" w:hAnsiTheme="majorHAnsi" w:cstheme="majorHAnsi"/>
          <w:highlight w:val="green"/>
        </w:rPr>
        <w:t>conflict is overhyped</w:t>
      </w:r>
      <w:r w:rsidRPr="00550910">
        <w:rPr>
          <w:rStyle w:val="Emphasis"/>
          <w:rFonts w:asciiTheme="majorHAnsi" w:hAnsiTheme="majorHAnsi" w:cstheme="majorHAnsi"/>
        </w:rPr>
        <w:t>.</w:t>
      </w:r>
      <w:r w:rsidRPr="00550910">
        <w:rPr>
          <w:rFonts w:asciiTheme="majorHAnsi" w:hAnsiTheme="majorHAnsi" w:cstheme="majorHAnsi"/>
          <w:sz w:val="16"/>
        </w:rPr>
        <w:t xml:space="preserve"> This matters because </w:t>
      </w:r>
      <w:r w:rsidRPr="00550910">
        <w:rPr>
          <w:rStyle w:val="StyleUnderline"/>
          <w:rFonts w:asciiTheme="majorHAnsi" w:hAnsiTheme="majorHAnsi" w:cstheme="majorHAnsi"/>
        </w:rPr>
        <w:t>once an entirely preventable conflict is described as a “</w:t>
      </w:r>
      <w:r w:rsidRPr="00550910">
        <w:rPr>
          <w:rStyle w:val="StyleUnderline"/>
          <w:rFonts w:asciiTheme="majorHAnsi" w:hAnsiTheme="majorHAnsi" w:cstheme="majorHAnsi"/>
          <w:highlight w:val="green"/>
        </w:rPr>
        <w:t>climate war”</w:t>
      </w:r>
      <w:r w:rsidRPr="00550910">
        <w:rPr>
          <w:rStyle w:val="StyleUnderline"/>
          <w:rFonts w:asciiTheme="majorHAnsi" w:hAnsiTheme="majorHAnsi" w:cstheme="majorHAnsi"/>
        </w:rPr>
        <w:t xml:space="preserve"> it </w:t>
      </w:r>
      <w:r w:rsidRPr="00550910">
        <w:rPr>
          <w:rStyle w:val="StyleUnderline"/>
          <w:rFonts w:asciiTheme="majorHAnsi" w:hAnsiTheme="majorHAnsi" w:cstheme="majorHAnsi"/>
          <w:highlight w:val="green"/>
        </w:rPr>
        <w:t xml:space="preserve">risks being </w:t>
      </w:r>
      <w:r w:rsidRPr="00550910">
        <w:rPr>
          <w:rStyle w:val="Emphasis"/>
          <w:rFonts w:asciiTheme="majorHAnsi" w:hAnsiTheme="majorHAnsi" w:cstheme="majorHAnsi"/>
          <w:highlight w:val="green"/>
        </w:rPr>
        <w:t>perceived as “natural</w:t>
      </w:r>
      <w:r w:rsidRPr="00550910">
        <w:rPr>
          <w:rStyle w:val="Emphasis"/>
          <w:rFonts w:asciiTheme="majorHAnsi" w:hAnsiTheme="majorHAnsi" w:cstheme="majorHAnsi"/>
        </w:rPr>
        <w:t>”.</w:t>
      </w:r>
      <w:r w:rsidRPr="00550910">
        <w:rPr>
          <w:rFonts w:asciiTheme="majorHAnsi" w:hAnsiTheme="majorHAnsi" w:cstheme="majorHAnsi"/>
          <w:sz w:val="16"/>
        </w:rPr>
        <w:t xml:space="preserve"> </w:t>
      </w:r>
      <w:r w:rsidRPr="00550910">
        <w:rPr>
          <w:rStyle w:val="StyleUnderline"/>
          <w:rFonts w:asciiTheme="majorHAnsi" w:hAnsiTheme="majorHAnsi" w:cstheme="majorHAnsi"/>
        </w:rPr>
        <w:t xml:space="preserve">But though the climate may be changing, these conflicts aren’t inevitable. Calling </w:t>
      </w:r>
      <w:proofErr w:type="gramStart"/>
      <w:r w:rsidRPr="00550910">
        <w:rPr>
          <w:rStyle w:val="StyleUnderline"/>
          <w:rFonts w:asciiTheme="majorHAnsi" w:hAnsiTheme="majorHAnsi" w:cstheme="majorHAnsi"/>
        </w:rPr>
        <w:t>Syria</w:t>
      </w:r>
      <w:proofErr w:type="gramEnd"/>
      <w:r w:rsidRPr="00550910">
        <w:rPr>
          <w:rStyle w:val="StyleUnderline"/>
          <w:rFonts w:asciiTheme="majorHAnsi" w:hAnsiTheme="majorHAnsi" w:cstheme="majorHAnsi"/>
        </w:rPr>
        <w:t xml:space="preserve"> a climate war</w:t>
      </w:r>
      <w:r w:rsidRPr="00550910">
        <w:rPr>
          <w:rFonts w:asciiTheme="majorHAnsi" w:hAnsiTheme="majorHAnsi" w:cstheme="majorHAnsi"/>
          <w:sz w:val="16"/>
        </w:rPr>
        <w:t xml:space="preserve">, for instance, </w:t>
      </w:r>
      <w:r w:rsidRPr="00550910">
        <w:rPr>
          <w:rStyle w:val="StyleUnderline"/>
          <w:rFonts w:asciiTheme="majorHAnsi" w:hAnsiTheme="majorHAnsi" w:cstheme="majorHAnsi"/>
        </w:rPr>
        <w:t xml:space="preserve">means </w:t>
      </w:r>
      <w:r w:rsidRPr="00550910">
        <w:rPr>
          <w:rStyle w:val="Emphasis"/>
          <w:rFonts w:asciiTheme="majorHAnsi" w:hAnsiTheme="majorHAnsi" w:cstheme="majorHAnsi"/>
          <w:highlight w:val="green"/>
        </w:rPr>
        <w:t>ignoring longer-term historical tensions</w:t>
      </w:r>
      <w:r w:rsidRPr="00550910">
        <w:rPr>
          <w:rFonts w:asciiTheme="majorHAnsi" w:hAnsiTheme="majorHAnsi" w:cstheme="majorHAnsi"/>
          <w:sz w:val="16"/>
        </w:rPr>
        <w:t xml:space="preserve"> across the region, </w:t>
      </w:r>
      <w:r w:rsidRPr="00550910">
        <w:rPr>
          <w:rStyle w:val="StyleUnderline"/>
          <w:rFonts w:asciiTheme="majorHAnsi" w:hAnsiTheme="majorHAnsi" w:cstheme="majorHAnsi"/>
        </w:rPr>
        <w:t>and lets</w:t>
      </w:r>
      <w:r w:rsidRPr="00550910">
        <w:rPr>
          <w:rFonts w:asciiTheme="majorHAnsi" w:hAnsiTheme="majorHAnsi" w:cstheme="majorHAnsi"/>
          <w:sz w:val="16"/>
        </w:rPr>
        <w:t xml:space="preserve"> the </w:t>
      </w:r>
      <w:r w:rsidRPr="00550910">
        <w:rPr>
          <w:rStyle w:val="StyleUnderline"/>
          <w:rFonts w:asciiTheme="majorHAnsi" w:hAnsiTheme="majorHAnsi" w:cstheme="majorHAnsi"/>
        </w:rPr>
        <w:t>humans</w:t>
      </w:r>
      <w:r w:rsidRPr="00550910">
        <w:rPr>
          <w:rFonts w:asciiTheme="majorHAnsi" w:hAnsiTheme="majorHAnsi" w:cstheme="majorHAnsi"/>
          <w:sz w:val="16"/>
        </w:rPr>
        <w:t xml:space="preserve"> involved </w:t>
      </w:r>
      <w:r w:rsidRPr="00550910">
        <w:rPr>
          <w:rStyle w:val="StyleUnderline"/>
          <w:rFonts w:asciiTheme="majorHAnsi" w:hAnsiTheme="majorHAnsi" w:cstheme="majorHAnsi"/>
        </w:rPr>
        <w:t>off the hook.</w:t>
      </w:r>
      <w:r w:rsidRPr="00550910">
        <w:rPr>
          <w:rFonts w:asciiTheme="majorHAnsi" w:hAnsiTheme="majorHAnsi" w:cstheme="majorHAnsi"/>
          <w:sz w:val="16"/>
        </w:rPr>
        <w:t xml:space="preserve"> Droughts and conflict </w:t>
      </w:r>
      <w:proofErr w:type="gramStart"/>
      <w:r w:rsidRPr="00550910">
        <w:rPr>
          <w:rFonts w:asciiTheme="majorHAnsi" w:hAnsiTheme="majorHAnsi" w:cstheme="majorHAnsi"/>
          <w:sz w:val="16"/>
        </w:rPr>
        <w:t>In</w:t>
      </w:r>
      <w:proofErr w:type="gramEnd"/>
      <w:r w:rsidRPr="00550910">
        <w:rPr>
          <w:rFonts w:asciiTheme="majorHAnsi" w:hAnsiTheme="majorHAnsi" w:cstheme="majorHAnsi"/>
          <w:sz w:val="16"/>
        </w:rPr>
        <w:t xml:space="preserve"> their study Nina </w:t>
      </w:r>
      <w:r w:rsidRPr="00550910">
        <w:rPr>
          <w:rStyle w:val="StyleUnderline"/>
          <w:rFonts w:asciiTheme="majorHAnsi" w:hAnsiTheme="majorHAnsi" w:cstheme="majorHAnsi"/>
        </w:rPr>
        <w:t xml:space="preserve">von </w:t>
      </w:r>
      <w:proofErr w:type="spellStart"/>
      <w:r w:rsidRPr="00550910">
        <w:rPr>
          <w:rStyle w:val="StyleUnderline"/>
          <w:rFonts w:asciiTheme="majorHAnsi" w:hAnsiTheme="majorHAnsi" w:cstheme="majorHAnsi"/>
        </w:rPr>
        <w:t>Uexkull</w:t>
      </w:r>
      <w:proofErr w:type="spellEnd"/>
      <w:r w:rsidRPr="00550910">
        <w:rPr>
          <w:rStyle w:val="StyleUnderline"/>
          <w:rFonts w:asciiTheme="majorHAnsi" w:hAnsiTheme="majorHAnsi" w:cstheme="majorHAnsi"/>
        </w:rPr>
        <w:t xml:space="preserve"> and colleagues examined the “conflict potential” of</w:t>
      </w:r>
      <w:r w:rsidRPr="00550910">
        <w:rPr>
          <w:rFonts w:asciiTheme="majorHAnsi" w:hAnsiTheme="majorHAnsi" w:cstheme="majorHAnsi"/>
          <w:sz w:val="16"/>
        </w:rPr>
        <w:t xml:space="preserve"> the sort of </w:t>
      </w:r>
      <w:r w:rsidRPr="00550910">
        <w:rPr>
          <w:rStyle w:val="StyleUnderline"/>
          <w:rFonts w:asciiTheme="majorHAnsi" w:hAnsiTheme="majorHAnsi" w:cstheme="majorHAnsi"/>
        </w:rPr>
        <w:t>droughts that will become</w:t>
      </w:r>
      <w:r w:rsidRPr="00550910">
        <w:rPr>
          <w:rFonts w:asciiTheme="majorHAnsi" w:hAnsiTheme="majorHAnsi" w:cstheme="majorHAnsi"/>
          <w:sz w:val="16"/>
        </w:rPr>
        <w:t xml:space="preserve"> increasingly </w:t>
      </w:r>
      <w:r w:rsidRPr="00550910">
        <w:rPr>
          <w:rStyle w:val="StyleUnderline"/>
          <w:rFonts w:asciiTheme="majorHAnsi" w:hAnsiTheme="majorHAnsi" w:cstheme="majorHAnsi"/>
        </w:rPr>
        <w:t>common under</w:t>
      </w:r>
      <w:r w:rsidRPr="00550910">
        <w:rPr>
          <w:rFonts w:asciiTheme="majorHAnsi" w:hAnsiTheme="majorHAnsi" w:cstheme="majorHAnsi"/>
          <w:sz w:val="16"/>
        </w:rPr>
        <w:t xml:space="preserve"> global </w:t>
      </w:r>
      <w:r w:rsidRPr="00550910">
        <w:rPr>
          <w:rStyle w:val="StyleUnderline"/>
          <w:rFonts w:asciiTheme="majorHAnsi" w:hAnsiTheme="majorHAnsi" w:cstheme="majorHAnsi"/>
        </w:rPr>
        <w:t>warming,</w:t>
      </w:r>
      <w:r w:rsidRPr="00550910">
        <w:rPr>
          <w:rFonts w:asciiTheme="majorHAnsi" w:hAnsiTheme="majorHAnsi" w:cstheme="majorHAnsi"/>
          <w:sz w:val="16"/>
        </w:rPr>
        <w:t xml:space="preserve"> particularly in already arid and semi-arid areas. </w:t>
      </w:r>
      <w:r w:rsidRPr="00550910">
        <w:rPr>
          <w:rStyle w:val="StyleUnderline"/>
          <w:rFonts w:asciiTheme="majorHAnsi" w:hAnsiTheme="majorHAnsi" w:cstheme="majorHAnsi"/>
        </w:rPr>
        <w:t>The researchers effectively combine three sets of data</w:t>
      </w:r>
      <w:r w:rsidRPr="00550910">
        <w:rPr>
          <w:rFonts w:asciiTheme="majorHAnsi" w:hAnsiTheme="majorHAnsi" w:cstheme="majorHAnsi"/>
          <w:sz w:val="16"/>
        </w:rPr>
        <w:t xml:space="preserve"> to look for any links: </w:t>
      </w:r>
      <w:r w:rsidRPr="00550910">
        <w:rPr>
          <w:rStyle w:val="StyleUnderline"/>
          <w:rFonts w:asciiTheme="majorHAnsi" w:hAnsiTheme="majorHAnsi" w:cstheme="majorHAnsi"/>
        </w:rPr>
        <w:t>conflict event data for Asia and Africa</w:t>
      </w:r>
      <w:r w:rsidRPr="00550910">
        <w:rPr>
          <w:rFonts w:asciiTheme="majorHAnsi" w:hAnsiTheme="majorHAnsi" w:cstheme="majorHAnsi"/>
          <w:sz w:val="16"/>
        </w:rPr>
        <w:t xml:space="preserve"> over the past 25 years, </w:t>
      </w:r>
      <w:r w:rsidRPr="00550910">
        <w:rPr>
          <w:rStyle w:val="StyleUnderline"/>
          <w:rFonts w:asciiTheme="majorHAnsi" w:hAnsiTheme="majorHAnsi" w:cstheme="majorHAnsi"/>
        </w:rPr>
        <w:t>ethnic settlement data</w:t>
      </w:r>
      <w:r w:rsidRPr="00550910">
        <w:rPr>
          <w:rFonts w:asciiTheme="majorHAnsi" w:hAnsiTheme="majorHAnsi" w:cstheme="majorHAnsi"/>
          <w:sz w:val="16"/>
        </w:rPr>
        <w:t xml:space="preserve"> (because ethnicity is often a key cause of conflict), </w:t>
      </w:r>
      <w:r w:rsidRPr="00550910">
        <w:rPr>
          <w:rStyle w:val="StyleUnderline"/>
          <w:rFonts w:asciiTheme="majorHAnsi" w:hAnsiTheme="majorHAnsi" w:cstheme="majorHAnsi"/>
        </w:rPr>
        <w:t>and remote sensing data on</w:t>
      </w:r>
      <w:r w:rsidRPr="00550910">
        <w:rPr>
          <w:rFonts w:asciiTheme="majorHAnsi" w:hAnsiTheme="majorHAnsi" w:cstheme="majorHAnsi"/>
          <w:sz w:val="16"/>
        </w:rPr>
        <w:t xml:space="preserve"> what peasants and farmers grow on their </w:t>
      </w:r>
      <w:r w:rsidRPr="00550910">
        <w:rPr>
          <w:rStyle w:val="StyleUnderline"/>
          <w:rFonts w:asciiTheme="majorHAnsi" w:hAnsiTheme="majorHAnsi" w:cstheme="majorHAnsi"/>
        </w:rPr>
        <w:t>agricultural land.</w:t>
      </w:r>
      <w:r w:rsidRPr="00550910">
        <w:rPr>
          <w:rFonts w:asciiTheme="majorHAnsi" w:hAnsiTheme="majorHAnsi" w:cstheme="majorHAnsi"/>
          <w:sz w:val="16"/>
        </w:rPr>
        <w:t xml:space="preserve"> Our well-meaning celebrities and </w:t>
      </w:r>
      <w:r w:rsidRPr="00550910">
        <w:rPr>
          <w:rStyle w:val="StyleUnderline"/>
          <w:rFonts w:asciiTheme="majorHAnsi" w:hAnsiTheme="majorHAnsi" w:cstheme="majorHAnsi"/>
        </w:rPr>
        <w:t>politicians would</w:t>
      </w:r>
      <w:r w:rsidRPr="00550910">
        <w:rPr>
          <w:rFonts w:asciiTheme="majorHAnsi" w:hAnsiTheme="majorHAnsi" w:cstheme="majorHAnsi"/>
          <w:sz w:val="16"/>
        </w:rPr>
        <w:t xml:space="preserve"> perhaps </w:t>
      </w:r>
      <w:r w:rsidRPr="00550910">
        <w:rPr>
          <w:rStyle w:val="StyleUnderline"/>
          <w:rFonts w:asciiTheme="majorHAnsi" w:hAnsiTheme="majorHAnsi" w:cstheme="majorHAnsi"/>
        </w:rPr>
        <w:t>be surprised to hear that</w:t>
      </w:r>
      <w:r w:rsidRPr="00550910">
        <w:rPr>
          <w:rFonts w:asciiTheme="majorHAnsi" w:hAnsiTheme="majorHAnsi" w:cstheme="majorHAnsi"/>
          <w:sz w:val="16"/>
        </w:rPr>
        <w:t xml:space="preserve"> </w:t>
      </w:r>
      <w:proofErr w:type="spellStart"/>
      <w:proofErr w:type="gramStart"/>
      <w:r w:rsidRPr="00550910">
        <w:rPr>
          <w:rFonts w:asciiTheme="majorHAnsi" w:hAnsiTheme="majorHAnsi" w:cstheme="majorHAnsi"/>
          <w:sz w:val="16"/>
        </w:rPr>
        <w:t>Uexkull</w:t>
      </w:r>
      <w:proofErr w:type="spellEnd"/>
      <w:proofErr w:type="gramEnd"/>
      <w:r w:rsidRPr="00550910">
        <w:rPr>
          <w:rFonts w:asciiTheme="majorHAnsi" w:hAnsiTheme="majorHAnsi" w:cstheme="majorHAnsi"/>
          <w:sz w:val="16"/>
        </w:rPr>
        <w:t xml:space="preserve"> and colleagues found </w:t>
      </w:r>
      <w:r w:rsidRPr="00550910">
        <w:rPr>
          <w:rStyle w:val="StyleUnderline"/>
          <w:rFonts w:asciiTheme="majorHAnsi" w:hAnsiTheme="majorHAnsi" w:cstheme="majorHAnsi"/>
          <w:highlight w:val="green"/>
        </w:rPr>
        <w:t>the impact of drought</w:t>
      </w:r>
      <w:r w:rsidRPr="00550910">
        <w:rPr>
          <w:rStyle w:val="StyleUnderline"/>
          <w:rFonts w:asciiTheme="majorHAnsi" w:hAnsiTheme="majorHAnsi" w:cstheme="majorHAnsi"/>
        </w:rPr>
        <w:t xml:space="preserve"> on conflict </w:t>
      </w:r>
      <w:r w:rsidRPr="00550910">
        <w:rPr>
          <w:rStyle w:val="StyleUnderline"/>
          <w:rFonts w:asciiTheme="majorHAnsi" w:hAnsiTheme="majorHAnsi" w:cstheme="majorHAnsi"/>
          <w:highlight w:val="green"/>
        </w:rPr>
        <w:t xml:space="preserve">was </w:t>
      </w:r>
      <w:r w:rsidRPr="00550910">
        <w:rPr>
          <w:rStyle w:val="Emphasis"/>
          <w:rFonts w:asciiTheme="majorHAnsi" w:hAnsiTheme="majorHAnsi" w:cstheme="majorHAnsi"/>
          <w:highlight w:val="green"/>
        </w:rPr>
        <w:t>generally “limited</w:t>
      </w:r>
      <w:r w:rsidRPr="00550910">
        <w:rPr>
          <w:rStyle w:val="Emphasis"/>
          <w:rFonts w:asciiTheme="majorHAnsi" w:hAnsiTheme="majorHAnsi" w:cstheme="majorHAnsi"/>
        </w:rPr>
        <w:t>”.</w:t>
      </w:r>
      <w:r w:rsidRPr="00550910">
        <w:rPr>
          <w:rFonts w:asciiTheme="majorHAnsi" w:hAnsiTheme="majorHAnsi" w:cstheme="majorHAnsi"/>
          <w:sz w:val="16"/>
        </w:rPr>
        <w:t xml:space="preserve"> Drought does explain some of the variation in </w:t>
      </w:r>
      <w:proofErr w:type="gramStart"/>
      <w:r w:rsidRPr="00550910">
        <w:rPr>
          <w:rFonts w:asciiTheme="majorHAnsi" w:hAnsiTheme="majorHAnsi" w:cstheme="majorHAnsi"/>
          <w:sz w:val="16"/>
        </w:rPr>
        <w:t>whether or not</w:t>
      </w:r>
      <w:proofErr w:type="gramEnd"/>
      <w:r w:rsidRPr="00550910">
        <w:rPr>
          <w:rFonts w:asciiTheme="majorHAnsi" w:hAnsiTheme="majorHAnsi" w:cstheme="majorHAnsi"/>
          <w:sz w:val="16"/>
        </w:rPr>
        <w:t xml:space="preserve"> conflicts kick off, but </w:t>
      </w:r>
      <w:r w:rsidRPr="00550910">
        <w:rPr>
          <w:rStyle w:val="StyleUnderline"/>
          <w:rFonts w:asciiTheme="majorHAnsi" w:hAnsiTheme="majorHAnsi" w:cstheme="majorHAnsi"/>
        </w:rPr>
        <w:t xml:space="preserve">the “substantive effect is modest” compared with ethnic </w:t>
      </w:r>
      <w:r w:rsidRPr="00550910">
        <w:rPr>
          <w:rStyle w:val="StyleUnderline"/>
          <w:rFonts w:asciiTheme="majorHAnsi" w:hAnsiTheme="majorHAnsi" w:cstheme="majorHAnsi"/>
        </w:rPr>
        <w:lastRenderedPageBreak/>
        <w:t>political exclusion, proximity to pre-existing violence or</w:t>
      </w:r>
      <w:r w:rsidRPr="00550910">
        <w:rPr>
          <w:rFonts w:asciiTheme="majorHAnsi" w:hAnsiTheme="majorHAnsi" w:cstheme="majorHAnsi"/>
          <w:sz w:val="16"/>
        </w:rPr>
        <w:t xml:space="preserve"> various </w:t>
      </w:r>
      <w:r w:rsidRPr="00550910">
        <w:rPr>
          <w:rStyle w:val="StyleUnderline"/>
          <w:rFonts w:asciiTheme="majorHAnsi" w:hAnsiTheme="majorHAnsi" w:cstheme="majorHAnsi"/>
        </w:rPr>
        <w:t>country-specific</w:t>
      </w:r>
      <w:r w:rsidRPr="00550910">
        <w:rPr>
          <w:rFonts w:asciiTheme="majorHAnsi" w:hAnsiTheme="majorHAnsi" w:cstheme="majorHAnsi"/>
          <w:sz w:val="16"/>
        </w:rPr>
        <w:t xml:space="preserve"> risk </w:t>
      </w:r>
      <w:r w:rsidRPr="00550910">
        <w:rPr>
          <w:rStyle w:val="StyleUnderline"/>
          <w:rFonts w:asciiTheme="majorHAnsi" w:hAnsiTheme="majorHAnsi" w:cstheme="majorHAnsi"/>
        </w:rPr>
        <w:t>factors.</w:t>
      </w:r>
      <w:r w:rsidRPr="00550910">
        <w:rPr>
          <w:rFonts w:asciiTheme="majorHAnsi" w:hAnsiTheme="majorHAnsi" w:cstheme="majorHAnsi"/>
          <w:sz w:val="16"/>
        </w:rPr>
        <w:t xml:space="preserve"> Having said that, drought does make sustained conflict a lot more likely among groups of people in the least developed countries who depend on agriculture. These people are already very poor and are, as </w:t>
      </w:r>
      <w:proofErr w:type="spellStart"/>
      <w:r w:rsidRPr="00550910">
        <w:rPr>
          <w:rFonts w:asciiTheme="majorHAnsi" w:hAnsiTheme="majorHAnsi" w:cstheme="majorHAnsi"/>
          <w:sz w:val="16"/>
        </w:rPr>
        <w:t>Uexkull</w:t>
      </w:r>
      <w:proofErr w:type="spellEnd"/>
      <w:r w:rsidRPr="00550910">
        <w:rPr>
          <w:rFonts w:asciiTheme="majorHAnsi" w:hAnsiTheme="majorHAnsi" w:cstheme="majorHAnsi"/>
          <w:sz w:val="16"/>
        </w:rPr>
        <w:t xml:space="preserve"> and co put it, “particularly vulnerable to natural forces”. As with other climate change impacts, drought-driven conflict will most affect the already poor and vulnerable.</w:t>
      </w:r>
    </w:p>
    <w:p w14:paraId="3066B8DD" w14:textId="77777777" w:rsidR="001D1CD2" w:rsidRPr="00550910" w:rsidRDefault="001D1CD2" w:rsidP="001D1CD2">
      <w:pPr>
        <w:rPr>
          <w:rFonts w:asciiTheme="majorHAnsi" w:hAnsiTheme="majorHAnsi" w:cstheme="majorHAnsi"/>
        </w:rPr>
      </w:pPr>
    </w:p>
    <w:p w14:paraId="6FCEB66C" w14:textId="77777777" w:rsidR="001D1CD2" w:rsidRPr="00550910" w:rsidRDefault="001D1CD2" w:rsidP="001D1CD2">
      <w:pPr>
        <w:rPr>
          <w:rFonts w:asciiTheme="majorHAnsi" w:hAnsiTheme="majorHAnsi" w:cstheme="majorHAnsi"/>
        </w:rPr>
      </w:pPr>
      <w:r w:rsidRPr="00550910">
        <w:rPr>
          <w:rFonts w:asciiTheme="majorHAnsi" w:hAnsiTheme="majorHAnsi" w:cstheme="majorHAnsi"/>
        </w:rPr>
        <w:fldChar w:fldCharType="begin"/>
      </w:r>
      <w:r w:rsidRPr="00550910">
        <w:rPr>
          <w:rFonts w:asciiTheme="majorHAnsi" w:hAnsiTheme="majorHAnsi" w:cstheme="majorHAnsi"/>
        </w:rPr>
        <w:instrText xml:space="preserve"> INCLUDEPICTURE "https://images.theconversation.com/files/142019/original/image-20161017-12459-h7ywm8.png?ixlib=rb-1.1.0&amp;q=45&amp;auto=format&amp;w=754&amp;fit=clip" \* MERGEFORMATINET </w:instrText>
      </w:r>
      <w:r w:rsidRPr="00550910">
        <w:rPr>
          <w:rFonts w:asciiTheme="majorHAnsi" w:hAnsiTheme="majorHAnsi" w:cstheme="majorHAnsi"/>
        </w:rPr>
        <w:fldChar w:fldCharType="separate"/>
      </w:r>
      <w:r w:rsidRPr="00550910">
        <w:rPr>
          <w:rFonts w:asciiTheme="majorHAnsi" w:hAnsiTheme="majorHAnsi" w:cstheme="majorHAnsi"/>
          <w:noProof/>
        </w:rPr>
        <w:fldChar w:fldCharType="begin"/>
      </w:r>
      <w:r w:rsidRPr="00550910">
        <w:rPr>
          <w:rFonts w:asciiTheme="majorHAnsi" w:hAnsiTheme="majorHAnsi" w:cstheme="majorHAnsi"/>
          <w:noProof/>
        </w:rPr>
        <w:instrText xml:space="preserve"> INCLUDEPICTURE  "https://images.theconversation.com/files/142019/original/image-20161017-12459-h7ywm8.png?ixlib=rb-1.1.0&amp;q=45&amp;auto=format&amp;w=754&amp;fit=clip" \* MERGEFORMATINET </w:instrText>
      </w:r>
      <w:r w:rsidRPr="00550910">
        <w:rPr>
          <w:rFonts w:asciiTheme="majorHAnsi" w:hAnsiTheme="majorHAnsi" w:cstheme="majorHAnsi"/>
          <w:noProof/>
        </w:rPr>
        <w:fldChar w:fldCharType="separate"/>
      </w:r>
      <w:r w:rsidRPr="00550910">
        <w:rPr>
          <w:rFonts w:asciiTheme="majorHAnsi" w:hAnsiTheme="majorHAnsi" w:cstheme="majorHAnsi"/>
          <w:noProof/>
        </w:rPr>
        <w:drawing>
          <wp:inline distT="0" distB="0" distL="0" distR="0" wp14:anchorId="3EAEF34C" wp14:editId="58B88DAA">
            <wp:extent cx="9575800" cy="6400800"/>
            <wp:effectExtent l="0" t="0" r="0" b="0"/>
            <wp:docPr id="4" name="Picture 1" descr="A close up of a map&#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1" descr="A close up of a map&#10;&#10;Description automatically generated"/>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75800" cy="6400800"/>
                    </a:xfrm>
                    <a:prstGeom prst="rect">
                      <a:avLst/>
                    </a:prstGeom>
                    <a:noFill/>
                    <a:ln>
                      <a:noFill/>
                    </a:ln>
                  </pic:spPr>
                </pic:pic>
              </a:graphicData>
            </a:graphic>
          </wp:inline>
        </w:drawing>
      </w:r>
      <w:r w:rsidRPr="00550910">
        <w:rPr>
          <w:rFonts w:asciiTheme="majorHAnsi" w:hAnsiTheme="majorHAnsi" w:cstheme="majorHAnsi"/>
          <w:noProof/>
        </w:rPr>
        <w:fldChar w:fldCharType="end"/>
      </w:r>
      <w:r w:rsidRPr="00550910">
        <w:rPr>
          <w:rFonts w:asciiTheme="majorHAnsi" w:hAnsiTheme="majorHAnsi" w:cstheme="majorHAnsi"/>
        </w:rPr>
        <w:fldChar w:fldCharType="end"/>
      </w:r>
    </w:p>
    <w:p w14:paraId="683939A7" w14:textId="77777777" w:rsidR="001D1CD2" w:rsidRPr="00550910" w:rsidRDefault="001D1CD2" w:rsidP="001D1CD2">
      <w:pPr>
        <w:rPr>
          <w:rFonts w:asciiTheme="majorHAnsi" w:hAnsiTheme="majorHAnsi" w:cstheme="majorHAnsi"/>
        </w:rPr>
      </w:pPr>
    </w:p>
    <w:p w14:paraId="7665B593" w14:textId="77777777" w:rsidR="001D1CD2" w:rsidRPr="00550910" w:rsidRDefault="001D1CD2" w:rsidP="001D1CD2">
      <w:pPr>
        <w:rPr>
          <w:rFonts w:asciiTheme="majorHAnsi" w:hAnsiTheme="majorHAnsi" w:cstheme="majorHAnsi"/>
          <w:sz w:val="16"/>
        </w:rPr>
      </w:pPr>
      <w:r w:rsidRPr="00550910">
        <w:rPr>
          <w:rStyle w:val="Emphasis"/>
          <w:rFonts w:asciiTheme="majorHAnsi" w:hAnsiTheme="majorHAnsi" w:cstheme="majorHAnsi"/>
        </w:rPr>
        <w:t>No strong link between agricultural dependence</w:t>
      </w:r>
      <w:r w:rsidRPr="00550910">
        <w:rPr>
          <w:rFonts w:asciiTheme="majorHAnsi" w:hAnsiTheme="majorHAnsi" w:cstheme="majorHAnsi"/>
          <w:sz w:val="16"/>
        </w:rPr>
        <w:t xml:space="preserve"> (blue scale) </w:t>
      </w:r>
      <w:r w:rsidRPr="00550910">
        <w:rPr>
          <w:rStyle w:val="Emphasis"/>
          <w:rFonts w:asciiTheme="majorHAnsi" w:hAnsiTheme="majorHAnsi" w:cstheme="majorHAnsi"/>
        </w:rPr>
        <w:t>and armed conflicts</w:t>
      </w:r>
      <w:r w:rsidRPr="00550910">
        <w:rPr>
          <w:rFonts w:asciiTheme="majorHAnsi" w:hAnsiTheme="majorHAnsi" w:cstheme="majorHAnsi"/>
          <w:sz w:val="16"/>
        </w:rPr>
        <w:t xml:space="preserve"> (red). von </w:t>
      </w:r>
      <w:proofErr w:type="spellStart"/>
      <w:r w:rsidRPr="00550910">
        <w:rPr>
          <w:rFonts w:asciiTheme="majorHAnsi" w:hAnsiTheme="majorHAnsi" w:cstheme="majorHAnsi"/>
          <w:sz w:val="16"/>
        </w:rPr>
        <w:t>Uexkull</w:t>
      </w:r>
      <w:proofErr w:type="spellEnd"/>
      <w:r w:rsidRPr="00550910">
        <w:rPr>
          <w:rFonts w:asciiTheme="majorHAnsi" w:hAnsiTheme="majorHAnsi" w:cstheme="majorHAnsi"/>
          <w:sz w:val="16"/>
        </w:rPr>
        <w:t xml:space="preserve"> et al / PNAS</w:t>
      </w:r>
    </w:p>
    <w:p w14:paraId="5066AC29" w14:textId="5DB532C9" w:rsidR="00C27BDA" w:rsidRPr="001D1CD2" w:rsidRDefault="001D1CD2" w:rsidP="00C27BDA">
      <w:pPr>
        <w:rPr>
          <w:rFonts w:asciiTheme="majorHAnsi" w:hAnsiTheme="majorHAnsi" w:cstheme="majorHAnsi"/>
          <w:sz w:val="16"/>
        </w:rPr>
      </w:pPr>
      <w:r w:rsidRPr="00550910">
        <w:rPr>
          <w:rFonts w:asciiTheme="majorHAnsi" w:hAnsiTheme="majorHAnsi" w:cstheme="majorHAnsi"/>
          <w:sz w:val="16"/>
        </w:rPr>
        <w:lastRenderedPageBreak/>
        <w:t xml:space="preserve">Now, why should these findings not surprise us? </w:t>
      </w:r>
      <w:r w:rsidRPr="00550910">
        <w:rPr>
          <w:rStyle w:val="StyleUnderline"/>
          <w:rFonts w:asciiTheme="majorHAnsi" w:hAnsiTheme="majorHAnsi" w:cstheme="majorHAnsi"/>
        </w:rPr>
        <w:t>First, we already know how resilient</w:t>
      </w:r>
      <w:r w:rsidRPr="00550910">
        <w:rPr>
          <w:rFonts w:asciiTheme="majorHAnsi" w:hAnsiTheme="majorHAnsi" w:cstheme="majorHAnsi"/>
          <w:sz w:val="16"/>
        </w:rPr>
        <w:t xml:space="preserve"> many </w:t>
      </w:r>
      <w:r w:rsidRPr="00550910">
        <w:rPr>
          <w:rStyle w:val="StyleUnderline"/>
          <w:rFonts w:asciiTheme="majorHAnsi" w:hAnsiTheme="majorHAnsi" w:cstheme="majorHAnsi"/>
          <w:highlight w:val="green"/>
        </w:rPr>
        <w:t>communities</w:t>
      </w:r>
      <w:r w:rsidRPr="00550910">
        <w:rPr>
          <w:rStyle w:val="StyleUnderline"/>
          <w:rFonts w:asciiTheme="majorHAnsi" w:hAnsiTheme="majorHAnsi" w:cstheme="majorHAnsi"/>
        </w:rPr>
        <w:t xml:space="preserve"> can be when faced with climate change. Some</w:t>
      </w:r>
      <w:r w:rsidRPr="00550910">
        <w:rPr>
          <w:rFonts w:asciiTheme="majorHAnsi" w:hAnsiTheme="majorHAnsi" w:cstheme="majorHAnsi"/>
          <w:sz w:val="16"/>
        </w:rPr>
        <w:t xml:space="preserve"> rely on ancestral knowledge of how to </w:t>
      </w:r>
      <w:r w:rsidRPr="00550910">
        <w:rPr>
          <w:rStyle w:val="StyleUnderline"/>
          <w:rFonts w:asciiTheme="majorHAnsi" w:hAnsiTheme="majorHAnsi" w:cstheme="majorHAnsi"/>
          <w:highlight w:val="green"/>
        </w:rPr>
        <w:t>adapt</w:t>
      </w:r>
      <w:r w:rsidRPr="00550910">
        <w:rPr>
          <w:rFonts w:asciiTheme="majorHAnsi" w:hAnsiTheme="majorHAnsi" w:cstheme="majorHAnsi"/>
          <w:sz w:val="16"/>
        </w:rPr>
        <w:t xml:space="preserve"> their </w:t>
      </w:r>
      <w:r w:rsidRPr="00550910">
        <w:rPr>
          <w:rStyle w:val="StyleUnderline"/>
          <w:rFonts w:asciiTheme="majorHAnsi" w:hAnsiTheme="majorHAnsi" w:cstheme="majorHAnsi"/>
          <w:highlight w:val="green"/>
        </w:rPr>
        <w:t>agricultural practices</w:t>
      </w:r>
      <w:r w:rsidRPr="00550910">
        <w:rPr>
          <w:rFonts w:asciiTheme="majorHAnsi" w:hAnsiTheme="majorHAnsi" w:cstheme="majorHAnsi"/>
          <w:sz w:val="16"/>
        </w:rPr>
        <w:t xml:space="preserve"> to droughts, </w:t>
      </w:r>
      <w:r w:rsidRPr="00550910">
        <w:rPr>
          <w:rStyle w:val="StyleUnderline"/>
          <w:rFonts w:asciiTheme="majorHAnsi" w:hAnsiTheme="majorHAnsi" w:cstheme="majorHAnsi"/>
        </w:rPr>
        <w:t>or</w:t>
      </w:r>
      <w:r w:rsidRPr="00550910">
        <w:rPr>
          <w:rFonts w:asciiTheme="majorHAnsi" w:hAnsiTheme="majorHAnsi" w:cstheme="majorHAnsi"/>
          <w:sz w:val="16"/>
        </w:rPr>
        <w:t xml:space="preserve"> they </w:t>
      </w:r>
      <w:r w:rsidRPr="00550910">
        <w:rPr>
          <w:rStyle w:val="StyleUnderline"/>
          <w:rFonts w:asciiTheme="majorHAnsi" w:hAnsiTheme="majorHAnsi" w:cstheme="majorHAnsi"/>
        </w:rPr>
        <w:t xml:space="preserve">introduce new </w:t>
      </w:r>
      <w:r w:rsidRPr="00550910">
        <w:rPr>
          <w:rStyle w:val="StyleUnderline"/>
          <w:rFonts w:asciiTheme="majorHAnsi" w:hAnsiTheme="majorHAnsi" w:cstheme="majorHAnsi"/>
          <w:highlight w:val="green"/>
        </w:rPr>
        <w:t>drought-resistant crops</w:t>
      </w:r>
      <w:r w:rsidRPr="00550910">
        <w:rPr>
          <w:rStyle w:val="StyleUnderline"/>
          <w:rFonts w:asciiTheme="majorHAnsi" w:hAnsiTheme="majorHAnsi" w:cstheme="majorHAnsi"/>
        </w:rPr>
        <w:t>. Some</w:t>
      </w:r>
      <w:r w:rsidRPr="00550910">
        <w:rPr>
          <w:rFonts w:asciiTheme="majorHAnsi" w:hAnsiTheme="majorHAnsi" w:cstheme="majorHAnsi"/>
          <w:sz w:val="16"/>
        </w:rPr>
        <w:t xml:space="preserve"> have strong political backers in government, and </w:t>
      </w:r>
      <w:r w:rsidRPr="00550910">
        <w:rPr>
          <w:rStyle w:val="StyleUnderline"/>
          <w:rFonts w:asciiTheme="majorHAnsi" w:hAnsiTheme="majorHAnsi" w:cstheme="majorHAnsi"/>
        </w:rPr>
        <w:t xml:space="preserve">are able live on hand-outs, </w:t>
      </w:r>
      <w:r w:rsidRPr="008C69F7">
        <w:rPr>
          <w:rStyle w:val="StyleUnderline"/>
          <w:rFonts w:asciiTheme="majorHAnsi" w:hAnsiTheme="majorHAnsi" w:cstheme="majorHAnsi"/>
          <w:color w:val="FF0000"/>
        </w:rPr>
        <w:t>while others</w:t>
      </w:r>
      <w:r w:rsidRPr="008C69F7">
        <w:rPr>
          <w:rFonts w:asciiTheme="majorHAnsi" w:hAnsiTheme="majorHAnsi" w:cstheme="majorHAnsi"/>
          <w:color w:val="FF0000"/>
          <w:sz w:val="16"/>
        </w:rPr>
        <w:t xml:space="preserve"> </w:t>
      </w:r>
      <w:proofErr w:type="gramStart"/>
      <w:r w:rsidRPr="008C69F7">
        <w:rPr>
          <w:rFonts w:asciiTheme="majorHAnsi" w:hAnsiTheme="majorHAnsi" w:cstheme="majorHAnsi"/>
          <w:color w:val="FF0000"/>
          <w:sz w:val="16"/>
        </w:rPr>
        <w:t>are able to</w:t>
      </w:r>
      <w:proofErr w:type="gramEnd"/>
      <w:r w:rsidRPr="008C69F7">
        <w:rPr>
          <w:rFonts w:asciiTheme="majorHAnsi" w:hAnsiTheme="majorHAnsi" w:cstheme="majorHAnsi"/>
          <w:color w:val="FF0000"/>
          <w:sz w:val="16"/>
        </w:rPr>
        <w:t xml:space="preserve"> </w:t>
      </w:r>
      <w:r w:rsidRPr="008C69F7">
        <w:rPr>
          <w:rStyle w:val="StyleUnderline"/>
          <w:rFonts w:asciiTheme="majorHAnsi" w:hAnsiTheme="majorHAnsi" w:cstheme="majorHAnsi"/>
          <w:color w:val="FF0000"/>
          <w:highlight w:val="green"/>
        </w:rPr>
        <w:t>diversify</w:t>
      </w:r>
      <w:r w:rsidRPr="008C69F7">
        <w:rPr>
          <w:rStyle w:val="StyleUnderline"/>
          <w:rFonts w:asciiTheme="majorHAnsi" w:hAnsiTheme="majorHAnsi" w:cstheme="majorHAnsi"/>
          <w:color w:val="FF0000"/>
        </w:rPr>
        <w:t xml:space="preserve"> their </w:t>
      </w:r>
      <w:r w:rsidRPr="008C69F7">
        <w:rPr>
          <w:rStyle w:val="StyleUnderline"/>
          <w:rFonts w:asciiTheme="majorHAnsi" w:hAnsiTheme="majorHAnsi" w:cstheme="majorHAnsi"/>
          <w:color w:val="FF0000"/>
          <w:highlight w:val="green"/>
        </w:rPr>
        <w:t>incomes</w:t>
      </w:r>
      <w:r w:rsidRPr="008C69F7">
        <w:rPr>
          <w:rStyle w:val="StyleUnderline"/>
          <w:rFonts w:asciiTheme="majorHAnsi" w:hAnsiTheme="majorHAnsi" w:cstheme="majorHAnsi"/>
          <w:color w:val="FF0000"/>
        </w:rPr>
        <w:t>.</w:t>
      </w:r>
      <w:r w:rsidRPr="008C69F7">
        <w:rPr>
          <w:rFonts w:asciiTheme="majorHAnsi" w:hAnsiTheme="majorHAnsi" w:cstheme="majorHAnsi"/>
          <w:color w:val="FF0000"/>
          <w:sz w:val="16"/>
        </w:rPr>
        <w:t xml:space="preserve"> So, </w:t>
      </w:r>
      <w:r w:rsidRPr="008C69F7">
        <w:rPr>
          <w:rStyle w:val="StyleUnderline"/>
          <w:rFonts w:asciiTheme="majorHAnsi" w:hAnsiTheme="majorHAnsi" w:cstheme="majorHAnsi"/>
          <w:color w:val="FF0000"/>
        </w:rPr>
        <w:t>what this study</w:t>
      </w:r>
      <w:r w:rsidRPr="008C69F7">
        <w:rPr>
          <w:rFonts w:asciiTheme="majorHAnsi" w:hAnsiTheme="majorHAnsi" w:cstheme="majorHAnsi"/>
          <w:color w:val="FF0000"/>
          <w:sz w:val="16"/>
        </w:rPr>
        <w:t xml:space="preserve"> by </w:t>
      </w:r>
      <w:proofErr w:type="spellStart"/>
      <w:r w:rsidRPr="008C69F7">
        <w:rPr>
          <w:rFonts w:asciiTheme="majorHAnsi" w:hAnsiTheme="majorHAnsi" w:cstheme="majorHAnsi"/>
          <w:color w:val="FF0000"/>
          <w:sz w:val="16"/>
        </w:rPr>
        <w:t>Uexkull</w:t>
      </w:r>
      <w:proofErr w:type="spellEnd"/>
      <w:r w:rsidRPr="008C69F7">
        <w:rPr>
          <w:rFonts w:asciiTheme="majorHAnsi" w:hAnsiTheme="majorHAnsi" w:cstheme="majorHAnsi"/>
          <w:color w:val="FF0000"/>
          <w:sz w:val="16"/>
        </w:rPr>
        <w:t xml:space="preserve"> and colleagues </w:t>
      </w:r>
      <w:r w:rsidRPr="008C69F7">
        <w:rPr>
          <w:rStyle w:val="StyleUnderline"/>
          <w:rFonts w:asciiTheme="majorHAnsi" w:hAnsiTheme="majorHAnsi" w:cstheme="majorHAnsi"/>
          <w:color w:val="FF0000"/>
        </w:rPr>
        <w:t xml:space="preserve">confirms is that </w:t>
      </w:r>
      <w:r w:rsidRPr="008C69F7">
        <w:rPr>
          <w:rStyle w:val="Emphasis"/>
          <w:rFonts w:asciiTheme="majorHAnsi" w:hAnsiTheme="majorHAnsi" w:cstheme="majorHAnsi"/>
          <w:color w:val="FF0000"/>
        </w:rPr>
        <w:t>most communities are</w:t>
      </w:r>
      <w:r w:rsidRPr="008C69F7">
        <w:rPr>
          <w:rFonts w:asciiTheme="majorHAnsi" w:hAnsiTheme="majorHAnsi" w:cstheme="majorHAnsi"/>
          <w:color w:val="FF0000"/>
          <w:sz w:val="16"/>
        </w:rPr>
        <w:t xml:space="preserve"> in fact </w:t>
      </w:r>
      <w:r w:rsidRPr="008C69F7">
        <w:rPr>
          <w:rStyle w:val="Emphasis"/>
          <w:rFonts w:asciiTheme="majorHAnsi" w:hAnsiTheme="majorHAnsi" w:cstheme="majorHAnsi"/>
          <w:color w:val="FF0000"/>
        </w:rPr>
        <w:t>quite climate resilient.</w:t>
      </w:r>
      <w:r w:rsidRPr="008C69F7">
        <w:rPr>
          <w:rStyle w:val="StyleUnderline"/>
          <w:rFonts w:asciiTheme="majorHAnsi" w:hAnsiTheme="majorHAnsi" w:cstheme="majorHAnsi"/>
          <w:color w:val="FF0000"/>
        </w:rPr>
        <w:t xml:space="preserve"> It</w:t>
      </w:r>
      <w:r w:rsidRPr="008C69F7">
        <w:rPr>
          <w:rFonts w:asciiTheme="majorHAnsi" w:hAnsiTheme="majorHAnsi" w:cstheme="majorHAnsi"/>
          <w:color w:val="FF0000"/>
          <w:sz w:val="16"/>
        </w:rPr>
        <w:t xml:space="preserve"> generally </w:t>
      </w:r>
      <w:r w:rsidRPr="008C69F7">
        <w:rPr>
          <w:rStyle w:val="StyleUnderline"/>
          <w:rFonts w:asciiTheme="majorHAnsi" w:hAnsiTheme="majorHAnsi" w:cstheme="majorHAnsi"/>
          <w:color w:val="FF0000"/>
        </w:rPr>
        <w:t>takes a lot more than a dry spell to kick off a war.</w:t>
      </w:r>
      <w:r w:rsidRPr="008C69F7">
        <w:rPr>
          <w:rFonts w:asciiTheme="majorHAnsi" w:hAnsiTheme="majorHAnsi" w:cstheme="majorHAnsi"/>
          <w:color w:val="FF0000"/>
          <w:sz w:val="16"/>
        </w:rPr>
        <w:t xml:space="preserve"> This should give us some hope that </w:t>
      </w:r>
      <w:r w:rsidRPr="008C69F7">
        <w:rPr>
          <w:rStyle w:val="Emphasis"/>
          <w:rFonts w:asciiTheme="majorHAnsi" w:hAnsiTheme="majorHAnsi" w:cstheme="majorHAnsi"/>
          <w:color w:val="FF0000"/>
        </w:rPr>
        <w:t>more intense weather events</w:t>
      </w:r>
      <w:r w:rsidRPr="008C69F7">
        <w:rPr>
          <w:rFonts w:asciiTheme="majorHAnsi" w:hAnsiTheme="majorHAnsi" w:cstheme="majorHAnsi"/>
          <w:color w:val="FF0000"/>
          <w:sz w:val="16"/>
        </w:rPr>
        <w:t>, such as severe droughts</w:t>
      </w:r>
      <w:r w:rsidRPr="008C69F7">
        <w:rPr>
          <w:rFonts w:asciiTheme="majorHAnsi" w:hAnsiTheme="majorHAnsi" w:cstheme="majorHAnsi"/>
          <w:color w:val="FF0000"/>
          <w:sz w:val="16"/>
          <w:highlight w:val="green"/>
        </w:rPr>
        <w:t xml:space="preserve">, </w:t>
      </w:r>
      <w:r w:rsidRPr="008C69F7">
        <w:rPr>
          <w:rStyle w:val="Emphasis"/>
          <w:rFonts w:asciiTheme="majorHAnsi" w:hAnsiTheme="majorHAnsi" w:cstheme="majorHAnsi"/>
          <w:color w:val="FF0000"/>
          <w:highlight w:val="green"/>
        </w:rPr>
        <w:t>do not</w:t>
      </w:r>
      <w:r w:rsidRPr="008C69F7">
        <w:rPr>
          <w:rFonts w:asciiTheme="majorHAnsi" w:hAnsiTheme="majorHAnsi" w:cstheme="majorHAnsi"/>
          <w:color w:val="FF0000"/>
          <w:sz w:val="16"/>
        </w:rPr>
        <w:t xml:space="preserve"> automatically </w:t>
      </w:r>
      <w:r w:rsidRPr="008C69F7">
        <w:rPr>
          <w:rStyle w:val="Emphasis"/>
          <w:rFonts w:asciiTheme="majorHAnsi" w:hAnsiTheme="majorHAnsi" w:cstheme="majorHAnsi"/>
          <w:color w:val="FF0000"/>
          <w:highlight w:val="green"/>
        </w:rPr>
        <w:t>lead to more conflict</w:t>
      </w:r>
      <w:r w:rsidRPr="008C69F7">
        <w:rPr>
          <w:rStyle w:val="Emphasis"/>
          <w:rFonts w:asciiTheme="majorHAnsi" w:hAnsiTheme="majorHAnsi" w:cstheme="majorHAnsi"/>
          <w:color w:val="FF0000"/>
        </w:rPr>
        <w:t xml:space="preserve"> or even civil war</w:t>
      </w:r>
      <w:r w:rsidRPr="008C69F7">
        <w:rPr>
          <w:rFonts w:asciiTheme="majorHAnsi" w:hAnsiTheme="majorHAnsi" w:cstheme="majorHAnsi"/>
          <w:color w:val="FF0000"/>
          <w:sz w:val="16"/>
        </w:rPr>
        <w:t xml:space="preserve"> among those affected. </w:t>
      </w:r>
      <w:r w:rsidRPr="008C69F7">
        <w:rPr>
          <w:rStyle w:val="StyleUnderline"/>
          <w:rFonts w:asciiTheme="majorHAnsi" w:hAnsiTheme="majorHAnsi" w:cstheme="majorHAnsi"/>
          <w:color w:val="FF0000"/>
        </w:rPr>
        <w:t>Second,</w:t>
      </w:r>
      <w:r w:rsidRPr="008C69F7">
        <w:rPr>
          <w:rFonts w:asciiTheme="majorHAnsi" w:hAnsiTheme="majorHAnsi" w:cstheme="majorHAnsi"/>
          <w:color w:val="FF0000"/>
          <w:sz w:val="16"/>
        </w:rPr>
        <w:t xml:space="preserve"> we already know that the most </w:t>
      </w:r>
      <w:r w:rsidRPr="008C69F7">
        <w:rPr>
          <w:rStyle w:val="StyleUnderline"/>
          <w:rFonts w:asciiTheme="majorHAnsi" w:hAnsiTheme="majorHAnsi" w:cstheme="majorHAnsi"/>
          <w:color w:val="FF0000"/>
        </w:rPr>
        <w:t>vulnerable communities</w:t>
      </w:r>
      <w:r w:rsidRPr="008C69F7">
        <w:rPr>
          <w:rFonts w:asciiTheme="majorHAnsi" w:hAnsiTheme="majorHAnsi" w:cstheme="majorHAnsi"/>
          <w:color w:val="FF0000"/>
          <w:sz w:val="16"/>
        </w:rPr>
        <w:t xml:space="preserve">, especially smallholding peasants in the poorest countries, </w:t>
      </w:r>
      <w:r w:rsidRPr="008C69F7">
        <w:rPr>
          <w:rStyle w:val="StyleUnderline"/>
          <w:rFonts w:asciiTheme="majorHAnsi" w:hAnsiTheme="majorHAnsi" w:cstheme="majorHAnsi"/>
          <w:color w:val="FF0000"/>
        </w:rPr>
        <w:t>are the least resilient to external shocks.</w:t>
      </w:r>
      <w:r w:rsidRPr="008C69F7">
        <w:rPr>
          <w:rFonts w:asciiTheme="majorHAnsi" w:hAnsiTheme="majorHAnsi" w:cstheme="majorHAnsi"/>
          <w:color w:val="FF0000"/>
          <w:sz w:val="16"/>
        </w:rPr>
        <w:t xml:space="preserve"> These shocks can take the form of rapid political change, fluctuations in global commodity prices or – as discussed – severe droughts and other weather events. </w:t>
      </w:r>
      <w:r w:rsidRPr="008C69F7">
        <w:rPr>
          <w:rStyle w:val="StyleUnderline"/>
          <w:rFonts w:asciiTheme="majorHAnsi" w:hAnsiTheme="majorHAnsi" w:cstheme="majorHAnsi"/>
          <w:color w:val="FF0000"/>
        </w:rPr>
        <w:t>Global warming isn’t the first big shock</w:t>
      </w:r>
      <w:r w:rsidRPr="008C69F7">
        <w:rPr>
          <w:rFonts w:asciiTheme="majorHAnsi" w:hAnsiTheme="majorHAnsi" w:cstheme="majorHAnsi"/>
          <w:color w:val="FF0000"/>
          <w:sz w:val="16"/>
        </w:rPr>
        <w:t xml:space="preserve"> to peasants around the world, </w:t>
      </w:r>
      <w:r w:rsidRPr="008C69F7">
        <w:rPr>
          <w:rStyle w:val="StyleUnderline"/>
          <w:rFonts w:asciiTheme="majorHAnsi" w:hAnsiTheme="majorHAnsi" w:cstheme="majorHAnsi"/>
          <w:color w:val="FF0000"/>
        </w:rPr>
        <w:t>and it won’t be the last.</w:t>
      </w:r>
      <w:r w:rsidRPr="008C69F7">
        <w:rPr>
          <w:rFonts w:asciiTheme="majorHAnsi" w:hAnsiTheme="majorHAnsi" w:cstheme="majorHAnsi"/>
          <w:color w:val="FF0000"/>
          <w:sz w:val="16"/>
        </w:rPr>
        <w:t xml:space="preserve"> The very foundation of </w:t>
      </w:r>
      <w:r w:rsidRPr="008C69F7">
        <w:rPr>
          <w:rStyle w:val="StyleUnderline"/>
          <w:rFonts w:asciiTheme="majorHAnsi" w:hAnsiTheme="majorHAnsi" w:cstheme="majorHAnsi"/>
          <w:color w:val="FF0000"/>
        </w:rPr>
        <w:t>Britain’s industrial revolution</w:t>
      </w:r>
      <w:r w:rsidRPr="008C69F7">
        <w:rPr>
          <w:rFonts w:asciiTheme="majorHAnsi" w:hAnsiTheme="majorHAnsi" w:cstheme="majorHAnsi"/>
          <w:color w:val="FF0000"/>
          <w:sz w:val="16"/>
        </w:rPr>
        <w:t xml:space="preserve"> – starting in the 17th century – was the enclosure of agricultural land, </w:t>
      </w:r>
      <w:r w:rsidRPr="008C69F7">
        <w:rPr>
          <w:rStyle w:val="StyleUnderline"/>
          <w:rFonts w:asciiTheme="majorHAnsi" w:hAnsiTheme="majorHAnsi" w:cstheme="majorHAnsi"/>
          <w:color w:val="FF0000"/>
        </w:rPr>
        <w:t>forcing millions</w:t>
      </w:r>
      <w:r w:rsidRPr="008C69F7">
        <w:rPr>
          <w:rFonts w:asciiTheme="majorHAnsi" w:hAnsiTheme="majorHAnsi" w:cstheme="majorHAnsi"/>
          <w:color w:val="FF0000"/>
          <w:sz w:val="16"/>
        </w:rPr>
        <w:t xml:space="preserve"> of peasants </w:t>
      </w:r>
      <w:r w:rsidRPr="008C69F7">
        <w:rPr>
          <w:rStyle w:val="StyleUnderline"/>
          <w:rFonts w:asciiTheme="majorHAnsi" w:hAnsiTheme="majorHAnsi" w:cstheme="majorHAnsi"/>
          <w:color w:val="FF0000"/>
        </w:rPr>
        <w:t>into the cities</w:t>
      </w:r>
      <w:r w:rsidRPr="008C69F7">
        <w:rPr>
          <w:rFonts w:asciiTheme="majorHAnsi" w:hAnsiTheme="majorHAnsi" w:cstheme="majorHAnsi"/>
          <w:color w:val="FF0000"/>
          <w:sz w:val="16"/>
        </w:rPr>
        <w:t xml:space="preserve"> to find often inhumane work in the sweatshops of Manchester and the other big industrial cities of northern England. The same process is still ongoing today, though the attention has shifted to sub-Saharan Africa, India, Latin America and other so-called “developing countries”. </w:t>
      </w:r>
      <w:r w:rsidRPr="008C69F7">
        <w:rPr>
          <w:rStyle w:val="StyleUnderline"/>
          <w:rFonts w:asciiTheme="majorHAnsi" w:hAnsiTheme="majorHAnsi" w:cstheme="majorHAnsi"/>
          <w:color w:val="FF0000"/>
        </w:rPr>
        <w:t>“Development”</w:t>
      </w:r>
      <w:r w:rsidRPr="008C69F7">
        <w:rPr>
          <w:rFonts w:asciiTheme="majorHAnsi" w:hAnsiTheme="majorHAnsi" w:cstheme="majorHAnsi"/>
          <w:color w:val="FF0000"/>
          <w:sz w:val="16"/>
        </w:rPr>
        <w:t xml:space="preserve"> for peasants </w:t>
      </w:r>
      <w:r w:rsidRPr="008C69F7">
        <w:rPr>
          <w:rStyle w:val="StyleUnderline"/>
          <w:rFonts w:asciiTheme="majorHAnsi" w:hAnsiTheme="majorHAnsi" w:cstheme="majorHAnsi"/>
          <w:color w:val="FF0000"/>
        </w:rPr>
        <w:t>often means dispossession, land-grabbing or</w:t>
      </w:r>
      <w:r w:rsidRPr="008C69F7">
        <w:rPr>
          <w:rFonts w:asciiTheme="majorHAnsi" w:hAnsiTheme="majorHAnsi" w:cstheme="majorHAnsi"/>
          <w:color w:val="FF0000"/>
          <w:sz w:val="16"/>
        </w:rPr>
        <w:t xml:space="preserve"> being exposed to </w:t>
      </w:r>
      <w:r w:rsidRPr="008C69F7">
        <w:rPr>
          <w:rStyle w:val="StyleUnderline"/>
          <w:rFonts w:asciiTheme="majorHAnsi" w:hAnsiTheme="majorHAnsi" w:cstheme="majorHAnsi"/>
          <w:color w:val="FF0000"/>
        </w:rPr>
        <w:t>the perils of global free trade.</w:t>
      </w:r>
      <w:r w:rsidRPr="008C69F7">
        <w:rPr>
          <w:rFonts w:asciiTheme="majorHAnsi" w:hAnsiTheme="majorHAnsi" w:cstheme="majorHAnsi"/>
          <w:color w:val="FF0000"/>
          <w:sz w:val="16"/>
        </w:rPr>
        <w:t xml:space="preserve"> The very existence of the popular Fairtrade label suggests that free trade is not fair enough. </w:t>
      </w:r>
      <w:proofErr w:type="gramStart"/>
      <w:r w:rsidRPr="008C69F7">
        <w:rPr>
          <w:rFonts w:asciiTheme="majorHAnsi" w:hAnsiTheme="majorHAnsi" w:cstheme="majorHAnsi"/>
          <w:color w:val="FF0000"/>
          <w:sz w:val="16"/>
        </w:rPr>
        <w:t>Yet,</w:t>
      </w:r>
      <w:proofErr w:type="gramEnd"/>
      <w:r w:rsidRPr="008C69F7">
        <w:rPr>
          <w:rFonts w:asciiTheme="majorHAnsi" w:hAnsiTheme="majorHAnsi" w:cstheme="majorHAnsi"/>
          <w:color w:val="FF0000"/>
          <w:sz w:val="16"/>
        </w:rPr>
        <w:t xml:space="preserve"> even Fairtrade often cannot sustain small, vulnerable farmers’ livelihoods. My point? </w:t>
      </w:r>
      <w:r w:rsidRPr="008C69F7">
        <w:rPr>
          <w:rStyle w:val="StyleUnderline"/>
          <w:rFonts w:asciiTheme="majorHAnsi" w:hAnsiTheme="majorHAnsi" w:cstheme="majorHAnsi"/>
          <w:color w:val="FF0000"/>
        </w:rPr>
        <w:t>Climate change is merely the latest external shock to</w:t>
      </w:r>
      <w:r w:rsidRPr="008C69F7">
        <w:rPr>
          <w:rFonts w:asciiTheme="majorHAnsi" w:hAnsiTheme="majorHAnsi" w:cstheme="majorHAnsi"/>
          <w:color w:val="FF0000"/>
          <w:sz w:val="16"/>
        </w:rPr>
        <w:t xml:space="preserve"> the livelihoods of </w:t>
      </w:r>
      <w:r w:rsidRPr="008C69F7">
        <w:rPr>
          <w:rStyle w:val="StyleUnderline"/>
          <w:rFonts w:asciiTheme="majorHAnsi" w:hAnsiTheme="majorHAnsi" w:cstheme="majorHAnsi"/>
          <w:color w:val="FF0000"/>
        </w:rPr>
        <w:t>poor communities who live off the land. That doesn’t justify it, of course. But</w:t>
      </w:r>
      <w:r w:rsidRPr="008C69F7">
        <w:rPr>
          <w:rFonts w:asciiTheme="majorHAnsi" w:hAnsiTheme="majorHAnsi" w:cstheme="majorHAnsi"/>
          <w:color w:val="FF0000"/>
          <w:sz w:val="16"/>
        </w:rPr>
        <w:t xml:space="preserve"> it does mean that </w:t>
      </w:r>
      <w:r w:rsidRPr="008C69F7">
        <w:rPr>
          <w:rStyle w:val="StyleUnderline"/>
          <w:rFonts w:asciiTheme="majorHAnsi" w:hAnsiTheme="majorHAnsi" w:cstheme="majorHAnsi"/>
          <w:color w:val="FF0000"/>
        </w:rPr>
        <w:t>those worse affected have</w:t>
      </w:r>
      <w:r w:rsidRPr="008C69F7">
        <w:rPr>
          <w:rFonts w:asciiTheme="majorHAnsi" w:hAnsiTheme="majorHAnsi" w:cstheme="majorHAnsi"/>
          <w:color w:val="FF0000"/>
          <w:sz w:val="16"/>
        </w:rPr>
        <w:t xml:space="preserve">, to some extent, seen and </w:t>
      </w:r>
      <w:r w:rsidRPr="008C69F7">
        <w:rPr>
          <w:rStyle w:val="Emphasis"/>
          <w:rFonts w:asciiTheme="majorHAnsi" w:hAnsiTheme="majorHAnsi" w:cstheme="majorHAnsi"/>
          <w:color w:val="FF0000"/>
          <w:highlight w:val="green"/>
        </w:rPr>
        <w:t>dealt with</w:t>
      </w:r>
      <w:r w:rsidRPr="008C69F7">
        <w:rPr>
          <w:rStyle w:val="Emphasis"/>
          <w:rFonts w:asciiTheme="majorHAnsi" w:hAnsiTheme="majorHAnsi" w:cstheme="majorHAnsi"/>
          <w:color w:val="FF0000"/>
        </w:rPr>
        <w:t xml:space="preserve"> this sort of </w:t>
      </w:r>
      <w:r w:rsidRPr="008C69F7">
        <w:rPr>
          <w:rStyle w:val="Emphasis"/>
          <w:rFonts w:asciiTheme="majorHAnsi" w:hAnsiTheme="majorHAnsi" w:cstheme="majorHAnsi"/>
          <w:color w:val="FF0000"/>
          <w:highlight w:val="green"/>
        </w:rPr>
        <w:t>problem before</w:t>
      </w:r>
      <w:r w:rsidRPr="008C69F7">
        <w:rPr>
          <w:rStyle w:val="Emphasis"/>
          <w:rFonts w:asciiTheme="majorHAnsi" w:hAnsiTheme="majorHAnsi" w:cstheme="majorHAnsi"/>
          <w:color w:val="FF0000"/>
        </w:rPr>
        <w:t>.</w:t>
      </w:r>
    </w:p>
    <w:p w14:paraId="2E0926B0" w14:textId="77777777" w:rsidR="009E2B28" w:rsidRPr="00586E2B" w:rsidRDefault="009E2B28" w:rsidP="009E2B28">
      <w:pPr>
        <w:rPr>
          <w:rFonts w:asciiTheme="majorHAnsi" w:hAnsiTheme="majorHAnsi" w:cstheme="majorHAnsi"/>
        </w:rPr>
      </w:pPr>
    </w:p>
    <w:sectPr w:rsidR="009E2B28" w:rsidRPr="00586E2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C99EB" w14:textId="77777777" w:rsidR="000B739F" w:rsidRDefault="000B739F" w:rsidP="00190BD7">
      <w:pPr>
        <w:spacing w:after="0" w:line="240" w:lineRule="auto"/>
      </w:pPr>
      <w:r>
        <w:separator/>
      </w:r>
    </w:p>
  </w:endnote>
  <w:endnote w:type="continuationSeparator" w:id="0">
    <w:p w14:paraId="00FE2AE1" w14:textId="77777777" w:rsidR="000B739F" w:rsidRDefault="000B739F"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6FC7" w14:textId="77777777" w:rsidR="000B739F" w:rsidRDefault="000B739F" w:rsidP="00190BD7">
      <w:pPr>
        <w:spacing w:after="0" w:line="240" w:lineRule="auto"/>
      </w:pPr>
      <w:r>
        <w:separator/>
      </w:r>
    </w:p>
  </w:footnote>
  <w:footnote w:type="continuationSeparator" w:id="0">
    <w:p w14:paraId="0E3E0121" w14:textId="77777777" w:rsidR="000B739F" w:rsidRDefault="000B739F"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25"/>
  </w:num>
  <w:num w:numId="14">
    <w:abstractNumId w:val="23"/>
  </w:num>
  <w:num w:numId="15">
    <w:abstractNumId w:val="31"/>
  </w:num>
  <w:num w:numId="16">
    <w:abstractNumId w:val="15"/>
  </w:num>
  <w:num w:numId="17">
    <w:abstractNumId w:val="26"/>
  </w:num>
  <w:num w:numId="18">
    <w:abstractNumId w:val="19"/>
  </w:num>
  <w:num w:numId="19">
    <w:abstractNumId w:val="12"/>
  </w:num>
  <w:num w:numId="20">
    <w:abstractNumId w:val="17"/>
  </w:num>
  <w:num w:numId="21">
    <w:abstractNumId w:val="20"/>
  </w:num>
  <w:num w:numId="22">
    <w:abstractNumId w:val="30"/>
  </w:num>
  <w:num w:numId="23">
    <w:abstractNumId w:val="16"/>
  </w:num>
  <w:num w:numId="24">
    <w:abstractNumId w:val="21"/>
  </w:num>
  <w:num w:numId="25">
    <w:abstractNumId w:val="14"/>
  </w:num>
  <w:num w:numId="26">
    <w:abstractNumId w:val="29"/>
  </w:num>
  <w:num w:numId="27">
    <w:abstractNumId w:val="18"/>
  </w:num>
  <w:num w:numId="28">
    <w:abstractNumId w:val="13"/>
  </w:num>
  <w:num w:numId="29">
    <w:abstractNumId w:val="22"/>
  </w:num>
  <w:num w:numId="30">
    <w:abstractNumId w:val="27"/>
  </w:num>
  <w:num w:numId="31">
    <w:abstractNumId w:val="11"/>
  </w:num>
  <w:num w:numId="32">
    <w:abstractNumId w:val="2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41DCE"/>
    <w:rsid w:val="00041E1A"/>
    <w:rsid w:val="000441DB"/>
    <w:rsid w:val="000507BA"/>
    <w:rsid w:val="00051E1D"/>
    <w:rsid w:val="00052F09"/>
    <w:rsid w:val="00052FB1"/>
    <w:rsid w:val="00054276"/>
    <w:rsid w:val="000547B1"/>
    <w:rsid w:val="000559FA"/>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21A"/>
    <w:rsid w:val="0008360D"/>
    <w:rsid w:val="00087262"/>
    <w:rsid w:val="0008749B"/>
    <w:rsid w:val="0008785F"/>
    <w:rsid w:val="00090CBE"/>
    <w:rsid w:val="00094DEC"/>
    <w:rsid w:val="000A0BCE"/>
    <w:rsid w:val="000A2D8A"/>
    <w:rsid w:val="000A43AA"/>
    <w:rsid w:val="000A77CF"/>
    <w:rsid w:val="000B2297"/>
    <w:rsid w:val="000B648B"/>
    <w:rsid w:val="000B739F"/>
    <w:rsid w:val="000C2D81"/>
    <w:rsid w:val="000C3A36"/>
    <w:rsid w:val="000C60DE"/>
    <w:rsid w:val="000D25B4"/>
    <w:rsid w:val="000D26A6"/>
    <w:rsid w:val="000D2B90"/>
    <w:rsid w:val="000D6ED8"/>
    <w:rsid w:val="000D717B"/>
    <w:rsid w:val="000D7FAF"/>
    <w:rsid w:val="000F0797"/>
    <w:rsid w:val="000F1742"/>
    <w:rsid w:val="0010030B"/>
    <w:rsid w:val="00100B28"/>
    <w:rsid w:val="00104060"/>
    <w:rsid w:val="00106DCA"/>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67EBB"/>
    <w:rsid w:val="0027023B"/>
    <w:rsid w:val="00272F3F"/>
    <w:rsid w:val="00274EDB"/>
    <w:rsid w:val="0027729E"/>
    <w:rsid w:val="0027787D"/>
    <w:rsid w:val="00282299"/>
    <w:rsid w:val="00283FC9"/>
    <w:rsid w:val="002843B2"/>
    <w:rsid w:val="00284A93"/>
    <w:rsid w:val="00284ED6"/>
    <w:rsid w:val="002870DB"/>
    <w:rsid w:val="00290C5A"/>
    <w:rsid w:val="00290C92"/>
    <w:rsid w:val="0029596A"/>
    <w:rsid w:val="0029647A"/>
    <w:rsid w:val="00296504"/>
    <w:rsid w:val="002A40FD"/>
    <w:rsid w:val="002B5511"/>
    <w:rsid w:val="002B7ACF"/>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7193"/>
    <w:rsid w:val="003F7DF0"/>
    <w:rsid w:val="004039AF"/>
    <w:rsid w:val="004042F2"/>
    <w:rsid w:val="004072B8"/>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728D6"/>
    <w:rsid w:val="00473013"/>
    <w:rsid w:val="0047482C"/>
    <w:rsid w:val="00475436"/>
    <w:rsid w:val="0048047E"/>
    <w:rsid w:val="00482AF9"/>
    <w:rsid w:val="00485B76"/>
    <w:rsid w:val="00486E8E"/>
    <w:rsid w:val="00494537"/>
    <w:rsid w:val="00496BB2"/>
    <w:rsid w:val="004976FF"/>
    <w:rsid w:val="004A05CD"/>
    <w:rsid w:val="004A3F61"/>
    <w:rsid w:val="004A5CC2"/>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3169"/>
    <w:rsid w:val="005A4499"/>
    <w:rsid w:val="005A4D4E"/>
    <w:rsid w:val="005A7237"/>
    <w:rsid w:val="005B21FA"/>
    <w:rsid w:val="005B3244"/>
    <w:rsid w:val="005B6EE8"/>
    <w:rsid w:val="005B7731"/>
    <w:rsid w:val="005C17EC"/>
    <w:rsid w:val="005C4515"/>
    <w:rsid w:val="005C5602"/>
    <w:rsid w:val="005C74A6"/>
    <w:rsid w:val="005D0420"/>
    <w:rsid w:val="005D3B4D"/>
    <w:rsid w:val="005D59E0"/>
    <w:rsid w:val="005D615C"/>
    <w:rsid w:val="005D7B9B"/>
    <w:rsid w:val="005E1860"/>
    <w:rsid w:val="005E4AB4"/>
    <w:rsid w:val="005E526E"/>
    <w:rsid w:val="005E664A"/>
    <w:rsid w:val="005F063B"/>
    <w:rsid w:val="005F192D"/>
    <w:rsid w:val="005F24C8"/>
    <w:rsid w:val="005F26AF"/>
    <w:rsid w:val="005F5BF4"/>
    <w:rsid w:val="006044A6"/>
    <w:rsid w:val="006051E4"/>
    <w:rsid w:val="00607D6C"/>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9E9"/>
    <w:rsid w:val="006438CB"/>
    <w:rsid w:val="00644D9A"/>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3A56"/>
    <w:rsid w:val="006C7136"/>
    <w:rsid w:val="006D0001"/>
    <w:rsid w:val="006D13F4"/>
    <w:rsid w:val="006D197A"/>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74A1"/>
    <w:rsid w:val="00751141"/>
    <w:rsid w:val="00752712"/>
    <w:rsid w:val="0075284C"/>
    <w:rsid w:val="00753A84"/>
    <w:rsid w:val="007569E3"/>
    <w:rsid w:val="00757CBF"/>
    <w:rsid w:val="00757D30"/>
    <w:rsid w:val="00761134"/>
    <w:rsid w:val="007611F5"/>
    <w:rsid w:val="007619E4"/>
    <w:rsid w:val="00761E75"/>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D0D12"/>
    <w:rsid w:val="008D0EBF"/>
    <w:rsid w:val="008D1B91"/>
    <w:rsid w:val="008D31C6"/>
    <w:rsid w:val="008D5317"/>
    <w:rsid w:val="008D724A"/>
    <w:rsid w:val="008E17FE"/>
    <w:rsid w:val="008E7A3E"/>
    <w:rsid w:val="008F41FD"/>
    <w:rsid w:val="008F4479"/>
    <w:rsid w:val="008F4BA0"/>
    <w:rsid w:val="008F5E94"/>
    <w:rsid w:val="00901726"/>
    <w:rsid w:val="00901EA2"/>
    <w:rsid w:val="00911BFF"/>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F86"/>
    <w:rsid w:val="00A315EE"/>
    <w:rsid w:val="00A400DC"/>
    <w:rsid w:val="00A4160B"/>
    <w:rsid w:val="00A42611"/>
    <w:rsid w:val="00A431C6"/>
    <w:rsid w:val="00A50D0A"/>
    <w:rsid w:val="00A54315"/>
    <w:rsid w:val="00A544AF"/>
    <w:rsid w:val="00A56621"/>
    <w:rsid w:val="00A60FBC"/>
    <w:rsid w:val="00A65C0B"/>
    <w:rsid w:val="00A67E21"/>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7769"/>
    <w:rsid w:val="00C07D05"/>
    <w:rsid w:val="00C07EBF"/>
    <w:rsid w:val="00C10856"/>
    <w:rsid w:val="00C15ABB"/>
    <w:rsid w:val="00C203FA"/>
    <w:rsid w:val="00C244F5"/>
    <w:rsid w:val="00C2538F"/>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B127F"/>
    <w:rsid w:val="00CB1909"/>
    <w:rsid w:val="00CB352A"/>
    <w:rsid w:val="00CC244B"/>
    <w:rsid w:val="00CC4C9A"/>
    <w:rsid w:val="00CC7A4E"/>
    <w:rsid w:val="00CD1359"/>
    <w:rsid w:val="00CD4C83"/>
    <w:rsid w:val="00CD5FB3"/>
    <w:rsid w:val="00CE6ACD"/>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E75"/>
    <w:rsid w:val="00F12F19"/>
    <w:rsid w:val="00F1313D"/>
    <w:rsid w:val="00F201E7"/>
    <w:rsid w:val="00F204E0"/>
    <w:rsid w:val="00F20B16"/>
    <w:rsid w:val="00F21C79"/>
    <w:rsid w:val="00F238C9"/>
    <w:rsid w:val="00F23CA5"/>
    <w:rsid w:val="00F277AA"/>
    <w:rsid w:val="00F31955"/>
    <w:rsid w:val="00F34C06"/>
    <w:rsid w:val="00F43EA3"/>
    <w:rsid w:val="00F50C55"/>
    <w:rsid w:val="00F5561F"/>
    <w:rsid w:val="00F56876"/>
    <w:rsid w:val="00F577AF"/>
    <w:rsid w:val="00F57FFB"/>
    <w:rsid w:val="00F60063"/>
    <w:rsid w:val="00F601E6"/>
    <w:rsid w:val="00F73954"/>
    <w:rsid w:val="00F74478"/>
    <w:rsid w:val="00F809A7"/>
    <w:rsid w:val="00F94060"/>
    <w:rsid w:val="00FA4F23"/>
    <w:rsid w:val="00FA56F6"/>
    <w:rsid w:val="00FB329D"/>
    <w:rsid w:val="00FB43F5"/>
    <w:rsid w:val="00FB5BC9"/>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671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6967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6967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967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9671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6967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671D"/>
  </w:style>
  <w:style w:type="character" w:customStyle="1" w:styleId="Heading1Char">
    <w:name w:val="Heading 1 Char"/>
    <w:aliases w:val="Pocket Char"/>
    <w:basedOn w:val="DefaultParagraphFont"/>
    <w:link w:val="Heading1"/>
    <w:rsid w:val="0069671D"/>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69671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9671D"/>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9671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671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9671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967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671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9671D"/>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basedOn w:val="DefaultParagraphFont"/>
    <w:link w:val="Title"/>
    <w:uiPriority w:val="1"/>
    <w:qFormat/>
    <w:rsid w:val="00DD0D0D"/>
    <w:rPr>
      <w:u w:val="single"/>
    </w:rPr>
  </w:style>
  <w:style w:type="paragraph" w:styleId="Title">
    <w:name w:val="Title"/>
    <w:basedOn w:val="Normal"/>
    <w:link w:val="TitleChar"/>
    <w:uiPriority w:val="1"/>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urtauld.ac.uk/research/events-archive/vital-exhaustion/expiration-the-last-breath-franco-bifo-berardi-2018%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a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890</TotalTime>
  <Pages>20</Pages>
  <Words>9704</Words>
  <Characters>55318</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492</cp:revision>
  <dcterms:created xsi:type="dcterms:W3CDTF">2021-07-12T18:50:00Z</dcterms:created>
  <dcterms:modified xsi:type="dcterms:W3CDTF">2022-02-12T17:23:00Z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