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A206" w14:textId="6B268306" w:rsidR="0032761B" w:rsidRPr="00372850" w:rsidRDefault="00E56419" w:rsidP="00E56419">
      <w:pPr>
        <w:pStyle w:val="Heading1"/>
        <w:rPr>
          <w:rFonts w:asciiTheme="majorHAnsi" w:hAnsiTheme="majorHAnsi" w:cstheme="majorHAnsi"/>
        </w:rPr>
      </w:pPr>
      <w:r w:rsidRPr="00372850">
        <w:rPr>
          <w:rFonts w:asciiTheme="majorHAnsi" w:hAnsiTheme="majorHAnsi" w:cstheme="majorHAnsi"/>
        </w:rPr>
        <w:t>1NC</w:t>
      </w:r>
    </w:p>
    <w:p w14:paraId="3F7D7B82" w14:textId="0630C14C" w:rsidR="00E56419" w:rsidRPr="00372850" w:rsidRDefault="00E56419" w:rsidP="00E56419">
      <w:pPr>
        <w:pStyle w:val="Heading2"/>
        <w:rPr>
          <w:rFonts w:asciiTheme="majorHAnsi" w:hAnsiTheme="majorHAnsi" w:cstheme="majorHAnsi"/>
        </w:rPr>
      </w:pPr>
      <w:r w:rsidRPr="00372850">
        <w:rPr>
          <w:rFonts w:asciiTheme="majorHAnsi" w:hAnsiTheme="majorHAnsi" w:cstheme="majorHAnsi"/>
        </w:rPr>
        <w:lastRenderedPageBreak/>
        <w:t>1</w:t>
      </w:r>
    </w:p>
    <w:p w14:paraId="17743D3B" w14:textId="4D8E51AD" w:rsidR="00E56419" w:rsidRPr="00372850" w:rsidRDefault="00E56419" w:rsidP="00E56419">
      <w:pPr>
        <w:pStyle w:val="Heading3"/>
        <w:rPr>
          <w:rFonts w:asciiTheme="majorHAnsi" w:hAnsiTheme="majorHAnsi" w:cstheme="majorHAnsi"/>
        </w:rPr>
      </w:pPr>
      <w:r w:rsidRPr="00372850">
        <w:rPr>
          <w:rFonts w:asciiTheme="majorHAnsi" w:hAnsiTheme="majorHAnsi" w:cstheme="majorHAnsi"/>
        </w:rPr>
        <w:lastRenderedPageBreak/>
        <w:t>OFF</w:t>
      </w:r>
    </w:p>
    <w:p w14:paraId="5C631D65" w14:textId="77777777" w:rsidR="00A81284" w:rsidRPr="00372850" w:rsidRDefault="00A81284" w:rsidP="00A81284">
      <w:pPr>
        <w:pStyle w:val="Heading4"/>
        <w:rPr>
          <w:rFonts w:asciiTheme="majorHAnsi" w:hAnsiTheme="majorHAnsi" w:cstheme="majorHAnsi"/>
        </w:rPr>
      </w:pPr>
      <w:r w:rsidRPr="00372850">
        <w:rPr>
          <w:rFonts w:asciiTheme="majorHAnsi" w:hAnsiTheme="majorHAnsi" w:cstheme="majorHAnsi"/>
        </w:rPr>
        <w:t xml:space="preserve">Ukraine war is optimistic, but maintaining </w:t>
      </w:r>
      <w:r w:rsidRPr="00372850">
        <w:rPr>
          <w:rFonts w:asciiTheme="majorHAnsi" w:hAnsiTheme="majorHAnsi" w:cstheme="majorHAnsi"/>
          <w:u w:val="single"/>
        </w:rPr>
        <w:t>outside support</w:t>
      </w:r>
      <w:r w:rsidRPr="00372850">
        <w:rPr>
          <w:rFonts w:asciiTheme="majorHAnsi" w:hAnsiTheme="majorHAnsi" w:cstheme="majorHAnsi"/>
        </w:rPr>
        <w:t xml:space="preserve"> is key</w:t>
      </w:r>
    </w:p>
    <w:p w14:paraId="616B8DFF" w14:textId="77777777" w:rsidR="00A81284" w:rsidRPr="00372850" w:rsidRDefault="00A81284" w:rsidP="00A81284">
      <w:pPr>
        <w:pStyle w:val="ListParagraph"/>
        <w:numPr>
          <w:ilvl w:val="0"/>
          <w:numId w:val="32"/>
        </w:numPr>
        <w:rPr>
          <w:rFonts w:asciiTheme="majorHAnsi" w:hAnsiTheme="majorHAnsi" w:cstheme="majorHAnsi"/>
          <w:sz w:val="18"/>
          <w:szCs w:val="18"/>
        </w:rPr>
      </w:pPr>
      <w:r w:rsidRPr="00372850">
        <w:rPr>
          <w:rFonts w:asciiTheme="majorHAnsi" w:hAnsiTheme="majorHAnsi" w:cstheme="majorHAnsi"/>
          <w:sz w:val="18"/>
          <w:szCs w:val="18"/>
        </w:rPr>
        <w:t>Ukraine getting outside help from west</w:t>
      </w:r>
    </w:p>
    <w:p w14:paraId="76335576" w14:textId="77777777" w:rsidR="00A81284" w:rsidRPr="00372850" w:rsidRDefault="00A81284" w:rsidP="00A81284">
      <w:pPr>
        <w:pStyle w:val="ListParagraph"/>
        <w:numPr>
          <w:ilvl w:val="0"/>
          <w:numId w:val="32"/>
        </w:numPr>
        <w:rPr>
          <w:rFonts w:asciiTheme="majorHAnsi" w:hAnsiTheme="majorHAnsi" w:cstheme="majorHAnsi"/>
          <w:sz w:val="18"/>
          <w:szCs w:val="18"/>
        </w:rPr>
      </w:pPr>
      <w:r w:rsidRPr="00372850">
        <w:rPr>
          <w:rFonts w:asciiTheme="majorHAnsi" w:hAnsiTheme="majorHAnsi" w:cstheme="majorHAnsi"/>
          <w:sz w:val="18"/>
          <w:szCs w:val="18"/>
        </w:rPr>
        <w:t>Kyiv’s history in soviet union and ties to Russia lowers morale</w:t>
      </w:r>
    </w:p>
    <w:p w14:paraId="2A628A4D" w14:textId="77777777" w:rsidR="00A81284" w:rsidRPr="00372850" w:rsidRDefault="00A81284" w:rsidP="00A81284">
      <w:pPr>
        <w:pStyle w:val="ListParagraph"/>
        <w:numPr>
          <w:ilvl w:val="0"/>
          <w:numId w:val="32"/>
        </w:numPr>
        <w:rPr>
          <w:rFonts w:asciiTheme="majorHAnsi" w:hAnsiTheme="majorHAnsi" w:cstheme="majorHAnsi"/>
          <w:sz w:val="18"/>
          <w:szCs w:val="18"/>
        </w:rPr>
      </w:pPr>
      <w:r w:rsidRPr="00372850">
        <w:rPr>
          <w:rFonts w:asciiTheme="majorHAnsi" w:hAnsiTheme="majorHAnsi" w:cstheme="majorHAnsi"/>
          <w:sz w:val="18"/>
          <w:szCs w:val="18"/>
        </w:rPr>
        <w:t>Low morale destroys new conscriptions which is key for Russia</w:t>
      </w:r>
    </w:p>
    <w:p w14:paraId="21607E52" w14:textId="77777777" w:rsidR="00A81284" w:rsidRPr="00372850" w:rsidRDefault="00A81284" w:rsidP="00A81284">
      <w:pPr>
        <w:pStyle w:val="ListParagraph"/>
        <w:numPr>
          <w:ilvl w:val="0"/>
          <w:numId w:val="32"/>
        </w:numPr>
        <w:rPr>
          <w:rFonts w:asciiTheme="majorHAnsi" w:hAnsiTheme="majorHAnsi" w:cstheme="majorHAnsi"/>
          <w:sz w:val="18"/>
          <w:szCs w:val="18"/>
        </w:rPr>
      </w:pPr>
      <w:r w:rsidRPr="00372850">
        <w:rPr>
          <w:rFonts w:asciiTheme="majorHAnsi" w:hAnsiTheme="majorHAnsi" w:cstheme="majorHAnsi"/>
          <w:sz w:val="18"/>
          <w:szCs w:val="18"/>
        </w:rPr>
        <w:t>Gives example of Ukrainian propaganda dissolving Russian army</w:t>
      </w:r>
    </w:p>
    <w:p w14:paraId="0DDADB2C" w14:textId="77777777" w:rsidR="00A81284" w:rsidRPr="00372850" w:rsidRDefault="00A81284" w:rsidP="00A81284">
      <w:pPr>
        <w:rPr>
          <w:rFonts w:asciiTheme="majorHAnsi" w:hAnsiTheme="majorHAnsi" w:cstheme="majorHAnsi"/>
          <w:sz w:val="16"/>
        </w:rPr>
      </w:pPr>
      <w:proofErr w:type="spellStart"/>
      <w:r w:rsidRPr="00372850">
        <w:rPr>
          <w:rStyle w:val="Style13ptBold"/>
          <w:rFonts w:asciiTheme="majorHAnsi" w:hAnsiTheme="majorHAnsi" w:cstheme="majorHAnsi"/>
        </w:rPr>
        <w:t>Knispel</w:t>
      </w:r>
      <w:proofErr w:type="spellEnd"/>
      <w:r w:rsidRPr="00372850">
        <w:rPr>
          <w:rStyle w:val="Style13ptBold"/>
          <w:rFonts w:asciiTheme="majorHAnsi" w:hAnsiTheme="majorHAnsi" w:cstheme="majorHAnsi"/>
        </w:rPr>
        <w:t xml:space="preserve"> 3-9</w:t>
      </w:r>
      <w:r w:rsidRPr="00372850">
        <w:rPr>
          <w:rFonts w:asciiTheme="majorHAnsi" w:hAnsiTheme="majorHAnsi" w:cstheme="majorHAnsi"/>
          <w:sz w:val="16"/>
        </w:rPr>
        <w:t xml:space="preserve"> [Sandra </w:t>
      </w:r>
      <w:proofErr w:type="spellStart"/>
      <w:r w:rsidRPr="00372850">
        <w:rPr>
          <w:rFonts w:asciiTheme="majorHAnsi" w:hAnsiTheme="majorHAnsi" w:cstheme="majorHAnsi"/>
          <w:sz w:val="16"/>
        </w:rPr>
        <w:t>Knispel</w:t>
      </w:r>
      <w:proofErr w:type="spellEnd"/>
      <w:r w:rsidRPr="00372850">
        <w:rPr>
          <w:rFonts w:asciiTheme="majorHAnsi" w:hAnsiTheme="majorHAnsi" w:cstheme="majorHAnsi"/>
          <w:sz w:val="16"/>
        </w:rPr>
        <w:t xml:space="preserve">, (Hein </w:t>
      </w:r>
      <w:proofErr w:type="spellStart"/>
      <w:r w:rsidRPr="00372850">
        <w:rPr>
          <w:rFonts w:asciiTheme="majorHAnsi" w:hAnsiTheme="majorHAnsi" w:cstheme="majorHAnsi"/>
          <w:sz w:val="16"/>
        </w:rPr>
        <w:t>Goemans</w:t>
      </w:r>
      <w:proofErr w:type="spellEnd"/>
      <w:r w:rsidRPr="00372850">
        <w:rPr>
          <w:rFonts w:asciiTheme="majorHAnsi" w:hAnsiTheme="majorHAnsi" w:cstheme="majorHAnsi"/>
          <w:sz w:val="16"/>
        </w:rPr>
        <w:t xml:space="preserve">, a professor of political science at the University of Rochester, is an expert on international conflicts—on how they begin and end.)  3-9-2022, "How to end the war in Ukraine," </w:t>
      </w:r>
      <w:proofErr w:type="spellStart"/>
      <w:r w:rsidRPr="00372850">
        <w:rPr>
          <w:rFonts w:asciiTheme="majorHAnsi" w:hAnsiTheme="majorHAnsi" w:cstheme="majorHAnsi"/>
          <w:sz w:val="16"/>
        </w:rPr>
        <w:t>NewsCenter</w:t>
      </w:r>
      <w:proofErr w:type="spellEnd"/>
      <w:r w:rsidRPr="00372850">
        <w:rPr>
          <w:rFonts w:asciiTheme="majorHAnsi" w:hAnsiTheme="majorHAnsi" w:cstheme="majorHAnsi"/>
          <w:sz w:val="16"/>
        </w:rPr>
        <w:t>, https://www.rochester.edu/newscenter/how-to-end-the-ukraine-war-514522/] Jet</w:t>
      </w:r>
    </w:p>
    <w:p w14:paraId="2016D01F" w14:textId="77777777" w:rsidR="00A81284" w:rsidRPr="00372850" w:rsidRDefault="00A81284" w:rsidP="00A81284">
      <w:pPr>
        <w:rPr>
          <w:rStyle w:val="StyleUnderline"/>
          <w:rFonts w:asciiTheme="majorHAnsi" w:hAnsiTheme="majorHAnsi" w:cstheme="majorHAnsi"/>
        </w:rPr>
      </w:pPr>
      <w:r w:rsidRPr="00372850">
        <w:rPr>
          <w:rFonts w:asciiTheme="majorHAnsi" w:hAnsiTheme="majorHAnsi" w:cstheme="majorHAnsi"/>
          <w:sz w:val="14"/>
        </w:rPr>
        <w:t xml:space="preserve">Q&amp;A with Hein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w:t>
      </w:r>
      <w:r w:rsidRPr="00372850">
        <w:rPr>
          <w:rStyle w:val="StyleUnderline"/>
          <w:rFonts w:asciiTheme="majorHAnsi" w:hAnsiTheme="majorHAnsi" w:cstheme="majorHAnsi"/>
        </w:rPr>
        <w:t xml:space="preserve">One or both sides must change their demands as a precursor to ending the </w:t>
      </w:r>
      <w:r w:rsidRPr="00372850">
        <w:rPr>
          <w:rStyle w:val="StyleUnderline"/>
          <w:rFonts w:asciiTheme="majorHAnsi" w:hAnsiTheme="majorHAnsi" w:cstheme="majorHAnsi"/>
          <w:highlight w:val="green"/>
        </w:rPr>
        <w:t>war</w:t>
      </w:r>
      <w:r w:rsidRPr="00372850">
        <w:rPr>
          <w:rStyle w:val="StyleUnderline"/>
          <w:rFonts w:asciiTheme="majorHAnsi" w:hAnsiTheme="majorHAnsi" w:cstheme="majorHAnsi"/>
        </w:rPr>
        <w:t xml:space="preserve">. What’s likely to happen in the current scenario? </w:t>
      </w:r>
      <w:r w:rsidRPr="00372850">
        <w:rPr>
          <w:rFonts w:asciiTheme="majorHAnsi" w:hAnsiTheme="majorHAnsi" w:cstheme="majorHAnsi"/>
          <w:sz w:val="14"/>
        </w:rPr>
        <w:t xml:space="preserve">Putin made a big mistake by committing himself to total victory in Ukraine.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w:t>
      </w:r>
      <w:r w:rsidRPr="00372850">
        <w:rPr>
          <w:rStyle w:val="StyleUnderline"/>
          <w:rFonts w:asciiTheme="majorHAnsi" w:hAnsiTheme="majorHAnsi" w:cstheme="majorHAnsi"/>
        </w:rPr>
        <w:t xml:space="preserve">It </w:t>
      </w:r>
      <w:r w:rsidRPr="00372850">
        <w:rPr>
          <w:rStyle w:val="StyleUnderline"/>
          <w:rFonts w:asciiTheme="majorHAnsi" w:hAnsiTheme="majorHAnsi" w:cstheme="majorHAnsi"/>
          <w:highlight w:val="green"/>
        </w:rPr>
        <w:t>depends on the</w:t>
      </w:r>
      <w:r w:rsidRPr="00372850">
        <w:rPr>
          <w:rStyle w:val="StyleUnderline"/>
          <w:rFonts w:asciiTheme="majorHAnsi" w:hAnsiTheme="majorHAnsi" w:cstheme="majorHAnsi"/>
        </w:rPr>
        <w:t xml:space="preserve"> performance on the </w:t>
      </w:r>
      <w:r w:rsidRPr="00372850">
        <w:rPr>
          <w:rStyle w:val="StyleUnderline"/>
          <w:rFonts w:asciiTheme="majorHAnsi" w:hAnsiTheme="majorHAnsi" w:cstheme="majorHAnsi"/>
          <w:highlight w:val="green"/>
        </w:rPr>
        <w:t>battlefield, and</w:t>
      </w:r>
      <w:r w:rsidRPr="00372850">
        <w:rPr>
          <w:rStyle w:val="StyleUnderline"/>
          <w:rFonts w:asciiTheme="majorHAnsi" w:hAnsiTheme="majorHAnsi" w:cstheme="majorHAnsi"/>
        </w:rPr>
        <w:t xml:space="preserve"> a country’s expectations of </w:t>
      </w:r>
      <w:r w:rsidRPr="00372850">
        <w:rPr>
          <w:rStyle w:val="StyleUnderline"/>
          <w:rFonts w:asciiTheme="majorHAnsi" w:hAnsiTheme="majorHAnsi" w:cstheme="majorHAnsi"/>
          <w:highlight w:val="green"/>
        </w:rPr>
        <w:t>outside help</w:t>
      </w:r>
      <w:r w:rsidRPr="00372850">
        <w:rPr>
          <w:rStyle w:val="StyleUnderline"/>
          <w:rFonts w:asciiTheme="majorHAnsi" w:hAnsiTheme="majorHAnsi" w:cstheme="majorHAnsi"/>
        </w:rPr>
        <w:t>.</w:t>
      </w:r>
      <w:r w:rsidRPr="00372850">
        <w:rPr>
          <w:rFonts w:asciiTheme="majorHAnsi" w:hAnsiTheme="majorHAnsi" w:cstheme="majorHAnsi"/>
          <w:sz w:val="14"/>
        </w:rPr>
        <w:t xml:space="preserve"> </w:t>
      </w:r>
      <w:r w:rsidRPr="00372850">
        <w:rPr>
          <w:rStyle w:val="StyleUnderline"/>
          <w:rFonts w:asciiTheme="majorHAnsi" w:hAnsiTheme="majorHAnsi" w:cstheme="majorHAnsi"/>
        </w:rPr>
        <w:t>Russia should have become more pessimistic in the last few days because Ukraine has shown its ability to inflict far greater costs on Russia than the Kremlin had anticipated</w:t>
      </w:r>
      <w:r w:rsidRPr="00372850">
        <w:rPr>
          <w:rFonts w:asciiTheme="majorHAnsi" w:hAnsiTheme="majorHAnsi" w:cstheme="majorHAnsi"/>
          <w:sz w:val="14"/>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w:t>
      </w:r>
      <w:r w:rsidRPr="00372850">
        <w:rPr>
          <w:rStyle w:val="StyleUnderline"/>
          <w:rFonts w:asciiTheme="majorHAnsi" w:hAnsiTheme="majorHAnsi" w:cstheme="majorHAnsi"/>
          <w:highlight w:val="green"/>
        </w:rPr>
        <w:t>Ukraine</w:t>
      </w:r>
      <w:r w:rsidRPr="00372850">
        <w:rPr>
          <w:rStyle w:val="StyleUnderline"/>
          <w:rFonts w:asciiTheme="majorHAnsi" w:hAnsiTheme="majorHAnsi" w:cstheme="majorHAnsi"/>
        </w:rPr>
        <w:t xml:space="preserve"> must have </w:t>
      </w:r>
      <w:r w:rsidRPr="00372850">
        <w:rPr>
          <w:rStyle w:val="StyleUnderline"/>
          <w:rFonts w:asciiTheme="majorHAnsi" w:hAnsiTheme="majorHAnsi" w:cstheme="majorHAnsi"/>
          <w:highlight w:val="green"/>
        </w:rPr>
        <w:t>got</w:t>
      </w:r>
      <w:r w:rsidRPr="00372850">
        <w:rPr>
          <w:rStyle w:val="StyleUnderline"/>
          <w:rFonts w:asciiTheme="majorHAnsi" w:hAnsiTheme="majorHAnsi" w:cstheme="majorHAnsi"/>
        </w:rPr>
        <w:t xml:space="preserve">ten a lot </w:t>
      </w:r>
      <w:r w:rsidRPr="00372850">
        <w:rPr>
          <w:rStyle w:val="StyleUnderline"/>
          <w:rFonts w:asciiTheme="majorHAnsi" w:hAnsiTheme="majorHAnsi" w:cstheme="majorHAnsi"/>
          <w:highlight w:val="green"/>
        </w:rPr>
        <w:t>more optimistic</w:t>
      </w:r>
      <w:r w:rsidRPr="00372850">
        <w:rPr>
          <w:rStyle w:val="StyleUnderline"/>
          <w:rFonts w:asciiTheme="majorHAnsi" w:hAnsiTheme="majorHAnsi" w:cstheme="majorHAnsi"/>
        </w:rPr>
        <w:t xml:space="preserve"> in recent days</w:t>
      </w:r>
      <w:r w:rsidRPr="00372850">
        <w:rPr>
          <w:rFonts w:asciiTheme="majorHAnsi" w:hAnsiTheme="majorHAnsi" w:cstheme="majorHAnsi"/>
          <w:sz w:val="14"/>
        </w:rPr>
        <w:t xml:space="preserve">. Not just because its army has been doing reasonably well but because of the demonstrated incompetence of the Russian army. Yes, </w:t>
      </w:r>
      <w:r w:rsidRPr="00372850">
        <w:rPr>
          <w:rStyle w:val="StyleUnderline"/>
          <w:rFonts w:asciiTheme="majorHAnsi" w:hAnsiTheme="majorHAnsi" w:cstheme="majorHAnsi"/>
        </w:rPr>
        <w:t xml:space="preserve">the </w:t>
      </w:r>
      <w:r w:rsidRPr="00372850">
        <w:rPr>
          <w:rStyle w:val="StyleUnderline"/>
          <w:rFonts w:asciiTheme="majorHAnsi" w:hAnsiTheme="majorHAnsi" w:cstheme="majorHAnsi"/>
          <w:highlight w:val="green"/>
        </w:rPr>
        <w:t>Russians</w:t>
      </w:r>
      <w:r w:rsidRPr="00372850">
        <w:rPr>
          <w:rStyle w:val="StyleUnderline"/>
          <w:rFonts w:asciiTheme="majorHAnsi" w:hAnsiTheme="majorHAnsi" w:cstheme="majorHAnsi"/>
        </w:rPr>
        <w:t xml:space="preserve"> are </w:t>
      </w:r>
      <w:r w:rsidRPr="00372850">
        <w:rPr>
          <w:rStyle w:val="StyleUnderline"/>
          <w:rFonts w:asciiTheme="majorHAnsi" w:hAnsiTheme="majorHAnsi" w:cstheme="majorHAnsi"/>
          <w:highlight w:val="green"/>
        </w:rPr>
        <w:t>still</w:t>
      </w:r>
      <w:r w:rsidRPr="00372850">
        <w:rPr>
          <w:rStyle w:val="StyleUnderline"/>
          <w:rFonts w:asciiTheme="majorHAnsi" w:hAnsiTheme="majorHAnsi" w:cstheme="majorHAnsi"/>
        </w:rPr>
        <w:t xml:space="preserve"> much </w:t>
      </w:r>
      <w:r w:rsidRPr="00372850">
        <w:rPr>
          <w:rStyle w:val="StyleUnderline"/>
          <w:rFonts w:asciiTheme="majorHAnsi" w:hAnsiTheme="majorHAnsi" w:cstheme="majorHAnsi"/>
          <w:highlight w:val="green"/>
        </w:rPr>
        <w:t>stronger</w:t>
      </w:r>
      <w:r w:rsidRPr="00372850">
        <w:rPr>
          <w:rStyle w:val="StyleUnderline"/>
          <w:rFonts w:asciiTheme="majorHAnsi" w:hAnsiTheme="majorHAnsi" w:cstheme="majorHAnsi"/>
        </w:rPr>
        <w:t xml:space="preserve"> and much bigger, </w:t>
      </w:r>
      <w:r w:rsidRPr="00372850">
        <w:rPr>
          <w:rStyle w:val="StyleUnderline"/>
          <w:rFonts w:asciiTheme="majorHAnsi" w:hAnsiTheme="majorHAnsi" w:cstheme="majorHAnsi"/>
          <w:highlight w:val="green"/>
        </w:rPr>
        <w:t>but there are problems with morale</w:t>
      </w:r>
      <w:r w:rsidRPr="00372850">
        <w:rPr>
          <w:rStyle w:val="StyleUnderline"/>
          <w:rFonts w:asciiTheme="majorHAnsi" w:hAnsiTheme="majorHAnsi" w:cstheme="majorHAnsi"/>
        </w:rPr>
        <w:t xml:space="preserve"> in the Russian army, </w:t>
      </w:r>
      <w:r w:rsidRPr="00372850">
        <w:rPr>
          <w:rStyle w:val="StyleUnderline"/>
          <w:rFonts w:asciiTheme="majorHAnsi" w:hAnsiTheme="majorHAnsi" w:cstheme="majorHAnsi"/>
          <w:highlight w:val="green"/>
        </w:rPr>
        <w:t>and</w:t>
      </w:r>
      <w:r w:rsidRPr="00372850">
        <w:rPr>
          <w:rStyle w:val="StyleUnderline"/>
          <w:rFonts w:asciiTheme="majorHAnsi" w:hAnsiTheme="majorHAnsi" w:cstheme="majorHAnsi"/>
        </w:rPr>
        <w:t xml:space="preserve"> you see the </w:t>
      </w:r>
      <w:r w:rsidRPr="00372850">
        <w:rPr>
          <w:rStyle w:val="StyleUnderline"/>
          <w:rFonts w:asciiTheme="majorHAnsi" w:hAnsiTheme="majorHAnsi" w:cstheme="majorHAnsi"/>
          <w:highlight w:val="green"/>
        </w:rPr>
        <w:t>remarkable level of Ukrain</w:t>
      </w:r>
      <w:r w:rsidRPr="00372850">
        <w:rPr>
          <w:rStyle w:val="StyleUnderline"/>
          <w:rFonts w:asciiTheme="majorHAnsi" w:hAnsiTheme="majorHAnsi" w:cstheme="majorHAnsi"/>
        </w:rPr>
        <w:t xml:space="preserve">ian </w:t>
      </w:r>
      <w:r w:rsidRPr="00372850">
        <w:rPr>
          <w:rStyle w:val="StyleUnderline"/>
          <w:rFonts w:asciiTheme="majorHAnsi" w:hAnsiTheme="majorHAnsi" w:cstheme="majorHAnsi"/>
          <w:highlight w:val="green"/>
        </w:rPr>
        <w:t>support from the West</w:t>
      </w:r>
      <w:r w:rsidRPr="00372850">
        <w:rPr>
          <w:rStyle w:val="StyleUnderline"/>
          <w:rFonts w:asciiTheme="majorHAnsi" w:hAnsiTheme="majorHAnsi" w:cstheme="majorHAnsi"/>
        </w:rPr>
        <w:t xml:space="preserve">. </w:t>
      </w:r>
      <w:r w:rsidRPr="00372850">
        <w:rPr>
          <w:rFonts w:asciiTheme="majorHAnsi" w:hAnsiTheme="majorHAnsi" w:cstheme="majorHAnsi"/>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w:t>
      </w:r>
      <w:proofErr w:type="spellStart"/>
      <w:r w:rsidRPr="00372850">
        <w:rPr>
          <w:rFonts w:asciiTheme="majorHAnsi" w:hAnsiTheme="majorHAnsi" w:cstheme="majorHAnsi"/>
          <w:sz w:val="14"/>
        </w:rPr>
        <w:t>Osadciw</w:t>
      </w:r>
      <w:proofErr w:type="spellEnd"/>
      <w:r w:rsidRPr="00372850">
        <w:rPr>
          <w:rFonts w:asciiTheme="majorHAnsi" w:hAnsiTheme="majorHAnsi" w:cstheme="majorHAnsi"/>
          <w:sz w:val="14"/>
        </w:rPr>
        <w:t xml:space="preserve">) A deciding factor in this war is going to happen in the next couple of weeks. </w:t>
      </w:r>
      <w:r w:rsidRPr="00372850">
        <w:rPr>
          <w:rStyle w:val="StyleUnderline"/>
          <w:rFonts w:asciiTheme="majorHAnsi" w:hAnsiTheme="majorHAnsi" w:cstheme="majorHAnsi"/>
        </w:rPr>
        <w:t>Can you explain the role of Russian conscripts in this context?</w:t>
      </w:r>
      <w:r w:rsidRPr="00372850">
        <w:rPr>
          <w:rFonts w:asciiTheme="majorHAnsi" w:hAnsiTheme="majorHAnsi" w:cstheme="majorHAnsi"/>
          <w:sz w:val="14"/>
        </w:rPr>
        <w:t xml:space="preserve"> </w:t>
      </w:r>
      <w:r w:rsidRPr="00372850">
        <w:rPr>
          <w:rStyle w:val="StyleUnderline"/>
          <w:rFonts w:asciiTheme="majorHAnsi" w:hAnsiTheme="majorHAnsi" w:cstheme="majorHAnsi"/>
        </w:rPr>
        <w:t xml:space="preserve">The question is how many new conscripts will actually show up because it’ll determine the strength of the Russian army on the ground in Ukraine.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There are two things to keep in mind: </w:t>
      </w:r>
      <w:r w:rsidRPr="00372850">
        <w:rPr>
          <w:rStyle w:val="StyleUnderline"/>
          <w:rFonts w:asciiTheme="majorHAnsi" w:hAnsiTheme="majorHAnsi" w:cstheme="majorHAnsi"/>
        </w:rPr>
        <w:t xml:space="preserve">First, the </w:t>
      </w:r>
      <w:r w:rsidRPr="00372850">
        <w:rPr>
          <w:rStyle w:val="StyleUnderline"/>
          <w:rFonts w:asciiTheme="majorHAnsi" w:hAnsiTheme="majorHAnsi" w:cstheme="majorHAnsi"/>
          <w:highlight w:val="green"/>
        </w:rPr>
        <w:t>new Russian conscription class</w:t>
      </w:r>
      <w:r w:rsidRPr="00372850">
        <w:rPr>
          <w:rStyle w:val="StyleUnderline"/>
          <w:rFonts w:asciiTheme="majorHAnsi" w:hAnsiTheme="majorHAnsi" w:cstheme="majorHAnsi"/>
        </w:rPr>
        <w:t xml:space="preserve"> is going to be drafted in April. It’ll be very informative to see how many </w:t>
      </w:r>
      <w:r w:rsidRPr="00372850">
        <w:rPr>
          <w:rStyle w:val="StyleUnderline"/>
          <w:rFonts w:asciiTheme="majorHAnsi" w:hAnsiTheme="majorHAnsi" w:cstheme="majorHAnsi"/>
          <w:highlight w:val="green"/>
        </w:rPr>
        <w:t>people do not show up</w:t>
      </w:r>
      <w:r w:rsidRPr="00372850">
        <w:rPr>
          <w:rFonts w:asciiTheme="majorHAnsi" w:hAnsiTheme="majorHAnsi" w:cstheme="majorHAnsi"/>
          <w:sz w:val="14"/>
        </w:rPr>
        <w:t xml:space="preserve">. Secondly, </w:t>
      </w:r>
      <w:r w:rsidRPr="00372850">
        <w:rPr>
          <w:rStyle w:val="StyleUnderline"/>
          <w:rFonts w:asciiTheme="majorHAnsi" w:hAnsiTheme="majorHAnsi" w:cstheme="majorHAnsi"/>
          <w:highlight w:val="green"/>
        </w:rPr>
        <w:t>are</w:t>
      </w:r>
      <w:r w:rsidRPr="00372850">
        <w:rPr>
          <w:rStyle w:val="StyleUnderline"/>
          <w:rFonts w:asciiTheme="majorHAnsi" w:hAnsiTheme="majorHAnsi" w:cstheme="majorHAnsi"/>
        </w:rPr>
        <w:t xml:space="preserve"> the </w:t>
      </w:r>
      <w:r w:rsidRPr="00372850">
        <w:rPr>
          <w:rStyle w:val="StyleUnderline"/>
          <w:rFonts w:asciiTheme="majorHAnsi" w:hAnsiTheme="majorHAnsi" w:cstheme="majorHAnsi"/>
          <w:highlight w:val="green"/>
        </w:rPr>
        <w:t>Russians</w:t>
      </w:r>
      <w:r w:rsidRPr="00372850">
        <w:rPr>
          <w:rStyle w:val="StyleUnderline"/>
          <w:rFonts w:asciiTheme="majorHAnsi" w:hAnsiTheme="majorHAnsi" w:cstheme="majorHAnsi"/>
        </w:rPr>
        <w:t xml:space="preserve"> really </w:t>
      </w:r>
      <w:r w:rsidRPr="00372850">
        <w:rPr>
          <w:rStyle w:val="StyleUnderline"/>
          <w:rFonts w:asciiTheme="majorHAnsi" w:hAnsiTheme="majorHAnsi" w:cstheme="majorHAnsi"/>
          <w:highlight w:val="green"/>
        </w:rPr>
        <w:t>going to</w:t>
      </w:r>
      <w:r w:rsidRPr="00372850">
        <w:rPr>
          <w:rStyle w:val="StyleUnderline"/>
          <w:rFonts w:asciiTheme="majorHAnsi" w:hAnsiTheme="majorHAnsi" w:cstheme="majorHAnsi"/>
        </w:rPr>
        <w:t xml:space="preserve"> </w:t>
      </w:r>
      <w:r w:rsidRPr="00372850">
        <w:rPr>
          <w:rStyle w:val="StyleUnderline"/>
          <w:rFonts w:asciiTheme="majorHAnsi" w:hAnsiTheme="majorHAnsi" w:cstheme="majorHAnsi"/>
          <w:highlight w:val="green"/>
        </w:rPr>
        <w:t>bomb</w:t>
      </w:r>
      <w:r w:rsidRPr="00372850">
        <w:rPr>
          <w:rStyle w:val="StyleUnderline"/>
          <w:rFonts w:asciiTheme="majorHAnsi" w:hAnsiTheme="majorHAnsi" w:cstheme="majorHAnsi"/>
        </w:rPr>
        <w:t xml:space="preserve"> Kyiv, </w:t>
      </w:r>
      <w:r w:rsidRPr="00372850">
        <w:rPr>
          <w:rStyle w:val="StyleUnderline"/>
          <w:rFonts w:asciiTheme="majorHAnsi" w:hAnsiTheme="majorHAnsi" w:cstheme="majorHAnsi"/>
          <w:highlight w:val="green"/>
        </w:rPr>
        <w:t>a</w:t>
      </w:r>
      <w:r w:rsidRPr="00372850">
        <w:rPr>
          <w:rStyle w:val="StyleUnderline"/>
          <w:rFonts w:asciiTheme="majorHAnsi" w:hAnsiTheme="majorHAnsi" w:cstheme="majorHAnsi"/>
        </w:rPr>
        <w:t xml:space="preserve"> so-called “</w:t>
      </w:r>
      <w:r w:rsidRPr="00372850">
        <w:rPr>
          <w:rStyle w:val="StyleUnderline"/>
          <w:rFonts w:asciiTheme="majorHAnsi" w:hAnsiTheme="majorHAnsi" w:cstheme="majorHAnsi"/>
          <w:highlight w:val="green"/>
        </w:rPr>
        <w:t>hero city of the Soviet Union</w:t>
      </w:r>
      <w:r w:rsidRPr="00372850">
        <w:rPr>
          <w:rStyle w:val="StyleUnderline"/>
          <w:rFonts w:asciiTheme="majorHAnsi" w:hAnsiTheme="majorHAnsi" w:cstheme="majorHAnsi"/>
        </w:rPr>
        <w:t xml:space="preserve">,” into rubble like they did with Chechnya’s capital </w:t>
      </w:r>
      <w:proofErr w:type="spellStart"/>
      <w:r w:rsidRPr="00372850">
        <w:rPr>
          <w:rStyle w:val="StyleUnderline"/>
          <w:rFonts w:asciiTheme="majorHAnsi" w:hAnsiTheme="majorHAnsi" w:cstheme="majorHAnsi"/>
        </w:rPr>
        <w:t>Grosny</w:t>
      </w:r>
      <w:proofErr w:type="spellEnd"/>
      <w:r w:rsidRPr="00372850">
        <w:rPr>
          <w:rStyle w:val="StyleUnderline"/>
          <w:rFonts w:asciiTheme="majorHAnsi" w:hAnsiTheme="majorHAnsi" w:cstheme="majorHAnsi"/>
        </w:rPr>
        <w:t xml:space="preserve">? Are they willing to kill tens of thousands of people? </w:t>
      </w:r>
      <w:r w:rsidRPr="00372850">
        <w:rPr>
          <w:rFonts w:asciiTheme="majorHAnsi" w:hAnsiTheme="majorHAnsi" w:cstheme="majorHAnsi"/>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w:t>
      </w:r>
      <w:r w:rsidRPr="00372850">
        <w:rPr>
          <w:rFonts w:asciiTheme="majorHAnsi" w:hAnsiTheme="majorHAnsi" w:cstheme="majorHAnsi"/>
          <w:sz w:val="14"/>
        </w:rPr>
        <w:lastRenderedPageBreak/>
        <w:t xml:space="preserve">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372850">
        <w:rPr>
          <w:rStyle w:val="StyleUnderline"/>
          <w:rFonts w:asciiTheme="majorHAnsi" w:hAnsiTheme="majorHAnsi" w:cstheme="majorHAnsi"/>
        </w:rPr>
        <w:t xml:space="preserve">When do you think the war will end? </w:t>
      </w:r>
      <w:r w:rsidRPr="00372850">
        <w:rPr>
          <w:rFonts w:asciiTheme="majorHAnsi" w:hAnsiTheme="majorHAnsi" w:cstheme="majorHAnsi"/>
          <w:sz w:val="14"/>
        </w:rPr>
        <w:t xml:space="preserve">Either in the next month and a half, or it’ll be years. </w:t>
      </w:r>
      <w:proofErr w:type="spellStart"/>
      <w:r w:rsidRPr="00372850">
        <w:rPr>
          <w:rFonts w:asciiTheme="majorHAnsi" w:hAnsiTheme="majorHAnsi" w:cstheme="majorHAnsi"/>
          <w:sz w:val="14"/>
        </w:rPr>
        <w:t>Goemans</w:t>
      </w:r>
      <w:proofErr w:type="spellEnd"/>
      <w:r w:rsidRPr="00372850">
        <w:rPr>
          <w:rFonts w:asciiTheme="majorHAnsi" w:hAnsiTheme="majorHAnsi" w:cstheme="majorHAnsi"/>
          <w:sz w:val="14"/>
        </w:rPr>
        <w:t xml:space="preserve">: </w:t>
      </w:r>
      <w:r w:rsidRPr="00372850">
        <w:rPr>
          <w:rStyle w:val="StyleUnderline"/>
          <w:rFonts w:asciiTheme="majorHAnsi" w:hAnsiTheme="majorHAnsi" w:cstheme="majorHAnsi"/>
        </w:rPr>
        <w:t xml:space="preserve">Either in the next month and a half, or it’ll be years. Months, if the new class of Russian conscripts in April fails to turn up. </w:t>
      </w:r>
      <w:r w:rsidRPr="00372850">
        <w:rPr>
          <w:rFonts w:asciiTheme="majorHAnsi" w:hAnsiTheme="majorHAnsi" w:cstheme="majorHAnsi"/>
          <w:sz w:val="14"/>
        </w:rPr>
        <w:t xml:space="preserve">Otherwise I’m not optimistic. It’ll be ongoing bloodshed, pulverizing of Ukrainian cities, coupled with insurgencies, and Russia will never have full control of Ukraine. </w:t>
      </w:r>
      <w:r w:rsidRPr="00372850">
        <w:rPr>
          <w:rStyle w:val="StyleUnderline"/>
          <w:rFonts w:asciiTheme="majorHAnsi" w:hAnsiTheme="majorHAnsi" w:cstheme="majorHAnsi"/>
        </w:rPr>
        <w:t xml:space="preserve">But going back to the </w:t>
      </w:r>
      <w:r w:rsidRPr="00372850">
        <w:rPr>
          <w:rStyle w:val="StyleUnderline"/>
          <w:rFonts w:asciiTheme="majorHAnsi" w:hAnsiTheme="majorHAnsi" w:cstheme="majorHAnsi"/>
          <w:highlight w:val="green"/>
        </w:rPr>
        <w:t>video of</w:t>
      </w:r>
      <w:r w:rsidRPr="00372850">
        <w:rPr>
          <w:rStyle w:val="StyleUnderline"/>
          <w:rFonts w:asciiTheme="majorHAnsi" w:hAnsiTheme="majorHAnsi" w:cstheme="majorHAnsi"/>
        </w:rPr>
        <w:t xml:space="preserve"> the </w:t>
      </w:r>
      <w:r w:rsidRPr="00372850">
        <w:rPr>
          <w:rStyle w:val="StyleUnderline"/>
          <w:rFonts w:asciiTheme="majorHAnsi" w:hAnsiTheme="majorHAnsi" w:cstheme="majorHAnsi"/>
          <w:highlight w:val="green"/>
        </w:rPr>
        <w:t>captured Russian soldier</w:t>
      </w:r>
      <w:r w:rsidRPr="00372850">
        <w:rPr>
          <w:rStyle w:val="StyleUnderline"/>
          <w:rFonts w:asciiTheme="majorHAnsi" w:hAnsiTheme="majorHAnsi" w:cstheme="majorHAnsi"/>
        </w:rPr>
        <w:t xml:space="preserve"> who was </w:t>
      </w:r>
      <w:r w:rsidRPr="00372850">
        <w:rPr>
          <w:rStyle w:val="StyleUnderline"/>
          <w:rFonts w:asciiTheme="majorHAnsi" w:hAnsiTheme="majorHAnsi" w:cstheme="majorHAnsi"/>
          <w:highlight w:val="green"/>
        </w:rPr>
        <w:t>ashamed of taking part in</w:t>
      </w:r>
      <w:r w:rsidRPr="00372850">
        <w:rPr>
          <w:rStyle w:val="StyleUnderline"/>
          <w:rFonts w:asciiTheme="majorHAnsi" w:hAnsiTheme="majorHAnsi" w:cstheme="majorHAnsi"/>
        </w:rPr>
        <w:t xml:space="preserve"> the </w:t>
      </w:r>
      <w:r w:rsidRPr="00372850">
        <w:rPr>
          <w:rStyle w:val="StyleUnderline"/>
          <w:rFonts w:asciiTheme="majorHAnsi" w:hAnsiTheme="majorHAnsi" w:cstheme="majorHAnsi"/>
          <w:highlight w:val="green"/>
        </w:rPr>
        <w:t>invasion</w:t>
      </w:r>
      <w:r w:rsidRPr="00372850">
        <w:rPr>
          <w:rStyle w:val="StyleUnderline"/>
          <w:rFonts w:asciiTheme="majorHAnsi" w:hAnsiTheme="majorHAnsi" w:cstheme="majorHAnsi"/>
        </w:rPr>
        <w:t xml:space="preserve"> of Ukraine: If he returns to Russia, he’ll most likely be killed. Yet, he’s speaking up and </w:t>
      </w:r>
      <w:r w:rsidRPr="00372850">
        <w:rPr>
          <w:rStyle w:val="StyleUnderline"/>
          <w:rFonts w:asciiTheme="majorHAnsi" w:hAnsiTheme="majorHAnsi" w:cstheme="majorHAnsi"/>
          <w:highlight w:val="green"/>
        </w:rPr>
        <w:t>he’s hoping that he</w:t>
      </w:r>
      <w:r w:rsidRPr="00372850">
        <w:rPr>
          <w:rStyle w:val="StyleUnderline"/>
          <w:rFonts w:asciiTheme="majorHAnsi" w:hAnsiTheme="majorHAnsi" w:cstheme="majorHAnsi"/>
        </w:rPr>
        <w:t xml:space="preserve"> </w:t>
      </w:r>
      <w:r w:rsidRPr="00372850">
        <w:rPr>
          <w:rStyle w:val="StyleUnderline"/>
          <w:rFonts w:asciiTheme="majorHAnsi" w:hAnsiTheme="majorHAnsi" w:cstheme="majorHAnsi"/>
          <w:highlight w:val="green"/>
        </w:rPr>
        <w:t>affects another guy</w:t>
      </w:r>
      <w:r w:rsidRPr="00372850">
        <w:rPr>
          <w:rStyle w:val="StyleUnderline"/>
          <w:rFonts w:asciiTheme="majorHAnsi" w:hAnsiTheme="majorHAnsi" w:cstheme="majorHAnsi"/>
        </w:rPr>
        <w:t xml:space="preserve">, and then maybe two other guys, </w:t>
      </w:r>
      <w:r w:rsidRPr="00372850">
        <w:rPr>
          <w:rStyle w:val="StyleUnderline"/>
          <w:rFonts w:asciiTheme="majorHAnsi" w:hAnsiTheme="majorHAnsi" w:cstheme="majorHAnsi"/>
          <w:highlight w:val="green"/>
        </w:rPr>
        <w:t>and it spreads</w:t>
      </w:r>
      <w:r w:rsidRPr="00372850">
        <w:rPr>
          <w:rStyle w:val="StyleUnderline"/>
          <w:rFonts w:asciiTheme="majorHAnsi" w:hAnsiTheme="majorHAnsi" w:cstheme="majorHAnsi"/>
        </w:rPr>
        <w:t xml:space="preserve"> like that. </w:t>
      </w:r>
      <w:r w:rsidRPr="00372850">
        <w:rPr>
          <w:rStyle w:val="StyleUnderline"/>
          <w:rFonts w:asciiTheme="majorHAnsi" w:hAnsiTheme="majorHAnsi" w:cstheme="majorHAnsi"/>
          <w:highlight w:val="green"/>
        </w:rPr>
        <w:t>That’s how an</w:t>
      </w:r>
      <w:r w:rsidRPr="00372850">
        <w:rPr>
          <w:rStyle w:val="StyleUnderline"/>
          <w:rFonts w:asciiTheme="majorHAnsi" w:hAnsiTheme="majorHAnsi" w:cstheme="majorHAnsi"/>
        </w:rPr>
        <w:t xml:space="preserve"> </w:t>
      </w:r>
      <w:r w:rsidRPr="00372850">
        <w:rPr>
          <w:rStyle w:val="StyleUnderline"/>
          <w:rFonts w:asciiTheme="majorHAnsi" w:hAnsiTheme="majorHAnsi" w:cstheme="majorHAnsi"/>
          <w:highlight w:val="green"/>
        </w:rPr>
        <w:t>army dissolves</w:t>
      </w:r>
      <w:r w:rsidRPr="00372850">
        <w:rPr>
          <w:rStyle w:val="StyleUnderline"/>
          <w:rFonts w:asciiTheme="majorHAnsi" w:hAnsiTheme="majorHAnsi" w:cstheme="majorHAnsi"/>
        </w:rPr>
        <w:t>. On the other hand, that’s also how a Ukrainian army becomes more determined.</w:t>
      </w:r>
    </w:p>
    <w:p w14:paraId="263B0463" w14:textId="77777777" w:rsidR="00A81284" w:rsidRPr="00372850" w:rsidRDefault="00A81284" w:rsidP="00A81284">
      <w:pPr>
        <w:pStyle w:val="Heading4"/>
        <w:rPr>
          <w:rFonts w:asciiTheme="majorHAnsi" w:hAnsiTheme="majorHAnsi" w:cstheme="majorHAnsi"/>
        </w:rPr>
      </w:pPr>
      <w:r w:rsidRPr="00372850">
        <w:rPr>
          <w:rFonts w:asciiTheme="majorHAnsi" w:hAnsiTheme="majorHAnsi" w:cstheme="majorHAnsi"/>
        </w:rPr>
        <w:t xml:space="preserve">Russian </w:t>
      </w:r>
      <w:r w:rsidRPr="00372850">
        <w:rPr>
          <w:rFonts w:asciiTheme="majorHAnsi" w:hAnsiTheme="majorHAnsi" w:cstheme="majorHAnsi"/>
          <w:u w:val="single"/>
        </w:rPr>
        <w:t>invasion</w:t>
      </w:r>
      <w:r w:rsidRPr="00372850">
        <w:rPr>
          <w:rFonts w:asciiTheme="majorHAnsi" w:hAnsiTheme="majorHAnsi" w:cstheme="majorHAnsi"/>
        </w:rPr>
        <w:t xml:space="preserve"> has been </w:t>
      </w:r>
      <w:r w:rsidRPr="00372850">
        <w:rPr>
          <w:rFonts w:asciiTheme="majorHAnsi" w:hAnsiTheme="majorHAnsi" w:cstheme="majorHAnsi"/>
          <w:u w:val="single"/>
        </w:rPr>
        <w:t>shutting down Internet</w:t>
      </w:r>
      <w:r w:rsidRPr="00372850">
        <w:rPr>
          <w:rFonts w:asciiTheme="majorHAnsi" w:hAnsiTheme="majorHAnsi" w:cstheme="majorHAnsi"/>
        </w:rPr>
        <w:t xml:space="preserve"> access in Ukraine – private companies like </w:t>
      </w:r>
      <w:proofErr w:type="spellStart"/>
      <w:r w:rsidRPr="00372850">
        <w:rPr>
          <w:rFonts w:asciiTheme="majorHAnsi" w:hAnsiTheme="majorHAnsi" w:cstheme="majorHAnsi"/>
        </w:rPr>
        <w:t>Starlink</w:t>
      </w:r>
      <w:proofErr w:type="spellEnd"/>
      <w:r w:rsidRPr="00372850">
        <w:rPr>
          <w:rFonts w:asciiTheme="majorHAnsi" w:hAnsiTheme="majorHAnsi" w:cstheme="majorHAnsi"/>
        </w:rPr>
        <w:t xml:space="preserve"> are key to keeping Ukraine </w:t>
      </w:r>
      <w:r w:rsidRPr="00372850">
        <w:rPr>
          <w:rFonts w:asciiTheme="majorHAnsi" w:hAnsiTheme="majorHAnsi" w:cstheme="majorHAnsi"/>
          <w:u w:val="single"/>
        </w:rPr>
        <w:t>above the water</w:t>
      </w:r>
      <w:r w:rsidRPr="00372850">
        <w:rPr>
          <w:rFonts w:asciiTheme="majorHAnsi" w:hAnsiTheme="majorHAnsi" w:cstheme="majorHAnsi"/>
        </w:rPr>
        <w:t xml:space="preserve">. </w:t>
      </w:r>
    </w:p>
    <w:p w14:paraId="41241C9C" w14:textId="77777777" w:rsidR="00A81284" w:rsidRPr="00372850" w:rsidRDefault="00A81284" w:rsidP="00A81284">
      <w:pPr>
        <w:rPr>
          <w:rFonts w:asciiTheme="majorHAnsi" w:hAnsiTheme="majorHAnsi" w:cstheme="majorHAnsi"/>
          <w:sz w:val="18"/>
          <w:szCs w:val="18"/>
        </w:rPr>
      </w:pPr>
      <w:proofErr w:type="spellStart"/>
      <w:r w:rsidRPr="00372850">
        <w:rPr>
          <w:rFonts w:asciiTheme="majorHAnsi" w:eastAsiaTheme="majorEastAsia" w:hAnsiTheme="majorHAnsi" w:cstheme="majorHAnsi"/>
          <w:b/>
          <w:iCs/>
          <w:sz w:val="26"/>
        </w:rPr>
        <w:t>Lerman</w:t>
      </w:r>
      <w:proofErr w:type="spellEnd"/>
      <w:r w:rsidRPr="00372850">
        <w:rPr>
          <w:rFonts w:asciiTheme="majorHAnsi" w:eastAsiaTheme="majorEastAsia" w:hAnsiTheme="majorHAnsi" w:cstheme="majorHAnsi"/>
          <w:b/>
          <w:iCs/>
          <w:sz w:val="26"/>
        </w:rPr>
        <w:t xml:space="preserve"> and </w:t>
      </w:r>
      <w:proofErr w:type="spellStart"/>
      <w:r w:rsidRPr="00372850">
        <w:rPr>
          <w:rFonts w:asciiTheme="majorHAnsi" w:eastAsiaTheme="majorEastAsia" w:hAnsiTheme="majorHAnsi" w:cstheme="majorHAnsi"/>
          <w:b/>
          <w:iCs/>
          <w:sz w:val="26"/>
        </w:rPr>
        <w:t>Zakezewski</w:t>
      </w:r>
      <w:proofErr w:type="spellEnd"/>
      <w:r w:rsidRPr="00372850">
        <w:rPr>
          <w:rFonts w:asciiTheme="majorHAnsi" w:eastAsiaTheme="majorEastAsia" w:hAnsiTheme="majorHAnsi" w:cstheme="majorHAnsi"/>
          <w:b/>
          <w:iCs/>
          <w:sz w:val="26"/>
        </w:rPr>
        <w:t xml:space="preserve"> 3/19</w:t>
      </w:r>
      <w:r w:rsidRPr="00372850">
        <w:rPr>
          <w:rFonts w:asciiTheme="majorHAnsi" w:hAnsiTheme="majorHAnsi" w:cstheme="majorHAnsi"/>
        </w:rPr>
        <w:t xml:space="preserve"> </w:t>
      </w:r>
      <w:r w:rsidRPr="00372850">
        <w:rPr>
          <w:rFonts w:asciiTheme="majorHAnsi" w:hAnsiTheme="majorHAnsi" w:cstheme="majorHAnsi"/>
          <w:sz w:val="18"/>
          <w:szCs w:val="18"/>
        </w:rPr>
        <w:t>[</w:t>
      </w:r>
      <w:hyperlink r:id="rId11" w:history="1">
        <w:r w:rsidRPr="00372850">
          <w:rPr>
            <w:rStyle w:val="Hyperlink"/>
            <w:rFonts w:asciiTheme="majorHAnsi" w:hAnsiTheme="majorHAnsi" w:cstheme="majorHAnsi"/>
            <w:sz w:val="18"/>
            <w:szCs w:val="18"/>
          </w:rPr>
          <w:t>Rachel Lerman</w:t>
        </w:r>
      </w:hyperlink>
      <w:r w:rsidRPr="00372850">
        <w:rPr>
          <w:rFonts w:asciiTheme="majorHAnsi" w:hAnsiTheme="majorHAnsi" w:cstheme="majorHAnsi"/>
          <w:sz w:val="18"/>
          <w:szCs w:val="18"/>
        </w:rPr>
        <w:t xml:space="preserve"> and </w:t>
      </w:r>
      <w:hyperlink r:id="rId12" w:history="1">
        <w:r w:rsidRPr="00372850">
          <w:rPr>
            <w:rStyle w:val="Hyperlink"/>
            <w:rFonts w:asciiTheme="majorHAnsi" w:hAnsiTheme="majorHAnsi" w:cstheme="majorHAnsi"/>
            <w:sz w:val="18"/>
            <w:szCs w:val="18"/>
          </w:rPr>
          <w:t>Cat Zakrzewski</w:t>
        </w:r>
      </w:hyperlink>
      <w:r w:rsidRPr="00372850">
        <w:rPr>
          <w:rFonts w:asciiTheme="majorHAnsi" w:hAnsiTheme="majorHAnsi" w:cstheme="majorHAnsi"/>
          <w:sz w:val="18"/>
          <w:szCs w:val="18"/>
        </w:rPr>
        <w:t xml:space="preserve">, March 19, 2022, Elon Musk’s </w:t>
      </w:r>
      <w:proofErr w:type="spellStart"/>
      <w:r w:rsidRPr="00372850">
        <w:rPr>
          <w:rFonts w:asciiTheme="majorHAnsi" w:hAnsiTheme="majorHAnsi" w:cstheme="majorHAnsi"/>
          <w:sz w:val="18"/>
          <w:szCs w:val="18"/>
        </w:rPr>
        <w:t>Starlink</w:t>
      </w:r>
      <w:proofErr w:type="spellEnd"/>
      <w:r w:rsidRPr="00372850">
        <w:rPr>
          <w:rFonts w:asciiTheme="majorHAnsi" w:hAnsiTheme="majorHAnsi" w:cstheme="majorHAnsi"/>
          <w:sz w:val="18"/>
          <w:szCs w:val="18"/>
        </w:rPr>
        <w:t xml:space="preserve"> is keeping Ukrainians online when traditional Internet fails, </w:t>
      </w:r>
      <w:hyperlink r:id="rId13" w:history="1">
        <w:r w:rsidRPr="00372850">
          <w:rPr>
            <w:rStyle w:val="Hyperlink"/>
            <w:rFonts w:asciiTheme="majorHAnsi" w:hAnsiTheme="majorHAnsi" w:cstheme="majorHAnsi"/>
            <w:sz w:val="18"/>
            <w:szCs w:val="18"/>
          </w:rPr>
          <w:t>https://www.washingtonpost.com/technology/2022/03/19/elon-musk-ukraine-starlink //</w:t>
        </w:r>
      </w:hyperlink>
      <w:r w:rsidRPr="00372850">
        <w:rPr>
          <w:rFonts w:asciiTheme="majorHAnsi" w:hAnsiTheme="majorHAnsi" w:cstheme="majorHAnsi"/>
          <w:sz w:val="18"/>
          <w:szCs w:val="18"/>
        </w:rPr>
        <w:t xml:space="preserve"> JB]</w:t>
      </w:r>
    </w:p>
    <w:p w14:paraId="216A73ED"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u w:val="single"/>
        </w:rPr>
        <w:t xml:space="preserve">Elon </w:t>
      </w:r>
      <w:r w:rsidRPr="00372850">
        <w:rPr>
          <w:rFonts w:asciiTheme="majorHAnsi" w:hAnsiTheme="majorHAnsi" w:cstheme="majorHAnsi"/>
          <w:b/>
          <w:bCs/>
          <w:u w:val="single"/>
        </w:rPr>
        <w:t>Musk</w:t>
      </w:r>
      <w:r w:rsidRPr="00372850">
        <w:rPr>
          <w:rFonts w:asciiTheme="majorHAnsi" w:hAnsiTheme="majorHAnsi" w:cstheme="majorHAnsi"/>
          <w:sz w:val="16"/>
        </w:rPr>
        <w:t xml:space="preserve"> recently </w:t>
      </w:r>
      <w:hyperlink r:id="rId14" w:tgtFrame="_blank" w:history="1">
        <w:r w:rsidRPr="00372850">
          <w:rPr>
            <w:rStyle w:val="Hyperlink"/>
            <w:rFonts w:asciiTheme="majorHAnsi" w:hAnsiTheme="majorHAnsi" w:cstheme="majorHAnsi"/>
            <w:sz w:val="16"/>
          </w:rPr>
          <w:t>challenged</w:t>
        </w:r>
      </w:hyperlink>
      <w:r w:rsidRPr="00372850">
        <w:rPr>
          <w:rFonts w:asciiTheme="majorHAnsi" w:hAnsiTheme="majorHAnsi" w:cstheme="majorHAnsi"/>
          <w:sz w:val="16"/>
        </w:rPr>
        <w:t xml:space="preserve"> Russian President Vladimir </w:t>
      </w:r>
      <w:r w:rsidRPr="00372850">
        <w:rPr>
          <w:rFonts w:asciiTheme="majorHAnsi" w:hAnsiTheme="majorHAnsi" w:cstheme="majorHAnsi"/>
          <w:u w:val="single"/>
        </w:rPr>
        <w:t>Putin to a one-handed fist</w:t>
      </w:r>
      <w:r w:rsidRPr="00372850">
        <w:rPr>
          <w:rFonts w:asciiTheme="majorHAnsi" w:hAnsiTheme="majorHAnsi" w:cstheme="majorHAnsi"/>
          <w:b/>
          <w:bCs/>
          <w:highlight w:val="green"/>
          <w:u w:val="single"/>
        </w:rPr>
        <w:t>fight</w:t>
      </w:r>
      <w:r w:rsidRPr="00372850">
        <w:rPr>
          <w:rFonts w:asciiTheme="majorHAnsi" w:hAnsiTheme="majorHAnsi" w:cstheme="majorHAnsi"/>
          <w:highlight w:val="green"/>
          <w:u w:val="single"/>
        </w:rPr>
        <w:t xml:space="preserve"> for</w:t>
      </w:r>
      <w:r w:rsidRPr="00372850">
        <w:rPr>
          <w:rFonts w:asciiTheme="majorHAnsi" w:hAnsiTheme="majorHAnsi" w:cstheme="majorHAnsi"/>
          <w:u w:val="single"/>
        </w:rPr>
        <w:t xml:space="preserve"> the future of </w:t>
      </w:r>
      <w:r w:rsidRPr="00372850">
        <w:rPr>
          <w:rFonts w:asciiTheme="majorHAnsi" w:hAnsiTheme="majorHAnsi" w:cstheme="majorHAnsi"/>
          <w:b/>
          <w:bCs/>
          <w:highlight w:val="green"/>
          <w:u w:val="single"/>
        </w:rPr>
        <w:t>Ukraine</w:t>
      </w:r>
      <w:r w:rsidRPr="00372850">
        <w:rPr>
          <w:rFonts w:asciiTheme="majorHAnsi" w:hAnsiTheme="majorHAnsi" w:cstheme="majorHAnsi"/>
          <w:sz w:val="16"/>
        </w:rPr>
        <w:t xml:space="preserve">. But the entrepreneur’s </w:t>
      </w:r>
      <w:r w:rsidRPr="00372850">
        <w:rPr>
          <w:rFonts w:asciiTheme="majorHAnsi" w:hAnsiTheme="majorHAnsi" w:cstheme="majorHAnsi"/>
          <w:u w:val="single"/>
        </w:rPr>
        <w:t xml:space="preserve">real </w:t>
      </w:r>
      <w:r w:rsidRPr="00372850">
        <w:rPr>
          <w:rFonts w:asciiTheme="majorHAnsi" w:hAnsiTheme="majorHAnsi" w:cstheme="majorHAnsi"/>
          <w:b/>
          <w:bCs/>
          <w:highlight w:val="green"/>
          <w:u w:val="single"/>
        </w:rPr>
        <w:t>defense</w:t>
      </w:r>
      <w:r w:rsidRPr="00372850">
        <w:rPr>
          <w:rFonts w:asciiTheme="majorHAnsi" w:hAnsiTheme="majorHAnsi" w:cstheme="majorHAnsi"/>
          <w:u w:val="single"/>
        </w:rPr>
        <w:t xml:space="preserve"> of</w:t>
      </w:r>
      <w:r w:rsidRPr="00372850">
        <w:rPr>
          <w:rFonts w:asciiTheme="majorHAnsi" w:hAnsiTheme="majorHAnsi" w:cstheme="majorHAnsi"/>
          <w:sz w:val="16"/>
        </w:rPr>
        <w:t xml:space="preserve"> the besieged </w:t>
      </w:r>
      <w:r w:rsidRPr="00372850">
        <w:rPr>
          <w:rFonts w:asciiTheme="majorHAnsi" w:hAnsiTheme="majorHAnsi" w:cstheme="majorHAnsi"/>
          <w:u w:val="single"/>
        </w:rPr>
        <w:t>country</w:t>
      </w:r>
      <w:r w:rsidRPr="00372850">
        <w:rPr>
          <w:rFonts w:asciiTheme="majorHAnsi" w:hAnsiTheme="majorHAnsi" w:cstheme="majorHAnsi"/>
          <w:sz w:val="16"/>
        </w:rPr>
        <w:t xml:space="preserve"> is his </w:t>
      </w:r>
      <w:r w:rsidRPr="00372850">
        <w:rPr>
          <w:rFonts w:asciiTheme="majorHAnsi" w:hAnsiTheme="majorHAnsi" w:cstheme="majorHAnsi"/>
          <w:u w:val="single"/>
        </w:rPr>
        <w:t xml:space="preserve">effort to </w:t>
      </w:r>
      <w:r w:rsidRPr="00372850">
        <w:rPr>
          <w:rFonts w:asciiTheme="majorHAnsi" w:hAnsiTheme="majorHAnsi" w:cstheme="majorHAnsi"/>
          <w:highlight w:val="green"/>
          <w:u w:val="single"/>
        </w:rPr>
        <w:t>keep Ukrainians online with</w:t>
      </w:r>
      <w:r w:rsidRPr="00372850">
        <w:rPr>
          <w:rFonts w:asciiTheme="majorHAnsi" w:hAnsiTheme="majorHAnsi" w:cstheme="majorHAnsi"/>
          <w:u w:val="single"/>
        </w:rPr>
        <w:t xml:space="preserve"> shipments of </w:t>
      </w:r>
      <w:proofErr w:type="spellStart"/>
      <w:r w:rsidRPr="00372850">
        <w:rPr>
          <w:rFonts w:asciiTheme="majorHAnsi" w:hAnsiTheme="majorHAnsi" w:cstheme="majorHAnsi"/>
          <w:b/>
          <w:bCs/>
          <w:highlight w:val="green"/>
          <w:u w:val="single"/>
        </w:rPr>
        <w:t>Starlink</w:t>
      </w:r>
      <w:proofErr w:type="spellEnd"/>
      <w:r w:rsidRPr="00372850">
        <w:rPr>
          <w:rFonts w:asciiTheme="majorHAnsi" w:hAnsiTheme="majorHAnsi" w:cstheme="majorHAnsi"/>
          <w:b/>
          <w:bCs/>
          <w:highlight w:val="green"/>
          <w:u w:val="single"/>
        </w:rPr>
        <w:t xml:space="preserve"> satellite Internet service</w:t>
      </w:r>
      <w:r w:rsidRPr="00372850">
        <w:rPr>
          <w:rFonts w:asciiTheme="majorHAnsi" w:hAnsiTheme="majorHAnsi" w:cstheme="majorHAnsi"/>
          <w:sz w:val="16"/>
        </w:rPr>
        <w:t>.</w:t>
      </w:r>
    </w:p>
    <w:p w14:paraId="0BEE0A1E" w14:textId="77777777" w:rsidR="00A81284" w:rsidRPr="00372850" w:rsidRDefault="00A81284" w:rsidP="00A81284">
      <w:pPr>
        <w:rPr>
          <w:rFonts w:asciiTheme="majorHAnsi" w:hAnsiTheme="majorHAnsi" w:cstheme="majorHAnsi"/>
          <w:sz w:val="16"/>
        </w:rPr>
      </w:pPr>
      <w:proofErr w:type="spellStart"/>
      <w:r w:rsidRPr="00372850">
        <w:rPr>
          <w:rFonts w:asciiTheme="majorHAnsi" w:hAnsiTheme="majorHAnsi" w:cstheme="majorHAnsi"/>
          <w:b/>
          <w:bCs/>
          <w:u w:val="single"/>
        </w:rPr>
        <w:t>Starlink</w:t>
      </w:r>
      <w:proofErr w:type="spellEnd"/>
      <w:r w:rsidRPr="00372850">
        <w:rPr>
          <w:rFonts w:asciiTheme="majorHAnsi" w:hAnsiTheme="majorHAnsi" w:cstheme="majorHAnsi"/>
          <w:u w:val="single"/>
        </w:rPr>
        <w:t xml:space="preserve"> is a unit</w:t>
      </w:r>
      <w:r w:rsidRPr="00372850">
        <w:rPr>
          <w:rFonts w:asciiTheme="majorHAnsi" w:hAnsiTheme="majorHAnsi" w:cstheme="majorHAnsi"/>
          <w:sz w:val="16"/>
        </w:rPr>
        <w:t xml:space="preserve"> of </w:t>
      </w:r>
      <w:hyperlink r:id="rId15" w:tgtFrame="_blank" w:history="1">
        <w:r w:rsidRPr="00372850">
          <w:rPr>
            <w:rStyle w:val="Hyperlink"/>
            <w:rFonts w:asciiTheme="majorHAnsi" w:hAnsiTheme="majorHAnsi" w:cstheme="majorHAnsi"/>
            <w:sz w:val="16"/>
          </w:rPr>
          <w:t xml:space="preserve">Musk’s </w:t>
        </w:r>
        <w:r w:rsidRPr="00372850">
          <w:rPr>
            <w:rFonts w:asciiTheme="majorHAnsi" w:hAnsiTheme="majorHAnsi" w:cstheme="majorHAnsi"/>
            <w:u w:val="single"/>
          </w:rPr>
          <w:t>space compan</w:t>
        </w:r>
        <w:r w:rsidRPr="00372850">
          <w:rPr>
            <w:rStyle w:val="Hyperlink"/>
            <w:rFonts w:asciiTheme="majorHAnsi" w:hAnsiTheme="majorHAnsi" w:cstheme="majorHAnsi"/>
          </w:rPr>
          <w:t>y</w:t>
        </w:r>
        <w:r w:rsidRPr="00372850">
          <w:rPr>
            <w:rStyle w:val="Hyperlink"/>
            <w:rFonts w:asciiTheme="majorHAnsi" w:hAnsiTheme="majorHAnsi" w:cstheme="majorHAnsi"/>
            <w:sz w:val="16"/>
          </w:rPr>
          <w:t>, SpaceX. </w:t>
        </w:r>
      </w:hyperlink>
      <w:r w:rsidRPr="00372850">
        <w:rPr>
          <w:rFonts w:asciiTheme="majorHAnsi" w:hAnsiTheme="majorHAnsi" w:cstheme="majorHAnsi"/>
          <w:sz w:val="16"/>
        </w:rPr>
        <w:t xml:space="preserve">The service uses terminals that resemble TV dishes equipped with antennas and are usually mounted on roofs to </w:t>
      </w:r>
      <w:r w:rsidRPr="00372850">
        <w:rPr>
          <w:rFonts w:asciiTheme="majorHAnsi" w:hAnsiTheme="majorHAnsi" w:cstheme="majorHAnsi"/>
          <w:u w:val="single"/>
        </w:rPr>
        <w:t xml:space="preserve">access the </w:t>
      </w:r>
      <w:r w:rsidRPr="00372850">
        <w:rPr>
          <w:rFonts w:asciiTheme="majorHAnsi" w:hAnsiTheme="majorHAnsi" w:cstheme="majorHAnsi"/>
          <w:b/>
          <w:bCs/>
          <w:u w:val="single"/>
        </w:rPr>
        <w:t>Internet via satellite</w:t>
      </w:r>
      <w:r w:rsidRPr="00372850">
        <w:rPr>
          <w:rFonts w:asciiTheme="majorHAnsi" w:hAnsiTheme="majorHAnsi" w:cstheme="majorHAnsi"/>
          <w:u w:val="single"/>
        </w:rPr>
        <w:t xml:space="preserve"> </w:t>
      </w:r>
      <w:r w:rsidRPr="00372850">
        <w:rPr>
          <w:rFonts w:asciiTheme="majorHAnsi" w:hAnsiTheme="majorHAnsi" w:cstheme="majorHAnsi"/>
          <w:sz w:val="16"/>
        </w:rPr>
        <w:t>in rural or disconnected areas.</w:t>
      </w:r>
    </w:p>
    <w:p w14:paraId="4606CB28"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 xml:space="preserve">When war broke out in Ukraine, the </w:t>
      </w:r>
      <w:r w:rsidRPr="00372850">
        <w:rPr>
          <w:rFonts w:asciiTheme="majorHAnsi" w:hAnsiTheme="majorHAnsi" w:cstheme="majorHAnsi"/>
          <w:b/>
          <w:bCs/>
          <w:highlight w:val="green"/>
          <w:u w:val="single"/>
        </w:rPr>
        <w:t>country</w:t>
      </w:r>
      <w:r w:rsidRPr="00372850">
        <w:rPr>
          <w:rFonts w:asciiTheme="majorHAnsi" w:hAnsiTheme="majorHAnsi" w:cstheme="majorHAnsi"/>
          <w:highlight w:val="green"/>
          <w:u w:val="single"/>
        </w:rPr>
        <w:t xml:space="preserve"> faced threats of Russian </w:t>
      </w:r>
      <w:r w:rsidRPr="00372850">
        <w:rPr>
          <w:rFonts w:asciiTheme="majorHAnsi" w:hAnsiTheme="majorHAnsi" w:cstheme="majorHAnsi"/>
          <w:b/>
          <w:bCs/>
          <w:highlight w:val="green"/>
          <w:u w:val="single"/>
        </w:rPr>
        <w:t>cyberattacks</w:t>
      </w:r>
      <w:r w:rsidRPr="00372850">
        <w:rPr>
          <w:rFonts w:asciiTheme="majorHAnsi" w:hAnsiTheme="majorHAnsi" w:cstheme="majorHAnsi"/>
          <w:u w:val="single"/>
        </w:rPr>
        <w:t xml:space="preserve"> and shelling that had the potential </w:t>
      </w:r>
      <w:r w:rsidRPr="00372850">
        <w:rPr>
          <w:rFonts w:asciiTheme="majorHAnsi" w:hAnsiTheme="majorHAnsi" w:cstheme="majorHAnsi"/>
          <w:highlight w:val="green"/>
          <w:u w:val="single"/>
        </w:rPr>
        <w:t xml:space="preserve">to </w:t>
      </w:r>
      <w:r w:rsidRPr="00372850">
        <w:rPr>
          <w:rFonts w:asciiTheme="majorHAnsi" w:hAnsiTheme="majorHAnsi" w:cstheme="majorHAnsi"/>
          <w:b/>
          <w:bCs/>
          <w:highlight w:val="green"/>
          <w:u w:val="single"/>
        </w:rPr>
        <w:t>take down the Internet</w:t>
      </w:r>
      <w:r w:rsidRPr="00372850">
        <w:rPr>
          <w:rFonts w:asciiTheme="majorHAnsi" w:hAnsiTheme="majorHAnsi" w:cstheme="majorHAnsi"/>
          <w:sz w:val="16"/>
        </w:rPr>
        <w:t xml:space="preserve">, making it necessary to </w:t>
      </w:r>
      <w:r w:rsidRPr="00372850">
        <w:rPr>
          <w:rFonts w:asciiTheme="majorHAnsi" w:hAnsiTheme="majorHAnsi" w:cstheme="majorHAnsi"/>
          <w:u w:val="single"/>
        </w:rPr>
        <w:t>develop a backup plan</w:t>
      </w:r>
      <w:r w:rsidRPr="00372850">
        <w:rPr>
          <w:rFonts w:asciiTheme="majorHAnsi" w:hAnsiTheme="majorHAnsi" w:cstheme="majorHAnsi"/>
          <w:sz w:val="16"/>
        </w:rPr>
        <w:t xml:space="preserve">. So the country’s minister of digital transformation, </w:t>
      </w:r>
      <w:proofErr w:type="spellStart"/>
      <w:r w:rsidRPr="00372850">
        <w:rPr>
          <w:rFonts w:asciiTheme="majorHAnsi" w:hAnsiTheme="majorHAnsi" w:cstheme="majorHAnsi"/>
          <w:sz w:val="16"/>
        </w:rPr>
        <w:t>Mykhailo</w:t>
      </w:r>
      <w:proofErr w:type="spellEnd"/>
      <w:r w:rsidRPr="00372850">
        <w:rPr>
          <w:rFonts w:asciiTheme="majorHAnsi" w:hAnsiTheme="majorHAnsi" w:cstheme="majorHAnsi"/>
          <w:sz w:val="16"/>
        </w:rPr>
        <w:t xml:space="preserve"> Fedorov, tweeted a direct plea to Musk urging him to send help. Musk replied just hours later: “</w:t>
      </w:r>
      <w:proofErr w:type="spellStart"/>
      <w:r w:rsidRPr="00372850">
        <w:rPr>
          <w:rFonts w:asciiTheme="majorHAnsi" w:hAnsiTheme="majorHAnsi" w:cstheme="majorHAnsi"/>
          <w:sz w:val="16"/>
        </w:rPr>
        <w:t>Starlink</w:t>
      </w:r>
      <w:proofErr w:type="spellEnd"/>
      <w:r w:rsidRPr="00372850">
        <w:rPr>
          <w:rFonts w:asciiTheme="majorHAnsi" w:hAnsiTheme="majorHAnsi" w:cstheme="majorHAnsi"/>
          <w:sz w:val="16"/>
        </w:rPr>
        <w:t xml:space="preserve"> service is now active in Ukraine. More terminals </w:t>
      </w:r>
      <w:proofErr w:type="spellStart"/>
      <w:r w:rsidRPr="00372850">
        <w:rPr>
          <w:rFonts w:asciiTheme="majorHAnsi" w:hAnsiTheme="majorHAnsi" w:cstheme="majorHAnsi"/>
          <w:sz w:val="16"/>
        </w:rPr>
        <w:t>en</w:t>
      </w:r>
      <w:proofErr w:type="spellEnd"/>
      <w:r w:rsidRPr="00372850">
        <w:rPr>
          <w:rFonts w:asciiTheme="majorHAnsi" w:hAnsiTheme="majorHAnsi" w:cstheme="majorHAnsi"/>
          <w:sz w:val="16"/>
        </w:rPr>
        <w:t xml:space="preserve"> route.”</w:t>
      </w:r>
    </w:p>
    <w:p w14:paraId="0DACA875" w14:textId="77777777" w:rsidR="00A81284" w:rsidRPr="00372850" w:rsidRDefault="00A81284" w:rsidP="00A81284">
      <w:pPr>
        <w:rPr>
          <w:rFonts w:asciiTheme="majorHAnsi" w:hAnsiTheme="majorHAnsi" w:cstheme="majorHAnsi"/>
          <w:sz w:val="16"/>
        </w:rPr>
      </w:pPr>
      <w:hyperlink r:id="rId16" w:history="1">
        <w:r w:rsidRPr="00372850">
          <w:rPr>
            <w:rFonts w:asciiTheme="majorHAnsi" w:hAnsiTheme="majorHAnsi" w:cstheme="majorHAnsi"/>
            <w:sz w:val="16"/>
          </w:rPr>
          <w:t>The latest space race is all about improving Internet access. Here’s what you should know.</w:t>
        </w:r>
      </w:hyperlink>
    </w:p>
    <w:p w14:paraId="33C74BB3"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b/>
          <w:bCs/>
          <w:highlight w:val="green"/>
          <w:u w:val="single"/>
        </w:rPr>
        <w:t>Ukraine</w:t>
      </w:r>
      <w:r w:rsidRPr="00372850">
        <w:rPr>
          <w:rFonts w:asciiTheme="majorHAnsi" w:hAnsiTheme="majorHAnsi" w:cstheme="majorHAnsi"/>
          <w:u w:val="single"/>
        </w:rPr>
        <w:t xml:space="preserve"> has already </w:t>
      </w:r>
      <w:r w:rsidRPr="00372850">
        <w:rPr>
          <w:rFonts w:asciiTheme="majorHAnsi" w:hAnsiTheme="majorHAnsi" w:cstheme="majorHAnsi"/>
          <w:highlight w:val="green"/>
          <w:u w:val="single"/>
        </w:rPr>
        <w:t>received</w:t>
      </w:r>
      <w:r w:rsidRPr="00372850">
        <w:rPr>
          <w:rFonts w:asciiTheme="majorHAnsi" w:hAnsiTheme="majorHAnsi" w:cstheme="majorHAnsi"/>
          <w:sz w:val="16"/>
        </w:rPr>
        <w:t xml:space="preserve"> thousands of </w:t>
      </w:r>
      <w:r w:rsidRPr="00372850">
        <w:rPr>
          <w:rFonts w:asciiTheme="majorHAnsi" w:hAnsiTheme="majorHAnsi" w:cstheme="majorHAnsi"/>
          <w:u w:val="single"/>
        </w:rPr>
        <w:t xml:space="preserve">antennas </w:t>
      </w:r>
      <w:r w:rsidRPr="00372850">
        <w:rPr>
          <w:rFonts w:asciiTheme="majorHAnsi" w:hAnsiTheme="majorHAnsi" w:cstheme="majorHAnsi"/>
          <w:highlight w:val="green"/>
          <w:u w:val="single"/>
        </w:rPr>
        <w:t>from Musk’s companies</w:t>
      </w:r>
      <w:r w:rsidRPr="00372850">
        <w:rPr>
          <w:rFonts w:asciiTheme="majorHAnsi" w:hAnsiTheme="majorHAnsi" w:cstheme="majorHAnsi"/>
          <w:sz w:val="16"/>
        </w:rPr>
        <w:t xml:space="preserve"> and European allies, which has proved “</w:t>
      </w:r>
      <w:r w:rsidRPr="00372850">
        <w:rPr>
          <w:rFonts w:asciiTheme="majorHAnsi" w:hAnsiTheme="majorHAnsi" w:cstheme="majorHAnsi"/>
          <w:u w:val="single"/>
        </w:rPr>
        <w:t xml:space="preserve">very </w:t>
      </w:r>
      <w:r w:rsidRPr="00372850">
        <w:rPr>
          <w:rFonts w:asciiTheme="majorHAnsi" w:hAnsiTheme="majorHAnsi" w:cstheme="majorHAnsi"/>
          <w:b/>
          <w:bCs/>
          <w:highlight w:val="green"/>
          <w:u w:val="single"/>
        </w:rPr>
        <w:t>effective</w:t>
      </w:r>
      <w:r w:rsidRPr="00372850">
        <w:rPr>
          <w:rFonts w:asciiTheme="majorHAnsi" w:hAnsiTheme="majorHAnsi" w:cstheme="majorHAnsi"/>
          <w:sz w:val="16"/>
        </w:rPr>
        <w:t>,” </w:t>
      </w:r>
      <w:hyperlink r:id="rId17" w:tgtFrame="_blank" w:history="1">
        <w:r w:rsidRPr="00372850">
          <w:rPr>
            <w:rStyle w:val="Hyperlink"/>
            <w:rFonts w:asciiTheme="majorHAnsi" w:hAnsiTheme="majorHAnsi" w:cstheme="majorHAnsi"/>
            <w:sz w:val="16"/>
          </w:rPr>
          <w:t>Fedorov</w:t>
        </w:r>
      </w:hyperlink>
      <w:r w:rsidRPr="00372850">
        <w:rPr>
          <w:rFonts w:asciiTheme="majorHAnsi" w:hAnsiTheme="majorHAnsi" w:cstheme="majorHAnsi"/>
          <w:sz w:val="16"/>
        </w:rPr>
        <w:t> said in an interview with The Washington Post on Friday.</w:t>
      </w:r>
    </w:p>
    <w:p w14:paraId="7FAFD888"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 xml:space="preserve">“The </w:t>
      </w:r>
      <w:r w:rsidRPr="00372850">
        <w:rPr>
          <w:rFonts w:asciiTheme="majorHAnsi" w:hAnsiTheme="majorHAnsi" w:cstheme="majorHAnsi"/>
          <w:b/>
          <w:bCs/>
          <w:highlight w:val="green"/>
          <w:u w:val="single"/>
        </w:rPr>
        <w:t>quality</w:t>
      </w:r>
      <w:r w:rsidRPr="00372850">
        <w:rPr>
          <w:rFonts w:asciiTheme="majorHAnsi" w:hAnsiTheme="majorHAnsi" w:cstheme="majorHAnsi"/>
          <w:u w:val="single"/>
        </w:rPr>
        <w:t xml:space="preserve"> of the link </w:t>
      </w:r>
      <w:r w:rsidRPr="00372850">
        <w:rPr>
          <w:rFonts w:asciiTheme="majorHAnsi" w:hAnsiTheme="majorHAnsi" w:cstheme="majorHAnsi"/>
          <w:highlight w:val="green"/>
          <w:u w:val="single"/>
        </w:rPr>
        <w:t xml:space="preserve">is </w:t>
      </w:r>
      <w:r w:rsidRPr="00372850">
        <w:rPr>
          <w:rFonts w:asciiTheme="majorHAnsi" w:hAnsiTheme="majorHAnsi" w:cstheme="majorHAnsi"/>
          <w:b/>
          <w:bCs/>
          <w:highlight w:val="green"/>
          <w:u w:val="single"/>
        </w:rPr>
        <w:t>excellent</w:t>
      </w:r>
      <w:r w:rsidRPr="00372850">
        <w:rPr>
          <w:rFonts w:asciiTheme="majorHAnsi" w:hAnsiTheme="majorHAnsi" w:cstheme="majorHAnsi"/>
          <w:sz w:val="16"/>
        </w:rPr>
        <w:t xml:space="preserve">,” Fedorov said through a translator, using a </w:t>
      </w:r>
      <w:proofErr w:type="spellStart"/>
      <w:r w:rsidRPr="00372850">
        <w:rPr>
          <w:rFonts w:asciiTheme="majorHAnsi" w:hAnsiTheme="majorHAnsi" w:cstheme="majorHAnsi"/>
          <w:sz w:val="16"/>
        </w:rPr>
        <w:t>Starlink</w:t>
      </w:r>
      <w:proofErr w:type="spellEnd"/>
      <w:r w:rsidRPr="00372850">
        <w:rPr>
          <w:rFonts w:asciiTheme="majorHAnsi" w:hAnsiTheme="majorHAnsi" w:cstheme="majorHAnsi"/>
          <w:sz w:val="16"/>
        </w:rPr>
        <w:t xml:space="preserve"> connection from an undisclosed location. “</w:t>
      </w:r>
      <w:r w:rsidRPr="00372850">
        <w:rPr>
          <w:rFonts w:asciiTheme="majorHAnsi" w:hAnsiTheme="majorHAnsi" w:cstheme="majorHAnsi"/>
          <w:u w:val="single"/>
        </w:rPr>
        <w:t xml:space="preserve">We are </w:t>
      </w:r>
      <w:r w:rsidRPr="00372850">
        <w:rPr>
          <w:rFonts w:asciiTheme="majorHAnsi" w:hAnsiTheme="majorHAnsi" w:cstheme="majorHAnsi"/>
          <w:highlight w:val="green"/>
          <w:u w:val="single"/>
        </w:rPr>
        <w:t xml:space="preserve">using </w:t>
      </w:r>
      <w:r w:rsidRPr="00372850">
        <w:rPr>
          <w:rFonts w:asciiTheme="majorHAnsi" w:hAnsiTheme="majorHAnsi" w:cstheme="majorHAnsi"/>
          <w:b/>
          <w:bCs/>
          <w:highlight w:val="green"/>
          <w:u w:val="single"/>
        </w:rPr>
        <w:t>thousands</w:t>
      </w:r>
      <w:r w:rsidRPr="00372850">
        <w:rPr>
          <w:rFonts w:asciiTheme="majorHAnsi" w:hAnsiTheme="majorHAnsi" w:cstheme="majorHAnsi"/>
          <w:sz w:val="16"/>
        </w:rPr>
        <w:t xml:space="preserve">, in the area of thousands, of terminals with </w:t>
      </w:r>
      <w:r w:rsidRPr="00372850">
        <w:rPr>
          <w:rFonts w:asciiTheme="majorHAnsi" w:hAnsiTheme="majorHAnsi" w:cstheme="majorHAnsi"/>
          <w:u w:val="single"/>
        </w:rPr>
        <w:t xml:space="preserve">new </w:t>
      </w:r>
      <w:r w:rsidRPr="00372850">
        <w:rPr>
          <w:rFonts w:asciiTheme="majorHAnsi" w:hAnsiTheme="majorHAnsi" w:cstheme="majorHAnsi"/>
          <w:b/>
          <w:bCs/>
          <w:u w:val="single"/>
        </w:rPr>
        <w:t>shipments</w:t>
      </w:r>
      <w:r w:rsidRPr="00372850">
        <w:rPr>
          <w:rFonts w:asciiTheme="majorHAnsi" w:hAnsiTheme="majorHAnsi" w:cstheme="majorHAnsi"/>
          <w:u w:val="single"/>
        </w:rPr>
        <w:t xml:space="preserve"> arriving every other day</w:t>
      </w:r>
      <w:r w:rsidRPr="00372850">
        <w:rPr>
          <w:rFonts w:asciiTheme="majorHAnsi" w:hAnsiTheme="majorHAnsi" w:cstheme="majorHAnsi"/>
          <w:sz w:val="16"/>
        </w:rPr>
        <w:t>.”</w:t>
      </w:r>
    </w:p>
    <w:p w14:paraId="1812D6B0" w14:textId="77777777" w:rsidR="00A81284" w:rsidRPr="00372850" w:rsidRDefault="00A81284" w:rsidP="00A81284">
      <w:pPr>
        <w:rPr>
          <w:rFonts w:asciiTheme="majorHAnsi" w:hAnsiTheme="majorHAnsi" w:cstheme="majorHAnsi"/>
          <w:sz w:val="16"/>
        </w:rPr>
      </w:pPr>
      <w:hyperlink r:id="rId18" w:history="1">
        <w:r w:rsidRPr="00372850">
          <w:rPr>
            <w:rFonts w:asciiTheme="majorHAnsi" w:hAnsiTheme="majorHAnsi" w:cstheme="majorHAnsi"/>
            <w:sz w:val="16"/>
          </w:rPr>
          <w:t>The Ukrainian leader who is pushing Silicon Valley to stand up to Russia</w:t>
        </w:r>
      </w:hyperlink>
    </w:p>
    <w:p w14:paraId="25C2EC64"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6"/>
        </w:rPr>
        <w:t xml:space="preserve">The use of </w:t>
      </w:r>
      <w:proofErr w:type="spellStart"/>
      <w:r w:rsidRPr="00372850">
        <w:rPr>
          <w:rFonts w:asciiTheme="majorHAnsi" w:hAnsiTheme="majorHAnsi" w:cstheme="majorHAnsi"/>
          <w:highlight w:val="green"/>
          <w:u w:val="single"/>
        </w:rPr>
        <w:t>Starlink</w:t>
      </w:r>
      <w:proofErr w:type="spellEnd"/>
      <w:r w:rsidRPr="00372850">
        <w:rPr>
          <w:rFonts w:asciiTheme="majorHAnsi" w:hAnsiTheme="majorHAnsi" w:cstheme="majorHAnsi"/>
          <w:sz w:val="16"/>
        </w:rPr>
        <w:t xml:space="preserve"> as a </w:t>
      </w:r>
      <w:r w:rsidRPr="00372850">
        <w:rPr>
          <w:rFonts w:asciiTheme="majorHAnsi" w:hAnsiTheme="majorHAnsi" w:cstheme="majorHAnsi"/>
          <w:u w:val="single"/>
        </w:rPr>
        <w:t xml:space="preserve">stopgap </w:t>
      </w:r>
      <w:r w:rsidRPr="00372850">
        <w:rPr>
          <w:rFonts w:asciiTheme="majorHAnsi" w:hAnsiTheme="majorHAnsi" w:cstheme="majorHAnsi"/>
          <w:highlight w:val="green"/>
          <w:u w:val="single"/>
        </w:rPr>
        <w:t>measure for citizens</w:t>
      </w:r>
      <w:r w:rsidRPr="00372850">
        <w:rPr>
          <w:rFonts w:asciiTheme="majorHAnsi" w:hAnsiTheme="majorHAnsi" w:cstheme="majorHAnsi"/>
          <w:sz w:val="16"/>
        </w:rPr>
        <w:t xml:space="preserve"> and the government to </w:t>
      </w:r>
      <w:r w:rsidRPr="00372850">
        <w:rPr>
          <w:rFonts w:asciiTheme="majorHAnsi" w:hAnsiTheme="majorHAnsi" w:cstheme="majorHAnsi"/>
          <w:highlight w:val="green"/>
          <w:u w:val="single"/>
        </w:rPr>
        <w:t xml:space="preserve">stay </w:t>
      </w:r>
      <w:r w:rsidRPr="00372850">
        <w:rPr>
          <w:rFonts w:asciiTheme="majorHAnsi" w:hAnsiTheme="majorHAnsi" w:cstheme="majorHAnsi"/>
          <w:b/>
          <w:bCs/>
          <w:highlight w:val="green"/>
          <w:u w:val="single"/>
        </w:rPr>
        <w:t>connected during</w:t>
      </w:r>
      <w:r w:rsidRPr="00372850">
        <w:rPr>
          <w:rFonts w:asciiTheme="majorHAnsi" w:hAnsiTheme="majorHAnsi" w:cstheme="majorHAnsi"/>
          <w:b/>
          <w:bCs/>
          <w:u w:val="single"/>
        </w:rPr>
        <w:t xml:space="preserve"> an </w:t>
      </w:r>
      <w:r w:rsidRPr="00372850">
        <w:rPr>
          <w:rFonts w:asciiTheme="majorHAnsi" w:hAnsiTheme="majorHAnsi" w:cstheme="majorHAnsi"/>
          <w:b/>
          <w:bCs/>
          <w:highlight w:val="green"/>
          <w:u w:val="single"/>
        </w:rPr>
        <w:t>invasion</w:t>
      </w:r>
      <w:r w:rsidRPr="00372850">
        <w:rPr>
          <w:rFonts w:asciiTheme="majorHAnsi" w:hAnsiTheme="majorHAnsi" w:cstheme="majorHAnsi"/>
          <w:u w:val="single"/>
        </w:rPr>
        <w:t xml:space="preserve"> is a major test of the relatively new technology</w:t>
      </w:r>
      <w:r w:rsidRPr="00372850">
        <w:rPr>
          <w:rFonts w:asciiTheme="majorHAnsi" w:hAnsiTheme="majorHAnsi" w:cstheme="majorHAnsi"/>
          <w:sz w:val="16"/>
        </w:rPr>
        <w:t xml:space="preserve">, experts say, and could have widespread </w:t>
      </w:r>
      <w:r w:rsidRPr="00372850">
        <w:rPr>
          <w:rFonts w:asciiTheme="majorHAnsi" w:hAnsiTheme="majorHAnsi" w:cstheme="majorHAnsi"/>
          <w:b/>
          <w:bCs/>
          <w:highlight w:val="green"/>
          <w:u w:val="single"/>
        </w:rPr>
        <w:t>implications</w:t>
      </w:r>
      <w:r w:rsidRPr="00372850">
        <w:rPr>
          <w:rFonts w:asciiTheme="majorHAnsi" w:hAnsiTheme="majorHAnsi" w:cstheme="majorHAnsi"/>
          <w:highlight w:val="green"/>
          <w:u w:val="single"/>
        </w:rPr>
        <w:t xml:space="preserve"> for the </w:t>
      </w:r>
      <w:r w:rsidRPr="00372850">
        <w:rPr>
          <w:rFonts w:asciiTheme="majorHAnsi" w:hAnsiTheme="majorHAnsi" w:cstheme="majorHAnsi"/>
          <w:b/>
          <w:bCs/>
          <w:highlight w:val="green"/>
          <w:u w:val="single"/>
        </w:rPr>
        <w:t>future of war</w:t>
      </w:r>
      <w:r w:rsidRPr="00372850">
        <w:rPr>
          <w:rFonts w:asciiTheme="majorHAnsi" w:hAnsiTheme="majorHAnsi" w:cstheme="majorHAnsi"/>
          <w:highlight w:val="green"/>
          <w:u w:val="single"/>
        </w:rPr>
        <w:t>. Internet</w:t>
      </w:r>
      <w:r w:rsidRPr="00372850">
        <w:rPr>
          <w:rFonts w:asciiTheme="majorHAnsi" w:hAnsiTheme="majorHAnsi" w:cstheme="majorHAnsi"/>
          <w:u w:val="single"/>
        </w:rPr>
        <w:t xml:space="preserve"> has become an </w:t>
      </w:r>
      <w:r w:rsidRPr="00372850">
        <w:rPr>
          <w:rFonts w:asciiTheme="majorHAnsi" w:hAnsiTheme="majorHAnsi" w:cstheme="majorHAnsi"/>
          <w:b/>
          <w:bCs/>
          <w:highlight w:val="green"/>
          <w:u w:val="single"/>
        </w:rPr>
        <w:t>essential</w:t>
      </w:r>
      <w:r w:rsidRPr="00372850">
        <w:rPr>
          <w:rFonts w:asciiTheme="majorHAnsi" w:hAnsiTheme="majorHAnsi" w:cstheme="majorHAnsi"/>
          <w:b/>
          <w:bCs/>
          <w:u w:val="single"/>
        </w:rPr>
        <w:t xml:space="preserve"> tool</w:t>
      </w:r>
      <w:r w:rsidRPr="00372850">
        <w:rPr>
          <w:rFonts w:asciiTheme="majorHAnsi" w:hAnsiTheme="majorHAnsi" w:cstheme="majorHAnsi"/>
          <w:u w:val="single"/>
        </w:rPr>
        <w:t xml:space="preserve"> </w:t>
      </w:r>
      <w:r w:rsidRPr="00372850">
        <w:rPr>
          <w:rFonts w:asciiTheme="majorHAnsi" w:hAnsiTheme="majorHAnsi" w:cstheme="majorHAnsi"/>
          <w:highlight w:val="green"/>
          <w:u w:val="single"/>
        </w:rPr>
        <w:t xml:space="preserve">for </w:t>
      </w:r>
      <w:r w:rsidRPr="00372850">
        <w:rPr>
          <w:rFonts w:asciiTheme="majorHAnsi" w:hAnsiTheme="majorHAnsi" w:cstheme="majorHAnsi"/>
          <w:b/>
          <w:bCs/>
          <w:highlight w:val="green"/>
          <w:u w:val="single"/>
        </w:rPr>
        <w:t>communication</w:t>
      </w:r>
      <w:r w:rsidRPr="00372850">
        <w:rPr>
          <w:rFonts w:asciiTheme="majorHAnsi" w:hAnsiTheme="majorHAnsi" w:cstheme="majorHAnsi"/>
          <w:u w:val="single"/>
        </w:rPr>
        <w:t xml:space="preserve">, staying informed </w:t>
      </w:r>
      <w:r w:rsidRPr="00372850">
        <w:rPr>
          <w:rFonts w:asciiTheme="majorHAnsi" w:hAnsiTheme="majorHAnsi" w:cstheme="majorHAnsi"/>
          <w:highlight w:val="green"/>
          <w:u w:val="single"/>
        </w:rPr>
        <w:t>and</w:t>
      </w:r>
      <w:r w:rsidRPr="00372850">
        <w:rPr>
          <w:rFonts w:asciiTheme="majorHAnsi" w:hAnsiTheme="majorHAnsi" w:cstheme="majorHAnsi"/>
          <w:u w:val="single"/>
        </w:rPr>
        <w:t xml:space="preserve"> even </w:t>
      </w:r>
      <w:r w:rsidRPr="00372850">
        <w:rPr>
          <w:rFonts w:asciiTheme="majorHAnsi" w:hAnsiTheme="majorHAnsi" w:cstheme="majorHAnsi"/>
          <w:highlight w:val="green"/>
          <w:u w:val="single"/>
        </w:rPr>
        <w:t>powering weapons</w:t>
      </w:r>
      <w:r w:rsidRPr="00372850">
        <w:rPr>
          <w:rFonts w:asciiTheme="majorHAnsi" w:hAnsiTheme="majorHAnsi" w:cstheme="majorHAnsi"/>
          <w:u w:val="single"/>
        </w:rPr>
        <w:t>.</w:t>
      </w:r>
    </w:p>
    <w:p w14:paraId="41F3729F" w14:textId="77777777" w:rsidR="00A81284" w:rsidRPr="00372850" w:rsidRDefault="00A81284" w:rsidP="00A81284">
      <w:pPr>
        <w:pStyle w:val="Heading4"/>
        <w:rPr>
          <w:rFonts w:asciiTheme="majorHAnsi" w:hAnsiTheme="majorHAnsi" w:cstheme="majorHAnsi"/>
        </w:rPr>
      </w:pPr>
      <w:r w:rsidRPr="00372850">
        <w:rPr>
          <w:rFonts w:asciiTheme="majorHAnsi" w:hAnsiTheme="majorHAnsi" w:cstheme="majorHAnsi"/>
        </w:rPr>
        <w:lastRenderedPageBreak/>
        <w:t xml:space="preserve">It’s key to </w:t>
      </w:r>
      <w:r w:rsidRPr="00372850">
        <w:rPr>
          <w:rFonts w:asciiTheme="majorHAnsi" w:hAnsiTheme="majorHAnsi" w:cstheme="majorHAnsi"/>
          <w:u w:val="single"/>
        </w:rPr>
        <w:t>infrastructure</w:t>
      </w:r>
      <w:r w:rsidRPr="00372850">
        <w:rPr>
          <w:rFonts w:asciiTheme="majorHAnsi" w:hAnsiTheme="majorHAnsi" w:cstheme="majorHAnsi"/>
        </w:rPr>
        <w:t xml:space="preserve"> and preventing more </w:t>
      </w:r>
      <w:r w:rsidRPr="00372850">
        <w:rPr>
          <w:rFonts w:asciiTheme="majorHAnsi" w:hAnsiTheme="majorHAnsi" w:cstheme="majorHAnsi"/>
          <w:u w:val="single"/>
        </w:rPr>
        <w:t>cyberattacks</w:t>
      </w:r>
      <w:r w:rsidRPr="00372850">
        <w:rPr>
          <w:rFonts w:asciiTheme="majorHAnsi" w:hAnsiTheme="majorHAnsi" w:cstheme="majorHAnsi"/>
        </w:rPr>
        <w:t xml:space="preserve"> and miscalculated escalation</w:t>
      </w:r>
    </w:p>
    <w:p w14:paraId="338123BD" w14:textId="77777777" w:rsidR="00A81284" w:rsidRPr="00372850" w:rsidRDefault="00A81284" w:rsidP="00A81284">
      <w:pPr>
        <w:rPr>
          <w:rFonts w:asciiTheme="majorHAnsi" w:hAnsiTheme="majorHAnsi" w:cstheme="majorHAnsi"/>
          <w:b/>
          <w:bCs/>
        </w:rPr>
      </w:pPr>
      <w:proofErr w:type="spellStart"/>
      <w:r w:rsidRPr="00372850">
        <w:rPr>
          <w:rFonts w:asciiTheme="majorHAnsi" w:eastAsiaTheme="majorEastAsia" w:hAnsiTheme="majorHAnsi" w:cstheme="majorHAnsi"/>
          <w:b/>
          <w:iCs/>
          <w:sz w:val="26"/>
        </w:rPr>
        <w:t>Menn</w:t>
      </w:r>
      <w:proofErr w:type="spellEnd"/>
      <w:r w:rsidRPr="00372850">
        <w:rPr>
          <w:rFonts w:asciiTheme="majorHAnsi" w:eastAsiaTheme="majorEastAsia" w:hAnsiTheme="majorHAnsi" w:cstheme="majorHAnsi"/>
          <w:b/>
          <w:iCs/>
          <w:sz w:val="26"/>
        </w:rPr>
        <w:t xml:space="preserve"> and Timberg 2/28</w:t>
      </w:r>
      <w:r w:rsidRPr="00372850">
        <w:rPr>
          <w:rFonts w:asciiTheme="majorHAnsi" w:hAnsiTheme="majorHAnsi" w:cstheme="majorHAnsi"/>
        </w:rPr>
        <w:t xml:space="preserve"> </w:t>
      </w:r>
      <w:r w:rsidRPr="00372850">
        <w:rPr>
          <w:rFonts w:asciiTheme="majorHAnsi" w:hAnsiTheme="majorHAnsi" w:cstheme="majorHAnsi"/>
          <w:sz w:val="18"/>
          <w:szCs w:val="18"/>
        </w:rPr>
        <w:t>[</w:t>
      </w:r>
      <w:hyperlink r:id="rId19" w:history="1">
        <w:r w:rsidRPr="00372850">
          <w:rPr>
            <w:rStyle w:val="Hyperlink"/>
            <w:rFonts w:asciiTheme="majorHAnsi" w:hAnsiTheme="majorHAnsi" w:cstheme="majorHAnsi"/>
            <w:sz w:val="18"/>
            <w:szCs w:val="18"/>
          </w:rPr>
          <w:t>Joseph Menn</w:t>
        </w:r>
      </w:hyperlink>
      <w:r w:rsidRPr="00372850">
        <w:rPr>
          <w:rFonts w:asciiTheme="majorHAnsi" w:hAnsiTheme="majorHAnsi" w:cstheme="majorHAnsi"/>
          <w:sz w:val="18"/>
          <w:szCs w:val="18"/>
        </w:rPr>
        <w:t xml:space="preserve"> and </w:t>
      </w:r>
      <w:hyperlink r:id="rId20" w:history="1">
        <w:r w:rsidRPr="00372850">
          <w:rPr>
            <w:rStyle w:val="Hyperlink"/>
            <w:rFonts w:asciiTheme="majorHAnsi" w:hAnsiTheme="majorHAnsi" w:cstheme="majorHAnsi"/>
            <w:sz w:val="18"/>
            <w:szCs w:val="18"/>
          </w:rPr>
          <w:t>Craig Timberg</w:t>
        </w:r>
      </w:hyperlink>
      <w:r w:rsidRPr="00372850">
        <w:rPr>
          <w:rFonts w:asciiTheme="majorHAnsi" w:hAnsiTheme="majorHAnsi" w:cstheme="majorHAnsi"/>
          <w:sz w:val="18"/>
          <w:szCs w:val="18"/>
        </w:rPr>
        <w:t xml:space="preserve">, 2/28/22, The dire predictions about a Russian cyber onslaught haven’t come true in Ukraine. At least not yet, </w:t>
      </w:r>
      <w:hyperlink r:id="rId21" w:history="1">
        <w:r w:rsidRPr="00372850">
          <w:rPr>
            <w:rStyle w:val="Hyperlink"/>
            <w:rFonts w:asciiTheme="majorHAnsi" w:hAnsiTheme="majorHAnsi" w:cstheme="majorHAnsi"/>
            <w:sz w:val="18"/>
            <w:szCs w:val="18"/>
          </w:rPr>
          <w:t>https://www.washingtonpost.com/technology/2022/02/28/internet-war-cyber-russia-ukraine //</w:t>
        </w:r>
      </w:hyperlink>
      <w:r w:rsidRPr="00372850">
        <w:rPr>
          <w:rFonts w:asciiTheme="majorHAnsi" w:hAnsiTheme="majorHAnsi" w:cstheme="majorHAnsi"/>
          <w:sz w:val="18"/>
          <w:szCs w:val="18"/>
        </w:rPr>
        <w:t xml:space="preserve"> JB]</w:t>
      </w:r>
    </w:p>
    <w:p w14:paraId="7C44EBAA"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6"/>
        </w:rPr>
        <w:t xml:space="preserve">For more than a decade, </w:t>
      </w:r>
      <w:r w:rsidRPr="00372850">
        <w:rPr>
          <w:rFonts w:asciiTheme="majorHAnsi" w:hAnsiTheme="majorHAnsi" w:cstheme="majorHAnsi"/>
          <w:b/>
          <w:bCs/>
          <w:u w:val="single"/>
        </w:rPr>
        <w:t>military</w:t>
      </w:r>
      <w:r w:rsidRPr="00372850">
        <w:rPr>
          <w:rFonts w:asciiTheme="majorHAnsi" w:hAnsiTheme="majorHAnsi" w:cstheme="majorHAnsi"/>
          <w:u w:val="single"/>
        </w:rPr>
        <w:t xml:space="preserve"> commanders</w:t>
      </w:r>
      <w:r w:rsidRPr="00372850">
        <w:rPr>
          <w:rFonts w:asciiTheme="majorHAnsi" w:hAnsiTheme="majorHAnsi" w:cstheme="majorHAnsi"/>
          <w:sz w:val="16"/>
        </w:rPr>
        <w:t xml:space="preserve"> and outside experts have laid out blueprints for how </w:t>
      </w:r>
      <w:r w:rsidRPr="00372850">
        <w:rPr>
          <w:rFonts w:asciiTheme="majorHAnsi" w:hAnsiTheme="majorHAnsi" w:cstheme="majorHAnsi"/>
          <w:u w:val="single"/>
        </w:rPr>
        <w:t>cyberwar</w:t>
      </w:r>
      <w:r w:rsidRPr="00372850">
        <w:rPr>
          <w:rFonts w:asciiTheme="majorHAnsi" w:hAnsiTheme="majorHAnsi" w:cstheme="majorHAnsi"/>
          <w:sz w:val="16"/>
        </w:rPr>
        <w:t xml:space="preserve"> would unfold: </w:t>
      </w:r>
      <w:r w:rsidRPr="00372850">
        <w:rPr>
          <w:rFonts w:asciiTheme="majorHAnsi" w:hAnsiTheme="majorHAnsi" w:cstheme="majorHAnsi"/>
          <w:highlight w:val="green"/>
          <w:u w:val="single"/>
        </w:rPr>
        <w:t>military</w:t>
      </w:r>
      <w:r w:rsidRPr="00372850">
        <w:rPr>
          <w:rFonts w:asciiTheme="majorHAnsi" w:hAnsiTheme="majorHAnsi" w:cstheme="majorHAnsi"/>
          <w:u w:val="single"/>
        </w:rPr>
        <w:t xml:space="preserve"> and civilian </w:t>
      </w:r>
      <w:r w:rsidRPr="00372850">
        <w:rPr>
          <w:rFonts w:asciiTheme="majorHAnsi" w:hAnsiTheme="majorHAnsi" w:cstheme="majorHAnsi"/>
          <w:b/>
          <w:bCs/>
          <w:highlight w:val="green"/>
          <w:u w:val="single"/>
        </w:rPr>
        <w:t>networks</w:t>
      </w:r>
      <w:r w:rsidRPr="00372850">
        <w:rPr>
          <w:rFonts w:asciiTheme="majorHAnsi" w:hAnsiTheme="majorHAnsi" w:cstheme="majorHAnsi"/>
          <w:highlight w:val="green"/>
          <w:u w:val="single"/>
        </w:rPr>
        <w:t xml:space="preserve"> would be knocked </w:t>
      </w:r>
      <w:r w:rsidRPr="00372850">
        <w:rPr>
          <w:rFonts w:asciiTheme="majorHAnsi" w:hAnsiTheme="majorHAnsi" w:cstheme="majorHAnsi"/>
          <w:b/>
          <w:bCs/>
          <w:highlight w:val="green"/>
          <w:u w:val="single"/>
        </w:rPr>
        <w:t>offline</w:t>
      </w:r>
      <w:r w:rsidRPr="00372850">
        <w:rPr>
          <w:rFonts w:asciiTheme="majorHAnsi" w:hAnsiTheme="majorHAnsi" w:cstheme="majorHAnsi"/>
          <w:u w:val="single"/>
        </w:rPr>
        <w:t xml:space="preserve">, cutting-edge </w:t>
      </w:r>
      <w:r w:rsidRPr="00372850">
        <w:rPr>
          <w:rFonts w:asciiTheme="majorHAnsi" w:hAnsiTheme="majorHAnsi" w:cstheme="majorHAnsi"/>
          <w:b/>
          <w:bCs/>
          <w:highlight w:val="green"/>
          <w:u w:val="single"/>
        </w:rPr>
        <w:t>software</w:t>
      </w:r>
      <w:r w:rsidRPr="00372850">
        <w:rPr>
          <w:rFonts w:asciiTheme="majorHAnsi" w:hAnsiTheme="majorHAnsi" w:cstheme="majorHAnsi"/>
          <w:highlight w:val="green"/>
          <w:u w:val="single"/>
        </w:rPr>
        <w:t xml:space="preserve"> would </w:t>
      </w:r>
      <w:r w:rsidRPr="00372850">
        <w:rPr>
          <w:rFonts w:asciiTheme="majorHAnsi" w:hAnsiTheme="majorHAnsi" w:cstheme="majorHAnsi"/>
          <w:b/>
          <w:bCs/>
          <w:highlight w:val="green"/>
          <w:u w:val="single"/>
        </w:rPr>
        <w:t>sabotage power plants</w:t>
      </w:r>
      <w:r w:rsidRPr="00372850">
        <w:rPr>
          <w:rFonts w:asciiTheme="majorHAnsi" w:hAnsiTheme="majorHAnsi" w:cstheme="majorHAnsi"/>
          <w:u w:val="single"/>
        </w:rPr>
        <w:t xml:space="preserve">, and whole </w:t>
      </w:r>
      <w:r w:rsidRPr="00372850">
        <w:rPr>
          <w:rFonts w:asciiTheme="majorHAnsi" w:hAnsiTheme="majorHAnsi" w:cstheme="majorHAnsi"/>
          <w:highlight w:val="green"/>
          <w:u w:val="single"/>
        </w:rPr>
        <w:t>populations</w:t>
      </w:r>
      <w:r w:rsidRPr="00372850">
        <w:rPr>
          <w:rFonts w:asciiTheme="majorHAnsi" w:hAnsiTheme="majorHAnsi" w:cstheme="majorHAnsi"/>
          <w:u w:val="single"/>
        </w:rPr>
        <w:t xml:space="preserve"> would be </w:t>
      </w:r>
      <w:r w:rsidRPr="00372850">
        <w:rPr>
          <w:rFonts w:asciiTheme="majorHAnsi" w:hAnsiTheme="majorHAnsi" w:cstheme="majorHAnsi"/>
          <w:highlight w:val="green"/>
          <w:u w:val="single"/>
        </w:rPr>
        <w:t>unable to get</w:t>
      </w:r>
      <w:r w:rsidRPr="00372850">
        <w:rPr>
          <w:rFonts w:asciiTheme="majorHAnsi" w:hAnsiTheme="majorHAnsi" w:cstheme="majorHAnsi"/>
          <w:u w:val="single"/>
        </w:rPr>
        <w:t xml:space="preserve"> money, gas or refrigerated </w:t>
      </w:r>
      <w:r w:rsidRPr="00372850">
        <w:rPr>
          <w:rFonts w:asciiTheme="majorHAnsi" w:hAnsiTheme="majorHAnsi" w:cstheme="majorHAnsi"/>
          <w:b/>
          <w:bCs/>
          <w:highlight w:val="green"/>
          <w:u w:val="single"/>
        </w:rPr>
        <w:t>food</w:t>
      </w:r>
      <w:r w:rsidRPr="00372850">
        <w:rPr>
          <w:rFonts w:asciiTheme="majorHAnsi" w:hAnsiTheme="majorHAnsi" w:cstheme="majorHAnsi"/>
          <w:u w:val="single"/>
        </w:rPr>
        <w:t>.</w:t>
      </w:r>
    </w:p>
    <w:p w14:paraId="7B11C912"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6"/>
        </w:rPr>
        <w:t xml:space="preserve">But while </w:t>
      </w:r>
      <w:r w:rsidRPr="00372850">
        <w:rPr>
          <w:rFonts w:asciiTheme="majorHAnsi" w:hAnsiTheme="majorHAnsi" w:cstheme="majorHAnsi"/>
          <w:b/>
          <w:bCs/>
          <w:u w:val="single"/>
        </w:rPr>
        <w:t xml:space="preserve">Russia’s </w:t>
      </w:r>
      <w:r w:rsidRPr="00372850">
        <w:rPr>
          <w:rFonts w:asciiTheme="majorHAnsi" w:hAnsiTheme="majorHAnsi" w:cstheme="majorHAnsi"/>
          <w:b/>
          <w:bCs/>
          <w:highlight w:val="green"/>
          <w:u w:val="single"/>
        </w:rPr>
        <w:t>invasion</w:t>
      </w:r>
      <w:r w:rsidRPr="00372850">
        <w:rPr>
          <w:rFonts w:asciiTheme="majorHAnsi" w:hAnsiTheme="majorHAnsi" w:cstheme="majorHAnsi"/>
          <w:highlight w:val="green"/>
          <w:u w:val="single"/>
        </w:rPr>
        <w:t xml:space="preserve"> of Ukraine</w:t>
      </w:r>
      <w:r w:rsidRPr="00372850">
        <w:rPr>
          <w:rFonts w:asciiTheme="majorHAnsi" w:hAnsiTheme="majorHAnsi" w:cstheme="majorHAnsi"/>
          <w:sz w:val="16"/>
        </w:rPr>
        <w:t xml:space="preserve"> has spawned all manner of </w:t>
      </w:r>
      <w:r w:rsidRPr="00372850">
        <w:rPr>
          <w:rFonts w:asciiTheme="majorHAnsi" w:hAnsiTheme="majorHAnsi" w:cstheme="majorHAnsi"/>
          <w:b/>
          <w:bCs/>
          <w:highlight w:val="green"/>
          <w:u w:val="single"/>
        </w:rPr>
        <w:t>cyberattacks</w:t>
      </w:r>
      <w:r w:rsidRPr="00372850">
        <w:rPr>
          <w:rFonts w:asciiTheme="majorHAnsi" w:hAnsiTheme="majorHAnsi" w:cstheme="majorHAnsi"/>
          <w:u w:val="single"/>
        </w:rPr>
        <w:t xml:space="preserve"> and defenses</w:t>
      </w:r>
      <w:r w:rsidRPr="00372850">
        <w:rPr>
          <w:rFonts w:asciiTheme="majorHAnsi" w:hAnsiTheme="majorHAnsi" w:cstheme="majorHAnsi"/>
          <w:sz w:val="16"/>
        </w:rPr>
        <w:t xml:space="preserve">, few </w:t>
      </w:r>
      <w:r w:rsidRPr="00372850">
        <w:rPr>
          <w:rFonts w:asciiTheme="majorHAnsi" w:hAnsiTheme="majorHAnsi" w:cstheme="majorHAnsi"/>
          <w:u w:val="single"/>
        </w:rPr>
        <w:t>are playing out the way the experts thought they would.</w:t>
      </w:r>
    </w:p>
    <w:p w14:paraId="745BC287"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 xml:space="preserve">As of Monday, five days after tanks moved into Ukraine, the </w:t>
      </w:r>
      <w:r w:rsidRPr="00372850">
        <w:rPr>
          <w:rFonts w:asciiTheme="majorHAnsi" w:hAnsiTheme="majorHAnsi" w:cstheme="majorHAnsi"/>
          <w:b/>
          <w:bCs/>
          <w:highlight w:val="green"/>
          <w:u w:val="single"/>
        </w:rPr>
        <w:t>Internet</w:t>
      </w:r>
      <w:r w:rsidRPr="00372850">
        <w:rPr>
          <w:rFonts w:asciiTheme="majorHAnsi" w:hAnsiTheme="majorHAnsi" w:cstheme="majorHAnsi"/>
          <w:sz w:val="16"/>
        </w:rPr>
        <w:t xml:space="preserve"> and other </w:t>
      </w:r>
      <w:r w:rsidRPr="00372850">
        <w:rPr>
          <w:rFonts w:asciiTheme="majorHAnsi" w:hAnsiTheme="majorHAnsi" w:cstheme="majorHAnsi"/>
          <w:b/>
          <w:bCs/>
          <w:highlight w:val="green"/>
          <w:u w:val="single"/>
        </w:rPr>
        <w:t>key</w:t>
      </w:r>
      <w:r w:rsidRPr="00372850">
        <w:rPr>
          <w:rFonts w:asciiTheme="majorHAnsi" w:hAnsiTheme="majorHAnsi" w:cstheme="majorHAnsi"/>
          <w:highlight w:val="green"/>
          <w:u w:val="single"/>
        </w:rPr>
        <w:t xml:space="preserve"> Ukrainian infrastructure</w:t>
      </w:r>
      <w:r w:rsidRPr="00372850">
        <w:rPr>
          <w:rFonts w:asciiTheme="majorHAnsi" w:hAnsiTheme="majorHAnsi" w:cstheme="majorHAnsi"/>
          <w:sz w:val="16"/>
        </w:rPr>
        <w:t xml:space="preserve"> were still functioning, the outgunned Ukrainian military was still coordinating effectively and Russia’s vaunted disinformation capabilities were failing to persuade Ukrainians that resistance is futile.</w:t>
      </w:r>
    </w:p>
    <w:p w14:paraId="7F42B325"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“We imagined this orchestrated unleashing of violence in cyberspace, this ballet of attacks striking Ukraine in waves, and instead of that we have a brawl. And not even a very consequential brawl, just yet,” said Jason Healey, a former White House staffer for infrastructure protection and intelligence officer who’s now a research scholar on cyber conflict at Columbia University.</w:t>
      </w:r>
    </w:p>
    <w:p w14:paraId="3CDF8741"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A vastly larger, more powerful military — one especially feared for its cyber-military prowess — has allowed Ukrainians almost unfettered access to the Internet. This has helped them get weapons to citizens and harness social media to rally global political support through direct, emotional appeals backed by stirring visuals.</w:t>
      </w:r>
    </w:p>
    <w:p w14:paraId="6654A958"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 xml:space="preserve">“It’s certainly not what anyone predicted,” said Dmitri </w:t>
      </w:r>
      <w:proofErr w:type="spellStart"/>
      <w:r w:rsidRPr="00372850">
        <w:rPr>
          <w:rFonts w:asciiTheme="majorHAnsi" w:hAnsiTheme="majorHAnsi" w:cstheme="majorHAnsi"/>
          <w:sz w:val="16"/>
        </w:rPr>
        <w:t>Alperovitch</w:t>
      </w:r>
      <w:proofErr w:type="spellEnd"/>
      <w:r w:rsidRPr="00372850">
        <w:rPr>
          <w:rFonts w:asciiTheme="majorHAnsi" w:hAnsiTheme="majorHAnsi" w:cstheme="majorHAnsi"/>
          <w:sz w:val="16"/>
        </w:rPr>
        <w:t>, a longtime cybersecurity executive and U.S. government adviser who heads Silverado Policy Accelerator.</w:t>
      </w:r>
    </w:p>
    <w:p w14:paraId="58F181EA" w14:textId="77777777" w:rsidR="00A81284" w:rsidRPr="00372850" w:rsidRDefault="00A81284" w:rsidP="00A81284">
      <w:pPr>
        <w:rPr>
          <w:rFonts w:asciiTheme="majorHAnsi" w:hAnsiTheme="majorHAnsi" w:cstheme="majorHAnsi"/>
          <w:sz w:val="16"/>
        </w:rPr>
      </w:pPr>
      <w:hyperlink r:id="rId22" w:history="1">
        <w:r w:rsidRPr="00372850">
          <w:rPr>
            <w:rFonts w:asciiTheme="majorHAnsi" w:hAnsiTheme="majorHAnsi" w:cstheme="majorHAnsi"/>
            <w:sz w:val="16"/>
          </w:rPr>
          <w:t>How Ukrainians have used social media to humiliate the Russians and rally the world</w:t>
        </w:r>
      </w:hyperlink>
    </w:p>
    <w:p w14:paraId="4411CBE5"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 xml:space="preserve">Ukraine’s core </w:t>
      </w:r>
      <w:proofErr w:type="spellStart"/>
      <w:r w:rsidRPr="00372850">
        <w:rPr>
          <w:rFonts w:asciiTheme="majorHAnsi" w:hAnsiTheme="majorHAnsi" w:cstheme="majorHAnsi"/>
          <w:sz w:val="16"/>
        </w:rPr>
        <w:t>cyberdefense</w:t>
      </w:r>
      <w:proofErr w:type="spellEnd"/>
      <w:r w:rsidRPr="00372850">
        <w:rPr>
          <w:rFonts w:asciiTheme="majorHAnsi" w:hAnsiTheme="majorHAnsi" w:cstheme="majorHAnsi"/>
          <w:sz w:val="16"/>
        </w:rPr>
        <w:t xml:space="preserve"> has done better than expected because it focused on the issue after Russian hackers briefly knocked out power to swaths of the country in 2015 and 2016, said David Cowan, a veteran cybersecurity venture capitalist and corporate director, and because it has had help from American and European experts.</w:t>
      </w:r>
    </w:p>
    <w:p w14:paraId="79C7DA84"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“I would have thought that by now Russia would have disabled a lot more infrastructure around communications, power and water,” Cowan said. “If Russia were attacking the U.S., there would be more cyber damage.”</w:t>
      </w:r>
    </w:p>
    <w:p w14:paraId="0317015A"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The absence of major disruptions predicted by cyberwar doctrine has allowed Ukraine’s President Volodymyr Zelensky to deliver propaganda coups with little more than a smartphone and a data link. Images of civilian casualties, the brutal shelling of cities and also some Russian losses have undermined that nation’s claims of a limited and humane “special military operation.” A viral audio clip of Ukrainian soldiers on a tiny island telling a Russian warship to “go f--- yourself” has become a defining moment of national resistance.</w:t>
      </w:r>
    </w:p>
    <w:p w14:paraId="249B95DD"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sz w:val="16"/>
        </w:rPr>
        <w:t xml:space="preserve">“It’s become a global participatory thing. Everybody thinks they’re part of it,” said Doug </w:t>
      </w:r>
      <w:proofErr w:type="spellStart"/>
      <w:r w:rsidRPr="00372850">
        <w:rPr>
          <w:rFonts w:asciiTheme="majorHAnsi" w:hAnsiTheme="majorHAnsi" w:cstheme="majorHAnsi"/>
          <w:sz w:val="16"/>
        </w:rPr>
        <w:t>Madory</w:t>
      </w:r>
      <w:proofErr w:type="spellEnd"/>
      <w:r w:rsidRPr="00372850">
        <w:rPr>
          <w:rFonts w:asciiTheme="majorHAnsi" w:hAnsiTheme="majorHAnsi" w:cstheme="majorHAnsi"/>
          <w:sz w:val="16"/>
        </w:rPr>
        <w:t xml:space="preserve">, director of Internet analysis for </w:t>
      </w:r>
      <w:proofErr w:type="spellStart"/>
      <w:r w:rsidRPr="00372850">
        <w:rPr>
          <w:rFonts w:asciiTheme="majorHAnsi" w:hAnsiTheme="majorHAnsi" w:cstheme="majorHAnsi"/>
          <w:sz w:val="16"/>
        </w:rPr>
        <w:t>Kentik</w:t>
      </w:r>
      <w:proofErr w:type="spellEnd"/>
      <w:r w:rsidRPr="00372850">
        <w:rPr>
          <w:rFonts w:asciiTheme="majorHAnsi" w:hAnsiTheme="majorHAnsi" w:cstheme="majorHAnsi"/>
          <w:sz w:val="16"/>
        </w:rPr>
        <w:t>, which tracks global data flows. “It would be a lot harder to do all that if there was a blackout.”</w:t>
      </w:r>
    </w:p>
    <w:p w14:paraId="7FD113A7"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6"/>
        </w:rPr>
        <w:t xml:space="preserve">Ukraine has not escaped unscathed, and some </w:t>
      </w:r>
      <w:r w:rsidRPr="00372850">
        <w:rPr>
          <w:rFonts w:asciiTheme="majorHAnsi" w:hAnsiTheme="majorHAnsi" w:cstheme="majorHAnsi"/>
          <w:u w:val="single"/>
        </w:rPr>
        <w:t xml:space="preserve">experts </w:t>
      </w:r>
      <w:r w:rsidRPr="00372850">
        <w:rPr>
          <w:rFonts w:asciiTheme="majorHAnsi" w:hAnsiTheme="majorHAnsi" w:cstheme="majorHAnsi"/>
          <w:b/>
          <w:bCs/>
          <w:u w:val="single"/>
        </w:rPr>
        <w:t>warn</w:t>
      </w:r>
      <w:r w:rsidRPr="00372850">
        <w:rPr>
          <w:rFonts w:asciiTheme="majorHAnsi" w:hAnsiTheme="majorHAnsi" w:cstheme="majorHAnsi"/>
          <w:sz w:val="16"/>
        </w:rPr>
        <w:t xml:space="preserve"> that </w:t>
      </w:r>
      <w:r w:rsidRPr="00372850">
        <w:rPr>
          <w:rFonts w:asciiTheme="majorHAnsi" w:hAnsiTheme="majorHAnsi" w:cstheme="majorHAnsi"/>
          <w:highlight w:val="green"/>
          <w:u w:val="single"/>
        </w:rPr>
        <w:t>cyberattacks</w:t>
      </w:r>
      <w:r w:rsidRPr="00372850">
        <w:rPr>
          <w:rFonts w:asciiTheme="majorHAnsi" w:hAnsiTheme="majorHAnsi" w:cstheme="majorHAnsi"/>
          <w:u w:val="single"/>
        </w:rPr>
        <w:t xml:space="preserve"> or Internet outages could </w:t>
      </w:r>
      <w:r w:rsidRPr="00372850">
        <w:rPr>
          <w:rFonts w:asciiTheme="majorHAnsi" w:hAnsiTheme="majorHAnsi" w:cstheme="majorHAnsi"/>
          <w:b/>
          <w:bCs/>
          <w:highlight w:val="green"/>
          <w:u w:val="single"/>
        </w:rPr>
        <w:t>grow</w:t>
      </w:r>
      <w:r w:rsidRPr="00372850">
        <w:rPr>
          <w:rFonts w:asciiTheme="majorHAnsi" w:hAnsiTheme="majorHAnsi" w:cstheme="majorHAnsi"/>
          <w:highlight w:val="green"/>
          <w:u w:val="single"/>
        </w:rPr>
        <w:t xml:space="preserve"> as Russia’s </w:t>
      </w:r>
      <w:r w:rsidRPr="00372850">
        <w:rPr>
          <w:rFonts w:asciiTheme="majorHAnsi" w:hAnsiTheme="majorHAnsi" w:cstheme="majorHAnsi"/>
          <w:b/>
          <w:bCs/>
          <w:highlight w:val="green"/>
          <w:u w:val="single"/>
        </w:rPr>
        <w:t>invasion intensifies</w:t>
      </w:r>
      <w:r w:rsidRPr="00372850">
        <w:rPr>
          <w:rFonts w:asciiTheme="majorHAnsi" w:hAnsiTheme="majorHAnsi" w:cstheme="majorHAnsi"/>
          <w:u w:val="single"/>
        </w:rPr>
        <w:t xml:space="preserve"> in the face of unexpectedly stout resistance.</w:t>
      </w:r>
    </w:p>
    <w:p w14:paraId="12EBF2BE" w14:textId="77777777" w:rsidR="00A81284" w:rsidRPr="00372850" w:rsidRDefault="00A81284" w:rsidP="00A81284">
      <w:pPr>
        <w:rPr>
          <w:rFonts w:asciiTheme="majorHAnsi" w:hAnsiTheme="majorHAnsi" w:cstheme="majorHAnsi"/>
          <w:sz w:val="16"/>
        </w:rPr>
      </w:pPr>
      <w:r w:rsidRPr="00372850">
        <w:rPr>
          <w:rFonts w:asciiTheme="majorHAnsi" w:hAnsiTheme="majorHAnsi" w:cstheme="majorHAnsi"/>
          <w:u w:val="single"/>
        </w:rPr>
        <w:t>Russia</w:t>
      </w:r>
      <w:r w:rsidRPr="00372850">
        <w:rPr>
          <w:rFonts w:asciiTheme="majorHAnsi" w:hAnsiTheme="majorHAnsi" w:cstheme="majorHAnsi"/>
          <w:sz w:val="16"/>
        </w:rPr>
        <w:t xml:space="preserve"> or its allies already have </w:t>
      </w:r>
      <w:r w:rsidRPr="00372850">
        <w:rPr>
          <w:rFonts w:asciiTheme="majorHAnsi" w:hAnsiTheme="majorHAnsi" w:cstheme="majorHAnsi"/>
          <w:u w:val="single"/>
        </w:rPr>
        <w:t xml:space="preserve">deployed </w:t>
      </w:r>
      <w:r w:rsidRPr="00372850">
        <w:rPr>
          <w:rFonts w:asciiTheme="majorHAnsi" w:hAnsiTheme="majorHAnsi" w:cstheme="majorHAnsi"/>
          <w:highlight w:val="green"/>
          <w:u w:val="single"/>
        </w:rPr>
        <w:t xml:space="preserve">software to </w:t>
      </w:r>
      <w:r w:rsidRPr="00372850">
        <w:rPr>
          <w:rFonts w:asciiTheme="majorHAnsi" w:hAnsiTheme="majorHAnsi" w:cstheme="majorHAnsi"/>
          <w:b/>
          <w:bCs/>
          <w:highlight w:val="green"/>
          <w:u w:val="single"/>
        </w:rPr>
        <w:t>wipe data off</w:t>
      </w:r>
      <w:r w:rsidRPr="00372850">
        <w:rPr>
          <w:rFonts w:asciiTheme="majorHAnsi" w:hAnsiTheme="majorHAnsi" w:cstheme="majorHAnsi"/>
          <w:u w:val="single"/>
        </w:rPr>
        <w:t xml:space="preserve"> some </w:t>
      </w:r>
      <w:r w:rsidRPr="00372850">
        <w:rPr>
          <w:rFonts w:asciiTheme="majorHAnsi" w:hAnsiTheme="majorHAnsi" w:cstheme="majorHAnsi"/>
          <w:highlight w:val="green"/>
          <w:u w:val="single"/>
        </w:rPr>
        <w:t>Ukrainian computers</w:t>
      </w:r>
      <w:r w:rsidRPr="00372850">
        <w:rPr>
          <w:rFonts w:asciiTheme="majorHAnsi" w:hAnsiTheme="majorHAnsi" w:cstheme="majorHAnsi"/>
          <w:sz w:val="16"/>
        </w:rPr>
        <w:t xml:space="preserve">, including border control offices. But such intrusions are not nearly as widespread as in past attacks such as </w:t>
      </w:r>
      <w:proofErr w:type="spellStart"/>
      <w:r w:rsidRPr="00372850">
        <w:rPr>
          <w:rFonts w:asciiTheme="majorHAnsi" w:hAnsiTheme="majorHAnsi" w:cstheme="majorHAnsi"/>
          <w:sz w:val="16"/>
        </w:rPr>
        <w:t>NotPetya</w:t>
      </w:r>
      <w:proofErr w:type="spellEnd"/>
      <w:r w:rsidRPr="00372850">
        <w:rPr>
          <w:rFonts w:asciiTheme="majorHAnsi" w:hAnsiTheme="majorHAnsi" w:cstheme="majorHAnsi"/>
          <w:sz w:val="16"/>
        </w:rPr>
        <w:t>, in which fake </w:t>
      </w:r>
      <w:hyperlink r:id="rId23" w:tgtFrame="_blank" w:history="1">
        <w:r w:rsidRPr="00372850">
          <w:rPr>
            <w:rStyle w:val="Hyperlink"/>
            <w:rFonts w:asciiTheme="majorHAnsi" w:hAnsiTheme="majorHAnsi" w:cstheme="majorHAnsi"/>
            <w:sz w:val="16"/>
          </w:rPr>
          <w:t>ransomware</w:t>
        </w:r>
      </w:hyperlink>
      <w:r w:rsidRPr="00372850">
        <w:rPr>
          <w:rFonts w:asciiTheme="majorHAnsi" w:hAnsiTheme="majorHAnsi" w:cstheme="majorHAnsi"/>
          <w:sz w:val="16"/>
        </w:rPr>
        <w:t> attributed to the Russian government caused billions of dollars in damages, much of it in Ukraine.</w:t>
      </w:r>
    </w:p>
    <w:p w14:paraId="00CC2D48" w14:textId="77777777" w:rsidR="00A81284" w:rsidRPr="00372850" w:rsidRDefault="00A81284" w:rsidP="00A81284">
      <w:pPr>
        <w:pStyle w:val="Heading4"/>
        <w:rPr>
          <w:rFonts w:asciiTheme="majorHAnsi" w:hAnsiTheme="majorHAnsi" w:cstheme="majorHAnsi"/>
        </w:rPr>
      </w:pPr>
      <w:r w:rsidRPr="00372850">
        <w:rPr>
          <w:rFonts w:asciiTheme="majorHAnsi" w:hAnsiTheme="majorHAnsi" w:cstheme="majorHAnsi"/>
        </w:rPr>
        <w:t xml:space="preserve">Russian cyberattacks escalate and would win – escalation in </w:t>
      </w:r>
      <w:r w:rsidRPr="00372850">
        <w:rPr>
          <w:rFonts w:asciiTheme="majorHAnsi" w:hAnsiTheme="majorHAnsi" w:cstheme="majorHAnsi"/>
          <w:u w:val="single"/>
        </w:rPr>
        <w:t>multiple forums</w:t>
      </w:r>
      <w:r w:rsidRPr="00372850">
        <w:rPr>
          <w:rFonts w:asciiTheme="majorHAnsi" w:hAnsiTheme="majorHAnsi" w:cstheme="majorHAnsi"/>
        </w:rPr>
        <w:t xml:space="preserve"> – goes </w:t>
      </w:r>
      <w:r w:rsidRPr="00372850">
        <w:rPr>
          <w:rFonts w:asciiTheme="majorHAnsi" w:hAnsiTheme="majorHAnsi" w:cstheme="majorHAnsi"/>
          <w:u w:val="single"/>
        </w:rPr>
        <w:t>global</w:t>
      </w:r>
      <w:r w:rsidRPr="00372850">
        <w:rPr>
          <w:rFonts w:asciiTheme="majorHAnsi" w:hAnsiTheme="majorHAnsi" w:cstheme="majorHAnsi"/>
        </w:rPr>
        <w:t>.</w:t>
      </w:r>
    </w:p>
    <w:p w14:paraId="33F1D6DC" w14:textId="77777777" w:rsidR="00A81284" w:rsidRPr="00372850" w:rsidRDefault="00A81284" w:rsidP="00A81284">
      <w:pPr>
        <w:rPr>
          <w:rFonts w:asciiTheme="majorHAnsi" w:hAnsiTheme="majorHAnsi" w:cstheme="majorHAnsi"/>
        </w:rPr>
      </w:pPr>
      <w:r w:rsidRPr="00372850">
        <w:rPr>
          <w:rFonts w:asciiTheme="majorHAnsi" w:hAnsiTheme="majorHAnsi" w:cstheme="majorHAnsi"/>
        </w:rPr>
        <w:t xml:space="preserve">LIANA </w:t>
      </w:r>
      <w:r w:rsidRPr="00372850">
        <w:rPr>
          <w:rStyle w:val="Style13ptBold"/>
          <w:rFonts w:asciiTheme="majorHAnsi" w:hAnsiTheme="majorHAnsi" w:cstheme="majorHAnsi"/>
        </w:rPr>
        <w:t>FIX 22</w:t>
      </w:r>
      <w:r w:rsidRPr="00372850">
        <w:rPr>
          <w:rFonts w:asciiTheme="majorHAnsi" w:hAnsiTheme="majorHAnsi" w:cstheme="majorHAnsi"/>
        </w:rPr>
        <w:t xml:space="preserve"> (Resident Fellow at the German Marshall Fund, in Washington, D.C). MICHAEL KIMMAGE (Professor of History at the Catholic University of America and a Visiting Fellow at the German Marshall </w:t>
      </w:r>
      <w:r w:rsidRPr="00372850">
        <w:rPr>
          <w:rFonts w:asciiTheme="majorHAnsi" w:hAnsiTheme="majorHAnsi" w:cstheme="majorHAnsi"/>
        </w:rPr>
        <w:lastRenderedPageBreak/>
        <w:t xml:space="preserve">Fund. )2/18/22, What If Russia Wins? A Kremlin-Controlled Ukraine Would Transform Europe, Foreign Affairs, </w:t>
      </w:r>
      <w:hyperlink r:id="rId24" w:history="1">
        <w:r w:rsidRPr="00372850">
          <w:rPr>
            <w:rStyle w:val="Hyperlink"/>
            <w:rFonts w:asciiTheme="majorHAnsi" w:hAnsiTheme="majorHAnsi" w:cstheme="majorHAnsi"/>
          </w:rPr>
          <w:t>https://www.foreignaffairs.com/articles/ukraine/2022-02-18/what-if-russia-wins</w:t>
        </w:r>
      </w:hyperlink>
      <w:r w:rsidRPr="00372850">
        <w:rPr>
          <w:rFonts w:asciiTheme="majorHAnsi" w:hAnsiTheme="majorHAnsi" w:cstheme="majorHAnsi"/>
        </w:rPr>
        <w:t xml:space="preserve"> </w:t>
      </w:r>
    </w:p>
    <w:p w14:paraId="5FCC7623"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u w:val="single"/>
        </w:rPr>
        <w:t>If Russia gains control of Ukraine</w:t>
      </w:r>
      <w:r w:rsidRPr="00372850">
        <w:rPr>
          <w:rFonts w:asciiTheme="majorHAnsi" w:hAnsiTheme="majorHAnsi" w:cstheme="majorHAnsi"/>
          <w:sz w:val="14"/>
        </w:rPr>
        <w:t xml:space="preserve"> or manages to destabilize it on a major scale, a new era for the United States and for Europe will begin. </w:t>
      </w:r>
      <w:r w:rsidRPr="00372850">
        <w:rPr>
          <w:rFonts w:asciiTheme="majorHAnsi" w:hAnsiTheme="majorHAnsi" w:cstheme="majorHAnsi"/>
          <w:u w:val="single"/>
        </w:rPr>
        <w:t>U.S. and European leaders would face the</w:t>
      </w:r>
      <w:r w:rsidRPr="00372850">
        <w:rPr>
          <w:rFonts w:asciiTheme="majorHAnsi" w:hAnsiTheme="majorHAnsi" w:cstheme="majorHAnsi"/>
          <w:sz w:val="14"/>
        </w:rPr>
        <w:t xml:space="preserve"> dual </w:t>
      </w:r>
      <w:r w:rsidRPr="00372850">
        <w:rPr>
          <w:rFonts w:asciiTheme="majorHAnsi" w:hAnsiTheme="majorHAnsi" w:cstheme="majorHAnsi"/>
          <w:u w:val="single"/>
        </w:rPr>
        <w:t xml:space="preserve">challenge of rethinking European security and of not being drawn into a larger war with Russia. </w:t>
      </w:r>
      <w:r w:rsidRPr="00372850">
        <w:rPr>
          <w:rFonts w:asciiTheme="majorHAnsi" w:hAnsiTheme="majorHAnsi" w:cstheme="majorHAnsi"/>
          <w:highlight w:val="green"/>
          <w:u w:val="single"/>
        </w:rPr>
        <w:t>All sides</w:t>
      </w:r>
      <w:r w:rsidRPr="00372850">
        <w:rPr>
          <w:rFonts w:asciiTheme="majorHAnsi" w:hAnsiTheme="majorHAnsi" w:cstheme="majorHAnsi"/>
          <w:u w:val="single"/>
        </w:rPr>
        <w:t xml:space="preserve"> would </w:t>
      </w:r>
      <w:r w:rsidRPr="00372850">
        <w:rPr>
          <w:rFonts w:asciiTheme="majorHAnsi" w:hAnsiTheme="majorHAnsi" w:cstheme="majorHAnsi"/>
          <w:highlight w:val="green"/>
          <w:u w:val="single"/>
        </w:rPr>
        <w:t>have to consider</w:t>
      </w:r>
      <w:r w:rsidRPr="00372850">
        <w:rPr>
          <w:rFonts w:asciiTheme="majorHAnsi" w:hAnsiTheme="majorHAnsi" w:cstheme="majorHAnsi"/>
          <w:u w:val="single"/>
        </w:rPr>
        <w:t xml:space="preserve"> the potential of </w:t>
      </w:r>
      <w:r w:rsidRPr="00372850">
        <w:rPr>
          <w:rFonts w:asciiTheme="majorHAnsi" w:hAnsiTheme="majorHAnsi" w:cstheme="majorHAnsi"/>
          <w:highlight w:val="green"/>
          <w:u w:val="single"/>
        </w:rPr>
        <w:t>nuclear-armed adversaries in direct confrontation</w:t>
      </w:r>
      <w:r w:rsidRPr="00372850">
        <w:rPr>
          <w:rFonts w:asciiTheme="majorHAnsi" w:hAnsiTheme="majorHAnsi" w:cstheme="majorHAnsi"/>
          <w:sz w:val="14"/>
        </w:rPr>
        <w:t xml:space="preserve">. These two responsibilities—robustly defending European peace and prudently avoiding military escalation with Russia—will not necessarily be compatible. The United States and its </w:t>
      </w:r>
      <w:r w:rsidRPr="00372850">
        <w:rPr>
          <w:rFonts w:asciiTheme="majorHAnsi" w:hAnsiTheme="majorHAnsi" w:cstheme="majorHAnsi"/>
          <w:highlight w:val="green"/>
          <w:u w:val="single"/>
        </w:rPr>
        <w:t>allies</w:t>
      </w:r>
      <w:r w:rsidRPr="00372850">
        <w:rPr>
          <w:rFonts w:asciiTheme="majorHAnsi" w:hAnsiTheme="majorHAnsi" w:cstheme="majorHAnsi"/>
          <w:sz w:val="14"/>
        </w:rPr>
        <w:t xml:space="preserve"> could fin</w:t>
      </w:r>
      <w:r w:rsidRPr="00372850">
        <w:rPr>
          <w:rFonts w:asciiTheme="majorHAnsi" w:hAnsiTheme="majorHAnsi" w:cstheme="majorHAnsi"/>
          <w:u w:val="single"/>
        </w:rPr>
        <w:t xml:space="preserve">d themselves deeply </w:t>
      </w:r>
      <w:r w:rsidRPr="00372850">
        <w:rPr>
          <w:rFonts w:asciiTheme="majorHAnsi" w:hAnsiTheme="majorHAnsi" w:cstheme="majorHAnsi"/>
          <w:highlight w:val="green"/>
          <w:u w:val="single"/>
        </w:rPr>
        <w:t>unprepared</w:t>
      </w:r>
      <w:r w:rsidRPr="00372850">
        <w:rPr>
          <w:rFonts w:asciiTheme="majorHAnsi" w:hAnsiTheme="majorHAnsi" w:cstheme="majorHAnsi"/>
          <w:sz w:val="14"/>
        </w:rPr>
        <w:t xml:space="preserve"> for the task of having to create a new European security order as a result of Russia’s military actions in Ukraine.</w:t>
      </w:r>
    </w:p>
    <w:p w14:paraId="41DCF53E"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MANY WAYS TO WIN</w:t>
      </w:r>
    </w:p>
    <w:p w14:paraId="54B9297C"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For Russia, </w:t>
      </w:r>
      <w:r w:rsidRPr="00372850">
        <w:rPr>
          <w:rFonts w:asciiTheme="majorHAnsi" w:hAnsiTheme="majorHAnsi" w:cstheme="majorHAnsi"/>
          <w:u w:val="single"/>
        </w:rPr>
        <w:t>victory in Ukraine could take various forms</w:t>
      </w:r>
      <w:r w:rsidRPr="00372850">
        <w:rPr>
          <w:rFonts w:asciiTheme="majorHAnsi" w:hAnsiTheme="majorHAnsi" w:cstheme="majorHAnsi"/>
          <w:sz w:val="14"/>
        </w:rPr>
        <w:t xml:space="preserve">. As in </w:t>
      </w:r>
      <w:hyperlink r:id="rId25" w:history="1">
        <w:r w:rsidRPr="00372850">
          <w:rPr>
            <w:rStyle w:val="Hyperlink"/>
            <w:rFonts w:asciiTheme="majorHAnsi" w:hAnsiTheme="majorHAnsi" w:cstheme="majorHAnsi"/>
            <w:sz w:val="14"/>
          </w:rPr>
          <w:t>Syria</w:t>
        </w:r>
      </w:hyperlink>
      <w:r w:rsidRPr="00372850">
        <w:rPr>
          <w:rFonts w:asciiTheme="majorHAnsi" w:hAnsiTheme="majorHAnsi" w:cstheme="majorHAnsi"/>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5E794B58"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6E4C4BE1"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The </w:t>
      </w:r>
      <w:r w:rsidRPr="00372850">
        <w:rPr>
          <w:rFonts w:asciiTheme="majorHAnsi" w:hAnsiTheme="majorHAnsi" w:cstheme="majorHAnsi"/>
          <w:u w:val="single"/>
        </w:rPr>
        <w:t>U</w:t>
      </w:r>
      <w:r w:rsidRPr="00372850">
        <w:rPr>
          <w:rFonts w:asciiTheme="majorHAnsi" w:hAnsiTheme="majorHAnsi" w:cstheme="majorHAnsi"/>
          <w:sz w:val="14"/>
        </w:rPr>
        <w:t xml:space="preserve">nited </w:t>
      </w:r>
      <w:r w:rsidRPr="00372850">
        <w:rPr>
          <w:rFonts w:asciiTheme="majorHAnsi" w:hAnsiTheme="majorHAnsi" w:cstheme="majorHAnsi"/>
          <w:u w:val="single"/>
        </w:rPr>
        <w:t>S</w:t>
      </w:r>
      <w:r w:rsidRPr="00372850">
        <w:rPr>
          <w:rFonts w:asciiTheme="majorHAnsi" w:hAnsiTheme="majorHAnsi" w:cstheme="majorHAnsi"/>
          <w:sz w:val="14"/>
        </w:rPr>
        <w:t xml:space="preserve">tates </w:t>
      </w:r>
      <w:r w:rsidRPr="00372850">
        <w:rPr>
          <w:rFonts w:asciiTheme="majorHAnsi" w:hAnsiTheme="majorHAnsi" w:cstheme="majorHAnsi"/>
          <w:u w:val="single"/>
        </w:rPr>
        <w:t xml:space="preserve">and </w:t>
      </w:r>
      <w:r w:rsidRPr="00372850">
        <w:rPr>
          <w:rFonts w:asciiTheme="majorHAnsi" w:hAnsiTheme="majorHAnsi" w:cstheme="majorHAnsi"/>
          <w:highlight w:val="green"/>
          <w:u w:val="single"/>
        </w:rPr>
        <w:t>Europe</w:t>
      </w:r>
      <w:r w:rsidRPr="00372850">
        <w:rPr>
          <w:rFonts w:asciiTheme="majorHAnsi" w:hAnsiTheme="majorHAnsi" w:cstheme="majorHAnsi"/>
          <w:u w:val="single"/>
        </w:rPr>
        <w:t xml:space="preserve"> will</w:t>
      </w:r>
      <w:r w:rsidRPr="00372850">
        <w:rPr>
          <w:rFonts w:asciiTheme="majorHAnsi" w:hAnsiTheme="majorHAnsi" w:cstheme="majorHAnsi"/>
          <w:sz w:val="14"/>
        </w:rPr>
        <w:t xml:space="preserve"> also </w:t>
      </w:r>
      <w:r w:rsidRPr="00372850">
        <w:rPr>
          <w:rFonts w:asciiTheme="majorHAnsi" w:hAnsiTheme="majorHAnsi" w:cstheme="majorHAnsi"/>
          <w:u w:val="single"/>
        </w:rPr>
        <w:t xml:space="preserve">be </w:t>
      </w:r>
      <w:r w:rsidRPr="00372850">
        <w:rPr>
          <w:rFonts w:asciiTheme="majorHAnsi" w:hAnsiTheme="majorHAnsi" w:cstheme="majorHAnsi"/>
          <w:highlight w:val="green"/>
          <w:u w:val="single"/>
        </w:rPr>
        <w:t>in a state of</w:t>
      </w:r>
      <w:r w:rsidRPr="00372850">
        <w:rPr>
          <w:rFonts w:asciiTheme="majorHAnsi" w:hAnsiTheme="majorHAnsi" w:cstheme="majorHAnsi"/>
          <w:u w:val="single"/>
        </w:rPr>
        <w:t xml:space="preserve"> permanent </w:t>
      </w:r>
      <w:r w:rsidRPr="00372850">
        <w:rPr>
          <w:rFonts w:asciiTheme="majorHAnsi" w:hAnsiTheme="majorHAnsi" w:cstheme="majorHAnsi"/>
          <w:highlight w:val="green"/>
          <w:u w:val="single"/>
        </w:rPr>
        <w:t>economic war</w:t>
      </w:r>
      <w:r w:rsidRPr="00372850">
        <w:rPr>
          <w:rFonts w:asciiTheme="majorHAnsi" w:hAnsiTheme="majorHAnsi" w:cstheme="majorHAnsi"/>
          <w:sz w:val="14"/>
        </w:rPr>
        <w:t xml:space="preserve"> with Russia. </w:t>
      </w:r>
      <w:r w:rsidRPr="00372850">
        <w:rPr>
          <w:rFonts w:asciiTheme="majorHAnsi" w:hAnsiTheme="majorHAnsi" w:cstheme="majorHAnsi"/>
          <w:u w:val="single"/>
        </w:rPr>
        <w:t>The West will seek</w:t>
      </w:r>
      <w:r w:rsidRPr="00372850">
        <w:rPr>
          <w:rFonts w:asciiTheme="majorHAnsi" w:hAnsiTheme="majorHAnsi" w:cstheme="majorHAnsi"/>
          <w:sz w:val="14"/>
        </w:rPr>
        <w:t xml:space="preserve"> to enforce sweeping </w:t>
      </w:r>
      <w:r w:rsidRPr="00372850">
        <w:rPr>
          <w:rFonts w:asciiTheme="majorHAnsi" w:hAnsiTheme="majorHAnsi" w:cstheme="majorHAnsi"/>
          <w:u w:val="single"/>
        </w:rPr>
        <w:t xml:space="preserve">sanctions, which </w:t>
      </w:r>
      <w:r w:rsidRPr="00372850">
        <w:rPr>
          <w:rFonts w:asciiTheme="majorHAnsi" w:hAnsiTheme="majorHAnsi" w:cstheme="majorHAnsi"/>
          <w:highlight w:val="green"/>
          <w:u w:val="single"/>
        </w:rPr>
        <w:t>Russia</w:t>
      </w:r>
      <w:r w:rsidRPr="00372850">
        <w:rPr>
          <w:rFonts w:asciiTheme="majorHAnsi" w:hAnsiTheme="majorHAnsi" w:cstheme="majorHAnsi"/>
          <w:u w:val="single"/>
        </w:rPr>
        <w:t xml:space="preserve"> is likely to </w:t>
      </w:r>
      <w:r w:rsidRPr="00372850">
        <w:rPr>
          <w:rFonts w:asciiTheme="majorHAnsi" w:hAnsiTheme="majorHAnsi" w:cstheme="majorHAnsi"/>
          <w:highlight w:val="green"/>
          <w:u w:val="single"/>
        </w:rPr>
        <w:t>parry with cyber-measures</w:t>
      </w:r>
      <w:r w:rsidRPr="00372850">
        <w:rPr>
          <w:rFonts w:asciiTheme="majorHAnsi" w:hAnsiTheme="majorHAnsi" w:cstheme="majorHAnsi"/>
          <w:u w:val="single"/>
        </w:rPr>
        <w:t xml:space="preserve"> and</w:t>
      </w:r>
      <w:r w:rsidRPr="00372850">
        <w:rPr>
          <w:rFonts w:asciiTheme="majorHAnsi" w:hAnsiTheme="majorHAnsi" w:cstheme="majorHAnsi"/>
          <w:sz w:val="14"/>
        </w:rPr>
        <w:t xml:space="preserve"> energy </w:t>
      </w:r>
      <w:r w:rsidRPr="00372850">
        <w:rPr>
          <w:rFonts w:asciiTheme="majorHAnsi" w:hAnsiTheme="majorHAnsi" w:cstheme="majorHAnsi"/>
          <w:u w:val="single"/>
        </w:rPr>
        <w:t>blackmailing</w:t>
      </w:r>
      <w:r w:rsidRPr="00372850">
        <w:rPr>
          <w:rFonts w:asciiTheme="majorHAnsi" w:hAnsiTheme="majorHAnsi" w:cstheme="majorHAnsi"/>
          <w:sz w:val="14"/>
        </w:rPr>
        <w:t xml:space="preserve">, given the economic asymmetries. </w:t>
      </w:r>
      <w:r w:rsidRPr="00372850">
        <w:rPr>
          <w:rFonts w:asciiTheme="majorHAnsi" w:hAnsiTheme="majorHAnsi" w:cstheme="majorHAnsi"/>
          <w:u w:val="single"/>
        </w:rPr>
        <w:t>China might well stand on Russia’s side</w:t>
      </w:r>
      <w:r w:rsidRPr="00372850">
        <w:rPr>
          <w:rFonts w:asciiTheme="majorHAnsi" w:hAnsiTheme="majorHAnsi" w:cstheme="majorHAnsi"/>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0007D993"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372850">
        <w:rPr>
          <w:rFonts w:asciiTheme="majorHAnsi" w:hAnsiTheme="majorHAnsi" w:cstheme="majorHAnsi"/>
          <w:u w:val="single"/>
        </w:rPr>
        <w:t xml:space="preserve">Russian suzerainty over Ukraine would </w:t>
      </w:r>
      <w:r w:rsidRPr="00372850">
        <w:rPr>
          <w:rFonts w:asciiTheme="majorHAnsi" w:hAnsiTheme="majorHAnsi" w:cstheme="majorHAnsi"/>
          <w:highlight w:val="green"/>
          <w:u w:val="single"/>
        </w:rPr>
        <w:t>open</w:t>
      </w:r>
      <w:r w:rsidRPr="00372850">
        <w:rPr>
          <w:rFonts w:asciiTheme="majorHAnsi" w:hAnsiTheme="majorHAnsi" w:cstheme="majorHAnsi"/>
          <w:u w:val="single"/>
        </w:rPr>
        <w:t xml:space="preserve"> a vast </w:t>
      </w:r>
      <w:r w:rsidRPr="00372850">
        <w:rPr>
          <w:rFonts w:asciiTheme="majorHAnsi" w:hAnsiTheme="majorHAnsi" w:cstheme="majorHAnsi"/>
          <w:highlight w:val="green"/>
          <w:u w:val="single"/>
        </w:rPr>
        <w:t>zone of destabilization</w:t>
      </w:r>
      <w:r w:rsidRPr="00372850">
        <w:rPr>
          <w:rFonts w:asciiTheme="majorHAnsi" w:hAnsiTheme="majorHAnsi" w:cstheme="majorHAnsi"/>
          <w:u w:val="single"/>
        </w:rPr>
        <w:t xml:space="preserve"> and </w:t>
      </w:r>
      <w:r w:rsidRPr="00372850">
        <w:rPr>
          <w:rFonts w:asciiTheme="majorHAnsi" w:hAnsiTheme="majorHAnsi" w:cstheme="majorHAnsi"/>
          <w:highlight w:val="green"/>
          <w:u w:val="single"/>
        </w:rPr>
        <w:t>insecurity from Estonia to</w:t>
      </w:r>
      <w:r w:rsidRPr="00372850">
        <w:rPr>
          <w:rFonts w:asciiTheme="majorHAnsi" w:hAnsiTheme="majorHAnsi" w:cstheme="majorHAnsi"/>
          <w:u w:val="single"/>
        </w:rPr>
        <w:t xml:space="preserve"> Poland to Romania to </w:t>
      </w:r>
      <w:r w:rsidRPr="00372850">
        <w:rPr>
          <w:rFonts w:asciiTheme="majorHAnsi" w:hAnsiTheme="majorHAnsi" w:cstheme="majorHAnsi"/>
          <w:highlight w:val="green"/>
          <w:u w:val="single"/>
        </w:rPr>
        <w:t>Turkey</w:t>
      </w:r>
      <w:r w:rsidRPr="00372850">
        <w:rPr>
          <w:rFonts w:asciiTheme="majorHAnsi" w:hAnsiTheme="majorHAnsi" w:cstheme="majorHAnsi"/>
          <w:sz w:val="14"/>
        </w:rPr>
        <w:t xml:space="preserve">. For as long as it lasts, </w:t>
      </w:r>
      <w:r w:rsidRPr="00372850">
        <w:rPr>
          <w:rFonts w:asciiTheme="majorHAnsi" w:hAnsiTheme="majorHAnsi" w:cstheme="majorHAnsi"/>
          <w:highlight w:val="green"/>
          <w:u w:val="single"/>
        </w:rPr>
        <w:t>Russia’s presence</w:t>
      </w:r>
      <w:r w:rsidRPr="00372850">
        <w:rPr>
          <w:rFonts w:asciiTheme="majorHAnsi" w:hAnsiTheme="majorHAnsi" w:cstheme="majorHAnsi"/>
          <w:u w:val="single"/>
        </w:rPr>
        <w:t xml:space="preserve"> in Ukraine </w:t>
      </w:r>
      <w:r w:rsidRPr="00372850">
        <w:rPr>
          <w:rFonts w:asciiTheme="majorHAnsi" w:hAnsiTheme="majorHAnsi" w:cstheme="majorHAnsi"/>
          <w:highlight w:val="green"/>
          <w:u w:val="single"/>
        </w:rPr>
        <w:t>will be</w:t>
      </w:r>
      <w:r w:rsidRPr="00372850">
        <w:rPr>
          <w:rFonts w:asciiTheme="majorHAnsi" w:hAnsiTheme="majorHAnsi" w:cstheme="majorHAnsi"/>
          <w:u w:val="single"/>
        </w:rPr>
        <w:t xml:space="preserve"> perceived by Ukraine’s neighbors as </w:t>
      </w:r>
      <w:r w:rsidRPr="00372850">
        <w:rPr>
          <w:rFonts w:asciiTheme="majorHAnsi" w:hAnsiTheme="majorHAnsi" w:cstheme="majorHAnsi"/>
          <w:highlight w:val="green"/>
          <w:u w:val="single"/>
        </w:rPr>
        <w:t>provocative</w:t>
      </w:r>
      <w:r w:rsidRPr="00372850">
        <w:rPr>
          <w:rFonts w:asciiTheme="majorHAnsi" w:hAnsiTheme="majorHAnsi" w:cstheme="majorHAnsi"/>
          <w:u w:val="single"/>
        </w:rPr>
        <w:t xml:space="preserve"> and unacceptable</w:t>
      </w:r>
      <w:r w:rsidRPr="00372850">
        <w:rPr>
          <w:rFonts w:asciiTheme="majorHAnsi" w:hAnsiTheme="majorHAnsi" w:cstheme="majorHAnsi"/>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48327FFE"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546517D4"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IMPERILING EUROPE'S EAST</w:t>
      </w:r>
    </w:p>
    <w:p w14:paraId="454FFE5A"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In the event of a Russian victory in Ukraine, </w:t>
      </w:r>
      <w:r w:rsidRPr="00372850">
        <w:rPr>
          <w:rFonts w:asciiTheme="majorHAnsi" w:hAnsiTheme="majorHAnsi" w:cstheme="majorHAnsi"/>
          <w:u w:val="single"/>
        </w:rPr>
        <w:t>Germany‘s position in Europe will be severely challenged</w:t>
      </w:r>
      <w:r w:rsidRPr="00372850">
        <w:rPr>
          <w:rFonts w:asciiTheme="majorHAnsi" w:hAnsiTheme="majorHAnsi" w:cstheme="majorHAnsi"/>
          <w:sz w:val="14"/>
        </w:rPr>
        <w:t xml:space="preserve">. Germany is a marginal military power that has based its postwar political identity on the rejection of war. The ring of friends it has surrounded itself with, especially in the east with </w:t>
      </w:r>
      <w:r w:rsidRPr="00372850">
        <w:rPr>
          <w:rFonts w:asciiTheme="majorHAnsi" w:hAnsiTheme="majorHAnsi" w:cstheme="majorHAnsi"/>
          <w:u w:val="single"/>
        </w:rPr>
        <w:t xml:space="preserve">Poland and the </w:t>
      </w:r>
      <w:r w:rsidRPr="00372850">
        <w:rPr>
          <w:rFonts w:asciiTheme="majorHAnsi" w:hAnsiTheme="majorHAnsi" w:cstheme="majorHAnsi"/>
          <w:highlight w:val="green"/>
          <w:u w:val="single"/>
        </w:rPr>
        <w:t>Baltic states</w:t>
      </w:r>
      <w:r w:rsidRPr="00372850">
        <w:rPr>
          <w:rFonts w:asciiTheme="majorHAnsi" w:hAnsiTheme="majorHAnsi" w:cstheme="majorHAnsi"/>
          <w:sz w:val="14"/>
        </w:rPr>
        <w:t xml:space="preserve">, risks </w:t>
      </w:r>
      <w:r w:rsidRPr="00372850">
        <w:rPr>
          <w:rFonts w:asciiTheme="majorHAnsi" w:hAnsiTheme="majorHAnsi" w:cstheme="majorHAnsi"/>
          <w:highlight w:val="green"/>
          <w:u w:val="single"/>
        </w:rPr>
        <w:t>being destabilized</w:t>
      </w:r>
      <w:r w:rsidRPr="00372850">
        <w:rPr>
          <w:rFonts w:asciiTheme="majorHAnsi" w:hAnsiTheme="majorHAnsi" w:cstheme="majorHAnsi"/>
          <w:u w:val="single"/>
        </w:rPr>
        <w:t xml:space="preserve"> by Russia</w:t>
      </w:r>
      <w:r w:rsidRPr="00372850">
        <w:rPr>
          <w:rFonts w:asciiTheme="majorHAnsi" w:hAnsiTheme="majorHAnsi" w:cstheme="majorHAnsi"/>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28DD9079"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u w:val="single"/>
        </w:rPr>
        <w:t>Eastern member states, including Estonia, Latvia, Lithuania, Poland, and Romania, will</w:t>
      </w:r>
      <w:r w:rsidRPr="00372850">
        <w:rPr>
          <w:rFonts w:asciiTheme="majorHAnsi" w:hAnsiTheme="majorHAnsi" w:cstheme="majorHAnsi"/>
          <w:sz w:val="14"/>
        </w:rPr>
        <w:t xml:space="preserve"> likely </w:t>
      </w:r>
      <w:r w:rsidRPr="00372850">
        <w:rPr>
          <w:rFonts w:asciiTheme="majorHAnsi" w:hAnsiTheme="majorHAnsi" w:cstheme="majorHAnsi"/>
          <w:u w:val="single"/>
        </w:rPr>
        <w:t>have</w:t>
      </w:r>
      <w:r w:rsidRPr="00372850">
        <w:rPr>
          <w:rFonts w:asciiTheme="majorHAnsi" w:hAnsiTheme="majorHAnsi" w:cstheme="majorHAnsi"/>
          <w:sz w:val="14"/>
        </w:rPr>
        <w:t xml:space="preserve"> substantial numbers of </w:t>
      </w:r>
      <w:r w:rsidRPr="00372850">
        <w:rPr>
          <w:rFonts w:asciiTheme="majorHAnsi" w:hAnsiTheme="majorHAnsi" w:cstheme="majorHAnsi"/>
          <w:u w:val="single"/>
        </w:rPr>
        <w:t>NATO troops permanently stationed on their soil</w:t>
      </w:r>
      <w:r w:rsidRPr="00372850">
        <w:rPr>
          <w:rFonts w:asciiTheme="majorHAnsi" w:hAnsiTheme="majorHAnsi" w:cstheme="majorHAnsi"/>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56FC3A43"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u w:val="single"/>
        </w:rPr>
        <w:t>Ukraine’s predicament will be</w:t>
      </w:r>
      <w:r w:rsidRPr="00372850">
        <w:rPr>
          <w:rFonts w:asciiTheme="majorHAnsi" w:hAnsiTheme="majorHAnsi" w:cstheme="majorHAnsi"/>
          <w:sz w:val="14"/>
        </w:rPr>
        <w:t xml:space="preserve"> very </w:t>
      </w:r>
      <w:r w:rsidRPr="00372850">
        <w:rPr>
          <w:rFonts w:asciiTheme="majorHAnsi" w:hAnsiTheme="majorHAnsi" w:cstheme="majorHAnsi"/>
          <w:u w:val="single"/>
        </w:rPr>
        <w:t>great. Refugees will flee in multiple directions</w:t>
      </w:r>
      <w:r w:rsidRPr="00372850">
        <w:rPr>
          <w:rFonts w:asciiTheme="majorHAnsi" w:hAnsiTheme="majorHAnsi" w:cstheme="majorHAnsi"/>
          <w:sz w:val="14"/>
        </w:rPr>
        <w:t>, quite possibly in the millions. And those parts of the Ukrainian military that are not directly defeated will continue fighting, echoing the partisan warfare that tore apart this whole region of Europe during and after World War II.</w:t>
      </w:r>
    </w:p>
    <w:p w14:paraId="2554010C"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u w:val="single"/>
        </w:rPr>
        <w:lastRenderedPageBreak/>
        <w:t xml:space="preserve">The </w:t>
      </w:r>
      <w:r w:rsidRPr="00372850">
        <w:rPr>
          <w:rFonts w:asciiTheme="majorHAnsi" w:hAnsiTheme="majorHAnsi" w:cstheme="majorHAnsi"/>
          <w:highlight w:val="green"/>
          <w:u w:val="single"/>
        </w:rPr>
        <w:t>permanent</w:t>
      </w:r>
      <w:r w:rsidRPr="00372850">
        <w:rPr>
          <w:rFonts w:asciiTheme="majorHAnsi" w:hAnsiTheme="majorHAnsi" w:cstheme="majorHAnsi"/>
          <w:u w:val="single"/>
        </w:rPr>
        <w:t xml:space="preserve"> state of </w:t>
      </w:r>
      <w:r w:rsidRPr="00372850">
        <w:rPr>
          <w:rFonts w:asciiTheme="majorHAnsi" w:hAnsiTheme="majorHAnsi" w:cstheme="majorHAnsi"/>
          <w:highlight w:val="green"/>
          <w:u w:val="single"/>
        </w:rPr>
        <w:t>escalation</w:t>
      </w:r>
      <w:r w:rsidRPr="00372850">
        <w:rPr>
          <w:rFonts w:asciiTheme="majorHAnsi" w:hAnsiTheme="majorHAnsi" w:cstheme="majorHAnsi"/>
          <w:sz w:val="14"/>
        </w:rPr>
        <w:t xml:space="preserve"> between Russia and Europe may stay cold from a military perspective. It </w:t>
      </w:r>
      <w:r w:rsidRPr="00372850">
        <w:rPr>
          <w:rFonts w:asciiTheme="majorHAnsi" w:hAnsiTheme="majorHAnsi" w:cstheme="majorHAnsi"/>
          <w:u w:val="single"/>
        </w:rPr>
        <w:t>is likely</w:t>
      </w:r>
      <w:r w:rsidRPr="00372850">
        <w:rPr>
          <w:rFonts w:asciiTheme="majorHAnsi" w:hAnsiTheme="majorHAnsi" w:cstheme="majorHAnsi"/>
          <w:sz w:val="14"/>
        </w:rPr>
        <w:t xml:space="preserve">, though, </w:t>
      </w:r>
      <w:r w:rsidRPr="00372850">
        <w:rPr>
          <w:rFonts w:asciiTheme="majorHAnsi" w:hAnsiTheme="majorHAnsi" w:cstheme="majorHAnsi"/>
          <w:u w:val="single"/>
        </w:rPr>
        <w:t>to be economically hot</w:t>
      </w:r>
      <w:r w:rsidRPr="00372850">
        <w:rPr>
          <w:rFonts w:asciiTheme="majorHAnsi" w:hAnsiTheme="majorHAnsi" w:cstheme="majorHAnsi"/>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372850">
        <w:rPr>
          <w:rFonts w:asciiTheme="majorHAnsi" w:hAnsiTheme="majorHAnsi" w:cstheme="majorHAnsi"/>
          <w:highlight w:val="green"/>
          <w:u w:val="single"/>
        </w:rPr>
        <w:t>Russia will retaliate</w:t>
      </w:r>
      <w:r w:rsidRPr="00372850">
        <w:rPr>
          <w:rFonts w:asciiTheme="majorHAnsi" w:hAnsiTheme="majorHAnsi" w:cstheme="majorHAnsi"/>
          <w:sz w:val="14"/>
        </w:rPr>
        <w:t xml:space="preserve">, quite possibly </w:t>
      </w:r>
      <w:r w:rsidRPr="00372850">
        <w:rPr>
          <w:rFonts w:asciiTheme="majorHAnsi" w:hAnsiTheme="majorHAnsi" w:cstheme="majorHAnsi"/>
          <w:highlight w:val="green"/>
          <w:u w:val="single"/>
        </w:rPr>
        <w:t>in the cyber-domain</w:t>
      </w:r>
      <w:r w:rsidRPr="00372850">
        <w:rPr>
          <w:rFonts w:asciiTheme="majorHAnsi" w:hAnsiTheme="majorHAnsi" w:cstheme="majorHAnsi"/>
          <w:u w:val="single"/>
        </w:rPr>
        <w:t xml:space="preserve"> as well as in the energy sector</w:t>
      </w:r>
      <w:r w:rsidRPr="00372850">
        <w:rPr>
          <w:rFonts w:asciiTheme="majorHAnsi" w:hAnsiTheme="majorHAnsi" w:cstheme="majorHAnsi"/>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22B8E1A2"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29B4C724"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4"/>
        </w:rPr>
        <w:t xml:space="preserve">Much of this is already happening. But a war in Ukraine will up the ante. Russia will use more resources and be unchained in its choice of instruments. </w:t>
      </w:r>
      <w:r w:rsidRPr="00372850">
        <w:rPr>
          <w:rFonts w:asciiTheme="majorHAnsi" w:hAnsiTheme="majorHAnsi" w:cstheme="majorHAnsi"/>
          <w:u w:val="single"/>
        </w:rPr>
        <w:t>The massive refugee flows arriving in Europe will exacerbate the EU’s unresolved refugee policy</w:t>
      </w:r>
      <w:r w:rsidRPr="00372850">
        <w:rPr>
          <w:rFonts w:asciiTheme="majorHAnsi" w:hAnsiTheme="majorHAnsi" w:cstheme="majorHAnsi"/>
          <w:sz w:val="14"/>
        </w:rPr>
        <w:t xml:space="preserve"> and </w:t>
      </w:r>
      <w:r w:rsidRPr="00372850">
        <w:rPr>
          <w:rFonts w:asciiTheme="majorHAnsi" w:hAnsiTheme="majorHAnsi" w:cstheme="majorHAnsi"/>
          <w:u w:val="single"/>
        </w:rPr>
        <w:t>provide</w:t>
      </w:r>
      <w:r w:rsidRPr="00372850">
        <w:rPr>
          <w:rFonts w:asciiTheme="majorHAnsi" w:hAnsiTheme="majorHAnsi" w:cstheme="majorHAnsi"/>
          <w:sz w:val="14"/>
        </w:rPr>
        <w:t xml:space="preserve"> fertile </w:t>
      </w:r>
      <w:r w:rsidRPr="00372850">
        <w:rPr>
          <w:rFonts w:asciiTheme="majorHAnsi" w:hAnsiTheme="majorHAnsi" w:cstheme="majorHAnsi"/>
          <w:highlight w:val="green"/>
          <w:u w:val="single"/>
        </w:rPr>
        <w:t>ground for populists</w:t>
      </w:r>
      <w:r w:rsidRPr="00372850">
        <w:rPr>
          <w:rFonts w:asciiTheme="majorHAnsi" w:hAnsiTheme="majorHAnsi" w:cstheme="majorHAnsi"/>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372850">
        <w:rPr>
          <w:rFonts w:asciiTheme="majorHAnsi" w:hAnsiTheme="majorHAnsi" w:cstheme="majorHAnsi"/>
          <w:highlight w:val="green"/>
          <w:u w:val="single"/>
        </w:rPr>
        <w:t>putting into question NATO’s position</w:t>
      </w:r>
      <w:r w:rsidRPr="00372850">
        <w:rPr>
          <w:rFonts w:asciiTheme="majorHAnsi" w:hAnsiTheme="majorHAnsi" w:cstheme="majorHAnsi"/>
          <w:u w:val="single"/>
        </w:rPr>
        <w:t xml:space="preserve"> and its security guarantees for Europe.</w:t>
      </w:r>
    </w:p>
    <w:p w14:paraId="174867E7"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TURNING NATO INWARD</w:t>
      </w:r>
    </w:p>
    <w:p w14:paraId="4FC6C8C2"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18108B07"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4DB24922"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For a Moscow now in permanent confrontation with the West, Beijing could serve as an economic backstop and a partner in opposing U.S. hegemony. In the worst case for U.S. grand strategy, </w:t>
      </w:r>
      <w:r w:rsidRPr="00372850">
        <w:rPr>
          <w:rFonts w:asciiTheme="majorHAnsi" w:hAnsiTheme="majorHAnsi" w:cstheme="majorHAnsi"/>
          <w:highlight w:val="green"/>
          <w:u w:val="single"/>
        </w:rPr>
        <w:t>China</w:t>
      </w:r>
      <w:r w:rsidRPr="00372850">
        <w:rPr>
          <w:rFonts w:asciiTheme="majorHAnsi" w:hAnsiTheme="majorHAnsi" w:cstheme="majorHAnsi"/>
          <w:u w:val="single"/>
        </w:rPr>
        <w:t xml:space="preserve"> might be </w:t>
      </w:r>
      <w:r w:rsidRPr="00372850">
        <w:rPr>
          <w:rFonts w:asciiTheme="majorHAnsi" w:hAnsiTheme="majorHAnsi" w:cstheme="majorHAnsi"/>
          <w:highlight w:val="green"/>
          <w:u w:val="single"/>
        </w:rPr>
        <w:t>emboldened</w:t>
      </w:r>
      <w:r w:rsidRPr="00372850">
        <w:rPr>
          <w:rFonts w:asciiTheme="majorHAnsi" w:hAnsiTheme="majorHAnsi" w:cstheme="majorHAnsi"/>
          <w:u w:val="single"/>
        </w:rPr>
        <w:t xml:space="preserve"> by Russia’s assertiveness and threaten confrontation </w:t>
      </w:r>
      <w:r w:rsidRPr="00372850">
        <w:rPr>
          <w:rFonts w:asciiTheme="majorHAnsi" w:hAnsiTheme="majorHAnsi" w:cstheme="majorHAnsi"/>
          <w:highlight w:val="green"/>
          <w:u w:val="single"/>
        </w:rPr>
        <w:t>over Taiwan</w:t>
      </w:r>
      <w:r w:rsidRPr="00372850">
        <w:rPr>
          <w:rFonts w:asciiTheme="majorHAnsi" w:hAnsiTheme="majorHAnsi" w:cstheme="majorHAnsi"/>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26" w:history="1">
        <w:r w:rsidRPr="00372850">
          <w:rPr>
            <w:rStyle w:val="Hyperlink"/>
            <w:rFonts w:asciiTheme="majorHAnsi" w:hAnsiTheme="majorHAnsi" w:cstheme="majorHAnsi"/>
            <w:sz w:val="14"/>
          </w:rPr>
          <w:t>Beijing</w:t>
        </w:r>
      </w:hyperlink>
      <w:r w:rsidRPr="00372850">
        <w:rPr>
          <w:rFonts w:asciiTheme="majorHAnsi" w:hAnsiTheme="majorHAnsi" w:cstheme="majorHAnsi"/>
          <w:sz w:val="14"/>
        </w:rPr>
        <w:t>, but it may initiate new conversations.</w:t>
      </w:r>
    </w:p>
    <w:p w14:paraId="4BAC8307" w14:textId="77777777" w:rsidR="00A81284" w:rsidRPr="00372850" w:rsidRDefault="00A81284" w:rsidP="00A81284">
      <w:pPr>
        <w:pStyle w:val="Heading4"/>
        <w:rPr>
          <w:rFonts w:asciiTheme="majorHAnsi" w:hAnsiTheme="majorHAnsi" w:cstheme="majorHAnsi"/>
        </w:rPr>
      </w:pPr>
      <w:r w:rsidRPr="00372850">
        <w:rPr>
          <w:rFonts w:asciiTheme="majorHAnsi" w:hAnsiTheme="majorHAnsi" w:cstheme="majorHAnsi"/>
        </w:rPr>
        <w:t xml:space="preserve">No limited nuclear wars – </w:t>
      </w:r>
      <w:r w:rsidRPr="00372850">
        <w:rPr>
          <w:rFonts w:asciiTheme="majorHAnsi" w:hAnsiTheme="majorHAnsi" w:cstheme="majorHAnsi"/>
          <w:u w:val="single"/>
        </w:rPr>
        <w:t>extinction</w:t>
      </w:r>
      <w:r w:rsidRPr="00372850">
        <w:rPr>
          <w:rFonts w:asciiTheme="majorHAnsi" w:hAnsiTheme="majorHAnsi" w:cstheme="majorHAnsi"/>
        </w:rPr>
        <w:t xml:space="preserve">. </w:t>
      </w:r>
    </w:p>
    <w:p w14:paraId="342B900A" w14:textId="77777777" w:rsidR="00A81284" w:rsidRPr="00372850" w:rsidRDefault="00A81284" w:rsidP="00A81284">
      <w:pPr>
        <w:rPr>
          <w:rFonts w:asciiTheme="majorHAnsi" w:hAnsiTheme="majorHAnsi" w:cstheme="majorHAnsi"/>
        </w:rPr>
      </w:pPr>
      <w:r w:rsidRPr="00372850">
        <w:rPr>
          <w:rStyle w:val="Style13ptBold"/>
          <w:rFonts w:asciiTheme="majorHAnsi" w:hAnsiTheme="majorHAnsi" w:cstheme="majorHAnsi"/>
        </w:rPr>
        <w:t>Webber 19</w:t>
      </w:r>
      <w:r w:rsidRPr="00372850">
        <w:rPr>
          <w:rFonts w:asciiTheme="majorHAnsi" w:hAnsiTheme="majorHAnsi" w:cstheme="majorHAnsi"/>
        </w:rPr>
        <w:t xml:space="preserve"> – Dr Philip Webber has written widely on nuclear issues and is Chair of Scientists for Global Responsibility (SGR) – a membership </w:t>
      </w:r>
      <w:proofErr w:type="spellStart"/>
      <w:r w:rsidRPr="00372850">
        <w:rPr>
          <w:rFonts w:asciiTheme="majorHAnsi" w:hAnsiTheme="majorHAnsi" w:cstheme="majorHAnsi"/>
        </w:rPr>
        <w:t>organisation</w:t>
      </w:r>
      <w:proofErr w:type="spellEnd"/>
      <w:r w:rsidRPr="00372850">
        <w:rPr>
          <w:rFonts w:asciiTheme="majorHAnsi" w:hAnsiTheme="majorHAnsi" w:cstheme="majorHAnsi"/>
        </w:rPr>
        <w:t xml:space="preserve"> promoting responsible science and technology. We will all end up killing each other and one nuclear blast could do it. 5/18/19. [METRO.UK “We will all end up killing each other and one nuclear blast could do it,” </w:t>
      </w:r>
      <w:hyperlink r:id="rId27" w:history="1">
        <w:r w:rsidRPr="00372850">
          <w:rPr>
            <w:rStyle w:val="Hyperlink"/>
            <w:rFonts w:asciiTheme="majorHAnsi" w:hAnsiTheme="majorHAnsi" w:cstheme="majorHAnsi"/>
          </w:rPr>
          <w:t>https://metro.co.uk/2019/05/18/we-will-all-end-up-killing-each-other-and-one-nuclear-blast-could-do-it-9370115/</w:t>
        </w:r>
      </w:hyperlink>
      <w:r w:rsidRPr="00372850">
        <w:rPr>
          <w:rFonts w:asciiTheme="majorHAnsi" w:hAnsiTheme="majorHAnsi" w:cstheme="majorHAnsi"/>
        </w:rPr>
        <w:t>] Recut Justin</w:t>
      </w:r>
    </w:p>
    <w:p w14:paraId="0641AA13"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4"/>
        </w:rPr>
        <w:t xml:space="preserve">The </w:t>
      </w:r>
      <w:r w:rsidRPr="00372850">
        <w:rPr>
          <w:rFonts w:asciiTheme="majorHAnsi" w:hAnsiTheme="majorHAnsi" w:cstheme="majorHAnsi"/>
          <w:highlight w:val="green"/>
          <w:u w:val="single"/>
        </w:rPr>
        <w:t>nuclear</w:t>
      </w:r>
      <w:r w:rsidRPr="00372850">
        <w:rPr>
          <w:rFonts w:asciiTheme="majorHAnsi" w:hAnsiTheme="majorHAnsi" w:cstheme="majorHAnsi"/>
          <w:u w:val="single"/>
        </w:rPr>
        <w:t xml:space="preserve"> armed </w:t>
      </w:r>
      <w:r w:rsidRPr="00372850">
        <w:rPr>
          <w:rFonts w:asciiTheme="majorHAnsi" w:hAnsiTheme="majorHAnsi" w:cstheme="majorHAnsi"/>
          <w:highlight w:val="green"/>
          <w:u w:val="single"/>
        </w:rPr>
        <w:t>nations have</w:t>
      </w:r>
      <w:r w:rsidRPr="00372850">
        <w:rPr>
          <w:rFonts w:asciiTheme="majorHAnsi" w:hAnsiTheme="majorHAnsi" w:cstheme="majorHAnsi"/>
          <w:u w:val="single"/>
        </w:rPr>
        <w:t xml:space="preserve"> inadvertently created a </w:t>
      </w:r>
      <w:r w:rsidRPr="00372850">
        <w:rPr>
          <w:rStyle w:val="Emphasis"/>
          <w:rFonts w:asciiTheme="majorHAnsi" w:hAnsiTheme="majorHAnsi" w:cstheme="majorHAnsi"/>
        </w:rPr>
        <w:t>global Doomsday machine</w:t>
      </w:r>
      <w:r w:rsidRPr="00372850">
        <w:rPr>
          <w:rFonts w:asciiTheme="majorHAnsi" w:hAnsiTheme="majorHAnsi" w:cstheme="majorHAnsi"/>
          <w:u w:val="single"/>
        </w:rPr>
        <w:t xml:space="preserve">, built with </w:t>
      </w:r>
      <w:r w:rsidRPr="00372850">
        <w:rPr>
          <w:rFonts w:asciiTheme="majorHAnsi" w:hAnsiTheme="majorHAnsi" w:cstheme="majorHAnsi"/>
          <w:highlight w:val="green"/>
          <w:u w:val="single"/>
        </w:rPr>
        <w:t>15,000 nuclear weapons.</w:t>
      </w:r>
    </w:p>
    <w:p w14:paraId="20265799"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Most (93%) have been built by Russia and in the US, 3,100 of them are ready to fire within hours.</w:t>
      </w:r>
    </w:p>
    <w:p w14:paraId="79FB4100" w14:textId="77777777" w:rsidR="00A81284" w:rsidRPr="00372850" w:rsidRDefault="00A81284" w:rsidP="00A81284">
      <w:pPr>
        <w:rPr>
          <w:rFonts w:asciiTheme="majorHAnsi" w:hAnsiTheme="majorHAnsi" w:cstheme="majorHAnsi"/>
          <w:sz w:val="14"/>
        </w:rPr>
      </w:pPr>
      <w:r w:rsidRPr="00372850">
        <w:rPr>
          <w:rStyle w:val="Emphasis"/>
          <w:rFonts w:asciiTheme="majorHAnsi" w:hAnsiTheme="majorHAnsi" w:cstheme="majorHAnsi"/>
          <w:highlight w:val="green"/>
        </w:rPr>
        <w:t xml:space="preserve">Pre-programmed </w:t>
      </w:r>
      <w:r w:rsidRPr="00372850">
        <w:rPr>
          <w:rStyle w:val="Emphasis"/>
          <w:rFonts w:asciiTheme="majorHAnsi" w:hAnsiTheme="majorHAnsi" w:cstheme="majorHAnsi"/>
        </w:rPr>
        <w:t>targets</w:t>
      </w:r>
      <w:r w:rsidRPr="00372850">
        <w:rPr>
          <w:rFonts w:asciiTheme="majorHAnsi" w:hAnsiTheme="majorHAnsi" w:cstheme="majorHAnsi"/>
          <w:u w:val="single"/>
        </w:rPr>
        <w:t xml:space="preserve"> include main </w:t>
      </w:r>
      <w:r w:rsidRPr="00372850">
        <w:rPr>
          <w:rStyle w:val="Emphasis"/>
          <w:rFonts w:asciiTheme="majorHAnsi" w:hAnsiTheme="majorHAnsi" w:cstheme="majorHAnsi"/>
        </w:rPr>
        <w:t>cities</w:t>
      </w:r>
      <w:r w:rsidRPr="00372850">
        <w:rPr>
          <w:rFonts w:asciiTheme="majorHAnsi" w:hAnsiTheme="majorHAnsi" w:cstheme="majorHAnsi"/>
          <w:sz w:val="14"/>
        </w:rPr>
        <w:t xml:space="preserve"> as well as a range of military and civilian targets across the world primarily in the UK, Europe, US, Russia and China but also in Japan, Australia and South America.</w:t>
      </w:r>
    </w:p>
    <w:p w14:paraId="36F99496" w14:textId="77777777" w:rsidR="00A81284" w:rsidRPr="00372850" w:rsidRDefault="00A81284" w:rsidP="00A81284">
      <w:pPr>
        <w:rPr>
          <w:rFonts w:asciiTheme="majorHAnsi" w:hAnsiTheme="majorHAnsi" w:cstheme="majorHAnsi"/>
          <w:u w:val="single"/>
        </w:rPr>
      </w:pPr>
      <w:r w:rsidRPr="00372850">
        <w:rPr>
          <w:rStyle w:val="Emphasis"/>
          <w:rFonts w:asciiTheme="majorHAnsi" w:hAnsiTheme="majorHAnsi" w:cstheme="majorHAnsi"/>
          <w:highlight w:val="green"/>
        </w:rPr>
        <w:t>One</w:t>
      </w:r>
      <w:r w:rsidRPr="00372850">
        <w:rPr>
          <w:rFonts w:asciiTheme="majorHAnsi" w:hAnsiTheme="majorHAnsi" w:cstheme="majorHAnsi"/>
          <w:u w:val="single"/>
        </w:rPr>
        <w:t xml:space="preserve"> nuclear </w:t>
      </w:r>
      <w:r w:rsidRPr="00372850">
        <w:rPr>
          <w:rFonts w:asciiTheme="majorHAnsi" w:hAnsiTheme="majorHAnsi" w:cstheme="majorHAnsi"/>
          <w:highlight w:val="green"/>
          <w:u w:val="single"/>
        </w:rPr>
        <w:t>blast</w:t>
      </w:r>
      <w:r w:rsidRPr="00372850">
        <w:rPr>
          <w:rFonts w:asciiTheme="majorHAnsi" w:hAnsiTheme="majorHAnsi" w:cstheme="majorHAnsi"/>
          <w:sz w:val="14"/>
        </w:rPr>
        <w:t xml:space="preserve">, one mistake, one </w:t>
      </w:r>
      <w:proofErr w:type="spellStart"/>
      <w:r w:rsidRPr="00372850">
        <w:rPr>
          <w:rFonts w:asciiTheme="majorHAnsi" w:hAnsiTheme="majorHAnsi" w:cstheme="majorHAnsi"/>
          <w:sz w:val="14"/>
        </w:rPr>
        <w:t>cyber attack</w:t>
      </w:r>
      <w:proofErr w:type="spellEnd"/>
      <w:r w:rsidRPr="00372850">
        <w:rPr>
          <w:rFonts w:asciiTheme="majorHAnsi" w:hAnsiTheme="majorHAnsi" w:cstheme="majorHAnsi"/>
          <w:sz w:val="14"/>
        </w:rPr>
        <w:t xml:space="preserve"> </w:t>
      </w:r>
      <w:r w:rsidRPr="00372850">
        <w:rPr>
          <w:rFonts w:asciiTheme="majorHAnsi" w:hAnsiTheme="majorHAnsi" w:cstheme="majorHAnsi"/>
          <w:u w:val="single"/>
        </w:rPr>
        <w:t xml:space="preserve">could </w:t>
      </w:r>
      <w:r w:rsidRPr="00372850">
        <w:rPr>
          <w:rFonts w:asciiTheme="majorHAnsi" w:hAnsiTheme="majorHAnsi" w:cstheme="majorHAnsi"/>
          <w:highlight w:val="green"/>
          <w:u w:val="single"/>
        </w:rPr>
        <w:t>trigger it.</w:t>
      </w:r>
    </w:p>
    <w:p w14:paraId="1FC61470"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lastRenderedPageBreak/>
        <w:t>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w:t>
      </w:r>
    </w:p>
    <w:p w14:paraId="0D0ACD47" w14:textId="77777777"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4"/>
        </w:rPr>
        <w:t xml:space="preserve">After a blinding flash of light bright destroying the retina of anyone looking, and </w:t>
      </w:r>
      <w:r w:rsidRPr="00372850">
        <w:rPr>
          <w:rFonts w:asciiTheme="majorHAnsi" w:hAnsiTheme="majorHAnsi" w:cstheme="majorHAnsi"/>
          <w:u w:val="single"/>
        </w:rPr>
        <w:t xml:space="preserve">a </w:t>
      </w:r>
      <w:r w:rsidRPr="00372850">
        <w:rPr>
          <w:rStyle w:val="Emphasis"/>
          <w:rFonts w:asciiTheme="majorHAnsi" w:hAnsiTheme="majorHAnsi" w:cstheme="majorHAnsi"/>
        </w:rPr>
        <w:t>violent</w:t>
      </w:r>
      <w:r w:rsidRPr="00372850">
        <w:rPr>
          <w:rFonts w:asciiTheme="majorHAnsi" w:hAnsiTheme="majorHAnsi" w:cstheme="majorHAnsi"/>
          <w:u w:val="single"/>
        </w:rPr>
        <w:t xml:space="preserve"> electromagnetic pulse </w:t>
      </w:r>
      <w:r w:rsidRPr="00372850">
        <w:rPr>
          <w:rFonts w:asciiTheme="majorHAnsi" w:hAnsiTheme="majorHAnsi" w:cstheme="majorHAnsi"/>
          <w:highlight w:val="green"/>
          <w:u w:val="single"/>
        </w:rPr>
        <w:t>(</w:t>
      </w:r>
      <w:r w:rsidRPr="00372850">
        <w:rPr>
          <w:rStyle w:val="Emphasis"/>
          <w:rFonts w:asciiTheme="majorHAnsi" w:hAnsiTheme="majorHAnsi" w:cstheme="majorHAnsi"/>
          <w:highlight w:val="green"/>
        </w:rPr>
        <w:t>EMP</w:t>
      </w:r>
      <w:r w:rsidRPr="00372850">
        <w:rPr>
          <w:rFonts w:asciiTheme="majorHAnsi" w:hAnsiTheme="majorHAnsi" w:cstheme="majorHAnsi"/>
          <w:highlight w:val="green"/>
          <w:u w:val="single"/>
        </w:rPr>
        <w:t xml:space="preserve">) </w:t>
      </w:r>
      <w:r w:rsidRPr="00372850">
        <w:rPr>
          <w:rFonts w:asciiTheme="majorHAnsi" w:hAnsiTheme="majorHAnsi" w:cstheme="majorHAnsi"/>
          <w:u w:val="single"/>
        </w:rPr>
        <w:t xml:space="preserve">knocking out </w:t>
      </w:r>
      <w:r w:rsidRPr="00372850">
        <w:rPr>
          <w:rStyle w:val="Emphasis"/>
          <w:rFonts w:asciiTheme="majorHAnsi" w:hAnsiTheme="majorHAnsi" w:cstheme="majorHAnsi"/>
        </w:rPr>
        <w:t>electrical</w:t>
      </w:r>
      <w:r w:rsidRPr="00372850">
        <w:rPr>
          <w:rFonts w:asciiTheme="majorHAnsi" w:hAnsiTheme="majorHAnsi" w:cstheme="majorHAnsi"/>
          <w:u w:val="single"/>
        </w:rPr>
        <w:t xml:space="preserve"> </w:t>
      </w:r>
      <w:r w:rsidRPr="00372850">
        <w:rPr>
          <w:rStyle w:val="Emphasis"/>
          <w:rFonts w:asciiTheme="majorHAnsi" w:hAnsiTheme="majorHAnsi" w:cstheme="majorHAnsi"/>
        </w:rPr>
        <w:t>equipment</w:t>
      </w:r>
      <w:r w:rsidRPr="00372850">
        <w:rPr>
          <w:rFonts w:asciiTheme="majorHAnsi" w:hAnsiTheme="majorHAnsi" w:cstheme="majorHAnsi"/>
          <w:sz w:val="14"/>
        </w:rPr>
        <w:t xml:space="preserve"> several miles away, a bomb of this size quickly </w:t>
      </w:r>
      <w:r w:rsidRPr="00372850">
        <w:rPr>
          <w:rFonts w:asciiTheme="majorHAnsi" w:hAnsiTheme="majorHAnsi" w:cstheme="majorHAnsi"/>
          <w:highlight w:val="green"/>
          <w:u w:val="single"/>
        </w:rPr>
        <w:t>forms a</w:t>
      </w:r>
      <w:r w:rsidRPr="00372850">
        <w:rPr>
          <w:rFonts w:asciiTheme="majorHAnsi" w:hAnsiTheme="majorHAnsi" w:cstheme="majorHAnsi"/>
          <w:u w:val="single"/>
        </w:rPr>
        <w:t xml:space="preserve">n incandescent </w:t>
      </w:r>
      <w:r w:rsidRPr="00372850">
        <w:rPr>
          <w:rStyle w:val="Emphasis"/>
          <w:rFonts w:asciiTheme="majorHAnsi" w:hAnsiTheme="majorHAnsi" w:cstheme="majorHAnsi"/>
          <w:highlight w:val="green"/>
        </w:rPr>
        <w:t>fireball</w:t>
      </w:r>
      <w:r w:rsidRPr="00372850">
        <w:rPr>
          <w:rFonts w:asciiTheme="majorHAnsi" w:hAnsiTheme="majorHAnsi" w:cstheme="majorHAnsi"/>
          <w:u w:val="single"/>
        </w:rPr>
        <w:t xml:space="preserve"> 850 </w:t>
      </w:r>
      <w:proofErr w:type="spellStart"/>
      <w:r w:rsidRPr="00372850">
        <w:rPr>
          <w:rFonts w:asciiTheme="majorHAnsi" w:hAnsiTheme="majorHAnsi" w:cstheme="majorHAnsi"/>
          <w:u w:val="single"/>
        </w:rPr>
        <w:t>metres</w:t>
      </w:r>
      <w:proofErr w:type="spellEnd"/>
      <w:r w:rsidRPr="00372850">
        <w:rPr>
          <w:rFonts w:asciiTheme="majorHAnsi" w:hAnsiTheme="majorHAnsi" w:cstheme="majorHAnsi"/>
          <w:u w:val="single"/>
        </w:rPr>
        <w:t xml:space="preserve"> across.</w:t>
      </w:r>
    </w:p>
    <w:p w14:paraId="7271E64B"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w:t>
      </w:r>
      <w:proofErr w:type="spellStart"/>
      <w:r w:rsidRPr="00372850">
        <w:rPr>
          <w:rFonts w:asciiTheme="majorHAnsi" w:hAnsiTheme="majorHAnsi" w:cstheme="majorHAnsi"/>
          <w:sz w:val="14"/>
        </w:rPr>
        <w:t>centres</w:t>
      </w:r>
      <w:proofErr w:type="spellEnd"/>
      <w:r w:rsidRPr="00372850">
        <w:rPr>
          <w:rFonts w:asciiTheme="majorHAnsi" w:hAnsiTheme="majorHAnsi" w:cstheme="majorHAnsi"/>
          <w:sz w:val="14"/>
        </w:rPr>
        <w:t xml:space="preserve"> completely, melting glass and steel and forms an intensely radioactive 60m deep crater zone of molten earth and debris. A devastating supersonic blast wave flattens everything within a radius of two to three km, the entire Manchester </w:t>
      </w:r>
      <w:proofErr w:type="spellStart"/>
      <w:r w:rsidRPr="00372850">
        <w:rPr>
          <w:rFonts w:asciiTheme="majorHAnsi" w:hAnsiTheme="majorHAnsi" w:cstheme="majorHAnsi"/>
          <w:sz w:val="14"/>
        </w:rPr>
        <w:t>centre</w:t>
      </w:r>
      <w:proofErr w:type="spellEnd"/>
      <w:r w:rsidRPr="00372850">
        <w:rPr>
          <w:rFonts w:asciiTheme="majorHAnsi" w:hAnsiTheme="majorHAnsi" w:cstheme="majorHAnsi"/>
          <w:sz w:val="14"/>
        </w:rPr>
        <w:t>, an area larger than the City of London, with lighter damage out to eight km. Most people in these areas would be killed or very seriously injured.</w:t>
      </w:r>
    </w:p>
    <w:p w14:paraId="169CD2B8"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u w:val="single"/>
        </w:rPr>
        <w:t xml:space="preserve">The </w:t>
      </w:r>
      <w:r w:rsidRPr="00372850">
        <w:rPr>
          <w:rStyle w:val="Emphasis"/>
          <w:rFonts w:asciiTheme="majorHAnsi" w:hAnsiTheme="majorHAnsi" w:cstheme="majorHAnsi"/>
        </w:rPr>
        <w:t>fireball</w:t>
      </w:r>
      <w:r w:rsidRPr="00372850">
        <w:rPr>
          <w:rFonts w:asciiTheme="majorHAnsi" w:hAnsiTheme="majorHAnsi" w:cstheme="majorHAnsi"/>
          <w:u w:val="single"/>
        </w:rPr>
        <w:t xml:space="preserve"> </w:t>
      </w:r>
      <w:r w:rsidRPr="00372850">
        <w:rPr>
          <w:rStyle w:val="Emphasis"/>
          <w:rFonts w:asciiTheme="majorHAnsi" w:hAnsiTheme="majorHAnsi" w:cstheme="majorHAnsi"/>
        </w:rPr>
        <w:t>quickly</w:t>
      </w:r>
      <w:r w:rsidRPr="00372850">
        <w:rPr>
          <w:rFonts w:asciiTheme="majorHAnsi" w:hAnsiTheme="majorHAnsi" w:cstheme="majorHAnsi"/>
          <w:u w:val="single"/>
        </w:rPr>
        <w:t xml:space="preserve"> </w:t>
      </w:r>
      <w:r w:rsidRPr="00372850">
        <w:rPr>
          <w:rStyle w:val="Emphasis"/>
          <w:rFonts w:asciiTheme="majorHAnsi" w:hAnsiTheme="majorHAnsi" w:cstheme="majorHAnsi"/>
        </w:rPr>
        <w:t>rises</w:t>
      </w:r>
      <w:r w:rsidRPr="00372850">
        <w:rPr>
          <w:rFonts w:asciiTheme="majorHAnsi" w:hAnsiTheme="majorHAnsi" w:cstheme="majorHAnsi"/>
          <w:u w:val="single"/>
        </w:rPr>
        <w:t xml:space="preserve"> forming an enormous characteristic mushroom shaped cloud </w:t>
      </w:r>
      <w:r w:rsidRPr="00372850">
        <w:rPr>
          <w:rStyle w:val="Emphasis"/>
          <w:rFonts w:asciiTheme="majorHAnsi" w:hAnsiTheme="majorHAnsi" w:cstheme="majorHAnsi"/>
          <w:highlight w:val="green"/>
        </w:rPr>
        <w:t>raining</w:t>
      </w:r>
      <w:r w:rsidRPr="00372850">
        <w:rPr>
          <w:rFonts w:asciiTheme="majorHAnsi" w:hAnsiTheme="majorHAnsi" w:cstheme="majorHAnsi"/>
          <w:u w:val="single"/>
        </w:rPr>
        <w:t xml:space="preserve"> highly radioactive particles (</w:t>
      </w:r>
      <w:r w:rsidRPr="00372850">
        <w:rPr>
          <w:rStyle w:val="Emphasis"/>
          <w:rFonts w:asciiTheme="majorHAnsi" w:hAnsiTheme="majorHAnsi" w:cstheme="majorHAnsi"/>
          <w:highlight w:val="green"/>
        </w:rPr>
        <w:t>fallout</w:t>
      </w:r>
      <w:r w:rsidRPr="00372850">
        <w:rPr>
          <w:rFonts w:asciiTheme="majorHAnsi" w:hAnsiTheme="majorHAnsi" w:cstheme="majorHAnsi"/>
          <w:u w:val="single"/>
        </w:rPr>
        <w:t>).</w:t>
      </w:r>
      <w:r w:rsidRPr="00372850">
        <w:rPr>
          <w:rFonts w:asciiTheme="majorHAnsi" w:hAnsiTheme="majorHAnsi" w:cstheme="majorHAnsi"/>
          <w:sz w:val="14"/>
        </w:rPr>
        <w:t xml:space="preserve"> It rises to 60,000 ft (18,000m) – twice the altitude of Everest – and is 15 miles, 24km across.</w:t>
      </w:r>
    </w:p>
    <w:p w14:paraId="194C9FE8"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u w:val="single"/>
        </w:rPr>
        <w:t xml:space="preserve">This is </w:t>
      </w:r>
      <w:r w:rsidRPr="00372850">
        <w:rPr>
          <w:rStyle w:val="Emphasis"/>
          <w:rFonts w:asciiTheme="majorHAnsi" w:hAnsiTheme="majorHAnsi" w:cstheme="majorHAnsi"/>
        </w:rPr>
        <w:t>one</w:t>
      </w:r>
      <w:r w:rsidRPr="00372850">
        <w:rPr>
          <w:rFonts w:asciiTheme="majorHAnsi" w:hAnsiTheme="majorHAnsi" w:cstheme="majorHAnsi"/>
          <w:u w:val="single"/>
        </w:rPr>
        <w:t xml:space="preserve"> warhead</w:t>
      </w:r>
      <w:r w:rsidRPr="00372850">
        <w:rPr>
          <w:rFonts w:asciiTheme="majorHAnsi" w:hAnsiTheme="majorHAnsi" w:cstheme="majorHAnsi"/>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2B9F5090" w14:textId="77777777" w:rsidR="00A81284" w:rsidRPr="00372850" w:rsidRDefault="00A81284" w:rsidP="00A81284">
      <w:pPr>
        <w:rPr>
          <w:rFonts w:asciiTheme="majorHAnsi" w:hAnsiTheme="majorHAnsi" w:cstheme="majorHAnsi"/>
          <w:sz w:val="14"/>
        </w:rPr>
      </w:pPr>
      <w:r w:rsidRPr="00372850">
        <w:rPr>
          <w:rFonts w:asciiTheme="majorHAnsi" w:hAnsiTheme="majorHAnsi" w:cstheme="majorHAnsi"/>
          <w:sz w:val="14"/>
        </w:rPr>
        <w:t xml:space="preserve">Whilst this scale of destruction is horrific and </w:t>
      </w:r>
      <w:r w:rsidRPr="00372850">
        <w:rPr>
          <w:rStyle w:val="Emphasis"/>
          <w:rFonts w:asciiTheme="majorHAnsi" w:hAnsiTheme="majorHAnsi" w:cstheme="majorHAnsi"/>
        </w:rPr>
        <w:t>hundreds</w:t>
      </w:r>
      <w:r w:rsidRPr="00372850">
        <w:rPr>
          <w:rFonts w:asciiTheme="majorHAnsi" w:hAnsiTheme="majorHAnsi" w:cstheme="majorHAnsi"/>
          <w:u w:val="single"/>
        </w:rPr>
        <w:t xml:space="preserve"> of </w:t>
      </w:r>
      <w:r w:rsidRPr="00372850">
        <w:rPr>
          <w:rFonts w:asciiTheme="majorHAnsi" w:hAnsiTheme="majorHAnsi" w:cstheme="majorHAnsi"/>
          <w:highlight w:val="green"/>
          <w:u w:val="single"/>
        </w:rPr>
        <w:t>millions</w:t>
      </w:r>
      <w:r w:rsidRPr="00372850">
        <w:rPr>
          <w:rFonts w:asciiTheme="majorHAnsi" w:hAnsiTheme="majorHAnsi" w:cstheme="majorHAnsi"/>
          <w:u w:val="single"/>
        </w:rPr>
        <w:t xml:space="preserve"> of people would be </w:t>
      </w:r>
      <w:r w:rsidRPr="00372850">
        <w:rPr>
          <w:rFonts w:asciiTheme="majorHAnsi" w:hAnsiTheme="majorHAnsi" w:cstheme="majorHAnsi"/>
          <w:highlight w:val="green"/>
          <w:u w:val="single"/>
        </w:rPr>
        <w:t xml:space="preserve">killed in a </w:t>
      </w:r>
      <w:r w:rsidRPr="00372850">
        <w:rPr>
          <w:rStyle w:val="Emphasis"/>
          <w:rFonts w:asciiTheme="majorHAnsi" w:hAnsiTheme="majorHAnsi" w:cstheme="majorHAnsi"/>
          <w:highlight w:val="green"/>
        </w:rPr>
        <w:t>few hours</w:t>
      </w:r>
      <w:r w:rsidRPr="00372850">
        <w:rPr>
          <w:rFonts w:asciiTheme="majorHAnsi" w:hAnsiTheme="majorHAnsi" w:cstheme="majorHAnsi"/>
          <w:u w:val="single"/>
        </w:rPr>
        <w:t xml:space="preserve"> from a combination of </w:t>
      </w:r>
      <w:r w:rsidRPr="00372850">
        <w:rPr>
          <w:rStyle w:val="Emphasis"/>
          <w:rFonts w:asciiTheme="majorHAnsi" w:hAnsiTheme="majorHAnsi" w:cstheme="majorHAnsi"/>
          <w:highlight w:val="green"/>
        </w:rPr>
        <w:t>blast</w:t>
      </w:r>
      <w:r w:rsidRPr="00372850">
        <w:rPr>
          <w:rFonts w:asciiTheme="majorHAnsi" w:hAnsiTheme="majorHAnsi" w:cstheme="majorHAnsi"/>
          <w:highlight w:val="green"/>
          <w:u w:val="single"/>
        </w:rPr>
        <w:t xml:space="preserve">, </w:t>
      </w:r>
      <w:r w:rsidRPr="00372850">
        <w:rPr>
          <w:rStyle w:val="Emphasis"/>
          <w:rFonts w:asciiTheme="majorHAnsi" w:hAnsiTheme="majorHAnsi" w:cstheme="majorHAnsi"/>
          <w:highlight w:val="green"/>
        </w:rPr>
        <w:t>radiation</w:t>
      </w:r>
      <w:r w:rsidRPr="00372850">
        <w:rPr>
          <w:rFonts w:asciiTheme="majorHAnsi" w:hAnsiTheme="majorHAnsi" w:cstheme="majorHAnsi"/>
          <w:highlight w:val="green"/>
          <w:u w:val="single"/>
        </w:rPr>
        <w:t xml:space="preserve"> and</w:t>
      </w:r>
      <w:r w:rsidRPr="00372850">
        <w:rPr>
          <w:rFonts w:asciiTheme="majorHAnsi" w:hAnsiTheme="majorHAnsi" w:cstheme="majorHAnsi"/>
          <w:u w:val="single"/>
        </w:rPr>
        <w:t xml:space="preserve"> </w:t>
      </w:r>
      <w:r w:rsidRPr="00372850">
        <w:rPr>
          <w:rStyle w:val="Emphasis"/>
          <w:rFonts w:asciiTheme="majorHAnsi" w:hAnsiTheme="majorHAnsi" w:cstheme="majorHAnsi"/>
        </w:rPr>
        <w:t>huge</w:t>
      </w:r>
      <w:r w:rsidRPr="00372850">
        <w:rPr>
          <w:rFonts w:asciiTheme="majorHAnsi" w:hAnsiTheme="majorHAnsi" w:cstheme="majorHAnsi"/>
          <w:u w:val="single"/>
        </w:rPr>
        <w:t xml:space="preserve"> </w:t>
      </w:r>
      <w:r w:rsidRPr="00372850">
        <w:rPr>
          <w:rStyle w:val="Emphasis"/>
          <w:rFonts w:asciiTheme="majorHAnsi" w:hAnsiTheme="majorHAnsi" w:cstheme="majorHAnsi"/>
        </w:rPr>
        <w:t>fires</w:t>
      </w:r>
      <w:r w:rsidRPr="00372850">
        <w:rPr>
          <w:rFonts w:asciiTheme="majorHAnsi" w:hAnsiTheme="majorHAnsi" w:cstheme="majorHAnsi"/>
          <w:u w:val="single"/>
        </w:rPr>
        <w:t xml:space="preserve">, there are also </w:t>
      </w:r>
      <w:r w:rsidRPr="00372850">
        <w:rPr>
          <w:rStyle w:val="Emphasis"/>
          <w:rFonts w:asciiTheme="majorHAnsi" w:hAnsiTheme="majorHAnsi" w:cstheme="majorHAnsi"/>
        </w:rPr>
        <w:t>terrible</w:t>
      </w:r>
      <w:r w:rsidRPr="00372850">
        <w:rPr>
          <w:rFonts w:asciiTheme="majorHAnsi" w:hAnsiTheme="majorHAnsi" w:cstheme="majorHAnsi"/>
          <w:u w:val="single"/>
        </w:rPr>
        <w:t xml:space="preserve"> longer-term effects</w:t>
      </w:r>
      <w:r w:rsidRPr="00372850">
        <w:rPr>
          <w:rFonts w:asciiTheme="majorHAnsi" w:hAnsiTheme="majorHAnsi" w:cstheme="majorHAnsi"/>
          <w:sz w:val="14"/>
        </w:rPr>
        <w:t>.</w:t>
      </w:r>
    </w:p>
    <w:p w14:paraId="19E27084" w14:textId="407EAA0A" w:rsidR="00A81284" w:rsidRPr="00372850" w:rsidRDefault="00A81284" w:rsidP="00A81284">
      <w:pPr>
        <w:rPr>
          <w:rFonts w:asciiTheme="majorHAnsi" w:hAnsiTheme="majorHAnsi" w:cstheme="majorHAnsi"/>
          <w:u w:val="single"/>
        </w:rPr>
      </w:pPr>
      <w:r w:rsidRPr="00372850">
        <w:rPr>
          <w:rFonts w:asciiTheme="majorHAnsi" w:hAnsiTheme="majorHAnsi" w:cstheme="majorHAnsi"/>
          <w:sz w:val="14"/>
        </w:rPr>
        <w:t xml:space="preserve">Scientists predict that </w:t>
      </w:r>
      <w:r w:rsidRPr="00372850">
        <w:rPr>
          <w:rFonts w:asciiTheme="majorHAnsi" w:hAnsiTheme="majorHAnsi" w:cstheme="majorHAnsi"/>
          <w:u w:val="single"/>
        </w:rPr>
        <w:t xml:space="preserve">huge city-wide </w:t>
      </w:r>
      <w:r w:rsidRPr="00372850">
        <w:rPr>
          <w:rStyle w:val="Emphasis"/>
          <w:rFonts w:asciiTheme="majorHAnsi" w:hAnsiTheme="majorHAnsi" w:cstheme="majorHAnsi"/>
          <w:highlight w:val="green"/>
        </w:rPr>
        <w:t>firestorms</w:t>
      </w:r>
      <w:r w:rsidRPr="00372850">
        <w:rPr>
          <w:rFonts w:asciiTheme="majorHAnsi" w:hAnsiTheme="majorHAnsi" w:cstheme="majorHAnsi"/>
          <w:u w:val="single"/>
        </w:rPr>
        <w:t xml:space="preserve"> combined </w:t>
      </w:r>
      <w:r w:rsidRPr="00372850">
        <w:rPr>
          <w:rFonts w:asciiTheme="majorHAnsi" w:hAnsiTheme="majorHAnsi" w:cstheme="majorHAnsi"/>
          <w:highlight w:val="green"/>
          <w:u w:val="single"/>
        </w:rPr>
        <w:t>with</w:t>
      </w:r>
      <w:r w:rsidRPr="00372850">
        <w:rPr>
          <w:rFonts w:asciiTheme="majorHAnsi" w:hAnsiTheme="majorHAnsi" w:cstheme="majorHAnsi"/>
          <w:u w:val="single"/>
        </w:rPr>
        <w:t xml:space="preserve"> very the </w:t>
      </w:r>
      <w:r w:rsidRPr="00372850">
        <w:rPr>
          <w:rStyle w:val="Emphasis"/>
          <w:rFonts w:asciiTheme="majorHAnsi" w:hAnsiTheme="majorHAnsi" w:cstheme="majorHAnsi"/>
        </w:rPr>
        <w:t xml:space="preserve">high-altitude </w:t>
      </w:r>
      <w:r w:rsidRPr="00372850">
        <w:rPr>
          <w:rStyle w:val="Emphasis"/>
          <w:rFonts w:asciiTheme="majorHAnsi" w:hAnsiTheme="majorHAnsi" w:cstheme="majorHAnsi"/>
          <w:highlight w:val="green"/>
        </w:rPr>
        <w:t>debris clouds</w:t>
      </w:r>
      <w:r w:rsidRPr="00372850">
        <w:rPr>
          <w:rFonts w:asciiTheme="majorHAnsi" w:hAnsiTheme="majorHAnsi" w:cstheme="majorHAnsi"/>
          <w:u w:val="single"/>
        </w:rPr>
        <w:t xml:space="preserve"> would </w:t>
      </w:r>
      <w:r w:rsidRPr="00372850">
        <w:rPr>
          <w:rStyle w:val="Emphasis"/>
          <w:rFonts w:asciiTheme="majorHAnsi" w:hAnsiTheme="majorHAnsi" w:cstheme="majorHAnsi"/>
        </w:rPr>
        <w:t>severely</w:t>
      </w:r>
      <w:r w:rsidRPr="00372850">
        <w:rPr>
          <w:rFonts w:asciiTheme="majorHAnsi" w:hAnsiTheme="majorHAnsi" w:cstheme="majorHAnsi"/>
          <w:u w:val="single"/>
        </w:rPr>
        <w:t xml:space="preserve"> </w:t>
      </w:r>
      <w:r w:rsidRPr="00372850">
        <w:rPr>
          <w:rFonts w:asciiTheme="majorHAnsi" w:hAnsiTheme="majorHAnsi" w:cstheme="majorHAnsi"/>
          <w:highlight w:val="green"/>
          <w:u w:val="single"/>
        </w:rPr>
        <w:t>reduce sunlight</w:t>
      </w:r>
      <w:r w:rsidRPr="00372850">
        <w:rPr>
          <w:rFonts w:asciiTheme="majorHAnsi" w:hAnsiTheme="majorHAnsi" w:cstheme="majorHAnsi"/>
          <w:u w:val="single"/>
        </w:rPr>
        <w:t xml:space="preserve"> levels </w:t>
      </w:r>
      <w:r w:rsidRPr="00372850">
        <w:rPr>
          <w:rFonts w:asciiTheme="majorHAnsi" w:hAnsiTheme="majorHAnsi" w:cstheme="majorHAnsi"/>
          <w:highlight w:val="green"/>
          <w:u w:val="single"/>
        </w:rPr>
        <w:t xml:space="preserve">and </w:t>
      </w:r>
      <w:r w:rsidRPr="00372850">
        <w:rPr>
          <w:rStyle w:val="Emphasis"/>
          <w:rFonts w:asciiTheme="majorHAnsi" w:hAnsiTheme="majorHAnsi" w:cstheme="majorHAnsi"/>
          <w:highlight w:val="green"/>
        </w:rPr>
        <w:t>disrupt</w:t>
      </w:r>
      <w:r w:rsidRPr="00372850">
        <w:rPr>
          <w:rFonts w:asciiTheme="majorHAnsi" w:hAnsiTheme="majorHAnsi" w:cstheme="majorHAnsi"/>
          <w:highlight w:val="green"/>
          <w:u w:val="single"/>
        </w:rPr>
        <w:t xml:space="preserve"> </w:t>
      </w:r>
      <w:r w:rsidRPr="00372850">
        <w:rPr>
          <w:rFonts w:asciiTheme="majorHAnsi" w:hAnsiTheme="majorHAnsi" w:cstheme="majorHAnsi"/>
          <w:u w:val="single"/>
        </w:rPr>
        <w:t xml:space="preserve">the world’s </w:t>
      </w:r>
      <w:r w:rsidRPr="00372850">
        <w:rPr>
          <w:rFonts w:asciiTheme="majorHAnsi" w:hAnsiTheme="majorHAnsi" w:cstheme="majorHAnsi"/>
          <w:highlight w:val="green"/>
          <w:u w:val="single"/>
        </w:rPr>
        <w:t>climate</w:t>
      </w:r>
      <w:r w:rsidRPr="00372850">
        <w:rPr>
          <w:rFonts w:asciiTheme="majorHAnsi" w:hAnsiTheme="majorHAnsi" w:cstheme="majorHAnsi"/>
          <w:u w:val="single"/>
        </w:rPr>
        <w:t xml:space="preserve"> for a </w:t>
      </w:r>
      <w:r w:rsidRPr="00372850">
        <w:rPr>
          <w:rStyle w:val="Emphasis"/>
          <w:rFonts w:asciiTheme="majorHAnsi" w:hAnsiTheme="majorHAnsi" w:cstheme="majorHAnsi"/>
        </w:rPr>
        <w:t>decade</w:t>
      </w:r>
      <w:r w:rsidRPr="00372850">
        <w:rPr>
          <w:rFonts w:asciiTheme="majorHAnsi" w:hAnsiTheme="majorHAnsi" w:cstheme="majorHAnsi"/>
          <w:u w:val="single"/>
        </w:rPr>
        <w:t xml:space="preserve"> </w:t>
      </w:r>
      <w:r w:rsidRPr="00372850">
        <w:rPr>
          <w:rFonts w:asciiTheme="majorHAnsi" w:hAnsiTheme="majorHAnsi" w:cstheme="majorHAnsi"/>
          <w:highlight w:val="green"/>
          <w:u w:val="single"/>
        </w:rPr>
        <w:t xml:space="preserve">causing </w:t>
      </w:r>
      <w:r w:rsidRPr="00372850">
        <w:rPr>
          <w:rStyle w:val="Emphasis"/>
          <w:rFonts w:asciiTheme="majorHAnsi" w:hAnsiTheme="majorHAnsi" w:cstheme="majorHAnsi"/>
          <w:highlight w:val="green"/>
        </w:rPr>
        <w:t>drought</w:t>
      </w:r>
      <w:r w:rsidRPr="00372850">
        <w:rPr>
          <w:rFonts w:asciiTheme="majorHAnsi" w:hAnsiTheme="majorHAnsi" w:cstheme="majorHAnsi"/>
          <w:sz w:val="14"/>
        </w:rPr>
        <w:t xml:space="preserve">, a </w:t>
      </w:r>
      <w:r w:rsidRPr="00372850">
        <w:rPr>
          <w:rFonts w:asciiTheme="majorHAnsi" w:hAnsiTheme="majorHAnsi" w:cstheme="majorHAnsi"/>
          <w:u w:val="single"/>
        </w:rPr>
        <w:t xml:space="preserve">prolonged </w:t>
      </w:r>
      <w:r w:rsidRPr="00372850">
        <w:rPr>
          <w:rStyle w:val="Emphasis"/>
          <w:rFonts w:asciiTheme="majorHAnsi" w:hAnsiTheme="majorHAnsi" w:cstheme="majorHAnsi"/>
          <w:highlight w:val="green"/>
        </w:rPr>
        <w:t>winter</w:t>
      </w:r>
      <w:r w:rsidRPr="00372850">
        <w:rPr>
          <w:rFonts w:asciiTheme="majorHAnsi" w:hAnsiTheme="majorHAnsi" w:cstheme="majorHAnsi"/>
          <w:u w:val="single"/>
        </w:rPr>
        <w:t xml:space="preserve">, global </w:t>
      </w:r>
      <w:r w:rsidRPr="00372850">
        <w:rPr>
          <w:rStyle w:val="Emphasis"/>
          <w:rFonts w:asciiTheme="majorHAnsi" w:hAnsiTheme="majorHAnsi" w:cstheme="majorHAnsi"/>
          <w:highlight w:val="green"/>
        </w:rPr>
        <w:t>famine</w:t>
      </w:r>
      <w:r w:rsidRPr="00372850">
        <w:rPr>
          <w:rFonts w:asciiTheme="majorHAnsi" w:hAnsiTheme="majorHAnsi" w:cstheme="majorHAnsi"/>
          <w:highlight w:val="green"/>
          <w:u w:val="single"/>
        </w:rPr>
        <w:t xml:space="preserve"> and </w:t>
      </w:r>
      <w:r w:rsidRPr="00372850">
        <w:rPr>
          <w:rStyle w:val="Emphasis"/>
          <w:rFonts w:asciiTheme="majorHAnsi" w:hAnsiTheme="majorHAnsi" w:cstheme="majorHAnsi"/>
          <w:highlight w:val="green"/>
        </w:rPr>
        <w:t>catastrophic</w:t>
      </w:r>
      <w:r w:rsidRPr="00372850">
        <w:rPr>
          <w:rFonts w:asciiTheme="majorHAnsi" w:hAnsiTheme="majorHAnsi" w:cstheme="majorHAnsi"/>
          <w:highlight w:val="green"/>
          <w:u w:val="single"/>
        </w:rPr>
        <w:t xml:space="preserve"> impacts</w:t>
      </w:r>
      <w:r w:rsidRPr="00372850">
        <w:rPr>
          <w:rFonts w:asciiTheme="majorHAnsi" w:hAnsiTheme="majorHAnsi" w:cstheme="majorHAnsi"/>
          <w:u w:val="single"/>
        </w:rPr>
        <w:t xml:space="preserve"> for all life on earth and </w:t>
      </w:r>
      <w:r w:rsidRPr="00372850">
        <w:rPr>
          <w:rFonts w:asciiTheme="majorHAnsi" w:hAnsiTheme="majorHAnsi" w:cstheme="majorHAnsi"/>
          <w:highlight w:val="green"/>
          <w:u w:val="single"/>
        </w:rPr>
        <w:t xml:space="preserve">in the </w:t>
      </w:r>
      <w:r w:rsidRPr="00372850">
        <w:rPr>
          <w:rStyle w:val="Emphasis"/>
          <w:rFonts w:asciiTheme="majorHAnsi" w:hAnsiTheme="majorHAnsi" w:cstheme="majorHAnsi"/>
          <w:highlight w:val="green"/>
        </w:rPr>
        <w:t>seas</w:t>
      </w:r>
      <w:r w:rsidRPr="00372850">
        <w:rPr>
          <w:rFonts w:asciiTheme="majorHAnsi" w:hAnsiTheme="majorHAnsi" w:cstheme="majorHAnsi"/>
          <w:highlight w:val="green"/>
          <w:u w:val="single"/>
        </w:rPr>
        <w:t xml:space="preserve"> due to </w:t>
      </w:r>
      <w:r w:rsidRPr="00372850">
        <w:rPr>
          <w:rStyle w:val="Emphasis"/>
          <w:rFonts w:asciiTheme="majorHAnsi" w:hAnsiTheme="majorHAnsi" w:cstheme="majorHAnsi"/>
          <w:highlight w:val="green"/>
        </w:rPr>
        <w:t>intense</w:t>
      </w:r>
      <w:r w:rsidRPr="00372850">
        <w:rPr>
          <w:rFonts w:asciiTheme="majorHAnsi" w:hAnsiTheme="majorHAnsi" w:cstheme="majorHAnsi"/>
          <w:u w:val="single"/>
        </w:rPr>
        <w:t xml:space="preserve"> levels of </w:t>
      </w:r>
      <w:r w:rsidRPr="00372850">
        <w:rPr>
          <w:rFonts w:asciiTheme="majorHAnsi" w:hAnsiTheme="majorHAnsi" w:cstheme="majorHAnsi"/>
          <w:highlight w:val="green"/>
          <w:u w:val="single"/>
        </w:rPr>
        <w:t>UV with</w:t>
      </w:r>
      <w:r w:rsidRPr="00372850">
        <w:rPr>
          <w:rFonts w:asciiTheme="majorHAnsi" w:hAnsiTheme="majorHAnsi" w:cstheme="majorHAnsi"/>
          <w:u w:val="single"/>
        </w:rPr>
        <w:t xml:space="preserve"> the </w:t>
      </w:r>
      <w:r w:rsidRPr="00372850">
        <w:rPr>
          <w:rStyle w:val="Emphasis"/>
          <w:rFonts w:asciiTheme="majorHAnsi" w:hAnsiTheme="majorHAnsi" w:cstheme="majorHAnsi"/>
          <w:highlight w:val="green"/>
        </w:rPr>
        <w:t>destruction</w:t>
      </w:r>
      <w:r w:rsidRPr="00372850">
        <w:rPr>
          <w:rFonts w:asciiTheme="majorHAnsi" w:hAnsiTheme="majorHAnsi" w:cstheme="majorHAnsi"/>
          <w:highlight w:val="green"/>
          <w:u w:val="single"/>
        </w:rPr>
        <w:t xml:space="preserve"> of</w:t>
      </w:r>
      <w:r w:rsidRPr="00372850">
        <w:rPr>
          <w:rFonts w:asciiTheme="majorHAnsi" w:hAnsiTheme="majorHAnsi" w:cstheme="majorHAnsi"/>
          <w:u w:val="single"/>
        </w:rPr>
        <w:t xml:space="preserve"> the </w:t>
      </w:r>
      <w:r w:rsidRPr="00372850">
        <w:rPr>
          <w:rStyle w:val="Emphasis"/>
          <w:rFonts w:asciiTheme="majorHAnsi" w:hAnsiTheme="majorHAnsi" w:cstheme="majorHAnsi"/>
          <w:highlight w:val="green"/>
        </w:rPr>
        <w:t>ozone</w:t>
      </w:r>
      <w:r w:rsidRPr="00372850">
        <w:rPr>
          <w:rFonts w:asciiTheme="majorHAnsi" w:hAnsiTheme="majorHAnsi" w:cstheme="majorHAnsi"/>
          <w:u w:val="single"/>
        </w:rPr>
        <w:t xml:space="preserve"> layer.</w:t>
      </w:r>
    </w:p>
    <w:p w14:paraId="564E097D" w14:textId="53358BB2" w:rsidR="001C7ADA" w:rsidRPr="00372850" w:rsidRDefault="001C7ADA" w:rsidP="001C7ADA">
      <w:pPr>
        <w:pStyle w:val="Heading4"/>
        <w:rPr>
          <w:rFonts w:asciiTheme="majorHAnsi" w:hAnsiTheme="majorHAnsi" w:cstheme="majorHAnsi"/>
        </w:rPr>
      </w:pPr>
      <w:r w:rsidRPr="00372850">
        <w:rPr>
          <w:rFonts w:asciiTheme="majorHAnsi" w:hAnsiTheme="majorHAnsi" w:cstheme="majorHAnsi"/>
        </w:rPr>
        <w:t>Extinction outweighs</w:t>
      </w:r>
    </w:p>
    <w:p w14:paraId="483D129E" w14:textId="09A595A6" w:rsidR="001C7ADA" w:rsidRPr="00372850" w:rsidRDefault="001C7ADA" w:rsidP="001C7ADA">
      <w:pPr>
        <w:pStyle w:val="Heading4"/>
        <w:rPr>
          <w:rFonts w:asciiTheme="majorHAnsi" w:hAnsiTheme="majorHAnsi" w:cstheme="majorHAnsi"/>
        </w:rPr>
      </w:pPr>
      <w:r w:rsidRPr="00372850">
        <w:rPr>
          <w:rFonts w:asciiTheme="majorHAnsi" w:hAnsiTheme="majorHAnsi" w:cstheme="majorHAnsi"/>
        </w:rPr>
        <w:t>1] Uncertainty – we don’t know which ethic is correct so we should default to staying alive to keep debating</w:t>
      </w:r>
    </w:p>
    <w:p w14:paraId="306AA473" w14:textId="61132BE8" w:rsidR="001C7ADA" w:rsidRPr="00372850" w:rsidRDefault="001C7ADA" w:rsidP="001C7ADA">
      <w:pPr>
        <w:pStyle w:val="Heading4"/>
        <w:rPr>
          <w:rFonts w:asciiTheme="majorHAnsi" w:hAnsiTheme="majorHAnsi" w:cstheme="majorHAnsi"/>
        </w:rPr>
      </w:pPr>
      <w:r w:rsidRPr="00372850">
        <w:rPr>
          <w:rFonts w:asciiTheme="majorHAnsi" w:hAnsiTheme="majorHAnsi" w:cstheme="majorHAnsi"/>
        </w:rPr>
        <w:t>2] Magnitude– death is the finality and destroys all value and possible value for infinite future generations</w:t>
      </w:r>
    </w:p>
    <w:p w14:paraId="37884B5C" w14:textId="2297C4CC" w:rsidR="001C7ADA" w:rsidRPr="00372850" w:rsidRDefault="001C7ADA" w:rsidP="001C7ADA">
      <w:pPr>
        <w:pStyle w:val="Heading4"/>
        <w:rPr>
          <w:rFonts w:asciiTheme="majorHAnsi" w:hAnsiTheme="majorHAnsi" w:cstheme="majorHAnsi"/>
        </w:rPr>
      </w:pPr>
      <w:r w:rsidRPr="00372850">
        <w:rPr>
          <w:rFonts w:asciiTheme="majorHAnsi" w:hAnsiTheme="majorHAnsi" w:cstheme="majorHAnsi"/>
        </w:rPr>
        <w:t>3] Reversibility – capitalism can be corrected in the future but extinction cannot</w:t>
      </w:r>
    </w:p>
    <w:p w14:paraId="1F5702A5" w14:textId="1988309E" w:rsidR="00A81284" w:rsidRPr="00372850" w:rsidRDefault="006E46D2" w:rsidP="006E46D2">
      <w:pPr>
        <w:pStyle w:val="Heading2"/>
        <w:rPr>
          <w:rFonts w:asciiTheme="majorHAnsi" w:hAnsiTheme="majorHAnsi" w:cstheme="majorHAnsi"/>
        </w:rPr>
      </w:pPr>
      <w:r w:rsidRPr="00372850">
        <w:rPr>
          <w:rFonts w:asciiTheme="majorHAnsi" w:hAnsiTheme="majorHAnsi" w:cstheme="majorHAnsi"/>
        </w:rPr>
        <w:lastRenderedPageBreak/>
        <w:t>2</w:t>
      </w:r>
    </w:p>
    <w:p w14:paraId="18BDD18D" w14:textId="79FD87F7" w:rsidR="006E46D2" w:rsidRPr="00372850" w:rsidRDefault="006E46D2" w:rsidP="006E46D2">
      <w:pPr>
        <w:pStyle w:val="Heading3"/>
        <w:rPr>
          <w:rFonts w:asciiTheme="majorHAnsi" w:hAnsiTheme="majorHAnsi" w:cstheme="majorHAnsi"/>
        </w:rPr>
      </w:pPr>
      <w:r w:rsidRPr="00372850">
        <w:rPr>
          <w:rFonts w:asciiTheme="majorHAnsi" w:hAnsiTheme="majorHAnsi" w:cstheme="majorHAnsi"/>
        </w:rPr>
        <w:lastRenderedPageBreak/>
        <w:t>OFF</w:t>
      </w:r>
    </w:p>
    <w:p w14:paraId="6A580EAC" w14:textId="569461F3" w:rsidR="00066D8D" w:rsidRPr="00372850" w:rsidRDefault="00066D8D" w:rsidP="00066D8D">
      <w:pPr>
        <w:pStyle w:val="Heading4"/>
        <w:rPr>
          <w:rFonts w:asciiTheme="majorHAnsi" w:hAnsiTheme="majorHAnsi" w:cstheme="majorHAnsi"/>
        </w:rPr>
      </w:pPr>
      <w:r w:rsidRPr="00372850">
        <w:rPr>
          <w:rFonts w:asciiTheme="majorHAnsi" w:hAnsiTheme="majorHAnsi" w:cstheme="majorHAnsi"/>
        </w:rPr>
        <w:t xml:space="preserve">Interpretation: </w:t>
      </w:r>
      <w:r w:rsidRPr="00372850">
        <w:rPr>
          <w:rFonts w:asciiTheme="majorHAnsi" w:hAnsiTheme="majorHAnsi" w:cstheme="majorHAnsi"/>
          <w:shd w:val="clear" w:color="auto" w:fill="FFFFFF"/>
        </w:rPr>
        <w:t xml:space="preserve">Debaters must disclose </w:t>
      </w:r>
      <w:r w:rsidR="00BF41B1" w:rsidRPr="00372850">
        <w:rPr>
          <w:rFonts w:asciiTheme="majorHAnsi" w:hAnsiTheme="majorHAnsi" w:cstheme="majorHAnsi"/>
          <w:shd w:val="clear" w:color="auto" w:fill="FFFFFF"/>
        </w:rPr>
        <w:t>broken</w:t>
      </w:r>
      <w:r w:rsidRPr="00372850">
        <w:rPr>
          <w:rFonts w:asciiTheme="majorHAnsi" w:hAnsiTheme="majorHAnsi" w:cstheme="majorHAnsi"/>
          <w:shd w:val="clear" w:color="auto" w:fill="FFFFFF"/>
        </w:rPr>
        <w:t xml:space="preserve"> constructive positions with </w:t>
      </w:r>
      <w:r w:rsidRPr="00372850">
        <w:rPr>
          <w:rFonts w:asciiTheme="majorHAnsi" w:hAnsiTheme="majorHAnsi" w:cstheme="majorHAnsi"/>
          <w:u w:val="single"/>
          <w:shd w:val="clear" w:color="auto" w:fill="FFFFFF"/>
        </w:rPr>
        <w:t>underlining and highlighting</w:t>
      </w:r>
      <w:r w:rsidRPr="00372850">
        <w:rPr>
          <w:rFonts w:asciiTheme="majorHAnsi" w:hAnsiTheme="majorHAnsi" w:cstheme="majorHAnsi"/>
          <w:shd w:val="clear" w:color="auto" w:fill="FFFFFF"/>
        </w:rPr>
        <w:t xml:space="preserve"> on open source on the 202</w:t>
      </w:r>
      <w:r w:rsidR="00BF41B1" w:rsidRPr="00372850">
        <w:rPr>
          <w:rFonts w:asciiTheme="majorHAnsi" w:hAnsiTheme="majorHAnsi" w:cstheme="majorHAnsi"/>
          <w:shd w:val="clear" w:color="auto" w:fill="FFFFFF"/>
        </w:rPr>
        <w:t>1</w:t>
      </w:r>
      <w:r w:rsidRPr="00372850">
        <w:rPr>
          <w:rFonts w:asciiTheme="majorHAnsi" w:hAnsiTheme="majorHAnsi" w:cstheme="majorHAnsi"/>
          <w:shd w:val="clear" w:color="auto" w:fill="FFFFFF"/>
        </w:rPr>
        <w:t>-202</w:t>
      </w:r>
      <w:r w:rsidR="00BF41B1" w:rsidRPr="00372850">
        <w:rPr>
          <w:rFonts w:asciiTheme="majorHAnsi" w:hAnsiTheme="majorHAnsi" w:cstheme="majorHAnsi"/>
          <w:shd w:val="clear" w:color="auto" w:fill="FFFFFF"/>
        </w:rPr>
        <w:t>2</w:t>
      </w:r>
      <w:r w:rsidRPr="00372850">
        <w:rPr>
          <w:rFonts w:asciiTheme="majorHAnsi" w:hAnsiTheme="majorHAnsi" w:cstheme="majorHAnsi"/>
          <w:shd w:val="clear" w:color="auto" w:fill="FFFFFF"/>
        </w:rPr>
        <w:t xml:space="preserve"> NDCA LD wiki </w:t>
      </w:r>
      <w:r w:rsidR="00BF41B1" w:rsidRPr="00372850">
        <w:rPr>
          <w:rFonts w:asciiTheme="majorHAnsi" w:hAnsiTheme="majorHAnsi" w:cstheme="majorHAnsi"/>
          <w:shd w:val="clear" w:color="auto" w:fill="FFFFFF"/>
        </w:rPr>
        <w:t xml:space="preserve">for every round they’ve debated this season. </w:t>
      </w:r>
    </w:p>
    <w:p w14:paraId="4F37BF17" w14:textId="22AFB351" w:rsidR="00066D8D" w:rsidRPr="00372850" w:rsidRDefault="00066D8D" w:rsidP="00066D8D">
      <w:pPr>
        <w:pStyle w:val="Heading4"/>
        <w:rPr>
          <w:rFonts w:asciiTheme="majorHAnsi" w:hAnsiTheme="majorHAnsi" w:cstheme="majorHAnsi"/>
        </w:rPr>
      </w:pPr>
      <w:r w:rsidRPr="00372850">
        <w:rPr>
          <w:rFonts w:asciiTheme="majorHAnsi" w:hAnsiTheme="majorHAnsi" w:cstheme="majorHAnsi"/>
        </w:rPr>
        <w:t xml:space="preserve">Violation – </w:t>
      </w:r>
      <w:r w:rsidRPr="00372850">
        <w:rPr>
          <w:rFonts w:asciiTheme="majorHAnsi" w:hAnsiTheme="majorHAnsi" w:cstheme="majorHAnsi"/>
        </w:rPr>
        <w:t>they have open sourced nothing for the neg</w:t>
      </w:r>
    </w:p>
    <w:p w14:paraId="28AAB0B2" w14:textId="77777777" w:rsidR="00066D8D" w:rsidRPr="00372850" w:rsidRDefault="00066D8D" w:rsidP="00066D8D">
      <w:pPr>
        <w:rPr>
          <w:rFonts w:asciiTheme="majorHAnsi" w:hAnsiTheme="majorHAnsi" w:cstheme="majorHAnsi"/>
        </w:rPr>
      </w:pPr>
    </w:p>
    <w:p w14:paraId="37496040" w14:textId="3B9750F4" w:rsidR="00066D8D" w:rsidRPr="00372850" w:rsidRDefault="00C05EB2" w:rsidP="00066D8D">
      <w:pPr>
        <w:pStyle w:val="Heading4"/>
        <w:rPr>
          <w:rFonts w:asciiTheme="majorHAnsi" w:hAnsiTheme="majorHAnsi" w:cstheme="majorHAnsi"/>
        </w:rPr>
      </w:pPr>
      <w:r w:rsidRPr="00372850">
        <w:rPr>
          <w:rFonts w:asciiTheme="majorHAnsi" w:hAnsiTheme="majorHAnsi" w:cstheme="majorHAnsi"/>
        </w:rPr>
        <w:t xml:space="preserve">1] </w:t>
      </w:r>
      <w:r w:rsidR="00066D8D" w:rsidRPr="00372850">
        <w:rPr>
          <w:rFonts w:asciiTheme="majorHAnsi" w:hAnsiTheme="majorHAnsi" w:cstheme="majorHAnsi"/>
        </w:rPr>
        <w:t xml:space="preserve">Debate resource inequities—you’ll say people will steal cards, but that’s good—only way to level the playing field for students like novices in under-privileged programs – key to inclusion and </w:t>
      </w:r>
      <w:proofErr w:type="spellStart"/>
      <w:r w:rsidR="00066D8D" w:rsidRPr="00372850">
        <w:rPr>
          <w:rFonts w:asciiTheme="majorHAnsi" w:hAnsiTheme="majorHAnsi" w:cstheme="majorHAnsi"/>
        </w:rPr>
        <w:t>its</w:t>
      </w:r>
      <w:proofErr w:type="spellEnd"/>
      <w:r w:rsidR="00066D8D" w:rsidRPr="00372850">
        <w:rPr>
          <w:rFonts w:asciiTheme="majorHAnsi" w:hAnsiTheme="majorHAnsi" w:cstheme="majorHAnsi"/>
        </w:rPr>
        <w:t xml:space="preserve"> an independent voter and outweighs because you can’t debate if you aren’t included </w:t>
      </w:r>
    </w:p>
    <w:p w14:paraId="14FE4AF3" w14:textId="77777777" w:rsidR="00066D8D" w:rsidRPr="00372850" w:rsidRDefault="00066D8D" w:rsidP="00066D8D">
      <w:pPr>
        <w:rPr>
          <w:rFonts w:asciiTheme="majorHAnsi" w:hAnsiTheme="majorHAnsi" w:cstheme="majorHAnsi"/>
          <w:sz w:val="18"/>
          <w:szCs w:val="18"/>
        </w:rPr>
      </w:pPr>
      <w:r w:rsidRPr="00372850">
        <w:rPr>
          <w:rStyle w:val="Style13ptBold"/>
          <w:rFonts w:asciiTheme="majorHAnsi" w:hAnsiTheme="majorHAnsi" w:cstheme="majorHAnsi"/>
        </w:rPr>
        <w:t>Antonucci 05</w:t>
      </w:r>
      <w:r w:rsidRPr="00372850">
        <w:rPr>
          <w:rFonts w:asciiTheme="majorHAnsi" w:eastAsia="Times New Roman" w:hAnsiTheme="majorHAnsi" w:cstheme="majorHAnsi"/>
          <w:szCs w:val="20"/>
        </w:rPr>
        <w:t xml:space="preserve"> </w:t>
      </w:r>
      <w:r w:rsidRPr="00372850">
        <w:rPr>
          <w:rFonts w:asciiTheme="majorHAnsi" w:hAnsiTheme="majorHAnsi" w:cstheme="majorHAnsi"/>
          <w:sz w:val="18"/>
          <w:szCs w:val="18"/>
        </w:rPr>
        <w:t>[Michael (Debate coach for Georgetown; former coach for Lexington High School); “[</w:t>
      </w:r>
      <w:proofErr w:type="spellStart"/>
      <w:r w:rsidRPr="00372850">
        <w:rPr>
          <w:rFonts w:asciiTheme="majorHAnsi" w:hAnsiTheme="majorHAnsi" w:cstheme="majorHAnsi"/>
          <w:sz w:val="18"/>
          <w:szCs w:val="18"/>
        </w:rPr>
        <w:t>eDebate</w:t>
      </w:r>
      <w:proofErr w:type="spellEnd"/>
      <w:r w:rsidRPr="00372850">
        <w:rPr>
          <w:rFonts w:asciiTheme="majorHAnsi" w:hAnsiTheme="majorHAnsi" w:cstheme="majorHAnsi"/>
          <w:sz w:val="18"/>
          <w:szCs w:val="18"/>
        </w:rPr>
        <w:t xml:space="preserve">] open source? resp to Morris”; December 8; </w:t>
      </w:r>
      <w:hyperlink r:id="rId28" w:history="1">
        <w:r w:rsidRPr="00372850">
          <w:rPr>
            <w:rStyle w:val="Hyperlink"/>
            <w:rFonts w:asciiTheme="majorHAnsi" w:hAnsiTheme="majorHAnsi" w:cstheme="majorHAnsi"/>
            <w:sz w:val="18"/>
            <w:szCs w:val="18"/>
          </w:rPr>
          <w:t>http://www.ndtceda.com/pipermail/edebate/2005-December/064806.html //</w:t>
        </w:r>
      </w:hyperlink>
      <w:r w:rsidRPr="00372850">
        <w:rPr>
          <w:rFonts w:asciiTheme="majorHAnsi" w:hAnsiTheme="majorHAnsi" w:cstheme="majorHAnsi"/>
          <w:sz w:val="18"/>
          <w:szCs w:val="18"/>
        </w:rPr>
        <w:t>] (no original tag) recut //Lex MS</w:t>
      </w:r>
    </w:p>
    <w:p w14:paraId="7A8DFBA1" w14:textId="77777777" w:rsidR="00066D8D" w:rsidRPr="00372850" w:rsidRDefault="00066D8D" w:rsidP="00066D8D">
      <w:pPr>
        <w:rPr>
          <w:rFonts w:asciiTheme="majorHAnsi" w:eastAsia="Times New Roman" w:hAnsiTheme="majorHAnsi" w:cstheme="majorHAnsi"/>
          <w:sz w:val="16"/>
          <w:szCs w:val="20"/>
        </w:rPr>
      </w:pPr>
      <w:r w:rsidRPr="00372850">
        <w:rPr>
          <w:rStyle w:val="Emphasis"/>
          <w:rFonts w:asciiTheme="majorHAnsi" w:hAnsiTheme="majorHAnsi" w:cstheme="majorHAnsi"/>
          <w:highlight w:val="green"/>
        </w:rPr>
        <w:t>Open source systems are preferable</w:t>
      </w:r>
      <w:r w:rsidRPr="00372850">
        <w:rPr>
          <w:rFonts w:asciiTheme="majorHAnsi" w:hAnsiTheme="majorHAnsi" w:cstheme="majorHAnsi"/>
          <w:sz w:val="16"/>
        </w:rPr>
        <w:t xml:space="preserve"> to the various punishment proposals in circulation. </w:t>
      </w:r>
      <w:r w:rsidRPr="00372850">
        <w:rPr>
          <w:rStyle w:val="Emphasis"/>
          <w:rFonts w:asciiTheme="majorHAnsi" w:hAnsiTheme="majorHAnsi" w:cstheme="majorHAnsi"/>
          <w:highlight w:val="green"/>
        </w:rPr>
        <w:t>It's better to share the wealth than limit production</w:t>
      </w:r>
      <w:r w:rsidRPr="00372850">
        <w:rPr>
          <w:rStyle w:val="Emphasis"/>
          <w:rFonts w:asciiTheme="majorHAnsi" w:hAnsiTheme="majorHAnsi" w:cstheme="majorHAnsi"/>
        </w:rPr>
        <w:t xml:space="preserve"> or participation</w:t>
      </w:r>
      <w:r w:rsidRPr="00372850">
        <w:rPr>
          <w:rFonts w:asciiTheme="majorHAnsi" w:eastAsia="Times New Roman" w:hAnsiTheme="majorHAnsi" w:cstheme="majorHAnsi"/>
          <w:sz w:val="16"/>
          <w:szCs w:val="20"/>
        </w:rPr>
        <w:t xml:space="preserve">. </w:t>
      </w:r>
      <w:r w:rsidRPr="00372850">
        <w:rPr>
          <w:rFonts w:asciiTheme="majorHAnsi" w:hAnsiTheme="majorHAnsi" w:cstheme="majorHAnsi"/>
          <w:sz w:val="16"/>
        </w:rPr>
        <w:t>Various flavors of argument communism appeal to different people, but banning interesting or useful research(</w:t>
      </w:r>
      <w:proofErr w:type="spellStart"/>
      <w:r w:rsidRPr="00372850">
        <w:rPr>
          <w:rFonts w:asciiTheme="majorHAnsi" w:hAnsiTheme="majorHAnsi" w:cstheme="majorHAnsi"/>
          <w:sz w:val="16"/>
        </w:rPr>
        <w:t>ers</w:t>
      </w:r>
      <w:proofErr w:type="spellEnd"/>
      <w:r w:rsidRPr="00372850">
        <w:rPr>
          <w:rFonts w:asciiTheme="majorHAnsi" w:hAnsiTheme="majorHAnsi" w:cstheme="majorHAnsi"/>
          <w:sz w:val="16"/>
        </w:rPr>
        <w:t>) seems like the most destructive solution possible. Indeed,</w:t>
      </w:r>
      <w:r w:rsidRPr="00372850">
        <w:rPr>
          <w:rStyle w:val="StyleUnderline"/>
          <w:rFonts w:asciiTheme="majorHAnsi" w:hAnsiTheme="majorHAnsi" w:cstheme="majorHAnsi"/>
        </w:rPr>
        <w:t xml:space="preserve"> </w:t>
      </w:r>
      <w:r w:rsidRPr="00372850">
        <w:rPr>
          <w:rStyle w:val="Emphasis"/>
          <w:rFonts w:asciiTheme="majorHAnsi" w:hAnsiTheme="majorHAnsi" w:cstheme="majorHAnsi"/>
          <w:highlight w:val="green"/>
        </w:rPr>
        <w:t>open systems may be the only</w:t>
      </w:r>
      <w:r w:rsidRPr="00372850">
        <w:rPr>
          <w:rStyle w:val="Emphasis"/>
          <w:rFonts w:asciiTheme="majorHAnsi" w:hAnsiTheme="majorHAnsi" w:cstheme="majorHAnsi"/>
        </w:rPr>
        <w:t xml:space="preserve"> structural, rule-based </w:t>
      </w:r>
      <w:r w:rsidRPr="00372850">
        <w:rPr>
          <w:rStyle w:val="Emphasis"/>
          <w:rFonts w:asciiTheme="majorHAnsi" w:hAnsiTheme="majorHAnsi" w:cstheme="majorHAnsi"/>
          <w:highlight w:val="green"/>
        </w:rPr>
        <w:t>answer to resource inequities.</w:t>
      </w:r>
      <w:r w:rsidRPr="00372850">
        <w:rPr>
          <w:rFonts w:asciiTheme="majorHAnsi" w:eastAsia="Times New Roman" w:hAnsiTheme="majorHAnsi" w:cstheme="majorHAnsi"/>
          <w:sz w:val="16"/>
          <w:szCs w:val="20"/>
        </w:rPr>
        <w:t xml:space="preserve"> </w:t>
      </w:r>
      <w:r w:rsidRPr="00372850">
        <w:rPr>
          <w:rFonts w:asciiTheme="majorHAnsi" w:hAnsiTheme="majorHAnsi" w:cstheme="majorHAnsi"/>
          <w:sz w:val="16"/>
        </w:rPr>
        <w:t xml:space="preserve">Every other proposal I've seen obviously fails at the level of enforcement. Revenue sharing (illegal), salary caps (unenforceable and possibly illegal) and personnel restrictions (circumvented faster than you can say 'information is fungible') don't work. This would - for better or worse. b. With the help of a middling competent archivist, an </w:t>
      </w:r>
      <w:r w:rsidRPr="00372850">
        <w:rPr>
          <w:rStyle w:val="Emphasis"/>
          <w:rFonts w:asciiTheme="majorHAnsi" w:hAnsiTheme="majorHAnsi" w:cstheme="majorHAnsi"/>
          <w:highlight w:val="green"/>
        </w:rPr>
        <w:t>open source</w:t>
      </w:r>
      <w:r w:rsidRPr="00372850">
        <w:rPr>
          <w:rStyle w:val="Emphasis"/>
          <w:rFonts w:asciiTheme="majorHAnsi" w:hAnsiTheme="majorHAnsi" w:cstheme="majorHAnsi"/>
        </w:rPr>
        <w:t xml:space="preserve"> system </w:t>
      </w:r>
      <w:r w:rsidRPr="00372850">
        <w:rPr>
          <w:rStyle w:val="Emphasis"/>
          <w:rFonts w:asciiTheme="majorHAnsi" w:hAnsiTheme="majorHAnsi" w:cstheme="majorHAnsi"/>
          <w:highlight w:val="green"/>
        </w:rPr>
        <w:t>would reduce entry barriers</w:t>
      </w:r>
      <w:r w:rsidRPr="00372850">
        <w:rPr>
          <w:rStyle w:val="StyleUnderline"/>
          <w:rFonts w:asciiTheme="majorHAnsi" w:hAnsiTheme="majorHAnsi" w:cstheme="majorHAnsi"/>
          <w:highlight w:val="green"/>
        </w:rPr>
        <w:t xml:space="preserve">. </w:t>
      </w:r>
      <w:r w:rsidRPr="00372850">
        <w:rPr>
          <w:rFonts w:asciiTheme="majorHAnsi" w:hAnsiTheme="majorHAnsi" w:cstheme="majorHAnsi"/>
          <w:sz w:val="16"/>
        </w:rPr>
        <w:t>This is especially true</w:t>
      </w:r>
      <w:r w:rsidRPr="00372850">
        <w:rPr>
          <w:rStyle w:val="StyleUnderline"/>
          <w:rFonts w:asciiTheme="majorHAnsi" w:hAnsiTheme="majorHAnsi" w:cstheme="majorHAnsi"/>
        </w:rPr>
        <w:t xml:space="preserve"> </w:t>
      </w:r>
      <w:r w:rsidRPr="00372850">
        <w:rPr>
          <w:rStyle w:val="Emphasis"/>
          <w:rFonts w:asciiTheme="majorHAnsi" w:hAnsiTheme="majorHAnsi" w:cstheme="majorHAnsi"/>
          <w:highlight w:val="green"/>
        </w:rPr>
        <w:t>on the novice or JV level</w:t>
      </w:r>
      <w:r w:rsidRPr="00372850">
        <w:rPr>
          <w:rFonts w:asciiTheme="majorHAnsi" w:hAnsiTheme="majorHAnsi" w:cstheme="majorHAnsi"/>
          <w:sz w:val="16"/>
        </w:rPr>
        <w:t xml:space="preserve">. Young teams could plausibly subsist entirely on a diet of scavenged arguments. A novice team might not wish to do so, but the option can't hurt. c. </w:t>
      </w:r>
      <w:r w:rsidRPr="00372850">
        <w:rPr>
          <w:rStyle w:val="Emphasis"/>
          <w:rFonts w:asciiTheme="majorHAnsi" w:hAnsiTheme="majorHAnsi" w:cstheme="majorHAnsi"/>
        </w:rPr>
        <w:t>An open source system would</w:t>
      </w:r>
      <w:r w:rsidRPr="00372850">
        <w:rPr>
          <w:rStyle w:val="StyleUnderline"/>
          <w:rFonts w:asciiTheme="majorHAnsi" w:hAnsiTheme="majorHAnsi" w:cstheme="majorHAnsi"/>
        </w:rPr>
        <w:t xml:space="preserve"> </w:t>
      </w:r>
      <w:r w:rsidRPr="00372850">
        <w:rPr>
          <w:rFonts w:asciiTheme="majorHAnsi" w:hAnsiTheme="majorHAnsi" w:cstheme="majorHAnsi"/>
          <w:sz w:val="16"/>
        </w:rPr>
        <w:t xml:space="preserve">fundamentally </w:t>
      </w:r>
      <w:r w:rsidRPr="00372850">
        <w:rPr>
          <w:rStyle w:val="Emphasis"/>
          <w:rFonts w:asciiTheme="majorHAnsi" w:hAnsiTheme="majorHAnsi" w:cstheme="majorHAnsi"/>
        </w:rPr>
        <w:t xml:space="preserve">change the evidence economy without targeting anyone </w:t>
      </w:r>
      <w:r w:rsidRPr="00372850">
        <w:rPr>
          <w:rFonts w:asciiTheme="majorHAnsi" w:hAnsiTheme="majorHAnsi" w:cstheme="majorHAnsi"/>
          <w:sz w:val="16"/>
        </w:rPr>
        <w:t>or putting anyone out of a job.</w:t>
      </w:r>
      <w:r w:rsidRPr="00372850">
        <w:rPr>
          <w:rFonts w:asciiTheme="majorHAnsi" w:eastAsia="Times New Roman" w:hAnsiTheme="majorHAnsi" w:cstheme="majorHAnsi"/>
          <w:sz w:val="16"/>
          <w:szCs w:val="20"/>
        </w:rPr>
        <w:t xml:space="preserve"> It seems much smarter (and less bilious) to change the value of a professional card-cutter's work than send the KGB after specific counter-revolutionary teams. </w:t>
      </w:r>
    </w:p>
    <w:p w14:paraId="33FB47E6" w14:textId="27182218" w:rsidR="00066D8D" w:rsidRPr="00372850" w:rsidRDefault="00C05EB2" w:rsidP="00066D8D">
      <w:pPr>
        <w:pStyle w:val="Heading4"/>
        <w:rPr>
          <w:rFonts w:asciiTheme="majorHAnsi" w:hAnsiTheme="majorHAnsi" w:cstheme="majorHAnsi"/>
        </w:rPr>
      </w:pPr>
      <w:r w:rsidRPr="00372850">
        <w:rPr>
          <w:rFonts w:asciiTheme="majorHAnsi" w:hAnsiTheme="majorHAnsi" w:cstheme="majorHAnsi"/>
        </w:rPr>
        <w:lastRenderedPageBreak/>
        <w:t xml:space="preserve">2] </w:t>
      </w:r>
      <w:r w:rsidR="00066D8D" w:rsidRPr="00372850">
        <w:rPr>
          <w:rFonts w:asciiTheme="majorHAnsi" w:hAnsiTheme="majorHAnsi" w:cstheme="majorHAnsi"/>
        </w:rPr>
        <w:t xml:space="preserve">Evidence ethics – open source is the only way to verify before round that cards aren’t mis cut – otherwise you could have highlighted or bracketed unethically. That’s an independent voter – maintaining ethical evidence practices is key to being good academics and to verify you didn’t cheat </w:t>
      </w:r>
    </w:p>
    <w:p w14:paraId="4A02187F" w14:textId="53DD3D24" w:rsidR="00066D8D" w:rsidRPr="00372850" w:rsidRDefault="00C05EB2" w:rsidP="00066D8D">
      <w:pPr>
        <w:pStyle w:val="Heading4"/>
        <w:rPr>
          <w:rFonts w:asciiTheme="majorHAnsi" w:hAnsiTheme="majorHAnsi" w:cstheme="majorHAnsi"/>
        </w:rPr>
      </w:pPr>
      <w:r w:rsidRPr="00372850">
        <w:rPr>
          <w:rFonts w:asciiTheme="majorHAnsi" w:hAnsiTheme="majorHAnsi" w:cstheme="majorHAnsi"/>
        </w:rPr>
        <w:t xml:space="preserve">3] </w:t>
      </w:r>
      <w:r w:rsidR="00066D8D" w:rsidRPr="00372850">
        <w:rPr>
          <w:rFonts w:asciiTheme="majorHAnsi" w:hAnsiTheme="majorHAnsi" w:cstheme="majorHAnsi"/>
        </w:rPr>
        <w:t>Depth of clash – open source allows debaters to come up with more nuanced researched objections to their opponents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p>
    <w:p w14:paraId="4D72A716" w14:textId="77777777" w:rsidR="00066D8D" w:rsidRPr="00372850" w:rsidRDefault="00066D8D" w:rsidP="00066D8D">
      <w:pPr>
        <w:pStyle w:val="Heading4"/>
        <w:rPr>
          <w:rFonts w:asciiTheme="majorHAnsi" w:hAnsiTheme="majorHAnsi" w:cstheme="majorHAnsi"/>
        </w:rPr>
      </w:pPr>
      <w:r w:rsidRPr="00372850">
        <w:rPr>
          <w:rFonts w:asciiTheme="majorHAnsi" w:hAnsiTheme="majorHAnsi" w:cstheme="majorHAnsi"/>
          <w:color w:val="000000"/>
          <w:szCs w:val="26"/>
        </w:rPr>
        <w:t xml:space="preserve">Competing </w:t>
      </w:r>
      <w:proofErr w:type="spellStart"/>
      <w:r w:rsidRPr="00372850">
        <w:rPr>
          <w:rFonts w:asciiTheme="majorHAnsi" w:hAnsiTheme="majorHAnsi" w:cstheme="majorHAnsi"/>
          <w:color w:val="000000"/>
          <w:szCs w:val="26"/>
        </w:rPr>
        <w:t>interps</w:t>
      </w:r>
      <w:proofErr w:type="spellEnd"/>
      <w:r w:rsidRPr="00372850">
        <w:rPr>
          <w:rFonts w:asciiTheme="majorHAnsi" w:hAnsiTheme="majorHAnsi" w:cstheme="majorHAnsi"/>
          <w:color w:val="000000"/>
          <w:szCs w:val="26"/>
        </w:rPr>
        <w:t xml:space="preserve"> on theory – A] disclosing or not is a yes/no question, you can’t reasonably not disclose B] norm setting – reasonability is arbitrary and invites judge intervention C] reasonability causes a race to the bottom. </w:t>
      </w:r>
    </w:p>
    <w:p w14:paraId="4280E6DC" w14:textId="77777777" w:rsidR="00066D8D" w:rsidRPr="00372850" w:rsidRDefault="00066D8D" w:rsidP="00066D8D">
      <w:pPr>
        <w:pStyle w:val="Heading4"/>
        <w:rPr>
          <w:rFonts w:asciiTheme="majorHAnsi" w:hAnsiTheme="majorHAnsi" w:cstheme="majorHAnsi"/>
          <w:color w:val="000000"/>
          <w:szCs w:val="26"/>
        </w:rPr>
      </w:pPr>
      <w:r w:rsidRPr="00372850">
        <w:rPr>
          <w:rFonts w:asciiTheme="majorHAnsi" w:hAnsiTheme="majorHAnsi" w:cstheme="majorHAnsi"/>
          <w:color w:val="000000"/>
          <w:szCs w:val="26"/>
        </w:rPr>
        <w:t xml:space="preserve">No RVIs: 1] Encourages theory baiting and chills checking real abuse. 2] Illogical b/c don’t win for being fair and logic is meta-constraint on arguments because it comes lexically prior. </w:t>
      </w:r>
    </w:p>
    <w:p w14:paraId="0E560E69" w14:textId="02A12592" w:rsidR="006E46D2" w:rsidRPr="00372850" w:rsidRDefault="00C05EB2" w:rsidP="00C05EB2">
      <w:pPr>
        <w:pStyle w:val="Heading4"/>
        <w:rPr>
          <w:rFonts w:asciiTheme="majorHAnsi" w:hAnsiTheme="majorHAnsi" w:cstheme="majorHAnsi"/>
        </w:rPr>
      </w:pPr>
      <w:r w:rsidRPr="00372850">
        <w:rPr>
          <w:rFonts w:asciiTheme="majorHAnsi" w:hAnsiTheme="majorHAnsi" w:cstheme="majorHAnsi"/>
        </w:rPr>
        <w:t>DTD on disclosure – it indicts a practice not an argument and it deters them</w:t>
      </w:r>
    </w:p>
    <w:p w14:paraId="7B2B073C" w14:textId="35A9314E" w:rsidR="00A92465" w:rsidRPr="00372850" w:rsidRDefault="00A92465" w:rsidP="00A92465">
      <w:pPr>
        <w:pStyle w:val="Heading2"/>
        <w:rPr>
          <w:rFonts w:asciiTheme="majorHAnsi" w:hAnsiTheme="majorHAnsi" w:cstheme="majorHAnsi"/>
        </w:rPr>
      </w:pPr>
      <w:r w:rsidRPr="00372850">
        <w:rPr>
          <w:rFonts w:asciiTheme="majorHAnsi" w:hAnsiTheme="majorHAnsi" w:cstheme="majorHAnsi"/>
        </w:rPr>
        <w:lastRenderedPageBreak/>
        <w:t>Case</w:t>
      </w:r>
    </w:p>
    <w:p w14:paraId="36D55BF9" w14:textId="29A37731" w:rsidR="00A92465" w:rsidRPr="00372850" w:rsidRDefault="007312FB" w:rsidP="007312FB">
      <w:pPr>
        <w:pStyle w:val="Heading3"/>
        <w:rPr>
          <w:rFonts w:asciiTheme="majorHAnsi" w:hAnsiTheme="majorHAnsi" w:cstheme="majorHAnsi"/>
        </w:rPr>
      </w:pPr>
      <w:r w:rsidRPr="00372850">
        <w:rPr>
          <w:rFonts w:asciiTheme="majorHAnsi" w:hAnsiTheme="majorHAnsi" w:cstheme="majorHAnsi"/>
        </w:rPr>
        <w:lastRenderedPageBreak/>
        <w:t>Adv 1</w:t>
      </w:r>
    </w:p>
    <w:p w14:paraId="1693682E" w14:textId="77777777" w:rsidR="007312FB" w:rsidRPr="00372850" w:rsidRDefault="007312FB" w:rsidP="007312FB">
      <w:pPr>
        <w:pStyle w:val="Heading4"/>
        <w:rPr>
          <w:rFonts w:asciiTheme="majorHAnsi" w:hAnsiTheme="majorHAnsi" w:cstheme="majorHAnsi"/>
        </w:rPr>
      </w:pPr>
      <w:bookmarkStart w:id="0" w:name="_Hlk95644908"/>
      <w:r w:rsidRPr="00372850">
        <w:rPr>
          <w:rFonts w:asciiTheme="majorHAnsi" w:hAnsiTheme="majorHAnsi" w:cstheme="majorHAnsi"/>
        </w:rPr>
        <w:t xml:space="preserve">Collision risk is </w:t>
      </w:r>
      <w:r w:rsidRPr="00372850">
        <w:rPr>
          <w:rFonts w:asciiTheme="majorHAnsi" w:hAnsiTheme="majorHAnsi" w:cstheme="majorHAnsi"/>
          <w:u w:val="single"/>
        </w:rPr>
        <w:t>infinitesimally small</w:t>
      </w:r>
    </w:p>
    <w:p w14:paraId="30106CA0" w14:textId="77777777" w:rsidR="007312FB" w:rsidRPr="00372850" w:rsidRDefault="007312FB" w:rsidP="007312FB">
      <w:pPr>
        <w:rPr>
          <w:rFonts w:asciiTheme="majorHAnsi" w:hAnsiTheme="majorHAnsi" w:cstheme="majorHAnsi"/>
        </w:rPr>
      </w:pPr>
      <w:proofErr w:type="spellStart"/>
      <w:r w:rsidRPr="00372850">
        <w:rPr>
          <w:rStyle w:val="Style13ptBold"/>
          <w:rFonts w:asciiTheme="majorHAnsi" w:hAnsiTheme="majorHAnsi" w:cstheme="majorHAnsi"/>
        </w:rPr>
        <w:t>Fange</w:t>
      </w:r>
      <w:proofErr w:type="spellEnd"/>
      <w:r w:rsidRPr="00372850">
        <w:rPr>
          <w:rStyle w:val="Style13ptBold"/>
          <w:rFonts w:asciiTheme="majorHAnsi" w:hAnsiTheme="majorHAnsi" w:cstheme="majorHAnsi"/>
        </w:rPr>
        <w:t xml:space="preserve"> 17</w:t>
      </w:r>
      <w:r w:rsidRPr="00372850">
        <w:rPr>
          <w:rFonts w:asciiTheme="majorHAnsi" w:hAnsiTheme="majorHAnsi" w:cstheme="majorHAnsi"/>
        </w:rPr>
        <w:t xml:space="preserve"> Daniel Von </w:t>
      </w:r>
      <w:proofErr w:type="spellStart"/>
      <w:r w:rsidRPr="00372850">
        <w:rPr>
          <w:rFonts w:asciiTheme="majorHAnsi" w:hAnsiTheme="majorHAnsi" w:cstheme="majorHAnsi"/>
        </w:rPr>
        <w:t>Fange</w:t>
      </w:r>
      <w:proofErr w:type="spellEnd"/>
      <w:r w:rsidRPr="00372850">
        <w:rPr>
          <w:rFonts w:asciiTheme="majorHAnsi" w:hAnsiTheme="majorHAnsi" w:cstheme="majorHAnsi"/>
        </w:rPr>
        <w:t xml:space="preserve"> 17, Web Application Engineer, Founder and Owner of </w:t>
      </w:r>
      <w:proofErr w:type="spellStart"/>
      <w:r w:rsidRPr="00372850">
        <w:rPr>
          <w:rFonts w:asciiTheme="majorHAnsi" w:hAnsiTheme="majorHAnsi" w:cstheme="majorHAnsi"/>
        </w:rPr>
        <w:t>LeanCoder</w:t>
      </w:r>
      <w:proofErr w:type="spellEnd"/>
      <w:r w:rsidRPr="00372850">
        <w:rPr>
          <w:rFonts w:asciiTheme="majorHAnsi" w:hAnsiTheme="majorHAnsi" w:cstheme="majorHAnsi"/>
        </w:rPr>
        <w:t>, Full Stack, Polyglot Web Developer, “Kessler Syndrome is Over Hyped”, 5/21/2017, http://braino.org/essays/kessler_syndrome_is_over_hyped/</w:t>
      </w:r>
    </w:p>
    <w:p w14:paraId="01240DA5" w14:textId="77777777" w:rsidR="007312FB" w:rsidRPr="00372850" w:rsidRDefault="007312FB" w:rsidP="007312FB">
      <w:pPr>
        <w:rPr>
          <w:rFonts w:asciiTheme="majorHAnsi" w:hAnsiTheme="majorHAnsi" w:cstheme="majorHAnsi"/>
        </w:rPr>
      </w:pPr>
      <w:r w:rsidRPr="00372850">
        <w:rPr>
          <w:rStyle w:val="StyleUnderline"/>
          <w:rFonts w:asciiTheme="majorHAnsi" w:hAnsiTheme="majorHAnsi" w:cstheme="majorHAnsi"/>
        </w:rPr>
        <w:t xml:space="preserve">The orbital area around earth can be broken down into </w:t>
      </w:r>
      <w:r w:rsidRPr="00372850">
        <w:rPr>
          <w:rStyle w:val="StyleUnderline"/>
          <w:rFonts w:asciiTheme="majorHAnsi" w:hAnsiTheme="majorHAnsi" w:cstheme="majorHAnsi"/>
          <w:highlight w:val="green"/>
        </w:rPr>
        <w:t>four regions.</w:t>
      </w:r>
      <w:r w:rsidRPr="00372850">
        <w:rPr>
          <w:rStyle w:val="StyleUnderline"/>
          <w:rFonts w:asciiTheme="majorHAnsi" w:hAnsiTheme="majorHAnsi" w:cstheme="majorHAnsi"/>
        </w:rPr>
        <w:t xml:space="preserve"> </w:t>
      </w:r>
      <w:r w:rsidRPr="00372850">
        <w:rPr>
          <w:rStyle w:val="Emphasis"/>
          <w:rFonts w:asciiTheme="majorHAnsi" w:hAnsiTheme="majorHAnsi" w:cstheme="majorHAnsi"/>
          <w:highlight w:val="green"/>
        </w:rPr>
        <w:t>Low LEO</w:t>
      </w:r>
      <w:r w:rsidRPr="00372850">
        <w:rPr>
          <w:rStyle w:val="StyleUnderline"/>
          <w:rFonts w:asciiTheme="majorHAnsi" w:hAnsiTheme="majorHAnsi" w:cstheme="majorHAnsi"/>
        </w:rPr>
        <w:t xml:space="preserve"> - Up to about 400km. </w:t>
      </w:r>
      <w:r w:rsidRPr="00372850">
        <w:rPr>
          <w:rStyle w:val="StyleUnderline"/>
          <w:rFonts w:asciiTheme="majorHAnsi" w:hAnsiTheme="majorHAnsi" w:cstheme="majorHAnsi"/>
          <w:highlight w:val="green"/>
        </w:rPr>
        <w:t>Things</w:t>
      </w:r>
      <w:r w:rsidRPr="00372850">
        <w:rPr>
          <w:rStyle w:val="StyleUnderline"/>
          <w:rFonts w:asciiTheme="majorHAnsi" w:hAnsiTheme="majorHAnsi" w:cstheme="majorHAnsi"/>
        </w:rPr>
        <w:t xml:space="preserve"> that orbit here </w:t>
      </w:r>
      <w:r w:rsidRPr="00372850">
        <w:rPr>
          <w:rStyle w:val="StyleUnderline"/>
          <w:rFonts w:asciiTheme="majorHAnsi" w:hAnsiTheme="majorHAnsi" w:cstheme="majorHAnsi"/>
          <w:highlight w:val="green"/>
        </w:rPr>
        <w:t>burn up</w:t>
      </w:r>
      <w:r w:rsidRPr="00372850">
        <w:rPr>
          <w:rStyle w:val="StyleUnderline"/>
          <w:rFonts w:asciiTheme="majorHAnsi" w:hAnsiTheme="majorHAnsi" w:cstheme="majorHAnsi"/>
        </w:rPr>
        <w:t xml:space="preserve"> in the earth’s atmosphere quickly - between a few months to two years</w:t>
      </w:r>
      <w:r w:rsidRPr="00372850">
        <w:rPr>
          <w:rFonts w:asciiTheme="majorHAnsi" w:hAnsiTheme="majorHAnsi" w:cstheme="majorHAnsi"/>
        </w:rPr>
        <w:t xml:space="preserve">. The space station operates at the high end of this range. It loses about a kilometer of altitude a month and if not pushed higher every few months, would soon burn up. </w:t>
      </w:r>
      <w:r w:rsidRPr="00372850">
        <w:rPr>
          <w:rStyle w:val="StyleUnderline"/>
          <w:rFonts w:asciiTheme="majorHAnsi" w:hAnsiTheme="majorHAnsi" w:cstheme="majorHAnsi"/>
        </w:rPr>
        <w:t xml:space="preserve">For all practical purposes, Low LEO </w:t>
      </w:r>
      <w:r w:rsidRPr="00372850">
        <w:rPr>
          <w:rStyle w:val="Emphasis"/>
          <w:rFonts w:asciiTheme="majorHAnsi" w:hAnsiTheme="majorHAnsi" w:cstheme="majorHAnsi"/>
        </w:rPr>
        <w:t>doesn’t matter</w:t>
      </w:r>
      <w:r w:rsidRPr="00372850">
        <w:rPr>
          <w:rStyle w:val="StyleUnderline"/>
          <w:rFonts w:asciiTheme="majorHAnsi" w:hAnsiTheme="majorHAnsi" w:cstheme="majorHAnsi"/>
        </w:rPr>
        <w:t xml:space="preserve"> for Kessler Syndrome. If Low LEO was ever full of space junk, we’d just wait</w:t>
      </w:r>
      <w:r w:rsidRPr="00372850">
        <w:rPr>
          <w:rFonts w:asciiTheme="majorHAnsi" w:hAnsiTheme="majorHAnsi" w:cstheme="majorHAnsi"/>
        </w:rPr>
        <w:t xml:space="preserve"> a year and a half, </w:t>
      </w:r>
      <w:r w:rsidRPr="00372850">
        <w:rPr>
          <w:rStyle w:val="StyleUnderline"/>
          <w:rFonts w:asciiTheme="majorHAnsi" w:hAnsiTheme="majorHAnsi" w:cstheme="majorHAnsi"/>
        </w:rPr>
        <w:t>and the problem would be over</w:t>
      </w:r>
      <w:r w:rsidRPr="00372850">
        <w:rPr>
          <w:rFonts w:asciiTheme="majorHAnsi" w:hAnsiTheme="majorHAnsi" w:cstheme="majorHAnsi"/>
        </w:rPr>
        <w:t xml:space="preserve">. </w:t>
      </w:r>
      <w:r w:rsidRPr="00372850">
        <w:rPr>
          <w:rStyle w:val="Emphasis"/>
          <w:rFonts w:asciiTheme="majorHAnsi" w:hAnsiTheme="majorHAnsi" w:cstheme="majorHAnsi"/>
          <w:highlight w:val="green"/>
        </w:rPr>
        <w:t>High LEO</w:t>
      </w:r>
      <w:r w:rsidRPr="00372850">
        <w:rPr>
          <w:rStyle w:val="StyleUnderline"/>
          <w:rFonts w:asciiTheme="majorHAnsi" w:hAnsiTheme="majorHAnsi" w:cstheme="majorHAnsi"/>
        </w:rPr>
        <w:t xml:space="preserve"> - 400km to 2000km. This where </w:t>
      </w:r>
      <w:r w:rsidRPr="00372850">
        <w:rPr>
          <w:rStyle w:val="StyleUnderline"/>
          <w:rFonts w:asciiTheme="majorHAnsi" w:hAnsiTheme="majorHAnsi" w:cstheme="majorHAnsi"/>
          <w:highlight w:val="green"/>
        </w:rPr>
        <w:t>most</w:t>
      </w:r>
      <w:r w:rsidRPr="00372850">
        <w:rPr>
          <w:rStyle w:val="StyleUnderline"/>
          <w:rFonts w:asciiTheme="majorHAnsi" w:hAnsiTheme="majorHAnsi" w:cstheme="majorHAnsi"/>
        </w:rPr>
        <w:t xml:space="preserve"> heavy satellites and most space </w:t>
      </w:r>
      <w:r w:rsidRPr="00372850">
        <w:rPr>
          <w:rStyle w:val="StyleUnderline"/>
          <w:rFonts w:asciiTheme="majorHAnsi" w:hAnsiTheme="majorHAnsi" w:cstheme="majorHAnsi"/>
          <w:highlight w:val="green"/>
        </w:rPr>
        <w:t>junk orbits</w:t>
      </w:r>
      <w:r w:rsidRPr="00372850">
        <w:rPr>
          <w:rFonts w:asciiTheme="majorHAnsi" w:hAnsiTheme="majorHAnsi" w:cstheme="majorHAnsi"/>
        </w:rPr>
        <w:t xml:space="preserve">. The air is thin enough here that satellites only go down slowly, and they have a much farther distance to fall. </w:t>
      </w:r>
      <w:r w:rsidRPr="00372850">
        <w:rPr>
          <w:rStyle w:val="StyleUnderline"/>
          <w:rFonts w:asciiTheme="majorHAnsi" w:hAnsiTheme="majorHAnsi" w:cstheme="majorHAnsi"/>
        </w:rPr>
        <w:t>It can take 50 years for stuff here to get down. This is where Kessler Syndrome could be an issue</w:t>
      </w:r>
      <w:r w:rsidRPr="00372850">
        <w:rPr>
          <w:rFonts w:asciiTheme="majorHAnsi" w:hAnsiTheme="majorHAnsi" w:cstheme="majorHAnsi"/>
        </w:rPr>
        <w:t xml:space="preserve">. </w:t>
      </w:r>
      <w:r w:rsidRPr="00372850">
        <w:rPr>
          <w:rStyle w:val="Emphasis"/>
          <w:rFonts w:asciiTheme="majorHAnsi" w:hAnsiTheme="majorHAnsi" w:cstheme="majorHAnsi"/>
          <w:highlight w:val="green"/>
        </w:rPr>
        <w:t>Mid Orbit</w:t>
      </w:r>
      <w:r w:rsidRPr="00372850">
        <w:rPr>
          <w:rStyle w:val="StyleUnderline"/>
          <w:rFonts w:asciiTheme="majorHAnsi" w:hAnsiTheme="majorHAnsi" w:cstheme="majorHAnsi"/>
          <w:highlight w:val="green"/>
        </w:rPr>
        <w:t xml:space="preserve"> - </w:t>
      </w:r>
      <w:r w:rsidRPr="00372850">
        <w:rPr>
          <w:rStyle w:val="Emphasis"/>
          <w:rFonts w:asciiTheme="majorHAnsi" w:hAnsiTheme="majorHAnsi" w:cstheme="majorHAnsi"/>
        </w:rPr>
        <w:t>GPS</w:t>
      </w:r>
      <w:r w:rsidRPr="00372850">
        <w:rPr>
          <w:rStyle w:val="StyleUnderline"/>
          <w:rFonts w:asciiTheme="majorHAnsi" w:hAnsiTheme="majorHAnsi" w:cstheme="majorHAnsi"/>
        </w:rPr>
        <w:t xml:space="preserve"> satellites and other navigation </w:t>
      </w:r>
      <w:r w:rsidRPr="00372850">
        <w:rPr>
          <w:rStyle w:val="StyleUnderline"/>
          <w:rFonts w:asciiTheme="majorHAnsi" w:hAnsiTheme="majorHAnsi" w:cstheme="majorHAnsi"/>
          <w:highlight w:val="green"/>
        </w:rPr>
        <w:t>sat</w:t>
      </w:r>
      <w:r w:rsidRPr="00372850">
        <w:rPr>
          <w:rStyle w:val="StyleUnderline"/>
          <w:rFonts w:asciiTheme="majorHAnsi" w:hAnsiTheme="majorHAnsi" w:cstheme="majorHAnsi"/>
        </w:rPr>
        <w:t>ellite</w:t>
      </w:r>
      <w:r w:rsidRPr="00372850">
        <w:rPr>
          <w:rStyle w:val="StyleUnderline"/>
          <w:rFonts w:asciiTheme="majorHAnsi" w:hAnsiTheme="majorHAnsi" w:cstheme="majorHAnsi"/>
          <w:highlight w:val="green"/>
        </w:rPr>
        <w:t>s travel here</w:t>
      </w:r>
      <w:r w:rsidRPr="00372850">
        <w:rPr>
          <w:rStyle w:val="StyleUnderline"/>
          <w:rFonts w:asciiTheme="majorHAnsi" w:hAnsiTheme="majorHAnsi" w:cstheme="majorHAnsi"/>
        </w:rPr>
        <w:t xml:space="preserve"> in lonely, long lives. The </w:t>
      </w:r>
      <w:r w:rsidRPr="00372850">
        <w:rPr>
          <w:rStyle w:val="Emphasis"/>
          <w:rFonts w:asciiTheme="majorHAnsi" w:hAnsiTheme="majorHAnsi" w:cstheme="majorHAnsi"/>
          <w:highlight w:val="green"/>
        </w:rPr>
        <w:t>volume</w:t>
      </w:r>
      <w:r w:rsidRPr="00372850">
        <w:rPr>
          <w:rStyle w:val="Emphasis"/>
          <w:rFonts w:asciiTheme="majorHAnsi" w:hAnsiTheme="majorHAnsi" w:cstheme="majorHAnsi"/>
        </w:rPr>
        <w:t xml:space="preserve"> of space </w:t>
      </w:r>
      <w:r w:rsidRPr="00372850">
        <w:rPr>
          <w:rStyle w:val="Emphasis"/>
          <w:rFonts w:asciiTheme="majorHAnsi" w:hAnsiTheme="majorHAnsi" w:cstheme="majorHAnsi"/>
          <w:highlight w:val="green"/>
        </w:rPr>
        <w:t>is so huge</w:t>
      </w:r>
      <w:r w:rsidRPr="00372850">
        <w:rPr>
          <w:rStyle w:val="StyleUnderline"/>
          <w:rFonts w:asciiTheme="majorHAnsi" w:hAnsiTheme="majorHAnsi" w:cstheme="majorHAnsi"/>
          <w:highlight w:val="green"/>
        </w:rPr>
        <w:t>, and</w:t>
      </w:r>
      <w:r w:rsidRPr="00372850">
        <w:rPr>
          <w:rStyle w:val="StyleUnderline"/>
          <w:rFonts w:asciiTheme="majorHAnsi" w:hAnsiTheme="majorHAnsi" w:cstheme="majorHAnsi"/>
        </w:rPr>
        <w:t xml:space="preserve"> the </w:t>
      </w:r>
      <w:r w:rsidRPr="00372850">
        <w:rPr>
          <w:rStyle w:val="Emphasis"/>
          <w:rFonts w:asciiTheme="majorHAnsi" w:hAnsiTheme="majorHAnsi" w:cstheme="majorHAnsi"/>
          <w:highlight w:val="green"/>
        </w:rPr>
        <w:t>number of sat</w:t>
      </w:r>
      <w:r w:rsidRPr="00372850">
        <w:rPr>
          <w:rStyle w:val="Emphasis"/>
          <w:rFonts w:asciiTheme="majorHAnsi" w:hAnsiTheme="majorHAnsi" w:cstheme="majorHAnsi"/>
        </w:rPr>
        <w:t>ellite</w:t>
      </w:r>
      <w:r w:rsidRPr="00372850">
        <w:rPr>
          <w:rStyle w:val="Emphasis"/>
          <w:rFonts w:asciiTheme="majorHAnsi" w:hAnsiTheme="majorHAnsi" w:cstheme="majorHAnsi"/>
          <w:highlight w:val="green"/>
        </w:rPr>
        <w:t>s so few</w:t>
      </w:r>
      <w:r w:rsidRPr="00372850">
        <w:rPr>
          <w:rStyle w:val="StyleUnderline"/>
          <w:rFonts w:asciiTheme="majorHAnsi" w:hAnsiTheme="majorHAnsi" w:cstheme="majorHAnsi"/>
        </w:rPr>
        <w:t xml:space="preserve">, that </w:t>
      </w:r>
      <w:r w:rsidRPr="00372850">
        <w:rPr>
          <w:rStyle w:val="StyleUnderline"/>
          <w:rFonts w:asciiTheme="majorHAnsi" w:hAnsiTheme="majorHAnsi" w:cstheme="majorHAnsi"/>
          <w:highlight w:val="green"/>
        </w:rPr>
        <w:t xml:space="preserve">we </w:t>
      </w:r>
      <w:r w:rsidRPr="00372850">
        <w:rPr>
          <w:rStyle w:val="Emphasis"/>
          <w:rFonts w:asciiTheme="majorHAnsi" w:hAnsiTheme="majorHAnsi" w:cstheme="majorHAnsi"/>
          <w:highlight w:val="green"/>
        </w:rPr>
        <w:t>don’t</w:t>
      </w:r>
      <w:r w:rsidRPr="00372850">
        <w:rPr>
          <w:rStyle w:val="Emphasis"/>
          <w:rFonts w:asciiTheme="majorHAnsi" w:hAnsiTheme="majorHAnsi" w:cstheme="majorHAnsi"/>
        </w:rPr>
        <w:t xml:space="preserve"> need to </w:t>
      </w:r>
      <w:r w:rsidRPr="00372850">
        <w:rPr>
          <w:rStyle w:val="Emphasis"/>
          <w:rFonts w:asciiTheme="majorHAnsi" w:hAnsiTheme="majorHAnsi" w:cstheme="majorHAnsi"/>
          <w:highlight w:val="green"/>
        </w:rPr>
        <w:t>worry</w:t>
      </w:r>
      <w:r w:rsidRPr="00372850">
        <w:rPr>
          <w:rStyle w:val="StyleUnderline"/>
          <w:rFonts w:asciiTheme="majorHAnsi" w:hAnsiTheme="majorHAnsi" w:cstheme="majorHAnsi"/>
        </w:rPr>
        <w:t xml:space="preserve"> about Kessler </w:t>
      </w:r>
      <w:r w:rsidRPr="00372850">
        <w:rPr>
          <w:rStyle w:val="Emphasis"/>
          <w:rFonts w:asciiTheme="majorHAnsi" w:hAnsiTheme="majorHAnsi" w:cstheme="majorHAnsi"/>
        </w:rPr>
        <w:t>here</w:t>
      </w:r>
      <w:r w:rsidRPr="00372850">
        <w:rPr>
          <w:rFonts w:asciiTheme="majorHAnsi" w:hAnsiTheme="majorHAnsi" w:cstheme="majorHAnsi"/>
        </w:rPr>
        <w:t xml:space="preserve">. </w:t>
      </w:r>
      <w:r w:rsidRPr="00372850">
        <w:rPr>
          <w:rStyle w:val="Emphasis"/>
          <w:rFonts w:asciiTheme="majorHAnsi" w:hAnsiTheme="majorHAnsi" w:cstheme="majorHAnsi"/>
        </w:rPr>
        <w:t>GEO</w:t>
      </w:r>
      <w:r w:rsidRPr="00372850">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372850">
        <w:rPr>
          <w:rFonts w:asciiTheme="majorHAnsi" w:hAnsiTheme="majorHAnsi" w:cstheme="majorHAnsi"/>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372850">
        <w:rPr>
          <w:rStyle w:val="StyleUnderline"/>
          <w:rFonts w:asciiTheme="majorHAnsi" w:hAnsiTheme="majorHAnsi" w:cstheme="majorHAnsi"/>
        </w:rPr>
        <w:t>GEO orbit is roughly a ring 384,400 km around. However, all</w:t>
      </w:r>
      <w:r w:rsidRPr="00372850">
        <w:rPr>
          <w:rFonts w:asciiTheme="majorHAnsi" w:hAnsiTheme="majorHAnsi" w:cstheme="majorHAnsi"/>
        </w:rPr>
        <w:t xml:space="preserve"> the </w:t>
      </w:r>
      <w:r w:rsidRPr="00372850">
        <w:rPr>
          <w:rStyle w:val="StyleUnderline"/>
          <w:rFonts w:asciiTheme="majorHAnsi" w:hAnsiTheme="majorHAnsi" w:cstheme="majorHAnsi"/>
          <w:highlight w:val="green"/>
        </w:rPr>
        <w:t>sat</w:t>
      </w:r>
      <w:r w:rsidRPr="00372850">
        <w:rPr>
          <w:rStyle w:val="StyleUnderline"/>
          <w:rFonts w:asciiTheme="majorHAnsi" w:hAnsiTheme="majorHAnsi" w:cstheme="majorHAnsi"/>
        </w:rPr>
        <w:t>ellite</w:t>
      </w:r>
      <w:r w:rsidRPr="00372850">
        <w:rPr>
          <w:rStyle w:val="StyleUnderline"/>
          <w:rFonts w:asciiTheme="majorHAnsi" w:hAnsiTheme="majorHAnsi" w:cstheme="majorHAnsi"/>
          <w:highlight w:val="green"/>
        </w:rPr>
        <w:t>s</w:t>
      </w:r>
      <w:r w:rsidRPr="00372850">
        <w:rPr>
          <w:rStyle w:val="StyleUnderline"/>
          <w:rFonts w:asciiTheme="majorHAnsi" w:hAnsiTheme="majorHAnsi" w:cstheme="majorHAnsi"/>
        </w:rPr>
        <w:t xml:space="preserve"> here are </w:t>
      </w:r>
      <w:r w:rsidRPr="00372850">
        <w:rPr>
          <w:rStyle w:val="StyleUnderline"/>
          <w:rFonts w:asciiTheme="majorHAnsi" w:hAnsiTheme="majorHAnsi" w:cstheme="majorHAnsi"/>
          <w:highlight w:val="green"/>
        </w:rPr>
        <w:t>moving the same</w:t>
      </w:r>
      <w:r w:rsidRPr="00372850">
        <w:rPr>
          <w:rStyle w:val="StyleUnderline"/>
          <w:rFonts w:asciiTheme="majorHAnsi" w:hAnsiTheme="majorHAnsi" w:cstheme="majorHAnsi"/>
        </w:rPr>
        <w:t xml:space="preserve"> direction at the same </w:t>
      </w:r>
      <w:r w:rsidRPr="00372850">
        <w:rPr>
          <w:rStyle w:val="StyleUnderline"/>
          <w:rFonts w:asciiTheme="majorHAnsi" w:hAnsiTheme="majorHAnsi" w:cstheme="majorHAnsi"/>
          <w:highlight w:val="green"/>
        </w:rPr>
        <w:t>speed</w:t>
      </w:r>
      <w:r w:rsidRPr="00372850">
        <w:rPr>
          <w:rStyle w:val="StyleUnderline"/>
          <w:rFonts w:asciiTheme="majorHAnsi" w:hAnsiTheme="majorHAnsi" w:cstheme="majorHAnsi"/>
        </w:rPr>
        <w:t xml:space="preserve"> - debris doesn’t get free velocity</w:t>
      </w:r>
      <w:r w:rsidRPr="00372850">
        <w:rPr>
          <w:rFonts w:asciiTheme="majorHAnsi" w:hAnsiTheme="majorHAnsi" w:cstheme="majorHAnsi"/>
        </w:rPr>
        <w:t xml:space="preserve"> from the speed of the satellites. </w:t>
      </w:r>
      <w:r w:rsidRPr="00372850">
        <w:rPr>
          <w:rStyle w:val="StyleUnderline"/>
          <w:rFonts w:asciiTheme="majorHAnsi" w:hAnsiTheme="majorHAnsi" w:cstheme="majorHAnsi"/>
        </w:rPr>
        <w:t xml:space="preserve">Also, it’s quite expensive to get a satellite here, and so there aren’t many, only about </w:t>
      </w:r>
      <w:r w:rsidRPr="00372850">
        <w:rPr>
          <w:rStyle w:val="Emphasis"/>
          <w:rFonts w:asciiTheme="majorHAnsi" w:hAnsiTheme="majorHAnsi" w:cstheme="majorHAnsi"/>
          <w:highlight w:val="green"/>
        </w:rPr>
        <w:t>one</w:t>
      </w:r>
      <w:r w:rsidRPr="00372850">
        <w:rPr>
          <w:rStyle w:val="Emphasis"/>
          <w:rFonts w:asciiTheme="majorHAnsi" w:hAnsiTheme="majorHAnsi" w:cstheme="majorHAnsi"/>
        </w:rPr>
        <w:t xml:space="preserve"> satellite </w:t>
      </w:r>
      <w:r w:rsidRPr="00372850">
        <w:rPr>
          <w:rStyle w:val="Emphasis"/>
          <w:rFonts w:asciiTheme="majorHAnsi" w:hAnsiTheme="majorHAnsi" w:cstheme="majorHAnsi"/>
          <w:highlight w:val="green"/>
        </w:rPr>
        <w:t>per 1000km</w:t>
      </w:r>
      <w:r w:rsidRPr="00372850">
        <w:rPr>
          <w:rStyle w:val="StyleUnderline"/>
          <w:rFonts w:asciiTheme="majorHAnsi" w:hAnsiTheme="majorHAnsi" w:cstheme="majorHAnsi"/>
        </w:rPr>
        <w:t xml:space="preserve"> of the ring. Kessler is </w:t>
      </w:r>
      <w:r w:rsidRPr="00372850">
        <w:rPr>
          <w:rStyle w:val="Emphasis"/>
          <w:rFonts w:asciiTheme="majorHAnsi" w:hAnsiTheme="majorHAnsi" w:cstheme="majorHAnsi"/>
          <w:highlight w:val="green"/>
        </w:rPr>
        <w:t>not a problem</w:t>
      </w:r>
      <w:r w:rsidRPr="00372850">
        <w:rPr>
          <w:rStyle w:val="StyleUnderline"/>
          <w:rFonts w:asciiTheme="majorHAnsi" w:hAnsiTheme="majorHAnsi" w:cstheme="majorHAnsi"/>
        </w:rPr>
        <w:t xml:space="preserve"> here</w:t>
      </w:r>
      <w:r w:rsidRPr="00372850">
        <w:rPr>
          <w:rFonts w:asciiTheme="majorHAnsi" w:hAnsiTheme="majorHAnsi" w:cstheme="majorHAnsi"/>
        </w:rPr>
        <w:t xml:space="preserve">. How bad could Kessler Syndrome in High LEO be? Let’s </w:t>
      </w:r>
      <w:r w:rsidRPr="00372850">
        <w:rPr>
          <w:rStyle w:val="StyleUnderline"/>
          <w:rFonts w:asciiTheme="majorHAnsi" w:hAnsiTheme="majorHAnsi" w:cstheme="majorHAnsi"/>
        </w:rPr>
        <w:t xml:space="preserve">imagine a </w:t>
      </w:r>
      <w:r w:rsidRPr="00372850">
        <w:rPr>
          <w:rStyle w:val="Emphasis"/>
          <w:rFonts w:asciiTheme="majorHAnsi" w:hAnsiTheme="majorHAnsi" w:cstheme="majorHAnsi"/>
          <w:highlight w:val="green"/>
        </w:rPr>
        <w:t>worst case</w:t>
      </w:r>
      <w:r w:rsidRPr="00372850">
        <w:rPr>
          <w:rStyle w:val="StyleUnderline"/>
          <w:rFonts w:asciiTheme="majorHAnsi" w:hAnsiTheme="majorHAnsi" w:cstheme="majorHAnsi"/>
          <w:highlight w:val="green"/>
        </w:rPr>
        <w:t xml:space="preserve"> scenario</w:t>
      </w:r>
      <w:r w:rsidRPr="00372850">
        <w:rPr>
          <w:rFonts w:asciiTheme="majorHAnsi" w:hAnsiTheme="majorHAnsi" w:cstheme="majorHAnsi"/>
        </w:rPr>
        <w:t xml:space="preserve">. </w:t>
      </w:r>
      <w:r w:rsidRPr="00372850">
        <w:rPr>
          <w:rStyle w:val="StyleUnderline"/>
          <w:rFonts w:asciiTheme="majorHAnsi" w:hAnsiTheme="majorHAnsi" w:cstheme="majorHAnsi"/>
        </w:rPr>
        <w:t>An evil alien</w:t>
      </w:r>
      <w:r w:rsidRPr="00372850">
        <w:rPr>
          <w:rFonts w:asciiTheme="majorHAnsi" w:hAnsiTheme="majorHAnsi" w:cstheme="majorHAnsi"/>
        </w:rPr>
        <w:t xml:space="preserve"> intelligence </w:t>
      </w:r>
      <w:r w:rsidRPr="00372850">
        <w:rPr>
          <w:rStyle w:val="StyleUnderline"/>
          <w:rFonts w:asciiTheme="majorHAnsi" w:hAnsiTheme="majorHAnsi" w:cstheme="majorHAnsi"/>
        </w:rPr>
        <w:t xml:space="preserve">chops up everything in High LEO, </w:t>
      </w:r>
      <w:r w:rsidRPr="00372850">
        <w:rPr>
          <w:rStyle w:val="Emphasis"/>
          <w:rFonts w:asciiTheme="majorHAnsi" w:hAnsiTheme="majorHAnsi" w:cstheme="majorHAnsi"/>
        </w:rPr>
        <w:t>turn</w:t>
      </w:r>
      <w:r w:rsidRPr="00372850">
        <w:rPr>
          <w:rStyle w:val="StyleUnderline"/>
          <w:rFonts w:asciiTheme="majorHAnsi" w:hAnsiTheme="majorHAnsi" w:cstheme="majorHAnsi"/>
        </w:rPr>
        <w:t>ing it into 1cm cubes of death</w:t>
      </w:r>
      <w:r w:rsidRPr="00372850">
        <w:rPr>
          <w:rFonts w:asciiTheme="majorHAnsi" w:hAnsiTheme="majorHAnsi" w:cstheme="majorHAnsi"/>
        </w:rPr>
        <w:t xml:space="preserve"> orbiting at 1000km, </w:t>
      </w:r>
      <w:r w:rsidRPr="00372850">
        <w:rPr>
          <w:rStyle w:val="StyleUnderline"/>
          <w:rFonts w:asciiTheme="majorHAnsi" w:hAnsiTheme="majorHAnsi" w:cstheme="majorHAnsi"/>
        </w:rPr>
        <w:t>spread</w:t>
      </w:r>
      <w:r w:rsidRPr="00372850">
        <w:rPr>
          <w:rFonts w:asciiTheme="majorHAnsi" w:hAnsiTheme="majorHAnsi" w:cstheme="majorHAnsi"/>
        </w:rPr>
        <w:t xml:space="preserve"> as </w:t>
      </w:r>
      <w:r w:rsidRPr="00372850">
        <w:rPr>
          <w:rStyle w:val="StyleUnderline"/>
          <w:rFonts w:asciiTheme="majorHAnsi" w:hAnsiTheme="majorHAnsi" w:cstheme="majorHAnsi"/>
        </w:rPr>
        <w:t>evenly</w:t>
      </w:r>
      <w:r w:rsidRPr="00372850">
        <w:rPr>
          <w:rFonts w:asciiTheme="majorHAnsi" w:hAnsiTheme="majorHAnsi" w:cstheme="majorHAnsi"/>
        </w:rPr>
        <w:t xml:space="preserve"> across the surface of this sphere as orbital mechanics would allow. </w:t>
      </w:r>
      <w:r w:rsidRPr="00372850">
        <w:rPr>
          <w:rStyle w:val="StyleUnderline"/>
          <w:rFonts w:asciiTheme="majorHAnsi" w:hAnsiTheme="majorHAnsi" w:cstheme="majorHAnsi"/>
        </w:rPr>
        <w:t xml:space="preserve">Is humanity cut off from space? </w:t>
      </w:r>
      <w:r w:rsidRPr="00372850">
        <w:rPr>
          <w:rFonts w:asciiTheme="majorHAnsi" w:hAnsiTheme="majorHAnsi" w:cstheme="majorHAnsi"/>
        </w:rPr>
        <w:t xml:space="preserve">I’m guessing </w:t>
      </w:r>
      <w:r w:rsidRPr="00372850">
        <w:rPr>
          <w:rStyle w:val="StyleUnderline"/>
          <w:rFonts w:asciiTheme="majorHAnsi" w:hAnsiTheme="majorHAnsi" w:cstheme="majorHAnsi"/>
        </w:rPr>
        <w:t>the world has launched</w:t>
      </w:r>
      <w:r w:rsidRPr="00372850">
        <w:rPr>
          <w:rFonts w:asciiTheme="majorHAnsi" w:hAnsiTheme="majorHAnsi" w:cstheme="majorHAnsi"/>
        </w:rPr>
        <w:t xml:space="preserve"> about </w:t>
      </w:r>
      <w:r w:rsidRPr="00372850">
        <w:rPr>
          <w:rStyle w:val="StyleUnderline"/>
          <w:rFonts w:asciiTheme="majorHAnsi" w:hAnsiTheme="majorHAnsi" w:cstheme="majorHAnsi"/>
        </w:rPr>
        <w:t>10,000 tons of satellites total</w:t>
      </w:r>
      <w:r w:rsidRPr="00372850">
        <w:rPr>
          <w:rFonts w:asciiTheme="majorHAnsi" w:hAnsiTheme="majorHAnsi" w:cstheme="majorHAnsi"/>
        </w:rPr>
        <w:t xml:space="preserve">. For guessing purposes, </w:t>
      </w:r>
      <w:r w:rsidRPr="00372850">
        <w:rPr>
          <w:rStyle w:val="StyleUnderline"/>
          <w:rFonts w:asciiTheme="majorHAnsi" w:hAnsiTheme="majorHAnsi" w:cstheme="majorHAnsi"/>
        </w:rPr>
        <w:t>I’ll assume 2,500 tons of satellites</w:t>
      </w:r>
      <w:r w:rsidRPr="00372850">
        <w:rPr>
          <w:rFonts w:asciiTheme="majorHAnsi" w:hAnsiTheme="majorHAnsi" w:cstheme="majorHAnsi"/>
        </w:rPr>
        <w:t xml:space="preserve"> and junk </w:t>
      </w:r>
      <w:r w:rsidRPr="00372850">
        <w:rPr>
          <w:rStyle w:val="StyleUnderline"/>
          <w:rFonts w:asciiTheme="majorHAnsi" w:hAnsiTheme="majorHAnsi" w:cstheme="majorHAnsi"/>
        </w:rPr>
        <w:t>currently in High LEO</w:t>
      </w:r>
      <w:r w:rsidRPr="00372850">
        <w:rPr>
          <w:rFonts w:asciiTheme="majorHAnsi" w:hAnsiTheme="majorHAnsi" w:cstheme="majorHAnsi"/>
        </w:rPr>
        <w:t xml:space="preserve">. If satellites are made of aluminum, with a density of 2.70 g/cm3, </w:t>
      </w:r>
      <w:r w:rsidRPr="00372850">
        <w:rPr>
          <w:rStyle w:val="StyleUnderline"/>
          <w:rFonts w:asciiTheme="majorHAnsi" w:hAnsiTheme="majorHAnsi" w:cstheme="majorHAnsi"/>
        </w:rPr>
        <w:t xml:space="preserve">then that’s </w:t>
      </w:r>
      <w:r w:rsidRPr="00372850">
        <w:rPr>
          <w:rStyle w:val="Emphasis"/>
          <w:rFonts w:asciiTheme="majorHAnsi" w:hAnsiTheme="majorHAnsi" w:cstheme="majorHAnsi"/>
        </w:rPr>
        <w:t>839,985,870 1cm cubes</w:t>
      </w:r>
      <w:r w:rsidRPr="00372850">
        <w:rPr>
          <w:rFonts w:asciiTheme="majorHAnsi" w:hAnsiTheme="majorHAnsi" w:cstheme="majorHAnsi"/>
        </w:rPr>
        <w:t xml:space="preserve">. A sphere for an orbit of 1,000km has a surface area of 682,752,000 square KM. So </w:t>
      </w:r>
      <w:r w:rsidRPr="00372850">
        <w:rPr>
          <w:rStyle w:val="StyleUnderline"/>
          <w:rFonts w:asciiTheme="majorHAnsi" w:hAnsiTheme="majorHAnsi" w:cstheme="majorHAnsi"/>
        </w:rPr>
        <w:t>there would be one cube</w:t>
      </w:r>
      <w:r w:rsidRPr="00372850">
        <w:rPr>
          <w:rFonts w:asciiTheme="majorHAnsi" w:hAnsiTheme="majorHAnsi" w:cstheme="majorHAnsi"/>
        </w:rPr>
        <w:t xml:space="preserve"> of junk </w:t>
      </w:r>
      <w:r w:rsidRPr="00372850">
        <w:rPr>
          <w:rStyle w:val="StyleUnderline"/>
          <w:rFonts w:asciiTheme="majorHAnsi" w:hAnsiTheme="majorHAnsi" w:cstheme="majorHAnsi"/>
        </w:rPr>
        <w:t xml:space="preserve">per .81 square KM. If a rocket traveled through that, its </w:t>
      </w:r>
      <w:r w:rsidRPr="00372850">
        <w:rPr>
          <w:rStyle w:val="StyleUnderline"/>
          <w:rFonts w:asciiTheme="majorHAnsi" w:hAnsiTheme="majorHAnsi" w:cstheme="majorHAnsi"/>
          <w:highlight w:val="green"/>
        </w:rPr>
        <w:t>odds of hitting</w:t>
      </w:r>
      <w:r w:rsidRPr="00372850">
        <w:rPr>
          <w:rStyle w:val="StyleUnderline"/>
          <w:rFonts w:asciiTheme="majorHAnsi" w:hAnsiTheme="majorHAnsi" w:cstheme="majorHAnsi"/>
        </w:rPr>
        <w:t xml:space="preserve"> that cube </w:t>
      </w:r>
      <w:r w:rsidRPr="00372850">
        <w:rPr>
          <w:rStyle w:val="StyleUnderline"/>
          <w:rFonts w:asciiTheme="majorHAnsi" w:hAnsiTheme="majorHAnsi" w:cstheme="majorHAnsi"/>
          <w:highlight w:val="green"/>
        </w:rPr>
        <w:t xml:space="preserve">are </w:t>
      </w:r>
      <w:r w:rsidRPr="00372850">
        <w:rPr>
          <w:rStyle w:val="Emphasis"/>
          <w:rFonts w:asciiTheme="majorHAnsi" w:hAnsiTheme="majorHAnsi" w:cstheme="majorHAnsi"/>
          <w:highlight w:val="green"/>
        </w:rPr>
        <w:t xml:space="preserve">tiny </w:t>
      </w:r>
      <w:r w:rsidRPr="00372850">
        <w:rPr>
          <w:rStyle w:val="Emphasis"/>
          <w:rFonts w:asciiTheme="majorHAnsi" w:hAnsiTheme="majorHAnsi" w:cstheme="majorHAnsi"/>
        </w:rPr>
        <w:t>- less than 1 in 10,000</w:t>
      </w:r>
      <w:r w:rsidRPr="00372850">
        <w:rPr>
          <w:rFonts w:asciiTheme="majorHAnsi" w:hAnsiTheme="majorHAnsi" w:cstheme="majorHAnsi"/>
        </w:rPr>
        <w:t>.</w:t>
      </w:r>
    </w:p>
    <w:p w14:paraId="5F2C2C69" w14:textId="77777777" w:rsidR="007312FB" w:rsidRPr="00372850" w:rsidRDefault="007312FB" w:rsidP="007312FB">
      <w:pPr>
        <w:pStyle w:val="Heading4"/>
        <w:rPr>
          <w:rFonts w:asciiTheme="majorHAnsi" w:hAnsiTheme="majorHAnsi" w:cstheme="majorHAnsi"/>
          <w:u w:val="single"/>
        </w:rPr>
      </w:pPr>
      <w:r w:rsidRPr="00372850">
        <w:rPr>
          <w:rFonts w:asciiTheme="majorHAnsi" w:hAnsiTheme="majorHAnsi" w:cstheme="majorHAnsi"/>
        </w:rPr>
        <w:t xml:space="preserve">Low risk of collisions – it’s </w:t>
      </w:r>
      <w:r w:rsidRPr="00372850">
        <w:rPr>
          <w:rFonts w:asciiTheme="majorHAnsi" w:hAnsiTheme="majorHAnsi" w:cstheme="majorHAnsi"/>
          <w:u w:val="single"/>
        </w:rPr>
        <w:t>overhyped</w:t>
      </w:r>
    </w:p>
    <w:p w14:paraId="3CB09E33" w14:textId="77777777" w:rsidR="007312FB" w:rsidRPr="00372850" w:rsidRDefault="007312FB" w:rsidP="007312FB">
      <w:pPr>
        <w:rPr>
          <w:rFonts w:asciiTheme="majorHAnsi" w:hAnsiTheme="majorHAnsi" w:cstheme="majorHAnsi"/>
          <w:sz w:val="20"/>
        </w:rPr>
      </w:pPr>
      <w:r w:rsidRPr="00372850">
        <w:rPr>
          <w:rStyle w:val="Style13ptBold"/>
          <w:rFonts w:asciiTheme="majorHAnsi" w:hAnsiTheme="majorHAnsi" w:cstheme="majorHAnsi"/>
        </w:rPr>
        <w:t>Albrecht 16</w:t>
      </w:r>
      <w:r w:rsidRPr="00372850">
        <w:rPr>
          <w:rFonts w:asciiTheme="majorHAnsi" w:hAnsiTheme="majorHAnsi" w:cstheme="majorHAnsi"/>
        </w:rPr>
        <w:t xml:space="preserve"> [Mark Albrecht, chairman of the board of </w:t>
      </w:r>
      <w:proofErr w:type="spellStart"/>
      <w:r w:rsidRPr="00372850">
        <w:rPr>
          <w:rFonts w:asciiTheme="majorHAnsi" w:hAnsiTheme="majorHAnsi" w:cstheme="majorHAnsi"/>
        </w:rPr>
        <w:t>USSpace</w:t>
      </w:r>
      <w:proofErr w:type="spellEnd"/>
      <w:r w:rsidRPr="00372850">
        <w:rPr>
          <w:rFonts w:asciiTheme="majorHAnsi" w:hAnsiTheme="majorHAnsi" w:cstheme="majorHAnsi"/>
        </w:rP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rsidRPr="00372850">
        <w:rPr>
          <w:rFonts w:asciiTheme="majorHAnsi" w:hAnsiTheme="majorHAnsi" w:cstheme="majorHAnsi"/>
        </w:rPr>
        <w:t>ComSpOC</w:t>
      </w:r>
      <w:proofErr w:type="spellEnd"/>
      <w:r w:rsidRPr="00372850">
        <w:rPr>
          <w:rFonts w:asciiTheme="majorHAnsi" w:hAnsiTheme="majorHAnsi" w:cstheme="majorHAnsi"/>
        </w:rPr>
        <w:t>), Congested space is a serious problem solved by hard work, not hysteria, 2016, https://spacenews.com/op-ed-congested-space-is-a-serious-problem-solved-by-hard-work-not-hysteria/]</w:t>
      </w:r>
    </w:p>
    <w:p w14:paraId="5EB1D89A" w14:textId="77777777" w:rsidR="007312FB" w:rsidRPr="00372850" w:rsidRDefault="007312FB" w:rsidP="007312FB">
      <w:pPr>
        <w:rPr>
          <w:rFonts w:asciiTheme="majorHAnsi" w:hAnsiTheme="majorHAnsi" w:cstheme="majorHAnsi"/>
          <w:b/>
          <w:bCs/>
          <w:u w:val="single"/>
          <w:bdr w:val="single" w:sz="8" w:space="0" w:color="auto"/>
        </w:rPr>
      </w:pPr>
      <w:r w:rsidRPr="00372850">
        <w:rPr>
          <w:rStyle w:val="TitleChar"/>
          <w:rFonts w:asciiTheme="majorHAnsi" w:hAnsiTheme="majorHAnsi" w:cstheme="majorHAnsi"/>
          <w:highlight w:val="green"/>
        </w:rPr>
        <w:lastRenderedPageBreak/>
        <w:t>Popular culture</w:t>
      </w:r>
      <w:r w:rsidRPr="00372850">
        <w:rPr>
          <w:rStyle w:val="TitleChar"/>
          <w:rFonts w:asciiTheme="majorHAnsi" w:hAnsiTheme="majorHAnsi" w:cstheme="majorHAnsi"/>
        </w:rPr>
        <w:t xml:space="preserve"> has </w:t>
      </w:r>
      <w:r w:rsidRPr="00372850">
        <w:rPr>
          <w:rStyle w:val="TitleChar"/>
          <w:rFonts w:asciiTheme="majorHAnsi" w:hAnsiTheme="majorHAnsi" w:cstheme="majorHAnsi"/>
          <w:highlight w:val="green"/>
        </w:rPr>
        <w:t>embraced</w:t>
      </w:r>
      <w:r w:rsidRPr="00372850">
        <w:rPr>
          <w:rStyle w:val="TitleChar"/>
          <w:rFonts w:asciiTheme="majorHAnsi" w:hAnsiTheme="majorHAnsi" w:cstheme="majorHAnsi"/>
        </w:rPr>
        <w:t xml:space="preserve"> the </w:t>
      </w:r>
      <w:r w:rsidRPr="00372850">
        <w:rPr>
          <w:rStyle w:val="TitleChar"/>
          <w:rFonts w:asciiTheme="majorHAnsi" w:hAnsiTheme="majorHAnsi" w:cstheme="majorHAnsi"/>
          <w:highlight w:val="green"/>
        </w:rPr>
        <w:t>risks of collisions in space</w:t>
      </w:r>
      <w:r w:rsidRPr="00372850">
        <w:rPr>
          <w:rStyle w:val="TitleChar"/>
          <w:rFonts w:asciiTheme="majorHAnsi" w:hAnsiTheme="majorHAnsi" w:cstheme="majorHAnsi"/>
        </w:rPr>
        <w:t xml:space="preserve"> in films like Gravity. Some participants have dramatized the issue by producing graphics of Earth and its satellites, which make our planet look like a fuzzy marble, almost obscured by a dense cloud of white pellets</w:t>
      </w:r>
      <w:r w:rsidRPr="00372850">
        <w:rPr>
          <w:rFonts w:asciiTheme="majorHAnsi" w:hAnsiTheme="majorHAnsi" w:cstheme="majorHAnsi"/>
        </w:rPr>
        <w:t xml:space="preserve"> meant to conceptualize space congestion. Unfortunately, for the sake of a good visual, </w:t>
      </w:r>
      <w:r w:rsidRPr="00372850">
        <w:rPr>
          <w:rStyle w:val="TitleChar"/>
          <w:rFonts w:asciiTheme="majorHAnsi" w:hAnsiTheme="majorHAnsi" w:cstheme="majorHAnsi"/>
        </w:rPr>
        <w:t>satellites are depicted as if they were hundreds of miles wide, like the state of Pennsylvania</w:t>
      </w:r>
      <w:r w:rsidRPr="00372850">
        <w:rPr>
          <w:rFonts w:asciiTheme="majorHAnsi" w:hAnsiTheme="majorHAnsi" w:cstheme="majorHAnsi"/>
        </w:rPr>
        <w:t xml:space="preserve"> (for the record, there are no space objects the size of Pennsylvania in orbit). </w:t>
      </w:r>
      <w:r w:rsidRPr="00372850">
        <w:rPr>
          <w:rStyle w:val="TitleChar"/>
          <w:rFonts w:asciiTheme="majorHAnsi" w:hAnsiTheme="majorHAnsi" w:cstheme="majorHAnsi"/>
        </w:rPr>
        <w:t xml:space="preserve">Unfortunately, this is the rule, not the exception, and </w:t>
      </w:r>
      <w:r w:rsidRPr="00372850">
        <w:rPr>
          <w:rStyle w:val="TitleChar"/>
          <w:rFonts w:asciiTheme="majorHAnsi" w:hAnsiTheme="majorHAnsi" w:cstheme="majorHAnsi"/>
          <w:highlight w:val="green"/>
        </w:rPr>
        <w:t>almost all</w:t>
      </w:r>
      <w:r w:rsidRPr="00372850">
        <w:rPr>
          <w:rStyle w:val="TitleChar"/>
          <w:rFonts w:asciiTheme="majorHAnsi" w:hAnsiTheme="majorHAnsi" w:cstheme="majorHAnsi"/>
        </w:rPr>
        <w:t xml:space="preserve"> of these </w:t>
      </w:r>
      <w:r w:rsidRPr="00372850">
        <w:rPr>
          <w:rStyle w:val="TitleChar"/>
          <w:rFonts w:asciiTheme="majorHAnsi" w:hAnsiTheme="majorHAnsi" w:cstheme="majorHAnsi"/>
          <w:highlight w:val="green"/>
        </w:rPr>
        <w:t>articles</w:t>
      </w:r>
      <w:r w:rsidRPr="00372850">
        <w:rPr>
          <w:rStyle w:val="TitleChar"/>
          <w:rFonts w:asciiTheme="majorHAnsi" w:hAnsiTheme="majorHAnsi" w:cstheme="majorHAnsi"/>
        </w:rPr>
        <w:t xml:space="preserve">, movies, graphics, and simulations </w:t>
      </w:r>
      <w:r w:rsidRPr="00372850">
        <w:rPr>
          <w:rStyle w:val="TitleChar"/>
          <w:rFonts w:asciiTheme="majorHAnsi" w:hAnsiTheme="majorHAnsi" w:cstheme="majorHAnsi"/>
          <w:highlight w:val="green"/>
        </w:rPr>
        <w:t xml:space="preserve">are </w:t>
      </w:r>
      <w:r w:rsidRPr="00372850">
        <w:rPr>
          <w:rStyle w:val="Emphasis"/>
          <w:rFonts w:asciiTheme="majorHAnsi" w:hAnsiTheme="majorHAnsi" w:cstheme="majorHAnsi"/>
          <w:highlight w:val="green"/>
        </w:rPr>
        <w:t>exaggerated and misleading</w:t>
      </w:r>
      <w:r w:rsidRPr="00372850">
        <w:rPr>
          <w:rFonts w:asciiTheme="majorHAnsi" w:hAnsiTheme="majorHAnsi" w:cstheme="majorHAnsi"/>
        </w:rPr>
        <w:t xml:space="preserve">. </w:t>
      </w:r>
      <w:r w:rsidRPr="00372850">
        <w:rPr>
          <w:rStyle w:val="TitleChar"/>
          <w:rFonts w:asciiTheme="majorHAnsi" w:hAnsiTheme="majorHAnsi" w:cstheme="majorHAnsi"/>
        </w:rPr>
        <w:t xml:space="preserve">Space </w:t>
      </w:r>
      <w:r w:rsidRPr="00372850">
        <w:rPr>
          <w:rStyle w:val="TitleChar"/>
          <w:rFonts w:asciiTheme="majorHAnsi" w:hAnsiTheme="majorHAnsi" w:cstheme="majorHAnsi"/>
          <w:highlight w:val="green"/>
        </w:rPr>
        <w:t>debris</w:t>
      </w:r>
      <w:r w:rsidRPr="00372850">
        <w:rPr>
          <w:rStyle w:val="TitleChar"/>
          <w:rFonts w:asciiTheme="majorHAnsi" w:hAnsiTheme="majorHAnsi" w:cstheme="majorHAnsi"/>
        </w:rPr>
        <w:t xml:space="preserve"> and collision risk </w:t>
      </w:r>
      <w:r w:rsidRPr="00372850">
        <w:rPr>
          <w:rStyle w:val="TitleChar"/>
          <w:rFonts w:asciiTheme="majorHAnsi" w:hAnsiTheme="majorHAnsi" w:cstheme="majorHAnsi"/>
          <w:highlight w:val="green"/>
        </w:rPr>
        <w:t>is</w:t>
      </w:r>
      <w:r w:rsidRPr="00372850">
        <w:rPr>
          <w:rFonts w:asciiTheme="majorHAnsi" w:hAnsiTheme="majorHAnsi" w:cstheme="majorHAnsi"/>
        </w:rPr>
        <w:t xml:space="preserve"> real, but it </w:t>
      </w:r>
      <w:r w:rsidRPr="00372850">
        <w:rPr>
          <w:rStyle w:val="Emphasis"/>
          <w:rFonts w:asciiTheme="majorHAnsi" w:hAnsiTheme="majorHAnsi" w:cstheme="majorHAnsi"/>
        </w:rPr>
        <w:t>certainly</w:t>
      </w:r>
      <w:r w:rsidRPr="00372850">
        <w:rPr>
          <w:rFonts w:asciiTheme="majorHAnsi" w:hAnsiTheme="majorHAnsi" w:cstheme="majorHAnsi"/>
        </w:rPr>
        <w:t xml:space="preserve"> is </w:t>
      </w:r>
      <w:r w:rsidRPr="00372850">
        <w:rPr>
          <w:rStyle w:val="Emphasis"/>
          <w:rFonts w:asciiTheme="majorHAnsi" w:hAnsiTheme="majorHAnsi" w:cstheme="majorHAnsi"/>
          <w:highlight w:val="green"/>
        </w:rPr>
        <w:t>not a crisis.</w:t>
      </w:r>
      <w:r w:rsidRPr="00372850">
        <w:rPr>
          <w:rStyle w:val="Emphasis"/>
          <w:rFonts w:asciiTheme="majorHAnsi" w:hAnsiTheme="majorHAnsi" w:cstheme="majorHAnsi"/>
        </w:rPr>
        <w:t xml:space="preserve"> </w:t>
      </w:r>
      <w:r w:rsidRPr="00372850">
        <w:rPr>
          <w:rStyle w:val="TitleChar"/>
          <w:rFonts w:asciiTheme="majorHAnsi" w:hAnsiTheme="majorHAnsi" w:cstheme="majorHAnsi"/>
        </w:rPr>
        <w:t xml:space="preserve">So what are </w:t>
      </w:r>
      <w:r w:rsidRPr="00372850">
        <w:rPr>
          <w:rStyle w:val="Emphasis"/>
          <w:rFonts w:asciiTheme="majorHAnsi" w:hAnsiTheme="majorHAnsi" w:cstheme="majorHAnsi"/>
        </w:rPr>
        <w:t>the facts?</w:t>
      </w:r>
      <w:r w:rsidRPr="00372850">
        <w:rPr>
          <w:rStyle w:val="TitleChar"/>
          <w:rFonts w:asciiTheme="majorHAnsi" w:hAnsiTheme="majorHAnsi" w:cstheme="majorHAnsi"/>
        </w:rPr>
        <w:t xml:space="preserve"> </w:t>
      </w:r>
      <w:r w:rsidRPr="00372850">
        <w:rPr>
          <w:rFonts w:asciiTheme="majorHAnsi" w:hAnsiTheme="majorHAnsi" w:cstheme="majorHAnsi"/>
        </w:rPr>
        <w:t xml:space="preserve">On the positive side, </w:t>
      </w:r>
      <w:r w:rsidRPr="00372850">
        <w:rPr>
          <w:rStyle w:val="TitleChar"/>
          <w:rFonts w:asciiTheme="majorHAnsi" w:hAnsiTheme="majorHAnsi" w:cstheme="majorHAnsi"/>
          <w:highlight w:val="green"/>
        </w:rPr>
        <w:t xml:space="preserve">space is </w:t>
      </w:r>
      <w:r w:rsidRPr="00372850">
        <w:rPr>
          <w:rStyle w:val="Emphasis"/>
          <w:rFonts w:asciiTheme="majorHAnsi" w:hAnsiTheme="majorHAnsi" w:cstheme="majorHAnsi"/>
          <w:highlight w:val="green"/>
        </w:rPr>
        <w:t>empty</w:t>
      </w:r>
      <w:r w:rsidRPr="00372850">
        <w:rPr>
          <w:rStyle w:val="TitleChar"/>
          <w:rFonts w:asciiTheme="majorHAnsi" w:hAnsiTheme="majorHAnsi" w:cstheme="majorHAnsi"/>
          <w:highlight w:val="green"/>
        </w:rPr>
        <w:t xml:space="preserve"> and</w:t>
      </w:r>
      <w:r w:rsidRPr="00372850">
        <w:rPr>
          <w:rStyle w:val="TitleChar"/>
          <w:rFonts w:asciiTheme="majorHAnsi" w:hAnsiTheme="majorHAnsi" w:cstheme="majorHAnsi"/>
        </w:rPr>
        <w:t xml:space="preserve"> it is </w:t>
      </w:r>
      <w:r w:rsidRPr="00372850">
        <w:rPr>
          <w:rStyle w:val="Emphasis"/>
          <w:rFonts w:asciiTheme="majorHAnsi" w:hAnsiTheme="majorHAnsi" w:cstheme="majorHAnsi"/>
          <w:highlight w:val="green"/>
        </w:rPr>
        <w:t>vast</w:t>
      </w:r>
      <w:r w:rsidRPr="00372850">
        <w:rPr>
          <w:rFonts w:asciiTheme="majorHAnsi" w:hAnsiTheme="majorHAnsi" w:cstheme="majorHAnsi"/>
        </w:rPr>
        <w:t xml:space="preserve">. </w:t>
      </w:r>
      <w:r w:rsidRPr="00372850">
        <w:rPr>
          <w:rStyle w:val="TitleChar"/>
          <w:rFonts w:asciiTheme="majorHAnsi" w:hAnsiTheme="majorHAnsi" w:cstheme="majorHAnsi"/>
        </w:rPr>
        <w:t xml:space="preserve">At the altitude of the </w:t>
      </w:r>
      <w:r w:rsidRPr="00372850">
        <w:rPr>
          <w:rStyle w:val="Emphasis"/>
          <w:rFonts w:asciiTheme="majorHAnsi" w:hAnsiTheme="majorHAnsi" w:cstheme="majorHAnsi"/>
        </w:rPr>
        <w:t>International Space Station</w:t>
      </w:r>
      <w:r w:rsidRPr="00372850">
        <w:rPr>
          <w:rStyle w:val="TitleChar"/>
          <w:rFonts w:asciiTheme="majorHAnsi" w:hAnsiTheme="majorHAnsi" w:cstheme="majorHAnsi"/>
        </w:rPr>
        <w:t xml:space="preserve">, </w:t>
      </w:r>
      <w:r w:rsidRPr="00372850">
        <w:rPr>
          <w:rStyle w:val="Emphasis"/>
          <w:rFonts w:asciiTheme="majorHAnsi" w:hAnsiTheme="majorHAnsi" w:cstheme="majorHAnsi"/>
          <w:highlight w:val="green"/>
        </w:rPr>
        <w:t>one half a degree</w:t>
      </w:r>
      <w:r w:rsidRPr="00372850">
        <w:rPr>
          <w:rStyle w:val="TitleChar"/>
          <w:rFonts w:asciiTheme="majorHAnsi" w:hAnsiTheme="majorHAnsi" w:cstheme="majorHAnsi"/>
        </w:rPr>
        <w:t xml:space="preserve"> of Earth longitude </w:t>
      </w:r>
      <w:r w:rsidRPr="00372850">
        <w:rPr>
          <w:rStyle w:val="TitleChar"/>
          <w:rFonts w:asciiTheme="majorHAnsi" w:hAnsiTheme="majorHAnsi" w:cstheme="majorHAnsi"/>
          <w:highlight w:val="green"/>
        </w:rPr>
        <w:t>is</w:t>
      </w:r>
      <w:r w:rsidRPr="00372850">
        <w:rPr>
          <w:rStyle w:val="TitleChar"/>
          <w:rFonts w:asciiTheme="majorHAnsi" w:hAnsiTheme="majorHAnsi" w:cstheme="majorHAnsi"/>
        </w:rPr>
        <w:t xml:space="preserve"> almost </w:t>
      </w:r>
      <w:r w:rsidRPr="00372850">
        <w:rPr>
          <w:rStyle w:val="Emphasis"/>
          <w:rFonts w:asciiTheme="majorHAnsi" w:hAnsiTheme="majorHAnsi" w:cstheme="majorHAnsi"/>
          <w:highlight w:val="green"/>
        </w:rPr>
        <w:t>40 miles long</w:t>
      </w:r>
      <w:r w:rsidRPr="00372850">
        <w:rPr>
          <w:rFonts w:asciiTheme="majorHAnsi" w:hAnsiTheme="majorHAnsi" w:cstheme="majorHAnsi"/>
        </w:rPr>
        <w:t xml:space="preserve">. </w:t>
      </w:r>
      <w:r w:rsidRPr="00372850">
        <w:rPr>
          <w:rStyle w:val="TitleChar"/>
          <w:rFonts w:asciiTheme="majorHAnsi" w:hAnsiTheme="majorHAnsi" w:cstheme="majorHAnsi"/>
        </w:rPr>
        <w:t xml:space="preserve">That same </w:t>
      </w:r>
      <w:r w:rsidRPr="00372850">
        <w:rPr>
          <w:rStyle w:val="Emphasis"/>
          <w:rFonts w:asciiTheme="majorHAnsi" w:hAnsiTheme="majorHAnsi" w:cstheme="majorHAnsi"/>
        </w:rPr>
        <w:t>one half a degree at geo</w:t>
      </w:r>
      <w:r w:rsidRPr="00372850">
        <w:rPr>
          <w:rStyle w:val="TitleChar"/>
          <w:rFonts w:asciiTheme="majorHAnsi" w:hAnsiTheme="majorHAnsi" w:cstheme="majorHAnsi"/>
        </w:rPr>
        <w:t>stationary orbit</w:t>
      </w:r>
      <w:r w:rsidRPr="00372850">
        <w:rPr>
          <w:rFonts w:asciiTheme="majorHAnsi" w:hAnsiTheme="majorHAnsi" w:cstheme="majorHAnsi"/>
        </w:rPr>
        <w:t xml:space="preserve">, </w:t>
      </w:r>
      <w:r w:rsidRPr="00372850">
        <w:rPr>
          <w:rStyle w:val="TitleChar"/>
          <w:rFonts w:asciiTheme="majorHAnsi" w:hAnsiTheme="majorHAnsi" w:cstheme="majorHAnsi"/>
        </w:rPr>
        <w:t>some 22,000 miles up</w:t>
      </w:r>
      <w:r w:rsidRPr="00372850">
        <w:rPr>
          <w:rFonts w:asciiTheme="majorHAnsi" w:hAnsiTheme="majorHAnsi" w:cstheme="majorHAnsi"/>
        </w:rPr>
        <w:t xml:space="preserve"> </w:t>
      </w:r>
      <w:r w:rsidRPr="00372850">
        <w:rPr>
          <w:rStyle w:val="TitleChar"/>
          <w:rFonts w:asciiTheme="majorHAnsi" w:hAnsiTheme="majorHAnsi" w:cstheme="majorHAnsi"/>
        </w:rPr>
        <w:t xml:space="preserve">is </w:t>
      </w:r>
      <w:r w:rsidRPr="00372850">
        <w:rPr>
          <w:rStyle w:val="Emphasis"/>
          <w:rFonts w:asciiTheme="majorHAnsi" w:hAnsiTheme="majorHAnsi" w:cstheme="majorHAnsi"/>
        </w:rPr>
        <w:t>over 230 miles long</w:t>
      </w:r>
      <w:r w:rsidRPr="00372850">
        <w:rPr>
          <w:rFonts w:asciiTheme="majorHAnsi" w:hAnsiTheme="majorHAnsi" w:cstheme="majorHAnsi"/>
        </w:rPr>
        <w:t xml:space="preserve">. </w:t>
      </w:r>
      <w:r w:rsidRPr="00372850">
        <w:rPr>
          <w:rStyle w:val="TitleChar"/>
          <w:rFonts w:asciiTheme="majorHAnsi" w:hAnsiTheme="majorHAnsi" w:cstheme="majorHAnsi"/>
        </w:rPr>
        <w:t xml:space="preserve">Generally, </w:t>
      </w:r>
      <w:r w:rsidRPr="00372850">
        <w:rPr>
          <w:rStyle w:val="Emphasis"/>
          <w:rFonts w:asciiTheme="majorHAnsi" w:hAnsiTheme="majorHAnsi" w:cstheme="majorHAnsi"/>
          <w:highlight w:val="green"/>
        </w:rPr>
        <w:t>we don’t</w:t>
      </w:r>
      <w:r w:rsidRPr="00372850">
        <w:rPr>
          <w:rFonts w:asciiTheme="majorHAnsi" w:hAnsiTheme="majorHAnsi" w:cstheme="majorHAnsi"/>
        </w:rPr>
        <w:t xml:space="preserve"> intentionally </w:t>
      </w:r>
      <w:r w:rsidRPr="00372850">
        <w:rPr>
          <w:rStyle w:val="Emphasis"/>
          <w:rFonts w:asciiTheme="majorHAnsi" w:hAnsiTheme="majorHAnsi" w:cstheme="majorHAnsi"/>
          <w:highlight w:val="green"/>
        </w:rPr>
        <w:t>put satellites closer together than one-half degree</w:t>
      </w:r>
      <w:r w:rsidRPr="00372850">
        <w:rPr>
          <w:rFonts w:asciiTheme="majorHAnsi" w:hAnsiTheme="majorHAnsi" w:cstheme="majorHAnsi"/>
        </w:rPr>
        <w:t xml:space="preserve">. </w:t>
      </w:r>
      <w:r w:rsidRPr="00372850">
        <w:rPr>
          <w:rStyle w:val="TitleChar"/>
          <w:rFonts w:asciiTheme="majorHAnsi" w:hAnsiTheme="majorHAnsi" w:cstheme="majorHAnsi"/>
        </w:rPr>
        <w:t xml:space="preserve">That means at </w:t>
      </w:r>
      <w:r w:rsidRPr="00372850">
        <w:rPr>
          <w:rStyle w:val="Emphasis"/>
          <w:rFonts w:asciiTheme="majorHAnsi" w:hAnsiTheme="majorHAnsi" w:cstheme="majorHAnsi"/>
        </w:rPr>
        <w:t>geostationary orbit</w:t>
      </w:r>
      <w:r w:rsidRPr="00372850">
        <w:rPr>
          <w:rStyle w:val="TitleChar"/>
          <w:rFonts w:asciiTheme="majorHAnsi" w:hAnsiTheme="majorHAnsi" w:cstheme="majorHAnsi"/>
        </w:rPr>
        <w:t xml:space="preserve">, they are </w:t>
      </w:r>
      <w:r w:rsidRPr="00372850">
        <w:rPr>
          <w:rStyle w:val="Emphasis"/>
          <w:rFonts w:asciiTheme="majorHAnsi" w:hAnsiTheme="majorHAnsi" w:cstheme="majorHAnsi"/>
        </w:rPr>
        <w:t>no closer than 11 times as far as the eye can see on flat ground or on the sea</w:t>
      </w:r>
      <w:r w:rsidRPr="00372850">
        <w:rPr>
          <w:rFonts w:asciiTheme="majorHAnsi" w:hAnsiTheme="majorHAnsi" w:cstheme="majorHAnsi"/>
        </w:rPr>
        <w:t xml:space="preserve">: </w:t>
      </w:r>
      <w:r w:rsidRPr="00372850">
        <w:rPr>
          <w:rStyle w:val="TitleChar"/>
          <w:rFonts w:asciiTheme="majorHAnsi" w:hAnsiTheme="majorHAnsi" w:cstheme="majorHAnsi"/>
        </w:rPr>
        <w:t xml:space="preserve">That’s </w:t>
      </w:r>
      <w:r w:rsidRPr="00372850">
        <w:rPr>
          <w:rStyle w:val="Emphasis"/>
          <w:rFonts w:asciiTheme="majorHAnsi" w:hAnsiTheme="majorHAnsi" w:cstheme="majorHAnsi"/>
        </w:rPr>
        <w:t>the horizon over the horizon 10 times over</w:t>
      </w:r>
      <w:r w:rsidRPr="00372850">
        <w:rPr>
          <w:rFonts w:asciiTheme="majorHAnsi" w:hAnsiTheme="majorHAnsi" w:cstheme="majorHAnsi"/>
        </w:rPr>
        <w:t xml:space="preserve">. </w:t>
      </w:r>
      <w:r w:rsidRPr="00372850">
        <w:rPr>
          <w:rStyle w:val="TitleChar"/>
          <w:rFonts w:asciiTheme="majorHAnsi" w:hAnsiTheme="majorHAnsi" w:cstheme="majorHAnsi"/>
        </w:rPr>
        <w:t>In addition, other than minute forces like solar winds and sparse bits of atmosphere</w:t>
      </w:r>
      <w:r w:rsidRPr="00372850">
        <w:rPr>
          <w:rFonts w:asciiTheme="majorHAnsi" w:hAnsiTheme="majorHAnsi" w:cstheme="majorHAnsi"/>
        </w:rPr>
        <w:t xml:space="preserve"> that still exist 500 miles up, </w:t>
      </w:r>
      <w:r w:rsidRPr="00372850">
        <w:rPr>
          <w:rStyle w:val="Emphasis"/>
          <w:rFonts w:asciiTheme="majorHAnsi" w:hAnsiTheme="majorHAnsi" w:cstheme="majorHAnsi"/>
          <w:highlight w:val="green"/>
        </w:rPr>
        <w:t>nothing gets in the way of orbiting objects</w:t>
      </w:r>
      <w:r w:rsidRPr="00372850">
        <w:rPr>
          <w:rFonts w:asciiTheme="majorHAnsi" w:hAnsiTheme="majorHAnsi" w:cstheme="majorHAnsi"/>
        </w:rPr>
        <w:t xml:space="preserve"> </w:t>
      </w:r>
      <w:r w:rsidRPr="00372850">
        <w:rPr>
          <w:rStyle w:val="TitleChar"/>
          <w:rFonts w:asciiTheme="majorHAnsi" w:hAnsiTheme="majorHAnsi" w:cstheme="majorHAnsi"/>
          <w:highlight w:val="green"/>
        </w:rPr>
        <w:t>and</w:t>
      </w:r>
      <w:r w:rsidRPr="00372850">
        <w:rPr>
          <w:rStyle w:val="TitleChar"/>
          <w:rFonts w:asciiTheme="majorHAnsi" w:hAnsiTheme="majorHAnsi" w:cstheme="majorHAnsi"/>
        </w:rPr>
        <w:t xml:space="preserve"> </w:t>
      </w:r>
      <w:r w:rsidRPr="00372850">
        <w:rPr>
          <w:rStyle w:val="Emphasis"/>
          <w:rFonts w:asciiTheme="majorHAnsi" w:hAnsiTheme="majorHAnsi" w:cstheme="majorHAnsi"/>
          <w:highlight w:val="green"/>
        </w:rPr>
        <w:t>they behave</w:t>
      </w:r>
      <w:r w:rsidRPr="00372850">
        <w:rPr>
          <w:rStyle w:val="Emphasis"/>
          <w:rFonts w:asciiTheme="majorHAnsi" w:hAnsiTheme="majorHAnsi" w:cstheme="majorHAnsi"/>
        </w:rPr>
        <w:t xml:space="preserve"> quite </w:t>
      </w:r>
      <w:r w:rsidRPr="00372850">
        <w:rPr>
          <w:rStyle w:val="Emphasis"/>
          <w:rFonts w:asciiTheme="majorHAnsi" w:hAnsiTheme="majorHAnsi" w:cstheme="majorHAnsi"/>
          <w:highlight w:val="green"/>
        </w:rPr>
        <w:t>predictably</w:t>
      </w:r>
      <w:r w:rsidRPr="00372850">
        <w:rPr>
          <w:rFonts w:asciiTheme="majorHAnsi" w:hAnsiTheme="majorHAnsi" w:cstheme="majorHAnsi"/>
        </w:rPr>
        <w:t xml:space="preserve">. </w:t>
      </w:r>
      <w:r w:rsidRPr="00372850">
        <w:rPr>
          <w:rStyle w:val="TitleChar"/>
          <w:rFonts w:asciiTheme="majorHAnsi" w:hAnsiTheme="majorHAnsi" w:cstheme="majorHAnsi"/>
        </w:rPr>
        <w:t xml:space="preserve">The </w:t>
      </w:r>
      <w:r w:rsidRPr="00372850">
        <w:rPr>
          <w:rStyle w:val="Emphasis"/>
          <w:rFonts w:asciiTheme="majorHAnsi" w:hAnsiTheme="majorHAnsi" w:cstheme="majorHAnsi"/>
        </w:rPr>
        <w:t>location of the smallest spacecraft</w:t>
      </w:r>
      <w:r w:rsidRPr="00372850">
        <w:rPr>
          <w:rStyle w:val="TitleChar"/>
          <w:rFonts w:asciiTheme="majorHAnsi" w:hAnsiTheme="majorHAnsi" w:cstheme="majorHAnsi"/>
        </w:rPr>
        <w:t xml:space="preserve"> can be </w:t>
      </w:r>
      <w:r w:rsidRPr="00372850">
        <w:rPr>
          <w:rStyle w:val="Emphasis"/>
          <w:rFonts w:asciiTheme="majorHAnsi" w:hAnsiTheme="majorHAnsi" w:cstheme="majorHAnsi"/>
        </w:rPr>
        <w:t>predicated within</w:t>
      </w:r>
      <w:r w:rsidRPr="00372850">
        <w:rPr>
          <w:rFonts w:asciiTheme="majorHAnsi" w:hAnsiTheme="majorHAnsi" w:cstheme="majorHAnsi"/>
        </w:rPr>
        <w:t xml:space="preserve"> a </w:t>
      </w:r>
      <w:r w:rsidRPr="00372850">
        <w:rPr>
          <w:rStyle w:val="Emphasis"/>
          <w:rFonts w:asciiTheme="majorHAnsi" w:hAnsiTheme="majorHAnsi" w:cstheme="majorHAnsi"/>
        </w:rPr>
        <w:t>1,000 feet, 24 hours in advance. Since we first started placing objects into space</w:t>
      </w:r>
      <w:r w:rsidRPr="00372850">
        <w:rPr>
          <w:rFonts w:asciiTheme="majorHAnsi" w:hAnsiTheme="majorHAnsi" w:cstheme="majorHAnsi"/>
        </w:rPr>
        <w:t xml:space="preserve"> </w:t>
      </w:r>
      <w:r w:rsidRPr="00372850">
        <w:rPr>
          <w:rStyle w:val="TitleChar"/>
          <w:rFonts w:asciiTheme="majorHAnsi" w:hAnsiTheme="majorHAnsi" w:cstheme="majorHAnsi"/>
        </w:rPr>
        <w:t xml:space="preserve">there have been </w:t>
      </w:r>
      <w:r w:rsidRPr="00372850">
        <w:rPr>
          <w:rStyle w:val="Emphasis"/>
          <w:rFonts w:asciiTheme="majorHAnsi" w:hAnsiTheme="majorHAnsi" w:cstheme="majorHAnsi"/>
        </w:rPr>
        <w:t>11 known low Earth orbit collisions</w:t>
      </w:r>
      <w:r w:rsidRPr="00372850">
        <w:rPr>
          <w:rFonts w:asciiTheme="majorHAnsi" w:hAnsiTheme="majorHAnsi" w:cstheme="majorHAnsi"/>
        </w:rPr>
        <w:t xml:space="preserve">, </w:t>
      </w:r>
      <w:r w:rsidRPr="00372850">
        <w:rPr>
          <w:rStyle w:val="TitleChar"/>
          <w:rFonts w:asciiTheme="majorHAnsi" w:hAnsiTheme="majorHAnsi" w:cstheme="majorHAnsi"/>
        </w:rPr>
        <w:t xml:space="preserve">and </w:t>
      </w:r>
      <w:r w:rsidRPr="00372850">
        <w:rPr>
          <w:rStyle w:val="Emphasis"/>
          <w:rFonts w:asciiTheme="majorHAnsi" w:hAnsiTheme="majorHAnsi" w:cstheme="majorHAnsi"/>
        </w:rPr>
        <w:t>three</w:t>
      </w:r>
      <w:r w:rsidRPr="00372850">
        <w:rPr>
          <w:rFonts w:asciiTheme="majorHAnsi" w:hAnsiTheme="majorHAnsi" w:cstheme="majorHAnsi"/>
        </w:rPr>
        <w:t xml:space="preserve"> known </w:t>
      </w:r>
      <w:r w:rsidRPr="00372850">
        <w:rPr>
          <w:rStyle w:val="TitleChar"/>
          <w:rFonts w:asciiTheme="majorHAnsi" w:hAnsiTheme="majorHAnsi" w:cstheme="majorHAnsi"/>
        </w:rPr>
        <w:t xml:space="preserve">collisions at geostationary orbit. Think of it: </w:t>
      </w:r>
      <w:r w:rsidRPr="00372850">
        <w:rPr>
          <w:rStyle w:val="Emphasis"/>
          <w:rFonts w:asciiTheme="majorHAnsi" w:hAnsiTheme="majorHAnsi" w:cstheme="majorHAnsi"/>
          <w:highlight w:val="green"/>
        </w:rPr>
        <w:t>135 space shuttle flights</w:t>
      </w:r>
      <w:r w:rsidRPr="00372850">
        <w:rPr>
          <w:rFonts w:asciiTheme="majorHAnsi" w:hAnsiTheme="majorHAnsi" w:cstheme="majorHAnsi"/>
        </w:rPr>
        <w:t xml:space="preserve">, </w:t>
      </w:r>
      <w:r w:rsidRPr="00372850">
        <w:rPr>
          <w:rStyle w:val="Emphasis"/>
          <w:rFonts w:asciiTheme="majorHAnsi" w:hAnsiTheme="majorHAnsi" w:cstheme="majorHAnsi"/>
        </w:rPr>
        <w:t>all of the Apollo</w:t>
      </w:r>
      <w:r w:rsidRPr="00372850">
        <w:rPr>
          <w:rFonts w:asciiTheme="majorHAnsi" w:hAnsiTheme="majorHAnsi" w:cstheme="majorHAnsi"/>
        </w:rPr>
        <w:t xml:space="preserve">, </w:t>
      </w:r>
      <w:r w:rsidRPr="00372850">
        <w:rPr>
          <w:rStyle w:val="Emphasis"/>
          <w:rFonts w:asciiTheme="majorHAnsi" w:hAnsiTheme="majorHAnsi" w:cstheme="majorHAnsi"/>
        </w:rPr>
        <w:t>Gemini</w:t>
      </w:r>
      <w:r w:rsidRPr="00372850">
        <w:rPr>
          <w:rFonts w:asciiTheme="majorHAnsi" w:hAnsiTheme="majorHAnsi" w:cstheme="majorHAnsi"/>
        </w:rPr>
        <w:t xml:space="preserve"> </w:t>
      </w:r>
      <w:r w:rsidRPr="00372850">
        <w:rPr>
          <w:rStyle w:val="TitleChar"/>
          <w:rFonts w:asciiTheme="majorHAnsi" w:hAnsiTheme="majorHAnsi" w:cstheme="majorHAnsi"/>
        </w:rPr>
        <w:t xml:space="preserve">and </w:t>
      </w:r>
      <w:r w:rsidRPr="00372850">
        <w:rPr>
          <w:rStyle w:val="Emphasis"/>
          <w:rFonts w:asciiTheme="majorHAnsi" w:hAnsiTheme="majorHAnsi" w:cstheme="majorHAnsi"/>
        </w:rPr>
        <w:t>Mercury</w:t>
      </w:r>
      <w:r w:rsidRPr="00372850">
        <w:rPr>
          <w:rFonts w:asciiTheme="majorHAnsi" w:hAnsiTheme="majorHAnsi" w:cstheme="majorHAnsi"/>
        </w:rPr>
        <w:t xml:space="preserve"> </w:t>
      </w:r>
      <w:r w:rsidRPr="00372850">
        <w:rPr>
          <w:rStyle w:val="TitleChar"/>
          <w:rFonts w:asciiTheme="majorHAnsi" w:hAnsiTheme="majorHAnsi" w:cstheme="majorHAnsi"/>
        </w:rPr>
        <w:t xml:space="preserve">flights, </w:t>
      </w:r>
      <w:r w:rsidRPr="00372850">
        <w:rPr>
          <w:rStyle w:val="Emphasis"/>
          <w:rFonts w:asciiTheme="majorHAnsi" w:hAnsiTheme="majorHAnsi" w:cstheme="majorHAnsi"/>
          <w:highlight w:val="green"/>
        </w:rPr>
        <w:t>hundreds</w:t>
      </w:r>
      <w:r w:rsidRPr="00372850">
        <w:rPr>
          <w:rStyle w:val="TitleChar"/>
          <w:rFonts w:asciiTheme="majorHAnsi" w:hAnsiTheme="majorHAnsi" w:cstheme="majorHAnsi"/>
          <w:highlight w:val="green"/>
        </w:rPr>
        <w:t xml:space="preserve"> of</w:t>
      </w:r>
      <w:r w:rsidRPr="00372850">
        <w:rPr>
          <w:rStyle w:val="TitleChar"/>
          <w:rFonts w:asciiTheme="majorHAnsi" w:hAnsiTheme="majorHAnsi" w:cstheme="majorHAnsi"/>
        </w:rPr>
        <w:t xml:space="preserve"> telecommunications </w:t>
      </w:r>
      <w:r w:rsidRPr="00372850">
        <w:rPr>
          <w:rStyle w:val="TitleChar"/>
          <w:rFonts w:asciiTheme="majorHAnsi" w:hAnsiTheme="majorHAnsi" w:cstheme="majorHAnsi"/>
          <w:highlight w:val="green"/>
        </w:rPr>
        <w:t xml:space="preserve">satellites, </w:t>
      </w:r>
      <w:r w:rsidRPr="00372850">
        <w:rPr>
          <w:rStyle w:val="Emphasis"/>
          <w:rFonts w:asciiTheme="majorHAnsi" w:hAnsiTheme="majorHAnsi" w:cstheme="majorHAnsi"/>
          <w:highlight w:val="green"/>
        </w:rPr>
        <w:t>1,300 functioning satellites</w:t>
      </w:r>
      <w:r w:rsidRPr="00372850">
        <w:rPr>
          <w:rFonts w:asciiTheme="majorHAnsi" w:hAnsiTheme="majorHAnsi" w:cstheme="majorHAnsi"/>
        </w:rPr>
        <w:t xml:space="preserve"> </w:t>
      </w:r>
      <w:r w:rsidRPr="00372850">
        <w:rPr>
          <w:rStyle w:val="TitleChar"/>
          <w:rFonts w:asciiTheme="majorHAnsi" w:hAnsiTheme="majorHAnsi" w:cstheme="majorHAnsi"/>
        </w:rPr>
        <w:t xml:space="preserve">on orbit today, </w:t>
      </w:r>
      <w:r w:rsidRPr="00372850">
        <w:rPr>
          <w:rStyle w:val="Emphasis"/>
          <w:rFonts w:asciiTheme="majorHAnsi" w:hAnsiTheme="majorHAnsi" w:cstheme="majorHAnsi"/>
          <w:highlight w:val="green"/>
        </w:rPr>
        <w:t>half a million</w:t>
      </w:r>
      <w:r w:rsidRPr="00372850">
        <w:rPr>
          <w:rStyle w:val="TitleChar"/>
          <w:rFonts w:asciiTheme="majorHAnsi" w:hAnsiTheme="majorHAnsi" w:cstheme="majorHAnsi"/>
        </w:rPr>
        <w:t xml:space="preserve"> total </w:t>
      </w:r>
      <w:r w:rsidRPr="00372850">
        <w:rPr>
          <w:rStyle w:val="TitleChar"/>
          <w:rFonts w:asciiTheme="majorHAnsi" w:hAnsiTheme="majorHAnsi" w:cstheme="majorHAnsi"/>
          <w:highlight w:val="green"/>
        </w:rPr>
        <w:t>objects</w:t>
      </w:r>
      <w:r w:rsidRPr="00372850">
        <w:rPr>
          <w:rStyle w:val="TitleChar"/>
          <w:rFonts w:asciiTheme="majorHAnsi" w:hAnsiTheme="majorHAnsi" w:cstheme="majorHAnsi"/>
        </w:rPr>
        <w:t xml:space="preserve"> in space larger than a marble, </w:t>
      </w:r>
      <w:r w:rsidRPr="00372850">
        <w:rPr>
          <w:rStyle w:val="TitleChar"/>
          <w:rFonts w:asciiTheme="majorHAnsi" w:hAnsiTheme="majorHAnsi" w:cstheme="majorHAnsi"/>
          <w:highlight w:val="green"/>
        </w:rPr>
        <w:t xml:space="preserve">and </w:t>
      </w:r>
      <w:r w:rsidRPr="00372850">
        <w:rPr>
          <w:rStyle w:val="Emphasis"/>
          <w:rFonts w:asciiTheme="majorHAnsi" w:hAnsiTheme="majorHAnsi" w:cstheme="majorHAnsi"/>
          <w:highlight w:val="green"/>
        </w:rPr>
        <w:t>fewer than 15</w:t>
      </w:r>
      <w:r w:rsidRPr="00372850">
        <w:rPr>
          <w:rStyle w:val="Emphasis"/>
          <w:rFonts w:asciiTheme="majorHAnsi" w:hAnsiTheme="majorHAnsi" w:cstheme="majorHAnsi"/>
        </w:rPr>
        <w:t xml:space="preserve"> known </w:t>
      </w:r>
      <w:r w:rsidRPr="00372850">
        <w:rPr>
          <w:rStyle w:val="Emphasis"/>
          <w:rFonts w:asciiTheme="majorHAnsi" w:hAnsiTheme="majorHAnsi" w:cstheme="majorHAnsi"/>
          <w:highlight w:val="green"/>
        </w:rPr>
        <w:t>collisions</w:t>
      </w:r>
      <w:r w:rsidRPr="00372850">
        <w:rPr>
          <w:rFonts w:asciiTheme="majorHAnsi" w:hAnsiTheme="majorHAnsi" w:cstheme="majorHAnsi"/>
        </w:rPr>
        <w:t xml:space="preserve">. </w:t>
      </w:r>
      <w:r w:rsidRPr="00372850">
        <w:rPr>
          <w:rStyle w:val="Emphasis"/>
          <w:rFonts w:asciiTheme="majorHAnsi" w:hAnsiTheme="majorHAnsi" w:cstheme="majorHAnsi"/>
          <w:highlight w:val="green"/>
        </w:rPr>
        <w:t>Why</w:t>
      </w:r>
      <w:r w:rsidRPr="00372850">
        <w:rPr>
          <w:rFonts w:asciiTheme="majorHAnsi" w:hAnsiTheme="majorHAnsi" w:cstheme="majorHAnsi"/>
        </w:rPr>
        <w:t xml:space="preserve"> do people </w:t>
      </w:r>
      <w:r w:rsidRPr="00372850">
        <w:rPr>
          <w:rStyle w:val="Emphasis"/>
          <w:rFonts w:asciiTheme="majorHAnsi" w:hAnsiTheme="majorHAnsi" w:cstheme="majorHAnsi"/>
          <w:highlight w:val="green"/>
        </w:rPr>
        <w:t>worry</w:t>
      </w:r>
      <w:r w:rsidRPr="00372850">
        <w:rPr>
          <w:rStyle w:val="Emphasis"/>
          <w:rFonts w:asciiTheme="majorHAnsi" w:hAnsiTheme="majorHAnsi" w:cstheme="majorHAnsi"/>
        </w:rPr>
        <w:t>?</w:t>
      </w:r>
    </w:p>
    <w:p w14:paraId="67CF701F" w14:textId="77777777" w:rsidR="007312FB" w:rsidRPr="00372850" w:rsidRDefault="007312FB" w:rsidP="007312FB">
      <w:pPr>
        <w:pStyle w:val="Heading4"/>
        <w:rPr>
          <w:rFonts w:asciiTheme="majorHAnsi" w:hAnsiTheme="majorHAnsi" w:cstheme="majorHAnsi"/>
        </w:rPr>
      </w:pPr>
      <w:r w:rsidRPr="00372850">
        <w:rPr>
          <w:rFonts w:asciiTheme="majorHAnsi" w:hAnsiTheme="majorHAnsi" w:cstheme="majorHAnsi"/>
        </w:rPr>
        <w:t xml:space="preserve">Uncertainty from debris collisions creates </w:t>
      </w:r>
      <w:r w:rsidRPr="00372850">
        <w:rPr>
          <w:rFonts w:asciiTheme="majorHAnsi" w:hAnsiTheme="majorHAnsi" w:cstheme="majorHAnsi"/>
          <w:u w:val="single"/>
        </w:rPr>
        <w:t>restraint</w:t>
      </w:r>
      <w:r w:rsidRPr="00372850">
        <w:rPr>
          <w:rFonts w:asciiTheme="majorHAnsi" w:hAnsiTheme="majorHAnsi" w:cstheme="majorHAnsi"/>
        </w:rPr>
        <w:t xml:space="preserve"> not instability. </w:t>
      </w:r>
    </w:p>
    <w:p w14:paraId="1C0D4FD9" w14:textId="77777777" w:rsidR="007312FB" w:rsidRPr="00372850" w:rsidRDefault="007312FB" w:rsidP="007312FB">
      <w:pPr>
        <w:rPr>
          <w:rFonts w:asciiTheme="majorHAnsi" w:hAnsiTheme="majorHAnsi" w:cstheme="majorHAnsi"/>
        </w:rPr>
      </w:pPr>
      <w:r w:rsidRPr="00372850">
        <w:rPr>
          <w:rStyle w:val="Style13ptBold"/>
          <w:rFonts w:asciiTheme="majorHAnsi" w:hAnsiTheme="majorHAnsi" w:cstheme="majorHAnsi"/>
        </w:rPr>
        <w:t>MacDonald 16</w:t>
      </w:r>
      <w:r w:rsidRPr="00372850">
        <w:rPr>
          <w:rFonts w:asciiTheme="majorHAnsi" w:hAnsiTheme="majorHAnsi" w:cstheme="majorHAnsi"/>
        </w:rPr>
        <w:t xml:space="preserve">, B., et al. "Crisis stability in space: China and other challenges." Foreign Policy Institute. Washington, DC (2016). (senior director of the Nonproliferation and Arms Control Project with the Center for Conflict Analysis and Prevention)//Elmer </w:t>
      </w:r>
    </w:p>
    <w:p w14:paraId="45BCF19A" w14:textId="77777777" w:rsidR="007312FB" w:rsidRPr="00372850" w:rsidRDefault="007312FB" w:rsidP="007312FB">
      <w:pPr>
        <w:rPr>
          <w:rFonts w:asciiTheme="majorHAnsi" w:hAnsiTheme="majorHAnsi" w:cstheme="majorHAnsi"/>
        </w:rPr>
      </w:pPr>
      <w:r w:rsidRPr="00372850">
        <w:rPr>
          <w:rStyle w:val="StyleUnderline"/>
          <w:rFonts w:asciiTheme="majorHAnsi" w:hAnsiTheme="majorHAnsi" w:cstheme="majorHAnsi"/>
          <w:highlight w:val="green"/>
        </w:rPr>
        <w:t>In any crisis</w:t>
      </w:r>
      <w:r w:rsidRPr="00372850">
        <w:rPr>
          <w:rStyle w:val="StyleUnderline"/>
          <w:rFonts w:asciiTheme="majorHAnsi" w:hAnsiTheme="majorHAnsi" w:cstheme="majorHAnsi"/>
        </w:rPr>
        <w:t xml:space="preserve"> that threatens to escalate into major power conflict, political and military leaders will face uncertainty about the effectiveness of their plans and decisions. This </w:t>
      </w:r>
      <w:r w:rsidRPr="00372850">
        <w:rPr>
          <w:rStyle w:val="Emphasis"/>
          <w:rFonts w:asciiTheme="majorHAnsi" w:hAnsiTheme="majorHAnsi" w:cstheme="majorHAnsi"/>
          <w:highlight w:val="green"/>
        </w:rPr>
        <w:t xml:space="preserve">uncertainty </w:t>
      </w:r>
      <w:r w:rsidRPr="00372850">
        <w:rPr>
          <w:rStyle w:val="Emphasis"/>
          <w:rFonts w:asciiTheme="majorHAnsi" w:hAnsiTheme="majorHAnsi" w:cstheme="majorHAnsi"/>
        </w:rPr>
        <w:t xml:space="preserve">will be </w:t>
      </w:r>
      <w:r w:rsidRPr="00372850">
        <w:rPr>
          <w:rStyle w:val="Emphasis"/>
          <w:rFonts w:asciiTheme="majorHAnsi" w:hAnsiTheme="majorHAnsi" w:cstheme="majorHAnsi"/>
          <w:highlight w:val="green"/>
        </w:rPr>
        <w:t>compounded</w:t>
      </w:r>
      <w:r w:rsidRPr="00372850">
        <w:rPr>
          <w:rStyle w:val="StyleUnderline"/>
          <w:rFonts w:asciiTheme="majorHAnsi" w:hAnsiTheme="majorHAnsi" w:cstheme="majorHAnsi"/>
        </w:rPr>
        <w:t xml:space="preserve"> when potential conflict extends to the space and cyber domains, where </w:t>
      </w:r>
      <w:r w:rsidRPr="00372850">
        <w:rPr>
          <w:rStyle w:val="Emphasis"/>
          <w:rFonts w:asciiTheme="majorHAnsi" w:hAnsiTheme="majorHAnsi" w:cstheme="majorHAnsi"/>
          <w:highlight w:val="green"/>
        </w:rPr>
        <w:t>weapon effectiveness is</w:t>
      </w:r>
      <w:r w:rsidRPr="00372850">
        <w:rPr>
          <w:rStyle w:val="Emphasis"/>
          <w:rFonts w:asciiTheme="majorHAnsi" w:hAnsiTheme="majorHAnsi" w:cstheme="majorHAnsi"/>
        </w:rPr>
        <w:t xml:space="preserve"> largely </w:t>
      </w:r>
      <w:r w:rsidRPr="00372850">
        <w:rPr>
          <w:rStyle w:val="Emphasis"/>
          <w:rFonts w:asciiTheme="majorHAnsi" w:hAnsiTheme="majorHAnsi" w:cstheme="majorHAnsi"/>
          <w:highlight w:val="green"/>
        </w:rPr>
        <w:t>untested</w:t>
      </w:r>
      <w:r w:rsidRPr="00372850">
        <w:rPr>
          <w:rStyle w:val="StyleUnderline"/>
          <w:rFonts w:asciiTheme="majorHAnsi" w:hAnsiTheme="majorHAnsi" w:cstheme="majorHAnsi"/>
        </w:rPr>
        <w:t xml:space="preserve"> and uncertain, </w:t>
      </w:r>
      <w:r w:rsidRPr="00372850">
        <w:rPr>
          <w:rStyle w:val="Emphasis"/>
          <w:rFonts w:asciiTheme="majorHAnsi" w:hAnsiTheme="majorHAnsi" w:cstheme="majorHAnsi"/>
        </w:rPr>
        <w:t xml:space="preserve">infrastructure </w:t>
      </w:r>
      <w:r w:rsidRPr="00372850">
        <w:rPr>
          <w:rStyle w:val="Emphasis"/>
          <w:rFonts w:asciiTheme="majorHAnsi" w:hAnsiTheme="majorHAnsi" w:cstheme="majorHAnsi"/>
          <w:highlight w:val="green"/>
        </w:rPr>
        <w:t>interdependencies</w:t>
      </w:r>
      <w:r w:rsidRPr="00372850">
        <w:rPr>
          <w:rStyle w:val="StyleUnderline"/>
          <w:rFonts w:asciiTheme="majorHAnsi" w:hAnsiTheme="majorHAnsi" w:cstheme="majorHAnsi"/>
          <w:highlight w:val="green"/>
        </w:rPr>
        <w:t xml:space="preserve"> </w:t>
      </w:r>
      <w:r w:rsidRPr="00372850">
        <w:rPr>
          <w:rStyle w:val="StyleUnderline"/>
          <w:rFonts w:asciiTheme="majorHAnsi" w:hAnsiTheme="majorHAnsi" w:cstheme="majorHAnsi"/>
        </w:rPr>
        <w:t xml:space="preserve">are </w:t>
      </w:r>
      <w:r w:rsidRPr="00372850">
        <w:rPr>
          <w:rStyle w:val="StyleUnderline"/>
          <w:rFonts w:asciiTheme="majorHAnsi" w:hAnsiTheme="majorHAnsi" w:cstheme="majorHAnsi"/>
          <w:highlight w:val="green"/>
        </w:rPr>
        <w:t xml:space="preserve">unclear, and </w:t>
      </w:r>
      <w:r w:rsidRPr="00372850">
        <w:rPr>
          <w:rStyle w:val="Emphasis"/>
          <w:rFonts w:asciiTheme="majorHAnsi" w:hAnsiTheme="majorHAnsi" w:cstheme="majorHAnsi"/>
          <w:highlight w:val="green"/>
        </w:rPr>
        <w:t xml:space="preserve">damaging </w:t>
      </w:r>
      <w:r w:rsidRPr="00372850">
        <w:rPr>
          <w:rStyle w:val="Emphasis"/>
          <w:rFonts w:asciiTheme="majorHAnsi" w:hAnsiTheme="majorHAnsi" w:cstheme="majorHAnsi"/>
        </w:rPr>
        <w:t xml:space="preserve">an </w:t>
      </w:r>
      <w:r w:rsidRPr="00372850">
        <w:rPr>
          <w:rStyle w:val="Emphasis"/>
          <w:rFonts w:asciiTheme="majorHAnsi" w:hAnsiTheme="majorHAnsi" w:cstheme="majorHAnsi"/>
          <w:highlight w:val="green"/>
        </w:rPr>
        <w:t xml:space="preserve">adversary could </w:t>
      </w:r>
      <w:r w:rsidRPr="00372850">
        <w:rPr>
          <w:rStyle w:val="Emphasis"/>
          <w:rFonts w:asciiTheme="majorHAnsi" w:hAnsiTheme="majorHAnsi" w:cstheme="majorHAnsi"/>
        </w:rPr>
        <w:t xml:space="preserve">also </w:t>
      </w:r>
      <w:r w:rsidRPr="00372850">
        <w:rPr>
          <w:rStyle w:val="Emphasis"/>
          <w:rFonts w:asciiTheme="majorHAnsi" w:hAnsiTheme="majorHAnsi" w:cstheme="majorHAnsi"/>
          <w:highlight w:val="green"/>
        </w:rPr>
        <w:t>harm oneself</w:t>
      </w:r>
      <w:r w:rsidRPr="00372850">
        <w:rPr>
          <w:rStyle w:val="Emphasis"/>
          <w:rFonts w:asciiTheme="majorHAnsi" w:hAnsiTheme="majorHAnsi" w:cstheme="majorHAnsi"/>
        </w:rPr>
        <w:t xml:space="preserve"> or one’s allies. Unless the stakes become very high, </w:t>
      </w:r>
      <w:r w:rsidRPr="00372850">
        <w:rPr>
          <w:rStyle w:val="Emphasis"/>
          <w:rFonts w:asciiTheme="majorHAnsi" w:hAnsiTheme="majorHAnsi" w:cstheme="majorHAnsi"/>
          <w:highlight w:val="green"/>
        </w:rPr>
        <w:t xml:space="preserve">no country </w:t>
      </w:r>
      <w:r w:rsidRPr="00372850">
        <w:rPr>
          <w:rStyle w:val="Emphasis"/>
          <w:rFonts w:asciiTheme="majorHAnsi" w:hAnsiTheme="majorHAnsi" w:cstheme="majorHAnsi"/>
        </w:rPr>
        <w:t xml:space="preserve">will likely </w:t>
      </w:r>
      <w:r w:rsidRPr="00372850">
        <w:rPr>
          <w:rStyle w:val="Emphasis"/>
          <w:rFonts w:asciiTheme="majorHAnsi" w:hAnsiTheme="majorHAnsi" w:cstheme="majorHAnsi"/>
          <w:highlight w:val="green"/>
        </w:rPr>
        <w:t xml:space="preserve">want to gamble </w:t>
      </w:r>
      <w:r w:rsidRPr="00372850">
        <w:rPr>
          <w:rStyle w:val="Emphasis"/>
          <w:rFonts w:asciiTheme="majorHAnsi" w:hAnsiTheme="majorHAnsi" w:cstheme="majorHAnsi"/>
        </w:rPr>
        <w:t xml:space="preserve">its </w:t>
      </w:r>
      <w:r w:rsidRPr="00372850">
        <w:rPr>
          <w:rStyle w:val="Emphasis"/>
          <w:rFonts w:asciiTheme="majorHAnsi" w:hAnsiTheme="majorHAnsi" w:cstheme="majorHAnsi"/>
          <w:highlight w:val="green"/>
        </w:rPr>
        <w:t xml:space="preserve">well-being in </w:t>
      </w:r>
      <w:r w:rsidRPr="00372850">
        <w:rPr>
          <w:rStyle w:val="Emphasis"/>
          <w:rFonts w:asciiTheme="majorHAnsi" w:hAnsiTheme="majorHAnsi" w:cstheme="majorHAnsi"/>
        </w:rPr>
        <w:t xml:space="preserve">a “single </w:t>
      </w:r>
      <w:r w:rsidRPr="00372850">
        <w:rPr>
          <w:rStyle w:val="Emphasis"/>
          <w:rFonts w:asciiTheme="majorHAnsi" w:hAnsiTheme="majorHAnsi" w:cstheme="majorHAnsi"/>
          <w:highlight w:val="green"/>
        </w:rPr>
        <w:t>cosmic throw of the dice,”</w:t>
      </w:r>
      <w:r w:rsidRPr="00372850">
        <w:rPr>
          <w:rFonts w:asciiTheme="majorHAnsi" w:hAnsiTheme="majorHAnsi" w:cstheme="majorHAnsi"/>
        </w:rPr>
        <w:t xml:space="preserve"> in Harold Brown’s memorable phrase. 96 </w:t>
      </w:r>
      <w:r w:rsidRPr="00372850">
        <w:rPr>
          <w:rStyle w:val="StyleUnderline"/>
          <w:rFonts w:asciiTheme="majorHAnsi" w:hAnsiTheme="majorHAnsi" w:cstheme="majorHAnsi"/>
        </w:rPr>
        <w:t xml:space="preserve">The </w:t>
      </w:r>
      <w:r w:rsidRPr="00372850">
        <w:rPr>
          <w:rStyle w:val="Emphasis"/>
          <w:rFonts w:asciiTheme="majorHAnsi" w:hAnsiTheme="majorHAnsi" w:cstheme="majorHAnsi"/>
          <w:highlight w:val="green"/>
        </w:rPr>
        <w:t>novelty of space</w:t>
      </w:r>
      <w:r w:rsidRPr="00372850">
        <w:rPr>
          <w:rStyle w:val="StyleUnderline"/>
          <w:rFonts w:asciiTheme="majorHAnsi" w:hAnsiTheme="majorHAnsi" w:cstheme="majorHAnsi"/>
        </w:rPr>
        <w:t xml:space="preserve"> and cyber warfare, coupled </w:t>
      </w:r>
      <w:r w:rsidRPr="00372850">
        <w:rPr>
          <w:rStyle w:val="StyleUnderline"/>
          <w:rFonts w:asciiTheme="majorHAnsi" w:hAnsiTheme="majorHAnsi" w:cstheme="majorHAnsi"/>
          <w:highlight w:val="green"/>
        </w:rPr>
        <w:t xml:space="preserve">with </w:t>
      </w:r>
      <w:r w:rsidRPr="00372850">
        <w:rPr>
          <w:rStyle w:val="Emphasis"/>
          <w:rFonts w:asciiTheme="majorHAnsi" w:hAnsiTheme="majorHAnsi" w:cstheme="majorHAnsi"/>
          <w:highlight w:val="green"/>
        </w:rPr>
        <w:t>risk aversion and worst-case assessments</w:t>
      </w:r>
      <w:r w:rsidRPr="00372850">
        <w:rPr>
          <w:rStyle w:val="StyleUnderline"/>
          <w:rFonts w:asciiTheme="majorHAnsi" w:hAnsiTheme="majorHAnsi" w:cstheme="majorHAnsi"/>
          <w:highlight w:val="green"/>
        </w:rPr>
        <w:t xml:space="preserve">, </w:t>
      </w:r>
      <w:r w:rsidRPr="00372850">
        <w:rPr>
          <w:rStyle w:val="StyleUnderline"/>
          <w:rFonts w:asciiTheme="majorHAnsi" w:hAnsiTheme="majorHAnsi" w:cstheme="majorHAnsi"/>
        </w:rPr>
        <w:t xml:space="preserve">could </w:t>
      </w:r>
      <w:r w:rsidRPr="00372850">
        <w:rPr>
          <w:rStyle w:val="StyleUnderline"/>
          <w:rFonts w:asciiTheme="majorHAnsi" w:hAnsiTheme="majorHAnsi" w:cstheme="majorHAnsi"/>
          <w:highlight w:val="green"/>
        </w:rPr>
        <w:t>lead</w:t>
      </w:r>
      <w:r w:rsidRPr="00372850">
        <w:rPr>
          <w:rStyle w:val="StyleUnderline"/>
          <w:rFonts w:asciiTheme="majorHAnsi" w:hAnsiTheme="majorHAnsi" w:cstheme="majorHAnsi"/>
        </w:rPr>
        <w:t xml:space="preserve"> space </w:t>
      </w:r>
      <w:r w:rsidRPr="00372850">
        <w:rPr>
          <w:rStyle w:val="StyleUnderline"/>
          <w:rFonts w:asciiTheme="majorHAnsi" w:hAnsiTheme="majorHAnsi" w:cstheme="majorHAnsi"/>
          <w:highlight w:val="green"/>
        </w:rPr>
        <w:t>adversaries into</w:t>
      </w:r>
      <w:r w:rsidRPr="00372850">
        <w:rPr>
          <w:rStyle w:val="StyleUnderline"/>
          <w:rFonts w:asciiTheme="majorHAnsi" w:hAnsiTheme="majorHAnsi" w:cstheme="majorHAnsi"/>
        </w:rPr>
        <w:t xml:space="preserve"> a situation of what can be called “hysteresis,” where </w:t>
      </w:r>
      <w:r w:rsidRPr="00372850">
        <w:rPr>
          <w:rStyle w:val="Emphasis"/>
          <w:rFonts w:asciiTheme="majorHAnsi" w:hAnsiTheme="majorHAnsi" w:cstheme="majorHAnsi"/>
        </w:rPr>
        <w:t xml:space="preserve">each adversary is </w:t>
      </w:r>
      <w:r w:rsidRPr="00372850">
        <w:rPr>
          <w:rStyle w:val="Emphasis"/>
          <w:rFonts w:asciiTheme="majorHAnsi" w:hAnsiTheme="majorHAnsi" w:cstheme="majorHAnsi"/>
          <w:highlight w:val="green"/>
        </w:rPr>
        <w:t xml:space="preserve">restrained by </w:t>
      </w:r>
      <w:r w:rsidRPr="00372850">
        <w:rPr>
          <w:rStyle w:val="Emphasis"/>
          <w:rFonts w:asciiTheme="majorHAnsi" w:hAnsiTheme="majorHAnsi" w:cstheme="majorHAnsi"/>
        </w:rPr>
        <w:t xml:space="preserve">its </w:t>
      </w:r>
      <w:r w:rsidRPr="00372850">
        <w:rPr>
          <w:rStyle w:val="Emphasis"/>
          <w:rFonts w:asciiTheme="majorHAnsi" w:hAnsiTheme="majorHAnsi" w:cstheme="majorHAnsi"/>
          <w:highlight w:val="green"/>
        </w:rPr>
        <w:t>own uncertainty</w:t>
      </w:r>
      <w:r w:rsidRPr="00372850">
        <w:rPr>
          <w:rFonts w:asciiTheme="majorHAnsi" w:hAnsiTheme="majorHAnsi" w:cstheme="majorHAnsi"/>
        </w:rPr>
        <w:t xml:space="preserve"> of success. This is conceptually shown in Figures 1 and 2 for offensive counter-space capabilities, though it applies more generally. 97 </w:t>
      </w:r>
      <w:r w:rsidRPr="00372850">
        <w:rPr>
          <w:rStyle w:val="StyleUnderline"/>
          <w:rFonts w:asciiTheme="majorHAnsi" w:hAnsiTheme="majorHAnsi" w:cstheme="majorHAnsi"/>
        </w:rPr>
        <w:t>These graphs portray the hypothetical differences between perceived and actual performance capabilities of offensive counter-space weapons, on a scale from zero to one hundred percent effectiveness.</w:t>
      </w:r>
      <w:r w:rsidRPr="00372850">
        <w:rPr>
          <w:rFonts w:asciiTheme="majorHAnsi" w:hAnsiTheme="majorHAnsi" w:cstheme="majorHAnsi"/>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372850">
        <w:rPr>
          <w:rStyle w:val="StyleUnderline"/>
          <w:rFonts w:asciiTheme="majorHAnsi" w:hAnsiTheme="majorHAnsi" w:cstheme="majorHAnsi"/>
        </w:rPr>
        <w:t>the offensive capabilities of each adversary are comparable</w:t>
      </w:r>
      <w:r w:rsidRPr="00372850">
        <w:rPr>
          <w:rFonts w:asciiTheme="majorHAnsi" w:hAnsiTheme="majorHAnsi" w:cstheme="majorHAnsi"/>
        </w:rPr>
        <w:t xml:space="preserve">. In stark contrast to the case of Figure 1, </w:t>
      </w:r>
      <w:r w:rsidRPr="00372850">
        <w:rPr>
          <w:rStyle w:val="Emphasis"/>
          <w:rFonts w:asciiTheme="majorHAnsi" w:hAnsiTheme="majorHAnsi" w:cstheme="majorHAnsi"/>
        </w:rPr>
        <w:t xml:space="preserve">uncertainty and </w:t>
      </w:r>
      <w:r w:rsidRPr="00372850">
        <w:rPr>
          <w:rStyle w:val="Emphasis"/>
          <w:rFonts w:asciiTheme="majorHAnsi" w:hAnsiTheme="majorHAnsi" w:cstheme="majorHAnsi"/>
          <w:highlight w:val="green"/>
        </w:rPr>
        <w:t>risk aversion</w:t>
      </w:r>
      <w:r w:rsidRPr="00372850">
        <w:rPr>
          <w:rStyle w:val="Emphasis"/>
          <w:rFonts w:asciiTheme="majorHAnsi" w:hAnsiTheme="majorHAnsi" w:cstheme="majorHAnsi"/>
        </w:rPr>
        <w:t xml:space="preserve"> are present and </w:t>
      </w:r>
      <w:r w:rsidRPr="00372850">
        <w:rPr>
          <w:rStyle w:val="Emphasis"/>
          <w:rFonts w:asciiTheme="majorHAnsi" w:hAnsiTheme="majorHAnsi" w:cstheme="majorHAnsi"/>
          <w:highlight w:val="green"/>
        </w:rPr>
        <w:t xml:space="preserve">become important </w:t>
      </w:r>
      <w:r w:rsidRPr="00372850">
        <w:rPr>
          <w:rStyle w:val="Emphasis"/>
          <w:rFonts w:asciiTheme="majorHAnsi" w:hAnsiTheme="majorHAnsi" w:cstheme="majorHAnsi"/>
        </w:rPr>
        <w:t>factors</w:t>
      </w:r>
      <w:r w:rsidRPr="00372850">
        <w:rPr>
          <w:rFonts w:asciiTheme="majorHAnsi" w:hAnsiTheme="majorHAnsi" w:cstheme="majorHAnsi"/>
        </w:rPr>
        <w:t xml:space="preserve">. </w:t>
      </w:r>
      <w:r w:rsidRPr="00372850">
        <w:rPr>
          <w:rStyle w:val="StyleUnderline"/>
          <w:rFonts w:asciiTheme="majorHAnsi" w:hAnsiTheme="majorHAnsi" w:cstheme="majorHAnsi"/>
        </w:rPr>
        <w:t xml:space="preserve">Given the high stakes involved in a possible large-scale attack against adversary space assets, a </w:t>
      </w:r>
      <w:r w:rsidRPr="00372850">
        <w:rPr>
          <w:rStyle w:val="Emphasis"/>
          <w:rFonts w:asciiTheme="majorHAnsi" w:hAnsiTheme="majorHAnsi" w:cstheme="majorHAnsi"/>
        </w:rPr>
        <w:t xml:space="preserve">cautious </w:t>
      </w:r>
      <w:r w:rsidRPr="00372850">
        <w:rPr>
          <w:rStyle w:val="Emphasis"/>
          <w:rFonts w:asciiTheme="majorHAnsi" w:hAnsiTheme="majorHAnsi" w:cstheme="majorHAnsi"/>
          <w:highlight w:val="green"/>
        </w:rPr>
        <w:t xml:space="preserve">adversary is </w:t>
      </w:r>
      <w:r w:rsidRPr="00372850">
        <w:rPr>
          <w:rStyle w:val="Emphasis"/>
          <w:rFonts w:asciiTheme="majorHAnsi" w:hAnsiTheme="majorHAnsi" w:cstheme="majorHAnsi"/>
        </w:rPr>
        <w:t xml:space="preserve">more likely to be </w:t>
      </w:r>
      <w:r w:rsidRPr="00372850">
        <w:rPr>
          <w:rStyle w:val="Emphasis"/>
          <w:rFonts w:asciiTheme="majorHAnsi" w:hAnsiTheme="majorHAnsi" w:cstheme="majorHAnsi"/>
          <w:highlight w:val="green"/>
        </w:rPr>
        <w:t>conservative</w:t>
      </w:r>
      <w:r w:rsidRPr="00372850">
        <w:rPr>
          <w:rStyle w:val="StyleUnderline"/>
          <w:rFonts w:asciiTheme="majorHAnsi" w:hAnsiTheme="majorHAnsi" w:cstheme="majorHAnsi"/>
          <w:highlight w:val="green"/>
        </w:rPr>
        <w:t xml:space="preserve"> </w:t>
      </w:r>
      <w:r w:rsidRPr="00372850">
        <w:rPr>
          <w:rStyle w:val="StyleUnderline"/>
          <w:rFonts w:asciiTheme="majorHAnsi" w:hAnsiTheme="majorHAnsi" w:cstheme="majorHAnsi"/>
          <w:highlight w:val="green"/>
        </w:rPr>
        <w:lastRenderedPageBreak/>
        <w:t>in estimating</w:t>
      </w:r>
      <w:r w:rsidRPr="00372850">
        <w:rPr>
          <w:rStyle w:val="StyleUnderline"/>
          <w:rFonts w:asciiTheme="majorHAnsi" w:hAnsiTheme="majorHAnsi" w:cstheme="majorHAnsi"/>
        </w:rPr>
        <w:t xml:space="preserve"> the effectiveness of its offensive </w:t>
      </w:r>
      <w:r w:rsidRPr="00372850">
        <w:rPr>
          <w:rStyle w:val="StyleUnderline"/>
          <w:rFonts w:asciiTheme="majorHAnsi" w:hAnsiTheme="majorHAnsi" w:cstheme="majorHAnsi"/>
          <w:highlight w:val="green"/>
        </w:rPr>
        <w:t xml:space="preserve">capabilities, </w:t>
      </w:r>
      <w:r w:rsidRPr="00372850">
        <w:rPr>
          <w:rStyle w:val="StyleUnderline"/>
          <w:rFonts w:asciiTheme="majorHAnsi" w:hAnsiTheme="majorHAnsi" w:cstheme="majorHAnsi"/>
        </w:rPr>
        <w:t xml:space="preserve">while </w:t>
      </w:r>
      <w:r w:rsidRPr="00372850">
        <w:rPr>
          <w:rStyle w:val="StyleUnderline"/>
          <w:rFonts w:asciiTheme="majorHAnsi" w:hAnsiTheme="majorHAnsi" w:cstheme="majorHAnsi"/>
          <w:highlight w:val="green"/>
        </w:rPr>
        <w:t xml:space="preserve">more </w:t>
      </w:r>
      <w:r w:rsidRPr="00372850">
        <w:rPr>
          <w:rStyle w:val="Emphasis"/>
          <w:rFonts w:asciiTheme="majorHAnsi" w:hAnsiTheme="majorHAnsi" w:cstheme="majorHAnsi"/>
          <w:highlight w:val="green"/>
        </w:rPr>
        <w:t xml:space="preserve">generously assessing </w:t>
      </w:r>
      <w:r w:rsidRPr="00372850">
        <w:rPr>
          <w:rStyle w:val="Emphasis"/>
          <w:rFonts w:asciiTheme="majorHAnsi" w:hAnsiTheme="majorHAnsi" w:cstheme="majorHAnsi"/>
        </w:rPr>
        <w:t xml:space="preserve">the capabilities of </w:t>
      </w:r>
      <w:r w:rsidRPr="00372850">
        <w:rPr>
          <w:rStyle w:val="Emphasis"/>
          <w:rFonts w:asciiTheme="majorHAnsi" w:hAnsiTheme="majorHAnsi" w:cstheme="majorHAnsi"/>
          <w:highlight w:val="green"/>
        </w:rPr>
        <w:t>its adversary</w:t>
      </w:r>
      <w:r w:rsidRPr="00372850">
        <w:rPr>
          <w:rFonts w:asciiTheme="majorHAnsi" w:hAnsiTheme="majorHAnsi" w:cstheme="majorHAnsi"/>
        </w:rPr>
        <w:t xml:space="preserve">. </w:t>
      </w:r>
    </w:p>
    <w:p w14:paraId="7C8D7C81" w14:textId="77777777" w:rsidR="007312FB" w:rsidRPr="00372850" w:rsidRDefault="007312FB" w:rsidP="007312FB">
      <w:pPr>
        <w:pStyle w:val="Heading4"/>
        <w:rPr>
          <w:rFonts w:asciiTheme="majorHAnsi" w:hAnsiTheme="majorHAnsi" w:cstheme="majorHAnsi"/>
        </w:rPr>
      </w:pPr>
      <w:r w:rsidRPr="00372850">
        <w:rPr>
          <w:rFonts w:asciiTheme="majorHAnsi" w:hAnsiTheme="majorHAnsi" w:cstheme="majorHAnsi"/>
        </w:rPr>
        <w:t xml:space="preserve">No Escalation over Satellites: </w:t>
      </w:r>
    </w:p>
    <w:p w14:paraId="5AEE5FB7" w14:textId="77777777" w:rsidR="007312FB" w:rsidRPr="00372850" w:rsidRDefault="007312FB" w:rsidP="007312FB">
      <w:pPr>
        <w:pStyle w:val="Heading4"/>
        <w:rPr>
          <w:rFonts w:asciiTheme="majorHAnsi" w:hAnsiTheme="majorHAnsi" w:cstheme="majorHAnsi"/>
          <w:u w:val="single"/>
        </w:rPr>
      </w:pPr>
      <w:r w:rsidRPr="00372850">
        <w:rPr>
          <w:rFonts w:asciiTheme="majorHAnsi" w:hAnsiTheme="majorHAnsi" w:cstheme="majorHAnsi"/>
        </w:rPr>
        <w:t xml:space="preserve">1] </w:t>
      </w:r>
      <w:r w:rsidRPr="00372850">
        <w:rPr>
          <w:rFonts w:asciiTheme="majorHAnsi" w:hAnsiTheme="majorHAnsi" w:cstheme="majorHAnsi"/>
          <w:u w:val="single"/>
        </w:rPr>
        <w:t>Planning Priorities</w:t>
      </w:r>
    </w:p>
    <w:p w14:paraId="05DADD41" w14:textId="77777777" w:rsidR="007312FB" w:rsidRPr="00372850" w:rsidRDefault="007312FB" w:rsidP="007312FB">
      <w:pPr>
        <w:rPr>
          <w:rFonts w:asciiTheme="majorHAnsi" w:hAnsiTheme="majorHAnsi" w:cstheme="majorHAnsi"/>
        </w:rPr>
      </w:pPr>
      <w:r w:rsidRPr="00372850">
        <w:rPr>
          <w:rStyle w:val="Style13ptBold"/>
          <w:rFonts w:asciiTheme="majorHAnsi" w:hAnsiTheme="majorHAnsi" w:cstheme="majorHAnsi"/>
        </w:rPr>
        <w:t>Bowen 18</w:t>
      </w:r>
      <w:r w:rsidRPr="00372850">
        <w:rPr>
          <w:rFonts w:asciiTheme="majorHAnsi" w:hAnsiTheme="majorHAnsi" w:cstheme="majorHAnsi"/>
        </w:rPr>
        <w:t xml:space="preserve"> Bleddyn Bowen 2-20-2018 “The Art of Space Deterrence” </w:t>
      </w:r>
      <w:hyperlink r:id="rId29" w:history="1">
        <w:r w:rsidRPr="00372850">
          <w:rPr>
            <w:rStyle w:val="Hyperlink"/>
            <w:rFonts w:asciiTheme="majorHAnsi" w:hAnsiTheme="majorHAnsi" w:cstheme="majorHAnsi"/>
          </w:rPr>
          <w:t>https://www.europeanleadershipnetwork.org/commentary/the-art-of-space-deterrence/</w:t>
        </w:r>
      </w:hyperlink>
      <w:r w:rsidRPr="00372850">
        <w:rPr>
          <w:rFonts w:asciiTheme="majorHAnsi" w:hAnsiTheme="majorHAnsi" w:cstheme="majorHAnsi"/>
        </w:rPr>
        <w:t xml:space="preserve"> (Lecturer in International Relations at the University of Leicester)//Elmer </w:t>
      </w:r>
    </w:p>
    <w:p w14:paraId="3866BE10" w14:textId="77777777" w:rsidR="007312FB" w:rsidRPr="00372850" w:rsidRDefault="007312FB" w:rsidP="007312FB">
      <w:pPr>
        <w:rPr>
          <w:rFonts w:asciiTheme="majorHAnsi" w:hAnsiTheme="majorHAnsi" w:cstheme="majorHAnsi"/>
        </w:rPr>
      </w:pPr>
      <w:r w:rsidRPr="00372850">
        <w:rPr>
          <w:rFonts w:asciiTheme="majorHAnsi" w:hAnsiTheme="majorHAnsi" w:cstheme="majorHAnsi"/>
          <w:highlight w:val="green"/>
          <w:u w:val="single"/>
        </w:rPr>
        <w:t>Space is</w:t>
      </w:r>
      <w:r w:rsidRPr="00372850">
        <w:rPr>
          <w:rFonts w:asciiTheme="majorHAnsi" w:hAnsiTheme="majorHAnsi" w:cstheme="majorHAnsi"/>
        </w:rPr>
        <w:t xml:space="preserve"> often </w:t>
      </w:r>
      <w:r w:rsidRPr="00372850">
        <w:rPr>
          <w:rFonts w:asciiTheme="majorHAnsi" w:hAnsiTheme="majorHAnsi" w:cstheme="majorHAnsi"/>
          <w:highlight w:val="green"/>
          <w:u w:val="single"/>
        </w:rPr>
        <w:t xml:space="preserve">an </w:t>
      </w:r>
      <w:r w:rsidRPr="00372850">
        <w:rPr>
          <w:rStyle w:val="Emphasis"/>
          <w:rFonts w:asciiTheme="majorHAnsi" w:hAnsiTheme="majorHAnsi" w:cstheme="majorHAnsi"/>
          <w:highlight w:val="green"/>
        </w:rPr>
        <w:t>afterthought</w:t>
      </w:r>
      <w:r w:rsidRPr="00372850">
        <w:rPr>
          <w:rFonts w:asciiTheme="majorHAnsi" w:hAnsiTheme="majorHAnsi" w:cstheme="majorHAnsi"/>
        </w:rPr>
        <w:t xml:space="preserve"> or a miscellaneous ancillary </w:t>
      </w:r>
      <w:r w:rsidRPr="00372850">
        <w:rPr>
          <w:rFonts w:asciiTheme="majorHAnsi" w:hAnsiTheme="majorHAnsi" w:cstheme="majorHAnsi"/>
          <w:highlight w:val="green"/>
          <w:u w:val="single"/>
        </w:rPr>
        <w:t>in</w:t>
      </w:r>
      <w:r w:rsidRPr="00372850">
        <w:rPr>
          <w:rFonts w:asciiTheme="majorHAnsi" w:hAnsiTheme="majorHAnsi" w:cstheme="majorHAnsi"/>
          <w:u w:val="single"/>
        </w:rPr>
        <w:t xml:space="preserve"> the </w:t>
      </w:r>
      <w:r w:rsidRPr="00372850">
        <w:rPr>
          <w:rStyle w:val="Emphasis"/>
          <w:rFonts w:asciiTheme="majorHAnsi" w:hAnsiTheme="majorHAnsi" w:cstheme="majorHAnsi"/>
          <w:highlight w:val="green"/>
          <w:bdr w:val="single" w:sz="18" w:space="0" w:color="auto"/>
        </w:rPr>
        <w:t>grand strategic views</w:t>
      </w:r>
      <w:r w:rsidRPr="00372850">
        <w:rPr>
          <w:rFonts w:asciiTheme="majorHAnsi" w:hAnsiTheme="majorHAnsi" w:cstheme="majorHAnsi"/>
          <w:highlight w:val="green"/>
          <w:u w:val="single"/>
          <w:bdr w:val="single" w:sz="18" w:space="0" w:color="auto"/>
        </w:rPr>
        <w:t xml:space="preserve"> of </w:t>
      </w:r>
      <w:r w:rsidRPr="00372850">
        <w:rPr>
          <w:rStyle w:val="Emphasis"/>
          <w:rFonts w:asciiTheme="majorHAnsi" w:hAnsiTheme="majorHAnsi" w:cstheme="majorHAnsi"/>
          <w:highlight w:val="green"/>
          <w:bdr w:val="single" w:sz="18" w:space="0" w:color="auto"/>
        </w:rPr>
        <w:t>top-level decision-makers</w:t>
      </w:r>
      <w:r w:rsidRPr="00372850">
        <w:rPr>
          <w:rFonts w:asciiTheme="majorHAnsi" w:hAnsiTheme="majorHAnsi" w:cstheme="majorHAnsi"/>
        </w:rPr>
        <w:t xml:space="preserve">. </w:t>
      </w:r>
      <w:r w:rsidRPr="00372850">
        <w:rPr>
          <w:rFonts w:asciiTheme="majorHAnsi" w:hAnsiTheme="majorHAnsi" w:cstheme="majorHAnsi"/>
          <w:highlight w:val="green"/>
          <w:u w:val="single"/>
        </w:rPr>
        <w:t xml:space="preserve">A </w:t>
      </w:r>
      <w:r w:rsidRPr="00372850">
        <w:rPr>
          <w:rStyle w:val="Emphasis"/>
          <w:rFonts w:asciiTheme="majorHAnsi" w:hAnsiTheme="majorHAnsi" w:cstheme="majorHAnsi"/>
          <w:highlight w:val="green"/>
        </w:rPr>
        <w:t>president</w:t>
      </w:r>
      <w:r w:rsidRPr="00372850">
        <w:rPr>
          <w:rFonts w:asciiTheme="majorHAnsi" w:hAnsiTheme="majorHAnsi" w:cstheme="majorHAnsi"/>
          <w:highlight w:val="green"/>
          <w:u w:val="single"/>
        </w:rPr>
        <w:t xml:space="preserve"> may </w:t>
      </w:r>
      <w:r w:rsidRPr="00372850">
        <w:rPr>
          <w:rStyle w:val="Emphasis"/>
          <w:rFonts w:asciiTheme="majorHAnsi" w:hAnsiTheme="majorHAnsi" w:cstheme="majorHAnsi"/>
          <w:highlight w:val="green"/>
        </w:rPr>
        <w:t>not care</w:t>
      </w:r>
      <w:r w:rsidRPr="00372850">
        <w:rPr>
          <w:rFonts w:asciiTheme="majorHAnsi" w:hAnsiTheme="majorHAnsi" w:cstheme="majorHAnsi"/>
          <w:u w:val="single"/>
        </w:rPr>
        <w:t xml:space="preserve"> that </w:t>
      </w:r>
      <w:r w:rsidRPr="00372850">
        <w:rPr>
          <w:rStyle w:val="Emphasis"/>
          <w:rFonts w:asciiTheme="majorHAnsi" w:hAnsiTheme="majorHAnsi" w:cstheme="majorHAnsi"/>
          <w:highlight w:val="green"/>
        </w:rPr>
        <w:t>one sat</w:t>
      </w:r>
      <w:r w:rsidRPr="00372850">
        <w:rPr>
          <w:rStyle w:val="Emphasis"/>
          <w:rFonts w:asciiTheme="majorHAnsi" w:hAnsiTheme="majorHAnsi" w:cstheme="majorHAnsi"/>
        </w:rPr>
        <w:t xml:space="preserve">ellite </w:t>
      </w:r>
      <w:r w:rsidRPr="00372850">
        <w:rPr>
          <w:rStyle w:val="Emphasis"/>
          <w:rFonts w:asciiTheme="majorHAnsi" w:hAnsiTheme="majorHAnsi" w:cstheme="majorHAnsi"/>
          <w:highlight w:val="green"/>
        </w:rPr>
        <w:t>may be lost</w:t>
      </w:r>
      <w:r w:rsidRPr="00372850">
        <w:rPr>
          <w:rFonts w:asciiTheme="majorHAnsi" w:hAnsiTheme="majorHAnsi" w:cstheme="majorHAnsi"/>
          <w:u w:val="single"/>
        </w:rPr>
        <w:t xml:space="preserve"> or go dark</w:t>
      </w:r>
      <w:r w:rsidRPr="00372850">
        <w:rPr>
          <w:rFonts w:asciiTheme="majorHAnsi" w:hAnsiTheme="majorHAnsi" w:cstheme="majorHAnsi"/>
        </w:rPr>
        <w:t xml:space="preserve">; </w:t>
      </w:r>
      <w:r w:rsidRPr="00372850">
        <w:rPr>
          <w:rFonts w:asciiTheme="majorHAnsi" w:hAnsiTheme="majorHAnsi" w:cstheme="majorHAnsi"/>
          <w:highlight w:val="green"/>
          <w:u w:val="single"/>
        </w:rPr>
        <w:t>it may cause</w:t>
      </w:r>
      <w:r w:rsidRPr="00372850">
        <w:rPr>
          <w:rFonts w:asciiTheme="majorHAnsi" w:hAnsiTheme="majorHAnsi" w:cstheme="majorHAnsi"/>
          <w:u w:val="single"/>
        </w:rPr>
        <w:t xml:space="preserve"> panic and</w:t>
      </w:r>
      <w:r w:rsidRPr="00372850">
        <w:rPr>
          <w:rFonts w:asciiTheme="majorHAnsi" w:hAnsiTheme="majorHAnsi" w:cstheme="majorHAnsi"/>
        </w:rPr>
        <w:t xml:space="preserve"> </w:t>
      </w:r>
      <w:r w:rsidRPr="00372850">
        <w:rPr>
          <w:rStyle w:val="Emphasis"/>
          <w:rFonts w:asciiTheme="majorHAnsi" w:hAnsiTheme="majorHAnsi" w:cstheme="majorHAnsi"/>
          <w:highlight w:val="green"/>
        </w:rPr>
        <w:t>Twitter</w:t>
      </w:r>
      <w:r w:rsidRPr="00372850">
        <w:rPr>
          <w:rFonts w:asciiTheme="majorHAnsi" w:hAnsiTheme="majorHAnsi" w:cstheme="majorHAnsi"/>
        </w:rPr>
        <w:t xml:space="preserve">-based </w:t>
      </w:r>
      <w:r w:rsidRPr="00372850">
        <w:rPr>
          <w:rStyle w:val="Emphasis"/>
          <w:rFonts w:asciiTheme="majorHAnsi" w:hAnsiTheme="majorHAnsi" w:cstheme="majorHAnsi"/>
          <w:highlight w:val="green"/>
        </w:rPr>
        <w:t>hysteria</w:t>
      </w:r>
      <w:r w:rsidRPr="00372850">
        <w:rPr>
          <w:rFonts w:asciiTheme="majorHAnsi" w:hAnsiTheme="majorHAnsi" w:cstheme="majorHAnsi"/>
        </w:rPr>
        <w:t xml:space="preserve"> for the space community, of course. </w:t>
      </w:r>
      <w:r w:rsidRPr="00372850">
        <w:rPr>
          <w:rFonts w:asciiTheme="majorHAnsi" w:hAnsiTheme="majorHAnsi" w:cstheme="majorHAnsi"/>
          <w:highlight w:val="green"/>
          <w:u w:val="single"/>
        </w:rPr>
        <w:t>But</w:t>
      </w:r>
      <w:r w:rsidRPr="00372850">
        <w:rPr>
          <w:rFonts w:asciiTheme="majorHAnsi" w:hAnsiTheme="majorHAnsi" w:cstheme="majorHAnsi"/>
          <w:u w:val="single"/>
        </w:rPr>
        <w:t xml:space="preserve"> the </w:t>
      </w:r>
      <w:r w:rsidRPr="00372850">
        <w:rPr>
          <w:rStyle w:val="Emphasis"/>
          <w:rFonts w:asciiTheme="majorHAnsi" w:hAnsiTheme="majorHAnsi" w:cstheme="majorHAnsi"/>
          <w:highlight w:val="green"/>
        </w:rPr>
        <w:t>terrestrial context</w:t>
      </w:r>
      <w:r w:rsidRPr="00372850">
        <w:rPr>
          <w:rFonts w:asciiTheme="majorHAnsi" w:hAnsiTheme="majorHAnsi" w:cstheme="majorHAnsi"/>
        </w:rPr>
        <w:t xml:space="preserve"> and consequences, </w:t>
      </w:r>
      <w:r w:rsidRPr="00372850">
        <w:rPr>
          <w:rFonts w:asciiTheme="majorHAnsi" w:hAnsiTheme="majorHAnsi" w:cstheme="majorHAnsi"/>
          <w:u w:val="single"/>
        </w:rPr>
        <w:t xml:space="preserve">as well as the political stakes and symbolism of any exchange of hostilities in space </w:t>
      </w:r>
      <w:r w:rsidRPr="00372850">
        <w:rPr>
          <w:rStyle w:val="Emphasis"/>
          <w:rFonts w:asciiTheme="majorHAnsi" w:hAnsiTheme="majorHAnsi" w:cstheme="majorHAnsi"/>
          <w:highlight w:val="green"/>
        </w:rPr>
        <w:t>matters more</w:t>
      </w:r>
      <w:r w:rsidRPr="00372850">
        <w:rPr>
          <w:rFonts w:asciiTheme="majorHAnsi" w:hAnsiTheme="majorHAnsi" w:cstheme="majorHAnsi"/>
          <w:highlight w:val="green"/>
        </w:rPr>
        <w:t xml:space="preserve">. </w:t>
      </w:r>
      <w:r w:rsidRPr="00372850">
        <w:rPr>
          <w:rFonts w:asciiTheme="majorHAnsi" w:hAnsiTheme="majorHAnsi" w:cstheme="majorHAnsi"/>
          <w:highlight w:val="green"/>
          <w:u w:val="single"/>
        </w:rPr>
        <w:t>The</w:t>
      </w:r>
      <w:r w:rsidRPr="00372850">
        <w:rPr>
          <w:rFonts w:asciiTheme="majorHAnsi" w:hAnsiTheme="majorHAnsi" w:cstheme="majorHAnsi"/>
          <w:u w:val="single"/>
        </w:rPr>
        <w:t xml:space="preserve"> political and </w:t>
      </w:r>
      <w:r w:rsidRPr="00372850">
        <w:rPr>
          <w:rFonts w:asciiTheme="majorHAnsi" w:hAnsiTheme="majorHAnsi" w:cstheme="majorHAnsi"/>
          <w:highlight w:val="green"/>
          <w:u w:val="single"/>
        </w:rPr>
        <w:t>media</w:t>
      </w:r>
      <w:r w:rsidRPr="00372850">
        <w:rPr>
          <w:rFonts w:asciiTheme="majorHAnsi" w:hAnsiTheme="majorHAnsi" w:cstheme="majorHAnsi"/>
          <w:u w:val="single"/>
        </w:rPr>
        <w:t xml:space="preserve"> dimension can </w:t>
      </w:r>
      <w:r w:rsidRPr="00372850">
        <w:rPr>
          <w:rFonts w:asciiTheme="majorHAnsi" w:hAnsiTheme="majorHAnsi" w:cstheme="majorHAnsi"/>
          <w:highlight w:val="green"/>
          <w:u w:val="single"/>
        </w:rPr>
        <w:t>magnify</w:t>
      </w:r>
      <w:r w:rsidRPr="00372850">
        <w:rPr>
          <w:rFonts w:asciiTheme="majorHAnsi" w:hAnsiTheme="majorHAnsi" w:cstheme="majorHAnsi"/>
        </w:rPr>
        <w:t xml:space="preserve"> or </w:t>
      </w:r>
      <w:proofErr w:type="spellStart"/>
      <w:r w:rsidRPr="00372850">
        <w:rPr>
          <w:rFonts w:asciiTheme="majorHAnsi" w:hAnsiTheme="majorHAnsi" w:cstheme="majorHAnsi"/>
        </w:rPr>
        <w:t>minimise</w:t>
      </w:r>
      <w:proofErr w:type="spellEnd"/>
      <w:r w:rsidRPr="00372850">
        <w:rPr>
          <w:rFonts w:asciiTheme="majorHAnsi" w:hAnsiTheme="majorHAnsi" w:cstheme="majorHAnsi"/>
        </w:rPr>
        <w:t xml:space="preserve"> </w:t>
      </w:r>
      <w:r w:rsidRPr="00372850">
        <w:rPr>
          <w:rFonts w:asciiTheme="majorHAnsi" w:hAnsiTheme="majorHAnsi" w:cstheme="majorHAnsi"/>
          <w:u w:val="single"/>
        </w:rPr>
        <w:t xml:space="preserve">the </w:t>
      </w:r>
      <w:r w:rsidRPr="00372850">
        <w:rPr>
          <w:rFonts w:asciiTheme="majorHAnsi" w:hAnsiTheme="majorHAnsi" w:cstheme="majorHAnsi"/>
          <w:highlight w:val="green"/>
          <w:u w:val="single"/>
        </w:rPr>
        <w:t>perceived consequences of losing</w:t>
      </w:r>
      <w:r w:rsidRPr="00372850">
        <w:rPr>
          <w:rFonts w:asciiTheme="majorHAnsi" w:hAnsiTheme="majorHAnsi" w:cstheme="majorHAnsi"/>
          <w:u w:val="single"/>
        </w:rPr>
        <w:t xml:space="preserve"> specific </w:t>
      </w:r>
      <w:r w:rsidRPr="00372850">
        <w:rPr>
          <w:rStyle w:val="Emphasis"/>
          <w:rFonts w:asciiTheme="majorHAnsi" w:hAnsiTheme="majorHAnsi" w:cstheme="majorHAnsi"/>
          <w:highlight w:val="green"/>
        </w:rPr>
        <w:t>sat</w:t>
      </w:r>
      <w:r w:rsidRPr="00372850">
        <w:rPr>
          <w:rFonts w:asciiTheme="majorHAnsi" w:hAnsiTheme="majorHAnsi" w:cstheme="majorHAnsi"/>
          <w:szCs w:val="16"/>
        </w:rPr>
        <w:t>ellite</w:t>
      </w:r>
      <w:r w:rsidRPr="00372850">
        <w:rPr>
          <w:rStyle w:val="Emphasis"/>
          <w:rFonts w:asciiTheme="majorHAnsi" w:hAnsiTheme="majorHAnsi" w:cstheme="majorHAnsi"/>
          <w:highlight w:val="green"/>
        </w:rPr>
        <w:t>s</w:t>
      </w:r>
      <w:r w:rsidRPr="00372850">
        <w:rPr>
          <w:rFonts w:asciiTheme="majorHAnsi" w:hAnsiTheme="majorHAnsi" w:cstheme="majorHAnsi"/>
          <w:u w:val="single"/>
        </w:rPr>
        <w:t xml:space="preserve"> </w:t>
      </w:r>
      <w:r w:rsidRPr="00372850">
        <w:rPr>
          <w:rStyle w:val="Emphasis"/>
          <w:rFonts w:asciiTheme="majorHAnsi" w:hAnsiTheme="majorHAnsi" w:cstheme="majorHAnsi"/>
          <w:highlight w:val="green"/>
        </w:rPr>
        <w:t>out of</w:t>
      </w:r>
      <w:r w:rsidRPr="00372850">
        <w:rPr>
          <w:rFonts w:asciiTheme="majorHAnsi" w:hAnsiTheme="majorHAnsi" w:cstheme="majorHAnsi"/>
          <w:u w:val="single"/>
        </w:rPr>
        <w:t xml:space="preserve"> all </w:t>
      </w:r>
      <w:r w:rsidRPr="00372850">
        <w:rPr>
          <w:rStyle w:val="Emphasis"/>
          <w:rFonts w:asciiTheme="majorHAnsi" w:hAnsiTheme="majorHAnsi" w:cstheme="majorHAnsi"/>
          <w:highlight w:val="green"/>
        </w:rPr>
        <w:t>proportion</w:t>
      </w:r>
      <w:r w:rsidRPr="00372850">
        <w:rPr>
          <w:rFonts w:asciiTheme="majorHAnsi" w:hAnsiTheme="majorHAnsi" w:cstheme="majorHAnsi"/>
          <w:highlight w:val="green"/>
          <w:u w:val="single"/>
        </w:rPr>
        <w:t xml:space="preserve"> to</w:t>
      </w:r>
      <w:r w:rsidRPr="00372850">
        <w:rPr>
          <w:rFonts w:asciiTheme="majorHAnsi" w:hAnsiTheme="majorHAnsi" w:cstheme="majorHAnsi"/>
          <w:u w:val="single"/>
        </w:rPr>
        <w:t xml:space="preserve"> their </w:t>
      </w:r>
      <w:r w:rsidRPr="00372850">
        <w:rPr>
          <w:rStyle w:val="Emphasis"/>
          <w:rFonts w:asciiTheme="majorHAnsi" w:hAnsiTheme="majorHAnsi" w:cstheme="majorHAnsi"/>
          <w:highlight w:val="green"/>
        </w:rPr>
        <w:t>actual strategic effect</w:t>
      </w:r>
      <w:r w:rsidRPr="00372850">
        <w:rPr>
          <w:rFonts w:asciiTheme="majorHAnsi" w:hAnsiTheme="majorHAnsi" w:cstheme="majorHAnsi"/>
        </w:rPr>
        <w:t>.</w:t>
      </w:r>
    </w:p>
    <w:p w14:paraId="58962F2C" w14:textId="77777777" w:rsidR="007312FB" w:rsidRPr="00372850" w:rsidRDefault="007312FB" w:rsidP="007312FB">
      <w:pPr>
        <w:pStyle w:val="Heading4"/>
        <w:rPr>
          <w:rFonts w:asciiTheme="majorHAnsi" w:hAnsiTheme="majorHAnsi" w:cstheme="majorHAnsi"/>
          <w:u w:val="single"/>
        </w:rPr>
      </w:pPr>
      <w:bookmarkStart w:id="1" w:name="_Hlk30232579"/>
      <w:r w:rsidRPr="00372850">
        <w:rPr>
          <w:rFonts w:asciiTheme="majorHAnsi" w:hAnsiTheme="majorHAnsi" w:cstheme="majorHAnsi"/>
        </w:rPr>
        <w:t xml:space="preserve">2] </w:t>
      </w:r>
      <w:r w:rsidRPr="00372850">
        <w:rPr>
          <w:rFonts w:asciiTheme="majorHAnsi" w:hAnsiTheme="majorHAnsi" w:cstheme="majorHAnsi"/>
          <w:u w:val="single"/>
        </w:rPr>
        <w:t>Military Precedent</w:t>
      </w:r>
    </w:p>
    <w:p w14:paraId="149C9024" w14:textId="77777777" w:rsidR="007312FB" w:rsidRPr="00372850" w:rsidRDefault="007312FB" w:rsidP="007312FB">
      <w:pPr>
        <w:rPr>
          <w:rFonts w:asciiTheme="majorHAnsi" w:hAnsiTheme="majorHAnsi" w:cstheme="majorHAnsi"/>
        </w:rPr>
      </w:pPr>
      <w:proofErr w:type="spellStart"/>
      <w:r w:rsidRPr="00372850">
        <w:rPr>
          <w:rStyle w:val="Style13ptBold"/>
          <w:rFonts w:asciiTheme="majorHAnsi" w:hAnsiTheme="majorHAnsi" w:cstheme="majorHAnsi"/>
        </w:rPr>
        <w:t>Zarybnisky</w:t>
      </w:r>
      <w:proofErr w:type="spellEnd"/>
      <w:r w:rsidRPr="00372850">
        <w:rPr>
          <w:rStyle w:val="Style13ptBold"/>
          <w:rFonts w:asciiTheme="majorHAnsi" w:hAnsiTheme="majorHAnsi" w:cstheme="majorHAnsi"/>
        </w:rPr>
        <w:t xml:space="preserve"> 18</w:t>
      </w:r>
      <w:r w:rsidRPr="00372850">
        <w:rPr>
          <w:rFonts w:asciiTheme="majorHAnsi" w:hAnsiTheme="majorHAnsi" w:cstheme="majorHAnsi"/>
        </w:rPr>
        <w:t>, Eric J. Celestial Deterrence: Deterring Aggression in the Global Commons of Space. Naval War College Newport United States, 2018. (Senior Materiel Leader at United States Air Force)//Elmer</w:t>
      </w:r>
    </w:p>
    <w:p w14:paraId="555270CC" w14:textId="77777777" w:rsidR="007312FB" w:rsidRPr="00372850" w:rsidRDefault="007312FB" w:rsidP="007312FB">
      <w:pPr>
        <w:rPr>
          <w:rFonts w:asciiTheme="majorHAnsi" w:hAnsiTheme="majorHAnsi" w:cstheme="majorHAnsi"/>
        </w:rPr>
      </w:pPr>
      <w:r w:rsidRPr="00372850">
        <w:rPr>
          <w:rFonts w:asciiTheme="majorHAnsi" w:hAnsiTheme="majorHAnsi" w:cstheme="majorHAnsi"/>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372850">
        <w:rPr>
          <w:rStyle w:val="StyleUnderline"/>
          <w:rFonts w:asciiTheme="majorHAnsi" w:hAnsiTheme="majorHAnsi" w:cstheme="majorHAnsi"/>
          <w:highlight w:val="green"/>
        </w:rPr>
        <w:t>during the Cold War</w:t>
      </w:r>
      <w:r w:rsidRPr="00372850">
        <w:rPr>
          <w:rFonts w:asciiTheme="majorHAnsi" w:hAnsiTheme="majorHAnsi" w:cstheme="majorHAnsi"/>
        </w:rPr>
        <w:t xml:space="preserve"> because </w:t>
      </w:r>
      <w:r w:rsidRPr="00372850">
        <w:rPr>
          <w:rStyle w:val="StyleUnderline"/>
          <w:rFonts w:asciiTheme="majorHAnsi" w:hAnsiTheme="majorHAnsi" w:cstheme="majorHAnsi"/>
          <w:highlight w:val="green"/>
        </w:rPr>
        <w:t>both sides viewed</w:t>
      </w:r>
      <w:r w:rsidRPr="00372850">
        <w:rPr>
          <w:rFonts w:asciiTheme="majorHAnsi" w:hAnsiTheme="majorHAnsi" w:cstheme="majorHAnsi"/>
        </w:rPr>
        <w:t xml:space="preserve"> an </w:t>
      </w:r>
      <w:r w:rsidRPr="00372850">
        <w:rPr>
          <w:rStyle w:val="StyleUnderline"/>
          <w:rFonts w:asciiTheme="majorHAnsi" w:hAnsiTheme="majorHAnsi" w:cstheme="majorHAnsi"/>
          <w:highlight w:val="green"/>
        </w:rPr>
        <w:t>attack on</w:t>
      </w:r>
      <w:r w:rsidRPr="00372850">
        <w:rPr>
          <w:rFonts w:asciiTheme="majorHAnsi" w:hAnsiTheme="majorHAnsi" w:cstheme="majorHAnsi"/>
        </w:rPr>
        <w:t xml:space="preserve"> military </w:t>
      </w:r>
      <w:r w:rsidRPr="00372850">
        <w:rPr>
          <w:rStyle w:val="Emphasis"/>
          <w:rFonts w:asciiTheme="majorHAnsi" w:hAnsiTheme="majorHAnsi" w:cstheme="majorHAnsi"/>
          <w:highlight w:val="green"/>
        </w:rPr>
        <w:t>sat</w:t>
      </w:r>
      <w:r w:rsidRPr="00372850">
        <w:rPr>
          <w:rFonts w:asciiTheme="majorHAnsi" w:hAnsiTheme="majorHAnsi" w:cstheme="majorHAnsi"/>
        </w:rPr>
        <w:t>ellite</w:t>
      </w:r>
      <w:r w:rsidRPr="00372850">
        <w:rPr>
          <w:rStyle w:val="Emphasis"/>
          <w:rFonts w:asciiTheme="majorHAnsi" w:hAnsiTheme="majorHAnsi" w:cstheme="majorHAnsi"/>
          <w:highlight w:val="green"/>
        </w:rPr>
        <w:t>s</w:t>
      </w:r>
      <w:r w:rsidRPr="00372850">
        <w:rPr>
          <w:rStyle w:val="StyleUnderline"/>
          <w:rFonts w:asciiTheme="majorHAnsi" w:hAnsiTheme="majorHAnsi" w:cstheme="majorHAnsi"/>
        </w:rPr>
        <w:t xml:space="preserve"> </w:t>
      </w:r>
      <w:r w:rsidRPr="00372850">
        <w:rPr>
          <w:rStyle w:val="StyleUnderline"/>
          <w:rFonts w:asciiTheme="majorHAnsi" w:hAnsiTheme="majorHAnsi" w:cstheme="majorHAnsi"/>
          <w:highlight w:val="green"/>
        </w:rPr>
        <w:t>as</w:t>
      </w:r>
      <w:r w:rsidRPr="00372850">
        <w:rPr>
          <w:rFonts w:asciiTheme="majorHAnsi" w:hAnsiTheme="majorHAnsi" w:cstheme="majorHAnsi"/>
        </w:rPr>
        <w:t xml:space="preserve"> highly </w:t>
      </w:r>
      <w:r w:rsidRPr="00372850">
        <w:rPr>
          <w:rStyle w:val="StyleUnderline"/>
          <w:rFonts w:asciiTheme="majorHAnsi" w:hAnsiTheme="majorHAnsi" w:cstheme="majorHAnsi"/>
          <w:highlight w:val="green"/>
        </w:rPr>
        <w:t>escalatory</w:t>
      </w:r>
      <w:r w:rsidRPr="00372850">
        <w:rPr>
          <w:rFonts w:asciiTheme="majorHAnsi" w:hAnsiTheme="majorHAnsi" w:cstheme="majorHAnsi"/>
        </w:rPr>
        <w:t xml:space="preserve">, and such an action would likely result in general nuclear war.7F 7 </w:t>
      </w:r>
      <w:r w:rsidRPr="00372850">
        <w:rPr>
          <w:rFonts w:asciiTheme="majorHAnsi" w:hAnsiTheme="majorHAnsi" w:cstheme="majorHAnsi"/>
          <w:highlight w:val="green"/>
          <w:u w:val="single"/>
        </w:rPr>
        <w:t>In today’s</w:t>
      </w:r>
      <w:r w:rsidRPr="00372850">
        <w:rPr>
          <w:rFonts w:asciiTheme="majorHAnsi" w:hAnsiTheme="majorHAnsi" w:cstheme="majorHAnsi"/>
          <w:u w:val="single"/>
        </w:rPr>
        <w:t xml:space="preserve"> more </w:t>
      </w:r>
      <w:r w:rsidRPr="00372850">
        <w:rPr>
          <w:rStyle w:val="Emphasis"/>
          <w:rFonts w:asciiTheme="majorHAnsi" w:hAnsiTheme="majorHAnsi" w:cstheme="majorHAnsi"/>
          <w:highlight w:val="green"/>
        </w:rPr>
        <w:t>nuanced world</w:t>
      </w:r>
      <w:r w:rsidRPr="00372850">
        <w:rPr>
          <w:rFonts w:asciiTheme="majorHAnsi" w:hAnsiTheme="majorHAnsi" w:cstheme="majorHAnsi"/>
        </w:rPr>
        <w:t xml:space="preserve">, </w:t>
      </w:r>
      <w:r w:rsidRPr="00372850">
        <w:rPr>
          <w:rStyle w:val="Emphasis"/>
          <w:rFonts w:asciiTheme="majorHAnsi" w:hAnsiTheme="majorHAnsi" w:cstheme="majorHAnsi"/>
          <w:highlight w:val="green"/>
        </w:rPr>
        <w:t>attacking</w:t>
      </w:r>
      <w:r w:rsidRPr="00372850">
        <w:rPr>
          <w:rFonts w:asciiTheme="majorHAnsi" w:hAnsiTheme="majorHAnsi" w:cstheme="majorHAnsi"/>
        </w:rPr>
        <w:t xml:space="preserve"> satellites, including </w:t>
      </w:r>
      <w:r w:rsidRPr="00372850">
        <w:rPr>
          <w:rStyle w:val="Emphasis"/>
          <w:rFonts w:asciiTheme="majorHAnsi" w:hAnsiTheme="majorHAnsi" w:cstheme="majorHAnsi"/>
          <w:highlight w:val="green"/>
        </w:rPr>
        <w:t>military</w:t>
      </w:r>
      <w:r w:rsidRPr="00372850">
        <w:rPr>
          <w:rFonts w:asciiTheme="majorHAnsi" w:hAnsiTheme="majorHAnsi" w:cstheme="majorHAnsi"/>
        </w:rPr>
        <w:t xml:space="preserve"> </w:t>
      </w:r>
      <w:r w:rsidRPr="00372850">
        <w:rPr>
          <w:rStyle w:val="Emphasis"/>
          <w:rFonts w:asciiTheme="majorHAnsi" w:hAnsiTheme="majorHAnsi" w:cstheme="majorHAnsi"/>
          <w:highlight w:val="green"/>
        </w:rPr>
        <w:t>sat</w:t>
      </w:r>
      <w:r w:rsidRPr="00372850">
        <w:rPr>
          <w:rFonts w:asciiTheme="majorHAnsi" w:hAnsiTheme="majorHAnsi" w:cstheme="majorHAnsi"/>
        </w:rPr>
        <w:t>ellite</w:t>
      </w:r>
      <w:r w:rsidRPr="00372850">
        <w:rPr>
          <w:rStyle w:val="Emphasis"/>
          <w:rFonts w:asciiTheme="majorHAnsi" w:hAnsiTheme="majorHAnsi" w:cstheme="majorHAnsi"/>
          <w:highlight w:val="green"/>
        </w:rPr>
        <w:t>s</w:t>
      </w:r>
      <w:r w:rsidRPr="00372850">
        <w:rPr>
          <w:rFonts w:asciiTheme="majorHAnsi" w:hAnsiTheme="majorHAnsi" w:cstheme="majorHAnsi"/>
        </w:rPr>
        <w:t xml:space="preserve">, </w:t>
      </w:r>
      <w:r w:rsidRPr="00372850">
        <w:rPr>
          <w:rStyle w:val="Emphasis"/>
          <w:rFonts w:asciiTheme="majorHAnsi" w:hAnsiTheme="majorHAnsi" w:cstheme="majorHAnsi"/>
          <w:highlight w:val="green"/>
        </w:rPr>
        <w:t>does not</w:t>
      </w:r>
      <w:r w:rsidRPr="00372850">
        <w:rPr>
          <w:rFonts w:asciiTheme="majorHAnsi" w:hAnsiTheme="majorHAnsi" w:cstheme="majorHAnsi"/>
        </w:rPr>
        <w:t xml:space="preserve"> necessarily </w:t>
      </w:r>
      <w:r w:rsidRPr="00372850">
        <w:rPr>
          <w:rStyle w:val="Emphasis"/>
          <w:rFonts w:asciiTheme="majorHAnsi" w:hAnsiTheme="majorHAnsi" w:cstheme="majorHAnsi"/>
          <w:highlight w:val="green"/>
          <w:bdr w:val="single" w:sz="18" w:space="0" w:color="auto"/>
        </w:rPr>
        <w:t>result in nuclear war</w:t>
      </w:r>
      <w:r w:rsidRPr="00372850">
        <w:rPr>
          <w:rFonts w:asciiTheme="majorHAnsi" w:hAnsiTheme="majorHAnsi" w:cstheme="majorHAnsi"/>
        </w:rPr>
        <w:t xml:space="preserve">. For instance, </w:t>
      </w:r>
      <w:r w:rsidRPr="00372850">
        <w:rPr>
          <w:rStyle w:val="StyleUnderline"/>
          <w:rFonts w:asciiTheme="majorHAnsi" w:hAnsiTheme="majorHAnsi" w:cstheme="majorHAnsi"/>
          <w:highlight w:val="green"/>
        </w:rPr>
        <w:t>foreign countries</w:t>
      </w:r>
      <w:r w:rsidRPr="00372850">
        <w:rPr>
          <w:rFonts w:asciiTheme="majorHAnsi" w:hAnsiTheme="majorHAnsi" w:cstheme="majorHAnsi"/>
        </w:rPr>
        <w:t xml:space="preserve"> have </w:t>
      </w:r>
      <w:r w:rsidRPr="00372850">
        <w:rPr>
          <w:rStyle w:val="StyleUnderline"/>
          <w:rFonts w:asciiTheme="majorHAnsi" w:hAnsiTheme="majorHAnsi" w:cstheme="majorHAnsi"/>
          <w:highlight w:val="green"/>
        </w:rPr>
        <w:t>used</w:t>
      </w:r>
      <w:r w:rsidRPr="00372850">
        <w:rPr>
          <w:rStyle w:val="StyleUnderline"/>
          <w:rFonts w:asciiTheme="majorHAnsi" w:hAnsiTheme="majorHAnsi" w:cstheme="majorHAnsi"/>
        </w:rPr>
        <w:t xml:space="preserve"> </w:t>
      </w:r>
      <w:proofErr w:type="spellStart"/>
      <w:r w:rsidRPr="00372850">
        <w:rPr>
          <w:rStyle w:val="StyleUnderline"/>
          <w:rFonts w:asciiTheme="majorHAnsi" w:hAnsiTheme="majorHAnsi" w:cstheme="majorHAnsi"/>
        </w:rPr>
        <w:t>highpowered</w:t>
      </w:r>
      <w:proofErr w:type="spellEnd"/>
      <w:r w:rsidRPr="00372850">
        <w:rPr>
          <w:rStyle w:val="StyleUnderline"/>
          <w:rFonts w:asciiTheme="majorHAnsi" w:hAnsiTheme="majorHAnsi" w:cstheme="majorHAnsi"/>
        </w:rPr>
        <w:t xml:space="preserve"> </w:t>
      </w:r>
      <w:r w:rsidRPr="00372850">
        <w:rPr>
          <w:rStyle w:val="StyleUnderline"/>
          <w:rFonts w:asciiTheme="majorHAnsi" w:hAnsiTheme="majorHAnsi" w:cstheme="majorHAnsi"/>
          <w:highlight w:val="green"/>
        </w:rPr>
        <w:t>lasers against American</w:t>
      </w:r>
      <w:r w:rsidRPr="00372850">
        <w:rPr>
          <w:rStyle w:val="StyleUnderline"/>
          <w:rFonts w:asciiTheme="majorHAnsi" w:hAnsiTheme="majorHAnsi" w:cstheme="majorHAnsi"/>
        </w:rPr>
        <w:t xml:space="preserve"> intelligence-gathering </w:t>
      </w:r>
      <w:r w:rsidRPr="00372850">
        <w:rPr>
          <w:rStyle w:val="Emphasis"/>
          <w:rFonts w:asciiTheme="majorHAnsi" w:hAnsiTheme="majorHAnsi" w:cstheme="majorHAnsi"/>
          <w:highlight w:val="green"/>
        </w:rPr>
        <w:t>sat</w:t>
      </w:r>
      <w:r w:rsidRPr="00372850">
        <w:rPr>
          <w:rFonts w:asciiTheme="majorHAnsi" w:hAnsiTheme="majorHAnsi" w:cstheme="majorHAnsi"/>
        </w:rPr>
        <w:t>ellite</w:t>
      </w:r>
      <w:r w:rsidRPr="00372850">
        <w:rPr>
          <w:rStyle w:val="Emphasis"/>
          <w:rFonts w:asciiTheme="majorHAnsi" w:hAnsiTheme="majorHAnsi" w:cstheme="majorHAnsi"/>
          <w:highlight w:val="green"/>
        </w:rPr>
        <w:t>s</w:t>
      </w:r>
      <w:r w:rsidRPr="00372850">
        <w:rPr>
          <w:rFonts w:asciiTheme="majorHAnsi" w:hAnsiTheme="majorHAnsi" w:cstheme="majorHAnsi"/>
        </w:rPr>
        <w:t xml:space="preserve">8F 8 </w:t>
      </w:r>
      <w:r w:rsidRPr="00372850">
        <w:rPr>
          <w:rStyle w:val="StyleUnderline"/>
          <w:rFonts w:asciiTheme="majorHAnsi" w:hAnsiTheme="majorHAnsi" w:cstheme="majorHAnsi"/>
        </w:rPr>
        <w:t xml:space="preserve">and </w:t>
      </w:r>
      <w:r w:rsidRPr="00372850">
        <w:rPr>
          <w:rStyle w:val="StyleUnderline"/>
          <w:rFonts w:asciiTheme="majorHAnsi" w:hAnsiTheme="majorHAnsi" w:cstheme="majorHAnsi"/>
          <w:highlight w:val="green"/>
        </w:rPr>
        <w:t xml:space="preserve">the </w:t>
      </w:r>
      <w:r w:rsidRPr="00372850">
        <w:rPr>
          <w:rStyle w:val="Emphasis"/>
          <w:rFonts w:asciiTheme="majorHAnsi" w:hAnsiTheme="majorHAnsi" w:cstheme="majorHAnsi"/>
          <w:highlight w:val="green"/>
        </w:rPr>
        <w:t>U</w:t>
      </w:r>
      <w:r w:rsidRPr="00372850">
        <w:rPr>
          <w:rFonts w:asciiTheme="majorHAnsi" w:hAnsiTheme="majorHAnsi" w:cstheme="majorHAnsi"/>
        </w:rPr>
        <w:t xml:space="preserve">nited </w:t>
      </w:r>
      <w:r w:rsidRPr="00372850">
        <w:rPr>
          <w:rStyle w:val="Emphasis"/>
          <w:rFonts w:asciiTheme="majorHAnsi" w:hAnsiTheme="majorHAnsi" w:cstheme="majorHAnsi"/>
          <w:highlight w:val="green"/>
        </w:rPr>
        <w:t>S</w:t>
      </w:r>
      <w:r w:rsidRPr="00372850">
        <w:rPr>
          <w:rFonts w:asciiTheme="majorHAnsi" w:hAnsiTheme="majorHAnsi" w:cstheme="majorHAnsi"/>
        </w:rPr>
        <w:t xml:space="preserve">tates </w:t>
      </w:r>
      <w:r w:rsidRPr="00372850">
        <w:rPr>
          <w:rFonts w:asciiTheme="majorHAnsi" w:hAnsiTheme="majorHAnsi" w:cstheme="majorHAnsi"/>
          <w:highlight w:val="green"/>
          <w:u w:val="single"/>
        </w:rPr>
        <w:t xml:space="preserve">has been </w:t>
      </w:r>
      <w:r w:rsidRPr="00372850">
        <w:rPr>
          <w:rStyle w:val="Emphasis"/>
          <w:rFonts w:asciiTheme="majorHAnsi" w:hAnsiTheme="majorHAnsi" w:cstheme="majorHAnsi"/>
          <w:highlight w:val="green"/>
        </w:rPr>
        <w:t>reluctant to respond</w:t>
      </w:r>
      <w:r w:rsidRPr="00372850">
        <w:rPr>
          <w:rFonts w:asciiTheme="majorHAnsi" w:hAnsiTheme="majorHAnsi" w:cstheme="majorHAnsi"/>
          <w:u w:val="single"/>
        </w:rPr>
        <w:t>, let alone retaliate</w:t>
      </w:r>
      <w:r w:rsidRPr="00372850">
        <w:rPr>
          <w:rFonts w:asciiTheme="majorHAnsi" w:hAnsiTheme="majorHAnsi" w:cstheme="majorHAnsi"/>
        </w:rPr>
        <w:t xml:space="preserve"> with nuclear weapons. This </w:t>
      </w:r>
      <w:r w:rsidRPr="00372850">
        <w:rPr>
          <w:rFonts w:asciiTheme="majorHAnsi" w:hAnsiTheme="majorHAnsi" w:cstheme="majorHAnsi"/>
          <w:highlight w:val="green"/>
          <w:u w:val="single"/>
        </w:rPr>
        <w:t xml:space="preserve">shift in policy is a </w:t>
      </w:r>
      <w:r w:rsidRPr="00372850">
        <w:rPr>
          <w:rStyle w:val="StyleUnderline"/>
          <w:rFonts w:asciiTheme="majorHAnsi" w:hAnsiTheme="majorHAnsi" w:cstheme="majorHAnsi"/>
          <w:highlight w:val="green"/>
        </w:rPr>
        <w:t>result of</w:t>
      </w:r>
      <w:r w:rsidRPr="00372850">
        <w:rPr>
          <w:rStyle w:val="StyleUnderline"/>
          <w:rFonts w:asciiTheme="majorHAnsi" w:hAnsiTheme="majorHAnsi" w:cstheme="majorHAnsi"/>
        </w:rPr>
        <w:t xml:space="preserve"> the </w:t>
      </w:r>
      <w:r w:rsidRPr="00372850">
        <w:rPr>
          <w:rStyle w:val="StyleUnderline"/>
          <w:rFonts w:asciiTheme="majorHAnsi" w:hAnsiTheme="majorHAnsi" w:cstheme="majorHAnsi"/>
          <w:highlight w:val="green"/>
        </w:rPr>
        <w:t>broader use of gray zone</w:t>
      </w:r>
      <w:r w:rsidRPr="00372850">
        <w:rPr>
          <w:rFonts w:asciiTheme="majorHAnsi" w:hAnsiTheme="majorHAnsi" w:cstheme="majorHAnsi"/>
          <w:highlight w:val="green"/>
          <w:u w:val="single"/>
        </w:rPr>
        <w:t xml:space="preserve"> </w:t>
      </w:r>
      <w:r w:rsidRPr="00372850">
        <w:rPr>
          <w:rStyle w:val="Emphasis"/>
          <w:rFonts w:asciiTheme="majorHAnsi" w:hAnsiTheme="majorHAnsi" w:cstheme="majorHAnsi"/>
          <w:highlight w:val="green"/>
        </w:rPr>
        <w:t>op</w:t>
      </w:r>
      <w:r w:rsidRPr="00372850">
        <w:rPr>
          <w:rFonts w:asciiTheme="majorHAnsi" w:hAnsiTheme="majorHAnsi" w:cstheme="majorHAnsi"/>
        </w:rPr>
        <w:t>eration</w:t>
      </w:r>
      <w:r w:rsidRPr="00372850">
        <w:rPr>
          <w:rStyle w:val="Emphasis"/>
          <w:rFonts w:asciiTheme="majorHAnsi" w:hAnsiTheme="majorHAnsi" w:cstheme="majorHAnsi"/>
          <w:highlight w:val="green"/>
        </w:rPr>
        <w:t>s</w:t>
      </w:r>
      <w:r w:rsidRPr="00372850">
        <w:rPr>
          <w:rFonts w:asciiTheme="majorHAnsi" w:hAnsiTheme="majorHAnsi" w:cstheme="majorHAnsi"/>
        </w:rPr>
        <w:t>, to which countries struggle to respond while limiting escalation. Beginning with the fundamentals of deterrence illuminates how it applies to prevention of aggression in space.</w:t>
      </w:r>
      <w:bookmarkEnd w:id="1"/>
    </w:p>
    <w:bookmarkEnd w:id="0"/>
    <w:p w14:paraId="7F205615" w14:textId="59216BB7" w:rsidR="007312FB" w:rsidRPr="00372850" w:rsidRDefault="00304B74" w:rsidP="00304B74">
      <w:pPr>
        <w:pStyle w:val="Heading3"/>
        <w:rPr>
          <w:rFonts w:asciiTheme="majorHAnsi" w:hAnsiTheme="majorHAnsi" w:cstheme="majorHAnsi"/>
        </w:rPr>
      </w:pPr>
      <w:r w:rsidRPr="00372850">
        <w:rPr>
          <w:rFonts w:asciiTheme="majorHAnsi" w:hAnsiTheme="majorHAnsi" w:cstheme="majorHAnsi"/>
        </w:rPr>
        <w:lastRenderedPageBreak/>
        <w:t>Adv 2</w:t>
      </w:r>
    </w:p>
    <w:p w14:paraId="7E68EB2D" w14:textId="77777777" w:rsidR="00B470BE" w:rsidRPr="00372850" w:rsidRDefault="00B470BE" w:rsidP="002A745A">
      <w:pPr>
        <w:pStyle w:val="Heading4"/>
        <w:rPr>
          <w:rFonts w:asciiTheme="majorHAnsi" w:hAnsiTheme="majorHAnsi" w:cstheme="majorHAnsi"/>
        </w:rPr>
      </w:pPr>
      <w:r w:rsidRPr="00372850">
        <w:rPr>
          <w:rFonts w:asciiTheme="majorHAnsi" w:hAnsiTheme="majorHAnsi" w:cstheme="majorHAnsi"/>
        </w:rPr>
        <w:t>1] No impact uniqueness - no articulation of how neoliberalism will cause extinction or is on the brink - it's nonunique at best because we've operated under capitalism for so long but we're alive</w:t>
      </w:r>
    </w:p>
    <w:p w14:paraId="722E3E91" w14:textId="4CB1D1D4" w:rsidR="00304B74" w:rsidRPr="00372850" w:rsidRDefault="00B470BE" w:rsidP="002A745A">
      <w:pPr>
        <w:pStyle w:val="Heading4"/>
        <w:rPr>
          <w:rFonts w:asciiTheme="majorHAnsi" w:hAnsiTheme="majorHAnsi" w:cstheme="majorHAnsi"/>
        </w:rPr>
      </w:pPr>
      <w:r w:rsidRPr="00372850">
        <w:rPr>
          <w:rFonts w:asciiTheme="majorHAnsi" w:hAnsiTheme="majorHAnsi" w:cstheme="majorHAnsi"/>
        </w:rPr>
        <w:t>2] We don't need to win capitalism is good, just that it's better than the alternatives which they haven't given</w:t>
      </w:r>
      <w:r w:rsidR="0025616C">
        <w:rPr>
          <w:rFonts w:asciiTheme="majorHAnsi" w:hAnsiTheme="majorHAnsi" w:cstheme="majorHAnsi"/>
        </w:rPr>
        <w:t xml:space="preserve"> – the advantage is nonunique because it doesn’t solve </w:t>
      </w:r>
      <w:proofErr w:type="spellStart"/>
      <w:r w:rsidR="0025616C">
        <w:rPr>
          <w:rFonts w:asciiTheme="majorHAnsi" w:hAnsiTheme="majorHAnsi" w:cstheme="majorHAnsi"/>
        </w:rPr>
        <w:t>neolib</w:t>
      </w:r>
      <w:proofErr w:type="spellEnd"/>
      <w:r w:rsidR="0025616C">
        <w:rPr>
          <w:rFonts w:asciiTheme="majorHAnsi" w:hAnsiTheme="majorHAnsi" w:cstheme="majorHAnsi"/>
        </w:rPr>
        <w:t xml:space="preserve"> on </w:t>
      </w:r>
      <w:proofErr w:type="spellStart"/>
      <w:r w:rsidR="0025616C">
        <w:rPr>
          <w:rFonts w:asciiTheme="majorHAnsi" w:hAnsiTheme="majorHAnsi" w:cstheme="majorHAnsi"/>
        </w:rPr>
        <w:t>eart</w:t>
      </w:r>
      <w:proofErr w:type="spellEnd"/>
      <w:r w:rsidR="0025616C">
        <w:rPr>
          <w:rFonts w:asciiTheme="majorHAnsi" w:hAnsiTheme="majorHAnsi" w:cstheme="majorHAnsi"/>
        </w:rPr>
        <w:t xml:space="preserve"> – cx should frame that </w:t>
      </w:r>
    </w:p>
    <w:p w14:paraId="52C01D72" w14:textId="77777777" w:rsidR="00B66060" w:rsidRPr="00372850" w:rsidRDefault="002A745A" w:rsidP="00B66060">
      <w:pPr>
        <w:pStyle w:val="Heading4"/>
        <w:rPr>
          <w:rFonts w:asciiTheme="majorHAnsi" w:hAnsiTheme="majorHAnsi" w:cstheme="majorHAnsi"/>
        </w:rPr>
      </w:pPr>
      <w:r w:rsidRPr="00372850">
        <w:rPr>
          <w:rFonts w:asciiTheme="majorHAnsi" w:hAnsiTheme="majorHAnsi" w:cstheme="majorHAnsi"/>
        </w:rPr>
        <w:t xml:space="preserve">3] </w:t>
      </w:r>
      <w:r w:rsidR="00B66060" w:rsidRPr="00372850">
        <w:rPr>
          <w:rFonts w:asciiTheme="majorHAnsi" w:hAnsiTheme="majorHAnsi" w:cstheme="majorHAnsi"/>
        </w:rPr>
        <w:t xml:space="preserve">Colonization of outer space is essential to humanity – 5 warrants </w:t>
      </w:r>
    </w:p>
    <w:p w14:paraId="2F367961" w14:textId="77777777" w:rsidR="00B66060" w:rsidRPr="00372850" w:rsidRDefault="00B66060" w:rsidP="00B66060">
      <w:pPr>
        <w:rPr>
          <w:rFonts w:asciiTheme="majorHAnsi" w:hAnsiTheme="majorHAnsi" w:cstheme="majorHAnsi"/>
        </w:rPr>
      </w:pPr>
      <w:r w:rsidRPr="00372850">
        <w:rPr>
          <w:rFonts w:asciiTheme="majorHAnsi" w:hAnsiTheme="majorHAnsi" w:cstheme="majorHAnsi"/>
        </w:rPr>
        <w:t>Orwig 15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57DB4558" w14:textId="77777777" w:rsidR="00B66060" w:rsidRPr="00372850" w:rsidRDefault="00B66060" w:rsidP="00B66060">
      <w:pPr>
        <w:rPr>
          <w:rFonts w:asciiTheme="majorHAnsi" w:hAnsiTheme="majorHAnsi" w:cstheme="majorHAnsi"/>
          <w:sz w:val="12"/>
        </w:rPr>
      </w:pPr>
      <w:r w:rsidRPr="00372850">
        <w:rPr>
          <w:rFonts w:asciiTheme="majorHAnsi" w:hAnsiTheme="majorHAnsi" w:cstheme="majorHAnsi"/>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372850">
        <w:rPr>
          <w:rStyle w:val="Style13ptBold"/>
          <w:rFonts w:asciiTheme="majorHAnsi" w:hAnsiTheme="majorHAnsi" w:cstheme="majorHAnsi"/>
          <w:highlight w:val="cyan"/>
        </w:rPr>
        <w:t>If the human race is to continue</w:t>
      </w:r>
      <w:r w:rsidRPr="00372850">
        <w:rPr>
          <w:rStyle w:val="Style13ptBold"/>
          <w:rFonts w:asciiTheme="majorHAnsi" w:hAnsiTheme="majorHAnsi" w:cstheme="majorHAnsi"/>
        </w:rPr>
        <w:t xml:space="preserve"> for another million years, </w:t>
      </w:r>
      <w:r w:rsidRPr="00372850">
        <w:rPr>
          <w:rStyle w:val="Style13ptBold"/>
          <w:rFonts w:asciiTheme="majorHAnsi" w:hAnsiTheme="majorHAnsi" w:cstheme="majorHAnsi"/>
          <w:highlight w:val="cyan"/>
        </w:rPr>
        <w:t>we will have to</w:t>
      </w:r>
      <w:r w:rsidRPr="00372850">
        <w:rPr>
          <w:rStyle w:val="Style13ptBold"/>
          <w:rFonts w:asciiTheme="majorHAnsi" w:hAnsiTheme="majorHAnsi" w:cstheme="majorHAnsi"/>
        </w:rPr>
        <w:t xml:space="preserve"> boldly </w:t>
      </w:r>
      <w:r w:rsidRPr="00372850">
        <w:rPr>
          <w:rStyle w:val="Style13ptBold"/>
          <w:rFonts w:asciiTheme="majorHAnsi" w:hAnsiTheme="majorHAnsi" w:cstheme="majorHAnsi"/>
          <w:highlight w:val="cyan"/>
        </w:rPr>
        <w:t>go where no one has gone</w:t>
      </w:r>
      <w:r w:rsidRPr="00372850">
        <w:rPr>
          <w:rStyle w:val="Style13ptBold"/>
          <w:rFonts w:asciiTheme="majorHAnsi" w:hAnsiTheme="majorHAnsi" w:cstheme="majorHAnsi"/>
        </w:rPr>
        <w:t xml:space="preserve"> before</w:t>
      </w:r>
      <w:r w:rsidRPr="00372850">
        <w:rPr>
          <w:rFonts w:asciiTheme="majorHAnsi" w:hAnsiTheme="majorHAnsi" w:cstheme="majorHAnsi"/>
          <w:sz w:val="12"/>
        </w:rPr>
        <w:t xml:space="preserve">," Hawking said in 2008 at a lecture series for NASA's 50th anniversary. That brings us to the first reason humans must colonize Mars: </w:t>
      </w:r>
      <w:r w:rsidRPr="00372850">
        <w:rPr>
          <w:rStyle w:val="Emphasis"/>
          <w:rFonts w:asciiTheme="majorHAnsi" w:hAnsiTheme="majorHAnsi" w:cstheme="majorHAnsi"/>
        </w:rPr>
        <w:t xml:space="preserve">1. Ensuring the survival of our species </w:t>
      </w:r>
      <w:r w:rsidRPr="00372850">
        <w:rPr>
          <w:rFonts w:asciiTheme="majorHAnsi" w:hAnsiTheme="majorHAnsi" w:cstheme="majorHAnsi"/>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372850">
        <w:rPr>
          <w:rStyle w:val="Style13ptBold"/>
          <w:rFonts w:asciiTheme="majorHAnsi" w:hAnsiTheme="majorHAnsi" w:cstheme="majorHAnsi"/>
        </w:rPr>
        <w:t>Putting humans on more than one planet would better ensure our existence thousands if not millions of years from now. "</w:t>
      </w:r>
      <w:r w:rsidRPr="00372850">
        <w:rPr>
          <w:rStyle w:val="Style13ptBold"/>
          <w:rFonts w:asciiTheme="majorHAnsi" w:hAnsiTheme="majorHAnsi" w:cstheme="majorHAnsi"/>
          <w:highlight w:val="cyan"/>
        </w:rPr>
        <w:t xml:space="preserve">Humans need to be a </w:t>
      </w:r>
      <w:proofErr w:type="spellStart"/>
      <w:r w:rsidRPr="00372850">
        <w:rPr>
          <w:rStyle w:val="Style13ptBold"/>
          <w:rFonts w:asciiTheme="majorHAnsi" w:hAnsiTheme="majorHAnsi" w:cstheme="majorHAnsi"/>
          <w:highlight w:val="cyan"/>
        </w:rPr>
        <w:t>multiplanet</w:t>
      </w:r>
      <w:proofErr w:type="spellEnd"/>
      <w:r w:rsidRPr="00372850">
        <w:rPr>
          <w:rStyle w:val="Style13ptBold"/>
          <w:rFonts w:asciiTheme="majorHAnsi" w:hAnsiTheme="majorHAnsi" w:cstheme="majorHAnsi"/>
          <w:highlight w:val="cyan"/>
        </w:rPr>
        <w:t xml:space="preserve"> species</w:t>
      </w:r>
      <w:r w:rsidRPr="00372850">
        <w:rPr>
          <w:rStyle w:val="Style13ptBold"/>
          <w:rFonts w:asciiTheme="majorHAnsi" w:hAnsiTheme="majorHAnsi" w:cstheme="majorHAnsi"/>
        </w:rPr>
        <w:t xml:space="preserve">," Musk recently told astronomer and Slate science blogger Phil Plait. </w:t>
      </w:r>
      <w:r w:rsidRPr="00372850">
        <w:rPr>
          <w:rFonts w:asciiTheme="majorHAnsi" w:hAnsiTheme="majorHAnsi" w:cstheme="majorHAnsi"/>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372850">
        <w:rPr>
          <w:rStyle w:val="Emphasis"/>
          <w:rFonts w:asciiTheme="majorHAnsi" w:hAnsiTheme="majorHAnsi" w:cstheme="majorHAnsi"/>
        </w:rPr>
        <w:t xml:space="preserve">2. Discovering life on Mars </w:t>
      </w:r>
      <w:r w:rsidRPr="00372850">
        <w:rPr>
          <w:rFonts w:asciiTheme="majorHAnsi" w:hAnsiTheme="majorHAnsi" w:cstheme="majorHAnsi"/>
          <w:sz w:val="12"/>
        </w:rPr>
        <w:t xml:space="preserve">Nye, the CEO of The Planetary Society, said during an episode of </w:t>
      </w:r>
      <w:proofErr w:type="spellStart"/>
      <w:r w:rsidRPr="00372850">
        <w:rPr>
          <w:rFonts w:asciiTheme="majorHAnsi" w:hAnsiTheme="majorHAnsi" w:cstheme="majorHAnsi"/>
          <w:sz w:val="12"/>
        </w:rPr>
        <w:t>StarTalk</w:t>
      </w:r>
      <w:proofErr w:type="spellEnd"/>
      <w:r w:rsidRPr="00372850">
        <w:rPr>
          <w:rFonts w:asciiTheme="majorHAnsi" w:hAnsiTheme="majorHAnsi" w:cstheme="majorHAnsi"/>
          <w:sz w:val="12"/>
        </w:rPr>
        <w:t xml:space="preserve"> Radio in March that humanity should focus on </w:t>
      </w:r>
      <w:r w:rsidRPr="00372850">
        <w:rPr>
          <w:rStyle w:val="Style13ptBold"/>
          <w:rFonts w:asciiTheme="majorHAnsi" w:hAnsiTheme="majorHAnsi" w:cstheme="majorHAnsi"/>
        </w:rPr>
        <w:t xml:space="preserve">sending </w:t>
      </w:r>
      <w:r w:rsidRPr="00372850">
        <w:rPr>
          <w:rStyle w:val="Style13ptBold"/>
          <w:rFonts w:asciiTheme="majorHAnsi" w:hAnsiTheme="majorHAnsi" w:cstheme="majorHAnsi"/>
          <w:highlight w:val="cyan"/>
        </w:rPr>
        <w:t>humans</w:t>
      </w:r>
      <w:r w:rsidRPr="00372850">
        <w:rPr>
          <w:rStyle w:val="Style13ptBold"/>
          <w:rFonts w:asciiTheme="majorHAnsi" w:hAnsiTheme="majorHAnsi" w:cstheme="majorHAnsi"/>
        </w:rPr>
        <w:t xml:space="preserve"> instead of robots to Mars because humans </w:t>
      </w:r>
      <w:r w:rsidRPr="00372850">
        <w:rPr>
          <w:rStyle w:val="Style13ptBold"/>
          <w:rFonts w:asciiTheme="majorHAnsi" w:hAnsiTheme="majorHAnsi" w:cstheme="majorHAnsi"/>
          <w:highlight w:val="cyan"/>
        </w:rPr>
        <w:t>could make discoveries 10,000 times as fast</w:t>
      </w:r>
      <w:r w:rsidRPr="00372850">
        <w:rPr>
          <w:rStyle w:val="Style13ptBold"/>
          <w:rFonts w:asciiTheme="majorHAnsi" w:hAnsiTheme="majorHAnsi" w:cstheme="majorHAnsi"/>
        </w:rPr>
        <w:t xml:space="preserve"> </w:t>
      </w:r>
      <w:r w:rsidRPr="00372850">
        <w:rPr>
          <w:rFonts w:asciiTheme="majorHAnsi" w:hAnsiTheme="majorHAnsi" w:cstheme="majorHAnsi"/>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372850">
        <w:rPr>
          <w:rStyle w:val="Style13ptBold"/>
          <w:rFonts w:asciiTheme="majorHAnsi" w:hAnsiTheme="majorHAnsi" w:cstheme="majorHAnsi"/>
        </w:rPr>
        <w:t>The theory there is that life was spawned not from the swamps on adolescent Earth, but from watery chasms on Mars. The Mars life theory suggests that rocks rich with microorganisms could have been ejected off the planet's surface from a powerful impact, eventually making their way through space to Earth. It's not a stretch to imagine, because Martian rocks can be found on Earth.</w:t>
      </w:r>
      <w:r w:rsidRPr="00372850">
        <w:rPr>
          <w:rFonts w:asciiTheme="majorHAnsi" w:hAnsiTheme="majorHAnsi" w:cstheme="majorHAnsi"/>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372850">
        <w:rPr>
          <w:rFonts w:asciiTheme="majorHAnsi" w:hAnsiTheme="majorHAnsi" w:cstheme="majorHAnsi"/>
          <w:sz w:val="12"/>
        </w:rPr>
        <w:t>Impey</w:t>
      </w:r>
      <w:proofErr w:type="spellEnd"/>
      <w:r w:rsidRPr="00372850">
        <w:rPr>
          <w:rFonts w:asciiTheme="majorHAnsi" w:hAnsiTheme="majorHAnsi" w:cstheme="majorHAnsi"/>
          <w:sz w:val="12"/>
        </w:rPr>
        <w:t xml:space="preserve">, a British astronomer and author of over a dozen books in astronomy and popular science, told Business Insider. </w:t>
      </w:r>
      <w:r w:rsidRPr="00372850">
        <w:rPr>
          <w:rStyle w:val="Emphasis"/>
          <w:rFonts w:asciiTheme="majorHAnsi" w:hAnsiTheme="majorHAnsi" w:cstheme="majorHAnsi"/>
        </w:rPr>
        <w:t xml:space="preserve">3. Improving the quality of life on Earth </w:t>
      </w:r>
      <w:r w:rsidRPr="00372850">
        <w:rPr>
          <w:rFonts w:asciiTheme="majorHAnsi" w:hAnsiTheme="majorHAnsi" w:cstheme="majorHAnsi"/>
          <w:sz w:val="12"/>
        </w:rPr>
        <w:t>"</w:t>
      </w:r>
      <w:r w:rsidRPr="00372850">
        <w:rPr>
          <w:rStyle w:val="Style13ptBold"/>
          <w:rFonts w:asciiTheme="majorHAnsi" w:hAnsiTheme="majorHAnsi" w:cstheme="majorHAnsi"/>
          <w:highlight w:val="cyan"/>
        </w:rPr>
        <w:t>Only by pushing mankind to its limits</w:t>
      </w:r>
      <w:r w:rsidRPr="00372850">
        <w:rPr>
          <w:rStyle w:val="Style13ptBold"/>
          <w:rFonts w:asciiTheme="majorHAnsi" w:hAnsiTheme="majorHAnsi" w:cstheme="majorHAnsi"/>
        </w:rPr>
        <w:t xml:space="preserve">, to the bottoms of the ocean and into space, </w:t>
      </w:r>
      <w:r w:rsidRPr="00372850">
        <w:rPr>
          <w:rStyle w:val="Style13ptBold"/>
          <w:rFonts w:asciiTheme="majorHAnsi" w:hAnsiTheme="majorHAnsi" w:cstheme="majorHAnsi"/>
          <w:highlight w:val="cyan"/>
        </w:rPr>
        <w:t>will we make discoveries in science</w:t>
      </w:r>
      <w:r w:rsidRPr="00372850">
        <w:rPr>
          <w:rStyle w:val="Style13ptBold"/>
          <w:rFonts w:asciiTheme="majorHAnsi" w:hAnsiTheme="majorHAnsi" w:cstheme="majorHAnsi"/>
        </w:rPr>
        <w:t xml:space="preserve"> and technology that can be adapted to improve life on Earth.</w:t>
      </w:r>
      <w:r w:rsidRPr="00372850">
        <w:rPr>
          <w:rFonts w:asciiTheme="majorHAnsi" w:hAnsiTheme="majorHAnsi" w:cstheme="majorHAnsi"/>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w:t>
      </w:r>
      <w:r w:rsidRPr="00372850">
        <w:rPr>
          <w:rFonts w:asciiTheme="majorHAnsi" w:hAnsiTheme="majorHAnsi" w:cstheme="majorHAnsi"/>
          <w:sz w:val="12"/>
        </w:rPr>
        <w:lastRenderedPageBreak/>
        <w:t xml:space="preserve">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372850">
        <w:rPr>
          <w:rFonts w:asciiTheme="majorHAnsi" w:hAnsiTheme="majorHAnsi" w:cstheme="majorHAnsi"/>
          <w:sz w:val="12"/>
        </w:rPr>
        <w:t>StarTalk</w:t>
      </w:r>
      <w:proofErr w:type="spellEnd"/>
      <w:r w:rsidRPr="00372850">
        <w:rPr>
          <w:rFonts w:asciiTheme="majorHAnsi" w:hAnsiTheme="majorHAnsi" w:cstheme="majorHAnsi"/>
          <w:sz w:val="12"/>
        </w:rPr>
        <w:t xml:space="preserve"> radio host, explained during an interview with Fareed Zakaria in 2012. </w:t>
      </w:r>
      <w:r w:rsidRPr="00372850">
        <w:rPr>
          <w:rStyle w:val="Style13ptBold"/>
          <w:rFonts w:asciiTheme="majorHAnsi" w:hAnsiTheme="majorHAnsi" w:cstheme="majorHAnsi"/>
        </w:rPr>
        <w:t xml:space="preserve">It's impossible to predict how </w:t>
      </w:r>
      <w:r w:rsidRPr="00372850">
        <w:rPr>
          <w:rStyle w:val="Style13ptBold"/>
          <w:rFonts w:asciiTheme="majorHAnsi" w:hAnsiTheme="majorHAnsi" w:cstheme="majorHAnsi"/>
          <w:highlight w:val="cyan"/>
        </w:rPr>
        <w:t>cutting-edge technologies</w:t>
      </w:r>
      <w:r w:rsidRPr="00372850">
        <w:rPr>
          <w:rStyle w:val="Style13ptBold"/>
          <w:rFonts w:asciiTheme="majorHAnsi" w:hAnsiTheme="majorHAnsi" w:cstheme="majorHAnsi"/>
        </w:rPr>
        <w:t xml:space="preserve"> used to develop manned missions to Mars and habitats on Mars </w:t>
      </w:r>
      <w:r w:rsidRPr="00372850">
        <w:rPr>
          <w:rStyle w:val="Style13ptBold"/>
          <w:rFonts w:asciiTheme="majorHAnsi" w:hAnsiTheme="majorHAnsi" w:cstheme="majorHAnsi"/>
          <w:highlight w:val="cyan"/>
        </w:rPr>
        <w:t>will benefit other fields</w:t>
      </w:r>
      <w:r w:rsidRPr="00372850">
        <w:rPr>
          <w:rStyle w:val="Style13ptBold"/>
          <w:rFonts w:asciiTheme="majorHAnsi" w:hAnsiTheme="majorHAnsi" w:cstheme="majorHAnsi"/>
        </w:rPr>
        <w:t xml:space="preserve"> like medicine or agriculture.</w:t>
      </w:r>
      <w:r w:rsidRPr="00372850">
        <w:rPr>
          <w:rFonts w:asciiTheme="majorHAnsi" w:hAnsiTheme="majorHAnsi" w:cstheme="majorHAnsi"/>
          <w:sz w:val="12"/>
        </w:rPr>
        <w:t xml:space="preserve"> But we'll figure that out only by "pushing humankind to its limits" and </w:t>
      </w:r>
      <w:proofErr w:type="spellStart"/>
      <w:r w:rsidRPr="00372850">
        <w:rPr>
          <w:rFonts w:asciiTheme="majorHAnsi" w:hAnsiTheme="majorHAnsi" w:cstheme="majorHAnsi"/>
          <w:sz w:val="12"/>
        </w:rPr>
        <w:t>boldy</w:t>
      </w:r>
      <w:proofErr w:type="spellEnd"/>
      <w:r w:rsidRPr="00372850">
        <w:rPr>
          <w:rFonts w:asciiTheme="majorHAnsi" w:hAnsiTheme="majorHAnsi" w:cstheme="majorHAnsi"/>
          <w:sz w:val="12"/>
        </w:rPr>
        <w:t xml:space="preserve"> going where we've never been before. </w:t>
      </w:r>
      <w:r w:rsidRPr="00372850">
        <w:rPr>
          <w:rStyle w:val="Emphasis"/>
          <w:rFonts w:asciiTheme="majorHAnsi" w:hAnsiTheme="majorHAnsi" w:cstheme="majorHAnsi"/>
        </w:rPr>
        <w:t xml:space="preserve">4. Growing as a species </w:t>
      </w:r>
      <w:r w:rsidRPr="00372850">
        <w:rPr>
          <w:rStyle w:val="Style13ptBold"/>
          <w:rFonts w:asciiTheme="majorHAnsi" w:hAnsiTheme="majorHAnsi" w:cstheme="majorHAnsi"/>
        </w:rPr>
        <w:t>Another reason we should go to Mars</w:t>
      </w:r>
      <w:r w:rsidRPr="00372850">
        <w:rPr>
          <w:rFonts w:asciiTheme="majorHAnsi" w:hAnsiTheme="majorHAnsi" w:cstheme="majorHAnsi"/>
          <w:sz w:val="12"/>
        </w:rPr>
        <w:t xml:space="preserve">, according to Tyson, </w:t>
      </w:r>
      <w:r w:rsidRPr="00372850">
        <w:rPr>
          <w:rStyle w:val="Style13ptBold"/>
          <w:rFonts w:asciiTheme="majorHAnsi" w:hAnsiTheme="majorHAnsi" w:cstheme="majorHAnsi"/>
        </w:rPr>
        <w:t>is to inspire the next generation of space explorers.</w:t>
      </w:r>
      <w:r w:rsidRPr="00372850">
        <w:rPr>
          <w:rFonts w:asciiTheme="majorHAnsi" w:hAnsiTheme="majorHAnsi" w:cstheme="majorHAnsi"/>
          <w:sz w:val="12"/>
        </w:rPr>
        <w:t xml:space="preserve"> When asked in 2013 whether we should go to Mars, he answered: "Yes, </w:t>
      </w:r>
      <w:r w:rsidRPr="00372850">
        <w:rPr>
          <w:rStyle w:val="Style13ptBold"/>
          <w:rFonts w:asciiTheme="majorHAnsi" w:hAnsiTheme="majorHAnsi" w:cstheme="majorHAnsi"/>
        </w:rPr>
        <w:t xml:space="preserve">if </w:t>
      </w:r>
      <w:r w:rsidRPr="00372850">
        <w:rPr>
          <w:rStyle w:val="Style13ptBold"/>
          <w:rFonts w:asciiTheme="majorHAnsi" w:hAnsiTheme="majorHAnsi" w:cstheme="majorHAnsi"/>
          <w:highlight w:val="cyan"/>
        </w:rPr>
        <w:t>it galvanizes an entire generation</w:t>
      </w:r>
      <w:r w:rsidRPr="00372850">
        <w:rPr>
          <w:rStyle w:val="Style13ptBold"/>
          <w:rFonts w:asciiTheme="majorHAnsi" w:hAnsiTheme="majorHAnsi" w:cstheme="majorHAnsi"/>
        </w:rPr>
        <w:t xml:space="preserve"> of students in the educational pipeline to want to become scientists, engineers, technologists, and mathematicians</w:t>
      </w:r>
      <w:r w:rsidRPr="00372850">
        <w:rPr>
          <w:rFonts w:asciiTheme="majorHAnsi" w:hAnsiTheme="majorHAnsi" w:cstheme="majorHAnsi"/>
          <w:sz w:val="12"/>
        </w:rPr>
        <w:t xml:space="preserve">," he said. "The next generation of astronauts to land on Mars are in middle school now." </w:t>
      </w:r>
      <w:r w:rsidRPr="00372850">
        <w:rPr>
          <w:rStyle w:val="Style13ptBold"/>
          <w:rFonts w:asciiTheme="majorHAnsi" w:hAnsiTheme="majorHAnsi" w:cstheme="majorHAnsi"/>
        </w:rPr>
        <w:t xml:space="preserve">Humanity's aspirations to explore space are what </w:t>
      </w:r>
      <w:r w:rsidRPr="00372850">
        <w:rPr>
          <w:rStyle w:val="Style13ptBold"/>
          <w:rFonts w:asciiTheme="majorHAnsi" w:hAnsiTheme="majorHAnsi" w:cstheme="majorHAnsi"/>
          <w:highlight w:val="cyan"/>
        </w:rPr>
        <w:t>drive us toward more advanced technological innovations</w:t>
      </w:r>
      <w:r w:rsidRPr="00372850">
        <w:rPr>
          <w:rStyle w:val="Style13ptBold"/>
          <w:rFonts w:asciiTheme="majorHAnsi" w:hAnsiTheme="majorHAnsi" w:cstheme="majorHAnsi"/>
        </w:rPr>
        <w:t xml:space="preserve"> that will undoubtedly benefit mankind in one way or another. </w:t>
      </w:r>
      <w:r w:rsidRPr="00372850">
        <w:rPr>
          <w:rFonts w:asciiTheme="majorHAnsi" w:hAnsiTheme="majorHAnsi" w:cstheme="majorHAnsi"/>
          <w:sz w:val="12"/>
        </w:rPr>
        <w:t>"</w:t>
      </w:r>
      <w:r w:rsidRPr="00372850">
        <w:rPr>
          <w:rStyle w:val="Style13ptBold"/>
          <w:rFonts w:asciiTheme="majorHAnsi" w:hAnsiTheme="majorHAnsi" w:cstheme="majorHAnsi"/>
        </w:rPr>
        <w:t>Space is like a proxy for a lot of what else goes on in society, including your urge to innovate</w:t>
      </w:r>
      <w:r w:rsidRPr="00372850">
        <w:rPr>
          <w:rFonts w:asciiTheme="majorHAnsi" w:hAnsiTheme="majorHAnsi" w:cstheme="majorHAnsi"/>
          <w:sz w:val="12"/>
        </w:rPr>
        <w:t xml:space="preserve">," Tyson said during his interview with Zakaria. He added: "There's nothing that drives ambitions the way NASA does." </w:t>
      </w:r>
      <w:r w:rsidRPr="00372850">
        <w:rPr>
          <w:rStyle w:val="Emphasis"/>
          <w:rFonts w:asciiTheme="majorHAnsi" w:hAnsiTheme="majorHAnsi" w:cstheme="majorHAnsi"/>
        </w:rPr>
        <w:t xml:space="preserve">5. Demonstrating political and economic leadership </w:t>
      </w:r>
      <w:r w:rsidRPr="00372850">
        <w:rPr>
          <w:rFonts w:asciiTheme="majorHAnsi" w:hAnsiTheme="majorHAnsi" w:cstheme="majorHAnsi"/>
          <w:sz w:val="12"/>
        </w:rPr>
        <w:t xml:space="preserve">At a February 24 hearing, Aldrin told the US Senate's Subcommittee on Space, Science and Competitiveness that </w:t>
      </w:r>
      <w:r w:rsidRPr="00372850">
        <w:rPr>
          <w:rStyle w:val="Style13ptBold"/>
          <w:rFonts w:asciiTheme="majorHAnsi" w:hAnsiTheme="majorHAnsi" w:cstheme="majorHAnsi"/>
          <w:highlight w:val="cyan"/>
        </w:rPr>
        <w:t>getting to Mars was a necessity</w:t>
      </w:r>
      <w:r w:rsidRPr="00372850">
        <w:rPr>
          <w:rStyle w:val="Style13ptBold"/>
          <w:rFonts w:asciiTheme="majorHAnsi" w:hAnsiTheme="majorHAnsi" w:cstheme="majorHAnsi"/>
        </w:rPr>
        <w:t xml:space="preserve"> not only for science, but also </w:t>
      </w:r>
      <w:r w:rsidRPr="00372850">
        <w:rPr>
          <w:rStyle w:val="Style13ptBold"/>
          <w:rFonts w:asciiTheme="majorHAnsi" w:hAnsiTheme="majorHAnsi" w:cstheme="majorHAnsi"/>
          <w:highlight w:val="cyan"/>
        </w:rPr>
        <w:t>for policy</w:t>
      </w:r>
      <w:r w:rsidRPr="00372850">
        <w:rPr>
          <w:rStyle w:val="Style13ptBold"/>
          <w:rFonts w:asciiTheme="majorHAnsi" w:hAnsiTheme="majorHAnsi" w:cstheme="majorHAnsi"/>
        </w:rPr>
        <w:t xml:space="preserve">. </w:t>
      </w:r>
      <w:r w:rsidRPr="00372850">
        <w:rPr>
          <w:rFonts w:asciiTheme="majorHAnsi" w:hAnsiTheme="majorHAnsi" w:cstheme="majorHAnsi"/>
          <w:sz w:val="12"/>
        </w:rPr>
        <w:t xml:space="preserve">"In my opinion, </w:t>
      </w:r>
      <w:r w:rsidRPr="00372850">
        <w:rPr>
          <w:rStyle w:val="Style13ptBold"/>
          <w:rFonts w:asciiTheme="majorHAnsi" w:hAnsiTheme="majorHAnsi" w:cstheme="majorHAnsi"/>
        </w:rPr>
        <w:t>there is no more convincing way to demonstrate American leadership for the remainder of this century than to commit to a permanent presence on Mars</w:t>
      </w:r>
      <w:r w:rsidRPr="00372850">
        <w:rPr>
          <w:rFonts w:asciiTheme="majorHAnsi" w:hAnsiTheme="majorHAnsi" w:cstheme="majorHAnsi"/>
          <w:sz w:val="12"/>
        </w:rPr>
        <w:t xml:space="preserve">," he said. </w:t>
      </w:r>
      <w:r w:rsidRPr="00372850">
        <w:rPr>
          <w:rStyle w:val="Style13ptBold"/>
          <w:rFonts w:asciiTheme="majorHAnsi" w:hAnsiTheme="majorHAnsi" w:cstheme="majorHAnsi"/>
        </w:rPr>
        <w:t xml:space="preserve">If Americans do not go to Mars, someone else will. And that spells political and economic benefit for whoever succeeds. </w:t>
      </w:r>
      <w:r w:rsidRPr="00372850">
        <w:rPr>
          <w:rFonts w:asciiTheme="majorHAnsi" w:hAnsiTheme="majorHAnsi" w:cstheme="majorHAnsi"/>
          <w:sz w:val="12"/>
        </w:rPr>
        <w:t>"If you lose your space edge," Tyson said during his interview with Zakaria, "my deep concern is that you lose everything else about society that enables you to compete economically."</w:t>
      </w:r>
    </w:p>
    <w:p w14:paraId="12002946" w14:textId="3472BB61" w:rsidR="00B66060" w:rsidRPr="00372850" w:rsidRDefault="008B297B" w:rsidP="00B66060">
      <w:pPr>
        <w:pStyle w:val="Heading4"/>
        <w:rPr>
          <w:rFonts w:asciiTheme="majorHAnsi" w:hAnsiTheme="majorHAnsi" w:cstheme="majorHAnsi"/>
        </w:rPr>
      </w:pPr>
      <w:r w:rsidRPr="00372850">
        <w:rPr>
          <w:rFonts w:asciiTheme="majorHAnsi" w:hAnsiTheme="majorHAnsi" w:cstheme="majorHAnsi"/>
        </w:rPr>
        <w:t xml:space="preserve">4] </w:t>
      </w:r>
      <w:r w:rsidR="00B66060" w:rsidRPr="00372850">
        <w:rPr>
          <w:rFonts w:asciiTheme="majorHAnsi" w:hAnsiTheme="majorHAnsi" w:cstheme="majorHAnsi"/>
        </w:rPr>
        <w:t>Space col key to innovation</w:t>
      </w:r>
    </w:p>
    <w:p w14:paraId="2B3C0FEA" w14:textId="77777777" w:rsidR="00B66060" w:rsidRPr="00372850" w:rsidRDefault="00B66060" w:rsidP="00B66060">
      <w:pPr>
        <w:rPr>
          <w:rFonts w:asciiTheme="majorHAnsi" w:hAnsiTheme="majorHAnsi" w:cstheme="majorHAnsi"/>
        </w:rPr>
      </w:pPr>
      <w:r w:rsidRPr="00372850">
        <w:rPr>
          <w:rFonts w:asciiTheme="majorHAnsi" w:hAnsiTheme="majorHAnsi" w:cstheme="majorHAnsi"/>
        </w:rPr>
        <w:t xml:space="preserve">West 20 Darrell M. West, 8-18-2020, "Five reasons to explore Mars," Brookings, </w:t>
      </w:r>
      <w:hyperlink r:id="rId30" w:history="1">
        <w:r w:rsidRPr="00372850">
          <w:rPr>
            <w:rStyle w:val="StyleUnderline"/>
            <w:rFonts w:asciiTheme="majorHAnsi" w:hAnsiTheme="majorHAnsi" w:cstheme="majorHAnsi"/>
          </w:rPr>
          <w:t>https://www.brookings.edu/blog/techtank/2020/08/18/five-reasons-to-explore-mars/</w:t>
        </w:r>
      </w:hyperlink>
      <w:r w:rsidRPr="00372850">
        <w:rPr>
          <w:rFonts w:asciiTheme="majorHAnsi" w:hAnsiTheme="majorHAnsi" w:cstheme="majorHAnsi"/>
        </w:rPr>
        <w:t xml:space="preserve"> TDI</w:t>
      </w:r>
    </w:p>
    <w:p w14:paraId="3A3B414D" w14:textId="77777777" w:rsidR="00B66060" w:rsidRPr="00372850" w:rsidRDefault="00B66060" w:rsidP="00B66060">
      <w:pPr>
        <w:rPr>
          <w:rFonts w:asciiTheme="majorHAnsi" w:hAnsiTheme="majorHAnsi" w:cstheme="majorHAnsi"/>
          <w:sz w:val="12"/>
        </w:rPr>
      </w:pPr>
      <w:r w:rsidRPr="00372850">
        <w:rPr>
          <w:rFonts w:asciiTheme="majorHAnsi" w:hAnsiTheme="majorHAnsi" w:cstheme="majorHAnsi"/>
          <w:sz w:val="12"/>
        </w:rPr>
        <w:t xml:space="preserve">The recent launch of the Mars rover Perseverance is the latest U.S. space mission seeking to understand our solar system. Its </w:t>
      </w:r>
      <w:hyperlink r:id="rId31" w:history="1">
        <w:r w:rsidRPr="00372850">
          <w:rPr>
            <w:rStyle w:val="StyleUnderline"/>
            <w:rFonts w:asciiTheme="majorHAnsi" w:hAnsiTheme="majorHAnsi" w:cstheme="majorHAnsi"/>
            <w:sz w:val="12"/>
          </w:rPr>
          <w:t>expected arrival at the Red Planet in mid-February</w:t>
        </w:r>
      </w:hyperlink>
      <w:r w:rsidRPr="00372850">
        <w:rPr>
          <w:rFonts w:asciiTheme="majorHAnsi" w:hAnsiTheme="majorHAnsi" w:cstheme="majorHAnsi"/>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32" w:history="1">
        <w:proofErr w:type="spellStart"/>
        <w:r w:rsidRPr="00372850">
          <w:rPr>
            <w:rStyle w:val="StyleUnderline"/>
            <w:rFonts w:asciiTheme="majorHAnsi" w:hAnsiTheme="majorHAnsi" w:cstheme="majorHAnsi"/>
            <w:sz w:val="12"/>
          </w:rPr>
          <w:t>Jezero</w:t>
        </w:r>
        <w:proofErr w:type="spellEnd"/>
        <w:r w:rsidRPr="00372850">
          <w:rPr>
            <w:rStyle w:val="StyleUnderline"/>
            <w:rFonts w:asciiTheme="majorHAnsi" w:hAnsiTheme="majorHAnsi" w:cstheme="majorHAnsi"/>
            <w:sz w:val="12"/>
          </w:rPr>
          <w:t xml:space="preserve"> Crater landing spot</w:t>
        </w:r>
      </w:hyperlink>
      <w:r w:rsidRPr="00372850">
        <w:rPr>
          <w:rFonts w:asciiTheme="majorHAnsi" w:hAnsiTheme="majorHAnsi" w:cstheme="majorHAnsi"/>
          <w:sz w:val="12"/>
        </w:rPr>
        <w:t xml:space="preserve">. </w:t>
      </w:r>
      <w:r w:rsidRPr="00372850">
        <w:rPr>
          <w:rStyle w:val="Emphasis"/>
          <w:rFonts w:asciiTheme="majorHAnsi" w:hAnsiTheme="majorHAnsi" w:cstheme="majorHAnsi"/>
          <w:highlight w:val="cyan"/>
        </w:rPr>
        <w:t>Mars</w:t>
      </w:r>
      <w:r w:rsidRPr="00372850">
        <w:rPr>
          <w:rStyle w:val="Emphasis"/>
          <w:rFonts w:asciiTheme="majorHAnsi" w:hAnsiTheme="majorHAnsi" w:cstheme="majorHAnsi"/>
        </w:rPr>
        <w:t xml:space="preserve"> is a valuable place for exploration because it can be reached in 6 ½ months, is a major opportunity for scientific exploration, and has been mapped and studied for several decades</w:t>
      </w:r>
      <w:r w:rsidRPr="00372850">
        <w:rPr>
          <w:rFonts w:asciiTheme="majorHAnsi" w:hAnsiTheme="majorHAnsi" w:cstheme="majorHAnsi"/>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372850">
        <w:rPr>
          <w:rStyle w:val="Emphasis"/>
          <w:rFonts w:asciiTheme="majorHAnsi" w:hAnsiTheme="majorHAnsi" w:cstheme="majorHAnsi"/>
        </w:rPr>
        <w:t xml:space="preserve">It is an </w:t>
      </w:r>
      <w:r w:rsidRPr="00372850">
        <w:rPr>
          <w:rStyle w:val="Emphasis"/>
          <w:rFonts w:asciiTheme="majorHAnsi" w:hAnsiTheme="majorHAnsi" w:cstheme="majorHAnsi"/>
          <w:highlight w:val="cyan"/>
        </w:rPr>
        <w:t>ideal place to</w:t>
      </w:r>
      <w:r w:rsidRPr="00372850">
        <w:rPr>
          <w:rStyle w:val="Emphasis"/>
          <w:rFonts w:asciiTheme="majorHAnsi" w:hAnsiTheme="majorHAnsi" w:cstheme="majorHAnsi"/>
        </w:rPr>
        <w:t xml:space="preserve"> search for the residues of microbial life, test new technologies, and </w:t>
      </w:r>
      <w:r w:rsidRPr="00372850">
        <w:rPr>
          <w:rStyle w:val="Emphasis"/>
          <w:rFonts w:asciiTheme="majorHAnsi" w:hAnsiTheme="majorHAnsi" w:cstheme="majorHAnsi"/>
          <w:highlight w:val="cyan"/>
        </w:rPr>
        <w:t>lay the groundwork</w:t>
      </w:r>
      <w:r w:rsidRPr="00372850">
        <w:rPr>
          <w:rStyle w:val="Emphasis"/>
          <w:rFonts w:asciiTheme="majorHAnsi" w:hAnsiTheme="majorHAnsi" w:cstheme="majorHAnsi"/>
        </w:rPr>
        <w:t xml:space="preserve"> for human exploration down the road. </w:t>
      </w:r>
      <w:r w:rsidRPr="00372850">
        <w:rPr>
          <w:rFonts w:asciiTheme="majorHAnsi" w:hAnsiTheme="majorHAnsi" w:cstheme="majorHAnsi"/>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33" w:history="1">
        <w:r w:rsidRPr="00372850">
          <w:rPr>
            <w:rStyle w:val="StyleUnderline"/>
            <w:rFonts w:asciiTheme="majorHAnsi" w:hAnsiTheme="majorHAnsi" w:cstheme="majorHAnsi"/>
            <w:sz w:val="12"/>
          </w:rPr>
          <w:t>if life started twice</w:t>
        </w:r>
      </w:hyperlink>
      <w:r w:rsidRPr="00372850">
        <w:rPr>
          <w:rFonts w:asciiTheme="majorHAnsi" w:hAnsiTheme="majorHAnsi" w:cstheme="majorHAnsi"/>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34" w:history="1">
        <w:proofErr w:type="spellStart"/>
        <w:r w:rsidRPr="00372850">
          <w:rPr>
            <w:rStyle w:val="StyleUnderline"/>
            <w:rFonts w:asciiTheme="majorHAnsi" w:hAnsiTheme="majorHAnsi" w:cstheme="majorHAnsi"/>
            <w:sz w:val="12"/>
          </w:rPr>
          <w:t>Megachange</w:t>
        </w:r>
        <w:proofErr w:type="spellEnd"/>
      </w:hyperlink>
      <w:r w:rsidRPr="00372850">
        <w:rPr>
          <w:rFonts w:asciiTheme="majorHAnsi" w:hAnsiTheme="majorHAnsi" w:cstheme="majorHAnsi"/>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372850">
        <w:rPr>
          <w:rStyle w:val="Emphasis"/>
          <w:rFonts w:asciiTheme="majorHAnsi" w:hAnsiTheme="majorHAnsi" w:cstheme="majorHAnsi"/>
        </w:rPr>
        <w:t xml:space="preserve">The </w:t>
      </w:r>
      <w:r w:rsidRPr="00372850">
        <w:rPr>
          <w:rStyle w:val="Emphasis"/>
          <w:rFonts w:asciiTheme="majorHAnsi" w:hAnsiTheme="majorHAnsi" w:cstheme="majorHAnsi"/>
          <w:highlight w:val="cyan"/>
        </w:rPr>
        <w:t xml:space="preserve">U.S. space program has been an extraordinary </w:t>
      </w:r>
      <w:hyperlink r:id="rId35" w:history="1">
        <w:r w:rsidRPr="00372850">
          <w:rPr>
            <w:rStyle w:val="Emphasis"/>
            <w:rFonts w:asciiTheme="majorHAnsi" w:hAnsiTheme="majorHAnsi" w:cstheme="majorHAnsi"/>
            <w:highlight w:val="cyan"/>
          </w:rPr>
          <w:t>catalyst for technology innovation</w:t>
        </w:r>
      </w:hyperlink>
      <w:r w:rsidRPr="00372850">
        <w:rPr>
          <w:rStyle w:val="Emphasis"/>
          <w:rFonts w:asciiTheme="majorHAnsi" w:hAnsiTheme="majorHAnsi" w:cstheme="majorHAnsi"/>
        </w:rPr>
        <w:t>.</w:t>
      </w:r>
      <w:r w:rsidRPr="00372850">
        <w:rPr>
          <w:rFonts w:asciiTheme="majorHAnsi" w:hAnsiTheme="majorHAnsi" w:cstheme="majorHAnsi"/>
          <w:sz w:val="12"/>
        </w:rPr>
        <w:t xml:space="preserve"> Everything </w:t>
      </w:r>
      <w:r w:rsidRPr="00372850">
        <w:rPr>
          <w:rStyle w:val="Emphasis"/>
          <w:rFonts w:asciiTheme="majorHAnsi" w:hAnsiTheme="majorHAnsi" w:cstheme="majorHAnsi"/>
        </w:rPr>
        <w:t xml:space="preserve">from </w:t>
      </w:r>
      <w:r w:rsidRPr="00372850">
        <w:rPr>
          <w:rStyle w:val="Emphasis"/>
          <w:rFonts w:asciiTheme="majorHAnsi" w:hAnsiTheme="majorHAnsi" w:cstheme="majorHAnsi"/>
          <w:highlight w:val="cyan"/>
        </w:rPr>
        <w:t>Global Positioning Systems</w:t>
      </w:r>
      <w:r w:rsidRPr="00372850">
        <w:rPr>
          <w:rStyle w:val="Emphasis"/>
          <w:rFonts w:asciiTheme="majorHAnsi" w:hAnsiTheme="majorHAnsi" w:cstheme="majorHAnsi"/>
        </w:rPr>
        <w:t xml:space="preserve"> and </w:t>
      </w:r>
      <w:r w:rsidRPr="00372850">
        <w:rPr>
          <w:rStyle w:val="Emphasis"/>
          <w:rFonts w:asciiTheme="majorHAnsi" w:hAnsiTheme="majorHAnsi" w:cstheme="majorHAnsi"/>
          <w:highlight w:val="cyan"/>
        </w:rPr>
        <w:t>medical diagnostic tools</w:t>
      </w:r>
      <w:r w:rsidRPr="00372850">
        <w:rPr>
          <w:rStyle w:val="Emphasis"/>
          <w:rFonts w:asciiTheme="majorHAnsi" w:hAnsiTheme="majorHAnsi" w:cstheme="majorHAnsi"/>
        </w:rPr>
        <w:t xml:space="preserve"> to </w:t>
      </w:r>
      <w:r w:rsidRPr="00372850">
        <w:rPr>
          <w:rStyle w:val="Emphasis"/>
          <w:rFonts w:asciiTheme="majorHAnsi" w:hAnsiTheme="majorHAnsi" w:cstheme="majorHAnsi"/>
          <w:highlight w:val="cyan"/>
        </w:rPr>
        <w:t>wireless technology and camera phones</w:t>
      </w:r>
      <w:r w:rsidRPr="00372850">
        <w:rPr>
          <w:rFonts w:asciiTheme="majorHAnsi" w:hAnsiTheme="majorHAnsi" w:cstheme="majorHAnsi"/>
          <w:sz w:val="12"/>
        </w:rPr>
        <w:t xml:space="preserve"> owe at least part of their creation to the space program. </w:t>
      </w:r>
      <w:r w:rsidRPr="00372850">
        <w:rPr>
          <w:rStyle w:val="Emphasis"/>
          <w:rFonts w:asciiTheme="majorHAnsi" w:hAnsiTheme="majorHAnsi" w:cstheme="majorHAnsi"/>
        </w:rPr>
        <w:t xml:space="preserve">Space exploration required the National Aeronautics and Space Administration to learn how to </w:t>
      </w:r>
      <w:r w:rsidRPr="00372850">
        <w:rPr>
          <w:rStyle w:val="Emphasis"/>
          <w:rFonts w:asciiTheme="majorHAnsi" w:hAnsiTheme="majorHAnsi" w:cstheme="majorHAnsi"/>
          <w:highlight w:val="cyan"/>
        </w:rPr>
        <w:t xml:space="preserve">communicate across </w:t>
      </w:r>
      <w:r w:rsidRPr="00372850">
        <w:rPr>
          <w:rStyle w:val="Emphasis"/>
          <w:rFonts w:asciiTheme="majorHAnsi" w:hAnsiTheme="majorHAnsi" w:cstheme="majorHAnsi"/>
        </w:rPr>
        <w:t xml:space="preserve">wide </w:t>
      </w:r>
      <w:r w:rsidRPr="00372850">
        <w:rPr>
          <w:rStyle w:val="Emphasis"/>
          <w:rFonts w:asciiTheme="majorHAnsi" w:hAnsiTheme="majorHAnsi" w:cstheme="majorHAnsi"/>
          <w:highlight w:val="cyan"/>
        </w:rPr>
        <w:t xml:space="preserve">distances, develop </w:t>
      </w:r>
      <w:r w:rsidRPr="00372850">
        <w:rPr>
          <w:rStyle w:val="Emphasis"/>
          <w:rFonts w:asciiTheme="majorHAnsi" w:hAnsiTheme="majorHAnsi" w:cstheme="majorHAnsi"/>
        </w:rPr>
        <w:lastRenderedPageBreak/>
        <w:t xml:space="preserve">precise </w:t>
      </w:r>
      <w:r w:rsidRPr="00372850">
        <w:rPr>
          <w:rStyle w:val="Emphasis"/>
          <w:rFonts w:asciiTheme="majorHAnsi" w:hAnsiTheme="majorHAnsi" w:cstheme="majorHAnsi"/>
          <w:highlight w:val="cyan"/>
        </w:rPr>
        <w:t>navigational tools</w:t>
      </w:r>
      <w:r w:rsidRPr="00372850">
        <w:rPr>
          <w:rStyle w:val="Emphasis"/>
          <w:rFonts w:asciiTheme="majorHAnsi" w:hAnsiTheme="majorHAnsi" w:cstheme="majorHAnsi"/>
        </w:rPr>
        <w:t xml:space="preserve">, store, transmit, and process large amounts of data, deal with health issues through digital imaging and </w:t>
      </w:r>
      <w:r w:rsidRPr="00372850">
        <w:rPr>
          <w:rStyle w:val="Emphasis"/>
          <w:rFonts w:asciiTheme="majorHAnsi" w:hAnsiTheme="majorHAnsi" w:cstheme="majorHAnsi"/>
          <w:highlight w:val="cyan"/>
        </w:rPr>
        <w:t>telemedicine</w:t>
      </w:r>
      <w:r w:rsidRPr="00372850">
        <w:rPr>
          <w:rStyle w:val="Emphasis"/>
          <w:rFonts w:asciiTheme="majorHAnsi" w:hAnsiTheme="majorHAnsi" w:cstheme="majorHAnsi"/>
        </w:rPr>
        <w:t>,</w:t>
      </w:r>
      <w:r w:rsidRPr="00372850">
        <w:rPr>
          <w:rFonts w:asciiTheme="majorHAnsi" w:hAnsiTheme="majorHAnsi" w:cstheme="majorHAnsi"/>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372850">
        <w:rPr>
          <w:rStyle w:val="Style13ptBold"/>
          <w:rFonts w:asciiTheme="majorHAnsi" w:hAnsiTheme="majorHAnsi" w:cstheme="majorHAnsi"/>
        </w:rPr>
        <w:t>wealthy tourists likely will take trips around the Earth, visit space stations, orbit the Moon, and perhaps even take trips around Mars.</w:t>
      </w:r>
      <w:r w:rsidRPr="00372850">
        <w:rPr>
          <w:rFonts w:asciiTheme="majorHAnsi" w:hAnsiTheme="majorHAnsi" w:cstheme="majorHAnsi"/>
          <w:sz w:val="12"/>
        </w:rPr>
        <w:t xml:space="preserve"> For a substantial fee, they can experience weightlessness, take in the views of the entire planet, see the stars from outside the Earth’s atmosphere, and witness the wonders of other celestial bodies. The </w:t>
      </w:r>
      <w:r w:rsidRPr="00372850">
        <w:rPr>
          <w:rStyle w:val="Style13ptBold"/>
          <w:rFonts w:asciiTheme="majorHAnsi" w:hAnsiTheme="majorHAnsi" w:cstheme="majorHAnsi"/>
        </w:rPr>
        <w:t>Mars program will help with space tourism by improving engineering expertise with space docking, launches, and reentry and providing additional experience about the impact of space travel on the human body</w:t>
      </w:r>
      <w:r w:rsidRPr="00372850">
        <w:rPr>
          <w:rFonts w:asciiTheme="majorHAnsi" w:hAnsiTheme="majorHAnsi" w:cstheme="majorHAnsi"/>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36" w:history="1">
        <w:r w:rsidRPr="00372850">
          <w:rPr>
            <w:rStyle w:val="StyleUnderline"/>
            <w:rFonts w:asciiTheme="majorHAnsi" w:hAnsiTheme="majorHAnsi" w:cstheme="majorHAnsi"/>
            <w:sz w:val="12"/>
          </w:rPr>
          <w:t>broaden human horizons</w:t>
        </w:r>
      </w:hyperlink>
      <w:r w:rsidRPr="00372850">
        <w:rPr>
          <w:rFonts w:asciiTheme="majorHAnsi" w:hAnsiTheme="majorHAnsi" w:cstheme="majorHAnsi"/>
          <w:sz w:val="12"/>
        </w:rPr>
        <w:t xml:space="preserve"> in the same way international travel has exposed people to other lands and perspectives. It will show them that the </w:t>
      </w:r>
      <w:r w:rsidRPr="00372850">
        <w:rPr>
          <w:rStyle w:val="Emphasis"/>
          <w:rFonts w:asciiTheme="majorHAnsi" w:hAnsiTheme="majorHAnsi" w:cstheme="majorHAnsi"/>
        </w:rPr>
        <w:t>Earth has a delicate ecosystem that deserves protecting and why it is important for people of differing countries to work together to solve global problems.</w:t>
      </w:r>
      <w:r w:rsidRPr="00372850">
        <w:rPr>
          <w:rFonts w:asciiTheme="majorHAnsi" w:hAnsiTheme="majorHAnsi" w:cstheme="majorHAnsi"/>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372850">
        <w:rPr>
          <w:rStyle w:val="Emphasis"/>
          <w:rFonts w:asciiTheme="majorHAnsi" w:hAnsiTheme="majorHAnsi" w:cstheme="majorHAnsi"/>
        </w:rPr>
        <w:t>That means that some asteroids, moons, and planets could be rich in minerals and rare elements.</w:t>
      </w:r>
      <w:r w:rsidRPr="00372850">
        <w:rPr>
          <w:rFonts w:asciiTheme="majorHAnsi" w:hAnsiTheme="majorHAnsi" w:cstheme="majorHAnsi"/>
          <w:sz w:val="12"/>
        </w:rPr>
        <w:t xml:space="preserve"> Figuring out how to </w:t>
      </w:r>
      <w:hyperlink r:id="rId37" w:history="1">
        <w:r w:rsidRPr="00372850">
          <w:rPr>
            <w:rStyle w:val="StyleUnderline"/>
            <w:rFonts w:asciiTheme="majorHAnsi" w:hAnsiTheme="majorHAnsi" w:cstheme="majorHAnsi"/>
            <w:sz w:val="12"/>
          </w:rPr>
          <w:t>harvest those materials</w:t>
        </w:r>
      </w:hyperlink>
      <w:r w:rsidRPr="00372850">
        <w:rPr>
          <w:rFonts w:asciiTheme="majorHAnsi" w:hAnsiTheme="majorHAnsi" w:cstheme="majorHAnsi"/>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372850">
        <w:rPr>
          <w:rStyle w:val="Emphasis"/>
          <w:rFonts w:asciiTheme="majorHAnsi" w:hAnsiTheme="majorHAnsi" w:cstheme="majorHAnsi"/>
        </w:rPr>
        <w:t>Exploring space provides a means to satisfy our thirst for knowledge and improve our understanding of ourselves and our place in the universe.</w:t>
      </w:r>
      <w:r w:rsidRPr="00372850">
        <w:rPr>
          <w:rFonts w:asciiTheme="majorHAnsi" w:hAnsiTheme="majorHAnsi" w:cstheme="majorHAnsi"/>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38" w:history="1">
        <w:r w:rsidRPr="00372850">
          <w:rPr>
            <w:rStyle w:val="StyleUnderline"/>
            <w:rFonts w:asciiTheme="majorHAnsi" w:hAnsiTheme="majorHAnsi" w:cstheme="majorHAnsi"/>
            <w:sz w:val="12"/>
          </w:rPr>
          <w:t>answers to basic questions</w:t>
        </w:r>
      </w:hyperlink>
      <w:r w:rsidRPr="00372850">
        <w:rPr>
          <w:rFonts w:asciiTheme="majorHAnsi" w:hAnsiTheme="majorHAnsi" w:cstheme="majorHAnsi"/>
          <w:sz w:val="12"/>
        </w:rPr>
        <w:t xml:space="preserve"> that have eluded humans for centuries, such as how ubiquitous life is outside of Earth, whether it is possible for humans to survive on other planets, and how planets evolve over time.</w:t>
      </w:r>
    </w:p>
    <w:p w14:paraId="0E44F0C8" w14:textId="3551346D" w:rsidR="00B66060" w:rsidRPr="00372850" w:rsidRDefault="008B297B" w:rsidP="00B66060">
      <w:pPr>
        <w:pStyle w:val="Heading4"/>
        <w:rPr>
          <w:rFonts w:asciiTheme="majorHAnsi" w:hAnsiTheme="majorHAnsi" w:cstheme="majorHAnsi"/>
        </w:rPr>
      </w:pPr>
      <w:r w:rsidRPr="00372850">
        <w:rPr>
          <w:rFonts w:asciiTheme="majorHAnsi" w:hAnsiTheme="majorHAnsi" w:cstheme="majorHAnsi"/>
        </w:rPr>
        <w:t xml:space="preserve">5] </w:t>
      </w:r>
      <w:r w:rsidR="00B66060" w:rsidRPr="00372850">
        <w:rPr>
          <w:rFonts w:asciiTheme="majorHAnsi" w:hAnsiTheme="majorHAnsi" w:cstheme="majorHAnsi"/>
        </w:rPr>
        <w:t>Space colonization encourages healthcare innovations- solves diseases</w:t>
      </w:r>
    </w:p>
    <w:p w14:paraId="05D5D8EA" w14:textId="77777777" w:rsidR="00B66060" w:rsidRPr="00372850" w:rsidRDefault="00B66060" w:rsidP="00B66060">
      <w:pPr>
        <w:rPr>
          <w:rFonts w:asciiTheme="majorHAnsi" w:hAnsiTheme="majorHAnsi" w:cstheme="majorHAnsi"/>
        </w:rPr>
      </w:pPr>
      <w:proofErr w:type="spellStart"/>
      <w:r w:rsidRPr="00372850">
        <w:rPr>
          <w:rFonts w:asciiTheme="majorHAnsi" w:hAnsiTheme="majorHAnsi" w:cstheme="majorHAnsi"/>
        </w:rPr>
        <w:t>Donoviel</w:t>
      </w:r>
      <w:proofErr w:type="spellEnd"/>
      <w:r w:rsidRPr="00372850">
        <w:rPr>
          <w:rFonts w:asciiTheme="majorHAnsi" w:hAnsiTheme="majorHAnsi" w:cstheme="majorHAnsi"/>
        </w:rPr>
        <w:t xml:space="preserve"> 19 (</w:t>
      </w:r>
      <w:proofErr w:type="spellStart"/>
      <w:r w:rsidRPr="00372850">
        <w:rPr>
          <w:rFonts w:asciiTheme="majorHAnsi" w:hAnsiTheme="majorHAnsi" w:cstheme="majorHAnsi"/>
        </w:rPr>
        <w:t>Dorit</w:t>
      </w:r>
      <w:proofErr w:type="spellEnd"/>
      <w:r w:rsidRPr="00372850">
        <w:rPr>
          <w:rFonts w:asciiTheme="majorHAnsi" w:hAnsiTheme="majorHAnsi" w:cstheme="majorHAnsi"/>
        </w:rPr>
        <w:t xml:space="preserve"> </w:t>
      </w:r>
      <w:proofErr w:type="spellStart"/>
      <w:r w:rsidRPr="00372850">
        <w:rPr>
          <w:rFonts w:asciiTheme="majorHAnsi" w:hAnsiTheme="majorHAnsi" w:cstheme="majorHAnsi"/>
        </w:rPr>
        <w:t>Donoviel</w:t>
      </w:r>
      <w:proofErr w:type="spellEnd"/>
      <w:r w:rsidRPr="00372850">
        <w:rPr>
          <w:rFonts w:asciiTheme="majorHAnsi" w:hAnsiTheme="majorHAnsi" w:cstheme="majorHAnsi"/>
        </w:rPr>
        <w:t xml:space="preserve">, 7-19-2019, "Space exploration is reinventing healthcare," [20+ years leadership experience as executive director of R&amp;D overseeing diverse areas of biomedical research from basic to applied science, drug discovery, and technology development. Executing a multi-million dollar national research portfolio of grants addressing the plethora of physiological and behavioral challenges of humans in space. Executive Director, Translational Research Institute for Space Health at Baylor College of Medicine] The Hill, </w:t>
      </w:r>
      <w:hyperlink r:id="rId39" w:history="1">
        <w:r w:rsidRPr="00372850">
          <w:rPr>
            <w:rStyle w:val="StyleUnderline"/>
            <w:rFonts w:asciiTheme="majorHAnsi" w:hAnsiTheme="majorHAnsi" w:cstheme="majorHAnsi"/>
          </w:rPr>
          <w:t>https://thehill.com/opinion/technology/453853-space-exploration-is-reinventing-healthcare</w:t>
        </w:r>
      </w:hyperlink>
      <w:r w:rsidRPr="00372850">
        <w:rPr>
          <w:rFonts w:asciiTheme="majorHAnsi" w:hAnsiTheme="majorHAnsi" w:cstheme="majorHAnsi"/>
        </w:rPr>
        <w:t>) TDI</w:t>
      </w:r>
    </w:p>
    <w:p w14:paraId="77EF3B95" w14:textId="77777777" w:rsidR="00B66060" w:rsidRPr="00372850" w:rsidRDefault="00B66060" w:rsidP="00B66060">
      <w:pPr>
        <w:rPr>
          <w:rStyle w:val="Emphasis"/>
          <w:rFonts w:asciiTheme="majorHAnsi" w:hAnsiTheme="majorHAnsi" w:cstheme="majorHAnsi"/>
        </w:rPr>
      </w:pPr>
      <w:r w:rsidRPr="00372850">
        <w:rPr>
          <w:rFonts w:asciiTheme="majorHAnsi" w:hAnsiTheme="majorHAnsi" w:cstheme="majorHAnsi"/>
          <w:sz w:val="10"/>
        </w:rPr>
        <w:t xml:space="preserve">Though many do not realize it, humans have been living and working in space continuously for the past two decades. </w:t>
      </w:r>
      <w:r w:rsidRPr="00372850">
        <w:rPr>
          <w:rStyle w:val="Emphasis"/>
          <w:rFonts w:asciiTheme="majorHAnsi" w:hAnsiTheme="majorHAnsi" w:cstheme="majorHAnsi"/>
        </w:rPr>
        <w:t xml:space="preserve">The conditions of </w:t>
      </w:r>
      <w:r w:rsidRPr="00372850">
        <w:rPr>
          <w:rStyle w:val="Emphasis"/>
          <w:rFonts w:asciiTheme="majorHAnsi" w:hAnsiTheme="majorHAnsi" w:cstheme="majorHAnsi"/>
          <w:highlight w:val="cyan"/>
        </w:rPr>
        <w:t>spaceflight</w:t>
      </w:r>
      <w:r w:rsidRPr="00372850">
        <w:rPr>
          <w:rStyle w:val="Emphasis"/>
          <w:rFonts w:asciiTheme="majorHAnsi" w:hAnsiTheme="majorHAnsi" w:cstheme="majorHAnsi"/>
        </w:rPr>
        <w:t xml:space="preserve"> have </w:t>
      </w:r>
      <w:r w:rsidRPr="00372850">
        <w:rPr>
          <w:rStyle w:val="Emphasis"/>
          <w:rFonts w:asciiTheme="majorHAnsi" w:hAnsiTheme="majorHAnsi" w:cstheme="majorHAnsi"/>
          <w:highlight w:val="cyan"/>
        </w:rPr>
        <w:t>accelerated our ability to study</w:t>
      </w:r>
      <w:r w:rsidRPr="00372850">
        <w:rPr>
          <w:rStyle w:val="Emphasis"/>
          <w:rFonts w:asciiTheme="majorHAnsi" w:hAnsiTheme="majorHAnsi" w:cstheme="majorHAnsi"/>
        </w:rPr>
        <w:t xml:space="preserve"> progressive degenerative </w:t>
      </w:r>
      <w:r w:rsidRPr="00372850">
        <w:rPr>
          <w:rStyle w:val="Emphasis"/>
          <w:rFonts w:asciiTheme="majorHAnsi" w:hAnsiTheme="majorHAnsi" w:cstheme="majorHAnsi"/>
          <w:highlight w:val="cyan"/>
        </w:rPr>
        <w:t>diseases</w:t>
      </w:r>
      <w:r w:rsidRPr="00372850">
        <w:rPr>
          <w:rFonts w:asciiTheme="majorHAnsi" w:hAnsiTheme="majorHAnsi" w:cstheme="majorHAnsi"/>
          <w:sz w:val="10"/>
        </w:rPr>
        <w:t xml:space="preserve">. </w:t>
      </w:r>
      <w:r w:rsidRPr="00372850">
        <w:rPr>
          <w:rStyle w:val="Emphasis"/>
          <w:rFonts w:asciiTheme="majorHAnsi" w:hAnsiTheme="majorHAnsi" w:cstheme="majorHAnsi"/>
        </w:rPr>
        <w:t xml:space="preserve">This novel paradigm of understanding human physiology under the stresses of living in space holds great promise for new sources of medical breakthroughs for Earth. </w:t>
      </w:r>
      <w:r w:rsidRPr="00372850">
        <w:rPr>
          <w:rFonts w:asciiTheme="majorHAnsi" w:hAnsiTheme="majorHAnsi" w:cstheme="majorHAnsi"/>
          <w:sz w:val="10"/>
        </w:rPr>
        <w:t xml:space="preserve">Although astronauts are carefully selected to be exceptionally healthy and exhibit peak physical and mental performance, after only four to six months in space, they can develop numerous medical </w:t>
      </w:r>
      <w:hyperlink r:id="rId40" w:history="1">
        <w:r w:rsidRPr="00372850">
          <w:rPr>
            <w:rStyle w:val="StyleUnderline"/>
            <w:rFonts w:asciiTheme="majorHAnsi" w:hAnsiTheme="majorHAnsi" w:cstheme="majorHAnsi"/>
            <w:sz w:val="10"/>
          </w:rPr>
          <w:t>conditions</w:t>
        </w:r>
      </w:hyperlink>
      <w:r w:rsidRPr="00372850">
        <w:rPr>
          <w:rFonts w:asciiTheme="majorHAnsi" w:hAnsiTheme="majorHAnsi" w:cstheme="majorHAnsi"/>
          <w:sz w:val="10"/>
        </w:rPr>
        <w:t xml:space="preserve">. Without appropriate exercise, they lose bone and muscle mass. They become prone to developing kidney stones. Their hearts become deconditioned. Their blood vessels stiffen. A subset of astronauts develop a swelling of the optic nerve and possibly an increase in pressure on the brain. Even dormant viruses become activated, alongside changes to the immune system. </w:t>
      </w:r>
      <w:r w:rsidRPr="00372850">
        <w:rPr>
          <w:rStyle w:val="Emphasis"/>
          <w:rFonts w:asciiTheme="majorHAnsi" w:hAnsiTheme="majorHAnsi" w:cstheme="majorHAnsi"/>
        </w:rPr>
        <w:t xml:space="preserve">There is a sense of urgency to solve these problems if we are to send humans to Mars and return them safely in the next decade or two. </w:t>
      </w:r>
      <w:r w:rsidRPr="00372850">
        <w:rPr>
          <w:rFonts w:asciiTheme="majorHAnsi" w:hAnsiTheme="majorHAnsi" w:cstheme="majorHAnsi"/>
          <w:sz w:val="10"/>
        </w:rPr>
        <w:t xml:space="preserve">This is why </w:t>
      </w:r>
      <w:r w:rsidRPr="00372850">
        <w:rPr>
          <w:rStyle w:val="Emphasis"/>
          <w:rFonts w:asciiTheme="majorHAnsi" w:hAnsiTheme="majorHAnsi" w:cstheme="majorHAnsi"/>
          <w:highlight w:val="cyan"/>
        </w:rPr>
        <w:t>NASA is investing in cutting-edge research</w:t>
      </w:r>
      <w:r w:rsidRPr="00372850">
        <w:rPr>
          <w:rStyle w:val="Emphasis"/>
          <w:rFonts w:asciiTheme="majorHAnsi" w:hAnsiTheme="majorHAnsi" w:cstheme="majorHAnsi"/>
        </w:rPr>
        <w:t xml:space="preserve"> </w:t>
      </w:r>
      <w:r w:rsidRPr="00372850">
        <w:rPr>
          <w:rStyle w:val="Emphasis"/>
          <w:rFonts w:asciiTheme="majorHAnsi" w:hAnsiTheme="majorHAnsi" w:cstheme="majorHAnsi"/>
          <w:highlight w:val="cyan"/>
        </w:rPr>
        <w:t>for</w:t>
      </w:r>
      <w:r w:rsidRPr="00372850">
        <w:rPr>
          <w:rStyle w:val="Emphasis"/>
          <w:rFonts w:asciiTheme="majorHAnsi" w:hAnsiTheme="majorHAnsi" w:cstheme="majorHAnsi"/>
        </w:rPr>
        <w:t xml:space="preserve"> human </w:t>
      </w:r>
      <w:r w:rsidRPr="00372850">
        <w:rPr>
          <w:rStyle w:val="Emphasis"/>
          <w:rFonts w:asciiTheme="majorHAnsi" w:hAnsiTheme="majorHAnsi" w:cstheme="majorHAnsi"/>
          <w:highlight w:val="cyan"/>
        </w:rPr>
        <w:t>health</w:t>
      </w:r>
      <w:r w:rsidRPr="00372850">
        <w:rPr>
          <w:rFonts w:asciiTheme="majorHAnsi" w:hAnsiTheme="majorHAnsi" w:cstheme="majorHAnsi"/>
          <w:sz w:val="10"/>
        </w:rPr>
        <w:t xml:space="preserve"> </w:t>
      </w:r>
      <w:r w:rsidRPr="00372850">
        <w:rPr>
          <w:rStyle w:val="Emphasis"/>
          <w:rFonts w:asciiTheme="majorHAnsi" w:hAnsiTheme="majorHAnsi" w:cstheme="majorHAnsi"/>
        </w:rPr>
        <w:t xml:space="preserve">and performance including high-risk high-reward approaches funded through the </w:t>
      </w:r>
      <w:hyperlink r:id="rId41" w:history="1">
        <w:r w:rsidRPr="00372850">
          <w:rPr>
            <w:rStyle w:val="Emphasis"/>
            <w:rFonts w:asciiTheme="majorHAnsi" w:hAnsiTheme="majorHAnsi" w:cstheme="majorHAnsi"/>
          </w:rPr>
          <w:t>Translational Research institute for Space Health</w:t>
        </w:r>
      </w:hyperlink>
      <w:r w:rsidRPr="00372850">
        <w:rPr>
          <w:rStyle w:val="Emphasis"/>
          <w:rFonts w:asciiTheme="majorHAnsi" w:hAnsiTheme="majorHAnsi" w:cstheme="majorHAnsi"/>
        </w:rPr>
        <w:t xml:space="preserve"> (TRISH).</w:t>
      </w:r>
      <w:r w:rsidRPr="00372850">
        <w:rPr>
          <w:rFonts w:asciiTheme="majorHAnsi" w:hAnsiTheme="majorHAnsi" w:cstheme="majorHAnsi"/>
          <w:sz w:val="10"/>
        </w:rPr>
        <w:t xml:space="preserve"> Supporting potentially ground-breaking innovations requires a leap of faith in the right direction. </w:t>
      </w:r>
      <w:r w:rsidRPr="00372850">
        <w:rPr>
          <w:rStyle w:val="Emphasis"/>
          <w:rFonts w:asciiTheme="majorHAnsi" w:hAnsiTheme="majorHAnsi" w:cstheme="majorHAnsi"/>
          <w:highlight w:val="cyan"/>
        </w:rPr>
        <w:t>Keeping astronauts healthy</w:t>
      </w:r>
      <w:r w:rsidRPr="00372850">
        <w:rPr>
          <w:rStyle w:val="Emphasis"/>
          <w:rFonts w:asciiTheme="majorHAnsi" w:hAnsiTheme="majorHAnsi" w:cstheme="majorHAnsi"/>
        </w:rPr>
        <w:t xml:space="preserve"> during deep space exploration missions — where there are no hospitals and no medical specialists — requires a different paradigm for healthcare</w:t>
      </w:r>
      <w:r w:rsidRPr="00372850">
        <w:rPr>
          <w:rFonts w:asciiTheme="majorHAnsi" w:hAnsiTheme="majorHAnsi" w:cstheme="majorHAnsi"/>
          <w:sz w:val="10"/>
        </w:rPr>
        <w:t xml:space="preserve">.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 Therefore, astronauts will need to detect even the most subtle changes in their own health status early enough to prevent disease. </w:t>
      </w:r>
      <w:r w:rsidRPr="00372850">
        <w:rPr>
          <w:rStyle w:val="Emphasis"/>
          <w:rFonts w:asciiTheme="majorHAnsi" w:hAnsiTheme="majorHAnsi" w:cstheme="majorHAnsi"/>
        </w:rPr>
        <w:t xml:space="preserve">This </w:t>
      </w:r>
      <w:r w:rsidRPr="00372850">
        <w:rPr>
          <w:rStyle w:val="Emphasis"/>
          <w:rFonts w:asciiTheme="majorHAnsi" w:hAnsiTheme="majorHAnsi" w:cstheme="majorHAnsi"/>
          <w:highlight w:val="cyan"/>
        </w:rPr>
        <w:t>requires</w:t>
      </w:r>
      <w:r w:rsidRPr="00372850">
        <w:rPr>
          <w:rStyle w:val="Emphasis"/>
          <w:rFonts w:asciiTheme="majorHAnsi" w:hAnsiTheme="majorHAnsi" w:cstheme="majorHAnsi"/>
        </w:rPr>
        <w:t xml:space="preserve"> a healthcare paradigm </w:t>
      </w:r>
      <w:r w:rsidRPr="00372850">
        <w:rPr>
          <w:rStyle w:val="Emphasis"/>
          <w:rFonts w:asciiTheme="majorHAnsi" w:hAnsiTheme="majorHAnsi" w:cstheme="majorHAnsi"/>
        </w:rPr>
        <w:lastRenderedPageBreak/>
        <w:t xml:space="preserve">of </w:t>
      </w:r>
      <w:r w:rsidRPr="00372850">
        <w:rPr>
          <w:rStyle w:val="Emphasis"/>
          <w:rFonts w:asciiTheme="majorHAnsi" w:hAnsiTheme="majorHAnsi" w:cstheme="majorHAnsi"/>
          <w:highlight w:val="cyan"/>
        </w:rPr>
        <w:t>predicting</w:t>
      </w:r>
      <w:r w:rsidRPr="00372850">
        <w:rPr>
          <w:rStyle w:val="Emphasis"/>
          <w:rFonts w:asciiTheme="majorHAnsi" w:hAnsiTheme="majorHAnsi" w:cstheme="majorHAnsi"/>
        </w:rPr>
        <w:t xml:space="preserve">, preventing and mitigating </w:t>
      </w:r>
      <w:r w:rsidRPr="00372850">
        <w:rPr>
          <w:rStyle w:val="Emphasis"/>
          <w:rFonts w:asciiTheme="majorHAnsi" w:hAnsiTheme="majorHAnsi" w:cstheme="majorHAnsi"/>
          <w:highlight w:val="cyan"/>
        </w:rPr>
        <w:t>ailments</w:t>
      </w:r>
      <w:r w:rsidRPr="00372850">
        <w:rPr>
          <w:rStyle w:val="Emphasis"/>
          <w:rFonts w:asciiTheme="majorHAnsi" w:hAnsiTheme="majorHAnsi" w:cstheme="majorHAnsi"/>
        </w:rPr>
        <w:t xml:space="preserve"> by intervening early</w:t>
      </w:r>
      <w:r w:rsidRPr="00372850">
        <w:rPr>
          <w:rFonts w:asciiTheme="majorHAnsi" w:hAnsiTheme="majorHAnsi" w:cstheme="majorHAnsi"/>
          <w:sz w:val="10"/>
        </w:rPr>
        <w:t xml:space="preserve">. This means enabling monitoring, diagnostic and therapeutic medical capabilities that are simple to use, safe, robust and miniaturized. Additionally, </w:t>
      </w:r>
      <w:r w:rsidRPr="00372850">
        <w:rPr>
          <w:rStyle w:val="Emphasis"/>
          <w:rFonts w:asciiTheme="majorHAnsi" w:hAnsiTheme="majorHAnsi" w:cstheme="majorHAnsi"/>
        </w:rPr>
        <w:t xml:space="preserve">what will work in a small spacecraft in the hands of an engineer is </w:t>
      </w:r>
      <w:r w:rsidRPr="00372850">
        <w:rPr>
          <w:rStyle w:val="Emphasis"/>
          <w:rFonts w:asciiTheme="majorHAnsi" w:hAnsiTheme="majorHAnsi" w:cstheme="majorHAnsi"/>
          <w:highlight w:val="cyan"/>
        </w:rPr>
        <w:t xml:space="preserve">also likely to </w:t>
      </w:r>
      <w:r w:rsidRPr="00372850">
        <w:rPr>
          <w:rStyle w:val="Emphasis"/>
          <w:rFonts w:asciiTheme="majorHAnsi" w:hAnsiTheme="majorHAnsi" w:cstheme="majorHAnsi"/>
        </w:rPr>
        <w:t>work in a community clinic with limited resources</w:t>
      </w:r>
      <w:r w:rsidRPr="00372850">
        <w:rPr>
          <w:rFonts w:asciiTheme="majorHAnsi" w:hAnsiTheme="majorHAnsi" w:cstheme="majorHAnsi"/>
          <w:sz w:val="10"/>
        </w:rPr>
        <w:t xml:space="preserve">. Or </w:t>
      </w:r>
      <w:r w:rsidRPr="00372850">
        <w:rPr>
          <w:rStyle w:val="Emphasis"/>
          <w:rFonts w:asciiTheme="majorHAnsi" w:hAnsiTheme="majorHAnsi" w:cstheme="majorHAnsi"/>
        </w:rPr>
        <w:t>even in our homes</w:t>
      </w:r>
      <w:r w:rsidRPr="00372850">
        <w:rPr>
          <w:rFonts w:asciiTheme="majorHAnsi" w:hAnsiTheme="majorHAnsi" w:cstheme="majorHAnsi"/>
          <w:sz w:val="10"/>
        </w:rPr>
        <w:t xml:space="preserve">. </w:t>
      </w:r>
      <w:r w:rsidRPr="00372850">
        <w:rPr>
          <w:rStyle w:val="Emphasis"/>
          <w:rFonts w:asciiTheme="majorHAnsi" w:hAnsiTheme="majorHAnsi" w:cstheme="majorHAnsi"/>
        </w:rPr>
        <w:t>This</w:t>
      </w:r>
      <w:r w:rsidRPr="00372850">
        <w:rPr>
          <w:rFonts w:asciiTheme="majorHAnsi" w:hAnsiTheme="majorHAnsi" w:cstheme="majorHAnsi"/>
          <w:sz w:val="10"/>
        </w:rPr>
        <w:t xml:space="preserve"> </w:t>
      </w:r>
      <w:r w:rsidRPr="00372850">
        <w:rPr>
          <w:rStyle w:val="Emphasis"/>
          <w:rFonts w:asciiTheme="majorHAnsi" w:hAnsiTheme="majorHAnsi" w:cstheme="majorHAnsi"/>
        </w:rPr>
        <w:t xml:space="preserve">different approach to healthcare can help </w:t>
      </w:r>
      <w:r w:rsidRPr="00372850">
        <w:rPr>
          <w:rStyle w:val="Emphasis"/>
          <w:rFonts w:asciiTheme="majorHAnsi" w:hAnsiTheme="majorHAnsi" w:cstheme="majorHAnsi"/>
          <w:highlight w:val="cyan"/>
        </w:rPr>
        <w:t>save lives</w:t>
      </w:r>
      <w:r w:rsidRPr="00372850">
        <w:rPr>
          <w:rStyle w:val="Emphasis"/>
          <w:rFonts w:asciiTheme="majorHAnsi" w:hAnsiTheme="majorHAnsi" w:cstheme="majorHAnsi"/>
        </w:rPr>
        <w:t xml:space="preserve"> and reduce costs — </w:t>
      </w:r>
      <w:r w:rsidRPr="00372850">
        <w:rPr>
          <w:rStyle w:val="Emphasis"/>
          <w:rFonts w:asciiTheme="majorHAnsi" w:hAnsiTheme="majorHAnsi" w:cstheme="majorHAnsi"/>
          <w:highlight w:val="cyan"/>
        </w:rPr>
        <w:t>at a global level</w:t>
      </w:r>
      <w:r w:rsidRPr="00372850">
        <w:rPr>
          <w:rStyle w:val="Emphasis"/>
          <w:rFonts w:asciiTheme="majorHAnsi" w:hAnsiTheme="majorHAnsi" w:cstheme="majorHAnsi"/>
        </w:rPr>
        <w:t xml:space="preserve">. </w:t>
      </w:r>
      <w:r w:rsidRPr="00372850">
        <w:rPr>
          <w:rStyle w:val="Emphasis"/>
          <w:rFonts w:asciiTheme="majorHAnsi" w:hAnsiTheme="majorHAnsi" w:cstheme="majorHAnsi"/>
          <w:highlight w:val="cyan"/>
        </w:rPr>
        <w:t>Space demands the best in healthcare innovations</w:t>
      </w:r>
      <w:r w:rsidRPr="00372850">
        <w:rPr>
          <w:rFonts w:asciiTheme="majorHAnsi" w:hAnsiTheme="majorHAnsi" w:cstheme="majorHAnsi"/>
          <w:sz w:val="10"/>
        </w:rPr>
        <w:t xml:space="preserve">, focusing on prevention and early intervention using smart, creative solutions. </w:t>
      </w:r>
      <w:r w:rsidRPr="00372850">
        <w:rPr>
          <w:rStyle w:val="Emphasis"/>
          <w:rFonts w:asciiTheme="majorHAnsi" w:hAnsiTheme="majorHAnsi" w:cstheme="majorHAnsi"/>
        </w:rPr>
        <w:t xml:space="preserve">On a mission to Mars, </w:t>
      </w:r>
      <w:r w:rsidRPr="00372850">
        <w:rPr>
          <w:rStyle w:val="Emphasis"/>
          <w:rFonts w:asciiTheme="majorHAnsi" w:hAnsiTheme="majorHAnsi" w:cstheme="majorHAnsi"/>
          <w:highlight w:val="cyan"/>
        </w:rPr>
        <w:t>blood tests</w:t>
      </w:r>
      <w:r w:rsidRPr="00372850">
        <w:rPr>
          <w:rStyle w:val="Emphasis"/>
          <w:rFonts w:asciiTheme="majorHAnsi" w:hAnsiTheme="majorHAnsi" w:cstheme="majorHAnsi"/>
        </w:rPr>
        <w:t xml:space="preserve"> will be done in a matter of </w:t>
      </w:r>
      <w:r w:rsidRPr="00372850">
        <w:rPr>
          <w:rStyle w:val="Emphasis"/>
          <w:rFonts w:asciiTheme="majorHAnsi" w:hAnsiTheme="majorHAnsi" w:cstheme="majorHAnsi"/>
          <w:highlight w:val="cyan"/>
        </w:rPr>
        <w:t>minutes</w:t>
      </w:r>
      <w:r w:rsidRPr="00372850">
        <w:rPr>
          <w:rStyle w:val="Emphasis"/>
          <w:rFonts w:asciiTheme="majorHAnsi" w:hAnsiTheme="majorHAnsi" w:cstheme="majorHAnsi"/>
        </w:rPr>
        <w:t xml:space="preserve">, by the patient, on a single </w:t>
      </w:r>
      <w:hyperlink r:id="rId42" w:history="1">
        <w:r w:rsidRPr="00372850">
          <w:rPr>
            <w:rStyle w:val="Emphasis"/>
            <w:rFonts w:asciiTheme="majorHAnsi" w:hAnsiTheme="majorHAnsi" w:cstheme="majorHAnsi"/>
          </w:rPr>
          <w:t>drop of blood</w:t>
        </w:r>
      </w:hyperlink>
      <w:r w:rsidRPr="00372850">
        <w:rPr>
          <w:rStyle w:val="Emphasis"/>
          <w:rFonts w:asciiTheme="majorHAnsi" w:hAnsiTheme="majorHAnsi" w:cstheme="majorHAnsi"/>
        </w:rPr>
        <w:t xml:space="preserve">. A trained and adaptive computer </w:t>
      </w:r>
      <w:hyperlink r:id="rId43" w:history="1">
        <w:r w:rsidRPr="00372850">
          <w:rPr>
            <w:rStyle w:val="Emphasis"/>
            <w:rFonts w:asciiTheme="majorHAnsi" w:hAnsiTheme="majorHAnsi" w:cstheme="majorHAnsi"/>
          </w:rPr>
          <w:t>algorithm</w:t>
        </w:r>
      </w:hyperlink>
      <w:r w:rsidRPr="00372850">
        <w:rPr>
          <w:rStyle w:val="Emphasis"/>
          <w:rFonts w:asciiTheme="majorHAnsi" w:hAnsiTheme="majorHAnsi" w:cstheme="majorHAnsi"/>
        </w:rPr>
        <w:t xml:space="preserve"> will track health status based on a variety of physiological parameters and alert astronauts when important deviations from normal become evident. </w:t>
      </w:r>
      <w:hyperlink r:id="rId44" w:history="1">
        <w:r w:rsidRPr="00372850">
          <w:rPr>
            <w:rStyle w:val="Emphasis"/>
            <w:rFonts w:asciiTheme="majorHAnsi" w:hAnsiTheme="majorHAnsi" w:cstheme="majorHAnsi"/>
            <w:highlight w:val="cyan"/>
          </w:rPr>
          <w:t>Automated eye exams</w:t>
        </w:r>
      </w:hyperlink>
      <w:r w:rsidRPr="00372850">
        <w:rPr>
          <w:rStyle w:val="Emphasis"/>
          <w:rFonts w:asciiTheme="majorHAnsi" w:hAnsiTheme="majorHAnsi" w:cstheme="majorHAnsi"/>
        </w:rPr>
        <w:t xml:space="preserve"> will be performed by the astronauts on themselves and images will be analyzed by a computer for changes. </w:t>
      </w:r>
      <w:r w:rsidRPr="00372850">
        <w:rPr>
          <w:rStyle w:val="Emphasis"/>
          <w:rFonts w:asciiTheme="majorHAnsi" w:hAnsiTheme="majorHAnsi" w:cstheme="majorHAnsi"/>
          <w:highlight w:val="cyan"/>
        </w:rPr>
        <w:t xml:space="preserve">Customized </w:t>
      </w:r>
      <w:hyperlink r:id="rId45" w:history="1">
        <w:r w:rsidRPr="00372850">
          <w:rPr>
            <w:rStyle w:val="Emphasis"/>
            <w:rFonts w:asciiTheme="majorHAnsi" w:hAnsiTheme="majorHAnsi" w:cstheme="majorHAnsi"/>
            <w:highlight w:val="cyan"/>
          </w:rPr>
          <w:t>medications</w:t>
        </w:r>
      </w:hyperlink>
      <w:r w:rsidRPr="00372850">
        <w:rPr>
          <w:rStyle w:val="Emphasis"/>
          <w:rFonts w:asciiTheme="majorHAnsi" w:hAnsiTheme="majorHAnsi" w:cstheme="majorHAnsi"/>
        </w:rPr>
        <w:t xml:space="preserve"> will be tailor-made for the patient </w:t>
      </w:r>
      <w:r w:rsidRPr="00372850">
        <w:rPr>
          <w:rStyle w:val="Emphasis"/>
          <w:rFonts w:asciiTheme="majorHAnsi" w:hAnsiTheme="majorHAnsi" w:cstheme="majorHAnsi"/>
          <w:highlight w:val="cyan"/>
        </w:rPr>
        <w:t>on the spot</w:t>
      </w:r>
      <w:r w:rsidRPr="00372850">
        <w:rPr>
          <w:rStyle w:val="Emphasis"/>
          <w:rFonts w:asciiTheme="majorHAnsi" w:hAnsiTheme="majorHAnsi" w:cstheme="majorHAnsi"/>
        </w:rPr>
        <w:t xml:space="preserve">. If a minor medical procedure is required, the caregiver will learn and practice beforehand using </w:t>
      </w:r>
      <w:r w:rsidRPr="00372850">
        <w:rPr>
          <w:rStyle w:val="Emphasis"/>
          <w:rFonts w:asciiTheme="majorHAnsi" w:hAnsiTheme="majorHAnsi" w:cstheme="majorHAnsi"/>
          <w:highlight w:val="cyan"/>
        </w:rPr>
        <w:t>augmented reality tools</w:t>
      </w:r>
      <w:r w:rsidRPr="00372850">
        <w:rPr>
          <w:rFonts w:asciiTheme="majorHAnsi" w:hAnsiTheme="majorHAnsi" w:cstheme="majorHAnsi"/>
          <w:sz w:val="10"/>
        </w:rPr>
        <w:t xml:space="preserve"> and software </w:t>
      </w:r>
      <w:hyperlink r:id="rId46" w:history="1">
        <w:r w:rsidRPr="00372850">
          <w:rPr>
            <w:rStyle w:val="StyleUnderline"/>
            <w:rFonts w:asciiTheme="majorHAnsi" w:hAnsiTheme="majorHAnsi" w:cstheme="majorHAnsi"/>
            <w:sz w:val="10"/>
          </w:rPr>
          <w:t>simulations</w:t>
        </w:r>
      </w:hyperlink>
      <w:r w:rsidRPr="00372850">
        <w:rPr>
          <w:rFonts w:asciiTheme="majorHAnsi" w:hAnsiTheme="majorHAnsi" w:cstheme="majorHAnsi"/>
          <w:sz w:val="10"/>
        </w:rPr>
        <w:t xml:space="preserve"> adjusted for zero-gravity. </w:t>
      </w:r>
      <w:r w:rsidRPr="00372850">
        <w:rPr>
          <w:rStyle w:val="Emphasis"/>
          <w:rFonts w:asciiTheme="majorHAnsi" w:hAnsiTheme="majorHAnsi" w:cstheme="majorHAnsi"/>
        </w:rPr>
        <w:t xml:space="preserve">Kidney stones will be found early and treated quickly and painlessly using </w:t>
      </w:r>
      <w:hyperlink r:id="rId47" w:history="1">
        <w:r w:rsidRPr="00372850">
          <w:rPr>
            <w:rStyle w:val="Emphasis"/>
            <w:rFonts w:asciiTheme="majorHAnsi" w:hAnsiTheme="majorHAnsi" w:cstheme="majorHAnsi"/>
          </w:rPr>
          <w:t>ultrasound</w:t>
        </w:r>
      </w:hyperlink>
      <w:r w:rsidRPr="00372850">
        <w:rPr>
          <w:rStyle w:val="Emphasis"/>
          <w:rFonts w:asciiTheme="majorHAnsi" w:hAnsiTheme="majorHAnsi" w:cstheme="majorHAnsi"/>
        </w:rPr>
        <w:t xml:space="preserve"> to “push” them out of the kidney so they can be cleared naturally with urination</w:t>
      </w:r>
      <w:r w:rsidRPr="00372850">
        <w:rPr>
          <w:rStyle w:val="Emphasis"/>
          <w:rFonts w:asciiTheme="majorHAnsi" w:hAnsiTheme="majorHAnsi" w:cstheme="majorHAnsi"/>
          <w:highlight w:val="cyan"/>
        </w:rPr>
        <w:t>. Sleep and mood will be improved</w:t>
      </w:r>
      <w:r w:rsidRPr="00372850">
        <w:rPr>
          <w:rStyle w:val="Emphasis"/>
          <w:rFonts w:asciiTheme="majorHAnsi" w:hAnsiTheme="majorHAnsi" w:cstheme="majorHAnsi"/>
        </w:rPr>
        <w:t xml:space="preserve"> using </w:t>
      </w:r>
      <w:hyperlink r:id="rId48" w:history="1">
        <w:r w:rsidRPr="00372850">
          <w:rPr>
            <w:rStyle w:val="Emphasis"/>
            <w:rFonts w:asciiTheme="majorHAnsi" w:hAnsiTheme="majorHAnsi" w:cstheme="majorHAnsi"/>
          </w:rPr>
          <w:t>sound stimulation</w:t>
        </w:r>
      </w:hyperlink>
      <w:r w:rsidRPr="00372850">
        <w:rPr>
          <w:rStyle w:val="Emphasis"/>
          <w:rFonts w:asciiTheme="majorHAnsi" w:hAnsiTheme="majorHAnsi" w:cstheme="majorHAnsi"/>
        </w:rPr>
        <w:t xml:space="preserve"> and health will be improved by individualized diets which will be enriched with high-nutrient </w:t>
      </w:r>
      <w:hyperlink r:id="rId49" w:history="1">
        <w:r w:rsidRPr="00372850">
          <w:rPr>
            <w:rStyle w:val="Emphasis"/>
            <w:rFonts w:asciiTheme="majorHAnsi" w:hAnsiTheme="majorHAnsi" w:cstheme="majorHAnsi"/>
          </w:rPr>
          <w:t>plants</w:t>
        </w:r>
      </w:hyperlink>
      <w:r w:rsidRPr="00372850">
        <w:rPr>
          <w:rStyle w:val="Emphasis"/>
          <w:rFonts w:asciiTheme="majorHAnsi" w:hAnsiTheme="majorHAnsi" w:cstheme="majorHAnsi"/>
        </w:rPr>
        <w:t xml:space="preserve"> grown efficiently within a small footprint.</w:t>
      </w:r>
      <w:r w:rsidRPr="00372850">
        <w:rPr>
          <w:rFonts w:asciiTheme="majorHAnsi" w:hAnsiTheme="majorHAnsi" w:cstheme="majorHAnsi"/>
          <w:sz w:val="10"/>
        </w:rPr>
        <w:t xml:space="preserve"> Most importantly, </w:t>
      </w:r>
      <w:r w:rsidRPr="00372850">
        <w:rPr>
          <w:rStyle w:val="Emphasis"/>
          <w:rFonts w:asciiTheme="majorHAnsi" w:hAnsiTheme="majorHAnsi" w:cstheme="majorHAnsi"/>
        </w:rPr>
        <w:t xml:space="preserve">all these </w:t>
      </w:r>
      <w:r w:rsidRPr="00372850">
        <w:rPr>
          <w:rStyle w:val="Emphasis"/>
          <w:rFonts w:asciiTheme="majorHAnsi" w:hAnsiTheme="majorHAnsi" w:cstheme="majorHAnsi"/>
          <w:highlight w:val="cyan"/>
        </w:rPr>
        <w:t>advances have clear</w:t>
      </w:r>
      <w:r w:rsidRPr="00372850">
        <w:rPr>
          <w:rStyle w:val="Emphasis"/>
          <w:rFonts w:asciiTheme="majorHAnsi" w:hAnsiTheme="majorHAnsi" w:cstheme="majorHAnsi"/>
        </w:rPr>
        <w:t xml:space="preserve"> and important </w:t>
      </w:r>
      <w:r w:rsidRPr="00372850">
        <w:rPr>
          <w:rStyle w:val="Emphasis"/>
          <w:rFonts w:asciiTheme="majorHAnsi" w:hAnsiTheme="majorHAnsi" w:cstheme="majorHAnsi"/>
          <w:highlight w:val="cyan"/>
        </w:rPr>
        <w:t>applications on Earth</w:t>
      </w:r>
      <w:r w:rsidRPr="00372850">
        <w:rPr>
          <w:rStyle w:val="Emphasis"/>
          <w:rFonts w:asciiTheme="majorHAnsi" w:hAnsiTheme="majorHAnsi" w:cstheme="majorHAnsi"/>
        </w:rPr>
        <w:t>. Space</w:t>
      </w:r>
      <w:r w:rsidRPr="00372850">
        <w:rPr>
          <w:rFonts w:asciiTheme="majorHAnsi" w:hAnsiTheme="majorHAnsi" w:cstheme="majorHAnsi"/>
          <w:sz w:val="10"/>
        </w:rPr>
        <w:t xml:space="preserve"> exploration </w:t>
      </w:r>
      <w:r w:rsidRPr="00372850">
        <w:rPr>
          <w:rStyle w:val="Emphasis"/>
          <w:rFonts w:asciiTheme="majorHAnsi" w:hAnsiTheme="majorHAnsi" w:cstheme="majorHAnsi"/>
        </w:rPr>
        <w:t xml:space="preserve">has already yielded hundreds of inventions that filled our </w:t>
      </w:r>
      <w:hyperlink r:id="rId50" w:history="1">
        <w:r w:rsidRPr="00372850">
          <w:rPr>
            <w:rStyle w:val="Emphasis"/>
            <w:rFonts w:asciiTheme="majorHAnsi" w:hAnsiTheme="majorHAnsi" w:cstheme="majorHAnsi"/>
          </w:rPr>
          <w:t>arsenal</w:t>
        </w:r>
      </w:hyperlink>
      <w:r w:rsidRPr="00372850">
        <w:rPr>
          <w:rStyle w:val="Emphasis"/>
          <w:rFonts w:asciiTheme="majorHAnsi" w:hAnsiTheme="majorHAnsi" w:cstheme="majorHAnsi"/>
        </w:rPr>
        <w:t xml:space="preserve"> for fighting diseases</w:t>
      </w:r>
      <w:r w:rsidRPr="00372850">
        <w:rPr>
          <w:rFonts w:asciiTheme="majorHAnsi" w:hAnsiTheme="majorHAnsi" w:cstheme="majorHAnsi"/>
          <w:sz w:val="10"/>
        </w:rPr>
        <w:t xml:space="preserve">. To land women and men on Mars and return them healthy, </w:t>
      </w:r>
      <w:r w:rsidRPr="00372850">
        <w:rPr>
          <w:rStyle w:val="Emphasis"/>
          <w:rFonts w:asciiTheme="majorHAnsi" w:hAnsiTheme="majorHAnsi" w:cstheme="majorHAnsi"/>
        </w:rPr>
        <w:t>we must reinvent healthcare. The positive consequences of this work will impact all of humanity</w:t>
      </w:r>
      <w:r w:rsidRPr="00372850">
        <w:rPr>
          <w:rFonts w:asciiTheme="majorHAnsi" w:hAnsiTheme="majorHAnsi" w:cstheme="majorHAnsi"/>
          <w:sz w:val="10"/>
        </w:rPr>
        <w:t xml:space="preserve">. The spirit of Apollo is alive and well in space health research today. </w:t>
      </w:r>
      <w:r w:rsidRPr="00372850">
        <w:rPr>
          <w:rStyle w:val="Emphasis"/>
          <w:rFonts w:asciiTheme="majorHAnsi" w:hAnsiTheme="majorHAnsi" w:cstheme="majorHAnsi"/>
        </w:rPr>
        <w:t>And for science, medicine and technology pioneers, our most important work is still ahead.</w:t>
      </w:r>
    </w:p>
    <w:p w14:paraId="2FCDB446" w14:textId="4C43BEC2" w:rsidR="00B66060" w:rsidRPr="00372850" w:rsidRDefault="008B297B" w:rsidP="00B66060">
      <w:pPr>
        <w:pStyle w:val="Heading4"/>
        <w:rPr>
          <w:rFonts w:asciiTheme="majorHAnsi" w:hAnsiTheme="majorHAnsi" w:cstheme="majorHAnsi"/>
        </w:rPr>
      </w:pPr>
      <w:r w:rsidRPr="00372850">
        <w:rPr>
          <w:rFonts w:asciiTheme="majorHAnsi" w:hAnsiTheme="majorHAnsi" w:cstheme="majorHAnsi"/>
        </w:rPr>
        <w:t xml:space="preserve">6] </w:t>
      </w:r>
      <w:r w:rsidR="00B66060" w:rsidRPr="00372850">
        <w:rPr>
          <w:rFonts w:asciiTheme="majorHAnsi" w:hAnsiTheme="majorHAnsi" w:cstheme="majorHAnsi"/>
        </w:rPr>
        <w:t xml:space="preserve">Colonies in space are sustainable and rely on planetary resources </w:t>
      </w:r>
    </w:p>
    <w:p w14:paraId="01899FB3" w14:textId="77777777" w:rsidR="00B66060" w:rsidRPr="00372850" w:rsidRDefault="00B66060" w:rsidP="00B66060">
      <w:pPr>
        <w:rPr>
          <w:rFonts w:asciiTheme="majorHAnsi" w:hAnsiTheme="majorHAnsi" w:cstheme="majorHAnsi"/>
        </w:rPr>
      </w:pPr>
      <w:r w:rsidRPr="00372850">
        <w:rPr>
          <w:rFonts w:asciiTheme="majorHAnsi" w:hAnsiTheme="majorHAnsi" w:cstheme="majorHAnsi"/>
        </w:rPr>
        <w:t xml:space="preserve">Haynes 19, 5/17, Korey "O’Neill colonies: A decades-long dream for settling space," Astronomy, https://astronomy.com/news/2019/05/oneill-colonies-a-decades-long-dream-for-settling-space </w:t>
      </w:r>
      <w:r w:rsidRPr="00372850">
        <w:rPr>
          <w:rFonts w:asciiTheme="majorHAnsi" w:eastAsia="Times New Roman" w:hAnsiTheme="majorHAnsi" w:cstheme="majorHAnsi"/>
          <w:vanish/>
          <w:szCs w:val="16"/>
        </w:rPr>
        <w:t>Top of Form</w:t>
      </w:r>
    </w:p>
    <w:p w14:paraId="17C04755" w14:textId="77777777" w:rsidR="00B66060" w:rsidRPr="00372850" w:rsidRDefault="00B66060" w:rsidP="00B66060">
      <w:pPr>
        <w:pBdr>
          <w:top w:val="single" w:sz="6" w:space="1" w:color="auto"/>
        </w:pBdr>
        <w:spacing w:after="0" w:line="240" w:lineRule="auto"/>
        <w:jc w:val="center"/>
        <w:rPr>
          <w:rFonts w:asciiTheme="majorHAnsi" w:eastAsia="Times New Roman" w:hAnsiTheme="majorHAnsi" w:cstheme="majorHAnsi"/>
          <w:vanish/>
          <w:szCs w:val="16"/>
        </w:rPr>
      </w:pPr>
      <w:r w:rsidRPr="00372850">
        <w:rPr>
          <w:rFonts w:asciiTheme="majorHAnsi" w:eastAsia="Times New Roman" w:hAnsiTheme="majorHAnsi" w:cstheme="majorHAnsi"/>
          <w:vanish/>
          <w:szCs w:val="16"/>
        </w:rPr>
        <w:t>Bottom of Form</w:t>
      </w:r>
    </w:p>
    <w:p w14:paraId="7FC411E3" w14:textId="0E099EA3" w:rsidR="00B470BE" w:rsidRPr="00372850" w:rsidRDefault="00B66060" w:rsidP="00B66060">
      <w:pPr>
        <w:rPr>
          <w:rFonts w:asciiTheme="majorHAnsi" w:hAnsiTheme="majorHAnsi" w:cstheme="majorHAnsi"/>
          <w:sz w:val="12"/>
        </w:rPr>
      </w:pPr>
      <w:r w:rsidRPr="00372850">
        <w:rPr>
          <w:rFonts w:asciiTheme="majorHAnsi" w:hAnsiTheme="majorHAnsi" w:cstheme="majorHAnsi"/>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372850">
        <w:rPr>
          <w:rStyle w:val="Style13ptBold"/>
          <w:rFonts w:asciiTheme="majorHAnsi" w:hAnsiTheme="majorHAnsi" w:cstheme="majorHAnsi"/>
        </w:rPr>
        <w:t>If we move out into the solar system, for all practical purposes, we have unlimited resources,” Bezos said. “We could have a trillion people out in the solar system.”</w:t>
      </w:r>
      <w:r w:rsidRPr="00372850">
        <w:rPr>
          <w:rFonts w:asciiTheme="majorHAnsi" w:hAnsiTheme="majorHAnsi" w:cstheme="majorHAnsi"/>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372850">
        <w:rPr>
          <w:rStyle w:val="Style13ptBold"/>
          <w:rFonts w:asciiTheme="majorHAnsi" w:hAnsiTheme="majorHAnsi" w:cstheme="majorHAnsi"/>
        </w:rPr>
        <w:t>, Bezos instead suggested people consider taking up residence in O’Neill colonies, a futuristic concept for space settlements first dreamed up decades ago. “These are very large structures, miles on end, and they hold a million people or more each.”</w:t>
      </w:r>
      <w:r w:rsidRPr="00372850">
        <w:rPr>
          <w:rFonts w:asciiTheme="majorHAnsi" w:hAnsiTheme="majorHAnsi" w:cstheme="majorHAnsi"/>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372850">
        <w:rPr>
          <w:rStyle w:val="Style13ptBold"/>
          <w:rFonts w:asciiTheme="majorHAnsi" w:hAnsiTheme="majorHAnsi" w:cstheme="majorHAnsi"/>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RPr="00372850">
        <w:rPr>
          <w:rFonts w:asciiTheme="majorHAnsi" w:hAnsiTheme="majorHAnsi" w:cstheme="majorHAnsi"/>
          <w:sz w:val="12"/>
        </w:rPr>
        <w:t xml:space="preserve">While NASA has mostly focused on exploring the moon and Mars in recent years, </w:t>
      </w:r>
      <w:r w:rsidRPr="00372850">
        <w:rPr>
          <w:rStyle w:val="Style13ptBold"/>
          <w:rFonts w:asciiTheme="majorHAnsi" w:hAnsiTheme="majorHAnsi" w:cstheme="majorHAnsi"/>
          <w:highlight w:val="cyan"/>
        </w:rPr>
        <w:t>O’Neill colonies</w:t>
      </w:r>
      <w:r w:rsidRPr="00372850">
        <w:rPr>
          <w:rStyle w:val="Style13ptBold"/>
          <w:rFonts w:asciiTheme="majorHAnsi" w:hAnsiTheme="majorHAnsi" w:cstheme="majorHAnsi"/>
        </w:rPr>
        <w:t xml:space="preserve"> offer an option untethered to any planetary body. Instead, </w:t>
      </w:r>
      <w:r w:rsidRPr="00372850">
        <w:rPr>
          <w:rStyle w:val="Emphasis"/>
          <w:rFonts w:asciiTheme="majorHAnsi" w:hAnsiTheme="majorHAnsi" w:cstheme="majorHAnsi"/>
          <w:highlight w:val="cyan"/>
        </w:rPr>
        <w:t>people would live in</w:t>
      </w:r>
      <w:r w:rsidRPr="00372850">
        <w:rPr>
          <w:rStyle w:val="Emphasis"/>
          <w:rFonts w:asciiTheme="majorHAnsi" w:hAnsiTheme="majorHAnsi" w:cstheme="majorHAnsi"/>
        </w:rPr>
        <w:t xml:space="preserve"> enormous circular </w:t>
      </w:r>
      <w:r w:rsidRPr="00372850">
        <w:rPr>
          <w:rStyle w:val="Emphasis"/>
          <w:rFonts w:asciiTheme="majorHAnsi" w:hAnsiTheme="majorHAnsi" w:cstheme="majorHAnsi"/>
          <w:highlight w:val="cyan"/>
        </w:rPr>
        <w:t>structures</w:t>
      </w:r>
      <w:r w:rsidRPr="00372850">
        <w:rPr>
          <w:rStyle w:val="Emphasis"/>
          <w:rFonts w:asciiTheme="majorHAnsi" w:hAnsiTheme="majorHAnsi" w:cstheme="majorHAnsi"/>
        </w:rPr>
        <w:t xml:space="preserve"> in space that would be </w:t>
      </w:r>
      <w:r w:rsidRPr="00372850">
        <w:rPr>
          <w:rStyle w:val="Emphasis"/>
          <w:rFonts w:asciiTheme="majorHAnsi" w:hAnsiTheme="majorHAnsi" w:cstheme="majorHAnsi"/>
          <w:highlight w:val="cyan"/>
        </w:rPr>
        <w:t>capable of hosting</w:t>
      </w:r>
      <w:r w:rsidRPr="00372850">
        <w:rPr>
          <w:rStyle w:val="Emphasis"/>
          <w:rFonts w:asciiTheme="majorHAnsi" w:hAnsiTheme="majorHAnsi" w:cstheme="majorHAnsi"/>
        </w:rPr>
        <w:t xml:space="preserve"> many thousands of people — or even </w:t>
      </w:r>
      <w:r w:rsidRPr="00372850">
        <w:rPr>
          <w:rStyle w:val="Emphasis"/>
          <w:rFonts w:asciiTheme="majorHAnsi" w:hAnsiTheme="majorHAnsi" w:cstheme="majorHAnsi"/>
          <w:highlight w:val="cyan"/>
        </w:rPr>
        <w:t>millions</w:t>
      </w:r>
      <w:r w:rsidRPr="00372850">
        <w:rPr>
          <w:rStyle w:val="Emphasis"/>
          <w:rFonts w:asciiTheme="majorHAnsi" w:hAnsiTheme="majorHAnsi" w:cstheme="majorHAnsi"/>
        </w:rPr>
        <w:t xml:space="preserve"> </w:t>
      </w:r>
      <w:r w:rsidRPr="00372850">
        <w:rPr>
          <w:rStyle w:val="Style13ptBold"/>
          <w:rFonts w:asciiTheme="majorHAnsi" w:hAnsiTheme="majorHAnsi" w:cstheme="majorHAnsi"/>
        </w:rPr>
        <w:t>according to Bezos — on a permanent basis.</w:t>
      </w:r>
      <w:r w:rsidRPr="00372850">
        <w:rPr>
          <w:rFonts w:asciiTheme="majorHAnsi" w:hAnsiTheme="majorHAnsi" w:cstheme="majorHAnsi"/>
          <w:sz w:val="12"/>
        </w:rPr>
        <w:t xml:space="preserve"> You may have seen these kinds of colonies in science fiction, from Star Trek, to the movie Interstellar. But in real life, researchers have thought up a </w:t>
      </w:r>
      <w:proofErr w:type="spellStart"/>
      <w:r w:rsidRPr="00372850">
        <w:rPr>
          <w:rFonts w:asciiTheme="majorHAnsi" w:hAnsiTheme="majorHAnsi" w:cstheme="majorHAnsi"/>
          <w:sz w:val="12"/>
        </w:rPr>
        <w:t>a</w:t>
      </w:r>
      <w:proofErr w:type="spellEnd"/>
      <w:r w:rsidRPr="00372850">
        <w:rPr>
          <w:rFonts w:asciiTheme="majorHAnsi" w:hAnsiTheme="majorHAnsi" w:cstheme="majorHAnsi"/>
          <w:sz w:val="12"/>
        </w:rPr>
        <w:t xml:space="preserve"> few variations: either a sphere, a cylinder, or a ring-shaped torus. All of these are designed to rotate and create a centrifugal force </w:t>
      </w:r>
      <w:r w:rsidRPr="00372850">
        <w:rPr>
          <w:rFonts w:asciiTheme="majorHAnsi" w:hAnsiTheme="majorHAnsi" w:cstheme="majorHAnsi"/>
          <w:sz w:val="12"/>
        </w:rPr>
        <w:lastRenderedPageBreak/>
        <w:t xml:space="preserve">that mimics gravity for the inhabitants. While the sizes and specifications of the colonies vary, there are a few staples. In general, </w:t>
      </w:r>
      <w:r w:rsidRPr="00372850">
        <w:rPr>
          <w:rStyle w:val="Style13ptBold"/>
          <w:rFonts w:asciiTheme="majorHAnsi" w:hAnsiTheme="majorHAnsi" w:cstheme="majorHAnsi"/>
        </w:rPr>
        <w:t xml:space="preserve">O’Neill colonies were designed to be </w:t>
      </w:r>
      <w:r w:rsidRPr="00372850">
        <w:rPr>
          <w:rStyle w:val="Emphasis"/>
          <w:rFonts w:asciiTheme="majorHAnsi" w:hAnsiTheme="majorHAnsi" w:cstheme="majorHAnsi"/>
          <w:highlight w:val="cyan"/>
        </w:rPr>
        <w:t>permanent, self-sustaining structures</w:t>
      </w:r>
      <w:r w:rsidRPr="00372850">
        <w:rPr>
          <w:rStyle w:val="Emphasis"/>
          <w:rFonts w:asciiTheme="majorHAnsi" w:hAnsiTheme="majorHAnsi" w:cstheme="majorHAnsi"/>
        </w:rPr>
        <w:t xml:space="preserve">. That means they would use </w:t>
      </w:r>
      <w:r w:rsidRPr="00372850">
        <w:rPr>
          <w:rStyle w:val="Emphasis"/>
          <w:rFonts w:asciiTheme="majorHAnsi" w:hAnsiTheme="majorHAnsi" w:cstheme="majorHAnsi"/>
          <w:highlight w:val="cyan"/>
        </w:rPr>
        <w:t>solar power for electrical energy</w:t>
      </w:r>
      <w:r w:rsidRPr="00372850">
        <w:rPr>
          <w:rStyle w:val="Emphasis"/>
          <w:rFonts w:asciiTheme="majorHAnsi" w:hAnsiTheme="majorHAnsi" w:cstheme="majorHAnsi"/>
        </w:rPr>
        <w:t xml:space="preserve"> and for </w:t>
      </w:r>
      <w:r w:rsidRPr="00372850">
        <w:rPr>
          <w:rStyle w:val="Emphasis"/>
          <w:rFonts w:asciiTheme="majorHAnsi" w:hAnsiTheme="majorHAnsi" w:cstheme="majorHAnsi"/>
          <w:highlight w:val="cyan"/>
        </w:rPr>
        <w:t>growing crops</w:t>
      </w:r>
      <w:r w:rsidRPr="00372850">
        <w:rPr>
          <w:rStyle w:val="Style13ptBold"/>
          <w:rFonts w:asciiTheme="majorHAnsi" w:hAnsiTheme="majorHAnsi" w:cstheme="majorHAnsi"/>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RPr="00372850">
        <w:rPr>
          <w:rFonts w:asciiTheme="majorHAnsi" w:hAnsiTheme="majorHAnsi" w:cstheme="majorHAnsi"/>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372850">
        <w:rPr>
          <w:rStyle w:val="Style13ptBold"/>
          <w:rFonts w:asciiTheme="majorHAnsi" w:hAnsiTheme="majorHAnsi" w:cstheme="majorHAnsi"/>
        </w:rPr>
        <w:t>Blue Origin and other space entrepreneurs have been tackling, is to reduce the cost and difficulty of getting to space at all. But the second involves using resources from space, rather than hauling them from Earth.</w:t>
      </w:r>
      <w:r w:rsidRPr="00372850">
        <w:rPr>
          <w:rFonts w:asciiTheme="majorHAnsi" w:hAnsiTheme="majorHAnsi" w:cstheme="majorHAnsi"/>
          <w:sz w:val="12"/>
        </w:rPr>
        <w:t xml:space="preserve"> Bezos isn’t alone in such thinking. Most of </w:t>
      </w:r>
      <w:r w:rsidRPr="00372850">
        <w:rPr>
          <w:rStyle w:val="Style13ptBold"/>
          <w:rFonts w:asciiTheme="majorHAnsi" w:hAnsiTheme="majorHAnsi" w:cstheme="majorHAnsi"/>
          <w:highlight w:val="cyan"/>
        </w:rPr>
        <w:t>NASA’s</w:t>
      </w:r>
      <w:r w:rsidRPr="00372850">
        <w:rPr>
          <w:rStyle w:val="Style13ptBold"/>
          <w:rFonts w:asciiTheme="majorHAnsi" w:hAnsiTheme="majorHAnsi" w:cstheme="majorHAnsi"/>
        </w:rPr>
        <w:t xml:space="preserve"> long-term </w:t>
      </w:r>
      <w:r w:rsidRPr="00372850">
        <w:rPr>
          <w:rStyle w:val="Style13ptBold"/>
          <w:rFonts w:asciiTheme="majorHAnsi" w:hAnsiTheme="majorHAnsi" w:cstheme="majorHAnsi"/>
          <w:highlight w:val="cyan"/>
        </w:rPr>
        <w:t>plans</w:t>
      </w:r>
      <w:r w:rsidRPr="00372850">
        <w:rPr>
          <w:rStyle w:val="Style13ptBold"/>
          <w:rFonts w:asciiTheme="majorHAnsi" w:hAnsiTheme="majorHAnsi" w:cstheme="majorHAnsi"/>
        </w:rPr>
        <w:t xml:space="preserve"> for the Moon and Mars involve </w:t>
      </w:r>
      <w:r w:rsidRPr="00372850">
        <w:rPr>
          <w:rStyle w:val="Style13ptBold"/>
          <w:rFonts w:asciiTheme="majorHAnsi" w:hAnsiTheme="majorHAnsi" w:cstheme="majorHAnsi"/>
          <w:highlight w:val="cyan"/>
        </w:rPr>
        <w:t>rely on harvesting materials</w:t>
      </w:r>
      <w:r w:rsidRPr="00372850">
        <w:rPr>
          <w:rStyle w:val="Style13ptBold"/>
          <w:rFonts w:asciiTheme="majorHAnsi" w:hAnsiTheme="majorHAnsi" w:cstheme="majorHAnsi"/>
        </w:rPr>
        <w:t xml:space="preserve"> and manufacturing products locally, using lunar and </w:t>
      </w:r>
      <w:proofErr w:type="spellStart"/>
      <w:r w:rsidRPr="00372850">
        <w:rPr>
          <w:rStyle w:val="Style13ptBold"/>
          <w:rFonts w:asciiTheme="majorHAnsi" w:hAnsiTheme="majorHAnsi" w:cstheme="majorHAnsi"/>
        </w:rPr>
        <w:t>martian</w:t>
      </w:r>
      <w:proofErr w:type="spellEnd"/>
      <w:r w:rsidRPr="00372850">
        <w:rPr>
          <w:rStyle w:val="Style13ptBold"/>
          <w:rFonts w:asciiTheme="majorHAnsi" w:hAnsiTheme="majorHAnsi" w:cstheme="majorHAnsi"/>
        </w:rPr>
        <w:t xml:space="preserve"> regolith to build and repair structures</w:t>
      </w:r>
      <w:r w:rsidRPr="00372850">
        <w:rPr>
          <w:rFonts w:asciiTheme="majorHAnsi" w:hAnsiTheme="majorHAnsi" w:cstheme="majorHAnsi"/>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372850">
        <w:rPr>
          <w:rStyle w:val="Emphasis"/>
          <w:rFonts w:asciiTheme="majorHAnsi" w:hAnsiTheme="majorHAnsi" w:cstheme="majorHAnsi"/>
          <w:highlight w:val="cyan"/>
        </w:rPr>
        <w:t>colonies are meant to use resources gathered from space</w:t>
      </w:r>
      <w:r w:rsidRPr="00372850">
        <w:rPr>
          <w:rStyle w:val="Emphasis"/>
          <w:rFonts w:asciiTheme="majorHAnsi" w:hAnsiTheme="majorHAnsi" w:cstheme="majorHAnsi"/>
        </w:rPr>
        <w:t>, whether asteroids, the Moon, or even Mars</w:t>
      </w:r>
      <w:r w:rsidRPr="00372850">
        <w:rPr>
          <w:rStyle w:val="Style13ptBold"/>
          <w:rFonts w:asciiTheme="majorHAnsi" w:hAnsiTheme="majorHAnsi" w:cstheme="majorHAnsi"/>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72850">
        <w:rPr>
          <w:rFonts w:asciiTheme="majorHAnsi" w:hAnsiTheme="majorHAnsi" w:cstheme="majorHAnsi"/>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22178498" w14:textId="364405A4" w:rsidR="008B297B" w:rsidRPr="00372850" w:rsidRDefault="008B297B" w:rsidP="008B297B">
      <w:pPr>
        <w:pStyle w:val="Heading4"/>
        <w:rPr>
          <w:rFonts w:asciiTheme="majorHAnsi" w:hAnsiTheme="majorHAnsi" w:cstheme="majorHAnsi"/>
        </w:rPr>
      </w:pPr>
      <w:r w:rsidRPr="00372850">
        <w:rPr>
          <w:rFonts w:asciiTheme="majorHAnsi" w:hAnsiTheme="majorHAnsi" w:cstheme="majorHAnsi"/>
        </w:rPr>
        <w:t>7] Specificity flows neg – the terminal impact of the advantage is only a small increase of capitalism that just causes commodification but death outweighs</w:t>
      </w:r>
    </w:p>
    <w:p w14:paraId="6A99356C" w14:textId="3833BCFD" w:rsidR="00257CD1" w:rsidRPr="00372850" w:rsidRDefault="00257CD1" w:rsidP="00257CD1">
      <w:pPr>
        <w:pStyle w:val="Heading3"/>
        <w:rPr>
          <w:rFonts w:asciiTheme="majorHAnsi" w:hAnsiTheme="majorHAnsi" w:cstheme="majorHAnsi"/>
        </w:rPr>
      </w:pPr>
      <w:r w:rsidRPr="00372850">
        <w:rPr>
          <w:rFonts w:asciiTheme="majorHAnsi" w:hAnsiTheme="majorHAnsi" w:cstheme="majorHAnsi"/>
        </w:rPr>
        <w:lastRenderedPageBreak/>
        <w:t xml:space="preserve">Solvency </w:t>
      </w:r>
    </w:p>
    <w:p w14:paraId="709F1134" w14:textId="77777777" w:rsidR="00257CD1" w:rsidRPr="00372850" w:rsidRDefault="00257CD1" w:rsidP="00257CD1">
      <w:pPr>
        <w:pStyle w:val="Heading4"/>
        <w:rPr>
          <w:rFonts w:asciiTheme="majorHAnsi" w:hAnsiTheme="majorHAnsi" w:cstheme="majorHAnsi"/>
        </w:rPr>
      </w:pPr>
      <w:r w:rsidRPr="00372850">
        <w:rPr>
          <w:rFonts w:asciiTheme="majorHAnsi" w:hAnsiTheme="majorHAnsi" w:cstheme="majorHAnsi"/>
        </w:rPr>
        <w:t>OST Fails</w:t>
      </w:r>
    </w:p>
    <w:p w14:paraId="2163FE04" w14:textId="77777777" w:rsidR="00257CD1" w:rsidRPr="00372850" w:rsidRDefault="00257CD1" w:rsidP="00257CD1">
      <w:pPr>
        <w:rPr>
          <w:rFonts w:asciiTheme="majorHAnsi" w:hAnsiTheme="majorHAnsi" w:cstheme="majorHAnsi"/>
        </w:rPr>
      </w:pPr>
      <w:proofErr w:type="spellStart"/>
      <w:r w:rsidRPr="00372850">
        <w:rPr>
          <w:rFonts w:asciiTheme="majorHAnsi" w:eastAsiaTheme="majorEastAsia" w:hAnsiTheme="majorHAnsi" w:cstheme="majorHAnsi"/>
          <w:b/>
          <w:iCs/>
          <w:sz w:val="26"/>
        </w:rPr>
        <w:t>Evanoff</w:t>
      </w:r>
      <w:proofErr w:type="spellEnd"/>
      <w:r w:rsidRPr="00372850">
        <w:rPr>
          <w:rFonts w:asciiTheme="majorHAnsi" w:eastAsiaTheme="majorEastAsia" w:hAnsiTheme="majorHAnsi" w:cstheme="majorHAnsi"/>
          <w:b/>
          <w:iCs/>
          <w:sz w:val="26"/>
        </w:rPr>
        <w:t xml:space="preserve"> 17</w:t>
      </w:r>
      <w:r w:rsidRPr="00372850">
        <w:rPr>
          <w:rFonts w:asciiTheme="majorHAnsi" w:hAnsiTheme="majorHAnsi" w:cstheme="majorHAnsi"/>
        </w:rPr>
        <w:t xml:space="preserve"> [Kyle </w:t>
      </w:r>
      <w:proofErr w:type="spellStart"/>
      <w:r w:rsidRPr="00372850">
        <w:rPr>
          <w:rFonts w:asciiTheme="majorHAnsi" w:hAnsiTheme="majorHAnsi" w:cstheme="majorHAnsi"/>
        </w:rPr>
        <w:t>Evanoff</w:t>
      </w:r>
      <w:proofErr w:type="spellEnd"/>
      <w:r w:rsidRPr="00372850">
        <w:rPr>
          <w:rFonts w:asciiTheme="majorHAnsi" w:hAnsiTheme="majorHAnsi" w:cstheme="majorHAnsi"/>
        </w:rPr>
        <w:t xml:space="preserve">, Kyle is a research associate in international economics and U.S. foreign policy at the Council on Foreign Relations 10/10/17, "The Outer Space Treaty’s Midlife Funk," Council on Foreign Relations </w:t>
      </w:r>
      <w:hyperlink r:id="rId51" w:history="1">
        <w:r w:rsidRPr="00372850">
          <w:rPr>
            <w:rStyle w:val="StyleUnderline"/>
            <w:rFonts w:asciiTheme="majorHAnsi" w:hAnsiTheme="majorHAnsi" w:cstheme="majorHAnsi"/>
          </w:rPr>
          <w:t>https://www.cfr.org/blog/outer-space-treatys-midlife-funk accessed 12/11/2021</w:t>
        </w:r>
      </w:hyperlink>
      <w:r w:rsidRPr="00372850">
        <w:rPr>
          <w:rFonts w:asciiTheme="majorHAnsi" w:hAnsiTheme="majorHAnsi" w:cstheme="majorHAnsi"/>
        </w:rPr>
        <w:t>] Adam</w:t>
      </w:r>
    </w:p>
    <w:p w14:paraId="33E612BF" w14:textId="2C04BF3A" w:rsidR="00257CD1" w:rsidRPr="00372850" w:rsidRDefault="00257CD1" w:rsidP="00257CD1">
      <w:pPr>
        <w:rPr>
          <w:rFonts w:asciiTheme="majorHAnsi" w:hAnsiTheme="majorHAnsi" w:cstheme="majorHAnsi"/>
        </w:rPr>
      </w:pPr>
      <w:r w:rsidRPr="00372850">
        <w:rPr>
          <w:rFonts w:asciiTheme="majorHAnsi" w:hAnsiTheme="majorHAnsi" w:cstheme="majorHAnsi"/>
        </w:rPr>
        <w:t xml:space="preserve">Half a century later, however, </w:t>
      </w:r>
      <w:r w:rsidRPr="00372850">
        <w:rPr>
          <w:rStyle w:val="Style13ptBold"/>
          <w:rFonts w:asciiTheme="majorHAnsi" w:hAnsiTheme="majorHAnsi" w:cstheme="majorHAnsi"/>
        </w:rPr>
        <w:t>the Outer Space Treaty has entered something of a funk.</w:t>
      </w:r>
      <w:r w:rsidRPr="00372850">
        <w:rPr>
          <w:rFonts w:asciiTheme="majorHAnsi" w:hAnsiTheme="majorHAnsi" w:cstheme="majorHAnsi"/>
        </w:rPr>
        <w:t xml:space="preserve"> Despite the </w:t>
      </w:r>
      <w:r w:rsidRPr="00372850">
        <w:rPr>
          <w:rStyle w:val="Style13ptBold"/>
          <w:rFonts w:asciiTheme="majorHAnsi" w:hAnsiTheme="majorHAnsi" w:cstheme="majorHAnsi"/>
        </w:rPr>
        <w:t>universal aspirations of the UN Committee on the Peaceful Uses of Outer Space</w:t>
      </w:r>
      <w:r w:rsidRPr="00372850">
        <w:rPr>
          <w:rFonts w:asciiTheme="majorHAnsi" w:hAnsiTheme="majorHAnsi" w:cstheme="majorHAnsi"/>
        </w:rPr>
        <w:t xml:space="preserve">, which molded the document into its completed form, </w:t>
      </w:r>
      <w:r w:rsidRPr="00372850">
        <w:rPr>
          <w:rStyle w:val="Style13ptBold"/>
          <w:rFonts w:asciiTheme="majorHAnsi" w:hAnsiTheme="majorHAnsi" w:cstheme="majorHAnsi"/>
        </w:rPr>
        <w:t xml:space="preserve">many of the </w:t>
      </w:r>
      <w:r w:rsidRPr="00372850">
        <w:rPr>
          <w:rStyle w:val="Style13ptBold"/>
          <w:rFonts w:asciiTheme="majorHAnsi" w:hAnsiTheme="majorHAnsi" w:cstheme="majorHAnsi"/>
          <w:highlight w:val="cyan"/>
        </w:rPr>
        <w:t>principles</w:t>
      </w:r>
      <w:r w:rsidRPr="00372850">
        <w:rPr>
          <w:rStyle w:val="Style13ptBold"/>
          <w:rFonts w:asciiTheme="majorHAnsi" w:hAnsiTheme="majorHAnsi" w:cstheme="majorHAnsi"/>
        </w:rPr>
        <w:t xml:space="preserve"> enshrined within the text </w:t>
      </w:r>
      <w:r w:rsidRPr="00372850">
        <w:rPr>
          <w:rStyle w:val="Style13ptBold"/>
          <w:rFonts w:asciiTheme="majorHAnsi" w:hAnsiTheme="majorHAnsi" w:cstheme="majorHAnsi"/>
          <w:highlight w:val="cyan"/>
        </w:rPr>
        <w:t>are less suited to the present</w:t>
      </w:r>
      <w:r w:rsidRPr="00372850">
        <w:rPr>
          <w:rStyle w:val="Style13ptBold"/>
          <w:rFonts w:asciiTheme="majorHAnsi" w:hAnsiTheme="majorHAnsi" w:cstheme="majorHAnsi"/>
        </w:rPr>
        <w:t xml:space="preserve"> than</w:t>
      </w:r>
      <w:r w:rsidRPr="00372850">
        <w:rPr>
          <w:rFonts w:asciiTheme="majorHAnsi" w:hAnsiTheme="majorHAnsi" w:cstheme="majorHAnsi"/>
        </w:rPr>
        <w:t xml:space="preserve"> they were </w:t>
      </w:r>
      <w:r w:rsidRPr="00372850">
        <w:rPr>
          <w:rStyle w:val="Style13ptBold"/>
          <w:rFonts w:asciiTheme="majorHAnsi" w:hAnsiTheme="majorHAnsi" w:cstheme="majorHAnsi"/>
        </w:rPr>
        <w:t>to their native Cold War milieu</w:t>
      </w:r>
      <w:r w:rsidRPr="00372850">
        <w:rPr>
          <w:rFonts w:asciiTheme="majorHAnsi" w:hAnsiTheme="majorHAnsi" w:cstheme="majorHAnsi"/>
        </w:rPr>
        <w:t xml:space="preserve">. While the anachronism has not reached crisis levels, </w:t>
      </w:r>
      <w:r w:rsidRPr="00372850">
        <w:rPr>
          <w:rStyle w:val="Style13ptBold"/>
          <w:rFonts w:asciiTheme="majorHAnsi" w:hAnsiTheme="majorHAnsi" w:cstheme="majorHAnsi"/>
          <w:highlight w:val="cyan"/>
        </w:rPr>
        <w:t>current and foreseeable developments</w:t>
      </w:r>
      <w:r w:rsidRPr="00372850">
        <w:rPr>
          <w:rStyle w:val="Style13ptBold"/>
          <w:rFonts w:asciiTheme="majorHAnsi" w:hAnsiTheme="majorHAnsi" w:cstheme="majorHAnsi"/>
        </w:rPr>
        <w:t xml:space="preserve"> do </w:t>
      </w:r>
      <w:r w:rsidRPr="00372850">
        <w:rPr>
          <w:rStyle w:val="Style13ptBold"/>
          <w:rFonts w:asciiTheme="majorHAnsi" w:hAnsiTheme="majorHAnsi" w:cstheme="majorHAnsi"/>
          <w:highlight w:val="cyan"/>
        </w:rPr>
        <w:t>present challenges for the treaty, heightening</w:t>
      </w:r>
      <w:r w:rsidRPr="00372850">
        <w:rPr>
          <w:rStyle w:val="Style13ptBold"/>
          <w:rFonts w:asciiTheme="majorHAnsi" w:hAnsiTheme="majorHAnsi" w:cstheme="majorHAnsi"/>
        </w:rPr>
        <w:t xml:space="preserve"> the potential for </w:t>
      </w:r>
      <w:r w:rsidRPr="00372850">
        <w:rPr>
          <w:rStyle w:val="Style13ptBold"/>
          <w:rFonts w:asciiTheme="majorHAnsi" w:hAnsiTheme="majorHAnsi" w:cstheme="majorHAnsi"/>
          <w:highlight w:val="cyan"/>
        </w:rPr>
        <w:t>disputes</w:t>
      </w:r>
      <w:r w:rsidRPr="00372850">
        <w:rPr>
          <w:rStyle w:val="Style13ptBold"/>
          <w:rFonts w:asciiTheme="majorHAnsi" w:hAnsiTheme="majorHAnsi" w:cstheme="majorHAnsi"/>
        </w:rPr>
        <w:t xml:space="preserve">. </w:t>
      </w:r>
      <w:r w:rsidRPr="00372850">
        <w:rPr>
          <w:rFonts w:asciiTheme="majorHAnsi" w:hAnsiTheme="majorHAnsi" w:cstheme="majorHAnsi"/>
        </w:rPr>
        <w:t xml:space="preserve">At the crux of the matter is the </w:t>
      </w:r>
      <w:r w:rsidRPr="00372850">
        <w:rPr>
          <w:rStyle w:val="Style13ptBold"/>
          <w:rFonts w:asciiTheme="majorHAnsi" w:hAnsiTheme="majorHAnsi" w:cstheme="majorHAnsi"/>
        </w:rPr>
        <w:t>ongoing democratization of space.</w:t>
      </w:r>
      <w:r w:rsidRPr="00372850">
        <w:rPr>
          <w:rFonts w:asciiTheme="majorHAnsi" w:hAnsiTheme="majorHAnsi" w:cstheme="majorHAnsi"/>
        </w:rPr>
        <w:t xml:space="preserve"> During the 1950s and ‘60s, </w:t>
      </w:r>
      <w:r w:rsidRPr="00372850">
        <w:rPr>
          <w:rStyle w:val="Style13ptBold"/>
          <w:rFonts w:asciiTheme="majorHAnsi" w:hAnsiTheme="majorHAnsi" w:cstheme="majorHAnsi"/>
        </w:rPr>
        <w:t>when</w:t>
      </w:r>
      <w:r w:rsidRPr="00372850">
        <w:rPr>
          <w:rFonts w:asciiTheme="majorHAnsi" w:hAnsiTheme="majorHAnsi" w:cstheme="majorHAnsi"/>
        </w:rPr>
        <w:t xml:space="preserve"> the fundamental </w:t>
      </w:r>
      <w:r w:rsidRPr="00372850">
        <w:rPr>
          <w:rStyle w:val="Style13ptBold"/>
          <w:rFonts w:asciiTheme="majorHAnsi" w:hAnsiTheme="majorHAnsi" w:cstheme="majorHAnsi"/>
        </w:rPr>
        <w:t>principles of international space law took shape</w:t>
      </w:r>
      <w:r w:rsidRPr="00372850">
        <w:rPr>
          <w:rFonts w:asciiTheme="majorHAnsi" w:hAnsiTheme="majorHAnsi" w:cstheme="majorHAnsi"/>
        </w:rPr>
        <w:t xml:space="preserve">, </w:t>
      </w:r>
      <w:r w:rsidRPr="00372850">
        <w:rPr>
          <w:rStyle w:val="Style13ptBold"/>
          <w:rFonts w:asciiTheme="majorHAnsi" w:hAnsiTheme="majorHAnsi" w:cstheme="majorHAnsi"/>
        </w:rPr>
        <w:t xml:space="preserve">only large national governments could afford the enormous outlays required for creating and maintaining a successful space program. </w:t>
      </w:r>
      <w:r w:rsidRPr="00372850">
        <w:rPr>
          <w:rFonts w:asciiTheme="majorHAnsi" w:hAnsiTheme="majorHAnsi" w:cstheme="majorHAnsi"/>
        </w:rPr>
        <w:t xml:space="preserve">In more recent decades, </w:t>
      </w:r>
      <w:r w:rsidRPr="00372850">
        <w:rPr>
          <w:rStyle w:val="Style13ptBold"/>
          <w:rFonts w:asciiTheme="majorHAnsi" w:hAnsiTheme="majorHAnsi" w:cstheme="majorHAnsi"/>
        </w:rPr>
        <w:t>technological advances and new business models have broadened the range of spacefaring actors</w:t>
      </w:r>
      <w:r w:rsidRPr="00372850">
        <w:rPr>
          <w:rFonts w:asciiTheme="majorHAnsi" w:hAnsiTheme="majorHAnsi" w:cstheme="majorHAnsi"/>
        </w:rPr>
        <w:t xml:space="preserve">. Thanks to innovations such as reusable rockets, micro- and nanosatellites, and inflatable space station modules, costs are decreasing and private companies are crowding into the sector. This flurry of activity, known as </w:t>
      </w:r>
      <w:r w:rsidRPr="00372850">
        <w:rPr>
          <w:rStyle w:val="Style13ptBold"/>
          <w:rFonts w:asciiTheme="majorHAnsi" w:hAnsiTheme="majorHAnsi" w:cstheme="majorHAnsi"/>
        </w:rPr>
        <w:t>New Space, promises nothing less than a complete transformation of the way that humans interact with space.</w:t>
      </w:r>
      <w:r w:rsidRPr="00372850">
        <w:rPr>
          <w:rFonts w:asciiTheme="majorHAnsi" w:hAnsiTheme="majorHAnsi" w:cstheme="majorHAnsi"/>
        </w:rPr>
        <w:t xml:space="preserve"> </w:t>
      </w:r>
      <w:r w:rsidRPr="00372850">
        <w:rPr>
          <w:rStyle w:val="Style13ptBold"/>
          <w:rFonts w:asciiTheme="majorHAnsi" w:hAnsiTheme="majorHAnsi" w:cstheme="majorHAnsi"/>
        </w:rPr>
        <w:t>Asteroid mining, for example, could eliminate the need to launch many essential materials from Earth</w:t>
      </w:r>
      <w:r w:rsidRPr="00372850">
        <w:rPr>
          <w:rFonts w:asciiTheme="majorHAnsi" w:hAnsiTheme="majorHAnsi" w:cstheme="majorHAnsi"/>
        </w:rPr>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372850">
        <w:rPr>
          <w:rFonts w:asciiTheme="majorHAnsi" w:hAnsiTheme="majorHAnsi" w:cstheme="majorHAnsi"/>
        </w:rPr>
        <w:t>firma</w:t>
      </w:r>
      <w:proofErr w:type="spellEnd"/>
      <w:r w:rsidRPr="00372850">
        <w:rPr>
          <w:rFonts w:asciiTheme="majorHAnsi" w:hAnsiTheme="majorHAnsi" w:cstheme="majorHAnsi"/>
        </w:rPr>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372850">
        <w:rPr>
          <w:rStyle w:val="Style13ptBold"/>
          <w:rFonts w:asciiTheme="majorHAnsi" w:hAnsiTheme="majorHAnsi" w:cstheme="majorHAnsi"/>
        </w:rPr>
        <w:t>legal questions are becoming a major concern.</w:t>
      </w:r>
      <w:r w:rsidRPr="00372850">
        <w:rPr>
          <w:rFonts w:asciiTheme="majorHAnsi" w:hAnsiTheme="majorHAnsi" w:cstheme="majorHAnsi"/>
        </w:rPr>
        <w:t xml:space="preserve"> Many of these questions focus on Article II of </w:t>
      </w:r>
      <w:r w:rsidRPr="00372850">
        <w:rPr>
          <w:rStyle w:val="Style13ptBold"/>
          <w:rFonts w:asciiTheme="majorHAnsi" w:hAnsiTheme="majorHAnsi" w:cstheme="majorHAnsi"/>
        </w:rPr>
        <w:t>the Outer Space Treaty, which prohibits national appropriation of space and the celestial bodies.</w:t>
      </w:r>
      <w:r w:rsidRPr="00372850">
        <w:rPr>
          <w:rFonts w:asciiTheme="majorHAnsi" w:hAnsiTheme="majorHAnsi" w:cstheme="majorHAnsi"/>
        </w:rPr>
        <w:t xml:space="preserve"> Since another provision </w:t>
      </w:r>
      <w:r w:rsidRPr="00372850">
        <w:rPr>
          <w:rStyle w:val="Style13ptBold"/>
          <w:rFonts w:asciiTheme="majorHAnsi" w:hAnsiTheme="majorHAnsi" w:cstheme="majorHAnsi"/>
        </w:rPr>
        <w:t>(Article VI) requires nongovernmental entities to operate under a national flag</w:t>
      </w:r>
      <w:r w:rsidRPr="00372850">
        <w:rPr>
          <w:rFonts w:asciiTheme="majorHAnsi" w:hAnsiTheme="majorHAnsi" w:cstheme="majorHAnsi"/>
        </w:rPr>
        <w:t xml:space="preserve">, some experts have </w:t>
      </w:r>
      <w:r w:rsidRPr="00372850">
        <w:rPr>
          <w:rStyle w:val="Style13ptBold"/>
          <w:rFonts w:asciiTheme="majorHAnsi" w:hAnsiTheme="majorHAnsi" w:cstheme="majorHAnsi"/>
        </w:rPr>
        <w:t xml:space="preserve">suggested that </w:t>
      </w:r>
      <w:r w:rsidRPr="00372850">
        <w:rPr>
          <w:rStyle w:val="Style13ptBold"/>
          <w:rFonts w:asciiTheme="majorHAnsi" w:hAnsiTheme="majorHAnsi" w:cstheme="majorHAnsi"/>
          <w:highlight w:val="cyan"/>
        </w:rPr>
        <w:t>asteroid mining</w:t>
      </w:r>
      <w:r w:rsidRPr="00372850">
        <w:rPr>
          <w:rStyle w:val="Style13ptBold"/>
          <w:rFonts w:asciiTheme="majorHAnsi" w:hAnsiTheme="majorHAnsi" w:cstheme="majorHAnsi"/>
        </w:rPr>
        <w:t xml:space="preserve">, which would require a period of exclusive use, </w:t>
      </w:r>
      <w:r w:rsidRPr="00372850">
        <w:rPr>
          <w:rStyle w:val="Style13ptBold"/>
          <w:rFonts w:asciiTheme="majorHAnsi" w:hAnsiTheme="majorHAnsi" w:cstheme="majorHAnsi"/>
          <w:highlight w:val="cyan"/>
        </w:rPr>
        <w:t>may violate the agreement</w:t>
      </w:r>
      <w:r w:rsidRPr="00372850">
        <w:rPr>
          <w:rStyle w:val="Style13ptBold"/>
          <w:rFonts w:asciiTheme="majorHAnsi" w:hAnsiTheme="majorHAnsi" w:cstheme="majorHAnsi"/>
        </w:rPr>
        <w:t>.</w:t>
      </w:r>
      <w:r w:rsidRPr="00372850">
        <w:rPr>
          <w:rFonts w:asciiTheme="majorHAnsi" w:hAnsiTheme="majorHAnsi" w:cstheme="majorHAnsi"/>
        </w:rPr>
        <w:t xml:space="preserve"> Others, </w:t>
      </w:r>
      <w:r w:rsidRPr="00372850">
        <w:rPr>
          <w:rStyle w:val="Style13ptBold"/>
          <w:rFonts w:asciiTheme="majorHAnsi" w:hAnsiTheme="majorHAnsi" w:cstheme="majorHAnsi"/>
          <w:highlight w:val="cyan"/>
        </w:rPr>
        <w:t>however</w:t>
      </w:r>
      <w:r w:rsidRPr="00372850">
        <w:rPr>
          <w:rFonts w:asciiTheme="majorHAnsi" w:hAnsiTheme="majorHAnsi" w:cstheme="majorHAnsi"/>
        </w:rPr>
        <w:t xml:space="preserve">, contend that </w:t>
      </w:r>
      <w:r w:rsidRPr="00372850">
        <w:rPr>
          <w:rStyle w:val="Style13ptBold"/>
          <w:rFonts w:asciiTheme="majorHAnsi" w:hAnsiTheme="majorHAnsi" w:cstheme="majorHAnsi"/>
          <w:highlight w:val="cyan"/>
        </w:rPr>
        <w:t>companies</w:t>
      </w:r>
      <w:r w:rsidRPr="00372850">
        <w:rPr>
          <w:rStyle w:val="Style13ptBold"/>
          <w:rFonts w:asciiTheme="majorHAnsi" w:hAnsiTheme="majorHAnsi" w:cstheme="majorHAnsi"/>
        </w:rPr>
        <w:t xml:space="preserve"> can </w:t>
      </w:r>
      <w:r w:rsidRPr="00372850">
        <w:rPr>
          <w:rStyle w:val="Style13ptBold"/>
          <w:rFonts w:asciiTheme="majorHAnsi" w:hAnsiTheme="majorHAnsi" w:cstheme="majorHAnsi"/>
          <w:highlight w:val="cyan"/>
        </w:rPr>
        <w:t>claim ownership of extracted resources</w:t>
      </w:r>
      <w:r w:rsidRPr="00372850">
        <w:rPr>
          <w:rStyle w:val="Style13ptBold"/>
          <w:rFonts w:asciiTheme="majorHAnsi" w:hAnsiTheme="majorHAnsi" w:cstheme="majorHAnsi"/>
        </w:rPr>
        <w:t xml:space="preserve"> </w:t>
      </w:r>
      <w:r w:rsidRPr="00372850">
        <w:rPr>
          <w:rStyle w:val="Style13ptBold"/>
          <w:rFonts w:asciiTheme="majorHAnsi" w:hAnsiTheme="majorHAnsi" w:cstheme="majorHAnsi"/>
          <w:highlight w:val="cyan"/>
        </w:rPr>
        <w:t>without claiming</w:t>
      </w:r>
      <w:r w:rsidRPr="00372850">
        <w:rPr>
          <w:rStyle w:val="Style13ptBold"/>
          <w:rFonts w:asciiTheme="majorHAnsi" w:hAnsiTheme="majorHAnsi" w:cstheme="majorHAnsi"/>
        </w:rPr>
        <w:t xml:space="preserve"> </w:t>
      </w:r>
      <w:r w:rsidRPr="00372850">
        <w:rPr>
          <w:rStyle w:val="Style13ptBold"/>
          <w:rFonts w:asciiTheme="majorHAnsi" w:hAnsiTheme="majorHAnsi" w:cstheme="majorHAnsi"/>
          <w:highlight w:val="cyan"/>
        </w:rPr>
        <w:t>ownership of the asteroids</w:t>
      </w:r>
      <w:r w:rsidRPr="00372850">
        <w:rPr>
          <w:rStyle w:val="Style13ptBold"/>
          <w:rFonts w:asciiTheme="majorHAnsi" w:hAnsiTheme="majorHAnsi" w:cstheme="majorHAnsi"/>
        </w:rPr>
        <w:t xml:space="preserve"> themselves.</w:t>
      </w:r>
      <w:r w:rsidRPr="00372850">
        <w:rPr>
          <w:rFonts w:asciiTheme="majorHAnsi" w:hAnsiTheme="majorHAnsi" w:cstheme="majorHAnsi"/>
        </w:rPr>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372850">
        <w:rPr>
          <w:rStyle w:val="Style13ptBold"/>
          <w:rFonts w:asciiTheme="majorHAnsi" w:hAnsiTheme="majorHAnsi" w:cstheme="majorHAnsi"/>
          <w:highlight w:val="cyan"/>
        </w:rPr>
        <w:t>Controversies</w:t>
      </w:r>
      <w:r w:rsidRPr="00372850">
        <w:rPr>
          <w:rStyle w:val="Style13ptBold"/>
          <w:rFonts w:asciiTheme="majorHAnsi" w:hAnsiTheme="majorHAnsi" w:cstheme="majorHAnsi"/>
        </w:rPr>
        <w:t xml:space="preserve"> like the one surrounding asteroid mining </w:t>
      </w:r>
      <w:r w:rsidRPr="00372850">
        <w:rPr>
          <w:rStyle w:val="Style13ptBold"/>
          <w:rFonts w:asciiTheme="majorHAnsi" w:hAnsiTheme="majorHAnsi" w:cstheme="majorHAnsi"/>
          <w:highlight w:val="cyan"/>
        </w:rPr>
        <w:t>are par for the course when it comes to</w:t>
      </w:r>
      <w:r w:rsidRPr="00372850">
        <w:rPr>
          <w:rStyle w:val="Style13ptBold"/>
          <w:rFonts w:asciiTheme="majorHAnsi" w:hAnsiTheme="majorHAnsi" w:cstheme="majorHAnsi"/>
        </w:rPr>
        <w:t xml:space="preserve"> the </w:t>
      </w:r>
      <w:r w:rsidRPr="00372850">
        <w:rPr>
          <w:rStyle w:val="Style13ptBold"/>
          <w:rFonts w:asciiTheme="majorHAnsi" w:hAnsiTheme="majorHAnsi" w:cstheme="majorHAnsi"/>
          <w:highlight w:val="cyan"/>
        </w:rPr>
        <w:lastRenderedPageBreak/>
        <w:t>O</w:t>
      </w:r>
      <w:r w:rsidRPr="00372850">
        <w:rPr>
          <w:rStyle w:val="Style13ptBold"/>
          <w:rFonts w:asciiTheme="majorHAnsi" w:hAnsiTheme="majorHAnsi" w:cstheme="majorHAnsi"/>
        </w:rPr>
        <w:t xml:space="preserve">uter </w:t>
      </w:r>
      <w:r w:rsidRPr="00372850">
        <w:rPr>
          <w:rStyle w:val="Style13ptBold"/>
          <w:rFonts w:asciiTheme="majorHAnsi" w:hAnsiTheme="majorHAnsi" w:cstheme="majorHAnsi"/>
          <w:highlight w:val="cyan"/>
        </w:rPr>
        <w:t>S</w:t>
      </w:r>
      <w:r w:rsidRPr="00372850">
        <w:rPr>
          <w:rStyle w:val="Style13ptBold"/>
          <w:rFonts w:asciiTheme="majorHAnsi" w:hAnsiTheme="majorHAnsi" w:cstheme="majorHAnsi"/>
        </w:rPr>
        <w:t xml:space="preserve">pace </w:t>
      </w:r>
      <w:r w:rsidRPr="00372850">
        <w:rPr>
          <w:rStyle w:val="Style13ptBold"/>
          <w:rFonts w:asciiTheme="majorHAnsi" w:hAnsiTheme="majorHAnsi" w:cstheme="majorHAnsi"/>
          <w:highlight w:val="cyan"/>
        </w:rPr>
        <w:t>T</w:t>
      </w:r>
      <w:r w:rsidRPr="00372850">
        <w:rPr>
          <w:rStyle w:val="Style13ptBold"/>
          <w:rFonts w:asciiTheme="majorHAnsi" w:hAnsiTheme="majorHAnsi" w:cstheme="majorHAnsi"/>
        </w:rPr>
        <w:t>reaty</w:t>
      </w:r>
      <w:r w:rsidRPr="00372850">
        <w:rPr>
          <w:rFonts w:asciiTheme="majorHAnsi" w:hAnsiTheme="majorHAnsi" w:cstheme="majorHAnsi"/>
        </w:rPr>
        <w:t xml:space="preserve">. The </w:t>
      </w:r>
      <w:r w:rsidRPr="00372850">
        <w:rPr>
          <w:rStyle w:val="Style13ptBold"/>
          <w:rFonts w:asciiTheme="majorHAnsi" w:hAnsiTheme="majorHAnsi" w:cstheme="majorHAnsi"/>
        </w:rPr>
        <w:t>agreement’s insistence that space be used “for peaceful purposes” has long been the subject of intense debate.</w:t>
      </w:r>
      <w:r w:rsidRPr="00372850">
        <w:rPr>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372850">
        <w:rPr>
          <w:rStyle w:val="Style13ptBold"/>
          <w:rFonts w:asciiTheme="majorHAnsi" w:hAnsiTheme="majorHAnsi" w:cstheme="majorHAnsi"/>
        </w:rPr>
        <w:t>experts and policymakers believe that an update is in order</w:t>
      </w:r>
      <w:r w:rsidRPr="00372850">
        <w:rPr>
          <w:rFonts w:asciiTheme="majorHAnsi" w:hAnsiTheme="majorHAnsi" w:cstheme="majorHAnsi"/>
        </w:rPr>
        <w:t xml:space="preserve">. Senator Ted Cruz (R-TX), for instance, worries that </w:t>
      </w:r>
      <w:r w:rsidRPr="00372850">
        <w:rPr>
          <w:rStyle w:val="Style13ptBold"/>
          <w:rFonts w:asciiTheme="majorHAnsi" w:hAnsiTheme="majorHAnsi" w:cstheme="majorHAnsi"/>
        </w:rPr>
        <w:t>legal ambiguity could undermine the nascent commercial space sector—a justifiable concern</w:t>
      </w:r>
      <w:r w:rsidRPr="00372850">
        <w:rPr>
          <w:rFonts w:asciiTheme="majorHAnsi" w:hAnsiTheme="majorHAnsi" w:cstheme="majorHAnsi"/>
        </w:rPr>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372850">
        <w:rPr>
          <w:rStyle w:val="Style13ptBold"/>
          <w:rFonts w:asciiTheme="majorHAnsi" w:hAnsiTheme="majorHAnsi" w:cstheme="majorHAnsi"/>
        </w:rPr>
        <w:t xml:space="preserve">even </w:t>
      </w:r>
      <w:r w:rsidRPr="00372850">
        <w:rPr>
          <w:rStyle w:val="Style13ptBold"/>
          <w:rFonts w:asciiTheme="majorHAnsi" w:hAnsiTheme="majorHAnsi" w:cstheme="majorHAnsi"/>
          <w:highlight w:val="cyan"/>
        </w:rPr>
        <w:t>under</w:t>
      </w:r>
      <w:r w:rsidRPr="00372850">
        <w:rPr>
          <w:rStyle w:val="Style13ptBold"/>
          <w:rFonts w:asciiTheme="majorHAnsi" w:hAnsiTheme="majorHAnsi" w:cstheme="majorHAnsi"/>
        </w:rPr>
        <w:t xml:space="preserve"> the favorable </w:t>
      </w:r>
      <w:r w:rsidRPr="00372850">
        <w:rPr>
          <w:rStyle w:val="Style13ptBold"/>
          <w:rFonts w:asciiTheme="majorHAnsi" w:hAnsiTheme="majorHAnsi" w:cstheme="majorHAnsi"/>
          <w:highlight w:val="cyan"/>
        </w:rPr>
        <w:t>U.S. interpretation</w:t>
      </w:r>
      <w:r w:rsidRPr="00372850">
        <w:rPr>
          <w:rStyle w:val="Style13ptBold"/>
          <w:rFonts w:asciiTheme="majorHAnsi" w:hAnsiTheme="majorHAnsi" w:cstheme="majorHAnsi"/>
        </w:rPr>
        <w:t xml:space="preserve"> </w:t>
      </w:r>
      <w:r w:rsidRPr="00372850">
        <w:rPr>
          <w:rStyle w:val="Style13ptBold"/>
          <w:rFonts w:asciiTheme="majorHAnsi" w:hAnsiTheme="majorHAnsi" w:cstheme="majorHAnsi"/>
          <w:highlight w:val="cyan"/>
        </w:rPr>
        <w:t>of</w:t>
      </w:r>
      <w:r w:rsidRPr="00372850">
        <w:rPr>
          <w:rStyle w:val="Style13ptBold"/>
          <w:rFonts w:asciiTheme="majorHAnsi" w:hAnsiTheme="majorHAnsi" w:cstheme="majorHAnsi"/>
        </w:rPr>
        <w:t xml:space="preserve"> the </w:t>
      </w:r>
      <w:r w:rsidRPr="00372850">
        <w:rPr>
          <w:rStyle w:val="Style13ptBold"/>
          <w:rFonts w:asciiTheme="majorHAnsi" w:hAnsiTheme="majorHAnsi" w:cstheme="majorHAnsi"/>
          <w:highlight w:val="cyan"/>
        </w:rPr>
        <w:t>O</w:t>
      </w:r>
      <w:r w:rsidRPr="00372850">
        <w:rPr>
          <w:rStyle w:val="Style13ptBold"/>
          <w:rFonts w:asciiTheme="majorHAnsi" w:hAnsiTheme="majorHAnsi" w:cstheme="majorHAnsi"/>
        </w:rPr>
        <w:t xml:space="preserve">uter </w:t>
      </w:r>
      <w:r w:rsidRPr="00372850">
        <w:rPr>
          <w:rStyle w:val="Style13ptBold"/>
          <w:rFonts w:asciiTheme="majorHAnsi" w:hAnsiTheme="majorHAnsi" w:cstheme="majorHAnsi"/>
          <w:highlight w:val="cyan"/>
        </w:rPr>
        <w:t>S</w:t>
      </w:r>
      <w:r w:rsidRPr="00372850">
        <w:rPr>
          <w:rStyle w:val="Style13ptBold"/>
          <w:rFonts w:asciiTheme="majorHAnsi" w:hAnsiTheme="majorHAnsi" w:cstheme="majorHAnsi"/>
        </w:rPr>
        <w:t xml:space="preserve">pace </w:t>
      </w:r>
      <w:r w:rsidRPr="00372850">
        <w:rPr>
          <w:rStyle w:val="Style13ptBold"/>
          <w:rFonts w:asciiTheme="majorHAnsi" w:hAnsiTheme="majorHAnsi" w:cstheme="majorHAnsi"/>
          <w:highlight w:val="cyan"/>
        </w:rPr>
        <w:t>T</w:t>
      </w:r>
      <w:r w:rsidRPr="00372850">
        <w:rPr>
          <w:rStyle w:val="Style13ptBold"/>
          <w:rFonts w:asciiTheme="majorHAnsi" w:hAnsiTheme="majorHAnsi" w:cstheme="majorHAnsi"/>
        </w:rPr>
        <w:t xml:space="preserve">reaty, </w:t>
      </w:r>
      <w:r w:rsidRPr="00372850">
        <w:rPr>
          <w:rStyle w:val="Style13ptBold"/>
          <w:rFonts w:asciiTheme="majorHAnsi" w:hAnsiTheme="majorHAnsi" w:cstheme="majorHAnsi"/>
          <w:highlight w:val="cyan"/>
        </w:rPr>
        <w:t>states</w:t>
      </w:r>
      <w:r w:rsidRPr="00372850">
        <w:rPr>
          <w:rStyle w:val="Style13ptBold"/>
          <w:rFonts w:asciiTheme="majorHAnsi" w:hAnsiTheme="majorHAnsi" w:cstheme="majorHAnsi"/>
        </w:rPr>
        <w:t xml:space="preserve"> and private companies would need to </w:t>
      </w:r>
      <w:r w:rsidRPr="00372850">
        <w:rPr>
          <w:rStyle w:val="Style13ptBold"/>
          <w:rFonts w:asciiTheme="majorHAnsi" w:hAnsiTheme="majorHAnsi" w:cstheme="majorHAnsi"/>
          <w:highlight w:val="cyan"/>
        </w:rPr>
        <w:t>avoid</w:t>
      </w:r>
      <w:r w:rsidRPr="00372850">
        <w:rPr>
          <w:rStyle w:val="Style13ptBold"/>
          <w:rFonts w:asciiTheme="majorHAnsi" w:hAnsiTheme="majorHAnsi" w:cstheme="majorHAnsi"/>
        </w:rPr>
        <w:t xml:space="preserve"> making </w:t>
      </w:r>
      <w:r w:rsidRPr="00372850">
        <w:rPr>
          <w:rStyle w:val="Style13ptBold"/>
          <w:rFonts w:asciiTheme="majorHAnsi" w:hAnsiTheme="majorHAnsi" w:cstheme="majorHAnsi"/>
          <w:highlight w:val="cyan"/>
        </w:rPr>
        <w:t>territorial</w:t>
      </w:r>
      <w:r w:rsidRPr="00372850">
        <w:rPr>
          <w:rStyle w:val="Style13ptBold"/>
          <w:rFonts w:asciiTheme="majorHAnsi" w:hAnsiTheme="majorHAnsi" w:cstheme="majorHAnsi"/>
        </w:rPr>
        <w:t xml:space="preserve"> </w:t>
      </w:r>
      <w:r w:rsidRPr="00372850">
        <w:rPr>
          <w:rStyle w:val="Style13ptBold"/>
          <w:rFonts w:asciiTheme="majorHAnsi" w:hAnsiTheme="majorHAnsi" w:cstheme="majorHAnsi"/>
          <w:highlight w:val="cyan"/>
        </w:rPr>
        <w:t>claims</w:t>
      </w:r>
      <w:r w:rsidRPr="00372850">
        <w:rPr>
          <w:rStyle w:val="Style13ptBold"/>
          <w:rFonts w:asciiTheme="majorHAnsi" w:hAnsiTheme="majorHAnsi" w:cstheme="majorHAnsi"/>
        </w:rPr>
        <w:t>.</w:t>
      </w:r>
      <w:r w:rsidRPr="00372850">
        <w:rPr>
          <w:rFonts w:asciiTheme="majorHAnsi" w:hAnsiTheme="majorHAnsi" w:cstheme="majorHAnsi"/>
        </w:rPr>
        <w:t xml:space="preserve"> If viable colony locations are relatively few and far between, fierce competition could make asserting control a practical necessity. Even so, </w:t>
      </w:r>
      <w:r w:rsidRPr="00372850">
        <w:rPr>
          <w:rStyle w:val="Style13ptBold"/>
          <w:rFonts w:asciiTheme="majorHAnsi" w:hAnsiTheme="majorHAnsi" w:cstheme="majorHAnsi"/>
        </w:rPr>
        <w:t xml:space="preserve">policymakers should </w:t>
      </w:r>
      <w:r w:rsidRPr="00372850">
        <w:rPr>
          <w:rStyle w:val="Style13ptBold"/>
          <w:rFonts w:asciiTheme="majorHAnsi" w:hAnsiTheme="majorHAnsi" w:cstheme="majorHAnsi"/>
          <w:highlight w:val="cyan"/>
        </w:rPr>
        <w:t>avoid</w:t>
      </w:r>
      <w:r w:rsidRPr="00372850">
        <w:rPr>
          <w:rStyle w:val="Style13ptBold"/>
          <w:rFonts w:asciiTheme="majorHAnsi" w:hAnsiTheme="majorHAnsi" w:cstheme="majorHAnsi"/>
        </w:rPr>
        <w:t xml:space="preserve"> hasty attempts to </w:t>
      </w:r>
      <w:r w:rsidRPr="00372850">
        <w:rPr>
          <w:rStyle w:val="Style13ptBold"/>
          <w:rFonts w:asciiTheme="majorHAnsi" w:hAnsiTheme="majorHAnsi" w:cstheme="majorHAnsi"/>
          <w:highlight w:val="cyan"/>
        </w:rPr>
        <w:t>overhaul</w:t>
      </w:r>
      <w:r w:rsidRPr="00372850">
        <w:rPr>
          <w:rStyle w:val="Style13ptBold"/>
          <w:rFonts w:asciiTheme="majorHAnsi" w:hAnsiTheme="majorHAnsi" w:cstheme="majorHAnsi"/>
        </w:rPr>
        <w:t xml:space="preserve"> the Outer Space Treaty. The </w:t>
      </w:r>
      <w:r w:rsidRPr="00372850">
        <w:rPr>
          <w:rStyle w:val="Style13ptBold"/>
          <w:rFonts w:asciiTheme="majorHAnsi" w:hAnsiTheme="majorHAnsi" w:cstheme="majorHAnsi"/>
          <w:highlight w:val="cyan"/>
        </w:rPr>
        <w:t>uncertainties</w:t>
      </w:r>
      <w:r w:rsidRPr="00372850">
        <w:rPr>
          <w:rStyle w:val="Style13ptBold"/>
          <w:rFonts w:asciiTheme="majorHAnsi" w:hAnsiTheme="majorHAnsi" w:cstheme="majorHAnsi"/>
        </w:rPr>
        <w:t xml:space="preserve"> associated </w:t>
      </w:r>
      <w:r w:rsidRPr="00372850">
        <w:rPr>
          <w:rStyle w:val="Style13ptBold"/>
          <w:rFonts w:asciiTheme="majorHAnsi" w:hAnsiTheme="majorHAnsi" w:cstheme="majorHAnsi"/>
          <w:highlight w:val="cyan"/>
        </w:rPr>
        <w:t>with</w:t>
      </w:r>
      <w:r w:rsidRPr="00372850">
        <w:rPr>
          <w:rStyle w:val="Style13ptBold"/>
          <w:rFonts w:asciiTheme="majorHAnsi" w:hAnsiTheme="majorHAnsi" w:cstheme="majorHAnsi"/>
        </w:rPr>
        <w:t xml:space="preserve"> </w:t>
      </w:r>
      <w:r w:rsidRPr="00372850">
        <w:rPr>
          <w:rStyle w:val="Style13ptBold"/>
          <w:rFonts w:asciiTheme="majorHAnsi" w:hAnsiTheme="majorHAnsi" w:cstheme="majorHAnsi"/>
          <w:highlight w:val="cyan"/>
        </w:rPr>
        <w:t>altering</w:t>
      </w:r>
      <w:r w:rsidRPr="00372850">
        <w:rPr>
          <w:rStyle w:val="Style13ptBold"/>
          <w:rFonts w:asciiTheme="majorHAnsi" w:hAnsiTheme="majorHAnsi" w:cstheme="majorHAnsi"/>
        </w:rPr>
        <w:t xml:space="preserve"> the fundamental principles of </w:t>
      </w:r>
      <w:r w:rsidRPr="00372850">
        <w:rPr>
          <w:rStyle w:val="Style13ptBold"/>
          <w:rFonts w:asciiTheme="majorHAnsi" w:hAnsiTheme="majorHAnsi" w:cstheme="majorHAnsi"/>
          <w:highlight w:val="cyan"/>
        </w:rPr>
        <w:t>international</w:t>
      </w:r>
      <w:r w:rsidRPr="00372850">
        <w:rPr>
          <w:rStyle w:val="Style13ptBold"/>
          <w:rFonts w:asciiTheme="majorHAnsi" w:hAnsiTheme="majorHAnsi" w:cstheme="majorHAnsi"/>
        </w:rPr>
        <w:t xml:space="preserve"> space </w:t>
      </w:r>
      <w:r w:rsidRPr="00372850">
        <w:rPr>
          <w:rStyle w:val="Style13ptBold"/>
          <w:rFonts w:asciiTheme="majorHAnsi" w:hAnsiTheme="majorHAnsi" w:cstheme="majorHAnsi"/>
          <w:highlight w:val="cyan"/>
        </w:rPr>
        <w:t>law</w:t>
      </w:r>
      <w:r w:rsidRPr="00372850">
        <w:rPr>
          <w:rStyle w:val="Style13ptBold"/>
          <w:rFonts w:asciiTheme="majorHAnsi" w:hAnsiTheme="majorHAnsi" w:cstheme="majorHAnsi"/>
        </w:rPr>
        <w:t xml:space="preserve"> are </w:t>
      </w:r>
      <w:r w:rsidRPr="00372850">
        <w:rPr>
          <w:rStyle w:val="Style13ptBold"/>
          <w:rFonts w:asciiTheme="majorHAnsi" w:hAnsiTheme="majorHAnsi" w:cstheme="majorHAnsi"/>
          <w:highlight w:val="cyan"/>
        </w:rPr>
        <w:t>greater than any existing ambiguities</w:t>
      </w:r>
      <w:r w:rsidRPr="00372850">
        <w:rPr>
          <w:rStyle w:val="Style13ptBold"/>
          <w:rFonts w:asciiTheme="majorHAnsi" w:hAnsiTheme="majorHAnsi" w:cstheme="majorHAnsi"/>
        </w:rPr>
        <w:t xml:space="preserve">. </w:t>
      </w:r>
      <w:r w:rsidRPr="00372850">
        <w:rPr>
          <w:rFonts w:asciiTheme="majorHAnsi" w:hAnsiTheme="majorHAnsi" w:cstheme="majorHAnsi"/>
        </w:rPr>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sectPr w:rsidR="00257CD1" w:rsidRPr="003728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E7FDF" w14:textId="77777777" w:rsidR="009B3EE4" w:rsidRDefault="009B3EE4" w:rsidP="00190BD7">
      <w:pPr>
        <w:spacing w:after="0" w:line="240" w:lineRule="auto"/>
      </w:pPr>
      <w:r>
        <w:separator/>
      </w:r>
    </w:p>
  </w:endnote>
  <w:endnote w:type="continuationSeparator" w:id="0">
    <w:p w14:paraId="0B259C2D" w14:textId="77777777" w:rsidR="009B3EE4" w:rsidRDefault="009B3EE4"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83DC" w14:textId="77777777" w:rsidR="009B3EE4" w:rsidRDefault="009B3EE4" w:rsidP="00190BD7">
      <w:pPr>
        <w:spacing w:after="0" w:line="240" w:lineRule="auto"/>
      </w:pPr>
      <w:r>
        <w:separator/>
      </w:r>
    </w:p>
  </w:footnote>
  <w:footnote w:type="continuationSeparator" w:id="0">
    <w:p w14:paraId="2C35D39B" w14:textId="77777777" w:rsidR="009B3EE4" w:rsidRDefault="009B3EE4"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16cid:durableId="1786191705">
    <w:abstractNumId w:val="24"/>
  </w:num>
  <w:num w:numId="2" w16cid:durableId="1264994528">
    <w:abstractNumId w:val="11"/>
  </w:num>
  <w:num w:numId="3" w16cid:durableId="1512799990">
    <w:abstractNumId w:val="25"/>
  </w:num>
  <w:num w:numId="4" w16cid:durableId="775252203">
    <w:abstractNumId w:val="22"/>
  </w:num>
  <w:num w:numId="5" w16cid:durableId="1757630939">
    <w:abstractNumId w:val="9"/>
  </w:num>
  <w:num w:numId="6" w16cid:durableId="1712460281">
    <w:abstractNumId w:val="7"/>
  </w:num>
  <w:num w:numId="7" w16cid:durableId="1267345997">
    <w:abstractNumId w:val="6"/>
  </w:num>
  <w:num w:numId="8" w16cid:durableId="717826264">
    <w:abstractNumId w:val="5"/>
  </w:num>
  <w:num w:numId="9" w16cid:durableId="1722825911">
    <w:abstractNumId w:val="4"/>
  </w:num>
  <w:num w:numId="10" w16cid:durableId="696084529">
    <w:abstractNumId w:val="8"/>
  </w:num>
  <w:num w:numId="11" w16cid:durableId="1985964106">
    <w:abstractNumId w:val="3"/>
  </w:num>
  <w:num w:numId="12" w16cid:durableId="696203146">
    <w:abstractNumId w:val="2"/>
  </w:num>
  <w:num w:numId="13" w16cid:durableId="328216545">
    <w:abstractNumId w:val="1"/>
  </w:num>
  <w:num w:numId="14" w16cid:durableId="58556225">
    <w:abstractNumId w:val="0"/>
  </w:num>
  <w:num w:numId="15" w16cid:durableId="1765493659">
    <w:abstractNumId w:val="13"/>
  </w:num>
  <w:num w:numId="16" w16cid:durableId="1197548423">
    <w:abstractNumId w:val="15"/>
  </w:num>
  <w:num w:numId="17" w16cid:durableId="646202254">
    <w:abstractNumId w:val="16"/>
  </w:num>
  <w:num w:numId="18" w16cid:durableId="1852253780">
    <w:abstractNumId w:val="27"/>
  </w:num>
  <w:num w:numId="19" w16cid:durableId="822702805">
    <w:abstractNumId w:val="17"/>
  </w:num>
  <w:num w:numId="20" w16cid:durableId="466320877">
    <w:abstractNumId w:val="28"/>
  </w:num>
  <w:num w:numId="21" w16cid:durableId="801921589">
    <w:abstractNumId w:val="19"/>
  </w:num>
  <w:num w:numId="22" w16cid:durableId="1826581382">
    <w:abstractNumId w:val="23"/>
  </w:num>
  <w:num w:numId="23" w16cid:durableId="1072313078">
    <w:abstractNumId w:val="18"/>
  </w:num>
  <w:num w:numId="24" w16cid:durableId="1054159183">
    <w:abstractNumId w:val="26"/>
  </w:num>
  <w:num w:numId="25" w16cid:durableId="1656832660">
    <w:abstractNumId w:val="10"/>
  </w:num>
  <w:num w:numId="26" w16cid:durableId="1916159380">
    <w:abstractNumId w:val="20"/>
  </w:num>
  <w:num w:numId="27" w16cid:durableId="1922567049">
    <w:abstractNumId w:val="30"/>
  </w:num>
  <w:num w:numId="28" w16cid:durableId="1068185620">
    <w:abstractNumId w:val="29"/>
  </w:num>
  <w:num w:numId="29" w16cid:durableId="167527692">
    <w:abstractNumId w:val="12"/>
  </w:num>
  <w:num w:numId="30" w16cid:durableId="228080478">
    <w:abstractNumId w:val="14"/>
  </w:num>
  <w:num w:numId="31" w16cid:durableId="1245603814">
    <w:abstractNumId w:val="21"/>
  </w:num>
  <w:num w:numId="32" w16cid:durableId="1886259926">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D8D"/>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6E96"/>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556"/>
    <w:rsid w:val="001147EF"/>
    <w:rsid w:val="00117316"/>
    <w:rsid w:val="001209B4"/>
    <w:rsid w:val="00125A01"/>
    <w:rsid w:val="00130BA9"/>
    <w:rsid w:val="00134D96"/>
    <w:rsid w:val="00135A44"/>
    <w:rsid w:val="00136ADB"/>
    <w:rsid w:val="00137477"/>
    <w:rsid w:val="001501C3"/>
    <w:rsid w:val="00152215"/>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1076"/>
    <w:rsid w:val="001C20F3"/>
    <w:rsid w:val="001C316D"/>
    <w:rsid w:val="001C3919"/>
    <w:rsid w:val="001C4011"/>
    <w:rsid w:val="001C611A"/>
    <w:rsid w:val="001C74FE"/>
    <w:rsid w:val="001C7ADA"/>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589F"/>
    <w:rsid w:val="00225986"/>
    <w:rsid w:val="0022643D"/>
    <w:rsid w:val="00227A37"/>
    <w:rsid w:val="002306A9"/>
    <w:rsid w:val="00231335"/>
    <w:rsid w:val="00232E9D"/>
    <w:rsid w:val="00233262"/>
    <w:rsid w:val="002343FE"/>
    <w:rsid w:val="00235F7B"/>
    <w:rsid w:val="0023684A"/>
    <w:rsid w:val="00241788"/>
    <w:rsid w:val="00241A3A"/>
    <w:rsid w:val="002437C7"/>
    <w:rsid w:val="002502CF"/>
    <w:rsid w:val="00250531"/>
    <w:rsid w:val="00251B20"/>
    <w:rsid w:val="00253CB0"/>
    <w:rsid w:val="0025616C"/>
    <w:rsid w:val="00256605"/>
    <w:rsid w:val="002566F3"/>
    <w:rsid w:val="00257CD1"/>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A745A"/>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04B74"/>
    <w:rsid w:val="0031059F"/>
    <w:rsid w:val="003106B3"/>
    <w:rsid w:val="0031385D"/>
    <w:rsid w:val="003171AB"/>
    <w:rsid w:val="003223B2"/>
    <w:rsid w:val="00322A67"/>
    <w:rsid w:val="00325CF7"/>
    <w:rsid w:val="0032761B"/>
    <w:rsid w:val="00330E13"/>
    <w:rsid w:val="00335A23"/>
    <w:rsid w:val="00340707"/>
    <w:rsid w:val="00341C61"/>
    <w:rsid w:val="003479FD"/>
    <w:rsid w:val="003516AD"/>
    <w:rsid w:val="00351841"/>
    <w:rsid w:val="0035188A"/>
    <w:rsid w:val="0035240C"/>
    <w:rsid w:val="003544F4"/>
    <w:rsid w:val="00354B6A"/>
    <w:rsid w:val="00360D24"/>
    <w:rsid w:val="003624A6"/>
    <w:rsid w:val="00363678"/>
    <w:rsid w:val="00364ADF"/>
    <w:rsid w:val="00365C8D"/>
    <w:rsid w:val="003670D9"/>
    <w:rsid w:val="00370185"/>
    <w:rsid w:val="00370B41"/>
    <w:rsid w:val="00371B27"/>
    <w:rsid w:val="003726C3"/>
    <w:rsid w:val="00372850"/>
    <w:rsid w:val="00372F44"/>
    <w:rsid w:val="00375D2E"/>
    <w:rsid w:val="00381043"/>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DDB"/>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290C"/>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BB6"/>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09A2"/>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5461"/>
    <w:rsid w:val="006B69E8"/>
    <w:rsid w:val="006C2867"/>
    <w:rsid w:val="006C3A56"/>
    <w:rsid w:val="006C7136"/>
    <w:rsid w:val="006D0001"/>
    <w:rsid w:val="006D13F4"/>
    <w:rsid w:val="006D197A"/>
    <w:rsid w:val="006D1FC2"/>
    <w:rsid w:val="006D3B0D"/>
    <w:rsid w:val="006D6AED"/>
    <w:rsid w:val="006D711E"/>
    <w:rsid w:val="006D7CB5"/>
    <w:rsid w:val="006D7E94"/>
    <w:rsid w:val="006E0F23"/>
    <w:rsid w:val="006E1DC6"/>
    <w:rsid w:val="006E2FD3"/>
    <w:rsid w:val="006E46D2"/>
    <w:rsid w:val="006E6D0B"/>
    <w:rsid w:val="006F126E"/>
    <w:rsid w:val="006F32C9"/>
    <w:rsid w:val="006F382E"/>
    <w:rsid w:val="006F3834"/>
    <w:rsid w:val="006F4183"/>
    <w:rsid w:val="006F4BF3"/>
    <w:rsid w:val="006F5421"/>
    <w:rsid w:val="006F5693"/>
    <w:rsid w:val="006F5D4C"/>
    <w:rsid w:val="007105D0"/>
    <w:rsid w:val="00714817"/>
    <w:rsid w:val="00715889"/>
    <w:rsid w:val="00717B01"/>
    <w:rsid w:val="007227D9"/>
    <w:rsid w:val="00722F7B"/>
    <w:rsid w:val="0072491F"/>
    <w:rsid w:val="00724A41"/>
    <w:rsid w:val="00725598"/>
    <w:rsid w:val="00725B5A"/>
    <w:rsid w:val="007312FB"/>
    <w:rsid w:val="00733264"/>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1748"/>
    <w:rsid w:val="007B2FBC"/>
    <w:rsid w:val="007B536B"/>
    <w:rsid w:val="007B53D8"/>
    <w:rsid w:val="007C08EF"/>
    <w:rsid w:val="007C22C5"/>
    <w:rsid w:val="007C26CE"/>
    <w:rsid w:val="007C2EF0"/>
    <w:rsid w:val="007C4FD4"/>
    <w:rsid w:val="007C57E1"/>
    <w:rsid w:val="007C5811"/>
    <w:rsid w:val="007D2DF5"/>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7520"/>
    <w:rsid w:val="00872581"/>
    <w:rsid w:val="0087459D"/>
    <w:rsid w:val="00876500"/>
    <w:rsid w:val="0087680F"/>
    <w:rsid w:val="00876D81"/>
    <w:rsid w:val="00881D86"/>
    <w:rsid w:val="00882DBF"/>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297B"/>
    <w:rsid w:val="008B6770"/>
    <w:rsid w:val="008B6D76"/>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4CE"/>
    <w:rsid w:val="00932C71"/>
    <w:rsid w:val="009350D0"/>
    <w:rsid w:val="00941A93"/>
    <w:rsid w:val="00943292"/>
    <w:rsid w:val="009438B5"/>
    <w:rsid w:val="00946FA4"/>
    <w:rsid w:val="009509D5"/>
    <w:rsid w:val="009538F5"/>
    <w:rsid w:val="00953C01"/>
    <w:rsid w:val="009542C7"/>
    <w:rsid w:val="00957187"/>
    <w:rsid w:val="00957E53"/>
    <w:rsid w:val="00960255"/>
    <w:rsid w:val="009603E1"/>
    <w:rsid w:val="00961C9D"/>
    <w:rsid w:val="00963065"/>
    <w:rsid w:val="00964F92"/>
    <w:rsid w:val="0096644D"/>
    <w:rsid w:val="00967D51"/>
    <w:rsid w:val="00971101"/>
    <w:rsid w:val="0097151F"/>
    <w:rsid w:val="00973777"/>
    <w:rsid w:val="00974602"/>
    <w:rsid w:val="0097563E"/>
    <w:rsid w:val="00975BB1"/>
    <w:rsid w:val="00976E78"/>
    <w:rsid w:val="009775C0"/>
    <w:rsid w:val="00981F23"/>
    <w:rsid w:val="009838F9"/>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3EE4"/>
    <w:rsid w:val="009B69F5"/>
    <w:rsid w:val="009B7AF3"/>
    <w:rsid w:val="009C0068"/>
    <w:rsid w:val="009C318F"/>
    <w:rsid w:val="009C3FBD"/>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7A88"/>
    <w:rsid w:val="00A17C40"/>
    <w:rsid w:val="00A22670"/>
    <w:rsid w:val="00A24B35"/>
    <w:rsid w:val="00A256D3"/>
    <w:rsid w:val="00A271BA"/>
    <w:rsid w:val="00A27845"/>
    <w:rsid w:val="00A27F86"/>
    <w:rsid w:val="00A315EE"/>
    <w:rsid w:val="00A3788C"/>
    <w:rsid w:val="00A400DC"/>
    <w:rsid w:val="00A40789"/>
    <w:rsid w:val="00A4160B"/>
    <w:rsid w:val="00A42611"/>
    <w:rsid w:val="00A431C6"/>
    <w:rsid w:val="00A50D0A"/>
    <w:rsid w:val="00A54315"/>
    <w:rsid w:val="00A544AF"/>
    <w:rsid w:val="00A56621"/>
    <w:rsid w:val="00A574A5"/>
    <w:rsid w:val="00A60FBC"/>
    <w:rsid w:val="00A62138"/>
    <w:rsid w:val="00A65C0B"/>
    <w:rsid w:val="00A67E21"/>
    <w:rsid w:val="00A70A0B"/>
    <w:rsid w:val="00A72BD4"/>
    <w:rsid w:val="00A73F89"/>
    <w:rsid w:val="00A76C97"/>
    <w:rsid w:val="00A775A3"/>
    <w:rsid w:val="00A776BA"/>
    <w:rsid w:val="00A80196"/>
    <w:rsid w:val="00A81284"/>
    <w:rsid w:val="00A81FD2"/>
    <w:rsid w:val="00A84415"/>
    <w:rsid w:val="00A8441A"/>
    <w:rsid w:val="00A85ECE"/>
    <w:rsid w:val="00A8674A"/>
    <w:rsid w:val="00A86E42"/>
    <w:rsid w:val="00A87CE5"/>
    <w:rsid w:val="00A907F6"/>
    <w:rsid w:val="00A92465"/>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300"/>
    <w:rsid w:val="00AF55D4"/>
    <w:rsid w:val="00B0505F"/>
    <w:rsid w:val="00B05C2D"/>
    <w:rsid w:val="00B0611E"/>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470BE"/>
    <w:rsid w:val="00B51845"/>
    <w:rsid w:val="00B530BD"/>
    <w:rsid w:val="00B53359"/>
    <w:rsid w:val="00B5377C"/>
    <w:rsid w:val="00B53C88"/>
    <w:rsid w:val="00B53ECB"/>
    <w:rsid w:val="00B54242"/>
    <w:rsid w:val="00B5602D"/>
    <w:rsid w:val="00B60125"/>
    <w:rsid w:val="00B66060"/>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1B1"/>
    <w:rsid w:val="00BF46EA"/>
    <w:rsid w:val="00BF7F56"/>
    <w:rsid w:val="00C00102"/>
    <w:rsid w:val="00C01F67"/>
    <w:rsid w:val="00C02B51"/>
    <w:rsid w:val="00C05E11"/>
    <w:rsid w:val="00C05EB2"/>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274"/>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014"/>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97A"/>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3426"/>
    <w:rsid w:val="00DE55EC"/>
    <w:rsid w:val="00DE617B"/>
    <w:rsid w:val="00DF1210"/>
    <w:rsid w:val="00DF2384"/>
    <w:rsid w:val="00DF2540"/>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641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A7"/>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3954"/>
    <w:rsid w:val="00F74478"/>
    <w:rsid w:val="00F7502A"/>
    <w:rsid w:val="00F809A7"/>
    <w:rsid w:val="00F94060"/>
    <w:rsid w:val="00FA4F23"/>
    <w:rsid w:val="00FA56F6"/>
    <w:rsid w:val="00FB329D"/>
    <w:rsid w:val="00FB43F5"/>
    <w:rsid w:val="00FB5BC9"/>
    <w:rsid w:val="00FB63C5"/>
    <w:rsid w:val="00FB6BE9"/>
    <w:rsid w:val="00FC27E3"/>
    <w:rsid w:val="00FC2981"/>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641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E564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E564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564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5641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E564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419"/>
  </w:style>
  <w:style w:type="character" w:customStyle="1" w:styleId="Heading1Char">
    <w:name w:val="Heading 1 Char"/>
    <w:aliases w:val="Pocket Char"/>
    <w:basedOn w:val="DefaultParagraphFont"/>
    <w:link w:val="Heading1"/>
    <w:rsid w:val="00E56419"/>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E5641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56419"/>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56419"/>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641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5641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564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5641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56419"/>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technology/2022/03/19/elon-musk-ukraine-starlink%20//" TargetMode="External"/><Relationship Id="rId18" Type="http://schemas.openxmlformats.org/officeDocument/2006/relationships/hyperlink" Target="https://www.washingtonpost.com/technology/2022/03/02/mykhailo-fedorov-ukraine-tech/?itid=ap_catzakrzewski&amp;itid=lk_interstitial_manual_11" TargetMode="External"/><Relationship Id="rId26" Type="http://schemas.openxmlformats.org/officeDocument/2006/relationships/hyperlink" Target="https://www.foreignaffairs.com/articles/china/competition-with-china-without-catastrophe" TargetMode="External"/><Relationship Id="rId39" Type="http://schemas.openxmlformats.org/officeDocument/2006/relationships/hyperlink" Target="https://thehill.com/opinion/technology/453853-space-exploration-is-reinventing-healthcare" TargetMode="External"/><Relationship Id="rId21" Type="http://schemas.openxmlformats.org/officeDocument/2006/relationships/hyperlink" Target="https://www.washingtonpost.com/technology/2022/02/28/internet-war-cyber-russia-ukraine%20//" TargetMode="External"/><Relationship Id="rId34" Type="http://schemas.openxmlformats.org/officeDocument/2006/relationships/hyperlink" Target="https://www.brookings.edu/book/megachange-economic-disruption-political-upheaval-and-social-strife-in-the-21st-century/" TargetMode="External"/><Relationship Id="rId42" Type="http://schemas.openxmlformats.org/officeDocument/2006/relationships/hyperlink" Target="https://www.1dropdx.com/" TargetMode="External"/><Relationship Id="rId47" Type="http://schemas.openxmlformats.org/officeDocument/2006/relationships/hyperlink" Target="http://www.sonomotion.com/" TargetMode="External"/><Relationship Id="rId50" Type="http://schemas.openxmlformats.org/officeDocument/2006/relationships/hyperlink" Target="https://spinoff.nasa.gov/"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ashingtonpost.com/technology/2021/11/02/satellite-internet-starlink-kuiper-faq/?itid=lk_interstitial_manual_6" TargetMode="External"/><Relationship Id="rId29" Type="http://schemas.openxmlformats.org/officeDocument/2006/relationships/hyperlink" Target="https://www.europeanleadershipnetwork.org/commentary/the-art-of-space-deterrence/" TargetMode="External"/><Relationship Id="rId11" Type="http://schemas.openxmlformats.org/officeDocument/2006/relationships/hyperlink" Target="https://www.washingtonpost.com/people/rachel-lerman/" TargetMode="External"/><Relationship Id="rId24" Type="http://schemas.openxmlformats.org/officeDocument/2006/relationships/hyperlink" Target="https://www.foreignaffairs.com/articles/ukraine/2022-02-18/what-if-russia-wins" TargetMode="External"/><Relationship Id="rId32" Type="http://schemas.openxmlformats.org/officeDocument/2006/relationships/hyperlink" Target="https://mars.nasa.gov/resources/22474/jezero-crater-mars-2020s-landing-site/" TargetMode="External"/><Relationship Id="rId37" Type="http://schemas.openxmlformats.org/officeDocument/2006/relationships/hyperlink" Target="https://www.sciencefocus.com/space/space-mining-the-new-goldrush/" TargetMode="External"/><Relationship Id="rId40" Type="http://schemas.openxmlformats.org/officeDocument/2006/relationships/hyperlink" Target="https://humanresearchroadmap.nasa.gov/Risks/" TargetMode="External"/><Relationship Id="rId45" Type="http://schemas.openxmlformats.org/officeDocument/2006/relationships/hyperlink" Target="http://news.mit.edu/2016/portable-pharmacy-on-demand-0331"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washingtonpost.com/people/joseph-menn/" TargetMode="External"/><Relationship Id="rId31" Type="http://schemas.openxmlformats.org/officeDocument/2006/relationships/hyperlink" Target="https://www.nytimes.com/2020/07/30/science/nasa-mars-launch.html" TargetMode="External"/><Relationship Id="rId44" Type="http://schemas.openxmlformats.org/officeDocument/2006/relationships/hyperlink" Target="https://www.healio.com/ophthalmology/retina-vitreous/news/online/%7Bb1a85e81-9e54-4976-9717-3218fd7fa175%7D/web-vision-technologies-awarded-grants-to-develop-devices-for-nasa"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elonmusk/status/1503327421839417344?s=20&amp;t=l8tFMcRaAnROg29kaPIyIw" TargetMode="External"/><Relationship Id="rId22" Type="http://schemas.openxmlformats.org/officeDocument/2006/relationships/hyperlink" Target="https://www.washingtonpost.com/technology/2022/03/01/social-media-ukraine-russia/?itid=lk_interstitial_manual_11" TargetMode="External"/><Relationship Id="rId27" Type="http://schemas.openxmlformats.org/officeDocument/2006/relationships/hyperlink" Target="https://metro.co.uk/2019/05/18/we-will-all-end-up-killing-each-other-and-one-nuclear-blast-could-do-it-9370115/" TargetMode="External"/><Relationship Id="rId30" Type="http://schemas.openxmlformats.org/officeDocument/2006/relationships/hyperlink" Target="https://www.brookings.edu/blog/techtank/2020/08/18/five-reasons-to-explore-mars/" TargetMode="External"/><Relationship Id="rId35" Type="http://schemas.openxmlformats.org/officeDocument/2006/relationships/hyperlink" Target="https://www.jpl.nasa.gov/infographics/infographic.view.php?id=11358" TargetMode="External"/><Relationship Id="rId43" Type="http://schemas.openxmlformats.org/officeDocument/2006/relationships/hyperlink" Target="https://www.visualdx.com/" TargetMode="External"/><Relationship Id="rId48" Type="http://schemas.openxmlformats.org/officeDocument/2006/relationships/hyperlink" Target="https://www.usa.philips.com/a-w/about/news/archive/standard/news/press/2019/20190617-philips-smartsleep-deep-sleep-headband-selected-by-nasa-funded-institute-for-studies-to-improve-sleep-and-behavioral-health.html" TargetMode="External"/><Relationship Id="rId8" Type="http://schemas.openxmlformats.org/officeDocument/2006/relationships/webSettings" Target="webSettings.xml"/><Relationship Id="rId51" Type="http://schemas.openxmlformats.org/officeDocument/2006/relationships/hyperlink" Target="https://www.cfr.org/blog/outer-space-treatys-midlife-funk%20accessed%2012/11/2021" TargetMode="External"/><Relationship Id="rId3" Type="http://schemas.openxmlformats.org/officeDocument/2006/relationships/customXml" Target="../customXml/item3.xml"/><Relationship Id="rId12" Type="http://schemas.openxmlformats.org/officeDocument/2006/relationships/hyperlink" Target="https://www.washingtonpost.com/people/cat-zakrzewski/" TargetMode="External"/><Relationship Id="rId17" Type="http://schemas.openxmlformats.org/officeDocument/2006/relationships/hyperlink" Target="https://www.washingtonpost.com/technology/2022/03/02/mykhailo-fedorov-ukraine-tech/?itid=ap_catzakrzewski&amp;itid=lk_inline_manual_7" TargetMode="External"/><Relationship Id="rId25" Type="http://schemas.openxmlformats.org/officeDocument/2006/relationships/hyperlink" Target="https://www.foreignaffairs.com/articles/syria/2016-03-20/russias-pyrrhic-victory-syria" TargetMode="External"/><Relationship Id="rId33" Type="http://schemas.openxmlformats.org/officeDocument/2006/relationships/hyperlink" Target="https://www.space.com/9329-earth-unique-life-common-universe.html" TargetMode="External"/><Relationship Id="rId38" Type="http://schemas.openxmlformats.org/officeDocument/2006/relationships/hyperlink" Target="https://www.brookings.edu/book/turning-point/" TargetMode="External"/><Relationship Id="rId46" Type="http://schemas.openxmlformats.org/officeDocument/2006/relationships/hyperlink" Target="https://www.level-ex.com/" TargetMode="External"/><Relationship Id="rId20" Type="http://schemas.openxmlformats.org/officeDocument/2006/relationships/hyperlink" Target="https://www.washingtonpost.com/people/craig-timberg/" TargetMode="External"/><Relationship Id="rId41" Type="http://schemas.openxmlformats.org/officeDocument/2006/relationships/hyperlink" Target="https://www.bcm.edu/centers/space-medicine/translational-research-institut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technology/2021/11/02/satellite-internet-starlink-kuiper-faq/?itid=lk_inline_manual_4" TargetMode="External"/><Relationship Id="rId23" Type="http://schemas.openxmlformats.org/officeDocument/2006/relationships/hyperlink" Target="https://www.washingtonpost.com/business/2021/05/12/ransomware-attack/?itid=lk_inline_manual_21" TargetMode="External"/><Relationship Id="rId28" Type="http://schemas.openxmlformats.org/officeDocument/2006/relationships/hyperlink" Target="http://www.ndtceda.com/pipermail/edebate/2005-December/064806.html%20//" TargetMode="External"/><Relationship Id="rId36" Type="http://schemas.openxmlformats.org/officeDocument/2006/relationships/hyperlink" Target="https://unitedearth.us/religion-and-spirituality/does-seeing-earth-from-space-alter-your-perspective/" TargetMode="External"/><Relationship Id="rId49" Type="http://schemas.openxmlformats.org/officeDocument/2006/relationships/hyperlink" Target="https://news.ucr.edu/articles/2019/04/25/astronauts-might-soon-grow-space-tomato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1221</TotalTime>
  <Pages>22</Pages>
  <Words>12015</Words>
  <Characters>68492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623</cp:revision>
  <dcterms:created xsi:type="dcterms:W3CDTF">2021-07-12T18:50:00Z</dcterms:created>
  <dcterms:modified xsi:type="dcterms:W3CDTF">2022-04-09T20:14:00Z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