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3E062" w14:textId="4237FBD0" w:rsidR="001C4C63" w:rsidRDefault="006445EC" w:rsidP="006445EC">
      <w:pPr>
        <w:pStyle w:val="Heading1"/>
      </w:pPr>
      <w:r>
        <w:t>1NC</w:t>
      </w:r>
    </w:p>
    <w:p w14:paraId="78C43154" w14:textId="51845E16" w:rsidR="00280A6D" w:rsidRDefault="00280A6D" w:rsidP="00280A6D">
      <w:pPr>
        <w:pStyle w:val="Heading2"/>
      </w:pPr>
      <w:r>
        <w:lastRenderedPageBreak/>
        <w:t>1</w:t>
      </w:r>
    </w:p>
    <w:p w14:paraId="5E1A62D5" w14:textId="29024D03" w:rsidR="001C1A12" w:rsidRPr="001C1A12" w:rsidRDefault="001C1A12" w:rsidP="001C1A12">
      <w:pPr>
        <w:pStyle w:val="Heading3"/>
      </w:pPr>
      <w:r>
        <w:lastRenderedPageBreak/>
        <w:t>OFF</w:t>
      </w:r>
    </w:p>
    <w:p w14:paraId="4F4E6362" w14:textId="77777777" w:rsidR="007A6C66" w:rsidRDefault="007A6C66" w:rsidP="007A6C66">
      <w:pPr>
        <w:pStyle w:val="Heading4"/>
      </w:pPr>
      <w:bookmarkStart w:id="0" w:name="_Hlk82283535"/>
      <w:r>
        <w:t>The WTO has been seen as ineffective but has the opportunity to bounce back with strong international buy in</w:t>
      </w:r>
    </w:p>
    <w:p w14:paraId="0D478637" w14:textId="77777777" w:rsidR="007A6C66" w:rsidRDefault="007A6C66" w:rsidP="007A6C66">
      <w:pPr>
        <w:spacing w:after="0" w:line="240" w:lineRule="auto"/>
      </w:pPr>
      <w:r w:rsidRPr="00DC7E68">
        <w:t xml:space="preserve">Ngozi </w:t>
      </w:r>
      <w:proofErr w:type="spellStart"/>
      <w:r w:rsidRPr="00AA126D">
        <w:rPr>
          <w:rStyle w:val="Style13ptBold"/>
        </w:rPr>
        <w:t>Okonjo</w:t>
      </w:r>
      <w:proofErr w:type="spellEnd"/>
      <w:r w:rsidRPr="00AA126D">
        <w:rPr>
          <w:rStyle w:val="Style13ptBold"/>
        </w:rPr>
        <w:t>-Iweala</w:t>
      </w:r>
      <w:r w:rsidRPr="00DC7E68">
        <w:t xml:space="preserve">, </w:t>
      </w:r>
      <w:r w:rsidRPr="000B5E0C">
        <w:rPr>
          <w:rStyle w:val="Style13ptBold"/>
        </w:rPr>
        <w:t>20</w:t>
      </w:r>
      <w:r w:rsidRPr="00DC7E68">
        <w:t>, Reviving the WTO, https://www.brookings.edu/opinions/reviving-the-wto/, Brookings,</w:t>
      </w:r>
      <w:r w:rsidRPr="00D933E4">
        <w:t xml:space="preserve"> Ngozi </w:t>
      </w:r>
      <w:proofErr w:type="spellStart"/>
      <w:r w:rsidRPr="00D933E4">
        <w:t>Okonjo</w:t>
      </w:r>
      <w:proofErr w:type="spellEnd"/>
      <w:r w:rsidRPr="00D933E4">
        <w:t>-Iweala is a nonresident distinguished fellow with the Africa Growth Initiative in the Global Economy and Development program at Brookings. She is an economist and international development expert with over 30 years of experience.</w:t>
      </w:r>
    </w:p>
    <w:p w14:paraId="0BF496C5" w14:textId="77777777" w:rsidR="007A6C66" w:rsidRPr="00D933E4" w:rsidRDefault="007A6C66" w:rsidP="007A6C66">
      <w:pPr>
        <w:spacing w:after="0" w:line="240" w:lineRule="auto"/>
        <w:rPr>
          <w:rFonts w:ascii="Times New Roman" w:eastAsia="Times New Roman" w:hAnsi="Times New Roman" w:cs="Times New Roman"/>
          <w:sz w:val="24"/>
        </w:rPr>
      </w:pPr>
    </w:p>
    <w:p w14:paraId="4148AC2E" w14:textId="77777777" w:rsidR="007A6C66" w:rsidRPr="00C64E70" w:rsidRDefault="007A6C66" w:rsidP="007A6C66">
      <w:pPr>
        <w:rPr>
          <w:sz w:val="12"/>
        </w:rPr>
      </w:pPr>
      <w:r w:rsidRPr="00AA126D">
        <w:rPr>
          <w:rStyle w:val="Emphasis"/>
        </w:rPr>
        <w:t>The World Trade Organization is in the news</w:t>
      </w:r>
      <w:r w:rsidRPr="00C64E70">
        <w:rPr>
          <w:sz w:val="12"/>
        </w:rPr>
        <w:t xml:space="preserve"> mostly for the wrong reasons nowadays. Many </w:t>
      </w:r>
      <w:r w:rsidRPr="00C64E70">
        <w:rPr>
          <w:rStyle w:val="Emphasis"/>
        </w:rPr>
        <w:t>people</w:t>
      </w:r>
      <w:r w:rsidRPr="00AA126D">
        <w:rPr>
          <w:rStyle w:val="Emphasis"/>
        </w:rPr>
        <w:t xml:space="preserve"> regard it as an ineffective policeman of an outdated rulebook</w:t>
      </w:r>
      <w:r w:rsidRPr="00C64E70">
        <w:rPr>
          <w:sz w:val="12"/>
        </w:rPr>
        <w:t xml:space="preserve"> that is unsuited for the challenges of the twenty-first-century global economy. And </w:t>
      </w:r>
      <w:r w:rsidRPr="00AA126D">
        <w:rPr>
          <w:rStyle w:val="Emphasis"/>
        </w:rPr>
        <w:t xml:space="preserve">WTO members generally agree that </w:t>
      </w:r>
      <w:r w:rsidRPr="007456AE">
        <w:rPr>
          <w:rStyle w:val="Emphasis"/>
          <w:highlight w:val="cyan"/>
        </w:rPr>
        <w:t>the organization</w:t>
      </w:r>
      <w:r w:rsidRPr="00AA126D">
        <w:rPr>
          <w:rStyle w:val="Emphasis"/>
        </w:rPr>
        <w:t xml:space="preserve"> urgently </w:t>
      </w:r>
      <w:r w:rsidRPr="007456AE">
        <w:rPr>
          <w:rStyle w:val="Emphasis"/>
          <w:highlight w:val="cyan"/>
        </w:rPr>
        <w:t>needs reforming</w:t>
      </w:r>
      <w:r w:rsidRPr="00C64E70">
        <w:rPr>
          <w:sz w:val="12"/>
        </w:rPr>
        <w:t xml:space="preserve"> in order to remain relevant. Recent months have brought further challenges. The WTO’s appellate body, which adjudicates trade disputes among member countries, effectively </w:t>
      </w:r>
      <w:hyperlink r:id="rId8" w:history="1">
        <w:r w:rsidRPr="00C64E70">
          <w:rPr>
            <w:rStyle w:val="Hyperlink"/>
            <w:sz w:val="12"/>
          </w:rPr>
          <w:t>ceased functioning</w:t>
        </w:r>
      </w:hyperlink>
      <w:r w:rsidRPr="00C64E70">
        <w:rPr>
          <w:sz w:val="12"/>
        </w:rPr>
        <w:t xml:space="preserve"> last December amid disagreements regarding the appointment of new judges to the panel. And in May 2020, </w:t>
      </w:r>
      <w:r w:rsidRPr="007456AE">
        <w:rPr>
          <w:rStyle w:val="Emphasis"/>
          <w:highlight w:val="cyan"/>
        </w:rPr>
        <w:t>Director-</w:t>
      </w:r>
      <w:r w:rsidRPr="000B5E0C">
        <w:rPr>
          <w:rStyle w:val="Emphasis"/>
        </w:rPr>
        <w:t xml:space="preserve">General </w:t>
      </w:r>
      <w:r w:rsidRPr="00C64E70">
        <w:rPr>
          <w:rStyle w:val="Emphasis"/>
        </w:rPr>
        <w:t>Roberto</w:t>
      </w:r>
      <w:r w:rsidRPr="007456AE">
        <w:rPr>
          <w:rStyle w:val="Emphasis"/>
          <w:highlight w:val="cyan"/>
        </w:rPr>
        <w:t xml:space="preserve"> </w:t>
      </w:r>
      <w:proofErr w:type="spellStart"/>
      <w:r w:rsidRPr="007456AE">
        <w:rPr>
          <w:rStyle w:val="Emphasis"/>
          <w:highlight w:val="cyan"/>
        </w:rPr>
        <w:t>Azevêdo</w:t>
      </w:r>
      <w:proofErr w:type="spellEnd"/>
      <w:r w:rsidRPr="007456AE">
        <w:rPr>
          <w:rStyle w:val="Emphasis"/>
          <w:highlight w:val="cyan"/>
        </w:rPr>
        <w:t xml:space="preserve"> </w:t>
      </w:r>
      <w:hyperlink r:id="rId9" w:history="1">
        <w:r w:rsidRPr="007456AE">
          <w:rPr>
            <w:rStyle w:val="Emphasis"/>
            <w:highlight w:val="cyan"/>
          </w:rPr>
          <w:t>announced</w:t>
        </w:r>
      </w:hyperlink>
      <w:r w:rsidRPr="007456AE">
        <w:rPr>
          <w:rStyle w:val="Emphasis"/>
          <w:highlight w:val="cyan"/>
        </w:rPr>
        <w:t xml:space="preserve"> </w:t>
      </w:r>
      <w:r w:rsidRPr="00C64E70">
        <w:rPr>
          <w:rStyle w:val="Emphasis"/>
        </w:rPr>
        <w:t xml:space="preserve">that </w:t>
      </w:r>
      <w:r w:rsidRPr="007456AE">
        <w:rPr>
          <w:rStyle w:val="Emphasis"/>
          <w:highlight w:val="cyan"/>
        </w:rPr>
        <w:t>he would step down</w:t>
      </w:r>
      <w:r w:rsidRPr="00C64E70">
        <w:rPr>
          <w:sz w:val="12"/>
        </w:rPr>
        <w:t xml:space="preserve"> at the end of August</w:t>
      </w:r>
      <w:r w:rsidRPr="000B5E0C">
        <w:rPr>
          <w:sz w:val="12"/>
        </w:rPr>
        <w:t xml:space="preserve">, </w:t>
      </w:r>
      <w:r w:rsidRPr="000B5E0C">
        <w:rPr>
          <w:rStyle w:val="Emphasis"/>
        </w:rPr>
        <w:t>a year before his current term was due to end</w:t>
      </w:r>
      <w:r w:rsidRPr="00C64E70">
        <w:rPr>
          <w:sz w:val="12"/>
        </w:rPr>
        <w:t xml:space="preserve">. </w:t>
      </w:r>
      <w:r w:rsidRPr="00AA126D">
        <w:rPr>
          <w:rStyle w:val="Emphasis"/>
        </w:rPr>
        <w:t xml:space="preserve">Whoever </w:t>
      </w:r>
      <w:proofErr w:type="spellStart"/>
      <w:r w:rsidRPr="00AA126D">
        <w:rPr>
          <w:rStyle w:val="Emphasis"/>
        </w:rPr>
        <w:t>Azevêdo’s</w:t>
      </w:r>
      <w:proofErr w:type="spellEnd"/>
      <w:r w:rsidRPr="00AA126D">
        <w:rPr>
          <w:rStyle w:val="Emphasis"/>
        </w:rPr>
        <w:t xml:space="preserve"> successor is will face a major challenge</w:t>
      </w:r>
      <w:r w:rsidRPr="00C64E70">
        <w:rPr>
          <w:sz w:val="12"/>
        </w:rPr>
        <w:t xml:space="preserve">. </w:t>
      </w:r>
      <w:r w:rsidRPr="007456AE">
        <w:rPr>
          <w:rStyle w:val="Emphasis"/>
          <w:highlight w:val="cyan"/>
        </w:rPr>
        <w:t>Since</w:t>
      </w:r>
      <w:r w:rsidRPr="00C64E70">
        <w:rPr>
          <w:sz w:val="12"/>
        </w:rPr>
        <w:t xml:space="preserve"> its establishment in </w:t>
      </w:r>
      <w:r w:rsidRPr="00AA126D">
        <w:rPr>
          <w:rStyle w:val="Emphasis"/>
        </w:rPr>
        <w:t>19</w:t>
      </w:r>
      <w:r w:rsidRPr="007456AE">
        <w:rPr>
          <w:rStyle w:val="Emphasis"/>
          <w:highlight w:val="cyan"/>
        </w:rPr>
        <w:t>95</w:t>
      </w:r>
      <w:r w:rsidRPr="00C64E70">
        <w:rPr>
          <w:sz w:val="12"/>
        </w:rPr>
        <w:t xml:space="preserve">, the </w:t>
      </w:r>
      <w:r w:rsidRPr="007456AE">
        <w:rPr>
          <w:rStyle w:val="Emphasis"/>
          <w:highlight w:val="cyan"/>
        </w:rPr>
        <w:t>WTO has failed to conclude</w:t>
      </w:r>
      <w:r w:rsidRPr="00C64E70">
        <w:rPr>
          <w:sz w:val="12"/>
        </w:rPr>
        <w:t xml:space="preserve"> a single trade-negotiation round of </w:t>
      </w:r>
      <w:r w:rsidRPr="007456AE">
        <w:rPr>
          <w:rStyle w:val="Emphasis"/>
          <w:highlight w:val="cyan"/>
        </w:rPr>
        <w:t>global trade talks,</w:t>
      </w:r>
      <w:r w:rsidRPr="00C64E70">
        <w:rPr>
          <w:sz w:val="12"/>
        </w:rPr>
        <w:t xml:space="preserve"> thus missing an opportunity to deliver mutual benefits for its members. The Doha Development Round, which began in November 2001, was supposed to be concluded by January 2005. </w:t>
      </w:r>
      <w:r w:rsidRPr="00AA126D">
        <w:rPr>
          <w:rStyle w:val="Emphasis"/>
        </w:rPr>
        <w:t>Fifteen years later, WTO members are still debating whether the Doha process should continue</w:t>
      </w:r>
      <w:r w:rsidRPr="00C64E70">
        <w:rPr>
          <w:sz w:val="12"/>
        </w:rPr>
        <w:t xml:space="preserve">. Some think it has been overtaken by events, while others want to pursue further negotiations. The WTO has so far delivered disappointingly few other notable agreements as well, apart from the </w:t>
      </w:r>
      <w:hyperlink r:id="rId10" w:history="1">
        <w:r w:rsidRPr="00C64E70">
          <w:rPr>
            <w:rStyle w:val="Hyperlink"/>
            <w:sz w:val="12"/>
          </w:rPr>
          <w:t>Trade Facilitation Agreement</w:t>
        </w:r>
      </w:hyperlink>
      <w:r w:rsidRPr="00C64E70">
        <w:rPr>
          <w:sz w:val="12"/>
        </w:rPr>
        <w:t xml:space="preserve">, which entered into force in February 2017, and the 2015 </w:t>
      </w:r>
      <w:hyperlink r:id="rId11" w:history="1">
        <w:r w:rsidRPr="00C64E70">
          <w:rPr>
            <w:rStyle w:val="Hyperlink"/>
            <w:sz w:val="12"/>
          </w:rPr>
          <w:t>decision</w:t>
        </w:r>
      </w:hyperlink>
      <w:r w:rsidRPr="00C64E70">
        <w:rPr>
          <w:sz w:val="12"/>
        </w:rPr>
        <w:t xml:space="preserve"> to eliminate all forms of agricultural export subsidies. Meanwhile, some of its members have worked together on a raft of much broader regional trade deals that cover pressing issues such as the digital economy, investment, competition, the environment, and climate change. The Doha Development Round, which was intended to modernize the WTO’s rulebook, covers very few of these topics. And even some of the organization’s existing rules can easily be circumvented, thereby upsetting the balance of rights and obligations among members. During the current COVID-19 crisis, for example, some countries have imposed questionable export controls on medical supplies and food products in order to mitigate shortages. But despite these challenges, </w:t>
      </w:r>
      <w:r w:rsidRPr="00AA126D">
        <w:rPr>
          <w:rStyle w:val="Emphasis"/>
        </w:rPr>
        <w:t>the WTO has not been a “failure.” Rather, it has built upon the successes of its predecessor, the General Agreement on Tariffs and Trade</w:t>
      </w:r>
      <w:r w:rsidRPr="00C64E70">
        <w:rPr>
          <w:sz w:val="12"/>
        </w:rPr>
        <w:t xml:space="preserve">, which entered into force in 1948. The rules-based multilateral trading system that began with GATT has contributed immensely to global economic growth over the last seven decades, by reducing average tariffs and steadily eliminating non-tariff barriers. As a result, </w:t>
      </w:r>
      <w:r w:rsidRPr="00AA126D">
        <w:rPr>
          <w:rStyle w:val="Emphasis"/>
        </w:rPr>
        <w:t>living standards have improved in most countries.</w:t>
      </w:r>
      <w:r w:rsidRPr="00C64E70">
        <w:rPr>
          <w:sz w:val="12"/>
        </w:rPr>
        <w:t xml:space="preserve"> Moreover, rules-based global trade has helped to underpin peace and security, because trading partners are more likely to resolve differences through negotiations than through armed conflict. Nonetheless, </w:t>
      </w:r>
      <w:r w:rsidRPr="007456AE">
        <w:rPr>
          <w:rStyle w:val="Emphasis"/>
          <w:highlight w:val="cyan"/>
        </w:rPr>
        <w:t>WTO members</w:t>
      </w:r>
      <w:r w:rsidRPr="00C64E70">
        <w:rPr>
          <w:sz w:val="12"/>
        </w:rPr>
        <w:t xml:space="preserve"> today </w:t>
      </w:r>
      <w:r w:rsidRPr="007456AE">
        <w:rPr>
          <w:rStyle w:val="Emphasis"/>
          <w:highlight w:val="cyan"/>
        </w:rPr>
        <w:t xml:space="preserve">recognize the need to reboot </w:t>
      </w:r>
      <w:r w:rsidRPr="000B5E0C">
        <w:rPr>
          <w:rStyle w:val="Emphasis"/>
        </w:rPr>
        <w:t>the organization</w:t>
      </w:r>
      <w:r w:rsidRPr="00C64E70">
        <w:rPr>
          <w:sz w:val="12"/>
        </w:rPr>
        <w:t xml:space="preserve"> for the 21st century. Developed countries believe that they have shouldered the burden of trade liberalization for far too long, and that developing countries should shoulder more obligations if they are in a position to do so. Least-developed and low-income developing countries, meanwhile, say that WTO rules are hampering their efforts to grow and modernize their economies. Over the last two decades, international trade has become a bogeyman for critics who blame it for the economic woes some countries face. </w:t>
      </w:r>
      <w:r w:rsidRPr="00AA126D">
        <w:rPr>
          <w:rStyle w:val="Emphasis"/>
        </w:rPr>
        <w:t>But trade is not a zero-sum game: Rights and obligations can be balanced,</w:t>
      </w:r>
      <w:r w:rsidRPr="00C64E70">
        <w:rPr>
          <w:sz w:val="12"/>
        </w:rPr>
        <w:t xml:space="preserve"> as the evolution of global and regional trading rules since 1948 has shown. </w:t>
      </w:r>
      <w:r w:rsidRPr="007456AE">
        <w:rPr>
          <w:rStyle w:val="Emphasis"/>
          <w:highlight w:val="cyan"/>
        </w:rPr>
        <w:t>The question</w:t>
      </w:r>
      <w:r w:rsidRPr="00C64E70">
        <w:rPr>
          <w:sz w:val="12"/>
        </w:rPr>
        <w:t xml:space="preserve"> facing the WTO and its members now, therefore, </w:t>
      </w:r>
      <w:r w:rsidRPr="007456AE">
        <w:rPr>
          <w:rStyle w:val="Emphasis"/>
          <w:highlight w:val="cyan"/>
        </w:rPr>
        <w:t>is</w:t>
      </w:r>
      <w:r w:rsidRPr="00C64E70">
        <w:rPr>
          <w:sz w:val="12"/>
        </w:rPr>
        <w:t xml:space="preserve"> </w:t>
      </w:r>
      <w:r w:rsidRPr="007456AE">
        <w:rPr>
          <w:rStyle w:val="Emphasis"/>
          <w:highlight w:val="cyan"/>
        </w:rPr>
        <w:t xml:space="preserve">how </w:t>
      </w:r>
      <w:r w:rsidRPr="000B5E0C">
        <w:rPr>
          <w:rStyle w:val="Emphasis"/>
        </w:rPr>
        <w:t>to make progress and reach mutually beneficial agreements</w:t>
      </w:r>
      <w:r w:rsidRPr="007456AE">
        <w:rPr>
          <w:rStyle w:val="Emphasis"/>
          <w:highlight w:val="cyan"/>
        </w:rPr>
        <w:t>.</w:t>
      </w:r>
      <w:r>
        <w:rPr>
          <w:rStyle w:val="Emphasis"/>
        </w:rPr>
        <w:t xml:space="preserve"> </w:t>
      </w:r>
      <w:r w:rsidRPr="007456AE">
        <w:rPr>
          <w:rStyle w:val="Emphasis"/>
          <w:highlight w:val="cyan"/>
        </w:rPr>
        <w:t xml:space="preserve">All members should participate </w:t>
      </w:r>
      <w:r w:rsidRPr="00C64E70">
        <w:rPr>
          <w:rStyle w:val="Emphasis"/>
        </w:rPr>
        <w:t>in this endeavor, because</w:t>
      </w:r>
      <w:r w:rsidRPr="007456AE">
        <w:rPr>
          <w:rStyle w:val="Emphasis"/>
          <w:highlight w:val="cyan"/>
        </w:rPr>
        <w:t xml:space="preserve"> that is the only way the organization </w:t>
      </w:r>
      <w:r w:rsidRPr="000B5E0C">
        <w:rPr>
          <w:rStyle w:val="Emphasis"/>
        </w:rPr>
        <w:t xml:space="preserve">can </w:t>
      </w:r>
      <w:r w:rsidRPr="007456AE">
        <w:rPr>
          <w:rStyle w:val="Emphasis"/>
          <w:highlight w:val="cyan"/>
        </w:rPr>
        <w:t xml:space="preserve">regain </w:t>
      </w:r>
      <w:r w:rsidRPr="000B5E0C">
        <w:rPr>
          <w:rStyle w:val="Emphasis"/>
        </w:rPr>
        <w:t xml:space="preserve">its </w:t>
      </w:r>
      <w:r w:rsidRPr="007456AE">
        <w:rPr>
          <w:rStyle w:val="Emphasis"/>
          <w:highlight w:val="cyan"/>
        </w:rPr>
        <w:t xml:space="preserve">credibility and carry out its </w:t>
      </w:r>
      <w:r w:rsidRPr="00C64E70">
        <w:rPr>
          <w:rStyle w:val="Emphasis"/>
        </w:rPr>
        <w:t xml:space="preserve">rule-making </w:t>
      </w:r>
      <w:r w:rsidRPr="007456AE">
        <w:rPr>
          <w:rStyle w:val="Emphasis"/>
          <w:highlight w:val="cyan"/>
        </w:rPr>
        <w:t>function</w:t>
      </w:r>
      <w:r w:rsidRPr="00C64E70">
        <w:rPr>
          <w:sz w:val="12"/>
        </w:rPr>
        <w:t xml:space="preserve">. New negotiations must therefore take account of members’ varying levels of economic development, and aim—as ever—to reach fair and equitable agreements. Other crucial priorities for the WTO include enhanced transparency, in the form of timely notifications of countries’ trade measures, and an effective dispute-settlement system that commands the confidence of all members. </w:t>
      </w:r>
      <w:r w:rsidRPr="007456AE">
        <w:rPr>
          <w:rStyle w:val="Emphasis"/>
          <w:highlight w:val="cyan"/>
        </w:rPr>
        <w:t>A moribund WTO does not serve any country</w:t>
      </w:r>
      <w:r w:rsidRPr="000B5E0C">
        <w:rPr>
          <w:rStyle w:val="Emphasis"/>
        </w:rPr>
        <w:t>’s interest</w:t>
      </w:r>
      <w:r w:rsidRPr="00C64E70">
        <w:rPr>
          <w:sz w:val="12"/>
        </w:rPr>
        <w:t xml:space="preserve">. </w:t>
      </w:r>
      <w:r w:rsidRPr="00AA126D">
        <w:rPr>
          <w:rStyle w:val="Emphasis"/>
        </w:rPr>
        <w:t>An effective, rules-based international trade system is a public good</w:t>
      </w:r>
      <w:r w:rsidRPr="00C64E70">
        <w:rPr>
          <w:sz w:val="12"/>
        </w:rPr>
        <w:t xml:space="preserve">, and failure to revive it will undermine governments’ efforts to pull the global economy out of the recession caused by the COVID-19 pandemic. </w:t>
      </w:r>
      <w:r w:rsidRPr="000B5E0C">
        <w:rPr>
          <w:rStyle w:val="Emphasis"/>
        </w:rPr>
        <w:t>The WTO has an irreplaceable role to play in transforming countries’ economic prospects and the lives of people around the world</w:t>
      </w:r>
      <w:r w:rsidRPr="00C64E70">
        <w:rPr>
          <w:sz w:val="12"/>
        </w:rPr>
        <w:t>. Although the current crisis has brought the organization’s deteriorating health into sharp focus, its further decline is not inevitable. In a world economy already imperiled by COVID-19, we must now apply the antidote—members’ political will, determination, and flexibility—needed to revive it.</w:t>
      </w:r>
    </w:p>
    <w:p w14:paraId="1C02256C" w14:textId="77777777" w:rsidR="007A6C66" w:rsidRPr="00DC7E68" w:rsidRDefault="007A6C66" w:rsidP="007A6C66">
      <w:pPr>
        <w:pStyle w:val="Heading4"/>
      </w:pPr>
      <w:r>
        <w:t>Intellectual property rights cannot be discriminated on the basis of field, or place of invention</w:t>
      </w:r>
    </w:p>
    <w:p w14:paraId="1962695E" w14:textId="77777777" w:rsidR="007A6C66" w:rsidRPr="00DC7E68" w:rsidRDefault="007A6C66" w:rsidP="007A6C66">
      <w:r w:rsidRPr="00DC7E68">
        <w:rPr>
          <w:rStyle w:val="Style13ptBold"/>
        </w:rPr>
        <w:t>WTO</w:t>
      </w:r>
      <w:r w:rsidRPr="00DC7E68">
        <w:t xml:space="preserve"> </w:t>
      </w:r>
      <w:hyperlink r:id="rId12"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6F70F969" w14:textId="77777777" w:rsidR="007A6C66" w:rsidRDefault="007A6C66" w:rsidP="007A6C66">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lastRenderedPageBreak/>
        <w:t>Subject to the provisions of paragraphs 2 and 3, patents shall be available for any inventions, whether products or processes, in all fields of technology, provided that they are new, involve an inventive step and are capable of industrial application. </w:t>
      </w:r>
      <w:hyperlink r:id="rId13"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3461E4">
        <w:rPr>
          <w:rStyle w:val="Emphasis"/>
          <w:highlight w:val="cyan"/>
        </w:rPr>
        <w:t>patents shall be available</w:t>
      </w:r>
      <w:r w:rsidRPr="003461E4">
        <w:rPr>
          <w:rStyle w:val="Emphasis"/>
        </w:rPr>
        <w:t xml:space="preserve"> and patent rights enjoyable </w:t>
      </w:r>
      <w:r w:rsidRPr="003461E4">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3461E4">
        <w:rPr>
          <w:rStyle w:val="Emphasis"/>
          <w:highlight w:val="cyan"/>
        </w:rPr>
        <w:t>to the place of invention,</w:t>
      </w:r>
      <w:r w:rsidRPr="003461E4">
        <w:rPr>
          <w:rStyle w:val="Emphasis"/>
        </w:rPr>
        <w:t xml:space="preserve"> the </w:t>
      </w:r>
      <w:r w:rsidRPr="003461E4">
        <w:rPr>
          <w:rStyle w:val="Emphasis"/>
          <w:highlight w:val="cyan"/>
        </w:rPr>
        <w:t>field of technology</w:t>
      </w:r>
      <w:r w:rsidRPr="003461E4">
        <w:rPr>
          <w:rStyle w:val="Emphasis"/>
        </w:rPr>
        <w:t xml:space="preserve"> and </w:t>
      </w:r>
      <w:r w:rsidRPr="003461E4">
        <w:rPr>
          <w:rStyle w:val="Emphasis"/>
          <w:highlight w:val="cyan"/>
        </w:rPr>
        <w:t xml:space="preserve">whether products are imported </w:t>
      </w:r>
      <w:r w:rsidRPr="003461E4">
        <w:rPr>
          <w:rStyle w:val="Emphasis"/>
        </w:rPr>
        <w:t xml:space="preserve">or locally </w:t>
      </w:r>
      <w:r w:rsidRPr="003461E4">
        <w:rPr>
          <w:rStyle w:val="Emphasis"/>
          <w:highlight w:val="cyan"/>
        </w:rPr>
        <w:t>produced.</w:t>
      </w:r>
    </w:p>
    <w:p w14:paraId="5C1D2F2C" w14:textId="77777777" w:rsidR="007A6C66" w:rsidRDefault="007A6C66" w:rsidP="007A6C66">
      <w:pPr>
        <w:pStyle w:val="Heading4"/>
      </w:pPr>
      <w:r>
        <w:t>The WTO’s appellate body no longer exists to mediate disputes, without immediate buy in by states, and no mechanism to make disobedient states obey, the system collapses</w:t>
      </w:r>
    </w:p>
    <w:p w14:paraId="66A798E7" w14:textId="77777777" w:rsidR="007A6C66" w:rsidRPr="00EE158F" w:rsidRDefault="007A6C66" w:rsidP="007A6C66">
      <w:pPr>
        <w:spacing w:after="0" w:line="240" w:lineRule="auto"/>
        <w:rPr>
          <w:rFonts w:ascii="Times New Roman" w:eastAsia="Times New Roman" w:hAnsi="Times New Roman" w:cs="Times New Roman"/>
          <w:sz w:val="24"/>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Communications Manager; Project Lead, Common Futures Conversations</w:t>
      </w:r>
    </w:p>
    <w:p w14:paraId="46A1C1AA" w14:textId="77777777" w:rsidR="007A6C66" w:rsidRDefault="007A6C66" w:rsidP="007A6C66">
      <w:pPr>
        <w:shd w:val="clear" w:color="auto" w:fill="FFFFFF"/>
        <w:spacing w:after="150" w:line="240" w:lineRule="auto"/>
        <w:rPr>
          <w:rStyle w:val="Emphasis"/>
        </w:rPr>
      </w:pPr>
    </w:p>
    <w:p w14:paraId="468F783D" w14:textId="77777777" w:rsidR="007A6C66" w:rsidRPr="00C638D5" w:rsidRDefault="007A6C66" w:rsidP="007A6C66">
      <w:pPr>
        <w:rPr>
          <w:sz w:val="12"/>
        </w:rPr>
      </w:pPr>
      <w:r w:rsidRPr="007456AE">
        <w:rPr>
          <w:rStyle w:val="Emphasis"/>
          <w:highlight w:val="cyan"/>
        </w:rPr>
        <w:t>The WTO</w:t>
      </w:r>
      <w:r w:rsidRPr="003024C5">
        <w:rPr>
          <w:sz w:val="12"/>
        </w:rPr>
        <w:t xml:space="preserve"> is unique amongst international institutions because it </w:t>
      </w:r>
      <w:r w:rsidRPr="007456AE">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7456AE">
        <w:rPr>
          <w:rStyle w:val="Emphasis"/>
          <w:highlight w:val="cyan"/>
        </w:rPr>
        <w:t>the dispute settlement system</w:t>
      </w:r>
      <w:r w:rsidRPr="003024C5">
        <w:rPr>
          <w:rStyle w:val="Emphasis"/>
        </w:rPr>
        <w:t>.</w:t>
      </w:r>
      <w:r w:rsidRPr="003024C5">
        <w:rPr>
          <w:sz w:val="12"/>
        </w:rPr>
        <w:t xml:space="preserve"> However, </w:t>
      </w:r>
      <w:r w:rsidRPr="007456AE">
        <w:rPr>
          <w:rStyle w:val="Emphasis"/>
          <w:highlight w:val="cyan"/>
        </w:rPr>
        <w:t>the</w:t>
      </w:r>
      <w:r w:rsidRPr="003024C5">
        <w:rPr>
          <w:sz w:val="12"/>
        </w:rPr>
        <w:t xml:space="preserve"> fundamental </w:t>
      </w:r>
      <w:r w:rsidRPr="007456AE">
        <w:rPr>
          <w:rStyle w:val="Emphasis"/>
          <w:highlight w:val="cyan"/>
        </w:rPr>
        <w:t>vulnerability is that if</w:t>
      </w:r>
      <w:r w:rsidRPr="003024C5">
        <w:rPr>
          <w:rStyle w:val="Emphasis"/>
        </w:rPr>
        <w:t xml:space="preserve"> powerful </w:t>
      </w:r>
      <w:r w:rsidRPr="007456AE">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7456AE">
        <w:rPr>
          <w:rStyle w:val="Emphasis"/>
          <w:highlight w:val="cyan"/>
        </w:rPr>
        <w:t>won’t participate</w:t>
      </w:r>
      <w:r w:rsidRPr="003024C5">
        <w:rPr>
          <w:rStyle w:val="Emphasis"/>
        </w:rPr>
        <w:t xml:space="preserve"> in the system and be bound by its rules, </w:t>
      </w:r>
      <w:r w:rsidRPr="007456AE">
        <w:rPr>
          <w:rStyle w:val="Emphasis"/>
          <w:highlight w:val="cyan"/>
        </w:rPr>
        <w:t>they</w:t>
      </w:r>
      <w:r w:rsidRPr="003024C5">
        <w:rPr>
          <w:rStyle w:val="Emphasis"/>
        </w:rPr>
        <w:t xml:space="preserve"> quickly </w:t>
      </w:r>
      <w:r w:rsidRPr="007456AE">
        <w:rPr>
          <w:rStyle w:val="Emphasis"/>
          <w:highlight w:val="cyan"/>
        </w:rPr>
        <w:t>risk becoming irrelevant</w:t>
      </w:r>
      <w:r w:rsidRPr="003024C5">
        <w:rPr>
          <w:rStyle w:val="Emphasis"/>
        </w:rPr>
        <w:t xml:space="preserve">. And that’s the situation we’re in right now with the appellate body crisis, where, </w:t>
      </w:r>
      <w:r w:rsidRPr="007456AE">
        <w:rPr>
          <w:rStyle w:val="Emphasis"/>
          <w:highlight w:val="cyan"/>
        </w:rPr>
        <w:t>without a</w:t>
      </w:r>
      <w:r w:rsidRPr="003024C5">
        <w:rPr>
          <w:rStyle w:val="Emphasis"/>
        </w:rPr>
        <w:t xml:space="preserve"> functioning </w:t>
      </w:r>
      <w:r w:rsidRPr="007456AE">
        <w:rPr>
          <w:rStyle w:val="Emphasis"/>
          <w:highlight w:val="cyan"/>
        </w:rPr>
        <w:t>mechanism to ensure that WTO rules are enforced, the</w:t>
      </w:r>
      <w:r w:rsidRPr="003024C5">
        <w:rPr>
          <w:rStyle w:val="Emphasis"/>
        </w:rPr>
        <w:t xml:space="preserve"> entire </w:t>
      </w:r>
      <w:r w:rsidRPr="007456AE">
        <w:rPr>
          <w:rStyle w:val="Emphasis"/>
          <w:highlight w:val="cyan"/>
        </w:rPr>
        <w:t>system</w:t>
      </w:r>
      <w:r w:rsidRPr="003024C5">
        <w:rPr>
          <w:rStyle w:val="Emphasis"/>
        </w:rPr>
        <w:t xml:space="preserve"> of global trade rules </w:t>
      </w:r>
      <w:r w:rsidRPr="007456AE">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0904A211" w14:textId="77777777" w:rsidR="007A6C66" w:rsidRDefault="007A6C66" w:rsidP="007A6C66">
      <w:pPr>
        <w:pStyle w:val="Heading4"/>
      </w:pPr>
      <w:r>
        <w:t>A major country operating outside WTO consensus wrecks global trade norms</w:t>
      </w:r>
    </w:p>
    <w:p w14:paraId="11CA1ADB" w14:textId="77777777" w:rsidR="007A6C66" w:rsidRDefault="007A6C66" w:rsidP="007A6C66">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14" w:history="1">
        <w:r w:rsidRPr="00F41676">
          <w:rPr>
            <w:rStyle w:val="Hyperlink"/>
          </w:rPr>
          <w:t>https://www.cato.org/free-trade-bulletin/unnecessary-proposal-wto-waiver-intellectual-property-rights-covid-19-vaccines]/Kankee</w:t>
        </w:r>
      </w:hyperlink>
    </w:p>
    <w:p w14:paraId="1174EB46" w14:textId="77777777" w:rsidR="007A6C66" w:rsidRPr="00F96F48" w:rsidRDefault="007A6C66" w:rsidP="007A6C66">
      <w:pPr>
        <w:rPr>
          <w:sz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7456AE">
        <w:rPr>
          <w:rStyle w:val="StyleUnderline"/>
          <w:highlight w:val="cyan"/>
        </w:rPr>
        <w:t xml:space="preserve">the </w:t>
      </w:r>
      <w:r w:rsidRPr="007456AE">
        <w:rPr>
          <w:rStyle w:val="Emphasis"/>
          <w:highlight w:val="cyan"/>
        </w:rPr>
        <w:t>last thing</w:t>
      </w:r>
      <w:r w:rsidRPr="00F72EAD">
        <w:rPr>
          <w:rStyle w:val="StyleUnderline"/>
        </w:rPr>
        <w:t xml:space="preserve"> </w:t>
      </w:r>
      <w:r w:rsidRPr="007456AE">
        <w:rPr>
          <w:rStyle w:val="StyleUnderline"/>
          <w:highlight w:val="cyan"/>
        </w:rPr>
        <w:t>the WTO needs</w:t>
      </w:r>
      <w:r w:rsidRPr="00F72EAD">
        <w:rPr>
          <w:rStyle w:val="StyleUnderline"/>
        </w:rPr>
        <w:t xml:space="preserve"> </w:t>
      </w:r>
      <w:r w:rsidRPr="007456AE">
        <w:rPr>
          <w:rStyle w:val="StyleUnderline"/>
          <w:highlight w:val="cyan"/>
        </w:rPr>
        <w:t>is</w:t>
      </w:r>
      <w:r w:rsidRPr="00F72EAD">
        <w:rPr>
          <w:rStyle w:val="StyleUnderline"/>
        </w:rPr>
        <w:t xml:space="preserve"> another </w:t>
      </w:r>
      <w:r w:rsidRPr="007456AE">
        <w:rPr>
          <w:rStyle w:val="StyleUnderline"/>
          <w:highlight w:val="cyan"/>
        </w:rPr>
        <w:t>debate over</w:t>
      </w:r>
      <w:r w:rsidRPr="00F72EAD">
        <w:rPr>
          <w:rStyle w:val="StyleUnderline"/>
        </w:rPr>
        <w:t xml:space="preserve"> perceived </w:t>
      </w:r>
      <w:r w:rsidRPr="007456AE">
        <w:rPr>
          <w:rStyle w:val="StyleUnderline"/>
          <w:highlight w:val="cyan"/>
        </w:rPr>
        <w:t>trade</w:t>
      </w:r>
      <w:r w:rsidRPr="00F72EAD">
        <w:rPr>
          <w:rStyle w:val="StyleUnderline"/>
        </w:rPr>
        <w:t xml:space="preserve"> obstacles to public health</w:t>
      </w:r>
      <w:r w:rsidRPr="00F96F48">
        <w:rPr>
          <w:sz w:val="16"/>
        </w:rPr>
        <w:t xml:space="preserve">. </w:t>
      </w:r>
      <w:r w:rsidRPr="007456AE">
        <w:rPr>
          <w:rStyle w:val="StyleUnderline"/>
          <w:highlight w:val="cyan"/>
        </w:rPr>
        <w:t>Unless</w:t>
      </w:r>
      <w:r w:rsidRPr="007456AE">
        <w:rPr>
          <w:sz w:val="16"/>
          <w:highlight w:val="cyan"/>
        </w:rPr>
        <w:t xml:space="preserve"> </w:t>
      </w:r>
      <w:r w:rsidRPr="007456AE">
        <w:rPr>
          <w:rStyle w:val="StyleUnderline"/>
          <w:highlight w:val="cyan"/>
        </w:rPr>
        <w:t xml:space="preserve">WTO members reach a </w:t>
      </w:r>
      <w:r w:rsidRPr="007456AE">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7456AE">
        <w:rPr>
          <w:rStyle w:val="StyleUnderline"/>
          <w:highlight w:val="cyan"/>
        </w:rPr>
        <w:t>trading system may be</w:t>
      </w:r>
      <w:r w:rsidRPr="00F72EAD">
        <w:rPr>
          <w:rStyle w:val="StyleUnderline"/>
        </w:rPr>
        <w:t xml:space="preserve"> further </w:t>
      </w:r>
      <w:r w:rsidRPr="007456AE">
        <w:rPr>
          <w:rStyle w:val="Emphasis"/>
          <w:highlight w:val="cyan"/>
        </w:rPr>
        <w:t>complicated</w:t>
      </w:r>
      <w:r w:rsidRPr="00F72EAD">
        <w:rPr>
          <w:rStyle w:val="StyleUnderline"/>
        </w:rPr>
        <w:t xml:space="preserve"> </w:t>
      </w:r>
      <w:r w:rsidRPr="007456AE">
        <w:rPr>
          <w:rStyle w:val="StyleUnderline"/>
          <w:highlight w:val="cyan"/>
        </w:rPr>
        <w:t>by a delay</w:t>
      </w:r>
      <w:r w:rsidRPr="00F72EAD">
        <w:rPr>
          <w:rStyle w:val="StyleUnderline"/>
        </w:rPr>
        <w:t xml:space="preserve"> like that </w:t>
      </w:r>
      <w:r w:rsidRPr="007456AE">
        <w:rPr>
          <w:rStyle w:val="StyleUnderline"/>
          <w:highlight w:val="cyan"/>
        </w:rPr>
        <w:t>in resolving</w:t>
      </w:r>
      <w:r w:rsidRPr="00F72EAD">
        <w:rPr>
          <w:rStyle w:val="StyleUnderline"/>
        </w:rPr>
        <w:t xml:space="preserve"> </w:t>
      </w:r>
      <w:r w:rsidRPr="007456AE">
        <w:rPr>
          <w:rStyle w:val="StyleUnderline"/>
          <w:highlight w:val="cyan"/>
        </w:rPr>
        <w:t>the</w:t>
      </w:r>
      <w:r w:rsidRPr="00F72EAD">
        <w:rPr>
          <w:rStyle w:val="StyleUnderline"/>
        </w:rPr>
        <w:t xml:space="preserve"> </w:t>
      </w:r>
      <w:r w:rsidRPr="007456AE">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7456AE">
        <w:rPr>
          <w:rStyle w:val="StyleUnderline"/>
          <w:highlight w:val="cyan"/>
        </w:rPr>
        <w:t>A</w:t>
      </w:r>
      <w:r w:rsidRPr="00F72EAD">
        <w:rPr>
          <w:rStyle w:val="StyleUnderline"/>
        </w:rPr>
        <w:t xml:space="preserve"> new and </w:t>
      </w:r>
      <w:r w:rsidRPr="007456AE">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7456AE">
        <w:rPr>
          <w:rStyle w:val="Emphasis"/>
          <w:highlight w:val="cyan"/>
        </w:rPr>
        <w:t>political struggle</w:t>
      </w:r>
      <w:r w:rsidRPr="00F96F48">
        <w:rPr>
          <w:sz w:val="16"/>
        </w:rPr>
        <w:t xml:space="preserve"> definitely </w:t>
      </w:r>
      <w:r w:rsidRPr="007456AE">
        <w:rPr>
          <w:rStyle w:val="StyleUnderline"/>
          <w:highlight w:val="cyan"/>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7456AE">
        <w:rPr>
          <w:rStyle w:val="StyleUnderline"/>
          <w:highlight w:val="cyan"/>
        </w:rPr>
        <w:t>WTO</w:t>
      </w:r>
      <w:r w:rsidRPr="00F96F48">
        <w:rPr>
          <w:sz w:val="16"/>
        </w:rPr>
        <w:t xml:space="preserve">. Certainly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w:t>
      </w:r>
      <w:r w:rsidRPr="00F96F48">
        <w:rPr>
          <w:sz w:val="16"/>
        </w:rPr>
        <w:lastRenderedPageBreak/>
        <w:t xml:space="preserve">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7456AE">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7456AE">
        <w:rPr>
          <w:rStyle w:val="StyleUnderline"/>
          <w:highlight w:val="cyan"/>
        </w:rPr>
        <w:t>the WTO itself were</w:t>
      </w:r>
      <w:r w:rsidRPr="00F96F48">
        <w:rPr>
          <w:sz w:val="16"/>
        </w:rPr>
        <w:t xml:space="preserve"> all </w:t>
      </w:r>
      <w:r w:rsidRPr="007456AE">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4D729A3F" w14:textId="77777777" w:rsidR="007A6C66" w:rsidRDefault="007A6C66" w:rsidP="007A6C66">
      <w:pPr>
        <w:pStyle w:val="Heading4"/>
      </w:pPr>
      <w:r>
        <w:t>Collapse of the WTO triggers an inevitable global war</w:t>
      </w:r>
    </w:p>
    <w:p w14:paraId="4094371B" w14:textId="77777777" w:rsidR="007A6C66" w:rsidRPr="00B15EB5" w:rsidRDefault="007A6C66" w:rsidP="007A6C66">
      <w:r>
        <w:t xml:space="preserve">Raymond J. </w:t>
      </w:r>
      <w:proofErr w:type="spellStart"/>
      <w:r w:rsidRPr="00DA3CD3">
        <w:rPr>
          <w:rStyle w:val="Style13ptBold"/>
        </w:rPr>
        <w:t>Waldmann</w:t>
      </w:r>
      <w:proofErr w:type="spellEnd"/>
      <w:r>
        <w:t xml:space="preserve">, </w:t>
      </w:r>
      <w:r>
        <w:rPr>
          <w:sz w:val="16"/>
          <w:szCs w:val="16"/>
        </w:rPr>
        <w:t xml:space="preserve">Corporate Counsel &amp; Secretary for </w:t>
      </w:r>
      <w:proofErr w:type="spellStart"/>
      <w:r>
        <w:rPr>
          <w:sz w:val="16"/>
          <w:szCs w:val="16"/>
        </w:rPr>
        <w:t>AuBeta</w:t>
      </w:r>
      <w:proofErr w:type="spellEnd"/>
      <w:r>
        <w:rPr>
          <w:sz w:val="16"/>
          <w:szCs w:val="16"/>
        </w:rPr>
        <w:t xml:space="preserve"> Networks Inc and former  vice president of international relations and as director of government affairs for The Boeing Company &amp; assistant U.S. Secretary of Commerce for international economic policy (1981-83) and chair of the Seattle Host Committees for the 1999 WTO Ministerial Meeting, “WORLD TRADE ORGANIZATION IMPORTANT TO CITIZENS OF CITY AND STATE, Seattle-Post Intelligencer, 5/11/</w:t>
      </w:r>
      <w:r w:rsidRPr="00DA3CD3">
        <w:rPr>
          <w:rStyle w:val="Style13ptBold"/>
        </w:rPr>
        <w:t>99</w:t>
      </w:r>
      <w:r>
        <w:t>,</w:t>
      </w:r>
    </w:p>
    <w:p w14:paraId="1112E6F2" w14:textId="77777777" w:rsidR="007A6C66" w:rsidRPr="008A5A3D" w:rsidRDefault="007A6C66" w:rsidP="007A6C66">
      <w:pPr>
        <w:rPr>
          <w:rStyle w:val="Strong"/>
          <w:b w:val="0"/>
          <w:bCs w:val="0"/>
          <w:sz w:val="12"/>
          <w:shd w:val="clear" w:color="auto" w:fill="FFFFFF"/>
        </w:rPr>
      </w:pPr>
      <w:r w:rsidRPr="008A5A3D">
        <w:rPr>
          <w:sz w:val="12"/>
        </w:rPr>
        <w:t>The answer is simple: Because trade matters to the U.S. economy, to Washington state and to Seattle and because</w:t>
      </w:r>
      <w:r w:rsidRPr="008A5A3D">
        <w:rPr>
          <w:sz w:val="12"/>
          <w:shd w:val="clear" w:color="auto" w:fill="FFFFFF"/>
        </w:rPr>
        <w:t xml:space="preserve"> </w:t>
      </w:r>
      <w:r w:rsidRPr="007C239F">
        <w:rPr>
          <w:u w:val="single"/>
          <w:shd w:val="clear" w:color="auto" w:fill="FFFFFF"/>
        </w:rPr>
        <w:t>the WTO matters to trade</w:t>
      </w:r>
      <w:r w:rsidRPr="008A5A3D">
        <w:rPr>
          <w:sz w:val="12"/>
          <w:shd w:val="clear" w:color="auto" w:fill="FFFFFF"/>
        </w:rPr>
        <w:t xml:space="preserve">. The Geneva-based WTO is the only global body dedicated to developing international trade rules. From the U.S. perspective, the WTO is our voice and vote for dealing with trade issues. </w:t>
      </w:r>
      <w:r w:rsidRPr="008A5A3D">
        <w:rPr>
          <w:rStyle w:val="Emphasis"/>
        </w:rPr>
        <w:t>The WTO provides the rules-based system of international trade on which we rely.</w:t>
      </w:r>
      <w:r w:rsidRPr="008A5A3D">
        <w:rPr>
          <w:sz w:val="12"/>
          <w:shd w:val="clear" w:color="auto" w:fill="FFFFFF"/>
        </w:rPr>
        <w:t xml:space="preserve"> Members negotiate agreements ensuring that:-- </w:t>
      </w:r>
      <w:r w:rsidRPr="008A5A3D">
        <w:rPr>
          <w:rStyle w:val="Emphasis"/>
        </w:rPr>
        <w:t>Countries may not raise their tariffs or other border taxes whenever they feel like it</w:t>
      </w:r>
      <w:r w:rsidRPr="008A5A3D">
        <w:rPr>
          <w:sz w:val="12"/>
          <w:shd w:val="clear" w:color="auto" w:fill="FFFFFF"/>
        </w:rPr>
        <w:t xml:space="preserve">, and thereby exclude American products from their markets; -- Countries may not impose unjustified technical barriers such as inspection requirements on U.S. wheat, apples and other agricultural products just to protect their home markets, nor may they favor products from specific countries; -- Countries may not allow or encourage piracy of intellectual property, thereby protecting our software and computers, books and films, CDs and tapes;-- Countries are restricted from violating the rules on subsidies and export assistance, and flooding the world with government-subsidized products whose prices we could not </w:t>
      </w:r>
      <w:proofErr w:type="spellStart"/>
      <w:r w:rsidRPr="008A5A3D">
        <w:rPr>
          <w:sz w:val="12"/>
          <w:shd w:val="clear" w:color="auto" w:fill="FFFFFF"/>
        </w:rPr>
        <w:t>match.</w:t>
      </w:r>
      <w:r w:rsidRPr="007456AE">
        <w:rPr>
          <w:rStyle w:val="Emphasis"/>
          <w:highlight w:val="cyan"/>
        </w:rPr>
        <w:t>Trade</w:t>
      </w:r>
      <w:proofErr w:type="spellEnd"/>
      <w:r w:rsidRPr="008A5A3D">
        <w:rPr>
          <w:sz w:val="12"/>
        </w:rPr>
        <w:t xml:space="preserve"> is not a panacea for the political, economic and social problems of the world. But it </w:t>
      </w:r>
      <w:r w:rsidRPr="007456AE">
        <w:rPr>
          <w:rStyle w:val="Emphasis"/>
          <w:highlight w:val="cyan"/>
        </w:rPr>
        <w:t>is a force for peace</w:t>
      </w:r>
      <w:r w:rsidRPr="008A5A3D">
        <w:rPr>
          <w:sz w:val="12"/>
        </w:rPr>
        <w:t xml:space="preserve"> and cross-cultural contact. </w:t>
      </w:r>
      <w:r w:rsidRPr="007456AE">
        <w:rPr>
          <w:rStyle w:val="Emphasis"/>
          <w:highlight w:val="cyan"/>
        </w:rPr>
        <w:t>Countries are less likely to go to war against their trading partners</w:t>
      </w:r>
      <w:r w:rsidRPr="008A5A3D">
        <w:rPr>
          <w:rStyle w:val="Emphasis"/>
        </w:rPr>
        <w:t xml:space="preserve"> </w:t>
      </w:r>
      <w:r w:rsidRPr="008A5A3D">
        <w:rPr>
          <w:sz w:val="12"/>
        </w:rPr>
        <w:t>than they are against strangers.</w:t>
      </w:r>
      <w:r w:rsidRPr="008A5A3D">
        <w:rPr>
          <w:rStyle w:val="Emphasis"/>
        </w:rPr>
        <w:t xml:space="preserve"> The WTO furthers the process of protecting against commercial skirmishes and potential trade wars</w:t>
      </w:r>
      <w:r w:rsidRPr="008A5A3D">
        <w:rPr>
          <w:sz w:val="12"/>
        </w:rPr>
        <w:t xml:space="preserve"> by forging agreement among nations on trade protocols. </w:t>
      </w:r>
      <w:r w:rsidRPr="007456AE">
        <w:rPr>
          <w:rStyle w:val="Emphasis"/>
          <w:highlight w:val="cyan"/>
        </w:rPr>
        <w:t>Without the WTO</w:t>
      </w:r>
      <w:r w:rsidRPr="008A5A3D">
        <w:rPr>
          <w:rStyle w:val="Emphasis"/>
        </w:rPr>
        <w:t xml:space="preserve">, trade would be too dangerous a proposition for countries to leave to their trade ministries, </w:t>
      </w:r>
      <w:r w:rsidRPr="008A5A3D">
        <w:rPr>
          <w:sz w:val="12"/>
        </w:rPr>
        <w:t>and eventually</w:t>
      </w:r>
      <w:r w:rsidRPr="008A5A3D">
        <w:rPr>
          <w:rStyle w:val="Emphasis"/>
        </w:rPr>
        <w:t xml:space="preserve"> </w:t>
      </w:r>
      <w:r w:rsidRPr="007456AE">
        <w:rPr>
          <w:rStyle w:val="Emphasis"/>
          <w:highlight w:val="cyan"/>
        </w:rPr>
        <w:t>trade disputes</w:t>
      </w:r>
      <w:r w:rsidRPr="008A5A3D">
        <w:rPr>
          <w:rStyle w:val="Emphasis"/>
        </w:rPr>
        <w:t xml:space="preserve"> </w:t>
      </w:r>
      <w:r w:rsidRPr="008A5A3D">
        <w:rPr>
          <w:sz w:val="12"/>
        </w:rPr>
        <w:t>could</w:t>
      </w:r>
      <w:r w:rsidRPr="008A5A3D">
        <w:rPr>
          <w:rStyle w:val="Emphasis"/>
        </w:rPr>
        <w:t xml:space="preserve"> </w:t>
      </w:r>
      <w:r w:rsidRPr="007456AE">
        <w:rPr>
          <w:rStyle w:val="Emphasis"/>
          <w:highlight w:val="cyan"/>
        </w:rPr>
        <w:t>become national security issues</w:t>
      </w:r>
      <w:r w:rsidRPr="008A5A3D">
        <w:rPr>
          <w:sz w:val="12"/>
        </w:rPr>
        <w:t xml:space="preserve">. A </w:t>
      </w:r>
      <w:r w:rsidRPr="007456AE">
        <w:rPr>
          <w:rStyle w:val="Emphasis"/>
          <w:highlight w:val="cyan"/>
        </w:rPr>
        <w:t>non-WTO</w:t>
      </w:r>
      <w:r w:rsidRPr="008A5A3D">
        <w:rPr>
          <w:rStyle w:val="Emphasis"/>
        </w:rPr>
        <w:t xml:space="preserve"> </w:t>
      </w:r>
      <w:r w:rsidRPr="007456AE">
        <w:rPr>
          <w:rStyle w:val="Emphasis"/>
          <w:highlight w:val="cyan"/>
        </w:rPr>
        <w:t>world would</w:t>
      </w:r>
      <w:r w:rsidRPr="008A5A3D">
        <w:rPr>
          <w:rStyle w:val="Emphasis"/>
        </w:rPr>
        <w:t xml:space="preserve"> </w:t>
      </w:r>
      <w:r w:rsidRPr="008A5A3D">
        <w:rPr>
          <w:sz w:val="12"/>
        </w:rPr>
        <w:t>more closely</w:t>
      </w:r>
      <w:r w:rsidRPr="008A5A3D">
        <w:rPr>
          <w:rStyle w:val="Emphasis"/>
        </w:rPr>
        <w:t xml:space="preserve"> </w:t>
      </w:r>
      <w:r w:rsidRPr="007456AE">
        <w:rPr>
          <w:rStyle w:val="Emphasis"/>
          <w:highlight w:val="cyan"/>
        </w:rPr>
        <w:t>resemble the</w:t>
      </w:r>
      <w:r w:rsidRPr="008A5A3D">
        <w:rPr>
          <w:rStyle w:val="Emphasis"/>
        </w:rPr>
        <w:t xml:space="preserve"> international </w:t>
      </w:r>
      <w:r w:rsidRPr="007456AE">
        <w:rPr>
          <w:rStyle w:val="Emphasis"/>
          <w:highlight w:val="cyan"/>
        </w:rPr>
        <w:t>economy before World War II,</w:t>
      </w:r>
      <w:r w:rsidRPr="008A5A3D">
        <w:rPr>
          <w:rStyle w:val="Emphasis"/>
        </w:rPr>
        <w:t xml:space="preserve"> where countries used trade as tools of foreign policy, and </w:t>
      </w:r>
      <w:r w:rsidRPr="007456AE">
        <w:rPr>
          <w:rStyle w:val="Emphasis"/>
          <w:highlight w:val="cyan"/>
        </w:rPr>
        <w:t>international commerce was a pawn of aggressor states</w:t>
      </w:r>
      <w:r w:rsidRPr="008A5A3D">
        <w:rPr>
          <w:rStyle w:val="Emphasis"/>
        </w:rPr>
        <w:t>. As Franklin D. Roosevelt's former secretary of state Cordell Hull said, "</w:t>
      </w:r>
      <w:r w:rsidRPr="007456AE">
        <w:rPr>
          <w:rStyle w:val="Emphasis"/>
          <w:highlight w:val="cyan"/>
        </w:rPr>
        <w:t>When goods do not cross borders, armies do</w:t>
      </w:r>
      <w:r w:rsidRPr="008A5A3D">
        <w:rPr>
          <w:rStyle w:val="Emphasis"/>
        </w:rPr>
        <w:t>."</w:t>
      </w:r>
    </w:p>
    <w:p w14:paraId="1D32871E" w14:textId="77777777" w:rsidR="007A6C66" w:rsidRPr="00976E44" w:rsidRDefault="007A6C66" w:rsidP="007A6C66">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36763C07" w14:textId="77777777" w:rsidR="007A6C66" w:rsidRPr="00976E44" w:rsidRDefault="007A6C66" w:rsidP="007A6C66">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70E99FDF" w14:textId="77777777" w:rsidR="007A6C66" w:rsidRDefault="007A6C66" w:rsidP="007A6C66">
      <w:pPr>
        <w:rPr>
          <w:sz w:val="16"/>
        </w:rPr>
      </w:pPr>
      <w:r w:rsidRPr="00976E44">
        <w:rPr>
          <w:sz w:val="16"/>
        </w:rPr>
        <w:lastRenderedPageBreak/>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4DA72B37" w14:textId="77777777" w:rsidR="007A6C66" w:rsidRDefault="007A6C66" w:rsidP="007A6C66">
      <w:pPr>
        <w:pStyle w:val="Heading4"/>
      </w:pPr>
      <w:r>
        <w:t xml:space="preserve">Nuclear war causes extinction – mass starvation and ice age. </w:t>
      </w:r>
    </w:p>
    <w:p w14:paraId="2131CAE7" w14:textId="77777777" w:rsidR="007A6C66" w:rsidRPr="00AB1E6E" w:rsidRDefault="007A6C66" w:rsidP="007A6C66">
      <w:r w:rsidRPr="00AB1E6E">
        <w:rPr>
          <w:b/>
          <w:bCs/>
          <w:sz w:val="26"/>
          <w:szCs w:val="26"/>
        </w:rPr>
        <w:t>Starr 15</w:t>
      </w:r>
      <w:r>
        <w:t xml:space="preserve"> </w:t>
      </w:r>
      <w:r w:rsidRPr="00AB1E6E">
        <w:rPr>
          <w:sz w:val="18"/>
          <w:szCs w:val="18"/>
        </w:rPr>
        <w:t xml:space="preserve">(Steven Starr 15. “Nuclear War: An Unrecognized Mass Extinction Event Waiting To Happen.” </w:t>
      </w:r>
      <w:proofErr w:type="spellStart"/>
      <w:r w:rsidRPr="00AB1E6E">
        <w:rPr>
          <w:sz w:val="18"/>
          <w:szCs w:val="18"/>
        </w:rPr>
        <w:t>Ratical</w:t>
      </w:r>
      <w:proofErr w:type="spellEnd"/>
      <w:r w:rsidRPr="00AB1E6E">
        <w:rPr>
          <w:sz w:val="18"/>
          <w:szCs w:val="18"/>
        </w:rPr>
        <w:t xml:space="preserve">. March 2015. </w:t>
      </w:r>
      <w:hyperlink r:id="rId15" w:history="1">
        <w:r w:rsidRPr="00AB1E6E">
          <w:rPr>
            <w:rStyle w:val="Hyperlink"/>
            <w:sz w:val="18"/>
            <w:szCs w:val="18"/>
          </w:rPr>
          <w:t>https://ratical.org/radiation/NuclearExtinction/StevenStarr022815.html</w:t>
        </w:r>
      </w:hyperlink>
      <w:r w:rsidRPr="00AB1E6E">
        <w:rPr>
          <w:sz w:val="18"/>
          <w:szCs w:val="18"/>
        </w:rPr>
        <w:t>) TG</w:t>
      </w:r>
    </w:p>
    <w:p w14:paraId="0E41C54E" w14:textId="585130DF" w:rsidR="007A6C66" w:rsidRDefault="007A6C66" w:rsidP="007A6C66">
      <w:pPr>
        <w:rPr>
          <w:rStyle w:val="StyleUnderline"/>
        </w:rPr>
      </w:pPr>
      <w:r w:rsidRPr="006406F6">
        <w:rPr>
          <w:rStyle w:val="StyleUnderline"/>
          <w:highlight w:val="cyan"/>
        </w:rPr>
        <w:t xml:space="preserve">A war </w:t>
      </w:r>
      <w:r w:rsidRPr="00FF0CF7">
        <w:rPr>
          <w:rStyle w:val="StyleUnderline"/>
        </w:rPr>
        <w:t xml:space="preserve">fought </w:t>
      </w:r>
      <w:r w:rsidRPr="006406F6">
        <w:rPr>
          <w:rStyle w:val="StyleUnderline"/>
          <w:highlight w:val="cyan"/>
        </w:rPr>
        <w:t>with</w:t>
      </w:r>
      <w:r w:rsidRPr="00FF0CF7">
        <w:rPr>
          <w:rStyle w:val="StyleUnderline"/>
        </w:rPr>
        <w:t xml:space="preserve"> 21st century</w:t>
      </w:r>
      <w:r w:rsidRPr="000D6260">
        <w:rPr>
          <w:sz w:val="12"/>
        </w:rPr>
        <w:t xml:space="preserve"> strategic </w:t>
      </w:r>
      <w:r w:rsidRPr="006406F6">
        <w:rPr>
          <w:rStyle w:val="StyleUnderline"/>
          <w:highlight w:val="cyan"/>
        </w:rPr>
        <w:t>nuclear weapons</w:t>
      </w:r>
      <w:r w:rsidRPr="00FF0CF7">
        <w:rPr>
          <w:rStyle w:val="StyleUnderline"/>
        </w:rPr>
        <w:t xml:space="preserve"> would be more than just a great catastrophe in human history. If we allow it to happen, such a war </w:t>
      </w:r>
      <w:r w:rsidRPr="006406F6">
        <w:rPr>
          <w:rStyle w:val="StyleUnderline"/>
          <w:highlight w:val="cyan"/>
        </w:rPr>
        <w:t>would be a mass extinction event</w:t>
      </w:r>
      <w:r w:rsidRPr="00FF0CF7">
        <w:rPr>
          <w:rStyle w:val="StyleUnderline"/>
        </w:rPr>
        <w:t xml:space="preserve"> that</w:t>
      </w:r>
      <w:r>
        <w:rPr>
          <w:rStyle w:val="StyleUnderline"/>
        </w:rPr>
        <w:t xml:space="preserve"> </w:t>
      </w:r>
      <w:hyperlink r:id="rId16" w:history="1">
        <w:r w:rsidRPr="00FF0CF7">
          <w:rPr>
            <w:rStyle w:val="StyleUnderline"/>
          </w:rPr>
          <w:t>ends</w:t>
        </w:r>
        <w:r>
          <w:rPr>
            <w:rStyle w:val="StyleUnderline"/>
          </w:rPr>
          <w:t xml:space="preserve"> </w:t>
        </w:r>
        <w:r w:rsidRPr="00FF0CF7">
          <w:rPr>
            <w:rStyle w:val="StyleUnderline"/>
          </w:rPr>
          <w:t>human 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6406F6">
        <w:rPr>
          <w:rStyle w:val="StyleUnderline"/>
          <w:highlight w:val="cyan"/>
        </w:rPr>
        <w:t>extinction</w:t>
      </w:r>
      <w:r w:rsidRPr="00FF0CF7">
        <w:rPr>
          <w:rStyle w:val="StyleUnderline"/>
        </w:rPr>
        <w:t xml:space="preserve">, by definition, </w:t>
      </w:r>
      <w:r w:rsidRPr="006406F6">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6406F6">
        <w:rPr>
          <w:rStyle w:val="StyleUnderline"/>
          <w:highlight w:val="cyan"/>
        </w:rPr>
        <w:t>it would be too cold and dark to</w:t>
      </w:r>
      <w:r w:rsidRPr="00FF0CF7">
        <w:rPr>
          <w:rStyle w:val="StyleUnderline"/>
        </w:rPr>
        <w:t xml:space="preserve"> even </w:t>
      </w:r>
      <w:r w:rsidRPr="006406F6">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6406F6">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6406F6">
        <w:rPr>
          <w:rStyle w:val="StyleUnderline"/>
          <w:highlight w:val="cyan"/>
        </w:rPr>
        <w:t xml:space="preserve">poison the biosphere. </w:t>
      </w:r>
      <w:r w:rsidRPr="002007A4">
        <w:rPr>
          <w:rStyle w:val="StyleUnderline"/>
        </w:rPr>
        <w:t xml:space="preserve">Millions of tons of </w:t>
      </w:r>
      <w:r w:rsidRPr="006406F6">
        <w:rPr>
          <w:rStyle w:val="StyleUnderline"/>
          <w:highlight w:val="cyan"/>
        </w:rPr>
        <w:t>smoke would</w:t>
      </w:r>
      <w:r w:rsidRPr="00FF0CF7">
        <w:rPr>
          <w:rStyle w:val="StyleUnderline"/>
        </w:rPr>
        <w:t xml:space="preserve"> act to</w:t>
      </w:r>
      <w:r>
        <w:rPr>
          <w:rStyle w:val="StyleUnderline"/>
        </w:rPr>
        <w:t xml:space="preserve"> </w:t>
      </w:r>
      <w:hyperlink r:id="rId17" w:history="1">
        <w:r w:rsidRPr="006406F6">
          <w:rPr>
            <w:rStyle w:val="StyleUnderline"/>
            <w:highlight w:val="cyan"/>
          </w:rPr>
          <w:t>destroy</w:t>
        </w:r>
        <w:r w:rsidRPr="00FF0CF7">
          <w:rPr>
            <w:rStyle w:val="StyleUnderline"/>
          </w:rPr>
          <w:t xml:space="preserve"> Earth’s protective </w:t>
        </w:r>
        <w:r w:rsidRPr="006406F6">
          <w:rPr>
            <w:rStyle w:val="StyleUnderline"/>
            <w:highlight w:val="cyan"/>
          </w:rPr>
          <w:t>ozone</w:t>
        </w:r>
        <w:r w:rsidRPr="00FF0CF7">
          <w:rPr>
            <w:rStyle w:val="StyleUnderline"/>
          </w:rPr>
          <w:t xml:space="preserve"> layer</w:t>
        </w:r>
      </w:hyperlink>
      <w:r>
        <w:rPr>
          <w:rStyle w:val="StyleUnderline"/>
        </w:rPr>
        <w:t xml:space="preserve"> </w:t>
      </w:r>
      <w:r w:rsidRPr="006406F6">
        <w:rPr>
          <w:rStyle w:val="StyleUnderline"/>
          <w:highlight w:val="cyan"/>
        </w:rPr>
        <w:t>and block</w:t>
      </w:r>
      <w:r w:rsidRPr="00FF0CF7">
        <w:rPr>
          <w:rStyle w:val="StyleUnderline"/>
        </w:rPr>
        <w:t xml:space="preserve"> most </w:t>
      </w:r>
      <w:r w:rsidRPr="006406F6">
        <w:rPr>
          <w:rStyle w:val="StyleUnderline"/>
          <w:highlight w:val="cyan"/>
        </w:rPr>
        <w:t>sunlight</w:t>
      </w:r>
      <w:r w:rsidRPr="00FF0CF7">
        <w:rPr>
          <w:rStyle w:val="StyleUnderline"/>
        </w:rPr>
        <w:t xml:space="preserve"> from reaching Earth’s surface, </w:t>
      </w:r>
      <w:r w:rsidRPr="006406F6">
        <w:rPr>
          <w:rStyle w:val="StyleUnderline"/>
          <w:highlight w:val="cyan"/>
        </w:rPr>
        <w:t>creating Ice Age</w:t>
      </w:r>
      <w:r w:rsidRPr="00FF0CF7">
        <w:rPr>
          <w:rStyle w:val="StyleUnderline"/>
        </w:rPr>
        <w:t xml:space="preserve"> weather conditions that would last </w:t>
      </w:r>
      <w:r w:rsidRPr="006406F6">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6406F6">
        <w:rPr>
          <w:rStyle w:val="StyleUnderline"/>
          <w:highlight w:val="cyan"/>
        </w:rPr>
        <w:t>virtually any nuclear war</w:t>
      </w:r>
      <w:r w:rsidRPr="00FF0CF7">
        <w:rPr>
          <w:rStyle w:val="StyleUnderline"/>
        </w:rPr>
        <w:t xml:space="preserve">, fought with even a fraction of the operational and deployed nuclear arsenals, </w:t>
      </w:r>
      <w:r w:rsidRPr="006406F6">
        <w:rPr>
          <w:rStyle w:val="StyleUnderline"/>
          <w:highlight w:val="cyan"/>
        </w:rPr>
        <w:t xml:space="preserve">will leave the Earth </w:t>
      </w:r>
      <w:r w:rsidRPr="002007A4">
        <w:rPr>
          <w:rStyle w:val="StyleUnderline"/>
        </w:rPr>
        <w:t xml:space="preserve">essentially </w:t>
      </w:r>
      <w:r w:rsidRPr="006406F6">
        <w:rPr>
          <w:rStyle w:val="StyleUnderline"/>
          <w:highlight w:val="cyan"/>
        </w:rPr>
        <w:t>uninhabitable</w:t>
      </w:r>
      <w:r w:rsidRPr="00FF0CF7">
        <w:rPr>
          <w:rStyle w:val="StyleUnderline"/>
        </w:rPr>
        <w:t>.</w:t>
      </w:r>
    </w:p>
    <w:p w14:paraId="3DCCD179" w14:textId="6E7B08F4" w:rsidR="001C1A12" w:rsidRDefault="001C1A12" w:rsidP="001C1A12">
      <w:pPr>
        <w:pStyle w:val="Heading4"/>
      </w:pPr>
      <w:r>
        <w:t>Outweighs and turns case</w:t>
      </w:r>
    </w:p>
    <w:p w14:paraId="011366F0" w14:textId="2E97F292" w:rsidR="001C1A12" w:rsidRDefault="001C1A12" w:rsidP="001C1A12">
      <w:r>
        <w:t xml:space="preserve">[1] reversibility </w:t>
      </w:r>
    </w:p>
    <w:p w14:paraId="16419632" w14:textId="2D21C960" w:rsidR="001C1A12" w:rsidRDefault="001C1A12" w:rsidP="001C1A12">
      <w:r>
        <w:t xml:space="preserve">[2] magnitude </w:t>
      </w:r>
    </w:p>
    <w:p w14:paraId="043742EB" w14:textId="3817275A" w:rsidR="001C1A12" w:rsidRDefault="001C1A12" w:rsidP="001C1A12">
      <w:r>
        <w:t xml:space="preserve">[3] turns suffering </w:t>
      </w:r>
    </w:p>
    <w:p w14:paraId="6B4D6CDA" w14:textId="77777777" w:rsidR="001C1A12" w:rsidRPr="001C1A12" w:rsidRDefault="001C1A12" w:rsidP="001C1A12"/>
    <w:p w14:paraId="13FBEAFE" w14:textId="46C8D78E" w:rsidR="00297B0D" w:rsidRDefault="00297B0D" w:rsidP="00297B0D">
      <w:pPr>
        <w:pStyle w:val="Heading2"/>
      </w:pPr>
      <w:r>
        <w:lastRenderedPageBreak/>
        <w:t>2</w:t>
      </w:r>
    </w:p>
    <w:p w14:paraId="22022B6B" w14:textId="5010D0FA" w:rsidR="00297B0D" w:rsidRDefault="00297B0D" w:rsidP="00297B0D">
      <w:pPr>
        <w:pStyle w:val="Heading3"/>
      </w:pPr>
      <w:r>
        <w:lastRenderedPageBreak/>
        <w:t>OFF</w:t>
      </w:r>
    </w:p>
    <w:p w14:paraId="4491B818" w14:textId="77777777" w:rsidR="00732C90" w:rsidRDefault="00732C90" w:rsidP="00732C90">
      <w:pPr>
        <w:pStyle w:val="Heading4"/>
      </w:pPr>
      <w:r>
        <w:t>Interpretation – if the affirmative reads both a Role of the Judge and Role of the Ballot as ways to frame offense, they must specify which one comes first and how each interacts with each other in the 1AC</w:t>
      </w:r>
    </w:p>
    <w:p w14:paraId="25503DF9" w14:textId="77777777" w:rsidR="00732C90" w:rsidRDefault="00732C90" w:rsidP="00732C90">
      <w:pPr>
        <w:pStyle w:val="Heading4"/>
      </w:pPr>
      <w:r>
        <w:t xml:space="preserve">Violation – they didn’t </w:t>
      </w:r>
    </w:p>
    <w:p w14:paraId="1266375A" w14:textId="77777777" w:rsidR="00732C90" w:rsidRDefault="00732C90" w:rsidP="00732C90">
      <w:pPr>
        <w:pStyle w:val="Heading4"/>
      </w:pPr>
      <w:r>
        <w:t xml:space="preserve">Vote negative for </w:t>
      </w:r>
      <w:r w:rsidRPr="00B62894">
        <w:rPr>
          <w:u w:val="single"/>
        </w:rPr>
        <w:t>Critical Engagement</w:t>
      </w:r>
      <w:r>
        <w:t xml:space="preserve"> – absent specification the NC doesn’t know what </w:t>
      </w:r>
      <w:r w:rsidRPr="00B62894">
        <w:rPr>
          <w:u w:val="single"/>
        </w:rPr>
        <w:t>types of offense</w:t>
      </w:r>
      <w:r>
        <w:t xml:space="preserve"> to read to link under their multiple frameworks. Even if we somehow link offense under one, the 1AR can </w:t>
      </w:r>
      <w:r w:rsidRPr="00B62894">
        <w:rPr>
          <w:u w:val="single"/>
        </w:rPr>
        <w:t>shift</w:t>
      </w:r>
      <w:r>
        <w:t xml:space="preserve"> and moot the NC, and we still don’t know how each interacts with each other </w:t>
      </w:r>
      <w:proofErr w:type="spellStart"/>
      <w:r>
        <w:t>ie</w:t>
      </w:r>
      <w:proofErr w:type="spellEnd"/>
      <w:r>
        <w:t xml:space="preserve">. does the ROTB influence the ROTJ. There are a couple impacts – </w:t>
      </w:r>
    </w:p>
    <w:p w14:paraId="76662C84" w14:textId="77777777" w:rsidR="00732C90" w:rsidRDefault="00732C90" w:rsidP="00732C90">
      <w:pPr>
        <w:pStyle w:val="Heading4"/>
      </w:pPr>
      <w:r>
        <w:t xml:space="preserve">[1] Movement building – a) </w:t>
      </w:r>
      <w:r w:rsidRPr="00B62894">
        <w:rPr>
          <w:u w:val="single"/>
        </w:rPr>
        <w:t>Dogmatism DA</w:t>
      </w:r>
      <w:r>
        <w:t xml:space="preserve"> – Absent specification we can’t discuss </w:t>
      </w:r>
      <w:proofErr w:type="spellStart"/>
      <w:r w:rsidRPr="00B62894">
        <w:rPr>
          <w:u w:val="single"/>
        </w:rPr>
        <w:t>countermethods</w:t>
      </w:r>
      <w:proofErr w:type="spellEnd"/>
      <w:r>
        <w:t xml:space="preserve"> of solving the affirmative which kills solvency and causes polarization b) </w:t>
      </w:r>
      <w:r w:rsidRPr="00B62894">
        <w:rPr>
          <w:u w:val="single"/>
        </w:rPr>
        <w:t>Legitimacy DA</w:t>
      </w:r>
      <w:r>
        <w:t xml:space="preserve"> – If NC’s don’t know how to link offense that means your ROTB or ROTJ becomes a NIB that the NC will have to </w:t>
      </w:r>
      <w:r w:rsidRPr="00B62894">
        <w:rPr>
          <w:u w:val="single"/>
        </w:rPr>
        <w:t>frame out of</w:t>
      </w:r>
      <w:r>
        <w:t xml:space="preserve"> which is bad because the nuances of the affirmative never get discussed</w:t>
      </w:r>
    </w:p>
    <w:p w14:paraId="48C6C654" w14:textId="77777777" w:rsidR="00732C90" w:rsidRDefault="00732C90" w:rsidP="00732C90">
      <w:pPr>
        <w:pStyle w:val="Heading4"/>
      </w:pPr>
      <w:r>
        <w:t xml:space="preserve">[2] Education – only my model allows debaters to rigorously test the affirmative and learn the literature through </w:t>
      </w:r>
      <w:proofErr w:type="spellStart"/>
      <w:r>
        <w:t>countermethods</w:t>
      </w:r>
      <w:proofErr w:type="spellEnd"/>
      <w:r>
        <w:t xml:space="preserve">, anything else excludes offense and ends in commodification of literature for the ballot. Independently, not specifying is bad for novice inclusion because they won’t know how to engage with the affirmative and lose </w:t>
      </w:r>
      <w:proofErr w:type="spellStart"/>
      <w:r>
        <w:t>everytime</w:t>
      </w:r>
      <w:proofErr w:type="spellEnd"/>
      <w:r>
        <w:t xml:space="preserve"> – inclusion is a voter you can’t debate if you can’t participate</w:t>
      </w:r>
    </w:p>
    <w:p w14:paraId="62333D90" w14:textId="2582955A" w:rsidR="004B6646" w:rsidRDefault="00732C90" w:rsidP="00732C90">
      <w:pPr>
        <w:pStyle w:val="Heading4"/>
      </w:pPr>
      <w:r>
        <w:t xml:space="preserve">Framing is that they can’t use their </w:t>
      </w:r>
      <w:proofErr w:type="spellStart"/>
      <w:r>
        <w:t>aff</w:t>
      </w:r>
      <w:proofErr w:type="spellEnd"/>
      <w:r>
        <w:t xml:space="preserve"> to take out theory a) that proves the abuse of the shell they should have specified and that’s shifting b) truth testing – we couldn’t rigorously test the </w:t>
      </w:r>
      <w:proofErr w:type="spellStart"/>
      <w:r>
        <w:t>aff</w:t>
      </w:r>
      <w:proofErr w:type="spellEnd"/>
      <w:r>
        <w:t xml:space="preserve"> so we don’t know if it’s true c) form v content distinction – the shell criticizes the ability to read the framing in the first place </w:t>
      </w:r>
    </w:p>
    <w:p w14:paraId="2BF652CA" w14:textId="77777777" w:rsidR="002F3B99" w:rsidRDefault="002F3B99" w:rsidP="002F3B99">
      <w:pPr>
        <w:pStyle w:val="Heading4"/>
      </w:pPr>
      <w:r>
        <w:t xml:space="preserve">Voters – Fairness is a voter since debate is a competitive activity that intrinsically requires an equal shot at winning. Education is a voter since it’s the reason schools fund debate and its ultimate impact. </w:t>
      </w:r>
    </w:p>
    <w:p w14:paraId="23D2DD16" w14:textId="4AFD7D65" w:rsidR="002F3B99" w:rsidRDefault="002F3B99" w:rsidP="002F3B99">
      <w:pPr>
        <w:pStyle w:val="Heading4"/>
      </w:pPr>
      <w:r>
        <w:t xml:space="preserve">DD – </w:t>
      </w:r>
      <w:r w:rsidRPr="0073748E">
        <w:t xml:space="preserve">a) to deter future abuse, b) otherwise they could just kick and go for the positive time tradeoff on theory, c) </w:t>
      </w:r>
      <w:r>
        <w:t xml:space="preserve">the round has been skewed so theory is the only fair place to vote d) DTA doesn’t make sense because it indicts you as a norm </w:t>
      </w:r>
    </w:p>
    <w:p w14:paraId="6B785654" w14:textId="021D9C65" w:rsidR="002F3B99" w:rsidRDefault="002F3B99" w:rsidP="002F3B99">
      <w:pPr>
        <w:pStyle w:val="Heading4"/>
      </w:pPr>
      <w:r>
        <w:lastRenderedPageBreak/>
        <w:t xml:space="preserve">CI – a) </w:t>
      </w:r>
      <w:r w:rsidRPr="001B624E">
        <w:t xml:space="preserve">reasonability requires judge intervention because I don’t know where your BS meter is, and b) reasonability creates a race to the bottom since it motivates debaters to use increasingly </w:t>
      </w:r>
      <w:r>
        <w:t xml:space="preserve">unfair </w:t>
      </w:r>
      <w:r w:rsidRPr="001B624E">
        <w:t>strategies and get away with them by playing defense on theory</w:t>
      </w:r>
      <w:r>
        <w:t xml:space="preserve"> c) collapses because you garner offense based on the </w:t>
      </w:r>
      <w:proofErr w:type="spellStart"/>
      <w:r>
        <w:t>brightline</w:t>
      </w:r>
      <w:proofErr w:type="spellEnd"/>
      <w:r>
        <w:t xml:space="preserve"> d) footnoting because saying “oh lets be reasonable just this once” even if it’s a better norm means we never get the norming potential of the shell e) the bl is catered to your situation not the best situation f) race to the bottom because we never find better norms and think everything is reasonable</w:t>
      </w:r>
    </w:p>
    <w:p w14:paraId="1DA8645B" w14:textId="2B5A7237" w:rsidR="002F3B99" w:rsidRPr="002F3B99" w:rsidRDefault="002F3B99" w:rsidP="002F3B99">
      <w:pPr>
        <w:pStyle w:val="Heading4"/>
      </w:pPr>
      <w:r>
        <w:t xml:space="preserve">No RVIs – </w:t>
      </w:r>
      <w:r w:rsidRPr="00936A4E">
        <w:t>a) It’s illogical to vote for you for being fair</w:t>
      </w:r>
      <w:r>
        <w:t>, r</w:t>
      </w:r>
      <w:r w:rsidRPr="00936A4E">
        <w:t xml:space="preserve">ounds without theory would be irresolvable </w:t>
      </w:r>
      <w:r>
        <w:t>b</w:t>
      </w:r>
      <w:r w:rsidRPr="00936A4E">
        <w:t>) It incentivizes you to bait theory and win off a scripted CI</w:t>
      </w:r>
      <w:r w:rsidR="00983B42">
        <w:t xml:space="preserve"> which means infinite abuse c) you have the 2ar to </w:t>
      </w:r>
      <w:proofErr w:type="spellStart"/>
      <w:r w:rsidR="00983B42">
        <w:t>blippily</w:t>
      </w:r>
      <w:proofErr w:type="spellEnd"/>
      <w:r w:rsidR="00983B42">
        <w:t xml:space="preserve"> extend </w:t>
      </w:r>
      <w:proofErr w:type="spellStart"/>
      <w:r w:rsidR="00983B42">
        <w:t>rvis</w:t>
      </w:r>
      <w:proofErr w:type="spellEnd"/>
      <w:r w:rsidR="00983B42">
        <w:t xml:space="preserve"> which </w:t>
      </w:r>
      <w:proofErr w:type="spellStart"/>
      <w:r w:rsidR="00983B42">
        <w:t>kilsl</w:t>
      </w:r>
      <w:proofErr w:type="spellEnd"/>
      <w:r w:rsidR="00983B42">
        <w:t xml:space="preserve"> substance education</w:t>
      </w:r>
    </w:p>
    <w:p w14:paraId="00BE74A3" w14:textId="34FBE9B8" w:rsidR="00732C90" w:rsidRDefault="00732C90" w:rsidP="00732C90">
      <w:pPr>
        <w:pStyle w:val="Heading2"/>
      </w:pPr>
      <w:r>
        <w:lastRenderedPageBreak/>
        <w:t>3</w:t>
      </w:r>
    </w:p>
    <w:p w14:paraId="3F42117F" w14:textId="080CD834" w:rsidR="00732C90" w:rsidRDefault="00732C90" w:rsidP="00732C90">
      <w:pPr>
        <w:pStyle w:val="Heading3"/>
      </w:pPr>
      <w:r>
        <w:lastRenderedPageBreak/>
        <w:t>OFF</w:t>
      </w:r>
    </w:p>
    <w:p w14:paraId="147F3966" w14:textId="77777777" w:rsidR="00FA70BD" w:rsidRPr="00910A32" w:rsidRDefault="00FA70BD" w:rsidP="00FA70BD">
      <w:pPr>
        <w:pStyle w:val="Heading4"/>
        <w:rPr>
          <w:rFonts w:cs="Calibri"/>
        </w:rPr>
      </w:pPr>
      <w:bookmarkStart w:id="1" w:name="_Hlk58957987"/>
      <w:r w:rsidRPr="00910A32">
        <w:rPr>
          <w:rFonts w:cs="Calibri"/>
        </w:rPr>
        <w:t xml:space="preserve">Interpretation: “medicines” is a generic bare plural. The </w:t>
      </w:r>
      <w:proofErr w:type="spellStart"/>
      <w:r w:rsidRPr="00910A32">
        <w:rPr>
          <w:rFonts w:cs="Calibri"/>
        </w:rPr>
        <w:t>aff</w:t>
      </w:r>
      <w:proofErr w:type="spellEnd"/>
      <w:r w:rsidRPr="00910A32">
        <w:rPr>
          <w:rFonts w:cs="Calibri"/>
        </w:rPr>
        <w:t xml:space="preserve"> may not defend WTO member nations reducing intellectual property protections for a subset of medicines.</w:t>
      </w:r>
    </w:p>
    <w:p w14:paraId="6FC9A850" w14:textId="77777777" w:rsidR="00FA70BD" w:rsidRPr="00910A32" w:rsidRDefault="00FA70BD" w:rsidP="00FA70BD">
      <w:pPr>
        <w:pStyle w:val="Heading4"/>
        <w:rPr>
          <w:rFonts w:cs="Calibri"/>
        </w:rPr>
      </w:pPr>
      <w:r w:rsidRPr="00910A32">
        <w:rPr>
          <w:rFonts w:cs="Calibri"/>
        </w:rPr>
        <w:t>The upward entailment test and adverb test determine the genericity of a bare plural</w:t>
      </w:r>
    </w:p>
    <w:p w14:paraId="264AEFFD" w14:textId="77777777" w:rsidR="00FA70BD" w:rsidRPr="00910A32" w:rsidRDefault="00FA70BD" w:rsidP="00FA70BD">
      <w:r w:rsidRPr="00910A32">
        <w:rPr>
          <w:rStyle w:val="StyleUnderline"/>
        </w:rPr>
        <w:t>Leslie and Lerner 16</w:t>
      </w:r>
      <w:r w:rsidRPr="00910A3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18" w:history="1">
        <w:r w:rsidRPr="00910A32">
          <w:rPr>
            <w:rStyle w:val="Hyperlink"/>
          </w:rPr>
          <w:t>Princeton Social Neuroscience Lab</w:t>
        </w:r>
      </w:hyperlink>
      <w:r w:rsidRPr="00910A32">
        <w:t xml:space="preserve">.] “Generic Generalizations.” Stanford Encyclopedia of Philosophy. April 24, 2016. </w:t>
      </w:r>
      <w:hyperlink r:id="rId19" w:history="1">
        <w:r w:rsidRPr="00910A32">
          <w:rPr>
            <w:rStyle w:val="Hyperlink"/>
          </w:rPr>
          <w:t>https://plato.stanford.edu/entries/generics/</w:t>
        </w:r>
      </w:hyperlink>
      <w:r w:rsidRPr="00910A32">
        <w:t xml:space="preserve"> TG</w:t>
      </w:r>
    </w:p>
    <w:p w14:paraId="23E5782E" w14:textId="77777777" w:rsidR="00FA70BD" w:rsidRPr="00910A32" w:rsidRDefault="00FA70BD" w:rsidP="00FA70BD">
      <w:pPr>
        <w:rPr>
          <w:rStyle w:val="StyleUnderline"/>
        </w:rPr>
      </w:pPr>
      <w:r w:rsidRPr="00910A32">
        <w:rPr>
          <w:rStyle w:val="StyleUnderline"/>
        </w:rPr>
        <w:t xml:space="preserve"> 1. Generics and Logical Form</w:t>
      </w:r>
    </w:p>
    <w:p w14:paraId="35404A30" w14:textId="77777777" w:rsidR="00FA70BD" w:rsidRPr="00910A32" w:rsidRDefault="00FA70BD" w:rsidP="00FA70BD">
      <w:r w:rsidRPr="00910A32">
        <w:t xml:space="preserve">In English, </w:t>
      </w:r>
      <w:r w:rsidRPr="00910A32">
        <w:rPr>
          <w:rStyle w:val="StyleUnderline"/>
          <w:highlight w:val="green"/>
        </w:rPr>
        <w:t>generics can be expressed using</w:t>
      </w:r>
      <w:r w:rsidRPr="00910A32">
        <w:rPr>
          <w:rStyle w:val="StyleUnderline"/>
        </w:rPr>
        <w:t xml:space="preserve"> a variety of syntactic forms: </w:t>
      </w:r>
      <w:r w:rsidRPr="00910A32">
        <w:rPr>
          <w:rStyle w:val="StyleUnderline"/>
          <w:highlight w:val="green"/>
        </w:rPr>
        <w:t>bare plurals (e.g., “tigers are striped”)</w:t>
      </w:r>
      <w:r w:rsidRPr="00910A3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910A32">
        <w:t xml:space="preserve">. Further, some </w:t>
      </w:r>
      <w:r w:rsidRPr="00910A32">
        <w:rPr>
          <w:rStyle w:val="StyleUnderline"/>
        </w:rPr>
        <w:t>generics express</w:t>
      </w:r>
      <w:r w:rsidRPr="00910A32">
        <w:t xml:space="preserve"> what appear to be </w:t>
      </w:r>
      <w:r w:rsidRPr="00910A32">
        <w:rPr>
          <w:rStyle w:val="StyleUnderline"/>
        </w:rPr>
        <w:t>generalizations over individuals (e.g., “tigers are striped”)</w:t>
      </w:r>
      <w:r w:rsidRPr="00910A32">
        <w:t>, while others appear to predicate properties directly of the kind (e.g., “dodos are extinct”). These facts and others give rise to a number of questions concerning the logical forms of generic statements.</w:t>
      </w:r>
    </w:p>
    <w:p w14:paraId="7E6AE63B" w14:textId="77777777" w:rsidR="00FA70BD" w:rsidRPr="00910A32" w:rsidRDefault="00FA70BD" w:rsidP="00FA70BD">
      <w:pPr>
        <w:rPr>
          <w:rStyle w:val="StyleUnderline"/>
        </w:rPr>
      </w:pPr>
      <w:r w:rsidRPr="00910A32">
        <w:rPr>
          <w:rStyle w:val="StyleUnderline"/>
        </w:rPr>
        <w:t>1.1 Isolating the Generic Interpretation</w:t>
      </w:r>
    </w:p>
    <w:p w14:paraId="660F5A9F" w14:textId="77777777" w:rsidR="00FA70BD" w:rsidRPr="00910A32" w:rsidRDefault="00FA70BD" w:rsidP="00FA70BD">
      <w:r w:rsidRPr="00910A32">
        <w:t>Consider the following pairs of sentences:</w:t>
      </w:r>
    </w:p>
    <w:p w14:paraId="761462E5" w14:textId="77777777" w:rsidR="00FA70BD" w:rsidRPr="00910A32" w:rsidRDefault="00FA70BD" w:rsidP="00FA70BD">
      <w:r w:rsidRPr="00910A32">
        <w:t>(1)</w:t>
      </w:r>
      <w:proofErr w:type="spellStart"/>
      <w:r w:rsidRPr="00910A32">
        <w:t>a.Tigers</w:t>
      </w:r>
      <w:proofErr w:type="spellEnd"/>
      <w:r w:rsidRPr="00910A32">
        <w:t xml:space="preserve"> are striped.</w:t>
      </w:r>
    </w:p>
    <w:p w14:paraId="0722E2EE" w14:textId="77777777" w:rsidR="00FA70BD" w:rsidRPr="00910A32" w:rsidRDefault="00FA70BD" w:rsidP="00FA70BD">
      <w:proofErr w:type="spellStart"/>
      <w:r w:rsidRPr="00910A32">
        <w:t>b.Tigers</w:t>
      </w:r>
      <w:proofErr w:type="spellEnd"/>
      <w:r w:rsidRPr="00910A32">
        <w:t xml:space="preserve"> are on the front lawn.</w:t>
      </w:r>
    </w:p>
    <w:p w14:paraId="60688220" w14:textId="77777777" w:rsidR="00FA70BD" w:rsidRPr="00910A32" w:rsidRDefault="00FA70BD" w:rsidP="00FA70BD">
      <w:r w:rsidRPr="00910A32">
        <w:t>(2)</w:t>
      </w:r>
      <w:proofErr w:type="spellStart"/>
      <w:r w:rsidRPr="00910A32">
        <w:t>a.A</w:t>
      </w:r>
      <w:proofErr w:type="spellEnd"/>
      <w:r w:rsidRPr="00910A32">
        <w:t xml:space="preserve"> tiger is striped.</w:t>
      </w:r>
    </w:p>
    <w:p w14:paraId="2454F246" w14:textId="77777777" w:rsidR="00FA70BD" w:rsidRPr="00910A32" w:rsidRDefault="00FA70BD" w:rsidP="00FA70BD">
      <w:proofErr w:type="spellStart"/>
      <w:r w:rsidRPr="00910A32">
        <w:t>b.A</w:t>
      </w:r>
      <w:proofErr w:type="spellEnd"/>
      <w:r w:rsidRPr="00910A32">
        <w:t xml:space="preserve"> tiger is on the front lawn.</w:t>
      </w:r>
    </w:p>
    <w:p w14:paraId="69DF2970" w14:textId="77777777" w:rsidR="00FA70BD" w:rsidRPr="00910A32" w:rsidRDefault="00FA70BD" w:rsidP="00FA70BD">
      <w:r w:rsidRPr="00910A32">
        <w:t>(3)</w:t>
      </w:r>
      <w:proofErr w:type="spellStart"/>
      <w:r w:rsidRPr="00910A32">
        <w:t>a.The</w:t>
      </w:r>
      <w:proofErr w:type="spellEnd"/>
      <w:r w:rsidRPr="00910A32">
        <w:t xml:space="preserve"> tiger is striped.</w:t>
      </w:r>
    </w:p>
    <w:p w14:paraId="3145AEDD" w14:textId="77777777" w:rsidR="00FA70BD" w:rsidRPr="00910A32" w:rsidRDefault="00FA70BD" w:rsidP="00FA70BD">
      <w:proofErr w:type="spellStart"/>
      <w:r w:rsidRPr="00910A32">
        <w:t>b.The</w:t>
      </w:r>
      <w:proofErr w:type="spellEnd"/>
      <w:r w:rsidRPr="00910A32">
        <w:t xml:space="preserve"> tiger is on the front lawn.</w:t>
      </w:r>
    </w:p>
    <w:p w14:paraId="595233D1" w14:textId="77777777" w:rsidR="00FA70BD" w:rsidRPr="00910A32" w:rsidRDefault="00FA70BD" w:rsidP="00FA70BD">
      <w:r w:rsidRPr="00910A3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20" w:anchor="ex1b" w:history="1">
        <w:r w:rsidRPr="00910A32">
          <w:rPr>
            <w:rStyle w:val="Hyperlink"/>
          </w:rPr>
          <w:t>1b</w:t>
        </w:r>
      </w:hyperlink>
      <w:r w:rsidRPr="00910A32">
        <w:t>), some individual tiger in (</w:t>
      </w:r>
      <w:hyperlink r:id="rId21" w:anchor="ex2b" w:history="1">
        <w:r w:rsidRPr="00910A32">
          <w:rPr>
            <w:rStyle w:val="Hyperlink"/>
          </w:rPr>
          <w:t>2b</w:t>
        </w:r>
      </w:hyperlink>
      <w:r w:rsidRPr="00910A32">
        <w:t>), and some unique salient or familiar tiger in (</w:t>
      </w:r>
      <w:hyperlink r:id="rId22" w:anchor="ex3b" w:history="1">
        <w:r w:rsidRPr="00910A32">
          <w:rPr>
            <w:rStyle w:val="Hyperlink"/>
          </w:rPr>
          <w:t>3b</w:t>
        </w:r>
      </w:hyperlink>
      <w:r w:rsidRPr="00910A32">
        <w:t>)—a beloved pet, perhaps. In the first sentences, however, we are saying something general. There is/are no particular tiger or tigers that we are talking about.</w:t>
      </w:r>
    </w:p>
    <w:p w14:paraId="419AC978" w14:textId="77777777" w:rsidR="00FA70BD" w:rsidRPr="00910A32" w:rsidRDefault="00FA70BD" w:rsidP="00FA70BD">
      <w:r w:rsidRPr="00910A32">
        <w:t xml:space="preserve">The second sentences of the pairs receive what is called an existential interpretation. The hallmark of the existential interpretation of a sentence containing a bare plural or an indefinite singular is that it </w:t>
      </w:r>
      <w:r w:rsidRPr="00910A32">
        <w:lastRenderedPageBreak/>
        <w:t>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6A2FD3B0" w14:textId="77777777" w:rsidR="00FA70BD" w:rsidRPr="00910A32" w:rsidRDefault="00FA70BD" w:rsidP="00FA70BD">
      <w:r w:rsidRPr="00910A32">
        <w:rPr>
          <w:rStyle w:val="StyleUnderline"/>
        </w:rPr>
        <w:t>There are some tests that are helpful in distinguishing these two readings</w:t>
      </w:r>
      <w:r w:rsidRPr="00910A32">
        <w:t xml:space="preserve">. For example, </w:t>
      </w:r>
      <w:r w:rsidRPr="00910A32">
        <w:rPr>
          <w:rStyle w:val="StyleUnderline"/>
          <w:highlight w:val="green"/>
        </w:rPr>
        <w:t>the existential</w:t>
      </w:r>
      <w:r w:rsidRPr="00910A32">
        <w:rPr>
          <w:rStyle w:val="StyleUnderline"/>
        </w:rPr>
        <w:t xml:space="preserve"> interpretation </w:t>
      </w:r>
      <w:r w:rsidRPr="00910A32">
        <w:rPr>
          <w:rStyle w:val="StyleUnderline"/>
          <w:highlight w:val="green"/>
        </w:rPr>
        <w:t>is upward entailing, meaning</w:t>
      </w:r>
      <w:r w:rsidRPr="00910A32">
        <w:rPr>
          <w:rStyle w:val="StyleUnderline"/>
        </w:rPr>
        <w:t xml:space="preserve"> that </w:t>
      </w:r>
      <w:r w:rsidRPr="00910A32">
        <w:rPr>
          <w:rStyle w:val="StyleUnderline"/>
          <w:highlight w:val="green"/>
        </w:rPr>
        <w:t>the statement will</w:t>
      </w:r>
      <w:r w:rsidRPr="00910A32">
        <w:rPr>
          <w:rStyle w:val="StyleUnderline"/>
        </w:rPr>
        <w:t xml:space="preserve"> always </w:t>
      </w:r>
      <w:r w:rsidRPr="00910A32">
        <w:rPr>
          <w:rStyle w:val="StyleUnderline"/>
          <w:highlight w:val="green"/>
        </w:rPr>
        <w:t>remain true if we replace the subject</w:t>
      </w:r>
      <w:r w:rsidRPr="00910A32">
        <w:rPr>
          <w:rStyle w:val="StyleUnderline"/>
        </w:rPr>
        <w:t xml:space="preserve"> term </w:t>
      </w:r>
      <w:r w:rsidRPr="00910A32">
        <w:rPr>
          <w:rStyle w:val="StyleUnderline"/>
          <w:highlight w:val="green"/>
        </w:rPr>
        <w:t>with a more inclusive term</w:t>
      </w:r>
      <w:r w:rsidRPr="00910A32">
        <w:t>. Consider our examples above. In (</w:t>
      </w:r>
      <w:hyperlink r:id="rId23" w:anchor="ex1b" w:history="1">
        <w:r w:rsidRPr="00910A32">
          <w:rPr>
            <w:rStyle w:val="Hyperlink"/>
          </w:rPr>
          <w:t>1b</w:t>
        </w:r>
      </w:hyperlink>
      <w:r w:rsidRPr="00910A32">
        <w:t>), we can replace “tiger” with “animal” </w:t>
      </w:r>
      <w:proofErr w:type="spellStart"/>
      <w:r w:rsidRPr="00910A32">
        <w:t>salva</w:t>
      </w:r>
      <w:proofErr w:type="spellEnd"/>
      <w:r w:rsidRPr="00910A32">
        <w:t xml:space="preserve"> </w:t>
      </w:r>
      <w:proofErr w:type="spellStart"/>
      <w:r w:rsidRPr="00910A32">
        <w:t>veritate</w:t>
      </w:r>
      <w:proofErr w:type="spellEnd"/>
      <w:r w:rsidRPr="00910A32">
        <w:t>, but in (</w:t>
      </w:r>
      <w:hyperlink r:id="rId24" w:anchor="ex1a" w:history="1">
        <w:r w:rsidRPr="00910A32">
          <w:rPr>
            <w:rStyle w:val="Hyperlink"/>
          </w:rPr>
          <w:t>1a</w:t>
        </w:r>
      </w:hyperlink>
      <w:r w:rsidRPr="00910A32">
        <w:t xml:space="preserve">) we cannot. </w:t>
      </w:r>
      <w:r w:rsidRPr="00910A32">
        <w:rPr>
          <w:rStyle w:val="StyleUnderline"/>
        </w:rPr>
        <w:t>If “tigers are on the lawn” is true, then “animals are on the lawn” must be true.</w:t>
      </w:r>
      <w:r w:rsidRPr="00910A32">
        <w:t xml:space="preserve"> However, “tigers are striped” is true, yet “animals are striped” is false. (</w:t>
      </w:r>
      <w:hyperlink r:id="rId25" w:anchor="ex1a" w:history="1">
        <w:r w:rsidRPr="00910A32">
          <w:rPr>
            <w:rStyle w:val="Hyperlink"/>
          </w:rPr>
          <w:t>1a</w:t>
        </w:r>
      </w:hyperlink>
      <w:r w:rsidRPr="00910A32">
        <w:t>) does not entail that animals are striped, but (</w:t>
      </w:r>
      <w:hyperlink r:id="rId26" w:anchor="ex1b" w:history="1">
        <w:r w:rsidRPr="00910A32">
          <w:rPr>
            <w:rStyle w:val="Hyperlink"/>
          </w:rPr>
          <w:t>1b</w:t>
        </w:r>
      </w:hyperlink>
      <w:r w:rsidRPr="00910A32">
        <w:t xml:space="preserve">) entails that animals are on the front lawn (Lawler 1973; </w:t>
      </w:r>
      <w:proofErr w:type="spellStart"/>
      <w:r w:rsidRPr="00910A32">
        <w:t>Laca</w:t>
      </w:r>
      <w:proofErr w:type="spellEnd"/>
      <w:r w:rsidRPr="00910A32">
        <w:t xml:space="preserve"> 1990; </w:t>
      </w:r>
      <w:proofErr w:type="spellStart"/>
      <w:r w:rsidRPr="00910A32">
        <w:t>Krifka</w:t>
      </w:r>
      <w:proofErr w:type="spellEnd"/>
      <w:r w:rsidRPr="00910A32">
        <w:t xml:space="preserve"> et al. 1995).</w:t>
      </w:r>
    </w:p>
    <w:p w14:paraId="47D8F1A3" w14:textId="77777777" w:rsidR="00FA70BD" w:rsidRPr="00910A32" w:rsidRDefault="00FA70BD" w:rsidP="00FA70BD">
      <w:r w:rsidRPr="00910A32">
        <w:rPr>
          <w:rStyle w:val="StyleUnderline"/>
          <w:highlight w:val="green"/>
        </w:rPr>
        <w:t>Another test concerns whether we can insert an adverb of quantification with minimal change of meaning</w:t>
      </w:r>
      <w:r w:rsidRPr="00910A32">
        <w:t xml:space="preserve"> (</w:t>
      </w:r>
      <w:proofErr w:type="spellStart"/>
      <w:r w:rsidRPr="00910A32">
        <w:t>Krifka</w:t>
      </w:r>
      <w:proofErr w:type="spellEnd"/>
      <w:r w:rsidRPr="00910A32">
        <w:t xml:space="preserve"> et al. 1995). </w:t>
      </w:r>
      <w:r w:rsidRPr="00910A32">
        <w:rPr>
          <w:rStyle w:val="StyleUnderline"/>
        </w:rPr>
        <w:t>For example, inserting “usually” in the sentences in (</w:t>
      </w:r>
      <w:hyperlink r:id="rId27" w:anchor="ex1a" w:history="1">
        <w:r w:rsidRPr="00910A32">
          <w:rPr>
            <w:rStyle w:val="StyleUnderline"/>
          </w:rPr>
          <w:t>1a</w:t>
        </w:r>
      </w:hyperlink>
      <w:r w:rsidRPr="00910A32">
        <w:rPr>
          <w:rStyle w:val="StyleUnderline"/>
        </w:rPr>
        <w:t>) (e.g., “tigers are usually striped”) produces only a small change in meaning, while inserting “usually” in (</w:t>
      </w:r>
      <w:hyperlink r:id="rId28" w:anchor="ex1b" w:history="1">
        <w:r w:rsidRPr="00910A32">
          <w:rPr>
            <w:rStyle w:val="StyleUnderline"/>
          </w:rPr>
          <w:t>1b</w:t>
        </w:r>
      </w:hyperlink>
      <w:r w:rsidRPr="00910A32">
        <w:rPr>
          <w:rStyle w:val="StyleUnderline"/>
        </w:rPr>
        <w:t>) dramatically alters the meaning of the sentence (e.g., “tigers are usually on the front lawn”).</w:t>
      </w:r>
      <w:r w:rsidRPr="00910A32">
        <w:t xml:space="preserve"> (For generics such as “mosquitoes carry malaria”, the adverb “sometimes” is perhaps better used than “usually” to mark off the generic reading.)</w:t>
      </w:r>
    </w:p>
    <w:p w14:paraId="68BAC6DD" w14:textId="77777777" w:rsidR="00FA70BD" w:rsidRPr="00910A32" w:rsidRDefault="00FA70BD" w:rsidP="00FA70BD"/>
    <w:p w14:paraId="606C0584" w14:textId="77777777" w:rsidR="00FA70BD" w:rsidRPr="00910A32" w:rsidRDefault="00FA70BD" w:rsidP="00FA70BD">
      <w:pPr>
        <w:pStyle w:val="Heading4"/>
        <w:rPr>
          <w:rFonts w:cs="Calibri"/>
        </w:rPr>
      </w:pPr>
      <w:r w:rsidRPr="00910A32">
        <w:rPr>
          <w:rFonts w:cs="Calibri"/>
        </w:rPr>
        <w:t xml:space="preserve">It applies to “medicines” – 1] upward entailment test – “reduce intellectual property protections for medicines” doesn’t entail reducing protections for aids, because it doesn’t prove that we should derestrict other beneficial tech, 2] adverb test – member nations “ought to </w:t>
      </w:r>
      <w:r w:rsidRPr="00910A32">
        <w:rPr>
          <w:rFonts w:cs="Calibri"/>
          <w:u w:val="single"/>
        </w:rPr>
        <w:t>usually</w:t>
      </w:r>
      <w:r w:rsidRPr="00910A32">
        <w:rPr>
          <w:rFonts w:cs="Calibri"/>
        </w:rPr>
        <w:t xml:space="preserve"> reduce intellectual property protections for medicines” doesn’t substantially change </w:t>
      </w:r>
      <w:proofErr w:type="spellStart"/>
      <w:r w:rsidRPr="00910A32">
        <w:rPr>
          <w:rFonts w:cs="Calibri"/>
        </w:rPr>
        <w:t>resolutional</w:t>
      </w:r>
      <w:proofErr w:type="spellEnd"/>
      <w:r w:rsidRPr="00910A32">
        <w:rPr>
          <w:rFonts w:cs="Calibri"/>
        </w:rPr>
        <w:t xml:space="preserve"> meaning, 3] predicate level – the </w:t>
      </w:r>
      <w:proofErr w:type="spellStart"/>
      <w:r w:rsidRPr="00910A32">
        <w:rPr>
          <w:rFonts w:cs="Calibri"/>
        </w:rPr>
        <w:t>rez</w:t>
      </w:r>
      <w:proofErr w:type="spellEnd"/>
      <w:r w:rsidRPr="00910A32">
        <w:rPr>
          <w:rFonts w:cs="Calibri"/>
        </w:rPr>
        <w:t xml:space="preserve"> is an individual level predicate not a stage level because moral obligations in ought statements are long-lasting as opposed to fleeting phases</w:t>
      </w:r>
    </w:p>
    <w:p w14:paraId="2B1C951C" w14:textId="77777777" w:rsidR="00FA70BD" w:rsidRPr="00910A32" w:rsidRDefault="00FA70BD" w:rsidP="00FA70BD"/>
    <w:p w14:paraId="02912C31" w14:textId="03BF408D" w:rsidR="00FA70BD" w:rsidRPr="00910A32" w:rsidRDefault="00FA70BD" w:rsidP="00FA70BD">
      <w:pPr>
        <w:pStyle w:val="Heading4"/>
        <w:rPr>
          <w:rFonts w:cs="Calibri"/>
          <w:bCs/>
        </w:rPr>
      </w:pPr>
      <w:r w:rsidRPr="00910A32">
        <w:rPr>
          <w:rStyle w:val="Emphasis"/>
          <w:b/>
          <w:u w:val="none"/>
        </w:rPr>
        <w:t xml:space="preserve">Violation – they only defend </w:t>
      </w:r>
      <w:r>
        <w:rPr>
          <w:rStyle w:val="Emphasis"/>
          <w:b/>
          <w:u w:val="none"/>
        </w:rPr>
        <w:t xml:space="preserve">diabetes medicine </w:t>
      </w:r>
    </w:p>
    <w:p w14:paraId="1658FF30" w14:textId="77777777" w:rsidR="00FA70BD" w:rsidRPr="00910A32" w:rsidRDefault="00FA70BD" w:rsidP="00FA70BD"/>
    <w:p w14:paraId="6F428E6F" w14:textId="77777777" w:rsidR="00FA70BD" w:rsidRPr="00910A32" w:rsidRDefault="00FA70BD" w:rsidP="00FA70BD">
      <w:pPr>
        <w:pStyle w:val="Heading4"/>
        <w:rPr>
          <w:rFonts w:cs="Calibri"/>
        </w:rPr>
      </w:pPr>
      <w:r w:rsidRPr="00910A32">
        <w:rPr>
          <w:rFonts w:cs="Calibri"/>
        </w:rPr>
        <w:lastRenderedPageBreak/>
        <w:t>Vote neg:</w:t>
      </w:r>
    </w:p>
    <w:p w14:paraId="675F196E" w14:textId="77777777" w:rsidR="00FA70BD" w:rsidRPr="00910A32" w:rsidRDefault="00FA70BD" w:rsidP="00FA70BD">
      <w:pPr>
        <w:pStyle w:val="Heading4"/>
        <w:rPr>
          <w:rFonts w:cs="Calibri"/>
        </w:rPr>
      </w:pPr>
      <w:r w:rsidRPr="00910A32">
        <w:rPr>
          <w:rFonts w:cs="Calibri"/>
        </w:rPr>
        <w:t xml:space="preserve">1] Limits – you can pick anything from COVID vaccines to </w:t>
      </w:r>
      <w:r>
        <w:rPr>
          <w:rFonts w:cs="Calibri"/>
        </w:rPr>
        <w:t>HIV/AIDS</w:t>
      </w:r>
      <w:r w:rsidRPr="00910A32">
        <w:rPr>
          <w:rFonts w:cs="Calibri"/>
        </w:rPr>
        <w:t xml:space="preserve"> to random biotech to insulin treatments and there’s no universal </w:t>
      </w:r>
      <w:proofErr w:type="spellStart"/>
      <w:r w:rsidRPr="00910A32">
        <w:rPr>
          <w:rFonts w:cs="Calibri"/>
        </w:rPr>
        <w:t>disad</w:t>
      </w:r>
      <w:proofErr w:type="spellEnd"/>
      <w:r w:rsidRPr="00910A32">
        <w:rPr>
          <w:rFonts w:cs="Calibri"/>
        </w:rPr>
        <w:t xml:space="preserve"> since each one has a different function and implication for health, tech, and relations – explodes neg prep and leads to random medicine of the week </w:t>
      </w:r>
      <w:proofErr w:type="spellStart"/>
      <w:r w:rsidRPr="00910A32">
        <w:rPr>
          <w:rFonts w:cs="Calibri"/>
        </w:rPr>
        <w:t>affs</w:t>
      </w:r>
      <w:proofErr w:type="spellEnd"/>
      <w:r w:rsidRPr="00910A32">
        <w:rPr>
          <w:rFonts w:cs="Calibri"/>
        </w:rPr>
        <w:t xml:space="preserve"> which makes cutting stable neg links impossible. PICs don’t solve – it’s absurd to say</w:t>
      </w:r>
      <w:r w:rsidRPr="00910A32">
        <w:rPr>
          <w:rFonts w:cs="Calibri"/>
          <w:color w:val="000000" w:themeColor="text1"/>
        </w:rPr>
        <w:t xml:space="preserve"> neg potential abuse justifies the </w:t>
      </w:r>
      <w:proofErr w:type="spellStart"/>
      <w:r w:rsidRPr="00910A32">
        <w:rPr>
          <w:rFonts w:cs="Calibri"/>
          <w:color w:val="000000" w:themeColor="text1"/>
        </w:rPr>
        <w:t>aff</w:t>
      </w:r>
      <w:proofErr w:type="spellEnd"/>
      <w:r w:rsidRPr="00910A32">
        <w:rPr>
          <w:rFonts w:cs="Calibri"/>
          <w:color w:val="000000" w:themeColor="text1"/>
        </w:rPr>
        <w:t xml:space="preserve"> being flat out not T, which leads to a race towards abuse. L</w:t>
      </w:r>
      <w:r w:rsidRPr="00910A32">
        <w:rPr>
          <w:rFonts w:cs="Calibri"/>
        </w:rPr>
        <w:t xml:space="preserve">imits key to reciprocal engagement since they create a </w:t>
      </w:r>
      <w:proofErr w:type="spellStart"/>
      <w:r w:rsidRPr="00910A32">
        <w:rPr>
          <w:rFonts w:cs="Calibri"/>
        </w:rPr>
        <w:t>caselist</w:t>
      </w:r>
      <w:proofErr w:type="spellEnd"/>
      <w:r w:rsidRPr="00910A32">
        <w:rPr>
          <w:rFonts w:cs="Calibri"/>
        </w:rPr>
        <w:t xml:space="preserve"> for neg prep.</w:t>
      </w:r>
    </w:p>
    <w:p w14:paraId="6FCF08A5" w14:textId="3B0FA10E" w:rsidR="00732C90" w:rsidRDefault="00FA70BD" w:rsidP="00FA70BD">
      <w:pPr>
        <w:pStyle w:val="Heading4"/>
        <w:rPr>
          <w:rFonts w:cs="Calibri"/>
        </w:rPr>
      </w:pPr>
      <w:r w:rsidRPr="00910A32">
        <w:rPr>
          <w:rFonts w:cs="Calibri"/>
        </w:rPr>
        <w:t xml:space="preserve">2] TVA – read the </w:t>
      </w:r>
      <w:proofErr w:type="spellStart"/>
      <w:r w:rsidRPr="00910A32">
        <w:rPr>
          <w:rFonts w:cs="Calibri"/>
        </w:rPr>
        <w:t>aff</w:t>
      </w:r>
      <w:proofErr w:type="spellEnd"/>
      <w:r w:rsidRPr="00910A32">
        <w:rPr>
          <w:rFonts w:cs="Calibri"/>
        </w:rPr>
        <w:t xml:space="preserve"> as an advantage to a whole </w:t>
      </w:r>
      <w:proofErr w:type="spellStart"/>
      <w:r w:rsidRPr="00910A32">
        <w:rPr>
          <w:rFonts w:cs="Calibri"/>
        </w:rPr>
        <w:t>rez</w:t>
      </w:r>
      <w:proofErr w:type="spellEnd"/>
      <w:r w:rsidRPr="00910A32">
        <w:rPr>
          <w:rFonts w:cs="Calibri"/>
        </w:rPr>
        <w:t xml:space="preserve"> </w:t>
      </w:r>
      <w:proofErr w:type="spellStart"/>
      <w:r w:rsidRPr="00910A32">
        <w:rPr>
          <w:rFonts w:cs="Calibri"/>
        </w:rPr>
        <w:t>aff</w:t>
      </w:r>
      <w:proofErr w:type="spellEnd"/>
      <w:r w:rsidRPr="00910A32">
        <w:rPr>
          <w:rFonts w:cs="Calibri"/>
        </w:rPr>
        <w:t>.</w:t>
      </w:r>
      <w:bookmarkEnd w:id="1"/>
    </w:p>
    <w:p w14:paraId="61A27A1D" w14:textId="2611CCDF" w:rsidR="00A478F2" w:rsidRPr="00A478F2" w:rsidRDefault="00A478F2" w:rsidP="00A478F2">
      <w:pPr>
        <w:pStyle w:val="Heading4"/>
      </w:pPr>
      <w:r>
        <w:t>T outweighs 1ar theory – a) norms – topic for 2 months, theory can be anytime b) if I was abusive it was because you forced me into it</w:t>
      </w:r>
    </w:p>
    <w:p w14:paraId="72DF2591" w14:textId="596A1581" w:rsidR="00297B0D" w:rsidRDefault="00297B0D" w:rsidP="00297B0D">
      <w:pPr>
        <w:pStyle w:val="Heading2"/>
      </w:pPr>
      <w:r>
        <w:lastRenderedPageBreak/>
        <w:t>Case</w:t>
      </w:r>
    </w:p>
    <w:p w14:paraId="55C7DB17" w14:textId="4EA01765" w:rsidR="00FA70BD" w:rsidRDefault="00755854" w:rsidP="00755854">
      <w:pPr>
        <w:pStyle w:val="Heading3"/>
      </w:pPr>
      <w:r>
        <w:lastRenderedPageBreak/>
        <w:t>Adv</w:t>
      </w:r>
    </w:p>
    <w:p w14:paraId="5698709E" w14:textId="77777777" w:rsidR="00755854" w:rsidRPr="007534FF" w:rsidRDefault="00755854" w:rsidP="00755854">
      <w:pPr>
        <w:pStyle w:val="Heading4"/>
      </w:pPr>
      <w:r>
        <w:t xml:space="preserve">A vaccine waiver </w:t>
      </w:r>
      <w:r>
        <w:rPr>
          <w:u w:val="single"/>
        </w:rPr>
        <w:t>greenlights</w:t>
      </w:r>
      <w:r>
        <w:t xml:space="preserve"> counterfeit medicine – independently </w:t>
      </w:r>
      <w:r>
        <w:rPr>
          <w:u w:val="single"/>
        </w:rPr>
        <w:t>turns Case</w:t>
      </w:r>
      <w:r>
        <w:t>.</w:t>
      </w:r>
    </w:p>
    <w:p w14:paraId="31254074" w14:textId="77777777" w:rsidR="00755854" w:rsidRPr="007534FF" w:rsidRDefault="00755854" w:rsidP="00755854">
      <w:r w:rsidRPr="007534FF">
        <w:rPr>
          <w:rStyle w:val="Style13ptBold"/>
        </w:rPr>
        <w:t>Conrad 5-18</w:t>
      </w:r>
      <w:r>
        <w:t xml:space="preserve"> </w:t>
      </w:r>
      <w:r w:rsidRPr="007534FF">
        <w:t>John Conrad 5-18-2021 "Waiving intellectual property rights is not in the best interests of patients"</w:t>
      </w:r>
      <w:r>
        <w:t xml:space="preserve"> </w:t>
      </w:r>
      <w:hyperlink r:id="rId29"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6EAE4E29" w14:textId="26576CE3" w:rsidR="00755854" w:rsidRPr="00755854" w:rsidRDefault="00755854" w:rsidP="00755854">
      <w:pPr>
        <w:rPr>
          <w:u w:val="single"/>
        </w:rPr>
      </w:pPr>
      <w:r w:rsidRPr="007534FF">
        <w:rPr>
          <w:sz w:val="16"/>
        </w:rPr>
        <w:t xml:space="preserve">The </w:t>
      </w:r>
      <w:r w:rsidRPr="00317793">
        <w:rPr>
          <w:u w:val="single"/>
        </w:rPr>
        <w:t>Biden's</w:t>
      </w:r>
      <w:r w:rsidRPr="00317793">
        <w:rPr>
          <w:sz w:val="16"/>
        </w:rPr>
        <w:t xml:space="preserve"> administration's </w:t>
      </w:r>
      <w:r w:rsidRPr="00317793">
        <w:rPr>
          <w:u w:val="single"/>
        </w:rPr>
        <w:t xml:space="preserve">support for </w:t>
      </w:r>
      <w:r w:rsidRPr="00317793">
        <w:rPr>
          <w:sz w:val="16"/>
        </w:rPr>
        <w:t>India and South</w:t>
      </w:r>
      <w:r w:rsidRPr="007534FF">
        <w:rPr>
          <w:sz w:val="16"/>
        </w:rPr>
        <w:t xml:space="preserve"> Africa's proposal before the World Trade Organization to temporarily </w:t>
      </w:r>
      <w:r w:rsidRPr="004363E0">
        <w:rPr>
          <w:highlight w:val="green"/>
          <w:u w:val="single"/>
        </w:rPr>
        <w:t>waive</w:t>
      </w:r>
      <w:r w:rsidRPr="004363E0">
        <w:rPr>
          <w:sz w:val="16"/>
          <w:highlight w:val="green"/>
        </w:rPr>
        <w:t xml:space="preserve"> </w:t>
      </w:r>
      <w:r w:rsidRPr="007534FF">
        <w:rPr>
          <w:sz w:val="16"/>
        </w:rPr>
        <w:t>anti-</w:t>
      </w:r>
      <w:r w:rsidRPr="004363E0">
        <w:rPr>
          <w:highlight w:val="green"/>
          <w:u w:val="single"/>
        </w:rPr>
        <w:t>COVID vaccine patents</w:t>
      </w:r>
      <w:r w:rsidRPr="004363E0">
        <w:rPr>
          <w:sz w:val="16"/>
          <w:highlight w:val="green"/>
        </w:rPr>
        <w:t xml:space="preserve"> </w:t>
      </w:r>
      <w:r w:rsidRPr="007534FF">
        <w:rPr>
          <w:sz w:val="16"/>
        </w:rPr>
        <w:t xml:space="preserve">to boost its supply </w:t>
      </w:r>
      <w:r w:rsidRPr="004363E0">
        <w:rPr>
          <w:highlight w:val="green"/>
          <w:u w:val="single"/>
        </w:rPr>
        <w:t>will</w:t>
      </w:r>
      <w:r w:rsidRPr="004363E0">
        <w:rPr>
          <w:sz w:val="16"/>
          <w:highlight w:val="green"/>
        </w:rPr>
        <w:t xml:space="preserve"> </w:t>
      </w:r>
      <w:r w:rsidRPr="004363E0">
        <w:rPr>
          <w:highlight w:val="green"/>
          <w:u w:val="single"/>
        </w:rPr>
        <w:t>fuel</w:t>
      </w:r>
      <w:r w:rsidRPr="004363E0">
        <w:rPr>
          <w:sz w:val="16"/>
          <w:highlight w:val="green"/>
        </w:rPr>
        <w:t xml:space="preserve"> </w:t>
      </w:r>
      <w:r w:rsidRPr="007534FF">
        <w:rPr>
          <w:sz w:val="16"/>
        </w:rPr>
        <w:t xml:space="preserve">the </w:t>
      </w:r>
      <w:r w:rsidRPr="004363E0">
        <w:rPr>
          <w:b/>
          <w:bCs/>
          <w:highlight w:val="green"/>
          <w:u w:val="single"/>
          <w:bdr w:val="single" w:sz="4" w:space="0" w:color="auto"/>
        </w:rPr>
        <w:t>development of counterfeit vaccines and weaken the already strained global supply chain</w:t>
      </w:r>
      <w:r w:rsidRPr="007534FF">
        <w:rPr>
          <w:sz w:val="16"/>
        </w:rPr>
        <w:t xml:space="preserve">. </w:t>
      </w:r>
      <w:r w:rsidRPr="00057D6A">
        <w:rPr>
          <w:u w:val="single"/>
        </w:rPr>
        <w:t xml:space="preserve">The proposal will not increase the effective number of COVID-19 vaccines in India and other countries. The manufacturing standards to produce COVID-19 vaccines are </w:t>
      </w:r>
      <w:r w:rsidRPr="00057D6A">
        <w:rPr>
          <w:b/>
          <w:bCs/>
          <w:u w:val="single"/>
          <w:bdr w:val="single" w:sz="4" w:space="0" w:color="auto"/>
        </w:rPr>
        <w:t>exceptionally complicated</w:t>
      </w:r>
      <w:r w:rsidRPr="00057D6A">
        <w:rPr>
          <w:u w:val="single"/>
        </w:rPr>
        <w:t>; it is unlike any other manufacturing process</w:t>
      </w:r>
      <w:r w:rsidRPr="00057D6A">
        <w:rPr>
          <w:sz w:val="16"/>
        </w:rPr>
        <w:t xml:space="preserve">. </w:t>
      </w:r>
      <w:r w:rsidRPr="00057D6A">
        <w:rPr>
          <w:u w:val="single"/>
        </w:rPr>
        <w:t>To ensure patient safety and efficacy</w:t>
      </w:r>
      <w:r w:rsidRPr="00057D6A">
        <w:rPr>
          <w:sz w:val="16"/>
        </w:rPr>
        <w:t>,</w:t>
      </w:r>
      <w:r w:rsidRPr="007534FF">
        <w:rPr>
          <w:sz w:val="16"/>
        </w:rPr>
        <w:t xml:space="preserve"> </w:t>
      </w:r>
      <w:r w:rsidRPr="004363E0">
        <w:rPr>
          <w:highlight w:val="green"/>
          <w:u w:val="single"/>
        </w:rPr>
        <w:t>only</w:t>
      </w:r>
      <w:r w:rsidRPr="004363E0">
        <w:rPr>
          <w:sz w:val="16"/>
          <w:highlight w:val="green"/>
        </w:rPr>
        <w:t xml:space="preserve"> </w:t>
      </w:r>
      <w:r w:rsidRPr="004363E0">
        <w:rPr>
          <w:highlight w:val="green"/>
          <w:u w:val="single"/>
        </w:rPr>
        <w:t>manufacturers</w:t>
      </w:r>
      <w:r w:rsidRPr="004363E0">
        <w:rPr>
          <w:sz w:val="16"/>
          <w:highlight w:val="green"/>
        </w:rPr>
        <w:t xml:space="preserve"> </w:t>
      </w:r>
      <w:r w:rsidRPr="004363E0">
        <w:rPr>
          <w:highlight w:val="green"/>
          <w:u w:val="single"/>
        </w:rPr>
        <w:t>with</w:t>
      </w:r>
      <w:r w:rsidRPr="004363E0">
        <w:rPr>
          <w:sz w:val="16"/>
          <w:highlight w:val="green"/>
        </w:rPr>
        <w:t xml:space="preserve"> </w:t>
      </w:r>
      <w:r w:rsidRPr="007534FF">
        <w:rPr>
          <w:sz w:val="16"/>
        </w:rPr>
        <w:t xml:space="preserve">the </w:t>
      </w:r>
      <w:r w:rsidRPr="004363E0">
        <w:rPr>
          <w:b/>
          <w:bCs/>
          <w:highlight w:val="green"/>
          <w:u w:val="single"/>
          <w:bdr w:val="single" w:sz="4" w:space="0" w:color="auto"/>
        </w:rPr>
        <w:t>proper facilities and training</w:t>
      </w:r>
      <w:r w:rsidRPr="004363E0">
        <w:rPr>
          <w:b/>
          <w:bCs/>
          <w:sz w:val="16"/>
          <w:highlight w:val="green"/>
          <w:bdr w:val="single" w:sz="4" w:space="0" w:color="auto"/>
        </w:rPr>
        <w:t xml:space="preserve"> </w:t>
      </w:r>
      <w:r w:rsidRPr="004363E0">
        <w:rPr>
          <w:b/>
          <w:bCs/>
          <w:highlight w:val="green"/>
          <w:u w:val="single"/>
          <w:bdr w:val="single" w:sz="4" w:space="0" w:color="auto"/>
        </w:rPr>
        <w:t>should</w:t>
      </w:r>
      <w:r w:rsidRPr="004363E0">
        <w:rPr>
          <w:b/>
          <w:bCs/>
          <w:sz w:val="16"/>
          <w:highlight w:val="green"/>
          <w:bdr w:val="single" w:sz="4" w:space="0" w:color="auto"/>
        </w:rPr>
        <w:t xml:space="preserve"> </w:t>
      </w:r>
      <w:r w:rsidRPr="004363E0">
        <w:rPr>
          <w:b/>
          <w:bCs/>
          <w:highlight w:val="green"/>
          <w:u w:val="single"/>
          <w:bdr w:val="single" w:sz="4" w:space="0" w:color="auto"/>
        </w:rPr>
        <w:t>produce the vaccine</w:t>
      </w:r>
      <w:r w:rsidRPr="007534FF">
        <w:rPr>
          <w:b/>
          <w:bCs/>
          <w:sz w:val="16"/>
          <w:bdr w:val="single" w:sz="4" w:space="0" w:color="auto"/>
        </w:rPr>
        <w:t xml:space="preserve">, </w:t>
      </w:r>
      <w:r w:rsidRPr="004363E0">
        <w:rPr>
          <w:b/>
          <w:bCs/>
          <w:highlight w:val="green"/>
          <w:u w:val="single"/>
          <w:bdr w:val="single" w:sz="4" w:space="0" w:color="auto"/>
        </w:rPr>
        <w:t>and they are</w:t>
      </w:r>
      <w:r w:rsidRPr="007534FF">
        <w:rPr>
          <w:sz w:val="16"/>
        </w:rPr>
        <w:t xml:space="preserve">. Allowing </w:t>
      </w:r>
      <w:r w:rsidRPr="00057D6A">
        <w:rPr>
          <w:u w:val="single"/>
        </w:rPr>
        <w:t xml:space="preserve">a temporary </w:t>
      </w:r>
      <w:r w:rsidRPr="004363E0">
        <w:rPr>
          <w:highlight w:val="green"/>
          <w:u w:val="single"/>
        </w:rPr>
        <w:t>waiver</w:t>
      </w:r>
      <w:r w:rsidRPr="004363E0">
        <w:rPr>
          <w:sz w:val="16"/>
          <w:highlight w:val="green"/>
        </w:rPr>
        <w:t xml:space="preserve"> </w:t>
      </w:r>
      <w:r w:rsidRPr="007534FF">
        <w:rPr>
          <w:sz w:val="16"/>
        </w:rPr>
        <w:t xml:space="preserve">that permits compulsory licensing to allow a manufacturer to export counterfeit vaccines </w:t>
      </w:r>
      <w:r w:rsidRPr="004363E0">
        <w:rPr>
          <w:highlight w:val="green"/>
          <w:u w:val="single"/>
        </w:rPr>
        <w:t xml:space="preserve">will </w:t>
      </w:r>
      <w:r w:rsidRPr="004363E0">
        <w:rPr>
          <w:b/>
          <w:bCs/>
          <w:highlight w:val="green"/>
          <w:u w:val="single"/>
          <w:bdr w:val="single" w:sz="4" w:space="0" w:color="auto"/>
        </w:rPr>
        <w:t>cause confusion and endanger public health</w:t>
      </w:r>
      <w:r w:rsidRPr="007534FF">
        <w:rPr>
          <w:sz w:val="16"/>
        </w:rPr>
        <w:t xml:space="preserve">. </w:t>
      </w:r>
      <w:r w:rsidRPr="007534FF">
        <w:rPr>
          <w:u w:val="single"/>
        </w:rPr>
        <w:t xml:space="preserve">For </w:t>
      </w:r>
      <w:r w:rsidRPr="00057D6A">
        <w:rPr>
          <w:u w:val="single"/>
        </w:rPr>
        <w:t>example, between 60,000 and 80,000 children in Niger with fatal falciparum</w:t>
      </w:r>
      <w:r w:rsidRPr="007534FF">
        <w:rPr>
          <w:u w:val="single"/>
        </w:rPr>
        <w:t xml:space="preserve"> </w:t>
      </w:r>
      <w:r w:rsidRPr="004363E0">
        <w:rPr>
          <w:highlight w:val="green"/>
          <w:u w:val="single"/>
        </w:rPr>
        <w:t xml:space="preserve">malaria were treated with </w:t>
      </w:r>
      <w:r w:rsidRPr="007534FF">
        <w:rPr>
          <w:u w:val="single"/>
        </w:rPr>
        <w:t xml:space="preserve">a </w:t>
      </w:r>
      <w:r w:rsidRPr="004363E0">
        <w:rPr>
          <w:highlight w:val="green"/>
          <w:u w:val="single"/>
        </w:rPr>
        <w:t xml:space="preserve">counterfeit vaccine </w:t>
      </w:r>
      <w:r w:rsidRPr="007534FF">
        <w:rPr>
          <w:u w:val="single"/>
        </w:rPr>
        <w:t xml:space="preserve">containing incorrect active pharmaceutical ingredients, </w:t>
      </w:r>
      <w:r w:rsidRPr="004363E0">
        <w:rPr>
          <w:highlight w:val="green"/>
          <w:u w:val="single"/>
        </w:rPr>
        <w:t>resulting in</w:t>
      </w:r>
      <w:r w:rsidRPr="007534FF">
        <w:rPr>
          <w:u w:val="single"/>
        </w:rPr>
        <w:t xml:space="preserve"> more than </w:t>
      </w:r>
      <w:r w:rsidRPr="004363E0">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4363E0">
        <w:rPr>
          <w:highlight w:val="green"/>
          <w:u w:val="single"/>
        </w:rPr>
        <w:t xml:space="preserve">improper manufacturing </w:t>
      </w:r>
      <w:r w:rsidRPr="007534FF">
        <w:rPr>
          <w:u w:val="single"/>
        </w:rPr>
        <w:t xml:space="preserve">facilities further </w:t>
      </w:r>
      <w:r w:rsidRPr="004363E0">
        <w:rPr>
          <w:highlight w:val="green"/>
          <w:u w:val="single"/>
        </w:rPr>
        <w:t xml:space="preserve">opens </w:t>
      </w:r>
      <w:r w:rsidRPr="007534FF">
        <w:rPr>
          <w:u w:val="single"/>
        </w:rPr>
        <w:t xml:space="preserve">the </w:t>
      </w:r>
      <w:r w:rsidRPr="004363E0">
        <w:rPr>
          <w:highlight w:val="green"/>
          <w:u w:val="single"/>
        </w:rPr>
        <w:t xml:space="preserve">door for </w:t>
      </w:r>
      <w:r w:rsidRPr="007534FF">
        <w:rPr>
          <w:u w:val="single"/>
        </w:rPr>
        <w:t xml:space="preserve">antivaccine hacks to stoke the fear fueling </w:t>
      </w:r>
      <w:r w:rsidRPr="004363E0">
        <w:rPr>
          <w:b/>
          <w:bCs/>
          <w:highlight w:val="green"/>
          <w:u w:val="single"/>
          <w:bdr w:val="single" w:sz="4" w:space="0" w:color="auto"/>
        </w:rPr>
        <w:t>vaccine hesitance</w:t>
      </w:r>
      <w:r w:rsidRPr="007534FF">
        <w:rPr>
          <w:u w:val="single"/>
        </w:rPr>
        <w:t>.</w:t>
      </w:r>
    </w:p>
    <w:p w14:paraId="3F6E819E" w14:textId="77777777" w:rsidR="00755854" w:rsidRDefault="00755854" w:rsidP="00755854">
      <w:pPr>
        <w:pStyle w:val="Heading4"/>
      </w:pPr>
      <w:r>
        <w:t>Patents are not the limiting factor – 95% of insulin patents expired in 2016</w:t>
      </w:r>
    </w:p>
    <w:p w14:paraId="0D6F5807" w14:textId="77777777" w:rsidR="00755854" w:rsidRPr="0049031D" w:rsidRDefault="00755854" w:rsidP="00755854">
      <w:pPr>
        <w:rPr>
          <w:rStyle w:val="Style13ptBold"/>
        </w:rPr>
      </w:pPr>
      <w:r w:rsidRPr="0049031D">
        <w:rPr>
          <w:rStyle w:val="Style13ptBold"/>
        </w:rPr>
        <w:t xml:space="preserve">Kaplan </w:t>
      </w:r>
      <w:r>
        <w:rPr>
          <w:rStyle w:val="Style13ptBold"/>
        </w:rPr>
        <w:t xml:space="preserve">MA </w:t>
      </w:r>
      <w:r w:rsidRPr="0049031D">
        <w:rPr>
          <w:rStyle w:val="Style13ptBold"/>
        </w:rPr>
        <w:t>16</w:t>
      </w:r>
    </w:p>
    <w:p w14:paraId="0390BEEB" w14:textId="77777777" w:rsidR="00755854" w:rsidRPr="006804D9" w:rsidRDefault="00755854" w:rsidP="00755854">
      <w:pPr>
        <w:rPr>
          <w:sz w:val="16"/>
          <w:szCs w:val="16"/>
        </w:rPr>
      </w:pPr>
      <w:r w:rsidRPr="006804D9">
        <w:rPr>
          <w:sz w:val="16"/>
          <w:szCs w:val="16"/>
        </w:rPr>
        <w:t>Warren A. Kaplan</w:t>
      </w:r>
      <w:r>
        <w:rPr>
          <w:sz w:val="16"/>
          <w:szCs w:val="16"/>
        </w:rPr>
        <w:t xml:space="preserve">, </w:t>
      </w:r>
      <w:r w:rsidRPr="006804D9">
        <w:rPr>
          <w:sz w:val="16"/>
          <w:szCs w:val="16"/>
        </w:rPr>
        <w:t>(MA works in Department of Global Health</w:t>
      </w:r>
      <w:r>
        <w:rPr>
          <w:sz w:val="16"/>
          <w:szCs w:val="16"/>
        </w:rPr>
        <w:t>)</w:t>
      </w:r>
      <w:r w:rsidRPr="006804D9">
        <w:rPr>
          <w:sz w:val="16"/>
          <w:szCs w:val="16"/>
        </w:rPr>
        <w:t xml:space="preserve">, 7-19-2016, "The global intellectual property ecosystem for insulin and its public health implications: an observational study," Journal of Pharmaceutical Policy and Practice, </w:t>
      </w:r>
      <w:hyperlink r:id="rId30" w:history="1">
        <w:r w:rsidRPr="00A17FAD">
          <w:rPr>
            <w:rStyle w:val="Hyperlink"/>
            <w:sz w:val="16"/>
            <w:szCs w:val="16"/>
          </w:rPr>
          <w:t>https://joppp.biomedcentral.com/articles/10.1186/s40545-016-0072-8 //</w:t>
        </w:r>
      </w:hyperlink>
      <w:r>
        <w:rPr>
          <w:sz w:val="16"/>
          <w:szCs w:val="16"/>
        </w:rPr>
        <w:t xml:space="preserve"> AW</w:t>
      </w:r>
    </w:p>
    <w:p w14:paraId="2F5A8A0B" w14:textId="2071F3BB" w:rsidR="00755854" w:rsidRPr="00755854" w:rsidRDefault="00755854" w:rsidP="00755854">
      <w:pPr>
        <w:rPr>
          <w:sz w:val="16"/>
        </w:rPr>
      </w:pPr>
      <w:r w:rsidRPr="0049031D">
        <w:rPr>
          <w:sz w:val="16"/>
        </w:rPr>
        <w:t xml:space="preserve">Global insulin patents </w:t>
      </w:r>
      <w:r w:rsidRPr="0049031D">
        <w:rPr>
          <w:u w:val="single"/>
        </w:rPr>
        <w:t xml:space="preserve">Most </w:t>
      </w:r>
      <w:r w:rsidRPr="0049031D">
        <w:rPr>
          <w:highlight w:val="green"/>
          <w:u w:val="single"/>
        </w:rPr>
        <w:t>patents on insulin products in the world have already expired</w:t>
      </w:r>
      <w:r w:rsidRPr="0049031D">
        <w:rPr>
          <w:u w:val="single"/>
        </w:rPr>
        <w:t xml:space="preserve"> by 2015 </w:t>
      </w:r>
      <w:r w:rsidRPr="0049031D">
        <w:rPr>
          <w:highlight w:val="green"/>
          <w:u w:val="single"/>
        </w:rPr>
        <w:t>yet</w:t>
      </w:r>
      <w:r w:rsidRPr="0049031D">
        <w:rPr>
          <w:u w:val="single"/>
        </w:rPr>
        <w:t xml:space="preserve"> many </w:t>
      </w:r>
      <w:r w:rsidRPr="0049031D">
        <w:rPr>
          <w:highlight w:val="green"/>
          <w:u w:val="single"/>
        </w:rPr>
        <w:t>markets continue to be dominated</w:t>
      </w:r>
      <w:r w:rsidRPr="0049031D">
        <w:rPr>
          <w:u w:val="single"/>
        </w:rPr>
        <w:t xml:space="preserve"> </w:t>
      </w:r>
      <w:r w:rsidRPr="0049031D">
        <w:rPr>
          <w:highlight w:val="green"/>
          <w:u w:val="single"/>
        </w:rPr>
        <w:t>by</w:t>
      </w:r>
      <w:r w:rsidRPr="0049031D">
        <w:rPr>
          <w:u w:val="single"/>
        </w:rPr>
        <w:t xml:space="preserve"> the </w:t>
      </w:r>
      <w:r w:rsidRPr="0049031D">
        <w:rPr>
          <w:highlight w:val="green"/>
          <w:u w:val="single"/>
        </w:rPr>
        <w:t>brand-name versions</w:t>
      </w:r>
      <w:r w:rsidRPr="0049031D">
        <w:rPr>
          <w:u w:val="single"/>
        </w:rPr>
        <w:t xml:space="preserve"> marketed by original patent-holders.</w:t>
      </w:r>
      <w:r w:rsidRPr="0049031D">
        <w:rPr>
          <w:sz w:val="16"/>
        </w:rPr>
        <w:t xml:space="preserve"> Figure </w:t>
      </w:r>
      <w:hyperlink r:id="rId31" w:anchor="Fig1" w:history="1">
        <w:r w:rsidRPr="0049031D">
          <w:rPr>
            <w:rStyle w:val="Hyperlink"/>
            <w:sz w:val="16"/>
          </w:rPr>
          <w:t>1</w:t>
        </w:r>
      </w:hyperlink>
      <w:r w:rsidRPr="0049031D">
        <w:rPr>
          <w:sz w:val="16"/>
        </w:rPr>
        <w:t xml:space="preserve"> plots the percentage of all OB/HC granted patents on insulin remaining in force in any given year (based on a 20 year-from-filing patent life (black markers), and shows how relatively quickly the Eli Lilly, Novo and Pfizer insulin OB/HC patents are expiring compared to Sanofi. </w:t>
      </w:r>
      <w:r w:rsidRPr="0049031D">
        <w:rPr>
          <w:u w:val="single"/>
        </w:rPr>
        <w:t xml:space="preserve">We confirm that </w:t>
      </w:r>
      <w:r w:rsidRPr="0049031D">
        <w:rPr>
          <w:highlight w:val="green"/>
          <w:u w:val="single"/>
        </w:rPr>
        <w:t>after 2016, between about 5–20% of</w:t>
      </w:r>
      <w:r w:rsidRPr="0049031D">
        <w:rPr>
          <w:u w:val="single"/>
        </w:rPr>
        <w:t xml:space="preserve"> Pfizer, Eli Lilly and Novo Nordisk </w:t>
      </w:r>
      <w:r w:rsidRPr="0049031D">
        <w:rPr>
          <w:highlight w:val="green"/>
          <w:u w:val="single"/>
        </w:rPr>
        <w:t>patents</w:t>
      </w:r>
      <w:r w:rsidRPr="0049031D">
        <w:rPr>
          <w:u w:val="single"/>
        </w:rPr>
        <w:t xml:space="preserve"> listed in the OB/HC </w:t>
      </w:r>
      <w:r w:rsidRPr="0049031D">
        <w:rPr>
          <w:highlight w:val="green"/>
          <w:u w:val="single"/>
        </w:rPr>
        <w:t>remain</w:t>
      </w:r>
      <w:r w:rsidRPr="0049031D">
        <w:rPr>
          <w:u w:val="single"/>
        </w:rPr>
        <w:t xml:space="preserve"> </w:t>
      </w:r>
      <w:r w:rsidRPr="0049031D">
        <w:rPr>
          <w:highlight w:val="green"/>
          <w:u w:val="single"/>
        </w:rPr>
        <w:t>un-expired</w:t>
      </w:r>
      <w:r w:rsidRPr="0049031D">
        <w:rPr>
          <w:u w:val="single"/>
        </w:rPr>
        <w:t xml:space="preserve"> </w:t>
      </w:r>
      <w:r w:rsidRPr="0049031D">
        <w:rPr>
          <w:highlight w:val="green"/>
          <w:u w:val="single"/>
        </w:rPr>
        <w:t>and</w:t>
      </w:r>
      <w:r w:rsidRPr="0049031D">
        <w:rPr>
          <w:u w:val="single"/>
        </w:rPr>
        <w:t xml:space="preserve"> these percentages </w:t>
      </w:r>
      <w:r w:rsidRPr="0049031D">
        <w:rPr>
          <w:highlight w:val="green"/>
          <w:u w:val="single"/>
        </w:rPr>
        <w:t xml:space="preserve">rapidly </w:t>
      </w:r>
      <w:proofErr w:type="spellStart"/>
      <w:r w:rsidRPr="0049031D">
        <w:rPr>
          <w:highlight w:val="green"/>
          <w:u w:val="single"/>
        </w:rPr>
        <w:t>dimish</w:t>
      </w:r>
      <w:proofErr w:type="spellEnd"/>
      <w:r w:rsidRPr="0049031D">
        <w:rPr>
          <w:u w:val="single"/>
        </w:rPr>
        <w:t>,</w:t>
      </w:r>
      <w:r w:rsidRPr="0049031D">
        <w:rPr>
          <w:sz w:val="16"/>
        </w:rPr>
        <w:t xml:space="preserve"> except for those of Sanofi who appears to have listed OB/HC patents whose expirations would extend well into 2030 and beyond (i.e., derived from a patent application filed in 2010).</w:t>
      </w:r>
    </w:p>
    <w:p w14:paraId="4EC6E2CB" w14:textId="77777777" w:rsidR="00755854" w:rsidRDefault="00755854" w:rsidP="00755854">
      <w:pPr>
        <w:pStyle w:val="Heading4"/>
      </w:pPr>
      <w:r>
        <w:t>It is not IP that is limiting Insulin’s availability, it is corrupt trial processes</w:t>
      </w:r>
    </w:p>
    <w:p w14:paraId="3EF75240" w14:textId="77777777" w:rsidR="00755854" w:rsidRPr="00EA53A4" w:rsidRDefault="00755854" w:rsidP="00755854">
      <w:pPr>
        <w:rPr>
          <w:rStyle w:val="Style13ptBold"/>
        </w:rPr>
      </w:pPr>
      <w:proofErr w:type="spellStart"/>
      <w:r w:rsidRPr="00EA53A4">
        <w:rPr>
          <w:rStyle w:val="Style13ptBold"/>
        </w:rPr>
        <w:t>Peccoud</w:t>
      </w:r>
      <w:proofErr w:type="spellEnd"/>
      <w:r w:rsidRPr="00EA53A4">
        <w:rPr>
          <w:rStyle w:val="Style13ptBold"/>
        </w:rPr>
        <w:t xml:space="preserve"> 18</w:t>
      </w:r>
    </w:p>
    <w:p w14:paraId="311B262F" w14:textId="77777777" w:rsidR="00755854" w:rsidRDefault="00755854" w:rsidP="00755854">
      <w:pPr>
        <w:rPr>
          <w:sz w:val="16"/>
        </w:rPr>
      </w:pPr>
      <w:r w:rsidRPr="00EA53A4">
        <w:rPr>
          <w:sz w:val="16"/>
        </w:rPr>
        <w:t xml:space="preserve">Jean </w:t>
      </w:r>
      <w:proofErr w:type="spellStart"/>
      <w:r w:rsidRPr="00EA53A4">
        <w:rPr>
          <w:sz w:val="16"/>
        </w:rPr>
        <w:t>Peccoud</w:t>
      </w:r>
      <w:proofErr w:type="spellEnd"/>
      <w:r>
        <w:rPr>
          <w:sz w:val="16"/>
        </w:rPr>
        <w:t xml:space="preserve"> (professor at </w:t>
      </w:r>
      <w:proofErr w:type="spellStart"/>
      <w:r>
        <w:rPr>
          <w:sz w:val="16"/>
        </w:rPr>
        <w:t>colorado</w:t>
      </w:r>
      <w:proofErr w:type="spellEnd"/>
      <w:r>
        <w:rPr>
          <w:sz w:val="16"/>
        </w:rPr>
        <w:t xml:space="preserve"> state)</w:t>
      </w:r>
      <w:r w:rsidRPr="00EA53A4">
        <w:rPr>
          <w:sz w:val="16"/>
        </w:rPr>
        <w:t xml:space="preserve">, 9-13-2018, "After a century, insulin is still expensive – could DIYers change that?," Conversation, </w:t>
      </w:r>
      <w:hyperlink r:id="rId32" w:history="1">
        <w:r w:rsidRPr="00A17FAD">
          <w:rPr>
            <w:rStyle w:val="Hyperlink"/>
            <w:sz w:val="16"/>
          </w:rPr>
          <w:t>https://theconversation.com/after-a-century-insulin-is-still-expensive-could-diyers-change-that-99822 //</w:t>
        </w:r>
      </w:hyperlink>
      <w:r>
        <w:rPr>
          <w:sz w:val="16"/>
        </w:rPr>
        <w:t xml:space="preserve"> AW</w:t>
      </w:r>
    </w:p>
    <w:p w14:paraId="7994B71B" w14:textId="77777777" w:rsidR="00755854" w:rsidRPr="00EA53A4" w:rsidRDefault="00755854" w:rsidP="00755854">
      <w:pPr>
        <w:rPr>
          <w:sz w:val="16"/>
        </w:rPr>
      </w:pPr>
      <w:r w:rsidRPr="00EA53A4">
        <w:rPr>
          <w:highlight w:val="green"/>
          <w:u w:val="single"/>
        </w:rPr>
        <w:t>Patents don’t make insulin expensive</w:t>
      </w:r>
      <w:r w:rsidRPr="006804D9">
        <w:rPr>
          <w:u w:val="single"/>
        </w:rPr>
        <w:t xml:space="preserve"> </w:t>
      </w:r>
      <w:hyperlink r:id="rId33" w:history="1">
        <w:r w:rsidRPr="00EA53A4">
          <w:rPr>
            <w:rStyle w:val="Hyperlink"/>
            <w:highlight w:val="green"/>
            <w:u w:val="single"/>
          </w:rPr>
          <w:t>Discovering and developing drugs is expensive</w:t>
        </w:r>
      </w:hyperlink>
      <w:r w:rsidRPr="00EA53A4">
        <w:rPr>
          <w:sz w:val="16"/>
        </w:rPr>
        <w:t xml:space="preserve">. Patents help drug companies recoup the costs from their investments by granting them a monopoly for a limited time. Once the patent expires, competing companies can begin producing generics: off-brand versions of a patented drug. This </w:t>
      </w:r>
      <w:r w:rsidRPr="006804D9">
        <w:rPr>
          <w:u w:val="single"/>
        </w:rPr>
        <w:t xml:space="preserve">healthy </w:t>
      </w:r>
      <w:r w:rsidRPr="00EA53A4">
        <w:rPr>
          <w:highlight w:val="green"/>
          <w:u w:val="single"/>
        </w:rPr>
        <w:t xml:space="preserve">competition drives </w:t>
      </w:r>
      <w:hyperlink r:id="rId34" w:history="1">
        <w:r w:rsidRPr="00EA53A4">
          <w:rPr>
            <w:rStyle w:val="Hyperlink"/>
            <w:highlight w:val="green"/>
            <w:u w:val="single"/>
          </w:rPr>
          <w:t>prices down</w:t>
        </w:r>
      </w:hyperlink>
      <w:r w:rsidRPr="006804D9">
        <w:rPr>
          <w:u w:val="single"/>
        </w:rPr>
        <w:t xml:space="preserve">. So why, with the original patent long-expired, is there still no affordable generic insulin? </w:t>
      </w:r>
      <w:r w:rsidRPr="00EA53A4">
        <w:rPr>
          <w:highlight w:val="green"/>
          <w:u w:val="single"/>
        </w:rPr>
        <w:t>Don’t let yourself be misled</w:t>
      </w:r>
      <w:r w:rsidRPr="006804D9">
        <w:rPr>
          <w:u w:val="single"/>
        </w:rPr>
        <w:t xml:space="preserve">. </w:t>
      </w:r>
      <w:r w:rsidRPr="00EA53A4">
        <w:rPr>
          <w:sz w:val="16"/>
        </w:rPr>
        <w:t xml:space="preserve">The insulin for purchase today is not the same insulin used to treat diabetic patients nearly 100 years ago. That </w:t>
      </w:r>
      <w:r w:rsidRPr="00EA53A4">
        <w:rPr>
          <w:sz w:val="16"/>
        </w:rPr>
        <w:lastRenderedPageBreak/>
        <w:t xml:space="preserve">insulin came primarily from animals. Today, </w:t>
      </w:r>
      <w:r w:rsidRPr="006804D9">
        <w:rPr>
          <w:u w:val="single"/>
        </w:rPr>
        <w:t xml:space="preserve">insulin is brewed up by microbes that have been </w:t>
      </w:r>
      <w:hyperlink r:id="rId35" w:history="1">
        <w:r w:rsidRPr="006804D9">
          <w:rPr>
            <w:rStyle w:val="Hyperlink"/>
            <w:u w:val="single"/>
          </w:rPr>
          <w:t>genetically engineered</w:t>
        </w:r>
      </w:hyperlink>
      <w:r w:rsidRPr="006804D9">
        <w:rPr>
          <w:u w:val="single"/>
        </w:rPr>
        <w:t xml:space="preserve"> with the gene for human insulin.</w:t>
      </w:r>
      <w:r w:rsidRPr="00EA53A4">
        <w:rPr>
          <w:sz w:val="16"/>
        </w:rPr>
        <w:t xml:space="preserve"> Insulin pumps are one of the newer ways to administer the drug to diabetic patients. </w:t>
      </w:r>
      <w:hyperlink r:id="rId36" w:history="1">
        <w:r w:rsidRPr="00EA53A4">
          <w:rPr>
            <w:rStyle w:val="Hyperlink"/>
            <w:sz w:val="16"/>
          </w:rPr>
          <w:t>AP Photo/Mark Zaleski</w:t>
        </w:r>
      </w:hyperlink>
      <w:r w:rsidRPr="00EA53A4">
        <w:rPr>
          <w:sz w:val="16"/>
        </w:rPr>
        <w:t xml:space="preserve"> And insulin is seldom injected with an old-fashioned syringe and needle anymore. Now there are insulin pens, pumps, test strips and other devices that improve the quality of life for diabetic patients. </w:t>
      </w:r>
      <w:r w:rsidRPr="006804D9">
        <w:rPr>
          <w:u w:val="single"/>
        </w:rPr>
        <w:t>Pharmaceutical companies have also modified the chemical formula to produce faster-acting or longer-lasting insulins</w:t>
      </w:r>
      <w:r w:rsidRPr="00EA53A4">
        <w:rPr>
          <w:sz w:val="16"/>
        </w:rPr>
        <w:t xml:space="preserve">. With each of these inventions came a new patent. But the benefits of these “improved” insulins </w:t>
      </w:r>
      <w:hyperlink r:id="rId37" w:history="1">
        <w:r w:rsidRPr="00EA53A4">
          <w:rPr>
            <w:rStyle w:val="Hyperlink"/>
            <w:sz w:val="16"/>
          </w:rPr>
          <w:t>are debatable</w:t>
        </w:r>
      </w:hyperlink>
      <w:r w:rsidRPr="00EA53A4">
        <w:rPr>
          <w:sz w:val="16"/>
        </w:rPr>
        <w:t xml:space="preserve">, and there’s nothing preventing competing companies from selling older, long off-patent versions of insulin. So </w:t>
      </w:r>
      <w:hyperlink r:id="rId38" w:history="1">
        <w:r w:rsidRPr="00EA53A4">
          <w:rPr>
            <w:rStyle w:val="Hyperlink"/>
            <w:sz w:val="16"/>
          </w:rPr>
          <w:t>what’s the holdup</w:t>
        </w:r>
      </w:hyperlink>
      <w:r w:rsidRPr="00EA53A4">
        <w:rPr>
          <w:sz w:val="16"/>
        </w:rPr>
        <w:t xml:space="preserve">? </w:t>
      </w:r>
      <w:r w:rsidRPr="00EA53A4">
        <w:rPr>
          <w:highlight w:val="green"/>
          <w:u w:val="single"/>
        </w:rPr>
        <w:t>Regulations keep insulin expensive</w:t>
      </w:r>
      <w:r w:rsidRPr="006804D9">
        <w:rPr>
          <w:u w:val="single"/>
        </w:rPr>
        <w:t xml:space="preserve"> </w:t>
      </w:r>
      <w:r w:rsidRPr="00EA53A4">
        <w:rPr>
          <w:sz w:val="16"/>
        </w:rPr>
        <w:t xml:space="preserve">Insulin is a </w:t>
      </w:r>
      <w:hyperlink r:id="rId39" w:history="1">
        <w:r w:rsidRPr="00EA53A4">
          <w:rPr>
            <w:rStyle w:val="Hyperlink"/>
            <w:sz w:val="16"/>
          </w:rPr>
          <w:t>biologic drug</w:t>
        </w:r>
      </w:hyperlink>
      <w:r w:rsidRPr="00EA53A4">
        <w:rPr>
          <w:sz w:val="16"/>
        </w:rPr>
        <w:t xml:space="preserve">, which means it’s produced by a living organism, not a chemical reaction. This process, called </w:t>
      </w:r>
      <w:r w:rsidRPr="006804D9">
        <w:rPr>
          <w:u w:val="single"/>
        </w:rPr>
        <w:t xml:space="preserve">biomanufacturing, is </w:t>
      </w:r>
      <w:hyperlink r:id="rId40" w:history="1">
        <w:r w:rsidRPr="006804D9">
          <w:rPr>
            <w:rStyle w:val="Hyperlink"/>
            <w:u w:val="single"/>
          </w:rPr>
          <w:t>more inconsistent</w:t>
        </w:r>
      </w:hyperlink>
      <w:r w:rsidRPr="006804D9">
        <w:rPr>
          <w:u w:val="single"/>
        </w:rPr>
        <w:t xml:space="preserve"> than chemical synthesis of non-biologic drugs like aspirin</w:t>
      </w:r>
      <w:r w:rsidRPr="00EA53A4">
        <w:rPr>
          <w:sz w:val="16"/>
        </w:rPr>
        <w:t xml:space="preserve">. Making reliable biologic drugs is a little like winemaking. Even though the winemaker carefully follows a well-established process, minute differences will affect the final product. It’s always wine, but some vintages are better than others and tasting the wine is the only way to evaluate the final product. So </w:t>
      </w:r>
      <w:r w:rsidRPr="006804D9">
        <w:rPr>
          <w:u w:val="single"/>
        </w:rPr>
        <w:t xml:space="preserve">if a new company wants to make insulin, </w:t>
      </w:r>
      <w:r w:rsidRPr="00EA53A4">
        <w:rPr>
          <w:highlight w:val="green"/>
          <w:u w:val="single"/>
        </w:rPr>
        <w:t>that insulin has to be tested on patients in expensive clinical trials</w:t>
      </w:r>
      <w:r w:rsidRPr="00EA53A4">
        <w:rPr>
          <w:sz w:val="16"/>
        </w:rPr>
        <w:t xml:space="preserve">. Bringing a biologic drug to market can cost as much as </w:t>
      </w:r>
      <w:hyperlink r:id="rId41" w:history="1">
        <w:r w:rsidRPr="00EA53A4">
          <w:rPr>
            <w:rStyle w:val="Hyperlink"/>
            <w:sz w:val="16"/>
          </w:rPr>
          <w:t>$250 million</w:t>
        </w:r>
      </w:hyperlink>
      <w:r w:rsidRPr="00EA53A4">
        <w:rPr>
          <w:sz w:val="16"/>
        </w:rPr>
        <w:t xml:space="preserve">. No company can afford that lump if it can’t file for a patent to recoup the investments. That’s why there’s only </w:t>
      </w:r>
      <w:hyperlink r:id="rId42" w:history="1">
        <w:r w:rsidRPr="00EA53A4">
          <w:rPr>
            <w:rStyle w:val="Hyperlink"/>
            <w:sz w:val="16"/>
          </w:rPr>
          <w:t>one “generic” insulin</w:t>
        </w:r>
      </w:hyperlink>
      <w:r w:rsidRPr="00EA53A4">
        <w:rPr>
          <w:sz w:val="16"/>
        </w:rPr>
        <w:t xml:space="preserve"> available so far. It’s </w:t>
      </w:r>
      <w:hyperlink r:id="rId43" w:history="1">
        <w:r w:rsidRPr="00EA53A4">
          <w:rPr>
            <w:rStyle w:val="Hyperlink"/>
            <w:sz w:val="16"/>
          </w:rPr>
          <w:t>made by a company</w:t>
        </w:r>
      </w:hyperlink>
      <w:r w:rsidRPr="00EA53A4">
        <w:rPr>
          <w:sz w:val="16"/>
        </w:rPr>
        <w:t xml:space="preserve"> that was already a major player in the insulin market, and it’s only 15 percent cheaper than the patented version. By comparison, most non-biologic generic drugs cost </w:t>
      </w:r>
      <w:hyperlink r:id="rId44" w:history="1">
        <w:r w:rsidRPr="00EA53A4">
          <w:rPr>
            <w:rStyle w:val="Hyperlink"/>
            <w:sz w:val="16"/>
          </w:rPr>
          <w:t>80 percent less</w:t>
        </w:r>
      </w:hyperlink>
      <w:r w:rsidRPr="00EA53A4">
        <w:rPr>
          <w:sz w:val="16"/>
        </w:rPr>
        <w:t xml:space="preserve"> than the original. Obviously, regulations are important for keeping insulin safe, but at what cost? </w:t>
      </w:r>
      <w:hyperlink r:id="rId45" w:history="1">
        <w:r w:rsidRPr="00EA53A4">
          <w:rPr>
            <w:rStyle w:val="Hyperlink"/>
            <w:sz w:val="16"/>
          </w:rPr>
          <w:t>Ten percent of people</w:t>
        </w:r>
      </w:hyperlink>
      <w:r w:rsidRPr="00EA53A4">
        <w:rPr>
          <w:sz w:val="16"/>
        </w:rPr>
        <w:t xml:space="preserve"> living with diabetes in the U.S. are uninsured, and there are nearly 10,000 crowdfunding campaigns related to insulin on the site GoFundMe alone. Stories about diabetic patients ending up hospitalized or worse because they </w:t>
      </w:r>
      <w:hyperlink r:id="rId46" w:history="1">
        <w:r w:rsidRPr="00EA53A4">
          <w:rPr>
            <w:rStyle w:val="Hyperlink"/>
            <w:sz w:val="16"/>
          </w:rPr>
          <w:t>tried to ration their insulin</w:t>
        </w:r>
      </w:hyperlink>
      <w:r w:rsidRPr="00EA53A4">
        <w:rPr>
          <w:sz w:val="16"/>
        </w:rPr>
        <w:t xml:space="preserve"> are all-too common. Could big pharma eventually be cut out of the process by home brewers cooking up their own medications? </w:t>
      </w:r>
      <w:hyperlink r:id="rId47" w:history="1">
        <w:r w:rsidRPr="00EA53A4">
          <w:rPr>
            <w:rStyle w:val="Hyperlink"/>
            <w:sz w:val="16"/>
          </w:rPr>
          <w:t>Sanofi Pasteur</w:t>
        </w:r>
      </w:hyperlink>
      <w:r w:rsidRPr="00EA53A4">
        <w:rPr>
          <w:sz w:val="16"/>
        </w:rPr>
        <w:t xml:space="preserve">, </w:t>
      </w:r>
      <w:hyperlink r:id="rId48" w:history="1">
        <w:r w:rsidRPr="00EA53A4">
          <w:rPr>
            <w:rStyle w:val="Hyperlink"/>
            <w:sz w:val="16"/>
          </w:rPr>
          <w:t>CC BY-NC-ND</w:t>
        </w:r>
      </w:hyperlink>
      <w:r w:rsidRPr="00EA53A4">
        <w:rPr>
          <w:sz w:val="16"/>
        </w:rPr>
        <w:t xml:space="preserve"> Democratizing insulin production Some people are taking matters </w:t>
      </w:r>
      <w:hyperlink r:id="rId49" w:history="1">
        <w:r w:rsidRPr="00EA53A4">
          <w:rPr>
            <w:rStyle w:val="Hyperlink"/>
            <w:sz w:val="16"/>
          </w:rPr>
          <w:t>into their own hands</w:t>
        </w:r>
      </w:hyperlink>
      <w:r w:rsidRPr="00EA53A4">
        <w:rPr>
          <w:sz w:val="16"/>
        </w:rPr>
        <w:t xml:space="preserve">, tinkering to meet their medical needs. In 2015, patients and hobby scientists launched an initiative known as the </w:t>
      </w:r>
      <w:hyperlink r:id="rId50" w:history="1">
        <w:r w:rsidRPr="00EA53A4">
          <w:rPr>
            <w:rStyle w:val="Hyperlink"/>
            <w:sz w:val="16"/>
          </w:rPr>
          <w:t>Open Insulin Project</w:t>
        </w:r>
      </w:hyperlink>
      <w:r w:rsidRPr="00EA53A4">
        <w:rPr>
          <w:sz w:val="16"/>
        </w:rPr>
        <w:t xml:space="preserve">. As in winemaking, the specific know-how required for insulin production is a guarded secret. The goal of the Open Insulin Project is to figure out a patent-free method and release the information, so that competing companies can manufacture “generic” insulin. Given the cost of regulatory approval, it is more likely that the project could enable patients to “home brew” their own diabetic treatments. There is currently no structure for regulating drugs that are not produced commercially. One report estimates that as many as </w:t>
      </w:r>
      <w:hyperlink r:id="rId51" w:history="1">
        <w:r w:rsidRPr="00EA53A4">
          <w:rPr>
            <w:rStyle w:val="Hyperlink"/>
            <w:sz w:val="16"/>
          </w:rPr>
          <w:t>2,000 patients have already reverse engineered</w:t>
        </w:r>
      </w:hyperlink>
      <w:r w:rsidRPr="00EA53A4">
        <w:rPr>
          <w:sz w:val="16"/>
        </w:rPr>
        <w:t xml:space="preserve"> their own insulin pumps and electronic monitoring systems. The insulin itself could be next. Is it possible to make biologic drugs like insulin more affordable without compromising safety? One suggestion that has been gaining steam is to </w:t>
      </w:r>
      <w:hyperlink r:id="rId52" w:history="1">
        <w:r w:rsidRPr="00EA53A4">
          <w:rPr>
            <w:rStyle w:val="Hyperlink"/>
            <w:sz w:val="16"/>
          </w:rPr>
          <w:t>scale down biomanufacturing</w:t>
        </w:r>
      </w:hyperlink>
      <w:r w:rsidRPr="00EA53A4">
        <w:rPr>
          <w:sz w:val="16"/>
        </w:rPr>
        <w:t xml:space="preserve">. Right now, biologic medicines like insulin are cooked up in giant batches. Ensuring that those batches are consistent and free of contamination is a major challenge. Think about the meat department in your grocery store. Many big-box stores stock hamburger that was ground in a central processing plant and then distributed. If an E. coli outbreak occurs in the plant, it’s going to spread to all of the stores downstream, potentially infecting hundreds or thousands of people. The meat is also exposed to more potential contamination events through storage and transport. And, if contaminated meat is identified in one store, it won’t be immediately clear whether or not all the others are safe. Industrial-scale production – whether of hamburger or drugs – makes it harder to zero in on the source of problems when they occur. </w:t>
      </w:r>
      <w:hyperlink r:id="rId53" w:history="1">
        <w:r w:rsidRPr="00EA53A4">
          <w:rPr>
            <w:rStyle w:val="Hyperlink"/>
            <w:sz w:val="16"/>
          </w:rPr>
          <w:t>David Tadevosian/Shutterstock.com</w:t>
        </w:r>
      </w:hyperlink>
      <w:r w:rsidRPr="00EA53A4">
        <w:rPr>
          <w:sz w:val="16"/>
        </w:rPr>
        <w:t xml:space="preserve"> Now, consider a small local butcher who grinds meat in-house. Any safety risk is going to be isolated to the customers of that one store and the source will be obvious. Similarly, producing medications in smaller batches reduces the potential impact of any one safety event. Pharmacy compounding provides </w:t>
      </w:r>
      <w:hyperlink r:id="rId54" w:history="1">
        <w:r w:rsidRPr="00EA53A4">
          <w:rPr>
            <w:rStyle w:val="Hyperlink"/>
            <w:sz w:val="16"/>
          </w:rPr>
          <w:t>an example</w:t>
        </w:r>
      </w:hyperlink>
      <w:r w:rsidRPr="00EA53A4">
        <w:rPr>
          <w:sz w:val="16"/>
        </w:rPr>
        <w:t xml:space="preserve">. In compounding, drugs are specially mixed or produced for a very small number of patients. Compounded medications are not subject to clinical trials. If insulin were made in smaller batches, manufacturers might be able to forego clinical trials and use simpler and </w:t>
      </w:r>
      <w:hyperlink r:id="rId55" w:history="1">
        <w:r w:rsidRPr="00EA53A4">
          <w:rPr>
            <w:rStyle w:val="Hyperlink"/>
            <w:sz w:val="16"/>
          </w:rPr>
          <w:t>less expensive tests</w:t>
        </w:r>
      </w:hyperlink>
      <w:r w:rsidRPr="00EA53A4">
        <w:rPr>
          <w:sz w:val="16"/>
        </w:rPr>
        <w:t xml:space="preserve"> to confirm that each batch of insulin produced is safe and comparable to previously approved insulins. It would be like using chemical tests to identify important flavor compounds in two vintages of wine instead of organizing taste tests. </w:t>
      </w:r>
      <w:hyperlink r:id="rId56" w:history="1">
        <w:r w:rsidRPr="00EA53A4">
          <w:rPr>
            <w:rStyle w:val="Hyperlink"/>
            <w:sz w:val="16"/>
          </w:rPr>
          <w:t>This model</w:t>
        </w:r>
      </w:hyperlink>
      <w:r w:rsidRPr="00EA53A4">
        <w:rPr>
          <w:sz w:val="16"/>
        </w:rPr>
        <w:t xml:space="preserve"> could also apply to other expensive biologic drugs such as those that treat cancer, HIV and rheumatoid arthritis. The technology necessary for small-batch insulin production </w:t>
      </w:r>
      <w:hyperlink r:id="rId57" w:history="1">
        <w:r w:rsidRPr="00EA53A4">
          <w:rPr>
            <w:rStyle w:val="Hyperlink"/>
            <w:sz w:val="16"/>
          </w:rPr>
          <w:t>already exists</w:t>
        </w:r>
      </w:hyperlink>
      <w:r w:rsidRPr="00EA53A4">
        <w:rPr>
          <w:sz w:val="16"/>
        </w:rPr>
        <w:t xml:space="preserve">. </w:t>
      </w:r>
      <w:hyperlink r:id="rId58" w:history="1">
        <w:r w:rsidRPr="00EA53A4">
          <w:rPr>
            <w:rStyle w:val="Hyperlink"/>
            <w:sz w:val="16"/>
          </w:rPr>
          <w:t>Future research</w:t>
        </w:r>
      </w:hyperlink>
      <w:r w:rsidRPr="00EA53A4">
        <w:rPr>
          <w:sz w:val="16"/>
        </w:rPr>
        <w:t xml:space="preserve"> could help automate and streamline small batch medicine production in order to minimize safety risks. The authors describe how biohacking insulin and other biologic drugs have important implications for the future of pharmaceutical drug regulation. The future of medicine </w:t>
      </w:r>
      <w:r w:rsidRPr="00EA53A4">
        <w:rPr>
          <w:u w:val="single"/>
        </w:rPr>
        <w:t xml:space="preserve">The </w:t>
      </w:r>
      <w:r w:rsidRPr="00EA53A4">
        <w:rPr>
          <w:highlight w:val="green"/>
          <w:u w:val="single"/>
        </w:rPr>
        <w:t xml:space="preserve">pharmaceutical industry is </w:t>
      </w:r>
      <w:hyperlink r:id="rId59" w:history="1">
        <w:r w:rsidRPr="00EA53A4">
          <w:rPr>
            <w:rStyle w:val="Hyperlink"/>
            <w:highlight w:val="green"/>
            <w:u w:val="single"/>
          </w:rPr>
          <w:t>ripe for disruption</w:t>
        </w:r>
      </w:hyperlink>
      <w:r w:rsidRPr="00EA53A4">
        <w:rPr>
          <w:u w:val="single"/>
        </w:rPr>
        <w:t>. In the coming decades, drugs might be produced in very different settings</w:t>
      </w:r>
      <w:r w:rsidRPr="00EA53A4">
        <w:rPr>
          <w:sz w:val="16"/>
        </w:rPr>
        <w:t xml:space="preserve">. Hospitals have already begun </w:t>
      </w:r>
      <w:hyperlink r:id="rId60" w:history="1">
        <w:r w:rsidRPr="00EA53A4">
          <w:rPr>
            <w:rStyle w:val="Hyperlink"/>
            <w:sz w:val="16"/>
          </w:rPr>
          <w:t>plans to make their own medicines</w:t>
        </w:r>
      </w:hyperlink>
      <w:r w:rsidRPr="00EA53A4">
        <w:rPr>
          <w:sz w:val="16"/>
        </w:rPr>
        <w:t xml:space="preserve">. DIY biologists could provide patients with the knowledge needed to produce for themselves the drugs their lives depend on. As the industry and regulatory agencies gain more experience with biologic drugs, it is also possible regulations will ease up, lowering the cost of approval. This would enable the emergence of small-scale drug manufacturers that could provide off-brand drugs at a lower cost. One thing is certain, the future of medicine will not be “business as usual.” </w:t>
      </w:r>
      <w:r w:rsidRPr="00EA53A4">
        <w:rPr>
          <w:u w:val="single"/>
        </w:rPr>
        <w:t xml:space="preserve">Biomanufacturing technologies will continue to evolve. These changes could enable </w:t>
      </w:r>
      <w:hyperlink r:id="rId61" w:history="1">
        <w:r w:rsidRPr="00EA53A4">
          <w:rPr>
            <w:rStyle w:val="Hyperlink"/>
            <w:u w:val="single"/>
          </w:rPr>
          <w:t>decentralized production of life-saving drugs</w:t>
        </w:r>
      </w:hyperlink>
      <w:r w:rsidRPr="00EA53A4">
        <w:rPr>
          <w:sz w:val="16"/>
        </w:rPr>
        <w:t>. How the regulatory system and pharmaceutical industry will adjust to that future is yet to be determined.</w:t>
      </w:r>
    </w:p>
    <w:p w14:paraId="1AEB451B" w14:textId="77777777" w:rsidR="00755854" w:rsidRPr="00755854" w:rsidRDefault="00755854" w:rsidP="00755854"/>
    <w:bookmarkEnd w:id="0"/>
    <w:p w14:paraId="7EDEA2BD" w14:textId="77777777" w:rsidR="009D487C" w:rsidRPr="009D487C" w:rsidRDefault="009D487C" w:rsidP="009D487C"/>
    <w:sectPr w:rsidR="009D487C" w:rsidRPr="009D487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FB014" w14:textId="77777777" w:rsidR="00716A13" w:rsidRDefault="00716A13" w:rsidP="00933725">
      <w:pPr>
        <w:spacing w:after="0" w:line="240" w:lineRule="auto"/>
      </w:pPr>
      <w:r>
        <w:separator/>
      </w:r>
    </w:p>
  </w:endnote>
  <w:endnote w:type="continuationSeparator" w:id="0">
    <w:p w14:paraId="62EA861E" w14:textId="77777777" w:rsidR="00716A13" w:rsidRDefault="00716A13" w:rsidP="00933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Museo Sans 300">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70315" w14:textId="77777777" w:rsidR="00716A13" w:rsidRDefault="00716A13" w:rsidP="00933725">
      <w:pPr>
        <w:spacing w:after="0" w:line="240" w:lineRule="auto"/>
      </w:pPr>
      <w:r>
        <w:separator/>
      </w:r>
    </w:p>
  </w:footnote>
  <w:footnote w:type="continuationSeparator" w:id="0">
    <w:p w14:paraId="7CEA48AD" w14:textId="77777777" w:rsidR="00716A13" w:rsidRDefault="00716A13" w:rsidP="009337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22"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CA644B"/>
    <w:multiLevelType w:val="hybridMultilevel"/>
    <w:tmpl w:val="F31C0098"/>
    <w:lvl w:ilvl="0" w:tplc="6F28A94A">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7"/>
  </w:num>
  <w:num w:numId="13">
    <w:abstractNumId w:val="18"/>
  </w:num>
  <w:num w:numId="14">
    <w:abstractNumId w:val="14"/>
  </w:num>
  <w:num w:numId="15">
    <w:abstractNumId w:val="15"/>
  </w:num>
  <w:num w:numId="16">
    <w:abstractNumId w:val="29"/>
  </w:num>
  <w:num w:numId="17">
    <w:abstractNumId w:val="25"/>
  </w:num>
  <w:num w:numId="18">
    <w:abstractNumId w:val="28"/>
  </w:num>
  <w:num w:numId="19">
    <w:abstractNumId w:val="27"/>
  </w:num>
  <w:num w:numId="20">
    <w:abstractNumId w:val="19"/>
  </w:num>
  <w:num w:numId="21">
    <w:abstractNumId w:val="13"/>
  </w:num>
  <w:num w:numId="22">
    <w:abstractNumId w:val="22"/>
  </w:num>
  <w:num w:numId="23">
    <w:abstractNumId w:val="24"/>
  </w:num>
  <w:num w:numId="24">
    <w:abstractNumId w:val="12"/>
  </w:num>
  <w:num w:numId="25">
    <w:abstractNumId w:val="0"/>
  </w:num>
  <w:num w:numId="26">
    <w:abstractNumId w:val="21"/>
  </w:num>
  <w:num w:numId="27">
    <w:abstractNumId w:val="20"/>
  </w:num>
  <w:num w:numId="28">
    <w:abstractNumId w:val="11"/>
  </w:num>
  <w:num w:numId="29">
    <w:abstractNumId w:val="16"/>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249C7"/>
    <w:rsid w:val="000323C3"/>
    <w:rsid w:val="00047747"/>
    <w:rsid w:val="00053FF2"/>
    <w:rsid w:val="00055769"/>
    <w:rsid w:val="00067501"/>
    <w:rsid w:val="000752E9"/>
    <w:rsid w:val="00085DE0"/>
    <w:rsid w:val="00091397"/>
    <w:rsid w:val="000965EA"/>
    <w:rsid w:val="000A3B28"/>
    <w:rsid w:val="000B47E3"/>
    <w:rsid w:val="000B64B9"/>
    <w:rsid w:val="000C59E0"/>
    <w:rsid w:val="000D252C"/>
    <w:rsid w:val="000F0BAA"/>
    <w:rsid w:val="000F2C36"/>
    <w:rsid w:val="000F3500"/>
    <w:rsid w:val="00100833"/>
    <w:rsid w:val="00102A29"/>
    <w:rsid w:val="00104529"/>
    <w:rsid w:val="00105942"/>
    <w:rsid w:val="00107396"/>
    <w:rsid w:val="00111393"/>
    <w:rsid w:val="001251DE"/>
    <w:rsid w:val="00132D27"/>
    <w:rsid w:val="00136EBC"/>
    <w:rsid w:val="00144A4C"/>
    <w:rsid w:val="00166E3D"/>
    <w:rsid w:val="00166ED1"/>
    <w:rsid w:val="00176AB0"/>
    <w:rsid w:val="00177B7D"/>
    <w:rsid w:val="0018322D"/>
    <w:rsid w:val="001A0EAA"/>
    <w:rsid w:val="001A36B0"/>
    <w:rsid w:val="001A540D"/>
    <w:rsid w:val="001A7406"/>
    <w:rsid w:val="001A7A27"/>
    <w:rsid w:val="001B364B"/>
    <w:rsid w:val="001B5776"/>
    <w:rsid w:val="001C1A12"/>
    <w:rsid w:val="001C4C63"/>
    <w:rsid w:val="001C4D6E"/>
    <w:rsid w:val="001C7675"/>
    <w:rsid w:val="001D619F"/>
    <w:rsid w:val="001E1450"/>
    <w:rsid w:val="001E527A"/>
    <w:rsid w:val="001F4C8C"/>
    <w:rsid w:val="001F78CE"/>
    <w:rsid w:val="00200A9C"/>
    <w:rsid w:val="00200D2C"/>
    <w:rsid w:val="00204874"/>
    <w:rsid w:val="00207AAE"/>
    <w:rsid w:val="002439A8"/>
    <w:rsid w:val="00247305"/>
    <w:rsid w:val="00247FAF"/>
    <w:rsid w:val="00251FC7"/>
    <w:rsid w:val="00267D8E"/>
    <w:rsid w:val="00270323"/>
    <w:rsid w:val="00277B12"/>
    <w:rsid w:val="00277BD1"/>
    <w:rsid w:val="00280A6D"/>
    <w:rsid w:val="002855A7"/>
    <w:rsid w:val="002968D6"/>
    <w:rsid w:val="00297B0D"/>
    <w:rsid w:val="002B146A"/>
    <w:rsid w:val="002B5E17"/>
    <w:rsid w:val="002C505B"/>
    <w:rsid w:val="002D08DA"/>
    <w:rsid w:val="002D3C8C"/>
    <w:rsid w:val="002E3EF1"/>
    <w:rsid w:val="002F1BDB"/>
    <w:rsid w:val="002F3B99"/>
    <w:rsid w:val="003045E4"/>
    <w:rsid w:val="00315690"/>
    <w:rsid w:val="00316B75"/>
    <w:rsid w:val="00322713"/>
    <w:rsid w:val="00325646"/>
    <w:rsid w:val="00344AD9"/>
    <w:rsid w:val="003460F2"/>
    <w:rsid w:val="0035698F"/>
    <w:rsid w:val="0036571F"/>
    <w:rsid w:val="0036677F"/>
    <w:rsid w:val="00381273"/>
    <w:rsid w:val="0038158C"/>
    <w:rsid w:val="00386D19"/>
    <w:rsid w:val="003902BA"/>
    <w:rsid w:val="0039341F"/>
    <w:rsid w:val="003A09E2"/>
    <w:rsid w:val="003A4659"/>
    <w:rsid w:val="003B5364"/>
    <w:rsid w:val="003F2E73"/>
    <w:rsid w:val="003F372F"/>
    <w:rsid w:val="003F4400"/>
    <w:rsid w:val="00407037"/>
    <w:rsid w:val="0042116A"/>
    <w:rsid w:val="004317EC"/>
    <w:rsid w:val="00453350"/>
    <w:rsid w:val="00457EDF"/>
    <w:rsid w:val="004605D6"/>
    <w:rsid w:val="00470FCA"/>
    <w:rsid w:val="0048050E"/>
    <w:rsid w:val="00483DDD"/>
    <w:rsid w:val="00487DE8"/>
    <w:rsid w:val="004A5E6D"/>
    <w:rsid w:val="004B6646"/>
    <w:rsid w:val="004C60E8"/>
    <w:rsid w:val="004E3579"/>
    <w:rsid w:val="004E728B"/>
    <w:rsid w:val="004F23E9"/>
    <w:rsid w:val="004F2A55"/>
    <w:rsid w:val="004F39E0"/>
    <w:rsid w:val="004F625E"/>
    <w:rsid w:val="0050093F"/>
    <w:rsid w:val="005045A5"/>
    <w:rsid w:val="00522B41"/>
    <w:rsid w:val="005242D2"/>
    <w:rsid w:val="00537BD5"/>
    <w:rsid w:val="00555341"/>
    <w:rsid w:val="0057268A"/>
    <w:rsid w:val="00582A86"/>
    <w:rsid w:val="00586057"/>
    <w:rsid w:val="00594673"/>
    <w:rsid w:val="005D2912"/>
    <w:rsid w:val="005E2995"/>
    <w:rsid w:val="005E4E63"/>
    <w:rsid w:val="006065BD"/>
    <w:rsid w:val="00610783"/>
    <w:rsid w:val="00615789"/>
    <w:rsid w:val="00631511"/>
    <w:rsid w:val="00633172"/>
    <w:rsid w:val="006336F0"/>
    <w:rsid w:val="006445EC"/>
    <w:rsid w:val="00645FA9"/>
    <w:rsid w:val="00647866"/>
    <w:rsid w:val="00665003"/>
    <w:rsid w:val="00671ABA"/>
    <w:rsid w:val="00676BA2"/>
    <w:rsid w:val="0067735E"/>
    <w:rsid w:val="006779EC"/>
    <w:rsid w:val="006A2AD0"/>
    <w:rsid w:val="006A4357"/>
    <w:rsid w:val="006A6CCE"/>
    <w:rsid w:val="006C2375"/>
    <w:rsid w:val="006D4ECC"/>
    <w:rsid w:val="006E0195"/>
    <w:rsid w:val="006E5F04"/>
    <w:rsid w:val="00716A13"/>
    <w:rsid w:val="00716B81"/>
    <w:rsid w:val="00722258"/>
    <w:rsid w:val="007243E5"/>
    <w:rsid w:val="00732C90"/>
    <w:rsid w:val="00755854"/>
    <w:rsid w:val="00766EA0"/>
    <w:rsid w:val="00774B0A"/>
    <w:rsid w:val="00797E11"/>
    <w:rsid w:val="007A2226"/>
    <w:rsid w:val="007A6C66"/>
    <w:rsid w:val="007C15A0"/>
    <w:rsid w:val="007D57A0"/>
    <w:rsid w:val="007E7A9B"/>
    <w:rsid w:val="007F5B66"/>
    <w:rsid w:val="008020C2"/>
    <w:rsid w:val="00804098"/>
    <w:rsid w:val="00813365"/>
    <w:rsid w:val="00823A1C"/>
    <w:rsid w:val="00841557"/>
    <w:rsid w:val="00842440"/>
    <w:rsid w:val="00845B9D"/>
    <w:rsid w:val="00860984"/>
    <w:rsid w:val="00870B11"/>
    <w:rsid w:val="00877FA3"/>
    <w:rsid w:val="008B3ECB"/>
    <w:rsid w:val="008B4E85"/>
    <w:rsid w:val="008C1B2E"/>
    <w:rsid w:val="008C458F"/>
    <w:rsid w:val="008C546B"/>
    <w:rsid w:val="008D1A6D"/>
    <w:rsid w:val="008E0433"/>
    <w:rsid w:val="008E413B"/>
    <w:rsid w:val="008E48B0"/>
    <w:rsid w:val="00912302"/>
    <w:rsid w:val="0091310F"/>
    <w:rsid w:val="009140B8"/>
    <w:rsid w:val="0091627E"/>
    <w:rsid w:val="009171C7"/>
    <w:rsid w:val="00933725"/>
    <w:rsid w:val="00943661"/>
    <w:rsid w:val="00956736"/>
    <w:rsid w:val="009625C3"/>
    <w:rsid w:val="00966565"/>
    <w:rsid w:val="0097032B"/>
    <w:rsid w:val="0097348D"/>
    <w:rsid w:val="00983B42"/>
    <w:rsid w:val="009965B4"/>
    <w:rsid w:val="009D000A"/>
    <w:rsid w:val="009D2EAD"/>
    <w:rsid w:val="009D487C"/>
    <w:rsid w:val="009D54B2"/>
    <w:rsid w:val="009E1922"/>
    <w:rsid w:val="009F5FD3"/>
    <w:rsid w:val="009F7ED2"/>
    <w:rsid w:val="00A025EE"/>
    <w:rsid w:val="00A041A3"/>
    <w:rsid w:val="00A2369D"/>
    <w:rsid w:val="00A27186"/>
    <w:rsid w:val="00A32575"/>
    <w:rsid w:val="00A34BE4"/>
    <w:rsid w:val="00A478F2"/>
    <w:rsid w:val="00A50E3F"/>
    <w:rsid w:val="00A93661"/>
    <w:rsid w:val="00A93BCE"/>
    <w:rsid w:val="00A95652"/>
    <w:rsid w:val="00AA21CA"/>
    <w:rsid w:val="00AA6F1E"/>
    <w:rsid w:val="00AC0AB8"/>
    <w:rsid w:val="00AC7727"/>
    <w:rsid w:val="00AE01DA"/>
    <w:rsid w:val="00AE3E33"/>
    <w:rsid w:val="00B0348A"/>
    <w:rsid w:val="00B044AB"/>
    <w:rsid w:val="00B11675"/>
    <w:rsid w:val="00B24791"/>
    <w:rsid w:val="00B3043A"/>
    <w:rsid w:val="00B33C6D"/>
    <w:rsid w:val="00B372B2"/>
    <w:rsid w:val="00B4508F"/>
    <w:rsid w:val="00B543FF"/>
    <w:rsid w:val="00B55AD5"/>
    <w:rsid w:val="00B57181"/>
    <w:rsid w:val="00B8057C"/>
    <w:rsid w:val="00BB358A"/>
    <w:rsid w:val="00BB60E9"/>
    <w:rsid w:val="00BC74B6"/>
    <w:rsid w:val="00BD0F24"/>
    <w:rsid w:val="00BD6238"/>
    <w:rsid w:val="00BF52BD"/>
    <w:rsid w:val="00BF593B"/>
    <w:rsid w:val="00BF773A"/>
    <w:rsid w:val="00BF7E81"/>
    <w:rsid w:val="00C136F8"/>
    <w:rsid w:val="00C13773"/>
    <w:rsid w:val="00C17CC8"/>
    <w:rsid w:val="00C2005E"/>
    <w:rsid w:val="00C3324E"/>
    <w:rsid w:val="00C33CD2"/>
    <w:rsid w:val="00C42272"/>
    <w:rsid w:val="00C4407C"/>
    <w:rsid w:val="00C64AF8"/>
    <w:rsid w:val="00C83417"/>
    <w:rsid w:val="00C8592D"/>
    <w:rsid w:val="00C90F85"/>
    <w:rsid w:val="00C9604F"/>
    <w:rsid w:val="00CA19AA"/>
    <w:rsid w:val="00CA1F14"/>
    <w:rsid w:val="00CB3945"/>
    <w:rsid w:val="00CC5298"/>
    <w:rsid w:val="00CD58D5"/>
    <w:rsid w:val="00CD736E"/>
    <w:rsid w:val="00CD798D"/>
    <w:rsid w:val="00CE161E"/>
    <w:rsid w:val="00CE6DC4"/>
    <w:rsid w:val="00CF59A8"/>
    <w:rsid w:val="00D0109A"/>
    <w:rsid w:val="00D056BD"/>
    <w:rsid w:val="00D10458"/>
    <w:rsid w:val="00D14EBD"/>
    <w:rsid w:val="00D21AE3"/>
    <w:rsid w:val="00D22956"/>
    <w:rsid w:val="00D325A9"/>
    <w:rsid w:val="00D36A8A"/>
    <w:rsid w:val="00D61409"/>
    <w:rsid w:val="00D6691E"/>
    <w:rsid w:val="00D71170"/>
    <w:rsid w:val="00D71210"/>
    <w:rsid w:val="00D718E6"/>
    <w:rsid w:val="00D750EA"/>
    <w:rsid w:val="00D97BE0"/>
    <w:rsid w:val="00DA1C92"/>
    <w:rsid w:val="00DA25D4"/>
    <w:rsid w:val="00DA2695"/>
    <w:rsid w:val="00DA625A"/>
    <w:rsid w:val="00DA6538"/>
    <w:rsid w:val="00DF4734"/>
    <w:rsid w:val="00E15E75"/>
    <w:rsid w:val="00E460C2"/>
    <w:rsid w:val="00E46D04"/>
    <w:rsid w:val="00E5262C"/>
    <w:rsid w:val="00E62A79"/>
    <w:rsid w:val="00E7101E"/>
    <w:rsid w:val="00E712C6"/>
    <w:rsid w:val="00E760F3"/>
    <w:rsid w:val="00E767EF"/>
    <w:rsid w:val="00E83C20"/>
    <w:rsid w:val="00EA4EC2"/>
    <w:rsid w:val="00EA70D7"/>
    <w:rsid w:val="00EC337B"/>
    <w:rsid w:val="00EC59A1"/>
    <w:rsid w:val="00EC708D"/>
    <w:rsid w:val="00EC7DC4"/>
    <w:rsid w:val="00EC7EC9"/>
    <w:rsid w:val="00ED30CF"/>
    <w:rsid w:val="00EF7593"/>
    <w:rsid w:val="00F0226B"/>
    <w:rsid w:val="00F16BFB"/>
    <w:rsid w:val="00F176EF"/>
    <w:rsid w:val="00F2057F"/>
    <w:rsid w:val="00F45E10"/>
    <w:rsid w:val="00F6364A"/>
    <w:rsid w:val="00F730D2"/>
    <w:rsid w:val="00F7603F"/>
    <w:rsid w:val="00F776A8"/>
    <w:rsid w:val="00F83A0D"/>
    <w:rsid w:val="00F90324"/>
    <w:rsid w:val="00F9113A"/>
    <w:rsid w:val="00F9374A"/>
    <w:rsid w:val="00FA288D"/>
    <w:rsid w:val="00FA70BD"/>
    <w:rsid w:val="00FB7270"/>
    <w:rsid w:val="00FC2C03"/>
    <w:rsid w:val="00FC6F48"/>
    <w:rsid w:val="00FE2546"/>
    <w:rsid w:val="00FE39C8"/>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0"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A4EC2"/>
    <w:rPr>
      <w:rFonts w:ascii="Calibri" w:hAnsi="Calibri"/>
    </w:rPr>
  </w:style>
  <w:style w:type="paragraph" w:styleId="Heading1">
    <w:name w:val="heading 1"/>
    <w:aliases w:val="Pocket"/>
    <w:basedOn w:val="Normal"/>
    <w:next w:val="Normal"/>
    <w:link w:val="Heading1Char"/>
    <w:qFormat/>
    <w:rsid w:val="00EA4E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EA4EC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EA4E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EA4EC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A4E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4EC2"/>
  </w:style>
  <w:style w:type="character" w:customStyle="1" w:styleId="Heading1Char">
    <w:name w:val="Heading 1 Char"/>
    <w:aliases w:val="Pocket Char"/>
    <w:basedOn w:val="DefaultParagraphFont"/>
    <w:link w:val="Heading1"/>
    <w:rsid w:val="00EA4EC2"/>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EA4EC2"/>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EA4EC2"/>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EA4EC2"/>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B"/>
    <w:basedOn w:val="DefaultParagraphFont"/>
    <w:link w:val="Emphasis1"/>
    <w:uiPriority w:val="7"/>
    <w:qFormat/>
    <w:rsid w:val="00EA4EC2"/>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EA4EC2"/>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EA4EC2"/>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EA4EC2"/>
    <w:rPr>
      <w:color w:val="auto"/>
      <w:u w:val="none"/>
    </w:rPr>
  </w:style>
  <w:style w:type="character" w:styleId="FollowedHyperlink">
    <w:name w:val="FollowedHyperlink"/>
    <w:basedOn w:val="DefaultParagraphFont"/>
    <w:uiPriority w:val="99"/>
    <w:semiHidden/>
    <w:unhideWhenUsed/>
    <w:rsid w:val="00EA4EC2"/>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character" w:customStyle="1" w:styleId="normaltextrun">
    <w:name w:val="normaltextrun"/>
    <w:basedOn w:val="DefaultParagraphFont"/>
    <w:rsid w:val="00933725"/>
  </w:style>
  <w:style w:type="character" w:customStyle="1" w:styleId="eop">
    <w:name w:val="eop"/>
    <w:basedOn w:val="DefaultParagraphFont"/>
    <w:rsid w:val="00933725"/>
  </w:style>
  <w:style w:type="paragraph" w:styleId="BodyText">
    <w:name w:val="Body Text"/>
    <w:basedOn w:val="Normal"/>
    <w:link w:val="BodyTextChar"/>
    <w:rsid w:val="00933725"/>
    <w:pPr>
      <w:spacing w:after="140" w:line="276" w:lineRule="auto"/>
    </w:pPr>
    <w:rPr>
      <w:rFonts w:eastAsia="Calibri" w:cs="Times New Roman"/>
      <w:szCs w:val="24"/>
    </w:rPr>
  </w:style>
  <w:style w:type="character" w:customStyle="1" w:styleId="BodyTextChar">
    <w:name w:val="Body Text Char"/>
    <w:basedOn w:val="DefaultParagraphFont"/>
    <w:link w:val="BodyText"/>
    <w:rsid w:val="00933725"/>
    <w:rPr>
      <w:rFonts w:ascii="Calibri" w:eastAsia="Calibri" w:hAnsi="Calibri" w:cs="Times New Roman"/>
      <w:szCs w:val="24"/>
    </w:rPr>
  </w:style>
  <w:style w:type="character" w:customStyle="1" w:styleId="TitleChar">
    <w:name w:val="Title Char"/>
    <w:basedOn w:val="DefaultParagraphFont"/>
    <w:link w:val="Title"/>
    <w:uiPriority w:val="1"/>
    <w:qFormat/>
    <w:rsid w:val="00933725"/>
    <w:rPr>
      <w:u w:val="single"/>
    </w:rPr>
  </w:style>
  <w:style w:type="paragraph" w:styleId="Title">
    <w:name w:val="Title"/>
    <w:basedOn w:val="Normal"/>
    <w:link w:val="TitleChar"/>
    <w:uiPriority w:val="1"/>
    <w:qFormat/>
    <w:rsid w:val="00933725"/>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933725"/>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9337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3725"/>
    <w:rPr>
      <w:rFonts w:ascii="Lucida Grande" w:hAnsi="Lucida Grande" w:cs="Lucida Grande"/>
      <w:sz w:val="24"/>
    </w:rPr>
  </w:style>
  <w:style w:type="paragraph" w:styleId="FootnoteText">
    <w:name w:val="footnote text"/>
    <w:basedOn w:val="Normal"/>
    <w:link w:val="FootnoteTextChar"/>
    <w:uiPriority w:val="99"/>
    <w:unhideWhenUsed/>
    <w:qFormat/>
    <w:rsid w:val="00933725"/>
    <w:rPr>
      <w:sz w:val="24"/>
    </w:rPr>
  </w:style>
  <w:style w:type="character" w:customStyle="1" w:styleId="FootnoteTextChar">
    <w:name w:val="Footnote Text Char"/>
    <w:basedOn w:val="DefaultParagraphFont"/>
    <w:link w:val="FootnoteText"/>
    <w:uiPriority w:val="99"/>
    <w:rsid w:val="00933725"/>
    <w:rPr>
      <w:rFonts w:ascii="Calibri" w:hAnsi="Calibri"/>
      <w:sz w:val="24"/>
    </w:rPr>
  </w:style>
  <w:style w:type="character" w:styleId="FootnoteReference">
    <w:name w:val="footnote reference"/>
    <w:aliases w:val="FN Ref,footnote reference,fr,o,FR,(NECG) Footnote Reference"/>
    <w:basedOn w:val="DefaultParagraphFont"/>
    <w:uiPriority w:val="99"/>
    <w:unhideWhenUsed/>
    <w:qFormat/>
    <w:rsid w:val="00933725"/>
    <w:rPr>
      <w:vertAlign w:val="superscript"/>
    </w:rPr>
  </w:style>
  <w:style w:type="paragraph" w:customStyle="1" w:styleId="Emphasize">
    <w:name w:val="Emphasize"/>
    <w:basedOn w:val="Normal"/>
    <w:uiPriority w:val="7"/>
    <w:qFormat/>
    <w:rsid w:val="00D750EA"/>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character" w:styleId="Strong">
    <w:name w:val="Strong"/>
    <w:basedOn w:val="DefaultParagraphFont"/>
    <w:qFormat/>
    <w:rsid w:val="00676B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to.org/english/docs_e/legal_e/27-trips_04c_e.htm" TargetMode="External"/><Relationship Id="rId18" Type="http://schemas.openxmlformats.org/officeDocument/2006/relationships/hyperlink" Target="http://psnlab.princeton.edu/" TargetMode="External"/><Relationship Id="rId26" Type="http://schemas.openxmlformats.org/officeDocument/2006/relationships/hyperlink" Target="https://plato.stanford.edu/entries/generics/" TargetMode="External"/><Relationship Id="rId39" Type="http://schemas.openxmlformats.org/officeDocument/2006/relationships/hyperlink" Target="https://theconversation.com/biologics-the-pricey-drugs-transforming-medicine-80258" TargetMode="External"/><Relationship Id="rId21" Type="http://schemas.openxmlformats.org/officeDocument/2006/relationships/hyperlink" Target="https://plato.stanford.edu/entries/generics/" TargetMode="External"/><Relationship Id="rId34" Type="http://schemas.openxmlformats.org/officeDocument/2006/relationships/hyperlink" Target="https://www.fda.gov/downloads/Drugs/ResourcesForYou/Consumers/BuyingUsingMedicineSafely/GenericDrugs/UCM609808.pdf" TargetMode="External"/><Relationship Id="rId42" Type="http://schemas.openxmlformats.org/officeDocument/2006/relationships/hyperlink" Target="https://www.businessinsider.com/insulin-cheaper-generic-2016-12" TargetMode="External"/><Relationship Id="rId47" Type="http://schemas.openxmlformats.org/officeDocument/2006/relationships/hyperlink" Target="https://www.flickr.com/photos/sanofi-pasteur/5283263633" TargetMode="External"/><Relationship Id="rId50" Type="http://schemas.openxmlformats.org/officeDocument/2006/relationships/hyperlink" Target="http://openinsulin.org/about-the-project/" TargetMode="External"/><Relationship Id="rId55" Type="http://schemas.openxmlformats.org/officeDocument/2006/relationships/hyperlink" Target="https://doi.org/10.1208/s12248-016-9908-z"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atical.org/radiation/NuclearExtinction/StarrNuclearWinterOct09.pdf" TargetMode="External"/><Relationship Id="rId29" Type="http://schemas.openxmlformats.org/officeDocument/2006/relationships/hyperlink" Target="https://archive.is/vsNXv" TargetMode="External"/><Relationship Id="rId11" Type="http://schemas.openxmlformats.org/officeDocument/2006/relationships/hyperlink" Target="https://www.wto.org/english/thewto_e/minist_e/mc10_e/briefing_notes_e/brief_agriculture_e.htm" TargetMode="External"/><Relationship Id="rId24" Type="http://schemas.openxmlformats.org/officeDocument/2006/relationships/hyperlink" Target="https://plato.stanford.edu/entries/generics/" TargetMode="External"/><Relationship Id="rId32" Type="http://schemas.openxmlformats.org/officeDocument/2006/relationships/hyperlink" Target="https://theconversation.com/after-a-century-insulin-is-still-expensive-could-diyers-change-that-99822%20//" TargetMode="External"/><Relationship Id="rId37" Type="http://schemas.openxmlformats.org/officeDocument/2006/relationships/hyperlink" Target="https://doi.org/10.2337/dc13-2915" TargetMode="External"/><Relationship Id="rId40" Type="http://schemas.openxmlformats.org/officeDocument/2006/relationships/hyperlink" Target="https://doi.org/10.1177/1932296813516958" TargetMode="External"/><Relationship Id="rId45" Type="http://schemas.openxmlformats.org/officeDocument/2006/relationships/hyperlink" Target="https://doi.org/10.2337/dc12-0257" TargetMode="External"/><Relationship Id="rId53" Type="http://schemas.openxmlformats.org/officeDocument/2006/relationships/hyperlink" Target="https://www.shutterstock.com/image-photo/meat-grinder-industry-775823329" TargetMode="External"/><Relationship Id="rId58" Type="http://schemas.openxmlformats.org/officeDocument/2006/relationships/hyperlink" Target="http://peccoud.org/insulin/" TargetMode="External"/><Relationship Id="rId5" Type="http://schemas.openxmlformats.org/officeDocument/2006/relationships/webSettings" Target="webSettings.xml"/><Relationship Id="rId61" Type="http://schemas.openxmlformats.org/officeDocument/2006/relationships/hyperlink" Target="https://doi.org/10.1016/j.tibtech.2018.07.009" TargetMode="External"/><Relationship Id="rId19" Type="http://schemas.openxmlformats.org/officeDocument/2006/relationships/hyperlink" Target="https://plato.stanford.edu/entries/generics/" TargetMode="External"/><Relationship Id="rId14" Type="http://schemas.openxmlformats.org/officeDocument/2006/relationships/hyperlink" Target="https://www.cato.org/free-trade-bulletin/unnecessary-proposal-wto-waiver-intellectual-property-rights-covid-19-vaccines%5d/Kankee" TargetMode="External"/><Relationship Id="rId22" Type="http://schemas.openxmlformats.org/officeDocument/2006/relationships/hyperlink" Target="https://plato.stanford.edu/entries/generics/" TargetMode="External"/><Relationship Id="rId27" Type="http://schemas.openxmlformats.org/officeDocument/2006/relationships/hyperlink" Target="https://plato.stanford.edu/entries/generics/" TargetMode="External"/><Relationship Id="rId30" Type="http://schemas.openxmlformats.org/officeDocument/2006/relationships/hyperlink" Target="https://joppp.biomedcentral.com/articles/10.1186/s40545-016-0072-8%20//" TargetMode="External"/><Relationship Id="rId35" Type="http://schemas.openxmlformats.org/officeDocument/2006/relationships/hyperlink" Target="https://www.fda.gov/downloads/AboutFDA/WhatWeDo/History/ProductRegulation/UCM593496.pdf" TargetMode="External"/><Relationship Id="rId43" Type="http://schemas.openxmlformats.org/officeDocument/2006/relationships/hyperlink" Target="https://www.basaglar.com/en/" TargetMode="External"/><Relationship Id="rId48" Type="http://schemas.openxmlformats.org/officeDocument/2006/relationships/hyperlink" Target="http://creativecommons.org/licenses/by-nc-nd/4.0/" TargetMode="External"/><Relationship Id="rId56" Type="http://schemas.openxmlformats.org/officeDocument/2006/relationships/hyperlink" Target="https://doi.org/10.1016/j.tibtech.2018.07.009" TargetMode="External"/><Relationship Id="rId8" Type="http://schemas.openxmlformats.org/officeDocument/2006/relationships/hyperlink" Target="https://www.project-syndicate.org/commentary/world-trade-organization-revive-appellate-body-by-shang-jin-wei-and-xinding-yu-2019-12" TargetMode="External"/><Relationship Id="rId51" Type="http://schemas.openxmlformats.org/officeDocument/2006/relationships/hyperlink" Target="https://www.bloomberg.com/news/features/2018-08-08/the-250-biohack-that-s-revolutionizing-life-with-diabetes" TargetMode="External"/><Relationship Id="rId3" Type="http://schemas.openxmlformats.org/officeDocument/2006/relationships/styles" Target="styles.xml"/><Relationship Id="rId12" Type="http://schemas.openxmlformats.org/officeDocument/2006/relationships/hyperlink" Target="https://www.wto.org/english/docs_e/legal_e/27-trips_04c_e.htm" TargetMode="External"/><Relationship Id="rId17" Type="http://schemas.openxmlformats.org/officeDocument/2006/relationships/hyperlink" Target="https://www2.ucar.edu/atmosnews/just-published/3995/nuclear-war-and-ultraviolet-radiation" TargetMode="External"/><Relationship Id="rId25" Type="http://schemas.openxmlformats.org/officeDocument/2006/relationships/hyperlink" Target="https://plato.stanford.edu/entries/generics/" TargetMode="External"/><Relationship Id="rId33" Type="http://schemas.openxmlformats.org/officeDocument/2006/relationships/hyperlink" Target="https://www.scientificamerican.com/article/cost-to-develop-new-pharmaceutical-drug-now-exceeds-2-5b/" TargetMode="External"/><Relationship Id="rId38" Type="http://schemas.openxmlformats.org/officeDocument/2006/relationships/hyperlink" Target="https://doi.org/10.1016/j.tibtech.2018.07.009" TargetMode="External"/><Relationship Id="rId46" Type="http://schemas.openxmlformats.org/officeDocument/2006/relationships/hyperlink" Target="https://www.cbsnews.com/news/the-rising-cost-of-insulin-horror-stories-every-day/" TargetMode="External"/><Relationship Id="rId59" Type="http://schemas.openxmlformats.org/officeDocument/2006/relationships/hyperlink" Target="https://doi.org/10.1016/j.tibtech.2018.07.009" TargetMode="External"/><Relationship Id="rId20" Type="http://schemas.openxmlformats.org/officeDocument/2006/relationships/hyperlink" Target="https://plato.stanford.edu/entries/generics/" TargetMode="External"/><Relationship Id="rId41" Type="http://schemas.openxmlformats.org/officeDocument/2006/relationships/hyperlink" Target="https://doi.org/10.4161/mabs.3.2.15005" TargetMode="External"/><Relationship Id="rId54" Type="http://schemas.openxmlformats.org/officeDocument/2006/relationships/hyperlink" Target="https://doi.org/10.1038/nbt.3888"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atical.org/radiation/NuclearExtinction/StevenStarr022815.html" TargetMode="External"/><Relationship Id="rId23" Type="http://schemas.openxmlformats.org/officeDocument/2006/relationships/hyperlink" Target="https://plato.stanford.edu/entries/generics/" TargetMode="External"/><Relationship Id="rId28" Type="http://schemas.openxmlformats.org/officeDocument/2006/relationships/hyperlink" Target="https://plato.stanford.edu/entries/generics/" TargetMode="External"/><Relationship Id="rId36" Type="http://schemas.openxmlformats.org/officeDocument/2006/relationships/hyperlink" Target="http://www.apimages.com/metadata/Index/Insulin-Legislation/75bd28fc8ed840c3802727306873cce0/1/0" TargetMode="External"/><Relationship Id="rId49" Type="http://schemas.openxmlformats.org/officeDocument/2006/relationships/hyperlink" Target="https://doi.org/10.1016/j.tibtech.2018.07.009" TargetMode="External"/><Relationship Id="rId57" Type="http://schemas.openxmlformats.org/officeDocument/2006/relationships/hyperlink" Target="http://news.mit.edu/2016/portable-device-produces-biopharmaceuticals-on-demand-0729" TargetMode="External"/><Relationship Id="rId10" Type="http://schemas.openxmlformats.org/officeDocument/2006/relationships/hyperlink" Target="https://www.wto.org/english/tratop_e/tradfa_e/tradfa_e.htm" TargetMode="External"/><Relationship Id="rId31" Type="http://schemas.openxmlformats.org/officeDocument/2006/relationships/hyperlink" Target="https://joppp.biomedcentral.com/articles/10.1186/s40545-016-0072-8" TargetMode="External"/><Relationship Id="rId44" Type="http://schemas.openxmlformats.org/officeDocument/2006/relationships/hyperlink" Target="https://doi.org/10.1056/NEJMms1411398" TargetMode="External"/><Relationship Id="rId52" Type="http://schemas.openxmlformats.org/officeDocument/2006/relationships/hyperlink" Target="https://doi.org/10.1038/nbt.3888" TargetMode="External"/><Relationship Id="rId60" Type="http://schemas.openxmlformats.org/officeDocument/2006/relationships/hyperlink" Target="http://www.latimes.com/business/la-fi-generic-drugs-hospitals-20180906-story.html" TargetMode="External"/><Relationship Id="rId4" Type="http://schemas.openxmlformats.org/officeDocument/2006/relationships/settings" Target="settings.xml"/><Relationship Id="rId9" Type="http://schemas.openxmlformats.org/officeDocument/2006/relationships/hyperlink" Target="https://www.nytimes.com/2020/05/14/business/wto-chief-roberto-azevedo.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1992</TotalTime>
  <Pages>17</Pages>
  <Words>6630</Words>
  <Characters>37796</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191</cp:revision>
  <dcterms:created xsi:type="dcterms:W3CDTF">2021-02-18T00:43:00Z</dcterms:created>
  <dcterms:modified xsi:type="dcterms:W3CDTF">2021-09-26T23:40:00Z</dcterms:modified>
</cp:coreProperties>
</file>