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C05C2" w14:textId="447EC4BD" w:rsidR="000D5F0D" w:rsidRDefault="00546448" w:rsidP="00546448">
      <w:pPr>
        <w:pStyle w:val="Heading2"/>
      </w:pPr>
      <w:r>
        <w:t>1</w:t>
      </w:r>
    </w:p>
    <w:p w14:paraId="4E4E59E8" w14:textId="1FDA8EBA" w:rsidR="00546448" w:rsidRDefault="00546448" w:rsidP="00546448">
      <w:pPr>
        <w:pStyle w:val="Heading3"/>
      </w:pPr>
      <w:r>
        <w:t>OFF</w:t>
      </w:r>
    </w:p>
    <w:p w14:paraId="67F8C9E8" w14:textId="77777777" w:rsidR="00546448" w:rsidRPr="00405B95" w:rsidRDefault="00546448" w:rsidP="00546448">
      <w:pPr>
        <w:pStyle w:val="Heading4"/>
      </w:pPr>
      <w:r w:rsidRPr="00405B95">
        <w:t>Interpretation—the aff must disclose the plan text, framework, and advantage area 30 minutes before the round. To clarify, disclosure can occur on the wiki or over message.</w:t>
      </w:r>
    </w:p>
    <w:p w14:paraId="4E66BA7F" w14:textId="0184E40D" w:rsidR="00546448" w:rsidRDefault="00546448" w:rsidP="00546448">
      <w:pPr>
        <w:pStyle w:val="Heading4"/>
      </w:pPr>
      <w:r w:rsidRPr="00405B95">
        <w:t>Violation—they didn’t</w:t>
      </w:r>
    </w:p>
    <w:p w14:paraId="622D6E82" w14:textId="4834E0E2" w:rsidR="00546448" w:rsidRPr="00546448" w:rsidRDefault="00F702AC" w:rsidP="00546448">
      <w:r w:rsidRPr="00F702AC">
        <w:drawing>
          <wp:inline distT="0" distB="0" distL="0" distR="0" wp14:anchorId="2FA429A0" wp14:editId="0BD0D3EA">
            <wp:extent cx="5925465" cy="2729708"/>
            <wp:effectExtent l="0" t="0" r="0" b="0"/>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11"/>
                    <a:stretch>
                      <a:fillRect/>
                    </a:stretch>
                  </pic:blipFill>
                  <pic:spPr>
                    <a:xfrm>
                      <a:off x="0" y="0"/>
                      <a:ext cx="5938188" cy="2735569"/>
                    </a:xfrm>
                    <a:prstGeom prst="rect">
                      <a:avLst/>
                    </a:prstGeom>
                  </pic:spPr>
                </pic:pic>
              </a:graphicData>
            </a:graphic>
          </wp:inline>
        </w:drawing>
      </w:r>
    </w:p>
    <w:p w14:paraId="560D8595" w14:textId="03F55C61" w:rsidR="00546448" w:rsidRDefault="00546448" w:rsidP="00546448">
      <w:pPr>
        <w:pStyle w:val="Heading4"/>
      </w:pPr>
      <w:bookmarkStart w:id="0" w:name="_Hlk12873938"/>
      <w:r w:rsidRPr="00405B95">
        <w:t>Vote neg for prep and clash—two internal links—</w:t>
      </w:r>
      <w:r w:rsidRPr="00405B95">
        <w:rPr>
          <w:u w:val="single"/>
        </w:rPr>
        <w:t>a) neg prep</w:t>
      </w:r>
      <w:r w:rsidRPr="00405B95">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405B95">
        <w:rPr>
          <w:u w:val="single"/>
        </w:rPr>
        <w:t>b) aff quality</w:t>
      </w:r>
      <w:r w:rsidRPr="00405B95">
        <w:t xml:space="preserve">—plan text disclosure discourages cheap shot </w:t>
      </w:r>
      <w:proofErr w:type="spellStart"/>
      <w:r w:rsidRPr="00405B95">
        <w:t>affs</w:t>
      </w:r>
      <w:proofErr w:type="spellEnd"/>
      <w:r w:rsidRPr="00405B95">
        <w:t>.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76E5AA6F" w14:textId="5072063B" w:rsidR="00546448" w:rsidRDefault="00546448" w:rsidP="00546448">
      <w:r>
        <w:t xml:space="preserve">Tournament rules also prove no reasonability and is an independent voter because it’s a precondition to debating the tournament – you’re freeriding off of </w:t>
      </w:r>
      <w:proofErr w:type="spellStart"/>
      <w:r>
        <w:t>hertzig</w:t>
      </w:r>
      <w:proofErr w:type="spellEnd"/>
      <w:r>
        <w:t xml:space="preserve"> who is out here hosting a great tournament </w:t>
      </w:r>
    </w:p>
    <w:p w14:paraId="4165D336" w14:textId="58A0796B" w:rsidR="00546448" w:rsidRDefault="00F702AC" w:rsidP="00546448">
      <w:r w:rsidRPr="00F702AC">
        <w:drawing>
          <wp:inline distT="0" distB="0" distL="0" distR="0" wp14:anchorId="27ADF494" wp14:editId="353F4E02">
            <wp:extent cx="7484309" cy="4379767"/>
            <wp:effectExtent l="0" t="0" r="2540" b="190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2"/>
                    <a:stretch>
                      <a:fillRect/>
                    </a:stretch>
                  </pic:blipFill>
                  <pic:spPr>
                    <a:xfrm>
                      <a:off x="0" y="0"/>
                      <a:ext cx="7489600" cy="4382863"/>
                    </a:xfrm>
                    <a:prstGeom prst="rect">
                      <a:avLst/>
                    </a:prstGeom>
                  </pic:spPr>
                </pic:pic>
              </a:graphicData>
            </a:graphic>
          </wp:inline>
        </w:drawing>
      </w:r>
    </w:p>
    <w:p w14:paraId="1F5EDDC8" w14:textId="723EC01B" w:rsidR="00F702AC" w:rsidRPr="00546448" w:rsidRDefault="00F702AC" w:rsidP="00546448">
      <w:r w:rsidRPr="00F702AC">
        <w:drawing>
          <wp:inline distT="0" distB="0" distL="0" distR="0" wp14:anchorId="6C5CB382" wp14:editId="1CE7BD94">
            <wp:extent cx="6268637" cy="1273599"/>
            <wp:effectExtent l="0" t="0" r="0" b="3175"/>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13"/>
                    <a:stretch>
                      <a:fillRect/>
                    </a:stretch>
                  </pic:blipFill>
                  <pic:spPr>
                    <a:xfrm>
                      <a:off x="0" y="0"/>
                      <a:ext cx="6335904" cy="1287266"/>
                    </a:xfrm>
                    <a:prstGeom prst="rect">
                      <a:avLst/>
                    </a:prstGeom>
                  </pic:spPr>
                </pic:pic>
              </a:graphicData>
            </a:graphic>
          </wp:inline>
        </w:drawing>
      </w:r>
    </w:p>
    <w:p w14:paraId="5FCA9119" w14:textId="77777777" w:rsidR="00546448" w:rsidRPr="00405B95" w:rsidRDefault="00546448" w:rsidP="00546448">
      <w:pPr>
        <w:pStyle w:val="Heading4"/>
      </w:pPr>
      <w:r w:rsidRPr="00405B95">
        <w:t>Fairness is a voter—judge’s constitutive role is to evaluate the better debater which is impossible if the round’s skewed.  Education – voter</w:t>
      </w:r>
    </w:p>
    <w:p w14:paraId="792D6277" w14:textId="77777777" w:rsidR="00546448" w:rsidRPr="00405B95" w:rsidRDefault="00546448" w:rsidP="00546448">
      <w:pPr>
        <w:pStyle w:val="Heading4"/>
      </w:pPr>
      <w:r w:rsidRPr="00405B95">
        <w:t xml:space="preserve">T is DTD – their abusive advocacy skewed the debate from the start B~ DTA is incoherent because we indict their advocacy </w:t>
      </w:r>
    </w:p>
    <w:p w14:paraId="5D276F22" w14:textId="77777777" w:rsidR="00546448" w:rsidRPr="00405B95" w:rsidRDefault="00546448" w:rsidP="00546448">
      <w:pPr>
        <w:pStyle w:val="Heading4"/>
      </w:pPr>
      <w:r w:rsidRPr="00405B95">
        <w:t xml:space="preserve">Use competing </w:t>
      </w:r>
      <w:proofErr w:type="spellStart"/>
      <w:r w:rsidRPr="00405B95">
        <w:t>interps</w:t>
      </w:r>
      <w:proofErr w:type="spellEnd"/>
      <w:r w:rsidRPr="00405B95">
        <w:t xml:space="preserve"> – (a) reasonability invites arbitrary judge intervention since we don’t know your bs meter, (b) collapses to competing </w:t>
      </w:r>
      <w:proofErr w:type="spellStart"/>
      <w:r w:rsidRPr="00405B95">
        <w:t>interps</w:t>
      </w:r>
      <w:proofErr w:type="spellEnd"/>
      <w:r w:rsidRPr="00405B95">
        <w:t xml:space="preserve"> – we justify 2 </w:t>
      </w:r>
      <w:proofErr w:type="spellStart"/>
      <w:r w:rsidRPr="00405B95">
        <w:t>brightlines</w:t>
      </w:r>
      <w:proofErr w:type="spellEnd"/>
      <w:r w:rsidRPr="00405B95">
        <w:t xml:space="preserve"> under an offense defense paradigm just like 2 </w:t>
      </w:r>
      <w:proofErr w:type="spellStart"/>
      <w:r w:rsidRPr="00405B95">
        <w:t>interps</w:t>
      </w:r>
      <w:proofErr w:type="spellEnd"/>
      <w:r w:rsidRPr="00405B95">
        <w:t>.</w:t>
      </w:r>
    </w:p>
    <w:p w14:paraId="4CDF4796" w14:textId="77777777" w:rsidR="00546448" w:rsidRPr="00405B95" w:rsidRDefault="00546448" w:rsidP="00546448">
      <w:pPr>
        <w:pStyle w:val="Heading4"/>
      </w:pPr>
      <w:r w:rsidRPr="00405B95">
        <w:t xml:space="preserve">No RVIs— (a) logic (b) baiting (c) topic education </w:t>
      </w:r>
    </w:p>
    <w:p w14:paraId="1EA24BBE" w14:textId="09FC0B36" w:rsidR="00546448" w:rsidRDefault="00502905" w:rsidP="00546448">
      <w:proofErr w:type="spellStart"/>
      <w:r>
        <w:t>Parsigm</w:t>
      </w:r>
      <w:proofErr w:type="spellEnd"/>
      <w:r>
        <w:t xml:space="preserve"> choice</w:t>
      </w:r>
    </w:p>
    <w:p w14:paraId="2546C167" w14:textId="259CF667" w:rsidR="00502905" w:rsidRDefault="00502905" w:rsidP="00502905">
      <w:pPr>
        <w:pStyle w:val="Heading2"/>
      </w:pPr>
      <w:r>
        <w:t>2</w:t>
      </w:r>
    </w:p>
    <w:p w14:paraId="11A5968D" w14:textId="569CED41" w:rsidR="00502905" w:rsidRDefault="00502905" w:rsidP="00502905">
      <w:pPr>
        <w:pStyle w:val="Heading3"/>
      </w:pPr>
      <w:r>
        <w:t>OFF</w:t>
      </w:r>
    </w:p>
    <w:p w14:paraId="7C3CA030" w14:textId="77777777" w:rsidR="00B82FB7" w:rsidRPr="001C75C8" w:rsidRDefault="00B82FB7" w:rsidP="00B82FB7">
      <w:pPr>
        <w:pStyle w:val="Heading4"/>
        <w:rPr>
          <w:rFonts w:asciiTheme="majorHAnsi" w:hAnsiTheme="majorHAnsi" w:cstheme="majorHAnsi"/>
        </w:rPr>
      </w:pPr>
      <w:r w:rsidRPr="001C75C8">
        <w:rPr>
          <w:rFonts w:asciiTheme="majorHAnsi" w:hAnsiTheme="majorHAnsi" w:cstheme="majorHAnsi"/>
        </w:rPr>
        <w:t>Interpretation: “Private entities” is a generic bare plural. The aff may not defend that a subset of nations ban the appropriation of outer space.</w:t>
      </w:r>
    </w:p>
    <w:p w14:paraId="3CDA50E4" w14:textId="77777777" w:rsidR="00B82FB7" w:rsidRPr="003965CB" w:rsidRDefault="00B82FB7" w:rsidP="00B82FB7">
      <w:pPr>
        <w:pStyle w:val="Heading4"/>
      </w:pPr>
      <w:r>
        <w:t xml:space="preserve">Bare plurals imply a generic “rules reading” in the context of </w:t>
      </w:r>
      <w:r>
        <w:rPr>
          <w:u w:val="single"/>
        </w:rPr>
        <w:t>moral statements</w:t>
      </w:r>
    </w:p>
    <w:p w14:paraId="1E5E139F" w14:textId="77777777" w:rsidR="00B82FB7" w:rsidRPr="003965CB" w:rsidRDefault="00B82FB7" w:rsidP="00B82FB7">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1A23779B" w14:textId="77777777" w:rsidR="00B82FB7" w:rsidRPr="003965CB" w:rsidRDefault="00B82FB7" w:rsidP="00B82FB7">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0C6BD1">
        <w:rPr>
          <w:rStyle w:val="StyleUnderline"/>
        </w:rPr>
        <w:t>Each generic sentence denotes a rule; if the rule is in effect,</w:t>
      </w:r>
      <w:r w:rsidRPr="000C6BD1">
        <w:rPr>
          <w:sz w:val="16"/>
        </w:rPr>
        <w:t xml:space="preserve"> in some sense (different theories suggest different characterizations of what it means for a rule to be in effect), </w:t>
      </w:r>
      <w:r w:rsidRPr="000C6BD1">
        <w:rPr>
          <w:rStyle w:val="StyleUnderline"/>
        </w:rPr>
        <w:t>the sentence is true, otherwise</w:t>
      </w:r>
      <w:r w:rsidRPr="003965CB">
        <w:rPr>
          <w:rStyle w:val="StyleUnderline"/>
        </w:rPr>
        <w:t xml:space="preserv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man-made</w:t>
      </w:r>
      <w:r w:rsidRPr="000C6BD1">
        <w:rPr>
          <w:rStyle w:val="StyleUnderline"/>
        </w:rPr>
        <w:t>, explicit rules and regulations</w:t>
      </w:r>
      <w:r w:rsidRPr="003965CB">
        <w:rPr>
          <w:sz w:val="16"/>
        </w:rPr>
        <w:t>, such as the following example (Carlson 1995: 225):</w:t>
      </w:r>
    </w:p>
    <w:p w14:paraId="5DB03BAA" w14:textId="77777777" w:rsidR="00B82FB7" w:rsidRPr="003965CB" w:rsidRDefault="00B82FB7" w:rsidP="00B82FB7">
      <w:pPr>
        <w:rPr>
          <w:sz w:val="16"/>
        </w:rPr>
      </w:pPr>
      <w:r w:rsidRPr="003965CB">
        <w:rPr>
          <w:sz w:val="16"/>
        </w:rPr>
        <w:t xml:space="preserve">(40) Bishops move diagonally. </w:t>
      </w:r>
    </w:p>
    <w:p w14:paraId="4CEDD81A" w14:textId="77777777" w:rsidR="00B82FB7" w:rsidRPr="003965CB" w:rsidRDefault="00B82FB7" w:rsidP="00B82FB7">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5B883423" w14:textId="77777777" w:rsidR="00B82FB7" w:rsidRPr="003965CB" w:rsidRDefault="00B82FB7" w:rsidP="00B82FB7">
      <w:pPr>
        <w:rPr>
          <w:sz w:val="16"/>
        </w:rPr>
      </w:pPr>
      <w:r w:rsidRPr="003965CB">
        <w:rPr>
          <w:sz w:val="16"/>
        </w:rPr>
        <w:t>(41) a. Bananas sell for $0.49/lb.</w:t>
      </w:r>
    </w:p>
    <w:p w14:paraId="134502A0" w14:textId="77777777" w:rsidR="00B82FB7" w:rsidRPr="003965CB" w:rsidRDefault="00B82FB7" w:rsidP="00B82FB7">
      <w:pPr>
        <w:rPr>
          <w:sz w:val="16"/>
        </w:rPr>
      </w:pPr>
      <w:r w:rsidRPr="003965CB">
        <w:rPr>
          <w:sz w:val="16"/>
        </w:rPr>
        <w:t>b. Bananas sell for $1.00/lb.</w:t>
      </w:r>
    </w:p>
    <w:p w14:paraId="59827AC8" w14:textId="77777777" w:rsidR="00B82FB7" w:rsidRPr="003965CB" w:rsidRDefault="00B82FB7" w:rsidP="00B82FB7">
      <w:pPr>
        <w:rPr>
          <w:sz w:val="16"/>
        </w:rPr>
      </w:pPr>
      <w:r w:rsidRPr="003965CB">
        <w:rPr>
          <w:sz w:val="16"/>
        </w:rPr>
        <w:t>Consequently, Carlson reaches the conclusion that the rules and regulations approach is the correct one, whereas the inductivist view is wrong.</w:t>
      </w:r>
    </w:p>
    <w:p w14:paraId="7DAD2F82" w14:textId="77777777" w:rsidR="00B82FB7" w:rsidRPr="003965CB" w:rsidRDefault="00B82FB7" w:rsidP="00B82FB7">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78047ACB" w14:textId="77777777" w:rsidR="00B82FB7" w:rsidRPr="003965CB" w:rsidRDefault="00B82FB7" w:rsidP="00B82FB7">
      <w:pPr>
        <w:rPr>
          <w:sz w:val="16"/>
        </w:rPr>
      </w:pPr>
      <w:r w:rsidRPr="003965CB">
        <w:rPr>
          <w:sz w:val="16"/>
        </w:rPr>
        <w:t>(42) a. Bananas actually sell for $0.49/lb.</w:t>
      </w:r>
    </w:p>
    <w:p w14:paraId="5EE7C597" w14:textId="77777777" w:rsidR="00B82FB7" w:rsidRPr="003965CB" w:rsidRDefault="00B82FB7" w:rsidP="00B82FB7">
      <w:pPr>
        <w:rPr>
          <w:sz w:val="16"/>
        </w:rPr>
      </w:pPr>
      <w:r w:rsidRPr="003965CB">
        <w:rPr>
          <w:sz w:val="16"/>
        </w:rPr>
        <w:t>b. In fact, bananas sell for $1.00/lb.</w:t>
      </w:r>
    </w:p>
    <w:p w14:paraId="7C9417D4" w14:textId="77777777" w:rsidR="00B82FB7" w:rsidRDefault="00B82FB7" w:rsidP="00B82FB7">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w:t>
      </w:r>
      <w:proofErr w:type="spellStart"/>
      <w:r w:rsidRPr="003965CB">
        <w:rPr>
          <w:sz w:val="16"/>
        </w:rPr>
        <w:t>analysed</w:t>
      </w:r>
      <w:proofErr w:type="spellEnd"/>
      <w:r w:rsidRPr="003965CB">
        <w:rPr>
          <w:sz w:val="16"/>
        </w:rPr>
        <w:t xml:space="preserve">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 xml:space="preserve">they ought to be </w:t>
      </w:r>
      <w:proofErr w:type="spellStart"/>
      <w:r w:rsidRPr="003965CB">
        <w:rPr>
          <w:rStyle w:val="StyleUnderline"/>
          <w:highlight w:val="yellow"/>
        </w:rPr>
        <w:t>analysed</w:t>
      </w:r>
      <w:proofErr w:type="spellEnd"/>
      <w:r w:rsidRPr="003965CB">
        <w:rPr>
          <w:rStyle w:val="StyleUnderline"/>
          <w:highlight w:val="yellow"/>
        </w:rPr>
        <w:t xml:space="preserve">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0C6BD1">
        <w:rPr>
          <w:rStyle w:val="StyleUnderline"/>
        </w:rPr>
        <w:t>the latter has a simple predicate-argument structure: the argument is the rule or regulation, and the predicate holds of it just in case the rule is ‘in effect’.</w:t>
      </w:r>
    </w:p>
    <w:p w14:paraId="58632862" w14:textId="77777777" w:rsidR="00B82FB7" w:rsidRPr="00803826" w:rsidRDefault="00B82FB7" w:rsidP="00B82FB7">
      <w:pPr>
        <w:pStyle w:val="Heading4"/>
        <w:rPr>
          <w:highlight w:val="yellow"/>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003546EE" w14:textId="34EC568A" w:rsidR="00B82FB7" w:rsidRDefault="00B82FB7" w:rsidP="00B82FB7">
      <w:pPr>
        <w:pStyle w:val="Heading4"/>
      </w:pPr>
      <w:r w:rsidRPr="00BC4B37">
        <w:t>Violation—</w:t>
      </w:r>
      <w:r>
        <w:t xml:space="preserve">they specified </w:t>
      </w:r>
      <w:r>
        <w:t>LEOs low in space</w:t>
      </w:r>
    </w:p>
    <w:p w14:paraId="16EEC2F3" w14:textId="77777777" w:rsidR="00B82FB7" w:rsidRPr="00EF3EAD" w:rsidRDefault="00B82FB7" w:rsidP="00B82FB7"/>
    <w:p w14:paraId="60B99761" w14:textId="77777777" w:rsidR="00B82FB7" w:rsidRDefault="00B82FB7" w:rsidP="00B82FB7">
      <w:pPr>
        <w:pStyle w:val="Heading4"/>
      </w:pPr>
      <w:r>
        <w:t>Vote neg:</w:t>
      </w:r>
    </w:p>
    <w:p w14:paraId="4AF147CD" w14:textId="77777777" w:rsidR="00B82FB7" w:rsidRPr="003A22DC" w:rsidRDefault="00B82FB7" w:rsidP="00B82FB7">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255C4E2E" w14:textId="6053FA76" w:rsidR="00B82FB7" w:rsidRPr="00BC4B37" w:rsidRDefault="00B82FB7" w:rsidP="00B82FB7">
      <w:pPr>
        <w:pStyle w:val="Heading4"/>
      </w:pPr>
      <w:r>
        <w:t xml:space="preserve">2] </w:t>
      </w:r>
      <w:r w:rsidRPr="00BC4B37">
        <w:t xml:space="preserve">Predictable limits—specifying </w:t>
      </w:r>
      <w:r>
        <w:t>states</w:t>
      </w:r>
      <w:r w:rsidRPr="00BC4B37">
        <w:t xml:space="preserve"> offers huge explosion in the topic since they get permutations of hundreds of </w:t>
      </w:r>
      <w:r>
        <w:t>states</w:t>
      </w:r>
      <w:r w:rsidRPr="00BC4B37">
        <w:t>.</w:t>
      </w:r>
      <w:r>
        <w:t xml:space="preserve"> This is magnified by the fact that </w:t>
      </w:r>
      <w:r w:rsidR="007E46CB">
        <w:t>there are almost infinite private companies or types of appropriation</w:t>
      </w:r>
      <w:r w:rsidRPr="00BC4B37">
        <w:t xml:space="preserve"> </w:t>
      </w:r>
    </w:p>
    <w:p w14:paraId="5D46B28D" w14:textId="79D985DB" w:rsidR="00B82FB7" w:rsidRPr="00B82FB7" w:rsidRDefault="00B82FB7" w:rsidP="00B82FB7">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3A5413F9" w14:textId="50C464E2" w:rsidR="00502905" w:rsidRDefault="008E6EF9" w:rsidP="008E6EF9">
      <w:pPr>
        <w:pStyle w:val="Heading2"/>
      </w:pPr>
      <w:r>
        <w:t>Case</w:t>
      </w:r>
    </w:p>
    <w:p w14:paraId="43F2CAC2" w14:textId="3E0D6750" w:rsidR="0010664A" w:rsidRDefault="0010664A" w:rsidP="008E6EF9">
      <w:pPr>
        <w:pStyle w:val="Heading3"/>
        <w:rPr>
          <w:rFonts w:cs="Calibri"/>
        </w:rPr>
      </w:pPr>
      <w:r>
        <w:rPr>
          <w:rFonts w:cs="Calibri"/>
        </w:rPr>
        <w:t xml:space="preserve">NC – </w:t>
      </w:r>
      <w:proofErr w:type="spellStart"/>
      <w:r>
        <w:rPr>
          <w:rFonts w:cs="Calibri"/>
        </w:rPr>
        <w:t>Sats</w:t>
      </w:r>
      <w:proofErr w:type="spellEnd"/>
    </w:p>
    <w:p w14:paraId="17C9A0C4" w14:textId="77777777" w:rsidR="007E061C" w:rsidRDefault="007E061C" w:rsidP="007E061C">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D294F4E" w14:textId="77777777" w:rsidR="007E061C" w:rsidRDefault="007E061C" w:rsidP="007E061C">
      <w:r w:rsidRPr="007D7FC5">
        <w:t>Pelton 17</w:t>
      </w:r>
      <w:r>
        <w:t>—(Director Emeritus of the Space and Advanced Communications Research Institute at George Washington University, PHD in IR from Georgetown).. Pelton, Joseph N. 2017. The New Gold Rush: The Riches of Space Beckon! Springer.  Accessed 8/30/19.</w:t>
      </w:r>
    </w:p>
    <w:p w14:paraId="23413637" w14:textId="731C0FDB" w:rsidR="007E061C" w:rsidRPr="007E061C" w:rsidRDefault="007E061C" w:rsidP="007E061C">
      <w:pPr>
        <w:rPr>
          <w:sz w:val="12"/>
        </w:rPr>
      </w:pPr>
      <w:r>
        <w:rPr>
          <w:rStyle w:val="Style13ptBold"/>
        </w:rPr>
        <w:t xml:space="preserve">Are </w:t>
      </w:r>
      <w:r w:rsidRPr="00184EB0">
        <w:rPr>
          <w:sz w:val="12"/>
        </w:rPr>
        <w:t>We</w:t>
      </w:r>
      <w:r>
        <w:rPr>
          <w:rStyle w:val="Style13ptBold"/>
        </w:rPr>
        <w:t xml:space="preserve"> Humans Doomed to </w:t>
      </w:r>
      <w:r w:rsidRPr="00DF030D">
        <w:rPr>
          <w:rStyle w:val="Emphasis"/>
        </w:rPr>
        <w:t>Extinction</w:t>
      </w:r>
      <w:r>
        <w:rPr>
          <w:rStyle w:val="Style13ptBold"/>
        </w:rPr>
        <w:t xml:space="preserve">? </w:t>
      </w:r>
      <w:r w:rsidRPr="00276893">
        <w:rPr>
          <w:rStyle w:val="Style13ptBold"/>
        </w:rPr>
        <w:t xml:space="preserve">What will we do when Earth’s resources are used up </w:t>
      </w:r>
      <w:r w:rsidRPr="00184EB0">
        <w:rPr>
          <w:sz w:val="12"/>
        </w:rPr>
        <w:t>by humanity</w:t>
      </w:r>
      <w:r w:rsidRPr="00276893">
        <w:rPr>
          <w:rStyle w:val="Style13ptBold"/>
        </w:rPr>
        <w:t xml:space="preserve">? </w:t>
      </w:r>
      <w:r w:rsidRPr="006F549C">
        <w:rPr>
          <w:rStyle w:val="Style13ptBold"/>
        </w:rPr>
        <w:t>The world is</w:t>
      </w:r>
      <w:r w:rsidRPr="00184EB0">
        <w:rPr>
          <w:sz w:val="12"/>
        </w:rPr>
        <w:t xml:space="preserve"> now hugely </w:t>
      </w:r>
      <w:r w:rsidRPr="00F35472">
        <w:rPr>
          <w:rStyle w:val="Emphasis"/>
          <w:highlight w:val="green"/>
        </w:rPr>
        <w:t>over populated</w:t>
      </w:r>
      <w:r w:rsidRPr="00D31015">
        <w:rPr>
          <w:rStyle w:val="Style13ptBold"/>
        </w:rPr>
        <w:t>,</w:t>
      </w:r>
      <w:r w:rsidRPr="004448CA">
        <w:rPr>
          <w:rStyle w:val="Style13ptBold"/>
        </w:rPr>
        <w:t xml:space="preserve"> </w:t>
      </w:r>
      <w:r w:rsidRPr="0071200C">
        <w:rPr>
          <w:rStyle w:val="Style13ptBold"/>
        </w:rPr>
        <w:t>with billions</w:t>
      </w:r>
      <w:r w:rsidRPr="00184EB0">
        <w:rPr>
          <w:sz w:val="12"/>
        </w:rPr>
        <w:t xml:space="preserve"> and billions </w:t>
      </w:r>
      <w:r w:rsidRPr="006F549C">
        <w:rPr>
          <w:rStyle w:val="Style13ptBold"/>
        </w:rPr>
        <w:t>crammed into our</w:t>
      </w:r>
      <w:r w:rsidRPr="0071200C">
        <w:rPr>
          <w:rStyle w:val="Style13ptBold"/>
        </w:rPr>
        <w:t xml:space="preserve"> </w:t>
      </w:r>
      <w:r w:rsidRPr="009A246A">
        <w:rPr>
          <w:rStyle w:val="Style13ptBold"/>
        </w:rPr>
        <w:t>over</w:t>
      </w:r>
      <w:r w:rsidRPr="009A246A">
        <w:rPr>
          <w:rStyle w:val="Emphasis"/>
        </w:rPr>
        <w:t>crowded</w:t>
      </w:r>
      <w:r w:rsidRPr="009A246A">
        <w:rPr>
          <w:rStyle w:val="Style13ptBold"/>
        </w:rPr>
        <w:t xml:space="preserve"> </w:t>
      </w:r>
      <w:r w:rsidRPr="00F35472">
        <w:rPr>
          <w:rStyle w:val="Style13ptBold"/>
          <w:highlight w:val="green"/>
        </w:rPr>
        <w:t>cities</w:t>
      </w:r>
      <w:r w:rsidRPr="004448CA">
        <w:rPr>
          <w:rStyle w:val="Style13ptBold"/>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13ptBold"/>
        </w:rPr>
        <w:t>These</w:t>
      </w:r>
      <w:r w:rsidRPr="00184EB0">
        <w:rPr>
          <w:sz w:val="12"/>
        </w:rPr>
        <w:t xml:space="preserve"> cities </w:t>
      </w:r>
      <w:r w:rsidRPr="00F35472">
        <w:rPr>
          <w:rStyle w:val="Style13ptBold"/>
          <w:highlight w:val="green"/>
        </w:rPr>
        <w:t>will be</w:t>
      </w:r>
      <w:r w:rsidRPr="00184EB0">
        <w:rPr>
          <w:sz w:val="12"/>
        </w:rPr>
        <w:t xml:space="preserve"> ever </w:t>
      </w:r>
      <w:r w:rsidRPr="001801D1">
        <w:rPr>
          <w:rStyle w:val="Style13ptBold"/>
        </w:rPr>
        <w:t xml:space="preserve">more </w:t>
      </w:r>
      <w:r w:rsidRPr="00F35472">
        <w:rPr>
          <w:rStyle w:val="Style13ptBold"/>
          <w:highlight w:val="green"/>
        </w:rPr>
        <w:t xml:space="preserve">vulnerable to </w:t>
      </w:r>
      <w:r w:rsidRPr="00F35472">
        <w:rPr>
          <w:rStyle w:val="Emphasis"/>
          <w:highlight w:val="green"/>
        </w:rPr>
        <w:t>terror</w:t>
      </w:r>
      <w:r w:rsidRPr="009A246A">
        <w:rPr>
          <w:rStyle w:val="Style13ptBold"/>
        </w:rPr>
        <w:t>ist attack</w:t>
      </w:r>
      <w:r w:rsidRPr="00F35472">
        <w:rPr>
          <w:rStyle w:val="Style13ptBold"/>
          <w:highlight w:val="green"/>
        </w:rPr>
        <w:t xml:space="preserve">, </w:t>
      </w:r>
      <w:r w:rsidRPr="009A246A">
        <w:rPr>
          <w:rStyle w:val="Emphasis"/>
        </w:rPr>
        <w:t xml:space="preserve">natural </w:t>
      </w:r>
      <w:r w:rsidRPr="00F35472">
        <w:rPr>
          <w:rStyle w:val="Emphasis"/>
          <w:highlight w:val="green"/>
        </w:rPr>
        <w:t>disaster</w:t>
      </w:r>
      <w:r w:rsidRPr="00F35472">
        <w:rPr>
          <w:rStyle w:val="Style13ptBold"/>
          <w:highlight w:val="green"/>
        </w:rPr>
        <w:t>,</w:t>
      </w:r>
      <w:r w:rsidRPr="001801D1">
        <w:rPr>
          <w:rStyle w:val="Style13ptBold"/>
        </w:rPr>
        <w:t xml:space="preserve"> </w:t>
      </w:r>
      <w:r w:rsidRPr="00D31015">
        <w:rPr>
          <w:rStyle w:val="Style13ptBold"/>
        </w:rPr>
        <w:t xml:space="preserve">and </w:t>
      </w:r>
      <w:r w:rsidRPr="006F549C">
        <w:rPr>
          <w:rStyle w:val="Style13ptBold"/>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13ptBold"/>
        </w:rPr>
        <w:t>.</w:t>
      </w:r>
      <w:r w:rsidRPr="00184EB0">
        <w:rPr>
          <w:sz w:val="12"/>
        </w:rPr>
        <w:t xml:space="preserve"> </w:t>
      </w:r>
      <w:r w:rsidRPr="006F549C">
        <w:rPr>
          <w:rStyle w:val="Style13ptBold"/>
        </w:rPr>
        <w:t xml:space="preserve">We are </w:t>
      </w:r>
      <w:r w:rsidRPr="00184EB0">
        <w:rPr>
          <w:sz w:val="12"/>
        </w:rPr>
        <w:t xml:space="preserve">already </w:t>
      </w:r>
      <w:r w:rsidRPr="006F549C">
        <w:rPr>
          <w:rStyle w:val="Style13ptBold"/>
        </w:rPr>
        <w:t>rapidly</w:t>
      </w:r>
      <w:r w:rsidRPr="001801D1">
        <w:rPr>
          <w:rStyle w:val="Style13ptBold"/>
        </w:rPr>
        <w:t xml:space="preserve"> </w:t>
      </w:r>
      <w:r w:rsidRPr="00F35472">
        <w:rPr>
          <w:rStyle w:val="Emphasis"/>
          <w:highlight w:val="green"/>
        </w:rPr>
        <w:t>running out of water</w:t>
      </w:r>
      <w:r w:rsidRPr="00F35472">
        <w:rPr>
          <w:rStyle w:val="Style13ptBold"/>
          <w:highlight w:val="green"/>
        </w:rPr>
        <w:t xml:space="preserve"> and </w:t>
      </w:r>
      <w:r w:rsidRPr="006F549C">
        <w:rPr>
          <w:rStyle w:val="Emphasis"/>
        </w:rPr>
        <w:t>minerals</w:t>
      </w:r>
      <w:r w:rsidRPr="00D31015">
        <w:rPr>
          <w:rStyle w:val="Style13ptBold"/>
        </w:rPr>
        <w:t xml:space="preserve">. </w:t>
      </w:r>
      <w:r w:rsidRPr="00F35472">
        <w:rPr>
          <w:rStyle w:val="Emphasis"/>
          <w:highlight w:val="green"/>
        </w:rPr>
        <w:t>Climate change</w:t>
      </w:r>
      <w:r w:rsidRPr="00F35472">
        <w:rPr>
          <w:rStyle w:val="Style13ptBold"/>
          <w:highlight w:val="green"/>
        </w:rPr>
        <w:t xml:space="preserve"> </w:t>
      </w:r>
      <w:r w:rsidRPr="006F549C">
        <w:rPr>
          <w:rStyle w:val="Style13ptBold"/>
        </w:rPr>
        <w:t xml:space="preserve">is threatening our very </w:t>
      </w:r>
      <w:r w:rsidRPr="006F549C">
        <w:rPr>
          <w:rStyle w:val="Emphasis"/>
        </w:rPr>
        <w:t>existence</w:t>
      </w:r>
      <w:r w:rsidRPr="00F35472">
        <w:rPr>
          <w:rStyle w:val="Style13ptBold"/>
          <w:highlight w:val="green"/>
        </w:rPr>
        <w:t>.</w:t>
      </w:r>
      <w:r w:rsidRPr="00184EB0">
        <w:rPr>
          <w:sz w:val="12"/>
        </w:rPr>
        <w:t xml:space="preserve"> Political leaders and even the Pope have cautioned us against inaction. Perhaps the naysayers are right. </w:t>
      </w:r>
      <w:r w:rsidRPr="00F35472">
        <w:rPr>
          <w:rStyle w:val="Emphasis"/>
          <w:szCs w:val="24"/>
          <w:highlight w:val="green"/>
        </w:rPr>
        <w:t xml:space="preserve">All humanity is at </w:t>
      </w:r>
      <w:r w:rsidRPr="00184EB0">
        <w:rPr>
          <w:rStyle w:val="Emphasis"/>
          <w:szCs w:val="24"/>
        </w:rPr>
        <w:t xml:space="preserve">tremendous </w:t>
      </w:r>
      <w:r w:rsidRPr="00F35472">
        <w:rPr>
          <w:rStyle w:val="Emphasis"/>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13ptBold"/>
        </w:rPr>
        <w:t>we</w:t>
      </w:r>
      <w:r w:rsidRPr="00184EB0">
        <w:rPr>
          <w:sz w:val="12"/>
        </w:rPr>
        <w:t xml:space="preserve"> are not talking here about divine intervention. We are </w:t>
      </w:r>
      <w:r w:rsidRPr="006F549C">
        <w:rPr>
          <w:rStyle w:val="Style13ptBold"/>
        </w:rPr>
        <w:t>envision</w:t>
      </w:r>
      <w:r w:rsidRPr="00184EB0">
        <w:rPr>
          <w:sz w:val="12"/>
        </w:rPr>
        <w:t xml:space="preserve">ing </w:t>
      </w:r>
      <w:r w:rsidRPr="006F549C">
        <w:rPr>
          <w:rStyle w:val="Style13ptBold"/>
        </w:rPr>
        <w:t>a new space economy that recognizes</w:t>
      </w:r>
      <w:r w:rsidRPr="00184EB0">
        <w:rPr>
          <w:sz w:val="12"/>
        </w:rPr>
        <w:t xml:space="preserve"> that </w:t>
      </w:r>
      <w:r w:rsidRPr="006F549C">
        <w:rPr>
          <w:rStyle w:val="Style13ptBold"/>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13ptBold"/>
        </w:rPr>
        <w:t xml:space="preserve">The new space frontier can literally open up a “gold rush in the skies.” </w:t>
      </w:r>
      <w:r w:rsidRPr="00184EB0">
        <w:rPr>
          <w:sz w:val="12"/>
        </w:rPr>
        <w:t xml:space="preserve">In brief, we think </w:t>
      </w:r>
      <w:r w:rsidRPr="006F549C">
        <w:rPr>
          <w:rStyle w:val="Style13ptBold"/>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13ptBold"/>
        </w:rPr>
        <w:t>we have overlooked the great abundance available to us in the skies above.</w:t>
      </w:r>
      <w:r w:rsidRPr="00184EB0">
        <w:rPr>
          <w:sz w:val="12"/>
        </w:rPr>
        <w:t xml:space="preserve"> It is important to recognize </w:t>
      </w:r>
      <w:r w:rsidRPr="006E2C8E">
        <w:rPr>
          <w:rStyle w:val="Style13ptBold"/>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13ptBold"/>
        </w:rPr>
        <w:t xml:space="preserve">new pathways to the stars could prove vital to </w:t>
      </w:r>
      <w:r w:rsidRPr="006E2C8E">
        <w:rPr>
          <w:rStyle w:val="Emphasis"/>
        </w:rPr>
        <w:t>human survival</w:t>
      </w:r>
      <w:r w:rsidRPr="006E2C8E">
        <w:rPr>
          <w:rStyle w:val="Style13ptBold"/>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13ptBold"/>
        </w:rPr>
        <w:t xml:space="preserve">entrepreneurial New Space initiatives </w:t>
      </w:r>
      <w:r w:rsidRPr="00A2730A">
        <w:rPr>
          <w:rStyle w:val="Style13ptBold"/>
        </w:rPr>
        <w:t>are changing everything</w:t>
      </w:r>
      <w:r w:rsidRPr="00184EB0">
        <w:rPr>
          <w:sz w:val="12"/>
        </w:rPr>
        <w:t xml:space="preserve"> [ 1 ]</w:t>
      </w:r>
      <w:r w:rsidRPr="00A2730A">
        <w:rPr>
          <w:rStyle w:val="Style13ptBold"/>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13ptBold"/>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13ptBold"/>
        </w:rPr>
        <w:t xml:space="preserve">developing </w:t>
      </w:r>
      <w:r w:rsidRPr="00F35472">
        <w:rPr>
          <w:rStyle w:val="Emphasis"/>
          <w:highlight w:val="green"/>
        </w:rPr>
        <w:t>new tech</w:t>
      </w:r>
      <w:r w:rsidRPr="00184EB0">
        <w:rPr>
          <w:sz w:val="12"/>
        </w:rPr>
        <w:t>nologies</w:t>
      </w:r>
      <w:r w:rsidRPr="006E2C8E">
        <w:rPr>
          <w:rStyle w:val="Style13ptBold"/>
        </w:rPr>
        <w:t xml:space="preserve"> and establishing space enterprises that </w:t>
      </w:r>
      <w:r w:rsidRPr="00F35472">
        <w:rPr>
          <w:rStyle w:val="Style13ptBold"/>
          <w:highlight w:val="green"/>
        </w:rPr>
        <w:t>can bring the wealth</w:t>
      </w:r>
      <w:r w:rsidRPr="006E2C8E">
        <w:rPr>
          <w:rStyle w:val="Style13ptBold"/>
        </w:rPr>
        <w:t xml:space="preserve"> of outer space </w:t>
      </w:r>
      <w:r w:rsidRPr="00D31015">
        <w:rPr>
          <w:rStyle w:val="Style13ptBold"/>
        </w:rPr>
        <w:t xml:space="preserve">down </w:t>
      </w:r>
      <w:r w:rsidRPr="00F35472">
        <w:rPr>
          <w:rStyle w:val="Style13ptBold"/>
          <w:highlight w:val="green"/>
        </w:rPr>
        <w:t xml:space="preserve">to Earth. </w:t>
      </w:r>
      <w:r w:rsidRPr="006F5F62">
        <w:rPr>
          <w:rStyle w:val="Style13ptBold"/>
        </w:rPr>
        <w:t xml:space="preserve">This is not a pipe dream, but will increasingly be </w:t>
      </w:r>
      <w:r w:rsidRPr="00F35472">
        <w:rPr>
          <w:rStyle w:val="Style13ptBold"/>
          <w:highlight w:val="green"/>
        </w:rPr>
        <w:t>the</w:t>
      </w:r>
      <w:r w:rsidRPr="000E3ABC">
        <w:rPr>
          <w:rStyle w:val="Style13ptBold"/>
        </w:rPr>
        <w:t xml:space="preserve"> </w:t>
      </w:r>
      <w:r w:rsidRPr="000E3ABC">
        <w:rPr>
          <w:rStyle w:val="Emphasis"/>
        </w:rPr>
        <w:t xml:space="preserve">economic </w:t>
      </w:r>
      <w:r w:rsidRPr="00F35472">
        <w:rPr>
          <w:rStyle w:val="Emphasis"/>
          <w:highlight w:val="green"/>
        </w:rPr>
        <w:t>reality</w:t>
      </w:r>
      <w:r w:rsidRPr="00F35472">
        <w:rPr>
          <w:rStyle w:val="Style13ptBold"/>
          <w:highlight w:val="green"/>
        </w:rPr>
        <w:t xml:space="preserve"> of the 2020s.</w:t>
      </w:r>
      <w:r w:rsidRPr="000E3ABC">
        <w:rPr>
          <w:rStyle w:val="Style13ptBold"/>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13ptBold"/>
        </w:rPr>
        <w:t xml:space="preserve">will say this is </w:t>
      </w:r>
      <w:r w:rsidRPr="00662130">
        <w:rPr>
          <w:rStyle w:val="Emphasis"/>
        </w:rPr>
        <w:t>sci-fi hogwash</w:t>
      </w:r>
      <w:r w:rsidRPr="00662130">
        <w:rPr>
          <w:sz w:val="12"/>
        </w:rPr>
        <w:t>.</w:t>
      </w:r>
      <w:r w:rsidRPr="00662130">
        <w:rPr>
          <w:rStyle w:val="Style13ptBold"/>
        </w:rPr>
        <w:t xml:space="preserve"> </w:t>
      </w:r>
      <w:r w:rsidRPr="00662130">
        <w:rPr>
          <w:sz w:val="12"/>
        </w:rPr>
        <w:t xml:space="preserve">It can’t be done. We say that </w:t>
      </w:r>
      <w:r w:rsidRPr="00662130">
        <w:rPr>
          <w:rStyle w:val="Style13ptBold"/>
        </w:rPr>
        <w:t>this is what people</w:t>
      </w:r>
      <w:r w:rsidRPr="00662130">
        <w:rPr>
          <w:sz w:val="12"/>
        </w:rPr>
        <w:t xml:space="preserve"> would have </w:t>
      </w:r>
      <w:r w:rsidRPr="00662130">
        <w:rPr>
          <w:rStyle w:val="Style13ptBold"/>
        </w:rPr>
        <w:t>said</w:t>
      </w:r>
      <w:r w:rsidRPr="00662130">
        <w:rPr>
          <w:sz w:val="12"/>
        </w:rPr>
        <w:t xml:space="preserve"> in 1900 </w:t>
      </w:r>
      <w:r w:rsidRPr="00662130">
        <w:rPr>
          <w:rStyle w:val="Style13ptBold"/>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13ptBold"/>
        </w:rPr>
        <w:t>and nuclear devices.</w:t>
      </w:r>
      <w:r w:rsidRPr="00662130">
        <w:rPr>
          <w:sz w:val="12"/>
        </w:rPr>
        <w:t xml:space="preserve"> </w:t>
      </w:r>
      <w:r w:rsidRPr="00662130">
        <w:rPr>
          <w:rStyle w:val="Style13ptBold"/>
        </w:rPr>
        <w:t xml:space="preserve">The skeptics </w:t>
      </w:r>
      <w:r w:rsidRPr="00662130">
        <w:rPr>
          <w:rStyle w:val="Emphasis"/>
        </w:rPr>
        <w:t>laughed</w:t>
      </w:r>
      <w:r w:rsidRPr="00662130">
        <w:rPr>
          <w:rStyle w:val="Style13ptBold"/>
        </w:rPr>
        <w:t xml:space="preserve"> at</w:t>
      </w:r>
      <w:r w:rsidRPr="00662130">
        <w:rPr>
          <w:sz w:val="12"/>
        </w:rPr>
        <w:t xml:space="preserve"> </w:t>
      </w:r>
      <w:r w:rsidRPr="00662130">
        <w:rPr>
          <w:rStyle w:val="Emphasis"/>
        </w:rPr>
        <w:t>Columbus</w:t>
      </w:r>
      <w:r w:rsidRPr="00662130">
        <w:rPr>
          <w:sz w:val="12"/>
        </w:rPr>
        <w:t xml:space="preserve"> </w:t>
      </w:r>
      <w:r w:rsidRPr="00662130">
        <w:rPr>
          <w:rStyle w:val="Style13ptBold"/>
        </w:rPr>
        <w:t>and his plan to sail across the oceans</w:t>
      </w:r>
      <w:r w:rsidRPr="00662130">
        <w:rPr>
          <w:sz w:val="12"/>
        </w:rPr>
        <w:t xml:space="preserve"> to discover new worlds</w:t>
      </w:r>
      <w:r w:rsidRPr="00662130">
        <w:rPr>
          <w:rStyle w:val="Style13ptBold"/>
        </w:rPr>
        <w:t>. When</w:t>
      </w:r>
      <w:r w:rsidRPr="00662130">
        <w:rPr>
          <w:sz w:val="12"/>
        </w:rPr>
        <w:t xml:space="preserve"> Thomas Jefferson bought the Louisiana Purchase from France or </w:t>
      </w:r>
      <w:r w:rsidRPr="00662130">
        <w:rPr>
          <w:rStyle w:val="Style13ptBold"/>
        </w:rPr>
        <w:t>Seward bought Alaska, there were plenty of naysayers</w:t>
      </w:r>
      <w:r w:rsidRPr="00662130">
        <w:rPr>
          <w:sz w:val="12"/>
        </w:rPr>
        <w:t xml:space="preserve"> that said such investment in the unknown was an extravagant waste of money</w:t>
      </w:r>
      <w:r w:rsidRPr="00662130">
        <w:rPr>
          <w:rStyle w:val="Style13ptBold"/>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13ptBold"/>
        </w:rPr>
        <w:t>Info</w:t>
      </w:r>
      <w:r w:rsidRPr="00184EB0">
        <w:rPr>
          <w:sz w:val="12"/>
        </w:rPr>
        <w:t>rmation</w:t>
      </w:r>
      <w:r w:rsidRPr="00500BA2">
        <w:rPr>
          <w:rStyle w:val="Style13ptBold"/>
        </w:rPr>
        <w:t xml:space="preserve"> technology, </w:t>
      </w:r>
      <w:r w:rsidRPr="00F35472">
        <w:rPr>
          <w:rStyle w:val="Style13ptBold"/>
          <w:highlight w:val="green"/>
        </w:rPr>
        <w:t xml:space="preserve">robotics, </w:t>
      </w:r>
      <w:r w:rsidRPr="00F35472">
        <w:rPr>
          <w:rStyle w:val="Emphasis"/>
          <w:highlight w:val="green"/>
        </w:rPr>
        <w:t>a</w:t>
      </w:r>
      <w:r w:rsidRPr="00500BA2">
        <w:rPr>
          <w:rStyle w:val="Style13ptBold"/>
        </w:rPr>
        <w:t xml:space="preserve">rtificial </w:t>
      </w:r>
      <w:r w:rsidRPr="00F35472">
        <w:rPr>
          <w:rStyle w:val="Emphasis"/>
          <w:highlight w:val="green"/>
        </w:rPr>
        <w:t>i</w:t>
      </w:r>
      <w:r w:rsidRPr="00500BA2">
        <w:rPr>
          <w:rStyle w:val="Style13ptBold"/>
        </w:rPr>
        <w:t xml:space="preserve">ntelligence </w:t>
      </w:r>
      <w:r w:rsidRPr="00F35472">
        <w:rPr>
          <w:rStyle w:val="Style13ptBold"/>
          <w:highlight w:val="green"/>
        </w:rPr>
        <w:t>and commercial space</w:t>
      </w:r>
      <w:r w:rsidRPr="00500BA2">
        <w:rPr>
          <w:rStyle w:val="Style13ptBold"/>
        </w:rPr>
        <w:t xml:space="preserve"> </w:t>
      </w:r>
      <w:r w:rsidRPr="00184EB0">
        <w:rPr>
          <w:sz w:val="12"/>
        </w:rPr>
        <w:t>travel systems</w:t>
      </w:r>
      <w:r w:rsidRPr="00500BA2">
        <w:rPr>
          <w:rStyle w:val="Style13ptBold"/>
        </w:rPr>
        <w:t xml:space="preserve"> </w:t>
      </w:r>
      <w:r w:rsidRPr="00F35472">
        <w:rPr>
          <w:rStyle w:val="Style13ptBold"/>
          <w:highlight w:val="green"/>
        </w:rPr>
        <w:t>have</w:t>
      </w:r>
      <w:r w:rsidRPr="00500BA2">
        <w:rPr>
          <w:rStyle w:val="Style13ptBold"/>
        </w:rPr>
        <w:t xml:space="preserve"> </w:t>
      </w:r>
      <w:r w:rsidRPr="00184EB0">
        <w:rPr>
          <w:sz w:val="12"/>
        </w:rPr>
        <w:t>now</w:t>
      </w:r>
      <w:r w:rsidRPr="00500BA2">
        <w:rPr>
          <w:rStyle w:val="Style13ptBold"/>
        </w:rPr>
        <w:t xml:space="preserve"> </w:t>
      </w:r>
      <w:r w:rsidRPr="00F35472">
        <w:rPr>
          <w:rStyle w:val="Style13ptBold"/>
          <w:highlight w:val="green"/>
        </w:rPr>
        <w:t>set us on</w:t>
      </w:r>
      <w:r w:rsidRPr="00500BA2">
        <w:rPr>
          <w:rStyle w:val="Style13ptBold"/>
        </w:rPr>
        <w:t xml:space="preserve"> </w:t>
      </w:r>
      <w:r w:rsidRPr="00184EB0">
        <w:rPr>
          <w:sz w:val="12"/>
        </w:rPr>
        <w:t xml:space="preserve">a </w:t>
      </w:r>
      <w:r w:rsidRPr="00F35472">
        <w:rPr>
          <w:rStyle w:val="Style13ptBold"/>
          <w:highlight w:val="green"/>
        </w:rPr>
        <w:t>course</w:t>
      </w:r>
      <w:r w:rsidRPr="00500BA2">
        <w:rPr>
          <w:rStyle w:val="Style13ptBold"/>
        </w:rPr>
        <w:t xml:space="preserve"> to </w:t>
      </w:r>
      <w:r w:rsidRPr="00184EB0">
        <w:rPr>
          <w:sz w:val="12"/>
        </w:rPr>
        <w:t>allow us humans to</w:t>
      </w:r>
      <w:r w:rsidRPr="00500BA2">
        <w:rPr>
          <w:rStyle w:val="Style13ptBold"/>
        </w:rPr>
        <w:t xml:space="preserve"> harvest </w:t>
      </w:r>
      <w:r w:rsidRPr="00184EB0">
        <w:rPr>
          <w:sz w:val="12"/>
        </w:rPr>
        <w:t>the amazing</w:t>
      </w:r>
      <w:r w:rsidRPr="00500BA2">
        <w:rPr>
          <w:rStyle w:val="Style13ptBold"/>
        </w:rPr>
        <w:t xml:space="preserve"> riches in the skies—new natural resources, new energy, and</w:t>
      </w:r>
      <w:r w:rsidRPr="00184EB0">
        <w:rPr>
          <w:sz w:val="12"/>
        </w:rPr>
        <w:t xml:space="preserve"> even totally </w:t>
      </w:r>
      <w:r w:rsidRPr="00500BA2">
        <w:rPr>
          <w:rStyle w:val="Style13ptBold"/>
        </w:rPr>
        <w:t xml:space="preserve">new ways of looking at the </w:t>
      </w:r>
      <w:r w:rsidRPr="00B61A5F">
        <w:rPr>
          <w:rStyle w:val="Emphasis"/>
        </w:rPr>
        <w:t>purpose of human existence</w:t>
      </w:r>
      <w:r w:rsidRPr="00F35472">
        <w:rPr>
          <w:rStyle w:val="Style13ptBold"/>
          <w:highlight w:val="green"/>
        </w:rPr>
        <w:t>.</w:t>
      </w:r>
      <w:r w:rsidRPr="00184EB0">
        <w:rPr>
          <w:sz w:val="12"/>
        </w:rPr>
        <w:t xml:space="preserve"> If we pursue this course steadfastly, it can be the beginning of a New Space renaissance. But </w:t>
      </w:r>
      <w:r w:rsidRPr="00500BA2">
        <w:rPr>
          <w:rStyle w:val="Style13ptBold"/>
        </w:rPr>
        <w:t xml:space="preserve">if we don’t seek to realize our </w:t>
      </w:r>
      <w:r w:rsidRPr="00500BA2">
        <w:rPr>
          <w:rStyle w:val="Emphasis"/>
        </w:rPr>
        <w:t>ultimate destiny</w:t>
      </w:r>
      <w:r w:rsidRPr="00184EB0">
        <w:rPr>
          <w:sz w:val="12"/>
        </w:rPr>
        <w:t xml:space="preserve"> in space, </w:t>
      </w:r>
      <w:r w:rsidRPr="00500BA2">
        <w:rPr>
          <w:rStyle w:val="Style13ptBold"/>
        </w:rPr>
        <w:t xml:space="preserve">Homo sapiens can end up in the </w:t>
      </w:r>
      <w:r w:rsidRPr="00500BA2">
        <w:rPr>
          <w:rStyle w:val="Emphasis"/>
        </w:rPr>
        <w:t>dustbin of history</w:t>
      </w:r>
      <w:r w:rsidRPr="00184EB0">
        <w:rPr>
          <w:sz w:val="12"/>
        </w:rPr>
        <w:t xml:space="preserve">—just </w:t>
      </w:r>
      <w:r w:rsidRPr="00500BA2">
        <w:rPr>
          <w:rStyle w:val="Style13ptBold"/>
        </w:rPr>
        <w:t xml:space="preserve">like </w:t>
      </w:r>
      <w:r w:rsidRPr="00184EB0">
        <w:rPr>
          <w:sz w:val="12"/>
        </w:rPr>
        <w:t>literally</w:t>
      </w:r>
      <w:r w:rsidRPr="00500BA2">
        <w:rPr>
          <w:rStyle w:val="Style13ptBold"/>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13ptBold"/>
        </w:rPr>
        <w:t xml:space="preserve">the way of the </w:t>
      </w:r>
      <w:r w:rsidRPr="00500BA2">
        <w:rPr>
          <w:rStyle w:val="Emphasis"/>
        </w:rPr>
        <w:t>T. Rex</w:t>
      </w:r>
      <w:r w:rsidRPr="00500BA2">
        <w:rPr>
          <w:rStyle w:val="Style13ptBold"/>
        </w:rPr>
        <w:t xml:space="preserve">, the </w:t>
      </w:r>
      <w:r w:rsidRPr="00500BA2">
        <w:rPr>
          <w:rStyle w:val="Emphasis"/>
        </w:rPr>
        <w:t>woolly mammoth</w:t>
      </w:r>
      <w:r w:rsidRPr="00500BA2">
        <w:rPr>
          <w:rStyle w:val="Style13ptBold"/>
        </w:rPr>
        <w:t xml:space="preserve">, and the </w:t>
      </w:r>
      <w:r w:rsidRPr="00500BA2">
        <w:rPr>
          <w:rStyle w:val="Emphasis"/>
        </w:rPr>
        <w:t>Dodo bird</w:t>
      </w:r>
      <w:r w:rsidRPr="00184EB0">
        <w:rPr>
          <w:sz w:val="12"/>
        </w:rPr>
        <w:t xml:space="preserve"> </w:t>
      </w:r>
      <w:r w:rsidRPr="00500BA2">
        <w:rPr>
          <w:rStyle w:val="Style13ptBold"/>
        </w:rPr>
        <w:t xml:space="preserve">along with extinct </w:t>
      </w:r>
      <w:r w:rsidRPr="00500BA2">
        <w:rPr>
          <w:rStyle w:val="Emphasis"/>
        </w:rPr>
        <w:t>ferns</w:t>
      </w:r>
      <w:r w:rsidRPr="00500BA2">
        <w:rPr>
          <w:rStyle w:val="Style13ptBold"/>
        </w:rPr>
        <w:t xml:space="preserve">, </w:t>
      </w:r>
      <w:r w:rsidRPr="00500BA2">
        <w:rPr>
          <w:rStyle w:val="Emphasis"/>
        </w:rPr>
        <w:t>grasses</w:t>
      </w:r>
      <w:r w:rsidRPr="00500BA2">
        <w:rPr>
          <w:rStyle w:val="Style13ptBold"/>
        </w:rPr>
        <w:t xml:space="preserve"> and </w:t>
      </w:r>
      <w:r w:rsidRPr="00500BA2">
        <w:rPr>
          <w:rStyle w:val="Emphasis"/>
        </w:rPr>
        <w:t>cacti</w:t>
      </w:r>
      <w:r w:rsidRPr="00500BA2">
        <w:rPr>
          <w:rStyle w:val="Style13ptBold"/>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13ptBold"/>
        </w:rPr>
        <w:t>space</w:t>
      </w:r>
      <w:r w:rsidRPr="00184EB0">
        <w:rPr>
          <w:sz w:val="12"/>
        </w:rPr>
        <w:t xml:space="preserve"> as a new frontier that can be a great source of new </w:t>
      </w:r>
      <w:r w:rsidRPr="00B61A5F">
        <w:rPr>
          <w:rStyle w:val="Style13ptBold"/>
        </w:rPr>
        <w:t>materials, energy and</w:t>
      </w:r>
      <w:r w:rsidRPr="00184EB0">
        <w:rPr>
          <w:sz w:val="12"/>
        </w:rPr>
        <w:t xml:space="preserve"> various forms of new </w:t>
      </w:r>
      <w:r w:rsidRPr="00B61A5F">
        <w:rPr>
          <w:rStyle w:val="Style13ptBold"/>
        </w:rPr>
        <w:t>wealth</w:t>
      </w:r>
      <w:r w:rsidRPr="00184EB0">
        <w:rPr>
          <w:sz w:val="12"/>
        </w:rPr>
        <w:t xml:space="preserve"> that might even </w:t>
      </w:r>
      <w:r w:rsidRPr="00B61A5F">
        <w:rPr>
          <w:rStyle w:val="Style13ptBold"/>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13ptBold"/>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13ptBold"/>
        </w:rPr>
        <w:t>not only dream of</w:t>
      </w:r>
      <w:r w:rsidRPr="00177575">
        <w:rPr>
          <w:sz w:val="12"/>
        </w:rPr>
        <w:t xml:space="preserve"> their future in </w:t>
      </w:r>
      <w:r w:rsidRPr="00177575">
        <w:rPr>
          <w:rStyle w:val="Style13ptBold"/>
        </w:rPr>
        <w:t>the space industry but also</w:t>
      </w:r>
      <w:r w:rsidRPr="00DF6B30">
        <w:rPr>
          <w:rStyle w:val="Style13ptBold"/>
        </w:rPr>
        <w:t xml:space="preserve"> </w:t>
      </w:r>
      <w:r w:rsidRPr="00F35472">
        <w:rPr>
          <w:rStyle w:val="Style13ptBold"/>
          <w:highlight w:val="green"/>
        </w:rPr>
        <w:t xml:space="preserve">have </w:t>
      </w:r>
      <w:r w:rsidRPr="00F35472">
        <w:rPr>
          <w:rStyle w:val="Emphasis"/>
          <w:highlight w:val="green"/>
        </w:rPr>
        <w:t>billions</w:t>
      </w:r>
      <w:r w:rsidRPr="00184EB0">
        <w:rPr>
          <w:sz w:val="12"/>
        </w:rPr>
        <w:t xml:space="preserve"> of dollars </w:t>
      </w:r>
      <w:r w:rsidRPr="00DF6B30">
        <w:rPr>
          <w:rStyle w:val="Style13ptBold"/>
        </w:rPr>
        <w:t>in assets</w:t>
      </w:r>
      <w:r w:rsidRPr="00F35472">
        <w:rPr>
          <w:rStyle w:val="Style13ptBold"/>
          <w:highlight w:val="green"/>
        </w:rPr>
        <w:t>.</w:t>
      </w:r>
      <w:r w:rsidRPr="00184EB0">
        <w:rPr>
          <w:sz w:val="12"/>
        </w:rPr>
        <w:t xml:space="preserve"> These </w:t>
      </w:r>
      <w:r w:rsidRPr="00954F69">
        <w:rPr>
          <w:rStyle w:val="Style13ptBold"/>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13ptBold"/>
        </w:rPr>
        <w:t>.</w:t>
      </w:r>
      <w:r w:rsidRPr="00184EB0">
        <w:rPr>
          <w:sz w:val="12"/>
        </w:rPr>
        <w:t xml:space="preserve"> These </w:t>
      </w:r>
      <w:r w:rsidRPr="00DF6B30">
        <w:rPr>
          <w:rStyle w:val="Style13ptBold"/>
        </w:rPr>
        <w:t>space billionaires</w:t>
      </w:r>
      <w:r w:rsidRPr="00184EB0">
        <w:rPr>
          <w:sz w:val="12"/>
        </w:rPr>
        <w:t xml:space="preserve">, each in their own way, </w:t>
      </w:r>
      <w:r w:rsidRPr="00DF6B30">
        <w:rPr>
          <w:rStyle w:val="Style13ptBold"/>
        </w:rPr>
        <w:t xml:space="preserve">are proponents of </w:t>
      </w:r>
      <w:r w:rsidRPr="00184EB0">
        <w:rPr>
          <w:sz w:val="12"/>
        </w:rPr>
        <w:t xml:space="preserve">a new age of </w:t>
      </w:r>
      <w:r w:rsidRPr="00DF6B30">
        <w:rPr>
          <w:rStyle w:val="Style13ptBold"/>
        </w:rPr>
        <w:t xml:space="preserve">astral abundance. </w:t>
      </w:r>
      <w:r w:rsidRPr="00F35472">
        <w:rPr>
          <w:rStyle w:val="Style13ptBold"/>
          <w:highlight w:val="green"/>
        </w:rPr>
        <w:t xml:space="preserve">Each </w:t>
      </w:r>
      <w:r w:rsidRPr="00177575">
        <w:rPr>
          <w:rStyle w:val="Style13ptBold"/>
        </w:rPr>
        <w:t xml:space="preserve">of them </w:t>
      </w:r>
      <w:r w:rsidRPr="00F35472">
        <w:rPr>
          <w:rStyle w:val="Style13ptBold"/>
          <w:highlight w:val="green"/>
        </w:rPr>
        <w:t>is launching</w:t>
      </w:r>
      <w:r w:rsidRPr="00DF6B30">
        <w:rPr>
          <w:rStyle w:val="Style13ptBold"/>
        </w:rPr>
        <w:t xml:space="preserve"> new </w:t>
      </w:r>
      <w:r w:rsidRPr="00D90227">
        <w:rPr>
          <w:rStyle w:val="Style13ptBold"/>
        </w:rPr>
        <w:t xml:space="preserve">commercial </w:t>
      </w:r>
      <w:r w:rsidRPr="00F35472">
        <w:rPr>
          <w:rStyle w:val="Style13ptBold"/>
          <w:highlight w:val="green"/>
        </w:rPr>
        <w:t>space industries.</w:t>
      </w:r>
      <w:r w:rsidRPr="00DF6B30">
        <w:rPr>
          <w:rStyle w:val="Style13ptBold"/>
        </w:rPr>
        <w:t xml:space="preserve"> </w:t>
      </w:r>
      <w:r w:rsidRPr="00184EB0">
        <w:rPr>
          <w:sz w:val="12"/>
        </w:rPr>
        <w:t xml:space="preserve">They are literally transforming our vision of tomorrow. </w:t>
      </w:r>
      <w:r w:rsidRPr="00DF6B30">
        <w:rPr>
          <w:rStyle w:val="Style13ptBold"/>
        </w:rPr>
        <w:t>These</w:t>
      </w:r>
      <w:r w:rsidRPr="00184EB0">
        <w:rPr>
          <w:sz w:val="12"/>
        </w:rPr>
        <w:t xml:space="preserve"> new types of entrepreneurial aerospace companies—the </w:t>
      </w:r>
      <w:r w:rsidRPr="00DF6B30">
        <w:rPr>
          <w:rStyle w:val="Style13ptBold"/>
        </w:rPr>
        <w:t>New Space enterprises</w:t>
      </w:r>
      <w:r w:rsidRPr="00184EB0">
        <w:rPr>
          <w:sz w:val="12"/>
        </w:rPr>
        <w:t>—</w:t>
      </w:r>
      <w:r w:rsidRPr="00DF6B30">
        <w:rPr>
          <w:rStyle w:val="Style13ptBold"/>
        </w:rPr>
        <w:t>give</w:t>
      </w:r>
      <w:r w:rsidRPr="00184EB0">
        <w:rPr>
          <w:sz w:val="12"/>
        </w:rPr>
        <w:t xml:space="preserve"> new hope and </w:t>
      </w:r>
      <w:r w:rsidRPr="00DF6B30">
        <w:rPr>
          <w:rStyle w:val="Style13ptBold"/>
        </w:rPr>
        <w:t>new promise of transforming our world</w:t>
      </w:r>
      <w:r w:rsidRPr="00184EB0">
        <w:rPr>
          <w:sz w:val="12"/>
        </w:rPr>
        <w:t xml:space="preserve"> as we know it today</w:t>
      </w:r>
      <w:r w:rsidRPr="00DF6B30">
        <w:rPr>
          <w:rStyle w:val="Style13ptBold"/>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13ptBold"/>
        </w:rPr>
        <w:t xml:space="preserve"> </w:t>
      </w:r>
      <w:r w:rsidRPr="00120064">
        <w:rPr>
          <w:rStyle w:val="Style13ptBold"/>
        </w:rPr>
        <w:t xml:space="preserve">Near-Earth </w:t>
      </w:r>
      <w:r w:rsidRPr="00F35472">
        <w:rPr>
          <w:rStyle w:val="Style13ptBold"/>
          <w:highlight w:val="green"/>
        </w:rPr>
        <w:t>asteroids</w:t>
      </w:r>
      <w:r w:rsidRPr="00120064">
        <w:rPr>
          <w:rStyle w:val="Style13ptBold"/>
        </w:rPr>
        <w:t xml:space="preserve"> </w:t>
      </w:r>
      <w:r w:rsidRPr="00184EB0">
        <w:rPr>
          <w:sz w:val="12"/>
        </w:rPr>
        <w:t>largely</w:t>
      </w:r>
      <w:r w:rsidRPr="00120064">
        <w:rPr>
          <w:rStyle w:val="Style13ptBold"/>
        </w:rPr>
        <w:t xml:space="preserve"> </w:t>
      </w:r>
      <w:r w:rsidRPr="00B31FCC">
        <w:rPr>
          <w:rStyle w:val="Style13ptBold"/>
        </w:rPr>
        <w:t>composed of platinum</w:t>
      </w:r>
      <w:r w:rsidRPr="00CB37E4">
        <w:rPr>
          <w:rStyle w:val="Style13ptBold"/>
        </w:rPr>
        <w:t xml:space="preserve"> and</w:t>
      </w:r>
      <w:r w:rsidRPr="00120064">
        <w:rPr>
          <w:rStyle w:val="Style13ptBold"/>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13ptBold"/>
          <w:highlight w:val="green"/>
        </w:rPr>
        <w:t xml:space="preserve"> have</w:t>
      </w:r>
      <w:r>
        <w:rPr>
          <w:rStyle w:val="Style13ptBold"/>
        </w:rPr>
        <w:t xml:space="preserve"> </w:t>
      </w:r>
      <w:r w:rsidRPr="00120064">
        <w:rPr>
          <w:rStyle w:val="Style13ptBold"/>
        </w:rPr>
        <w:t xml:space="preserve">an </w:t>
      </w:r>
      <w:r w:rsidRPr="00D31015">
        <w:rPr>
          <w:rStyle w:val="Style13ptBold"/>
        </w:rPr>
        <w:t xml:space="preserve">incredible </w:t>
      </w:r>
      <w:r w:rsidRPr="00F35472">
        <w:rPr>
          <w:rStyle w:val="Style13ptBold"/>
          <w:highlight w:val="green"/>
        </w:rPr>
        <w:t>value. Helium-3</w:t>
      </w:r>
      <w:r w:rsidRPr="00120064">
        <w:rPr>
          <w:rStyle w:val="Style13ptBold"/>
        </w:rPr>
        <w:t xml:space="preserve"> isotopes </w:t>
      </w:r>
      <w:r w:rsidRPr="00184EB0">
        <w:rPr>
          <w:sz w:val="12"/>
        </w:rPr>
        <w:t>accessible in outer</w:t>
      </w:r>
      <w:r w:rsidRPr="00120064">
        <w:rPr>
          <w:rStyle w:val="Style13ptBold"/>
        </w:rPr>
        <w:t xml:space="preserve"> space </w:t>
      </w:r>
      <w:r w:rsidRPr="00D31015">
        <w:rPr>
          <w:rStyle w:val="Style13ptBold"/>
        </w:rPr>
        <w:t xml:space="preserve">could </w:t>
      </w:r>
      <w:r w:rsidRPr="00F35472">
        <w:rPr>
          <w:rStyle w:val="Style13ptBold"/>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13ptBold"/>
          <w:highlight w:val="green"/>
        </w:rPr>
        <w:t>. There is</w:t>
      </w:r>
      <w:r w:rsidRPr="00120064">
        <w:rPr>
          <w:rStyle w:val="Style13ptBold"/>
        </w:rPr>
        <w:t xml:space="preserve"> </w:t>
      </w:r>
      <w:r w:rsidRPr="00184EB0">
        <w:rPr>
          <w:sz w:val="12"/>
        </w:rPr>
        <w:t>far</w:t>
      </w:r>
      <w:r w:rsidRPr="00120064">
        <w:rPr>
          <w:rStyle w:val="Style13ptBold"/>
        </w:rPr>
        <w:t xml:space="preserve"> </w:t>
      </w:r>
      <w:r w:rsidRPr="00F35472">
        <w:rPr>
          <w:rStyle w:val="Style13ptBold"/>
          <w:highlight w:val="green"/>
        </w:rPr>
        <w:t>more water in</w:t>
      </w:r>
      <w:r w:rsidRPr="00120064">
        <w:rPr>
          <w:rStyle w:val="Style13ptBold"/>
        </w:rPr>
        <w:t xml:space="preserve"> </w:t>
      </w:r>
      <w:r w:rsidRPr="00184EB0">
        <w:rPr>
          <w:sz w:val="12"/>
        </w:rPr>
        <w:t>outer</w:t>
      </w:r>
      <w:r w:rsidRPr="00120064">
        <w:rPr>
          <w:rStyle w:val="Style13ptBold"/>
        </w:rPr>
        <w:t xml:space="preserve"> </w:t>
      </w:r>
      <w:r w:rsidRPr="00F35472">
        <w:rPr>
          <w:rStyle w:val="Style13ptBold"/>
          <w:highlight w:val="green"/>
        </w:rPr>
        <w:t>space than</w:t>
      </w:r>
      <w:r w:rsidRPr="00120064">
        <w:rPr>
          <w:rStyle w:val="Style13ptBold"/>
        </w:rPr>
        <w:t xml:space="preserve"> </w:t>
      </w:r>
      <w:r w:rsidRPr="00184EB0">
        <w:rPr>
          <w:sz w:val="12"/>
        </w:rPr>
        <w:t>is</w:t>
      </w:r>
      <w:r w:rsidRPr="00120064">
        <w:rPr>
          <w:rStyle w:val="Style13ptBold"/>
        </w:rPr>
        <w:t xml:space="preserve"> in</w:t>
      </w:r>
      <w:r>
        <w:rPr>
          <w:rStyle w:val="Style13ptBold"/>
        </w:rPr>
        <w:t xml:space="preserve"> </w:t>
      </w:r>
      <w:r w:rsidRPr="00CB37E4">
        <w:rPr>
          <w:rStyle w:val="Style13ptBold"/>
        </w:rPr>
        <w:t xml:space="preserve">our </w:t>
      </w:r>
      <w:r w:rsidRPr="00F35472">
        <w:rPr>
          <w:rStyle w:val="Style13ptBold"/>
          <w:highlight w:val="green"/>
        </w:rPr>
        <w:t>oceans.</w:t>
      </w:r>
      <w:r w:rsidRPr="00120064">
        <w:rPr>
          <w:rStyle w:val="Style13ptBold"/>
        </w:rPr>
        <w:t xml:space="preserve"> </w:t>
      </w:r>
      <w:r w:rsidRPr="00184EB0">
        <w:rPr>
          <w:sz w:val="12"/>
        </w:rPr>
        <w:t>In the pages that follow we will explain the potential for a cosmic shift in our global economy, our ecology, and our commercial and legal systems.</w:t>
      </w:r>
      <w:r>
        <w:rPr>
          <w:rStyle w:val="Style13ptBold"/>
        </w:rPr>
        <w:t xml:space="preserve"> </w:t>
      </w:r>
      <w:r w:rsidRPr="00120064">
        <w:rPr>
          <w:rStyle w:val="Style13ptBold"/>
        </w:rPr>
        <w:t xml:space="preserve">These can take place by </w:t>
      </w:r>
      <w:r w:rsidRPr="007D323B">
        <w:rPr>
          <w:rStyle w:val="Style13ptBold"/>
        </w:rPr>
        <w:t xml:space="preserve">the end of this century. </w:t>
      </w:r>
      <w:r w:rsidRPr="00184EB0">
        <w:rPr>
          <w:sz w:val="12"/>
        </w:rPr>
        <w:t xml:space="preserve">And </w:t>
      </w:r>
      <w:r w:rsidRPr="007D323B">
        <w:rPr>
          <w:rStyle w:val="Style13ptBold"/>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13ptBold"/>
        </w:rPr>
        <w:t>the stru</w:t>
      </w:r>
      <w:r w:rsidRPr="000B5960">
        <w:rPr>
          <w:rStyle w:val="Style13ptBold"/>
        </w:rPr>
        <w:t xml:space="preserve">ggle between “haves” and “have nots” will grow increasingly </w:t>
      </w:r>
      <w:r w:rsidRPr="000B5960">
        <w:rPr>
          <w:rStyle w:val="Emphasis"/>
        </w:rPr>
        <w:t>ugly</w:t>
      </w:r>
      <w:r w:rsidRPr="000B5960">
        <w:rPr>
          <w:rStyle w:val="Style13ptBold"/>
        </w:rPr>
        <w:t xml:space="preserve">. A </w:t>
      </w:r>
      <w:r w:rsidRPr="00F35472">
        <w:rPr>
          <w:rStyle w:val="Style13ptBold"/>
          <w:highlight w:val="green"/>
        </w:rPr>
        <w:t>lack of</w:t>
      </w:r>
      <w:r w:rsidRPr="000B5960">
        <w:rPr>
          <w:rStyle w:val="Style13ptBold"/>
        </w:rPr>
        <w:t xml:space="preserve"> affordable and readily available </w:t>
      </w:r>
      <w:r w:rsidRPr="000B5960">
        <w:rPr>
          <w:rStyle w:val="Emphasis"/>
        </w:rPr>
        <w:t>water</w:t>
      </w:r>
      <w:r w:rsidRPr="000B5960">
        <w:rPr>
          <w:rStyle w:val="Style13ptBold"/>
        </w:rPr>
        <w:t xml:space="preserve">, natural </w:t>
      </w:r>
      <w:r w:rsidRPr="000B5960">
        <w:rPr>
          <w:rStyle w:val="Emphasis"/>
        </w:rPr>
        <w:t>resources</w:t>
      </w:r>
      <w:r w:rsidRPr="000B5960">
        <w:rPr>
          <w:rStyle w:val="Style13ptBold"/>
        </w:rPr>
        <w:t xml:space="preserve">, </w:t>
      </w:r>
      <w:r w:rsidRPr="00F35472">
        <w:rPr>
          <w:rStyle w:val="Emphasis"/>
          <w:highlight w:val="green"/>
        </w:rPr>
        <w:t>food</w:t>
      </w:r>
      <w:r w:rsidRPr="00F35472">
        <w:rPr>
          <w:rStyle w:val="Style13ptBold"/>
          <w:highlight w:val="green"/>
        </w:rPr>
        <w:t xml:space="preserve">, </w:t>
      </w:r>
      <w:r w:rsidRPr="00F35472">
        <w:rPr>
          <w:rStyle w:val="Emphasis"/>
          <w:highlight w:val="green"/>
        </w:rPr>
        <w:t>health care</w:t>
      </w:r>
      <w:r w:rsidRPr="00F35472">
        <w:rPr>
          <w:rStyle w:val="Style13ptBold"/>
          <w:highlight w:val="green"/>
        </w:rPr>
        <w:t xml:space="preserve"> and</w:t>
      </w:r>
      <w:r w:rsidRPr="000B5960">
        <w:rPr>
          <w:rStyle w:val="Style13ptBold"/>
        </w:rPr>
        <w:t xml:space="preserve"> medical supplies, plus systematic threats to </w:t>
      </w:r>
      <w:r w:rsidRPr="000B5960">
        <w:rPr>
          <w:rStyle w:val="Emphasis"/>
        </w:rPr>
        <w:t>urban security</w:t>
      </w:r>
      <w:r w:rsidRPr="000B5960">
        <w:rPr>
          <w:rStyle w:val="Style13ptBold"/>
        </w:rPr>
        <w:t xml:space="preserve"> and </w:t>
      </w:r>
      <w:r w:rsidRPr="00F35472">
        <w:rPr>
          <w:rStyle w:val="Emphasis"/>
          <w:highlight w:val="green"/>
        </w:rPr>
        <w:t>systemic war</w:t>
      </w:r>
      <w:r w:rsidRPr="00E7137A">
        <w:rPr>
          <w:rStyle w:val="Style13ptBold"/>
        </w:rPr>
        <w:t>fare</w:t>
      </w:r>
      <w:r w:rsidRPr="00F35472">
        <w:rPr>
          <w:rStyle w:val="Style13ptBold"/>
          <w:highlight w:val="green"/>
        </w:rPr>
        <w:t xml:space="preserve"> are </w:t>
      </w:r>
      <w:r w:rsidRPr="00480D32">
        <w:rPr>
          <w:rStyle w:val="Style13ptBold"/>
        </w:rPr>
        <w:t xml:space="preserve">the </w:t>
      </w:r>
      <w:r w:rsidRPr="00F35472">
        <w:rPr>
          <w:rStyle w:val="Style13ptBold"/>
          <w:highlight w:val="green"/>
        </w:rPr>
        <w:t>alternatives</w:t>
      </w:r>
      <w:r w:rsidRPr="000B5960">
        <w:rPr>
          <w:rStyle w:val="Style13ptBold"/>
        </w:rPr>
        <w:t xml:space="preserve"> to astral </w:t>
      </w:r>
      <w:r w:rsidRPr="004C6946">
        <w:rPr>
          <w:rStyle w:val="Style13ptBold"/>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13ptBold"/>
          <w:highlight w:val="green"/>
        </w:rPr>
        <w:t xml:space="preserve">Within the </w:t>
      </w:r>
      <w:r w:rsidRPr="00F35472">
        <w:rPr>
          <w:rStyle w:val="Emphasis"/>
          <w:highlight w:val="green"/>
        </w:rPr>
        <w:t>next few decades</w:t>
      </w:r>
      <w:r w:rsidRPr="00CB37E4">
        <w:rPr>
          <w:rStyle w:val="Style13ptBold"/>
        </w:rPr>
        <w:t xml:space="preserve"> these problems will be increasingly real</w:t>
      </w:r>
      <w:r w:rsidRPr="00F35472">
        <w:rPr>
          <w:rStyle w:val="Style13ptBold"/>
          <w:highlight w:val="green"/>
        </w:rPr>
        <w:t>.</w:t>
      </w:r>
      <w:r w:rsidRPr="00184EB0">
        <w:rPr>
          <w:sz w:val="12"/>
        </w:rPr>
        <w:t xml:space="preserve"> By then </w:t>
      </w:r>
      <w:r w:rsidRPr="00CB37E4">
        <w:rPr>
          <w:rStyle w:val="Style13ptBold"/>
        </w:rPr>
        <w:t xml:space="preserve">the world may almost be </w:t>
      </w:r>
      <w:r w:rsidRPr="00CB37E4">
        <w:rPr>
          <w:rStyle w:val="Emphasis"/>
        </w:rPr>
        <w:t>begging</w:t>
      </w:r>
      <w:r w:rsidRPr="00CB37E4">
        <w:rPr>
          <w:rStyle w:val="Style13ptBold"/>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8E5AEE5" w14:textId="77777777" w:rsidR="00FF0F73" w:rsidRPr="00241F3B" w:rsidRDefault="00FF0F73" w:rsidP="00FF0F73">
      <w:pPr>
        <w:pStyle w:val="Heading4"/>
        <w:rPr>
          <w:rFonts w:cs="Calibri"/>
        </w:rPr>
      </w:pPr>
      <w:r w:rsidRPr="00241F3B">
        <w:rPr>
          <w:rFonts w:cs="Calibri"/>
        </w:rPr>
        <w:t>Satellite loss shuts down global fracking</w:t>
      </w:r>
    </w:p>
    <w:p w14:paraId="0E735246" w14:textId="77777777" w:rsidR="00FF0F73" w:rsidRPr="00241F3B" w:rsidRDefault="00FF0F73" w:rsidP="00FF0F73">
      <w:r w:rsidRPr="00241F3B">
        <w:t xml:space="preserve">Les </w:t>
      </w:r>
      <w:r w:rsidRPr="00241F3B">
        <w:rPr>
          <w:rStyle w:val="Style13ptBold"/>
        </w:rPr>
        <w:t>Johnson 13</w:t>
      </w:r>
      <w:r w:rsidRPr="00241F3B">
        <w:t xml:space="preserve">, Deputy Manager for NASA's Advanced Concepts Office at the Marshall Space Flight Center, Co-Investigator for the JAXA T-Rex Space Tether Experiment and PI of NASA's </w:t>
      </w:r>
      <w:proofErr w:type="spellStart"/>
      <w:r w:rsidRPr="00241F3B">
        <w:t>ProSEDS</w:t>
      </w:r>
      <w:proofErr w:type="spellEnd"/>
      <w:r w:rsidRPr="00241F3B">
        <w:t xml:space="preserve"> Experiment, Master's Degree in Physics from Vanderbilt University, Popular Science Writer, and NASA Technologist, Frequent Contributor to the Journal of the British Interplanetary </w:t>
      </w:r>
      <w:proofErr w:type="spellStart"/>
      <w:r w:rsidRPr="00241F3B">
        <w:t>Sodety</w:t>
      </w:r>
      <w:proofErr w:type="spellEnd"/>
      <w:r w:rsidRPr="00241F3B">
        <w:t xml:space="preserve"> and Member of the American Institute of Aeronautics and Astronautics, National Space Society, the World Future Society, and MENSA, Sky Alert!: When Satellites Fail, p. 99-105</w:t>
      </w:r>
    </w:p>
    <w:p w14:paraId="7927FB0D" w14:textId="77777777" w:rsidR="00FF0F73" w:rsidRPr="00241F3B" w:rsidRDefault="00FF0F73" w:rsidP="00FF0F73">
      <w:pPr>
        <w:rPr>
          <w:sz w:val="16"/>
        </w:rPr>
      </w:pPr>
      <w:r w:rsidRPr="00241F3B">
        <w:rPr>
          <w:rStyle w:val="Emphasis"/>
          <w:highlight w:val="green"/>
        </w:rPr>
        <w:t>Energy</w:t>
      </w:r>
      <w:r w:rsidRPr="00241F3B">
        <w:rPr>
          <w:sz w:val="16"/>
        </w:rPr>
        <w:t xml:space="preserve">, environment, farming, mining, land use. All of these areas and more </w:t>
      </w:r>
      <w:r w:rsidRPr="00241F3B">
        <w:rPr>
          <w:rStyle w:val="Emphasis"/>
          <w:highlight w:val="green"/>
        </w:rPr>
        <w:t>are</w:t>
      </w:r>
      <w:r w:rsidRPr="00241F3B">
        <w:rPr>
          <w:rStyle w:val="Emphasis"/>
        </w:rPr>
        <w:t xml:space="preserve"> now </w:t>
      </w:r>
      <w:r w:rsidRPr="00241F3B">
        <w:rPr>
          <w:rStyle w:val="Emphasis"/>
          <w:highlight w:val="green"/>
        </w:rPr>
        <w:t>inextricably linked to satellite data and would be devastated should that flow</w:t>
      </w:r>
      <w:r w:rsidRPr="00241F3B">
        <w:rPr>
          <w:rStyle w:val="Emphasis"/>
        </w:rPr>
        <w:t xml:space="preserve"> of data </w:t>
      </w:r>
      <w:r w:rsidRPr="00241F3B">
        <w:rPr>
          <w:rStyle w:val="Emphasis"/>
          <w:highlight w:val="green"/>
        </w:rPr>
        <w:t>stop</w:t>
      </w:r>
      <w:r w:rsidRPr="00241F3B">
        <w:rPr>
          <w:sz w:val="16"/>
        </w:rPr>
        <w:t>.</w:t>
      </w:r>
    </w:p>
    <w:p w14:paraId="0DD727B3" w14:textId="77777777" w:rsidR="00FF0F73" w:rsidRPr="00241F3B" w:rsidRDefault="00FF0F73" w:rsidP="00FF0F73">
      <w:pPr>
        <w:rPr>
          <w:sz w:val="12"/>
          <w:szCs w:val="18"/>
        </w:rPr>
      </w:pPr>
      <w:r w:rsidRPr="00241F3B">
        <w:rPr>
          <w:sz w:val="12"/>
          <w:szCs w:val="18"/>
        </w:rPr>
        <w:t>Environmental Monitoring</w:t>
      </w:r>
    </w:p>
    <w:p w14:paraId="121AA8D1" w14:textId="77777777" w:rsidR="00FF0F73" w:rsidRPr="00241F3B" w:rsidRDefault="00FF0F73" w:rsidP="00FF0F73">
      <w:pPr>
        <w:rPr>
          <w:sz w:val="12"/>
          <w:szCs w:val="18"/>
        </w:rPr>
      </w:pPr>
      <w:r w:rsidRPr="00241F3B">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241F3B">
        <w:rPr>
          <w:sz w:val="12"/>
          <w:szCs w:val="18"/>
        </w:rPr>
        <w:t>oll</w:t>
      </w:r>
      <w:proofErr w:type="spellEnd"/>
      <w:r w:rsidRPr="00241F3B">
        <w:rPr>
          <w:sz w:val="12"/>
          <w:szCs w:val="18"/>
        </w:rPr>
        <w:t xml:space="preserve"> spill happened in the Gulf of Mexico in 2010, satellite images were used in conjunction with aircraft and ships to monitor the extent and evolving nature of the spill (Figures 10.1 and 10.2).</w:t>
      </w:r>
    </w:p>
    <w:p w14:paraId="23CB028A" w14:textId="77777777" w:rsidR="00FF0F73" w:rsidRPr="00241F3B" w:rsidRDefault="00FF0F73" w:rsidP="00FF0F73">
      <w:pPr>
        <w:rPr>
          <w:sz w:val="12"/>
          <w:szCs w:val="18"/>
        </w:rPr>
      </w:pPr>
      <w:r w:rsidRPr="00241F3B">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3E2D2CD8" w14:textId="77777777" w:rsidR="00FF0F73" w:rsidRPr="00241F3B" w:rsidRDefault="00FF0F73" w:rsidP="00FF0F73">
      <w:pPr>
        <w:rPr>
          <w:sz w:val="12"/>
          <w:szCs w:val="18"/>
        </w:rPr>
      </w:pPr>
      <w:r w:rsidRPr="00241F3B">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661E2399" w14:textId="77777777" w:rsidR="00FF0F73" w:rsidRPr="00241F3B" w:rsidRDefault="00FF0F73" w:rsidP="00FF0F73">
      <w:pPr>
        <w:rPr>
          <w:sz w:val="12"/>
          <w:szCs w:val="18"/>
        </w:rPr>
      </w:pPr>
      <w:r w:rsidRPr="00241F3B">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2D488936" w14:textId="77777777" w:rsidR="00FF0F73" w:rsidRPr="00241F3B" w:rsidRDefault="00FF0F73" w:rsidP="00FF0F73">
      <w:pPr>
        <w:rPr>
          <w:sz w:val="12"/>
          <w:szCs w:val="18"/>
        </w:rPr>
      </w:pPr>
      <w:r w:rsidRPr="00241F3B">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52C4B448" w14:textId="77777777" w:rsidR="00FF0F73" w:rsidRPr="00241F3B" w:rsidRDefault="00FF0F73" w:rsidP="00FF0F73">
      <w:pPr>
        <w:rPr>
          <w:sz w:val="12"/>
          <w:szCs w:val="18"/>
        </w:rPr>
      </w:pPr>
      <w:r w:rsidRPr="00241F3B">
        <w:rPr>
          <w:sz w:val="12"/>
          <w:szCs w:val="18"/>
        </w:rPr>
        <w:t>And what is the practical side of this particular bit of information?</w:t>
      </w:r>
    </w:p>
    <w:p w14:paraId="5F451BED" w14:textId="77777777" w:rsidR="00FF0F73" w:rsidRPr="00241F3B" w:rsidRDefault="00FF0F73" w:rsidP="00FF0F73">
      <w:pPr>
        <w:rPr>
          <w:sz w:val="12"/>
          <w:szCs w:val="18"/>
        </w:rPr>
      </w:pPr>
      <w:r w:rsidRPr="00241F3B">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794D30E8" w14:textId="77777777" w:rsidR="00FF0F73" w:rsidRPr="00241F3B" w:rsidRDefault="00FF0F73" w:rsidP="00FF0F73">
      <w:pPr>
        <w:rPr>
          <w:sz w:val="12"/>
          <w:szCs w:val="18"/>
        </w:rPr>
      </w:pPr>
      <w:r w:rsidRPr="00241F3B">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215A1E02" w14:textId="77777777" w:rsidR="00FF0F73" w:rsidRPr="00241F3B" w:rsidRDefault="00FF0F73" w:rsidP="00FF0F73">
      <w:pPr>
        <w:rPr>
          <w:sz w:val="12"/>
          <w:szCs w:val="18"/>
        </w:rPr>
      </w:pPr>
      <w:r w:rsidRPr="00241F3B">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193DF198" w14:textId="77777777" w:rsidR="00FF0F73" w:rsidRPr="00241F3B" w:rsidRDefault="00FF0F73" w:rsidP="00FF0F73">
      <w:pPr>
        <w:rPr>
          <w:sz w:val="12"/>
          <w:szCs w:val="18"/>
        </w:rPr>
      </w:pPr>
      <w:r w:rsidRPr="00241F3B">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786A16E7" w14:textId="77777777" w:rsidR="00FF0F73" w:rsidRPr="00241F3B" w:rsidRDefault="00FF0F73" w:rsidP="00FF0F73">
      <w:pPr>
        <w:rPr>
          <w:sz w:val="12"/>
          <w:szCs w:val="18"/>
        </w:rPr>
      </w:pPr>
      <w:r w:rsidRPr="00241F3B">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18FD8F16" w14:textId="77777777" w:rsidR="00FF0F73" w:rsidRPr="00241F3B" w:rsidRDefault="00FF0F73" w:rsidP="00FF0F73">
      <w:pPr>
        <w:rPr>
          <w:sz w:val="12"/>
          <w:szCs w:val="18"/>
        </w:rPr>
      </w:pPr>
      <w:r w:rsidRPr="00241F3B">
        <w:rPr>
          <w:sz w:val="12"/>
          <w:szCs w:val="18"/>
        </w:rPr>
        <w:t>By looking in different parts of the spectrum, like the infrared light discussed above, we can make observations as described in Table 10.1.</w:t>
      </w:r>
    </w:p>
    <w:p w14:paraId="5266F983" w14:textId="77777777" w:rsidR="00FF0F73" w:rsidRPr="00241F3B" w:rsidRDefault="00FF0F73" w:rsidP="00FF0F73">
      <w:pPr>
        <w:rPr>
          <w:sz w:val="12"/>
          <w:szCs w:val="18"/>
        </w:rPr>
      </w:pPr>
      <w:r w:rsidRPr="00241F3B">
        <w:rPr>
          <w:sz w:val="12"/>
          <w:szCs w:val="18"/>
        </w:rPr>
        <w:t>Pollution Monitoring</w:t>
      </w:r>
    </w:p>
    <w:p w14:paraId="537EEB1C" w14:textId="77777777" w:rsidR="00FF0F73" w:rsidRPr="00241F3B" w:rsidRDefault="00FF0F73" w:rsidP="00FF0F73">
      <w:pPr>
        <w:rPr>
          <w:sz w:val="12"/>
          <w:szCs w:val="18"/>
        </w:rPr>
      </w:pPr>
      <w:r w:rsidRPr="00241F3B">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470E66D1" w14:textId="77777777" w:rsidR="00FF0F73" w:rsidRPr="00241F3B" w:rsidRDefault="00FF0F73" w:rsidP="00FF0F73">
      <w:pPr>
        <w:rPr>
          <w:sz w:val="12"/>
          <w:szCs w:val="18"/>
        </w:rPr>
      </w:pPr>
      <w:r w:rsidRPr="00241F3B">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0E8B2B02" w14:textId="77777777" w:rsidR="00FF0F73" w:rsidRPr="00241F3B" w:rsidRDefault="00FF0F73" w:rsidP="00FF0F73">
      <w:pPr>
        <w:rPr>
          <w:rStyle w:val="Emphasis"/>
        </w:rPr>
      </w:pPr>
      <w:r w:rsidRPr="00241F3B">
        <w:rPr>
          <w:rStyle w:val="Emphasis"/>
        </w:rPr>
        <w:t>Energy Production</w:t>
      </w:r>
    </w:p>
    <w:p w14:paraId="0BFD9F5B" w14:textId="77777777" w:rsidR="00FF0F73" w:rsidRPr="00241F3B" w:rsidRDefault="00FF0F73" w:rsidP="00FF0F73">
      <w:pPr>
        <w:rPr>
          <w:rStyle w:val="StyleUnderline"/>
        </w:rPr>
      </w:pPr>
      <w:r w:rsidRPr="00241F3B">
        <w:rPr>
          <w:rStyle w:val="StyleUnderline"/>
          <w:highlight w:val="green"/>
        </w:rPr>
        <w:t>The</w:t>
      </w:r>
      <w:r w:rsidRPr="00241F3B">
        <w:rPr>
          <w:rStyle w:val="StyleUnderline"/>
        </w:rPr>
        <w:t xml:space="preserve"> recent </w:t>
      </w:r>
      <w:r w:rsidRPr="00241F3B">
        <w:rPr>
          <w:rStyle w:val="StyleUnderline"/>
          <w:highlight w:val="green"/>
        </w:rPr>
        <w:t>boom in</w:t>
      </w:r>
      <w:r w:rsidRPr="00241F3B">
        <w:rPr>
          <w:rStyle w:val="StyleUnderline"/>
        </w:rPr>
        <w:t xml:space="preserve"> the production of </w:t>
      </w:r>
      <w:r w:rsidRPr="00241F3B">
        <w:rPr>
          <w:rStyle w:val="StyleUnderline"/>
          <w:highlight w:val="green"/>
        </w:rPr>
        <w:t>shale oil</w:t>
      </w:r>
      <w:r w:rsidRPr="00241F3B">
        <w:rPr>
          <w:rStyle w:val="StyleUnderline"/>
        </w:rPr>
        <w:t xml:space="preserv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 xml:space="preserve">and elsewhere </w:t>
      </w:r>
      <w:r w:rsidRPr="00241F3B">
        <w:rPr>
          <w:rStyle w:val="StyleUnderline"/>
          <w:highlight w:val="green"/>
        </w:rPr>
        <w:t>is due</w:t>
      </w:r>
      <w:r w:rsidRPr="00241F3B">
        <w:rPr>
          <w:rStyle w:val="StyleUnderline"/>
        </w:rPr>
        <w:t xml:space="preserve"> in large part </w:t>
      </w:r>
      <w:r w:rsidRPr="00241F3B">
        <w:rPr>
          <w:rStyle w:val="StyleUnderline"/>
          <w:highlight w:val="green"/>
        </w:rPr>
        <w:t>to</w:t>
      </w:r>
      <w:r w:rsidRPr="00241F3B">
        <w:rPr>
          <w:rStyle w:val="StyleUnderline"/>
        </w:rPr>
        <w:t xml:space="preserve"> the </w:t>
      </w:r>
      <w:r w:rsidRPr="00241F3B">
        <w:rPr>
          <w:rStyle w:val="Emphasis"/>
          <w:highlight w:val="green"/>
        </w:rPr>
        <w:t>identification</w:t>
      </w:r>
      <w:r w:rsidRPr="00241F3B">
        <w:rPr>
          <w:rStyle w:val="StyleUnderline"/>
          <w:highlight w:val="green"/>
        </w:rPr>
        <w:t xml:space="preserve"> and </w:t>
      </w:r>
      <w:r w:rsidRPr="00241F3B">
        <w:rPr>
          <w:rStyle w:val="Emphasis"/>
          <w:highlight w:val="green"/>
        </w:rPr>
        <w:t>geolocation</w:t>
      </w:r>
      <w:r w:rsidRPr="00241F3B">
        <w:rPr>
          <w:rStyle w:val="StyleUnderline"/>
          <w:highlight w:val="green"/>
        </w:rPr>
        <w:t xml:space="preserve"> of</w:t>
      </w:r>
      <w:r w:rsidRPr="00241F3B">
        <w:rPr>
          <w:rStyle w:val="StyleUnderline"/>
        </w:rPr>
        <w:t xml:space="preserve"> promising geologic </w:t>
      </w:r>
      <w:r w:rsidRPr="00241F3B">
        <w:rPr>
          <w:rStyle w:val="StyleUnderline"/>
          <w:highlight w:val="green"/>
        </w:rPr>
        <w:t>formations for test</w:t>
      </w:r>
      <w:r w:rsidRPr="00241F3B">
        <w:rPr>
          <w:rStyle w:val="StyleUnderline"/>
        </w:rPr>
        <w:t xml:space="preserve"> drilling and </w:t>
      </w:r>
      <w:r w:rsidRPr="00241F3B">
        <w:rPr>
          <w:rStyle w:val="StyleUnderline"/>
          <w:highlight w:val="green"/>
        </w:rPr>
        <w:t>fracking</w:t>
      </w:r>
      <w:r w:rsidRPr="00241F3B">
        <w:rPr>
          <w:rStyle w:val="StyleUnderline"/>
        </w:rPr>
        <w:t>. "Fracking" is a</w:t>
      </w:r>
      <w:r w:rsidRPr="00241F3B">
        <w:rPr>
          <w:sz w:val="16"/>
        </w:rPr>
        <w:t xml:space="preserve"> somewhat </w:t>
      </w:r>
      <w:r w:rsidRPr="00241F3B">
        <w:rPr>
          <w:rStyle w:val="StyleUnderline"/>
        </w:rPr>
        <w:t>new term</w:t>
      </w:r>
      <w:r w:rsidRPr="00241F3B">
        <w:rPr>
          <w:sz w:val="16"/>
        </w:rPr>
        <w:t xml:space="preserve"> that comes from the phrase "hydraulic fracturing". </w:t>
      </w:r>
      <w:r w:rsidRPr="00241F3B">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alone, there may be as much as 750 trillion cubic feet of natural gas within shale deposits releasable by fracking</w:t>
      </w:r>
      <w:r w:rsidRPr="00241F3B">
        <w:rPr>
          <w:sz w:val="16"/>
        </w:rPr>
        <w:t xml:space="preserve"> [3]. </w:t>
      </w:r>
      <w:r w:rsidRPr="00241F3B">
        <w:rPr>
          <w:rStyle w:val="StyleUnderline"/>
          <w:highlight w:val="green"/>
        </w:rPr>
        <w:t>How do</w:t>
      </w:r>
      <w:r w:rsidRPr="00241F3B">
        <w:rPr>
          <w:rStyle w:val="StyleUnderline"/>
        </w:rPr>
        <w:t xml:space="preserve"> energy </w:t>
      </w:r>
      <w:r w:rsidRPr="00241F3B">
        <w:rPr>
          <w:rStyle w:val="StyleUnderline"/>
          <w:highlight w:val="green"/>
        </w:rPr>
        <w:t>companies know where to look for</w:t>
      </w:r>
      <w:r w:rsidRPr="00241F3B">
        <w:rPr>
          <w:rStyle w:val="StyleUnderline"/>
        </w:rPr>
        <w:t xml:space="preserve"> these </w:t>
      </w:r>
      <w:r w:rsidRPr="00241F3B">
        <w:rPr>
          <w:rStyle w:val="StyleUnderline"/>
          <w:highlight w:val="green"/>
        </w:rPr>
        <w:t>deposits?</w:t>
      </w:r>
      <w:r w:rsidRPr="00241F3B">
        <w:rPr>
          <w:rStyle w:val="StyleUnderline"/>
        </w:rPr>
        <w:t xml:space="preserve"> In large part, by analyzing </w:t>
      </w:r>
      <w:r w:rsidRPr="00241F3B">
        <w:rPr>
          <w:rStyle w:val="Emphasis"/>
          <w:highlight w:val="green"/>
        </w:rPr>
        <w:t>satellite imagery</w:t>
      </w:r>
      <w:r w:rsidRPr="00241F3B">
        <w:rPr>
          <w:rStyle w:val="StyleUnderline"/>
        </w:rPr>
        <w:t>.</w:t>
      </w:r>
    </w:p>
    <w:p w14:paraId="1BD71F4E" w14:textId="77777777" w:rsidR="00FF0F73" w:rsidRPr="00241F3B" w:rsidRDefault="00FF0F73" w:rsidP="00FF0F73">
      <w:pPr>
        <w:rPr>
          <w:sz w:val="16"/>
        </w:rPr>
      </w:pPr>
      <w:r w:rsidRPr="00241F3B">
        <w:rPr>
          <w:sz w:val="16"/>
        </w:rPr>
        <w:t xml:space="preserve">According to Science Daily (26 February 2009), </w:t>
      </w:r>
      <w:r w:rsidRPr="00241F3B">
        <w:rPr>
          <w:rStyle w:val="StyleUnderline"/>
          <w:highlight w:val="green"/>
        </w:rPr>
        <w:t>a new map</w:t>
      </w:r>
      <w:r w:rsidRPr="00241F3B">
        <w:rPr>
          <w:rStyle w:val="StyleUnderline"/>
        </w:rPr>
        <w:t xml:space="preserve"> of the Earth's gravitational field </w:t>
      </w:r>
      <w:r w:rsidRPr="00241F3B">
        <w:rPr>
          <w:rStyle w:val="StyleUnderline"/>
          <w:highlight w:val="green"/>
        </w:rPr>
        <w:t>based on sat</w:t>
      </w:r>
      <w:r w:rsidRPr="00241F3B">
        <w:rPr>
          <w:rStyle w:val="StyleUnderline"/>
        </w:rPr>
        <w:t xml:space="preserve">ellite </w:t>
      </w:r>
      <w:r w:rsidRPr="00241F3B">
        <w:rPr>
          <w:rStyle w:val="StyleUnderline"/>
          <w:highlight w:val="green"/>
        </w:rPr>
        <w:t xml:space="preserve">measurements makes it </w:t>
      </w:r>
      <w:r w:rsidRPr="00241F3B">
        <w:rPr>
          <w:rStyle w:val="Emphasis"/>
          <w:highlight w:val="green"/>
        </w:rPr>
        <w:t>much less resource intensive</w:t>
      </w:r>
      <w:r w:rsidRPr="00241F3B">
        <w:rPr>
          <w:rStyle w:val="StyleUnderline"/>
          <w:highlight w:val="green"/>
        </w:rPr>
        <w:t xml:space="preserve"> to find</w:t>
      </w:r>
      <w:r w:rsidRPr="00241F3B">
        <w:rPr>
          <w:rStyle w:val="StyleUnderline"/>
        </w:rPr>
        <w:t xml:space="preserve"> new oil </w:t>
      </w:r>
      <w:r w:rsidRPr="00241F3B">
        <w:rPr>
          <w:rStyle w:val="StyleUnderline"/>
          <w:highlight w:val="green"/>
        </w:rPr>
        <w:t>deposits</w:t>
      </w:r>
      <w:r w:rsidRPr="00241F3B">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241F3B">
        <w:rPr>
          <w:rStyle w:val="StyleUnderline"/>
          <w:highlight w:val="green"/>
        </w:rPr>
        <w:t>sat</w:t>
      </w:r>
      <w:r w:rsidRPr="00241F3B">
        <w:rPr>
          <w:rStyle w:val="StyleUnderline"/>
        </w:rPr>
        <w:t xml:space="preserve">ellite </w:t>
      </w:r>
      <w:r w:rsidRPr="00241F3B">
        <w:rPr>
          <w:rStyle w:val="StyleUnderline"/>
          <w:highlight w:val="green"/>
        </w:rPr>
        <w:t xml:space="preserve">imagery is </w:t>
      </w:r>
      <w:r w:rsidRPr="00241F3B">
        <w:rPr>
          <w:rStyle w:val="Emphasis"/>
          <w:highlight w:val="green"/>
        </w:rPr>
        <w:t>so important</w:t>
      </w:r>
      <w:r w:rsidRPr="00241F3B">
        <w:rPr>
          <w:rStyle w:val="StyleUnderline"/>
          <w:highlight w:val="green"/>
        </w:rPr>
        <w:t>. Take away this and</w:t>
      </w:r>
      <w:r w:rsidRPr="00241F3B">
        <w:rPr>
          <w:rStyle w:val="StyleUnderline"/>
        </w:rPr>
        <w:t xml:space="preserve"> other satellite-dependent techniques of </w:t>
      </w:r>
      <w:r w:rsidRPr="00241F3B">
        <w:rPr>
          <w:rStyle w:val="StyleUnderline"/>
          <w:highlight w:val="green"/>
        </w:rPr>
        <w:t>oil and gas exploration</w:t>
      </w:r>
      <w:r w:rsidRPr="00241F3B">
        <w:rPr>
          <w:rStyle w:val="StyleUnderline"/>
        </w:rPr>
        <w:t xml:space="preserve"> and the </w:t>
      </w:r>
      <w:r w:rsidRPr="00241F3B">
        <w:rPr>
          <w:rStyle w:val="Emphasis"/>
        </w:rPr>
        <w:t xml:space="preserve">world economy </w:t>
      </w:r>
      <w:r w:rsidRPr="00241F3B">
        <w:rPr>
          <w:rStyle w:val="Emphasis"/>
          <w:highlight w:val="green"/>
        </w:rPr>
        <w:t>will feel the impact</w:t>
      </w:r>
      <w:r w:rsidRPr="00241F3B">
        <w:rPr>
          <w:rStyle w:val="StyleUnderline"/>
        </w:rPr>
        <w:t xml:space="preserve"> through higher oil and natural gas prices</w:t>
      </w:r>
      <w:r w:rsidRPr="00241F3B">
        <w:rPr>
          <w:sz w:val="16"/>
        </w:rPr>
        <w:t>.</w:t>
      </w:r>
    </w:p>
    <w:p w14:paraId="26D8C47C" w14:textId="77777777" w:rsidR="00FF0F73" w:rsidRPr="00241F3B" w:rsidRDefault="00FF0F73" w:rsidP="00FF0F73">
      <w:pPr>
        <w:pStyle w:val="Heading4"/>
        <w:rPr>
          <w:rFonts w:cs="Calibri"/>
        </w:rPr>
      </w:pPr>
      <w:r w:rsidRPr="00241F3B">
        <w:rPr>
          <w:rFonts w:cs="Calibri"/>
        </w:rPr>
        <w:t xml:space="preserve">Fracking makes </w:t>
      </w:r>
      <w:r w:rsidRPr="00241F3B">
        <w:rPr>
          <w:rFonts w:cs="Calibri"/>
          <w:u w:val="single"/>
        </w:rPr>
        <w:t>extinction inevitable</w:t>
      </w:r>
      <w:r w:rsidRPr="00241F3B">
        <w:rPr>
          <w:rFonts w:cs="Calibri"/>
        </w:rPr>
        <w:t>---</w:t>
      </w:r>
      <w:r w:rsidRPr="00241F3B">
        <w:rPr>
          <w:rFonts w:cs="Calibri"/>
          <w:u w:val="single"/>
        </w:rPr>
        <w:t>try-or die</w:t>
      </w:r>
      <w:r w:rsidRPr="00241F3B">
        <w:rPr>
          <w:rFonts w:cs="Calibri"/>
        </w:rPr>
        <w:t xml:space="preserve"> to shut it off</w:t>
      </w:r>
    </w:p>
    <w:p w14:paraId="64F69805" w14:textId="77777777" w:rsidR="00FF0F73" w:rsidRPr="00241F3B" w:rsidRDefault="00FF0F73" w:rsidP="00FF0F73">
      <w:r w:rsidRPr="00241F3B">
        <w:t xml:space="preserve">Rev. Mac </w:t>
      </w:r>
      <w:proofErr w:type="spellStart"/>
      <w:r w:rsidRPr="00241F3B">
        <w:rPr>
          <w:rStyle w:val="Style13ptBold"/>
        </w:rPr>
        <w:t>Legerton</w:t>
      </w:r>
      <w:proofErr w:type="spellEnd"/>
      <w:r w:rsidRPr="00241F3B">
        <w:rPr>
          <w:rStyle w:val="Style13ptBold"/>
        </w:rPr>
        <w:t xml:space="preserve"> 18</w:t>
      </w:r>
      <w:r w:rsidRPr="00241F3B">
        <w:t xml:space="preserve">, Co-Founder and Executive Director of the Center for Community Action, Member of the Board of Directors of the NC Climate Solutions Coalition, Member of the Board of Directors of the </w:t>
      </w:r>
      <w:proofErr w:type="spellStart"/>
      <w:r w:rsidRPr="00241F3B">
        <w:t>Windcall</w:t>
      </w:r>
      <w:proofErr w:type="spellEnd"/>
      <w:r w:rsidRPr="00241F3B">
        <w:t xml:space="preserve"> Institute, “Will The U.S. Blaze A Trail To Mass Extinction?”, APPPL News, 1/15/2018, https://www.apppl.org/news/will-the-u-s-blaze-a-trail-to-mass-extinction/</w:t>
      </w:r>
    </w:p>
    <w:p w14:paraId="6332E2E3" w14:textId="77777777" w:rsidR="00FF0F73" w:rsidRPr="00241F3B" w:rsidRDefault="00FF0F73" w:rsidP="00FF0F73">
      <w:pPr>
        <w:rPr>
          <w:sz w:val="16"/>
        </w:rPr>
      </w:pPr>
      <w:r w:rsidRPr="00241F3B">
        <w:rPr>
          <w:sz w:val="16"/>
        </w:rPr>
        <w:t xml:space="preserve">As an elder, I now realize that </w:t>
      </w:r>
      <w:r w:rsidRPr="00241F3B">
        <w:rPr>
          <w:rStyle w:val="StyleUnderline"/>
          <w:highlight w:val="green"/>
        </w:rPr>
        <w:t>there is</w:t>
      </w:r>
      <w:r w:rsidRPr="00241F3B">
        <w:rPr>
          <w:rStyle w:val="StyleUnderline"/>
        </w:rPr>
        <w:t xml:space="preserve"> even </w:t>
      </w:r>
      <w:r w:rsidRPr="00241F3B">
        <w:rPr>
          <w:rStyle w:val="StyleUnderline"/>
          <w:highlight w:val="green"/>
        </w:rPr>
        <w:t xml:space="preserve">a </w:t>
      </w:r>
      <w:r w:rsidRPr="00241F3B">
        <w:rPr>
          <w:rStyle w:val="Emphasis"/>
          <w:highlight w:val="green"/>
        </w:rPr>
        <w:t>greater threat</w:t>
      </w:r>
      <w:r w:rsidRPr="00241F3B">
        <w:rPr>
          <w:rStyle w:val="StyleUnderline"/>
          <w:highlight w:val="green"/>
        </w:rPr>
        <w:t xml:space="preserve"> to</w:t>
      </w:r>
      <w:r w:rsidRPr="00241F3B">
        <w:rPr>
          <w:rStyle w:val="StyleUnderline"/>
        </w:rPr>
        <w:t xml:space="preserve"> humanity and </w:t>
      </w:r>
      <w:r w:rsidRPr="00241F3B">
        <w:rPr>
          <w:rStyle w:val="Emphasis"/>
          <w:highlight w:val="green"/>
        </w:rPr>
        <w:t>life on Earth</w:t>
      </w:r>
      <w:r w:rsidRPr="00241F3B">
        <w:rPr>
          <w:rStyle w:val="StyleUnderline"/>
          <w:highlight w:val="green"/>
        </w:rPr>
        <w:t xml:space="preserve"> than </w:t>
      </w:r>
      <w:r w:rsidRPr="00241F3B">
        <w:rPr>
          <w:rStyle w:val="Emphasis"/>
          <w:highlight w:val="green"/>
        </w:rPr>
        <w:t>nuclear war</w:t>
      </w:r>
      <w:r w:rsidRPr="00241F3B">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2370DF6" w14:textId="77777777" w:rsidR="00FF0F73" w:rsidRPr="00241F3B" w:rsidRDefault="00FF0F73" w:rsidP="00FF0F73">
      <w:pPr>
        <w:rPr>
          <w:u w:val="single"/>
        </w:rPr>
      </w:pPr>
      <w:r w:rsidRPr="00241F3B">
        <w:rPr>
          <w:sz w:val="16"/>
        </w:rPr>
        <w:t xml:space="preserve">What is it? </w:t>
      </w:r>
      <w:r w:rsidRPr="00241F3B">
        <w:rPr>
          <w:rStyle w:val="StyleUnderline"/>
        </w:rPr>
        <w:t>It’s the</w:t>
      </w:r>
      <w:r w:rsidRPr="00241F3B">
        <w:rPr>
          <w:sz w:val="16"/>
        </w:rPr>
        <w:t xml:space="preserve"> slow-motion but </w:t>
      </w:r>
      <w:r w:rsidRPr="00241F3B">
        <w:rPr>
          <w:rStyle w:val="Emphasis"/>
        </w:rPr>
        <w:t>rapidly growing</w:t>
      </w:r>
      <w:r w:rsidRPr="00241F3B">
        <w:rPr>
          <w:rStyle w:val="StyleUnderline"/>
        </w:rPr>
        <w:t xml:space="preserve"> catastrophe of climate change</w:t>
      </w:r>
      <w:r w:rsidRPr="00241F3B">
        <w:rPr>
          <w:sz w:val="16"/>
        </w:rPr>
        <w:t xml:space="preserve">. There’s now good news amidst this seemingly overwhelming challenge. But the answer may surprise you. Today we know what is </w:t>
      </w:r>
      <w:r w:rsidRPr="00241F3B">
        <w:rPr>
          <w:rStyle w:val="StyleUnderline"/>
        </w:rPr>
        <w:t>the #1 preventable cause of climate change. It’s not coal, it’s not nuclear, and it’s not oil and gasoline. It’s</w:t>
      </w:r>
      <w:r w:rsidRPr="00241F3B">
        <w:rPr>
          <w:sz w:val="16"/>
        </w:rPr>
        <w:t xml:space="preserve"> actually the use of the very fuel that is touted as being cleaner, greener, and cheaper than all the rest. This fuel is called </w:t>
      </w:r>
      <w:r w:rsidRPr="00241F3B">
        <w:rPr>
          <w:rStyle w:val="StyleUnderline"/>
        </w:rPr>
        <w:t>“Natural Gas”.</w:t>
      </w:r>
    </w:p>
    <w:p w14:paraId="051F54A3" w14:textId="77777777" w:rsidR="00FF0F73" w:rsidRPr="00241F3B" w:rsidRDefault="00FF0F73" w:rsidP="00FF0F73">
      <w:pPr>
        <w:rPr>
          <w:sz w:val="16"/>
        </w:rPr>
      </w:pPr>
      <w:r w:rsidRPr="00241F3B">
        <w:rPr>
          <w:sz w:val="16"/>
        </w:rPr>
        <w:t xml:space="preserve">Let’s start with its name – “Natural Gas”. What is “natural gas”? There’s actually nothing “natural” about it when it is forcibly </w:t>
      </w:r>
      <w:r w:rsidRPr="00241F3B">
        <w:rPr>
          <w:rStyle w:val="StyleUnderline"/>
        </w:rPr>
        <w:t>extracted from the ground through</w:t>
      </w:r>
      <w:r w:rsidRPr="00241F3B">
        <w:rPr>
          <w:sz w:val="16"/>
        </w:rPr>
        <w:t xml:space="preserve"> hydraulic fracturing, commonly known as </w:t>
      </w:r>
      <w:r w:rsidRPr="00241F3B">
        <w:rPr>
          <w:rStyle w:val="StyleUnderline"/>
        </w:rPr>
        <w:t>“fracking”.</w:t>
      </w:r>
      <w:r w:rsidRPr="00241F3B">
        <w:rPr>
          <w:sz w:val="16"/>
        </w:rPr>
        <w:t xml:space="preserve"> When something is forcibly ruptured from deep within the earth with the use of toxic chemicals, the last name you would use for it is “natural”.</w:t>
      </w:r>
    </w:p>
    <w:p w14:paraId="1DFEA285" w14:textId="77777777" w:rsidR="00FF0F73" w:rsidRPr="00241F3B" w:rsidRDefault="00FF0F73" w:rsidP="00FF0F73">
      <w:pPr>
        <w:rPr>
          <w:sz w:val="16"/>
        </w:rPr>
      </w:pPr>
      <w:r w:rsidRPr="00241F3B">
        <w:rPr>
          <w:rStyle w:val="StyleUnderline"/>
          <w:highlight w:val="green"/>
        </w:rPr>
        <w:t>Fracking disrupts</w:t>
      </w:r>
      <w:r w:rsidRPr="00241F3B">
        <w:rPr>
          <w:rStyle w:val="StyleUnderline"/>
        </w:rPr>
        <w:t xml:space="preserve"> the geologic </w:t>
      </w:r>
      <w:r w:rsidRPr="00241F3B">
        <w:rPr>
          <w:rStyle w:val="StyleUnderline"/>
          <w:highlight w:val="green"/>
        </w:rPr>
        <w:t xml:space="preserve">fault lines causing </w:t>
      </w:r>
      <w:r w:rsidRPr="00241F3B">
        <w:rPr>
          <w:rStyle w:val="Emphasis"/>
          <w:highlight w:val="green"/>
        </w:rPr>
        <w:t>earthquakes</w:t>
      </w:r>
      <w:r w:rsidRPr="00241F3B">
        <w:rPr>
          <w:rStyle w:val="StyleUnderline"/>
          <w:highlight w:val="green"/>
        </w:rPr>
        <w:t>, uses</w:t>
      </w:r>
      <w:r w:rsidRPr="00241F3B">
        <w:rPr>
          <w:rStyle w:val="StyleUnderline"/>
        </w:rPr>
        <w:t xml:space="preserve"> millions of gallons of </w:t>
      </w:r>
      <w:r w:rsidRPr="00241F3B">
        <w:rPr>
          <w:rStyle w:val="Emphasis"/>
          <w:highlight w:val="green"/>
        </w:rPr>
        <w:t>fresh water</w:t>
      </w:r>
      <w:r w:rsidRPr="00241F3B">
        <w:rPr>
          <w:rStyle w:val="StyleUnderline"/>
        </w:rPr>
        <w:t xml:space="preserve"> that becomes permanently </w:t>
      </w:r>
      <w:r w:rsidRPr="00241F3B">
        <w:rPr>
          <w:rStyle w:val="StyleUnderline"/>
          <w:highlight w:val="green"/>
        </w:rPr>
        <w:t>poisoned by</w:t>
      </w:r>
      <w:r w:rsidRPr="00241F3B">
        <w:rPr>
          <w:rStyle w:val="StyleUnderline"/>
        </w:rPr>
        <w:t xml:space="preserve"> unknown, </w:t>
      </w:r>
      <w:r w:rsidRPr="00241F3B">
        <w:rPr>
          <w:rStyle w:val="Emphasis"/>
        </w:rPr>
        <w:t xml:space="preserve">cancer-producing </w:t>
      </w:r>
      <w:r w:rsidRPr="00241F3B">
        <w:rPr>
          <w:rStyle w:val="Emphasis"/>
          <w:highlight w:val="green"/>
        </w:rPr>
        <w:t>chemicals</w:t>
      </w:r>
      <w:r w:rsidRPr="00241F3B">
        <w:rPr>
          <w:rStyle w:val="StyleUnderline"/>
        </w:rPr>
        <w:t xml:space="preserve"> added to it, </w:t>
      </w:r>
      <w:r w:rsidRPr="00241F3B">
        <w:rPr>
          <w:rStyle w:val="StyleUnderline"/>
          <w:highlight w:val="green"/>
        </w:rPr>
        <w:t xml:space="preserve">creates </w:t>
      </w:r>
      <w:r w:rsidRPr="00241F3B">
        <w:rPr>
          <w:rStyle w:val="Emphasis"/>
          <w:highlight w:val="green"/>
        </w:rPr>
        <w:t>air pollution</w:t>
      </w:r>
      <w:r w:rsidRPr="00241F3B">
        <w:rPr>
          <w:rStyle w:val="StyleUnderline"/>
        </w:rPr>
        <w:t xml:space="preserve"> during the drilling process, increases the risk of injury </w:t>
      </w:r>
      <w:r w:rsidRPr="00241F3B">
        <w:rPr>
          <w:rStyle w:val="StyleUnderline"/>
          <w:highlight w:val="green"/>
        </w:rPr>
        <w:t>and</w:t>
      </w:r>
      <w:r w:rsidRPr="00241F3B">
        <w:rPr>
          <w:rStyle w:val="StyleUnderline"/>
        </w:rPr>
        <w:t xml:space="preserve"> explosions, raises major health risks to both people and place in close proximity to it, and changes the nature of both neighborhoods and landscapes. Fracking also </w:t>
      </w:r>
      <w:r w:rsidRPr="00241F3B">
        <w:rPr>
          <w:rStyle w:val="StyleUnderline"/>
          <w:highlight w:val="green"/>
        </w:rPr>
        <w:t xml:space="preserve">leaves a </w:t>
      </w:r>
      <w:r w:rsidRPr="00241F3B">
        <w:rPr>
          <w:rStyle w:val="Emphasis"/>
          <w:highlight w:val="green"/>
        </w:rPr>
        <w:t>massive carbon footprint</w:t>
      </w:r>
      <w:r w:rsidRPr="00241F3B">
        <w:rPr>
          <w:rStyle w:val="StyleUnderline"/>
        </w:rPr>
        <w:t xml:space="preserve"> of drilling wells as deep as 8,000 feet and then drilling horizontally over 10,000 feet; On top of all this, it </w:t>
      </w:r>
      <w:r w:rsidRPr="00241F3B">
        <w:rPr>
          <w:rStyle w:val="Emphasis"/>
        </w:rPr>
        <w:t>leaks</w:t>
      </w:r>
      <w:r w:rsidRPr="00241F3B">
        <w:rPr>
          <w:rStyle w:val="StyleUnderline"/>
        </w:rPr>
        <w:t xml:space="preserve"> major amounts of gas into the </w:t>
      </w:r>
      <w:r w:rsidRPr="00241F3B">
        <w:rPr>
          <w:rStyle w:val="Emphasis"/>
        </w:rPr>
        <w:t>environment</w:t>
      </w:r>
      <w:r w:rsidRPr="00241F3B">
        <w:rPr>
          <w:sz w:val="16"/>
        </w:rPr>
        <w:t>.</w:t>
      </w:r>
    </w:p>
    <w:p w14:paraId="4CAD8FB9" w14:textId="77777777" w:rsidR="00FF0F73" w:rsidRPr="00241F3B" w:rsidRDefault="00FF0F73" w:rsidP="00FF0F73">
      <w:pPr>
        <w:rPr>
          <w:sz w:val="16"/>
        </w:rPr>
      </w:pPr>
      <w:r w:rsidRPr="00241F3B">
        <w:rPr>
          <w:sz w:val="16"/>
        </w:rPr>
        <w:t xml:space="preserve">So, what is this gas? It is 90-95% </w:t>
      </w:r>
      <w:r w:rsidRPr="00241F3B">
        <w:rPr>
          <w:rStyle w:val="StyleUnderline"/>
          <w:highlight w:val="green"/>
        </w:rPr>
        <w:t>methane</w:t>
      </w:r>
      <w:r w:rsidRPr="00241F3B">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396F8A05" w14:textId="77777777" w:rsidR="00FF0F73" w:rsidRPr="00241F3B" w:rsidRDefault="00FF0F73" w:rsidP="00FF0F73">
      <w:pPr>
        <w:rPr>
          <w:sz w:val="16"/>
        </w:rPr>
      </w:pPr>
      <w:r w:rsidRPr="00241F3B">
        <w:rPr>
          <w:sz w:val="16"/>
        </w:rPr>
        <w:t xml:space="preserve">Now that we know what this gas is, what does it do to the atmosphere and climate that is so dangerous? </w:t>
      </w:r>
      <w:r w:rsidRPr="00241F3B">
        <w:rPr>
          <w:rStyle w:val="StyleUnderline"/>
        </w:rPr>
        <w:t>This</w:t>
      </w:r>
      <w:r w:rsidRPr="00241F3B">
        <w:rPr>
          <w:sz w:val="16"/>
        </w:rPr>
        <w:t xml:space="preserve"> hydrocarbon has properties that </w:t>
      </w:r>
      <w:r w:rsidRPr="00241F3B">
        <w:rPr>
          <w:rStyle w:val="StyleUnderline"/>
          <w:highlight w:val="green"/>
        </w:rPr>
        <w:t>block</w:t>
      </w:r>
      <w:r w:rsidRPr="00241F3B">
        <w:rPr>
          <w:sz w:val="16"/>
        </w:rPr>
        <w:t xml:space="preserve"> the </w:t>
      </w:r>
      <w:r w:rsidRPr="00241F3B">
        <w:rPr>
          <w:rStyle w:val="StyleUnderline"/>
          <w:highlight w:val="green"/>
        </w:rPr>
        <w:t>radiation</w:t>
      </w:r>
      <w:r w:rsidRPr="00241F3B">
        <w:rPr>
          <w:rStyle w:val="StyleUnderline"/>
        </w:rPr>
        <w:t xml:space="preserve"> of heat</w:t>
      </w:r>
      <w:r w:rsidRPr="00241F3B">
        <w:rPr>
          <w:sz w:val="16"/>
        </w:rPr>
        <w:t xml:space="preserve"> from Earth’s surface </w:t>
      </w:r>
      <w:r w:rsidRPr="00241F3B">
        <w:rPr>
          <w:rStyle w:val="StyleUnderline"/>
          <w:highlight w:val="green"/>
        </w:rPr>
        <w:t>100 times more</w:t>
      </w:r>
      <w:r w:rsidRPr="00241F3B">
        <w:rPr>
          <w:rStyle w:val="StyleUnderline"/>
        </w:rPr>
        <w:t xml:space="preserve"> effectively than </w:t>
      </w:r>
      <w:r w:rsidRPr="00241F3B">
        <w:rPr>
          <w:rStyle w:val="StyleUnderline"/>
          <w:highlight w:val="green"/>
        </w:rPr>
        <w:t>CO2</w:t>
      </w:r>
      <w:r w:rsidRPr="00241F3B">
        <w:rPr>
          <w:sz w:val="16"/>
        </w:rPr>
        <w:t xml:space="preserve"> (released from burning coal) during its first 10 years of release and 86 times more effectively in its first 20 years. Because of the climate emergency underway, the first 10 or 20 years matter most.</w:t>
      </w:r>
    </w:p>
    <w:p w14:paraId="070EA52E" w14:textId="77777777" w:rsidR="00FF0F73" w:rsidRPr="00241F3B" w:rsidRDefault="00FF0F73" w:rsidP="00FF0F73">
      <w:pPr>
        <w:rPr>
          <w:sz w:val="16"/>
        </w:rPr>
      </w:pPr>
      <w:r w:rsidRPr="00241F3B">
        <w:rPr>
          <w:sz w:val="16"/>
        </w:rPr>
        <w:t xml:space="preserve">When utility companies and the </w:t>
      </w:r>
      <w:r w:rsidRPr="00241F3B">
        <w:rPr>
          <w:rStyle w:val="StyleUnderline"/>
        </w:rPr>
        <w:t>larger fossil fuel companies</w:t>
      </w:r>
      <w:r w:rsidRPr="00241F3B">
        <w:rPr>
          <w:sz w:val="16"/>
        </w:rPr>
        <w:t xml:space="preserve"> state that they are committed to lowering carbon emissions, this just isn’t true. They </w:t>
      </w:r>
      <w:r w:rsidRPr="00241F3B">
        <w:rPr>
          <w:rStyle w:val="StyleUnderline"/>
        </w:rPr>
        <w:t xml:space="preserve">are </w:t>
      </w:r>
      <w:r w:rsidRPr="00241F3B">
        <w:rPr>
          <w:rStyle w:val="Emphasis"/>
        </w:rPr>
        <w:t xml:space="preserve">radically </w:t>
      </w:r>
      <w:r w:rsidRPr="00241F3B">
        <w:rPr>
          <w:rStyle w:val="Emphasis"/>
          <w:highlight w:val="green"/>
        </w:rPr>
        <w:t>escalating</w:t>
      </w:r>
      <w:r w:rsidRPr="00241F3B">
        <w:rPr>
          <w:rStyle w:val="StyleUnderline"/>
          <w:highlight w:val="green"/>
        </w:rPr>
        <w:t xml:space="preserve"> the </w:t>
      </w:r>
      <w:r w:rsidRPr="00241F3B">
        <w:rPr>
          <w:rStyle w:val="Emphasis"/>
          <w:highlight w:val="green"/>
        </w:rPr>
        <w:t>most dangerous</w:t>
      </w:r>
      <w:r w:rsidRPr="00241F3B">
        <w:rPr>
          <w:rStyle w:val="Emphasis"/>
        </w:rPr>
        <w:t xml:space="preserve"> and worst of all</w:t>
      </w:r>
      <w:r w:rsidRPr="00241F3B">
        <w:rPr>
          <w:rStyle w:val="StyleUnderline"/>
        </w:rPr>
        <w:t xml:space="preserve"> </w:t>
      </w:r>
      <w:r w:rsidRPr="00241F3B">
        <w:rPr>
          <w:rStyle w:val="StyleUnderline"/>
          <w:highlight w:val="green"/>
        </w:rPr>
        <w:t>fossil fuels</w:t>
      </w:r>
      <w:r w:rsidRPr="00241F3B">
        <w:rPr>
          <w:rStyle w:val="StyleUnderline"/>
        </w:rPr>
        <w:t xml:space="preserve"> in relation to its impact on the climate</w:t>
      </w:r>
      <w:r w:rsidRPr="00241F3B">
        <w:rPr>
          <w:sz w:val="16"/>
        </w:rPr>
        <w:t xml:space="preserve">. Now the industry wants to expand production of methane gas all over the world by calling it “the most environmentally friendly fossil </w:t>
      </w:r>
      <w:proofErr w:type="spellStart"/>
      <w:r w:rsidRPr="00241F3B">
        <w:rPr>
          <w:sz w:val="16"/>
        </w:rPr>
        <w:t>fuel”and</w:t>
      </w:r>
      <w:proofErr w:type="spellEnd"/>
      <w:r w:rsidRPr="00241F3B">
        <w:rPr>
          <w:sz w:val="16"/>
        </w:rPr>
        <w:t xml:space="preserve"> a “bridge fuel” that we can safely use until we transition to 100% renewable energy sources.</w:t>
      </w:r>
    </w:p>
    <w:p w14:paraId="57E39480" w14:textId="77777777" w:rsidR="00FF0F73" w:rsidRPr="00241F3B" w:rsidRDefault="00FF0F73" w:rsidP="00FF0F73">
      <w:pPr>
        <w:rPr>
          <w:sz w:val="16"/>
        </w:rPr>
      </w:pPr>
      <w:r w:rsidRPr="00241F3B">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50C4D495" w14:textId="77777777" w:rsidR="00FF0F73" w:rsidRPr="00241F3B" w:rsidRDefault="00FF0F73" w:rsidP="00FF0F73">
      <w:pPr>
        <w:rPr>
          <w:sz w:val="16"/>
        </w:rPr>
      </w:pPr>
      <w:r w:rsidRPr="00241F3B">
        <w:rPr>
          <w:sz w:val="16"/>
        </w:rPr>
        <w:t xml:space="preserve">This same scenario that occurred with the tobacco industry needs to occur with methane gas and the fossil fuel industry. The major difference in these two scenarios is that that </w:t>
      </w:r>
      <w:r w:rsidRPr="00241F3B">
        <w:rPr>
          <w:rStyle w:val="StyleUnderline"/>
          <w:highlight w:val="green"/>
        </w:rPr>
        <w:t>this</w:t>
      </w:r>
      <w:r w:rsidRPr="00241F3B">
        <w:rPr>
          <w:rStyle w:val="StyleUnderline"/>
        </w:rPr>
        <w:t xml:space="preserve"> fossil fuel product</w:t>
      </w:r>
      <w:r w:rsidRPr="00241F3B">
        <w:rPr>
          <w:sz w:val="16"/>
        </w:rPr>
        <w:t xml:space="preserve"> doesn’t just threaten the lives of individuals who voluntarily breathe it in – it </w:t>
      </w:r>
      <w:r w:rsidRPr="00241F3B">
        <w:rPr>
          <w:rStyle w:val="StyleUnderline"/>
          <w:highlight w:val="green"/>
        </w:rPr>
        <w:t>threatens</w:t>
      </w:r>
      <w:r w:rsidRPr="00241F3B">
        <w:rPr>
          <w:rStyle w:val="StyleUnderline"/>
        </w:rPr>
        <w:t xml:space="preserve"> the lives of not only every human being, but also </w:t>
      </w:r>
      <w:r w:rsidRPr="00241F3B">
        <w:rPr>
          <w:rStyle w:val="Emphasis"/>
          <w:highlight w:val="green"/>
        </w:rPr>
        <w:t>all life on the planet</w:t>
      </w:r>
      <w:r w:rsidRPr="00241F3B">
        <w:rPr>
          <w:rStyle w:val="StyleUnderline"/>
          <w:highlight w:val="green"/>
        </w:rPr>
        <w:t>. The outcome</w:t>
      </w:r>
      <w:r w:rsidRPr="00241F3B">
        <w:rPr>
          <w:sz w:val="16"/>
        </w:rPr>
        <w:t xml:space="preserve"> of this scenario </w:t>
      </w:r>
      <w:r w:rsidRPr="00241F3B">
        <w:rPr>
          <w:rStyle w:val="StyleUnderline"/>
          <w:highlight w:val="green"/>
        </w:rPr>
        <w:t>needs to be a</w:t>
      </w:r>
      <w:r w:rsidRPr="00241F3B">
        <w:rPr>
          <w:sz w:val="16"/>
        </w:rPr>
        <w:t xml:space="preserve"> moratorium and eventual </w:t>
      </w:r>
      <w:r w:rsidRPr="00241F3B">
        <w:rPr>
          <w:rStyle w:val="Emphasis"/>
          <w:highlight w:val="green"/>
        </w:rPr>
        <w:t>end</w:t>
      </w:r>
      <w:r w:rsidRPr="00241F3B">
        <w:rPr>
          <w:rStyle w:val="StyleUnderline"/>
          <w:highlight w:val="green"/>
        </w:rPr>
        <w:t xml:space="preserve"> to all use of</w:t>
      </w:r>
      <w:r w:rsidRPr="00241F3B">
        <w:rPr>
          <w:rStyle w:val="StyleUnderline"/>
        </w:rPr>
        <w:t xml:space="preserve"> methane </w:t>
      </w:r>
      <w:r w:rsidRPr="00241F3B">
        <w:rPr>
          <w:rStyle w:val="StyleUnderline"/>
          <w:highlight w:val="green"/>
        </w:rPr>
        <w:t>gas as</w:t>
      </w:r>
      <w:r w:rsidRPr="00241F3B">
        <w:rPr>
          <w:rStyle w:val="StyleUnderline"/>
        </w:rPr>
        <w:t xml:space="preserve"> an </w:t>
      </w:r>
      <w:r w:rsidRPr="00241F3B">
        <w:rPr>
          <w:rStyle w:val="StyleUnderline"/>
          <w:highlight w:val="green"/>
        </w:rPr>
        <w:t>energy</w:t>
      </w:r>
      <w:r w:rsidRPr="00241F3B">
        <w:rPr>
          <w:rStyle w:val="StyleUnderline"/>
        </w:rPr>
        <w:t xml:space="preserve"> source. For the sake of</w:t>
      </w:r>
      <w:r w:rsidRPr="00241F3B">
        <w:rPr>
          <w:sz w:val="16"/>
        </w:rPr>
        <w:t xml:space="preserve"> all of us, </w:t>
      </w:r>
      <w:r w:rsidRPr="00241F3B">
        <w:rPr>
          <w:rStyle w:val="StyleUnderline"/>
        </w:rPr>
        <w:t>our</w:t>
      </w:r>
      <w:r w:rsidRPr="00241F3B">
        <w:rPr>
          <w:sz w:val="16"/>
        </w:rPr>
        <w:t xml:space="preserve"> communities, and </w:t>
      </w:r>
      <w:r w:rsidRPr="00241F3B">
        <w:rPr>
          <w:rStyle w:val="Emphasis"/>
        </w:rPr>
        <w:t>world</w:t>
      </w:r>
      <w:r w:rsidRPr="00241F3B">
        <w:rPr>
          <w:rStyle w:val="StyleUnderline"/>
        </w:rPr>
        <w:t>, the sooner the better</w:t>
      </w:r>
      <w:r w:rsidRPr="00241F3B">
        <w:rPr>
          <w:sz w:val="16"/>
        </w:rPr>
        <w:t>. This abomination is different. There is no time to waste.</w:t>
      </w:r>
    </w:p>
    <w:p w14:paraId="2A1C290E" w14:textId="77777777" w:rsidR="00FF0F73" w:rsidRPr="00241F3B" w:rsidRDefault="00FF0F73" w:rsidP="00FF0F73"/>
    <w:p w14:paraId="155FB829" w14:textId="77777777" w:rsidR="00FF0F73" w:rsidRPr="00241F3B" w:rsidRDefault="00FF0F73" w:rsidP="00FF0F73">
      <w:pPr>
        <w:pStyle w:val="Heading4"/>
        <w:rPr>
          <w:rFonts w:cs="Calibri"/>
        </w:rPr>
      </w:pPr>
      <w:r w:rsidRPr="00241F3B">
        <w:rPr>
          <w:rFonts w:cs="Calibri"/>
        </w:rPr>
        <w:t xml:space="preserve">Loss of satellites will </w:t>
      </w:r>
      <w:r w:rsidRPr="00241F3B">
        <w:rPr>
          <w:rFonts w:cs="Calibri"/>
          <w:u w:val="single"/>
        </w:rPr>
        <w:t>shut down</w:t>
      </w:r>
      <w:r w:rsidRPr="00241F3B">
        <w:rPr>
          <w:rFonts w:cs="Calibri"/>
        </w:rPr>
        <w:t xml:space="preserve"> terrestrial mining</w:t>
      </w:r>
    </w:p>
    <w:p w14:paraId="1428A79B" w14:textId="77777777" w:rsidR="00FF0F73" w:rsidRPr="00241F3B" w:rsidRDefault="00FF0F73" w:rsidP="00FF0F73">
      <w:r w:rsidRPr="00241F3B">
        <w:t xml:space="preserve">Les </w:t>
      </w:r>
      <w:r w:rsidRPr="00241F3B">
        <w:rPr>
          <w:rStyle w:val="Style13ptBold"/>
        </w:rPr>
        <w:t>Johnson 13</w:t>
      </w:r>
      <w:r w:rsidRPr="00241F3B">
        <w:t xml:space="preserve">, Deputy Manager for NASA's Advanced Concepts Office at the Marshall Space Flight Center, Co-Investigator for the JAXA T-Rex Space Tether Experiment and PI of NASA's </w:t>
      </w:r>
      <w:proofErr w:type="spellStart"/>
      <w:r w:rsidRPr="00241F3B">
        <w:t>ProSEDS</w:t>
      </w:r>
      <w:proofErr w:type="spellEnd"/>
      <w:r w:rsidRPr="00241F3B">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76B2AD50" w14:textId="77777777" w:rsidR="00FF0F73" w:rsidRPr="00241F3B" w:rsidRDefault="00FF0F73" w:rsidP="00FF0F73">
      <w:r w:rsidRPr="00241F3B">
        <w:t>Resource Location</w:t>
      </w:r>
    </w:p>
    <w:p w14:paraId="3FAFC542" w14:textId="77777777" w:rsidR="00FF0F73" w:rsidRPr="00241F3B" w:rsidRDefault="00FF0F73" w:rsidP="00FF0F73">
      <w:pPr>
        <w:rPr>
          <w:u w:val="single"/>
        </w:rPr>
      </w:pPr>
      <w:r w:rsidRPr="00241F3B">
        <w:rPr>
          <w:rStyle w:val="StyleUnderline"/>
        </w:rPr>
        <w:t>Looking for rare minerals to be mined</w:t>
      </w:r>
      <w:r w:rsidRPr="00241F3B">
        <w:t xml:space="preserve"> for our many gadgets, household appliances, and industrial machines</w:t>
      </w:r>
      <w:r w:rsidRPr="00241F3B">
        <w:rPr>
          <w:rStyle w:val="StyleUnderline"/>
        </w:rPr>
        <w:t xml:space="preserve">? </w:t>
      </w:r>
      <w:r w:rsidRPr="00241F3B">
        <w:rPr>
          <w:rStyle w:val="StyleUnderline"/>
          <w:highlight w:val="green"/>
        </w:rPr>
        <w:t>Soil</w:t>
      </w:r>
      <w:r w:rsidRPr="00241F3B">
        <w:rPr>
          <w:rStyle w:val="StyleUnderline"/>
        </w:rPr>
        <w:t xml:space="preserve"> type </w:t>
      </w:r>
      <w:r w:rsidRPr="00241F3B">
        <w:rPr>
          <w:rStyle w:val="StyleUnderline"/>
          <w:highlight w:val="green"/>
        </w:rPr>
        <w:t>is</w:t>
      </w:r>
      <w:r w:rsidRPr="00241F3B">
        <w:rPr>
          <w:rStyle w:val="StyleUnderline"/>
        </w:rPr>
        <w:t xml:space="preserve"> often </w:t>
      </w:r>
      <w:r w:rsidRPr="00241F3B">
        <w:rPr>
          <w:rStyle w:val="StyleUnderline"/>
          <w:highlight w:val="green"/>
        </w:rPr>
        <w:t>a</w:t>
      </w:r>
      <w:r w:rsidRPr="00241F3B">
        <w:rPr>
          <w:rStyle w:val="StyleUnderline"/>
        </w:rPr>
        <w:t xml:space="preserve"> strong </w:t>
      </w:r>
      <w:r w:rsidRPr="00241F3B">
        <w:rPr>
          <w:rStyle w:val="StyleUnderline"/>
          <w:highlight w:val="green"/>
        </w:rPr>
        <w:t>indicator of</w:t>
      </w:r>
      <w:r w:rsidRPr="00241F3B">
        <w:rPr>
          <w:rStyle w:val="StyleUnderline"/>
        </w:rPr>
        <w:t xml:space="preserve"> whether or not underground </w:t>
      </w:r>
      <w:r w:rsidRPr="00241F3B">
        <w:rPr>
          <w:rStyle w:val="StyleUnderline"/>
          <w:highlight w:val="green"/>
        </w:rPr>
        <w:t>deposits of</w:t>
      </w:r>
      <w:r w:rsidRPr="00241F3B">
        <w:rPr>
          <w:rStyle w:val="StyleUnderline"/>
        </w:rPr>
        <w:t xml:space="preserve"> metals and </w:t>
      </w:r>
      <w:r w:rsidRPr="00241F3B">
        <w:rPr>
          <w:rStyle w:val="StyleUnderline"/>
          <w:highlight w:val="green"/>
        </w:rPr>
        <w:t>minerals</w:t>
      </w:r>
      <w:r w:rsidRPr="00241F3B">
        <w:rPr>
          <w:rStyle w:val="StyleUnderline"/>
        </w:rPr>
        <w:t xml:space="preserve"> are located. By </w:t>
      </w:r>
      <w:r w:rsidRPr="00241F3B">
        <w:rPr>
          <w:rStyle w:val="Emphasis"/>
          <w:highlight w:val="green"/>
        </w:rPr>
        <w:t>using satellite data</w:t>
      </w:r>
      <w:r w:rsidRPr="00241F3B">
        <w:rPr>
          <w:rStyle w:val="StyleUnderline"/>
        </w:rPr>
        <w:t xml:space="preserve"> to identify promising surface structural features and different soil types, mining </w:t>
      </w:r>
      <w:r w:rsidRPr="00241F3B">
        <w:rPr>
          <w:rStyle w:val="StyleUnderline"/>
          <w:highlight w:val="green"/>
        </w:rPr>
        <w:t>companies</w:t>
      </w:r>
      <w:r w:rsidRPr="00241F3B">
        <w:rPr>
          <w:rStyle w:val="StyleUnderline"/>
        </w:rPr>
        <w:t xml:space="preserve"> can </w:t>
      </w:r>
      <w:r w:rsidRPr="00241F3B">
        <w:rPr>
          <w:rStyle w:val="Emphasis"/>
        </w:rPr>
        <w:t xml:space="preserve">better </w:t>
      </w:r>
      <w:r w:rsidRPr="00241F3B">
        <w:rPr>
          <w:rStyle w:val="Emphasis"/>
          <w:highlight w:val="green"/>
        </w:rPr>
        <w:t>identify promising mining locations</w:t>
      </w:r>
      <w:r w:rsidRPr="00241F3B">
        <w:rPr>
          <w:rStyle w:val="StyleUnderline"/>
          <w:highlight w:val="green"/>
        </w:rPr>
        <w:t xml:space="preserve">, </w:t>
      </w:r>
      <w:r w:rsidRPr="00241F3B">
        <w:rPr>
          <w:rStyle w:val="Emphasis"/>
          <w:highlight w:val="green"/>
        </w:rPr>
        <w:t>wasting less time and effort</w:t>
      </w:r>
      <w:r w:rsidRPr="00241F3B">
        <w:rPr>
          <w:rStyle w:val="StyleUnderline"/>
        </w:rPr>
        <w:t xml:space="preserve"> in finding the best places to obtain much-needed industrial resources. </w:t>
      </w:r>
      <w:r w:rsidRPr="00241F3B">
        <w:rPr>
          <w:rStyle w:val="Emphasis"/>
          <w:highlight w:val="green"/>
        </w:rPr>
        <w:t>Without</w:t>
      </w:r>
      <w:r w:rsidRPr="00241F3B">
        <w:rPr>
          <w:rStyle w:val="StyleUnderline"/>
          <w:highlight w:val="green"/>
        </w:rPr>
        <w:t xml:space="preserve"> satellite images</w:t>
      </w:r>
      <w:r w:rsidRPr="00241F3B">
        <w:rPr>
          <w:rStyle w:val="StyleUnderline"/>
        </w:rPr>
        <w:t xml:space="preserve">, the </w:t>
      </w:r>
      <w:r w:rsidRPr="00241F3B">
        <w:rPr>
          <w:rStyle w:val="StyleUnderline"/>
          <w:highlight w:val="green"/>
        </w:rPr>
        <w:t>finding and assessment of</w:t>
      </w:r>
      <w:r w:rsidRPr="00241F3B">
        <w:rPr>
          <w:rStyle w:val="StyleUnderline"/>
        </w:rPr>
        <w:t xml:space="preserve"> promising new </w:t>
      </w:r>
      <w:r w:rsidRPr="00241F3B">
        <w:rPr>
          <w:rStyle w:val="StyleUnderline"/>
          <w:highlight w:val="green"/>
        </w:rPr>
        <w:t xml:space="preserve">mines would </w:t>
      </w:r>
      <w:r w:rsidRPr="00241F3B">
        <w:rPr>
          <w:rStyle w:val="Emphasis"/>
          <w:sz w:val="24"/>
          <w:szCs w:val="26"/>
          <w:highlight w:val="green"/>
        </w:rPr>
        <w:t>grind to a halt</w:t>
      </w:r>
      <w:r w:rsidRPr="00241F3B">
        <w:rPr>
          <w:rStyle w:val="StyleUnderline"/>
          <w:highlight w:val="green"/>
        </w:rPr>
        <w:t xml:space="preserve"> as</w:t>
      </w:r>
      <w:r w:rsidRPr="00241F3B">
        <w:rPr>
          <w:rStyle w:val="StyleUnderline"/>
        </w:rPr>
        <w:t xml:space="preserve"> the </w:t>
      </w:r>
      <w:r w:rsidRPr="00241F3B">
        <w:rPr>
          <w:rStyle w:val="StyleUnderline"/>
          <w:highlight w:val="green"/>
        </w:rPr>
        <w:t xml:space="preserve">industries </w:t>
      </w:r>
      <w:r w:rsidRPr="00241F3B">
        <w:rPr>
          <w:rStyle w:val="Emphasis"/>
          <w:highlight w:val="green"/>
        </w:rPr>
        <w:t>retooled</w:t>
      </w:r>
      <w:r w:rsidRPr="00241F3B">
        <w:rPr>
          <w:rStyle w:val="StyleUnderline"/>
        </w:rPr>
        <w:t xml:space="preserve"> back </w:t>
      </w:r>
      <w:r w:rsidRPr="00241F3B">
        <w:rPr>
          <w:rStyle w:val="StyleUnderline"/>
          <w:highlight w:val="green"/>
        </w:rPr>
        <w:t>into</w:t>
      </w:r>
      <w:r w:rsidRPr="00241F3B">
        <w:rPr>
          <w:rStyle w:val="StyleUnderline"/>
        </w:rPr>
        <w:t xml:space="preserve"> the days of </w:t>
      </w:r>
      <w:r w:rsidRPr="00241F3B">
        <w:rPr>
          <w:rStyle w:val="Emphasis"/>
          <w:highlight w:val="green"/>
        </w:rPr>
        <w:t>much slower</w:t>
      </w:r>
      <w:r w:rsidRPr="00241F3B">
        <w:rPr>
          <w:rStyle w:val="Emphasis"/>
        </w:rPr>
        <w:t xml:space="preserve"> and </w:t>
      </w:r>
      <w:r w:rsidRPr="00241F3B">
        <w:rPr>
          <w:rStyle w:val="Emphasis"/>
          <w:highlight w:val="green"/>
        </w:rPr>
        <w:t>labor-intensive</w:t>
      </w:r>
      <w:r w:rsidRPr="00241F3B">
        <w:rPr>
          <w:rStyle w:val="Emphasis"/>
        </w:rPr>
        <w:t xml:space="preserve"> field </w:t>
      </w:r>
      <w:r w:rsidRPr="00241F3B">
        <w:rPr>
          <w:rStyle w:val="Emphasis"/>
          <w:highlight w:val="green"/>
        </w:rPr>
        <w:t>surveys</w:t>
      </w:r>
      <w:r w:rsidRPr="00241F3B">
        <w:rPr>
          <w:rStyle w:val="StyleUnderline"/>
          <w:highlight w:val="green"/>
        </w:rPr>
        <w:t xml:space="preserve"> (but </w:t>
      </w:r>
      <w:r w:rsidRPr="00241F3B">
        <w:rPr>
          <w:rStyle w:val="Emphasis"/>
          <w:highlight w:val="green"/>
        </w:rPr>
        <w:t>without GPS!</w:t>
      </w:r>
      <w:r w:rsidRPr="00241F3B">
        <w:rPr>
          <w:rStyle w:val="StyleUnderline"/>
          <w:highlight w:val="green"/>
        </w:rPr>
        <w:t>)</w:t>
      </w:r>
      <w:r w:rsidRPr="00241F3B">
        <w:rPr>
          <w:rStyle w:val="StyleUnderline"/>
        </w:rPr>
        <w:t>.</w:t>
      </w:r>
    </w:p>
    <w:p w14:paraId="552F3DBB" w14:textId="77777777" w:rsidR="00FF0F73" w:rsidRPr="00241F3B" w:rsidRDefault="00FF0F73" w:rsidP="00FF0F73">
      <w:pPr>
        <w:pStyle w:val="Heading4"/>
        <w:rPr>
          <w:rFonts w:cs="Calibri"/>
        </w:rPr>
      </w:pPr>
      <w:r w:rsidRPr="00241F3B">
        <w:rPr>
          <w:rFonts w:cs="Calibri"/>
        </w:rPr>
        <w:t xml:space="preserve">Amazon mining will cause </w:t>
      </w:r>
      <w:r w:rsidRPr="00241F3B">
        <w:rPr>
          <w:rFonts w:cs="Calibri"/>
          <w:u w:val="single"/>
        </w:rPr>
        <w:t>extinction</w:t>
      </w:r>
    </w:p>
    <w:p w14:paraId="10601716" w14:textId="77777777" w:rsidR="00FF0F73" w:rsidRPr="00241F3B" w:rsidRDefault="00FF0F73" w:rsidP="00FF0F73">
      <w:r w:rsidRPr="00241F3B">
        <w:t xml:space="preserve">Charito </w:t>
      </w:r>
      <w:proofErr w:type="spellStart"/>
      <w:r w:rsidRPr="00241F3B">
        <w:rPr>
          <w:rStyle w:val="Style13ptBold"/>
        </w:rPr>
        <w:t>Ushiñahua</w:t>
      </w:r>
      <w:proofErr w:type="spellEnd"/>
      <w:r w:rsidRPr="00241F3B">
        <w:rPr>
          <w:rStyle w:val="Style13ptBold"/>
        </w:rPr>
        <w:t xml:space="preserve"> 11</w:t>
      </w:r>
      <w:r w:rsidRPr="00241F3B">
        <w:t>, Anthropologist Working for the Preservation of Indigenous Amazonian Cultures, “Yanomami Indians: The Fierce People?”, http://www.amazon-indians.org/yanomami.html</w:t>
      </w:r>
    </w:p>
    <w:p w14:paraId="51626CE6" w14:textId="77777777" w:rsidR="00FF0F73" w:rsidRPr="00241F3B" w:rsidRDefault="00FF0F73" w:rsidP="00FF0F73">
      <w:pPr>
        <w:rPr>
          <w:sz w:val="10"/>
        </w:rPr>
      </w:pPr>
      <w:r w:rsidRPr="00241F3B">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241F3B">
        <w:rPr>
          <w:rStyle w:val="StyleUnderline"/>
          <w:highlight w:val="green"/>
        </w:rPr>
        <w:t>One</w:t>
      </w:r>
      <w:r w:rsidRPr="00241F3B">
        <w:rPr>
          <w:rStyle w:val="StyleUnderline"/>
        </w:rPr>
        <w:t xml:space="preserve"> of the </w:t>
      </w:r>
      <w:r w:rsidRPr="00241F3B">
        <w:rPr>
          <w:rStyle w:val="StyleUnderline"/>
          <w:highlight w:val="green"/>
        </w:rPr>
        <w:t>problem</w:t>
      </w:r>
      <w:r w:rsidRPr="00241F3B">
        <w:rPr>
          <w:rStyle w:val="StyleUnderline"/>
        </w:rPr>
        <w:t xml:space="preserve">s </w:t>
      </w:r>
      <w:r w:rsidRPr="00241F3B">
        <w:rPr>
          <w:rStyle w:val="StyleUnderline"/>
          <w:highlight w:val="green"/>
        </w:rPr>
        <w:t>with</w:t>
      </w:r>
      <w:r w:rsidRPr="00241F3B">
        <w:rPr>
          <w:rStyle w:val="StyleUnderline"/>
        </w:rPr>
        <w:t xml:space="preserve"> gold </w:t>
      </w:r>
      <w:r w:rsidRPr="00241F3B">
        <w:rPr>
          <w:rStyle w:val="StyleUnderline"/>
          <w:highlight w:val="green"/>
        </w:rPr>
        <w:t>mining is</w:t>
      </w:r>
      <w:r w:rsidRPr="00241F3B">
        <w:rPr>
          <w:rStyle w:val="StyleUnderline"/>
        </w:rPr>
        <w:t xml:space="preserve"> the </w:t>
      </w:r>
      <w:r w:rsidRPr="00241F3B">
        <w:rPr>
          <w:rStyle w:val="Emphasis"/>
          <w:highlight w:val="green"/>
        </w:rPr>
        <w:t>environmental destruction</w:t>
      </w:r>
      <w:r w:rsidRPr="00241F3B">
        <w:rPr>
          <w:rStyle w:val="StyleUnderline"/>
        </w:rPr>
        <w:t xml:space="preserve"> it causes</w:t>
      </w:r>
      <w:r w:rsidRPr="00241F3B">
        <w:rPr>
          <w:sz w:val="16"/>
        </w:rPr>
        <w:t xml:space="preserve">.  In order to separate gold from rocks and soil, mercury is used.  </w:t>
      </w:r>
      <w:r w:rsidRPr="00241F3B">
        <w:rPr>
          <w:rStyle w:val="StyleUnderline"/>
          <w:highlight w:val="green"/>
        </w:rPr>
        <w:t>Mercury</w:t>
      </w:r>
      <w:r w:rsidRPr="00241F3B">
        <w:rPr>
          <w:rStyle w:val="StyleUnderline"/>
        </w:rPr>
        <w:t xml:space="preserve"> in the rivers and streams </w:t>
      </w:r>
      <w:r w:rsidRPr="00241F3B">
        <w:rPr>
          <w:rStyle w:val="Emphasis"/>
          <w:highlight w:val="green"/>
        </w:rPr>
        <w:t>bio-accumulates</w:t>
      </w:r>
      <w:r w:rsidRPr="00241F3B">
        <w:rPr>
          <w:rStyle w:val="StyleUnderline"/>
          <w:highlight w:val="green"/>
        </w:rPr>
        <w:t xml:space="preserve"> and permeates the entire </w:t>
      </w:r>
      <w:r w:rsidRPr="00241F3B">
        <w:rPr>
          <w:rStyle w:val="Emphasis"/>
          <w:highlight w:val="green"/>
        </w:rPr>
        <w:t>ecosystem</w:t>
      </w:r>
      <w:r w:rsidRPr="00241F3B">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47F89F74" w14:textId="77777777" w:rsidR="00FF0F73" w:rsidRPr="00241F3B" w:rsidRDefault="00FF0F73" w:rsidP="00FF0F73">
      <w:pPr>
        <w:rPr>
          <w:sz w:val="10"/>
        </w:rPr>
      </w:pPr>
      <w:r w:rsidRPr="00241F3B">
        <w:rPr>
          <w:sz w:val="10"/>
        </w:rPr>
        <w:t>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w:t>
      </w:r>
      <w:proofErr w:type="spellStart"/>
      <w:r w:rsidRPr="00241F3B">
        <w:rPr>
          <w:sz w:val="10"/>
        </w:rPr>
        <w:t>Haximu</w:t>
      </w:r>
      <w:proofErr w:type="spellEnd"/>
      <w:r w:rsidRPr="00241F3B">
        <w:rPr>
          <w:sz w:val="10"/>
        </w:rPr>
        <w:t xml:space="preserve"> Massacre."  At </w:t>
      </w:r>
      <w:proofErr w:type="spellStart"/>
      <w:r w:rsidRPr="00241F3B">
        <w:rPr>
          <w:sz w:val="10"/>
        </w:rPr>
        <w:t>lease</w:t>
      </w:r>
      <w:proofErr w:type="spellEnd"/>
      <w:r w:rsidRPr="00241F3B">
        <w:rPr>
          <w:sz w:val="10"/>
        </w:rPr>
        <w:t xml:space="preserve"> 16 Yanomami were killed in what many have called genocide.  Some of the miners were tried and convicted and after numerous appeals on the 7th of August, 2006 the Brazilian Supreme Federal Court reaffirmed that the crime known as the </w:t>
      </w:r>
      <w:proofErr w:type="spellStart"/>
      <w:r w:rsidRPr="00241F3B">
        <w:rPr>
          <w:sz w:val="10"/>
        </w:rPr>
        <w:t>Haximu</w:t>
      </w:r>
      <w:proofErr w:type="spellEnd"/>
      <w:r w:rsidRPr="00241F3B">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2809EE33" w14:textId="77777777" w:rsidR="00FF0F73" w:rsidRPr="00241F3B" w:rsidRDefault="00FF0F73" w:rsidP="00FF0F73">
      <w:pPr>
        <w:rPr>
          <w:sz w:val="10"/>
        </w:rPr>
      </w:pPr>
      <w:r w:rsidRPr="00241F3B">
        <w:rPr>
          <w:sz w:val="10"/>
        </w:rPr>
        <w:t xml:space="preserve">In the year 2000, a journalist named Patrick Tierney published a book called, "Darkness in El Dorado," and accused anthropologist Napoleon </w:t>
      </w:r>
      <w:proofErr w:type="spellStart"/>
      <w:r w:rsidRPr="00241F3B">
        <w:rPr>
          <w:sz w:val="10"/>
        </w:rPr>
        <w:t>Chagnon</w:t>
      </w:r>
      <w:proofErr w:type="spellEnd"/>
      <w:r w:rsidRPr="00241F3B">
        <w:rPr>
          <w:sz w:val="10"/>
        </w:rPr>
        <w:t xml:space="preserve">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41F3B">
        <w:rPr>
          <w:sz w:val="10"/>
        </w:rPr>
        <w:t>Chagnon</w:t>
      </w:r>
      <w:proofErr w:type="spellEnd"/>
      <w:r w:rsidRPr="00241F3B">
        <w:rPr>
          <w:sz w:val="10"/>
        </w:rPr>
        <w:t xml:space="preserve"> mischaracterized the Yanomami as "The Fierce People" when in fact it was </w:t>
      </w:r>
      <w:proofErr w:type="spellStart"/>
      <w:r w:rsidRPr="00241F3B">
        <w:rPr>
          <w:sz w:val="10"/>
        </w:rPr>
        <w:t>Chagnon</w:t>
      </w:r>
      <w:proofErr w:type="spellEnd"/>
      <w:r w:rsidRPr="00241F3B">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41F3B">
        <w:rPr>
          <w:sz w:val="10"/>
        </w:rPr>
        <w:t>Chagnon</w:t>
      </w:r>
      <w:proofErr w:type="spellEnd"/>
      <w:r w:rsidRPr="00241F3B">
        <w:rPr>
          <w:sz w:val="10"/>
        </w:rPr>
        <w:t xml:space="preserve"> of fraud by staging films, such as "The Axe Fight" that he helped produce.  The journalist charged that the anthropologist </w:t>
      </w:r>
      <w:proofErr w:type="spellStart"/>
      <w:r w:rsidRPr="00241F3B">
        <w:rPr>
          <w:sz w:val="10"/>
        </w:rPr>
        <w:t>prescripted</w:t>
      </w:r>
      <w:proofErr w:type="spellEnd"/>
      <w:r w:rsidRPr="00241F3B">
        <w:rPr>
          <w:sz w:val="10"/>
        </w:rPr>
        <w:t xml:space="preserve"> the films and that they were not spontaneous as portrayed. </w:t>
      </w:r>
    </w:p>
    <w:p w14:paraId="2003D1D4" w14:textId="77777777" w:rsidR="00FF0F73" w:rsidRPr="00241F3B" w:rsidRDefault="00FF0F73" w:rsidP="00FF0F73">
      <w:pPr>
        <w:rPr>
          <w:sz w:val="10"/>
        </w:rPr>
      </w:pPr>
      <w:r w:rsidRPr="00241F3B">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41F3B">
        <w:rPr>
          <w:sz w:val="10"/>
        </w:rPr>
        <w:t>Chagnon</w:t>
      </w:r>
      <w:proofErr w:type="spellEnd"/>
      <w:r w:rsidRPr="00241F3B">
        <w:rPr>
          <w:sz w:val="10"/>
        </w:rPr>
        <w:t xml:space="preserve"> and Neel.  The report by the AAA issued in May, 2002 exonerated the anthropologist and geneticist from causing a measles epidemic among the Yanomami.  Nonetheless, the AAA criticized some aspects of </w:t>
      </w:r>
      <w:proofErr w:type="spellStart"/>
      <w:r w:rsidRPr="00241F3B">
        <w:rPr>
          <w:sz w:val="10"/>
        </w:rPr>
        <w:t>Chagnon's</w:t>
      </w:r>
      <w:proofErr w:type="spellEnd"/>
      <w:r w:rsidRPr="00241F3B">
        <w:rPr>
          <w:sz w:val="10"/>
        </w:rPr>
        <w:t xml:space="preserve"> research, including his portrayal of the Yanomami as "The Fierce People," and his bribing of Venezuelan officials.  However, the AAA debate was not over and three years later in June, 2005 they rescinded the acceptance of the 2002 report. </w:t>
      </w:r>
    </w:p>
    <w:p w14:paraId="4D956770" w14:textId="77777777" w:rsidR="00FF0F73" w:rsidRPr="00241F3B" w:rsidRDefault="00FF0F73" w:rsidP="00FF0F73">
      <w:pPr>
        <w:rPr>
          <w:sz w:val="16"/>
        </w:rPr>
      </w:pPr>
      <w:r w:rsidRPr="00241F3B">
        <w:rPr>
          <w:sz w:val="10"/>
        </w:rPr>
        <w:t xml:space="preserve">As someone who is working to support indigenous people, I would like to point out that over the many years since publishing his first book on the Yanomami (whose revenues made him a millionaire), </w:t>
      </w:r>
      <w:proofErr w:type="spellStart"/>
      <w:r w:rsidRPr="00241F3B">
        <w:rPr>
          <w:sz w:val="10"/>
        </w:rPr>
        <w:t>Chagnon</w:t>
      </w:r>
      <w:proofErr w:type="spellEnd"/>
      <w:r w:rsidRPr="00241F3B">
        <w:rPr>
          <w:sz w:val="10"/>
        </w:rPr>
        <w:t xml:space="preserve"> has failed to bring significant aid to the Yanomami people.  In fact, he sought to damage the indigenous movement by publicly criticizing </w:t>
      </w:r>
      <w:proofErr w:type="spellStart"/>
      <w:r w:rsidRPr="00241F3B">
        <w:rPr>
          <w:sz w:val="10"/>
        </w:rPr>
        <w:t>Davi</w:t>
      </w:r>
      <w:proofErr w:type="spellEnd"/>
      <w:r w:rsidRPr="00241F3B">
        <w:rPr>
          <w:sz w:val="10"/>
        </w:rPr>
        <w:t xml:space="preserve"> </w:t>
      </w:r>
      <w:proofErr w:type="spellStart"/>
      <w:r w:rsidRPr="00241F3B">
        <w:rPr>
          <w:sz w:val="10"/>
        </w:rPr>
        <w:t>Kopenawa</w:t>
      </w:r>
      <w:proofErr w:type="spellEnd"/>
      <w:r w:rsidRPr="00241F3B">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41F3B">
        <w:rPr>
          <w:sz w:val="10"/>
        </w:rPr>
        <w:t>Davi</w:t>
      </w:r>
      <w:proofErr w:type="spellEnd"/>
      <w:r w:rsidRPr="00241F3B">
        <w:rPr>
          <w:sz w:val="10"/>
        </w:rPr>
        <w:t xml:space="preserve"> </w:t>
      </w:r>
      <w:proofErr w:type="spellStart"/>
      <w:r w:rsidRPr="00241F3B">
        <w:rPr>
          <w:sz w:val="10"/>
        </w:rPr>
        <w:t>Kopenawa</w:t>
      </w:r>
      <w:proofErr w:type="spellEnd"/>
      <w:r w:rsidRPr="00241F3B">
        <w:rPr>
          <w:sz w:val="10"/>
        </w:rPr>
        <w:t xml:space="preserve"> has predicted the destruction of the entire human race if the Amazon Rainforest is destroyed.  </w:t>
      </w:r>
      <w:proofErr w:type="spellStart"/>
      <w:r w:rsidRPr="00241F3B">
        <w:rPr>
          <w:sz w:val="16"/>
        </w:rPr>
        <w:t>Kopenawa</w:t>
      </w:r>
      <w:proofErr w:type="spellEnd"/>
      <w:r w:rsidRPr="00241F3B">
        <w:rPr>
          <w:sz w:val="16"/>
        </w:rPr>
        <w:t xml:space="preserve"> states, "The </w:t>
      </w:r>
      <w:r w:rsidRPr="00241F3B">
        <w:rPr>
          <w:rStyle w:val="StyleUnderline"/>
        </w:rPr>
        <w:t>forest-land will</w:t>
      </w:r>
      <w:r w:rsidRPr="00241F3B">
        <w:rPr>
          <w:sz w:val="16"/>
        </w:rPr>
        <w:t xml:space="preserve"> only </w:t>
      </w:r>
      <w:r w:rsidRPr="00241F3B">
        <w:rPr>
          <w:rStyle w:val="StyleUnderline"/>
        </w:rPr>
        <w:t>die</w:t>
      </w:r>
      <w:r w:rsidRPr="00241F3B">
        <w:rPr>
          <w:sz w:val="16"/>
        </w:rPr>
        <w:t xml:space="preserve"> if it is destroyed by whites. Then, the </w:t>
      </w:r>
      <w:r w:rsidRPr="00241F3B">
        <w:rPr>
          <w:rStyle w:val="StyleUnderline"/>
        </w:rPr>
        <w:t>creeks will disappear</w:t>
      </w:r>
      <w:r w:rsidRPr="00241F3B">
        <w:rPr>
          <w:sz w:val="16"/>
        </w:rPr>
        <w:t xml:space="preserve">, the </w:t>
      </w:r>
      <w:r w:rsidRPr="00241F3B">
        <w:rPr>
          <w:rStyle w:val="StyleUnderline"/>
        </w:rPr>
        <w:t>land will crumble</w:t>
      </w:r>
      <w:r w:rsidRPr="00241F3B">
        <w:rPr>
          <w:sz w:val="16"/>
        </w:rPr>
        <w:t xml:space="preserve">, the </w:t>
      </w:r>
      <w:r w:rsidRPr="00241F3B">
        <w:rPr>
          <w:rStyle w:val="StyleUnderline"/>
        </w:rPr>
        <w:t>trees will dry</w:t>
      </w:r>
      <w:r w:rsidRPr="00241F3B">
        <w:rPr>
          <w:sz w:val="16"/>
        </w:rPr>
        <w:t xml:space="preserve"> and the stones of the mountains will shatter under the heat. The </w:t>
      </w:r>
      <w:proofErr w:type="spellStart"/>
      <w:r w:rsidRPr="00241F3B">
        <w:rPr>
          <w:sz w:val="16"/>
        </w:rPr>
        <w:t>xapiripë</w:t>
      </w:r>
      <w:proofErr w:type="spellEnd"/>
      <w:r w:rsidRPr="00241F3B">
        <w:rPr>
          <w:sz w:val="16"/>
        </w:rPr>
        <w:t xml:space="preserve"> spirits who live in the mountain ranges and play in the forest will eventually flee. Their fathers, the shamans, will not be able to summon them to protect us. </w:t>
      </w:r>
      <w:r w:rsidRPr="00241F3B">
        <w:rPr>
          <w:rStyle w:val="StyleUnderline"/>
        </w:rPr>
        <w:t xml:space="preserve">The </w:t>
      </w:r>
      <w:r w:rsidRPr="00241F3B">
        <w:rPr>
          <w:rStyle w:val="StyleUnderline"/>
          <w:highlight w:val="green"/>
        </w:rPr>
        <w:t>forest-land will become dry and empty</w:t>
      </w:r>
      <w:r w:rsidRPr="00241F3B">
        <w:rPr>
          <w:sz w:val="16"/>
        </w:rPr>
        <w:t xml:space="preserve">. The shamans will no longer be able to deter the smoke-epidemics and the malefic beings who make us ill. And so </w:t>
      </w:r>
      <w:r w:rsidRPr="00241F3B">
        <w:rPr>
          <w:rStyle w:val="StyleUnderline"/>
        </w:rPr>
        <w:t>everyone will die</w:t>
      </w:r>
      <w:r w:rsidRPr="00241F3B">
        <w:rPr>
          <w:sz w:val="16"/>
        </w:rPr>
        <w:t xml:space="preserve">."  </w:t>
      </w:r>
      <w:r w:rsidRPr="00241F3B">
        <w:rPr>
          <w:rStyle w:val="StyleUnderline"/>
        </w:rPr>
        <w:t>Many ecologists</w:t>
      </w:r>
      <w:r w:rsidRPr="00241F3B">
        <w:rPr>
          <w:sz w:val="16"/>
        </w:rPr>
        <w:t xml:space="preserve"> seem to </w:t>
      </w:r>
      <w:r w:rsidRPr="00241F3B">
        <w:rPr>
          <w:rStyle w:val="StyleUnderline"/>
        </w:rPr>
        <w:t>agree</w:t>
      </w:r>
      <w:r w:rsidRPr="00241F3B">
        <w:rPr>
          <w:sz w:val="16"/>
        </w:rPr>
        <w:t xml:space="preserve"> with </w:t>
      </w:r>
      <w:proofErr w:type="spellStart"/>
      <w:r w:rsidRPr="00241F3B">
        <w:rPr>
          <w:sz w:val="16"/>
        </w:rPr>
        <w:t>Kopenawa</w:t>
      </w:r>
      <w:proofErr w:type="spellEnd"/>
      <w:r w:rsidRPr="00241F3B">
        <w:rPr>
          <w:sz w:val="16"/>
        </w:rPr>
        <w:t xml:space="preserve">, </w:t>
      </w:r>
      <w:r w:rsidRPr="00241F3B">
        <w:rPr>
          <w:rStyle w:val="StyleUnderline"/>
        </w:rPr>
        <w:t xml:space="preserve">believing that the </w:t>
      </w:r>
      <w:r w:rsidRPr="00241F3B">
        <w:rPr>
          <w:rStyle w:val="StyleUnderline"/>
          <w:highlight w:val="green"/>
        </w:rPr>
        <w:t xml:space="preserve">Amazon Rainforest are the </w:t>
      </w:r>
      <w:r w:rsidRPr="00241F3B">
        <w:rPr>
          <w:rStyle w:val="Emphasis"/>
          <w:highlight w:val="green"/>
        </w:rPr>
        <w:t>"lungs of the Earth"</w:t>
      </w:r>
      <w:r w:rsidRPr="00241F3B">
        <w:rPr>
          <w:rStyle w:val="StyleUnderline"/>
        </w:rPr>
        <w:t xml:space="preserve"> and that </w:t>
      </w:r>
      <w:r w:rsidRPr="00241F3B">
        <w:rPr>
          <w:rStyle w:val="StyleUnderline"/>
          <w:highlight w:val="green"/>
        </w:rPr>
        <w:t>if</w:t>
      </w:r>
      <w:r w:rsidRPr="00241F3B">
        <w:rPr>
          <w:rStyle w:val="StyleUnderline"/>
        </w:rPr>
        <w:t xml:space="preserve"> the Amazon is </w:t>
      </w:r>
      <w:r w:rsidRPr="00241F3B">
        <w:rPr>
          <w:rStyle w:val="StyleUnderline"/>
          <w:highlight w:val="green"/>
        </w:rPr>
        <w:t xml:space="preserve">destroyed, it will cause a </w:t>
      </w:r>
      <w:r w:rsidRPr="00241F3B">
        <w:rPr>
          <w:rStyle w:val="Emphasis"/>
          <w:highlight w:val="green"/>
        </w:rPr>
        <w:t>global ecological disaster</w:t>
      </w:r>
      <w:r w:rsidRPr="00241F3B">
        <w:rPr>
          <w:rStyle w:val="StyleUnderline"/>
          <w:highlight w:val="green"/>
        </w:rPr>
        <w:t xml:space="preserve"> resulting in the</w:t>
      </w:r>
      <w:r w:rsidRPr="00241F3B">
        <w:rPr>
          <w:rStyle w:val="StyleUnderline"/>
        </w:rPr>
        <w:t xml:space="preserve"> eventual </w:t>
      </w:r>
      <w:r w:rsidRPr="00241F3B">
        <w:rPr>
          <w:rStyle w:val="Emphasis"/>
          <w:highlight w:val="green"/>
        </w:rPr>
        <w:t>destruction of the human race</w:t>
      </w:r>
      <w:r w:rsidRPr="00241F3B">
        <w:rPr>
          <w:sz w:val="16"/>
        </w:rPr>
        <w:t xml:space="preserve">. </w:t>
      </w:r>
    </w:p>
    <w:p w14:paraId="77AE2114" w14:textId="77777777" w:rsidR="00FF0F73" w:rsidRPr="00241F3B" w:rsidRDefault="00FF0F73" w:rsidP="00FF0F73">
      <w:pPr>
        <w:pStyle w:val="Heading4"/>
        <w:rPr>
          <w:rFonts w:cs="Calibri"/>
        </w:rPr>
      </w:pPr>
      <w:r w:rsidRPr="00241F3B">
        <w:rPr>
          <w:rFonts w:cs="Calibri"/>
        </w:rPr>
        <w:t xml:space="preserve">Antarctic mining causes conflict---goes </w:t>
      </w:r>
      <w:r w:rsidRPr="00241F3B">
        <w:rPr>
          <w:rFonts w:cs="Calibri"/>
          <w:u w:val="single"/>
        </w:rPr>
        <w:t>nuclear</w:t>
      </w:r>
    </w:p>
    <w:p w14:paraId="6E3803F5" w14:textId="77777777" w:rsidR="00FF0F73" w:rsidRPr="00241F3B" w:rsidRDefault="00FF0F73" w:rsidP="00FF0F73">
      <w:r w:rsidRPr="00241F3B">
        <w:t xml:space="preserve">David W. </w:t>
      </w:r>
      <w:proofErr w:type="spellStart"/>
      <w:r w:rsidRPr="00241F3B">
        <w:rPr>
          <w:rStyle w:val="Style13ptBold"/>
        </w:rPr>
        <w:t>Floren</w:t>
      </w:r>
      <w:proofErr w:type="spellEnd"/>
      <w:r w:rsidRPr="00241F3B">
        <w:rPr>
          <w:rStyle w:val="Style13ptBold"/>
        </w:rPr>
        <w:t xml:space="preserve"> 1</w:t>
      </w:r>
      <w:r w:rsidRPr="00241F3B">
        <w:t>, J.D. from the University of Oregon, “Antarctic Mining Regimes: An Appreciation of the Attainable”, Journal of Environmental Law and Litigation, Fall, Volume 16, Number 2, 467-513</w:t>
      </w:r>
    </w:p>
    <w:p w14:paraId="75FCCC68" w14:textId="77777777" w:rsidR="00FF0F73" w:rsidRPr="00241F3B" w:rsidRDefault="00FF0F73" w:rsidP="00FF0F73">
      <w:pPr>
        <w:rPr>
          <w:szCs w:val="20"/>
        </w:rPr>
      </w:pPr>
      <w:r w:rsidRPr="00241F3B">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241F3B">
        <w:rPr>
          <w:rStyle w:val="StyleUnderline"/>
          <w:szCs w:val="20"/>
        </w:rPr>
        <w:t xml:space="preserve">the </w:t>
      </w:r>
      <w:r w:rsidRPr="00241F3B">
        <w:rPr>
          <w:rStyle w:val="StyleUnderline"/>
          <w:szCs w:val="20"/>
          <w:highlight w:val="green"/>
        </w:rPr>
        <w:t>real danger</w:t>
      </w:r>
      <w:r w:rsidRPr="00241F3B">
        <w:rPr>
          <w:szCs w:val="20"/>
        </w:rPr>
        <w:t xml:space="preserve"> an </w:t>
      </w:r>
      <w:r w:rsidRPr="00241F3B">
        <w:rPr>
          <w:rStyle w:val="StyleUnderline"/>
          <w:szCs w:val="20"/>
          <w:highlight w:val="green"/>
        </w:rPr>
        <w:t xml:space="preserve">introduction of </w:t>
      </w:r>
      <w:r w:rsidRPr="00241F3B">
        <w:rPr>
          <w:rStyle w:val="Emphasis"/>
          <w:szCs w:val="20"/>
          <w:highlight w:val="green"/>
        </w:rPr>
        <w:t>mining</w:t>
      </w:r>
      <w:r w:rsidRPr="00241F3B">
        <w:rPr>
          <w:szCs w:val="20"/>
        </w:rPr>
        <w:t xml:space="preserve"> and fossil fuel facilities and </w:t>
      </w:r>
      <w:r w:rsidRPr="00241F3B">
        <w:rPr>
          <w:rStyle w:val="StyleUnderline"/>
          <w:szCs w:val="20"/>
        </w:rPr>
        <w:t xml:space="preserve">infrastructure </w:t>
      </w:r>
      <w:r w:rsidRPr="00241F3B">
        <w:rPr>
          <w:rStyle w:val="StyleUnderline"/>
          <w:szCs w:val="20"/>
          <w:highlight w:val="green"/>
        </w:rPr>
        <w:t>would pose to</w:t>
      </w:r>
      <w:r w:rsidRPr="00241F3B">
        <w:rPr>
          <w:szCs w:val="20"/>
        </w:rPr>
        <w:t xml:space="preserve"> the </w:t>
      </w:r>
      <w:r w:rsidRPr="00241F3B">
        <w:rPr>
          <w:rStyle w:val="StyleUnderline"/>
          <w:szCs w:val="20"/>
        </w:rPr>
        <w:t>integrity of</w:t>
      </w:r>
      <w:r w:rsidRPr="00241F3B">
        <w:rPr>
          <w:szCs w:val="20"/>
        </w:rPr>
        <w:t xml:space="preserve"> the </w:t>
      </w:r>
      <w:r w:rsidRPr="00241F3B">
        <w:rPr>
          <w:rStyle w:val="StyleUnderline"/>
          <w:szCs w:val="20"/>
          <w:highlight w:val="green"/>
        </w:rPr>
        <w:t>peacekeeping goals of</w:t>
      </w:r>
      <w:r w:rsidRPr="00241F3B">
        <w:rPr>
          <w:rStyle w:val="StyleUnderline"/>
          <w:szCs w:val="20"/>
        </w:rPr>
        <w:t xml:space="preserve"> the </w:t>
      </w:r>
      <w:r w:rsidRPr="00241F3B">
        <w:rPr>
          <w:rStyle w:val="StyleUnderline"/>
          <w:szCs w:val="20"/>
          <w:highlight w:val="green"/>
        </w:rPr>
        <w:t>ATS</w:t>
      </w:r>
      <w:r w:rsidRPr="00241F3B">
        <w:rPr>
          <w:szCs w:val="20"/>
        </w:rPr>
        <w:t xml:space="preserve">. n222 </w:t>
      </w:r>
      <w:r w:rsidRPr="00241F3B">
        <w:rPr>
          <w:rStyle w:val="StyleUnderline"/>
          <w:szCs w:val="20"/>
        </w:rPr>
        <w:t>Such facilities and their transportation mechanisms (</w:t>
      </w:r>
      <w:r w:rsidRPr="00241F3B">
        <w:rPr>
          <w:rStyle w:val="StyleUnderline"/>
          <w:szCs w:val="20"/>
          <w:highlight w:val="green"/>
        </w:rPr>
        <w:t>pipelines</w:t>
      </w:r>
      <w:r w:rsidRPr="00241F3B">
        <w:rPr>
          <w:rStyle w:val="StyleUnderline"/>
          <w:szCs w:val="20"/>
        </w:rPr>
        <w:t xml:space="preserve">, tankers, etc.) </w:t>
      </w:r>
      <w:r w:rsidRPr="00241F3B">
        <w:rPr>
          <w:rStyle w:val="StyleUnderline"/>
          <w:szCs w:val="20"/>
          <w:highlight w:val="green"/>
        </w:rPr>
        <w:t xml:space="preserve">will be </w:t>
      </w:r>
      <w:r w:rsidRPr="00241F3B">
        <w:rPr>
          <w:rStyle w:val="Emphasis"/>
          <w:szCs w:val="20"/>
          <w:highlight w:val="green"/>
        </w:rPr>
        <w:t>important targets</w:t>
      </w:r>
      <w:r w:rsidRPr="00241F3B">
        <w:rPr>
          <w:rStyle w:val="StyleUnderline"/>
          <w:szCs w:val="20"/>
        </w:rPr>
        <w:t xml:space="preserve"> for destruction or seizure </w:t>
      </w:r>
      <w:r w:rsidRPr="00241F3B">
        <w:rPr>
          <w:rStyle w:val="StyleUnderline"/>
          <w:szCs w:val="20"/>
          <w:highlight w:val="green"/>
        </w:rPr>
        <w:t>during</w:t>
      </w:r>
      <w:r w:rsidRPr="00241F3B">
        <w:rPr>
          <w:rStyle w:val="StyleUnderline"/>
          <w:szCs w:val="20"/>
        </w:rPr>
        <w:t xml:space="preserve"> any armed </w:t>
      </w:r>
      <w:r w:rsidRPr="00241F3B">
        <w:rPr>
          <w:rStyle w:val="StyleUnderline"/>
          <w:szCs w:val="20"/>
          <w:highlight w:val="green"/>
        </w:rPr>
        <w:t>conflict</w:t>
      </w:r>
      <w:r w:rsidRPr="00241F3B">
        <w:rPr>
          <w:rStyle w:val="StyleUnderline"/>
          <w:szCs w:val="20"/>
        </w:rPr>
        <w:t xml:space="preserve"> involving any nation reliant on Antarctic mineral and fossil fuel resources</w:t>
      </w:r>
      <w:r w:rsidRPr="00241F3B">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241F3B">
        <w:rPr>
          <w:rStyle w:val="StyleUnderline"/>
          <w:szCs w:val="20"/>
        </w:rPr>
        <w:t>facilities have always been selected as priority targets</w:t>
      </w:r>
      <w:r w:rsidRPr="00241F3B">
        <w:rPr>
          <w:szCs w:val="20"/>
        </w:rPr>
        <w:t xml:space="preserve"> in military planning and strategy sessions, and the absence of major civilian targets in Antarctica further emphasizes the focus on mining </w:t>
      </w:r>
      <w:proofErr w:type="spellStart"/>
      <w:r w:rsidRPr="00241F3B">
        <w:rPr>
          <w:szCs w:val="20"/>
        </w:rPr>
        <w:t>facilityes</w:t>
      </w:r>
      <w:proofErr w:type="spellEnd"/>
      <w:r w:rsidRPr="00241F3B">
        <w:rPr>
          <w:szCs w:val="20"/>
        </w:rPr>
        <w:t xml:space="preserve">. Target status is inseparable from the existence of productive mining and fossil fuel facilities, n225 and target priority grows with  [*504]  distance from large human population centers. n226 Compounding this problem is the possibility that </w:t>
      </w:r>
      <w:r w:rsidRPr="00241F3B">
        <w:rPr>
          <w:rStyle w:val="Emphasis"/>
          <w:szCs w:val="20"/>
          <w:highlight w:val="green"/>
        </w:rPr>
        <w:t>nuclear weapons might be used</w:t>
      </w:r>
      <w:r w:rsidRPr="00241F3B">
        <w:rPr>
          <w:szCs w:val="20"/>
        </w:rPr>
        <w:t xml:space="preserve">. The </w:t>
      </w:r>
      <w:r w:rsidRPr="00241F3B">
        <w:rPr>
          <w:rStyle w:val="StyleUnderline"/>
          <w:szCs w:val="20"/>
          <w:highlight w:val="green"/>
        </w:rPr>
        <w:t>remoteness and inaccessibility</w:t>
      </w:r>
      <w:r w:rsidRPr="00241F3B">
        <w:rPr>
          <w:szCs w:val="20"/>
        </w:rPr>
        <w:t xml:space="preserve"> of targets in the AT Area, n227 combined with the tiny number of anticipated human casualties </w:t>
      </w:r>
      <w:r w:rsidRPr="00241F3B">
        <w:rPr>
          <w:rStyle w:val="StyleUnderline"/>
          <w:szCs w:val="20"/>
          <w:highlight w:val="green"/>
        </w:rPr>
        <w:t>boosts the likelihood</w:t>
      </w:r>
      <w:r w:rsidRPr="00241F3B">
        <w:rPr>
          <w:rStyle w:val="StyleUnderline"/>
          <w:szCs w:val="20"/>
        </w:rPr>
        <w:t xml:space="preserve"> that tactical nuclear weaponry would be engaged</w:t>
      </w:r>
      <w:r w:rsidRPr="00241F3B">
        <w:rPr>
          <w:szCs w:val="20"/>
        </w:rPr>
        <w:t xml:space="preserve"> to achieve top military priorities, despite AT obligations n228 and other international accords discouraging their use. n229</w:t>
      </w:r>
    </w:p>
    <w:p w14:paraId="7E3A9C1A" w14:textId="77777777" w:rsidR="00FF0F73" w:rsidRPr="00241F3B" w:rsidRDefault="00FF0F73" w:rsidP="00FF0F73"/>
    <w:p w14:paraId="2983880F" w14:textId="77777777" w:rsidR="00FF0F73" w:rsidRPr="00241F3B" w:rsidRDefault="00FF0F73" w:rsidP="00FF0F73">
      <w:pPr>
        <w:pStyle w:val="Heading4"/>
        <w:rPr>
          <w:rFonts w:cs="Calibri"/>
        </w:rPr>
      </w:pPr>
      <w:r w:rsidRPr="00241F3B">
        <w:rPr>
          <w:rFonts w:cs="Calibri"/>
        </w:rPr>
        <w:t>Loss of satellites shuts down drones</w:t>
      </w:r>
    </w:p>
    <w:p w14:paraId="36076F9B" w14:textId="77777777" w:rsidR="00FF0F73" w:rsidRPr="00241F3B" w:rsidRDefault="00FF0F73" w:rsidP="00FF0F73">
      <w:r w:rsidRPr="00241F3B">
        <w:t xml:space="preserve">Daniel </w:t>
      </w:r>
      <w:proofErr w:type="spellStart"/>
      <w:r w:rsidRPr="00241F3B">
        <w:rPr>
          <w:rStyle w:val="Style13ptBold"/>
        </w:rPr>
        <w:t>Ventre</w:t>
      </w:r>
      <w:proofErr w:type="spellEnd"/>
      <w:r w:rsidRPr="00241F3B">
        <w:rPr>
          <w:rStyle w:val="Style13ptBold"/>
        </w:rPr>
        <w:t xml:space="preserve"> 11</w:t>
      </w:r>
      <w:r w:rsidRPr="00241F3B">
        <w:t>, Engineer for CNRS and Researcher for CESDIP, Cyberwar and Information Warfare, p. 198-199</w:t>
      </w:r>
    </w:p>
    <w:p w14:paraId="56516413" w14:textId="77777777" w:rsidR="00FF0F73" w:rsidRPr="00241F3B" w:rsidRDefault="00FF0F73" w:rsidP="00FF0F73">
      <w:r w:rsidRPr="00241F3B">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241F3B">
        <w:rPr>
          <w:rStyle w:val="StyleUnderline"/>
          <w:highlight w:val="green"/>
        </w:rPr>
        <w:t>Networks</w:t>
      </w:r>
      <w:r w:rsidRPr="00241F3B">
        <w:rPr>
          <w:rStyle w:val="StyleUnderline"/>
        </w:rPr>
        <w:t xml:space="preserve"> now </w:t>
      </w:r>
      <w:r w:rsidRPr="00241F3B">
        <w:rPr>
          <w:rStyle w:val="StyleUnderline"/>
          <w:highlight w:val="green"/>
        </w:rPr>
        <w:t>have</w:t>
      </w:r>
      <w:r w:rsidRPr="00241F3B">
        <w:rPr>
          <w:rStyle w:val="StyleUnderline"/>
        </w:rPr>
        <w:t xml:space="preserve"> an </w:t>
      </w:r>
      <w:r w:rsidRPr="00241F3B">
        <w:rPr>
          <w:rStyle w:val="Emphasis"/>
          <w:highlight w:val="green"/>
        </w:rPr>
        <w:t>incredible importance</w:t>
      </w:r>
      <w:r w:rsidRPr="00241F3B">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0B7913C8" w14:textId="77777777" w:rsidR="00FF0F73" w:rsidRPr="00241F3B" w:rsidRDefault="00FF0F73" w:rsidP="00FF0F73">
      <w:r w:rsidRPr="00241F3B">
        <w:rPr>
          <w:rStyle w:val="StyleUnderline"/>
          <w:highlight w:val="green"/>
        </w:rPr>
        <w:t>Info</w:t>
      </w:r>
      <w:r w:rsidRPr="00241F3B">
        <w:rPr>
          <w:rStyle w:val="StyleUnderline"/>
        </w:rPr>
        <w:t xml:space="preserve">rmation </w:t>
      </w:r>
      <w:r w:rsidRPr="00241F3B">
        <w:rPr>
          <w:rStyle w:val="StyleUnderline"/>
          <w:highlight w:val="green"/>
        </w:rPr>
        <w:t>space extends to space</w:t>
      </w:r>
      <w:r w:rsidRPr="00241F3B">
        <w:t xml:space="preserve">124, </w:t>
      </w:r>
      <w:r w:rsidRPr="00241F3B">
        <w:rPr>
          <w:rStyle w:val="StyleUnderline"/>
        </w:rPr>
        <w:t>particularly via communication and observation satellites</w:t>
      </w:r>
      <w:r w:rsidRPr="00241F3B">
        <w:t xml:space="preserve">125. </w:t>
      </w:r>
      <w:r w:rsidRPr="00241F3B">
        <w:rPr>
          <w:rStyle w:val="StyleUnderline"/>
          <w:highlight w:val="green"/>
        </w:rPr>
        <w:t>Satellites are the keystone to</w:t>
      </w:r>
      <w:r w:rsidRPr="00241F3B">
        <w:rPr>
          <w:rStyle w:val="StyleUnderline"/>
        </w:rPr>
        <w:t xml:space="preserve"> the cyberspace and communication systems, but also </w:t>
      </w:r>
      <w:r w:rsidRPr="00241F3B">
        <w:rPr>
          <w:rStyle w:val="StyleUnderline"/>
          <w:highlight w:val="green"/>
        </w:rPr>
        <w:t>the security system</w:t>
      </w:r>
      <w:r w:rsidRPr="00241F3B">
        <w:rPr>
          <w:rStyle w:val="StyleUnderline"/>
        </w:rPr>
        <w:t>: monitoring</w:t>
      </w:r>
      <w:r w:rsidRPr="00241F3B">
        <w:t xml:space="preserve"> (Echelon network is the symbol), </w:t>
      </w:r>
      <w:r w:rsidRPr="00241F3B">
        <w:rPr>
          <w:rStyle w:val="StyleUnderline"/>
        </w:rPr>
        <w:t xml:space="preserve">observation, communication. These are </w:t>
      </w:r>
      <w:r w:rsidRPr="00241F3B">
        <w:rPr>
          <w:rStyle w:val="StyleUnderline"/>
          <w:highlight w:val="green"/>
        </w:rPr>
        <w:t>at the heart of</w:t>
      </w:r>
      <w:r w:rsidRPr="00241F3B">
        <w:rPr>
          <w:rStyle w:val="StyleUnderline"/>
        </w:rPr>
        <w:t xml:space="preserve"> the </w:t>
      </w:r>
      <w:r w:rsidRPr="00241F3B">
        <w:rPr>
          <w:rStyle w:val="StyleUnderline"/>
          <w:highlight w:val="green"/>
        </w:rPr>
        <w:t>C4ISR</w:t>
      </w:r>
      <w:r w:rsidRPr="00241F3B">
        <w:rPr>
          <w:rStyle w:val="StyleUnderline"/>
        </w:rPr>
        <w:t xml:space="preserve"> systems, </w:t>
      </w:r>
      <w:r w:rsidRPr="00241F3B">
        <w:rPr>
          <w:rStyle w:val="StyleUnderline"/>
          <w:highlight w:val="green"/>
        </w:rPr>
        <w:t>without which</w:t>
      </w:r>
      <w:r w:rsidRPr="00241F3B">
        <w:rPr>
          <w:rStyle w:val="StyleUnderline"/>
        </w:rPr>
        <w:t xml:space="preserve"> a concept such as </w:t>
      </w:r>
      <w:r w:rsidRPr="00241F3B">
        <w:rPr>
          <w:rStyle w:val="StyleUnderline"/>
          <w:highlight w:val="green"/>
        </w:rPr>
        <w:t>net</w:t>
      </w:r>
      <w:r w:rsidRPr="00241F3B">
        <w:rPr>
          <w:rStyle w:val="StyleUnderline"/>
        </w:rPr>
        <w:t>work-</w:t>
      </w:r>
      <w:r w:rsidRPr="00241F3B">
        <w:rPr>
          <w:rStyle w:val="StyleUnderline"/>
          <w:highlight w:val="green"/>
        </w:rPr>
        <w:t>centric war</w:t>
      </w:r>
      <w:r w:rsidRPr="00241F3B">
        <w:rPr>
          <w:rStyle w:val="StyleUnderline"/>
        </w:rPr>
        <w:t xml:space="preserve">fare </w:t>
      </w:r>
      <w:r w:rsidRPr="00241F3B">
        <w:rPr>
          <w:rStyle w:val="StyleUnderline"/>
          <w:highlight w:val="green"/>
        </w:rPr>
        <w:t xml:space="preserve">could not exist. </w:t>
      </w:r>
      <w:r w:rsidRPr="00241F3B">
        <w:rPr>
          <w:rStyle w:val="Emphasis"/>
          <w:sz w:val="24"/>
          <w:szCs w:val="26"/>
          <w:highlight w:val="green"/>
        </w:rPr>
        <w:t>There would be no drones without satellites</w:t>
      </w:r>
      <w:r w:rsidRPr="00241F3B">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3EF8A231" w14:textId="77777777" w:rsidR="00FF0F73" w:rsidRPr="00241F3B" w:rsidRDefault="00FF0F73" w:rsidP="00FF0F73">
      <w:pPr>
        <w:pStyle w:val="Heading4"/>
        <w:rPr>
          <w:rFonts w:cs="Calibri"/>
        </w:rPr>
      </w:pPr>
      <w:r w:rsidRPr="00241F3B">
        <w:rPr>
          <w:rFonts w:cs="Calibri"/>
        </w:rPr>
        <w:t xml:space="preserve">Drone </w:t>
      </w:r>
      <w:proofErr w:type="spellStart"/>
      <w:r w:rsidRPr="00241F3B">
        <w:rPr>
          <w:rFonts w:cs="Calibri"/>
        </w:rPr>
        <w:t>prolif</w:t>
      </w:r>
      <w:proofErr w:type="spellEnd"/>
      <w:r w:rsidRPr="00241F3B">
        <w:rPr>
          <w:rFonts w:cs="Calibri"/>
        </w:rPr>
        <w:t xml:space="preserve"> is </w:t>
      </w:r>
      <w:r w:rsidRPr="00241F3B">
        <w:rPr>
          <w:rFonts w:cs="Calibri"/>
          <w:u w:val="single"/>
        </w:rPr>
        <w:t>inevitable</w:t>
      </w:r>
      <w:r w:rsidRPr="00241F3B">
        <w:rPr>
          <w:rFonts w:cs="Calibri"/>
        </w:rPr>
        <w:t xml:space="preserve"> and causes </w:t>
      </w:r>
      <w:r w:rsidRPr="00241F3B">
        <w:rPr>
          <w:rFonts w:cs="Calibri"/>
          <w:u w:val="single"/>
        </w:rPr>
        <w:t>global nuclear war</w:t>
      </w:r>
    </w:p>
    <w:p w14:paraId="63731707" w14:textId="77777777" w:rsidR="00FF0F73" w:rsidRPr="00241F3B" w:rsidRDefault="00FF0F73" w:rsidP="00FF0F73">
      <w:r w:rsidRPr="00241F3B">
        <w:t xml:space="preserve">Dr. Michael C. </w:t>
      </w:r>
      <w:r w:rsidRPr="00241F3B">
        <w:rPr>
          <w:rStyle w:val="Style13ptBold"/>
        </w:rPr>
        <w:t>Horowitz 19</w:t>
      </w:r>
      <w:r w:rsidRPr="00241F3B">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51475097" w14:textId="77777777" w:rsidR="00FF0F73" w:rsidRPr="00241F3B" w:rsidRDefault="00FF0F73" w:rsidP="00FF0F73">
      <w:pPr>
        <w:rPr>
          <w:sz w:val="16"/>
        </w:rPr>
      </w:pPr>
      <w:r w:rsidRPr="00241F3B">
        <w:rPr>
          <w:sz w:val="16"/>
        </w:rPr>
        <w:t>Thus, the reason to deploy autonomous systems would have to be their reliability and effectiveness rather than signaling. And gi</w:t>
      </w:r>
      <w:r w:rsidRPr="00241F3B">
        <w:rPr>
          <w:rStyle w:val="StyleUnderline"/>
        </w:rPr>
        <w:t xml:space="preserve">ving up human control to algorithms in </w:t>
      </w:r>
      <w:r w:rsidRPr="00241F3B">
        <w:rPr>
          <w:rStyle w:val="StyleUnderline"/>
          <w:highlight w:val="green"/>
        </w:rPr>
        <w:t>a crisis</w:t>
      </w:r>
      <w:r w:rsidRPr="00241F3B">
        <w:rPr>
          <w:rStyle w:val="StyleUnderline"/>
        </w:rPr>
        <w:t xml:space="preserve"> that </w:t>
      </w:r>
      <w:r w:rsidRPr="00241F3B">
        <w:rPr>
          <w:rStyle w:val="StyleUnderline"/>
          <w:highlight w:val="green"/>
        </w:rPr>
        <w:t xml:space="preserve">could end with </w:t>
      </w:r>
      <w:r w:rsidRPr="00241F3B">
        <w:rPr>
          <w:rStyle w:val="Emphasis"/>
          <w:sz w:val="24"/>
          <w:szCs w:val="26"/>
          <w:highlight w:val="green"/>
        </w:rPr>
        <w:t>global nuclear war</w:t>
      </w:r>
      <w:r w:rsidRPr="00241F3B">
        <w:rPr>
          <w:rStyle w:val="StyleUnderline"/>
          <w:sz w:val="24"/>
          <w:szCs w:val="26"/>
        </w:rPr>
        <w:t xml:space="preserve"> </w:t>
      </w:r>
      <w:r w:rsidRPr="00241F3B">
        <w:rPr>
          <w:rStyle w:val="StyleUnderline"/>
        </w:rPr>
        <w:t>would require an extremely high level of perceived reliability and effectiveness</w:t>
      </w:r>
      <w:r w:rsidRPr="00241F3B">
        <w:rPr>
          <w:sz w:val="16"/>
        </w:rPr>
        <w:t xml:space="preserve">. Few things are more important to militaries in crisis situations than informational awareness and control over decisions, and there might be fear that </w:t>
      </w:r>
      <w:r w:rsidRPr="00241F3B">
        <w:rPr>
          <w:rStyle w:val="StyleUnderline"/>
          <w:highlight w:val="green"/>
        </w:rPr>
        <w:t xml:space="preserve">autonomous systems are prone to </w:t>
      </w:r>
      <w:r w:rsidRPr="00241F3B">
        <w:rPr>
          <w:rStyle w:val="Emphasis"/>
          <w:sz w:val="24"/>
          <w:szCs w:val="26"/>
          <w:highlight w:val="green"/>
        </w:rPr>
        <w:t>accidents</w:t>
      </w:r>
      <w:r w:rsidRPr="00241F3B">
        <w:rPr>
          <w:sz w:val="16"/>
        </w:rPr>
        <w:t>.</w:t>
      </w:r>
    </w:p>
    <w:p w14:paraId="37EBA405" w14:textId="77777777" w:rsidR="00FF0F73" w:rsidRPr="00241F3B" w:rsidRDefault="00FF0F73" w:rsidP="00FF0F73">
      <w:pPr>
        <w:rPr>
          <w:sz w:val="16"/>
        </w:rPr>
      </w:pPr>
      <w:r w:rsidRPr="00241F3B">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6600349F" w14:textId="77777777" w:rsidR="00FF0F73" w:rsidRPr="00241F3B" w:rsidRDefault="00FF0F73" w:rsidP="00FF0F73">
      <w:pPr>
        <w:rPr>
          <w:sz w:val="16"/>
        </w:rPr>
      </w:pPr>
      <w:r w:rsidRPr="00241F3B">
        <w:rPr>
          <w:sz w:val="16"/>
        </w:rPr>
        <w:t xml:space="preserve">This paper draws on research in strategic studies and examples from military history to assess how </w:t>
      </w:r>
      <w:r w:rsidRPr="00241F3B">
        <w:rPr>
          <w:rStyle w:val="StyleUnderline"/>
          <w:highlight w:val="green"/>
        </w:rPr>
        <w:t>LAWS</w:t>
      </w:r>
      <w:r w:rsidRPr="00241F3B">
        <w:rPr>
          <w:rStyle w:val="StyleUnderline"/>
        </w:rPr>
        <w:t xml:space="preserve"> could </w:t>
      </w:r>
      <w:r w:rsidRPr="00241F3B">
        <w:rPr>
          <w:rStyle w:val="StyleUnderline"/>
          <w:highlight w:val="green"/>
        </w:rPr>
        <w:t>influence</w:t>
      </w:r>
      <w:r w:rsidRPr="00241F3B">
        <w:rPr>
          <w:rStyle w:val="StyleUnderline"/>
        </w:rPr>
        <w:t xml:space="preserve"> the development and deployment of military systems, including </w:t>
      </w:r>
      <w:r w:rsidRPr="00241F3B">
        <w:rPr>
          <w:rStyle w:val="Emphasis"/>
          <w:sz w:val="24"/>
          <w:szCs w:val="26"/>
          <w:highlight w:val="green"/>
        </w:rPr>
        <w:t>arms races</w:t>
      </w:r>
      <w:r w:rsidRPr="00241F3B">
        <w:rPr>
          <w:rStyle w:val="StyleUnderline"/>
          <w:highlight w:val="green"/>
        </w:rPr>
        <w:t xml:space="preserve">, </w:t>
      </w:r>
      <w:r w:rsidRPr="00241F3B">
        <w:rPr>
          <w:rStyle w:val="Emphasis"/>
          <w:highlight w:val="green"/>
        </w:rPr>
        <w:t>crisis stability</w:t>
      </w:r>
      <w:r w:rsidRPr="00241F3B">
        <w:rPr>
          <w:rStyle w:val="StyleUnderline"/>
          <w:highlight w:val="green"/>
        </w:rPr>
        <w:t>, and</w:t>
      </w:r>
      <w:r w:rsidRPr="00241F3B">
        <w:rPr>
          <w:rStyle w:val="StyleUnderline"/>
        </w:rPr>
        <w:t xml:space="preserve"> wartime stability, especially the </w:t>
      </w:r>
      <w:r w:rsidRPr="00241F3B">
        <w:rPr>
          <w:rStyle w:val="StyleUnderline"/>
          <w:highlight w:val="green"/>
        </w:rPr>
        <w:t xml:space="preserve">risk of </w:t>
      </w:r>
      <w:r w:rsidRPr="00241F3B">
        <w:rPr>
          <w:rStyle w:val="Emphasis"/>
          <w:sz w:val="24"/>
          <w:szCs w:val="26"/>
          <w:highlight w:val="green"/>
        </w:rPr>
        <w:t>escalation</w:t>
      </w:r>
      <w:r w:rsidRPr="00241F3B">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241F3B">
        <w:rPr>
          <w:rStyle w:val="StyleUnderline"/>
        </w:rPr>
        <w:t xml:space="preserve">machine-like accuracy in </w:t>
      </w:r>
      <w:r w:rsidRPr="00241F3B">
        <w:rPr>
          <w:rStyle w:val="StyleUnderline"/>
          <w:highlight w:val="green"/>
        </w:rPr>
        <w:t>following programming</w:t>
      </w:r>
      <w:r w:rsidRPr="00241F3B">
        <w:rPr>
          <w:sz w:val="16"/>
        </w:rPr>
        <w:t xml:space="preserve">, but that </w:t>
      </w:r>
      <w:r w:rsidRPr="00241F3B">
        <w:rPr>
          <w:rStyle w:val="StyleUnderline"/>
          <w:highlight w:val="green"/>
        </w:rPr>
        <w:t>comes with</w:t>
      </w:r>
      <w:r w:rsidRPr="00241F3B">
        <w:rPr>
          <w:rStyle w:val="StyleUnderline"/>
        </w:rPr>
        <w:t xml:space="preserve"> a potential downside: the </w:t>
      </w:r>
      <w:r w:rsidRPr="00241F3B">
        <w:rPr>
          <w:rStyle w:val="StyleUnderline"/>
          <w:highlight w:val="green"/>
        </w:rPr>
        <w:t>loss of control and</w:t>
      </w:r>
      <w:r w:rsidRPr="00241F3B">
        <w:rPr>
          <w:rStyle w:val="StyleUnderline"/>
        </w:rPr>
        <w:t xml:space="preserve"> the accompanying </w:t>
      </w:r>
      <w:r w:rsidRPr="00241F3B">
        <w:rPr>
          <w:rStyle w:val="StyleUnderline"/>
          <w:highlight w:val="green"/>
        </w:rPr>
        <w:t>risk of</w:t>
      </w:r>
      <w:r w:rsidRPr="00241F3B">
        <w:rPr>
          <w:rStyle w:val="StyleUnderline"/>
        </w:rPr>
        <w:t xml:space="preserve"> </w:t>
      </w:r>
      <w:r w:rsidRPr="00241F3B">
        <w:rPr>
          <w:rStyle w:val="Emphasis"/>
        </w:rPr>
        <w:t>accidents</w:t>
      </w:r>
      <w:r w:rsidRPr="00241F3B">
        <w:rPr>
          <w:rStyle w:val="StyleUnderline"/>
        </w:rPr>
        <w:t xml:space="preserve">, adversarial </w:t>
      </w:r>
      <w:r w:rsidRPr="00241F3B">
        <w:rPr>
          <w:rStyle w:val="Emphasis"/>
          <w:highlight w:val="green"/>
        </w:rPr>
        <w:t>spoofing</w:t>
      </w:r>
      <w:r w:rsidRPr="00241F3B">
        <w:rPr>
          <w:rStyle w:val="StyleUnderline"/>
          <w:highlight w:val="green"/>
        </w:rPr>
        <w:t xml:space="preserve">, and </w:t>
      </w:r>
      <w:r w:rsidRPr="00241F3B">
        <w:rPr>
          <w:rStyle w:val="Emphasis"/>
          <w:highlight w:val="green"/>
        </w:rPr>
        <w:t>miscalc</w:t>
      </w:r>
      <w:r w:rsidRPr="00241F3B">
        <w:rPr>
          <w:rStyle w:val="Emphasis"/>
        </w:rPr>
        <w:t>ulation</w:t>
      </w:r>
      <w:r w:rsidRPr="00241F3B">
        <w:rPr>
          <w:rStyle w:val="StyleUnderline"/>
        </w:rPr>
        <w:t>. Even if LAWS malfunction at the same rate as humans in a given scenario, the ability of operators to control the impact of those malfunctions may be lower, which could make LAWS less predictable on the battlefield</w:t>
      </w:r>
      <w:r w:rsidRPr="00241F3B">
        <w:rPr>
          <w:sz w:val="16"/>
        </w:rPr>
        <w:t>. The paper then examines how these issues interact with the large uncertainty parameter associated with AI-based military capabilities at present, both in terms of the range of the possible and the opacity of their programming.</w:t>
      </w:r>
    </w:p>
    <w:p w14:paraId="30EFABAD" w14:textId="77777777" w:rsidR="00FF0F73" w:rsidRPr="00241F3B" w:rsidRDefault="00FF0F73" w:rsidP="00FF0F73">
      <w:pPr>
        <w:rPr>
          <w:sz w:val="16"/>
        </w:rPr>
      </w:pPr>
      <w:r w:rsidRPr="00241F3B">
        <w:rPr>
          <w:sz w:val="16"/>
        </w:rPr>
        <w:t xml:space="preserve">The results highlight several critical issues surrounding the development and deployment of LAWS.1 First, </w:t>
      </w:r>
      <w:r w:rsidRPr="00241F3B">
        <w:rPr>
          <w:rStyle w:val="StyleUnderline"/>
        </w:rPr>
        <w:t xml:space="preserve">the desire to fight at </w:t>
      </w:r>
      <w:r w:rsidRPr="00241F3B">
        <w:rPr>
          <w:rStyle w:val="StyleUnderline"/>
          <w:highlight w:val="green"/>
        </w:rPr>
        <w:t>machine speed</w:t>
      </w:r>
      <w:r w:rsidRPr="00241F3B">
        <w:rPr>
          <w:rStyle w:val="StyleUnderline"/>
        </w:rPr>
        <w:t xml:space="preserve"> with autonomous systems, while making a military more effective in a conflict, could </w:t>
      </w:r>
      <w:r w:rsidRPr="00241F3B">
        <w:rPr>
          <w:rStyle w:val="StyleUnderline"/>
          <w:highlight w:val="green"/>
        </w:rPr>
        <w:t xml:space="preserve">increase </w:t>
      </w:r>
      <w:r w:rsidRPr="00241F3B">
        <w:rPr>
          <w:rStyle w:val="Emphasis"/>
          <w:highlight w:val="green"/>
        </w:rPr>
        <w:t>crisis instability</w:t>
      </w:r>
      <w:r w:rsidRPr="00241F3B">
        <w:rPr>
          <w:rStyle w:val="StyleUnderline"/>
        </w:rPr>
        <w:t xml:space="preserve">. As countries fear </w:t>
      </w:r>
      <w:r w:rsidRPr="00241F3B">
        <w:rPr>
          <w:rStyle w:val="StyleUnderline"/>
          <w:highlight w:val="green"/>
        </w:rPr>
        <w:t>losing</w:t>
      </w:r>
      <w:r w:rsidRPr="00241F3B">
        <w:rPr>
          <w:rStyle w:val="StyleUnderline"/>
        </w:rPr>
        <w:t xml:space="preserve"> conflicts </w:t>
      </w:r>
      <w:r w:rsidRPr="00241F3B">
        <w:rPr>
          <w:rStyle w:val="StyleUnderline"/>
          <w:highlight w:val="green"/>
        </w:rPr>
        <w:t>faster</w:t>
      </w:r>
      <w:r w:rsidRPr="00241F3B">
        <w:rPr>
          <w:rStyle w:val="StyleUnderline"/>
        </w:rPr>
        <w:t xml:space="preserve">, it will </w:t>
      </w:r>
      <w:r w:rsidRPr="00241F3B">
        <w:rPr>
          <w:rStyle w:val="StyleUnderline"/>
          <w:highlight w:val="green"/>
        </w:rPr>
        <w:t xml:space="preserve">generate </w:t>
      </w:r>
      <w:r w:rsidRPr="00241F3B">
        <w:rPr>
          <w:rStyle w:val="Emphasis"/>
          <w:highlight w:val="green"/>
        </w:rPr>
        <w:t>escalation pressure</w:t>
      </w:r>
      <w:r w:rsidRPr="00241F3B">
        <w:rPr>
          <w:rStyle w:val="StyleUnderline"/>
          <w:highlight w:val="green"/>
        </w:rPr>
        <w:t>, including</w:t>
      </w:r>
      <w:r w:rsidRPr="00241F3B">
        <w:rPr>
          <w:rStyle w:val="StyleUnderline"/>
        </w:rPr>
        <w:t xml:space="preserve"> an increased incentive for </w:t>
      </w:r>
      <w:r w:rsidRPr="00241F3B">
        <w:rPr>
          <w:rStyle w:val="Emphasis"/>
          <w:sz w:val="24"/>
          <w:szCs w:val="26"/>
          <w:highlight w:val="green"/>
        </w:rPr>
        <w:t>first strikes</w:t>
      </w:r>
      <w:r w:rsidRPr="00241F3B">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241F3B">
        <w:rPr>
          <w:rStyle w:val="StyleUnderline"/>
        </w:rPr>
        <w:t>the dual-use</w:t>
      </w:r>
      <w:r w:rsidRPr="00241F3B">
        <w:rPr>
          <w:sz w:val="16"/>
        </w:rPr>
        <w:t xml:space="preserve">, or even general purpose, </w:t>
      </w:r>
      <w:r w:rsidRPr="00241F3B">
        <w:rPr>
          <w:rStyle w:val="StyleUnderline"/>
        </w:rPr>
        <w:t>character</w:t>
      </w:r>
      <w:r w:rsidRPr="00241F3B">
        <w:rPr>
          <w:sz w:val="16"/>
        </w:rPr>
        <w:t xml:space="preserve"> of the basic science underlying many autonomous systems </w:t>
      </w:r>
      <w:r w:rsidRPr="00241F3B">
        <w:rPr>
          <w:rStyle w:val="StyleUnderline"/>
        </w:rPr>
        <w:t>will make</w:t>
      </w:r>
      <w:r w:rsidRPr="00241F3B">
        <w:rPr>
          <w:sz w:val="16"/>
        </w:rPr>
        <w:t xml:space="preserve"> the </w:t>
      </w:r>
      <w:r w:rsidRPr="00241F3B">
        <w:rPr>
          <w:rStyle w:val="StyleUnderline"/>
        </w:rPr>
        <w:t>tech</w:t>
      </w:r>
      <w:r w:rsidRPr="00241F3B">
        <w:rPr>
          <w:sz w:val="16"/>
        </w:rPr>
        <w:t xml:space="preserve">nology </w:t>
      </w:r>
      <w:r w:rsidRPr="00241F3B">
        <w:rPr>
          <w:rStyle w:val="StyleUnderline"/>
        </w:rPr>
        <w:t>hard to control</w:t>
      </w:r>
      <w:r w:rsidRPr="00241F3B">
        <w:rPr>
          <w:sz w:val="16"/>
        </w:rPr>
        <w:t>, giving many countries and actors access to basic algorithms, though whether this is described as diffusion, proliferation, or an arms race will depend on political dynamics as much as anything.</w:t>
      </w:r>
    </w:p>
    <w:p w14:paraId="7599E59C" w14:textId="77777777" w:rsidR="00FF0F73" w:rsidRPr="00241F3B" w:rsidRDefault="00FF0F73" w:rsidP="00FF0F73">
      <w:pPr>
        <w:rPr>
          <w:sz w:val="16"/>
        </w:rPr>
      </w:pPr>
      <w:r w:rsidRPr="00241F3B">
        <w:rPr>
          <w:sz w:val="16"/>
        </w:rPr>
        <w:t xml:space="preserve">Finally, </w:t>
      </w:r>
      <w:r w:rsidRPr="00241F3B">
        <w:rPr>
          <w:rStyle w:val="StyleUnderline"/>
        </w:rPr>
        <w:t xml:space="preserve">multiple </w:t>
      </w:r>
      <w:r w:rsidRPr="00241F3B">
        <w:rPr>
          <w:rStyle w:val="StyleUnderline"/>
          <w:highlight w:val="green"/>
        </w:rPr>
        <w:t>uncertainty</w:t>
      </w:r>
      <w:r w:rsidRPr="00241F3B">
        <w:rPr>
          <w:rStyle w:val="StyleUnderline"/>
        </w:rPr>
        <w:t xml:space="preserve"> parameters</w:t>
      </w:r>
      <w:r w:rsidRPr="00241F3B">
        <w:rPr>
          <w:sz w:val="16"/>
        </w:rPr>
        <w:t xml:space="preserve"> concerning lethal autonomous weapon systems </w:t>
      </w:r>
      <w:r w:rsidRPr="00241F3B">
        <w:rPr>
          <w:rStyle w:val="StyleUnderline"/>
        </w:rPr>
        <w:t xml:space="preserve">could </w:t>
      </w:r>
      <w:r w:rsidRPr="00241F3B">
        <w:rPr>
          <w:rStyle w:val="StyleUnderline"/>
          <w:highlight w:val="green"/>
        </w:rPr>
        <w:t xml:space="preserve">exacerbate </w:t>
      </w:r>
      <w:r w:rsidRPr="00241F3B">
        <w:rPr>
          <w:rStyle w:val="Emphasis"/>
          <w:highlight w:val="green"/>
        </w:rPr>
        <w:t>security dilemmas</w:t>
      </w:r>
      <w:r w:rsidRPr="00241F3B">
        <w:rPr>
          <w:sz w:val="16"/>
        </w:rPr>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2C0A82BD" w14:textId="77777777" w:rsidR="00FF0F73" w:rsidRPr="00241F3B" w:rsidRDefault="00FF0F73" w:rsidP="00FF0F73">
      <w:pPr>
        <w:rPr>
          <w:sz w:val="10"/>
          <w:szCs w:val="16"/>
        </w:rPr>
      </w:pPr>
      <w:r w:rsidRPr="00241F3B">
        <w:rPr>
          <w:sz w:val="10"/>
          <w:szCs w:val="16"/>
        </w:rPr>
        <w:t>What is Autonomy or Artificial Intelligence?</w:t>
      </w:r>
    </w:p>
    <w:p w14:paraId="2A466A3F" w14:textId="77777777" w:rsidR="00FF0F73" w:rsidRPr="00241F3B" w:rsidRDefault="00FF0F73" w:rsidP="00FF0F73">
      <w:pPr>
        <w:rPr>
          <w:sz w:val="10"/>
          <w:szCs w:val="16"/>
        </w:rPr>
      </w:pPr>
      <w:r w:rsidRPr="00241F3B">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6A66C7B4" w14:textId="77777777" w:rsidR="00FF0F73" w:rsidRPr="00241F3B" w:rsidRDefault="00FF0F73" w:rsidP="00FF0F73">
      <w:pPr>
        <w:rPr>
          <w:sz w:val="10"/>
          <w:szCs w:val="16"/>
        </w:rPr>
      </w:pPr>
      <w:r w:rsidRPr="00241F3B">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040835E9" w14:textId="77777777" w:rsidR="00FF0F73" w:rsidRPr="00241F3B" w:rsidRDefault="00FF0F73" w:rsidP="00FF0F73">
      <w:pPr>
        <w:rPr>
          <w:sz w:val="10"/>
          <w:szCs w:val="16"/>
        </w:rPr>
      </w:pPr>
      <w:r w:rsidRPr="00241F3B">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241F3B">
        <w:rPr>
          <w:sz w:val="10"/>
          <w:szCs w:val="16"/>
        </w:rPr>
        <w:t>Roff</w:t>
      </w:r>
      <w:proofErr w:type="spellEnd"/>
      <w:r w:rsidRPr="00241F3B">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241F3B">
        <w:rPr>
          <w:sz w:val="10"/>
          <w:szCs w:val="16"/>
        </w:rPr>
        <w:t>fromsystems</w:t>
      </w:r>
      <w:proofErr w:type="spellEnd"/>
      <w:r w:rsidRPr="00241F3B">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4A08E63D" w14:textId="77777777" w:rsidR="00FF0F73" w:rsidRPr="00241F3B" w:rsidRDefault="00FF0F73" w:rsidP="00FF0F73">
      <w:pPr>
        <w:rPr>
          <w:sz w:val="10"/>
          <w:szCs w:val="16"/>
        </w:rPr>
      </w:pPr>
      <w:r w:rsidRPr="00241F3B">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241F3B">
        <w:rPr>
          <w:sz w:val="10"/>
          <w:szCs w:val="16"/>
        </w:rPr>
        <w:t>Scharre</w:t>
      </w:r>
      <w:proofErr w:type="spellEnd"/>
      <w:r w:rsidRPr="00241F3B">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52758DA6" w14:textId="77777777" w:rsidR="00FF0F73" w:rsidRPr="00241F3B" w:rsidRDefault="00FF0F73" w:rsidP="00FF0F73">
      <w:pPr>
        <w:rPr>
          <w:sz w:val="10"/>
          <w:szCs w:val="16"/>
        </w:rPr>
      </w:pPr>
      <w:r w:rsidRPr="00241F3B">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02C7EAD5" w14:textId="77777777" w:rsidR="00FF0F73" w:rsidRPr="00241F3B" w:rsidRDefault="00FF0F73" w:rsidP="00FF0F73">
      <w:pPr>
        <w:rPr>
          <w:sz w:val="16"/>
        </w:rPr>
      </w:pPr>
      <w:r w:rsidRPr="00241F3B">
        <w:rPr>
          <w:sz w:val="16"/>
        </w:rPr>
        <w:t>Why Invest in Autonomous Systems?</w:t>
      </w:r>
    </w:p>
    <w:p w14:paraId="4A889278" w14:textId="77777777" w:rsidR="00FF0F73" w:rsidRPr="00241F3B" w:rsidRDefault="00FF0F73" w:rsidP="00FF0F73">
      <w:pPr>
        <w:rPr>
          <w:sz w:val="16"/>
        </w:rPr>
      </w:pPr>
      <w:r w:rsidRPr="00241F3B">
        <w:rPr>
          <w:rStyle w:val="StyleUnderline"/>
          <w:highlight w:val="green"/>
        </w:rPr>
        <w:t>Militaries are</w:t>
      </w:r>
      <w:r w:rsidRPr="00241F3B">
        <w:rPr>
          <w:rStyle w:val="StyleUnderline"/>
        </w:rPr>
        <w:t xml:space="preserve"> already </w:t>
      </w:r>
      <w:r w:rsidRPr="00241F3B">
        <w:rPr>
          <w:rStyle w:val="StyleUnderline"/>
          <w:highlight w:val="green"/>
        </w:rPr>
        <w:t>increasing</w:t>
      </w:r>
      <w:r w:rsidRPr="00241F3B">
        <w:rPr>
          <w:rStyle w:val="StyleUnderline"/>
        </w:rPr>
        <w:t xml:space="preserve"> their </w:t>
      </w:r>
      <w:r w:rsidRPr="00241F3B">
        <w:rPr>
          <w:rStyle w:val="StyleUnderline"/>
          <w:highlight w:val="green"/>
        </w:rPr>
        <w:t>investments in</w:t>
      </w:r>
      <w:r w:rsidRPr="00241F3B">
        <w:rPr>
          <w:rStyle w:val="StyleUnderline"/>
        </w:rPr>
        <w:t xml:space="preserve"> remotely-piloted </w:t>
      </w:r>
      <w:r w:rsidRPr="00241F3B">
        <w:rPr>
          <w:rStyle w:val="StyleUnderline"/>
          <w:highlight w:val="green"/>
        </w:rPr>
        <w:t>robotic systems. From</w:t>
      </w:r>
      <w:r w:rsidRPr="00241F3B">
        <w:rPr>
          <w:rStyle w:val="StyleUnderline"/>
        </w:rPr>
        <w:t xml:space="preserve"> UAVs</w:t>
      </w:r>
      <w:r w:rsidRPr="00241F3B">
        <w:rPr>
          <w:sz w:val="16"/>
        </w:rPr>
        <w:t xml:space="preserve"> such as the MQ-9 Reaper (</w:t>
      </w:r>
      <w:r w:rsidRPr="00241F3B">
        <w:rPr>
          <w:rStyle w:val="Emphasis"/>
          <w:highlight w:val="green"/>
        </w:rPr>
        <w:t>U</w:t>
      </w:r>
      <w:r w:rsidRPr="00241F3B">
        <w:rPr>
          <w:sz w:val="16"/>
        </w:rPr>
        <w:t xml:space="preserve">nited </w:t>
      </w:r>
      <w:r w:rsidRPr="00241F3B">
        <w:rPr>
          <w:rStyle w:val="Emphasis"/>
          <w:highlight w:val="green"/>
        </w:rPr>
        <w:t>S</w:t>
      </w:r>
      <w:r w:rsidRPr="00241F3B">
        <w:rPr>
          <w:sz w:val="16"/>
        </w:rPr>
        <w:t xml:space="preserve">tates) </w:t>
      </w:r>
      <w:r w:rsidRPr="00241F3B">
        <w:rPr>
          <w:rStyle w:val="StyleUnderline"/>
          <w:highlight w:val="green"/>
        </w:rPr>
        <w:t>to</w:t>
      </w:r>
      <w:r w:rsidRPr="00241F3B">
        <w:rPr>
          <w:rStyle w:val="StyleUnderline"/>
        </w:rPr>
        <w:t xml:space="preserve"> uninhabited surface vehicles (USVs)</w:t>
      </w:r>
      <w:r w:rsidRPr="00241F3B">
        <w:rPr>
          <w:sz w:val="16"/>
        </w:rPr>
        <w:t xml:space="preserve"> such as the Guardium (</w:t>
      </w:r>
      <w:r w:rsidRPr="00241F3B">
        <w:rPr>
          <w:rStyle w:val="Emphasis"/>
          <w:highlight w:val="green"/>
        </w:rPr>
        <w:t>Israel</w:t>
      </w:r>
      <w:r w:rsidRPr="00241F3B">
        <w:rPr>
          <w:sz w:val="16"/>
          <w:highlight w:val="green"/>
        </w:rPr>
        <w:t xml:space="preserve">) </w:t>
      </w:r>
      <w:r w:rsidRPr="00241F3B">
        <w:rPr>
          <w:rStyle w:val="StyleUnderline"/>
          <w:highlight w:val="green"/>
        </w:rPr>
        <w:t>to</w:t>
      </w:r>
      <w:r w:rsidRPr="00241F3B">
        <w:rPr>
          <w:rStyle w:val="StyleUnderline"/>
        </w:rPr>
        <w:t xml:space="preserve"> uninhabited ground vehicles (UGV) such as Platform-M </w:t>
      </w:r>
      <w:r w:rsidRPr="00241F3B">
        <w:rPr>
          <w:rStyle w:val="StyleUnderline"/>
          <w:highlight w:val="green"/>
        </w:rPr>
        <w:t>(</w:t>
      </w:r>
      <w:r w:rsidRPr="00241F3B">
        <w:rPr>
          <w:rStyle w:val="Emphasis"/>
          <w:highlight w:val="green"/>
        </w:rPr>
        <w:t>Russia</w:t>
      </w:r>
      <w:r w:rsidRPr="00241F3B">
        <w:rPr>
          <w:rStyle w:val="StyleUnderline"/>
          <w:highlight w:val="green"/>
        </w:rPr>
        <w:t xml:space="preserve">), militaries </w:t>
      </w:r>
      <w:r w:rsidRPr="00241F3B">
        <w:rPr>
          <w:rStyle w:val="Emphasis"/>
          <w:highlight w:val="green"/>
        </w:rPr>
        <w:t>around the world</w:t>
      </w:r>
      <w:r w:rsidRPr="00241F3B">
        <w:rPr>
          <w:rStyle w:val="StyleUnderline"/>
          <w:highlight w:val="green"/>
        </w:rPr>
        <w:t xml:space="preserve"> are investing</w:t>
      </w:r>
      <w:r w:rsidRPr="00241F3B">
        <w:rPr>
          <w:rStyle w:val="StyleUnderline"/>
        </w:rPr>
        <w:t xml:space="preserve"> in remotely piloted platforms</w:t>
      </w:r>
      <w:r w:rsidRPr="00241F3B">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7467DC0F" w14:textId="77777777" w:rsidR="00FF0F73" w:rsidRPr="00241F3B" w:rsidRDefault="00FF0F73" w:rsidP="00FF0F73"/>
    <w:p w14:paraId="3F55CF02" w14:textId="77777777" w:rsidR="00FF0F73" w:rsidRPr="00241F3B" w:rsidRDefault="00FF0F73" w:rsidP="00FF0F73"/>
    <w:p w14:paraId="59F35CCA" w14:textId="77777777" w:rsidR="00FF0F73" w:rsidRPr="00241F3B" w:rsidRDefault="00FF0F73" w:rsidP="00FF0F73">
      <w:pPr>
        <w:pStyle w:val="Heading4"/>
        <w:rPr>
          <w:rFonts w:cs="Calibri"/>
          <w:u w:val="single"/>
        </w:rPr>
      </w:pPr>
      <w:r w:rsidRPr="00241F3B">
        <w:rPr>
          <w:rFonts w:cs="Calibri"/>
        </w:rPr>
        <w:t xml:space="preserve">No space war – prefer </w:t>
      </w:r>
      <w:r w:rsidRPr="00241F3B">
        <w:rPr>
          <w:rFonts w:cs="Calibri"/>
          <w:u w:val="single"/>
        </w:rPr>
        <w:t>data</w:t>
      </w:r>
      <w:r w:rsidRPr="00241F3B">
        <w:rPr>
          <w:rFonts w:cs="Calibri"/>
        </w:rPr>
        <w:t xml:space="preserve"> over </w:t>
      </w:r>
      <w:r w:rsidRPr="00241F3B">
        <w:rPr>
          <w:rFonts w:cs="Calibri"/>
          <w:u w:val="single"/>
        </w:rPr>
        <w:t>political rhetoric</w:t>
      </w:r>
    </w:p>
    <w:p w14:paraId="683B92CA" w14:textId="77777777" w:rsidR="00FF0F73" w:rsidRPr="00241F3B" w:rsidRDefault="00FF0F73" w:rsidP="00FF0F73">
      <w:proofErr w:type="spellStart"/>
      <w:r w:rsidRPr="00241F3B">
        <w:t>Klimas</w:t>
      </w:r>
      <w:proofErr w:type="spellEnd"/>
      <w:r w:rsidRPr="00241F3B">
        <w:t xml:space="preserve"> interviewing </w:t>
      </w:r>
      <w:r w:rsidRPr="00241F3B">
        <w:rPr>
          <w:rStyle w:val="Style13ptBold"/>
        </w:rPr>
        <w:t>Weeden 18</w:t>
      </w:r>
      <w:r w:rsidRPr="00241F3B">
        <w:t xml:space="preserve"> [Brian Weeden, smart space guy. Is the space war threat being hyped? August 3, 2018. https://www.politico.com/story/2018/08/03/space-war-threat-hype-force-760781]</w:t>
      </w:r>
    </w:p>
    <w:p w14:paraId="507B2E51" w14:textId="77777777" w:rsidR="00FF0F73" w:rsidRPr="00241F3B" w:rsidRDefault="00FF0F73" w:rsidP="00FF0F73">
      <w:pPr>
        <w:rPr>
          <w:sz w:val="16"/>
        </w:rPr>
      </w:pPr>
      <w:r w:rsidRPr="00241F3B">
        <w:rPr>
          <w:u w:val="single"/>
        </w:rPr>
        <w:t>There’s been</w:t>
      </w:r>
      <w:r w:rsidRPr="00241F3B">
        <w:rPr>
          <w:sz w:val="16"/>
        </w:rPr>
        <w:t xml:space="preserve"> increasing </w:t>
      </w:r>
      <w:r w:rsidRPr="00241F3B">
        <w:rPr>
          <w:rStyle w:val="Emphasis"/>
          <w:highlight w:val="green"/>
        </w:rPr>
        <w:t>rhetoric</w:t>
      </w:r>
      <w:r w:rsidRPr="00241F3B">
        <w:rPr>
          <w:sz w:val="16"/>
        </w:rPr>
        <w:t>...</w:t>
      </w:r>
      <w:r w:rsidRPr="00241F3B">
        <w:rPr>
          <w:highlight w:val="green"/>
          <w:u w:val="single"/>
        </w:rPr>
        <w:t>about</w:t>
      </w:r>
      <w:r w:rsidRPr="00241F3B">
        <w:rPr>
          <w:sz w:val="16"/>
        </w:rPr>
        <w:t xml:space="preserve"> the </w:t>
      </w:r>
      <w:r w:rsidRPr="00241F3B">
        <w:rPr>
          <w:highlight w:val="green"/>
          <w:u w:val="single"/>
        </w:rPr>
        <w:t>militarization</w:t>
      </w:r>
      <w:r w:rsidRPr="00241F3B">
        <w:rPr>
          <w:u w:val="single"/>
        </w:rPr>
        <w:t xml:space="preserve"> of space </w:t>
      </w:r>
      <w:r w:rsidRPr="00241F3B">
        <w:rPr>
          <w:highlight w:val="green"/>
          <w:u w:val="single"/>
        </w:rPr>
        <w:t>and</w:t>
      </w:r>
      <w:r w:rsidRPr="00241F3B">
        <w:rPr>
          <w:sz w:val="16"/>
        </w:rPr>
        <w:t xml:space="preserve"> the </w:t>
      </w:r>
      <w:r w:rsidRPr="00241F3B">
        <w:rPr>
          <w:rStyle w:val="Emphasis"/>
          <w:highlight w:val="green"/>
        </w:rPr>
        <w:t>potential</w:t>
      </w:r>
      <w:r w:rsidRPr="00241F3B">
        <w:rPr>
          <w:sz w:val="16"/>
        </w:rPr>
        <w:t xml:space="preserve"> for </w:t>
      </w:r>
      <w:r w:rsidRPr="00241F3B">
        <w:rPr>
          <w:rStyle w:val="Emphasis"/>
          <w:highlight w:val="green"/>
        </w:rPr>
        <w:t>conflicts</w:t>
      </w:r>
      <w:r w:rsidRPr="00241F3B">
        <w:rPr>
          <w:sz w:val="16"/>
        </w:rPr>
        <w:t xml:space="preserve"> </w:t>
      </w:r>
      <w:r w:rsidRPr="00241F3B">
        <w:rPr>
          <w:u w:val="single"/>
        </w:rPr>
        <w:t xml:space="preserve">on Earth to extend </w:t>
      </w:r>
      <w:r w:rsidRPr="00241F3B">
        <w:rPr>
          <w:highlight w:val="green"/>
          <w:u w:val="single"/>
        </w:rPr>
        <w:t>in</w:t>
      </w:r>
      <w:r w:rsidRPr="00241F3B">
        <w:rPr>
          <w:u w:val="single"/>
        </w:rPr>
        <w:t xml:space="preserve">to </w:t>
      </w:r>
      <w:r w:rsidRPr="00241F3B">
        <w:rPr>
          <w:highlight w:val="green"/>
          <w:u w:val="single"/>
        </w:rPr>
        <w:t>space</w:t>
      </w:r>
      <w:r w:rsidRPr="00241F3B">
        <w:rPr>
          <w:sz w:val="16"/>
        </w:rPr>
        <w:t xml:space="preserve">. </w:t>
      </w:r>
      <w:r w:rsidRPr="00241F3B">
        <w:rPr>
          <w:u w:val="single"/>
        </w:rPr>
        <w:t xml:space="preserve">That’s </w:t>
      </w:r>
      <w:r w:rsidRPr="00241F3B">
        <w:rPr>
          <w:highlight w:val="green"/>
          <w:u w:val="single"/>
        </w:rPr>
        <w:t>driven</w:t>
      </w:r>
      <w:r w:rsidRPr="00241F3B">
        <w:rPr>
          <w:u w:val="single"/>
        </w:rPr>
        <w:t xml:space="preserve"> in part </w:t>
      </w:r>
      <w:r w:rsidRPr="00241F3B">
        <w:rPr>
          <w:highlight w:val="green"/>
          <w:u w:val="single"/>
        </w:rPr>
        <w:t>by reports</w:t>
      </w:r>
      <w:r w:rsidRPr="00241F3B">
        <w:rPr>
          <w:u w:val="single"/>
        </w:rPr>
        <w:t xml:space="preserve"> </w:t>
      </w:r>
      <w:r w:rsidRPr="00241F3B">
        <w:rPr>
          <w:highlight w:val="green"/>
          <w:u w:val="single"/>
        </w:rPr>
        <w:t>about</w:t>
      </w:r>
      <w:r w:rsidRPr="00241F3B">
        <w:rPr>
          <w:u w:val="single"/>
        </w:rPr>
        <w:t xml:space="preserve"> anti-satellite </w:t>
      </w:r>
      <w:r w:rsidRPr="00241F3B">
        <w:rPr>
          <w:highlight w:val="green"/>
          <w:u w:val="single"/>
        </w:rPr>
        <w:t>testing</w:t>
      </w:r>
      <w:r w:rsidRPr="00241F3B">
        <w:rPr>
          <w:u w:val="single"/>
        </w:rPr>
        <w:t xml:space="preserve"> in Russia and China</w:t>
      </w:r>
      <w:r w:rsidRPr="00241F3B">
        <w:rPr>
          <w:sz w:val="16"/>
        </w:rPr>
        <w:t>...</w:t>
      </w:r>
      <w:r w:rsidRPr="00241F3B">
        <w:rPr>
          <w:u w:val="single"/>
        </w:rPr>
        <w:t xml:space="preserve">The report </w:t>
      </w:r>
      <w:r w:rsidRPr="00241F3B">
        <w:rPr>
          <w:sz w:val="16"/>
        </w:rPr>
        <w:t xml:space="preserve">really </w:t>
      </w:r>
      <w:r w:rsidRPr="00241F3B">
        <w:rPr>
          <w:u w:val="single"/>
        </w:rPr>
        <w:t>grew out of our frustration at the level of publicly available information</w:t>
      </w:r>
      <w:r w:rsidRPr="00241F3B">
        <w:rPr>
          <w:sz w:val="16"/>
        </w:rPr>
        <w:t xml:space="preserve"> on this topic.</w:t>
      </w:r>
    </w:p>
    <w:p w14:paraId="20ACB896" w14:textId="77777777" w:rsidR="00FF0F73" w:rsidRPr="00241F3B" w:rsidRDefault="00FF0F73" w:rsidP="00FF0F73">
      <w:pPr>
        <w:rPr>
          <w:sz w:val="16"/>
        </w:rPr>
      </w:pPr>
      <w:r w:rsidRPr="00241F3B">
        <w:rPr>
          <w:u w:val="single"/>
        </w:rPr>
        <w:t xml:space="preserve">A lot of what </w:t>
      </w:r>
      <w:r w:rsidRPr="00241F3B">
        <w:rPr>
          <w:highlight w:val="green"/>
          <w:u w:val="single"/>
        </w:rPr>
        <w:t>you get</w:t>
      </w:r>
      <w:r w:rsidRPr="00241F3B">
        <w:rPr>
          <w:u w:val="single"/>
        </w:rPr>
        <w:t xml:space="preserve"> are </w:t>
      </w:r>
      <w:r w:rsidRPr="00241F3B">
        <w:rPr>
          <w:rStyle w:val="Emphasis"/>
          <w:highlight w:val="green"/>
        </w:rPr>
        <w:t>public statements</w:t>
      </w:r>
      <w:r w:rsidRPr="00241F3B">
        <w:rPr>
          <w:highlight w:val="green"/>
          <w:u w:val="single"/>
        </w:rPr>
        <w:t xml:space="preserve"> from </w:t>
      </w:r>
      <w:r w:rsidRPr="00241F3B">
        <w:rPr>
          <w:rStyle w:val="Emphasis"/>
          <w:highlight w:val="green"/>
        </w:rPr>
        <w:t>military leadership</w:t>
      </w:r>
      <w:r w:rsidRPr="00241F3B">
        <w:rPr>
          <w:highlight w:val="green"/>
          <w:u w:val="single"/>
        </w:rPr>
        <w:t xml:space="preserve"> or </w:t>
      </w:r>
      <w:r w:rsidRPr="00241F3B">
        <w:rPr>
          <w:rStyle w:val="Emphasis"/>
          <w:highlight w:val="green"/>
        </w:rPr>
        <w:t>politicians</w:t>
      </w:r>
      <w:r w:rsidRPr="00241F3B">
        <w:rPr>
          <w:sz w:val="16"/>
        </w:rPr>
        <w:t xml:space="preserve">, or sometimes news articles talking about something and it’s really hard to get down to details and...sort through what might be real, what might be hype. </w:t>
      </w:r>
      <w:r w:rsidRPr="00241F3B">
        <w:rPr>
          <w:highlight w:val="green"/>
          <w:u w:val="single"/>
        </w:rPr>
        <w:t>Our goal was to dig into</w:t>
      </w:r>
      <w:r w:rsidRPr="00241F3B">
        <w:rPr>
          <w:u w:val="single"/>
        </w:rPr>
        <w:t xml:space="preserve"> the </w:t>
      </w:r>
      <w:r w:rsidRPr="00241F3B">
        <w:rPr>
          <w:highlight w:val="green"/>
          <w:u w:val="single"/>
        </w:rPr>
        <w:t>open source</w:t>
      </w:r>
      <w:r w:rsidRPr="00241F3B">
        <w:rPr>
          <w:u w:val="single"/>
        </w:rPr>
        <w:t xml:space="preserve"> material </w:t>
      </w:r>
      <w:r w:rsidRPr="00241F3B">
        <w:rPr>
          <w:highlight w:val="green"/>
          <w:u w:val="single"/>
        </w:rPr>
        <w:t>and</w:t>
      </w:r>
      <w:r w:rsidRPr="00241F3B">
        <w:rPr>
          <w:u w:val="single"/>
        </w:rPr>
        <w:t xml:space="preserve"> see what we could </w:t>
      </w:r>
      <w:r w:rsidRPr="00241F3B">
        <w:rPr>
          <w:highlight w:val="green"/>
          <w:u w:val="single"/>
        </w:rPr>
        <w:t>determine</w:t>
      </w:r>
      <w:r w:rsidRPr="00241F3B">
        <w:rPr>
          <w:u w:val="single"/>
        </w:rPr>
        <w:t xml:space="preserve"> from </w:t>
      </w:r>
      <w:r w:rsidRPr="00241F3B">
        <w:rPr>
          <w:highlight w:val="green"/>
          <w:u w:val="single"/>
        </w:rPr>
        <w:t xml:space="preserve">a </w:t>
      </w:r>
      <w:r w:rsidRPr="00241F3B">
        <w:rPr>
          <w:rStyle w:val="Emphasis"/>
          <w:highlight w:val="green"/>
        </w:rPr>
        <w:t>factual standpoint</w:t>
      </w:r>
      <w:r w:rsidRPr="00241F3B">
        <w:rPr>
          <w:u w:val="single"/>
        </w:rPr>
        <w:t xml:space="preserve"> was really going on</w:t>
      </w:r>
      <w:r w:rsidRPr="00241F3B">
        <w:rPr>
          <w:sz w:val="16"/>
        </w:rPr>
        <w:t xml:space="preserve"> -- what types of capabilities were being developed and how might they be used in a future conflict.</w:t>
      </w:r>
    </w:p>
    <w:p w14:paraId="1D322032" w14:textId="77777777" w:rsidR="00FF0F73" w:rsidRPr="00241F3B" w:rsidRDefault="00FF0F73" w:rsidP="00FF0F73">
      <w:pPr>
        <w:rPr>
          <w:sz w:val="16"/>
        </w:rPr>
      </w:pPr>
      <w:r w:rsidRPr="00241F3B">
        <w:rPr>
          <w:sz w:val="16"/>
        </w:rPr>
        <w:t>Ultimately we hoped that would lead to a more informed debate about what U.S. strategy should be to address those threats.</w:t>
      </w:r>
    </w:p>
    <w:p w14:paraId="2709DF81" w14:textId="77777777" w:rsidR="00FF0F73" w:rsidRPr="00241F3B" w:rsidRDefault="00FF0F73" w:rsidP="00FF0F73">
      <w:pPr>
        <w:rPr>
          <w:sz w:val="16"/>
        </w:rPr>
      </w:pPr>
      <w:r w:rsidRPr="00241F3B">
        <w:rPr>
          <w:sz w:val="16"/>
        </w:rPr>
        <w:t>What sort of feedback have you gotten so far?</w:t>
      </w:r>
    </w:p>
    <w:p w14:paraId="40D01A53" w14:textId="77777777" w:rsidR="00FF0F73" w:rsidRPr="00241F3B" w:rsidRDefault="00FF0F73" w:rsidP="00FF0F73">
      <w:pPr>
        <w:rPr>
          <w:sz w:val="16"/>
        </w:rPr>
      </w:pPr>
      <w:r w:rsidRPr="00241F3B">
        <w:rPr>
          <w:sz w:val="16"/>
        </w:rPr>
        <w:t>A lot of the feedback has been either informal or private because a lot of the issues we talk about, people in the government research using classified materials. So it’s difficult for them to give detailed feedback.</w:t>
      </w:r>
    </w:p>
    <w:p w14:paraId="0A8EC06A" w14:textId="77777777" w:rsidR="00FF0F73" w:rsidRPr="00241F3B" w:rsidRDefault="00FF0F73" w:rsidP="00FF0F73">
      <w:pPr>
        <w:rPr>
          <w:sz w:val="16"/>
        </w:rPr>
      </w:pPr>
      <w:r w:rsidRPr="00241F3B">
        <w:rPr>
          <w:sz w:val="16"/>
        </w:rPr>
        <w:t>In general, the feedback we’ve gotten has been pretty positive. People have said they like the fact that this sort of stuff is being put in the public domain and encouraged us to continue.</w:t>
      </w:r>
    </w:p>
    <w:p w14:paraId="21786951" w14:textId="77777777" w:rsidR="00FF0F73" w:rsidRPr="00241F3B" w:rsidRDefault="00FF0F73" w:rsidP="00FF0F73">
      <w:pPr>
        <w:rPr>
          <w:u w:val="single"/>
        </w:rPr>
      </w:pPr>
      <w:r w:rsidRPr="00241F3B">
        <w:rPr>
          <w:highlight w:val="green"/>
          <w:u w:val="single"/>
        </w:rPr>
        <w:t>Were</w:t>
      </w:r>
      <w:r w:rsidRPr="00241F3B">
        <w:rPr>
          <w:u w:val="single"/>
        </w:rPr>
        <w:t xml:space="preserve"> your </w:t>
      </w:r>
      <w:r w:rsidRPr="00241F3B">
        <w:rPr>
          <w:rStyle w:val="Emphasis"/>
          <w:highlight w:val="green"/>
        </w:rPr>
        <w:t>findings</w:t>
      </w:r>
      <w:r w:rsidRPr="00241F3B">
        <w:rPr>
          <w:u w:val="single"/>
        </w:rPr>
        <w:t xml:space="preserve"> </w:t>
      </w:r>
      <w:r w:rsidRPr="00241F3B">
        <w:rPr>
          <w:rStyle w:val="Emphasis"/>
          <w:highlight w:val="green"/>
        </w:rPr>
        <w:t>better or worse</w:t>
      </w:r>
      <w:r w:rsidRPr="00241F3B">
        <w:rPr>
          <w:highlight w:val="green"/>
          <w:u w:val="single"/>
        </w:rPr>
        <w:t xml:space="preserve"> than the </w:t>
      </w:r>
      <w:r w:rsidRPr="00241F3B">
        <w:rPr>
          <w:rStyle w:val="Emphasis"/>
          <w:highlight w:val="green"/>
        </w:rPr>
        <w:t>picture public</w:t>
      </w:r>
      <w:r w:rsidRPr="00241F3B">
        <w:rPr>
          <w:u w:val="single"/>
        </w:rPr>
        <w:t xml:space="preserve"> discourse paints?</w:t>
      </w:r>
    </w:p>
    <w:p w14:paraId="236D14DB" w14:textId="77777777" w:rsidR="00FF0F73" w:rsidRPr="00241F3B" w:rsidRDefault="00FF0F73" w:rsidP="00FF0F73">
      <w:pPr>
        <w:rPr>
          <w:sz w:val="16"/>
        </w:rPr>
      </w:pPr>
      <w:r w:rsidRPr="00241F3B">
        <w:rPr>
          <w:sz w:val="16"/>
        </w:rPr>
        <w:t xml:space="preserve">In general, it’s a little bit </w:t>
      </w:r>
      <w:r w:rsidRPr="00241F3B">
        <w:rPr>
          <w:rStyle w:val="Emphasis"/>
          <w:highlight w:val="green"/>
        </w:rPr>
        <w:t>better</w:t>
      </w:r>
      <w:r w:rsidRPr="00241F3B">
        <w:rPr>
          <w:sz w:val="16"/>
        </w:rPr>
        <w:t xml:space="preserve">. </w:t>
      </w:r>
      <w:r w:rsidRPr="00241F3B">
        <w:rPr>
          <w:u w:val="single"/>
        </w:rPr>
        <w:t xml:space="preserve">A lot of </w:t>
      </w:r>
      <w:r w:rsidRPr="00241F3B">
        <w:rPr>
          <w:rStyle w:val="Emphasis"/>
          <w:highlight w:val="green"/>
        </w:rPr>
        <w:t>political rhetoric</w:t>
      </w:r>
      <w:r w:rsidRPr="00241F3B">
        <w:rPr>
          <w:highlight w:val="green"/>
          <w:u w:val="single"/>
        </w:rPr>
        <w:t xml:space="preserve"> and </w:t>
      </w:r>
      <w:r w:rsidRPr="00241F3B">
        <w:rPr>
          <w:rStyle w:val="Emphasis"/>
          <w:highlight w:val="green"/>
        </w:rPr>
        <w:t>news stories</w:t>
      </w:r>
      <w:r w:rsidRPr="00241F3B">
        <w:rPr>
          <w:highlight w:val="green"/>
          <w:u w:val="single"/>
        </w:rPr>
        <w:t xml:space="preserve"> focus on</w:t>
      </w:r>
      <w:r w:rsidRPr="00241F3B">
        <w:rPr>
          <w:u w:val="single"/>
        </w:rPr>
        <w:t xml:space="preserve"> the </w:t>
      </w:r>
      <w:r w:rsidRPr="00241F3B">
        <w:rPr>
          <w:rStyle w:val="Emphasis"/>
        </w:rPr>
        <w:t xml:space="preserve">most </w:t>
      </w:r>
      <w:r w:rsidRPr="00241F3B">
        <w:rPr>
          <w:rStyle w:val="Emphasis"/>
          <w:highlight w:val="green"/>
        </w:rPr>
        <w:t>extreme examples</w:t>
      </w:r>
      <w:r w:rsidRPr="00241F3B">
        <w:rPr>
          <w:u w:val="single"/>
        </w:rPr>
        <w:t xml:space="preserve">, so </w:t>
      </w:r>
      <w:r w:rsidRPr="00241F3B">
        <w:rPr>
          <w:highlight w:val="green"/>
          <w:u w:val="single"/>
        </w:rPr>
        <w:t xml:space="preserve">using </w:t>
      </w:r>
      <w:r w:rsidRPr="00241F3B">
        <w:rPr>
          <w:rStyle w:val="Emphasis"/>
          <w:highlight w:val="green"/>
        </w:rPr>
        <w:t>kinetic weapons</w:t>
      </w:r>
      <w:r w:rsidRPr="00241F3B">
        <w:rPr>
          <w:u w:val="single"/>
        </w:rPr>
        <w:t xml:space="preserve"> to blow up satellites</w:t>
      </w:r>
      <w:r w:rsidRPr="00241F3B">
        <w:rPr>
          <w:sz w:val="16"/>
        </w:rPr>
        <w:t xml:space="preserve">. While there is research and development going on to develop those capabilities, what we found is </w:t>
      </w:r>
      <w:r w:rsidRPr="00241F3B">
        <w:rPr>
          <w:rStyle w:val="Emphasis"/>
          <w:highlight w:val="green"/>
        </w:rPr>
        <w:t>there’s yet</w:t>
      </w:r>
      <w:r w:rsidRPr="00241F3B">
        <w:rPr>
          <w:highlight w:val="green"/>
          <w:u w:val="single"/>
        </w:rPr>
        <w:t xml:space="preserve"> to be </w:t>
      </w:r>
      <w:r w:rsidRPr="00241F3B">
        <w:rPr>
          <w:rStyle w:val="Emphasis"/>
          <w:highlight w:val="green"/>
        </w:rPr>
        <w:t>any</w:t>
      </w:r>
      <w:r w:rsidRPr="00241F3B">
        <w:rPr>
          <w:u w:val="single"/>
        </w:rPr>
        <w:t xml:space="preserve"> publicly-known </w:t>
      </w:r>
      <w:r w:rsidRPr="00241F3B">
        <w:rPr>
          <w:rStyle w:val="Emphasis"/>
          <w:highlight w:val="green"/>
        </w:rPr>
        <w:t>example</w:t>
      </w:r>
      <w:r w:rsidRPr="00241F3B">
        <w:rPr>
          <w:highlight w:val="green"/>
          <w:u w:val="single"/>
        </w:rPr>
        <w:t xml:space="preserve"> of </w:t>
      </w:r>
      <w:r w:rsidRPr="00241F3B">
        <w:rPr>
          <w:rStyle w:val="Emphasis"/>
          <w:highlight w:val="green"/>
        </w:rPr>
        <w:t>them being used</w:t>
      </w:r>
      <w:r w:rsidRPr="00241F3B">
        <w:rPr>
          <w:sz w:val="16"/>
        </w:rPr>
        <w:t>.</w:t>
      </w:r>
    </w:p>
    <w:p w14:paraId="2AC5D387" w14:textId="77777777" w:rsidR="00FF0F73" w:rsidRPr="00241F3B" w:rsidRDefault="00FF0F73" w:rsidP="00FF0F73">
      <w:pPr>
        <w:rPr>
          <w:sz w:val="16"/>
        </w:rPr>
      </w:pPr>
      <w:r w:rsidRPr="00241F3B">
        <w:rPr>
          <w:u w:val="single"/>
        </w:rPr>
        <w:t>What is being used and what seems to be of the most utility are the non-kinetic things</w:t>
      </w:r>
      <w:r w:rsidRPr="00241F3B">
        <w:rPr>
          <w:sz w:val="16"/>
        </w:rPr>
        <w:t xml:space="preserve">, like jamming and </w:t>
      </w:r>
      <w:proofErr w:type="spellStart"/>
      <w:r w:rsidRPr="00241F3B">
        <w:rPr>
          <w:sz w:val="16"/>
        </w:rPr>
        <w:t>cyber attacks</w:t>
      </w:r>
      <w:proofErr w:type="spellEnd"/>
      <w:r w:rsidRPr="00241F3B">
        <w:rPr>
          <w:sz w:val="16"/>
        </w:rPr>
        <w:t xml:space="preserve">. </w:t>
      </w:r>
      <w:r w:rsidRPr="00241F3B">
        <w:rPr>
          <w:highlight w:val="green"/>
          <w:u w:val="single"/>
        </w:rPr>
        <w:t xml:space="preserve">The </w:t>
      </w:r>
      <w:r w:rsidRPr="00241F3B">
        <w:rPr>
          <w:rStyle w:val="Emphasis"/>
          <w:highlight w:val="green"/>
        </w:rPr>
        <w:t>good news</w:t>
      </w:r>
      <w:r w:rsidRPr="00241F3B">
        <w:rPr>
          <w:u w:val="single"/>
        </w:rPr>
        <w:t xml:space="preserve"> is </w:t>
      </w:r>
      <w:r w:rsidRPr="00241F3B">
        <w:rPr>
          <w:highlight w:val="green"/>
          <w:u w:val="single"/>
        </w:rPr>
        <w:t xml:space="preserve">we have </w:t>
      </w:r>
      <w:r w:rsidRPr="00241F3B">
        <w:rPr>
          <w:rStyle w:val="Emphasis"/>
          <w:highlight w:val="green"/>
        </w:rPr>
        <w:t>yet to see</w:t>
      </w:r>
      <w:r w:rsidRPr="00241F3B">
        <w:rPr>
          <w:u w:val="single"/>
        </w:rPr>
        <w:t xml:space="preserve"> the most </w:t>
      </w:r>
      <w:r w:rsidRPr="00241F3B">
        <w:rPr>
          <w:rStyle w:val="Emphasis"/>
          <w:highlight w:val="green"/>
        </w:rPr>
        <w:t>destructive kinetic attacks</w:t>
      </w:r>
      <w:r w:rsidRPr="00241F3B">
        <w:rPr>
          <w:highlight w:val="green"/>
          <w:u w:val="single"/>
        </w:rPr>
        <w:t xml:space="preserve"> that</w:t>
      </w:r>
      <w:r w:rsidRPr="00241F3B">
        <w:rPr>
          <w:u w:val="single"/>
        </w:rPr>
        <w:t xml:space="preserve"> can </w:t>
      </w:r>
      <w:r w:rsidRPr="00241F3B">
        <w:rPr>
          <w:highlight w:val="green"/>
          <w:u w:val="single"/>
        </w:rPr>
        <w:t>cause</w:t>
      </w:r>
      <w:r w:rsidRPr="00241F3B">
        <w:rPr>
          <w:u w:val="single"/>
        </w:rPr>
        <w:t xml:space="preserve"> really </w:t>
      </w:r>
      <w:r w:rsidRPr="00241F3B">
        <w:rPr>
          <w:rStyle w:val="Emphasis"/>
        </w:rPr>
        <w:t xml:space="preserve">harmful </w:t>
      </w:r>
      <w:r w:rsidRPr="00241F3B">
        <w:rPr>
          <w:rStyle w:val="Emphasis"/>
          <w:highlight w:val="green"/>
        </w:rPr>
        <w:t>long-term damage</w:t>
      </w:r>
      <w:r w:rsidRPr="00241F3B">
        <w:rPr>
          <w:highlight w:val="green"/>
          <w:u w:val="single"/>
        </w:rPr>
        <w:t xml:space="preserve"> to</w:t>
      </w:r>
      <w:r w:rsidRPr="00241F3B">
        <w:rPr>
          <w:u w:val="single"/>
        </w:rPr>
        <w:t xml:space="preserve"> the </w:t>
      </w:r>
      <w:r w:rsidRPr="00241F3B">
        <w:rPr>
          <w:rStyle w:val="Emphasis"/>
          <w:highlight w:val="green"/>
        </w:rPr>
        <w:t>space</w:t>
      </w:r>
      <w:r w:rsidRPr="00241F3B">
        <w:rPr>
          <w:rStyle w:val="Emphasis"/>
        </w:rPr>
        <w:t xml:space="preserve"> environment</w:t>
      </w:r>
      <w:r w:rsidRPr="00241F3B">
        <w:rPr>
          <w:sz w:val="16"/>
        </w:rPr>
        <w:t>, but unfortunately we are seeing non-kinetic attacks being used, and that’s likely to continue.</w:t>
      </w:r>
    </w:p>
    <w:p w14:paraId="02509DD7" w14:textId="77777777" w:rsidR="00FF0F73" w:rsidRPr="00241F3B" w:rsidRDefault="00FF0F73" w:rsidP="00FF0F73"/>
    <w:p w14:paraId="69C3F2A1" w14:textId="77777777" w:rsidR="00FF0F73" w:rsidRPr="00241F3B" w:rsidRDefault="00FF0F73" w:rsidP="00FF0F73">
      <w:pPr>
        <w:pStyle w:val="Heading4"/>
        <w:rPr>
          <w:rFonts w:cs="Calibri"/>
          <w:b w:val="0"/>
          <w:bCs/>
        </w:rPr>
      </w:pPr>
      <w:r w:rsidRPr="00241F3B">
        <w:rPr>
          <w:rFonts w:cs="Calibri"/>
          <w:u w:val="single"/>
        </w:rPr>
        <w:t>MAD</w:t>
      </w:r>
      <w:r w:rsidRPr="00241F3B">
        <w:rPr>
          <w:rFonts w:cs="Calibri"/>
        </w:rPr>
        <w:t xml:space="preserve"> checks space escalation </w:t>
      </w:r>
      <w:r w:rsidRPr="00241F3B">
        <w:rPr>
          <w:rFonts w:cs="Calibri"/>
          <w:b w:val="0"/>
        </w:rPr>
        <w:t xml:space="preserve">– </w:t>
      </w:r>
      <w:r w:rsidRPr="00241F3B">
        <w:rPr>
          <w:rFonts w:cs="Calibri"/>
          <w:b w:val="0"/>
          <w:u w:val="single"/>
        </w:rPr>
        <w:t>nuclear response</w:t>
      </w:r>
      <w:r w:rsidRPr="00241F3B">
        <w:rPr>
          <w:rFonts w:cs="Calibri"/>
          <w:b w:val="0"/>
        </w:rPr>
        <w:t xml:space="preserve"> and </w:t>
      </w:r>
      <w:r w:rsidRPr="00241F3B">
        <w:rPr>
          <w:rFonts w:cs="Calibri"/>
          <w:b w:val="0"/>
          <w:u w:val="single"/>
        </w:rPr>
        <w:t>debris</w:t>
      </w:r>
    </w:p>
    <w:p w14:paraId="1D400D2B" w14:textId="77777777" w:rsidR="00FF0F73" w:rsidRPr="00241F3B" w:rsidRDefault="00FF0F73" w:rsidP="00FF0F73">
      <w:r w:rsidRPr="00241F3B">
        <w:rPr>
          <w:rStyle w:val="Style13ptBold"/>
        </w:rPr>
        <w:t>Bowen 18</w:t>
      </w:r>
      <w:r w:rsidRPr="00241F3B">
        <w:t xml:space="preserve"> [Bleddyn Bowen, Lecturer in International Relations at the University of Leicester. The Art of Space Deterrence. February 20, 2018. https://www.europeanleadershipnetwork.org/commentary/the-art-of-space-deterrence/]</w:t>
      </w:r>
    </w:p>
    <w:p w14:paraId="3D45ECB5" w14:textId="77777777" w:rsidR="00FF0F73" w:rsidRPr="00241F3B" w:rsidRDefault="00FF0F73" w:rsidP="00FF0F73">
      <w:pPr>
        <w:rPr>
          <w:sz w:val="16"/>
        </w:rPr>
      </w:pPr>
      <w:r w:rsidRPr="00241F3B">
        <w:rPr>
          <w:sz w:val="16"/>
        </w:rPr>
        <w:t xml:space="preserve">Fourth, </w:t>
      </w:r>
      <w:r w:rsidRPr="00241F3B">
        <w:rPr>
          <w:u w:val="single"/>
        </w:rPr>
        <w:t xml:space="preserve">the </w:t>
      </w:r>
      <w:r w:rsidRPr="00241F3B">
        <w:rPr>
          <w:rStyle w:val="Emphasis"/>
          <w:highlight w:val="green"/>
        </w:rPr>
        <w:t>ubiquity</w:t>
      </w:r>
      <w:r w:rsidRPr="00241F3B">
        <w:rPr>
          <w:highlight w:val="green"/>
          <w:u w:val="single"/>
        </w:rPr>
        <w:t xml:space="preserve"> of </w:t>
      </w:r>
      <w:r w:rsidRPr="00241F3B">
        <w:rPr>
          <w:rStyle w:val="Emphasis"/>
          <w:highlight w:val="green"/>
        </w:rPr>
        <w:t>space infrastructure</w:t>
      </w:r>
      <w:r w:rsidRPr="00241F3B">
        <w:rPr>
          <w:highlight w:val="green"/>
          <w:u w:val="single"/>
        </w:rPr>
        <w:t xml:space="preserve"> and</w:t>
      </w:r>
      <w:r w:rsidRPr="00241F3B">
        <w:rPr>
          <w:sz w:val="16"/>
        </w:rPr>
        <w:t xml:space="preserve"> the </w:t>
      </w:r>
      <w:r w:rsidRPr="00241F3B">
        <w:rPr>
          <w:rStyle w:val="Emphasis"/>
          <w:highlight w:val="green"/>
        </w:rPr>
        <w:t>fragility</w:t>
      </w:r>
      <w:r w:rsidRPr="00241F3B">
        <w:rPr>
          <w:sz w:val="16"/>
          <w:highlight w:val="green"/>
        </w:rPr>
        <w:t xml:space="preserve"> </w:t>
      </w:r>
      <w:r w:rsidRPr="00241F3B">
        <w:rPr>
          <w:highlight w:val="green"/>
          <w:u w:val="single"/>
        </w:rPr>
        <w:t>of</w:t>
      </w:r>
      <w:r w:rsidRPr="00241F3B">
        <w:rPr>
          <w:u w:val="single"/>
        </w:rPr>
        <w:t xml:space="preserve"> the </w:t>
      </w:r>
      <w:r w:rsidRPr="00241F3B">
        <w:rPr>
          <w:highlight w:val="green"/>
          <w:u w:val="single"/>
        </w:rPr>
        <w:t>space</w:t>
      </w:r>
      <w:r w:rsidRPr="00241F3B">
        <w:rPr>
          <w:u w:val="single"/>
        </w:rPr>
        <w:t xml:space="preserve"> environment may </w:t>
      </w:r>
      <w:r w:rsidRPr="00241F3B">
        <w:rPr>
          <w:highlight w:val="green"/>
          <w:u w:val="single"/>
        </w:rPr>
        <w:t>create</w:t>
      </w:r>
      <w:r w:rsidRPr="00241F3B">
        <w:rPr>
          <w:sz w:val="16"/>
        </w:rPr>
        <w:t xml:space="preserve"> a degree of </w:t>
      </w:r>
      <w:r w:rsidRPr="00241F3B">
        <w:rPr>
          <w:rStyle w:val="Emphasis"/>
          <w:highlight w:val="green"/>
        </w:rPr>
        <w:t>existential deterrence</w:t>
      </w:r>
      <w:r w:rsidRPr="00241F3B">
        <w:rPr>
          <w:sz w:val="16"/>
        </w:rPr>
        <w:t xml:space="preserve">. </w:t>
      </w:r>
      <w:r w:rsidRPr="00241F3B">
        <w:rPr>
          <w:u w:val="single"/>
        </w:rPr>
        <w:t xml:space="preserve">As </w:t>
      </w:r>
      <w:r w:rsidRPr="00241F3B">
        <w:rPr>
          <w:highlight w:val="green"/>
          <w:u w:val="single"/>
        </w:rPr>
        <w:t xml:space="preserve">space is </w:t>
      </w:r>
      <w:r w:rsidRPr="00241F3B">
        <w:rPr>
          <w:rStyle w:val="Emphasis"/>
          <w:highlight w:val="green"/>
        </w:rPr>
        <w:t>so useful</w:t>
      </w:r>
      <w:r w:rsidRPr="00241F3B">
        <w:rPr>
          <w:highlight w:val="green"/>
          <w:u w:val="single"/>
        </w:rPr>
        <w:t xml:space="preserve"> to</w:t>
      </w:r>
      <w:r w:rsidRPr="00241F3B">
        <w:rPr>
          <w:u w:val="single"/>
        </w:rPr>
        <w:t xml:space="preserve"> modern </w:t>
      </w:r>
      <w:r w:rsidRPr="00241F3B">
        <w:rPr>
          <w:highlight w:val="green"/>
          <w:u w:val="single"/>
        </w:rPr>
        <w:t>economies and military forces</w:t>
      </w:r>
      <w:r w:rsidRPr="00241F3B">
        <w:rPr>
          <w:u w:val="single"/>
        </w:rPr>
        <w:t xml:space="preserve">, a large-scale </w:t>
      </w:r>
      <w:r w:rsidRPr="00241F3B">
        <w:rPr>
          <w:highlight w:val="green"/>
          <w:u w:val="single"/>
        </w:rPr>
        <w:t>disruption</w:t>
      </w:r>
      <w:r w:rsidRPr="00241F3B">
        <w:rPr>
          <w:u w:val="single"/>
        </w:rPr>
        <w:t xml:space="preserve"> of space infrastructure </w:t>
      </w:r>
      <w:r w:rsidRPr="00241F3B">
        <w:rPr>
          <w:highlight w:val="green"/>
          <w:u w:val="single"/>
        </w:rPr>
        <w:t xml:space="preserve">may be so </w:t>
      </w:r>
      <w:r w:rsidRPr="00241F3B">
        <w:rPr>
          <w:rStyle w:val="Emphasis"/>
          <w:highlight w:val="green"/>
        </w:rPr>
        <w:t>intuitively escalatory</w:t>
      </w:r>
      <w:r w:rsidRPr="00241F3B">
        <w:rPr>
          <w:sz w:val="16"/>
        </w:rPr>
        <w:t xml:space="preserve"> </w:t>
      </w:r>
      <w:r w:rsidRPr="00241F3B">
        <w:rPr>
          <w:u w:val="single"/>
        </w:rPr>
        <w:t xml:space="preserve">to decision-makers </w:t>
      </w:r>
      <w:r w:rsidRPr="00241F3B">
        <w:rPr>
          <w:highlight w:val="green"/>
          <w:u w:val="single"/>
        </w:rPr>
        <w:t>that there may be</w:t>
      </w:r>
      <w:r w:rsidRPr="00241F3B">
        <w:rPr>
          <w:sz w:val="16"/>
        </w:rPr>
        <w:t xml:space="preserve"> a </w:t>
      </w:r>
      <w:r w:rsidRPr="00241F3B">
        <w:rPr>
          <w:rStyle w:val="Emphasis"/>
          <w:highlight w:val="green"/>
        </w:rPr>
        <w:t>natural caution</w:t>
      </w:r>
      <w:r w:rsidRPr="00241F3B">
        <w:rPr>
          <w:sz w:val="16"/>
          <w:highlight w:val="green"/>
        </w:rPr>
        <w:t xml:space="preserve"> </w:t>
      </w:r>
      <w:r w:rsidRPr="00241F3B">
        <w:rPr>
          <w:highlight w:val="green"/>
          <w:u w:val="single"/>
        </w:rPr>
        <w:t>against</w:t>
      </w:r>
      <w:r w:rsidRPr="00241F3B">
        <w:rPr>
          <w:u w:val="single"/>
        </w:rPr>
        <w:t xml:space="preserve"> a wholesale </w:t>
      </w:r>
      <w:r w:rsidRPr="00241F3B">
        <w:rPr>
          <w:highlight w:val="green"/>
          <w:u w:val="single"/>
        </w:rPr>
        <w:t>assault on</w:t>
      </w:r>
      <w:r w:rsidRPr="00241F3B">
        <w:rPr>
          <w:sz w:val="16"/>
        </w:rPr>
        <w:t xml:space="preserve"> a state’s entire </w:t>
      </w:r>
      <w:r w:rsidRPr="00241F3B">
        <w:rPr>
          <w:highlight w:val="green"/>
          <w:u w:val="single"/>
        </w:rPr>
        <w:t>space</w:t>
      </w:r>
      <w:r w:rsidRPr="00241F3B">
        <w:rPr>
          <w:u w:val="single"/>
        </w:rPr>
        <w:t xml:space="preserve"> </w:t>
      </w:r>
      <w:r w:rsidRPr="00241F3B">
        <w:rPr>
          <w:highlight w:val="green"/>
          <w:u w:val="single"/>
        </w:rPr>
        <w:t>capabilities</w:t>
      </w:r>
      <w:r w:rsidRPr="00241F3B">
        <w:rPr>
          <w:sz w:val="16"/>
          <w:highlight w:val="green"/>
        </w:rPr>
        <w:t xml:space="preserve"> </w:t>
      </w:r>
      <w:r w:rsidRPr="00241F3B">
        <w:rPr>
          <w:highlight w:val="green"/>
          <w:u w:val="single"/>
        </w:rPr>
        <w:t>because</w:t>
      </w:r>
      <w:r w:rsidRPr="00241F3B">
        <w:rPr>
          <w:sz w:val="16"/>
        </w:rPr>
        <w:t xml:space="preserve"> the </w:t>
      </w:r>
      <w:r w:rsidRPr="00241F3B">
        <w:rPr>
          <w:highlight w:val="green"/>
          <w:u w:val="single"/>
        </w:rPr>
        <w:t>consequences</w:t>
      </w:r>
      <w:r w:rsidRPr="00241F3B">
        <w:rPr>
          <w:sz w:val="16"/>
        </w:rPr>
        <w:t xml:space="preserve"> of doing so </w:t>
      </w:r>
      <w:r w:rsidRPr="00241F3B">
        <w:rPr>
          <w:highlight w:val="green"/>
          <w:u w:val="single"/>
        </w:rPr>
        <w:t>approach</w:t>
      </w:r>
      <w:r w:rsidRPr="00241F3B">
        <w:rPr>
          <w:sz w:val="16"/>
        </w:rPr>
        <w:t xml:space="preserve"> the </w:t>
      </w:r>
      <w:r w:rsidRPr="00241F3B">
        <w:rPr>
          <w:u w:val="single"/>
        </w:rPr>
        <w:t xml:space="preserve">mentalities of </w:t>
      </w:r>
      <w:r w:rsidRPr="00241F3B">
        <w:rPr>
          <w:rStyle w:val="Emphasis"/>
        </w:rPr>
        <w:t>total war</w:t>
      </w:r>
      <w:r w:rsidRPr="00241F3B">
        <w:rPr>
          <w:sz w:val="16"/>
        </w:rPr>
        <w:t xml:space="preserve">, </w:t>
      </w:r>
      <w:r w:rsidRPr="00241F3B">
        <w:rPr>
          <w:u w:val="single"/>
        </w:rPr>
        <w:t xml:space="preserve">or </w:t>
      </w:r>
      <w:r w:rsidRPr="00241F3B">
        <w:rPr>
          <w:rStyle w:val="Emphasis"/>
          <w:highlight w:val="green"/>
        </w:rPr>
        <w:t>nuclear responses</w:t>
      </w:r>
      <w:r w:rsidRPr="00241F3B">
        <w:rPr>
          <w:sz w:val="16"/>
        </w:rPr>
        <w:t xml:space="preserve"> if a society begins tearing itself apart because of the collapse of </w:t>
      </w:r>
      <w:proofErr w:type="spellStart"/>
      <w:r w:rsidRPr="00241F3B">
        <w:rPr>
          <w:sz w:val="16"/>
        </w:rPr>
        <w:t>optimised</w:t>
      </w:r>
      <w:proofErr w:type="spellEnd"/>
      <w:r w:rsidRPr="00241F3B">
        <w:rPr>
          <w:sz w:val="16"/>
        </w:rPr>
        <w:t xml:space="preserve"> energy grids and just-in-time supply chains. In addition, the </w:t>
      </w:r>
      <w:r w:rsidRPr="00241F3B">
        <w:rPr>
          <w:highlight w:val="green"/>
          <w:u w:val="single"/>
        </w:rPr>
        <w:t xml:space="preserve">problem of </w:t>
      </w:r>
      <w:r w:rsidRPr="00241F3B">
        <w:rPr>
          <w:rStyle w:val="Emphasis"/>
          <w:highlight w:val="green"/>
        </w:rPr>
        <w:t>space debris</w:t>
      </w:r>
      <w:r w:rsidRPr="00241F3B">
        <w:rPr>
          <w:sz w:val="16"/>
        </w:rPr>
        <w:t xml:space="preserve"> and the political-legal hurdles to conducting debris clean-up operations </w:t>
      </w:r>
      <w:r w:rsidRPr="00241F3B">
        <w:rPr>
          <w:highlight w:val="green"/>
          <w:u w:val="single"/>
        </w:rPr>
        <w:t>mean</w:t>
      </w:r>
      <w:r w:rsidRPr="00241F3B">
        <w:rPr>
          <w:sz w:val="16"/>
        </w:rPr>
        <w:t xml:space="preserve"> that even a handful of </w:t>
      </w:r>
      <w:r w:rsidRPr="00241F3B">
        <w:rPr>
          <w:highlight w:val="green"/>
          <w:u w:val="single"/>
        </w:rPr>
        <w:t>explosive events</w:t>
      </w:r>
      <w:r w:rsidRPr="00241F3B">
        <w:rPr>
          <w:u w:val="single"/>
        </w:rPr>
        <w:t xml:space="preserve"> in space </w:t>
      </w:r>
      <w:r w:rsidRPr="00241F3B">
        <w:rPr>
          <w:highlight w:val="green"/>
          <w:u w:val="single"/>
        </w:rPr>
        <w:t>can render a region of</w:t>
      </w:r>
      <w:r w:rsidRPr="00241F3B">
        <w:rPr>
          <w:u w:val="single"/>
        </w:rPr>
        <w:t xml:space="preserve"> Earth </w:t>
      </w:r>
      <w:r w:rsidRPr="00241F3B">
        <w:rPr>
          <w:highlight w:val="green"/>
          <w:u w:val="single"/>
        </w:rPr>
        <w:t>orbit unusable</w:t>
      </w:r>
      <w:r w:rsidRPr="00241F3B">
        <w:rPr>
          <w:u w:val="single"/>
        </w:rPr>
        <w:t xml:space="preserve"> for everyone</w:t>
      </w:r>
      <w:r w:rsidRPr="00241F3B">
        <w:rPr>
          <w:sz w:val="16"/>
        </w:rPr>
        <w:t xml:space="preserve">. </w:t>
      </w:r>
      <w:r w:rsidRPr="00241F3B">
        <w:rPr>
          <w:highlight w:val="green"/>
          <w:u w:val="single"/>
        </w:rPr>
        <w:t>This</w:t>
      </w:r>
      <w:r w:rsidRPr="00241F3B">
        <w:rPr>
          <w:u w:val="single"/>
        </w:rPr>
        <w:t xml:space="preserve"> </w:t>
      </w:r>
      <w:r w:rsidRPr="00241F3B">
        <w:rPr>
          <w:highlight w:val="green"/>
          <w:u w:val="single"/>
        </w:rPr>
        <w:t xml:space="preserve">could </w:t>
      </w:r>
      <w:r w:rsidRPr="00241F3B">
        <w:rPr>
          <w:rStyle w:val="Emphasis"/>
          <w:highlight w:val="green"/>
        </w:rPr>
        <w:t>caution</w:t>
      </w:r>
      <w:r w:rsidRPr="00241F3B">
        <w:rPr>
          <w:highlight w:val="green"/>
          <w:u w:val="single"/>
        </w:rPr>
        <w:t xml:space="preserve"> a </w:t>
      </w:r>
      <w:r w:rsidRPr="00241F3B">
        <w:rPr>
          <w:rStyle w:val="Emphasis"/>
          <w:highlight w:val="green"/>
        </w:rPr>
        <w:t>country like China</w:t>
      </w:r>
      <w:r w:rsidRPr="00241F3B">
        <w:rPr>
          <w:highlight w:val="green"/>
          <w:u w:val="single"/>
        </w:rPr>
        <w:t xml:space="preserve"> from</w:t>
      </w:r>
      <w:r w:rsidRPr="00241F3B">
        <w:rPr>
          <w:u w:val="single"/>
        </w:rPr>
        <w:t xml:space="preserve"> </w:t>
      </w:r>
      <w:r w:rsidRPr="00241F3B">
        <w:rPr>
          <w:sz w:val="16"/>
        </w:rPr>
        <w:t xml:space="preserve">excessive </w:t>
      </w:r>
      <w:r w:rsidRPr="00241F3B">
        <w:rPr>
          <w:u w:val="single"/>
        </w:rPr>
        <w:t xml:space="preserve">kinetic </w:t>
      </w:r>
      <w:r w:rsidRPr="00241F3B">
        <w:rPr>
          <w:highlight w:val="green"/>
          <w:u w:val="single"/>
        </w:rPr>
        <w:t xml:space="preserve">intercept missions because its </w:t>
      </w:r>
      <w:r w:rsidRPr="00241F3B">
        <w:rPr>
          <w:rStyle w:val="Emphasis"/>
          <w:highlight w:val="green"/>
        </w:rPr>
        <w:t>own military</w:t>
      </w:r>
      <w:r w:rsidRPr="00241F3B">
        <w:rPr>
          <w:highlight w:val="green"/>
          <w:u w:val="single"/>
        </w:rPr>
        <w:t xml:space="preserve"> and </w:t>
      </w:r>
      <w:r w:rsidRPr="00241F3B">
        <w:rPr>
          <w:rStyle w:val="Emphasis"/>
          <w:highlight w:val="green"/>
        </w:rPr>
        <w:t>economy</w:t>
      </w:r>
      <w:r w:rsidRPr="00241F3B">
        <w:rPr>
          <w:highlight w:val="green"/>
          <w:u w:val="single"/>
        </w:rPr>
        <w:t xml:space="preserve"> is</w:t>
      </w:r>
      <w:r w:rsidRPr="00241F3B">
        <w:rPr>
          <w:u w:val="single"/>
        </w:rPr>
        <w:t xml:space="preserve"> </w:t>
      </w:r>
      <w:r w:rsidRPr="00241F3B">
        <w:rPr>
          <w:rStyle w:val="Emphasis"/>
        </w:rPr>
        <w:t xml:space="preserve">increasingly </w:t>
      </w:r>
      <w:r w:rsidRPr="00241F3B">
        <w:rPr>
          <w:rStyle w:val="Emphasis"/>
          <w:highlight w:val="green"/>
        </w:rPr>
        <w:t>reliant</w:t>
      </w:r>
      <w:r w:rsidRPr="00241F3B">
        <w:rPr>
          <w:u w:val="single"/>
        </w:rPr>
        <w:t xml:space="preserve"> on</w:t>
      </w:r>
      <w:r w:rsidRPr="00241F3B">
        <w:rPr>
          <w:sz w:val="16"/>
        </w:rPr>
        <w:t xml:space="preserve"> outer </w:t>
      </w:r>
      <w:r w:rsidRPr="00241F3B">
        <w:rPr>
          <w:u w:val="single"/>
        </w:rPr>
        <w:t>space</w:t>
      </w:r>
      <w:r w:rsidRPr="00241F3B">
        <w:rPr>
          <w:sz w:val="16"/>
        </w:rPr>
        <w:t>, but perhaps not a country like North Korea which does not rely on space</w:t>
      </w:r>
      <w:r w:rsidRPr="00241F3B">
        <w:rPr>
          <w:u w:val="single"/>
        </w:rPr>
        <w:t xml:space="preserve">. The usefulness, sensitivity, and fragility of space may have some </w:t>
      </w:r>
      <w:r w:rsidRPr="00241F3B">
        <w:rPr>
          <w:rStyle w:val="Emphasis"/>
        </w:rPr>
        <w:t>existential deterrent effect</w:t>
      </w:r>
      <w:r w:rsidRPr="00241F3B">
        <w:rPr>
          <w:sz w:val="16"/>
        </w:rPr>
        <w:t xml:space="preserve">. </w:t>
      </w:r>
      <w:r w:rsidRPr="00241F3B">
        <w:rPr>
          <w:highlight w:val="green"/>
          <w:u w:val="single"/>
        </w:rPr>
        <w:t>China’s</w:t>
      </w:r>
      <w:r w:rsidRPr="00241F3B">
        <w:rPr>
          <w:sz w:val="16"/>
        </w:rPr>
        <w:t xml:space="preserve"> catastrophic </w:t>
      </w:r>
      <w:r w:rsidRPr="00241F3B">
        <w:rPr>
          <w:rStyle w:val="Emphasis"/>
          <w:highlight w:val="green"/>
        </w:rPr>
        <w:t>a</w:t>
      </w:r>
      <w:r w:rsidRPr="00241F3B">
        <w:rPr>
          <w:u w:val="single"/>
        </w:rPr>
        <w:t>nti-</w:t>
      </w:r>
      <w:r w:rsidRPr="00241F3B">
        <w:rPr>
          <w:rStyle w:val="Emphasis"/>
          <w:highlight w:val="green"/>
        </w:rPr>
        <w:t>sat</w:t>
      </w:r>
      <w:r w:rsidRPr="00241F3B">
        <w:rPr>
          <w:u w:val="single"/>
        </w:rPr>
        <w:t xml:space="preserve">ellite weapons </w:t>
      </w:r>
      <w:r w:rsidRPr="00241F3B">
        <w:rPr>
          <w:highlight w:val="green"/>
          <w:u w:val="single"/>
        </w:rPr>
        <w:t>test</w:t>
      </w:r>
      <w:r w:rsidRPr="00241F3B">
        <w:rPr>
          <w:u w:val="single"/>
        </w:rPr>
        <w:t xml:space="preserve"> in 2007 </w:t>
      </w:r>
      <w:r w:rsidRPr="00241F3B">
        <w:rPr>
          <w:highlight w:val="green"/>
          <w:u w:val="single"/>
        </w:rPr>
        <w:t>is a</w:t>
      </w:r>
      <w:r w:rsidRPr="00241F3B">
        <w:rPr>
          <w:sz w:val="16"/>
        </w:rPr>
        <w:t xml:space="preserve"> valuable </w:t>
      </w:r>
      <w:r w:rsidRPr="00241F3B">
        <w:rPr>
          <w:rStyle w:val="Emphasis"/>
          <w:highlight w:val="green"/>
        </w:rPr>
        <w:t>lesson for all</w:t>
      </w:r>
      <w:r w:rsidRPr="00241F3B">
        <w:rPr>
          <w:sz w:val="16"/>
        </w:rPr>
        <w:t xml:space="preserve"> on the potentially devastating effect of kinetic warfare in orbit.</w:t>
      </w:r>
    </w:p>
    <w:p w14:paraId="3E96BD89" w14:textId="77777777" w:rsidR="00FF0F73" w:rsidRPr="00241F3B" w:rsidRDefault="00FF0F73" w:rsidP="00FF0F73"/>
    <w:p w14:paraId="37F20C2F" w14:textId="77777777" w:rsidR="00FF0F73" w:rsidRPr="00241F3B" w:rsidRDefault="00FF0F73" w:rsidP="00FF0F73">
      <w:pPr>
        <w:pStyle w:val="Heading4"/>
        <w:rPr>
          <w:rFonts w:cs="Calibri"/>
        </w:rPr>
      </w:pPr>
      <w:r w:rsidRPr="00241F3B">
        <w:rPr>
          <w:rFonts w:cs="Calibri"/>
          <w:u w:val="single"/>
        </w:rPr>
        <w:t>Mutual dependence</w:t>
      </w:r>
      <w:r w:rsidRPr="00241F3B">
        <w:rPr>
          <w:rFonts w:cs="Calibri"/>
        </w:rPr>
        <w:t xml:space="preserve"> on space infrastructure prevents war</w:t>
      </w:r>
    </w:p>
    <w:p w14:paraId="5BCA31A0" w14:textId="77777777" w:rsidR="00FF0F73" w:rsidRPr="00241F3B" w:rsidRDefault="00FF0F73" w:rsidP="00FF0F73">
      <w:proofErr w:type="spellStart"/>
      <w:r w:rsidRPr="00241F3B">
        <w:rPr>
          <w:rStyle w:val="Style13ptBold"/>
        </w:rPr>
        <w:t>Triezenberg</w:t>
      </w:r>
      <w:proofErr w:type="spellEnd"/>
      <w:r w:rsidRPr="00241F3B">
        <w:rPr>
          <w:rStyle w:val="Style13ptBold"/>
        </w:rPr>
        <w:t xml:space="preserve"> 17</w:t>
      </w:r>
      <w:r w:rsidRPr="00241F3B">
        <w:t xml:space="preserve"> [Bonnie </w:t>
      </w:r>
      <w:proofErr w:type="spellStart"/>
      <w:r w:rsidRPr="00241F3B">
        <w:t>Triezenberg</w:t>
      </w:r>
      <w:proofErr w:type="spellEnd"/>
      <w:r w:rsidRPr="00241F3B">
        <w:t xml:space="preserve"> is a senior engineer at RAND. Previously, she was the senior technical fellow at the Boeing Company, specializing in agile systems and software development. She received a B.S. in aerospace engineering from the University of Michigan, an M.S. in systems science from the University of California-Los Angeles, and a Ph.D. in policy analysis from the Pardee RAND Graduate School. Deterring Space War. 2017. https://www.rand.org/content/dam/rand/pubs/rgs_dissertations/RGSD400/RGSD400/RAND_RGSD400.pdf]</w:t>
      </w:r>
    </w:p>
    <w:p w14:paraId="76DEBD0F" w14:textId="77777777" w:rsidR="00FF0F73" w:rsidRPr="00241F3B" w:rsidRDefault="00FF0F73" w:rsidP="00FF0F73">
      <w:pPr>
        <w:rPr>
          <w:sz w:val="16"/>
        </w:rPr>
      </w:pPr>
      <w:r w:rsidRPr="00241F3B">
        <w:rPr>
          <w:sz w:val="16"/>
        </w:rPr>
        <w:t xml:space="preserve">The above discussion suggests that </w:t>
      </w:r>
      <w:r w:rsidRPr="00241F3B">
        <w:rPr>
          <w:highlight w:val="green"/>
          <w:u w:val="single"/>
        </w:rPr>
        <w:t>a likely means to</w:t>
      </w:r>
      <w:r w:rsidRPr="00241F3B">
        <w:rPr>
          <w:u w:val="single"/>
        </w:rPr>
        <w:t xml:space="preserve"> achieve </w:t>
      </w:r>
      <w:r w:rsidRPr="00241F3B">
        <w:rPr>
          <w:rStyle w:val="Emphasis"/>
          <w:highlight w:val="green"/>
        </w:rPr>
        <w:t>deter</w:t>
      </w:r>
      <w:r w:rsidRPr="00241F3B">
        <w:rPr>
          <w:rStyle w:val="Emphasis"/>
        </w:rPr>
        <w:t>rence</w:t>
      </w:r>
      <w:r w:rsidRPr="00241F3B">
        <w:rPr>
          <w:u w:val="single"/>
        </w:rPr>
        <w:t xml:space="preserve"> of acts of </w:t>
      </w:r>
      <w:r w:rsidRPr="00241F3B">
        <w:rPr>
          <w:rStyle w:val="Emphasis"/>
          <w:highlight w:val="green"/>
        </w:rPr>
        <w:t>war in</w:t>
      </w:r>
      <w:r w:rsidRPr="00241F3B">
        <w:rPr>
          <w:u w:val="single"/>
        </w:rPr>
        <w:t xml:space="preserve"> outer </w:t>
      </w:r>
      <w:r w:rsidRPr="00241F3B">
        <w:rPr>
          <w:rStyle w:val="Emphasis"/>
          <w:highlight w:val="green"/>
        </w:rPr>
        <w:t>space</w:t>
      </w:r>
      <w:r w:rsidRPr="00241F3B">
        <w:rPr>
          <w:highlight w:val="green"/>
          <w:u w:val="single"/>
        </w:rPr>
        <w:t xml:space="preserve"> is</w:t>
      </w:r>
      <w:r w:rsidRPr="00241F3B">
        <w:rPr>
          <w:u w:val="single"/>
        </w:rPr>
        <w:t xml:space="preserve"> to increase </w:t>
      </w:r>
      <w:r w:rsidRPr="00241F3B">
        <w:rPr>
          <w:rStyle w:val="Emphasis"/>
          <w:highlight w:val="green"/>
        </w:rPr>
        <w:t>civilian dependence</w:t>
      </w:r>
      <w:r w:rsidRPr="00241F3B">
        <w:rPr>
          <w:u w:val="single"/>
        </w:rPr>
        <w:t xml:space="preserve"> on space to support day-to-day life</w:t>
      </w:r>
      <w:r w:rsidRPr="00241F3B">
        <w:rPr>
          <w:sz w:val="16"/>
        </w:rPr>
        <w:t>—</w:t>
      </w:r>
      <w:r w:rsidRPr="00241F3B">
        <w:rPr>
          <w:highlight w:val="green"/>
          <w:u w:val="single"/>
        </w:rPr>
        <w:t>if everyone</w:t>
      </w:r>
      <w:r w:rsidRPr="00241F3B">
        <w:rPr>
          <w:sz w:val="16"/>
        </w:rPr>
        <w:t xml:space="preserve"> on earth </w:t>
      </w:r>
      <w:r w:rsidRPr="00241F3B">
        <w:rPr>
          <w:highlight w:val="green"/>
          <w:u w:val="single"/>
        </w:rPr>
        <w:t>is</w:t>
      </w:r>
      <w:r w:rsidRPr="00241F3B">
        <w:rPr>
          <w:u w:val="single"/>
        </w:rPr>
        <w:t xml:space="preserve"> equally </w:t>
      </w:r>
      <w:r w:rsidRPr="00241F3B">
        <w:rPr>
          <w:highlight w:val="green"/>
          <w:u w:val="single"/>
        </w:rPr>
        <w:t>dependent on space</w:t>
      </w:r>
      <w:r w:rsidRPr="00241F3B">
        <w:rPr>
          <w:sz w:val="16"/>
          <w:highlight w:val="green"/>
        </w:rPr>
        <w:t xml:space="preserve">, </w:t>
      </w:r>
      <w:r w:rsidRPr="00241F3B">
        <w:rPr>
          <w:highlight w:val="green"/>
          <w:u w:val="single"/>
        </w:rPr>
        <w:t>no one has</w:t>
      </w:r>
      <w:r w:rsidRPr="00241F3B">
        <w:rPr>
          <w:u w:val="single"/>
        </w:rPr>
        <w:t xml:space="preserve"> an </w:t>
      </w:r>
      <w:r w:rsidRPr="00241F3B">
        <w:rPr>
          <w:highlight w:val="green"/>
          <w:u w:val="single"/>
        </w:rPr>
        <w:t>incentive to destroy space</w:t>
      </w:r>
      <w:r w:rsidRPr="00241F3B">
        <w:rPr>
          <w:sz w:val="16"/>
        </w:rPr>
        <w:t xml:space="preserve">. Largely by accident, </w:t>
      </w:r>
      <w:r w:rsidRPr="00241F3B">
        <w:rPr>
          <w:highlight w:val="green"/>
          <w:u w:val="single"/>
        </w:rPr>
        <w:t>this</w:t>
      </w:r>
      <w:r w:rsidRPr="00241F3B">
        <w:rPr>
          <w:u w:val="single"/>
        </w:rPr>
        <w:t xml:space="preserve"> dependence </w:t>
      </w:r>
      <w:r w:rsidRPr="00241F3B">
        <w:rPr>
          <w:rStyle w:val="Emphasis"/>
          <w:highlight w:val="green"/>
        </w:rPr>
        <w:t>appears to have</w:t>
      </w:r>
      <w:r w:rsidRPr="00241F3B">
        <w:rPr>
          <w:sz w:val="16"/>
        </w:rPr>
        <w:t xml:space="preserve">, in fact, </w:t>
      </w:r>
      <w:r w:rsidRPr="00241F3B">
        <w:rPr>
          <w:rStyle w:val="Emphasis"/>
          <w:highlight w:val="green"/>
        </w:rPr>
        <w:t>occurred</w:t>
      </w:r>
      <w:r w:rsidRPr="00241F3B">
        <w:rPr>
          <w:sz w:val="16"/>
        </w:rPr>
        <w:t xml:space="preserve">. The space age was born in an age of affluence and rapid economic expansion; </w:t>
      </w:r>
      <w:r w:rsidRPr="00241F3B">
        <w:rPr>
          <w:u w:val="single"/>
        </w:rPr>
        <w:t>space quickly became a domain of international commerce as well as</w:t>
      </w:r>
      <w:r w:rsidRPr="00241F3B">
        <w:rPr>
          <w:sz w:val="16"/>
        </w:rPr>
        <w:t xml:space="preserve"> a domain of </w:t>
      </w:r>
      <w:r w:rsidRPr="00241F3B">
        <w:rPr>
          <w:u w:val="single"/>
        </w:rPr>
        <w:t>national military use</w:t>
      </w:r>
      <w:r w:rsidRPr="00241F3B">
        <w:rPr>
          <w:sz w:val="16"/>
        </w:rPr>
        <w:t xml:space="preserve">. </w:t>
      </w:r>
      <w:r w:rsidRPr="00241F3B">
        <w:rPr>
          <w:highlight w:val="green"/>
          <w:u w:val="single"/>
        </w:rPr>
        <w:t>Space</w:t>
      </w:r>
      <w:r w:rsidRPr="00241F3B">
        <w:rPr>
          <w:u w:val="single"/>
        </w:rPr>
        <w:t xml:space="preserve"> assets</w:t>
      </w:r>
      <w:r w:rsidRPr="00241F3B">
        <w:rPr>
          <w:sz w:val="16"/>
        </w:rPr>
        <w:t xml:space="preserve"> and the systems they enable have </w:t>
      </w:r>
      <w:r w:rsidRPr="00241F3B">
        <w:rPr>
          <w:highlight w:val="green"/>
          <w:u w:val="single"/>
        </w:rPr>
        <w:t>transformed</w:t>
      </w:r>
      <w:r w:rsidRPr="00241F3B">
        <w:rPr>
          <w:sz w:val="16"/>
        </w:rPr>
        <w:t xml:space="preserve"> social, </w:t>
      </w:r>
      <w:r w:rsidRPr="00241F3B">
        <w:rPr>
          <w:highlight w:val="green"/>
          <w:u w:val="single"/>
        </w:rPr>
        <w:t>infrastructure</w:t>
      </w:r>
      <w:r w:rsidRPr="00241F3B">
        <w:rPr>
          <w:sz w:val="16"/>
        </w:rPr>
        <w:t xml:space="preserve"> and information uses perhaps </w:t>
      </w:r>
      <w:r w:rsidRPr="00241F3B">
        <w:rPr>
          <w:rStyle w:val="Emphasis"/>
          <w:highlight w:val="green"/>
        </w:rPr>
        <w:t>more</w:t>
      </w:r>
      <w:r w:rsidRPr="00241F3B">
        <w:rPr>
          <w:sz w:val="16"/>
        </w:rPr>
        <w:t xml:space="preserve"> visibly </w:t>
      </w:r>
      <w:r w:rsidRPr="00241F3B">
        <w:rPr>
          <w:rStyle w:val="Emphasis"/>
          <w:highlight w:val="green"/>
        </w:rPr>
        <w:t>than</w:t>
      </w:r>
      <w:r w:rsidRPr="00241F3B">
        <w:rPr>
          <w:sz w:val="16"/>
        </w:rPr>
        <w:t xml:space="preserve"> they have transformed </w:t>
      </w:r>
      <w:r w:rsidRPr="00241F3B">
        <w:rPr>
          <w:rStyle w:val="Emphasis"/>
          <w:highlight w:val="green"/>
        </w:rPr>
        <w:t>military</w:t>
      </w:r>
      <w:r w:rsidRPr="00241F3B">
        <w:rPr>
          <w:sz w:val="16"/>
        </w:rPr>
        <w:t xml:space="preserve"> uses. In fact, in the current satellite database published by the Union of Concerned Scientists, </w:t>
      </w:r>
      <w:r w:rsidRPr="00241F3B">
        <w:rPr>
          <w:u w:val="single"/>
        </w:rPr>
        <w:t>of</w:t>
      </w:r>
      <w:r w:rsidRPr="00241F3B">
        <w:rPr>
          <w:sz w:val="16"/>
        </w:rPr>
        <w:t xml:space="preserve"> the 1461 </w:t>
      </w:r>
      <w:r w:rsidRPr="00241F3B">
        <w:rPr>
          <w:u w:val="single"/>
        </w:rPr>
        <w:t>sat</w:t>
      </w:r>
      <w:r w:rsidRPr="00241F3B">
        <w:rPr>
          <w:sz w:val="16"/>
        </w:rPr>
        <w:t>ellite</w:t>
      </w:r>
      <w:r w:rsidRPr="00241F3B">
        <w:rPr>
          <w:u w:val="single"/>
        </w:rPr>
        <w:t>s</w:t>
      </w:r>
      <w:r w:rsidRPr="00241F3B">
        <w:rPr>
          <w:sz w:val="16"/>
        </w:rPr>
        <w:t xml:space="preserve"> </w:t>
      </w:r>
      <w:r w:rsidRPr="00241F3B">
        <w:rPr>
          <w:u w:val="single"/>
        </w:rPr>
        <w:t>in orbit 40% support purely commercial ventures</w:t>
      </w:r>
      <w:r w:rsidRPr="00241F3B">
        <w:rPr>
          <w:sz w:val="16"/>
        </w:rPr>
        <w:t xml:space="preserve">, while </w:t>
      </w:r>
      <w:r w:rsidRPr="00241F3B">
        <w:rPr>
          <w:u w:val="single"/>
        </w:rPr>
        <w:t>only 16% have a strictly military use</w:t>
      </w:r>
      <w:r w:rsidRPr="00241F3B">
        <w:rPr>
          <w:sz w:val="16"/>
        </w:rP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most social and infrastructure uses of space are taken for granted - even in remote locales of Africa, people expect to be able to monitor the weather, communicate seamlessly with colleagues and to find their way to new and unfamiliar locations using the GPS in their phones. All of us use space every day.49 </w:t>
      </w:r>
      <w:r w:rsidRPr="00241F3B">
        <w:rPr>
          <w:u w:val="single"/>
        </w:rPr>
        <w:t xml:space="preserve">These unrestricted </w:t>
      </w:r>
      <w:r w:rsidRPr="00241F3B">
        <w:rPr>
          <w:highlight w:val="green"/>
          <w:u w:val="single"/>
        </w:rPr>
        <w:t>economic and social uses</w:t>
      </w:r>
      <w:r w:rsidRPr="00241F3B">
        <w:rPr>
          <w:u w:val="single"/>
        </w:rPr>
        <w:t xml:space="preserve"> of space </w:t>
      </w:r>
      <w:r w:rsidRPr="00241F3B">
        <w:rPr>
          <w:highlight w:val="green"/>
          <w:u w:val="single"/>
        </w:rPr>
        <w:t xml:space="preserve">may be the </w:t>
      </w:r>
      <w:r w:rsidRPr="00241F3B">
        <w:rPr>
          <w:rStyle w:val="Emphasis"/>
          <w:highlight w:val="green"/>
        </w:rPr>
        <w:t>best deterrent</w:t>
      </w:r>
      <w:r w:rsidRPr="00241F3B">
        <w:rPr>
          <w:sz w:val="16"/>
        </w:rPr>
        <w:t xml:space="preserve">, </w:t>
      </w:r>
      <w:r w:rsidRPr="00241F3B">
        <w:rPr>
          <w:u w:val="single"/>
        </w:rPr>
        <w:t xml:space="preserve">making everyone on all sides of combat </w:t>
      </w:r>
      <w:r w:rsidRPr="00241F3B">
        <w:rPr>
          <w:rStyle w:val="Emphasis"/>
        </w:rPr>
        <w:t>equally dependent</w:t>
      </w:r>
      <w:r w:rsidRPr="00241F3B">
        <w:rPr>
          <w:sz w:val="16"/>
        </w:rPr>
        <w:t xml:space="preserve"> </w:t>
      </w:r>
      <w:r w:rsidRPr="00241F3B">
        <w:rPr>
          <w:u w:val="single"/>
        </w:rPr>
        <w:t xml:space="preserve">on space and </w:t>
      </w:r>
      <w:r w:rsidRPr="00241F3B">
        <w:rPr>
          <w:rStyle w:val="Emphasis"/>
          <w:highlight w:val="green"/>
        </w:rPr>
        <w:t>heightening</w:t>
      </w:r>
      <w:r w:rsidRPr="00241F3B">
        <w:rPr>
          <w:highlight w:val="green"/>
          <w:u w:val="single"/>
        </w:rPr>
        <w:t xml:space="preserve"> the </w:t>
      </w:r>
      <w:r w:rsidRPr="00241F3B">
        <w:rPr>
          <w:rStyle w:val="Emphasis"/>
          <w:highlight w:val="green"/>
        </w:rPr>
        <w:t>taboo</w:t>
      </w:r>
      <w:r w:rsidRPr="00241F3B">
        <w:rPr>
          <w:highlight w:val="green"/>
          <w:u w:val="single"/>
        </w:rPr>
        <w:t xml:space="preserve"> against </w:t>
      </w:r>
      <w:r w:rsidRPr="00241F3B">
        <w:rPr>
          <w:rStyle w:val="Emphasis"/>
          <w:highlight w:val="green"/>
        </w:rPr>
        <w:t>weaponizing</w:t>
      </w:r>
      <w:r w:rsidRPr="00241F3B">
        <w:rPr>
          <w:rStyle w:val="Emphasis"/>
        </w:rPr>
        <w:t xml:space="preserve"> space</w:t>
      </w:r>
      <w:r w:rsidRPr="00241F3B">
        <w:rPr>
          <w:u w:val="single"/>
        </w:rPr>
        <w:t xml:space="preserve"> </w:t>
      </w:r>
      <w:r w:rsidRPr="00241F3B">
        <w:rPr>
          <w:highlight w:val="green"/>
          <w:u w:val="single"/>
        </w:rPr>
        <w:t>or</w:t>
      </w:r>
      <w:r w:rsidRPr="00241F3B">
        <w:rPr>
          <w:u w:val="single"/>
        </w:rPr>
        <w:t xml:space="preserve"> </w:t>
      </w:r>
      <w:r w:rsidRPr="00241F3B">
        <w:rPr>
          <w:rStyle w:val="Emphasis"/>
          <w:highlight w:val="green"/>
        </w:rPr>
        <w:t>threatening space assets</w:t>
      </w:r>
      <w:r w:rsidRPr="00241F3B">
        <w:rPr>
          <w:u w:val="single"/>
        </w:rPr>
        <w:t xml:space="preserve"> with weapons</w:t>
      </w:r>
      <w:r w:rsidRPr="00241F3B">
        <w:rPr>
          <w:sz w:val="16"/>
        </w:rPr>
        <w:t>.</w:t>
      </w:r>
    </w:p>
    <w:p w14:paraId="5A07E4E7" w14:textId="77777777" w:rsidR="00FF0F73" w:rsidRPr="00241F3B" w:rsidRDefault="00FF0F73" w:rsidP="00FF0F73">
      <w:pPr>
        <w:pStyle w:val="Heading4"/>
        <w:rPr>
          <w:rFonts w:cs="Calibri"/>
        </w:rPr>
      </w:pPr>
      <w:r w:rsidRPr="00241F3B">
        <w:rPr>
          <w:rFonts w:cs="Calibri"/>
        </w:rPr>
        <w:br/>
        <w:t xml:space="preserve">That’s </w:t>
      </w:r>
      <w:r w:rsidRPr="00241F3B">
        <w:rPr>
          <w:rFonts w:cs="Calibri"/>
          <w:u w:val="single"/>
        </w:rPr>
        <w:t>uniquely seen</w:t>
      </w:r>
      <w:r w:rsidRPr="00241F3B">
        <w:rPr>
          <w:rFonts w:cs="Calibri"/>
        </w:rPr>
        <w:t xml:space="preserve"> as </w:t>
      </w:r>
      <w:r w:rsidRPr="00241F3B">
        <w:rPr>
          <w:rFonts w:cs="Calibri"/>
          <w:u w:val="single"/>
        </w:rPr>
        <w:t>not escalatory</w:t>
      </w:r>
      <w:r w:rsidRPr="00241F3B">
        <w:rPr>
          <w:rFonts w:cs="Calibri"/>
        </w:rPr>
        <w:t xml:space="preserve"> – </w:t>
      </w:r>
      <w:r w:rsidRPr="00241F3B">
        <w:rPr>
          <w:rFonts w:cs="Calibri"/>
          <w:u w:val="single"/>
        </w:rPr>
        <w:t>military planning</w:t>
      </w:r>
      <w:r w:rsidRPr="00241F3B">
        <w:rPr>
          <w:rFonts w:cs="Calibri"/>
        </w:rPr>
        <w:t xml:space="preserve"> proves</w:t>
      </w:r>
    </w:p>
    <w:p w14:paraId="7BE566E1" w14:textId="77777777" w:rsidR="00FF0F73" w:rsidRPr="00241F3B" w:rsidRDefault="00FF0F73" w:rsidP="00FF0F73">
      <w:r w:rsidRPr="00241F3B">
        <w:rPr>
          <w:rStyle w:val="Style13ptBold"/>
        </w:rPr>
        <w:t>Wright</w:t>
      </w:r>
      <w:r w:rsidRPr="00241F3B">
        <w:t xml:space="preserve"> et al </w:t>
      </w:r>
      <w:r w:rsidRPr="00241F3B">
        <w:rPr>
          <w:rStyle w:val="Style13ptBold"/>
        </w:rPr>
        <w:t>5</w:t>
      </w:r>
      <w:r w:rsidRPr="00241F3B">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2AA8B456" w14:textId="77777777" w:rsidR="00FF0F73" w:rsidRPr="00241F3B" w:rsidRDefault="00FF0F73" w:rsidP="00FF0F73">
      <w:pPr>
        <w:rPr>
          <w:sz w:val="16"/>
        </w:rPr>
      </w:pPr>
      <w:r w:rsidRPr="00241F3B">
        <w:rPr>
          <w:rStyle w:val="Emphasis"/>
          <w:highlight w:val="green"/>
        </w:rPr>
        <w:t>Temporary</w:t>
      </w:r>
      <w:r w:rsidRPr="00241F3B">
        <w:rPr>
          <w:highlight w:val="green"/>
          <w:u w:val="single"/>
        </w:rPr>
        <w:t xml:space="preserve"> and </w:t>
      </w:r>
      <w:r w:rsidRPr="00241F3B">
        <w:rPr>
          <w:rStyle w:val="Emphasis"/>
          <w:highlight w:val="green"/>
        </w:rPr>
        <w:t>reversible interference</w:t>
      </w:r>
      <w:r w:rsidRPr="00241F3B">
        <w:rPr>
          <w:sz w:val="16"/>
          <w:highlight w:val="green"/>
        </w:rPr>
        <w:t xml:space="preserve"> </w:t>
      </w:r>
      <w:r w:rsidRPr="00241F3B">
        <w:rPr>
          <w:highlight w:val="green"/>
          <w:u w:val="single"/>
        </w:rPr>
        <w:t>with a sat</w:t>
      </w:r>
      <w:r w:rsidRPr="00241F3B">
        <w:rPr>
          <w:sz w:val="16"/>
        </w:rPr>
        <w:t xml:space="preserve">ellite </w:t>
      </w:r>
      <w:r w:rsidRPr="00241F3B">
        <w:rPr>
          <w:u w:val="single"/>
        </w:rPr>
        <w:t xml:space="preserve">system </w:t>
      </w:r>
      <w:r w:rsidRPr="00241F3B">
        <w:rPr>
          <w:highlight w:val="green"/>
          <w:u w:val="single"/>
        </w:rPr>
        <w:t xml:space="preserve">is likely to be </w:t>
      </w:r>
      <w:r w:rsidRPr="00241F3B">
        <w:rPr>
          <w:rStyle w:val="Emphasis"/>
          <w:highlight w:val="green"/>
        </w:rPr>
        <w:t>less provocative</w:t>
      </w:r>
      <w:r w:rsidRPr="00241F3B">
        <w:rPr>
          <w:u w:val="single"/>
        </w:rPr>
        <w:t xml:space="preserve"> than destructive attacks</w:t>
      </w:r>
      <w:r w:rsidRPr="00241F3B">
        <w:rPr>
          <w:sz w:val="16"/>
        </w:rPr>
        <w:t xml:space="preserve">. </w:t>
      </w:r>
      <w:r w:rsidRPr="00241F3B">
        <w:rPr>
          <w:u w:val="single"/>
        </w:rPr>
        <w:t xml:space="preserve">Such </w:t>
      </w:r>
      <w:r w:rsidRPr="00241F3B">
        <w:rPr>
          <w:highlight w:val="green"/>
          <w:u w:val="single"/>
        </w:rPr>
        <w:t>interference</w:t>
      </w:r>
      <w:r w:rsidRPr="00241F3B">
        <w:rPr>
          <w:sz w:val="16"/>
          <w:highlight w:val="green"/>
        </w:rPr>
        <w:t xml:space="preserve"> </w:t>
      </w:r>
      <w:r w:rsidRPr="00241F3B">
        <w:rPr>
          <w:highlight w:val="green"/>
          <w:u w:val="single"/>
        </w:rPr>
        <w:t>can</w:t>
      </w:r>
      <w:r w:rsidRPr="00241F3B">
        <w:rPr>
          <w:sz w:val="16"/>
        </w:rPr>
        <w:t xml:space="preserve">, in some cases, </w:t>
      </w:r>
      <w:r w:rsidRPr="00241F3B">
        <w:rPr>
          <w:highlight w:val="green"/>
          <w:u w:val="single"/>
        </w:rPr>
        <w:t xml:space="preserve">be </w:t>
      </w:r>
      <w:r w:rsidRPr="00241F3B">
        <w:rPr>
          <w:rStyle w:val="Emphasis"/>
          <w:highlight w:val="green"/>
        </w:rPr>
        <w:t>plausibly deniable</w:t>
      </w:r>
      <w:r w:rsidRPr="00241F3B">
        <w:rPr>
          <w:sz w:val="16"/>
        </w:rPr>
        <w:t xml:space="preserve">. And </w:t>
      </w:r>
      <w:r w:rsidRPr="00241F3B">
        <w:rPr>
          <w:highlight w:val="green"/>
          <w:u w:val="single"/>
        </w:rPr>
        <w:t xml:space="preserve">it would </w:t>
      </w:r>
      <w:r w:rsidRPr="00241F3B">
        <w:rPr>
          <w:rStyle w:val="Emphasis"/>
          <w:highlight w:val="green"/>
        </w:rPr>
        <w:t>not</w:t>
      </w:r>
      <w:r w:rsidRPr="00241F3B">
        <w:rPr>
          <w:u w:val="single"/>
        </w:rPr>
        <w:t xml:space="preserve"> damage the space environment by </w:t>
      </w:r>
      <w:r w:rsidRPr="00241F3B">
        <w:rPr>
          <w:rStyle w:val="Emphasis"/>
          <w:highlight w:val="green"/>
        </w:rPr>
        <w:t>generat</w:t>
      </w:r>
      <w:r w:rsidRPr="00241F3B">
        <w:rPr>
          <w:rStyle w:val="Emphasis"/>
        </w:rPr>
        <w:t xml:space="preserve">ing </w:t>
      </w:r>
      <w:r w:rsidRPr="00241F3B">
        <w:rPr>
          <w:rStyle w:val="Emphasis"/>
          <w:highlight w:val="green"/>
        </w:rPr>
        <w:t>debris</w:t>
      </w:r>
      <w:r w:rsidRPr="00241F3B">
        <w:rPr>
          <w:sz w:val="16"/>
        </w:rPr>
        <w:t xml:space="preserve">. </w:t>
      </w:r>
      <w:r w:rsidRPr="00241F3B">
        <w:rPr>
          <w:highlight w:val="green"/>
          <w:u w:val="single"/>
        </w:rPr>
        <w:t>These techniques seem</w:t>
      </w:r>
      <w:r w:rsidRPr="00241F3B">
        <w:rPr>
          <w:u w:val="single"/>
        </w:rPr>
        <w:t xml:space="preserve"> to be </w:t>
      </w:r>
      <w:r w:rsidRPr="00241F3B">
        <w:rPr>
          <w:rStyle w:val="Emphasis"/>
          <w:highlight w:val="green"/>
        </w:rPr>
        <w:t>favored</w:t>
      </w:r>
      <w:r w:rsidRPr="00241F3B">
        <w:rPr>
          <w:highlight w:val="green"/>
          <w:u w:val="single"/>
        </w:rPr>
        <w:t xml:space="preserve"> by </w:t>
      </w:r>
      <w:r w:rsidRPr="00241F3B">
        <w:rPr>
          <w:rStyle w:val="Emphasis"/>
          <w:highlight w:val="green"/>
        </w:rPr>
        <w:t>military planners</w:t>
      </w:r>
      <w:r w:rsidRPr="00241F3B">
        <w:rPr>
          <w:highlight w:val="green"/>
          <w:u w:val="single"/>
        </w:rPr>
        <w:t xml:space="preserve"> in the </w:t>
      </w:r>
      <w:r w:rsidRPr="00241F3B">
        <w:rPr>
          <w:rStyle w:val="Emphasis"/>
          <w:highlight w:val="green"/>
        </w:rPr>
        <w:t>U</w:t>
      </w:r>
      <w:r w:rsidRPr="00241F3B">
        <w:rPr>
          <w:u w:val="single"/>
        </w:rPr>
        <w:t xml:space="preserve">nited </w:t>
      </w:r>
      <w:r w:rsidRPr="00241F3B">
        <w:rPr>
          <w:rStyle w:val="Emphasis"/>
          <w:highlight w:val="green"/>
        </w:rPr>
        <w:t>S</w:t>
      </w:r>
      <w:r w:rsidRPr="00241F3B">
        <w:rPr>
          <w:u w:val="single"/>
        </w:rPr>
        <w:t xml:space="preserve">tates </w:t>
      </w:r>
      <w:r w:rsidRPr="00241F3B">
        <w:rPr>
          <w:highlight w:val="green"/>
          <w:u w:val="single"/>
        </w:rPr>
        <w:t xml:space="preserve">and </w:t>
      </w:r>
      <w:r w:rsidRPr="00241F3B">
        <w:rPr>
          <w:rStyle w:val="Emphasis"/>
          <w:highlight w:val="green"/>
        </w:rPr>
        <w:t>elsewhere</w:t>
      </w:r>
      <w:r w:rsidRPr="00241F3B">
        <w:rPr>
          <w:sz w:val="16"/>
        </w:rPr>
        <w:t xml:space="preserve">. Moreover, </w:t>
      </w:r>
      <w:r w:rsidRPr="00241F3B">
        <w:rPr>
          <w:highlight w:val="green"/>
          <w:u w:val="single"/>
        </w:rPr>
        <w:t>temporary interference</w:t>
      </w:r>
      <w:r w:rsidRPr="00241F3B">
        <w:rPr>
          <w:u w:val="single"/>
        </w:rPr>
        <w:t xml:space="preserve"> with a sat</w:t>
      </w:r>
      <w:r w:rsidRPr="00241F3B">
        <w:rPr>
          <w:sz w:val="16"/>
        </w:rPr>
        <w:t xml:space="preserve">ellite’s mission, particularly over one’s own territory, </w:t>
      </w:r>
      <w:r w:rsidRPr="00241F3B">
        <w:rPr>
          <w:highlight w:val="green"/>
          <w:u w:val="single"/>
        </w:rPr>
        <w:t xml:space="preserve">is likely to be </w:t>
      </w:r>
      <w:r w:rsidRPr="00241F3B">
        <w:rPr>
          <w:rStyle w:val="Emphasis"/>
          <w:highlight w:val="green"/>
        </w:rPr>
        <w:t>perceived</w:t>
      </w:r>
      <w:r w:rsidRPr="00241F3B">
        <w:rPr>
          <w:highlight w:val="green"/>
          <w:u w:val="single"/>
        </w:rPr>
        <w:t xml:space="preserve"> as </w:t>
      </w:r>
      <w:r w:rsidRPr="00241F3B">
        <w:rPr>
          <w:rStyle w:val="Emphasis"/>
          <w:highlight w:val="green"/>
        </w:rPr>
        <w:t>defensive and legitimate</w:t>
      </w:r>
      <w:r w:rsidRPr="00241F3B">
        <w:rPr>
          <w:sz w:val="16"/>
        </w:rPr>
        <w:t xml:space="preserve"> in a way that permanently disabling the satellite would not.</w:t>
      </w:r>
    </w:p>
    <w:p w14:paraId="251AFE9E" w14:textId="77777777" w:rsidR="00FF0F73" w:rsidRPr="00241F3B" w:rsidRDefault="00FF0F73" w:rsidP="00FF0F73"/>
    <w:p w14:paraId="2E487C2F" w14:textId="083CE613" w:rsidR="00FF0F73" w:rsidRDefault="00FF0F73" w:rsidP="008E6EF9">
      <w:pPr>
        <w:pStyle w:val="Heading3"/>
        <w:rPr>
          <w:rFonts w:cs="Calibri"/>
        </w:rPr>
      </w:pPr>
      <w:r>
        <w:rPr>
          <w:rFonts w:cs="Calibri"/>
        </w:rPr>
        <w:t>NC – Hacking</w:t>
      </w:r>
    </w:p>
    <w:p w14:paraId="51C7E3F8" w14:textId="77777777" w:rsidR="00347072" w:rsidRPr="00550910" w:rsidRDefault="00347072" w:rsidP="00347072">
      <w:pPr>
        <w:pStyle w:val="Heading4"/>
        <w:rPr>
          <w:rFonts w:asciiTheme="majorHAnsi" w:hAnsiTheme="majorHAnsi" w:cstheme="majorHAnsi"/>
          <w:color w:val="000000" w:themeColor="text1"/>
        </w:rPr>
      </w:pPr>
      <w:bookmarkStart w:id="1" w:name="_Hlk64038316"/>
      <w:r w:rsidRPr="00550910">
        <w:rPr>
          <w:rFonts w:asciiTheme="majorHAnsi" w:hAnsiTheme="majorHAnsi" w:cstheme="majorHAnsi"/>
          <w:color w:val="000000" w:themeColor="text1"/>
        </w:rPr>
        <w:t>The risk of cyberattack is one in 3 billion – assumes every warrant</w:t>
      </w:r>
    </w:p>
    <w:p w14:paraId="7C818425"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No desire</w:t>
      </w:r>
    </w:p>
    <w:p w14:paraId="0FB78498"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Can’t steal material – guards and chase</w:t>
      </w:r>
    </w:p>
    <w:p w14:paraId="0E666628"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Don’t have scientists</w:t>
      </w:r>
    </w:p>
    <w:p w14:paraId="0969C315"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No blueprints</w:t>
      </w:r>
    </w:p>
    <w:p w14:paraId="396DB919"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Takes over a year – that whole time, risk of being infiltrated and shut down is high</w:t>
      </w:r>
    </w:p>
    <w:p w14:paraId="4162BDF6"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No loose nukes exist</w:t>
      </w:r>
    </w:p>
    <w:p w14:paraId="041E63F5"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Built-in mechanisms to auto-disable the bomb if tampered with</w:t>
      </w:r>
    </w:p>
    <w:p w14:paraId="1CED5C76"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Terrorists prefer conventional weapons</w:t>
      </w:r>
    </w:p>
    <w:p w14:paraId="5900E605" w14:textId="77777777" w:rsidR="00347072" w:rsidRPr="00550910" w:rsidRDefault="00347072" w:rsidP="00347072">
      <w:pPr>
        <w:pStyle w:val="ListParagraph"/>
        <w:numPr>
          <w:ilvl w:val="0"/>
          <w:numId w:val="15"/>
        </w:numPr>
        <w:rPr>
          <w:rFonts w:asciiTheme="majorHAnsi" w:hAnsiTheme="majorHAnsi" w:cstheme="majorHAnsi"/>
          <w:color w:val="000000" w:themeColor="text1"/>
        </w:rPr>
      </w:pPr>
      <w:r w:rsidRPr="00550910">
        <w:rPr>
          <w:rFonts w:asciiTheme="majorHAnsi" w:hAnsiTheme="majorHAnsi" w:cstheme="majorHAnsi"/>
          <w:color w:val="000000" w:themeColor="text1"/>
        </w:rPr>
        <w:t>The risk is one in 3 billion</w:t>
      </w:r>
    </w:p>
    <w:p w14:paraId="12852EC7" w14:textId="77777777" w:rsidR="00347072" w:rsidRPr="00550910" w:rsidRDefault="00347072" w:rsidP="00347072">
      <w:pPr>
        <w:rPr>
          <w:rFonts w:asciiTheme="majorHAnsi" w:hAnsiTheme="majorHAnsi" w:cstheme="majorHAnsi"/>
          <w:color w:val="000000" w:themeColor="text1"/>
          <w:sz w:val="14"/>
        </w:rPr>
      </w:pPr>
      <w:r w:rsidRPr="00550910">
        <w:rPr>
          <w:rFonts w:asciiTheme="majorHAnsi" w:hAnsiTheme="majorHAnsi" w:cstheme="majorHAnsi"/>
          <w:b/>
          <w:color w:val="000000" w:themeColor="text1"/>
        </w:rPr>
        <w:t>Mueller 10</w:t>
      </w:r>
      <w:r w:rsidRPr="00550910">
        <w:rPr>
          <w:rFonts w:asciiTheme="majorHAnsi" w:hAnsiTheme="majorHAnsi" w:cstheme="majorHAnsi"/>
          <w:b/>
          <w:color w:val="000000" w:themeColor="text1"/>
          <w:sz w:val="14"/>
        </w:rPr>
        <w:t xml:space="preserve"> </w:t>
      </w:r>
      <w:r w:rsidRPr="00550910">
        <w:rPr>
          <w:rFonts w:asciiTheme="majorHAnsi" w:hAnsiTheme="majorHAnsi" w:cstheme="majorHAnsi"/>
          <w:color w:val="000000" w:themeColor="text1"/>
          <w:sz w:val="14"/>
        </w:rPr>
        <w:t>(John, professor of political science at Ohio State, Calming Our Nuclear Jitters, Issues in Science and Technology, Winter, http://www.issues.org/26.2/mueller.html)</w:t>
      </w:r>
    </w:p>
    <w:p w14:paraId="143B8612" w14:textId="404E3738" w:rsidR="00FF0F73" w:rsidRPr="00347072" w:rsidRDefault="00347072" w:rsidP="00FF0F73">
      <w:pPr>
        <w:rPr>
          <w:rFonts w:asciiTheme="majorHAnsi" w:hAnsiTheme="majorHAnsi" w:cstheme="majorHAnsi"/>
          <w:color w:val="000000" w:themeColor="text1"/>
          <w:sz w:val="14"/>
        </w:rPr>
      </w:pPr>
      <w:r w:rsidRPr="00550910">
        <w:rPr>
          <w:rStyle w:val="StyleUnderline"/>
          <w:rFonts w:asciiTheme="majorHAnsi" w:hAnsiTheme="majorHAnsi" w:cstheme="majorHAnsi"/>
          <w:color w:val="000000" w:themeColor="text1"/>
        </w:rPr>
        <w:t>Politicians of all stripes preach to an anxious</w:t>
      </w:r>
      <w:r w:rsidRPr="00550910">
        <w:rPr>
          <w:rFonts w:asciiTheme="majorHAnsi" w:hAnsiTheme="majorHAnsi" w:cstheme="majorHAnsi"/>
          <w:color w:val="000000" w:themeColor="text1"/>
          <w:sz w:val="14"/>
        </w:rPr>
        <w:t xml:space="preserve">, appreciative, and very numerous </w:t>
      </w:r>
      <w:r w:rsidRPr="00550910">
        <w:rPr>
          <w:rStyle w:val="StyleUnderline"/>
          <w:rFonts w:asciiTheme="majorHAnsi" w:hAnsiTheme="majorHAnsi" w:cstheme="majorHAnsi"/>
          <w:color w:val="000000" w:themeColor="text1"/>
        </w:rPr>
        <w:t>choir when they, like</w:t>
      </w:r>
      <w:r w:rsidRPr="00550910">
        <w:rPr>
          <w:rFonts w:asciiTheme="majorHAnsi" w:hAnsiTheme="majorHAnsi" w:cstheme="majorHAnsi"/>
          <w:color w:val="000000" w:themeColor="text1"/>
          <w:sz w:val="14"/>
        </w:rPr>
        <w:t xml:space="preserve"> President </w:t>
      </w:r>
      <w:r w:rsidRPr="00550910">
        <w:rPr>
          <w:rStyle w:val="StyleUnderline"/>
          <w:rFonts w:asciiTheme="majorHAnsi" w:hAnsiTheme="majorHAnsi" w:cstheme="majorHAnsi"/>
          <w:color w:val="000000" w:themeColor="text1"/>
        </w:rPr>
        <w:t xml:space="preserve">Obama, proclaim </w:t>
      </w:r>
      <w:r w:rsidRPr="00550910">
        <w:rPr>
          <w:rStyle w:val="StyleUnderline"/>
          <w:rFonts w:asciiTheme="majorHAnsi" w:hAnsiTheme="majorHAnsi" w:cstheme="majorHAnsi"/>
          <w:color w:val="000000" w:themeColor="text1"/>
          <w:highlight w:val="green"/>
        </w:rPr>
        <w:t>atomic terrorism</w:t>
      </w:r>
      <w:r w:rsidRPr="00550910">
        <w:rPr>
          <w:rFonts w:asciiTheme="majorHAnsi" w:hAnsiTheme="majorHAnsi" w:cstheme="majorHAnsi"/>
          <w:color w:val="000000" w:themeColor="text1"/>
          <w:sz w:val="14"/>
        </w:rPr>
        <w:t xml:space="preserve"> to be “</w:t>
      </w:r>
      <w:r w:rsidRPr="00550910">
        <w:rPr>
          <w:rStyle w:val="StyleUnderline"/>
          <w:rFonts w:asciiTheme="majorHAnsi" w:hAnsiTheme="majorHAnsi" w:cstheme="majorHAnsi"/>
          <w:color w:val="000000" w:themeColor="text1"/>
        </w:rPr>
        <w:t>the most immediate</w:t>
      </w:r>
      <w:r w:rsidRPr="00550910">
        <w:rPr>
          <w:rFonts w:asciiTheme="majorHAnsi" w:hAnsiTheme="majorHAnsi" w:cstheme="majorHAnsi"/>
          <w:color w:val="000000" w:themeColor="text1"/>
          <w:sz w:val="14"/>
        </w:rPr>
        <w:t xml:space="preserve"> and extreme </w:t>
      </w:r>
      <w:r w:rsidRPr="00550910">
        <w:rPr>
          <w:rStyle w:val="StyleUnderline"/>
          <w:rFonts w:asciiTheme="majorHAnsi" w:hAnsiTheme="majorHAnsi" w:cstheme="majorHAnsi"/>
          <w:color w:val="000000" w:themeColor="text1"/>
        </w:rPr>
        <w:t>threat</w:t>
      </w:r>
      <w:r w:rsidRPr="00550910">
        <w:rPr>
          <w:rFonts w:asciiTheme="majorHAnsi" w:hAnsiTheme="majorHAnsi" w:cstheme="majorHAnsi"/>
          <w:color w:val="000000" w:themeColor="text1"/>
          <w:sz w:val="14"/>
        </w:rPr>
        <w:t xml:space="preserve"> to global security.” It is the problem that, according to Defense Secretary Robert Gates, currently keeps every senior leader awake at night. </w:t>
      </w:r>
      <w:r w:rsidRPr="00550910">
        <w:rPr>
          <w:rStyle w:val="StyleUnderline"/>
          <w:rFonts w:asciiTheme="majorHAnsi" w:hAnsiTheme="majorHAnsi" w:cstheme="majorHAnsi"/>
          <w:color w:val="000000" w:themeColor="text1"/>
        </w:rPr>
        <w:t xml:space="preserve">This </w:t>
      </w:r>
      <w:r w:rsidRPr="00550910">
        <w:rPr>
          <w:rStyle w:val="StyleUnderline"/>
          <w:rFonts w:asciiTheme="majorHAnsi" w:hAnsiTheme="majorHAnsi" w:cstheme="majorHAnsi"/>
          <w:color w:val="000000" w:themeColor="text1"/>
          <w:highlight w:val="green"/>
        </w:rPr>
        <w:t>is hardly a new anxiety</w:t>
      </w:r>
      <w:r w:rsidRPr="00550910">
        <w:rPr>
          <w:rFonts w:asciiTheme="majorHAnsi" w:hAnsiTheme="majorHAnsi" w:cstheme="majorHAnsi"/>
          <w:color w:val="000000" w:themeColor="text1"/>
          <w:sz w:val="14"/>
        </w:rPr>
        <w:t xml:space="preserve">. In 1946, atomic bomb maker J. Robert </w:t>
      </w:r>
      <w:r w:rsidRPr="00550910">
        <w:rPr>
          <w:rStyle w:val="StyleUnderline"/>
          <w:rFonts w:asciiTheme="majorHAnsi" w:hAnsiTheme="majorHAnsi" w:cstheme="majorHAnsi"/>
          <w:color w:val="000000" w:themeColor="text1"/>
        </w:rPr>
        <w:t>Oppenheimer</w:t>
      </w:r>
      <w:r w:rsidRPr="00550910">
        <w:rPr>
          <w:rFonts w:asciiTheme="majorHAnsi" w:hAnsiTheme="majorHAnsi" w:cstheme="majorHAnsi"/>
          <w:color w:val="000000" w:themeColor="text1"/>
          <w:sz w:val="14"/>
        </w:rPr>
        <w:t xml:space="preserve"> ominously </w:t>
      </w:r>
      <w:r w:rsidRPr="00550910">
        <w:rPr>
          <w:rStyle w:val="StyleUnderline"/>
          <w:rFonts w:asciiTheme="majorHAnsi" w:hAnsiTheme="majorHAnsi" w:cstheme="majorHAnsi"/>
          <w:color w:val="000000" w:themeColor="text1"/>
        </w:rPr>
        <w:t>warned that</w:t>
      </w:r>
      <w:r w:rsidRPr="00550910">
        <w:rPr>
          <w:rFonts w:asciiTheme="majorHAnsi" w:hAnsiTheme="majorHAnsi" w:cstheme="majorHAnsi"/>
          <w:color w:val="000000" w:themeColor="text1"/>
          <w:sz w:val="14"/>
        </w:rPr>
        <w:t xml:space="preserve"> if three or four men could smuggle in units for </w:t>
      </w:r>
      <w:r w:rsidRPr="00550910">
        <w:rPr>
          <w:rStyle w:val="StyleUnderline"/>
          <w:rFonts w:asciiTheme="majorHAnsi" w:hAnsiTheme="majorHAnsi" w:cstheme="majorHAnsi"/>
          <w:color w:val="000000" w:themeColor="text1"/>
        </w:rPr>
        <w:t>an atomic bomb</w:t>
      </w:r>
      <w:r w:rsidRPr="00550910">
        <w:rPr>
          <w:rFonts w:asciiTheme="majorHAnsi" w:hAnsiTheme="majorHAnsi" w:cstheme="majorHAnsi"/>
          <w:color w:val="000000" w:themeColor="text1"/>
          <w:sz w:val="14"/>
        </w:rPr>
        <w:t xml:space="preserve">, they </w:t>
      </w:r>
      <w:r w:rsidRPr="00550910">
        <w:rPr>
          <w:rStyle w:val="StyleUnderline"/>
          <w:rFonts w:asciiTheme="majorHAnsi" w:hAnsiTheme="majorHAnsi" w:cstheme="majorHAnsi"/>
          <w:color w:val="000000" w:themeColor="text1"/>
        </w:rPr>
        <w:t>could blow up New York. This</w:t>
      </w:r>
      <w:r w:rsidRPr="00550910">
        <w:rPr>
          <w:rFonts w:asciiTheme="majorHAnsi" w:hAnsiTheme="majorHAnsi" w:cstheme="majorHAnsi"/>
          <w:color w:val="000000" w:themeColor="text1"/>
          <w:sz w:val="14"/>
        </w:rPr>
        <w:t xml:space="preserve"> </w:t>
      </w:r>
      <w:r w:rsidRPr="00550910">
        <w:rPr>
          <w:rStyle w:val="StyleUnderline"/>
          <w:rFonts w:asciiTheme="majorHAnsi" w:hAnsiTheme="majorHAnsi" w:cstheme="majorHAnsi"/>
          <w:color w:val="000000" w:themeColor="text1"/>
        </w:rPr>
        <w:t>was an early expression of a pattern of dramatic risk inflation</w:t>
      </w:r>
      <w:r w:rsidRPr="00550910">
        <w:rPr>
          <w:rFonts w:asciiTheme="majorHAnsi" w:hAnsiTheme="majorHAnsi" w:cstheme="majorHAnsi"/>
          <w:color w:val="000000" w:themeColor="text1"/>
          <w:sz w:val="14"/>
        </w:rPr>
        <w:t xml:space="preserve"> that has persisted throughout the nuclear age. In fact, although expanding fires and fallout might increase the effective destructive radius, </w:t>
      </w:r>
      <w:r w:rsidRPr="00550910">
        <w:rPr>
          <w:rStyle w:val="StyleUnderline"/>
          <w:rFonts w:asciiTheme="majorHAnsi" w:hAnsiTheme="majorHAnsi" w:cstheme="majorHAnsi"/>
          <w:color w:val="000000" w:themeColor="text1"/>
        </w:rPr>
        <w:t>the blast of a Hiroshima-size device would “blow up</w:t>
      </w:r>
      <w:r w:rsidRPr="00550910">
        <w:rPr>
          <w:rFonts w:asciiTheme="majorHAnsi" w:hAnsiTheme="majorHAnsi" w:cstheme="majorHAnsi"/>
          <w:color w:val="000000" w:themeColor="text1"/>
          <w:sz w:val="14"/>
        </w:rPr>
        <w:t xml:space="preserve">” about </w:t>
      </w:r>
      <w:r w:rsidRPr="00550910">
        <w:rPr>
          <w:rStyle w:val="StyleUnderline"/>
          <w:rFonts w:asciiTheme="majorHAnsi" w:hAnsiTheme="majorHAnsi" w:cstheme="majorHAnsi"/>
          <w:color w:val="000000" w:themeColor="text1"/>
        </w:rPr>
        <w:t>1% of the city’s area</w:t>
      </w:r>
      <w:r w:rsidRPr="00550910">
        <w:rPr>
          <w:rFonts w:asciiTheme="majorHAnsi" w:hAnsiTheme="majorHAnsi" w:cstheme="majorHAnsi"/>
          <w:color w:val="000000" w:themeColor="text1"/>
          <w:sz w:val="14"/>
        </w:rPr>
        <w:t xml:space="preserve">—a tragedy, of course, but not the same as one 100 times greater. In the early 1970s, nuclear physicist Theodore Taylor proclaimed the atomic terrorist problem to be “immediate,” explaining at length “how comparatively easy it would be to steal nuclear material and step by step make it into a bomb.” At the time he thought it was already too late to “prevent the making of a few bombs, here and there, now and then,” or “in another ten or fifteen years, it will be too late.” Three decades after Taylor, </w:t>
      </w:r>
      <w:r w:rsidRPr="00550910">
        <w:rPr>
          <w:rStyle w:val="StyleUnderline"/>
          <w:rFonts w:asciiTheme="majorHAnsi" w:hAnsiTheme="majorHAnsi" w:cstheme="majorHAnsi"/>
          <w:color w:val="000000" w:themeColor="text1"/>
        </w:rPr>
        <w:t>we continue to wait for terrorists to carry out their “easy” task</w:t>
      </w:r>
      <w:r w:rsidRPr="00550910">
        <w:rPr>
          <w:rFonts w:asciiTheme="majorHAnsi" w:hAnsiTheme="majorHAnsi" w:cstheme="majorHAnsi"/>
          <w:color w:val="000000" w:themeColor="text1"/>
          <w:sz w:val="14"/>
        </w:rPr>
        <w:t xml:space="preserve">. </w:t>
      </w:r>
      <w:r w:rsidRPr="00550910">
        <w:rPr>
          <w:rStyle w:val="StyleUnderline"/>
          <w:rFonts w:asciiTheme="majorHAnsi" w:hAnsiTheme="majorHAnsi" w:cstheme="majorHAnsi"/>
          <w:color w:val="000000" w:themeColor="text1"/>
        </w:rPr>
        <w:t>In contrast to</w:t>
      </w:r>
      <w:r w:rsidRPr="00550910">
        <w:rPr>
          <w:rFonts w:asciiTheme="majorHAnsi" w:hAnsiTheme="majorHAnsi" w:cstheme="majorHAnsi"/>
          <w:color w:val="000000" w:themeColor="text1"/>
          <w:sz w:val="14"/>
        </w:rPr>
        <w:t xml:space="preserve"> these </w:t>
      </w:r>
      <w:r w:rsidRPr="00550910">
        <w:rPr>
          <w:rStyle w:val="StyleUnderline"/>
          <w:rFonts w:asciiTheme="majorHAnsi" w:hAnsiTheme="majorHAnsi" w:cstheme="majorHAnsi"/>
          <w:color w:val="000000" w:themeColor="text1"/>
        </w:rPr>
        <w:t xml:space="preserve">predictions, </w:t>
      </w:r>
      <w:r w:rsidRPr="00550910">
        <w:rPr>
          <w:rStyle w:val="StyleUnderline"/>
          <w:rFonts w:asciiTheme="majorHAnsi" w:hAnsiTheme="majorHAnsi" w:cstheme="majorHAnsi"/>
          <w:color w:val="000000" w:themeColor="text1"/>
          <w:highlight w:val="green"/>
        </w:rPr>
        <w:t>terrorist groups</w:t>
      </w:r>
      <w:r w:rsidRPr="00550910">
        <w:rPr>
          <w:rFonts w:asciiTheme="majorHAnsi" w:hAnsiTheme="majorHAnsi" w:cstheme="majorHAnsi"/>
          <w:color w:val="000000" w:themeColor="text1"/>
          <w:sz w:val="14"/>
        </w:rPr>
        <w:t xml:space="preserve"> seem to </w:t>
      </w:r>
      <w:r w:rsidRPr="00550910">
        <w:rPr>
          <w:rStyle w:val="StyleUnderline"/>
          <w:rFonts w:asciiTheme="majorHAnsi" w:hAnsiTheme="majorHAnsi" w:cstheme="majorHAnsi"/>
          <w:color w:val="000000" w:themeColor="text1"/>
          <w:highlight w:val="green"/>
        </w:rPr>
        <w:t>have exhibited</w:t>
      </w:r>
      <w:r w:rsidRPr="00550910">
        <w:rPr>
          <w:rStyle w:val="StyleUnderline"/>
          <w:rFonts w:asciiTheme="majorHAnsi" w:hAnsiTheme="majorHAnsi" w:cstheme="majorHAnsi"/>
          <w:color w:val="000000" w:themeColor="text1"/>
        </w:rPr>
        <w:t xml:space="preserve"> only </w:t>
      </w:r>
      <w:r w:rsidRPr="00550910">
        <w:rPr>
          <w:rStyle w:val="Emphasis"/>
          <w:rFonts w:asciiTheme="majorHAnsi" w:hAnsiTheme="majorHAnsi" w:cstheme="majorHAnsi"/>
          <w:color w:val="000000" w:themeColor="text1"/>
          <w:highlight w:val="green"/>
        </w:rPr>
        <w:t>limited desire and</w:t>
      </w:r>
      <w:r w:rsidRPr="00550910">
        <w:rPr>
          <w:rStyle w:val="StyleUnderline"/>
          <w:rFonts w:asciiTheme="majorHAnsi" w:hAnsiTheme="majorHAnsi" w:cstheme="majorHAnsi"/>
          <w:color w:val="000000" w:themeColor="text1"/>
        </w:rPr>
        <w:t xml:space="preserve"> even </w:t>
      </w:r>
      <w:r w:rsidRPr="00550910">
        <w:rPr>
          <w:rStyle w:val="StyleUnderline"/>
          <w:rFonts w:asciiTheme="majorHAnsi" w:hAnsiTheme="majorHAnsi" w:cstheme="majorHAnsi"/>
          <w:color w:val="000000" w:themeColor="text1"/>
          <w:highlight w:val="green"/>
        </w:rPr>
        <w:t xml:space="preserve">less </w:t>
      </w:r>
      <w:r w:rsidRPr="00550910">
        <w:rPr>
          <w:rStyle w:val="Emphasis"/>
          <w:rFonts w:asciiTheme="majorHAnsi" w:hAnsiTheme="majorHAnsi" w:cstheme="majorHAnsi"/>
          <w:color w:val="000000" w:themeColor="text1"/>
          <w:highlight w:val="green"/>
        </w:rPr>
        <w:t>progress</w:t>
      </w:r>
      <w:r w:rsidRPr="00550910">
        <w:rPr>
          <w:rStyle w:val="StyleUnderline"/>
          <w:rFonts w:asciiTheme="majorHAnsi" w:hAnsiTheme="majorHAnsi" w:cstheme="majorHAnsi"/>
          <w:color w:val="000000" w:themeColor="text1"/>
          <w:highlight w:val="green"/>
        </w:rPr>
        <w:t xml:space="preserve"> in going</w:t>
      </w:r>
      <w:r w:rsidRPr="00550910">
        <w:rPr>
          <w:rStyle w:val="StyleUnderline"/>
          <w:rFonts w:asciiTheme="majorHAnsi" w:hAnsiTheme="majorHAnsi" w:cstheme="majorHAnsi"/>
          <w:color w:val="000000" w:themeColor="text1"/>
        </w:rPr>
        <w:t xml:space="preserve"> </w:t>
      </w:r>
      <w:r w:rsidRPr="00550910">
        <w:rPr>
          <w:rStyle w:val="StyleUnderline"/>
          <w:rFonts w:asciiTheme="majorHAnsi" w:hAnsiTheme="majorHAnsi" w:cstheme="majorHAnsi"/>
          <w:color w:val="000000" w:themeColor="text1"/>
          <w:highlight w:val="green"/>
        </w:rPr>
        <w:t>atomic</w:t>
      </w:r>
      <w:r w:rsidRPr="00550910">
        <w:rPr>
          <w:rFonts w:asciiTheme="majorHAnsi" w:hAnsiTheme="majorHAnsi" w:cstheme="majorHAnsi"/>
          <w:color w:val="000000" w:themeColor="text1"/>
          <w:sz w:val="14"/>
        </w:rPr>
        <w:t xml:space="preserve">. This may be because, after brief exploration of the possible routes, they, unlike generations of alarmists, have discovered that </w:t>
      </w:r>
      <w:r w:rsidRPr="00550910">
        <w:rPr>
          <w:rStyle w:val="StyleUnderline"/>
          <w:rFonts w:asciiTheme="majorHAnsi" w:hAnsiTheme="majorHAnsi" w:cstheme="majorHAnsi"/>
          <w:color w:val="000000" w:themeColor="text1"/>
          <w:highlight w:val="green"/>
        </w:rPr>
        <w:t>the</w:t>
      </w:r>
      <w:r w:rsidRPr="00550910">
        <w:rPr>
          <w:rStyle w:val="StyleUnderline"/>
          <w:rFonts w:asciiTheme="majorHAnsi" w:hAnsiTheme="majorHAnsi" w:cstheme="majorHAnsi"/>
          <w:color w:val="000000" w:themeColor="text1"/>
        </w:rPr>
        <w:t xml:space="preserve"> tremendous </w:t>
      </w:r>
      <w:r w:rsidRPr="00550910">
        <w:rPr>
          <w:rStyle w:val="StyleUnderline"/>
          <w:rFonts w:asciiTheme="majorHAnsi" w:hAnsiTheme="majorHAnsi" w:cstheme="majorHAnsi"/>
          <w:color w:val="000000" w:themeColor="text1"/>
          <w:highlight w:val="green"/>
        </w:rPr>
        <w:t>effort</w:t>
      </w:r>
      <w:r w:rsidRPr="00550910">
        <w:rPr>
          <w:rStyle w:val="StyleUnderline"/>
          <w:rFonts w:asciiTheme="majorHAnsi" w:hAnsiTheme="majorHAnsi" w:cstheme="majorHAnsi"/>
          <w:color w:val="000000" w:themeColor="text1"/>
        </w:rPr>
        <w:t xml:space="preserve"> required </w:t>
      </w:r>
      <w:r w:rsidRPr="00550910">
        <w:rPr>
          <w:rStyle w:val="StyleUnderline"/>
          <w:rFonts w:asciiTheme="majorHAnsi" w:hAnsiTheme="majorHAnsi" w:cstheme="majorHAnsi"/>
          <w:color w:val="000000" w:themeColor="text1"/>
          <w:highlight w:val="green"/>
        </w:rPr>
        <w:t>is scarcely likely to be successful</w:t>
      </w:r>
      <w:r w:rsidRPr="00550910">
        <w:rPr>
          <w:rFonts w:asciiTheme="majorHAnsi" w:hAnsiTheme="majorHAnsi" w:cstheme="majorHAnsi"/>
          <w:color w:val="000000" w:themeColor="text1"/>
          <w:sz w:val="14"/>
        </w:rPr>
        <w:t xml:space="preserve">. The most plausible route for terrorists, according to most experts, would be to manufacture an atomic device themselves from purloined fissile material (plutonium or, more likely, highly enriched uranium). This task, however, remains a daunting one, requiring that a considerable series of difficult hurdles be conquered and in sequence. Outright </w:t>
      </w:r>
      <w:r w:rsidRPr="00550910">
        <w:rPr>
          <w:rStyle w:val="StyleUnderline"/>
          <w:rFonts w:asciiTheme="majorHAnsi" w:hAnsiTheme="majorHAnsi" w:cstheme="majorHAnsi"/>
          <w:color w:val="000000" w:themeColor="text1"/>
        </w:rPr>
        <w:t xml:space="preserve">armed </w:t>
      </w:r>
      <w:r w:rsidRPr="00550910">
        <w:rPr>
          <w:rStyle w:val="StyleUnderline"/>
          <w:rFonts w:asciiTheme="majorHAnsi" w:hAnsiTheme="majorHAnsi" w:cstheme="majorHAnsi"/>
          <w:color w:val="000000" w:themeColor="text1"/>
          <w:highlight w:val="green"/>
        </w:rPr>
        <w:t>theft of fissile material is</w:t>
      </w:r>
      <w:r w:rsidRPr="00550910">
        <w:rPr>
          <w:rStyle w:val="StyleUnderline"/>
          <w:rFonts w:asciiTheme="majorHAnsi" w:hAnsiTheme="majorHAnsi" w:cstheme="majorHAnsi"/>
          <w:color w:val="000000" w:themeColor="text1"/>
        </w:rPr>
        <w:t xml:space="preserve"> exceedingly </w:t>
      </w:r>
      <w:r w:rsidRPr="00550910">
        <w:rPr>
          <w:rStyle w:val="StyleUnderline"/>
          <w:rFonts w:asciiTheme="majorHAnsi" w:hAnsiTheme="majorHAnsi" w:cstheme="majorHAnsi"/>
          <w:color w:val="000000" w:themeColor="text1"/>
          <w:highlight w:val="green"/>
        </w:rPr>
        <w:t>unlikely</w:t>
      </w:r>
      <w:r w:rsidRPr="00550910">
        <w:rPr>
          <w:rStyle w:val="StyleUnderline"/>
          <w:rFonts w:asciiTheme="majorHAnsi" w:hAnsiTheme="majorHAnsi" w:cstheme="majorHAnsi"/>
          <w:color w:val="000000" w:themeColor="text1"/>
        </w:rPr>
        <w:t xml:space="preserve"> not only </w:t>
      </w:r>
      <w:r w:rsidRPr="00550910">
        <w:rPr>
          <w:rStyle w:val="StyleUnderline"/>
          <w:rFonts w:asciiTheme="majorHAnsi" w:hAnsiTheme="majorHAnsi" w:cstheme="majorHAnsi"/>
          <w:color w:val="000000" w:themeColor="text1"/>
          <w:highlight w:val="green"/>
        </w:rPr>
        <w:t>because of the resistance of guards</w:t>
      </w:r>
      <w:r w:rsidRPr="00550910">
        <w:rPr>
          <w:rStyle w:val="StyleUnderline"/>
          <w:rFonts w:asciiTheme="majorHAnsi" w:hAnsiTheme="majorHAnsi" w:cstheme="majorHAnsi"/>
          <w:color w:val="000000" w:themeColor="text1"/>
        </w:rPr>
        <w:t>, but because chase would be immediate</w:t>
      </w:r>
      <w:r w:rsidRPr="00550910">
        <w:rPr>
          <w:rFonts w:asciiTheme="majorHAnsi" w:hAnsiTheme="majorHAnsi" w:cstheme="majorHAnsi"/>
          <w:color w:val="000000" w:themeColor="text1"/>
          <w:sz w:val="14"/>
        </w:rPr>
        <w:t xml:space="preserve">. A more promising approach would be to corrupt insiders to smuggle out the required substances. However, </w:t>
      </w:r>
      <w:r w:rsidRPr="00550910">
        <w:rPr>
          <w:rStyle w:val="StyleUnderline"/>
          <w:rFonts w:asciiTheme="majorHAnsi" w:hAnsiTheme="majorHAnsi" w:cstheme="majorHAnsi"/>
          <w:color w:val="000000" w:themeColor="text1"/>
        </w:rPr>
        <w:t>this requires the terrorists to pay off a host of greedy confederates</w:t>
      </w:r>
      <w:r w:rsidRPr="00550910">
        <w:rPr>
          <w:rFonts w:asciiTheme="majorHAnsi" w:hAnsiTheme="majorHAnsi" w:cstheme="majorHAnsi"/>
          <w:color w:val="000000" w:themeColor="text1"/>
          <w:sz w:val="14"/>
        </w:rPr>
        <w:t xml:space="preserve">, including brokers and money-transmitters, </w:t>
      </w:r>
      <w:r w:rsidRPr="00550910">
        <w:rPr>
          <w:rStyle w:val="StyleUnderline"/>
          <w:rFonts w:asciiTheme="majorHAnsi" w:hAnsiTheme="majorHAnsi" w:cstheme="majorHAnsi"/>
          <w:color w:val="000000" w:themeColor="text1"/>
        </w:rPr>
        <w:t>any one of whom could turn on them or</w:t>
      </w:r>
      <w:r w:rsidRPr="00550910">
        <w:rPr>
          <w:rFonts w:asciiTheme="majorHAnsi" w:hAnsiTheme="majorHAnsi" w:cstheme="majorHAnsi"/>
          <w:color w:val="000000" w:themeColor="text1"/>
          <w:sz w:val="14"/>
        </w:rPr>
        <w:t xml:space="preserve">, either out of guile or incompetence, </w:t>
      </w:r>
      <w:r w:rsidRPr="00550910">
        <w:rPr>
          <w:rStyle w:val="StyleUnderline"/>
          <w:rFonts w:asciiTheme="majorHAnsi" w:hAnsiTheme="majorHAnsi" w:cstheme="majorHAnsi"/>
          <w:color w:val="000000" w:themeColor="text1"/>
        </w:rPr>
        <w:t>furnish them with stuff that is useless</w:t>
      </w:r>
      <w:r w:rsidRPr="00550910">
        <w:rPr>
          <w:rFonts w:asciiTheme="majorHAnsi" w:hAnsiTheme="majorHAnsi" w:cstheme="majorHAnsi"/>
          <w:color w:val="000000" w:themeColor="text1"/>
          <w:sz w:val="14"/>
        </w:rPr>
        <w:t xml:space="preserve">. Insiders might also consider the possibility that once the heist was accomplished, the terrorists would, as analyst Brian Jenkins none too delicately puts it, “have every incentive to cover their trail, beginning with eliminating their confederates.” </w:t>
      </w:r>
      <w:r w:rsidRPr="00550910">
        <w:rPr>
          <w:rStyle w:val="StyleUnderline"/>
          <w:rFonts w:asciiTheme="majorHAnsi" w:hAnsiTheme="majorHAnsi" w:cstheme="majorHAnsi"/>
          <w:color w:val="000000" w:themeColor="text1"/>
        </w:rPr>
        <w:t>If terrorists were somehow successful at obtaining</w:t>
      </w:r>
      <w:r w:rsidRPr="00550910">
        <w:rPr>
          <w:rFonts w:asciiTheme="majorHAnsi" w:hAnsiTheme="majorHAnsi" w:cstheme="majorHAnsi"/>
          <w:color w:val="000000" w:themeColor="text1"/>
          <w:sz w:val="14"/>
        </w:rPr>
        <w:t xml:space="preserve"> a sufficient mass of </w:t>
      </w:r>
      <w:r w:rsidRPr="00550910">
        <w:rPr>
          <w:rStyle w:val="StyleUnderline"/>
          <w:rFonts w:asciiTheme="majorHAnsi" w:hAnsiTheme="majorHAnsi" w:cstheme="majorHAnsi"/>
          <w:color w:val="000000" w:themeColor="text1"/>
        </w:rPr>
        <w:t xml:space="preserve">relevant material, </w:t>
      </w:r>
      <w:r w:rsidRPr="00550910">
        <w:rPr>
          <w:rStyle w:val="StyleUnderline"/>
          <w:rFonts w:asciiTheme="majorHAnsi" w:hAnsiTheme="majorHAnsi" w:cstheme="majorHAnsi"/>
          <w:color w:val="000000" w:themeColor="text1"/>
          <w:highlight w:val="green"/>
        </w:rPr>
        <w:t>they would</w:t>
      </w:r>
      <w:r w:rsidRPr="00550910">
        <w:rPr>
          <w:rFonts w:asciiTheme="majorHAnsi" w:hAnsiTheme="majorHAnsi" w:cstheme="majorHAnsi"/>
          <w:color w:val="000000" w:themeColor="text1"/>
          <w:sz w:val="14"/>
        </w:rPr>
        <w:t xml:space="preserve"> then probably </w:t>
      </w:r>
      <w:r w:rsidRPr="00550910">
        <w:rPr>
          <w:rStyle w:val="StyleUnderline"/>
          <w:rFonts w:asciiTheme="majorHAnsi" w:hAnsiTheme="majorHAnsi" w:cstheme="majorHAnsi"/>
          <w:color w:val="000000" w:themeColor="text1"/>
          <w:highlight w:val="green"/>
        </w:rPr>
        <w:t xml:space="preserve">have to transport it a </w:t>
      </w:r>
      <w:r w:rsidRPr="00550910">
        <w:rPr>
          <w:rStyle w:val="Emphasis"/>
          <w:rFonts w:asciiTheme="majorHAnsi" w:hAnsiTheme="majorHAnsi" w:cstheme="majorHAnsi"/>
          <w:color w:val="000000" w:themeColor="text1"/>
          <w:highlight w:val="green"/>
        </w:rPr>
        <w:t>long distance</w:t>
      </w:r>
      <w:r w:rsidRPr="00550910">
        <w:rPr>
          <w:rStyle w:val="StyleUnderline"/>
          <w:rFonts w:asciiTheme="majorHAnsi" w:hAnsiTheme="majorHAnsi" w:cstheme="majorHAnsi"/>
          <w:color w:val="000000" w:themeColor="text1"/>
          <w:highlight w:val="green"/>
        </w:rPr>
        <w:t xml:space="preserve"> over </w:t>
      </w:r>
      <w:r w:rsidRPr="00550910">
        <w:rPr>
          <w:rStyle w:val="Emphasis"/>
          <w:rFonts w:asciiTheme="majorHAnsi" w:hAnsiTheme="majorHAnsi" w:cstheme="majorHAnsi"/>
          <w:color w:val="000000" w:themeColor="text1"/>
          <w:highlight w:val="green"/>
        </w:rPr>
        <w:t>unfamiliar terrain</w:t>
      </w:r>
      <w:r w:rsidRPr="00550910">
        <w:rPr>
          <w:rFonts w:asciiTheme="majorHAnsi" w:hAnsiTheme="majorHAnsi" w:cstheme="majorHAnsi"/>
          <w:color w:val="000000" w:themeColor="text1"/>
          <w:sz w:val="14"/>
        </w:rPr>
        <w:t xml:space="preserve"> and probably </w:t>
      </w:r>
      <w:r w:rsidRPr="00550910">
        <w:rPr>
          <w:rStyle w:val="StyleUnderline"/>
          <w:rFonts w:asciiTheme="majorHAnsi" w:hAnsiTheme="majorHAnsi" w:cstheme="majorHAnsi"/>
          <w:color w:val="000000" w:themeColor="text1"/>
          <w:highlight w:val="green"/>
        </w:rPr>
        <w:t>while being pursued by security forces</w:t>
      </w:r>
      <w:r w:rsidRPr="00550910">
        <w:rPr>
          <w:rFonts w:asciiTheme="majorHAnsi" w:hAnsiTheme="majorHAnsi" w:cstheme="majorHAnsi"/>
          <w:color w:val="000000" w:themeColor="text1"/>
          <w:sz w:val="14"/>
        </w:rPr>
        <w:t xml:space="preserve">. Crossing international borders would be facilitated by following established </w:t>
      </w:r>
      <w:r w:rsidRPr="00550910">
        <w:rPr>
          <w:rStyle w:val="StyleUnderline"/>
          <w:rFonts w:asciiTheme="majorHAnsi" w:hAnsiTheme="majorHAnsi" w:cstheme="majorHAnsi"/>
          <w:color w:val="000000" w:themeColor="text1"/>
        </w:rPr>
        <w:t>smuggling routes</w:t>
      </w:r>
      <w:r w:rsidRPr="00550910">
        <w:rPr>
          <w:rFonts w:asciiTheme="majorHAnsi" w:hAnsiTheme="majorHAnsi" w:cstheme="majorHAnsi"/>
          <w:color w:val="000000" w:themeColor="text1"/>
          <w:sz w:val="14"/>
        </w:rPr>
        <w:t xml:space="preserve">, but these </w:t>
      </w:r>
      <w:r w:rsidRPr="00550910">
        <w:rPr>
          <w:rStyle w:val="StyleUnderline"/>
          <w:rFonts w:asciiTheme="majorHAnsi" w:hAnsiTheme="majorHAnsi" w:cstheme="majorHAnsi"/>
          <w:color w:val="000000" w:themeColor="text1"/>
        </w:rPr>
        <w:t>are not as chaotic as they appear and are</w:t>
      </w:r>
      <w:r w:rsidRPr="00550910">
        <w:rPr>
          <w:rFonts w:asciiTheme="majorHAnsi" w:hAnsiTheme="majorHAnsi" w:cstheme="majorHAnsi"/>
          <w:color w:val="000000" w:themeColor="text1"/>
          <w:sz w:val="14"/>
        </w:rPr>
        <w:t xml:space="preserve"> often </w:t>
      </w:r>
      <w:r w:rsidRPr="00550910">
        <w:rPr>
          <w:rStyle w:val="StyleUnderline"/>
          <w:rFonts w:asciiTheme="majorHAnsi" w:hAnsiTheme="majorHAnsi" w:cstheme="majorHAnsi"/>
          <w:color w:val="000000" w:themeColor="text1"/>
        </w:rPr>
        <w:t>under the watch of suspicious and careful criminal regulators</w:t>
      </w:r>
      <w:r w:rsidRPr="00550910">
        <w:rPr>
          <w:rFonts w:asciiTheme="majorHAnsi" w:hAnsiTheme="majorHAnsi" w:cstheme="majorHAnsi"/>
          <w:color w:val="000000" w:themeColor="text1"/>
          <w:sz w:val="14"/>
        </w:rPr>
        <w:t xml:space="preserve">. If border personnel became suspicious of the commodity being smuggled, some of them might find it in their interest to disrupt passage, perhaps to collect the bounteous reward money that would probably be offered by alarmed governments once the uranium theft had been discovered. </w:t>
      </w:r>
      <w:r w:rsidRPr="00550910">
        <w:rPr>
          <w:rStyle w:val="StyleUnderline"/>
          <w:rFonts w:asciiTheme="majorHAnsi" w:hAnsiTheme="majorHAnsi" w:cstheme="majorHAnsi"/>
          <w:color w:val="000000" w:themeColor="text1"/>
        </w:rPr>
        <w:t>Once outside the country</w:t>
      </w:r>
      <w:r w:rsidRPr="00550910">
        <w:rPr>
          <w:rFonts w:asciiTheme="majorHAnsi" w:hAnsiTheme="majorHAnsi" w:cstheme="majorHAnsi"/>
          <w:color w:val="000000" w:themeColor="text1"/>
          <w:sz w:val="14"/>
        </w:rPr>
        <w:t xml:space="preserve"> with their precious booty, </w:t>
      </w:r>
      <w:r w:rsidRPr="00550910">
        <w:rPr>
          <w:rStyle w:val="StyleUnderline"/>
          <w:rFonts w:asciiTheme="majorHAnsi" w:hAnsiTheme="majorHAnsi" w:cstheme="majorHAnsi"/>
          <w:color w:val="000000" w:themeColor="text1"/>
          <w:highlight w:val="green"/>
        </w:rPr>
        <w:t>terrorists would need to set up a large and well-equipped</w:t>
      </w:r>
      <w:r w:rsidRPr="00550910">
        <w:rPr>
          <w:rStyle w:val="StyleUnderline"/>
          <w:rFonts w:asciiTheme="majorHAnsi" w:hAnsiTheme="majorHAnsi" w:cstheme="majorHAnsi"/>
          <w:color w:val="000000" w:themeColor="text1"/>
        </w:rPr>
        <w:t xml:space="preserve"> machine </w:t>
      </w:r>
      <w:r w:rsidRPr="00550910">
        <w:rPr>
          <w:rStyle w:val="StyleUnderline"/>
          <w:rFonts w:asciiTheme="majorHAnsi" w:hAnsiTheme="majorHAnsi" w:cstheme="majorHAnsi"/>
          <w:color w:val="000000" w:themeColor="text1"/>
          <w:highlight w:val="green"/>
        </w:rPr>
        <w:t>shop</w:t>
      </w:r>
      <w:r w:rsidRPr="00550910">
        <w:rPr>
          <w:rStyle w:val="StyleUnderline"/>
          <w:rFonts w:asciiTheme="majorHAnsi" w:hAnsiTheme="majorHAnsi" w:cstheme="majorHAnsi"/>
          <w:color w:val="000000" w:themeColor="text1"/>
        </w:rPr>
        <w:t xml:space="preserve"> to manufacture a bomb and then to populate it </w:t>
      </w:r>
      <w:r w:rsidRPr="00550910">
        <w:rPr>
          <w:rStyle w:val="StyleUnderline"/>
          <w:rFonts w:asciiTheme="majorHAnsi" w:hAnsiTheme="majorHAnsi" w:cstheme="majorHAnsi"/>
          <w:color w:val="000000" w:themeColor="text1"/>
          <w:highlight w:val="green"/>
        </w:rPr>
        <w:t>with</w:t>
      </w:r>
      <w:r w:rsidRPr="00550910">
        <w:rPr>
          <w:rStyle w:val="StyleUnderline"/>
          <w:rFonts w:asciiTheme="majorHAnsi" w:hAnsiTheme="majorHAnsi" w:cstheme="majorHAnsi"/>
          <w:color w:val="000000" w:themeColor="text1"/>
        </w:rPr>
        <w:t xml:space="preserve"> a very select team of </w:t>
      </w:r>
      <w:r w:rsidRPr="00550910">
        <w:rPr>
          <w:rStyle w:val="Emphasis"/>
          <w:rFonts w:asciiTheme="majorHAnsi" w:hAnsiTheme="majorHAnsi" w:cstheme="majorHAnsi"/>
          <w:color w:val="000000" w:themeColor="text1"/>
          <w:highlight w:val="green"/>
        </w:rPr>
        <w:t>highly skilled scientists</w:t>
      </w:r>
      <w:r w:rsidRPr="00550910">
        <w:rPr>
          <w:rFonts w:asciiTheme="majorHAnsi" w:hAnsiTheme="majorHAnsi" w:cstheme="majorHAnsi"/>
          <w:color w:val="000000" w:themeColor="text1"/>
          <w:sz w:val="14"/>
        </w:rPr>
        <w:t xml:space="preserve">, technicians, machinists, and administrators. </w:t>
      </w:r>
      <w:r w:rsidRPr="00550910">
        <w:rPr>
          <w:rStyle w:val="StyleUnderline"/>
          <w:rFonts w:asciiTheme="majorHAnsi" w:hAnsiTheme="majorHAnsi" w:cstheme="majorHAnsi"/>
          <w:color w:val="000000" w:themeColor="text1"/>
        </w:rPr>
        <w:t>The group would have to be assembled and retained for the monumental task while no consequential suspicions were generated</w:t>
      </w:r>
      <w:r w:rsidRPr="00550910">
        <w:rPr>
          <w:rFonts w:asciiTheme="majorHAnsi" w:hAnsiTheme="majorHAnsi" w:cstheme="majorHAnsi"/>
          <w:color w:val="000000" w:themeColor="text1"/>
          <w:sz w:val="14"/>
        </w:rPr>
        <w:t xml:space="preserve"> among friends, family, and police about their curious and sudden absence from normal pursuits back home. </w:t>
      </w:r>
      <w:r w:rsidRPr="00550910">
        <w:rPr>
          <w:rStyle w:val="StyleUnderline"/>
          <w:rFonts w:asciiTheme="majorHAnsi" w:hAnsiTheme="majorHAnsi" w:cstheme="majorHAnsi"/>
          <w:color w:val="000000" w:themeColor="text1"/>
        </w:rPr>
        <w:t>Members of the bomb-building team</w:t>
      </w:r>
      <w:r w:rsidRPr="00550910">
        <w:rPr>
          <w:rFonts w:asciiTheme="majorHAnsi" w:hAnsiTheme="majorHAnsi" w:cstheme="majorHAnsi"/>
          <w:color w:val="000000" w:themeColor="text1"/>
          <w:sz w:val="14"/>
        </w:rPr>
        <w:t xml:space="preserve"> would also have to be utterly devoted to the cause, of course, and they </w:t>
      </w:r>
      <w:r w:rsidRPr="00550910">
        <w:rPr>
          <w:rStyle w:val="StyleUnderline"/>
          <w:rFonts w:asciiTheme="majorHAnsi" w:hAnsiTheme="majorHAnsi" w:cstheme="majorHAnsi"/>
          <w:color w:val="000000" w:themeColor="text1"/>
        </w:rPr>
        <w:t>would have to be willing to put their lives</w:t>
      </w:r>
      <w:r w:rsidRPr="00550910">
        <w:rPr>
          <w:rFonts w:asciiTheme="majorHAnsi" w:hAnsiTheme="majorHAnsi" w:cstheme="majorHAnsi"/>
          <w:color w:val="000000" w:themeColor="text1"/>
          <w:sz w:val="14"/>
        </w:rPr>
        <w:t xml:space="preserve"> and certainly their careers </w:t>
      </w:r>
      <w:r w:rsidRPr="00550910">
        <w:rPr>
          <w:rStyle w:val="StyleUnderline"/>
          <w:rFonts w:asciiTheme="majorHAnsi" w:hAnsiTheme="majorHAnsi" w:cstheme="majorHAnsi"/>
          <w:color w:val="000000" w:themeColor="text1"/>
        </w:rPr>
        <w:t>at high risk</w:t>
      </w:r>
      <w:r w:rsidRPr="00550910">
        <w:rPr>
          <w:rFonts w:asciiTheme="majorHAnsi" w:hAnsiTheme="majorHAnsi" w:cstheme="majorHAnsi"/>
          <w:color w:val="000000" w:themeColor="text1"/>
          <w:sz w:val="14"/>
        </w:rPr>
        <w:t xml:space="preserve">, because after their bomb was discovered or exploded they would probably become the targets of an intense worldwide dragnet operation. Some observers have insisted that it would be easy for terrorists to assemble a crude bomb if they could get enough fissile material. But Christoph Wirz and Emmanuel Egger, two senior physicists in charge of nuclear issues at Switzerland‘s </w:t>
      </w:r>
      <w:proofErr w:type="spellStart"/>
      <w:r w:rsidRPr="00550910">
        <w:rPr>
          <w:rFonts w:asciiTheme="majorHAnsi" w:hAnsiTheme="majorHAnsi" w:cstheme="majorHAnsi"/>
          <w:color w:val="000000" w:themeColor="text1"/>
          <w:sz w:val="14"/>
        </w:rPr>
        <w:t>Spiez</w:t>
      </w:r>
      <w:proofErr w:type="spellEnd"/>
      <w:r w:rsidRPr="00550910">
        <w:rPr>
          <w:rFonts w:asciiTheme="majorHAnsi" w:hAnsiTheme="majorHAnsi" w:cstheme="majorHAnsi"/>
          <w:color w:val="000000" w:themeColor="text1"/>
          <w:sz w:val="14"/>
        </w:rPr>
        <w:t xml:space="preserve"> Laboratory, bluntly conclude that </w:t>
      </w:r>
      <w:r w:rsidRPr="00550910">
        <w:rPr>
          <w:rStyle w:val="StyleUnderline"/>
          <w:rFonts w:asciiTheme="majorHAnsi" w:hAnsiTheme="majorHAnsi" w:cstheme="majorHAnsi"/>
          <w:color w:val="000000" w:themeColor="text1"/>
        </w:rPr>
        <w:t>the task “could hardly be accomplished by a subnational group</w:t>
      </w:r>
      <w:r w:rsidRPr="00550910">
        <w:rPr>
          <w:rFonts w:asciiTheme="majorHAnsi" w:hAnsiTheme="majorHAnsi" w:cstheme="majorHAnsi"/>
          <w:color w:val="000000" w:themeColor="text1"/>
          <w:sz w:val="14"/>
        </w:rPr>
        <w:t xml:space="preserve">.” They point out that </w:t>
      </w:r>
      <w:r w:rsidRPr="00550910">
        <w:rPr>
          <w:rStyle w:val="Emphasis"/>
          <w:rFonts w:asciiTheme="majorHAnsi" w:hAnsiTheme="majorHAnsi" w:cstheme="majorHAnsi"/>
          <w:color w:val="000000" w:themeColor="text1"/>
          <w:highlight w:val="green"/>
        </w:rPr>
        <w:t>precise blueprints</w:t>
      </w:r>
      <w:r w:rsidRPr="00550910">
        <w:rPr>
          <w:rStyle w:val="StyleUnderline"/>
          <w:rFonts w:asciiTheme="majorHAnsi" w:hAnsiTheme="majorHAnsi" w:cstheme="majorHAnsi"/>
          <w:color w:val="000000" w:themeColor="text1"/>
          <w:highlight w:val="green"/>
        </w:rPr>
        <w:t xml:space="preserve"> are required</w:t>
      </w:r>
      <w:r w:rsidRPr="00550910">
        <w:rPr>
          <w:rFonts w:asciiTheme="majorHAnsi" w:hAnsiTheme="majorHAnsi" w:cstheme="majorHAnsi"/>
          <w:color w:val="000000" w:themeColor="text1"/>
          <w:sz w:val="14"/>
        </w:rPr>
        <w:t xml:space="preserve">, not just sketches and general ideas, and that </w:t>
      </w:r>
      <w:r w:rsidRPr="00550910">
        <w:rPr>
          <w:rStyle w:val="StyleUnderline"/>
          <w:rFonts w:asciiTheme="majorHAnsi" w:hAnsiTheme="majorHAnsi" w:cstheme="majorHAnsi"/>
          <w:color w:val="000000" w:themeColor="text1"/>
        </w:rPr>
        <w:t>even with a good blueprint the terrorist group would</w:t>
      </w:r>
      <w:r w:rsidRPr="00550910">
        <w:rPr>
          <w:rFonts w:asciiTheme="majorHAnsi" w:hAnsiTheme="majorHAnsi" w:cstheme="majorHAnsi"/>
          <w:color w:val="000000" w:themeColor="text1"/>
          <w:sz w:val="14"/>
        </w:rPr>
        <w:t xml:space="preserve"> most certainly </w:t>
      </w:r>
      <w:r w:rsidRPr="00550910">
        <w:rPr>
          <w:rStyle w:val="StyleUnderline"/>
          <w:rFonts w:asciiTheme="majorHAnsi" w:hAnsiTheme="majorHAnsi" w:cstheme="majorHAnsi"/>
          <w:color w:val="000000" w:themeColor="text1"/>
        </w:rPr>
        <w:t>be forced to redesign</w:t>
      </w:r>
      <w:r w:rsidRPr="00550910">
        <w:rPr>
          <w:rFonts w:asciiTheme="majorHAnsi" w:hAnsiTheme="majorHAnsi" w:cstheme="majorHAnsi"/>
          <w:color w:val="000000" w:themeColor="text1"/>
          <w:sz w:val="14"/>
        </w:rPr>
        <w:t xml:space="preserve">. They also stress that </w:t>
      </w:r>
      <w:r w:rsidRPr="00550910">
        <w:rPr>
          <w:rStyle w:val="StyleUnderline"/>
          <w:rFonts w:asciiTheme="majorHAnsi" w:hAnsiTheme="majorHAnsi" w:cstheme="majorHAnsi"/>
          <w:color w:val="000000" w:themeColor="text1"/>
          <w:highlight w:val="green"/>
        </w:rPr>
        <w:t>the work is</w:t>
      </w:r>
      <w:r w:rsidRPr="00550910">
        <w:rPr>
          <w:rStyle w:val="StyleUnderline"/>
          <w:rFonts w:asciiTheme="majorHAnsi" w:hAnsiTheme="majorHAnsi" w:cstheme="majorHAnsi"/>
          <w:color w:val="000000" w:themeColor="text1"/>
        </w:rPr>
        <w:t xml:space="preserve"> difficult, dangerous, and extremely exacting</w:t>
      </w:r>
      <w:r w:rsidRPr="00550910">
        <w:rPr>
          <w:rFonts w:asciiTheme="majorHAnsi" w:hAnsiTheme="majorHAnsi" w:cstheme="majorHAnsi"/>
          <w:color w:val="000000" w:themeColor="text1"/>
          <w:sz w:val="14"/>
        </w:rPr>
        <w:t xml:space="preserve">, and that the </w:t>
      </w:r>
      <w:r w:rsidRPr="00550910">
        <w:rPr>
          <w:rStyle w:val="StyleUnderline"/>
          <w:rFonts w:asciiTheme="majorHAnsi" w:hAnsiTheme="majorHAnsi" w:cstheme="majorHAnsi"/>
          <w:color w:val="000000" w:themeColor="text1"/>
        </w:rPr>
        <w:t>technical requirements</w:t>
      </w:r>
      <w:r w:rsidRPr="00550910">
        <w:rPr>
          <w:rFonts w:asciiTheme="majorHAnsi" w:hAnsiTheme="majorHAnsi" w:cstheme="majorHAnsi"/>
          <w:color w:val="000000" w:themeColor="text1"/>
          <w:sz w:val="14"/>
        </w:rPr>
        <w:t xml:space="preserve"> in several fields </w:t>
      </w:r>
      <w:r w:rsidRPr="00550910">
        <w:rPr>
          <w:rStyle w:val="StyleUnderline"/>
          <w:rFonts w:asciiTheme="majorHAnsi" w:hAnsiTheme="majorHAnsi" w:cstheme="majorHAnsi"/>
          <w:color w:val="000000" w:themeColor="text1"/>
        </w:rPr>
        <w:t xml:space="preserve">verge on the </w:t>
      </w:r>
      <w:r w:rsidRPr="00550910">
        <w:rPr>
          <w:rStyle w:val="Emphasis"/>
          <w:rFonts w:asciiTheme="majorHAnsi" w:hAnsiTheme="majorHAnsi" w:cstheme="majorHAnsi"/>
          <w:color w:val="000000" w:themeColor="text1"/>
          <w:highlight w:val="green"/>
        </w:rPr>
        <w:t>unfeasible</w:t>
      </w:r>
      <w:r w:rsidRPr="00550910">
        <w:rPr>
          <w:rFonts w:asciiTheme="majorHAnsi" w:hAnsiTheme="majorHAnsi" w:cstheme="majorHAnsi"/>
          <w:color w:val="000000" w:themeColor="text1"/>
          <w:sz w:val="14"/>
        </w:rPr>
        <w:t xml:space="preserve">. Stephen Younger, former director of nuclear weapons research at Los Alamos Laboratories, has made a similar argument, pointing out that </w:t>
      </w:r>
      <w:r w:rsidRPr="00550910">
        <w:rPr>
          <w:rStyle w:val="StyleUnderline"/>
          <w:rFonts w:asciiTheme="majorHAnsi" w:hAnsiTheme="majorHAnsi" w:cstheme="majorHAnsi"/>
          <w:color w:val="000000" w:themeColor="text1"/>
        </w:rPr>
        <w:t>uranium is “exceptionally difficult to machine</w:t>
      </w:r>
      <w:r w:rsidRPr="00550910">
        <w:rPr>
          <w:rFonts w:asciiTheme="majorHAnsi" w:hAnsiTheme="majorHAnsi" w:cstheme="majorHAnsi"/>
          <w:color w:val="000000" w:themeColor="text1"/>
          <w:sz w:val="14"/>
        </w:rPr>
        <w:t>” whereas “</w:t>
      </w:r>
      <w:r w:rsidRPr="00550910">
        <w:rPr>
          <w:rStyle w:val="StyleUnderline"/>
          <w:rFonts w:asciiTheme="majorHAnsi" w:hAnsiTheme="majorHAnsi" w:cstheme="majorHAnsi"/>
          <w:color w:val="000000" w:themeColor="text1"/>
        </w:rPr>
        <w:t>plutonium is one of the most complex metals ever discovered</w:t>
      </w:r>
      <w:r w:rsidRPr="00550910">
        <w:rPr>
          <w:rFonts w:asciiTheme="majorHAnsi" w:hAnsiTheme="majorHAnsi" w:cstheme="majorHAnsi"/>
          <w:color w:val="000000" w:themeColor="text1"/>
          <w:sz w:val="14"/>
        </w:rPr>
        <w:t>, a material whose basic properties are sensitive to exactly how it is processed.“ Stressing the “daunting problems associated with material purity, machining, and a host of other issues,” Younger concludes, “</w:t>
      </w:r>
      <w:r w:rsidRPr="00550910">
        <w:rPr>
          <w:rStyle w:val="StyleUnderline"/>
          <w:rFonts w:asciiTheme="majorHAnsi" w:hAnsiTheme="majorHAnsi" w:cstheme="majorHAnsi"/>
          <w:color w:val="000000" w:themeColor="text1"/>
        </w:rPr>
        <w:t>to think that a terrorist group, working in isolation with an unreliable supply of electricity and little access to tools and supplies” could fabricate a bomb “is farfetched at best</w:t>
      </w:r>
      <w:r w:rsidRPr="00550910">
        <w:rPr>
          <w:rFonts w:asciiTheme="majorHAnsi" w:hAnsiTheme="majorHAnsi" w:cstheme="majorHAnsi"/>
          <w:color w:val="000000" w:themeColor="text1"/>
          <w:sz w:val="14"/>
        </w:rPr>
        <w:t xml:space="preserve">.” </w:t>
      </w:r>
      <w:r w:rsidRPr="00550910">
        <w:rPr>
          <w:rStyle w:val="StyleUnderline"/>
          <w:rFonts w:asciiTheme="majorHAnsi" w:hAnsiTheme="majorHAnsi" w:cstheme="majorHAnsi"/>
          <w:color w:val="000000" w:themeColor="text1"/>
        </w:rPr>
        <w:t>Under the best circumstances,</w:t>
      </w:r>
      <w:r w:rsidRPr="00550910">
        <w:rPr>
          <w:rFonts w:asciiTheme="majorHAnsi" w:hAnsiTheme="majorHAnsi" w:cstheme="majorHAnsi"/>
          <w:color w:val="000000" w:themeColor="text1"/>
          <w:sz w:val="14"/>
        </w:rPr>
        <w:t xml:space="preserve"> </w:t>
      </w:r>
      <w:r w:rsidRPr="00550910">
        <w:rPr>
          <w:rStyle w:val="Emphasis"/>
          <w:rFonts w:asciiTheme="majorHAnsi" w:hAnsiTheme="majorHAnsi" w:cstheme="majorHAnsi"/>
          <w:color w:val="000000" w:themeColor="text1"/>
          <w:highlight w:val="green"/>
        </w:rPr>
        <w:t>the process</w:t>
      </w:r>
      <w:r w:rsidRPr="00550910">
        <w:rPr>
          <w:rStyle w:val="Emphasis"/>
          <w:rFonts w:asciiTheme="majorHAnsi" w:hAnsiTheme="majorHAnsi" w:cstheme="majorHAnsi"/>
          <w:color w:val="000000" w:themeColor="text1"/>
        </w:rPr>
        <w:t xml:space="preserve"> of making a bomb </w:t>
      </w:r>
      <w:r w:rsidRPr="00550910">
        <w:rPr>
          <w:rStyle w:val="Emphasis"/>
          <w:rFonts w:asciiTheme="majorHAnsi" w:hAnsiTheme="majorHAnsi" w:cstheme="majorHAnsi"/>
          <w:color w:val="000000" w:themeColor="text1"/>
          <w:highlight w:val="green"/>
        </w:rPr>
        <w:t>could take</w:t>
      </w:r>
      <w:r w:rsidRPr="00550910">
        <w:rPr>
          <w:rFonts w:asciiTheme="majorHAnsi" w:hAnsiTheme="majorHAnsi" w:cstheme="majorHAnsi"/>
          <w:color w:val="000000" w:themeColor="text1"/>
          <w:sz w:val="14"/>
        </w:rPr>
        <w:t xml:space="preserve"> months or even </w:t>
      </w:r>
      <w:r w:rsidRPr="00550910">
        <w:rPr>
          <w:rStyle w:val="Emphasis"/>
          <w:rFonts w:asciiTheme="majorHAnsi" w:hAnsiTheme="majorHAnsi" w:cstheme="majorHAnsi"/>
          <w:color w:val="000000" w:themeColor="text1"/>
          <w:highlight w:val="green"/>
        </w:rPr>
        <w:t>a year</w:t>
      </w:r>
      <w:r w:rsidRPr="00550910">
        <w:rPr>
          <w:rStyle w:val="Emphasis"/>
          <w:rFonts w:asciiTheme="majorHAnsi" w:hAnsiTheme="majorHAnsi" w:cstheme="majorHAnsi"/>
          <w:color w:val="000000" w:themeColor="text1"/>
        </w:rPr>
        <w:t xml:space="preserve"> or more, </w:t>
      </w:r>
      <w:r w:rsidRPr="00550910">
        <w:rPr>
          <w:rStyle w:val="Emphasis"/>
          <w:rFonts w:asciiTheme="majorHAnsi" w:hAnsiTheme="majorHAnsi" w:cstheme="majorHAnsi"/>
          <w:color w:val="000000" w:themeColor="text1"/>
          <w:highlight w:val="green"/>
        </w:rPr>
        <w:t>which would</w:t>
      </w:r>
      <w:r w:rsidRPr="00550910">
        <w:rPr>
          <w:rFonts w:asciiTheme="majorHAnsi" w:hAnsiTheme="majorHAnsi" w:cstheme="majorHAnsi"/>
          <w:color w:val="000000" w:themeColor="text1"/>
          <w:sz w:val="14"/>
        </w:rPr>
        <w:t xml:space="preserve">, of course, </w:t>
      </w:r>
      <w:r w:rsidRPr="00550910">
        <w:rPr>
          <w:rStyle w:val="Emphasis"/>
          <w:rFonts w:asciiTheme="majorHAnsi" w:hAnsiTheme="majorHAnsi" w:cstheme="majorHAnsi"/>
          <w:color w:val="000000" w:themeColor="text1"/>
          <w:highlight w:val="green"/>
        </w:rPr>
        <w:t>have to be carried out in</w:t>
      </w:r>
      <w:r w:rsidRPr="00550910">
        <w:rPr>
          <w:rStyle w:val="Emphasis"/>
          <w:rFonts w:asciiTheme="majorHAnsi" w:hAnsiTheme="majorHAnsi" w:cstheme="majorHAnsi"/>
          <w:color w:val="000000" w:themeColor="text1"/>
        </w:rPr>
        <w:t xml:space="preserve"> utter </w:t>
      </w:r>
      <w:r w:rsidRPr="00550910">
        <w:rPr>
          <w:rStyle w:val="Emphasis"/>
          <w:rFonts w:asciiTheme="majorHAnsi" w:hAnsiTheme="majorHAnsi" w:cstheme="majorHAnsi"/>
          <w:color w:val="000000" w:themeColor="text1"/>
          <w:highlight w:val="green"/>
        </w:rPr>
        <w:t>secrecy</w:t>
      </w:r>
      <w:r w:rsidRPr="00550910">
        <w:rPr>
          <w:rFonts w:asciiTheme="majorHAnsi" w:hAnsiTheme="majorHAnsi" w:cstheme="majorHAnsi"/>
          <w:color w:val="000000" w:themeColor="text1"/>
          <w:sz w:val="14"/>
        </w:rPr>
        <w:t xml:space="preserve">. </w:t>
      </w:r>
      <w:bookmarkEnd w:id="1"/>
    </w:p>
    <w:p w14:paraId="195F18FB" w14:textId="77777777" w:rsidR="008E6EF9" w:rsidRPr="008E6EF9" w:rsidRDefault="008E6EF9" w:rsidP="008E6EF9"/>
    <w:sectPr w:rsidR="008E6EF9" w:rsidRPr="008E6E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C975E" w14:textId="77777777" w:rsidR="0009478B" w:rsidRDefault="0009478B" w:rsidP="00190BD7">
      <w:pPr>
        <w:spacing w:after="0" w:line="240" w:lineRule="auto"/>
      </w:pPr>
      <w:r>
        <w:separator/>
      </w:r>
    </w:p>
  </w:endnote>
  <w:endnote w:type="continuationSeparator" w:id="0">
    <w:p w14:paraId="470E26D6" w14:textId="77777777" w:rsidR="0009478B" w:rsidRDefault="0009478B"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1257B" w14:textId="77777777" w:rsidR="0009478B" w:rsidRDefault="0009478B" w:rsidP="00190BD7">
      <w:pPr>
        <w:spacing w:after="0" w:line="240" w:lineRule="auto"/>
      </w:pPr>
      <w:r>
        <w:separator/>
      </w:r>
    </w:p>
  </w:footnote>
  <w:footnote w:type="continuationSeparator" w:id="0">
    <w:p w14:paraId="50FE7DCF" w14:textId="77777777" w:rsidR="0009478B" w:rsidRDefault="0009478B"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4"/>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67D20"/>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26A6"/>
    <w:rsid w:val="0009478B"/>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5F0D"/>
    <w:rsid w:val="000D6ED8"/>
    <w:rsid w:val="000D717B"/>
    <w:rsid w:val="000D7FAF"/>
    <w:rsid w:val="000F0797"/>
    <w:rsid w:val="000F1257"/>
    <w:rsid w:val="000F1742"/>
    <w:rsid w:val="001001C0"/>
    <w:rsid w:val="0010030B"/>
    <w:rsid w:val="00100B28"/>
    <w:rsid w:val="00104060"/>
    <w:rsid w:val="0010664A"/>
    <w:rsid w:val="00106DCA"/>
    <w:rsid w:val="00110228"/>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3D7A"/>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C74FE"/>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589F"/>
    <w:rsid w:val="00225986"/>
    <w:rsid w:val="0022643D"/>
    <w:rsid w:val="00227A37"/>
    <w:rsid w:val="002306A9"/>
    <w:rsid w:val="00231335"/>
    <w:rsid w:val="00232E9D"/>
    <w:rsid w:val="00233262"/>
    <w:rsid w:val="00233811"/>
    <w:rsid w:val="002343FE"/>
    <w:rsid w:val="00235F7B"/>
    <w:rsid w:val="0023684A"/>
    <w:rsid w:val="00241788"/>
    <w:rsid w:val="00241A3A"/>
    <w:rsid w:val="002502CF"/>
    <w:rsid w:val="00250531"/>
    <w:rsid w:val="00251B20"/>
    <w:rsid w:val="00253CB0"/>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547"/>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3CEA"/>
    <w:rsid w:val="00325CF7"/>
    <w:rsid w:val="00330E13"/>
    <w:rsid w:val="00335A23"/>
    <w:rsid w:val="00340707"/>
    <w:rsid w:val="00341C61"/>
    <w:rsid w:val="00347072"/>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F44"/>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1CA1"/>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2905"/>
    <w:rsid w:val="00503735"/>
    <w:rsid w:val="005149A2"/>
    <w:rsid w:val="00516A88"/>
    <w:rsid w:val="005174EB"/>
    <w:rsid w:val="00521826"/>
    <w:rsid w:val="00521AD5"/>
    <w:rsid w:val="00522065"/>
    <w:rsid w:val="00522467"/>
    <w:rsid w:val="005224F2"/>
    <w:rsid w:val="00525703"/>
    <w:rsid w:val="005314CA"/>
    <w:rsid w:val="00531579"/>
    <w:rsid w:val="00533F1C"/>
    <w:rsid w:val="00535A81"/>
    <w:rsid w:val="00536D8B"/>
    <w:rsid w:val="005379C3"/>
    <w:rsid w:val="00541CFC"/>
    <w:rsid w:val="00546448"/>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6C46"/>
    <w:rsid w:val="006A7E1D"/>
    <w:rsid w:val="006B0ECB"/>
    <w:rsid w:val="006B529F"/>
    <w:rsid w:val="006B69E8"/>
    <w:rsid w:val="006C2867"/>
    <w:rsid w:val="006C3A56"/>
    <w:rsid w:val="006C7136"/>
    <w:rsid w:val="006D0001"/>
    <w:rsid w:val="006D13F4"/>
    <w:rsid w:val="006D197A"/>
    <w:rsid w:val="006D3B0D"/>
    <w:rsid w:val="006D4BB5"/>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2382"/>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4E34"/>
    <w:rsid w:val="007D5E3E"/>
    <w:rsid w:val="007D7596"/>
    <w:rsid w:val="007E061C"/>
    <w:rsid w:val="007E242C"/>
    <w:rsid w:val="007E46CB"/>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7520"/>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6EF9"/>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2FB7"/>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640"/>
    <w:rsid w:val="00C86FE5"/>
    <w:rsid w:val="00C9410A"/>
    <w:rsid w:val="00C944D1"/>
    <w:rsid w:val="00CA013C"/>
    <w:rsid w:val="00CA34CE"/>
    <w:rsid w:val="00CA59BD"/>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F0C"/>
    <w:rsid w:val="00D81085"/>
    <w:rsid w:val="00D85D2C"/>
    <w:rsid w:val="00D87693"/>
    <w:rsid w:val="00D91353"/>
    <w:rsid w:val="00D92077"/>
    <w:rsid w:val="00D931DE"/>
    <w:rsid w:val="00D951E2"/>
    <w:rsid w:val="00D9565A"/>
    <w:rsid w:val="00D97045"/>
    <w:rsid w:val="00DA0404"/>
    <w:rsid w:val="00DA0F17"/>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62FB9"/>
    <w:rsid w:val="00F702AC"/>
    <w:rsid w:val="00F73954"/>
    <w:rsid w:val="00F74478"/>
    <w:rsid w:val="00F7502A"/>
    <w:rsid w:val="00F76D7C"/>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0F73"/>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644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464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5464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464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54644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5464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448"/>
  </w:style>
  <w:style w:type="character" w:customStyle="1" w:styleId="Heading1Char">
    <w:name w:val="Heading 1 Char"/>
    <w:aliases w:val="Pocket Char"/>
    <w:basedOn w:val="DefaultParagraphFont"/>
    <w:link w:val="Heading1"/>
    <w:rsid w:val="00546448"/>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54644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46448"/>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46448"/>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644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6"/>
    <w:qFormat/>
    <w:rsid w:val="0054644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464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4644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46448"/>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1196</TotalTime>
  <Pages>1</Pages>
  <Words>10813</Words>
  <Characters>61636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583</cp:revision>
  <dcterms:created xsi:type="dcterms:W3CDTF">2021-07-12T18:50:00Z</dcterms:created>
  <dcterms:modified xsi:type="dcterms:W3CDTF">2022-04-02T18:40:00Z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