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E307A8" w14:textId="17D3322B" w:rsidR="00AC7CBA" w:rsidRDefault="00F40AFE" w:rsidP="00F40AFE">
      <w:pPr>
        <w:pStyle w:val="Heading1"/>
      </w:pPr>
      <w:r>
        <w:t xml:space="preserve">1NC </w:t>
      </w:r>
    </w:p>
    <w:p w14:paraId="1C385851" w14:textId="0CEBFD0F" w:rsidR="00F40AFE" w:rsidRDefault="00F40AFE" w:rsidP="00F40AFE">
      <w:pPr>
        <w:pStyle w:val="Heading2"/>
      </w:pPr>
      <w:r>
        <w:lastRenderedPageBreak/>
        <w:t>1</w:t>
      </w:r>
    </w:p>
    <w:p w14:paraId="5457D807" w14:textId="77FCF4B9" w:rsidR="00F40AFE" w:rsidRDefault="00F40AFE" w:rsidP="00F40AFE">
      <w:pPr>
        <w:pStyle w:val="Heading3"/>
      </w:pPr>
      <w:r>
        <w:lastRenderedPageBreak/>
        <w:t>OFF</w:t>
      </w:r>
    </w:p>
    <w:p w14:paraId="05412AB6" w14:textId="77777777" w:rsidR="00231F94" w:rsidRDefault="00231F94" w:rsidP="00231F94">
      <w:pPr>
        <w:pStyle w:val="Heading4"/>
      </w:pPr>
      <w:r>
        <w:t xml:space="preserve">Counterplan Text – Member states of the World Trade Organization ought to consult the World Health Organization on </w:t>
      </w:r>
      <w:proofErr w:type="gramStart"/>
      <w:r>
        <w:t>whether or not</w:t>
      </w:r>
      <w:proofErr w:type="gramEnd"/>
      <w:r>
        <w:t xml:space="preserve"> to [</w:t>
      </w:r>
      <w:r w:rsidRPr="004D1AB7">
        <w:rPr>
          <w:highlight w:val="cyan"/>
        </w:rPr>
        <w:t>do the Plan</w:t>
      </w:r>
      <w:r>
        <w:t>]. The World Health Organization ought to publicly declare that their decision on [</w:t>
      </w:r>
      <w:r w:rsidRPr="004D1AB7">
        <w:rPr>
          <w:highlight w:val="cyan"/>
        </w:rPr>
        <w:t>the Plan</w:t>
      </w:r>
      <w:r>
        <w:t>] will represent their future decisions on all intellectual property protections on medicines.</w:t>
      </w:r>
    </w:p>
    <w:p w14:paraId="301029C3" w14:textId="77777777" w:rsidR="00231F94" w:rsidRPr="00624CF9" w:rsidRDefault="00231F94" w:rsidP="00231F94">
      <w:pPr>
        <w:pStyle w:val="Heading4"/>
      </w:pPr>
      <w:r>
        <w:t xml:space="preserve">The Plan’s unilateral action by the WTO on </w:t>
      </w:r>
      <w:r>
        <w:rPr>
          <w:u w:val="single"/>
        </w:rPr>
        <w:t>medical IP</w:t>
      </w:r>
      <w:r>
        <w:t xml:space="preserve"> undermines WHO legitimacy – forcing a perception of WHO action </w:t>
      </w:r>
      <w:r>
        <w:rPr>
          <w:u w:val="single"/>
        </w:rPr>
        <w:t>against Patents</w:t>
      </w:r>
      <w:r>
        <w:t xml:space="preserve"> is key to re-assert it – they </w:t>
      </w:r>
      <w:r w:rsidRPr="00624CF9">
        <w:rPr>
          <w:u w:val="single"/>
        </w:rPr>
        <w:t>say yes</w:t>
      </w:r>
      <w:r>
        <w:t>.</w:t>
      </w:r>
    </w:p>
    <w:p w14:paraId="771EE6AB" w14:textId="77777777" w:rsidR="00231F94" w:rsidRPr="00F97FE0" w:rsidRDefault="00231F94" w:rsidP="00231F94">
      <w:proofErr w:type="spellStart"/>
      <w:r w:rsidRPr="00F97FE0">
        <w:rPr>
          <w:rStyle w:val="Style13ptBold"/>
        </w:rPr>
        <w:t>Rimmer</w:t>
      </w:r>
      <w:proofErr w:type="spellEnd"/>
      <w:r>
        <w:rPr>
          <w:rStyle w:val="Style13ptBold"/>
        </w:rPr>
        <w:t xml:space="preserve"> 4</w:t>
      </w:r>
      <w:r w:rsidRPr="00F97FE0">
        <w:t>, Matthew. "The race to patent the SARS virus: the TRIPS agreement and access to essential medicines." Melbourne Journal of International Law 5.2 (2004): 335-374.</w:t>
      </w:r>
    </w:p>
    <w:p w14:paraId="77841D3D" w14:textId="77777777" w:rsidR="00231F94" w:rsidRPr="00253762" w:rsidRDefault="00231F94" w:rsidP="00231F94">
      <w:hyperlink r:id="rId6" w:history="1">
        <w:r w:rsidRPr="00E97EF2">
          <w:rPr>
            <w:rStyle w:val="Hyperlink"/>
          </w:rPr>
          <w:t>https://law.unimelb.edu.au/__data/assets/pdf_file/0007/1681117/Rimmer.pdf</w:t>
        </w:r>
      </w:hyperlink>
      <w:r>
        <w:t xml:space="preserve"> (</w:t>
      </w:r>
      <w:r w:rsidRPr="00F97FE0">
        <w:t>BA (Hons), LLB (Hons) (Australian National University), PhD (New South Wales); Lecturer at ACIPA, the Faculty of Law, The Australian National University</w:t>
      </w:r>
      <w:r>
        <w:t>)//</w:t>
      </w:r>
      <w:proofErr w:type="spellStart"/>
      <w:r>
        <w:t>SidK</w:t>
      </w:r>
      <w:proofErr w:type="spellEnd"/>
      <w:r>
        <w:t xml:space="preserve"> + Elmer </w:t>
      </w:r>
    </w:p>
    <w:p w14:paraId="22629563" w14:textId="77777777" w:rsidR="00231F94" w:rsidRDefault="00231F94" w:rsidP="00231F94">
      <w:pPr>
        <w:rPr>
          <w:sz w:val="16"/>
          <w:szCs w:val="24"/>
        </w:rPr>
      </w:pPr>
      <w:r w:rsidRPr="00F97FE0">
        <w:rPr>
          <w:sz w:val="16"/>
          <w:szCs w:val="24"/>
        </w:rPr>
        <w:t xml:space="preserve">The WHO has been instrumental in coordinating the international network of research on the SARS virus. It has </w:t>
      </w:r>
      <w:proofErr w:type="spellStart"/>
      <w:r w:rsidRPr="00F97FE0">
        <w:rPr>
          <w:sz w:val="16"/>
          <w:szCs w:val="24"/>
        </w:rPr>
        <w:t>emphasised</w:t>
      </w:r>
      <w:proofErr w:type="spellEnd"/>
      <w:r w:rsidRPr="00F97FE0">
        <w:rPr>
          <w:sz w:val="16"/>
          <w:szCs w:val="24"/>
        </w:rPr>
        <w:t xml:space="preserve"> the need for collaboration between the network participants. </w:t>
      </w:r>
      <w:r w:rsidRPr="00F97FE0">
        <w:rPr>
          <w:szCs w:val="24"/>
          <w:u w:val="single"/>
        </w:rPr>
        <w:t xml:space="preserve">The </w:t>
      </w:r>
      <w:r w:rsidRPr="004D1AB7">
        <w:rPr>
          <w:szCs w:val="24"/>
          <w:highlight w:val="cyan"/>
          <w:u w:val="single"/>
        </w:rPr>
        <w:t xml:space="preserve">WHO </w:t>
      </w:r>
      <w:r w:rsidRPr="00F97FE0">
        <w:rPr>
          <w:szCs w:val="24"/>
          <w:u w:val="single"/>
        </w:rPr>
        <w:t xml:space="preserve">presented the containment of the SARS virus as ‘one of the biggest success stories in public health in recent years’.206 However, it </w:t>
      </w:r>
      <w:r w:rsidRPr="009E5322">
        <w:rPr>
          <w:b/>
          <w:bCs/>
          <w:szCs w:val="24"/>
          <w:u w:val="single"/>
        </w:rPr>
        <w:t xml:space="preserve">was </w:t>
      </w:r>
      <w:r w:rsidRPr="004D1AB7">
        <w:rPr>
          <w:b/>
          <w:bCs/>
          <w:szCs w:val="24"/>
          <w:highlight w:val="cyan"/>
          <w:u w:val="single"/>
        </w:rPr>
        <w:t>less active</w:t>
      </w:r>
      <w:r w:rsidRPr="009E5322">
        <w:rPr>
          <w:b/>
          <w:bCs/>
          <w:szCs w:val="24"/>
          <w:u w:val="single"/>
        </w:rPr>
        <w:t xml:space="preserve"> in </w:t>
      </w:r>
      <w:r w:rsidRPr="00146FCD">
        <w:rPr>
          <w:b/>
          <w:bCs/>
          <w:szCs w:val="24"/>
          <w:u w:val="single"/>
        </w:rPr>
        <w:t xml:space="preserve">the debate over </w:t>
      </w:r>
      <w:r w:rsidRPr="004D1AB7">
        <w:rPr>
          <w:b/>
          <w:bCs/>
          <w:szCs w:val="24"/>
          <w:highlight w:val="cyan"/>
          <w:u w:val="single"/>
        </w:rPr>
        <w:t xml:space="preserve">patent law </w:t>
      </w:r>
      <w:r w:rsidRPr="00F97FE0">
        <w:rPr>
          <w:szCs w:val="24"/>
          <w:u w:val="single"/>
        </w:rPr>
        <w:t>and public health epidemics.</w:t>
      </w:r>
      <w:r w:rsidRPr="00F97FE0">
        <w:rPr>
          <w:sz w:val="16"/>
          <w:szCs w:val="24"/>
        </w:rPr>
        <w:t xml:space="preserve"> The 56th World Health Assembly considered the relationship between intellectual property, </w:t>
      </w:r>
      <w:proofErr w:type="gramStart"/>
      <w:r w:rsidRPr="00F97FE0">
        <w:rPr>
          <w:sz w:val="16"/>
          <w:szCs w:val="24"/>
        </w:rPr>
        <w:t>innovation</w:t>
      </w:r>
      <w:proofErr w:type="gramEnd"/>
      <w:r w:rsidRPr="00F97FE0">
        <w:rPr>
          <w:sz w:val="16"/>
          <w:szCs w:val="24"/>
        </w:rPr>
        <w:t xml:space="preserve"> and public health. It stressed that </w:t>
      </w:r>
      <w:proofErr w:type="gramStart"/>
      <w:r w:rsidRPr="00F97FE0">
        <w:rPr>
          <w:sz w:val="16"/>
          <w:szCs w:val="24"/>
        </w:rPr>
        <w:t>in order to</w:t>
      </w:r>
      <w:proofErr w:type="gramEnd"/>
      <w:r w:rsidRPr="00F97FE0">
        <w:rPr>
          <w:sz w:val="16"/>
          <w:szCs w:val="24"/>
        </w:rPr>
        <w:t xml:space="preserve"> tackle new public health problems with international impact, such as the emergence of severe acute respiratory syndrome (SARS), access to new medicines with potential therapeutic effect, and health innovations and discoveries should be universally available without discrimination.207 However, there was much disagreement amongst the member states as to what measures would be appropriate. </w:t>
      </w:r>
      <w:r w:rsidRPr="00F97FE0">
        <w:rPr>
          <w:szCs w:val="24"/>
          <w:u w:val="single"/>
        </w:rPr>
        <w:t xml:space="preserve">The </w:t>
      </w:r>
      <w:r w:rsidRPr="009E5322">
        <w:rPr>
          <w:rStyle w:val="StyleUnderline"/>
          <w:szCs w:val="24"/>
        </w:rPr>
        <w:t>WHO</w:t>
      </w:r>
      <w:r w:rsidRPr="009E5322">
        <w:rPr>
          <w:szCs w:val="24"/>
          <w:u w:val="single"/>
        </w:rPr>
        <w:t xml:space="preserve"> </w:t>
      </w:r>
      <w:r w:rsidRPr="00F97FE0">
        <w:rPr>
          <w:szCs w:val="24"/>
          <w:u w:val="single"/>
        </w:rPr>
        <w:t xml:space="preserve">has </w:t>
      </w:r>
      <w:r w:rsidRPr="002548A8">
        <w:rPr>
          <w:rStyle w:val="StyleUnderline"/>
          <w:szCs w:val="24"/>
        </w:rPr>
        <w:t>made</w:t>
      </w:r>
      <w:r w:rsidRPr="002548A8">
        <w:rPr>
          <w:szCs w:val="24"/>
          <w:u w:val="single"/>
        </w:rPr>
        <w:t xml:space="preserve"> </w:t>
      </w:r>
      <w:proofErr w:type="gramStart"/>
      <w:r w:rsidRPr="002548A8">
        <w:rPr>
          <w:szCs w:val="24"/>
          <w:u w:val="single"/>
        </w:rPr>
        <w:t>a number of</w:t>
      </w:r>
      <w:proofErr w:type="gramEnd"/>
      <w:r w:rsidRPr="002548A8">
        <w:rPr>
          <w:szCs w:val="24"/>
          <w:u w:val="single"/>
        </w:rPr>
        <w:t xml:space="preserve"> </w:t>
      </w:r>
      <w:r w:rsidRPr="002548A8">
        <w:rPr>
          <w:rStyle w:val="StyleUnderline"/>
          <w:b/>
          <w:bCs/>
          <w:szCs w:val="24"/>
        </w:rPr>
        <w:t>aspirational statements</w:t>
      </w:r>
      <w:r w:rsidRPr="002548A8">
        <w:rPr>
          <w:szCs w:val="24"/>
          <w:u w:val="single"/>
        </w:rPr>
        <w:t xml:space="preserve"> about patent law and access to essential medicines. Arguably, though, the </w:t>
      </w:r>
      <w:proofErr w:type="spellStart"/>
      <w:r w:rsidRPr="002548A8">
        <w:rPr>
          <w:szCs w:val="24"/>
          <w:u w:val="single"/>
        </w:rPr>
        <w:t>organisation</w:t>
      </w:r>
      <w:proofErr w:type="spellEnd"/>
      <w:r w:rsidRPr="00F97FE0">
        <w:rPr>
          <w:szCs w:val="24"/>
          <w:u w:val="single"/>
        </w:rPr>
        <w:t xml:space="preserve"> </w:t>
      </w:r>
      <w:r w:rsidRPr="004D1AB7">
        <w:rPr>
          <w:szCs w:val="24"/>
          <w:highlight w:val="cyan"/>
          <w:u w:val="single"/>
        </w:rPr>
        <w:t xml:space="preserve">could be </w:t>
      </w:r>
      <w:r w:rsidRPr="009E5322">
        <w:rPr>
          <w:szCs w:val="24"/>
          <w:u w:val="single"/>
        </w:rPr>
        <w:t xml:space="preserve">a much </w:t>
      </w:r>
      <w:r w:rsidRPr="004D1AB7">
        <w:rPr>
          <w:szCs w:val="24"/>
          <w:highlight w:val="cyan"/>
          <w:u w:val="single"/>
        </w:rPr>
        <w:t xml:space="preserve">more </w:t>
      </w:r>
      <w:r w:rsidRPr="00F97FE0">
        <w:rPr>
          <w:szCs w:val="24"/>
          <w:u w:val="single"/>
        </w:rPr>
        <w:t xml:space="preserve">informed and </w:t>
      </w:r>
      <w:r w:rsidRPr="004D1AB7">
        <w:rPr>
          <w:szCs w:val="24"/>
          <w:highlight w:val="cyan"/>
          <w:u w:val="single"/>
        </w:rPr>
        <w:t>vocal</w:t>
      </w:r>
      <w:r w:rsidRPr="009E5322">
        <w:rPr>
          <w:szCs w:val="24"/>
          <w:u w:val="single"/>
        </w:rPr>
        <w:t xml:space="preserve"> advocate</w:t>
      </w:r>
      <w:r w:rsidRPr="00F97FE0">
        <w:rPr>
          <w:szCs w:val="24"/>
          <w:u w:val="single"/>
        </w:rPr>
        <w:t>. Initially, the WHO did not view the patent issues related to SARS as being within its field of activities</w:t>
      </w:r>
      <w:r w:rsidRPr="002548A8">
        <w:rPr>
          <w:szCs w:val="24"/>
          <w:u w:val="single"/>
        </w:rPr>
        <w:t xml:space="preserve">. </w:t>
      </w:r>
      <w:r w:rsidRPr="002548A8">
        <w:rPr>
          <w:rStyle w:val="StyleUnderline"/>
          <w:szCs w:val="24"/>
        </w:rPr>
        <w:t xml:space="preserve">The agency </w:t>
      </w:r>
      <w:r w:rsidRPr="002548A8">
        <w:rPr>
          <w:rStyle w:val="StyleUnderline"/>
          <w:b/>
          <w:bCs/>
          <w:szCs w:val="24"/>
        </w:rPr>
        <w:t>did</w:t>
      </w:r>
      <w:r w:rsidRPr="002548A8">
        <w:rPr>
          <w:b/>
          <w:bCs/>
          <w:szCs w:val="24"/>
          <w:u w:val="single"/>
        </w:rPr>
        <w:t xml:space="preserve"> </w:t>
      </w:r>
      <w:r w:rsidRPr="002548A8">
        <w:rPr>
          <w:rStyle w:val="StyleUnderline"/>
          <w:b/>
          <w:bCs/>
          <w:szCs w:val="24"/>
        </w:rPr>
        <w:t>not</w:t>
      </w:r>
      <w:r w:rsidRPr="002548A8">
        <w:rPr>
          <w:b/>
          <w:bCs/>
          <w:szCs w:val="24"/>
          <w:u w:val="single"/>
        </w:rPr>
        <w:t xml:space="preserve"> </w:t>
      </w:r>
      <w:r w:rsidRPr="002548A8">
        <w:rPr>
          <w:rStyle w:val="StyleUnderline"/>
          <w:b/>
          <w:bCs/>
          <w:szCs w:val="24"/>
        </w:rPr>
        <w:t>even seem aware of the patent proceedings</w:t>
      </w:r>
      <w:r w:rsidRPr="002548A8">
        <w:rPr>
          <w:szCs w:val="24"/>
          <w:u w:val="single"/>
        </w:rPr>
        <w:t>, leaving individual research institutions without guidance</w:t>
      </w:r>
      <w:r w:rsidRPr="002548A8">
        <w:rPr>
          <w:sz w:val="16"/>
          <w:szCs w:val="24"/>
        </w:rPr>
        <w:t xml:space="preserve">. Spokesman Dick Thompson said: ‘What we care about is [that] the international collaboration continues to function. Patents, they don’t really concern us’.208 The director of WHO’s Global Influenza project, Klaus </w:t>
      </w:r>
      <w:proofErr w:type="spellStart"/>
      <w:r w:rsidRPr="002548A8">
        <w:rPr>
          <w:sz w:val="16"/>
          <w:szCs w:val="24"/>
        </w:rPr>
        <w:t>Stöhr</w:t>
      </w:r>
      <w:proofErr w:type="spellEnd"/>
      <w:r w:rsidRPr="002548A8">
        <w:rPr>
          <w:sz w:val="16"/>
          <w:szCs w:val="24"/>
        </w:rPr>
        <w:t>, expressed his opinion that the patent filings would not interfere with the international cooperation on the SARS research: ‘I don’t think this will undermine the collaborative spirit of the network of labs’.209 However, he believed that, after the international network of researchers had identified</w:t>
      </w:r>
      <w:r w:rsidRPr="00F97FE0">
        <w:rPr>
          <w:sz w:val="16"/>
          <w:szCs w:val="24"/>
        </w:rPr>
        <w:t xml:space="preserve"> the coronavirus, it was necessary to rely upon companies to </w:t>
      </w:r>
      <w:proofErr w:type="spellStart"/>
      <w:r w:rsidRPr="00F97FE0">
        <w:rPr>
          <w:sz w:val="16"/>
          <w:szCs w:val="24"/>
        </w:rPr>
        <w:t>commercialise</w:t>
      </w:r>
      <w:proofErr w:type="spellEnd"/>
      <w:r w:rsidRPr="00F97FE0">
        <w:rPr>
          <w:sz w:val="16"/>
          <w:szCs w:val="24"/>
        </w:rPr>
        <w:t xml:space="preserve"> such research. </w:t>
      </w:r>
      <w:r w:rsidRPr="00F97FE0">
        <w:rPr>
          <w:szCs w:val="24"/>
          <w:u w:val="single"/>
        </w:rPr>
        <w:t xml:space="preserve">Klaus </w:t>
      </w:r>
      <w:proofErr w:type="spellStart"/>
      <w:r w:rsidRPr="00F97FE0">
        <w:rPr>
          <w:szCs w:val="24"/>
          <w:u w:val="single"/>
        </w:rPr>
        <w:t>Stöhr</w:t>
      </w:r>
      <w:proofErr w:type="spellEnd"/>
      <w:r w:rsidRPr="00F97FE0">
        <w:rPr>
          <w:szCs w:val="24"/>
          <w:u w:val="single"/>
        </w:rPr>
        <w:t xml:space="preserve"> conceded: ‘</w:t>
      </w:r>
      <w:r w:rsidRPr="009E5322">
        <w:rPr>
          <w:szCs w:val="24"/>
          <w:u w:val="single"/>
        </w:rPr>
        <w:t xml:space="preserve">At a certain point of time you have to give way for competitive pharmaceutical companies’.210 </w:t>
      </w:r>
      <w:r w:rsidRPr="009E5322">
        <w:rPr>
          <w:rStyle w:val="StyleUnderline"/>
          <w:szCs w:val="24"/>
        </w:rPr>
        <w:t xml:space="preserve">On a policy front, the WHO </w:t>
      </w:r>
      <w:r w:rsidRPr="004D1AB7">
        <w:rPr>
          <w:rStyle w:val="StyleUnderline"/>
          <w:b/>
          <w:bCs/>
          <w:szCs w:val="24"/>
          <w:highlight w:val="cyan"/>
        </w:rPr>
        <w:t>remained deferential</w:t>
      </w:r>
      <w:r w:rsidRPr="004D1AB7">
        <w:rPr>
          <w:rStyle w:val="StyleUnderline"/>
          <w:szCs w:val="24"/>
          <w:highlight w:val="cyan"/>
        </w:rPr>
        <w:t xml:space="preserve"> </w:t>
      </w:r>
      <w:r w:rsidRPr="009E5322">
        <w:rPr>
          <w:rStyle w:val="StyleUnderline"/>
          <w:szCs w:val="24"/>
        </w:rPr>
        <w:t>to the WTO</w:t>
      </w:r>
      <w:r w:rsidRPr="009E5322">
        <w:rPr>
          <w:szCs w:val="24"/>
          <w:u w:val="single"/>
        </w:rPr>
        <w:t xml:space="preserve"> over </w:t>
      </w:r>
      <w:r w:rsidRPr="00F97FE0">
        <w:rPr>
          <w:szCs w:val="24"/>
          <w:u w:val="single"/>
        </w:rPr>
        <w:t xml:space="preserve">the debate </w:t>
      </w:r>
      <w:r w:rsidRPr="004D1AB7">
        <w:rPr>
          <w:szCs w:val="24"/>
          <w:highlight w:val="cyan"/>
          <w:u w:val="single"/>
        </w:rPr>
        <w:t>over</w:t>
      </w:r>
      <w:r w:rsidRPr="00F97FE0">
        <w:rPr>
          <w:szCs w:val="24"/>
          <w:u w:val="single"/>
        </w:rPr>
        <w:t xml:space="preserve"> </w:t>
      </w:r>
      <w:r w:rsidRPr="004D1AB7">
        <w:rPr>
          <w:szCs w:val="24"/>
          <w:highlight w:val="cyan"/>
          <w:u w:val="single"/>
        </w:rPr>
        <w:t xml:space="preserve">patent </w:t>
      </w:r>
      <w:r w:rsidRPr="009E5322">
        <w:rPr>
          <w:szCs w:val="24"/>
          <w:u w:val="single"/>
        </w:rPr>
        <w:t xml:space="preserve">law </w:t>
      </w:r>
      <w:r w:rsidRPr="00F97FE0">
        <w:rPr>
          <w:szCs w:val="24"/>
          <w:u w:val="single"/>
        </w:rPr>
        <w:t>and access to essential medicines, observing: Owing to the inconclusive nature of the studies conducted to date, and because of the effect that potentially significant price increases could have on access to drugs in poor countries</w:t>
      </w:r>
      <w:r w:rsidRPr="00F97FE0">
        <w:rPr>
          <w:sz w:val="16"/>
          <w:szCs w:val="24"/>
        </w:rPr>
        <w:t>, WHO is currently monitoring and evaluating the effects of TRIPS on the prices of medicines. It is also monitoring the TRIPS impact on other important issues such as transfer of technology, levels of re</w:t>
      </w:r>
      <w:r w:rsidRPr="002548A8">
        <w:rPr>
          <w:sz w:val="16"/>
          <w:szCs w:val="24"/>
        </w:rPr>
        <w:t xml:space="preserve">search and development for drugs for neglected diseases, and the evolution of generic drug markets.211 In such a statement, </w:t>
      </w:r>
      <w:r w:rsidRPr="002548A8">
        <w:rPr>
          <w:rStyle w:val="StyleUnderline"/>
          <w:szCs w:val="24"/>
        </w:rPr>
        <w:t xml:space="preserve">the WHO appears diffident, </w:t>
      </w:r>
      <w:r w:rsidRPr="009E5322">
        <w:rPr>
          <w:rStyle w:val="StyleUnderline"/>
          <w:b/>
          <w:bCs/>
          <w:szCs w:val="24"/>
        </w:rPr>
        <w:t xml:space="preserve">unwilling to take on more than a </w:t>
      </w:r>
      <w:r w:rsidRPr="004D1AB7">
        <w:rPr>
          <w:rStyle w:val="StyleUnderline"/>
          <w:b/>
          <w:bCs/>
          <w:szCs w:val="24"/>
          <w:highlight w:val="cyan"/>
        </w:rPr>
        <w:t>spectator</w:t>
      </w:r>
      <w:r w:rsidRPr="004D1AB7">
        <w:rPr>
          <w:rStyle w:val="StyleUnderline"/>
          <w:szCs w:val="24"/>
          <w:highlight w:val="cyan"/>
        </w:rPr>
        <w:t xml:space="preserve"> role</w:t>
      </w:r>
      <w:r w:rsidRPr="00F97FE0">
        <w:rPr>
          <w:szCs w:val="24"/>
          <w:u w:val="single"/>
        </w:rPr>
        <w:t xml:space="preserve">. </w:t>
      </w:r>
      <w:r w:rsidRPr="002548A8">
        <w:rPr>
          <w:rStyle w:val="StyleUnderline"/>
          <w:szCs w:val="24"/>
        </w:rPr>
        <w:t>Such a position is</w:t>
      </w:r>
      <w:r w:rsidRPr="002548A8">
        <w:rPr>
          <w:szCs w:val="24"/>
          <w:u w:val="single"/>
        </w:rPr>
        <w:t xml:space="preserve"> arguably </w:t>
      </w:r>
      <w:r w:rsidRPr="002548A8">
        <w:rPr>
          <w:rStyle w:val="StyleUnderline"/>
          <w:szCs w:val="24"/>
        </w:rPr>
        <w:t>too timid</w:t>
      </w:r>
      <w:r w:rsidRPr="002548A8">
        <w:rPr>
          <w:szCs w:val="24"/>
          <w:u w:val="single"/>
        </w:rPr>
        <w:t xml:space="preserve">, </w:t>
      </w:r>
      <w:r w:rsidRPr="002548A8">
        <w:rPr>
          <w:rStyle w:val="StyleUnderline"/>
          <w:szCs w:val="24"/>
        </w:rPr>
        <w:t>given the gravity of national</w:t>
      </w:r>
      <w:r w:rsidRPr="002548A8">
        <w:rPr>
          <w:szCs w:val="24"/>
          <w:u w:val="single"/>
        </w:rPr>
        <w:t xml:space="preserve"> </w:t>
      </w:r>
      <w:r w:rsidRPr="002548A8">
        <w:rPr>
          <w:rStyle w:val="StyleUnderline"/>
          <w:szCs w:val="24"/>
        </w:rPr>
        <w:t>emergencies</w:t>
      </w:r>
      <w:r w:rsidRPr="002548A8">
        <w:rPr>
          <w:szCs w:val="24"/>
          <w:u w:val="single"/>
        </w:rPr>
        <w:t>, such as the SARS virus</w:t>
      </w:r>
      <w:r w:rsidRPr="009E5322">
        <w:rPr>
          <w:szCs w:val="24"/>
          <w:u w:val="single"/>
        </w:rPr>
        <w:t xml:space="preserve">. The </w:t>
      </w:r>
      <w:proofErr w:type="spellStart"/>
      <w:r w:rsidRPr="009E5322">
        <w:rPr>
          <w:szCs w:val="24"/>
          <w:u w:val="single"/>
        </w:rPr>
        <w:t>organisation</w:t>
      </w:r>
      <w:proofErr w:type="spellEnd"/>
      <w:r w:rsidRPr="009E5322">
        <w:rPr>
          <w:szCs w:val="24"/>
          <w:u w:val="single"/>
        </w:rPr>
        <w:t xml:space="preserve"> </w:t>
      </w:r>
      <w:r w:rsidRPr="004D1AB7">
        <w:rPr>
          <w:szCs w:val="24"/>
          <w:highlight w:val="cyan"/>
          <w:u w:val="single"/>
        </w:rPr>
        <w:t xml:space="preserve">could take </w:t>
      </w:r>
      <w:r w:rsidRPr="009E5322">
        <w:rPr>
          <w:szCs w:val="24"/>
          <w:u w:val="single"/>
        </w:rPr>
        <w:t xml:space="preserve">a much </w:t>
      </w:r>
      <w:r w:rsidRPr="004D1AB7">
        <w:rPr>
          <w:szCs w:val="24"/>
          <w:highlight w:val="cyan"/>
          <w:u w:val="single"/>
        </w:rPr>
        <w:t xml:space="preserve">stronger stance on </w:t>
      </w:r>
      <w:r w:rsidRPr="00F97FE0">
        <w:rPr>
          <w:szCs w:val="24"/>
          <w:u w:val="single"/>
        </w:rPr>
        <w:t xml:space="preserve">the impact of the </w:t>
      </w:r>
      <w:r w:rsidRPr="004D1AB7">
        <w:rPr>
          <w:b/>
          <w:bCs/>
          <w:szCs w:val="24"/>
          <w:highlight w:val="cyan"/>
          <w:u w:val="single"/>
        </w:rPr>
        <w:t>TRIPS</w:t>
      </w:r>
      <w:r w:rsidRPr="004D1AB7">
        <w:rPr>
          <w:szCs w:val="24"/>
          <w:highlight w:val="cyan"/>
          <w:u w:val="single"/>
        </w:rPr>
        <w:t xml:space="preserve"> </w:t>
      </w:r>
      <w:r w:rsidRPr="00F97FE0">
        <w:rPr>
          <w:szCs w:val="24"/>
          <w:u w:val="single"/>
        </w:rPr>
        <w:t>Agreement on public health concerns</w:t>
      </w:r>
      <w:r w:rsidRPr="00F97FE0">
        <w:rPr>
          <w:sz w:val="16"/>
          <w:szCs w:val="24"/>
        </w:rPr>
        <w:t xml:space="preserve">. The WHO has since enunciated a position statement on the patenting of the SARS virus. A number of </w:t>
      </w:r>
      <w:proofErr w:type="gramStart"/>
      <w:r w:rsidRPr="00F97FE0">
        <w:rPr>
          <w:sz w:val="16"/>
          <w:szCs w:val="24"/>
        </w:rPr>
        <w:t>high ranking</w:t>
      </w:r>
      <w:proofErr w:type="gramEnd"/>
      <w:r w:rsidRPr="00F97FE0">
        <w:rPr>
          <w:sz w:val="16"/>
          <w:szCs w:val="24"/>
        </w:rPr>
        <w:t xml:space="preserve"> officials from the </w:t>
      </w:r>
      <w:proofErr w:type="spellStart"/>
      <w:r w:rsidRPr="002548A8">
        <w:rPr>
          <w:sz w:val="16"/>
          <w:szCs w:val="24"/>
        </w:rPr>
        <w:t>organisation</w:t>
      </w:r>
      <w:proofErr w:type="spellEnd"/>
      <w:r w:rsidRPr="002548A8">
        <w:rPr>
          <w:sz w:val="16"/>
          <w:szCs w:val="24"/>
        </w:rPr>
        <w:t xml:space="preserve"> have commented on the need to ensure that international research into the SARS virus is not impeded by competition over patents. </w:t>
      </w:r>
      <w:r w:rsidRPr="002548A8">
        <w:rPr>
          <w:szCs w:val="24"/>
          <w:u w:val="single"/>
        </w:rPr>
        <w:t xml:space="preserve">Arguably though, </w:t>
      </w:r>
      <w:r w:rsidRPr="002548A8">
        <w:rPr>
          <w:rStyle w:val="StyleUnderline"/>
          <w:szCs w:val="24"/>
        </w:rPr>
        <w:t xml:space="preserve">the </w:t>
      </w:r>
      <w:r w:rsidRPr="002548A8">
        <w:rPr>
          <w:rStyle w:val="StyleUnderline"/>
          <w:b/>
          <w:bCs/>
          <w:szCs w:val="24"/>
        </w:rPr>
        <w:t>WHO</w:t>
      </w:r>
      <w:r w:rsidRPr="002548A8">
        <w:rPr>
          <w:b/>
          <w:bCs/>
          <w:szCs w:val="24"/>
          <w:u w:val="single"/>
        </w:rPr>
        <w:t xml:space="preserve"> should not be limited to a mere spectator role in such policy discussions.</w:t>
      </w:r>
      <w:r w:rsidRPr="00F97FE0">
        <w:rPr>
          <w:b/>
          <w:bCs/>
          <w:szCs w:val="24"/>
          <w:u w:val="single"/>
        </w:rPr>
        <w:t xml:space="preserve"> It </w:t>
      </w:r>
      <w:r w:rsidRPr="004D1AB7">
        <w:rPr>
          <w:rStyle w:val="StyleUnderline"/>
          <w:b/>
          <w:bCs/>
          <w:szCs w:val="24"/>
          <w:highlight w:val="cyan"/>
        </w:rPr>
        <w:t>needs</w:t>
      </w:r>
      <w:r w:rsidRPr="004D1AB7">
        <w:rPr>
          <w:b/>
          <w:bCs/>
          <w:szCs w:val="24"/>
          <w:highlight w:val="cyan"/>
          <w:u w:val="single"/>
        </w:rPr>
        <w:t xml:space="preserve"> </w:t>
      </w:r>
      <w:r w:rsidRPr="009E5322">
        <w:rPr>
          <w:rStyle w:val="StyleUnderline"/>
          <w:b/>
          <w:bCs/>
          <w:szCs w:val="24"/>
        </w:rPr>
        <w:t>to</w:t>
      </w:r>
      <w:r w:rsidRPr="009E5322">
        <w:rPr>
          <w:b/>
          <w:bCs/>
          <w:szCs w:val="24"/>
          <w:u w:val="single"/>
        </w:rPr>
        <w:t xml:space="preserve"> </w:t>
      </w:r>
      <w:r w:rsidRPr="009E5322">
        <w:rPr>
          <w:rStyle w:val="StyleUnderline"/>
          <w:b/>
          <w:bCs/>
          <w:szCs w:val="24"/>
        </w:rPr>
        <w:t xml:space="preserve">play an </w:t>
      </w:r>
      <w:r w:rsidRPr="004D1AB7">
        <w:rPr>
          <w:rStyle w:val="StyleUnderline"/>
          <w:b/>
          <w:bCs/>
          <w:szCs w:val="24"/>
          <w:highlight w:val="cyan"/>
        </w:rPr>
        <w:t>active advocacy</w:t>
      </w:r>
      <w:r w:rsidRPr="009E5322">
        <w:rPr>
          <w:rStyle w:val="StyleUnderline"/>
          <w:b/>
          <w:bCs/>
          <w:szCs w:val="24"/>
        </w:rPr>
        <w:t xml:space="preserve"> role </w:t>
      </w:r>
      <w:r w:rsidRPr="004D1AB7">
        <w:rPr>
          <w:rStyle w:val="StyleUnderline"/>
          <w:b/>
          <w:bCs/>
          <w:szCs w:val="24"/>
          <w:highlight w:val="cyan"/>
        </w:rPr>
        <w:t xml:space="preserve">in </w:t>
      </w:r>
      <w:r w:rsidRPr="009E5322">
        <w:rPr>
          <w:rStyle w:val="StyleUnderline"/>
          <w:b/>
          <w:bCs/>
          <w:szCs w:val="24"/>
        </w:rPr>
        <w:t xml:space="preserve">the </w:t>
      </w:r>
      <w:r w:rsidRPr="004D1AB7">
        <w:rPr>
          <w:rStyle w:val="StyleUnderline"/>
          <w:b/>
          <w:bCs/>
          <w:szCs w:val="24"/>
          <w:highlight w:val="cyan"/>
        </w:rPr>
        <w:t xml:space="preserve">debate over patent law </w:t>
      </w:r>
      <w:r w:rsidRPr="009E5322">
        <w:rPr>
          <w:rStyle w:val="StyleUnderline"/>
          <w:b/>
          <w:bCs/>
          <w:szCs w:val="24"/>
        </w:rPr>
        <w:t>and access to essential medicines</w:t>
      </w:r>
      <w:r w:rsidRPr="009E5322">
        <w:rPr>
          <w:szCs w:val="24"/>
          <w:u w:val="single"/>
        </w:rPr>
        <w:t>.</w:t>
      </w:r>
      <w:r w:rsidRPr="009E5322">
        <w:rPr>
          <w:sz w:val="16"/>
          <w:szCs w:val="24"/>
        </w:rPr>
        <w:t xml:space="preserve"> The WHO released a position statement on ‘Patent Applications for the SARS</w:t>
      </w:r>
      <w:r w:rsidRPr="00F97FE0">
        <w:rPr>
          <w:sz w:val="16"/>
          <w:szCs w:val="24"/>
        </w:rPr>
        <w:t xml:space="preserve"> Virus and Genes’ on 29 May 2003.212 The </w:t>
      </w:r>
      <w:proofErr w:type="spellStart"/>
      <w:r w:rsidRPr="00F97FE0">
        <w:rPr>
          <w:sz w:val="16"/>
          <w:szCs w:val="24"/>
        </w:rPr>
        <w:t>organisation</w:t>
      </w:r>
      <w:proofErr w:type="spellEnd"/>
      <w:r w:rsidRPr="00F97FE0">
        <w:rPr>
          <w:sz w:val="16"/>
          <w:szCs w:val="24"/>
        </w:rPr>
        <w:t xml:space="preserve"> stressed that it had no per se objection to the patenting of the SARS virus: Some people have objected to the SARS patent applications on the ground that the virus and its genes should not be patentable because they are </w:t>
      </w:r>
      <w:r w:rsidRPr="00F97FE0">
        <w:rPr>
          <w:sz w:val="16"/>
          <w:szCs w:val="24"/>
        </w:rPr>
        <w:lastRenderedPageBreak/>
        <w:t xml:space="preserve">mere discoveries, not inventions. This distinction no longer prevents the granting of patents; the novel claim rests not with the virus itself but with its isolation, and likewise with the identification of the genetic sequence not its mere occurrence. Many patents have been issued on viruses and genetic sequences, though the appropriate policies to follow in such cases — particularly as genomic sequencing becomes more routine and less ‘inventive’ — remain matters of dispute.213 Furthermore, it </w:t>
      </w:r>
      <w:proofErr w:type="spellStart"/>
      <w:r w:rsidRPr="00F97FE0">
        <w:rPr>
          <w:sz w:val="16"/>
          <w:szCs w:val="24"/>
        </w:rPr>
        <w:t>recognised</w:t>
      </w:r>
      <w:proofErr w:type="spellEnd"/>
      <w:r w:rsidRPr="00F97FE0">
        <w:rPr>
          <w:sz w:val="16"/>
          <w:szCs w:val="24"/>
        </w:rPr>
        <w:t xml:space="preserve"> that public institutions could legitimately use patents as a defensive means to prevent undue commercial exploitation of the research: The “defensive” use of patents can be a legitimate part of researchers’ efforts to make their discoveries (and further discoveries derived therefrom) widely available to other researchers, in the best collaborative traditions of biomedical science.214 The WHO affirmed the need for further cooperation between research </w:t>
      </w:r>
      <w:proofErr w:type="spellStart"/>
      <w:r w:rsidRPr="00F97FE0">
        <w:rPr>
          <w:sz w:val="16"/>
          <w:szCs w:val="24"/>
        </w:rPr>
        <w:t>organisations</w:t>
      </w:r>
      <w:proofErr w:type="spellEnd"/>
      <w:r w:rsidRPr="00F97FE0">
        <w:rPr>
          <w:sz w:val="16"/>
          <w:szCs w:val="24"/>
        </w:rPr>
        <w:t xml:space="preserve"> in respect of the SARS virus: ‘For continued progress against SARS, it is essential that we nurture the spirit of the unprecedented, global collaboration that rapidly discovered the novel virus and sequenced its genome’.215 The WHO announced its intention to monitor the effects of patents (and patent applications) on the speed with which SARS diagnostic tests, treatments, and vaccines are developed and made available for use, and on the manner in which prices are set for these technologies. It observed: In the longer term, the </w:t>
      </w:r>
      <w:proofErr w:type="gramStart"/>
      <w:r w:rsidRPr="00F97FE0">
        <w:rPr>
          <w:sz w:val="16"/>
          <w:szCs w:val="24"/>
        </w:rPr>
        <w:t>manner in which</w:t>
      </w:r>
      <w:proofErr w:type="gramEnd"/>
      <w:r w:rsidRPr="00F97FE0">
        <w:rPr>
          <w:sz w:val="16"/>
          <w:szCs w:val="24"/>
        </w:rPr>
        <w:t xml:space="preserve"> SARS patent rights are pursued could have a profound effect on the willingness of researchers and public health officials to collaborate regarding future outbreaks of new infectious diseases. WHO will therefore examine whether the terms of reference for such collaborations need to be modified to ensure that the credit for any intellectual property developed is appropriately attributed, that revenues derived from licensing such property are devoted to suitable uses, and that legitimate rewards for innovative efforts do not impose undue burdens on efforts to make tests, therapies, and preventive measure available to all.216 It maintained that in order to tackle new public health problems with international impact, such as the emergence of severe acute respiratory syndrome (SARS), access to new medicines with potential therapeutic effect, and health innovations and discoveries should be universally available without discrimination.219 </w:t>
      </w:r>
      <w:r w:rsidRPr="00F97FE0">
        <w:rPr>
          <w:szCs w:val="24"/>
          <w:u w:val="single"/>
        </w:rPr>
        <w:t>The Assembly requested that the Director-General continue to support Member States in the exchange and transfer of technology and research findings, according high priority to access to antiretroviral drugs to combat HIV/AIDS and medicines to control tuberculosis, malaria and other major health problems, in the context of paragraph 7 of the Doha Declaration which promotes and encourages technology transfer.220</w:t>
      </w:r>
      <w:r w:rsidRPr="00F97FE0">
        <w:rPr>
          <w:sz w:val="16"/>
          <w:szCs w:val="24"/>
        </w:rPr>
        <w:t xml:space="preserve"> The WHO also considered a report on the emergence of the SARS virus and the international response to the infectious disease.221 It was ‘deeply concerned that SARS ... poses a serious threat to global health security, the livelihood of populations, the functioning of health systems, and the stability and growth of economies’.222 The Committee on Infectious Diseases requested that the Director-General ‘mobilize global scientific research to improve understanding of the disease and to develop control tools such as diagnostic tests, drugs and vaccines that are accessible to and affordable by Member States’.223 </w:t>
      </w:r>
      <w:r w:rsidRPr="004D1AB7">
        <w:rPr>
          <w:szCs w:val="24"/>
          <w:highlight w:val="cyan"/>
          <w:u w:val="single"/>
        </w:rPr>
        <w:t xml:space="preserve">The </w:t>
      </w:r>
      <w:r w:rsidRPr="00F97FE0">
        <w:rPr>
          <w:szCs w:val="24"/>
          <w:u w:val="single"/>
        </w:rPr>
        <w:t xml:space="preserve">Director-General of the </w:t>
      </w:r>
      <w:r w:rsidRPr="004D1AB7">
        <w:rPr>
          <w:szCs w:val="24"/>
          <w:highlight w:val="cyan"/>
          <w:u w:val="single"/>
        </w:rPr>
        <w:t>WHO</w:t>
      </w:r>
      <w:r w:rsidRPr="00F97FE0">
        <w:rPr>
          <w:szCs w:val="24"/>
          <w:u w:val="single"/>
        </w:rPr>
        <w:t xml:space="preserve">, Dr Gro Harlem </w:t>
      </w:r>
      <w:r w:rsidRPr="009E5322">
        <w:rPr>
          <w:szCs w:val="24"/>
          <w:u w:val="single"/>
        </w:rPr>
        <w:t xml:space="preserve">Brundtland, </w:t>
      </w:r>
      <w:r w:rsidRPr="009E5322">
        <w:rPr>
          <w:b/>
          <w:bCs/>
          <w:szCs w:val="24"/>
          <w:u w:val="single"/>
        </w:rPr>
        <w:t>told the World Health</w:t>
      </w:r>
      <w:r w:rsidRPr="009E5322">
        <w:rPr>
          <w:szCs w:val="24"/>
          <w:u w:val="single"/>
        </w:rPr>
        <w:t xml:space="preserve"> Assembly</w:t>
      </w:r>
      <w:r w:rsidRPr="00F97FE0">
        <w:rPr>
          <w:szCs w:val="24"/>
          <w:u w:val="single"/>
        </w:rPr>
        <w:t xml:space="preserve"> that there was a need to build trust and forge solidarity in the face of public health epidemics: ‘</w:t>
      </w:r>
      <w:r w:rsidRPr="004D1AB7">
        <w:rPr>
          <w:b/>
          <w:bCs/>
          <w:szCs w:val="24"/>
          <w:highlight w:val="cyan"/>
          <w:u w:val="single"/>
        </w:rPr>
        <w:t xml:space="preserve">Ensuring </w:t>
      </w:r>
      <w:r w:rsidRPr="00624CF9">
        <w:rPr>
          <w:b/>
          <w:bCs/>
          <w:szCs w:val="24"/>
          <w:u w:val="single"/>
        </w:rPr>
        <w:t xml:space="preserve">that </w:t>
      </w:r>
      <w:r w:rsidRPr="004D1AB7">
        <w:rPr>
          <w:b/>
          <w:bCs/>
          <w:szCs w:val="24"/>
          <w:highlight w:val="cyan"/>
          <w:u w:val="single"/>
        </w:rPr>
        <w:t xml:space="preserve">patent </w:t>
      </w:r>
      <w:r w:rsidRPr="009E5322">
        <w:rPr>
          <w:b/>
          <w:bCs/>
          <w:szCs w:val="24"/>
          <w:u w:val="single"/>
        </w:rPr>
        <w:t xml:space="preserve">regimes </w:t>
      </w:r>
      <w:r w:rsidRPr="00624CF9">
        <w:rPr>
          <w:b/>
          <w:bCs/>
          <w:szCs w:val="24"/>
          <w:u w:val="single"/>
        </w:rPr>
        <w:t xml:space="preserve">stimulate research and </w:t>
      </w:r>
      <w:r w:rsidRPr="004D1AB7">
        <w:rPr>
          <w:b/>
          <w:bCs/>
          <w:szCs w:val="24"/>
          <w:highlight w:val="cyan"/>
          <w:u w:val="single"/>
        </w:rPr>
        <w:t>do not hinder</w:t>
      </w:r>
      <w:r w:rsidRPr="009E5322">
        <w:rPr>
          <w:b/>
          <w:bCs/>
          <w:szCs w:val="24"/>
          <w:u w:val="single"/>
        </w:rPr>
        <w:t xml:space="preserve"> international </w:t>
      </w:r>
      <w:r w:rsidRPr="00624CF9">
        <w:rPr>
          <w:b/>
          <w:bCs/>
          <w:szCs w:val="24"/>
          <w:u w:val="single"/>
        </w:rPr>
        <w:t xml:space="preserve">scientific </w:t>
      </w:r>
      <w:r w:rsidRPr="004D1AB7">
        <w:rPr>
          <w:b/>
          <w:bCs/>
          <w:szCs w:val="24"/>
          <w:highlight w:val="cyan"/>
          <w:u w:val="single"/>
        </w:rPr>
        <w:t xml:space="preserve">cooperation </w:t>
      </w:r>
      <w:r w:rsidRPr="00F97FE0">
        <w:rPr>
          <w:szCs w:val="24"/>
          <w:u w:val="single"/>
        </w:rPr>
        <w:t>is a critical challenge — whether the target is SARS or any other threat to human health’.</w:t>
      </w:r>
      <w:r w:rsidRPr="00F97FE0">
        <w:rPr>
          <w:sz w:val="16"/>
          <w:szCs w:val="24"/>
        </w:rPr>
        <w:t>224 Similarly, Dr Marie-</w:t>
      </w:r>
      <w:proofErr w:type="spellStart"/>
      <w:r w:rsidRPr="00F97FE0">
        <w:rPr>
          <w:sz w:val="16"/>
          <w:szCs w:val="24"/>
        </w:rPr>
        <w:t>Paule</w:t>
      </w:r>
      <w:proofErr w:type="spellEnd"/>
      <w:r w:rsidRPr="00F97FE0">
        <w:rPr>
          <w:sz w:val="16"/>
          <w:szCs w:val="24"/>
        </w:rPr>
        <w:t xml:space="preserve"> </w:t>
      </w:r>
      <w:proofErr w:type="spellStart"/>
      <w:r w:rsidRPr="00F97FE0">
        <w:rPr>
          <w:sz w:val="16"/>
          <w:szCs w:val="24"/>
        </w:rPr>
        <w:t>Kieny</w:t>
      </w:r>
      <w:proofErr w:type="spellEnd"/>
      <w:r w:rsidRPr="00F97FE0">
        <w:rPr>
          <w:sz w:val="16"/>
          <w:szCs w:val="24"/>
        </w:rPr>
        <w:t xml:space="preserve">, Director of the WHO Initiative for Vaccine Research, said: If we are to develop a SARS vaccine more quickly than usual, we have to continue to work together on many fronts at once, on scientific research, intellectual property and patents issues, and accessibility. It is a very complicated process, involving an unprecedented level of international cooperation, which is changing the way we work.225 She </w:t>
      </w:r>
      <w:proofErr w:type="spellStart"/>
      <w:r w:rsidRPr="00F97FE0">
        <w:rPr>
          <w:sz w:val="16"/>
          <w:szCs w:val="24"/>
        </w:rPr>
        <w:t>emphasised</w:t>
      </w:r>
      <w:proofErr w:type="spellEnd"/>
      <w:r w:rsidRPr="00F97FE0">
        <w:rPr>
          <w:sz w:val="16"/>
          <w:szCs w:val="24"/>
        </w:rPr>
        <w:t xml:space="preserve"> that patents and intellectual property issues and their safeguards can help rather than hinder the rapid development of SARS vaccines and ensure that, once developed, they are available in both </w:t>
      </w:r>
      <w:proofErr w:type="spellStart"/>
      <w:r w:rsidRPr="00F97FE0">
        <w:rPr>
          <w:sz w:val="16"/>
          <w:szCs w:val="24"/>
        </w:rPr>
        <w:t>industrialised</w:t>
      </w:r>
      <w:proofErr w:type="spellEnd"/>
      <w:r w:rsidRPr="00F97FE0">
        <w:rPr>
          <w:sz w:val="16"/>
          <w:szCs w:val="24"/>
        </w:rPr>
        <w:t xml:space="preserve"> and developing countries.226 C Summary </w:t>
      </w:r>
      <w:r w:rsidRPr="00F97FE0">
        <w:rPr>
          <w:szCs w:val="24"/>
          <w:u w:val="single"/>
        </w:rPr>
        <w:t>The WHO should play a much more active role in the policy debate over patent law and access to essential medicines</w:t>
      </w:r>
      <w:r w:rsidRPr="00F97FE0">
        <w:rPr>
          <w:sz w:val="16"/>
          <w:szCs w:val="24"/>
        </w:rPr>
        <w:t xml:space="preserve">. James Love, the director of the Consumer Project on Technology, run by Ralph Nader, is critical of the WHO statement on ‘Intellectual Property Rights, Innovation, and Public Health’.227 He maintains that the Assembly could have addressed ‘practical examples, like SARS’ </w:t>
      </w:r>
      <w:r w:rsidRPr="002548A8">
        <w:rPr>
          <w:sz w:val="16"/>
          <w:szCs w:val="24"/>
        </w:rPr>
        <w:t xml:space="preserve">and cites the report in The Washington Post that notes that a number of commercial companies are investing in SARS research.228 The non-government </w:t>
      </w:r>
      <w:proofErr w:type="spellStart"/>
      <w:r w:rsidRPr="002548A8">
        <w:rPr>
          <w:sz w:val="16"/>
          <w:szCs w:val="24"/>
        </w:rPr>
        <w:t>organisation</w:t>
      </w:r>
      <w:proofErr w:type="spellEnd"/>
      <w:r w:rsidRPr="002548A8">
        <w:rPr>
          <w:sz w:val="16"/>
          <w:szCs w:val="24"/>
        </w:rPr>
        <w:t xml:space="preserve"> </w:t>
      </w:r>
      <w:proofErr w:type="spellStart"/>
      <w:r w:rsidRPr="002548A8">
        <w:rPr>
          <w:sz w:val="16"/>
          <w:szCs w:val="24"/>
        </w:rPr>
        <w:t>Médecins</w:t>
      </w:r>
      <w:proofErr w:type="spellEnd"/>
      <w:r w:rsidRPr="002548A8">
        <w:rPr>
          <w:sz w:val="16"/>
          <w:szCs w:val="24"/>
        </w:rPr>
        <w:t xml:space="preserve"> Sans </w:t>
      </w:r>
      <w:proofErr w:type="spellStart"/>
      <w:r w:rsidRPr="002548A8">
        <w:rPr>
          <w:sz w:val="16"/>
          <w:szCs w:val="24"/>
        </w:rPr>
        <w:t>Frontières</w:t>
      </w:r>
      <w:proofErr w:type="spellEnd"/>
      <w:r w:rsidRPr="002548A8">
        <w:rPr>
          <w:sz w:val="16"/>
          <w:szCs w:val="24"/>
        </w:rPr>
        <w:t xml:space="preserve"> </w:t>
      </w:r>
      <w:r w:rsidRPr="002548A8">
        <w:rPr>
          <w:szCs w:val="24"/>
          <w:u w:val="single"/>
        </w:rPr>
        <w:t>has been critical in the past of the passive role played by the WHO in the</w:t>
      </w:r>
      <w:r w:rsidRPr="00F97FE0">
        <w:rPr>
          <w:szCs w:val="24"/>
          <w:u w:val="single"/>
        </w:rPr>
        <w:t xml:space="preserve"> debate over access to essential medicines</w:t>
      </w:r>
      <w:r w:rsidRPr="00F97FE0">
        <w:rPr>
          <w:sz w:val="16"/>
          <w:szCs w:val="24"/>
        </w:rPr>
        <w:t>: ‘</w:t>
      </w:r>
      <w:r w:rsidRPr="009E5322">
        <w:rPr>
          <w:szCs w:val="24"/>
          <w:u w:val="single"/>
        </w:rPr>
        <w:t xml:space="preserve">As </w:t>
      </w:r>
      <w:r w:rsidRPr="00F97FE0">
        <w:rPr>
          <w:szCs w:val="24"/>
          <w:u w:val="single"/>
        </w:rPr>
        <w:t xml:space="preserve">the </w:t>
      </w:r>
      <w:r w:rsidRPr="009E5322">
        <w:rPr>
          <w:szCs w:val="24"/>
          <w:u w:val="single"/>
        </w:rPr>
        <w:t>world’s leading health agency, and</w:t>
      </w:r>
      <w:r w:rsidRPr="00F97FE0">
        <w:rPr>
          <w:szCs w:val="24"/>
          <w:u w:val="single"/>
        </w:rPr>
        <w:t xml:space="preserve"> </w:t>
      </w:r>
      <w:r w:rsidRPr="002548A8">
        <w:rPr>
          <w:szCs w:val="24"/>
          <w:u w:val="single"/>
        </w:rPr>
        <w:t>armed with the clear mandate of recent World Health Assembly resolutions</w:t>
      </w:r>
      <w:r w:rsidRPr="00F97FE0">
        <w:rPr>
          <w:szCs w:val="24"/>
          <w:u w:val="single"/>
        </w:rPr>
        <w:t xml:space="preserve">, </w:t>
      </w:r>
      <w:r w:rsidRPr="009E5322">
        <w:rPr>
          <w:szCs w:val="24"/>
          <w:u w:val="single"/>
        </w:rPr>
        <w:t xml:space="preserve">the WHO can and should </w:t>
      </w:r>
      <w:r w:rsidRPr="009E5322">
        <w:rPr>
          <w:b/>
          <w:bCs/>
          <w:szCs w:val="24"/>
          <w:u w:val="single"/>
        </w:rPr>
        <w:t>do much more’</w:t>
      </w:r>
      <w:r w:rsidRPr="009E5322">
        <w:rPr>
          <w:szCs w:val="24"/>
          <w:u w:val="single"/>
        </w:rPr>
        <w:t>.229</w:t>
      </w:r>
      <w:r w:rsidRPr="00F97FE0">
        <w:rPr>
          <w:szCs w:val="24"/>
          <w:u w:val="single"/>
        </w:rPr>
        <w:t xml:space="preserve"> </w:t>
      </w:r>
      <w:r w:rsidRPr="00F97FE0">
        <w:rPr>
          <w:sz w:val="16"/>
          <w:szCs w:val="24"/>
        </w:rPr>
        <w:t xml:space="preserve">The WHO should become a vocal advocate for public health </w:t>
      </w:r>
      <w:r w:rsidRPr="009E5322">
        <w:rPr>
          <w:sz w:val="16"/>
          <w:szCs w:val="24"/>
        </w:rPr>
        <w:t xml:space="preserve">concerns </w:t>
      </w:r>
      <w:r w:rsidRPr="009E5322">
        <w:rPr>
          <w:szCs w:val="24"/>
          <w:u w:val="single"/>
        </w:rPr>
        <w:t xml:space="preserve">at the WTO and its TRIPS Council </w:t>
      </w:r>
      <w:r w:rsidRPr="00F97FE0">
        <w:rPr>
          <w:szCs w:val="24"/>
          <w:u w:val="single"/>
        </w:rPr>
        <w:t>— especially in relation to patent law and the SARS virus.</w:t>
      </w:r>
      <w:r w:rsidRPr="00F97FE0">
        <w:rPr>
          <w:sz w:val="16"/>
          <w:szCs w:val="24"/>
        </w:rPr>
        <w:t xml:space="preserve"> </w:t>
      </w:r>
      <w:r w:rsidRPr="00F97FE0">
        <w:rPr>
          <w:szCs w:val="24"/>
          <w:u w:val="single"/>
        </w:rPr>
        <w:t>It must staunchly defend the rights of member states to incorporate measures in their legislation that protect access to medicines — such as compulsory licensing, parallel imports, and measures to accelerate the introduction of generic pharmaceutical drugs. It needs to develop a clearer vision on global equity pricing for essential medicines</w:t>
      </w:r>
      <w:r w:rsidRPr="00F97FE0">
        <w:rPr>
          <w:sz w:val="16"/>
          <w:szCs w:val="24"/>
        </w:rPr>
        <w:t xml:space="preserve">. The race to patent the SARS virus seems to be an inefficient means of allocating resources. </w:t>
      </w:r>
      <w:proofErr w:type="gramStart"/>
      <w:r w:rsidRPr="00F97FE0">
        <w:rPr>
          <w:sz w:val="16"/>
          <w:szCs w:val="24"/>
        </w:rPr>
        <w:t>A number of</w:t>
      </w:r>
      <w:proofErr w:type="gramEnd"/>
      <w:r w:rsidRPr="00F97FE0">
        <w:rPr>
          <w:sz w:val="16"/>
          <w:szCs w:val="24"/>
        </w:rPr>
        <w:t xml:space="preserve"> public research </w:t>
      </w:r>
      <w:proofErr w:type="spellStart"/>
      <w:r w:rsidRPr="00F97FE0">
        <w:rPr>
          <w:sz w:val="16"/>
          <w:szCs w:val="24"/>
        </w:rPr>
        <w:t>organisations</w:t>
      </w:r>
      <w:proofErr w:type="spellEnd"/>
      <w:r w:rsidRPr="00F97FE0">
        <w:rPr>
          <w:sz w:val="16"/>
          <w:szCs w:val="24"/>
        </w:rPr>
        <w:t xml:space="preserve"> — including the BCCA, the CDC and HKU — were compelled to file patents in respect of the genetic coding of the SARS virus. Such measures were promoted as ‘defensive patenting’ — a means to ensure that public research and communication were not </w:t>
      </w:r>
      <w:proofErr w:type="spellStart"/>
      <w:r w:rsidRPr="00F97FE0">
        <w:rPr>
          <w:sz w:val="16"/>
          <w:szCs w:val="24"/>
        </w:rPr>
        <w:t>jeopardised</w:t>
      </w:r>
      <w:proofErr w:type="spellEnd"/>
      <w:r w:rsidRPr="00F97FE0">
        <w:rPr>
          <w:sz w:val="16"/>
          <w:szCs w:val="24"/>
        </w:rPr>
        <w:t xml:space="preserve"> by commercial parties seeking exclusive private control. However, there are important drawbacks to such a strategy. The filing of patents by public research </w:t>
      </w:r>
      <w:proofErr w:type="spellStart"/>
      <w:r w:rsidRPr="00F97FE0">
        <w:rPr>
          <w:sz w:val="16"/>
          <w:szCs w:val="24"/>
        </w:rPr>
        <w:t>organisations</w:t>
      </w:r>
      <w:proofErr w:type="spellEnd"/>
      <w:r w:rsidRPr="00F97FE0">
        <w:rPr>
          <w:sz w:val="16"/>
          <w:szCs w:val="24"/>
        </w:rPr>
        <w:t xml:space="preserve"> may be prohibitively expensive. It will also be difficult to resolve the competing claims between the various parties — especially given that they were involved in an international research network together. Seth Shulman argues that there is a need for </w:t>
      </w:r>
      <w:r w:rsidRPr="00F97FE0">
        <w:rPr>
          <w:sz w:val="16"/>
          <w:szCs w:val="24"/>
        </w:rPr>
        <w:lastRenderedPageBreak/>
        <w:t xml:space="preserve">international cooperation and communication in dealing with public health emergencies such as the SARS virus: The success of a global research network in identifying the pathogen is an example of the huge payoff that can result when researchers put aside visions of patents and glory for their individual laboratories and let their work behave more like, well, a virus. After all, the hallmark of an opportunistic virus like the one that causes SARS is its ability to spread quickly. Those mounting a response need to disseminate their information and innovation just as rapidly.230 There is a danger that such competition for patent rights may undermine trust and cooperation within the research network. Hopefully, however, such concerns could be resolved through patent pooling or joint ownership of patents. Furthermore, </w:t>
      </w:r>
      <w:proofErr w:type="gramStart"/>
      <w:r w:rsidRPr="00F97FE0">
        <w:rPr>
          <w:sz w:val="16"/>
          <w:szCs w:val="24"/>
        </w:rPr>
        <w:t>a number of</w:t>
      </w:r>
      <w:proofErr w:type="gramEnd"/>
      <w:r w:rsidRPr="00F97FE0">
        <w:rPr>
          <w:sz w:val="16"/>
          <w:szCs w:val="24"/>
        </w:rPr>
        <w:t xml:space="preserve"> commercial companies have filed patent applications in respect of research and development into the SARS virus. There will be a need for cooperation between the public and private sectors in developing genetic tests, vaccines, and pharmaceutical drugs that deal with the SARS virus. There is also a need to reform the patent system to deal with international collaborative research networks — such as that created to combat the SARS virus. Several proposals have been put forward. There has been a renewed debate over whether patents should be granted in respect of genes and gene sequences. Some commentators have maintained that the SARS virus should fall within the scope of patentable subject matter — to promote research and development in the field. However, </w:t>
      </w:r>
      <w:proofErr w:type="gramStart"/>
      <w:r w:rsidRPr="00F97FE0">
        <w:rPr>
          <w:sz w:val="16"/>
          <w:szCs w:val="24"/>
        </w:rPr>
        <w:t>a number of</w:t>
      </w:r>
      <w:proofErr w:type="gramEnd"/>
      <w:r w:rsidRPr="00F97FE0">
        <w:rPr>
          <w:sz w:val="16"/>
          <w:szCs w:val="24"/>
        </w:rPr>
        <w:t xml:space="preserve"> critics of genetic technology have argued that the SARS virus should not be patentable because it is a discovery of nature, and a </w:t>
      </w:r>
      <w:proofErr w:type="spellStart"/>
      <w:r w:rsidRPr="00F97FE0">
        <w:rPr>
          <w:sz w:val="16"/>
          <w:szCs w:val="24"/>
        </w:rPr>
        <w:t>commercialisation</w:t>
      </w:r>
      <w:proofErr w:type="spellEnd"/>
      <w:r w:rsidRPr="00F97FE0">
        <w:rPr>
          <w:sz w:val="16"/>
          <w:szCs w:val="24"/>
        </w:rPr>
        <w:t xml:space="preserve"> of life. There has been a discussion over the lack of </w:t>
      </w:r>
      <w:proofErr w:type="spellStart"/>
      <w:r w:rsidRPr="00F97FE0">
        <w:rPr>
          <w:sz w:val="16"/>
          <w:szCs w:val="24"/>
        </w:rPr>
        <w:t>harmonisation</w:t>
      </w:r>
      <w:proofErr w:type="spellEnd"/>
      <w:r w:rsidRPr="00F97FE0">
        <w:rPr>
          <w:sz w:val="16"/>
          <w:szCs w:val="24"/>
        </w:rPr>
        <w:t xml:space="preserve"> over the criteria of novelty and inventive step between patent regimes. As Peter Yu comments, ‘[w]</w:t>
      </w:r>
      <w:proofErr w:type="spellStart"/>
      <w:r w:rsidRPr="00F97FE0">
        <w:rPr>
          <w:sz w:val="16"/>
          <w:szCs w:val="24"/>
        </w:rPr>
        <w:t>hile</w:t>
      </w:r>
      <w:proofErr w:type="spellEnd"/>
      <w:r w:rsidRPr="00F97FE0">
        <w:rPr>
          <w:sz w:val="16"/>
          <w:szCs w:val="24"/>
        </w:rPr>
        <w:t xml:space="preserve"> [the] US system awards patents to those who are the first to invent, the European system awards patents to those who are the first to file an application’.231 There have been calls for the requirement of utility to be raised. There have also been concerns about prior art, secret </w:t>
      </w:r>
      <w:proofErr w:type="gramStart"/>
      <w:r w:rsidRPr="00F97FE0">
        <w:rPr>
          <w:sz w:val="16"/>
          <w:szCs w:val="24"/>
        </w:rPr>
        <w:t>use</w:t>
      </w:r>
      <w:proofErr w:type="gramEnd"/>
      <w:r w:rsidRPr="00F97FE0">
        <w:rPr>
          <w:sz w:val="16"/>
          <w:szCs w:val="24"/>
        </w:rPr>
        <w:t xml:space="preserve"> and public disclosure. Representative Lamar Smith of Texas has put forward the CREATE Act, which </w:t>
      </w:r>
      <w:proofErr w:type="spellStart"/>
      <w:r w:rsidRPr="00F97FE0">
        <w:rPr>
          <w:sz w:val="16"/>
          <w:szCs w:val="24"/>
        </w:rPr>
        <w:t>recognises</w:t>
      </w:r>
      <w:proofErr w:type="spellEnd"/>
      <w:r w:rsidRPr="00F97FE0">
        <w:rPr>
          <w:sz w:val="16"/>
          <w:szCs w:val="24"/>
        </w:rPr>
        <w:t xml:space="preserve"> the collaborative nature of research across multiple institutions. Such reforms are intended to ensure that the patent system is better adapted to deal with the global nature of scientific inquiry. The race to patent the SARS virus also raises important questions about international treaties dealing with access to essential medicines. The public health epidemic raises similar issues to other infectious diseases — such as AIDS, malaria, tuberculosis, influenza, and so forth. The WHO made a public statement about its position on the patenting of the SARS virus. It has stated that it will continue to monitor developments in this field. </w:t>
      </w:r>
      <w:r w:rsidRPr="00F97FE0">
        <w:rPr>
          <w:szCs w:val="24"/>
          <w:u w:val="single"/>
        </w:rPr>
        <w:t xml:space="preserve">Arguably, </w:t>
      </w:r>
      <w:r w:rsidRPr="00F97FE0">
        <w:rPr>
          <w:rStyle w:val="StyleUnderline"/>
          <w:szCs w:val="24"/>
        </w:rPr>
        <w:t xml:space="preserve">there is a need for the WHO to play a larger role in the debate </w:t>
      </w:r>
      <w:r w:rsidRPr="004D1AB7">
        <w:rPr>
          <w:rStyle w:val="StyleUnderline"/>
          <w:b/>
          <w:bCs/>
          <w:szCs w:val="24"/>
          <w:highlight w:val="cyan"/>
        </w:rPr>
        <w:t>over patent law and</w:t>
      </w:r>
      <w:r w:rsidRPr="004D1AB7">
        <w:rPr>
          <w:szCs w:val="24"/>
          <w:highlight w:val="cyan"/>
          <w:u w:val="single"/>
        </w:rPr>
        <w:t xml:space="preserve"> </w:t>
      </w:r>
      <w:r w:rsidRPr="00F97FE0">
        <w:rPr>
          <w:szCs w:val="24"/>
          <w:u w:val="single"/>
        </w:rPr>
        <w:t xml:space="preserve">access to essential </w:t>
      </w:r>
      <w:r w:rsidRPr="004D1AB7">
        <w:rPr>
          <w:rStyle w:val="StyleUnderline"/>
          <w:szCs w:val="24"/>
          <w:highlight w:val="cyan"/>
        </w:rPr>
        <w:t>medicines</w:t>
      </w:r>
      <w:r w:rsidRPr="00F97FE0">
        <w:rPr>
          <w:szCs w:val="24"/>
          <w:u w:val="single"/>
        </w:rPr>
        <w:t xml:space="preserve">. </w:t>
      </w:r>
      <w:r w:rsidRPr="004D1AB7">
        <w:rPr>
          <w:rStyle w:val="StyleUnderline"/>
          <w:b/>
          <w:bCs/>
          <w:szCs w:val="24"/>
          <w:highlight w:val="cyan"/>
          <w:bdr w:val="single" w:sz="4" w:space="0" w:color="auto"/>
        </w:rPr>
        <w:t>Not only could it mediate legal disputes</w:t>
      </w:r>
      <w:r w:rsidRPr="004D1AB7">
        <w:rPr>
          <w:szCs w:val="24"/>
          <w:highlight w:val="cyan"/>
          <w:u w:val="single"/>
        </w:rPr>
        <w:t xml:space="preserve"> </w:t>
      </w:r>
      <w:r w:rsidRPr="00F97FE0">
        <w:rPr>
          <w:szCs w:val="24"/>
          <w:u w:val="single"/>
        </w:rPr>
        <w:t>over patents in respect of essential medicines</w:t>
      </w:r>
      <w:r w:rsidRPr="004D1AB7">
        <w:rPr>
          <w:rStyle w:val="StyleUnderline"/>
          <w:szCs w:val="24"/>
          <w:highlight w:val="cyan"/>
        </w:rPr>
        <w:t xml:space="preserve">, </w:t>
      </w:r>
      <w:proofErr w:type="gramStart"/>
      <w:r w:rsidRPr="004D1AB7">
        <w:rPr>
          <w:rStyle w:val="StyleUnderline"/>
          <w:szCs w:val="24"/>
          <w:highlight w:val="cyan"/>
        </w:rPr>
        <w:t>it could</w:t>
      </w:r>
      <w:proofErr w:type="gramEnd"/>
      <w:r w:rsidRPr="004D1AB7">
        <w:rPr>
          <w:rStyle w:val="StyleUnderline"/>
          <w:szCs w:val="24"/>
          <w:highlight w:val="cyan"/>
        </w:rPr>
        <w:t xml:space="preserve"> be a</w:t>
      </w:r>
      <w:r w:rsidRPr="004D1AB7">
        <w:rPr>
          <w:szCs w:val="24"/>
          <w:highlight w:val="cyan"/>
          <w:u w:val="single"/>
        </w:rPr>
        <w:t xml:space="preserve"> </w:t>
      </w:r>
      <w:r w:rsidRPr="00F97FE0">
        <w:rPr>
          <w:szCs w:val="24"/>
          <w:u w:val="single"/>
        </w:rPr>
        <w:t xml:space="preserve">vocal </w:t>
      </w:r>
      <w:r w:rsidRPr="004D1AB7">
        <w:rPr>
          <w:rStyle w:val="StyleUnderline"/>
          <w:szCs w:val="24"/>
          <w:highlight w:val="cyan"/>
        </w:rPr>
        <w:t>advocate in policy discussions</w:t>
      </w:r>
      <w:r w:rsidRPr="00F97FE0">
        <w:rPr>
          <w:sz w:val="16"/>
          <w:szCs w:val="24"/>
        </w:rPr>
        <w:t xml:space="preserve">. The WTO has also played an important role in the debate over patent law and access to essential medicines. </w:t>
      </w:r>
      <w:proofErr w:type="gramStart"/>
      <w:r w:rsidRPr="00F97FE0">
        <w:rPr>
          <w:sz w:val="16"/>
          <w:szCs w:val="24"/>
        </w:rPr>
        <w:t>A number of</w:t>
      </w:r>
      <w:proofErr w:type="gramEnd"/>
      <w:r w:rsidRPr="00F97FE0">
        <w:rPr>
          <w:sz w:val="16"/>
          <w:szCs w:val="24"/>
        </w:rPr>
        <w:t xml:space="preserve"> public interest measures could be </w:t>
      </w:r>
      <w:proofErr w:type="spellStart"/>
      <w:r w:rsidRPr="00F97FE0">
        <w:rPr>
          <w:sz w:val="16"/>
          <w:szCs w:val="24"/>
        </w:rPr>
        <w:t>utilised</w:t>
      </w:r>
      <w:proofErr w:type="spellEnd"/>
      <w:r w:rsidRPr="00F97FE0">
        <w:rPr>
          <w:sz w:val="16"/>
          <w:szCs w:val="24"/>
        </w:rPr>
        <w:t xml:space="preserve"> to secure access to patents relating to the SARS virus including compulsory licensing, parallel importation and research exceptions. The appearance of the SARS virus shows that there should be an open-ended interpretation of the scope of diseases covered by the Doha Declaration on the TRIPS Agreement and Public Health. Important lessons should be learned from the emergence of the SARS virus, and the threat posed to global health. As the World Health Report 2003 notes: SARS will not be the last new disease to take advantage of modern global conditions. In the last two decades of the 20th century, new diseases emerged at the rate of one per year, and this trend is certain to continue. Not </w:t>
      </w:r>
      <w:proofErr w:type="gramStart"/>
      <w:r w:rsidRPr="00F97FE0">
        <w:rPr>
          <w:sz w:val="16"/>
          <w:szCs w:val="24"/>
        </w:rPr>
        <w:t>all of</w:t>
      </w:r>
      <w:proofErr w:type="gramEnd"/>
      <w:r w:rsidRPr="00F97FE0">
        <w:rPr>
          <w:sz w:val="16"/>
          <w:szCs w:val="24"/>
        </w:rPr>
        <w:t xml:space="preserve"> these emerging infections will transmit easily from person to person as does SARS. Some will emerge, cause illness in humans and then disappear, perhaps to recur at some time in the future. Others will emerge, cause human </w:t>
      </w:r>
      <w:proofErr w:type="gramStart"/>
      <w:r w:rsidRPr="00F97FE0">
        <w:rPr>
          <w:sz w:val="16"/>
          <w:szCs w:val="24"/>
        </w:rPr>
        <w:t>illness</w:t>
      </w:r>
      <w:proofErr w:type="gramEnd"/>
      <w:r w:rsidRPr="00F97FE0">
        <w:rPr>
          <w:sz w:val="16"/>
          <w:szCs w:val="24"/>
        </w:rPr>
        <w:t xml:space="preserve"> and transmit for a few generations, become attenuated, and likewise disappear. And still others will emerge, become endemic, and remain important parts of our human infectious disease ecology.232 Already, in 2004, there have been worries that pharmaceutical drug companies and patent rights are impeding efforts to prevent an outbreak of bird flu — avian influenza.233 There is a need to ensure that the patent system is sufficiently flexible and adaptable to cope with the appearance of new infectious diseases.234 </w:t>
      </w:r>
    </w:p>
    <w:p w14:paraId="3B09C3EB" w14:textId="77777777" w:rsidR="00231F94" w:rsidRDefault="00231F94" w:rsidP="00231F94">
      <w:pPr>
        <w:pStyle w:val="Heading4"/>
      </w:pPr>
      <w:r>
        <w:t>WHO Cred key to Global Right to Health – medicine access is critical.</w:t>
      </w:r>
    </w:p>
    <w:p w14:paraId="00ADD6C2" w14:textId="77777777" w:rsidR="00231F94" w:rsidRDefault="00231F94" w:rsidP="00231F94">
      <w:pPr>
        <w:pStyle w:val="ListParagraph"/>
        <w:numPr>
          <w:ilvl w:val="0"/>
          <w:numId w:val="35"/>
        </w:numPr>
      </w:pPr>
      <w:r>
        <w:t>Note the Bottom Paragraph is at the bottom of the PDF – I put a paragraph break to indicate it as such – no words are missing.</w:t>
      </w:r>
    </w:p>
    <w:p w14:paraId="28146F6C" w14:textId="77777777" w:rsidR="00231F94" w:rsidRPr="00146FCD" w:rsidRDefault="00231F94" w:rsidP="00231F94">
      <w:r w:rsidRPr="00146FCD">
        <w:rPr>
          <w:rStyle w:val="Style13ptBold"/>
        </w:rPr>
        <w:t>Bluestone</w:t>
      </w:r>
      <w:r>
        <w:rPr>
          <w:rStyle w:val="Style13ptBold"/>
        </w:rPr>
        <w:t xml:space="preserve"> 3</w:t>
      </w:r>
      <w:r w:rsidRPr="00146FCD">
        <w:t>, Ken. "Strengthening WHO's position should be a priority for the new Director-General." The Lancet 361.9351 (2003): 2.</w:t>
      </w:r>
      <w:r>
        <w:t xml:space="preserve"> (</w:t>
      </w:r>
      <w:r w:rsidRPr="00146FCD">
        <w:t>Senior Policy Adviser, Voluntary Service Overseas (VSO)</w:t>
      </w:r>
      <w:r>
        <w:t xml:space="preserve">)//Elmer </w:t>
      </w:r>
    </w:p>
    <w:p w14:paraId="33035CC0" w14:textId="77777777" w:rsidR="00231F94" w:rsidRPr="00D93FBE" w:rsidRDefault="00231F94" w:rsidP="00231F94">
      <w:pPr>
        <w:rPr>
          <w:sz w:val="14"/>
        </w:rPr>
      </w:pPr>
      <w:r w:rsidRPr="00D93FBE">
        <w:rPr>
          <w:sz w:val="14"/>
        </w:rPr>
        <w:t xml:space="preserve">To meet these </w:t>
      </w:r>
      <w:r w:rsidRPr="009E5322">
        <w:rPr>
          <w:sz w:val="14"/>
        </w:rPr>
        <w:t xml:space="preserve">challenges, </w:t>
      </w:r>
      <w:r w:rsidRPr="004D1AB7">
        <w:rPr>
          <w:highlight w:val="cyan"/>
          <w:u w:val="single"/>
        </w:rPr>
        <w:t>WHO</w:t>
      </w:r>
      <w:r w:rsidRPr="009E5322">
        <w:rPr>
          <w:u w:val="single"/>
        </w:rPr>
        <w:t xml:space="preserve"> </w:t>
      </w:r>
      <w:r w:rsidRPr="004D1AB7">
        <w:rPr>
          <w:highlight w:val="cyan"/>
          <w:u w:val="single"/>
        </w:rPr>
        <w:t>must</w:t>
      </w:r>
      <w:r w:rsidRPr="009E5322">
        <w:rPr>
          <w:u w:val="single"/>
        </w:rPr>
        <w:t xml:space="preserve"> strengthen its resolve to maintain its </w:t>
      </w:r>
      <w:r w:rsidRPr="009E5322">
        <w:rPr>
          <w:b/>
          <w:bCs/>
          <w:u w:val="single"/>
        </w:rPr>
        <w:t xml:space="preserve">independence and </w:t>
      </w:r>
      <w:r w:rsidRPr="004D1AB7">
        <w:rPr>
          <w:b/>
          <w:bCs/>
          <w:highlight w:val="cyan"/>
          <w:u w:val="single"/>
        </w:rPr>
        <w:t xml:space="preserve">lead </w:t>
      </w:r>
      <w:r w:rsidRPr="009E5322">
        <w:rPr>
          <w:b/>
          <w:bCs/>
          <w:u w:val="single"/>
        </w:rPr>
        <w:t xml:space="preserve">its </w:t>
      </w:r>
      <w:r w:rsidRPr="004D1AB7">
        <w:rPr>
          <w:b/>
          <w:bCs/>
          <w:highlight w:val="cyan"/>
          <w:u w:val="single"/>
        </w:rPr>
        <w:t>member states</w:t>
      </w:r>
      <w:r w:rsidRPr="009E5322">
        <w:rPr>
          <w:u w:val="single"/>
        </w:rPr>
        <w:t xml:space="preserve">, </w:t>
      </w:r>
      <w:r w:rsidRPr="009E5322">
        <w:rPr>
          <w:b/>
          <w:bCs/>
          <w:u w:val="single"/>
          <w:bdr w:val="single" w:sz="4" w:space="0" w:color="auto"/>
        </w:rPr>
        <w:t>even at the risk of causing controversy</w:t>
      </w:r>
      <w:r w:rsidRPr="009E5322">
        <w:rPr>
          <w:u w:val="single"/>
        </w:rPr>
        <w:t xml:space="preserve">. A meaningful example is the role that WHO can have in </w:t>
      </w:r>
      <w:r w:rsidRPr="004D1AB7">
        <w:rPr>
          <w:b/>
          <w:bCs/>
          <w:highlight w:val="cyan"/>
          <w:u w:val="single"/>
        </w:rPr>
        <w:t>ensuring access to medicines</w:t>
      </w:r>
      <w:r w:rsidRPr="009E5322">
        <w:rPr>
          <w:u w:val="single"/>
        </w:rPr>
        <w:t xml:space="preserve"> for the world’s poorest</w:t>
      </w:r>
      <w:r w:rsidRPr="002548A8">
        <w:rPr>
          <w:u w:val="single"/>
        </w:rPr>
        <w:t xml:space="preserve"> people. </w:t>
      </w:r>
      <w:r w:rsidRPr="004D1AB7">
        <w:rPr>
          <w:highlight w:val="cyan"/>
          <w:u w:val="single"/>
        </w:rPr>
        <w:t xml:space="preserve">WHO </w:t>
      </w:r>
      <w:r w:rsidRPr="009E5322">
        <w:rPr>
          <w:u w:val="single"/>
        </w:rPr>
        <w:t>is</w:t>
      </w:r>
      <w:r w:rsidRPr="00146FCD">
        <w:rPr>
          <w:u w:val="single"/>
        </w:rPr>
        <w:t xml:space="preserve"> </w:t>
      </w:r>
      <w:r w:rsidRPr="009E5322">
        <w:rPr>
          <w:u w:val="single"/>
        </w:rPr>
        <w:t xml:space="preserve">the </w:t>
      </w:r>
      <w:r w:rsidRPr="004D1AB7">
        <w:rPr>
          <w:highlight w:val="cyan"/>
          <w:u w:val="single"/>
        </w:rPr>
        <w:t>only</w:t>
      </w:r>
      <w:r w:rsidRPr="009E5322">
        <w:rPr>
          <w:u w:val="single"/>
        </w:rPr>
        <w:t xml:space="preserve"> global </w:t>
      </w:r>
      <w:r w:rsidRPr="004D1AB7">
        <w:rPr>
          <w:highlight w:val="cyan"/>
          <w:u w:val="single"/>
        </w:rPr>
        <w:t>institution</w:t>
      </w:r>
      <w:r w:rsidRPr="009E5322">
        <w:rPr>
          <w:u w:val="single"/>
        </w:rPr>
        <w:t xml:space="preserve"> that has the </w:t>
      </w:r>
      <w:r w:rsidRPr="009E5322">
        <w:rPr>
          <w:b/>
          <w:bCs/>
          <w:u w:val="single"/>
          <w:bdr w:val="single" w:sz="4" w:space="0" w:color="auto"/>
        </w:rPr>
        <w:t xml:space="preserve">remit </w:t>
      </w:r>
      <w:r w:rsidRPr="004D1AB7">
        <w:rPr>
          <w:b/>
          <w:bCs/>
          <w:highlight w:val="cyan"/>
          <w:u w:val="single"/>
          <w:bdr w:val="single" w:sz="4" w:space="0" w:color="auto"/>
        </w:rPr>
        <w:t xml:space="preserve">to drive </w:t>
      </w:r>
      <w:r w:rsidRPr="009E5322">
        <w:rPr>
          <w:b/>
          <w:bCs/>
          <w:u w:val="single"/>
          <w:bdr w:val="single" w:sz="4" w:space="0" w:color="auto"/>
        </w:rPr>
        <w:t xml:space="preserve">this </w:t>
      </w:r>
      <w:r w:rsidRPr="004D1AB7">
        <w:rPr>
          <w:b/>
          <w:bCs/>
          <w:highlight w:val="cyan"/>
          <w:u w:val="single"/>
          <w:bdr w:val="single" w:sz="4" w:space="0" w:color="auto"/>
        </w:rPr>
        <w:t>agenda forward</w:t>
      </w:r>
      <w:r w:rsidRPr="00146FCD">
        <w:rPr>
          <w:u w:val="single"/>
        </w:rPr>
        <w:t xml:space="preserve">, </w:t>
      </w:r>
      <w:r w:rsidRPr="009E5322">
        <w:rPr>
          <w:u w:val="single"/>
        </w:rPr>
        <w:t xml:space="preserve">yet has failed to do so </w:t>
      </w:r>
      <w:proofErr w:type="gramStart"/>
      <w:r w:rsidRPr="009E5322">
        <w:rPr>
          <w:u w:val="single"/>
        </w:rPr>
        <w:t>convincingly</w:t>
      </w:r>
      <w:r w:rsidRPr="009E5322">
        <w:rPr>
          <w:sz w:val="14"/>
        </w:rPr>
        <w:t>.</w:t>
      </w:r>
      <w:proofErr w:type="gramEnd"/>
      <w:r w:rsidRPr="009E5322">
        <w:rPr>
          <w:sz w:val="14"/>
        </w:rPr>
        <w:t xml:space="preserve"> The new Director-General must support and </w:t>
      </w:r>
      <w:r w:rsidRPr="009E5322">
        <w:rPr>
          <w:u w:val="single"/>
        </w:rPr>
        <w:t>reinvigorate the advocacy</w:t>
      </w:r>
      <w:r w:rsidRPr="002548A8">
        <w:rPr>
          <w:u w:val="single"/>
        </w:rPr>
        <w:t xml:space="preserve"> efforts of the </w:t>
      </w:r>
      <w:proofErr w:type="spellStart"/>
      <w:r w:rsidRPr="002548A8">
        <w:rPr>
          <w:u w:val="single"/>
        </w:rPr>
        <w:t>organisation</w:t>
      </w:r>
      <w:proofErr w:type="spellEnd"/>
      <w:r w:rsidRPr="002548A8">
        <w:rPr>
          <w:u w:val="single"/>
        </w:rPr>
        <w:t xml:space="preserve"> and provide a proper counterbalance to the interests of the pharmaceutical industry and wealthy member states</w:t>
      </w:r>
      <w:r w:rsidRPr="002548A8">
        <w:rPr>
          <w:sz w:val="14"/>
        </w:rPr>
        <w:t xml:space="preserve">. As the new Director-General takes office, they will </w:t>
      </w:r>
      <w:r w:rsidRPr="002548A8">
        <w:rPr>
          <w:u w:val="single"/>
        </w:rPr>
        <w:t>face</w:t>
      </w:r>
      <w:r w:rsidRPr="002548A8">
        <w:rPr>
          <w:sz w:val="14"/>
        </w:rPr>
        <w:t xml:space="preserve"> the dual </w:t>
      </w:r>
      <w:r w:rsidRPr="002548A8">
        <w:rPr>
          <w:u w:val="single"/>
        </w:rPr>
        <w:t>challenge</w:t>
      </w:r>
      <w:r w:rsidRPr="002548A8">
        <w:rPr>
          <w:sz w:val="14"/>
        </w:rPr>
        <w:t xml:space="preserve"> </w:t>
      </w:r>
      <w:r w:rsidRPr="002548A8">
        <w:rPr>
          <w:u w:val="single"/>
        </w:rPr>
        <w:t xml:space="preserve">of </w:t>
      </w:r>
      <w:r w:rsidRPr="002548A8">
        <w:rPr>
          <w:b/>
          <w:bCs/>
          <w:u w:val="single"/>
        </w:rPr>
        <w:t>seeing that</w:t>
      </w:r>
      <w:r w:rsidRPr="002548A8">
        <w:rPr>
          <w:sz w:val="14"/>
        </w:rPr>
        <w:t xml:space="preserve"> the broadest possible </w:t>
      </w:r>
      <w:r w:rsidRPr="002548A8">
        <w:rPr>
          <w:u w:val="single"/>
        </w:rPr>
        <w:t>public health</w:t>
      </w:r>
      <w:r w:rsidRPr="002548A8">
        <w:rPr>
          <w:sz w:val="14"/>
        </w:rPr>
        <w:t xml:space="preserve"> </w:t>
      </w:r>
      <w:r w:rsidRPr="002548A8">
        <w:rPr>
          <w:u w:val="single"/>
        </w:rPr>
        <w:t xml:space="preserve">interpretation of the World Trade Organization’s Doha Agreement on Trade Related Aspects on Intellectual Property Rights (TRIPS) </w:t>
      </w:r>
      <w:r w:rsidRPr="002548A8">
        <w:rPr>
          <w:b/>
          <w:bCs/>
          <w:u w:val="single"/>
        </w:rPr>
        <w:t xml:space="preserve">is not lost, </w:t>
      </w:r>
      <w:r w:rsidRPr="009E5322">
        <w:rPr>
          <w:b/>
          <w:bCs/>
          <w:u w:val="single"/>
        </w:rPr>
        <w:t>and</w:t>
      </w:r>
      <w:r w:rsidRPr="009E5322">
        <w:rPr>
          <w:u w:val="single"/>
        </w:rPr>
        <w:t xml:space="preserve"> of seizing an opportunity to bring </w:t>
      </w:r>
      <w:r w:rsidRPr="00D93FBE">
        <w:rPr>
          <w:u w:val="single"/>
        </w:rPr>
        <w:t xml:space="preserve">about an </w:t>
      </w:r>
      <w:r w:rsidRPr="004D1AB7">
        <w:rPr>
          <w:highlight w:val="cyan"/>
          <w:u w:val="single"/>
        </w:rPr>
        <w:t>international framework for sustainable</w:t>
      </w:r>
      <w:r w:rsidRPr="004D1AB7">
        <w:rPr>
          <w:sz w:val="14"/>
          <w:highlight w:val="cyan"/>
        </w:rPr>
        <w:t xml:space="preserve"> </w:t>
      </w:r>
      <w:r w:rsidRPr="00D93FBE">
        <w:rPr>
          <w:sz w:val="14"/>
        </w:rPr>
        <w:t xml:space="preserve">and predictable </w:t>
      </w:r>
      <w:r w:rsidRPr="00D93FBE">
        <w:rPr>
          <w:sz w:val="14"/>
        </w:rPr>
        <w:lastRenderedPageBreak/>
        <w:t xml:space="preserve">tiered pricing of </w:t>
      </w:r>
      <w:r w:rsidRPr="004D1AB7">
        <w:rPr>
          <w:highlight w:val="cyan"/>
          <w:u w:val="single"/>
        </w:rPr>
        <w:t>medicines</w:t>
      </w:r>
      <w:r w:rsidRPr="00D93FBE">
        <w:rPr>
          <w:sz w:val="14"/>
        </w:rPr>
        <w:t xml:space="preserve">. </w:t>
      </w:r>
      <w:r w:rsidRPr="004D1AB7">
        <w:rPr>
          <w:highlight w:val="cyan"/>
          <w:u w:val="single"/>
        </w:rPr>
        <w:t xml:space="preserve">Without </w:t>
      </w:r>
      <w:r w:rsidRPr="00D93FBE">
        <w:rPr>
          <w:u w:val="single"/>
        </w:rPr>
        <w:t xml:space="preserve">the </w:t>
      </w:r>
      <w:r w:rsidRPr="004D1AB7">
        <w:rPr>
          <w:highlight w:val="cyan"/>
          <w:u w:val="single"/>
        </w:rPr>
        <w:t xml:space="preserve">active intervention </w:t>
      </w:r>
      <w:r w:rsidRPr="00D93FBE">
        <w:rPr>
          <w:u w:val="single"/>
        </w:rPr>
        <w:t xml:space="preserve">of a public health advocate </w:t>
      </w:r>
      <w:r w:rsidRPr="004D1AB7">
        <w:rPr>
          <w:highlight w:val="cyan"/>
          <w:u w:val="single"/>
        </w:rPr>
        <w:t xml:space="preserve">at </w:t>
      </w:r>
      <w:r w:rsidRPr="00D93FBE">
        <w:rPr>
          <w:u w:val="single"/>
        </w:rPr>
        <w:t xml:space="preserve">the level of </w:t>
      </w:r>
      <w:r w:rsidRPr="004D1AB7">
        <w:rPr>
          <w:highlight w:val="cyan"/>
          <w:u w:val="single"/>
        </w:rPr>
        <w:t>WHO</w:t>
      </w:r>
      <w:r w:rsidRPr="00D93FBE">
        <w:rPr>
          <w:u w:val="single"/>
        </w:rPr>
        <w:t xml:space="preserve">, </w:t>
      </w:r>
      <w:r w:rsidRPr="009E5322">
        <w:rPr>
          <w:u w:val="single"/>
        </w:rPr>
        <w:t xml:space="preserve">there is a </w:t>
      </w:r>
      <w:r w:rsidRPr="004D1AB7">
        <w:rPr>
          <w:highlight w:val="cyan"/>
          <w:u w:val="single"/>
        </w:rPr>
        <w:t>risk</w:t>
      </w:r>
      <w:r w:rsidRPr="009E5322">
        <w:rPr>
          <w:u w:val="single"/>
        </w:rPr>
        <w:t xml:space="preserve"> that </w:t>
      </w:r>
      <w:proofErr w:type="gramStart"/>
      <w:r w:rsidRPr="009E5322">
        <w:rPr>
          <w:u w:val="single"/>
        </w:rPr>
        <w:t xml:space="preserve">both </w:t>
      </w:r>
      <w:r w:rsidRPr="00D93FBE">
        <w:rPr>
          <w:u w:val="single"/>
        </w:rPr>
        <w:t>of these</w:t>
      </w:r>
      <w:proofErr w:type="gramEnd"/>
      <w:r w:rsidRPr="00D93FBE">
        <w:rPr>
          <w:u w:val="single"/>
        </w:rPr>
        <w:t xml:space="preserve"> initiatives </w:t>
      </w:r>
      <w:r w:rsidRPr="004D1AB7">
        <w:rPr>
          <w:b/>
          <w:bCs/>
          <w:highlight w:val="cyan"/>
          <w:u w:val="single"/>
        </w:rPr>
        <w:t>could</w:t>
      </w:r>
      <w:r w:rsidRPr="009E5322">
        <w:rPr>
          <w:b/>
          <w:bCs/>
          <w:u w:val="single"/>
        </w:rPr>
        <w:t xml:space="preserve"> </w:t>
      </w:r>
      <w:r w:rsidRPr="004D1AB7">
        <w:rPr>
          <w:b/>
          <w:bCs/>
          <w:highlight w:val="cyan"/>
          <w:u w:val="single"/>
        </w:rPr>
        <w:t>founder.</w:t>
      </w:r>
      <w:r w:rsidRPr="004D1AB7">
        <w:rPr>
          <w:highlight w:val="cyan"/>
          <w:u w:val="single"/>
        </w:rPr>
        <w:t xml:space="preserve"> </w:t>
      </w:r>
      <w:r w:rsidRPr="00D93FBE">
        <w:rPr>
          <w:sz w:val="14"/>
        </w:rPr>
        <w:t>Some people in positions of power still do not have high expectations of WHO or its new Director-General. But for the world’s poorest people, the overwhelming majority of whom live in developing countries, this person’s legacy could literally make the difference between life and death. Ken Bluestone Senior Policy Adviser, Voluntary Service Overseas (VSO)</w:t>
      </w:r>
    </w:p>
    <w:p w14:paraId="230A00EA" w14:textId="77777777" w:rsidR="00231F94" w:rsidRDefault="00231F94" w:rsidP="00231F94">
      <w:pPr>
        <w:rPr>
          <w:u w:val="single"/>
        </w:rPr>
      </w:pPr>
      <w:r w:rsidRPr="00D93FBE">
        <w:rPr>
          <w:u w:val="single"/>
        </w:rPr>
        <w:t xml:space="preserve">New leader should </w:t>
      </w:r>
      <w:r w:rsidRPr="004D1AB7">
        <w:rPr>
          <w:highlight w:val="cyan"/>
          <w:u w:val="single"/>
        </w:rPr>
        <w:t xml:space="preserve">re-establish WHO’s credibility </w:t>
      </w:r>
      <w:r w:rsidRPr="00D93FBE">
        <w:rPr>
          <w:u w:val="single"/>
        </w:rPr>
        <w:t xml:space="preserve">The credibility of WHO’s advocacy </w:t>
      </w:r>
      <w:r w:rsidRPr="004D1AB7">
        <w:rPr>
          <w:highlight w:val="cyan"/>
          <w:u w:val="single"/>
        </w:rPr>
        <w:t xml:space="preserve">of </w:t>
      </w:r>
      <w:r w:rsidRPr="00D93FBE">
        <w:rPr>
          <w:u w:val="single"/>
        </w:rPr>
        <w:t xml:space="preserve">the </w:t>
      </w:r>
      <w:r w:rsidRPr="004D1AB7">
        <w:rPr>
          <w:highlight w:val="cyan"/>
          <w:u w:val="single"/>
        </w:rPr>
        <w:t xml:space="preserve">right to health </w:t>
      </w:r>
      <w:r w:rsidRPr="00D93FBE">
        <w:rPr>
          <w:u w:val="single"/>
        </w:rPr>
        <w:t xml:space="preserve">for all </w:t>
      </w:r>
      <w:r w:rsidRPr="004D1AB7">
        <w:rPr>
          <w:highlight w:val="cyan"/>
          <w:u w:val="single"/>
        </w:rPr>
        <w:t xml:space="preserve">has been eroded </w:t>
      </w:r>
      <w:r w:rsidRPr="00D93FBE">
        <w:rPr>
          <w:u w:val="single"/>
        </w:rPr>
        <w:t xml:space="preserve">in recent years. A large reason is WHO’s </w:t>
      </w:r>
      <w:r w:rsidRPr="004D1AB7">
        <w:rPr>
          <w:b/>
          <w:bCs/>
          <w:highlight w:val="cyan"/>
          <w:u w:val="single"/>
        </w:rPr>
        <w:t xml:space="preserve">failure to challenge </w:t>
      </w:r>
      <w:r w:rsidRPr="002548A8">
        <w:rPr>
          <w:b/>
          <w:bCs/>
          <w:u w:val="single"/>
        </w:rPr>
        <w:t xml:space="preserve">the </w:t>
      </w:r>
      <w:r w:rsidRPr="004D1AB7">
        <w:rPr>
          <w:b/>
          <w:bCs/>
          <w:highlight w:val="cyan"/>
          <w:u w:val="single"/>
        </w:rPr>
        <w:t>pharmaceutical</w:t>
      </w:r>
      <w:r w:rsidRPr="004D1AB7">
        <w:rPr>
          <w:highlight w:val="cyan"/>
          <w:u w:val="single"/>
        </w:rPr>
        <w:t xml:space="preserve"> </w:t>
      </w:r>
      <w:r w:rsidRPr="00D93FBE">
        <w:rPr>
          <w:u w:val="single"/>
        </w:rPr>
        <w:t>industry on access to medicines for people with HIV/AIDS and other diseases.</w:t>
      </w:r>
      <w:r w:rsidRPr="00D93FBE">
        <w:rPr>
          <w:sz w:val="16"/>
        </w:rPr>
        <w:t xml:space="preserve"> WHO’s collaboration with the industry in the “Accelerated Access” </w:t>
      </w:r>
      <w:proofErr w:type="spellStart"/>
      <w:r w:rsidRPr="00D93FBE">
        <w:rPr>
          <w:sz w:val="16"/>
        </w:rPr>
        <w:t>programme</w:t>
      </w:r>
      <w:proofErr w:type="spellEnd"/>
      <w:r w:rsidRPr="00D93FBE">
        <w:rPr>
          <w:sz w:val="16"/>
        </w:rPr>
        <w:t xml:space="preserve"> on antiretroviral medicines sounds good. In fact, the </w:t>
      </w:r>
      <w:proofErr w:type="spellStart"/>
      <w:r w:rsidRPr="00D93FBE">
        <w:rPr>
          <w:sz w:val="16"/>
        </w:rPr>
        <w:t>programme</w:t>
      </w:r>
      <w:proofErr w:type="spellEnd"/>
      <w:r w:rsidRPr="00D93FBE">
        <w:rPr>
          <w:sz w:val="16"/>
        </w:rPr>
        <w:t xml:space="preserve"> has served as a cover for the </w:t>
      </w:r>
      <w:proofErr w:type="spellStart"/>
      <w:r w:rsidRPr="00D93FBE">
        <w:rPr>
          <w:sz w:val="16"/>
        </w:rPr>
        <w:t>organisation’s</w:t>
      </w:r>
      <w:proofErr w:type="spellEnd"/>
      <w:r w:rsidRPr="00D93FBE">
        <w:rPr>
          <w:sz w:val="16"/>
        </w:rPr>
        <w:t xml:space="preserve"> frequent acceptance of industry arguments for restricting treatment access. </w:t>
      </w:r>
      <w:r w:rsidRPr="00D93FBE">
        <w:rPr>
          <w:u w:val="single"/>
        </w:rPr>
        <w:t xml:space="preserve">To re-establish WHO’s credibility, the new Director-General must lead the </w:t>
      </w:r>
      <w:proofErr w:type="spellStart"/>
      <w:r w:rsidRPr="00D93FBE">
        <w:rPr>
          <w:u w:val="single"/>
        </w:rPr>
        <w:t>organisation</w:t>
      </w:r>
      <w:proofErr w:type="spellEnd"/>
      <w:r w:rsidRPr="00D93FBE">
        <w:rPr>
          <w:u w:val="single"/>
        </w:rPr>
        <w:t xml:space="preserve"> to stand consistently with those most deprived of health services. Kenneth Roth, Executive Director, Human Rights Watch</w:t>
      </w:r>
      <w:r>
        <w:rPr>
          <w:u w:val="single"/>
        </w:rPr>
        <w:t>.</w:t>
      </w:r>
    </w:p>
    <w:p w14:paraId="51D1D3F5" w14:textId="77777777" w:rsidR="00231F94" w:rsidRDefault="00231F94" w:rsidP="00231F94">
      <w:pPr>
        <w:pStyle w:val="Heading4"/>
      </w:pPr>
      <w:r>
        <w:t xml:space="preserve">Right to Health solves </w:t>
      </w:r>
      <w:r>
        <w:rPr>
          <w:u w:val="single"/>
        </w:rPr>
        <w:t>Nationalist Populism</w:t>
      </w:r>
      <w:r>
        <w:t>.</w:t>
      </w:r>
    </w:p>
    <w:p w14:paraId="79BD3002" w14:textId="77777777" w:rsidR="00231F94" w:rsidRPr="00D93FBE" w:rsidRDefault="00231F94" w:rsidP="00231F94">
      <w:r w:rsidRPr="00D93FBE">
        <w:rPr>
          <w:rStyle w:val="Style13ptBold"/>
        </w:rPr>
        <w:t>Friedman 17</w:t>
      </w:r>
      <w:r>
        <w:t xml:space="preserve"> Eric Friedman March 2017 “New WHO Leader Will Need Human Rights to Counter Nationalistic Populism” </w:t>
      </w:r>
      <w:hyperlink r:id="rId7" w:history="1">
        <w:r w:rsidRPr="00075FE7">
          <w:rPr>
            <w:rStyle w:val="Hyperlink"/>
          </w:rPr>
          <w:t>https://www.hhrjournal.org/2017/03/new-who-leader-will-need-human-rights-to-counter-populism/</w:t>
        </w:r>
      </w:hyperlink>
      <w:r>
        <w:rPr>
          <w:rStyle w:val="Hyperlink"/>
        </w:rPr>
        <w:t xml:space="preserve"> (</w:t>
      </w:r>
      <w:r>
        <w:t xml:space="preserve">JD, Project Leader of the Platform for a Framework Convention on Global Health at the O’Neill Institute for National and Global Health Law at the Georgetown University Law Center in Washington, DC)//Elmer </w:t>
      </w:r>
    </w:p>
    <w:p w14:paraId="69E7C8B1" w14:textId="77777777" w:rsidR="00231F94" w:rsidRPr="00D93FBE" w:rsidRDefault="00231F94" w:rsidP="00231F94">
      <w:pPr>
        <w:rPr>
          <w:sz w:val="16"/>
        </w:rPr>
      </w:pPr>
      <w:r w:rsidRPr="00D93FBE">
        <w:rPr>
          <w:rStyle w:val="StyleUnderline"/>
          <w:szCs w:val="24"/>
        </w:rPr>
        <w:t xml:space="preserve">The </w:t>
      </w:r>
      <w:r w:rsidRPr="009E5322">
        <w:rPr>
          <w:rStyle w:val="StyleUnderline"/>
          <w:szCs w:val="24"/>
        </w:rPr>
        <w:t xml:space="preserve">need for </w:t>
      </w:r>
      <w:r w:rsidRPr="004D1AB7">
        <w:rPr>
          <w:rStyle w:val="StyleUnderline"/>
          <w:szCs w:val="24"/>
          <w:highlight w:val="cyan"/>
        </w:rPr>
        <w:t xml:space="preserve">WHO </w:t>
      </w:r>
      <w:r w:rsidRPr="009E5322">
        <w:rPr>
          <w:rStyle w:val="StyleUnderline"/>
          <w:szCs w:val="24"/>
        </w:rPr>
        <w:t>leadership on</w:t>
      </w:r>
      <w:r w:rsidRPr="00D93FBE">
        <w:rPr>
          <w:rStyle w:val="StyleUnderline"/>
          <w:szCs w:val="24"/>
        </w:rPr>
        <w:t xml:space="preserve"> </w:t>
      </w:r>
      <w:r w:rsidRPr="00DC1734">
        <w:rPr>
          <w:rStyle w:val="StyleUnderline"/>
          <w:szCs w:val="24"/>
        </w:rPr>
        <w:t>human rights</w:t>
      </w:r>
      <w:r w:rsidRPr="00DC1734">
        <w:rPr>
          <w:sz w:val="16"/>
          <w:szCs w:val="24"/>
        </w:rPr>
        <w:t>—</w:t>
      </w:r>
      <w:r w:rsidRPr="00DC1734">
        <w:rPr>
          <w:rStyle w:val="StyleUnderline"/>
          <w:szCs w:val="24"/>
        </w:rPr>
        <w:t>and</w:t>
      </w:r>
      <w:r w:rsidRPr="00D93FBE">
        <w:rPr>
          <w:sz w:val="16"/>
          <w:szCs w:val="24"/>
        </w:rPr>
        <w:t xml:space="preserve"> for </w:t>
      </w:r>
      <w:r w:rsidRPr="004D1AB7">
        <w:rPr>
          <w:rStyle w:val="Emphasis"/>
          <w:szCs w:val="24"/>
          <w:highlight w:val="cyan"/>
        </w:rPr>
        <w:t>global leadership on health</w:t>
      </w:r>
      <w:r w:rsidRPr="009E5322">
        <w:rPr>
          <w:rStyle w:val="Emphasis"/>
          <w:szCs w:val="24"/>
        </w:rPr>
        <w:t xml:space="preserve"> and human rights beyond WHO</w:t>
      </w:r>
      <w:r w:rsidRPr="009E5322">
        <w:rPr>
          <w:sz w:val="16"/>
          <w:szCs w:val="24"/>
        </w:rPr>
        <w:t>—</w:t>
      </w:r>
      <w:r w:rsidRPr="00D93FBE">
        <w:rPr>
          <w:sz w:val="16"/>
          <w:szCs w:val="24"/>
        </w:rPr>
        <w:t xml:space="preserve">has always been </w:t>
      </w:r>
      <w:proofErr w:type="gramStart"/>
      <w:r w:rsidRPr="00D93FBE">
        <w:rPr>
          <w:sz w:val="16"/>
          <w:szCs w:val="24"/>
        </w:rPr>
        <w:t>present, yet</w:t>
      </w:r>
      <w:proofErr w:type="gramEnd"/>
      <w:r w:rsidRPr="00D93FBE">
        <w:rPr>
          <w:sz w:val="16"/>
          <w:szCs w:val="24"/>
        </w:rPr>
        <w:t xml:space="preserve"> </w:t>
      </w:r>
      <w:r w:rsidRPr="009E5322">
        <w:rPr>
          <w:rStyle w:val="StyleUnderline"/>
          <w:szCs w:val="24"/>
        </w:rPr>
        <w:t>has become</w:t>
      </w:r>
      <w:r w:rsidRPr="00D93FBE">
        <w:rPr>
          <w:sz w:val="16"/>
          <w:szCs w:val="24"/>
        </w:rPr>
        <w:t xml:space="preserve"> ever more </w:t>
      </w:r>
      <w:r w:rsidRPr="004D1AB7">
        <w:rPr>
          <w:rStyle w:val="StyleUnderline"/>
          <w:szCs w:val="24"/>
          <w:highlight w:val="cyan"/>
        </w:rPr>
        <w:t>pressing</w:t>
      </w:r>
      <w:r w:rsidRPr="00D93FBE">
        <w:rPr>
          <w:sz w:val="16"/>
          <w:szCs w:val="24"/>
        </w:rPr>
        <w:t xml:space="preserve">. A </w:t>
      </w:r>
      <w:r w:rsidRPr="009E5322">
        <w:rPr>
          <w:rStyle w:val="Emphasis"/>
          <w:szCs w:val="24"/>
          <w:bdr w:val="single" w:sz="4" w:space="0" w:color="auto"/>
        </w:rPr>
        <w:t xml:space="preserve">reactionary, nationalist </w:t>
      </w:r>
      <w:r w:rsidRPr="004D1AB7">
        <w:rPr>
          <w:rStyle w:val="Emphasis"/>
          <w:szCs w:val="24"/>
          <w:highlight w:val="cyan"/>
          <w:bdr w:val="single" w:sz="4" w:space="0" w:color="auto"/>
        </w:rPr>
        <w:t xml:space="preserve">populism </w:t>
      </w:r>
      <w:r w:rsidRPr="009E5322">
        <w:rPr>
          <w:rStyle w:val="Emphasis"/>
          <w:szCs w:val="24"/>
          <w:bdr w:val="single" w:sz="4" w:space="0" w:color="auto"/>
        </w:rPr>
        <w:t xml:space="preserve">has been </w:t>
      </w:r>
      <w:r w:rsidRPr="004D1AB7">
        <w:rPr>
          <w:rStyle w:val="Emphasis"/>
          <w:szCs w:val="24"/>
          <w:highlight w:val="cyan"/>
          <w:bdr w:val="single" w:sz="4" w:space="0" w:color="auto"/>
        </w:rPr>
        <w:t>gaining momentum</w:t>
      </w:r>
      <w:r w:rsidRPr="00D93FBE">
        <w:rPr>
          <w:rStyle w:val="Emphasis"/>
          <w:szCs w:val="24"/>
        </w:rPr>
        <w:t>,</w:t>
      </w:r>
      <w:r w:rsidRPr="00D93FBE">
        <w:rPr>
          <w:sz w:val="16"/>
          <w:szCs w:val="24"/>
        </w:rPr>
        <w:t xml:space="preserve"> particularly in the United States and parts of Europe, </w:t>
      </w:r>
      <w:r w:rsidRPr="00D93FBE">
        <w:rPr>
          <w:rStyle w:val="StyleUnderline"/>
          <w:szCs w:val="24"/>
        </w:rPr>
        <w:t xml:space="preserve">and some of its most disturbing features, such as </w:t>
      </w:r>
      <w:r w:rsidRPr="004D1AB7">
        <w:rPr>
          <w:rStyle w:val="StyleUnderline"/>
          <w:szCs w:val="24"/>
          <w:highlight w:val="cyan"/>
        </w:rPr>
        <w:t xml:space="preserve">xenophobia </w:t>
      </w:r>
      <w:r w:rsidRPr="009E5322">
        <w:rPr>
          <w:rStyle w:val="StyleUnderline"/>
          <w:szCs w:val="24"/>
        </w:rPr>
        <w:t xml:space="preserve">and </w:t>
      </w:r>
      <w:r w:rsidRPr="004D1AB7">
        <w:rPr>
          <w:rStyle w:val="StyleUnderline"/>
          <w:szCs w:val="24"/>
          <w:highlight w:val="cyan"/>
        </w:rPr>
        <w:t>disregard for</w:t>
      </w:r>
      <w:r w:rsidRPr="00D93FBE">
        <w:rPr>
          <w:rStyle w:val="StyleUnderline"/>
          <w:szCs w:val="24"/>
        </w:rPr>
        <w:t xml:space="preserve"> international law and </w:t>
      </w:r>
      <w:r w:rsidRPr="004D1AB7">
        <w:rPr>
          <w:rStyle w:val="StyleUnderline"/>
          <w:szCs w:val="24"/>
          <w:highlight w:val="cyan"/>
        </w:rPr>
        <w:t>institutions</w:t>
      </w:r>
      <w:r w:rsidRPr="00D93FBE">
        <w:rPr>
          <w:rStyle w:val="StyleUnderline"/>
          <w:szCs w:val="24"/>
        </w:rPr>
        <w:t xml:space="preserve">, </w:t>
      </w:r>
      <w:r w:rsidRPr="009E5322">
        <w:rPr>
          <w:rStyle w:val="StyleUnderline"/>
          <w:szCs w:val="24"/>
        </w:rPr>
        <w:t>are surfacing</w:t>
      </w:r>
      <w:r w:rsidRPr="00D93FBE">
        <w:rPr>
          <w:rStyle w:val="StyleUnderline"/>
          <w:szCs w:val="24"/>
        </w:rPr>
        <w:t xml:space="preserve"> elsewhere. </w:t>
      </w:r>
      <w:r w:rsidRPr="009E5322">
        <w:rPr>
          <w:rStyle w:val="Emphasis"/>
          <w:szCs w:val="24"/>
        </w:rPr>
        <w:t>Persisting health challenges</w:t>
      </w:r>
      <w:r w:rsidRPr="009E5322">
        <w:rPr>
          <w:sz w:val="16"/>
          <w:szCs w:val="24"/>
        </w:rPr>
        <w:t>—</w:t>
      </w:r>
      <w:r w:rsidRPr="009E5322">
        <w:rPr>
          <w:rStyle w:val="StyleUnderline"/>
          <w:szCs w:val="24"/>
        </w:rPr>
        <w:t>such as immense national</w:t>
      </w:r>
      <w:r w:rsidRPr="00D93FBE">
        <w:rPr>
          <w:rStyle w:val="StyleUnderline"/>
          <w:szCs w:val="24"/>
        </w:rPr>
        <w:t xml:space="preserve"> and </w:t>
      </w:r>
      <w:r w:rsidRPr="009E5322">
        <w:rPr>
          <w:rStyle w:val="StyleUnderline"/>
          <w:b/>
          <w:bCs/>
          <w:szCs w:val="24"/>
        </w:rPr>
        <w:t xml:space="preserve">global </w:t>
      </w:r>
      <w:r w:rsidRPr="004D1AB7">
        <w:rPr>
          <w:rStyle w:val="StyleUnderline"/>
          <w:b/>
          <w:bCs/>
          <w:szCs w:val="24"/>
          <w:highlight w:val="cyan"/>
        </w:rPr>
        <w:t>health inequities</w:t>
      </w:r>
      <w:r w:rsidRPr="00D93FBE">
        <w:rPr>
          <w:rStyle w:val="StyleUnderline"/>
          <w:szCs w:val="24"/>
        </w:rPr>
        <w:t xml:space="preserve">, with </w:t>
      </w:r>
      <w:r w:rsidRPr="00D93FBE">
        <w:rPr>
          <w:rStyle w:val="Emphasis"/>
          <w:szCs w:val="24"/>
        </w:rPr>
        <w:t>universal health coverage</w:t>
      </w:r>
      <w:r w:rsidRPr="00D93FBE">
        <w:rPr>
          <w:sz w:val="16"/>
          <w:szCs w:val="24"/>
        </w:rPr>
        <w:t xml:space="preserve"> and the Sustainable Development Goals </w:t>
      </w:r>
      <w:r w:rsidRPr="00D93FBE">
        <w:rPr>
          <w:rStyle w:val="StyleUnderline"/>
          <w:szCs w:val="24"/>
        </w:rPr>
        <w:t>offering some hope of lessening them</w:t>
      </w:r>
      <w:r w:rsidRPr="00D93FBE">
        <w:rPr>
          <w:sz w:val="16"/>
          <w:szCs w:val="24"/>
        </w:rPr>
        <w:t>—</w:t>
      </w:r>
      <w:r w:rsidRPr="00D93FBE">
        <w:rPr>
          <w:rStyle w:val="StyleUnderline"/>
          <w:szCs w:val="24"/>
        </w:rPr>
        <w:t>and growing threats such as</w:t>
      </w:r>
      <w:r w:rsidRPr="00D93FBE">
        <w:rPr>
          <w:sz w:val="16"/>
          <w:szCs w:val="24"/>
        </w:rPr>
        <w:t xml:space="preserve"> outbreaks of </w:t>
      </w:r>
      <w:r w:rsidRPr="004D1AB7">
        <w:rPr>
          <w:rStyle w:val="Emphasis"/>
          <w:szCs w:val="24"/>
          <w:highlight w:val="cyan"/>
        </w:rPr>
        <w:t>infectious disease</w:t>
      </w:r>
      <w:r w:rsidRPr="00D93FBE">
        <w:rPr>
          <w:sz w:val="16"/>
          <w:szCs w:val="24"/>
        </w:rPr>
        <w:t xml:space="preserve">, worsening </w:t>
      </w:r>
      <w:r w:rsidRPr="004D1AB7">
        <w:rPr>
          <w:rStyle w:val="Emphasis"/>
          <w:szCs w:val="24"/>
          <w:highlight w:val="cyan"/>
        </w:rPr>
        <w:t>antimicrobial resistance</w:t>
      </w:r>
      <w:r w:rsidRPr="00D93FBE">
        <w:rPr>
          <w:sz w:val="16"/>
          <w:szCs w:val="24"/>
        </w:rPr>
        <w:t>, and climate change</w:t>
      </w:r>
      <w:r w:rsidRPr="004D1AB7">
        <w:rPr>
          <w:sz w:val="16"/>
          <w:szCs w:val="24"/>
          <w:highlight w:val="cyan"/>
        </w:rPr>
        <w:t xml:space="preserve"> </w:t>
      </w:r>
      <w:r w:rsidRPr="004D1AB7">
        <w:rPr>
          <w:rStyle w:val="StyleUnderline"/>
          <w:szCs w:val="24"/>
          <w:highlight w:val="cyan"/>
        </w:rPr>
        <w:t>demand</w:t>
      </w:r>
      <w:r w:rsidRPr="00D93FBE">
        <w:rPr>
          <w:rStyle w:val="StyleUnderline"/>
          <w:szCs w:val="24"/>
        </w:rPr>
        <w:t xml:space="preserve"> the</w:t>
      </w:r>
      <w:r w:rsidRPr="00D93FBE">
        <w:rPr>
          <w:sz w:val="16"/>
          <w:szCs w:val="24"/>
        </w:rPr>
        <w:t xml:space="preserve"> type of </w:t>
      </w:r>
      <w:r w:rsidRPr="004D1AB7">
        <w:rPr>
          <w:rStyle w:val="Emphasis"/>
          <w:szCs w:val="24"/>
          <w:highlight w:val="cyan"/>
        </w:rPr>
        <w:t>leadership</w:t>
      </w:r>
      <w:r w:rsidRPr="00D93FBE">
        <w:rPr>
          <w:rStyle w:val="Emphasis"/>
          <w:szCs w:val="24"/>
        </w:rPr>
        <w:t xml:space="preserve"> </w:t>
      </w:r>
      <w:r w:rsidRPr="009E5322">
        <w:rPr>
          <w:rStyle w:val="Emphasis"/>
          <w:szCs w:val="24"/>
        </w:rPr>
        <w:t>that the right to health entails</w:t>
      </w:r>
      <w:r w:rsidRPr="009E5322">
        <w:rPr>
          <w:sz w:val="16"/>
          <w:szCs w:val="24"/>
        </w:rPr>
        <w:t>.</w:t>
      </w:r>
      <w:r w:rsidRPr="00D93FBE">
        <w:rPr>
          <w:sz w:val="16"/>
          <w:szCs w:val="24"/>
        </w:rPr>
        <w:t xml:space="preserve"> In this immensely challenging environment, </w:t>
      </w:r>
      <w:r w:rsidRPr="004D1AB7">
        <w:rPr>
          <w:rStyle w:val="StyleUnderline"/>
          <w:szCs w:val="24"/>
          <w:highlight w:val="cyan"/>
        </w:rPr>
        <w:t xml:space="preserve">WHO </w:t>
      </w:r>
      <w:r w:rsidRPr="009E5322">
        <w:rPr>
          <w:rStyle w:val="StyleUnderline"/>
          <w:szCs w:val="24"/>
        </w:rPr>
        <w:t>needs</w:t>
      </w:r>
      <w:r w:rsidRPr="00D93FBE">
        <w:rPr>
          <w:sz w:val="16"/>
          <w:szCs w:val="24"/>
        </w:rPr>
        <w:t xml:space="preserve"> to become a 21st century institution that has </w:t>
      </w:r>
      <w:r w:rsidRPr="00D93FBE">
        <w:rPr>
          <w:rStyle w:val="Emphasis"/>
          <w:szCs w:val="24"/>
        </w:rPr>
        <w:t xml:space="preserve">the </w:t>
      </w:r>
      <w:r w:rsidRPr="00DC1734">
        <w:rPr>
          <w:rStyle w:val="Emphasis"/>
          <w:szCs w:val="24"/>
        </w:rPr>
        <w:t xml:space="preserve">gravitas and </w:t>
      </w:r>
      <w:r w:rsidRPr="004D1AB7">
        <w:rPr>
          <w:rStyle w:val="Emphasis"/>
          <w:szCs w:val="24"/>
          <w:highlight w:val="cyan"/>
        </w:rPr>
        <w:t>credibility</w:t>
      </w:r>
      <w:r w:rsidRPr="004D1AB7">
        <w:rPr>
          <w:sz w:val="16"/>
          <w:szCs w:val="24"/>
          <w:highlight w:val="cyan"/>
        </w:rPr>
        <w:t xml:space="preserve"> </w:t>
      </w:r>
      <w:r w:rsidRPr="004D1AB7">
        <w:rPr>
          <w:rStyle w:val="StyleUnderline"/>
          <w:szCs w:val="24"/>
          <w:highlight w:val="cyan"/>
        </w:rPr>
        <w:t>to carve</w:t>
      </w:r>
      <w:r w:rsidRPr="00D93FBE">
        <w:rPr>
          <w:rStyle w:val="StyleUnderline"/>
          <w:szCs w:val="24"/>
        </w:rPr>
        <w:t xml:space="preserve"> a path </w:t>
      </w:r>
      <w:r w:rsidRPr="004D1AB7">
        <w:rPr>
          <w:rStyle w:val="StyleUnderline"/>
          <w:szCs w:val="24"/>
          <w:highlight w:val="cyan"/>
        </w:rPr>
        <w:t xml:space="preserve">through </w:t>
      </w:r>
      <w:r w:rsidRPr="009E5322">
        <w:rPr>
          <w:rStyle w:val="StyleUnderline"/>
          <w:szCs w:val="24"/>
        </w:rPr>
        <w:t xml:space="preserve">these </w:t>
      </w:r>
      <w:r w:rsidRPr="004D1AB7">
        <w:rPr>
          <w:rStyle w:val="StyleUnderline"/>
          <w:szCs w:val="24"/>
          <w:highlight w:val="cyan"/>
        </w:rPr>
        <w:t>obstacles</w:t>
      </w:r>
      <w:r w:rsidRPr="00D93FBE">
        <w:rPr>
          <w:rStyle w:val="StyleUnderline"/>
          <w:szCs w:val="24"/>
        </w:rPr>
        <w:t xml:space="preserve"> towards global health justice</w:t>
      </w:r>
      <w:r w:rsidRPr="00D93FBE">
        <w:rPr>
          <w:sz w:val="16"/>
          <w:szCs w:val="24"/>
        </w:rPr>
        <w:t xml:space="preserve">. The next WHO Director-General, to be elected in May, must lead the organization there. </w:t>
      </w:r>
      <w:r w:rsidRPr="009E5322">
        <w:rPr>
          <w:rStyle w:val="Emphasis"/>
          <w:szCs w:val="24"/>
        </w:rPr>
        <w:t xml:space="preserve">The </w:t>
      </w:r>
      <w:r w:rsidRPr="004D1AB7">
        <w:rPr>
          <w:rStyle w:val="Emphasis"/>
          <w:szCs w:val="24"/>
          <w:highlight w:val="cyan"/>
        </w:rPr>
        <w:t xml:space="preserve">right to health </w:t>
      </w:r>
      <w:r w:rsidRPr="009E5322">
        <w:rPr>
          <w:rStyle w:val="Emphasis"/>
          <w:szCs w:val="24"/>
        </w:rPr>
        <w:t xml:space="preserve">can </w:t>
      </w:r>
      <w:r w:rsidRPr="004D1AB7">
        <w:rPr>
          <w:rStyle w:val="Emphasis"/>
          <w:szCs w:val="24"/>
          <w:highlight w:val="cyan"/>
        </w:rPr>
        <w:t>light the way</w:t>
      </w:r>
      <w:r w:rsidRPr="00D93FBE">
        <w:rPr>
          <w:rStyle w:val="Emphasis"/>
          <w:szCs w:val="24"/>
        </w:rPr>
        <w:t xml:space="preserve"> ahead</w:t>
      </w:r>
      <w:r w:rsidRPr="00D93FBE">
        <w:rPr>
          <w:sz w:val="16"/>
          <w:szCs w:val="24"/>
        </w:rPr>
        <w:t xml:space="preserve">, with reforms to, and driven by, WHO. These reforms must develop an internal governance that is far more welcoming of civil society, with WHO member states significantly increasing contributions so work on the social determinants of health can expand, and with enhanced transparency and accountability. Furthermore, reforms are needed so that WHO leads on global health equity and human rights, including through national health equity strategies and, above all, the Framework Convention on Global Health (FCGH). The FCGH could help bring the right to health to the next level by capturing core aspects of the right to health, such as: 1) participation and accountability, setting clear standards for people’s participation in health policy-making at all levels, and establishing multi-layered health accountability frameworks with standards to which all nations would be held; 2) equity, including by catalyzing national health equity strategies—which must be developed through broad participation, itself a potentially empowering process—and advancing data disaggregation and more equitable financing; 3) financial resources, with global norms on national and international health financing responsibilities; and 4) respecting and promoting the right to health in all policies, from setting standards on health impact assessments—including participatory processes in developing them, human rights standards, an equity focus, and follow-up processes—to firmly ensuring the primacy of the right to health in other legal regimes that may undermine. From an earlier WHO treaty, the Framework Convention on Tobacco Control, </w:t>
      </w:r>
      <w:r w:rsidRPr="00D93FBE">
        <w:rPr>
          <w:rStyle w:val="StyleUnderline"/>
          <w:szCs w:val="24"/>
        </w:rPr>
        <w:t xml:space="preserve">we know the power of international law to significantly advance health, with </w:t>
      </w:r>
      <w:r w:rsidRPr="009E5322">
        <w:rPr>
          <w:rStyle w:val="StyleUnderline"/>
          <w:szCs w:val="24"/>
        </w:rPr>
        <w:t xml:space="preserve">the </w:t>
      </w:r>
      <w:r w:rsidRPr="004D1AB7">
        <w:rPr>
          <w:rStyle w:val="Emphasis"/>
          <w:szCs w:val="24"/>
          <w:highlight w:val="cyan"/>
        </w:rPr>
        <w:t xml:space="preserve">transformative </w:t>
      </w:r>
      <w:r w:rsidRPr="00D93FBE">
        <w:rPr>
          <w:rStyle w:val="Emphasis"/>
          <w:szCs w:val="24"/>
        </w:rPr>
        <w:t xml:space="preserve">power of legally binding </w:t>
      </w:r>
      <w:r w:rsidRPr="004D1AB7">
        <w:rPr>
          <w:rStyle w:val="Emphasis"/>
          <w:szCs w:val="24"/>
          <w:highlight w:val="cyan"/>
        </w:rPr>
        <w:t>global health norms</w:t>
      </w:r>
      <w:r w:rsidRPr="00D93FBE">
        <w:rPr>
          <w:sz w:val="16"/>
          <w:szCs w:val="24"/>
        </w:rPr>
        <w:t xml:space="preserve">. As a treaty, the FCGH would increase political accountability and accountability through the courts, while helping protect health other treaty-based international regimes, such as trade. It </w:t>
      </w:r>
      <w:r w:rsidRPr="004D1AB7">
        <w:rPr>
          <w:rStyle w:val="StyleUnderline"/>
          <w:szCs w:val="24"/>
          <w:highlight w:val="cyan"/>
        </w:rPr>
        <w:t>would</w:t>
      </w:r>
      <w:r w:rsidRPr="00D93FBE">
        <w:rPr>
          <w:sz w:val="16"/>
          <w:szCs w:val="24"/>
        </w:rPr>
        <w:t xml:space="preserve"> also </w:t>
      </w:r>
      <w:r w:rsidRPr="009E5322">
        <w:rPr>
          <w:rStyle w:val="StyleUnderline"/>
          <w:szCs w:val="24"/>
        </w:rPr>
        <w:t xml:space="preserve">be a bold </w:t>
      </w:r>
      <w:r w:rsidRPr="004D1AB7">
        <w:rPr>
          <w:rStyle w:val="StyleUnderline"/>
          <w:szCs w:val="24"/>
          <w:highlight w:val="cyan"/>
        </w:rPr>
        <w:t>assertion</w:t>
      </w:r>
      <w:r w:rsidRPr="009E5322">
        <w:rPr>
          <w:rStyle w:val="StyleUnderline"/>
          <w:szCs w:val="24"/>
        </w:rPr>
        <w:t xml:space="preserve"> </w:t>
      </w:r>
      <w:r w:rsidRPr="004D1AB7">
        <w:rPr>
          <w:rStyle w:val="StyleUnderline"/>
          <w:szCs w:val="24"/>
          <w:highlight w:val="cyan"/>
        </w:rPr>
        <w:t xml:space="preserve">of </w:t>
      </w:r>
      <w:r w:rsidRPr="004D1AB7">
        <w:rPr>
          <w:rStyle w:val="Emphasis"/>
          <w:szCs w:val="24"/>
          <w:highlight w:val="cyan"/>
        </w:rPr>
        <w:t>global solidarity</w:t>
      </w:r>
      <w:r w:rsidRPr="00D93FBE">
        <w:rPr>
          <w:sz w:val="16"/>
          <w:szCs w:val="24"/>
        </w:rPr>
        <w:t xml:space="preserve"> for global justice, as so urgently needed, “</w:t>
      </w:r>
      <w:r w:rsidRPr="004D1AB7">
        <w:rPr>
          <w:rStyle w:val="StyleUnderline"/>
          <w:szCs w:val="24"/>
          <w:highlight w:val="cyan"/>
        </w:rPr>
        <w:t>demonstrating</w:t>
      </w:r>
      <w:r w:rsidRPr="00D93FBE">
        <w:rPr>
          <w:sz w:val="16"/>
          <w:szCs w:val="24"/>
        </w:rPr>
        <w:t xml:space="preserve"> that </w:t>
      </w:r>
      <w:r w:rsidRPr="00D93FBE">
        <w:rPr>
          <w:rStyle w:val="StyleUnderline"/>
          <w:szCs w:val="24"/>
        </w:rPr>
        <w:t xml:space="preserve">the community of </w:t>
      </w:r>
      <w:r w:rsidRPr="004D1AB7">
        <w:rPr>
          <w:rStyle w:val="StyleUnderline"/>
          <w:b/>
          <w:bCs/>
          <w:szCs w:val="24"/>
          <w:highlight w:val="cyan"/>
        </w:rPr>
        <w:t>nations are</w:t>
      </w:r>
      <w:r w:rsidRPr="00D93FBE">
        <w:rPr>
          <w:rStyle w:val="StyleUnderline"/>
          <w:b/>
          <w:bCs/>
          <w:szCs w:val="24"/>
        </w:rPr>
        <w:t xml:space="preserve"> indeed </w:t>
      </w:r>
      <w:r w:rsidRPr="004D1AB7">
        <w:rPr>
          <w:rStyle w:val="StyleUnderline"/>
          <w:b/>
          <w:bCs/>
          <w:szCs w:val="24"/>
          <w:highlight w:val="cyan"/>
        </w:rPr>
        <w:t>stronger together</w:t>
      </w:r>
      <w:r w:rsidRPr="00D93FBE">
        <w:rPr>
          <w:sz w:val="16"/>
          <w:szCs w:val="24"/>
        </w:rPr>
        <w:t xml:space="preserve">.” One candidate for the WHO Director-General election, David Nabarro, has recognized the value and civil society support that FCGH has already received, and the need to further explore the treaty (mentioned at 1:46:38 mark). A good first step would be establishing a WHO working group on the FCGH, with broad participation, particularly from states, civil society, and representatives of communities most affected by health inequities, along with relevant international agencies. </w:t>
      </w:r>
      <w:r w:rsidRPr="00D93FBE">
        <w:rPr>
          <w:rStyle w:val="StyleUnderline"/>
          <w:szCs w:val="24"/>
        </w:rPr>
        <w:t xml:space="preserve">We see signs of </w:t>
      </w:r>
      <w:r w:rsidRPr="004D1AB7">
        <w:rPr>
          <w:rStyle w:val="StyleUnderline"/>
          <w:b/>
          <w:bCs/>
          <w:szCs w:val="24"/>
          <w:highlight w:val="cyan"/>
        </w:rPr>
        <w:t>resistance of</w:t>
      </w:r>
      <w:r w:rsidRPr="00D93FBE">
        <w:rPr>
          <w:rStyle w:val="StyleUnderline"/>
          <w:b/>
          <w:bCs/>
          <w:szCs w:val="24"/>
        </w:rPr>
        <w:t xml:space="preserve"> the </w:t>
      </w:r>
      <w:r w:rsidRPr="009E5322">
        <w:rPr>
          <w:rStyle w:val="StyleUnderline"/>
          <w:b/>
          <w:bCs/>
          <w:szCs w:val="24"/>
        </w:rPr>
        <w:lastRenderedPageBreak/>
        <w:t xml:space="preserve">dangerous </w:t>
      </w:r>
      <w:r w:rsidRPr="004D1AB7">
        <w:rPr>
          <w:rStyle w:val="StyleUnderline"/>
          <w:b/>
          <w:bCs/>
          <w:szCs w:val="24"/>
          <w:highlight w:val="cyan"/>
        </w:rPr>
        <w:t>nationalist populism</w:t>
      </w:r>
      <w:r w:rsidRPr="00D93FBE">
        <w:rPr>
          <w:sz w:val="16"/>
          <w:szCs w:val="24"/>
        </w:rPr>
        <w:t xml:space="preserve">, from protests that persist and judicial checks on one of the administration’s vilest acts (an immigration and refugee travel ban, with its effects falling heaviest on Muslims) in the United States to the rejection of the far-right candidate in the elections in the Netherland. </w:t>
      </w:r>
      <w:r w:rsidRPr="00D93FBE">
        <w:rPr>
          <w:rStyle w:val="StyleUnderline"/>
          <w:szCs w:val="24"/>
        </w:rPr>
        <w:t xml:space="preserve">Such resistance </w:t>
      </w:r>
      <w:r w:rsidRPr="009E5322">
        <w:rPr>
          <w:rStyle w:val="Emphasis"/>
          <w:szCs w:val="24"/>
        </w:rPr>
        <w:t xml:space="preserve">can </w:t>
      </w:r>
      <w:r w:rsidRPr="004D1AB7">
        <w:rPr>
          <w:rStyle w:val="Emphasis"/>
          <w:szCs w:val="24"/>
          <w:highlight w:val="cyan"/>
        </w:rPr>
        <w:t xml:space="preserve">prevent </w:t>
      </w:r>
      <w:r w:rsidRPr="00D93FBE">
        <w:rPr>
          <w:rStyle w:val="Emphasis"/>
          <w:szCs w:val="24"/>
        </w:rPr>
        <w:t xml:space="preserve">some of </w:t>
      </w:r>
      <w:r w:rsidRPr="009E5322">
        <w:rPr>
          <w:rStyle w:val="Emphasis"/>
          <w:szCs w:val="24"/>
        </w:rPr>
        <w:t xml:space="preserve">the </w:t>
      </w:r>
      <w:r w:rsidRPr="004D1AB7">
        <w:rPr>
          <w:rStyle w:val="Emphasis"/>
          <w:szCs w:val="24"/>
          <w:highlight w:val="cyan"/>
        </w:rPr>
        <w:t>worst impacts</w:t>
      </w:r>
      <w:r w:rsidRPr="00D93FBE">
        <w:rPr>
          <w:rStyle w:val="StyleUnderline"/>
          <w:szCs w:val="24"/>
        </w:rPr>
        <w:t xml:space="preserve"> on the right to health, from discrimination against migrants to cuts to programs</w:t>
      </w:r>
      <w:r w:rsidRPr="00D93FBE">
        <w:rPr>
          <w:sz w:val="16"/>
          <w:szCs w:val="24"/>
        </w:rPr>
        <w:t xml:space="preserve"> vital for health. Meanwhile, </w:t>
      </w:r>
      <w:r w:rsidRPr="00D93FBE">
        <w:rPr>
          <w:rStyle w:val="StyleUnderline"/>
          <w:szCs w:val="24"/>
        </w:rPr>
        <w:t>let’s construct an edifice for the future of health and human rights,</w:t>
      </w:r>
      <w:r w:rsidRPr="00D93FBE">
        <w:rPr>
          <w:sz w:val="16"/>
          <w:szCs w:val="24"/>
        </w:rPr>
        <w:t xml:space="preserve"> even as we stand against its destruction. </w:t>
      </w:r>
      <w:r w:rsidRPr="00D93FBE">
        <w:rPr>
          <w:rStyle w:val="StyleUnderline"/>
          <w:szCs w:val="24"/>
        </w:rPr>
        <w:t>WHO</w:t>
      </w:r>
      <w:r w:rsidRPr="009E5322">
        <w:rPr>
          <w:rStyle w:val="StyleUnderline"/>
          <w:szCs w:val="24"/>
        </w:rPr>
        <w:t>, right to health</w:t>
      </w:r>
      <w:r w:rsidRPr="009E5322">
        <w:rPr>
          <w:sz w:val="16"/>
          <w:szCs w:val="24"/>
        </w:rPr>
        <w:t xml:space="preserve">, and FCGH leadership </w:t>
      </w:r>
      <w:r w:rsidRPr="009E5322">
        <w:rPr>
          <w:rStyle w:val="StyleUnderline"/>
          <w:szCs w:val="24"/>
        </w:rPr>
        <w:t xml:space="preserve">ought to be </w:t>
      </w:r>
      <w:r w:rsidRPr="009E5322">
        <w:rPr>
          <w:rStyle w:val="Emphasis"/>
          <w:szCs w:val="24"/>
        </w:rPr>
        <w:t xml:space="preserve">a core part of that </w:t>
      </w:r>
      <w:proofErr w:type="gramStart"/>
      <w:r w:rsidRPr="009E5322">
        <w:rPr>
          <w:rStyle w:val="Emphasis"/>
          <w:szCs w:val="24"/>
        </w:rPr>
        <w:t>endeavor</w:t>
      </w:r>
      <w:r w:rsidRPr="00D93FBE">
        <w:rPr>
          <w:sz w:val="16"/>
        </w:rPr>
        <w:t>.</w:t>
      </w:r>
      <w:proofErr w:type="gramEnd"/>
    </w:p>
    <w:p w14:paraId="7C0B13D3" w14:textId="77777777" w:rsidR="00231F94" w:rsidRDefault="00231F94" w:rsidP="00231F94">
      <w:pPr>
        <w:pStyle w:val="Heading4"/>
      </w:pPr>
      <w:r>
        <w:t xml:space="preserve">Populism is an </w:t>
      </w:r>
      <w:r>
        <w:rPr>
          <w:u w:val="single"/>
        </w:rPr>
        <w:t>existential threat</w:t>
      </w:r>
      <w:r>
        <w:t>.</w:t>
      </w:r>
    </w:p>
    <w:p w14:paraId="50048A93" w14:textId="77777777" w:rsidR="00231F94" w:rsidRPr="00D93FBE" w:rsidRDefault="00231F94" w:rsidP="00231F94">
      <w:r w:rsidRPr="00D93FBE">
        <w:rPr>
          <w:rStyle w:val="Style13ptBold"/>
        </w:rPr>
        <w:t>de Waal 16</w:t>
      </w:r>
      <w:r>
        <w:t xml:space="preserve"> Alex de Waal 12-5-2016 “Garrison America and the Threat of Global War” </w:t>
      </w:r>
      <w:hyperlink r:id="rId8" w:history="1">
        <w:r w:rsidRPr="00E97EF2">
          <w:rPr>
            <w:rStyle w:val="Hyperlink"/>
          </w:rPr>
          <w:t>http://bostonreview.net/war-security-politics-global-justice/alex-de-waal-garrison-america-and-threat-global-war</w:t>
        </w:r>
      </w:hyperlink>
      <w:r>
        <w:t xml:space="preserve"> (Executive Director of the World Peace Foundation at the Fletcher School at Tufts University)//Elmer </w:t>
      </w:r>
    </w:p>
    <w:p w14:paraId="59450C3B" w14:textId="77777777" w:rsidR="00231F94" w:rsidRDefault="00231F94" w:rsidP="00231F94">
      <w:pPr>
        <w:rPr>
          <w:sz w:val="16"/>
          <w:szCs w:val="24"/>
        </w:rPr>
      </w:pPr>
      <w:r w:rsidRPr="00D93FBE">
        <w:rPr>
          <w:sz w:val="16"/>
          <w:szCs w:val="24"/>
        </w:rPr>
        <w:t xml:space="preserve">Polanyi recounts how </w:t>
      </w:r>
      <w:r w:rsidRPr="00D93FBE">
        <w:rPr>
          <w:rStyle w:val="StyleUnderline"/>
          <w:szCs w:val="24"/>
        </w:rPr>
        <w:t>economic and financial crisis led to global calamity. Something similar could happen today</w:t>
      </w:r>
      <w:r w:rsidRPr="00D93FBE">
        <w:rPr>
          <w:sz w:val="16"/>
          <w:szCs w:val="24"/>
        </w:rPr>
        <w:t xml:space="preserve">. In </w:t>
      </w:r>
      <w:proofErr w:type="gramStart"/>
      <w:r w:rsidRPr="00D93FBE">
        <w:rPr>
          <w:sz w:val="16"/>
          <w:szCs w:val="24"/>
        </w:rPr>
        <w:t>fact</w:t>
      </w:r>
      <w:proofErr w:type="gramEnd"/>
      <w:r w:rsidRPr="00D93FBE">
        <w:rPr>
          <w:sz w:val="16"/>
          <w:szCs w:val="24"/>
        </w:rPr>
        <w:t xml:space="preserve"> </w:t>
      </w:r>
      <w:r w:rsidRPr="004D1AB7">
        <w:rPr>
          <w:rStyle w:val="StyleUnderline"/>
          <w:szCs w:val="24"/>
          <w:highlight w:val="cyan"/>
        </w:rPr>
        <w:t>we are</w:t>
      </w:r>
      <w:r w:rsidRPr="00D93FBE">
        <w:rPr>
          <w:sz w:val="16"/>
          <w:szCs w:val="24"/>
        </w:rPr>
        <w:t xml:space="preserve"> already </w:t>
      </w:r>
      <w:r w:rsidRPr="00D93FBE">
        <w:rPr>
          <w:rStyle w:val="StyleUnderline"/>
          <w:szCs w:val="24"/>
        </w:rPr>
        <w:t xml:space="preserve">in a </w:t>
      </w:r>
      <w:r w:rsidRPr="00D93FBE">
        <w:rPr>
          <w:rStyle w:val="Emphasis"/>
          <w:szCs w:val="24"/>
        </w:rPr>
        <w:t xml:space="preserve">steady </w:t>
      </w:r>
      <w:r w:rsidRPr="004D1AB7">
        <w:rPr>
          <w:rStyle w:val="Emphasis"/>
          <w:szCs w:val="24"/>
          <w:highlight w:val="cyan"/>
        </w:rPr>
        <w:t>unpicking</w:t>
      </w:r>
      <w:r w:rsidRPr="00D93FBE">
        <w:rPr>
          <w:rStyle w:val="Emphasis"/>
          <w:szCs w:val="24"/>
        </w:rPr>
        <w:t xml:space="preserve"> of </w:t>
      </w:r>
      <w:r w:rsidRPr="004D1AB7">
        <w:rPr>
          <w:rStyle w:val="Emphasis"/>
          <w:szCs w:val="24"/>
          <w:highlight w:val="cyan"/>
        </w:rPr>
        <w:t>the liberal peace</w:t>
      </w:r>
      <w:r w:rsidRPr="00D93FBE">
        <w:rPr>
          <w:sz w:val="16"/>
          <w:szCs w:val="24"/>
        </w:rPr>
        <w:t xml:space="preserve"> that glowed at the turn of the millennium. Since approximately 2008, </w:t>
      </w:r>
      <w:r w:rsidRPr="00D93FBE">
        <w:rPr>
          <w:rStyle w:val="StyleUnderline"/>
          <w:szCs w:val="24"/>
        </w:rPr>
        <w:t>the historic decline in</w:t>
      </w:r>
      <w:r w:rsidRPr="00D93FBE">
        <w:rPr>
          <w:sz w:val="16"/>
          <w:szCs w:val="24"/>
        </w:rPr>
        <w:t xml:space="preserve"> the number and lethality of </w:t>
      </w:r>
      <w:r w:rsidRPr="00D93FBE">
        <w:rPr>
          <w:rStyle w:val="StyleUnderline"/>
          <w:szCs w:val="24"/>
        </w:rPr>
        <w:t xml:space="preserve">wars appears to have been </w:t>
      </w:r>
      <w:r w:rsidRPr="00D93FBE">
        <w:rPr>
          <w:rStyle w:val="Emphasis"/>
          <w:szCs w:val="24"/>
        </w:rPr>
        <w:t>reversed</w:t>
      </w:r>
      <w:r w:rsidRPr="00D93FBE">
        <w:rPr>
          <w:sz w:val="16"/>
          <w:szCs w:val="24"/>
        </w:rPr>
        <w:t xml:space="preserve">. Today’s wars are not like World War I, with formal declarations of war, clear war zones, rules of engagement, and definite endings. But they are </w:t>
      </w:r>
      <w:proofErr w:type="gramStart"/>
      <w:r w:rsidRPr="00D93FBE">
        <w:rPr>
          <w:sz w:val="16"/>
          <w:szCs w:val="24"/>
        </w:rPr>
        <w:t>wars</w:t>
      </w:r>
      <w:proofErr w:type="gramEnd"/>
      <w:r w:rsidRPr="00D93FBE">
        <w:rPr>
          <w:sz w:val="16"/>
          <w:szCs w:val="24"/>
        </w:rPr>
        <w:t xml:space="preserve"> nonetheless. </w:t>
      </w:r>
      <w:r w:rsidRPr="004D1AB7">
        <w:rPr>
          <w:rStyle w:val="StyleUnderline"/>
          <w:szCs w:val="24"/>
          <w:highlight w:val="cyan"/>
        </w:rPr>
        <w:t xml:space="preserve">What does a world in </w:t>
      </w:r>
      <w:r w:rsidRPr="004D1AB7">
        <w:rPr>
          <w:rStyle w:val="Emphasis"/>
          <w:szCs w:val="24"/>
          <w:highlight w:val="cyan"/>
        </w:rPr>
        <w:t>global</w:t>
      </w:r>
      <w:r w:rsidRPr="00D93FBE">
        <w:rPr>
          <w:rStyle w:val="Emphasis"/>
          <w:szCs w:val="24"/>
        </w:rPr>
        <w:t xml:space="preserve">, generalized </w:t>
      </w:r>
      <w:r w:rsidRPr="004D1AB7">
        <w:rPr>
          <w:rStyle w:val="Emphasis"/>
          <w:szCs w:val="24"/>
          <w:highlight w:val="cyan"/>
        </w:rPr>
        <w:t>war look like?</w:t>
      </w:r>
      <w:r w:rsidRPr="00D93FBE">
        <w:rPr>
          <w:sz w:val="16"/>
          <w:szCs w:val="24"/>
        </w:rPr>
        <w:t xml:space="preserve"> We have an unwinnable “war on terror” that is metastasizing with every escalation, and which has blurred the boundaries between war and everything else. We have </w:t>
      </w:r>
      <w:r w:rsidRPr="00D93FBE">
        <w:rPr>
          <w:rStyle w:val="StyleUnderline"/>
          <w:szCs w:val="24"/>
        </w:rPr>
        <w:t xml:space="preserve">deep </w:t>
      </w:r>
      <w:r w:rsidRPr="004D1AB7">
        <w:rPr>
          <w:rStyle w:val="StyleUnderline"/>
          <w:szCs w:val="24"/>
          <w:highlight w:val="cyan"/>
        </w:rPr>
        <w:t>states</w:t>
      </w:r>
      <w:r w:rsidRPr="00D93FBE">
        <w:rPr>
          <w:sz w:val="16"/>
          <w:szCs w:val="24"/>
        </w:rPr>
        <w:t xml:space="preserve">—built on a new oligarchy of generals, spies, and private-sector suppliers—that </w:t>
      </w:r>
      <w:r w:rsidRPr="00D93FBE">
        <w:rPr>
          <w:rStyle w:val="StyleUnderline"/>
          <w:szCs w:val="24"/>
        </w:rPr>
        <w:t xml:space="preserve">are </w:t>
      </w:r>
      <w:r w:rsidRPr="004D1AB7">
        <w:rPr>
          <w:rStyle w:val="StyleUnderline"/>
          <w:szCs w:val="24"/>
          <w:highlight w:val="cyan"/>
        </w:rPr>
        <w:t>strangling liberalism</w:t>
      </w:r>
      <w:r w:rsidRPr="00D93FBE">
        <w:rPr>
          <w:sz w:val="16"/>
          <w:szCs w:val="24"/>
        </w:rPr>
        <w:t xml:space="preserve">. We have </w:t>
      </w:r>
      <w:r w:rsidRPr="004D1AB7">
        <w:rPr>
          <w:rStyle w:val="Emphasis"/>
          <w:szCs w:val="24"/>
          <w:highlight w:val="cyan"/>
        </w:rPr>
        <w:t>emboldened middle</w:t>
      </w:r>
      <w:r w:rsidRPr="00D93FBE">
        <w:rPr>
          <w:rStyle w:val="Emphasis"/>
          <w:szCs w:val="24"/>
        </w:rPr>
        <w:t xml:space="preserve"> powers</w:t>
      </w:r>
      <w:r w:rsidRPr="00D93FBE">
        <w:rPr>
          <w:sz w:val="16"/>
          <w:szCs w:val="24"/>
        </w:rPr>
        <w:t xml:space="preserve"> (such as Saudi Arabia) </w:t>
      </w:r>
      <w:r w:rsidRPr="004D1AB7">
        <w:rPr>
          <w:rStyle w:val="StyleUnderline"/>
          <w:szCs w:val="24"/>
          <w:highlight w:val="cyan"/>
        </w:rPr>
        <w:t>and revanchist powers</w:t>
      </w:r>
      <w:r w:rsidRPr="00D93FBE">
        <w:rPr>
          <w:rStyle w:val="StyleUnderline"/>
          <w:szCs w:val="24"/>
        </w:rPr>
        <w:t xml:space="preserve"> (such as Russia) rearming and taking unilateral military action</w:t>
      </w:r>
      <w:r w:rsidRPr="00D93FBE">
        <w:rPr>
          <w:sz w:val="16"/>
          <w:szCs w:val="24"/>
        </w:rPr>
        <w:t xml:space="preserve"> across borders (Ukraine and Syria). We have massive profiteering from conflicts by the arms industry, as well as through the corruption and organized crime that follow in their wake (Afghanistan). We have impoverishment and starvation through economic warfare, the </w:t>
      </w:r>
      <w:proofErr w:type="gramStart"/>
      <w:r w:rsidRPr="00D93FBE">
        <w:rPr>
          <w:sz w:val="16"/>
          <w:szCs w:val="24"/>
        </w:rPr>
        <w:t>worst case</w:t>
      </w:r>
      <w:proofErr w:type="gramEnd"/>
      <w:r w:rsidRPr="00D93FBE">
        <w:rPr>
          <w:sz w:val="16"/>
          <w:szCs w:val="24"/>
        </w:rPr>
        <w:t xml:space="preserve"> being Yemen. We have “peacekeeping” forces fighting wars (Somalia). We have </w:t>
      </w:r>
      <w:r w:rsidRPr="00D93FBE">
        <w:rPr>
          <w:rStyle w:val="StyleUnderline"/>
          <w:szCs w:val="24"/>
        </w:rPr>
        <w:t xml:space="preserve">regional rivals </w:t>
      </w:r>
      <w:r w:rsidRPr="004D1AB7">
        <w:rPr>
          <w:rStyle w:val="StyleUnderline"/>
          <w:szCs w:val="24"/>
          <w:highlight w:val="cyan"/>
        </w:rPr>
        <w:t>threatening</w:t>
      </w:r>
      <w:r w:rsidRPr="00D93FBE">
        <w:rPr>
          <w:rStyle w:val="StyleUnderline"/>
          <w:szCs w:val="24"/>
        </w:rPr>
        <w:t xml:space="preserve"> one another, some </w:t>
      </w:r>
      <w:r w:rsidRPr="004D1AB7">
        <w:rPr>
          <w:rStyle w:val="StyleUnderline"/>
          <w:szCs w:val="24"/>
          <w:highlight w:val="cyan"/>
        </w:rPr>
        <w:t xml:space="preserve">with </w:t>
      </w:r>
      <w:r w:rsidRPr="004D1AB7">
        <w:rPr>
          <w:rStyle w:val="Emphasis"/>
          <w:szCs w:val="24"/>
          <w:highlight w:val="cyan"/>
        </w:rPr>
        <w:t>nuclear weapons</w:t>
      </w:r>
      <w:r w:rsidRPr="00D93FBE">
        <w:rPr>
          <w:sz w:val="16"/>
          <w:szCs w:val="24"/>
        </w:rPr>
        <w:t xml:space="preserve"> (India and Pakistan) </w:t>
      </w:r>
      <w:r w:rsidRPr="00D93FBE">
        <w:rPr>
          <w:rStyle w:val="StyleUnderline"/>
          <w:szCs w:val="24"/>
        </w:rPr>
        <w:t>and others with possibilities of acquiring them</w:t>
      </w:r>
      <w:r w:rsidRPr="00D93FBE">
        <w:rPr>
          <w:sz w:val="16"/>
          <w:szCs w:val="24"/>
        </w:rPr>
        <w:t xml:space="preserve"> (Saudi Arabia and Iran). Above all, today’s </w:t>
      </w:r>
      <w:r w:rsidRPr="00D93FBE">
        <w:rPr>
          <w:rStyle w:val="StyleUnderline"/>
          <w:szCs w:val="24"/>
        </w:rPr>
        <w:t>generalized war is a conflict of destabilization</w:t>
      </w:r>
      <w:r w:rsidRPr="00D93FBE">
        <w:rPr>
          <w:sz w:val="16"/>
          <w:szCs w:val="24"/>
        </w:rPr>
        <w:t xml:space="preserve">, with big powers intervening in the domestic politics of others, buying influence in their security establishments, bribing their way to big commercial </w:t>
      </w:r>
      <w:proofErr w:type="gramStart"/>
      <w:r w:rsidRPr="00D93FBE">
        <w:rPr>
          <w:sz w:val="16"/>
          <w:szCs w:val="24"/>
        </w:rPr>
        <w:t>contracts</w:t>
      </w:r>
      <w:proofErr w:type="gramEnd"/>
      <w:r w:rsidRPr="00D93FBE">
        <w:rPr>
          <w:sz w:val="16"/>
          <w:szCs w:val="24"/>
        </w:rPr>
        <w:t xml:space="preserve"> and thereby corroding respect for government, and manipulating public opinion through the media. Washington, D.C., and Moscow each does this in its own way. Put the pieces together and </w:t>
      </w:r>
      <w:r w:rsidRPr="00D93FBE">
        <w:rPr>
          <w:rStyle w:val="StyleUnderline"/>
          <w:szCs w:val="24"/>
        </w:rPr>
        <w:t xml:space="preserve">a global political market of rival plutocracies comes into view. </w:t>
      </w:r>
      <w:r w:rsidRPr="004D1AB7">
        <w:rPr>
          <w:rStyle w:val="StyleUnderline"/>
          <w:szCs w:val="24"/>
          <w:highlight w:val="cyan"/>
        </w:rPr>
        <w:t>Add</w:t>
      </w:r>
      <w:r w:rsidRPr="00D93FBE">
        <w:rPr>
          <w:rStyle w:val="StyleUnderline"/>
          <w:szCs w:val="24"/>
        </w:rPr>
        <w:t xml:space="preserve"> </w:t>
      </w:r>
      <w:r w:rsidRPr="00D93FBE">
        <w:rPr>
          <w:rStyle w:val="Emphasis"/>
          <w:szCs w:val="24"/>
        </w:rPr>
        <w:t xml:space="preserve">virulent </w:t>
      </w:r>
      <w:r w:rsidRPr="004D1AB7">
        <w:rPr>
          <w:rStyle w:val="Emphasis"/>
          <w:szCs w:val="24"/>
          <w:highlight w:val="cyan"/>
        </w:rPr>
        <w:t>reactionary populism</w:t>
      </w:r>
      <w:r w:rsidRPr="00D93FBE">
        <w:rPr>
          <w:sz w:val="16"/>
          <w:szCs w:val="24"/>
        </w:rPr>
        <w:t xml:space="preserve"> to the mix </w:t>
      </w:r>
      <w:r w:rsidRPr="00D93FBE">
        <w:rPr>
          <w:rStyle w:val="StyleUnderline"/>
          <w:szCs w:val="24"/>
        </w:rPr>
        <w:t xml:space="preserve">and </w:t>
      </w:r>
      <w:r w:rsidRPr="004D1AB7">
        <w:rPr>
          <w:rStyle w:val="StyleUnderline"/>
          <w:szCs w:val="24"/>
          <w:highlight w:val="cyan"/>
        </w:rPr>
        <w:t>it resembles</w:t>
      </w:r>
      <w:r w:rsidRPr="00D93FBE">
        <w:rPr>
          <w:rStyle w:val="StyleUnderline"/>
          <w:szCs w:val="24"/>
        </w:rPr>
        <w:t xml:space="preserve"> a </w:t>
      </w:r>
      <w:r w:rsidRPr="004D1AB7">
        <w:rPr>
          <w:rStyle w:val="StyleUnderline"/>
          <w:szCs w:val="24"/>
          <w:highlight w:val="cyan"/>
        </w:rPr>
        <w:t>war on democracy</w:t>
      </w:r>
      <w:r w:rsidRPr="00D93FBE">
        <w:rPr>
          <w:sz w:val="16"/>
          <w:szCs w:val="24"/>
        </w:rPr>
        <w:t xml:space="preserve">. What more might we see? Economic liberalism is a creed of optimism and </w:t>
      </w:r>
      <w:proofErr w:type="gramStart"/>
      <w:r w:rsidRPr="00D93FBE">
        <w:rPr>
          <w:sz w:val="16"/>
          <w:szCs w:val="24"/>
        </w:rPr>
        <w:t>abundance;</w:t>
      </w:r>
      <w:proofErr w:type="gramEnd"/>
      <w:r w:rsidRPr="00D93FBE">
        <w:rPr>
          <w:sz w:val="16"/>
          <w:szCs w:val="24"/>
        </w:rPr>
        <w:t xml:space="preserve"> reactionary protectionism feeds on pessimistic scarcity. </w:t>
      </w:r>
      <w:r w:rsidRPr="00D93FBE">
        <w:rPr>
          <w:rStyle w:val="StyleUnderline"/>
          <w:szCs w:val="24"/>
        </w:rPr>
        <w:t xml:space="preserve">If we see </w:t>
      </w:r>
      <w:r w:rsidRPr="004D1AB7">
        <w:rPr>
          <w:rStyle w:val="Emphasis"/>
          <w:szCs w:val="24"/>
          <w:highlight w:val="cyan"/>
        </w:rPr>
        <w:t>punitive trade wars</w:t>
      </w:r>
      <w:r w:rsidRPr="00D93FBE">
        <w:rPr>
          <w:sz w:val="16"/>
          <w:szCs w:val="24"/>
        </w:rPr>
        <w:t xml:space="preserve"> and national leaders taking preemptive action to secure strategic resources within the walls of their garrison states, then old-fashioned </w:t>
      </w:r>
      <w:r w:rsidRPr="004D1AB7">
        <w:rPr>
          <w:rStyle w:val="StyleUnderline"/>
          <w:szCs w:val="24"/>
          <w:highlight w:val="cyan"/>
        </w:rPr>
        <w:t>territorial disputes</w:t>
      </w:r>
      <w:r w:rsidRPr="00D93FBE">
        <w:rPr>
          <w:sz w:val="16"/>
          <w:szCs w:val="24"/>
        </w:rPr>
        <w:t xml:space="preserve"> along with accelerated state-commercial grabbing of land and minerals </w:t>
      </w:r>
      <w:r w:rsidRPr="00D93FBE">
        <w:rPr>
          <w:rStyle w:val="StyleUnderline"/>
          <w:szCs w:val="24"/>
        </w:rPr>
        <w:t>are in prospect</w:t>
      </w:r>
      <w:r w:rsidRPr="00D93FBE">
        <w:rPr>
          <w:sz w:val="16"/>
          <w:szCs w:val="24"/>
        </w:rPr>
        <w:t xml:space="preserve">. We could see mobilization against immigrants and minorities as a way of enflaming and rewarding a constituency that can police borders, enforce the new political rightness, and even become electoral vigilantes. </w:t>
      </w:r>
      <w:r w:rsidRPr="004D1AB7">
        <w:rPr>
          <w:rStyle w:val="StyleUnderline"/>
          <w:szCs w:val="24"/>
          <w:highlight w:val="cyan"/>
        </w:rPr>
        <w:t>Liberal multilat</w:t>
      </w:r>
      <w:r w:rsidRPr="00D93FBE">
        <w:rPr>
          <w:rStyle w:val="StyleUnderline"/>
          <w:szCs w:val="24"/>
        </w:rPr>
        <w:t xml:space="preserve">eralism </w:t>
      </w:r>
      <w:r w:rsidRPr="004D1AB7">
        <w:rPr>
          <w:rStyle w:val="StyleUnderline"/>
          <w:szCs w:val="24"/>
          <w:highlight w:val="cyan"/>
        </w:rPr>
        <w:t>is</w:t>
      </w:r>
      <w:r w:rsidRPr="00D93FBE">
        <w:rPr>
          <w:sz w:val="16"/>
          <w:szCs w:val="24"/>
        </w:rPr>
        <w:t xml:space="preserve"> a system of </w:t>
      </w:r>
      <w:r w:rsidRPr="00D93FBE">
        <w:rPr>
          <w:rStyle w:val="Emphasis"/>
          <w:szCs w:val="24"/>
        </w:rPr>
        <w:t xml:space="preserve">seeking </w:t>
      </w:r>
      <w:r w:rsidRPr="004D1AB7">
        <w:rPr>
          <w:rStyle w:val="Emphasis"/>
          <w:szCs w:val="24"/>
          <w:highlight w:val="cyan"/>
        </w:rPr>
        <w:t>common wins through</w:t>
      </w:r>
      <w:r w:rsidRPr="00D93FBE">
        <w:rPr>
          <w:rStyle w:val="Emphasis"/>
          <w:szCs w:val="24"/>
        </w:rPr>
        <w:t xml:space="preserve"> peaceful </w:t>
      </w:r>
      <w:r w:rsidRPr="004D1AB7">
        <w:rPr>
          <w:rStyle w:val="Emphasis"/>
          <w:szCs w:val="24"/>
          <w:highlight w:val="cyan"/>
        </w:rPr>
        <w:t>negotiation</w:t>
      </w:r>
      <w:r w:rsidRPr="00D93FBE">
        <w:rPr>
          <w:sz w:val="16"/>
          <w:szCs w:val="24"/>
        </w:rPr>
        <w:t xml:space="preserve">; case-by-case power dealing is a zero-sum calculus. </w:t>
      </w:r>
      <w:r w:rsidRPr="00D93FBE">
        <w:rPr>
          <w:rStyle w:val="StyleUnderline"/>
          <w:szCs w:val="24"/>
        </w:rPr>
        <w:t xml:space="preserve">We may see </w:t>
      </w:r>
      <w:r w:rsidRPr="00D93FBE">
        <w:rPr>
          <w:rStyle w:val="Emphasis"/>
          <w:szCs w:val="24"/>
        </w:rPr>
        <w:t>regional arms races, nuclear proliferation</w:t>
      </w:r>
      <w:r w:rsidRPr="00D93FBE">
        <w:rPr>
          <w:sz w:val="16"/>
          <w:szCs w:val="24"/>
        </w:rPr>
        <w:t xml:space="preserve">, and opportunistic power coalitions to exploit the weak. In such a global political marketplace, we would see middle-ranking and junior states rewarded for the toughness of their bargaining, and foreign policy and security strategy delegated to the CEOs of oil companies, defense contractors, bankers, and real estate magnates. The United Nations system appeals to leaders to live up to the highest standards. The fact that they so often conceal their transgressions is the tribute that vice pays to virtue. </w:t>
      </w:r>
      <w:r w:rsidRPr="00D93FBE">
        <w:rPr>
          <w:rStyle w:val="StyleUnderline"/>
          <w:szCs w:val="24"/>
        </w:rPr>
        <w:t xml:space="preserve">A </w:t>
      </w:r>
      <w:r w:rsidRPr="004D1AB7">
        <w:rPr>
          <w:rStyle w:val="StyleUnderline"/>
          <w:szCs w:val="24"/>
          <w:highlight w:val="cyan"/>
        </w:rPr>
        <w:t>cabal of</w:t>
      </w:r>
      <w:r w:rsidRPr="00D93FBE">
        <w:rPr>
          <w:rStyle w:val="StyleUnderline"/>
          <w:szCs w:val="24"/>
        </w:rPr>
        <w:t xml:space="preserve"> plutocratic </w:t>
      </w:r>
      <w:r w:rsidRPr="004D1AB7">
        <w:rPr>
          <w:rStyle w:val="StyleUnderline"/>
          <w:szCs w:val="24"/>
          <w:highlight w:val="cyan"/>
        </w:rPr>
        <w:t>populists would</w:t>
      </w:r>
      <w:r w:rsidRPr="00D93FBE">
        <w:rPr>
          <w:sz w:val="16"/>
          <w:szCs w:val="24"/>
        </w:rPr>
        <w:t xml:space="preserve"> revel in the opposite: </w:t>
      </w:r>
      <w:r w:rsidRPr="00D93FBE">
        <w:rPr>
          <w:rStyle w:val="StyleUnderline"/>
          <w:szCs w:val="24"/>
        </w:rPr>
        <w:t>applaud</w:t>
      </w:r>
      <w:r w:rsidRPr="00D93FBE">
        <w:rPr>
          <w:sz w:val="16"/>
          <w:szCs w:val="24"/>
        </w:rPr>
        <w:t xml:space="preserve">ing </w:t>
      </w:r>
      <w:r w:rsidRPr="00D93FBE">
        <w:rPr>
          <w:rStyle w:val="StyleUnderline"/>
          <w:szCs w:val="24"/>
        </w:rPr>
        <w:t xml:space="preserve">one another’s readiness to </w:t>
      </w:r>
      <w:r w:rsidRPr="004D1AB7">
        <w:rPr>
          <w:rStyle w:val="StyleUnderline"/>
          <w:szCs w:val="24"/>
          <w:highlight w:val="cyan"/>
        </w:rPr>
        <w:t>tear up cosmopolitan liberalism</w:t>
      </w:r>
      <w:r w:rsidRPr="00D93FBE">
        <w:rPr>
          <w:sz w:val="16"/>
          <w:szCs w:val="24"/>
        </w:rPr>
        <w:t xml:space="preserve"> and pursue a latter-day mercantilist naked self-interest. </w:t>
      </w:r>
      <w:r w:rsidRPr="00D93FBE">
        <w:rPr>
          <w:rStyle w:val="Emphasis"/>
          <w:szCs w:val="24"/>
        </w:rPr>
        <w:t>Garrison America</w:t>
      </w:r>
      <w:r w:rsidRPr="00D93FBE">
        <w:rPr>
          <w:rStyle w:val="StyleUnderline"/>
          <w:szCs w:val="24"/>
        </w:rPr>
        <w:t xml:space="preserve"> could</w:t>
      </w:r>
      <w:r w:rsidRPr="00D93FBE">
        <w:rPr>
          <w:sz w:val="16"/>
          <w:szCs w:val="24"/>
        </w:rPr>
        <w:t xml:space="preserve"> opportunistically </w:t>
      </w:r>
      <w:r w:rsidRPr="00D93FBE">
        <w:rPr>
          <w:rStyle w:val="StyleUnderline"/>
          <w:szCs w:val="24"/>
        </w:rPr>
        <w:t>collude with</w:t>
      </w:r>
      <w:r w:rsidRPr="00D93FBE">
        <w:rPr>
          <w:sz w:val="16"/>
          <w:szCs w:val="24"/>
        </w:rPr>
        <w:t xml:space="preserve"> similarly constituted political-military business </w:t>
      </w:r>
      <w:r w:rsidRPr="00D93FBE">
        <w:rPr>
          <w:rStyle w:val="StyleUnderline"/>
          <w:szCs w:val="24"/>
        </w:rPr>
        <w:t xml:space="preserve">regimes in </w:t>
      </w:r>
      <w:r w:rsidRPr="004D1AB7">
        <w:rPr>
          <w:rStyle w:val="StyleUnderline"/>
          <w:szCs w:val="24"/>
          <w:highlight w:val="cyan"/>
        </w:rPr>
        <w:t>Russia, China, Turkey</w:t>
      </w:r>
      <w:r w:rsidRPr="00D93FBE">
        <w:rPr>
          <w:sz w:val="16"/>
          <w:szCs w:val="24"/>
        </w:rPr>
        <w:t xml:space="preserve">, and elsewhere for a new realpolitik global concert, redolent of the early nineteenth-century era of the Congress of Vienna, </w:t>
      </w:r>
      <w:r w:rsidRPr="004D1AB7">
        <w:rPr>
          <w:rStyle w:val="StyleUnderline"/>
          <w:szCs w:val="24"/>
          <w:highlight w:val="cyan"/>
        </w:rPr>
        <w:t>bring</w:t>
      </w:r>
      <w:r w:rsidRPr="00D93FBE">
        <w:rPr>
          <w:rStyle w:val="StyleUnderline"/>
          <w:szCs w:val="24"/>
        </w:rPr>
        <w:t xml:space="preserve">ing </w:t>
      </w:r>
      <w:r w:rsidRPr="004D1AB7">
        <w:rPr>
          <w:rStyle w:val="StyleUnderline"/>
          <w:szCs w:val="24"/>
          <w:highlight w:val="cyan"/>
        </w:rPr>
        <w:t>a façade of stability</w:t>
      </w:r>
      <w:r w:rsidRPr="00D93FBE">
        <w:rPr>
          <w:rStyle w:val="StyleUnderline"/>
          <w:szCs w:val="24"/>
        </w:rPr>
        <w:t xml:space="preserve"> for as long as they collude—</w:t>
      </w:r>
      <w:r w:rsidRPr="004D1AB7">
        <w:rPr>
          <w:rStyle w:val="StyleUnderline"/>
          <w:szCs w:val="24"/>
          <w:highlight w:val="cyan"/>
        </w:rPr>
        <w:t xml:space="preserve">and </w:t>
      </w:r>
      <w:r w:rsidRPr="004D1AB7">
        <w:rPr>
          <w:rStyle w:val="Emphasis"/>
          <w:szCs w:val="24"/>
          <w:highlight w:val="cyan"/>
        </w:rPr>
        <w:t>war when they fall out</w:t>
      </w:r>
      <w:r w:rsidRPr="00D93FBE">
        <w:rPr>
          <w:sz w:val="16"/>
          <w:szCs w:val="24"/>
        </w:rPr>
        <w:t xml:space="preserve">. And there is a danger that, in response to a terrorist outrage or an international political crisis, President Trump will do something stupid, just as Europe’s leaders so unthinkingly strolled into World War I. The multilateral security system is in poor health and may not be able to cope. Underpinning this is a simple truth: </w:t>
      </w:r>
      <w:r w:rsidRPr="00D93FBE">
        <w:rPr>
          <w:rStyle w:val="StyleUnderline"/>
          <w:szCs w:val="24"/>
        </w:rPr>
        <w:t xml:space="preserve">the plutocratic populist order is a </w:t>
      </w:r>
      <w:r w:rsidRPr="00D93FBE">
        <w:rPr>
          <w:rStyle w:val="Emphasis"/>
          <w:szCs w:val="24"/>
        </w:rPr>
        <w:t>future that does not work</w:t>
      </w:r>
      <w:r w:rsidRPr="00D93FBE">
        <w:rPr>
          <w:sz w:val="16"/>
          <w:szCs w:val="24"/>
        </w:rPr>
        <w:t xml:space="preserve">. If illustration were needed of the logic of hiding under the blanket rather than facing difficult realities, look no further than </w:t>
      </w:r>
      <w:r w:rsidRPr="00D93FBE">
        <w:rPr>
          <w:sz w:val="16"/>
          <w:szCs w:val="24"/>
        </w:rPr>
        <w:lastRenderedPageBreak/>
        <w:t>Trump’s readiness to deny climate change. We have been here before</w:t>
      </w:r>
      <w:proofErr w:type="gramStart"/>
      <w:r w:rsidRPr="00D93FBE">
        <w:rPr>
          <w:sz w:val="16"/>
          <w:szCs w:val="24"/>
        </w:rPr>
        <w:t>, more or less, and</w:t>
      </w:r>
      <w:proofErr w:type="gramEnd"/>
      <w:r w:rsidRPr="00D93FBE">
        <w:rPr>
          <w:sz w:val="16"/>
          <w:szCs w:val="24"/>
        </w:rPr>
        <w:t xml:space="preserve"> from history we can gather important lessons about what we must do now. </w:t>
      </w:r>
      <w:r w:rsidRPr="00D93FBE">
        <w:rPr>
          <w:rStyle w:val="StyleUnderline"/>
          <w:szCs w:val="24"/>
        </w:rPr>
        <w:t xml:space="preserve">The </w:t>
      </w:r>
      <w:r w:rsidRPr="004D1AB7">
        <w:rPr>
          <w:rStyle w:val="StyleUnderline"/>
          <w:szCs w:val="24"/>
          <w:highlight w:val="cyan"/>
        </w:rPr>
        <w:t>importance of</w:t>
      </w:r>
      <w:r w:rsidRPr="00D93FBE">
        <w:rPr>
          <w:sz w:val="16"/>
          <w:szCs w:val="24"/>
        </w:rPr>
        <w:t xml:space="preserve"> defending civility with democratic deliberation, respecting human rights and values, and </w:t>
      </w:r>
      <w:r w:rsidRPr="004D1AB7">
        <w:rPr>
          <w:rStyle w:val="StyleUnderline"/>
          <w:szCs w:val="24"/>
          <w:highlight w:val="cyan"/>
        </w:rPr>
        <w:t>maintaining</w:t>
      </w:r>
      <w:r w:rsidRPr="00D93FBE">
        <w:rPr>
          <w:rStyle w:val="StyleUnderline"/>
          <w:szCs w:val="24"/>
        </w:rPr>
        <w:t xml:space="preserve"> a commitment to </w:t>
      </w:r>
      <w:r w:rsidRPr="004D1AB7">
        <w:rPr>
          <w:rStyle w:val="StyleUnderline"/>
          <w:szCs w:val="24"/>
          <w:highlight w:val="cyan"/>
        </w:rPr>
        <w:t>public goods</w:t>
      </w:r>
      <w:r w:rsidRPr="00D93FBE">
        <w:rPr>
          <w:rStyle w:val="StyleUnderline"/>
          <w:szCs w:val="24"/>
        </w:rPr>
        <w:t xml:space="preserve"> and the global commons—</w:t>
      </w:r>
      <w:r w:rsidRPr="004D1AB7">
        <w:rPr>
          <w:rStyle w:val="Emphasis"/>
          <w:szCs w:val="24"/>
          <w:highlight w:val="cyan"/>
        </w:rPr>
        <w:t>including the future of the planet</w:t>
      </w:r>
      <w:r w:rsidRPr="004D1AB7">
        <w:rPr>
          <w:sz w:val="16"/>
          <w:szCs w:val="24"/>
          <w:highlight w:val="cyan"/>
        </w:rPr>
        <w:t>—</w:t>
      </w:r>
      <w:r w:rsidRPr="004D1AB7">
        <w:rPr>
          <w:rStyle w:val="StyleUnderline"/>
          <w:szCs w:val="24"/>
          <w:highlight w:val="cyan"/>
        </w:rPr>
        <w:t>remain evergreen</w:t>
      </w:r>
      <w:r w:rsidRPr="00D93FBE">
        <w:rPr>
          <w:rStyle w:val="StyleUnderline"/>
          <w:szCs w:val="24"/>
        </w:rPr>
        <w:t>. We need to find</w:t>
      </w:r>
      <w:r w:rsidRPr="00D93FBE">
        <w:rPr>
          <w:sz w:val="16"/>
          <w:szCs w:val="24"/>
        </w:rPr>
        <w:t xml:space="preserve"> our way to </w:t>
      </w:r>
      <w:r w:rsidRPr="00D93FBE">
        <w:rPr>
          <w:rStyle w:val="StyleUnderline"/>
          <w:szCs w:val="24"/>
        </w:rPr>
        <w:t>a new</w:t>
      </w:r>
      <w:r w:rsidRPr="00D93FBE">
        <w:rPr>
          <w:sz w:val="16"/>
          <w:szCs w:val="24"/>
        </w:rPr>
        <w:t xml:space="preserve"> 1945—and the </w:t>
      </w:r>
      <w:r w:rsidRPr="00D93FBE">
        <w:rPr>
          <w:rStyle w:val="StyleUnderline"/>
          <w:szCs w:val="24"/>
        </w:rPr>
        <w:t>global political settlement</w:t>
      </w:r>
      <w:r w:rsidRPr="00D93FBE">
        <w:rPr>
          <w:sz w:val="16"/>
          <w:szCs w:val="24"/>
        </w:rPr>
        <w:t xml:space="preserve"> for a tamed and humane capitalism—</w:t>
      </w:r>
      <w:r w:rsidRPr="00D93FBE">
        <w:rPr>
          <w:rStyle w:val="StyleUnderline"/>
          <w:szCs w:val="24"/>
        </w:rPr>
        <w:t xml:space="preserve">without having to suffer the </w:t>
      </w:r>
      <w:r w:rsidRPr="00D93FBE">
        <w:rPr>
          <w:rStyle w:val="Emphasis"/>
          <w:szCs w:val="24"/>
        </w:rPr>
        <w:t>catastrophic traumas</w:t>
      </w:r>
      <w:r w:rsidRPr="00D93FBE">
        <w:rPr>
          <w:rStyle w:val="StyleUnderline"/>
          <w:szCs w:val="24"/>
        </w:rPr>
        <w:t xml:space="preserve"> of trying everything else first</w:t>
      </w:r>
      <w:r w:rsidRPr="00D93FBE">
        <w:rPr>
          <w:sz w:val="16"/>
          <w:szCs w:val="24"/>
        </w:rPr>
        <w:t>.</w:t>
      </w:r>
    </w:p>
    <w:p w14:paraId="6B850447" w14:textId="3A2AB67A" w:rsidR="00F40AFE" w:rsidRDefault="00645728" w:rsidP="00645728">
      <w:pPr>
        <w:pStyle w:val="Heading2"/>
      </w:pPr>
      <w:r>
        <w:lastRenderedPageBreak/>
        <w:t>2</w:t>
      </w:r>
    </w:p>
    <w:p w14:paraId="13A736F2" w14:textId="0369481F" w:rsidR="00645728" w:rsidRDefault="00645728" w:rsidP="00645728">
      <w:pPr>
        <w:pStyle w:val="Heading3"/>
      </w:pPr>
      <w:r>
        <w:lastRenderedPageBreak/>
        <w:t xml:space="preserve">OFF </w:t>
      </w:r>
    </w:p>
    <w:p w14:paraId="4AB4CE64" w14:textId="77777777" w:rsidR="001E7E2B" w:rsidRDefault="001E7E2B" w:rsidP="001E7E2B">
      <w:pPr>
        <w:pStyle w:val="Heading4"/>
      </w:pPr>
      <w:r>
        <w:t xml:space="preserve">The WTO has been seen as ineffective but </w:t>
      </w:r>
      <w:proofErr w:type="gramStart"/>
      <w:r>
        <w:t>has the opportunity to</w:t>
      </w:r>
      <w:proofErr w:type="gramEnd"/>
      <w:r>
        <w:t xml:space="preserve"> bounce back with strong international buy in</w:t>
      </w:r>
    </w:p>
    <w:p w14:paraId="69C3B907" w14:textId="282A1C47" w:rsidR="001E7E2B" w:rsidRPr="00FE422B" w:rsidRDefault="001E7E2B" w:rsidP="001E7E2B">
      <w:pPr>
        <w:spacing w:after="0" w:line="240" w:lineRule="auto"/>
      </w:pPr>
      <w:r w:rsidRPr="00DC7E68">
        <w:t xml:space="preserve">Ngozi </w:t>
      </w:r>
      <w:proofErr w:type="spellStart"/>
      <w:r w:rsidRPr="00AA126D">
        <w:rPr>
          <w:rStyle w:val="Style13ptBold"/>
        </w:rPr>
        <w:t>Okonjo</w:t>
      </w:r>
      <w:proofErr w:type="spellEnd"/>
      <w:r w:rsidRPr="00AA126D">
        <w:rPr>
          <w:rStyle w:val="Style13ptBold"/>
        </w:rPr>
        <w:t>-Iweala</w:t>
      </w:r>
      <w:r w:rsidRPr="00DC7E68">
        <w:t xml:space="preserve">, </w:t>
      </w:r>
      <w:r w:rsidRPr="000B5E0C">
        <w:rPr>
          <w:rStyle w:val="Style13ptBold"/>
        </w:rPr>
        <w:t>20</w:t>
      </w:r>
      <w:r w:rsidRPr="00DC7E68">
        <w:t>, Reviving the WTO, https://www.brookings.edu/opinions/reviving-the-wto/, Brookings,</w:t>
      </w:r>
      <w:r w:rsidRPr="00D933E4">
        <w:t xml:space="preserve"> Ngozi </w:t>
      </w:r>
      <w:proofErr w:type="spellStart"/>
      <w:r w:rsidRPr="00D933E4">
        <w:t>Okonjo</w:t>
      </w:r>
      <w:proofErr w:type="spellEnd"/>
      <w:r w:rsidRPr="00D933E4">
        <w:t>-Iweala is a nonresident distinguished fellow with the Africa Growth Initiative in the Global Economy and Development program at Brookings. She is an economist and international development expert with over 30 years of experience.</w:t>
      </w:r>
    </w:p>
    <w:p w14:paraId="149E2966" w14:textId="77777777" w:rsidR="001E7E2B" w:rsidRPr="00C64E70" w:rsidRDefault="001E7E2B" w:rsidP="001E7E2B">
      <w:pPr>
        <w:rPr>
          <w:sz w:val="12"/>
        </w:rPr>
      </w:pPr>
      <w:r w:rsidRPr="00AA126D">
        <w:rPr>
          <w:rStyle w:val="Emphasis"/>
        </w:rPr>
        <w:t>The World Trade Organization is in the news</w:t>
      </w:r>
      <w:r w:rsidRPr="00C64E70">
        <w:rPr>
          <w:sz w:val="12"/>
        </w:rPr>
        <w:t xml:space="preserve"> mostly for the wrong reasons nowadays. Many </w:t>
      </w:r>
      <w:r w:rsidRPr="00C64E70">
        <w:rPr>
          <w:rStyle w:val="Emphasis"/>
        </w:rPr>
        <w:t>people</w:t>
      </w:r>
      <w:r w:rsidRPr="00AA126D">
        <w:rPr>
          <w:rStyle w:val="Emphasis"/>
        </w:rPr>
        <w:t xml:space="preserve"> regard it as an ineffective policeman of an outdated rulebook</w:t>
      </w:r>
      <w:r w:rsidRPr="00C64E70">
        <w:rPr>
          <w:sz w:val="12"/>
        </w:rPr>
        <w:t xml:space="preserve"> that is unsuited for the challenges of the twenty-first-century global economy. And </w:t>
      </w:r>
      <w:r w:rsidRPr="00AA126D">
        <w:rPr>
          <w:rStyle w:val="Emphasis"/>
        </w:rPr>
        <w:t xml:space="preserve">WTO members generally agree that </w:t>
      </w:r>
      <w:r w:rsidRPr="007456AE">
        <w:rPr>
          <w:rStyle w:val="Emphasis"/>
          <w:highlight w:val="cyan"/>
        </w:rPr>
        <w:t>the organization</w:t>
      </w:r>
      <w:r w:rsidRPr="00AA126D">
        <w:rPr>
          <w:rStyle w:val="Emphasis"/>
        </w:rPr>
        <w:t xml:space="preserve"> urgently </w:t>
      </w:r>
      <w:r w:rsidRPr="007456AE">
        <w:rPr>
          <w:rStyle w:val="Emphasis"/>
          <w:highlight w:val="cyan"/>
        </w:rPr>
        <w:t>needs reforming</w:t>
      </w:r>
      <w:r w:rsidRPr="00C64E70">
        <w:rPr>
          <w:sz w:val="12"/>
        </w:rPr>
        <w:t xml:space="preserve"> </w:t>
      </w:r>
      <w:proofErr w:type="gramStart"/>
      <w:r w:rsidRPr="00C64E70">
        <w:rPr>
          <w:sz w:val="12"/>
        </w:rPr>
        <w:t>in order to</w:t>
      </w:r>
      <w:proofErr w:type="gramEnd"/>
      <w:r w:rsidRPr="00C64E70">
        <w:rPr>
          <w:sz w:val="12"/>
        </w:rPr>
        <w:t xml:space="preserve"> remain relevant. Recent months have brought further challenges. The WTO’s appellate body, which adjudicates trade disputes among member countries, effectively </w:t>
      </w:r>
      <w:hyperlink r:id="rId9" w:history="1">
        <w:r w:rsidRPr="00C64E70">
          <w:rPr>
            <w:rStyle w:val="Hyperlink"/>
            <w:sz w:val="12"/>
          </w:rPr>
          <w:t>ceased functioning</w:t>
        </w:r>
      </w:hyperlink>
      <w:r w:rsidRPr="00C64E70">
        <w:rPr>
          <w:sz w:val="12"/>
        </w:rPr>
        <w:t xml:space="preserve"> last December amid disagreements regarding the appointment of new judges to the panel. And in May 2020, </w:t>
      </w:r>
      <w:r w:rsidRPr="007456AE">
        <w:rPr>
          <w:rStyle w:val="Emphasis"/>
          <w:highlight w:val="cyan"/>
        </w:rPr>
        <w:t>Director-</w:t>
      </w:r>
      <w:r w:rsidRPr="000B5E0C">
        <w:rPr>
          <w:rStyle w:val="Emphasis"/>
        </w:rPr>
        <w:t xml:space="preserve">General </w:t>
      </w:r>
      <w:r w:rsidRPr="00C64E70">
        <w:rPr>
          <w:rStyle w:val="Emphasis"/>
        </w:rPr>
        <w:t>Roberto</w:t>
      </w:r>
      <w:r w:rsidRPr="007456AE">
        <w:rPr>
          <w:rStyle w:val="Emphasis"/>
          <w:highlight w:val="cyan"/>
        </w:rPr>
        <w:t xml:space="preserve"> </w:t>
      </w:r>
      <w:proofErr w:type="spellStart"/>
      <w:r w:rsidRPr="007456AE">
        <w:rPr>
          <w:rStyle w:val="Emphasis"/>
          <w:highlight w:val="cyan"/>
        </w:rPr>
        <w:t>Azevêdo</w:t>
      </w:r>
      <w:proofErr w:type="spellEnd"/>
      <w:r w:rsidRPr="007456AE">
        <w:rPr>
          <w:rStyle w:val="Emphasis"/>
          <w:highlight w:val="cyan"/>
        </w:rPr>
        <w:t xml:space="preserve"> </w:t>
      </w:r>
      <w:hyperlink r:id="rId10" w:history="1">
        <w:r w:rsidRPr="007456AE">
          <w:rPr>
            <w:rStyle w:val="Emphasis"/>
            <w:highlight w:val="cyan"/>
          </w:rPr>
          <w:t>announced</w:t>
        </w:r>
      </w:hyperlink>
      <w:r w:rsidRPr="007456AE">
        <w:rPr>
          <w:rStyle w:val="Emphasis"/>
          <w:highlight w:val="cyan"/>
        </w:rPr>
        <w:t xml:space="preserve"> </w:t>
      </w:r>
      <w:r w:rsidRPr="00C64E70">
        <w:rPr>
          <w:rStyle w:val="Emphasis"/>
        </w:rPr>
        <w:t xml:space="preserve">that </w:t>
      </w:r>
      <w:r w:rsidRPr="007456AE">
        <w:rPr>
          <w:rStyle w:val="Emphasis"/>
          <w:highlight w:val="cyan"/>
        </w:rPr>
        <w:t>he would step down</w:t>
      </w:r>
      <w:r w:rsidRPr="00C64E70">
        <w:rPr>
          <w:sz w:val="12"/>
        </w:rPr>
        <w:t xml:space="preserve"> at the end of August</w:t>
      </w:r>
      <w:r w:rsidRPr="000B5E0C">
        <w:rPr>
          <w:sz w:val="12"/>
        </w:rPr>
        <w:t xml:space="preserve">, </w:t>
      </w:r>
      <w:r w:rsidRPr="000B5E0C">
        <w:rPr>
          <w:rStyle w:val="Emphasis"/>
        </w:rPr>
        <w:t>a year before his current term was due to end</w:t>
      </w:r>
      <w:r w:rsidRPr="00C64E70">
        <w:rPr>
          <w:sz w:val="12"/>
        </w:rPr>
        <w:t xml:space="preserve">. </w:t>
      </w:r>
      <w:r w:rsidRPr="00AA126D">
        <w:rPr>
          <w:rStyle w:val="Emphasis"/>
        </w:rPr>
        <w:t xml:space="preserve">Whoever </w:t>
      </w:r>
      <w:proofErr w:type="spellStart"/>
      <w:r w:rsidRPr="00AA126D">
        <w:rPr>
          <w:rStyle w:val="Emphasis"/>
        </w:rPr>
        <w:t>Azevêdo’s</w:t>
      </w:r>
      <w:proofErr w:type="spellEnd"/>
      <w:r w:rsidRPr="00AA126D">
        <w:rPr>
          <w:rStyle w:val="Emphasis"/>
        </w:rPr>
        <w:t xml:space="preserve"> successor is will face a major challenge</w:t>
      </w:r>
      <w:r w:rsidRPr="00C64E70">
        <w:rPr>
          <w:sz w:val="12"/>
        </w:rPr>
        <w:t xml:space="preserve">. </w:t>
      </w:r>
      <w:r w:rsidRPr="007456AE">
        <w:rPr>
          <w:rStyle w:val="Emphasis"/>
          <w:highlight w:val="cyan"/>
        </w:rPr>
        <w:t>Since</w:t>
      </w:r>
      <w:r w:rsidRPr="00C64E70">
        <w:rPr>
          <w:sz w:val="12"/>
        </w:rPr>
        <w:t xml:space="preserve"> its establishment in </w:t>
      </w:r>
      <w:r w:rsidRPr="00AA126D">
        <w:rPr>
          <w:rStyle w:val="Emphasis"/>
        </w:rPr>
        <w:t>19</w:t>
      </w:r>
      <w:r w:rsidRPr="007456AE">
        <w:rPr>
          <w:rStyle w:val="Emphasis"/>
          <w:highlight w:val="cyan"/>
        </w:rPr>
        <w:t>95</w:t>
      </w:r>
      <w:r w:rsidRPr="00C64E70">
        <w:rPr>
          <w:sz w:val="12"/>
        </w:rPr>
        <w:t xml:space="preserve">, the </w:t>
      </w:r>
      <w:r w:rsidRPr="007456AE">
        <w:rPr>
          <w:rStyle w:val="Emphasis"/>
          <w:highlight w:val="cyan"/>
        </w:rPr>
        <w:t>WTO has failed to conclude</w:t>
      </w:r>
      <w:r w:rsidRPr="00C64E70">
        <w:rPr>
          <w:sz w:val="12"/>
        </w:rPr>
        <w:t xml:space="preserve"> a single trade-negotiation round of </w:t>
      </w:r>
      <w:r w:rsidRPr="007456AE">
        <w:rPr>
          <w:rStyle w:val="Emphasis"/>
          <w:highlight w:val="cyan"/>
        </w:rPr>
        <w:t>global trade talks,</w:t>
      </w:r>
      <w:r w:rsidRPr="00C64E70">
        <w:rPr>
          <w:sz w:val="12"/>
        </w:rPr>
        <w:t xml:space="preserve"> thus missing an opportunity to deliver mutual benefits for its members. The Doha Development Round, which began in November 2001, was supposed to be concluded by January 2005. </w:t>
      </w:r>
      <w:r w:rsidRPr="00AA126D">
        <w:rPr>
          <w:rStyle w:val="Emphasis"/>
        </w:rPr>
        <w:t>Fifteen years later, WTO members are still debating whether the Doha process should continue</w:t>
      </w:r>
      <w:r w:rsidRPr="00C64E70">
        <w:rPr>
          <w:sz w:val="12"/>
        </w:rPr>
        <w:t xml:space="preserve">. Some think it has been overtaken by events, while others want to pursue further negotiations. The WTO has so far delivered disappointingly few other notable agreements as well, apart from the </w:t>
      </w:r>
      <w:hyperlink r:id="rId11" w:history="1">
        <w:r w:rsidRPr="00C64E70">
          <w:rPr>
            <w:rStyle w:val="Hyperlink"/>
            <w:sz w:val="12"/>
          </w:rPr>
          <w:t>Trade Facilitation Agreement</w:t>
        </w:r>
      </w:hyperlink>
      <w:r w:rsidRPr="00C64E70">
        <w:rPr>
          <w:sz w:val="12"/>
        </w:rPr>
        <w:t xml:space="preserve">, which entered into force in February 2017, and the 2015 </w:t>
      </w:r>
      <w:hyperlink r:id="rId12" w:history="1">
        <w:r w:rsidRPr="00C64E70">
          <w:rPr>
            <w:rStyle w:val="Hyperlink"/>
            <w:sz w:val="12"/>
          </w:rPr>
          <w:t>decision</w:t>
        </w:r>
      </w:hyperlink>
      <w:r w:rsidRPr="00C64E70">
        <w:rPr>
          <w:sz w:val="12"/>
        </w:rPr>
        <w:t xml:space="preserve"> to eliminate all forms of agricultural export subsidies. Meanwhile, some of its members have worked together on a raft of much broader regional trade deals that cover pressing issues such as the digital economy, investment, competition, the environment, and climate change. The Doha Development Round, which was intended to modernize the WTO’s rulebook, covers very few of these topics. And even some of the organization’s existing rules can easily be circumvented, thereby upsetting the balance of rights and obligations among members. During the current COVID-19 crisis, for example, some countries have imposed questionable export controls on medical supplies and food products </w:t>
      </w:r>
      <w:proofErr w:type="gramStart"/>
      <w:r w:rsidRPr="00C64E70">
        <w:rPr>
          <w:sz w:val="12"/>
        </w:rPr>
        <w:t>in order to</w:t>
      </w:r>
      <w:proofErr w:type="gramEnd"/>
      <w:r w:rsidRPr="00C64E70">
        <w:rPr>
          <w:sz w:val="12"/>
        </w:rPr>
        <w:t xml:space="preserve"> mitigate shortages. But despite these challenges, </w:t>
      </w:r>
      <w:r w:rsidRPr="00AA126D">
        <w:rPr>
          <w:rStyle w:val="Emphasis"/>
        </w:rPr>
        <w:t>the WTO has not been a “failure.” Rather, it has built upon the successes of its predecessor, the General Agreement on Tariffs and Trade</w:t>
      </w:r>
      <w:r w:rsidRPr="00C64E70">
        <w:rPr>
          <w:sz w:val="12"/>
        </w:rPr>
        <w:t xml:space="preserve">, which entered into force in 1948. The rules-based multilateral trading system that began with GATT has contributed immensely to global economic growth over the last seven decades, by reducing average tariffs and steadily eliminating non-tariff barriers. As a result, </w:t>
      </w:r>
      <w:r w:rsidRPr="00AA126D">
        <w:rPr>
          <w:rStyle w:val="Emphasis"/>
        </w:rPr>
        <w:t>living standards have improved in most countries.</w:t>
      </w:r>
      <w:r w:rsidRPr="00C64E70">
        <w:rPr>
          <w:sz w:val="12"/>
        </w:rPr>
        <w:t xml:space="preserve"> Moreover, rules-based global trade has helped to underpin peace and security, because trading partners are more likely to resolve differences through negotiations than through armed conflict. Nonetheless, </w:t>
      </w:r>
      <w:r w:rsidRPr="007456AE">
        <w:rPr>
          <w:rStyle w:val="Emphasis"/>
          <w:highlight w:val="cyan"/>
        </w:rPr>
        <w:t>WTO members</w:t>
      </w:r>
      <w:r w:rsidRPr="00C64E70">
        <w:rPr>
          <w:sz w:val="12"/>
        </w:rPr>
        <w:t xml:space="preserve"> today </w:t>
      </w:r>
      <w:r w:rsidRPr="007456AE">
        <w:rPr>
          <w:rStyle w:val="Emphasis"/>
          <w:highlight w:val="cyan"/>
        </w:rPr>
        <w:t xml:space="preserve">recognize the need to reboot </w:t>
      </w:r>
      <w:r w:rsidRPr="000B5E0C">
        <w:rPr>
          <w:rStyle w:val="Emphasis"/>
        </w:rPr>
        <w:t>the organization</w:t>
      </w:r>
      <w:r w:rsidRPr="00C64E70">
        <w:rPr>
          <w:sz w:val="12"/>
        </w:rPr>
        <w:t xml:space="preserve"> for the 21st century. Developed countries believe that they have shouldered the burden of trade liberalization for far too long, and that developing countries should shoulder more obligations if they are </w:t>
      </w:r>
      <w:proofErr w:type="gramStart"/>
      <w:r w:rsidRPr="00C64E70">
        <w:rPr>
          <w:sz w:val="12"/>
        </w:rPr>
        <w:t>in a position</w:t>
      </w:r>
      <w:proofErr w:type="gramEnd"/>
      <w:r w:rsidRPr="00C64E70">
        <w:rPr>
          <w:sz w:val="12"/>
        </w:rPr>
        <w:t xml:space="preserve"> to do so. </w:t>
      </w:r>
      <w:proofErr w:type="gramStart"/>
      <w:r w:rsidRPr="00C64E70">
        <w:rPr>
          <w:sz w:val="12"/>
        </w:rPr>
        <w:t>Least-developed</w:t>
      </w:r>
      <w:proofErr w:type="gramEnd"/>
      <w:r w:rsidRPr="00C64E70">
        <w:rPr>
          <w:sz w:val="12"/>
        </w:rPr>
        <w:t xml:space="preserve"> and low-income developing countries, meanwhile, say that WTO rules are hampering their efforts to grow and modernize their economies. Over the last two decades, international trade has become a bogeyman for critics who blame it for the economic woes some countries face. </w:t>
      </w:r>
      <w:r w:rsidRPr="00AA126D">
        <w:rPr>
          <w:rStyle w:val="Emphasis"/>
        </w:rPr>
        <w:t>But trade is not a zero-sum game: Rights and obligations can be balanced,</w:t>
      </w:r>
      <w:r w:rsidRPr="00C64E70">
        <w:rPr>
          <w:sz w:val="12"/>
        </w:rPr>
        <w:t xml:space="preserve"> as the evolution of global and regional trading rules since 1948 has shown. </w:t>
      </w:r>
      <w:r w:rsidRPr="007456AE">
        <w:rPr>
          <w:rStyle w:val="Emphasis"/>
          <w:highlight w:val="cyan"/>
        </w:rPr>
        <w:t>The question</w:t>
      </w:r>
      <w:r w:rsidRPr="00C64E70">
        <w:rPr>
          <w:sz w:val="12"/>
        </w:rPr>
        <w:t xml:space="preserve"> facing the WTO and its members now, therefore, </w:t>
      </w:r>
      <w:r w:rsidRPr="007456AE">
        <w:rPr>
          <w:rStyle w:val="Emphasis"/>
          <w:highlight w:val="cyan"/>
        </w:rPr>
        <w:t>is</w:t>
      </w:r>
      <w:r w:rsidRPr="00C64E70">
        <w:rPr>
          <w:sz w:val="12"/>
        </w:rPr>
        <w:t xml:space="preserve"> </w:t>
      </w:r>
      <w:r w:rsidRPr="007456AE">
        <w:rPr>
          <w:rStyle w:val="Emphasis"/>
          <w:highlight w:val="cyan"/>
        </w:rPr>
        <w:t xml:space="preserve">how </w:t>
      </w:r>
      <w:r w:rsidRPr="000B5E0C">
        <w:rPr>
          <w:rStyle w:val="Emphasis"/>
        </w:rPr>
        <w:t>to make progress and reach mutually beneficial agreements</w:t>
      </w:r>
      <w:r w:rsidRPr="007456AE">
        <w:rPr>
          <w:rStyle w:val="Emphasis"/>
          <w:highlight w:val="cyan"/>
        </w:rPr>
        <w:t>.</w:t>
      </w:r>
      <w:r>
        <w:rPr>
          <w:rStyle w:val="Emphasis"/>
        </w:rPr>
        <w:t xml:space="preserve"> </w:t>
      </w:r>
      <w:r w:rsidRPr="007456AE">
        <w:rPr>
          <w:rStyle w:val="Emphasis"/>
          <w:highlight w:val="cyan"/>
        </w:rPr>
        <w:t xml:space="preserve">All members should participate </w:t>
      </w:r>
      <w:r w:rsidRPr="00C64E70">
        <w:rPr>
          <w:rStyle w:val="Emphasis"/>
        </w:rPr>
        <w:t xml:space="preserve">in this </w:t>
      </w:r>
      <w:proofErr w:type="gramStart"/>
      <w:r w:rsidRPr="00C64E70">
        <w:rPr>
          <w:rStyle w:val="Emphasis"/>
        </w:rPr>
        <w:t>endeavor, because</w:t>
      </w:r>
      <w:proofErr w:type="gramEnd"/>
      <w:r w:rsidRPr="007456AE">
        <w:rPr>
          <w:rStyle w:val="Emphasis"/>
          <w:highlight w:val="cyan"/>
        </w:rPr>
        <w:t xml:space="preserve"> that is the only way the organization </w:t>
      </w:r>
      <w:r w:rsidRPr="000B5E0C">
        <w:rPr>
          <w:rStyle w:val="Emphasis"/>
        </w:rPr>
        <w:t xml:space="preserve">can </w:t>
      </w:r>
      <w:r w:rsidRPr="007456AE">
        <w:rPr>
          <w:rStyle w:val="Emphasis"/>
          <w:highlight w:val="cyan"/>
        </w:rPr>
        <w:t xml:space="preserve">regain </w:t>
      </w:r>
      <w:r w:rsidRPr="000B5E0C">
        <w:rPr>
          <w:rStyle w:val="Emphasis"/>
        </w:rPr>
        <w:t xml:space="preserve">its </w:t>
      </w:r>
      <w:r w:rsidRPr="007456AE">
        <w:rPr>
          <w:rStyle w:val="Emphasis"/>
          <w:highlight w:val="cyan"/>
        </w:rPr>
        <w:t xml:space="preserve">credibility and carry out its </w:t>
      </w:r>
      <w:r w:rsidRPr="00C64E70">
        <w:rPr>
          <w:rStyle w:val="Emphasis"/>
        </w:rPr>
        <w:t xml:space="preserve">rule-making </w:t>
      </w:r>
      <w:r w:rsidRPr="007456AE">
        <w:rPr>
          <w:rStyle w:val="Emphasis"/>
          <w:highlight w:val="cyan"/>
        </w:rPr>
        <w:t>function</w:t>
      </w:r>
      <w:r w:rsidRPr="00C64E70">
        <w:rPr>
          <w:sz w:val="12"/>
        </w:rPr>
        <w:t xml:space="preserve">. New negotiations must therefore take account of members’ varying levels of economic </w:t>
      </w:r>
      <w:proofErr w:type="gramStart"/>
      <w:r w:rsidRPr="00C64E70">
        <w:rPr>
          <w:sz w:val="12"/>
        </w:rPr>
        <w:t>development, and</w:t>
      </w:r>
      <w:proofErr w:type="gramEnd"/>
      <w:r w:rsidRPr="00C64E70">
        <w:rPr>
          <w:sz w:val="12"/>
        </w:rPr>
        <w:t xml:space="preserve"> aim—as ever—to reach fair and equitable agreements. Other crucial priorities for the WTO include enhanced transparency, in the form of timely notifications of countries’ trade measures, and an effective dispute-settlement system that commands the confidence of all members. </w:t>
      </w:r>
      <w:r w:rsidRPr="007456AE">
        <w:rPr>
          <w:rStyle w:val="Emphasis"/>
          <w:highlight w:val="cyan"/>
        </w:rPr>
        <w:t>A moribund WTO does not serve any country</w:t>
      </w:r>
      <w:r w:rsidRPr="000B5E0C">
        <w:rPr>
          <w:rStyle w:val="Emphasis"/>
        </w:rPr>
        <w:t>’s interest</w:t>
      </w:r>
      <w:r w:rsidRPr="00C64E70">
        <w:rPr>
          <w:sz w:val="12"/>
        </w:rPr>
        <w:t xml:space="preserve">. </w:t>
      </w:r>
      <w:r w:rsidRPr="00AA126D">
        <w:rPr>
          <w:rStyle w:val="Emphasis"/>
        </w:rPr>
        <w:t>An effective, rules-based international trade system is a public good</w:t>
      </w:r>
      <w:r w:rsidRPr="00C64E70">
        <w:rPr>
          <w:sz w:val="12"/>
        </w:rPr>
        <w:t xml:space="preserve">, and failure to revive it will undermine governments’ efforts to pull the global economy out of the recession caused by the COVID-19 pandemic. </w:t>
      </w:r>
      <w:r w:rsidRPr="000B5E0C">
        <w:rPr>
          <w:rStyle w:val="Emphasis"/>
        </w:rPr>
        <w:t>The WTO has an irreplaceable role to play in transforming countries’ economic prospects and the lives of people around the world</w:t>
      </w:r>
      <w:r w:rsidRPr="00C64E70">
        <w:rPr>
          <w:sz w:val="12"/>
        </w:rPr>
        <w:t>. Although the current crisis has brought the organization’s deteriorating health into sharp focus, its further decline is not inevitable. In a world economy already imperiled by COVID-19, we must now apply the antidote—members’ political will, determination, and flexibility—needed to revive it.</w:t>
      </w:r>
    </w:p>
    <w:p w14:paraId="12A6D818" w14:textId="77777777" w:rsidR="001E7E2B" w:rsidRPr="00DC7E68" w:rsidRDefault="001E7E2B" w:rsidP="001E7E2B">
      <w:pPr>
        <w:pStyle w:val="Heading4"/>
      </w:pPr>
      <w:r>
        <w:t xml:space="preserve">Intellectual property rights cannot be discriminated </w:t>
      </w:r>
      <w:proofErr w:type="gramStart"/>
      <w:r>
        <w:t>on the basis of</w:t>
      </w:r>
      <w:proofErr w:type="gramEnd"/>
      <w:r>
        <w:t xml:space="preserve"> field, or place of invention</w:t>
      </w:r>
    </w:p>
    <w:p w14:paraId="25BCC060" w14:textId="77777777" w:rsidR="001E7E2B" w:rsidRPr="00DC7E68" w:rsidRDefault="001E7E2B" w:rsidP="001E7E2B">
      <w:r w:rsidRPr="00DC7E68">
        <w:rPr>
          <w:rStyle w:val="Style13ptBold"/>
        </w:rPr>
        <w:t>WTO</w:t>
      </w:r>
      <w:r w:rsidRPr="00DC7E68">
        <w:t xml:space="preserve"> </w:t>
      </w:r>
      <w:hyperlink r:id="rId13" w:history="1">
        <w:r w:rsidRPr="00DC7E68">
          <w:rPr>
            <w:rStyle w:val="Hyperlink"/>
          </w:rPr>
          <w:t>https://www.wto.org/english/docs_e/legal_e/27-trips_04c_e.htm</w:t>
        </w:r>
      </w:hyperlink>
      <w:r w:rsidRPr="00DC7E68">
        <w:t>, Article 27.1, Section 5 on patents, World trade Organization, WTO, Part II — Standards concerning the availability, scope and use of Intellectual Property Rights</w:t>
      </w:r>
    </w:p>
    <w:p w14:paraId="552CEA6E" w14:textId="77777777" w:rsidR="001E7E2B" w:rsidRDefault="001E7E2B" w:rsidP="001E7E2B">
      <w:pPr>
        <w:shd w:val="clear" w:color="auto" w:fill="FFFFFF"/>
        <w:spacing w:after="150" w:line="240" w:lineRule="auto"/>
        <w:rPr>
          <w:rStyle w:val="Emphasis"/>
        </w:rPr>
      </w:pPr>
      <w:r w:rsidRPr="003461E4">
        <w:rPr>
          <w:rFonts w:ascii="Museo Sans 300" w:eastAsia="Times New Roman" w:hAnsi="Museo Sans 300" w:cs="Times New Roman"/>
          <w:color w:val="000000"/>
          <w:sz w:val="14"/>
          <w:szCs w:val="21"/>
        </w:rPr>
        <w:t xml:space="preserve">Subject to the provisions of paragraphs 2 and 3, patents shall be available for any inventions, whether products or processes, in all fields of technology, </w:t>
      </w:r>
      <w:proofErr w:type="gramStart"/>
      <w:r w:rsidRPr="003461E4">
        <w:rPr>
          <w:rFonts w:ascii="Museo Sans 300" w:eastAsia="Times New Roman" w:hAnsi="Museo Sans 300" w:cs="Times New Roman"/>
          <w:color w:val="000000"/>
          <w:sz w:val="14"/>
          <w:szCs w:val="21"/>
        </w:rPr>
        <w:t>provided that</w:t>
      </w:r>
      <w:proofErr w:type="gramEnd"/>
      <w:r w:rsidRPr="003461E4">
        <w:rPr>
          <w:rFonts w:ascii="Museo Sans 300" w:eastAsia="Times New Roman" w:hAnsi="Museo Sans 300" w:cs="Times New Roman"/>
          <w:color w:val="000000"/>
          <w:sz w:val="14"/>
          <w:szCs w:val="21"/>
        </w:rPr>
        <w:t xml:space="preserve"> they are new, involve an inventive step and are capable of industrial application. </w:t>
      </w:r>
      <w:hyperlink r:id="rId14" w:anchor="fnt-5" w:history="1">
        <w:r w:rsidRPr="003461E4">
          <w:rPr>
            <w:rFonts w:ascii="Museo Sans 300" w:eastAsia="Times New Roman" w:hAnsi="Museo Sans 300" w:cs="Times New Roman"/>
            <w:color w:val="00AEFF"/>
            <w:sz w:val="16"/>
            <w:szCs w:val="16"/>
            <w:u w:val="single"/>
            <w:vertAlign w:val="superscript"/>
          </w:rPr>
          <w:t>(5)</w:t>
        </w:r>
      </w:hyperlink>
      <w:r w:rsidRPr="003461E4">
        <w:rPr>
          <w:rFonts w:ascii="Museo Sans 300" w:eastAsia="Times New Roman" w:hAnsi="Museo Sans 300" w:cs="Times New Roman"/>
          <w:color w:val="000000"/>
          <w:sz w:val="14"/>
          <w:szCs w:val="21"/>
        </w:rPr>
        <w:t xml:space="preserve"> Subject to paragraph 4 of Article 65, paragraph 8 of </w:t>
      </w:r>
      <w:r w:rsidRPr="003461E4">
        <w:rPr>
          <w:rFonts w:ascii="Museo Sans 300" w:eastAsia="Times New Roman" w:hAnsi="Museo Sans 300" w:cs="Times New Roman"/>
          <w:color w:val="000000"/>
          <w:sz w:val="14"/>
          <w:szCs w:val="21"/>
        </w:rPr>
        <w:lastRenderedPageBreak/>
        <w:t xml:space="preserve">Article 70 and paragraph 3 of this Article, </w:t>
      </w:r>
      <w:r w:rsidRPr="003461E4">
        <w:rPr>
          <w:rStyle w:val="Emphasis"/>
          <w:highlight w:val="cyan"/>
        </w:rPr>
        <w:t>patents shall be available</w:t>
      </w:r>
      <w:r w:rsidRPr="003461E4">
        <w:rPr>
          <w:rStyle w:val="Emphasis"/>
        </w:rPr>
        <w:t xml:space="preserve"> and patent rights enjoyable </w:t>
      </w:r>
      <w:r w:rsidRPr="003461E4">
        <w:rPr>
          <w:rStyle w:val="Emphasis"/>
          <w:highlight w:val="cyan"/>
        </w:rPr>
        <w:t>without discrimination</w:t>
      </w:r>
      <w:r w:rsidRPr="003461E4">
        <w:rPr>
          <w:rFonts w:ascii="Museo Sans 300" w:eastAsia="Times New Roman" w:hAnsi="Museo Sans 300" w:cs="Times New Roman"/>
          <w:color w:val="000000"/>
          <w:sz w:val="14"/>
          <w:szCs w:val="21"/>
        </w:rPr>
        <w:t xml:space="preserve"> as </w:t>
      </w:r>
      <w:r w:rsidRPr="003461E4">
        <w:rPr>
          <w:rStyle w:val="Emphasis"/>
          <w:highlight w:val="cyan"/>
        </w:rPr>
        <w:t>to the place of invention,</w:t>
      </w:r>
      <w:r w:rsidRPr="003461E4">
        <w:rPr>
          <w:rStyle w:val="Emphasis"/>
        </w:rPr>
        <w:t xml:space="preserve"> the </w:t>
      </w:r>
      <w:r w:rsidRPr="003461E4">
        <w:rPr>
          <w:rStyle w:val="Emphasis"/>
          <w:highlight w:val="cyan"/>
        </w:rPr>
        <w:t>field of technology</w:t>
      </w:r>
      <w:r w:rsidRPr="003461E4">
        <w:rPr>
          <w:rStyle w:val="Emphasis"/>
        </w:rPr>
        <w:t xml:space="preserve"> and </w:t>
      </w:r>
      <w:r w:rsidRPr="003461E4">
        <w:rPr>
          <w:rStyle w:val="Emphasis"/>
          <w:highlight w:val="cyan"/>
        </w:rPr>
        <w:t xml:space="preserve">whether products are imported </w:t>
      </w:r>
      <w:r w:rsidRPr="003461E4">
        <w:rPr>
          <w:rStyle w:val="Emphasis"/>
        </w:rPr>
        <w:t xml:space="preserve">or locally </w:t>
      </w:r>
      <w:r w:rsidRPr="003461E4">
        <w:rPr>
          <w:rStyle w:val="Emphasis"/>
          <w:highlight w:val="cyan"/>
        </w:rPr>
        <w:t>produced.</w:t>
      </w:r>
    </w:p>
    <w:p w14:paraId="372A69B5" w14:textId="77777777" w:rsidR="001E7E2B" w:rsidRDefault="001E7E2B" w:rsidP="001E7E2B">
      <w:pPr>
        <w:pStyle w:val="Heading4"/>
      </w:pPr>
      <w:r>
        <w:t>The WTO’s appellate body no longer exists to mediate disputes, without immediate buy in by states, and no mechanism to make disobedient states obey, the system collapses</w:t>
      </w:r>
    </w:p>
    <w:p w14:paraId="7126263C" w14:textId="77777777" w:rsidR="001E7E2B" w:rsidRPr="00EE158F" w:rsidRDefault="001E7E2B" w:rsidP="001E7E2B">
      <w:pPr>
        <w:spacing w:after="0" w:line="240" w:lineRule="auto"/>
        <w:rPr>
          <w:rFonts w:ascii="Times New Roman" w:eastAsia="Times New Roman" w:hAnsi="Times New Roman" w:cs="Times New Roman"/>
          <w:sz w:val="24"/>
        </w:rPr>
      </w:pPr>
      <w:r w:rsidRPr="00C37FC4">
        <w:rPr>
          <w:rStyle w:val="Style13ptBold"/>
        </w:rPr>
        <w:t>Horton</w:t>
      </w:r>
      <w:r w:rsidRPr="003024C5">
        <w:t xml:space="preserve">, </w:t>
      </w:r>
      <w:r w:rsidRPr="003024C5">
        <w:rPr>
          <w:rStyle w:val="Style13ptBold"/>
        </w:rPr>
        <w:t>08/3</w:t>
      </w:r>
      <w:r w:rsidRPr="003024C5">
        <w:t>, Lessons from Trump’s assault on the World Trade Organization, https://www.chathamhouse.org/2021/08/lessons-trumps-assault-world-trade-organization, Chatham House – International Affairs Think Tank,</w:t>
      </w:r>
      <w:r>
        <w:t xml:space="preserve"> </w:t>
      </w:r>
      <w:r w:rsidRPr="00EE158F">
        <w:t xml:space="preserve">Communications </w:t>
      </w:r>
      <w:proofErr w:type="gramStart"/>
      <w:r w:rsidRPr="00EE158F">
        <w:t>Manager;</w:t>
      </w:r>
      <w:proofErr w:type="gramEnd"/>
      <w:r w:rsidRPr="00EE158F">
        <w:t xml:space="preserve"> Project Lead, Common Futures Conversations</w:t>
      </w:r>
    </w:p>
    <w:p w14:paraId="5F95B1B3" w14:textId="77777777" w:rsidR="001E7E2B" w:rsidRDefault="001E7E2B" w:rsidP="001E7E2B">
      <w:pPr>
        <w:shd w:val="clear" w:color="auto" w:fill="FFFFFF"/>
        <w:spacing w:after="150" w:line="240" w:lineRule="auto"/>
        <w:rPr>
          <w:rStyle w:val="Emphasis"/>
        </w:rPr>
      </w:pPr>
    </w:p>
    <w:p w14:paraId="0CCEFB12" w14:textId="77777777" w:rsidR="001E7E2B" w:rsidRPr="00C638D5" w:rsidRDefault="001E7E2B" w:rsidP="001E7E2B">
      <w:pPr>
        <w:rPr>
          <w:sz w:val="12"/>
        </w:rPr>
      </w:pPr>
      <w:r w:rsidRPr="007456AE">
        <w:rPr>
          <w:rStyle w:val="Emphasis"/>
          <w:highlight w:val="cyan"/>
        </w:rPr>
        <w:t>The WTO</w:t>
      </w:r>
      <w:r w:rsidRPr="003024C5">
        <w:rPr>
          <w:sz w:val="12"/>
        </w:rPr>
        <w:t xml:space="preserve"> is unique amongst international institutions because it </w:t>
      </w:r>
      <w:r w:rsidRPr="007456AE">
        <w:rPr>
          <w:rStyle w:val="Emphasis"/>
          <w:highlight w:val="cyan"/>
        </w:rPr>
        <w:t>has</w:t>
      </w:r>
      <w:r w:rsidRPr="003024C5">
        <w:rPr>
          <w:rStyle w:val="Emphasis"/>
        </w:rPr>
        <w:t xml:space="preserve"> a powerful enforcement mechanism</w:t>
      </w:r>
      <w:r w:rsidRPr="003024C5">
        <w:rPr>
          <w:sz w:val="12"/>
        </w:rPr>
        <w:t xml:space="preserve"> </w:t>
      </w:r>
      <w:r w:rsidRPr="003024C5">
        <w:rPr>
          <w:rStyle w:val="Emphasis"/>
        </w:rPr>
        <w:t xml:space="preserve">– </w:t>
      </w:r>
      <w:r w:rsidRPr="007456AE">
        <w:rPr>
          <w:rStyle w:val="Emphasis"/>
          <w:highlight w:val="cyan"/>
        </w:rPr>
        <w:t>the dispute settlement system</w:t>
      </w:r>
      <w:r w:rsidRPr="003024C5">
        <w:rPr>
          <w:rStyle w:val="Emphasis"/>
        </w:rPr>
        <w:t>.</w:t>
      </w:r>
      <w:r w:rsidRPr="003024C5">
        <w:rPr>
          <w:sz w:val="12"/>
        </w:rPr>
        <w:t xml:space="preserve"> However, </w:t>
      </w:r>
      <w:r w:rsidRPr="007456AE">
        <w:rPr>
          <w:rStyle w:val="Emphasis"/>
          <w:highlight w:val="cyan"/>
        </w:rPr>
        <w:t>the</w:t>
      </w:r>
      <w:r w:rsidRPr="003024C5">
        <w:rPr>
          <w:sz w:val="12"/>
        </w:rPr>
        <w:t xml:space="preserve"> fundamental </w:t>
      </w:r>
      <w:r w:rsidRPr="007456AE">
        <w:rPr>
          <w:rStyle w:val="Emphasis"/>
          <w:highlight w:val="cyan"/>
        </w:rPr>
        <w:t>vulnerability is that if</w:t>
      </w:r>
      <w:r w:rsidRPr="003024C5">
        <w:rPr>
          <w:rStyle w:val="Emphasis"/>
        </w:rPr>
        <w:t xml:space="preserve"> powerful </w:t>
      </w:r>
      <w:r w:rsidRPr="007456AE">
        <w:rPr>
          <w:rStyle w:val="Emphasis"/>
          <w:highlight w:val="cyan"/>
        </w:rPr>
        <w:t>states</w:t>
      </w:r>
      <w:r w:rsidRPr="003024C5">
        <w:rPr>
          <w:rStyle w:val="Emphasis"/>
        </w:rPr>
        <w:t xml:space="preserve"> </w:t>
      </w:r>
      <w:r w:rsidRPr="003024C5">
        <w:rPr>
          <w:sz w:val="12"/>
        </w:rPr>
        <w:t>like the US and others</w:t>
      </w:r>
      <w:r w:rsidRPr="003024C5">
        <w:rPr>
          <w:rStyle w:val="Emphasis"/>
        </w:rPr>
        <w:t xml:space="preserve"> </w:t>
      </w:r>
      <w:r w:rsidRPr="007456AE">
        <w:rPr>
          <w:rStyle w:val="Emphasis"/>
          <w:highlight w:val="cyan"/>
        </w:rPr>
        <w:t>won’t participate</w:t>
      </w:r>
      <w:r w:rsidRPr="003024C5">
        <w:rPr>
          <w:rStyle w:val="Emphasis"/>
        </w:rPr>
        <w:t xml:space="preserve"> in the system and be bound by its rules, </w:t>
      </w:r>
      <w:r w:rsidRPr="007456AE">
        <w:rPr>
          <w:rStyle w:val="Emphasis"/>
          <w:highlight w:val="cyan"/>
        </w:rPr>
        <w:t>they</w:t>
      </w:r>
      <w:r w:rsidRPr="003024C5">
        <w:rPr>
          <w:rStyle w:val="Emphasis"/>
        </w:rPr>
        <w:t xml:space="preserve"> quickly </w:t>
      </w:r>
      <w:r w:rsidRPr="007456AE">
        <w:rPr>
          <w:rStyle w:val="Emphasis"/>
          <w:highlight w:val="cyan"/>
        </w:rPr>
        <w:t>risk becoming irrelevant</w:t>
      </w:r>
      <w:r w:rsidRPr="003024C5">
        <w:rPr>
          <w:rStyle w:val="Emphasis"/>
        </w:rPr>
        <w:t xml:space="preserve">. And that’s the situation we’re in right now with the appellate body crisis, where, </w:t>
      </w:r>
      <w:r w:rsidRPr="007456AE">
        <w:rPr>
          <w:rStyle w:val="Emphasis"/>
          <w:highlight w:val="cyan"/>
        </w:rPr>
        <w:t>without a</w:t>
      </w:r>
      <w:r w:rsidRPr="003024C5">
        <w:rPr>
          <w:rStyle w:val="Emphasis"/>
        </w:rPr>
        <w:t xml:space="preserve"> functioning </w:t>
      </w:r>
      <w:r w:rsidRPr="007456AE">
        <w:rPr>
          <w:rStyle w:val="Emphasis"/>
          <w:highlight w:val="cyan"/>
        </w:rPr>
        <w:t>mechanism to ensure that WTO rules are enforced, the</w:t>
      </w:r>
      <w:r w:rsidRPr="003024C5">
        <w:rPr>
          <w:rStyle w:val="Emphasis"/>
        </w:rPr>
        <w:t xml:space="preserve"> entire </w:t>
      </w:r>
      <w:r w:rsidRPr="007456AE">
        <w:rPr>
          <w:rStyle w:val="Emphasis"/>
          <w:highlight w:val="cyan"/>
        </w:rPr>
        <w:t>system</w:t>
      </w:r>
      <w:r w:rsidRPr="003024C5">
        <w:rPr>
          <w:rStyle w:val="Emphasis"/>
        </w:rPr>
        <w:t xml:space="preserve"> of global trade rules </w:t>
      </w:r>
      <w:r w:rsidRPr="007456AE">
        <w:rPr>
          <w:rStyle w:val="Emphasis"/>
          <w:highlight w:val="cyan"/>
        </w:rPr>
        <w:t>risk collapsing</w:t>
      </w:r>
      <w:r w:rsidRPr="003024C5">
        <w:rPr>
          <w:rStyle w:val="Emphasis"/>
        </w:rPr>
        <w:t>.</w:t>
      </w:r>
      <w:r w:rsidRPr="003024C5">
        <w:rPr>
          <w:sz w:val="12"/>
        </w:rPr>
        <w:t xml:space="preserve"> Ironically, the United States has been the leader of the liberal trading order for the past 70 years, but since Trump, it has become its leading saboteur.</w:t>
      </w:r>
    </w:p>
    <w:p w14:paraId="7B82893F" w14:textId="77777777" w:rsidR="001E7E2B" w:rsidRDefault="001E7E2B" w:rsidP="001E7E2B">
      <w:pPr>
        <w:pStyle w:val="Heading4"/>
      </w:pPr>
      <w:r>
        <w:t>A major country operating outside WTO consensus wrecks global trade norms</w:t>
      </w:r>
    </w:p>
    <w:p w14:paraId="59D8406E" w14:textId="77777777" w:rsidR="001E7E2B" w:rsidRDefault="001E7E2B" w:rsidP="001E7E2B">
      <w:r w:rsidRPr="00F72EAD">
        <w:rPr>
          <w:rStyle w:val="Heading4Char"/>
        </w:rPr>
        <w:t>Bacchus 20</w:t>
      </w:r>
      <w:r>
        <w:t xml:space="preserve"> [</w:t>
      </w:r>
      <w:r w:rsidRPr="00F72EAD">
        <w:t xml:space="preserve">James Bacchus, </w:t>
      </w:r>
      <w:r>
        <w:t xml:space="preserve">member of the Herbert A. </w:t>
      </w:r>
      <w:proofErr w:type="spellStart"/>
      <w:r>
        <w:t>Stiefel</w:t>
      </w:r>
      <w:proofErr w:type="spellEnd"/>
      <w:r>
        <w:t xml:space="preserve"> Center for Trade Policy Studies, the Distinguished University Professor of Global Affairs and director of the Center for Global Economic and Environmental Opportunity at the University of Central Florida, </w:t>
      </w:r>
      <w:r w:rsidRPr="00F72EAD">
        <w:t xml:space="preserve">12-16-2020, "An Unnecessary Proposal: A WTO Waiver of Intellectual Property Rights for COVID-19 Vaccines," Cato Institute, </w:t>
      </w:r>
      <w:hyperlink r:id="rId15" w:history="1">
        <w:r w:rsidRPr="00F41676">
          <w:rPr>
            <w:rStyle w:val="Hyperlink"/>
          </w:rPr>
          <w:t>https://www.cato.org/free-trade-bulletin/unnecessary-proposal-wto-waiver-intellectual-property-rights-covid-19-vaccines]/Kankee</w:t>
        </w:r>
      </w:hyperlink>
    </w:p>
    <w:p w14:paraId="582C9041" w14:textId="77777777" w:rsidR="001E7E2B" w:rsidRPr="00F96F48" w:rsidRDefault="001E7E2B" w:rsidP="001E7E2B">
      <w:pPr>
        <w:rPr>
          <w:sz w:val="16"/>
        </w:rPr>
      </w:pPr>
      <w:r w:rsidRPr="00F96F48">
        <w:rPr>
          <w:sz w:val="16"/>
        </w:rPr>
        <w:t xml:space="preserve">In a sign of their increasing frustration with global efforts to ensure that all people everywhere will have access to COVID-19 vaccines, several developing countries have asked other members of the World Trade Organization (WTO) to join them in a sweeping waiver of the intellectual property (IP) rights relating to those vaccines. Their waiver request raises anew the recurring debate within the WTO over the right balance between the protection of IP rights and access in poorer countries to urgently needed medicines. But </w:t>
      </w:r>
      <w:r w:rsidRPr="007456AE">
        <w:rPr>
          <w:rStyle w:val="StyleUnderline"/>
          <w:highlight w:val="cyan"/>
        </w:rPr>
        <w:t xml:space="preserve">the </w:t>
      </w:r>
      <w:r w:rsidRPr="007456AE">
        <w:rPr>
          <w:rStyle w:val="Emphasis"/>
          <w:highlight w:val="cyan"/>
        </w:rPr>
        <w:t>last thing</w:t>
      </w:r>
      <w:r w:rsidRPr="00F72EAD">
        <w:rPr>
          <w:rStyle w:val="StyleUnderline"/>
        </w:rPr>
        <w:t xml:space="preserve"> </w:t>
      </w:r>
      <w:r w:rsidRPr="007456AE">
        <w:rPr>
          <w:rStyle w:val="StyleUnderline"/>
          <w:highlight w:val="cyan"/>
        </w:rPr>
        <w:t>the WTO needs</w:t>
      </w:r>
      <w:r w:rsidRPr="00F72EAD">
        <w:rPr>
          <w:rStyle w:val="StyleUnderline"/>
        </w:rPr>
        <w:t xml:space="preserve"> </w:t>
      </w:r>
      <w:r w:rsidRPr="007456AE">
        <w:rPr>
          <w:rStyle w:val="StyleUnderline"/>
          <w:highlight w:val="cyan"/>
        </w:rPr>
        <w:t>is</w:t>
      </w:r>
      <w:r w:rsidRPr="00F72EAD">
        <w:rPr>
          <w:rStyle w:val="StyleUnderline"/>
        </w:rPr>
        <w:t xml:space="preserve"> another </w:t>
      </w:r>
      <w:r w:rsidRPr="007456AE">
        <w:rPr>
          <w:rStyle w:val="StyleUnderline"/>
          <w:highlight w:val="cyan"/>
        </w:rPr>
        <w:t>debate over</w:t>
      </w:r>
      <w:r w:rsidRPr="00F72EAD">
        <w:rPr>
          <w:rStyle w:val="StyleUnderline"/>
        </w:rPr>
        <w:t xml:space="preserve"> perceived </w:t>
      </w:r>
      <w:r w:rsidRPr="007456AE">
        <w:rPr>
          <w:rStyle w:val="StyleUnderline"/>
          <w:highlight w:val="cyan"/>
        </w:rPr>
        <w:t>trade</w:t>
      </w:r>
      <w:r w:rsidRPr="00F72EAD">
        <w:rPr>
          <w:rStyle w:val="StyleUnderline"/>
        </w:rPr>
        <w:t xml:space="preserve"> obstacles to public health</w:t>
      </w:r>
      <w:r w:rsidRPr="00F96F48">
        <w:rPr>
          <w:sz w:val="16"/>
        </w:rPr>
        <w:t xml:space="preserve">. </w:t>
      </w:r>
      <w:r w:rsidRPr="007456AE">
        <w:rPr>
          <w:rStyle w:val="StyleUnderline"/>
          <w:highlight w:val="cyan"/>
        </w:rPr>
        <w:t>Unless</w:t>
      </w:r>
      <w:r w:rsidRPr="007456AE">
        <w:rPr>
          <w:sz w:val="16"/>
          <w:highlight w:val="cyan"/>
        </w:rPr>
        <w:t xml:space="preserve"> </w:t>
      </w:r>
      <w:r w:rsidRPr="007456AE">
        <w:rPr>
          <w:rStyle w:val="StyleUnderline"/>
          <w:highlight w:val="cyan"/>
        </w:rPr>
        <w:t xml:space="preserve">WTO members reach a </w:t>
      </w:r>
      <w:r w:rsidRPr="007456AE">
        <w:rPr>
          <w:rStyle w:val="Emphasis"/>
          <w:highlight w:val="cyan"/>
        </w:rPr>
        <w:t>consensus</w:t>
      </w:r>
      <w:r w:rsidRPr="00F96F48">
        <w:rPr>
          <w:sz w:val="16"/>
        </w:rPr>
        <w:t xml:space="preserve">, </w:t>
      </w:r>
      <w:r w:rsidRPr="00F96F48">
        <w:rPr>
          <w:rStyle w:val="StyleUnderline"/>
        </w:rPr>
        <w:t>the</w:t>
      </w:r>
      <w:r w:rsidRPr="00F72EAD">
        <w:rPr>
          <w:rStyle w:val="StyleUnderline"/>
        </w:rPr>
        <w:t xml:space="preserve"> multilateral </w:t>
      </w:r>
      <w:r w:rsidRPr="007456AE">
        <w:rPr>
          <w:rStyle w:val="StyleUnderline"/>
          <w:highlight w:val="cyan"/>
        </w:rPr>
        <w:t>trading system may be</w:t>
      </w:r>
      <w:r w:rsidRPr="00F72EAD">
        <w:rPr>
          <w:rStyle w:val="StyleUnderline"/>
        </w:rPr>
        <w:t xml:space="preserve"> further </w:t>
      </w:r>
      <w:r w:rsidRPr="007456AE">
        <w:rPr>
          <w:rStyle w:val="Emphasis"/>
          <w:highlight w:val="cyan"/>
        </w:rPr>
        <w:t>complicated</w:t>
      </w:r>
      <w:r w:rsidRPr="00F72EAD">
        <w:rPr>
          <w:rStyle w:val="StyleUnderline"/>
        </w:rPr>
        <w:t xml:space="preserve"> </w:t>
      </w:r>
      <w:r w:rsidRPr="007456AE">
        <w:rPr>
          <w:rStyle w:val="StyleUnderline"/>
          <w:highlight w:val="cyan"/>
        </w:rPr>
        <w:t>by a delay</w:t>
      </w:r>
      <w:r w:rsidRPr="00F72EAD">
        <w:rPr>
          <w:rStyle w:val="StyleUnderline"/>
        </w:rPr>
        <w:t xml:space="preserve"> like that </w:t>
      </w:r>
      <w:r w:rsidRPr="007456AE">
        <w:rPr>
          <w:rStyle w:val="StyleUnderline"/>
          <w:highlight w:val="cyan"/>
        </w:rPr>
        <w:t>in resolving</w:t>
      </w:r>
      <w:r w:rsidRPr="00F72EAD">
        <w:rPr>
          <w:rStyle w:val="StyleUnderline"/>
        </w:rPr>
        <w:t xml:space="preserve"> </w:t>
      </w:r>
      <w:r w:rsidRPr="007456AE">
        <w:rPr>
          <w:rStyle w:val="StyleUnderline"/>
          <w:highlight w:val="cyan"/>
        </w:rPr>
        <w:t>the</w:t>
      </w:r>
      <w:r w:rsidRPr="00F72EAD">
        <w:rPr>
          <w:rStyle w:val="StyleUnderline"/>
        </w:rPr>
        <w:t xml:space="preserve"> </w:t>
      </w:r>
      <w:r w:rsidRPr="007456AE">
        <w:rPr>
          <w:rStyle w:val="Emphasis"/>
          <w:highlight w:val="cyan"/>
        </w:rPr>
        <w:t>two‐​decades‐​old dispute</w:t>
      </w:r>
      <w:r w:rsidRPr="00F72EAD">
        <w:rPr>
          <w:rStyle w:val="StyleUnderline"/>
        </w:rPr>
        <w:t xml:space="preserve"> between developed and developing countries</w:t>
      </w:r>
      <w:r w:rsidRPr="00F96F48">
        <w:rPr>
          <w:sz w:val="16"/>
        </w:rPr>
        <w:t xml:space="preserve"> over the compulsory licensing and generic distribution of HIV/AIDS drugs. </w:t>
      </w:r>
      <w:r w:rsidRPr="007456AE">
        <w:rPr>
          <w:rStyle w:val="StyleUnderline"/>
          <w:highlight w:val="cyan"/>
        </w:rPr>
        <w:t>A</w:t>
      </w:r>
      <w:r w:rsidRPr="00F72EAD">
        <w:rPr>
          <w:rStyle w:val="StyleUnderline"/>
        </w:rPr>
        <w:t xml:space="preserve"> new and </w:t>
      </w:r>
      <w:r w:rsidRPr="007456AE">
        <w:rPr>
          <w:rStyle w:val="Emphasis"/>
          <w:highlight w:val="cyan"/>
        </w:rPr>
        <w:t>contentious</w:t>
      </w:r>
      <w:r w:rsidRPr="00F96F48">
        <w:rPr>
          <w:sz w:val="16"/>
        </w:rPr>
        <w:t xml:space="preserve"> “</w:t>
      </w:r>
      <w:r w:rsidRPr="00F72EAD">
        <w:rPr>
          <w:rStyle w:val="StyleUnderline"/>
        </w:rPr>
        <w:t>North‐​South</w:t>
      </w:r>
      <w:r w:rsidRPr="00F96F48">
        <w:rPr>
          <w:sz w:val="16"/>
        </w:rPr>
        <w:t xml:space="preserve">” </w:t>
      </w:r>
      <w:r w:rsidRPr="007456AE">
        <w:rPr>
          <w:rStyle w:val="Emphasis"/>
          <w:highlight w:val="cyan"/>
        </w:rPr>
        <w:t>political struggle</w:t>
      </w:r>
      <w:r w:rsidRPr="00F96F48">
        <w:rPr>
          <w:sz w:val="16"/>
        </w:rPr>
        <w:t xml:space="preserve"> </w:t>
      </w:r>
      <w:proofErr w:type="gramStart"/>
      <w:r w:rsidRPr="00F96F48">
        <w:rPr>
          <w:sz w:val="16"/>
        </w:rPr>
        <w:t xml:space="preserve">definitely </w:t>
      </w:r>
      <w:r w:rsidRPr="007456AE">
        <w:rPr>
          <w:rStyle w:val="StyleUnderline"/>
          <w:highlight w:val="cyan"/>
        </w:rPr>
        <w:t>would</w:t>
      </w:r>
      <w:proofErr w:type="gramEnd"/>
      <w:r w:rsidRPr="007456AE">
        <w:rPr>
          <w:rStyle w:val="StyleUnderline"/>
          <w:highlight w:val="cyan"/>
        </w:rPr>
        <w:t xml:space="preserve"> not be in the interest of the</w:t>
      </w:r>
      <w:r w:rsidRPr="00F96F48">
        <w:rPr>
          <w:rStyle w:val="StyleUnderline"/>
        </w:rPr>
        <w:t xml:space="preserve"> </w:t>
      </w:r>
      <w:r w:rsidRPr="00F96F48">
        <w:rPr>
          <w:sz w:val="16"/>
        </w:rPr>
        <w:t xml:space="preserve">developed countries, the developing countries, the pharmaceutical companies, or the </w:t>
      </w:r>
      <w:r w:rsidRPr="007456AE">
        <w:rPr>
          <w:rStyle w:val="StyleUnderline"/>
          <w:highlight w:val="cyan"/>
        </w:rPr>
        <w:t>WTO</w:t>
      </w:r>
      <w:r w:rsidRPr="00F96F48">
        <w:rPr>
          <w:sz w:val="16"/>
        </w:rPr>
        <w:t xml:space="preserve">. </w:t>
      </w:r>
      <w:proofErr w:type="gramStart"/>
      <w:r w:rsidRPr="00F96F48">
        <w:rPr>
          <w:sz w:val="16"/>
        </w:rPr>
        <w:t>Certainly</w:t>
      </w:r>
      <w:proofErr w:type="gramEnd"/>
      <w:r w:rsidRPr="00F96F48">
        <w:rPr>
          <w:sz w:val="16"/>
        </w:rPr>
        <w:t xml:space="preserve"> it would not be in the interest of the victims </w:t>
      </w:r>
      <w:r w:rsidRPr="00F96F48">
        <w:rPr>
          <w:sz w:val="16"/>
          <w:szCs w:val="16"/>
        </w:rPr>
        <w:t>and potential victims of COVID-19. Background In early October 2020, India and South Africa asked the members of</w:t>
      </w:r>
      <w:r w:rsidRPr="00F96F48">
        <w:rPr>
          <w:sz w:val="16"/>
        </w:rPr>
        <w:t xml:space="preserve"> the WTO to waive protections in WTO rules for patents, copyrights, industrial designs, and undisclosed information (trade secrets) in relation to the “prevention, containment or treatment of COVID-19 … until widespread vaccination is in place globally, and the majority of the world’s population has developed immunity.”1 India and South Africa want to give all WTO members freedom to refuse to grant or enforce patents and other IP rights relating to COVID-19 vaccines, drugs, diagnostics, and other technologies for the duration of the pandemic. In requesting the waiver, India and South Africa have argued that “an effective response to the COVID-19 pandemic requires rapid access to affordable medical products including diagnostic kits, medical masks, other personal protective equipment and ventilators, as well as vaccines and medicines for the prevention and treatment of patients in dire need.” They have said that “as new diagnostics, therapeutics and vaccines for COVID-19 are developed, there are significant concerns, how these will be made available promptly, in sufficient quantities and at affordable prices to meet global demand.”2 Later in October, the members of the WTO failed to muster the required consensus to move forward with the proposed waiver. The European Union, the United States, the United Kingdom, and other developed countries opposed the waiver request.3 One WTO delegate, from the United Kingdom, described it as “an extreme measure to address an unproven problem.”4 A spokesperson for the European Union explained, “There is no evidence that intellectual property rights are a genuine barrier for accessibility of </w:t>
      </w:r>
      <w:r w:rsidRPr="00F96F48">
        <w:rPr>
          <w:sz w:val="16"/>
        </w:rPr>
        <w:lastRenderedPageBreak/>
        <w:t xml:space="preserve">COVID‐​19‐​related medicines and technologies.”5 In the absence of a consensus, WTO members have decided to postpone further discussion of the proposed waiver until early 2021. Balancing IP Rights and Access to Medicines Not New to WTO This waiver controversy comes nearly two decades after the end of the long battle in the multilateral trading system over access to HIV/AIDS drugs. </w:t>
      </w:r>
      <w:r w:rsidRPr="00F96F48">
        <w:rPr>
          <w:rStyle w:val="StyleUnderline"/>
        </w:rPr>
        <w:t>At the height of the HIV/AIDS crisis</w:t>
      </w:r>
      <w:r w:rsidRPr="00F96F48">
        <w:rPr>
          <w:sz w:val="16"/>
        </w:rPr>
        <w:t xml:space="preserve"> at the turn of the century, numerous </w:t>
      </w:r>
      <w:r w:rsidRPr="00F96F48">
        <w:rPr>
          <w:rStyle w:val="StyleUnderline"/>
        </w:rPr>
        <w:t>countries</w:t>
      </w:r>
      <w:r w:rsidRPr="00F96F48">
        <w:rPr>
          <w:sz w:val="16"/>
        </w:rPr>
        <w:t xml:space="preserve">, including especially those from sub‐​Saharan Africa, </w:t>
      </w:r>
      <w:r w:rsidRPr="00F96F48">
        <w:rPr>
          <w:rStyle w:val="StyleUnderline"/>
        </w:rPr>
        <w:t>could not afford the high‐​priced HIV/AIDS drugs patented by pharmaceutical companies in developed countries</w:t>
      </w:r>
      <w:r w:rsidRPr="00F96F48">
        <w:rPr>
          <w:sz w:val="16"/>
        </w:rPr>
        <w:t xml:space="preserve">. Having spent billions of dollars on developing the drugs, the patent holders resisted lowering their prices. </w:t>
      </w:r>
      <w:r w:rsidRPr="007456AE">
        <w:rPr>
          <w:rStyle w:val="StyleUnderline"/>
          <w:highlight w:val="cyan"/>
        </w:rPr>
        <w:t>The credibility of</w:t>
      </w:r>
      <w:r w:rsidRPr="00F96F48">
        <w:rPr>
          <w:sz w:val="16"/>
        </w:rPr>
        <w:t xml:space="preserve"> the </w:t>
      </w:r>
      <w:r w:rsidRPr="00F72EAD">
        <w:rPr>
          <w:rStyle w:val="StyleUnderline"/>
        </w:rPr>
        <w:t>companies</w:t>
      </w:r>
      <w:r w:rsidRPr="00F96F48">
        <w:rPr>
          <w:sz w:val="16"/>
        </w:rPr>
        <w:t xml:space="preserve">, the </w:t>
      </w:r>
      <w:r w:rsidRPr="00F72EAD">
        <w:rPr>
          <w:rStyle w:val="StyleUnderline"/>
        </w:rPr>
        <w:t>countries</w:t>
      </w:r>
      <w:r w:rsidRPr="00F96F48">
        <w:rPr>
          <w:sz w:val="16"/>
        </w:rPr>
        <w:t xml:space="preserve"> that supported them, </w:t>
      </w:r>
      <w:r w:rsidRPr="00F72EAD">
        <w:rPr>
          <w:rStyle w:val="StyleUnderline"/>
        </w:rPr>
        <w:t xml:space="preserve">and </w:t>
      </w:r>
      <w:r w:rsidRPr="007456AE">
        <w:rPr>
          <w:rStyle w:val="StyleUnderline"/>
          <w:highlight w:val="cyan"/>
        </w:rPr>
        <w:t>the WTO itself were</w:t>
      </w:r>
      <w:r w:rsidRPr="00F96F48">
        <w:rPr>
          <w:sz w:val="16"/>
        </w:rPr>
        <w:t xml:space="preserve"> all </w:t>
      </w:r>
      <w:r w:rsidRPr="007456AE">
        <w:rPr>
          <w:rStyle w:val="Emphasis"/>
          <w:highlight w:val="cyan"/>
        </w:rPr>
        <w:t>damaged</w:t>
      </w:r>
      <w:r w:rsidRPr="00F96F48">
        <w:rPr>
          <w:sz w:val="16"/>
        </w:rPr>
        <w:t xml:space="preserve"> </w:t>
      </w:r>
      <w:r w:rsidRPr="00F72EAD">
        <w:rPr>
          <w:rStyle w:val="StyleUnderline"/>
        </w:rPr>
        <w:t>by</w:t>
      </w:r>
      <w:r w:rsidRPr="00F96F48">
        <w:rPr>
          <w:sz w:val="16"/>
        </w:rPr>
        <w:t xml:space="preserve"> </w:t>
      </w:r>
      <w:r w:rsidRPr="00F72EAD">
        <w:rPr>
          <w:rStyle w:val="StyleUnderline"/>
        </w:rPr>
        <w:t>a</w:t>
      </w:r>
      <w:r w:rsidRPr="00F96F48">
        <w:rPr>
          <w:sz w:val="16"/>
        </w:rPr>
        <w:t xml:space="preserve">n extended </w:t>
      </w:r>
      <w:r w:rsidRPr="00F72EAD">
        <w:rPr>
          <w:rStyle w:val="StyleUnderline"/>
        </w:rPr>
        <w:t>controversy over whether patent rights should take precedence over</w:t>
      </w:r>
      <w:r w:rsidRPr="00F96F48">
        <w:rPr>
          <w:sz w:val="16"/>
        </w:rPr>
        <w:t xml:space="preserve"> providing </w:t>
      </w:r>
      <w:r w:rsidRPr="00F72EAD">
        <w:rPr>
          <w:rStyle w:val="StyleUnderline"/>
        </w:rPr>
        <w:t>affordable medicines</w:t>
      </w:r>
      <w:r w:rsidRPr="00F96F48">
        <w:rPr>
          <w:sz w:val="16"/>
        </w:rPr>
        <w:t xml:space="preserve"> for people afflicted by a lethal disease. Article 8 of the WTO Agreement on the Trade‐​Related Aspects of Intellectual Property Rights (the TRIPS Agreement) provides that WTO members “may, in formulating or amending their laws and regulations, adopt measures necessary to protect public health … provided that such measures are consistent with the provisions of this Agreement.” In similar vein, Article 7 of the TRIPS Agreement provides that the “protection and enforcement of intellectual property rights” shall be “in a manner conducive to social and economic welfare.”6 It can be maintained that these two WTO IP rules are significantly capacious to include any reasonable health measures that a WTO member may take during a health emergency, such as a pandemic. Yet </w:t>
      </w:r>
      <w:r w:rsidRPr="00F96F48">
        <w:rPr>
          <w:rStyle w:val="StyleUnderline"/>
        </w:rPr>
        <w:t>there was doubt</w:t>
      </w:r>
      <w:r w:rsidRPr="00F96F48">
        <w:rPr>
          <w:sz w:val="16"/>
        </w:rPr>
        <w:t xml:space="preserve"> </w:t>
      </w:r>
      <w:r w:rsidRPr="00F96F48">
        <w:rPr>
          <w:rStyle w:val="StyleUnderline"/>
        </w:rPr>
        <w:t>among</w:t>
      </w:r>
      <w:r w:rsidRPr="00F96F48">
        <w:rPr>
          <w:sz w:val="16"/>
        </w:rPr>
        <w:t xml:space="preserve"> the </w:t>
      </w:r>
      <w:r w:rsidRPr="00F96F48">
        <w:rPr>
          <w:rStyle w:val="StyleUnderline"/>
        </w:rPr>
        <w:t>members</w:t>
      </w:r>
      <w:r w:rsidRPr="00F96F48">
        <w:rPr>
          <w:sz w:val="16"/>
        </w:rPr>
        <w:t xml:space="preserve"> during the HIV/AIDS crisis </w:t>
      </w:r>
      <w:r w:rsidRPr="00F96F48">
        <w:rPr>
          <w:rStyle w:val="StyleUnderline"/>
        </w:rPr>
        <w:t>about the precise reach of</w:t>
      </w:r>
      <w:r w:rsidRPr="00F96F48">
        <w:rPr>
          <w:sz w:val="16"/>
        </w:rPr>
        <w:t xml:space="preserve"> these </w:t>
      </w:r>
      <w:r w:rsidRPr="00F96F48">
        <w:rPr>
          <w:rStyle w:val="StyleUnderline"/>
        </w:rPr>
        <w:t>provisions</w:t>
      </w:r>
      <w:r>
        <w:rPr>
          <w:sz w:val="16"/>
        </w:rPr>
        <w:t xml:space="preserve">. </w:t>
      </w:r>
      <w:r w:rsidRPr="00F96F48">
        <w:rPr>
          <w:sz w:val="16"/>
          <w:szCs w:val="16"/>
        </w:rPr>
        <w:t>As Jennifer Hillman of the Council on Foreign Relations observed, ordinarily the “inherent tension between the protection of intellectual property and the need to make and distribute affordable medicines” is “resolved through licensing, which allows a patent holder to permit others to make or trade the protected product—usually at a price and with some supervision from the patent holder to ensure control.”7 But, in public health emergencies, it may be impossible to obtain a license. In such cases, “compulsory licenses” can be issued to local manufacturers, authorizing them to make patented products or use patented processes even though they do not have the permission of the patent holders.8</w:t>
      </w:r>
    </w:p>
    <w:p w14:paraId="40A6F4B7" w14:textId="77777777" w:rsidR="001E7E2B" w:rsidRDefault="001E7E2B" w:rsidP="001E7E2B">
      <w:pPr>
        <w:pStyle w:val="Heading4"/>
      </w:pPr>
      <w:r>
        <w:t>Collapse of the WTO triggers an inevitable global war</w:t>
      </w:r>
    </w:p>
    <w:p w14:paraId="6006E7EC" w14:textId="77777777" w:rsidR="001E7E2B" w:rsidRPr="00B15EB5" w:rsidRDefault="001E7E2B" w:rsidP="001E7E2B">
      <w:r>
        <w:t xml:space="preserve">Raymond J. </w:t>
      </w:r>
      <w:proofErr w:type="spellStart"/>
      <w:r w:rsidRPr="00DA3CD3">
        <w:rPr>
          <w:rStyle w:val="Style13ptBold"/>
        </w:rPr>
        <w:t>Waldmann</w:t>
      </w:r>
      <w:proofErr w:type="spellEnd"/>
      <w:r>
        <w:t xml:space="preserve">, </w:t>
      </w:r>
      <w:r>
        <w:rPr>
          <w:sz w:val="16"/>
          <w:szCs w:val="16"/>
        </w:rPr>
        <w:t xml:space="preserve">Corporate Counsel &amp; Secretary for </w:t>
      </w:r>
      <w:proofErr w:type="spellStart"/>
      <w:r>
        <w:rPr>
          <w:sz w:val="16"/>
          <w:szCs w:val="16"/>
        </w:rPr>
        <w:t>AuBeta</w:t>
      </w:r>
      <w:proofErr w:type="spellEnd"/>
      <w:r>
        <w:rPr>
          <w:sz w:val="16"/>
          <w:szCs w:val="16"/>
        </w:rPr>
        <w:t xml:space="preserve"> Networks Inc and </w:t>
      </w:r>
      <w:proofErr w:type="gramStart"/>
      <w:r>
        <w:rPr>
          <w:sz w:val="16"/>
          <w:szCs w:val="16"/>
        </w:rPr>
        <w:t>former  vice</w:t>
      </w:r>
      <w:proofErr w:type="gramEnd"/>
      <w:r>
        <w:rPr>
          <w:sz w:val="16"/>
          <w:szCs w:val="16"/>
        </w:rPr>
        <w:t xml:space="preserve"> president of international relations and as director of government affairs for The Boeing Company &amp; assistant U.S. Secretary of Commerce for international economic policy (1981-83) and chair of the Seattle Host Committees for the 1999 WTO Ministerial Meeting, “WORLD TRADE ORGANIZATION IMPORTANT TO CITIZENS OF CITY AND STATE, Seattle-Post Intelligencer, 5/11/</w:t>
      </w:r>
      <w:r w:rsidRPr="00DA3CD3">
        <w:rPr>
          <w:rStyle w:val="Style13ptBold"/>
        </w:rPr>
        <w:t>99</w:t>
      </w:r>
      <w:r>
        <w:t>,</w:t>
      </w:r>
    </w:p>
    <w:p w14:paraId="03FC219A" w14:textId="77777777" w:rsidR="001E7E2B" w:rsidRPr="008A5A3D" w:rsidRDefault="001E7E2B" w:rsidP="001E7E2B">
      <w:pPr>
        <w:rPr>
          <w:rStyle w:val="Strong"/>
          <w:b w:val="0"/>
          <w:bCs w:val="0"/>
          <w:sz w:val="12"/>
          <w:shd w:val="clear" w:color="auto" w:fill="FFFFFF"/>
        </w:rPr>
      </w:pPr>
      <w:r w:rsidRPr="008A5A3D">
        <w:rPr>
          <w:sz w:val="12"/>
        </w:rPr>
        <w:t>The answer is simple: Because trade matters to the U.S. economy, to Washington state and to Seattle and because</w:t>
      </w:r>
      <w:r w:rsidRPr="008A5A3D">
        <w:rPr>
          <w:sz w:val="12"/>
          <w:shd w:val="clear" w:color="auto" w:fill="FFFFFF"/>
        </w:rPr>
        <w:t xml:space="preserve"> </w:t>
      </w:r>
      <w:r w:rsidRPr="007C239F">
        <w:rPr>
          <w:u w:val="single"/>
          <w:shd w:val="clear" w:color="auto" w:fill="FFFFFF"/>
        </w:rPr>
        <w:t>the WTO matters to trade</w:t>
      </w:r>
      <w:r w:rsidRPr="008A5A3D">
        <w:rPr>
          <w:sz w:val="12"/>
          <w:shd w:val="clear" w:color="auto" w:fill="FFFFFF"/>
        </w:rPr>
        <w:t xml:space="preserve">. The Geneva-based WTO is the only global body dedicated to developing international trade rules. From the U.S. perspective, the WTO is our voice and vote for dealing with trade issues. </w:t>
      </w:r>
      <w:r w:rsidRPr="008A5A3D">
        <w:rPr>
          <w:rStyle w:val="Emphasis"/>
        </w:rPr>
        <w:t>The WTO provides the rules-based system of international trade on which we rely.</w:t>
      </w:r>
      <w:r w:rsidRPr="008A5A3D">
        <w:rPr>
          <w:sz w:val="12"/>
          <w:shd w:val="clear" w:color="auto" w:fill="FFFFFF"/>
        </w:rPr>
        <w:t xml:space="preserve"> Members negotiate agreements ensuring that:-- </w:t>
      </w:r>
      <w:r w:rsidRPr="008A5A3D">
        <w:rPr>
          <w:rStyle w:val="Emphasis"/>
        </w:rPr>
        <w:t>Countries may not raise their tariffs or other border taxes whenever they feel like it</w:t>
      </w:r>
      <w:r w:rsidRPr="008A5A3D">
        <w:rPr>
          <w:sz w:val="12"/>
          <w:shd w:val="clear" w:color="auto" w:fill="FFFFFF"/>
        </w:rPr>
        <w:t xml:space="preserve">, and thereby exclude American products from their markets; -- Countries may not impose unjustified technical barriers such as inspection requirements on U.S. wheat, apples and other agricultural products just to protect their home markets, nor may they favor products from specific countries; -- Countries may not allow or encourage piracy of intellectual property, thereby protecting our software and computers, books and films, CDs and tapes;-- Countries are restricted from violating the rules on subsidies and export assistance, and flooding the world with government-subsidized products whose prices we could not </w:t>
      </w:r>
      <w:proofErr w:type="spellStart"/>
      <w:r w:rsidRPr="008A5A3D">
        <w:rPr>
          <w:sz w:val="12"/>
          <w:shd w:val="clear" w:color="auto" w:fill="FFFFFF"/>
        </w:rPr>
        <w:t>match.</w:t>
      </w:r>
      <w:r w:rsidRPr="007456AE">
        <w:rPr>
          <w:rStyle w:val="Emphasis"/>
          <w:highlight w:val="cyan"/>
        </w:rPr>
        <w:t>Trade</w:t>
      </w:r>
      <w:proofErr w:type="spellEnd"/>
      <w:r w:rsidRPr="008A5A3D">
        <w:rPr>
          <w:sz w:val="12"/>
        </w:rPr>
        <w:t xml:space="preserve"> is not a panacea for the political, economic and social problems of the world. But it </w:t>
      </w:r>
      <w:r w:rsidRPr="007456AE">
        <w:rPr>
          <w:rStyle w:val="Emphasis"/>
          <w:highlight w:val="cyan"/>
        </w:rPr>
        <w:t>is a force for peace</w:t>
      </w:r>
      <w:r w:rsidRPr="008A5A3D">
        <w:rPr>
          <w:sz w:val="12"/>
        </w:rPr>
        <w:t xml:space="preserve"> and cross-cultural contact. </w:t>
      </w:r>
      <w:r w:rsidRPr="007456AE">
        <w:rPr>
          <w:rStyle w:val="Emphasis"/>
          <w:highlight w:val="cyan"/>
        </w:rPr>
        <w:t>Countries are less likely to go to war against their trading partners</w:t>
      </w:r>
      <w:r w:rsidRPr="008A5A3D">
        <w:rPr>
          <w:rStyle w:val="Emphasis"/>
        </w:rPr>
        <w:t xml:space="preserve"> </w:t>
      </w:r>
      <w:r w:rsidRPr="008A5A3D">
        <w:rPr>
          <w:sz w:val="12"/>
        </w:rPr>
        <w:t>than they are against strangers.</w:t>
      </w:r>
      <w:r w:rsidRPr="008A5A3D">
        <w:rPr>
          <w:rStyle w:val="Emphasis"/>
        </w:rPr>
        <w:t xml:space="preserve"> The WTO furthers the process of protecting against commercial skirmishes and potential trade wars</w:t>
      </w:r>
      <w:r w:rsidRPr="008A5A3D">
        <w:rPr>
          <w:sz w:val="12"/>
        </w:rPr>
        <w:t xml:space="preserve"> by forging agreement among nations on trade protocols. </w:t>
      </w:r>
      <w:r w:rsidRPr="007456AE">
        <w:rPr>
          <w:rStyle w:val="Emphasis"/>
          <w:highlight w:val="cyan"/>
        </w:rPr>
        <w:t>Without the WTO</w:t>
      </w:r>
      <w:r w:rsidRPr="008A5A3D">
        <w:rPr>
          <w:rStyle w:val="Emphasis"/>
        </w:rPr>
        <w:t xml:space="preserve">, trade would be too dangerous a proposition for countries to leave to their trade ministries, </w:t>
      </w:r>
      <w:r w:rsidRPr="008A5A3D">
        <w:rPr>
          <w:sz w:val="12"/>
        </w:rPr>
        <w:t>and eventually</w:t>
      </w:r>
      <w:r w:rsidRPr="008A5A3D">
        <w:rPr>
          <w:rStyle w:val="Emphasis"/>
        </w:rPr>
        <w:t xml:space="preserve"> </w:t>
      </w:r>
      <w:r w:rsidRPr="007456AE">
        <w:rPr>
          <w:rStyle w:val="Emphasis"/>
          <w:highlight w:val="cyan"/>
        </w:rPr>
        <w:t>trade disputes</w:t>
      </w:r>
      <w:r w:rsidRPr="008A5A3D">
        <w:rPr>
          <w:rStyle w:val="Emphasis"/>
        </w:rPr>
        <w:t xml:space="preserve"> </w:t>
      </w:r>
      <w:r w:rsidRPr="008A5A3D">
        <w:rPr>
          <w:sz w:val="12"/>
        </w:rPr>
        <w:t>could</w:t>
      </w:r>
      <w:r w:rsidRPr="008A5A3D">
        <w:rPr>
          <w:rStyle w:val="Emphasis"/>
        </w:rPr>
        <w:t xml:space="preserve"> </w:t>
      </w:r>
      <w:r w:rsidRPr="007456AE">
        <w:rPr>
          <w:rStyle w:val="Emphasis"/>
          <w:highlight w:val="cyan"/>
        </w:rPr>
        <w:t>become national security issues</w:t>
      </w:r>
      <w:r w:rsidRPr="008A5A3D">
        <w:rPr>
          <w:sz w:val="12"/>
        </w:rPr>
        <w:t xml:space="preserve">. A </w:t>
      </w:r>
      <w:r w:rsidRPr="007456AE">
        <w:rPr>
          <w:rStyle w:val="Emphasis"/>
          <w:highlight w:val="cyan"/>
        </w:rPr>
        <w:t>non-WTO</w:t>
      </w:r>
      <w:r w:rsidRPr="008A5A3D">
        <w:rPr>
          <w:rStyle w:val="Emphasis"/>
        </w:rPr>
        <w:t xml:space="preserve"> </w:t>
      </w:r>
      <w:r w:rsidRPr="007456AE">
        <w:rPr>
          <w:rStyle w:val="Emphasis"/>
          <w:highlight w:val="cyan"/>
        </w:rPr>
        <w:t>world would</w:t>
      </w:r>
      <w:r w:rsidRPr="008A5A3D">
        <w:rPr>
          <w:rStyle w:val="Emphasis"/>
        </w:rPr>
        <w:t xml:space="preserve"> </w:t>
      </w:r>
      <w:r w:rsidRPr="008A5A3D">
        <w:rPr>
          <w:sz w:val="12"/>
        </w:rPr>
        <w:t>more closely</w:t>
      </w:r>
      <w:r w:rsidRPr="008A5A3D">
        <w:rPr>
          <w:rStyle w:val="Emphasis"/>
        </w:rPr>
        <w:t xml:space="preserve"> </w:t>
      </w:r>
      <w:r w:rsidRPr="007456AE">
        <w:rPr>
          <w:rStyle w:val="Emphasis"/>
          <w:highlight w:val="cyan"/>
        </w:rPr>
        <w:t>resemble the</w:t>
      </w:r>
      <w:r w:rsidRPr="008A5A3D">
        <w:rPr>
          <w:rStyle w:val="Emphasis"/>
        </w:rPr>
        <w:t xml:space="preserve"> international </w:t>
      </w:r>
      <w:r w:rsidRPr="007456AE">
        <w:rPr>
          <w:rStyle w:val="Emphasis"/>
          <w:highlight w:val="cyan"/>
        </w:rPr>
        <w:t>economy before World War II,</w:t>
      </w:r>
      <w:r w:rsidRPr="008A5A3D">
        <w:rPr>
          <w:rStyle w:val="Emphasis"/>
        </w:rPr>
        <w:t xml:space="preserve"> where countries used trade as tools of foreign policy, and </w:t>
      </w:r>
      <w:r w:rsidRPr="007456AE">
        <w:rPr>
          <w:rStyle w:val="Emphasis"/>
          <w:highlight w:val="cyan"/>
        </w:rPr>
        <w:t>international commerce was a pawn of aggressor states</w:t>
      </w:r>
      <w:r w:rsidRPr="008A5A3D">
        <w:rPr>
          <w:rStyle w:val="Emphasis"/>
        </w:rPr>
        <w:t>. As Franklin D. Roosevelt's former secretary of state Cordell Hull said, "</w:t>
      </w:r>
      <w:r w:rsidRPr="007456AE">
        <w:rPr>
          <w:rStyle w:val="Emphasis"/>
          <w:highlight w:val="cyan"/>
        </w:rPr>
        <w:t>When goods do not cross borders, armies do</w:t>
      </w:r>
      <w:r w:rsidRPr="008A5A3D">
        <w:rPr>
          <w:rStyle w:val="Emphasis"/>
        </w:rPr>
        <w:t>."</w:t>
      </w:r>
    </w:p>
    <w:p w14:paraId="7AA1D4C1" w14:textId="77777777" w:rsidR="001E7E2B" w:rsidRPr="00976E44" w:rsidRDefault="001E7E2B" w:rsidP="001E7E2B">
      <w:pPr>
        <w:pStyle w:val="Heading4"/>
        <w:rPr>
          <w:rFonts w:cs="Calibri"/>
        </w:rPr>
      </w:pPr>
      <w:r w:rsidRPr="00976E44">
        <w:rPr>
          <w:rFonts w:cs="Calibri"/>
        </w:rPr>
        <w:t>WTO</w:t>
      </w:r>
      <w:r>
        <w:rPr>
          <w:rFonts w:cs="Calibri"/>
        </w:rPr>
        <w:t xml:space="preserve"> cred</w:t>
      </w:r>
      <w:r w:rsidRPr="00976E44">
        <w:rPr>
          <w:rFonts w:cs="Calibri"/>
        </w:rPr>
        <w:t xml:space="preserve"> solves wars that go </w:t>
      </w:r>
      <w:r w:rsidRPr="00976E44">
        <w:rPr>
          <w:rFonts w:cs="Calibri"/>
          <w:u w:val="single"/>
        </w:rPr>
        <w:t>nuclear</w:t>
      </w:r>
      <w:r w:rsidRPr="00976E44">
        <w:rPr>
          <w:rFonts w:cs="Calibri"/>
        </w:rPr>
        <w:t>.</w:t>
      </w:r>
    </w:p>
    <w:p w14:paraId="2D6BD8B7" w14:textId="77777777" w:rsidR="001E7E2B" w:rsidRPr="00976E44" w:rsidRDefault="001E7E2B" w:rsidP="001E7E2B">
      <w:r w:rsidRPr="00976E44">
        <w:rPr>
          <w:rStyle w:val="Style13ptBold"/>
        </w:rPr>
        <w:t>Hamann 09</w:t>
      </w:r>
      <w:r w:rsidRPr="00976E44">
        <w:t xml:space="preserve"> [Georgia</w:t>
      </w:r>
      <w:r>
        <w:t>; 2009;</w:t>
      </w:r>
      <w:r w:rsidRPr="00976E44">
        <w:t xml:space="preserve"> J.D. Candidate, Vanderbilt University Law School</w:t>
      </w:r>
      <w:r>
        <w:t>;</w:t>
      </w:r>
      <w:r w:rsidRPr="00976E44">
        <w:t xml:space="preserve"> “Replacing Slingshots with Swords: Implications of the Antigua-Gambling 22.6 Panel Report for Developing Countries and the World Trading System,” VANDERBILT JOURNAL OF TRANSNATIONAL LAW</w:t>
      </w:r>
      <w:r>
        <w:t xml:space="preserve">, </w:t>
      </w:r>
      <w:r w:rsidRPr="00976E44">
        <w:t xml:space="preserve">http://www.jogoremoto.pt/docs/extra/duqJ53.pdf] </w:t>
      </w:r>
      <w:r>
        <w:t>Justin</w:t>
      </w:r>
    </w:p>
    <w:p w14:paraId="79008B86" w14:textId="60CABDE9" w:rsidR="005D21E1" w:rsidRPr="001E7E2B" w:rsidRDefault="001E7E2B" w:rsidP="005D21E1">
      <w:pPr>
        <w:rPr>
          <w:sz w:val="16"/>
        </w:rPr>
      </w:pPr>
      <w:r w:rsidRPr="00976E44">
        <w:rPr>
          <w:sz w:val="16"/>
        </w:rPr>
        <w:t>Both Antigua and the U.S. claimed the resolution of the arbitration as a victory.</w:t>
      </w:r>
      <w:proofErr w:type="gramStart"/>
      <w:r w:rsidRPr="00976E44">
        <w:rPr>
          <w:sz w:val="16"/>
        </w:rPr>
        <w:t>99 In reality, the</w:t>
      </w:r>
      <w:proofErr w:type="gramEnd"/>
      <w:r w:rsidRPr="00976E44">
        <w:rPr>
          <w:sz w:val="16"/>
        </w:rPr>
        <w:t xml:space="preserve"> decision reached a midpoint between the respective countries’ positions, establishing a victory for the evolution of the international trading system itself. </w:t>
      </w:r>
      <w:r w:rsidRPr="00976E44">
        <w:rPr>
          <w:rStyle w:val="Emphasis"/>
        </w:rPr>
        <w:t xml:space="preserve">Voluntary </w:t>
      </w:r>
      <w:r w:rsidRPr="00976E44">
        <w:rPr>
          <w:rStyle w:val="Emphasis"/>
          <w:highlight w:val="green"/>
        </w:rPr>
        <w:t>compliance</w:t>
      </w:r>
      <w:r w:rsidRPr="00976E44">
        <w:rPr>
          <w:highlight w:val="green"/>
          <w:u w:val="single"/>
        </w:rPr>
        <w:t xml:space="preserve"> </w:t>
      </w:r>
      <w:r w:rsidRPr="00976E44">
        <w:rPr>
          <w:highlight w:val="green"/>
          <w:u w:val="single"/>
        </w:rPr>
        <w:lastRenderedPageBreak/>
        <w:t xml:space="preserve">with </w:t>
      </w:r>
      <w:r w:rsidRPr="00976E44">
        <w:rPr>
          <w:rStyle w:val="Emphasis"/>
          <w:highlight w:val="green"/>
        </w:rPr>
        <w:t>WTO</w:t>
      </w:r>
      <w:r w:rsidRPr="00976E44">
        <w:rPr>
          <w:rStyle w:val="Emphasis"/>
        </w:rPr>
        <w:t xml:space="preserve"> rules and procedures</w:t>
      </w:r>
      <w:r w:rsidRPr="00976E44">
        <w:rPr>
          <w:u w:val="single"/>
        </w:rPr>
        <w:t xml:space="preserve"> </w:t>
      </w:r>
      <w:r w:rsidRPr="00976E44">
        <w:rPr>
          <w:highlight w:val="green"/>
          <w:u w:val="single"/>
        </w:rPr>
        <w:t>is of</w:t>
      </w:r>
      <w:r w:rsidRPr="00976E44">
        <w:rPr>
          <w:u w:val="single"/>
        </w:rPr>
        <w:t xml:space="preserve"> the </w:t>
      </w:r>
      <w:r w:rsidRPr="00976E44">
        <w:rPr>
          <w:rStyle w:val="Emphasis"/>
          <w:highlight w:val="green"/>
        </w:rPr>
        <w:t>utmost importance</w:t>
      </w:r>
      <w:r w:rsidRPr="00976E44">
        <w:rPr>
          <w:rStyle w:val="Emphasis"/>
        </w:rPr>
        <w:t xml:space="preserve"> to the international trading system</w:t>
      </w:r>
      <w:r w:rsidRPr="00976E44">
        <w:rPr>
          <w:u w:val="single"/>
        </w:rPr>
        <w:t xml:space="preserve">.100 Given the </w:t>
      </w:r>
      <w:r w:rsidRPr="00976E44">
        <w:rPr>
          <w:rStyle w:val="Emphasis"/>
        </w:rPr>
        <w:t>increasingly globalized market</w:t>
      </w:r>
      <w:r w:rsidRPr="00976E44">
        <w:rPr>
          <w:u w:val="single"/>
        </w:rPr>
        <w:t xml:space="preserve">, the </w:t>
      </w:r>
      <w:r w:rsidRPr="00976E44">
        <w:rPr>
          <w:rStyle w:val="Emphasis"/>
          <w:highlight w:val="green"/>
        </w:rPr>
        <w:t>coming years</w:t>
      </w:r>
      <w:r w:rsidRPr="00976E44">
        <w:rPr>
          <w:highlight w:val="green"/>
          <w:u w:val="single"/>
        </w:rPr>
        <w:t xml:space="preserve"> will see</w:t>
      </w:r>
      <w:r w:rsidRPr="00976E44">
        <w:rPr>
          <w:u w:val="single"/>
        </w:rPr>
        <w:t xml:space="preserve"> </w:t>
      </w:r>
      <w:r w:rsidRPr="00976E44">
        <w:rPr>
          <w:rStyle w:val="Emphasis"/>
        </w:rPr>
        <w:t xml:space="preserve">an increase in the </w:t>
      </w:r>
      <w:r w:rsidRPr="00976E44">
        <w:rPr>
          <w:rStyle w:val="Emphasis"/>
          <w:highlight w:val="green"/>
        </w:rPr>
        <w:t>importance</w:t>
      </w:r>
      <w:r w:rsidRPr="00976E44">
        <w:rPr>
          <w:highlight w:val="green"/>
          <w:u w:val="single"/>
        </w:rPr>
        <w:t xml:space="preserve"> of</w:t>
      </w:r>
      <w:r w:rsidRPr="00976E44">
        <w:rPr>
          <w:u w:val="single"/>
        </w:rPr>
        <w:t xml:space="preserve"> the </w:t>
      </w:r>
      <w:r w:rsidRPr="00976E44">
        <w:rPr>
          <w:rStyle w:val="Emphasis"/>
          <w:highlight w:val="green"/>
        </w:rPr>
        <w:t>WTO as a cohesive force</w:t>
      </w:r>
      <w:r w:rsidRPr="00976E44">
        <w:rPr>
          <w:highlight w:val="green"/>
          <w:u w:val="single"/>
        </w:rPr>
        <w:t xml:space="preserve"> and </w:t>
      </w:r>
      <w:r w:rsidRPr="00976E44">
        <w:rPr>
          <w:rStyle w:val="Emphasis"/>
          <w:highlight w:val="green"/>
        </w:rPr>
        <w:t>arbiter of disputes</w:t>
      </w:r>
      <w:r w:rsidRPr="00976E44">
        <w:rPr>
          <w:u w:val="single"/>
        </w:rPr>
        <w:t xml:space="preserve"> that likely will become more </w:t>
      </w:r>
      <w:r w:rsidRPr="00976E44">
        <w:rPr>
          <w:rStyle w:val="Emphasis"/>
        </w:rPr>
        <w:t>frequent and injurious</w:t>
      </w:r>
      <w:r w:rsidRPr="00976E44">
        <w:rPr>
          <w:u w:val="single"/>
        </w:rPr>
        <w:t xml:space="preserve">.101 The </w:t>
      </w:r>
      <w:r w:rsidRPr="00976E44">
        <w:rPr>
          <w:rStyle w:val="Emphasis"/>
        </w:rPr>
        <w:t xml:space="preserve">work of </w:t>
      </w:r>
      <w:r w:rsidRPr="00976E44">
        <w:rPr>
          <w:rStyle w:val="Emphasis"/>
          <w:highlight w:val="green"/>
        </w:rPr>
        <w:t>the WTO</w:t>
      </w:r>
      <w:r w:rsidRPr="00976E44">
        <w:rPr>
          <w:highlight w:val="green"/>
          <w:u w:val="single"/>
        </w:rPr>
        <w:t xml:space="preserve"> cannot be </w:t>
      </w:r>
      <w:r w:rsidRPr="00976E44">
        <w:rPr>
          <w:rStyle w:val="Emphasis"/>
          <w:highlight w:val="green"/>
        </w:rPr>
        <w:t>overstated</w:t>
      </w:r>
      <w:r w:rsidRPr="00976E44">
        <w:rPr>
          <w:highlight w:val="green"/>
          <w:u w:val="single"/>
        </w:rPr>
        <w:t xml:space="preserve"> in</w:t>
      </w:r>
      <w:r w:rsidRPr="00976E44">
        <w:rPr>
          <w:u w:val="single"/>
        </w:rPr>
        <w:t xml:space="preserve"> a </w:t>
      </w:r>
      <w:r w:rsidRPr="00976E44">
        <w:rPr>
          <w:rStyle w:val="Emphasis"/>
          <w:highlight w:val="green"/>
        </w:rPr>
        <w:t>nuclear-armed world</w:t>
      </w:r>
      <w:r w:rsidRPr="00976E44">
        <w:rPr>
          <w:u w:val="single"/>
        </w:rPr>
        <w:t>, as the body continues to</w:t>
      </w:r>
      <w:r>
        <w:rPr>
          <w:u w:val="single"/>
        </w:rPr>
        <w:t xml:space="preserve"> </w:t>
      </w:r>
      <w:r w:rsidRPr="00976E44">
        <w:rPr>
          <w:rStyle w:val="Emphasis"/>
          <w:highlight w:val="green"/>
        </w:rPr>
        <w:t>promote respect</w:t>
      </w:r>
      <w:r w:rsidRPr="00976E44">
        <w:rPr>
          <w:highlight w:val="green"/>
          <w:u w:val="single"/>
        </w:rPr>
        <w:t xml:space="preserve"> and</w:t>
      </w:r>
      <w:r w:rsidRPr="00976E44">
        <w:rPr>
          <w:u w:val="single"/>
        </w:rPr>
        <w:t xml:space="preserve"> even </w:t>
      </w:r>
      <w:r w:rsidRPr="00976E44">
        <w:rPr>
          <w:rStyle w:val="Emphasis"/>
          <w:highlight w:val="green"/>
        </w:rPr>
        <w:t>amity</w:t>
      </w:r>
      <w:r w:rsidRPr="00976E44">
        <w:rPr>
          <w:highlight w:val="green"/>
          <w:u w:val="single"/>
        </w:rPr>
        <w:t xml:space="preserve"> among </w:t>
      </w:r>
      <w:r w:rsidRPr="00976E44">
        <w:rPr>
          <w:rStyle w:val="Emphasis"/>
          <w:highlight w:val="green"/>
        </w:rPr>
        <w:t>nations</w:t>
      </w:r>
      <w:r w:rsidRPr="00976E44">
        <w:rPr>
          <w:u w:val="single"/>
        </w:rPr>
        <w:t xml:space="preserve"> with opposing </w:t>
      </w:r>
      <w:r w:rsidRPr="00976E44">
        <w:rPr>
          <w:rStyle w:val="Emphasis"/>
        </w:rPr>
        <w:t>philosophical goals or modes of governance</w:t>
      </w:r>
      <w:r w:rsidRPr="00976E44">
        <w:rPr>
          <w:sz w:val="16"/>
        </w:rPr>
        <w:t xml:space="preserve">.102 Demagogues in the </w:t>
      </w:r>
      <w:r w:rsidRPr="00976E44">
        <w:rPr>
          <w:u w:val="single"/>
        </w:rPr>
        <w:t xml:space="preserve">Unites States may </w:t>
      </w:r>
      <w:r w:rsidRPr="00976E44">
        <w:rPr>
          <w:rStyle w:val="Emphasis"/>
        </w:rPr>
        <w:t>decry the rise of China as a geopolitical threat</w:t>
      </w:r>
      <w:r w:rsidRPr="00976E44">
        <w:rPr>
          <w:u w:val="single"/>
        </w:rPr>
        <w:t xml:space="preserve">,103 and extremists in </w:t>
      </w:r>
      <w:r w:rsidRPr="00976E44">
        <w:rPr>
          <w:rStyle w:val="Emphasis"/>
        </w:rPr>
        <w:t>Russia</w:t>
      </w:r>
      <w:r w:rsidRPr="00976E44">
        <w:rPr>
          <w:u w:val="single"/>
        </w:rPr>
        <w:t xml:space="preserve"> </w:t>
      </w:r>
      <w:r w:rsidRPr="00976E44">
        <w:rPr>
          <w:rStyle w:val="Emphasis"/>
        </w:rPr>
        <w:t>may play dangerous games of brinksmanship</w:t>
      </w:r>
      <w:r w:rsidRPr="00976E44">
        <w:rPr>
          <w:u w:val="single"/>
        </w:rPr>
        <w:t xml:space="preserve"> with other great powers, but </w:t>
      </w:r>
      <w:r w:rsidRPr="00976E44">
        <w:rPr>
          <w:rStyle w:val="Emphasis"/>
          <w:highlight w:val="green"/>
        </w:rPr>
        <w:t>trade keeps politicians’</w:t>
      </w:r>
      <w:r w:rsidRPr="00976E44">
        <w:rPr>
          <w:rStyle w:val="Emphasis"/>
        </w:rPr>
        <w:t xml:space="preserve"> fingers </w:t>
      </w:r>
      <w:r w:rsidRPr="00976E44">
        <w:rPr>
          <w:rStyle w:val="Emphasis"/>
          <w:highlight w:val="green"/>
        </w:rPr>
        <w:t>off “the button.”</w:t>
      </w:r>
      <w:r w:rsidRPr="00976E44">
        <w:rPr>
          <w:sz w:val="16"/>
        </w:rPr>
        <w:t xml:space="preserve">104 </w:t>
      </w:r>
      <w:r w:rsidRPr="00976E44">
        <w:rPr>
          <w:u w:val="single"/>
        </w:rPr>
        <w:t xml:space="preserve">The WTO offers an </w:t>
      </w:r>
      <w:r w:rsidRPr="00976E44">
        <w:rPr>
          <w:rStyle w:val="Emphasis"/>
        </w:rPr>
        <w:t xml:space="preserve">astounding rate of compliance </w:t>
      </w:r>
      <w:r w:rsidRPr="00976E44">
        <w:rPr>
          <w:u w:val="single"/>
        </w:rPr>
        <w:t xml:space="preserve">for an organization with no standing army and no real power to enforce its decisions, suggesting that governments recognize the </w:t>
      </w:r>
      <w:r w:rsidRPr="00976E44">
        <w:rPr>
          <w:rStyle w:val="Emphasis"/>
        </w:rPr>
        <w:t>value of maintaining the international construct of the WTO</w:t>
      </w:r>
      <w:r w:rsidRPr="00976E44">
        <w:rPr>
          <w:sz w:val="16"/>
        </w:rPr>
        <w:t xml:space="preserve">.105 In order to promote voluntary compliance, </w:t>
      </w:r>
      <w:r w:rsidRPr="00976E44">
        <w:rPr>
          <w:u w:val="single"/>
        </w:rPr>
        <w:t xml:space="preserve">the </w:t>
      </w:r>
      <w:r w:rsidRPr="00976E44">
        <w:rPr>
          <w:highlight w:val="green"/>
          <w:u w:val="single"/>
        </w:rPr>
        <w:t xml:space="preserve">WTO must </w:t>
      </w:r>
      <w:r w:rsidRPr="00976E44">
        <w:rPr>
          <w:rStyle w:val="Emphasis"/>
          <w:highlight w:val="green"/>
        </w:rPr>
        <w:t>maintain</w:t>
      </w:r>
      <w:r w:rsidRPr="00976E44">
        <w:rPr>
          <w:rStyle w:val="Emphasis"/>
        </w:rPr>
        <w:t xml:space="preserve"> a high level of </w:t>
      </w:r>
      <w:r w:rsidRPr="00976E44">
        <w:rPr>
          <w:rStyle w:val="Emphasis"/>
          <w:highlight w:val="green"/>
        </w:rPr>
        <w:t>credibility</w:t>
      </w:r>
      <w:r w:rsidRPr="00976E44">
        <w:rPr>
          <w:u w:val="single"/>
        </w:rPr>
        <w:t xml:space="preserve">.106 Nations must </w:t>
      </w:r>
      <w:r w:rsidRPr="00976E44">
        <w:rPr>
          <w:rStyle w:val="Emphasis"/>
        </w:rPr>
        <w:t>perceive the WTO as the most reasonable option for dispute resolution</w:t>
      </w:r>
      <w:r w:rsidRPr="00976E44">
        <w:rPr>
          <w:u w:val="single"/>
        </w:rPr>
        <w:t xml:space="preserve"> or </w:t>
      </w:r>
      <w:r w:rsidRPr="00976E44">
        <w:rPr>
          <w:rStyle w:val="Emphasis"/>
        </w:rPr>
        <w:t>fear</w:t>
      </w:r>
      <w:r w:rsidRPr="00976E44">
        <w:rPr>
          <w:u w:val="single"/>
        </w:rPr>
        <w:t xml:space="preserve"> that the WTO wields enough influence</w:t>
      </w:r>
      <w:r w:rsidRPr="00976E44">
        <w:rPr>
          <w:sz w:val="16"/>
        </w:rPr>
        <w:t xml:space="preserve"> to enforce sanctions.107 The arbitrators charged with performing the substantive work of the WTO by negotiating, compromising, and issuing judgments are keenly aware of the responsibility they have to uphold the organization’s credibility.108</w:t>
      </w:r>
    </w:p>
    <w:p w14:paraId="1E0F3158" w14:textId="2BB9526F" w:rsidR="00645728" w:rsidRDefault="00645728" w:rsidP="00645728">
      <w:pPr>
        <w:pStyle w:val="Heading2"/>
      </w:pPr>
      <w:r>
        <w:lastRenderedPageBreak/>
        <w:t>3</w:t>
      </w:r>
    </w:p>
    <w:p w14:paraId="0924C378" w14:textId="6BD2CA5E" w:rsidR="007C62AE" w:rsidRPr="007C62AE" w:rsidRDefault="007C62AE" w:rsidP="007C62AE">
      <w:pPr>
        <w:pStyle w:val="Heading3"/>
      </w:pPr>
      <w:r>
        <w:lastRenderedPageBreak/>
        <w:t>Framework</w:t>
      </w:r>
    </w:p>
    <w:p w14:paraId="25364661" w14:textId="77777777" w:rsidR="005D21E1" w:rsidRPr="00742C76" w:rsidRDefault="005D21E1" w:rsidP="005D21E1">
      <w:pPr>
        <w:pStyle w:val="Heading4"/>
        <w:rPr>
          <w:rFonts w:cs="Calibri"/>
        </w:rPr>
      </w:pPr>
      <w:r w:rsidRPr="00742C76">
        <w:rPr>
          <w:rFonts w:cs="Calibri"/>
        </w:rPr>
        <w:t>The meta-ethic is procedural moral realism - substantive realism holds that moral truths exist independently of that in the empirical world. Prefer</w:t>
      </w:r>
      <w:r>
        <w:rPr>
          <w:rFonts w:cs="Calibri"/>
        </w:rPr>
        <w:t xml:space="preserve"> </w:t>
      </w:r>
      <w:r w:rsidRPr="00742C76">
        <w:rPr>
          <w:rFonts w:cs="Calibri"/>
        </w:rPr>
        <w:t xml:space="preserve">– </w:t>
      </w:r>
    </w:p>
    <w:p w14:paraId="2E36C17E" w14:textId="77777777" w:rsidR="005D21E1" w:rsidRPr="00742C76" w:rsidRDefault="005D21E1" w:rsidP="005D21E1">
      <w:pPr>
        <w:pStyle w:val="Heading4"/>
        <w:rPr>
          <w:rFonts w:cs="Calibri"/>
        </w:rPr>
      </w:pPr>
      <w:r w:rsidRPr="00742C76">
        <w:rPr>
          <w:rFonts w:cs="Calibri"/>
        </w:rPr>
        <w:t xml:space="preserve">[1] </w:t>
      </w:r>
      <w:r w:rsidRPr="00742C76">
        <w:rPr>
          <w:rFonts w:cs="Calibri"/>
          <w:u w:val="single"/>
        </w:rPr>
        <w:t>Uncertainty</w:t>
      </w:r>
      <w:r w:rsidRPr="00742C76">
        <w:rPr>
          <w:rFonts w:cs="Calibri"/>
        </w:rPr>
        <w:t xml:space="preserve"> – our experiences are inaccessible to others which allows people to say they don’t experience the same, however a priori principles are universally applied to all agents</w:t>
      </w:r>
      <w:r>
        <w:rPr>
          <w:rFonts w:cs="Calibri"/>
        </w:rPr>
        <w:t xml:space="preserve"> which makes it action guiding</w:t>
      </w:r>
    </w:p>
    <w:p w14:paraId="05A9D8D7" w14:textId="77777777" w:rsidR="005D21E1" w:rsidRDefault="005D21E1" w:rsidP="005D21E1">
      <w:pPr>
        <w:pStyle w:val="Heading4"/>
        <w:rPr>
          <w:rFonts w:cs="Calibri"/>
        </w:rPr>
      </w:pPr>
      <w:r w:rsidRPr="00742C76">
        <w:rPr>
          <w:rFonts w:cs="Calibri"/>
        </w:rPr>
        <w:t xml:space="preserve">[2] </w:t>
      </w:r>
      <w:r w:rsidRPr="00742C76">
        <w:rPr>
          <w:rFonts w:cs="Calibri"/>
          <w:u w:val="single"/>
        </w:rPr>
        <w:t>Naturalistic fallacy</w:t>
      </w:r>
      <w:r w:rsidRPr="00742C76">
        <w:rPr>
          <w:rFonts w:cs="Calibri"/>
        </w:rPr>
        <w:t xml:space="preserve"> – experience only tells us what is since we can only perceive what is, not what ought to be, this means experience may be generally useful but should not be the basis for ethical action.</w:t>
      </w:r>
    </w:p>
    <w:p w14:paraId="5FF07051" w14:textId="77777777" w:rsidR="005D21E1" w:rsidRPr="001D2F35" w:rsidRDefault="005D21E1" w:rsidP="005D21E1"/>
    <w:p w14:paraId="2611C6D1" w14:textId="77777777" w:rsidR="005D21E1" w:rsidRPr="001D2F35" w:rsidRDefault="005D21E1" w:rsidP="005D21E1">
      <w:pPr>
        <w:pStyle w:val="Heading4"/>
        <w:rPr>
          <w:rFonts w:cs="Calibri"/>
        </w:rPr>
      </w:pPr>
      <w:r w:rsidRPr="00742C76">
        <w:rPr>
          <w:rFonts w:cs="Calibri"/>
        </w:rPr>
        <w:t>Practical Reason is that procedure. To ask for why we should be reasoners concedes its authority since it uses reason – anything else is nonbinding and arbitrary</w:t>
      </w:r>
      <w:r>
        <w:rPr>
          <w:rFonts w:cs="Calibri"/>
        </w:rPr>
        <w:t xml:space="preserve"> which is the </w:t>
      </w:r>
      <w:r w:rsidRPr="001D2F35">
        <w:rPr>
          <w:rFonts w:cs="Calibri"/>
          <w:u w:val="single"/>
        </w:rPr>
        <w:t>problem of regress</w:t>
      </w:r>
      <w:r w:rsidRPr="00742C76">
        <w:rPr>
          <w:rFonts w:cs="Calibri"/>
        </w:rPr>
        <w:t xml:space="preserve">. Aggregation is nonsensical since a] it impedes on one </w:t>
      </w:r>
      <w:proofErr w:type="spellStart"/>
      <w:proofErr w:type="gramStart"/>
      <w:r w:rsidRPr="00742C76">
        <w:rPr>
          <w:rFonts w:cs="Calibri"/>
        </w:rPr>
        <w:t>persons</w:t>
      </w:r>
      <w:proofErr w:type="spellEnd"/>
      <w:proofErr w:type="gramEnd"/>
      <w:r w:rsidRPr="00742C76">
        <w:rPr>
          <w:rFonts w:cs="Calibri"/>
        </w:rPr>
        <w:t xml:space="preserve"> ends for another and b] assumes everyone values the same thing.</w:t>
      </w:r>
    </w:p>
    <w:p w14:paraId="13050F47" w14:textId="77777777" w:rsidR="005D21E1" w:rsidRPr="001D2F35" w:rsidRDefault="005D21E1" w:rsidP="005D21E1"/>
    <w:p w14:paraId="4427D7FB" w14:textId="77777777" w:rsidR="005D21E1" w:rsidRPr="00742C76" w:rsidRDefault="005D21E1" w:rsidP="005D21E1">
      <w:pPr>
        <w:pStyle w:val="Heading4"/>
        <w:rPr>
          <w:rFonts w:cs="Calibri"/>
        </w:rPr>
      </w:pPr>
      <w:r w:rsidRPr="00742C76">
        <w:rPr>
          <w:rFonts w:cs="Calibri"/>
        </w:rPr>
        <w:t>Moral law must be universal—our judgements can’t only apply to ourselves any more than 2+2=4 can be true only for me – any non-universalizable norm justifies someone’s ability to impede on your ends.</w:t>
      </w:r>
    </w:p>
    <w:p w14:paraId="47959312" w14:textId="77777777" w:rsidR="005D21E1" w:rsidRPr="008C2ACE" w:rsidRDefault="005D21E1" w:rsidP="005D21E1">
      <w:pPr>
        <w:rPr>
          <w:rFonts w:asciiTheme="minorHAnsi" w:hAnsiTheme="minorHAnsi" w:cstheme="minorHAnsi"/>
        </w:rPr>
      </w:pPr>
      <w:proofErr w:type="spellStart"/>
      <w:r w:rsidRPr="008C2ACE">
        <w:rPr>
          <w:rStyle w:val="Style13ptBold"/>
          <w:rFonts w:asciiTheme="minorHAnsi" w:hAnsiTheme="minorHAnsi" w:cstheme="minorHAnsi"/>
        </w:rPr>
        <w:t>Korsgaard</w:t>
      </w:r>
      <w:proofErr w:type="spellEnd"/>
      <w:r w:rsidRPr="008C2ACE">
        <w:rPr>
          <w:rStyle w:val="Style13ptBold"/>
          <w:rFonts w:asciiTheme="minorHAnsi" w:hAnsiTheme="minorHAnsi" w:cstheme="minorHAnsi"/>
        </w:rPr>
        <w:t xml:space="preserve"> ’83</w:t>
      </w:r>
      <w:r w:rsidRPr="008C2ACE">
        <w:rPr>
          <w:rFonts w:asciiTheme="minorHAnsi" w:hAnsiTheme="minorHAnsi" w:cstheme="minorHAnsi"/>
          <w:sz w:val="18"/>
          <w:szCs w:val="18"/>
        </w:rPr>
        <w:t xml:space="preserve"> (Christine M., “Two Distinctions in Goodness,” The Philosophical Review Vol. 92, No. 2 (</w:t>
      </w:r>
      <w:proofErr w:type="gramStart"/>
      <w:r w:rsidRPr="008C2ACE">
        <w:rPr>
          <w:rFonts w:asciiTheme="minorHAnsi" w:hAnsiTheme="minorHAnsi" w:cstheme="minorHAnsi"/>
          <w:sz w:val="18"/>
          <w:szCs w:val="18"/>
        </w:rPr>
        <w:t>Apr.,</w:t>
      </w:r>
      <w:proofErr w:type="gramEnd"/>
      <w:r w:rsidRPr="008C2ACE">
        <w:rPr>
          <w:rFonts w:asciiTheme="minorHAnsi" w:hAnsiTheme="minorHAnsi" w:cstheme="minorHAnsi"/>
          <w:sz w:val="18"/>
          <w:szCs w:val="18"/>
        </w:rPr>
        <w:t xml:space="preserve"> 1983), pp. 169-195, JSTOR) </w:t>
      </w:r>
      <w:r>
        <w:rPr>
          <w:rFonts w:asciiTheme="minorHAnsi" w:hAnsiTheme="minorHAnsi" w:cstheme="minorHAnsi"/>
          <w:sz w:val="18"/>
          <w:szCs w:val="18"/>
        </w:rPr>
        <w:t>// LEX JB [brackets for gendered language]</w:t>
      </w:r>
    </w:p>
    <w:p w14:paraId="5038000A" w14:textId="77777777" w:rsidR="005D21E1" w:rsidRPr="008C2ACE" w:rsidRDefault="005D21E1" w:rsidP="005D21E1">
      <w:pPr>
        <w:rPr>
          <w:rFonts w:asciiTheme="minorHAnsi" w:hAnsiTheme="minorHAnsi" w:cstheme="minorHAnsi"/>
          <w:sz w:val="14"/>
        </w:rPr>
      </w:pPr>
      <w:r w:rsidRPr="008C2ACE">
        <w:rPr>
          <w:rFonts w:asciiTheme="minorHAnsi" w:hAnsiTheme="minorHAnsi" w:cstheme="minorHAnsi"/>
          <w:sz w:val="14"/>
        </w:rPr>
        <w:t xml:space="preserve">The argument shows how Kant's idea of justification works. It can be read as a kind of regress upon the conditions, starting from an important assumption. The assumption is that </w:t>
      </w:r>
      <w:r w:rsidRPr="004F3A12">
        <w:rPr>
          <w:rStyle w:val="StyleUnderline"/>
          <w:rFonts w:asciiTheme="minorHAnsi" w:hAnsiTheme="minorHAnsi" w:cstheme="minorHAnsi"/>
          <w:b/>
          <w:bCs/>
          <w:highlight w:val="green"/>
        </w:rPr>
        <w:t>when a rational being</w:t>
      </w:r>
      <w:r w:rsidRPr="005A1579">
        <w:rPr>
          <w:rStyle w:val="StyleUnderline"/>
          <w:rFonts w:asciiTheme="minorHAnsi" w:hAnsiTheme="minorHAnsi" w:cstheme="minorHAnsi"/>
          <w:b/>
          <w:bCs/>
        </w:rPr>
        <w:t xml:space="preserve"> makes a choice or </w:t>
      </w:r>
      <w:r w:rsidRPr="004F3A12">
        <w:rPr>
          <w:rStyle w:val="StyleUnderline"/>
          <w:rFonts w:asciiTheme="minorHAnsi" w:hAnsiTheme="minorHAnsi" w:cstheme="minorHAnsi"/>
          <w:b/>
          <w:bCs/>
          <w:highlight w:val="green"/>
        </w:rPr>
        <w:t>undertakes an action, [they] suppose</w:t>
      </w:r>
      <w:r w:rsidRPr="005A1579">
        <w:rPr>
          <w:rStyle w:val="StyleUnderline"/>
          <w:rFonts w:asciiTheme="minorHAnsi" w:hAnsiTheme="minorHAnsi" w:cstheme="minorHAnsi"/>
          <w:b/>
          <w:bCs/>
        </w:rPr>
        <w:t xml:space="preserve">s the object to be good, and </w:t>
      </w:r>
      <w:r w:rsidRPr="005A1579">
        <w:rPr>
          <w:rStyle w:val="StyleUnderline"/>
          <w:rFonts w:asciiTheme="minorHAnsi" w:hAnsiTheme="minorHAnsi" w:cstheme="minorHAnsi"/>
          <w:b/>
          <w:bCs/>
          <w:highlight w:val="green"/>
        </w:rPr>
        <w:t>its pursuit to be justified</w:t>
      </w:r>
      <w:r w:rsidRPr="008C2ACE">
        <w:rPr>
          <w:rFonts w:asciiTheme="minorHAnsi" w:hAnsiTheme="minorHAnsi" w:cstheme="minorHAnsi"/>
          <w:sz w:val="14"/>
        </w:rPr>
        <w:t xml:space="preserve">. At least, if there is a categorical imperative there must be objectively good ends, for then there are necessary actions and so necessary ends (G 45-46/427-428 and Doctrine of Virtue 43-44/384-385). </w:t>
      </w:r>
      <w:proofErr w:type="gramStart"/>
      <w:r w:rsidRPr="005A1579">
        <w:rPr>
          <w:rStyle w:val="StyleUnderline"/>
          <w:rFonts w:asciiTheme="minorHAnsi" w:hAnsiTheme="minorHAnsi" w:cstheme="minorHAnsi"/>
          <w:b/>
          <w:bCs/>
        </w:rPr>
        <w:t>In order for</w:t>
      </w:r>
      <w:proofErr w:type="gramEnd"/>
      <w:r w:rsidRPr="005A1579">
        <w:rPr>
          <w:rStyle w:val="StyleUnderline"/>
          <w:rFonts w:asciiTheme="minorHAnsi" w:hAnsiTheme="minorHAnsi" w:cstheme="minorHAnsi"/>
          <w:b/>
          <w:bCs/>
        </w:rPr>
        <w:t xml:space="preserve"> there to be any objectively good ends, however, </w:t>
      </w:r>
      <w:r w:rsidRPr="004F3A12">
        <w:rPr>
          <w:rStyle w:val="StyleUnderline"/>
          <w:rFonts w:asciiTheme="minorHAnsi" w:hAnsiTheme="minorHAnsi" w:cstheme="minorHAnsi"/>
          <w:b/>
          <w:bCs/>
          <w:highlight w:val="green"/>
        </w:rPr>
        <w:t xml:space="preserve">there must be something that is unconditionally good and </w:t>
      </w:r>
      <w:r w:rsidRPr="005A1579">
        <w:rPr>
          <w:rStyle w:val="StyleUnderline"/>
          <w:rFonts w:asciiTheme="minorHAnsi" w:hAnsiTheme="minorHAnsi" w:cstheme="minorHAnsi"/>
          <w:b/>
          <w:bCs/>
        </w:rPr>
        <w:t xml:space="preserve">so </w:t>
      </w:r>
      <w:r w:rsidRPr="004F3A12">
        <w:rPr>
          <w:rStyle w:val="StyleUnderline"/>
          <w:rFonts w:asciiTheme="minorHAnsi" w:hAnsiTheme="minorHAnsi" w:cstheme="minorHAnsi"/>
          <w:b/>
          <w:bCs/>
          <w:highlight w:val="green"/>
        </w:rPr>
        <w:t>can serve as a sufficient condition of</w:t>
      </w:r>
      <w:r w:rsidRPr="005A1579">
        <w:rPr>
          <w:rStyle w:val="StyleUnderline"/>
          <w:rFonts w:asciiTheme="minorHAnsi" w:hAnsiTheme="minorHAnsi" w:cstheme="minorHAnsi"/>
          <w:b/>
          <w:bCs/>
        </w:rPr>
        <w:t xml:space="preserve"> their </w:t>
      </w:r>
      <w:r w:rsidRPr="004F3A12">
        <w:rPr>
          <w:rStyle w:val="StyleUnderline"/>
          <w:rFonts w:asciiTheme="minorHAnsi" w:hAnsiTheme="minorHAnsi" w:cstheme="minorHAnsi"/>
          <w:b/>
          <w:bCs/>
          <w:highlight w:val="green"/>
        </w:rPr>
        <w:t>goodness</w:t>
      </w:r>
      <w:r w:rsidRPr="008C2ACE">
        <w:rPr>
          <w:rFonts w:asciiTheme="minorHAnsi" w:hAnsiTheme="minorHAnsi" w:cstheme="minorHAnsi"/>
          <w:sz w:val="14"/>
        </w:rPr>
        <w:t>. Kant considers what this might be</w:t>
      </w:r>
      <w:r w:rsidRPr="008C2ACE">
        <w:rPr>
          <w:rFonts w:asciiTheme="minorHAnsi" w:hAnsiTheme="minorHAnsi" w:cstheme="minorHAnsi"/>
          <w:b/>
          <w:bCs/>
          <w:sz w:val="14"/>
        </w:rPr>
        <w:t xml:space="preserve">: </w:t>
      </w:r>
      <w:r w:rsidRPr="004F3A12">
        <w:rPr>
          <w:rStyle w:val="StyleUnderline"/>
          <w:rFonts w:asciiTheme="minorHAnsi" w:hAnsiTheme="minorHAnsi" w:cstheme="minorHAnsi"/>
          <w:b/>
          <w:bCs/>
          <w:highlight w:val="green"/>
        </w:rPr>
        <w:t xml:space="preserve">it cannot be an </w:t>
      </w:r>
      <w:r w:rsidRPr="005A1579">
        <w:rPr>
          <w:rStyle w:val="StyleUnderline"/>
          <w:rFonts w:asciiTheme="minorHAnsi" w:hAnsiTheme="minorHAnsi" w:cstheme="minorHAnsi"/>
          <w:b/>
          <w:bCs/>
        </w:rPr>
        <w:t xml:space="preserve">object of </w:t>
      </w:r>
      <w:r w:rsidRPr="004F3A12">
        <w:rPr>
          <w:rStyle w:val="StyleUnderline"/>
          <w:rFonts w:asciiTheme="minorHAnsi" w:hAnsiTheme="minorHAnsi" w:cstheme="minorHAnsi"/>
          <w:b/>
          <w:bCs/>
          <w:highlight w:val="green"/>
        </w:rPr>
        <w:t>inclination</w:t>
      </w:r>
      <w:r w:rsidRPr="008C2ACE">
        <w:rPr>
          <w:rFonts w:asciiTheme="minorHAnsi" w:hAnsiTheme="minorHAnsi" w:cstheme="minorHAnsi"/>
          <w:sz w:val="14"/>
        </w:rPr>
        <w:t>, for those have only a conditional worth, "</w:t>
      </w:r>
      <w:r w:rsidRPr="005A1579">
        <w:rPr>
          <w:rStyle w:val="StyleUnderline"/>
          <w:rFonts w:asciiTheme="minorHAnsi" w:hAnsiTheme="minorHAnsi" w:cstheme="minorHAnsi"/>
          <w:b/>
          <w:bCs/>
        </w:rPr>
        <w:t xml:space="preserve">for if the inclinations and the needs founded on them </w:t>
      </w:r>
      <w:proofErr w:type="gramStart"/>
      <w:r w:rsidRPr="005A1579">
        <w:rPr>
          <w:rStyle w:val="StyleUnderline"/>
          <w:rFonts w:asciiTheme="minorHAnsi" w:hAnsiTheme="minorHAnsi" w:cstheme="minorHAnsi"/>
          <w:b/>
          <w:bCs/>
        </w:rPr>
        <w:t>did  not</w:t>
      </w:r>
      <w:proofErr w:type="gramEnd"/>
      <w:r w:rsidRPr="005A1579">
        <w:rPr>
          <w:rStyle w:val="StyleUnderline"/>
          <w:rFonts w:asciiTheme="minorHAnsi" w:hAnsiTheme="minorHAnsi" w:cstheme="minorHAnsi"/>
          <w:b/>
          <w:bCs/>
        </w:rPr>
        <w:t xml:space="preserve"> exist, their object would be without worth</w:t>
      </w:r>
      <w:r w:rsidRPr="008C2ACE">
        <w:rPr>
          <w:rFonts w:asciiTheme="minorHAnsi" w:hAnsiTheme="minorHAnsi" w:cstheme="minorHAnsi"/>
          <w:sz w:val="14"/>
        </w:rPr>
        <w:t xml:space="preserve">" (G 46/428). It cannot be the inclinations themselves because a rational being would rather be free from them. Nor can it be external things, which serve only as means. So, Kant asserts, </w:t>
      </w:r>
      <w:r w:rsidRPr="004F3A12">
        <w:rPr>
          <w:rStyle w:val="StyleUnderline"/>
          <w:rFonts w:asciiTheme="minorHAnsi" w:hAnsiTheme="minorHAnsi" w:cstheme="minorHAnsi"/>
          <w:b/>
          <w:bCs/>
          <w:highlight w:val="green"/>
        </w:rPr>
        <w:t>the unconditionally valuable thing must be "humanity"</w:t>
      </w:r>
      <w:r w:rsidRPr="008C2ACE">
        <w:rPr>
          <w:rFonts w:asciiTheme="minorHAnsi" w:hAnsiTheme="minorHAnsi" w:cstheme="minorHAnsi"/>
          <w:sz w:val="14"/>
        </w:rPr>
        <w:t xml:space="preserve"> or "rational nature," which he defines as "the power set to an end" (G 56/437 and DV 51/392). Kant explains that </w:t>
      </w:r>
      <w:r w:rsidRPr="004F3A12">
        <w:rPr>
          <w:rStyle w:val="StyleUnderline"/>
          <w:rFonts w:asciiTheme="minorHAnsi" w:hAnsiTheme="minorHAnsi" w:cstheme="minorHAnsi"/>
          <w:b/>
          <w:bCs/>
          <w:highlight w:val="green"/>
        </w:rPr>
        <w:t xml:space="preserve">regarding your existence as a rational being as an end </w:t>
      </w:r>
      <w:proofErr w:type="gramStart"/>
      <w:r w:rsidRPr="004F3A12">
        <w:rPr>
          <w:rStyle w:val="StyleUnderline"/>
          <w:rFonts w:asciiTheme="minorHAnsi" w:hAnsiTheme="minorHAnsi" w:cstheme="minorHAnsi"/>
          <w:b/>
          <w:bCs/>
          <w:highlight w:val="green"/>
        </w:rPr>
        <w:t>in itself is</w:t>
      </w:r>
      <w:proofErr w:type="gramEnd"/>
      <w:r w:rsidRPr="004F3A12">
        <w:rPr>
          <w:rStyle w:val="StyleUnderline"/>
          <w:rFonts w:asciiTheme="minorHAnsi" w:hAnsiTheme="minorHAnsi" w:cstheme="minorHAnsi"/>
          <w:b/>
          <w:bCs/>
          <w:highlight w:val="green"/>
        </w:rPr>
        <w:t xml:space="preserve"> a "subjective principle of human action."</w:t>
      </w:r>
      <w:r w:rsidRPr="008C2ACE">
        <w:rPr>
          <w:rFonts w:asciiTheme="minorHAnsi" w:hAnsiTheme="minorHAnsi" w:cstheme="minorHAnsi"/>
          <w:sz w:val="14"/>
        </w:rPr>
        <w:t xml:space="preserve"> By this I understand him to mean that </w:t>
      </w:r>
      <w:r w:rsidRPr="004F3A12">
        <w:rPr>
          <w:rStyle w:val="StyleUnderline"/>
          <w:rFonts w:asciiTheme="minorHAnsi" w:hAnsiTheme="minorHAnsi" w:cstheme="minorHAnsi"/>
          <w:b/>
          <w:bCs/>
          <w:highlight w:val="green"/>
        </w:rPr>
        <w:t xml:space="preserve">we must regard ourselves as capable of </w:t>
      </w:r>
      <w:r w:rsidRPr="008C2ACE">
        <w:rPr>
          <w:rFonts w:asciiTheme="minorHAnsi" w:hAnsiTheme="minorHAnsi" w:cstheme="minorHAnsi"/>
          <w:sz w:val="14"/>
        </w:rPr>
        <w:t>conferring</w:t>
      </w:r>
      <w:r w:rsidRPr="005A1579">
        <w:rPr>
          <w:rStyle w:val="StyleUnderline"/>
          <w:rFonts w:asciiTheme="minorHAnsi" w:hAnsiTheme="minorHAnsi" w:cstheme="minorHAnsi"/>
          <w:b/>
          <w:bCs/>
          <w:highlight w:val="green"/>
        </w:rPr>
        <w:t xml:space="preserve"> value</w:t>
      </w:r>
      <w:r w:rsidRPr="005A1579">
        <w:rPr>
          <w:rStyle w:val="StyleUnderline"/>
          <w:rFonts w:asciiTheme="minorHAnsi" w:hAnsiTheme="minorHAnsi" w:cstheme="minorHAnsi"/>
          <w:b/>
          <w:bCs/>
        </w:rPr>
        <w:t xml:space="preserve"> upon the objects of our choice, the ends that we set, because we must regard our ends as goo</w:t>
      </w:r>
      <w:r w:rsidRPr="005A1579">
        <w:rPr>
          <w:rFonts w:asciiTheme="minorHAnsi" w:hAnsiTheme="minorHAnsi" w:cstheme="minorHAnsi"/>
          <w:b/>
          <w:bCs/>
          <w:u w:val="single"/>
        </w:rPr>
        <w:t>d</w:t>
      </w:r>
      <w:r w:rsidRPr="005A1579">
        <w:rPr>
          <w:rFonts w:asciiTheme="minorHAnsi" w:hAnsiTheme="minorHAnsi" w:cstheme="minorHAnsi"/>
          <w:u w:val="single"/>
        </w:rPr>
        <w:t>.</w:t>
      </w:r>
      <w:r w:rsidRPr="008C2ACE">
        <w:rPr>
          <w:rFonts w:asciiTheme="minorHAnsi" w:hAnsiTheme="minorHAnsi" w:cstheme="minorHAnsi"/>
          <w:sz w:val="14"/>
        </w:rPr>
        <w:t xml:space="preserve"> But since "every other rational being thinks of his existence by the same rational ground which holds also for myself' (G 47/429), </w:t>
      </w:r>
      <w:r w:rsidRPr="004F3A12">
        <w:rPr>
          <w:rStyle w:val="StyleUnderline"/>
          <w:rFonts w:asciiTheme="minorHAnsi" w:hAnsiTheme="minorHAnsi" w:cstheme="minorHAnsi"/>
          <w:b/>
          <w:bCs/>
          <w:highlight w:val="green"/>
        </w:rPr>
        <w:t>we must regard others</w:t>
      </w:r>
      <w:r w:rsidRPr="005A1579">
        <w:rPr>
          <w:rStyle w:val="StyleUnderline"/>
          <w:rFonts w:asciiTheme="minorHAnsi" w:hAnsiTheme="minorHAnsi" w:cstheme="minorHAnsi"/>
          <w:b/>
          <w:bCs/>
        </w:rPr>
        <w:t xml:space="preserve"> as capable of conferring value by reason of their rational choices and so </w:t>
      </w:r>
      <w:r w:rsidRPr="004F3A12">
        <w:rPr>
          <w:rStyle w:val="StyleUnderline"/>
          <w:rFonts w:asciiTheme="minorHAnsi" w:hAnsiTheme="minorHAnsi" w:cstheme="minorHAnsi"/>
          <w:b/>
          <w:bCs/>
          <w:highlight w:val="green"/>
        </w:rPr>
        <w:t>also as ends in themselves</w:t>
      </w:r>
      <w:r w:rsidRPr="008C2ACE">
        <w:rPr>
          <w:rFonts w:asciiTheme="minorHAnsi" w:hAnsiTheme="minorHAnsi" w:cstheme="minorHAnsi"/>
          <w:sz w:val="14"/>
        </w:rPr>
        <w:t xml:space="preserve">. Treating another as an end </w:t>
      </w:r>
      <w:proofErr w:type="gramStart"/>
      <w:r w:rsidRPr="008C2ACE">
        <w:rPr>
          <w:rFonts w:asciiTheme="minorHAnsi" w:hAnsiTheme="minorHAnsi" w:cstheme="minorHAnsi"/>
          <w:sz w:val="14"/>
        </w:rPr>
        <w:t>in itself thus</w:t>
      </w:r>
      <w:proofErr w:type="gramEnd"/>
      <w:r w:rsidRPr="008C2ACE">
        <w:rPr>
          <w:rFonts w:asciiTheme="minorHAnsi" w:hAnsiTheme="minorHAnsi" w:cstheme="minorHAnsi"/>
          <w:sz w:val="14"/>
        </w:rPr>
        <w:t xml:space="preserve"> involves making that person's ends as far as possible your own (G 49/430). The ends that are chosen by any rational being, possessed of the humanity or rational nature that is fully realized in a good will, take on the status of objective goods. They are not intrinsically valuable, but they are objectively valuable in the sense that every rational being has a reason to promote or realize t hem. For this </w:t>
      </w:r>
      <w:proofErr w:type="gramStart"/>
      <w:r w:rsidRPr="008C2ACE">
        <w:rPr>
          <w:rFonts w:asciiTheme="minorHAnsi" w:hAnsiTheme="minorHAnsi" w:cstheme="minorHAnsi"/>
          <w:sz w:val="14"/>
        </w:rPr>
        <w:t>reason</w:t>
      </w:r>
      <w:proofErr w:type="gramEnd"/>
      <w:r w:rsidRPr="008C2ACE">
        <w:rPr>
          <w:rFonts w:asciiTheme="minorHAnsi" w:hAnsiTheme="minorHAnsi" w:cstheme="minorHAnsi"/>
          <w:sz w:val="14"/>
        </w:rPr>
        <w:t xml:space="preserve"> it is our duty to promote the happiness of others-the ends that they choose-and, in general, to make the highest good our end.</w:t>
      </w:r>
    </w:p>
    <w:p w14:paraId="0F666C0F" w14:textId="77777777" w:rsidR="005D21E1" w:rsidRPr="008C2ACE" w:rsidRDefault="005D21E1" w:rsidP="005D21E1">
      <w:pPr>
        <w:rPr>
          <w:rFonts w:asciiTheme="minorHAnsi" w:hAnsiTheme="minorHAnsi" w:cstheme="minorHAnsi"/>
        </w:rPr>
      </w:pPr>
    </w:p>
    <w:p w14:paraId="674C288E" w14:textId="77777777" w:rsidR="005D21E1" w:rsidRPr="008C2ACE" w:rsidRDefault="005D21E1" w:rsidP="005D21E1">
      <w:pPr>
        <w:rPr>
          <w:rFonts w:asciiTheme="minorHAnsi" w:hAnsiTheme="minorHAnsi" w:cstheme="minorHAnsi"/>
          <w:b/>
          <w:sz w:val="26"/>
          <w:szCs w:val="26"/>
        </w:rPr>
      </w:pPr>
      <w:r w:rsidRPr="008C2ACE">
        <w:rPr>
          <w:rFonts w:asciiTheme="minorHAnsi" w:hAnsiTheme="minorHAnsi" w:cstheme="minorHAnsi"/>
          <w:b/>
          <w:sz w:val="26"/>
          <w:szCs w:val="26"/>
        </w:rPr>
        <w:lastRenderedPageBreak/>
        <w:t xml:space="preserve">The standard is consistency with the categorical imperative. To clarify, consequences don’t link to the framework.  </w:t>
      </w:r>
    </w:p>
    <w:p w14:paraId="6FBCB6C2" w14:textId="77777777" w:rsidR="005D21E1" w:rsidRPr="008C2ACE" w:rsidRDefault="005D21E1" w:rsidP="005D21E1">
      <w:pPr>
        <w:rPr>
          <w:rFonts w:asciiTheme="minorHAnsi" w:hAnsiTheme="minorHAnsi" w:cstheme="minorHAnsi"/>
        </w:rPr>
      </w:pPr>
    </w:p>
    <w:p w14:paraId="35BC3540" w14:textId="77777777" w:rsidR="005D21E1" w:rsidRPr="008C2ACE" w:rsidRDefault="005D21E1" w:rsidP="005D21E1">
      <w:pPr>
        <w:pStyle w:val="Heading4"/>
      </w:pPr>
      <w:r w:rsidRPr="008C2ACE">
        <w:t xml:space="preserve">Prefer </w:t>
      </w:r>
      <w:r>
        <w:t xml:space="preserve">additionally – </w:t>
      </w:r>
    </w:p>
    <w:p w14:paraId="1053ACFF" w14:textId="77777777" w:rsidR="005D21E1" w:rsidRPr="008C2ACE" w:rsidRDefault="005D21E1" w:rsidP="005D21E1">
      <w:pPr>
        <w:pStyle w:val="Heading4"/>
        <w:rPr>
          <w:rFonts w:asciiTheme="minorHAnsi" w:hAnsiTheme="minorHAnsi" w:cstheme="minorHAnsi"/>
        </w:rPr>
      </w:pPr>
      <w:r>
        <w:rPr>
          <w:rFonts w:asciiTheme="minorHAnsi" w:hAnsiTheme="minorHAnsi" w:cstheme="minorHAnsi"/>
        </w:rPr>
        <w:t xml:space="preserve">[1] Kantianism is the best </w:t>
      </w:r>
      <w:r w:rsidRPr="00717906">
        <w:rPr>
          <w:rFonts w:asciiTheme="minorHAnsi" w:hAnsiTheme="minorHAnsi" w:cstheme="minorHAnsi"/>
          <w:u w:val="single"/>
        </w:rPr>
        <w:t>explanatory theory</w:t>
      </w:r>
      <w:r>
        <w:rPr>
          <w:rFonts w:asciiTheme="minorHAnsi" w:hAnsiTheme="minorHAnsi" w:cstheme="minorHAnsi"/>
        </w:rPr>
        <w:t xml:space="preserve"> for oppression through abstracting through ethical egoism. </w:t>
      </w:r>
      <w:r w:rsidRPr="008C2ACE">
        <w:rPr>
          <w:rFonts w:asciiTheme="minorHAnsi" w:hAnsiTheme="minorHAnsi" w:cstheme="minorHAnsi"/>
        </w:rPr>
        <w:t xml:space="preserve"> </w:t>
      </w:r>
    </w:p>
    <w:p w14:paraId="752076D2" w14:textId="77777777" w:rsidR="005D21E1" w:rsidRPr="008C2ACE" w:rsidRDefault="005D21E1" w:rsidP="005D21E1">
      <w:pPr>
        <w:rPr>
          <w:rFonts w:asciiTheme="minorHAnsi" w:hAnsiTheme="minorHAnsi" w:cstheme="minorHAnsi"/>
          <w:sz w:val="16"/>
        </w:rPr>
      </w:pPr>
      <w:r w:rsidRPr="008C2ACE">
        <w:rPr>
          <w:rStyle w:val="Style13ptBold"/>
          <w:rFonts w:asciiTheme="minorHAnsi" w:hAnsiTheme="minorHAnsi" w:cstheme="minorHAnsi"/>
        </w:rPr>
        <w:t>Farr 02</w:t>
      </w:r>
      <w:r>
        <w:rPr>
          <w:rFonts w:asciiTheme="minorHAnsi" w:hAnsiTheme="minorHAnsi" w:cstheme="minorHAnsi"/>
          <w:sz w:val="18"/>
          <w:szCs w:val="18"/>
        </w:rPr>
        <w:t xml:space="preserve"> [</w:t>
      </w:r>
      <w:r w:rsidRPr="008C2ACE">
        <w:rPr>
          <w:rFonts w:asciiTheme="minorHAnsi" w:hAnsiTheme="minorHAnsi" w:cstheme="minorHAnsi"/>
          <w:sz w:val="18"/>
          <w:szCs w:val="18"/>
        </w:rPr>
        <w:t xml:space="preserve">Arnold (prof of </w:t>
      </w:r>
      <w:proofErr w:type="spellStart"/>
      <w:r w:rsidRPr="008C2ACE">
        <w:rPr>
          <w:rFonts w:asciiTheme="minorHAnsi" w:hAnsiTheme="minorHAnsi" w:cstheme="minorHAnsi"/>
          <w:sz w:val="18"/>
          <w:szCs w:val="18"/>
        </w:rPr>
        <w:t>phil</w:t>
      </w:r>
      <w:proofErr w:type="spellEnd"/>
      <w:r w:rsidRPr="008C2ACE">
        <w:rPr>
          <w:rFonts w:asciiTheme="minorHAnsi" w:hAnsiTheme="minorHAnsi" w:cstheme="minorHAnsi"/>
          <w:sz w:val="18"/>
          <w:szCs w:val="18"/>
        </w:rPr>
        <w:t xml:space="preserve"> @ </w:t>
      </w:r>
      <w:proofErr w:type="spellStart"/>
      <w:r w:rsidRPr="008C2ACE">
        <w:rPr>
          <w:rFonts w:asciiTheme="minorHAnsi" w:hAnsiTheme="minorHAnsi" w:cstheme="minorHAnsi"/>
          <w:sz w:val="18"/>
          <w:szCs w:val="18"/>
        </w:rPr>
        <w:t>UKentucky</w:t>
      </w:r>
      <w:proofErr w:type="spellEnd"/>
      <w:r w:rsidRPr="008C2ACE">
        <w:rPr>
          <w:rFonts w:asciiTheme="minorHAnsi" w:hAnsiTheme="minorHAnsi" w:cstheme="minorHAnsi"/>
          <w:sz w:val="18"/>
          <w:szCs w:val="18"/>
        </w:rPr>
        <w:t>, focusing on German idealism, philosophy of race, postmodernism, psychoanalysis, and liberation philosophy). “Can a Philosophy of Race Afford to Abandon the Kantian Categorical Imperative?” JOURNAL of SOCIAL PHILOSOPHY, Vol. 33 No. 1, Spring 2002, 17–32</w:t>
      </w:r>
      <w:r>
        <w:rPr>
          <w:rFonts w:asciiTheme="minorHAnsi" w:hAnsiTheme="minorHAnsi" w:cstheme="minorHAnsi"/>
          <w:sz w:val="18"/>
          <w:szCs w:val="18"/>
        </w:rPr>
        <w:t xml:space="preserve"> // LEX JB]</w:t>
      </w:r>
    </w:p>
    <w:p w14:paraId="797B3B5D" w14:textId="77777777" w:rsidR="005D21E1" w:rsidRPr="00E61470" w:rsidRDefault="005D21E1" w:rsidP="005D21E1">
      <w:pPr>
        <w:rPr>
          <w:rStyle w:val="StyleUnderline"/>
          <w:b/>
          <w:bCs/>
        </w:rPr>
      </w:pPr>
      <w:r w:rsidRPr="004F3A12">
        <w:rPr>
          <w:rStyle w:val="StyleUnderline"/>
          <w:b/>
          <w:bCs/>
        </w:rPr>
        <w:t xml:space="preserve">One of the most popular </w:t>
      </w:r>
      <w:r w:rsidRPr="004F3A12">
        <w:rPr>
          <w:rStyle w:val="StyleUnderline"/>
          <w:rFonts w:asciiTheme="minorHAnsi" w:hAnsiTheme="minorHAnsi" w:cstheme="minorHAnsi"/>
          <w:b/>
          <w:bCs/>
        </w:rPr>
        <w:t>criticisms</w:t>
      </w:r>
      <w:r w:rsidRPr="004F3A12">
        <w:rPr>
          <w:rStyle w:val="StyleUnderline"/>
          <w:b/>
          <w:bCs/>
        </w:rPr>
        <w:t xml:space="preserve"> </w:t>
      </w:r>
      <w:r w:rsidRPr="004F3A12">
        <w:rPr>
          <w:rStyle w:val="StyleUnderline"/>
          <w:rFonts w:asciiTheme="minorHAnsi" w:hAnsiTheme="minorHAnsi" w:cstheme="minorHAnsi"/>
          <w:b/>
          <w:bCs/>
        </w:rPr>
        <w:t>of</w:t>
      </w:r>
      <w:r w:rsidRPr="004F3A12">
        <w:rPr>
          <w:rStyle w:val="StyleUnderline"/>
          <w:b/>
          <w:bCs/>
        </w:rPr>
        <w:t xml:space="preserve"> </w:t>
      </w:r>
      <w:r w:rsidRPr="00E61470">
        <w:rPr>
          <w:rStyle w:val="StyleUnderline"/>
          <w:b/>
          <w:bCs/>
        </w:rPr>
        <w:t>Kant’s</w:t>
      </w:r>
      <w:r w:rsidRPr="008C2ACE">
        <w:rPr>
          <w:rFonts w:asciiTheme="minorHAnsi" w:hAnsiTheme="minorHAnsi" w:cstheme="minorHAnsi"/>
          <w:color w:val="000000" w:themeColor="text1"/>
          <w:sz w:val="12"/>
        </w:rPr>
        <w:t xml:space="preserve"> moral philosophy is that it is too formalistic.13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although a distinction between the </w:t>
      </w:r>
      <w:r w:rsidRPr="00E61470">
        <w:rPr>
          <w:rStyle w:val="StyleUnderline"/>
          <w:b/>
          <w:bCs/>
        </w:rPr>
        <w:t>universal and the concrete is a valid distinction, the unity of the two is required</w:t>
      </w:r>
      <w:r w:rsidRPr="008C2ACE">
        <w:rPr>
          <w:rFonts w:asciiTheme="minorHAnsi" w:hAnsiTheme="minorHAnsi" w:cstheme="minorHAnsi"/>
          <w:color w:val="000000" w:themeColor="text1"/>
          <w:sz w:val="12"/>
        </w:rPr>
        <w:t xml:space="preserve"> for an understanding of human agency.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The Kantian subject is an embodied,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The very fact that </w:t>
      </w:r>
      <w:r w:rsidRPr="00E61470">
        <w:rPr>
          <w:rStyle w:val="StyleUnderline"/>
          <w:b/>
          <w:bCs/>
        </w:rPr>
        <w:t>I cannot simply satisfy my desires without considering the rightness or</w:t>
      </w:r>
      <w:r w:rsidRPr="004F3A12">
        <w:rPr>
          <w:rStyle w:val="StyleUnderline"/>
          <w:rFonts w:asciiTheme="minorHAnsi" w:hAnsiTheme="minorHAnsi" w:cstheme="minorHAnsi"/>
          <w:b/>
          <w:bCs/>
        </w:rPr>
        <w:t xml:space="preserve"> wrongness of my actions suggests that </w:t>
      </w:r>
      <w:r w:rsidRPr="002159ED">
        <w:rPr>
          <w:rStyle w:val="StyleUnderline"/>
          <w:rFonts w:asciiTheme="minorHAnsi" w:hAnsiTheme="minorHAnsi" w:cstheme="minorHAnsi"/>
          <w:b/>
          <w:bCs/>
        </w:rPr>
        <w:t>my empirical character must be</w:t>
      </w:r>
      <w:r w:rsidRPr="004F3A12">
        <w:rPr>
          <w:rStyle w:val="StyleUnderline"/>
          <w:rFonts w:asciiTheme="minorHAnsi" w:hAnsiTheme="minorHAnsi" w:cstheme="minorHAnsi"/>
          <w:b/>
          <w:bCs/>
        </w:rPr>
        <w:t xml:space="preserve"> held </w:t>
      </w:r>
      <w:r w:rsidRPr="002159ED">
        <w:rPr>
          <w:rStyle w:val="StyleUnderline"/>
          <w:rFonts w:asciiTheme="minorHAnsi" w:hAnsiTheme="minorHAnsi" w:cstheme="minorHAnsi"/>
          <w:b/>
          <w:bCs/>
        </w:rPr>
        <w:t>in check</w:t>
      </w:r>
      <w:r w:rsidRPr="008C2ACE">
        <w:rPr>
          <w:rFonts w:asciiTheme="minorHAnsi" w:hAnsiTheme="minorHAnsi" w:cstheme="minorHAnsi"/>
          <w:color w:val="000000" w:themeColor="text1"/>
          <w:sz w:val="12"/>
        </w:rPr>
        <w:t xml:space="preserve"> by something, or else I behave like a Freudian id. My </w:t>
      </w:r>
      <w:proofErr w:type="spellStart"/>
      <w:r w:rsidRPr="008C2ACE">
        <w:rPr>
          <w:rFonts w:asciiTheme="minorHAnsi" w:hAnsiTheme="minorHAnsi" w:cstheme="minorHAnsi"/>
          <w:color w:val="000000" w:themeColor="text1"/>
          <w:sz w:val="12"/>
        </w:rPr>
        <w:t>empiri</w:t>
      </w:r>
      <w:proofErr w:type="spellEnd"/>
      <w:r w:rsidRPr="008C2ACE">
        <w:rPr>
          <w:rFonts w:asciiTheme="minorHAnsi" w:hAnsiTheme="minorHAnsi" w:cstheme="minorHAnsi"/>
          <w:color w:val="000000" w:themeColor="text1"/>
          <w:sz w:val="12"/>
        </w:rPr>
        <w:t xml:space="preserve">- </w:t>
      </w:r>
      <w:proofErr w:type="spellStart"/>
      <w:r w:rsidRPr="008C2ACE">
        <w:rPr>
          <w:rFonts w:asciiTheme="minorHAnsi" w:hAnsiTheme="minorHAnsi" w:cstheme="minorHAnsi"/>
          <w:color w:val="000000" w:themeColor="text1"/>
          <w:sz w:val="12"/>
        </w:rPr>
        <w:t>cal</w:t>
      </w:r>
      <w:proofErr w:type="spellEnd"/>
      <w:r w:rsidRPr="008C2ACE">
        <w:rPr>
          <w:rFonts w:asciiTheme="minorHAnsi" w:hAnsiTheme="minorHAnsi" w:cstheme="minorHAnsi"/>
          <w:color w:val="000000" w:themeColor="text1"/>
          <w:sz w:val="12"/>
        </w:rPr>
        <w:t xml:space="preserve"> character must be held in check by my intelligible character, which is the legislative activity of practical reason. </w:t>
      </w:r>
      <w:r w:rsidRPr="004F3A12">
        <w:rPr>
          <w:rStyle w:val="StyleUnderline"/>
          <w:b/>
          <w:bCs/>
        </w:rPr>
        <w:t xml:space="preserve">It is through our </w:t>
      </w:r>
      <w:r w:rsidRPr="004F3A12">
        <w:rPr>
          <w:rStyle w:val="StyleUnderline"/>
          <w:rFonts w:asciiTheme="minorHAnsi" w:hAnsiTheme="minorHAnsi" w:cstheme="minorHAnsi"/>
          <w:b/>
          <w:bCs/>
        </w:rPr>
        <w:t>intelligible</w:t>
      </w:r>
      <w:r w:rsidRPr="004F3A12">
        <w:rPr>
          <w:rStyle w:val="StyleUnderline"/>
          <w:b/>
          <w:bCs/>
        </w:rPr>
        <w:t xml:space="preserve"> character that we formulate</w:t>
      </w:r>
      <w:r w:rsidRPr="004F3A12">
        <w:rPr>
          <w:rStyle w:val="StyleUnderline"/>
          <w:b/>
        </w:rPr>
        <w:t xml:space="preserve"> principles </w:t>
      </w:r>
      <w:r w:rsidRPr="004F3A12">
        <w:rPr>
          <w:rStyle w:val="StyleUnderline"/>
          <w:b/>
          <w:bCs/>
        </w:rPr>
        <w:t>that keep our empirical impulses in check. The categorical imperative is the supreme principle of morality that is constructed by the moral agent in his/her moment of self-transcendence.</w:t>
      </w:r>
      <w:r w:rsidRPr="008C2ACE">
        <w:rPr>
          <w:rFonts w:asciiTheme="minorHAnsi" w:hAnsiTheme="minorHAnsi" w:cstheme="minorHAnsi"/>
          <w:color w:val="000000" w:themeColor="text1"/>
          <w:sz w:val="12"/>
        </w:rPr>
        <w:t xml:space="preserve"> What I have called self-transcendence may be best explained in the following passage by </w:t>
      </w:r>
      <w:proofErr w:type="spellStart"/>
      <w:r w:rsidRPr="008C2ACE">
        <w:rPr>
          <w:rFonts w:asciiTheme="minorHAnsi" w:hAnsiTheme="minorHAnsi" w:cstheme="minorHAnsi"/>
          <w:color w:val="000000" w:themeColor="text1"/>
          <w:sz w:val="12"/>
        </w:rPr>
        <w:t>Onora</w:t>
      </w:r>
      <w:proofErr w:type="spellEnd"/>
      <w:r w:rsidRPr="008C2ACE">
        <w:rPr>
          <w:rFonts w:asciiTheme="minorHAnsi" w:hAnsiTheme="minorHAnsi" w:cstheme="minorHAnsi"/>
          <w:color w:val="000000" w:themeColor="text1"/>
          <w:sz w:val="12"/>
        </w:rPr>
        <w:t xml:space="preserve"> O’Neill: In restricting our maxims to those that meet the test of the categorical imperative we refuse to base our lives on maxims that necessarily make our own case an exception. The reason why a </w:t>
      </w:r>
      <w:proofErr w:type="spellStart"/>
      <w:r w:rsidRPr="008C2ACE">
        <w:rPr>
          <w:rFonts w:asciiTheme="minorHAnsi" w:hAnsiTheme="minorHAnsi" w:cstheme="minorHAnsi"/>
          <w:color w:val="000000" w:themeColor="text1"/>
          <w:sz w:val="12"/>
        </w:rPr>
        <w:t>universilizability</w:t>
      </w:r>
      <w:proofErr w:type="spellEnd"/>
      <w:r w:rsidRPr="008C2ACE">
        <w:rPr>
          <w:rFonts w:asciiTheme="minorHAnsi" w:hAnsiTheme="minorHAnsi" w:cstheme="minorHAnsi"/>
          <w:color w:val="000000" w:themeColor="text1"/>
          <w:sz w:val="12"/>
        </w:rPr>
        <w:t xml:space="preserve"> criterion is morally signiﬁcant is that it makes our own case no special exception (G, IV, 404). In accepting the Categorical </w:t>
      </w:r>
      <w:proofErr w:type="gramStart"/>
      <w:r w:rsidRPr="008C2ACE">
        <w:rPr>
          <w:rFonts w:asciiTheme="minorHAnsi" w:hAnsiTheme="minorHAnsi" w:cstheme="minorHAnsi"/>
          <w:color w:val="000000" w:themeColor="text1"/>
          <w:sz w:val="12"/>
        </w:rPr>
        <w:t>Imperative</w:t>
      </w:r>
      <w:proofErr w:type="gramEnd"/>
      <w:r w:rsidRPr="008C2ACE">
        <w:rPr>
          <w:rFonts w:asciiTheme="minorHAnsi" w:hAnsiTheme="minorHAnsi" w:cstheme="minorHAnsi"/>
          <w:color w:val="000000" w:themeColor="text1"/>
          <w:sz w:val="12"/>
        </w:rPr>
        <w:t xml:space="preserve"> we accept the moral reality of other selves, and hence the possibility (not, note, the reality) of a moral community. </w:t>
      </w:r>
      <w:r w:rsidRPr="002F3A99">
        <w:rPr>
          <w:rStyle w:val="StyleUnderline"/>
          <w:rFonts w:asciiTheme="minorHAnsi" w:hAnsiTheme="minorHAnsi" w:cstheme="minorHAnsi"/>
          <w:b/>
          <w:bCs/>
          <w:highlight w:val="green"/>
        </w:rPr>
        <w:t>The Formula of Universal Law</w:t>
      </w:r>
      <w:r w:rsidRPr="004F3A12">
        <w:rPr>
          <w:rStyle w:val="StyleUnderline"/>
          <w:rFonts w:asciiTheme="minorHAnsi" w:hAnsiTheme="minorHAnsi" w:cstheme="minorHAnsi"/>
          <w:b/>
          <w:bCs/>
        </w:rPr>
        <w:t xml:space="preserve"> en</w:t>
      </w:r>
      <w:r w:rsidRPr="002F3A99">
        <w:rPr>
          <w:rStyle w:val="StyleUnderline"/>
          <w:rFonts w:asciiTheme="minorHAnsi" w:hAnsiTheme="minorHAnsi" w:cstheme="minorHAnsi"/>
          <w:b/>
          <w:bCs/>
          <w:highlight w:val="green"/>
        </w:rPr>
        <w:t>joins</w:t>
      </w:r>
      <w:r w:rsidRPr="004F3A12">
        <w:rPr>
          <w:rStyle w:val="StyleUnderline"/>
          <w:rFonts w:asciiTheme="minorHAnsi" w:hAnsiTheme="minorHAnsi" w:cstheme="minorHAnsi"/>
          <w:b/>
          <w:bCs/>
        </w:rPr>
        <w:t xml:space="preserve"> no more than </w:t>
      </w:r>
      <w:r w:rsidRPr="002F3A99">
        <w:rPr>
          <w:rStyle w:val="StyleUnderline"/>
          <w:rFonts w:asciiTheme="minorHAnsi" w:hAnsiTheme="minorHAnsi" w:cstheme="minorHAnsi"/>
          <w:b/>
          <w:bCs/>
          <w:highlight w:val="green"/>
        </w:rPr>
        <w:t>that we act only on maxims that are open to others</w:t>
      </w:r>
      <w:r w:rsidRPr="004F3A12">
        <w:rPr>
          <w:rStyle w:val="StyleUnderline"/>
          <w:rFonts w:asciiTheme="minorHAnsi" w:hAnsiTheme="minorHAnsi" w:cstheme="minorHAnsi"/>
          <w:b/>
          <w:bCs/>
        </w:rPr>
        <w:t xml:space="preserve"> also</w:t>
      </w:r>
      <w:r w:rsidRPr="008C2ACE">
        <w:rPr>
          <w:rFonts w:asciiTheme="minorHAnsi" w:hAnsiTheme="minorHAnsi" w:cstheme="minorHAnsi"/>
          <w:color w:val="000000" w:themeColor="text1"/>
          <w:sz w:val="12"/>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8C2ACE">
        <w:rPr>
          <w:rFonts w:asciiTheme="minorHAnsi" w:hAnsiTheme="minorHAnsi" w:cstheme="minorHAnsi"/>
          <w:color w:val="000000" w:themeColor="text1"/>
          <w:sz w:val="12"/>
        </w:rPr>
        <w:t>individ</w:t>
      </w:r>
      <w:proofErr w:type="spellEnd"/>
      <w:r w:rsidRPr="008C2ACE">
        <w:rPr>
          <w:rFonts w:asciiTheme="minorHAnsi" w:hAnsiTheme="minorHAnsi" w:cstheme="minorHAnsi"/>
          <w:color w:val="000000" w:themeColor="text1"/>
          <w:sz w:val="12"/>
        </w:rPr>
        <w:t xml:space="preserve">- </w:t>
      </w:r>
      <w:proofErr w:type="spellStart"/>
      <w:r w:rsidRPr="008C2ACE">
        <w:rPr>
          <w:rFonts w:asciiTheme="minorHAnsi" w:hAnsiTheme="minorHAnsi" w:cstheme="minorHAnsi"/>
          <w:color w:val="000000" w:themeColor="text1"/>
          <w:sz w:val="12"/>
        </w:rPr>
        <w:t>ual</w:t>
      </w:r>
      <w:proofErr w:type="spellEnd"/>
      <w:r w:rsidRPr="008C2ACE">
        <w:rPr>
          <w:rFonts w:asciiTheme="minorHAnsi" w:hAnsiTheme="minorHAnsi" w:cstheme="minorHAnsi"/>
          <w:color w:val="000000" w:themeColor="text1"/>
          <w:sz w:val="12"/>
        </w:rPr>
        <w:t xml:space="preserve"> think beyond his or her own </w:t>
      </w:r>
      <w:proofErr w:type="gramStart"/>
      <w:r w:rsidRPr="008C2ACE">
        <w:rPr>
          <w:rFonts w:asciiTheme="minorHAnsi" w:hAnsiTheme="minorHAnsi" w:cstheme="minorHAnsi"/>
          <w:color w:val="000000" w:themeColor="text1"/>
          <w:sz w:val="12"/>
        </w:rPr>
        <w:t>particular desires</w:t>
      </w:r>
      <w:proofErr w:type="gramEnd"/>
      <w:r w:rsidRPr="008C2ACE">
        <w:rPr>
          <w:rFonts w:asciiTheme="minorHAnsi" w:hAnsiTheme="minorHAnsi" w:cstheme="minorHAnsi"/>
          <w:color w:val="000000" w:themeColor="text1"/>
          <w:sz w:val="12"/>
        </w:rPr>
        <w:t xml:space="preserve">. </w:t>
      </w:r>
      <w:r w:rsidRPr="002F3A99">
        <w:rPr>
          <w:rStyle w:val="StyleUnderline"/>
          <w:rFonts w:asciiTheme="minorHAnsi" w:hAnsiTheme="minorHAnsi" w:cstheme="minorHAnsi"/>
          <w:b/>
          <w:bCs/>
          <w:highlight w:val="green"/>
        </w:rPr>
        <w:t>The individual is not allowed to exclude others</w:t>
      </w:r>
      <w:r w:rsidRPr="004F3A12">
        <w:rPr>
          <w:rStyle w:val="StyleUnderline"/>
          <w:rFonts w:asciiTheme="minorHAnsi" w:hAnsiTheme="minorHAnsi" w:cstheme="minorHAnsi"/>
          <w:b/>
          <w:bCs/>
        </w:rPr>
        <w:t xml:space="preserve"> as rational moral agents who have the</w:t>
      </w:r>
      <w:r w:rsidRPr="004F3A12">
        <w:rPr>
          <w:rStyle w:val="StyleUnderline"/>
          <w:b/>
          <w:bCs/>
        </w:rPr>
        <w:t xml:space="preserve"> right to act as he acts </w:t>
      </w:r>
      <w:proofErr w:type="gramStart"/>
      <w:r w:rsidRPr="004F3A12">
        <w:rPr>
          <w:rStyle w:val="StyleUnderline"/>
          <w:b/>
          <w:bCs/>
        </w:rPr>
        <w:t>in a given</w:t>
      </w:r>
      <w:proofErr w:type="gramEnd"/>
      <w:r w:rsidRPr="004F3A12">
        <w:rPr>
          <w:rStyle w:val="StyleUnderline"/>
          <w:b/>
          <w:bCs/>
        </w:rPr>
        <w:t xml:space="preserve"> situation.</w:t>
      </w:r>
      <w:r w:rsidRPr="008C2ACE">
        <w:rPr>
          <w:rFonts w:asciiTheme="minorHAnsi" w:hAnsiTheme="minorHAnsi" w:cstheme="minorHAnsi"/>
          <w:color w:val="000000" w:themeColor="text1"/>
          <w:sz w:val="12"/>
        </w:rPr>
        <w:t xml:space="preserve"> For example, if I decide to use another person merely as a means for my own </w:t>
      </w:r>
      <w:proofErr w:type="gramStart"/>
      <w:r w:rsidRPr="008C2ACE">
        <w:rPr>
          <w:rFonts w:asciiTheme="minorHAnsi" w:hAnsiTheme="minorHAnsi" w:cstheme="minorHAnsi"/>
          <w:color w:val="000000" w:themeColor="text1"/>
          <w:sz w:val="12"/>
        </w:rPr>
        <w:t>end</w:t>
      </w:r>
      <w:proofErr w:type="gramEnd"/>
      <w:r w:rsidRPr="008C2ACE">
        <w:rPr>
          <w:rFonts w:asciiTheme="minorHAnsi" w:hAnsiTheme="minorHAnsi" w:cstheme="minorHAnsi"/>
          <w:color w:val="000000" w:themeColor="text1"/>
          <w:sz w:val="12"/>
        </w:rPr>
        <w:t xml:space="preserve"> I must recognize the other person’s right to do the same to me. I </w:t>
      </w:r>
      <w:proofErr w:type="gramStart"/>
      <w:r w:rsidRPr="008C2ACE">
        <w:rPr>
          <w:rFonts w:asciiTheme="minorHAnsi" w:hAnsiTheme="minorHAnsi" w:cstheme="minorHAnsi"/>
          <w:color w:val="000000" w:themeColor="text1"/>
          <w:sz w:val="12"/>
        </w:rPr>
        <w:t>cannot consistently will</w:t>
      </w:r>
      <w:proofErr w:type="gramEnd"/>
      <w:r w:rsidRPr="008C2ACE">
        <w:rPr>
          <w:rFonts w:asciiTheme="minorHAnsi" w:hAnsiTheme="minorHAnsi" w:cstheme="minorHAnsi"/>
          <w:color w:val="000000" w:themeColor="text1"/>
          <w:sz w:val="12"/>
        </w:rPr>
        <w:t xml:space="preserve"> that I use another as a means only and will that I not be used in the same manner by another. Hence, the universalizability criterion is a principle of consistency and a principle of inclusion. That is, in choosing my maxims I attempt to include the perspective of other moral agents. … </w:t>
      </w:r>
      <w:r w:rsidRPr="008C2ACE">
        <w:rPr>
          <w:rFonts w:asciiTheme="minorHAnsi" w:hAnsiTheme="minorHAnsi" w:cstheme="minorHAnsi"/>
          <w:iCs/>
          <w:color w:val="000000" w:themeColor="text1"/>
          <w:sz w:val="12"/>
        </w:rPr>
        <w:t xml:space="preserve">Whereas most criticisms are aimed at the formulation of universal law and the formula of autonomy, our analysis here will focus on the formula of an end </w:t>
      </w:r>
      <w:proofErr w:type="gramStart"/>
      <w:r w:rsidRPr="008C2ACE">
        <w:rPr>
          <w:rFonts w:asciiTheme="minorHAnsi" w:hAnsiTheme="minorHAnsi" w:cstheme="minorHAnsi"/>
          <w:iCs/>
          <w:color w:val="000000" w:themeColor="text1"/>
          <w:sz w:val="12"/>
        </w:rPr>
        <w:t>in itself and</w:t>
      </w:r>
      <w:proofErr w:type="gramEnd"/>
      <w:r w:rsidRPr="008C2ACE">
        <w:rPr>
          <w:rFonts w:asciiTheme="minorHAnsi" w:hAnsiTheme="minorHAnsi" w:cstheme="minorHAnsi"/>
          <w:iCs/>
          <w:color w:val="000000" w:themeColor="text1"/>
          <w:sz w:val="12"/>
        </w:rPr>
        <w:t xml:space="preserve">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w:t>
      </w:r>
      <w:r w:rsidRPr="008C2ACE">
        <w:rPr>
          <w:rFonts w:asciiTheme="minorHAnsi" w:hAnsiTheme="minorHAnsi" w:cstheme="minorHAnsi"/>
          <w:color w:val="000000" w:themeColor="text1"/>
          <w:sz w:val="12"/>
        </w:rPr>
        <w:t>The Kantian conception of rational beings requires such an abstraction. Some</w:t>
      </w:r>
      <w:r w:rsidRPr="008C2ACE">
        <w:rPr>
          <w:rFonts w:asciiTheme="minorHAnsi" w:hAnsiTheme="minorHAnsi" w:cstheme="minorHAnsi"/>
          <w:iCs/>
          <w:color w:val="000000" w:themeColor="text1"/>
          <w:sz w:val="12"/>
        </w:rPr>
        <w:t xml:space="preserve"> feminists and </w:t>
      </w:r>
      <w:r w:rsidRPr="008C2ACE">
        <w:rPr>
          <w:rFonts w:asciiTheme="minorHAnsi" w:hAnsiTheme="minorHAnsi" w:cstheme="minorHAnsi"/>
          <w:color w:val="000000" w:themeColor="text1"/>
          <w:sz w:val="12"/>
        </w:rPr>
        <w:t>philosophers of race</w:t>
      </w:r>
      <w:r w:rsidRPr="008C2ACE">
        <w:rPr>
          <w:rFonts w:asciiTheme="minorHAnsi" w:hAnsiTheme="minorHAnsi" w:cstheme="minorHAnsi"/>
          <w:iCs/>
          <w:color w:val="000000" w:themeColor="text1"/>
          <w:sz w:val="12"/>
        </w:rPr>
        <w:t xml:space="preserv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only alternative. The problem seems to lie in the requirement of abstraction. There are two ways of looking at the abstraction requirement that I think are faithful to Kant’s text and that overcome the criticisms of this requirement. </w:t>
      </w:r>
      <w:r w:rsidRPr="004F3A12">
        <w:rPr>
          <w:rStyle w:val="StyleUnderline"/>
          <w:b/>
          <w:bCs/>
        </w:rPr>
        <w:t xml:space="preserve">First, the </w:t>
      </w:r>
      <w:r w:rsidRPr="002F3A99">
        <w:rPr>
          <w:rStyle w:val="StyleUnderline"/>
          <w:rFonts w:asciiTheme="minorHAnsi" w:hAnsiTheme="minorHAnsi" w:cstheme="minorHAnsi"/>
          <w:b/>
          <w:bCs/>
          <w:highlight w:val="green"/>
        </w:rPr>
        <w:t>abstraction require</w:t>
      </w:r>
      <w:r w:rsidRPr="004F3A12">
        <w:rPr>
          <w:rStyle w:val="StyleUnderline"/>
          <w:b/>
          <w:bCs/>
        </w:rPr>
        <w:t xml:space="preserve">ment may be best understood as </w:t>
      </w:r>
      <w:r w:rsidRPr="002F3A99">
        <w:rPr>
          <w:rStyle w:val="StyleUnderline"/>
          <w:rFonts w:asciiTheme="minorHAnsi" w:hAnsiTheme="minorHAnsi" w:cstheme="minorHAnsi"/>
          <w:b/>
          <w:bCs/>
          <w:highlight w:val="green"/>
        </w:rPr>
        <w:t>a demand for intersubjectivity</w:t>
      </w:r>
      <w:r w:rsidRPr="004F3A12">
        <w:rPr>
          <w:rStyle w:val="StyleUnderline"/>
          <w:b/>
          <w:bCs/>
        </w:rPr>
        <w:t xml:space="preserve"> or recognition. Second, it may be understood as an attempt to </w:t>
      </w:r>
      <w:r w:rsidRPr="002F3A99">
        <w:rPr>
          <w:rStyle w:val="StyleUnderline"/>
          <w:rFonts w:asciiTheme="minorHAnsi" w:hAnsiTheme="minorHAnsi" w:cstheme="minorHAnsi"/>
          <w:b/>
          <w:bCs/>
          <w:highlight w:val="green"/>
        </w:rPr>
        <w:t>avoid ethical egoism in</w:t>
      </w:r>
      <w:r w:rsidRPr="004F3A12">
        <w:rPr>
          <w:rStyle w:val="StyleUnderline"/>
          <w:b/>
          <w:bCs/>
        </w:rPr>
        <w:t xml:space="preserve"> determining </w:t>
      </w:r>
      <w:r w:rsidRPr="002F3A99">
        <w:rPr>
          <w:rStyle w:val="StyleUnderline"/>
          <w:rFonts w:asciiTheme="minorHAnsi" w:hAnsiTheme="minorHAnsi" w:cstheme="minorHAnsi"/>
          <w:b/>
          <w:bCs/>
          <w:highlight w:val="green"/>
        </w:rPr>
        <w:t>maxims for</w:t>
      </w:r>
      <w:r w:rsidRPr="004F3A12">
        <w:rPr>
          <w:rStyle w:val="StyleUnderline"/>
          <w:b/>
          <w:bCs/>
        </w:rPr>
        <w:t xml:space="preserve"> our </w:t>
      </w:r>
      <w:r w:rsidRPr="002F3A99">
        <w:rPr>
          <w:rStyle w:val="StyleUnderline"/>
          <w:rFonts w:asciiTheme="minorHAnsi" w:hAnsiTheme="minorHAnsi" w:cstheme="minorHAnsi"/>
          <w:b/>
          <w:bCs/>
          <w:highlight w:val="green"/>
        </w:rPr>
        <w:t>actions</w:t>
      </w:r>
      <w:r w:rsidRPr="004F3A12">
        <w:rPr>
          <w:rStyle w:val="StyleUnderline"/>
          <w:b/>
          <w:bCs/>
        </w:rPr>
        <w:t>.</w:t>
      </w:r>
      <w:r w:rsidRPr="008C2ACE">
        <w:rPr>
          <w:rFonts w:asciiTheme="minorHAnsi" w:hAnsiTheme="minorHAnsi" w:cstheme="minorHAnsi"/>
          <w:iCs/>
          <w:color w:val="000000" w:themeColor="text1"/>
          <w:sz w:val="12"/>
        </w:rPr>
        <w:t xml:space="preserve"> It is unfortunate that Kant never worked out a theory of intersubjectivity, as did his successors Fichte and Hegel. However, this is not to say that there is not in Kant’s philosophy a tacit theory of intersubjectivity or recognition. The abstraction requirement simply demands that </w:t>
      </w:r>
      <w:proofErr w:type="gramStart"/>
      <w:r w:rsidRPr="008C2ACE">
        <w:rPr>
          <w:rFonts w:asciiTheme="minorHAnsi" w:hAnsiTheme="minorHAnsi" w:cstheme="minorHAnsi"/>
          <w:iCs/>
          <w:color w:val="000000" w:themeColor="text1"/>
          <w:sz w:val="12"/>
        </w:rPr>
        <w:t>in the midst of</w:t>
      </w:r>
      <w:proofErr w:type="gramEnd"/>
      <w:r w:rsidRPr="008C2ACE">
        <w:rPr>
          <w:rFonts w:asciiTheme="minorHAnsi" w:hAnsiTheme="minorHAnsi" w:cstheme="minorHAnsi"/>
          <w:iCs/>
          <w:color w:val="000000" w:themeColor="text1"/>
          <w:sz w:val="12"/>
        </w:rPr>
        <w:t xml:space="preserve"> our concrete differences we recognize ourselves in the other and the other in ourselves. That is, we recognize in others the humanity that we have in common. Recognition of our common humanity is at the same time recognition of rationality in the other. We recognize in the other the capacity for </w:t>
      </w:r>
      <w:proofErr w:type="spellStart"/>
      <w:r w:rsidRPr="008C2ACE">
        <w:rPr>
          <w:rFonts w:asciiTheme="minorHAnsi" w:hAnsiTheme="minorHAnsi" w:cstheme="minorHAnsi"/>
          <w:iCs/>
          <w:color w:val="000000" w:themeColor="text1"/>
          <w:sz w:val="12"/>
        </w:rPr>
        <w:t>selfdetermination</w:t>
      </w:r>
      <w:proofErr w:type="spellEnd"/>
      <w:r w:rsidRPr="008C2ACE">
        <w:rPr>
          <w:rFonts w:asciiTheme="minorHAnsi" w:hAnsiTheme="minorHAnsi" w:cstheme="minorHAnsi"/>
          <w:iCs/>
          <w:color w:val="000000" w:themeColor="text1"/>
          <w:sz w:val="12"/>
        </w:rPr>
        <w:t xml:space="preserve"> and the capacity to legislate for a kingdom of ends. This brings us to the second interpretation of the abstraction requirement. </w:t>
      </w:r>
      <w:r w:rsidRPr="002F3A99">
        <w:rPr>
          <w:rStyle w:val="StyleUnderline"/>
          <w:rFonts w:asciiTheme="minorHAnsi" w:hAnsiTheme="minorHAnsi" w:cstheme="minorHAnsi"/>
          <w:b/>
          <w:bCs/>
          <w:highlight w:val="green"/>
        </w:rPr>
        <w:t>To avoid</w:t>
      </w:r>
      <w:r w:rsidRPr="004F3A12">
        <w:rPr>
          <w:rStyle w:val="StyleUnderline"/>
          <w:b/>
          <w:bCs/>
        </w:rPr>
        <w:t xml:space="preserve"> ethical </w:t>
      </w:r>
      <w:proofErr w:type="gramStart"/>
      <w:r w:rsidRPr="002F3A99">
        <w:rPr>
          <w:rStyle w:val="StyleUnderline"/>
          <w:rFonts w:asciiTheme="minorHAnsi" w:hAnsiTheme="minorHAnsi" w:cstheme="minorHAnsi"/>
          <w:b/>
          <w:bCs/>
          <w:highlight w:val="green"/>
        </w:rPr>
        <w:t>egoism</w:t>
      </w:r>
      <w:proofErr w:type="gramEnd"/>
      <w:r w:rsidRPr="002F3A99">
        <w:rPr>
          <w:rStyle w:val="StyleUnderline"/>
          <w:rFonts w:asciiTheme="minorHAnsi" w:hAnsiTheme="minorHAnsi" w:cstheme="minorHAnsi"/>
          <w:b/>
          <w:bCs/>
          <w:highlight w:val="green"/>
        </w:rPr>
        <w:t xml:space="preserve"> one must abstract from</w:t>
      </w:r>
      <w:r w:rsidRPr="004F3A12">
        <w:rPr>
          <w:rStyle w:val="StyleUnderline"/>
          <w:b/>
          <w:bCs/>
        </w:rPr>
        <w:t xml:space="preserve"> (think beyond) one’s own personal interest and </w:t>
      </w:r>
      <w:r w:rsidRPr="002F3A99">
        <w:rPr>
          <w:rStyle w:val="StyleUnderline"/>
          <w:rFonts w:asciiTheme="minorHAnsi" w:hAnsiTheme="minorHAnsi" w:cstheme="minorHAnsi"/>
          <w:b/>
          <w:bCs/>
          <w:highlight w:val="green"/>
        </w:rPr>
        <w:t>subjective maxims</w:t>
      </w:r>
      <w:r w:rsidRPr="004F3A12">
        <w:rPr>
          <w:rStyle w:val="StyleUnderline"/>
          <w:b/>
          <w:bCs/>
        </w:rPr>
        <w:t>. That is, the categorical imperative requires that I recognize that I am a member of the realm of rational beings.</w:t>
      </w:r>
      <w:r w:rsidRPr="008C2ACE">
        <w:rPr>
          <w:rFonts w:asciiTheme="minorHAnsi" w:hAnsiTheme="minorHAnsi" w:cstheme="minorHAnsi"/>
          <w:iCs/>
          <w:color w:val="000000" w:themeColor="text1"/>
          <w:sz w:val="12"/>
        </w:rPr>
        <w:t xml:space="preserve"> Hence, I organize my maxims in consideration of other rational beings. Under such a principle other people cannot be treated merely as a means for my end </w:t>
      </w:r>
      <w:r w:rsidRPr="008C2ACE">
        <w:rPr>
          <w:rFonts w:asciiTheme="minorHAnsi" w:hAnsiTheme="minorHAnsi" w:cstheme="minorHAnsi"/>
          <w:iCs/>
          <w:color w:val="000000" w:themeColor="text1"/>
          <w:sz w:val="12"/>
        </w:rPr>
        <w:lastRenderedPageBreak/>
        <w:t xml:space="preserve">but must be treated as ends in themselves. </w:t>
      </w:r>
      <w:r w:rsidRPr="004F3A12">
        <w:rPr>
          <w:rStyle w:val="StyleUnderline"/>
          <w:b/>
          <w:bCs/>
        </w:rPr>
        <w:t xml:space="preserve">The merit of the categorical imperative for a philosophy of race is </w:t>
      </w:r>
      <w:r w:rsidRPr="002F3A99">
        <w:rPr>
          <w:rStyle w:val="StyleUnderline"/>
          <w:rFonts w:asciiTheme="minorHAnsi" w:hAnsiTheme="minorHAnsi" w:cstheme="minorHAnsi"/>
          <w:b/>
          <w:bCs/>
          <w:highlight w:val="green"/>
        </w:rPr>
        <w:t>that</w:t>
      </w:r>
      <w:r w:rsidRPr="004F3A12">
        <w:rPr>
          <w:rStyle w:val="StyleUnderline"/>
          <w:b/>
          <w:bCs/>
        </w:rPr>
        <w:t xml:space="preserve"> it </w:t>
      </w:r>
      <w:r w:rsidRPr="002F3A99">
        <w:rPr>
          <w:rStyle w:val="StyleUnderline"/>
          <w:rFonts w:asciiTheme="minorHAnsi" w:hAnsiTheme="minorHAnsi" w:cstheme="minorHAnsi"/>
          <w:b/>
          <w:bCs/>
          <w:highlight w:val="green"/>
        </w:rPr>
        <w:t>contravenes racist ideology</w:t>
      </w:r>
      <w:r w:rsidRPr="004F3A12">
        <w:rPr>
          <w:rStyle w:val="StyleUnderline"/>
          <w:b/>
          <w:bCs/>
        </w:rPr>
        <w:t xml:space="preserve"> to the extent that racist ideology is </w:t>
      </w:r>
      <w:r w:rsidRPr="002F3A99">
        <w:rPr>
          <w:rStyle w:val="StyleUnderline"/>
          <w:rFonts w:asciiTheme="minorHAnsi" w:hAnsiTheme="minorHAnsi" w:cstheme="minorHAnsi"/>
          <w:b/>
          <w:bCs/>
          <w:highlight w:val="green"/>
        </w:rPr>
        <w:t>based on the use of persons of</w:t>
      </w:r>
      <w:r w:rsidRPr="004F3A12">
        <w:rPr>
          <w:rStyle w:val="StyleUnderline"/>
          <w:b/>
          <w:bCs/>
        </w:rPr>
        <w:t xml:space="preserve"> a </w:t>
      </w:r>
      <w:r w:rsidRPr="002F3A99">
        <w:rPr>
          <w:rStyle w:val="StyleUnderline"/>
          <w:rFonts w:asciiTheme="minorHAnsi" w:hAnsiTheme="minorHAnsi" w:cstheme="minorHAnsi"/>
          <w:b/>
          <w:bCs/>
          <w:highlight w:val="green"/>
        </w:rPr>
        <w:t xml:space="preserve">different race </w:t>
      </w:r>
      <w:proofErr w:type="gramStart"/>
      <w:r w:rsidRPr="002F3A99">
        <w:rPr>
          <w:rStyle w:val="StyleUnderline"/>
          <w:rFonts w:asciiTheme="minorHAnsi" w:hAnsiTheme="minorHAnsi" w:cstheme="minorHAnsi"/>
          <w:b/>
          <w:bCs/>
          <w:highlight w:val="green"/>
        </w:rPr>
        <w:t>as a means to</w:t>
      </w:r>
      <w:proofErr w:type="gramEnd"/>
      <w:r w:rsidRPr="002F3A99">
        <w:rPr>
          <w:rStyle w:val="StyleUnderline"/>
          <w:rFonts w:asciiTheme="minorHAnsi" w:hAnsiTheme="minorHAnsi" w:cstheme="minorHAnsi"/>
          <w:b/>
          <w:bCs/>
          <w:highlight w:val="green"/>
        </w:rPr>
        <w:t xml:space="preserve"> an end</w:t>
      </w:r>
      <w:r w:rsidRPr="004F3A12">
        <w:rPr>
          <w:rStyle w:val="StyleUnderline"/>
          <w:b/>
          <w:bCs/>
        </w:rPr>
        <w:t xml:space="preserve"> rather than as ends in themselves.</w:t>
      </w:r>
      <w:r w:rsidRPr="008C2ACE">
        <w:rPr>
          <w:rFonts w:asciiTheme="minorHAnsi" w:hAnsiTheme="minorHAnsi" w:cstheme="minorHAnsi"/>
          <w:iCs/>
          <w:color w:val="000000" w:themeColor="text1"/>
          <w:sz w:val="12"/>
        </w:rPr>
        <w:t xml:space="preserve"> Embedded in the formulation of an end </w:t>
      </w:r>
      <w:proofErr w:type="gramStart"/>
      <w:r w:rsidRPr="008C2ACE">
        <w:rPr>
          <w:rFonts w:asciiTheme="minorHAnsi" w:hAnsiTheme="minorHAnsi" w:cstheme="minorHAnsi"/>
          <w:iCs/>
          <w:color w:val="000000" w:themeColor="text1"/>
          <w:sz w:val="12"/>
        </w:rPr>
        <w:t>in itself and</w:t>
      </w:r>
      <w:proofErr w:type="gramEnd"/>
      <w:r w:rsidRPr="008C2ACE">
        <w:rPr>
          <w:rFonts w:asciiTheme="minorHAnsi" w:hAnsiTheme="minorHAnsi" w:cstheme="minorHAnsi"/>
          <w:iCs/>
          <w:color w:val="000000" w:themeColor="text1"/>
          <w:sz w:val="12"/>
        </w:rPr>
        <w:t xml:space="preserve"> the formula of the kingdom of ends is the recognition of the common hope for humanity. That is, maxims ought to be chosen </w:t>
      </w:r>
      <w:proofErr w:type="gramStart"/>
      <w:r w:rsidRPr="008C2ACE">
        <w:rPr>
          <w:rFonts w:asciiTheme="minorHAnsi" w:hAnsiTheme="minorHAnsi" w:cstheme="minorHAnsi"/>
          <w:iCs/>
          <w:color w:val="000000" w:themeColor="text1"/>
          <w:sz w:val="12"/>
        </w:rPr>
        <w:t>on the basis of</w:t>
      </w:r>
      <w:proofErr w:type="gramEnd"/>
      <w:r w:rsidRPr="008C2ACE">
        <w:rPr>
          <w:rFonts w:asciiTheme="minorHAnsi" w:hAnsiTheme="minorHAnsi" w:cstheme="minorHAnsi"/>
          <w:iCs/>
          <w:color w:val="000000" w:themeColor="text1"/>
          <w:sz w:val="12"/>
        </w:rPr>
        <w:t xml:space="preserve">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w:t>
      </w:r>
      <w:proofErr w:type="gramStart"/>
      <w:r w:rsidRPr="008C2ACE">
        <w:rPr>
          <w:rFonts w:asciiTheme="minorHAnsi" w:hAnsiTheme="minorHAnsi" w:cstheme="minorHAnsi"/>
          <w:iCs/>
          <w:color w:val="000000" w:themeColor="text1"/>
          <w:sz w:val="12"/>
        </w:rPr>
        <w:t>its</w:t>
      </w:r>
      <w:proofErr w:type="gramEnd"/>
      <w:r w:rsidRPr="008C2ACE">
        <w:rPr>
          <w:rFonts w:asciiTheme="minorHAnsi" w:hAnsiTheme="minorHAnsi" w:cstheme="minorHAnsi"/>
          <w:iCs/>
          <w:color w:val="000000" w:themeColor="text1"/>
          <w:sz w:val="12"/>
        </w:rPr>
        <w:t xml:space="preserve">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t>
      </w:r>
      <w:r w:rsidRPr="004F3A12">
        <w:rPr>
          <w:rStyle w:val="StyleUnderline"/>
          <w:b/>
          <w:bCs/>
        </w:rPr>
        <w:t xml:space="preserve">What deconstruction will reveal is not necessarily the inconsistency of Kant’s moral philosophy or the racist or sexist nature of the categorical imperative, but rather, it will disclose the disunity between Kant’s theory and his own feelings about blacks and women. Although the theory is consistent and emancipatory and should apply to all persons, </w:t>
      </w:r>
      <w:r w:rsidRPr="00E61470">
        <w:rPr>
          <w:rStyle w:val="StyleUnderline"/>
          <w:b/>
          <w:bCs/>
        </w:rPr>
        <w:t>Kant</w:t>
      </w:r>
      <w:r w:rsidRPr="004F3A12">
        <w:rPr>
          <w:rStyle w:val="StyleUnderline"/>
          <w:b/>
          <w:bCs/>
        </w:rPr>
        <w:t xml:space="preserve"> the man </w:t>
      </w:r>
      <w:r w:rsidRPr="00E61470">
        <w:rPr>
          <w:rStyle w:val="StyleUnderline"/>
          <w:b/>
          <w:bCs/>
        </w:rPr>
        <w:t>has his own</w:t>
      </w:r>
      <w:r w:rsidRPr="004F3A12">
        <w:rPr>
          <w:rStyle w:val="StyleUnderline"/>
          <w:b/>
          <w:bCs/>
        </w:rPr>
        <w:t xml:space="preserve"> personal and moral </w:t>
      </w:r>
      <w:r w:rsidRPr="00E61470">
        <w:rPr>
          <w:rStyle w:val="StyleUnderline"/>
          <w:b/>
          <w:bCs/>
        </w:rPr>
        <w:t>problems</w:t>
      </w:r>
      <w:r w:rsidRPr="004F3A12">
        <w:rPr>
          <w:rStyle w:val="StyleUnderline"/>
          <w:b/>
          <w:bCs/>
        </w:rPr>
        <w:t xml:space="preserve">. Although Kant’s attitude toward people of African descent was deplorable, </w:t>
      </w:r>
      <w:r w:rsidRPr="00E61470">
        <w:rPr>
          <w:rStyle w:val="StyleUnderline"/>
          <w:b/>
          <w:bCs/>
        </w:rPr>
        <w:t>it would be equally deplorable to reject</w:t>
      </w:r>
      <w:r w:rsidRPr="004F3A12">
        <w:rPr>
          <w:rStyle w:val="StyleUnderline"/>
          <w:b/>
          <w:bCs/>
        </w:rPr>
        <w:t xml:space="preserve"> the categorical imperative </w:t>
      </w:r>
      <w:r w:rsidRPr="00E61470">
        <w:rPr>
          <w:rStyle w:val="StyleUnderline"/>
          <w:b/>
          <w:bCs/>
        </w:rPr>
        <w:t>without ﬁrst exploring</w:t>
      </w:r>
      <w:r w:rsidRPr="004F3A12">
        <w:rPr>
          <w:rStyle w:val="StyleUnderline"/>
          <w:b/>
          <w:bCs/>
        </w:rPr>
        <w:t xml:space="preserve"> its </w:t>
      </w:r>
      <w:r w:rsidRPr="00E61470">
        <w:rPr>
          <w:rStyle w:val="StyleUnderline"/>
          <w:b/>
          <w:bCs/>
        </w:rPr>
        <w:t>emancipatory potential.</w:t>
      </w:r>
    </w:p>
    <w:p w14:paraId="59061B18" w14:textId="0757C089" w:rsidR="005D21E1" w:rsidRDefault="005D21E1" w:rsidP="005D21E1">
      <w:pPr>
        <w:pStyle w:val="Heading4"/>
      </w:pPr>
      <w:r>
        <w:t>[</w:t>
      </w:r>
      <w:r w:rsidR="007C62AE">
        <w:t>3</w:t>
      </w:r>
      <w:r>
        <w:t xml:space="preserve">] </w:t>
      </w:r>
      <w:r w:rsidRPr="003C5D8B">
        <w:rPr>
          <w:u w:val="single"/>
        </w:rPr>
        <w:t>Accessibility</w:t>
      </w:r>
      <w:r>
        <w:t xml:space="preserve"> – Analytical philosophy means anyone can generate offense under the framework with analytics without evidence – util disproportionately favors evidence-based debate which is what big schools with coaching staffs have which kills small school engagement</w:t>
      </w:r>
    </w:p>
    <w:p w14:paraId="5A4A3CE9" w14:textId="77777777" w:rsidR="005D21E1" w:rsidRDefault="005D21E1" w:rsidP="005D21E1">
      <w:pPr>
        <w:pStyle w:val="Heading3"/>
      </w:pPr>
      <w:r>
        <w:lastRenderedPageBreak/>
        <w:t>Offense</w:t>
      </w:r>
    </w:p>
    <w:p w14:paraId="6D0FA4A3" w14:textId="77777777" w:rsidR="005D21E1" w:rsidRDefault="005D21E1" w:rsidP="005D21E1">
      <w:pPr>
        <w:pStyle w:val="Heading4"/>
        <w:rPr>
          <w:rFonts w:asciiTheme="minorHAnsi" w:hAnsiTheme="minorHAnsi" w:cstheme="minorHAnsi"/>
        </w:rPr>
      </w:pPr>
      <w:r>
        <w:rPr>
          <w:rFonts w:asciiTheme="minorHAnsi" w:hAnsiTheme="minorHAnsi" w:cstheme="minorHAnsi"/>
        </w:rPr>
        <w:t>[1] Intellectual property is part of our metaphysical construction that preserves agency – anything else robs us of innate property</w:t>
      </w:r>
    </w:p>
    <w:p w14:paraId="0C2BF3EF" w14:textId="77777777" w:rsidR="005D21E1" w:rsidRDefault="005D21E1" w:rsidP="005D21E1">
      <w:pPr>
        <w:rPr>
          <w:sz w:val="18"/>
          <w:szCs w:val="18"/>
        </w:rPr>
      </w:pPr>
      <w:r w:rsidRPr="00337C8B">
        <w:rPr>
          <w:rStyle w:val="Heading4Char"/>
        </w:rPr>
        <w:t>Pozzo 06</w:t>
      </w:r>
      <w:r>
        <w:t xml:space="preserve"> </w:t>
      </w:r>
      <w:r w:rsidRPr="00337C8B">
        <w:rPr>
          <w:sz w:val="18"/>
          <w:szCs w:val="18"/>
        </w:rPr>
        <w:t xml:space="preserve">[Riccardo Pozzo, Immanuel Kant </w:t>
      </w:r>
      <w:proofErr w:type="spellStart"/>
      <w:r w:rsidRPr="00337C8B">
        <w:rPr>
          <w:sz w:val="18"/>
          <w:szCs w:val="18"/>
        </w:rPr>
        <w:t>sobre</w:t>
      </w:r>
      <w:proofErr w:type="spellEnd"/>
      <w:r w:rsidRPr="00337C8B">
        <w:rPr>
          <w:sz w:val="18"/>
          <w:szCs w:val="18"/>
        </w:rPr>
        <w:t xml:space="preserve"> </w:t>
      </w:r>
      <w:proofErr w:type="spellStart"/>
      <w:r w:rsidRPr="00337C8B">
        <w:rPr>
          <w:sz w:val="18"/>
          <w:szCs w:val="18"/>
        </w:rPr>
        <w:t>propriedade</w:t>
      </w:r>
      <w:proofErr w:type="spellEnd"/>
      <w:r w:rsidRPr="00337C8B">
        <w:rPr>
          <w:sz w:val="18"/>
          <w:szCs w:val="18"/>
        </w:rPr>
        <w:t xml:space="preserve"> </w:t>
      </w:r>
      <w:proofErr w:type="spellStart"/>
      <w:r w:rsidRPr="00337C8B">
        <w:rPr>
          <w:sz w:val="18"/>
          <w:szCs w:val="18"/>
        </w:rPr>
        <w:t>intelectual</w:t>
      </w:r>
      <w:proofErr w:type="spellEnd"/>
      <w:r w:rsidRPr="00337C8B">
        <w:rPr>
          <w:sz w:val="18"/>
          <w:szCs w:val="18"/>
        </w:rPr>
        <w:t>. Trans/Form/</w:t>
      </w:r>
      <w:proofErr w:type="spellStart"/>
      <w:r w:rsidRPr="00337C8B">
        <w:rPr>
          <w:sz w:val="18"/>
          <w:szCs w:val="18"/>
        </w:rPr>
        <w:t>Ação</w:t>
      </w:r>
      <w:proofErr w:type="spellEnd"/>
      <w:r w:rsidRPr="00337C8B">
        <w:rPr>
          <w:sz w:val="18"/>
          <w:szCs w:val="18"/>
        </w:rPr>
        <w:t xml:space="preserve">, (São Paulo), v.29(2), 2006, p.11-18, </w:t>
      </w:r>
      <w:hyperlink r:id="rId16" w:history="1">
        <w:r w:rsidRPr="00337C8B">
          <w:rPr>
            <w:rStyle w:val="Hyperlink"/>
            <w:sz w:val="18"/>
            <w:szCs w:val="18"/>
          </w:rPr>
          <w:t>https://www.scielo.br/j/trans/a/rLfb3yPN3p4KPsYpxp8LQCp/?format=pdf&amp;lang=en</w:t>
        </w:r>
      </w:hyperlink>
      <w:r w:rsidRPr="00337C8B">
        <w:rPr>
          <w:sz w:val="18"/>
          <w:szCs w:val="18"/>
        </w:rPr>
        <w:t xml:space="preserve"> // JB]</w:t>
      </w:r>
    </w:p>
    <w:p w14:paraId="0D39CEE6" w14:textId="77777777" w:rsidR="005D21E1" w:rsidRDefault="005D21E1" w:rsidP="005D21E1">
      <w:pPr>
        <w:rPr>
          <w:sz w:val="16"/>
        </w:rPr>
      </w:pPr>
      <w:r w:rsidRPr="00337C8B">
        <w:rPr>
          <w:sz w:val="16"/>
        </w:rPr>
        <w:t xml:space="preserve">The peculiarity of </w:t>
      </w:r>
      <w:r w:rsidRPr="00337C8B">
        <w:rPr>
          <w:rStyle w:val="StyleUnderline"/>
          <w:rFonts w:asciiTheme="minorHAnsi" w:hAnsiTheme="minorHAnsi" w:cstheme="minorHAnsi"/>
          <w:b/>
          <w:bCs/>
          <w:highlight w:val="green"/>
        </w:rPr>
        <w:t>intellectual</w:t>
      </w:r>
      <w:r w:rsidRPr="00337C8B">
        <w:rPr>
          <w:rStyle w:val="StyleUnderline"/>
          <w:b/>
          <w:bCs/>
        </w:rPr>
        <w:t xml:space="preserve"> property </w:t>
      </w:r>
      <w:r w:rsidRPr="00337C8B">
        <w:rPr>
          <w:rStyle w:val="StyleUnderline"/>
          <w:rFonts w:asciiTheme="minorHAnsi" w:hAnsiTheme="minorHAnsi" w:cstheme="minorHAnsi"/>
          <w:b/>
          <w:bCs/>
          <w:highlight w:val="green"/>
        </w:rPr>
        <w:t>consists</w:t>
      </w:r>
      <w:r w:rsidRPr="00337C8B">
        <w:rPr>
          <w:sz w:val="16"/>
        </w:rPr>
        <w:t xml:space="preserve"> thus </w:t>
      </w:r>
      <w:r w:rsidRPr="00337C8B">
        <w:rPr>
          <w:rStyle w:val="StyleUnderline"/>
          <w:rFonts w:asciiTheme="minorHAnsi" w:hAnsiTheme="minorHAnsi" w:cstheme="minorHAnsi"/>
          <w:b/>
          <w:bCs/>
          <w:highlight w:val="green"/>
        </w:rPr>
        <w:t>first</w:t>
      </w:r>
      <w:r w:rsidRPr="00337C8B">
        <w:rPr>
          <w:rStyle w:val="StyleUnderline"/>
          <w:b/>
          <w:bCs/>
        </w:rPr>
        <w:t xml:space="preserve"> in </w:t>
      </w:r>
      <w:r w:rsidRPr="00337C8B">
        <w:rPr>
          <w:rStyle w:val="StyleUnderline"/>
          <w:rFonts w:asciiTheme="minorHAnsi" w:hAnsiTheme="minorHAnsi" w:cstheme="minorHAnsi"/>
          <w:b/>
          <w:bCs/>
          <w:highlight w:val="green"/>
        </w:rPr>
        <w:t>being</w:t>
      </w:r>
      <w:r w:rsidRPr="00337C8B">
        <w:rPr>
          <w:rStyle w:val="StyleUnderline"/>
          <w:b/>
          <w:bCs/>
        </w:rPr>
        <w:t xml:space="preserve"> indeed </w:t>
      </w:r>
      <w:r w:rsidRPr="00337C8B">
        <w:rPr>
          <w:rStyle w:val="StyleUnderline"/>
          <w:rFonts w:asciiTheme="minorHAnsi" w:hAnsiTheme="minorHAnsi" w:cstheme="minorHAnsi"/>
          <w:b/>
          <w:bCs/>
          <w:highlight w:val="green"/>
        </w:rPr>
        <w:t>a property</w:t>
      </w:r>
      <w:r w:rsidRPr="00337C8B">
        <w:rPr>
          <w:sz w:val="16"/>
        </w:rPr>
        <w:t xml:space="preserve">, but property </w:t>
      </w:r>
      <w:r w:rsidRPr="00337C8B">
        <w:rPr>
          <w:rStyle w:val="StyleUnderline"/>
          <w:rFonts w:asciiTheme="minorHAnsi" w:hAnsiTheme="minorHAnsi" w:cstheme="minorHAnsi"/>
          <w:b/>
          <w:bCs/>
          <w:highlight w:val="green"/>
        </w:rPr>
        <w:t>of an action; and</w:t>
      </w:r>
      <w:r w:rsidRPr="00337C8B">
        <w:rPr>
          <w:sz w:val="16"/>
        </w:rPr>
        <w:t xml:space="preserve"> </w:t>
      </w:r>
      <w:r w:rsidRPr="00337C8B">
        <w:rPr>
          <w:rStyle w:val="StyleUnderline"/>
          <w:b/>
          <w:bCs/>
        </w:rPr>
        <w:t>second</w:t>
      </w:r>
      <w:r w:rsidRPr="00337C8B">
        <w:rPr>
          <w:sz w:val="16"/>
        </w:rPr>
        <w:t xml:space="preserve"> in </w:t>
      </w:r>
      <w:r w:rsidRPr="00337C8B">
        <w:rPr>
          <w:rStyle w:val="StyleUnderline"/>
          <w:rFonts w:asciiTheme="minorHAnsi" w:hAnsiTheme="minorHAnsi" w:cstheme="minorHAnsi"/>
          <w:b/>
          <w:bCs/>
          <w:highlight w:val="green"/>
        </w:rPr>
        <w:t>being</w:t>
      </w:r>
      <w:r w:rsidRPr="00337C8B">
        <w:rPr>
          <w:sz w:val="16"/>
        </w:rPr>
        <w:t xml:space="preserve"> indeed </w:t>
      </w:r>
      <w:r w:rsidRPr="00337C8B">
        <w:rPr>
          <w:rStyle w:val="StyleUnderline"/>
          <w:rFonts w:asciiTheme="minorHAnsi" w:hAnsiTheme="minorHAnsi" w:cstheme="minorHAnsi"/>
          <w:b/>
          <w:bCs/>
          <w:highlight w:val="green"/>
        </w:rPr>
        <w:t>inalienable</w:t>
      </w:r>
      <w:r w:rsidRPr="00337C8B">
        <w:rPr>
          <w:rStyle w:val="StyleUnderline"/>
          <w:b/>
          <w:bCs/>
        </w:rPr>
        <w:t>, but also transferable in commission</w:t>
      </w:r>
      <w:r w:rsidRPr="00337C8B">
        <w:rPr>
          <w:sz w:val="16"/>
        </w:rPr>
        <w:t xml:space="preserve"> and license to a publisher. </w:t>
      </w:r>
      <w:r w:rsidRPr="00337C8B">
        <w:rPr>
          <w:rStyle w:val="StyleUnderline"/>
          <w:rFonts w:asciiTheme="minorHAnsi" w:hAnsiTheme="minorHAnsi" w:cstheme="minorHAnsi"/>
          <w:b/>
          <w:bCs/>
          <w:highlight w:val="green"/>
        </w:rPr>
        <w:t>The bond the author has on</w:t>
      </w:r>
      <w:r w:rsidRPr="00337C8B">
        <w:rPr>
          <w:sz w:val="16"/>
        </w:rPr>
        <w:t xml:space="preserve"> his </w:t>
      </w:r>
      <w:r w:rsidRPr="00337C8B">
        <w:rPr>
          <w:rStyle w:val="StyleUnderline"/>
          <w:rFonts w:asciiTheme="minorHAnsi" w:hAnsiTheme="minorHAnsi" w:cstheme="minorHAnsi"/>
          <w:b/>
          <w:bCs/>
          <w:highlight w:val="green"/>
        </w:rPr>
        <w:t>work confers</w:t>
      </w:r>
      <w:r w:rsidRPr="00337C8B">
        <w:rPr>
          <w:sz w:val="16"/>
        </w:rPr>
        <w:t xml:space="preserve"> him a </w:t>
      </w:r>
      <w:r w:rsidRPr="00337C8B">
        <w:rPr>
          <w:rStyle w:val="StyleUnderline"/>
          <w:rFonts w:asciiTheme="minorHAnsi" w:hAnsiTheme="minorHAnsi" w:cstheme="minorHAnsi"/>
          <w:b/>
          <w:bCs/>
          <w:highlight w:val="green"/>
        </w:rPr>
        <w:t>moral right that is</w:t>
      </w:r>
      <w:r w:rsidRPr="00337C8B">
        <w:rPr>
          <w:rStyle w:val="StyleUnderline"/>
          <w:b/>
          <w:bCs/>
        </w:rPr>
        <w:t xml:space="preserve"> indeed a </w:t>
      </w:r>
      <w:r w:rsidRPr="00337C8B">
        <w:rPr>
          <w:rStyle w:val="StyleUnderline"/>
          <w:rFonts w:asciiTheme="minorHAnsi" w:hAnsiTheme="minorHAnsi" w:cstheme="minorHAnsi"/>
          <w:b/>
          <w:bCs/>
          <w:highlight w:val="green"/>
        </w:rPr>
        <w:t>personal right</w:t>
      </w:r>
      <w:r w:rsidRPr="00337C8B">
        <w:rPr>
          <w:rStyle w:val="StyleUnderline"/>
          <w:b/>
          <w:bCs/>
        </w:rPr>
        <w:t>. It is</w:t>
      </w:r>
      <w:r w:rsidRPr="00337C8B">
        <w:rPr>
          <w:sz w:val="16"/>
        </w:rPr>
        <w:t xml:space="preserve"> also a </w:t>
      </w:r>
      <w:r w:rsidRPr="00337C8B">
        <w:rPr>
          <w:rStyle w:val="StyleUnderline"/>
          <w:b/>
          <w:bCs/>
        </w:rPr>
        <w:t>right to exploit</w:t>
      </w:r>
      <w:r w:rsidRPr="00337C8B">
        <w:rPr>
          <w:sz w:val="16"/>
        </w:rPr>
        <w:t xml:space="preserve"> economically his </w:t>
      </w:r>
      <w:r w:rsidRPr="00337C8B">
        <w:rPr>
          <w:rStyle w:val="StyleUnderline"/>
          <w:b/>
          <w:bCs/>
        </w:rPr>
        <w:t>work in all possible ways</w:t>
      </w:r>
      <w:r w:rsidRPr="00337C8B">
        <w:rPr>
          <w:sz w:val="16"/>
        </w:rPr>
        <w:t xml:space="preserve">, a right of </w:t>
      </w:r>
      <w:r w:rsidRPr="00337C8B">
        <w:rPr>
          <w:rStyle w:val="StyleUnderline"/>
          <w:b/>
          <w:bCs/>
        </w:rPr>
        <w:t>economic use, which is a patrimonial right. Kant</w:t>
      </w:r>
      <w:r w:rsidRPr="00337C8B">
        <w:rPr>
          <w:sz w:val="16"/>
        </w:rPr>
        <w:t xml:space="preserve"> and Fichte </w:t>
      </w:r>
      <w:r w:rsidRPr="00337C8B">
        <w:rPr>
          <w:rStyle w:val="StyleUnderline"/>
          <w:b/>
          <w:bCs/>
        </w:rPr>
        <w:t>argued</w:t>
      </w:r>
      <w:r w:rsidRPr="00337C8B">
        <w:rPr>
          <w:sz w:val="16"/>
        </w:rPr>
        <w:t xml:space="preserve"> that </w:t>
      </w:r>
      <w:r w:rsidRPr="00337C8B">
        <w:rPr>
          <w:rStyle w:val="StyleUnderline"/>
          <w:b/>
          <w:bCs/>
        </w:rPr>
        <w:t>moral right</w:t>
      </w:r>
      <w:r w:rsidRPr="00337C8B">
        <w:rPr>
          <w:sz w:val="16"/>
        </w:rPr>
        <w:t xml:space="preserve"> and the right </w:t>
      </w:r>
      <w:r w:rsidRPr="00337C8B">
        <w:rPr>
          <w:rStyle w:val="StyleUnderline"/>
          <w:b/>
          <w:bCs/>
        </w:rPr>
        <w:t>of economic use are</w:t>
      </w:r>
      <w:r w:rsidRPr="00337C8B">
        <w:rPr>
          <w:sz w:val="16"/>
        </w:rPr>
        <w:t xml:space="preserve"> strictly </w:t>
      </w:r>
      <w:r w:rsidRPr="00337C8B">
        <w:rPr>
          <w:rStyle w:val="StyleUnderline"/>
          <w:b/>
          <w:bCs/>
        </w:rPr>
        <w:t>connected</w:t>
      </w:r>
      <w:r w:rsidRPr="00337C8B">
        <w:rPr>
          <w:sz w:val="16"/>
        </w:rPr>
        <w:t xml:space="preserve">, and </w:t>
      </w:r>
      <w:r w:rsidRPr="00337C8B">
        <w:rPr>
          <w:rStyle w:val="StyleUnderline"/>
          <w:b/>
          <w:bCs/>
        </w:rPr>
        <w:t>that the offense</w:t>
      </w:r>
      <w:r w:rsidRPr="00337C8B">
        <w:rPr>
          <w:sz w:val="16"/>
        </w:rPr>
        <w:t xml:space="preserve"> to one </w:t>
      </w:r>
      <w:r w:rsidRPr="00337C8B">
        <w:rPr>
          <w:rStyle w:val="StyleUnderline"/>
          <w:b/>
          <w:bCs/>
        </w:rPr>
        <w:t>implies inevitably offense to the other</w:t>
      </w:r>
      <w:r w:rsidRPr="00337C8B">
        <w:rPr>
          <w:sz w:val="16"/>
        </w:rPr>
        <w:t xml:space="preserve">. In eighteenth-century Germany, </w:t>
      </w:r>
      <w:r w:rsidRPr="00337C8B">
        <w:rPr>
          <w:rStyle w:val="StyleUnderline"/>
          <w:b/>
          <w:bCs/>
        </w:rPr>
        <w:t>the free use came into discussion among</w:t>
      </w:r>
      <w:r w:rsidRPr="00337C8B">
        <w:rPr>
          <w:sz w:val="16"/>
        </w:rPr>
        <w:t xml:space="preserve"> the presuppositions of a democratic renewal of state and society. In his Supplement to the Consideration of Publishing and Its Rights, </w:t>
      </w:r>
      <w:proofErr w:type="spellStart"/>
      <w:r w:rsidRPr="00337C8B">
        <w:rPr>
          <w:sz w:val="16"/>
        </w:rPr>
        <w:t>Reimarus</w:t>
      </w:r>
      <w:proofErr w:type="spellEnd"/>
      <w:r w:rsidRPr="00337C8B">
        <w:rPr>
          <w:sz w:val="16"/>
        </w:rPr>
        <w:t xml:space="preserve"> asked writers “instead of writing for the aristocracy, to write for the tiers </w:t>
      </w:r>
      <w:proofErr w:type="spellStart"/>
      <w:r w:rsidRPr="00337C8B">
        <w:rPr>
          <w:sz w:val="16"/>
        </w:rPr>
        <w:t>état</w:t>
      </w:r>
      <w:proofErr w:type="spellEnd"/>
      <w:r w:rsidRPr="00337C8B">
        <w:rPr>
          <w:sz w:val="16"/>
        </w:rPr>
        <w:t xml:space="preserve"> of the reader’s world.” (</w:t>
      </w:r>
      <w:proofErr w:type="spellStart"/>
      <w:r w:rsidRPr="00337C8B">
        <w:rPr>
          <w:sz w:val="16"/>
        </w:rPr>
        <w:t>Reimarus</w:t>
      </w:r>
      <w:proofErr w:type="spellEnd"/>
      <w:r w:rsidRPr="00337C8B">
        <w:rPr>
          <w:sz w:val="16"/>
        </w:rPr>
        <w:t xml:space="preserve">, 1791b, p.595). He saluted with enthusiasm the claim of disenfranchising from the monopoly of English publishers expressed in the American Act for the Encouragement of Learning of May 31, 1790. </w:t>
      </w:r>
      <w:r w:rsidRPr="00337C8B">
        <w:rPr>
          <w:rStyle w:val="StyleUnderline"/>
          <w:rFonts w:asciiTheme="minorHAnsi" w:hAnsiTheme="minorHAnsi" w:cstheme="minorHAnsi"/>
          <w:b/>
          <w:bCs/>
          <w:highlight w:val="green"/>
        </w:rPr>
        <w:t>Kant</w:t>
      </w:r>
      <w:r w:rsidRPr="00337C8B">
        <w:rPr>
          <w:sz w:val="16"/>
        </w:rPr>
        <w:t xml:space="preserve">, however, </w:t>
      </w:r>
      <w:r w:rsidRPr="00337C8B">
        <w:rPr>
          <w:rStyle w:val="StyleUnderline"/>
          <w:rFonts w:asciiTheme="minorHAnsi" w:hAnsiTheme="minorHAnsi" w:cstheme="minorHAnsi"/>
          <w:b/>
          <w:bCs/>
          <w:highlight w:val="green"/>
        </w:rPr>
        <w:t>was firm in embracing intellectual property</w:t>
      </w:r>
      <w:r w:rsidRPr="00337C8B">
        <w:rPr>
          <w:sz w:val="16"/>
        </w:rPr>
        <w:t xml:space="preserve">. Referring himself to Roman Law, he asked for its legislative formulation not only as patrimonial right, but also as a personal right. In </w:t>
      </w:r>
      <w:r w:rsidRPr="00337C8B">
        <w:rPr>
          <w:rStyle w:val="StyleUnderline"/>
          <w:b/>
          <w:bCs/>
        </w:rPr>
        <w:t xml:space="preserve">Of the </w:t>
      </w:r>
      <w:proofErr w:type="spellStart"/>
      <w:r w:rsidRPr="00337C8B">
        <w:rPr>
          <w:rStyle w:val="StyleUnderline"/>
          <w:b/>
          <w:bCs/>
        </w:rPr>
        <w:t>Illegitimity</w:t>
      </w:r>
      <w:proofErr w:type="spellEnd"/>
      <w:r w:rsidRPr="00337C8B">
        <w:rPr>
          <w:rStyle w:val="StyleUnderline"/>
          <w:b/>
          <w:bCs/>
        </w:rPr>
        <w:t xml:space="preserve"> of Pirate Publishing, he considered</w:t>
      </w:r>
      <w:r w:rsidRPr="00337C8B">
        <w:rPr>
          <w:sz w:val="16"/>
        </w:rPr>
        <w:t xml:space="preserve"> the </w:t>
      </w:r>
      <w:r w:rsidRPr="00337C8B">
        <w:rPr>
          <w:rStyle w:val="StyleUnderline"/>
          <w:rFonts w:asciiTheme="minorHAnsi" w:hAnsiTheme="minorHAnsi" w:cstheme="minorHAnsi"/>
          <w:b/>
          <w:bCs/>
          <w:highlight w:val="green"/>
        </w:rPr>
        <w:t>moral faculties</w:t>
      </w:r>
      <w:r w:rsidRPr="00337C8B">
        <w:rPr>
          <w:rStyle w:val="StyleUnderline"/>
          <w:b/>
          <w:bCs/>
        </w:rPr>
        <w:t xml:space="preserve"> related </w:t>
      </w:r>
      <w:r w:rsidRPr="00337C8B">
        <w:rPr>
          <w:rStyle w:val="StyleUnderline"/>
          <w:rFonts w:asciiTheme="minorHAnsi" w:hAnsiTheme="minorHAnsi" w:cstheme="minorHAnsi"/>
          <w:b/>
          <w:bCs/>
          <w:highlight w:val="green"/>
        </w:rPr>
        <w:t>to intellectual property</w:t>
      </w:r>
      <w:r w:rsidRPr="00337C8B">
        <w:rPr>
          <w:rStyle w:val="StyleUnderline"/>
          <w:b/>
          <w:bCs/>
        </w:rPr>
        <w:t xml:space="preserve"> as </w:t>
      </w:r>
      <w:r w:rsidRPr="00337C8B">
        <w:rPr>
          <w:rStyle w:val="StyleUnderline"/>
          <w:rFonts w:asciiTheme="minorHAnsi" w:hAnsiTheme="minorHAnsi" w:cstheme="minorHAnsi"/>
          <w:b/>
          <w:bCs/>
          <w:highlight w:val="green"/>
        </w:rPr>
        <w:t>an “inalienable right</w:t>
      </w:r>
      <w:r w:rsidRPr="00337C8B">
        <w:rPr>
          <w:sz w:val="16"/>
        </w:rPr>
        <w:t xml:space="preserve"> (</w:t>
      </w:r>
      <w:proofErr w:type="spellStart"/>
      <w:r w:rsidRPr="00337C8B">
        <w:rPr>
          <w:sz w:val="16"/>
        </w:rPr>
        <w:t>ius</w:t>
      </w:r>
      <w:proofErr w:type="spellEnd"/>
      <w:r w:rsidRPr="00337C8B">
        <w:rPr>
          <w:sz w:val="16"/>
        </w:rPr>
        <w:t xml:space="preserve"> </w:t>
      </w:r>
      <w:proofErr w:type="spellStart"/>
      <w:r w:rsidRPr="00337C8B">
        <w:rPr>
          <w:sz w:val="16"/>
        </w:rPr>
        <w:t>personalissimum</w:t>
      </w:r>
      <w:proofErr w:type="spellEnd"/>
      <w:r w:rsidRPr="00337C8B">
        <w:rPr>
          <w:sz w:val="16"/>
        </w:rPr>
        <w:t xml:space="preserve">) </w:t>
      </w:r>
      <w:r w:rsidRPr="00337C8B">
        <w:rPr>
          <w:rStyle w:val="StyleUnderline"/>
          <w:b/>
          <w:bCs/>
        </w:rPr>
        <w:t>always himself to speak through anyone else, the right, that is, that no one may deliver the same speech to the public other than in his (the author’s) name”</w:t>
      </w:r>
      <w:r w:rsidRPr="00337C8B">
        <w:rPr>
          <w:sz w:val="16"/>
        </w:rPr>
        <w:t xml:space="preserve"> (Kant, 1902, t.8, p.85). Fichte went farther in the Demonstration of the </w:t>
      </w:r>
      <w:proofErr w:type="spellStart"/>
      <w:r w:rsidRPr="00337C8B">
        <w:rPr>
          <w:sz w:val="16"/>
        </w:rPr>
        <w:t>Illegitimity</w:t>
      </w:r>
      <w:proofErr w:type="spellEnd"/>
      <w:r w:rsidRPr="00337C8B">
        <w:rPr>
          <w:sz w:val="16"/>
        </w:rPr>
        <w:t xml:space="preserve"> of Pirate Publishing. </w:t>
      </w:r>
      <w:r w:rsidRPr="00337C8B">
        <w:rPr>
          <w:rStyle w:val="StyleUnderline"/>
          <w:b/>
          <w:bCs/>
        </w:rPr>
        <w:t xml:space="preserve">He saw </w:t>
      </w:r>
      <w:r w:rsidRPr="00337C8B">
        <w:rPr>
          <w:rStyle w:val="StyleUnderline"/>
          <w:rFonts w:asciiTheme="minorHAnsi" w:hAnsiTheme="minorHAnsi" w:cstheme="minorHAnsi"/>
          <w:b/>
          <w:bCs/>
          <w:highlight w:val="green"/>
        </w:rPr>
        <w:t>intellectual property as a part of his metaphysical construction of intellectual activity</w:t>
      </w:r>
      <w:r w:rsidRPr="00337C8B">
        <w:rPr>
          <w:sz w:val="16"/>
        </w:rPr>
        <w:t xml:space="preserve">, which was based on the principle that thoughts “are not transmitted hand to hand, </w:t>
      </w:r>
      <w:r w:rsidRPr="00337C8B">
        <w:rPr>
          <w:rStyle w:val="StyleUnderline"/>
          <w:b/>
          <w:bCs/>
        </w:rPr>
        <w:t>they are not paid with shining cash, neither are they transmitted to us if we take home the book that contains them and put it into our library</w:t>
      </w:r>
      <w:r w:rsidRPr="00337C8B">
        <w:rPr>
          <w:sz w:val="16"/>
        </w:rPr>
        <w:t xml:space="preserve">. In order </w:t>
      </w:r>
      <w:r w:rsidRPr="00337C8B">
        <w:rPr>
          <w:rStyle w:val="StyleUnderline"/>
          <w:b/>
          <w:bCs/>
        </w:rPr>
        <w:t>to make those</w:t>
      </w:r>
      <w:r w:rsidRPr="00337C8B">
        <w:rPr>
          <w:sz w:val="16"/>
        </w:rPr>
        <w:t xml:space="preserve"> thoughts </w:t>
      </w:r>
      <w:r w:rsidRPr="00337C8B">
        <w:rPr>
          <w:rStyle w:val="StyleUnderline"/>
          <w:b/>
          <w:bCs/>
        </w:rPr>
        <w:t xml:space="preserve">our own an action is still </w:t>
      </w:r>
      <w:proofErr w:type="gramStart"/>
      <w:r w:rsidRPr="00337C8B">
        <w:rPr>
          <w:rStyle w:val="StyleUnderline"/>
          <w:b/>
          <w:bCs/>
        </w:rPr>
        <w:t>missing:</w:t>
      </w:r>
      <w:proofErr w:type="gramEnd"/>
      <w:r w:rsidRPr="00337C8B">
        <w:rPr>
          <w:rStyle w:val="StyleUnderline"/>
          <w:b/>
          <w:bCs/>
        </w:rPr>
        <w:t xml:space="preserve"> we must read the book, meditate – provided it is not completely trivial – on its content, consider it under different aspects and eventually accept it within our connections of ideas</w:t>
      </w:r>
      <w:r w:rsidRPr="00337C8B">
        <w:rPr>
          <w:sz w:val="16"/>
        </w:rPr>
        <w:t xml:space="preserve">” (Fichte, 1964, </w:t>
      </w:r>
      <w:proofErr w:type="spellStart"/>
      <w:r w:rsidRPr="00337C8B">
        <w:rPr>
          <w:sz w:val="16"/>
        </w:rPr>
        <w:t>t.I</w:t>
      </w:r>
      <w:proofErr w:type="spellEnd"/>
      <w:r w:rsidRPr="00337C8B">
        <w:rPr>
          <w:sz w:val="16"/>
        </w:rPr>
        <w:t>/1, p.411).</w:t>
      </w:r>
    </w:p>
    <w:p w14:paraId="7DC3146F" w14:textId="77777777" w:rsidR="005D21E1" w:rsidRPr="0044744D" w:rsidRDefault="005D21E1" w:rsidP="005D21E1">
      <w:pPr>
        <w:pStyle w:val="Heading4"/>
        <w:rPr>
          <w:rFonts w:cs="Calibri"/>
        </w:rPr>
      </w:pPr>
      <w:r w:rsidRPr="0044744D">
        <w:rPr>
          <w:rFonts w:cs="Calibri"/>
        </w:rPr>
        <w:t>Means the state can’t remove protections.</w:t>
      </w:r>
    </w:p>
    <w:p w14:paraId="3FF3E015" w14:textId="77777777" w:rsidR="005D21E1" w:rsidRPr="0044744D" w:rsidRDefault="005D21E1" w:rsidP="005D21E1">
      <w:proofErr w:type="spellStart"/>
      <w:r w:rsidRPr="0044744D">
        <w:rPr>
          <w:rStyle w:val="Style13ptBold"/>
        </w:rPr>
        <w:t>Zeidman</w:t>
      </w:r>
      <w:proofErr w:type="spellEnd"/>
      <w:r w:rsidRPr="0044744D">
        <w:rPr>
          <w:rStyle w:val="Style13ptBold"/>
        </w:rPr>
        <w:t xml:space="preserve"> et al. 2</w:t>
      </w:r>
      <w:r w:rsidRPr="0044744D">
        <w:t xml:space="preserve"> </w:t>
      </w:r>
      <w:r w:rsidRPr="0044744D">
        <w:rPr>
          <w:sz w:val="16"/>
          <w:szCs w:val="16"/>
        </w:rPr>
        <w:t xml:space="preserve">[Bob </w:t>
      </w:r>
      <w:proofErr w:type="spellStart"/>
      <w:r w:rsidRPr="0044744D">
        <w:rPr>
          <w:sz w:val="16"/>
          <w:szCs w:val="16"/>
        </w:rPr>
        <w:t>Zeidman</w:t>
      </w:r>
      <w:proofErr w:type="spellEnd"/>
      <w:r w:rsidRPr="0044744D">
        <w:rPr>
          <w:sz w:val="16"/>
          <w:szCs w:val="16"/>
        </w:rPr>
        <w:t xml:space="preserve"> &amp;amp; </w:t>
      </w:r>
      <w:proofErr w:type="spellStart"/>
      <w:r w:rsidRPr="0044744D">
        <w:rPr>
          <w:sz w:val="16"/>
          <w:szCs w:val="16"/>
        </w:rPr>
        <w:t>Eashan</w:t>
      </w:r>
      <w:proofErr w:type="spellEnd"/>
      <w:r w:rsidRPr="0044744D">
        <w:rPr>
          <w:sz w:val="16"/>
          <w:szCs w:val="16"/>
        </w:rPr>
        <w:t xml:space="preserve"> Gupta, "Why Libertarians Should Support a Strong Patent System", </w:t>
      </w:r>
      <w:proofErr w:type="spellStart"/>
      <w:r w:rsidRPr="0044744D">
        <w:rPr>
          <w:sz w:val="16"/>
          <w:szCs w:val="16"/>
        </w:rPr>
        <w:t>IPWatchdog</w:t>
      </w:r>
      <w:proofErr w:type="spellEnd"/>
      <w:r w:rsidRPr="0044744D">
        <w:rPr>
          <w:sz w:val="16"/>
          <w:szCs w:val="16"/>
        </w:rPr>
        <w:t>, 1-5-2016, https://www.ipwatchdog.com/2016/01/05/why-libertarians-should-support-a-strong-patent-system/id=64438/, accessed: 8-9-2021.] //Lex VM</w:t>
      </w:r>
    </w:p>
    <w:p w14:paraId="09E865EA" w14:textId="77777777" w:rsidR="005D21E1" w:rsidRPr="0062321C" w:rsidRDefault="005D21E1" w:rsidP="005D21E1">
      <w:pPr>
        <w:rPr>
          <w:sz w:val="14"/>
        </w:rPr>
      </w:pPr>
      <w:r w:rsidRPr="00314716">
        <w:rPr>
          <w:sz w:val="14"/>
        </w:rPr>
        <w:t xml:space="preserve">Libertarians believe in property rights and government protection of those rights as one of the few necessary requirements of government. Ownership of property and free markets leads to competitive production and trade of goods, which in turn leads to prosperity for all of society. </w:t>
      </w:r>
      <w:r w:rsidRPr="00314716">
        <w:rPr>
          <w:rStyle w:val="StyleUnderline"/>
          <w:highlight w:val="green"/>
        </w:rPr>
        <w:t>I</w:t>
      </w:r>
      <w:r w:rsidRPr="00314716">
        <w:rPr>
          <w:rStyle w:val="StyleUnderline"/>
        </w:rPr>
        <w:t xml:space="preserve">ntellectual </w:t>
      </w:r>
      <w:r w:rsidRPr="00314716">
        <w:rPr>
          <w:rStyle w:val="StyleUnderline"/>
          <w:highlight w:val="green"/>
        </w:rPr>
        <w:t>p</w:t>
      </w:r>
      <w:r w:rsidRPr="00314716">
        <w:rPr>
          <w:rStyle w:val="StyleUnderline"/>
        </w:rPr>
        <w:t xml:space="preserve">roperty </w:t>
      </w:r>
      <w:r w:rsidRPr="00314716">
        <w:rPr>
          <w:rStyle w:val="StyleUnderline"/>
          <w:highlight w:val="green"/>
        </w:rPr>
        <w:t>is property</w:t>
      </w:r>
      <w:r w:rsidRPr="00314716">
        <w:rPr>
          <w:rStyle w:val="StyleUnderline"/>
        </w:rPr>
        <w:t xml:space="preserve"> like other forms of property, and </w:t>
      </w:r>
      <w:r w:rsidRPr="00314716">
        <w:rPr>
          <w:rStyle w:val="StyleUnderline"/>
          <w:highlight w:val="green"/>
        </w:rPr>
        <w:t>so government</w:t>
      </w:r>
      <w:r w:rsidRPr="00314716">
        <w:rPr>
          <w:sz w:val="14"/>
        </w:rPr>
        <w:t xml:space="preserve"> must protect IP as it protects other forms of property because it too leads to competition and trade and prosperity. </w:t>
      </w:r>
      <w:r w:rsidRPr="00314716">
        <w:rPr>
          <w:rStyle w:val="Emphasis"/>
        </w:rPr>
        <w:t xml:space="preserve">Libertarians </w:t>
      </w:r>
      <w:r w:rsidRPr="00314716">
        <w:rPr>
          <w:rStyle w:val="Emphasis"/>
          <w:highlight w:val="green"/>
        </w:rPr>
        <w:t>should</w:t>
      </w:r>
      <w:r w:rsidRPr="00314716">
        <w:rPr>
          <w:rStyle w:val="StyleUnderline"/>
        </w:rPr>
        <w:t xml:space="preserve"> encourage a strong patent system and </w:t>
      </w:r>
      <w:r w:rsidRPr="00314716">
        <w:rPr>
          <w:rStyle w:val="Emphasis"/>
          <w:highlight w:val="green"/>
        </w:rPr>
        <w:t>object to any “reforms”</w:t>
      </w:r>
      <w:r w:rsidRPr="00314716">
        <w:rPr>
          <w:rStyle w:val="StyleUnderline"/>
          <w:highlight w:val="green"/>
        </w:rPr>
        <w:t xml:space="preserve"> that limit</w:t>
      </w:r>
      <w:r w:rsidRPr="00314716">
        <w:rPr>
          <w:rStyle w:val="StyleUnderline"/>
        </w:rPr>
        <w:t xml:space="preserve"> intellectual property </w:t>
      </w:r>
      <w:r w:rsidRPr="00314716">
        <w:rPr>
          <w:rStyle w:val="Emphasis"/>
          <w:highlight w:val="green"/>
        </w:rPr>
        <w:t>ownership</w:t>
      </w:r>
      <w:r w:rsidRPr="00314716">
        <w:rPr>
          <w:rStyle w:val="StyleUnderline"/>
        </w:rPr>
        <w:t xml:space="preserve"> </w:t>
      </w:r>
      <w:r w:rsidRPr="00314716">
        <w:rPr>
          <w:sz w:val="14"/>
        </w:rPr>
        <w:t>or introduce more government regulation than is required.</w:t>
      </w:r>
    </w:p>
    <w:p w14:paraId="69D020DB" w14:textId="1E54A393" w:rsidR="00645728" w:rsidRDefault="00046630" w:rsidP="00046630">
      <w:pPr>
        <w:pStyle w:val="Heading2"/>
      </w:pPr>
      <w:r>
        <w:lastRenderedPageBreak/>
        <w:t>Case</w:t>
      </w:r>
    </w:p>
    <w:p w14:paraId="2E50F057" w14:textId="77777777" w:rsidR="00231F94" w:rsidRPr="00550910" w:rsidRDefault="00231F94" w:rsidP="00231F94">
      <w:pPr>
        <w:pStyle w:val="Heading4"/>
        <w:rPr>
          <w:rFonts w:asciiTheme="majorHAnsi" w:hAnsiTheme="majorHAnsi" w:cstheme="majorHAnsi"/>
        </w:rPr>
      </w:pPr>
      <w:r w:rsidRPr="00550910">
        <w:rPr>
          <w:rFonts w:asciiTheme="majorHAnsi" w:hAnsiTheme="majorHAnsi" w:cstheme="majorHAnsi"/>
        </w:rPr>
        <w:t xml:space="preserve">No impact to </w:t>
      </w:r>
      <w:proofErr w:type="spellStart"/>
      <w:r w:rsidRPr="00550910">
        <w:rPr>
          <w:rFonts w:asciiTheme="majorHAnsi" w:hAnsiTheme="majorHAnsi" w:cstheme="majorHAnsi"/>
        </w:rPr>
        <w:t>biod</w:t>
      </w:r>
      <w:proofErr w:type="spellEnd"/>
    </w:p>
    <w:p w14:paraId="722118B0" w14:textId="77777777" w:rsidR="00231F94" w:rsidRPr="00550910" w:rsidRDefault="00231F94" w:rsidP="00231F94">
      <w:pPr>
        <w:rPr>
          <w:rFonts w:asciiTheme="majorHAnsi" w:hAnsiTheme="majorHAnsi" w:cstheme="majorHAnsi"/>
        </w:rPr>
      </w:pPr>
      <w:r w:rsidRPr="00550910">
        <w:rPr>
          <w:rStyle w:val="Style13ptBold"/>
          <w:rFonts w:asciiTheme="majorHAnsi" w:hAnsiTheme="majorHAnsi" w:cstheme="majorHAnsi"/>
        </w:rPr>
        <w:t>Hance 13</w:t>
      </w:r>
      <w:r w:rsidRPr="00550910">
        <w:rPr>
          <w:rFonts w:asciiTheme="majorHAnsi" w:hAnsiTheme="majorHAnsi" w:cstheme="majorHAnsi"/>
        </w:rPr>
        <w:t xml:space="preserve"> [Jeremy Hance, senior writer at Mongabay citing Barry Brook, Sir Hubert Wilkins Chair of Climate Change at the School of Earth and Environmental Sciences at the University of Adelaide, and Director of Climate Science at the University of Adelaide’s Environment Institute. Warnings of Global Ecological Tipping Points May Be Overstated. 3-5-2013. http://news.mongabay.com/2013/0305-hance-tipping-points.html#r2IbUBDMyux2eU7i.99]</w:t>
      </w:r>
    </w:p>
    <w:p w14:paraId="7ABD0508" w14:textId="77777777" w:rsidR="00231F94" w:rsidRPr="00550910" w:rsidRDefault="00231F94" w:rsidP="00231F94">
      <w:pPr>
        <w:rPr>
          <w:rFonts w:asciiTheme="majorHAnsi" w:hAnsiTheme="majorHAnsi" w:cstheme="majorHAnsi"/>
          <w:sz w:val="16"/>
        </w:rPr>
      </w:pPr>
      <w:r w:rsidRPr="00550910">
        <w:rPr>
          <w:rStyle w:val="StyleUnderline"/>
          <w:rFonts w:asciiTheme="majorHAnsi" w:hAnsiTheme="majorHAnsi" w:cstheme="majorHAnsi"/>
          <w:highlight w:val="green"/>
        </w:rPr>
        <w:t xml:space="preserve">There's little evidence that the Earth is nearing a </w:t>
      </w:r>
      <w:r w:rsidRPr="00550910">
        <w:rPr>
          <w:rStyle w:val="StyleUnderline"/>
          <w:rFonts w:asciiTheme="majorHAnsi" w:hAnsiTheme="majorHAnsi" w:cstheme="majorHAnsi"/>
        </w:rPr>
        <w:t xml:space="preserve">global </w:t>
      </w:r>
      <w:r w:rsidRPr="00550910">
        <w:rPr>
          <w:rStyle w:val="StyleUnderline"/>
          <w:rFonts w:asciiTheme="majorHAnsi" w:hAnsiTheme="majorHAnsi" w:cstheme="majorHAnsi"/>
          <w:highlight w:val="green"/>
        </w:rPr>
        <w:t>ecological tipping point</w:t>
      </w:r>
      <w:r w:rsidRPr="00550910">
        <w:rPr>
          <w:rFonts w:asciiTheme="majorHAnsi" w:hAnsiTheme="majorHAnsi" w:cstheme="majorHAnsi"/>
          <w:sz w:val="16"/>
        </w:rPr>
        <w:t xml:space="preserve">, according to a new Trends in Ecology and Evolution paper that is bound to be controversial. The authors argue that despite numerous warnings that the Earth is headed toward an ecological tipping point due to environmental stressors, such as habitat loss or climate change, it's unlikely this will occur anytime soon—at least not on land. The paper comes with </w:t>
      </w:r>
      <w:proofErr w:type="gramStart"/>
      <w:r w:rsidRPr="00550910">
        <w:rPr>
          <w:rFonts w:asciiTheme="majorHAnsi" w:hAnsiTheme="majorHAnsi" w:cstheme="majorHAnsi"/>
          <w:sz w:val="16"/>
        </w:rPr>
        <w:t>a number of</w:t>
      </w:r>
      <w:proofErr w:type="gramEnd"/>
      <w:r w:rsidRPr="00550910">
        <w:rPr>
          <w:rFonts w:asciiTheme="majorHAnsi" w:hAnsiTheme="majorHAnsi" w:cstheme="majorHAnsi"/>
          <w:sz w:val="16"/>
        </w:rPr>
        <w:t xml:space="preserve"> caveats, including that a global tipping point could occur in marine ecosystems due to ocean acidification from burning fossil fuels. In addition, regional tipping points, such as the Arctic ice melt or the Amazon rainforest drying out, are still of great concern. </w:t>
      </w:r>
    </w:p>
    <w:p w14:paraId="4076EFBA" w14:textId="77777777" w:rsidR="00231F94" w:rsidRPr="00550910" w:rsidRDefault="00231F94" w:rsidP="00231F94">
      <w:pPr>
        <w:rPr>
          <w:rFonts w:asciiTheme="majorHAnsi" w:hAnsiTheme="majorHAnsi" w:cstheme="majorHAnsi"/>
          <w:sz w:val="16"/>
        </w:rPr>
      </w:pPr>
      <w:r w:rsidRPr="00550910">
        <w:rPr>
          <w:rFonts w:asciiTheme="majorHAnsi" w:hAnsiTheme="majorHAnsi" w:cstheme="majorHAnsi"/>
          <w:sz w:val="16"/>
        </w:rPr>
        <w:t>"</w:t>
      </w:r>
      <w:r w:rsidRPr="00550910">
        <w:rPr>
          <w:rStyle w:val="StyleUnderline"/>
          <w:rFonts w:asciiTheme="majorHAnsi" w:hAnsiTheme="majorHAnsi" w:cstheme="majorHAnsi"/>
        </w:rPr>
        <w:t xml:space="preserve">When others have said that a planetary critical transition is </w:t>
      </w:r>
      <w:r w:rsidRPr="00550910">
        <w:rPr>
          <w:rFonts w:asciiTheme="majorHAnsi" w:hAnsiTheme="majorHAnsi" w:cstheme="majorHAnsi"/>
          <w:sz w:val="16"/>
        </w:rPr>
        <w:t>possible/</w:t>
      </w:r>
      <w:r w:rsidRPr="00550910">
        <w:rPr>
          <w:rStyle w:val="StyleUnderline"/>
          <w:rFonts w:asciiTheme="majorHAnsi" w:hAnsiTheme="majorHAnsi" w:cstheme="majorHAnsi"/>
        </w:rPr>
        <w:t>likely</w:t>
      </w:r>
      <w:r w:rsidRPr="00550910">
        <w:rPr>
          <w:rFonts w:asciiTheme="majorHAnsi" w:hAnsiTheme="majorHAnsi" w:cstheme="majorHAnsi"/>
          <w:sz w:val="16"/>
        </w:rPr>
        <w:t xml:space="preserve">, </w:t>
      </w:r>
      <w:r w:rsidRPr="00550910">
        <w:rPr>
          <w:rStyle w:val="StyleUnderline"/>
          <w:rFonts w:asciiTheme="majorHAnsi" w:hAnsiTheme="majorHAnsi" w:cstheme="majorHAnsi"/>
        </w:rPr>
        <w:t>they've done so without any underlying model (or</w:t>
      </w:r>
      <w:r w:rsidRPr="00550910">
        <w:rPr>
          <w:rFonts w:asciiTheme="majorHAnsi" w:hAnsiTheme="majorHAnsi" w:cstheme="majorHAnsi"/>
          <w:sz w:val="16"/>
        </w:rPr>
        <w:t xml:space="preserve"> past/present </w:t>
      </w:r>
      <w:r w:rsidRPr="00550910">
        <w:rPr>
          <w:rStyle w:val="StyleUnderline"/>
          <w:rFonts w:asciiTheme="majorHAnsi" w:hAnsiTheme="majorHAnsi" w:cstheme="majorHAnsi"/>
        </w:rPr>
        <w:t>examples</w:t>
      </w:r>
      <w:r w:rsidRPr="00550910">
        <w:rPr>
          <w:rFonts w:asciiTheme="majorHAnsi" w:hAnsiTheme="majorHAnsi" w:cstheme="majorHAnsi"/>
          <w:sz w:val="16"/>
        </w:rPr>
        <w:t>, apart from catastrophic drivers like asteroid strikes)," lead author Barry Brook and Director of Climate Science at the University of Adelaide told mongabay.com. "</w:t>
      </w:r>
      <w:r w:rsidRPr="00550910">
        <w:rPr>
          <w:rStyle w:val="Emphasis"/>
          <w:rFonts w:asciiTheme="majorHAnsi" w:hAnsiTheme="majorHAnsi" w:cstheme="majorHAnsi"/>
          <w:highlight w:val="green"/>
        </w:rPr>
        <w:t>It’s just speculation</w:t>
      </w:r>
      <w:r w:rsidRPr="00550910">
        <w:rPr>
          <w:rFonts w:asciiTheme="majorHAnsi" w:hAnsiTheme="majorHAnsi" w:cstheme="majorHAnsi"/>
          <w:sz w:val="16"/>
        </w:rPr>
        <w:t xml:space="preserve"> and we’ve argued [...] that </w:t>
      </w:r>
      <w:r w:rsidRPr="00550910">
        <w:rPr>
          <w:rStyle w:val="StyleUnderline"/>
          <w:rFonts w:asciiTheme="majorHAnsi" w:hAnsiTheme="majorHAnsi" w:cstheme="majorHAnsi"/>
        </w:rPr>
        <w:t>this conjecture is not logically grounded</w:t>
      </w:r>
      <w:r w:rsidRPr="00550910">
        <w:rPr>
          <w:rFonts w:asciiTheme="majorHAnsi" w:hAnsiTheme="majorHAnsi" w:cstheme="majorHAnsi"/>
          <w:sz w:val="16"/>
        </w:rPr>
        <w:t xml:space="preserve">. No one has found the opposite of what we suggested—they’ve just proposed it." </w:t>
      </w:r>
    </w:p>
    <w:p w14:paraId="2DD79B19" w14:textId="77777777" w:rsidR="00231F94" w:rsidRPr="00550910" w:rsidRDefault="00231F94" w:rsidP="00231F94">
      <w:pPr>
        <w:rPr>
          <w:rFonts w:asciiTheme="majorHAnsi" w:hAnsiTheme="majorHAnsi" w:cstheme="majorHAnsi"/>
          <w:sz w:val="16"/>
        </w:rPr>
      </w:pPr>
      <w:r w:rsidRPr="00550910">
        <w:rPr>
          <w:rFonts w:asciiTheme="majorHAnsi" w:hAnsiTheme="majorHAnsi" w:cstheme="majorHAnsi"/>
          <w:sz w:val="16"/>
        </w:rPr>
        <w:t xml:space="preserve">According to Brook and his team, a truly global tipping point must include an impact large enough to spread across the entire world, hitting various continents, in addition to causing some uniform response. </w:t>
      </w:r>
    </w:p>
    <w:p w14:paraId="4365D078" w14:textId="77777777" w:rsidR="00231F94" w:rsidRPr="00550910" w:rsidRDefault="00231F94" w:rsidP="00231F94">
      <w:pPr>
        <w:rPr>
          <w:rFonts w:asciiTheme="majorHAnsi" w:hAnsiTheme="majorHAnsi" w:cstheme="majorHAnsi"/>
          <w:sz w:val="16"/>
        </w:rPr>
      </w:pPr>
      <w:r w:rsidRPr="00550910">
        <w:rPr>
          <w:rFonts w:asciiTheme="majorHAnsi" w:hAnsiTheme="majorHAnsi" w:cstheme="majorHAnsi"/>
          <w:sz w:val="16"/>
        </w:rPr>
        <w:t xml:space="preserve">"These criteria, however, are very unlikely to be met in the real world," says Brook. </w:t>
      </w:r>
    </w:p>
    <w:p w14:paraId="33FB62E3" w14:textId="77777777" w:rsidR="00231F94" w:rsidRPr="00550910" w:rsidRDefault="00231F94" w:rsidP="00231F94">
      <w:pPr>
        <w:rPr>
          <w:rFonts w:asciiTheme="majorHAnsi" w:hAnsiTheme="majorHAnsi" w:cstheme="majorHAnsi"/>
          <w:sz w:val="16"/>
        </w:rPr>
      </w:pPr>
      <w:r w:rsidRPr="00550910">
        <w:rPr>
          <w:rFonts w:asciiTheme="majorHAnsi" w:hAnsiTheme="majorHAnsi" w:cstheme="majorHAnsi"/>
          <w:sz w:val="16"/>
        </w:rPr>
        <w:t xml:space="preserve">The idea of such a tipping point comes from ecological research, which has shown that some ecosystems will flip to a new state after becoming heavily degraded. But Brook and his team say that tipping points in </w:t>
      </w:r>
      <w:r w:rsidRPr="00550910">
        <w:rPr>
          <w:rStyle w:val="StyleUnderline"/>
          <w:rFonts w:asciiTheme="majorHAnsi" w:hAnsiTheme="majorHAnsi" w:cstheme="majorHAnsi"/>
          <w:highlight w:val="green"/>
        </w:rPr>
        <w:t>individual ecosystems should not be conflated</w:t>
      </w:r>
      <w:r w:rsidRPr="00550910">
        <w:rPr>
          <w:rFonts w:asciiTheme="majorHAnsi" w:hAnsiTheme="majorHAnsi" w:cstheme="majorHAnsi"/>
          <w:sz w:val="16"/>
          <w:highlight w:val="green"/>
        </w:rPr>
        <w:t xml:space="preserve"> </w:t>
      </w:r>
      <w:r w:rsidRPr="00550910">
        <w:rPr>
          <w:rStyle w:val="StyleUnderline"/>
          <w:rFonts w:asciiTheme="majorHAnsi" w:hAnsiTheme="majorHAnsi" w:cstheme="majorHAnsi"/>
          <w:highlight w:val="green"/>
        </w:rPr>
        <w:t>with</w:t>
      </w:r>
      <w:r w:rsidRPr="00550910">
        <w:rPr>
          <w:rFonts w:asciiTheme="majorHAnsi" w:hAnsiTheme="majorHAnsi" w:cstheme="majorHAnsi"/>
          <w:sz w:val="16"/>
        </w:rPr>
        <w:t xml:space="preserve"> impacts across </w:t>
      </w:r>
      <w:r w:rsidRPr="00550910">
        <w:rPr>
          <w:rStyle w:val="StyleUnderline"/>
          <w:rFonts w:asciiTheme="majorHAnsi" w:hAnsiTheme="majorHAnsi" w:cstheme="majorHAnsi"/>
          <w:highlight w:val="green"/>
        </w:rPr>
        <w:t>the Earth</w:t>
      </w:r>
      <w:r w:rsidRPr="00550910">
        <w:rPr>
          <w:rFonts w:asciiTheme="majorHAnsi" w:hAnsiTheme="majorHAnsi" w:cstheme="majorHAnsi"/>
          <w:sz w:val="16"/>
        </w:rPr>
        <w:t xml:space="preserve"> as a whole. </w:t>
      </w:r>
    </w:p>
    <w:p w14:paraId="4E0D6965" w14:textId="77777777" w:rsidR="00231F94" w:rsidRPr="00550910" w:rsidRDefault="00231F94" w:rsidP="00231F94">
      <w:pPr>
        <w:rPr>
          <w:rFonts w:asciiTheme="majorHAnsi" w:hAnsiTheme="majorHAnsi" w:cstheme="majorHAnsi"/>
          <w:sz w:val="16"/>
        </w:rPr>
      </w:pPr>
      <w:r w:rsidRPr="00550910">
        <w:rPr>
          <w:rFonts w:asciiTheme="majorHAnsi" w:hAnsiTheme="majorHAnsi" w:cstheme="majorHAnsi"/>
          <w:sz w:val="16"/>
        </w:rPr>
        <w:t xml:space="preserve">Even climate change, which some scientists might consider the ultimate tipping point, does not fit the bill, according to the paper. Impacts from climate change, while global, will not be uniform and hence not a "tipping point" as such. </w:t>
      </w:r>
    </w:p>
    <w:p w14:paraId="739113BE" w14:textId="77777777" w:rsidR="00231F94" w:rsidRPr="00550910" w:rsidRDefault="00231F94" w:rsidP="00231F94">
      <w:pPr>
        <w:rPr>
          <w:rFonts w:asciiTheme="majorHAnsi" w:hAnsiTheme="majorHAnsi" w:cstheme="majorHAnsi"/>
          <w:sz w:val="16"/>
        </w:rPr>
      </w:pPr>
      <w:r w:rsidRPr="00550910">
        <w:rPr>
          <w:rFonts w:asciiTheme="majorHAnsi" w:hAnsiTheme="majorHAnsi" w:cstheme="majorHAnsi"/>
          <w:sz w:val="16"/>
        </w:rPr>
        <w:t>"</w:t>
      </w:r>
      <w:r w:rsidRPr="00550910">
        <w:rPr>
          <w:rStyle w:val="StyleUnderline"/>
          <w:rFonts w:asciiTheme="majorHAnsi" w:hAnsiTheme="majorHAnsi" w:cstheme="majorHAnsi"/>
        </w:rPr>
        <w:t xml:space="preserve">Local and </w:t>
      </w:r>
      <w:r w:rsidRPr="00550910">
        <w:rPr>
          <w:rStyle w:val="StyleUnderline"/>
          <w:rFonts w:asciiTheme="majorHAnsi" w:hAnsiTheme="majorHAnsi" w:cstheme="majorHAnsi"/>
          <w:highlight w:val="green"/>
        </w:rPr>
        <w:t xml:space="preserve">regional ecosystems </w:t>
      </w:r>
      <w:r w:rsidRPr="00550910">
        <w:rPr>
          <w:rStyle w:val="Emphasis"/>
          <w:rFonts w:asciiTheme="majorHAnsi" w:hAnsiTheme="majorHAnsi" w:cstheme="majorHAnsi"/>
          <w:highlight w:val="green"/>
        </w:rPr>
        <w:t>vary considerably</w:t>
      </w:r>
      <w:r w:rsidRPr="00550910">
        <w:rPr>
          <w:rFonts w:asciiTheme="majorHAnsi" w:hAnsiTheme="majorHAnsi" w:cstheme="majorHAnsi"/>
          <w:sz w:val="16"/>
        </w:rPr>
        <w:t xml:space="preserve"> in their responses to climate change, and their regime shifts are therefore likely to vary considerably across the terrestrial biosphere," the authors write. </w:t>
      </w:r>
    </w:p>
    <w:p w14:paraId="1FAF47E0" w14:textId="77777777" w:rsidR="00231F94" w:rsidRPr="00550910" w:rsidRDefault="00231F94" w:rsidP="00231F94">
      <w:pPr>
        <w:rPr>
          <w:rFonts w:asciiTheme="majorHAnsi" w:hAnsiTheme="majorHAnsi" w:cstheme="majorHAnsi"/>
          <w:sz w:val="16"/>
        </w:rPr>
      </w:pPr>
      <w:r w:rsidRPr="00550910">
        <w:rPr>
          <w:rFonts w:asciiTheme="majorHAnsi" w:hAnsiTheme="majorHAnsi" w:cstheme="majorHAnsi"/>
          <w:sz w:val="16"/>
        </w:rPr>
        <w:t xml:space="preserve">Barry adds that, "from a planetary perspective, </w:t>
      </w:r>
      <w:r w:rsidRPr="00550910">
        <w:rPr>
          <w:rStyle w:val="StyleUnderline"/>
          <w:rFonts w:asciiTheme="majorHAnsi" w:hAnsiTheme="majorHAnsi" w:cstheme="majorHAnsi"/>
          <w:highlight w:val="green"/>
        </w:rPr>
        <w:t>this</w:t>
      </w:r>
      <w:r w:rsidRPr="00550910">
        <w:rPr>
          <w:rFonts w:asciiTheme="majorHAnsi" w:hAnsiTheme="majorHAnsi" w:cstheme="majorHAnsi"/>
          <w:sz w:val="16"/>
        </w:rPr>
        <w:t xml:space="preserve"> </w:t>
      </w:r>
      <w:r w:rsidRPr="00550910">
        <w:rPr>
          <w:rStyle w:val="StyleUnderline"/>
          <w:rFonts w:asciiTheme="majorHAnsi" w:hAnsiTheme="majorHAnsi" w:cstheme="majorHAnsi"/>
        </w:rPr>
        <w:t>diversity</w:t>
      </w:r>
      <w:r w:rsidRPr="00550910">
        <w:rPr>
          <w:rFonts w:asciiTheme="majorHAnsi" w:hAnsiTheme="majorHAnsi" w:cstheme="majorHAnsi"/>
          <w:sz w:val="16"/>
        </w:rPr>
        <w:t xml:space="preserve"> in ecosystem responses </w:t>
      </w:r>
      <w:r w:rsidRPr="00550910">
        <w:rPr>
          <w:rStyle w:val="StyleUnderline"/>
          <w:rFonts w:asciiTheme="majorHAnsi" w:hAnsiTheme="majorHAnsi" w:cstheme="majorHAnsi"/>
          <w:highlight w:val="green"/>
        </w:rPr>
        <w:t>creates a</w:t>
      </w:r>
      <w:r w:rsidRPr="00550910">
        <w:rPr>
          <w:rFonts w:asciiTheme="majorHAnsi" w:hAnsiTheme="majorHAnsi" w:cstheme="majorHAnsi"/>
          <w:sz w:val="16"/>
        </w:rPr>
        <w:t xml:space="preserve">n essentially </w:t>
      </w:r>
      <w:r w:rsidRPr="00550910">
        <w:rPr>
          <w:rStyle w:val="Emphasis"/>
          <w:rFonts w:asciiTheme="majorHAnsi" w:hAnsiTheme="majorHAnsi" w:cstheme="majorHAnsi"/>
          <w:highlight w:val="green"/>
        </w:rPr>
        <w:t>gradual</w:t>
      </w:r>
      <w:r w:rsidRPr="00550910">
        <w:rPr>
          <w:rFonts w:asciiTheme="majorHAnsi" w:hAnsiTheme="majorHAnsi" w:cstheme="majorHAnsi"/>
          <w:sz w:val="16"/>
        </w:rPr>
        <w:t xml:space="preserve"> </w:t>
      </w:r>
      <w:r w:rsidRPr="00550910">
        <w:rPr>
          <w:rStyle w:val="StyleUnderline"/>
          <w:rFonts w:asciiTheme="majorHAnsi" w:hAnsiTheme="majorHAnsi" w:cstheme="majorHAnsi"/>
          <w:highlight w:val="green"/>
        </w:rPr>
        <w:t xml:space="preserve">pattern of change, </w:t>
      </w:r>
      <w:r w:rsidRPr="00550910">
        <w:rPr>
          <w:rStyle w:val="Emphasis"/>
          <w:rFonts w:asciiTheme="majorHAnsi" w:hAnsiTheme="majorHAnsi" w:cstheme="majorHAnsi"/>
          <w:highlight w:val="green"/>
        </w:rPr>
        <w:t>without</w:t>
      </w:r>
      <w:r w:rsidRPr="00550910">
        <w:rPr>
          <w:rStyle w:val="StyleUnderline"/>
          <w:rFonts w:asciiTheme="majorHAnsi" w:hAnsiTheme="majorHAnsi" w:cstheme="majorHAnsi"/>
        </w:rPr>
        <w:t xml:space="preserve"> any</w:t>
      </w:r>
      <w:r w:rsidRPr="00550910">
        <w:rPr>
          <w:rFonts w:asciiTheme="majorHAnsi" w:hAnsiTheme="majorHAnsi" w:cstheme="majorHAnsi"/>
          <w:sz w:val="16"/>
        </w:rPr>
        <w:t xml:space="preserve"> identifiable </w:t>
      </w:r>
      <w:r w:rsidRPr="00550910">
        <w:rPr>
          <w:rStyle w:val="Emphasis"/>
          <w:rFonts w:asciiTheme="majorHAnsi" w:hAnsiTheme="majorHAnsi" w:cstheme="majorHAnsi"/>
          <w:highlight w:val="green"/>
        </w:rPr>
        <w:t>tipping points</w:t>
      </w:r>
      <w:r w:rsidRPr="00550910">
        <w:rPr>
          <w:rFonts w:asciiTheme="majorHAnsi" w:hAnsiTheme="majorHAnsi" w:cstheme="majorHAnsi"/>
          <w:sz w:val="16"/>
        </w:rPr>
        <w:t xml:space="preserve">." </w:t>
      </w:r>
    </w:p>
    <w:p w14:paraId="22652CED" w14:textId="77777777" w:rsidR="00231F94" w:rsidRPr="00550910" w:rsidRDefault="00231F94" w:rsidP="00231F94">
      <w:pPr>
        <w:rPr>
          <w:rFonts w:asciiTheme="majorHAnsi" w:hAnsiTheme="majorHAnsi" w:cstheme="majorHAnsi"/>
          <w:sz w:val="16"/>
        </w:rPr>
      </w:pPr>
      <w:r w:rsidRPr="00550910">
        <w:rPr>
          <w:rFonts w:asciiTheme="majorHAnsi" w:hAnsiTheme="majorHAnsi" w:cstheme="majorHAnsi"/>
          <w:sz w:val="16"/>
        </w:rPr>
        <w:t xml:space="preserve">The paper further argues that </w:t>
      </w:r>
      <w:r w:rsidRPr="00550910">
        <w:rPr>
          <w:rStyle w:val="StyleUnderline"/>
          <w:rFonts w:asciiTheme="majorHAnsi" w:hAnsiTheme="majorHAnsi" w:cstheme="majorHAnsi"/>
        </w:rPr>
        <w:t>biodiversity</w:t>
      </w:r>
      <w:r w:rsidRPr="00550910">
        <w:rPr>
          <w:rFonts w:asciiTheme="majorHAnsi" w:hAnsiTheme="majorHAnsi" w:cstheme="majorHAnsi"/>
          <w:sz w:val="16"/>
        </w:rPr>
        <w:t xml:space="preserve"> </w:t>
      </w:r>
      <w:r w:rsidRPr="00550910">
        <w:rPr>
          <w:rStyle w:val="StyleUnderline"/>
          <w:rFonts w:asciiTheme="majorHAnsi" w:hAnsiTheme="majorHAnsi" w:cstheme="majorHAnsi"/>
        </w:rPr>
        <w:t>loss</w:t>
      </w:r>
      <w:r w:rsidRPr="00550910">
        <w:rPr>
          <w:rFonts w:asciiTheme="majorHAnsi" w:hAnsiTheme="majorHAnsi" w:cstheme="majorHAnsi"/>
          <w:sz w:val="16"/>
        </w:rPr>
        <w:t xml:space="preserve"> on land </w:t>
      </w:r>
      <w:r w:rsidRPr="00550910">
        <w:rPr>
          <w:rStyle w:val="StyleUnderline"/>
          <w:rFonts w:asciiTheme="majorHAnsi" w:hAnsiTheme="majorHAnsi" w:cstheme="majorHAnsi"/>
        </w:rPr>
        <w:t>may not have</w:t>
      </w:r>
      <w:r w:rsidRPr="00550910">
        <w:rPr>
          <w:rFonts w:asciiTheme="majorHAnsi" w:hAnsiTheme="majorHAnsi" w:cstheme="majorHAnsi"/>
          <w:sz w:val="16"/>
        </w:rPr>
        <w:t xml:space="preserve"> the </w:t>
      </w:r>
      <w:r w:rsidRPr="00550910">
        <w:rPr>
          <w:rStyle w:val="StyleUnderline"/>
          <w:rFonts w:asciiTheme="majorHAnsi" w:hAnsiTheme="majorHAnsi" w:cstheme="majorHAnsi"/>
        </w:rPr>
        <w:t>large-scale impacts</w:t>
      </w:r>
      <w:r w:rsidRPr="00550910">
        <w:rPr>
          <w:rFonts w:asciiTheme="majorHAnsi" w:hAnsiTheme="majorHAnsi" w:cstheme="majorHAnsi"/>
          <w:sz w:val="16"/>
        </w:rPr>
        <w:t xml:space="preserve"> that some ecologists argue, </w:t>
      </w:r>
      <w:r w:rsidRPr="00550910">
        <w:rPr>
          <w:rStyle w:val="StyleUnderline"/>
          <w:rFonts w:asciiTheme="majorHAnsi" w:hAnsiTheme="majorHAnsi" w:cstheme="majorHAnsi"/>
        </w:rPr>
        <w:t xml:space="preserve">since </w:t>
      </w:r>
      <w:r w:rsidRPr="00550910">
        <w:rPr>
          <w:rStyle w:val="StyleUnderline"/>
          <w:rFonts w:asciiTheme="majorHAnsi" w:hAnsiTheme="majorHAnsi" w:cstheme="majorHAnsi"/>
          <w:highlight w:val="green"/>
        </w:rPr>
        <w:t>invasive species</w:t>
      </w:r>
      <w:r w:rsidRPr="00550910">
        <w:rPr>
          <w:rStyle w:val="StyleUnderline"/>
          <w:rFonts w:asciiTheme="majorHAnsi" w:hAnsiTheme="majorHAnsi" w:cstheme="majorHAnsi"/>
        </w:rPr>
        <w:t xml:space="preserve"> could</w:t>
      </w:r>
      <w:r w:rsidRPr="00550910">
        <w:rPr>
          <w:rFonts w:asciiTheme="majorHAnsi" w:hAnsiTheme="majorHAnsi" w:cstheme="majorHAnsi"/>
          <w:sz w:val="16"/>
        </w:rPr>
        <w:t xml:space="preserve"> potentially </w:t>
      </w:r>
      <w:r w:rsidRPr="00550910">
        <w:rPr>
          <w:rStyle w:val="StyleUnderline"/>
          <w:rFonts w:asciiTheme="majorHAnsi" w:hAnsiTheme="majorHAnsi" w:cstheme="majorHAnsi"/>
          <w:highlight w:val="green"/>
        </w:rPr>
        <w:t>take the role of vanishing ones</w:t>
      </w:r>
      <w:r w:rsidRPr="00550910">
        <w:rPr>
          <w:rFonts w:asciiTheme="majorHAnsi" w:hAnsiTheme="majorHAnsi" w:cstheme="majorHAnsi"/>
          <w:sz w:val="16"/>
        </w:rPr>
        <w:t xml:space="preserve">. </w:t>
      </w:r>
    </w:p>
    <w:p w14:paraId="1E793DB1" w14:textId="77777777" w:rsidR="00231F94" w:rsidRPr="002F62A4" w:rsidRDefault="00231F94" w:rsidP="00231F94">
      <w:pPr>
        <w:rPr>
          <w:rFonts w:asciiTheme="majorHAnsi" w:hAnsiTheme="majorHAnsi" w:cstheme="majorHAnsi"/>
        </w:rPr>
      </w:pPr>
      <w:r w:rsidRPr="00550910">
        <w:rPr>
          <w:rFonts w:asciiTheme="majorHAnsi" w:hAnsiTheme="majorHAnsi" w:cstheme="majorHAnsi"/>
          <w:sz w:val="16"/>
        </w:rPr>
        <w:t>"</w:t>
      </w:r>
      <w:proofErr w:type="gramStart"/>
      <w:r w:rsidRPr="00550910">
        <w:rPr>
          <w:rFonts w:asciiTheme="majorHAnsi" w:hAnsiTheme="majorHAnsi" w:cstheme="majorHAnsi"/>
          <w:sz w:val="16"/>
        </w:rPr>
        <w:t>So</w:t>
      </w:r>
      <w:proofErr w:type="gramEnd"/>
      <w:r w:rsidRPr="00550910">
        <w:rPr>
          <w:rFonts w:asciiTheme="majorHAnsi" w:hAnsiTheme="majorHAnsi" w:cstheme="majorHAnsi"/>
          <w:sz w:val="16"/>
        </w:rPr>
        <w:t xml:space="preserve"> </w:t>
      </w:r>
      <w:r w:rsidRPr="00550910">
        <w:rPr>
          <w:rStyle w:val="StyleUnderline"/>
          <w:rFonts w:asciiTheme="majorHAnsi" w:hAnsiTheme="majorHAnsi" w:cstheme="majorHAnsi"/>
          <w:highlight w:val="green"/>
        </w:rPr>
        <w:t>we can lose</w:t>
      </w:r>
      <w:r w:rsidRPr="00550910">
        <w:rPr>
          <w:rFonts w:asciiTheme="majorHAnsi" w:hAnsiTheme="majorHAnsi" w:cstheme="majorHAnsi"/>
          <w:sz w:val="16"/>
        </w:rPr>
        <w:t xml:space="preserve"> the unique </w:t>
      </w:r>
      <w:r w:rsidRPr="00550910">
        <w:rPr>
          <w:rStyle w:val="StyleUnderline"/>
          <w:rFonts w:asciiTheme="majorHAnsi" w:hAnsiTheme="majorHAnsi" w:cstheme="majorHAnsi"/>
          <w:highlight w:val="green"/>
        </w:rPr>
        <w:t>evolutionary history</w:t>
      </w:r>
      <w:r w:rsidRPr="00550910">
        <w:rPr>
          <w:rFonts w:asciiTheme="majorHAnsi" w:hAnsiTheme="majorHAnsi" w:cstheme="majorHAnsi"/>
          <w:sz w:val="16"/>
        </w:rPr>
        <w:t xml:space="preserve"> (bad, from an intrinsic viewpoint) </w:t>
      </w:r>
      <w:r w:rsidRPr="00550910">
        <w:rPr>
          <w:rStyle w:val="StyleUnderline"/>
          <w:rFonts w:asciiTheme="majorHAnsi" w:hAnsiTheme="majorHAnsi" w:cstheme="majorHAnsi"/>
          <w:highlight w:val="green"/>
        </w:rPr>
        <w:t>but not</w:t>
      </w:r>
      <w:r w:rsidRPr="00550910">
        <w:rPr>
          <w:rFonts w:asciiTheme="majorHAnsi" w:hAnsiTheme="majorHAnsi" w:cstheme="majorHAnsi"/>
          <w:sz w:val="16"/>
        </w:rPr>
        <w:t xml:space="preserve"> necessarily the role they impart in terms of </w:t>
      </w:r>
      <w:r w:rsidRPr="00550910">
        <w:rPr>
          <w:rStyle w:val="StyleUnderline"/>
          <w:rFonts w:asciiTheme="majorHAnsi" w:hAnsiTheme="majorHAnsi" w:cstheme="majorHAnsi"/>
          <w:highlight w:val="green"/>
        </w:rPr>
        <w:t xml:space="preserve">ecosystem stability </w:t>
      </w:r>
      <w:r w:rsidRPr="00550910">
        <w:rPr>
          <w:rStyle w:val="StyleUnderline"/>
          <w:rFonts w:asciiTheme="majorHAnsi" w:hAnsiTheme="majorHAnsi" w:cstheme="majorHAnsi"/>
        </w:rPr>
        <w:t>or provision of services</w:t>
      </w:r>
      <w:r w:rsidRPr="00550910">
        <w:rPr>
          <w:rFonts w:asciiTheme="majorHAnsi" w:hAnsiTheme="majorHAnsi" w:cstheme="majorHAnsi"/>
          <w:sz w:val="16"/>
        </w:rPr>
        <w:t>," explains Brook. The controversial argument goes against many scientists' view that decreased biodiversity will ultimately lessen ecological services, such as pollination, water purification, and carbon sequestration.</w:t>
      </w:r>
    </w:p>
    <w:p w14:paraId="6E34D34F" w14:textId="77777777" w:rsidR="0021174C" w:rsidRPr="0021174C" w:rsidRDefault="0021174C" w:rsidP="0021174C"/>
    <w:sectPr w:rsidR="0021174C" w:rsidRPr="002117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useo Sans 300">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B14226B"/>
    <w:multiLevelType w:val="hybridMultilevel"/>
    <w:tmpl w:val="0E8685FE"/>
    <w:lvl w:ilvl="0" w:tplc="62E20048">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85B1949"/>
    <w:multiLevelType w:val="hybridMultilevel"/>
    <w:tmpl w:val="C46AD340"/>
    <w:lvl w:ilvl="0" w:tplc="4BBE1FA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491821"/>
    <w:multiLevelType w:val="hybridMultilevel"/>
    <w:tmpl w:val="D1E0015A"/>
    <w:lvl w:ilvl="0" w:tplc="7D2ECB0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142180"/>
    <w:multiLevelType w:val="hybridMultilevel"/>
    <w:tmpl w:val="C3508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7120CBC"/>
    <w:multiLevelType w:val="multilevel"/>
    <w:tmpl w:val="6CBE4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88F3C9D"/>
    <w:multiLevelType w:val="hybridMultilevel"/>
    <w:tmpl w:val="293C4ED8"/>
    <w:lvl w:ilvl="0" w:tplc="C4AC9720">
      <w:start w:val="10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9FA09CF"/>
    <w:multiLevelType w:val="hybridMultilevel"/>
    <w:tmpl w:val="EC54F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C1614F0"/>
    <w:multiLevelType w:val="hybridMultilevel"/>
    <w:tmpl w:val="DED8ADEE"/>
    <w:lvl w:ilvl="0" w:tplc="299485A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C5D28E6"/>
    <w:multiLevelType w:val="hybridMultilevel"/>
    <w:tmpl w:val="D324A4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E314874"/>
    <w:multiLevelType w:val="hybridMultilevel"/>
    <w:tmpl w:val="DC9623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280120F"/>
    <w:multiLevelType w:val="hybridMultilevel"/>
    <w:tmpl w:val="E7A65A74"/>
    <w:lvl w:ilvl="0" w:tplc="9752C4A0">
      <w:start w:val="20"/>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BF26125"/>
    <w:multiLevelType w:val="hybridMultilevel"/>
    <w:tmpl w:val="7512D8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E080AFC"/>
    <w:multiLevelType w:val="multilevel"/>
    <w:tmpl w:val="2B28E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1D008C2"/>
    <w:multiLevelType w:val="multilevel"/>
    <w:tmpl w:val="4AD8C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9F4560E"/>
    <w:multiLevelType w:val="multilevel"/>
    <w:tmpl w:val="4112A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50477308"/>
    <w:multiLevelType w:val="hybridMultilevel"/>
    <w:tmpl w:val="67F49666"/>
    <w:lvl w:ilvl="0" w:tplc="2C807BEA">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24568C4"/>
    <w:multiLevelType w:val="hybridMultilevel"/>
    <w:tmpl w:val="E5EC50A4"/>
    <w:lvl w:ilvl="0" w:tplc="00261D2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EF11727"/>
    <w:multiLevelType w:val="hybridMultilevel"/>
    <w:tmpl w:val="29A4F1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FCC6233"/>
    <w:multiLevelType w:val="hybridMultilevel"/>
    <w:tmpl w:val="33C68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17646EF"/>
    <w:multiLevelType w:val="multilevel"/>
    <w:tmpl w:val="F906F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3015E6B"/>
    <w:multiLevelType w:val="hybridMultilevel"/>
    <w:tmpl w:val="A6C0BA0A"/>
    <w:lvl w:ilvl="0" w:tplc="B588CBF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EC66B33"/>
    <w:multiLevelType w:val="hybridMultilevel"/>
    <w:tmpl w:val="B87CF89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6"/>
  </w:num>
  <w:num w:numId="12">
    <w:abstractNumId w:val="21"/>
  </w:num>
  <w:num w:numId="13">
    <w:abstractNumId w:val="23"/>
  </w:num>
  <w:num w:numId="14">
    <w:abstractNumId w:val="16"/>
  </w:num>
  <w:num w:numId="15">
    <w:abstractNumId w:val="18"/>
  </w:num>
  <w:num w:numId="16">
    <w:abstractNumId w:val="33"/>
  </w:num>
  <w:num w:numId="17">
    <w:abstractNumId w:val="15"/>
  </w:num>
  <w:num w:numId="18">
    <w:abstractNumId w:val="27"/>
  </w:num>
  <w:num w:numId="19">
    <w:abstractNumId w:val="14"/>
  </w:num>
  <w:num w:numId="20">
    <w:abstractNumId w:val="17"/>
  </w:num>
  <w:num w:numId="21">
    <w:abstractNumId w:val="19"/>
  </w:num>
  <w:num w:numId="22">
    <w:abstractNumId w:val="29"/>
  </w:num>
  <w:num w:numId="23">
    <w:abstractNumId w:val="20"/>
  </w:num>
  <w:num w:numId="24">
    <w:abstractNumId w:val="30"/>
  </w:num>
  <w:num w:numId="25">
    <w:abstractNumId w:val="22"/>
  </w:num>
  <w:num w:numId="26">
    <w:abstractNumId w:val="28"/>
  </w:num>
  <w:num w:numId="27">
    <w:abstractNumId w:val="13"/>
  </w:num>
  <w:num w:numId="28">
    <w:abstractNumId w:val="32"/>
  </w:num>
  <w:num w:numId="29">
    <w:abstractNumId w:val="24"/>
  </w:num>
  <w:num w:numId="30">
    <w:abstractNumId w:val="31"/>
  </w:num>
  <w:num w:numId="31">
    <w:abstractNumId w:val="25"/>
  </w:num>
  <w:num w:numId="32">
    <w:abstractNumId w:val="11"/>
  </w:num>
  <w:num w:numId="33">
    <w:abstractNumId w:val="12"/>
  </w:num>
  <w:num w:numId="34">
    <w:abstractNumId w:val="34"/>
  </w:num>
  <w:num w:numId="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987055391088"/>
    <w:docVar w:name="VerbatimVersion" w:val="5.1"/>
  </w:docVars>
  <w:rsids>
    <w:rsidRoot w:val="004F2A55"/>
    <w:rsid w:val="000019E6"/>
    <w:rsid w:val="000139A3"/>
    <w:rsid w:val="000323C3"/>
    <w:rsid w:val="00046630"/>
    <w:rsid w:val="00047747"/>
    <w:rsid w:val="00053FF2"/>
    <w:rsid w:val="00055769"/>
    <w:rsid w:val="000752E9"/>
    <w:rsid w:val="000965EA"/>
    <w:rsid w:val="000A6750"/>
    <w:rsid w:val="000B47E3"/>
    <w:rsid w:val="000C421F"/>
    <w:rsid w:val="000C5018"/>
    <w:rsid w:val="000C59E0"/>
    <w:rsid w:val="000D476D"/>
    <w:rsid w:val="000F2C36"/>
    <w:rsid w:val="00100833"/>
    <w:rsid w:val="00102A29"/>
    <w:rsid w:val="00104529"/>
    <w:rsid w:val="00105942"/>
    <w:rsid w:val="00107396"/>
    <w:rsid w:val="00132D27"/>
    <w:rsid w:val="00136EBC"/>
    <w:rsid w:val="00144A4C"/>
    <w:rsid w:val="001529C9"/>
    <w:rsid w:val="00176AB0"/>
    <w:rsid w:val="00176BDB"/>
    <w:rsid w:val="00177B7D"/>
    <w:rsid w:val="0018322D"/>
    <w:rsid w:val="001A0EAA"/>
    <w:rsid w:val="001A36B0"/>
    <w:rsid w:val="001A7406"/>
    <w:rsid w:val="001B5776"/>
    <w:rsid w:val="001C4D6E"/>
    <w:rsid w:val="001C7675"/>
    <w:rsid w:val="001E1450"/>
    <w:rsid w:val="001E4537"/>
    <w:rsid w:val="001E527A"/>
    <w:rsid w:val="001E7E2B"/>
    <w:rsid w:val="001F78CE"/>
    <w:rsid w:val="00200A9C"/>
    <w:rsid w:val="0021174C"/>
    <w:rsid w:val="00231F94"/>
    <w:rsid w:val="00244A08"/>
    <w:rsid w:val="00247305"/>
    <w:rsid w:val="00251D00"/>
    <w:rsid w:val="00251FC7"/>
    <w:rsid w:val="00267D8E"/>
    <w:rsid w:val="00270323"/>
    <w:rsid w:val="00277B12"/>
    <w:rsid w:val="002855A7"/>
    <w:rsid w:val="002B146A"/>
    <w:rsid w:val="002B5E17"/>
    <w:rsid w:val="002D08DA"/>
    <w:rsid w:val="002D3C8C"/>
    <w:rsid w:val="003045E4"/>
    <w:rsid w:val="00315690"/>
    <w:rsid w:val="00316B75"/>
    <w:rsid w:val="00322713"/>
    <w:rsid w:val="00325646"/>
    <w:rsid w:val="00344AD9"/>
    <w:rsid w:val="00344D01"/>
    <w:rsid w:val="003460F2"/>
    <w:rsid w:val="0036256C"/>
    <w:rsid w:val="0036571F"/>
    <w:rsid w:val="00381273"/>
    <w:rsid w:val="0038158C"/>
    <w:rsid w:val="003850B6"/>
    <w:rsid w:val="00386D19"/>
    <w:rsid w:val="003902BA"/>
    <w:rsid w:val="0039341F"/>
    <w:rsid w:val="003A09E2"/>
    <w:rsid w:val="003A4659"/>
    <w:rsid w:val="003B5364"/>
    <w:rsid w:val="003C47B8"/>
    <w:rsid w:val="003F4400"/>
    <w:rsid w:val="00407037"/>
    <w:rsid w:val="00420B01"/>
    <w:rsid w:val="0042116A"/>
    <w:rsid w:val="00437634"/>
    <w:rsid w:val="00453350"/>
    <w:rsid w:val="00457EDF"/>
    <w:rsid w:val="004605D6"/>
    <w:rsid w:val="00470FCA"/>
    <w:rsid w:val="004C60E8"/>
    <w:rsid w:val="004E3579"/>
    <w:rsid w:val="004E728B"/>
    <w:rsid w:val="004F2A55"/>
    <w:rsid w:val="004F39E0"/>
    <w:rsid w:val="00537BD5"/>
    <w:rsid w:val="00555341"/>
    <w:rsid w:val="005616CB"/>
    <w:rsid w:val="0057268A"/>
    <w:rsid w:val="00586057"/>
    <w:rsid w:val="00594673"/>
    <w:rsid w:val="005D21E1"/>
    <w:rsid w:val="005D2912"/>
    <w:rsid w:val="005E2995"/>
    <w:rsid w:val="005E4E63"/>
    <w:rsid w:val="006065BD"/>
    <w:rsid w:val="00631511"/>
    <w:rsid w:val="00633172"/>
    <w:rsid w:val="006336F0"/>
    <w:rsid w:val="00645728"/>
    <w:rsid w:val="00645FA9"/>
    <w:rsid w:val="00647866"/>
    <w:rsid w:val="0065777F"/>
    <w:rsid w:val="00665003"/>
    <w:rsid w:val="006A2AD0"/>
    <w:rsid w:val="006C2375"/>
    <w:rsid w:val="006D4ECC"/>
    <w:rsid w:val="006F21C1"/>
    <w:rsid w:val="006F692D"/>
    <w:rsid w:val="00722258"/>
    <w:rsid w:val="007223E7"/>
    <w:rsid w:val="007243E5"/>
    <w:rsid w:val="00766EA0"/>
    <w:rsid w:val="00774B0A"/>
    <w:rsid w:val="00797E11"/>
    <w:rsid w:val="007A2226"/>
    <w:rsid w:val="007C62AE"/>
    <w:rsid w:val="007F5B66"/>
    <w:rsid w:val="007F7765"/>
    <w:rsid w:val="00804098"/>
    <w:rsid w:val="00823A1C"/>
    <w:rsid w:val="00831A56"/>
    <w:rsid w:val="00840C52"/>
    <w:rsid w:val="00845B9D"/>
    <w:rsid w:val="00860984"/>
    <w:rsid w:val="008B3ECB"/>
    <w:rsid w:val="008B4E85"/>
    <w:rsid w:val="008C1B2E"/>
    <w:rsid w:val="008C458F"/>
    <w:rsid w:val="008D1A6D"/>
    <w:rsid w:val="008F6FDF"/>
    <w:rsid w:val="0091627E"/>
    <w:rsid w:val="0091646D"/>
    <w:rsid w:val="00943661"/>
    <w:rsid w:val="00956736"/>
    <w:rsid w:val="0097032B"/>
    <w:rsid w:val="0097348D"/>
    <w:rsid w:val="009965B4"/>
    <w:rsid w:val="009D000A"/>
    <w:rsid w:val="009D0B13"/>
    <w:rsid w:val="009D2EAD"/>
    <w:rsid w:val="009D54B2"/>
    <w:rsid w:val="009E1922"/>
    <w:rsid w:val="009E4B8E"/>
    <w:rsid w:val="009F7ED2"/>
    <w:rsid w:val="00A025EE"/>
    <w:rsid w:val="00A041A3"/>
    <w:rsid w:val="00A32277"/>
    <w:rsid w:val="00A34AF6"/>
    <w:rsid w:val="00A47640"/>
    <w:rsid w:val="00A93661"/>
    <w:rsid w:val="00A93BCE"/>
    <w:rsid w:val="00A95652"/>
    <w:rsid w:val="00AA21CA"/>
    <w:rsid w:val="00AC0AB8"/>
    <w:rsid w:val="00AC7727"/>
    <w:rsid w:val="00AC7CBA"/>
    <w:rsid w:val="00AE11E0"/>
    <w:rsid w:val="00AE3E33"/>
    <w:rsid w:val="00B044AB"/>
    <w:rsid w:val="00B24791"/>
    <w:rsid w:val="00B3043A"/>
    <w:rsid w:val="00B33C6D"/>
    <w:rsid w:val="00B4508F"/>
    <w:rsid w:val="00B543FF"/>
    <w:rsid w:val="00B55AD5"/>
    <w:rsid w:val="00B8057C"/>
    <w:rsid w:val="00BB60E9"/>
    <w:rsid w:val="00BD6238"/>
    <w:rsid w:val="00BF593B"/>
    <w:rsid w:val="00BF773A"/>
    <w:rsid w:val="00BF7E81"/>
    <w:rsid w:val="00C136F8"/>
    <w:rsid w:val="00C13773"/>
    <w:rsid w:val="00C15B7D"/>
    <w:rsid w:val="00C17CC8"/>
    <w:rsid w:val="00C2005E"/>
    <w:rsid w:val="00C3324E"/>
    <w:rsid w:val="00C64AF8"/>
    <w:rsid w:val="00C67536"/>
    <w:rsid w:val="00C83417"/>
    <w:rsid w:val="00C90F85"/>
    <w:rsid w:val="00C9604F"/>
    <w:rsid w:val="00CA19AA"/>
    <w:rsid w:val="00CA1F14"/>
    <w:rsid w:val="00CB3945"/>
    <w:rsid w:val="00CC5298"/>
    <w:rsid w:val="00CD736E"/>
    <w:rsid w:val="00CD798D"/>
    <w:rsid w:val="00CE161E"/>
    <w:rsid w:val="00CF382B"/>
    <w:rsid w:val="00CF59A8"/>
    <w:rsid w:val="00D0109A"/>
    <w:rsid w:val="00D14EBD"/>
    <w:rsid w:val="00D21AE3"/>
    <w:rsid w:val="00D325A9"/>
    <w:rsid w:val="00D36A8A"/>
    <w:rsid w:val="00D61409"/>
    <w:rsid w:val="00D64DCC"/>
    <w:rsid w:val="00D6691E"/>
    <w:rsid w:val="00D71170"/>
    <w:rsid w:val="00D718E6"/>
    <w:rsid w:val="00D84522"/>
    <w:rsid w:val="00DA1C92"/>
    <w:rsid w:val="00DA25D4"/>
    <w:rsid w:val="00DA2695"/>
    <w:rsid w:val="00DA6538"/>
    <w:rsid w:val="00DF4734"/>
    <w:rsid w:val="00E05AF4"/>
    <w:rsid w:val="00E15E75"/>
    <w:rsid w:val="00E32724"/>
    <w:rsid w:val="00E460C2"/>
    <w:rsid w:val="00E5262C"/>
    <w:rsid w:val="00E7101E"/>
    <w:rsid w:val="00E760F3"/>
    <w:rsid w:val="00E767EF"/>
    <w:rsid w:val="00EC337B"/>
    <w:rsid w:val="00EC708D"/>
    <w:rsid w:val="00EC7DC4"/>
    <w:rsid w:val="00EC7EC9"/>
    <w:rsid w:val="00ED30CF"/>
    <w:rsid w:val="00EE444B"/>
    <w:rsid w:val="00EE46B6"/>
    <w:rsid w:val="00EF451C"/>
    <w:rsid w:val="00EF7593"/>
    <w:rsid w:val="00F176EF"/>
    <w:rsid w:val="00F2057F"/>
    <w:rsid w:val="00F40AFE"/>
    <w:rsid w:val="00F44FEF"/>
    <w:rsid w:val="00F45E10"/>
    <w:rsid w:val="00F6364A"/>
    <w:rsid w:val="00F74F64"/>
    <w:rsid w:val="00F776A8"/>
    <w:rsid w:val="00F90324"/>
    <w:rsid w:val="00F9113A"/>
    <w:rsid w:val="00F95097"/>
    <w:rsid w:val="00FA288D"/>
    <w:rsid w:val="00FB7270"/>
    <w:rsid w:val="00FC2C03"/>
    <w:rsid w:val="00FC6F48"/>
    <w:rsid w:val="00FE2546"/>
    <w:rsid w:val="00FE422B"/>
    <w:rsid w:val="00FE562B"/>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50025E"/>
  <w15:chartTrackingRefBased/>
  <w15:docId w15:val="{31DBC073-8C48-4F21-A4CF-FFE4D9411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0"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E11E0"/>
    <w:rPr>
      <w:rFonts w:ascii="Calibri" w:hAnsi="Calibri"/>
    </w:rPr>
  </w:style>
  <w:style w:type="paragraph" w:styleId="Heading1">
    <w:name w:val="heading 1"/>
    <w:aliases w:val="Pocket"/>
    <w:basedOn w:val="Normal"/>
    <w:next w:val="Normal"/>
    <w:link w:val="Heading1Char"/>
    <w:qFormat/>
    <w:rsid w:val="00AE11E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AE11E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AE11E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 Ch,Heading 2 Char2 Char,Heading 2 Char1 Char Char,Ch,tag,No Spacing2111,No Spacing1,No Spacing11,tags,No Spacing111,No Spacing112,No Spacing1121,No Spacing2,Debate Text,Read stuff,no read,Tag1,t"/>
    <w:basedOn w:val="Normal"/>
    <w:next w:val="Normal"/>
    <w:link w:val="Heading4Char"/>
    <w:uiPriority w:val="3"/>
    <w:unhideWhenUsed/>
    <w:qFormat/>
    <w:rsid w:val="00AE11E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E11E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E11E0"/>
  </w:style>
  <w:style w:type="character" w:customStyle="1" w:styleId="Heading1Char">
    <w:name w:val="Heading 1 Char"/>
    <w:aliases w:val="Pocket Char"/>
    <w:basedOn w:val="DefaultParagraphFont"/>
    <w:link w:val="Heading1"/>
    <w:rsid w:val="00AE11E0"/>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AE11E0"/>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1,Citation Char Char Char1,Heading 3 Char1 Char Char Char,Citation Char Char Char Char Char,Citation Char1 Char Char Char,Heading 3 Char Char1 Char"/>
    <w:basedOn w:val="DefaultParagraphFont"/>
    <w:link w:val="Heading3"/>
    <w:uiPriority w:val="2"/>
    <w:rsid w:val="00AE11E0"/>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 Ch Char,Heading 2 Char2 Char Char,Heading 2 Char1 Char Char Char,Ch Char,tag Char,No Spacing2111 Char,No Spacing1 Char,No Spacing11 Char,tags Char,Tag1 Char"/>
    <w:basedOn w:val="DefaultParagraphFont"/>
    <w:link w:val="Heading4"/>
    <w:uiPriority w:val="3"/>
    <w:rsid w:val="00AE11E0"/>
    <w:rPr>
      <w:rFonts w:ascii="Calibri" w:eastAsiaTheme="majorEastAsia" w:hAnsi="Calibri" w:cstheme="majorBidi"/>
      <w:b/>
      <w:iCs/>
      <w:sz w:val="26"/>
    </w:rPr>
  </w:style>
  <w:style w:type="character" w:styleId="Emphasis">
    <w:name w:val="Emphasis"/>
    <w:aliases w:val="Minimized,Highlighted,Evidence,minimized,tag2,Size 10,emphasis in card,CD Card,ED - Tag,emphasis,Emphasis!!,small,Bold Underline,Qualifications,normal card text,Shrunk,qualifications in card,qualifications,bold underline,Style1,Box,s,/,Debate"/>
    <w:basedOn w:val="DefaultParagraphFont"/>
    <w:link w:val="Emphasis1"/>
    <w:uiPriority w:val="7"/>
    <w:qFormat/>
    <w:rsid w:val="00AE11E0"/>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AE11E0"/>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Intense Emphasis3,Style,Bold Cite Char,Citation Char Char Char,c,B"/>
    <w:basedOn w:val="DefaultParagraphFont"/>
    <w:uiPriority w:val="6"/>
    <w:qFormat/>
    <w:rsid w:val="00AE11E0"/>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AE11E0"/>
    <w:rPr>
      <w:color w:val="auto"/>
      <w:u w:val="none"/>
    </w:rPr>
  </w:style>
  <w:style w:type="character" w:styleId="FollowedHyperlink">
    <w:name w:val="FollowedHyperlink"/>
    <w:basedOn w:val="DefaultParagraphFont"/>
    <w:uiPriority w:val="99"/>
    <w:semiHidden/>
    <w:unhideWhenUsed/>
    <w:rsid w:val="00AE11E0"/>
    <w:rPr>
      <w:color w:val="auto"/>
      <w:u w:val="none"/>
    </w:rPr>
  </w:style>
  <w:style w:type="paragraph" w:customStyle="1" w:styleId="Emphasis1">
    <w:name w:val="Emphasis1"/>
    <w:basedOn w:val="Normal"/>
    <w:link w:val="Emphasis"/>
    <w:autoRedefine/>
    <w:uiPriority w:val="7"/>
    <w:qFormat/>
    <w:rsid w:val="004F2A55"/>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Very Small Text,card"/>
    <w:basedOn w:val="Heading1"/>
    <w:link w:val="Hyperlink"/>
    <w:autoRedefine/>
    <w:uiPriority w:val="99"/>
    <w:qFormat/>
    <w:rsid w:val="004F2A5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Colorful List - Accent 11"/>
    <w:basedOn w:val="Normal"/>
    <w:uiPriority w:val="99"/>
    <w:unhideWhenUsed/>
    <w:qFormat/>
    <w:rsid w:val="00457EDF"/>
    <w:pPr>
      <w:ind w:left="720"/>
      <w:contextualSpacing/>
    </w:pPr>
  </w:style>
  <w:style w:type="paragraph" w:customStyle="1" w:styleId="textbold">
    <w:name w:val="text bold"/>
    <w:basedOn w:val="Normal"/>
    <w:uiPriority w:val="7"/>
    <w:qFormat/>
    <w:rsid w:val="00457EDF"/>
    <w:pPr>
      <w:pBdr>
        <w:top w:val="single" w:sz="18" w:space="0" w:color="auto"/>
        <w:left w:val="single" w:sz="18" w:space="0" w:color="auto"/>
        <w:bottom w:val="single" w:sz="18" w:space="0" w:color="auto"/>
        <w:right w:val="single" w:sz="18" w:space="0" w:color="auto"/>
      </w:pBdr>
      <w:ind w:left="720"/>
      <w:jc w:val="both"/>
    </w:pPr>
    <w:rPr>
      <w:rFonts w:eastAsiaTheme="minorEastAsia"/>
      <w:b/>
      <w:iCs/>
      <w:szCs w:val="24"/>
      <w:u w:val="single"/>
    </w:rPr>
  </w:style>
  <w:style w:type="character" w:styleId="UnresolvedMention">
    <w:name w:val="Unresolved Mention"/>
    <w:basedOn w:val="DefaultParagraphFont"/>
    <w:uiPriority w:val="99"/>
    <w:semiHidden/>
    <w:unhideWhenUsed/>
    <w:rsid w:val="00C136F8"/>
    <w:rPr>
      <w:color w:val="605E5C"/>
      <w:shd w:val="clear" w:color="auto" w:fill="E1DFDD"/>
    </w:rPr>
  </w:style>
  <w:style w:type="paragraph" w:styleId="NormalWeb">
    <w:name w:val="Normal (Web)"/>
    <w:basedOn w:val="Normal"/>
    <w:uiPriority w:val="99"/>
    <w:unhideWhenUsed/>
    <w:rsid w:val="00EC708D"/>
    <w:rPr>
      <w:rFonts w:ascii="Times New Roman" w:hAnsi="Times New Roman" w:cs="Times New Roman"/>
      <w:sz w:val="24"/>
      <w:szCs w:val="24"/>
    </w:rPr>
  </w:style>
  <w:style w:type="paragraph" w:customStyle="1" w:styleId="Emphasize">
    <w:name w:val="Emphasize"/>
    <w:basedOn w:val="Normal"/>
    <w:uiPriority w:val="7"/>
    <w:qFormat/>
    <w:rsid w:val="000D476D"/>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EastAsia"/>
      <w:b/>
      <w:iCs/>
      <w:szCs w:val="24"/>
      <w:u w:val="single"/>
    </w:rPr>
  </w:style>
  <w:style w:type="character" w:customStyle="1" w:styleId="normaltextrun">
    <w:name w:val="normaltextrun"/>
    <w:basedOn w:val="DefaultParagraphFont"/>
    <w:rsid w:val="00A47640"/>
  </w:style>
  <w:style w:type="character" w:customStyle="1" w:styleId="eop">
    <w:name w:val="eop"/>
    <w:basedOn w:val="DefaultParagraphFont"/>
    <w:rsid w:val="00A47640"/>
  </w:style>
  <w:style w:type="paragraph" w:customStyle="1" w:styleId="paragraph">
    <w:name w:val="paragraph"/>
    <w:basedOn w:val="Normal"/>
    <w:rsid w:val="00A47640"/>
    <w:pPr>
      <w:spacing w:before="100" w:beforeAutospacing="1" w:after="100" w:afterAutospacing="1" w:line="240" w:lineRule="auto"/>
    </w:pPr>
    <w:rPr>
      <w:rFonts w:ascii="Times New Roman" w:eastAsia="Times New Roman" w:hAnsi="Times New Roman" w:cs="Times New Roman"/>
      <w:sz w:val="24"/>
    </w:rPr>
  </w:style>
  <w:style w:type="character" w:customStyle="1" w:styleId="LinedDown">
    <w:name w:val="Lined Down"/>
    <w:qFormat/>
    <w:rsid w:val="00A47640"/>
    <w:rPr>
      <w:rFonts w:cs="Times New Roman"/>
      <w:b w:val="0"/>
      <w:bCs w:val="0"/>
      <w:i w:val="0"/>
      <w:iCs w:val="0"/>
      <w:color w:val="000000"/>
      <w:sz w:val="12"/>
      <w:szCs w:val="12"/>
      <w:u w:val="none"/>
    </w:rPr>
  </w:style>
  <w:style w:type="paragraph" w:styleId="BodyText">
    <w:name w:val="Body Text"/>
    <w:basedOn w:val="Normal"/>
    <w:link w:val="BodyTextChar"/>
    <w:rsid w:val="00A47640"/>
    <w:pPr>
      <w:spacing w:after="140" w:line="276" w:lineRule="auto"/>
    </w:pPr>
    <w:rPr>
      <w:rFonts w:eastAsia="Calibri" w:cs="Times New Roman"/>
      <w:szCs w:val="24"/>
    </w:rPr>
  </w:style>
  <w:style w:type="character" w:customStyle="1" w:styleId="BodyTextChar">
    <w:name w:val="Body Text Char"/>
    <w:basedOn w:val="DefaultParagraphFont"/>
    <w:link w:val="BodyText"/>
    <w:rsid w:val="00A47640"/>
    <w:rPr>
      <w:rFonts w:ascii="Calibri" w:eastAsia="Calibri" w:hAnsi="Calibri" w:cs="Times New Roman"/>
      <w:szCs w:val="24"/>
    </w:rPr>
  </w:style>
  <w:style w:type="character" w:customStyle="1" w:styleId="TitleChar">
    <w:name w:val="Title Char"/>
    <w:basedOn w:val="DefaultParagraphFont"/>
    <w:link w:val="Title"/>
    <w:uiPriority w:val="1"/>
    <w:qFormat/>
    <w:rsid w:val="00A47640"/>
    <w:rPr>
      <w:u w:val="single"/>
    </w:rPr>
  </w:style>
  <w:style w:type="paragraph" w:styleId="Title">
    <w:name w:val="Title"/>
    <w:basedOn w:val="Normal"/>
    <w:link w:val="TitleChar"/>
    <w:uiPriority w:val="1"/>
    <w:qFormat/>
    <w:rsid w:val="00A47640"/>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99"/>
    <w:semiHidden/>
    <w:rsid w:val="00A47640"/>
    <w:rPr>
      <w:rFonts w:asciiTheme="majorHAnsi" w:eastAsiaTheme="majorEastAsia" w:hAnsiTheme="majorHAnsi" w:cstheme="majorBidi"/>
      <w:spacing w:val="-10"/>
      <w:kern w:val="28"/>
      <w:sz w:val="56"/>
      <w:szCs w:val="56"/>
    </w:rPr>
  </w:style>
  <w:style w:type="paragraph" w:customStyle="1" w:styleId="Card">
    <w:name w:val="Card"/>
    <w:aliases w:val="Medium Grid 21,nonunderlined,Tags,Note Level 2,Small Text,No Spacing11211"/>
    <w:basedOn w:val="Heading1"/>
    <w:autoRedefine/>
    <w:uiPriority w:val="99"/>
    <w:qFormat/>
    <w:rsid w:val="005616C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styleId="Strong">
    <w:name w:val="Strong"/>
    <w:basedOn w:val="DefaultParagraphFont"/>
    <w:qFormat/>
    <w:rsid w:val="00A3227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9414316">
      <w:bodyDiv w:val="1"/>
      <w:marLeft w:val="0"/>
      <w:marRight w:val="0"/>
      <w:marTop w:val="0"/>
      <w:marBottom w:val="0"/>
      <w:divBdr>
        <w:top w:val="none" w:sz="0" w:space="0" w:color="auto"/>
        <w:left w:val="none" w:sz="0" w:space="0" w:color="auto"/>
        <w:bottom w:val="none" w:sz="0" w:space="0" w:color="auto"/>
        <w:right w:val="none" w:sz="0" w:space="0" w:color="auto"/>
      </w:divBdr>
    </w:div>
    <w:div w:id="724991247">
      <w:bodyDiv w:val="1"/>
      <w:marLeft w:val="0"/>
      <w:marRight w:val="0"/>
      <w:marTop w:val="0"/>
      <w:marBottom w:val="0"/>
      <w:divBdr>
        <w:top w:val="none" w:sz="0" w:space="0" w:color="auto"/>
        <w:left w:val="none" w:sz="0" w:space="0" w:color="auto"/>
        <w:bottom w:val="none" w:sz="0" w:space="0" w:color="auto"/>
        <w:right w:val="none" w:sz="0" w:space="0" w:color="auto"/>
      </w:divBdr>
      <w:divsChild>
        <w:div w:id="973832133">
          <w:marLeft w:val="75"/>
          <w:marRight w:val="75"/>
          <w:marTop w:val="75"/>
          <w:marBottom w:val="75"/>
          <w:divBdr>
            <w:top w:val="none" w:sz="0" w:space="0" w:color="auto"/>
            <w:left w:val="none" w:sz="0" w:space="0" w:color="auto"/>
            <w:bottom w:val="none" w:sz="0" w:space="0" w:color="auto"/>
            <w:right w:val="none" w:sz="0" w:space="0" w:color="auto"/>
          </w:divBdr>
          <w:divsChild>
            <w:div w:id="107520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587929">
      <w:bodyDiv w:val="1"/>
      <w:marLeft w:val="0"/>
      <w:marRight w:val="0"/>
      <w:marTop w:val="0"/>
      <w:marBottom w:val="0"/>
      <w:divBdr>
        <w:top w:val="none" w:sz="0" w:space="0" w:color="auto"/>
        <w:left w:val="none" w:sz="0" w:space="0" w:color="auto"/>
        <w:bottom w:val="none" w:sz="0" w:space="0" w:color="auto"/>
        <w:right w:val="none" w:sz="0" w:space="0" w:color="auto"/>
      </w:divBdr>
      <w:divsChild>
        <w:div w:id="1965453632">
          <w:marLeft w:val="0"/>
          <w:marRight w:val="0"/>
          <w:marTop w:val="0"/>
          <w:marBottom w:val="450"/>
          <w:divBdr>
            <w:top w:val="none" w:sz="0" w:space="0" w:color="auto"/>
            <w:left w:val="none" w:sz="0" w:space="0" w:color="auto"/>
            <w:bottom w:val="none" w:sz="0" w:space="0" w:color="auto"/>
            <w:right w:val="none" w:sz="0" w:space="0" w:color="auto"/>
          </w:divBdr>
        </w:div>
        <w:div w:id="1463574689">
          <w:marLeft w:val="0"/>
          <w:marRight w:val="0"/>
          <w:marTop w:val="0"/>
          <w:marBottom w:val="450"/>
          <w:divBdr>
            <w:top w:val="none" w:sz="0" w:space="0" w:color="auto"/>
            <w:left w:val="none" w:sz="0" w:space="0" w:color="auto"/>
            <w:bottom w:val="none" w:sz="0" w:space="0" w:color="auto"/>
            <w:right w:val="none" w:sz="0" w:space="0" w:color="auto"/>
          </w:divBdr>
        </w:div>
      </w:divsChild>
    </w:div>
    <w:div w:id="1408187339">
      <w:bodyDiv w:val="1"/>
      <w:marLeft w:val="0"/>
      <w:marRight w:val="0"/>
      <w:marTop w:val="0"/>
      <w:marBottom w:val="0"/>
      <w:divBdr>
        <w:top w:val="none" w:sz="0" w:space="0" w:color="auto"/>
        <w:left w:val="none" w:sz="0" w:space="0" w:color="auto"/>
        <w:bottom w:val="none" w:sz="0" w:space="0" w:color="auto"/>
        <w:right w:val="none" w:sz="0" w:space="0" w:color="auto"/>
      </w:divBdr>
    </w:div>
    <w:div w:id="1488130807">
      <w:bodyDiv w:val="1"/>
      <w:marLeft w:val="0"/>
      <w:marRight w:val="0"/>
      <w:marTop w:val="0"/>
      <w:marBottom w:val="0"/>
      <w:divBdr>
        <w:top w:val="none" w:sz="0" w:space="0" w:color="auto"/>
        <w:left w:val="none" w:sz="0" w:space="0" w:color="auto"/>
        <w:bottom w:val="none" w:sz="0" w:space="0" w:color="auto"/>
        <w:right w:val="none" w:sz="0" w:space="0" w:color="auto"/>
      </w:divBdr>
    </w:div>
    <w:div w:id="1713191263">
      <w:bodyDiv w:val="1"/>
      <w:marLeft w:val="0"/>
      <w:marRight w:val="0"/>
      <w:marTop w:val="0"/>
      <w:marBottom w:val="0"/>
      <w:divBdr>
        <w:top w:val="none" w:sz="0" w:space="0" w:color="auto"/>
        <w:left w:val="none" w:sz="0" w:space="0" w:color="auto"/>
        <w:bottom w:val="none" w:sz="0" w:space="0" w:color="auto"/>
        <w:right w:val="none" w:sz="0" w:space="0" w:color="auto"/>
      </w:divBdr>
    </w:div>
    <w:div w:id="1877353411">
      <w:bodyDiv w:val="1"/>
      <w:marLeft w:val="0"/>
      <w:marRight w:val="0"/>
      <w:marTop w:val="0"/>
      <w:marBottom w:val="0"/>
      <w:divBdr>
        <w:top w:val="none" w:sz="0" w:space="0" w:color="auto"/>
        <w:left w:val="none" w:sz="0" w:space="0" w:color="auto"/>
        <w:bottom w:val="none" w:sz="0" w:space="0" w:color="auto"/>
        <w:right w:val="none" w:sz="0" w:space="0" w:color="auto"/>
      </w:divBdr>
      <w:divsChild>
        <w:div w:id="367994872">
          <w:marLeft w:val="75"/>
          <w:marRight w:val="75"/>
          <w:marTop w:val="75"/>
          <w:marBottom w:val="75"/>
          <w:divBdr>
            <w:top w:val="none" w:sz="0" w:space="0" w:color="auto"/>
            <w:left w:val="none" w:sz="0" w:space="0" w:color="auto"/>
            <w:bottom w:val="none" w:sz="0" w:space="0" w:color="auto"/>
            <w:right w:val="none" w:sz="0" w:space="0" w:color="auto"/>
          </w:divBdr>
          <w:divsChild>
            <w:div w:id="75474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621499">
      <w:bodyDiv w:val="1"/>
      <w:marLeft w:val="0"/>
      <w:marRight w:val="0"/>
      <w:marTop w:val="0"/>
      <w:marBottom w:val="0"/>
      <w:divBdr>
        <w:top w:val="none" w:sz="0" w:space="0" w:color="auto"/>
        <w:left w:val="none" w:sz="0" w:space="0" w:color="auto"/>
        <w:bottom w:val="none" w:sz="0" w:space="0" w:color="auto"/>
        <w:right w:val="none" w:sz="0" w:space="0" w:color="auto"/>
      </w:divBdr>
      <w:divsChild>
        <w:div w:id="212278566">
          <w:marLeft w:val="0"/>
          <w:marRight w:val="0"/>
          <w:marTop w:val="0"/>
          <w:marBottom w:val="450"/>
          <w:divBdr>
            <w:top w:val="none" w:sz="0" w:space="0" w:color="auto"/>
            <w:left w:val="none" w:sz="0" w:space="0" w:color="auto"/>
            <w:bottom w:val="none" w:sz="0" w:space="0" w:color="auto"/>
            <w:right w:val="none" w:sz="0" w:space="0" w:color="auto"/>
          </w:divBdr>
        </w:div>
        <w:div w:id="1040860458">
          <w:marLeft w:val="0"/>
          <w:marRight w:val="0"/>
          <w:marTop w:val="0"/>
          <w:marBottom w:val="4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ostonreview.net/war-security-politics-global-justice/alex-de-waal-garrison-america-and-threat-global-war" TargetMode="External"/><Relationship Id="rId13" Type="http://schemas.openxmlformats.org/officeDocument/2006/relationships/hyperlink" Target="https://www.wto.org/english/docs_e/legal_e/27-trips_04c_e.ht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hhrjournal.org/2017/03/new-who-leader-will-need-human-rights-to-counter-populism/" TargetMode="External"/><Relationship Id="rId12" Type="http://schemas.openxmlformats.org/officeDocument/2006/relationships/hyperlink" Target="https://www.wto.org/english/thewto_e/minist_e/mc10_e/briefing_notes_e/brief_agriculture_e.ht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scielo.br/j/trans/a/rLfb3yPN3p4KPsYpxp8LQCp/?format=pdf&amp;lang=en" TargetMode="External"/><Relationship Id="rId1" Type="http://schemas.openxmlformats.org/officeDocument/2006/relationships/customXml" Target="../customXml/item1.xml"/><Relationship Id="rId6" Type="http://schemas.openxmlformats.org/officeDocument/2006/relationships/hyperlink" Target="https://law.unimelb.edu.au/__data/assets/pdf_file/0007/1681117/Rimmer.pdf" TargetMode="External"/><Relationship Id="rId11" Type="http://schemas.openxmlformats.org/officeDocument/2006/relationships/hyperlink" Target="https://www.wto.org/english/tratop_e/tradfa_e/tradfa_e.htm" TargetMode="External"/><Relationship Id="rId5" Type="http://schemas.openxmlformats.org/officeDocument/2006/relationships/webSettings" Target="webSettings.xml"/><Relationship Id="rId15" Type="http://schemas.openxmlformats.org/officeDocument/2006/relationships/hyperlink" Target="https://www.cato.org/free-trade-bulletin/unnecessary-proposal-wto-waiver-intellectual-property-rights-covid-19-vaccines%5d/Kankee" TargetMode="External"/><Relationship Id="rId10" Type="http://schemas.openxmlformats.org/officeDocument/2006/relationships/hyperlink" Target="https://www.nytimes.com/2020/05/14/business/wto-chief-roberto-azevedo.html" TargetMode="External"/><Relationship Id="rId4" Type="http://schemas.openxmlformats.org/officeDocument/2006/relationships/settings" Target="settings.xml"/><Relationship Id="rId9" Type="http://schemas.openxmlformats.org/officeDocument/2006/relationships/hyperlink" Target="https://www.project-syndicate.org/commentary/world-trade-organization-revive-appellate-body-by-shang-jin-wei-and-xinding-yu-2019-12" TargetMode="External"/><Relationship Id="rId14" Type="http://schemas.openxmlformats.org/officeDocument/2006/relationships/hyperlink" Target="https://www.wto.org/english/docs_e/legal_e/27-trips_04c_e.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ian.DESKTOP-EQE42SB\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C95D79-5485-4E13-A512-3812C0AC7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1919</TotalTime>
  <Pages>19</Pages>
  <Words>10464</Words>
  <Characters>59650</Characters>
  <Application>Microsoft Office Word</Application>
  <DocSecurity>0</DocSecurity>
  <Lines>497</Lines>
  <Paragraphs>139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dc:creator>
  <cp:keywords>5.1.1</cp:keywords>
  <dc:description/>
  <cp:lastModifiedBy>Jayden Bai</cp:lastModifiedBy>
  <cp:revision>126</cp:revision>
  <dcterms:created xsi:type="dcterms:W3CDTF">2021-02-18T00:43:00Z</dcterms:created>
  <dcterms:modified xsi:type="dcterms:W3CDTF">2021-09-11T16:52:00Z</dcterms:modified>
</cp:coreProperties>
</file>