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0AF70" w14:textId="75211DB9" w:rsidR="000D476D" w:rsidRPr="0036256C" w:rsidRDefault="0036256C" w:rsidP="0036256C">
      <w:pPr>
        <w:pStyle w:val="Heading1"/>
        <w:rPr>
          <w:rFonts w:asciiTheme="minorHAnsi" w:hAnsiTheme="minorHAnsi" w:cstheme="minorHAnsi"/>
        </w:rPr>
      </w:pPr>
      <w:r w:rsidRPr="0036256C">
        <w:rPr>
          <w:rFonts w:asciiTheme="minorHAnsi" w:hAnsiTheme="minorHAnsi" w:cstheme="minorHAnsi"/>
        </w:rPr>
        <w:t>1NC</w:t>
      </w:r>
    </w:p>
    <w:p w14:paraId="127E2AA9" w14:textId="1E29D6B8" w:rsidR="0036256C" w:rsidRPr="0036256C" w:rsidRDefault="0036256C" w:rsidP="0036256C">
      <w:pPr>
        <w:pStyle w:val="Heading2"/>
        <w:rPr>
          <w:rFonts w:asciiTheme="minorHAnsi" w:hAnsiTheme="minorHAnsi" w:cstheme="minorHAnsi"/>
        </w:rPr>
      </w:pPr>
      <w:r w:rsidRPr="0036256C">
        <w:rPr>
          <w:rFonts w:asciiTheme="minorHAnsi" w:hAnsiTheme="minorHAnsi" w:cstheme="minorHAnsi"/>
        </w:rPr>
        <w:lastRenderedPageBreak/>
        <w:t>1</w:t>
      </w:r>
    </w:p>
    <w:p w14:paraId="461F1328" w14:textId="5E0A66B4" w:rsidR="0036256C" w:rsidRPr="0036256C" w:rsidRDefault="0036256C" w:rsidP="0036256C">
      <w:pPr>
        <w:pStyle w:val="Heading3"/>
        <w:rPr>
          <w:rFonts w:asciiTheme="minorHAnsi" w:hAnsiTheme="minorHAnsi" w:cstheme="minorHAnsi"/>
        </w:rPr>
      </w:pPr>
      <w:r w:rsidRPr="0036256C">
        <w:rPr>
          <w:rFonts w:asciiTheme="minorHAnsi" w:hAnsiTheme="minorHAnsi" w:cstheme="minorHAnsi"/>
        </w:rPr>
        <w:lastRenderedPageBreak/>
        <w:t>OFF</w:t>
      </w:r>
    </w:p>
    <w:p w14:paraId="3C402165" w14:textId="59470BAF" w:rsidR="0036256C" w:rsidRPr="0036256C" w:rsidRDefault="0036256C" w:rsidP="0036256C">
      <w:pPr>
        <w:pStyle w:val="Heading4"/>
        <w:rPr>
          <w:rFonts w:asciiTheme="minorHAnsi" w:hAnsiTheme="minorHAnsi" w:cstheme="minorHAnsi"/>
        </w:rPr>
      </w:pPr>
      <w:proofErr w:type="spellStart"/>
      <w:r w:rsidRPr="0036256C">
        <w:rPr>
          <w:rFonts w:asciiTheme="minorHAnsi" w:hAnsiTheme="minorHAnsi" w:cstheme="minorHAnsi"/>
        </w:rPr>
        <w:t>Interp</w:t>
      </w:r>
      <w:proofErr w:type="spellEnd"/>
      <w:r w:rsidRPr="0036256C">
        <w:rPr>
          <w:rFonts w:asciiTheme="minorHAnsi" w:hAnsiTheme="minorHAnsi" w:cstheme="minorHAnsi"/>
        </w:rPr>
        <w:t>: Debaters must disclose round reports on the 202</w:t>
      </w:r>
      <w:r w:rsidR="001529C9">
        <w:rPr>
          <w:rFonts w:asciiTheme="minorHAnsi" w:hAnsiTheme="minorHAnsi" w:cstheme="minorHAnsi"/>
        </w:rPr>
        <w:t>1</w:t>
      </w:r>
      <w:r w:rsidRPr="0036256C">
        <w:rPr>
          <w:rFonts w:asciiTheme="minorHAnsi" w:hAnsiTheme="minorHAnsi" w:cstheme="minorHAnsi"/>
        </w:rPr>
        <w:t>-202</w:t>
      </w:r>
      <w:r w:rsidR="001529C9">
        <w:rPr>
          <w:rFonts w:asciiTheme="minorHAnsi" w:hAnsiTheme="minorHAnsi" w:cstheme="minorHAnsi"/>
        </w:rPr>
        <w:t>2</w:t>
      </w:r>
      <w:r w:rsidRPr="0036256C">
        <w:rPr>
          <w:rFonts w:asciiTheme="minorHAnsi" w:hAnsiTheme="minorHAnsi" w:cstheme="minorHAnsi"/>
        </w:rPr>
        <w:t xml:space="preserve"> NDCA LD wiki for every round they have debated this season. Round reports disclose which positions (AC, NC, K, T, Theory, etc.) were read/gone for in every speech.</w:t>
      </w:r>
    </w:p>
    <w:p w14:paraId="034DEFA5" w14:textId="535E730F" w:rsidR="0036256C" w:rsidRDefault="0036256C" w:rsidP="0036256C">
      <w:pPr>
        <w:pStyle w:val="Heading4"/>
        <w:rPr>
          <w:rFonts w:asciiTheme="minorHAnsi" w:hAnsiTheme="minorHAnsi" w:cstheme="minorHAnsi"/>
        </w:rPr>
      </w:pPr>
      <w:r w:rsidRPr="0036256C">
        <w:rPr>
          <w:rFonts w:asciiTheme="minorHAnsi" w:hAnsiTheme="minorHAnsi" w:cstheme="minorHAnsi"/>
        </w:rPr>
        <w:t>Violation: screenshot in the doc – they have none</w:t>
      </w:r>
    </w:p>
    <w:p w14:paraId="6970F591" w14:textId="7A072B8D" w:rsidR="00176BDB" w:rsidRDefault="00176BDB" w:rsidP="00176BDB">
      <w:r>
        <w:rPr>
          <w:noProof/>
        </w:rPr>
        <w:drawing>
          <wp:inline distT="0" distB="0" distL="0" distR="0" wp14:anchorId="7212116A" wp14:editId="4F292F44">
            <wp:extent cx="5943600" cy="2827020"/>
            <wp:effectExtent l="0" t="0" r="0" b="0"/>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3600" cy="2827020"/>
                    </a:xfrm>
                    <a:prstGeom prst="rect">
                      <a:avLst/>
                    </a:prstGeom>
                    <a:noFill/>
                    <a:ln>
                      <a:noFill/>
                    </a:ln>
                  </pic:spPr>
                </pic:pic>
              </a:graphicData>
            </a:graphic>
          </wp:inline>
        </w:drawing>
      </w:r>
    </w:p>
    <w:p w14:paraId="001EB6FD" w14:textId="7E99A837" w:rsidR="00176BDB" w:rsidRPr="00176BDB" w:rsidRDefault="00176BDB" w:rsidP="00176BDB">
      <w:r>
        <w:rPr>
          <w:noProof/>
        </w:rPr>
        <w:drawing>
          <wp:inline distT="0" distB="0" distL="0" distR="0" wp14:anchorId="51CA1651" wp14:editId="4DDAE9B3">
            <wp:extent cx="5943600" cy="2183765"/>
            <wp:effectExtent l="0" t="0" r="0" b="6985"/>
            <wp:docPr id="2" name="Picture 2"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computer&#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3600" cy="2183765"/>
                    </a:xfrm>
                    <a:prstGeom prst="rect">
                      <a:avLst/>
                    </a:prstGeom>
                    <a:noFill/>
                    <a:ln>
                      <a:noFill/>
                    </a:ln>
                  </pic:spPr>
                </pic:pic>
              </a:graphicData>
            </a:graphic>
          </wp:inline>
        </w:drawing>
      </w:r>
    </w:p>
    <w:p w14:paraId="5FEF3926" w14:textId="77777777" w:rsidR="0036256C" w:rsidRPr="0036256C" w:rsidRDefault="0036256C" w:rsidP="0036256C">
      <w:pPr>
        <w:pStyle w:val="Heading4"/>
        <w:rPr>
          <w:rFonts w:asciiTheme="minorHAnsi" w:hAnsiTheme="minorHAnsi" w:cstheme="minorHAnsi"/>
        </w:rPr>
      </w:pPr>
      <w:r w:rsidRPr="0036256C">
        <w:rPr>
          <w:rFonts w:asciiTheme="minorHAnsi" w:hAnsiTheme="minorHAnsi" w:cstheme="minorHAnsi"/>
        </w:rPr>
        <w:lastRenderedPageBreak/>
        <w:t>Standards:</w:t>
      </w:r>
    </w:p>
    <w:p w14:paraId="77704716" w14:textId="77777777" w:rsidR="0036256C" w:rsidRPr="0036256C" w:rsidRDefault="0036256C" w:rsidP="0036256C">
      <w:pPr>
        <w:pStyle w:val="Heading4"/>
        <w:rPr>
          <w:rFonts w:asciiTheme="minorHAnsi" w:hAnsiTheme="minorHAnsi" w:cstheme="minorHAnsi"/>
        </w:rPr>
      </w:pPr>
      <w:r w:rsidRPr="0036256C">
        <w:rPr>
          <w:rFonts w:asciiTheme="minorHAnsi" w:hAnsiTheme="minorHAnsi" w:cstheme="minorHAnsi"/>
        </w:rPr>
        <w:t xml:space="preserve">1] Level Playing Field – big schools can go around and collect </w:t>
      </w:r>
      <w:proofErr w:type="gramStart"/>
      <w:r w:rsidRPr="0036256C">
        <w:rPr>
          <w:rFonts w:asciiTheme="minorHAnsi" w:hAnsiTheme="minorHAnsi" w:cstheme="minorHAnsi"/>
        </w:rPr>
        <w:t>flows</w:t>
      </w:r>
      <w:proofErr w:type="gramEnd"/>
      <w:r w:rsidRPr="0036256C">
        <w:rPr>
          <w:rFonts w:asciiTheme="minorHAnsi" w:hAnsiTheme="minorHAnsi" w:cstheme="minorHAnsi"/>
        </w:rPr>
        <w:t xml:space="preserve"> but independents are left in the dark so round reports are key for them to prep- they give you an idea of overall what layers debaters like going for so you can best prepare your strategy against them. Accessibility first and independent voter – it's an impact multiplier.</w:t>
      </w:r>
    </w:p>
    <w:p w14:paraId="2964177F" w14:textId="77777777" w:rsidR="0036256C" w:rsidRPr="0036256C" w:rsidRDefault="0036256C" w:rsidP="0036256C">
      <w:pPr>
        <w:pStyle w:val="Heading4"/>
        <w:rPr>
          <w:rFonts w:asciiTheme="minorHAnsi" w:hAnsiTheme="minorHAnsi" w:cstheme="minorHAnsi"/>
        </w:rPr>
      </w:pPr>
      <w:r w:rsidRPr="0036256C">
        <w:rPr>
          <w:rFonts w:asciiTheme="minorHAnsi" w:eastAsiaTheme="minorHAnsi" w:hAnsiTheme="minorHAnsi" w:cstheme="minorHAnsi"/>
          <w:szCs w:val="26"/>
        </w:rPr>
        <w:t>2]</w:t>
      </w:r>
      <w:r w:rsidRPr="0036256C">
        <w:rPr>
          <w:rFonts w:asciiTheme="minorHAnsi" w:eastAsiaTheme="minorHAnsi" w:hAnsiTheme="minorHAnsi" w:cstheme="minorHAnsi"/>
          <w:sz w:val="22"/>
        </w:rPr>
        <w:t xml:space="preserve"> </w:t>
      </w:r>
      <w:r w:rsidRPr="0036256C">
        <w:rPr>
          <w:rFonts w:asciiTheme="minorHAnsi" w:hAnsiTheme="minorHAnsi" w:cstheme="minorHAnsi"/>
        </w:rPr>
        <w:t xml:space="preserve">Strategy Education – round reports help novices understand the context in which positions are read by good debaters and help with brainstorming potential 1NCs vs </w:t>
      </w:r>
      <w:proofErr w:type="spellStart"/>
      <w:r w:rsidRPr="0036256C">
        <w:rPr>
          <w:rFonts w:asciiTheme="minorHAnsi" w:hAnsiTheme="minorHAnsi" w:cstheme="minorHAnsi"/>
        </w:rPr>
        <w:t>affs</w:t>
      </w:r>
      <w:proofErr w:type="spellEnd"/>
      <w:r w:rsidRPr="0036256C">
        <w:rPr>
          <w:rFonts w:asciiTheme="minorHAnsi" w:hAnsiTheme="minorHAnsi" w:cstheme="minorHAnsi"/>
        </w:rPr>
        <w:t xml:space="preserve"> – helps compensate for kids who can't afford coaches to prep out </w:t>
      </w:r>
      <w:proofErr w:type="spellStart"/>
      <w:r w:rsidRPr="0036256C">
        <w:rPr>
          <w:rFonts w:asciiTheme="minorHAnsi" w:hAnsiTheme="minorHAnsi" w:cstheme="minorHAnsi"/>
        </w:rPr>
        <w:t>affs</w:t>
      </w:r>
      <w:proofErr w:type="spellEnd"/>
      <w:r w:rsidRPr="0036256C">
        <w:rPr>
          <w:rFonts w:asciiTheme="minorHAnsi" w:hAnsiTheme="minorHAnsi" w:cstheme="minorHAnsi"/>
        </w:rPr>
        <w:t>.</w:t>
      </w:r>
    </w:p>
    <w:p w14:paraId="7FE62A64" w14:textId="77777777" w:rsidR="0036256C" w:rsidRPr="0036256C" w:rsidRDefault="0036256C" w:rsidP="0036256C">
      <w:pPr>
        <w:pStyle w:val="Heading4"/>
        <w:rPr>
          <w:rFonts w:asciiTheme="minorHAnsi" w:hAnsiTheme="minorHAnsi" w:cstheme="minorHAnsi"/>
        </w:rPr>
      </w:pPr>
      <w:r w:rsidRPr="0036256C">
        <w:rPr>
          <w:rFonts w:asciiTheme="minorHAnsi" w:hAnsiTheme="minorHAnsi" w:cstheme="minorHAnsi"/>
        </w:rPr>
        <w:t>3] Pre-round prep –1ARs gives especially give an idea of what type of debater someone is – they could go for 1AR theory every round– otherwise I enter every round unknowing whereas you have an idea of what you want to go for from the start – key to good clash</w:t>
      </w:r>
    </w:p>
    <w:p w14:paraId="3BF53491" w14:textId="77777777" w:rsidR="0036256C" w:rsidRPr="0036256C" w:rsidRDefault="0036256C" w:rsidP="0036256C">
      <w:pPr>
        <w:pStyle w:val="Heading4"/>
        <w:rPr>
          <w:rFonts w:asciiTheme="minorHAnsi" w:hAnsiTheme="minorHAnsi" w:cstheme="minorHAnsi"/>
        </w:rPr>
      </w:pPr>
      <w:r w:rsidRPr="0036256C">
        <w:rPr>
          <w:rFonts w:asciiTheme="minorHAnsi" w:hAnsiTheme="minorHAnsi" w:cstheme="minorHAnsi"/>
        </w:rPr>
        <w:t>4] Data collection – round reports are key to statistical analysis of LD debate</w:t>
      </w:r>
    </w:p>
    <w:p w14:paraId="48EE6A6E" w14:textId="77777777" w:rsidR="0036256C" w:rsidRPr="0036256C" w:rsidRDefault="0036256C" w:rsidP="0036256C">
      <w:pPr>
        <w:rPr>
          <w:rFonts w:asciiTheme="minorHAnsi" w:hAnsiTheme="minorHAnsi" w:cstheme="minorHAnsi"/>
        </w:rPr>
      </w:pPr>
      <w:r w:rsidRPr="0036256C">
        <w:rPr>
          <w:rStyle w:val="Heading4Char"/>
          <w:rFonts w:asciiTheme="minorHAnsi" w:hAnsiTheme="minorHAnsi" w:cstheme="minorHAnsi"/>
        </w:rPr>
        <w:t>Zhang 1/22</w:t>
      </w:r>
      <w:r w:rsidRPr="0036256C">
        <w:rPr>
          <w:rFonts w:asciiTheme="minorHAnsi" w:hAnsiTheme="minorHAnsi" w:cstheme="minorHAnsi"/>
        </w:rPr>
        <w:t xml:space="preserve"> </w:t>
      </w:r>
      <w:r w:rsidRPr="0036256C">
        <w:rPr>
          <w:rFonts w:asciiTheme="minorHAnsi" w:hAnsiTheme="minorHAnsi" w:cstheme="minorHAnsi"/>
          <w:sz w:val="18"/>
          <w:szCs w:val="18"/>
        </w:rPr>
        <w:t>Peter Zhang, 1-22-2021, "Disclosure in Numbers by Peter Zhang," Briefly, </w:t>
      </w:r>
      <w:hyperlink r:id="rId8" w:history="1">
        <w:r w:rsidRPr="0036256C">
          <w:rPr>
            <w:rStyle w:val="Hyperlink"/>
            <w:rFonts w:asciiTheme="minorHAnsi" w:hAnsiTheme="minorHAnsi" w:cstheme="minorHAnsi"/>
            <w:sz w:val="18"/>
            <w:szCs w:val="18"/>
          </w:rPr>
          <w:t>https://www.vbriefly.com/2021/01/22/disclosure-in-numbers-by-peter-zhang/?fbclid=IwAR0q5uCO74vLhYipH8QEO0PrLhY7CiIOwlEJUWEmnIVdqCmlM-jC4A-8rk0</w:t>
        </w:r>
      </w:hyperlink>
      <w:r w:rsidRPr="0036256C">
        <w:rPr>
          <w:rFonts w:asciiTheme="minorHAnsi" w:hAnsiTheme="minorHAnsi" w:cstheme="minorHAnsi"/>
          <w:sz w:val="18"/>
          <w:szCs w:val="18"/>
        </w:rPr>
        <w:t xml:space="preserve"> // LEX JB</w:t>
      </w:r>
    </w:p>
    <w:p w14:paraId="7D75C9EF" w14:textId="77777777" w:rsidR="0036256C" w:rsidRPr="0036256C" w:rsidRDefault="0036256C" w:rsidP="0036256C">
      <w:pPr>
        <w:rPr>
          <w:rFonts w:asciiTheme="minorHAnsi" w:hAnsiTheme="minorHAnsi" w:cstheme="minorHAnsi"/>
          <w:sz w:val="14"/>
        </w:rPr>
      </w:pPr>
      <w:r w:rsidRPr="0036256C">
        <w:rPr>
          <w:rFonts w:asciiTheme="minorHAnsi" w:hAnsiTheme="minorHAnsi" w:cstheme="minorHAnsi"/>
          <w:b/>
          <w:bCs/>
          <w:u w:val="single"/>
        </w:rPr>
        <w:t>I scraped the wikis (during off-hours) of every season starting 2014</w:t>
      </w:r>
      <w:r w:rsidRPr="0036256C">
        <w:rPr>
          <w:rFonts w:asciiTheme="minorHAnsi" w:hAnsiTheme="minorHAnsi" w:cstheme="minorHAnsi"/>
          <w:sz w:val="14"/>
        </w:rPr>
        <w:t xml:space="preserve">. Schools and teams with egregiously </w:t>
      </w:r>
      <w:proofErr w:type="spellStart"/>
      <w:r w:rsidRPr="0036256C">
        <w:rPr>
          <w:rFonts w:asciiTheme="minorHAnsi" w:hAnsiTheme="minorHAnsi" w:cstheme="minorHAnsi"/>
          <w:sz w:val="14"/>
        </w:rPr>
        <w:t>misformatted</w:t>
      </w:r>
      <w:proofErr w:type="spellEnd"/>
      <w:r w:rsidRPr="0036256C">
        <w:rPr>
          <w:rFonts w:asciiTheme="minorHAnsi" w:hAnsiTheme="minorHAnsi" w:cstheme="minorHAnsi"/>
          <w:sz w:val="14"/>
        </w:rPr>
        <w:t xml:space="preserve"> wiki pages (</w:t>
      </w:r>
      <w:proofErr w:type="gramStart"/>
      <w:r w:rsidRPr="0036256C">
        <w:rPr>
          <w:rFonts w:asciiTheme="minorHAnsi" w:hAnsiTheme="minorHAnsi" w:cstheme="minorHAnsi"/>
          <w:sz w:val="14"/>
        </w:rPr>
        <w:t>i.e.</w:t>
      </w:r>
      <w:proofErr w:type="gramEnd"/>
      <w:r w:rsidRPr="0036256C">
        <w:rPr>
          <w:rFonts w:asciiTheme="minorHAnsi" w:hAnsiTheme="minorHAnsi" w:cstheme="minorHAnsi"/>
          <w:sz w:val="14"/>
        </w:rPr>
        <w:t xml:space="preserve"> a handful of PF-</w:t>
      </w:r>
      <w:proofErr w:type="spellStart"/>
      <w:r w:rsidRPr="0036256C">
        <w:rPr>
          <w:rFonts w:asciiTheme="minorHAnsi" w:hAnsiTheme="minorHAnsi" w:cstheme="minorHAnsi"/>
          <w:sz w:val="14"/>
        </w:rPr>
        <w:t>ers</w:t>
      </w:r>
      <w:proofErr w:type="spellEnd"/>
      <w:r w:rsidRPr="0036256C">
        <w:rPr>
          <w:rFonts w:asciiTheme="minorHAnsi" w:hAnsiTheme="minorHAnsi" w:cstheme="minorHAnsi"/>
          <w:sz w:val="14"/>
        </w:rPr>
        <w:t xml:space="preserve">) were omitted. </w:t>
      </w:r>
      <w:r w:rsidRPr="0036256C">
        <w:rPr>
          <w:rFonts w:asciiTheme="minorHAnsi" w:hAnsiTheme="minorHAnsi" w:cstheme="minorHAnsi"/>
          <w:b/>
          <w:bCs/>
          <w:highlight w:val="green"/>
          <w:u w:val="single"/>
        </w:rPr>
        <w:t>I collected the round info, cite names, and round reports of each team’s page.</w:t>
      </w:r>
    </w:p>
    <w:p w14:paraId="2AD0DD12" w14:textId="77777777" w:rsidR="0036256C" w:rsidRPr="0036256C" w:rsidRDefault="0036256C" w:rsidP="0036256C">
      <w:pPr>
        <w:rPr>
          <w:rFonts w:asciiTheme="minorHAnsi" w:hAnsiTheme="minorHAnsi" w:cstheme="minorHAnsi"/>
          <w:sz w:val="14"/>
        </w:rPr>
      </w:pPr>
      <w:r w:rsidRPr="0036256C">
        <w:rPr>
          <w:rFonts w:asciiTheme="minorHAnsi" w:hAnsiTheme="minorHAnsi" w:cstheme="minorHAnsi"/>
          <w:b/>
          <w:bCs/>
          <w:u w:val="single"/>
        </w:rPr>
        <w:t xml:space="preserve">I also collected </w:t>
      </w:r>
      <w:proofErr w:type="spellStart"/>
      <w:r w:rsidRPr="0036256C">
        <w:rPr>
          <w:rFonts w:asciiTheme="minorHAnsi" w:hAnsiTheme="minorHAnsi" w:cstheme="minorHAnsi"/>
          <w:b/>
          <w:bCs/>
          <w:u w:val="single"/>
        </w:rPr>
        <w:t>Tabroom</w:t>
      </w:r>
      <w:proofErr w:type="spellEnd"/>
      <w:r w:rsidRPr="0036256C">
        <w:rPr>
          <w:rFonts w:asciiTheme="minorHAnsi" w:hAnsiTheme="minorHAnsi" w:cstheme="minorHAnsi"/>
          <w:b/>
          <w:bCs/>
          <w:u w:val="single"/>
        </w:rPr>
        <w:t xml:space="preserve"> data on every LD bid tournament</w:t>
      </w:r>
      <w:r w:rsidRPr="0036256C">
        <w:rPr>
          <w:rFonts w:asciiTheme="minorHAnsi" w:hAnsiTheme="minorHAnsi" w:cstheme="minorHAnsi"/>
          <w:sz w:val="14"/>
        </w:rPr>
        <w:t xml:space="preserve">, with historical records reaching back as far as available. Tournaments that weren’t hosted on </w:t>
      </w:r>
      <w:proofErr w:type="spellStart"/>
      <w:r w:rsidRPr="0036256C">
        <w:rPr>
          <w:rFonts w:asciiTheme="minorHAnsi" w:hAnsiTheme="minorHAnsi" w:cstheme="minorHAnsi"/>
          <w:sz w:val="14"/>
        </w:rPr>
        <w:t>Tabroom</w:t>
      </w:r>
      <w:proofErr w:type="spellEnd"/>
      <w:r w:rsidRPr="0036256C">
        <w:rPr>
          <w:rFonts w:asciiTheme="minorHAnsi" w:hAnsiTheme="minorHAnsi" w:cstheme="minorHAnsi"/>
          <w:sz w:val="14"/>
        </w:rPr>
        <w:t xml:space="preserve"> or which didn’t have entries pages were excluded. For the 295 remaining tournaments, I scraped the Novice, JV, and Varsity entries of LD, PF, and Policy. I made some judgement calls in categorizing these, but generally, Novice was open to middle schoolers, Varsity had a TOC bid, and JV was in between the two.</w:t>
      </w:r>
      <w:hyperlink r:id="rId9" w:anchor="_ftn2" w:history="1">
        <w:r w:rsidRPr="0036256C">
          <w:rPr>
            <w:rFonts w:asciiTheme="minorHAnsi" w:hAnsiTheme="minorHAnsi" w:cstheme="minorHAnsi"/>
            <w:sz w:val="14"/>
          </w:rPr>
          <w:t>[2]</w:t>
        </w:r>
      </w:hyperlink>
    </w:p>
    <w:p w14:paraId="29BDD023" w14:textId="77777777" w:rsidR="0036256C" w:rsidRPr="0036256C" w:rsidRDefault="0036256C" w:rsidP="0036256C">
      <w:pPr>
        <w:rPr>
          <w:rFonts w:asciiTheme="minorHAnsi" w:hAnsiTheme="minorHAnsi" w:cstheme="minorHAnsi"/>
          <w:sz w:val="14"/>
        </w:rPr>
      </w:pPr>
      <w:r w:rsidRPr="0036256C">
        <w:rPr>
          <w:rFonts w:asciiTheme="minorHAnsi" w:hAnsiTheme="minorHAnsi" w:cstheme="minorHAnsi"/>
          <w:b/>
          <w:bCs/>
          <w:u w:val="single"/>
        </w:rPr>
        <w:t>I matched teams</w:t>
      </w:r>
      <w:r w:rsidRPr="0036256C">
        <w:rPr>
          <w:rFonts w:asciiTheme="minorHAnsi" w:hAnsiTheme="minorHAnsi" w:cstheme="minorHAnsi"/>
          <w:sz w:val="14"/>
        </w:rPr>
        <w:t xml:space="preserve"> and tournament by using team names and school names. The losses are moderate (think 10%-</w:t>
      </w:r>
      <w:proofErr w:type="spellStart"/>
      <w:r w:rsidRPr="0036256C">
        <w:rPr>
          <w:rFonts w:asciiTheme="minorHAnsi" w:hAnsiTheme="minorHAnsi" w:cstheme="minorHAnsi"/>
          <w:sz w:val="14"/>
        </w:rPr>
        <w:t>ish</w:t>
      </w:r>
      <w:proofErr w:type="spellEnd"/>
      <w:r w:rsidRPr="0036256C">
        <w:rPr>
          <w:rFonts w:asciiTheme="minorHAnsi" w:hAnsiTheme="minorHAnsi" w:cstheme="minorHAnsi"/>
          <w:sz w:val="14"/>
        </w:rPr>
        <w:t xml:space="preserve">), but significant enough that you should treat the results with caution. The </w:t>
      </w:r>
      <w:proofErr w:type="spellStart"/>
      <w:r w:rsidRPr="0036256C">
        <w:rPr>
          <w:rFonts w:asciiTheme="minorHAnsi" w:hAnsiTheme="minorHAnsi" w:cstheme="minorHAnsi"/>
          <w:sz w:val="14"/>
        </w:rPr>
        <w:t>aff</w:t>
      </w:r>
      <w:proofErr w:type="spellEnd"/>
      <w:r w:rsidRPr="0036256C">
        <w:rPr>
          <w:rFonts w:asciiTheme="minorHAnsi" w:hAnsiTheme="minorHAnsi" w:cstheme="minorHAnsi"/>
          <w:sz w:val="14"/>
        </w:rPr>
        <w:t xml:space="preserve"> and neg pages were combined for the analysis—if they only open-sourced on the </w:t>
      </w:r>
      <w:proofErr w:type="spellStart"/>
      <w:r w:rsidRPr="0036256C">
        <w:rPr>
          <w:rFonts w:asciiTheme="minorHAnsi" w:hAnsiTheme="minorHAnsi" w:cstheme="minorHAnsi"/>
          <w:sz w:val="14"/>
        </w:rPr>
        <w:t>aff</w:t>
      </w:r>
      <w:proofErr w:type="spellEnd"/>
      <w:r w:rsidRPr="0036256C">
        <w:rPr>
          <w:rFonts w:asciiTheme="minorHAnsi" w:hAnsiTheme="minorHAnsi" w:cstheme="minorHAnsi"/>
          <w:sz w:val="14"/>
        </w:rPr>
        <w:t>, that still counts.</w:t>
      </w:r>
    </w:p>
    <w:p w14:paraId="71E684F6" w14:textId="77777777" w:rsidR="0036256C" w:rsidRPr="0036256C" w:rsidRDefault="0036256C" w:rsidP="0036256C">
      <w:pPr>
        <w:rPr>
          <w:rFonts w:asciiTheme="minorHAnsi" w:hAnsiTheme="minorHAnsi" w:cstheme="minorHAnsi"/>
          <w:sz w:val="14"/>
        </w:rPr>
      </w:pPr>
      <w:r w:rsidRPr="0036256C">
        <w:rPr>
          <w:rFonts w:asciiTheme="minorHAnsi" w:hAnsiTheme="minorHAnsi" w:cstheme="minorHAnsi"/>
          <w:sz w:val="14"/>
        </w:rPr>
        <w:t>Let’s start with the state of disclosure theory. This season’s debaters love it. About a third of Varsity LD entries had a cite that mentioned disclosure. One-third is huge compared to last season and the season before, when the proportion plateaued at around 20%. It must have to do with the online environment—e-debaters are, on average, more </w:t>
      </w:r>
      <w:hyperlink r:id="rId10" w:history="1">
        <w:r w:rsidRPr="0036256C">
          <w:rPr>
            <w:rFonts w:asciiTheme="minorHAnsi" w:hAnsiTheme="minorHAnsi" w:cstheme="minorHAnsi"/>
            <w:sz w:val="14"/>
          </w:rPr>
          <w:t>engaged</w:t>
        </w:r>
      </w:hyperlink>
      <w:r w:rsidRPr="0036256C">
        <w:rPr>
          <w:rFonts w:asciiTheme="minorHAnsi" w:hAnsiTheme="minorHAnsi" w:cstheme="minorHAnsi"/>
          <w:sz w:val="14"/>
        </w:rPr>
        <w:t xml:space="preserve">, more tech savvy, and much less likely to just ask for the </w:t>
      </w:r>
      <w:proofErr w:type="spellStart"/>
      <w:r w:rsidRPr="0036256C">
        <w:rPr>
          <w:rFonts w:asciiTheme="minorHAnsi" w:hAnsiTheme="minorHAnsi" w:cstheme="minorHAnsi"/>
          <w:sz w:val="14"/>
        </w:rPr>
        <w:t>aff</w:t>
      </w:r>
      <w:proofErr w:type="spellEnd"/>
      <w:r w:rsidRPr="0036256C">
        <w:rPr>
          <w:rFonts w:asciiTheme="minorHAnsi" w:hAnsiTheme="minorHAnsi" w:cstheme="minorHAnsi"/>
          <w:sz w:val="14"/>
        </w:rPr>
        <w:t xml:space="preserve"> in person.</w:t>
      </w:r>
    </w:p>
    <w:p w14:paraId="3387BEB0" w14:textId="77777777" w:rsidR="0036256C" w:rsidRPr="0036256C" w:rsidRDefault="0036256C" w:rsidP="0036256C">
      <w:pPr>
        <w:rPr>
          <w:rFonts w:asciiTheme="minorHAnsi" w:hAnsiTheme="minorHAnsi" w:cstheme="minorHAnsi"/>
          <w:sz w:val="14"/>
        </w:rPr>
      </w:pPr>
      <w:r w:rsidRPr="0036256C">
        <w:rPr>
          <w:rFonts w:asciiTheme="minorHAnsi" w:hAnsiTheme="minorHAnsi" w:cstheme="minorHAnsi"/>
          <w:sz w:val="14"/>
        </w:rPr>
        <w:t xml:space="preserve">Of course, “disclose citations” isn’t a revolutionary idea. </w:t>
      </w:r>
      <w:r w:rsidRPr="0036256C">
        <w:rPr>
          <w:rFonts w:asciiTheme="minorHAnsi" w:hAnsiTheme="minorHAnsi" w:cstheme="minorHAnsi"/>
          <w:b/>
          <w:bCs/>
          <w:highlight w:val="green"/>
          <w:u w:val="single"/>
        </w:rPr>
        <w:t>The real changes were in</w:t>
      </w:r>
      <w:r w:rsidRPr="0036256C">
        <w:rPr>
          <w:rFonts w:asciiTheme="minorHAnsi" w:hAnsiTheme="minorHAnsi" w:cstheme="minorHAnsi"/>
          <w:sz w:val="14"/>
        </w:rPr>
        <w:t xml:space="preserve"> the </w:t>
      </w:r>
      <w:r w:rsidRPr="0036256C">
        <w:rPr>
          <w:rFonts w:asciiTheme="minorHAnsi" w:hAnsiTheme="minorHAnsi" w:cstheme="minorHAnsi"/>
          <w:b/>
          <w:bCs/>
          <w:highlight w:val="green"/>
          <w:u w:val="single"/>
        </w:rPr>
        <w:t>other</w:t>
      </w:r>
      <w:r w:rsidRPr="0036256C">
        <w:rPr>
          <w:rFonts w:asciiTheme="minorHAnsi" w:hAnsiTheme="minorHAnsi" w:cstheme="minorHAnsi"/>
          <w:sz w:val="14"/>
        </w:rPr>
        <w:t xml:space="preserve"> disclosure </w:t>
      </w:r>
      <w:proofErr w:type="spellStart"/>
      <w:r w:rsidRPr="0036256C">
        <w:rPr>
          <w:rFonts w:asciiTheme="minorHAnsi" w:hAnsiTheme="minorHAnsi" w:cstheme="minorHAnsi"/>
          <w:b/>
          <w:bCs/>
          <w:highlight w:val="green"/>
          <w:u w:val="single"/>
        </w:rPr>
        <w:t>interps</w:t>
      </w:r>
      <w:proofErr w:type="spellEnd"/>
      <w:r w:rsidRPr="0036256C">
        <w:rPr>
          <w:rFonts w:asciiTheme="minorHAnsi" w:hAnsiTheme="minorHAnsi" w:cstheme="minorHAnsi"/>
          <w:sz w:val="14"/>
        </w:rPr>
        <w:t xml:space="preserve">: open source, new </w:t>
      </w:r>
      <w:proofErr w:type="spellStart"/>
      <w:r w:rsidRPr="0036256C">
        <w:rPr>
          <w:rFonts w:asciiTheme="minorHAnsi" w:hAnsiTheme="minorHAnsi" w:cstheme="minorHAnsi"/>
          <w:sz w:val="14"/>
        </w:rPr>
        <w:t>affs</w:t>
      </w:r>
      <w:proofErr w:type="spellEnd"/>
      <w:r w:rsidRPr="0036256C">
        <w:rPr>
          <w:rFonts w:asciiTheme="minorHAnsi" w:hAnsiTheme="minorHAnsi" w:cstheme="minorHAnsi"/>
          <w:sz w:val="14"/>
        </w:rPr>
        <w:t xml:space="preserve"> bad, full-text, and </w:t>
      </w:r>
      <w:r w:rsidRPr="0036256C">
        <w:rPr>
          <w:rFonts w:asciiTheme="minorHAnsi" w:hAnsiTheme="minorHAnsi" w:cstheme="minorHAnsi"/>
          <w:b/>
          <w:bCs/>
          <w:highlight w:val="green"/>
          <w:u w:val="single"/>
        </w:rPr>
        <w:t>round reports</w:t>
      </w:r>
      <w:r w:rsidRPr="0036256C">
        <w:rPr>
          <w:rFonts w:asciiTheme="minorHAnsi" w:hAnsiTheme="minorHAnsi" w:cstheme="minorHAnsi"/>
          <w:sz w:val="14"/>
        </w:rPr>
        <w:t xml:space="preserve">. </w:t>
      </w:r>
      <w:proofErr w:type="gramStart"/>
      <w:r w:rsidRPr="0036256C">
        <w:rPr>
          <w:rFonts w:asciiTheme="minorHAnsi" w:hAnsiTheme="minorHAnsi" w:cstheme="minorHAnsi"/>
          <w:sz w:val="14"/>
        </w:rPr>
        <w:t>Full-text</w:t>
      </w:r>
      <w:proofErr w:type="gramEnd"/>
      <w:r w:rsidRPr="0036256C">
        <w:rPr>
          <w:rFonts w:asciiTheme="minorHAnsi" w:hAnsiTheme="minorHAnsi" w:cstheme="minorHAnsi"/>
          <w:sz w:val="14"/>
        </w:rPr>
        <w:t xml:space="preserve"> blew up in 2017 and has steadily declined since; it seems to have been replaced by open source, which is now fairly popular. Round reports </w:t>
      </w:r>
      <w:proofErr w:type="gramStart"/>
      <w:r w:rsidRPr="0036256C">
        <w:rPr>
          <w:rFonts w:asciiTheme="minorHAnsi" w:hAnsiTheme="minorHAnsi" w:cstheme="minorHAnsi"/>
          <w:sz w:val="14"/>
        </w:rPr>
        <w:t>is</w:t>
      </w:r>
      <w:proofErr w:type="gramEnd"/>
      <w:r w:rsidRPr="0036256C">
        <w:rPr>
          <w:rFonts w:asciiTheme="minorHAnsi" w:hAnsiTheme="minorHAnsi" w:cstheme="minorHAnsi"/>
          <w:sz w:val="14"/>
        </w:rPr>
        <w:t xml:space="preserve"> still a fringe </w:t>
      </w:r>
      <w:proofErr w:type="spellStart"/>
      <w:r w:rsidRPr="0036256C">
        <w:rPr>
          <w:rFonts w:asciiTheme="minorHAnsi" w:hAnsiTheme="minorHAnsi" w:cstheme="minorHAnsi"/>
          <w:sz w:val="14"/>
        </w:rPr>
        <w:t>interp</w:t>
      </w:r>
      <w:proofErr w:type="spellEnd"/>
      <w:r w:rsidRPr="0036256C">
        <w:rPr>
          <w:rFonts w:asciiTheme="minorHAnsi" w:hAnsiTheme="minorHAnsi" w:cstheme="minorHAnsi"/>
          <w:sz w:val="14"/>
        </w:rPr>
        <w:t xml:space="preserve"> (as it should be). New </w:t>
      </w:r>
      <w:proofErr w:type="spellStart"/>
      <w:r w:rsidRPr="0036256C">
        <w:rPr>
          <w:rFonts w:asciiTheme="minorHAnsi" w:hAnsiTheme="minorHAnsi" w:cstheme="minorHAnsi"/>
          <w:sz w:val="14"/>
        </w:rPr>
        <w:t>affs</w:t>
      </w:r>
      <w:proofErr w:type="spellEnd"/>
      <w:r w:rsidRPr="0036256C">
        <w:rPr>
          <w:rFonts w:asciiTheme="minorHAnsi" w:hAnsiTheme="minorHAnsi" w:cstheme="minorHAnsi"/>
          <w:sz w:val="14"/>
        </w:rPr>
        <w:t xml:space="preserve"> bad, on the other hand, has grown exponentially: one in every seven debaters demands the plan text!</w:t>
      </w:r>
    </w:p>
    <w:p w14:paraId="79AB405F" w14:textId="77777777" w:rsidR="0036256C" w:rsidRPr="0036256C" w:rsidRDefault="0036256C" w:rsidP="0036256C">
      <w:pPr>
        <w:rPr>
          <w:rFonts w:asciiTheme="minorHAnsi" w:hAnsiTheme="minorHAnsi" w:cstheme="minorHAnsi"/>
          <w:sz w:val="14"/>
        </w:rPr>
      </w:pPr>
      <w:r w:rsidRPr="0036256C">
        <w:rPr>
          <w:rFonts w:asciiTheme="minorHAnsi" w:hAnsiTheme="minorHAnsi" w:cstheme="minorHAnsi"/>
          <w:sz w:val="14"/>
        </w:rPr>
        <w:t>Ok, so there’s more disclosure theory—have the sacrifices of substance been worth it?</w:t>
      </w:r>
    </w:p>
    <w:p w14:paraId="39D185EE" w14:textId="77777777" w:rsidR="0036256C" w:rsidRPr="0036256C" w:rsidRDefault="0036256C" w:rsidP="0036256C">
      <w:pPr>
        <w:rPr>
          <w:rFonts w:asciiTheme="minorHAnsi" w:hAnsiTheme="minorHAnsi" w:cstheme="minorHAnsi"/>
          <w:sz w:val="14"/>
        </w:rPr>
      </w:pPr>
      <w:r w:rsidRPr="0036256C">
        <w:rPr>
          <w:rFonts w:asciiTheme="minorHAnsi" w:hAnsiTheme="minorHAnsi" w:cstheme="minorHAnsi"/>
          <w:sz w:val="14"/>
        </w:rPr>
        <w:t xml:space="preserve">It appears so, and along every metric too. </w:t>
      </w:r>
      <w:r w:rsidRPr="0036256C">
        <w:rPr>
          <w:rFonts w:asciiTheme="minorHAnsi" w:hAnsiTheme="minorHAnsi" w:cstheme="minorHAnsi"/>
          <w:b/>
          <w:bCs/>
          <w:u w:val="single"/>
        </w:rPr>
        <w:t xml:space="preserve">Two-thirds of debaters </w:t>
      </w:r>
      <w:proofErr w:type="gramStart"/>
      <w:r w:rsidRPr="0036256C">
        <w:rPr>
          <w:rFonts w:asciiTheme="minorHAnsi" w:hAnsiTheme="minorHAnsi" w:cstheme="minorHAnsi"/>
          <w:b/>
          <w:bCs/>
          <w:u w:val="single"/>
        </w:rPr>
        <w:t>disclose</w:t>
      </w:r>
      <w:proofErr w:type="gramEnd"/>
      <w:r w:rsidRPr="0036256C">
        <w:rPr>
          <w:rFonts w:asciiTheme="minorHAnsi" w:hAnsiTheme="minorHAnsi" w:cstheme="minorHAnsi"/>
          <w:b/>
          <w:bCs/>
          <w:u w:val="single"/>
        </w:rPr>
        <w:t xml:space="preserve"> and the proportion has been growing each year. As we may have expected from the earlier chart, there was a bump in this season of about 10%. </w:t>
      </w:r>
      <w:r w:rsidRPr="0036256C">
        <w:rPr>
          <w:rFonts w:asciiTheme="minorHAnsi" w:hAnsiTheme="minorHAnsi" w:cstheme="minorHAnsi"/>
          <w:b/>
          <w:bCs/>
          <w:highlight w:val="green"/>
          <w:u w:val="single"/>
        </w:rPr>
        <w:t>Of those who post cites, the share who post round reports and open source has grown</w:t>
      </w:r>
      <w:r w:rsidRPr="0036256C">
        <w:rPr>
          <w:rFonts w:asciiTheme="minorHAnsi" w:hAnsiTheme="minorHAnsi" w:cstheme="minorHAnsi"/>
          <w:b/>
          <w:bCs/>
          <w:u w:val="single"/>
        </w:rPr>
        <w:t xml:space="preserve"> consistently since 2016 </w:t>
      </w:r>
      <w:r w:rsidRPr="0036256C">
        <w:rPr>
          <w:rFonts w:asciiTheme="minorHAnsi" w:hAnsiTheme="minorHAnsi" w:cstheme="minorHAnsi"/>
          <w:b/>
          <w:bCs/>
          <w:highlight w:val="green"/>
          <w:u w:val="single"/>
        </w:rPr>
        <w:t>and now is at</w:t>
      </w:r>
      <w:r w:rsidRPr="0036256C">
        <w:rPr>
          <w:rFonts w:asciiTheme="minorHAnsi" w:hAnsiTheme="minorHAnsi" w:cstheme="minorHAnsi"/>
          <w:b/>
          <w:bCs/>
          <w:u w:val="single"/>
        </w:rPr>
        <w:t xml:space="preserve"> almost </w:t>
      </w:r>
      <w:r w:rsidRPr="0036256C">
        <w:rPr>
          <w:rFonts w:asciiTheme="minorHAnsi" w:hAnsiTheme="minorHAnsi" w:cstheme="minorHAnsi"/>
          <w:b/>
          <w:bCs/>
          <w:highlight w:val="green"/>
          <w:u w:val="single"/>
        </w:rPr>
        <w:t>90%.</w:t>
      </w:r>
    </w:p>
    <w:p w14:paraId="360BDA65" w14:textId="0A9217F8" w:rsidR="0036256C" w:rsidRPr="0036256C" w:rsidRDefault="0036256C" w:rsidP="0036256C">
      <w:pPr>
        <w:pStyle w:val="Heading4"/>
        <w:rPr>
          <w:rFonts w:asciiTheme="minorHAnsi" w:hAnsiTheme="minorHAnsi" w:cstheme="minorHAnsi"/>
        </w:rPr>
      </w:pPr>
      <w:r w:rsidRPr="0036256C">
        <w:rPr>
          <w:rFonts w:asciiTheme="minorHAnsi" w:hAnsiTheme="minorHAnsi" w:cstheme="minorHAnsi"/>
        </w:rPr>
        <w:lastRenderedPageBreak/>
        <w:t xml:space="preserve">Data collection outweighs on norming – a) allows us to be accurate with our findings to see which norms </w:t>
      </w:r>
      <w:proofErr w:type="gramStart"/>
      <w:r w:rsidR="009E4B8E">
        <w:rPr>
          <w:rFonts w:asciiTheme="minorHAnsi" w:hAnsiTheme="minorHAnsi" w:cstheme="minorHAnsi"/>
        </w:rPr>
        <w:t xml:space="preserve">are </w:t>
      </w:r>
      <w:r w:rsidR="009E4B8E" w:rsidRPr="0036256C">
        <w:rPr>
          <w:rFonts w:asciiTheme="minorHAnsi" w:hAnsiTheme="minorHAnsi" w:cstheme="minorHAnsi"/>
        </w:rPr>
        <w:t>good and which norms</w:t>
      </w:r>
      <w:proofErr w:type="gramEnd"/>
      <w:r w:rsidR="009E4B8E" w:rsidRPr="0036256C">
        <w:rPr>
          <w:rFonts w:asciiTheme="minorHAnsi" w:hAnsiTheme="minorHAnsi" w:cstheme="minorHAnsi"/>
        </w:rPr>
        <w:t xml:space="preserve"> are</w:t>
      </w:r>
      <w:r w:rsidRPr="0036256C">
        <w:rPr>
          <w:rFonts w:asciiTheme="minorHAnsi" w:hAnsiTheme="minorHAnsi" w:cstheme="minorHAnsi"/>
        </w:rPr>
        <w:t xml:space="preserve"> aren’t b) data collection allows us to see if norming is working – means it comes lexically prior to any shells read in this round </w:t>
      </w:r>
    </w:p>
    <w:p w14:paraId="7FC633D9" w14:textId="69F5671E" w:rsidR="0036256C" w:rsidRPr="0036256C" w:rsidRDefault="0036256C" w:rsidP="0036256C">
      <w:pPr>
        <w:pStyle w:val="Heading4"/>
        <w:rPr>
          <w:rFonts w:asciiTheme="minorHAnsi" w:hAnsiTheme="minorHAnsi" w:cstheme="minorHAnsi"/>
        </w:rPr>
      </w:pPr>
      <w:r w:rsidRPr="0036256C">
        <w:rPr>
          <w:rFonts w:asciiTheme="minorHAnsi" w:hAnsiTheme="minorHAnsi" w:cstheme="minorHAnsi"/>
        </w:rPr>
        <w:t>[1] DTD on disclosure – a) disclosure cannot be drop the argument because it would just drop you because you’re the norm b) deterrence</w:t>
      </w:r>
      <w:r w:rsidR="00F95097">
        <w:rPr>
          <w:rFonts w:asciiTheme="minorHAnsi" w:hAnsiTheme="minorHAnsi" w:cstheme="minorHAnsi"/>
        </w:rPr>
        <w:t>, also dropping them is key now because it’s the beginning of the season which is key to norms creation</w:t>
      </w:r>
    </w:p>
    <w:p w14:paraId="71BFFFE5" w14:textId="73D48A76" w:rsidR="0036256C" w:rsidRPr="0036256C" w:rsidRDefault="0036256C" w:rsidP="0036256C">
      <w:pPr>
        <w:pStyle w:val="Heading4"/>
        <w:rPr>
          <w:rFonts w:asciiTheme="minorHAnsi" w:hAnsiTheme="minorHAnsi" w:cstheme="minorHAnsi"/>
        </w:rPr>
      </w:pPr>
      <w:r w:rsidRPr="0036256C">
        <w:rPr>
          <w:rFonts w:asciiTheme="minorHAnsi" w:hAnsiTheme="minorHAnsi" w:cstheme="minorHAnsi"/>
        </w:rPr>
        <w:t xml:space="preserve">[2] Reject all responses to disclosure – </w:t>
      </w:r>
      <w:r w:rsidR="009E4B8E">
        <w:rPr>
          <w:rFonts w:asciiTheme="minorHAnsi" w:hAnsiTheme="minorHAnsi" w:cstheme="minorHAnsi"/>
        </w:rPr>
        <w:t xml:space="preserve">they disclose open source which concedes the validity of disclosure being good – anything else is a </w:t>
      </w:r>
      <w:proofErr w:type="spellStart"/>
      <w:r w:rsidR="009E4B8E">
        <w:rPr>
          <w:rFonts w:asciiTheme="minorHAnsi" w:hAnsiTheme="minorHAnsi" w:cstheme="minorHAnsi"/>
        </w:rPr>
        <w:t>doubleturn</w:t>
      </w:r>
      <w:proofErr w:type="spellEnd"/>
      <w:r w:rsidR="009E4B8E">
        <w:rPr>
          <w:rFonts w:asciiTheme="minorHAnsi" w:hAnsiTheme="minorHAnsi" w:cstheme="minorHAnsi"/>
        </w:rPr>
        <w:t xml:space="preserve"> </w:t>
      </w:r>
    </w:p>
    <w:p w14:paraId="6DC8DBF7" w14:textId="26FD4BE1" w:rsidR="0036256C" w:rsidRPr="0036256C" w:rsidRDefault="0036256C" w:rsidP="0036256C">
      <w:pPr>
        <w:pStyle w:val="Heading4"/>
        <w:rPr>
          <w:rFonts w:asciiTheme="minorHAnsi" w:hAnsiTheme="minorHAnsi" w:cstheme="minorHAnsi"/>
        </w:rPr>
      </w:pPr>
      <w:r w:rsidRPr="0036256C">
        <w:rPr>
          <w:rFonts w:asciiTheme="minorHAnsi" w:hAnsiTheme="minorHAnsi" w:cstheme="minorHAnsi"/>
        </w:rPr>
        <w:t xml:space="preserve">[3] No RVI on </w:t>
      </w:r>
      <w:r w:rsidR="00D64DCC">
        <w:rPr>
          <w:rFonts w:asciiTheme="minorHAnsi" w:hAnsiTheme="minorHAnsi" w:cstheme="minorHAnsi"/>
        </w:rPr>
        <w:t xml:space="preserve">disclosure – a) prevents people from checking back for bad disclosure – means we never get better wikis because they’re afraid to lose off the RVI b) they know that people will read disclosure on </w:t>
      </w:r>
      <w:proofErr w:type="gramStart"/>
      <w:r w:rsidR="00D64DCC">
        <w:rPr>
          <w:rFonts w:asciiTheme="minorHAnsi" w:hAnsiTheme="minorHAnsi" w:cstheme="minorHAnsi"/>
        </w:rPr>
        <w:t>them</w:t>
      </w:r>
      <w:proofErr w:type="gramEnd"/>
      <w:r w:rsidR="00D64DCC">
        <w:rPr>
          <w:rFonts w:asciiTheme="minorHAnsi" w:hAnsiTheme="minorHAnsi" w:cstheme="minorHAnsi"/>
        </w:rPr>
        <w:t xml:space="preserve"> so they prep a </w:t>
      </w:r>
      <w:proofErr w:type="spellStart"/>
      <w:r w:rsidR="00D64DCC">
        <w:rPr>
          <w:rFonts w:asciiTheme="minorHAnsi" w:hAnsiTheme="minorHAnsi" w:cstheme="minorHAnsi"/>
        </w:rPr>
        <w:t>counterinterp</w:t>
      </w:r>
      <w:proofErr w:type="spellEnd"/>
      <w:r w:rsidR="00D64DCC">
        <w:rPr>
          <w:rFonts w:asciiTheme="minorHAnsi" w:hAnsiTheme="minorHAnsi" w:cstheme="minorHAnsi"/>
        </w:rPr>
        <w:t xml:space="preserve"> just to win off the RVI – leads to infinitely abusive norms </w:t>
      </w:r>
    </w:p>
    <w:p w14:paraId="4DAB8299" w14:textId="77777777" w:rsidR="0036256C" w:rsidRPr="0036256C" w:rsidRDefault="0036256C" w:rsidP="0036256C">
      <w:pPr>
        <w:pStyle w:val="Heading4"/>
        <w:rPr>
          <w:rFonts w:asciiTheme="minorHAnsi" w:hAnsiTheme="minorHAnsi" w:cstheme="minorHAnsi"/>
        </w:rPr>
      </w:pPr>
      <w:r w:rsidRPr="0036256C">
        <w:rPr>
          <w:rFonts w:asciiTheme="minorHAnsi" w:hAnsiTheme="minorHAnsi" w:cstheme="minorHAnsi"/>
        </w:rPr>
        <w:t xml:space="preserve">[4] CI – 1] reasonability is arbitrary – impossible to know what is reasonable until you establish a </w:t>
      </w:r>
      <w:proofErr w:type="spellStart"/>
      <w:r w:rsidRPr="0036256C">
        <w:rPr>
          <w:rFonts w:asciiTheme="minorHAnsi" w:hAnsiTheme="minorHAnsi" w:cstheme="minorHAnsi"/>
        </w:rPr>
        <w:t>brightline</w:t>
      </w:r>
      <w:proofErr w:type="spellEnd"/>
      <w:r w:rsidRPr="0036256C">
        <w:rPr>
          <w:rFonts w:asciiTheme="minorHAnsi" w:hAnsiTheme="minorHAnsi" w:cstheme="minorHAnsi"/>
        </w:rPr>
        <w:t xml:space="preserve"> 2] bites judge intervention </w:t>
      </w:r>
      <w:proofErr w:type="spellStart"/>
      <w:r w:rsidRPr="0036256C">
        <w:rPr>
          <w:rFonts w:asciiTheme="minorHAnsi" w:hAnsiTheme="minorHAnsi" w:cstheme="minorHAnsi"/>
        </w:rPr>
        <w:t>cuz</w:t>
      </w:r>
      <w:proofErr w:type="spellEnd"/>
      <w:r w:rsidRPr="0036256C">
        <w:rPr>
          <w:rFonts w:asciiTheme="minorHAnsi" w:hAnsiTheme="minorHAnsi" w:cstheme="minorHAnsi"/>
        </w:rPr>
        <w:t xml:space="preserve"> they </w:t>
      </w:r>
      <w:proofErr w:type="gramStart"/>
      <w:r w:rsidRPr="0036256C">
        <w:rPr>
          <w:rFonts w:asciiTheme="minorHAnsi" w:hAnsiTheme="minorHAnsi" w:cstheme="minorHAnsi"/>
        </w:rPr>
        <w:t>have to</w:t>
      </w:r>
      <w:proofErr w:type="gramEnd"/>
      <w:r w:rsidRPr="0036256C">
        <w:rPr>
          <w:rFonts w:asciiTheme="minorHAnsi" w:hAnsiTheme="minorHAnsi" w:cstheme="minorHAnsi"/>
        </w:rPr>
        <w:t xml:space="preserve"> gut check what they think is good 3] reasonability collapses </w:t>
      </w:r>
      <w:proofErr w:type="spellStart"/>
      <w:r w:rsidRPr="0036256C">
        <w:rPr>
          <w:rFonts w:asciiTheme="minorHAnsi" w:hAnsiTheme="minorHAnsi" w:cstheme="minorHAnsi"/>
        </w:rPr>
        <w:t>cuz</w:t>
      </w:r>
      <w:proofErr w:type="spellEnd"/>
      <w:r w:rsidRPr="0036256C">
        <w:rPr>
          <w:rFonts w:asciiTheme="minorHAnsi" w:hAnsiTheme="minorHAnsi" w:cstheme="minorHAnsi"/>
        </w:rPr>
        <w:t xml:space="preserve"> u use offense defense to evaluate offense under the BL 4] norms – you can sidestep norms by selectively choosing a different </w:t>
      </w:r>
      <w:proofErr w:type="spellStart"/>
      <w:r w:rsidRPr="0036256C">
        <w:rPr>
          <w:rFonts w:asciiTheme="minorHAnsi" w:hAnsiTheme="minorHAnsi" w:cstheme="minorHAnsi"/>
        </w:rPr>
        <w:t>brightline</w:t>
      </w:r>
      <w:proofErr w:type="spellEnd"/>
      <w:r w:rsidRPr="0036256C">
        <w:rPr>
          <w:rFonts w:asciiTheme="minorHAnsi" w:hAnsiTheme="minorHAnsi" w:cstheme="minorHAnsi"/>
        </w:rPr>
        <w:t xml:space="preserve"> you meet every round. </w:t>
      </w:r>
    </w:p>
    <w:p w14:paraId="47BE08C4" w14:textId="4889A966" w:rsidR="0036256C" w:rsidRPr="0036256C" w:rsidRDefault="0036256C" w:rsidP="0036256C">
      <w:pPr>
        <w:pStyle w:val="Heading4"/>
        <w:rPr>
          <w:rFonts w:asciiTheme="minorHAnsi" w:hAnsiTheme="minorHAnsi" w:cstheme="minorHAnsi"/>
        </w:rPr>
      </w:pPr>
      <w:r w:rsidRPr="0036256C">
        <w:rPr>
          <w:rFonts w:asciiTheme="minorHAnsi" w:hAnsiTheme="minorHAnsi" w:cstheme="minorHAnsi"/>
        </w:rPr>
        <w:t xml:space="preserve">[5] Disclosure outweighs – it’s key to assessing the honesty of the form of your argumentation and how you presented arguments which means it precludes </w:t>
      </w:r>
      <w:r w:rsidR="00F44FEF">
        <w:rPr>
          <w:rFonts w:asciiTheme="minorHAnsi" w:hAnsiTheme="minorHAnsi" w:cstheme="minorHAnsi"/>
        </w:rPr>
        <w:t>1AC</w:t>
      </w:r>
      <w:r w:rsidRPr="0036256C">
        <w:rPr>
          <w:rFonts w:asciiTheme="minorHAnsi" w:hAnsiTheme="minorHAnsi" w:cstheme="minorHAnsi"/>
        </w:rPr>
        <w:t xml:space="preserve"> claims.</w:t>
      </w:r>
    </w:p>
    <w:p w14:paraId="6063113B" w14:textId="4B5991C1" w:rsidR="0036256C" w:rsidRDefault="0036256C" w:rsidP="0036256C">
      <w:pPr>
        <w:pStyle w:val="Heading4"/>
        <w:rPr>
          <w:rFonts w:asciiTheme="minorHAnsi" w:hAnsiTheme="minorHAnsi" w:cstheme="minorHAnsi"/>
        </w:rPr>
      </w:pPr>
      <w:r w:rsidRPr="0036256C">
        <w:rPr>
          <w:rFonts w:asciiTheme="minorHAnsi" w:hAnsiTheme="minorHAnsi" w:cstheme="minorHAnsi"/>
        </w:rPr>
        <w:t xml:space="preserve">[6] Fairness is a voter because debate is a game governed by rules and you can’t tell who </w:t>
      </w:r>
      <w:proofErr w:type="gramStart"/>
      <w:r w:rsidRPr="0036256C">
        <w:rPr>
          <w:rFonts w:asciiTheme="minorHAnsi" w:hAnsiTheme="minorHAnsi" w:cstheme="minorHAnsi"/>
        </w:rPr>
        <w:t>actually won</w:t>
      </w:r>
      <w:proofErr w:type="gramEnd"/>
      <w:r w:rsidRPr="0036256C">
        <w:rPr>
          <w:rFonts w:asciiTheme="minorHAnsi" w:hAnsiTheme="minorHAnsi" w:cstheme="minorHAnsi"/>
        </w:rPr>
        <w:t xml:space="preserve"> if the layer was skewed.</w:t>
      </w:r>
    </w:p>
    <w:p w14:paraId="1856D16F" w14:textId="736F9E10" w:rsidR="00EF451C" w:rsidRDefault="00EF451C" w:rsidP="005616CB">
      <w:pPr>
        <w:pStyle w:val="Heading2"/>
      </w:pPr>
      <w:r>
        <w:lastRenderedPageBreak/>
        <w:t>2</w:t>
      </w:r>
    </w:p>
    <w:p w14:paraId="1C0FC9B2" w14:textId="73F859BC" w:rsidR="00EF451C" w:rsidRDefault="00EF451C" w:rsidP="00EF451C">
      <w:pPr>
        <w:pStyle w:val="Heading3"/>
      </w:pPr>
      <w:r>
        <w:lastRenderedPageBreak/>
        <w:t>OFF</w:t>
      </w:r>
    </w:p>
    <w:p w14:paraId="64E276B9" w14:textId="77777777" w:rsidR="00EF451C" w:rsidRPr="00C8529D" w:rsidRDefault="00EF451C" w:rsidP="00EF451C">
      <w:pPr>
        <w:pStyle w:val="Heading4"/>
        <w:rPr>
          <w:iCs w:val="0"/>
        </w:rPr>
      </w:pPr>
      <w:r>
        <w:rPr>
          <w:iCs w:val="0"/>
        </w:rPr>
        <w:t xml:space="preserve">Interpretation: </w:t>
      </w:r>
      <w:r w:rsidRPr="00C8529D">
        <w:rPr>
          <w:iCs w:val="0"/>
        </w:rPr>
        <w:t>Reductions are</w:t>
      </w:r>
      <w:r>
        <w:rPr>
          <w:iCs w:val="0"/>
        </w:rPr>
        <w:t xml:space="preserve"> permanent</w:t>
      </w:r>
    </w:p>
    <w:p w14:paraId="5EF1928A" w14:textId="77777777" w:rsidR="00EF451C" w:rsidRPr="00022FB8" w:rsidRDefault="00EF451C" w:rsidP="00EF451C">
      <w:r w:rsidRPr="00022FB8">
        <w:rPr>
          <w:rStyle w:val="Style13ptBold"/>
        </w:rPr>
        <w:t>Reynolds 59</w:t>
      </w:r>
      <w:r w:rsidRPr="00022FB8">
        <w:t xml:space="preserve">.  Judge (In the Matter of Doris A. </w:t>
      </w:r>
      <w:proofErr w:type="spellStart"/>
      <w:r w:rsidRPr="00022FB8">
        <w:t>Montesani</w:t>
      </w:r>
      <w:proofErr w:type="spellEnd"/>
      <w:r w:rsidRPr="00022FB8">
        <w:t>, Petitioner, v. Arthur Levitt, as Comptroller of the State of New York, et al., Respondents [NO NUMBER IN ORIGINAL] Supreme Court of New York, Appellate Division, Third Department 9 A.D.2d 51; 189 N.Y.S.2d 695; 1959 N.Y. App. Div. LEXIS 7391 August 13, 1959)</w:t>
      </w:r>
    </w:p>
    <w:p w14:paraId="748F9138" w14:textId="77777777" w:rsidR="00EF451C" w:rsidRDefault="00EF451C" w:rsidP="00EF451C">
      <w:pPr>
        <w:widowControl w:val="0"/>
        <w:rPr>
          <w:rStyle w:val="StyleUnderline"/>
        </w:rPr>
      </w:pPr>
      <w:r w:rsidRPr="00EB76FA">
        <w:rPr>
          <w:sz w:val="16"/>
        </w:rPr>
        <w:t xml:space="preserve">Section 83's counterpart </w:t>
      </w:r>
      <w:proofErr w:type="gramStart"/>
      <w:r w:rsidRPr="00EB76FA">
        <w:rPr>
          <w:sz w:val="16"/>
        </w:rPr>
        <w:t>with regard to</w:t>
      </w:r>
      <w:proofErr w:type="gramEnd"/>
      <w:r w:rsidRPr="00EB76FA">
        <w:rPr>
          <w:sz w:val="16"/>
        </w:rPr>
        <w:t xml:space="preserve"> </w:t>
      </w:r>
      <w:proofErr w:type="spellStart"/>
      <w:r w:rsidRPr="00EB76FA">
        <w:rPr>
          <w:sz w:val="16"/>
        </w:rPr>
        <w:t>nondisability</w:t>
      </w:r>
      <w:proofErr w:type="spellEnd"/>
      <w:r w:rsidRPr="00EB76FA">
        <w:rPr>
          <w:sz w:val="16"/>
        </w:rPr>
        <w:t xml:space="preserve"> pensioners, section 84, prescribes a reduction only if the pensioner should again take a public job. The disability pensioner is penalized if he takes any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section 83 were payable whenever the pensioner died or stopped his other employment the whole purpose of the provision would be defeated, i.e., the System might just as well have continued payments during the other employment since it must later pay it anyway. The section says "reduced", does not say that monthly payments shall be </w:t>
      </w:r>
      <w:proofErr w:type="gramStart"/>
      <w:r w:rsidRPr="00EB76FA">
        <w:rPr>
          <w:sz w:val="16"/>
        </w:rPr>
        <w:t>temporarily suspended</w:t>
      </w:r>
      <w:proofErr w:type="gramEnd"/>
      <w:r w:rsidRPr="00EB76FA">
        <w:rPr>
          <w:sz w:val="16"/>
        </w:rPr>
        <w:t xml:space="preserve">; it says that the pension itself shall be reduced. </w:t>
      </w:r>
      <w:r w:rsidRPr="003763E1">
        <w:rPr>
          <w:rStyle w:val="StyleUnderline"/>
        </w:rPr>
        <w:t xml:space="preserve">The plain dictionary </w:t>
      </w:r>
      <w:r w:rsidRPr="00AB4021">
        <w:rPr>
          <w:rStyle w:val="StyleUnderline"/>
          <w:highlight w:val="green"/>
        </w:rPr>
        <w:t>meaning of the word is to diminish</w:t>
      </w:r>
      <w:r w:rsidRPr="003763E1">
        <w:rPr>
          <w:rStyle w:val="StyleUnderline"/>
        </w:rPr>
        <w:t xml:space="preserve">, lower or degrade. </w:t>
      </w:r>
      <w:r w:rsidRPr="00AB4021">
        <w:rPr>
          <w:rStyle w:val="StyleUnderline"/>
          <w:highlight w:val="green"/>
        </w:rPr>
        <w:t xml:space="preserve">The word "reduce" seems </w:t>
      </w:r>
      <w:r w:rsidRPr="006F538A">
        <w:rPr>
          <w:rStyle w:val="StyleUnderline"/>
        </w:rPr>
        <w:t xml:space="preserve">adequately </w:t>
      </w:r>
      <w:r w:rsidRPr="00AB4021">
        <w:rPr>
          <w:rStyle w:val="StyleUnderline"/>
          <w:highlight w:val="green"/>
        </w:rPr>
        <w:t>to indicate permanency</w:t>
      </w:r>
      <w:r w:rsidRPr="000F7B86">
        <w:rPr>
          <w:sz w:val="20"/>
          <w:u w:val="thick"/>
        </w:rPr>
        <w:t>.</w:t>
      </w:r>
      <w:r w:rsidRPr="00EB76FA">
        <w:rPr>
          <w:sz w:val="16"/>
        </w:rPr>
        <w:t xml:space="preserve"> Aside from the practical aspect indicating permanency other indicia point to the same conclusion. From 1924 (L. 1924, </w:t>
      </w:r>
      <w:proofErr w:type="spellStart"/>
      <w:r w:rsidRPr="00EB76FA">
        <w:rPr>
          <w:sz w:val="16"/>
        </w:rPr>
        <w:t>ch.</w:t>
      </w:r>
      <w:proofErr w:type="spellEnd"/>
      <w:r w:rsidRPr="00EB76FA">
        <w:rPr>
          <w:sz w:val="16"/>
        </w:rPr>
        <w:t xml:space="preserve"> 619) to 1947 (L. 1947, </w:t>
      </w:r>
      <w:proofErr w:type="spellStart"/>
      <w:r w:rsidRPr="00EB76FA">
        <w:rPr>
          <w:sz w:val="16"/>
        </w:rPr>
        <w:t>ch.</w:t>
      </w:r>
      <w:proofErr w:type="spellEnd"/>
      <w:r w:rsidRPr="00EB76FA">
        <w:rPr>
          <w:sz w:val="16"/>
        </w:rPr>
        <w:t xml:space="preserve"> 841) a provision appeared in the Civil Service Law which read substantially as follows: "If the pension of a beneficiary is reduced for any reason, the amount of such reduction shall be transferred from the pension reserve fund to the pension accumulation fund during that period that such reduction is in effect." (See L. 1924, </w:t>
      </w:r>
      <w:proofErr w:type="spellStart"/>
      <w:r w:rsidRPr="00EB76FA">
        <w:rPr>
          <w:sz w:val="16"/>
        </w:rPr>
        <w:t>ch.</w:t>
      </w:r>
      <w:proofErr w:type="spellEnd"/>
      <w:r w:rsidRPr="00EB76FA">
        <w:rPr>
          <w:sz w:val="16"/>
        </w:rPr>
        <w:t xml:space="preserve"> 619, § 2 [Civil Service Law, § 58, </w:t>
      </w:r>
      <w:proofErr w:type="spellStart"/>
      <w:r w:rsidRPr="00EB76FA">
        <w:rPr>
          <w:sz w:val="16"/>
        </w:rPr>
        <w:t>subd</w:t>
      </w:r>
      <w:proofErr w:type="spellEnd"/>
      <w:r w:rsidRPr="00EB76FA">
        <w:rPr>
          <w:sz w:val="16"/>
        </w:rPr>
        <w:t xml:space="preserve">. 4]; L. 1947, </w:t>
      </w:r>
      <w:proofErr w:type="spellStart"/>
      <w:r w:rsidRPr="00EB76FA">
        <w:rPr>
          <w:sz w:val="16"/>
        </w:rPr>
        <w:t>ch.</w:t>
      </w:r>
      <w:proofErr w:type="spellEnd"/>
      <w:r w:rsidRPr="00EB76FA">
        <w:rPr>
          <w:sz w:val="16"/>
        </w:rPr>
        <w:t xml:space="preserve"> 841 [Civil Service Law, § 66, </w:t>
      </w:r>
      <w:proofErr w:type="spellStart"/>
      <w:r w:rsidRPr="00EB76FA">
        <w:rPr>
          <w:sz w:val="16"/>
        </w:rPr>
        <w:t>subd</w:t>
      </w:r>
      <w:proofErr w:type="spellEnd"/>
      <w:r w:rsidRPr="00EB76FA">
        <w:rPr>
          <w:sz w:val="16"/>
        </w:rPr>
        <w:t xml:space="preserve">. e].) This provision reappears in the 1955 Retirement and Social Security Law as subdivision f of section 24. This provision is useful for interpretative purposes. Since it prescribes that moneys not paid because of reduction should be transferred back to the accumulation fund the conclusion is inescapable that such reductions were meant to be permanent. If temporary suspensions were intended this bookkeeping device would result in a false picture of the funds, i.e., the reserve fund would be depleted when it would contain adequate funds to meet eventual payments 57*57 to present pensioners. Likewise, the accumulation fund would be improperly inflated with respect to the present pensioners. Section 64 of the Retirement and Social Security Law (§ 85 under the 1947 act) provides that any disability pension must be reduced by the amount payable pursuant to the Workmen's Compensation Law if applicable. In Matter of Dalton v. City of Yonkers (262 App. Div. 321, 323 [1941]) this </w:t>
      </w:r>
      <w:r w:rsidRPr="003763E1">
        <w:rPr>
          <w:rStyle w:val="StyleUnderline"/>
        </w:rPr>
        <w:t>court interpreted "reduce" to mean "offset" in holding that under then section 67 (relating to Workmen's Compensation benefits as do its successors sections 85 and 64), pensions were to be offset by compensation benefits. This is merely another indication that "</w:t>
      </w:r>
      <w:r w:rsidRPr="00AB4021">
        <w:rPr>
          <w:rStyle w:val="StyleUnderline"/>
          <w:highlight w:val="green"/>
        </w:rPr>
        <w:t>reduce" means a diminishing</w:t>
      </w:r>
      <w:r w:rsidRPr="003763E1">
        <w:rPr>
          <w:rStyle w:val="StyleUnderline"/>
        </w:rPr>
        <w:t xml:space="preserve"> of the pension pursuant to a given formula </w:t>
      </w:r>
      <w:r w:rsidRPr="00AB4021">
        <w:rPr>
          <w:rStyle w:val="Emphasis"/>
          <w:highlight w:val="green"/>
        </w:rPr>
        <w:t>rather than a</w:t>
      </w:r>
      <w:r w:rsidRPr="00C8529D">
        <w:rPr>
          <w:rStyle w:val="Emphasis"/>
        </w:rPr>
        <w:t xml:space="preserve"> mere recoverable, </w:t>
      </w:r>
      <w:r w:rsidRPr="006F538A">
        <w:rPr>
          <w:rStyle w:val="Emphasis"/>
          <w:highlight w:val="green"/>
        </w:rPr>
        <w:t>temporary suspension</w:t>
      </w:r>
      <w:r w:rsidRPr="00C8529D">
        <w:rPr>
          <w:rStyle w:val="Emphasis"/>
        </w:rPr>
        <w:t xml:space="preserve"> during the time</w:t>
      </w:r>
      <w:r w:rsidRPr="00C8529D">
        <w:rPr>
          <w:rStyle w:val="StyleUnderline"/>
        </w:rPr>
        <w:t xml:space="preserve"> other benefits or salaries are being received by the pensioner. (Also, cf., Retirement and Social Security Law, § 101 [§ 84 under the 1947 act].)</w:t>
      </w:r>
      <w:r w:rsidRPr="003763E1">
        <w:rPr>
          <w:rStyle w:val="StyleUnderline"/>
        </w:rPr>
        <w:t xml:space="preserve"> </w:t>
      </w:r>
    </w:p>
    <w:p w14:paraId="42C3106C" w14:textId="77777777" w:rsidR="00EF451C" w:rsidRDefault="00EF451C" w:rsidP="00EF451C">
      <w:pPr>
        <w:pStyle w:val="Heading4"/>
      </w:pPr>
      <w:r>
        <w:t xml:space="preserve">Violation: the COVID enforcement cards talk about a temporary </w:t>
      </w:r>
      <w:proofErr w:type="spellStart"/>
      <w:r>
        <w:t>waivering</w:t>
      </w:r>
      <w:proofErr w:type="spellEnd"/>
    </w:p>
    <w:p w14:paraId="5059DB78" w14:textId="77777777" w:rsidR="00EF451C" w:rsidRPr="00EB76FA" w:rsidRDefault="00EF451C" w:rsidP="00EF451C">
      <w:pPr>
        <w:pStyle w:val="Heading4"/>
      </w:pPr>
      <w:r>
        <w:t xml:space="preserve">Vote negative for </w:t>
      </w:r>
      <w:r w:rsidRPr="002A4A4B">
        <w:rPr>
          <w:u w:val="single"/>
        </w:rPr>
        <w:t>textuality</w:t>
      </w:r>
      <w:r>
        <w:t xml:space="preserve"> – the actors in the resolution are members of the WTO and evidence from court operates within the WTO’s jurisdiction. </w:t>
      </w:r>
    </w:p>
    <w:p w14:paraId="22457B70" w14:textId="77777777" w:rsidR="00EF451C" w:rsidRDefault="00EF451C" w:rsidP="00EF451C">
      <w:pPr>
        <w:pStyle w:val="Heading4"/>
      </w:pPr>
      <w:r>
        <w:t xml:space="preserve">[1] </w:t>
      </w:r>
      <w:r w:rsidRPr="00DF1966">
        <w:rPr>
          <w:u w:val="single"/>
        </w:rPr>
        <w:t>Predictability</w:t>
      </w:r>
      <w:r>
        <w:t xml:space="preserve"> – the resolution is the stasis point for contestation, anything else would be unpredictable and an unfair prep burden for the negative. Their </w:t>
      </w:r>
      <w:proofErr w:type="spellStart"/>
      <w:r>
        <w:t>counterinterp</w:t>
      </w:r>
      <w:proofErr w:type="spellEnd"/>
      <w:r>
        <w:t xml:space="preserve"> will justify jettisoning any possible aspect of the topic which explodes predictable limits for prep</w:t>
      </w:r>
    </w:p>
    <w:p w14:paraId="19978553" w14:textId="51B85776" w:rsidR="00EF451C" w:rsidRPr="00EF451C" w:rsidRDefault="00EF451C" w:rsidP="00EF451C">
      <w:pPr>
        <w:pStyle w:val="Heading4"/>
      </w:pPr>
      <w:r>
        <w:t xml:space="preserve">[2] </w:t>
      </w:r>
      <w:r w:rsidRPr="00DF1966">
        <w:rPr>
          <w:u w:val="single"/>
        </w:rPr>
        <w:t>Topic education</w:t>
      </w:r>
      <w:r>
        <w:t xml:space="preserve"> – only our interpretation allows for the most nuanced clash pertaining to what parameters in which the actors in the resolution act. Anything else doesn’t </w:t>
      </w:r>
      <w:proofErr w:type="gramStart"/>
      <w:r>
        <w:t>actually talk</w:t>
      </w:r>
      <w:proofErr w:type="gramEnd"/>
      <w:r>
        <w:t xml:space="preserve"> about the topic because it’s not what the actors are allowed to fiat. </w:t>
      </w:r>
    </w:p>
    <w:p w14:paraId="3977AFFF" w14:textId="637DD6EB" w:rsidR="005616CB" w:rsidRDefault="00840C52" w:rsidP="005616CB">
      <w:pPr>
        <w:pStyle w:val="Heading2"/>
      </w:pPr>
      <w:r>
        <w:lastRenderedPageBreak/>
        <w:t>3</w:t>
      </w:r>
    </w:p>
    <w:p w14:paraId="3F20B553" w14:textId="63D86A5D" w:rsidR="005616CB" w:rsidRDefault="005616CB" w:rsidP="005616CB">
      <w:pPr>
        <w:pStyle w:val="Heading3"/>
      </w:pPr>
      <w:r>
        <w:lastRenderedPageBreak/>
        <w:t>OFF</w:t>
      </w:r>
    </w:p>
    <w:p w14:paraId="30A6567E" w14:textId="77777777" w:rsidR="00C67536" w:rsidRPr="00475AE9" w:rsidRDefault="00C67536" w:rsidP="00C67536">
      <w:pPr>
        <w:pStyle w:val="Heading4"/>
        <w:rPr>
          <w:rFonts w:asciiTheme="minorHAnsi" w:hAnsiTheme="minorHAnsi" w:cstheme="minorHAnsi"/>
        </w:rPr>
      </w:pPr>
      <w:r w:rsidRPr="00475AE9">
        <w:rPr>
          <w:rFonts w:asciiTheme="minorHAnsi" w:hAnsiTheme="minorHAnsi" w:cstheme="minorHAnsi"/>
        </w:rPr>
        <w:t xml:space="preserve">The member nations of the World Trade Organization should reduce intellectual property protections for medicines except for marijuana. </w:t>
      </w:r>
    </w:p>
    <w:p w14:paraId="7850FE55" w14:textId="77777777" w:rsidR="00C67536" w:rsidRPr="00475AE9" w:rsidRDefault="00C67536" w:rsidP="00C67536">
      <w:pPr>
        <w:pStyle w:val="Heading4"/>
        <w:rPr>
          <w:rFonts w:asciiTheme="minorHAnsi" w:hAnsiTheme="minorHAnsi" w:cstheme="minorHAnsi"/>
        </w:rPr>
      </w:pPr>
      <w:r w:rsidRPr="00475AE9">
        <w:rPr>
          <w:rFonts w:asciiTheme="minorHAnsi" w:hAnsiTheme="minorHAnsi" w:cstheme="minorHAnsi"/>
        </w:rPr>
        <w:t xml:space="preserve">It competes! – Marijuana is medicine and has multiple medical uses </w:t>
      </w:r>
    </w:p>
    <w:p w14:paraId="5639F10F" w14:textId="77777777" w:rsidR="00C67536" w:rsidRPr="00475AE9" w:rsidRDefault="00C67536" w:rsidP="00C67536">
      <w:pPr>
        <w:rPr>
          <w:rFonts w:asciiTheme="minorHAnsi" w:hAnsiTheme="minorHAnsi" w:cstheme="minorHAnsi"/>
          <w:sz w:val="18"/>
          <w:szCs w:val="18"/>
        </w:rPr>
      </w:pPr>
      <w:r w:rsidRPr="00475AE9">
        <w:rPr>
          <w:rStyle w:val="Heading4Char"/>
          <w:rFonts w:asciiTheme="minorHAnsi" w:hAnsiTheme="minorHAnsi" w:cstheme="minorHAnsi"/>
        </w:rPr>
        <w:t xml:space="preserve">Grinspoon 20 </w:t>
      </w:r>
      <w:r w:rsidRPr="00475AE9">
        <w:rPr>
          <w:rFonts w:asciiTheme="minorHAnsi" w:hAnsiTheme="minorHAnsi" w:cstheme="minorHAnsi"/>
          <w:sz w:val="18"/>
          <w:szCs w:val="18"/>
        </w:rPr>
        <w:t xml:space="preserve">[Peter Grinspoon, 4-10-2020, "Medical marijuana," Harvard Health, </w:t>
      </w:r>
      <w:hyperlink r:id="rId11" w:history="1">
        <w:r w:rsidRPr="00475AE9">
          <w:rPr>
            <w:rStyle w:val="Hyperlink"/>
            <w:rFonts w:asciiTheme="minorHAnsi" w:hAnsiTheme="minorHAnsi" w:cstheme="minorHAnsi"/>
            <w:sz w:val="18"/>
            <w:szCs w:val="18"/>
          </w:rPr>
          <w:t>https://www.health.harvard.edu/blog/medical-marijuana-2018011513085 //</w:t>
        </w:r>
      </w:hyperlink>
      <w:r w:rsidRPr="00475AE9">
        <w:rPr>
          <w:rFonts w:asciiTheme="minorHAnsi" w:hAnsiTheme="minorHAnsi" w:cstheme="minorHAnsi"/>
          <w:sz w:val="18"/>
          <w:szCs w:val="18"/>
        </w:rPr>
        <w:t xml:space="preserve"> JB]</w:t>
      </w:r>
    </w:p>
    <w:p w14:paraId="00755764" w14:textId="7A304E76" w:rsidR="00C67536" w:rsidRPr="00C67536" w:rsidRDefault="00C67536" w:rsidP="00C67536">
      <w:pPr>
        <w:rPr>
          <w:rFonts w:asciiTheme="minorHAnsi" w:hAnsiTheme="minorHAnsi" w:cstheme="minorHAnsi"/>
          <w:sz w:val="16"/>
        </w:rPr>
      </w:pPr>
      <w:r w:rsidRPr="00475AE9">
        <w:rPr>
          <w:rFonts w:asciiTheme="minorHAnsi" w:hAnsiTheme="minorHAnsi" w:cstheme="minorHAnsi"/>
          <w:sz w:val="16"/>
        </w:rPr>
        <w:t xml:space="preserve">The most </w:t>
      </w:r>
      <w:r w:rsidRPr="00475AE9">
        <w:rPr>
          <w:rFonts w:asciiTheme="minorHAnsi" w:hAnsiTheme="minorHAnsi" w:cstheme="minorHAnsi"/>
          <w:b/>
          <w:bCs/>
          <w:u w:val="single"/>
        </w:rPr>
        <w:t>common use for </w:t>
      </w:r>
      <w:hyperlink r:id="rId12" w:tgtFrame="_blank" w:history="1">
        <w:r w:rsidRPr="00475AE9">
          <w:rPr>
            <w:rFonts w:asciiTheme="minorHAnsi" w:hAnsiTheme="minorHAnsi" w:cstheme="minorHAnsi"/>
            <w:b/>
            <w:bCs/>
            <w:highlight w:val="green"/>
            <w:u w:val="single"/>
          </w:rPr>
          <w:t>medical marijuana</w:t>
        </w:r>
      </w:hyperlink>
      <w:r w:rsidRPr="00475AE9">
        <w:rPr>
          <w:rFonts w:asciiTheme="minorHAnsi" w:hAnsiTheme="minorHAnsi" w:cstheme="minorHAnsi"/>
          <w:sz w:val="16"/>
        </w:rPr>
        <w:t xml:space="preserve"> in the United States is for pain control. While marijuana isn’t strong enough for severe pain (for example, post-surgical pain or a broken bone), it </w:t>
      </w:r>
      <w:r w:rsidRPr="00475AE9">
        <w:rPr>
          <w:rFonts w:asciiTheme="minorHAnsi" w:hAnsiTheme="minorHAnsi" w:cstheme="minorHAnsi"/>
          <w:b/>
          <w:bCs/>
          <w:highlight w:val="green"/>
          <w:u w:val="single"/>
        </w:rPr>
        <w:t>is</w:t>
      </w:r>
      <w:r w:rsidRPr="00475AE9">
        <w:rPr>
          <w:rFonts w:asciiTheme="minorHAnsi" w:hAnsiTheme="minorHAnsi" w:cstheme="minorHAnsi"/>
          <w:sz w:val="16"/>
        </w:rPr>
        <w:t xml:space="preserve"> quite </w:t>
      </w:r>
      <w:r w:rsidRPr="00475AE9">
        <w:rPr>
          <w:rFonts w:asciiTheme="minorHAnsi" w:hAnsiTheme="minorHAnsi" w:cstheme="minorHAnsi"/>
          <w:b/>
          <w:bCs/>
          <w:highlight w:val="green"/>
          <w:u w:val="single"/>
        </w:rPr>
        <w:t>effective for</w:t>
      </w:r>
      <w:r w:rsidRPr="00475AE9">
        <w:rPr>
          <w:rFonts w:asciiTheme="minorHAnsi" w:hAnsiTheme="minorHAnsi" w:cstheme="minorHAnsi"/>
          <w:b/>
          <w:bCs/>
          <w:u w:val="single"/>
        </w:rPr>
        <w:t xml:space="preserve"> the </w:t>
      </w:r>
      <w:r w:rsidRPr="00475AE9">
        <w:rPr>
          <w:rFonts w:asciiTheme="minorHAnsi" w:hAnsiTheme="minorHAnsi" w:cstheme="minorHAnsi"/>
          <w:b/>
          <w:bCs/>
          <w:highlight w:val="green"/>
          <w:u w:val="single"/>
        </w:rPr>
        <w:t>chronic pain</w:t>
      </w:r>
      <w:r w:rsidRPr="00475AE9">
        <w:rPr>
          <w:rFonts w:asciiTheme="minorHAnsi" w:hAnsiTheme="minorHAnsi" w:cstheme="minorHAnsi"/>
          <w:b/>
          <w:bCs/>
          <w:u w:val="single"/>
        </w:rPr>
        <w:t xml:space="preserve"> that plagues millions of Americans, especially as they age</w:t>
      </w:r>
      <w:r w:rsidRPr="00475AE9">
        <w:rPr>
          <w:rFonts w:asciiTheme="minorHAnsi" w:hAnsiTheme="minorHAnsi" w:cstheme="minorHAnsi"/>
          <w:sz w:val="16"/>
        </w:rPr>
        <w:t>. Part of its allure is that it is clearly safer than opiates (</w:t>
      </w:r>
      <w:r w:rsidRPr="00475AE9">
        <w:rPr>
          <w:rFonts w:asciiTheme="minorHAnsi" w:hAnsiTheme="minorHAnsi" w:cstheme="minorHAnsi"/>
          <w:b/>
          <w:bCs/>
          <w:highlight w:val="green"/>
          <w:u w:val="single"/>
        </w:rPr>
        <w:t>it is impossible to overdose</w:t>
      </w:r>
      <w:r w:rsidRPr="00475AE9">
        <w:rPr>
          <w:rFonts w:asciiTheme="minorHAnsi" w:hAnsiTheme="minorHAnsi" w:cstheme="minorHAnsi"/>
          <w:b/>
          <w:bCs/>
          <w:u w:val="single"/>
        </w:rPr>
        <w:t xml:space="preserve"> on </w:t>
      </w:r>
      <w:r w:rsidRPr="00475AE9">
        <w:rPr>
          <w:rFonts w:asciiTheme="minorHAnsi" w:hAnsiTheme="minorHAnsi" w:cstheme="minorHAnsi"/>
          <w:b/>
          <w:bCs/>
          <w:highlight w:val="green"/>
          <w:u w:val="single"/>
        </w:rPr>
        <w:t>and</w:t>
      </w:r>
      <w:r w:rsidRPr="00475AE9">
        <w:rPr>
          <w:rFonts w:asciiTheme="minorHAnsi" w:hAnsiTheme="minorHAnsi" w:cstheme="minorHAnsi"/>
          <w:b/>
          <w:bCs/>
          <w:u w:val="single"/>
        </w:rPr>
        <w:t xml:space="preserve"> far </w:t>
      </w:r>
      <w:r w:rsidRPr="00475AE9">
        <w:rPr>
          <w:rFonts w:asciiTheme="minorHAnsi" w:hAnsiTheme="minorHAnsi" w:cstheme="minorHAnsi"/>
          <w:b/>
          <w:bCs/>
          <w:highlight w:val="green"/>
          <w:u w:val="single"/>
        </w:rPr>
        <w:t>less addictive</w:t>
      </w:r>
      <w:r w:rsidRPr="00475AE9">
        <w:rPr>
          <w:rFonts w:asciiTheme="minorHAnsi" w:hAnsiTheme="minorHAnsi" w:cstheme="minorHAnsi"/>
          <w:sz w:val="16"/>
        </w:rPr>
        <w:t>) and it can take the place of NSAIDs such as Advil or Aleve, if people can’t take them due to problems with their kidneys or ulcers or </w:t>
      </w:r>
      <w:hyperlink r:id="rId13" w:history="1">
        <w:r w:rsidRPr="00475AE9">
          <w:rPr>
            <w:rStyle w:val="Hyperlink"/>
            <w:rFonts w:asciiTheme="minorHAnsi" w:hAnsiTheme="minorHAnsi" w:cstheme="minorHAnsi"/>
            <w:sz w:val="16"/>
          </w:rPr>
          <w:t>GERD</w:t>
        </w:r>
      </w:hyperlink>
      <w:r w:rsidRPr="00475AE9">
        <w:rPr>
          <w:rFonts w:asciiTheme="minorHAnsi" w:hAnsiTheme="minorHAnsi" w:cstheme="minorHAnsi"/>
          <w:sz w:val="16"/>
        </w:rPr>
        <w:t xml:space="preserve">. </w:t>
      </w:r>
      <w:proofErr w:type="gramStart"/>
      <w:r w:rsidRPr="00475AE9">
        <w:rPr>
          <w:rFonts w:asciiTheme="minorHAnsi" w:hAnsiTheme="minorHAnsi" w:cstheme="minorHAnsi"/>
          <w:sz w:val="16"/>
        </w:rPr>
        <w:t xml:space="preserve">In particular, </w:t>
      </w:r>
      <w:r w:rsidRPr="00475AE9">
        <w:rPr>
          <w:rFonts w:asciiTheme="minorHAnsi" w:hAnsiTheme="minorHAnsi" w:cstheme="minorHAnsi"/>
          <w:b/>
          <w:bCs/>
          <w:highlight w:val="green"/>
          <w:u w:val="single"/>
        </w:rPr>
        <w:t>marijuana</w:t>
      </w:r>
      <w:proofErr w:type="gramEnd"/>
      <w:r w:rsidRPr="00475AE9">
        <w:rPr>
          <w:rFonts w:asciiTheme="minorHAnsi" w:hAnsiTheme="minorHAnsi" w:cstheme="minorHAnsi"/>
          <w:b/>
          <w:bCs/>
          <w:u w:val="single"/>
        </w:rPr>
        <w:t xml:space="preserve"> appears to </w:t>
      </w:r>
      <w:r w:rsidRPr="00475AE9">
        <w:rPr>
          <w:rFonts w:asciiTheme="minorHAnsi" w:hAnsiTheme="minorHAnsi" w:cstheme="minorHAnsi"/>
          <w:b/>
          <w:bCs/>
          <w:highlight w:val="green"/>
          <w:u w:val="single"/>
        </w:rPr>
        <w:t>ease</w:t>
      </w:r>
      <w:r w:rsidRPr="00475AE9">
        <w:rPr>
          <w:rFonts w:asciiTheme="minorHAnsi" w:hAnsiTheme="minorHAnsi" w:cstheme="minorHAnsi"/>
          <w:b/>
          <w:bCs/>
          <w:u w:val="single"/>
        </w:rPr>
        <w:t xml:space="preserve"> the </w:t>
      </w:r>
      <w:r w:rsidRPr="00475AE9">
        <w:rPr>
          <w:rFonts w:asciiTheme="minorHAnsi" w:hAnsiTheme="minorHAnsi" w:cstheme="minorHAnsi"/>
          <w:b/>
          <w:bCs/>
          <w:highlight w:val="green"/>
          <w:u w:val="single"/>
        </w:rPr>
        <w:t>pain of</w:t>
      </w:r>
      <w:r w:rsidRPr="00475AE9">
        <w:rPr>
          <w:rFonts w:asciiTheme="minorHAnsi" w:hAnsiTheme="minorHAnsi" w:cstheme="minorHAnsi"/>
          <w:b/>
          <w:bCs/>
          <w:u w:val="single"/>
        </w:rPr>
        <w:t xml:space="preserve"> multiple sclerosis, and </w:t>
      </w:r>
      <w:r w:rsidRPr="00475AE9">
        <w:rPr>
          <w:rFonts w:asciiTheme="minorHAnsi" w:hAnsiTheme="minorHAnsi" w:cstheme="minorHAnsi"/>
          <w:b/>
          <w:bCs/>
          <w:highlight w:val="green"/>
          <w:u w:val="single"/>
        </w:rPr>
        <w:t>nerve pain</w:t>
      </w:r>
      <w:r w:rsidRPr="00475AE9">
        <w:rPr>
          <w:rFonts w:asciiTheme="minorHAnsi" w:hAnsiTheme="minorHAnsi" w:cstheme="minorHAnsi"/>
          <w:b/>
          <w:bCs/>
          <w:u w:val="single"/>
        </w:rPr>
        <w:t xml:space="preserve"> in general</w:t>
      </w:r>
      <w:r w:rsidRPr="00475AE9">
        <w:rPr>
          <w:rFonts w:asciiTheme="minorHAnsi" w:hAnsiTheme="minorHAnsi" w:cstheme="minorHAnsi"/>
          <w:sz w:val="16"/>
        </w:rPr>
        <w:t xml:space="preserve">. This is an area where few other options exist, and those that do, such as Neurontin, Lyrica, or opiates are highly sedating. </w:t>
      </w:r>
      <w:r w:rsidRPr="00475AE9">
        <w:rPr>
          <w:rFonts w:asciiTheme="minorHAnsi" w:hAnsiTheme="minorHAnsi" w:cstheme="minorHAnsi"/>
          <w:b/>
          <w:bCs/>
          <w:u w:val="single"/>
        </w:rPr>
        <w:t xml:space="preserve">Patients claim that marijuana </w:t>
      </w:r>
      <w:r w:rsidRPr="00475AE9">
        <w:rPr>
          <w:rFonts w:asciiTheme="minorHAnsi" w:hAnsiTheme="minorHAnsi" w:cstheme="minorHAnsi"/>
          <w:b/>
          <w:bCs/>
          <w:highlight w:val="green"/>
          <w:u w:val="single"/>
        </w:rPr>
        <w:t>allows</w:t>
      </w:r>
      <w:r w:rsidRPr="00475AE9">
        <w:rPr>
          <w:rFonts w:asciiTheme="minorHAnsi" w:hAnsiTheme="minorHAnsi" w:cstheme="minorHAnsi"/>
          <w:b/>
          <w:bCs/>
          <w:u w:val="single"/>
        </w:rPr>
        <w:t xml:space="preserve"> them </w:t>
      </w:r>
      <w:r w:rsidRPr="00475AE9">
        <w:rPr>
          <w:rFonts w:asciiTheme="minorHAnsi" w:hAnsiTheme="minorHAnsi" w:cstheme="minorHAnsi"/>
          <w:b/>
          <w:bCs/>
          <w:highlight w:val="green"/>
          <w:u w:val="single"/>
        </w:rPr>
        <w:t>to resume</w:t>
      </w:r>
      <w:r w:rsidRPr="00475AE9">
        <w:rPr>
          <w:rFonts w:asciiTheme="minorHAnsi" w:hAnsiTheme="minorHAnsi" w:cstheme="minorHAnsi"/>
          <w:b/>
          <w:bCs/>
          <w:u w:val="single"/>
        </w:rPr>
        <w:t xml:space="preserve"> their </w:t>
      </w:r>
      <w:r w:rsidRPr="00475AE9">
        <w:rPr>
          <w:rFonts w:asciiTheme="minorHAnsi" w:hAnsiTheme="minorHAnsi" w:cstheme="minorHAnsi"/>
          <w:b/>
          <w:bCs/>
          <w:highlight w:val="green"/>
          <w:u w:val="single"/>
        </w:rPr>
        <w:t>previous activities without feeling</w:t>
      </w:r>
      <w:r w:rsidRPr="00475AE9">
        <w:rPr>
          <w:rFonts w:asciiTheme="minorHAnsi" w:hAnsiTheme="minorHAnsi" w:cstheme="minorHAnsi"/>
          <w:b/>
          <w:bCs/>
          <w:u w:val="single"/>
        </w:rPr>
        <w:t xml:space="preserve"> completely out of it and </w:t>
      </w:r>
      <w:r w:rsidRPr="00475AE9">
        <w:rPr>
          <w:rFonts w:asciiTheme="minorHAnsi" w:hAnsiTheme="minorHAnsi" w:cstheme="minorHAnsi"/>
          <w:b/>
          <w:bCs/>
          <w:highlight w:val="green"/>
          <w:u w:val="single"/>
        </w:rPr>
        <w:t>disengaged</w:t>
      </w:r>
      <w:r w:rsidRPr="00475AE9">
        <w:rPr>
          <w:rFonts w:asciiTheme="minorHAnsi" w:hAnsiTheme="minorHAnsi" w:cstheme="minorHAnsi"/>
          <w:sz w:val="16"/>
        </w:rPr>
        <w:t xml:space="preserve">. Along these lines, </w:t>
      </w:r>
      <w:r w:rsidRPr="00475AE9">
        <w:rPr>
          <w:rFonts w:asciiTheme="minorHAnsi" w:hAnsiTheme="minorHAnsi" w:cstheme="minorHAnsi"/>
          <w:b/>
          <w:bCs/>
          <w:u w:val="single"/>
        </w:rPr>
        <w:t xml:space="preserve">marijuana is said to be a </w:t>
      </w:r>
      <w:r w:rsidRPr="00475AE9">
        <w:rPr>
          <w:rFonts w:asciiTheme="minorHAnsi" w:hAnsiTheme="minorHAnsi" w:cstheme="minorHAnsi"/>
          <w:b/>
          <w:bCs/>
          <w:highlight w:val="green"/>
          <w:u w:val="single"/>
        </w:rPr>
        <w:t>fantastic muscle relaxant</w:t>
      </w:r>
      <w:r w:rsidRPr="00475AE9">
        <w:rPr>
          <w:rFonts w:asciiTheme="minorHAnsi" w:hAnsiTheme="minorHAnsi" w:cstheme="minorHAnsi"/>
          <w:sz w:val="16"/>
        </w:rPr>
        <w:t>, and people swear by its ability to lessen tremors in </w:t>
      </w:r>
      <w:hyperlink r:id="rId14" w:history="1">
        <w:r w:rsidRPr="00475AE9">
          <w:rPr>
            <w:rStyle w:val="Hyperlink"/>
            <w:rFonts w:asciiTheme="minorHAnsi" w:hAnsiTheme="minorHAnsi" w:cstheme="minorHAnsi"/>
            <w:sz w:val="16"/>
          </w:rPr>
          <w:t>Parkinson’s disease</w:t>
        </w:r>
      </w:hyperlink>
      <w:r w:rsidRPr="00475AE9">
        <w:rPr>
          <w:rFonts w:asciiTheme="minorHAnsi" w:hAnsiTheme="minorHAnsi" w:cstheme="minorHAnsi"/>
          <w:sz w:val="16"/>
        </w:rPr>
        <w:t xml:space="preserve">. I have also heard of </w:t>
      </w:r>
      <w:r w:rsidRPr="00475AE9">
        <w:rPr>
          <w:rFonts w:asciiTheme="minorHAnsi" w:hAnsiTheme="minorHAnsi" w:cstheme="minorHAnsi"/>
          <w:b/>
          <w:bCs/>
          <w:highlight w:val="green"/>
          <w:u w:val="single"/>
        </w:rPr>
        <w:t>its use</w:t>
      </w:r>
      <w:r w:rsidRPr="00475AE9">
        <w:rPr>
          <w:rFonts w:asciiTheme="minorHAnsi" w:hAnsiTheme="minorHAnsi" w:cstheme="minorHAnsi"/>
          <w:sz w:val="16"/>
        </w:rPr>
        <w:t xml:space="preserve"> quite </w:t>
      </w:r>
      <w:r w:rsidRPr="00475AE9">
        <w:rPr>
          <w:rFonts w:asciiTheme="minorHAnsi" w:hAnsiTheme="minorHAnsi" w:cstheme="minorHAnsi"/>
          <w:b/>
          <w:bCs/>
          <w:highlight w:val="green"/>
          <w:u w:val="single"/>
        </w:rPr>
        <w:t>successfully for fibromyalgia, endometriosis, </w:t>
      </w:r>
      <w:hyperlink r:id="rId15" w:history="1">
        <w:r w:rsidRPr="00475AE9">
          <w:rPr>
            <w:rFonts w:asciiTheme="minorHAnsi" w:hAnsiTheme="minorHAnsi" w:cstheme="minorHAnsi"/>
            <w:b/>
            <w:bCs/>
            <w:highlight w:val="green"/>
            <w:u w:val="single"/>
          </w:rPr>
          <w:t>interstitial cystitis</w:t>
        </w:r>
      </w:hyperlink>
      <w:r w:rsidRPr="00475AE9">
        <w:rPr>
          <w:rFonts w:asciiTheme="minorHAnsi" w:hAnsiTheme="minorHAnsi" w:cstheme="minorHAnsi"/>
          <w:b/>
          <w:bCs/>
          <w:u w:val="single"/>
        </w:rPr>
        <w:t xml:space="preserve">, and most other conditions where the final common pathway is chronic pain. Marijuana is also used to </w:t>
      </w:r>
      <w:r w:rsidRPr="00475AE9">
        <w:rPr>
          <w:rFonts w:asciiTheme="minorHAnsi" w:hAnsiTheme="minorHAnsi" w:cstheme="minorHAnsi"/>
          <w:b/>
          <w:bCs/>
          <w:highlight w:val="green"/>
          <w:u w:val="single"/>
        </w:rPr>
        <w:t>manage nausea</w:t>
      </w:r>
      <w:r w:rsidRPr="00475AE9">
        <w:rPr>
          <w:rFonts w:asciiTheme="minorHAnsi" w:hAnsiTheme="minorHAnsi" w:cstheme="minorHAnsi"/>
          <w:b/>
          <w:bCs/>
          <w:u w:val="single"/>
        </w:rPr>
        <w:t xml:space="preserve"> and weight loss and can be used to treat glaucoma</w:t>
      </w:r>
      <w:r w:rsidRPr="00475AE9">
        <w:rPr>
          <w:rFonts w:asciiTheme="minorHAnsi" w:hAnsiTheme="minorHAnsi" w:cstheme="minorHAnsi"/>
          <w:sz w:val="16"/>
        </w:rPr>
        <w:t xml:space="preserve">. A highly </w:t>
      </w:r>
      <w:r w:rsidRPr="00475AE9">
        <w:rPr>
          <w:rFonts w:asciiTheme="minorHAnsi" w:hAnsiTheme="minorHAnsi" w:cstheme="minorHAnsi"/>
          <w:b/>
          <w:bCs/>
          <w:u w:val="single"/>
        </w:rPr>
        <w:t xml:space="preserve">promising area of research is its use for </w:t>
      </w:r>
      <w:r w:rsidRPr="00475AE9">
        <w:rPr>
          <w:rFonts w:asciiTheme="minorHAnsi" w:hAnsiTheme="minorHAnsi" w:cstheme="minorHAnsi"/>
          <w:b/>
          <w:bCs/>
          <w:highlight w:val="green"/>
          <w:u w:val="single"/>
        </w:rPr>
        <w:t>PTSD in veterans</w:t>
      </w:r>
      <w:r w:rsidRPr="00475AE9">
        <w:rPr>
          <w:rFonts w:asciiTheme="minorHAnsi" w:hAnsiTheme="minorHAnsi" w:cstheme="minorHAnsi"/>
          <w:sz w:val="16"/>
        </w:rPr>
        <w:t xml:space="preserve"> who are returning from combat zones. Many veterans and their therapists report drastic improvement and clamor for more studies, and for a loosening of governmental restrictions on its study. </w:t>
      </w:r>
      <w:r w:rsidRPr="00475AE9">
        <w:rPr>
          <w:rFonts w:asciiTheme="minorHAnsi" w:hAnsiTheme="minorHAnsi" w:cstheme="minorHAnsi"/>
          <w:b/>
          <w:bCs/>
          <w:u w:val="single"/>
        </w:rPr>
        <w:t xml:space="preserve">Medical marijuana is also reported to </w:t>
      </w:r>
      <w:r w:rsidRPr="00475AE9">
        <w:rPr>
          <w:rFonts w:asciiTheme="minorHAnsi" w:hAnsiTheme="minorHAnsi" w:cstheme="minorHAnsi"/>
          <w:b/>
          <w:bCs/>
          <w:highlight w:val="green"/>
          <w:u w:val="single"/>
        </w:rPr>
        <w:t>help patients suffering from pain</w:t>
      </w:r>
      <w:r w:rsidRPr="00475AE9">
        <w:rPr>
          <w:rFonts w:asciiTheme="minorHAnsi" w:hAnsiTheme="minorHAnsi" w:cstheme="minorHAnsi"/>
          <w:b/>
          <w:bCs/>
          <w:u w:val="single"/>
        </w:rPr>
        <w:t xml:space="preserve"> and wasting syndrome associated </w:t>
      </w:r>
      <w:r w:rsidRPr="00475AE9">
        <w:rPr>
          <w:rFonts w:asciiTheme="minorHAnsi" w:hAnsiTheme="minorHAnsi" w:cstheme="minorHAnsi"/>
          <w:b/>
          <w:bCs/>
          <w:highlight w:val="green"/>
          <w:u w:val="single"/>
        </w:rPr>
        <w:t>with HIV</w:t>
      </w:r>
      <w:r w:rsidRPr="00475AE9">
        <w:rPr>
          <w:rFonts w:asciiTheme="minorHAnsi" w:hAnsiTheme="minorHAnsi" w:cstheme="minorHAnsi"/>
          <w:b/>
          <w:bCs/>
          <w:u w:val="single"/>
        </w:rPr>
        <w:t>, as well as irritable bowel syndrome and Crohn’s disease</w:t>
      </w:r>
      <w:r w:rsidRPr="00475AE9">
        <w:rPr>
          <w:rFonts w:asciiTheme="minorHAnsi" w:hAnsiTheme="minorHAnsi" w:cstheme="minorHAnsi"/>
          <w:sz w:val="16"/>
        </w:rPr>
        <w:t xml:space="preserve">. </w:t>
      </w:r>
      <w:r w:rsidRPr="00475AE9">
        <w:rPr>
          <w:rFonts w:asciiTheme="minorHAnsi" w:hAnsiTheme="minorHAnsi" w:cstheme="minorHAnsi"/>
          <w:b/>
          <w:bCs/>
          <w:highlight w:val="green"/>
          <w:u w:val="single"/>
        </w:rPr>
        <w:t>This is</w:t>
      </w:r>
      <w:r w:rsidRPr="00475AE9">
        <w:rPr>
          <w:rFonts w:asciiTheme="minorHAnsi" w:hAnsiTheme="minorHAnsi" w:cstheme="minorHAnsi"/>
          <w:sz w:val="16"/>
        </w:rPr>
        <w:t xml:space="preserve"> not intended to be an inclusive list, but rather to </w:t>
      </w:r>
      <w:r w:rsidRPr="00475AE9">
        <w:rPr>
          <w:rFonts w:asciiTheme="minorHAnsi" w:hAnsiTheme="minorHAnsi" w:cstheme="minorHAnsi"/>
          <w:b/>
          <w:bCs/>
          <w:u w:val="single"/>
        </w:rPr>
        <w:t xml:space="preserve">give a </w:t>
      </w:r>
      <w:r w:rsidRPr="00475AE9">
        <w:rPr>
          <w:rFonts w:asciiTheme="minorHAnsi" w:hAnsiTheme="minorHAnsi" w:cstheme="minorHAnsi"/>
          <w:b/>
          <w:bCs/>
          <w:highlight w:val="green"/>
          <w:u w:val="single"/>
        </w:rPr>
        <w:t>brief survey</w:t>
      </w:r>
      <w:r w:rsidRPr="00475AE9">
        <w:rPr>
          <w:rFonts w:asciiTheme="minorHAnsi" w:hAnsiTheme="minorHAnsi" w:cstheme="minorHAnsi"/>
          <w:b/>
          <w:bCs/>
          <w:u w:val="single"/>
        </w:rPr>
        <w:t xml:space="preserve"> of the </w:t>
      </w:r>
      <w:r w:rsidRPr="00475AE9">
        <w:rPr>
          <w:rFonts w:asciiTheme="minorHAnsi" w:hAnsiTheme="minorHAnsi" w:cstheme="minorHAnsi"/>
          <w:b/>
          <w:bCs/>
          <w:highlight w:val="green"/>
          <w:u w:val="single"/>
        </w:rPr>
        <w:t>types of conditions</w:t>
      </w:r>
      <w:r w:rsidRPr="00475AE9">
        <w:rPr>
          <w:rFonts w:asciiTheme="minorHAnsi" w:hAnsiTheme="minorHAnsi" w:cstheme="minorHAnsi"/>
          <w:b/>
          <w:bCs/>
          <w:u w:val="single"/>
        </w:rPr>
        <w:t xml:space="preserve"> for which medical marijuana can provide relief</w:t>
      </w:r>
      <w:r w:rsidRPr="00475AE9">
        <w:rPr>
          <w:rFonts w:asciiTheme="minorHAnsi" w:hAnsiTheme="minorHAnsi" w:cstheme="minorHAnsi"/>
          <w:sz w:val="16"/>
        </w:rPr>
        <w:t>. As with all remedies, claims of effectiveness should be critically evaluated and treated with caution.</w:t>
      </w:r>
    </w:p>
    <w:p w14:paraId="49994F3E" w14:textId="5F9D15B0" w:rsidR="005616CB" w:rsidRPr="00475AE9" w:rsidRDefault="00251D00" w:rsidP="005616CB">
      <w:pPr>
        <w:pStyle w:val="Heading4"/>
        <w:rPr>
          <w:rFonts w:asciiTheme="minorHAnsi" w:hAnsiTheme="minorHAnsi" w:cstheme="minorHAnsi"/>
        </w:rPr>
      </w:pPr>
      <w:bookmarkStart w:id="0" w:name="Xee44220b39625ee834dc4f4195bb1dff8080dec"/>
      <w:bookmarkStart w:id="1" w:name="_Hlk81665141"/>
      <w:r>
        <w:rPr>
          <w:rFonts w:asciiTheme="minorHAnsi" w:hAnsiTheme="minorHAnsi" w:cstheme="minorHAnsi"/>
        </w:rPr>
        <w:t>Weed</w:t>
      </w:r>
      <w:r w:rsidR="005616CB" w:rsidRPr="00475AE9">
        <w:rPr>
          <w:rFonts w:asciiTheme="minorHAnsi" w:hAnsiTheme="minorHAnsi" w:cstheme="minorHAnsi"/>
        </w:rPr>
        <w:t xml:space="preserve"> booming now.  </w:t>
      </w:r>
    </w:p>
    <w:p w14:paraId="1981D7E4" w14:textId="77777777" w:rsidR="005616CB" w:rsidRPr="00475AE9" w:rsidRDefault="005616CB" w:rsidP="005616CB">
      <w:pPr>
        <w:rPr>
          <w:rFonts w:asciiTheme="minorHAnsi" w:hAnsiTheme="minorHAnsi" w:cstheme="minorHAnsi"/>
          <w:b/>
          <w:bCs/>
        </w:rPr>
      </w:pPr>
      <w:r w:rsidRPr="00475AE9">
        <w:rPr>
          <w:rStyle w:val="Style13ptBold"/>
          <w:rFonts w:asciiTheme="minorHAnsi" w:hAnsiTheme="minorHAnsi" w:cstheme="minorHAnsi"/>
        </w:rPr>
        <w:t>Agustin et al. 20</w:t>
      </w:r>
      <w:r w:rsidRPr="00475AE9">
        <w:rPr>
          <w:rFonts w:asciiTheme="minorHAnsi" w:hAnsiTheme="minorHAnsi" w:cstheme="minorHAnsi"/>
        </w:rPr>
        <w:t xml:space="preserve"> </w:t>
      </w:r>
      <w:r w:rsidRPr="00475AE9">
        <w:rPr>
          <w:rFonts w:asciiTheme="minorHAnsi" w:hAnsiTheme="minorHAnsi" w:cstheme="minorHAnsi"/>
          <w:sz w:val="18"/>
          <w:szCs w:val="18"/>
        </w:rPr>
        <w:t xml:space="preserve">[Alejandro Agustin, Jorge Alvarado, Gerardo Cardenas, Talia Towe, Breonna Vann, December 7, 2020, “The Economic Rise of Marijuana”, </w:t>
      </w:r>
      <w:hyperlink r:id="rId16" w:history="1">
        <w:r w:rsidRPr="00475AE9">
          <w:rPr>
            <w:rStyle w:val="Hyperlink"/>
            <w:rFonts w:asciiTheme="minorHAnsi" w:hAnsiTheme="minorHAnsi" w:cstheme="minorHAnsi"/>
            <w:sz w:val="18"/>
            <w:szCs w:val="18"/>
          </w:rPr>
          <w:t>https://storymaps.arcgis.com/stories/4c839fb0499a453d88be4ab862a96f37 //</w:t>
        </w:r>
      </w:hyperlink>
      <w:r w:rsidRPr="00475AE9">
        <w:rPr>
          <w:rFonts w:asciiTheme="minorHAnsi" w:hAnsiTheme="minorHAnsi" w:cstheme="minorHAnsi"/>
          <w:sz w:val="18"/>
          <w:szCs w:val="18"/>
        </w:rPr>
        <w:t xml:space="preserve"> JB]</w:t>
      </w:r>
    </w:p>
    <w:p w14:paraId="2543FB8E" w14:textId="77777777" w:rsidR="005616CB" w:rsidRPr="00475AE9" w:rsidRDefault="005616CB" w:rsidP="005616CB">
      <w:pPr>
        <w:rPr>
          <w:rStyle w:val="Emphasis"/>
          <w:rFonts w:asciiTheme="minorHAnsi" w:hAnsiTheme="minorHAnsi" w:cstheme="minorHAnsi"/>
        </w:rPr>
      </w:pPr>
      <w:r w:rsidRPr="00475AE9">
        <w:rPr>
          <w:rFonts w:asciiTheme="minorHAnsi" w:hAnsiTheme="minorHAnsi" w:cstheme="minorHAnsi"/>
          <w:sz w:val="16"/>
        </w:rPr>
        <w:t xml:space="preserve">The U.S. </w:t>
      </w:r>
      <w:r w:rsidRPr="00475AE9">
        <w:rPr>
          <w:rStyle w:val="Emphasis"/>
          <w:rFonts w:asciiTheme="minorHAnsi" w:hAnsiTheme="minorHAnsi" w:cstheme="minorHAnsi"/>
          <w:highlight w:val="green"/>
        </w:rPr>
        <w:t>cannabis industry could be making</w:t>
      </w:r>
      <w:r w:rsidRPr="00475AE9">
        <w:rPr>
          <w:rStyle w:val="Emphasis"/>
          <w:rFonts w:asciiTheme="minorHAnsi" w:hAnsiTheme="minorHAnsi" w:cstheme="minorHAnsi"/>
        </w:rPr>
        <w:t xml:space="preserve"> up to $</w:t>
      </w:r>
      <w:r w:rsidRPr="00475AE9">
        <w:rPr>
          <w:rStyle w:val="Emphasis"/>
          <w:rFonts w:asciiTheme="minorHAnsi" w:hAnsiTheme="minorHAnsi" w:cstheme="minorHAnsi"/>
          <w:highlight w:val="green"/>
        </w:rPr>
        <w:t>130 billion annually by</w:t>
      </w:r>
      <w:r w:rsidRPr="00475AE9">
        <w:rPr>
          <w:rStyle w:val="Emphasis"/>
          <w:rFonts w:asciiTheme="minorHAnsi" w:hAnsiTheme="minorHAnsi" w:cstheme="minorHAnsi"/>
        </w:rPr>
        <w:t xml:space="preserve"> the year </w:t>
      </w:r>
      <w:r w:rsidRPr="00475AE9">
        <w:rPr>
          <w:rStyle w:val="Emphasis"/>
          <w:rFonts w:asciiTheme="minorHAnsi" w:hAnsiTheme="minorHAnsi" w:cstheme="minorHAnsi"/>
          <w:highlight w:val="green"/>
        </w:rPr>
        <w:t>2024</w:t>
      </w:r>
      <w:r w:rsidRPr="00475AE9">
        <w:rPr>
          <w:rFonts w:asciiTheme="minorHAnsi" w:hAnsiTheme="minorHAnsi" w:cstheme="minorHAnsi"/>
          <w:sz w:val="16"/>
        </w:rPr>
        <w:t xml:space="preserve">. Cannabis, or marijuana, is the </w:t>
      </w:r>
      <w:proofErr w:type="gramStart"/>
      <w:r w:rsidRPr="00475AE9">
        <w:rPr>
          <w:rFonts w:asciiTheme="minorHAnsi" w:hAnsiTheme="minorHAnsi" w:cstheme="minorHAnsi"/>
          <w:sz w:val="16"/>
        </w:rPr>
        <w:t>most commonly used</w:t>
      </w:r>
      <w:proofErr w:type="gramEnd"/>
      <w:r w:rsidRPr="00475AE9">
        <w:rPr>
          <w:rFonts w:asciiTheme="minorHAnsi" w:hAnsiTheme="minorHAnsi" w:cstheme="minorHAnsi"/>
          <w:sz w:val="16"/>
        </w:rPr>
        <w:t xml:space="preserve"> illicit drug in the United States. The drug is illegal at the federal level, but more and more states are taking action to legalize marijuana for recreational use. California Proposition 64 legalized using and growing marijuana for personal use in 2016 and allowed for the sale and taxation of recreational marijuana in 2018. The legalization of cannabis has significant implications for state economies, as well as the national economy. </w:t>
      </w:r>
      <w:r w:rsidRPr="00475AE9">
        <w:rPr>
          <w:rStyle w:val="Emphasis"/>
          <w:rFonts w:asciiTheme="minorHAnsi" w:hAnsiTheme="minorHAnsi" w:cstheme="minorHAnsi"/>
          <w:highlight w:val="green"/>
        </w:rPr>
        <w:t>In 2018</w:t>
      </w:r>
      <w:r w:rsidRPr="00475AE9">
        <w:rPr>
          <w:rStyle w:val="Emphasis"/>
          <w:rFonts w:asciiTheme="minorHAnsi" w:hAnsiTheme="minorHAnsi" w:cstheme="minorHAnsi"/>
        </w:rPr>
        <w:t xml:space="preserve">, the </w:t>
      </w:r>
      <w:r w:rsidRPr="00475AE9">
        <w:rPr>
          <w:rStyle w:val="Emphasis"/>
          <w:rFonts w:asciiTheme="minorHAnsi" w:hAnsiTheme="minorHAnsi" w:cstheme="minorHAnsi"/>
          <w:highlight w:val="green"/>
        </w:rPr>
        <w:t>U.S. cannabis industry made $46.2 billion</w:t>
      </w:r>
      <w:r w:rsidRPr="00475AE9">
        <w:rPr>
          <w:rFonts w:asciiTheme="minorHAnsi" w:hAnsiTheme="minorHAnsi" w:cstheme="minorHAnsi"/>
          <w:sz w:val="16"/>
        </w:rPr>
        <w:t xml:space="preserve">, with California alone raking in $345.2 million in tax revenue from legal cannabis in the same year. </w:t>
      </w:r>
      <w:r w:rsidRPr="00475AE9">
        <w:rPr>
          <w:rStyle w:val="Emphasis"/>
          <w:rFonts w:asciiTheme="minorHAnsi" w:hAnsiTheme="minorHAnsi" w:cstheme="minorHAnsi"/>
        </w:rPr>
        <w:t xml:space="preserve">The </w:t>
      </w:r>
      <w:r w:rsidRPr="00475AE9">
        <w:rPr>
          <w:rStyle w:val="Emphasis"/>
          <w:rFonts w:asciiTheme="minorHAnsi" w:hAnsiTheme="minorHAnsi" w:cstheme="minorHAnsi"/>
          <w:highlight w:val="green"/>
        </w:rPr>
        <w:t>estimates reflect</w:t>
      </w:r>
      <w:r w:rsidRPr="00475AE9">
        <w:rPr>
          <w:rFonts w:asciiTheme="minorHAnsi" w:hAnsiTheme="minorHAnsi" w:cstheme="minorHAnsi"/>
          <w:sz w:val="16"/>
        </w:rPr>
        <w:t xml:space="preserve"> the marijuana industry’s </w:t>
      </w:r>
      <w:r w:rsidRPr="00475AE9">
        <w:rPr>
          <w:rStyle w:val="Emphasis"/>
          <w:rFonts w:asciiTheme="minorHAnsi" w:hAnsiTheme="minorHAnsi" w:cstheme="minorHAnsi"/>
        </w:rPr>
        <w:t xml:space="preserve">rapid </w:t>
      </w:r>
      <w:r w:rsidRPr="00475AE9">
        <w:rPr>
          <w:rStyle w:val="Emphasis"/>
          <w:rFonts w:asciiTheme="minorHAnsi" w:hAnsiTheme="minorHAnsi" w:cstheme="minorHAnsi"/>
          <w:highlight w:val="green"/>
        </w:rPr>
        <w:t>transition from</w:t>
      </w:r>
      <w:r w:rsidRPr="00475AE9">
        <w:rPr>
          <w:rStyle w:val="Emphasis"/>
          <w:rFonts w:asciiTheme="minorHAnsi" w:hAnsiTheme="minorHAnsi" w:cstheme="minorHAnsi"/>
        </w:rPr>
        <w:t xml:space="preserve"> an </w:t>
      </w:r>
      <w:r w:rsidRPr="00475AE9">
        <w:rPr>
          <w:rStyle w:val="Emphasis"/>
          <w:rFonts w:asciiTheme="minorHAnsi" w:hAnsiTheme="minorHAnsi" w:cstheme="minorHAnsi"/>
          <w:highlight w:val="green"/>
        </w:rPr>
        <w:t>illicit market to</w:t>
      </w:r>
      <w:r w:rsidRPr="00475AE9">
        <w:rPr>
          <w:rStyle w:val="Emphasis"/>
          <w:rFonts w:asciiTheme="minorHAnsi" w:hAnsiTheme="minorHAnsi" w:cstheme="minorHAnsi"/>
        </w:rPr>
        <w:t xml:space="preserve"> a </w:t>
      </w:r>
      <w:r w:rsidRPr="00475AE9">
        <w:rPr>
          <w:rStyle w:val="Emphasis"/>
          <w:rFonts w:asciiTheme="minorHAnsi" w:hAnsiTheme="minorHAnsi" w:cstheme="minorHAnsi"/>
          <w:highlight w:val="green"/>
        </w:rPr>
        <w:t>mainstream economic powerhouse, generating</w:t>
      </w:r>
      <w:r w:rsidRPr="00475AE9">
        <w:rPr>
          <w:rStyle w:val="Emphasis"/>
          <w:rFonts w:asciiTheme="minorHAnsi" w:hAnsiTheme="minorHAnsi" w:cstheme="minorHAnsi"/>
        </w:rPr>
        <w:t xml:space="preserve"> scores of </w:t>
      </w:r>
      <w:r w:rsidRPr="00475AE9">
        <w:rPr>
          <w:rStyle w:val="Emphasis"/>
          <w:rFonts w:asciiTheme="minorHAnsi" w:hAnsiTheme="minorHAnsi" w:cstheme="minorHAnsi"/>
          <w:highlight w:val="green"/>
        </w:rPr>
        <w:t>new jobs, providing</w:t>
      </w:r>
      <w:r w:rsidRPr="00475AE9">
        <w:rPr>
          <w:rStyle w:val="Emphasis"/>
          <w:rFonts w:asciiTheme="minorHAnsi" w:hAnsiTheme="minorHAnsi" w:cstheme="minorHAnsi"/>
        </w:rPr>
        <w:t xml:space="preserve"> fresh </w:t>
      </w:r>
      <w:r w:rsidRPr="00475AE9">
        <w:rPr>
          <w:rStyle w:val="Emphasis"/>
          <w:rFonts w:asciiTheme="minorHAnsi" w:hAnsiTheme="minorHAnsi" w:cstheme="minorHAnsi"/>
          <w:highlight w:val="green"/>
        </w:rPr>
        <w:t xml:space="preserve">business </w:t>
      </w:r>
      <w:proofErr w:type="gramStart"/>
      <w:r w:rsidRPr="00475AE9">
        <w:rPr>
          <w:rStyle w:val="Emphasis"/>
          <w:rFonts w:asciiTheme="minorHAnsi" w:hAnsiTheme="minorHAnsi" w:cstheme="minorHAnsi"/>
          <w:highlight w:val="green"/>
        </w:rPr>
        <w:t>opportunities</w:t>
      </w:r>
      <w:proofErr w:type="gramEnd"/>
      <w:r w:rsidRPr="00475AE9">
        <w:rPr>
          <w:rStyle w:val="Emphasis"/>
          <w:rFonts w:asciiTheme="minorHAnsi" w:hAnsiTheme="minorHAnsi" w:cstheme="minorHAnsi"/>
          <w:highlight w:val="green"/>
        </w:rPr>
        <w:t xml:space="preserve"> and</w:t>
      </w:r>
      <w:r w:rsidRPr="00475AE9">
        <w:rPr>
          <w:rStyle w:val="Emphasis"/>
          <w:rFonts w:asciiTheme="minorHAnsi" w:hAnsiTheme="minorHAnsi" w:cstheme="minorHAnsi"/>
        </w:rPr>
        <w:t xml:space="preserve"> creating </w:t>
      </w:r>
      <w:r w:rsidRPr="00475AE9">
        <w:rPr>
          <w:rStyle w:val="Emphasis"/>
          <w:rFonts w:asciiTheme="minorHAnsi" w:hAnsiTheme="minorHAnsi" w:cstheme="minorHAnsi"/>
          <w:highlight w:val="green"/>
        </w:rPr>
        <w:t>significant ripple effects</w:t>
      </w:r>
      <w:r w:rsidRPr="00475AE9">
        <w:rPr>
          <w:rStyle w:val="Emphasis"/>
          <w:rFonts w:asciiTheme="minorHAnsi" w:hAnsiTheme="minorHAnsi" w:cstheme="minorHAnsi"/>
        </w:rPr>
        <w:t xml:space="preserve"> across the country. </w:t>
      </w:r>
    </w:p>
    <w:p w14:paraId="3C163321" w14:textId="77777777" w:rsidR="005616CB" w:rsidRPr="00475AE9" w:rsidRDefault="005616CB" w:rsidP="005616CB">
      <w:pPr>
        <w:rPr>
          <w:rFonts w:asciiTheme="minorHAnsi" w:hAnsiTheme="minorHAnsi" w:cstheme="minorHAnsi"/>
          <w:b/>
          <w:iCs/>
          <w:u w:val="single"/>
        </w:rPr>
      </w:pPr>
      <w:r w:rsidRPr="00475AE9">
        <w:rPr>
          <w:rFonts w:asciiTheme="minorHAnsi" w:hAnsiTheme="minorHAnsi" w:cstheme="minorHAnsi"/>
          <w:noProof/>
        </w:rPr>
        <w:lastRenderedPageBreak/>
        <w:drawing>
          <wp:anchor distT="0" distB="0" distL="114300" distR="114300" simplePos="0" relativeHeight="251659264" behindDoc="0" locked="0" layoutInCell="1" allowOverlap="1" wp14:anchorId="7CB257D5" wp14:editId="60E0775E">
            <wp:simplePos x="0" y="0"/>
            <wp:positionH relativeFrom="column">
              <wp:align>left</wp:align>
            </wp:positionH>
            <wp:positionV relativeFrom="paragraph">
              <wp:align>top</wp:align>
            </wp:positionV>
            <wp:extent cx="5268086" cy="3290557"/>
            <wp:effectExtent l="0" t="0" r="0" b="5715"/>
            <wp:wrapSquare wrapText="bothSides"/>
            <wp:docPr id="3" name="Picture 3"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bar chart&#10;&#10;Description automatically generated"/>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268086" cy="3290557"/>
                    </a:xfrm>
                    <a:prstGeom prst="rect">
                      <a:avLst/>
                    </a:prstGeom>
                    <a:noFill/>
                    <a:ln>
                      <a:noFill/>
                    </a:ln>
                  </pic:spPr>
                </pic:pic>
              </a:graphicData>
            </a:graphic>
          </wp:anchor>
        </w:drawing>
      </w:r>
      <w:r w:rsidRPr="00475AE9">
        <w:rPr>
          <w:rFonts w:asciiTheme="minorHAnsi" w:hAnsiTheme="minorHAnsi" w:cstheme="minorHAnsi"/>
          <w:b/>
          <w:iCs/>
          <w:u w:val="single"/>
        </w:rPr>
        <w:br w:type="textWrapping" w:clear="all"/>
      </w:r>
    </w:p>
    <w:bookmarkEnd w:id="0"/>
    <w:p w14:paraId="3AB449D6" w14:textId="5D7B1F84" w:rsidR="005616CB" w:rsidRPr="00475AE9" w:rsidRDefault="005616CB" w:rsidP="005616CB">
      <w:pPr>
        <w:pStyle w:val="Heading4"/>
        <w:rPr>
          <w:rFonts w:asciiTheme="minorHAnsi" w:hAnsiTheme="minorHAnsi" w:cstheme="minorHAnsi"/>
        </w:rPr>
      </w:pPr>
      <w:r w:rsidRPr="00475AE9">
        <w:rPr>
          <w:rFonts w:asciiTheme="minorHAnsi" w:hAnsiTheme="minorHAnsi" w:cstheme="minorHAnsi"/>
        </w:rPr>
        <w:t xml:space="preserve">IP is the </w:t>
      </w:r>
      <w:r w:rsidRPr="00475AE9">
        <w:rPr>
          <w:rFonts w:asciiTheme="minorHAnsi" w:hAnsiTheme="minorHAnsi" w:cstheme="minorHAnsi"/>
          <w:u w:val="single"/>
        </w:rPr>
        <w:t>driving factor</w:t>
      </w:r>
      <w:r w:rsidRPr="00475AE9">
        <w:rPr>
          <w:rFonts w:asciiTheme="minorHAnsi" w:hAnsiTheme="minorHAnsi" w:cstheme="minorHAnsi"/>
        </w:rPr>
        <w:t xml:space="preserve"> for innovation, participation, and operation of the </w:t>
      </w:r>
      <w:r w:rsidR="00251D00">
        <w:rPr>
          <w:rFonts w:asciiTheme="minorHAnsi" w:hAnsiTheme="minorHAnsi" w:cstheme="minorHAnsi"/>
        </w:rPr>
        <w:t>weed</w:t>
      </w:r>
      <w:r w:rsidRPr="00475AE9">
        <w:rPr>
          <w:rFonts w:asciiTheme="minorHAnsi" w:hAnsiTheme="minorHAnsi" w:cstheme="minorHAnsi"/>
        </w:rPr>
        <w:t xml:space="preserve"> industry. </w:t>
      </w:r>
    </w:p>
    <w:p w14:paraId="31817035" w14:textId="77777777" w:rsidR="005616CB" w:rsidRPr="00475AE9" w:rsidRDefault="005616CB" w:rsidP="005616CB">
      <w:pPr>
        <w:pStyle w:val="BodyText"/>
        <w:rPr>
          <w:rFonts w:asciiTheme="minorHAnsi" w:hAnsiTheme="minorHAnsi" w:cstheme="minorHAnsi"/>
          <w:sz w:val="18"/>
          <w:szCs w:val="18"/>
        </w:rPr>
      </w:pPr>
      <w:r w:rsidRPr="00475AE9">
        <w:rPr>
          <w:rStyle w:val="Heading4Char"/>
          <w:rFonts w:asciiTheme="minorHAnsi" w:hAnsiTheme="minorHAnsi" w:cstheme="minorHAnsi"/>
        </w:rPr>
        <w:t>Sander 16</w:t>
      </w:r>
      <w:r w:rsidRPr="00475AE9">
        <w:rPr>
          <w:rFonts w:asciiTheme="minorHAnsi" w:hAnsiTheme="minorHAnsi" w:cstheme="minorHAnsi"/>
        </w:rPr>
        <w:t xml:space="preserve"> </w:t>
      </w:r>
      <w:r w:rsidRPr="00475AE9">
        <w:rPr>
          <w:rFonts w:asciiTheme="minorHAnsi" w:hAnsiTheme="minorHAnsi" w:cstheme="minorHAnsi"/>
          <w:sz w:val="18"/>
          <w:szCs w:val="18"/>
        </w:rPr>
        <w:t xml:space="preserve">[Jason Sander. “Patenting Cannabis Strains – Good or Bad?” June 8, 2016, Jason is a versatile writer and marketer with twelve years of experience serving clients. He couples this expertise with a passion for cannabis businesses and the science of medical marijuana, </w:t>
      </w:r>
      <w:hyperlink r:id="rId18" w:history="1">
        <w:r w:rsidRPr="00475AE9">
          <w:rPr>
            <w:rStyle w:val="Hyperlink"/>
            <w:rFonts w:asciiTheme="minorHAnsi" w:hAnsiTheme="minorHAnsi" w:cstheme="minorHAnsi"/>
            <w:sz w:val="18"/>
            <w:szCs w:val="18"/>
          </w:rPr>
          <w:t>https://www.marijuanatimes.org/patenting-cannabis-strains-good-or-bad //</w:t>
        </w:r>
      </w:hyperlink>
      <w:r w:rsidRPr="00475AE9">
        <w:rPr>
          <w:rFonts w:asciiTheme="minorHAnsi" w:hAnsiTheme="minorHAnsi" w:cstheme="minorHAnsi"/>
          <w:sz w:val="18"/>
          <w:szCs w:val="18"/>
        </w:rPr>
        <w:t xml:space="preserve"> JB]</w:t>
      </w:r>
    </w:p>
    <w:p w14:paraId="4DBA7672" w14:textId="31FEA797" w:rsidR="005616CB" w:rsidRDefault="005616CB" w:rsidP="005616CB">
      <w:pPr>
        <w:rPr>
          <w:rFonts w:asciiTheme="minorHAnsi" w:hAnsiTheme="minorHAnsi" w:cstheme="minorHAnsi"/>
          <w:sz w:val="16"/>
        </w:rPr>
      </w:pPr>
      <w:r w:rsidRPr="00475AE9">
        <w:rPr>
          <w:rFonts w:asciiTheme="minorHAnsi" w:hAnsiTheme="minorHAnsi" w:cstheme="minorHAnsi"/>
          <w:sz w:val="16"/>
        </w:rPr>
        <w:t xml:space="preserve">While </w:t>
      </w:r>
      <w:r w:rsidRPr="00475AE9">
        <w:rPr>
          <w:rFonts w:asciiTheme="minorHAnsi" w:hAnsiTheme="minorHAnsi" w:cstheme="minorHAnsi"/>
          <w:b/>
          <w:bCs/>
          <w:u w:val="single"/>
        </w:rPr>
        <w:t xml:space="preserve">copyright and </w:t>
      </w:r>
      <w:r w:rsidRPr="00475AE9">
        <w:rPr>
          <w:rFonts w:asciiTheme="minorHAnsi" w:hAnsiTheme="minorHAnsi" w:cstheme="minorHAnsi"/>
          <w:b/>
          <w:bCs/>
          <w:highlight w:val="green"/>
          <w:u w:val="single"/>
        </w:rPr>
        <w:t>intellectual property</w:t>
      </w:r>
      <w:r w:rsidRPr="00475AE9">
        <w:rPr>
          <w:rFonts w:asciiTheme="minorHAnsi" w:hAnsiTheme="minorHAnsi" w:cstheme="minorHAnsi"/>
          <w:b/>
          <w:bCs/>
          <w:u w:val="single"/>
        </w:rPr>
        <w:t xml:space="preserve"> has been debated in the music and movie industries for decades, it’s starting to </w:t>
      </w:r>
      <w:r w:rsidRPr="00475AE9">
        <w:rPr>
          <w:rFonts w:asciiTheme="minorHAnsi" w:hAnsiTheme="minorHAnsi" w:cstheme="minorHAnsi"/>
          <w:b/>
          <w:bCs/>
          <w:highlight w:val="green"/>
          <w:u w:val="single"/>
        </w:rPr>
        <w:t>pick up in</w:t>
      </w:r>
      <w:r w:rsidRPr="00475AE9">
        <w:rPr>
          <w:rFonts w:asciiTheme="minorHAnsi" w:hAnsiTheme="minorHAnsi" w:cstheme="minorHAnsi"/>
          <w:b/>
          <w:bCs/>
          <w:u w:val="single"/>
        </w:rPr>
        <w:t xml:space="preserve"> the </w:t>
      </w:r>
      <w:r w:rsidRPr="00475AE9">
        <w:rPr>
          <w:rFonts w:asciiTheme="minorHAnsi" w:hAnsiTheme="minorHAnsi" w:cstheme="minorHAnsi"/>
          <w:b/>
          <w:bCs/>
          <w:highlight w:val="green"/>
          <w:u w:val="single"/>
        </w:rPr>
        <w:t>cannabis industry</w:t>
      </w:r>
      <w:r w:rsidRPr="00475AE9">
        <w:rPr>
          <w:rFonts w:asciiTheme="minorHAnsi" w:hAnsiTheme="minorHAnsi" w:cstheme="minorHAnsi"/>
          <w:sz w:val="16"/>
        </w:rPr>
        <w:t xml:space="preserve">. Proponents of copyright laws and </w:t>
      </w:r>
      <w:r w:rsidRPr="00475AE9">
        <w:rPr>
          <w:rFonts w:asciiTheme="minorHAnsi" w:hAnsiTheme="minorHAnsi" w:cstheme="minorHAnsi"/>
          <w:b/>
          <w:bCs/>
          <w:highlight w:val="green"/>
          <w:u w:val="single"/>
        </w:rPr>
        <w:t>intellectual property</w:t>
      </w:r>
      <w:r w:rsidRPr="00475AE9">
        <w:rPr>
          <w:rFonts w:asciiTheme="minorHAnsi" w:hAnsiTheme="minorHAnsi" w:cstheme="minorHAnsi"/>
          <w:sz w:val="16"/>
        </w:rPr>
        <w:t xml:space="preserve"> feel like they </w:t>
      </w:r>
      <w:r w:rsidRPr="00475AE9">
        <w:rPr>
          <w:rFonts w:asciiTheme="minorHAnsi" w:hAnsiTheme="minorHAnsi" w:cstheme="minorHAnsi"/>
          <w:b/>
          <w:bCs/>
          <w:u w:val="single"/>
        </w:rPr>
        <w:t xml:space="preserve">need to have something in place that will </w:t>
      </w:r>
      <w:r w:rsidRPr="00475AE9">
        <w:rPr>
          <w:rFonts w:asciiTheme="minorHAnsi" w:hAnsiTheme="minorHAnsi" w:cstheme="minorHAnsi"/>
          <w:b/>
          <w:bCs/>
          <w:highlight w:val="green"/>
          <w:u w:val="single"/>
        </w:rPr>
        <w:t>protect</w:t>
      </w:r>
      <w:r w:rsidRPr="00475AE9">
        <w:rPr>
          <w:rFonts w:asciiTheme="minorHAnsi" w:hAnsiTheme="minorHAnsi" w:cstheme="minorHAnsi"/>
          <w:b/>
          <w:bCs/>
          <w:u w:val="single"/>
        </w:rPr>
        <w:t xml:space="preserve"> from their </w:t>
      </w:r>
      <w:r w:rsidRPr="00475AE9">
        <w:rPr>
          <w:rFonts w:asciiTheme="minorHAnsi" w:hAnsiTheme="minorHAnsi" w:cstheme="minorHAnsi"/>
          <w:b/>
          <w:bCs/>
          <w:highlight w:val="green"/>
          <w:u w:val="single"/>
        </w:rPr>
        <w:t>work being stolen</w:t>
      </w:r>
      <w:r w:rsidRPr="00475AE9">
        <w:rPr>
          <w:rFonts w:asciiTheme="minorHAnsi" w:hAnsiTheme="minorHAnsi" w:cstheme="minorHAnsi"/>
          <w:b/>
          <w:bCs/>
          <w:u w:val="single"/>
        </w:rPr>
        <w:t xml:space="preserve"> and pirated</w:t>
      </w:r>
      <w:r w:rsidRPr="00475AE9">
        <w:rPr>
          <w:rFonts w:asciiTheme="minorHAnsi" w:hAnsiTheme="minorHAnsi" w:cstheme="minorHAnsi"/>
          <w:sz w:val="16"/>
        </w:rPr>
        <w:t xml:space="preserve">. Those against copyright and intellectual property say that if your music, screenplay, comic book, or whatever is good enough, then you’ll be willing to compete in a marketplace and accept the reality that people will likely get your material for free no matter what you do. Either no one will hear the song, or read the book, or someone will – and then point you in the direction of who produced it. </w:t>
      </w:r>
      <w:r w:rsidRPr="00475AE9">
        <w:rPr>
          <w:rFonts w:asciiTheme="minorHAnsi" w:hAnsiTheme="minorHAnsi" w:cstheme="minorHAnsi"/>
          <w:b/>
          <w:bCs/>
          <w:highlight w:val="green"/>
          <w:u w:val="single"/>
        </w:rPr>
        <w:t>Regardless of</w:t>
      </w:r>
      <w:r w:rsidRPr="00475AE9">
        <w:rPr>
          <w:rFonts w:asciiTheme="minorHAnsi" w:hAnsiTheme="minorHAnsi" w:cstheme="minorHAnsi"/>
          <w:sz w:val="16"/>
        </w:rPr>
        <w:t xml:space="preserve"> </w:t>
      </w:r>
      <w:r w:rsidRPr="00475AE9">
        <w:rPr>
          <w:rFonts w:asciiTheme="minorHAnsi" w:hAnsiTheme="minorHAnsi" w:cstheme="minorHAnsi"/>
          <w:b/>
          <w:bCs/>
          <w:u w:val="single"/>
        </w:rPr>
        <w:t xml:space="preserve">how you feel about </w:t>
      </w:r>
      <w:r w:rsidRPr="00475AE9">
        <w:rPr>
          <w:rFonts w:asciiTheme="minorHAnsi" w:hAnsiTheme="minorHAnsi" w:cstheme="minorHAnsi"/>
          <w:b/>
          <w:bCs/>
          <w:highlight w:val="green"/>
          <w:u w:val="single"/>
        </w:rPr>
        <w:t>i</w:t>
      </w:r>
      <w:r w:rsidRPr="00475AE9">
        <w:rPr>
          <w:rFonts w:asciiTheme="minorHAnsi" w:hAnsiTheme="minorHAnsi" w:cstheme="minorHAnsi"/>
          <w:b/>
          <w:bCs/>
          <w:u w:val="single"/>
        </w:rPr>
        <w:t xml:space="preserve">ntellectual </w:t>
      </w:r>
      <w:r w:rsidRPr="00475AE9">
        <w:rPr>
          <w:rFonts w:asciiTheme="minorHAnsi" w:hAnsiTheme="minorHAnsi" w:cstheme="minorHAnsi"/>
          <w:b/>
          <w:bCs/>
          <w:highlight w:val="green"/>
          <w:u w:val="single"/>
        </w:rPr>
        <w:t>p</w:t>
      </w:r>
      <w:r w:rsidRPr="00475AE9">
        <w:rPr>
          <w:rFonts w:asciiTheme="minorHAnsi" w:hAnsiTheme="minorHAnsi" w:cstheme="minorHAnsi"/>
          <w:b/>
          <w:bCs/>
          <w:u w:val="single"/>
        </w:rPr>
        <w:t xml:space="preserve">roperty and copyright </w:t>
      </w:r>
      <w:r w:rsidRPr="00475AE9">
        <w:rPr>
          <w:rFonts w:asciiTheme="minorHAnsi" w:hAnsiTheme="minorHAnsi" w:cstheme="minorHAnsi"/>
          <w:b/>
          <w:bCs/>
          <w:highlight w:val="green"/>
          <w:u w:val="single"/>
        </w:rPr>
        <w:t>law</w:t>
      </w:r>
      <w:r w:rsidRPr="00475AE9">
        <w:rPr>
          <w:rFonts w:asciiTheme="minorHAnsi" w:hAnsiTheme="minorHAnsi" w:cstheme="minorHAnsi"/>
          <w:b/>
          <w:bCs/>
          <w:u w:val="single"/>
        </w:rPr>
        <w:t xml:space="preserve">, most </w:t>
      </w:r>
      <w:r w:rsidRPr="00475AE9">
        <w:rPr>
          <w:rFonts w:asciiTheme="minorHAnsi" w:hAnsiTheme="minorHAnsi" w:cstheme="minorHAnsi"/>
          <w:b/>
          <w:bCs/>
          <w:highlight w:val="green"/>
          <w:u w:val="single"/>
        </w:rPr>
        <w:t>cannabis enthusiasts do not realize how close the industry is</w:t>
      </w:r>
      <w:r w:rsidRPr="00475AE9">
        <w:rPr>
          <w:rFonts w:asciiTheme="minorHAnsi" w:hAnsiTheme="minorHAnsi" w:cstheme="minorHAnsi"/>
          <w:b/>
          <w:bCs/>
          <w:u w:val="single"/>
        </w:rPr>
        <w:t xml:space="preserve"> to this. Cannabis breeders and enthusiasts all over the world have their favorite strains that they or their colleagues </w:t>
      </w:r>
      <w:proofErr w:type="gramStart"/>
      <w:r w:rsidRPr="00475AE9">
        <w:rPr>
          <w:rFonts w:asciiTheme="minorHAnsi" w:hAnsiTheme="minorHAnsi" w:cstheme="minorHAnsi"/>
          <w:b/>
          <w:bCs/>
          <w:u w:val="single"/>
        </w:rPr>
        <w:t>developed</w:t>
      </w:r>
      <w:proofErr w:type="gramEnd"/>
      <w:r w:rsidRPr="00475AE9">
        <w:rPr>
          <w:rFonts w:asciiTheme="minorHAnsi" w:hAnsiTheme="minorHAnsi" w:cstheme="minorHAnsi"/>
          <w:b/>
          <w:bCs/>
          <w:u w:val="single"/>
        </w:rPr>
        <w:t xml:space="preserve"> and they want to patent them, owning them forever. This will allow them to license the strains to other growers, </w:t>
      </w:r>
      <w:proofErr w:type="gramStart"/>
      <w:r w:rsidRPr="00475AE9">
        <w:rPr>
          <w:rFonts w:asciiTheme="minorHAnsi" w:hAnsiTheme="minorHAnsi" w:cstheme="minorHAnsi"/>
          <w:b/>
          <w:bCs/>
          <w:u w:val="single"/>
        </w:rPr>
        <w:t>breeders</w:t>
      </w:r>
      <w:proofErr w:type="gramEnd"/>
      <w:r w:rsidRPr="00475AE9">
        <w:rPr>
          <w:rFonts w:asciiTheme="minorHAnsi" w:hAnsiTheme="minorHAnsi" w:cstheme="minorHAnsi"/>
          <w:b/>
          <w:bCs/>
          <w:u w:val="single"/>
        </w:rPr>
        <w:t xml:space="preserve"> and marijuana businesses. This will</w:t>
      </w:r>
      <w:r w:rsidRPr="00475AE9">
        <w:rPr>
          <w:rFonts w:asciiTheme="minorHAnsi" w:hAnsiTheme="minorHAnsi" w:cstheme="minorHAnsi"/>
          <w:sz w:val="16"/>
        </w:rPr>
        <w:t xml:space="preserve"> in turn, no doubt </w:t>
      </w:r>
      <w:proofErr w:type="gramStart"/>
      <w:r w:rsidRPr="00475AE9">
        <w:rPr>
          <w:rFonts w:asciiTheme="minorHAnsi" w:hAnsiTheme="minorHAnsi" w:cstheme="minorHAnsi"/>
          <w:b/>
          <w:bCs/>
          <w:u w:val="single"/>
        </w:rPr>
        <w:t>create</w:t>
      </w:r>
      <w:proofErr w:type="gramEnd"/>
      <w:r w:rsidRPr="00475AE9">
        <w:rPr>
          <w:rFonts w:asciiTheme="minorHAnsi" w:hAnsiTheme="minorHAnsi" w:cstheme="minorHAnsi"/>
          <w:sz w:val="16"/>
        </w:rPr>
        <w:t xml:space="preserve"> a brand </w:t>
      </w:r>
      <w:r w:rsidRPr="00475AE9">
        <w:rPr>
          <w:rFonts w:asciiTheme="minorHAnsi" w:hAnsiTheme="minorHAnsi" w:cstheme="minorHAnsi"/>
          <w:b/>
          <w:bCs/>
          <w:u w:val="single"/>
        </w:rPr>
        <w:t>new niche for cannabis patent lawyers</w:t>
      </w:r>
      <w:r w:rsidRPr="00475AE9">
        <w:rPr>
          <w:rFonts w:asciiTheme="minorHAnsi" w:hAnsiTheme="minorHAnsi" w:cstheme="minorHAnsi"/>
          <w:sz w:val="16"/>
        </w:rPr>
        <w:t xml:space="preserve">. While </w:t>
      </w:r>
      <w:r w:rsidRPr="00475AE9">
        <w:rPr>
          <w:rFonts w:asciiTheme="minorHAnsi" w:hAnsiTheme="minorHAnsi" w:cstheme="minorHAnsi"/>
          <w:b/>
          <w:bCs/>
          <w:highlight w:val="green"/>
          <w:u w:val="single"/>
        </w:rPr>
        <w:t>this</w:t>
      </w:r>
      <w:r w:rsidRPr="00475AE9">
        <w:rPr>
          <w:rFonts w:asciiTheme="minorHAnsi" w:hAnsiTheme="minorHAnsi" w:cstheme="minorHAnsi"/>
          <w:sz w:val="16"/>
        </w:rPr>
        <w:t xml:space="preserve"> might </w:t>
      </w:r>
      <w:r w:rsidRPr="00475AE9">
        <w:rPr>
          <w:rFonts w:asciiTheme="minorHAnsi" w:hAnsiTheme="minorHAnsi" w:cstheme="minorHAnsi"/>
          <w:b/>
          <w:bCs/>
          <w:highlight w:val="green"/>
          <w:u w:val="single"/>
        </w:rPr>
        <w:t>help</w:t>
      </w:r>
      <w:r w:rsidRPr="00475AE9">
        <w:rPr>
          <w:rFonts w:asciiTheme="minorHAnsi" w:hAnsiTheme="minorHAnsi" w:cstheme="minorHAnsi"/>
          <w:b/>
          <w:bCs/>
          <w:u w:val="single"/>
        </w:rPr>
        <w:t xml:space="preserve"> some </w:t>
      </w:r>
      <w:r w:rsidRPr="00475AE9">
        <w:rPr>
          <w:rFonts w:asciiTheme="minorHAnsi" w:hAnsiTheme="minorHAnsi" w:cstheme="minorHAnsi"/>
          <w:b/>
          <w:bCs/>
          <w:highlight w:val="green"/>
          <w:u w:val="single"/>
        </w:rPr>
        <w:t>cannabis businesses</w:t>
      </w:r>
      <w:r w:rsidRPr="00475AE9">
        <w:rPr>
          <w:rFonts w:asciiTheme="minorHAnsi" w:hAnsiTheme="minorHAnsi" w:cstheme="minorHAnsi"/>
          <w:sz w:val="16"/>
        </w:rPr>
        <w:t xml:space="preserve">, do we really want to throw more money at lawyers? You decide. The progression of the cannabis industry is inevitable. At some point, cannabis will finally be removed from Schedule I status. Once that happens, </w:t>
      </w:r>
      <w:r w:rsidRPr="00475AE9">
        <w:rPr>
          <w:rFonts w:asciiTheme="minorHAnsi" w:hAnsiTheme="minorHAnsi" w:cstheme="minorHAnsi"/>
          <w:b/>
          <w:bCs/>
          <w:highlight w:val="green"/>
          <w:u w:val="single"/>
        </w:rPr>
        <w:t>big</w:t>
      </w:r>
      <w:r w:rsidRPr="00475AE9">
        <w:rPr>
          <w:rFonts w:asciiTheme="minorHAnsi" w:hAnsiTheme="minorHAnsi" w:cstheme="minorHAnsi"/>
          <w:b/>
          <w:bCs/>
          <w:u w:val="single"/>
        </w:rPr>
        <w:t xml:space="preserve"> agriculture, the </w:t>
      </w:r>
      <w:r w:rsidRPr="00475AE9">
        <w:rPr>
          <w:rFonts w:asciiTheme="minorHAnsi" w:hAnsiTheme="minorHAnsi" w:cstheme="minorHAnsi"/>
          <w:b/>
          <w:bCs/>
          <w:highlight w:val="green"/>
          <w:u w:val="single"/>
        </w:rPr>
        <w:t>pharma</w:t>
      </w:r>
      <w:r w:rsidRPr="00475AE9">
        <w:rPr>
          <w:rFonts w:asciiTheme="minorHAnsi" w:hAnsiTheme="minorHAnsi" w:cstheme="minorHAnsi"/>
          <w:b/>
          <w:bCs/>
          <w:u w:val="single"/>
        </w:rPr>
        <w:t xml:space="preserve">ceutical industry and probably even big tobacco </w:t>
      </w:r>
      <w:r w:rsidRPr="00475AE9">
        <w:rPr>
          <w:rFonts w:asciiTheme="minorHAnsi" w:hAnsiTheme="minorHAnsi" w:cstheme="minorHAnsi"/>
          <w:b/>
          <w:bCs/>
          <w:highlight w:val="green"/>
          <w:u w:val="single"/>
        </w:rPr>
        <w:t>are going to want a piece of the green pie</w:t>
      </w:r>
      <w:r w:rsidRPr="00475AE9">
        <w:rPr>
          <w:rFonts w:asciiTheme="minorHAnsi" w:hAnsiTheme="minorHAnsi" w:cstheme="minorHAnsi"/>
          <w:sz w:val="16"/>
        </w:rPr>
        <w:t xml:space="preserve">. As the industry stands right now, basically </w:t>
      </w:r>
      <w:r w:rsidRPr="00475AE9">
        <w:rPr>
          <w:rFonts w:asciiTheme="minorHAnsi" w:hAnsiTheme="minorHAnsi" w:cstheme="minorHAnsi"/>
          <w:b/>
          <w:bCs/>
          <w:u w:val="single"/>
        </w:rPr>
        <w:t xml:space="preserve">every single strain that is publicly available for sale becomes open source. Patent law states that you can’t apply for a patent of any kind anything that’s been being sold for a year or more. </w:t>
      </w:r>
      <w:r w:rsidRPr="00475AE9">
        <w:rPr>
          <w:rFonts w:asciiTheme="minorHAnsi" w:hAnsiTheme="minorHAnsi" w:cstheme="minorHAnsi"/>
          <w:b/>
          <w:bCs/>
          <w:highlight w:val="green"/>
          <w:u w:val="single"/>
        </w:rPr>
        <w:t>Cannabis breeders</w:t>
      </w:r>
      <w:r w:rsidRPr="00475AE9">
        <w:rPr>
          <w:rFonts w:asciiTheme="minorHAnsi" w:hAnsiTheme="minorHAnsi" w:cstheme="minorHAnsi"/>
          <w:b/>
          <w:bCs/>
          <w:u w:val="single"/>
        </w:rPr>
        <w:t xml:space="preserve"> are </w:t>
      </w:r>
      <w:r w:rsidRPr="00475AE9">
        <w:rPr>
          <w:rFonts w:asciiTheme="minorHAnsi" w:hAnsiTheme="minorHAnsi" w:cstheme="minorHAnsi"/>
          <w:b/>
          <w:bCs/>
          <w:highlight w:val="green"/>
          <w:u w:val="single"/>
        </w:rPr>
        <w:t>trying to perfect their</w:t>
      </w:r>
      <w:r w:rsidRPr="00475AE9">
        <w:rPr>
          <w:rFonts w:asciiTheme="minorHAnsi" w:hAnsiTheme="minorHAnsi" w:cstheme="minorHAnsi"/>
          <w:b/>
          <w:bCs/>
          <w:u w:val="single"/>
        </w:rPr>
        <w:t xml:space="preserve"> best </w:t>
      </w:r>
      <w:r w:rsidRPr="00475AE9">
        <w:rPr>
          <w:rFonts w:asciiTheme="minorHAnsi" w:hAnsiTheme="minorHAnsi" w:cstheme="minorHAnsi"/>
          <w:b/>
          <w:bCs/>
          <w:highlight w:val="green"/>
          <w:u w:val="single"/>
        </w:rPr>
        <w:t>strains, develop better phenotypes</w:t>
      </w:r>
      <w:r w:rsidRPr="00475AE9">
        <w:rPr>
          <w:rFonts w:asciiTheme="minorHAnsi" w:hAnsiTheme="minorHAnsi" w:cstheme="minorHAnsi"/>
          <w:b/>
          <w:bCs/>
          <w:u w:val="single"/>
        </w:rPr>
        <w:t xml:space="preserve">, etc., to </w:t>
      </w:r>
      <w:r w:rsidRPr="00475AE9">
        <w:rPr>
          <w:rFonts w:asciiTheme="minorHAnsi" w:hAnsiTheme="minorHAnsi" w:cstheme="minorHAnsi"/>
          <w:b/>
          <w:bCs/>
          <w:highlight w:val="green"/>
          <w:u w:val="single"/>
        </w:rPr>
        <w:t>boost</w:t>
      </w:r>
      <w:r w:rsidRPr="00475AE9">
        <w:rPr>
          <w:rFonts w:asciiTheme="minorHAnsi" w:hAnsiTheme="minorHAnsi" w:cstheme="minorHAnsi"/>
          <w:b/>
          <w:bCs/>
          <w:u w:val="single"/>
        </w:rPr>
        <w:t xml:space="preserve"> their </w:t>
      </w:r>
      <w:r w:rsidRPr="00475AE9">
        <w:rPr>
          <w:rFonts w:asciiTheme="minorHAnsi" w:hAnsiTheme="minorHAnsi" w:cstheme="minorHAnsi"/>
          <w:b/>
          <w:bCs/>
          <w:highlight w:val="green"/>
          <w:u w:val="single"/>
        </w:rPr>
        <w:t>credibility in</w:t>
      </w:r>
      <w:r w:rsidRPr="00475AE9">
        <w:rPr>
          <w:rFonts w:asciiTheme="minorHAnsi" w:hAnsiTheme="minorHAnsi" w:cstheme="minorHAnsi"/>
          <w:b/>
          <w:bCs/>
          <w:u w:val="single"/>
        </w:rPr>
        <w:t xml:space="preserve"> the </w:t>
      </w:r>
      <w:r w:rsidRPr="00475AE9">
        <w:rPr>
          <w:rFonts w:asciiTheme="minorHAnsi" w:hAnsiTheme="minorHAnsi" w:cstheme="minorHAnsi"/>
          <w:b/>
          <w:bCs/>
          <w:highlight w:val="green"/>
          <w:u w:val="single"/>
        </w:rPr>
        <w:t>industry</w:t>
      </w:r>
      <w:r w:rsidRPr="00475AE9">
        <w:rPr>
          <w:rFonts w:asciiTheme="minorHAnsi" w:hAnsiTheme="minorHAnsi" w:cstheme="minorHAnsi"/>
          <w:b/>
          <w:bCs/>
          <w:u w:val="single"/>
        </w:rPr>
        <w:t>. Once</w:t>
      </w:r>
      <w:r w:rsidRPr="00475AE9">
        <w:rPr>
          <w:rFonts w:asciiTheme="minorHAnsi" w:hAnsiTheme="minorHAnsi" w:cstheme="minorHAnsi"/>
          <w:sz w:val="16"/>
        </w:rPr>
        <w:t xml:space="preserve"> the </w:t>
      </w:r>
      <w:r w:rsidRPr="00475AE9">
        <w:rPr>
          <w:rFonts w:asciiTheme="minorHAnsi" w:hAnsiTheme="minorHAnsi" w:cstheme="minorHAnsi"/>
          <w:b/>
          <w:bCs/>
          <w:u w:val="single"/>
        </w:rPr>
        <w:t>industry moves forward</w:t>
      </w:r>
      <w:r w:rsidRPr="00475AE9">
        <w:rPr>
          <w:rFonts w:asciiTheme="minorHAnsi" w:hAnsiTheme="minorHAnsi" w:cstheme="minorHAnsi"/>
          <w:sz w:val="16"/>
        </w:rPr>
        <w:t xml:space="preserve"> into this new territory, the </w:t>
      </w:r>
      <w:r w:rsidRPr="00475AE9">
        <w:rPr>
          <w:rFonts w:asciiTheme="minorHAnsi" w:hAnsiTheme="minorHAnsi" w:cstheme="minorHAnsi"/>
          <w:b/>
          <w:bCs/>
          <w:u w:val="single"/>
        </w:rPr>
        <w:t xml:space="preserve">reality is very clear. There’s </w:t>
      </w:r>
      <w:r w:rsidRPr="00475AE9">
        <w:rPr>
          <w:rFonts w:asciiTheme="minorHAnsi" w:hAnsiTheme="minorHAnsi" w:cstheme="minorHAnsi"/>
          <w:b/>
          <w:bCs/>
          <w:highlight w:val="green"/>
          <w:u w:val="single"/>
        </w:rPr>
        <w:t>not a single</w:t>
      </w:r>
      <w:r w:rsidRPr="00475AE9">
        <w:rPr>
          <w:rFonts w:asciiTheme="minorHAnsi" w:hAnsiTheme="minorHAnsi" w:cstheme="minorHAnsi"/>
          <w:b/>
          <w:bCs/>
          <w:u w:val="single"/>
        </w:rPr>
        <w:t xml:space="preserve"> grower or </w:t>
      </w:r>
      <w:r w:rsidRPr="00475AE9">
        <w:rPr>
          <w:rFonts w:asciiTheme="minorHAnsi" w:hAnsiTheme="minorHAnsi" w:cstheme="minorHAnsi"/>
          <w:b/>
          <w:bCs/>
          <w:highlight w:val="green"/>
          <w:u w:val="single"/>
        </w:rPr>
        <w:t>cannabis business</w:t>
      </w:r>
      <w:r w:rsidRPr="00475AE9">
        <w:rPr>
          <w:rFonts w:asciiTheme="minorHAnsi" w:hAnsiTheme="minorHAnsi" w:cstheme="minorHAnsi"/>
          <w:b/>
          <w:bCs/>
          <w:u w:val="single"/>
        </w:rPr>
        <w:t xml:space="preserve"> that </w:t>
      </w:r>
      <w:r w:rsidRPr="00475AE9">
        <w:rPr>
          <w:rFonts w:asciiTheme="minorHAnsi" w:hAnsiTheme="minorHAnsi" w:cstheme="minorHAnsi"/>
          <w:b/>
          <w:bCs/>
          <w:highlight w:val="green"/>
          <w:u w:val="single"/>
        </w:rPr>
        <w:t>will have</w:t>
      </w:r>
      <w:r w:rsidRPr="00475AE9">
        <w:rPr>
          <w:rFonts w:asciiTheme="minorHAnsi" w:hAnsiTheme="minorHAnsi" w:cstheme="minorHAnsi"/>
          <w:b/>
          <w:bCs/>
          <w:u w:val="single"/>
        </w:rPr>
        <w:t xml:space="preserve"> the </w:t>
      </w:r>
      <w:r w:rsidRPr="00475AE9">
        <w:rPr>
          <w:rFonts w:asciiTheme="minorHAnsi" w:hAnsiTheme="minorHAnsi" w:cstheme="minorHAnsi"/>
          <w:b/>
          <w:bCs/>
          <w:highlight w:val="green"/>
          <w:u w:val="single"/>
        </w:rPr>
        <w:t>power to compete with large corporations</w:t>
      </w:r>
      <w:r w:rsidRPr="00475AE9">
        <w:rPr>
          <w:rFonts w:asciiTheme="minorHAnsi" w:hAnsiTheme="minorHAnsi" w:cstheme="minorHAnsi"/>
          <w:sz w:val="16"/>
        </w:rPr>
        <w:t xml:space="preserve">. So obviously, </w:t>
      </w:r>
      <w:r w:rsidRPr="00475AE9">
        <w:rPr>
          <w:rFonts w:asciiTheme="minorHAnsi" w:hAnsiTheme="minorHAnsi" w:cstheme="minorHAnsi"/>
          <w:b/>
          <w:bCs/>
          <w:highlight w:val="green"/>
          <w:u w:val="single"/>
        </w:rPr>
        <w:t>strain patents</w:t>
      </w:r>
      <w:r w:rsidRPr="00475AE9">
        <w:rPr>
          <w:rFonts w:asciiTheme="minorHAnsi" w:hAnsiTheme="minorHAnsi" w:cstheme="minorHAnsi"/>
          <w:sz w:val="16"/>
        </w:rPr>
        <w:t xml:space="preserve"> could </w:t>
      </w:r>
      <w:r w:rsidRPr="00475AE9">
        <w:rPr>
          <w:rFonts w:asciiTheme="minorHAnsi" w:hAnsiTheme="minorHAnsi" w:cstheme="minorHAnsi"/>
          <w:b/>
          <w:bCs/>
          <w:highlight w:val="green"/>
          <w:u w:val="single"/>
        </w:rPr>
        <w:t>become integral parts of</w:t>
      </w:r>
      <w:r w:rsidRPr="00475AE9">
        <w:rPr>
          <w:rFonts w:asciiTheme="minorHAnsi" w:hAnsiTheme="minorHAnsi" w:cstheme="minorHAnsi"/>
          <w:b/>
          <w:bCs/>
          <w:u w:val="single"/>
        </w:rPr>
        <w:t xml:space="preserve"> any new growing </w:t>
      </w:r>
      <w:r w:rsidRPr="00475AE9">
        <w:rPr>
          <w:rFonts w:asciiTheme="minorHAnsi" w:hAnsiTheme="minorHAnsi" w:cstheme="minorHAnsi"/>
          <w:b/>
          <w:bCs/>
          <w:highlight w:val="green"/>
          <w:u w:val="single"/>
        </w:rPr>
        <w:t>operation</w:t>
      </w:r>
      <w:r w:rsidRPr="00475AE9">
        <w:rPr>
          <w:rFonts w:asciiTheme="minorHAnsi" w:hAnsiTheme="minorHAnsi" w:cstheme="minorHAnsi"/>
          <w:b/>
          <w:bCs/>
          <w:u w:val="single"/>
        </w:rPr>
        <w:t xml:space="preserve"> or </w:t>
      </w:r>
      <w:r w:rsidRPr="00475AE9">
        <w:rPr>
          <w:rFonts w:asciiTheme="minorHAnsi" w:hAnsiTheme="minorHAnsi" w:cstheme="minorHAnsi"/>
          <w:b/>
          <w:bCs/>
          <w:u w:val="single"/>
        </w:rPr>
        <w:lastRenderedPageBreak/>
        <w:t>cannabis business</w:t>
      </w:r>
      <w:r w:rsidRPr="00475AE9">
        <w:rPr>
          <w:rFonts w:asciiTheme="minorHAnsi" w:hAnsiTheme="minorHAnsi" w:cstheme="minorHAnsi"/>
          <w:sz w:val="16"/>
        </w:rPr>
        <w:t xml:space="preserve">. And while </w:t>
      </w:r>
      <w:r w:rsidRPr="00475AE9">
        <w:rPr>
          <w:rFonts w:asciiTheme="minorHAnsi" w:hAnsiTheme="minorHAnsi" w:cstheme="minorHAnsi"/>
          <w:b/>
          <w:bCs/>
          <w:highlight w:val="green"/>
          <w:u w:val="single"/>
        </w:rPr>
        <w:t>small time breeders obtaining patents</w:t>
      </w:r>
      <w:r w:rsidRPr="00475AE9">
        <w:rPr>
          <w:rFonts w:asciiTheme="minorHAnsi" w:hAnsiTheme="minorHAnsi" w:cstheme="minorHAnsi"/>
          <w:b/>
          <w:bCs/>
          <w:u w:val="single"/>
        </w:rPr>
        <w:t xml:space="preserve"> for their best individual strains could </w:t>
      </w:r>
      <w:r w:rsidRPr="00475AE9">
        <w:rPr>
          <w:rFonts w:asciiTheme="minorHAnsi" w:hAnsiTheme="minorHAnsi" w:cstheme="minorHAnsi"/>
          <w:b/>
          <w:bCs/>
          <w:highlight w:val="green"/>
          <w:u w:val="single"/>
        </w:rPr>
        <w:t>protect them</w:t>
      </w:r>
      <w:r w:rsidRPr="00475AE9">
        <w:rPr>
          <w:rFonts w:asciiTheme="minorHAnsi" w:hAnsiTheme="minorHAnsi" w:cstheme="minorHAnsi"/>
          <w:b/>
          <w:bCs/>
          <w:u w:val="single"/>
        </w:rPr>
        <w:t xml:space="preserve"> from the big corporations</w:t>
      </w:r>
      <w:r w:rsidRPr="00475AE9">
        <w:rPr>
          <w:rFonts w:asciiTheme="minorHAnsi" w:hAnsiTheme="minorHAnsi" w:cstheme="minorHAnsi"/>
          <w:sz w:val="16"/>
        </w:rPr>
        <w:t xml:space="preserve">, let’s not forget that these corporations will also </w:t>
      </w:r>
      <w:proofErr w:type="gramStart"/>
      <w:r w:rsidRPr="00475AE9">
        <w:rPr>
          <w:rFonts w:asciiTheme="minorHAnsi" w:hAnsiTheme="minorHAnsi" w:cstheme="minorHAnsi"/>
          <w:sz w:val="16"/>
        </w:rPr>
        <w:t>have the ability to</w:t>
      </w:r>
      <w:proofErr w:type="gramEnd"/>
      <w:r w:rsidRPr="00475AE9">
        <w:rPr>
          <w:rFonts w:asciiTheme="minorHAnsi" w:hAnsiTheme="minorHAnsi" w:cstheme="minorHAnsi"/>
          <w:sz w:val="16"/>
        </w:rPr>
        <w:t xml:space="preserve"> patent their own strains – with the legal and financial muscle to blow any small timer out of the water. To me, it seems like a double-edged sword that could swing back in the faces of the little guys if they’re not careful. What do you think about patenting strains? Is it a good or a bad thing?</w:t>
      </w:r>
    </w:p>
    <w:p w14:paraId="11700A0D" w14:textId="2D7743EF" w:rsidR="00251D00" w:rsidRDefault="00251D00" w:rsidP="005616CB">
      <w:pPr>
        <w:rPr>
          <w:rFonts w:asciiTheme="minorHAnsi" w:hAnsiTheme="minorHAnsi" w:cstheme="minorHAnsi"/>
          <w:sz w:val="16"/>
        </w:rPr>
      </w:pPr>
    </w:p>
    <w:p w14:paraId="53760243" w14:textId="4765A169" w:rsidR="00251D00" w:rsidRDefault="00251D00" w:rsidP="00251D00">
      <w:pPr>
        <w:pStyle w:val="Heading4"/>
      </w:pPr>
      <w:proofErr w:type="gramStart"/>
      <w:r>
        <w:t>Otherwise</w:t>
      </w:r>
      <w:proofErr w:type="gramEnd"/>
      <w:r>
        <w:t xml:space="preserve"> that’s extinction – weed industry collapses</w:t>
      </w:r>
      <w:r w:rsidR="00EE46B6">
        <w:t xml:space="preserve"> 1AC evidence</w:t>
      </w:r>
    </w:p>
    <w:p w14:paraId="4B0009BC" w14:textId="356C62A1" w:rsidR="0065777F" w:rsidRPr="0065777F" w:rsidRDefault="0065777F" w:rsidP="0065777F">
      <w:pPr>
        <w:pStyle w:val="Heading4"/>
      </w:pPr>
      <w:r>
        <w:t>These cards also answer the affirmative</w:t>
      </w:r>
      <w:r w:rsidR="007223E7">
        <w:t xml:space="preserve"> and link turn it</w:t>
      </w:r>
      <w:r>
        <w:t>.</w:t>
      </w:r>
    </w:p>
    <w:bookmarkEnd w:id="1"/>
    <w:p w14:paraId="5C758843" w14:textId="4D2D3BBF" w:rsidR="00D84522" w:rsidRDefault="00D84522" w:rsidP="00A32277"/>
    <w:p w14:paraId="2548528F" w14:textId="4E492BDD" w:rsidR="00A32277" w:rsidRDefault="00840C52" w:rsidP="00A32277">
      <w:pPr>
        <w:pStyle w:val="Heading2"/>
      </w:pPr>
      <w:r>
        <w:lastRenderedPageBreak/>
        <w:t>4</w:t>
      </w:r>
    </w:p>
    <w:p w14:paraId="4CE78E0D" w14:textId="4B8C9D18" w:rsidR="00A32277" w:rsidRDefault="00A32277" w:rsidP="00A32277">
      <w:pPr>
        <w:pStyle w:val="Heading3"/>
      </w:pPr>
      <w:r>
        <w:lastRenderedPageBreak/>
        <w:t>OFF</w:t>
      </w:r>
    </w:p>
    <w:p w14:paraId="762D9E65" w14:textId="77777777" w:rsidR="00A32277" w:rsidRDefault="00A32277" w:rsidP="00A32277">
      <w:pPr>
        <w:pStyle w:val="Heading4"/>
      </w:pPr>
      <w:r>
        <w:t xml:space="preserve">The WTO has been seen as ineffective but </w:t>
      </w:r>
      <w:proofErr w:type="gramStart"/>
      <w:r>
        <w:t>has the opportunity to</w:t>
      </w:r>
      <w:proofErr w:type="gramEnd"/>
      <w:r>
        <w:t xml:space="preserve"> bounce back with strong international buy in</w:t>
      </w:r>
    </w:p>
    <w:p w14:paraId="4F2270FE" w14:textId="77777777" w:rsidR="00A32277" w:rsidRDefault="00A32277" w:rsidP="00A32277">
      <w:pPr>
        <w:spacing w:after="0" w:line="240" w:lineRule="auto"/>
      </w:pPr>
      <w:r w:rsidRPr="00DC7E68">
        <w:t xml:space="preserve">Ngozi </w:t>
      </w:r>
      <w:proofErr w:type="spellStart"/>
      <w:r w:rsidRPr="00AA126D">
        <w:rPr>
          <w:rStyle w:val="Style13ptBold"/>
        </w:rPr>
        <w:t>Okonjo</w:t>
      </w:r>
      <w:proofErr w:type="spellEnd"/>
      <w:r w:rsidRPr="00AA126D">
        <w:rPr>
          <w:rStyle w:val="Style13ptBold"/>
        </w:rPr>
        <w:t>-Iweala</w:t>
      </w:r>
      <w:r w:rsidRPr="00DC7E68">
        <w:t xml:space="preserve">, </w:t>
      </w:r>
      <w:r w:rsidRPr="000B5E0C">
        <w:rPr>
          <w:rStyle w:val="Style13ptBold"/>
        </w:rPr>
        <w:t>20</w:t>
      </w:r>
      <w:r w:rsidRPr="00DC7E68">
        <w:t>, Reviving the WTO, https://www.brookings.edu/opinions/reviving-the-wto/, Brookings,</w:t>
      </w:r>
      <w:r w:rsidRPr="00D933E4">
        <w:t xml:space="preserve"> Ngozi </w:t>
      </w:r>
      <w:proofErr w:type="spellStart"/>
      <w:r w:rsidRPr="00D933E4">
        <w:t>Okonjo</w:t>
      </w:r>
      <w:proofErr w:type="spellEnd"/>
      <w:r w:rsidRPr="00D933E4">
        <w:t>-Iweala is a nonresident distinguished fellow with the Africa Growth Initiative in the Global Economy and Development program at Brookings. She is an economist and international development expert with over 30 years of experience.</w:t>
      </w:r>
    </w:p>
    <w:p w14:paraId="7755941D" w14:textId="77777777" w:rsidR="00A32277" w:rsidRPr="00D933E4" w:rsidRDefault="00A32277" w:rsidP="00A32277">
      <w:pPr>
        <w:spacing w:after="0" w:line="240" w:lineRule="auto"/>
        <w:rPr>
          <w:rFonts w:ascii="Times New Roman" w:eastAsia="Times New Roman" w:hAnsi="Times New Roman" w:cs="Times New Roman"/>
          <w:sz w:val="24"/>
        </w:rPr>
      </w:pPr>
    </w:p>
    <w:p w14:paraId="2920268E" w14:textId="77777777" w:rsidR="00A32277" w:rsidRPr="00C64E70" w:rsidRDefault="00A32277" w:rsidP="00A32277">
      <w:pPr>
        <w:rPr>
          <w:sz w:val="12"/>
        </w:rPr>
      </w:pPr>
      <w:r w:rsidRPr="00AA126D">
        <w:rPr>
          <w:rStyle w:val="Emphasis"/>
        </w:rPr>
        <w:t>The World Trade Organization is in the news</w:t>
      </w:r>
      <w:r w:rsidRPr="00C64E70">
        <w:rPr>
          <w:sz w:val="12"/>
        </w:rPr>
        <w:t xml:space="preserve"> mostly for the wrong reasons nowadays. Many </w:t>
      </w:r>
      <w:r w:rsidRPr="00C64E70">
        <w:rPr>
          <w:rStyle w:val="Emphasis"/>
        </w:rPr>
        <w:t>people</w:t>
      </w:r>
      <w:r w:rsidRPr="00AA126D">
        <w:rPr>
          <w:rStyle w:val="Emphasis"/>
        </w:rPr>
        <w:t xml:space="preserve"> regard it as an ineffective policeman of an outdated rulebook</w:t>
      </w:r>
      <w:r w:rsidRPr="00C64E70">
        <w:rPr>
          <w:sz w:val="12"/>
        </w:rPr>
        <w:t xml:space="preserve"> that is unsuited for the challenges of the twenty-first-century global economy. And </w:t>
      </w:r>
      <w:r w:rsidRPr="00AA126D">
        <w:rPr>
          <w:rStyle w:val="Emphasis"/>
        </w:rPr>
        <w:t xml:space="preserve">WTO members generally agree that </w:t>
      </w:r>
      <w:r w:rsidRPr="007456AE">
        <w:rPr>
          <w:rStyle w:val="Emphasis"/>
          <w:highlight w:val="cyan"/>
        </w:rPr>
        <w:t>the organization</w:t>
      </w:r>
      <w:r w:rsidRPr="00AA126D">
        <w:rPr>
          <w:rStyle w:val="Emphasis"/>
        </w:rPr>
        <w:t xml:space="preserve"> urgently </w:t>
      </w:r>
      <w:r w:rsidRPr="007456AE">
        <w:rPr>
          <w:rStyle w:val="Emphasis"/>
          <w:highlight w:val="cyan"/>
        </w:rPr>
        <w:t>needs reforming</w:t>
      </w:r>
      <w:r w:rsidRPr="00C64E70">
        <w:rPr>
          <w:sz w:val="12"/>
        </w:rPr>
        <w:t xml:space="preserve"> </w:t>
      </w:r>
      <w:proofErr w:type="gramStart"/>
      <w:r w:rsidRPr="00C64E70">
        <w:rPr>
          <w:sz w:val="12"/>
        </w:rPr>
        <w:t>in order to</w:t>
      </w:r>
      <w:proofErr w:type="gramEnd"/>
      <w:r w:rsidRPr="00C64E70">
        <w:rPr>
          <w:sz w:val="12"/>
        </w:rPr>
        <w:t xml:space="preserve"> remain relevant. Recent months have brought further challenges. The WTO’s appellate body, which adjudicates trade disputes among member countries, effectively </w:t>
      </w:r>
      <w:hyperlink r:id="rId19" w:history="1">
        <w:r w:rsidRPr="00C64E70">
          <w:rPr>
            <w:rStyle w:val="Hyperlink"/>
            <w:sz w:val="12"/>
          </w:rPr>
          <w:t>ceased functioning</w:t>
        </w:r>
      </w:hyperlink>
      <w:r w:rsidRPr="00C64E70">
        <w:rPr>
          <w:sz w:val="12"/>
        </w:rPr>
        <w:t xml:space="preserve"> last December amid disagreements regarding the appointment of new judges to the panel. And in May 2020, </w:t>
      </w:r>
      <w:r w:rsidRPr="007456AE">
        <w:rPr>
          <w:rStyle w:val="Emphasis"/>
          <w:highlight w:val="cyan"/>
        </w:rPr>
        <w:t>Director-</w:t>
      </w:r>
      <w:r w:rsidRPr="000B5E0C">
        <w:rPr>
          <w:rStyle w:val="Emphasis"/>
        </w:rPr>
        <w:t xml:space="preserve">General </w:t>
      </w:r>
      <w:r w:rsidRPr="00C64E70">
        <w:rPr>
          <w:rStyle w:val="Emphasis"/>
        </w:rPr>
        <w:t>Roberto</w:t>
      </w:r>
      <w:r w:rsidRPr="007456AE">
        <w:rPr>
          <w:rStyle w:val="Emphasis"/>
          <w:highlight w:val="cyan"/>
        </w:rPr>
        <w:t xml:space="preserve"> </w:t>
      </w:r>
      <w:proofErr w:type="spellStart"/>
      <w:r w:rsidRPr="007456AE">
        <w:rPr>
          <w:rStyle w:val="Emphasis"/>
          <w:highlight w:val="cyan"/>
        </w:rPr>
        <w:t>Azevêdo</w:t>
      </w:r>
      <w:proofErr w:type="spellEnd"/>
      <w:r w:rsidRPr="007456AE">
        <w:rPr>
          <w:rStyle w:val="Emphasis"/>
          <w:highlight w:val="cyan"/>
        </w:rPr>
        <w:t xml:space="preserve"> </w:t>
      </w:r>
      <w:hyperlink r:id="rId20" w:history="1">
        <w:r w:rsidRPr="007456AE">
          <w:rPr>
            <w:rStyle w:val="Emphasis"/>
            <w:highlight w:val="cyan"/>
          </w:rPr>
          <w:t>announced</w:t>
        </w:r>
      </w:hyperlink>
      <w:r w:rsidRPr="007456AE">
        <w:rPr>
          <w:rStyle w:val="Emphasis"/>
          <w:highlight w:val="cyan"/>
        </w:rPr>
        <w:t xml:space="preserve"> </w:t>
      </w:r>
      <w:r w:rsidRPr="00C64E70">
        <w:rPr>
          <w:rStyle w:val="Emphasis"/>
        </w:rPr>
        <w:t xml:space="preserve">that </w:t>
      </w:r>
      <w:r w:rsidRPr="007456AE">
        <w:rPr>
          <w:rStyle w:val="Emphasis"/>
          <w:highlight w:val="cyan"/>
        </w:rPr>
        <w:t>he would step down</w:t>
      </w:r>
      <w:r w:rsidRPr="00C64E70">
        <w:rPr>
          <w:sz w:val="12"/>
        </w:rPr>
        <w:t xml:space="preserve"> at the end of August</w:t>
      </w:r>
      <w:r w:rsidRPr="000B5E0C">
        <w:rPr>
          <w:sz w:val="12"/>
        </w:rPr>
        <w:t xml:space="preserve">, </w:t>
      </w:r>
      <w:r w:rsidRPr="000B5E0C">
        <w:rPr>
          <w:rStyle w:val="Emphasis"/>
        </w:rPr>
        <w:t>a year before his current term was due to end</w:t>
      </w:r>
      <w:r w:rsidRPr="00C64E70">
        <w:rPr>
          <w:sz w:val="12"/>
        </w:rPr>
        <w:t xml:space="preserve">. </w:t>
      </w:r>
      <w:r w:rsidRPr="00AA126D">
        <w:rPr>
          <w:rStyle w:val="Emphasis"/>
        </w:rPr>
        <w:t xml:space="preserve">Whoever </w:t>
      </w:r>
      <w:proofErr w:type="spellStart"/>
      <w:r w:rsidRPr="00AA126D">
        <w:rPr>
          <w:rStyle w:val="Emphasis"/>
        </w:rPr>
        <w:t>Azevêdo’s</w:t>
      </w:r>
      <w:proofErr w:type="spellEnd"/>
      <w:r w:rsidRPr="00AA126D">
        <w:rPr>
          <w:rStyle w:val="Emphasis"/>
        </w:rPr>
        <w:t xml:space="preserve"> successor is will face a major challenge</w:t>
      </w:r>
      <w:r w:rsidRPr="00C64E70">
        <w:rPr>
          <w:sz w:val="12"/>
        </w:rPr>
        <w:t xml:space="preserve">. </w:t>
      </w:r>
      <w:r w:rsidRPr="007456AE">
        <w:rPr>
          <w:rStyle w:val="Emphasis"/>
          <w:highlight w:val="cyan"/>
        </w:rPr>
        <w:t>Since</w:t>
      </w:r>
      <w:r w:rsidRPr="00C64E70">
        <w:rPr>
          <w:sz w:val="12"/>
        </w:rPr>
        <w:t xml:space="preserve"> its establishment in </w:t>
      </w:r>
      <w:r w:rsidRPr="00AA126D">
        <w:rPr>
          <w:rStyle w:val="Emphasis"/>
        </w:rPr>
        <w:t>19</w:t>
      </w:r>
      <w:r w:rsidRPr="007456AE">
        <w:rPr>
          <w:rStyle w:val="Emphasis"/>
          <w:highlight w:val="cyan"/>
        </w:rPr>
        <w:t>95</w:t>
      </w:r>
      <w:r w:rsidRPr="00C64E70">
        <w:rPr>
          <w:sz w:val="12"/>
        </w:rPr>
        <w:t xml:space="preserve">, the </w:t>
      </w:r>
      <w:r w:rsidRPr="007456AE">
        <w:rPr>
          <w:rStyle w:val="Emphasis"/>
          <w:highlight w:val="cyan"/>
        </w:rPr>
        <w:t>WTO has failed to conclude</w:t>
      </w:r>
      <w:r w:rsidRPr="00C64E70">
        <w:rPr>
          <w:sz w:val="12"/>
        </w:rPr>
        <w:t xml:space="preserve"> a single trade-negotiation round of </w:t>
      </w:r>
      <w:r w:rsidRPr="007456AE">
        <w:rPr>
          <w:rStyle w:val="Emphasis"/>
          <w:highlight w:val="cyan"/>
        </w:rPr>
        <w:t>global trade talks,</w:t>
      </w:r>
      <w:r w:rsidRPr="00C64E70">
        <w:rPr>
          <w:sz w:val="12"/>
        </w:rPr>
        <w:t xml:space="preserve"> thus missing an opportunity to deliver mutual benefits for its members. The Doha Development Round, which began in November 2001, was supposed to be concluded by January 2005. </w:t>
      </w:r>
      <w:r w:rsidRPr="00AA126D">
        <w:rPr>
          <w:rStyle w:val="Emphasis"/>
        </w:rPr>
        <w:t>Fifteen years later, WTO members are still debating whether the Doha process should continue</w:t>
      </w:r>
      <w:r w:rsidRPr="00C64E70">
        <w:rPr>
          <w:sz w:val="12"/>
        </w:rPr>
        <w:t xml:space="preserve">. Some think it has been overtaken by events, while others want to pursue further negotiations. The WTO has so far delivered disappointingly few other notable agreements as well, apart from the </w:t>
      </w:r>
      <w:hyperlink r:id="rId21" w:history="1">
        <w:r w:rsidRPr="00C64E70">
          <w:rPr>
            <w:rStyle w:val="Hyperlink"/>
            <w:sz w:val="12"/>
          </w:rPr>
          <w:t>Trade Facilitation Agreement</w:t>
        </w:r>
      </w:hyperlink>
      <w:r w:rsidRPr="00C64E70">
        <w:rPr>
          <w:sz w:val="12"/>
        </w:rPr>
        <w:t xml:space="preserve">, which entered into force in February 2017, and the 2015 </w:t>
      </w:r>
      <w:hyperlink r:id="rId22" w:history="1">
        <w:r w:rsidRPr="00C64E70">
          <w:rPr>
            <w:rStyle w:val="Hyperlink"/>
            <w:sz w:val="12"/>
          </w:rPr>
          <w:t>decision</w:t>
        </w:r>
      </w:hyperlink>
      <w:r w:rsidRPr="00C64E70">
        <w:rPr>
          <w:sz w:val="12"/>
        </w:rPr>
        <w:t xml:space="preserve"> to eliminate all forms of agricultural export subsidies. Meanwhile, some of its members have worked together on a raft of much broader regional trade deals that cover pressing issues such as the digital economy, investment, competition, the environment, and climate change. The Doha Development Round, which was intended to modernize the WTO’s rulebook, covers very few of these topics. And even some of the organization’s existing rules can easily be circumvented, thereby upsetting the balance of rights and obligations among members. During the current COVID-19 crisis, for example, some countries have imposed questionable export controls on medical supplies and food products </w:t>
      </w:r>
      <w:proofErr w:type="gramStart"/>
      <w:r w:rsidRPr="00C64E70">
        <w:rPr>
          <w:sz w:val="12"/>
        </w:rPr>
        <w:t>in order to</w:t>
      </w:r>
      <w:proofErr w:type="gramEnd"/>
      <w:r w:rsidRPr="00C64E70">
        <w:rPr>
          <w:sz w:val="12"/>
        </w:rPr>
        <w:t xml:space="preserve"> mitigate shortages. But despite these challenges, </w:t>
      </w:r>
      <w:r w:rsidRPr="00AA126D">
        <w:rPr>
          <w:rStyle w:val="Emphasis"/>
        </w:rPr>
        <w:t>the WTO has not been a “failure.” Rather, it has built upon the successes of its predecessor, the General Agreement on Tariffs and Trade</w:t>
      </w:r>
      <w:r w:rsidRPr="00C64E70">
        <w:rPr>
          <w:sz w:val="12"/>
        </w:rPr>
        <w:t xml:space="preserve">, which entered into force in 1948. The rules-based multilateral trading system that began with GATT has contributed immensely to global economic growth over the last seven decades, by reducing average tariffs and steadily eliminating non-tariff barriers. As a result, </w:t>
      </w:r>
      <w:r w:rsidRPr="00AA126D">
        <w:rPr>
          <w:rStyle w:val="Emphasis"/>
        </w:rPr>
        <w:t>living standards have improved in most countries.</w:t>
      </w:r>
      <w:r w:rsidRPr="00C64E70">
        <w:rPr>
          <w:sz w:val="12"/>
        </w:rPr>
        <w:t xml:space="preserve"> Moreover, rules-based global trade has helped to underpin peace and security, because trading partners are more likely to resolve differences through negotiations than through armed conflict. Nonetheless, </w:t>
      </w:r>
      <w:r w:rsidRPr="007456AE">
        <w:rPr>
          <w:rStyle w:val="Emphasis"/>
          <w:highlight w:val="cyan"/>
        </w:rPr>
        <w:t>WTO members</w:t>
      </w:r>
      <w:r w:rsidRPr="00C64E70">
        <w:rPr>
          <w:sz w:val="12"/>
        </w:rPr>
        <w:t xml:space="preserve"> today </w:t>
      </w:r>
      <w:r w:rsidRPr="007456AE">
        <w:rPr>
          <w:rStyle w:val="Emphasis"/>
          <w:highlight w:val="cyan"/>
        </w:rPr>
        <w:t xml:space="preserve">recognize the need to reboot </w:t>
      </w:r>
      <w:r w:rsidRPr="000B5E0C">
        <w:rPr>
          <w:rStyle w:val="Emphasis"/>
        </w:rPr>
        <w:t>the organization</w:t>
      </w:r>
      <w:r w:rsidRPr="00C64E70">
        <w:rPr>
          <w:sz w:val="12"/>
        </w:rPr>
        <w:t xml:space="preserve"> for the 21st century. Developed countries believe that they have shouldered the burden of trade liberalization for far too long, and that developing countries should shoulder more obligations if they are </w:t>
      </w:r>
      <w:proofErr w:type="gramStart"/>
      <w:r w:rsidRPr="00C64E70">
        <w:rPr>
          <w:sz w:val="12"/>
        </w:rPr>
        <w:t>in a position</w:t>
      </w:r>
      <w:proofErr w:type="gramEnd"/>
      <w:r w:rsidRPr="00C64E70">
        <w:rPr>
          <w:sz w:val="12"/>
        </w:rPr>
        <w:t xml:space="preserve"> to do so. </w:t>
      </w:r>
      <w:proofErr w:type="gramStart"/>
      <w:r w:rsidRPr="00C64E70">
        <w:rPr>
          <w:sz w:val="12"/>
        </w:rPr>
        <w:t>Least-developed</w:t>
      </w:r>
      <w:proofErr w:type="gramEnd"/>
      <w:r w:rsidRPr="00C64E70">
        <w:rPr>
          <w:sz w:val="12"/>
        </w:rPr>
        <w:t xml:space="preserve"> and low-income developing countries, meanwhile, say that WTO rules are hampering their efforts to grow and modernize their economies. Over the last two decades, international trade has become a bogeyman for critics who blame it for the economic woes some countries face. </w:t>
      </w:r>
      <w:r w:rsidRPr="00AA126D">
        <w:rPr>
          <w:rStyle w:val="Emphasis"/>
        </w:rPr>
        <w:t>But trade is not a zero-sum game: Rights and obligations can be balanced,</w:t>
      </w:r>
      <w:r w:rsidRPr="00C64E70">
        <w:rPr>
          <w:sz w:val="12"/>
        </w:rPr>
        <w:t xml:space="preserve"> as the evolution of global and regional trading rules since 1948 has shown. </w:t>
      </w:r>
      <w:r w:rsidRPr="007456AE">
        <w:rPr>
          <w:rStyle w:val="Emphasis"/>
          <w:highlight w:val="cyan"/>
        </w:rPr>
        <w:t>The question</w:t>
      </w:r>
      <w:r w:rsidRPr="00C64E70">
        <w:rPr>
          <w:sz w:val="12"/>
        </w:rPr>
        <w:t xml:space="preserve"> facing the WTO and its members now, therefore, </w:t>
      </w:r>
      <w:r w:rsidRPr="007456AE">
        <w:rPr>
          <w:rStyle w:val="Emphasis"/>
          <w:highlight w:val="cyan"/>
        </w:rPr>
        <w:t>is</w:t>
      </w:r>
      <w:r w:rsidRPr="00C64E70">
        <w:rPr>
          <w:sz w:val="12"/>
        </w:rPr>
        <w:t xml:space="preserve"> </w:t>
      </w:r>
      <w:r w:rsidRPr="007456AE">
        <w:rPr>
          <w:rStyle w:val="Emphasis"/>
          <w:highlight w:val="cyan"/>
        </w:rPr>
        <w:t xml:space="preserve">how </w:t>
      </w:r>
      <w:r w:rsidRPr="000B5E0C">
        <w:rPr>
          <w:rStyle w:val="Emphasis"/>
        </w:rPr>
        <w:t>to make progress and reach mutually beneficial agreements</w:t>
      </w:r>
      <w:r w:rsidRPr="007456AE">
        <w:rPr>
          <w:rStyle w:val="Emphasis"/>
          <w:highlight w:val="cyan"/>
        </w:rPr>
        <w:t>.</w:t>
      </w:r>
      <w:r>
        <w:rPr>
          <w:rStyle w:val="Emphasis"/>
        </w:rPr>
        <w:t xml:space="preserve"> </w:t>
      </w:r>
      <w:r w:rsidRPr="007456AE">
        <w:rPr>
          <w:rStyle w:val="Emphasis"/>
          <w:highlight w:val="cyan"/>
        </w:rPr>
        <w:t xml:space="preserve">All members should participate </w:t>
      </w:r>
      <w:r w:rsidRPr="00C64E70">
        <w:rPr>
          <w:rStyle w:val="Emphasis"/>
        </w:rPr>
        <w:t xml:space="preserve">in this </w:t>
      </w:r>
      <w:proofErr w:type="gramStart"/>
      <w:r w:rsidRPr="00C64E70">
        <w:rPr>
          <w:rStyle w:val="Emphasis"/>
        </w:rPr>
        <w:t>endeavor, because</w:t>
      </w:r>
      <w:proofErr w:type="gramEnd"/>
      <w:r w:rsidRPr="007456AE">
        <w:rPr>
          <w:rStyle w:val="Emphasis"/>
          <w:highlight w:val="cyan"/>
        </w:rPr>
        <w:t xml:space="preserve"> that is the only way the organization </w:t>
      </w:r>
      <w:r w:rsidRPr="000B5E0C">
        <w:rPr>
          <w:rStyle w:val="Emphasis"/>
        </w:rPr>
        <w:t xml:space="preserve">can </w:t>
      </w:r>
      <w:r w:rsidRPr="007456AE">
        <w:rPr>
          <w:rStyle w:val="Emphasis"/>
          <w:highlight w:val="cyan"/>
        </w:rPr>
        <w:t xml:space="preserve">regain </w:t>
      </w:r>
      <w:r w:rsidRPr="000B5E0C">
        <w:rPr>
          <w:rStyle w:val="Emphasis"/>
        </w:rPr>
        <w:t xml:space="preserve">its </w:t>
      </w:r>
      <w:r w:rsidRPr="007456AE">
        <w:rPr>
          <w:rStyle w:val="Emphasis"/>
          <w:highlight w:val="cyan"/>
        </w:rPr>
        <w:t xml:space="preserve">credibility and carry out its </w:t>
      </w:r>
      <w:r w:rsidRPr="00C64E70">
        <w:rPr>
          <w:rStyle w:val="Emphasis"/>
        </w:rPr>
        <w:t xml:space="preserve">rule-making </w:t>
      </w:r>
      <w:r w:rsidRPr="007456AE">
        <w:rPr>
          <w:rStyle w:val="Emphasis"/>
          <w:highlight w:val="cyan"/>
        </w:rPr>
        <w:t>function</w:t>
      </w:r>
      <w:r w:rsidRPr="00C64E70">
        <w:rPr>
          <w:sz w:val="12"/>
        </w:rPr>
        <w:t xml:space="preserve">. New negotiations must therefore take account of members’ varying levels of economic </w:t>
      </w:r>
      <w:proofErr w:type="gramStart"/>
      <w:r w:rsidRPr="00C64E70">
        <w:rPr>
          <w:sz w:val="12"/>
        </w:rPr>
        <w:t>development, and</w:t>
      </w:r>
      <w:proofErr w:type="gramEnd"/>
      <w:r w:rsidRPr="00C64E70">
        <w:rPr>
          <w:sz w:val="12"/>
        </w:rPr>
        <w:t xml:space="preserve"> aim—as ever—to reach fair and equitable agreements. Other crucial priorities for the WTO include enhanced transparency, in the form of timely notifications of countries’ trade measures, and an effective dispute-settlement system that commands the confidence of all members. </w:t>
      </w:r>
      <w:r w:rsidRPr="007456AE">
        <w:rPr>
          <w:rStyle w:val="Emphasis"/>
          <w:highlight w:val="cyan"/>
        </w:rPr>
        <w:t>A moribund WTO does not serve any country</w:t>
      </w:r>
      <w:r w:rsidRPr="000B5E0C">
        <w:rPr>
          <w:rStyle w:val="Emphasis"/>
        </w:rPr>
        <w:t>’s interest</w:t>
      </w:r>
      <w:r w:rsidRPr="00C64E70">
        <w:rPr>
          <w:sz w:val="12"/>
        </w:rPr>
        <w:t xml:space="preserve">. </w:t>
      </w:r>
      <w:r w:rsidRPr="00AA126D">
        <w:rPr>
          <w:rStyle w:val="Emphasis"/>
        </w:rPr>
        <w:t>An effective, rules-based international trade system is a public good</w:t>
      </w:r>
      <w:r w:rsidRPr="00C64E70">
        <w:rPr>
          <w:sz w:val="12"/>
        </w:rPr>
        <w:t xml:space="preserve">, and failure to revive it will undermine governments’ efforts to pull the global economy out of the recession caused by the COVID-19 pandemic. </w:t>
      </w:r>
      <w:r w:rsidRPr="000B5E0C">
        <w:rPr>
          <w:rStyle w:val="Emphasis"/>
        </w:rPr>
        <w:t>The WTO has an irreplaceable role to play in transforming countries’ economic prospects and the lives of people around the world</w:t>
      </w:r>
      <w:r w:rsidRPr="00C64E70">
        <w:rPr>
          <w:sz w:val="12"/>
        </w:rPr>
        <w:t>. Although the current crisis has brought the organization’s deteriorating health into sharp focus, its further decline is not inevitable. In a world economy already imperiled by COVID-19, we must now apply the antidote—members’ political will, determination, and flexibility—needed to revive it.</w:t>
      </w:r>
    </w:p>
    <w:p w14:paraId="5173DF8A" w14:textId="77777777" w:rsidR="00A32277" w:rsidRPr="00DC7E68" w:rsidRDefault="00A32277" w:rsidP="00A32277">
      <w:pPr>
        <w:pStyle w:val="Heading4"/>
      </w:pPr>
      <w:r>
        <w:t xml:space="preserve">Intellectual property rights cannot be discriminated </w:t>
      </w:r>
      <w:proofErr w:type="gramStart"/>
      <w:r>
        <w:t>on the basis of</w:t>
      </w:r>
      <w:proofErr w:type="gramEnd"/>
      <w:r>
        <w:t xml:space="preserve"> field, or place of invention</w:t>
      </w:r>
    </w:p>
    <w:p w14:paraId="655395AF" w14:textId="77777777" w:rsidR="00A32277" w:rsidRPr="00DC7E68" w:rsidRDefault="00A32277" w:rsidP="00A32277">
      <w:r w:rsidRPr="00DC7E68">
        <w:rPr>
          <w:rStyle w:val="Style13ptBold"/>
        </w:rPr>
        <w:t>WTO</w:t>
      </w:r>
      <w:r w:rsidRPr="00DC7E68">
        <w:t xml:space="preserve"> </w:t>
      </w:r>
      <w:hyperlink r:id="rId23" w:history="1">
        <w:r w:rsidRPr="00DC7E68">
          <w:rPr>
            <w:rStyle w:val="Hyperlink"/>
          </w:rPr>
          <w:t>https://www.wto.org/english/docs_e/legal_e/27-trips_04c_e.htm</w:t>
        </w:r>
      </w:hyperlink>
      <w:r w:rsidRPr="00DC7E68">
        <w:t>, Article 27.1, Section 5 on patents, World trade Organization, WTO, Part II — Standards concerning the availability, scope and use of Intellectual Property Rights</w:t>
      </w:r>
    </w:p>
    <w:p w14:paraId="52A251A2" w14:textId="77777777" w:rsidR="00A32277" w:rsidRDefault="00A32277" w:rsidP="00A32277">
      <w:pPr>
        <w:shd w:val="clear" w:color="auto" w:fill="FFFFFF"/>
        <w:spacing w:after="150" w:line="240" w:lineRule="auto"/>
        <w:rPr>
          <w:rStyle w:val="Emphasis"/>
        </w:rPr>
      </w:pPr>
      <w:r w:rsidRPr="003461E4">
        <w:rPr>
          <w:rFonts w:ascii="Museo Sans 300" w:eastAsia="Times New Roman" w:hAnsi="Museo Sans 300" w:cs="Times New Roman"/>
          <w:color w:val="000000"/>
          <w:sz w:val="14"/>
          <w:szCs w:val="21"/>
        </w:rPr>
        <w:lastRenderedPageBreak/>
        <w:t xml:space="preserve">Subject to the provisions of paragraphs 2 and 3, patents shall be available for any inventions, whether products or processes, in all fields of technology, </w:t>
      </w:r>
      <w:proofErr w:type="gramStart"/>
      <w:r w:rsidRPr="003461E4">
        <w:rPr>
          <w:rFonts w:ascii="Museo Sans 300" w:eastAsia="Times New Roman" w:hAnsi="Museo Sans 300" w:cs="Times New Roman"/>
          <w:color w:val="000000"/>
          <w:sz w:val="14"/>
          <w:szCs w:val="21"/>
        </w:rPr>
        <w:t>provided that</w:t>
      </w:r>
      <w:proofErr w:type="gramEnd"/>
      <w:r w:rsidRPr="003461E4">
        <w:rPr>
          <w:rFonts w:ascii="Museo Sans 300" w:eastAsia="Times New Roman" w:hAnsi="Museo Sans 300" w:cs="Times New Roman"/>
          <w:color w:val="000000"/>
          <w:sz w:val="14"/>
          <w:szCs w:val="21"/>
        </w:rPr>
        <w:t xml:space="preserve"> they are new, involve an inventive step and are capable of industrial application. </w:t>
      </w:r>
      <w:hyperlink r:id="rId24" w:anchor="fnt-5" w:history="1">
        <w:r w:rsidRPr="003461E4">
          <w:rPr>
            <w:rFonts w:ascii="Museo Sans 300" w:eastAsia="Times New Roman" w:hAnsi="Museo Sans 300" w:cs="Times New Roman"/>
            <w:color w:val="00AEFF"/>
            <w:sz w:val="16"/>
            <w:szCs w:val="16"/>
            <w:u w:val="single"/>
            <w:vertAlign w:val="superscript"/>
          </w:rPr>
          <w:t>(5)</w:t>
        </w:r>
      </w:hyperlink>
      <w:r w:rsidRPr="003461E4">
        <w:rPr>
          <w:rFonts w:ascii="Museo Sans 300" w:eastAsia="Times New Roman" w:hAnsi="Museo Sans 300" w:cs="Times New Roman"/>
          <w:color w:val="000000"/>
          <w:sz w:val="14"/>
          <w:szCs w:val="21"/>
        </w:rPr>
        <w:t xml:space="preserve"> Subject to paragraph 4 of Article 65, paragraph 8 of Article 70 and paragraph 3 of this Article, </w:t>
      </w:r>
      <w:r w:rsidRPr="003461E4">
        <w:rPr>
          <w:rStyle w:val="Emphasis"/>
          <w:highlight w:val="cyan"/>
        </w:rPr>
        <w:t>patents shall be available</w:t>
      </w:r>
      <w:r w:rsidRPr="003461E4">
        <w:rPr>
          <w:rStyle w:val="Emphasis"/>
        </w:rPr>
        <w:t xml:space="preserve"> and patent rights enjoyable </w:t>
      </w:r>
      <w:r w:rsidRPr="003461E4">
        <w:rPr>
          <w:rStyle w:val="Emphasis"/>
          <w:highlight w:val="cyan"/>
        </w:rPr>
        <w:t>without discrimination</w:t>
      </w:r>
      <w:r w:rsidRPr="003461E4">
        <w:rPr>
          <w:rFonts w:ascii="Museo Sans 300" w:eastAsia="Times New Roman" w:hAnsi="Museo Sans 300" w:cs="Times New Roman"/>
          <w:color w:val="000000"/>
          <w:sz w:val="14"/>
          <w:szCs w:val="21"/>
        </w:rPr>
        <w:t xml:space="preserve"> as </w:t>
      </w:r>
      <w:r w:rsidRPr="003461E4">
        <w:rPr>
          <w:rStyle w:val="Emphasis"/>
          <w:highlight w:val="cyan"/>
        </w:rPr>
        <w:t>to the place of invention,</w:t>
      </w:r>
      <w:r w:rsidRPr="003461E4">
        <w:rPr>
          <w:rStyle w:val="Emphasis"/>
        </w:rPr>
        <w:t xml:space="preserve"> the </w:t>
      </w:r>
      <w:r w:rsidRPr="003461E4">
        <w:rPr>
          <w:rStyle w:val="Emphasis"/>
          <w:highlight w:val="cyan"/>
        </w:rPr>
        <w:t>field of technology</w:t>
      </w:r>
      <w:r w:rsidRPr="003461E4">
        <w:rPr>
          <w:rStyle w:val="Emphasis"/>
        </w:rPr>
        <w:t xml:space="preserve"> and </w:t>
      </w:r>
      <w:r w:rsidRPr="003461E4">
        <w:rPr>
          <w:rStyle w:val="Emphasis"/>
          <w:highlight w:val="cyan"/>
        </w:rPr>
        <w:t xml:space="preserve">whether products are imported </w:t>
      </w:r>
      <w:r w:rsidRPr="003461E4">
        <w:rPr>
          <w:rStyle w:val="Emphasis"/>
        </w:rPr>
        <w:t xml:space="preserve">or locally </w:t>
      </w:r>
      <w:r w:rsidRPr="003461E4">
        <w:rPr>
          <w:rStyle w:val="Emphasis"/>
          <w:highlight w:val="cyan"/>
        </w:rPr>
        <w:t>produced.</w:t>
      </w:r>
    </w:p>
    <w:p w14:paraId="3822A5BE" w14:textId="77777777" w:rsidR="00A32277" w:rsidRDefault="00A32277" w:rsidP="00A32277">
      <w:pPr>
        <w:pStyle w:val="Heading4"/>
      </w:pPr>
      <w:r>
        <w:t>The WTO’s appellate body no longer exists to mediate disputes, without immediate buy in by states, and no mechanism to make disobedient states obey, the system collapses</w:t>
      </w:r>
    </w:p>
    <w:p w14:paraId="243D4776" w14:textId="77777777" w:rsidR="00A32277" w:rsidRPr="00EE158F" w:rsidRDefault="00A32277" w:rsidP="00A32277">
      <w:pPr>
        <w:spacing w:after="0" w:line="240" w:lineRule="auto"/>
        <w:rPr>
          <w:rFonts w:ascii="Times New Roman" w:eastAsia="Times New Roman" w:hAnsi="Times New Roman" w:cs="Times New Roman"/>
          <w:sz w:val="24"/>
        </w:rPr>
      </w:pPr>
      <w:r w:rsidRPr="00C37FC4">
        <w:rPr>
          <w:rStyle w:val="Style13ptBold"/>
        </w:rPr>
        <w:t>Horton</w:t>
      </w:r>
      <w:r w:rsidRPr="003024C5">
        <w:t xml:space="preserve">, </w:t>
      </w:r>
      <w:r w:rsidRPr="003024C5">
        <w:rPr>
          <w:rStyle w:val="Style13ptBold"/>
        </w:rPr>
        <w:t>08/3</w:t>
      </w:r>
      <w:r w:rsidRPr="003024C5">
        <w:t>, Lessons from Trump’s assault on the World Trade Organization, https://www.chathamhouse.org/2021/08/lessons-trumps-assault-world-trade-organization, Chatham House – International Affairs Think Tank,</w:t>
      </w:r>
      <w:r>
        <w:t xml:space="preserve"> </w:t>
      </w:r>
      <w:r w:rsidRPr="00EE158F">
        <w:t xml:space="preserve">Communications </w:t>
      </w:r>
      <w:proofErr w:type="gramStart"/>
      <w:r w:rsidRPr="00EE158F">
        <w:t>Manager;</w:t>
      </w:r>
      <w:proofErr w:type="gramEnd"/>
      <w:r w:rsidRPr="00EE158F">
        <w:t xml:space="preserve"> Project Lead, Common Futures Conversations</w:t>
      </w:r>
    </w:p>
    <w:p w14:paraId="5DEB40BF" w14:textId="77777777" w:rsidR="00A32277" w:rsidRDefault="00A32277" w:rsidP="00A32277">
      <w:pPr>
        <w:shd w:val="clear" w:color="auto" w:fill="FFFFFF"/>
        <w:spacing w:after="150" w:line="240" w:lineRule="auto"/>
        <w:rPr>
          <w:rStyle w:val="Emphasis"/>
        </w:rPr>
      </w:pPr>
    </w:p>
    <w:p w14:paraId="251FD926" w14:textId="77777777" w:rsidR="00A32277" w:rsidRPr="00C638D5" w:rsidRDefault="00A32277" w:rsidP="00A32277">
      <w:pPr>
        <w:rPr>
          <w:sz w:val="12"/>
        </w:rPr>
      </w:pPr>
      <w:r w:rsidRPr="007456AE">
        <w:rPr>
          <w:rStyle w:val="Emphasis"/>
          <w:highlight w:val="cyan"/>
        </w:rPr>
        <w:t>The WTO</w:t>
      </w:r>
      <w:r w:rsidRPr="003024C5">
        <w:rPr>
          <w:sz w:val="12"/>
        </w:rPr>
        <w:t xml:space="preserve"> is unique amongst international institutions because it </w:t>
      </w:r>
      <w:r w:rsidRPr="007456AE">
        <w:rPr>
          <w:rStyle w:val="Emphasis"/>
          <w:highlight w:val="cyan"/>
        </w:rPr>
        <w:t>has</w:t>
      </w:r>
      <w:r w:rsidRPr="003024C5">
        <w:rPr>
          <w:rStyle w:val="Emphasis"/>
        </w:rPr>
        <w:t xml:space="preserve"> a powerful enforcement mechanism</w:t>
      </w:r>
      <w:r w:rsidRPr="003024C5">
        <w:rPr>
          <w:sz w:val="12"/>
        </w:rPr>
        <w:t xml:space="preserve"> </w:t>
      </w:r>
      <w:r w:rsidRPr="003024C5">
        <w:rPr>
          <w:rStyle w:val="Emphasis"/>
        </w:rPr>
        <w:t xml:space="preserve">– </w:t>
      </w:r>
      <w:r w:rsidRPr="007456AE">
        <w:rPr>
          <w:rStyle w:val="Emphasis"/>
          <w:highlight w:val="cyan"/>
        </w:rPr>
        <w:t>the dispute settlement system</w:t>
      </w:r>
      <w:r w:rsidRPr="003024C5">
        <w:rPr>
          <w:rStyle w:val="Emphasis"/>
        </w:rPr>
        <w:t>.</w:t>
      </w:r>
      <w:r w:rsidRPr="003024C5">
        <w:rPr>
          <w:sz w:val="12"/>
        </w:rPr>
        <w:t xml:space="preserve"> However, </w:t>
      </w:r>
      <w:r w:rsidRPr="007456AE">
        <w:rPr>
          <w:rStyle w:val="Emphasis"/>
          <w:highlight w:val="cyan"/>
        </w:rPr>
        <w:t>the</w:t>
      </w:r>
      <w:r w:rsidRPr="003024C5">
        <w:rPr>
          <w:sz w:val="12"/>
        </w:rPr>
        <w:t xml:space="preserve"> fundamental </w:t>
      </w:r>
      <w:r w:rsidRPr="007456AE">
        <w:rPr>
          <w:rStyle w:val="Emphasis"/>
          <w:highlight w:val="cyan"/>
        </w:rPr>
        <w:t>vulnerability is that if</w:t>
      </w:r>
      <w:r w:rsidRPr="003024C5">
        <w:rPr>
          <w:rStyle w:val="Emphasis"/>
        </w:rPr>
        <w:t xml:space="preserve"> powerful </w:t>
      </w:r>
      <w:r w:rsidRPr="007456AE">
        <w:rPr>
          <w:rStyle w:val="Emphasis"/>
          <w:highlight w:val="cyan"/>
        </w:rPr>
        <w:t>states</w:t>
      </w:r>
      <w:r w:rsidRPr="003024C5">
        <w:rPr>
          <w:rStyle w:val="Emphasis"/>
        </w:rPr>
        <w:t xml:space="preserve"> </w:t>
      </w:r>
      <w:r w:rsidRPr="003024C5">
        <w:rPr>
          <w:sz w:val="12"/>
        </w:rPr>
        <w:t>like the US and others</w:t>
      </w:r>
      <w:r w:rsidRPr="003024C5">
        <w:rPr>
          <w:rStyle w:val="Emphasis"/>
        </w:rPr>
        <w:t xml:space="preserve"> </w:t>
      </w:r>
      <w:r w:rsidRPr="007456AE">
        <w:rPr>
          <w:rStyle w:val="Emphasis"/>
          <w:highlight w:val="cyan"/>
        </w:rPr>
        <w:t>won’t participate</w:t>
      </w:r>
      <w:r w:rsidRPr="003024C5">
        <w:rPr>
          <w:rStyle w:val="Emphasis"/>
        </w:rPr>
        <w:t xml:space="preserve"> in the system and be bound by its rules, </w:t>
      </w:r>
      <w:r w:rsidRPr="007456AE">
        <w:rPr>
          <w:rStyle w:val="Emphasis"/>
          <w:highlight w:val="cyan"/>
        </w:rPr>
        <w:t>they</w:t>
      </w:r>
      <w:r w:rsidRPr="003024C5">
        <w:rPr>
          <w:rStyle w:val="Emphasis"/>
        </w:rPr>
        <w:t xml:space="preserve"> quickly </w:t>
      </w:r>
      <w:r w:rsidRPr="007456AE">
        <w:rPr>
          <w:rStyle w:val="Emphasis"/>
          <w:highlight w:val="cyan"/>
        </w:rPr>
        <w:t>risk becoming irrelevant</w:t>
      </w:r>
      <w:r w:rsidRPr="003024C5">
        <w:rPr>
          <w:rStyle w:val="Emphasis"/>
        </w:rPr>
        <w:t xml:space="preserve">. And that’s the situation we’re in right now with the appellate body crisis, where, </w:t>
      </w:r>
      <w:r w:rsidRPr="007456AE">
        <w:rPr>
          <w:rStyle w:val="Emphasis"/>
          <w:highlight w:val="cyan"/>
        </w:rPr>
        <w:t>without a</w:t>
      </w:r>
      <w:r w:rsidRPr="003024C5">
        <w:rPr>
          <w:rStyle w:val="Emphasis"/>
        </w:rPr>
        <w:t xml:space="preserve"> functioning </w:t>
      </w:r>
      <w:r w:rsidRPr="007456AE">
        <w:rPr>
          <w:rStyle w:val="Emphasis"/>
          <w:highlight w:val="cyan"/>
        </w:rPr>
        <w:t>mechanism to ensure that WTO rules are enforced, the</w:t>
      </w:r>
      <w:r w:rsidRPr="003024C5">
        <w:rPr>
          <w:rStyle w:val="Emphasis"/>
        </w:rPr>
        <w:t xml:space="preserve"> entire </w:t>
      </w:r>
      <w:r w:rsidRPr="007456AE">
        <w:rPr>
          <w:rStyle w:val="Emphasis"/>
          <w:highlight w:val="cyan"/>
        </w:rPr>
        <w:t>system</w:t>
      </w:r>
      <w:r w:rsidRPr="003024C5">
        <w:rPr>
          <w:rStyle w:val="Emphasis"/>
        </w:rPr>
        <w:t xml:space="preserve"> of global trade rules </w:t>
      </w:r>
      <w:r w:rsidRPr="007456AE">
        <w:rPr>
          <w:rStyle w:val="Emphasis"/>
          <w:highlight w:val="cyan"/>
        </w:rPr>
        <w:t>risk collapsing</w:t>
      </w:r>
      <w:r w:rsidRPr="003024C5">
        <w:rPr>
          <w:rStyle w:val="Emphasis"/>
        </w:rPr>
        <w:t>.</w:t>
      </w:r>
      <w:r w:rsidRPr="003024C5">
        <w:rPr>
          <w:sz w:val="12"/>
        </w:rPr>
        <w:t xml:space="preserve"> Ironically, the United States has been the leader of the liberal trading order for the past 70 years, but since Trump, it has become its leading saboteur.</w:t>
      </w:r>
    </w:p>
    <w:p w14:paraId="51DA40A6" w14:textId="77777777" w:rsidR="00A32277" w:rsidRDefault="00A32277" w:rsidP="00A32277">
      <w:pPr>
        <w:pStyle w:val="Heading4"/>
      </w:pPr>
      <w:r>
        <w:t>A major country operating outside WTO consensus wrecks global trade norms</w:t>
      </w:r>
    </w:p>
    <w:p w14:paraId="3CEF02D6" w14:textId="77777777" w:rsidR="00A32277" w:rsidRDefault="00A32277" w:rsidP="00A32277">
      <w:r w:rsidRPr="00F72EAD">
        <w:rPr>
          <w:rStyle w:val="Heading4Char"/>
        </w:rPr>
        <w:t>Bacchus 20</w:t>
      </w:r>
      <w:r>
        <w:t xml:space="preserve"> [</w:t>
      </w:r>
      <w:r w:rsidRPr="00F72EAD">
        <w:t xml:space="preserve">James Bacchus, </w:t>
      </w:r>
      <w:r>
        <w:t xml:space="preserve">member of the Herbert A. </w:t>
      </w:r>
      <w:proofErr w:type="spellStart"/>
      <w:r>
        <w:t>Stiefel</w:t>
      </w:r>
      <w:proofErr w:type="spellEnd"/>
      <w:r>
        <w:t xml:space="preserve"> Center for Trade Policy Studies, the Distinguished University Professor of Global Affairs and director of the Center for Global Economic and Environmental Opportunity at the University of Central Florida, </w:t>
      </w:r>
      <w:r w:rsidRPr="00F72EAD">
        <w:t xml:space="preserve">12-16-2020, "An Unnecessary Proposal: A WTO Waiver of Intellectual Property Rights for COVID-19 Vaccines," Cato Institute, </w:t>
      </w:r>
      <w:hyperlink r:id="rId25" w:history="1">
        <w:r w:rsidRPr="00F41676">
          <w:rPr>
            <w:rStyle w:val="Hyperlink"/>
          </w:rPr>
          <w:t>https://www.cato.org/free-trade-bulletin/unnecessary-proposal-wto-waiver-intellectual-property-rights-covid-19-vaccines]/Kankee</w:t>
        </w:r>
      </w:hyperlink>
    </w:p>
    <w:p w14:paraId="384CA01D" w14:textId="77777777" w:rsidR="00A32277" w:rsidRPr="00F96F48" w:rsidRDefault="00A32277" w:rsidP="00A32277">
      <w:pPr>
        <w:rPr>
          <w:sz w:val="16"/>
        </w:rPr>
      </w:pPr>
      <w:r w:rsidRPr="00F96F48">
        <w:rPr>
          <w:sz w:val="16"/>
        </w:rPr>
        <w:t xml:space="preserve">In a sign of their increasing frustration with global efforts to ensure that all people everywhere will have access to COVID-19 vaccines, several developing countries have asked other members of the World Trade Organization (WTO) to join them in a sweeping waiver of the intellectual property (IP) rights relating to those vaccines. Their waiver request raises anew the recurring debate within the WTO over the right balance between the protection of IP rights and access in poorer countries to urgently needed medicines. But </w:t>
      </w:r>
      <w:r w:rsidRPr="007456AE">
        <w:rPr>
          <w:rStyle w:val="StyleUnderline"/>
          <w:highlight w:val="cyan"/>
        </w:rPr>
        <w:t xml:space="preserve">the </w:t>
      </w:r>
      <w:r w:rsidRPr="007456AE">
        <w:rPr>
          <w:rStyle w:val="Emphasis"/>
          <w:highlight w:val="cyan"/>
        </w:rPr>
        <w:t>last thing</w:t>
      </w:r>
      <w:r w:rsidRPr="00F72EAD">
        <w:rPr>
          <w:rStyle w:val="StyleUnderline"/>
        </w:rPr>
        <w:t xml:space="preserve"> </w:t>
      </w:r>
      <w:r w:rsidRPr="007456AE">
        <w:rPr>
          <w:rStyle w:val="StyleUnderline"/>
          <w:highlight w:val="cyan"/>
        </w:rPr>
        <w:t>the WTO needs</w:t>
      </w:r>
      <w:r w:rsidRPr="00F72EAD">
        <w:rPr>
          <w:rStyle w:val="StyleUnderline"/>
        </w:rPr>
        <w:t xml:space="preserve"> </w:t>
      </w:r>
      <w:r w:rsidRPr="007456AE">
        <w:rPr>
          <w:rStyle w:val="StyleUnderline"/>
          <w:highlight w:val="cyan"/>
        </w:rPr>
        <w:t>is</w:t>
      </w:r>
      <w:r w:rsidRPr="00F72EAD">
        <w:rPr>
          <w:rStyle w:val="StyleUnderline"/>
        </w:rPr>
        <w:t xml:space="preserve"> another </w:t>
      </w:r>
      <w:r w:rsidRPr="007456AE">
        <w:rPr>
          <w:rStyle w:val="StyleUnderline"/>
          <w:highlight w:val="cyan"/>
        </w:rPr>
        <w:t>debate over</w:t>
      </w:r>
      <w:r w:rsidRPr="00F72EAD">
        <w:rPr>
          <w:rStyle w:val="StyleUnderline"/>
        </w:rPr>
        <w:t xml:space="preserve"> perceived </w:t>
      </w:r>
      <w:r w:rsidRPr="007456AE">
        <w:rPr>
          <w:rStyle w:val="StyleUnderline"/>
          <w:highlight w:val="cyan"/>
        </w:rPr>
        <w:t>trade</w:t>
      </w:r>
      <w:r w:rsidRPr="00F72EAD">
        <w:rPr>
          <w:rStyle w:val="StyleUnderline"/>
        </w:rPr>
        <w:t xml:space="preserve"> obstacles to public health</w:t>
      </w:r>
      <w:r w:rsidRPr="00F96F48">
        <w:rPr>
          <w:sz w:val="16"/>
        </w:rPr>
        <w:t xml:space="preserve">. </w:t>
      </w:r>
      <w:r w:rsidRPr="007456AE">
        <w:rPr>
          <w:rStyle w:val="StyleUnderline"/>
          <w:highlight w:val="cyan"/>
        </w:rPr>
        <w:t>Unless</w:t>
      </w:r>
      <w:r w:rsidRPr="007456AE">
        <w:rPr>
          <w:sz w:val="16"/>
          <w:highlight w:val="cyan"/>
        </w:rPr>
        <w:t xml:space="preserve"> </w:t>
      </w:r>
      <w:r w:rsidRPr="007456AE">
        <w:rPr>
          <w:rStyle w:val="StyleUnderline"/>
          <w:highlight w:val="cyan"/>
        </w:rPr>
        <w:t xml:space="preserve">WTO members reach a </w:t>
      </w:r>
      <w:r w:rsidRPr="007456AE">
        <w:rPr>
          <w:rStyle w:val="Emphasis"/>
          <w:highlight w:val="cyan"/>
        </w:rPr>
        <w:t>consensus</w:t>
      </w:r>
      <w:r w:rsidRPr="00F96F48">
        <w:rPr>
          <w:sz w:val="16"/>
        </w:rPr>
        <w:t xml:space="preserve">, </w:t>
      </w:r>
      <w:r w:rsidRPr="00F96F48">
        <w:rPr>
          <w:rStyle w:val="StyleUnderline"/>
        </w:rPr>
        <w:t>the</w:t>
      </w:r>
      <w:r w:rsidRPr="00F72EAD">
        <w:rPr>
          <w:rStyle w:val="StyleUnderline"/>
        </w:rPr>
        <w:t xml:space="preserve"> multilateral </w:t>
      </w:r>
      <w:r w:rsidRPr="007456AE">
        <w:rPr>
          <w:rStyle w:val="StyleUnderline"/>
          <w:highlight w:val="cyan"/>
        </w:rPr>
        <w:t>trading system may be</w:t>
      </w:r>
      <w:r w:rsidRPr="00F72EAD">
        <w:rPr>
          <w:rStyle w:val="StyleUnderline"/>
        </w:rPr>
        <w:t xml:space="preserve"> further </w:t>
      </w:r>
      <w:r w:rsidRPr="007456AE">
        <w:rPr>
          <w:rStyle w:val="Emphasis"/>
          <w:highlight w:val="cyan"/>
        </w:rPr>
        <w:t>complicated</w:t>
      </w:r>
      <w:r w:rsidRPr="00F72EAD">
        <w:rPr>
          <w:rStyle w:val="StyleUnderline"/>
        </w:rPr>
        <w:t xml:space="preserve"> </w:t>
      </w:r>
      <w:r w:rsidRPr="007456AE">
        <w:rPr>
          <w:rStyle w:val="StyleUnderline"/>
          <w:highlight w:val="cyan"/>
        </w:rPr>
        <w:t>by a delay</w:t>
      </w:r>
      <w:r w:rsidRPr="00F72EAD">
        <w:rPr>
          <w:rStyle w:val="StyleUnderline"/>
        </w:rPr>
        <w:t xml:space="preserve"> like that </w:t>
      </w:r>
      <w:r w:rsidRPr="007456AE">
        <w:rPr>
          <w:rStyle w:val="StyleUnderline"/>
          <w:highlight w:val="cyan"/>
        </w:rPr>
        <w:t>in resolving</w:t>
      </w:r>
      <w:r w:rsidRPr="00F72EAD">
        <w:rPr>
          <w:rStyle w:val="StyleUnderline"/>
        </w:rPr>
        <w:t xml:space="preserve"> </w:t>
      </w:r>
      <w:r w:rsidRPr="007456AE">
        <w:rPr>
          <w:rStyle w:val="StyleUnderline"/>
          <w:highlight w:val="cyan"/>
        </w:rPr>
        <w:t>the</w:t>
      </w:r>
      <w:r w:rsidRPr="00F72EAD">
        <w:rPr>
          <w:rStyle w:val="StyleUnderline"/>
        </w:rPr>
        <w:t xml:space="preserve"> </w:t>
      </w:r>
      <w:r w:rsidRPr="007456AE">
        <w:rPr>
          <w:rStyle w:val="Emphasis"/>
          <w:highlight w:val="cyan"/>
        </w:rPr>
        <w:t>two‐​decades‐​old dispute</w:t>
      </w:r>
      <w:r w:rsidRPr="00F72EAD">
        <w:rPr>
          <w:rStyle w:val="StyleUnderline"/>
        </w:rPr>
        <w:t xml:space="preserve"> between developed and developing countries</w:t>
      </w:r>
      <w:r w:rsidRPr="00F96F48">
        <w:rPr>
          <w:sz w:val="16"/>
        </w:rPr>
        <w:t xml:space="preserve"> over the compulsory licensing and generic distribution of HIV/AIDS drugs. </w:t>
      </w:r>
      <w:r w:rsidRPr="007456AE">
        <w:rPr>
          <w:rStyle w:val="StyleUnderline"/>
          <w:highlight w:val="cyan"/>
        </w:rPr>
        <w:t>A</w:t>
      </w:r>
      <w:r w:rsidRPr="00F72EAD">
        <w:rPr>
          <w:rStyle w:val="StyleUnderline"/>
        </w:rPr>
        <w:t xml:space="preserve"> new and </w:t>
      </w:r>
      <w:r w:rsidRPr="007456AE">
        <w:rPr>
          <w:rStyle w:val="Emphasis"/>
          <w:highlight w:val="cyan"/>
        </w:rPr>
        <w:t>contentious</w:t>
      </w:r>
      <w:r w:rsidRPr="00F96F48">
        <w:rPr>
          <w:sz w:val="16"/>
        </w:rPr>
        <w:t xml:space="preserve"> “</w:t>
      </w:r>
      <w:r w:rsidRPr="00F72EAD">
        <w:rPr>
          <w:rStyle w:val="StyleUnderline"/>
        </w:rPr>
        <w:t>North‐​South</w:t>
      </w:r>
      <w:r w:rsidRPr="00F96F48">
        <w:rPr>
          <w:sz w:val="16"/>
        </w:rPr>
        <w:t xml:space="preserve">” </w:t>
      </w:r>
      <w:r w:rsidRPr="007456AE">
        <w:rPr>
          <w:rStyle w:val="Emphasis"/>
          <w:highlight w:val="cyan"/>
        </w:rPr>
        <w:t>political struggle</w:t>
      </w:r>
      <w:r w:rsidRPr="00F96F48">
        <w:rPr>
          <w:sz w:val="16"/>
        </w:rPr>
        <w:t xml:space="preserve"> </w:t>
      </w:r>
      <w:proofErr w:type="gramStart"/>
      <w:r w:rsidRPr="00F96F48">
        <w:rPr>
          <w:sz w:val="16"/>
        </w:rPr>
        <w:t xml:space="preserve">definitely </w:t>
      </w:r>
      <w:r w:rsidRPr="007456AE">
        <w:rPr>
          <w:rStyle w:val="StyleUnderline"/>
          <w:highlight w:val="cyan"/>
        </w:rPr>
        <w:t>would</w:t>
      </w:r>
      <w:proofErr w:type="gramEnd"/>
      <w:r w:rsidRPr="007456AE">
        <w:rPr>
          <w:rStyle w:val="StyleUnderline"/>
          <w:highlight w:val="cyan"/>
        </w:rPr>
        <w:t xml:space="preserve"> not be in the interest of the</w:t>
      </w:r>
      <w:r w:rsidRPr="00F96F48">
        <w:rPr>
          <w:rStyle w:val="StyleUnderline"/>
        </w:rPr>
        <w:t xml:space="preserve"> </w:t>
      </w:r>
      <w:r w:rsidRPr="00F96F48">
        <w:rPr>
          <w:sz w:val="16"/>
        </w:rPr>
        <w:t xml:space="preserve">developed countries, the developing countries, the pharmaceutical companies, or the </w:t>
      </w:r>
      <w:r w:rsidRPr="007456AE">
        <w:rPr>
          <w:rStyle w:val="StyleUnderline"/>
          <w:highlight w:val="cyan"/>
        </w:rPr>
        <w:t>WTO</w:t>
      </w:r>
      <w:r w:rsidRPr="00F96F48">
        <w:rPr>
          <w:sz w:val="16"/>
        </w:rPr>
        <w:t xml:space="preserve">. </w:t>
      </w:r>
      <w:proofErr w:type="gramStart"/>
      <w:r w:rsidRPr="00F96F48">
        <w:rPr>
          <w:sz w:val="16"/>
        </w:rPr>
        <w:t>Certainly</w:t>
      </w:r>
      <w:proofErr w:type="gramEnd"/>
      <w:r w:rsidRPr="00F96F48">
        <w:rPr>
          <w:sz w:val="16"/>
        </w:rPr>
        <w:t xml:space="preserve"> it would not be in the interest of the victims </w:t>
      </w:r>
      <w:r w:rsidRPr="00F96F48">
        <w:rPr>
          <w:sz w:val="16"/>
          <w:szCs w:val="16"/>
        </w:rPr>
        <w:t>and potential victims of COVID-19. Background In early October 2020, India and South Africa asked the members of</w:t>
      </w:r>
      <w:r w:rsidRPr="00F96F48">
        <w:rPr>
          <w:sz w:val="16"/>
        </w:rPr>
        <w:t xml:space="preserve"> the WTO to waive protections in WTO rules for patents, copyrights, industrial designs, and undisclosed information (trade secrets) in relation to the “prevention, containment or treatment of COVID-19 … until widespread vaccination is in place globally, and the majority of the world’s population has developed immunity.”1 India and South Africa want to give all WTO members freedom to refuse to grant or enforce patents and other IP rights relating to COVID-19 vaccines, drugs, diagnostics, and other technologies for the duration of the pandemic. In requesting the waiver, India and South Africa have argued that “an effective response to the COVID-19 pandemic requires rapid access to affordable medical products including diagnostic kits, medical masks, other personal protective equipment and ventilators, as well as vaccines and medicines for the prevention and treatment of patients in dire need.” They have said that “as new diagnostics, therapeutics and vaccines for COVID-19 are developed, there are significant concerns, how these will be made available promptly, in sufficient quantities and at affordable prices to meet global demand.”2 Later in October, the members of the WTO failed to muster the required consensus to move forward with the proposed waiver. The European Union, the United States, the United Kingdom, and other developed countries opposed the waiver request.3 One WTO delegate, from the United Kingdom, described it as “an extreme measure to address an unproven problem.”4 A </w:t>
      </w:r>
      <w:r w:rsidRPr="00F96F48">
        <w:rPr>
          <w:sz w:val="16"/>
        </w:rPr>
        <w:lastRenderedPageBreak/>
        <w:t xml:space="preserve">spokesperson for the European Union explained, “There is no evidence that intellectual property rights are a genuine barrier for accessibility of COVID‐​19‐​related medicines and technologies.”5 In the absence of a consensus, WTO members have decided to postpone further discussion of the proposed waiver until early 2021. Balancing IP Rights and Access to Medicines Not New to WTO This waiver controversy comes nearly two decades after the end of the long battle in the multilateral trading system over access to HIV/AIDS drugs. </w:t>
      </w:r>
      <w:r w:rsidRPr="00F96F48">
        <w:rPr>
          <w:rStyle w:val="StyleUnderline"/>
        </w:rPr>
        <w:t>At the height of the HIV/AIDS crisis</w:t>
      </w:r>
      <w:r w:rsidRPr="00F96F48">
        <w:rPr>
          <w:sz w:val="16"/>
        </w:rPr>
        <w:t xml:space="preserve"> at the turn of the century, numerous </w:t>
      </w:r>
      <w:r w:rsidRPr="00F96F48">
        <w:rPr>
          <w:rStyle w:val="StyleUnderline"/>
        </w:rPr>
        <w:t>countries</w:t>
      </w:r>
      <w:r w:rsidRPr="00F96F48">
        <w:rPr>
          <w:sz w:val="16"/>
        </w:rPr>
        <w:t xml:space="preserve">, including especially those from sub‐​Saharan Africa, </w:t>
      </w:r>
      <w:r w:rsidRPr="00F96F48">
        <w:rPr>
          <w:rStyle w:val="StyleUnderline"/>
        </w:rPr>
        <w:t>could not afford the high‐​priced HIV/AIDS drugs patented by pharmaceutical companies in developed countries</w:t>
      </w:r>
      <w:r w:rsidRPr="00F96F48">
        <w:rPr>
          <w:sz w:val="16"/>
        </w:rPr>
        <w:t xml:space="preserve">. Having spent billions of dollars on developing the drugs, the patent holders resisted lowering their prices. </w:t>
      </w:r>
      <w:r w:rsidRPr="007456AE">
        <w:rPr>
          <w:rStyle w:val="StyleUnderline"/>
          <w:highlight w:val="cyan"/>
        </w:rPr>
        <w:t>The credibility of</w:t>
      </w:r>
      <w:r w:rsidRPr="00F96F48">
        <w:rPr>
          <w:sz w:val="16"/>
        </w:rPr>
        <w:t xml:space="preserve"> the </w:t>
      </w:r>
      <w:r w:rsidRPr="00F72EAD">
        <w:rPr>
          <w:rStyle w:val="StyleUnderline"/>
        </w:rPr>
        <w:t>companies</w:t>
      </w:r>
      <w:r w:rsidRPr="00F96F48">
        <w:rPr>
          <w:sz w:val="16"/>
        </w:rPr>
        <w:t xml:space="preserve">, the </w:t>
      </w:r>
      <w:r w:rsidRPr="00F72EAD">
        <w:rPr>
          <w:rStyle w:val="StyleUnderline"/>
        </w:rPr>
        <w:t>countries</w:t>
      </w:r>
      <w:r w:rsidRPr="00F96F48">
        <w:rPr>
          <w:sz w:val="16"/>
        </w:rPr>
        <w:t xml:space="preserve"> that supported them, </w:t>
      </w:r>
      <w:r w:rsidRPr="00F72EAD">
        <w:rPr>
          <w:rStyle w:val="StyleUnderline"/>
        </w:rPr>
        <w:t xml:space="preserve">and </w:t>
      </w:r>
      <w:r w:rsidRPr="007456AE">
        <w:rPr>
          <w:rStyle w:val="StyleUnderline"/>
          <w:highlight w:val="cyan"/>
        </w:rPr>
        <w:t>the WTO itself were</w:t>
      </w:r>
      <w:r w:rsidRPr="00F96F48">
        <w:rPr>
          <w:sz w:val="16"/>
        </w:rPr>
        <w:t xml:space="preserve"> all </w:t>
      </w:r>
      <w:r w:rsidRPr="007456AE">
        <w:rPr>
          <w:rStyle w:val="Emphasis"/>
          <w:highlight w:val="cyan"/>
        </w:rPr>
        <w:t>damaged</w:t>
      </w:r>
      <w:r w:rsidRPr="00F96F48">
        <w:rPr>
          <w:sz w:val="16"/>
        </w:rPr>
        <w:t xml:space="preserve"> </w:t>
      </w:r>
      <w:r w:rsidRPr="00F72EAD">
        <w:rPr>
          <w:rStyle w:val="StyleUnderline"/>
        </w:rPr>
        <w:t>by</w:t>
      </w:r>
      <w:r w:rsidRPr="00F96F48">
        <w:rPr>
          <w:sz w:val="16"/>
        </w:rPr>
        <w:t xml:space="preserve"> </w:t>
      </w:r>
      <w:r w:rsidRPr="00F72EAD">
        <w:rPr>
          <w:rStyle w:val="StyleUnderline"/>
        </w:rPr>
        <w:t>a</w:t>
      </w:r>
      <w:r w:rsidRPr="00F96F48">
        <w:rPr>
          <w:sz w:val="16"/>
        </w:rPr>
        <w:t xml:space="preserve">n extended </w:t>
      </w:r>
      <w:r w:rsidRPr="00F72EAD">
        <w:rPr>
          <w:rStyle w:val="StyleUnderline"/>
        </w:rPr>
        <w:t>controversy over whether patent rights should take precedence over</w:t>
      </w:r>
      <w:r w:rsidRPr="00F96F48">
        <w:rPr>
          <w:sz w:val="16"/>
        </w:rPr>
        <w:t xml:space="preserve"> providing </w:t>
      </w:r>
      <w:r w:rsidRPr="00F72EAD">
        <w:rPr>
          <w:rStyle w:val="StyleUnderline"/>
        </w:rPr>
        <w:t>affordable medicines</w:t>
      </w:r>
      <w:r w:rsidRPr="00F96F48">
        <w:rPr>
          <w:sz w:val="16"/>
        </w:rPr>
        <w:t xml:space="preserve"> for people afflicted by a lethal disease. Article 8 of the WTO Agreement on the Trade‐​Related Aspects of Intellectual Property Rights (the TRIPS Agreement) provides that WTO members “may, in formulating or amending their laws and regulations, adopt measures necessary to protect public health … provided that such measures are consistent with the provisions of this Agreement.” In similar vein, Article 7 of the TRIPS Agreement provides that the “protection and enforcement of intellectual property rights” shall be “in a manner conducive to social and economic welfare.”6 It can be maintained that these two WTO IP rules are significantly capacious to include any reasonable health measures that a WTO member may take during a health emergency, such as a pandemic. Yet </w:t>
      </w:r>
      <w:r w:rsidRPr="00F96F48">
        <w:rPr>
          <w:rStyle w:val="StyleUnderline"/>
        </w:rPr>
        <w:t>there was doubt</w:t>
      </w:r>
      <w:r w:rsidRPr="00F96F48">
        <w:rPr>
          <w:sz w:val="16"/>
        </w:rPr>
        <w:t xml:space="preserve"> </w:t>
      </w:r>
      <w:r w:rsidRPr="00F96F48">
        <w:rPr>
          <w:rStyle w:val="StyleUnderline"/>
        </w:rPr>
        <w:t>among</w:t>
      </w:r>
      <w:r w:rsidRPr="00F96F48">
        <w:rPr>
          <w:sz w:val="16"/>
        </w:rPr>
        <w:t xml:space="preserve"> the </w:t>
      </w:r>
      <w:r w:rsidRPr="00F96F48">
        <w:rPr>
          <w:rStyle w:val="StyleUnderline"/>
        </w:rPr>
        <w:t>members</w:t>
      </w:r>
      <w:r w:rsidRPr="00F96F48">
        <w:rPr>
          <w:sz w:val="16"/>
        </w:rPr>
        <w:t xml:space="preserve"> during the HIV/AIDS crisis </w:t>
      </w:r>
      <w:r w:rsidRPr="00F96F48">
        <w:rPr>
          <w:rStyle w:val="StyleUnderline"/>
        </w:rPr>
        <w:t>about the precise reach of</w:t>
      </w:r>
      <w:r w:rsidRPr="00F96F48">
        <w:rPr>
          <w:sz w:val="16"/>
        </w:rPr>
        <w:t xml:space="preserve"> these </w:t>
      </w:r>
      <w:r w:rsidRPr="00F96F48">
        <w:rPr>
          <w:rStyle w:val="StyleUnderline"/>
        </w:rPr>
        <w:t>provisions</w:t>
      </w:r>
      <w:r>
        <w:rPr>
          <w:sz w:val="16"/>
        </w:rPr>
        <w:t xml:space="preserve">. </w:t>
      </w:r>
      <w:r w:rsidRPr="00F96F48">
        <w:rPr>
          <w:sz w:val="16"/>
          <w:szCs w:val="16"/>
        </w:rPr>
        <w:t>As Jennifer Hillman of the Council on Foreign Relations observed, ordinarily the “inherent tension between the protection of intellectual property and the need to make and distribute affordable medicines” is “resolved through licensing, which allows a patent holder to permit others to make or trade the protected product—usually at a price and with some supervision from the patent holder to ensure control.”7 But, in public health emergencies, it may be impossible to obtain a license. In such cases, “compulsory licenses” can be issued to local manufacturers, authorizing them to make patented products or use patented processes even though they do not have the permission of the patent holders.8</w:t>
      </w:r>
    </w:p>
    <w:p w14:paraId="6EA7403D" w14:textId="77777777" w:rsidR="00A32277" w:rsidRDefault="00A32277" w:rsidP="00A32277">
      <w:pPr>
        <w:pStyle w:val="Heading4"/>
      </w:pPr>
      <w:r>
        <w:t>Collapse of the WTO triggers an inevitable global war</w:t>
      </w:r>
    </w:p>
    <w:p w14:paraId="21585DD9" w14:textId="77777777" w:rsidR="00A32277" w:rsidRPr="00B15EB5" w:rsidRDefault="00A32277" w:rsidP="00A32277">
      <w:r>
        <w:t xml:space="preserve">Raymond J. </w:t>
      </w:r>
      <w:proofErr w:type="spellStart"/>
      <w:r w:rsidRPr="00DA3CD3">
        <w:rPr>
          <w:rStyle w:val="Style13ptBold"/>
        </w:rPr>
        <w:t>Waldmann</w:t>
      </w:r>
      <w:proofErr w:type="spellEnd"/>
      <w:r>
        <w:t xml:space="preserve">, </w:t>
      </w:r>
      <w:r>
        <w:rPr>
          <w:sz w:val="16"/>
          <w:szCs w:val="16"/>
        </w:rPr>
        <w:t xml:space="preserve">Corporate Counsel &amp; Secretary for </w:t>
      </w:r>
      <w:proofErr w:type="spellStart"/>
      <w:r>
        <w:rPr>
          <w:sz w:val="16"/>
          <w:szCs w:val="16"/>
        </w:rPr>
        <w:t>AuBeta</w:t>
      </w:r>
      <w:proofErr w:type="spellEnd"/>
      <w:r>
        <w:rPr>
          <w:sz w:val="16"/>
          <w:szCs w:val="16"/>
        </w:rPr>
        <w:t xml:space="preserve"> Networks Inc and </w:t>
      </w:r>
      <w:proofErr w:type="gramStart"/>
      <w:r>
        <w:rPr>
          <w:sz w:val="16"/>
          <w:szCs w:val="16"/>
        </w:rPr>
        <w:t>former  vice</w:t>
      </w:r>
      <w:proofErr w:type="gramEnd"/>
      <w:r>
        <w:rPr>
          <w:sz w:val="16"/>
          <w:szCs w:val="16"/>
        </w:rPr>
        <w:t xml:space="preserve"> president of international relations and as director of government affairs for The Boeing Company &amp; assistant U.S. Secretary of Commerce for international economic policy (1981-83) and chair of the Seattle Host Committees for the 1999 WTO Ministerial Meeting, “WORLD TRADE ORGANIZATION IMPORTANT TO CITIZENS OF CITY AND STATE, Seattle-Post Intelligencer, 5/11/</w:t>
      </w:r>
      <w:r w:rsidRPr="00DA3CD3">
        <w:rPr>
          <w:rStyle w:val="Style13ptBold"/>
        </w:rPr>
        <w:t>99</w:t>
      </w:r>
      <w:r>
        <w:t>,</w:t>
      </w:r>
    </w:p>
    <w:p w14:paraId="561500B5" w14:textId="77777777" w:rsidR="00A32277" w:rsidRPr="008A5A3D" w:rsidRDefault="00A32277" w:rsidP="00A32277">
      <w:pPr>
        <w:rPr>
          <w:rStyle w:val="Strong"/>
          <w:b w:val="0"/>
          <w:bCs w:val="0"/>
          <w:sz w:val="12"/>
          <w:shd w:val="clear" w:color="auto" w:fill="FFFFFF"/>
        </w:rPr>
      </w:pPr>
      <w:r w:rsidRPr="008A5A3D">
        <w:rPr>
          <w:sz w:val="12"/>
        </w:rPr>
        <w:t>The answer is simple: Because trade matters to the U.S. economy, to Washington state and to Seattle and because</w:t>
      </w:r>
      <w:r w:rsidRPr="008A5A3D">
        <w:rPr>
          <w:sz w:val="12"/>
          <w:shd w:val="clear" w:color="auto" w:fill="FFFFFF"/>
        </w:rPr>
        <w:t xml:space="preserve"> </w:t>
      </w:r>
      <w:r w:rsidRPr="007C239F">
        <w:rPr>
          <w:u w:val="single"/>
          <w:shd w:val="clear" w:color="auto" w:fill="FFFFFF"/>
        </w:rPr>
        <w:t>the WTO matters to trade</w:t>
      </w:r>
      <w:r w:rsidRPr="008A5A3D">
        <w:rPr>
          <w:sz w:val="12"/>
          <w:shd w:val="clear" w:color="auto" w:fill="FFFFFF"/>
        </w:rPr>
        <w:t xml:space="preserve">. The Geneva-based WTO is the only global body dedicated to developing international trade rules. From the U.S. perspective, the WTO is our voice and vote for dealing with trade issues. </w:t>
      </w:r>
      <w:r w:rsidRPr="008A5A3D">
        <w:rPr>
          <w:rStyle w:val="Emphasis"/>
        </w:rPr>
        <w:t>The WTO provides the rules-based system of international trade on which we rely.</w:t>
      </w:r>
      <w:r w:rsidRPr="008A5A3D">
        <w:rPr>
          <w:sz w:val="12"/>
          <w:shd w:val="clear" w:color="auto" w:fill="FFFFFF"/>
        </w:rPr>
        <w:t xml:space="preserve"> Members negotiate agreements ensuring that:-- </w:t>
      </w:r>
      <w:r w:rsidRPr="008A5A3D">
        <w:rPr>
          <w:rStyle w:val="Emphasis"/>
        </w:rPr>
        <w:t>Countries may not raise their tariffs or other border taxes whenever they feel like it</w:t>
      </w:r>
      <w:r w:rsidRPr="008A5A3D">
        <w:rPr>
          <w:sz w:val="12"/>
          <w:shd w:val="clear" w:color="auto" w:fill="FFFFFF"/>
        </w:rPr>
        <w:t xml:space="preserve">, and thereby exclude American products from their markets; -- Countries may not impose unjustified technical barriers such as inspection requirements on U.S. wheat, apples and other agricultural products just to protect their home markets, nor may they favor products from specific countries; -- Countries may not allow or encourage piracy of intellectual property, thereby protecting our software and computers, books and films, CDs and tapes;-- Countries are restricted from violating the rules on subsidies and export assistance, and flooding the world with government-subsidized products whose prices we could not </w:t>
      </w:r>
      <w:proofErr w:type="spellStart"/>
      <w:r w:rsidRPr="008A5A3D">
        <w:rPr>
          <w:sz w:val="12"/>
          <w:shd w:val="clear" w:color="auto" w:fill="FFFFFF"/>
        </w:rPr>
        <w:t>match.</w:t>
      </w:r>
      <w:r w:rsidRPr="007456AE">
        <w:rPr>
          <w:rStyle w:val="Emphasis"/>
          <w:highlight w:val="cyan"/>
        </w:rPr>
        <w:t>Trade</w:t>
      </w:r>
      <w:proofErr w:type="spellEnd"/>
      <w:r w:rsidRPr="008A5A3D">
        <w:rPr>
          <w:sz w:val="12"/>
        </w:rPr>
        <w:t xml:space="preserve"> is not a panacea for the political, economic and social problems of the world. But it </w:t>
      </w:r>
      <w:r w:rsidRPr="007456AE">
        <w:rPr>
          <w:rStyle w:val="Emphasis"/>
          <w:highlight w:val="cyan"/>
        </w:rPr>
        <w:t>is a force for peace</w:t>
      </w:r>
      <w:r w:rsidRPr="008A5A3D">
        <w:rPr>
          <w:sz w:val="12"/>
        </w:rPr>
        <w:t xml:space="preserve"> and cross-cultural contact. </w:t>
      </w:r>
      <w:r w:rsidRPr="007456AE">
        <w:rPr>
          <w:rStyle w:val="Emphasis"/>
          <w:highlight w:val="cyan"/>
        </w:rPr>
        <w:t>Countries are less likely to go to war against their trading partners</w:t>
      </w:r>
      <w:r w:rsidRPr="008A5A3D">
        <w:rPr>
          <w:rStyle w:val="Emphasis"/>
        </w:rPr>
        <w:t xml:space="preserve"> </w:t>
      </w:r>
      <w:r w:rsidRPr="008A5A3D">
        <w:rPr>
          <w:sz w:val="12"/>
        </w:rPr>
        <w:t>than they are against strangers.</w:t>
      </w:r>
      <w:r w:rsidRPr="008A5A3D">
        <w:rPr>
          <w:rStyle w:val="Emphasis"/>
        </w:rPr>
        <w:t xml:space="preserve"> The WTO furthers the process of protecting against commercial skirmishes and potential trade wars</w:t>
      </w:r>
      <w:r w:rsidRPr="008A5A3D">
        <w:rPr>
          <w:sz w:val="12"/>
        </w:rPr>
        <w:t xml:space="preserve"> by forging agreement among nations on trade protocols. </w:t>
      </w:r>
      <w:r w:rsidRPr="007456AE">
        <w:rPr>
          <w:rStyle w:val="Emphasis"/>
          <w:highlight w:val="cyan"/>
        </w:rPr>
        <w:t>Without the WTO</w:t>
      </w:r>
      <w:r w:rsidRPr="008A5A3D">
        <w:rPr>
          <w:rStyle w:val="Emphasis"/>
        </w:rPr>
        <w:t xml:space="preserve">, trade would be too dangerous a proposition for countries to leave to their trade ministries, </w:t>
      </w:r>
      <w:r w:rsidRPr="008A5A3D">
        <w:rPr>
          <w:sz w:val="12"/>
        </w:rPr>
        <w:t>and eventually</w:t>
      </w:r>
      <w:r w:rsidRPr="008A5A3D">
        <w:rPr>
          <w:rStyle w:val="Emphasis"/>
        </w:rPr>
        <w:t xml:space="preserve"> </w:t>
      </w:r>
      <w:r w:rsidRPr="007456AE">
        <w:rPr>
          <w:rStyle w:val="Emphasis"/>
          <w:highlight w:val="cyan"/>
        </w:rPr>
        <w:t>trade disputes</w:t>
      </w:r>
      <w:r w:rsidRPr="008A5A3D">
        <w:rPr>
          <w:rStyle w:val="Emphasis"/>
        </w:rPr>
        <w:t xml:space="preserve"> </w:t>
      </w:r>
      <w:r w:rsidRPr="008A5A3D">
        <w:rPr>
          <w:sz w:val="12"/>
        </w:rPr>
        <w:t>could</w:t>
      </w:r>
      <w:r w:rsidRPr="008A5A3D">
        <w:rPr>
          <w:rStyle w:val="Emphasis"/>
        </w:rPr>
        <w:t xml:space="preserve"> </w:t>
      </w:r>
      <w:r w:rsidRPr="007456AE">
        <w:rPr>
          <w:rStyle w:val="Emphasis"/>
          <w:highlight w:val="cyan"/>
        </w:rPr>
        <w:t>become national security issues</w:t>
      </w:r>
      <w:r w:rsidRPr="008A5A3D">
        <w:rPr>
          <w:sz w:val="12"/>
        </w:rPr>
        <w:t xml:space="preserve">. A </w:t>
      </w:r>
      <w:r w:rsidRPr="007456AE">
        <w:rPr>
          <w:rStyle w:val="Emphasis"/>
          <w:highlight w:val="cyan"/>
        </w:rPr>
        <w:t>non-WTO</w:t>
      </w:r>
      <w:r w:rsidRPr="008A5A3D">
        <w:rPr>
          <w:rStyle w:val="Emphasis"/>
        </w:rPr>
        <w:t xml:space="preserve"> </w:t>
      </w:r>
      <w:r w:rsidRPr="007456AE">
        <w:rPr>
          <w:rStyle w:val="Emphasis"/>
          <w:highlight w:val="cyan"/>
        </w:rPr>
        <w:t>world would</w:t>
      </w:r>
      <w:r w:rsidRPr="008A5A3D">
        <w:rPr>
          <w:rStyle w:val="Emphasis"/>
        </w:rPr>
        <w:t xml:space="preserve"> </w:t>
      </w:r>
      <w:r w:rsidRPr="008A5A3D">
        <w:rPr>
          <w:sz w:val="12"/>
        </w:rPr>
        <w:t>more closely</w:t>
      </w:r>
      <w:r w:rsidRPr="008A5A3D">
        <w:rPr>
          <w:rStyle w:val="Emphasis"/>
        </w:rPr>
        <w:t xml:space="preserve"> </w:t>
      </w:r>
      <w:r w:rsidRPr="007456AE">
        <w:rPr>
          <w:rStyle w:val="Emphasis"/>
          <w:highlight w:val="cyan"/>
        </w:rPr>
        <w:t>resemble the</w:t>
      </w:r>
      <w:r w:rsidRPr="008A5A3D">
        <w:rPr>
          <w:rStyle w:val="Emphasis"/>
        </w:rPr>
        <w:t xml:space="preserve"> international </w:t>
      </w:r>
      <w:r w:rsidRPr="007456AE">
        <w:rPr>
          <w:rStyle w:val="Emphasis"/>
          <w:highlight w:val="cyan"/>
        </w:rPr>
        <w:t>economy before World War II,</w:t>
      </w:r>
      <w:r w:rsidRPr="008A5A3D">
        <w:rPr>
          <w:rStyle w:val="Emphasis"/>
        </w:rPr>
        <w:t xml:space="preserve"> where countries used trade as tools of foreign policy, and </w:t>
      </w:r>
      <w:r w:rsidRPr="007456AE">
        <w:rPr>
          <w:rStyle w:val="Emphasis"/>
          <w:highlight w:val="cyan"/>
        </w:rPr>
        <w:t>international commerce was a pawn of aggressor states</w:t>
      </w:r>
      <w:r w:rsidRPr="008A5A3D">
        <w:rPr>
          <w:rStyle w:val="Emphasis"/>
        </w:rPr>
        <w:t>. As Franklin D. Roosevelt's former secretary of state Cordell Hull said, "</w:t>
      </w:r>
      <w:r w:rsidRPr="007456AE">
        <w:rPr>
          <w:rStyle w:val="Emphasis"/>
          <w:highlight w:val="cyan"/>
        </w:rPr>
        <w:t>When goods do not cross borders, armies do</w:t>
      </w:r>
      <w:r w:rsidRPr="008A5A3D">
        <w:rPr>
          <w:rStyle w:val="Emphasis"/>
        </w:rPr>
        <w:t>."</w:t>
      </w:r>
    </w:p>
    <w:p w14:paraId="7EC90667" w14:textId="77777777" w:rsidR="00A32277" w:rsidRPr="00976E44" w:rsidRDefault="00A32277" w:rsidP="00A32277">
      <w:pPr>
        <w:pStyle w:val="Heading4"/>
        <w:rPr>
          <w:rFonts w:cs="Calibri"/>
        </w:rPr>
      </w:pPr>
      <w:r w:rsidRPr="00976E44">
        <w:rPr>
          <w:rFonts w:cs="Calibri"/>
        </w:rPr>
        <w:t>WTO</w:t>
      </w:r>
      <w:r>
        <w:rPr>
          <w:rFonts w:cs="Calibri"/>
        </w:rPr>
        <w:t xml:space="preserve"> cred</w:t>
      </w:r>
      <w:r w:rsidRPr="00976E44">
        <w:rPr>
          <w:rFonts w:cs="Calibri"/>
        </w:rPr>
        <w:t xml:space="preserve"> solves wars that go </w:t>
      </w:r>
      <w:r w:rsidRPr="00976E44">
        <w:rPr>
          <w:rFonts w:cs="Calibri"/>
          <w:u w:val="single"/>
        </w:rPr>
        <w:t>nuclear</w:t>
      </w:r>
      <w:r w:rsidRPr="00976E44">
        <w:rPr>
          <w:rFonts w:cs="Calibri"/>
        </w:rPr>
        <w:t>.</w:t>
      </w:r>
    </w:p>
    <w:p w14:paraId="010797C8" w14:textId="77777777" w:rsidR="00A32277" w:rsidRPr="00976E44" w:rsidRDefault="00A32277" w:rsidP="00A32277">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6C7385E5" w14:textId="5F5D4E1D" w:rsidR="00A32277" w:rsidRPr="00A32277" w:rsidRDefault="00A32277" w:rsidP="00A32277">
      <w:pPr>
        <w:rPr>
          <w:sz w:val="16"/>
        </w:rPr>
      </w:pPr>
      <w:r w:rsidRPr="00976E44">
        <w:rPr>
          <w:sz w:val="16"/>
        </w:rPr>
        <w:lastRenderedPageBreak/>
        <w:t>Both Antigua and the U.S. claimed the resolution of the arbitration as a victory.</w:t>
      </w:r>
      <w:proofErr w:type="gramStart"/>
      <w:r w:rsidRPr="00976E44">
        <w:rPr>
          <w:sz w:val="16"/>
        </w:rPr>
        <w:t>99 In reality, the</w:t>
      </w:r>
      <w:proofErr w:type="gramEnd"/>
      <w:r w:rsidRPr="00976E44">
        <w:rPr>
          <w:sz w:val="16"/>
        </w:rPr>
        <w:t xml:space="preserv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rPr>
          <w:sz w:val="16"/>
        </w:rPr>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rPr>
          <w:sz w:val="16"/>
        </w:rPr>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rPr>
          <w:sz w:val="16"/>
        </w:rPr>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4C145D1F" w14:textId="5B59F63C" w:rsidR="005616CB" w:rsidRDefault="005616CB" w:rsidP="005616CB">
      <w:pPr>
        <w:pStyle w:val="Heading2"/>
      </w:pPr>
      <w:r>
        <w:lastRenderedPageBreak/>
        <w:t>Case</w:t>
      </w:r>
    </w:p>
    <w:p w14:paraId="4F7B6AA3" w14:textId="090356BB" w:rsidR="001E4537" w:rsidRDefault="001E4537" w:rsidP="001E4537">
      <w:pPr>
        <w:pStyle w:val="Heading3"/>
      </w:pPr>
      <w:r>
        <w:lastRenderedPageBreak/>
        <w:t>Adv</w:t>
      </w:r>
    </w:p>
    <w:p w14:paraId="39516C2A" w14:textId="4EB31F96" w:rsidR="000C421F" w:rsidRDefault="000C421F" w:rsidP="000C421F">
      <w:r>
        <w:t xml:space="preserve">we </w:t>
      </w:r>
      <w:proofErr w:type="spellStart"/>
      <w:r>
        <w:t>dont</w:t>
      </w:r>
      <w:proofErr w:type="spellEnd"/>
      <w:r>
        <w:t xml:space="preserve"> limit competition - patents can also protect small businesses</w:t>
      </w:r>
    </w:p>
    <w:p w14:paraId="7F158722" w14:textId="2165852F" w:rsidR="000C421F" w:rsidRDefault="000C421F" w:rsidP="000C421F">
      <w:r>
        <w:t xml:space="preserve">conceded in cross that anyone can grow weed by </w:t>
      </w:r>
      <w:proofErr w:type="spellStart"/>
      <w:r>
        <w:t>researchubg</w:t>
      </w:r>
      <w:proofErr w:type="spellEnd"/>
    </w:p>
    <w:p w14:paraId="0CF4FE44" w14:textId="5DD82C4B" w:rsidR="000C421F" w:rsidRDefault="000C421F" w:rsidP="000C421F">
      <w:r>
        <w:t>no - sanders answers th</w:t>
      </w:r>
      <w:r>
        <w:t>is</w:t>
      </w:r>
    </w:p>
    <w:p w14:paraId="6022F9CE" w14:textId="2DCB3006" w:rsidR="000C421F" w:rsidRPr="000C421F" w:rsidRDefault="000C421F" w:rsidP="000C421F">
      <w:r>
        <w:t xml:space="preserve">relies on there being weed in </w:t>
      </w:r>
      <w:proofErr w:type="spellStart"/>
      <w:r>
        <w:t>china</w:t>
      </w:r>
      <w:proofErr w:type="spellEnd"/>
    </w:p>
    <w:p w14:paraId="4A62031F" w14:textId="77777777" w:rsidR="00EF451C" w:rsidRPr="000C421F" w:rsidRDefault="00EF451C" w:rsidP="00EF451C">
      <w:pPr>
        <w:pStyle w:val="Heading4"/>
        <w:rPr>
          <w:rFonts w:asciiTheme="minorHAnsi" w:hAnsiTheme="minorHAnsi" w:cstheme="minorHAnsi"/>
        </w:rPr>
      </w:pPr>
      <w:r w:rsidRPr="000C421F">
        <w:rPr>
          <w:rFonts w:asciiTheme="minorHAnsi" w:hAnsiTheme="minorHAnsi" w:cstheme="minorHAnsi"/>
        </w:rPr>
        <w:t xml:space="preserve">No bioweapon threat – too risky &amp; behavior uncertainty </w:t>
      </w:r>
    </w:p>
    <w:p w14:paraId="2D1EA131" w14:textId="77777777" w:rsidR="00EF451C" w:rsidRPr="000C421F" w:rsidRDefault="00EF451C" w:rsidP="00EF451C">
      <w:pPr>
        <w:rPr>
          <w:rFonts w:asciiTheme="minorHAnsi" w:hAnsiTheme="minorHAnsi" w:cstheme="minorHAnsi"/>
        </w:rPr>
      </w:pPr>
      <w:r w:rsidRPr="000C421F">
        <w:rPr>
          <w:rStyle w:val="Style13ptBold"/>
          <w:rFonts w:asciiTheme="minorHAnsi" w:hAnsiTheme="minorHAnsi" w:cstheme="minorHAnsi"/>
        </w:rPr>
        <w:t>Morrow 17</w:t>
      </w:r>
      <w:r w:rsidRPr="000C421F">
        <w:rPr>
          <w:rFonts w:asciiTheme="minorHAnsi" w:hAnsiTheme="minorHAnsi" w:cstheme="minorHAnsi"/>
        </w:rPr>
        <w:t xml:space="preserve"> </w:t>
      </w:r>
      <w:r w:rsidRPr="000C421F">
        <w:rPr>
          <w:rFonts w:asciiTheme="minorHAnsi" w:hAnsiTheme="minorHAnsi" w:cstheme="minorHAnsi"/>
          <w:sz w:val="16"/>
          <w:szCs w:val="16"/>
        </w:rPr>
        <w:t xml:space="preserve">(John,  PhD in genetics, University of Washington, authored over 60 peer-reviewed publications reporting original research in genetics, immunology, developmental biology, evolution, cancer biology and animal science, “Bioweapons: An Existential Threat?”, Legend Web Works LLC, March 6, </w:t>
      </w:r>
      <w:hyperlink r:id="rId26" w:history="1">
        <w:r w:rsidRPr="000C421F">
          <w:rPr>
            <w:rStyle w:val="Hyperlink"/>
            <w:rFonts w:asciiTheme="minorHAnsi" w:hAnsiTheme="minorHAnsi" w:cstheme="minorHAnsi"/>
            <w:sz w:val="16"/>
            <w:szCs w:val="16"/>
          </w:rPr>
          <w:t>http://www.newportbiotech.com/pages/blog/entry/48/</w:t>
        </w:r>
      </w:hyperlink>
      <w:r w:rsidRPr="000C421F">
        <w:rPr>
          <w:rFonts w:asciiTheme="minorHAnsi" w:hAnsiTheme="minorHAnsi" w:cstheme="minorHAnsi"/>
          <w:sz w:val="16"/>
          <w:szCs w:val="16"/>
        </w:rPr>
        <w:t xml:space="preserve">, [CORNELL DEBATE](note: //// indicates </w:t>
      </w:r>
      <w:proofErr w:type="spellStart"/>
      <w:r w:rsidRPr="000C421F">
        <w:rPr>
          <w:rFonts w:asciiTheme="minorHAnsi" w:hAnsiTheme="minorHAnsi" w:cstheme="minorHAnsi"/>
          <w:sz w:val="16"/>
          <w:szCs w:val="16"/>
        </w:rPr>
        <w:t>par.breaks</w:t>
      </w:r>
      <w:proofErr w:type="spellEnd"/>
      <w:r w:rsidRPr="000C421F">
        <w:rPr>
          <w:rFonts w:asciiTheme="minorHAnsi" w:hAnsiTheme="minorHAnsi" w:cstheme="minorHAnsi"/>
          <w:sz w:val="16"/>
          <w:szCs w:val="16"/>
        </w:rPr>
        <w:t>)[AT WINTER 18])</w:t>
      </w:r>
    </w:p>
    <w:p w14:paraId="0B1AA1FB" w14:textId="77777777" w:rsidR="00EF451C" w:rsidRPr="000C421F" w:rsidRDefault="00EF451C" w:rsidP="00EF451C">
      <w:pPr>
        <w:rPr>
          <w:rFonts w:asciiTheme="minorHAnsi" w:hAnsiTheme="minorHAnsi" w:cstheme="minorHAnsi"/>
          <w:sz w:val="12"/>
        </w:rPr>
      </w:pPr>
      <w:r w:rsidRPr="000C421F">
        <w:rPr>
          <w:rFonts w:asciiTheme="minorHAnsi" w:hAnsiTheme="minorHAnsi" w:cstheme="minorHAnsi"/>
          <w:sz w:val="12"/>
        </w:rPr>
        <w:t xml:space="preserve">Today, </w:t>
      </w:r>
      <w:r w:rsidRPr="000C421F">
        <w:rPr>
          <w:rStyle w:val="Emphasis"/>
          <w:rFonts w:asciiTheme="minorHAnsi" w:hAnsiTheme="minorHAnsi" w:cstheme="minorHAnsi"/>
          <w:highlight w:val="green"/>
        </w:rPr>
        <w:t xml:space="preserve">large </w:t>
      </w:r>
      <w:r w:rsidRPr="000C421F">
        <w:rPr>
          <w:rStyle w:val="Emphasis"/>
          <w:rFonts w:asciiTheme="minorHAnsi" w:hAnsiTheme="minorHAnsi" w:cstheme="minorHAnsi"/>
        </w:rPr>
        <w:t xml:space="preserve">scale </w:t>
      </w:r>
      <w:r w:rsidRPr="000C421F">
        <w:rPr>
          <w:rStyle w:val="Emphasis"/>
          <w:rFonts w:asciiTheme="minorHAnsi" w:hAnsiTheme="minorHAnsi" w:cstheme="minorHAnsi"/>
          <w:highlight w:val="green"/>
        </w:rPr>
        <w:t xml:space="preserve">production, </w:t>
      </w:r>
      <w:r w:rsidRPr="000C421F">
        <w:rPr>
          <w:rStyle w:val="Emphasis"/>
          <w:rFonts w:asciiTheme="minorHAnsi" w:hAnsiTheme="minorHAnsi" w:cstheme="minorHAnsi"/>
        </w:rPr>
        <w:t xml:space="preserve">storage, protection and field testing </w:t>
      </w:r>
      <w:r w:rsidRPr="000C421F">
        <w:rPr>
          <w:rStyle w:val="Emphasis"/>
          <w:rFonts w:asciiTheme="minorHAnsi" w:hAnsiTheme="minorHAnsi" w:cstheme="minorHAnsi"/>
          <w:highlight w:val="green"/>
        </w:rPr>
        <w:t>of</w:t>
      </w:r>
      <w:r w:rsidRPr="000C421F">
        <w:rPr>
          <w:rStyle w:val="Emphasis"/>
          <w:rFonts w:asciiTheme="minorHAnsi" w:hAnsiTheme="minorHAnsi" w:cstheme="minorHAnsi"/>
        </w:rPr>
        <w:t xml:space="preserve"> weaponized bacteria or </w:t>
      </w:r>
      <w:r w:rsidRPr="000C421F">
        <w:rPr>
          <w:rStyle w:val="Emphasis"/>
          <w:rFonts w:asciiTheme="minorHAnsi" w:hAnsiTheme="minorHAnsi" w:cstheme="minorHAnsi"/>
          <w:highlight w:val="green"/>
        </w:rPr>
        <w:t xml:space="preserve">viruses are beyond </w:t>
      </w:r>
      <w:r w:rsidRPr="000C421F">
        <w:rPr>
          <w:rStyle w:val="Emphasis"/>
          <w:rFonts w:asciiTheme="minorHAnsi" w:hAnsiTheme="minorHAnsi" w:cstheme="minorHAnsi"/>
        </w:rPr>
        <w:t xml:space="preserve">the abilities of </w:t>
      </w:r>
      <w:r w:rsidRPr="000C421F">
        <w:rPr>
          <w:rStyle w:val="Emphasis"/>
          <w:rFonts w:asciiTheme="minorHAnsi" w:hAnsiTheme="minorHAnsi" w:cstheme="minorHAnsi"/>
          <w:highlight w:val="green"/>
        </w:rPr>
        <w:t>a</w:t>
      </w:r>
      <w:r w:rsidRPr="000C421F">
        <w:rPr>
          <w:rStyle w:val="Emphasis"/>
          <w:rFonts w:asciiTheme="minorHAnsi" w:hAnsiTheme="minorHAnsi" w:cstheme="minorHAnsi"/>
        </w:rPr>
        <w:t xml:space="preserve"> small group or a </w:t>
      </w:r>
      <w:r w:rsidRPr="000C421F">
        <w:rPr>
          <w:rStyle w:val="Emphasis"/>
          <w:rFonts w:asciiTheme="minorHAnsi" w:hAnsiTheme="minorHAnsi" w:cstheme="minorHAnsi"/>
          <w:highlight w:val="green"/>
        </w:rPr>
        <w:t>terrorist</w:t>
      </w:r>
      <w:r w:rsidRPr="000C421F">
        <w:rPr>
          <w:rStyle w:val="Emphasis"/>
          <w:rFonts w:asciiTheme="minorHAnsi" w:hAnsiTheme="minorHAnsi" w:cstheme="minorHAnsi"/>
        </w:rPr>
        <w:t xml:space="preserve"> cell.</w:t>
      </w:r>
      <w:r w:rsidRPr="000C421F">
        <w:rPr>
          <w:rFonts w:asciiTheme="minorHAnsi" w:hAnsiTheme="minorHAnsi" w:cstheme="minorHAnsi"/>
          <w:sz w:val="12"/>
        </w:rPr>
        <w:t xml:space="preserve"> However, </w:t>
      </w:r>
      <w:proofErr w:type="gramStart"/>
      <w:r w:rsidRPr="000C421F">
        <w:rPr>
          <w:rFonts w:asciiTheme="minorHAnsi" w:hAnsiTheme="minorHAnsi" w:cstheme="minorHAnsi"/>
          <w:sz w:val="12"/>
        </w:rPr>
        <w:t>a number of</w:t>
      </w:r>
      <w:proofErr w:type="gramEnd"/>
      <w:r w:rsidRPr="000C421F">
        <w:rPr>
          <w:rFonts w:asciiTheme="minorHAnsi" w:hAnsiTheme="minorHAnsi" w:cstheme="minorHAnsi"/>
          <w:sz w:val="12"/>
        </w:rPr>
        <w:t xml:space="preserve"> countries in the world have demonstrated the ability – and the will – to unleash horrific attacks upon their perceived enemies. They undoubtedly are following the current advances in gene manipulation technology with great interest. </w:t>
      </w:r>
      <w:r w:rsidRPr="000C421F">
        <w:rPr>
          <w:rStyle w:val="Emphasis"/>
          <w:rFonts w:asciiTheme="minorHAnsi" w:hAnsiTheme="minorHAnsi" w:cstheme="minorHAnsi"/>
        </w:rPr>
        <w:t xml:space="preserve">For </w:t>
      </w:r>
      <w:proofErr w:type="gramStart"/>
      <w:r w:rsidRPr="000C421F">
        <w:rPr>
          <w:rStyle w:val="Emphasis"/>
          <w:rFonts w:asciiTheme="minorHAnsi" w:hAnsiTheme="minorHAnsi" w:cstheme="minorHAnsi"/>
        </w:rPr>
        <w:t>now</w:t>
      </w:r>
      <w:proofErr w:type="gramEnd"/>
      <w:r w:rsidRPr="000C421F">
        <w:rPr>
          <w:rStyle w:val="Emphasis"/>
          <w:rFonts w:asciiTheme="minorHAnsi" w:hAnsiTheme="minorHAnsi" w:cstheme="minorHAnsi"/>
        </w:rPr>
        <w:t xml:space="preserve"> though, such advances</w:t>
      </w:r>
      <w:r w:rsidRPr="000C421F">
        <w:rPr>
          <w:rFonts w:asciiTheme="minorHAnsi" w:hAnsiTheme="minorHAnsi" w:cstheme="minorHAnsi"/>
          <w:sz w:val="12"/>
        </w:rPr>
        <w:t xml:space="preserve"> in gene manipulation, </w:t>
      </w:r>
      <w:r w:rsidRPr="000C421F">
        <w:rPr>
          <w:rStyle w:val="Emphasis"/>
          <w:rFonts w:asciiTheme="minorHAnsi" w:hAnsiTheme="minorHAnsi" w:cstheme="minorHAnsi"/>
          <w:highlight w:val="green"/>
        </w:rPr>
        <w:t>while</w:t>
      </w:r>
      <w:r w:rsidRPr="000C421F">
        <w:rPr>
          <w:rStyle w:val="Emphasis"/>
          <w:rFonts w:asciiTheme="minorHAnsi" w:hAnsiTheme="minorHAnsi" w:cstheme="minorHAnsi"/>
        </w:rPr>
        <w:t xml:space="preserve"> making </w:t>
      </w:r>
      <w:r w:rsidRPr="000C421F">
        <w:rPr>
          <w:rStyle w:val="Emphasis"/>
          <w:rFonts w:asciiTheme="minorHAnsi" w:hAnsiTheme="minorHAnsi" w:cstheme="minorHAnsi"/>
          <w:highlight w:val="green"/>
        </w:rPr>
        <w:t xml:space="preserve">the process faster, simpler </w:t>
      </w:r>
      <w:r w:rsidRPr="000C421F">
        <w:rPr>
          <w:rStyle w:val="Emphasis"/>
          <w:rFonts w:asciiTheme="minorHAnsi" w:hAnsiTheme="minorHAnsi" w:cstheme="minorHAnsi"/>
        </w:rPr>
        <w:t xml:space="preserve">and more accessible, are </w:t>
      </w:r>
      <w:r w:rsidRPr="000C421F">
        <w:rPr>
          <w:rStyle w:val="Emphasis"/>
          <w:rFonts w:asciiTheme="minorHAnsi" w:hAnsiTheme="minorHAnsi" w:cstheme="minorHAnsi"/>
          <w:highlight w:val="green"/>
        </w:rPr>
        <w:t>still</w:t>
      </w:r>
      <w:r w:rsidRPr="000C421F">
        <w:rPr>
          <w:rStyle w:val="Emphasis"/>
          <w:rFonts w:asciiTheme="minorHAnsi" w:hAnsiTheme="minorHAnsi" w:cstheme="minorHAnsi"/>
        </w:rPr>
        <w:t xml:space="preserve"> quite </w:t>
      </w:r>
      <w:r w:rsidRPr="000C421F">
        <w:rPr>
          <w:rStyle w:val="Emphasis"/>
          <w:rFonts w:asciiTheme="minorHAnsi" w:hAnsiTheme="minorHAnsi" w:cstheme="minorHAnsi"/>
          <w:highlight w:val="green"/>
        </w:rPr>
        <w:t xml:space="preserve">a challenge </w:t>
      </w:r>
      <w:r w:rsidRPr="000C421F">
        <w:rPr>
          <w:rStyle w:val="Emphasis"/>
          <w:rFonts w:asciiTheme="minorHAnsi" w:hAnsiTheme="minorHAnsi" w:cstheme="minorHAnsi"/>
        </w:rPr>
        <w:t>to carry out.</w:t>
      </w:r>
      <w:r w:rsidRPr="000C421F">
        <w:rPr>
          <w:rFonts w:asciiTheme="minorHAnsi" w:hAnsiTheme="minorHAnsi" w:cstheme="minorHAnsi"/>
          <w:sz w:val="12"/>
        </w:rPr>
        <w:t xml:space="preserve"> //// CRISPR/Cas9 is the best of a new generation of tools for manipulating genes, and is being used to develop cures for diseases, improve agricultural products and engineer organisms that can carry out a variety of industrial processes. It is undergoing constant improvement, making it faster and easier to employ. //// Fortunately,</w:t>
      </w:r>
      <w:r w:rsidRPr="000C421F">
        <w:rPr>
          <w:rStyle w:val="Emphasis"/>
          <w:rFonts w:asciiTheme="minorHAnsi" w:hAnsiTheme="minorHAnsi" w:cstheme="minorHAnsi"/>
        </w:rPr>
        <w:t xml:space="preserve"> there are </w:t>
      </w:r>
      <w:r w:rsidRPr="000C421F">
        <w:rPr>
          <w:rStyle w:val="Emphasis"/>
          <w:rFonts w:asciiTheme="minorHAnsi" w:hAnsiTheme="minorHAnsi" w:cstheme="minorHAnsi"/>
          <w:highlight w:val="green"/>
        </w:rPr>
        <w:t>many obstacles</w:t>
      </w:r>
      <w:r w:rsidRPr="000C421F">
        <w:rPr>
          <w:rStyle w:val="Emphasis"/>
          <w:rFonts w:asciiTheme="minorHAnsi" w:hAnsiTheme="minorHAnsi" w:cstheme="minorHAnsi"/>
        </w:rPr>
        <w:t xml:space="preserve"> to the execution of a credible biological warfare program, perhaps </w:t>
      </w:r>
      <w:r w:rsidRPr="000C421F">
        <w:rPr>
          <w:rStyle w:val="Emphasis"/>
          <w:rFonts w:asciiTheme="minorHAnsi" w:hAnsiTheme="minorHAnsi" w:cstheme="minorHAnsi"/>
          <w:highlight w:val="green"/>
        </w:rPr>
        <w:t xml:space="preserve">the greatest is </w:t>
      </w:r>
      <w:r w:rsidRPr="000C421F">
        <w:rPr>
          <w:rStyle w:val="Emphasis"/>
          <w:rFonts w:asciiTheme="minorHAnsi" w:hAnsiTheme="minorHAnsi" w:cstheme="minorHAnsi"/>
        </w:rPr>
        <w:t xml:space="preserve">the </w:t>
      </w:r>
      <w:r w:rsidRPr="000C421F">
        <w:rPr>
          <w:rStyle w:val="Emphasis"/>
          <w:rFonts w:asciiTheme="minorHAnsi" w:hAnsiTheme="minorHAnsi" w:cstheme="minorHAnsi"/>
          <w:highlight w:val="green"/>
        </w:rPr>
        <w:t xml:space="preserve">uncertainty of the behavior </w:t>
      </w:r>
      <w:r w:rsidRPr="000C421F">
        <w:rPr>
          <w:rStyle w:val="Emphasis"/>
          <w:rFonts w:asciiTheme="minorHAnsi" w:hAnsiTheme="minorHAnsi" w:cstheme="minorHAnsi"/>
        </w:rPr>
        <w:t xml:space="preserve">of these agents </w:t>
      </w:r>
      <w:r w:rsidRPr="000C421F">
        <w:rPr>
          <w:rStyle w:val="Emphasis"/>
          <w:rFonts w:asciiTheme="minorHAnsi" w:hAnsiTheme="minorHAnsi" w:cstheme="minorHAnsi"/>
          <w:highlight w:val="green"/>
        </w:rPr>
        <w:t>once released</w:t>
      </w:r>
      <w:r w:rsidRPr="000C421F">
        <w:rPr>
          <w:rStyle w:val="Emphasis"/>
          <w:rFonts w:asciiTheme="minorHAnsi" w:hAnsiTheme="minorHAnsi" w:cstheme="minorHAnsi"/>
        </w:rPr>
        <w:t xml:space="preserve"> into the environment.</w:t>
      </w:r>
      <w:r w:rsidRPr="000C421F">
        <w:rPr>
          <w:rFonts w:asciiTheme="minorHAnsi" w:hAnsiTheme="minorHAnsi" w:cstheme="minorHAnsi"/>
          <w:sz w:val="12"/>
        </w:rPr>
        <w:t xml:space="preserve"> </w:t>
      </w:r>
      <w:r w:rsidRPr="000C421F">
        <w:rPr>
          <w:rStyle w:val="Emphasis"/>
          <w:rFonts w:asciiTheme="minorHAnsi" w:hAnsiTheme="minorHAnsi" w:cstheme="minorHAnsi"/>
        </w:rPr>
        <w:t>In the commercial realm</w:t>
      </w:r>
      <w:r w:rsidRPr="000C421F">
        <w:rPr>
          <w:rFonts w:asciiTheme="minorHAnsi" w:hAnsiTheme="minorHAnsi" w:cstheme="minorHAnsi"/>
          <w:sz w:val="12"/>
        </w:rPr>
        <w:t xml:space="preserve"> of engineered agricultural products (herbicides, pesticides, fertilizers), all manner of living and inert </w:t>
      </w:r>
      <w:r w:rsidRPr="000C421F">
        <w:rPr>
          <w:rStyle w:val="Emphasis"/>
          <w:rFonts w:asciiTheme="minorHAnsi" w:hAnsiTheme="minorHAnsi" w:cstheme="minorHAnsi"/>
        </w:rPr>
        <w:t xml:space="preserve">substances </w:t>
      </w:r>
      <w:proofErr w:type="gramStart"/>
      <w:r w:rsidRPr="000C421F">
        <w:rPr>
          <w:rStyle w:val="Emphasis"/>
          <w:rFonts w:asciiTheme="minorHAnsi" w:hAnsiTheme="minorHAnsi" w:cstheme="minorHAnsi"/>
        </w:rPr>
        <w:t>undergo</w:t>
      </w:r>
      <w:proofErr w:type="gramEnd"/>
      <w:r w:rsidRPr="000C421F">
        <w:rPr>
          <w:rStyle w:val="Emphasis"/>
          <w:rFonts w:asciiTheme="minorHAnsi" w:hAnsiTheme="minorHAnsi" w:cstheme="minorHAnsi"/>
        </w:rPr>
        <w:t xml:space="preserve"> arduous evaluation (usually for years) before they can be released to the environment; yet these new inventions still have phenomenal failure rates.</w:t>
      </w:r>
      <w:r w:rsidRPr="000C421F">
        <w:rPr>
          <w:rFonts w:asciiTheme="minorHAnsi" w:hAnsiTheme="minorHAnsi" w:cstheme="minorHAnsi"/>
          <w:sz w:val="12"/>
        </w:rPr>
        <w:t xml:space="preserve"> //// </w:t>
      </w:r>
      <w:r w:rsidRPr="000C421F">
        <w:rPr>
          <w:rStyle w:val="Emphasis"/>
          <w:rFonts w:asciiTheme="minorHAnsi" w:hAnsiTheme="minorHAnsi" w:cstheme="minorHAnsi"/>
          <w:highlight w:val="green"/>
        </w:rPr>
        <w:t xml:space="preserve">Given </w:t>
      </w:r>
      <w:r w:rsidRPr="000C421F">
        <w:rPr>
          <w:rStyle w:val="Emphasis"/>
          <w:rFonts w:asciiTheme="minorHAnsi" w:hAnsiTheme="minorHAnsi" w:cstheme="minorHAnsi"/>
        </w:rPr>
        <w:t xml:space="preserve">that </w:t>
      </w:r>
      <w:r w:rsidRPr="000C421F">
        <w:rPr>
          <w:rStyle w:val="Emphasis"/>
          <w:rFonts w:asciiTheme="minorHAnsi" w:hAnsiTheme="minorHAnsi" w:cstheme="minorHAnsi"/>
          <w:highlight w:val="green"/>
        </w:rPr>
        <w:t>engineered</w:t>
      </w:r>
      <w:r w:rsidRPr="000C421F">
        <w:rPr>
          <w:rStyle w:val="Emphasis"/>
          <w:rFonts w:asciiTheme="minorHAnsi" w:hAnsiTheme="minorHAnsi" w:cstheme="minorHAnsi"/>
        </w:rPr>
        <w:t xml:space="preserve"> bacteria and </w:t>
      </w:r>
      <w:r w:rsidRPr="000C421F">
        <w:rPr>
          <w:rStyle w:val="Emphasis"/>
          <w:rFonts w:asciiTheme="minorHAnsi" w:hAnsiTheme="minorHAnsi" w:cstheme="minorHAnsi"/>
          <w:highlight w:val="green"/>
        </w:rPr>
        <w:t xml:space="preserve">viruses are lethal </w:t>
      </w:r>
      <w:r w:rsidRPr="000C421F">
        <w:rPr>
          <w:rStyle w:val="Emphasis"/>
          <w:rFonts w:asciiTheme="minorHAnsi" w:hAnsiTheme="minorHAnsi" w:cstheme="minorHAnsi"/>
        </w:rPr>
        <w:t>materials</w:t>
      </w:r>
      <w:r w:rsidRPr="000C421F">
        <w:rPr>
          <w:rStyle w:val="Emphasis"/>
          <w:rFonts w:asciiTheme="minorHAnsi" w:hAnsiTheme="minorHAnsi" w:cstheme="minorHAnsi"/>
          <w:highlight w:val="green"/>
        </w:rPr>
        <w:t xml:space="preserve">, their handling </w:t>
      </w:r>
      <w:r w:rsidRPr="000C421F">
        <w:rPr>
          <w:rStyle w:val="Emphasis"/>
          <w:rFonts w:asciiTheme="minorHAnsi" w:hAnsiTheme="minorHAnsi" w:cstheme="minorHAnsi"/>
        </w:rPr>
        <w:t xml:space="preserve">and use in battle </w:t>
      </w:r>
      <w:r w:rsidRPr="000C421F">
        <w:rPr>
          <w:rStyle w:val="Emphasis"/>
          <w:rFonts w:asciiTheme="minorHAnsi" w:hAnsiTheme="minorHAnsi" w:cstheme="minorHAnsi"/>
          <w:highlight w:val="green"/>
        </w:rPr>
        <w:t xml:space="preserve">would be </w:t>
      </w:r>
      <w:r w:rsidRPr="000C421F">
        <w:rPr>
          <w:rStyle w:val="Emphasis"/>
          <w:rFonts w:asciiTheme="minorHAnsi" w:hAnsiTheme="minorHAnsi" w:cstheme="minorHAnsi"/>
        </w:rPr>
        <w:t xml:space="preserve">extremely </w:t>
      </w:r>
      <w:proofErr w:type="gramStart"/>
      <w:r w:rsidRPr="000C421F">
        <w:rPr>
          <w:rStyle w:val="Emphasis"/>
          <w:rFonts w:asciiTheme="minorHAnsi" w:hAnsiTheme="minorHAnsi" w:cstheme="minorHAnsi"/>
          <w:highlight w:val="green"/>
        </w:rPr>
        <w:t>risky, and</w:t>
      </w:r>
      <w:proofErr w:type="gramEnd"/>
      <w:r w:rsidRPr="000C421F">
        <w:rPr>
          <w:rStyle w:val="Emphasis"/>
          <w:rFonts w:asciiTheme="minorHAnsi" w:hAnsiTheme="minorHAnsi" w:cstheme="minorHAnsi"/>
        </w:rPr>
        <w:t xml:space="preserve"> </w:t>
      </w:r>
      <w:r w:rsidRPr="000C421F">
        <w:rPr>
          <w:rFonts w:asciiTheme="minorHAnsi" w:hAnsiTheme="minorHAnsi" w:cstheme="minorHAnsi"/>
          <w:sz w:val="12"/>
        </w:rPr>
        <w:t>loading</w:t>
      </w:r>
      <w:r w:rsidRPr="000C421F">
        <w:rPr>
          <w:rFonts w:asciiTheme="minorHAnsi" w:hAnsiTheme="minorHAnsi" w:cstheme="minorHAnsi"/>
          <w:sz w:val="2"/>
        </w:rPr>
        <w:t xml:space="preserve"> </w:t>
      </w:r>
      <w:r w:rsidRPr="000C421F">
        <w:rPr>
          <w:rFonts w:asciiTheme="minorHAnsi" w:hAnsiTheme="minorHAnsi" w:cstheme="minorHAnsi"/>
          <w:sz w:val="12"/>
        </w:rPr>
        <w:t xml:space="preserve">them with a burden of </w:t>
      </w:r>
      <w:r w:rsidRPr="000C421F">
        <w:rPr>
          <w:rStyle w:val="Emphasis"/>
          <w:rFonts w:asciiTheme="minorHAnsi" w:hAnsiTheme="minorHAnsi" w:cstheme="minorHAnsi"/>
        </w:rPr>
        <w:t xml:space="preserve">genetic </w:t>
      </w:r>
      <w:r w:rsidRPr="000C421F">
        <w:rPr>
          <w:rStyle w:val="Emphasis"/>
          <w:rFonts w:asciiTheme="minorHAnsi" w:hAnsiTheme="minorHAnsi" w:cstheme="minorHAnsi"/>
          <w:highlight w:val="green"/>
        </w:rPr>
        <w:t>modifications</w:t>
      </w:r>
      <w:r w:rsidRPr="000C421F">
        <w:rPr>
          <w:rFonts w:asciiTheme="minorHAnsi" w:hAnsiTheme="minorHAnsi" w:cstheme="minorHAnsi"/>
          <w:sz w:val="12"/>
        </w:rPr>
        <w:t xml:space="preserve"> could </w:t>
      </w:r>
      <w:r w:rsidRPr="000C421F">
        <w:rPr>
          <w:rStyle w:val="Emphasis"/>
          <w:rFonts w:asciiTheme="minorHAnsi" w:hAnsiTheme="minorHAnsi" w:cstheme="minorHAnsi"/>
        </w:rPr>
        <w:t>affect their behavior outside of the laboratory in unpredictable ways.</w:t>
      </w:r>
      <w:r w:rsidRPr="000C421F">
        <w:rPr>
          <w:rFonts w:asciiTheme="minorHAnsi" w:hAnsiTheme="minorHAnsi" w:cstheme="minorHAnsi"/>
          <w:sz w:val="12"/>
        </w:rPr>
        <w:t xml:space="preserve"> </w:t>
      </w:r>
      <w:proofErr w:type="gramStart"/>
      <w:r w:rsidRPr="000C421F">
        <w:rPr>
          <w:rFonts w:asciiTheme="minorHAnsi" w:hAnsiTheme="minorHAnsi" w:cstheme="minorHAnsi"/>
          <w:sz w:val="12"/>
        </w:rPr>
        <w:t>In order to</w:t>
      </w:r>
      <w:proofErr w:type="gramEnd"/>
      <w:r w:rsidRPr="000C421F">
        <w:rPr>
          <w:rFonts w:asciiTheme="minorHAnsi" w:hAnsiTheme="minorHAnsi" w:cstheme="minorHAnsi"/>
          <w:sz w:val="12"/>
        </w:rPr>
        <w:t xml:space="preserve"> be confident that the bioweapon would have its desired effect, it would be essential to have field data, which could require years of testing. Would a terrorist be content to keep deploying flawed product until hitting the motherlode? </w:t>
      </w:r>
    </w:p>
    <w:p w14:paraId="3E8689D2" w14:textId="77777777" w:rsidR="00EF451C" w:rsidRPr="000C421F" w:rsidRDefault="00EF451C" w:rsidP="00EF451C">
      <w:pPr>
        <w:rPr>
          <w:rFonts w:asciiTheme="minorHAnsi" w:hAnsiTheme="minorHAnsi" w:cstheme="minorHAnsi"/>
        </w:rPr>
      </w:pPr>
    </w:p>
    <w:p w14:paraId="5870A75C" w14:textId="77777777" w:rsidR="00EF451C" w:rsidRPr="000C421F" w:rsidRDefault="00EF451C" w:rsidP="00EF451C">
      <w:pPr>
        <w:pStyle w:val="Heading4"/>
        <w:rPr>
          <w:rFonts w:asciiTheme="minorHAnsi" w:hAnsiTheme="minorHAnsi" w:cstheme="minorHAnsi"/>
          <w:bCs/>
        </w:rPr>
      </w:pPr>
      <w:r w:rsidRPr="000C421F">
        <w:rPr>
          <w:rFonts w:asciiTheme="minorHAnsi" w:hAnsiTheme="minorHAnsi" w:cstheme="minorHAnsi"/>
        </w:rPr>
        <w:t xml:space="preserve">No Russia </w:t>
      </w:r>
      <w:proofErr w:type="gramStart"/>
      <w:r w:rsidRPr="000C421F">
        <w:rPr>
          <w:rFonts w:asciiTheme="minorHAnsi" w:hAnsiTheme="minorHAnsi" w:cstheme="minorHAnsi"/>
        </w:rPr>
        <w:t>war</w:t>
      </w:r>
      <w:proofErr w:type="gramEnd"/>
      <w:r w:rsidRPr="000C421F">
        <w:rPr>
          <w:rFonts w:asciiTheme="minorHAnsi" w:hAnsiTheme="minorHAnsi" w:cstheme="minorHAnsi"/>
        </w:rPr>
        <w:t xml:space="preserve"> </w:t>
      </w:r>
    </w:p>
    <w:p w14:paraId="74D14903" w14:textId="77777777" w:rsidR="00EF451C" w:rsidRPr="000C421F" w:rsidRDefault="00EF451C" w:rsidP="00EF451C">
      <w:pPr>
        <w:rPr>
          <w:rFonts w:asciiTheme="minorHAnsi" w:hAnsiTheme="minorHAnsi" w:cstheme="minorHAnsi"/>
        </w:rPr>
      </w:pPr>
      <w:proofErr w:type="spellStart"/>
      <w:r w:rsidRPr="000C421F">
        <w:rPr>
          <w:rStyle w:val="Style13ptBold"/>
          <w:rFonts w:asciiTheme="minorHAnsi" w:hAnsiTheme="minorHAnsi" w:cstheme="minorHAnsi"/>
        </w:rPr>
        <w:t>Trenin</w:t>
      </w:r>
      <w:proofErr w:type="spellEnd"/>
      <w:r w:rsidRPr="000C421F">
        <w:rPr>
          <w:rStyle w:val="Style13ptBold"/>
          <w:rFonts w:asciiTheme="minorHAnsi" w:hAnsiTheme="minorHAnsi" w:cstheme="minorHAnsi"/>
        </w:rPr>
        <w:t xml:space="preserve"> 18</w:t>
      </w:r>
      <w:r w:rsidRPr="000C421F">
        <w:rPr>
          <w:rFonts w:asciiTheme="minorHAnsi" w:hAnsiTheme="minorHAnsi" w:cstheme="minorHAnsi"/>
        </w:rPr>
        <w:t xml:space="preserve"> [Dmitri </w:t>
      </w:r>
      <w:proofErr w:type="spellStart"/>
      <w:r w:rsidRPr="000C421F">
        <w:rPr>
          <w:rFonts w:asciiTheme="minorHAnsi" w:hAnsiTheme="minorHAnsi" w:cstheme="minorHAnsi"/>
        </w:rPr>
        <w:t>Trenin</w:t>
      </w:r>
      <w:proofErr w:type="spellEnd"/>
      <w:r w:rsidRPr="000C421F">
        <w:rPr>
          <w:rFonts w:asciiTheme="minorHAnsi" w:hAnsiTheme="minorHAnsi" w:cstheme="minorHAnsi"/>
        </w:rPr>
        <w:t xml:space="preserve"> is director of the Carnegie Moscow Center. Fears of World War III are overblown. July 20, 2018. https://www.politico.eu/article/donald-trump-vladimir-putin-nato-crimea-fears-of-world-war-iii-are-overblown/]</w:t>
      </w:r>
    </w:p>
    <w:p w14:paraId="1BEAFB11" w14:textId="77777777" w:rsidR="00EF451C" w:rsidRPr="000C421F" w:rsidRDefault="00EF451C" w:rsidP="00EF451C">
      <w:pPr>
        <w:rPr>
          <w:rFonts w:asciiTheme="minorHAnsi" w:hAnsiTheme="minorHAnsi" w:cstheme="minorHAnsi"/>
        </w:rPr>
      </w:pPr>
      <w:r w:rsidRPr="000C421F">
        <w:rPr>
          <w:rFonts w:asciiTheme="minorHAnsi" w:hAnsiTheme="minorHAnsi" w:cstheme="minorHAnsi"/>
          <w:u w:val="single"/>
        </w:rPr>
        <w:t xml:space="preserve">Europeans fretted about the </w:t>
      </w:r>
      <w:r w:rsidRPr="000C421F">
        <w:rPr>
          <w:rStyle w:val="Emphasis"/>
          <w:rFonts w:asciiTheme="minorHAnsi" w:hAnsiTheme="minorHAnsi" w:cstheme="minorHAnsi"/>
        </w:rPr>
        <w:t>end of NATO</w:t>
      </w:r>
      <w:r w:rsidRPr="000C421F">
        <w:rPr>
          <w:rFonts w:asciiTheme="minorHAnsi" w:hAnsiTheme="minorHAnsi" w:cstheme="minorHAnsi"/>
        </w:rPr>
        <w:t xml:space="preserve">. But </w:t>
      </w:r>
      <w:r w:rsidRPr="000C421F">
        <w:rPr>
          <w:rStyle w:val="Emphasis"/>
          <w:rFonts w:asciiTheme="minorHAnsi" w:hAnsiTheme="minorHAnsi" w:cstheme="minorHAnsi"/>
        </w:rPr>
        <w:t>seen from Moscow</w:t>
      </w:r>
      <w:r w:rsidRPr="000C421F">
        <w:rPr>
          <w:rFonts w:asciiTheme="minorHAnsi" w:hAnsiTheme="minorHAnsi" w:cstheme="minorHAnsi"/>
        </w:rPr>
        <w:t xml:space="preserve">, </w:t>
      </w:r>
      <w:r w:rsidRPr="000C421F">
        <w:rPr>
          <w:rFonts w:asciiTheme="minorHAnsi" w:hAnsiTheme="minorHAnsi" w:cstheme="minorHAnsi"/>
          <w:u w:val="single"/>
        </w:rPr>
        <w:t>the</w:t>
      </w:r>
      <w:r w:rsidRPr="000C421F">
        <w:rPr>
          <w:rFonts w:asciiTheme="minorHAnsi" w:hAnsiTheme="minorHAnsi" w:cstheme="minorHAnsi"/>
        </w:rPr>
        <w:t xml:space="preserve"> military </w:t>
      </w:r>
      <w:r w:rsidRPr="000C421F">
        <w:rPr>
          <w:rFonts w:asciiTheme="minorHAnsi" w:hAnsiTheme="minorHAnsi" w:cstheme="minorHAnsi"/>
          <w:highlight w:val="cyan"/>
          <w:u w:val="single"/>
        </w:rPr>
        <w:t>alliance</w:t>
      </w:r>
      <w:r w:rsidRPr="000C421F">
        <w:rPr>
          <w:rFonts w:asciiTheme="minorHAnsi" w:hAnsiTheme="minorHAnsi" w:cstheme="minorHAnsi"/>
          <w:u w:val="single"/>
        </w:rPr>
        <w:t xml:space="preserve"> still appears to be </w:t>
      </w:r>
      <w:r w:rsidRPr="000C421F">
        <w:rPr>
          <w:rStyle w:val="Emphasis"/>
          <w:rFonts w:asciiTheme="minorHAnsi" w:hAnsiTheme="minorHAnsi" w:cstheme="minorHAnsi"/>
          <w:highlight w:val="cyan"/>
        </w:rPr>
        <w:t>very</w:t>
      </w:r>
      <w:r w:rsidRPr="000C421F">
        <w:rPr>
          <w:rFonts w:asciiTheme="minorHAnsi" w:hAnsiTheme="minorHAnsi" w:cstheme="minorHAnsi"/>
          <w:u w:val="single"/>
        </w:rPr>
        <w:t xml:space="preserve"> much </w:t>
      </w:r>
      <w:r w:rsidRPr="000C421F">
        <w:rPr>
          <w:rStyle w:val="Emphasis"/>
          <w:rFonts w:asciiTheme="minorHAnsi" w:hAnsiTheme="minorHAnsi" w:cstheme="minorHAnsi"/>
          <w:highlight w:val="cyan"/>
        </w:rPr>
        <w:t>alive</w:t>
      </w:r>
      <w:r w:rsidRPr="000C421F">
        <w:rPr>
          <w:rFonts w:asciiTheme="minorHAnsi" w:hAnsiTheme="minorHAnsi" w:cstheme="minorHAnsi"/>
        </w:rPr>
        <w:t xml:space="preserve">. </w:t>
      </w:r>
      <w:r w:rsidRPr="000C421F">
        <w:rPr>
          <w:rFonts w:asciiTheme="minorHAnsi" w:hAnsiTheme="minorHAnsi" w:cstheme="minorHAnsi"/>
          <w:u w:val="single"/>
        </w:rPr>
        <w:t>Trump's harsh words to</w:t>
      </w:r>
      <w:r w:rsidRPr="000C421F">
        <w:rPr>
          <w:rFonts w:asciiTheme="minorHAnsi" w:hAnsiTheme="minorHAnsi" w:cstheme="minorHAnsi"/>
        </w:rPr>
        <w:t xml:space="preserve"> his </w:t>
      </w:r>
      <w:r w:rsidRPr="000C421F">
        <w:rPr>
          <w:rFonts w:asciiTheme="minorHAnsi" w:hAnsiTheme="minorHAnsi" w:cstheme="minorHAnsi"/>
          <w:u w:val="single"/>
        </w:rPr>
        <w:t>allies</w:t>
      </w:r>
      <w:r w:rsidRPr="000C421F">
        <w:rPr>
          <w:rFonts w:asciiTheme="minorHAnsi" w:hAnsiTheme="minorHAnsi" w:cstheme="minorHAnsi"/>
        </w:rPr>
        <w:t xml:space="preserve"> on spending </w:t>
      </w:r>
      <w:r w:rsidRPr="000C421F">
        <w:rPr>
          <w:rFonts w:asciiTheme="minorHAnsi" w:hAnsiTheme="minorHAnsi" w:cstheme="minorHAnsi"/>
          <w:u w:val="single"/>
        </w:rPr>
        <w:t>haven't changed that</w:t>
      </w:r>
      <w:r w:rsidRPr="000C421F">
        <w:rPr>
          <w:rFonts w:asciiTheme="minorHAnsi" w:hAnsiTheme="minorHAnsi" w:cstheme="minorHAnsi"/>
        </w:rPr>
        <w:t xml:space="preserve">. </w:t>
      </w:r>
      <w:r w:rsidRPr="000C421F">
        <w:rPr>
          <w:rStyle w:val="Emphasis"/>
          <w:rFonts w:asciiTheme="minorHAnsi" w:hAnsiTheme="minorHAnsi" w:cstheme="minorHAnsi"/>
          <w:highlight w:val="cyan"/>
        </w:rPr>
        <w:t>Russia</w:t>
      </w:r>
      <w:r w:rsidRPr="000C421F">
        <w:rPr>
          <w:rFonts w:asciiTheme="minorHAnsi" w:hAnsiTheme="minorHAnsi" w:cstheme="minorHAnsi"/>
          <w:u w:val="single"/>
        </w:rPr>
        <w:t xml:space="preserve"> is </w:t>
      </w:r>
      <w:r w:rsidRPr="000C421F">
        <w:rPr>
          <w:rStyle w:val="Emphasis"/>
          <w:rFonts w:asciiTheme="minorHAnsi" w:hAnsiTheme="minorHAnsi" w:cstheme="minorHAnsi"/>
        </w:rPr>
        <w:t xml:space="preserve">all </w:t>
      </w:r>
      <w:r w:rsidRPr="000C421F">
        <w:rPr>
          <w:rStyle w:val="Emphasis"/>
          <w:rFonts w:asciiTheme="minorHAnsi" w:hAnsiTheme="minorHAnsi" w:cstheme="minorHAnsi"/>
          <w:highlight w:val="cyan"/>
        </w:rPr>
        <w:t>too aware</w:t>
      </w:r>
      <w:r w:rsidRPr="000C421F">
        <w:rPr>
          <w:rFonts w:asciiTheme="minorHAnsi" w:hAnsiTheme="minorHAnsi" w:cstheme="minorHAnsi"/>
          <w:u w:val="single"/>
        </w:rPr>
        <w:t xml:space="preserve"> that the </w:t>
      </w:r>
      <w:r w:rsidRPr="000C421F">
        <w:rPr>
          <w:rStyle w:val="Emphasis"/>
          <w:rFonts w:asciiTheme="minorHAnsi" w:hAnsiTheme="minorHAnsi" w:cstheme="minorHAnsi"/>
          <w:highlight w:val="cyan"/>
        </w:rPr>
        <w:t>alliance</w:t>
      </w:r>
      <w:r w:rsidRPr="000C421F">
        <w:rPr>
          <w:rFonts w:asciiTheme="minorHAnsi" w:hAnsiTheme="minorHAnsi" w:cstheme="minorHAnsi"/>
          <w:u w:val="single"/>
        </w:rPr>
        <w:t xml:space="preserve"> is </w:t>
      </w:r>
      <w:r w:rsidRPr="000C421F">
        <w:rPr>
          <w:rStyle w:val="Emphasis"/>
          <w:rFonts w:asciiTheme="minorHAnsi" w:hAnsiTheme="minorHAnsi" w:cstheme="minorHAnsi"/>
          <w:highlight w:val="cyan"/>
        </w:rPr>
        <w:t>focused on its eastern flank</w:t>
      </w:r>
      <w:r w:rsidRPr="000C421F">
        <w:rPr>
          <w:rFonts w:asciiTheme="minorHAnsi" w:hAnsiTheme="minorHAnsi" w:cstheme="minorHAnsi"/>
        </w:rPr>
        <w:t xml:space="preserve">, and not only rhetorically. Since it rediscovered Russia as a threat in 2014, </w:t>
      </w:r>
      <w:r w:rsidRPr="000C421F">
        <w:rPr>
          <w:rFonts w:asciiTheme="minorHAnsi" w:hAnsiTheme="minorHAnsi" w:cstheme="minorHAnsi"/>
          <w:u w:val="single"/>
        </w:rPr>
        <w:t>there have been new deployments, a higher degree of mobility, and more military exercises along the Russian border</w:t>
      </w:r>
      <w:r w:rsidRPr="000C421F">
        <w:rPr>
          <w:rFonts w:asciiTheme="minorHAnsi" w:hAnsiTheme="minorHAnsi" w:cstheme="minorHAnsi"/>
        </w:rPr>
        <w:t xml:space="preserve">, from the Barents to the Black Seas. </w:t>
      </w:r>
      <w:r w:rsidRPr="000C421F">
        <w:rPr>
          <w:rStyle w:val="Emphasis"/>
          <w:rFonts w:asciiTheme="minorHAnsi" w:hAnsiTheme="minorHAnsi" w:cstheme="minorHAnsi"/>
        </w:rPr>
        <w:t>Hardly a boon</w:t>
      </w:r>
      <w:r w:rsidRPr="000C421F">
        <w:rPr>
          <w:rFonts w:asciiTheme="minorHAnsi" w:hAnsiTheme="minorHAnsi" w:cstheme="minorHAnsi"/>
          <w:u w:val="single"/>
        </w:rPr>
        <w:t xml:space="preserve"> for Russia</w:t>
      </w:r>
      <w:r w:rsidRPr="000C421F">
        <w:rPr>
          <w:rFonts w:asciiTheme="minorHAnsi" w:hAnsiTheme="minorHAnsi" w:cstheme="minorHAnsi"/>
        </w:rPr>
        <w:t>.</w:t>
      </w:r>
    </w:p>
    <w:p w14:paraId="20AE8223" w14:textId="77777777" w:rsidR="00EF451C" w:rsidRPr="000C421F" w:rsidRDefault="00EF451C" w:rsidP="00EF451C">
      <w:pPr>
        <w:rPr>
          <w:rFonts w:asciiTheme="minorHAnsi" w:hAnsiTheme="minorHAnsi" w:cstheme="minorHAnsi"/>
        </w:rPr>
      </w:pPr>
      <w:r w:rsidRPr="000C421F">
        <w:rPr>
          <w:rFonts w:asciiTheme="minorHAnsi" w:hAnsiTheme="minorHAnsi" w:cstheme="minorHAnsi"/>
        </w:rPr>
        <w:t xml:space="preserve">It was clear at last week's NATO summit that </w:t>
      </w:r>
      <w:r w:rsidRPr="000C421F">
        <w:rPr>
          <w:rFonts w:asciiTheme="minorHAnsi" w:hAnsiTheme="minorHAnsi" w:cstheme="minorHAnsi"/>
          <w:u w:val="single"/>
        </w:rPr>
        <w:t>allies</w:t>
      </w:r>
      <w:r w:rsidRPr="000C421F">
        <w:rPr>
          <w:rFonts w:asciiTheme="minorHAnsi" w:hAnsiTheme="minorHAnsi" w:cstheme="minorHAnsi"/>
        </w:rPr>
        <w:t xml:space="preserve"> agree on the need to upgrade the bloc’s military efforts. Germany, Italy, France, the U.S. — they </w:t>
      </w:r>
      <w:r w:rsidRPr="000C421F">
        <w:rPr>
          <w:rStyle w:val="Emphasis"/>
          <w:rFonts w:asciiTheme="minorHAnsi" w:hAnsiTheme="minorHAnsi" w:cstheme="minorHAnsi"/>
          <w:highlight w:val="cyan"/>
        </w:rPr>
        <w:t>all agree</w:t>
      </w:r>
      <w:r w:rsidRPr="000C421F">
        <w:rPr>
          <w:rFonts w:asciiTheme="minorHAnsi" w:hAnsiTheme="minorHAnsi" w:cstheme="minorHAnsi"/>
          <w:u w:val="single"/>
        </w:rPr>
        <w:t xml:space="preserve"> members’ defense </w:t>
      </w:r>
      <w:r w:rsidRPr="000C421F">
        <w:rPr>
          <w:rFonts w:asciiTheme="minorHAnsi" w:hAnsiTheme="minorHAnsi" w:cstheme="minorHAnsi"/>
          <w:highlight w:val="cyan"/>
          <w:u w:val="single"/>
        </w:rPr>
        <w:t>spending should go up</w:t>
      </w:r>
      <w:r w:rsidRPr="000C421F">
        <w:rPr>
          <w:rFonts w:asciiTheme="minorHAnsi" w:hAnsiTheme="minorHAnsi" w:cstheme="minorHAnsi"/>
          <w:highlight w:val="cyan"/>
        </w:rPr>
        <w:t>.</w:t>
      </w:r>
      <w:r w:rsidRPr="000C421F">
        <w:rPr>
          <w:rFonts w:asciiTheme="minorHAnsi" w:hAnsiTheme="minorHAnsi" w:cstheme="minorHAnsi"/>
        </w:rPr>
        <w:t xml:space="preserve"> Whether by 2 percent of GDP as agreed in Wales, or by 4 percent as now demanded by Trump, is, of </w:t>
      </w:r>
      <w:r w:rsidRPr="000C421F">
        <w:rPr>
          <w:rFonts w:asciiTheme="minorHAnsi" w:hAnsiTheme="minorHAnsi" w:cstheme="minorHAnsi"/>
        </w:rPr>
        <w:lastRenderedPageBreak/>
        <w:t>course, important. However, with Russia’s GDP often likened to that of Spain, or the state of New York, either figure is considered significant in Moscow, given that the money will be spent with Russia in mind.</w:t>
      </w:r>
    </w:p>
    <w:p w14:paraId="61C32CB7" w14:textId="77777777" w:rsidR="00EF451C" w:rsidRPr="000C421F" w:rsidRDefault="00EF451C" w:rsidP="00EF451C">
      <w:pPr>
        <w:rPr>
          <w:rFonts w:asciiTheme="minorHAnsi" w:hAnsiTheme="minorHAnsi" w:cstheme="minorHAnsi"/>
        </w:rPr>
      </w:pPr>
      <w:r w:rsidRPr="000C421F">
        <w:rPr>
          <w:rFonts w:asciiTheme="minorHAnsi" w:hAnsiTheme="minorHAnsi" w:cstheme="minorHAnsi"/>
        </w:rPr>
        <w:t>NATO allies also worry about Trump’s comment this week that it is problematic for the U.S. to come to the defense of smaller NATO allies such as Montenegro. But let’s not forget that at the height of the Cold War it was never 100 percent certain what the U.S. would do in case of an attack on West Germany. Former Chancellor Helmut Schmidt would not have asked for U.S. medium-range missiles in Europe in the 1970s had he had full confidence in NATO's largest member. Nor is NATO enlargement off the table completely. Macedonia has just crossed a major hurdle in its push for membership.</w:t>
      </w:r>
    </w:p>
    <w:p w14:paraId="17974492" w14:textId="77777777" w:rsidR="00EF451C" w:rsidRPr="000C421F" w:rsidRDefault="00EF451C" w:rsidP="00EF451C">
      <w:pPr>
        <w:rPr>
          <w:rFonts w:asciiTheme="minorHAnsi" w:hAnsiTheme="minorHAnsi" w:cstheme="minorHAnsi"/>
        </w:rPr>
      </w:pPr>
      <w:r w:rsidRPr="000C421F">
        <w:rPr>
          <w:rFonts w:asciiTheme="minorHAnsi" w:hAnsiTheme="minorHAnsi" w:cstheme="minorHAnsi"/>
        </w:rPr>
        <w:t>Predictions that Trump would recognize Crimea at the Helsinki meeting were also overblown. There was never any question of the U.S. accepting Crimea’s status as part of Russia, or Washington leaning on Kiev to fulfill its side of the Minsk II accords. In Helsinki, Trump and Putin simply acknowledged the issue, and moved on. The U.S. continues to support both Ukraine and Georgia in their conflicts with Russia and to promote their eventual membership in NATO, which most in the West privately regard as increasingly dangerous.</w:t>
      </w:r>
    </w:p>
    <w:p w14:paraId="212E5195" w14:textId="77777777" w:rsidR="00EF451C" w:rsidRPr="000C421F" w:rsidRDefault="00EF451C" w:rsidP="00EF451C">
      <w:pPr>
        <w:rPr>
          <w:rFonts w:asciiTheme="minorHAnsi" w:hAnsiTheme="minorHAnsi" w:cstheme="minorHAnsi"/>
        </w:rPr>
      </w:pPr>
      <w:r w:rsidRPr="000C421F">
        <w:rPr>
          <w:rFonts w:asciiTheme="minorHAnsi" w:hAnsiTheme="minorHAnsi" w:cstheme="minorHAnsi"/>
          <w:highlight w:val="cyan"/>
          <w:u w:val="single"/>
        </w:rPr>
        <w:t>NATO</w:t>
      </w:r>
      <w:r w:rsidRPr="000C421F">
        <w:rPr>
          <w:rFonts w:asciiTheme="minorHAnsi" w:hAnsiTheme="minorHAnsi" w:cstheme="minorHAnsi"/>
          <w:u w:val="single"/>
        </w:rPr>
        <w:t xml:space="preserve"> is still very much </w:t>
      </w:r>
      <w:r w:rsidRPr="000C421F">
        <w:rPr>
          <w:rStyle w:val="Emphasis"/>
          <w:rFonts w:asciiTheme="minorHAnsi" w:hAnsiTheme="minorHAnsi" w:cstheme="minorHAnsi"/>
          <w:highlight w:val="cyan"/>
        </w:rPr>
        <w:t>exerting pressure</w:t>
      </w:r>
      <w:r w:rsidRPr="000C421F">
        <w:rPr>
          <w:rFonts w:asciiTheme="minorHAnsi" w:hAnsiTheme="minorHAnsi" w:cstheme="minorHAnsi"/>
          <w:u w:val="single"/>
        </w:rPr>
        <w:t xml:space="preserve"> on </w:t>
      </w:r>
      <w:r w:rsidRPr="000C421F">
        <w:rPr>
          <w:rStyle w:val="Emphasis"/>
          <w:rFonts w:asciiTheme="minorHAnsi" w:hAnsiTheme="minorHAnsi" w:cstheme="minorHAnsi"/>
          <w:highlight w:val="cyan"/>
        </w:rPr>
        <w:t>Russia</w:t>
      </w:r>
      <w:r w:rsidRPr="000C421F">
        <w:rPr>
          <w:rFonts w:asciiTheme="minorHAnsi" w:hAnsiTheme="minorHAnsi" w:cstheme="minorHAnsi"/>
          <w:szCs w:val="16"/>
        </w:rPr>
        <w:t>. It's considered more of an annoyance than an immediate threat in Moscow, but also keeps the country in permanent "war mode" vis-à-vis the U</w:t>
      </w:r>
      <w:r w:rsidRPr="000C421F">
        <w:rPr>
          <w:rFonts w:asciiTheme="minorHAnsi" w:hAnsiTheme="minorHAnsi" w:cstheme="minorHAnsi"/>
        </w:rPr>
        <w:t>.S. Because Moscow is focused on Washington, this means Europeans usually get a pass.</w:t>
      </w:r>
    </w:p>
    <w:p w14:paraId="08FC91FB" w14:textId="77777777" w:rsidR="00EF451C" w:rsidRPr="000C421F" w:rsidRDefault="00EF451C" w:rsidP="00EF451C">
      <w:pPr>
        <w:rPr>
          <w:rFonts w:asciiTheme="minorHAnsi" w:hAnsiTheme="minorHAnsi" w:cstheme="minorHAnsi"/>
        </w:rPr>
      </w:pPr>
      <w:r w:rsidRPr="000C421F">
        <w:rPr>
          <w:rFonts w:asciiTheme="minorHAnsi" w:hAnsiTheme="minorHAnsi" w:cstheme="minorHAnsi"/>
          <w:u w:val="single"/>
        </w:rPr>
        <w:t xml:space="preserve">As for </w:t>
      </w:r>
      <w:r w:rsidRPr="000C421F">
        <w:rPr>
          <w:rStyle w:val="Emphasis"/>
          <w:rFonts w:asciiTheme="minorHAnsi" w:hAnsiTheme="minorHAnsi" w:cstheme="minorHAnsi"/>
        </w:rPr>
        <w:t>Russia’s</w:t>
      </w:r>
      <w:r w:rsidRPr="000C421F">
        <w:rPr>
          <w:rFonts w:asciiTheme="minorHAnsi" w:hAnsiTheme="minorHAnsi" w:cstheme="minorHAnsi"/>
          <w:u w:val="single"/>
        </w:rPr>
        <w:t xml:space="preserve"> own </w:t>
      </w:r>
      <w:r w:rsidRPr="000C421F">
        <w:rPr>
          <w:rStyle w:val="Emphasis"/>
          <w:rFonts w:asciiTheme="minorHAnsi" w:hAnsiTheme="minorHAnsi" w:cstheme="minorHAnsi"/>
        </w:rPr>
        <w:t>intentions</w:t>
      </w:r>
      <w:r w:rsidRPr="000C421F">
        <w:rPr>
          <w:rFonts w:asciiTheme="minorHAnsi" w:hAnsiTheme="minorHAnsi" w:cstheme="minorHAnsi"/>
          <w:u w:val="single"/>
        </w:rPr>
        <w:t>, two things are clear</w:t>
      </w:r>
      <w:r w:rsidRPr="000C421F">
        <w:rPr>
          <w:rFonts w:asciiTheme="minorHAnsi" w:hAnsiTheme="minorHAnsi" w:cstheme="minorHAnsi"/>
        </w:rPr>
        <w:t xml:space="preserve">. </w:t>
      </w:r>
      <w:r w:rsidRPr="000C421F">
        <w:rPr>
          <w:rFonts w:asciiTheme="minorHAnsi" w:hAnsiTheme="minorHAnsi" w:cstheme="minorHAnsi"/>
          <w:u w:val="single"/>
        </w:rPr>
        <w:t xml:space="preserve">There is </w:t>
      </w:r>
      <w:r w:rsidRPr="000C421F">
        <w:rPr>
          <w:rFonts w:asciiTheme="minorHAnsi" w:hAnsiTheme="minorHAnsi" w:cstheme="minorHAnsi"/>
          <w:highlight w:val="cyan"/>
          <w:u w:val="single"/>
        </w:rPr>
        <w:t>no interest</w:t>
      </w:r>
      <w:r w:rsidRPr="000C421F">
        <w:rPr>
          <w:rFonts w:asciiTheme="minorHAnsi" w:hAnsiTheme="minorHAnsi" w:cstheme="minorHAnsi"/>
        </w:rPr>
        <w:t xml:space="preserve"> in Moscow </w:t>
      </w:r>
      <w:r w:rsidRPr="000C421F">
        <w:rPr>
          <w:rFonts w:asciiTheme="minorHAnsi" w:hAnsiTheme="minorHAnsi" w:cstheme="minorHAnsi"/>
          <w:u w:val="single"/>
        </w:rPr>
        <w:t xml:space="preserve">in attacking the </w:t>
      </w:r>
      <w:r w:rsidRPr="000C421F">
        <w:rPr>
          <w:rStyle w:val="Emphasis"/>
          <w:rFonts w:asciiTheme="minorHAnsi" w:hAnsiTheme="minorHAnsi" w:cstheme="minorHAnsi"/>
        </w:rPr>
        <w:t>Baltic states</w:t>
      </w:r>
      <w:r w:rsidRPr="000C421F">
        <w:rPr>
          <w:rFonts w:asciiTheme="minorHAnsi" w:hAnsiTheme="minorHAnsi" w:cstheme="minorHAnsi"/>
          <w:u w:val="single"/>
        </w:rPr>
        <w:t xml:space="preserve"> or </w:t>
      </w:r>
      <w:r w:rsidRPr="000C421F">
        <w:rPr>
          <w:rStyle w:val="Emphasis"/>
          <w:rFonts w:asciiTheme="minorHAnsi" w:hAnsiTheme="minorHAnsi" w:cstheme="minorHAnsi"/>
        </w:rPr>
        <w:t>Poland</w:t>
      </w:r>
      <w:r w:rsidRPr="000C421F">
        <w:rPr>
          <w:rFonts w:asciiTheme="minorHAnsi" w:hAnsiTheme="minorHAnsi" w:cstheme="minorHAnsi"/>
        </w:rPr>
        <w:t xml:space="preserve">. </w:t>
      </w:r>
      <w:r w:rsidRPr="000C421F">
        <w:rPr>
          <w:rFonts w:asciiTheme="minorHAnsi" w:hAnsiTheme="minorHAnsi" w:cstheme="minorHAnsi"/>
          <w:u w:val="single"/>
        </w:rPr>
        <w:t>These</w:t>
      </w:r>
      <w:r w:rsidRPr="000C421F">
        <w:rPr>
          <w:rFonts w:asciiTheme="minorHAnsi" w:hAnsiTheme="minorHAnsi" w:cstheme="minorHAnsi"/>
        </w:rPr>
        <w:t xml:space="preserve"> </w:t>
      </w:r>
      <w:r w:rsidRPr="000C421F">
        <w:rPr>
          <w:rFonts w:asciiTheme="minorHAnsi" w:hAnsiTheme="minorHAnsi" w:cstheme="minorHAnsi"/>
          <w:highlight w:val="cyan"/>
        </w:rPr>
        <w:t xml:space="preserve">countries </w:t>
      </w:r>
      <w:r w:rsidRPr="000C421F">
        <w:rPr>
          <w:rFonts w:asciiTheme="minorHAnsi" w:hAnsiTheme="minorHAnsi" w:cstheme="minorHAnsi"/>
          <w:highlight w:val="cyan"/>
          <w:u w:val="single"/>
        </w:rPr>
        <w:t>are</w:t>
      </w:r>
      <w:r w:rsidRPr="000C421F">
        <w:rPr>
          <w:rFonts w:asciiTheme="minorHAnsi" w:hAnsiTheme="minorHAnsi" w:cstheme="minorHAnsi"/>
          <w:u w:val="single"/>
        </w:rPr>
        <w:t xml:space="preserve"> as </w:t>
      </w:r>
      <w:r w:rsidRPr="000C421F">
        <w:rPr>
          <w:rFonts w:asciiTheme="minorHAnsi" w:hAnsiTheme="minorHAnsi" w:cstheme="minorHAnsi"/>
          <w:highlight w:val="cyan"/>
          <w:u w:val="single"/>
        </w:rPr>
        <w:t>safe</w:t>
      </w:r>
      <w:r w:rsidRPr="000C421F">
        <w:rPr>
          <w:rFonts w:asciiTheme="minorHAnsi" w:hAnsiTheme="minorHAnsi" w:cstheme="minorHAnsi"/>
        </w:rPr>
        <w:t xml:space="preserve"> now </w:t>
      </w:r>
      <w:r w:rsidRPr="000C421F">
        <w:rPr>
          <w:rFonts w:asciiTheme="minorHAnsi" w:hAnsiTheme="minorHAnsi" w:cstheme="minorHAnsi"/>
          <w:u w:val="single"/>
        </w:rPr>
        <w:t>as they were before 2014</w:t>
      </w:r>
      <w:r w:rsidRPr="000C421F">
        <w:rPr>
          <w:rFonts w:asciiTheme="minorHAnsi" w:hAnsiTheme="minorHAnsi" w:cstheme="minorHAnsi"/>
        </w:rPr>
        <w:t>. Suggestions otherwise simply point to the deep wounds in both nations' psyche, which will not be healed for many decades.</w:t>
      </w:r>
    </w:p>
    <w:p w14:paraId="5C78FD49" w14:textId="77777777" w:rsidR="00EF451C" w:rsidRPr="000C421F" w:rsidRDefault="00EF451C" w:rsidP="00EF451C">
      <w:pPr>
        <w:rPr>
          <w:rFonts w:asciiTheme="minorHAnsi" w:hAnsiTheme="minorHAnsi" w:cstheme="minorHAnsi"/>
        </w:rPr>
      </w:pPr>
      <w:r w:rsidRPr="000C421F">
        <w:rPr>
          <w:rFonts w:asciiTheme="minorHAnsi" w:hAnsiTheme="minorHAnsi" w:cstheme="minorHAnsi"/>
        </w:rPr>
        <w:t>Should Ukraine's leaders decide to repeat Mikheil Saakashvili’s mistake in 2008 and launch a major offensive to retake Donbas — however unlikely — the Russian response could indeed be devastating and lead to Ukraine's loss of sovereignty, as Putin recently stated. But does this mean Russia will move on Ukraine unprovoked? Most certainly not.</w:t>
      </w:r>
    </w:p>
    <w:p w14:paraId="2899AEB7" w14:textId="77777777" w:rsidR="00EF451C" w:rsidRPr="000C421F" w:rsidRDefault="00EF451C" w:rsidP="00EF451C">
      <w:pPr>
        <w:rPr>
          <w:rFonts w:asciiTheme="minorHAnsi" w:hAnsiTheme="minorHAnsi" w:cstheme="minorHAnsi"/>
        </w:rPr>
      </w:pPr>
      <w:r w:rsidRPr="000C421F">
        <w:rPr>
          <w:rStyle w:val="Emphasis"/>
          <w:rFonts w:asciiTheme="minorHAnsi" w:hAnsiTheme="minorHAnsi" w:cstheme="minorHAnsi"/>
          <w:highlight w:val="cyan"/>
        </w:rPr>
        <w:t>Putin's</w:t>
      </w:r>
      <w:r w:rsidRPr="000C421F">
        <w:rPr>
          <w:rStyle w:val="Emphasis"/>
          <w:rFonts w:asciiTheme="minorHAnsi" w:hAnsiTheme="minorHAnsi" w:cstheme="minorHAnsi"/>
        </w:rPr>
        <w:t xml:space="preserve"> main </w:t>
      </w:r>
      <w:r w:rsidRPr="000C421F">
        <w:rPr>
          <w:rStyle w:val="Emphasis"/>
          <w:rFonts w:asciiTheme="minorHAnsi" w:hAnsiTheme="minorHAnsi" w:cstheme="minorHAnsi"/>
          <w:highlight w:val="cyan"/>
        </w:rPr>
        <w:t>concerns</w:t>
      </w:r>
      <w:r w:rsidRPr="000C421F">
        <w:rPr>
          <w:rFonts w:asciiTheme="minorHAnsi" w:hAnsiTheme="minorHAnsi" w:cstheme="minorHAnsi"/>
          <w:u w:val="single"/>
        </w:rPr>
        <w:t xml:space="preserve"> are largely </w:t>
      </w:r>
      <w:r w:rsidRPr="000C421F">
        <w:rPr>
          <w:rStyle w:val="Emphasis"/>
          <w:rFonts w:asciiTheme="minorHAnsi" w:hAnsiTheme="minorHAnsi" w:cstheme="minorHAnsi"/>
          <w:highlight w:val="cyan"/>
        </w:rPr>
        <w:t>domestic</w:t>
      </w:r>
      <w:r w:rsidRPr="000C421F">
        <w:rPr>
          <w:rFonts w:asciiTheme="minorHAnsi" w:hAnsiTheme="minorHAnsi" w:cstheme="minorHAnsi"/>
        </w:rPr>
        <w:t xml:space="preserve">. </w:t>
      </w:r>
      <w:r w:rsidRPr="000C421F">
        <w:rPr>
          <w:rFonts w:asciiTheme="minorHAnsi" w:hAnsiTheme="minorHAnsi" w:cstheme="minorHAnsi"/>
          <w:u w:val="single"/>
        </w:rPr>
        <w:t xml:space="preserve">He has an ambitious program that logically calls for </w:t>
      </w:r>
      <w:r w:rsidRPr="000C421F">
        <w:rPr>
          <w:rStyle w:val="Emphasis"/>
          <w:rFonts w:asciiTheme="minorHAnsi" w:hAnsiTheme="minorHAnsi" w:cstheme="minorHAnsi"/>
          <w:highlight w:val="cyan"/>
        </w:rPr>
        <w:t>more economic ties</w:t>
      </w:r>
      <w:r w:rsidRPr="000C421F">
        <w:rPr>
          <w:rFonts w:asciiTheme="minorHAnsi" w:hAnsiTheme="minorHAnsi" w:cstheme="minorHAnsi"/>
          <w:u w:val="single"/>
        </w:rPr>
        <w:t xml:space="preserve"> with the </w:t>
      </w:r>
      <w:r w:rsidRPr="000C421F">
        <w:rPr>
          <w:rStyle w:val="Emphasis"/>
          <w:rFonts w:asciiTheme="minorHAnsi" w:hAnsiTheme="minorHAnsi" w:cstheme="minorHAnsi"/>
          <w:highlight w:val="cyan"/>
        </w:rPr>
        <w:t>West</w:t>
      </w:r>
      <w:r w:rsidRPr="000C421F">
        <w:rPr>
          <w:rFonts w:asciiTheme="minorHAnsi" w:hAnsiTheme="minorHAnsi" w:cstheme="minorHAnsi"/>
        </w:rPr>
        <w:t xml:space="preserve">. To move forward, </w:t>
      </w:r>
      <w:r w:rsidRPr="000C421F">
        <w:rPr>
          <w:rFonts w:asciiTheme="minorHAnsi" w:hAnsiTheme="minorHAnsi" w:cstheme="minorHAnsi"/>
          <w:u w:val="single"/>
        </w:rPr>
        <w:t xml:space="preserve">he is looking to </w:t>
      </w:r>
      <w:r w:rsidRPr="000C421F">
        <w:rPr>
          <w:rStyle w:val="Emphasis"/>
          <w:rFonts w:asciiTheme="minorHAnsi" w:hAnsiTheme="minorHAnsi" w:cstheme="minorHAnsi"/>
          <w:highlight w:val="cyan"/>
        </w:rPr>
        <w:t>ease tensions</w:t>
      </w:r>
      <w:r w:rsidRPr="000C421F">
        <w:rPr>
          <w:rFonts w:asciiTheme="minorHAnsi" w:hAnsiTheme="minorHAnsi" w:cstheme="minorHAnsi"/>
          <w:u w:val="single"/>
        </w:rPr>
        <w:t xml:space="preserve"> with the </w:t>
      </w:r>
      <w:r w:rsidRPr="000C421F">
        <w:rPr>
          <w:rStyle w:val="Emphasis"/>
          <w:rFonts w:asciiTheme="minorHAnsi" w:hAnsiTheme="minorHAnsi" w:cstheme="minorHAnsi"/>
          <w:highlight w:val="cyan"/>
        </w:rPr>
        <w:t>EU</w:t>
      </w:r>
      <w:r w:rsidRPr="000C421F">
        <w:rPr>
          <w:rFonts w:asciiTheme="minorHAnsi" w:hAnsiTheme="minorHAnsi" w:cstheme="minorHAnsi"/>
          <w:u w:val="single"/>
        </w:rPr>
        <w:t xml:space="preserve"> and the </w:t>
      </w:r>
      <w:r w:rsidRPr="000C421F">
        <w:rPr>
          <w:rStyle w:val="Emphasis"/>
          <w:rFonts w:asciiTheme="minorHAnsi" w:hAnsiTheme="minorHAnsi" w:cstheme="minorHAnsi"/>
          <w:highlight w:val="cyan"/>
        </w:rPr>
        <w:t>U.S</w:t>
      </w:r>
      <w:r w:rsidRPr="000C421F">
        <w:rPr>
          <w:rFonts w:asciiTheme="minorHAnsi" w:hAnsiTheme="minorHAnsi" w:cstheme="minorHAnsi"/>
          <w:highlight w:val="cyan"/>
        </w:rPr>
        <w:t>.</w:t>
      </w:r>
      <w:r w:rsidRPr="000C421F">
        <w:rPr>
          <w:rFonts w:asciiTheme="minorHAnsi" w:hAnsiTheme="minorHAnsi" w:cstheme="minorHAnsi"/>
        </w:rPr>
        <w:t xml:space="preserve"> </w:t>
      </w:r>
      <w:r w:rsidRPr="000C421F">
        <w:rPr>
          <w:rFonts w:asciiTheme="minorHAnsi" w:hAnsiTheme="minorHAnsi" w:cstheme="minorHAnsi"/>
          <w:u w:val="single"/>
        </w:rPr>
        <w:t xml:space="preserve">What Putin wanted to get out of Helsinki was mainly to </w:t>
      </w:r>
      <w:r w:rsidRPr="000C421F">
        <w:rPr>
          <w:rStyle w:val="Emphasis"/>
          <w:rFonts w:asciiTheme="minorHAnsi" w:hAnsiTheme="minorHAnsi" w:cstheme="minorHAnsi"/>
          <w:highlight w:val="cyan"/>
        </w:rPr>
        <w:t>start a dialogue</w:t>
      </w:r>
      <w:r w:rsidRPr="000C421F">
        <w:rPr>
          <w:rFonts w:asciiTheme="minorHAnsi" w:hAnsiTheme="minorHAnsi" w:cstheme="minorHAnsi"/>
          <w:u w:val="single"/>
        </w:rPr>
        <w:t xml:space="preserve"> with Washington</w:t>
      </w:r>
      <w:r w:rsidRPr="000C421F">
        <w:rPr>
          <w:rFonts w:asciiTheme="minorHAnsi" w:hAnsiTheme="minorHAnsi" w:cstheme="minorHAnsi"/>
        </w:rPr>
        <w:t>.</w:t>
      </w:r>
    </w:p>
    <w:p w14:paraId="2AD06A1D" w14:textId="77777777" w:rsidR="00EF451C" w:rsidRPr="000C421F" w:rsidRDefault="00EF451C" w:rsidP="00EF451C">
      <w:pPr>
        <w:rPr>
          <w:rFonts w:asciiTheme="minorHAnsi" w:hAnsiTheme="minorHAnsi" w:cstheme="minorHAnsi"/>
        </w:rPr>
      </w:pPr>
      <w:r w:rsidRPr="000C421F">
        <w:rPr>
          <w:rFonts w:asciiTheme="minorHAnsi" w:hAnsiTheme="minorHAnsi" w:cstheme="minorHAnsi"/>
        </w:rPr>
        <w:t>Those hopes are now visibly going up in smoke. It is safe to bet that Russia will continue to face the same opposition from a coalition of U.S. and EU interests.</w:t>
      </w:r>
    </w:p>
    <w:p w14:paraId="1883A6E4" w14:textId="77777777" w:rsidR="00EF451C" w:rsidRPr="000C421F" w:rsidRDefault="00EF451C" w:rsidP="00EF451C">
      <w:pPr>
        <w:rPr>
          <w:rFonts w:asciiTheme="minorHAnsi" w:hAnsiTheme="minorHAnsi" w:cstheme="minorHAnsi"/>
        </w:rPr>
      </w:pPr>
      <w:r w:rsidRPr="000C421F">
        <w:rPr>
          <w:rFonts w:asciiTheme="minorHAnsi" w:hAnsiTheme="minorHAnsi" w:cstheme="minorHAnsi"/>
          <w:u w:val="single"/>
        </w:rPr>
        <w:t xml:space="preserve">The first </w:t>
      </w:r>
      <w:r w:rsidRPr="000C421F">
        <w:rPr>
          <w:rStyle w:val="Emphasis"/>
          <w:rFonts w:asciiTheme="minorHAnsi" w:hAnsiTheme="minorHAnsi" w:cstheme="minorHAnsi"/>
        </w:rPr>
        <w:t>détente</w:t>
      </w:r>
      <w:r w:rsidRPr="000C421F">
        <w:rPr>
          <w:rFonts w:asciiTheme="minorHAnsi" w:hAnsiTheme="minorHAnsi" w:cstheme="minorHAnsi"/>
          <w:u w:val="single"/>
        </w:rPr>
        <w:t xml:space="preserve"> in the hybrid war between Russia and the West was indeed </w:t>
      </w:r>
      <w:r w:rsidRPr="000C421F">
        <w:rPr>
          <w:rStyle w:val="Emphasis"/>
          <w:rFonts w:asciiTheme="minorHAnsi" w:hAnsiTheme="minorHAnsi" w:cstheme="minorHAnsi"/>
        </w:rPr>
        <w:t>nipped in the bud</w:t>
      </w:r>
      <w:r w:rsidRPr="000C421F">
        <w:rPr>
          <w:rFonts w:asciiTheme="minorHAnsi" w:hAnsiTheme="minorHAnsi" w:cstheme="minorHAnsi"/>
          <w:u w:val="single"/>
        </w:rPr>
        <w:t xml:space="preserve"> by </w:t>
      </w:r>
      <w:r w:rsidRPr="000C421F">
        <w:rPr>
          <w:rStyle w:val="Emphasis"/>
          <w:rFonts w:asciiTheme="minorHAnsi" w:hAnsiTheme="minorHAnsi" w:cstheme="minorHAnsi"/>
        </w:rPr>
        <w:t xml:space="preserve">Trump's behavior </w:t>
      </w:r>
      <w:r w:rsidRPr="000C421F">
        <w:rPr>
          <w:rFonts w:asciiTheme="minorHAnsi" w:hAnsiTheme="minorHAnsi" w:cstheme="minorHAnsi"/>
        </w:rPr>
        <w:t>and the vehemence of his domestic critics. So be it.</w:t>
      </w:r>
    </w:p>
    <w:p w14:paraId="0DA62FD4" w14:textId="77777777" w:rsidR="00EF451C" w:rsidRPr="000C421F" w:rsidRDefault="00EF451C" w:rsidP="00EF451C">
      <w:pPr>
        <w:rPr>
          <w:rFonts w:asciiTheme="minorHAnsi" w:hAnsiTheme="minorHAnsi" w:cstheme="minorHAnsi"/>
        </w:rPr>
      </w:pPr>
      <w:r w:rsidRPr="000C421F">
        <w:rPr>
          <w:rFonts w:asciiTheme="minorHAnsi" w:hAnsiTheme="minorHAnsi" w:cstheme="minorHAnsi"/>
          <w:u w:val="single"/>
        </w:rPr>
        <w:t xml:space="preserve">Moscow will not </w:t>
      </w:r>
      <w:proofErr w:type="gramStart"/>
      <w:r w:rsidRPr="000C421F">
        <w:rPr>
          <w:rFonts w:asciiTheme="minorHAnsi" w:hAnsiTheme="minorHAnsi" w:cstheme="minorHAnsi"/>
          <w:u w:val="single"/>
        </w:rPr>
        <w:t>capitulate</w:t>
      </w:r>
      <w:r w:rsidRPr="000C421F">
        <w:rPr>
          <w:rFonts w:asciiTheme="minorHAnsi" w:hAnsiTheme="minorHAnsi" w:cstheme="minorHAnsi"/>
        </w:rPr>
        <w:t>, and</w:t>
      </w:r>
      <w:proofErr w:type="gramEnd"/>
      <w:r w:rsidRPr="000C421F">
        <w:rPr>
          <w:rFonts w:asciiTheme="minorHAnsi" w:hAnsiTheme="minorHAnsi" w:cstheme="minorHAnsi"/>
        </w:rPr>
        <w:t xml:space="preserve"> will indeed push back. </w:t>
      </w:r>
      <w:r w:rsidRPr="000C421F">
        <w:rPr>
          <w:rStyle w:val="Emphasis"/>
          <w:rFonts w:asciiTheme="minorHAnsi" w:hAnsiTheme="minorHAnsi" w:cstheme="minorHAnsi"/>
        </w:rPr>
        <w:t>But</w:t>
      </w:r>
      <w:r w:rsidRPr="000C421F">
        <w:rPr>
          <w:rFonts w:asciiTheme="minorHAnsi" w:hAnsiTheme="minorHAnsi" w:cstheme="minorHAnsi"/>
        </w:rPr>
        <w:t xml:space="preserve"> </w:t>
      </w:r>
      <w:r w:rsidRPr="000C421F">
        <w:rPr>
          <w:rFonts w:asciiTheme="minorHAnsi" w:hAnsiTheme="minorHAnsi" w:cstheme="minorHAnsi"/>
          <w:u w:val="single"/>
        </w:rPr>
        <w:t xml:space="preserve">it's </w:t>
      </w:r>
      <w:r w:rsidRPr="000C421F">
        <w:rPr>
          <w:rStyle w:val="Emphasis"/>
          <w:rFonts w:asciiTheme="minorHAnsi" w:hAnsiTheme="minorHAnsi" w:cstheme="minorHAnsi"/>
          <w:highlight w:val="cyan"/>
        </w:rPr>
        <w:t>not</w:t>
      </w:r>
      <w:r w:rsidRPr="000C421F">
        <w:rPr>
          <w:rStyle w:val="Emphasis"/>
          <w:rFonts w:asciiTheme="minorHAnsi" w:hAnsiTheme="minorHAnsi" w:cstheme="minorHAnsi"/>
        </w:rPr>
        <w:t xml:space="preserve"> likely</w:t>
      </w:r>
      <w:r w:rsidRPr="000C421F">
        <w:rPr>
          <w:rFonts w:asciiTheme="minorHAnsi" w:hAnsiTheme="minorHAnsi" w:cstheme="minorHAnsi"/>
          <w:u w:val="single"/>
        </w:rPr>
        <w:t xml:space="preserve"> to take the form of an </w:t>
      </w:r>
      <w:r w:rsidRPr="000C421F">
        <w:rPr>
          <w:rStyle w:val="Emphasis"/>
          <w:rFonts w:asciiTheme="minorHAnsi" w:hAnsiTheme="minorHAnsi" w:cstheme="minorHAnsi"/>
          <w:highlight w:val="cyan"/>
        </w:rPr>
        <w:t>aggressive</w:t>
      </w:r>
      <w:r w:rsidRPr="000C421F">
        <w:rPr>
          <w:rFonts w:asciiTheme="minorHAnsi" w:hAnsiTheme="minorHAnsi" w:cstheme="minorHAnsi"/>
          <w:u w:val="single"/>
        </w:rPr>
        <w:t xml:space="preserve">, overt </w:t>
      </w:r>
      <w:r w:rsidRPr="000C421F">
        <w:rPr>
          <w:rStyle w:val="Emphasis"/>
          <w:rFonts w:asciiTheme="minorHAnsi" w:hAnsiTheme="minorHAnsi" w:cstheme="minorHAnsi"/>
        </w:rPr>
        <w:t>military attack</w:t>
      </w:r>
      <w:r w:rsidRPr="000C421F">
        <w:rPr>
          <w:rFonts w:asciiTheme="minorHAnsi" w:hAnsiTheme="minorHAnsi" w:cstheme="minorHAnsi"/>
          <w:u w:val="single"/>
        </w:rPr>
        <w:t xml:space="preserve">. </w:t>
      </w:r>
      <w:r w:rsidRPr="000C421F">
        <w:rPr>
          <w:rStyle w:val="Emphasis"/>
          <w:rFonts w:asciiTheme="minorHAnsi" w:hAnsiTheme="minorHAnsi" w:cstheme="minorHAnsi"/>
        </w:rPr>
        <w:t>Fears of</w:t>
      </w:r>
      <w:r w:rsidRPr="000C421F">
        <w:rPr>
          <w:rFonts w:asciiTheme="minorHAnsi" w:hAnsiTheme="minorHAnsi" w:cstheme="minorHAnsi"/>
          <w:u w:val="single"/>
        </w:rPr>
        <w:t xml:space="preserve"> new </w:t>
      </w:r>
      <w:r w:rsidRPr="000C421F">
        <w:rPr>
          <w:rStyle w:val="Emphasis"/>
          <w:rFonts w:asciiTheme="minorHAnsi" w:hAnsiTheme="minorHAnsi" w:cstheme="minorHAnsi"/>
        </w:rPr>
        <w:t>wars</w:t>
      </w:r>
      <w:r w:rsidRPr="000C421F">
        <w:rPr>
          <w:rFonts w:asciiTheme="minorHAnsi" w:hAnsiTheme="minorHAnsi" w:cstheme="minorHAnsi"/>
          <w:u w:val="single"/>
        </w:rPr>
        <w:t xml:space="preserve"> are </w:t>
      </w:r>
      <w:r w:rsidRPr="000C421F">
        <w:rPr>
          <w:rStyle w:val="Emphasis"/>
          <w:rFonts w:asciiTheme="minorHAnsi" w:hAnsiTheme="minorHAnsi" w:cstheme="minorHAnsi"/>
        </w:rPr>
        <w:t>far from accurate</w:t>
      </w:r>
      <w:r w:rsidRPr="000C421F">
        <w:rPr>
          <w:rFonts w:asciiTheme="minorHAnsi" w:hAnsiTheme="minorHAnsi" w:cstheme="minorHAnsi"/>
        </w:rPr>
        <w:t>.</w:t>
      </w:r>
    </w:p>
    <w:p w14:paraId="46EA9640" w14:textId="77777777" w:rsidR="006F21C1" w:rsidRPr="000C421F" w:rsidRDefault="006F21C1" w:rsidP="006F21C1">
      <w:pPr>
        <w:pStyle w:val="Heading4"/>
        <w:rPr>
          <w:rFonts w:asciiTheme="minorHAnsi" w:hAnsiTheme="minorHAnsi" w:cstheme="minorHAnsi"/>
        </w:rPr>
      </w:pPr>
      <w:r w:rsidRPr="000C421F">
        <w:rPr>
          <w:rFonts w:asciiTheme="minorHAnsi" w:hAnsiTheme="minorHAnsi" w:cstheme="minorHAnsi"/>
        </w:rPr>
        <w:t xml:space="preserve">No war from economic collapse – this card answers their internal warrants </w:t>
      </w:r>
    </w:p>
    <w:p w14:paraId="3092E8CC" w14:textId="77777777" w:rsidR="006F21C1" w:rsidRPr="000C421F" w:rsidRDefault="006F21C1" w:rsidP="006F21C1">
      <w:pPr>
        <w:rPr>
          <w:rFonts w:asciiTheme="minorHAnsi" w:hAnsiTheme="minorHAnsi" w:cstheme="minorHAnsi"/>
        </w:rPr>
      </w:pPr>
      <w:r w:rsidRPr="000C421F">
        <w:rPr>
          <w:rFonts w:asciiTheme="minorHAnsi" w:eastAsiaTheme="majorEastAsia" w:hAnsiTheme="minorHAnsi" w:cstheme="minorHAnsi"/>
          <w:b/>
          <w:iCs/>
          <w:sz w:val="26"/>
        </w:rPr>
        <w:t xml:space="preserve">Walt </w:t>
      </w:r>
      <w:r w:rsidRPr="000C421F">
        <w:rPr>
          <w:rFonts w:asciiTheme="minorHAnsi" w:eastAsiaTheme="majorEastAsia" w:hAnsiTheme="minorHAnsi" w:cstheme="minorHAnsi"/>
          <w:b/>
          <w:bCs/>
          <w:iCs/>
          <w:sz w:val="26"/>
        </w:rPr>
        <w:t>20</w:t>
      </w:r>
      <w:r w:rsidRPr="000C421F">
        <w:rPr>
          <w:rFonts w:asciiTheme="minorHAnsi" w:hAnsiTheme="minorHAnsi" w:cstheme="minorHAnsi"/>
        </w:rPr>
        <w:t xml:space="preserve"> </w:t>
      </w:r>
      <w:r w:rsidRPr="000C421F">
        <w:rPr>
          <w:rFonts w:asciiTheme="minorHAnsi" w:hAnsiTheme="minorHAnsi" w:cstheme="minorHAnsi"/>
          <w:sz w:val="18"/>
          <w:szCs w:val="18"/>
        </w:rPr>
        <w:t>Stephen M. Walt,</w:t>
      </w:r>
      <w:r w:rsidRPr="000C421F">
        <w:rPr>
          <w:rFonts w:asciiTheme="minorHAnsi" w:hAnsiTheme="minorHAnsi" w:cstheme="minorHAnsi"/>
          <w:b/>
          <w:bCs/>
          <w:caps/>
          <w:color w:val="000000"/>
          <w:sz w:val="21"/>
          <w:szCs w:val="21"/>
        </w:rPr>
        <w:t xml:space="preserve"> </w:t>
      </w:r>
      <w:r w:rsidRPr="000C421F">
        <w:rPr>
          <w:rFonts w:asciiTheme="minorHAnsi" w:hAnsiTheme="minorHAnsi" w:cstheme="minorHAnsi"/>
          <w:sz w:val="18"/>
          <w:szCs w:val="18"/>
        </w:rPr>
        <w:t xml:space="preserve">MAY 13, 2020, "Will a Global Depression Trigger Another World War?," Foreign Policy, </w:t>
      </w:r>
      <w:hyperlink r:id="rId27" w:history="1">
        <w:r w:rsidRPr="000C421F">
          <w:rPr>
            <w:rStyle w:val="Hyperlink"/>
            <w:rFonts w:asciiTheme="minorHAnsi" w:hAnsiTheme="minorHAnsi" w:cstheme="minorHAnsi"/>
            <w:sz w:val="18"/>
            <w:szCs w:val="18"/>
          </w:rPr>
          <w:t>https://foreignpolicy.com/2020/05/13/coronavirus-pandemic-depression-economy-world-war //</w:t>
        </w:r>
      </w:hyperlink>
      <w:r w:rsidRPr="000C421F">
        <w:rPr>
          <w:rFonts w:asciiTheme="minorHAnsi" w:hAnsiTheme="minorHAnsi" w:cstheme="minorHAnsi"/>
          <w:sz w:val="18"/>
          <w:szCs w:val="18"/>
        </w:rPr>
        <w:t xml:space="preserve"> LEX JB</w:t>
      </w:r>
    </w:p>
    <w:p w14:paraId="0EF9A1E5" w14:textId="77777777" w:rsidR="006F21C1" w:rsidRPr="000C421F" w:rsidRDefault="006F21C1" w:rsidP="006F21C1">
      <w:pPr>
        <w:rPr>
          <w:rFonts w:asciiTheme="minorHAnsi" w:hAnsiTheme="minorHAnsi" w:cstheme="minorHAnsi"/>
          <w:sz w:val="14"/>
        </w:rPr>
      </w:pPr>
      <w:r w:rsidRPr="000C421F">
        <w:rPr>
          <w:rFonts w:asciiTheme="minorHAnsi" w:hAnsiTheme="minorHAnsi" w:cstheme="minorHAnsi"/>
          <w:sz w:val="14"/>
        </w:rPr>
        <w:lastRenderedPageBreak/>
        <w:t xml:space="preserve">But war could still be much less likely. The </w:t>
      </w:r>
      <w:r w:rsidRPr="000C421F">
        <w:rPr>
          <w:rStyle w:val="StyleUnderline"/>
          <w:rFonts w:asciiTheme="minorHAnsi" w:hAnsiTheme="minorHAnsi" w:cstheme="minorHAnsi"/>
          <w:highlight w:val="green"/>
        </w:rPr>
        <w:t>M</w:t>
      </w:r>
      <w:r w:rsidRPr="000C421F">
        <w:rPr>
          <w:rFonts w:asciiTheme="minorHAnsi" w:hAnsiTheme="minorHAnsi" w:cstheme="minorHAnsi"/>
          <w:b/>
          <w:bCs/>
          <w:u w:val="single"/>
        </w:rPr>
        <w:t xml:space="preserve">assachusetts </w:t>
      </w:r>
      <w:r w:rsidRPr="000C421F">
        <w:rPr>
          <w:rStyle w:val="StyleUnderline"/>
          <w:rFonts w:asciiTheme="minorHAnsi" w:hAnsiTheme="minorHAnsi" w:cstheme="minorHAnsi"/>
          <w:highlight w:val="green"/>
        </w:rPr>
        <w:t>I</w:t>
      </w:r>
      <w:r w:rsidRPr="000C421F">
        <w:rPr>
          <w:rFonts w:asciiTheme="minorHAnsi" w:hAnsiTheme="minorHAnsi" w:cstheme="minorHAnsi"/>
          <w:b/>
          <w:bCs/>
          <w:u w:val="single"/>
        </w:rPr>
        <w:t xml:space="preserve">nstitute of </w:t>
      </w:r>
      <w:r w:rsidRPr="000C421F">
        <w:rPr>
          <w:rStyle w:val="StyleUnderline"/>
          <w:rFonts w:asciiTheme="minorHAnsi" w:hAnsiTheme="minorHAnsi" w:cstheme="minorHAnsi"/>
          <w:highlight w:val="green"/>
        </w:rPr>
        <w:t>T</w:t>
      </w:r>
      <w:r w:rsidRPr="000C421F">
        <w:rPr>
          <w:rFonts w:asciiTheme="minorHAnsi" w:hAnsiTheme="minorHAnsi" w:cstheme="minorHAnsi"/>
          <w:b/>
          <w:bCs/>
          <w:u w:val="single"/>
        </w:rPr>
        <w:t>echnology</w:t>
      </w:r>
      <w:r w:rsidRPr="000C421F">
        <w:rPr>
          <w:rStyle w:val="StyleUnderline"/>
          <w:rFonts w:asciiTheme="minorHAnsi" w:hAnsiTheme="minorHAnsi" w:cstheme="minorHAnsi"/>
          <w:highlight w:val="green"/>
        </w:rPr>
        <w:t>’s</w:t>
      </w:r>
      <w:r w:rsidRPr="000C421F">
        <w:rPr>
          <w:rFonts w:asciiTheme="minorHAnsi" w:hAnsiTheme="minorHAnsi" w:cstheme="minorHAnsi"/>
          <w:b/>
          <w:bCs/>
          <w:u w:val="single"/>
        </w:rPr>
        <w:t xml:space="preserve"> Barry </w:t>
      </w:r>
      <w:r w:rsidRPr="000C421F">
        <w:rPr>
          <w:rStyle w:val="StyleUnderline"/>
          <w:rFonts w:asciiTheme="minorHAnsi" w:hAnsiTheme="minorHAnsi" w:cstheme="minorHAnsi"/>
          <w:highlight w:val="green"/>
        </w:rPr>
        <w:t>Posen</w:t>
      </w:r>
      <w:r w:rsidRPr="000C421F">
        <w:rPr>
          <w:rFonts w:asciiTheme="minorHAnsi" w:hAnsiTheme="minorHAnsi" w:cstheme="minorHAnsi"/>
          <w:sz w:val="14"/>
        </w:rPr>
        <w:t xml:space="preserve"> has </w:t>
      </w:r>
      <w:hyperlink r:id="rId28" w:history="1">
        <w:r w:rsidRPr="000C421F">
          <w:rPr>
            <w:rStyle w:val="Hyperlink"/>
            <w:rFonts w:asciiTheme="minorHAnsi" w:hAnsiTheme="minorHAnsi" w:cstheme="minorHAnsi"/>
            <w:sz w:val="14"/>
          </w:rPr>
          <w:t>already considered</w:t>
        </w:r>
      </w:hyperlink>
      <w:r w:rsidRPr="000C421F">
        <w:rPr>
          <w:rFonts w:asciiTheme="minorHAnsi" w:hAnsiTheme="minorHAnsi" w:cstheme="minorHAnsi"/>
          <w:sz w:val="14"/>
        </w:rPr>
        <w:t xml:space="preserve"> the likely impact of the current pandemic on the probability of war, and he believes </w:t>
      </w:r>
      <w:r w:rsidRPr="000C421F">
        <w:rPr>
          <w:rFonts w:asciiTheme="minorHAnsi" w:hAnsiTheme="minorHAnsi" w:cstheme="minorHAnsi"/>
          <w:b/>
          <w:bCs/>
          <w:u w:val="single"/>
        </w:rPr>
        <w:t>COVID-19 is more likely to promote peace instead</w:t>
      </w:r>
      <w:r w:rsidRPr="000C421F">
        <w:rPr>
          <w:rFonts w:asciiTheme="minorHAnsi" w:hAnsiTheme="minorHAnsi" w:cstheme="minorHAnsi"/>
          <w:sz w:val="14"/>
        </w:rPr>
        <w:t xml:space="preserve">. He argues that </w:t>
      </w:r>
      <w:r w:rsidRPr="000C421F">
        <w:rPr>
          <w:rFonts w:asciiTheme="minorHAnsi" w:hAnsiTheme="minorHAnsi" w:cstheme="minorHAnsi"/>
          <w:b/>
          <w:bCs/>
          <w:u w:val="single"/>
        </w:rPr>
        <w:t>the</w:t>
      </w:r>
      <w:r w:rsidRPr="000C421F">
        <w:rPr>
          <w:rFonts w:asciiTheme="minorHAnsi" w:hAnsiTheme="minorHAnsi" w:cstheme="minorHAnsi"/>
          <w:sz w:val="14"/>
        </w:rPr>
        <w:t xml:space="preserve"> current </w:t>
      </w:r>
      <w:r w:rsidRPr="000C421F">
        <w:rPr>
          <w:rFonts w:asciiTheme="minorHAnsi" w:hAnsiTheme="minorHAnsi" w:cstheme="minorHAnsi"/>
          <w:b/>
          <w:bCs/>
          <w:u w:val="single"/>
        </w:rPr>
        <w:t xml:space="preserve">pandemic is affecting </w:t>
      </w:r>
      <w:r w:rsidRPr="000C421F">
        <w:rPr>
          <w:rFonts w:asciiTheme="minorHAnsi" w:hAnsiTheme="minorHAnsi" w:cstheme="minorHAnsi"/>
          <w:sz w:val="14"/>
        </w:rPr>
        <w:t xml:space="preserve">all the </w:t>
      </w:r>
      <w:r w:rsidRPr="000C421F">
        <w:rPr>
          <w:rFonts w:asciiTheme="minorHAnsi" w:hAnsiTheme="minorHAnsi" w:cstheme="minorHAnsi"/>
          <w:b/>
          <w:bCs/>
          <w:u w:val="single"/>
        </w:rPr>
        <w:t>major powers adversely</w:t>
      </w:r>
      <w:r w:rsidRPr="000C421F">
        <w:rPr>
          <w:rFonts w:asciiTheme="minorHAnsi" w:hAnsiTheme="minorHAnsi" w:cstheme="minorHAnsi"/>
          <w:sz w:val="14"/>
        </w:rPr>
        <w:t xml:space="preserve">, which means it isn’t creating tempting windows of opportunity for unaffected states while leaving others weaker and therefore vulnerable. Instead, it is making all governments more pessimistic about their short- to medium-term prospects. Because </w:t>
      </w:r>
      <w:r w:rsidRPr="000C421F">
        <w:rPr>
          <w:rStyle w:val="StyleUnderline"/>
          <w:rFonts w:asciiTheme="minorHAnsi" w:hAnsiTheme="minorHAnsi" w:cstheme="minorHAnsi"/>
          <w:highlight w:val="green"/>
        </w:rPr>
        <w:t>states</w:t>
      </w:r>
      <w:r w:rsidRPr="000C421F">
        <w:rPr>
          <w:rFonts w:asciiTheme="minorHAnsi" w:hAnsiTheme="minorHAnsi" w:cstheme="minorHAnsi"/>
          <w:sz w:val="14"/>
        </w:rPr>
        <w:t xml:space="preserve"> often </w:t>
      </w:r>
      <w:r w:rsidRPr="000C421F">
        <w:rPr>
          <w:rStyle w:val="StyleUnderline"/>
          <w:rFonts w:asciiTheme="minorHAnsi" w:hAnsiTheme="minorHAnsi" w:cstheme="minorHAnsi"/>
          <w:highlight w:val="green"/>
        </w:rPr>
        <w:t>go to war out of</w:t>
      </w:r>
      <w:r w:rsidRPr="000C421F">
        <w:rPr>
          <w:rFonts w:asciiTheme="minorHAnsi" w:hAnsiTheme="minorHAnsi" w:cstheme="minorHAnsi"/>
          <w:sz w:val="14"/>
        </w:rPr>
        <w:t xml:space="preserve"> sense of </w:t>
      </w:r>
      <w:r w:rsidRPr="000C421F">
        <w:rPr>
          <w:rStyle w:val="StyleUnderline"/>
          <w:rFonts w:asciiTheme="minorHAnsi" w:hAnsiTheme="minorHAnsi" w:cstheme="minorHAnsi"/>
          <w:highlight w:val="green"/>
        </w:rPr>
        <w:t>overconfidence</w:t>
      </w:r>
      <w:r w:rsidRPr="000C421F">
        <w:rPr>
          <w:rFonts w:asciiTheme="minorHAnsi" w:hAnsiTheme="minorHAnsi" w:cstheme="minorHAnsi"/>
          <w:sz w:val="14"/>
        </w:rPr>
        <w:t xml:space="preserve"> (however misplaced it sometimes turns out to be), pandemic-induced pessimism should be conducive to peace. Moreover, by its very nature </w:t>
      </w:r>
      <w:r w:rsidRPr="000C421F">
        <w:rPr>
          <w:rStyle w:val="StyleUnderline"/>
          <w:rFonts w:asciiTheme="minorHAnsi" w:hAnsiTheme="minorHAnsi" w:cstheme="minorHAnsi"/>
          <w:highlight w:val="green"/>
        </w:rPr>
        <w:t>war requires</w:t>
      </w:r>
      <w:r w:rsidRPr="000C421F">
        <w:rPr>
          <w:rFonts w:asciiTheme="minorHAnsi" w:hAnsiTheme="minorHAnsi" w:cstheme="minorHAnsi"/>
          <w:sz w:val="14"/>
        </w:rPr>
        <w:t xml:space="preserve"> states to </w:t>
      </w:r>
      <w:r w:rsidRPr="000C421F">
        <w:rPr>
          <w:rStyle w:val="StyleUnderline"/>
          <w:rFonts w:asciiTheme="minorHAnsi" w:hAnsiTheme="minorHAnsi" w:cstheme="minorHAnsi"/>
          <w:highlight w:val="green"/>
        </w:rPr>
        <w:t xml:space="preserve">assemble lots of people in </w:t>
      </w:r>
      <w:proofErr w:type="gramStart"/>
      <w:r w:rsidRPr="000C421F">
        <w:rPr>
          <w:rStyle w:val="StyleUnderline"/>
          <w:rFonts w:asciiTheme="minorHAnsi" w:hAnsiTheme="minorHAnsi" w:cstheme="minorHAnsi"/>
          <w:highlight w:val="green"/>
        </w:rPr>
        <w:t>close proximity</w:t>
      </w:r>
      <w:proofErr w:type="gramEnd"/>
      <w:r w:rsidRPr="000C421F">
        <w:rPr>
          <w:rFonts w:asciiTheme="minorHAnsi" w:hAnsiTheme="minorHAnsi" w:cstheme="minorHAnsi"/>
          <w:b/>
          <w:bCs/>
          <w:u w:val="single"/>
        </w:rPr>
        <w:t xml:space="preserve">—at training camps, military bases, mobilization areas, ships at sea, etc.—and that’s </w:t>
      </w:r>
      <w:r w:rsidRPr="000C421F">
        <w:rPr>
          <w:rStyle w:val="StyleUnderline"/>
          <w:rFonts w:asciiTheme="minorHAnsi" w:hAnsiTheme="minorHAnsi" w:cstheme="minorHAnsi"/>
          <w:highlight w:val="green"/>
        </w:rPr>
        <w:t>not something you want to do in the middle of a pandemic</w:t>
      </w:r>
      <w:r w:rsidRPr="000C421F">
        <w:rPr>
          <w:rFonts w:asciiTheme="minorHAnsi" w:hAnsiTheme="minorHAnsi" w:cstheme="minorHAnsi"/>
          <w:sz w:val="14"/>
        </w:rPr>
        <w:t xml:space="preserve">. For the moment at least, beleaguered </w:t>
      </w:r>
      <w:r w:rsidRPr="000C421F">
        <w:rPr>
          <w:rStyle w:val="StyleUnderline"/>
          <w:rFonts w:asciiTheme="minorHAnsi" w:hAnsiTheme="minorHAnsi" w:cstheme="minorHAnsi"/>
          <w:highlight w:val="green"/>
        </w:rPr>
        <w:t>governments</w:t>
      </w:r>
      <w:r w:rsidRPr="000C421F">
        <w:rPr>
          <w:rFonts w:asciiTheme="minorHAnsi" w:hAnsiTheme="minorHAnsi" w:cstheme="minorHAnsi"/>
          <w:sz w:val="14"/>
        </w:rPr>
        <w:t xml:space="preserve"> of all types </w:t>
      </w:r>
      <w:r w:rsidRPr="000C421F">
        <w:rPr>
          <w:rStyle w:val="StyleUnderline"/>
          <w:rFonts w:asciiTheme="minorHAnsi" w:hAnsiTheme="minorHAnsi" w:cstheme="minorHAnsi"/>
          <w:highlight w:val="green"/>
        </w:rPr>
        <w:t>are focusing on</w:t>
      </w:r>
      <w:r w:rsidRPr="000C421F">
        <w:rPr>
          <w:rFonts w:asciiTheme="minorHAnsi" w:hAnsiTheme="minorHAnsi" w:cstheme="minorHAnsi"/>
          <w:sz w:val="14"/>
        </w:rPr>
        <w:t xml:space="preserve"> convincing their citizens they are doing everything in their </w:t>
      </w:r>
      <w:r w:rsidRPr="000C421F">
        <w:rPr>
          <w:rStyle w:val="StyleUnderline"/>
          <w:rFonts w:asciiTheme="minorHAnsi" w:hAnsiTheme="minorHAnsi" w:cstheme="minorHAnsi"/>
          <w:highlight w:val="green"/>
        </w:rPr>
        <w:t>power to protect the public from the disease</w:t>
      </w:r>
      <w:r w:rsidRPr="000C421F">
        <w:rPr>
          <w:rFonts w:asciiTheme="minorHAnsi" w:hAnsiTheme="minorHAnsi" w:cstheme="minorHAnsi"/>
          <w:sz w:val="14"/>
        </w:rPr>
        <w:t xml:space="preserve">. Taken together, </w:t>
      </w:r>
      <w:r w:rsidRPr="000C421F">
        <w:rPr>
          <w:rFonts w:asciiTheme="minorHAnsi" w:hAnsiTheme="minorHAnsi" w:cstheme="minorHAnsi"/>
          <w:b/>
          <w:bCs/>
          <w:u w:val="single"/>
        </w:rPr>
        <w:t>these</w:t>
      </w:r>
      <w:r w:rsidRPr="000C421F">
        <w:rPr>
          <w:rFonts w:asciiTheme="minorHAnsi" w:hAnsiTheme="minorHAnsi" w:cstheme="minorHAnsi"/>
          <w:sz w:val="14"/>
        </w:rPr>
        <w:t xml:space="preserve"> considerations might </w:t>
      </w:r>
      <w:r w:rsidRPr="000C421F">
        <w:rPr>
          <w:rFonts w:asciiTheme="minorHAnsi" w:hAnsiTheme="minorHAnsi" w:cstheme="minorHAnsi"/>
          <w:b/>
          <w:bCs/>
          <w:u w:val="single"/>
        </w:rPr>
        <w:t>explain why</w:t>
      </w:r>
      <w:r w:rsidRPr="000C421F">
        <w:rPr>
          <w:rFonts w:asciiTheme="minorHAnsi" w:hAnsiTheme="minorHAnsi" w:cstheme="minorHAnsi"/>
          <w:sz w:val="14"/>
        </w:rPr>
        <w:t xml:space="preserve"> even an impulsive and headstrong warmaker like </w:t>
      </w:r>
      <w:r w:rsidRPr="000C421F">
        <w:rPr>
          <w:rFonts w:asciiTheme="minorHAnsi" w:hAnsiTheme="minorHAnsi" w:cstheme="minorHAnsi"/>
          <w:b/>
          <w:bCs/>
          <w:u w:val="single"/>
        </w:rPr>
        <w:t>Saudi Arabia’s Mohammed bin Salman has gotten more interested in </w:t>
      </w:r>
      <w:hyperlink r:id="rId29" w:history="1">
        <w:r w:rsidRPr="000C421F">
          <w:rPr>
            <w:rFonts w:asciiTheme="minorHAnsi" w:hAnsiTheme="minorHAnsi" w:cstheme="minorHAnsi"/>
            <w:b/>
            <w:bCs/>
            <w:u w:val="single"/>
          </w:rPr>
          <w:t>winding down his brutal and unsuccessful military campaign in Yemen</w:t>
        </w:r>
      </w:hyperlink>
      <w:r w:rsidRPr="000C421F">
        <w:rPr>
          <w:rFonts w:asciiTheme="minorHAnsi" w:hAnsiTheme="minorHAnsi" w:cstheme="minorHAnsi"/>
          <w:sz w:val="14"/>
        </w:rPr>
        <w:t xml:space="preserve">. </w:t>
      </w:r>
      <w:r w:rsidRPr="000C421F">
        <w:rPr>
          <w:rStyle w:val="StyleUnderline"/>
          <w:rFonts w:asciiTheme="minorHAnsi" w:hAnsiTheme="minorHAnsi" w:cstheme="minorHAnsi"/>
          <w:highlight w:val="green"/>
        </w:rPr>
        <w:t>Now is hardly the time for</w:t>
      </w:r>
      <w:r w:rsidRPr="000C421F">
        <w:rPr>
          <w:rFonts w:asciiTheme="minorHAnsi" w:hAnsiTheme="minorHAnsi" w:cstheme="minorHAnsi"/>
          <w:sz w:val="14"/>
        </w:rPr>
        <w:t xml:space="preserve"> Russia to try to grab more of Ukraine—if it even wanted to—or for </w:t>
      </w:r>
      <w:r w:rsidRPr="000C421F">
        <w:rPr>
          <w:rStyle w:val="StyleUnderline"/>
          <w:rFonts w:asciiTheme="minorHAnsi" w:hAnsiTheme="minorHAnsi" w:cstheme="minorHAnsi"/>
          <w:highlight w:val="green"/>
        </w:rPr>
        <w:t>China to make a play for Taiwan, because the costs</w:t>
      </w:r>
      <w:r w:rsidRPr="000C421F">
        <w:rPr>
          <w:rFonts w:asciiTheme="minorHAnsi" w:hAnsiTheme="minorHAnsi" w:cstheme="minorHAnsi"/>
          <w:sz w:val="14"/>
        </w:rPr>
        <w:t xml:space="preserve"> of doing so </w:t>
      </w:r>
      <w:r w:rsidRPr="000C421F">
        <w:rPr>
          <w:rStyle w:val="StyleUnderline"/>
          <w:rFonts w:asciiTheme="minorHAnsi" w:hAnsiTheme="minorHAnsi" w:cstheme="minorHAnsi"/>
          <w:highlight w:val="green"/>
        </w:rPr>
        <w:t>would clearly outweigh the economic benefits</w:t>
      </w:r>
      <w:r w:rsidRPr="000C421F">
        <w:rPr>
          <w:rFonts w:asciiTheme="minorHAnsi" w:hAnsiTheme="minorHAnsi" w:cstheme="minorHAnsi"/>
          <w:sz w:val="14"/>
        </w:rPr>
        <w:t>. Even conquering an oil-rich country—the sort of greedy acquisitiveness that </w:t>
      </w:r>
      <w:hyperlink r:id="rId30" w:history="1">
        <w:r w:rsidRPr="000C421F">
          <w:rPr>
            <w:rStyle w:val="Hyperlink"/>
            <w:rFonts w:asciiTheme="minorHAnsi" w:hAnsiTheme="minorHAnsi" w:cstheme="minorHAnsi"/>
            <w:sz w:val="14"/>
          </w:rPr>
          <w:t>Trump occasionally hints at</w:t>
        </w:r>
      </w:hyperlink>
      <w:r w:rsidRPr="000C421F">
        <w:rPr>
          <w:rFonts w:asciiTheme="minorHAnsi" w:hAnsiTheme="minorHAnsi" w:cstheme="minorHAnsi"/>
          <w:sz w:val="14"/>
        </w:rPr>
        <w:t xml:space="preserve">—doesn’t look attractive when there’s a vast glut on the market. I might be worried if some weak and defenseless country somehow came to possess the entire global stock of a successful coronavirus vaccine, but </w:t>
      </w:r>
      <w:r w:rsidRPr="000C421F">
        <w:rPr>
          <w:rStyle w:val="StyleUnderline"/>
          <w:rFonts w:asciiTheme="minorHAnsi" w:hAnsiTheme="minorHAnsi" w:cstheme="minorHAnsi"/>
          <w:highlight w:val="green"/>
        </w:rPr>
        <w:t>that scenario is not even remotely possible.</w:t>
      </w:r>
      <w:r w:rsidRPr="000C421F">
        <w:rPr>
          <w:rStyle w:val="StyleUnderline"/>
          <w:rFonts w:asciiTheme="minorHAnsi" w:hAnsiTheme="minorHAnsi" w:cstheme="minorHAnsi"/>
          <w:sz w:val="14"/>
        </w:rPr>
        <w:t xml:space="preserve"> </w:t>
      </w:r>
      <w:r w:rsidRPr="000C421F">
        <w:rPr>
          <w:rFonts w:asciiTheme="minorHAnsi" w:hAnsiTheme="minorHAnsi" w:cstheme="minorHAnsi"/>
          <w:sz w:val="14"/>
        </w:rPr>
        <w:t xml:space="preserve">The bottom line: </w:t>
      </w:r>
      <w:r w:rsidRPr="000C421F">
        <w:rPr>
          <w:rStyle w:val="StyleUnderline"/>
          <w:rFonts w:asciiTheme="minorHAnsi" w:hAnsiTheme="minorHAnsi" w:cstheme="minorHAnsi"/>
          <w:highlight w:val="green"/>
        </w:rPr>
        <w:t>Economic conditions</w:t>
      </w:r>
      <w:r w:rsidRPr="000C421F">
        <w:rPr>
          <w:rFonts w:asciiTheme="minorHAnsi" w:hAnsiTheme="minorHAnsi" w:cstheme="minorHAnsi"/>
          <w:sz w:val="14"/>
        </w:rPr>
        <w:t xml:space="preserve"> (i.e., a depression) may affect the broader political environment in which decisions for war or peace are made, but they are only one factor among many and rarely the most significant. </w:t>
      </w:r>
      <w:r w:rsidRPr="000C421F">
        <w:rPr>
          <w:rStyle w:val="StyleUnderline"/>
          <w:rFonts w:asciiTheme="minorHAnsi" w:hAnsiTheme="minorHAnsi" w:cstheme="minorHAnsi"/>
          <w:highlight w:val="green"/>
        </w:rPr>
        <w:t>Even if</w:t>
      </w:r>
      <w:r w:rsidRPr="000C421F">
        <w:rPr>
          <w:rFonts w:asciiTheme="minorHAnsi" w:hAnsiTheme="minorHAnsi" w:cstheme="minorHAnsi"/>
          <w:sz w:val="14"/>
        </w:rPr>
        <w:t xml:space="preserve"> the </w:t>
      </w:r>
      <w:r w:rsidRPr="000C421F">
        <w:rPr>
          <w:rStyle w:val="StyleUnderline"/>
          <w:rFonts w:asciiTheme="minorHAnsi" w:hAnsiTheme="minorHAnsi" w:cstheme="minorHAnsi"/>
          <w:highlight w:val="green"/>
        </w:rPr>
        <w:t>COVID-19</w:t>
      </w:r>
      <w:r w:rsidRPr="000C421F">
        <w:rPr>
          <w:rFonts w:asciiTheme="minorHAnsi" w:hAnsiTheme="minorHAnsi" w:cstheme="minorHAnsi"/>
          <w:sz w:val="14"/>
        </w:rPr>
        <w:t xml:space="preserve"> pandemic </w:t>
      </w:r>
      <w:r w:rsidRPr="000C421F">
        <w:rPr>
          <w:rStyle w:val="StyleUnderline"/>
          <w:rFonts w:asciiTheme="minorHAnsi" w:hAnsiTheme="minorHAnsi" w:cstheme="minorHAnsi"/>
          <w:highlight w:val="green"/>
        </w:rPr>
        <w:t>has</w:t>
      </w:r>
      <w:r w:rsidRPr="000C421F">
        <w:rPr>
          <w:rFonts w:asciiTheme="minorHAnsi" w:hAnsiTheme="minorHAnsi" w:cstheme="minorHAnsi"/>
          <w:sz w:val="14"/>
        </w:rPr>
        <w:t xml:space="preserve"> large, lasting, and </w:t>
      </w:r>
      <w:r w:rsidRPr="000C421F">
        <w:rPr>
          <w:rStyle w:val="StyleUnderline"/>
          <w:rFonts w:asciiTheme="minorHAnsi" w:hAnsiTheme="minorHAnsi" w:cstheme="minorHAnsi"/>
          <w:highlight w:val="green"/>
        </w:rPr>
        <w:t>negative effects on the world economy</w:t>
      </w:r>
      <w:r w:rsidRPr="000C421F">
        <w:rPr>
          <w:rFonts w:asciiTheme="minorHAnsi" w:hAnsiTheme="minorHAnsi" w:cstheme="minorHAnsi"/>
          <w:sz w:val="14"/>
        </w:rPr>
        <w:t>—as seems quite likely—</w:t>
      </w:r>
      <w:r w:rsidRPr="000C421F">
        <w:rPr>
          <w:rStyle w:val="StyleUnderline"/>
          <w:rFonts w:asciiTheme="minorHAnsi" w:hAnsiTheme="minorHAnsi" w:cstheme="minorHAnsi"/>
          <w:highlight w:val="green"/>
        </w:rPr>
        <w:t>it is not likely to affect the probability of war very much</w:t>
      </w:r>
      <w:r w:rsidRPr="000C421F">
        <w:rPr>
          <w:rFonts w:asciiTheme="minorHAnsi" w:hAnsiTheme="minorHAnsi" w:cstheme="minorHAnsi"/>
          <w:sz w:val="14"/>
        </w:rPr>
        <w:t>, especially in the short term.</w:t>
      </w:r>
    </w:p>
    <w:p w14:paraId="58E307A8" w14:textId="77777777" w:rsidR="00AC7CBA" w:rsidRPr="000C421F" w:rsidRDefault="00AC7CBA" w:rsidP="00AC7CBA">
      <w:pPr>
        <w:rPr>
          <w:rFonts w:asciiTheme="minorHAnsi" w:hAnsiTheme="minorHAnsi" w:cstheme="minorHAnsi"/>
        </w:rPr>
      </w:pPr>
    </w:p>
    <w:sectPr w:rsidR="00AC7CBA" w:rsidRPr="000C42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useo Sans 300">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14226B"/>
    <w:multiLevelType w:val="hybridMultilevel"/>
    <w:tmpl w:val="0E8685FE"/>
    <w:lvl w:ilvl="0" w:tplc="62E20048">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5B1949"/>
    <w:multiLevelType w:val="hybridMultilevel"/>
    <w:tmpl w:val="C46AD340"/>
    <w:lvl w:ilvl="0" w:tplc="4BBE1FA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491821"/>
    <w:multiLevelType w:val="hybridMultilevel"/>
    <w:tmpl w:val="D1E0015A"/>
    <w:lvl w:ilvl="0" w:tplc="7D2ECB0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120CBC"/>
    <w:multiLevelType w:val="multilevel"/>
    <w:tmpl w:val="6CBE4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88F3C9D"/>
    <w:multiLevelType w:val="hybridMultilevel"/>
    <w:tmpl w:val="293C4ED8"/>
    <w:lvl w:ilvl="0" w:tplc="C4AC9720">
      <w:start w:val="10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080AFC"/>
    <w:multiLevelType w:val="multilevel"/>
    <w:tmpl w:val="2B28E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1D008C2"/>
    <w:multiLevelType w:val="multilevel"/>
    <w:tmpl w:val="4AD8C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9F4560E"/>
    <w:multiLevelType w:val="multilevel"/>
    <w:tmpl w:val="4112A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24568C4"/>
    <w:multiLevelType w:val="hybridMultilevel"/>
    <w:tmpl w:val="E5EC50A4"/>
    <w:lvl w:ilvl="0" w:tplc="00261D2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17646EF"/>
    <w:multiLevelType w:val="multilevel"/>
    <w:tmpl w:val="F906F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3015E6B"/>
    <w:multiLevelType w:val="hybridMultilevel"/>
    <w:tmpl w:val="A6C0BA0A"/>
    <w:lvl w:ilvl="0" w:tplc="B588CB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EC66B33"/>
    <w:multiLevelType w:val="hybridMultilevel"/>
    <w:tmpl w:val="B87CF8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5"/>
  </w:num>
  <w:num w:numId="12">
    <w:abstractNumId w:val="20"/>
  </w:num>
  <w:num w:numId="13">
    <w:abstractNumId w:val="22"/>
  </w:num>
  <w:num w:numId="14">
    <w:abstractNumId w:val="15"/>
  </w:num>
  <w:num w:numId="15">
    <w:abstractNumId w:val="17"/>
  </w:num>
  <w:num w:numId="16">
    <w:abstractNumId w:val="32"/>
  </w:num>
  <w:num w:numId="17">
    <w:abstractNumId w:val="14"/>
  </w:num>
  <w:num w:numId="18">
    <w:abstractNumId w:val="26"/>
  </w:num>
  <w:num w:numId="19">
    <w:abstractNumId w:val="13"/>
  </w:num>
  <w:num w:numId="20">
    <w:abstractNumId w:val="16"/>
  </w:num>
  <w:num w:numId="21">
    <w:abstractNumId w:val="18"/>
  </w:num>
  <w:num w:numId="22">
    <w:abstractNumId w:val="28"/>
  </w:num>
  <w:num w:numId="23">
    <w:abstractNumId w:val="19"/>
  </w:num>
  <w:num w:numId="24">
    <w:abstractNumId w:val="29"/>
  </w:num>
  <w:num w:numId="25">
    <w:abstractNumId w:val="21"/>
  </w:num>
  <w:num w:numId="26">
    <w:abstractNumId w:val="27"/>
  </w:num>
  <w:num w:numId="27">
    <w:abstractNumId w:val="12"/>
  </w:num>
  <w:num w:numId="28">
    <w:abstractNumId w:val="31"/>
  </w:num>
  <w:num w:numId="29">
    <w:abstractNumId w:val="23"/>
  </w:num>
  <w:num w:numId="30">
    <w:abstractNumId w:val="30"/>
  </w:num>
  <w:num w:numId="31">
    <w:abstractNumId w:val="24"/>
  </w:num>
  <w:num w:numId="32">
    <w:abstractNumId w:val="10"/>
  </w:num>
  <w:num w:numId="33">
    <w:abstractNumId w:val="11"/>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987055391088"/>
    <w:docVar w:name="VerbatimVersion" w:val="5.1"/>
  </w:docVars>
  <w:rsids>
    <w:rsidRoot w:val="004F2A55"/>
    <w:rsid w:val="000019E6"/>
    <w:rsid w:val="000139A3"/>
    <w:rsid w:val="000323C3"/>
    <w:rsid w:val="00047747"/>
    <w:rsid w:val="00053FF2"/>
    <w:rsid w:val="00055769"/>
    <w:rsid w:val="000752E9"/>
    <w:rsid w:val="000965EA"/>
    <w:rsid w:val="000A6750"/>
    <w:rsid w:val="000B47E3"/>
    <w:rsid w:val="000C421F"/>
    <w:rsid w:val="000C5018"/>
    <w:rsid w:val="000C59E0"/>
    <w:rsid w:val="000D476D"/>
    <w:rsid w:val="000F2C36"/>
    <w:rsid w:val="00100833"/>
    <w:rsid w:val="00102A29"/>
    <w:rsid w:val="00104529"/>
    <w:rsid w:val="00105942"/>
    <w:rsid w:val="00107396"/>
    <w:rsid w:val="00132D27"/>
    <w:rsid w:val="00136EBC"/>
    <w:rsid w:val="00144A4C"/>
    <w:rsid w:val="001529C9"/>
    <w:rsid w:val="00176AB0"/>
    <w:rsid w:val="00176BDB"/>
    <w:rsid w:val="00177B7D"/>
    <w:rsid w:val="0018322D"/>
    <w:rsid w:val="001A0EAA"/>
    <w:rsid w:val="001A36B0"/>
    <w:rsid w:val="001A7406"/>
    <w:rsid w:val="001B5776"/>
    <w:rsid w:val="001C4D6E"/>
    <w:rsid w:val="001C7675"/>
    <w:rsid w:val="001E1450"/>
    <w:rsid w:val="001E4537"/>
    <w:rsid w:val="001E527A"/>
    <w:rsid w:val="001F78CE"/>
    <w:rsid w:val="00200A9C"/>
    <w:rsid w:val="00244A08"/>
    <w:rsid w:val="00247305"/>
    <w:rsid w:val="00251D00"/>
    <w:rsid w:val="00251FC7"/>
    <w:rsid w:val="00267D8E"/>
    <w:rsid w:val="00270323"/>
    <w:rsid w:val="00277B12"/>
    <w:rsid w:val="002855A7"/>
    <w:rsid w:val="002B146A"/>
    <w:rsid w:val="002B5E17"/>
    <w:rsid w:val="002D08DA"/>
    <w:rsid w:val="002D3C8C"/>
    <w:rsid w:val="003045E4"/>
    <w:rsid w:val="00315690"/>
    <w:rsid w:val="00316B75"/>
    <w:rsid w:val="00322713"/>
    <w:rsid w:val="00325646"/>
    <w:rsid w:val="00344AD9"/>
    <w:rsid w:val="003460F2"/>
    <w:rsid w:val="0036256C"/>
    <w:rsid w:val="0036571F"/>
    <w:rsid w:val="00381273"/>
    <w:rsid w:val="0038158C"/>
    <w:rsid w:val="003850B6"/>
    <w:rsid w:val="00386D19"/>
    <w:rsid w:val="003902BA"/>
    <w:rsid w:val="0039341F"/>
    <w:rsid w:val="003A09E2"/>
    <w:rsid w:val="003A4659"/>
    <w:rsid w:val="003B5364"/>
    <w:rsid w:val="003F4400"/>
    <w:rsid w:val="00407037"/>
    <w:rsid w:val="00420B01"/>
    <w:rsid w:val="0042116A"/>
    <w:rsid w:val="00453350"/>
    <w:rsid w:val="00457EDF"/>
    <w:rsid w:val="004605D6"/>
    <w:rsid w:val="00470FCA"/>
    <w:rsid w:val="004C60E8"/>
    <w:rsid w:val="004E3579"/>
    <w:rsid w:val="004E728B"/>
    <w:rsid w:val="004F2A55"/>
    <w:rsid w:val="004F39E0"/>
    <w:rsid w:val="00537BD5"/>
    <w:rsid w:val="00555341"/>
    <w:rsid w:val="005616CB"/>
    <w:rsid w:val="0057268A"/>
    <w:rsid w:val="00586057"/>
    <w:rsid w:val="00594673"/>
    <w:rsid w:val="005D2912"/>
    <w:rsid w:val="005E2995"/>
    <w:rsid w:val="005E4E63"/>
    <w:rsid w:val="006065BD"/>
    <w:rsid w:val="00631511"/>
    <w:rsid w:val="00633172"/>
    <w:rsid w:val="006336F0"/>
    <w:rsid w:val="00645FA9"/>
    <w:rsid w:val="00647866"/>
    <w:rsid w:val="0065777F"/>
    <w:rsid w:val="00665003"/>
    <w:rsid w:val="006A2AD0"/>
    <w:rsid w:val="006C2375"/>
    <w:rsid w:val="006D4ECC"/>
    <w:rsid w:val="006F21C1"/>
    <w:rsid w:val="006F692D"/>
    <w:rsid w:val="00722258"/>
    <w:rsid w:val="007223E7"/>
    <w:rsid w:val="007243E5"/>
    <w:rsid w:val="00766EA0"/>
    <w:rsid w:val="00774B0A"/>
    <w:rsid w:val="00797E11"/>
    <w:rsid w:val="007A2226"/>
    <w:rsid w:val="007F5B66"/>
    <w:rsid w:val="00804098"/>
    <w:rsid w:val="00823A1C"/>
    <w:rsid w:val="00831A56"/>
    <w:rsid w:val="00840C52"/>
    <w:rsid w:val="00845B9D"/>
    <w:rsid w:val="00860984"/>
    <w:rsid w:val="008B3ECB"/>
    <w:rsid w:val="008B4E85"/>
    <w:rsid w:val="008C1B2E"/>
    <w:rsid w:val="008C458F"/>
    <w:rsid w:val="008D1A6D"/>
    <w:rsid w:val="0091627E"/>
    <w:rsid w:val="0091646D"/>
    <w:rsid w:val="00943661"/>
    <w:rsid w:val="00956736"/>
    <w:rsid w:val="0097032B"/>
    <w:rsid w:val="0097348D"/>
    <w:rsid w:val="009965B4"/>
    <w:rsid w:val="009D000A"/>
    <w:rsid w:val="009D0B13"/>
    <w:rsid w:val="009D2EAD"/>
    <w:rsid w:val="009D54B2"/>
    <w:rsid w:val="009E1922"/>
    <w:rsid w:val="009E4B8E"/>
    <w:rsid w:val="009F7ED2"/>
    <w:rsid w:val="00A025EE"/>
    <w:rsid w:val="00A041A3"/>
    <w:rsid w:val="00A32277"/>
    <w:rsid w:val="00A34AF6"/>
    <w:rsid w:val="00A47640"/>
    <w:rsid w:val="00A93661"/>
    <w:rsid w:val="00A93BCE"/>
    <w:rsid w:val="00A95652"/>
    <w:rsid w:val="00AA21CA"/>
    <w:rsid w:val="00AC0AB8"/>
    <w:rsid w:val="00AC7727"/>
    <w:rsid w:val="00AC7CBA"/>
    <w:rsid w:val="00AE3E33"/>
    <w:rsid w:val="00B044AB"/>
    <w:rsid w:val="00B24791"/>
    <w:rsid w:val="00B3043A"/>
    <w:rsid w:val="00B33C6D"/>
    <w:rsid w:val="00B4508F"/>
    <w:rsid w:val="00B543FF"/>
    <w:rsid w:val="00B55AD5"/>
    <w:rsid w:val="00B8057C"/>
    <w:rsid w:val="00BB60E9"/>
    <w:rsid w:val="00BD6238"/>
    <w:rsid w:val="00BF593B"/>
    <w:rsid w:val="00BF773A"/>
    <w:rsid w:val="00BF7E81"/>
    <w:rsid w:val="00C136F8"/>
    <w:rsid w:val="00C13773"/>
    <w:rsid w:val="00C15B7D"/>
    <w:rsid w:val="00C17CC8"/>
    <w:rsid w:val="00C2005E"/>
    <w:rsid w:val="00C3324E"/>
    <w:rsid w:val="00C64AF8"/>
    <w:rsid w:val="00C67536"/>
    <w:rsid w:val="00C83417"/>
    <w:rsid w:val="00C90F85"/>
    <w:rsid w:val="00C9604F"/>
    <w:rsid w:val="00CA19AA"/>
    <w:rsid w:val="00CA1F14"/>
    <w:rsid w:val="00CB3945"/>
    <w:rsid w:val="00CC5298"/>
    <w:rsid w:val="00CD736E"/>
    <w:rsid w:val="00CD798D"/>
    <w:rsid w:val="00CE161E"/>
    <w:rsid w:val="00CF382B"/>
    <w:rsid w:val="00CF59A8"/>
    <w:rsid w:val="00D0109A"/>
    <w:rsid w:val="00D14EBD"/>
    <w:rsid w:val="00D21AE3"/>
    <w:rsid w:val="00D325A9"/>
    <w:rsid w:val="00D36A8A"/>
    <w:rsid w:val="00D61409"/>
    <w:rsid w:val="00D64DCC"/>
    <w:rsid w:val="00D6691E"/>
    <w:rsid w:val="00D71170"/>
    <w:rsid w:val="00D718E6"/>
    <w:rsid w:val="00D84522"/>
    <w:rsid w:val="00DA1C92"/>
    <w:rsid w:val="00DA25D4"/>
    <w:rsid w:val="00DA2695"/>
    <w:rsid w:val="00DA6538"/>
    <w:rsid w:val="00DF4734"/>
    <w:rsid w:val="00E05AF4"/>
    <w:rsid w:val="00E15E75"/>
    <w:rsid w:val="00E32724"/>
    <w:rsid w:val="00E460C2"/>
    <w:rsid w:val="00E5262C"/>
    <w:rsid w:val="00E7101E"/>
    <w:rsid w:val="00E760F3"/>
    <w:rsid w:val="00E767EF"/>
    <w:rsid w:val="00EC337B"/>
    <w:rsid w:val="00EC708D"/>
    <w:rsid w:val="00EC7DC4"/>
    <w:rsid w:val="00EC7EC9"/>
    <w:rsid w:val="00ED30CF"/>
    <w:rsid w:val="00EE444B"/>
    <w:rsid w:val="00EE46B6"/>
    <w:rsid w:val="00EF451C"/>
    <w:rsid w:val="00EF7593"/>
    <w:rsid w:val="00F176EF"/>
    <w:rsid w:val="00F2057F"/>
    <w:rsid w:val="00F44FEF"/>
    <w:rsid w:val="00F45E10"/>
    <w:rsid w:val="00F6364A"/>
    <w:rsid w:val="00F74F64"/>
    <w:rsid w:val="00F776A8"/>
    <w:rsid w:val="00F90324"/>
    <w:rsid w:val="00F9113A"/>
    <w:rsid w:val="00F95097"/>
    <w:rsid w:val="00FA288D"/>
    <w:rsid w:val="00FB7270"/>
    <w:rsid w:val="00FC2C03"/>
    <w:rsid w:val="00FC6F48"/>
    <w:rsid w:val="00FE2546"/>
    <w:rsid w:val="00FE562B"/>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0025E"/>
  <w15:chartTrackingRefBased/>
  <w15:docId w15:val="{31DBC073-8C48-4F21-A4CF-FFE4D9411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0"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05AF4"/>
    <w:rPr>
      <w:rFonts w:ascii="Calibri" w:hAnsi="Calibri"/>
    </w:rPr>
  </w:style>
  <w:style w:type="paragraph" w:styleId="Heading1">
    <w:name w:val="heading 1"/>
    <w:aliases w:val="Pocket"/>
    <w:basedOn w:val="Normal"/>
    <w:next w:val="Normal"/>
    <w:link w:val="Heading1Char"/>
    <w:qFormat/>
    <w:rsid w:val="00E05AF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E05AF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E05AF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 Ch,Heading 2 Char2 Char,Heading 2 Char1 Char Char,Ch,tag,No Spacing2111,No Spacing1,No Spacing11,tags,No Spacing111,No Spacing112,No Spacing1121,No Spacing2,Debate Text,Read stuff,no read,Tag1,t"/>
    <w:basedOn w:val="Normal"/>
    <w:next w:val="Normal"/>
    <w:link w:val="Heading4Char"/>
    <w:uiPriority w:val="3"/>
    <w:unhideWhenUsed/>
    <w:qFormat/>
    <w:rsid w:val="00E05AF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05A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05AF4"/>
  </w:style>
  <w:style w:type="character" w:customStyle="1" w:styleId="Heading1Char">
    <w:name w:val="Heading 1 Char"/>
    <w:aliases w:val="Pocket Char"/>
    <w:basedOn w:val="DefaultParagraphFont"/>
    <w:link w:val="Heading1"/>
    <w:rsid w:val="00E05AF4"/>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E05AF4"/>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Heading 3 Char Char1 Char"/>
    <w:basedOn w:val="DefaultParagraphFont"/>
    <w:link w:val="Heading3"/>
    <w:uiPriority w:val="2"/>
    <w:rsid w:val="00E05AF4"/>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 Ch Char,Heading 2 Char2 Char Char,Heading 2 Char1 Char Char Char,Ch Char,tag Char,No Spacing2111 Char,No Spacing1 Char,No Spacing11 Char,tags Char,Tag1 Char"/>
    <w:basedOn w:val="DefaultParagraphFont"/>
    <w:link w:val="Heading4"/>
    <w:uiPriority w:val="3"/>
    <w:rsid w:val="00E05AF4"/>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E05AF4"/>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E05AF4"/>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6"/>
    <w:qFormat/>
    <w:rsid w:val="00E05AF4"/>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E05AF4"/>
    <w:rPr>
      <w:color w:val="auto"/>
      <w:u w:val="none"/>
    </w:rPr>
  </w:style>
  <w:style w:type="character" w:styleId="FollowedHyperlink">
    <w:name w:val="FollowedHyperlink"/>
    <w:basedOn w:val="DefaultParagraphFont"/>
    <w:uiPriority w:val="99"/>
    <w:semiHidden/>
    <w:unhideWhenUsed/>
    <w:rsid w:val="00E05AF4"/>
    <w:rPr>
      <w:color w:val="auto"/>
      <w:u w:val="none"/>
    </w:rPr>
  </w:style>
  <w:style w:type="paragraph" w:customStyle="1" w:styleId="Emphasis1">
    <w:name w:val="Emphasis1"/>
    <w:basedOn w:val="Normal"/>
    <w:link w:val="Emphasis"/>
    <w:autoRedefine/>
    <w:uiPriority w:val="7"/>
    <w:qFormat/>
    <w:rsid w:val="004F2A5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4F2A5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Colorful List - Accent 11"/>
    <w:basedOn w:val="Normal"/>
    <w:uiPriority w:val="99"/>
    <w:unhideWhenUsed/>
    <w:qFormat/>
    <w:rsid w:val="00457EDF"/>
    <w:pPr>
      <w:ind w:left="720"/>
      <w:contextualSpacing/>
    </w:pPr>
  </w:style>
  <w:style w:type="paragraph" w:customStyle="1" w:styleId="textbold">
    <w:name w:val="text bold"/>
    <w:basedOn w:val="Normal"/>
    <w:uiPriority w:val="7"/>
    <w:qFormat/>
    <w:rsid w:val="00457EDF"/>
    <w:pPr>
      <w:pBdr>
        <w:top w:val="single" w:sz="18" w:space="0" w:color="auto"/>
        <w:left w:val="single" w:sz="18" w:space="0" w:color="auto"/>
        <w:bottom w:val="single" w:sz="18" w:space="0" w:color="auto"/>
        <w:right w:val="single" w:sz="18" w:space="0" w:color="auto"/>
      </w:pBdr>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C136F8"/>
    <w:rPr>
      <w:color w:val="605E5C"/>
      <w:shd w:val="clear" w:color="auto" w:fill="E1DFDD"/>
    </w:rPr>
  </w:style>
  <w:style w:type="paragraph" w:styleId="NormalWeb">
    <w:name w:val="Normal (Web)"/>
    <w:basedOn w:val="Normal"/>
    <w:uiPriority w:val="99"/>
    <w:unhideWhenUsed/>
    <w:rsid w:val="00EC708D"/>
    <w:rPr>
      <w:rFonts w:ascii="Times New Roman" w:hAnsi="Times New Roman" w:cs="Times New Roman"/>
      <w:sz w:val="24"/>
      <w:szCs w:val="24"/>
    </w:rPr>
  </w:style>
  <w:style w:type="paragraph" w:customStyle="1" w:styleId="Emphasize">
    <w:name w:val="Emphasize"/>
    <w:basedOn w:val="Normal"/>
    <w:uiPriority w:val="7"/>
    <w:qFormat/>
    <w:rsid w:val="000D476D"/>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szCs w:val="24"/>
      <w:u w:val="single"/>
    </w:rPr>
  </w:style>
  <w:style w:type="character" w:customStyle="1" w:styleId="normaltextrun">
    <w:name w:val="normaltextrun"/>
    <w:basedOn w:val="DefaultParagraphFont"/>
    <w:rsid w:val="00A47640"/>
  </w:style>
  <w:style w:type="character" w:customStyle="1" w:styleId="eop">
    <w:name w:val="eop"/>
    <w:basedOn w:val="DefaultParagraphFont"/>
    <w:rsid w:val="00A47640"/>
  </w:style>
  <w:style w:type="paragraph" w:customStyle="1" w:styleId="paragraph">
    <w:name w:val="paragraph"/>
    <w:basedOn w:val="Normal"/>
    <w:rsid w:val="00A47640"/>
    <w:pPr>
      <w:spacing w:before="100" w:beforeAutospacing="1" w:after="100" w:afterAutospacing="1" w:line="240" w:lineRule="auto"/>
    </w:pPr>
    <w:rPr>
      <w:rFonts w:ascii="Times New Roman" w:eastAsia="Times New Roman" w:hAnsi="Times New Roman" w:cs="Times New Roman"/>
      <w:sz w:val="24"/>
    </w:rPr>
  </w:style>
  <w:style w:type="character" w:customStyle="1" w:styleId="LinedDown">
    <w:name w:val="Lined Down"/>
    <w:qFormat/>
    <w:rsid w:val="00A47640"/>
    <w:rPr>
      <w:rFonts w:cs="Times New Roman"/>
      <w:b w:val="0"/>
      <w:bCs w:val="0"/>
      <w:i w:val="0"/>
      <w:iCs w:val="0"/>
      <w:color w:val="000000"/>
      <w:sz w:val="12"/>
      <w:szCs w:val="12"/>
      <w:u w:val="none"/>
    </w:rPr>
  </w:style>
  <w:style w:type="paragraph" w:styleId="BodyText">
    <w:name w:val="Body Text"/>
    <w:basedOn w:val="Normal"/>
    <w:link w:val="BodyTextChar"/>
    <w:rsid w:val="00A47640"/>
    <w:pPr>
      <w:spacing w:after="140" w:line="276" w:lineRule="auto"/>
    </w:pPr>
    <w:rPr>
      <w:rFonts w:eastAsia="Calibri" w:cs="Times New Roman"/>
      <w:szCs w:val="24"/>
    </w:rPr>
  </w:style>
  <w:style w:type="character" w:customStyle="1" w:styleId="BodyTextChar">
    <w:name w:val="Body Text Char"/>
    <w:basedOn w:val="DefaultParagraphFont"/>
    <w:link w:val="BodyText"/>
    <w:rsid w:val="00A47640"/>
    <w:rPr>
      <w:rFonts w:ascii="Calibri" w:eastAsia="Calibri" w:hAnsi="Calibri" w:cs="Times New Roman"/>
      <w:szCs w:val="24"/>
    </w:rPr>
  </w:style>
  <w:style w:type="character" w:customStyle="1" w:styleId="TitleChar">
    <w:name w:val="Title Char"/>
    <w:basedOn w:val="DefaultParagraphFont"/>
    <w:link w:val="Title"/>
    <w:uiPriority w:val="1"/>
    <w:qFormat/>
    <w:rsid w:val="00A47640"/>
    <w:rPr>
      <w:u w:val="single"/>
    </w:rPr>
  </w:style>
  <w:style w:type="paragraph" w:styleId="Title">
    <w:name w:val="Title"/>
    <w:basedOn w:val="Normal"/>
    <w:link w:val="TitleChar"/>
    <w:uiPriority w:val="1"/>
    <w:qFormat/>
    <w:rsid w:val="00A47640"/>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A47640"/>
    <w:rPr>
      <w:rFonts w:asciiTheme="majorHAnsi" w:eastAsiaTheme="majorEastAsia" w:hAnsiTheme="majorHAnsi" w:cstheme="majorBidi"/>
      <w:spacing w:val="-10"/>
      <w:kern w:val="28"/>
      <w:sz w:val="56"/>
      <w:szCs w:val="56"/>
    </w:rPr>
  </w:style>
  <w:style w:type="paragraph" w:customStyle="1" w:styleId="Card">
    <w:name w:val="Card"/>
    <w:aliases w:val="Medium Grid 21,nonunderlined"/>
    <w:basedOn w:val="Heading1"/>
    <w:autoRedefine/>
    <w:uiPriority w:val="99"/>
    <w:qFormat/>
    <w:rsid w:val="005616C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Strong">
    <w:name w:val="Strong"/>
    <w:basedOn w:val="DefaultParagraphFont"/>
    <w:qFormat/>
    <w:rsid w:val="00A3227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414316">
      <w:bodyDiv w:val="1"/>
      <w:marLeft w:val="0"/>
      <w:marRight w:val="0"/>
      <w:marTop w:val="0"/>
      <w:marBottom w:val="0"/>
      <w:divBdr>
        <w:top w:val="none" w:sz="0" w:space="0" w:color="auto"/>
        <w:left w:val="none" w:sz="0" w:space="0" w:color="auto"/>
        <w:bottom w:val="none" w:sz="0" w:space="0" w:color="auto"/>
        <w:right w:val="none" w:sz="0" w:space="0" w:color="auto"/>
      </w:divBdr>
    </w:div>
    <w:div w:id="724991247">
      <w:bodyDiv w:val="1"/>
      <w:marLeft w:val="0"/>
      <w:marRight w:val="0"/>
      <w:marTop w:val="0"/>
      <w:marBottom w:val="0"/>
      <w:divBdr>
        <w:top w:val="none" w:sz="0" w:space="0" w:color="auto"/>
        <w:left w:val="none" w:sz="0" w:space="0" w:color="auto"/>
        <w:bottom w:val="none" w:sz="0" w:space="0" w:color="auto"/>
        <w:right w:val="none" w:sz="0" w:space="0" w:color="auto"/>
      </w:divBdr>
      <w:divsChild>
        <w:div w:id="973832133">
          <w:marLeft w:val="75"/>
          <w:marRight w:val="75"/>
          <w:marTop w:val="75"/>
          <w:marBottom w:val="75"/>
          <w:divBdr>
            <w:top w:val="none" w:sz="0" w:space="0" w:color="auto"/>
            <w:left w:val="none" w:sz="0" w:space="0" w:color="auto"/>
            <w:bottom w:val="none" w:sz="0" w:space="0" w:color="auto"/>
            <w:right w:val="none" w:sz="0" w:space="0" w:color="auto"/>
          </w:divBdr>
          <w:divsChild>
            <w:div w:id="107520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87929">
      <w:bodyDiv w:val="1"/>
      <w:marLeft w:val="0"/>
      <w:marRight w:val="0"/>
      <w:marTop w:val="0"/>
      <w:marBottom w:val="0"/>
      <w:divBdr>
        <w:top w:val="none" w:sz="0" w:space="0" w:color="auto"/>
        <w:left w:val="none" w:sz="0" w:space="0" w:color="auto"/>
        <w:bottom w:val="none" w:sz="0" w:space="0" w:color="auto"/>
        <w:right w:val="none" w:sz="0" w:space="0" w:color="auto"/>
      </w:divBdr>
      <w:divsChild>
        <w:div w:id="1965453632">
          <w:marLeft w:val="0"/>
          <w:marRight w:val="0"/>
          <w:marTop w:val="0"/>
          <w:marBottom w:val="450"/>
          <w:divBdr>
            <w:top w:val="none" w:sz="0" w:space="0" w:color="auto"/>
            <w:left w:val="none" w:sz="0" w:space="0" w:color="auto"/>
            <w:bottom w:val="none" w:sz="0" w:space="0" w:color="auto"/>
            <w:right w:val="none" w:sz="0" w:space="0" w:color="auto"/>
          </w:divBdr>
        </w:div>
        <w:div w:id="1463574689">
          <w:marLeft w:val="0"/>
          <w:marRight w:val="0"/>
          <w:marTop w:val="0"/>
          <w:marBottom w:val="450"/>
          <w:divBdr>
            <w:top w:val="none" w:sz="0" w:space="0" w:color="auto"/>
            <w:left w:val="none" w:sz="0" w:space="0" w:color="auto"/>
            <w:bottom w:val="none" w:sz="0" w:space="0" w:color="auto"/>
            <w:right w:val="none" w:sz="0" w:space="0" w:color="auto"/>
          </w:divBdr>
        </w:div>
      </w:divsChild>
    </w:div>
    <w:div w:id="1408187339">
      <w:bodyDiv w:val="1"/>
      <w:marLeft w:val="0"/>
      <w:marRight w:val="0"/>
      <w:marTop w:val="0"/>
      <w:marBottom w:val="0"/>
      <w:divBdr>
        <w:top w:val="none" w:sz="0" w:space="0" w:color="auto"/>
        <w:left w:val="none" w:sz="0" w:space="0" w:color="auto"/>
        <w:bottom w:val="none" w:sz="0" w:space="0" w:color="auto"/>
        <w:right w:val="none" w:sz="0" w:space="0" w:color="auto"/>
      </w:divBdr>
    </w:div>
    <w:div w:id="1488130807">
      <w:bodyDiv w:val="1"/>
      <w:marLeft w:val="0"/>
      <w:marRight w:val="0"/>
      <w:marTop w:val="0"/>
      <w:marBottom w:val="0"/>
      <w:divBdr>
        <w:top w:val="none" w:sz="0" w:space="0" w:color="auto"/>
        <w:left w:val="none" w:sz="0" w:space="0" w:color="auto"/>
        <w:bottom w:val="none" w:sz="0" w:space="0" w:color="auto"/>
        <w:right w:val="none" w:sz="0" w:space="0" w:color="auto"/>
      </w:divBdr>
    </w:div>
    <w:div w:id="1713191263">
      <w:bodyDiv w:val="1"/>
      <w:marLeft w:val="0"/>
      <w:marRight w:val="0"/>
      <w:marTop w:val="0"/>
      <w:marBottom w:val="0"/>
      <w:divBdr>
        <w:top w:val="none" w:sz="0" w:space="0" w:color="auto"/>
        <w:left w:val="none" w:sz="0" w:space="0" w:color="auto"/>
        <w:bottom w:val="none" w:sz="0" w:space="0" w:color="auto"/>
        <w:right w:val="none" w:sz="0" w:space="0" w:color="auto"/>
      </w:divBdr>
    </w:div>
    <w:div w:id="1877353411">
      <w:bodyDiv w:val="1"/>
      <w:marLeft w:val="0"/>
      <w:marRight w:val="0"/>
      <w:marTop w:val="0"/>
      <w:marBottom w:val="0"/>
      <w:divBdr>
        <w:top w:val="none" w:sz="0" w:space="0" w:color="auto"/>
        <w:left w:val="none" w:sz="0" w:space="0" w:color="auto"/>
        <w:bottom w:val="none" w:sz="0" w:space="0" w:color="auto"/>
        <w:right w:val="none" w:sz="0" w:space="0" w:color="auto"/>
      </w:divBdr>
      <w:divsChild>
        <w:div w:id="367994872">
          <w:marLeft w:val="75"/>
          <w:marRight w:val="75"/>
          <w:marTop w:val="75"/>
          <w:marBottom w:val="75"/>
          <w:divBdr>
            <w:top w:val="none" w:sz="0" w:space="0" w:color="auto"/>
            <w:left w:val="none" w:sz="0" w:space="0" w:color="auto"/>
            <w:bottom w:val="none" w:sz="0" w:space="0" w:color="auto"/>
            <w:right w:val="none" w:sz="0" w:space="0" w:color="auto"/>
          </w:divBdr>
          <w:divsChild>
            <w:div w:id="75474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621499">
      <w:bodyDiv w:val="1"/>
      <w:marLeft w:val="0"/>
      <w:marRight w:val="0"/>
      <w:marTop w:val="0"/>
      <w:marBottom w:val="0"/>
      <w:divBdr>
        <w:top w:val="none" w:sz="0" w:space="0" w:color="auto"/>
        <w:left w:val="none" w:sz="0" w:space="0" w:color="auto"/>
        <w:bottom w:val="none" w:sz="0" w:space="0" w:color="auto"/>
        <w:right w:val="none" w:sz="0" w:space="0" w:color="auto"/>
      </w:divBdr>
      <w:divsChild>
        <w:div w:id="212278566">
          <w:marLeft w:val="0"/>
          <w:marRight w:val="0"/>
          <w:marTop w:val="0"/>
          <w:marBottom w:val="450"/>
          <w:divBdr>
            <w:top w:val="none" w:sz="0" w:space="0" w:color="auto"/>
            <w:left w:val="none" w:sz="0" w:space="0" w:color="auto"/>
            <w:bottom w:val="none" w:sz="0" w:space="0" w:color="auto"/>
            <w:right w:val="none" w:sz="0" w:space="0" w:color="auto"/>
          </w:divBdr>
        </w:div>
        <w:div w:id="1040860458">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briefly.com/2021/01/22/disclosure-in-numbers-by-peter-zhang/?fbclid=IwAR0q5uCO74vLhYipH8QEO0PrLhY7CiIOwlEJUWEmnIVdqCmlM-jC4A-8rk0" TargetMode="External"/><Relationship Id="rId13" Type="http://schemas.openxmlformats.org/officeDocument/2006/relationships/hyperlink" Target="https://www.health.harvard.edu/diseases-and-conditions/gastroesophageal-reflux-disease" TargetMode="External"/><Relationship Id="rId18" Type="http://schemas.openxmlformats.org/officeDocument/2006/relationships/hyperlink" Target="https://www.marijuanatimes.org/patenting-cannabis-strains-good-or-bad%20//" TargetMode="External"/><Relationship Id="rId26" Type="http://schemas.openxmlformats.org/officeDocument/2006/relationships/hyperlink" Target="http://www.newportbiotech.com/pages/blog/entry/48/" TargetMode="External"/><Relationship Id="rId3" Type="http://schemas.openxmlformats.org/officeDocument/2006/relationships/styles" Target="styles.xml"/><Relationship Id="rId21" Type="http://schemas.openxmlformats.org/officeDocument/2006/relationships/hyperlink" Target="https://www.wto.org/english/tratop_e/tradfa_e/tradfa_e.htm" TargetMode="External"/><Relationship Id="rId7" Type="http://schemas.openxmlformats.org/officeDocument/2006/relationships/image" Target="media/image2.png"/><Relationship Id="rId12" Type="http://schemas.openxmlformats.org/officeDocument/2006/relationships/hyperlink" Target="https://www.health.harvard.edu/blog/cannabis-is-medicine-dont-make-it-taste-good-2019060516764" TargetMode="External"/><Relationship Id="rId17" Type="http://schemas.openxmlformats.org/officeDocument/2006/relationships/image" Target="media/image3.png"/><Relationship Id="rId25" Type="http://schemas.openxmlformats.org/officeDocument/2006/relationships/hyperlink" Target="https://www.cato.org/free-trade-bulletin/unnecessary-proposal-wto-waiver-intellectual-property-rights-covid-19-vaccines%5d/Kankee" TargetMode="External"/><Relationship Id="rId2" Type="http://schemas.openxmlformats.org/officeDocument/2006/relationships/numbering" Target="numbering.xml"/><Relationship Id="rId16" Type="http://schemas.openxmlformats.org/officeDocument/2006/relationships/hyperlink" Target="https://storymaps.arcgis.com/stories/4c839fb0499a453d88be4ab862a96f37%20//" TargetMode="External"/><Relationship Id="rId20" Type="http://schemas.openxmlformats.org/officeDocument/2006/relationships/hyperlink" Target="https://www.nytimes.com/2020/05/14/business/wto-chief-roberto-azevedo.html" TargetMode="External"/><Relationship Id="rId29" Type="http://schemas.openxmlformats.org/officeDocument/2006/relationships/hyperlink" Target="https://foreignpolicy.com/2020/04/09/coronavirus-pandemic-peace-talks-yemen-houthi-saudi-arabia/"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health.harvard.edu/blog/medical-marijuana-2018011513085%20//" TargetMode="External"/><Relationship Id="rId24" Type="http://schemas.openxmlformats.org/officeDocument/2006/relationships/hyperlink" Target="https://www.wto.org/english/docs_e/legal_e/27-trips_04c_e.htm"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health.harvard.edu/diseases-and-conditions/treating-interstitial-cystitis" TargetMode="External"/><Relationship Id="rId23" Type="http://schemas.openxmlformats.org/officeDocument/2006/relationships/hyperlink" Target="https://www.wto.org/english/docs_e/legal_e/27-trips_04c_e.htm" TargetMode="External"/><Relationship Id="rId28" Type="http://schemas.openxmlformats.org/officeDocument/2006/relationships/hyperlink" Target="https://www.foreignaffairs.com/articles/china/2020-04-23/do-pandemics-promote-peace" TargetMode="External"/><Relationship Id="rId10" Type="http://schemas.openxmlformats.org/officeDocument/2006/relationships/hyperlink" Target="https://www.vbriefly.com/2020/12/31/five-trends-among-e-debate-competitors-by-peter-zhang/" TargetMode="External"/><Relationship Id="rId19" Type="http://schemas.openxmlformats.org/officeDocument/2006/relationships/hyperlink" Target="https://www.project-syndicate.org/commentary/world-trade-organization-revive-appellate-body-by-shang-jin-wei-and-xinding-yu-2019-1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vbriefly.com/2021/01/22/disclosure-in-numbers-by-peter-zhang/?fbclid=IwAR0q5uCO74vLhYipH8QEO0PrLhY7CiIOwlEJUWEmnIVdqCmlM-jC4A-8rk0" TargetMode="External"/><Relationship Id="rId14" Type="http://schemas.openxmlformats.org/officeDocument/2006/relationships/hyperlink" Target="https://www.health.harvard.edu/diseases-and-conditions/the-facts-about-parkinsons-disease" TargetMode="External"/><Relationship Id="rId22" Type="http://schemas.openxmlformats.org/officeDocument/2006/relationships/hyperlink" Target="https://www.wto.org/english/thewto_e/minist_e/mc10_e/briefing_notes_e/brief_agriculture_e.htm" TargetMode="External"/><Relationship Id="rId27" Type="http://schemas.openxmlformats.org/officeDocument/2006/relationships/hyperlink" Target="https://foreignpolicy.com/2020/05/13/coronavirus-pandemic-depression-economy-world-war%20//" TargetMode="External"/><Relationship Id="rId30" Type="http://schemas.openxmlformats.org/officeDocument/2006/relationships/hyperlink" Target="https://www.washingtonpost.com/outlook/2019/11/05/trump-keeps-talking-about-keeping-middle-east-oil-that-would-be-illeg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an.DESKTOP-EQE42S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95D79-5485-4E13-A512-3812C0AC7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1870</TotalTime>
  <Pages>20</Pages>
  <Words>7001</Words>
  <Characters>39906</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Jayden Bai</cp:lastModifiedBy>
  <cp:revision>115</cp:revision>
  <dcterms:created xsi:type="dcterms:W3CDTF">2021-02-18T00:43:00Z</dcterms:created>
  <dcterms:modified xsi:type="dcterms:W3CDTF">2021-09-11T01:27:00Z</dcterms:modified>
</cp:coreProperties>
</file>