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57CFF" w14:textId="3BEE6D9B" w:rsidR="007560D1" w:rsidRDefault="00E50E37" w:rsidP="00E50E37">
      <w:pPr>
        <w:pStyle w:val="Heading1"/>
      </w:pPr>
      <w:r>
        <w:t>1NC</w:t>
      </w:r>
    </w:p>
    <w:p w14:paraId="590FA650" w14:textId="797FB030" w:rsidR="00892756" w:rsidRDefault="00892756" w:rsidP="003A5539">
      <w:pPr>
        <w:pStyle w:val="Heading2"/>
      </w:pPr>
      <w:r>
        <w:t>1</w:t>
      </w:r>
    </w:p>
    <w:p w14:paraId="32971CD8" w14:textId="1554CA5C" w:rsidR="00892756" w:rsidRDefault="00892756" w:rsidP="00892756">
      <w:pPr>
        <w:pStyle w:val="Heading3"/>
      </w:pPr>
      <w:r>
        <w:t>OFF</w:t>
      </w:r>
    </w:p>
    <w:p w14:paraId="166FE34B" w14:textId="0B1C974D" w:rsidR="0069483C" w:rsidRPr="00CA2FE7" w:rsidRDefault="0069483C" w:rsidP="0069483C">
      <w:pPr>
        <w:pStyle w:val="Heading4"/>
        <w:rPr>
          <w:rFonts w:asciiTheme="minorHAnsi" w:hAnsiTheme="minorHAnsi" w:cstheme="minorHAnsi"/>
        </w:rPr>
      </w:pPr>
      <w:r w:rsidRPr="00CA2FE7">
        <w:rPr>
          <w:rFonts w:asciiTheme="minorHAnsi" w:hAnsiTheme="minorHAnsi" w:cstheme="minorHAnsi"/>
        </w:rPr>
        <w:t xml:space="preserve">Technology has created an age of constant information and signifiers floating through our phones and computers as media. This creates a </w:t>
      </w:r>
      <w:r w:rsidRPr="00CA2FE7">
        <w:rPr>
          <w:rFonts w:asciiTheme="minorHAnsi" w:hAnsiTheme="minorHAnsi" w:cstheme="minorHAnsi"/>
          <w:u w:val="single"/>
        </w:rPr>
        <w:t>dyslexia</w:t>
      </w:r>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These signifiers </w:t>
      </w:r>
      <w:r>
        <w:rPr>
          <w:rFonts w:asciiTheme="minorHAnsi" w:hAnsiTheme="minorHAnsi" w:cstheme="minorHAnsi"/>
        </w:rPr>
        <w:t>come prior to action</w:t>
      </w:r>
      <w:r w:rsidRPr="00CA2FE7">
        <w:rPr>
          <w:rFonts w:asciiTheme="minorHAnsi" w:hAnsiTheme="minorHAnsi" w:cstheme="minorHAnsi"/>
        </w:rPr>
        <w:t xml:space="preserve">, thus </w:t>
      </w:r>
      <w:r w:rsidRPr="00CA2FE7">
        <w:rPr>
          <w:rFonts w:asciiTheme="minorHAnsi" w:hAnsiTheme="minorHAnsi" w:cstheme="minorHAnsi"/>
          <w:u w:val="single"/>
        </w:rPr>
        <w:t xml:space="preserve">the role of the ballot is to disrupt </w:t>
      </w:r>
      <w:proofErr w:type="spellStart"/>
      <w:r w:rsidRPr="00CA2FE7">
        <w:rPr>
          <w:rFonts w:asciiTheme="minorHAnsi" w:hAnsiTheme="minorHAnsi" w:cstheme="minorHAnsi"/>
          <w:u w:val="single"/>
        </w:rPr>
        <w:t>semiocapitalism</w:t>
      </w:r>
      <w:proofErr w:type="spellEnd"/>
      <w:r w:rsidRPr="00CA2FE7">
        <w:rPr>
          <w:rFonts w:asciiTheme="minorHAnsi" w:hAnsiTheme="minorHAnsi" w:cstheme="minorHAnsi"/>
        </w:rPr>
        <w:t xml:space="preserve">. </w:t>
      </w:r>
    </w:p>
    <w:p w14:paraId="5D6F7C40" w14:textId="77777777" w:rsidR="0069483C" w:rsidRPr="00CA2FE7" w:rsidRDefault="0069483C" w:rsidP="0069483C">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2009. P. 40-42 // LEX JB]</w:t>
      </w:r>
    </w:p>
    <w:p w14:paraId="18FE9272" w14:textId="77777777" w:rsidR="0069483C" w:rsidRPr="00CA2FE7" w:rsidRDefault="0069483C" w:rsidP="0069483C">
      <w:pPr>
        <w:pStyle w:val="ListParagraph"/>
        <w:numPr>
          <w:ilvl w:val="0"/>
          <w:numId w:val="21"/>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7944E82B" w14:textId="77777777" w:rsidR="0069483C" w:rsidRPr="00CA2FE7" w:rsidRDefault="0069483C" w:rsidP="0069483C">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Individuals are not 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w:t>
      </w:r>
      <w:proofErr w:type="spellStart"/>
      <w:r w:rsidRPr="00CA2FE7">
        <w:rPr>
          <w:rFonts w:asciiTheme="minorHAnsi" w:hAnsiTheme="minorHAnsi" w:cstheme="minorHAnsi"/>
          <w:sz w:val="16"/>
        </w:rPr>
        <w:t>Marazzi</w:t>
      </w:r>
      <w:proofErr w:type="spellEnd"/>
      <w:r w:rsidRPr="00CA2FE7">
        <w:rPr>
          <w:rFonts w:asciiTheme="minorHAnsi" w:hAnsiTheme="minorHAnsi" w:cstheme="minorHAnsi"/>
          <w:sz w:val="16"/>
        </w:rPr>
        <w:t xml:space="preserve">,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CA2FE7">
        <w:rPr>
          <w:rStyle w:val="Emphasis"/>
          <w:rFonts w:asciiTheme="minorHAnsi" w:hAnsiTheme="minorHAnsi" w:cstheme="minorHAnsi"/>
          <w:highlight w:val="green"/>
        </w:rPr>
        <w:t>incapable of maintaining</w:t>
      </w:r>
      <w:r w:rsidRPr="00CA2FE7">
        <w:rPr>
          <w:rStyle w:val="Emphasis"/>
          <w:rFonts w:asciiTheme="minorHAnsi" w:hAnsiTheme="minorHAnsi" w:cstheme="minorHAnsi"/>
        </w:rPr>
        <w:t xml:space="preserve"> concentrated </w:t>
      </w:r>
      <w:r w:rsidRPr="00CA2FE7">
        <w:rPr>
          <w:rStyle w:val="Emphasis"/>
          <w:rFonts w:asciiTheme="minorHAnsi" w:hAnsiTheme="minorHAnsi" w:cstheme="minorHAnsi"/>
          <w:highlight w:val="green"/>
        </w:rPr>
        <w:t>attention 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exposed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long term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time for love, tenderness, nature, pleasure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our temporality cannot follow the insane speed of the hypercomplex</w:t>
      </w:r>
      <w:r w:rsidRPr="00CA2FE7">
        <w:rPr>
          <w:rStyle w:val="Emphasis"/>
          <w:rFonts w:asciiTheme="minorHAnsi" w:hAnsiTheme="minorHAnsi" w:cstheme="minorHAnsi"/>
        </w:rPr>
        <w:t xml:space="preserve"> digital </w:t>
      </w:r>
      <w:r w:rsidRPr="00CA2FE7">
        <w:rPr>
          <w:rStyle w:val="Emphasis"/>
          <w:rFonts w:asciiTheme="minorHAnsi" w:hAnsiTheme="minorHAnsi" w:cstheme="minorHAnsi"/>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 xml:space="preserve">The universe of transmitters, or cyberspace, now proceeds at a superhuman velocity and becomes untranslatable for the universe of receivers, or </w:t>
      </w:r>
      <w:proofErr w:type="spellStart"/>
      <w:r w:rsidRPr="00CA2FE7">
        <w:rPr>
          <w:rStyle w:val="Emphasis"/>
          <w:rFonts w:asciiTheme="minorHAnsi" w:hAnsiTheme="minorHAnsi" w:cstheme="minorHAnsi"/>
        </w:rPr>
        <w:t>cybertime</w:t>
      </w:r>
      <w:proofErr w:type="spellEnd"/>
      <w:r w:rsidRPr="00CA2FE7">
        <w:rPr>
          <w:rStyle w:val="Emphasis"/>
          <w:rFonts w:asciiTheme="minorHAnsi" w:hAnsiTheme="minorHAnsi" w:cstheme="minorHAnsi"/>
        </w:rPr>
        <w:t>,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made its 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human kind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 xml:space="preserve">illegal drugs were replaced by those legal substances which the pharmaceutical industry in a white coat made available for its victims and this was the epoch of anti-depressants, of </w:t>
      </w:r>
      <w:proofErr w:type="spellStart"/>
      <w:r w:rsidRPr="00CA2FE7">
        <w:rPr>
          <w:rStyle w:val="Emphasis"/>
          <w:rFonts w:asciiTheme="minorHAnsi" w:hAnsiTheme="minorHAnsi" w:cstheme="minorHAnsi"/>
        </w:rPr>
        <w:t>euphorics</w:t>
      </w:r>
      <w:proofErr w:type="spellEnd"/>
      <w:r w:rsidRPr="00CA2FE7">
        <w:rPr>
          <w:rStyle w:val="Emphasis"/>
          <w:rFonts w:asciiTheme="minorHAnsi" w:hAnsiTheme="minorHAnsi" w:cstheme="minorHAnsi"/>
        </w:rPr>
        <w:t xml:space="preserve">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638BA1C5" w14:textId="77777777" w:rsidR="0069483C" w:rsidRPr="00CA2FE7" w:rsidRDefault="0069483C" w:rsidP="0069483C">
      <w:pPr>
        <w:pStyle w:val="Heading4"/>
        <w:rPr>
          <w:rFonts w:asciiTheme="minorHAnsi" w:hAnsiTheme="minorHAnsi" w:cstheme="minorHAnsi"/>
        </w:rPr>
      </w:pPr>
      <w:r w:rsidRPr="00CA2FE7">
        <w:rPr>
          <w:rFonts w:asciiTheme="minorHAnsi" w:hAnsiTheme="minorHAnsi" w:cstheme="minorHAnsi"/>
        </w:rPr>
        <w:t xml:space="preserve">The topic’s call for unionization and strikes might have worked a century ago, but post digital infosphere, the solvency is impossible. </w:t>
      </w:r>
    </w:p>
    <w:p w14:paraId="7EC9EEFC" w14:textId="77777777" w:rsidR="0069483C" w:rsidRPr="00CA2FE7" w:rsidRDefault="0069483C" w:rsidP="0069483C">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sidRPr="00CA2FE7">
        <w:rPr>
          <w:rFonts w:asciiTheme="minorHAnsi" w:hAnsiTheme="minorHAnsi" w:cstheme="minorHAnsi"/>
          <w:sz w:val="18"/>
          <w:szCs w:val="18"/>
        </w:rPr>
        <w:t>Exhastion</w:t>
      </w:r>
      <w:proofErr w:type="spellEnd"/>
      <w:r w:rsidRPr="00CA2FE7">
        <w:rPr>
          <w:rFonts w:asciiTheme="minorHAnsi" w:hAnsiTheme="minorHAnsi" w:cstheme="minorHAnsi"/>
          <w:sz w:val="18"/>
          <w:szCs w:val="18"/>
        </w:rPr>
        <w:t xml:space="preserve"> and Subjectivity.” After the Future,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107-108 // LEX JB]</w:t>
      </w:r>
    </w:p>
    <w:p w14:paraId="23E23362" w14:textId="77777777" w:rsidR="0069483C" w:rsidRPr="00CA2FE7" w:rsidRDefault="0069483C" w:rsidP="0069483C">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financial </w:t>
      </w:r>
      <w:r w:rsidRPr="00CA2FE7">
        <w:rPr>
          <w:rStyle w:val="Emphasis"/>
          <w:rFonts w:asciiTheme="minorHAnsi" w:hAnsiTheme="minorHAnsi" w:cstheme="minorHAnsi"/>
        </w:rPr>
        <w:t>cycle is bleeding the social environment dry</w:t>
      </w:r>
      <w:r w:rsidRPr="00CA2FE7">
        <w:rPr>
          <w:rFonts w:asciiTheme="minorHAnsi" w:hAnsiTheme="minorHAnsi" w:cstheme="minorHAnsi"/>
          <w:sz w:val="16"/>
        </w:rPr>
        <w:t xml:space="preserve">: sucking energies, resources, and the future. And giving nothing back. </w:t>
      </w:r>
      <w:r w:rsidRPr="00CA2FE7">
        <w:rPr>
          <w:rStyle w:val="Emphasis"/>
          <w:rFonts w:asciiTheme="minorHAnsi" w:hAnsiTheme="minorHAnsi" w:cstheme="minorHAnsi"/>
        </w:rPr>
        <w:t>Recovery of the financial process of valorization of capital is totally separated from the cycle of material production</w:t>
      </w:r>
      <w:r w:rsidRPr="00CA2FE7">
        <w:rPr>
          <w:rFonts w:asciiTheme="minorHAnsi" w:hAnsiTheme="minorHAnsi" w:cstheme="minorHAnsi"/>
          <w:sz w:val="16"/>
        </w:rPr>
        <w:t xml:space="preserve"> and social demand. </w:t>
      </w:r>
      <w:r w:rsidRPr="00CA2FE7">
        <w:rPr>
          <w:rStyle w:val="Emphasis"/>
          <w:rFonts w:asciiTheme="minorHAnsi" w:hAnsiTheme="minorHAnsi" w:cstheme="minorHAnsi"/>
        </w:rPr>
        <w:t xml:space="preserve">Financial </w:t>
      </w:r>
      <w:r w:rsidRPr="00CA2FE7">
        <w:rPr>
          <w:rStyle w:val="Emphasis"/>
          <w:rFonts w:asciiTheme="minorHAnsi" w:hAnsiTheme="minorHAnsi" w:cstheme="minorHAnsi"/>
          <w:highlight w:val="green"/>
        </w:rPr>
        <w:t>capitalism has obtained autonomy from social life</w:t>
      </w:r>
      <w:r w:rsidRPr="00CA2FE7">
        <w:rPr>
          <w:rFonts w:asciiTheme="minorHAnsi" w:hAnsiTheme="minorHAnsi" w:cstheme="minorHAnsi"/>
          <w:sz w:val="16"/>
        </w:rPr>
        <w:t xml:space="preserve">. Let’s </w:t>
      </w:r>
      <w:r w:rsidRPr="00CA2FE7">
        <w:rPr>
          <w:rStyle w:val="Emphasis"/>
          <w:rFonts w:asciiTheme="minorHAnsi" w:hAnsiTheme="minorHAnsi" w:cstheme="minorHAnsi"/>
          <w:highlight w:val="green"/>
        </w:rPr>
        <w:t>consider the political</w:t>
      </w:r>
      <w:r w:rsidRPr="00CA2FE7">
        <w:rPr>
          <w:rStyle w:val="Emphasis"/>
          <w:rFonts w:asciiTheme="minorHAnsi" w:hAnsiTheme="minorHAnsi" w:cstheme="minorHAnsi"/>
        </w:rPr>
        <w:t xml:space="preserve"> side of the same </w:t>
      </w:r>
      <w:r w:rsidRPr="00CA2FE7">
        <w:rPr>
          <w:rStyle w:val="Emphasis"/>
          <w:rFonts w:asciiTheme="minorHAnsi" w:hAnsiTheme="minorHAnsi" w:cstheme="minorHAnsi"/>
          <w:highlight w:val="green"/>
        </w:rPr>
        <w:t>problem: once upon a time</w:t>
      </w:r>
      <w:r w:rsidRPr="00CA2FE7">
        <w:rPr>
          <w:rStyle w:val="Emphasis"/>
          <w:rFonts w:asciiTheme="minorHAnsi" w:hAnsiTheme="minorHAnsi" w:cstheme="minorHAnsi"/>
        </w:rPr>
        <w:t xml:space="preserve"> when </w:t>
      </w:r>
      <w:r w:rsidRPr="00CA2FE7">
        <w:rPr>
          <w:rStyle w:val="Emphasis"/>
          <w:rFonts w:asciiTheme="minorHAnsi" w:hAnsiTheme="minorHAnsi" w:cstheme="minorHAnsi"/>
          <w:highlight w:val="green"/>
        </w:rPr>
        <w:t>society was suffering</w:t>
      </w:r>
      <w:r w:rsidRPr="00CA2FE7">
        <w:rPr>
          <w:rStyle w:val="Emphasis"/>
          <w:rFonts w:asciiTheme="minorHAnsi" w:hAnsiTheme="minorHAnsi" w:cstheme="minorHAnsi"/>
        </w:rPr>
        <w:t xml:space="preserve"> the blows of </w:t>
      </w:r>
      <w:r w:rsidRPr="00CA2FE7">
        <w:rPr>
          <w:rStyle w:val="Emphasis"/>
          <w:rFonts w:asciiTheme="minorHAnsi" w:hAnsiTheme="minorHAnsi" w:cstheme="minorHAnsi"/>
          <w:highlight w:val="green"/>
        </w:rPr>
        <w:t>recession, workers reacted with strikes</w:t>
      </w:r>
      <w:r w:rsidRPr="00CA2FE7">
        <w:rPr>
          <w:rStyle w:val="Emphasis"/>
          <w:rFonts w:asciiTheme="minorHAnsi" w:hAnsiTheme="minorHAnsi" w:cstheme="minorHAnsi"/>
        </w:rPr>
        <w:t xml:space="preserve">, struggle </w:t>
      </w:r>
      <w:r w:rsidRPr="00CA2FE7">
        <w:rPr>
          <w:rStyle w:val="Emphasis"/>
          <w:rFonts w:asciiTheme="minorHAnsi" w:hAnsiTheme="minorHAnsi" w:cstheme="minorHAnsi"/>
          <w:highlight w:val="green"/>
        </w:rPr>
        <w:t>and political organization</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forced state intervention</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increase demand</w:t>
      </w:r>
      <w:r w:rsidRPr="00CA2FE7">
        <w:rPr>
          <w:rStyle w:val="Emphasis"/>
          <w:rFonts w:asciiTheme="minorHAnsi" w:hAnsiTheme="minorHAnsi" w:cstheme="minorHAnsi"/>
        </w:rPr>
        <w:t xml:space="preserve">. Industrial growth needed mass consumption and social stability. What is impressive </w:t>
      </w:r>
      <w:r w:rsidRPr="00CA2FE7">
        <w:rPr>
          <w:rStyle w:val="Emphasis"/>
          <w:rFonts w:asciiTheme="minorHAnsi" w:hAnsiTheme="minorHAnsi" w:cstheme="minorHAnsi"/>
          <w:highlight w:val="green"/>
        </w:rPr>
        <w:t>in the ongoing crisis</w:t>
      </w:r>
      <w:r w:rsidRPr="00CA2FE7">
        <w:rPr>
          <w:rStyle w:val="Emphasis"/>
          <w:rFonts w:asciiTheme="minorHAnsi" w:hAnsiTheme="minorHAnsi" w:cstheme="minorHAnsi"/>
        </w:rPr>
        <w:t xml:space="preserve">, on the contrary, is </w:t>
      </w:r>
      <w:r w:rsidRPr="00CA2FE7">
        <w:rPr>
          <w:rStyle w:val="Emphasis"/>
          <w:rFonts w:asciiTheme="minorHAnsi" w:hAnsiTheme="minorHAnsi" w:cstheme="minorHAnsi"/>
          <w:highlight w:val="green"/>
        </w:rPr>
        <w:t>the widespread passivity of the workers, their inability to unionize</w:t>
      </w:r>
      <w:r w:rsidRPr="00CA2FE7">
        <w:rPr>
          <w:rFonts w:asciiTheme="minorHAnsi" w:hAnsiTheme="minorHAnsi" w:cstheme="minorHAnsi"/>
          <w:sz w:val="16"/>
        </w:rPr>
        <w:t xml:space="preserve">. The political trend in Europe is </w:t>
      </w:r>
      <w:r w:rsidRPr="00CA2FE7">
        <w:rPr>
          <w:rStyle w:val="Emphasis"/>
          <w:rFonts w:asciiTheme="minorHAnsi" w:hAnsiTheme="minorHAnsi" w:cstheme="minorHAnsi"/>
        </w:rPr>
        <w:t>the meltdown of leftist parties and the labor movement</w:t>
      </w:r>
      <w:r w:rsidRPr="00CA2FE7">
        <w:rPr>
          <w:rFonts w:asciiTheme="minorHAnsi" w:hAnsiTheme="minorHAnsi" w:cstheme="minorHAnsi"/>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CA2FE7">
        <w:rPr>
          <w:rStyle w:val="Emphasis"/>
          <w:rFonts w:asciiTheme="minorHAnsi" w:hAnsiTheme="minorHAnsi" w:cstheme="minorHAnsi"/>
          <w:highlight w:val="green"/>
        </w:rPr>
        <w:t>no</w:t>
      </w:r>
      <w:r w:rsidRPr="00CA2FE7">
        <w:rPr>
          <w:rStyle w:val="Emphasis"/>
          <w:rFonts w:asciiTheme="minorHAnsi" w:hAnsiTheme="minorHAnsi" w:cstheme="minorHAnsi"/>
        </w:rPr>
        <w:t xml:space="preserve"> organized </w:t>
      </w:r>
      <w:r w:rsidRPr="00CA2FE7">
        <w:rPr>
          <w:rStyle w:val="Emphasis"/>
          <w:rFonts w:asciiTheme="minorHAnsi" w:hAnsiTheme="minorHAnsi" w:cstheme="minorHAnsi"/>
          <w:highlight w:val="green"/>
        </w:rPr>
        <w:t>reaction has surfaced</w:t>
      </w:r>
      <w:r w:rsidRPr="00CA2FE7">
        <w:rPr>
          <w:rFonts w:asciiTheme="minorHAnsi" w:hAnsiTheme="minorHAnsi" w:cstheme="minorHAnsi"/>
          <w:sz w:val="16"/>
        </w:rPr>
        <w:t xml:space="preserve">. People suffer and cry alone. </w:t>
      </w:r>
      <w:r w:rsidRPr="00CA2FE7">
        <w:rPr>
          <w:rStyle w:val="Emphasis"/>
          <w:rFonts w:asciiTheme="minorHAnsi" w:hAnsiTheme="minorHAnsi" w:cstheme="minorHAnsi"/>
          <w:highlight w:val="green"/>
        </w:rPr>
        <w:t>In the old time of industrial capitalism, the working class could fight against a target that was precisely identified: the boss</w:t>
      </w:r>
      <w:r w:rsidRPr="00CA2FE7">
        <w:rPr>
          <w:rFonts w:asciiTheme="minorHAnsi" w:hAnsiTheme="minorHAnsi" w:cstheme="minorHAnsi"/>
          <w:sz w:val="16"/>
        </w:rPr>
        <w:t xml:space="preserve">, the entrepreneur who was the owner of </w:t>
      </w:r>
      <w:r w:rsidRPr="00CA2FE7">
        <w:rPr>
          <w:rStyle w:val="Emphasis"/>
          <w:rFonts w:asciiTheme="minorHAnsi" w:hAnsiTheme="minorHAnsi" w:cstheme="minorHAnsi"/>
        </w:rPr>
        <w:t>material things like the factory</w:t>
      </w:r>
      <w:r w:rsidRPr="00CA2FE7">
        <w:rPr>
          <w:rFonts w:asciiTheme="minorHAnsi" w:hAnsiTheme="minorHAnsi" w:cstheme="minorHAnsi"/>
          <w:sz w:val="16"/>
        </w:rPr>
        <w:t xml:space="preserve">, and of the product of his laborers. </w:t>
      </w:r>
      <w:r w:rsidRPr="00CA2FE7">
        <w:rPr>
          <w:rStyle w:val="Emphasis"/>
          <w:rFonts w:asciiTheme="minorHAnsi" w:hAnsiTheme="minorHAnsi" w:cstheme="minorHAnsi"/>
          <w:highlight w:val="green"/>
        </w:rPr>
        <w:t>Nowadays the boss has vanished. He is fragmented into billions of financial segments</w:t>
      </w:r>
      <w:r w:rsidRPr="00CA2FE7">
        <w:rPr>
          <w:rFonts w:asciiTheme="minorHAnsi" w:hAnsiTheme="minorHAnsi" w:cstheme="minorHAnsi"/>
          <w:sz w:val="16"/>
        </w:rPr>
        <w:t xml:space="preserve">, and disseminated into millions of financial agents scattered </w:t>
      </w:r>
      <w:r w:rsidRPr="00CA2FE7">
        <w:rPr>
          <w:rStyle w:val="Emphasis"/>
          <w:rFonts w:asciiTheme="minorHAnsi" w:hAnsiTheme="minorHAnsi" w:cstheme="minorHAnsi"/>
          <w:highlight w:val="green"/>
        </w:rPr>
        <w:t>all around the world</w:t>
      </w:r>
      <w:r w:rsidRPr="00CA2FE7">
        <w:rPr>
          <w:rFonts w:asciiTheme="minorHAnsi" w:hAnsiTheme="minorHAnsi" w:cstheme="minorHAnsi"/>
          <w:sz w:val="16"/>
        </w:rPr>
        <w:t xml:space="preserve">. The workers themselves are part of recombinant financial capital. </w:t>
      </w:r>
      <w:r w:rsidRPr="00CA2FE7">
        <w:rPr>
          <w:rStyle w:val="Emphasis"/>
          <w:rFonts w:asciiTheme="minorHAnsi" w:hAnsiTheme="minorHAnsi" w:cstheme="minorHAnsi"/>
        </w:rPr>
        <w:t>They are expecting future revenues from their pension</w:t>
      </w:r>
      <w:r w:rsidRPr="00CA2FE7">
        <w:rPr>
          <w:rFonts w:asciiTheme="minorHAnsi" w:hAnsiTheme="minorHAnsi" w:cstheme="minorHAnsi"/>
          <w:sz w:val="16"/>
        </w:rPr>
        <w:t xml:space="preserve"> fund investments. They own stock options in the enterprise exploiting their labor. </w:t>
      </w:r>
      <w:r w:rsidRPr="00CA2FE7">
        <w:rPr>
          <w:rStyle w:val="Emphasis"/>
          <w:rFonts w:asciiTheme="minorHAnsi" w:hAnsiTheme="minorHAnsi" w:cstheme="minorHAnsi"/>
        </w:rPr>
        <w:t>They are hooked up, like a fly in a spider web</w:t>
      </w:r>
      <w:r w:rsidRPr="00CA2FE7">
        <w:rPr>
          <w:rFonts w:asciiTheme="minorHAnsi" w:hAnsiTheme="minorHAnsi" w:cstheme="minorHAnsi"/>
          <w:sz w:val="16"/>
        </w:rPr>
        <w:t xml:space="preserve">, and if they move, they get strangled, but if they don’t move, the spider will suck their life from them. </w:t>
      </w:r>
      <w:r w:rsidRPr="00CA2FE7">
        <w:rPr>
          <w:rStyle w:val="Emphasis"/>
          <w:rFonts w:asciiTheme="minorHAnsi" w:hAnsiTheme="minorHAnsi" w:cstheme="minorHAnsi"/>
        </w:rPr>
        <w:t>Society may rot, fall apart, agonize</w:t>
      </w:r>
      <w:r w:rsidRPr="00CA2FE7">
        <w:rPr>
          <w:rFonts w:asciiTheme="minorHAnsi" w:hAnsiTheme="minorHAnsi" w:cstheme="minorHAnsi"/>
          <w:sz w:val="16"/>
        </w:rPr>
        <w:t xml:space="preserve">. It is not going to affect the political and economic stability of capitalism. What is called economic recovery is a new round of social devastation. So </w:t>
      </w:r>
      <w:r w:rsidRPr="00CA2FE7">
        <w:rPr>
          <w:rStyle w:val="Emphasis"/>
          <w:rFonts w:asciiTheme="minorHAnsi" w:hAnsiTheme="minorHAnsi" w:cstheme="minorHAnsi"/>
        </w:rPr>
        <w:t>the recession is over, capitalism is recovering</w:t>
      </w:r>
      <w:r w:rsidRPr="00CA2FE7">
        <w:rPr>
          <w:rFonts w:asciiTheme="minorHAnsi" w:hAnsiTheme="minorHAnsi" w:cstheme="minorHAnsi"/>
          <w:sz w:val="16"/>
        </w:rPr>
        <w:t>. Nonetheless, unemployment is rising and misery is spreading. This means that financial capitalism is autonomous from society. Capitalism doesn’t need workers: it just needs cellular fractals of labor, underpaid, precarious, de-</w:t>
      </w:r>
      <w:proofErr w:type="spellStart"/>
      <w:r w:rsidRPr="00CA2FE7">
        <w:rPr>
          <w:rFonts w:asciiTheme="minorHAnsi" w:hAnsiTheme="minorHAnsi" w:cstheme="minorHAnsi"/>
          <w:sz w:val="16"/>
        </w:rPr>
        <w:t>personalised</w:t>
      </w:r>
      <w:proofErr w:type="spellEnd"/>
      <w:r w:rsidRPr="00CA2FE7">
        <w:rPr>
          <w:rFonts w:asciiTheme="minorHAnsi" w:hAnsiTheme="minorHAnsi" w:cstheme="minorHAnsi"/>
          <w:sz w:val="16"/>
        </w:rPr>
        <w:t xml:space="preserve">. Fragments of impersonal nervous energy, recombined by the network. </w:t>
      </w:r>
      <w:r w:rsidRPr="00CA2FE7">
        <w:rPr>
          <w:rStyle w:val="Emphasis"/>
          <w:rFonts w:asciiTheme="minorHAnsi" w:hAnsiTheme="minorHAnsi" w:cstheme="minorHAnsi"/>
          <w:highlight w:val="green"/>
        </w:rPr>
        <w:t>The crisis is going to push forward technological change, and the substitution of human labor with machines</w:t>
      </w:r>
      <w:r w:rsidRPr="00CA2FE7">
        <w:rPr>
          <w:rFonts w:asciiTheme="minorHAnsi" w:hAnsiTheme="minorHAnsi" w:cstheme="minorHAnsi"/>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CA2FE7">
        <w:rPr>
          <w:rStyle w:val="Emphasis"/>
          <w:rFonts w:asciiTheme="minorHAnsi" w:hAnsiTheme="minorHAnsi" w:cstheme="minorHAnsi"/>
        </w:rPr>
        <w:t>The human race does not need more goods, it needs a redistribution of existing goods, an intelligent application of technology and a worldwide cut in the lifetime dedicated to labor</w:t>
      </w:r>
      <w:r w:rsidRPr="00CA2FE7">
        <w:rPr>
          <w:rFonts w:asciiTheme="minorHAnsi" w:hAnsiTheme="minorHAnsi" w:cstheme="minorHAnsi"/>
          <w:sz w:val="16"/>
        </w:rPr>
        <w:t>. Social energies have to be freed from labor dependence, and returned to the field of social affection, education, and therapy. We should take seriously the concept of autonomy. In the present condition autonomy means exodus from the domain of economic law: Out-</w:t>
      </w:r>
      <w:proofErr w:type="spellStart"/>
      <w:r w:rsidRPr="00CA2FE7">
        <w:rPr>
          <w:rFonts w:asciiTheme="minorHAnsi" w:hAnsiTheme="minorHAnsi" w:cstheme="minorHAnsi"/>
          <w:sz w:val="16"/>
        </w:rPr>
        <w:t>onomy</w:t>
      </w:r>
      <w:proofErr w:type="spellEnd"/>
      <w:r w:rsidRPr="00CA2FE7">
        <w:rPr>
          <w:rFonts w:asciiTheme="minorHAnsi" w:hAnsiTheme="minorHAnsi" w:cstheme="minorHAnsi"/>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sidRPr="00CA2FE7">
        <w:rPr>
          <w:rFonts w:asciiTheme="minorHAnsi" w:hAnsiTheme="minorHAnsi" w:cstheme="minorHAnsi"/>
          <w:sz w:val="16"/>
        </w:rPr>
        <w:t>self reliance</w:t>
      </w:r>
      <w:proofErr w:type="spellEnd"/>
      <w:r w:rsidRPr="00CA2FE7">
        <w:rPr>
          <w:rFonts w:asciiTheme="minorHAnsi" w:hAnsiTheme="minorHAnsi" w:cstheme="minorHAnsi"/>
          <w:sz w:val="16"/>
        </w:rPr>
        <w:t>, occupation of territories in the cities, organization of self-defense.</w:t>
      </w:r>
    </w:p>
    <w:p w14:paraId="37D9F791" w14:textId="77777777" w:rsidR="0069483C" w:rsidRPr="00CA2FE7" w:rsidRDefault="0069483C" w:rsidP="0069483C">
      <w:pPr>
        <w:pStyle w:val="Heading4"/>
        <w:rPr>
          <w:rFonts w:asciiTheme="minorHAnsi" w:hAnsiTheme="minorHAnsi" w:cstheme="minorHAnsi"/>
        </w:rPr>
      </w:pPr>
      <w:r w:rsidRPr="00CA2FE7">
        <w:rPr>
          <w:rFonts w:asciiTheme="minorHAnsi" w:hAnsiTheme="minorHAnsi" w:cstheme="minorHAnsi"/>
        </w:rPr>
        <w:t xml:space="preserve">Questions regarding </w:t>
      </w:r>
      <w:r>
        <w:rPr>
          <w:rFonts w:asciiTheme="minorHAnsi" w:hAnsiTheme="minorHAnsi" w:cstheme="minorHAnsi"/>
        </w:rPr>
        <w:t>ethics</w:t>
      </w:r>
      <w:r w:rsidRPr="00CA2FE7">
        <w:rPr>
          <w:rFonts w:asciiTheme="minorHAnsi" w:hAnsiTheme="minorHAnsi" w:cstheme="minorHAnsi"/>
        </w:rPr>
        <w:t xml:space="preserve"> are irrelevant in the world of the infosphere. All information gets coopted by the inescapability of capitalism</w:t>
      </w:r>
      <w:r>
        <w:rPr>
          <w:rFonts w:asciiTheme="minorHAnsi" w:hAnsiTheme="minorHAnsi" w:cstheme="minorHAnsi"/>
        </w:rPr>
        <w:t xml:space="preserve"> – it’s search is cruelly optimistic in a</w:t>
      </w:r>
      <w:r w:rsidRPr="00CA2FE7">
        <w:rPr>
          <w:rFonts w:asciiTheme="minorHAnsi" w:hAnsiTheme="minorHAnsi" w:cstheme="minorHAnsi"/>
        </w:rPr>
        <w:t xml:space="preserve"> world of </w:t>
      </w:r>
      <w:proofErr w:type="spellStart"/>
      <w:r w:rsidRPr="00CA2FE7">
        <w:rPr>
          <w:rFonts w:asciiTheme="minorHAnsi" w:hAnsiTheme="minorHAnsi" w:cstheme="minorHAnsi"/>
        </w:rPr>
        <w:t>semiocapitalism</w:t>
      </w:r>
      <w:proofErr w:type="spellEnd"/>
      <w:r w:rsidRPr="00CA2FE7">
        <w:rPr>
          <w:rFonts w:asciiTheme="minorHAnsi" w:hAnsiTheme="minorHAnsi" w:cstheme="minorHAnsi"/>
        </w:rPr>
        <w:t xml:space="preserve"> because of how information interacts with </w:t>
      </w:r>
      <w:r>
        <w:rPr>
          <w:rFonts w:asciiTheme="minorHAnsi" w:hAnsiTheme="minorHAnsi" w:cstheme="minorHAnsi"/>
        </w:rPr>
        <w:t>us</w:t>
      </w:r>
      <w:r w:rsidRPr="00CA2FE7">
        <w:rPr>
          <w:rFonts w:asciiTheme="minorHAnsi" w:hAnsiTheme="minorHAnsi" w:cstheme="minorHAnsi"/>
        </w:rPr>
        <w:t xml:space="preserve">. </w:t>
      </w:r>
    </w:p>
    <w:p w14:paraId="3FFB3BA9" w14:textId="77777777" w:rsidR="0069483C" w:rsidRPr="00CA2FE7" w:rsidRDefault="0069483C" w:rsidP="0069483C">
      <w:pPr>
        <w:rPr>
          <w:rFonts w:asciiTheme="minorHAnsi" w:hAnsiTheme="minorHAnsi" w:cstheme="minorHAnsi"/>
        </w:rPr>
      </w:pPr>
      <w:r w:rsidRPr="00CA2FE7">
        <w:rPr>
          <w:rStyle w:val="Heading4Char"/>
          <w:rFonts w:asciiTheme="minorHAnsi" w:hAnsiTheme="minorHAnsi" w:cstheme="minorHAnsi"/>
        </w:rPr>
        <w:t>Berardi 11</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“0. </w:t>
      </w:r>
      <w:proofErr w:type="spellStart"/>
      <w:r w:rsidRPr="00CA2FE7">
        <w:rPr>
          <w:rFonts w:asciiTheme="minorHAnsi" w:hAnsiTheme="minorHAnsi" w:cstheme="minorHAnsi"/>
          <w:sz w:val="18"/>
          <w:szCs w:val="18"/>
        </w:rPr>
        <w:t>Bifurications</w:t>
      </w:r>
      <w:proofErr w:type="spellEnd"/>
      <w:r w:rsidRPr="00CA2FE7">
        <w:rPr>
          <w:rFonts w:asciiTheme="minorHAnsi" w:hAnsiTheme="minorHAnsi" w:cstheme="minorHAnsi"/>
          <w:sz w:val="18"/>
          <w:szCs w:val="18"/>
        </w:rPr>
        <w:t xml:space="preserve">.”  Precarious Rhapsody,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14-15 // LEX JB]</w:t>
      </w:r>
    </w:p>
    <w:p w14:paraId="242C8EE6" w14:textId="77777777" w:rsidR="0069483C" w:rsidRPr="00CA2FE7" w:rsidRDefault="0069483C" w:rsidP="0069483C">
      <w:pPr>
        <w:rPr>
          <w:rStyle w:val="Emphasis"/>
          <w:rFonts w:asciiTheme="minorHAnsi" w:hAnsiTheme="minorHAnsi" w:cstheme="minorHAnsi"/>
        </w:rPr>
      </w:pPr>
      <w:r w:rsidRPr="00CA2FE7">
        <w:rPr>
          <w:rFonts w:asciiTheme="minorHAnsi" w:hAnsiTheme="minorHAnsi" w:cstheme="minorHAnsi"/>
          <w:sz w:val="16"/>
        </w:rPr>
        <w:t xml:space="preserve">Because of this, I believe that </w:t>
      </w:r>
      <w:r w:rsidRPr="00CA2FE7">
        <w:rPr>
          <w:rStyle w:val="Emphasis"/>
          <w:rFonts w:asciiTheme="minorHAnsi" w:hAnsiTheme="minorHAnsi" w:cstheme="minorHAnsi"/>
        </w:rPr>
        <w:t>it is necessary to identify</w:t>
      </w:r>
      <w:r w:rsidRPr="00CA2FE7">
        <w:rPr>
          <w:rFonts w:asciiTheme="minorHAnsi" w:hAnsiTheme="minorHAnsi" w:cstheme="minorHAnsi"/>
          <w:sz w:val="16"/>
        </w:rPr>
        <w:t xml:space="preserve"> the </w:t>
      </w:r>
      <w:r w:rsidRPr="00CA2FE7">
        <w:rPr>
          <w:rStyle w:val="Emphasis"/>
          <w:rFonts w:asciiTheme="minorHAnsi" w:hAnsiTheme="minorHAnsi" w:cstheme="minorHAnsi"/>
        </w:rPr>
        <w:t>new forms of social consciousness</w:t>
      </w:r>
      <w:r w:rsidRPr="00CA2FE7">
        <w:rPr>
          <w:rFonts w:asciiTheme="minorHAnsi" w:hAnsiTheme="minorHAnsi" w:cstheme="minorHAnsi"/>
          <w:sz w:val="16"/>
        </w:rPr>
        <w:t xml:space="preserve"> beginning </w:t>
      </w:r>
      <w:r w:rsidRPr="00CA2FE7">
        <w:rPr>
          <w:rStyle w:val="Emphasis"/>
          <w:rFonts w:asciiTheme="minorHAnsi" w:hAnsiTheme="minorHAnsi" w:cstheme="minorHAnsi"/>
        </w:rPr>
        <w:t>from generational belonging</w:t>
      </w:r>
      <w:r w:rsidRPr="00CA2FE7">
        <w:rPr>
          <w:rFonts w:asciiTheme="minorHAnsi" w:hAnsiTheme="minorHAnsi" w:cstheme="min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CA2FE7">
        <w:rPr>
          <w:rStyle w:val="Emphasis"/>
          <w:rFonts w:asciiTheme="minorHAnsi" w:hAnsiTheme="minorHAnsi" w:cstheme="minorHAnsi"/>
        </w:rPr>
        <w:t xml:space="preserve">The first is that which I call video-electronic, meaning the </w:t>
      </w:r>
      <w:r w:rsidRPr="00CA2FE7">
        <w:rPr>
          <w:rStyle w:val="Emphasis"/>
          <w:rFonts w:asciiTheme="minorHAnsi" w:hAnsiTheme="minorHAnsi" w:cstheme="minorHAnsi"/>
          <w:highlight w:val="green"/>
        </w:rPr>
        <w:t>technologies of televisual communication</w:t>
      </w:r>
      <w:r w:rsidRPr="00CA2FE7">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CA2FE7">
        <w:rPr>
          <w:rStyle w:val="Emphasis"/>
          <w:rFonts w:asciiTheme="minorHAnsi" w:hAnsiTheme="minorHAnsi" w:cstheme="minorHAnsi"/>
          <w:highlight w:val="green"/>
        </w:rPr>
        <w:t>concludes that</w:t>
      </w:r>
      <w:r w:rsidRPr="00CA2FE7">
        <w:rPr>
          <w:rStyle w:val="Emphasis"/>
          <w:rFonts w:asciiTheme="minorHAnsi" w:hAnsiTheme="minorHAnsi" w:cstheme="minorHAnsi"/>
        </w:rPr>
        <w:t xml:space="preserve"> when the simultaneous succeeds the sequential, the capacity of mythological </w:t>
      </w:r>
      <w:r w:rsidRPr="00CA2FE7">
        <w:rPr>
          <w:rStyle w:val="Emphasis"/>
          <w:rFonts w:asciiTheme="minorHAnsi" w:hAnsiTheme="minorHAnsi" w:cstheme="minorHAnsi"/>
          <w:highlight w:val="green"/>
        </w:rPr>
        <w:t>elaboration succeeds</w:t>
      </w:r>
      <w:r w:rsidRPr="00CA2FE7">
        <w:rPr>
          <w:rStyle w:val="Emphasis"/>
          <w:rFonts w:asciiTheme="minorHAnsi" w:hAnsiTheme="minorHAnsi" w:cstheme="minorHAnsi"/>
        </w:rPr>
        <w:t xml:space="preserve"> that of </w:t>
      </w:r>
      <w:r w:rsidRPr="00CA2FE7">
        <w:rPr>
          <w:rStyle w:val="Emphasis"/>
          <w:rFonts w:asciiTheme="minorHAnsi" w:hAnsiTheme="minorHAnsi" w:cstheme="minorHAnsi"/>
          <w:highlight w:val="green"/>
        </w:rPr>
        <w:t>critical elaboration. The critical faculty presupposes</w:t>
      </w:r>
      <w:r w:rsidRPr="00CA2FE7">
        <w:rPr>
          <w:rStyle w:val="Emphasis"/>
          <w:rFonts w:asciiTheme="minorHAnsi" w:hAnsiTheme="minorHAnsi" w:cstheme="minorHAnsi"/>
        </w:rPr>
        <w:t xml:space="preserve"> a particular structuring of the message: the </w:t>
      </w:r>
      <w:proofErr w:type="spellStart"/>
      <w:r w:rsidRPr="00CA2FE7">
        <w:rPr>
          <w:rStyle w:val="Emphasis"/>
          <w:rFonts w:asciiTheme="minorHAnsi" w:hAnsiTheme="minorHAnsi" w:cstheme="minorHAnsi"/>
        </w:rPr>
        <w:t>sequentiality</w:t>
      </w:r>
      <w:proofErr w:type="spellEnd"/>
      <w:r w:rsidRPr="00CA2FE7">
        <w:rPr>
          <w:rStyle w:val="Emphasis"/>
          <w:rFonts w:asciiTheme="minorHAnsi" w:hAnsiTheme="minorHAnsi" w:cstheme="minorHAnsi"/>
        </w:rPr>
        <w:t xml:space="preserve"> of writing, the slowness of reading, and </w:t>
      </w:r>
      <w:r w:rsidRPr="00CA2FE7">
        <w:rPr>
          <w:rStyle w:val="Emphasis"/>
          <w:rFonts w:asciiTheme="minorHAnsi" w:hAnsiTheme="minorHAnsi" w:cstheme="minorHAnsi"/>
          <w:highlight w:val="green"/>
        </w:rPr>
        <w:t>the possibility of judging</w:t>
      </w:r>
      <w:r w:rsidRPr="00CA2FE7">
        <w:rPr>
          <w:rStyle w:val="Emphasis"/>
          <w:rFonts w:asciiTheme="minorHAnsi" w:hAnsiTheme="minorHAnsi" w:cstheme="minorHAnsi"/>
        </w:rPr>
        <w:t xml:space="preserve"> in sequence </w:t>
      </w:r>
      <w:r w:rsidRPr="00CA2FE7">
        <w:rPr>
          <w:rStyle w:val="Emphasis"/>
          <w:rFonts w:asciiTheme="minorHAnsi" w:hAnsiTheme="minorHAnsi" w:cstheme="minorHAnsi"/>
          <w:highlight w:val="green"/>
        </w:rPr>
        <w:t>the truth or falsity of statements</w:t>
      </w:r>
      <w:r w:rsidRPr="00CA2FE7">
        <w:rPr>
          <w:rFonts w:asciiTheme="minorHAnsi" w:hAnsiTheme="minorHAnsi" w:cstheme="minorHAnsi"/>
          <w:sz w:val="16"/>
        </w:rPr>
        <w:t xml:space="preserve">. It is in these conditions that the critical discrimination that has characterized the cultural forms of modernity becomes possible. But in </w:t>
      </w:r>
      <w:r w:rsidRPr="00CA2FE7">
        <w:rPr>
          <w:rStyle w:val="Emphasis"/>
          <w:rFonts w:asciiTheme="minorHAnsi" w:hAnsiTheme="minorHAnsi" w:cstheme="minorHAnsi"/>
          <w:highlight w:val="green"/>
        </w:rPr>
        <w:t>the sphere of video-electronic communication</w:t>
      </w:r>
      <w:r w:rsidRPr="00CA2FE7">
        <w:rPr>
          <w:rStyle w:val="Emphasis"/>
          <w:rFonts w:asciiTheme="minorHAnsi" w:hAnsiTheme="minorHAnsi" w:cstheme="minorHAnsi"/>
        </w:rPr>
        <w:t xml:space="preserve">, critique </w:t>
      </w:r>
      <w:r w:rsidRPr="00CA2FE7">
        <w:rPr>
          <w:rStyle w:val="Emphasis"/>
          <w:rFonts w:asciiTheme="minorHAnsi" w:hAnsiTheme="minorHAnsi" w:cstheme="minorHAnsi"/>
          <w:highlight w:val="green"/>
        </w:rPr>
        <w:t>becomes</w:t>
      </w:r>
      <w:r w:rsidRPr="00CA2FE7">
        <w:rPr>
          <w:rStyle w:val="Emphasis"/>
          <w:rFonts w:asciiTheme="minorHAnsi" w:hAnsiTheme="minorHAnsi" w:cstheme="minorHAnsi"/>
        </w:rPr>
        <w:t xml:space="preserve"> progressively </w:t>
      </w:r>
      <w:r w:rsidRPr="00CA2FE7">
        <w:rPr>
          <w:rStyle w:val="Emphasis"/>
          <w:rFonts w:asciiTheme="minorHAnsi" w:hAnsiTheme="minorHAnsi" w:cstheme="minorHAnsi"/>
          <w:highlight w:val="green"/>
        </w:rPr>
        <w:t>substituted by</w:t>
      </w:r>
      <w:r w:rsidRPr="00CA2FE7">
        <w:rPr>
          <w:rStyle w:val="Emphasis"/>
          <w:rFonts w:asciiTheme="minorHAnsi" w:hAnsiTheme="minorHAnsi" w:cstheme="minorHAnsi"/>
        </w:rPr>
        <w:t xml:space="preserve"> a form of mythological </w:t>
      </w:r>
      <w:r w:rsidRPr="00CA2FE7">
        <w:rPr>
          <w:rStyle w:val="Emphasis"/>
          <w:rFonts w:asciiTheme="minorHAnsi" w:hAnsiTheme="minorHAnsi" w:cstheme="minorHAnsi"/>
          <w:highlight w:val="green"/>
        </w:rPr>
        <w:t>thinking in</w:t>
      </w:r>
      <w:r w:rsidRPr="00CA2FE7">
        <w:rPr>
          <w:rStyle w:val="Emphasis"/>
          <w:rFonts w:asciiTheme="minorHAnsi" w:hAnsiTheme="minorHAnsi" w:cstheme="minorHAnsi"/>
        </w:rPr>
        <w:t xml:space="preserve"> which the </w:t>
      </w:r>
      <w:r w:rsidRPr="00CA2FE7">
        <w:rPr>
          <w:rStyle w:val="Emphasis"/>
          <w:rFonts w:asciiTheme="minorHAnsi" w:hAnsiTheme="minorHAnsi" w:cstheme="minorHAnsi"/>
          <w:highlight w:val="green"/>
        </w:rPr>
        <w:t>capacity to distinguish between the truth and falsity of statements becomes not only irrelevant but impossible</w:t>
      </w:r>
      <w:r w:rsidRPr="00CA2FE7">
        <w:rPr>
          <w:rStyle w:val="Emphasis"/>
          <w:rFonts w:asciiTheme="minorHAnsi" w:hAnsiTheme="minorHAnsi" w:cstheme="minorHAnsi"/>
        </w:rPr>
        <w:t>. This passage took place in</w:t>
      </w:r>
      <w:r w:rsidRPr="00CA2FE7">
        <w:rPr>
          <w:rFonts w:asciiTheme="minorHAnsi" w:hAnsiTheme="minorHAnsi" w:cstheme="minorHAnsi"/>
          <w:sz w:val="16"/>
        </w:rPr>
        <w:t xml:space="preserve"> the techno-sphere and media-sphere of </w:t>
      </w:r>
      <w:r w:rsidRPr="00CA2FE7">
        <w:rPr>
          <w:rStyle w:val="Emphasis"/>
          <w:rFonts w:asciiTheme="minorHAnsi" w:hAnsiTheme="minorHAnsi" w:cstheme="minorHAnsi"/>
        </w:rPr>
        <w:t>the 1960s and 1970s</w:t>
      </w:r>
      <w:r w:rsidRPr="00CA2FE7">
        <w:rPr>
          <w:rFonts w:asciiTheme="minorHAnsi" w:hAnsiTheme="minorHAnsi" w:cstheme="minorHAnsi"/>
          <w:sz w:val="16"/>
        </w:rPr>
        <w:t xml:space="preserve"> and </w:t>
      </w:r>
      <w:r w:rsidRPr="00CA2FE7">
        <w:rPr>
          <w:rStyle w:val="Emphasis"/>
          <w:rFonts w:asciiTheme="minorHAnsi" w:hAnsiTheme="minorHAnsi" w:cstheme="minorHAnsi"/>
        </w:rPr>
        <w:t xml:space="preserve">the generation that was born at the end of the 1970s began </w:t>
      </w:r>
      <w:r w:rsidRPr="00CA2FE7">
        <w:rPr>
          <w:rStyle w:val="Emphasis"/>
          <w:rFonts w:asciiTheme="minorHAnsi" w:hAnsiTheme="minorHAnsi" w:cstheme="minorHAnsi"/>
          <w:highlight w:val="green"/>
        </w:rPr>
        <w:t>to manifest</w:t>
      </w:r>
      <w:r w:rsidRPr="00CA2FE7">
        <w:rPr>
          <w:rStyle w:val="Emphasis"/>
          <w:rFonts w:asciiTheme="minorHAnsi" w:hAnsiTheme="minorHAnsi" w:cstheme="minorHAnsi"/>
        </w:rPr>
        <w:t xml:space="preserve"> the first </w:t>
      </w:r>
      <w:r w:rsidRPr="00CA2FE7">
        <w:rPr>
          <w:rStyle w:val="Emphasis"/>
          <w:rFonts w:asciiTheme="minorHAnsi" w:hAnsiTheme="minorHAnsi" w:cstheme="minorHAnsi"/>
          <w:highlight w:val="green"/>
        </w:rPr>
        <w:t>signs of impermeability to the values of politics and critique</w:t>
      </w:r>
      <w:r w:rsidRPr="00CA2FE7">
        <w:rPr>
          <w:rStyle w:val="Emphasis"/>
          <w:rFonts w:asciiTheme="minorHAnsi" w:hAnsiTheme="minorHAnsi" w:cstheme="minorHAnsi"/>
        </w:rPr>
        <w:t xml:space="preserve"> that had been fundamental for the preceding generations of the twentieth century</w:t>
      </w:r>
      <w:r w:rsidRPr="00CA2FE7">
        <w:rPr>
          <w:rFonts w:asciiTheme="minorHAnsi" w:hAnsiTheme="minorHAnsi" w:cstheme="minorHAnsi"/>
          <w:sz w:val="16"/>
        </w:rPr>
        <w:t xml:space="preserve">. The more radical mutation was the diffusion of digital technologies and the formation of the global internet during the 1990s. </w:t>
      </w:r>
      <w:r w:rsidRPr="00CA2FE7">
        <w:rPr>
          <w:rStyle w:val="Emphasis"/>
          <w:rFonts w:asciiTheme="minorHAnsi" w:hAnsiTheme="minorHAnsi" w:cstheme="minorHAnsi"/>
          <w:highlight w:val="green"/>
        </w:rPr>
        <w:t>Here</w:t>
      </w:r>
      <w:r w:rsidRPr="00CA2FE7">
        <w:rPr>
          <w:rStyle w:val="Emphasis"/>
          <w:rFonts w:asciiTheme="minorHAnsi" w:hAnsiTheme="minorHAnsi" w:cstheme="minorHAnsi"/>
        </w:rPr>
        <w:t xml:space="preserve">, the functional modality of </w:t>
      </w:r>
      <w:r w:rsidRPr="00CA2FE7">
        <w:rPr>
          <w:rStyle w:val="Emphasis"/>
          <w:rFonts w:asciiTheme="minorHAnsi" w:hAnsiTheme="minorHAnsi" w:cstheme="minorHAnsi"/>
          <w:highlight w:val="green"/>
        </w:rPr>
        <w:t>the human mind changes completely</w:t>
      </w:r>
      <w:r w:rsidRPr="00CA2FE7">
        <w:rPr>
          <w:rStyle w:val="Emphasis"/>
          <w:rFonts w:asciiTheme="minorHAnsi" w:hAnsiTheme="minorHAnsi" w:cstheme="minorHAnsi"/>
        </w:rPr>
        <w:t xml:space="preserve">, not only </w:t>
      </w:r>
      <w:r w:rsidRPr="00CA2FE7">
        <w:rPr>
          <w:rStyle w:val="Emphasis"/>
          <w:rFonts w:asciiTheme="minorHAnsi" w:hAnsiTheme="minorHAnsi" w:cstheme="minorHAnsi"/>
          <w:highlight w:val="green"/>
        </w:rPr>
        <w:t>because the conditions of communication become infinitely more complex</w:t>
      </w:r>
      <w:r w:rsidRPr="00CA2FE7">
        <w:rPr>
          <w:rStyle w:val="Emphasis"/>
          <w:rFonts w:asciiTheme="minorHAnsi" w:hAnsiTheme="minorHAnsi" w:cstheme="minorHAnsi"/>
        </w:rPr>
        <w:t>, saturated and accelerated, but rather because the infantile mind begins to form itself in a media environment completely different from that of modern humanity.</w:t>
      </w:r>
    </w:p>
    <w:p w14:paraId="5C72D27D" w14:textId="77777777" w:rsidR="0069483C" w:rsidRPr="00CA2FE7" w:rsidRDefault="0069483C" w:rsidP="0069483C">
      <w:pPr>
        <w:pStyle w:val="Heading4"/>
        <w:rPr>
          <w:rFonts w:asciiTheme="minorHAnsi" w:hAnsiTheme="minorHAnsi" w:cstheme="minorHAnsi"/>
        </w:rPr>
      </w:pPr>
      <w:r w:rsidRPr="00CA2FE7">
        <w:rPr>
          <w:rFonts w:asciiTheme="minorHAnsi" w:hAnsiTheme="minorHAnsi" w:cstheme="minorHAnsi"/>
        </w:rPr>
        <w:t xml:space="preserve">Thus, the </w:t>
      </w:r>
      <w:r>
        <w:rPr>
          <w:rFonts w:asciiTheme="minorHAnsi" w:hAnsiTheme="minorHAnsi" w:cstheme="minorHAnsi"/>
        </w:rPr>
        <w:t>alternative</w:t>
      </w:r>
      <w:r w:rsidRPr="00CA2FE7">
        <w:rPr>
          <w:rFonts w:asciiTheme="minorHAnsi" w:hAnsiTheme="minorHAnsi" w:cstheme="minorHAnsi"/>
        </w:rPr>
        <w:t xml:space="preserve"> is to symbolically take the system </w:t>
      </w:r>
      <w:r w:rsidRPr="00DB53EE">
        <w:rPr>
          <w:rFonts w:asciiTheme="minorHAnsi" w:hAnsiTheme="minorHAnsi" w:cstheme="minorHAnsi"/>
          <w:u w:val="single"/>
        </w:rPr>
        <w:t xml:space="preserve">hostage through </w:t>
      </w:r>
      <w:proofErr w:type="spellStart"/>
      <w:r w:rsidRPr="00DB53EE">
        <w:rPr>
          <w:rFonts w:asciiTheme="minorHAnsi" w:hAnsiTheme="minorHAnsi" w:cstheme="minorHAnsi"/>
          <w:u w:val="single"/>
        </w:rPr>
        <w:t>it’s</w:t>
      </w:r>
      <w:proofErr w:type="spellEnd"/>
      <w:r w:rsidRPr="00DB53EE">
        <w:rPr>
          <w:rFonts w:asciiTheme="minorHAnsi" w:hAnsiTheme="minorHAnsi" w:cstheme="minorHAnsi"/>
          <w:u w:val="single"/>
        </w:rPr>
        <w:t xml:space="preserve"> own method of exhaustion</w:t>
      </w:r>
      <w:r w:rsidRPr="00CA2FE7">
        <w:rPr>
          <w:rFonts w:asciiTheme="minorHAnsi" w:hAnsiTheme="minorHAnsi" w:cstheme="minorHAnsi"/>
        </w:rPr>
        <w:t>. We do this through radical passivity and a method of the Wu Wei – only radical passivity can escape the infosphere</w:t>
      </w:r>
    </w:p>
    <w:p w14:paraId="3C01E372" w14:textId="77777777" w:rsidR="0069483C" w:rsidRPr="00CA2FE7" w:rsidRDefault="0069483C" w:rsidP="0069483C">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sidRPr="00CA2FE7">
        <w:rPr>
          <w:rFonts w:asciiTheme="minorHAnsi" w:hAnsiTheme="minorHAnsi" w:cstheme="minorHAnsi"/>
          <w:sz w:val="18"/>
          <w:szCs w:val="18"/>
        </w:rPr>
        <w:t>Exhastion</w:t>
      </w:r>
      <w:proofErr w:type="spellEnd"/>
      <w:r w:rsidRPr="00CA2FE7">
        <w:rPr>
          <w:rFonts w:asciiTheme="minorHAnsi" w:hAnsiTheme="minorHAnsi" w:cstheme="minorHAnsi"/>
          <w:sz w:val="18"/>
          <w:szCs w:val="18"/>
        </w:rPr>
        <w:t xml:space="preserve"> and Subjectivity.” After the Future,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107-108 // LEX JB]</w:t>
      </w:r>
    </w:p>
    <w:p w14:paraId="2F7F64AE" w14:textId="77777777" w:rsidR="0069483C" w:rsidRPr="00CA2FE7" w:rsidRDefault="0069483C" w:rsidP="0069483C">
      <w:pPr>
        <w:pStyle w:val="ListParagraph"/>
        <w:numPr>
          <w:ilvl w:val="0"/>
          <w:numId w:val="21"/>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45464000" w14:textId="77777777" w:rsidR="0069483C" w:rsidRDefault="0069483C" w:rsidP="0069483C">
      <w:pPr>
        <w:rPr>
          <w:rFonts w:asciiTheme="minorHAnsi" w:hAnsiTheme="minorHAnsi" w:cstheme="minorHAnsi"/>
          <w:sz w:val="16"/>
        </w:rPr>
      </w:pPr>
      <w:r w:rsidRPr="00CA2FE7">
        <w:rPr>
          <w:rFonts w:asciiTheme="minorHAnsi" w:hAnsiTheme="minorHAnsi" w:cstheme="minorHAnsi"/>
          <w:sz w:val="16"/>
        </w:rPr>
        <w:t xml:space="preserve">The process of collective subjectivation (i.e. social </w:t>
      </w:r>
      <w:proofErr w:type="spellStart"/>
      <w:r w:rsidRPr="00CA2FE7">
        <w:rPr>
          <w:rFonts w:asciiTheme="minorHAnsi" w:hAnsiTheme="minorHAnsi" w:cstheme="minorHAnsi"/>
          <w:sz w:val="16"/>
        </w:rPr>
        <w:t>recomposition</w:t>
      </w:r>
      <w:proofErr w:type="spellEnd"/>
      <w:r w:rsidRPr="00CA2FE7">
        <w:rPr>
          <w:rFonts w:asciiTheme="minorHAnsi" w:hAnsiTheme="minorHAnsi" w:cstheme="minorHAnsi"/>
          <w:sz w:val="16"/>
        </w:rPr>
        <w:t xml:space="preserve">) implies the development of a common language-affection which is essentially happening in the temporal dimension. The </w:t>
      </w:r>
      <w:proofErr w:type="spellStart"/>
      <w:r w:rsidRPr="00CA2FE7">
        <w:rPr>
          <w:rFonts w:asciiTheme="minorHAnsi" w:hAnsiTheme="minorHAnsi" w:cstheme="minorHAnsi"/>
          <w:sz w:val="16"/>
        </w:rPr>
        <w:t>semiocapitalist</w:t>
      </w:r>
      <w:proofErr w:type="spellEnd"/>
      <w:r w:rsidRPr="00CA2FE7">
        <w:rPr>
          <w:rFonts w:asciiTheme="minorHAnsi" w:hAnsiTheme="minorHAnsi" w:cstheme="minorHAnsi"/>
          <w:sz w:val="16"/>
        </w:rPr>
        <w:t xml:space="preserve"> acceleration of time has destroyed the social possibility of sensitive elaboration of the </w:t>
      </w:r>
      <w:proofErr w:type="spellStart"/>
      <w:r w:rsidRPr="00CA2FE7">
        <w:rPr>
          <w:rFonts w:asciiTheme="minorHAnsi" w:hAnsiTheme="minorHAnsi" w:cstheme="minorHAnsi"/>
          <w:sz w:val="16"/>
        </w:rPr>
        <w:t>semio</w:t>
      </w:r>
      <w:proofErr w:type="spellEnd"/>
      <w:r w:rsidRPr="00CA2FE7">
        <w:rPr>
          <w:rFonts w:asciiTheme="minorHAnsi" w:hAnsiTheme="minorHAnsi" w:cstheme="minorHAnsi"/>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CA2FE7">
        <w:rPr>
          <w:rStyle w:val="Emphasis"/>
          <w:rFonts w:asciiTheme="minorHAnsi" w:hAnsiTheme="minorHAnsi" w:cstheme="minorHAnsi"/>
          <w:highlight w:val="green"/>
        </w:rPr>
        <w:t>Exhaustion follows, and</w:t>
      </w:r>
      <w:r w:rsidRPr="00CA2FE7">
        <w:rPr>
          <w:rStyle w:val="Emphasis"/>
          <w:rFonts w:asciiTheme="minorHAnsi" w:hAnsiTheme="minorHAnsi" w:cstheme="minorHAnsi"/>
        </w:rPr>
        <w:t xml:space="preserve"> exhaustion </w:t>
      </w:r>
      <w:r w:rsidRPr="00CA2FE7">
        <w:rPr>
          <w:rStyle w:val="Emphasis"/>
          <w:rFonts w:asciiTheme="minorHAnsi" w:hAnsiTheme="minorHAnsi" w:cstheme="minorHAnsi"/>
          <w:highlight w:val="green"/>
        </w:rPr>
        <w:t>is the only way of escape: Nothing, not even the system, can avoid</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symbolic obligation</w:t>
      </w:r>
      <w:r w:rsidRPr="00CA2FE7">
        <w:rPr>
          <w:rFonts w:asciiTheme="minorHAnsi" w:hAnsiTheme="minorHAnsi" w:cstheme="minorHAnsi"/>
          <w:sz w:val="16"/>
        </w:rPr>
        <w:t xml:space="preserve">, and </w:t>
      </w:r>
      <w:r w:rsidRPr="00CA2FE7">
        <w:rPr>
          <w:rStyle w:val="Emphasis"/>
          <w:rFonts w:asciiTheme="minorHAnsi" w:hAnsiTheme="minorHAnsi" w:cstheme="minorHAnsi"/>
          <w:highlight w:val="green"/>
        </w:rPr>
        <w:t>it is</w:t>
      </w:r>
      <w:r w:rsidRPr="00CA2FE7">
        <w:rPr>
          <w:rFonts w:asciiTheme="minorHAnsi" w:hAnsiTheme="minorHAnsi" w:cstheme="minorHAnsi"/>
          <w:sz w:val="16"/>
        </w:rPr>
        <w:t xml:space="preserve"> in this trap</w:t>
      </w:r>
      <w:r w:rsidRPr="00CA2FE7">
        <w:rPr>
          <w:rStyle w:val="Emphasis"/>
          <w:rFonts w:asciiTheme="minorHAnsi" w:hAnsiTheme="minorHAnsi" w:cstheme="minorHAnsi"/>
        </w:rPr>
        <w:t xml:space="preserve"> that </w:t>
      </w:r>
      <w:r w:rsidRPr="00CA2FE7">
        <w:rPr>
          <w:rStyle w:val="Emphasis"/>
          <w:rFonts w:asciiTheme="minorHAnsi" w:hAnsiTheme="minorHAnsi" w:cstheme="minorHAnsi"/>
          <w:highlight w:val="green"/>
        </w:rPr>
        <w:t>the only chance of</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catastrophe for capital</w:t>
      </w:r>
      <w:r w:rsidRPr="00CA2FE7">
        <w:rPr>
          <w:rStyle w:val="Emphasis"/>
          <w:rFonts w:asciiTheme="minorHAnsi" w:hAnsiTheme="minorHAnsi" w:cstheme="minorHAnsi"/>
        </w:rPr>
        <w:t xml:space="preserve"> remains. </w:t>
      </w:r>
      <w:r w:rsidRPr="00CA2FE7">
        <w:rPr>
          <w:rStyle w:val="Emphasis"/>
          <w:rFonts w:asciiTheme="minorHAnsi" w:hAnsiTheme="minorHAnsi" w:cstheme="minorHAnsi"/>
          <w:highlight w:val="green"/>
        </w:rPr>
        <w:t>The system turns on itself, as a scorpion does when</w:t>
      </w:r>
      <w:r w:rsidRPr="00CA2FE7">
        <w:rPr>
          <w:rStyle w:val="Emphasis"/>
          <w:rFonts w:asciiTheme="minorHAnsi" w:hAnsiTheme="minorHAnsi" w:cstheme="minorHAnsi"/>
        </w:rPr>
        <w:t xml:space="preserve"> en</w:t>
      </w:r>
      <w:r w:rsidRPr="00CA2FE7">
        <w:rPr>
          <w:rStyle w:val="Emphasis"/>
          <w:rFonts w:asciiTheme="minorHAnsi" w:hAnsiTheme="minorHAnsi" w:cstheme="minorHAnsi"/>
          <w:highlight w:val="green"/>
        </w:rPr>
        <w:t>circled by</w:t>
      </w:r>
      <w:r w:rsidRPr="00CA2FE7">
        <w:rPr>
          <w:rStyle w:val="Emphasis"/>
          <w:rFonts w:asciiTheme="minorHAnsi" w:hAnsiTheme="minorHAnsi" w:cstheme="minorHAnsi"/>
        </w:rPr>
        <w:t xml:space="preserve"> the challenge of </w:t>
      </w:r>
      <w:r w:rsidRPr="00CA2FE7">
        <w:rPr>
          <w:rStyle w:val="Emphasis"/>
          <w:rFonts w:asciiTheme="minorHAnsi" w:hAnsiTheme="minorHAnsi" w:cstheme="minorHAnsi"/>
          <w:highlight w:val="green"/>
        </w:rPr>
        <w:t>death</w:t>
      </w:r>
      <w:r w:rsidRPr="00CA2FE7">
        <w:rPr>
          <w:rFonts w:asciiTheme="minorHAnsi" w:hAnsiTheme="minorHAnsi" w:cstheme="minorHAnsi"/>
          <w:sz w:val="16"/>
        </w:rPr>
        <w:t xml:space="preserve">. For it is summoned to answer, if it is not to lose face, to what can only be death. </w:t>
      </w:r>
      <w:r w:rsidRPr="00CA2FE7">
        <w:rPr>
          <w:rStyle w:val="Emphasis"/>
          <w:rFonts w:asciiTheme="minorHAnsi" w:hAnsiTheme="minorHAnsi" w:cstheme="minorHAnsi"/>
        </w:rPr>
        <w:t>The system must</w:t>
      </w:r>
      <w:r w:rsidRPr="00CA2FE7">
        <w:rPr>
          <w:rFonts w:asciiTheme="minorHAnsi" w:hAnsiTheme="minorHAnsi" w:cstheme="minorHAnsi"/>
          <w:sz w:val="16"/>
        </w:rPr>
        <w:t xml:space="preserve"> itself comm</w:t>
      </w:r>
      <w:r w:rsidRPr="00CA2FE7">
        <w:rPr>
          <w:rStyle w:val="Emphasis"/>
          <w:rFonts w:asciiTheme="minorHAnsi" w:hAnsiTheme="minorHAnsi" w:cstheme="minorHAnsi"/>
        </w:rPr>
        <w:t>it suicide in response to the multiplied challenge of death and suicide</w:t>
      </w:r>
      <w:r w:rsidRPr="00CA2FE7">
        <w:rPr>
          <w:rFonts w:asciiTheme="minorHAnsi" w:hAnsiTheme="minorHAnsi" w:cstheme="minorHAnsi"/>
          <w:sz w:val="16"/>
        </w:rPr>
        <w:t xml:space="preserve">. So </w:t>
      </w:r>
      <w:r w:rsidRPr="00CA2FE7">
        <w:rPr>
          <w:rStyle w:val="Emphasis"/>
          <w:rFonts w:asciiTheme="minorHAnsi" w:hAnsiTheme="minorHAnsi" w:cstheme="minorHAnsi"/>
          <w:highlight w:val="green"/>
        </w:rPr>
        <w:t xml:space="preserve">hostages are taken. On the symbolic </w:t>
      </w:r>
      <w:r w:rsidRPr="00CA2FE7">
        <w:rPr>
          <w:rFonts w:asciiTheme="minorHAnsi" w:hAnsiTheme="minorHAnsi" w:cstheme="minorHAnsi"/>
          <w:sz w:val="16"/>
        </w:rPr>
        <w:t xml:space="preserve">or sacrificial </w:t>
      </w:r>
      <w:r w:rsidRPr="00CA2FE7">
        <w:rPr>
          <w:rStyle w:val="Emphasis"/>
          <w:rFonts w:asciiTheme="minorHAnsi" w:hAnsiTheme="minorHAnsi" w:cstheme="minorHAnsi"/>
        </w:rPr>
        <w:t>plane</w:t>
      </w:r>
      <w:r w:rsidRPr="00CA2FE7">
        <w:rPr>
          <w:rFonts w:asciiTheme="minorHAnsi" w:hAnsiTheme="minorHAnsi" w:cstheme="minorHAnsi"/>
          <w:sz w:val="16"/>
        </w:rPr>
        <w:t xml:space="preserve">, from which </w:t>
      </w:r>
      <w:r w:rsidRPr="00CA2FE7">
        <w:rPr>
          <w:rStyle w:val="Emphasis"/>
          <w:rFonts w:asciiTheme="minorHAnsi" w:hAnsiTheme="minorHAnsi" w:cstheme="minorHAnsi"/>
        </w:rPr>
        <w:t>every moral consideration of the innocence of the victims is ruled out</w:t>
      </w:r>
      <w:r w:rsidRPr="00CA2FE7">
        <w:rPr>
          <w:rFonts w:asciiTheme="minorHAnsi" w:hAnsiTheme="minorHAnsi" w:cstheme="minorHAnsi"/>
          <w:sz w:val="16"/>
        </w:rPr>
        <w:t xml:space="preserve"> the hostage is the substitute, </w:t>
      </w:r>
      <w:r w:rsidRPr="00CA2FE7">
        <w:rPr>
          <w:rStyle w:val="Emphasis"/>
          <w:rFonts w:asciiTheme="minorHAnsi" w:hAnsiTheme="minorHAnsi" w:cstheme="minorHAnsi"/>
          <w:highlight w:val="green"/>
        </w:rPr>
        <w:t>the alter-ego of the terrorist</w:t>
      </w:r>
      <w:r w:rsidRPr="00CA2FE7">
        <w:rPr>
          <w:rStyle w:val="Emphasis"/>
          <w:rFonts w:asciiTheme="minorHAnsi" w:hAnsiTheme="minorHAnsi" w:cstheme="minorHAnsi"/>
        </w:rPr>
        <w:t>, the hostage’s death for the terrorist</w:t>
      </w:r>
      <w:r w:rsidRPr="00CA2FE7">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CA2FE7">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CA2FE7">
        <w:rPr>
          <w:rStyle w:val="Emphasis"/>
          <w:rFonts w:asciiTheme="minorHAnsi" w:hAnsiTheme="minorHAnsi" w:cstheme="minorHAnsi"/>
          <w:highlight w:val="green"/>
        </w:rPr>
        <w:t>When the code becomes the enemy the only strategy can be catastrophic</w:t>
      </w:r>
      <w:r w:rsidRPr="00CA2FE7">
        <w:rPr>
          <w:rFonts w:asciiTheme="minorHAnsi" w:hAnsiTheme="minorHAnsi" w:cstheme="minorHAnsi"/>
          <w:sz w:val="16"/>
        </w:rPr>
        <w:t xml:space="preserve">: all the counterphobic ravings about exorcizing evil: it is because it is there, everywhere, </w:t>
      </w:r>
      <w:r w:rsidRPr="00CA2FE7">
        <w:rPr>
          <w:rStyle w:val="Emphasis"/>
          <w:rFonts w:asciiTheme="minorHAnsi" w:hAnsiTheme="minorHAnsi" w:cstheme="minorHAnsi"/>
        </w:rPr>
        <w:t>like an obscure object of desire</w:t>
      </w:r>
      <w:r w:rsidRPr="00CA2FE7">
        <w:rPr>
          <w:rFonts w:asciiTheme="minorHAnsi" w:hAnsiTheme="minorHAnsi" w:cstheme="minorHAnsi"/>
          <w:sz w:val="16"/>
        </w:rPr>
        <w:t xml:space="preserve">. Without this deep-seated complicity, the event would not have had the resonance it has, and in </w:t>
      </w:r>
      <w:r w:rsidRPr="00CA2FE7">
        <w:rPr>
          <w:rStyle w:val="Emphasis"/>
          <w:rFonts w:asciiTheme="minorHAnsi" w:hAnsiTheme="minorHAnsi" w:cstheme="minorHAnsi"/>
        </w:rPr>
        <w:t>their symbolic strategy the terrorists doubtless</w:t>
      </w:r>
      <w:r w:rsidRPr="00CA2FE7">
        <w:rPr>
          <w:rFonts w:asciiTheme="minorHAnsi" w:hAnsiTheme="minorHAnsi" w:cstheme="minorHAnsi"/>
          <w:sz w:val="16"/>
        </w:rPr>
        <w:t xml:space="preserve"> know that they </w:t>
      </w:r>
      <w:r w:rsidRPr="00CA2FE7">
        <w:rPr>
          <w:rStyle w:val="Emphasis"/>
          <w:rFonts w:asciiTheme="minorHAnsi" w:hAnsiTheme="minorHAnsi" w:cstheme="minorHAnsi"/>
        </w:rPr>
        <w:t>can count on this unavowable complicity</w:t>
      </w:r>
      <w:r w:rsidRPr="00CA2FE7">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CA2FE7">
        <w:rPr>
          <w:rStyle w:val="Emphasis"/>
          <w:rFonts w:asciiTheme="minorHAnsi" w:hAnsiTheme="minorHAnsi" w:cstheme="minorHAnsi"/>
          <w:highlight w:val="green"/>
        </w:rPr>
        <w:t>the increase in</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power heightens the will to destroy it</w:t>
      </w:r>
      <w:r w:rsidRPr="00CA2FE7">
        <w:rPr>
          <w:rFonts w:asciiTheme="minorHAnsi" w:hAnsiTheme="minorHAnsi" w:cstheme="minorHAnsi"/>
          <w:sz w:val="16"/>
        </w:rPr>
        <w:t xml:space="preserve">. And it was party to its own destruction. When the two towers collapsed, you had the impression that </w:t>
      </w:r>
      <w:r w:rsidRPr="00CA2FE7">
        <w:rPr>
          <w:rStyle w:val="Emphasis"/>
          <w:rFonts w:asciiTheme="minorHAnsi" w:hAnsiTheme="minorHAnsi" w:cstheme="minorHAnsi"/>
        </w:rPr>
        <w:t>they were responding to the suicide of the suicide-planes with their own suicides.</w:t>
      </w:r>
      <w:r w:rsidRPr="00CA2FE7">
        <w:rPr>
          <w:rFonts w:asciiTheme="minorHAnsi" w:hAnsiTheme="minorHAnsi" w:cstheme="minorHAnsi"/>
          <w:sz w:val="16"/>
        </w:rPr>
        <w:t xml:space="preserve"> It has been said that “</w:t>
      </w:r>
      <w:r w:rsidRPr="00CA2FE7">
        <w:rPr>
          <w:rStyle w:val="Emphasis"/>
          <w:rFonts w:asciiTheme="minorHAnsi" w:hAnsiTheme="minorHAnsi" w:cstheme="minorHAnsi"/>
        </w:rPr>
        <w:t>Even God cannot declare war on Himself.” Well, He can.</w:t>
      </w:r>
      <w:r w:rsidRPr="00CA2FE7">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CA2FE7">
        <w:rPr>
          <w:rStyle w:val="Emphasis"/>
          <w:rFonts w:asciiTheme="minorHAnsi" w:hAnsiTheme="minorHAnsi" w:cstheme="minorHAnsi"/>
          <w:highlight w:val="green"/>
        </w:rPr>
        <w:t>exhaustion could</w:t>
      </w:r>
      <w:r w:rsidRPr="00CA2FE7">
        <w:rPr>
          <w:rStyle w:val="Emphasis"/>
          <w:rFonts w:asciiTheme="minorHAnsi" w:hAnsiTheme="minorHAnsi" w:cstheme="minorHAnsi"/>
        </w:rPr>
        <w:t xml:space="preserve"> also </w:t>
      </w:r>
      <w:r w:rsidRPr="00CA2FE7">
        <w:rPr>
          <w:rStyle w:val="Emphasis"/>
          <w:rFonts w:asciiTheme="minorHAnsi" w:hAnsiTheme="minorHAnsi" w:cstheme="minorHAnsi"/>
          <w:highlight w:val="green"/>
        </w:rPr>
        <w:t>become the beginning of a</w:t>
      </w:r>
      <w:r w:rsidRPr="00CA2FE7">
        <w:rPr>
          <w:rStyle w:val="Emphasis"/>
          <w:rFonts w:asciiTheme="minorHAnsi" w:hAnsiTheme="minorHAnsi" w:cstheme="minorHAnsi"/>
        </w:rPr>
        <w:t xml:space="preserve"> slow </w:t>
      </w:r>
      <w:r w:rsidRPr="00CA2FE7">
        <w:rPr>
          <w:rStyle w:val="Emphasis"/>
          <w:rFonts w:asciiTheme="minorHAnsi" w:hAnsiTheme="minorHAnsi" w:cstheme="minorHAnsi"/>
          <w:highlight w:val="green"/>
        </w:rPr>
        <w:t>movement towards a “</w:t>
      </w:r>
      <w:proofErr w:type="spellStart"/>
      <w:r w:rsidRPr="00CA2FE7">
        <w:rPr>
          <w:rStyle w:val="Emphasis"/>
          <w:rFonts w:asciiTheme="minorHAnsi" w:hAnsiTheme="minorHAnsi" w:cstheme="minorHAnsi"/>
          <w:highlight w:val="green"/>
        </w:rPr>
        <w:t>wu</w:t>
      </w:r>
      <w:proofErr w:type="spellEnd"/>
      <w:r w:rsidRPr="00CA2FE7">
        <w:rPr>
          <w:rStyle w:val="Emphasis"/>
          <w:rFonts w:asciiTheme="minorHAnsi" w:hAnsiTheme="minorHAnsi" w:cstheme="minorHAnsi"/>
          <w:highlight w:val="green"/>
        </w:rPr>
        <w:t xml:space="preserve"> </w:t>
      </w:r>
      <w:proofErr w:type="spellStart"/>
      <w:r w:rsidRPr="00CA2FE7">
        <w:rPr>
          <w:rStyle w:val="Emphasis"/>
          <w:rFonts w:asciiTheme="minorHAnsi" w:hAnsiTheme="minorHAnsi" w:cstheme="minorHAnsi"/>
          <w:highlight w:val="green"/>
        </w:rPr>
        <w:t>wei</w:t>
      </w:r>
      <w:proofErr w:type="spellEnd"/>
      <w:r w:rsidRPr="00CA2FE7">
        <w:rPr>
          <w:rStyle w:val="Emphasis"/>
          <w:rFonts w:asciiTheme="minorHAnsi" w:hAnsiTheme="minorHAnsi" w:cstheme="minorHAnsi"/>
          <w:highlight w:val="green"/>
        </w:rPr>
        <w:t>” civilization</w:t>
      </w:r>
      <w:r w:rsidRPr="00CA2FE7">
        <w:rPr>
          <w:rFonts w:asciiTheme="minorHAnsi" w:hAnsiTheme="minorHAnsi" w:cstheme="minorHAnsi"/>
          <w:sz w:val="16"/>
        </w:rPr>
        <w:t xml:space="preserve">, based on the </w:t>
      </w:r>
      <w:r w:rsidRPr="00CA2FE7">
        <w:rPr>
          <w:rStyle w:val="Emphasis"/>
          <w:rFonts w:asciiTheme="minorHAnsi" w:hAnsiTheme="minorHAnsi" w:cstheme="minorHAnsi"/>
          <w:highlight w:val="green"/>
        </w:rPr>
        <w:t>with</w:t>
      </w:r>
      <w:r w:rsidRPr="00CA2FE7">
        <w:rPr>
          <w:rFonts w:asciiTheme="minorHAnsi" w:hAnsiTheme="minorHAnsi" w:cstheme="minorHAnsi"/>
          <w:sz w:val="16"/>
        </w:rPr>
        <w:t xml:space="preserve">drawal, and </w:t>
      </w:r>
      <w:r w:rsidRPr="00CA2FE7">
        <w:rPr>
          <w:rStyle w:val="Emphasis"/>
          <w:rFonts w:asciiTheme="minorHAnsi" w:hAnsiTheme="minorHAnsi" w:cstheme="minorHAnsi"/>
        </w:rPr>
        <w:t xml:space="preserve">frugal </w:t>
      </w:r>
      <w:r w:rsidRPr="00CA2FE7">
        <w:rPr>
          <w:rStyle w:val="Emphasis"/>
          <w:rFonts w:asciiTheme="minorHAnsi" w:hAnsiTheme="minorHAnsi" w:cstheme="minorHAnsi"/>
          <w:highlight w:val="green"/>
        </w:rPr>
        <w:t>expectations of life and consumption</w:t>
      </w:r>
      <w:r w:rsidRPr="00CA2FE7">
        <w:rPr>
          <w:rStyle w:val="Emphasis"/>
          <w:rFonts w:asciiTheme="minorHAnsi" w:hAnsiTheme="minorHAnsi" w:cstheme="minorHAnsi"/>
        </w:rPr>
        <w:t xml:space="preserve">. Radicalism could abandon the mode of activism, and </w:t>
      </w:r>
      <w:r w:rsidRPr="00CA2FE7">
        <w:rPr>
          <w:rStyle w:val="Emphasis"/>
          <w:rFonts w:asciiTheme="minorHAnsi" w:hAnsiTheme="minorHAnsi" w:cstheme="minorHAnsi"/>
          <w:highlight w:val="green"/>
        </w:rPr>
        <w:t>adopt the mode of passivity</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radical passivity would definitely threaten the ethos of</w:t>
      </w:r>
      <w:r w:rsidRPr="00CA2FE7">
        <w:rPr>
          <w:rStyle w:val="Emphasis"/>
          <w:rFonts w:asciiTheme="minorHAnsi" w:hAnsiTheme="minorHAnsi" w:cstheme="minorHAnsi"/>
        </w:rPr>
        <w:t xml:space="preserve"> relentless </w:t>
      </w:r>
      <w:r w:rsidRPr="00CA2FE7">
        <w:rPr>
          <w:rStyle w:val="Emphasis"/>
          <w:rFonts w:asciiTheme="minorHAnsi" w:hAnsiTheme="minorHAnsi" w:cstheme="minorHAnsi"/>
          <w:highlight w:val="green"/>
        </w:rPr>
        <w:t>productivity that neoliberal politics</w:t>
      </w:r>
      <w:r w:rsidRPr="00CA2FE7">
        <w:rPr>
          <w:rStyle w:val="Emphasis"/>
          <w:rFonts w:asciiTheme="minorHAnsi" w:hAnsiTheme="minorHAnsi" w:cstheme="minorHAnsi"/>
        </w:rPr>
        <w:t xml:space="preserve"> has </w:t>
      </w:r>
      <w:r w:rsidRPr="00CA2FE7">
        <w:rPr>
          <w:rStyle w:val="Emphasis"/>
          <w:rFonts w:asciiTheme="minorHAnsi" w:hAnsiTheme="minorHAnsi" w:cstheme="minorHAnsi"/>
          <w:highlight w:val="green"/>
        </w:rPr>
        <w:t>impose</w:t>
      </w:r>
      <w:r w:rsidRPr="00CA2FE7">
        <w:rPr>
          <w:rStyle w:val="Emphasis"/>
          <w:rFonts w:asciiTheme="minorHAnsi" w:hAnsiTheme="minorHAnsi" w:cstheme="minorHAnsi"/>
        </w:rPr>
        <w:t>d</w:t>
      </w:r>
      <w:r w:rsidRPr="00CA2FE7">
        <w:rPr>
          <w:rFonts w:asciiTheme="minorHAnsi" w:hAnsiTheme="minorHAnsi" w:cstheme="minorHAnsi"/>
          <w:sz w:val="16"/>
        </w:rPr>
        <w:t xml:space="preserve">. The mother of all the bubbles, the work bubble, would finally deflate. </w:t>
      </w:r>
      <w:r w:rsidRPr="00CA2FE7">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CA2FE7">
        <w:rPr>
          <w:rStyle w:val="Emphasis"/>
          <w:rFonts w:asciiTheme="minorHAnsi" w:hAnsiTheme="minorHAnsi" w:cstheme="minorHAnsi"/>
          <w:highlight w:val="green"/>
        </w:rPr>
        <w:t>could be</w:t>
      </w:r>
      <w:r w:rsidRPr="00CA2FE7">
        <w:rPr>
          <w:rStyle w:val="Emphasis"/>
          <w:rFonts w:asciiTheme="minorHAnsi" w:hAnsiTheme="minorHAnsi" w:cstheme="minorHAnsi"/>
        </w:rPr>
        <w:t xml:space="preserve"> the beginning of </w:t>
      </w:r>
      <w:r w:rsidRPr="00CA2FE7">
        <w:rPr>
          <w:rStyle w:val="Emphasis"/>
          <w:rFonts w:asciiTheme="minorHAnsi" w:hAnsiTheme="minorHAnsi" w:cstheme="minorHAnsi"/>
          <w:highlight w:val="green"/>
        </w:rPr>
        <w:t>a massive abandonment of competition, consumerist drive, and of dependence on work</w:t>
      </w:r>
      <w:r w:rsidRPr="00CA2FE7">
        <w:rPr>
          <w:rFonts w:asciiTheme="minorHAnsi" w:hAnsiTheme="minorHAnsi" w:cstheme="minorHAnsi"/>
          <w:sz w:val="16"/>
        </w:rPr>
        <w:t xml:space="preserve">. Actually, </w:t>
      </w:r>
      <w:r w:rsidRPr="00CA2FE7">
        <w:rPr>
          <w:rStyle w:val="Emphasis"/>
          <w:rFonts w:asciiTheme="minorHAnsi" w:hAnsiTheme="minorHAnsi" w:cstheme="minorHAnsi"/>
        </w:rPr>
        <w:t>if we think of the geopolitical struggle of the first decade</w:t>
      </w:r>
      <w:r w:rsidRPr="00CA2FE7">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r w:rsidRPr="00CA2FE7">
        <w:rPr>
          <w:rFonts w:asciiTheme="minorHAnsi" w:hAnsiTheme="minorHAnsi" w:cstheme="minorHAnsi"/>
          <w:sz w:val="16"/>
        </w:rPr>
        <w:t>became</w:t>
      </w:r>
      <w:proofErr w:type="spellEnd"/>
      <w:r w:rsidRPr="00CA2FE7">
        <w:rPr>
          <w:rFonts w:asciiTheme="minorHAnsi" w:hAnsiTheme="minorHAnsi" w:cstheme="minorHAnsi"/>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CA2FE7">
        <w:rPr>
          <w:rStyle w:val="Emphasis"/>
          <w:rFonts w:asciiTheme="minorHAnsi" w:hAnsiTheme="minorHAnsi" w:cstheme="minorHAnsi"/>
          <w:highlight w:val="green"/>
        </w:rPr>
        <w:t>Is it possible to divert this implosive trend from the direction of death</w:t>
      </w:r>
      <w:r w:rsidRPr="00CA2FE7">
        <w:rPr>
          <w:rFonts w:asciiTheme="minorHAnsi" w:hAnsiTheme="minorHAnsi" w:cstheme="minorHAnsi"/>
          <w:sz w:val="16"/>
        </w:rPr>
        <w:t xml:space="preserve">, murder, and suicide, </w:t>
      </w:r>
      <w:r w:rsidRPr="00CA2FE7">
        <w:rPr>
          <w:rStyle w:val="Emphasis"/>
          <w:rFonts w:asciiTheme="minorHAnsi" w:hAnsiTheme="minorHAnsi" w:cstheme="minorHAnsi"/>
          <w:highlight w:val="green"/>
        </w:rPr>
        <w:t>towards a new</w:t>
      </w:r>
      <w:r w:rsidRPr="00CA2FE7">
        <w:rPr>
          <w:rStyle w:val="Emphasis"/>
          <w:rFonts w:asciiTheme="minorHAnsi" w:hAnsiTheme="minorHAnsi" w:cstheme="minorHAnsi"/>
        </w:rPr>
        <w:t xml:space="preserve"> kind of </w:t>
      </w:r>
      <w:r w:rsidRPr="00CA2FE7">
        <w:rPr>
          <w:rStyle w:val="Emphasis"/>
          <w:rFonts w:asciiTheme="minorHAnsi" w:hAnsiTheme="minorHAnsi" w:cstheme="minorHAnsi"/>
          <w:highlight w:val="green"/>
        </w:rPr>
        <w:t>autonomy</w:t>
      </w:r>
      <w:r w:rsidRPr="00CA2FE7">
        <w:rPr>
          <w:rStyle w:val="Emphasis"/>
          <w:rFonts w:asciiTheme="minorHAnsi" w:hAnsiTheme="minorHAnsi" w:cstheme="minorHAnsi"/>
        </w:rPr>
        <w:t>, social creativity and of life</w:t>
      </w:r>
      <w:r w:rsidRPr="00CA2FE7">
        <w:rPr>
          <w:rFonts w:asciiTheme="minorHAnsi" w:hAnsiTheme="minorHAnsi" w:cstheme="minorHAnsi"/>
          <w:sz w:val="16"/>
        </w:rPr>
        <w:t xml:space="preserve">? I think that </w:t>
      </w:r>
      <w:r w:rsidRPr="00CA2FE7">
        <w:rPr>
          <w:rStyle w:val="Emphasis"/>
          <w:rFonts w:asciiTheme="minorHAnsi" w:hAnsiTheme="minorHAnsi" w:cstheme="minorHAnsi"/>
          <w:highlight w:val="green"/>
        </w:rPr>
        <w:t>it is possible only if we start from exhaustion, if we</w:t>
      </w:r>
      <w:r w:rsidRPr="00CA2FE7">
        <w:rPr>
          <w:rStyle w:val="Emphasis"/>
          <w:rFonts w:asciiTheme="minorHAnsi" w:hAnsiTheme="minorHAnsi" w:cstheme="minorHAnsi"/>
        </w:rPr>
        <w:t xml:space="preserve"> emphasize the creative side of </w:t>
      </w:r>
      <w:r w:rsidRPr="00CA2FE7">
        <w:rPr>
          <w:rStyle w:val="Emphasis"/>
          <w:rFonts w:asciiTheme="minorHAnsi" w:hAnsiTheme="minorHAnsi" w:cstheme="minorHAnsi"/>
          <w:highlight w:val="green"/>
        </w:rPr>
        <w:t>withdrawal</w:t>
      </w:r>
      <w:r w:rsidRPr="00CA2FE7">
        <w:rPr>
          <w:rStyle w:val="Emphasis"/>
          <w:rFonts w:asciiTheme="minorHAnsi" w:hAnsiTheme="minorHAnsi" w:cstheme="minorHAnsi"/>
        </w:rPr>
        <w:t xml:space="preserve">. </w:t>
      </w:r>
      <w:r w:rsidRPr="00CA2FE7">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CA2FE7">
        <w:rPr>
          <w:rStyle w:val="Emphasis"/>
          <w:rFonts w:asciiTheme="minorHAnsi" w:hAnsiTheme="minorHAnsi" w:cstheme="minorHAnsi"/>
        </w:rPr>
        <w:t>A new refrain could emerge</w:t>
      </w:r>
      <w:r w:rsidRPr="00CA2FE7">
        <w:rPr>
          <w:rFonts w:asciiTheme="minorHAnsi" w:hAnsiTheme="minorHAnsi" w:cstheme="minorHAnsi"/>
          <w:sz w:val="16"/>
        </w:rPr>
        <w:t xml:space="preserve"> in that moment, </w:t>
      </w:r>
      <w:r w:rsidRPr="00CA2FE7">
        <w:rPr>
          <w:rStyle w:val="Emphasis"/>
          <w:rFonts w:asciiTheme="minorHAnsi" w:hAnsiTheme="minorHAnsi" w:cstheme="minorHAnsi"/>
        </w:rPr>
        <w:t>and wipe out the law of economic growth</w:t>
      </w:r>
      <w:r w:rsidRPr="00CA2FE7">
        <w:rPr>
          <w:rFonts w:asciiTheme="minorHAnsi" w:hAnsiTheme="minorHAnsi" w:cstheme="minorHAnsi"/>
          <w:sz w:val="16"/>
        </w:rPr>
        <w:t xml:space="preserve">. The </w:t>
      </w:r>
      <w:r w:rsidRPr="00CA2FE7">
        <w:rPr>
          <w:rStyle w:val="Emphasis"/>
          <w:rFonts w:asciiTheme="minorHAnsi" w:hAnsiTheme="minorHAnsi" w:cstheme="minorHAnsi"/>
        </w:rPr>
        <w:t>self-organization of</w:t>
      </w:r>
      <w:r w:rsidRPr="00CA2FE7">
        <w:rPr>
          <w:rFonts w:asciiTheme="minorHAnsi" w:hAnsiTheme="minorHAnsi" w:cstheme="minorHAnsi"/>
          <w:sz w:val="16"/>
        </w:rPr>
        <w:t xml:space="preserve"> the </w:t>
      </w:r>
      <w:r w:rsidRPr="00CA2FE7">
        <w:rPr>
          <w:rStyle w:val="Emphasis"/>
          <w:rFonts w:asciiTheme="minorHAnsi" w:hAnsiTheme="minorHAnsi" w:cstheme="minorHAnsi"/>
        </w:rPr>
        <w:t>general intellect could abandon the law of accumulation and growth</w:t>
      </w:r>
      <w:r w:rsidRPr="00CA2FE7">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CA2FE7">
        <w:rPr>
          <w:rStyle w:val="Emphasis"/>
          <w:rFonts w:asciiTheme="minorHAnsi" w:hAnsiTheme="minorHAnsi" w:cstheme="minorHAnsi"/>
        </w:rPr>
        <w:t>Since the summer of 2009 the official truth in the media, in political statements, in economic talk was: recovery</w:t>
      </w:r>
      <w:r w:rsidRPr="00CA2FE7">
        <w:rPr>
          <w:rFonts w:asciiTheme="minorHAnsi" w:hAnsiTheme="minorHAnsi" w:cstheme="min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CA2FE7">
        <w:rPr>
          <w:rStyle w:val="Emphasis"/>
          <w:rFonts w:asciiTheme="minorHAnsi" w:hAnsiTheme="minorHAnsi" w:cstheme="minorHAnsi"/>
        </w:rPr>
        <w:t>Finance is no longer a mere tool of capitalist growth. The financialization of capitalism has made finance the very ground of accumulation</w:t>
      </w:r>
      <w:r w:rsidRPr="00CA2FE7">
        <w:rPr>
          <w:rFonts w:asciiTheme="minorHAnsi" w:hAnsiTheme="minorHAnsi" w:cstheme="minorHAnsi"/>
          <w:sz w:val="16"/>
        </w:rPr>
        <w:t xml:space="preserve">, as Christian </w:t>
      </w:r>
      <w:proofErr w:type="spellStart"/>
      <w:r w:rsidRPr="00CA2FE7">
        <w:rPr>
          <w:rFonts w:asciiTheme="minorHAnsi" w:hAnsiTheme="minorHAnsi" w:cstheme="minorHAnsi"/>
          <w:sz w:val="16"/>
        </w:rPr>
        <w:t>Marazzi</w:t>
      </w:r>
      <w:proofErr w:type="spellEnd"/>
      <w:r w:rsidRPr="00CA2FE7">
        <w:rPr>
          <w:rFonts w:asciiTheme="minorHAnsi" w:hAnsiTheme="minorHAnsi" w:cstheme="minorHAnsi"/>
          <w:sz w:val="16"/>
        </w:rPr>
        <w:t xml:space="preserve"> (2010) has explained in recent works such as The Violence of Financial Capitalism. In the sphere of </w:t>
      </w:r>
      <w:proofErr w:type="spellStart"/>
      <w:r w:rsidRPr="00CA2FE7">
        <w:rPr>
          <w:rFonts w:asciiTheme="minorHAnsi" w:hAnsiTheme="minorHAnsi" w:cstheme="minorHAnsi"/>
          <w:sz w:val="16"/>
        </w:rPr>
        <w:t>semiocapitalism</w:t>
      </w:r>
      <w:proofErr w:type="spellEnd"/>
      <w:r w:rsidRPr="00CA2FE7">
        <w:rPr>
          <w:rFonts w:asciiTheme="minorHAnsi" w:hAnsiTheme="minorHAnsi" w:cstheme="minorHAnsi"/>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33122335" w14:textId="77777777" w:rsidR="0069483C" w:rsidRDefault="0069483C" w:rsidP="0069483C">
      <w:pPr>
        <w:pStyle w:val="Heading2"/>
      </w:pPr>
      <w:r>
        <w:t>Case</w:t>
      </w:r>
    </w:p>
    <w:p w14:paraId="70E3F0CE" w14:textId="77777777" w:rsidR="00892756" w:rsidRPr="00892756" w:rsidRDefault="00892756" w:rsidP="00892756"/>
    <w:p w14:paraId="6C8F6134" w14:textId="2814D5D0" w:rsidR="0069483C" w:rsidRDefault="0069483C" w:rsidP="0097773D">
      <w:pPr>
        <w:pStyle w:val="Heading3"/>
      </w:pPr>
      <w:r>
        <w:t>1NC – OV</w:t>
      </w:r>
    </w:p>
    <w:p w14:paraId="425B4429" w14:textId="77777777" w:rsidR="0069483C" w:rsidRPr="005C5B11" w:rsidRDefault="0069483C" w:rsidP="0069483C">
      <w:pPr>
        <w:pStyle w:val="Heading4"/>
      </w:pPr>
      <w:proofErr w:type="spellStart"/>
      <w:r>
        <w:t>Semio</w:t>
      </w:r>
      <w:proofErr w:type="spellEnd"/>
      <w:r>
        <w:t xml:space="preserve"> capitalism has foreclosed the possibility of voting having an impact – voters choose between names that will impose pre-packaged and inevitable decisions onto them. </w:t>
      </w:r>
    </w:p>
    <w:p w14:paraId="4252AA31" w14:textId="77777777" w:rsidR="0069483C" w:rsidRDefault="0069483C" w:rsidP="0069483C">
      <w:pPr>
        <w:rPr>
          <w:bCs/>
          <w:sz w:val="24"/>
        </w:rPr>
      </w:pPr>
      <w:r w:rsidRPr="00B661EF">
        <w:rPr>
          <w:rStyle w:val="Style13ptBold"/>
        </w:rPr>
        <w:t>Berardi 15</w:t>
      </w:r>
      <w:r>
        <w:rPr>
          <w:bCs/>
          <w:sz w:val="24"/>
        </w:rPr>
        <w:t xml:space="preserve"> </w:t>
      </w:r>
      <w:r w:rsidRPr="00B661EF">
        <w:rPr>
          <w:bCs/>
          <w:sz w:val="12"/>
          <w:szCs w:val="12"/>
        </w:rPr>
        <w:t xml:space="preserve">(Franco </w:t>
      </w:r>
      <w:proofErr w:type="spellStart"/>
      <w:r w:rsidRPr="00B661EF">
        <w:rPr>
          <w:bCs/>
          <w:sz w:val="12"/>
          <w:szCs w:val="12"/>
        </w:rPr>
        <w:t>Bifo</w:t>
      </w:r>
      <w:proofErr w:type="spellEnd"/>
      <w:r w:rsidRPr="00B661EF">
        <w:rPr>
          <w:bCs/>
          <w:sz w:val="12"/>
          <w:szCs w:val="12"/>
        </w:rPr>
        <w:t xml:space="preserve"> </w:t>
      </w:r>
      <w:r w:rsidRPr="00B661EF">
        <w:rPr>
          <w:rStyle w:val="Style13ptBold"/>
          <w:b w:val="0"/>
          <w:sz w:val="12"/>
          <w:szCs w:val="12"/>
        </w:rPr>
        <w:t>Berardi,</w:t>
      </w:r>
      <w:r w:rsidRPr="00B661EF">
        <w:rPr>
          <w:bCs/>
          <w:sz w:val="12"/>
          <w:szCs w:val="12"/>
        </w:rPr>
        <w:t xml:space="preserve"> 20</w:t>
      </w:r>
      <w:r w:rsidRPr="00B661EF">
        <w:rPr>
          <w:rStyle w:val="Style13ptBold"/>
          <w:b w:val="0"/>
          <w:sz w:val="12"/>
          <w:szCs w:val="12"/>
        </w:rPr>
        <w:t xml:space="preserve">15, </w:t>
      </w:r>
      <w:r w:rsidRPr="00B661EF">
        <w:rPr>
          <w:bCs/>
          <w:sz w:val="12"/>
          <w:szCs w:val="12"/>
        </w:rPr>
        <w:t xml:space="preserve">Berardi was a member of the Italian Communist Youth Federation and expelled for factionalism, was/is involved In the political movement of </w:t>
      </w:r>
      <w:proofErr w:type="spellStart"/>
      <w:r w:rsidRPr="00B661EF">
        <w:rPr>
          <w:bCs/>
          <w:sz w:val="12"/>
          <w:szCs w:val="12"/>
        </w:rPr>
        <w:t>Autonomia</w:t>
      </w:r>
      <w:proofErr w:type="spellEnd"/>
      <w:r w:rsidRPr="00B661EF">
        <w:rPr>
          <w:bCs/>
          <w:sz w:val="12"/>
          <w:szCs w:val="12"/>
        </w:rPr>
        <w:t xml:space="preserve">, has contributed to </w:t>
      </w:r>
      <w:proofErr w:type="spellStart"/>
      <w:r w:rsidRPr="00B661EF">
        <w:rPr>
          <w:bCs/>
          <w:sz w:val="12"/>
          <w:szCs w:val="12"/>
        </w:rPr>
        <w:t>Semiotexte</w:t>
      </w:r>
      <w:proofErr w:type="spellEnd"/>
      <w:r w:rsidRPr="00B661EF">
        <w:rPr>
          <w:bCs/>
          <w:sz w:val="12"/>
          <w:szCs w:val="12"/>
        </w:rPr>
        <w:t xml:space="preserve">, </w:t>
      </w:r>
      <w:proofErr w:type="spellStart"/>
      <w:r w:rsidRPr="00B661EF">
        <w:rPr>
          <w:bCs/>
          <w:sz w:val="12"/>
          <w:szCs w:val="12"/>
        </w:rPr>
        <w:t>Chimerees</w:t>
      </w:r>
      <w:proofErr w:type="spellEnd"/>
      <w:r w:rsidRPr="00B661EF">
        <w:rPr>
          <w:bCs/>
          <w:sz w:val="12"/>
          <w:szCs w:val="12"/>
        </w:rPr>
        <w:t xml:space="preserve">, </w:t>
      </w:r>
      <w:proofErr w:type="spellStart"/>
      <w:r w:rsidRPr="00B661EF">
        <w:rPr>
          <w:bCs/>
          <w:sz w:val="12"/>
          <w:szCs w:val="12"/>
        </w:rPr>
        <w:t>Metropli</w:t>
      </w:r>
      <w:proofErr w:type="spellEnd"/>
      <w:r w:rsidRPr="00B661EF">
        <w:rPr>
          <w:bCs/>
          <w:sz w:val="12"/>
          <w:szCs w:val="12"/>
        </w:rPr>
        <w:t xml:space="preserve">, and Felix, currently collaborating on the magazine Derive </w:t>
      </w:r>
      <w:proofErr w:type="spellStart"/>
      <w:r w:rsidRPr="00B661EF">
        <w:rPr>
          <w:bCs/>
          <w:sz w:val="12"/>
          <w:szCs w:val="12"/>
        </w:rPr>
        <w:t>Approdi</w:t>
      </w:r>
      <w:proofErr w:type="spellEnd"/>
      <w:r w:rsidRPr="00B661EF">
        <w:rPr>
          <w:bCs/>
          <w:sz w:val="12"/>
          <w:szCs w:val="12"/>
        </w:rPr>
        <w:t xml:space="preserve">, and  teaches social history of communication at Accademia de belle Arti in Milan. “Heroes – Mass Murder and Suicide”)//Lex </w:t>
      </w:r>
      <w:proofErr w:type="spellStart"/>
      <w:r w:rsidRPr="00B661EF">
        <w:rPr>
          <w:bCs/>
          <w:sz w:val="12"/>
          <w:szCs w:val="12"/>
        </w:rPr>
        <w:t>AKu</w:t>
      </w:r>
      <w:proofErr w:type="spellEnd"/>
    </w:p>
    <w:p w14:paraId="568ED7F4" w14:textId="18A945DE" w:rsidR="0069483C" w:rsidRPr="0069483C" w:rsidRDefault="0069483C" w:rsidP="0069483C">
      <w:pPr>
        <w:rPr>
          <w:bCs/>
          <w:sz w:val="24"/>
        </w:rPr>
      </w:pPr>
      <w:r w:rsidRPr="007A0ADA">
        <w:rPr>
          <w:sz w:val="12"/>
        </w:rPr>
        <w:t>The parties of the left which, in the course of the twentieth century, have betrayed and dispersed the ideals and expectations of the working class in order to avoid disappearing altogether, are today desperately seeking to pick up the same thread with the new generations. But</w:t>
      </w:r>
      <w:r w:rsidRPr="007A0ADA">
        <w:rPr>
          <w:rStyle w:val="Emphasis"/>
        </w:rPr>
        <w:t xml:space="preserve"> </w:t>
      </w:r>
      <w:r w:rsidRPr="007A0ADA">
        <w:rPr>
          <w:rStyle w:val="Emphasis"/>
          <w:highlight w:val="green"/>
        </w:rPr>
        <w:t>the heirs</w:t>
      </w:r>
      <w:r w:rsidRPr="007A0ADA">
        <w:rPr>
          <w:rStyle w:val="Emphasis"/>
        </w:rPr>
        <w:t xml:space="preserve"> of</w:t>
      </w:r>
      <w:r w:rsidRPr="007A0ADA">
        <w:rPr>
          <w:rFonts w:ascii="Times New Roman" w:eastAsia="Times New Roman" w:hAnsi="Times New Roman" w:cs="Times New Roman"/>
          <w:sz w:val="12"/>
        </w:rPr>
        <w:t xml:space="preserve"> Leninism and </w:t>
      </w:r>
      <w:r w:rsidRPr="007A0ADA">
        <w:rPr>
          <w:rStyle w:val="Emphasis"/>
          <w:highlight w:val="green"/>
        </w:rPr>
        <w:t>social democracy are no longer capable of interpreting</w:t>
      </w:r>
      <w:r w:rsidRPr="007A0ADA">
        <w:rPr>
          <w:rStyle w:val="Emphasis"/>
        </w:rPr>
        <w:t xml:space="preserve"> the </w:t>
      </w:r>
      <w:r w:rsidRPr="007A0ADA">
        <w:rPr>
          <w:rStyle w:val="Emphasis"/>
          <w:highlight w:val="green"/>
        </w:rPr>
        <w:t>signs that come from</w:t>
      </w:r>
      <w:r w:rsidRPr="007A0ADA">
        <w:rPr>
          <w:rStyle w:val="Emphasis"/>
        </w:rPr>
        <w:t xml:space="preserve"> the </w:t>
      </w:r>
      <w:r w:rsidRPr="007A0ADA">
        <w:rPr>
          <w:rStyle w:val="Emphasis"/>
          <w:highlight w:val="green"/>
        </w:rPr>
        <w:t>new social reality</w:t>
      </w:r>
      <w:r w:rsidRPr="007A0ADA">
        <w:rPr>
          <w:rFonts w:ascii="Times New Roman" w:eastAsia="Times New Roman" w:hAnsi="Times New Roman" w:cs="Times New Roman"/>
          <w:sz w:val="12"/>
        </w:rPr>
        <w:t xml:space="preserve">, </w:t>
      </w:r>
      <w:r w:rsidRPr="007A0ADA">
        <w:rPr>
          <w:rStyle w:val="Emphasis"/>
          <w:highlight w:val="green"/>
        </w:rPr>
        <w:t>and oscillate between</w:t>
      </w:r>
      <w:r w:rsidRPr="007A0ADA">
        <w:rPr>
          <w:rStyle w:val="Emphasis"/>
        </w:rPr>
        <w:t xml:space="preserve"> a ‘</w:t>
      </w:r>
      <w:r w:rsidRPr="007A0ADA">
        <w:rPr>
          <w:rStyle w:val="Emphasis"/>
          <w:highlight w:val="green"/>
        </w:rPr>
        <w:t>reformist</w:t>
      </w:r>
      <w:r w:rsidRPr="007A0ADA">
        <w:rPr>
          <w:rStyle w:val="Emphasis"/>
        </w:rPr>
        <w:t xml:space="preserve">’ </w:t>
      </w:r>
      <w:r w:rsidRPr="007A0ADA">
        <w:rPr>
          <w:rStyle w:val="Emphasis"/>
          <w:highlight w:val="green"/>
        </w:rPr>
        <w:t>position of subordination to liberal hyper-cap</w:t>
      </w:r>
      <w:r w:rsidRPr="007A0ADA">
        <w:rPr>
          <w:rStyle w:val="Emphasis"/>
        </w:rPr>
        <w:t xml:space="preserve">italism </w:t>
      </w:r>
      <w:r w:rsidRPr="007A0ADA">
        <w:rPr>
          <w:rStyle w:val="Emphasis"/>
          <w:highlight w:val="green"/>
        </w:rPr>
        <w:t xml:space="preserve">and </w:t>
      </w:r>
      <w:r w:rsidRPr="007A0ADA">
        <w:rPr>
          <w:rStyle w:val="Emphasis"/>
        </w:rPr>
        <w:t xml:space="preserve">a ‘resistant’ </w:t>
      </w:r>
      <w:r w:rsidRPr="007A0ADA">
        <w:rPr>
          <w:rStyle w:val="Emphasis"/>
          <w:highlight w:val="green"/>
        </w:rPr>
        <w:t>position that re-proposes old ideologies</w:t>
      </w:r>
      <w:r w:rsidRPr="007A0ADA">
        <w:rPr>
          <w:rStyle w:val="Emphasis"/>
        </w:rPr>
        <w:t xml:space="preserve"> in a defensive and residual form</w:t>
      </w:r>
      <w:r w:rsidRPr="007A0ADA">
        <w:rPr>
          <w:rFonts w:ascii="Times New Roman" w:eastAsia="Times New Roman" w:hAnsi="Times New Roman" w:cs="Times New Roman"/>
          <w:sz w:val="12"/>
        </w:rPr>
        <w:t>. Participation in political life has appeared to progressively diminish 9 // Bifurcations and there does not seem to be any remedy for this disaffection</w:t>
      </w:r>
      <w:r w:rsidRPr="007A0ADA">
        <w:rPr>
          <w:sz w:val="12"/>
        </w:rPr>
        <w:t>. The populations of Western countries do not renounce the exercise of the electoral right to vote.</w:t>
      </w:r>
      <w:r w:rsidRPr="007A0ADA">
        <w:rPr>
          <w:rFonts w:ascii="Times New Roman" w:eastAsia="Times New Roman" w:hAnsi="Times New Roman" w:cs="Times New Roman"/>
          <w:sz w:val="12"/>
        </w:rPr>
        <w:t xml:space="preserve"> But </w:t>
      </w:r>
      <w:r w:rsidRPr="007A0ADA">
        <w:rPr>
          <w:rStyle w:val="Emphasis"/>
          <w:highlight w:val="green"/>
        </w:rPr>
        <w:t>voting is a</w:t>
      </w:r>
      <w:r w:rsidRPr="007A0ADA">
        <w:rPr>
          <w:rStyle w:val="Emphasis"/>
        </w:rPr>
        <w:t xml:space="preserve">n ever </w:t>
      </w:r>
      <w:r w:rsidRPr="007A0ADA">
        <w:rPr>
          <w:rStyle w:val="Emphasis"/>
          <w:highlight w:val="green"/>
        </w:rPr>
        <w:t>decreasing sign of true political participation</w:t>
      </w:r>
      <w:r w:rsidRPr="007A0ADA">
        <w:rPr>
          <w:rStyle w:val="Emphasis"/>
        </w:rPr>
        <w:t xml:space="preserve">, because </w:t>
      </w:r>
      <w:r w:rsidRPr="007A0ADA">
        <w:rPr>
          <w:rStyle w:val="Emphasis"/>
          <w:highlight w:val="green"/>
        </w:rPr>
        <w:t>everyone realizes that rather than being able to decide between real alternatives</w:t>
      </w:r>
      <w:r w:rsidRPr="007A0ADA">
        <w:rPr>
          <w:rStyle w:val="Emphasis"/>
        </w:rPr>
        <w:t xml:space="preserve">, </w:t>
      </w:r>
      <w:r w:rsidRPr="007A0ADA">
        <w:rPr>
          <w:rStyle w:val="Emphasis"/>
          <w:highlight w:val="green"/>
        </w:rPr>
        <w:t>they are only able to pick</w:t>
      </w:r>
      <w:r w:rsidRPr="007A0ADA">
        <w:rPr>
          <w:rStyle w:val="Emphasis"/>
        </w:rPr>
        <w:t xml:space="preserve"> the </w:t>
      </w:r>
      <w:r w:rsidRPr="007A0ADA">
        <w:rPr>
          <w:rStyle w:val="Emphasis"/>
          <w:highlight w:val="green"/>
        </w:rPr>
        <w:t>faces and names of those who will impose pre-packaged and inevitable decisions upon them</w:t>
      </w:r>
      <w:r w:rsidRPr="007A0ADA">
        <w:rPr>
          <w:rFonts w:ascii="Times New Roman" w:eastAsia="Times New Roman" w:hAnsi="Times New Roman" w:cs="Times New Roman"/>
          <w:sz w:val="12"/>
        </w:rPr>
        <w:t xml:space="preserve">. Since the time in 1981 when François </w:t>
      </w:r>
      <w:proofErr w:type="spellStart"/>
      <w:r w:rsidRPr="007A0ADA">
        <w:rPr>
          <w:rFonts w:ascii="Times New Roman" w:eastAsia="Times New Roman" w:hAnsi="Times New Roman" w:cs="Times New Roman"/>
          <w:sz w:val="12"/>
        </w:rPr>
        <w:t>Mitterand</w:t>
      </w:r>
      <w:proofErr w:type="spellEnd"/>
      <w:r w:rsidRPr="007A0ADA">
        <w:rPr>
          <w:rFonts w:ascii="Times New Roman" w:eastAsia="Times New Roman" w:hAnsi="Times New Roman" w:cs="Times New Roman"/>
          <w:sz w:val="12"/>
        </w:rPr>
        <w:t xml:space="preserve">, six months after being elected President of the French Republic, abandoned the socialist program which had been presented to voters, recognizing in an explicit way the impossibility of governing without following the rules imposed by large economic forces, it has been evident that right and left are two words deprived of substantial signification. </w:t>
      </w:r>
      <w:r w:rsidRPr="007A0ADA">
        <w:rPr>
          <w:rStyle w:val="Emphasis"/>
        </w:rPr>
        <w:t xml:space="preserve">If </w:t>
      </w:r>
      <w:r w:rsidRPr="007A0ADA">
        <w:rPr>
          <w:rStyle w:val="Emphasis"/>
          <w:highlight w:val="green"/>
        </w:rPr>
        <w:t>political discourse</w:t>
      </w:r>
      <w:r w:rsidRPr="007A0ADA">
        <w:rPr>
          <w:rStyle w:val="Emphasis"/>
        </w:rPr>
        <w:t xml:space="preserve"> has any sense, it </w:t>
      </w:r>
      <w:r w:rsidRPr="007A0ADA">
        <w:rPr>
          <w:rStyle w:val="Emphasis"/>
          <w:highlight w:val="green"/>
        </w:rPr>
        <w:t>indicates the ability of associated human beings to choose between alt</w:t>
      </w:r>
      <w:r w:rsidRPr="007A0ADA">
        <w:rPr>
          <w:rStyle w:val="Emphasis"/>
        </w:rPr>
        <w:t>ernative</w:t>
      </w:r>
      <w:r w:rsidRPr="007A0ADA">
        <w:rPr>
          <w:rStyle w:val="Emphasis"/>
          <w:highlight w:val="green"/>
        </w:rPr>
        <w:t>s</w:t>
      </w:r>
      <w:r w:rsidRPr="007A0ADA">
        <w:rPr>
          <w:rFonts w:ascii="Times New Roman" w:eastAsia="Times New Roman" w:hAnsi="Times New Roman" w:cs="Times New Roman"/>
          <w:sz w:val="12"/>
        </w:rPr>
        <w:t xml:space="preserve">. </w:t>
      </w:r>
      <w:r w:rsidRPr="007A0ADA">
        <w:rPr>
          <w:rStyle w:val="Emphasis"/>
          <w:highlight w:val="green"/>
        </w:rPr>
        <w:t>Inasmuch as these alt</w:t>
      </w:r>
      <w:r w:rsidRPr="007A0ADA">
        <w:rPr>
          <w:rStyle w:val="Emphasis"/>
        </w:rPr>
        <w:t>ernative</w:t>
      </w:r>
      <w:r w:rsidRPr="007A0ADA">
        <w:rPr>
          <w:rStyle w:val="Emphasis"/>
          <w:highlight w:val="green"/>
        </w:rPr>
        <w:t>s</w:t>
      </w:r>
      <w:r w:rsidRPr="007A0ADA">
        <w:rPr>
          <w:rStyle w:val="Emphasis"/>
        </w:rPr>
        <w:t xml:space="preserve"> </w:t>
      </w:r>
      <w:r w:rsidRPr="007A0ADA">
        <w:rPr>
          <w:rStyle w:val="Emphasis"/>
          <w:highlight w:val="green"/>
        </w:rPr>
        <w:t>no longer exist</w:t>
      </w:r>
      <w:r w:rsidRPr="007A0ADA">
        <w:rPr>
          <w:rStyle w:val="Emphasis"/>
        </w:rPr>
        <w:t xml:space="preserve"> because automatisms prevail</w:t>
      </w:r>
      <w:r w:rsidRPr="007A0ADA">
        <w:rPr>
          <w:rFonts w:ascii="Times New Roman" w:eastAsia="Times New Roman" w:hAnsi="Times New Roman" w:cs="Times New Roman"/>
          <w:sz w:val="12"/>
        </w:rPr>
        <w:t xml:space="preserve">, at this point </w:t>
      </w:r>
      <w:r w:rsidRPr="007A0ADA">
        <w:rPr>
          <w:rStyle w:val="Emphasis"/>
          <w:highlight w:val="green"/>
        </w:rPr>
        <w:t>politics no longer exists and</w:t>
      </w:r>
      <w:r w:rsidRPr="007A0ADA">
        <w:rPr>
          <w:rStyle w:val="Emphasis"/>
        </w:rPr>
        <w:t xml:space="preserve"> political </w:t>
      </w:r>
      <w:r w:rsidRPr="007A0ADA">
        <w:rPr>
          <w:rStyle w:val="Emphasis"/>
          <w:highlight w:val="green"/>
        </w:rPr>
        <w:t>participation becomes a ritual without significance</w:t>
      </w:r>
      <w:r w:rsidRPr="007A0ADA">
        <w:rPr>
          <w:rFonts w:ascii="Times New Roman" w:eastAsia="Times New Roman" w:hAnsi="Times New Roman" w:cs="Times New Roman"/>
          <w:sz w:val="12"/>
        </w:rPr>
        <w:t xml:space="preserve"> in which citizens participate only through conformism</w:t>
      </w:r>
    </w:p>
    <w:p w14:paraId="11CA664E" w14:textId="66913AF3" w:rsidR="0097773D" w:rsidRDefault="0097773D" w:rsidP="0097773D">
      <w:pPr>
        <w:pStyle w:val="Heading3"/>
      </w:pPr>
      <w:r>
        <w:t>1NC – Econ Turn</w:t>
      </w:r>
    </w:p>
    <w:p w14:paraId="1CC37569" w14:textId="77777777" w:rsidR="0097773D" w:rsidRDefault="0097773D" w:rsidP="0097773D">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117C0408" w14:textId="77777777" w:rsidR="0097773D" w:rsidRPr="00F27F86" w:rsidRDefault="0097773D" w:rsidP="0097773D">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5DB353F0" w14:textId="77777777" w:rsidR="0097773D" w:rsidRPr="00F27F86" w:rsidRDefault="0097773D" w:rsidP="0097773D">
      <w:pPr>
        <w:rPr>
          <w:sz w:val="16"/>
        </w:rPr>
      </w:pPr>
      <w:r w:rsidRPr="00063A61">
        <w:rPr>
          <w:highlight w:val="green"/>
          <w:u w:val="single"/>
        </w:rPr>
        <w:t>Labor strikes</w:t>
      </w:r>
      <w:r w:rsidRPr="00F27F86">
        <w:rPr>
          <w:u w:val="single"/>
        </w:rPr>
        <w:t xml:space="preserve"> can </w:t>
      </w:r>
      <w:r w:rsidRPr="00063A61">
        <w:rPr>
          <w:highlight w:val="green"/>
          <w:u w:val="single"/>
        </w:rPr>
        <w:t xml:space="preserve">cause </w:t>
      </w:r>
      <w:r w:rsidRPr="00063A61">
        <w:rPr>
          <w:rStyle w:val="Emphasis"/>
          <w:highlight w:val="green"/>
        </w:rPr>
        <w:t>major disruptions to industry</w:t>
      </w:r>
      <w:r w:rsidRPr="00063A61">
        <w:rPr>
          <w:highlight w:val="green"/>
          <w:u w:val="single"/>
        </w:rPr>
        <w:t xml:space="preserve">, </w:t>
      </w:r>
      <w:r w:rsidRPr="00063A61">
        <w:rPr>
          <w:rStyle w:val="Emphasis"/>
          <w:highlight w:val="green"/>
        </w:rPr>
        <w:t>commerce</w:t>
      </w:r>
      <w:r w:rsidRPr="00063A61">
        <w:rPr>
          <w:highlight w:val="green"/>
          <w:u w:val="single"/>
        </w:rPr>
        <w:t xml:space="preserve"> and</w:t>
      </w:r>
      <w:r w:rsidRPr="00F27F86">
        <w:rPr>
          <w:u w:val="single"/>
        </w:rPr>
        <w:t xml:space="preserve"> the </w:t>
      </w:r>
      <w:r w:rsidRPr="00063A61">
        <w:rPr>
          <w:rStyle w:val="Emphasis"/>
          <w:highlight w:val="gree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063A61">
        <w:rPr>
          <w:highlight w:val="green"/>
          <w:u w:val="single"/>
        </w:rPr>
        <w:t>Air Traffic Controllers Association strike</w:t>
      </w:r>
      <w:r w:rsidRPr="00F27F86">
        <w:rPr>
          <w:sz w:val="16"/>
        </w:rPr>
        <w:t xml:space="preserve"> in 1981 resulted in the firing of thousands of air traffic controllers, and the New York City transit strike in late 2005 </w:t>
      </w:r>
      <w:r w:rsidRPr="00063A61">
        <w:rPr>
          <w:highlight w:val="green"/>
          <w:u w:val="single"/>
        </w:rPr>
        <w:t xml:space="preserve">affected </w:t>
      </w:r>
      <w:r w:rsidRPr="00063A61">
        <w:rPr>
          <w:rStyle w:val="Emphasis"/>
          <w:highlight w:val="green"/>
        </w:rPr>
        <w:t>millions</w:t>
      </w:r>
      <w:r w:rsidRPr="00F27F86">
        <w:rPr>
          <w:u w:val="single"/>
        </w:rPr>
        <w:t xml:space="preserve"> of people</w:t>
      </w:r>
      <w:r w:rsidRPr="00F27F86">
        <w:rPr>
          <w:sz w:val="16"/>
        </w:rPr>
        <w:t>. The history of strikes and labor unions is a key chapter in the story of the Industrial Revolution.</w:t>
      </w:r>
    </w:p>
    <w:p w14:paraId="43A7FE65" w14:textId="77777777" w:rsidR="0097773D" w:rsidRPr="00F27F86" w:rsidRDefault="0097773D" w:rsidP="0097773D">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1ED74B39" w14:textId="77777777" w:rsidR="0097773D" w:rsidRPr="00F27F86" w:rsidRDefault="0097773D" w:rsidP="0097773D">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446D9E14" w14:textId="77777777" w:rsidR="0097773D" w:rsidRPr="00F27F86" w:rsidRDefault="0097773D" w:rsidP="0097773D">
      <w:pPr>
        <w:rPr>
          <w:sz w:val="16"/>
        </w:rPr>
      </w:pPr>
      <w:r w:rsidRPr="00F27F86">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3C562CF9" w14:textId="77777777" w:rsidR="0097773D" w:rsidRDefault="0097773D" w:rsidP="0097773D">
      <w:pPr>
        <w:rPr>
          <w:u w:val="single"/>
        </w:rPr>
      </w:pPr>
      <w:r w:rsidRPr="00F27F86">
        <w:rPr>
          <w:sz w:val="16"/>
        </w:rPr>
        <w:t xml:space="preserve">At its most basic level, </w:t>
      </w:r>
      <w:r w:rsidRPr="00F27F86">
        <w:rPr>
          <w:u w:val="single"/>
        </w:rPr>
        <w:t xml:space="preserve">a </w:t>
      </w:r>
      <w:r w:rsidRPr="00063A61">
        <w:rPr>
          <w:highlight w:val="green"/>
          <w:u w:val="single"/>
        </w:rPr>
        <w:t>strike occurs when</w:t>
      </w:r>
      <w:r w:rsidRPr="00F27F86">
        <w:rPr>
          <w:u w:val="single"/>
        </w:rPr>
        <w:t xml:space="preserve"> all the </w:t>
      </w:r>
      <w:r w:rsidRPr="00063A61">
        <w:rPr>
          <w:highlight w:val="green"/>
          <w:u w:val="single"/>
        </w:rPr>
        <w:t>workers</w:t>
      </w:r>
      <w:r w:rsidRPr="00F27F86">
        <w:rPr>
          <w:u w:val="single"/>
        </w:rPr>
        <w:t xml:space="preserve"> in the union </w:t>
      </w:r>
      <w:r w:rsidRPr="00063A61">
        <w:rPr>
          <w:rStyle w:val="Emphasis"/>
          <w:highlight w:val="green"/>
        </w:rPr>
        <w:t>stop coming to work</w:t>
      </w:r>
      <w:r w:rsidRPr="00F27F86">
        <w:rPr>
          <w:rStyle w:val="Emphasis"/>
        </w:rPr>
        <w:t>.</w:t>
      </w:r>
      <w:r w:rsidRPr="00F27F86">
        <w:rPr>
          <w:sz w:val="16"/>
        </w:rPr>
        <w:t xml:space="preserve"> </w:t>
      </w:r>
      <w:r w:rsidRPr="00F27F86">
        <w:rPr>
          <w:u w:val="single"/>
        </w:rPr>
        <w:t xml:space="preserve">With no workers, </w:t>
      </w:r>
      <w:r w:rsidRPr="00063A61">
        <w:rPr>
          <w:highlight w:val="green"/>
          <w:u w:val="single"/>
        </w:rPr>
        <w:t xml:space="preserve">the business </w:t>
      </w:r>
      <w:r w:rsidRPr="00063A61">
        <w:rPr>
          <w:rStyle w:val="Emphasis"/>
          <w:highlight w:val="green"/>
        </w:rPr>
        <w:t>shuts down</w:t>
      </w:r>
      <w:r w:rsidRPr="00F27F86">
        <w:rPr>
          <w:sz w:val="16"/>
        </w:rPr>
        <w:t xml:space="preserve">. </w:t>
      </w:r>
      <w:r w:rsidRPr="00F27F86">
        <w:rPr>
          <w:u w:val="single"/>
        </w:rPr>
        <w:t xml:space="preserve">The </w:t>
      </w:r>
      <w:r w:rsidRPr="00063A61">
        <w:rPr>
          <w:highlight w:val="green"/>
          <w:u w:val="single"/>
        </w:rPr>
        <w:t xml:space="preserve">employer </w:t>
      </w:r>
      <w:r w:rsidRPr="00063A61">
        <w:rPr>
          <w:rStyle w:val="Emphasis"/>
          <w:highlight w:val="green"/>
        </w:rPr>
        <w:t>stops making money</w:t>
      </w:r>
      <w:r w:rsidRPr="00063A61">
        <w:rPr>
          <w:highlight w:val="green"/>
          <w:u w:val="single"/>
        </w:rPr>
        <w:t xml:space="preserve">, though it is still </w:t>
      </w:r>
      <w:r w:rsidRPr="00063A61">
        <w:rPr>
          <w:rStyle w:val="Emphasis"/>
          <w:highlight w:val="green"/>
        </w:rPr>
        <w:t>spending</w:t>
      </w:r>
      <w:r w:rsidRPr="00F27F86">
        <w:rPr>
          <w:rStyle w:val="Emphasis"/>
        </w:rPr>
        <w:t xml:space="preserve"> money </w:t>
      </w:r>
      <w:r w:rsidRPr="00063A61">
        <w:rPr>
          <w:rStyle w:val="Emphasis"/>
          <w:highlight w:val="green"/>
        </w:rPr>
        <w:t>on taxes</w:t>
      </w:r>
      <w:r w:rsidRPr="00063A61">
        <w:rPr>
          <w:highlight w:val="green"/>
          <w:u w:val="single"/>
        </w:rPr>
        <w:t xml:space="preserve">, </w:t>
      </w:r>
      <w:r w:rsidRPr="00063A61">
        <w:rPr>
          <w:rStyle w:val="Emphasis"/>
          <w:highlight w:val="green"/>
        </w:rPr>
        <w:t>rent</w:t>
      </w:r>
      <w:r w:rsidRPr="00063A61">
        <w:rPr>
          <w:highlight w:val="green"/>
          <w:u w:val="single"/>
        </w:rPr>
        <w:t xml:space="preserve">, </w:t>
      </w:r>
      <w:r w:rsidRPr="00063A61">
        <w:rPr>
          <w:rStyle w:val="Emphasis"/>
          <w:highlight w:val="green"/>
        </w:rPr>
        <w:t>electricity</w:t>
      </w:r>
      <w:r w:rsidRPr="00063A61">
        <w:rPr>
          <w:highlight w:val="green"/>
          <w:u w:val="single"/>
        </w:rPr>
        <w:t xml:space="preserve"> and </w:t>
      </w:r>
      <w:r w:rsidRPr="00063A61">
        <w:rPr>
          <w:rStyle w:val="Emphasis"/>
          <w:highlight w:val="green"/>
        </w:rPr>
        <w:t>maintenance</w:t>
      </w:r>
      <w:r w:rsidRPr="00F27F86">
        <w:rPr>
          <w:sz w:val="16"/>
        </w:rPr>
        <w:t xml:space="preserve">. </w:t>
      </w:r>
      <w:r w:rsidRPr="00063A61">
        <w:rPr>
          <w:highlight w:val="green"/>
          <w:u w:val="single"/>
        </w:rPr>
        <w:t>The longer the strike</w:t>
      </w:r>
      <w:r w:rsidRPr="00F27F86">
        <w:rPr>
          <w:u w:val="single"/>
        </w:rPr>
        <w:t xml:space="preserve"> lasts, </w:t>
      </w:r>
      <w:r w:rsidRPr="00063A61">
        <w:rPr>
          <w:highlight w:val="green"/>
          <w:u w:val="single"/>
        </w:rPr>
        <w:t xml:space="preserve">the </w:t>
      </w:r>
      <w:r w:rsidRPr="00063A61">
        <w:rPr>
          <w:rStyle w:val="Emphasis"/>
          <w:highlight w:val="green"/>
        </w:rPr>
        <w:t>more money the employer loses</w:t>
      </w:r>
      <w:r w:rsidRPr="00063A61">
        <w:rPr>
          <w:highlight w:val="green"/>
          <w:u w:val="single"/>
        </w:rPr>
        <w:t>.</w:t>
      </w:r>
      <w:r w:rsidRPr="00F27F86">
        <w:rPr>
          <w:sz w:val="16"/>
        </w:rPr>
        <w:t xml:space="preserve"> Of course, </w:t>
      </w:r>
      <w:r w:rsidRPr="00F27F86">
        <w:rPr>
          <w:u w:val="single"/>
        </w:rPr>
        <w:t xml:space="preserve">the </w:t>
      </w:r>
      <w:r w:rsidRPr="00063A61">
        <w:rPr>
          <w:highlight w:val="gree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51081FC7" w14:textId="77777777" w:rsidR="0097773D" w:rsidRDefault="0097773D" w:rsidP="0097773D">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3FB7EE88" w14:textId="77777777" w:rsidR="0097773D" w:rsidRDefault="0097773D" w:rsidP="0097773D">
      <w:pPr>
        <w:pStyle w:val="Heading4"/>
      </w:pPr>
      <w:r>
        <w:t xml:space="preserve">Prolonged economic crisis causes </w:t>
      </w:r>
      <w:r w:rsidRPr="000B4267">
        <w:rPr>
          <w:u w:val="single"/>
        </w:rPr>
        <w:t>global war</w:t>
      </w:r>
      <w:r>
        <w:t>.</w:t>
      </w:r>
    </w:p>
    <w:p w14:paraId="0E46BE10" w14:textId="77777777" w:rsidR="0097773D" w:rsidRDefault="0097773D" w:rsidP="0097773D">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6" w:history="1">
        <w:r w:rsidRPr="003E7CF1">
          <w:rPr>
            <w:rStyle w:val="Hyperlink"/>
          </w:rPr>
          <w:t>https://www.weforum.org/agenda/2018/11/the-next-economic-crisis-could-cause-a-global-conflict-heres-why/</w:t>
        </w:r>
      </w:hyperlink>
      <w:r>
        <w:t xml:space="preserve">] // Re-Cut </w:t>
      </w:r>
      <w:proofErr w:type="spellStart"/>
      <w:r>
        <w:t>SJWen</w:t>
      </w:r>
      <w:proofErr w:type="spellEnd"/>
    </w:p>
    <w:p w14:paraId="4AF61972" w14:textId="5E3AF5A4" w:rsidR="0097773D" w:rsidRDefault="0097773D" w:rsidP="0097773D">
      <w:r w:rsidRPr="00A010E6">
        <w:rPr>
          <w:sz w:val="16"/>
        </w:rPr>
        <w:t xml:space="preserve">The next economic crisis is closer than you think. But what you should really worry about is what comes after: </w:t>
      </w:r>
      <w:r w:rsidRPr="00063A61">
        <w:rPr>
          <w:rStyle w:val="StyleUnderline"/>
          <w:highlight w:val="green"/>
        </w:rPr>
        <w:t>in the current</w:t>
      </w:r>
      <w:r w:rsidRPr="00A010E6">
        <w:rPr>
          <w:rStyle w:val="StyleUnderline"/>
        </w:rPr>
        <w:t xml:space="preserve"> social, </w:t>
      </w:r>
      <w:r w:rsidRPr="00063A61">
        <w:rPr>
          <w:rStyle w:val="StyleUnderline"/>
        </w:rPr>
        <w:t>political</w:t>
      </w:r>
      <w:r w:rsidRPr="00A010E6">
        <w:rPr>
          <w:rStyle w:val="StyleUnderline"/>
        </w:rPr>
        <w:t xml:space="preserve">, and technological </w:t>
      </w:r>
      <w:r w:rsidRPr="00063A61">
        <w:rPr>
          <w:rStyle w:val="StyleUnderline"/>
          <w:highlight w:val="green"/>
        </w:rPr>
        <w:t>landscape</w:t>
      </w:r>
      <w:r w:rsidRPr="00A010E6">
        <w:rPr>
          <w:rStyle w:val="StyleUnderline"/>
        </w:rPr>
        <w:t xml:space="preserve">, a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063A61">
        <w:rPr>
          <w:rStyle w:val="Emphasis"/>
          <w:highlight w:val="green"/>
        </w:rPr>
        <w:t>systemic 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Instead, it </w:t>
      </w:r>
      <w:r w:rsidRPr="00063A61">
        <w:rPr>
          <w:rStyle w:val="StyleUnderline"/>
          <w:highlight w:val="green"/>
        </w:rPr>
        <w:t>raised global asset prices</w:t>
      </w:r>
      <w:r w:rsidRPr="00A010E6">
        <w:rPr>
          <w:rStyle w:val="StyleUnderline"/>
        </w:rPr>
        <w:t xml:space="preserve"> to levels even higher than those prevailing before 2008</w:t>
      </w:r>
      <w:r w:rsidRPr="00A010E6">
        <w:rPr>
          <w:sz w:val="16"/>
        </w:rPr>
        <w:t>.</w:t>
      </w:r>
      <w:r>
        <w:rPr>
          <w:sz w:val="16"/>
        </w:rPr>
        <w:t xml:space="preserve"> </w:t>
      </w:r>
      <w:r w:rsidRPr="00A010E6">
        <w:rPr>
          <w:sz w:val="16"/>
        </w:rPr>
        <w:t>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A decade of</w:t>
      </w:r>
      <w:r w:rsidRPr="00A010E6">
        <w:rPr>
          <w:sz w:val="16"/>
        </w:rPr>
        <w:t xml:space="preserve"> regular adrenaline shots, in the form of ultra-low interest rates and </w:t>
      </w:r>
      <w:r w:rsidRPr="00063A61">
        <w:rPr>
          <w:rStyle w:val="StyleUnderline"/>
          <w:highlight w:val="green"/>
        </w:rPr>
        <w:t>unconventional monetary 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stimulate </w:t>
      </w:r>
      <w:r w:rsidRPr="00063A61">
        <w:rPr>
          <w:rStyle w:val="Emphasis"/>
          <w:highlight w:val="green"/>
        </w:rPr>
        <w:t>the economy</w:t>
      </w:r>
      <w:r w:rsidRPr="00A010E6">
        <w:rPr>
          <w:sz w:val="16"/>
        </w:rPr>
        <w:t>.</w:t>
      </w:r>
      <w:r>
        <w:rPr>
          <w:sz w:val="16"/>
        </w:rPr>
        <w:t xml:space="preserve"> </w:t>
      </w:r>
      <w:r w:rsidRPr="00A010E6">
        <w:rPr>
          <w:sz w:val="16"/>
        </w:rPr>
        <w:t xml:space="preserve">If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063A61">
        <w:rPr>
          <w:rStyle w:val="StyleUnderline"/>
          <w:highlight w:val="green"/>
        </w:rPr>
        <w:t>prolonged</w:t>
      </w:r>
      <w:r w:rsidRPr="00A010E6">
        <w:rPr>
          <w:sz w:val="16"/>
        </w:rPr>
        <w:t xml:space="preserve"> periods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correlation should not be taken lightly</w:t>
      </w:r>
      <w:r w:rsidRPr="00A010E6">
        <w:rPr>
          <w:sz w:val="16"/>
        </w:rPr>
        <w:t>, especially with wealth and income inequality at historically high levels.</w:t>
      </w:r>
      <w:r>
        <w:rPr>
          <w:sz w:val="16"/>
        </w:rPr>
        <w:t xml:space="preserve"> </w:t>
      </w:r>
      <w:r w:rsidRPr="00A010E6">
        <w:rPr>
          <w:sz w:val="16"/>
        </w:rPr>
        <w:t xml:space="preserve">This is </w:t>
      </w:r>
      <w:r w:rsidRPr="00063A61">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063A61">
        <w:rPr>
          <w:rStyle w:val="StyleUnderline"/>
          <w:highlight w:val="green"/>
        </w:rPr>
        <w:t>factors stoking</w:t>
      </w:r>
      <w:r w:rsidRPr="00A010E6">
        <w:rPr>
          <w:rStyle w:val="StyleUnderline"/>
        </w:rPr>
        <w:t xml:space="preserve"> social unrest and </w:t>
      </w:r>
      <w:r w:rsidRPr="00063A61">
        <w:rPr>
          <w:rStyle w:val="Emphasis"/>
          <w:highlight w:val="green"/>
        </w:rPr>
        <w:t>diplomatic 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063A61">
        <w:rPr>
          <w:rStyle w:val="Emphasis"/>
          <w:highlight w:val="green"/>
        </w:rPr>
        <w:t>the next</w:t>
      </w:r>
      <w:r w:rsidRPr="00A010E6">
        <w:rPr>
          <w:rStyle w:val="Emphasis"/>
        </w:rPr>
        <w:t xml:space="preserve"> economic </w:t>
      </w:r>
      <w:r w:rsidRPr="00063A61">
        <w:rPr>
          <w:rStyle w:val="Emphasis"/>
          <w:highlight w:val="green"/>
        </w:rPr>
        <w:t>crisis could lead to</w:t>
      </w:r>
      <w:r w:rsidRPr="00A010E6">
        <w:rPr>
          <w:rStyle w:val="Emphasis"/>
        </w:rPr>
        <w:t xml:space="preserve"> a </w:t>
      </w:r>
      <w:r w:rsidRPr="00063A61">
        <w:rPr>
          <w:rStyle w:val="Emphasis"/>
        </w:rPr>
        <w:t xml:space="preserve">large-scale </w:t>
      </w:r>
      <w:r w:rsidRPr="00063A61">
        <w:rPr>
          <w:rStyle w:val="Emphasis"/>
          <w:highlight w:val="green"/>
        </w:rPr>
        <w:t>military confrontation</w:t>
      </w:r>
      <w:r w:rsidRPr="00A010E6">
        <w:rPr>
          <w:sz w:val="16"/>
        </w:rPr>
        <w:t>.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16EE7C82" w14:textId="723185DD" w:rsidR="0097773D" w:rsidRDefault="0097773D" w:rsidP="0097773D">
      <w:pPr>
        <w:pStyle w:val="Heading4"/>
      </w:pPr>
      <w:r>
        <w:t xml:space="preserve">That negates – </w:t>
      </w:r>
    </w:p>
    <w:p w14:paraId="70E9751B" w14:textId="33D136E8" w:rsidR="0097773D" w:rsidRPr="0097773D" w:rsidRDefault="0097773D" w:rsidP="0097773D">
      <w:pPr>
        <w:pStyle w:val="Heading4"/>
      </w:pPr>
      <w:r>
        <w:t xml:space="preserve">[1] </w:t>
      </w:r>
      <w:proofErr w:type="spellStart"/>
      <w:r>
        <w:t>Destorys</w:t>
      </w:r>
      <w:proofErr w:type="spellEnd"/>
      <w:r>
        <w:t xml:space="preserve"> the </w:t>
      </w:r>
      <w:proofErr w:type="spellStart"/>
      <w:r>
        <w:t>subjet</w:t>
      </w:r>
      <w:proofErr w:type="spellEnd"/>
    </w:p>
    <w:p w14:paraId="284550FB" w14:textId="77777777" w:rsidR="00566B09" w:rsidRDefault="00566B09" w:rsidP="00566B09">
      <w:pPr>
        <w:pStyle w:val="Heading3"/>
      </w:pPr>
      <w:r>
        <w:t>1NC – Non-Unique</w:t>
      </w:r>
    </w:p>
    <w:p w14:paraId="064066F5" w14:textId="77777777" w:rsidR="00566B09" w:rsidRDefault="00566B09" w:rsidP="00566B09">
      <w:pPr>
        <w:pStyle w:val="Heading4"/>
      </w:pPr>
      <w:r>
        <w:t xml:space="preserve">Workers </w:t>
      </w:r>
      <w:r w:rsidRPr="00AC28AE">
        <w:rPr>
          <w:u w:val="single"/>
        </w:rPr>
        <w:t>don’t care</w:t>
      </w:r>
      <w:r>
        <w:t xml:space="preserve"> about legality – strikes are on the rise </w:t>
      </w:r>
      <w:r w:rsidRPr="00AC28AE">
        <w:rPr>
          <w:u w:val="single"/>
        </w:rPr>
        <w:t>absent</w:t>
      </w:r>
      <w:r>
        <w:t xml:space="preserve"> the </w:t>
      </w:r>
      <w:proofErr w:type="spellStart"/>
      <w:r>
        <w:t>aff</w:t>
      </w:r>
      <w:proofErr w:type="spellEnd"/>
      <w:r>
        <w:t>.</w:t>
      </w:r>
    </w:p>
    <w:p w14:paraId="6FBA7A33" w14:textId="77777777" w:rsidR="00566B09" w:rsidRPr="00AC28AE" w:rsidRDefault="00566B09" w:rsidP="00566B09">
      <w:r w:rsidRPr="00AC28AE">
        <w:rPr>
          <w:rStyle w:val="Style13ptBold"/>
        </w:rPr>
        <w:t>Notes 19</w:t>
      </w:r>
      <w:r>
        <w:t xml:space="preserve"> [Labor Notes; Media</w:t>
      </w:r>
      <w:r w:rsidRPr="00AC28AE">
        <w:t xml:space="preserve"> and organizing project that has been the voice of union activists who want to put the movement back in the labor movement since 1979</w:t>
      </w:r>
      <w:r>
        <w:t>; “</w:t>
      </w:r>
      <w:r w:rsidRPr="00AC28AE">
        <w:t>Why Strikes Matter</w:t>
      </w:r>
      <w:r>
        <w:t xml:space="preserve">,” LN; 10/17/19; </w:t>
      </w:r>
      <w:hyperlink r:id="rId7" w:history="1">
        <w:r w:rsidRPr="00540FF3">
          <w:rPr>
            <w:rStyle w:val="Hyperlink"/>
          </w:rPr>
          <w:t>https://labornotes.org/2019/10/why-strikes-matter</w:t>
        </w:r>
      </w:hyperlink>
      <w:r>
        <w:t>]//SJWen</w:t>
      </w:r>
    </w:p>
    <w:p w14:paraId="5FEEF561" w14:textId="77777777" w:rsidR="00566B09" w:rsidRDefault="00566B09" w:rsidP="00566B09">
      <w:pPr>
        <w:rPr>
          <w:sz w:val="16"/>
        </w:rPr>
      </w:pPr>
      <w:r w:rsidRPr="00AC28AE">
        <w:rPr>
          <w:sz w:val="16"/>
        </w:rPr>
        <w:t xml:space="preserve">“Why do you rob banks?” a reporter once asked Willie Sutton. “Because that’s where the money is,” the infamous thief replied. Why go on strike? Because that’s where our power is. </w:t>
      </w:r>
      <w:r w:rsidRPr="00063A61">
        <w:rPr>
          <w:highlight w:val="green"/>
          <w:u w:val="single"/>
        </w:rPr>
        <w:t>Teachers</w:t>
      </w:r>
      <w:r w:rsidRPr="00AC28AE">
        <w:rPr>
          <w:u w:val="single"/>
        </w:rPr>
        <w:t xml:space="preserve"> in West Virginia </w:t>
      </w:r>
      <w:r w:rsidRPr="00AC28AE">
        <w:rPr>
          <w:rStyle w:val="Emphasis"/>
        </w:rPr>
        <w:t>showed it in 2018</w:t>
      </w:r>
      <w:r w:rsidRPr="00AC28AE">
        <w:rPr>
          <w:u w:val="single"/>
        </w:rPr>
        <w:t xml:space="preserve"> when they </w:t>
      </w:r>
      <w:r w:rsidRPr="00063A61">
        <w:rPr>
          <w:rStyle w:val="Emphasis"/>
          <w:highlight w:val="green"/>
        </w:rPr>
        <w:t>walked out</w:t>
      </w:r>
      <w:r w:rsidRPr="00AC28AE">
        <w:rPr>
          <w:sz w:val="16"/>
        </w:rPr>
        <w:t xml:space="preserve">, in a strike that bubbled up from below, </w:t>
      </w:r>
      <w:r w:rsidRPr="00063A61">
        <w:rPr>
          <w:highlight w:val="green"/>
          <w:u w:val="single"/>
        </w:rPr>
        <w:t>surprising</w:t>
      </w:r>
      <w:r w:rsidRPr="00AC28AE">
        <w:rPr>
          <w:u w:val="single"/>
        </w:rPr>
        <w:t xml:space="preserve"> even their </w:t>
      </w:r>
      <w:r w:rsidRPr="00AC28AE">
        <w:rPr>
          <w:rStyle w:val="Emphasis"/>
        </w:rPr>
        <w:t xml:space="preserve">statewide </w:t>
      </w:r>
      <w:r w:rsidRPr="00063A61">
        <w:rPr>
          <w:rStyle w:val="Emphasis"/>
          <w:highlight w:val="green"/>
        </w:rPr>
        <w:t>union leaders</w:t>
      </w:r>
      <w:r w:rsidRPr="00063A61">
        <w:rPr>
          <w:sz w:val="16"/>
          <w:highlight w:val="green"/>
        </w:rPr>
        <w:t>.</w:t>
      </w:r>
      <w:r w:rsidRPr="00AC28AE">
        <w:rPr>
          <w:sz w:val="16"/>
        </w:rPr>
        <w:t xml:space="preserve"> </w:t>
      </w:r>
      <w:r w:rsidRPr="00063A61">
        <w:rPr>
          <w:rStyle w:val="Emphasis"/>
          <w:highlight w:val="green"/>
        </w:rPr>
        <w:t>No one</w:t>
      </w:r>
      <w:r w:rsidRPr="00AC28AE">
        <w:rPr>
          <w:u w:val="single"/>
        </w:rPr>
        <w:t xml:space="preserve"> seemed </w:t>
      </w:r>
      <w:r w:rsidRPr="00063A61">
        <w:rPr>
          <w:highlight w:val="green"/>
          <w:u w:val="single"/>
        </w:rPr>
        <w:t>concerned that</w:t>
      </w:r>
      <w:r w:rsidRPr="00AC28AE">
        <w:rPr>
          <w:u w:val="single"/>
        </w:rPr>
        <w:t xml:space="preserve"> </w:t>
      </w:r>
      <w:r w:rsidRPr="00AC28AE">
        <w:rPr>
          <w:rStyle w:val="Emphasis"/>
        </w:rPr>
        <w:t xml:space="preserve">public sector </w:t>
      </w:r>
      <w:r w:rsidRPr="00063A61">
        <w:rPr>
          <w:rStyle w:val="Emphasis"/>
          <w:highlight w:val="green"/>
        </w:rPr>
        <w:t>strikes were unlawful</w:t>
      </w:r>
      <w:r w:rsidRPr="00AC28AE">
        <w:rPr>
          <w:sz w:val="16"/>
        </w:rPr>
        <w:t xml:space="preserve"> in West Virginia. “</w:t>
      </w:r>
      <w:r w:rsidRPr="00063A61">
        <w:rPr>
          <w:highlight w:val="green"/>
          <w:u w:val="single"/>
        </w:rPr>
        <w:t xml:space="preserve">What are they going to do, </w:t>
      </w:r>
      <w:r w:rsidRPr="00063A61">
        <w:rPr>
          <w:rStyle w:val="Emphasis"/>
          <w:highlight w:val="green"/>
        </w:rPr>
        <w:t>fire us all</w:t>
      </w:r>
      <w:r w:rsidRPr="00AC28AE">
        <w:rPr>
          <w:sz w:val="16"/>
        </w:rPr>
        <w:t>?” said Jay O’Neal, treasurer for the Kanawha County local. “</w:t>
      </w:r>
      <w:r w:rsidRPr="00063A61">
        <w:rPr>
          <w:rStyle w:val="Emphasis"/>
          <w:highlight w:val="green"/>
        </w:rPr>
        <w:t>Who</w:t>
      </w:r>
      <w:r w:rsidRPr="00063A61">
        <w:rPr>
          <w:highlight w:val="green"/>
          <w:u w:val="single"/>
        </w:rPr>
        <w:t xml:space="preserve"> would they get to replace us</w:t>
      </w:r>
      <w:r w:rsidRPr="00AC28AE">
        <w:rPr>
          <w:sz w:val="16"/>
        </w:rPr>
        <w:t xml:space="preserve">?” Already </w:t>
      </w:r>
      <w:r w:rsidRPr="00AC28AE">
        <w:rPr>
          <w:u w:val="single"/>
        </w:rPr>
        <w:t xml:space="preserve">the </w:t>
      </w:r>
      <w:r w:rsidRPr="00063A61">
        <w:rPr>
          <w:highlight w:val="green"/>
          <w:u w:val="single"/>
        </w:rPr>
        <w:t xml:space="preserve">state had </w:t>
      </w:r>
      <w:r w:rsidRPr="00063A61">
        <w:rPr>
          <w:rStyle w:val="Emphasis"/>
          <w:highlight w:val="green"/>
        </w:rPr>
        <w:t>700</w:t>
      </w:r>
      <w:r w:rsidRPr="00AC28AE">
        <w:rPr>
          <w:rStyle w:val="Emphasis"/>
        </w:rPr>
        <w:t xml:space="preserve"> teaching </w:t>
      </w:r>
      <w:r w:rsidRPr="00063A61">
        <w:rPr>
          <w:rStyle w:val="Emphasis"/>
          <w:highlight w:val="green"/>
        </w:rPr>
        <w:t>vacancies</w:t>
      </w:r>
      <w:r w:rsidRPr="00AC28AE">
        <w:rPr>
          <w:sz w:val="16"/>
        </w:rPr>
        <w:t xml:space="preserve">, thanks to the rock-bottom pay the strikers were protesting. After 13 days out, the teachers declared victory and returned to their classrooms with a 5 percent raise. They had also backed off corporate education “reformers” on a host of other issues. The biggest lesson: “Our labor is ours first,” West Virginia teacher Nicole McCormick told the crowd at the Labor Notes Conference that spring. “It is up to us to give our labor, or to withhold it.” </w:t>
      </w:r>
      <w:r w:rsidRPr="00AC28AE">
        <w:rPr>
          <w:u w:val="single"/>
        </w:rPr>
        <w:t xml:space="preserve">That’s the </w:t>
      </w:r>
      <w:r w:rsidRPr="00AC28AE">
        <w:rPr>
          <w:rStyle w:val="Emphasis"/>
        </w:rPr>
        <w:t>fundamental truth</w:t>
      </w:r>
      <w:r w:rsidRPr="00AC28AE">
        <w:rPr>
          <w:u w:val="single"/>
        </w:rPr>
        <w:t xml:space="preserve"> on which the labor movement was built.</w:t>
      </w:r>
      <w:r w:rsidRPr="00AC28AE">
        <w:rPr>
          <w:sz w:val="16"/>
        </w:rPr>
        <w:t xml:space="preserve"> Strikes by unorganized workers led to the founding of unions. Strikes won the first union contracts. Strikes over the years won bigger paychecks, vacations, seniority rights, and the right to tell the foreman “that’s not my job.” Without strikes we would have no labor movement, no unions, no contracts, and a far worse working and living situation. In short, strikes are the strongest tool in workers’ toolbox—our power not just to ask, but to force our employers to concede something. DISCOVER YOUR POWER The key word is “force.” </w:t>
      </w:r>
      <w:r w:rsidRPr="00AC28AE">
        <w:rPr>
          <w:u w:val="single"/>
        </w:rPr>
        <w:t xml:space="preserve">A strike is </w:t>
      </w:r>
      <w:r w:rsidRPr="00AC28AE">
        <w:rPr>
          <w:rStyle w:val="Emphasis"/>
        </w:rPr>
        <w:t>not</w:t>
      </w:r>
      <w:r w:rsidRPr="00AC28AE">
        <w:rPr>
          <w:u w:val="single"/>
        </w:rPr>
        <w:t xml:space="preserve"> just a symbolic protest</w:t>
      </w:r>
      <w:r w:rsidRPr="00AC28AE">
        <w:rPr>
          <w:sz w:val="16"/>
        </w:rPr>
        <w:t xml:space="preserve">. </w:t>
      </w:r>
      <w:r w:rsidRPr="00AC28AE">
        <w:rPr>
          <w:u w:val="single"/>
        </w:rPr>
        <w:t xml:space="preserve">It works because we </w:t>
      </w:r>
      <w:r w:rsidRPr="00AC28AE">
        <w:rPr>
          <w:rStyle w:val="Emphasis"/>
        </w:rPr>
        <w:t>withhold something that the employer needs</w:t>
      </w:r>
      <w:r w:rsidRPr="00AC28AE">
        <w:rPr>
          <w:sz w:val="16"/>
        </w:rPr>
        <w:t xml:space="preserve">—its production, its good public image, its profits, and above all its control over us. As one union slogan has it, “this university works because we do”—or this company, or this city. A strike reveals something that employers would prefer we not notice: they need us. </w:t>
      </w:r>
      <w:r w:rsidRPr="00AC28AE">
        <w:rPr>
          <w:u w:val="single"/>
        </w:rPr>
        <w:t>Workplaces are typically run as dictatorships</w:t>
      </w:r>
      <w:r w:rsidRPr="00AC28AE">
        <w:rPr>
          <w:sz w:val="16"/>
        </w:rPr>
        <w:t xml:space="preserve">. </w:t>
      </w:r>
      <w:r w:rsidRPr="00AC28AE">
        <w:rPr>
          <w:u w:val="single"/>
        </w:rPr>
        <w:t xml:space="preserve">The discovery that your boss does </w:t>
      </w:r>
      <w:r w:rsidRPr="00D222B3">
        <w:rPr>
          <w:rStyle w:val="Emphasis"/>
        </w:rPr>
        <w:t>not</w:t>
      </w:r>
      <w:r w:rsidRPr="00AC28AE">
        <w:rPr>
          <w:u w:val="single"/>
        </w:rPr>
        <w:t xml:space="preserve"> have absolute power</w:t>
      </w:r>
      <w:r w:rsidRPr="00AC28AE">
        <w:rPr>
          <w:sz w:val="16"/>
        </w:rPr>
        <w:t xml:space="preserve"> over you—</w:t>
      </w:r>
      <w:r w:rsidRPr="00AC28AE">
        <w:rPr>
          <w:u w:val="single"/>
        </w:rPr>
        <w:t>and that in fact, you and your co-workers can exert power over him</w:t>
      </w:r>
      <w:r w:rsidRPr="00AC28AE">
        <w:rPr>
          <w:sz w:val="16"/>
        </w:rPr>
        <w:t>—</w:t>
      </w:r>
      <w:r w:rsidRPr="00AC28AE">
        <w:rPr>
          <w:u w:val="single"/>
        </w:rPr>
        <w:t xml:space="preserve">is a </w:t>
      </w:r>
      <w:r w:rsidRPr="00D222B3">
        <w:rPr>
          <w:rStyle w:val="Emphasis"/>
        </w:rPr>
        <w:t>revelation</w:t>
      </w:r>
      <w:r w:rsidRPr="00AC28AE">
        <w:rPr>
          <w:sz w:val="16"/>
        </w:rPr>
        <w:t xml:space="preserve">. There’s no feeling like it. Going on strike changes you, personally and as a union. “Walking into work the first day back chanting ‘one day longer, one day stronger’ was the best morning I’ve ever had at Verizon,” said Pam </w:t>
      </w:r>
      <w:proofErr w:type="spellStart"/>
      <w:r w:rsidRPr="00AC28AE">
        <w:rPr>
          <w:sz w:val="16"/>
        </w:rPr>
        <w:t>Galpern</w:t>
      </w:r>
      <w:proofErr w:type="spellEnd"/>
      <w:r w:rsidRPr="00AC28AE">
        <w:rPr>
          <w:sz w:val="16"/>
        </w:rPr>
        <w:t xml:space="preserve">,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Strikers develop new skills and a deeper sense that they own and run their union. New leaders emerge from the ranks and go on to become stewards. New friendships are formed; workers who didn’t know or trust one another before forge bonds of solidarity. A few stubborn co-workers finally see why the union matters and sign on as members. Allies from faith groups, neighborhood groups, or other unions adopt your cause. You and your co-workers lose some fear of the boss—and the boss gains some fear of you. In all these ways and more—not to mention the contract gains you may win—a strike can be a tremendous union-building activity. </w:t>
      </w:r>
    </w:p>
    <w:p w14:paraId="6D487801" w14:textId="77777777" w:rsidR="00566B09" w:rsidRDefault="00566B09" w:rsidP="00566B09">
      <w:pPr>
        <w:rPr>
          <w:sz w:val="16"/>
        </w:rPr>
      </w:pPr>
    </w:p>
    <w:p w14:paraId="1030C28A" w14:textId="77777777" w:rsidR="00566B09" w:rsidRDefault="00566B09" w:rsidP="00566B09">
      <w:pPr>
        <w:pStyle w:val="Heading4"/>
        <w:jc w:val="both"/>
      </w:pPr>
      <w:r w:rsidRPr="00D222B3">
        <w:rPr>
          <w:u w:val="single"/>
        </w:rPr>
        <w:t>Every empiric</w:t>
      </w:r>
      <w:r>
        <w:t xml:space="preserve"> flows </w:t>
      </w:r>
      <w:r w:rsidRPr="00D222B3">
        <w:rPr>
          <w:u w:val="single"/>
        </w:rPr>
        <w:t>neg</w:t>
      </w:r>
      <w:r>
        <w:t>.</w:t>
      </w:r>
    </w:p>
    <w:p w14:paraId="39A3EB7E" w14:textId="77777777" w:rsidR="00566B09" w:rsidRPr="00D222B3" w:rsidRDefault="00566B09" w:rsidP="00566B09">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8" w:history="1">
        <w:r w:rsidRPr="00540FF3">
          <w:rPr>
            <w:rStyle w:val="Hyperlink"/>
          </w:rPr>
          <w:t>https://www.nytimes.com/2018/05/09/opinion/teacher-strikes-illegal-arizona-carolina.html</w:t>
        </w:r>
      </w:hyperlink>
      <w:r>
        <w:t>]//SJWen</w:t>
      </w:r>
    </w:p>
    <w:p w14:paraId="608E25ED" w14:textId="77777777" w:rsidR="00566B09" w:rsidRPr="00D222B3" w:rsidRDefault="00566B09" w:rsidP="00566B09">
      <w:pPr>
        <w:rPr>
          <w:sz w:val="16"/>
        </w:rPr>
      </w:pPr>
      <w:r w:rsidRPr="00D222B3">
        <w:rPr>
          <w:sz w:val="16"/>
        </w:rPr>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Arizona, Kentucky, Oklahoma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14:paraId="4851D72E" w14:textId="77777777" w:rsidR="00566B09" w:rsidRPr="00D222B3" w:rsidRDefault="00566B09" w:rsidP="00566B09">
      <w:pPr>
        <w:rPr>
          <w:u w:val="single"/>
        </w:rPr>
      </w:pPr>
      <w:r w:rsidRPr="00D222B3">
        <w:rPr>
          <w:sz w:val="16"/>
        </w:rPr>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r w:rsidRPr="00E50BDD">
        <w:rPr>
          <w:rStyle w:val="Emphasis"/>
        </w:rPr>
        <w:t>Three dozen states have laws</w:t>
      </w:r>
      <w:r w:rsidRPr="00D222B3">
        <w:rPr>
          <w:u w:val="single"/>
        </w:rPr>
        <w:t xml:space="preserve"> </w:t>
      </w:r>
      <w:r w:rsidRPr="00E50BDD">
        <w:rPr>
          <w:rStyle w:val="Emphasis"/>
        </w:rPr>
        <w:t>prohibiting teachers from striking</w:t>
      </w:r>
      <w:r w:rsidRPr="00D222B3">
        <w:rPr>
          <w:sz w:val="16"/>
        </w:rPr>
        <w:t xml:space="preserve">. Clearly, </w:t>
      </w:r>
      <w:r w:rsidRPr="00063A61">
        <w:rPr>
          <w:highlight w:val="green"/>
          <w:u w:val="single"/>
        </w:rPr>
        <w:t>making</w:t>
      </w:r>
      <w:r w:rsidRPr="00D222B3">
        <w:rPr>
          <w:u w:val="single"/>
        </w:rPr>
        <w:t xml:space="preserve"> teacher </w:t>
      </w:r>
      <w:r w:rsidRPr="00063A61">
        <w:rPr>
          <w:highlight w:val="green"/>
          <w:u w:val="single"/>
        </w:rPr>
        <w:t xml:space="preserve">strikes illegal will </w:t>
      </w:r>
      <w:r w:rsidRPr="00063A61">
        <w:rPr>
          <w:rStyle w:val="Emphasis"/>
          <w:highlight w:val="green"/>
        </w:rPr>
        <w:t>not</w:t>
      </w:r>
      <w:r w:rsidRPr="00D222B3">
        <w:rPr>
          <w:u w:val="single"/>
        </w:rPr>
        <w:t xml:space="preserve"> necessarily </w:t>
      </w:r>
      <w:r w:rsidRPr="00063A61">
        <w:rPr>
          <w:highlight w:val="green"/>
          <w:u w:val="single"/>
        </w:rPr>
        <w:t>prevent them</w:t>
      </w:r>
      <w:r w:rsidRPr="00D222B3">
        <w:rPr>
          <w:u w:val="single"/>
        </w:rPr>
        <w:t>.</w:t>
      </w:r>
    </w:p>
    <w:p w14:paraId="06B8D0A3" w14:textId="77777777" w:rsidR="00566B09" w:rsidRPr="00D222B3" w:rsidRDefault="00566B09" w:rsidP="00566B09">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w:t>
      </w:r>
      <w:proofErr w:type="spellStart"/>
      <w:r w:rsidRPr="00D222B3">
        <w:rPr>
          <w:sz w:val="16"/>
        </w:rPr>
        <w:t>McCartin</w:t>
      </w:r>
      <w:proofErr w:type="spellEnd"/>
      <w:r w:rsidRPr="00D222B3">
        <w:rPr>
          <w:sz w:val="16"/>
        </w:rPr>
        <w:t>,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7B28B748" w14:textId="77777777" w:rsidR="00566B09" w:rsidRPr="00D222B3" w:rsidRDefault="00566B09" w:rsidP="00566B09">
      <w:pPr>
        <w:rPr>
          <w:sz w:val="16"/>
        </w:rPr>
      </w:pPr>
      <w:r w:rsidRPr="00063A61">
        <w:rPr>
          <w:highlight w:val="green"/>
          <w:u w:val="single"/>
        </w:rPr>
        <w:t>Labor’s</w:t>
      </w:r>
      <w:r w:rsidRPr="00D222B3">
        <w:rPr>
          <w:u w:val="single"/>
        </w:rPr>
        <w:t xml:space="preserve"> most potent </w:t>
      </w:r>
      <w:r w:rsidRPr="00063A61">
        <w:rPr>
          <w:highlight w:val="green"/>
          <w:u w:val="single"/>
        </w:rPr>
        <w:t>weapon is the strike</w:t>
      </w:r>
      <w:r w:rsidRPr="00063A61">
        <w:rPr>
          <w:sz w:val="16"/>
          <w:highlight w:val="green"/>
        </w:rPr>
        <w:t xml:space="preserve">, </w:t>
      </w:r>
      <w:r w:rsidRPr="00063A61">
        <w:rPr>
          <w:rStyle w:val="Emphasis"/>
          <w:highlight w:val="green"/>
        </w:rPr>
        <w:t>even when</w:t>
      </w:r>
      <w:r w:rsidRPr="00E50BDD">
        <w:rPr>
          <w:rStyle w:val="Emphasis"/>
        </w:rPr>
        <w:t xml:space="preserve"> it’s </w:t>
      </w:r>
      <w:r w:rsidRPr="00063A61">
        <w:rPr>
          <w:rStyle w:val="Emphasis"/>
          <w:highlight w:val="green"/>
        </w:rPr>
        <w:t>illega</w:t>
      </w:r>
      <w:r w:rsidRPr="00063A61">
        <w:rPr>
          <w:highlight w:val="green"/>
          <w:u w:val="single"/>
        </w:rPr>
        <w:t>l</w:t>
      </w:r>
      <w:r w:rsidRPr="00D222B3">
        <w:rPr>
          <w:u w:val="single"/>
        </w:rPr>
        <w:t xml:space="preserve">. Workers will often risk </w:t>
      </w:r>
      <w:r w:rsidRPr="00E50BDD">
        <w:rPr>
          <w:rStyle w:val="Emphasis"/>
        </w:rPr>
        <w:t xml:space="preserve">engaging in an </w:t>
      </w:r>
      <w:r w:rsidRPr="00063A61">
        <w:rPr>
          <w:rStyle w:val="Emphasis"/>
          <w:highlight w:val="green"/>
        </w:rPr>
        <w:t>illegal strike</w:t>
      </w:r>
      <w:r w:rsidRPr="00D222B3">
        <w:rPr>
          <w:sz w:val="16"/>
        </w:rPr>
        <w:t>, even though it could mean getting fined, fired and conceivably jailed. In a legal strike, workers typically lose just a few days’ or weeks’ pay.</w:t>
      </w:r>
    </w:p>
    <w:p w14:paraId="640C3C97" w14:textId="77777777" w:rsidR="00566B09" w:rsidRPr="00D222B3" w:rsidRDefault="00566B09" w:rsidP="00566B09">
      <w:pPr>
        <w:rPr>
          <w:u w:val="single"/>
        </w:rPr>
      </w:pPr>
      <w:r w:rsidRPr="00D222B3">
        <w:rPr>
          <w:u w:val="single"/>
        </w:rPr>
        <w:t xml:space="preserve">Explosions of worker militancy </w:t>
      </w:r>
      <w:r w:rsidRPr="00063A61">
        <w:rPr>
          <w:highlight w:val="green"/>
          <w:u w:val="single"/>
        </w:rPr>
        <w:t xml:space="preserve">have been a </w:t>
      </w:r>
      <w:r w:rsidRPr="00063A61">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
    <w:p w14:paraId="447D5B60" w14:textId="77777777" w:rsidR="00566B09" w:rsidRPr="00D222B3" w:rsidRDefault="00566B09" w:rsidP="00566B09">
      <w:pPr>
        <w:rPr>
          <w:sz w:val="16"/>
        </w:rPr>
      </w:pPr>
      <w:r w:rsidRPr="00D222B3">
        <w:rPr>
          <w:sz w:val="16"/>
        </w:rPr>
        <w:t>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raise unions could obtain in bargaining. But the raises often failed to keep up with inflation, angering millions of workers.</w:t>
      </w:r>
    </w:p>
    <w:p w14:paraId="182748A5" w14:textId="77777777" w:rsidR="00566B09" w:rsidRPr="00D222B3" w:rsidRDefault="00566B09" w:rsidP="00566B09">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14:paraId="361AA275" w14:textId="77777777" w:rsidR="00566B09" w:rsidRPr="00D222B3" w:rsidRDefault="00566B09" w:rsidP="00566B09">
      <w:pPr>
        <w:rPr>
          <w:sz w:val="16"/>
        </w:rPr>
      </w:pPr>
      <w:r w:rsidRPr="00D222B3">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36D7250B" w14:textId="77777777" w:rsidR="00566B09" w:rsidRPr="00D222B3" w:rsidRDefault="00566B09" w:rsidP="00566B09">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76B4D5DC" w14:textId="77777777" w:rsidR="00566B09" w:rsidRPr="00D222B3" w:rsidRDefault="00566B09" w:rsidP="00566B09">
      <w:pPr>
        <w:rPr>
          <w:u w:val="single"/>
        </w:rPr>
      </w:pPr>
      <w:r w:rsidRPr="00D222B3">
        <w:rPr>
          <w:u w:val="single"/>
        </w:rPr>
        <w:t xml:space="preserve">On March 18, </w:t>
      </w:r>
      <w:r w:rsidRPr="00063A61">
        <w:rPr>
          <w:highlight w:val="green"/>
          <w:u w:val="single"/>
        </w:rPr>
        <w:t>1970</w:t>
      </w:r>
      <w:r w:rsidRPr="00D222B3">
        <w:rPr>
          <w:u w:val="single"/>
        </w:rPr>
        <w:t xml:space="preserve">, letter </w:t>
      </w:r>
      <w:r w:rsidRPr="00063A61">
        <w:rPr>
          <w:highlight w:val="green"/>
          <w:u w:val="single"/>
        </w:rPr>
        <w:t>carriers walked out in New York</w:t>
      </w:r>
      <w:r w:rsidRPr="00D222B3">
        <w:rPr>
          <w:u w:val="single"/>
        </w:rPr>
        <w:t xml:space="preserve"> City, and within days, more than </w:t>
      </w:r>
      <w:r w:rsidRPr="00063A61">
        <w:rPr>
          <w:rStyle w:val="Emphasis"/>
          <w:highlight w:val="green"/>
        </w:rPr>
        <w:t xml:space="preserve">150,000 </w:t>
      </w:r>
      <w:r w:rsidRPr="00E50BDD">
        <w:rPr>
          <w:rStyle w:val="Emphasis"/>
        </w:rPr>
        <w:t xml:space="preserve">of the nation’s 600,000 postal workers had </w:t>
      </w:r>
      <w:r w:rsidRPr="00063A61">
        <w:rPr>
          <w:rStyle w:val="Emphasis"/>
          <w:highlight w:val="green"/>
        </w:rPr>
        <w:t>joined the illegal strike</w:t>
      </w:r>
      <w:r w:rsidRPr="00D222B3">
        <w:rPr>
          <w:u w:val="single"/>
        </w:rPr>
        <w:t>. One letter carrier boasted that the strikers were “standing 10 feet tall, instead of groveling in the dust.”</w:t>
      </w:r>
    </w:p>
    <w:p w14:paraId="127D41F9" w14:textId="77777777" w:rsidR="00566B09" w:rsidRPr="00D222B3" w:rsidRDefault="00566B09" w:rsidP="00566B09">
      <w:pPr>
        <w:rPr>
          <w:sz w:val="16"/>
        </w:rPr>
      </w:pPr>
      <w:r w:rsidRPr="00D222B3">
        <w:rPr>
          <w:sz w:val="16"/>
        </w:rPr>
        <w:t>During the 1970 postal workers’ strike, military personnel sorted mail at New York City’s main post office.</w:t>
      </w:r>
    </w:p>
    <w:p w14:paraId="6A58BA68" w14:textId="77777777" w:rsidR="00566B09" w:rsidRPr="00D222B3" w:rsidRDefault="00566B09" w:rsidP="00566B09">
      <w:pPr>
        <w:rPr>
          <w:sz w:val="16"/>
        </w:rPr>
      </w:pPr>
      <w:r w:rsidRPr="00D222B3">
        <w:rPr>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68F41686" w14:textId="77777777" w:rsidR="00566B09" w:rsidRPr="00D222B3" w:rsidRDefault="00566B09" w:rsidP="00566B09">
      <w:pPr>
        <w:rPr>
          <w:sz w:val="16"/>
        </w:rPr>
      </w:pPr>
      <w:r w:rsidRPr="00D222B3">
        <w:rPr>
          <w:sz w:val="16"/>
        </w:rPr>
        <w:t>H. R. Haldeman, Nixon’s chief of staff, acknowledged a big obstacle to punishing these unlawful strikers. “The mailman is a family friend, so you can’t hurt him,” Haldeman said.</w:t>
      </w:r>
    </w:p>
    <w:p w14:paraId="7710FE59" w14:textId="77777777" w:rsidR="00566B09" w:rsidRPr="00E50BDD" w:rsidRDefault="00566B09" w:rsidP="00566B09">
      <w:pPr>
        <w:rPr>
          <w:rStyle w:val="Emphasis"/>
        </w:rPr>
      </w:pPr>
      <w:r w:rsidRPr="00063A61">
        <w:rPr>
          <w:highlight w:val="green"/>
          <w:u w:val="single"/>
        </w:rPr>
        <w:t>State officials</w:t>
      </w:r>
      <w:r w:rsidRPr="00D222B3">
        <w:rPr>
          <w:u w:val="single"/>
        </w:rPr>
        <w:t xml:space="preserve"> unhappy about the recent strikes have realized the same thing: They </w:t>
      </w:r>
      <w:r w:rsidRPr="00063A61">
        <w:rPr>
          <w:rStyle w:val="Emphasis"/>
          <w:highlight w:val="green"/>
        </w:rPr>
        <w:t>can’t</w:t>
      </w:r>
      <w:r w:rsidRPr="00E50BDD">
        <w:rPr>
          <w:rStyle w:val="Emphasis"/>
        </w:rPr>
        <w:t xml:space="preserve"> really </w:t>
      </w:r>
      <w:r w:rsidRPr="00063A61">
        <w:rPr>
          <w:rStyle w:val="Emphasis"/>
          <w:highlight w:val="green"/>
        </w:rPr>
        <w:t>punish or replace</w:t>
      </w:r>
      <w:r w:rsidRPr="00E50BDD">
        <w:rPr>
          <w:rStyle w:val="Emphasis"/>
        </w:rPr>
        <w:t xml:space="preserve"> the teachers</w:t>
      </w:r>
      <w:r w:rsidRPr="00D222B3">
        <w:rPr>
          <w:u w:val="single"/>
        </w:rPr>
        <w:t xml:space="preserve">. </w:t>
      </w:r>
      <w:r w:rsidRPr="00063A61">
        <w:rPr>
          <w:highlight w:val="green"/>
          <w:u w:val="single"/>
        </w:rPr>
        <w:t xml:space="preserve">They’re </w:t>
      </w:r>
      <w:r w:rsidRPr="00063A61">
        <w:rPr>
          <w:rStyle w:val="Emphasis"/>
          <w:highlight w:val="green"/>
        </w:rPr>
        <w:t>too popular</w:t>
      </w:r>
      <w:r w:rsidRPr="00D222B3">
        <w:rPr>
          <w:sz w:val="16"/>
        </w:rPr>
        <w:t xml:space="preserve">, </w:t>
      </w:r>
      <w:r w:rsidRPr="00D222B3">
        <w:rPr>
          <w:u w:val="single"/>
        </w:rPr>
        <w:t xml:space="preserve">there are </w:t>
      </w:r>
      <w:r w:rsidRPr="00063A61">
        <w:rPr>
          <w:rStyle w:val="Emphasis"/>
          <w:highlight w:val="green"/>
        </w:rPr>
        <w:t>too many</w:t>
      </w:r>
      <w:r w:rsidRPr="00E50BDD">
        <w:rPr>
          <w:rStyle w:val="Emphasis"/>
        </w:rPr>
        <w:t xml:space="preserve"> to replace</w:t>
      </w:r>
      <w:r w:rsidRPr="00D222B3">
        <w:rPr>
          <w:sz w:val="16"/>
        </w:rPr>
        <w:t xml:space="preserve">, </w:t>
      </w:r>
      <w:r w:rsidRPr="00063A61">
        <w:rPr>
          <w:highlight w:val="green"/>
          <w:u w:val="single"/>
        </w:rPr>
        <w:t>and</w:t>
      </w:r>
      <w:r w:rsidRPr="00D222B3">
        <w:rPr>
          <w:u w:val="single"/>
        </w:rPr>
        <w:t xml:space="preserve"> if state officials try to jail a few ringleaders, that </w:t>
      </w:r>
      <w:r w:rsidRPr="00063A61">
        <w:rPr>
          <w:highlight w:val="green"/>
          <w:u w:val="single"/>
        </w:rPr>
        <w:t xml:space="preserve">might spur </w:t>
      </w:r>
      <w:r w:rsidRPr="00063A61">
        <w:rPr>
          <w:rStyle w:val="Emphasis"/>
          <w:highlight w:val="green"/>
        </w:rPr>
        <w:t>new strikes</w:t>
      </w:r>
      <w:r w:rsidRPr="00E50BDD">
        <w:rPr>
          <w:rStyle w:val="Emphasis"/>
        </w:rPr>
        <w:t>.</w:t>
      </w:r>
    </w:p>
    <w:p w14:paraId="61FA9D35" w14:textId="77777777" w:rsidR="00566B09" w:rsidRPr="00D222B3" w:rsidRDefault="00566B09" w:rsidP="00566B09">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19372452" w14:textId="3AAA1F55" w:rsidR="008A5979" w:rsidRDefault="00566B09" w:rsidP="0069483C">
      <w:pPr>
        <w:rPr>
          <w:rStyle w:val="Emphasis"/>
        </w:rPr>
      </w:pPr>
      <w:r w:rsidRPr="00D222B3">
        <w:rPr>
          <w:sz w:val="16"/>
        </w:rPr>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063A61">
        <w:rPr>
          <w:highlight w:val="green"/>
          <w:u w:val="single"/>
        </w:rPr>
        <w:t>history</w:t>
      </w:r>
      <w:r w:rsidRPr="00D222B3">
        <w:rPr>
          <w:u w:val="single"/>
        </w:rPr>
        <w:t xml:space="preserve"> — seems to be </w:t>
      </w:r>
      <w:r w:rsidRPr="00063A61">
        <w:rPr>
          <w:rStyle w:val="Emphasis"/>
          <w:highlight w:val="green"/>
        </w:rPr>
        <w:t>on their side.</w:t>
      </w:r>
    </w:p>
    <w:p w14:paraId="2B80C9FC" w14:textId="5481F748" w:rsidR="00117188" w:rsidRDefault="00117188" w:rsidP="00117188">
      <w:pPr>
        <w:pStyle w:val="Heading3"/>
      </w:pPr>
      <w:r>
        <w:t>1NC – Turns</w:t>
      </w:r>
    </w:p>
    <w:p w14:paraId="4E128AD1" w14:textId="77777777" w:rsidR="00117188" w:rsidRDefault="00117188" w:rsidP="00117188">
      <w:pPr>
        <w:pStyle w:val="Heading4"/>
      </w:pPr>
      <w:r>
        <w:t>The process of strike uses patients or beneficiaries of work as a means to an end</w:t>
      </w:r>
    </w:p>
    <w:p w14:paraId="38644839" w14:textId="77777777" w:rsidR="00117188" w:rsidRDefault="00117188" w:rsidP="00117188">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9"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7A337371" w14:textId="77777777" w:rsidR="00117188" w:rsidRPr="000E1DE0" w:rsidRDefault="00117188" w:rsidP="00117188">
      <w:pPr>
        <w:pStyle w:val="ListParagraph"/>
        <w:numPr>
          <w:ilvl w:val="0"/>
          <w:numId w:val="20"/>
        </w:numPr>
        <w:rPr>
          <w:sz w:val="18"/>
          <w:szCs w:val="18"/>
        </w:rPr>
      </w:pPr>
      <w:r>
        <w:rPr>
          <w:sz w:val="18"/>
          <w:szCs w:val="18"/>
        </w:rPr>
        <w:t xml:space="preserve">Written in the context of doctors, warrant can be used for all jobs </w:t>
      </w:r>
    </w:p>
    <w:p w14:paraId="22E0B3DC" w14:textId="77777777" w:rsidR="00117188" w:rsidRDefault="00117188" w:rsidP="00117188">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patients serve as a means to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05E53B32" w14:textId="77777777" w:rsidR="00117188" w:rsidRPr="00117188" w:rsidRDefault="00117188" w:rsidP="00117188"/>
    <w:sectPr w:rsidR="00117188" w:rsidRPr="001171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5"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E80449"/>
    <w:multiLevelType w:val="multilevel"/>
    <w:tmpl w:val="4600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15"/>
  </w:num>
  <w:num w:numId="13">
    <w:abstractNumId w:val="17"/>
  </w:num>
  <w:num w:numId="14">
    <w:abstractNumId w:val="29"/>
  </w:num>
  <w:num w:numId="15">
    <w:abstractNumId w:val="19"/>
  </w:num>
  <w:num w:numId="16">
    <w:abstractNumId w:val="30"/>
  </w:num>
  <w:num w:numId="17">
    <w:abstractNumId w:val="21"/>
  </w:num>
  <w:num w:numId="18">
    <w:abstractNumId w:val="26"/>
  </w:num>
  <w:num w:numId="19">
    <w:abstractNumId w:val="20"/>
  </w:num>
  <w:num w:numId="20">
    <w:abstractNumId w:val="28"/>
  </w:num>
  <w:num w:numId="21">
    <w:abstractNumId w:val="12"/>
  </w:num>
  <w:num w:numId="22">
    <w:abstractNumId w:val="32"/>
  </w:num>
  <w:num w:numId="23">
    <w:abstractNumId w:val="31"/>
  </w:num>
  <w:num w:numId="24">
    <w:abstractNumId w:val="22"/>
  </w:num>
  <w:num w:numId="25">
    <w:abstractNumId w:val="13"/>
  </w:num>
  <w:num w:numId="26">
    <w:abstractNumId w:val="16"/>
  </w:num>
  <w:num w:numId="27">
    <w:abstractNumId w:val="25"/>
  </w:num>
  <w:num w:numId="28">
    <w:abstractNumId w:val="27"/>
  </w:num>
  <w:num w:numId="29">
    <w:abstractNumId w:val="0"/>
  </w:num>
  <w:num w:numId="30">
    <w:abstractNumId w:val="24"/>
  </w:num>
  <w:num w:numId="31">
    <w:abstractNumId w:val="23"/>
  </w:num>
  <w:num w:numId="32">
    <w:abstractNumId w:val="11"/>
  </w:num>
  <w:num w:numId="33">
    <w:abstractNumId w:val="18"/>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31042"/>
    <w:rsid w:val="000641D7"/>
    <w:rsid w:val="00097F7F"/>
    <w:rsid w:val="00100833"/>
    <w:rsid w:val="00104529"/>
    <w:rsid w:val="00105942"/>
    <w:rsid w:val="00107396"/>
    <w:rsid w:val="00117188"/>
    <w:rsid w:val="00120A02"/>
    <w:rsid w:val="00144A4C"/>
    <w:rsid w:val="001566B1"/>
    <w:rsid w:val="00176AB0"/>
    <w:rsid w:val="00177B7D"/>
    <w:rsid w:val="0018322D"/>
    <w:rsid w:val="001B00E6"/>
    <w:rsid w:val="001B5776"/>
    <w:rsid w:val="001E527A"/>
    <w:rsid w:val="001F78CE"/>
    <w:rsid w:val="00237D3E"/>
    <w:rsid w:val="00251FC7"/>
    <w:rsid w:val="002855A7"/>
    <w:rsid w:val="002B146A"/>
    <w:rsid w:val="002B5E17"/>
    <w:rsid w:val="002C0F6B"/>
    <w:rsid w:val="002F59F4"/>
    <w:rsid w:val="00305709"/>
    <w:rsid w:val="003060B2"/>
    <w:rsid w:val="00315690"/>
    <w:rsid w:val="003162F7"/>
    <w:rsid w:val="00316B75"/>
    <w:rsid w:val="00325646"/>
    <w:rsid w:val="00335A13"/>
    <w:rsid w:val="003460F2"/>
    <w:rsid w:val="0035325D"/>
    <w:rsid w:val="0038158C"/>
    <w:rsid w:val="003902BA"/>
    <w:rsid w:val="003A0879"/>
    <w:rsid w:val="003A09E2"/>
    <w:rsid w:val="003A26BC"/>
    <w:rsid w:val="003A5539"/>
    <w:rsid w:val="00400B34"/>
    <w:rsid w:val="00407037"/>
    <w:rsid w:val="0041656D"/>
    <w:rsid w:val="004232EE"/>
    <w:rsid w:val="004258BB"/>
    <w:rsid w:val="0044565F"/>
    <w:rsid w:val="004605D6"/>
    <w:rsid w:val="00472106"/>
    <w:rsid w:val="004811CB"/>
    <w:rsid w:val="0049254E"/>
    <w:rsid w:val="004A686E"/>
    <w:rsid w:val="004C60E8"/>
    <w:rsid w:val="004D73F8"/>
    <w:rsid w:val="004E3579"/>
    <w:rsid w:val="004E728B"/>
    <w:rsid w:val="004F39E0"/>
    <w:rsid w:val="00537BD5"/>
    <w:rsid w:val="00566B09"/>
    <w:rsid w:val="0057268A"/>
    <w:rsid w:val="005B0D07"/>
    <w:rsid w:val="005D2912"/>
    <w:rsid w:val="006065BD"/>
    <w:rsid w:val="00645FA9"/>
    <w:rsid w:val="00647866"/>
    <w:rsid w:val="00665003"/>
    <w:rsid w:val="0069483C"/>
    <w:rsid w:val="006A12FC"/>
    <w:rsid w:val="006A2AD0"/>
    <w:rsid w:val="006C2375"/>
    <w:rsid w:val="006D4ECC"/>
    <w:rsid w:val="006E501E"/>
    <w:rsid w:val="00722258"/>
    <w:rsid w:val="007243E5"/>
    <w:rsid w:val="007560D1"/>
    <w:rsid w:val="00766EA0"/>
    <w:rsid w:val="00787CE0"/>
    <w:rsid w:val="007A2226"/>
    <w:rsid w:val="007E3F38"/>
    <w:rsid w:val="007F5B66"/>
    <w:rsid w:val="00823A1C"/>
    <w:rsid w:val="00845B9D"/>
    <w:rsid w:val="00860984"/>
    <w:rsid w:val="00863227"/>
    <w:rsid w:val="00867214"/>
    <w:rsid w:val="00892756"/>
    <w:rsid w:val="00893E6E"/>
    <w:rsid w:val="008A5979"/>
    <w:rsid w:val="008B3ECB"/>
    <w:rsid w:val="008B4E85"/>
    <w:rsid w:val="008C1B2E"/>
    <w:rsid w:val="008D554B"/>
    <w:rsid w:val="0091627E"/>
    <w:rsid w:val="00942CB7"/>
    <w:rsid w:val="0097032B"/>
    <w:rsid w:val="0097773D"/>
    <w:rsid w:val="009B4017"/>
    <w:rsid w:val="009C75E5"/>
    <w:rsid w:val="009D2EAD"/>
    <w:rsid w:val="009D54B2"/>
    <w:rsid w:val="009E1922"/>
    <w:rsid w:val="009F65C3"/>
    <w:rsid w:val="009F7ED2"/>
    <w:rsid w:val="00A93661"/>
    <w:rsid w:val="00A95652"/>
    <w:rsid w:val="00AC0AB8"/>
    <w:rsid w:val="00B24D59"/>
    <w:rsid w:val="00B33C6D"/>
    <w:rsid w:val="00B4508F"/>
    <w:rsid w:val="00B55AD5"/>
    <w:rsid w:val="00B5704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6DE1"/>
    <w:rsid w:val="00D325A9"/>
    <w:rsid w:val="00D36A8A"/>
    <w:rsid w:val="00D61409"/>
    <w:rsid w:val="00D6691E"/>
    <w:rsid w:val="00D71170"/>
    <w:rsid w:val="00DA1C92"/>
    <w:rsid w:val="00DA25D4"/>
    <w:rsid w:val="00DA6538"/>
    <w:rsid w:val="00E15E75"/>
    <w:rsid w:val="00E50E37"/>
    <w:rsid w:val="00E5262C"/>
    <w:rsid w:val="00E576C4"/>
    <w:rsid w:val="00E63309"/>
    <w:rsid w:val="00EC5257"/>
    <w:rsid w:val="00EC7DC4"/>
    <w:rsid w:val="00ED30CF"/>
    <w:rsid w:val="00ED77A8"/>
    <w:rsid w:val="00F176EF"/>
    <w:rsid w:val="00F45E10"/>
    <w:rsid w:val="00F6364A"/>
    <w:rsid w:val="00F70A48"/>
    <w:rsid w:val="00F9113A"/>
    <w:rsid w:val="00FC117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7188"/>
    <w:rPr>
      <w:rFonts w:ascii="Calibri" w:hAnsi="Calibri"/>
    </w:rPr>
  </w:style>
  <w:style w:type="paragraph" w:styleId="Heading1">
    <w:name w:val="heading 1"/>
    <w:aliases w:val="Pocket"/>
    <w:basedOn w:val="Normal"/>
    <w:next w:val="Normal"/>
    <w:link w:val="Heading1Char"/>
    <w:qFormat/>
    <w:rsid w:val="001171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1171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1171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3"/>
    <w:unhideWhenUsed/>
    <w:qFormat/>
    <w:rsid w:val="001171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71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7188"/>
  </w:style>
  <w:style w:type="character" w:customStyle="1" w:styleId="Heading1Char">
    <w:name w:val="Heading 1 Char"/>
    <w:aliases w:val="Pocket Char"/>
    <w:basedOn w:val="DefaultParagraphFont"/>
    <w:link w:val="Heading1"/>
    <w:rsid w:val="00117188"/>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11718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Char Char"/>
    <w:basedOn w:val="DefaultParagraphFont"/>
    <w:link w:val="Heading3"/>
    <w:uiPriority w:val="2"/>
    <w:rsid w:val="00117188"/>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3"/>
    <w:rsid w:val="00117188"/>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11718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17188"/>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117188"/>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117188"/>
    <w:rPr>
      <w:color w:val="auto"/>
      <w:u w:val="none"/>
    </w:rPr>
  </w:style>
  <w:style w:type="character" w:styleId="FollowedHyperlink">
    <w:name w:val="FollowedHyperlink"/>
    <w:basedOn w:val="DefaultParagraphFont"/>
    <w:uiPriority w:val="99"/>
    <w:semiHidden/>
    <w:unhideWhenUsed/>
    <w:rsid w:val="00117188"/>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paragraph" w:styleId="BodyText">
    <w:name w:val="Body Text"/>
    <w:basedOn w:val="Normal"/>
    <w:link w:val="BodyTextChar"/>
    <w:rsid w:val="00031042"/>
    <w:pPr>
      <w:spacing w:after="140" w:line="276" w:lineRule="auto"/>
    </w:pPr>
    <w:rPr>
      <w:rFonts w:eastAsia="Calibri" w:cs="Times New Roman"/>
      <w:szCs w:val="24"/>
    </w:rPr>
  </w:style>
  <w:style w:type="character" w:customStyle="1" w:styleId="BodyTextChar">
    <w:name w:val="Body Text Char"/>
    <w:basedOn w:val="DefaultParagraphFont"/>
    <w:link w:val="BodyText"/>
    <w:rsid w:val="00031042"/>
    <w:rPr>
      <w:rFonts w:ascii="Calibri" w:eastAsia="Calibri" w:hAnsi="Calibri" w:cs="Times New Roman"/>
      <w:szCs w:val="24"/>
    </w:rPr>
  </w:style>
  <w:style w:type="character" w:customStyle="1" w:styleId="TitleChar">
    <w:name w:val="Title Char"/>
    <w:basedOn w:val="DefaultParagraphFont"/>
    <w:link w:val="Title"/>
    <w:uiPriority w:val="1"/>
    <w:qFormat/>
    <w:rsid w:val="00031042"/>
    <w:rPr>
      <w:u w:val="single"/>
    </w:rPr>
  </w:style>
  <w:style w:type="paragraph" w:styleId="Title">
    <w:name w:val="Title"/>
    <w:basedOn w:val="Normal"/>
    <w:link w:val="TitleChar"/>
    <w:uiPriority w:val="1"/>
    <w:qFormat/>
    <w:rsid w:val="00031042"/>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031042"/>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0310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1042"/>
    <w:rPr>
      <w:rFonts w:ascii="Lucida Grande" w:hAnsi="Lucida Grande" w:cs="Lucida Grande"/>
      <w:sz w:val="24"/>
    </w:rPr>
  </w:style>
  <w:style w:type="paragraph" w:styleId="FootnoteText">
    <w:name w:val="footnote text"/>
    <w:basedOn w:val="Normal"/>
    <w:link w:val="FootnoteTextChar"/>
    <w:uiPriority w:val="99"/>
    <w:unhideWhenUsed/>
    <w:qFormat/>
    <w:rsid w:val="00031042"/>
    <w:rPr>
      <w:sz w:val="24"/>
    </w:rPr>
  </w:style>
  <w:style w:type="character" w:customStyle="1" w:styleId="FootnoteTextChar">
    <w:name w:val="Footnote Text Char"/>
    <w:basedOn w:val="DefaultParagraphFont"/>
    <w:link w:val="FootnoteText"/>
    <w:uiPriority w:val="99"/>
    <w:rsid w:val="00031042"/>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0310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18/05/09/opinion/teacher-strikes-illegal-arizona-carolina.html" TargetMode="External"/><Relationship Id="rId3" Type="http://schemas.openxmlformats.org/officeDocument/2006/relationships/styles" Target="styles.xml"/><Relationship Id="rId7" Type="http://schemas.openxmlformats.org/officeDocument/2006/relationships/hyperlink" Target="https://labornotes.org/2019/10/why-strikes-matt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eforum.org/agenda/2018/11/the-next-economic-crisis-could-cause-a-global-conflict-heres-why/"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ournalofethics.ama-assn.org/article/what-should-physicians-consider-prior-unionizing/2020-03%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162</TotalTime>
  <Pages>1</Pages>
  <Words>6657</Words>
  <Characters>37947</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51</cp:revision>
  <dcterms:created xsi:type="dcterms:W3CDTF">2021-06-24T20:38:00Z</dcterms:created>
  <dcterms:modified xsi:type="dcterms:W3CDTF">2021-10-30T17:17:00Z</dcterms:modified>
</cp:coreProperties>
</file>