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8D7CEF" w14:textId="44C5A2BB" w:rsidR="00A41AE7" w:rsidRDefault="00A41AE7" w:rsidP="00CD1BCB">
      <w:pPr>
        <w:pStyle w:val="Heading1"/>
      </w:pPr>
      <w:bookmarkStart w:id="0" w:name="_Hlk56321472"/>
      <w:bookmarkStart w:id="1" w:name="_Hlk56328741"/>
      <w:bookmarkStart w:id="2" w:name="_Hlk56328938"/>
      <w:r>
        <w:t>1AR</w:t>
      </w:r>
    </w:p>
    <w:p w14:paraId="6152CAD5" w14:textId="77777777" w:rsidR="00A41AE7" w:rsidRPr="002C672D" w:rsidRDefault="00A41AE7" w:rsidP="00A41AE7">
      <w:pPr>
        <w:pStyle w:val="Heading4"/>
        <w:rPr>
          <w:rFonts w:asciiTheme="minorHAnsi" w:hAnsiTheme="minorHAnsi" w:cstheme="minorHAnsi"/>
        </w:rPr>
      </w:pPr>
      <w:r w:rsidRPr="002C672D">
        <w:rPr>
          <w:rFonts w:asciiTheme="minorHAnsi" w:hAnsiTheme="minorHAnsi" w:cstheme="minorHAnsi"/>
        </w:rPr>
        <w:t>innovation’s inevitable</w:t>
      </w:r>
    </w:p>
    <w:p w14:paraId="403C4171" w14:textId="77777777" w:rsidR="00A41AE7" w:rsidRPr="002C672D" w:rsidRDefault="00A41AE7" w:rsidP="00A41AE7">
      <w:pPr>
        <w:rPr>
          <w:rFonts w:asciiTheme="minorHAnsi" w:hAnsiTheme="minorHAnsi" w:cstheme="minorHAnsi"/>
          <w:sz w:val="18"/>
          <w:szCs w:val="20"/>
        </w:rPr>
      </w:pPr>
      <w:r w:rsidRPr="002C672D">
        <w:rPr>
          <w:rStyle w:val="Style13ptBold"/>
          <w:rFonts w:asciiTheme="minorHAnsi" w:hAnsiTheme="minorHAnsi" w:cstheme="minorHAnsi"/>
        </w:rPr>
        <w:t xml:space="preserve">Wadhwa 14 </w:t>
      </w:r>
      <w:r w:rsidRPr="002C672D">
        <w:rPr>
          <w:rFonts w:asciiTheme="minorHAnsi" w:hAnsiTheme="minorHAnsi" w:cstheme="minorHAnsi"/>
          <w:sz w:val="18"/>
          <w:szCs w:val="20"/>
        </w:rPr>
        <w:t xml:space="preserve">Vivek Wadhwa, fellow at the Rock Center for Corporate Governance at Stanford University, director of research at the Center for Entrepreneurship and Research Commercialization at Duke’s engineering school and distinguished scholar at Singularity and Emory universities, “How the United States is reinventing itself yet again”, 1/2/14, </w:t>
      </w:r>
      <w:hyperlink r:id="rId8">
        <w:r w:rsidRPr="002C672D">
          <w:rPr>
            <w:rStyle w:val="Hyperlink"/>
            <w:rFonts w:asciiTheme="minorHAnsi" w:hAnsiTheme="minorHAnsi" w:cstheme="minorHAnsi"/>
            <w:sz w:val="18"/>
            <w:szCs w:val="20"/>
          </w:rPr>
          <w:t>http://www.washingtonpost.com/blogs/innovations/wp/2014/01/02/how-the-united-states-is-reinventing-itself-yet-again/</w:t>
        </w:r>
      </w:hyperlink>
    </w:p>
    <w:p w14:paraId="62A773C0" w14:textId="77777777" w:rsidR="00A41AE7" w:rsidRPr="002C672D" w:rsidRDefault="00A41AE7" w:rsidP="00A41AE7">
      <w:pPr>
        <w:pStyle w:val="BodyText"/>
        <w:rPr>
          <w:rFonts w:asciiTheme="minorHAnsi" w:hAnsiTheme="minorHAnsi" w:cstheme="minorHAnsi"/>
          <w:sz w:val="16"/>
        </w:rPr>
      </w:pPr>
      <w:r w:rsidRPr="002C672D">
        <w:rPr>
          <w:rFonts w:asciiTheme="minorHAnsi" w:hAnsiTheme="minorHAnsi" w:cstheme="minorHAnsi"/>
          <w:sz w:val="16"/>
        </w:rPr>
        <w:t xml:space="preserve">And that’s not all the </w:t>
      </w:r>
      <w:r w:rsidRPr="002C672D">
        <w:rPr>
          <w:rFonts w:asciiTheme="minorHAnsi" w:hAnsiTheme="minorHAnsi" w:cstheme="minorHAnsi"/>
          <w:u w:val="single"/>
        </w:rPr>
        <w:t>pessimists</w:t>
      </w:r>
      <w:r w:rsidRPr="002C672D">
        <w:rPr>
          <w:rFonts w:asciiTheme="minorHAnsi" w:hAnsiTheme="minorHAnsi" w:cstheme="minorHAnsi"/>
          <w:sz w:val="16"/>
        </w:rPr>
        <w:t xml:space="preserve"> say. They also </w:t>
      </w:r>
      <w:r w:rsidRPr="002C672D">
        <w:rPr>
          <w:rFonts w:asciiTheme="minorHAnsi" w:hAnsiTheme="minorHAnsi" w:cstheme="minorHAnsi"/>
          <w:u w:val="single"/>
        </w:rPr>
        <w:t>argue that</w:t>
      </w:r>
      <w:r w:rsidRPr="002C672D">
        <w:rPr>
          <w:rFonts w:asciiTheme="minorHAnsi" w:hAnsiTheme="minorHAnsi" w:cstheme="minorHAnsi"/>
          <w:sz w:val="16"/>
        </w:rPr>
        <w:t xml:space="preserve"> while the United States continues to dominate in the emergence of new technology powerhouses, the biggest IPO of the decade belongs to Facebook, a social network that is more media company than technology innovator. Stifling red tape and regulations has driven costs of testing new medicines and medical devices so high that many </w:t>
      </w:r>
      <w:r w:rsidRPr="002C672D">
        <w:rPr>
          <w:rFonts w:asciiTheme="minorHAnsi" w:hAnsiTheme="minorHAnsi" w:cstheme="minorHAnsi"/>
          <w:u w:val="single"/>
        </w:rPr>
        <w:t>drug companies have shifted testing regimes and market focus to Europe and Asia</w:t>
      </w:r>
      <w:r w:rsidRPr="002C672D">
        <w:rPr>
          <w:rFonts w:asciiTheme="minorHAnsi" w:hAnsiTheme="minorHAnsi" w:cstheme="minorHAnsi"/>
          <w:sz w:val="16"/>
        </w:rPr>
        <w:t xml:space="preserve">. Despite mounting evidence that skilled immigrant entrepreneurs have delivered a wildly disproportionate share of the country’s technology innovation and technology job growth, the powers that be in Washington, D.C. have, even with broad bipartisan support, not mustered up the votes to reform the country’s regressive and punitive immigration policies. Add to all of this an aging populace requiring more and more support from younger workers, ballooning health costs and a tax structure that beggars the young to underwrite benefits for the aged, </w:t>
      </w:r>
      <w:r w:rsidRPr="002C672D">
        <w:rPr>
          <w:rFonts w:asciiTheme="minorHAnsi" w:hAnsiTheme="minorHAnsi" w:cstheme="minorHAnsi"/>
          <w:u w:val="single"/>
        </w:rPr>
        <w:t>and the U</w:t>
      </w:r>
      <w:r w:rsidRPr="002C672D">
        <w:rPr>
          <w:rFonts w:asciiTheme="minorHAnsi" w:hAnsiTheme="minorHAnsi" w:cstheme="minorHAnsi"/>
          <w:sz w:val="16"/>
        </w:rPr>
        <w:t xml:space="preserve">nited </w:t>
      </w:r>
      <w:r w:rsidRPr="002C672D">
        <w:rPr>
          <w:rFonts w:asciiTheme="minorHAnsi" w:hAnsiTheme="minorHAnsi" w:cstheme="minorHAnsi"/>
          <w:u w:val="single"/>
        </w:rPr>
        <w:t>S</w:t>
      </w:r>
      <w:r w:rsidRPr="002C672D">
        <w:rPr>
          <w:rFonts w:asciiTheme="minorHAnsi" w:hAnsiTheme="minorHAnsi" w:cstheme="minorHAnsi"/>
          <w:sz w:val="16"/>
        </w:rPr>
        <w:t xml:space="preserve">tates </w:t>
      </w:r>
      <w:r w:rsidRPr="002C672D">
        <w:rPr>
          <w:rFonts w:asciiTheme="minorHAnsi" w:hAnsiTheme="minorHAnsi" w:cstheme="minorHAnsi"/>
          <w:u w:val="single"/>
        </w:rPr>
        <w:t>looks more and more like a historical footnote than a superpower</w:t>
      </w:r>
      <w:r w:rsidRPr="002C672D">
        <w:rPr>
          <w:rFonts w:asciiTheme="minorHAnsi" w:hAnsiTheme="minorHAnsi" w:cstheme="minorHAnsi"/>
          <w:sz w:val="16"/>
        </w:rPr>
        <w:t xml:space="preserve">.¶ </w:t>
      </w:r>
      <w:r w:rsidRPr="002C672D">
        <w:rPr>
          <w:rFonts w:asciiTheme="minorHAnsi" w:hAnsiTheme="minorHAnsi" w:cstheme="minorHAnsi"/>
          <w:u w:val="single"/>
        </w:rPr>
        <w:t xml:space="preserve">Peel back the layers of the onion, and </w:t>
      </w:r>
      <w:r w:rsidRPr="002C672D">
        <w:rPr>
          <w:rFonts w:asciiTheme="minorHAnsi" w:hAnsiTheme="minorHAnsi" w:cstheme="minorHAnsi"/>
          <w:b/>
          <w:u w:val="single"/>
        </w:rPr>
        <w:t>the reality appears quite different</w:t>
      </w:r>
      <w:r w:rsidRPr="002C672D">
        <w:rPr>
          <w:rFonts w:asciiTheme="minorHAnsi" w:hAnsiTheme="minorHAnsi" w:cstheme="minorHAnsi"/>
          <w:u w:val="single"/>
        </w:rPr>
        <w:t>.</w:t>
      </w:r>
      <w:r w:rsidRPr="002C672D">
        <w:rPr>
          <w:rFonts w:asciiTheme="minorHAnsi" w:hAnsiTheme="minorHAnsi" w:cstheme="minorHAnsi"/>
          <w:sz w:val="16"/>
        </w:rPr>
        <w:t xml:space="preserve"> In fact, </w:t>
      </w:r>
      <w:r w:rsidRPr="002C672D">
        <w:rPr>
          <w:rFonts w:asciiTheme="minorHAnsi" w:hAnsiTheme="minorHAnsi" w:cstheme="minorHAnsi"/>
          <w:highlight w:val="green"/>
          <w:u w:val="single"/>
        </w:rPr>
        <w:t>the U</w:t>
      </w:r>
      <w:r w:rsidRPr="002C672D">
        <w:rPr>
          <w:rFonts w:asciiTheme="minorHAnsi" w:hAnsiTheme="minorHAnsi" w:cstheme="minorHAnsi"/>
          <w:sz w:val="16"/>
        </w:rPr>
        <w:t xml:space="preserve">nited </w:t>
      </w:r>
      <w:r w:rsidRPr="002C672D">
        <w:rPr>
          <w:rFonts w:asciiTheme="minorHAnsi" w:hAnsiTheme="minorHAnsi" w:cstheme="minorHAnsi"/>
          <w:highlight w:val="green"/>
          <w:u w:val="single"/>
        </w:rPr>
        <w:t>S</w:t>
      </w:r>
      <w:r w:rsidRPr="002C672D">
        <w:rPr>
          <w:rFonts w:asciiTheme="minorHAnsi" w:hAnsiTheme="minorHAnsi" w:cstheme="minorHAnsi"/>
          <w:sz w:val="16"/>
        </w:rPr>
        <w:t xml:space="preserve">tates </w:t>
      </w:r>
      <w:r w:rsidRPr="002C672D">
        <w:rPr>
          <w:rFonts w:asciiTheme="minorHAnsi" w:hAnsiTheme="minorHAnsi" w:cstheme="minorHAnsi"/>
          <w:highlight w:val="green"/>
          <w:u w:val="single"/>
        </w:rPr>
        <w:t>stands</w:t>
      </w:r>
      <w:r w:rsidRPr="002C672D">
        <w:rPr>
          <w:rFonts w:asciiTheme="minorHAnsi" w:hAnsiTheme="minorHAnsi" w:cstheme="minorHAnsi"/>
          <w:u w:val="single"/>
        </w:rPr>
        <w:t xml:space="preserve"> on the cusp of a dramatic revival and rejuvenation, </w:t>
      </w:r>
      <w:r w:rsidRPr="002C672D">
        <w:rPr>
          <w:rFonts w:asciiTheme="minorHAnsi" w:hAnsiTheme="minorHAnsi" w:cstheme="minorHAnsi"/>
          <w:highlight w:val="green"/>
          <w:u w:val="single"/>
        </w:rPr>
        <w:t>propelled by</w:t>
      </w:r>
      <w:r w:rsidRPr="002C672D">
        <w:rPr>
          <w:rFonts w:asciiTheme="minorHAnsi" w:hAnsiTheme="minorHAnsi" w:cstheme="minorHAnsi"/>
          <w:u w:val="single"/>
        </w:rPr>
        <w:t xml:space="preserve"> an </w:t>
      </w:r>
      <w:r w:rsidRPr="002C672D">
        <w:rPr>
          <w:rFonts w:asciiTheme="minorHAnsi" w:hAnsiTheme="minorHAnsi" w:cstheme="minorHAnsi"/>
          <w:b/>
          <w:u w:val="single"/>
        </w:rPr>
        <w:t xml:space="preserve">amazing wave of technological </w:t>
      </w:r>
      <w:r w:rsidRPr="002C672D">
        <w:rPr>
          <w:rFonts w:asciiTheme="minorHAnsi" w:hAnsiTheme="minorHAnsi" w:cstheme="minorHAnsi"/>
          <w:b/>
          <w:highlight w:val="green"/>
          <w:u w:val="single"/>
        </w:rPr>
        <w:t>innovation</w:t>
      </w:r>
      <w:r w:rsidRPr="002C672D">
        <w:rPr>
          <w:rFonts w:asciiTheme="minorHAnsi" w:hAnsiTheme="minorHAnsi" w:cstheme="minorHAnsi"/>
          <w:u w:val="single"/>
        </w:rPr>
        <w:t xml:space="preserve">. A slew of </w:t>
      </w:r>
      <w:r w:rsidRPr="002C672D">
        <w:rPr>
          <w:rFonts w:asciiTheme="minorHAnsi" w:hAnsiTheme="minorHAnsi" w:cstheme="minorHAnsi"/>
          <w:highlight w:val="green"/>
          <w:u w:val="single"/>
        </w:rPr>
        <w:t>breakthroughs will deliver</w:t>
      </w:r>
      <w:r w:rsidRPr="002C672D">
        <w:rPr>
          <w:rFonts w:asciiTheme="minorHAnsi" w:hAnsiTheme="minorHAnsi" w:cstheme="minorHAnsi"/>
          <w:u w:val="single"/>
        </w:rPr>
        <w:t xml:space="preserve"> the enormous </w:t>
      </w:r>
      <w:r w:rsidRPr="002C672D">
        <w:rPr>
          <w:rFonts w:asciiTheme="minorHAnsi" w:hAnsiTheme="minorHAnsi" w:cstheme="minorHAnsi"/>
          <w:highlight w:val="green"/>
          <w:u w:val="single"/>
        </w:rPr>
        <w:t>productivity gains</w:t>
      </w:r>
      <w:r w:rsidRPr="002C672D">
        <w:rPr>
          <w:rFonts w:asciiTheme="minorHAnsi" w:hAnsiTheme="minorHAnsi" w:cstheme="minorHAnsi"/>
          <w:u w:val="single"/>
        </w:rPr>
        <w:t xml:space="preserve"> and the societal dramatic cost savings needed to sustain economic growth and prosperity</w:t>
      </w:r>
      <w:r w:rsidRPr="002C672D">
        <w:rPr>
          <w:rFonts w:asciiTheme="minorHAnsi" w:hAnsiTheme="minorHAnsi" w:cstheme="minorHAnsi"/>
          <w:sz w:val="16"/>
        </w:rPr>
        <w:t xml:space="preserve">. These </w:t>
      </w:r>
      <w:r w:rsidRPr="002C672D">
        <w:rPr>
          <w:rFonts w:asciiTheme="minorHAnsi" w:hAnsiTheme="minorHAnsi" w:cstheme="minorHAnsi"/>
          <w:u w:val="single"/>
        </w:rPr>
        <w:t>breakthroughs</w:t>
      </w:r>
      <w:r w:rsidRPr="002C672D">
        <w:rPr>
          <w:rFonts w:asciiTheme="minorHAnsi" w:hAnsiTheme="minorHAnsi" w:cstheme="minorHAnsi"/>
          <w:sz w:val="16"/>
        </w:rPr>
        <w:t xml:space="preserve">, </w:t>
      </w:r>
      <w:r w:rsidRPr="002C672D">
        <w:rPr>
          <w:rFonts w:asciiTheme="minorHAnsi" w:hAnsiTheme="minorHAnsi" w:cstheme="minorHAnsi"/>
          <w:highlight w:val="green"/>
          <w:u w:val="single"/>
        </w:rPr>
        <w:t>mostly digital in nature</w:t>
      </w:r>
      <w:r w:rsidRPr="002C672D">
        <w:rPr>
          <w:rFonts w:asciiTheme="minorHAnsi" w:hAnsiTheme="minorHAnsi" w:cstheme="minorHAnsi"/>
          <w:sz w:val="16"/>
          <w:highlight w:val="green"/>
        </w:rPr>
        <w:t xml:space="preserve">, </w:t>
      </w:r>
      <w:r w:rsidRPr="002C672D">
        <w:rPr>
          <w:rFonts w:asciiTheme="minorHAnsi" w:hAnsiTheme="minorHAnsi" w:cstheme="minorHAnsi"/>
          <w:highlight w:val="green"/>
          <w:u w:val="single"/>
        </w:rPr>
        <w:t>will complete the shift begun by the Internet</w:t>
      </w:r>
      <w:r w:rsidRPr="002C672D">
        <w:rPr>
          <w:rFonts w:asciiTheme="minorHAnsi" w:hAnsiTheme="minorHAnsi" w:cstheme="minorHAnsi"/>
          <w:u w:val="single"/>
        </w:rPr>
        <w:t xml:space="preserve"> away to a new era where the precepts of Moore’s Law can be applied to virtually any field</w:t>
      </w:r>
      <w:r w:rsidRPr="002C672D">
        <w:rPr>
          <w:rFonts w:asciiTheme="minorHAnsi" w:hAnsiTheme="minorHAnsi" w:cstheme="minorHAnsi"/>
          <w:sz w:val="16"/>
        </w:rPr>
        <w:t xml:space="preserve">.¶ </w:t>
      </w:r>
      <w:r w:rsidRPr="002C672D">
        <w:rPr>
          <w:rFonts w:asciiTheme="minorHAnsi" w:hAnsiTheme="minorHAnsi" w:cstheme="minorHAnsi"/>
          <w:u w:val="single"/>
        </w:rPr>
        <w:t xml:space="preserve">Computer-assisted design and fabrication </w:t>
      </w:r>
      <w:r w:rsidRPr="002C672D">
        <w:rPr>
          <w:rFonts w:asciiTheme="minorHAnsi" w:hAnsiTheme="minorHAnsi" w:cstheme="minorHAnsi"/>
          <w:highlight w:val="green"/>
          <w:u w:val="single"/>
        </w:rPr>
        <w:t>will reshape manufacturing forever</w:t>
      </w:r>
      <w:r w:rsidRPr="002C672D">
        <w:rPr>
          <w:rFonts w:asciiTheme="minorHAnsi" w:hAnsiTheme="minorHAnsi" w:cstheme="minorHAnsi"/>
          <w:sz w:val="16"/>
        </w:rPr>
        <w:t xml:space="preserve">. These technologies will slash waste and replace nearly all conventional manufacturing with more environmentally friendly and cost-effective additive manufacturing run with robots and computer programs. Complex systems resistant to modeling will succumb to advances in big data that allow mankind to finally make sense and improve upon the most intricate multi-faceted interactions. Where big data fails, </w:t>
      </w:r>
      <w:r w:rsidRPr="002C672D">
        <w:rPr>
          <w:rFonts w:asciiTheme="minorHAnsi" w:hAnsiTheme="minorHAnsi" w:cstheme="minorHAnsi"/>
          <w:u w:val="single"/>
        </w:rPr>
        <w:t xml:space="preserve">ubiquitous </w:t>
      </w:r>
      <w:r w:rsidRPr="002C672D">
        <w:rPr>
          <w:rFonts w:asciiTheme="minorHAnsi" w:hAnsiTheme="minorHAnsi" w:cstheme="minorHAnsi"/>
          <w:highlight w:val="green"/>
          <w:u w:val="single"/>
        </w:rPr>
        <w:t>crowd sourcing will</w:t>
      </w:r>
      <w:r w:rsidRPr="002C672D">
        <w:rPr>
          <w:rFonts w:asciiTheme="minorHAnsi" w:hAnsiTheme="minorHAnsi" w:cstheme="minorHAnsi"/>
          <w:u w:val="single"/>
        </w:rPr>
        <w:t xml:space="preserve"> harness untapped brain cycles to train systems and </w:t>
      </w:r>
      <w:r w:rsidRPr="002C672D">
        <w:rPr>
          <w:rFonts w:asciiTheme="minorHAnsi" w:hAnsiTheme="minorHAnsi" w:cstheme="minorHAnsi"/>
          <w:highlight w:val="green"/>
          <w:u w:val="single"/>
        </w:rPr>
        <w:t>solve problems</w:t>
      </w:r>
      <w:r w:rsidRPr="002C672D">
        <w:rPr>
          <w:rFonts w:asciiTheme="minorHAnsi" w:hAnsiTheme="minorHAnsi" w:cstheme="minorHAnsi"/>
          <w:u w:val="single"/>
        </w:rPr>
        <w:t>, one small activity at a time</w:t>
      </w:r>
      <w:r w:rsidRPr="002C672D">
        <w:rPr>
          <w:rFonts w:asciiTheme="minorHAnsi" w:hAnsiTheme="minorHAnsi" w:cstheme="minorHAnsi"/>
          <w:sz w:val="16"/>
        </w:rPr>
        <w:t xml:space="preserve"> — on a global scale.¶ In this massively digital world, A/B testing or </w:t>
      </w:r>
      <w:r w:rsidRPr="002C672D">
        <w:rPr>
          <w:rFonts w:asciiTheme="minorHAnsi" w:hAnsiTheme="minorHAnsi" w:cstheme="minorHAnsi"/>
          <w:highlight w:val="green"/>
          <w:u w:val="single"/>
        </w:rPr>
        <w:t>parallelization of R&amp;D processes will become commonplace for</w:t>
      </w:r>
      <w:r w:rsidRPr="002C672D">
        <w:rPr>
          <w:rFonts w:asciiTheme="minorHAnsi" w:hAnsiTheme="minorHAnsi" w:cstheme="minorHAnsi"/>
          <w:sz w:val="16"/>
        </w:rPr>
        <w:t xml:space="preserve"> just about </w:t>
      </w:r>
      <w:r w:rsidRPr="002C672D">
        <w:rPr>
          <w:rFonts w:asciiTheme="minorHAnsi" w:hAnsiTheme="minorHAnsi" w:cstheme="minorHAnsi"/>
          <w:highlight w:val="green"/>
          <w:u w:val="single"/>
        </w:rPr>
        <w:t>everything</w:t>
      </w:r>
      <w:r w:rsidRPr="002C672D">
        <w:rPr>
          <w:rFonts w:asciiTheme="minorHAnsi" w:hAnsiTheme="minorHAnsi" w:cstheme="minorHAnsi"/>
          <w:sz w:val="16"/>
        </w:rPr>
        <w:t xml:space="preserve"> from airline design simulations to online advertising to artificial organ construction. </w:t>
      </w:r>
      <w:r w:rsidRPr="002C672D">
        <w:rPr>
          <w:rFonts w:asciiTheme="minorHAnsi" w:hAnsiTheme="minorHAnsi" w:cstheme="minorHAnsi"/>
          <w:u w:val="single"/>
        </w:rPr>
        <w:t>This will</w:t>
      </w:r>
      <w:r w:rsidRPr="002C672D">
        <w:rPr>
          <w:rFonts w:asciiTheme="minorHAnsi" w:hAnsiTheme="minorHAnsi" w:cstheme="minorHAnsi"/>
          <w:sz w:val="16"/>
        </w:rPr>
        <w:t xml:space="preserve">, in turn, </w:t>
      </w:r>
      <w:r w:rsidRPr="002C672D">
        <w:rPr>
          <w:rFonts w:asciiTheme="minorHAnsi" w:hAnsiTheme="minorHAnsi" w:cstheme="minorHAnsi"/>
          <w:highlight w:val="green"/>
          <w:u w:val="single"/>
        </w:rPr>
        <w:t>allow for</w:t>
      </w:r>
      <w:r w:rsidRPr="002C672D">
        <w:rPr>
          <w:rFonts w:asciiTheme="minorHAnsi" w:hAnsiTheme="minorHAnsi" w:cstheme="minorHAnsi"/>
          <w:u w:val="single"/>
        </w:rPr>
        <w:t xml:space="preserve"> far </w:t>
      </w:r>
      <w:r w:rsidRPr="002C672D">
        <w:rPr>
          <w:rFonts w:asciiTheme="minorHAnsi" w:hAnsiTheme="minorHAnsi" w:cstheme="minorHAnsi"/>
          <w:highlight w:val="green"/>
          <w:u w:val="single"/>
        </w:rPr>
        <w:t>more rigorous testing</w:t>
      </w:r>
      <w:r w:rsidRPr="002C672D">
        <w:rPr>
          <w:rFonts w:asciiTheme="minorHAnsi" w:hAnsiTheme="minorHAnsi" w:cstheme="minorHAnsi"/>
          <w:u w:val="single"/>
        </w:rPr>
        <w:t xml:space="preserve"> of products and processes</w:t>
      </w:r>
      <w:r w:rsidRPr="002C672D">
        <w:rPr>
          <w:rFonts w:asciiTheme="minorHAnsi" w:hAnsiTheme="minorHAnsi" w:cstheme="minorHAnsi"/>
          <w:sz w:val="16"/>
        </w:rPr>
        <w:t xml:space="preserve">. Dirt-cheap digital delivery platforms for educational content and </w:t>
      </w:r>
      <w:r w:rsidRPr="002C672D">
        <w:rPr>
          <w:rFonts w:asciiTheme="minorHAnsi" w:hAnsiTheme="minorHAnsi" w:cstheme="minorHAnsi"/>
          <w:u w:val="single"/>
        </w:rPr>
        <w:t>improvements in the understanding of the way the brain learns will yield a sea change in how we gain knowledge</w:t>
      </w:r>
      <w:r w:rsidRPr="002C672D">
        <w:rPr>
          <w:rFonts w:asciiTheme="minorHAnsi" w:hAnsiTheme="minorHAnsi" w:cstheme="minorHAnsi"/>
          <w:sz w:val="16"/>
        </w:rPr>
        <w:t xml:space="preserve">. </w:t>
      </w:r>
      <w:r w:rsidRPr="002C672D">
        <w:rPr>
          <w:rFonts w:asciiTheme="minorHAnsi" w:hAnsiTheme="minorHAnsi" w:cstheme="minorHAnsi"/>
          <w:highlight w:val="green"/>
          <w:u w:val="single"/>
        </w:rPr>
        <w:t>This will result in</w:t>
      </w:r>
      <w:r w:rsidRPr="002C672D">
        <w:rPr>
          <w:rFonts w:asciiTheme="minorHAnsi" w:hAnsiTheme="minorHAnsi" w:cstheme="minorHAnsi"/>
          <w:sz w:val="16"/>
        </w:rPr>
        <w:t xml:space="preserve"> more open, flexible educational systems and structures — and </w:t>
      </w:r>
      <w:r w:rsidRPr="002C672D">
        <w:rPr>
          <w:rFonts w:asciiTheme="minorHAnsi" w:hAnsiTheme="minorHAnsi" w:cstheme="minorHAnsi"/>
          <w:highlight w:val="green"/>
          <w:u w:val="single"/>
        </w:rPr>
        <w:t>a</w:t>
      </w:r>
      <w:r w:rsidRPr="002C672D">
        <w:rPr>
          <w:rFonts w:asciiTheme="minorHAnsi" w:hAnsiTheme="minorHAnsi" w:cstheme="minorHAnsi"/>
          <w:u w:val="single"/>
        </w:rPr>
        <w:t xml:space="preserve"> smarter, more learned, </w:t>
      </w:r>
      <w:r w:rsidRPr="002C672D">
        <w:rPr>
          <w:rFonts w:asciiTheme="minorHAnsi" w:hAnsiTheme="minorHAnsi" w:cstheme="minorHAnsi"/>
          <w:highlight w:val="green"/>
          <w:u w:val="single"/>
        </w:rPr>
        <w:t>constantly learning populace</w:t>
      </w:r>
      <w:r w:rsidRPr="002C672D">
        <w:rPr>
          <w:rFonts w:asciiTheme="minorHAnsi" w:hAnsiTheme="minorHAnsi" w:cstheme="minorHAnsi"/>
          <w:sz w:val="16"/>
        </w:rPr>
        <w:t xml:space="preserve">. While the world will benefit from these changes, </w:t>
      </w:r>
      <w:r w:rsidRPr="002C672D">
        <w:rPr>
          <w:rFonts w:asciiTheme="minorHAnsi" w:hAnsiTheme="minorHAnsi" w:cstheme="minorHAnsi"/>
          <w:u w:val="single"/>
        </w:rPr>
        <w:t>the U</w:t>
      </w:r>
      <w:r w:rsidRPr="002C672D">
        <w:rPr>
          <w:rFonts w:asciiTheme="minorHAnsi" w:hAnsiTheme="minorHAnsi" w:cstheme="minorHAnsi"/>
          <w:sz w:val="16"/>
        </w:rPr>
        <w:t xml:space="preserve">nited </w:t>
      </w:r>
      <w:r w:rsidRPr="002C672D">
        <w:rPr>
          <w:rFonts w:asciiTheme="minorHAnsi" w:hAnsiTheme="minorHAnsi" w:cstheme="minorHAnsi"/>
          <w:u w:val="single"/>
        </w:rPr>
        <w:t>S</w:t>
      </w:r>
      <w:r w:rsidRPr="002C672D">
        <w:rPr>
          <w:rFonts w:asciiTheme="minorHAnsi" w:hAnsiTheme="minorHAnsi" w:cstheme="minorHAnsi"/>
          <w:sz w:val="16"/>
        </w:rPr>
        <w:t xml:space="preserve">tates </w:t>
      </w:r>
      <w:r w:rsidRPr="002C672D">
        <w:rPr>
          <w:rFonts w:asciiTheme="minorHAnsi" w:hAnsiTheme="minorHAnsi" w:cstheme="minorHAnsi"/>
          <w:u w:val="single"/>
        </w:rPr>
        <w:t xml:space="preserve">is </w:t>
      </w:r>
      <w:r w:rsidRPr="002C672D">
        <w:rPr>
          <w:rFonts w:asciiTheme="minorHAnsi" w:hAnsiTheme="minorHAnsi" w:cstheme="minorHAnsi"/>
          <w:b/>
          <w:u w:val="single"/>
        </w:rPr>
        <w:t>uniquely positioned to lead</w:t>
      </w:r>
      <w:r w:rsidRPr="002C672D">
        <w:rPr>
          <w:rFonts w:asciiTheme="minorHAnsi" w:hAnsiTheme="minorHAnsi" w:cstheme="minorHAnsi"/>
          <w:sz w:val="16"/>
        </w:rPr>
        <w:t xml:space="preserve"> this sea change.</w:t>
      </w:r>
    </w:p>
    <w:p w14:paraId="6D00AD68" w14:textId="77777777" w:rsidR="00A41AE7" w:rsidRPr="00A41AE7" w:rsidRDefault="00A41AE7" w:rsidP="00A41AE7"/>
    <w:p w14:paraId="407275DD" w14:textId="0B80641E" w:rsidR="00CD1BCB" w:rsidRPr="00627BDB" w:rsidRDefault="00CD1BCB" w:rsidP="00CD1BCB">
      <w:pPr>
        <w:pStyle w:val="Heading1"/>
      </w:pPr>
      <w:r w:rsidRPr="00627BDB">
        <w:lastRenderedPageBreak/>
        <w:t>1</w:t>
      </w:r>
      <w:r>
        <w:t>AC</w:t>
      </w:r>
    </w:p>
    <w:p w14:paraId="02207754" w14:textId="77777777" w:rsidR="00CD1BCB" w:rsidRPr="00627BDB" w:rsidRDefault="00CD1BCB" w:rsidP="00CD1BCB">
      <w:pPr>
        <w:pStyle w:val="Heading3"/>
        <w:rPr>
          <w:rFonts w:asciiTheme="minorHAnsi" w:hAnsiTheme="minorHAnsi" w:cstheme="minorHAnsi"/>
        </w:rPr>
      </w:pPr>
      <w:bookmarkStart w:id="3" w:name="_Hlk68382030"/>
      <w:r>
        <w:rPr>
          <w:rFonts w:asciiTheme="minorHAnsi" w:hAnsiTheme="minorHAnsi" w:cstheme="minorHAnsi"/>
        </w:rPr>
        <w:lastRenderedPageBreak/>
        <w:t xml:space="preserve">1AC – </w:t>
      </w:r>
      <w:r w:rsidRPr="00627BDB">
        <w:rPr>
          <w:rFonts w:asciiTheme="minorHAnsi" w:hAnsiTheme="minorHAnsi" w:cstheme="minorHAnsi"/>
        </w:rPr>
        <w:t>Framework</w:t>
      </w:r>
    </w:p>
    <w:p w14:paraId="328E9567" w14:textId="77777777" w:rsidR="00CD1BCB" w:rsidRPr="008C2ACE" w:rsidRDefault="00CD1BCB" w:rsidP="00CD1BCB">
      <w:pPr>
        <w:pStyle w:val="Heading4"/>
      </w:pPr>
      <w:r w:rsidRPr="008C2ACE">
        <w:t>The meta ethic is practical reason-</w:t>
      </w:r>
    </w:p>
    <w:p w14:paraId="230659A1" w14:textId="77777777" w:rsidR="00CD1BCB" w:rsidRPr="00336450" w:rsidRDefault="00CD1BCB" w:rsidP="00CD1BCB">
      <w:pPr>
        <w:pStyle w:val="Heading4"/>
      </w:pPr>
      <w:r>
        <w:t xml:space="preserve">[1] </w:t>
      </w:r>
      <w:r w:rsidRPr="008C2ACE">
        <w:t>Ethics must be derived a priori</w:t>
      </w:r>
      <w:r>
        <w:t xml:space="preserve"> – </w:t>
      </w:r>
      <w:r w:rsidRPr="00742C76">
        <w:rPr>
          <w:rFonts w:cs="Calibri"/>
        </w:rPr>
        <w:t>moral truths exist independently of the empirical world. Prefer</w:t>
      </w:r>
      <w:r>
        <w:rPr>
          <w:rFonts w:cs="Calibri"/>
        </w:rPr>
        <w:t xml:space="preserve"> </w:t>
      </w:r>
      <w:r w:rsidRPr="00742C76">
        <w:rPr>
          <w:rFonts w:cs="Calibri"/>
        </w:rPr>
        <w:t xml:space="preserve">– </w:t>
      </w:r>
    </w:p>
    <w:p w14:paraId="45A92B5D" w14:textId="77777777" w:rsidR="00CD1BCB" w:rsidRPr="00742C76" w:rsidRDefault="00CD1BCB" w:rsidP="00CD1BCB">
      <w:pPr>
        <w:pStyle w:val="Heading4"/>
        <w:rPr>
          <w:rFonts w:cs="Calibri"/>
        </w:rPr>
      </w:pPr>
      <w:r>
        <w:rPr>
          <w:rFonts w:cs="Calibri"/>
        </w:rPr>
        <w:t>A]</w:t>
      </w:r>
      <w:r w:rsidRPr="00742C76">
        <w:rPr>
          <w:rFonts w:cs="Calibri"/>
        </w:rPr>
        <w:t xml:space="preserve">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w:t>
      </w:r>
      <w:r>
        <w:rPr>
          <w:rFonts w:cs="Calibri"/>
        </w:rPr>
        <w:t xml:space="preserve"> which makes it action guiding</w:t>
      </w:r>
    </w:p>
    <w:p w14:paraId="05F15945" w14:textId="77777777" w:rsidR="00CD1BCB" w:rsidRDefault="00CD1BCB" w:rsidP="00CD1BCB">
      <w:pPr>
        <w:pStyle w:val="Heading4"/>
        <w:rPr>
          <w:rFonts w:cs="Calibri"/>
        </w:rPr>
      </w:pPr>
      <w:r>
        <w:rPr>
          <w:rFonts w:cs="Calibri"/>
        </w:rPr>
        <w:t>B]</w:t>
      </w:r>
      <w:r w:rsidRPr="00742C76">
        <w:rPr>
          <w:rFonts w:cs="Calibri"/>
        </w:rPr>
        <w:t xml:space="preserve">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w:t>
      </w:r>
      <w:r w:rsidRPr="009C488F">
        <w:rPr>
          <w:rFonts w:cs="Calibri"/>
          <w:u w:val="single"/>
        </w:rPr>
        <w:t>should not</w:t>
      </w:r>
      <w:r w:rsidRPr="00742C76">
        <w:rPr>
          <w:rFonts w:cs="Calibri"/>
        </w:rPr>
        <w:t xml:space="preserve"> be the basis for ethical action.</w:t>
      </w:r>
    </w:p>
    <w:p w14:paraId="16FA4E50" w14:textId="77777777" w:rsidR="00CD1BCB" w:rsidRPr="008C2ACE" w:rsidRDefault="00CD1BCB" w:rsidP="00CD1BCB">
      <w:pPr>
        <w:pStyle w:val="Heading4"/>
        <w:rPr>
          <w:rFonts w:asciiTheme="minorHAnsi" w:hAnsiTheme="minorHAnsi" w:cstheme="minorHAnsi"/>
        </w:rPr>
      </w:pPr>
    </w:p>
    <w:p w14:paraId="1B9B06EA" w14:textId="77777777" w:rsidR="00CD1BCB" w:rsidRPr="001D2F35" w:rsidRDefault="00CD1BCB" w:rsidP="00CD1BCB">
      <w:pPr>
        <w:pStyle w:val="Heading4"/>
        <w:rPr>
          <w:rFonts w:cs="Calibri"/>
        </w:rPr>
      </w:pPr>
      <w:r>
        <w:rPr>
          <w:rFonts w:asciiTheme="minorHAnsi" w:hAnsiTheme="minorHAnsi" w:cstheme="minorHAnsi"/>
        </w:rPr>
        <w:t xml:space="preserve">[2] </w:t>
      </w:r>
      <w:r w:rsidRPr="00742C76">
        <w:rPr>
          <w:rFonts w:cs="Calibri"/>
        </w:rPr>
        <w:t xml:space="preserve">Practical Reason is that procedure. To ask for why we should be reasoners concedes its authority since it uses reason – anything else is </w:t>
      </w:r>
      <w:r>
        <w:rPr>
          <w:rFonts w:cs="Calibri"/>
        </w:rPr>
        <w:t>escapable</w:t>
      </w:r>
      <w:r w:rsidRPr="00742C76">
        <w:rPr>
          <w:rFonts w:cs="Calibri"/>
        </w:rPr>
        <w:t xml:space="preserve"> and </w:t>
      </w:r>
      <w:r>
        <w:rPr>
          <w:rFonts w:cs="Calibri"/>
        </w:rPr>
        <w:t xml:space="preserve">non-actionguiding which is the </w:t>
      </w:r>
      <w:r w:rsidRPr="001D2F35">
        <w:rPr>
          <w:rFonts w:cs="Calibri"/>
          <w:u w:val="single"/>
        </w:rPr>
        <w:t>problem of regress</w:t>
      </w:r>
      <w:r w:rsidRPr="00742C76">
        <w:rPr>
          <w:rFonts w:cs="Calibri"/>
        </w:rPr>
        <w:t>. Aggregation is nonsensical since a] it impedes on one persons ends for another and b] assumes everyone values the same thing.</w:t>
      </w:r>
    </w:p>
    <w:p w14:paraId="25650D29" w14:textId="77777777" w:rsidR="00CD1BCB" w:rsidRDefault="00CD1BCB" w:rsidP="00CD1BCB">
      <w:pPr>
        <w:pStyle w:val="Heading4"/>
        <w:rPr>
          <w:rFonts w:asciiTheme="minorHAnsi" w:hAnsiTheme="minorHAnsi" w:cstheme="minorHAnsi"/>
        </w:rPr>
      </w:pPr>
      <w:r w:rsidRPr="008C2ACE">
        <w:rPr>
          <w:rFonts w:asciiTheme="minorHAnsi" w:hAnsiTheme="minorHAnsi" w:cstheme="minorHAnsi"/>
        </w:rPr>
        <w:t xml:space="preserve"> </w:t>
      </w:r>
    </w:p>
    <w:p w14:paraId="30B6A2AE" w14:textId="77777777" w:rsidR="00CD1BCB" w:rsidRPr="00742C76" w:rsidRDefault="00CD1BCB" w:rsidP="00CD1BCB">
      <w:pPr>
        <w:pStyle w:val="Heading4"/>
        <w:rPr>
          <w:rFonts w:cs="Calibri"/>
        </w:rPr>
      </w:pPr>
      <w:r>
        <w:rPr>
          <w:rFonts w:cs="Calibri"/>
        </w:rPr>
        <w:t xml:space="preserve">[3] </w:t>
      </w:r>
      <w:r w:rsidRPr="00742C76">
        <w:rPr>
          <w:rFonts w:cs="Calibri"/>
        </w:rPr>
        <w:t>Moral law must be universal—our judgements can’t only apply to ourselves any more than 2+2=4 can be true only for me – any non-universalizable norm justifies someone’s ability to impede on your ends.</w:t>
      </w:r>
    </w:p>
    <w:p w14:paraId="698BBD4F" w14:textId="77777777" w:rsidR="00CD1BCB" w:rsidRPr="008C2ACE" w:rsidRDefault="00CD1BCB" w:rsidP="00CD1BCB">
      <w:pPr>
        <w:rPr>
          <w:rFonts w:asciiTheme="minorHAnsi" w:hAnsiTheme="minorHAnsi" w:cstheme="minorHAnsi"/>
        </w:rPr>
      </w:pPr>
      <w:r w:rsidRPr="008C2ACE">
        <w:rPr>
          <w:rStyle w:val="Style13ptBold"/>
          <w:rFonts w:asciiTheme="minorHAnsi" w:hAnsiTheme="minorHAnsi" w:cstheme="minorHAnsi"/>
        </w:rPr>
        <w:t>Korsgaard ’83</w:t>
      </w:r>
      <w:r w:rsidRPr="008C2ACE">
        <w:rPr>
          <w:rFonts w:asciiTheme="minorHAnsi" w:hAnsiTheme="minorHAnsi" w:cstheme="minorHAnsi"/>
          <w:sz w:val="18"/>
          <w:szCs w:val="18"/>
        </w:rPr>
        <w:t xml:space="preserve"> (Christine M., “Two Distinctions in Goodness,” The Philosophical Review Vol. 92, No. 2 (Apr., 1983), pp. 169-195, JSTOR) </w:t>
      </w:r>
      <w:r>
        <w:rPr>
          <w:rFonts w:asciiTheme="minorHAnsi" w:hAnsiTheme="minorHAnsi" w:cstheme="minorHAnsi"/>
          <w:sz w:val="18"/>
          <w:szCs w:val="18"/>
        </w:rPr>
        <w:t>// LEX JB [brackets for gendered language]</w:t>
      </w:r>
    </w:p>
    <w:p w14:paraId="30EA6035" w14:textId="77777777" w:rsidR="00CD1BCB" w:rsidRPr="008C2ACE" w:rsidRDefault="00CD1BCB" w:rsidP="00CD1BCB">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5A1579">
        <w:rPr>
          <w:rStyle w:val="StyleUnderline"/>
          <w:rFonts w:asciiTheme="minorHAnsi" w:hAnsiTheme="minorHAnsi" w:cstheme="minorHAnsi"/>
          <w:b/>
          <w:bCs/>
        </w:rPr>
        <w:t xml:space="preserve">In order for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for if the inclinations and the needs founded on them did  not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regarding your existence as a rational being as an end in itself is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reason it is our duty to promote the happiness of others-the ends that they choose-and, in general, to make the highest good our end.</w:t>
      </w:r>
    </w:p>
    <w:p w14:paraId="2A79A94C" w14:textId="77777777" w:rsidR="00CD1BCB" w:rsidRPr="008C2ACE" w:rsidRDefault="00CD1BCB" w:rsidP="00CD1BCB">
      <w:pPr>
        <w:rPr>
          <w:rFonts w:asciiTheme="minorHAnsi" w:hAnsiTheme="minorHAnsi" w:cstheme="minorHAnsi"/>
        </w:rPr>
      </w:pPr>
    </w:p>
    <w:p w14:paraId="18608C7F" w14:textId="77777777" w:rsidR="00CD1BCB" w:rsidRPr="008C2ACE" w:rsidRDefault="00CD1BCB" w:rsidP="00CD1BCB">
      <w:pPr>
        <w:pStyle w:val="Heading4"/>
      </w:pPr>
      <w:r>
        <w:t>Thus t</w:t>
      </w:r>
      <w:r w:rsidRPr="008C2ACE">
        <w:t xml:space="preserve">he standard is consistency with the categorical imperative. To clarify, consequences don’t link to the framework.  </w:t>
      </w:r>
    </w:p>
    <w:p w14:paraId="4AFAAD57" w14:textId="77777777" w:rsidR="00CD1BCB" w:rsidRPr="008C2ACE" w:rsidRDefault="00CD1BCB" w:rsidP="00CD1BCB">
      <w:pPr>
        <w:rPr>
          <w:rFonts w:asciiTheme="minorHAnsi" w:hAnsiTheme="minorHAnsi" w:cstheme="minorHAnsi"/>
        </w:rPr>
      </w:pPr>
    </w:p>
    <w:p w14:paraId="0DD8CE35" w14:textId="77777777" w:rsidR="00CD1BCB" w:rsidRPr="008C2ACE" w:rsidRDefault="00CD1BCB" w:rsidP="00CD1BCB">
      <w:pPr>
        <w:pStyle w:val="Heading4"/>
      </w:pPr>
      <w:r w:rsidRPr="008C2ACE">
        <w:t xml:space="preserve">Prefer </w:t>
      </w:r>
      <w:r>
        <w:t xml:space="preserve">additionally – </w:t>
      </w:r>
    </w:p>
    <w:p w14:paraId="516B746F" w14:textId="77777777" w:rsidR="00CD1BCB" w:rsidRPr="008C2ACE" w:rsidRDefault="00CD1BCB" w:rsidP="00CD1BCB">
      <w:pPr>
        <w:pStyle w:val="Heading4"/>
        <w:rPr>
          <w:rFonts w:asciiTheme="minorHAnsi" w:hAnsiTheme="minorHAnsi" w:cstheme="minorHAnsi"/>
        </w:rPr>
      </w:pP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14:paraId="225EB479" w14:textId="77777777" w:rsidR="00CD1BCB" w:rsidRPr="008C2ACE" w:rsidRDefault="00CD1BCB" w:rsidP="00CD1BCB">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Arnold (prof of phil @ UKentucky,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14:paraId="263E39E2" w14:textId="77777777" w:rsidR="00CD1BCB" w:rsidRPr="00E61470" w:rsidRDefault="00CD1BCB" w:rsidP="00CD1BCB">
      <w:pPr>
        <w:rPr>
          <w:rStyle w:val="StyleUnderline"/>
          <w:b/>
          <w:bCs/>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E61470">
        <w:rPr>
          <w:rStyle w:val="StyleUnderline"/>
          <w:b/>
          <w:bCs/>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E61470">
        <w:rPr>
          <w:rStyle w:val="StyleUnderline"/>
          <w:b/>
          <w:bCs/>
        </w:rPr>
        <w:t>universal and the concrete is a valid distinction, the unity of the two 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E61470">
        <w:rPr>
          <w:rStyle w:val="StyleUnderline"/>
          <w:b/>
          <w:bCs/>
        </w:rPr>
        <w:t>I cannot simply satisfy my desires without considering the rightness or</w:t>
      </w:r>
      <w:r w:rsidRPr="004F3A12">
        <w:rPr>
          <w:rStyle w:val="StyleUnderline"/>
          <w:rFonts w:asciiTheme="minorHAnsi" w:hAnsiTheme="minorHAnsi" w:cstheme="minorHAnsi"/>
          <w:b/>
          <w:bCs/>
        </w:rPr>
        <w:t xml:space="preserve"> wrongness of my actions suggests that </w:t>
      </w:r>
      <w:r w:rsidRPr="002159ED">
        <w:rPr>
          <w:rStyle w:val="StyleUnderline"/>
          <w:rFonts w:asciiTheme="minorHAnsi" w:hAnsiTheme="minorHAnsi" w:cstheme="minorHAnsi"/>
          <w:b/>
          <w:bCs/>
        </w:rPr>
        <w:t>my empirical character must be</w:t>
      </w:r>
      <w:r w:rsidRPr="004F3A12">
        <w:rPr>
          <w:rStyle w:val="StyleUnderline"/>
          <w:rFonts w:asciiTheme="minorHAnsi" w:hAnsiTheme="minorHAnsi" w:cstheme="minorHAnsi"/>
          <w:b/>
          <w:bCs/>
        </w:rPr>
        <w:t xml:space="preserve"> held </w:t>
      </w:r>
      <w:r w:rsidRPr="002159ED">
        <w:rPr>
          <w:rStyle w:val="StyleUnderline"/>
          <w:rFonts w:asciiTheme="minorHAnsi" w:hAnsiTheme="minorHAnsi" w:cstheme="minorHAnsi"/>
          <w:b/>
          <w:bCs/>
        </w:rPr>
        <w:t>in check</w:t>
      </w:r>
      <w:r w:rsidRPr="008C2ACE">
        <w:rPr>
          <w:rFonts w:asciiTheme="minorHAnsi" w:hAnsiTheme="minorHAnsi" w:cstheme="minorHAnsi"/>
          <w:color w:val="000000" w:themeColor="text1"/>
          <w:sz w:val="12"/>
        </w:rPr>
        <w:t xml:space="preserve"> by something, or else I behave like a Freudian id. My empiri- cal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in a given situation.</w:t>
      </w:r>
      <w:r w:rsidRPr="008C2ACE">
        <w:rPr>
          <w:rFonts w:asciiTheme="minorHAnsi" w:hAnsiTheme="minorHAnsi" w:cstheme="minorHAnsi"/>
          <w:color w:val="000000" w:themeColor="text1"/>
          <w:sz w:val="12"/>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ethical </w:t>
      </w:r>
      <w:r w:rsidRPr="002F3A99">
        <w:rPr>
          <w:rStyle w:val="StyleUnderline"/>
          <w:rFonts w:asciiTheme="minorHAnsi" w:hAnsiTheme="minorHAnsi" w:cstheme="minorHAnsi"/>
          <w:b/>
          <w:bCs/>
          <w:highlight w:val="green"/>
        </w:rPr>
        <w:t>egoism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xml:space="preserve">. That is, the categorical imperative requires that I recognize that I am a member of the realm </w:t>
      </w:r>
      <w:r w:rsidRPr="004F3A12">
        <w:rPr>
          <w:rStyle w:val="StyleUnderline"/>
          <w:b/>
          <w:bCs/>
        </w:rPr>
        <w:lastRenderedPageBreak/>
        <w:t>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different race as a means to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E61470">
        <w:rPr>
          <w:rStyle w:val="StyleUnderline"/>
          <w:b/>
          <w:bCs/>
        </w:rPr>
        <w:t>Kant</w:t>
      </w:r>
      <w:r w:rsidRPr="004F3A12">
        <w:rPr>
          <w:rStyle w:val="StyleUnderline"/>
          <w:b/>
          <w:bCs/>
        </w:rPr>
        <w:t xml:space="preserve"> the man </w:t>
      </w:r>
      <w:r w:rsidRPr="00E61470">
        <w:rPr>
          <w:rStyle w:val="StyleUnderline"/>
          <w:b/>
          <w:bCs/>
        </w:rPr>
        <w:t>has his own</w:t>
      </w:r>
      <w:r w:rsidRPr="004F3A12">
        <w:rPr>
          <w:rStyle w:val="StyleUnderline"/>
          <w:b/>
          <w:bCs/>
        </w:rPr>
        <w:t xml:space="preserve"> personal and moral </w:t>
      </w:r>
      <w:r w:rsidRPr="00E61470">
        <w:rPr>
          <w:rStyle w:val="StyleUnderline"/>
          <w:b/>
          <w:bCs/>
        </w:rPr>
        <w:t>problems</w:t>
      </w:r>
      <w:r w:rsidRPr="004F3A12">
        <w:rPr>
          <w:rStyle w:val="StyleUnderline"/>
          <w:b/>
          <w:bCs/>
        </w:rPr>
        <w:t xml:space="preserve">. Although Kant’s attitude toward people of African descent was deplorable, </w:t>
      </w:r>
      <w:r w:rsidRPr="00E61470">
        <w:rPr>
          <w:rStyle w:val="StyleUnderline"/>
          <w:b/>
          <w:bCs/>
        </w:rPr>
        <w:t>it would be equally deplorable to reject</w:t>
      </w:r>
      <w:r w:rsidRPr="004F3A12">
        <w:rPr>
          <w:rStyle w:val="StyleUnderline"/>
          <w:b/>
          <w:bCs/>
        </w:rPr>
        <w:t xml:space="preserve"> the categorical imperative </w:t>
      </w:r>
      <w:r w:rsidRPr="00E61470">
        <w:rPr>
          <w:rStyle w:val="StyleUnderline"/>
          <w:b/>
          <w:bCs/>
        </w:rPr>
        <w:t>without ﬁrst exploring</w:t>
      </w:r>
      <w:r w:rsidRPr="004F3A12">
        <w:rPr>
          <w:rStyle w:val="StyleUnderline"/>
          <w:b/>
          <w:bCs/>
        </w:rPr>
        <w:t xml:space="preserve"> its </w:t>
      </w:r>
      <w:r w:rsidRPr="00E61470">
        <w:rPr>
          <w:rStyle w:val="StyleUnderline"/>
          <w:b/>
          <w:bCs/>
        </w:rPr>
        <w:t>emancipatory potential.</w:t>
      </w:r>
    </w:p>
    <w:p w14:paraId="3C3F6838" w14:textId="77777777" w:rsidR="00CD1BCB" w:rsidRPr="00A84E3E" w:rsidRDefault="00CD1BCB" w:rsidP="00CD1BCB">
      <w:pPr>
        <w:pStyle w:val="Heading4"/>
        <w:rPr>
          <w:rFonts w:asciiTheme="minorHAnsi" w:hAnsiTheme="minorHAnsi" w:cstheme="minorHAnsi"/>
          <w:bCs/>
        </w:rPr>
      </w:pPr>
      <w:r>
        <w:rPr>
          <w:rFonts w:asciiTheme="minorHAnsi" w:hAnsiTheme="minorHAnsi" w:cstheme="minorHAnsi"/>
          <w:bCs/>
        </w:rPr>
        <w:t>[2] A</w:t>
      </w:r>
      <w:r w:rsidRPr="00A84E3E">
        <w:rPr>
          <w:rFonts w:asciiTheme="minorHAnsi" w:hAnsiTheme="minorHAnsi" w:cstheme="minorHAnsi"/>
          <w:bCs/>
        </w:rPr>
        <w:t>n understanding of Kantianism is key to understanding the law in the real world because states abide by inviolable side-constraints in their constitutions</w:t>
      </w:r>
      <w:r>
        <w:rPr>
          <w:rFonts w:asciiTheme="minorHAnsi" w:hAnsiTheme="minorHAnsi" w:cstheme="minorHAnsi"/>
          <w:bCs/>
        </w:rPr>
        <w:t xml:space="preserve"> </w:t>
      </w:r>
    </w:p>
    <w:p w14:paraId="678E135E" w14:textId="77777777" w:rsidR="00CD1BCB" w:rsidRPr="00EF0B1D" w:rsidRDefault="00CD1BCB" w:rsidP="00CD1BCB">
      <w:r w:rsidRPr="00EF0B1D">
        <w:rPr>
          <w:rStyle w:val="Style13ptBold"/>
        </w:rPr>
        <w:t>Otteson 09</w:t>
      </w:r>
      <w:r w:rsidRPr="00EF0B1D">
        <w:t xml:space="preserve"> </w:t>
      </w:r>
      <w:r w:rsidRPr="00EF0B1D">
        <w:rPr>
          <w:sz w:val="16"/>
          <w:szCs w:val="16"/>
        </w:rPr>
        <w:t xml:space="preserve">[(James R., professor of philosophy and economics at Yeshiva University) “Kantian Individualism and Political Libertarianism,” The Independent Review, v. 13, n. 3, Winter, </w:t>
      </w:r>
      <w:hyperlink r:id="rId9" w:history="1">
        <w:r w:rsidRPr="00EF0B1D">
          <w:rPr>
            <w:rStyle w:val="Hyperlink"/>
            <w:sz w:val="16"/>
            <w:szCs w:val="16"/>
          </w:rPr>
          <w:t>2009</w:t>
        </w:r>
      </w:hyperlink>
      <w:r w:rsidRPr="00EF0B1D">
        <w:rPr>
          <w:sz w:val="16"/>
          <w:szCs w:val="16"/>
        </w:rPr>
        <w:t>] TDI Recut Lex VM</w:t>
      </w:r>
    </w:p>
    <w:p w14:paraId="5089F3FC" w14:textId="77777777" w:rsidR="00CD1BCB" w:rsidRPr="001D2F35" w:rsidRDefault="00CD1BCB" w:rsidP="00CD1BCB">
      <w:pPr>
        <w:rPr>
          <w:rStyle w:val="StyleUnderline"/>
        </w:rPr>
      </w:pPr>
      <w:r w:rsidRPr="00742C76">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742C76">
        <w:rPr>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effect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(i.e.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heteronomously, not autonomously, and is to that extent not exercising a free moral will. </w:t>
      </w:r>
      <w:r w:rsidRPr="00742C76">
        <w:rPr>
          <w:rStyle w:val="StyleUnderline"/>
        </w:rPr>
        <w:t xml:space="preserve">These passages also help to clarify Kant’s notion of personhood and rational </w:t>
      </w:r>
      <w:r w:rsidRPr="00742C76">
        <w:rPr>
          <w:rStyle w:val="StyleUnderline"/>
          <w:highlight w:val="green"/>
        </w:rPr>
        <w:t>agency</w:t>
      </w:r>
      <w:r w:rsidRPr="00742C76">
        <w:rPr>
          <w:rStyle w:val="StyleUnderline"/>
        </w:rPr>
        <w:t xml:space="preserve"> by indicating some of their practical implications. For example, on the basis of his argument, one would expect him to argue for </w:t>
      </w:r>
      <w:r w:rsidRPr="00742C76">
        <w:rPr>
          <w:rStyle w:val="StyleUnderline"/>
          <w:highlight w:val="green"/>
        </w:rPr>
        <w:t>set</w:t>
      </w:r>
      <w:r w:rsidRPr="00742C76">
        <w:rPr>
          <w:rStyle w:val="StyleUnderline"/>
        </w:rPr>
        <w:t xml:space="preserve">ting severe </w:t>
      </w:r>
      <w:r w:rsidRPr="00742C76">
        <w:rPr>
          <w:rStyle w:val="StyleUnderline"/>
          <w:highlight w:val="green"/>
        </w:rPr>
        <w:t>limits on the</w:t>
      </w:r>
      <w:r w:rsidRPr="00742C76">
        <w:rPr>
          <w:rStyle w:val="StyleUnderline"/>
        </w:rPr>
        <w:t xml:space="preserve"> authority that any group of people, including the </w:t>
      </w:r>
      <w:r w:rsidRPr="00742C76">
        <w:rPr>
          <w:rStyle w:val="StyleUnderline"/>
          <w:highlight w:val="green"/>
        </w:rPr>
        <w:t>state</w:t>
      </w:r>
      <w:r w:rsidRPr="00742C76">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742C76">
        <w:rPr>
          <w:sz w:val="12"/>
        </w:rPr>
        <w:t xml:space="preserve">Kant expressly draws this conclusion in his 1793 essay “On the Common Saying: ‘This May Be True in Theory, but It Does Not Apply in Practice’”: Right is the restriction of each individual’s freedom so that it harmonises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42C76">
        <w:rPr>
          <w:rStyle w:val="StyleUnderline"/>
        </w:rPr>
        <w:t>Kant insists on the protection of a sphere of liberty for each individual to self-legislate under universalizable laws of rationality, consistent with the formulation of the categorical imperative</w:t>
      </w:r>
      <w:r w:rsidRPr="00742C76">
        <w:rPr>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42C76">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742C76">
        <w:rPr>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742C76">
        <w:rPr>
          <w:rStyle w:val="StyleUnderline"/>
        </w:rPr>
        <w:t xml:space="preserve">Thus, </w:t>
      </w:r>
      <w:r w:rsidRPr="00742C76">
        <w:rPr>
          <w:rStyle w:val="StyleUnderline"/>
          <w:highlight w:val="green"/>
        </w:rPr>
        <w:t>the only “coercive laws” to which individuals may rationally allow</w:t>
      </w:r>
      <w:r w:rsidRPr="00742C76">
        <w:rPr>
          <w:rStyle w:val="StyleUnderline"/>
        </w:rPr>
        <w:t xml:space="preserve"> themselves to be subject in civil society </w:t>
      </w:r>
      <w:r w:rsidRPr="00742C76">
        <w:rPr>
          <w:rStyle w:val="StyleUnderline"/>
          <w:highlight w:val="green"/>
        </w:rPr>
        <w:t>are those that require respect for</w:t>
      </w:r>
      <w:r w:rsidRPr="00742C76">
        <w:rPr>
          <w:rStyle w:val="StyleUnderline"/>
        </w:rPr>
        <w:t xml:space="preserve"> each others’ moral </w:t>
      </w:r>
      <w:r w:rsidRPr="00742C76">
        <w:rPr>
          <w:rStyle w:val="StyleUnderline"/>
          <w:highlight w:val="green"/>
        </w:rPr>
        <w:t>agency</w:t>
      </w:r>
      <w:r w:rsidRPr="00742C76">
        <w:rPr>
          <w:sz w:val="12"/>
        </w:rPr>
        <w:t xml:space="preserve"> (and </w:t>
      </w:r>
      <w:r w:rsidRPr="00742C76">
        <w:rPr>
          <w:sz w:val="12"/>
        </w:rPr>
        <w:lastRenderedPageBreak/>
        <w:t xml:space="preserve">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742C76">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42C76">
        <w:rPr>
          <w:rStyle w:val="StyleUnderline"/>
          <w:highlight w:val="green"/>
        </w:rPr>
        <w:t>human progress is</w:t>
      </w:r>
      <w:r w:rsidRPr="00742C76">
        <w:rPr>
          <w:rStyle w:val="StyleUnderline"/>
        </w:rPr>
        <w:t xml:space="preserve"> therefore </w:t>
      </w:r>
      <w:r w:rsidRPr="00742C76">
        <w:rPr>
          <w:rStyle w:val="StyleUnderline"/>
          <w:highlight w:val="green"/>
        </w:rPr>
        <w:t>possible only under a state that defends individual freedom.</w:t>
      </w:r>
      <w:r w:rsidRPr="00742C76">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742C76">
        <w:rPr>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thus the latter end must on no account interfere as a determinant with the laws governing external right” (“Theory and Practice,” 1991, 73, emphasis in original). </w:t>
      </w:r>
      <w:r w:rsidRPr="00742C76">
        <w:rPr>
          <w:rStyle w:val="StyleUnderline"/>
        </w:rPr>
        <w:t xml:space="preserve">The Kantian state is hence limited on the principled grounds of respecting agency; the fact that this limitation in his view provides the conditions enabling enlightenment, progress, and ultimately </w:t>
      </w:r>
      <w:r w:rsidRPr="00742C76">
        <w:rPr>
          <w:rStyle w:val="StyleUnderline"/>
          <w:highlight w:val="green"/>
        </w:rPr>
        <w:t>happiness is a great but ancillary benefit.</w:t>
      </w:r>
      <w:r w:rsidRPr="00742C76">
        <w:rPr>
          <w:rStyle w:val="StyleUnderline"/>
        </w:rPr>
        <w:t xml:space="preserve"> </w:t>
      </w:r>
      <w:r w:rsidRPr="00742C76">
        <w:rPr>
          <w:sz w:val="12"/>
        </w:rPr>
        <w:t xml:space="preserve">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 . . . If the citizen is deterred from seeking his personal welfare in any way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42C76">
        <w:rPr>
          <w:rStyle w:val="StyleUnderline"/>
        </w:rPr>
        <w:t xml:space="preserve">This stipulation becomes for Kant the grounding justification for the existence of a state, its raison d’être, and </w:t>
      </w:r>
      <w:r w:rsidRPr="00742C76">
        <w:rPr>
          <w:rStyle w:val="StyleUnderline"/>
          <w:highlight w:val="green"/>
        </w:rPr>
        <w:t>the reason we leave the state of nature is to secure</w:t>
      </w:r>
      <w:r w:rsidRPr="00742C76">
        <w:rPr>
          <w:rStyle w:val="StyleUnderline"/>
        </w:rPr>
        <w:t xml:space="preserve"> this sphere of </w:t>
      </w:r>
      <w:r w:rsidRPr="00742C76">
        <w:rPr>
          <w:rStyle w:val="StyleUnderline"/>
          <w:highlight w:val="green"/>
        </w:rPr>
        <w:t>maximum freedom compatible with the same freedom of</w:t>
      </w:r>
      <w:r w:rsidRPr="00742C76">
        <w:rPr>
          <w:rStyle w:val="StyleUnderline"/>
        </w:rPr>
        <w:t xml:space="preserve"> all </w:t>
      </w:r>
      <w:r w:rsidRPr="00742C76">
        <w:rPr>
          <w:rStyle w:val="StyleUnderline"/>
          <w:highlight w:val="green"/>
        </w:rPr>
        <w:t>others.</w:t>
      </w:r>
      <w:r w:rsidRPr="00742C76">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742C76">
        <w:rPr>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42C76">
        <w:rPr>
          <w:rStyle w:val="StyleUnderline"/>
        </w:rPr>
        <w:t>The implication is that a Kantian state protects against invasions of freedom and does nothing else; in the absence of invasions or threats of invasions, it is inactive.</w:t>
      </w:r>
    </w:p>
    <w:p w14:paraId="5761E788" w14:textId="17495A6A" w:rsidR="00CD1BCB" w:rsidRPr="009B3F4D" w:rsidRDefault="00CD1BCB" w:rsidP="00CD1BCB">
      <w:pPr>
        <w:pStyle w:val="Heading4"/>
      </w:pPr>
      <w:r>
        <w:lastRenderedPageBreak/>
        <w:t xml:space="preserve">[3] Contesting aff framework is a voting issue – </w:t>
      </w:r>
      <w:r w:rsidRPr="009841F6">
        <w:t xml:space="preserve">I have to win </w:t>
      </w:r>
      <w:r>
        <w:t>my</w:t>
      </w:r>
      <w:r w:rsidRPr="009841F6">
        <w:t xml:space="preserve"> framework and beat the NC before I can </w:t>
      </w:r>
      <w:r>
        <w:t>access case</w:t>
      </w:r>
      <w:r w:rsidRPr="009841F6">
        <w:t>, whereas you can collapse to either layer</w:t>
      </w:r>
      <w:r>
        <w:t xml:space="preserve"> or dump on offense for 7 minutes </w:t>
      </w:r>
      <w:r w:rsidRPr="009841F6">
        <w:t xml:space="preserve">as a no-risk issue </w:t>
      </w:r>
      <w:r>
        <w:t xml:space="preserve">which kills reciprocity. Also encourages topic education because we focus on the topic. Ground – a) </w:t>
      </w:r>
      <w:r w:rsidRPr="00EB632E">
        <w:t>I can’t cut cards and have ground under their framework in 4 minutes of prep time</w:t>
      </w:r>
      <w:r>
        <w:t xml:space="preserve"> – they can because they have generics and disclosure </w:t>
      </w:r>
    </w:p>
    <w:p w14:paraId="61FC3634" w14:textId="77777777" w:rsidR="00CD1BCB" w:rsidRDefault="00CD1BCB" w:rsidP="00CD1BCB">
      <w:pPr>
        <w:pStyle w:val="Heading4"/>
      </w:pPr>
      <w:r>
        <w:t xml:space="preserve">[4] Analytical philosophy means anyone can generate offense under the framework with analytics without evidence – couple impacts </w:t>
      </w:r>
    </w:p>
    <w:p w14:paraId="23B85504" w14:textId="77777777" w:rsidR="00CD1BCB" w:rsidRDefault="00CD1BCB" w:rsidP="00CD1BCB">
      <w:pPr>
        <w:pStyle w:val="Heading4"/>
      </w:pPr>
      <w:r>
        <w:t xml:space="preserve">a) </w:t>
      </w:r>
      <w:r w:rsidRPr="00717906">
        <w:rPr>
          <w:u w:val="single"/>
        </w:rPr>
        <w:t>Accessibility</w:t>
      </w:r>
      <w:r>
        <w:t xml:space="preserve"> – util disproportionately favors evidence-based debate which is what big schools with coaching staffs have which kills small school engagement</w:t>
      </w:r>
    </w:p>
    <w:p w14:paraId="71A2320C" w14:textId="77777777" w:rsidR="00CD1BCB" w:rsidRDefault="00CD1BCB" w:rsidP="00CD1BCB">
      <w:pPr>
        <w:pStyle w:val="Heading4"/>
      </w:pPr>
      <w:r>
        <w:t xml:space="preserve">b) </w:t>
      </w:r>
      <w:r w:rsidRPr="00717906">
        <w:rPr>
          <w:u w:val="single"/>
        </w:rPr>
        <w:t>Ground</w:t>
      </w:r>
      <w:r>
        <w:t xml:space="preserve"> – it ensures that there’s always offense on both sides whereas util might skew against an uninherent aff because of what countries do</w:t>
      </w:r>
    </w:p>
    <w:p w14:paraId="7666EE04" w14:textId="77777777" w:rsidR="00CD1BCB" w:rsidRDefault="00CD1BCB" w:rsidP="00CD1BCB">
      <w:pPr>
        <w:pStyle w:val="Heading4"/>
      </w:pPr>
      <w:r>
        <w:t xml:space="preserve">c) </w:t>
      </w:r>
      <w:r w:rsidRPr="00717906">
        <w:rPr>
          <w:u w:val="single"/>
        </w:rPr>
        <w:t>Critical thinking</w:t>
      </w:r>
      <w:r>
        <w:t xml:space="preserve"> – ensures that you engage and contest offense instead of running to cards for argumentation</w:t>
      </w:r>
    </w:p>
    <w:p w14:paraId="65C612CD" w14:textId="77777777" w:rsidR="00CD1BCB" w:rsidRDefault="00CD1BCB" w:rsidP="00CD1BCB">
      <w:pPr>
        <w:pStyle w:val="Heading3"/>
      </w:pPr>
      <w:r>
        <w:rPr>
          <w:rFonts w:asciiTheme="minorHAnsi" w:hAnsiTheme="minorHAnsi" w:cstheme="minorHAnsi"/>
        </w:rPr>
        <w:lastRenderedPageBreak/>
        <w:t xml:space="preserve">1AC – </w:t>
      </w:r>
      <w:r w:rsidRPr="00627BDB">
        <w:t>Offense</w:t>
      </w:r>
      <w:r>
        <w:t xml:space="preserve"> – 4:00 </w:t>
      </w:r>
    </w:p>
    <w:p w14:paraId="7ACC2C58" w14:textId="77777777" w:rsidR="00CD1BCB" w:rsidRPr="003D36E2" w:rsidRDefault="00CD1BCB" w:rsidP="00CD1BCB">
      <w:pPr>
        <w:pStyle w:val="Heading4"/>
        <w:rPr>
          <w:rFonts w:cs="Calibri"/>
        </w:rPr>
      </w:pPr>
      <w:bookmarkStart w:id="4" w:name="_Hlk76079530"/>
      <w:r>
        <w:t xml:space="preserve">[1] </w:t>
      </w:r>
      <w:r w:rsidRPr="003D36E2">
        <w:rPr>
          <w:rFonts w:cs="Calibri"/>
        </w:rPr>
        <w:t xml:space="preserve">IP rights prevent certain people from receiving the fruits of their mental labor. </w:t>
      </w:r>
    </w:p>
    <w:p w14:paraId="05CE1F10" w14:textId="77777777" w:rsidR="00CD1BCB" w:rsidRPr="003D36E2" w:rsidRDefault="00CD1BCB" w:rsidP="00CD1BCB">
      <w:pPr>
        <w:rPr>
          <w:sz w:val="16"/>
          <w:szCs w:val="16"/>
        </w:rPr>
      </w:pPr>
      <w:r w:rsidRPr="003D36E2">
        <w:rPr>
          <w:rStyle w:val="Style13ptBold"/>
        </w:rPr>
        <w:t>Lindsey and Teles 17</w:t>
      </w:r>
      <w:r w:rsidRPr="003D36E2">
        <w:t xml:space="preserve"> </w:t>
      </w:r>
      <w:r w:rsidRPr="000D28C5">
        <w:rPr>
          <w:sz w:val="16"/>
          <w:szCs w:val="16"/>
        </w:rPr>
        <w:t>[Ricketts, M. (2018). The Captured Economy: How the Powerful Enrich Themselves, Slow Down Growth, and Increase Inequality by Brink Lindsey and Steven M. Teles. Oxford University Press (2017), 221 pp. ISBN: 978-0190627768 (hb, £16.99). Economic Affairs, 38(2), 297–300. doi:10.1111/ecaf.12299]//Lex AKu recut Lex VM</w:t>
      </w:r>
    </w:p>
    <w:p w14:paraId="4F8A5C4A" w14:textId="77777777" w:rsidR="00CD1BCB" w:rsidRPr="008B5B12" w:rsidRDefault="00CD1BCB" w:rsidP="00CD1BCB">
      <w:pPr>
        <w:rPr>
          <w:sz w:val="14"/>
        </w:rPr>
      </w:pPr>
      <w:r w:rsidRPr="008B5B12">
        <w:rPr>
          <w:sz w:val="14"/>
        </w:rPr>
        <w:t xml:space="preserve">In our opinion, the biggest problem with the moral case for </w:t>
      </w:r>
      <w:r w:rsidRPr="000948BA">
        <w:rPr>
          <w:rStyle w:val="Emphasis"/>
          <w:highlight w:val="green"/>
        </w:rPr>
        <w:t>patents</w:t>
      </w:r>
      <w:r w:rsidRPr="000948BA">
        <w:rPr>
          <w:rStyle w:val="Emphasis"/>
        </w:rPr>
        <w:t xml:space="preserve"> and copyright laws</w:t>
      </w:r>
      <w:r w:rsidRPr="008B5B12">
        <w:rPr>
          <w:rStyle w:val="StyleUnderline"/>
        </w:rPr>
        <w:t xml:space="preserve"> is that those laws as currently constituted regularly </w:t>
      </w:r>
      <w:r w:rsidRPr="008B5B12">
        <w:rPr>
          <w:rStyle w:val="StyleUnderline"/>
          <w:highlight w:val="green"/>
        </w:rPr>
        <w:t>violate</w:t>
      </w:r>
      <w:r w:rsidRPr="008B5B12">
        <w:rPr>
          <w:rStyle w:val="StyleUnderline"/>
        </w:rPr>
        <w:t xml:space="preserve"> the principle on which they are supposedly grounded—namely, </w:t>
      </w:r>
      <w:r w:rsidRPr="000948BA">
        <w:rPr>
          <w:rStyle w:val="Emphasis"/>
          <w:highlight w:val="green"/>
        </w:rPr>
        <w:t>entitlement to</w:t>
      </w:r>
      <w:r w:rsidRPr="008B5B12">
        <w:rPr>
          <w:rStyle w:val="StyleUnderline"/>
        </w:rPr>
        <w:t xml:space="preserve"> the fruits of one’s </w:t>
      </w:r>
      <w:r w:rsidRPr="000948BA">
        <w:rPr>
          <w:rStyle w:val="Emphasis"/>
          <w:highlight w:val="green"/>
        </w:rPr>
        <w:t>mental labor</w:t>
      </w:r>
      <w:r w:rsidRPr="008B5B12">
        <w:rPr>
          <w:rStyle w:val="StyleUnderline"/>
        </w:rPr>
        <w:t>.</w:t>
      </w:r>
      <w:r w:rsidRPr="008B5B12">
        <w:rPr>
          <w:sz w:val="14"/>
        </w:rPr>
        <w:t xml:space="preserve"> The exclusive rights granted to copyright and patent holders aren’t just an additional premium layer of protection on top of the basic rights that all enjoy. Rather, copyright and patent laws extend premium rights to some in a way that frequently restricts the basic rights of others. Perversely, copyright and patent laws are regularly used to stop people from producing or selling their own original works. This was not always the case with copyright. Originally, US law prohibited only simple copying of full works as originally published. Thus, translations and even abridgments were not considered infringing. Gradually, the concept of infringement expanded to cover so-called derivative works—for example, a play based on a book, or a book that contains characters created by another author. This expansion was checked, to a limited and uncertain extent, by the concurrent rise of the doctrine of “fair use.” According to this doctrine, some derivative works—parodies, for example, and books that include brief quoted passages from other works—are not considered infringing. For everything else, including adaptations of an artistic work to a new format, new works using existing literary characters or settings, remixes or mashups of musical works, and so forth, the restrictions and penalties of copyright apply. In all these cases, artists can expend mental effort to create something new and original, but they are not allowed to publish or sell it.33 They are thus deprived of their basic rights to the fruits of their own mental labor. In the case of patent law, independent invention has never been a defense against claims of infringement. As a result, </w:t>
      </w:r>
      <w:r w:rsidRPr="008B5B12">
        <w:rPr>
          <w:rStyle w:val="StyleUnderline"/>
          <w:highlight w:val="green"/>
        </w:rPr>
        <w:t>inventors who come</w:t>
      </w:r>
      <w:r w:rsidRPr="008B5B12">
        <w:rPr>
          <w:rStyle w:val="StyleUnderline"/>
        </w:rPr>
        <w:t xml:space="preserve"> in </w:t>
      </w:r>
      <w:r w:rsidRPr="008B5B12">
        <w:rPr>
          <w:rStyle w:val="StyleUnderline"/>
          <w:highlight w:val="green"/>
        </w:rPr>
        <w:t>second in</w:t>
      </w:r>
      <w:r w:rsidRPr="008B5B12">
        <w:rPr>
          <w:rStyle w:val="StyleUnderline"/>
        </w:rPr>
        <w:t xml:space="preserve"> a patent </w:t>
      </w:r>
      <w:r w:rsidRPr="000948BA">
        <w:rPr>
          <w:rStyle w:val="Emphasis"/>
          <w:highlight w:val="green"/>
        </w:rPr>
        <w:t>race have no right</w:t>
      </w:r>
      <w:r w:rsidRPr="008B5B12">
        <w:rPr>
          <w:rStyle w:val="StyleUnderline"/>
        </w:rPr>
        <w:t xml:space="preserve"> at all </w:t>
      </w:r>
      <w:r w:rsidRPr="008B5B12">
        <w:rPr>
          <w:rStyle w:val="StyleUnderline"/>
          <w:highlight w:val="green"/>
        </w:rPr>
        <w:t>to</w:t>
      </w:r>
      <w:r w:rsidRPr="008B5B12">
        <w:rPr>
          <w:rStyle w:val="StyleUnderline"/>
        </w:rPr>
        <w:t xml:space="preserve"> make use of and profit from </w:t>
      </w:r>
      <w:r w:rsidRPr="008B5B12">
        <w:rPr>
          <w:rStyle w:val="StyleUnderline"/>
          <w:highlight w:val="green"/>
        </w:rPr>
        <w:t>their ideas</w:t>
      </w:r>
      <w:r w:rsidRPr="008B5B12">
        <w:rPr>
          <w:rStyle w:val="StyleUnderline"/>
        </w:rPr>
        <w:t>.</w:t>
      </w:r>
      <w:r w:rsidRPr="008B5B12">
        <w:rPr>
          <w:sz w:val="14"/>
        </w:rPr>
        <w:t xml:space="preserve"> This is by no means an unusual occurrence, for nearly simultaneous and completely independent discovery of new technologies occurs with astonishing frequency.34 Indeed, patent </w:t>
      </w:r>
      <w:r w:rsidRPr="008B5B12">
        <w:rPr>
          <w:rStyle w:val="StyleUnderline"/>
          <w:highlight w:val="green"/>
        </w:rPr>
        <w:t>infringement lawsuits</w:t>
      </w:r>
      <w:r w:rsidRPr="008B5B12">
        <w:rPr>
          <w:rStyle w:val="StyleUnderline"/>
        </w:rPr>
        <w:t xml:space="preserve"> only </w:t>
      </w:r>
      <w:r w:rsidRPr="000948BA">
        <w:rPr>
          <w:rStyle w:val="Emphasis"/>
          <w:highlight w:val="green"/>
        </w:rPr>
        <w:t>rarely</w:t>
      </w:r>
      <w:r w:rsidRPr="008B5B12">
        <w:rPr>
          <w:rStyle w:val="StyleUnderline"/>
        </w:rPr>
        <w:t xml:space="preserve"> involve </w:t>
      </w:r>
      <w:r w:rsidRPr="000948BA">
        <w:rPr>
          <w:rStyle w:val="Emphasis"/>
          <w:highlight w:val="green"/>
        </w:rPr>
        <w:t>intentional</w:t>
      </w:r>
      <w:r w:rsidRPr="000948BA">
        <w:rPr>
          <w:rStyle w:val="Emphasis"/>
        </w:rPr>
        <w:t xml:space="preserve"> copying</w:t>
      </w:r>
      <w:r w:rsidRPr="008B5B12">
        <w:rPr>
          <w:sz w:val="14"/>
        </w:rPr>
        <w:t xml:space="preserve"> of someone else’s invention; in the clear majority of lawsuits, the alleged </w:t>
      </w:r>
      <w:r w:rsidRPr="008B5B12">
        <w:rPr>
          <w:rStyle w:val="StyleUnderline"/>
          <w:highlight w:val="green"/>
        </w:rPr>
        <w:t>infringers developed</w:t>
      </w:r>
      <w:r w:rsidRPr="008B5B12">
        <w:rPr>
          <w:rStyle w:val="StyleUnderline"/>
        </w:rPr>
        <w:t xml:space="preserve"> their </w:t>
      </w:r>
      <w:r w:rsidRPr="008B5B12">
        <w:rPr>
          <w:rStyle w:val="StyleUnderline"/>
          <w:highlight w:val="green"/>
        </w:rPr>
        <w:t>products on their own</w:t>
      </w:r>
      <w:r w:rsidRPr="008B5B12">
        <w:rPr>
          <w:rStyle w:val="StyleUnderline"/>
        </w:rPr>
        <w:t xml:space="preserve"> and </w:t>
      </w:r>
      <w:r w:rsidRPr="000948BA">
        <w:rPr>
          <w:rStyle w:val="Emphasis"/>
          <w:highlight w:val="green"/>
        </w:rPr>
        <w:t>weren’t</w:t>
      </w:r>
      <w:r w:rsidRPr="008B5B12">
        <w:rPr>
          <w:rStyle w:val="StyleUnderline"/>
        </w:rPr>
        <w:t xml:space="preserve"> even </w:t>
      </w:r>
      <w:r w:rsidRPr="000948BA">
        <w:rPr>
          <w:rStyle w:val="Emphasis"/>
          <w:highlight w:val="green"/>
        </w:rPr>
        <w:t>aware of</w:t>
      </w:r>
      <w:r w:rsidRPr="000948BA">
        <w:rPr>
          <w:rStyle w:val="Emphasis"/>
        </w:rPr>
        <w:t xml:space="preserve"> the </w:t>
      </w:r>
      <w:r w:rsidRPr="000948BA">
        <w:rPr>
          <w:rStyle w:val="Emphasis"/>
          <w:highlight w:val="green"/>
        </w:rPr>
        <w:t>patent</w:t>
      </w:r>
      <w:r w:rsidRPr="000948BA">
        <w:rPr>
          <w:rStyle w:val="Emphasis"/>
        </w:rPr>
        <w:t xml:space="preserve"> </w:t>
      </w:r>
      <w:r w:rsidRPr="008B5B12">
        <w:rPr>
          <w:sz w:val="14"/>
        </w:rPr>
        <w:t xml:space="preserve">in question. In summary, the moral case for patents and copyright is supposedly based on the entitlement to enjoy the fruits of one’s mental labor. Yet under current law, the most basic and universal form that this entitlement can take, one whose general propriety is completely uncontroversial, is regularly traduced. We therefore find unconvincing the claim that copyright and patent holders are rightful property owners who are only receiving their just due. Yes, we can imagine intellectual property laws in which the moral claims for exclusive rights are much stronger. If copyright were limited to its original concern of preventing sales of full reproductions, and if patents were awarded to all independent co-inventors (or at least independent invention were a complete defense in any infringement action), then intellectual property rights would indeed provide additional protections for artists and inventors without impinging on the basic rights of other artists and inventors. But that is not the intellectual property law we have today, and to get there would require major statutory changes. The copyright and </w:t>
      </w:r>
      <w:r w:rsidRPr="000948BA">
        <w:rPr>
          <w:rStyle w:val="Emphasis"/>
          <w:highlight w:val="green"/>
        </w:rPr>
        <w:t>patent laws</w:t>
      </w:r>
      <w:r w:rsidRPr="008B5B12">
        <w:rPr>
          <w:rStyle w:val="StyleUnderline"/>
        </w:rPr>
        <w:t xml:space="preserve"> we have today therefore </w:t>
      </w:r>
      <w:r w:rsidRPr="000948BA">
        <w:rPr>
          <w:rStyle w:val="Emphasis"/>
          <w:highlight w:val="green"/>
        </w:rPr>
        <w:t>look</w:t>
      </w:r>
      <w:r w:rsidRPr="000948BA">
        <w:rPr>
          <w:rStyle w:val="Emphasis"/>
        </w:rPr>
        <w:t xml:space="preserve"> more </w:t>
      </w:r>
      <w:r w:rsidRPr="000948BA">
        <w:rPr>
          <w:rStyle w:val="Emphasis"/>
          <w:highlight w:val="green"/>
        </w:rPr>
        <w:t>like intellectual monopoly</w:t>
      </w:r>
      <w:r w:rsidRPr="008B5B12">
        <w:rPr>
          <w:sz w:val="14"/>
        </w:rPr>
        <w:t xml:space="preserve"> than intellectual property. They do not simply give people their rightful due; on the contrary, they regularly deprive people of their rightful due. If there is a case to be made for the special privileges granted under these laws, it must be based on utilitarian grounds. As we have already seen, that case is surprisingly weak, and utterly incapable of justifying the radical expansion in IP protection that has occurred in recent years. Therefore, it is entirely appropriate to strip IP protection of its sheep’s clothing and to see it for the wolf it is, a major source of economic stagnation and a tool for unjust enrichment.</w:t>
      </w:r>
    </w:p>
    <w:p w14:paraId="0A03548F" w14:textId="77777777" w:rsidR="00CD1BCB" w:rsidRPr="003D36E2" w:rsidRDefault="00CD1BCB" w:rsidP="00CD1BCB">
      <w:pPr>
        <w:pStyle w:val="Heading4"/>
        <w:rPr>
          <w:rFonts w:cs="Calibri"/>
        </w:rPr>
      </w:pPr>
      <w:r>
        <w:t xml:space="preserve">[2] </w:t>
      </w:r>
      <w:bookmarkStart w:id="5" w:name="_Hlk57802343"/>
      <w:bookmarkStart w:id="6" w:name="_Hlk60828904"/>
      <w:bookmarkEnd w:id="4"/>
      <w:r w:rsidRPr="003D36E2">
        <w:rPr>
          <w:rFonts w:cs="Calibri"/>
        </w:rPr>
        <w:t xml:space="preserve">IP </w:t>
      </w:r>
      <w:r>
        <w:rPr>
          <w:rFonts w:cs="Calibri"/>
        </w:rPr>
        <w:t>R</w:t>
      </w:r>
      <w:r w:rsidRPr="003D36E2">
        <w:rPr>
          <w:rFonts w:cs="Calibri"/>
        </w:rPr>
        <w:t xml:space="preserve">ights </w:t>
      </w:r>
      <w:r>
        <w:rPr>
          <w:rFonts w:cs="Calibri"/>
        </w:rPr>
        <w:t>hand</w:t>
      </w:r>
      <w:r w:rsidRPr="003D36E2">
        <w:rPr>
          <w:rFonts w:cs="Calibri"/>
        </w:rPr>
        <w:t xml:space="preserve"> partial control </w:t>
      </w:r>
      <w:r>
        <w:rPr>
          <w:rFonts w:cs="Calibri"/>
        </w:rPr>
        <w:t xml:space="preserve">of others property </w:t>
      </w:r>
      <w:r w:rsidRPr="003D36E2">
        <w:rPr>
          <w:rFonts w:cs="Calibri"/>
        </w:rPr>
        <w:t xml:space="preserve">to IP Creators. </w:t>
      </w:r>
    </w:p>
    <w:p w14:paraId="3CCFA4FA" w14:textId="77777777" w:rsidR="00CD1BCB" w:rsidRPr="003D36E2" w:rsidRDefault="00CD1BCB" w:rsidP="00CD1BCB">
      <w:r w:rsidRPr="003D36E2">
        <w:rPr>
          <w:rStyle w:val="Style13ptBold"/>
        </w:rPr>
        <w:t>Kinsella 13</w:t>
      </w:r>
      <w:r w:rsidRPr="003D36E2">
        <w:t xml:space="preserve"> </w:t>
      </w:r>
      <w:r w:rsidRPr="003D36E2">
        <w:rPr>
          <w:sz w:val="16"/>
          <w:szCs w:val="16"/>
        </w:rPr>
        <w:t xml:space="preserve">[Kinsella S. (2013) The Case Against Intellectual Property. In: Luetge C. (eds) Handbook of the Philosophical Foundations of Business Ethics. Springer, Dordrecht. </w:t>
      </w:r>
      <w:r w:rsidRPr="000948BA">
        <w:rPr>
          <w:sz w:val="16"/>
          <w:szCs w:val="16"/>
        </w:rPr>
        <w:t>https://doi.org/10.1007/978-94-007-1494-6_99]//Lex</w:t>
      </w:r>
      <w:r w:rsidRPr="003D36E2">
        <w:rPr>
          <w:sz w:val="16"/>
          <w:szCs w:val="16"/>
        </w:rPr>
        <w:t xml:space="preserve"> AKu recut Lex VM ***Brackets for Gendered Language***</w:t>
      </w:r>
    </w:p>
    <w:p w14:paraId="04F8D90D" w14:textId="77777777" w:rsidR="00CD1BCB" w:rsidRDefault="00CD1BCB" w:rsidP="00CD1BCB">
      <w:pPr>
        <w:rPr>
          <w:sz w:val="14"/>
        </w:rPr>
      </w:pPr>
      <w:r w:rsidRPr="000948BA">
        <w:rPr>
          <w:sz w:val="14"/>
        </w:rPr>
        <w:t xml:space="preserve">Let us recall that </w:t>
      </w:r>
      <w:r w:rsidRPr="009157E1">
        <w:rPr>
          <w:rStyle w:val="Emphasis"/>
          <w:highlight w:val="green"/>
        </w:rPr>
        <w:t>IP rights give</w:t>
      </w:r>
      <w:r w:rsidRPr="000D28C5">
        <w:rPr>
          <w:rStyle w:val="StyleUnderline"/>
        </w:rPr>
        <w:t xml:space="preserve"> to pattern-creators </w:t>
      </w:r>
      <w:r w:rsidRPr="009157E1">
        <w:rPr>
          <w:rStyle w:val="Emphasis"/>
          <w:highlight w:val="green"/>
        </w:rPr>
        <w:t>partial</w:t>
      </w:r>
      <w:r w:rsidRPr="009157E1">
        <w:rPr>
          <w:rStyle w:val="Emphasis"/>
        </w:rPr>
        <w:t xml:space="preserve"> rights of </w:t>
      </w:r>
      <w:r w:rsidRPr="009157E1">
        <w:rPr>
          <w:rStyle w:val="Emphasis"/>
          <w:highlight w:val="green"/>
        </w:rPr>
        <w:t>control</w:t>
      </w:r>
      <w:r w:rsidRPr="000D28C5">
        <w:rPr>
          <w:rStyle w:val="StyleUnderline"/>
        </w:rPr>
        <w:t xml:space="preserve"> – ownership – </w:t>
      </w:r>
      <w:r w:rsidRPr="000D28C5">
        <w:rPr>
          <w:rStyle w:val="StyleUnderline"/>
          <w:highlight w:val="green"/>
        </w:rPr>
        <w:t>over</w:t>
      </w:r>
      <w:r w:rsidRPr="000D28C5">
        <w:rPr>
          <w:rStyle w:val="StyleUnderline"/>
        </w:rPr>
        <w:t xml:space="preserve"> the material </w:t>
      </w:r>
      <w:r w:rsidRPr="000D28C5">
        <w:rPr>
          <w:rStyle w:val="StyleUnderline"/>
          <w:highlight w:val="green"/>
        </w:rPr>
        <w:t>property of everyone</w:t>
      </w:r>
      <w:r w:rsidRPr="00C1416D">
        <w:rPr>
          <w:rStyle w:val="StyleUnderline"/>
        </w:rPr>
        <w:t xml:space="preserve"> else.</w:t>
      </w:r>
      <w:r w:rsidRPr="000948BA">
        <w:rPr>
          <w:sz w:val="14"/>
        </w:rPr>
        <w:t xml:space="preserve"> The pattern-creator has partial ownership of others’ property, by virtue of his [their] IP right, </w:t>
      </w:r>
      <w:r w:rsidRPr="000D28C5">
        <w:rPr>
          <w:rStyle w:val="StyleUnderline"/>
          <w:highlight w:val="green"/>
        </w:rPr>
        <w:t>because</w:t>
      </w:r>
      <w:r w:rsidRPr="000D28C5">
        <w:rPr>
          <w:rStyle w:val="StyleUnderline"/>
        </w:rPr>
        <w:t xml:space="preserve"> he </w:t>
      </w:r>
      <w:r w:rsidRPr="000D28C5">
        <w:rPr>
          <w:rStyle w:val="StyleUnderline"/>
          <w:highlight w:val="green"/>
        </w:rPr>
        <w:t>[they</w:t>
      </w:r>
      <w:r w:rsidRPr="00C1416D">
        <w:rPr>
          <w:rStyle w:val="StyleUnderline"/>
          <w:highlight w:val="green"/>
        </w:rPr>
        <w:t xml:space="preserve">] can </w:t>
      </w:r>
      <w:r w:rsidRPr="000D28C5">
        <w:rPr>
          <w:rStyle w:val="StyleUnderline"/>
          <w:highlight w:val="green"/>
        </w:rPr>
        <w:t>prohibit</w:t>
      </w:r>
      <w:r w:rsidRPr="00E320DC">
        <w:rPr>
          <w:rStyle w:val="StyleUnderline"/>
        </w:rPr>
        <w:t xml:space="preserve"> them from</w:t>
      </w:r>
      <w:r w:rsidRPr="000D28C5">
        <w:rPr>
          <w:rStyle w:val="StyleUnderline"/>
        </w:rPr>
        <w:t xml:space="preserve"> </w:t>
      </w:r>
      <w:r w:rsidRPr="00E320DC">
        <w:rPr>
          <w:rStyle w:val="StyleUnderline"/>
          <w:highlight w:val="green"/>
        </w:rPr>
        <w:t>performing</w:t>
      </w:r>
      <w:r w:rsidRPr="00E320DC">
        <w:rPr>
          <w:rStyle w:val="StyleUnderline"/>
        </w:rPr>
        <w:t xml:space="preserve"> certain </w:t>
      </w:r>
      <w:r w:rsidRPr="000D28C5">
        <w:rPr>
          <w:rStyle w:val="StyleUnderline"/>
          <w:highlight w:val="green"/>
        </w:rPr>
        <w:t>actions with their</w:t>
      </w:r>
      <w:r w:rsidRPr="000D28C5">
        <w:rPr>
          <w:rStyle w:val="StyleUnderline"/>
        </w:rPr>
        <w:t xml:space="preserve"> own </w:t>
      </w:r>
      <w:r w:rsidRPr="000D28C5">
        <w:rPr>
          <w:rStyle w:val="StyleUnderline"/>
          <w:highlight w:val="green"/>
        </w:rPr>
        <w:t>property</w:t>
      </w:r>
      <w:r w:rsidRPr="000D28C5">
        <w:rPr>
          <w:rStyle w:val="StyleUnderline"/>
        </w:rPr>
        <w:t xml:space="preserve">. </w:t>
      </w:r>
      <w:r w:rsidRPr="000D28C5">
        <w:rPr>
          <w:rStyle w:val="StyleUnderline"/>
          <w:highlight w:val="green"/>
        </w:rPr>
        <w:t>Author X</w:t>
      </w:r>
      <w:r w:rsidRPr="000D28C5">
        <w:rPr>
          <w:rStyle w:val="StyleUnderline"/>
        </w:rPr>
        <w:t xml:space="preserve">, for example, can </w:t>
      </w:r>
      <w:r w:rsidRPr="000D28C5">
        <w:rPr>
          <w:rStyle w:val="StyleUnderline"/>
          <w:highlight w:val="green"/>
        </w:rPr>
        <w:t>prohibit</w:t>
      </w:r>
      <w:r w:rsidRPr="000D28C5">
        <w:rPr>
          <w:rStyle w:val="StyleUnderline"/>
        </w:rPr>
        <w:t xml:space="preserve"> a third party, </w:t>
      </w:r>
      <w:r w:rsidRPr="000D28C5">
        <w:rPr>
          <w:rStyle w:val="StyleUnderline"/>
          <w:highlight w:val="green"/>
        </w:rPr>
        <w:t>Y</w:t>
      </w:r>
      <w:r w:rsidRPr="00E320DC">
        <w:rPr>
          <w:rStyle w:val="StyleUnderline"/>
          <w:highlight w:val="green"/>
        </w:rPr>
        <w:t xml:space="preserve">, from </w:t>
      </w:r>
      <w:r w:rsidRPr="000D28C5">
        <w:rPr>
          <w:rStyle w:val="StyleUnderline"/>
          <w:highlight w:val="green"/>
        </w:rPr>
        <w:t>inscribing</w:t>
      </w:r>
      <w:r w:rsidRPr="000D28C5">
        <w:rPr>
          <w:rStyle w:val="StyleUnderline"/>
        </w:rPr>
        <w:t xml:space="preserve"> a certain </w:t>
      </w:r>
      <w:r w:rsidRPr="009157E1">
        <w:rPr>
          <w:rStyle w:val="Emphasis"/>
          <w:highlight w:val="green"/>
        </w:rPr>
        <w:t>pattern of words on Y’s</w:t>
      </w:r>
      <w:r w:rsidRPr="009157E1">
        <w:rPr>
          <w:rStyle w:val="Emphasis"/>
        </w:rPr>
        <w:t xml:space="preserve"> </w:t>
      </w:r>
      <w:r w:rsidRPr="009157E1">
        <w:rPr>
          <w:rStyle w:val="Emphasis"/>
          <w:highlight w:val="green"/>
        </w:rPr>
        <w:t>own</w:t>
      </w:r>
      <w:r w:rsidRPr="000D28C5">
        <w:rPr>
          <w:rStyle w:val="StyleUnderline"/>
        </w:rPr>
        <w:t xml:space="preserve"> blank </w:t>
      </w:r>
      <w:r w:rsidRPr="00E320DC">
        <w:rPr>
          <w:rStyle w:val="StyleUnderline"/>
        </w:rPr>
        <w:t xml:space="preserve">pages with Y’s </w:t>
      </w:r>
      <w:r w:rsidRPr="009157E1">
        <w:rPr>
          <w:rStyle w:val="Emphasis"/>
          <w:highlight w:val="green"/>
        </w:rPr>
        <w:t>own ink</w:t>
      </w:r>
      <w:r w:rsidRPr="000948BA">
        <w:rPr>
          <w:sz w:val="14"/>
        </w:rPr>
        <w:t xml:space="preserve">. That is, by merely authoring an original expression of ideas, by merely thinking of and recording some original pattern of information, or by finding a new way to use his own property (recipe), the IP creator instantly, magically becomes a partial owner of others’ property. He [They] has some say over how third parties can use their property. He is granted, in effect, a type of “negative servitude” in others’ already owned property” (See [32]). IP rights change the status quo by redistributing property from individuals of one class (material-property owners) to individuals of another (authors and inventors). Prima facie, therefore, </w:t>
      </w:r>
      <w:r w:rsidRPr="00C1416D">
        <w:rPr>
          <w:rStyle w:val="Emphasis"/>
          <w:highlight w:val="green"/>
        </w:rPr>
        <w:t>IP law</w:t>
      </w:r>
      <w:r w:rsidRPr="00C1416D">
        <w:rPr>
          <w:rStyle w:val="Emphasis"/>
        </w:rPr>
        <w:t xml:space="preserve"> trespasses</w:t>
      </w:r>
      <w:r w:rsidRPr="000948BA">
        <w:rPr>
          <w:rStyle w:val="StyleUnderline"/>
        </w:rPr>
        <w:t xml:space="preserve"> against or “</w:t>
      </w:r>
      <w:r w:rsidRPr="000948BA">
        <w:rPr>
          <w:rStyle w:val="StyleUnderline"/>
          <w:highlight w:val="green"/>
        </w:rPr>
        <w:t>takes</w:t>
      </w:r>
      <w:r w:rsidRPr="000948BA">
        <w:rPr>
          <w:rStyle w:val="StyleUnderline"/>
        </w:rPr>
        <w:t xml:space="preserve">” the </w:t>
      </w:r>
      <w:r w:rsidRPr="00C1416D">
        <w:rPr>
          <w:rStyle w:val="Emphasis"/>
          <w:highlight w:val="green"/>
        </w:rPr>
        <w:t>property of material</w:t>
      </w:r>
      <w:r w:rsidRPr="000948BA">
        <w:rPr>
          <w:rStyle w:val="StyleUnderline"/>
        </w:rPr>
        <w:t xml:space="preserve">-property </w:t>
      </w:r>
      <w:r w:rsidRPr="00C1416D">
        <w:rPr>
          <w:rStyle w:val="Emphasis"/>
          <w:highlight w:val="green"/>
        </w:rPr>
        <w:t>owners</w:t>
      </w:r>
      <w:r w:rsidRPr="000948BA">
        <w:rPr>
          <w:sz w:val="14"/>
        </w:rPr>
        <w:t>, by transferring partial ownership to authors and inventors. It is this invasion and redistribution of property that must be justified in order for IP rights to be valid. We see, then, that utilitarian defenses do not do the trick. Further problems with natural-rights defenses are explored below.</w:t>
      </w:r>
    </w:p>
    <w:p w14:paraId="59AB6D1C" w14:textId="77777777" w:rsidR="00CD1BCB" w:rsidRPr="003D36E2" w:rsidRDefault="00CD1BCB" w:rsidP="00CD1BCB">
      <w:pPr>
        <w:pStyle w:val="Heading4"/>
        <w:rPr>
          <w:rFonts w:cs="Calibri"/>
        </w:rPr>
      </w:pPr>
      <w:r>
        <w:lastRenderedPageBreak/>
        <w:t xml:space="preserve">[3] </w:t>
      </w:r>
      <w:r w:rsidRPr="003D36E2">
        <w:rPr>
          <w:rFonts w:cs="Calibri"/>
        </w:rPr>
        <w:t xml:space="preserve">Justifying ownership based on creation is unjust. </w:t>
      </w:r>
    </w:p>
    <w:p w14:paraId="2085BD84" w14:textId="77777777" w:rsidR="00CD1BCB" w:rsidRPr="003D36E2" w:rsidRDefault="00CD1BCB" w:rsidP="00CD1BCB">
      <w:pPr>
        <w:rPr>
          <w:color w:val="333333"/>
          <w:spacing w:val="4"/>
          <w:sz w:val="12"/>
          <w:szCs w:val="12"/>
          <w:shd w:val="clear" w:color="auto" w:fill="FCFCFC"/>
        </w:rPr>
      </w:pPr>
      <w:r w:rsidRPr="003D36E2">
        <w:rPr>
          <w:rStyle w:val="Style13ptBold"/>
        </w:rPr>
        <w:t>Kinsella 13</w:t>
      </w:r>
      <w:r w:rsidRPr="003D36E2">
        <w:rPr>
          <w:color w:val="333333"/>
          <w:spacing w:val="4"/>
          <w:sz w:val="21"/>
          <w:szCs w:val="21"/>
          <w:shd w:val="clear" w:color="auto" w:fill="FCFCFC"/>
        </w:rPr>
        <w:t xml:space="preserve"> </w:t>
      </w:r>
      <w:r w:rsidRPr="003D36E2">
        <w:rPr>
          <w:sz w:val="16"/>
          <w:szCs w:val="16"/>
        </w:rPr>
        <w:t xml:space="preserve">[Kinsella S. (2013) The Case Against Intellectual Property. In: Luetge C. (eds) Handbook of the Philosophical Foundations of Business Ethics. Springer, Dordrecht. </w:t>
      </w:r>
      <w:r w:rsidRPr="000948BA">
        <w:rPr>
          <w:sz w:val="16"/>
          <w:szCs w:val="16"/>
        </w:rPr>
        <w:t>https://doi.org/10.1007/978-94-007-1494-6_99]//Lex</w:t>
      </w:r>
      <w:r w:rsidRPr="003D36E2">
        <w:rPr>
          <w:sz w:val="16"/>
          <w:szCs w:val="16"/>
        </w:rPr>
        <w:t xml:space="preserve"> AKu recut Lex VM</w:t>
      </w:r>
    </w:p>
    <w:p w14:paraId="45C42B79" w14:textId="77777777" w:rsidR="00CD1BCB" w:rsidRPr="00AE03F2" w:rsidRDefault="00CD1BCB" w:rsidP="00CD1BCB">
      <w:pPr>
        <w:rPr>
          <w:sz w:val="14"/>
        </w:rPr>
      </w:pPr>
      <w:r w:rsidRPr="003D36E2">
        <w:rPr>
          <w:rStyle w:val="StyleUnderline"/>
        </w:rPr>
        <w:t xml:space="preserve">One problem with the </w:t>
      </w:r>
      <w:r w:rsidRPr="003D36E2">
        <w:rPr>
          <w:rStyle w:val="Emphasis"/>
        </w:rPr>
        <w:t>creation-based approach</w:t>
      </w:r>
      <w:r w:rsidRPr="003D36E2">
        <w:rPr>
          <w:rStyle w:val="StyleUnderline"/>
        </w:rPr>
        <w:t xml:space="preserve"> is that it almost invariably </w:t>
      </w:r>
      <w:r w:rsidRPr="003D36E2">
        <w:rPr>
          <w:rStyle w:val="Emphasis"/>
        </w:rPr>
        <w:t>protects</w:t>
      </w:r>
      <w:r w:rsidRPr="003D36E2">
        <w:rPr>
          <w:rStyle w:val="StyleUnderline"/>
        </w:rPr>
        <w:t xml:space="preserve"> only </w:t>
      </w:r>
      <w:r w:rsidRPr="003D36E2">
        <w:rPr>
          <w:rStyle w:val="Emphasis"/>
        </w:rPr>
        <w:t>certain types of creations</w:t>
      </w:r>
      <w:r w:rsidRPr="003D36E2">
        <w:rPr>
          <w:sz w:val="14"/>
        </w:rPr>
        <w:t xml:space="preserve"> – unless, i.e., every single useful idea one comes up with is subject to ownership (more on this below). But the distinction between the protectable and the unprotectable is necessarily arbitrary. </w:t>
      </w:r>
      <w:r w:rsidRPr="003D36E2">
        <w:rPr>
          <w:rStyle w:val="StyleUnderline"/>
        </w:rPr>
        <w:t xml:space="preserve">For example, </w:t>
      </w:r>
      <w:r w:rsidRPr="003D36E2">
        <w:rPr>
          <w:rStyle w:val="Emphasis"/>
        </w:rPr>
        <w:t>philosophical or mathematical or scientific truths cannot be protected</w:t>
      </w:r>
      <w:r w:rsidRPr="003D36E2">
        <w:rPr>
          <w:rStyle w:val="StyleUnderline"/>
        </w:rPr>
        <w:t xml:space="preserve"> under current law on the grounds that commerce and social intercourse would grind to a halt were every new phrase, philosophical truth, and the like considered the exclusive property of its creator.</w:t>
      </w:r>
      <w:r w:rsidRPr="003D36E2">
        <w:rPr>
          <w:sz w:val="14"/>
        </w:rPr>
        <w:t xml:space="preserve"> For this reason, patents can be obtained only for so-called practical applications of ideas, but not for more abstract or theoretical ideas. Rand agrees with this disparate treatment, in attempting to distinguish between an unpatentable discovery and a patentable invention. She argues that a “scientific or philosophical discovery, which identifies a law of nature, a principle, or a fact of reality not previously known” is not created by the discoverer. But the </w:t>
      </w:r>
      <w:r w:rsidRPr="003D36E2">
        <w:rPr>
          <w:rStyle w:val="Emphasis"/>
          <w:highlight w:val="green"/>
        </w:rPr>
        <w:t>distinction between creation and discovery</w:t>
      </w:r>
      <w:r w:rsidRPr="003D36E2">
        <w:rPr>
          <w:rStyle w:val="StyleUnderline"/>
        </w:rPr>
        <w:t xml:space="preserve"> is </w:t>
      </w:r>
      <w:r w:rsidRPr="003D36E2">
        <w:rPr>
          <w:rStyle w:val="Emphasis"/>
          <w:highlight w:val="green"/>
        </w:rPr>
        <w:t>not clear</w:t>
      </w:r>
      <w:r w:rsidRPr="003D36E2">
        <w:rPr>
          <w:rStyle w:val="StyleUnderline"/>
        </w:rPr>
        <w:t>-cut</w:t>
      </w:r>
      <w:r w:rsidRPr="003D36E2">
        <w:rPr>
          <w:sz w:val="14"/>
        </w:rPr>
        <w:t xml:space="preserve"> or rigorous.31 Nor is it clear why such a distinction, even if clear, is ethically relevant in defining property rights. </w:t>
      </w:r>
      <w:r w:rsidRPr="003D36E2">
        <w:rPr>
          <w:rStyle w:val="StyleUnderline"/>
          <w:highlight w:val="green"/>
        </w:rPr>
        <w:t>No one creates matter</w:t>
      </w:r>
      <w:r w:rsidRPr="003D36E2">
        <w:rPr>
          <w:rStyle w:val="StyleUnderline"/>
        </w:rPr>
        <w:t xml:space="preserve">; </w:t>
      </w:r>
      <w:r w:rsidRPr="003D36E2">
        <w:rPr>
          <w:rStyle w:val="StyleUnderline"/>
          <w:highlight w:val="green"/>
        </w:rPr>
        <w:t>they</w:t>
      </w:r>
      <w:r w:rsidRPr="003D36E2">
        <w:rPr>
          <w:rStyle w:val="StyleUnderline"/>
        </w:rPr>
        <w:t xml:space="preserve"> just </w:t>
      </w:r>
      <w:r w:rsidRPr="003D36E2">
        <w:rPr>
          <w:rStyle w:val="StyleUnderline"/>
          <w:highlight w:val="green"/>
        </w:rPr>
        <w:t>manipulate</w:t>
      </w:r>
      <w:r w:rsidRPr="003D36E2">
        <w:rPr>
          <w:rStyle w:val="StyleUnderline"/>
        </w:rPr>
        <w:t xml:space="preserve"> and grapple with </w:t>
      </w:r>
      <w:r w:rsidRPr="003D36E2">
        <w:rPr>
          <w:rStyle w:val="StyleUnderline"/>
          <w:highlight w:val="green"/>
        </w:rPr>
        <w:t>it</w:t>
      </w:r>
      <w:r w:rsidRPr="003D36E2">
        <w:rPr>
          <w:sz w:val="14"/>
        </w:rPr>
        <w:t xml:space="preserve"> according to physical laws. In this sense, no one really creates anything. They merely rearrange matter into new arrangements and patterns. An </w:t>
      </w:r>
      <w:r w:rsidRPr="003D36E2">
        <w:rPr>
          <w:rStyle w:val="StyleUnderline"/>
          <w:highlight w:val="green"/>
        </w:rPr>
        <w:t>engineer</w:t>
      </w:r>
      <w:r w:rsidRPr="003D36E2">
        <w:rPr>
          <w:rStyle w:val="StyleUnderline"/>
        </w:rPr>
        <w:t xml:space="preserve"> who </w:t>
      </w:r>
      <w:r w:rsidRPr="003D36E2">
        <w:rPr>
          <w:rStyle w:val="StyleUnderline"/>
          <w:highlight w:val="green"/>
        </w:rPr>
        <w:t>invents</w:t>
      </w:r>
      <w:r w:rsidRPr="003D36E2">
        <w:rPr>
          <w:rStyle w:val="StyleUnderline"/>
        </w:rPr>
        <w:t xml:space="preserve"> a new </w:t>
      </w:r>
      <w:r w:rsidRPr="003D36E2">
        <w:rPr>
          <w:rStyle w:val="StyleUnderline"/>
          <w:highlight w:val="green"/>
        </w:rPr>
        <w:t>mousetrap</w:t>
      </w:r>
      <w:r w:rsidRPr="003D36E2">
        <w:rPr>
          <w:rStyle w:val="StyleUnderline"/>
        </w:rPr>
        <w:t xml:space="preserve"> has </w:t>
      </w:r>
      <w:r w:rsidRPr="003D36E2">
        <w:rPr>
          <w:rStyle w:val="StyleUnderline"/>
          <w:highlight w:val="green"/>
        </w:rPr>
        <w:t>rearranged existing parts</w:t>
      </w:r>
      <w:r w:rsidRPr="003D36E2">
        <w:rPr>
          <w:sz w:val="14"/>
        </w:rPr>
        <w:t xml:space="preserve"> to provide a function not previously performed [90]. Others who learn of this new arrangement can now also make an improved mousetrap. </w:t>
      </w:r>
      <w:r w:rsidRPr="003D36E2">
        <w:rPr>
          <w:rStyle w:val="StyleUnderline"/>
        </w:rPr>
        <w:t xml:space="preserve">Yet the </w:t>
      </w:r>
      <w:r w:rsidRPr="003D36E2">
        <w:rPr>
          <w:rStyle w:val="Emphasis"/>
          <w:highlight w:val="green"/>
        </w:rPr>
        <w:t>mousetrap</w:t>
      </w:r>
      <w:r w:rsidRPr="003D36E2">
        <w:rPr>
          <w:rStyle w:val="Emphasis"/>
        </w:rPr>
        <w:t xml:space="preserve"> merely </w:t>
      </w:r>
      <w:r w:rsidRPr="003D36E2">
        <w:rPr>
          <w:rStyle w:val="Emphasis"/>
          <w:highlight w:val="green"/>
        </w:rPr>
        <w:t>follows laws of nature</w:t>
      </w:r>
      <w:r w:rsidRPr="003D36E2">
        <w:rPr>
          <w:rStyle w:val="StyleUnderline"/>
        </w:rPr>
        <w:t>.</w:t>
      </w:r>
      <w:r w:rsidRPr="003D36E2">
        <w:rPr>
          <w:sz w:val="14"/>
        </w:rPr>
        <w:t xml:space="preserve"> The inventor did not invent the matter out of which the mousetrap is made, nor the facts and laws exploited to make it work. </w:t>
      </w:r>
      <w:r w:rsidRPr="003D36E2">
        <w:rPr>
          <w:rStyle w:val="StyleUnderline"/>
        </w:rPr>
        <w:t xml:space="preserve">Similarly, </w:t>
      </w:r>
      <w:r w:rsidRPr="003D36E2">
        <w:rPr>
          <w:rStyle w:val="StyleUnderline"/>
          <w:highlight w:val="green"/>
        </w:rPr>
        <w:t>Einstein</w:t>
      </w:r>
      <w:r w:rsidRPr="003D36E2">
        <w:rPr>
          <w:rStyle w:val="StyleUnderline"/>
        </w:rPr>
        <w:t>’s “</w:t>
      </w:r>
      <w:r w:rsidRPr="003D36E2">
        <w:rPr>
          <w:rStyle w:val="StyleUnderline"/>
          <w:highlight w:val="green"/>
        </w:rPr>
        <w:t>discovery</w:t>
      </w:r>
      <w:r w:rsidRPr="003D36E2">
        <w:rPr>
          <w:rStyle w:val="StyleUnderline"/>
        </w:rPr>
        <w:t xml:space="preserve">” </w:t>
      </w:r>
      <w:r w:rsidRPr="003D36E2">
        <w:rPr>
          <w:rStyle w:val="StyleUnderline"/>
          <w:highlight w:val="green"/>
        </w:rPr>
        <w:t>of</w:t>
      </w:r>
      <w:r w:rsidRPr="003D36E2">
        <w:rPr>
          <w:rStyle w:val="StyleUnderline"/>
        </w:rPr>
        <w:t xml:space="preserve"> the relation </w:t>
      </w:r>
      <w:r w:rsidRPr="003D36E2">
        <w:rPr>
          <w:rStyle w:val="StyleUnderline"/>
          <w:highlight w:val="green"/>
        </w:rPr>
        <w:t>E = mc2</w:t>
      </w:r>
      <w:r w:rsidRPr="003D36E2">
        <w:rPr>
          <w:rStyle w:val="StyleUnderline"/>
        </w:rPr>
        <w:t xml:space="preserve"> , once known by others, </w:t>
      </w:r>
      <w:r w:rsidRPr="003D36E2">
        <w:rPr>
          <w:rStyle w:val="StyleUnderline"/>
          <w:highlight w:val="green"/>
        </w:rPr>
        <w:t>allows them to manipulate matter</w:t>
      </w:r>
      <w:r w:rsidRPr="003D36E2">
        <w:rPr>
          <w:sz w:val="14"/>
        </w:rPr>
        <w:t xml:space="preserve"> in a more efficient way. Without Einstein’s, or the inventor’s, efforts, others would have been ignorant of certain causal laws, of ways matter can be manipulated and utilized. Both the inventor and the theoretical scientist engage in creative mental effort to produce useful, new ideas. </w:t>
      </w:r>
      <w:r w:rsidRPr="003D36E2">
        <w:rPr>
          <w:rStyle w:val="Emphasis"/>
          <w:highlight w:val="green"/>
        </w:rPr>
        <w:t>Yet one is rewarded</w:t>
      </w:r>
      <w:r w:rsidRPr="003D36E2">
        <w:rPr>
          <w:rStyle w:val="StyleUnderline"/>
        </w:rPr>
        <w:t>, and the other is not.</w:t>
      </w:r>
      <w:r w:rsidRPr="003D36E2">
        <w:rPr>
          <w:sz w:val="14"/>
        </w:rPr>
        <w:t xml:space="preserve"> In one recent case, the inventor of a new way to calculate a number representing the shortest path between two points – an extremely useful technique – was not given patent protection because this was “merely” a mathematical algorithm.32 But it is arbitrary and </w:t>
      </w:r>
      <w:r w:rsidRPr="003D36E2">
        <w:rPr>
          <w:rStyle w:val="Emphasis"/>
          <w:highlight w:val="green"/>
        </w:rPr>
        <w:t>unfair</w:t>
      </w:r>
      <w:r w:rsidRPr="003D36E2">
        <w:rPr>
          <w:rStyle w:val="Emphasis"/>
        </w:rPr>
        <w:t xml:space="preserve"> to reward</w:t>
      </w:r>
      <w:r w:rsidRPr="003D36E2">
        <w:rPr>
          <w:rStyle w:val="StyleUnderline"/>
        </w:rPr>
        <w:t xml:space="preserve"> more practical inventors and entertainment providers, such as the engineer and songwriter, and </w:t>
      </w:r>
      <w:r w:rsidRPr="003D36E2">
        <w:rPr>
          <w:rStyle w:val="StyleUnderline"/>
          <w:highlight w:val="green"/>
        </w:rPr>
        <w:t>to leave</w:t>
      </w:r>
      <w:r w:rsidRPr="003D36E2">
        <w:rPr>
          <w:rStyle w:val="StyleUnderline"/>
        </w:rPr>
        <w:t xml:space="preserve"> more </w:t>
      </w:r>
      <w:r w:rsidRPr="003D36E2">
        <w:rPr>
          <w:rStyle w:val="StyleUnderline"/>
          <w:highlight w:val="green"/>
        </w:rPr>
        <w:t>theoretical</w:t>
      </w:r>
      <w:r w:rsidRPr="003D36E2">
        <w:rPr>
          <w:rStyle w:val="StyleUnderline"/>
        </w:rPr>
        <w:t xml:space="preserve"> science and math </w:t>
      </w:r>
      <w:r w:rsidRPr="003D36E2">
        <w:rPr>
          <w:rStyle w:val="StyleUnderline"/>
          <w:highlight w:val="green"/>
        </w:rPr>
        <w:t>researchers</w:t>
      </w:r>
      <w:r w:rsidRPr="003D36E2">
        <w:rPr>
          <w:rStyle w:val="StyleUnderline"/>
        </w:rPr>
        <w:t xml:space="preserve"> and philosophers </w:t>
      </w:r>
      <w:r w:rsidRPr="003D36E2">
        <w:rPr>
          <w:rStyle w:val="StyleUnderline"/>
          <w:highlight w:val="green"/>
        </w:rPr>
        <w:t>unrewarded</w:t>
      </w:r>
      <w:r w:rsidRPr="003D36E2">
        <w:rPr>
          <w:rStyle w:val="StyleUnderline"/>
        </w:rPr>
        <w:t>.</w:t>
      </w:r>
      <w:r w:rsidRPr="003D36E2">
        <w:rPr>
          <w:sz w:val="14"/>
        </w:rPr>
        <w:t xml:space="preserve"> The distinction is inherently vague, arbitrary, and unjust. </w:t>
      </w:r>
    </w:p>
    <w:p w14:paraId="11C4957B" w14:textId="77777777" w:rsidR="00CD1BCB" w:rsidRDefault="00CD1BCB" w:rsidP="00CD1BCB">
      <w:pPr>
        <w:pStyle w:val="Heading3"/>
      </w:pPr>
      <w:r>
        <w:lastRenderedPageBreak/>
        <w:t>1AC – Adv</w:t>
      </w:r>
    </w:p>
    <w:p w14:paraId="3DA73EF7" w14:textId="77777777" w:rsidR="00CD1BCB" w:rsidRPr="00AB679D" w:rsidRDefault="00CD1BCB" w:rsidP="00CD1BCB">
      <w:pPr>
        <w:pStyle w:val="Heading4"/>
        <w:rPr>
          <w:rFonts w:asciiTheme="minorHAnsi" w:hAnsiTheme="minorHAnsi" w:cstheme="minorHAnsi"/>
        </w:rPr>
      </w:pPr>
      <w:r>
        <w:rPr>
          <w:rFonts w:asciiTheme="minorHAnsi" w:hAnsiTheme="minorHAnsi" w:cstheme="minorHAnsi"/>
        </w:rPr>
        <w:t xml:space="preserve">The Advantage is Democracy. </w:t>
      </w:r>
    </w:p>
    <w:p w14:paraId="542754CF" w14:textId="77777777" w:rsidR="00CD1BCB" w:rsidRPr="00862198" w:rsidRDefault="00CD1BCB" w:rsidP="00CD1BCB"/>
    <w:p w14:paraId="03ED6331" w14:textId="77777777" w:rsidR="00CD1BCB" w:rsidRPr="00AB679D" w:rsidRDefault="00CD1BCB" w:rsidP="00CD1BCB">
      <w:pPr>
        <w:pStyle w:val="Heading4"/>
        <w:rPr>
          <w:rFonts w:asciiTheme="minorHAnsi" w:hAnsiTheme="minorHAnsi" w:cstheme="minorHAnsi"/>
        </w:rPr>
      </w:pPr>
      <w:r w:rsidRPr="00AB679D">
        <w:rPr>
          <w:rFonts w:asciiTheme="minorHAnsi" w:hAnsiTheme="minorHAnsi" w:cstheme="minorHAnsi"/>
        </w:rPr>
        <w:t xml:space="preserve">Global democracy is collapsing </w:t>
      </w:r>
      <w:r>
        <w:rPr>
          <w:rFonts w:asciiTheme="minorHAnsi" w:hAnsiTheme="minorHAnsi" w:cstheme="minorHAnsi"/>
        </w:rPr>
        <w:t>now</w:t>
      </w:r>
    </w:p>
    <w:p w14:paraId="4503080C" w14:textId="77777777" w:rsidR="00CD1BCB" w:rsidRPr="00AB679D" w:rsidRDefault="00CD1BCB" w:rsidP="00CD1BCB">
      <w:pPr>
        <w:rPr>
          <w:rFonts w:asciiTheme="minorHAnsi" w:hAnsiTheme="minorHAnsi" w:cstheme="minorHAnsi"/>
        </w:rPr>
      </w:pPr>
      <w:r w:rsidRPr="00AB679D">
        <w:rPr>
          <w:rStyle w:val="Style13ptBold"/>
          <w:rFonts w:asciiTheme="minorHAnsi" w:hAnsiTheme="minorHAnsi" w:cstheme="minorHAnsi"/>
        </w:rPr>
        <w:t>Freedom House 3/3</w:t>
      </w:r>
      <w:r w:rsidRPr="00AB679D">
        <w:rPr>
          <w:rFonts w:asciiTheme="minorHAnsi" w:hAnsiTheme="minorHAnsi" w:cstheme="minorHAnsi"/>
        </w:rPr>
        <w:t xml:space="preserve"> </w:t>
      </w:r>
      <w:r w:rsidRPr="00AB679D">
        <w:rPr>
          <w:rFonts w:asciiTheme="minorHAnsi" w:hAnsiTheme="minorHAnsi" w:cstheme="minorHAnsi"/>
          <w:sz w:val="16"/>
          <w:szCs w:val="16"/>
        </w:rPr>
        <w:t xml:space="preserve">[Freedom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 https://freedomhouse.org/article/new-report-global-decline-democracy-has-accelerated.] </w:t>
      </w:r>
    </w:p>
    <w:p w14:paraId="20588582" w14:textId="77777777" w:rsidR="00CD1BCB" w:rsidRPr="00325BB3" w:rsidRDefault="00CD1BCB" w:rsidP="00CD1BCB">
      <w:r w:rsidRPr="006C4F77">
        <w:rPr>
          <w:rStyle w:val="StyleUnderline"/>
          <w:rFonts w:asciiTheme="minorHAnsi" w:hAnsiTheme="minorHAnsi" w:cstheme="minorHAnsi"/>
          <w:b/>
          <w:bCs/>
        </w:rPr>
        <w:t xml:space="preserve">Washington - March 3, 2021 — </w:t>
      </w:r>
      <w:r w:rsidRPr="006C4F77">
        <w:rPr>
          <w:rStyle w:val="StyleUnderline"/>
          <w:rFonts w:asciiTheme="minorHAnsi" w:hAnsiTheme="minorHAnsi" w:cstheme="minorHAnsi"/>
          <w:b/>
          <w:bCs/>
          <w:highlight w:val="green"/>
        </w:rPr>
        <w:t xml:space="preserve">Authoritarian actors grew bolder </w:t>
      </w:r>
      <w:r w:rsidRPr="006C4F77">
        <w:rPr>
          <w:rStyle w:val="StyleUnderline"/>
          <w:rFonts w:asciiTheme="minorHAnsi" w:hAnsiTheme="minorHAnsi" w:cstheme="minorHAnsi"/>
          <w:b/>
          <w:bCs/>
        </w:rPr>
        <w:t>during 2020 as major democracies turned inward, contributing to the 15th consecutive year of decline in global freedom</w:t>
      </w:r>
      <w:r w:rsidRPr="00AB679D">
        <w:rPr>
          <w:rFonts w:asciiTheme="minorHAnsi" w:hAnsiTheme="minorHAnsi" w:cstheme="minorHAnsi"/>
          <w:sz w:val="16"/>
        </w:rPr>
        <w:t xml:space="preserve">, according to </w:t>
      </w:r>
      <w:hyperlink r:id="rId10" w:history="1">
        <w:r w:rsidRPr="00AB679D">
          <w:rPr>
            <w:rStyle w:val="Hyperlink"/>
            <w:rFonts w:asciiTheme="minorHAnsi" w:hAnsiTheme="minorHAnsi" w:cstheme="minorHAnsi"/>
            <w:b/>
            <w:bCs/>
            <w:i/>
            <w:iCs/>
            <w:sz w:val="16"/>
          </w:rPr>
          <w:t>Freedom in the World 2021</w:t>
        </w:r>
      </w:hyperlink>
      <w:r w:rsidRPr="00AB679D">
        <w:rPr>
          <w:rFonts w:asciiTheme="minorHAnsi" w:hAnsiTheme="minorHAnsi" w:cstheme="minorHAnsi"/>
          <w:sz w:val="16"/>
        </w:rPr>
        <w:t xml:space="preserve">, the annual country-by-country assessment of political rights and civil liberties released today by Freedom House. </w:t>
      </w:r>
      <w:r w:rsidRPr="006C4F77">
        <w:rPr>
          <w:rStyle w:val="StyleUnderline"/>
          <w:rFonts w:asciiTheme="minorHAnsi" w:hAnsiTheme="minorHAnsi" w:cstheme="minorHAnsi"/>
          <w:b/>
          <w:bCs/>
        </w:rPr>
        <w:t xml:space="preserve">The </w:t>
      </w:r>
      <w:r w:rsidRPr="006C4F77">
        <w:rPr>
          <w:rStyle w:val="StyleUnderline"/>
          <w:rFonts w:asciiTheme="minorHAnsi" w:hAnsiTheme="minorHAnsi" w:cstheme="minorHAnsi"/>
          <w:b/>
          <w:bCs/>
          <w:highlight w:val="green"/>
        </w:rPr>
        <w:t>report found</w:t>
      </w:r>
      <w:r w:rsidRPr="006C4F77">
        <w:rPr>
          <w:rStyle w:val="StyleUnderline"/>
          <w:rFonts w:asciiTheme="minorHAnsi" w:hAnsiTheme="minorHAnsi" w:cstheme="minorHAnsi"/>
          <w:b/>
          <w:bCs/>
        </w:rPr>
        <w:t xml:space="preserve"> that the share of </w:t>
      </w:r>
      <w:r w:rsidRPr="006C4F77">
        <w:rPr>
          <w:rStyle w:val="StyleUnderline"/>
          <w:rFonts w:asciiTheme="minorHAnsi" w:hAnsiTheme="minorHAnsi" w:cstheme="minorHAnsi"/>
          <w:b/>
          <w:bCs/>
          <w:highlight w:val="green"/>
        </w:rPr>
        <w:t>countries designated Not Free has reached its highest level since the deterioration of democracy</w:t>
      </w:r>
      <w:r w:rsidRPr="006C4F77">
        <w:rPr>
          <w:rStyle w:val="StyleUnderline"/>
          <w:rFonts w:asciiTheme="minorHAnsi" w:hAnsiTheme="minorHAnsi" w:cstheme="minorHAnsi"/>
          <w:b/>
          <w:bCs/>
        </w:rPr>
        <w:t xml:space="preserve"> began </w:t>
      </w:r>
      <w:r w:rsidRPr="006C4F77">
        <w:rPr>
          <w:rStyle w:val="StyleUnderline"/>
          <w:rFonts w:asciiTheme="minorHAnsi" w:hAnsiTheme="minorHAnsi" w:cstheme="minorHAnsi"/>
          <w:b/>
          <w:bCs/>
          <w:highlight w:val="green"/>
        </w:rPr>
        <w:t>in</w:t>
      </w:r>
      <w:r w:rsidRPr="006C4F77">
        <w:rPr>
          <w:rStyle w:val="StyleUnderline"/>
          <w:rFonts w:asciiTheme="minorHAnsi" w:hAnsiTheme="minorHAnsi" w:cstheme="minorHAnsi"/>
          <w:b/>
          <w:bCs/>
        </w:rPr>
        <w:t xml:space="preserve"> 20</w:t>
      </w:r>
      <w:r w:rsidRPr="006C4F77">
        <w:rPr>
          <w:rStyle w:val="StyleUnderline"/>
          <w:rFonts w:asciiTheme="minorHAnsi" w:hAnsiTheme="minorHAnsi" w:cstheme="minorHAnsi"/>
          <w:b/>
          <w:bCs/>
          <w:highlight w:val="green"/>
        </w:rPr>
        <w:t>06</w:t>
      </w:r>
      <w:r w:rsidRPr="006C4F77">
        <w:rPr>
          <w:rStyle w:val="StyleUnderline"/>
          <w:rFonts w:asciiTheme="minorHAnsi" w:hAnsiTheme="minorHAnsi" w:cstheme="minorHAnsi"/>
          <w:b/>
          <w:bCs/>
        </w:rPr>
        <w:t xml:space="preserve">, and that countries with declines in political rights and civil liberties outnumbered those with gains by the largest margin recorded during the 15-year period. </w:t>
      </w:r>
      <w:r w:rsidRPr="00AB679D">
        <w:rPr>
          <w:rFonts w:asciiTheme="minorHAnsi" w:hAnsiTheme="minorHAnsi" w:cstheme="minorHAnsi"/>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6C4F77">
        <w:rPr>
          <w:rStyle w:val="StyleUnderline"/>
          <w:rFonts w:asciiTheme="minorHAnsi" w:hAnsiTheme="minorHAnsi" w:cstheme="minorHAnsi"/>
          <w:b/>
          <w:bCs/>
        </w:rPr>
        <w:t xml:space="preserve">In one of the year’s most significant developments, </w:t>
      </w:r>
      <w:r w:rsidRPr="006C4F77">
        <w:rPr>
          <w:rStyle w:val="StyleUnderline"/>
          <w:rFonts w:asciiTheme="minorHAnsi" w:hAnsiTheme="minorHAnsi" w:cstheme="minorHAnsi"/>
          <w:b/>
          <w:bCs/>
          <w:highlight w:val="green"/>
        </w:rPr>
        <w:t>India’s status changed from Free to Partly Free</w:t>
      </w:r>
      <w:r w:rsidRPr="006C4F77">
        <w:rPr>
          <w:rStyle w:val="StyleUnderline"/>
          <w:rFonts w:asciiTheme="minorHAnsi" w:hAnsiTheme="minorHAnsi" w:cstheme="minorHAnsi"/>
          <w:b/>
          <w:bCs/>
        </w:rPr>
        <w:t>, meaning less than 20 percent of the world’s people now live in a Free country—the smallest proportion since 1995. Indians’ political rights and civil liberties have been eroding since Narendra Modi became prime minister in 2014.</w:t>
      </w:r>
      <w:r w:rsidRPr="00AB679D">
        <w:rPr>
          <w:rFonts w:asciiTheme="minorHAnsi" w:hAnsiTheme="minorHAnsi" w:cstheme="minorHAnsi"/>
          <w:sz w:val="16"/>
        </w:rPr>
        <w:t xml:space="preserve"> His Hindu nationalist government has presided over increased pressure on human rights organizations, rising intimidation of academics and journalists, and a spate of bigoted attacks—including lynchings—aimed at Muslims. The decline deepened following Modi’s reelection in 2019, and the government’s response to the coronavirus pandemic in 2020 featured further abuses of fundamental rights. </w:t>
      </w:r>
      <w:r w:rsidRPr="006C4F77">
        <w:rPr>
          <w:rStyle w:val="StyleUnderline"/>
          <w:rFonts w:asciiTheme="minorHAnsi" w:hAnsiTheme="minorHAnsi" w:cstheme="minorHAnsi"/>
          <w:b/>
          <w:bCs/>
        </w:rPr>
        <w:t xml:space="preserve">The </w:t>
      </w:r>
      <w:r w:rsidRPr="006C4F77">
        <w:rPr>
          <w:rStyle w:val="StyleUnderline"/>
          <w:rFonts w:asciiTheme="minorHAnsi" w:hAnsiTheme="minorHAnsi" w:cstheme="minorHAnsi"/>
          <w:b/>
          <w:bCs/>
          <w:highlight w:val="green"/>
        </w:rPr>
        <w:t>changes</w:t>
      </w:r>
      <w:r w:rsidRPr="006C4F77">
        <w:rPr>
          <w:rStyle w:val="StyleUnderline"/>
          <w:rFonts w:asciiTheme="minorHAnsi" w:hAnsiTheme="minorHAnsi" w:cstheme="minorHAnsi"/>
          <w:b/>
          <w:bCs/>
        </w:rPr>
        <w:t xml:space="preserve"> in India </w:t>
      </w:r>
      <w:r w:rsidRPr="006C4F77">
        <w:rPr>
          <w:rStyle w:val="StyleUnderline"/>
          <w:rFonts w:asciiTheme="minorHAnsi" w:hAnsiTheme="minorHAnsi" w:cstheme="minorHAnsi"/>
          <w:b/>
          <w:bCs/>
          <w:highlight w:val="green"/>
        </w:rPr>
        <w:t>formed part of a broader shift in the international balance between democracy and authoritarianism</w:t>
      </w:r>
      <w:r w:rsidRPr="006C4F77">
        <w:rPr>
          <w:rStyle w:val="StyleUnderline"/>
          <w:rFonts w:asciiTheme="minorHAnsi" w:hAnsiTheme="minorHAnsi" w:cstheme="minorHAnsi"/>
          <w:b/>
          <w:bCs/>
        </w:rPr>
        <w:t xml:space="preserve">, with authoritarians generally enjoying impunity for their abuses and seizing new opportunities to consolidate power or crush dissent. </w:t>
      </w:r>
      <w:r w:rsidRPr="00AB679D">
        <w:rPr>
          <w:rFonts w:asciiTheme="minorHAnsi" w:hAnsiTheme="minorHAnsi" w:cstheme="minorHAnsi"/>
          <w:sz w:val="16"/>
        </w:rPr>
        <w:t xml:space="preserve">In many cases, promising democratic movements faced major setbacks as a result. </w:t>
      </w:r>
      <w:r w:rsidRPr="006C4F77">
        <w:rPr>
          <w:rStyle w:val="StyleUnderline"/>
          <w:rFonts w:asciiTheme="minorHAnsi" w:hAnsiTheme="minorHAnsi" w:cstheme="minorHAnsi"/>
          <w:b/>
          <w:bCs/>
        </w:rPr>
        <w:t xml:space="preserve">In </w:t>
      </w:r>
      <w:r w:rsidRPr="00325BB3">
        <w:rPr>
          <w:rStyle w:val="StyleUnderline"/>
          <w:rFonts w:asciiTheme="minorHAnsi" w:hAnsiTheme="minorHAnsi" w:cstheme="minorHAnsi"/>
          <w:b/>
          <w:bCs/>
        </w:rPr>
        <w:t>Belarus and Hong Kong</w:t>
      </w:r>
      <w:r w:rsidRPr="006C4F77">
        <w:rPr>
          <w:rStyle w:val="StyleUnderline"/>
          <w:rFonts w:asciiTheme="minorHAnsi" w:hAnsiTheme="minorHAnsi" w:cstheme="minorHAnsi"/>
          <w:b/>
          <w:bCs/>
        </w:rPr>
        <w:t>, for example</w:t>
      </w:r>
      <w:r w:rsidRPr="00C00663">
        <w:rPr>
          <w:rStyle w:val="StyleUnderline"/>
          <w:rFonts w:asciiTheme="minorHAnsi" w:hAnsiTheme="minorHAnsi" w:cstheme="minorHAnsi"/>
          <w:b/>
          <w:bCs/>
        </w:rPr>
        <w:t xml:space="preserve">, massive </w:t>
      </w:r>
      <w:r w:rsidRPr="00325BB3">
        <w:rPr>
          <w:rStyle w:val="StyleUnderline"/>
          <w:rFonts w:asciiTheme="minorHAnsi" w:hAnsiTheme="minorHAnsi" w:cstheme="minorHAnsi"/>
          <w:b/>
          <w:bCs/>
        </w:rPr>
        <w:t>prodemocracy protests met with brutal crackdowns by governments</w:t>
      </w:r>
      <w:r w:rsidRPr="006C4F77">
        <w:rPr>
          <w:rStyle w:val="StyleUnderline"/>
          <w:rFonts w:asciiTheme="minorHAnsi" w:hAnsiTheme="minorHAnsi" w:cstheme="minorHAnsi"/>
          <w:b/>
          <w:bCs/>
        </w:rPr>
        <w:t xml:space="preserve"> that largely disregarded international criticism. The </w:t>
      </w:r>
      <w:r w:rsidRPr="00325BB3">
        <w:rPr>
          <w:rStyle w:val="StyleUnderline"/>
          <w:rFonts w:asciiTheme="minorHAnsi" w:hAnsiTheme="minorHAnsi" w:cstheme="minorHAnsi"/>
          <w:b/>
          <w:bCs/>
        </w:rPr>
        <w:t>Azerbaijani</w:t>
      </w:r>
      <w:r w:rsidRPr="006C4F77">
        <w:rPr>
          <w:rStyle w:val="StyleUnderline"/>
          <w:rFonts w:asciiTheme="minorHAnsi" w:hAnsiTheme="minorHAnsi" w:cstheme="minorHAnsi"/>
          <w:b/>
          <w:bCs/>
        </w:rPr>
        <w:t xml:space="preserve"> regime’s military offensive in Nagorno-Karabakh indirectly threatened recent democratic gains in </w:t>
      </w:r>
      <w:r w:rsidRPr="00325BB3">
        <w:rPr>
          <w:rStyle w:val="StyleUnderline"/>
          <w:rFonts w:asciiTheme="minorHAnsi" w:hAnsiTheme="minorHAnsi" w:cstheme="minorHAnsi"/>
          <w:b/>
          <w:bCs/>
        </w:rPr>
        <w:t>Armenia</w:t>
      </w:r>
      <w:r w:rsidRPr="006C4F77">
        <w:rPr>
          <w:rStyle w:val="StyleUnderline"/>
          <w:rFonts w:asciiTheme="minorHAnsi" w:hAnsiTheme="minorHAnsi" w:cstheme="minorHAnsi"/>
          <w:b/>
          <w:bCs/>
        </w:rPr>
        <w:t>, while the armed conflict in Ethiopia’s Tigray Region dashed hopes for the tentative political opening in that country since 2018.</w:t>
      </w:r>
      <w:r w:rsidRPr="00AB679D">
        <w:rPr>
          <w:rFonts w:asciiTheme="minorHAnsi" w:hAnsiTheme="minorHAnsi" w:cstheme="minorHAnsi"/>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6C4F77">
        <w:rPr>
          <w:rStyle w:val="StyleUnderline"/>
          <w:rFonts w:asciiTheme="minorHAnsi" w:hAnsiTheme="minorHAnsi" w:cstheme="minorHAnsi"/>
          <w:b/>
          <w:bCs/>
        </w:rPr>
        <w:t xml:space="preserve">The malign influence of the regime in </w:t>
      </w:r>
      <w:r w:rsidRPr="00325BB3">
        <w:rPr>
          <w:rStyle w:val="StyleUnderline"/>
          <w:rFonts w:asciiTheme="minorHAnsi" w:hAnsiTheme="minorHAnsi" w:cstheme="minorHAnsi"/>
          <w:b/>
          <w:bCs/>
        </w:rPr>
        <w:t>China</w:t>
      </w:r>
      <w:r w:rsidRPr="006C4F77">
        <w:rPr>
          <w:rStyle w:val="StyleUnderline"/>
          <w:rFonts w:asciiTheme="minorHAnsi" w:hAnsiTheme="minorHAnsi" w:cstheme="minorHAnsi"/>
          <w:b/>
          <w:bCs/>
        </w:rPr>
        <w:t xml:space="preserve">, the world’s most populous dictatorship, ranged far beyond </w:t>
      </w:r>
      <w:r w:rsidRPr="00706527">
        <w:rPr>
          <w:rStyle w:val="StyleUnderline"/>
          <w:rFonts w:asciiTheme="minorHAnsi" w:hAnsiTheme="minorHAnsi" w:cstheme="minorHAnsi"/>
          <w:b/>
          <w:bCs/>
        </w:rPr>
        <w:t>Hong Kong</w:t>
      </w:r>
      <w:r w:rsidRPr="006C4F77">
        <w:rPr>
          <w:rStyle w:val="StyleUnderline"/>
          <w:rFonts w:asciiTheme="minorHAnsi" w:hAnsiTheme="minorHAnsi" w:cstheme="minorHAnsi"/>
          <w:b/>
          <w:bCs/>
        </w:rPr>
        <w:t xml:space="preserve"> in 2020. Beijing ramped up its global disinformation and censorship campaign to counter the fallout from its cover-up of the initial coronavirus outbreak</w:t>
      </w:r>
      <w:r w:rsidRPr="00AB679D">
        <w:rPr>
          <w:rFonts w:asciiTheme="minorHAnsi" w:hAnsiTheme="minorHAnsi" w:cstheme="minorHAnsi"/>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6C4F77">
        <w:rPr>
          <w:rStyle w:val="StyleUnderline"/>
          <w:rFonts w:asciiTheme="minorHAnsi" w:hAnsiTheme="minorHAnsi" w:cstheme="minorHAnsi"/>
          <w:b/>
          <w:bCs/>
        </w:rPr>
        <w:t>“This year’s findings make it abundantly clear that we have not yet stemmed the authoritarian tide,” said Sarah Repucci, vice president of research and analysis at Freedom House. “</w:t>
      </w:r>
      <w:r w:rsidRPr="001B5974">
        <w:rPr>
          <w:rStyle w:val="StyleUnderline"/>
          <w:rFonts w:asciiTheme="minorHAnsi" w:hAnsiTheme="minorHAnsi" w:cstheme="minorHAnsi"/>
          <w:b/>
          <w:bCs/>
        </w:rPr>
        <w:t>Democratic governments will have to work in solidarity</w:t>
      </w:r>
      <w:r w:rsidRPr="006C4F77">
        <w:rPr>
          <w:rStyle w:val="StyleUnderline"/>
          <w:rFonts w:asciiTheme="minorHAnsi" w:hAnsiTheme="minorHAnsi" w:cstheme="minorHAnsi"/>
          <w:b/>
          <w:bCs/>
        </w:rPr>
        <w:t xml:space="preserve"> with one another, and </w:t>
      </w:r>
      <w:r w:rsidRPr="001B5974">
        <w:rPr>
          <w:rStyle w:val="StyleUnderline"/>
          <w:rFonts w:asciiTheme="minorHAnsi" w:hAnsiTheme="minorHAnsi" w:cstheme="minorHAnsi"/>
          <w:b/>
          <w:bCs/>
        </w:rPr>
        <w:t>with democracy advocates and human rights defenders</w:t>
      </w:r>
      <w:r w:rsidRPr="006C4F77">
        <w:rPr>
          <w:rStyle w:val="StyleUnderline"/>
          <w:rFonts w:asciiTheme="minorHAnsi" w:hAnsiTheme="minorHAnsi" w:cstheme="minorHAnsi"/>
          <w:b/>
          <w:bCs/>
        </w:rPr>
        <w:t xml:space="preserve"> in more repressive settings, if we are to reverse 15 years of accumulated declines and build a more free and peaceful world.” </w:t>
      </w:r>
      <w:r w:rsidRPr="00AB679D">
        <w:rPr>
          <w:rFonts w:asciiTheme="minorHAnsi" w:hAnsiTheme="minorHAnsi" w:cstheme="minorHAnsi"/>
          <w:b/>
          <w:bCs/>
          <w:sz w:val="16"/>
        </w:rPr>
        <w:t>A need for reform in the United States</w:t>
      </w:r>
      <w:r w:rsidRPr="00AB679D">
        <w:rPr>
          <w:rFonts w:asciiTheme="minorHAnsi" w:hAnsiTheme="minorHAnsi" w:cstheme="minorHAnsi"/>
          <w:sz w:val="16"/>
        </w:rPr>
        <w:t xml:space="preserve"> While still considered Free, the United States experienced further democratic decline during the final year of the Trump presidency. The US score in </w:t>
      </w:r>
      <w:hyperlink r:id="rId11" w:history="1">
        <w:r w:rsidRPr="00AB679D">
          <w:rPr>
            <w:rStyle w:val="Hyperlink"/>
            <w:rFonts w:asciiTheme="minorHAnsi" w:hAnsiTheme="minorHAnsi" w:cstheme="minorHAnsi"/>
            <w:sz w:val="16"/>
          </w:rPr>
          <w:t>Freedom in the World</w:t>
        </w:r>
      </w:hyperlink>
      <w:r w:rsidRPr="00AB679D">
        <w:rPr>
          <w:rFonts w:asciiTheme="minorHAnsi" w:hAnsiTheme="minorHAnsi" w:cstheme="minorHAnsi"/>
          <w:sz w:val="16"/>
        </w:rPr>
        <w:t xml:space="preserve"> has dropped by 11 </w:t>
      </w:r>
      <w:r w:rsidRPr="00AB679D">
        <w:rPr>
          <w:rFonts w:asciiTheme="minorHAnsi" w:hAnsiTheme="minorHAnsi" w:cstheme="minorHAnsi"/>
          <w:sz w:val="16"/>
        </w:rPr>
        <w:lastRenderedPageBreak/>
        <w:t xml:space="preserve">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6C4F77">
        <w:rPr>
          <w:rStyle w:val="StyleUnderline"/>
          <w:rFonts w:asciiTheme="minorHAnsi" w:hAnsiTheme="minorHAnsi" w:cstheme="minorHAnsi"/>
          <w:b/>
          <w:bCs/>
        </w:rPr>
        <w:t>Several developments in 2020 contributed to the United States’ current score. 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counterprotesters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AB679D">
        <w:rPr>
          <w:rFonts w:asciiTheme="minorHAnsi" w:hAnsiTheme="minorHAnsi" w:cstheme="minorHAnsi"/>
          <w:sz w:val="16"/>
        </w:rPr>
        <w:t xml:space="preserve"> In addition, the crisis further damaged the United States’ credibility abroad and underscored the menace of political polarization and extremism in the country. ”January 6 should be a wake-up call for many Americans about the fragility of American democracy,” said Michael J. Abramowitz, president of Freedom House. </w:t>
      </w:r>
      <w:r w:rsidRPr="006C4F77">
        <w:rPr>
          <w:rStyle w:val="StyleUnderline"/>
          <w:rFonts w:asciiTheme="minorHAnsi" w:hAnsiTheme="minorHAnsi" w:cstheme="minorHAnsi"/>
          <w:b/>
          <w:bCs/>
        </w:rPr>
        <w:t>“</w:t>
      </w:r>
      <w:r w:rsidRPr="006C4F77">
        <w:rPr>
          <w:rStyle w:val="StyleUnderline"/>
          <w:rFonts w:asciiTheme="minorHAnsi" w:hAnsiTheme="minorHAnsi" w:cstheme="minorHAnsi"/>
          <w:b/>
          <w:bCs/>
          <w:highlight w:val="green"/>
        </w:rPr>
        <w:t>Authoritarian powers</w:t>
      </w:r>
      <w:r w:rsidRPr="006C4F77">
        <w:rPr>
          <w:rStyle w:val="StyleUnderline"/>
          <w:rFonts w:asciiTheme="minorHAnsi" w:hAnsiTheme="minorHAnsi" w:cstheme="minorHAnsi"/>
          <w:b/>
          <w:bCs/>
        </w:rPr>
        <w:t xml:space="preserve">, especially China, </w:t>
      </w:r>
      <w:r w:rsidRPr="006C4F77">
        <w:rPr>
          <w:rStyle w:val="StyleUnderline"/>
          <w:rFonts w:asciiTheme="minorHAnsi" w:hAnsiTheme="minorHAnsi" w:cstheme="minorHAnsi"/>
          <w:b/>
          <w:bCs/>
          <w:highlight w:val="green"/>
        </w:rPr>
        <w:t>are advancing</w:t>
      </w:r>
      <w:r w:rsidRPr="006C4F77">
        <w:rPr>
          <w:rStyle w:val="StyleUnderline"/>
          <w:rFonts w:asciiTheme="minorHAnsi" w:hAnsiTheme="minorHAnsi" w:cstheme="minorHAnsi"/>
          <w:b/>
          <w:bCs/>
        </w:rPr>
        <w:t xml:space="preserve"> their </w:t>
      </w:r>
      <w:r w:rsidRPr="006C4F77">
        <w:rPr>
          <w:rStyle w:val="StyleUnderline"/>
          <w:rFonts w:asciiTheme="minorHAnsi" w:hAnsiTheme="minorHAnsi" w:cstheme="minorHAnsi"/>
          <w:b/>
          <w:bCs/>
          <w:highlight w:val="green"/>
        </w:rPr>
        <w:t>interests around the world, while democracies have been divided</w:t>
      </w:r>
      <w:r w:rsidRPr="006C4F77">
        <w:rPr>
          <w:rStyle w:val="StyleUnderline"/>
          <w:rFonts w:asciiTheme="minorHAnsi" w:hAnsiTheme="minorHAnsi" w:cstheme="minorHAnsi"/>
          <w:b/>
          <w:bCs/>
        </w:rPr>
        <w:t xml:space="preserve"> and consumed by internal problems. </w:t>
      </w:r>
      <w:r w:rsidRPr="00325BB3">
        <w:rPr>
          <w:rStyle w:val="StyleUnderline"/>
          <w:rFonts w:asciiTheme="minorHAnsi" w:hAnsiTheme="minorHAnsi" w:cstheme="minorHAnsi"/>
          <w:b/>
          <w:bCs/>
        </w:rPr>
        <w:t>For freedom to prevail</w:t>
      </w:r>
      <w:r w:rsidRPr="006C4F77">
        <w:rPr>
          <w:rStyle w:val="StyleUnderline"/>
          <w:rFonts w:asciiTheme="minorHAnsi" w:hAnsiTheme="minorHAnsi" w:cstheme="minorHAnsi"/>
          <w:b/>
          <w:bCs/>
        </w:rPr>
        <w:t xml:space="preserve"> on a global scale, </w:t>
      </w:r>
      <w:r w:rsidRPr="00325BB3">
        <w:rPr>
          <w:rStyle w:val="StyleUnderline"/>
          <w:rFonts w:asciiTheme="minorHAnsi" w:hAnsiTheme="minorHAnsi" w:cstheme="minorHAnsi"/>
          <w:b/>
          <w:bCs/>
        </w:rPr>
        <w:t>the U</w:t>
      </w:r>
      <w:r w:rsidRPr="006C4F77">
        <w:rPr>
          <w:rStyle w:val="StyleUnderline"/>
          <w:rFonts w:asciiTheme="minorHAnsi" w:hAnsiTheme="minorHAnsi" w:cstheme="minorHAnsi"/>
          <w:b/>
          <w:bCs/>
        </w:rPr>
        <w:t xml:space="preserve">nited </w:t>
      </w:r>
      <w:r w:rsidRPr="00325BB3">
        <w:rPr>
          <w:rStyle w:val="StyleUnderline"/>
          <w:rFonts w:asciiTheme="minorHAnsi" w:hAnsiTheme="minorHAnsi" w:cstheme="minorHAnsi"/>
          <w:b/>
          <w:bCs/>
        </w:rPr>
        <w:t>S</w:t>
      </w:r>
      <w:r w:rsidRPr="006C4F77">
        <w:rPr>
          <w:rStyle w:val="StyleUnderline"/>
          <w:rFonts w:asciiTheme="minorHAnsi" w:hAnsiTheme="minorHAnsi" w:cstheme="minorHAnsi"/>
          <w:b/>
          <w:bCs/>
        </w:rPr>
        <w:t xml:space="preserve">tates </w:t>
      </w:r>
      <w:r w:rsidRPr="00325BB3">
        <w:rPr>
          <w:rStyle w:val="StyleUnderline"/>
          <w:rFonts w:asciiTheme="minorHAnsi" w:hAnsiTheme="minorHAnsi" w:cstheme="minorHAnsi"/>
          <w:b/>
          <w:bCs/>
        </w:rPr>
        <w:t>and</w:t>
      </w:r>
      <w:r w:rsidRPr="006C4F77">
        <w:rPr>
          <w:rStyle w:val="StyleUnderline"/>
          <w:rFonts w:asciiTheme="minorHAnsi" w:hAnsiTheme="minorHAnsi" w:cstheme="minorHAnsi"/>
          <w:b/>
          <w:bCs/>
        </w:rPr>
        <w:t xml:space="preserve"> its </w:t>
      </w:r>
      <w:r w:rsidRPr="00325BB3">
        <w:rPr>
          <w:rStyle w:val="StyleUnderline"/>
          <w:rFonts w:asciiTheme="minorHAnsi" w:hAnsiTheme="minorHAnsi" w:cstheme="minorHAnsi"/>
          <w:b/>
          <w:bCs/>
        </w:rPr>
        <w:t>partners must band together</w:t>
      </w:r>
      <w:r w:rsidRPr="006C4F77">
        <w:rPr>
          <w:rStyle w:val="StyleUnderline"/>
          <w:rFonts w:asciiTheme="minorHAnsi" w:hAnsiTheme="minorHAnsi" w:cstheme="minorHAnsi"/>
          <w:b/>
          <w:bCs/>
        </w:rPr>
        <w:t xml:space="preserve"> and work harder </w:t>
      </w:r>
      <w:r w:rsidRPr="00325BB3">
        <w:rPr>
          <w:rStyle w:val="StyleUnderline"/>
          <w:rFonts w:asciiTheme="minorHAnsi" w:hAnsiTheme="minorHAnsi" w:cstheme="minorHAnsi"/>
          <w:b/>
          <w:bCs/>
        </w:rPr>
        <w:t>to strengthen democracy at home and abroad.</w:t>
      </w:r>
      <w:r w:rsidRPr="006C4F77">
        <w:rPr>
          <w:rStyle w:val="StyleUnderline"/>
          <w:rFonts w:asciiTheme="minorHAnsi" w:hAnsiTheme="minorHAnsi" w:cstheme="minorHAnsi"/>
          <w:b/>
          <w:bCs/>
        </w:rPr>
        <w:t xml:space="preserve"> President </w:t>
      </w:r>
      <w:r w:rsidRPr="00706527">
        <w:rPr>
          <w:rStyle w:val="StyleUnderline"/>
          <w:rFonts w:asciiTheme="minorHAnsi" w:hAnsiTheme="minorHAnsi" w:cstheme="minorHAnsi"/>
          <w:b/>
          <w:bCs/>
        </w:rPr>
        <w:t>Biden</w:t>
      </w:r>
      <w:r w:rsidRPr="006C4F77">
        <w:rPr>
          <w:rStyle w:val="StyleUnderline"/>
          <w:rFonts w:asciiTheme="minorHAnsi" w:hAnsiTheme="minorHAnsi" w:cstheme="minorHAnsi"/>
          <w:b/>
          <w:bCs/>
        </w:rPr>
        <w:t xml:space="preserve"> has </w:t>
      </w:r>
      <w:r w:rsidRPr="00706527">
        <w:rPr>
          <w:rStyle w:val="StyleUnderline"/>
          <w:rFonts w:asciiTheme="minorHAnsi" w:hAnsiTheme="minorHAnsi" w:cstheme="minorHAnsi"/>
          <w:b/>
          <w:bCs/>
        </w:rPr>
        <w:t>pledged to restore America’s international role</w:t>
      </w:r>
      <w:r w:rsidRPr="006C4F77">
        <w:rPr>
          <w:rStyle w:val="StyleUnderline"/>
          <w:rFonts w:asciiTheme="minorHAnsi" w:hAnsiTheme="minorHAnsi" w:cstheme="minorHAnsi"/>
          <w:b/>
          <w:bCs/>
        </w:rPr>
        <w:t xml:space="preserve"> as a leading supporter of democracy and human rights, </w:t>
      </w:r>
      <w:r w:rsidRPr="00706527">
        <w:rPr>
          <w:rStyle w:val="StyleUnderline"/>
          <w:rFonts w:asciiTheme="minorHAnsi" w:hAnsiTheme="minorHAnsi" w:cstheme="minorHAnsi"/>
          <w:b/>
          <w:bCs/>
        </w:rPr>
        <w:t>but to rebuild</w:t>
      </w:r>
      <w:r w:rsidRPr="006C4F77">
        <w:rPr>
          <w:rStyle w:val="StyleUnderline"/>
          <w:rFonts w:asciiTheme="minorHAnsi" w:hAnsiTheme="minorHAnsi" w:cstheme="minorHAnsi"/>
          <w:b/>
          <w:bCs/>
        </w:rPr>
        <w:t xml:space="preserve"> its leadership </w:t>
      </w:r>
      <w:r w:rsidRPr="00706527">
        <w:rPr>
          <w:rStyle w:val="StyleUnderline"/>
          <w:rFonts w:asciiTheme="minorHAnsi" w:hAnsiTheme="minorHAnsi" w:cstheme="minorHAnsi"/>
          <w:b/>
          <w:bCs/>
        </w:rPr>
        <w:t>credentials, the country must</w:t>
      </w:r>
      <w:r w:rsidRPr="006C4F77">
        <w:rPr>
          <w:rStyle w:val="StyleUnderline"/>
          <w:rFonts w:asciiTheme="minorHAnsi" w:hAnsiTheme="minorHAnsi" w:cstheme="minorHAnsi"/>
          <w:b/>
          <w:bCs/>
        </w:rPr>
        <w:t xml:space="preserve"> simultaneously </w:t>
      </w:r>
      <w:r w:rsidRPr="00706527">
        <w:rPr>
          <w:rStyle w:val="StyleUnderline"/>
          <w:rFonts w:asciiTheme="minorHAnsi" w:hAnsiTheme="minorHAnsi" w:cstheme="minorHAnsi"/>
          <w:b/>
          <w:bCs/>
        </w:rPr>
        <w:t>address the weaknesses within its own political system</w:t>
      </w:r>
      <w:r w:rsidRPr="006C4F77">
        <w:rPr>
          <w:rStyle w:val="StyleUnderline"/>
          <w:rFonts w:asciiTheme="minorHAnsi" w:hAnsiTheme="minorHAnsi" w:cstheme="minorHAnsi"/>
          <w:b/>
          <w:bCs/>
        </w:rPr>
        <w:t>.”</w:t>
      </w:r>
      <w:r w:rsidRPr="00AB679D">
        <w:rPr>
          <w:rFonts w:asciiTheme="minorHAnsi" w:hAnsiTheme="minorHAnsi" w:cstheme="minorHAnsi"/>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AB679D">
        <w:rPr>
          <w:rFonts w:asciiTheme="minorHAnsi" w:hAnsiTheme="minorHAnsi" w:cstheme="minorHAnsi"/>
          <w:b/>
          <w:bCs/>
          <w:sz w:val="16"/>
        </w:rPr>
        <w:t>The effects of COVID-19</w:t>
      </w:r>
      <w:r w:rsidRPr="00AB679D">
        <w:rPr>
          <w:rFonts w:asciiTheme="minorHAnsi" w:hAnsiTheme="minorHAnsi" w:cstheme="minorHAnsi"/>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Orbán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AB679D">
        <w:rPr>
          <w:rFonts w:asciiTheme="minorHAnsi" w:hAnsiTheme="minorHAnsi" w:cstheme="minorHAnsi"/>
          <w:b/>
          <w:bCs/>
          <w:sz w:val="16"/>
        </w:rPr>
        <w:t>The resilience of democracy</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 xml:space="preserve">Despite the many losses for freedom recorded by </w:t>
      </w:r>
      <w:hyperlink r:id="rId12" w:history="1">
        <w:r w:rsidRPr="00AB679D">
          <w:rPr>
            <w:rStyle w:val="StyleUnderline"/>
            <w:rFonts w:asciiTheme="minorHAnsi" w:hAnsiTheme="minorHAnsi" w:cstheme="minorHAnsi"/>
          </w:rPr>
          <w:t>Freedom in the World</w:t>
        </w:r>
      </w:hyperlink>
      <w:r w:rsidRPr="006C4F77">
        <w:rPr>
          <w:rStyle w:val="StyleUnderline"/>
          <w:rFonts w:asciiTheme="minorHAnsi" w:hAnsiTheme="minorHAnsi" w:cstheme="minorHAnsi"/>
          <w:b/>
          <w:bCs/>
        </w:rPr>
        <w:t xml:space="preserve"> 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w:t>
      </w:r>
    </w:p>
    <w:p w14:paraId="7F069B33" w14:textId="77777777" w:rsidR="00CD1BCB" w:rsidRDefault="00CD1BCB" w:rsidP="00CD1BCB">
      <w:pPr>
        <w:pStyle w:val="Heading4"/>
      </w:pPr>
      <w:r>
        <w:t xml:space="preserve">India is in a democracy crisis now which has caused the second wave. </w:t>
      </w:r>
    </w:p>
    <w:p w14:paraId="3B7CDE9A" w14:textId="77777777" w:rsidR="00CD1BCB" w:rsidRDefault="00CD1BCB" w:rsidP="00CD1BCB">
      <w:pPr>
        <w:rPr>
          <w:sz w:val="18"/>
          <w:szCs w:val="18"/>
        </w:rPr>
      </w:pPr>
      <w:r w:rsidRPr="007B32B4">
        <w:rPr>
          <w:rStyle w:val="Heading4Char"/>
        </w:rPr>
        <w:t>Singh 7/5</w:t>
      </w:r>
      <w:r>
        <w:t xml:space="preserve"> </w:t>
      </w:r>
      <w:r w:rsidRPr="007B32B4">
        <w:rPr>
          <w:sz w:val="18"/>
          <w:szCs w:val="18"/>
        </w:rPr>
        <w:t xml:space="preserve">[Prerna Singh, July 5, 2021 at 5:00 a.m., “India has become an ‘electoral autocracy.’ Its covid-19 catastrophe is no surprise”, </w:t>
      </w:r>
      <w:hyperlink r:id="rId13" w:history="1">
        <w:r w:rsidRPr="007B32B4">
          <w:rPr>
            <w:rStyle w:val="Hyperlink"/>
            <w:sz w:val="18"/>
            <w:szCs w:val="18"/>
          </w:rPr>
          <w:t>https://www.washingtonpost.com/politics/2021/07/05/india-has-become-an-electoral-autocracy-its-covid-19-catastrophe-is-no-surprise //</w:t>
        </w:r>
      </w:hyperlink>
      <w:r w:rsidRPr="007B32B4">
        <w:rPr>
          <w:sz w:val="18"/>
          <w:szCs w:val="18"/>
        </w:rPr>
        <w:t xml:space="preserve"> JB</w:t>
      </w:r>
      <w:r>
        <w:rPr>
          <w:sz w:val="18"/>
          <w:szCs w:val="18"/>
        </w:rPr>
        <w:t xml:space="preserve"> recut by Lex AKo</w:t>
      </w:r>
      <w:r w:rsidRPr="007B32B4">
        <w:rPr>
          <w:sz w:val="18"/>
          <w:szCs w:val="18"/>
        </w:rPr>
        <w:t>]</w:t>
      </w:r>
    </w:p>
    <w:p w14:paraId="40748327" w14:textId="77777777" w:rsidR="00CD1BCB" w:rsidRPr="00343931" w:rsidRDefault="00CD1BCB" w:rsidP="00CD1BCB">
      <w:pPr>
        <w:rPr>
          <w:sz w:val="10"/>
        </w:rPr>
      </w:pPr>
      <w:r w:rsidRPr="00AD2F80">
        <w:rPr>
          <w:sz w:val="10"/>
        </w:rPr>
        <w:t>On Thursday, the White House announced that it is deploying </w:t>
      </w:r>
      <w:hyperlink r:id="rId14" w:history="1">
        <w:r w:rsidRPr="00AD2F80">
          <w:rPr>
            <w:rStyle w:val="Hyperlink"/>
            <w:sz w:val="10"/>
          </w:rPr>
          <w:t>response teams</w:t>
        </w:r>
      </w:hyperlink>
      <w:r w:rsidRPr="00AD2F80">
        <w:rPr>
          <w:sz w:val="10"/>
        </w:rPr>
        <w:t>, composed of officials from the Centers for Disease Control and Prevention and other federal agencies, to combat the “hypertransmissible” delta variant of the </w:t>
      </w:r>
      <w:hyperlink r:id="rId15" w:tgtFrame="_blank" w:history="1">
        <w:r w:rsidRPr="00AD2F80">
          <w:rPr>
            <w:rStyle w:val="Hyperlink"/>
            <w:sz w:val="10"/>
          </w:rPr>
          <w:t>coronavirus</w:t>
        </w:r>
      </w:hyperlink>
      <w:r w:rsidRPr="00AD2F80">
        <w:rPr>
          <w:sz w:val="10"/>
        </w:rPr>
        <w:t> spreading across the United States and the world. This variant first emerged in India, where a devastating second wave of virus infections have been accompanied by a parallel epidemic of </w:t>
      </w:r>
      <w:hyperlink r:id="rId16" w:history="1">
        <w:r w:rsidRPr="00AD2F80">
          <w:rPr>
            <w:rStyle w:val="Hyperlink"/>
            <w:sz w:val="10"/>
          </w:rPr>
          <w:t>mucormycosis, or “black fungus,”</w:t>
        </w:r>
      </w:hyperlink>
      <w:r w:rsidRPr="00AD2F80">
        <w:rPr>
          <w:sz w:val="10"/>
        </w:rPr>
        <w:t xml:space="preserve"> that is maiming and killing patients. </w:t>
      </w:r>
      <w:r w:rsidRPr="007B32B4">
        <w:rPr>
          <w:rFonts w:asciiTheme="minorHAnsi" w:hAnsiTheme="minorHAnsi" w:cstheme="minorHAnsi"/>
          <w:b/>
          <w:bCs/>
          <w:highlight w:val="green"/>
          <w:u w:val="single"/>
        </w:rPr>
        <w:t xml:space="preserve">India’s </w:t>
      </w:r>
      <w:r w:rsidRPr="00AD2F80">
        <w:rPr>
          <w:rFonts w:asciiTheme="minorHAnsi" w:hAnsiTheme="minorHAnsi" w:cstheme="minorHAnsi"/>
          <w:b/>
          <w:bCs/>
          <w:u w:val="single"/>
        </w:rPr>
        <w:t>humanitarian tragedy is linked to</w:t>
      </w:r>
      <w:r w:rsidRPr="00AD2F80">
        <w:rPr>
          <w:sz w:val="10"/>
        </w:rPr>
        <w:t xml:space="preserve"> a </w:t>
      </w:r>
      <w:r w:rsidRPr="007B32B4">
        <w:rPr>
          <w:rFonts w:asciiTheme="minorHAnsi" w:hAnsiTheme="minorHAnsi" w:cstheme="minorHAnsi"/>
          <w:b/>
          <w:bCs/>
          <w:u w:val="single"/>
        </w:rPr>
        <w:t>deeper political crisis</w:t>
      </w:r>
      <w:r w:rsidRPr="00AD2F80">
        <w:rPr>
          <w:sz w:val="10"/>
        </w:rPr>
        <w:t xml:space="preserve"> — that of </w:t>
      </w:r>
      <w:r w:rsidRPr="00AD2F80">
        <w:rPr>
          <w:rFonts w:asciiTheme="minorHAnsi" w:hAnsiTheme="minorHAnsi" w:cstheme="minorHAnsi"/>
          <w:b/>
          <w:bCs/>
          <w:u w:val="single"/>
        </w:rPr>
        <w:t>democratic erosion</w:t>
      </w:r>
      <w:r w:rsidRPr="00AD2F80">
        <w:rPr>
          <w:sz w:val="10"/>
        </w:rPr>
        <w:t xml:space="preserve">. At independence from colonial rule, </w:t>
      </w:r>
      <w:r w:rsidRPr="007B32B4">
        <w:rPr>
          <w:rFonts w:asciiTheme="minorHAnsi" w:hAnsiTheme="minorHAnsi" w:cstheme="minorHAnsi"/>
          <w:b/>
          <w:bCs/>
          <w:u w:val="single"/>
        </w:rPr>
        <w:t>India</w:t>
      </w:r>
      <w:r w:rsidRPr="00AD2F80">
        <w:rPr>
          <w:sz w:val="10"/>
        </w:rPr>
        <w:t xml:space="preserve"> had relatively </w:t>
      </w:r>
      <w:r w:rsidRPr="007B32B4">
        <w:rPr>
          <w:rFonts w:asciiTheme="minorHAnsi" w:hAnsiTheme="minorHAnsi" w:cstheme="minorHAnsi"/>
          <w:b/>
          <w:bCs/>
          <w:u w:val="single"/>
        </w:rPr>
        <w:t>low</w:t>
      </w:r>
      <w:r w:rsidRPr="00AD2F80">
        <w:rPr>
          <w:sz w:val="10"/>
        </w:rPr>
        <w:t xml:space="preserve"> economic </w:t>
      </w:r>
      <w:r w:rsidRPr="007B32B4">
        <w:rPr>
          <w:rFonts w:asciiTheme="minorHAnsi" w:hAnsiTheme="minorHAnsi" w:cstheme="minorHAnsi"/>
          <w:b/>
          <w:bCs/>
          <w:u w:val="single"/>
        </w:rPr>
        <w:t>development and industrialization</w:t>
      </w:r>
      <w:r w:rsidRPr="00AD2F80">
        <w:rPr>
          <w:sz w:val="10"/>
        </w:rPr>
        <w:t>, widespread poverty and illiteracy, and immense ethnic diversity across linguistic, religious and caste lines. </w:t>
      </w:r>
      <w:hyperlink r:id="rId17" w:history="1">
        <w:r w:rsidRPr="00AD2F80">
          <w:rPr>
            <w:rStyle w:val="Hyperlink"/>
            <w:sz w:val="10"/>
          </w:rPr>
          <w:t>Leading political science theories</w:t>
        </w:r>
      </w:hyperlink>
      <w:r w:rsidRPr="00AD2F80">
        <w:rPr>
          <w:sz w:val="10"/>
        </w:rPr>
        <w:t> argued these conditions made India </w:t>
      </w:r>
      <w:hyperlink r:id="rId18" w:history="1">
        <w:r w:rsidRPr="00AD2F80">
          <w:rPr>
            <w:rStyle w:val="Hyperlink"/>
            <w:sz w:val="10"/>
          </w:rPr>
          <w:t>infertile terrain</w:t>
        </w:r>
      </w:hyperlink>
      <w:r w:rsidRPr="00AD2F80">
        <w:rPr>
          <w:sz w:val="10"/>
        </w:rPr>
        <w:t> for democracy. Yet in 1947, India instituted a democratic government and, with the exception of </w:t>
      </w:r>
      <w:hyperlink r:id="rId19" w:history="1">
        <w:r w:rsidRPr="00AD2F80">
          <w:rPr>
            <w:rStyle w:val="Hyperlink"/>
            <w:sz w:val="10"/>
          </w:rPr>
          <w:t>a short time from 1975-77</w:t>
        </w:r>
      </w:hyperlink>
      <w:r w:rsidRPr="00AD2F80">
        <w:rPr>
          <w:sz w:val="10"/>
        </w:rPr>
        <w:t xml:space="preserve">, has remained one. Up until a few weeks ago, that is. In its influential annual rankings of countries across the world, the U.S.-based democracy watchdog Freedom House downgraded </w:t>
      </w:r>
      <w:r w:rsidRPr="00AD2F80">
        <w:rPr>
          <w:rFonts w:asciiTheme="minorHAnsi" w:hAnsiTheme="minorHAnsi" w:cstheme="minorHAnsi"/>
          <w:b/>
          <w:bCs/>
          <w:u w:val="single"/>
        </w:rPr>
        <w:t>India from</w:t>
      </w:r>
      <w:r w:rsidRPr="007B32B4">
        <w:rPr>
          <w:rFonts w:asciiTheme="minorHAnsi" w:hAnsiTheme="minorHAnsi" w:cstheme="minorHAnsi"/>
          <w:b/>
          <w:bCs/>
          <w:u w:val="single"/>
        </w:rPr>
        <w:t xml:space="preserve"> a </w:t>
      </w:r>
      <w:r w:rsidRPr="00AD2F80">
        <w:rPr>
          <w:rFonts w:asciiTheme="minorHAnsi" w:hAnsiTheme="minorHAnsi" w:cstheme="minorHAnsi"/>
          <w:b/>
          <w:bCs/>
          <w:u w:val="single"/>
        </w:rPr>
        <w:t>free</w:t>
      </w:r>
      <w:r w:rsidRPr="007B32B4">
        <w:rPr>
          <w:rFonts w:asciiTheme="minorHAnsi" w:hAnsiTheme="minorHAnsi" w:cstheme="minorHAnsi"/>
          <w:b/>
          <w:bCs/>
          <w:u w:val="single"/>
        </w:rPr>
        <w:t xml:space="preserve"> democracy </w:t>
      </w:r>
      <w:r w:rsidRPr="00AD2F80">
        <w:rPr>
          <w:rFonts w:asciiTheme="minorHAnsi" w:hAnsiTheme="minorHAnsi" w:cstheme="minorHAnsi"/>
          <w:b/>
          <w:bCs/>
          <w:u w:val="single"/>
        </w:rPr>
        <w:t>to</w:t>
      </w:r>
      <w:r w:rsidRPr="007B32B4">
        <w:rPr>
          <w:rFonts w:asciiTheme="minorHAnsi" w:hAnsiTheme="minorHAnsi" w:cstheme="minorHAnsi"/>
          <w:b/>
          <w:bCs/>
          <w:u w:val="single"/>
        </w:rPr>
        <w:t xml:space="preserve"> a “</w:t>
      </w:r>
      <w:hyperlink r:id="rId20" w:history="1">
        <w:r w:rsidRPr="00AD2F80">
          <w:rPr>
            <w:rFonts w:asciiTheme="minorHAnsi" w:hAnsiTheme="minorHAnsi" w:cstheme="minorHAnsi"/>
            <w:b/>
            <w:bCs/>
            <w:u w:val="single"/>
          </w:rPr>
          <w:t>partially free</w:t>
        </w:r>
        <w:r w:rsidRPr="007B32B4">
          <w:rPr>
            <w:rFonts w:asciiTheme="minorHAnsi" w:hAnsiTheme="minorHAnsi" w:cstheme="minorHAnsi"/>
            <w:b/>
            <w:bCs/>
            <w:u w:val="single"/>
          </w:rPr>
          <w:t xml:space="preserve"> democracy</w:t>
        </w:r>
      </w:hyperlink>
      <w:r w:rsidRPr="007B32B4">
        <w:rPr>
          <w:rFonts w:asciiTheme="minorHAnsi" w:hAnsiTheme="minorHAnsi" w:cstheme="minorHAnsi"/>
          <w:b/>
          <w:bCs/>
          <w:u w:val="single"/>
        </w:rPr>
        <w:t>.”</w:t>
      </w:r>
      <w:r w:rsidRPr="00AD2F80">
        <w:rPr>
          <w:sz w:val="10"/>
        </w:rPr>
        <w:t xml:space="preserve"> Similarly, the </w:t>
      </w:r>
      <w:r w:rsidRPr="007B32B4">
        <w:rPr>
          <w:rFonts w:asciiTheme="minorHAnsi" w:hAnsiTheme="minorHAnsi" w:cstheme="minorHAnsi"/>
          <w:b/>
          <w:bCs/>
          <w:u w:val="single"/>
        </w:rPr>
        <w:t xml:space="preserve">Swedish-based V-Dem Institute </w:t>
      </w:r>
      <w:r w:rsidRPr="00AD2F80">
        <w:rPr>
          <w:rFonts w:asciiTheme="minorHAnsi" w:hAnsiTheme="minorHAnsi" w:cstheme="minorHAnsi"/>
          <w:b/>
          <w:bCs/>
          <w:highlight w:val="green"/>
          <w:u w:val="single"/>
        </w:rPr>
        <w:t>demoted</w:t>
      </w:r>
      <w:r w:rsidRPr="00AD2F80">
        <w:rPr>
          <w:sz w:val="10"/>
        </w:rPr>
        <w:t xml:space="preserve"> </w:t>
      </w:r>
      <w:r w:rsidRPr="00AD2F80">
        <w:rPr>
          <w:rFonts w:asciiTheme="minorHAnsi" w:hAnsiTheme="minorHAnsi" w:cstheme="minorHAnsi"/>
          <w:b/>
          <w:bCs/>
          <w:u w:val="single"/>
        </w:rPr>
        <w:t>the country</w:t>
      </w:r>
      <w:r w:rsidRPr="007B32B4">
        <w:rPr>
          <w:rFonts w:asciiTheme="minorHAnsi" w:hAnsiTheme="minorHAnsi" w:cstheme="minorHAnsi"/>
          <w:b/>
          <w:bCs/>
          <w:u w:val="single"/>
        </w:rPr>
        <w:t xml:space="preserve"> </w:t>
      </w:r>
      <w:r w:rsidRPr="00AD2F80">
        <w:rPr>
          <w:rFonts w:asciiTheme="minorHAnsi" w:hAnsiTheme="minorHAnsi" w:cstheme="minorHAnsi"/>
          <w:b/>
          <w:bCs/>
          <w:highlight w:val="green"/>
          <w:u w:val="single"/>
        </w:rPr>
        <w:t>to</w:t>
      </w:r>
      <w:r w:rsidRPr="007B32B4">
        <w:rPr>
          <w:rFonts w:asciiTheme="minorHAnsi" w:hAnsiTheme="minorHAnsi" w:cstheme="minorHAnsi"/>
          <w:b/>
          <w:bCs/>
          <w:u w:val="single"/>
        </w:rPr>
        <w:t xml:space="preserve"> </w:t>
      </w:r>
      <w:r w:rsidRPr="00AD2F80">
        <w:rPr>
          <w:rFonts w:asciiTheme="minorHAnsi" w:hAnsiTheme="minorHAnsi" w:cstheme="minorHAnsi"/>
          <w:b/>
          <w:bCs/>
          <w:u w:val="single"/>
        </w:rPr>
        <w:t xml:space="preserve">an </w:t>
      </w:r>
      <w:r w:rsidRPr="007B32B4">
        <w:rPr>
          <w:rFonts w:asciiTheme="minorHAnsi" w:hAnsiTheme="minorHAnsi" w:cstheme="minorHAnsi"/>
          <w:b/>
          <w:bCs/>
          <w:highlight w:val="green"/>
          <w:u w:val="single"/>
        </w:rPr>
        <w:t>“</w:t>
      </w:r>
      <w:hyperlink r:id="rId21" w:history="1">
        <w:r w:rsidRPr="007B32B4">
          <w:rPr>
            <w:rFonts w:asciiTheme="minorHAnsi" w:hAnsiTheme="minorHAnsi" w:cstheme="minorHAnsi"/>
            <w:b/>
            <w:bCs/>
            <w:highlight w:val="green"/>
            <w:u w:val="single"/>
          </w:rPr>
          <w:t>electoral autocracy</w:t>
        </w:r>
      </w:hyperlink>
      <w:r w:rsidRPr="007B32B4">
        <w:rPr>
          <w:rFonts w:asciiTheme="minorHAnsi" w:hAnsiTheme="minorHAnsi" w:cstheme="minorHAnsi"/>
          <w:b/>
          <w:bCs/>
          <w:highlight w:val="green"/>
          <w:u w:val="single"/>
        </w:rPr>
        <w:t>.”</w:t>
      </w:r>
      <w:r w:rsidRPr="00AD2F80">
        <w:rPr>
          <w:sz w:val="10"/>
        </w:rPr>
        <w:t xml:space="preserve"> Both organizations cited the regime’s </w:t>
      </w:r>
      <w:r w:rsidRPr="007B32B4">
        <w:rPr>
          <w:rFonts w:asciiTheme="minorHAnsi" w:hAnsiTheme="minorHAnsi" w:cstheme="minorHAnsi"/>
          <w:b/>
          <w:bCs/>
          <w:u w:val="single"/>
        </w:rPr>
        <w:t xml:space="preserve">crackdowns on freedom of </w:t>
      </w:r>
      <w:r w:rsidRPr="007B32B4">
        <w:rPr>
          <w:rFonts w:asciiTheme="minorHAnsi" w:hAnsiTheme="minorHAnsi" w:cstheme="minorHAnsi"/>
          <w:b/>
          <w:bCs/>
          <w:u w:val="single"/>
        </w:rPr>
        <w:lastRenderedPageBreak/>
        <w:t>speech</w:t>
      </w:r>
      <w:r w:rsidRPr="00AD2F80">
        <w:rPr>
          <w:sz w:val="10"/>
        </w:rPr>
        <w:t xml:space="preserve"> — and in particular, expressions of dissent — as a key factor driving India’s slide down these indexes. How are </w:t>
      </w:r>
      <w:r w:rsidRPr="00AD2F80">
        <w:rPr>
          <w:rFonts w:asciiTheme="minorHAnsi" w:hAnsiTheme="minorHAnsi" w:cstheme="minorHAnsi"/>
          <w:b/>
          <w:bCs/>
          <w:u w:val="single"/>
        </w:rPr>
        <w:t>India’s coronavirus crisis and democratic backsliding linked</w:t>
      </w:r>
      <w:r w:rsidRPr="00AD2F80">
        <w:rPr>
          <w:sz w:val="10"/>
        </w:rPr>
        <w:t xml:space="preserve">? Here’s what you need to know. </w:t>
      </w:r>
      <w:r w:rsidRPr="007B32B4">
        <w:rPr>
          <w:rFonts w:asciiTheme="minorHAnsi" w:hAnsiTheme="minorHAnsi" w:cstheme="minorHAnsi"/>
          <w:b/>
          <w:bCs/>
          <w:u w:val="single"/>
        </w:rPr>
        <w:t xml:space="preserve">The </w:t>
      </w:r>
      <w:r w:rsidRPr="007B32B4">
        <w:rPr>
          <w:rFonts w:asciiTheme="minorHAnsi" w:hAnsiTheme="minorHAnsi" w:cstheme="minorHAnsi"/>
          <w:b/>
          <w:bCs/>
          <w:highlight w:val="green"/>
          <w:u w:val="single"/>
        </w:rPr>
        <w:t>decline of free speech</w:t>
      </w:r>
      <w:r w:rsidRPr="007B32B4">
        <w:rPr>
          <w:rFonts w:asciiTheme="minorHAnsi" w:hAnsiTheme="minorHAnsi" w:cstheme="minorHAnsi"/>
          <w:b/>
          <w:bCs/>
          <w:u w:val="single"/>
        </w:rPr>
        <w:t xml:space="preserve"> in the world’s largest democracy</w:t>
      </w:r>
      <w:r w:rsidRPr="00AD2F80">
        <w:rPr>
          <w:sz w:val="10"/>
        </w:rPr>
        <w:t xml:space="preserve"> Since assuming power in 2014, </w:t>
      </w:r>
      <w:r w:rsidRPr="007B32B4">
        <w:rPr>
          <w:rFonts w:asciiTheme="minorHAnsi" w:hAnsiTheme="minorHAnsi" w:cstheme="minorHAnsi"/>
          <w:b/>
          <w:bCs/>
          <w:u w:val="single"/>
        </w:rPr>
        <w:t>the</w:t>
      </w:r>
      <w:r w:rsidRPr="00AD2F80">
        <w:rPr>
          <w:sz w:val="10"/>
        </w:rPr>
        <w:t xml:space="preserve"> ruling Bharatiya Janata Party (</w:t>
      </w:r>
      <w:r w:rsidRPr="007B32B4">
        <w:rPr>
          <w:rFonts w:asciiTheme="minorHAnsi" w:hAnsiTheme="minorHAnsi" w:cstheme="minorHAnsi"/>
          <w:b/>
          <w:bCs/>
          <w:highlight w:val="green"/>
          <w:u w:val="single"/>
        </w:rPr>
        <w:t>BJP</w:t>
      </w:r>
      <w:r w:rsidRPr="00AD2F80">
        <w:rPr>
          <w:sz w:val="10"/>
        </w:rPr>
        <w:t xml:space="preserve">) regime has </w:t>
      </w:r>
      <w:r w:rsidRPr="007B32B4">
        <w:rPr>
          <w:rFonts w:asciiTheme="minorHAnsi" w:hAnsiTheme="minorHAnsi" w:cstheme="minorHAnsi"/>
          <w:b/>
          <w:bCs/>
          <w:u w:val="single"/>
        </w:rPr>
        <w:t xml:space="preserve">consistently and brutally </w:t>
      </w:r>
      <w:r w:rsidRPr="007B32B4">
        <w:rPr>
          <w:rFonts w:asciiTheme="minorHAnsi" w:hAnsiTheme="minorHAnsi" w:cstheme="minorHAnsi"/>
          <w:b/>
          <w:bCs/>
          <w:highlight w:val="green"/>
          <w:u w:val="single"/>
        </w:rPr>
        <w:t xml:space="preserve">undermined </w:t>
      </w:r>
      <w:r w:rsidRPr="00AD2F80">
        <w:rPr>
          <w:rFonts w:asciiTheme="minorHAnsi" w:hAnsiTheme="minorHAnsi" w:cstheme="minorHAnsi"/>
          <w:b/>
          <w:bCs/>
          <w:u w:val="single"/>
        </w:rPr>
        <w:t xml:space="preserve">civil </w:t>
      </w:r>
      <w:r w:rsidRPr="007B32B4">
        <w:rPr>
          <w:rFonts w:asciiTheme="minorHAnsi" w:hAnsiTheme="minorHAnsi" w:cstheme="minorHAnsi"/>
          <w:b/>
          <w:bCs/>
          <w:highlight w:val="green"/>
          <w:u w:val="single"/>
        </w:rPr>
        <w:t>liberties</w:t>
      </w:r>
      <w:r w:rsidRPr="00AD2F80">
        <w:rPr>
          <w:sz w:val="10"/>
        </w:rPr>
        <w:t>, especially freedom of speech. This crackdown has </w:t>
      </w:r>
      <w:hyperlink r:id="rId22" w:history="1">
        <w:r w:rsidRPr="00AD2F80">
          <w:rPr>
            <w:rStyle w:val="Hyperlink"/>
            <w:sz w:val="10"/>
          </w:rPr>
          <w:t>affected</w:t>
        </w:r>
      </w:hyperlink>
      <w:r w:rsidRPr="00AD2F80">
        <w:rPr>
          <w:sz w:val="10"/>
        </w:rPr>
        <w:t> journalists, editors, organizers, climate activists, Bollywood actors, cricketers, celebrities, and even ordinary citizens posting on social media. The BJP has forced editors of prominent newspapers to step down</w:t>
      </w:r>
      <w:r w:rsidRPr="007B32B4">
        <w:rPr>
          <w:rFonts w:asciiTheme="minorHAnsi" w:hAnsiTheme="minorHAnsi" w:cstheme="minorHAnsi"/>
          <w:b/>
          <w:bCs/>
          <w:u w:val="single"/>
        </w:rPr>
        <w:t xml:space="preserve">. </w:t>
      </w:r>
      <w:r w:rsidRPr="00AD2F80">
        <w:rPr>
          <w:rFonts w:asciiTheme="minorHAnsi" w:hAnsiTheme="minorHAnsi" w:cstheme="minorHAnsi"/>
          <w:b/>
          <w:bCs/>
          <w:highlight w:val="green"/>
          <w:u w:val="single"/>
        </w:rPr>
        <w:t>Police</w:t>
      </w:r>
      <w:r w:rsidRPr="00AD2F80">
        <w:rPr>
          <w:sz w:val="10"/>
        </w:rPr>
        <w:t xml:space="preserve"> have </w:t>
      </w:r>
      <w:hyperlink r:id="rId23" w:history="1">
        <w:r w:rsidRPr="00AD2F80">
          <w:rPr>
            <w:rFonts w:asciiTheme="minorHAnsi" w:hAnsiTheme="minorHAnsi" w:cstheme="minorHAnsi"/>
            <w:b/>
            <w:bCs/>
            <w:highlight w:val="green"/>
            <w:u w:val="single"/>
          </w:rPr>
          <w:t>raided</w:t>
        </w:r>
      </w:hyperlink>
      <w:r w:rsidRPr="007B32B4">
        <w:rPr>
          <w:rFonts w:asciiTheme="minorHAnsi" w:hAnsiTheme="minorHAnsi" w:cstheme="minorHAnsi"/>
          <w:b/>
          <w:bCs/>
          <w:u w:val="single"/>
        </w:rPr>
        <w:t xml:space="preserve"> or shut down the </w:t>
      </w:r>
      <w:r w:rsidRPr="00AD2F80">
        <w:rPr>
          <w:rFonts w:asciiTheme="minorHAnsi" w:hAnsiTheme="minorHAnsi" w:cstheme="minorHAnsi"/>
          <w:b/>
          <w:bCs/>
          <w:u w:val="single"/>
        </w:rPr>
        <w:t xml:space="preserve">offices of media </w:t>
      </w:r>
      <w:r w:rsidRPr="007B32B4">
        <w:rPr>
          <w:rFonts w:asciiTheme="minorHAnsi" w:hAnsiTheme="minorHAnsi" w:cstheme="minorHAnsi"/>
          <w:b/>
          <w:bCs/>
          <w:highlight w:val="green"/>
          <w:u w:val="single"/>
        </w:rPr>
        <w:t>outlets</w:t>
      </w:r>
      <w:r w:rsidRPr="00AD2F80">
        <w:rPr>
          <w:sz w:val="10"/>
        </w:rPr>
        <w:t xml:space="preserve"> that featured articles </w:t>
      </w:r>
      <w:r w:rsidRPr="007B32B4">
        <w:rPr>
          <w:rFonts w:asciiTheme="minorHAnsi" w:hAnsiTheme="minorHAnsi" w:cstheme="minorHAnsi"/>
          <w:b/>
          <w:bCs/>
          <w:u w:val="single"/>
        </w:rPr>
        <w:t>challenging the regime’s actions</w:t>
      </w:r>
      <w:r w:rsidRPr="00AD2F80">
        <w:rPr>
          <w:sz w:val="10"/>
        </w:rPr>
        <w:t>. Physical attacks on journalists have become commonplace. Some have been gunned down in broad daylight outside their homes, earning India a </w:t>
      </w:r>
      <w:hyperlink r:id="rId24" w:history="1">
        <w:r w:rsidRPr="00AD2F80">
          <w:rPr>
            <w:rStyle w:val="Hyperlink"/>
            <w:sz w:val="10"/>
          </w:rPr>
          <w:t>reputation</w:t>
        </w:r>
      </w:hyperlink>
      <w:r w:rsidRPr="00AD2F80">
        <w:rPr>
          <w:sz w:val="10"/>
        </w:rPr>
        <w:t> as what the Columbia Journalism Review called “one of the world’s most dangerous countries to be a reporter.” Meanwhile, reporters and media organizations sympathetic to the regime have been </w:t>
      </w:r>
      <w:hyperlink r:id="rId25" w:history="1">
        <w:r w:rsidRPr="00AD2F80">
          <w:rPr>
            <w:rStyle w:val="Hyperlink"/>
            <w:sz w:val="10"/>
          </w:rPr>
          <w:t>protected</w:t>
        </w:r>
      </w:hyperlink>
      <w:r w:rsidRPr="00AD2F80">
        <w:rPr>
          <w:sz w:val="10"/>
        </w:rPr>
        <w:t xml:space="preserve"> and supported. </w:t>
      </w:r>
      <w:hyperlink r:id="rId26" w:history="1">
        <w:r w:rsidRPr="00AD2F80">
          <w:rPr>
            <w:rStyle w:val="Hyperlink"/>
            <w:sz w:val="10"/>
          </w:rPr>
          <w:t>Thousands</w:t>
        </w:r>
      </w:hyperlink>
      <w:r w:rsidRPr="00AD2F80">
        <w:rPr>
          <w:sz w:val="10"/>
        </w:rPr>
        <w:t> of individuals and organizations critical of the regime have had wide-ranging charges filed against them. Many awaiting trial still </w:t>
      </w:r>
      <w:hyperlink r:id="rId27" w:history="1">
        <w:r w:rsidRPr="00AD2F80">
          <w:rPr>
            <w:rStyle w:val="Hyperlink"/>
            <w:sz w:val="10"/>
          </w:rPr>
          <w:t>languish</w:t>
        </w:r>
      </w:hyperlink>
      <w:r w:rsidRPr="00AD2F80">
        <w:rPr>
          <w:sz w:val="10"/>
        </w:rPr>
        <w:t xml:space="preserve"> in jails across the country. </w:t>
      </w:r>
      <w:r w:rsidRPr="007B32B4">
        <w:rPr>
          <w:rFonts w:asciiTheme="minorHAnsi" w:hAnsiTheme="minorHAnsi" w:cstheme="minorHAnsi"/>
          <w:b/>
          <w:bCs/>
          <w:u w:val="single"/>
        </w:rPr>
        <w:t xml:space="preserve">These </w:t>
      </w:r>
      <w:r w:rsidRPr="007B32B4">
        <w:rPr>
          <w:rFonts w:asciiTheme="minorHAnsi" w:hAnsiTheme="minorHAnsi" w:cstheme="minorHAnsi"/>
          <w:b/>
          <w:bCs/>
          <w:highlight w:val="green"/>
          <w:u w:val="single"/>
        </w:rPr>
        <w:t>attacks on freedom</w:t>
      </w:r>
      <w:r w:rsidRPr="00AD2F80">
        <w:rPr>
          <w:sz w:val="10"/>
        </w:rPr>
        <w:t xml:space="preserve"> of speech </w:t>
      </w:r>
      <w:r w:rsidRPr="00AD2F80">
        <w:rPr>
          <w:rFonts w:asciiTheme="minorHAnsi" w:hAnsiTheme="minorHAnsi" w:cstheme="minorHAnsi"/>
          <w:b/>
          <w:bCs/>
          <w:u w:val="single"/>
        </w:rPr>
        <w:t>harm democracies’</w:t>
      </w:r>
      <w:r w:rsidRPr="007B32B4">
        <w:rPr>
          <w:rFonts w:asciiTheme="minorHAnsi" w:hAnsiTheme="minorHAnsi" w:cstheme="minorHAnsi"/>
          <w:b/>
          <w:bCs/>
          <w:u w:val="single"/>
        </w:rPr>
        <w:t xml:space="preserve"> effective </w:t>
      </w:r>
      <w:r w:rsidRPr="00AD2F80">
        <w:rPr>
          <w:rFonts w:asciiTheme="minorHAnsi" w:hAnsiTheme="minorHAnsi" w:cstheme="minorHAnsi"/>
          <w:b/>
          <w:bCs/>
          <w:u w:val="single"/>
        </w:rPr>
        <w:t>functioning</w:t>
      </w:r>
      <w:r w:rsidRPr="007B32B4">
        <w:rPr>
          <w:rFonts w:asciiTheme="minorHAnsi" w:hAnsiTheme="minorHAnsi" w:cstheme="minorHAnsi"/>
          <w:b/>
          <w:bCs/>
          <w:u w:val="single"/>
        </w:rPr>
        <w:t>. An uncensored public realm enables</w:t>
      </w:r>
      <w:r w:rsidRPr="00AD2F80">
        <w:rPr>
          <w:sz w:val="10"/>
        </w:rPr>
        <w:t xml:space="preserve"> the </w:t>
      </w:r>
      <w:r w:rsidRPr="007B32B4">
        <w:rPr>
          <w:rFonts w:asciiTheme="minorHAnsi" w:hAnsiTheme="minorHAnsi" w:cstheme="minorHAnsi"/>
          <w:b/>
          <w:bCs/>
          <w:u w:val="single"/>
        </w:rPr>
        <w:t>open exchange of information</w:t>
      </w:r>
      <w:r w:rsidRPr="00AD2F80">
        <w:rPr>
          <w:sz w:val="10"/>
        </w:rPr>
        <w:t xml:space="preserve">; an unencumbered press enables popular accountability. </w:t>
      </w:r>
      <w:r w:rsidRPr="00AD2F80">
        <w:rPr>
          <w:rFonts w:asciiTheme="minorHAnsi" w:hAnsiTheme="minorHAnsi" w:cstheme="minorHAnsi"/>
          <w:b/>
          <w:bCs/>
          <w:u w:val="single"/>
        </w:rPr>
        <w:t xml:space="preserve">That </w:t>
      </w:r>
      <w:r w:rsidRPr="007B32B4">
        <w:rPr>
          <w:rFonts w:asciiTheme="minorHAnsi" w:hAnsiTheme="minorHAnsi" w:cstheme="minorHAnsi"/>
          <w:b/>
          <w:bCs/>
          <w:highlight w:val="green"/>
          <w:u w:val="single"/>
        </w:rPr>
        <w:t>leaves governments</w:t>
      </w:r>
      <w:r w:rsidRPr="00AD2F80">
        <w:rPr>
          <w:sz w:val="10"/>
        </w:rPr>
        <w:t xml:space="preserve"> insulated from evidence and accountability, </w:t>
      </w:r>
      <w:r w:rsidRPr="00AD2F80">
        <w:rPr>
          <w:rFonts w:asciiTheme="minorHAnsi" w:hAnsiTheme="minorHAnsi" w:cstheme="minorHAnsi"/>
          <w:b/>
          <w:bCs/>
          <w:u w:val="single"/>
        </w:rPr>
        <w:t xml:space="preserve">making decisions </w:t>
      </w:r>
      <w:r w:rsidRPr="007B32B4">
        <w:rPr>
          <w:rFonts w:asciiTheme="minorHAnsi" w:hAnsiTheme="minorHAnsi" w:cstheme="minorHAnsi"/>
          <w:b/>
          <w:bCs/>
          <w:highlight w:val="green"/>
          <w:u w:val="single"/>
        </w:rPr>
        <w:t>in isolation</w:t>
      </w:r>
      <w:r w:rsidRPr="00AD2F80">
        <w:rPr>
          <w:sz w:val="10"/>
        </w:rPr>
        <w:t xml:space="preserve">. </w:t>
      </w:r>
      <w:hyperlink r:id="rId28" w:history="1">
        <w:r w:rsidRPr="00AD2F80">
          <w:rPr>
            <w:rStyle w:val="Hyperlink"/>
            <w:sz w:val="10"/>
          </w:rPr>
          <w:t>What's behind India's dramatic pandemic surge? Here's one factor: Too little competition in parliament.</w:t>
        </w:r>
      </w:hyperlink>
      <w:r w:rsidRPr="00AD2F80">
        <w:rPr>
          <w:sz w:val="10"/>
        </w:rPr>
        <w:t xml:space="preserve"> Silencing critics can be lethal during natural disasters. In their influential 1991 book “</w:t>
      </w:r>
      <w:hyperlink r:id="rId29" w:history="1">
        <w:r w:rsidRPr="00AD2F80">
          <w:rPr>
            <w:rStyle w:val="Hyperlink"/>
            <w:sz w:val="10"/>
          </w:rPr>
          <w:t>Hunger and Public Action</w:t>
        </w:r>
      </w:hyperlink>
      <w:r w:rsidRPr="00AD2F80">
        <w:rPr>
          <w:sz w:val="10"/>
        </w:rPr>
        <w:t xml:space="preserve">,” development economists Jean Drèze and Nobel laureate Amartya Sen explored why India had not endured famine since independence, despite chronic undernourishment and food production difficulties. Under colonial rule, devastating famines were numerous. Sen and Drèze concluded that the key difference since independence has been watchdog journalists whose reporting on early signs of a famine in an uncensored news media aroused public concern and pushed the government to act. But in March 2020, Prime Minister Narenda </w:t>
      </w:r>
      <w:r w:rsidRPr="003A4659">
        <w:rPr>
          <w:rFonts w:asciiTheme="minorHAnsi" w:hAnsiTheme="minorHAnsi" w:cstheme="minorHAnsi"/>
          <w:b/>
          <w:bCs/>
          <w:u w:val="single"/>
        </w:rPr>
        <w:t>Modi’s</w:t>
      </w:r>
      <w:r w:rsidRPr="007B32B4">
        <w:rPr>
          <w:rFonts w:asciiTheme="minorHAnsi" w:hAnsiTheme="minorHAnsi" w:cstheme="minorHAnsi"/>
          <w:b/>
          <w:bCs/>
          <w:u w:val="single"/>
        </w:rPr>
        <w:t xml:space="preserve"> government</w:t>
      </w:r>
      <w:hyperlink r:id="rId30" w:history="1">
        <w:r w:rsidRPr="007B32B4">
          <w:rPr>
            <w:rFonts w:asciiTheme="minorHAnsi" w:hAnsiTheme="minorHAnsi" w:cstheme="minorHAnsi"/>
            <w:b/>
            <w:bCs/>
            <w:u w:val="single"/>
          </w:rPr>
          <w:t> petitioned</w:t>
        </w:r>
      </w:hyperlink>
      <w:r w:rsidRPr="007B32B4">
        <w:rPr>
          <w:rFonts w:asciiTheme="minorHAnsi" w:hAnsiTheme="minorHAnsi" w:cstheme="minorHAnsi"/>
          <w:b/>
          <w:bCs/>
          <w:u w:val="single"/>
        </w:rPr>
        <w:t> </w:t>
      </w:r>
      <w:r w:rsidRPr="00AD2F80">
        <w:rPr>
          <w:rFonts w:asciiTheme="minorHAnsi" w:hAnsiTheme="minorHAnsi" w:cstheme="minorHAnsi"/>
          <w:b/>
          <w:bCs/>
          <w:highlight w:val="green"/>
          <w:u w:val="single"/>
        </w:rPr>
        <w:t>India</w:t>
      </w:r>
      <w:r w:rsidRPr="00AD2F80">
        <w:rPr>
          <w:rFonts w:asciiTheme="minorHAnsi" w:hAnsiTheme="minorHAnsi" w:cstheme="minorHAnsi"/>
          <w:b/>
          <w:bCs/>
          <w:u w:val="single"/>
        </w:rPr>
        <w:t>’s</w:t>
      </w:r>
      <w:r w:rsidRPr="007B32B4">
        <w:rPr>
          <w:rFonts w:asciiTheme="minorHAnsi" w:hAnsiTheme="minorHAnsi" w:cstheme="minorHAnsi"/>
          <w:b/>
          <w:bCs/>
          <w:u w:val="single"/>
        </w:rPr>
        <w:t xml:space="preserve"> top court</w:t>
      </w:r>
      <w:r w:rsidRPr="00AD2F80">
        <w:rPr>
          <w:sz w:val="10"/>
        </w:rPr>
        <w:t xml:space="preserve"> to </w:t>
      </w:r>
      <w:r w:rsidRPr="00AD2F80">
        <w:rPr>
          <w:rFonts w:asciiTheme="minorHAnsi" w:hAnsiTheme="minorHAnsi" w:cstheme="minorHAnsi"/>
          <w:b/>
          <w:bCs/>
          <w:u w:val="single"/>
        </w:rPr>
        <w:t>prevent journalists from reporting covid-19 information</w:t>
      </w:r>
      <w:r w:rsidRPr="007B32B4">
        <w:rPr>
          <w:rFonts w:asciiTheme="minorHAnsi" w:hAnsiTheme="minorHAnsi" w:cstheme="minorHAnsi"/>
          <w:b/>
          <w:bCs/>
          <w:u w:val="single"/>
        </w:rPr>
        <w:t xml:space="preserve"> that the regime had not sanctioned</w:t>
      </w:r>
      <w:r w:rsidRPr="00AD2F80">
        <w:rPr>
          <w:sz w:val="10"/>
        </w:rPr>
        <w:t xml:space="preserve">. The Supreme Court denied the petition — but nevertheless directed the media to broadcast “the official version” of covid-19 developments. Meanwhile, </w:t>
      </w:r>
      <w:r w:rsidRPr="00AD2F80">
        <w:rPr>
          <w:rFonts w:asciiTheme="minorHAnsi" w:hAnsiTheme="minorHAnsi" w:cstheme="minorHAnsi"/>
          <w:b/>
          <w:bCs/>
          <w:u w:val="single"/>
        </w:rPr>
        <w:t>the government</w:t>
      </w:r>
      <w:r w:rsidRPr="00AD2F80">
        <w:rPr>
          <w:sz w:val="10"/>
        </w:rPr>
        <w:t xml:space="preserve"> has </w:t>
      </w:r>
      <w:hyperlink r:id="rId31" w:history="1">
        <w:r w:rsidRPr="00AD2F80">
          <w:rPr>
            <w:rFonts w:asciiTheme="minorHAnsi" w:hAnsiTheme="minorHAnsi" w:cstheme="minorHAnsi"/>
            <w:b/>
            <w:bCs/>
            <w:u w:val="single"/>
          </w:rPr>
          <w:t xml:space="preserve">filed </w:t>
        </w:r>
        <w:r w:rsidRPr="00AD2F80">
          <w:rPr>
            <w:rFonts w:asciiTheme="minorHAnsi" w:hAnsiTheme="minorHAnsi" w:cstheme="minorHAnsi"/>
            <w:b/>
            <w:bCs/>
            <w:highlight w:val="green"/>
            <w:u w:val="single"/>
          </w:rPr>
          <w:t>charges</w:t>
        </w:r>
      </w:hyperlink>
      <w:r w:rsidRPr="00AD2F80">
        <w:rPr>
          <w:rFonts w:asciiTheme="minorHAnsi" w:hAnsiTheme="minorHAnsi" w:cstheme="minorHAnsi"/>
          <w:b/>
          <w:bCs/>
          <w:highlight w:val="green"/>
          <w:u w:val="single"/>
        </w:rPr>
        <w:t> </w:t>
      </w:r>
      <w:r w:rsidRPr="007B32B4">
        <w:rPr>
          <w:rFonts w:asciiTheme="minorHAnsi" w:hAnsiTheme="minorHAnsi" w:cstheme="minorHAnsi"/>
          <w:b/>
          <w:bCs/>
          <w:highlight w:val="green"/>
          <w:u w:val="single"/>
        </w:rPr>
        <w:t>against</w:t>
      </w:r>
      <w:r w:rsidRPr="00AD2F80">
        <w:rPr>
          <w:sz w:val="10"/>
        </w:rPr>
        <w:t xml:space="preserve"> and arrested dozens of </w:t>
      </w:r>
      <w:r w:rsidRPr="007B32B4">
        <w:rPr>
          <w:rFonts w:asciiTheme="minorHAnsi" w:hAnsiTheme="minorHAnsi" w:cstheme="minorHAnsi"/>
          <w:b/>
          <w:bCs/>
          <w:highlight w:val="green"/>
          <w:u w:val="single"/>
        </w:rPr>
        <w:t>journalists reporting</w:t>
      </w:r>
      <w:r w:rsidRPr="00AD2F80">
        <w:rPr>
          <w:sz w:val="10"/>
        </w:rPr>
        <w:t xml:space="preserve"> on the </w:t>
      </w:r>
      <w:r w:rsidRPr="007B32B4">
        <w:rPr>
          <w:rFonts w:asciiTheme="minorHAnsi" w:hAnsiTheme="minorHAnsi" w:cstheme="minorHAnsi"/>
          <w:b/>
          <w:bCs/>
          <w:u w:val="single"/>
        </w:rPr>
        <w:t xml:space="preserve">government’s </w:t>
      </w:r>
      <w:r w:rsidRPr="00AD2F80">
        <w:rPr>
          <w:rFonts w:asciiTheme="minorHAnsi" w:hAnsiTheme="minorHAnsi" w:cstheme="minorHAnsi"/>
          <w:b/>
          <w:bCs/>
          <w:u w:val="single"/>
        </w:rPr>
        <w:t xml:space="preserve">mismanagement of </w:t>
      </w:r>
      <w:r w:rsidRPr="00AD2F80">
        <w:rPr>
          <w:rFonts w:asciiTheme="minorHAnsi" w:hAnsiTheme="minorHAnsi" w:cstheme="minorHAnsi"/>
          <w:b/>
          <w:bCs/>
          <w:highlight w:val="green"/>
          <w:u w:val="single"/>
        </w:rPr>
        <w:t>the</w:t>
      </w:r>
      <w:r w:rsidRPr="00AD2F80">
        <w:rPr>
          <w:rFonts w:asciiTheme="minorHAnsi" w:hAnsiTheme="minorHAnsi" w:cstheme="minorHAnsi"/>
          <w:b/>
          <w:bCs/>
          <w:u w:val="single"/>
        </w:rPr>
        <w:t xml:space="preserve"> coronavirus </w:t>
      </w:r>
      <w:r w:rsidRPr="007B32B4">
        <w:rPr>
          <w:rFonts w:asciiTheme="minorHAnsi" w:hAnsiTheme="minorHAnsi" w:cstheme="minorHAnsi"/>
          <w:b/>
          <w:bCs/>
          <w:highlight w:val="green"/>
          <w:u w:val="single"/>
        </w:rPr>
        <w:t>crisis</w:t>
      </w:r>
      <w:r w:rsidRPr="007B32B4">
        <w:rPr>
          <w:rFonts w:asciiTheme="minorHAnsi" w:hAnsiTheme="minorHAnsi" w:cstheme="minorHAnsi"/>
          <w:b/>
          <w:bCs/>
          <w:u w:val="single"/>
        </w:rPr>
        <w:t xml:space="preserve">, whether that was </w:t>
      </w:r>
      <w:r w:rsidRPr="00AD2F80">
        <w:rPr>
          <w:rFonts w:asciiTheme="minorHAnsi" w:hAnsiTheme="minorHAnsi" w:cstheme="minorHAnsi"/>
          <w:b/>
          <w:bCs/>
          <w:u w:val="single"/>
        </w:rPr>
        <w:t>about</w:t>
      </w:r>
      <w:r w:rsidRPr="00AD2F80">
        <w:rPr>
          <w:sz w:val="10"/>
        </w:rPr>
        <w:t xml:space="preserve"> the urban </w:t>
      </w:r>
      <w:hyperlink r:id="rId32" w:history="1">
        <w:r w:rsidRPr="00AD2F80">
          <w:rPr>
            <w:rStyle w:val="Hyperlink"/>
            <w:sz w:val="10"/>
          </w:rPr>
          <w:t>migrant crisis</w:t>
        </w:r>
      </w:hyperlink>
      <w:r w:rsidRPr="00AD2F80">
        <w:rPr>
          <w:sz w:val="10"/>
        </w:rPr>
        <w:t xml:space="preserve"> caused by the regime’s abrupt lockdown at the start of the pandemic; dire conditions at quarantine centers; or the shortage of oxygen and other key medical supplies. Following Drèze and Sen’s logic about famines, this quashing of a free press has both prevented the government from accessing accurate information about how the pandemic was unfolding on the ground and reduced its sense of public accountability. </w:t>
      </w:r>
      <w:hyperlink r:id="rId33" w:history="1">
        <w:r w:rsidRPr="00AD2F80">
          <w:rPr>
            <w:rStyle w:val="Hyperlink"/>
            <w:sz w:val="10"/>
          </w:rPr>
          <w:t>Millions of people in India's crowded slums can't keep each other at a distance during a pandemic lockdown</w:t>
        </w:r>
      </w:hyperlink>
      <w:r w:rsidRPr="00AD2F80">
        <w:rPr>
          <w:sz w:val="10"/>
        </w:rPr>
        <w:t xml:space="preserve"> The In February, the government announced controversial</w:t>
      </w:r>
      <w:hyperlink r:id="rId34" w:history="1">
        <w:r w:rsidRPr="00AD2F80">
          <w:rPr>
            <w:rStyle w:val="Hyperlink"/>
            <w:sz w:val="10"/>
          </w:rPr>
          <w:t> new rules covering digital publishing</w:t>
        </w:r>
      </w:hyperlink>
      <w:r w:rsidRPr="00AD2F80">
        <w:rPr>
          <w:sz w:val="10"/>
        </w:rPr>
        <w:t> that give officials the power to block stories from being published or to shut down entire websites. In the past few weeks, the government has </w:t>
      </w:r>
      <w:hyperlink r:id="rId35" w:history="1">
        <w:r w:rsidRPr="00AD2F80">
          <w:rPr>
            <w:rStyle w:val="Hyperlink"/>
            <w:sz w:val="10"/>
          </w:rPr>
          <w:t>pressured social media platforms such as Facebook, Instagram, Twitter to remove posts critical of the government</w:t>
        </w:r>
      </w:hyperlink>
      <w:r w:rsidRPr="00AD2F80">
        <w:rPr>
          <w:sz w:val="10"/>
        </w:rPr>
        <w:t>. Many posts — including those with the trending hashtag #ResignModi — have disappeared and mysteriously reappeared. In India’s largest state, Uttar Pradesh, one man took to Twitter to locate oxygen for an ailing family member, who subsequently died. The </w:t>
      </w:r>
      <w:hyperlink r:id="rId36" w:history="1">
        <w:r w:rsidRPr="00AD2F80">
          <w:rPr>
            <w:rStyle w:val="Hyperlink"/>
            <w:sz w:val="10"/>
          </w:rPr>
          <w:t>police charged him with circulating misinformation</w:t>
        </w:r>
      </w:hyperlink>
      <w:r w:rsidRPr="00AD2F80">
        <w:rPr>
          <w:sz w:val="10"/>
        </w:rPr>
        <w:t xml:space="preserve"> “with the intent to cause fear or alarm.” </w:t>
      </w:r>
      <w:r w:rsidRPr="00AD2F80">
        <w:rPr>
          <w:rFonts w:asciiTheme="minorHAnsi" w:hAnsiTheme="minorHAnsi" w:cstheme="minorHAnsi"/>
          <w:b/>
          <w:bCs/>
          <w:u w:val="single"/>
        </w:rPr>
        <w:t>These</w:t>
      </w:r>
      <w:r w:rsidRPr="007B32B4">
        <w:rPr>
          <w:rFonts w:asciiTheme="minorHAnsi" w:hAnsiTheme="minorHAnsi" w:cstheme="minorHAnsi"/>
          <w:b/>
          <w:bCs/>
          <w:u w:val="single"/>
        </w:rPr>
        <w:t xml:space="preserve"> attacks</w:t>
      </w:r>
      <w:r w:rsidRPr="00AD2F80">
        <w:rPr>
          <w:sz w:val="10"/>
        </w:rPr>
        <w:t xml:space="preserve"> on free speech </w:t>
      </w:r>
      <w:r w:rsidRPr="00AD2F80">
        <w:rPr>
          <w:rFonts w:asciiTheme="minorHAnsi" w:hAnsiTheme="minorHAnsi" w:cstheme="minorHAnsi"/>
          <w:b/>
          <w:bCs/>
          <w:u w:val="single"/>
        </w:rPr>
        <w:t>are</w:t>
      </w:r>
      <w:r w:rsidRPr="00AD2F80">
        <w:rPr>
          <w:sz w:val="10"/>
        </w:rPr>
        <w:t xml:space="preserve"> all the </w:t>
      </w:r>
      <w:r w:rsidRPr="007B32B4">
        <w:rPr>
          <w:rFonts w:asciiTheme="minorHAnsi" w:hAnsiTheme="minorHAnsi" w:cstheme="minorHAnsi"/>
          <w:b/>
          <w:bCs/>
          <w:u w:val="single"/>
        </w:rPr>
        <w:t xml:space="preserve">more </w:t>
      </w:r>
      <w:r w:rsidRPr="00AD2F80">
        <w:rPr>
          <w:rFonts w:asciiTheme="minorHAnsi" w:hAnsiTheme="minorHAnsi" w:cstheme="minorHAnsi"/>
          <w:b/>
          <w:bCs/>
          <w:u w:val="single"/>
        </w:rPr>
        <w:t>dangerous because</w:t>
      </w:r>
      <w:r w:rsidRPr="007B32B4">
        <w:rPr>
          <w:rFonts w:asciiTheme="minorHAnsi" w:hAnsiTheme="minorHAnsi" w:cstheme="minorHAnsi"/>
          <w:b/>
          <w:bCs/>
          <w:u w:val="single"/>
        </w:rPr>
        <w:t xml:space="preserve"> other key </w:t>
      </w:r>
      <w:r w:rsidRPr="007B32B4">
        <w:rPr>
          <w:rFonts w:asciiTheme="minorHAnsi" w:hAnsiTheme="minorHAnsi" w:cstheme="minorHAnsi"/>
          <w:b/>
          <w:bCs/>
          <w:highlight w:val="green"/>
          <w:u w:val="single"/>
        </w:rPr>
        <w:t>democratic</w:t>
      </w:r>
      <w:r w:rsidRPr="007B32B4">
        <w:rPr>
          <w:rFonts w:asciiTheme="minorHAnsi" w:hAnsiTheme="minorHAnsi" w:cstheme="minorHAnsi"/>
          <w:b/>
          <w:bCs/>
          <w:u w:val="single"/>
        </w:rPr>
        <w:t xml:space="preserve"> watchdog </w:t>
      </w:r>
      <w:r w:rsidRPr="007B32B4">
        <w:rPr>
          <w:rFonts w:asciiTheme="minorHAnsi" w:hAnsiTheme="minorHAnsi" w:cstheme="minorHAnsi"/>
          <w:b/>
          <w:bCs/>
          <w:highlight w:val="green"/>
          <w:u w:val="single"/>
        </w:rPr>
        <w:t>institutions</w:t>
      </w:r>
      <w:r w:rsidRPr="00AD2F80">
        <w:rPr>
          <w:sz w:val="10"/>
        </w:rPr>
        <w:t xml:space="preserve"> — for example, an active </w:t>
      </w:r>
      <w:hyperlink r:id="rId37" w:history="1">
        <w:r w:rsidRPr="00AD2F80">
          <w:rPr>
            <w:rStyle w:val="Hyperlink"/>
            <w:sz w:val="10"/>
          </w:rPr>
          <w:t>political opposition</w:t>
        </w:r>
      </w:hyperlink>
      <w:r w:rsidRPr="00AD2F80">
        <w:rPr>
          <w:sz w:val="10"/>
        </w:rPr>
        <w:t xml:space="preserve"> — </w:t>
      </w:r>
      <w:r w:rsidRPr="007B32B4">
        <w:rPr>
          <w:rFonts w:asciiTheme="minorHAnsi" w:hAnsiTheme="minorHAnsi" w:cstheme="minorHAnsi"/>
          <w:b/>
          <w:bCs/>
          <w:highlight w:val="green"/>
          <w:u w:val="single"/>
        </w:rPr>
        <w:t>are weak</w:t>
      </w:r>
      <w:r w:rsidRPr="00AD2F80">
        <w:rPr>
          <w:sz w:val="10"/>
        </w:rPr>
        <w:t>. India has protected the freedom of speech, until now BJP government extended its power to censor The freedom of speech, including the right to critique, has been at the core of Indian nationalism, forged during resistance to British colonialism. The Modi regime’s </w:t>
      </w:r>
      <w:hyperlink r:id="rId38" w:history="1">
        <w:r w:rsidRPr="00AD2F80">
          <w:rPr>
            <w:rStyle w:val="Hyperlink"/>
            <w:sz w:val="10"/>
          </w:rPr>
          <w:t>exclusionary Hindu nationalism</w:t>
        </w:r>
      </w:hyperlink>
      <w:r w:rsidRPr="00AD2F80">
        <w:rPr>
          <w:sz w:val="10"/>
        </w:rPr>
        <w:t> deviates from that history. Muzzling free speech has been </w:t>
      </w:r>
      <w:hyperlink r:id="rId39" w:history="1">
        <w:r w:rsidRPr="00AD2F80">
          <w:rPr>
            <w:rStyle w:val="Hyperlink"/>
            <w:sz w:val="10"/>
          </w:rPr>
          <w:t>deadly</w:t>
        </w:r>
      </w:hyperlink>
      <w:r w:rsidRPr="00AD2F80">
        <w:rPr>
          <w:sz w:val="10"/>
        </w:rPr>
        <w:t xml:space="preserve"> during the pandemic. Today </w:t>
      </w:r>
      <w:r w:rsidRPr="007B32B4">
        <w:rPr>
          <w:rFonts w:asciiTheme="minorHAnsi" w:hAnsiTheme="minorHAnsi" w:cstheme="minorHAnsi"/>
          <w:b/>
          <w:bCs/>
          <w:highlight w:val="green"/>
          <w:u w:val="single"/>
        </w:rPr>
        <w:t>the scale of</w:t>
      </w:r>
      <w:r w:rsidRPr="007B32B4">
        <w:rPr>
          <w:rFonts w:asciiTheme="minorHAnsi" w:hAnsiTheme="minorHAnsi" w:cstheme="minorHAnsi"/>
          <w:b/>
          <w:bCs/>
          <w:u w:val="single"/>
        </w:rPr>
        <w:t xml:space="preserve"> the </w:t>
      </w:r>
      <w:r w:rsidRPr="007B32B4">
        <w:rPr>
          <w:rFonts w:asciiTheme="minorHAnsi" w:hAnsiTheme="minorHAnsi" w:cstheme="minorHAnsi"/>
          <w:b/>
          <w:bCs/>
          <w:highlight w:val="green"/>
          <w:u w:val="single"/>
        </w:rPr>
        <w:t>covid</w:t>
      </w:r>
      <w:r w:rsidRPr="007B32B4">
        <w:rPr>
          <w:rFonts w:asciiTheme="minorHAnsi" w:hAnsiTheme="minorHAnsi" w:cstheme="minorHAnsi"/>
          <w:b/>
          <w:bCs/>
          <w:u w:val="single"/>
        </w:rPr>
        <w:t xml:space="preserve">-19 </w:t>
      </w:r>
      <w:r w:rsidRPr="00AD2F80">
        <w:rPr>
          <w:rFonts w:asciiTheme="minorHAnsi" w:hAnsiTheme="minorHAnsi" w:cstheme="minorHAnsi"/>
          <w:b/>
          <w:bCs/>
          <w:u w:val="single"/>
        </w:rPr>
        <w:t>crisis</w:t>
      </w:r>
      <w:r w:rsidRPr="00AD2F80">
        <w:rPr>
          <w:sz w:val="10"/>
        </w:rPr>
        <w:t xml:space="preserve"> that </w:t>
      </w:r>
      <w:r w:rsidRPr="00AD2F80">
        <w:rPr>
          <w:rFonts w:asciiTheme="minorHAnsi" w:hAnsiTheme="minorHAnsi" w:cstheme="minorHAnsi"/>
          <w:b/>
          <w:bCs/>
          <w:u w:val="single"/>
        </w:rPr>
        <w:t>continues</w:t>
      </w:r>
      <w:r w:rsidRPr="007B32B4">
        <w:rPr>
          <w:rFonts w:asciiTheme="minorHAnsi" w:hAnsiTheme="minorHAnsi" w:cstheme="minorHAnsi"/>
          <w:b/>
          <w:bCs/>
          <w:u w:val="single"/>
        </w:rPr>
        <w:t xml:space="preserve"> to burn </w:t>
      </w:r>
      <w:r w:rsidRPr="00AD2F80">
        <w:rPr>
          <w:rFonts w:asciiTheme="minorHAnsi" w:hAnsiTheme="minorHAnsi" w:cstheme="minorHAnsi"/>
          <w:b/>
          <w:bCs/>
          <w:u w:val="single"/>
        </w:rPr>
        <w:t xml:space="preserve">across India </w:t>
      </w:r>
      <w:r w:rsidRPr="007B32B4">
        <w:rPr>
          <w:rFonts w:asciiTheme="minorHAnsi" w:hAnsiTheme="minorHAnsi" w:cstheme="minorHAnsi"/>
          <w:b/>
          <w:bCs/>
          <w:highlight w:val="green"/>
          <w:u w:val="single"/>
        </w:rPr>
        <w:t>remains unknown</w:t>
      </w:r>
      <w:r w:rsidRPr="007B32B4">
        <w:rPr>
          <w:rFonts w:asciiTheme="minorHAnsi" w:hAnsiTheme="minorHAnsi" w:cstheme="minorHAnsi"/>
          <w:b/>
          <w:bCs/>
          <w:u w:val="single"/>
        </w:rPr>
        <w:t xml:space="preserve">. </w:t>
      </w:r>
      <w:r w:rsidRPr="00AD2F80">
        <w:rPr>
          <w:sz w:val="10"/>
        </w:rPr>
        <w:t>Experts </w:t>
      </w:r>
      <w:hyperlink r:id="rId40" w:history="1">
        <w:r w:rsidRPr="00AD2F80">
          <w:rPr>
            <w:rStyle w:val="Hyperlink"/>
            <w:sz w:val="10"/>
          </w:rPr>
          <w:t>warn</w:t>
        </w:r>
      </w:hyperlink>
      <w:r w:rsidRPr="00AD2F80">
        <w:rPr>
          <w:sz w:val="10"/>
        </w:rPr>
        <w:t> that death tolls are likely many times the official reports. Scientists remain unclear about how well each of the vaccines work against the delta strain. In the United States, </w:t>
      </w:r>
      <w:hyperlink r:id="rId41" w:history="1">
        <w:r w:rsidRPr="00AD2F80">
          <w:rPr>
            <w:rStyle w:val="Hyperlink"/>
            <w:sz w:val="10"/>
          </w:rPr>
          <w:t>concerns</w:t>
        </w:r>
      </w:hyperlink>
      <w:r w:rsidRPr="00AD2F80">
        <w:rPr>
          <w:sz w:val="10"/>
        </w:rPr>
        <w:t xml:space="preserve"> about a new surge are growing. </w:t>
      </w:r>
      <w:r w:rsidRPr="00AD2F80">
        <w:rPr>
          <w:rStyle w:val="StyleUnderline"/>
        </w:rPr>
        <w:t xml:space="preserve">A </w:t>
      </w:r>
      <w:r w:rsidRPr="00AD2F80">
        <w:rPr>
          <w:rStyle w:val="StyleUnderline"/>
          <w:highlight w:val="green"/>
        </w:rPr>
        <w:t>free</w:t>
      </w:r>
      <w:r w:rsidRPr="00AD2F80">
        <w:rPr>
          <w:rStyle w:val="StyleUnderline"/>
        </w:rPr>
        <w:t xml:space="preserve"> </w:t>
      </w:r>
      <w:r w:rsidRPr="00AD2F80">
        <w:rPr>
          <w:rStyle w:val="StyleUnderline"/>
          <w:highlight w:val="green"/>
        </w:rPr>
        <w:t xml:space="preserve">press </w:t>
      </w:r>
      <w:r w:rsidRPr="00AD2F80">
        <w:rPr>
          <w:rStyle w:val="StyleUnderline"/>
        </w:rPr>
        <w:t xml:space="preserve">could not have prevented the pandemic. But it </w:t>
      </w:r>
      <w:r w:rsidRPr="00AD2F80">
        <w:rPr>
          <w:rStyle w:val="StyleUnderline"/>
          <w:highlight w:val="green"/>
        </w:rPr>
        <w:t>could have</w:t>
      </w:r>
      <w:r w:rsidRPr="00AD2F80">
        <w:rPr>
          <w:rStyle w:val="StyleUnderline"/>
        </w:rPr>
        <w:t xml:space="preserve"> both </w:t>
      </w:r>
      <w:r w:rsidRPr="00AD2F80">
        <w:rPr>
          <w:rStyle w:val="StyleUnderline"/>
          <w:highlight w:val="green"/>
        </w:rPr>
        <w:t>provided</w:t>
      </w:r>
      <w:r w:rsidRPr="00AD2F80">
        <w:rPr>
          <w:rStyle w:val="StyleUnderline"/>
        </w:rPr>
        <w:t xml:space="preserve"> critical early </w:t>
      </w:r>
      <w:r w:rsidRPr="00AD2F80">
        <w:rPr>
          <w:rStyle w:val="StyleUnderline"/>
          <w:highlight w:val="green"/>
        </w:rPr>
        <w:t>information</w:t>
      </w:r>
      <w:r w:rsidRPr="00AD2F80">
        <w:rPr>
          <w:rStyle w:val="StyleUnderline"/>
        </w:rPr>
        <w:t xml:space="preserve"> </w:t>
      </w:r>
      <w:r w:rsidRPr="00AD2F80">
        <w:rPr>
          <w:rStyle w:val="StyleUnderline"/>
          <w:highlight w:val="green"/>
        </w:rPr>
        <w:t>about the</w:t>
      </w:r>
      <w:r w:rsidRPr="00AD2F80">
        <w:rPr>
          <w:rStyle w:val="StyleUnderline"/>
        </w:rPr>
        <w:t xml:space="preserve"> unfolding </w:t>
      </w:r>
      <w:r w:rsidRPr="00AD2F80">
        <w:rPr>
          <w:rStyle w:val="StyleUnderline"/>
          <w:highlight w:val="green"/>
        </w:rPr>
        <w:t>second wave</w:t>
      </w:r>
      <w:r w:rsidRPr="00AD2F80">
        <w:rPr>
          <w:rStyle w:val="StyleUnderline"/>
        </w:rPr>
        <w:t xml:space="preserve"> of virus infections </w:t>
      </w:r>
      <w:r w:rsidRPr="00AD2F80">
        <w:rPr>
          <w:rStyle w:val="StyleUnderline"/>
          <w:highlight w:val="green"/>
        </w:rPr>
        <w:t>and put pressure on</w:t>
      </w:r>
      <w:r w:rsidRPr="00AD2F80">
        <w:rPr>
          <w:rStyle w:val="StyleUnderline"/>
        </w:rPr>
        <w:t xml:space="preserve"> the </w:t>
      </w:r>
      <w:r w:rsidRPr="00AD2F80">
        <w:rPr>
          <w:rStyle w:val="StyleUnderline"/>
          <w:highlight w:val="green"/>
        </w:rPr>
        <w:t>government</w:t>
      </w:r>
      <w:r w:rsidRPr="00AD2F80">
        <w:rPr>
          <w:rStyle w:val="StyleUnderline"/>
        </w:rPr>
        <w:t xml:space="preserve"> to take </w:t>
      </w:r>
      <w:r w:rsidRPr="00AD2F80">
        <w:rPr>
          <w:rStyle w:val="StyleUnderline"/>
          <w:highlight w:val="green"/>
        </w:rPr>
        <w:t>action</w:t>
      </w:r>
      <w:r w:rsidRPr="00AD2F80">
        <w:rPr>
          <w:sz w:val="10"/>
        </w:rPr>
        <w:t>. This would have likely reduced the public health tragedy.</w:t>
      </w:r>
    </w:p>
    <w:p w14:paraId="50D83467" w14:textId="77777777" w:rsidR="00CD1BCB" w:rsidRPr="00AB679D" w:rsidRDefault="00CD1BCB" w:rsidP="00CD1BCB">
      <w:pPr>
        <w:pStyle w:val="Heading4"/>
        <w:rPr>
          <w:rFonts w:asciiTheme="minorHAnsi" w:hAnsiTheme="minorHAnsi" w:cstheme="minorHAnsi"/>
        </w:rPr>
      </w:pPr>
      <w:r>
        <w:rPr>
          <w:rFonts w:asciiTheme="minorHAnsi" w:hAnsiTheme="minorHAnsi" w:cstheme="minorHAnsi"/>
        </w:rPr>
        <w:t xml:space="preserve">The second wave and </w:t>
      </w:r>
      <w:r w:rsidRPr="001C23AD">
        <w:rPr>
          <w:rFonts w:asciiTheme="minorHAnsi" w:hAnsiTheme="minorHAnsi" w:cstheme="minorHAnsi"/>
          <w:u w:val="single"/>
        </w:rPr>
        <w:t>lack of</w:t>
      </w:r>
      <w:r>
        <w:rPr>
          <w:rFonts w:asciiTheme="minorHAnsi" w:hAnsiTheme="minorHAnsi" w:cstheme="minorHAnsi"/>
          <w:u w:val="single"/>
        </w:rPr>
        <w:t xml:space="preserve"> journalistic freedom</w:t>
      </w:r>
      <w:r>
        <w:rPr>
          <w:rFonts w:asciiTheme="minorHAnsi" w:hAnsiTheme="minorHAnsi" w:cstheme="minorHAnsi"/>
        </w:rPr>
        <w:t xml:space="preserve"> revives IndoPak escalation. </w:t>
      </w:r>
    </w:p>
    <w:p w14:paraId="115F26F7" w14:textId="77777777" w:rsidR="00CD1BCB" w:rsidRPr="00AB679D" w:rsidRDefault="00CD1BCB" w:rsidP="00CD1BCB">
      <w:pPr>
        <w:rPr>
          <w:rFonts w:asciiTheme="minorHAnsi" w:hAnsiTheme="minorHAnsi" w:cstheme="minorHAnsi"/>
        </w:rPr>
      </w:pPr>
      <w:r w:rsidRPr="00AB679D">
        <w:rPr>
          <w:rStyle w:val="Style13ptBold"/>
          <w:rFonts w:asciiTheme="minorHAnsi" w:hAnsiTheme="minorHAnsi" w:cstheme="minorHAnsi"/>
        </w:rPr>
        <w:t>Somos 20</w:t>
      </w:r>
      <w:r w:rsidRPr="00AB679D">
        <w:rPr>
          <w:rFonts w:asciiTheme="minorHAnsi" w:hAnsiTheme="minorHAnsi" w:cstheme="minorHAnsi"/>
        </w:rPr>
        <w:t xml:space="preserve"> </w:t>
      </w:r>
      <w:r w:rsidRPr="001C23AD">
        <w:rPr>
          <w:rFonts w:asciiTheme="minorHAnsi" w:hAnsiTheme="minorHAnsi" w:cstheme="minorHAnsi"/>
          <w:sz w:val="18"/>
          <w:szCs w:val="18"/>
        </w:rPr>
        <w:t xml:space="preserve">[Christy Somos, December 17, 2020, “COVID-19 has escalated armed conflict in India, Pakistan, Iraq, Libya and the Philippines, study finds,” </w:t>
      </w:r>
      <w:hyperlink r:id="rId42" w:history="1">
        <w:r w:rsidRPr="001C23AD">
          <w:rPr>
            <w:rStyle w:val="Hyperlink"/>
            <w:rFonts w:asciiTheme="minorHAnsi" w:hAnsiTheme="minorHAnsi" w:cstheme="minorHAnsi"/>
            <w:sz w:val="18"/>
            <w:szCs w:val="18"/>
          </w:rPr>
          <w:t>https://www.ctvnews.ca/world/covid-19-has-escalated-armed-conflict-in-india-pakistan-iraq-libya-and-the-philippines-study-finds-1.5236738 //</w:t>
        </w:r>
      </w:hyperlink>
      <w:r w:rsidRPr="001C23AD">
        <w:rPr>
          <w:rFonts w:asciiTheme="minorHAnsi" w:hAnsiTheme="minorHAnsi" w:cstheme="minorHAnsi"/>
          <w:sz w:val="18"/>
          <w:szCs w:val="18"/>
        </w:rPr>
        <w:t xml:space="preserve"> JB</w:t>
      </w:r>
      <w:r>
        <w:rPr>
          <w:rFonts w:asciiTheme="minorHAnsi" w:hAnsiTheme="minorHAnsi" w:cstheme="minorHAnsi"/>
          <w:sz w:val="18"/>
          <w:szCs w:val="18"/>
        </w:rPr>
        <w:t xml:space="preserve"> Recut by Lex AKo</w:t>
      </w:r>
      <w:r w:rsidRPr="001C23AD">
        <w:rPr>
          <w:rFonts w:asciiTheme="minorHAnsi" w:hAnsiTheme="minorHAnsi" w:cstheme="minorHAnsi"/>
          <w:sz w:val="18"/>
          <w:szCs w:val="18"/>
        </w:rPr>
        <w:t>]</w:t>
      </w:r>
    </w:p>
    <w:p w14:paraId="0A669984" w14:textId="77777777" w:rsidR="00CD1BCB" w:rsidRPr="00343931" w:rsidRDefault="00CD1BCB" w:rsidP="00CD1BCB">
      <w:pPr>
        <w:rPr>
          <w:sz w:val="12"/>
        </w:rPr>
      </w:pPr>
      <w:r w:rsidRPr="00AD2F80">
        <w:rPr>
          <w:rFonts w:asciiTheme="minorHAnsi" w:hAnsiTheme="minorHAnsi" w:cstheme="minorHAnsi"/>
          <w:sz w:val="12"/>
        </w:rPr>
        <w:t xml:space="preserve">INDIA </w:t>
      </w:r>
      <w:r w:rsidRPr="00AB679D">
        <w:rPr>
          <w:rFonts w:asciiTheme="minorHAnsi" w:hAnsiTheme="minorHAnsi" w:cstheme="minorHAnsi"/>
          <w:b/>
          <w:bCs/>
          <w:highlight w:val="green"/>
          <w:u w:val="single"/>
        </w:rPr>
        <w:t>India saw</w:t>
      </w:r>
      <w:r w:rsidRPr="006C4F77">
        <w:rPr>
          <w:rFonts w:asciiTheme="minorHAnsi" w:hAnsiTheme="minorHAnsi" w:cstheme="minorHAnsi"/>
          <w:b/>
          <w:bCs/>
          <w:u w:val="single"/>
        </w:rPr>
        <w:t xml:space="preserve"> a </w:t>
      </w:r>
      <w:r w:rsidRPr="00AB679D">
        <w:rPr>
          <w:rFonts w:asciiTheme="minorHAnsi" w:hAnsiTheme="minorHAnsi" w:cstheme="minorHAnsi"/>
          <w:b/>
          <w:bCs/>
          <w:highlight w:val="green"/>
          <w:u w:val="single"/>
        </w:rPr>
        <w:t>rise in</w:t>
      </w:r>
      <w:r w:rsidRPr="006C4F77">
        <w:rPr>
          <w:rFonts w:asciiTheme="minorHAnsi" w:hAnsiTheme="minorHAnsi" w:cstheme="minorHAnsi"/>
          <w:b/>
          <w:bCs/>
          <w:u w:val="single"/>
        </w:rPr>
        <w:t xml:space="preserve"> armed </w:t>
      </w:r>
      <w:r w:rsidRPr="00AB679D">
        <w:rPr>
          <w:rFonts w:asciiTheme="minorHAnsi" w:hAnsiTheme="minorHAnsi" w:cstheme="minorHAnsi"/>
          <w:b/>
          <w:bCs/>
          <w:highlight w:val="green"/>
          <w:u w:val="single"/>
        </w:rPr>
        <w:t>conflict</w:t>
      </w:r>
      <w:r w:rsidRPr="006C4F77">
        <w:rPr>
          <w:rFonts w:asciiTheme="minorHAnsi" w:hAnsiTheme="minorHAnsi" w:cstheme="minorHAnsi"/>
          <w:b/>
          <w:bCs/>
          <w:u w:val="single"/>
        </w:rPr>
        <w:t xml:space="preserve"> during the study period, with violent clashes in the Kashmir region between Kashmiri separatists facing off against the Indian military, as well as </w:t>
      </w:r>
      <w:r w:rsidRPr="00AB679D">
        <w:rPr>
          <w:rFonts w:asciiTheme="minorHAnsi" w:hAnsiTheme="minorHAnsi" w:cstheme="minorHAnsi"/>
          <w:b/>
          <w:bCs/>
          <w:u w:val="single"/>
        </w:rPr>
        <w:t xml:space="preserve">conflicts </w:t>
      </w:r>
      <w:r w:rsidRPr="00AB679D">
        <w:rPr>
          <w:rFonts w:asciiTheme="minorHAnsi" w:hAnsiTheme="minorHAnsi" w:cstheme="minorHAnsi"/>
          <w:b/>
          <w:bCs/>
          <w:highlight w:val="green"/>
          <w:u w:val="single"/>
        </w:rPr>
        <w:t>between Pakistan</w:t>
      </w:r>
      <w:r w:rsidRPr="00706527">
        <w:rPr>
          <w:rFonts w:asciiTheme="minorHAnsi" w:hAnsiTheme="minorHAnsi" w:cstheme="minorHAnsi"/>
          <w:b/>
          <w:bCs/>
          <w:u w:val="single"/>
        </w:rPr>
        <w:t xml:space="preserve"> and India</w:t>
      </w:r>
      <w:r w:rsidRPr="00AB679D">
        <w:rPr>
          <w:rFonts w:asciiTheme="minorHAnsi" w:hAnsiTheme="minorHAnsi" w:cstheme="minorHAnsi"/>
          <w:b/>
          <w:bCs/>
          <w:u w:val="single"/>
        </w:rPr>
        <w:t xml:space="preserve">. </w:t>
      </w:r>
      <w:r w:rsidRPr="00AD2F80">
        <w:rPr>
          <w:rFonts w:asciiTheme="minorHAnsi" w:hAnsiTheme="minorHAnsi" w:cstheme="minorHAnsi"/>
          <w:sz w:val="12"/>
        </w:rPr>
        <w:t xml:space="preserve">“So what mostly drove the increase in conflict intensity…were basically due to two factors,” Ide said. “The first being that </w:t>
      </w:r>
      <w:r w:rsidRPr="006C4F77">
        <w:rPr>
          <w:rFonts w:asciiTheme="minorHAnsi" w:hAnsiTheme="minorHAnsi" w:cstheme="minorHAnsi"/>
          <w:b/>
          <w:bCs/>
          <w:u w:val="single"/>
        </w:rPr>
        <w:t xml:space="preserve">there is some evidence that </w:t>
      </w:r>
      <w:r w:rsidRPr="00AB679D">
        <w:rPr>
          <w:rFonts w:asciiTheme="minorHAnsi" w:hAnsiTheme="minorHAnsi" w:cstheme="minorHAnsi"/>
          <w:b/>
          <w:bCs/>
          <w:highlight w:val="green"/>
          <w:u w:val="single"/>
        </w:rPr>
        <w:t xml:space="preserve">Pakistan </w:t>
      </w:r>
      <w:r w:rsidRPr="00AD2F80">
        <w:rPr>
          <w:rFonts w:asciiTheme="minorHAnsi" w:hAnsiTheme="minorHAnsi" w:cstheme="minorHAnsi"/>
          <w:b/>
          <w:bCs/>
          <w:highlight w:val="green"/>
          <w:u w:val="single"/>
        </w:rPr>
        <w:t>sponsors</w:t>
      </w:r>
      <w:r w:rsidRPr="006C4F77">
        <w:rPr>
          <w:rFonts w:asciiTheme="minorHAnsi" w:hAnsiTheme="minorHAnsi" w:cstheme="minorHAnsi"/>
          <w:b/>
          <w:bCs/>
          <w:u w:val="single"/>
        </w:rPr>
        <w:t xml:space="preserve"> or supports these </w:t>
      </w:r>
      <w:r w:rsidRPr="00AD2F80">
        <w:rPr>
          <w:rFonts w:asciiTheme="minorHAnsi" w:hAnsiTheme="minorHAnsi" w:cstheme="minorHAnsi"/>
          <w:b/>
          <w:bCs/>
          <w:highlight w:val="green"/>
          <w:u w:val="single"/>
        </w:rPr>
        <w:t>insurgents</w:t>
      </w:r>
      <w:r w:rsidRPr="006C4F77">
        <w:rPr>
          <w:rFonts w:asciiTheme="minorHAnsi" w:hAnsiTheme="minorHAnsi" w:cstheme="minorHAnsi"/>
          <w:b/>
          <w:bCs/>
          <w:u w:val="single"/>
        </w:rPr>
        <w:t xml:space="preserve"> in Kashmir, </w:t>
      </w:r>
      <w:r w:rsidRPr="00AD2F80">
        <w:rPr>
          <w:rFonts w:asciiTheme="minorHAnsi" w:hAnsiTheme="minorHAnsi" w:cstheme="minorHAnsi"/>
          <w:b/>
          <w:bCs/>
          <w:highlight w:val="green"/>
          <w:u w:val="single"/>
        </w:rPr>
        <w:t>to</w:t>
      </w:r>
      <w:r w:rsidRPr="006C4F77">
        <w:rPr>
          <w:rFonts w:asciiTheme="minorHAnsi" w:hAnsiTheme="minorHAnsi" w:cstheme="minorHAnsi"/>
          <w:b/>
          <w:bCs/>
          <w:u w:val="single"/>
        </w:rPr>
        <w:t xml:space="preserve"> </w:t>
      </w:r>
      <w:r w:rsidRPr="00AD2F80">
        <w:rPr>
          <w:rFonts w:asciiTheme="minorHAnsi" w:hAnsiTheme="minorHAnsi" w:cstheme="minorHAnsi"/>
          <w:b/>
          <w:bCs/>
          <w:u w:val="single"/>
        </w:rPr>
        <w:t>encourage them to increase</w:t>
      </w:r>
      <w:r w:rsidRPr="006C4F77">
        <w:rPr>
          <w:rFonts w:asciiTheme="minorHAnsi" w:hAnsiTheme="minorHAnsi" w:cstheme="minorHAnsi"/>
          <w:b/>
          <w:bCs/>
          <w:u w:val="single"/>
        </w:rPr>
        <w:t xml:space="preserve"> their </w:t>
      </w:r>
      <w:r w:rsidRPr="00AB679D">
        <w:rPr>
          <w:rFonts w:asciiTheme="minorHAnsi" w:hAnsiTheme="minorHAnsi" w:cstheme="minorHAnsi"/>
          <w:b/>
          <w:bCs/>
          <w:highlight w:val="green"/>
          <w:u w:val="single"/>
        </w:rPr>
        <w:t>attack</w:t>
      </w:r>
      <w:r w:rsidRPr="00AD2F80">
        <w:rPr>
          <w:rFonts w:asciiTheme="minorHAnsi" w:hAnsiTheme="minorHAnsi" w:cstheme="minorHAnsi"/>
          <w:b/>
          <w:bCs/>
          <w:u w:val="single"/>
        </w:rPr>
        <w:t>s</w:t>
      </w:r>
      <w:r w:rsidRPr="006C4F77">
        <w:rPr>
          <w:rFonts w:asciiTheme="minorHAnsi" w:hAnsiTheme="minorHAnsi" w:cstheme="minorHAnsi"/>
          <w:b/>
          <w:bCs/>
          <w:u w:val="single"/>
        </w:rPr>
        <w:t xml:space="preserve"> [on Indian forces] </w:t>
      </w:r>
      <w:r w:rsidRPr="00AB679D">
        <w:rPr>
          <w:rFonts w:asciiTheme="minorHAnsi" w:hAnsiTheme="minorHAnsi" w:cstheme="minorHAnsi"/>
          <w:b/>
          <w:bCs/>
          <w:highlight w:val="green"/>
          <w:u w:val="single"/>
        </w:rPr>
        <w:t xml:space="preserve">because they perceived them to be weak </w:t>
      </w:r>
      <w:r w:rsidRPr="00AD2F80">
        <w:rPr>
          <w:rFonts w:asciiTheme="minorHAnsi" w:hAnsiTheme="minorHAnsi" w:cstheme="minorHAnsi"/>
          <w:b/>
          <w:bCs/>
          <w:u w:val="single"/>
        </w:rPr>
        <w:t>and struggling with the pandemic.” The</w:t>
      </w:r>
      <w:r w:rsidRPr="00AD2F80">
        <w:rPr>
          <w:rFonts w:asciiTheme="minorHAnsi" w:hAnsiTheme="minorHAnsi" w:cstheme="minorHAnsi"/>
          <w:sz w:val="12"/>
        </w:rPr>
        <w:t xml:space="preserve"> second factor, Ide explained, was that </w:t>
      </w:r>
      <w:r w:rsidRPr="006C4F77">
        <w:rPr>
          <w:rFonts w:asciiTheme="minorHAnsi" w:hAnsiTheme="minorHAnsi" w:cstheme="minorHAnsi"/>
          <w:b/>
          <w:bCs/>
          <w:u w:val="single"/>
        </w:rPr>
        <w:t xml:space="preserve">while </w:t>
      </w:r>
      <w:r w:rsidRPr="00AD2F80">
        <w:rPr>
          <w:rFonts w:asciiTheme="minorHAnsi" w:hAnsiTheme="minorHAnsi" w:cstheme="minorHAnsi"/>
          <w:b/>
          <w:bCs/>
          <w:highlight w:val="green"/>
          <w:u w:val="single"/>
        </w:rPr>
        <w:t>India</w:t>
      </w:r>
      <w:r w:rsidRPr="00AD2F80">
        <w:rPr>
          <w:rFonts w:asciiTheme="minorHAnsi" w:hAnsiTheme="minorHAnsi" w:cstheme="minorHAnsi"/>
          <w:b/>
          <w:bCs/>
          <w:u w:val="single"/>
        </w:rPr>
        <w:t xml:space="preserve">n government </w:t>
      </w:r>
      <w:r w:rsidRPr="007626AA">
        <w:rPr>
          <w:rFonts w:asciiTheme="minorHAnsi" w:hAnsiTheme="minorHAnsi" w:cstheme="minorHAnsi"/>
          <w:b/>
          <w:bCs/>
          <w:highlight w:val="green"/>
          <w:u w:val="single"/>
        </w:rPr>
        <w:t>enacted</w:t>
      </w:r>
      <w:r w:rsidRPr="006C4F77">
        <w:rPr>
          <w:rFonts w:asciiTheme="minorHAnsi" w:hAnsiTheme="minorHAnsi" w:cstheme="minorHAnsi"/>
          <w:b/>
          <w:bCs/>
          <w:u w:val="single"/>
        </w:rPr>
        <w:t xml:space="preserve"> a “pretty comprehensive </w:t>
      </w:r>
      <w:r w:rsidRPr="007626AA">
        <w:rPr>
          <w:rFonts w:asciiTheme="minorHAnsi" w:hAnsiTheme="minorHAnsi" w:cstheme="minorHAnsi"/>
          <w:b/>
          <w:bCs/>
          <w:highlight w:val="green"/>
          <w:u w:val="single"/>
        </w:rPr>
        <w:t>lockdown in Kashmir</w:t>
      </w:r>
      <w:r w:rsidRPr="006C4F77">
        <w:rPr>
          <w:rFonts w:asciiTheme="minorHAnsi" w:hAnsiTheme="minorHAnsi" w:cstheme="minorHAnsi"/>
          <w:b/>
          <w:bCs/>
          <w:highlight w:val="green"/>
          <w:u w:val="single"/>
        </w:rPr>
        <w:t xml:space="preserve">, </w:t>
      </w:r>
      <w:r w:rsidRPr="00AD2F80">
        <w:rPr>
          <w:rFonts w:asciiTheme="minorHAnsi" w:hAnsiTheme="minorHAnsi" w:cstheme="minorHAnsi"/>
          <w:b/>
          <w:bCs/>
          <w:u w:val="single"/>
        </w:rPr>
        <w:t xml:space="preserve">and </w:t>
      </w:r>
      <w:r w:rsidRPr="006C4F77">
        <w:rPr>
          <w:rFonts w:asciiTheme="minorHAnsi" w:hAnsiTheme="minorHAnsi" w:cstheme="minorHAnsi"/>
          <w:b/>
          <w:bCs/>
          <w:highlight w:val="green"/>
          <w:u w:val="single"/>
        </w:rPr>
        <w:t>sealing</w:t>
      </w:r>
      <w:r w:rsidRPr="006C4F77">
        <w:rPr>
          <w:rFonts w:asciiTheme="minorHAnsi" w:hAnsiTheme="minorHAnsi" w:cstheme="minorHAnsi"/>
          <w:b/>
          <w:bCs/>
          <w:u w:val="single"/>
        </w:rPr>
        <w:t xml:space="preserve"> it </w:t>
      </w:r>
      <w:r w:rsidRPr="00AD2F80">
        <w:rPr>
          <w:rFonts w:asciiTheme="minorHAnsi" w:hAnsiTheme="minorHAnsi" w:cstheme="minorHAnsi"/>
          <w:b/>
          <w:bCs/>
          <w:u w:val="single"/>
        </w:rPr>
        <w:t xml:space="preserve">way </w:t>
      </w:r>
      <w:r w:rsidRPr="007626AA">
        <w:rPr>
          <w:rFonts w:asciiTheme="minorHAnsi" w:hAnsiTheme="minorHAnsi" w:cstheme="minorHAnsi"/>
          <w:b/>
          <w:bCs/>
          <w:highlight w:val="green"/>
          <w:u w:val="single"/>
        </w:rPr>
        <w:t xml:space="preserve">from </w:t>
      </w:r>
      <w:r w:rsidRPr="00AD2F80">
        <w:rPr>
          <w:rFonts w:asciiTheme="minorHAnsi" w:hAnsiTheme="minorHAnsi" w:cstheme="minorHAnsi"/>
          <w:b/>
          <w:bCs/>
          <w:u w:val="single"/>
        </w:rPr>
        <w:t xml:space="preserve">international </w:t>
      </w:r>
      <w:r w:rsidRPr="007626AA">
        <w:rPr>
          <w:rFonts w:asciiTheme="minorHAnsi" w:hAnsiTheme="minorHAnsi" w:cstheme="minorHAnsi"/>
          <w:b/>
          <w:bCs/>
          <w:highlight w:val="green"/>
          <w:u w:val="single"/>
        </w:rPr>
        <w:t>media attention…</w:t>
      </w:r>
      <w:r w:rsidRPr="00AD2F80">
        <w:rPr>
          <w:rFonts w:asciiTheme="minorHAnsi" w:hAnsiTheme="minorHAnsi" w:cstheme="minorHAnsi"/>
          <w:b/>
          <w:bCs/>
          <w:highlight w:val="green"/>
          <w:u w:val="single"/>
        </w:rPr>
        <w:t>launched</w:t>
      </w:r>
      <w:r w:rsidRPr="00AD2F80">
        <w:rPr>
          <w:rFonts w:asciiTheme="minorHAnsi" w:hAnsiTheme="minorHAnsi" w:cstheme="minorHAnsi"/>
          <w:b/>
          <w:bCs/>
          <w:u w:val="single"/>
        </w:rPr>
        <w:t xml:space="preserve"> more intense </w:t>
      </w:r>
      <w:r w:rsidRPr="007626AA">
        <w:rPr>
          <w:rFonts w:asciiTheme="minorHAnsi" w:hAnsiTheme="minorHAnsi" w:cstheme="minorHAnsi"/>
          <w:b/>
          <w:bCs/>
          <w:highlight w:val="green"/>
          <w:u w:val="single"/>
        </w:rPr>
        <w:t xml:space="preserve">counter-insurgency </w:t>
      </w:r>
      <w:r w:rsidRPr="00AD2F80">
        <w:rPr>
          <w:rFonts w:asciiTheme="minorHAnsi" w:hAnsiTheme="minorHAnsi" w:cstheme="minorHAnsi"/>
          <w:b/>
          <w:bCs/>
          <w:u w:val="single"/>
        </w:rPr>
        <w:t>efforts</w:t>
      </w:r>
      <w:r w:rsidRPr="006C4F77">
        <w:rPr>
          <w:rFonts w:asciiTheme="minorHAnsi" w:hAnsiTheme="minorHAnsi" w:cstheme="minorHAnsi"/>
          <w:b/>
          <w:bCs/>
          <w:u w:val="single"/>
        </w:rPr>
        <w:t xml:space="preserve"> and…crack[ed] down on any pro-Pakistani sympathy expressions.”</w:t>
      </w:r>
      <w:r w:rsidRPr="00AD2F80">
        <w:rPr>
          <w:rFonts w:asciiTheme="minorHAnsi" w:hAnsiTheme="minorHAnsi" w:cstheme="minorHAnsi"/>
          <w:sz w:val="12"/>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7626AA">
        <w:rPr>
          <w:rFonts w:asciiTheme="minorHAnsi" w:hAnsiTheme="minorHAnsi" w:cstheme="minorHAnsi"/>
          <w:b/>
          <w:bCs/>
          <w:highlight w:val="green"/>
          <w:u w:val="single"/>
        </w:rPr>
        <w:t>The</w:t>
      </w:r>
      <w:r w:rsidRPr="006C4F77">
        <w:rPr>
          <w:rFonts w:asciiTheme="minorHAnsi" w:hAnsiTheme="minorHAnsi" w:cstheme="minorHAnsi"/>
          <w:b/>
          <w:bCs/>
          <w:u w:val="single"/>
        </w:rPr>
        <w:t xml:space="preserve"> ongoing </w:t>
      </w:r>
      <w:r w:rsidRPr="007626AA">
        <w:rPr>
          <w:rFonts w:asciiTheme="minorHAnsi" w:hAnsiTheme="minorHAnsi" w:cstheme="minorHAnsi"/>
          <w:b/>
          <w:bCs/>
          <w:highlight w:val="green"/>
          <w:u w:val="single"/>
        </w:rPr>
        <w:t xml:space="preserve">conflict </w:t>
      </w:r>
      <w:r w:rsidRPr="00AD2F80">
        <w:rPr>
          <w:rFonts w:asciiTheme="minorHAnsi" w:hAnsiTheme="minorHAnsi" w:cstheme="minorHAnsi"/>
          <w:b/>
          <w:bCs/>
          <w:u w:val="single"/>
        </w:rPr>
        <w:t xml:space="preserve">with India </w:t>
      </w:r>
      <w:r w:rsidRPr="007626AA">
        <w:rPr>
          <w:rFonts w:asciiTheme="minorHAnsi" w:hAnsiTheme="minorHAnsi" w:cstheme="minorHAnsi"/>
          <w:b/>
          <w:bCs/>
          <w:highlight w:val="green"/>
          <w:u w:val="single"/>
        </w:rPr>
        <w:t xml:space="preserve">saw a rise in armed conflict </w:t>
      </w:r>
      <w:r w:rsidRPr="00AD2F80">
        <w:rPr>
          <w:rFonts w:asciiTheme="minorHAnsi" w:hAnsiTheme="minorHAnsi" w:cstheme="minorHAnsi"/>
          <w:b/>
          <w:bCs/>
          <w:u w:val="single"/>
        </w:rPr>
        <w:t>in Pakistan</w:t>
      </w:r>
      <w:r w:rsidRPr="00AD2F80">
        <w:rPr>
          <w:rFonts w:asciiTheme="minorHAnsi" w:hAnsiTheme="minorHAnsi" w:cstheme="minorHAnsi"/>
          <w:sz w:val="12"/>
        </w:rPr>
        <w:t xml:space="preserve"> during the study period – which were unrelated to the pandemic, </w:t>
      </w:r>
      <w:r w:rsidRPr="006C4F77">
        <w:rPr>
          <w:rFonts w:asciiTheme="minorHAnsi" w:hAnsiTheme="minorHAnsi" w:cstheme="minorHAnsi"/>
          <w:b/>
          <w:bCs/>
          <w:u w:val="single"/>
        </w:rPr>
        <w:t xml:space="preserve">but </w:t>
      </w:r>
      <w:r w:rsidRPr="00AD2F80">
        <w:rPr>
          <w:rFonts w:asciiTheme="minorHAnsi" w:hAnsiTheme="minorHAnsi" w:cstheme="minorHAnsi"/>
          <w:b/>
          <w:bCs/>
          <w:u w:val="single"/>
        </w:rPr>
        <w:t>also</w:t>
      </w:r>
      <w:r w:rsidRPr="006C4F77">
        <w:rPr>
          <w:rFonts w:asciiTheme="minorHAnsi" w:hAnsiTheme="minorHAnsi" w:cstheme="minorHAnsi"/>
          <w:b/>
          <w:bCs/>
          <w:u w:val="single"/>
        </w:rPr>
        <w:t xml:space="preserve"> a rise </w:t>
      </w:r>
      <w:r w:rsidRPr="00AD2F80">
        <w:rPr>
          <w:rFonts w:asciiTheme="minorHAnsi" w:hAnsiTheme="minorHAnsi" w:cstheme="minorHAnsi"/>
          <w:b/>
          <w:bCs/>
          <w:u w:val="single"/>
        </w:rPr>
        <w:t xml:space="preserve">in </w:t>
      </w:r>
      <w:r w:rsidRPr="00AD2F80">
        <w:rPr>
          <w:rFonts w:asciiTheme="minorHAnsi" w:hAnsiTheme="minorHAnsi" w:cstheme="minorHAnsi"/>
          <w:b/>
          <w:bCs/>
          <w:highlight w:val="green"/>
          <w:u w:val="single"/>
        </w:rPr>
        <w:t>Taliban</w:t>
      </w:r>
      <w:r w:rsidRPr="00AD2F80">
        <w:rPr>
          <w:rFonts w:asciiTheme="minorHAnsi" w:hAnsiTheme="minorHAnsi" w:cstheme="minorHAnsi"/>
          <w:b/>
          <w:bCs/>
          <w:u w:val="single"/>
        </w:rPr>
        <w:t>-affiliated groups</w:t>
      </w:r>
      <w:r w:rsidRPr="006C4F77">
        <w:rPr>
          <w:rFonts w:asciiTheme="minorHAnsi" w:hAnsiTheme="minorHAnsi" w:cstheme="minorHAnsi"/>
          <w:b/>
          <w:bCs/>
          <w:u w:val="single"/>
        </w:rPr>
        <w:t xml:space="preserve"> </w:t>
      </w:r>
      <w:r w:rsidRPr="00AD2F80">
        <w:rPr>
          <w:rFonts w:asciiTheme="minorHAnsi" w:hAnsiTheme="minorHAnsi" w:cstheme="minorHAnsi"/>
          <w:b/>
          <w:bCs/>
          <w:highlight w:val="green"/>
          <w:u w:val="single"/>
        </w:rPr>
        <w:t>and anti-government sentiments</w:t>
      </w:r>
      <w:r w:rsidRPr="006C4F77">
        <w:rPr>
          <w:rFonts w:asciiTheme="minorHAnsi" w:hAnsiTheme="minorHAnsi" w:cstheme="minorHAnsi"/>
          <w:b/>
          <w:bCs/>
          <w:u w:val="single"/>
        </w:rPr>
        <w:t xml:space="preserve"> due to pandemic restrictions</w:t>
      </w:r>
      <w:r w:rsidRPr="00AD2F80">
        <w:rPr>
          <w:rFonts w:asciiTheme="minorHAnsi" w:hAnsiTheme="minorHAnsi" w:cstheme="minorHAnsi"/>
          <w:sz w:val="12"/>
        </w:rPr>
        <w:t xml:space="preserve">, Ide said. “There were a lot of anti-government grievances,” Ide said. </w:t>
      </w:r>
      <w:r w:rsidRPr="00AD2F80">
        <w:rPr>
          <w:sz w:val="12"/>
        </w:rPr>
        <w:t xml:space="preserve">“There were restrictions on religious gatherings, which religious groups did not like, and there were some negative economic impacts which affected the local people.” Ide said those </w:t>
      </w:r>
      <w:r w:rsidRPr="00AD2F80">
        <w:rPr>
          <w:sz w:val="12"/>
        </w:rPr>
        <w:lastRenderedPageBreak/>
        <w:t>two factors could have been exploited by the Taliban in a quest to recruit more followers. Later in the study period, a swath Pakistani government officials were struck with COVID-19, leaving the country with a leadership crisis, which saw an increase of attacks by Taliban groups in May.</w:t>
      </w:r>
    </w:p>
    <w:p w14:paraId="1D1C10E2" w14:textId="77777777" w:rsidR="00CD1BCB" w:rsidRPr="00AB679D" w:rsidRDefault="00CD1BCB" w:rsidP="00CD1BCB">
      <w:pPr>
        <w:pStyle w:val="Heading4"/>
        <w:rPr>
          <w:rFonts w:asciiTheme="minorHAnsi" w:hAnsiTheme="minorHAnsi" w:cstheme="minorHAnsi"/>
        </w:rPr>
      </w:pPr>
      <w:r>
        <w:rPr>
          <w:rFonts w:asciiTheme="minorHAnsi" w:hAnsiTheme="minorHAnsi" w:cstheme="minorHAnsi"/>
        </w:rPr>
        <w:t>Extinction – first strike and fallout blocks the sun</w:t>
      </w:r>
    </w:p>
    <w:p w14:paraId="58C05CDB" w14:textId="77777777" w:rsidR="00CD1BCB" w:rsidRPr="00AB679D" w:rsidRDefault="00CD1BCB" w:rsidP="00CD1BCB">
      <w:pPr>
        <w:rPr>
          <w:rFonts w:asciiTheme="minorHAnsi" w:hAnsiTheme="minorHAnsi" w:cstheme="minorHAnsi"/>
        </w:rPr>
      </w:pPr>
      <w:r w:rsidRPr="00AB679D">
        <w:rPr>
          <w:rStyle w:val="Style13ptBold"/>
          <w:rFonts w:asciiTheme="minorHAnsi" w:hAnsiTheme="minorHAnsi" w:cstheme="minorHAnsi"/>
        </w:rPr>
        <w:t xml:space="preserve">Roblin 21. </w:t>
      </w:r>
      <w:r w:rsidRPr="00AB679D">
        <w:rPr>
          <w:rFonts w:asciiTheme="minorHAnsi" w:hAnsiTheme="minorHAnsi" w:cstheme="min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43" w:history="1">
        <w:r w:rsidRPr="00AB679D">
          <w:rPr>
            <w:rStyle w:val="Hyperlink"/>
            <w:rFonts w:asciiTheme="minorHAnsi" w:hAnsiTheme="minorHAnsi" w:cstheme="minorHAnsi"/>
          </w:rPr>
          <w:t>https://nationalinterest.org/blog/reboot/if-next-india-pakistan-war-goes-nuclear-it-will-destroy-world-181134</w:t>
        </w:r>
      </w:hyperlink>
      <w:r w:rsidRPr="00AB679D">
        <w:rPr>
          <w:rStyle w:val="Hyperlink"/>
          <w:rFonts w:asciiTheme="minorHAnsi" w:hAnsiTheme="minorHAnsi" w:cstheme="minorHAnsi"/>
        </w:rPr>
        <w:t>] TDI</w:t>
      </w:r>
    </w:p>
    <w:p w14:paraId="66B72495" w14:textId="77777777" w:rsidR="00CD1BCB" w:rsidRPr="00AF6484" w:rsidRDefault="00CD1BCB" w:rsidP="00CD1BCB">
      <w:pPr>
        <w:rPr>
          <w:sz w:val="8"/>
        </w:rPr>
      </w:pPr>
      <w:r w:rsidRPr="00AF6484">
        <w:rPr>
          <w:rFonts w:asciiTheme="minorHAnsi" w:hAnsiTheme="minorHAnsi" w:cstheme="minorHAnsi"/>
          <w:sz w:val="8"/>
        </w:rPr>
        <w:t xml:space="preserve">Here's What You Need to Remember: </w:t>
      </w:r>
      <w:r w:rsidRPr="009D000A">
        <w:rPr>
          <w:rStyle w:val="StyleUnderline"/>
          <w:rFonts w:asciiTheme="minorHAnsi" w:hAnsiTheme="minorHAnsi" w:cstheme="minorHAnsi"/>
          <w:b/>
          <w:bCs/>
        </w:rPr>
        <w:t>India and Pakistan account for</w:t>
      </w:r>
      <w:r w:rsidRPr="009D000A">
        <w:rPr>
          <w:rStyle w:val="StyleUnderline"/>
        </w:rPr>
        <w:t xml:space="preserve"> </w:t>
      </w:r>
      <w:r w:rsidRPr="00AF6484">
        <w:rPr>
          <w:rFonts w:asciiTheme="minorHAnsi" w:hAnsiTheme="minorHAnsi" w:cstheme="minorHAnsi"/>
          <w:sz w:val="8"/>
        </w:rPr>
        <w:t xml:space="preserve">over </w:t>
      </w:r>
      <w:r w:rsidRPr="009D000A">
        <w:rPr>
          <w:rStyle w:val="StyleUnderline"/>
          <w:rFonts w:asciiTheme="minorHAnsi" w:hAnsiTheme="minorHAnsi" w:cstheme="minorHAnsi"/>
          <w:b/>
          <w:bCs/>
        </w:rPr>
        <w:t>one-fifth world’s population</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and</w:t>
      </w:r>
      <w:r w:rsidRPr="00AF6484">
        <w:rPr>
          <w:rFonts w:asciiTheme="minorHAnsi" w:hAnsiTheme="minorHAnsi" w:cstheme="minorHAnsi"/>
          <w:sz w:val="8"/>
        </w:rPr>
        <w:t xml:space="preserve"> therefore a </w:t>
      </w:r>
      <w:r w:rsidRPr="006C4F77">
        <w:rPr>
          <w:rStyle w:val="StyleUnderline"/>
          <w:rFonts w:asciiTheme="minorHAnsi" w:hAnsiTheme="minorHAnsi" w:cstheme="minorHAnsi"/>
          <w:b/>
          <w:bCs/>
        </w:rPr>
        <w:t xml:space="preserve">significant </w:t>
      </w:r>
      <w:r w:rsidRPr="00AB679D">
        <w:rPr>
          <w:rStyle w:val="Emphasis"/>
          <w:rFonts w:asciiTheme="minorHAnsi" w:hAnsiTheme="minorHAnsi" w:cstheme="minorHAnsi"/>
        </w:rPr>
        <w:t>share of economic</w:t>
      </w:r>
      <w:r w:rsidRPr="006C4F77">
        <w:rPr>
          <w:rStyle w:val="StyleUnderline"/>
          <w:rFonts w:asciiTheme="minorHAnsi" w:hAnsiTheme="minorHAnsi" w:cstheme="minorHAnsi"/>
          <w:b/>
          <w:bCs/>
        </w:rPr>
        <w:t xml:space="preserve"> activity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Should their </w:t>
      </w:r>
      <w:r w:rsidRPr="00AB679D">
        <w:rPr>
          <w:rStyle w:val="Emphasis"/>
          <w:rFonts w:asciiTheme="minorHAnsi" w:hAnsiTheme="minorHAnsi" w:cstheme="minorHAnsi"/>
        </w:rPr>
        <w:t>major cities</w:t>
      </w:r>
      <w:r w:rsidRPr="006C4F77">
        <w:rPr>
          <w:rStyle w:val="StyleUnderline"/>
          <w:rFonts w:asciiTheme="minorHAnsi" w:hAnsiTheme="minorHAnsi" w:cstheme="minorHAnsi"/>
          <w:b/>
          <w:bCs/>
        </w:rPr>
        <w:t xml:space="preserve"> become </w:t>
      </w:r>
      <w:r w:rsidRPr="00AB679D">
        <w:rPr>
          <w:rStyle w:val="Emphasis"/>
          <w:rFonts w:asciiTheme="minorHAnsi" w:hAnsiTheme="minorHAnsi" w:cstheme="minorHAnsi"/>
        </w:rPr>
        <w:t>irradiated</w:t>
      </w:r>
      <w:r w:rsidRPr="006C4F77">
        <w:rPr>
          <w:rStyle w:val="StyleUnderline"/>
          <w:rFonts w:asciiTheme="minorHAnsi" w:hAnsiTheme="minorHAnsi" w:cstheme="minorHAnsi"/>
          <w:b/>
          <w:bCs/>
        </w:rPr>
        <w:t xml:space="preserve"> ruins with their populations decimated</w:t>
      </w:r>
      <w:r w:rsidRPr="00AF6484">
        <w:rPr>
          <w:rFonts w:asciiTheme="minorHAnsi" w:hAnsiTheme="minorHAnsi" w:cstheme="minorHAnsi"/>
          <w:sz w:val="8"/>
        </w:rPr>
        <w:t xml:space="preserve">, a </w:t>
      </w:r>
      <w:r w:rsidRPr="00AB679D">
        <w:rPr>
          <w:rStyle w:val="Emphasis"/>
          <w:rFonts w:asciiTheme="minorHAnsi" w:hAnsiTheme="minorHAnsi" w:cstheme="minorHAnsi"/>
        </w:rPr>
        <w:t>tremendous disruption</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would</w:t>
      </w:r>
      <w:r w:rsidRPr="00AF6484">
        <w:rPr>
          <w:rFonts w:asciiTheme="minorHAnsi" w:hAnsiTheme="minorHAnsi" w:cstheme="minorHAnsi"/>
          <w:sz w:val="8"/>
        </w:rPr>
        <w:t xml:space="preserve"> surely </w:t>
      </w:r>
      <w:r w:rsidRPr="006C4F77">
        <w:rPr>
          <w:rStyle w:val="StyleUnderline"/>
          <w:rFonts w:asciiTheme="minorHAnsi" w:hAnsiTheme="minorHAnsi" w:cstheme="minorHAnsi"/>
          <w:b/>
          <w:bCs/>
        </w:rPr>
        <w:t>result</w:t>
      </w:r>
      <w:r w:rsidRPr="00AF6484">
        <w:rPr>
          <w:rFonts w:asciiTheme="minorHAnsi" w:hAnsiTheme="minorHAnsi" w:cstheme="minorHAnsi"/>
          <w:sz w:val="8"/>
        </w:rPr>
        <w:t xml:space="preserve">.  Between February 26 and 27 </w:t>
      </w:r>
      <w:r w:rsidRPr="006C4F77">
        <w:rPr>
          <w:rStyle w:val="StyleUnderline"/>
          <w:rFonts w:asciiTheme="minorHAnsi" w:hAnsiTheme="minorHAnsi" w:cstheme="minorHAnsi"/>
          <w:b/>
          <w:bCs/>
        </w:rPr>
        <w:t>in 2019</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Indian and Pakistani warplanes </w:t>
      </w:r>
      <w:r w:rsidRPr="00AB679D">
        <w:rPr>
          <w:rStyle w:val="Emphasis"/>
          <w:rFonts w:asciiTheme="minorHAnsi" w:hAnsiTheme="minorHAnsi" w:cstheme="minorHAnsi"/>
        </w:rPr>
        <w:t>launched strikes</w:t>
      </w:r>
      <w:r w:rsidRPr="006C4F77">
        <w:rPr>
          <w:rStyle w:val="StyleUnderline"/>
          <w:rFonts w:asciiTheme="minorHAnsi" w:hAnsiTheme="minorHAnsi" w:cstheme="minorHAnsi"/>
          <w:b/>
          <w:bCs/>
        </w:rPr>
        <w:t xml:space="preserve"> on each other’s territory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engaged in </w:t>
      </w:r>
      <w:r w:rsidRPr="00AB679D">
        <w:rPr>
          <w:rStyle w:val="Emphasis"/>
          <w:rFonts w:asciiTheme="minorHAnsi" w:hAnsiTheme="minorHAnsi" w:cstheme="minorHAnsi"/>
        </w:rPr>
        <w:t>aerial combat</w:t>
      </w:r>
      <w:r w:rsidRPr="00AF6484">
        <w:rPr>
          <w:rFonts w:asciiTheme="minorHAnsi" w:hAnsiTheme="minorHAnsi" w:cstheme="minorHAnsi"/>
          <w:sz w:val="8"/>
        </w:rPr>
        <w:t xml:space="preserve"> for the first time since 1971. </w:t>
      </w:r>
      <w:r w:rsidRPr="007626AA">
        <w:rPr>
          <w:rStyle w:val="Emphasis"/>
          <w:rFonts w:asciiTheme="minorHAnsi" w:hAnsiTheme="minorHAnsi" w:cstheme="minorHAnsi"/>
          <w:highlight w:val="green"/>
        </w:rPr>
        <w:t>Pakistan</w:t>
      </w:r>
      <w:r w:rsidRPr="00AF6484">
        <w:rPr>
          <w:rFonts w:asciiTheme="minorHAnsi" w:hAnsiTheme="minorHAnsi" w:cstheme="minorHAnsi"/>
          <w:sz w:val="8"/>
        </w:rPr>
        <w:t xml:space="preserve"> ominously </w:t>
      </w:r>
      <w:r w:rsidRPr="006C4F77">
        <w:rPr>
          <w:rStyle w:val="StyleUnderline"/>
          <w:rFonts w:asciiTheme="minorHAnsi" w:hAnsiTheme="minorHAnsi" w:cstheme="minorHAnsi"/>
          <w:b/>
          <w:bCs/>
        </w:rPr>
        <w:t>hinted</w:t>
      </w:r>
      <w:r w:rsidRPr="00AF6484">
        <w:rPr>
          <w:rFonts w:asciiTheme="minorHAnsi" w:hAnsiTheme="minorHAnsi" w:cstheme="minorHAnsi"/>
          <w:sz w:val="8"/>
        </w:rPr>
        <w:t xml:space="preserve"> it was convening its National Command Authority, the institution which </w:t>
      </w:r>
      <w:r w:rsidRPr="004C6D0C">
        <w:rPr>
          <w:rStyle w:val="Emphasis"/>
          <w:rFonts w:asciiTheme="minorHAnsi" w:hAnsiTheme="minorHAnsi" w:cstheme="minorHAnsi"/>
        </w:rPr>
        <w:t xml:space="preserve">can </w:t>
      </w:r>
      <w:r w:rsidRPr="007626AA">
        <w:rPr>
          <w:rStyle w:val="Emphasis"/>
          <w:rFonts w:asciiTheme="minorHAnsi" w:hAnsiTheme="minorHAnsi" w:cstheme="minorHAnsi"/>
          <w:highlight w:val="green"/>
        </w:rPr>
        <w:t xml:space="preserve">authorize a </w:t>
      </w:r>
      <w:r w:rsidRPr="004C6D0C">
        <w:rPr>
          <w:rStyle w:val="Emphasis"/>
          <w:rFonts w:asciiTheme="minorHAnsi" w:hAnsiTheme="minorHAnsi" w:cstheme="minorHAnsi"/>
        </w:rPr>
        <w:t xml:space="preserve">nuclear </w:t>
      </w:r>
      <w:r w:rsidRPr="007626AA">
        <w:rPr>
          <w:rStyle w:val="Emphasis"/>
          <w:rFonts w:asciiTheme="minorHAnsi" w:hAnsiTheme="minorHAnsi" w:cstheme="minorHAnsi"/>
          <w:highlight w:val="green"/>
        </w:rPr>
        <w:t>strike</w:t>
      </w:r>
      <w:r w:rsidRPr="00AF6484">
        <w:rPr>
          <w:rFonts w:asciiTheme="minorHAnsi" w:hAnsiTheme="minorHAnsi" w:cstheme="minorHAnsi"/>
          <w:sz w:val="8"/>
        </w:rPr>
        <w:t xml:space="preserve">. </w:t>
      </w:r>
      <w:r w:rsidRPr="00AF6484">
        <w:rPr>
          <w:rStyle w:val="StyleUnderline"/>
          <w:rFonts w:asciiTheme="minorHAnsi" w:hAnsiTheme="minorHAnsi" w:cstheme="minorHAnsi"/>
          <w:b/>
          <w:bCs/>
          <w:highlight w:val="green"/>
        </w:rPr>
        <w:t>The</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two </w:t>
      </w:r>
      <w:r w:rsidRPr="00AF6484">
        <w:rPr>
          <w:rStyle w:val="Emphasis"/>
          <w:rFonts w:asciiTheme="minorHAnsi" w:hAnsiTheme="minorHAnsi" w:cstheme="minorHAnsi"/>
          <w:highlight w:val="green"/>
        </w:rPr>
        <w:t>states</w:t>
      </w:r>
      <w:r w:rsidRPr="00AF6484">
        <w:rPr>
          <w:rFonts w:asciiTheme="minorHAnsi" w:hAnsiTheme="minorHAnsi" w:cstheme="minorHAnsi"/>
          <w:sz w:val="8"/>
        </w:rPr>
        <w:t xml:space="preserve">, which </w:t>
      </w:r>
      <w:r w:rsidRPr="006C4F77">
        <w:rPr>
          <w:rStyle w:val="StyleUnderline"/>
          <w:rFonts w:asciiTheme="minorHAnsi" w:hAnsiTheme="minorHAnsi" w:cstheme="minorHAnsi"/>
          <w:b/>
          <w:bCs/>
        </w:rPr>
        <w:t xml:space="preserve">have </w:t>
      </w:r>
      <w:r w:rsidRPr="00AF6484">
        <w:rPr>
          <w:rStyle w:val="Emphasis"/>
          <w:rFonts w:asciiTheme="minorHAnsi" w:hAnsiTheme="minorHAnsi" w:cstheme="minorHAnsi"/>
          <w:highlight w:val="green"/>
        </w:rPr>
        <w:t>retained</w:t>
      </w:r>
      <w:r w:rsidRPr="00AF6484">
        <w:rPr>
          <w:rStyle w:val="StyleUnderline"/>
          <w:rFonts w:asciiTheme="minorHAnsi" w:hAnsiTheme="minorHAnsi" w:cstheme="minorHAnsi"/>
          <w:b/>
          <w:bCs/>
          <w:highlight w:val="green"/>
        </w:rPr>
        <w:t xml:space="preserve"> an </w:t>
      </w:r>
      <w:r w:rsidRPr="00AF6484">
        <w:rPr>
          <w:rStyle w:val="Emphasis"/>
          <w:rFonts w:asciiTheme="minorHAnsi" w:hAnsiTheme="minorHAnsi" w:cstheme="minorHAnsi"/>
          <w:highlight w:val="green"/>
        </w:rPr>
        <w:t>adversarial relationship</w:t>
      </w:r>
      <w:r w:rsidRPr="00AF6484">
        <w:rPr>
          <w:rFonts w:asciiTheme="minorHAnsi" w:hAnsiTheme="minorHAnsi" w:cstheme="minorHAnsi"/>
          <w:sz w:val="8"/>
        </w:rPr>
        <w:t xml:space="preserve"> since their founding in 1947, </w:t>
      </w:r>
      <w:r w:rsidRPr="00AF6484">
        <w:rPr>
          <w:rStyle w:val="Emphasis"/>
          <w:rFonts w:asciiTheme="minorHAnsi" w:hAnsiTheme="minorHAnsi" w:cstheme="minorHAnsi"/>
        </w:rPr>
        <w:t xml:space="preserve">between them deploy </w:t>
      </w:r>
      <w:r w:rsidRPr="004C6D0C">
        <w:rPr>
          <w:rStyle w:val="Emphasis"/>
          <w:rFonts w:asciiTheme="minorHAnsi" w:hAnsiTheme="minorHAnsi" w:cstheme="minorHAnsi"/>
        </w:rPr>
        <w:t xml:space="preserve">nuclear </w:t>
      </w:r>
      <w:r w:rsidRPr="00AF6484">
        <w:rPr>
          <w:rStyle w:val="Emphasis"/>
          <w:rFonts w:asciiTheme="minorHAnsi" w:hAnsiTheme="minorHAnsi" w:cstheme="minorHAnsi"/>
        </w:rPr>
        <w:t>warheads</w:t>
      </w:r>
      <w:r w:rsidRPr="00AF6484">
        <w:rPr>
          <w:rFonts w:asciiTheme="minorHAnsi" w:hAnsiTheme="minorHAnsi" w:cstheme="minorHAnsi"/>
          <w:sz w:val="8"/>
        </w:rPr>
        <w:t xml:space="preserve"> that can be delivered by land, air and sea. 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w:t>
      </w:r>
      <w:r w:rsidRPr="004C6D0C">
        <w:rPr>
          <w:rStyle w:val="Emphasis"/>
          <w:rFonts w:asciiTheme="minorHAnsi" w:hAnsiTheme="minorHAnsi" w:cstheme="minorHAnsi"/>
        </w:rPr>
        <w:t xml:space="preserve">several </w:t>
      </w:r>
      <w:r w:rsidRPr="00AF6484">
        <w:rPr>
          <w:rStyle w:val="Emphasis"/>
          <w:rFonts w:asciiTheme="minorHAnsi" w:hAnsiTheme="minorHAnsi" w:cstheme="minorHAnsi"/>
        </w:rPr>
        <w:t>studies</w:t>
      </w:r>
      <w:r w:rsidRPr="006C4F77">
        <w:rPr>
          <w:rStyle w:val="StyleUnderline"/>
          <w:rFonts w:asciiTheme="minorHAnsi" w:hAnsiTheme="minorHAnsi" w:cstheme="minorHAnsi"/>
          <w:b/>
          <w:bCs/>
        </w:rPr>
        <w:t xml:space="preserve"> have </w:t>
      </w:r>
      <w:r w:rsidRPr="00AF6484">
        <w:rPr>
          <w:rStyle w:val="Emphasis"/>
          <w:rFonts w:asciiTheme="minorHAnsi" w:hAnsiTheme="minorHAnsi" w:cstheme="minorHAnsi"/>
        </w:rPr>
        <w:t>modeled</w:t>
      </w:r>
      <w:r w:rsidRPr="006C4F77">
        <w:rPr>
          <w:rStyle w:val="StyleUnderline"/>
          <w:rFonts w:asciiTheme="minorHAnsi" w:hAnsiTheme="minorHAnsi" w:cstheme="minorHAnsi"/>
          <w:b/>
          <w:bCs/>
        </w:rPr>
        <w:t xml:space="preserve"> </w:t>
      </w:r>
      <w:r w:rsidRPr="009D000A">
        <w:rPr>
          <w:rStyle w:val="StyleUnderline"/>
          <w:rFonts w:asciiTheme="minorHAnsi" w:hAnsiTheme="minorHAnsi" w:cstheme="minorHAnsi"/>
          <w:b/>
          <w:bCs/>
        </w:rPr>
        <w:t xml:space="preserve">the </w:t>
      </w:r>
      <w:r w:rsidRPr="009D000A">
        <w:rPr>
          <w:rStyle w:val="Emphasis"/>
          <w:rFonts w:asciiTheme="minorHAnsi" w:hAnsiTheme="minorHAnsi" w:cstheme="minorHAnsi"/>
        </w:rPr>
        <w:t xml:space="preserve">global impact of a “limited” ten-day </w:t>
      </w:r>
      <w:r w:rsidRPr="00AF6484">
        <w:rPr>
          <w:rStyle w:val="Emphasis"/>
          <w:rFonts w:asciiTheme="minorHAnsi" w:hAnsiTheme="minorHAnsi" w:cstheme="minorHAnsi"/>
        </w:rPr>
        <w:t>nuclear war</w:t>
      </w:r>
      <w:r w:rsidRPr="00AF6484">
        <w:rPr>
          <w:rFonts w:asciiTheme="minorHAnsi" w:hAnsiTheme="minorHAnsi" w:cstheme="minorHAnsi"/>
          <w:sz w:val="8"/>
        </w:rPr>
        <w:t xml:space="preserve"> in</w:t>
      </w:r>
      <w:r w:rsidRPr="006C4F77">
        <w:rPr>
          <w:rStyle w:val="StyleUnderline"/>
          <w:rFonts w:asciiTheme="minorHAnsi" w:hAnsiTheme="minorHAnsi" w:cstheme="minorHAnsi"/>
          <w:b/>
          <w:bCs/>
        </w:rPr>
        <w:t xml:space="preserve"> which India and Pakistan each exchange</w:t>
      </w:r>
      <w:r w:rsidRPr="00AF6484">
        <w:rPr>
          <w:rFonts w:asciiTheme="minorHAnsi" w:hAnsiTheme="minorHAnsi" w:cstheme="minorHAnsi"/>
          <w:sz w:val="8"/>
        </w:rPr>
        <w:t xml:space="preserve"> fifty 15-kiloton nuclear bombs equivalent in yield to the Little Boy uranium bomb dropped on Hiroshima. Their </w:t>
      </w:r>
      <w:r w:rsidRPr="007626AA">
        <w:rPr>
          <w:rStyle w:val="Emphasis"/>
          <w:rFonts w:asciiTheme="minorHAnsi" w:hAnsiTheme="minorHAnsi" w:cstheme="minorHAnsi"/>
          <w:highlight w:val="green"/>
        </w:rPr>
        <w:t xml:space="preserve">findings concluded </w:t>
      </w:r>
      <w:r w:rsidRPr="004C6D0C">
        <w:rPr>
          <w:rStyle w:val="Emphasis"/>
          <w:rFonts w:asciiTheme="minorHAnsi" w:hAnsiTheme="minorHAnsi" w:cstheme="minorHAnsi"/>
        </w:rPr>
        <w:t xml:space="preserve">that </w:t>
      </w:r>
      <w:r w:rsidRPr="007626AA">
        <w:rPr>
          <w:rStyle w:val="Emphasis"/>
          <w:rFonts w:asciiTheme="minorHAnsi" w:hAnsiTheme="minorHAnsi" w:cstheme="minorHAnsi"/>
          <w:highlight w:val="green"/>
        </w:rPr>
        <w:t>spillover</w:t>
      </w:r>
      <w:r w:rsidRPr="006C4F77">
        <w:rPr>
          <w:rStyle w:val="StyleUnderline"/>
          <w:rFonts w:asciiTheme="minorHAnsi" w:hAnsiTheme="minorHAnsi" w:cstheme="minorHAnsi"/>
          <w:b/>
          <w:bCs/>
        </w:rPr>
        <w:t xml:space="preserve"> would in no way be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limited</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directly </w:t>
      </w:r>
      <w:r w:rsidRPr="007626AA">
        <w:rPr>
          <w:rStyle w:val="Emphasis"/>
          <w:rFonts w:asciiTheme="minorHAnsi" w:hAnsiTheme="minorHAnsi" w:cstheme="minorHAnsi"/>
          <w:highlight w:val="green"/>
        </w:rPr>
        <w:t xml:space="preserve">impacting </w:t>
      </w:r>
      <w:r w:rsidRPr="004C6D0C">
        <w:rPr>
          <w:rStyle w:val="Emphasis"/>
          <w:rFonts w:asciiTheme="minorHAnsi" w:hAnsiTheme="minorHAnsi" w:cstheme="minorHAnsi"/>
        </w:rPr>
        <w:t xml:space="preserve">people across </w:t>
      </w:r>
      <w:r w:rsidRPr="007626AA">
        <w:rPr>
          <w:rStyle w:val="Emphasis"/>
          <w:rFonts w:asciiTheme="minorHAnsi" w:hAnsiTheme="minorHAnsi" w:cstheme="minorHAnsi"/>
          <w:highlight w:val="green"/>
        </w:rPr>
        <w:t>the globe</w:t>
      </w:r>
      <w:r w:rsidRPr="00AF6484">
        <w:rPr>
          <w:rFonts w:asciiTheme="minorHAnsi" w:hAnsiTheme="minorHAnsi" w:cstheme="minorHAnsi"/>
          <w:sz w:val="8"/>
        </w:rPr>
        <w:t xml:space="preserve"> that would struggle to locate Kashmir on a map. And those results are merely a conservative baseline, as </w:t>
      </w:r>
      <w:r w:rsidRPr="007626AA">
        <w:rPr>
          <w:rStyle w:val="Emphasis"/>
          <w:rFonts w:asciiTheme="minorHAnsi" w:hAnsiTheme="minorHAnsi" w:cstheme="minorHAnsi"/>
          <w:highlight w:val="green"/>
        </w:rPr>
        <w:t xml:space="preserve">India </w:t>
      </w:r>
      <w:r w:rsidRPr="004C6D0C">
        <w:rPr>
          <w:rStyle w:val="Emphasis"/>
          <w:rFonts w:asciiTheme="minorHAnsi" w:hAnsiTheme="minorHAnsi" w:cstheme="minorHAnsi"/>
        </w:rPr>
        <w:t xml:space="preserve">and </w:t>
      </w:r>
      <w:r w:rsidRPr="007626AA">
        <w:rPr>
          <w:rStyle w:val="Emphasis"/>
          <w:rFonts w:asciiTheme="minorHAnsi" w:hAnsiTheme="minorHAnsi" w:cstheme="minorHAnsi"/>
          <w:highlight w:val="green"/>
        </w:rPr>
        <w:t>Pakistan</w:t>
      </w:r>
      <w:r w:rsidRPr="006C4F77">
        <w:rPr>
          <w:rStyle w:val="StyleUnderline"/>
          <w:rFonts w:asciiTheme="minorHAnsi" w:hAnsiTheme="minorHAnsi" w:cstheme="minorHAnsi"/>
          <w:b/>
          <w:bCs/>
        </w:rPr>
        <w:t xml:space="preserve"> are estimated to </w:t>
      </w:r>
      <w:r w:rsidRPr="007626AA">
        <w:rPr>
          <w:rStyle w:val="Emphasis"/>
          <w:rFonts w:asciiTheme="minorHAnsi" w:hAnsiTheme="minorHAnsi" w:cstheme="minorHAnsi"/>
          <w:highlight w:val="green"/>
        </w:rPr>
        <w:t xml:space="preserve">possess </w:t>
      </w:r>
      <w:r w:rsidRPr="004C6D0C">
        <w:rPr>
          <w:rStyle w:val="Emphasis"/>
          <w:rFonts w:asciiTheme="minorHAnsi" w:hAnsiTheme="minorHAnsi" w:cstheme="minorHAnsi"/>
        </w:rPr>
        <w:t xml:space="preserve">over </w:t>
      </w:r>
      <w:r w:rsidRPr="007626AA">
        <w:rPr>
          <w:rStyle w:val="Emphasis"/>
          <w:rFonts w:asciiTheme="minorHAnsi" w:hAnsiTheme="minorHAnsi" w:cstheme="minorHAnsi"/>
          <w:highlight w:val="green"/>
        </w:rPr>
        <w:t>260 warheads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Some</w:t>
      </w:r>
      <w:r w:rsidRPr="00AF6484">
        <w:rPr>
          <w:rFonts w:asciiTheme="minorHAnsi" w:hAnsiTheme="minorHAnsi" w:cstheme="minorHAnsi"/>
          <w:sz w:val="8"/>
        </w:rPr>
        <w:t xml:space="preserve"> likely </w:t>
      </w:r>
      <w:r w:rsidRPr="006C4F77">
        <w:rPr>
          <w:rStyle w:val="StyleUnderline"/>
          <w:rFonts w:asciiTheme="minorHAnsi" w:hAnsiTheme="minorHAnsi" w:cstheme="minorHAnsi"/>
          <w:b/>
          <w:bCs/>
        </w:rPr>
        <w:t>have yields exceeding 15-kilotons</w:t>
      </w:r>
      <w:r w:rsidRPr="00AF6484">
        <w:rPr>
          <w:rFonts w:asciiTheme="minorHAnsi" w:hAnsiTheme="minorHAnsi" w:cstheme="minorHAnsi"/>
          <w:sz w:val="8"/>
        </w:rPr>
        <w:t xml:space="preserve">, which is relatively small compared to modern strategic warheads. </w:t>
      </w:r>
      <w:r w:rsidRPr="00AB679D">
        <w:rPr>
          <w:rStyle w:val="Emphasis"/>
          <w:rFonts w:asciiTheme="minorHAnsi" w:hAnsiTheme="minorHAnsi" w:cstheme="minorHAnsi"/>
        </w:rPr>
        <w:t>Casualties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Recurring </w:t>
      </w:r>
      <w:r w:rsidRPr="00AB679D">
        <w:rPr>
          <w:rStyle w:val="Emphasis"/>
          <w:rFonts w:asciiTheme="minorHAnsi" w:hAnsiTheme="minorHAnsi" w:cstheme="minorHAnsi"/>
        </w:rPr>
        <w:t>terrorist attacks</w:t>
      </w:r>
      <w:r w:rsidRPr="006C4F77">
        <w:rPr>
          <w:rStyle w:val="StyleUnderline"/>
          <w:rFonts w:asciiTheme="minorHAnsi" w:hAnsiTheme="minorHAnsi" w:cstheme="minorHAnsi"/>
          <w:b/>
          <w:bCs/>
        </w:rPr>
        <w:t xml:space="preserve"> by Pakistan-sponsored militant groups over</w:t>
      </w:r>
      <w:r w:rsidRPr="00AF6484">
        <w:rPr>
          <w:rFonts w:asciiTheme="minorHAnsi" w:hAnsiTheme="minorHAnsi" w:cstheme="minorHAnsi"/>
          <w:sz w:val="8"/>
        </w:rPr>
        <w:t xml:space="preserve"> the status of India’s Muslim-majority Jammu and </w:t>
      </w:r>
      <w:r w:rsidRPr="006C4F77">
        <w:rPr>
          <w:rStyle w:val="StyleUnderline"/>
          <w:rFonts w:asciiTheme="minorHAnsi" w:hAnsiTheme="minorHAnsi" w:cstheme="minorHAnsi"/>
          <w:b/>
          <w:bCs/>
        </w:rPr>
        <w:t>Kashmir</w:t>
      </w:r>
      <w:r w:rsidRPr="00AF6484">
        <w:rPr>
          <w:rFonts w:asciiTheme="minorHAnsi" w:hAnsiTheme="minorHAnsi" w:cstheme="minorHAnsi"/>
          <w:sz w:val="8"/>
        </w:rPr>
        <w:t xml:space="preserve"> state </w:t>
      </w:r>
      <w:r w:rsidRPr="006C4F77">
        <w:rPr>
          <w:rStyle w:val="StyleUnderline"/>
          <w:rFonts w:asciiTheme="minorHAnsi" w:hAnsiTheme="minorHAnsi" w:cstheme="minorHAnsi"/>
          <w:b/>
          <w:bCs/>
        </w:rPr>
        <w:t>have</w:t>
      </w:r>
      <w:r w:rsidRPr="00AF6484">
        <w:rPr>
          <w:rFonts w:asciiTheme="minorHAnsi" w:hAnsiTheme="minorHAnsi" w:cstheme="minorHAnsi"/>
          <w:sz w:val="8"/>
        </w:rPr>
        <w:t xml:space="preserve"> repeatedly </w:t>
      </w:r>
      <w:r w:rsidRPr="006C4F77">
        <w:rPr>
          <w:rStyle w:val="StyleUnderline"/>
          <w:rFonts w:asciiTheme="minorHAnsi" w:hAnsiTheme="minorHAnsi" w:cstheme="minorHAnsi"/>
          <w:b/>
          <w:bCs/>
        </w:rPr>
        <w:t>led to threats of a</w:t>
      </w:r>
      <w:r w:rsidRPr="00AF6484">
        <w:rPr>
          <w:rFonts w:asciiTheme="minorHAnsi" w:hAnsiTheme="minorHAnsi" w:cstheme="minorHAnsi"/>
          <w:sz w:val="8"/>
        </w:rPr>
        <w:t xml:space="preserve"> </w:t>
      </w:r>
      <w:r w:rsidRPr="00AB679D">
        <w:rPr>
          <w:rStyle w:val="Emphasis"/>
          <w:rFonts w:asciiTheme="minorHAnsi" w:hAnsiTheme="minorHAnsi" w:cstheme="minorHAnsi"/>
        </w:rPr>
        <w:t>conventional</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military </w:t>
      </w:r>
      <w:r w:rsidRPr="00AB679D">
        <w:rPr>
          <w:rStyle w:val="Emphasis"/>
          <w:rFonts w:asciiTheme="minorHAnsi" w:hAnsiTheme="minorHAnsi" w:cstheme="minorHAnsi"/>
        </w:rPr>
        <w:t>retaliation</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by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New</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Delhi</w:t>
      </w:r>
      <w:r w:rsidRPr="00AF6484">
        <w:rPr>
          <w:rFonts w:asciiTheme="minorHAnsi" w:hAnsiTheme="minorHAnsi" w:cstheme="minorHAnsi"/>
          <w:sz w:val="8"/>
        </w:rPr>
        <w:t xml:space="preserve">. </w:t>
      </w:r>
      <w:r w:rsidRPr="007626AA">
        <w:rPr>
          <w:rStyle w:val="Emphasis"/>
          <w:rFonts w:asciiTheme="minorHAnsi" w:hAnsiTheme="minorHAnsi" w:cstheme="minorHAnsi"/>
          <w:highlight w:val="green"/>
        </w:rPr>
        <w:t>Pakistan</w:t>
      </w:r>
      <w:r w:rsidRPr="00AF6484">
        <w:rPr>
          <w:rFonts w:asciiTheme="minorHAnsi" w:hAnsiTheme="minorHAnsi" w:cstheme="minorHAnsi"/>
          <w:sz w:val="8"/>
        </w:rPr>
        <w:t xml:space="preserve">, in turn, </w:t>
      </w:r>
      <w:r w:rsidRPr="00AF6484">
        <w:rPr>
          <w:rStyle w:val="Emphasis"/>
          <w:rFonts w:asciiTheme="minorHAnsi" w:hAnsiTheme="minorHAnsi" w:cstheme="minorHAnsi"/>
        </w:rPr>
        <w:t>maintains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it may </w:t>
      </w:r>
      <w:r w:rsidRPr="00AF6484">
        <w:rPr>
          <w:rStyle w:val="StyleUnderline"/>
          <w:rFonts w:asciiTheme="minorHAnsi" w:hAnsiTheme="minorHAnsi" w:cstheme="minorHAnsi"/>
          <w:b/>
          <w:bCs/>
          <w:highlight w:val="green"/>
        </w:rPr>
        <w:t>use</w:t>
      </w:r>
      <w:r w:rsidRPr="006C4F77">
        <w:rPr>
          <w:rStyle w:val="StyleUnderline"/>
          <w:rFonts w:asciiTheme="minorHAnsi" w:hAnsiTheme="minorHAnsi" w:cstheme="minorHAnsi"/>
          <w:b/>
          <w:bCs/>
        </w:rPr>
        <w:t xml:space="preserve"> </w:t>
      </w:r>
      <w:r w:rsidRPr="00AF6484">
        <w:rPr>
          <w:rStyle w:val="Emphasis"/>
          <w:rFonts w:asciiTheme="minorHAnsi" w:hAnsiTheme="minorHAnsi" w:cstheme="minorHAnsi"/>
        </w:rPr>
        <w:t xml:space="preserve">nuclear weapons as a </w:t>
      </w:r>
      <w:r w:rsidRPr="007626AA">
        <w:rPr>
          <w:rStyle w:val="Emphasis"/>
          <w:rFonts w:asciiTheme="minorHAnsi" w:hAnsiTheme="minorHAnsi" w:cstheme="minorHAnsi"/>
          <w:highlight w:val="green"/>
        </w:rPr>
        <w:t xml:space="preserve">first-strike </w:t>
      </w:r>
      <w:r w:rsidRPr="00AF6484">
        <w:rPr>
          <w:rStyle w:val="Emphasis"/>
          <w:rFonts w:asciiTheme="minorHAnsi" w:hAnsiTheme="minorHAnsi" w:cstheme="minorHAnsi"/>
        </w:rPr>
        <w:t xml:space="preserve">weapon </w:t>
      </w:r>
      <w:r w:rsidRPr="007626AA">
        <w:rPr>
          <w:rStyle w:val="Emphasis"/>
          <w:rFonts w:asciiTheme="minorHAnsi" w:hAnsiTheme="minorHAnsi" w:cstheme="minorHAnsi"/>
          <w:highlight w:val="green"/>
        </w:rPr>
        <w:t>to counter-balance India</w:t>
      </w:r>
      <w:r w:rsidRPr="00AF6484">
        <w:rPr>
          <w:rStyle w:val="Emphasis"/>
          <w:rFonts w:asciiTheme="minorHAnsi" w:hAnsiTheme="minorHAnsi" w:cstheme="minorHAnsi"/>
        </w:rPr>
        <w:t>’s</w:t>
      </w:r>
      <w:r w:rsidRPr="006C4F77">
        <w:rPr>
          <w:rStyle w:val="StyleUnderline"/>
          <w:rFonts w:asciiTheme="minorHAnsi" w:hAnsiTheme="minorHAnsi" w:cstheme="minorHAnsi"/>
          <w:b/>
          <w:bCs/>
        </w:rPr>
        <w:t xml:space="preserve"> superior</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conventional </w:t>
      </w:r>
      <w:r w:rsidRPr="00AF6484">
        <w:rPr>
          <w:rStyle w:val="Emphasis"/>
          <w:rFonts w:asciiTheme="minorHAnsi" w:hAnsiTheme="minorHAnsi" w:cstheme="minorHAnsi"/>
        </w:rPr>
        <w:t>forces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Triggers could involve the </w:t>
      </w:r>
      <w:r w:rsidRPr="00AB679D">
        <w:rPr>
          <w:rStyle w:val="Emphasis"/>
          <w:rFonts w:asciiTheme="minorHAnsi" w:hAnsiTheme="minorHAnsi" w:cstheme="minorHAnsi"/>
        </w:rPr>
        <w:t>destruction</w:t>
      </w:r>
      <w:r w:rsidRPr="006C4F77">
        <w:rPr>
          <w:rStyle w:val="StyleUnderline"/>
          <w:rFonts w:asciiTheme="minorHAnsi" w:hAnsiTheme="minorHAnsi" w:cstheme="minorHAnsi"/>
          <w:b/>
          <w:bCs/>
        </w:rPr>
        <w:t xml:space="preserve"> of</w:t>
      </w:r>
      <w:r w:rsidRPr="00AF6484">
        <w:rPr>
          <w:rFonts w:asciiTheme="minorHAnsi" w:hAnsiTheme="minorHAnsi" w:cstheme="minorHAnsi"/>
          <w:sz w:val="8"/>
        </w:rPr>
        <w:t xml:space="preserve"> a large part of </w:t>
      </w:r>
      <w:r w:rsidRPr="006C4F77">
        <w:rPr>
          <w:rStyle w:val="StyleUnderline"/>
          <w:rFonts w:asciiTheme="minorHAnsi" w:hAnsiTheme="minorHAnsi" w:cstheme="minorHAnsi"/>
          <w:b/>
          <w:bCs/>
        </w:rPr>
        <w:t>Pakistan’s military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or </w:t>
      </w:r>
      <w:r w:rsidRPr="00AB679D">
        <w:rPr>
          <w:rStyle w:val="Emphasis"/>
          <w:rFonts w:asciiTheme="minorHAnsi" w:hAnsiTheme="minorHAnsi" w:cstheme="minorHAnsi"/>
        </w:rPr>
        <w:t>penetration</w:t>
      </w:r>
      <w:r w:rsidRPr="00AF6484">
        <w:rPr>
          <w:rFonts w:asciiTheme="minorHAnsi" w:hAnsiTheme="minorHAnsi" w:cstheme="minorHAnsi"/>
          <w:sz w:val="8"/>
        </w:rPr>
        <w:t xml:space="preserve"> by Indian forces deep </w:t>
      </w:r>
      <w:r w:rsidRPr="006C4F77">
        <w:rPr>
          <w:rStyle w:val="StyleUnderline"/>
          <w:rFonts w:asciiTheme="minorHAnsi" w:hAnsiTheme="minorHAnsi" w:cstheme="minorHAnsi"/>
          <w:b/>
          <w:bCs/>
        </w:rPr>
        <w:t xml:space="preserve">into Pakistani </w:t>
      </w:r>
      <w:r w:rsidRPr="00AB679D">
        <w:rPr>
          <w:rStyle w:val="Emphasis"/>
          <w:rFonts w:asciiTheme="minorHAnsi" w:hAnsiTheme="minorHAnsi" w:cstheme="minorHAnsi"/>
        </w:rPr>
        <w:t>territory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Islamabad</w:t>
      </w:r>
      <w:r w:rsidRPr="00AF6484">
        <w:rPr>
          <w:rFonts w:asciiTheme="minorHAnsi" w:hAnsiTheme="minorHAnsi" w:cstheme="minorHAnsi"/>
          <w:sz w:val="8"/>
        </w:rPr>
        <w:t xml:space="preserve"> also claims it </w:t>
      </w:r>
      <w:r w:rsidRPr="006C4F77">
        <w:rPr>
          <w:rStyle w:val="StyleUnderline"/>
          <w:rFonts w:asciiTheme="minorHAnsi" w:hAnsiTheme="minorHAnsi" w:cstheme="minorHAnsi"/>
          <w:b/>
          <w:bCs/>
        </w:rPr>
        <w:t>might authorize a strike in event of a damaging Indian</w:t>
      </w:r>
      <w:r w:rsidRPr="00AF6484">
        <w:rPr>
          <w:rFonts w:asciiTheme="minorHAnsi" w:hAnsiTheme="minorHAnsi" w:cstheme="minorHAnsi"/>
          <w:sz w:val="8"/>
        </w:rPr>
        <w:t xml:space="preserve"> </w:t>
      </w:r>
      <w:r w:rsidRPr="00AB679D">
        <w:rPr>
          <w:rStyle w:val="Emphasis"/>
          <w:rFonts w:asciiTheme="minorHAnsi" w:hAnsiTheme="minorHAnsi" w:cstheme="minorHAnsi"/>
        </w:rPr>
        <w:t>blockade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or political </w:t>
      </w:r>
      <w:r w:rsidRPr="00AB679D">
        <w:rPr>
          <w:rStyle w:val="Emphasis"/>
          <w:rFonts w:asciiTheme="minorHAnsi" w:hAnsiTheme="minorHAnsi" w:cstheme="minorHAnsi"/>
        </w:rPr>
        <w:t>destabilization</w:t>
      </w:r>
      <w:r w:rsidRPr="00AF6484">
        <w:rPr>
          <w:rFonts w:asciiTheme="minorHAnsi" w:hAnsiTheme="minorHAnsi" w:cstheme="minorHAnsi"/>
          <w:sz w:val="8"/>
        </w:rPr>
        <w:t xml:space="preserve"> instigated by India. India’s official policy is that it will never be first to strike with nuclear weapons—but that </w:t>
      </w:r>
      <w:r w:rsidRPr="007626AA">
        <w:rPr>
          <w:rStyle w:val="Emphasis"/>
          <w:rFonts w:asciiTheme="minorHAnsi" w:hAnsiTheme="minorHAnsi" w:cstheme="minorHAnsi"/>
          <w:highlight w:val="green"/>
        </w:rPr>
        <w:t xml:space="preserve">once </w:t>
      </w:r>
      <w:r w:rsidRPr="00AF6484">
        <w:rPr>
          <w:rStyle w:val="Emphasis"/>
          <w:rFonts w:asciiTheme="minorHAnsi" w:hAnsiTheme="minorHAnsi" w:cstheme="minorHAnsi"/>
        </w:rPr>
        <w:t xml:space="preserve">any nukes are </w:t>
      </w:r>
      <w:r w:rsidRPr="007626AA">
        <w:rPr>
          <w:rStyle w:val="Emphasis"/>
          <w:rFonts w:asciiTheme="minorHAnsi" w:hAnsiTheme="minorHAnsi" w:cstheme="minorHAnsi"/>
          <w:highlight w:val="green"/>
        </w:rPr>
        <w:t>used</w:t>
      </w:r>
      <w:r w:rsidRPr="006C4F77">
        <w:rPr>
          <w:rStyle w:val="StyleUnderline"/>
          <w:rFonts w:asciiTheme="minorHAnsi" w:hAnsiTheme="minorHAnsi" w:cstheme="minorHAnsi"/>
          <w:b/>
          <w:bCs/>
        </w:rPr>
        <w:t xml:space="preserve"> against it</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New </w:t>
      </w:r>
      <w:r w:rsidRPr="007626AA">
        <w:rPr>
          <w:rStyle w:val="Emphasis"/>
          <w:rFonts w:asciiTheme="minorHAnsi" w:hAnsiTheme="minorHAnsi" w:cstheme="minorHAnsi"/>
          <w:highlight w:val="green"/>
        </w:rPr>
        <w:t xml:space="preserve">Dehli will unleash </w:t>
      </w:r>
      <w:r w:rsidRPr="00AF6484">
        <w:rPr>
          <w:rStyle w:val="Emphasis"/>
          <w:rFonts w:asciiTheme="minorHAnsi" w:hAnsiTheme="minorHAnsi" w:cstheme="minorHAnsi"/>
        </w:rPr>
        <w:t xml:space="preserve">an all-out </w:t>
      </w:r>
      <w:r w:rsidRPr="007626AA">
        <w:rPr>
          <w:rStyle w:val="Emphasis"/>
          <w:rFonts w:asciiTheme="minorHAnsi" w:hAnsiTheme="minorHAnsi" w:cstheme="minorHAnsi"/>
          <w:highlight w:val="green"/>
        </w:rPr>
        <w:t>retaliation</w:t>
      </w:r>
      <w:r w:rsidRPr="00AF6484">
        <w:rPr>
          <w:rFonts w:asciiTheme="minorHAnsi" w:hAnsiTheme="minorHAnsi" w:cstheme="minorHAnsi"/>
          <w:sz w:val="8"/>
        </w:rPr>
        <w:t xml:space="preserve">. The Little Boy bomb alone killed around 100,000 Japanese—between 30 to 40 percent of Hiroshima’s population—and destroyed 69 </w:t>
      </w:r>
      <w:r w:rsidRPr="00AF6484">
        <w:rPr>
          <w:sz w:val="8"/>
        </w:rPr>
        <w:t>percent of the buildings in the city. But Pakistan and India host some of the most populous and densely populated cities on the planet, with population densities of Calcutta, Karachi and Mumbai at or exceeding 65,000 people per square mile. Thus, even low-yield bombs could cause tremendous casualties. A 2014 study estimates that the immediate effects of the bombs—the fireball, over-pressure wave, radiation burns etc.—would kill twenty million people. An earlier study estimate</w:t>
      </w:r>
      <w:r w:rsidRPr="00AF6484">
        <w:rPr>
          <w:rFonts w:asciiTheme="minorHAnsi" w:hAnsiTheme="minorHAnsi" w:cstheme="minorHAnsi"/>
          <w:sz w:val="8"/>
        </w:rPr>
        <w:t xml:space="preserve">d a hundred 15-kiloton nuclear detonations could kill twenty-six million in India and eighteen million in Pakistan—and concluded that escalating to using </w:t>
      </w:r>
      <w:r w:rsidRPr="006C4F77">
        <w:rPr>
          <w:rStyle w:val="StyleUnderline"/>
          <w:rFonts w:asciiTheme="minorHAnsi" w:hAnsiTheme="minorHAnsi" w:cstheme="minorHAnsi"/>
          <w:b/>
          <w:bCs/>
        </w:rPr>
        <w:t>100-kiloton warheads</w:t>
      </w:r>
      <w:r w:rsidRPr="00AF6484">
        <w:rPr>
          <w:rFonts w:asciiTheme="minorHAnsi" w:hAnsiTheme="minorHAnsi" w:cstheme="minorHAnsi"/>
          <w:sz w:val="8"/>
        </w:rPr>
        <w:t xml:space="preserve">, which have greater blast radius and overpressure waves that can shatter hardened structures, </w:t>
      </w:r>
      <w:r w:rsidRPr="006C4F77">
        <w:rPr>
          <w:rStyle w:val="StyleUnderline"/>
          <w:rFonts w:asciiTheme="minorHAnsi" w:hAnsiTheme="minorHAnsi" w:cstheme="minorHAnsi"/>
          <w:b/>
          <w:bCs/>
        </w:rPr>
        <w:t xml:space="preserve">would multiply </w:t>
      </w:r>
      <w:r w:rsidRPr="00AB679D">
        <w:rPr>
          <w:rStyle w:val="Emphasis"/>
          <w:rFonts w:asciiTheme="minorHAnsi" w:hAnsiTheme="minorHAnsi" w:cstheme="minorHAnsi"/>
        </w:rPr>
        <w:t>death tolls four-fold</w:t>
      </w:r>
      <w:r w:rsidRPr="00AF6484">
        <w:rPr>
          <w:rFonts w:asciiTheme="minorHAnsi" w:hAnsiTheme="minorHAnsi" w:cstheme="minorHAnsi"/>
          <w:sz w:val="8"/>
        </w:rPr>
        <w:t xml:space="preserve">. Moreover, these projected body counts omit </w:t>
      </w:r>
      <w:r w:rsidRPr="00AF6484">
        <w:rPr>
          <w:rStyle w:val="Emphasis"/>
          <w:rFonts w:asciiTheme="minorHAnsi" w:hAnsiTheme="minorHAnsi" w:cstheme="minorHAnsi"/>
        </w:rPr>
        <w:t xml:space="preserve">the secondary </w:t>
      </w:r>
      <w:r w:rsidRPr="007626AA">
        <w:rPr>
          <w:rStyle w:val="Emphasis"/>
          <w:rFonts w:asciiTheme="minorHAnsi" w:hAnsiTheme="minorHAnsi" w:cstheme="minorHAnsi"/>
          <w:highlight w:val="green"/>
        </w:rPr>
        <w:t>effects of nuclear blasts</w:t>
      </w:r>
      <w:r w:rsidRPr="00AF6484">
        <w:rPr>
          <w:rFonts w:asciiTheme="minorHAnsi" w:hAnsiTheme="minorHAnsi" w:cstheme="minorHAnsi"/>
          <w:sz w:val="8"/>
        </w:rPr>
        <w:t xml:space="preserve">. Many </w:t>
      </w:r>
      <w:r w:rsidRPr="006C4F77">
        <w:rPr>
          <w:rStyle w:val="StyleUnderline"/>
          <w:rFonts w:asciiTheme="minorHAnsi" w:hAnsiTheme="minorHAnsi" w:cstheme="minorHAnsi"/>
          <w:b/>
          <w:bCs/>
        </w:rPr>
        <w:t>survivors</w:t>
      </w:r>
      <w:r w:rsidRPr="00AF6484">
        <w:rPr>
          <w:rFonts w:asciiTheme="minorHAnsi" w:hAnsiTheme="minorHAnsi" w:cstheme="minorHAnsi"/>
          <w:sz w:val="8"/>
        </w:rPr>
        <w:t xml:space="preserve"> of the initial explosion </w:t>
      </w:r>
      <w:r w:rsidRPr="00AF6484">
        <w:rPr>
          <w:rStyle w:val="Emphasis"/>
          <w:rFonts w:asciiTheme="minorHAnsi" w:hAnsiTheme="minorHAnsi" w:cstheme="minorHAnsi"/>
        </w:rPr>
        <w:t xml:space="preserve">would </w:t>
      </w:r>
      <w:r w:rsidRPr="007626AA">
        <w:rPr>
          <w:rStyle w:val="Emphasis"/>
          <w:rFonts w:asciiTheme="minorHAnsi" w:hAnsiTheme="minorHAnsi" w:cstheme="minorHAnsi"/>
          <w:highlight w:val="green"/>
        </w:rPr>
        <w:t>suffer</w:t>
      </w:r>
      <w:r w:rsidRPr="00555172">
        <w:rPr>
          <w:rStyle w:val="Emphasis"/>
          <w:rFonts w:asciiTheme="minorHAnsi" w:hAnsiTheme="minorHAnsi" w:cstheme="minorHAnsi"/>
        </w:rPr>
        <w:t xml:space="preserve"> slow, lingering </w:t>
      </w:r>
      <w:r w:rsidRPr="007626AA">
        <w:rPr>
          <w:rStyle w:val="Emphasis"/>
          <w:rFonts w:asciiTheme="minorHAnsi" w:hAnsiTheme="minorHAnsi" w:cstheme="minorHAnsi"/>
          <w:highlight w:val="green"/>
        </w:rPr>
        <w:t>deaths</w:t>
      </w:r>
      <w:r w:rsidRPr="00555172">
        <w:rPr>
          <w:rStyle w:val="Emphasis"/>
          <w:rFonts w:asciiTheme="minorHAnsi" w:hAnsiTheme="minorHAnsi" w:cstheme="minorHAnsi"/>
        </w:rPr>
        <w:t xml:space="preserve"> due </w:t>
      </w:r>
      <w:r w:rsidRPr="00AF6484">
        <w:rPr>
          <w:rStyle w:val="Emphasis"/>
          <w:rFonts w:asciiTheme="minorHAnsi" w:hAnsiTheme="minorHAnsi" w:cstheme="minorHAnsi"/>
          <w:highlight w:val="green"/>
        </w:rPr>
        <w:t>to radiation exposure</w:t>
      </w:r>
      <w:r w:rsidRPr="00AF6484">
        <w:rPr>
          <w:rFonts w:asciiTheme="minorHAnsi" w:hAnsiTheme="minorHAnsi" w:cstheme="minorHAnsi"/>
          <w:sz w:val="8"/>
        </w:rPr>
        <w:t xml:space="preserve">. The </w:t>
      </w:r>
      <w:r w:rsidRPr="00AF6484">
        <w:rPr>
          <w:rStyle w:val="Emphasis"/>
          <w:rFonts w:asciiTheme="minorHAnsi" w:hAnsiTheme="minorHAnsi" w:cstheme="minorHAnsi"/>
        </w:rPr>
        <w:t>collapse of healthcare, transport, sanitation, water and economic infrastructure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would</w:t>
      </w:r>
      <w:r w:rsidRPr="00AF6484">
        <w:rPr>
          <w:rFonts w:asciiTheme="minorHAnsi" w:hAnsiTheme="minorHAnsi" w:cstheme="minorHAnsi"/>
          <w:sz w:val="8"/>
        </w:rPr>
        <w:t xml:space="preserve"> also </w:t>
      </w:r>
      <w:r w:rsidRPr="006C4F77">
        <w:rPr>
          <w:rStyle w:val="StyleUnderline"/>
          <w:rFonts w:asciiTheme="minorHAnsi" w:hAnsiTheme="minorHAnsi" w:cstheme="minorHAnsi"/>
          <w:b/>
          <w:bCs/>
        </w:rPr>
        <w:t>claim</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many more</w:t>
      </w:r>
      <w:r w:rsidRPr="00AF6484">
        <w:rPr>
          <w:rFonts w:asciiTheme="minorHAnsi" w:hAnsiTheme="minorHAnsi" w:cstheme="minorHAnsi"/>
          <w:sz w:val="8"/>
        </w:rPr>
        <w:t xml:space="preserve"> lives. </w:t>
      </w:r>
      <w:r w:rsidRPr="006C4F77">
        <w:rPr>
          <w:rStyle w:val="StyleUnderline"/>
          <w:rFonts w:asciiTheme="minorHAnsi" w:hAnsiTheme="minorHAnsi" w:cstheme="minorHAnsi"/>
          <w:b/>
          <w:bCs/>
        </w:rPr>
        <w:t>A nuclear blast could</w:t>
      </w:r>
      <w:r w:rsidRPr="00AF6484">
        <w:rPr>
          <w:rFonts w:asciiTheme="minorHAnsi" w:hAnsiTheme="minorHAnsi" w:cstheme="minorHAnsi"/>
          <w:sz w:val="8"/>
        </w:rPr>
        <w:t xml:space="preserve"> also </w:t>
      </w:r>
      <w:r w:rsidRPr="006C4F77">
        <w:rPr>
          <w:rStyle w:val="StyleUnderline"/>
          <w:rFonts w:asciiTheme="minorHAnsi" w:hAnsiTheme="minorHAnsi" w:cstheme="minorHAnsi"/>
          <w:b/>
          <w:bCs/>
        </w:rPr>
        <w:t>trigger</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a </w:t>
      </w:r>
      <w:r w:rsidRPr="00AB679D">
        <w:rPr>
          <w:rStyle w:val="Emphasis"/>
          <w:rFonts w:asciiTheme="minorHAnsi" w:hAnsiTheme="minorHAnsi" w:cstheme="minorHAnsi"/>
        </w:rPr>
        <w:t>deadly firestorm</w:t>
      </w:r>
      <w:r w:rsidRPr="00AF6484">
        <w:rPr>
          <w:rFonts w:asciiTheme="minorHAnsi" w:hAnsiTheme="minorHAnsi" w:cstheme="minorHAnsi"/>
          <w:sz w:val="8"/>
        </w:rPr>
        <w:t>. For instance, a firestorm caused by the U.S. napalm bombing of Tokyo in March 1945 killed more people than the Fat Man bomb killed in Nagasaki</w:t>
      </w:r>
      <w:r w:rsidRPr="00AF6484">
        <w:rPr>
          <w:sz w:val="8"/>
        </w:rPr>
        <w:t>. Refugee Outflows 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 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states would struggle to supports tens of millions of refugees. China also</w:t>
      </w:r>
      <w:r w:rsidRPr="00AF6484">
        <w:rPr>
          <w:rFonts w:asciiTheme="minorHAnsi" w:hAnsiTheme="minorHAnsi" w:cstheme="minorHAnsi"/>
          <w:sz w:val="8"/>
        </w:rPr>
        <w:t xml:space="preserve"> borders India and Pakistan—but historically Beijing has not welcomed refugees. 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r w:rsidRPr="00AB679D">
        <w:rPr>
          <w:rStyle w:val="Emphasis"/>
          <w:rFonts w:asciiTheme="minorHAnsi" w:hAnsiTheme="minorHAnsi" w:cstheme="minorHAnsi"/>
        </w:rPr>
        <w:t>Fallout</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Radioactive </w:t>
      </w:r>
      <w:r w:rsidRPr="007626AA">
        <w:rPr>
          <w:rStyle w:val="Emphasis"/>
          <w:rFonts w:asciiTheme="minorHAnsi" w:hAnsiTheme="minorHAnsi" w:cstheme="minorHAnsi"/>
          <w:highlight w:val="green"/>
        </w:rPr>
        <w:t xml:space="preserve">fallout </w:t>
      </w:r>
      <w:r w:rsidRPr="00AF6484">
        <w:rPr>
          <w:rStyle w:val="Emphasis"/>
          <w:rFonts w:asciiTheme="minorHAnsi" w:hAnsiTheme="minorHAnsi" w:cstheme="minorHAnsi"/>
        </w:rPr>
        <w:t>would</w:t>
      </w:r>
      <w:r w:rsidRPr="00AF6484">
        <w:rPr>
          <w:rFonts w:asciiTheme="minorHAnsi" w:hAnsiTheme="minorHAnsi" w:cstheme="minorHAnsi"/>
          <w:sz w:val="8"/>
        </w:rPr>
        <w:t xml:space="preserve"> also </w:t>
      </w:r>
      <w:r w:rsidRPr="00AF6484">
        <w:rPr>
          <w:rStyle w:val="Emphasis"/>
          <w:rFonts w:asciiTheme="minorHAnsi" w:hAnsiTheme="minorHAnsi" w:cstheme="minorHAnsi"/>
        </w:rPr>
        <w:t xml:space="preserve">be </w:t>
      </w:r>
      <w:r w:rsidRPr="007626AA">
        <w:rPr>
          <w:rStyle w:val="Emphasis"/>
          <w:rFonts w:asciiTheme="minorHAnsi" w:hAnsiTheme="minorHAnsi" w:cstheme="minorHAnsi"/>
          <w:highlight w:val="green"/>
        </w:rPr>
        <w:t>disseminated across the globe</w:t>
      </w:r>
      <w:r w:rsidRPr="00AF6484">
        <w:rPr>
          <w:rFonts w:asciiTheme="minorHAnsi" w:hAnsiTheme="minorHAnsi" w:cstheme="minorHAnsi"/>
          <w:sz w:val="8"/>
        </w:rPr>
        <w:t xml:space="preserve">. The </w:t>
      </w:r>
      <w:r w:rsidRPr="00AF6484">
        <w:rPr>
          <w:sz w:val="8"/>
        </w:rPr>
        <w:t xml:space="preserve">fallout from the Chernobyl explosion, for example, wounds its way westward from Ukraine into Western Europe, exposing 650,000 persons and contaminating 77,000 square miles. The long-term health effects of the exposure could last decades. India and Pakistan’s neighbors would be especially exposed, and most lack healthcare and infrastructure to deal with such a crisis. Nuclear Winter Studies in 2008 and 2014 found that of one hundred bombs that were fifteen-kilotons were used, it would blast five million tons of fine, </w:t>
      </w:r>
      <w:r w:rsidRPr="00AF6484">
        <w:rPr>
          <w:sz w:val="8"/>
          <w:highlight w:val="green"/>
        </w:rPr>
        <w:t>sooty particles</w:t>
      </w:r>
      <w:r w:rsidRPr="00AF6484">
        <w:rPr>
          <w:sz w:val="8"/>
        </w:rPr>
        <w:t xml:space="preserve"> into the stratosphere, where they would spread across the globe, warping global weather patterns for the next twenty-five years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The particles would </w:t>
      </w:r>
      <w:r w:rsidRPr="007626AA">
        <w:rPr>
          <w:rStyle w:val="Emphasis"/>
          <w:rFonts w:asciiTheme="minorHAnsi" w:hAnsiTheme="minorHAnsi" w:cstheme="minorHAnsi"/>
          <w:highlight w:val="green"/>
        </w:rPr>
        <w:t xml:space="preserve">block </w:t>
      </w:r>
      <w:r w:rsidRPr="00AF6484">
        <w:rPr>
          <w:rStyle w:val="Emphasis"/>
          <w:rFonts w:asciiTheme="minorHAnsi" w:hAnsiTheme="minorHAnsi" w:cstheme="minorHAnsi"/>
        </w:rPr>
        <w:t>out</w:t>
      </w:r>
      <w:r w:rsidRPr="006C4F77">
        <w:rPr>
          <w:rStyle w:val="StyleUnderline"/>
          <w:rFonts w:asciiTheme="minorHAnsi" w:hAnsiTheme="minorHAnsi" w:cstheme="minorHAnsi"/>
          <w:b/>
          <w:bCs/>
        </w:rPr>
        <w:t xml:space="preserve"> light from </w:t>
      </w:r>
      <w:r w:rsidRPr="007626AA">
        <w:rPr>
          <w:rStyle w:val="Emphasis"/>
          <w:rFonts w:asciiTheme="minorHAnsi" w:hAnsiTheme="minorHAnsi" w:cstheme="minorHAnsi"/>
          <w:highlight w:val="green"/>
        </w:rPr>
        <w:t>the sun</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causing surface temperatures to decrease</w:t>
      </w:r>
      <w:r w:rsidRPr="00AF6484">
        <w:rPr>
          <w:rFonts w:asciiTheme="minorHAnsi" w:hAnsiTheme="minorHAnsi" w:cstheme="minorHAnsi"/>
          <w:sz w:val="8"/>
        </w:rPr>
        <w:t xml:space="preserve"> an average of 2.7 degrees Fahrenheit across the globe, or 4.5 degrees in North American and Europe. </w:t>
      </w:r>
      <w:r w:rsidRPr="00AB679D">
        <w:rPr>
          <w:rStyle w:val="Emphasis"/>
          <w:rFonts w:asciiTheme="minorHAnsi" w:hAnsiTheme="minorHAnsi" w:cstheme="minorHAnsi"/>
        </w:rPr>
        <w:t xml:space="preserve">Growing </w:t>
      </w:r>
      <w:r w:rsidRPr="00AF6484">
        <w:rPr>
          <w:rStyle w:val="Emphasis"/>
          <w:rFonts w:asciiTheme="minorHAnsi" w:hAnsiTheme="minorHAnsi" w:cstheme="minorHAnsi"/>
        </w:rPr>
        <w:t>seasons</w:t>
      </w:r>
      <w:r w:rsidRPr="006C4F77">
        <w:rPr>
          <w:rStyle w:val="StyleUnderline"/>
          <w:rFonts w:asciiTheme="minorHAnsi" w:hAnsiTheme="minorHAnsi" w:cstheme="minorHAnsi"/>
          <w:b/>
          <w:bCs/>
        </w:rPr>
        <w:t xml:space="preserve"> would be </w:t>
      </w:r>
      <w:r w:rsidRPr="00AF6484">
        <w:rPr>
          <w:rStyle w:val="Emphasis"/>
          <w:rFonts w:asciiTheme="minorHAnsi" w:hAnsiTheme="minorHAnsi" w:cstheme="minorHAnsi"/>
        </w:rPr>
        <w:t>shortened</w:t>
      </w:r>
      <w:r w:rsidRPr="00AF6484">
        <w:rPr>
          <w:rFonts w:asciiTheme="minorHAnsi" w:hAnsiTheme="minorHAnsi" w:cstheme="minorHAnsi"/>
          <w:sz w:val="8"/>
        </w:rPr>
        <w:t xml:space="preserve"> by ten to forty days, and certain </w:t>
      </w:r>
      <w:r w:rsidRPr="007626AA">
        <w:rPr>
          <w:rStyle w:val="Emphasis"/>
          <w:rFonts w:asciiTheme="minorHAnsi" w:hAnsiTheme="minorHAnsi" w:cstheme="minorHAnsi"/>
          <w:highlight w:val="green"/>
        </w:rPr>
        <w:t>crops</w:t>
      </w:r>
      <w:r w:rsidRPr="00AF6484">
        <w:rPr>
          <w:rFonts w:asciiTheme="minorHAnsi" w:hAnsiTheme="minorHAnsi" w:cstheme="minorHAnsi"/>
          <w:sz w:val="8"/>
        </w:rPr>
        <w:t xml:space="preserve"> such as Canadian wheat </w:t>
      </w:r>
      <w:r w:rsidRPr="006C4F77">
        <w:rPr>
          <w:rStyle w:val="StyleUnderline"/>
          <w:rFonts w:asciiTheme="minorHAnsi" w:hAnsiTheme="minorHAnsi" w:cstheme="minorHAnsi"/>
          <w:b/>
          <w:bCs/>
        </w:rPr>
        <w:t>would</w:t>
      </w:r>
      <w:r w:rsidRPr="00AF6484">
        <w:rPr>
          <w:rFonts w:asciiTheme="minorHAnsi" w:hAnsiTheme="minorHAnsi" w:cstheme="minorHAnsi"/>
          <w:sz w:val="8"/>
        </w:rPr>
        <w:t xml:space="preserve"> simply </w:t>
      </w:r>
      <w:r w:rsidRPr="007626AA">
        <w:rPr>
          <w:rStyle w:val="Emphasis"/>
          <w:rFonts w:asciiTheme="minorHAnsi" w:hAnsiTheme="minorHAnsi" w:cstheme="minorHAnsi"/>
          <w:highlight w:val="green"/>
        </w:rPr>
        <w:t>become unviable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Global agricultural </w:t>
      </w:r>
      <w:r w:rsidRPr="00AB679D">
        <w:rPr>
          <w:rStyle w:val="Emphasis"/>
          <w:rFonts w:asciiTheme="minorHAnsi" w:hAnsiTheme="minorHAnsi" w:cstheme="minorHAnsi"/>
        </w:rPr>
        <w:t>yields</w:t>
      </w:r>
      <w:r w:rsidRPr="006C4F77">
        <w:rPr>
          <w:rStyle w:val="StyleUnderline"/>
          <w:rFonts w:asciiTheme="minorHAnsi" w:hAnsiTheme="minorHAnsi" w:cstheme="minorHAnsi"/>
          <w:b/>
          <w:bCs/>
        </w:rPr>
        <w:t xml:space="preserve"> would </w:t>
      </w:r>
      <w:r w:rsidRPr="00AB679D">
        <w:rPr>
          <w:rStyle w:val="Emphasis"/>
          <w:rFonts w:asciiTheme="minorHAnsi" w:hAnsiTheme="minorHAnsi" w:cstheme="minorHAnsi"/>
        </w:rPr>
        <w:t>fall</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leading to rising prices and </w:t>
      </w:r>
      <w:r w:rsidRPr="00AB679D">
        <w:rPr>
          <w:rStyle w:val="Emphasis"/>
          <w:rFonts w:asciiTheme="minorHAnsi" w:hAnsiTheme="minorHAnsi" w:cstheme="minorHAnsi"/>
        </w:rPr>
        <w:t>famine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The particles</w:t>
      </w:r>
      <w:r w:rsidRPr="00AF6484">
        <w:rPr>
          <w:rFonts w:asciiTheme="minorHAnsi" w:hAnsiTheme="minorHAnsi" w:cstheme="minorHAnsi"/>
          <w:sz w:val="8"/>
        </w:rPr>
        <w:t xml:space="preserve"> may also </w:t>
      </w:r>
      <w:r w:rsidRPr="00AB679D">
        <w:rPr>
          <w:rStyle w:val="Emphasis"/>
          <w:rFonts w:asciiTheme="minorHAnsi" w:hAnsiTheme="minorHAnsi" w:cstheme="minorHAnsi"/>
        </w:rPr>
        <w:t>deplete</w:t>
      </w:r>
      <w:r w:rsidRPr="00AF6484">
        <w:rPr>
          <w:rFonts w:asciiTheme="minorHAnsi" w:hAnsiTheme="minorHAnsi" w:cstheme="minorHAnsi"/>
          <w:sz w:val="8"/>
        </w:rPr>
        <w:t xml:space="preserve"> between 30 to 50 percent of </w:t>
      </w:r>
      <w:r w:rsidRPr="006C4F77">
        <w:rPr>
          <w:rStyle w:val="StyleUnderline"/>
          <w:rFonts w:asciiTheme="minorHAnsi" w:hAnsiTheme="minorHAnsi" w:cstheme="minorHAnsi"/>
          <w:b/>
          <w:bCs/>
        </w:rPr>
        <w:t xml:space="preserve">the </w:t>
      </w:r>
      <w:r w:rsidRPr="00AB679D">
        <w:rPr>
          <w:rStyle w:val="Emphasis"/>
          <w:rFonts w:asciiTheme="minorHAnsi" w:hAnsiTheme="minorHAnsi" w:cstheme="minorHAnsi"/>
        </w:rPr>
        <w:t>ozone</w:t>
      </w:r>
      <w:r w:rsidRPr="006C4F77">
        <w:rPr>
          <w:rStyle w:val="StyleUnderline"/>
          <w:rFonts w:asciiTheme="minorHAnsi" w:hAnsiTheme="minorHAnsi" w:cstheme="minorHAnsi"/>
          <w:b/>
          <w:bCs/>
        </w:rPr>
        <w:t xml:space="preserve"> layer</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allowing</w:t>
      </w:r>
      <w:r w:rsidRPr="00AF6484">
        <w:rPr>
          <w:rFonts w:asciiTheme="minorHAnsi" w:hAnsiTheme="minorHAnsi" w:cstheme="minorHAnsi"/>
          <w:sz w:val="8"/>
        </w:rPr>
        <w:t xml:space="preserve"> more of </w:t>
      </w:r>
      <w:r w:rsidRPr="006C4F77">
        <w:rPr>
          <w:rStyle w:val="StyleUnderline"/>
          <w:rFonts w:asciiTheme="minorHAnsi" w:hAnsiTheme="minorHAnsi" w:cstheme="minorHAnsi"/>
          <w:b/>
          <w:bCs/>
        </w:rPr>
        <w:t xml:space="preserve">the </w:t>
      </w:r>
      <w:r w:rsidRPr="00AB679D">
        <w:rPr>
          <w:rStyle w:val="Emphasis"/>
          <w:rFonts w:asciiTheme="minorHAnsi" w:hAnsiTheme="minorHAnsi" w:cstheme="minorHAnsi"/>
        </w:rPr>
        <w:t>sun’s radiation</w:t>
      </w:r>
      <w:r w:rsidRPr="006C4F77">
        <w:rPr>
          <w:rStyle w:val="StyleUnderline"/>
          <w:rFonts w:asciiTheme="minorHAnsi" w:hAnsiTheme="minorHAnsi" w:cstheme="minorHAnsi"/>
          <w:b/>
          <w:bCs/>
        </w:rPr>
        <w:t xml:space="preserve"> to</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penetrate the atmosphere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causing increased </w:t>
      </w:r>
      <w:r w:rsidRPr="00AB679D">
        <w:rPr>
          <w:rStyle w:val="Emphasis"/>
          <w:rFonts w:asciiTheme="minorHAnsi" w:hAnsiTheme="minorHAnsi" w:cstheme="minorHAnsi"/>
        </w:rPr>
        <w:t>sunburns</w:t>
      </w:r>
      <w:r w:rsidRPr="006C4F77">
        <w:rPr>
          <w:rStyle w:val="StyleUnderline"/>
          <w:rFonts w:asciiTheme="minorHAnsi" w:hAnsiTheme="minorHAnsi" w:cstheme="minorHAnsi"/>
          <w:b/>
          <w:bCs/>
        </w:rPr>
        <w:t xml:space="preserve"> and</w:t>
      </w:r>
      <w:r w:rsidRPr="00AF6484">
        <w:rPr>
          <w:rFonts w:asciiTheme="minorHAnsi" w:hAnsiTheme="minorHAnsi" w:cstheme="minorHAnsi"/>
          <w:sz w:val="8"/>
        </w:rPr>
        <w:t xml:space="preserve"> rates of </w:t>
      </w:r>
      <w:r w:rsidRPr="00AB679D">
        <w:rPr>
          <w:rStyle w:val="Emphasis"/>
          <w:rFonts w:asciiTheme="minorHAnsi" w:hAnsiTheme="minorHAnsi" w:cstheme="minorHAnsi"/>
        </w:rPr>
        <w:t>cancer</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killing</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off sensitive plant-life and marine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plankton</w:t>
      </w:r>
      <w:r w:rsidRPr="00AF6484">
        <w:rPr>
          <w:rFonts w:asciiTheme="minorHAnsi" w:hAnsiTheme="minorHAnsi" w:cstheme="minorHAnsi"/>
          <w:sz w:val="8"/>
        </w:rPr>
        <w:t xml:space="preserve">, with the spillover effect of </w:t>
      </w:r>
      <w:r w:rsidRPr="00AB679D">
        <w:rPr>
          <w:rStyle w:val="Emphasis"/>
          <w:rFonts w:asciiTheme="minorHAnsi" w:hAnsiTheme="minorHAnsi" w:cstheme="minorHAnsi"/>
        </w:rPr>
        <w:t>decimating fishing yields</w:t>
      </w:r>
      <w:r w:rsidRPr="00AF6484">
        <w:rPr>
          <w:rFonts w:asciiTheme="minorHAnsi" w:hAnsiTheme="minorHAnsi" w:cstheme="minorHAnsi"/>
          <w:sz w:val="8"/>
        </w:rPr>
        <w:t xml:space="preserve">. To be clear, </w:t>
      </w:r>
      <w:r w:rsidRPr="006C4F77">
        <w:rPr>
          <w:rStyle w:val="StyleUnderline"/>
          <w:rFonts w:asciiTheme="minorHAnsi" w:hAnsiTheme="minorHAnsi" w:cstheme="minorHAnsi"/>
          <w:b/>
          <w:bCs/>
        </w:rPr>
        <w:t xml:space="preserve">these are outcomes for a </w:t>
      </w:r>
      <w:r w:rsidRPr="00AB679D">
        <w:rPr>
          <w:rStyle w:val="Emphasis"/>
          <w:rFonts w:asciiTheme="minorHAnsi" w:hAnsiTheme="minorHAnsi" w:cstheme="minorHAnsi"/>
        </w:rPr>
        <w:t>“light” nuclear winter</w:t>
      </w:r>
      <w:r w:rsidRPr="006C4F77">
        <w:rPr>
          <w:rStyle w:val="StyleUnderline"/>
          <w:rFonts w:asciiTheme="minorHAnsi" w:hAnsiTheme="minorHAnsi" w:cstheme="minorHAnsi"/>
          <w:b/>
          <w:bCs/>
        </w:rPr>
        <w:t xml:space="preserve"> scenario</w:t>
      </w:r>
      <w:r w:rsidRPr="00AF6484">
        <w:rPr>
          <w:rFonts w:asciiTheme="minorHAnsi" w:hAnsiTheme="minorHAnsi" w:cstheme="minorHAnsi"/>
          <w:sz w:val="8"/>
        </w:rPr>
        <w:t xml:space="preserve">, not a full slugging match between the Russian and U.S. arsenals. </w:t>
      </w:r>
      <w:r w:rsidRPr="00AB679D">
        <w:rPr>
          <w:rStyle w:val="Emphasis"/>
          <w:rFonts w:asciiTheme="minorHAnsi" w:hAnsiTheme="minorHAnsi" w:cstheme="minorHAnsi"/>
        </w:rPr>
        <w:t xml:space="preserve">Global Recession </w:t>
      </w:r>
      <w:r w:rsidRPr="00AF6484">
        <w:rPr>
          <w:rStyle w:val="Emphasis"/>
          <w:rFonts w:asciiTheme="minorHAnsi" w:hAnsiTheme="minorHAnsi" w:cstheme="minorHAnsi"/>
          <w:highlight w:val="green"/>
        </w:rPr>
        <w:t>Any</w:t>
      </w:r>
      <w:r w:rsidRPr="00AF6484">
        <w:rPr>
          <w:rFonts w:asciiTheme="minorHAnsi" w:hAnsiTheme="minorHAnsi" w:cstheme="minorHAnsi"/>
          <w:sz w:val="8"/>
        </w:rPr>
        <w:t xml:space="preserve"> one of the </w:t>
      </w:r>
      <w:r w:rsidRPr="00AF6484">
        <w:rPr>
          <w:rStyle w:val="StyleUnderline"/>
          <w:rFonts w:asciiTheme="minorHAnsi" w:hAnsiTheme="minorHAnsi" w:cstheme="minorHAnsi"/>
          <w:b/>
          <w:bCs/>
          <w:highlight w:val="green"/>
        </w:rPr>
        <w:t>factors</w:t>
      </w:r>
      <w:r w:rsidRPr="00AF6484">
        <w:rPr>
          <w:rFonts w:asciiTheme="minorHAnsi" w:hAnsiTheme="minorHAnsi" w:cstheme="minorHAnsi"/>
          <w:sz w:val="8"/>
          <w:highlight w:val="green"/>
        </w:rPr>
        <w:t xml:space="preserve"> </w:t>
      </w:r>
      <w:r w:rsidRPr="00AF6484">
        <w:rPr>
          <w:rStyle w:val="StyleUnderline"/>
          <w:rFonts w:asciiTheme="minorHAnsi" w:hAnsiTheme="minorHAnsi" w:cstheme="minorHAnsi"/>
          <w:b/>
          <w:bCs/>
          <w:highlight w:val="green"/>
        </w:rPr>
        <w:t>above</w:t>
      </w:r>
      <w:r w:rsidRPr="00AF6484">
        <w:rPr>
          <w:rFonts w:asciiTheme="minorHAnsi" w:hAnsiTheme="minorHAnsi" w:cstheme="minorHAnsi"/>
          <w:sz w:val="8"/>
          <w:highlight w:val="green"/>
        </w:rPr>
        <w:t xml:space="preserve"> </w:t>
      </w:r>
      <w:r w:rsidRPr="00AF6484">
        <w:rPr>
          <w:rStyle w:val="StyleUnderline"/>
          <w:rFonts w:asciiTheme="minorHAnsi" w:hAnsiTheme="minorHAnsi" w:cstheme="minorHAnsi"/>
          <w:b/>
          <w:bCs/>
        </w:rPr>
        <w:t>would</w:t>
      </w:r>
      <w:r w:rsidRPr="00AF6484">
        <w:rPr>
          <w:rFonts w:asciiTheme="minorHAnsi" w:hAnsiTheme="minorHAnsi" w:cstheme="minorHAnsi"/>
          <w:sz w:val="8"/>
        </w:rPr>
        <w:t xml:space="preserve"> likely suffice to </w:t>
      </w:r>
      <w:r w:rsidRPr="00AF6484">
        <w:rPr>
          <w:rStyle w:val="Emphasis"/>
          <w:rFonts w:asciiTheme="minorHAnsi" w:hAnsiTheme="minorHAnsi" w:cstheme="minorHAnsi"/>
          <w:highlight w:val="green"/>
        </w:rPr>
        <w:t>cause</w:t>
      </w:r>
      <w:r w:rsidRPr="00AF6484">
        <w:rPr>
          <w:rFonts w:asciiTheme="minorHAnsi" w:hAnsiTheme="minorHAnsi" w:cstheme="minorHAnsi"/>
          <w:sz w:val="8"/>
        </w:rPr>
        <w:t xml:space="preserve"> a </w:t>
      </w:r>
      <w:r w:rsidRPr="007626AA">
        <w:rPr>
          <w:rStyle w:val="Emphasis"/>
          <w:rFonts w:asciiTheme="minorHAnsi" w:hAnsiTheme="minorHAnsi" w:cstheme="minorHAnsi"/>
          <w:highlight w:val="green"/>
        </w:rPr>
        <w:t xml:space="preserve">global </w:t>
      </w:r>
      <w:r w:rsidRPr="00AF6484">
        <w:rPr>
          <w:rStyle w:val="Emphasis"/>
          <w:rFonts w:asciiTheme="minorHAnsi" w:hAnsiTheme="minorHAnsi" w:cstheme="minorHAnsi"/>
        </w:rPr>
        <w:t xml:space="preserve">economic </w:t>
      </w:r>
      <w:r w:rsidRPr="007626AA">
        <w:rPr>
          <w:rStyle w:val="Emphasis"/>
          <w:rFonts w:asciiTheme="minorHAnsi" w:hAnsiTheme="minorHAnsi" w:cstheme="minorHAnsi"/>
          <w:highlight w:val="green"/>
        </w:rPr>
        <w:t>recession</w:t>
      </w:r>
      <w:r w:rsidRPr="00AF6484">
        <w:rPr>
          <w:rFonts w:asciiTheme="minorHAnsi" w:hAnsiTheme="minorHAnsi" w:cstheme="minorHAnsi"/>
          <w:sz w:val="8"/>
        </w:rPr>
        <w:t>. All of them combined would guarantee one</w:t>
      </w:r>
      <w:r w:rsidRPr="00AF6484">
        <w:rPr>
          <w:sz w:val="8"/>
        </w:rPr>
        <w:t xml:space="preserve">. India and Pakistan account for over one-fifth world’s </w:t>
      </w:r>
      <w:r w:rsidRPr="00AF6484">
        <w:rPr>
          <w:sz w:val="8"/>
        </w:rPr>
        <w:lastRenderedPageBreak/>
        <w:t xml:space="preserve">population, and therefore a significant share of economic activity. Should their major cities become irradiated ruins with their populations decimated, a tremendous disruption would surely result. A massive decrease in consumption and production would obviously instigate a long-lasting recessionary cycle, with attendant deprivations and political destabilization slamming developed and less-developed countries alike. Taken together, these outcomes mean even a “limited” India-Pakistan nuclear war would significantly affect every person on the globe, be they a school teacher in Nebraska, a factory-worker in Shaanxi province or a fisherman in Mombasa. Unfortunately, the recent escalation between India and Pakistan is no fluke, but part of a long-simmering pattern likely to continue escalating unless New Delhi and Islamabad work together to change the nature of their relationship. </w:t>
      </w:r>
    </w:p>
    <w:p w14:paraId="1B035EF8" w14:textId="77777777" w:rsidR="00CD1BCB" w:rsidRDefault="00CD1BCB" w:rsidP="00CD1BCB">
      <w:pPr>
        <w:pStyle w:val="Heading4"/>
      </w:pPr>
      <w:r>
        <w:t xml:space="preserve">Democracies are key to solving climate change – data, empirics, metastudies, etc. </w:t>
      </w:r>
    </w:p>
    <w:p w14:paraId="6B5F06B7" w14:textId="77777777" w:rsidR="00CD1BCB" w:rsidRPr="00073BE1" w:rsidRDefault="00CD1BCB" w:rsidP="00CD1BCB">
      <w:r w:rsidRPr="00073BE1">
        <w:rPr>
          <w:rStyle w:val="Heading4Char"/>
        </w:rPr>
        <w:t>Looney 16</w:t>
      </w:r>
      <w:r>
        <w:t xml:space="preserve"> </w:t>
      </w:r>
      <w:r w:rsidRPr="00073BE1">
        <w:rPr>
          <w:sz w:val="18"/>
          <w:szCs w:val="18"/>
        </w:rPr>
        <w:t>[</w:t>
      </w:r>
      <w:hyperlink r:id="rId44" w:history="1">
        <w:r w:rsidRPr="00073BE1">
          <w:rPr>
            <w:rStyle w:val="Hyperlink"/>
            <w:sz w:val="18"/>
            <w:szCs w:val="18"/>
          </w:rPr>
          <w:t>Robert Looney</w:t>
        </w:r>
      </w:hyperlink>
      <w:r w:rsidRPr="00073BE1">
        <w:rPr>
          <w:sz w:val="18"/>
          <w:szCs w:val="18"/>
        </w:rPr>
        <w:t xml:space="preserve">, JUNE 1, 2016, “Democracy Is the Answer to Climate Change”, </w:t>
      </w:r>
      <w:hyperlink r:id="rId45" w:history="1">
        <w:r w:rsidRPr="00073BE1">
          <w:rPr>
            <w:rStyle w:val="Hyperlink"/>
            <w:sz w:val="18"/>
            <w:szCs w:val="18"/>
          </w:rPr>
          <w:t>https://foreignpolicy.com/2016/06/01/democracy-is-the-answer-to-climate-change //</w:t>
        </w:r>
      </w:hyperlink>
      <w:r w:rsidRPr="00073BE1">
        <w:rPr>
          <w:sz w:val="18"/>
          <w:szCs w:val="18"/>
        </w:rPr>
        <w:t xml:space="preserve"> JB]</w:t>
      </w:r>
    </w:p>
    <w:p w14:paraId="37918448" w14:textId="77777777" w:rsidR="00CD1BCB" w:rsidRPr="00073BE1" w:rsidRDefault="00CD1BCB" w:rsidP="00CD1BCB">
      <w:pPr>
        <w:rPr>
          <w:sz w:val="16"/>
        </w:rPr>
      </w:pPr>
      <w:r w:rsidRPr="00073BE1">
        <w:rPr>
          <w:sz w:val="16"/>
        </w:rPr>
        <w:t xml:space="preserve">But is it really necessary to choose between democracy and saving the planet? </w:t>
      </w:r>
      <w:r w:rsidRPr="00073BE1">
        <w:rPr>
          <w:rFonts w:asciiTheme="minorHAnsi" w:hAnsiTheme="minorHAnsi" w:cstheme="minorHAnsi"/>
          <w:b/>
          <w:bCs/>
          <w:u w:val="single"/>
        </w:rPr>
        <w:t>A comprehensive review of</w:t>
      </w:r>
      <w:r w:rsidRPr="00073BE1">
        <w:rPr>
          <w:sz w:val="16"/>
        </w:rPr>
        <w:t xml:space="preserve"> various </w:t>
      </w:r>
      <w:r w:rsidRPr="00073BE1">
        <w:rPr>
          <w:rFonts w:asciiTheme="minorHAnsi" w:hAnsiTheme="minorHAnsi" w:cstheme="minorHAnsi"/>
          <w:b/>
          <w:bCs/>
          <w:u w:val="single"/>
        </w:rPr>
        <w:t>countries’ progress towards environmental sustainability</w:t>
      </w:r>
      <w:r w:rsidRPr="00073BE1">
        <w:rPr>
          <w:sz w:val="16"/>
        </w:rPr>
        <w:t xml:space="preserve"> suggests otherwise. In fact, the case against democracy as a vehicle for environmental sustainability may be grossly overstated, based less on the actions of the world’s democracies as a whole than on the failures of a conspicuous few.</w:t>
      </w:r>
    </w:p>
    <w:p w14:paraId="648C83EA" w14:textId="77777777" w:rsidR="00CD1BCB" w:rsidRPr="00073BE1" w:rsidRDefault="00CD1BCB" w:rsidP="00CD1BCB">
      <w:pPr>
        <w:rPr>
          <w:sz w:val="16"/>
        </w:rPr>
      </w:pPr>
      <w:r w:rsidRPr="00073BE1">
        <w:rPr>
          <w:rFonts w:asciiTheme="minorHAnsi" w:hAnsiTheme="minorHAnsi" w:cstheme="minorHAnsi"/>
          <w:b/>
          <w:bCs/>
          <w:highlight w:val="green"/>
          <w:u w:val="single"/>
        </w:rPr>
        <w:t>Two data sets</w:t>
      </w:r>
      <w:r w:rsidRPr="00073BE1">
        <w:rPr>
          <w:sz w:val="16"/>
        </w:rPr>
        <w:t xml:space="preserve"> can </w:t>
      </w:r>
      <w:r w:rsidRPr="00073BE1">
        <w:rPr>
          <w:rFonts w:asciiTheme="minorHAnsi" w:hAnsiTheme="minorHAnsi" w:cstheme="minorHAnsi"/>
          <w:b/>
          <w:bCs/>
          <w:u w:val="single"/>
        </w:rPr>
        <w:t>help</w:t>
      </w:r>
      <w:r w:rsidRPr="00073BE1">
        <w:rPr>
          <w:sz w:val="16"/>
        </w:rPr>
        <w:t xml:space="preserve"> us </w:t>
      </w:r>
      <w:r w:rsidRPr="00073BE1">
        <w:rPr>
          <w:rFonts w:asciiTheme="minorHAnsi" w:hAnsiTheme="minorHAnsi" w:cstheme="minorHAnsi"/>
          <w:b/>
          <w:bCs/>
          <w:highlight w:val="green"/>
          <w:u w:val="single"/>
        </w:rPr>
        <w:t>identify</w:t>
      </w:r>
      <w:r w:rsidRPr="00073BE1">
        <w:rPr>
          <w:rFonts w:asciiTheme="minorHAnsi" w:hAnsiTheme="minorHAnsi" w:cstheme="minorHAnsi"/>
          <w:b/>
          <w:bCs/>
          <w:u w:val="single"/>
        </w:rPr>
        <w:t xml:space="preserve"> the </w:t>
      </w:r>
      <w:r w:rsidRPr="00073BE1">
        <w:rPr>
          <w:rFonts w:asciiTheme="minorHAnsi" w:hAnsiTheme="minorHAnsi" w:cstheme="minorHAnsi"/>
          <w:b/>
          <w:bCs/>
          <w:highlight w:val="green"/>
          <w:u w:val="single"/>
        </w:rPr>
        <w:t>impact of democracy on climate change: The</w:t>
      </w:r>
      <w:r w:rsidRPr="00073BE1">
        <w:rPr>
          <w:rFonts w:asciiTheme="minorHAnsi" w:hAnsiTheme="minorHAnsi" w:cstheme="minorHAnsi"/>
          <w:b/>
          <w:bCs/>
          <w:u w:val="single"/>
        </w:rPr>
        <w:t xml:space="preserve"> Economist Intelligence Unit’s </w:t>
      </w:r>
      <w:r w:rsidRPr="00073BE1">
        <w:rPr>
          <w:rFonts w:asciiTheme="minorHAnsi" w:hAnsiTheme="minorHAnsi" w:cstheme="minorHAnsi"/>
          <w:b/>
          <w:bCs/>
          <w:highlight w:val="green"/>
          <w:u w:val="single"/>
        </w:rPr>
        <w:t>(EIU) </w:t>
      </w:r>
      <w:hyperlink r:id="rId46" w:history="1">
        <w:r w:rsidRPr="00073BE1">
          <w:rPr>
            <w:rFonts w:asciiTheme="minorHAnsi" w:hAnsiTheme="minorHAnsi" w:cstheme="minorHAnsi"/>
            <w:b/>
            <w:bCs/>
            <w:highlight w:val="green"/>
            <w:u w:val="single"/>
          </w:rPr>
          <w:t>Democracy Index</w:t>
        </w:r>
        <w:r w:rsidRPr="00073BE1">
          <w:rPr>
            <w:rFonts w:asciiTheme="minorHAnsi" w:hAnsiTheme="minorHAnsi" w:cstheme="minorHAnsi"/>
            <w:b/>
            <w:bCs/>
            <w:u w:val="single"/>
          </w:rPr>
          <w:t xml:space="preserve"> 2015</w:t>
        </w:r>
      </w:hyperlink>
      <w:r w:rsidRPr="00073BE1">
        <w:rPr>
          <w:rFonts w:asciiTheme="minorHAnsi" w:hAnsiTheme="minorHAnsi" w:cstheme="minorHAnsi"/>
          <w:b/>
          <w:bCs/>
          <w:u w:val="single"/>
        </w:rPr>
        <w:t> </w:t>
      </w:r>
      <w:r w:rsidRPr="00073BE1">
        <w:rPr>
          <w:rFonts w:asciiTheme="minorHAnsi" w:hAnsiTheme="minorHAnsi" w:cstheme="minorHAnsi"/>
          <w:b/>
          <w:bCs/>
          <w:highlight w:val="green"/>
          <w:u w:val="single"/>
        </w:rPr>
        <w:t>and</w:t>
      </w:r>
      <w:r w:rsidRPr="00073BE1">
        <w:rPr>
          <w:rFonts w:asciiTheme="minorHAnsi" w:hAnsiTheme="minorHAnsi" w:cstheme="minorHAnsi"/>
          <w:b/>
          <w:bCs/>
          <w:u w:val="single"/>
        </w:rPr>
        <w:t xml:space="preserve"> the </w:t>
      </w:r>
      <w:r w:rsidRPr="00073BE1">
        <w:rPr>
          <w:rFonts w:asciiTheme="minorHAnsi" w:hAnsiTheme="minorHAnsi" w:cstheme="minorHAnsi"/>
          <w:b/>
          <w:bCs/>
          <w:highlight w:val="green"/>
          <w:u w:val="single"/>
        </w:rPr>
        <w:t>World Energy</w:t>
      </w:r>
      <w:r w:rsidRPr="00073BE1">
        <w:rPr>
          <w:rFonts w:asciiTheme="minorHAnsi" w:hAnsiTheme="minorHAnsi" w:cstheme="minorHAnsi"/>
          <w:b/>
          <w:bCs/>
          <w:u w:val="single"/>
        </w:rPr>
        <w:t xml:space="preserve"> Council’s </w:t>
      </w:r>
      <w:hyperlink r:id="rId47" w:history="1">
        <w:r w:rsidRPr="00073BE1">
          <w:rPr>
            <w:rFonts w:asciiTheme="minorHAnsi" w:hAnsiTheme="minorHAnsi" w:cstheme="minorHAnsi"/>
            <w:b/>
            <w:bCs/>
            <w:u w:val="single"/>
          </w:rPr>
          <w:t xml:space="preserve">Energy Trilemma </w:t>
        </w:r>
        <w:r w:rsidRPr="00073BE1">
          <w:rPr>
            <w:rFonts w:asciiTheme="minorHAnsi" w:hAnsiTheme="minorHAnsi" w:cstheme="minorHAnsi"/>
            <w:b/>
            <w:bCs/>
            <w:highlight w:val="green"/>
            <w:u w:val="single"/>
          </w:rPr>
          <w:t>Index</w:t>
        </w:r>
      </w:hyperlink>
      <w:r w:rsidRPr="00073BE1">
        <w:rPr>
          <w:sz w:val="16"/>
        </w:rPr>
        <w:t xml:space="preserve">. The </w:t>
      </w:r>
      <w:r w:rsidRPr="00073BE1">
        <w:rPr>
          <w:rFonts w:asciiTheme="minorHAnsi" w:hAnsiTheme="minorHAnsi" w:cstheme="minorHAnsi"/>
          <w:b/>
          <w:bCs/>
          <w:u w:val="single"/>
        </w:rPr>
        <w:t>Democracy Index divides 167 countries into</w:t>
      </w:r>
      <w:r w:rsidRPr="00073BE1">
        <w:rPr>
          <w:sz w:val="16"/>
        </w:rPr>
        <w:t xml:space="preserve"> four main </w:t>
      </w:r>
      <w:r w:rsidRPr="00073BE1">
        <w:rPr>
          <w:rFonts w:asciiTheme="minorHAnsi" w:hAnsiTheme="minorHAnsi" w:cstheme="minorHAnsi"/>
          <w:b/>
          <w:bCs/>
          <w:u w:val="single"/>
        </w:rPr>
        <w:t>groups: full democracies, flawed democracies, hybrid regimes, and authoritarian regimes</w:t>
      </w:r>
      <w:r w:rsidRPr="00073BE1">
        <w:rPr>
          <w:sz w:val="16"/>
        </w:rPr>
        <w:t xml:space="preserve">. The countries are ranked best (Norway) to worst (North Korea). </w:t>
      </w:r>
      <w:r w:rsidRPr="00073BE1">
        <w:rPr>
          <w:rFonts w:asciiTheme="minorHAnsi" w:hAnsiTheme="minorHAnsi" w:cstheme="minorHAnsi"/>
          <w:b/>
          <w:bCs/>
          <w:u w:val="single"/>
        </w:rPr>
        <w:t>The Energy Trilemma Index ranks 130 countries in terms of</w:t>
      </w:r>
      <w:r w:rsidRPr="00073BE1">
        <w:rPr>
          <w:sz w:val="16"/>
        </w:rPr>
        <w:t xml:space="preserve"> their </w:t>
      </w:r>
      <w:r w:rsidRPr="00073BE1">
        <w:rPr>
          <w:rFonts w:asciiTheme="minorHAnsi" w:hAnsiTheme="minorHAnsi" w:cstheme="minorHAnsi"/>
          <w:b/>
          <w:bCs/>
          <w:u w:val="single"/>
        </w:rPr>
        <w:t>progress in</w:t>
      </w:r>
      <w:r w:rsidRPr="00073BE1">
        <w:rPr>
          <w:sz w:val="16"/>
        </w:rPr>
        <w:t xml:space="preserve"> three key energy performance measures: </w:t>
      </w:r>
      <w:r w:rsidRPr="00073BE1">
        <w:rPr>
          <w:rFonts w:asciiTheme="minorHAnsi" w:hAnsiTheme="minorHAnsi" w:cstheme="minorHAnsi"/>
          <w:b/>
          <w:bCs/>
          <w:u w:val="single"/>
        </w:rPr>
        <w:t>energy security</w:t>
      </w:r>
      <w:r w:rsidRPr="00073BE1">
        <w:rPr>
          <w:sz w:val="16"/>
        </w:rPr>
        <w:t xml:space="preserve"> (the availability of reliable supplies of energy), </w:t>
      </w:r>
      <w:r w:rsidRPr="00073BE1">
        <w:rPr>
          <w:rFonts w:asciiTheme="minorHAnsi" w:hAnsiTheme="minorHAnsi" w:cstheme="minorHAnsi"/>
          <w:b/>
          <w:bCs/>
          <w:u w:val="single"/>
        </w:rPr>
        <w:t>energy equity</w:t>
      </w:r>
      <w:r w:rsidRPr="00073BE1">
        <w:rPr>
          <w:sz w:val="16"/>
        </w:rPr>
        <w:t xml:space="preserve"> (the domestic price of energy) </w:t>
      </w:r>
      <w:r w:rsidRPr="00073BE1">
        <w:rPr>
          <w:rFonts w:asciiTheme="minorHAnsi" w:hAnsiTheme="minorHAnsi" w:cstheme="minorHAnsi"/>
          <w:b/>
          <w:bCs/>
          <w:u w:val="single"/>
        </w:rPr>
        <w:t>and environmental sustainability</w:t>
      </w:r>
      <w:r w:rsidRPr="00073BE1">
        <w:rPr>
          <w:sz w:val="16"/>
        </w:rPr>
        <w:t xml:space="preserve"> (the effect of the country’s energy sources on greenhouse gas emissions). Based on these measures, countries are ranked from best (Switzerland) to worst (South Africa).</w:t>
      </w:r>
    </w:p>
    <w:p w14:paraId="7DAD85F7" w14:textId="77777777" w:rsidR="00CD1BCB" w:rsidRPr="00073BE1" w:rsidRDefault="00CD1BCB" w:rsidP="00CD1BCB">
      <w:pPr>
        <w:rPr>
          <w:sz w:val="16"/>
        </w:rPr>
      </w:pPr>
      <w:r w:rsidRPr="00073BE1">
        <w:rPr>
          <w:rFonts w:asciiTheme="minorHAnsi" w:hAnsiTheme="minorHAnsi" w:cstheme="minorHAnsi"/>
          <w:b/>
          <w:bCs/>
          <w:u w:val="single"/>
        </w:rPr>
        <w:t>In 2015</w:t>
      </w:r>
      <w:r w:rsidRPr="00073BE1">
        <w:rPr>
          <w:sz w:val="16"/>
        </w:rPr>
        <w:t xml:space="preserve">, the </w:t>
      </w:r>
      <w:r w:rsidRPr="00073BE1">
        <w:rPr>
          <w:rFonts w:asciiTheme="minorHAnsi" w:hAnsiTheme="minorHAnsi" w:cstheme="minorHAnsi"/>
          <w:b/>
          <w:bCs/>
          <w:highlight w:val="green"/>
          <w:u w:val="single"/>
        </w:rPr>
        <w:t>twenty countries</w:t>
      </w:r>
      <w:r w:rsidRPr="00073BE1">
        <w:rPr>
          <w:sz w:val="16"/>
        </w:rPr>
        <w:t xml:space="preserve"> grouped by the EIU </w:t>
      </w:r>
      <w:r w:rsidRPr="00073BE1">
        <w:rPr>
          <w:rFonts w:asciiTheme="minorHAnsi" w:hAnsiTheme="minorHAnsi" w:cstheme="minorHAnsi"/>
          <w:b/>
          <w:bCs/>
          <w:highlight w:val="green"/>
          <w:u w:val="single"/>
        </w:rPr>
        <w:t>as democracies had</w:t>
      </w:r>
      <w:r w:rsidRPr="00073BE1">
        <w:rPr>
          <w:sz w:val="16"/>
        </w:rPr>
        <w:t xml:space="preserve"> an </w:t>
      </w:r>
      <w:r w:rsidRPr="00073BE1">
        <w:rPr>
          <w:rFonts w:asciiTheme="minorHAnsi" w:hAnsiTheme="minorHAnsi" w:cstheme="minorHAnsi"/>
          <w:b/>
          <w:bCs/>
          <w:highlight w:val="green"/>
          <w:u w:val="single"/>
        </w:rPr>
        <w:t>average ranking of 34.2 on</w:t>
      </w:r>
      <w:r w:rsidRPr="00073BE1">
        <w:rPr>
          <w:sz w:val="16"/>
        </w:rPr>
        <w:t xml:space="preserve"> the </w:t>
      </w:r>
      <w:r w:rsidRPr="00073BE1">
        <w:rPr>
          <w:rFonts w:asciiTheme="minorHAnsi" w:hAnsiTheme="minorHAnsi" w:cstheme="minorHAnsi"/>
          <w:b/>
          <w:bCs/>
          <w:highlight w:val="green"/>
          <w:u w:val="single"/>
        </w:rPr>
        <w:t>energy</w:t>
      </w:r>
      <w:r w:rsidRPr="00073BE1">
        <w:rPr>
          <w:rFonts w:asciiTheme="minorHAnsi" w:hAnsiTheme="minorHAnsi" w:cstheme="minorHAnsi"/>
          <w:b/>
          <w:bCs/>
          <w:u w:val="single"/>
        </w:rPr>
        <w:t xml:space="preserve"> sustainability </w:t>
      </w:r>
      <w:r w:rsidRPr="00073BE1">
        <w:rPr>
          <w:rFonts w:asciiTheme="minorHAnsi" w:hAnsiTheme="minorHAnsi" w:cstheme="minorHAnsi"/>
          <w:b/>
          <w:bCs/>
          <w:highlight w:val="green"/>
          <w:u w:val="single"/>
        </w:rPr>
        <w:t>index</w:t>
      </w:r>
      <w:r w:rsidRPr="00073BE1">
        <w:rPr>
          <w:sz w:val="16"/>
        </w:rPr>
        <w:t xml:space="preserve">, while the </w:t>
      </w:r>
      <w:r w:rsidRPr="00073BE1">
        <w:rPr>
          <w:rFonts w:asciiTheme="minorHAnsi" w:hAnsiTheme="minorHAnsi" w:cstheme="minorHAnsi"/>
          <w:b/>
          <w:bCs/>
          <w:highlight w:val="green"/>
          <w:u w:val="single"/>
        </w:rPr>
        <w:t>27 authoritarian regimes</w:t>
      </w:r>
      <w:r w:rsidRPr="00073BE1">
        <w:rPr>
          <w:rFonts w:asciiTheme="minorHAnsi" w:hAnsiTheme="minorHAnsi" w:cstheme="minorHAnsi"/>
          <w:b/>
          <w:bCs/>
          <w:u w:val="single"/>
        </w:rPr>
        <w:t xml:space="preserve"> for which climate data existed scored much worse, </w:t>
      </w:r>
      <w:r w:rsidRPr="00073BE1">
        <w:rPr>
          <w:rFonts w:asciiTheme="minorHAnsi" w:hAnsiTheme="minorHAnsi" w:cstheme="minorHAnsi"/>
          <w:b/>
          <w:bCs/>
          <w:highlight w:val="green"/>
          <w:u w:val="single"/>
        </w:rPr>
        <w:t>with</w:t>
      </w:r>
      <w:r w:rsidRPr="00073BE1">
        <w:rPr>
          <w:rFonts w:asciiTheme="minorHAnsi" w:hAnsiTheme="minorHAnsi" w:cstheme="minorHAnsi"/>
          <w:b/>
          <w:bCs/>
          <w:u w:val="single"/>
        </w:rPr>
        <w:t xml:space="preserve"> an average </w:t>
      </w:r>
      <w:r w:rsidRPr="00073BE1">
        <w:rPr>
          <w:rFonts w:asciiTheme="minorHAnsi" w:hAnsiTheme="minorHAnsi" w:cstheme="minorHAnsi"/>
          <w:b/>
          <w:bCs/>
          <w:highlight w:val="green"/>
          <w:u w:val="single"/>
        </w:rPr>
        <w:t>ranking of 85.6</w:t>
      </w:r>
      <w:r w:rsidRPr="00073BE1">
        <w:rPr>
          <w:sz w:val="16"/>
        </w:rPr>
        <w:t xml:space="preserve">. In the two intermediate regime types, </w:t>
      </w:r>
      <w:r w:rsidRPr="00073BE1">
        <w:rPr>
          <w:rFonts w:asciiTheme="minorHAnsi" w:hAnsiTheme="minorHAnsi" w:cstheme="minorHAnsi"/>
          <w:b/>
          <w:bCs/>
          <w:highlight w:val="green"/>
          <w:u w:val="single"/>
        </w:rPr>
        <w:t>environmental sustainability fell off with democracy</w:t>
      </w:r>
      <w:r w:rsidRPr="00073BE1">
        <w:rPr>
          <w:rFonts w:asciiTheme="minorHAnsi" w:hAnsiTheme="minorHAnsi" w:cstheme="minorHAnsi"/>
          <w:b/>
          <w:bCs/>
          <w:u w:val="single"/>
        </w:rPr>
        <w:t xml:space="preserve">, with </w:t>
      </w:r>
      <w:r w:rsidRPr="00073BE1">
        <w:rPr>
          <w:rFonts w:asciiTheme="minorHAnsi" w:hAnsiTheme="minorHAnsi" w:cstheme="minorHAnsi"/>
          <w:b/>
          <w:bCs/>
          <w:highlight w:val="green"/>
          <w:u w:val="single"/>
        </w:rPr>
        <w:t>flawed</w:t>
      </w:r>
      <w:r w:rsidRPr="00073BE1">
        <w:rPr>
          <w:rFonts w:asciiTheme="minorHAnsi" w:hAnsiTheme="minorHAnsi" w:cstheme="minorHAnsi"/>
          <w:b/>
          <w:bCs/>
          <w:u w:val="single"/>
        </w:rPr>
        <w:t xml:space="preserve"> democracies </w:t>
      </w:r>
      <w:r w:rsidRPr="00073BE1">
        <w:rPr>
          <w:rFonts w:asciiTheme="minorHAnsi" w:hAnsiTheme="minorHAnsi" w:cstheme="minorHAnsi"/>
          <w:b/>
          <w:bCs/>
          <w:highlight w:val="green"/>
          <w:u w:val="single"/>
        </w:rPr>
        <w:t>having</w:t>
      </w:r>
      <w:r w:rsidRPr="00073BE1">
        <w:rPr>
          <w:rFonts w:asciiTheme="minorHAnsi" w:hAnsiTheme="minorHAnsi" w:cstheme="minorHAnsi"/>
          <w:b/>
          <w:bCs/>
          <w:u w:val="single"/>
        </w:rPr>
        <w:t xml:space="preserve"> an average ranking of </w:t>
      </w:r>
      <w:r w:rsidRPr="00073BE1">
        <w:rPr>
          <w:rFonts w:asciiTheme="minorHAnsi" w:hAnsiTheme="minorHAnsi" w:cstheme="minorHAnsi"/>
          <w:b/>
          <w:bCs/>
          <w:highlight w:val="green"/>
          <w:u w:val="single"/>
        </w:rPr>
        <w:t>62.9</w:t>
      </w:r>
      <w:r w:rsidRPr="00073BE1">
        <w:rPr>
          <w:sz w:val="16"/>
        </w:rPr>
        <w:t xml:space="preserve"> compared to hybrid countries at 67.5. </w:t>
      </w:r>
      <w:r w:rsidRPr="00073BE1">
        <w:rPr>
          <w:rFonts w:asciiTheme="minorHAnsi" w:hAnsiTheme="minorHAnsi" w:cstheme="minorHAnsi"/>
          <w:b/>
          <w:bCs/>
          <w:u w:val="single"/>
        </w:rPr>
        <w:t>The</w:t>
      </w:r>
      <w:r w:rsidRPr="00073BE1">
        <w:rPr>
          <w:sz w:val="16"/>
        </w:rPr>
        <w:t xml:space="preserve"> bad </w:t>
      </w:r>
      <w:r w:rsidRPr="00073BE1">
        <w:rPr>
          <w:rFonts w:asciiTheme="minorHAnsi" w:hAnsiTheme="minorHAnsi" w:cstheme="minorHAnsi"/>
          <w:b/>
          <w:bCs/>
          <w:u w:val="single"/>
        </w:rPr>
        <w:t>reputation of democracies</w:t>
      </w:r>
      <w:r w:rsidRPr="00073BE1">
        <w:rPr>
          <w:sz w:val="16"/>
        </w:rPr>
        <w:t xml:space="preserve"> in </w:t>
      </w:r>
      <w:r w:rsidRPr="00073BE1">
        <w:rPr>
          <w:rFonts w:asciiTheme="minorHAnsi" w:hAnsiTheme="minorHAnsi" w:cstheme="minorHAnsi"/>
          <w:b/>
          <w:bCs/>
          <w:u w:val="single"/>
        </w:rPr>
        <w:t>combatting climate change</w:t>
      </w:r>
      <w:r w:rsidRPr="00073BE1">
        <w:rPr>
          <w:sz w:val="16"/>
        </w:rPr>
        <w:t xml:space="preserve"> likely </w:t>
      </w:r>
      <w:r w:rsidRPr="00073BE1">
        <w:rPr>
          <w:rFonts w:asciiTheme="minorHAnsi" w:hAnsiTheme="minorHAnsi" w:cstheme="minorHAnsi"/>
          <w:b/>
          <w:bCs/>
          <w:u w:val="single"/>
        </w:rPr>
        <w:t>reflects</w:t>
      </w:r>
      <w:r w:rsidRPr="00073BE1">
        <w:rPr>
          <w:sz w:val="16"/>
        </w:rPr>
        <w:t xml:space="preserve"> the extremely low environmental sustainability scores of several of the more prominent members of this group, namely </w:t>
      </w:r>
      <w:r w:rsidRPr="00073BE1">
        <w:rPr>
          <w:rFonts w:asciiTheme="minorHAnsi" w:hAnsiTheme="minorHAnsi" w:cstheme="minorHAnsi"/>
          <w:b/>
          <w:bCs/>
          <w:u w:val="single"/>
        </w:rPr>
        <w:t>Canada</w:t>
      </w:r>
      <w:r w:rsidRPr="00073BE1">
        <w:rPr>
          <w:sz w:val="16"/>
        </w:rPr>
        <w:t xml:space="preserve"> (71), the </w:t>
      </w:r>
      <w:r w:rsidRPr="00073BE1">
        <w:rPr>
          <w:rFonts w:asciiTheme="minorHAnsi" w:hAnsiTheme="minorHAnsi" w:cstheme="minorHAnsi"/>
          <w:b/>
          <w:bCs/>
          <w:u w:val="single"/>
        </w:rPr>
        <w:t>United States</w:t>
      </w:r>
      <w:r w:rsidRPr="00073BE1">
        <w:rPr>
          <w:sz w:val="16"/>
        </w:rPr>
        <w:t xml:space="preserve"> (95), and </w:t>
      </w:r>
      <w:r w:rsidRPr="00073BE1">
        <w:rPr>
          <w:rFonts w:asciiTheme="minorHAnsi" w:hAnsiTheme="minorHAnsi" w:cstheme="minorHAnsi"/>
          <w:b/>
          <w:bCs/>
          <w:u w:val="single"/>
        </w:rPr>
        <w:t>Australia</w:t>
      </w:r>
      <w:r w:rsidRPr="00073BE1">
        <w:rPr>
          <w:sz w:val="16"/>
        </w:rPr>
        <w:t xml:space="preserve"> (110).</w:t>
      </w:r>
    </w:p>
    <w:p w14:paraId="04F94C65" w14:textId="77777777" w:rsidR="00CD1BCB" w:rsidRPr="00073BE1" w:rsidRDefault="00CD1BCB" w:rsidP="00CD1BCB">
      <w:pPr>
        <w:rPr>
          <w:sz w:val="16"/>
          <w:szCs w:val="16"/>
        </w:rPr>
      </w:pPr>
      <w:r w:rsidRPr="00073BE1">
        <w:rPr>
          <w:sz w:val="16"/>
          <w:szCs w:val="16"/>
        </w:rPr>
        <w:t>As the name “Energy Trilemma” suggests, countries are forced to make trade-offs between energy security, energy equity, and environmental sustainability when determining their energy policies. For instance, a country that prioritizes energy equity might opt to import cheap fossil fuels at the expense of energy security and environmental sustainability until it can develop low-cost green domestic energy sources. Thus, the Energy Trilemma Index can provide insights not just into a country’s performance, but also into its priorities.</w:t>
      </w:r>
    </w:p>
    <w:p w14:paraId="6AF47550" w14:textId="77777777" w:rsidR="00CD1BCB" w:rsidRPr="00073BE1" w:rsidRDefault="00CD1BCB" w:rsidP="00CD1BCB">
      <w:pPr>
        <w:rPr>
          <w:sz w:val="16"/>
        </w:rPr>
      </w:pPr>
      <w:r w:rsidRPr="00073BE1">
        <w:rPr>
          <w:sz w:val="16"/>
        </w:rPr>
        <w:t xml:space="preserve">As it turns out, </w:t>
      </w:r>
      <w:r w:rsidRPr="00073BE1">
        <w:rPr>
          <w:rFonts w:asciiTheme="minorHAnsi" w:hAnsiTheme="minorHAnsi" w:cstheme="minorHAnsi"/>
          <w:b/>
          <w:bCs/>
          <w:highlight w:val="green"/>
          <w:u w:val="single"/>
        </w:rPr>
        <w:t>countries that prioritized environmental sustainability ranked</w:t>
      </w:r>
      <w:r w:rsidRPr="00073BE1">
        <w:rPr>
          <w:rFonts w:asciiTheme="minorHAnsi" w:hAnsiTheme="minorHAnsi" w:cstheme="minorHAnsi"/>
          <w:b/>
          <w:bCs/>
          <w:u w:val="single"/>
        </w:rPr>
        <w:t xml:space="preserve"> considerably </w:t>
      </w:r>
      <w:r w:rsidRPr="00073BE1">
        <w:rPr>
          <w:rFonts w:asciiTheme="minorHAnsi" w:hAnsiTheme="minorHAnsi" w:cstheme="minorHAnsi"/>
          <w:b/>
          <w:bCs/>
          <w:highlight w:val="green"/>
          <w:u w:val="single"/>
        </w:rPr>
        <w:t>higher on democracy than those that didn’t</w:t>
      </w:r>
      <w:r w:rsidRPr="00073BE1">
        <w:rPr>
          <w:rFonts w:asciiTheme="minorHAnsi" w:hAnsiTheme="minorHAnsi" w:cstheme="minorHAnsi"/>
          <w:b/>
          <w:bCs/>
          <w:u w:val="single"/>
        </w:rPr>
        <w:t xml:space="preserve"> (</w:t>
      </w:r>
      <w:r w:rsidRPr="00073BE1">
        <w:rPr>
          <w:rFonts w:asciiTheme="minorHAnsi" w:hAnsiTheme="minorHAnsi" w:cstheme="minorHAnsi"/>
          <w:b/>
          <w:bCs/>
          <w:highlight w:val="green"/>
          <w:u w:val="single"/>
        </w:rPr>
        <w:t>75</w:t>
      </w:r>
      <w:r w:rsidRPr="00073BE1">
        <w:rPr>
          <w:rFonts w:asciiTheme="minorHAnsi" w:hAnsiTheme="minorHAnsi" w:cstheme="minorHAnsi"/>
          <w:b/>
          <w:bCs/>
          <w:u w:val="single"/>
        </w:rPr>
        <w:t xml:space="preserve">.4 </w:t>
      </w:r>
      <w:r w:rsidRPr="00073BE1">
        <w:rPr>
          <w:rFonts w:asciiTheme="minorHAnsi" w:hAnsiTheme="minorHAnsi" w:cstheme="minorHAnsi"/>
          <w:b/>
          <w:bCs/>
          <w:highlight w:val="green"/>
          <w:u w:val="single"/>
        </w:rPr>
        <w:t>vs</w:t>
      </w:r>
      <w:r w:rsidRPr="00073BE1">
        <w:rPr>
          <w:rFonts w:asciiTheme="minorHAnsi" w:hAnsiTheme="minorHAnsi" w:cstheme="minorHAnsi"/>
          <w:b/>
          <w:bCs/>
          <w:u w:val="single"/>
        </w:rPr>
        <w:t xml:space="preserve">. </w:t>
      </w:r>
      <w:r w:rsidRPr="00073BE1">
        <w:rPr>
          <w:rFonts w:asciiTheme="minorHAnsi" w:hAnsiTheme="minorHAnsi" w:cstheme="minorHAnsi"/>
          <w:b/>
          <w:bCs/>
          <w:highlight w:val="green"/>
          <w:u w:val="single"/>
        </w:rPr>
        <w:t>103</w:t>
      </w:r>
      <w:r w:rsidRPr="00073BE1">
        <w:rPr>
          <w:rFonts w:asciiTheme="minorHAnsi" w:hAnsiTheme="minorHAnsi" w:cstheme="minorHAnsi"/>
          <w:b/>
          <w:bCs/>
          <w:u w:val="single"/>
        </w:rPr>
        <w:t>.5)</w:t>
      </w:r>
      <w:r w:rsidRPr="00073BE1">
        <w:rPr>
          <w:sz w:val="16"/>
        </w:rPr>
        <w:t>. These countries also had somewhat lower average per capita income ($25,015 vs. $37,095), demonstrating that taking action against climate change is far from a luxury that only the richest nations can afford.</w:t>
      </w:r>
    </w:p>
    <w:p w14:paraId="3F4567DD" w14:textId="77777777" w:rsidR="00CD1BCB" w:rsidRPr="00073BE1" w:rsidRDefault="00CD1BCB" w:rsidP="00CD1BCB">
      <w:pPr>
        <w:rPr>
          <w:sz w:val="16"/>
        </w:rPr>
      </w:pPr>
      <w:r w:rsidRPr="00073BE1">
        <w:rPr>
          <w:sz w:val="16"/>
        </w:rPr>
        <w:t xml:space="preserve">As these patterns clearly show, </w:t>
      </w:r>
      <w:r w:rsidRPr="00073BE1">
        <w:rPr>
          <w:rFonts w:asciiTheme="minorHAnsi" w:hAnsiTheme="minorHAnsi" w:cstheme="minorHAnsi"/>
          <w:b/>
          <w:bCs/>
          <w:highlight w:val="green"/>
          <w:u w:val="single"/>
        </w:rPr>
        <w:t>democracies</w:t>
      </w:r>
      <w:r w:rsidRPr="00073BE1">
        <w:rPr>
          <w:rFonts w:asciiTheme="minorHAnsi" w:hAnsiTheme="minorHAnsi" w:cstheme="minorHAnsi"/>
          <w:b/>
          <w:bCs/>
          <w:u w:val="single"/>
        </w:rPr>
        <w:t xml:space="preserve"> are much </w:t>
      </w:r>
      <w:r w:rsidRPr="00073BE1">
        <w:rPr>
          <w:rFonts w:asciiTheme="minorHAnsi" w:hAnsiTheme="minorHAnsi" w:cstheme="minorHAnsi"/>
          <w:b/>
          <w:bCs/>
          <w:highlight w:val="green"/>
          <w:u w:val="single"/>
        </w:rPr>
        <w:t>more likely</w:t>
      </w:r>
      <w:r w:rsidRPr="00073BE1">
        <w:rPr>
          <w:rFonts w:asciiTheme="minorHAnsi" w:hAnsiTheme="minorHAnsi" w:cstheme="minorHAnsi"/>
          <w:b/>
          <w:bCs/>
          <w:u w:val="single"/>
        </w:rPr>
        <w:t xml:space="preserve"> than authoritarian regimes </w:t>
      </w:r>
      <w:r w:rsidRPr="00073BE1">
        <w:rPr>
          <w:rFonts w:asciiTheme="minorHAnsi" w:hAnsiTheme="minorHAnsi" w:cstheme="minorHAnsi"/>
          <w:b/>
          <w:bCs/>
          <w:highlight w:val="green"/>
          <w:u w:val="single"/>
        </w:rPr>
        <w:t>to give</w:t>
      </w:r>
      <w:r w:rsidRPr="00073BE1">
        <w:rPr>
          <w:rFonts w:asciiTheme="minorHAnsi" w:hAnsiTheme="minorHAnsi" w:cstheme="minorHAnsi"/>
          <w:b/>
          <w:bCs/>
          <w:u w:val="single"/>
        </w:rPr>
        <w:t xml:space="preserve"> environmental sustainability </w:t>
      </w:r>
      <w:r w:rsidRPr="00073BE1">
        <w:rPr>
          <w:rFonts w:asciiTheme="minorHAnsi" w:hAnsiTheme="minorHAnsi" w:cstheme="minorHAnsi"/>
          <w:b/>
          <w:bCs/>
          <w:highlight w:val="green"/>
          <w:u w:val="single"/>
        </w:rPr>
        <w:t>priority over</w:t>
      </w:r>
      <w:r w:rsidRPr="00073BE1">
        <w:rPr>
          <w:rFonts w:asciiTheme="minorHAnsi" w:hAnsiTheme="minorHAnsi" w:cstheme="minorHAnsi"/>
          <w:b/>
          <w:bCs/>
          <w:u w:val="single"/>
        </w:rPr>
        <w:t xml:space="preserve"> either </w:t>
      </w:r>
      <w:r w:rsidRPr="00073BE1">
        <w:rPr>
          <w:rFonts w:asciiTheme="minorHAnsi" w:hAnsiTheme="minorHAnsi" w:cstheme="minorHAnsi"/>
          <w:b/>
          <w:bCs/>
          <w:highlight w:val="green"/>
          <w:u w:val="single"/>
        </w:rPr>
        <w:t>energy security</w:t>
      </w:r>
      <w:r w:rsidRPr="00073BE1">
        <w:rPr>
          <w:rFonts w:asciiTheme="minorHAnsi" w:hAnsiTheme="minorHAnsi" w:cstheme="minorHAnsi"/>
          <w:b/>
          <w:bCs/>
          <w:u w:val="single"/>
        </w:rPr>
        <w:t xml:space="preserve"> or affordable energy supplies</w:t>
      </w:r>
      <w:r w:rsidRPr="00073BE1">
        <w:rPr>
          <w:sz w:val="16"/>
        </w:rPr>
        <w:t>. This fact appears counter-intuitive, given that an often-cited flaw of democracy is that politicians are forced to make short-run decisions based on the election cycle. However, the effects of climate change, in the form of more severe storms, damaging droughts, falling agricultural yields, and increased flooding of coastal areas, are already being felt. And voters whose lives and livelihoods are increasingly impacted by climate change are beginning to demand immediate action, effectively forcing politicians to take a longer-run view. As a result, democratic governments become more likely to comply with global agreements that set specific targets for carbon reduction.</w:t>
      </w:r>
    </w:p>
    <w:p w14:paraId="64AE4F0B" w14:textId="77777777" w:rsidR="00CD1BCB" w:rsidRPr="00073BE1" w:rsidRDefault="00CD1BCB" w:rsidP="00CD1BCB">
      <w:pPr>
        <w:rPr>
          <w:sz w:val="16"/>
          <w:szCs w:val="16"/>
        </w:rPr>
      </w:pPr>
      <w:r w:rsidRPr="00073BE1">
        <w:rPr>
          <w:sz w:val="16"/>
          <w:szCs w:val="16"/>
        </w:rPr>
        <w:t>Nevertheless, as noted above, several of the more prominent democracies — in particular, Canada, the United States, and Australia — have failed to adopt a national strategy for combatting climate change. The governments of these countries have not only come under pressure from their domestic fossil fuel industries, but from other constituencies that oppose changing the status quo, due in particular to the perception that environmentalism comes at the expense of jobs and low energy prices. In the U.S., a long-term campaign of </w:t>
      </w:r>
      <w:hyperlink r:id="rId48" w:history="1">
        <w:r w:rsidRPr="00073BE1">
          <w:rPr>
            <w:rStyle w:val="Hyperlink"/>
            <w:sz w:val="16"/>
            <w:szCs w:val="16"/>
          </w:rPr>
          <w:t>disinformation</w:t>
        </w:r>
      </w:hyperlink>
      <w:r w:rsidRPr="00073BE1">
        <w:rPr>
          <w:sz w:val="16"/>
          <w:szCs w:val="16"/>
        </w:rPr>
        <w:t> funded by the fossil fuel sector has given rise to a large group of climate-change naysayers, although their numbers may be </w:t>
      </w:r>
      <w:hyperlink r:id="rId49" w:history="1">
        <w:r w:rsidRPr="00073BE1">
          <w:rPr>
            <w:rStyle w:val="Hyperlink"/>
            <w:sz w:val="16"/>
            <w:szCs w:val="16"/>
          </w:rPr>
          <w:t>shrinking</w:t>
        </w:r>
      </w:hyperlink>
      <w:r w:rsidRPr="00073BE1">
        <w:rPr>
          <w:sz w:val="16"/>
          <w:szCs w:val="16"/>
        </w:rPr>
        <w:t>.</w:t>
      </w:r>
    </w:p>
    <w:p w14:paraId="0E1B36F6" w14:textId="77777777" w:rsidR="00CD1BCB" w:rsidRPr="00073BE1" w:rsidRDefault="00CD1BCB" w:rsidP="00CD1BCB">
      <w:pPr>
        <w:rPr>
          <w:sz w:val="16"/>
          <w:szCs w:val="16"/>
        </w:rPr>
      </w:pPr>
      <w:r w:rsidRPr="00073BE1">
        <w:rPr>
          <w:sz w:val="16"/>
          <w:szCs w:val="16"/>
        </w:rPr>
        <w:t>Even in these countries, however, democracy is at work subtly prodding the government toward greater environmental responsibility. For now, this work is taking place at the provincial, state, and municipal levels. </w:t>
      </w:r>
      <w:hyperlink r:id="rId50" w:history="1">
        <w:r w:rsidRPr="00073BE1">
          <w:rPr>
            <w:rStyle w:val="Hyperlink"/>
            <w:sz w:val="16"/>
            <w:szCs w:val="16"/>
          </w:rPr>
          <w:t>British Columbia</w:t>
        </w:r>
      </w:hyperlink>
      <w:r w:rsidRPr="00073BE1">
        <w:rPr>
          <w:sz w:val="16"/>
          <w:szCs w:val="16"/>
        </w:rPr>
        <w:t> has imposed a carbon tax, </w:t>
      </w:r>
      <w:hyperlink r:id="rId51" w:history="1">
        <w:r w:rsidRPr="00073BE1">
          <w:rPr>
            <w:rStyle w:val="Hyperlink"/>
            <w:sz w:val="16"/>
            <w:szCs w:val="16"/>
          </w:rPr>
          <w:t>California</w:t>
        </w:r>
      </w:hyperlink>
      <w:r w:rsidRPr="00073BE1">
        <w:rPr>
          <w:sz w:val="16"/>
          <w:szCs w:val="16"/>
        </w:rPr>
        <w:t> has initiated a cap-</w:t>
      </w:r>
      <w:r w:rsidRPr="00073BE1">
        <w:rPr>
          <w:sz w:val="16"/>
          <w:szCs w:val="16"/>
        </w:rPr>
        <w:lastRenderedPageBreak/>
        <w:t>and-trade carbon plan, and </w:t>
      </w:r>
      <w:hyperlink r:id="rId52" w:history="1">
        <w:r w:rsidRPr="00073BE1">
          <w:rPr>
            <w:rStyle w:val="Hyperlink"/>
            <w:sz w:val="16"/>
            <w:szCs w:val="16"/>
          </w:rPr>
          <w:t>Melbourne</w:t>
        </w:r>
      </w:hyperlink>
      <w:r w:rsidRPr="00073BE1">
        <w:rPr>
          <w:sz w:val="16"/>
          <w:szCs w:val="16"/>
        </w:rPr>
        <w:t> has set a goal of zero net emissions by 2020. In most cases where local action has taken place, the effects of climate change have already begun to affect people’s lives. Once the consequences of climate change begin to be felt in other parts of these countries, it is reasonable to expect movements of this sort to gain momentum.</w:t>
      </w:r>
    </w:p>
    <w:p w14:paraId="4518264D" w14:textId="77777777" w:rsidR="00CD1BCB" w:rsidRDefault="00CD1BCB" w:rsidP="00CD1BCB">
      <w:pPr>
        <w:rPr>
          <w:sz w:val="16"/>
        </w:rPr>
      </w:pPr>
      <w:r w:rsidRPr="00073BE1">
        <w:rPr>
          <w:sz w:val="16"/>
        </w:rPr>
        <w:t>Public concerns about the effects of climate change are unlikely to have the same force in authoritarian regimes as in democracies for two basic reasons. Authoritarian regimes almost invariably prioritize energy security and equity over environmental sustainability, since rising fuel prices risk social unrest. This overarching concern with </w:t>
      </w:r>
      <w:hyperlink r:id="rId53" w:history="1">
        <w:r w:rsidRPr="00073BE1">
          <w:rPr>
            <w:rStyle w:val="Hyperlink"/>
            <w:sz w:val="16"/>
          </w:rPr>
          <w:t>keeping energy prices low</w:t>
        </w:r>
      </w:hyperlink>
      <w:r w:rsidRPr="00073BE1">
        <w:rPr>
          <w:sz w:val="16"/>
        </w:rPr>
        <w:t xml:space="preserve"> encourages increased usage of fossil fuels and a bias against green technologies. </w:t>
      </w:r>
      <w:r w:rsidRPr="00073BE1">
        <w:rPr>
          <w:rFonts w:asciiTheme="minorHAnsi" w:hAnsiTheme="minorHAnsi" w:cstheme="minorHAnsi"/>
          <w:b/>
          <w:bCs/>
          <w:u w:val="single"/>
        </w:rPr>
        <w:t xml:space="preserve">At the same time, </w:t>
      </w:r>
      <w:r w:rsidRPr="00073BE1">
        <w:rPr>
          <w:rFonts w:asciiTheme="minorHAnsi" w:hAnsiTheme="minorHAnsi" w:cstheme="minorHAnsi"/>
          <w:b/>
          <w:bCs/>
          <w:highlight w:val="green"/>
          <w:u w:val="single"/>
        </w:rPr>
        <w:t>authoritarian governments control information</w:t>
      </w:r>
      <w:r w:rsidRPr="00073BE1">
        <w:rPr>
          <w:rFonts w:asciiTheme="minorHAnsi" w:hAnsiTheme="minorHAnsi" w:cstheme="minorHAnsi"/>
          <w:b/>
          <w:bCs/>
          <w:u w:val="single"/>
        </w:rPr>
        <w:t xml:space="preserve"> through state dominance of the media and access to official data</w:t>
      </w:r>
      <w:r w:rsidRPr="00073BE1">
        <w:rPr>
          <w:sz w:val="16"/>
        </w:rPr>
        <w:t xml:space="preserve">. For example, </w:t>
      </w:r>
      <w:r w:rsidRPr="00073BE1">
        <w:rPr>
          <w:rFonts w:asciiTheme="minorHAnsi" w:hAnsiTheme="minorHAnsi" w:cstheme="minorHAnsi"/>
          <w:b/>
          <w:bCs/>
          <w:highlight w:val="green"/>
          <w:u w:val="single"/>
        </w:rPr>
        <w:t>China</w:t>
      </w:r>
      <w:r w:rsidRPr="00073BE1">
        <w:rPr>
          <w:sz w:val="16"/>
        </w:rPr>
        <w:t xml:space="preserve"> recently </w:t>
      </w:r>
      <w:r w:rsidRPr="00073BE1">
        <w:rPr>
          <w:rFonts w:asciiTheme="minorHAnsi" w:hAnsiTheme="minorHAnsi" w:cstheme="minorHAnsi"/>
          <w:b/>
          <w:bCs/>
          <w:highlight w:val="green"/>
          <w:u w:val="single"/>
        </w:rPr>
        <w:t>reported</w:t>
      </w:r>
      <w:r w:rsidRPr="00073BE1">
        <w:rPr>
          <w:rFonts w:asciiTheme="minorHAnsi" w:hAnsiTheme="minorHAnsi" w:cstheme="minorHAnsi"/>
          <w:b/>
          <w:bCs/>
          <w:u w:val="single"/>
        </w:rPr>
        <w:t xml:space="preserve"> a sizable </w:t>
      </w:r>
      <w:r w:rsidRPr="00073BE1">
        <w:rPr>
          <w:rFonts w:asciiTheme="minorHAnsi" w:hAnsiTheme="minorHAnsi" w:cstheme="minorHAnsi"/>
          <w:b/>
          <w:bCs/>
          <w:highlight w:val="green"/>
          <w:u w:val="single"/>
        </w:rPr>
        <w:t>drop in coal consumption</w:t>
      </w:r>
      <w:r w:rsidRPr="00073BE1">
        <w:rPr>
          <w:sz w:val="16"/>
        </w:rPr>
        <w:t xml:space="preserve"> to placate citizens’ concerns about the country’s choking air pollution. </w:t>
      </w:r>
      <w:r w:rsidRPr="00073BE1">
        <w:rPr>
          <w:rFonts w:asciiTheme="minorHAnsi" w:hAnsiTheme="minorHAnsi" w:cstheme="minorHAnsi"/>
          <w:b/>
          <w:bCs/>
          <w:u w:val="single"/>
        </w:rPr>
        <w:t>According to the New York Times, </w:t>
      </w:r>
      <w:r w:rsidRPr="00073BE1">
        <w:rPr>
          <w:rFonts w:asciiTheme="minorHAnsi" w:hAnsiTheme="minorHAnsi" w:cstheme="minorHAnsi"/>
          <w:b/>
          <w:bCs/>
          <w:highlight w:val="green"/>
          <w:u w:val="single"/>
        </w:rPr>
        <w:t>however</w:t>
      </w:r>
      <w:r w:rsidRPr="00073BE1">
        <w:rPr>
          <w:rFonts w:asciiTheme="minorHAnsi" w:hAnsiTheme="minorHAnsi" w:cstheme="minorHAnsi"/>
          <w:b/>
          <w:bCs/>
          <w:u w:val="single"/>
        </w:rPr>
        <w:t xml:space="preserve">, Chinese </w:t>
      </w:r>
      <w:r w:rsidRPr="00073BE1">
        <w:rPr>
          <w:rFonts w:asciiTheme="minorHAnsi" w:hAnsiTheme="minorHAnsi" w:cstheme="minorHAnsi"/>
          <w:b/>
          <w:bCs/>
          <w:highlight w:val="green"/>
          <w:u w:val="single"/>
        </w:rPr>
        <w:t>coal consumption</w:t>
      </w:r>
      <w:r w:rsidRPr="00073BE1">
        <w:rPr>
          <w:rFonts w:asciiTheme="minorHAnsi" w:hAnsiTheme="minorHAnsi" w:cstheme="minorHAnsi"/>
          <w:b/>
          <w:bCs/>
          <w:u w:val="single"/>
        </w:rPr>
        <w:t xml:space="preserve"> during the period of supposed reduction </w:t>
      </w:r>
      <w:r w:rsidRPr="00073BE1">
        <w:rPr>
          <w:rFonts w:asciiTheme="minorHAnsi" w:hAnsiTheme="minorHAnsi" w:cstheme="minorHAnsi"/>
          <w:b/>
          <w:bCs/>
          <w:highlight w:val="green"/>
          <w:u w:val="single"/>
        </w:rPr>
        <w:t>actually </w:t>
      </w:r>
      <w:hyperlink r:id="rId54" w:history="1">
        <w:r w:rsidRPr="00073BE1">
          <w:rPr>
            <w:rFonts w:asciiTheme="minorHAnsi" w:hAnsiTheme="minorHAnsi" w:cstheme="minorHAnsi"/>
            <w:b/>
            <w:bCs/>
            <w:highlight w:val="green"/>
            <w:u w:val="single"/>
          </w:rPr>
          <w:t>rose</w:t>
        </w:r>
      </w:hyperlink>
      <w:r w:rsidRPr="00073BE1">
        <w:rPr>
          <w:rFonts w:asciiTheme="minorHAnsi" w:hAnsiTheme="minorHAnsi" w:cstheme="minorHAnsi"/>
          <w:b/>
          <w:bCs/>
          <w:highlight w:val="green"/>
          <w:u w:val="single"/>
        </w:rPr>
        <w:t> by 600 million tons</w:t>
      </w:r>
      <w:r w:rsidRPr="00073BE1">
        <w:rPr>
          <w:sz w:val="16"/>
        </w:rPr>
        <w:t xml:space="preserve">, an increase equal to 70 percent of annual coal usage in the United States. Even </w:t>
      </w:r>
      <w:r w:rsidRPr="00073BE1">
        <w:rPr>
          <w:rFonts w:asciiTheme="minorHAnsi" w:hAnsiTheme="minorHAnsi" w:cstheme="minorHAnsi"/>
          <w:b/>
          <w:bCs/>
          <w:u w:val="single"/>
        </w:rPr>
        <w:t>as Chinese greenhouse gas emissions from coal grew, a </w:t>
      </w:r>
      <w:hyperlink r:id="rId55" w:history="1">
        <w:r w:rsidRPr="00073BE1">
          <w:rPr>
            <w:rFonts w:asciiTheme="minorHAnsi" w:hAnsiTheme="minorHAnsi" w:cstheme="minorHAnsi"/>
            <w:b/>
            <w:bCs/>
            <w:u w:val="single"/>
          </w:rPr>
          <w:t>Pew Research report</w:t>
        </w:r>
      </w:hyperlink>
      <w:r w:rsidRPr="00073BE1">
        <w:rPr>
          <w:rFonts w:asciiTheme="minorHAnsi" w:hAnsiTheme="minorHAnsi" w:cstheme="minorHAnsi"/>
          <w:b/>
          <w:bCs/>
          <w:u w:val="single"/>
        </w:rPr>
        <w:t> noted the number of Chinese who expressed serious concern about global warming fell from 41 percent in 2010 to just 18 percent in 2015. The only explanation</w:t>
      </w:r>
      <w:r w:rsidRPr="00073BE1">
        <w:rPr>
          <w:sz w:val="16"/>
        </w:rPr>
        <w:t xml:space="preserve"> for the drop the report’s author could suggest </w:t>
      </w:r>
      <w:r w:rsidRPr="00073BE1">
        <w:rPr>
          <w:rFonts w:asciiTheme="minorHAnsi" w:hAnsiTheme="minorHAnsi" w:cstheme="minorHAnsi"/>
          <w:b/>
          <w:bCs/>
          <w:u w:val="single"/>
        </w:rPr>
        <w:t>was a</w:t>
      </w:r>
      <w:r w:rsidRPr="00073BE1">
        <w:rPr>
          <w:sz w:val="16"/>
        </w:rPr>
        <w:t xml:space="preserve"> relative </w:t>
      </w:r>
      <w:r w:rsidRPr="00073BE1">
        <w:rPr>
          <w:rFonts w:asciiTheme="minorHAnsi" w:hAnsiTheme="minorHAnsi" w:cstheme="minorHAnsi"/>
          <w:b/>
          <w:bCs/>
          <w:u w:val="single"/>
        </w:rPr>
        <w:t>lack of public discussion of climate change</w:t>
      </w:r>
      <w:r w:rsidRPr="00073BE1">
        <w:rPr>
          <w:sz w:val="16"/>
        </w:rPr>
        <w:t>.</w:t>
      </w:r>
    </w:p>
    <w:p w14:paraId="4A8234E2" w14:textId="77777777" w:rsidR="00CD1BCB" w:rsidRPr="004C0DE1" w:rsidRDefault="00CD1BCB" w:rsidP="00CD1BCB">
      <w:pPr>
        <w:pStyle w:val="Heading4"/>
      </w:pPr>
      <w:r>
        <w:t>Extinction</w:t>
      </w:r>
    </w:p>
    <w:p w14:paraId="0033A4F0" w14:textId="77777777" w:rsidR="00CD1BCB" w:rsidRPr="00DB16C2" w:rsidRDefault="00CD1BCB" w:rsidP="00CD1BCB">
      <w:pPr>
        <w:rPr>
          <w:color w:val="000000" w:themeColor="text1"/>
          <w:sz w:val="16"/>
          <w:szCs w:val="16"/>
        </w:rPr>
      </w:pPr>
      <w:r w:rsidRPr="008C74CB">
        <w:rPr>
          <w:rStyle w:val="Style13ptBold"/>
          <w:color w:val="000000" w:themeColor="text1"/>
        </w:rPr>
        <w:t>Specktor 19</w:t>
      </w:r>
      <w:r w:rsidRPr="008C74CB">
        <w:rPr>
          <w:color w:val="000000" w:themeColor="text1"/>
        </w:rPr>
        <w:t xml:space="preserve"> </w:t>
      </w:r>
      <w:r w:rsidRPr="00DB16C2">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56" w:history="1">
        <w:r w:rsidRPr="00DB16C2">
          <w:rPr>
            <w:color w:val="000000" w:themeColor="text1"/>
            <w:sz w:val="16"/>
            <w:szCs w:val="16"/>
          </w:rPr>
          <w:t>https://www.livescience.com/65633-climate-change-dooms-humans-by-2050.html</w:t>
        </w:r>
      </w:hyperlink>
      <w:r w:rsidRPr="00DB16C2">
        <w:rPr>
          <w:color w:val="000000" w:themeColor="text1"/>
          <w:sz w:val="16"/>
          <w:szCs w:val="16"/>
        </w:rPr>
        <w:t xml:space="preserve"> Justin</w:t>
      </w:r>
    </w:p>
    <w:p w14:paraId="584B2EB4" w14:textId="77777777" w:rsidR="00CD1BCB" w:rsidRPr="00073BE1" w:rsidRDefault="00CD1BCB" w:rsidP="00CD1BCB">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57"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58"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59"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r w:rsidRPr="00757213">
        <w:rPr>
          <w:color w:val="000000" w:themeColor="text1"/>
          <w:highlight w:val="green"/>
          <w:u w:val="single"/>
        </w:rPr>
        <w:t>ag</w:t>
      </w:r>
      <w:r w:rsidRPr="008C74CB">
        <w:rPr>
          <w:color w:val="000000" w:themeColor="text1"/>
          <w:u w:val="single"/>
        </w:rPr>
        <w:t xml:space="preserve">riculture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60"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14:paraId="574B8CFA" w14:textId="77777777" w:rsidR="00CD1BCB" w:rsidRPr="00AB679D" w:rsidRDefault="00CD1BCB" w:rsidP="00CD1BCB">
      <w:pPr>
        <w:pStyle w:val="Heading3"/>
        <w:rPr>
          <w:rFonts w:asciiTheme="minorHAnsi" w:hAnsiTheme="minorHAnsi" w:cstheme="minorHAnsi"/>
        </w:rPr>
      </w:pPr>
      <w:r w:rsidRPr="00AB679D">
        <w:rPr>
          <w:rFonts w:asciiTheme="minorHAnsi" w:hAnsiTheme="minorHAnsi" w:cstheme="minorHAnsi"/>
        </w:rPr>
        <w:lastRenderedPageBreak/>
        <w:t xml:space="preserve">1AC – </w:t>
      </w:r>
      <w:r>
        <w:rPr>
          <w:rFonts w:asciiTheme="minorHAnsi" w:hAnsiTheme="minorHAnsi" w:cstheme="minorHAnsi"/>
        </w:rPr>
        <w:t>Advocacy</w:t>
      </w:r>
      <w:r w:rsidRPr="00AB679D">
        <w:rPr>
          <w:rFonts w:asciiTheme="minorHAnsi" w:hAnsiTheme="minorHAnsi" w:cstheme="minorHAnsi"/>
        </w:rPr>
        <w:t xml:space="preserve"> </w:t>
      </w:r>
    </w:p>
    <w:p w14:paraId="086C3607" w14:textId="77777777" w:rsidR="00CD1BCB" w:rsidRDefault="00CD1BCB" w:rsidP="00CD1BCB">
      <w:pPr>
        <w:pStyle w:val="Heading4"/>
        <w:rPr>
          <w:rFonts w:asciiTheme="minorHAnsi" w:hAnsiTheme="minorHAnsi" w:cstheme="minorHAnsi"/>
        </w:rPr>
      </w:pPr>
      <w:r w:rsidRPr="00AB679D">
        <w:rPr>
          <w:rFonts w:asciiTheme="minorHAnsi" w:hAnsiTheme="minorHAnsi" w:cstheme="minorHAnsi"/>
        </w:rPr>
        <w:t>Thus, the advocacy – Resolved: The member nations of the World Trade Organization ought to reduce intellectual property protections for medicines.</w:t>
      </w:r>
      <w:r>
        <w:rPr>
          <w:rFonts w:asciiTheme="minorHAnsi" w:hAnsiTheme="minorHAnsi" w:cstheme="minorHAnsi"/>
        </w:rPr>
        <w:t xml:space="preserve"> </w:t>
      </w:r>
    </w:p>
    <w:p w14:paraId="3A6170E7" w14:textId="77777777" w:rsidR="00CD1BCB" w:rsidRPr="00AB679D" w:rsidRDefault="00CD1BCB" w:rsidP="00CD1BCB">
      <w:pPr>
        <w:pStyle w:val="Heading4"/>
        <w:rPr>
          <w:rFonts w:asciiTheme="minorHAnsi" w:hAnsiTheme="minorHAnsi" w:cstheme="minorHAnsi"/>
        </w:rPr>
      </w:pPr>
      <w:r w:rsidRPr="00AB679D">
        <w:rPr>
          <w:rFonts w:asciiTheme="minorHAnsi" w:hAnsiTheme="minorHAnsi" w:cstheme="minorHAnsi"/>
        </w:rPr>
        <w:t>The plan solves – reducing IP for medicine is consistent with democratic ideals, builds revolutionary movement against neoliberalism, and provides reparations to Global South</w:t>
      </w:r>
    </w:p>
    <w:p w14:paraId="473516E6" w14:textId="77777777" w:rsidR="00CD1BCB" w:rsidRPr="00AB679D" w:rsidRDefault="00CD1BCB" w:rsidP="00CD1BCB">
      <w:pPr>
        <w:rPr>
          <w:rFonts w:asciiTheme="minorHAnsi" w:hAnsiTheme="minorHAnsi" w:cstheme="minorHAnsi"/>
          <w:sz w:val="18"/>
          <w:szCs w:val="18"/>
        </w:rPr>
      </w:pPr>
      <w:r w:rsidRPr="00AB679D">
        <w:rPr>
          <w:rFonts w:asciiTheme="minorHAnsi" w:hAnsiTheme="minorHAnsi" w:cstheme="minorHAnsi"/>
          <w:sz w:val="18"/>
          <w:szCs w:val="18"/>
        </w:rPr>
        <w:t xml:space="preserve">[Thomas </w:t>
      </w:r>
      <w:r w:rsidRPr="00AB679D">
        <w:rPr>
          <w:rFonts w:asciiTheme="minorHAnsi" w:hAnsiTheme="minorHAnsi" w:cstheme="minorHAnsi"/>
          <w:b/>
          <w:bCs/>
          <w:sz w:val="26"/>
          <w:szCs w:val="26"/>
        </w:rPr>
        <w:t>Hanna</w:t>
      </w:r>
      <w:r w:rsidRPr="00AB679D">
        <w:rPr>
          <w:rFonts w:asciiTheme="minorHAnsi" w:hAnsiTheme="minorHAnsi" w:cstheme="minorHAnsi"/>
          <w:sz w:val="18"/>
          <w:szCs w:val="18"/>
        </w:rPr>
        <w:t>, 9-21-20</w:t>
      </w:r>
      <w:r w:rsidRPr="00AB679D">
        <w:rPr>
          <w:rFonts w:asciiTheme="minorHAnsi" w:hAnsiTheme="minorHAnsi" w:cstheme="minorHAnsi"/>
          <w:b/>
          <w:bCs/>
          <w:sz w:val="26"/>
          <w:szCs w:val="26"/>
        </w:rPr>
        <w:t>20</w:t>
      </w:r>
      <w:r w:rsidRPr="00AB679D">
        <w:rPr>
          <w:rFonts w:asciiTheme="minorHAnsi" w:hAnsiTheme="minorHAnsi" w:cstheme="minorHAnsi"/>
          <w:sz w:val="18"/>
          <w:szCs w:val="18"/>
        </w:rPr>
        <w:t xml:space="preserve">, "Democratizing knowledge: Transforming intellectual property and research and development," Democracy Collaborative, </w:t>
      </w:r>
      <w:hyperlink r:id="rId61" w:history="1">
        <w:r w:rsidRPr="00AB679D">
          <w:rPr>
            <w:rStyle w:val="Hyperlink"/>
            <w:rFonts w:asciiTheme="minorHAnsi" w:hAnsiTheme="minorHAnsi" w:cstheme="minorHAnsi"/>
            <w:sz w:val="18"/>
            <w:szCs w:val="18"/>
          </w:rPr>
          <w:t>https://democracycollaborative.org/learn/publication/democratizing-knowledge-transforming-intellectual-property-and-research-and //</w:t>
        </w:r>
      </w:hyperlink>
      <w:r w:rsidRPr="00AB679D">
        <w:rPr>
          <w:rFonts w:asciiTheme="minorHAnsi" w:hAnsiTheme="minorHAnsi" w:cstheme="minorHAnsi"/>
          <w:sz w:val="18"/>
          <w:szCs w:val="18"/>
        </w:rPr>
        <w:t xml:space="preserve"> JB]</w:t>
      </w:r>
    </w:p>
    <w:p w14:paraId="5ABC4C3F" w14:textId="77777777" w:rsidR="00CD1BCB" w:rsidRPr="00AB679D" w:rsidRDefault="00CD1BCB" w:rsidP="00CD1BCB">
      <w:pPr>
        <w:pStyle w:val="ListParagraph"/>
        <w:numPr>
          <w:ilvl w:val="0"/>
          <w:numId w:val="15"/>
        </w:numPr>
        <w:rPr>
          <w:rFonts w:asciiTheme="minorHAnsi" w:hAnsiTheme="minorHAnsi" w:cstheme="minorHAnsi"/>
          <w:sz w:val="18"/>
          <w:szCs w:val="18"/>
        </w:rPr>
      </w:pPr>
      <w:r w:rsidRPr="00AB679D">
        <w:rPr>
          <w:rFonts w:asciiTheme="minorHAnsi" w:hAnsiTheme="minorHAnsi" w:cstheme="minorHAnsi"/>
          <w:sz w:val="18"/>
          <w:szCs w:val="18"/>
        </w:rPr>
        <w:t>Link turns cap Ks and setcol, read unhighlighted part</w:t>
      </w:r>
    </w:p>
    <w:p w14:paraId="04C5ECCD" w14:textId="77777777" w:rsidR="00CD1BCB" w:rsidRDefault="00CD1BCB" w:rsidP="00CD1BCB">
      <w:pPr>
        <w:pStyle w:val="ListParagraph"/>
        <w:numPr>
          <w:ilvl w:val="0"/>
          <w:numId w:val="15"/>
        </w:numPr>
        <w:rPr>
          <w:rFonts w:asciiTheme="minorHAnsi" w:hAnsiTheme="minorHAnsi" w:cstheme="minorHAnsi"/>
          <w:sz w:val="18"/>
          <w:szCs w:val="18"/>
        </w:rPr>
      </w:pPr>
      <w:r w:rsidRPr="00AB679D">
        <w:rPr>
          <w:rFonts w:asciiTheme="minorHAnsi" w:hAnsiTheme="minorHAnsi" w:cstheme="minorHAnsi"/>
          <w:sz w:val="18"/>
          <w:szCs w:val="18"/>
        </w:rPr>
        <w:t>R&amp;D – research and development</w:t>
      </w:r>
    </w:p>
    <w:p w14:paraId="381A14C4" w14:textId="77777777" w:rsidR="00CD1BCB" w:rsidRPr="00AB679D" w:rsidRDefault="00CD1BCB" w:rsidP="00CD1BCB">
      <w:pPr>
        <w:pStyle w:val="ListParagraph"/>
        <w:numPr>
          <w:ilvl w:val="0"/>
          <w:numId w:val="15"/>
        </w:numPr>
        <w:rPr>
          <w:rFonts w:asciiTheme="minorHAnsi" w:hAnsiTheme="minorHAnsi" w:cstheme="minorHAnsi"/>
          <w:sz w:val="18"/>
          <w:szCs w:val="18"/>
        </w:rPr>
      </w:pPr>
      <w:r>
        <w:rPr>
          <w:rFonts w:asciiTheme="minorHAnsi" w:hAnsiTheme="minorHAnsi" w:cstheme="minorHAnsi"/>
          <w:sz w:val="18"/>
          <w:szCs w:val="18"/>
        </w:rPr>
        <w:t>Specs patents</w:t>
      </w:r>
    </w:p>
    <w:p w14:paraId="5B9B880E" w14:textId="77777777" w:rsidR="00CD1BCB" w:rsidRPr="00AB679D" w:rsidRDefault="00CD1BCB" w:rsidP="00CD1BCB">
      <w:pPr>
        <w:rPr>
          <w:rFonts w:asciiTheme="minorHAnsi" w:hAnsiTheme="minorHAnsi" w:cstheme="minorHAnsi"/>
          <w:sz w:val="16"/>
        </w:rPr>
      </w:pPr>
      <w:r w:rsidRPr="00AB679D">
        <w:rPr>
          <w:rFonts w:asciiTheme="minorHAnsi" w:hAnsiTheme="minorHAnsi" w:cstheme="minorHAnsi"/>
          <w:b/>
          <w:bCs/>
          <w:highlight w:val="green"/>
          <w:u w:val="single"/>
        </w:rPr>
        <w:t>As countries grapple with</w:t>
      </w:r>
      <w:r w:rsidRPr="00AB679D">
        <w:rPr>
          <w:rFonts w:asciiTheme="minorHAnsi" w:hAnsiTheme="minorHAnsi" w:cstheme="minorHAnsi"/>
          <w:sz w:val="16"/>
        </w:rPr>
        <w:t xml:space="preserve"> the devastating </w:t>
      </w:r>
      <w:r w:rsidRPr="00AB679D">
        <w:rPr>
          <w:rFonts w:asciiTheme="minorHAnsi" w:hAnsiTheme="minorHAnsi" w:cstheme="minorHAnsi"/>
          <w:b/>
          <w:bCs/>
          <w:u w:val="single"/>
        </w:rPr>
        <w:t>challenges of </w:t>
      </w:r>
      <w:r w:rsidRPr="00AB679D">
        <w:rPr>
          <w:rFonts w:asciiTheme="minorHAnsi" w:hAnsiTheme="minorHAnsi" w:cstheme="minorHAnsi"/>
          <w:b/>
          <w:bCs/>
          <w:highlight w:val="green"/>
          <w:u w:val="single"/>
        </w:rPr>
        <w:t>COVID</w:t>
      </w:r>
      <w:r w:rsidRPr="00AB679D">
        <w:rPr>
          <w:rFonts w:asciiTheme="minorHAnsi" w:hAnsiTheme="minorHAnsi" w:cstheme="minorHAnsi"/>
          <w:b/>
          <w:bCs/>
          <w:u w:val="single"/>
        </w:rPr>
        <w:t>-19</w:t>
      </w:r>
      <w:r w:rsidRPr="00AB679D">
        <w:rPr>
          <w:rFonts w:asciiTheme="minorHAnsi" w:hAnsiTheme="minorHAnsi" w:cstheme="minorHAnsi"/>
          <w:sz w:val="16"/>
        </w:rPr>
        <w:t xml:space="preserve"> and </w:t>
      </w:r>
      <w:r w:rsidRPr="00AB679D">
        <w:rPr>
          <w:rFonts w:asciiTheme="minorHAnsi" w:hAnsiTheme="minorHAnsi" w:cstheme="minorHAnsi"/>
          <w:b/>
          <w:bCs/>
          <w:u w:val="single"/>
        </w:rPr>
        <w:t>we</w:t>
      </w:r>
      <w:r w:rsidRPr="00AB679D">
        <w:rPr>
          <w:rFonts w:asciiTheme="minorHAnsi" w:hAnsiTheme="minorHAnsi" w:cstheme="minorHAnsi"/>
          <w:sz w:val="16"/>
        </w:rPr>
        <w:t xml:space="preserve">, hopefully, </w:t>
      </w:r>
      <w:r w:rsidRPr="00AB679D">
        <w:rPr>
          <w:rFonts w:asciiTheme="minorHAnsi" w:hAnsiTheme="minorHAnsi" w:cstheme="minorHAnsi"/>
          <w:b/>
          <w:bCs/>
          <w:u w:val="single"/>
        </w:rPr>
        <w:t>move closer towards</w:t>
      </w:r>
      <w:r w:rsidRPr="00AB679D">
        <w:rPr>
          <w:rFonts w:asciiTheme="minorHAnsi" w:hAnsiTheme="minorHAnsi" w:cstheme="minorHAnsi"/>
          <w:sz w:val="16"/>
        </w:rPr>
        <w:t xml:space="preserve"> the </w:t>
      </w:r>
      <w:r w:rsidRPr="00AB679D">
        <w:rPr>
          <w:rFonts w:asciiTheme="minorHAnsi" w:hAnsiTheme="minorHAnsi" w:cstheme="minorHAnsi"/>
          <w:b/>
          <w:bCs/>
          <w:u w:val="single"/>
        </w:rPr>
        <w:t xml:space="preserve">development of a vaccine, </w:t>
      </w:r>
      <w:r w:rsidRPr="00AB679D">
        <w:rPr>
          <w:rFonts w:asciiTheme="minorHAnsi" w:hAnsiTheme="minorHAnsi" w:cstheme="minorHAnsi"/>
          <w:b/>
          <w:bCs/>
          <w:highlight w:val="green"/>
          <w:u w:val="single"/>
        </w:rPr>
        <w:t>the injustices</w:t>
      </w:r>
      <w:r w:rsidRPr="00AB679D">
        <w:rPr>
          <w:rFonts w:asciiTheme="minorHAnsi" w:hAnsiTheme="minorHAnsi" w:cstheme="minorHAnsi"/>
          <w:b/>
          <w:bCs/>
          <w:u w:val="single"/>
        </w:rPr>
        <w:t xml:space="preserve"> and insufficiencies </w:t>
      </w:r>
      <w:r w:rsidRPr="00AB679D">
        <w:rPr>
          <w:rFonts w:asciiTheme="minorHAnsi" w:hAnsiTheme="minorHAnsi" w:cstheme="minorHAnsi"/>
          <w:b/>
          <w:bCs/>
          <w:highlight w:val="green"/>
          <w:u w:val="single"/>
        </w:rPr>
        <w:t>of</w:t>
      </w:r>
      <w:r w:rsidRPr="00AB679D">
        <w:rPr>
          <w:rFonts w:asciiTheme="minorHAnsi" w:hAnsiTheme="minorHAnsi" w:cstheme="minorHAnsi"/>
          <w:b/>
          <w:bCs/>
          <w:u w:val="single"/>
        </w:rPr>
        <w:t xml:space="preserve"> the </w:t>
      </w:r>
      <w:r w:rsidRPr="00AB679D">
        <w:rPr>
          <w:rFonts w:asciiTheme="minorHAnsi" w:hAnsiTheme="minorHAnsi" w:cstheme="minorHAnsi"/>
          <w:b/>
          <w:bCs/>
          <w:highlight w:val="green"/>
          <w:u w:val="single"/>
        </w:rPr>
        <w:t>current</w:t>
      </w:r>
      <w:r w:rsidRPr="00AB679D">
        <w:rPr>
          <w:rFonts w:asciiTheme="minorHAnsi" w:hAnsiTheme="minorHAnsi" w:cstheme="minorHAnsi"/>
          <w:b/>
          <w:bCs/>
          <w:u w:val="single"/>
        </w:rPr>
        <w:t xml:space="preserve"> approach to </w:t>
      </w:r>
      <w:r w:rsidRPr="00AB679D">
        <w:rPr>
          <w:rFonts w:asciiTheme="minorHAnsi" w:hAnsiTheme="minorHAnsi" w:cstheme="minorHAnsi"/>
          <w:b/>
          <w:bCs/>
          <w:highlight w:val="green"/>
          <w:u w:val="single"/>
        </w:rPr>
        <w:t>IP and R&amp;D are</w:t>
      </w:r>
      <w:r w:rsidRPr="00AB679D">
        <w:rPr>
          <w:rFonts w:asciiTheme="minorHAnsi" w:hAnsiTheme="minorHAnsi" w:cstheme="minorHAnsi"/>
          <w:b/>
          <w:bCs/>
          <w:u w:val="single"/>
        </w:rPr>
        <w:t xml:space="preserve"> becoming increasingly </w:t>
      </w:r>
      <w:r w:rsidRPr="00AB679D">
        <w:rPr>
          <w:rFonts w:asciiTheme="minorHAnsi" w:hAnsiTheme="minorHAnsi" w:cstheme="minorHAnsi"/>
          <w:b/>
          <w:bCs/>
          <w:highlight w:val="green"/>
          <w:u w:val="single"/>
        </w:rPr>
        <w:t>apparent</w:t>
      </w:r>
      <w:r w:rsidRPr="00AB679D">
        <w:rPr>
          <w:rFonts w:asciiTheme="minorHAnsi" w:hAnsiTheme="minorHAnsi" w:cstheme="minorHAnsi"/>
          <w:b/>
          <w:bCs/>
          <w:u w:val="single"/>
        </w:rPr>
        <w:t xml:space="preserve">. It is imperative that </w:t>
      </w:r>
      <w:r w:rsidRPr="00AB679D">
        <w:rPr>
          <w:rFonts w:asciiTheme="minorHAnsi" w:hAnsiTheme="minorHAnsi" w:cstheme="minorHAnsi"/>
          <w:b/>
          <w:bCs/>
          <w:highlight w:val="green"/>
          <w:u w:val="single"/>
        </w:rPr>
        <w:t>we</w:t>
      </w:r>
      <w:r w:rsidRPr="00AB679D">
        <w:rPr>
          <w:rFonts w:asciiTheme="minorHAnsi" w:hAnsiTheme="minorHAnsi" w:cstheme="minorHAnsi"/>
          <w:b/>
          <w:bCs/>
          <w:u w:val="single"/>
        </w:rPr>
        <w:t xml:space="preserve"> quickly </w:t>
      </w:r>
      <w:r w:rsidRPr="00AB679D">
        <w:rPr>
          <w:rFonts w:asciiTheme="minorHAnsi" w:hAnsiTheme="minorHAnsi" w:cstheme="minorHAnsi"/>
          <w:b/>
          <w:bCs/>
          <w:highlight w:val="green"/>
          <w:u w:val="single"/>
        </w:rPr>
        <w:t>move away from</w:t>
      </w:r>
      <w:r w:rsidRPr="00AB679D">
        <w:rPr>
          <w:rFonts w:asciiTheme="minorHAnsi" w:hAnsiTheme="minorHAnsi" w:cstheme="minorHAnsi"/>
          <w:b/>
          <w:bCs/>
          <w:u w:val="single"/>
        </w:rPr>
        <w:t xml:space="preserve"> the </w:t>
      </w:r>
      <w:r w:rsidRPr="00AB679D">
        <w:rPr>
          <w:rFonts w:asciiTheme="minorHAnsi" w:hAnsiTheme="minorHAnsi" w:cstheme="minorHAnsi"/>
          <w:b/>
          <w:bCs/>
          <w:highlight w:val="green"/>
          <w:u w:val="single"/>
        </w:rPr>
        <w:t>current system that prioritizes corporate profits</w:t>
      </w:r>
      <w:r w:rsidRPr="00AB679D">
        <w:rPr>
          <w:rFonts w:asciiTheme="minorHAnsi" w:hAnsiTheme="minorHAnsi" w:cstheme="minorHAnsi"/>
          <w:b/>
          <w:bCs/>
          <w:u w:val="single"/>
        </w:rPr>
        <w:t xml:space="preserve"> sourced from monopoly rights </w:t>
      </w:r>
      <w:r w:rsidRPr="00AB679D">
        <w:rPr>
          <w:rFonts w:asciiTheme="minorHAnsi" w:hAnsiTheme="minorHAnsi" w:cstheme="minorHAnsi"/>
          <w:b/>
          <w:bCs/>
          <w:highlight w:val="green"/>
          <w:u w:val="single"/>
        </w:rPr>
        <w:t>to one that values</w:t>
      </w:r>
      <w:r w:rsidRPr="00AB679D">
        <w:rPr>
          <w:rFonts w:asciiTheme="minorHAnsi" w:hAnsiTheme="minorHAnsi" w:cstheme="minorHAnsi"/>
          <w:b/>
          <w:bCs/>
          <w:u w:val="single"/>
        </w:rPr>
        <w:t xml:space="preserve"> and centers </w:t>
      </w:r>
      <w:r w:rsidRPr="00AB679D">
        <w:rPr>
          <w:rFonts w:asciiTheme="minorHAnsi" w:hAnsiTheme="minorHAnsi" w:cstheme="minorHAnsi"/>
          <w:b/>
          <w:bCs/>
          <w:highlight w:val="green"/>
          <w:u w:val="single"/>
        </w:rPr>
        <w:t>public health</w:t>
      </w:r>
      <w:r w:rsidRPr="00AB679D">
        <w:rPr>
          <w:rFonts w:asciiTheme="minorHAnsi" w:hAnsiTheme="minorHAnsi" w:cstheme="minorHAnsi"/>
          <w:b/>
          <w:bCs/>
          <w:u w:val="single"/>
        </w:rPr>
        <w:t>, social equality, and ecological sustainability</w:t>
      </w:r>
      <w:r w:rsidRPr="00AB679D">
        <w:rPr>
          <w:rFonts w:asciiTheme="minorHAnsi" w:hAnsiTheme="minorHAnsi" w:cstheme="minorHAnsi"/>
          <w:sz w:val="16"/>
        </w:rPr>
        <w:t>.</w:t>
      </w:r>
    </w:p>
    <w:p w14:paraId="78BF6DA7" w14:textId="77777777" w:rsidR="00CD1BCB" w:rsidRPr="00AB679D" w:rsidRDefault="00CD1BCB" w:rsidP="00CD1BCB">
      <w:pPr>
        <w:rPr>
          <w:rFonts w:asciiTheme="minorHAnsi" w:hAnsiTheme="minorHAnsi" w:cstheme="minorHAnsi"/>
          <w:b/>
          <w:bCs/>
          <w:u w:val="single"/>
        </w:rPr>
      </w:pPr>
      <w:r w:rsidRPr="00AB679D">
        <w:rPr>
          <w:rFonts w:asciiTheme="minorHAnsi" w:hAnsiTheme="minorHAnsi" w:cstheme="minorHAnsi"/>
          <w:b/>
          <w:bCs/>
          <w:u w:val="single"/>
        </w:rPr>
        <w:t>The design</w:t>
      </w:r>
      <w:r w:rsidRPr="00AB679D">
        <w:rPr>
          <w:rFonts w:asciiTheme="minorHAnsi" w:hAnsiTheme="minorHAnsi" w:cstheme="minorHAnsi"/>
          <w:sz w:val="16"/>
        </w:rPr>
        <w:t xml:space="preserve">, implementation, and governance </w:t>
      </w:r>
      <w:r w:rsidRPr="00AB679D">
        <w:rPr>
          <w:rFonts w:asciiTheme="minorHAnsi" w:hAnsiTheme="minorHAnsi" w:cstheme="minorHAnsi"/>
          <w:b/>
          <w:bCs/>
          <w:u w:val="single"/>
        </w:rPr>
        <w:t>of our </w:t>
      </w:r>
      <w:r w:rsidRPr="00AB679D">
        <w:rPr>
          <w:rFonts w:asciiTheme="minorHAnsi" w:hAnsiTheme="minorHAnsi" w:cstheme="minorHAnsi"/>
          <w:b/>
          <w:bCs/>
          <w:highlight w:val="green"/>
          <w:u w:val="single"/>
        </w:rPr>
        <w:t>IP</w:t>
      </w:r>
      <w:r w:rsidRPr="00AB679D">
        <w:rPr>
          <w:rFonts w:asciiTheme="minorHAnsi" w:hAnsiTheme="minorHAnsi" w:cstheme="minorHAnsi"/>
          <w:b/>
          <w:bCs/>
          <w:u w:val="single"/>
        </w:rPr>
        <w:t> and R&amp;D </w:t>
      </w:r>
      <w:r w:rsidRPr="00AB679D">
        <w:rPr>
          <w:rFonts w:asciiTheme="minorHAnsi" w:hAnsiTheme="minorHAnsi" w:cstheme="minorHAnsi"/>
          <w:b/>
          <w:bCs/>
          <w:highlight w:val="green"/>
          <w:u w:val="single"/>
        </w:rPr>
        <w:t>systems are critically important</w:t>
      </w:r>
      <w:r w:rsidRPr="00AB679D">
        <w:rPr>
          <w:rFonts w:asciiTheme="minorHAnsi" w:hAnsiTheme="minorHAnsi" w:cstheme="minorHAnsi"/>
          <w:sz w:val="16"/>
        </w:rPr>
        <w:t xml:space="preserve">. However, the incredible rise of the intangible economy has dramatically altered these systems and our wider economic landscape. </w:t>
      </w:r>
      <w:r w:rsidRPr="00AB679D">
        <w:rPr>
          <w:rFonts w:asciiTheme="minorHAnsi" w:hAnsiTheme="minorHAnsi" w:cstheme="minorHAnsi"/>
          <w:b/>
          <w:bCs/>
          <w:highlight w:val="green"/>
          <w:u w:val="single"/>
        </w:rPr>
        <w:t>Rather than</w:t>
      </w:r>
      <w:r w:rsidRPr="00AB679D">
        <w:rPr>
          <w:rFonts w:asciiTheme="minorHAnsi" w:hAnsiTheme="minorHAnsi" w:cstheme="minorHAnsi"/>
          <w:b/>
          <w:bCs/>
          <w:u w:val="single"/>
        </w:rPr>
        <w:t xml:space="preserve"> stimulating and </w:t>
      </w:r>
      <w:r w:rsidRPr="00AB679D">
        <w:rPr>
          <w:rFonts w:asciiTheme="minorHAnsi" w:hAnsiTheme="minorHAnsi" w:cstheme="minorHAnsi"/>
          <w:b/>
          <w:bCs/>
          <w:highlight w:val="green"/>
          <w:u w:val="single"/>
        </w:rPr>
        <w:t>supporting</w:t>
      </w:r>
      <w:r w:rsidRPr="00AB679D">
        <w:rPr>
          <w:rFonts w:asciiTheme="minorHAnsi" w:hAnsiTheme="minorHAnsi" w:cstheme="minorHAnsi"/>
          <w:b/>
          <w:bCs/>
          <w:u w:val="single"/>
        </w:rPr>
        <w:t xml:space="preserve"> the </w:t>
      </w:r>
      <w:r w:rsidRPr="00AB679D">
        <w:rPr>
          <w:rFonts w:asciiTheme="minorHAnsi" w:hAnsiTheme="minorHAnsi" w:cstheme="minorHAnsi"/>
          <w:b/>
          <w:bCs/>
          <w:highlight w:val="green"/>
          <w:u w:val="single"/>
        </w:rPr>
        <w:t>innovation</w:t>
      </w:r>
      <w:r w:rsidRPr="00AB679D">
        <w:rPr>
          <w:rFonts w:asciiTheme="minorHAnsi" w:hAnsiTheme="minorHAnsi" w:cstheme="minorHAnsi"/>
          <w:b/>
          <w:bCs/>
          <w:u w:val="single"/>
        </w:rPr>
        <w:t xml:space="preserve"> needed to power the 21st-century digital economy</w:t>
      </w:r>
      <w:r w:rsidRPr="00AB679D">
        <w:rPr>
          <w:rFonts w:asciiTheme="minorHAnsi" w:hAnsiTheme="minorHAnsi" w:cstheme="minorHAnsi"/>
          <w:sz w:val="16"/>
        </w:rPr>
        <w:t xml:space="preserve">, the enclosure of </w:t>
      </w:r>
      <w:r w:rsidRPr="00AB679D">
        <w:rPr>
          <w:rFonts w:asciiTheme="minorHAnsi" w:hAnsiTheme="minorHAnsi" w:cstheme="minorHAnsi"/>
          <w:b/>
          <w:bCs/>
          <w:highlight w:val="green"/>
          <w:u w:val="single"/>
        </w:rPr>
        <w:t>ownership of creations of the mind has been capitalized on</w:t>
      </w:r>
      <w:r w:rsidRPr="00AB679D">
        <w:rPr>
          <w:rFonts w:asciiTheme="minorHAnsi" w:hAnsiTheme="minorHAnsi" w:cstheme="minorHAnsi"/>
          <w:b/>
          <w:bCs/>
          <w:u w:val="single"/>
        </w:rPr>
        <w:t xml:space="preserve"> to generate vast </w:t>
      </w:r>
      <w:r w:rsidRPr="00AB679D">
        <w:rPr>
          <w:rFonts w:asciiTheme="minorHAnsi" w:hAnsiTheme="minorHAnsi" w:cstheme="minorHAnsi"/>
          <w:b/>
          <w:bCs/>
          <w:highlight w:val="green"/>
          <w:u w:val="single"/>
        </w:rPr>
        <w:t>profits and</w:t>
      </w:r>
      <w:r w:rsidRPr="00AB679D">
        <w:rPr>
          <w:rFonts w:asciiTheme="minorHAnsi" w:hAnsiTheme="minorHAnsi" w:cstheme="minorHAnsi"/>
          <w:b/>
          <w:bCs/>
          <w:u w:val="single"/>
        </w:rPr>
        <w:t xml:space="preserve"> considerably </w:t>
      </w:r>
      <w:r w:rsidRPr="00AB679D">
        <w:rPr>
          <w:rFonts w:asciiTheme="minorHAnsi" w:hAnsiTheme="minorHAnsi" w:cstheme="minorHAnsi"/>
          <w:b/>
          <w:bCs/>
          <w:highlight w:val="green"/>
          <w:u w:val="single"/>
        </w:rPr>
        <w:t>increase</w:t>
      </w:r>
      <w:r w:rsidRPr="00AB679D">
        <w:rPr>
          <w:rFonts w:asciiTheme="minorHAnsi" w:hAnsiTheme="minorHAnsi" w:cstheme="minorHAnsi"/>
          <w:b/>
          <w:bCs/>
          <w:u w:val="single"/>
        </w:rPr>
        <w:t xml:space="preserve"> the </w:t>
      </w:r>
      <w:r w:rsidRPr="00AB679D">
        <w:rPr>
          <w:rFonts w:asciiTheme="minorHAnsi" w:hAnsiTheme="minorHAnsi" w:cstheme="minorHAnsi"/>
          <w:b/>
          <w:bCs/>
          <w:highlight w:val="green"/>
          <w:u w:val="single"/>
        </w:rPr>
        <w:t>power</w:t>
      </w:r>
      <w:r w:rsidRPr="00AB679D">
        <w:rPr>
          <w:rFonts w:asciiTheme="minorHAnsi" w:hAnsiTheme="minorHAnsi" w:cstheme="minorHAnsi"/>
          <w:b/>
          <w:bCs/>
          <w:u w:val="single"/>
        </w:rPr>
        <w:t xml:space="preserve"> and control </w:t>
      </w:r>
      <w:r w:rsidRPr="00AB679D">
        <w:rPr>
          <w:rFonts w:asciiTheme="minorHAnsi" w:hAnsiTheme="minorHAnsi" w:cstheme="minorHAnsi"/>
          <w:b/>
          <w:bCs/>
          <w:highlight w:val="green"/>
          <w:u w:val="single"/>
        </w:rPr>
        <w:t>of</w:t>
      </w:r>
      <w:r w:rsidRPr="00AB679D">
        <w:rPr>
          <w:rFonts w:asciiTheme="minorHAnsi" w:hAnsiTheme="minorHAnsi" w:cstheme="minorHAnsi"/>
          <w:b/>
          <w:bCs/>
          <w:u w:val="single"/>
        </w:rPr>
        <w:t xml:space="preserve"> a small group of </w:t>
      </w:r>
      <w:r w:rsidRPr="00AB679D">
        <w:rPr>
          <w:rFonts w:asciiTheme="minorHAnsi" w:hAnsiTheme="minorHAnsi" w:cstheme="minorHAnsi"/>
          <w:b/>
          <w:bCs/>
          <w:highlight w:val="green"/>
          <w:u w:val="single"/>
        </w:rPr>
        <w:t>large corporations</w:t>
      </w:r>
      <w:r w:rsidRPr="00AB679D">
        <w:rPr>
          <w:rFonts w:asciiTheme="minorHAnsi" w:hAnsiTheme="minorHAnsi" w:cstheme="minorHAnsi"/>
          <w:b/>
          <w:bCs/>
          <w:u w:val="single"/>
        </w:rPr>
        <w:t xml:space="preserve"> and their owners. This</w:t>
      </w:r>
      <w:r w:rsidRPr="00AB679D">
        <w:rPr>
          <w:rFonts w:asciiTheme="minorHAnsi" w:hAnsiTheme="minorHAnsi" w:cstheme="minorHAnsi"/>
          <w:sz w:val="16"/>
        </w:rPr>
        <w:t xml:space="preserve"> has </w:t>
      </w:r>
      <w:r w:rsidRPr="00AB679D">
        <w:rPr>
          <w:rFonts w:asciiTheme="minorHAnsi" w:hAnsiTheme="minorHAnsi" w:cstheme="minorHAnsi"/>
          <w:b/>
          <w:bCs/>
          <w:u w:val="single"/>
        </w:rPr>
        <w:t>resulted in</w:t>
      </w:r>
      <w:r w:rsidRPr="00AB679D">
        <w:rPr>
          <w:rFonts w:asciiTheme="minorHAnsi" w:hAnsiTheme="minorHAnsi" w:cstheme="minorHAnsi"/>
          <w:sz w:val="16"/>
        </w:rPr>
        <w:t xml:space="preserve"> a series of adverse </w:t>
      </w:r>
      <w:r w:rsidRPr="00AB679D">
        <w:rPr>
          <w:rFonts w:asciiTheme="minorHAnsi" w:hAnsiTheme="minorHAnsi" w:cstheme="minorHAnsi"/>
          <w:b/>
          <w:bCs/>
          <w:u w:val="single"/>
        </w:rPr>
        <w:t>consequences, from</w:t>
      </w:r>
      <w:r w:rsidRPr="00AB679D">
        <w:rPr>
          <w:rFonts w:asciiTheme="minorHAnsi" w:hAnsiTheme="minorHAnsi" w:cstheme="minorHAnsi"/>
          <w:sz w:val="16"/>
        </w:rPr>
        <w:t xml:space="preserve"> languishing </w:t>
      </w:r>
      <w:r w:rsidRPr="00AB679D">
        <w:rPr>
          <w:rFonts w:asciiTheme="minorHAnsi" w:hAnsiTheme="minorHAnsi" w:cstheme="minorHAnsi"/>
          <w:b/>
          <w:bCs/>
          <w:u w:val="single"/>
        </w:rPr>
        <w:t>innovation to exacerbating racial, economic, gender, and geographic inequality</w:t>
      </w:r>
      <w:r w:rsidRPr="00AB679D">
        <w:rPr>
          <w:rFonts w:asciiTheme="minorHAnsi" w:hAnsiTheme="minorHAnsi" w:cstheme="minorHAnsi"/>
          <w:sz w:val="16"/>
        </w:rPr>
        <w:t xml:space="preserve">, to reducing competition, to abusive corporate practices related to workers’ rights, tax justice, and consumer protections. In sum, </w:t>
      </w:r>
      <w:r w:rsidRPr="00AB679D">
        <w:rPr>
          <w:rFonts w:asciiTheme="minorHAnsi" w:hAnsiTheme="minorHAnsi" w:cstheme="minorHAnsi"/>
          <w:b/>
          <w:bCs/>
          <w:u w:val="single"/>
        </w:rPr>
        <w:t>it is becoming</w:t>
      </w:r>
      <w:r w:rsidRPr="00AB679D">
        <w:rPr>
          <w:rFonts w:asciiTheme="minorHAnsi" w:hAnsiTheme="minorHAnsi" w:cstheme="minorHAnsi"/>
          <w:sz w:val="16"/>
        </w:rPr>
        <w:t xml:space="preserve"> increasingly </w:t>
      </w:r>
      <w:r w:rsidRPr="00AB679D">
        <w:rPr>
          <w:rFonts w:asciiTheme="minorHAnsi" w:hAnsiTheme="minorHAnsi" w:cstheme="minorHAnsi"/>
          <w:b/>
          <w:bCs/>
          <w:u w:val="single"/>
        </w:rPr>
        <w:t>clear</w:t>
      </w:r>
      <w:r w:rsidRPr="00AB679D">
        <w:rPr>
          <w:rFonts w:asciiTheme="minorHAnsi" w:hAnsiTheme="minorHAnsi" w:cstheme="minorHAnsi"/>
          <w:sz w:val="16"/>
        </w:rPr>
        <w:t xml:space="preserve"> to observers from </w:t>
      </w:r>
      <w:r w:rsidRPr="00AB679D">
        <w:rPr>
          <w:rFonts w:asciiTheme="minorHAnsi" w:hAnsiTheme="minorHAnsi" w:cstheme="minorHAnsi"/>
          <w:b/>
          <w:bCs/>
          <w:u w:val="single"/>
        </w:rPr>
        <w:t>across the political spectrum that the current approach to IP and R&amp;D is not fit for purpose.</w:t>
      </w:r>
    </w:p>
    <w:p w14:paraId="62DEA770" w14:textId="77777777" w:rsidR="00CD1BCB" w:rsidRPr="00AB679D" w:rsidRDefault="00CD1BCB" w:rsidP="00CD1BCB">
      <w:pPr>
        <w:rPr>
          <w:rFonts w:asciiTheme="minorHAnsi" w:hAnsiTheme="minorHAnsi" w:cstheme="minorHAnsi"/>
          <w:sz w:val="16"/>
        </w:rPr>
      </w:pPr>
      <w:r w:rsidRPr="00AB679D">
        <w:rPr>
          <w:rFonts w:asciiTheme="minorHAnsi" w:hAnsiTheme="minorHAnsi" w:cstheme="minorHAnsi"/>
          <w:b/>
          <w:bCs/>
          <w:u w:val="single"/>
        </w:rPr>
        <w:t>Given</w:t>
      </w:r>
      <w:r w:rsidRPr="00AB679D">
        <w:rPr>
          <w:rFonts w:asciiTheme="minorHAnsi" w:hAnsiTheme="minorHAnsi" w:cstheme="minorHAnsi"/>
          <w:sz w:val="16"/>
        </w:rPr>
        <w:t xml:space="preserve"> their inherently </w:t>
      </w:r>
      <w:r w:rsidRPr="00AB679D">
        <w:rPr>
          <w:rFonts w:asciiTheme="minorHAnsi" w:hAnsiTheme="minorHAnsi" w:cstheme="minorHAnsi"/>
          <w:b/>
          <w:bCs/>
          <w:u w:val="single"/>
        </w:rPr>
        <w:t>political nature</w:t>
      </w:r>
      <w:r w:rsidRPr="00AB679D">
        <w:rPr>
          <w:rFonts w:asciiTheme="minorHAnsi" w:hAnsiTheme="minorHAnsi" w:cstheme="minorHAnsi"/>
          <w:sz w:val="16"/>
        </w:rPr>
        <w:t xml:space="preserve"> and central role </w:t>
      </w:r>
      <w:r w:rsidRPr="00AB679D">
        <w:rPr>
          <w:rFonts w:asciiTheme="minorHAnsi" w:hAnsiTheme="minorHAnsi" w:cstheme="minorHAnsi"/>
          <w:b/>
          <w:bCs/>
          <w:u w:val="single"/>
        </w:rPr>
        <w:t>in the economic system</w:t>
      </w:r>
      <w:r w:rsidRPr="00AB679D">
        <w:rPr>
          <w:rFonts w:asciiTheme="minorHAnsi" w:hAnsiTheme="minorHAnsi" w:cstheme="minorHAnsi"/>
          <w:sz w:val="16"/>
        </w:rPr>
        <w:t xml:space="preserve">, were </w:t>
      </w:r>
      <w:r w:rsidRPr="00AB679D">
        <w:rPr>
          <w:rFonts w:asciiTheme="minorHAnsi" w:hAnsiTheme="minorHAnsi" w:cstheme="minorHAnsi"/>
          <w:b/>
          <w:bCs/>
          <w:u w:val="single"/>
        </w:rPr>
        <w:t>our </w:t>
      </w:r>
      <w:r w:rsidRPr="00AB679D">
        <w:rPr>
          <w:rFonts w:asciiTheme="minorHAnsi" w:hAnsiTheme="minorHAnsi" w:cstheme="minorHAnsi"/>
          <w:b/>
          <w:bCs/>
          <w:highlight w:val="green"/>
          <w:u w:val="single"/>
        </w:rPr>
        <w:t>IP</w:t>
      </w:r>
      <w:r w:rsidRPr="00AB679D">
        <w:rPr>
          <w:rFonts w:asciiTheme="minorHAnsi" w:hAnsiTheme="minorHAnsi" w:cstheme="minorHAnsi"/>
          <w:b/>
          <w:bCs/>
          <w:u w:val="single"/>
        </w:rPr>
        <w:t> and R&amp;D </w:t>
      </w:r>
      <w:r w:rsidRPr="00AB679D">
        <w:rPr>
          <w:rFonts w:asciiTheme="minorHAnsi" w:hAnsiTheme="minorHAnsi" w:cstheme="minorHAnsi"/>
          <w:b/>
          <w:bCs/>
          <w:highlight w:val="green"/>
          <w:u w:val="single"/>
        </w:rPr>
        <w:t>systems</w:t>
      </w:r>
      <w:r w:rsidRPr="00AB679D">
        <w:rPr>
          <w:rFonts w:asciiTheme="minorHAnsi" w:hAnsiTheme="minorHAnsi" w:cstheme="minorHAnsi"/>
          <w:b/>
          <w:bCs/>
          <w:u w:val="single"/>
        </w:rPr>
        <w:t xml:space="preserve"> to be transformed, they </w:t>
      </w:r>
      <w:r w:rsidRPr="00AB679D">
        <w:rPr>
          <w:rFonts w:asciiTheme="minorHAnsi" w:hAnsiTheme="minorHAnsi" w:cstheme="minorHAnsi"/>
          <w:b/>
          <w:bCs/>
          <w:highlight w:val="green"/>
          <w:u w:val="single"/>
        </w:rPr>
        <w:t>could be harnessed for</w:t>
      </w:r>
      <w:r w:rsidRPr="00AB679D">
        <w:rPr>
          <w:rFonts w:asciiTheme="minorHAnsi" w:hAnsiTheme="minorHAnsi" w:cstheme="minorHAnsi"/>
          <w:b/>
          <w:bCs/>
          <w:u w:val="single"/>
        </w:rPr>
        <w:t xml:space="preserve"> the common good and to build an </w:t>
      </w:r>
      <w:r w:rsidRPr="00AB679D">
        <w:rPr>
          <w:rFonts w:asciiTheme="minorHAnsi" w:hAnsiTheme="minorHAnsi" w:cstheme="minorHAnsi"/>
          <w:b/>
          <w:bCs/>
          <w:highlight w:val="green"/>
          <w:u w:val="single"/>
        </w:rPr>
        <w:t>equitable, democratic</w:t>
      </w:r>
      <w:r w:rsidRPr="00AB679D">
        <w:rPr>
          <w:rFonts w:asciiTheme="minorHAnsi" w:hAnsiTheme="minorHAnsi" w:cstheme="minorHAnsi"/>
          <w:b/>
          <w:bCs/>
          <w:u w:val="single"/>
        </w:rPr>
        <w:t xml:space="preserve">, and environmentally sustainable </w:t>
      </w:r>
      <w:r w:rsidRPr="00AB679D">
        <w:rPr>
          <w:rFonts w:asciiTheme="minorHAnsi" w:hAnsiTheme="minorHAnsi" w:cstheme="minorHAnsi"/>
          <w:b/>
          <w:bCs/>
          <w:highlight w:val="green"/>
          <w:u w:val="single"/>
        </w:rPr>
        <w:t>future</w:t>
      </w:r>
      <w:r w:rsidRPr="00AB679D">
        <w:rPr>
          <w:rFonts w:asciiTheme="minorHAnsi" w:hAnsiTheme="minorHAnsi" w:cstheme="minorHAnsi"/>
          <w:b/>
          <w:bCs/>
          <w:u w:val="single"/>
        </w:rPr>
        <w:t xml:space="preserve"> for all. </w:t>
      </w:r>
      <w:r w:rsidRPr="00AB679D">
        <w:rPr>
          <w:rFonts w:asciiTheme="minorHAnsi" w:hAnsiTheme="minorHAnsi" w:cstheme="minorHAnsi"/>
          <w:b/>
          <w:bCs/>
          <w:highlight w:val="green"/>
          <w:u w:val="single"/>
        </w:rPr>
        <w:t>Extending principles of democratic ownership is key to this transformation</w:t>
      </w:r>
      <w:r w:rsidRPr="00AB679D">
        <w:rPr>
          <w:rFonts w:asciiTheme="minorHAnsi" w:hAnsiTheme="minorHAnsi" w:cstheme="minorHAnsi"/>
          <w:sz w:val="16"/>
        </w:rPr>
        <w:t>. From the creation of a public knowledge commons, to substantially increasing public R&amp;D funding, to embedding global solidarity and reparations, to challenging corporate power, to bolstering workers’ rights, we have the power to reimagine management of creations of the mind.</w:t>
      </w:r>
    </w:p>
    <w:p w14:paraId="12CA52A0" w14:textId="77777777" w:rsidR="00CD1BCB" w:rsidRPr="00D45744" w:rsidRDefault="00CD1BCB" w:rsidP="00CD1BCB">
      <w:pPr>
        <w:rPr>
          <w:rFonts w:asciiTheme="minorHAnsi" w:hAnsiTheme="minorHAnsi" w:cstheme="minorHAnsi"/>
          <w:color w:val="FF0000"/>
          <w:sz w:val="16"/>
        </w:rPr>
      </w:pPr>
      <w:r w:rsidRPr="00D45744">
        <w:rPr>
          <w:rFonts w:asciiTheme="minorHAnsi" w:hAnsiTheme="minorHAnsi" w:cstheme="minorHAnsi"/>
          <w:b/>
          <w:bCs/>
          <w:color w:val="FF0000"/>
          <w:u w:val="single"/>
        </w:rPr>
        <w:t>Through increasing public R&amp;D investment to 2% or more of national GDP, we can significantly boost innovation to address the many intersecting crises and challenges we now face</w:t>
      </w:r>
      <w:r w:rsidRPr="00D45744">
        <w:rPr>
          <w:rFonts w:asciiTheme="minorHAnsi" w:hAnsiTheme="minorHAnsi" w:cstheme="minorHAnsi"/>
          <w:color w:val="FF0000"/>
          <w:sz w:val="16"/>
        </w:rPr>
        <w:t xml:space="preserve"> (and are likely to face as the century progresses), and </w:t>
      </w:r>
      <w:r w:rsidRPr="00D45744">
        <w:rPr>
          <w:rFonts w:asciiTheme="minorHAnsi" w:hAnsiTheme="minorHAnsi" w:cstheme="minorHAnsi"/>
          <w:b/>
          <w:bCs/>
          <w:color w:val="FF0000"/>
          <w:u w:val="single"/>
        </w:rPr>
        <w:t>channel that investment to stimulate innovations that benefit society, promote equality, and create environmental reliance and an ecologically sustainable economy</w:t>
      </w:r>
      <w:r w:rsidRPr="00D45744">
        <w:rPr>
          <w:rFonts w:asciiTheme="minorHAnsi" w:hAnsiTheme="minorHAnsi" w:cstheme="minorHAnsi"/>
          <w:color w:val="FF0000"/>
          <w:sz w:val="16"/>
        </w:rPr>
        <w:t>. This investment would be supported by a new ecosystem of institutions, such as local, regional, and national publicly owned investment banks, as well as approaches to provide a foundation through which alternative models of ownership can flourish to challenge corporate power.</w:t>
      </w:r>
    </w:p>
    <w:p w14:paraId="76D07CEB" w14:textId="77777777" w:rsidR="00CD1BCB" w:rsidRPr="00D45744" w:rsidRDefault="00CD1BCB" w:rsidP="00CD1BCB">
      <w:pPr>
        <w:rPr>
          <w:rFonts w:asciiTheme="minorHAnsi" w:hAnsiTheme="minorHAnsi" w:cstheme="minorHAnsi"/>
          <w:color w:val="FF0000"/>
          <w:sz w:val="16"/>
        </w:rPr>
      </w:pPr>
      <w:r w:rsidRPr="00D45744">
        <w:rPr>
          <w:rFonts w:asciiTheme="minorHAnsi" w:hAnsiTheme="minorHAnsi" w:cstheme="minorHAnsi"/>
          <w:color w:val="FF0000"/>
          <w:sz w:val="16"/>
        </w:rPr>
        <w:t xml:space="preserve">In place of inefficient tax giveaways, incentives, and subsidies, we should develop a mission-orientated approach to ensure that innovations are geared toward tackling today’s intersecting crises, safeguarded by strong regulations and the mandate for proactive public intervention and economic planning. At the heart of </w:t>
      </w:r>
      <w:r w:rsidRPr="00D45744">
        <w:rPr>
          <w:rFonts w:asciiTheme="minorHAnsi" w:hAnsiTheme="minorHAnsi" w:cstheme="minorHAnsi"/>
          <w:b/>
          <w:bCs/>
          <w:color w:val="FF0000"/>
          <w:u w:val="single"/>
        </w:rPr>
        <w:t>this strategy</w:t>
      </w:r>
      <w:r w:rsidRPr="00D45744">
        <w:rPr>
          <w:rFonts w:asciiTheme="minorHAnsi" w:hAnsiTheme="minorHAnsi" w:cstheme="minorHAnsi"/>
          <w:color w:val="FF0000"/>
          <w:sz w:val="16"/>
        </w:rPr>
        <w:t xml:space="preserve"> is the </w:t>
      </w:r>
      <w:r w:rsidRPr="00D45744">
        <w:rPr>
          <w:rFonts w:asciiTheme="minorHAnsi" w:hAnsiTheme="minorHAnsi" w:cstheme="minorHAnsi"/>
          <w:b/>
          <w:bCs/>
          <w:color w:val="FF0000"/>
          <w:u w:val="single"/>
        </w:rPr>
        <w:t>need to significantly grow the public stake in IP</w:t>
      </w:r>
      <w:r w:rsidRPr="00D45744">
        <w:rPr>
          <w:rFonts w:asciiTheme="minorHAnsi" w:hAnsiTheme="minorHAnsi" w:cstheme="minorHAnsi"/>
          <w:color w:val="FF0000"/>
          <w:sz w:val="16"/>
        </w:rPr>
        <w:t xml:space="preserve">, by </w:t>
      </w:r>
      <w:r w:rsidRPr="00D45744">
        <w:rPr>
          <w:rFonts w:asciiTheme="minorHAnsi" w:hAnsiTheme="minorHAnsi" w:cstheme="minorHAnsi"/>
          <w:b/>
          <w:bCs/>
          <w:color w:val="FF0000"/>
          <w:u w:val="single"/>
        </w:rPr>
        <w:t xml:space="preserve">reorienting the role of the state from a laissez-faire and crony capitalist approach to one inherently </w:t>
      </w:r>
      <w:r w:rsidRPr="00D45744">
        <w:rPr>
          <w:rFonts w:asciiTheme="minorHAnsi" w:hAnsiTheme="minorHAnsi" w:cstheme="minorHAnsi"/>
          <w:b/>
          <w:bCs/>
          <w:color w:val="FF0000"/>
          <w:u w:val="single"/>
        </w:rPr>
        <w:lastRenderedPageBreak/>
        <w:t>involved in shaping the production and distribution of innovations</w:t>
      </w:r>
      <w:r w:rsidRPr="00D45744">
        <w:rPr>
          <w:rFonts w:asciiTheme="minorHAnsi" w:hAnsiTheme="minorHAnsi" w:cstheme="minorHAnsi"/>
          <w:color w:val="FF0000"/>
          <w:sz w:val="16"/>
        </w:rPr>
        <w:t>. This should be done first and foremost through the development of a publicly owned and democratically governed IP commons to redirect revenue generated from patents back into the public purse (and back into further investments in innovation), rein in and reshape corporate behavior by safeguarding workers’ rights and preventing tax abuse and loopholes, stimulate innovation, and promote equality. This would be complemented by the creation of publicly owned, and democratically governed venture capital funds at various levels of governance to provide investment (in return for appropriate ownership stakes) in startup ventures and highly innovative enterprises.</w:t>
      </w:r>
    </w:p>
    <w:p w14:paraId="37553770" w14:textId="77777777" w:rsidR="00CD1BCB" w:rsidRPr="00D45744" w:rsidRDefault="00CD1BCB" w:rsidP="00CD1BCB">
      <w:pPr>
        <w:rPr>
          <w:rFonts w:asciiTheme="minorHAnsi" w:hAnsiTheme="minorHAnsi" w:cstheme="minorHAnsi"/>
          <w:b/>
          <w:bCs/>
          <w:color w:val="FF0000"/>
          <w:u w:val="single"/>
        </w:rPr>
      </w:pPr>
      <w:r w:rsidRPr="00D45744">
        <w:rPr>
          <w:rFonts w:asciiTheme="minorHAnsi" w:hAnsiTheme="minorHAnsi" w:cstheme="minorHAnsi"/>
          <w:b/>
          <w:bCs/>
          <w:color w:val="FF0000"/>
          <w:u w:val="single"/>
        </w:rPr>
        <w:t>As</w:t>
      </w:r>
      <w:r w:rsidRPr="00D45744">
        <w:rPr>
          <w:rFonts w:asciiTheme="minorHAnsi" w:hAnsiTheme="minorHAnsi" w:cstheme="minorHAnsi"/>
          <w:color w:val="FF0000"/>
          <w:sz w:val="16"/>
        </w:rPr>
        <w:t xml:space="preserve"> the </w:t>
      </w:r>
      <w:r w:rsidRPr="00D45744">
        <w:rPr>
          <w:rFonts w:asciiTheme="minorHAnsi" w:hAnsiTheme="minorHAnsi" w:cstheme="minorHAnsi"/>
          <w:b/>
          <w:bCs/>
          <w:color w:val="FF0000"/>
          <w:u w:val="single"/>
        </w:rPr>
        <w:t>COVID-19</w:t>
      </w:r>
      <w:r w:rsidRPr="00D45744">
        <w:rPr>
          <w:rFonts w:asciiTheme="minorHAnsi" w:hAnsiTheme="minorHAnsi" w:cstheme="minorHAnsi"/>
          <w:color w:val="FF0000"/>
          <w:sz w:val="16"/>
        </w:rPr>
        <w:t xml:space="preserve"> crisis has </w:t>
      </w:r>
      <w:r w:rsidRPr="00D45744">
        <w:rPr>
          <w:rFonts w:asciiTheme="minorHAnsi" w:hAnsiTheme="minorHAnsi" w:cstheme="minorHAnsi"/>
          <w:b/>
          <w:bCs/>
          <w:color w:val="FF0000"/>
          <w:u w:val="single"/>
        </w:rPr>
        <w:t xml:space="preserve">demonstrated, </w:t>
      </w:r>
      <w:r w:rsidRPr="00D45744">
        <w:rPr>
          <w:rFonts w:asciiTheme="minorHAnsi" w:hAnsiTheme="minorHAnsi" w:cstheme="minorHAnsi"/>
          <w:b/>
          <w:bCs/>
          <w:color w:val="FF0000"/>
          <w:highlight w:val="green"/>
          <w:u w:val="single"/>
        </w:rPr>
        <w:t>we</w:t>
      </w:r>
      <w:r w:rsidRPr="00D45744">
        <w:rPr>
          <w:rFonts w:asciiTheme="minorHAnsi" w:hAnsiTheme="minorHAnsi" w:cstheme="minorHAnsi"/>
          <w:color w:val="FF0000"/>
          <w:sz w:val="16"/>
        </w:rPr>
        <w:t xml:space="preserve"> particularly </w:t>
      </w:r>
      <w:r w:rsidRPr="00D45744">
        <w:rPr>
          <w:rFonts w:asciiTheme="minorHAnsi" w:hAnsiTheme="minorHAnsi" w:cstheme="minorHAnsi"/>
          <w:b/>
          <w:bCs/>
          <w:color w:val="FF0000"/>
          <w:highlight w:val="green"/>
          <w:u w:val="single"/>
        </w:rPr>
        <w:t>need to explore</w:t>
      </w:r>
      <w:r w:rsidRPr="00D45744">
        <w:rPr>
          <w:rFonts w:asciiTheme="minorHAnsi" w:hAnsiTheme="minorHAnsi" w:cstheme="minorHAnsi"/>
          <w:b/>
          <w:bCs/>
          <w:color w:val="FF0000"/>
          <w:u w:val="single"/>
        </w:rPr>
        <w:t xml:space="preserve"> pioneering </w:t>
      </w:r>
      <w:r w:rsidRPr="00D45744">
        <w:rPr>
          <w:rFonts w:asciiTheme="minorHAnsi" w:hAnsiTheme="minorHAnsi" w:cstheme="minorHAnsi"/>
          <w:b/>
          <w:bCs/>
          <w:color w:val="FF0000"/>
          <w:highlight w:val="green"/>
          <w:u w:val="single"/>
        </w:rPr>
        <w:t>ways to</w:t>
      </w:r>
      <w:r w:rsidRPr="00D45744">
        <w:rPr>
          <w:rFonts w:asciiTheme="minorHAnsi" w:hAnsiTheme="minorHAnsi" w:cstheme="minorHAnsi"/>
          <w:b/>
          <w:bCs/>
          <w:color w:val="FF0000"/>
          <w:u w:val="single"/>
        </w:rPr>
        <w:t xml:space="preserve"> reverse the stagnation in the development of needed medical products, control drug prices, and </w:t>
      </w:r>
      <w:r w:rsidRPr="00D45744">
        <w:rPr>
          <w:rFonts w:asciiTheme="minorHAnsi" w:hAnsiTheme="minorHAnsi" w:cstheme="minorHAnsi"/>
          <w:b/>
          <w:bCs/>
          <w:color w:val="FF0000"/>
          <w:highlight w:val="green"/>
          <w:u w:val="single"/>
        </w:rPr>
        <w:t>bring about universal access to medicines</w:t>
      </w:r>
      <w:r w:rsidRPr="00D45744">
        <w:rPr>
          <w:rFonts w:asciiTheme="minorHAnsi" w:hAnsiTheme="minorHAnsi" w:cstheme="minorHAnsi"/>
          <w:b/>
          <w:bCs/>
          <w:color w:val="FF0000"/>
          <w:u w:val="single"/>
        </w:rPr>
        <w:t xml:space="preserve">, clawing back the power and control exerted over this vital sector </w:t>
      </w:r>
      <w:r w:rsidRPr="00D45744">
        <w:rPr>
          <w:rFonts w:asciiTheme="minorHAnsi" w:hAnsiTheme="minorHAnsi" w:cstheme="minorHAnsi"/>
          <w:b/>
          <w:bCs/>
          <w:color w:val="FF0000"/>
          <w:highlight w:val="green"/>
          <w:u w:val="single"/>
        </w:rPr>
        <w:t>from big pharma</w:t>
      </w:r>
      <w:r w:rsidRPr="00D45744">
        <w:rPr>
          <w:rFonts w:asciiTheme="minorHAnsi" w:hAnsiTheme="minorHAnsi" w:cstheme="minorHAnsi"/>
          <w:b/>
          <w:bCs/>
          <w:color w:val="FF0000"/>
          <w:u w:val="single"/>
        </w:rPr>
        <w:t>ceutical companies. In place of corporate capture and control over life-saving and life-prolonging medicines, we need publicly directed, accountable, and owned pharmaceutical development, manufacturing, and distribution entities to not only regulate pricing in the US and UK but provide access to medicines throughout the world through technological transfers.</w:t>
      </w:r>
    </w:p>
    <w:p w14:paraId="5B3C8519" w14:textId="77777777" w:rsidR="00CD1BCB" w:rsidRPr="00AB679D" w:rsidRDefault="00CD1BCB" w:rsidP="00CD1BCB">
      <w:pPr>
        <w:rPr>
          <w:rFonts w:asciiTheme="minorHAnsi" w:hAnsiTheme="minorHAnsi" w:cstheme="minorHAnsi"/>
          <w:sz w:val="16"/>
        </w:rPr>
      </w:pPr>
      <w:r w:rsidRPr="00D45744">
        <w:rPr>
          <w:rFonts w:asciiTheme="minorHAnsi" w:hAnsiTheme="minorHAnsi" w:cstheme="minorHAnsi"/>
          <w:color w:val="FF0000"/>
          <w:sz w:val="16"/>
        </w:rPr>
        <w:t>Indeed, from COVID-19 to the climate crisis to rampant social and economic inequality, the interwoven crises we face today are international in their nature. Moreover, the </w:t>
      </w:r>
      <w:r w:rsidRPr="00D45744">
        <w:rPr>
          <w:rFonts w:asciiTheme="minorHAnsi" w:hAnsiTheme="minorHAnsi" w:cstheme="minorHAnsi"/>
          <w:b/>
          <w:bCs/>
          <w:color w:val="FF0000"/>
          <w:highlight w:val="green"/>
          <w:u w:val="single"/>
        </w:rPr>
        <w:t>US and UK</w:t>
      </w:r>
      <w:r w:rsidRPr="00D45744">
        <w:rPr>
          <w:rFonts w:asciiTheme="minorHAnsi" w:hAnsiTheme="minorHAnsi" w:cstheme="minorHAnsi"/>
          <w:color w:val="FF0000"/>
          <w:sz w:val="16"/>
        </w:rPr>
        <w:t xml:space="preserve"> in particular </w:t>
      </w:r>
      <w:r w:rsidRPr="00D45744">
        <w:rPr>
          <w:rFonts w:asciiTheme="minorHAnsi" w:hAnsiTheme="minorHAnsi" w:cstheme="minorHAnsi"/>
          <w:b/>
          <w:bCs/>
          <w:color w:val="FF0000"/>
          <w:u w:val="single"/>
        </w:rPr>
        <w:t xml:space="preserve">must </w:t>
      </w:r>
      <w:r w:rsidRPr="00D45744">
        <w:rPr>
          <w:rFonts w:asciiTheme="minorHAnsi" w:hAnsiTheme="minorHAnsi" w:cstheme="minorHAnsi"/>
          <w:b/>
          <w:bCs/>
          <w:color w:val="FF0000"/>
          <w:highlight w:val="green"/>
          <w:u w:val="single"/>
        </w:rPr>
        <w:t>acknowledge</w:t>
      </w:r>
      <w:r w:rsidRPr="00D45744">
        <w:rPr>
          <w:rFonts w:asciiTheme="minorHAnsi" w:hAnsiTheme="minorHAnsi" w:cstheme="minorHAnsi"/>
          <w:color w:val="FF0000"/>
          <w:sz w:val="16"/>
        </w:rPr>
        <w:t xml:space="preserve"> and actively redress </w:t>
      </w:r>
      <w:r w:rsidRPr="00D45744">
        <w:rPr>
          <w:rFonts w:asciiTheme="minorHAnsi" w:hAnsiTheme="minorHAnsi" w:cstheme="minorHAnsi"/>
          <w:b/>
          <w:bCs/>
          <w:color w:val="FF0000"/>
          <w:u w:val="single"/>
        </w:rPr>
        <w:t xml:space="preserve">the incredible harm they have </w:t>
      </w:r>
      <w:r w:rsidRPr="00D45744">
        <w:rPr>
          <w:rFonts w:asciiTheme="minorHAnsi" w:hAnsiTheme="minorHAnsi" w:cstheme="minorHAnsi"/>
          <w:b/>
          <w:bCs/>
          <w:color w:val="FF0000"/>
          <w:highlight w:val="green"/>
          <w:u w:val="single"/>
        </w:rPr>
        <w:t>wrought on much of the rest of the world</w:t>
      </w:r>
      <w:r w:rsidRPr="00D45744">
        <w:rPr>
          <w:rFonts w:asciiTheme="minorHAnsi" w:hAnsiTheme="minorHAnsi" w:cstheme="minorHAnsi"/>
          <w:b/>
          <w:bCs/>
          <w:color w:val="FF0000"/>
          <w:u w:val="single"/>
        </w:rPr>
        <w:t xml:space="preserve">, especially the Global South, through colonialism, enslavement, imperialism, and the ongoing process of wealth and knowledge extraction. </w:t>
      </w:r>
      <w:r w:rsidRPr="00D45744">
        <w:rPr>
          <w:rFonts w:asciiTheme="minorHAnsi" w:hAnsiTheme="minorHAnsi" w:cstheme="minorHAnsi"/>
          <w:b/>
          <w:bCs/>
          <w:color w:val="FF0000"/>
          <w:highlight w:val="green"/>
          <w:u w:val="single"/>
        </w:rPr>
        <w:t xml:space="preserve">A reparative </w:t>
      </w:r>
      <w:r w:rsidRPr="00AB679D">
        <w:rPr>
          <w:rFonts w:asciiTheme="minorHAnsi" w:hAnsiTheme="minorHAnsi" w:cstheme="minorHAnsi"/>
          <w:b/>
          <w:bCs/>
          <w:highlight w:val="green"/>
          <w:u w:val="single"/>
        </w:rPr>
        <w:t>approach</w:t>
      </w:r>
      <w:r w:rsidRPr="00AB679D">
        <w:rPr>
          <w:rFonts w:asciiTheme="minorHAnsi" w:hAnsiTheme="minorHAnsi" w:cstheme="minorHAnsi"/>
          <w:sz w:val="16"/>
        </w:rPr>
        <w:t xml:space="preserve"> in general, and technological transfers in particular, </w:t>
      </w:r>
      <w:r w:rsidRPr="00AB679D">
        <w:rPr>
          <w:rFonts w:asciiTheme="minorHAnsi" w:hAnsiTheme="minorHAnsi" w:cstheme="minorHAnsi"/>
          <w:b/>
          <w:bCs/>
          <w:highlight w:val="green"/>
          <w:u w:val="single"/>
        </w:rPr>
        <w:t>must</w:t>
      </w:r>
      <w:r w:rsidRPr="00AB679D">
        <w:rPr>
          <w:rFonts w:asciiTheme="minorHAnsi" w:hAnsiTheme="minorHAnsi" w:cstheme="minorHAnsi"/>
          <w:sz w:val="16"/>
        </w:rPr>
        <w:t xml:space="preserve"> </w:t>
      </w:r>
      <w:r w:rsidRPr="00AB679D">
        <w:rPr>
          <w:rFonts w:asciiTheme="minorHAnsi" w:hAnsiTheme="minorHAnsi" w:cstheme="minorHAnsi"/>
          <w:b/>
          <w:bCs/>
          <w:u w:val="single"/>
        </w:rPr>
        <w:t>thus go far beyond</w:t>
      </w:r>
      <w:r w:rsidRPr="00AB679D">
        <w:rPr>
          <w:rFonts w:asciiTheme="minorHAnsi" w:hAnsiTheme="minorHAnsi" w:cstheme="minorHAnsi"/>
          <w:sz w:val="16"/>
        </w:rPr>
        <w:t xml:space="preserve"> simply </w:t>
      </w:r>
      <w:r w:rsidRPr="00AB679D">
        <w:rPr>
          <w:rFonts w:asciiTheme="minorHAnsi" w:hAnsiTheme="minorHAnsi" w:cstheme="minorHAnsi"/>
          <w:b/>
          <w:bCs/>
          <w:highlight w:val="green"/>
          <w:u w:val="single"/>
        </w:rPr>
        <w:t>mak</w:t>
      </w:r>
      <w:r w:rsidRPr="00AB679D">
        <w:rPr>
          <w:rFonts w:asciiTheme="minorHAnsi" w:hAnsiTheme="minorHAnsi" w:cstheme="minorHAnsi"/>
          <w:b/>
          <w:bCs/>
          <w:u w:val="single"/>
        </w:rPr>
        <w:t xml:space="preserve">ing </w:t>
      </w:r>
      <w:r w:rsidRPr="00AB679D">
        <w:rPr>
          <w:rFonts w:asciiTheme="minorHAnsi" w:hAnsiTheme="minorHAnsi" w:cstheme="minorHAnsi"/>
          <w:b/>
          <w:bCs/>
          <w:highlight w:val="green"/>
          <w:u w:val="single"/>
        </w:rPr>
        <w:t>prices</w:t>
      </w:r>
      <w:r w:rsidRPr="00AB679D">
        <w:rPr>
          <w:rFonts w:asciiTheme="minorHAnsi" w:hAnsiTheme="minorHAnsi" w:cstheme="minorHAnsi"/>
          <w:b/>
          <w:bCs/>
          <w:u w:val="single"/>
        </w:rPr>
        <w:t xml:space="preserve"> more </w:t>
      </w:r>
      <w:r w:rsidRPr="00AB679D">
        <w:rPr>
          <w:rFonts w:asciiTheme="minorHAnsi" w:hAnsiTheme="minorHAnsi" w:cstheme="minorHAnsi"/>
          <w:b/>
          <w:bCs/>
          <w:highlight w:val="green"/>
          <w:u w:val="single"/>
        </w:rPr>
        <w:t>affordable</w:t>
      </w:r>
      <w:r w:rsidRPr="00AB679D">
        <w:rPr>
          <w:rFonts w:asciiTheme="minorHAnsi" w:hAnsiTheme="minorHAnsi" w:cstheme="minorHAnsi"/>
          <w:b/>
          <w:bCs/>
          <w:u w:val="single"/>
        </w:rPr>
        <w:t xml:space="preserve"> and products more available in the Global South. Instead, any new approach to IP and R&amp;D must center a comprehensive shifting of rights and control by transferring certain IP, removing IP restrictions on various critical innovations</w:t>
      </w:r>
      <w:r w:rsidRPr="00AB679D">
        <w:rPr>
          <w:rFonts w:asciiTheme="minorHAnsi" w:hAnsiTheme="minorHAnsi" w:cstheme="minorHAnsi"/>
          <w:sz w:val="16"/>
        </w:rPr>
        <w:t xml:space="preserve"> and making them available to all, and overhauling the pro-corporate, pro-enclosure IP rules and systems that predominate in international free trade agreements and international institutions.</w:t>
      </w:r>
    </w:p>
    <w:p w14:paraId="3BCAFFE0" w14:textId="77777777" w:rsidR="00CD1BCB" w:rsidRPr="001B5974" w:rsidRDefault="00CD1BCB" w:rsidP="00CD1BCB">
      <w:pPr>
        <w:rPr>
          <w:rFonts w:asciiTheme="minorHAnsi" w:hAnsiTheme="minorHAnsi" w:cstheme="minorHAnsi"/>
          <w:b/>
          <w:bCs/>
          <w:u w:val="single"/>
        </w:rPr>
      </w:pPr>
      <w:r w:rsidRPr="00AB679D">
        <w:rPr>
          <w:rFonts w:asciiTheme="minorHAnsi" w:hAnsiTheme="minorHAnsi" w:cstheme="minorHAnsi"/>
          <w:sz w:val="16"/>
        </w:rPr>
        <w:t xml:space="preserve">IP and R&amp;D systems and approaches are critical to the functioning of any economic system, and despite decades of privatization, enclosure, and corporate capture, they are still, largely, within our ability to reimagine and redesign. </w:t>
      </w:r>
      <w:r w:rsidRPr="00AB679D">
        <w:rPr>
          <w:rFonts w:asciiTheme="minorHAnsi" w:hAnsiTheme="minorHAnsi" w:cstheme="minorHAnsi"/>
          <w:b/>
          <w:bCs/>
          <w:highlight w:val="green"/>
          <w:u w:val="single"/>
        </w:rPr>
        <w:t>By applying</w:t>
      </w:r>
      <w:r w:rsidRPr="00AB679D">
        <w:rPr>
          <w:rFonts w:asciiTheme="minorHAnsi" w:hAnsiTheme="minorHAnsi" w:cstheme="minorHAnsi"/>
          <w:b/>
          <w:bCs/>
          <w:u w:val="single"/>
        </w:rPr>
        <w:t xml:space="preserve"> principles of </w:t>
      </w:r>
      <w:r w:rsidRPr="00AB679D">
        <w:rPr>
          <w:rFonts w:asciiTheme="minorHAnsi" w:hAnsiTheme="minorHAnsi" w:cstheme="minorHAnsi"/>
          <w:b/>
          <w:bCs/>
          <w:highlight w:val="green"/>
          <w:u w:val="single"/>
        </w:rPr>
        <w:t>democratic</w:t>
      </w:r>
      <w:r w:rsidRPr="00AB679D">
        <w:rPr>
          <w:rFonts w:asciiTheme="minorHAnsi" w:hAnsiTheme="minorHAnsi" w:cstheme="minorHAnsi"/>
          <w:b/>
          <w:bCs/>
          <w:u w:val="single"/>
        </w:rPr>
        <w:t xml:space="preserve"> public </w:t>
      </w:r>
      <w:r w:rsidRPr="00AB679D">
        <w:rPr>
          <w:rFonts w:asciiTheme="minorHAnsi" w:hAnsiTheme="minorHAnsi" w:cstheme="minorHAnsi"/>
          <w:b/>
          <w:bCs/>
          <w:highlight w:val="green"/>
          <w:u w:val="single"/>
        </w:rPr>
        <w:t>ownership</w:t>
      </w:r>
      <w:r w:rsidRPr="00AB679D">
        <w:rPr>
          <w:rFonts w:asciiTheme="minorHAnsi" w:hAnsiTheme="minorHAnsi" w:cstheme="minorHAnsi"/>
          <w:b/>
          <w:bCs/>
          <w:u w:val="single"/>
        </w:rPr>
        <w:t xml:space="preserve"> and control, </w:t>
      </w:r>
      <w:r w:rsidRPr="00AB679D">
        <w:rPr>
          <w:rFonts w:asciiTheme="minorHAnsi" w:hAnsiTheme="minorHAnsi" w:cstheme="minorHAnsi"/>
          <w:b/>
          <w:bCs/>
          <w:highlight w:val="green"/>
          <w:u w:val="single"/>
        </w:rPr>
        <w:t>we can</w:t>
      </w:r>
      <w:r w:rsidRPr="00AB679D">
        <w:rPr>
          <w:rFonts w:asciiTheme="minorHAnsi" w:hAnsiTheme="minorHAnsi" w:cstheme="minorHAnsi"/>
          <w:b/>
          <w:bCs/>
          <w:u w:val="single"/>
        </w:rPr>
        <w:t xml:space="preserve">, and must, </w:t>
      </w:r>
      <w:r w:rsidRPr="00AB679D">
        <w:rPr>
          <w:rFonts w:asciiTheme="minorHAnsi" w:hAnsiTheme="minorHAnsi" w:cstheme="minorHAnsi"/>
          <w:b/>
          <w:bCs/>
          <w:highlight w:val="green"/>
          <w:u w:val="single"/>
        </w:rPr>
        <w:t>turn these systems</w:t>
      </w:r>
      <w:r w:rsidRPr="00AB679D">
        <w:rPr>
          <w:rFonts w:asciiTheme="minorHAnsi" w:hAnsiTheme="minorHAnsi" w:cstheme="minorHAnsi"/>
          <w:b/>
          <w:bCs/>
          <w:u w:val="single"/>
        </w:rPr>
        <w:t xml:space="preserve"> into engines that power an equitable, democratic, and </w:t>
      </w:r>
      <w:r w:rsidRPr="00AB679D">
        <w:rPr>
          <w:rFonts w:asciiTheme="minorHAnsi" w:hAnsiTheme="minorHAnsi" w:cstheme="minorHAnsi"/>
          <w:b/>
          <w:bCs/>
          <w:highlight w:val="green"/>
          <w:u w:val="single"/>
        </w:rPr>
        <w:t>sustainable</w:t>
      </w:r>
      <w:r w:rsidRPr="00AB679D">
        <w:rPr>
          <w:rFonts w:asciiTheme="minorHAnsi" w:hAnsiTheme="minorHAnsi" w:cstheme="minorHAnsi"/>
          <w:b/>
          <w:bCs/>
          <w:u w:val="single"/>
        </w:rPr>
        <w:t xml:space="preserve"> 21st-century economy.</w:t>
      </w:r>
    </w:p>
    <w:p w14:paraId="75C70E83" w14:textId="77777777" w:rsidR="00CD1BCB" w:rsidRPr="00C01BD8" w:rsidRDefault="00CD1BCB" w:rsidP="00CD1BCB">
      <w:pPr>
        <w:pStyle w:val="Heading3"/>
      </w:pPr>
      <w:r>
        <w:rPr>
          <w:rFonts w:asciiTheme="minorHAnsi" w:hAnsiTheme="minorHAnsi" w:cstheme="minorHAnsi"/>
        </w:rPr>
        <w:lastRenderedPageBreak/>
        <w:t xml:space="preserve">1AC – </w:t>
      </w:r>
      <w:r>
        <w:t>UV</w:t>
      </w:r>
    </w:p>
    <w:p w14:paraId="7084A522" w14:textId="77777777" w:rsidR="00CD1BCB" w:rsidRPr="00EC1ED1" w:rsidRDefault="00CD1BCB" w:rsidP="00CD1BCB">
      <w:pPr>
        <w:pStyle w:val="Heading4"/>
        <w:rPr>
          <w:rFonts w:cs="Calibri"/>
        </w:rPr>
      </w:pPr>
      <w:bookmarkStart w:id="7" w:name="_Hlk56321593"/>
      <w:bookmarkEnd w:id="0"/>
      <w:bookmarkEnd w:id="1"/>
      <w:bookmarkEnd w:id="5"/>
      <w:bookmarkEnd w:id="6"/>
      <w:r>
        <w:rPr>
          <w:rFonts w:asciiTheme="minorHAnsi" w:hAnsiTheme="minorHAnsi" w:cstheme="minorHAnsi"/>
        </w:rPr>
        <w:t xml:space="preserve">[1] </w:t>
      </w:r>
      <w:r w:rsidRPr="00F72822">
        <w:rPr>
          <w:rFonts w:cs="Calibri"/>
        </w:rPr>
        <w:t xml:space="preserve">1ar theory since the neg can do </w:t>
      </w:r>
      <w:r>
        <w:rPr>
          <w:rFonts w:cs="Calibri"/>
        </w:rPr>
        <w:t xml:space="preserve">infinite </w:t>
      </w:r>
      <w:r w:rsidRPr="00F72822">
        <w:rPr>
          <w:rFonts w:cs="Calibri"/>
        </w:rPr>
        <w:t>bad things and I can’t check</w:t>
      </w:r>
      <w:r>
        <w:rPr>
          <w:rFonts w:cs="Calibri"/>
        </w:rPr>
        <w:t>. It’s drop the debater since the 1ar is too short to win both layers. No RVI since they’d dump on it for 6 minutes. CI since reasonability is arbitrary and bites intervention.</w:t>
      </w:r>
      <w:r w:rsidRPr="00912DA6">
        <w:t xml:space="preserve"> </w:t>
      </w:r>
    </w:p>
    <w:p w14:paraId="2BBFF8C6" w14:textId="77777777" w:rsidR="00CD1BCB" w:rsidRPr="00D11569" w:rsidRDefault="00CD1BCB" w:rsidP="00CD1BCB">
      <w:pPr>
        <w:pStyle w:val="Heading4"/>
        <w:rPr>
          <w:rFonts w:asciiTheme="minorHAnsi" w:hAnsiTheme="minorHAnsi" w:cstheme="minorHAnsi"/>
        </w:rPr>
      </w:pPr>
      <w:r>
        <w:rPr>
          <w:rFonts w:asciiTheme="minorHAnsi" w:hAnsiTheme="minorHAnsi" w:cstheme="minorHAnsi"/>
        </w:rPr>
        <w:t xml:space="preserve">[2]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affirm: </w:t>
      </w:r>
      <w:r>
        <w:rPr>
          <w:rFonts w:asciiTheme="minorHAnsi" w:hAnsiTheme="minorHAnsi" w:cstheme="minorHAnsi"/>
        </w:rPr>
        <w:t xml:space="preserve">a) </w:t>
      </w:r>
      <w:r w:rsidRPr="00D11569">
        <w:rPr>
          <w:rFonts w:asciiTheme="minorHAnsi" w:hAnsiTheme="minorHAnsi" w:cstheme="minorHAnsi"/>
        </w:rPr>
        <w:t xml:space="preserve">Statements are true before false since if I told you my name, you’d believe me </w:t>
      </w:r>
      <w:r>
        <w:rPr>
          <w:rFonts w:asciiTheme="minorHAnsi" w:hAnsiTheme="minorHAnsi" w:cstheme="minorHAnsi"/>
        </w:rPr>
        <w:t xml:space="preserve">b) </w:t>
      </w:r>
      <w:r w:rsidRPr="00D11569">
        <w:rPr>
          <w:rFonts w:asciiTheme="minorHAnsi" w:hAnsiTheme="minorHAnsi" w:cstheme="minorHAnsi"/>
        </w:rPr>
        <w:t xml:space="preserve">Epistemics – we wouldn’t be able to start a strand of reasoning since we’d have to question that reason. </w:t>
      </w:r>
      <w:r>
        <w:rPr>
          <w:rFonts w:asciiTheme="minorHAnsi" w:hAnsiTheme="minorHAnsi" w:cstheme="minorHAnsi"/>
        </w:rPr>
        <w:t xml:space="preserve">c) </w:t>
      </w:r>
      <w:r w:rsidRPr="00D11569">
        <w:rPr>
          <w:rFonts w:asciiTheme="minorHAnsi" w:hAnsiTheme="minorHAnsi" w:cstheme="minorHAnsi"/>
        </w:rPr>
        <w:t xml:space="preserve">If anything is permissible, then definitionally so is the aff since there is nothing that prevents us from doing it </w:t>
      </w:r>
    </w:p>
    <w:p w14:paraId="1B49DAEB" w14:textId="674D3078" w:rsidR="00CD1BCB" w:rsidRDefault="00CD1BCB" w:rsidP="00D45744">
      <w:pPr>
        <w:pStyle w:val="Heading4"/>
      </w:pPr>
      <w:r>
        <w:t xml:space="preserve">[3] </w:t>
      </w:r>
      <w:r w:rsidRPr="00D11569">
        <w:t>No neg fiat</w:t>
      </w:r>
      <w:r>
        <w:rPr>
          <w:rFonts w:asciiTheme="minorHAnsi" w:hAnsiTheme="minorHAnsi" w:cstheme="minorHAnsi"/>
        </w:rPr>
        <w:t xml:space="preserve"> a) </w:t>
      </w:r>
      <w:r w:rsidRPr="00D11569">
        <w:t xml:space="preserve">The resolution is a question of ought-reading a more desirable advocacy doesn’t prove that the negative is a good idea </w:t>
      </w:r>
      <w:bookmarkStart w:id="8" w:name="_Hlk68382140"/>
    </w:p>
    <w:bookmarkEnd w:id="2"/>
    <w:bookmarkEnd w:id="3"/>
    <w:bookmarkEnd w:id="7"/>
    <w:bookmarkEnd w:id="8"/>
    <w:p w14:paraId="017C785B" w14:textId="77777777" w:rsidR="00D438A7" w:rsidRPr="00CD1BCB" w:rsidRDefault="00D438A7" w:rsidP="00CD1BCB"/>
    <w:sectPr w:rsidR="00D438A7" w:rsidRPr="00CD1BC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A33E09" w14:textId="77777777" w:rsidR="00705AAF" w:rsidRDefault="00705AAF" w:rsidP="001D1C33">
      <w:pPr>
        <w:spacing w:after="0" w:line="240" w:lineRule="auto"/>
      </w:pPr>
      <w:r>
        <w:separator/>
      </w:r>
    </w:p>
  </w:endnote>
  <w:endnote w:type="continuationSeparator" w:id="0">
    <w:p w14:paraId="6ECFA8A3" w14:textId="77777777" w:rsidR="00705AAF" w:rsidRDefault="00705AAF" w:rsidP="001D1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FD38F5" w14:textId="77777777" w:rsidR="00705AAF" w:rsidRDefault="00705AAF" w:rsidP="001D1C33">
      <w:pPr>
        <w:spacing w:after="0" w:line="240" w:lineRule="auto"/>
      </w:pPr>
      <w:r>
        <w:separator/>
      </w:r>
    </w:p>
  </w:footnote>
  <w:footnote w:type="continuationSeparator" w:id="0">
    <w:p w14:paraId="04843D01" w14:textId="77777777" w:rsidR="00705AAF" w:rsidRDefault="00705AAF" w:rsidP="001D1C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491821"/>
    <w:multiLevelType w:val="hybridMultilevel"/>
    <w:tmpl w:val="D1E0015A"/>
    <w:lvl w:ilvl="0" w:tplc="7D2ECB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080AFC"/>
    <w:multiLevelType w:val="multilevel"/>
    <w:tmpl w:val="2B28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D008C2"/>
    <w:multiLevelType w:val="multilevel"/>
    <w:tmpl w:val="4AD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18"/>
  </w:num>
  <w:num w:numId="13">
    <w:abstractNumId w:val="20"/>
  </w:num>
  <w:num w:numId="14">
    <w:abstractNumId w:val="13"/>
  </w:num>
  <w:num w:numId="15">
    <w:abstractNumId w:val="15"/>
  </w:num>
  <w:num w:numId="16">
    <w:abstractNumId w:val="29"/>
  </w:num>
  <w:num w:numId="17">
    <w:abstractNumId w:val="12"/>
  </w:num>
  <w:num w:numId="18">
    <w:abstractNumId w:val="14"/>
  </w:num>
  <w:num w:numId="19">
    <w:abstractNumId w:val="16"/>
  </w:num>
  <w:num w:numId="20">
    <w:abstractNumId w:val="25"/>
  </w:num>
  <w:num w:numId="21">
    <w:abstractNumId w:val="17"/>
  </w:num>
  <w:num w:numId="22">
    <w:abstractNumId w:val="26"/>
  </w:num>
  <w:num w:numId="23">
    <w:abstractNumId w:val="19"/>
  </w:num>
  <w:num w:numId="24">
    <w:abstractNumId w:val="24"/>
  </w:num>
  <w:num w:numId="25">
    <w:abstractNumId w:val="11"/>
  </w:num>
  <w:num w:numId="26">
    <w:abstractNumId w:val="28"/>
  </w:num>
  <w:num w:numId="27">
    <w:abstractNumId w:val="21"/>
  </w:num>
  <w:num w:numId="28">
    <w:abstractNumId w:val="27"/>
  </w:num>
  <w:num w:numId="29">
    <w:abstractNumId w:val="22"/>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87055391088"/>
    <w:docVar w:name="VerbatimVersion" w:val="5.1"/>
  </w:docVars>
  <w:rsids>
    <w:rsidRoot w:val="004F2A55"/>
    <w:rsid w:val="000019E6"/>
    <w:rsid w:val="000139A3"/>
    <w:rsid w:val="000323C3"/>
    <w:rsid w:val="00032D64"/>
    <w:rsid w:val="00047747"/>
    <w:rsid w:val="00053FF2"/>
    <w:rsid w:val="00055769"/>
    <w:rsid w:val="000752E9"/>
    <w:rsid w:val="000965EA"/>
    <w:rsid w:val="000B47E3"/>
    <w:rsid w:val="000B5867"/>
    <w:rsid w:val="000C59E0"/>
    <w:rsid w:val="000E277B"/>
    <w:rsid w:val="000F2C36"/>
    <w:rsid w:val="00100833"/>
    <w:rsid w:val="00100932"/>
    <w:rsid w:val="00102A29"/>
    <w:rsid w:val="00104529"/>
    <w:rsid w:val="00105942"/>
    <w:rsid w:val="00107396"/>
    <w:rsid w:val="00132D27"/>
    <w:rsid w:val="00136EBC"/>
    <w:rsid w:val="00144A4C"/>
    <w:rsid w:val="00176AB0"/>
    <w:rsid w:val="00177B7D"/>
    <w:rsid w:val="0018322D"/>
    <w:rsid w:val="001A0EAA"/>
    <w:rsid w:val="001A36B0"/>
    <w:rsid w:val="001A7406"/>
    <w:rsid w:val="001B5776"/>
    <w:rsid w:val="001C4D6E"/>
    <w:rsid w:val="001C7675"/>
    <w:rsid w:val="001D1C33"/>
    <w:rsid w:val="001E1450"/>
    <w:rsid w:val="001E527A"/>
    <w:rsid w:val="001F78CE"/>
    <w:rsid w:val="00200A9C"/>
    <w:rsid w:val="00247305"/>
    <w:rsid w:val="00251FC7"/>
    <w:rsid w:val="00267D8E"/>
    <w:rsid w:val="00270323"/>
    <w:rsid w:val="00277B12"/>
    <w:rsid w:val="002855A7"/>
    <w:rsid w:val="002920C1"/>
    <w:rsid w:val="002B146A"/>
    <w:rsid w:val="002B5E17"/>
    <w:rsid w:val="002C3DB5"/>
    <w:rsid w:val="002D08DA"/>
    <w:rsid w:val="002D3C8C"/>
    <w:rsid w:val="003045E4"/>
    <w:rsid w:val="00315690"/>
    <w:rsid w:val="00316B75"/>
    <w:rsid w:val="00322713"/>
    <w:rsid w:val="00325646"/>
    <w:rsid w:val="00330525"/>
    <w:rsid w:val="003415D2"/>
    <w:rsid w:val="00344AD9"/>
    <w:rsid w:val="003460F2"/>
    <w:rsid w:val="0036571F"/>
    <w:rsid w:val="00367608"/>
    <w:rsid w:val="00381273"/>
    <w:rsid w:val="0038158C"/>
    <w:rsid w:val="00386D19"/>
    <w:rsid w:val="003902BA"/>
    <w:rsid w:val="0039341F"/>
    <w:rsid w:val="003A09E2"/>
    <w:rsid w:val="003A4659"/>
    <w:rsid w:val="003B5364"/>
    <w:rsid w:val="003F4400"/>
    <w:rsid w:val="003F60F3"/>
    <w:rsid w:val="00407037"/>
    <w:rsid w:val="0042116A"/>
    <w:rsid w:val="00453350"/>
    <w:rsid w:val="00457EDF"/>
    <w:rsid w:val="004605D6"/>
    <w:rsid w:val="00470FCA"/>
    <w:rsid w:val="004C60E8"/>
    <w:rsid w:val="004E3579"/>
    <w:rsid w:val="004E728B"/>
    <w:rsid w:val="004F1571"/>
    <w:rsid w:val="004F2A55"/>
    <w:rsid w:val="004F39E0"/>
    <w:rsid w:val="00537BD5"/>
    <w:rsid w:val="00555341"/>
    <w:rsid w:val="0057268A"/>
    <w:rsid w:val="00586057"/>
    <w:rsid w:val="00594673"/>
    <w:rsid w:val="005972DE"/>
    <w:rsid w:val="005C15DD"/>
    <w:rsid w:val="005D2912"/>
    <w:rsid w:val="005E2995"/>
    <w:rsid w:val="005E4E63"/>
    <w:rsid w:val="006065BD"/>
    <w:rsid w:val="00631511"/>
    <w:rsid w:val="00633172"/>
    <w:rsid w:val="006336F0"/>
    <w:rsid w:val="00645FA9"/>
    <w:rsid w:val="00647866"/>
    <w:rsid w:val="00665003"/>
    <w:rsid w:val="006A2AD0"/>
    <w:rsid w:val="006C2375"/>
    <w:rsid w:val="006D4ECC"/>
    <w:rsid w:val="00705AAF"/>
    <w:rsid w:val="00722258"/>
    <w:rsid w:val="007243E5"/>
    <w:rsid w:val="00766EA0"/>
    <w:rsid w:val="00774B0A"/>
    <w:rsid w:val="00783052"/>
    <w:rsid w:val="00790056"/>
    <w:rsid w:val="00797E11"/>
    <w:rsid w:val="007A2226"/>
    <w:rsid w:val="007F02F8"/>
    <w:rsid w:val="007F5B66"/>
    <w:rsid w:val="00804098"/>
    <w:rsid w:val="00823A1C"/>
    <w:rsid w:val="008405F6"/>
    <w:rsid w:val="00845B9D"/>
    <w:rsid w:val="00860984"/>
    <w:rsid w:val="008B3ECB"/>
    <w:rsid w:val="008B4E85"/>
    <w:rsid w:val="008C1B2E"/>
    <w:rsid w:val="008C458F"/>
    <w:rsid w:val="008D1A6D"/>
    <w:rsid w:val="0091627E"/>
    <w:rsid w:val="00927995"/>
    <w:rsid w:val="00943661"/>
    <w:rsid w:val="00956736"/>
    <w:rsid w:val="009625C3"/>
    <w:rsid w:val="0097032B"/>
    <w:rsid w:val="0097348D"/>
    <w:rsid w:val="009965B4"/>
    <w:rsid w:val="009D000A"/>
    <w:rsid w:val="009D2EAD"/>
    <w:rsid w:val="009D54B2"/>
    <w:rsid w:val="009E1922"/>
    <w:rsid w:val="009F7ED2"/>
    <w:rsid w:val="00A025EE"/>
    <w:rsid w:val="00A041A3"/>
    <w:rsid w:val="00A41AE7"/>
    <w:rsid w:val="00A905D9"/>
    <w:rsid w:val="00A93661"/>
    <w:rsid w:val="00A93BCE"/>
    <w:rsid w:val="00A95652"/>
    <w:rsid w:val="00AA21CA"/>
    <w:rsid w:val="00AC0AB8"/>
    <w:rsid w:val="00AC7727"/>
    <w:rsid w:val="00AE3E33"/>
    <w:rsid w:val="00B044AB"/>
    <w:rsid w:val="00B24791"/>
    <w:rsid w:val="00B3043A"/>
    <w:rsid w:val="00B33C6D"/>
    <w:rsid w:val="00B4508F"/>
    <w:rsid w:val="00B543FF"/>
    <w:rsid w:val="00B55AD5"/>
    <w:rsid w:val="00B8057C"/>
    <w:rsid w:val="00BB5E78"/>
    <w:rsid w:val="00BB60E9"/>
    <w:rsid w:val="00BD6238"/>
    <w:rsid w:val="00BF593B"/>
    <w:rsid w:val="00BF773A"/>
    <w:rsid w:val="00BF7E81"/>
    <w:rsid w:val="00C136F8"/>
    <w:rsid w:val="00C13773"/>
    <w:rsid w:val="00C17CC8"/>
    <w:rsid w:val="00C2005E"/>
    <w:rsid w:val="00C3324E"/>
    <w:rsid w:val="00C64AF8"/>
    <w:rsid w:val="00C83417"/>
    <w:rsid w:val="00C90F85"/>
    <w:rsid w:val="00C9604F"/>
    <w:rsid w:val="00CA19AA"/>
    <w:rsid w:val="00CA1F14"/>
    <w:rsid w:val="00CB3945"/>
    <w:rsid w:val="00CC5298"/>
    <w:rsid w:val="00CD1BCB"/>
    <w:rsid w:val="00CD736E"/>
    <w:rsid w:val="00CD798D"/>
    <w:rsid w:val="00CE161E"/>
    <w:rsid w:val="00CF59A8"/>
    <w:rsid w:val="00D0109A"/>
    <w:rsid w:val="00D14EBD"/>
    <w:rsid w:val="00D21AE3"/>
    <w:rsid w:val="00D22956"/>
    <w:rsid w:val="00D325A9"/>
    <w:rsid w:val="00D36A8A"/>
    <w:rsid w:val="00D438A7"/>
    <w:rsid w:val="00D45744"/>
    <w:rsid w:val="00D61409"/>
    <w:rsid w:val="00D6691E"/>
    <w:rsid w:val="00D71170"/>
    <w:rsid w:val="00D718E6"/>
    <w:rsid w:val="00D90E28"/>
    <w:rsid w:val="00DA1C92"/>
    <w:rsid w:val="00DA25D4"/>
    <w:rsid w:val="00DA2695"/>
    <w:rsid w:val="00DA6538"/>
    <w:rsid w:val="00DF4734"/>
    <w:rsid w:val="00E15E75"/>
    <w:rsid w:val="00E460C2"/>
    <w:rsid w:val="00E5262C"/>
    <w:rsid w:val="00E531AC"/>
    <w:rsid w:val="00E7101E"/>
    <w:rsid w:val="00E760F3"/>
    <w:rsid w:val="00E767EF"/>
    <w:rsid w:val="00EB7AA5"/>
    <w:rsid w:val="00EC337B"/>
    <w:rsid w:val="00EC708D"/>
    <w:rsid w:val="00EC7DC4"/>
    <w:rsid w:val="00EC7EC9"/>
    <w:rsid w:val="00ED30CF"/>
    <w:rsid w:val="00EF7593"/>
    <w:rsid w:val="00F176EF"/>
    <w:rsid w:val="00F2057F"/>
    <w:rsid w:val="00F45E10"/>
    <w:rsid w:val="00F6364A"/>
    <w:rsid w:val="00F776A8"/>
    <w:rsid w:val="00F90324"/>
    <w:rsid w:val="00F9113A"/>
    <w:rsid w:val="00FA288D"/>
    <w:rsid w:val="00FB7270"/>
    <w:rsid w:val="00FC2C03"/>
    <w:rsid w:val="00FC6F48"/>
    <w:rsid w:val="00FE2546"/>
    <w:rsid w:val="00FE562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0025E"/>
  <w15:chartTrackingRefBased/>
  <w15:docId w15:val="{31DBC073-8C48-4F21-A4CF-FFE4D941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45744"/>
    <w:rPr>
      <w:rFonts w:ascii="Calibri" w:hAnsi="Calibri"/>
    </w:rPr>
  </w:style>
  <w:style w:type="paragraph" w:styleId="Heading1">
    <w:name w:val="heading 1"/>
    <w:aliases w:val="Pocket"/>
    <w:basedOn w:val="Normal"/>
    <w:next w:val="Normal"/>
    <w:link w:val="Heading1Char"/>
    <w:qFormat/>
    <w:rsid w:val="00D457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D4574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D4574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T"/>
    <w:basedOn w:val="Normal"/>
    <w:next w:val="Normal"/>
    <w:link w:val="Heading4Char"/>
    <w:uiPriority w:val="3"/>
    <w:unhideWhenUsed/>
    <w:qFormat/>
    <w:rsid w:val="00D4574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457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5744"/>
  </w:style>
  <w:style w:type="character" w:customStyle="1" w:styleId="Heading1Char">
    <w:name w:val="Heading 1 Char"/>
    <w:aliases w:val="Pocket Char"/>
    <w:basedOn w:val="DefaultParagraphFont"/>
    <w:link w:val="Heading1"/>
    <w:rsid w:val="00D45744"/>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D45744"/>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D45744"/>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D45744"/>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D45744"/>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D45744"/>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B"/>
    <w:basedOn w:val="DefaultParagraphFont"/>
    <w:uiPriority w:val="6"/>
    <w:qFormat/>
    <w:rsid w:val="00D45744"/>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D45744"/>
    <w:rPr>
      <w:color w:val="auto"/>
      <w:u w:val="none"/>
    </w:rPr>
  </w:style>
  <w:style w:type="character" w:styleId="FollowedHyperlink">
    <w:name w:val="FollowedHyperlink"/>
    <w:basedOn w:val="DefaultParagraphFont"/>
    <w:uiPriority w:val="99"/>
    <w:semiHidden/>
    <w:unhideWhenUsed/>
    <w:rsid w:val="00D45744"/>
    <w:rPr>
      <w:color w:val="auto"/>
      <w:u w:val="none"/>
    </w:rPr>
  </w:style>
  <w:style w:type="paragraph" w:customStyle="1" w:styleId="Emphasis1">
    <w:name w:val="Emphasis1"/>
    <w:basedOn w:val="Normal"/>
    <w:link w:val="Emphasis"/>
    <w:autoRedefine/>
    <w:uiPriority w:val="7"/>
    <w:qFormat/>
    <w:rsid w:val="004F2A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4F2A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457EDF"/>
    <w:pPr>
      <w:ind w:left="720"/>
      <w:contextualSpacing/>
    </w:pPr>
  </w:style>
  <w:style w:type="paragraph" w:customStyle="1" w:styleId="textbold">
    <w:name w:val="text bold"/>
    <w:basedOn w:val="Normal"/>
    <w:uiPriority w:val="7"/>
    <w:qFormat/>
    <w:rsid w:val="00457EDF"/>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C136F8"/>
    <w:rPr>
      <w:color w:val="605E5C"/>
      <w:shd w:val="clear" w:color="auto" w:fill="E1DFDD"/>
    </w:rPr>
  </w:style>
  <w:style w:type="paragraph" w:styleId="NormalWeb">
    <w:name w:val="Normal (Web)"/>
    <w:basedOn w:val="Normal"/>
    <w:uiPriority w:val="99"/>
    <w:unhideWhenUsed/>
    <w:rsid w:val="00EC708D"/>
    <w:rPr>
      <w:rFonts w:ascii="Times New Roman" w:hAnsi="Times New Roman" w:cs="Times New Roman"/>
      <w:sz w:val="24"/>
      <w:szCs w:val="24"/>
    </w:rPr>
  </w:style>
  <w:style w:type="character" w:styleId="FootnoteReference">
    <w:name w:val="footnote reference"/>
    <w:aliases w:val="FN Ref,footnote reference,fr,o,FR,(NECG) Footnote Reference"/>
    <w:basedOn w:val="DefaultParagraphFont"/>
    <w:uiPriority w:val="99"/>
    <w:unhideWhenUsed/>
    <w:qFormat/>
    <w:rsid w:val="001D1C33"/>
    <w:rPr>
      <w:vertAlign w:val="superscript"/>
    </w:rPr>
  </w:style>
  <w:style w:type="character" w:customStyle="1" w:styleId="normaltextrun">
    <w:name w:val="normaltextrun"/>
    <w:basedOn w:val="DefaultParagraphFont"/>
    <w:rsid w:val="00927995"/>
  </w:style>
  <w:style w:type="character" w:customStyle="1" w:styleId="eop">
    <w:name w:val="eop"/>
    <w:basedOn w:val="DefaultParagraphFont"/>
    <w:rsid w:val="00927995"/>
  </w:style>
  <w:style w:type="paragraph" w:customStyle="1" w:styleId="paragraph">
    <w:name w:val="paragraph"/>
    <w:basedOn w:val="Normal"/>
    <w:rsid w:val="005C15DD"/>
    <w:pPr>
      <w:spacing w:before="100" w:beforeAutospacing="1" w:after="100" w:afterAutospacing="1" w:line="240" w:lineRule="auto"/>
    </w:pPr>
    <w:rPr>
      <w:rFonts w:ascii="Times New Roman" w:eastAsia="Times New Roman" w:hAnsi="Times New Roman" w:cs="Times New Roman"/>
      <w:sz w:val="24"/>
    </w:rPr>
  </w:style>
  <w:style w:type="character" w:customStyle="1" w:styleId="LinedDown">
    <w:name w:val="Lined Down"/>
    <w:qFormat/>
    <w:rsid w:val="005C15DD"/>
    <w:rPr>
      <w:rFonts w:cs="Times New Roman"/>
      <w:b w:val="0"/>
      <w:bCs w:val="0"/>
      <w:i w:val="0"/>
      <w:iCs w:val="0"/>
      <w:color w:val="000000"/>
      <w:sz w:val="12"/>
      <w:szCs w:val="12"/>
      <w:u w:val="none"/>
    </w:rPr>
  </w:style>
  <w:style w:type="paragraph" w:styleId="BodyText">
    <w:name w:val="Body Text"/>
    <w:basedOn w:val="Normal"/>
    <w:link w:val="BodyTextChar"/>
    <w:rsid w:val="005C15DD"/>
    <w:pPr>
      <w:spacing w:after="140" w:line="276" w:lineRule="auto"/>
    </w:pPr>
    <w:rPr>
      <w:rFonts w:eastAsia="Calibri" w:cs="Times New Roman"/>
      <w:szCs w:val="24"/>
    </w:rPr>
  </w:style>
  <w:style w:type="character" w:customStyle="1" w:styleId="BodyTextChar">
    <w:name w:val="Body Text Char"/>
    <w:basedOn w:val="DefaultParagraphFont"/>
    <w:link w:val="BodyText"/>
    <w:rsid w:val="005C15DD"/>
    <w:rPr>
      <w:rFonts w:ascii="Calibri" w:eastAsia="Calibri" w:hAnsi="Calibri" w:cs="Times New Roman"/>
      <w:szCs w:val="24"/>
    </w:rPr>
  </w:style>
  <w:style w:type="character" w:customStyle="1" w:styleId="TitleChar">
    <w:name w:val="Title Char"/>
    <w:basedOn w:val="DefaultParagraphFont"/>
    <w:link w:val="Title"/>
    <w:uiPriority w:val="1"/>
    <w:qFormat/>
    <w:rsid w:val="005C15DD"/>
    <w:rPr>
      <w:u w:val="single"/>
    </w:rPr>
  </w:style>
  <w:style w:type="paragraph" w:styleId="Title">
    <w:name w:val="Title"/>
    <w:basedOn w:val="Normal"/>
    <w:link w:val="TitleChar"/>
    <w:uiPriority w:val="1"/>
    <w:qFormat/>
    <w:rsid w:val="005C15DD"/>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5C15D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9414316">
      <w:bodyDiv w:val="1"/>
      <w:marLeft w:val="0"/>
      <w:marRight w:val="0"/>
      <w:marTop w:val="0"/>
      <w:marBottom w:val="0"/>
      <w:divBdr>
        <w:top w:val="none" w:sz="0" w:space="0" w:color="auto"/>
        <w:left w:val="none" w:sz="0" w:space="0" w:color="auto"/>
        <w:bottom w:val="none" w:sz="0" w:space="0" w:color="auto"/>
        <w:right w:val="none" w:sz="0" w:space="0" w:color="auto"/>
      </w:divBdr>
    </w:div>
    <w:div w:id="724991247">
      <w:bodyDiv w:val="1"/>
      <w:marLeft w:val="0"/>
      <w:marRight w:val="0"/>
      <w:marTop w:val="0"/>
      <w:marBottom w:val="0"/>
      <w:divBdr>
        <w:top w:val="none" w:sz="0" w:space="0" w:color="auto"/>
        <w:left w:val="none" w:sz="0" w:space="0" w:color="auto"/>
        <w:bottom w:val="none" w:sz="0" w:space="0" w:color="auto"/>
        <w:right w:val="none" w:sz="0" w:space="0" w:color="auto"/>
      </w:divBdr>
      <w:divsChild>
        <w:div w:id="973832133">
          <w:marLeft w:val="75"/>
          <w:marRight w:val="75"/>
          <w:marTop w:val="75"/>
          <w:marBottom w:val="75"/>
          <w:divBdr>
            <w:top w:val="none" w:sz="0" w:space="0" w:color="auto"/>
            <w:left w:val="none" w:sz="0" w:space="0" w:color="auto"/>
            <w:bottom w:val="none" w:sz="0" w:space="0" w:color="auto"/>
            <w:right w:val="none" w:sz="0" w:space="0" w:color="auto"/>
          </w:divBdr>
          <w:divsChild>
            <w:div w:id="107520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929">
      <w:bodyDiv w:val="1"/>
      <w:marLeft w:val="0"/>
      <w:marRight w:val="0"/>
      <w:marTop w:val="0"/>
      <w:marBottom w:val="0"/>
      <w:divBdr>
        <w:top w:val="none" w:sz="0" w:space="0" w:color="auto"/>
        <w:left w:val="none" w:sz="0" w:space="0" w:color="auto"/>
        <w:bottom w:val="none" w:sz="0" w:space="0" w:color="auto"/>
        <w:right w:val="none" w:sz="0" w:space="0" w:color="auto"/>
      </w:divBdr>
      <w:divsChild>
        <w:div w:id="1965453632">
          <w:marLeft w:val="0"/>
          <w:marRight w:val="0"/>
          <w:marTop w:val="0"/>
          <w:marBottom w:val="450"/>
          <w:divBdr>
            <w:top w:val="none" w:sz="0" w:space="0" w:color="auto"/>
            <w:left w:val="none" w:sz="0" w:space="0" w:color="auto"/>
            <w:bottom w:val="none" w:sz="0" w:space="0" w:color="auto"/>
            <w:right w:val="none" w:sz="0" w:space="0" w:color="auto"/>
          </w:divBdr>
        </w:div>
        <w:div w:id="1463574689">
          <w:marLeft w:val="0"/>
          <w:marRight w:val="0"/>
          <w:marTop w:val="0"/>
          <w:marBottom w:val="450"/>
          <w:divBdr>
            <w:top w:val="none" w:sz="0" w:space="0" w:color="auto"/>
            <w:left w:val="none" w:sz="0" w:space="0" w:color="auto"/>
            <w:bottom w:val="none" w:sz="0" w:space="0" w:color="auto"/>
            <w:right w:val="none" w:sz="0" w:space="0" w:color="auto"/>
          </w:divBdr>
        </w:div>
      </w:divsChild>
    </w:div>
    <w:div w:id="1408187339">
      <w:bodyDiv w:val="1"/>
      <w:marLeft w:val="0"/>
      <w:marRight w:val="0"/>
      <w:marTop w:val="0"/>
      <w:marBottom w:val="0"/>
      <w:divBdr>
        <w:top w:val="none" w:sz="0" w:space="0" w:color="auto"/>
        <w:left w:val="none" w:sz="0" w:space="0" w:color="auto"/>
        <w:bottom w:val="none" w:sz="0" w:space="0" w:color="auto"/>
        <w:right w:val="none" w:sz="0" w:space="0" w:color="auto"/>
      </w:divBdr>
    </w:div>
    <w:div w:id="1488130807">
      <w:bodyDiv w:val="1"/>
      <w:marLeft w:val="0"/>
      <w:marRight w:val="0"/>
      <w:marTop w:val="0"/>
      <w:marBottom w:val="0"/>
      <w:divBdr>
        <w:top w:val="none" w:sz="0" w:space="0" w:color="auto"/>
        <w:left w:val="none" w:sz="0" w:space="0" w:color="auto"/>
        <w:bottom w:val="none" w:sz="0" w:space="0" w:color="auto"/>
        <w:right w:val="none" w:sz="0" w:space="0" w:color="auto"/>
      </w:divBdr>
    </w:div>
    <w:div w:id="1713191263">
      <w:bodyDiv w:val="1"/>
      <w:marLeft w:val="0"/>
      <w:marRight w:val="0"/>
      <w:marTop w:val="0"/>
      <w:marBottom w:val="0"/>
      <w:divBdr>
        <w:top w:val="none" w:sz="0" w:space="0" w:color="auto"/>
        <w:left w:val="none" w:sz="0" w:space="0" w:color="auto"/>
        <w:bottom w:val="none" w:sz="0" w:space="0" w:color="auto"/>
        <w:right w:val="none" w:sz="0" w:space="0" w:color="auto"/>
      </w:divBdr>
    </w:div>
    <w:div w:id="1877353411">
      <w:bodyDiv w:val="1"/>
      <w:marLeft w:val="0"/>
      <w:marRight w:val="0"/>
      <w:marTop w:val="0"/>
      <w:marBottom w:val="0"/>
      <w:divBdr>
        <w:top w:val="none" w:sz="0" w:space="0" w:color="auto"/>
        <w:left w:val="none" w:sz="0" w:space="0" w:color="auto"/>
        <w:bottom w:val="none" w:sz="0" w:space="0" w:color="auto"/>
        <w:right w:val="none" w:sz="0" w:space="0" w:color="auto"/>
      </w:divBdr>
      <w:divsChild>
        <w:div w:id="367994872">
          <w:marLeft w:val="75"/>
          <w:marRight w:val="75"/>
          <w:marTop w:val="75"/>
          <w:marBottom w:val="75"/>
          <w:divBdr>
            <w:top w:val="none" w:sz="0" w:space="0" w:color="auto"/>
            <w:left w:val="none" w:sz="0" w:space="0" w:color="auto"/>
            <w:bottom w:val="none" w:sz="0" w:space="0" w:color="auto"/>
            <w:right w:val="none" w:sz="0" w:space="0" w:color="auto"/>
          </w:divBdr>
          <w:divsChild>
            <w:div w:id="7547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21499">
      <w:bodyDiv w:val="1"/>
      <w:marLeft w:val="0"/>
      <w:marRight w:val="0"/>
      <w:marTop w:val="0"/>
      <w:marBottom w:val="0"/>
      <w:divBdr>
        <w:top w:val="none" w:sz="0" w:space="0" w:color="auto"/>
        <w:left w:val="none" w:sz="0" w:space="0" w:color="auto"/>
        <w:bottom w:val="none" w:sz="0" w:space="0" w:color="auto"/>
        <w:right w:val="none" w:sz="0" w:space="0" w:color="auto"/>
      </w:divBdr>
      <w:divsChild>
        <w:div w:id="212278566">
          <w:marLeft w:val="0"/>
          <w:marRight w:val="0"/>
          <w:marTop w:val="0"/>
          <w:marBottom w:val="450"/>
          <w:divBdr>
            <w:top w:val="none" w:sz="0" w:space="0" w:color="auto"/>
            <w:left w:val="none" w:sz="0" w:space="0" w:color="auto"/>
            <w:bottom w:val="none" w:sz="0" w:space="0" w:color="auto"/>
            <w:right w:val="none" w:sz="0" w:space="0" w:color="auto"/>
          </w:divBdr>
        </w:div>
        <w:div w:id="1040860458">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ashingtonpost.com/politics/2021/07/05/india-has-become-an-electoral-autocracy-its-covid-19-catastrophe-is-no-surprise%20//" TargetMode="External"/><Relationship Id="rId18" Type="http://schemas.openxmlformats.org/officeDocument/2006/relationships/hyperlink" Target="https://www.google.com/books/edition/The_Success_of_India_s_Democracy/Io0NsnlRT6sC?hl=en" TargetMode="External"/><Relationship Id="rId26" Type="http://schemas.openxmlformats.org/officeDocument/2006/relationships/hyperlink" Target="https://timesofindia.indiatimes.com/india/5128-uapa-cases-229-sedition-cases-lodged-in-five-years-government/articleshow/81433613.cms" TargetMode="External"/><Relationship Id="rId39" Type="http://schemas.openxmlformats.org/officeDocument/2006/relationships/hyperlink" Target="https://www.latimes.com/opinion/story/2021-05-08/india-covid-pandemic-deaths-narendra-modi" TargetMode="External"/><Relationship Id="rId21" Type="http://schemas.openxmlformats.org/officeDocument/2006/relationships/hyperlink" Target="https://www.bbc.com/news/world-asia-india-56393944" TargetMode="External"/><Relationship Id="rId34" Type="http://schemas.openxmlformats.org/officeDocument/2006/relationships/hyperlink" Target="https://time.com/5946092/india-internet-rules-impact/" TargetMode="External"/><Relationship Id="rId42" Type="http://schemas.openxmlformats.org/officeDocument/2006/relationships/hyperlink" Target="https://www.ctvnews.ca/world/covid-19-has-escalated-armed-conflict-in-india-pakistan-iraq-libya-and-the-philippines-study-finds-1.5236738%20//" TargetMode="External"/><Relationship Id="rId47" Type="http://schemas.openxmlformats.org/officeDocument/2006/relationships/hyperlink" Target="https://www.worldenergy.org/data/trilemma-index/" TargetMode="External"/><Relationship Id="rId50" Type="http://schemas.openxmlformats.org/officeDocument/2006/relationships/hyperlink" Target="http://www.economist.com/blogs/americasview/2014/07/british-columbias-carbon-tax" TargetMode="External"/><Relationship Id="rId55" Type="http://schemas.openxmlformats.org/officeDocument/2006/relationships/hyperlink" Target="http://www.theguardian.com/environment/2015/nov/05/climate-change-concerns-chinese-citizens-plummets"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scientificamerican.com/article/why-deadly-black-fungus-is-ravaging-covid-patients-in-india/" TargetMode="External"/><Relationship Id="rId29" Type="http://schemas.openxmlformats.org/officeDocument/2006/relationships/hyperlink" Target="https://oxford.universitypressscholarship.com/view/10.1093/0198283652.001.0001/acprof-9780198283652" TargetMode="External"/><Relationship Id="rId11" Type="http://schemas.openxmlformats.org/officeDocument/2006/relationships/hyperlink" Target="https://freedomhouse.org/report/freedom-world/2021/democracy-under-siege" TargetMode="External"/><Relationship Id="rId24" Type="http://schemas.openxmlformats.org/officeDocument/2006/relationships/hyperlink" Target="https://www.cjr.org/special_report/gauri-lankesh-killing.php" TargetMode="External"/><Relationship Id="rId32" Type="http://schemas.openxmlformats.org/officeDocument/2006/relationships/hyperlink" Target="https://thewire.in/media/himachal-pradesh-firs-journalists" TargetMode="External"/><Relationship Id="rId37" Type="http://schemas.openxmlformats.org/officeDocument/2006/relationships/hyperlink" Target="https://www.washingtonpost.com/politics/2021/06/02/whats-behind-indias-dramatic-pandemic-surge-heres-one-factor-too-little-competition-parliament/?itid=lk_inline_manual_29" TargetMode="External"/><Relationship Id="rId40" Type="http://schemas.openxmlformats.org/officeDocument/2006/relationships/hyperlink" Target="https://www.nytimes.com/interactive/2021/05/25/world/asia/india-covid-death-estimates.html" TargetMode="External"/><Relationship Id="rId45" Type="http://schemas.openxmlformats.org/officeDocument/2006/relationships/hyperlink" Target="https://foreignpolicy.com/2016/06/01/democracy-is-the-answer-to-climate-change%20//" TargetMode="External"/><Relationship Id="rId53" Type="http://schemas.openxmlformats.org/officeDocument/2006/relationships/hyperlink" Target="https://www.researchgate.net/publication/240515305_Subsidies_for_fossil_fuels_and_climate_change_A_comparative_perspective" TargetMode="External"/><Relationship Id="rId58" Type="http://schemas.openxmlformats.org/officeDocument/2006/relationships/hyperlink" Target="https://www.livescience.com/57266-amazon-river.html" TargetMode="External"/><Relationship Id="rId5" Type="http://schemas.openxmlformats.org/officeDocument/2006/relationships/webSettings" Target="webSettings.xml"/><Relationship Id="rId61" Type="http://schemas.openxmlformats.org/officeDocument/2006/relationships/hyperlink" Target="https://democracycollaborative.org/learn/publication/democratizing-knowledge-transforming-intellectual-property-and-research-and%20//" TargetMode="External"/><Relationship Id="rId19" Type="http://schemas.openxmlformats.org/officeDocument/2006/relationships/hyperlink" Target="https://press.princeton.edu/books/hardcover/9780691186726/emergency-chronicles" TargetMode="External"/><Relationship Id="rId14" Type="http://schemas.openxmlformats.org/officeDocument/2006/relationships/hyperlink" Target="https://www.cnbc.com/2021/07/01/delta-white-house-to-deploy-response-teams-across-us-to-combat-covid-variant.html" TargetMode="External"/><Relationship Id="rId22" Type="http://schemas.openxmlformats.org/officeDocument/2006/relationships/hyperlink" Target="https://thewire.in/rights/india-modi-anti-national-protest-arrest-sedition-authoritarianism" TargetMode="External"/><Relationship Id="rId27" Type="http://schemas.openxmlformats.org/officeDocument/2006/relationships/hyperlink" Target="https://thewire.in/rights/jail-bail-hearings-court-delhi-riots-elgar-parishad" TargetMode="External"/><Relationship Id="rId30" Type="http://schemas.openxmlformats.org/officeDocument/2006/relationships/hyperlink" Target="https://economictimes.indiatimes.com/news/politics-and-nation/sc-asks-media-to-publish-official-version-of-corona-developments/articleshow/74919142.cms?from=mdr" TargetMode="External"/><Relationship Id="rId35" Type="http://schemas.openxmlformats.org/officeDocument/2006/relationships/hyperlink" Target="https://www.nytimes.com/2021/04/25/business/india-covid19-twitter-facebook.html" TargetMode="External"/><Relationship Id="rId43" Type="http://schemas.openxmlformats.org/officeDocument/2006/relationships/hyperlink" Target="https://nationalinterest.org/blog/reboot/if-next-india-pakistan-war-goes-nuclear-it-will-destroy-world-181134" TargetMode="External"/><Relationship Id="rId48" Type="http://schemas.openxmlformats.org/officeDocument/2006/relationships/hyperlink" Target="http://www.ucsusa.org/press/2016/new-evidence-reveals-fossil-fuel-industry-funded-cutting-edge-climate-science-research" TargetMode="External"/><Relationship Id="rId56" Type="http://schemas.openxmlformats.org/officeDocument/2006/relationships/hyperlink" Target="https://www.livescience.com/65633-climate-change-dooms-humans-by-2050.html" TargetMode="External"/><Relationship Id="rId8" Type="http://schemas.openxmlformats.org/officeDocument/2006/relationships/hyperlink" Target="http://www.washingtonpost.com/blogs/innovations/wp/2014/01/02/how-the-united-states-is-reinventing-itself-yet-again/" TargetMode="External"/><Relationship Id="rId51" Type="http://schemas.openxmlformats.org/officeDocument/2006/relationships/hyperlink" Target="http://www.wsj.com/articles/how-cap-and-trade-is-working-in-california-1411937795" TargetMode="External"/><Relationship Id="rId3" Type="http://schemas.openxmlformats.org/officeDocument/2006/relationships/styles" Target="styles.xml"/><Relationship Id="rId12" Type="http://schemas.openxmlformats.org/officeDocument/2006/relationships/hyperlink" Target="https://freedomhouse.org/report/freedom-world/2021/democracy-under-siege" TargetMode="External"/><Relationship Id="rId17" Type="http://schemas.openxmlformats.org/officeDocument/2006/relationships/hyperlink" Target="https://www.jstor.org/stable/1951731" TargetMode="External"/><Relationship Id="rId25" Type="http://schemas.openxmlformats.org/officeDocument/2006/relationships/hyperlink" Target="https://theprint.in/opinion/arnab-goswami-swift-bail-should-be-rule-for-undertrials-not-exception/545301/" TargetMode="External"/><Relationship Id="rId33" Type="http://schemas.openxmlformats.org/officeDocument/2006/relationships/hyperlink" Target="https://www.washingtonpost.com/politics/2020/04/13/millions-people-indias-crowded-slums-cant-keep-each-other-distance-during-pandemic-lockdown/?itid=lk_interstitial_manual_23" TargetMode="External"/><Relationship Id="rId38" Type="http://schemas.openxmlformats.org/officeDocument/2006/relationships/hyperlink" Target="https://www.washingtonpost.com/politics/2020/01/20/india-protesters-are-singing-national-anthem-waving-flag-heres-why-that-matters/?itid=lk_inline_manual_34" TargetMode="External"/><Relationship Id="rId46" Type="http://schemas.openxmlformats.org/officeDocument/2006/relationships/hyperlink" Target="http://www.yabiladi.com/img/content/EIU-Democracy-Index-2015.pdf" TargetMode="External"/><Relationship Id="rId59" Type="http://schemas.openxmlformats.org/officeDocument/2006/relationships/hyperlink" Target="https://www.livescience.com/55129-how-heat-waves-kill-so-quickly.html" TargetMode="External"/><Relationship Id="rId20" Type="http://schemas.openxmlformats.org/officeDocument/2006/relationships/hyperlink" Target="https://freedomhouse.org/country/india/freedom-world/2021" TargetMode="External"/><Relationship Id="rId41" Type="http://schemas.openxmlformats.org/officeDocument/2006/relationships/hyperlink" Target="https://www.scientificamerican.com/article/how-dangerous-is-the-delta-variant-and-will-it-cause-a-covid-surge-in-the-u-s/" TargetMode="External"/><Relationship Id="rId54" Type="http://schemas.openxmlformats.org/officeDocument/2006/relationships/hyperlink" Target="http://www.nytimes.com/2015/11/04/world/asia/china-burns-much-more-coal-than-reported-complicating-climate-talks.html"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washingtonpost.com/coronavirus/?itid=lk_inline_manual_2" TargetMode="External"/><Relationship Id="rId23" Type="http://schemas.openxmlformats.org/officeDocument/2006/relationships/hyperlink" Target="https://www.nytimes.com/2017/06/05/world/asia/india-ndtv-raids-narendra-modi-prannoy-roy.html" TargetMode="External"/><Relationship Id="rId28" Type="http://schemas.openxmlformats.org/officeDocument/2006/relationships/hyperlink" Target="https://www.washingtonpost.com/politics/2021/06/02/whats-behind-indias-dramatic-pandemic-surge-heres-one-factor-too-little-competition-parliament/?itid=lk_interstitial_manual_16" TargetMode="External"/><Relationship Id="rId36" Type="http://schemas.openxmlformats.org/officeDocument/2006/relationships/hyperlink" Target="https://scroll.in/latest/993484/up-fir-filed-against-man-who-sought-twitter-help-for-oxygen-for-grandfather" TargetMode="External"/><Relationship Id="rId49" Type="http://schemas.openxmlformats.org/officeDocument/2006/relationships/hyperlink" Target="http://ncse.com/news/2016/03/latest-climate-poll-from-gallup-0016974" TargetMode="External"/><Relationship Id="rId57" Type="http://schemas.openxmlformats.org/officeDocument/2006/relationships/hyperlink" Target="https://www.ipcc.ch/sr15/" TargetMode="External"/><Relationship Id="rId10" Type="http://schemas.openxmlformats.org/officeDocument/2006/relationships/hyperlink" Target="https://freedomhouse.org/report/freedom-world/2021/democracy-under-siege" TargetMode="External"/><Relationship Id="rId31" Type="http://schemas.openxmlformats.org/officeDocument/2006/relationships/hyperlink" Target="https://rsf.org/en/news/surge-harassment-indian-reporters-over-coronavirus-coverage" TargetMode="External"/><Relationship Id="rId44" Type="http://schemas.openxmlformats.org/officeDocument/2006/relationships/hyperlink" Target="https://foreignpolicy.com/author/robert-looney/" TargetMode="External"/><Relationship Id="rId52" Type="http://schemas.openxmlformats.org/officeDocument/2006/relationships/hyperlink" Target="https://www.melbourne.vic.gov.au/SiteCollectionDocuments/zero-net-emissions-update-2014.pdf" TargetMode="External"/><Relationship Id="rId60" Type="http://schemas.openxmlformats.org/officeDocument/2006/relationships/hyperlink" Target="https://www.livescience.com/51990-sea-level-rise-unknowns.html" TargetMode="External"/><Relationship Id="rId4" Type="http://schemas.openxmlformats.org/officeDocument/2006/relationships/settings" Target="settings.xml"/><Relationship Id="rId9" Type="http://schemas.openxmlformats.org/officeDocument/2006/relationships/hyperlink" Target="https://link.springer.com/article/10.1007/s10790-015-950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95D79-5485-4E13-A512-3812C0AC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1792</TotalTime>
  <Pages>18</Pages>
  <Words>13770</Words>
  <Characters>78495</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Jayden Bai</cp:lastModifiedBy>
  <cp:revision>102</cp:revision>
  <dcterms:created xsi:type="dcterms:W3CDTF">2021-02-18T00:43:00Z</dcterms:created>
  <dcterms:modified xsi:type="dcterms:W3CDTF">2021-09-18T14:32:00Z</dcterms:modified>
</cp:coreProperties>
</file>