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772D" w14:textId="292389AD" w:rsidR="005A37CF" w:rsidRDefault="005A37CF" w:rsidP="00AB3810">
      <w:pPr>
        <w:pStyle w:val="Heading1"/>
        <w:rPr>
          <w:rFonts w:asciiTheme="minorHAnsi" w:hAnsiTheme="minorHAnsi" w:cstheme="minorHAnsi"/>
        </w:rPr>
      </w:pPr>
      <w:r>
        <w:rPr>
          <w:rFonts w:asciiTheme="minorHAnsi" w:hAnsiTheme="minorHAnsi" w:cstheme="minorHAnsi"/>
        </w:rPr>
        <w:t>1AR</w:t>
      </w:r>
    </w:p>
    <w:p w14:paraId="574DC17B" w14:textId="77777777" w:rsidR="00AF6184" w:rsidRPr="00EE6B95" w:rsidRDefault="00AF6184" w:rsidP="00AF6184">
      <w:pPr>
        <w:pStyle w:val="Heading4"/>
        <w:rPr>
          <w:rFonts w:asciiTheme="minorHAnsi" w:hAnsiTheme="minorHAnsi" w:cstheme="minorHAnsi"/>
        </w:rPr>
      </w:pPr>
      <w:r w:rsidRPr="00EE6B95">
        <w:rPr>
          <w:rFonts w:asciiTheme="minorHAnsi" w:hAnsiTheme="minorHAnsi" w:cstheme="minorHAnsi"/>
        </w:rPr>
        <w:t xml:space="preserve">] </w:t>
      </w:r>
      <w:r w:rsidRPr="00EE6B95">
        <w:rPr>
          <w:rFonts w:asciiTheme="minorHAnsi" w:hAnsiTheme="minorHAnsi" w:cstheme="minorHAnsi"/>
          <w:u w:val="single"/>
        </w:rPr>
        <w:t>U/Q Overwhelms the Link</w:t>
      </w:r>
      <w:r w:rsidRPr="00EE6B95">
        <w:rPr>
          <w:rFonts w:asciiTheme="minorHAnsi" w:hAnsiTheme="minorHAnsi" w:cstheme="minorHAnsi"/>
        </w:rPr>
        <w:t xml:space="preserve"> – Space Exploration is said once in the card and is out of context. Chinese stability is based on </w:t>
      </w:r>
      <w:r w:rsidRPr="00EE6B95">
        <w:rPr>
          <w:rFonts w:asciiTheme="minorHAnsi" w:hAnsiTheme="minorHAnsi" w:cstheme="minorHAnsi"/>
          <w:u w:val="single"/>
        </w:rPr>
        <w:t>all private sector companies</w:t>
      </w:r>
      <w:r w:rsidRPr="00EE6B95">
        <w:rPr>
          <w:rFonts w:asciiTheme="minorHAnsi" w:hAnsiTheme="minorHAnsi" w:cstheme="minorHAnsi"/>
        </w:rPr>
        <w:t xml:space="preserve"> and satisfaction is not reliant on space – we insert </w:t>
      </w:r>
      <w:r w:rsidRPr="00EE6B95">
        <w:rPr>
          <w:rFonts w:asciiTheme="minorHAnsi" w:hAnsiTheme="minorHAnsi" w:cstheme="minorHAnsi"/>
          <w:highlight w:val="green"/>
        </w:rPr>
        <w:t>green</w:t>
      </w:r>
    </w:p>
    <w:p w14:paraId="5D047269" w14:textId="77777777" w:rsidR="00AF6184" w:rsidRPr="00EE6B95" w:rsidRDefault="00AF6184" w:rsidP="00AF6184">
      <w:pPr>
        <w:rPr>
          <w:rFonts w:asciiTheme="minorHAnsi" w:hAnsiTheme="minorHAnsi" w:cstheme="minorHAnsi"/>
        </w:rPr>
      </w:pPr>
      <w:r w:rsidRPr="00EE6B95">
        <w:rPr>
          <w:rFonts w:asciiTheme="minorHAnsi" w:eastAsiaTheme="majorEastAsia" w:hAnsiTheme="minorHAnsi" w:cstheme="minorHAnsi"/>
          <w:b/>
          <w:iCs/>
          <w:sz w:val="26"/>
        </w:rPr>
        <w:t>1NC Mitter and Johnson 21</w:t>
      </w:r>
      <w:r w:rsidRPr="00EE6B95">
        <w:rPr>
          <w:rFonts w:asciiTheme="minorHAnsi" w:hAnsiTheme="minorHAnsi" w:cstheme="minorHAnsi"/>
        </w:rPr>
        <w:t xml:space="preserve"> [Rana Mitter and Elsbeth Johnson, </w:t>
      </w:r>
      <w:hyperlink r:id="rId6" w:history="1">
        <w:r w:rsidRPr="00EE6B95">
          <w:rPr>
            <w:rStyle w:val="Hyperlink"/>
            <w:rFonts w:asciiTheme="minorHAnsi" w:hAnsiTheme="minorHAnsi" w:cstheme="minorHAnsi"/>
          </w:rPr>
          <w:t>Rana Mitter</w:t>
        </w:r>
      </w:hyperlink>
      <w:r w:rsidRPr="00EE6B95">
        <w:rPr>
          <w:rFonts w:asciiTheme="minorHAnsi" w:hAnsiTheme="minorHAnsi" w:cstheme="minorHAnsi"/>
        </w:rPr>
        <w:t xml:space="preserve"> is a professor of the history and politics of modern China at Oxford. </w:t>
      </w:r>
      <w:hyperlink r:id="rId7" w:history="1">
        <w:r w:rsidRPr="00EE6B95">
          <w:rPr>
            <w:rStyle w:val="Hyperlink"/>
            <w:rFonts w:asciiTheme="minorHAnsi" w:hAnsiTheme="minorHAnsi" w:cstheme="minorHAnsi"/>
          </w:rPr>
          <w:t>Elsbeth Johnson</w:t>
        </w:r>
      </w:hyperlink>
      <w:r w:rsidRPr="00EE6B95">
        <w:rPr>
          <w:rFonts w:asciiTheme="minorHAnsi" w:hAnsiTheme="minorHAnsi" w:cstheme="min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8" w:history="1">
        <w:r w:rsidRPr="00EE6B95">
          <w:rPr>
            <w:rStyle w:val="Hyperlink"/>
            <w:rFonts w:asciiTheme="minorHAnsi" w:hAnsiTheme="minorHAnsi" w:cstheme="minorHAnsi"/>
          </w:rPr>
          <w:t>https://hbr.org/2021/05/what-the-west-gets-wrong-about-china accessed 12/14/21</w:t>
        </w:r>
      </w:hyperlink>
      <w:r w:rsidRPr="00EE6B95">
        <w:rPr>
          <w:rFonts w:asciiTheme="minorHAnsi" w:hAnsiTheme="minorHAnsi" w:cstheme="minorHAnsi"/>
        </w:rPr>
        <w:t>] Adam</w:t>
      </w:r>
    </w:p>
    <w:p w14:paraId="0EA6011C" w14:textId="77777777" w:rsidR="00AF6184" w:rsidRPr="00EE6B95" w:rsidRDefault="00AF6184" w:rsidP="00AF6184">
      <w:pPr>
        <w:rPr>
          <w:rStyle w:val="StyleUnderline"/>
          <w:rFonts w:asciiTheme="minorHAnsi" w:hAnsiTheme="minorHAnsi" w:cstheme="minorHAnsi"/>
        </w:rPr>
      </w:pPr>
      <w:r w:rsidRPr="00EE6B95">
        <w:rPr>
          <w:rStyle w:val="StyleUnderline"/>
          <w:rFonts w:asciiTheme="minorHAnsi" w:hAnsiTheme="minorHAnsi" w:cstheme="minorHAnsi"/>
          <w:highlight w:val="cyan"/>
        </w:rPr>
        <w:t>In China</w:t>
      </w:r>
      <w:r w:rsidRPr="00EE6B95">
        <w:rPr>
          <w:rStyle w:val="StyleUnderline"/>
          <w:rFonts w:asciiTheme="minorHAnsi" w:hAnsiTheme="minorHAnsi" w:cstheme="minorHAnsi"/>
        </w:rPr>
        <w:t xml:space="preserve">, however, </w:t>
      </w:r>
      <w:r w:rsidRPr="00EE6B95">
        <w:rPr>
          <w:rStyle w:val="StyleUnderline"/>
          <w:rFonts w:asciiTheme="minorHAnsi" w:hAnsiTheme="minorHAnsi" w:cstheme="minorHAnsi"/>
          <w:highlight w:val="cyan"/>
        </w:rPr>
        <w:t>growth</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has come in the context of</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stable</w:t>
      </w:r>
      <w:r w:rsidRPr="00EE6B95">
        <w:rPr>
          <w:rStyle w:val="StyleUnderline"/>
          <w:rFonts w:asciiTheme="minorHAnsi" w:hAnsiTheme="minorHAnsi" w:cstheme="minorHAnsi"/>
        </w:rPr>
        <w:t xml:space="preserve"> communist </w:t>
      </w:r>
      <w:r w:rsidRPr="00EE6B95">
        <w:rPr>
          <w:rStyle w:val="StyleUnderline"/>
          <w:rFonts w:asciiTheme="minorHAnsi" w:hAnsiTheme="minorHAnsi" w:cstheme="minorHAnsi"/>
          <w:highlight w:val="cyan"/>
        </w:rPr>
        <w:t>rule</w:t>
      </w:r>
      <w:r w:rsidRPr="00EE6B95">
        <w:rPr>
          <w:rStyle w:val="StyleUnderline"/>
          <w:rFonts w:asciiTheme="minorHAnsi" w:hAnsiTheme="minorHAnsi" w:cstheme="minorHAnsi"/>
        </w:rPr>
        <w:t>,</w:t>
      </w:r>
      <w:r w:rsidRPr="00EE6B95">
        <w:rPr>
          <w:rFonts w:asciiTheme="minorHAnsi" w:hAnsiTheme="minorHAnsi" w:cstheme="minorHAnsi"/>
        </w:rPr>
        <w:t xml:space="preserve"> suggesting that </w:t>
      </w:r>
      <w:r w:rsidRPr="00EE6B95">
        <w:rPr>
          <w:rStyle w:val="StyleUnderline"/>
          <w:rFonts w:asciiTheme="minorHAnsi" w:hAnsiTheme="minorHAnsi" w:cstheme="minorHAnsi"/>
        </w:rPr>
        <w:t>democracy and growth are not inevitably mutually dependent</w:t>
      </w:r>
      <w:r w:rsidRPr="00EE6B95">
        <w:rPr>
          <w:rFonts w:asciiTheme="minorHAnsi" w:hAnsiTheme="minorHAnsi" w:cstheme="minorHAnsi"/>
        </w:rPr>
        <w:t xml:space="preserve">. In fact, </w:t>
      </w:r>
      <w:r w:rsidRPr="00EE6B95">
        <w:rPr>
          <w:rStyle w:val="StyleUnderline"/>
          <w:rFonts w:asciiTheme="minorHAnsi" w:hAnsiTheme="minorHAnsi" w:cstheme="minorHAnsi"/>
        </w:rPr>
        <w:t>many Chinese believe that the country’s recent economic achievements</w:t>
      </w:r>
      <w:r w:rsidRPr="00EE6B95">
        <w:rPr>
          <w:rFonts w:asciiTheme="minorHAnsi" w:hAnsiTheme="minorHAnsi" w:cstheme="minorHAnsi"/>
        </w:rPr>
        <w:t>—</w:t>
      </w:r>
      <w:r w:rsidRPr="00EE6B95">
        <w:rPr>
          <w:rStyle w:val="StyleUnderline"/>
          <w:rFonts w:asciiTheme="minorHAnsi" w:hAnsiTheme="minorHAnsi" w:cstheme="minorHAnsi"/>
        </w:rPr>
        <w:t xml:space="preserve">large-scale </w:t>
      </w:r>
      <w:r w:rsidRPr="00EE6B95">
        <w:rPr>
          <w:rStyle w:val="StyleUnderline"/>
          <w:rFonts w:asciiTheme="minorHAnsi" w:hAnsiTheme="minorHAnsi" w:cstheme="minorHAnsi"/>
          <w:highlight w:val="cyan"/>
        </w:rPr>
        <w:t>poverty reduction</w:t>
      </w:r>
      <w:r w:rsidRPr="00EE6B95">
        <w:rPr>
          <w:rStyle w:val="StyleUnderline"/>
          <w:rFonts w:asciiTheme="minorHAnsi" w:hAnsiTheme="minorHAnsi" w:cstheme="minorHAnsi"/>
        </w:rPr>
        <w:t xml:space="preserve">, huge </w:t>
      </w:r>
      <w:r w:rsidRPr="00EE6B95">
        <w:rPr>
          <w:rStyle w:val="StyleUnderline"/>
          <w:rFonts w:asciiTheme="minorHAnsi" w:hAnsiTheme="minorHAnsi" w:cstheme="minorHAnsi"/>
          <w:highlight w:val="cyan"/>
        </w:rPr>
        <w:t>infrastructure investment</w:t>
      </w:r>
      <w:r w:rsidRPr="00EE6B95">
        <w:rPr>
          <w:rStyle w:val="StyleUnderline"/>
          <w:rFonts w:asciiTheme="minorHAnsi" w:hAnsiTheme="minorHAnsi" w:cstheme="minorHAnsi"/>
        </w:rPr>
        <w:t xml:space="preserve">, and development as a </w:t>
      </w:r>
      <w:r w:rsidRPr="00EE6B95">
        <w:rPr>
          <w:rStyle w:val="StyleUnderline"/>
          <w:rFonts w:asciiTheme="minorHAnsi" w:hAnsiTheme="minorHAnsi" w:cstheme="minorHAnsi"/>
          <w:highlight w:val="cyan"/>
        </w:rPr>
        <w:t>world-class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tech innovator</w:t>
      </w:r>
      <w:r w:rsidRPr="00EE6B95">
        <w:rPr>
          <w:rFonts w:asciiTheme="minorHAnsi" w:hAnsiTheme="minorHAnsi" w:cstheme="minorHAnsi"/>
        </w:rPr>
        <w:t xml:space="preserve">—have come about because of, not despite, China’s authoritarian form of government. Its </w:t>
      </w:r>
      <w:r w:rsidRPr="00EE6B95">
        <w:rPr>
          <w:rStyle w:val="StyleUnderline"/>
          <w:rFonts w:asciiTheme="minorHAnsi" w:hAnsiTheme="minorHAnsi" w:cstheme="minorHAnsi"/>
        </w:rPr>
        <w:t>aggressive handling of Covid-19—in sharp contrast to that of many Western countries with higher death rates and later, less-stringent lockdowns—has, if anything, reinforced that view.</w:t>
      </w:r>
    </w:p>
    <w:p w14:paraId="11855648" w14:textId="77777777" w:rsidR="00AF6184" w:rsidRPr="00EE6B95" w:rsidRDefault="00AF6184" w:rsidP="00AF6184">
      <w:pPr>
        <w:rPr>
          <w:rStyle w:val="StyleUnderline"/>
          <w:rFonts w:asciiTheme="minorHAnsi" w:hAnsiTheme="minorHAnsi" w:cstheme="minorHAnsi"/>
        </w:rPr>
      </w:pPr>
      <w:r w:rsidRPr="00EE6B95">
        <w:rPr>
          <w:rStyle w:val="StyleUnderline"/>
          <w:rFonts w:asciiTheme="minorHAnsi" w:hAnsiTheme="minorHAnsi" w:cstheme="minorHAnsi"/>
        </w:rPr>
        <w:t>China has also defied predictions that its authoritarianism would inhibit its capacity to </w:t>
      </w:r>
      <w:hyperlink r:id="rId9" w:history="1">
        <w:r w:rsidRPr="00EE6B95">
          <w:rPr>
            <w:rStyle w:val="StyleUnderline"/>
            <w:rFonts w:asciiTheme="minorHAnsi" w:hAnsiTheme="minorHAnsi" w:cstheme="minorHAnsi"/>
          </w:rPr>
          <w:t>innovate</w:t>
        </w:r>
      </w:hyperlink>
      <w:r w:rsidRPr="00EE6B95">
        <w:rPr>
          <w:rStyle w:val="StyleUnderline"/>
          <w:rFonts w:asciiTheme="minorHAnsi" w:hAnsiTheme="minorHAnsi" w:cstheme="minorHAnsi"/>
        </w:rPr>
        <w:t>.</w:t>
      </w:r>
      <w:r w:rsidRPr="00EE6B95">
        <w:rPr>
          <w:rFonts w:asciiTheme="minorHAnsi" w:hAnsiTheme="minorHAnsi" w:cstheme="minorHAnsi"/>
        </w:rPr>
        <w:t xml:space="preserve"> </w:t>
      </w:r>
      <w:r w:rsidRPr="00EE6B95">
        <w:rPr>
          <w:rStyle w:val="StyleUnderline"/>
          <w:rFonts w:asciiTheme="minorHAnsi" w:hAnsiTheme="minorHAnsi" w:cstheme="minorHAnsi"/>
        </w:rPr>
        <w:t xml:space="preserve">It is a </w:t>
      </w:r>
      <w:r w:rsidRPr="00EE6B95">
        <w:rPr>
          <w:rStyle w:val="StyleUnderline"/>
          <w:rFonts w:asciiTheme="minorHAnsi" w:hAnsiTheme="minorHAnsi" w:cstheme="minorHAnsi"/>
          <w:highlight w:val="cyan"/>
        </w:rPr>
        <w:t>global leader in</w:t>
      </w:r>
      <w:r w:rsidRPr="00EE6B95">
        <w:rPr>
          <w:rStyle w:val="StyleUnderline"/>
          <w:rFonts w:asciiTheme="minorHAnsi" w:hAnsiTheme="minorHAnsi" w:cstheme="minorHAnsi"/>
        </w:rPr>
        <w:t xml:space="preserve"> AI, biotech, and </w:t>
      </w:r>
      <w:r w:rsidRPr="00EE6B95">
        <w:rPr>
          <w:rStyle w:val="StyleUnderline"/>
          <w:rFonts w:asciiTheme="minorHAnsi" w:hAnsiTheme="minorHAnsi" w:cstheme="minorHAnsi"/>
          <w:highlight w:val="cyan"/>
        </w:rPr>
        <w:t>space exploration</w:t>
      </w:r>
      <w:r w:rsidRPr="00EE6B95">
        <w:rPr>
          <w:rStyle w:val="StyleUnderline"/>
          <w:rFonts w:asciiTheme="minorHAnsi" w:hAnsiTheme="minorHAnsi" w:cstheme="minorHAnsi"/>
        </w:rPr>
        <w:t xml:space="preserve">. </w:t>
      </w:r>
      <w:r w:rsidRPr="00EE6B95">
        <w:rPr>
          <w:rFonts w:asciiTheme="minorHAnsi" w:hAnsiTheme="minorHAnsi" w:cstheme="minorHAnsi"/>
        </w:rPr>
        <w:t xml:space="preserve">Some of its technological successes have been driven by market forces: People wanted to buy goods or communicate more easily, and the likes of Alibaba and Tencent have helped them do just that. But </w:t>
      </w:r>
      <w:r w:rsidRPr="00EE6B95">
        <w:rPr>
          <w:rStyle w:val="StyleUnderline"/>
          <w:rFonts w:asciiTheme="minorHAnsi" w:hAnsiTheme="minorHAnsi" w:cstheme="minorHAnsi"/>
        </w:rPr>
        <w:t xml:space="preserve">much of the </w:t>
      </w:r>
      <w:r w:rsidRPr="00EE6B95">
        <w:rPr>
          <w:rStyle w:val="StyleUnderline"/>
          <w:rFonts w:asciiTheme="minorHAnsi" w:hAnsiTheme="minorHAnsi" w:cstheme="minorHAnsi"/>
          <w:highlight w:val="cyan"/>
        </w:rPr>
        <w:t>technological progress</w:t>
      </w:r>
      <w:r w:rsidRPr="00EE6B95">
        <w:rPr>
          <w:rStyle w:val="StyleUnderline"/>
          <w:rFonts w:asciiTheme="minorHAnsi" w:hAnsiTheme="minorHAnsi" w:cstheme="minorHAnsi"/>
        </w:rPr>
        <w:t xml:space="preserve"> has come from a highly innovative and well-funded military that has invested heavily in China’s burgeoning new industries.</w:t>
      </w:r>
      <w:r w:rsidRPr="00EE6B95">
        <w:rPr>
          <w:rFonts w:asciiTheme="minorHAnsi" w:hAnsiTheme="minorHAnsi" w:cstheme="minorHAnsi"/>
        </w:rPr>
        <w:t xml:space="preserve"> This, of course, mirrors the role of U.S. defense and intelligence spending in the development of Silicon Valley. </w:t>
      </w:r>
      <w:r w:rsidRPr="00EE6B95">
        <w:rPr>
          <w:rStyle w:val="StyleUnderline"/>
          <w:rFonts w:asciiTheme="minorHAnsi" w:hAnsiTheme="minorHAnsi" w:cstheme="minorHAnsi"/>
        </w:rPr>
        <w:t xml:space="preserve">But in China the </w:t>
      </w:r>
      <w:r w:rsidRPr="00EE6B95">
        <w:rPr>
          <w:rStyle w:val="StyleUnderline"/>
          <w:rFonts w:asciiTheme="minorHAnsi" w:hAnsiTheme="minorHAnsi" w:cstheme="minorHAnsi"/>
          <w:highlight w:val="cyan"/>
        </w:rPr>
        <w:t>consumer applications</w:t>
      </w:r>
      <w:r w:rsidRPr="00EE6B95">
        <w:rPr>
          <w:rStyle w:val="StyleUnderline"/>
          <w:rFonts w:asciiTheme="minorHAnsi" w:hAnsiTheme="minorHAnsi" w:cstheme="minorHAnsi"/>
        </w:rPr>
        <w:t xml:space="preserve"> have </w:t>
      </w:r>
      <w:r w:rsidRPr="00EE6B95">
        <w:rPr>
          <w:rStyle w:val="StyleUnderline"/>
          <w:rFonts w:asciiTheme="minorHAnsi" w:hAnsiTheme="minorHAnsi" w:cstheme="minorHAnsi"/>
          <w:highlight w:val="cyan"/>
        </w:rPr>
        <w:t>come faster</w:t>
      </w:r>
      <w:r w:rsidRPr="00EE6B95">
        <w:rPr>
          <w:rStyle w:val="StyleUnderline"/>
          <w:rFonts w:asciiTheme="minorHAnsi" w:hAnsiTheme="minorHAnsi" w:cstheme="minorHAnsi"/>
        </w:rPr>
        <w:t xml:space="preserve">, making more obvious the </w:t>
      </w:r>
      <w:r w:rsidRPr="00EE6B95">
        <w:rPr>
          <w:rStyle w:val="StyleUnderline"/>
          <w:rFonts w:asciiTheme="minorHAnsi" w:hAnsiTheme="minorHAnsi" w:cstheme="minorHAnsi"/>
          <w:highlight w:val="cyan"/>
        </w:rPr>
        <w:t>link between government investment and</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cyan"/>
        </w:rPr>
        <w:t>products</w:t>
      </w:r>
      <w:r w:rsidRPr="00EE6B95">
        <w:rPr>
          <w:rStyle w:val="StyleUnderline"/>
          <w:rFonts w:asciiTheme="minorHAnsi" w:hAnsiTheme="minorHAnsi" w:cstheme="minorHAnsi"/>
        </w:rPr>
        <w:t xml:space="preserve"> and services that benefit individuals.</w:t>
      </w:r>
      <w:r w:rsidRPr="00EE6B95">
        <w:rPr>
          <w:rFonts w:asciiTheme="minorHAnsi" w:hAnsiTheme="minorHAnsi" w:cstheme="minorHAnsi"/>
        </w:rPr>
        <w:t xml:space="preserve"> That’s why </w:t>
      </w:r>
      <w:r w:rsidRPr="00EE6B95">
        <w:rPr>
          <w:rStyle w:val="StyleUnderline"/>
          <w:rFonts w:asciiTheme="minorHAnsi" w:hAnsiTheme="minorHAnsi" w:cstheme="minorHAnsi"/>
        </w:rPr>
        <w:t xml:space="preserve">ordinary </w:t>
      </w:r>
      <w:r w:rsidRPr="00EE6B95">
        <w:rPr>
          <w:rStyle w:val="StyleUnderline"/>
          <w:rFonts w:asciiTheme="minorHAnsi" w:hAnsiTheme="minorHAnsi" w:cstheme="minorHAnsi"/>
          <w:highlight w:val="green"/>
        </w:rPr>
        <w:t>Chinese people see</w:t>
      </w:r>
      <w:r w:rsidRPr="00EE6B95">
        <w:rPr>
          <w:rStyle w:val="StyleUnderline"/>
          <w:rFonts w:asciiTheme="minorHAnsi" w:hAnsiTheme="minorHAnsi" w:cstheme="minorHAnsi"/>
        </w:rPr>
        <w:t xml:space="preserve"> Chinese </w:t>
      </w:r>
      <w:r w:rsidRPr="00EE6B95">
        <w:rPr>
          <w:rStyle w:val="StyleUnderline"/>
          <w:rFonts w:asciiTheme="minorHAnsi" w:hAnsiTheme="minorHAnsi" w:cstheme="minorHAnsi"/>
          <w:highlight w:val="green"/>
        </w:rPr>
        <w:t>companies such as Alibaba, Huawei, and TikTok as sources of national pride</w:t>
      </w:r>
      <w:r w:rsidRPr="00EE6B95">
        <w:rPr>
          <w:rStyle w:val="StyleUnderline"/>
          <w:rFonts w:asciiTheme="minorHAnsi" w:hAnsiTheme="minorHAnsi" w:cstheme="minorHAnsi"/>
        </w:rPr>
        <w:t xml:space="preserve">—international </w:t>
      </w:r>
      <w:r w:rsidRPr="00EE6B95">
        <w:rPr>
          <w:rStyle w:val="StyleUnderline"/>
          <w:rFonts w:asciiTheme="minorHAnsi" w:hAnsiTheme="minorHAnsi" w:cstheme="minorHAnsi"/>
          <w:highlight w:val="cyan"/>
        </w:rPr>
        <w:t>vanguards of Chinese success</w:t>
      </w:r>
      <w:r w:rsidRPr="00EE6B95">
        <w:rPr>
          <w:rStyle w:val="StyleUnderline"/>
          <w:rFonts w:asciiTheme="minorHAnsi" w:hAnsiTheme="minorHAnsi" w:cstheme="minorHAnsi"/>
        </w:rPr>
        <w:t>—</w:t>
      </w:r>
      <w:r w:rsidRPr="00EE6B95">
        <w:rPr>
          <w:rStyle w:val="StyleUnderline"/>
          <w:rFonts w:asciiTheme="minorHAnsi" w:hAnsiTheme="minorHAnsi" w:cstheme="minorHAnsi"/>
          <w:highlight w:val="green"/>
        </w:rPr>
        <w:t>rather than simply sources of jobs or GDP</w:t>
      </w:r>
      <w:r w:rsidRPr="00EE6B95">
        <w:rPr>
          <w:rStyle w:val="StyleUnderline"/>
          <w:rFonts w:asciiTheme="minorHAnsi" w:hAnsiTheme="minorHAnsi" w:cstheme="minorHAnsi"/>
        </w:rPr>
        <w:t>, as they might be viewed in the West.</w:t>
      </w:r>
    </w:p>
    <w:p w14:paraId="434BCA18" w14:textId="77777777" w:rsidR="00AF6184" w:rsidRPr="00EE6B95" w:rsidRDefault="00AF6184" w:rsidP="00AF6184">
      <w:pPr>
        <w:rPr>
          <w:rFonts w:asciiTheme="minorHAnsi" w:hAnsiTheme="minorHAnsi" w:cstheme="minorHAnsi"/>
        </w:rPr>
      </w:pPr>
      <w:r w:rsidRPr="00EE6B95">
        <w:rPr>
          <w:rFonts w:asciiTheme="minorHAnsi" w:hAnsiTheme="minorHAnsi" w:cstheme="minorHAnsi"/>
        </w:rPr>
        <w:t xml:space="preserve">Thus July 2020 polling data from the Ash Center at Harvard’s Kennedy School of Government revealed </w:t>
      </w:r>
      <w:r w:rsidRPr="00EE6B95">
        <w:rPr>
          <w:rStyle w:val="StyleUnderline"/>
          <w:rFonts w:asciiTheme="minorHAnsi" w:hAnsiTheme="minorHAnsi" w:cstheme="minorHAnsi"/>
          <w:highlight w:val="green"/>
        </w:rPr>
        <w:t>95% satisfaction with</w:t>
      </w:r>
      <w:r w:rsidRPr="00EE6B95">
        <w:rPr>
          <w:rStyle w:val="StyleUnderline"/>
          <w:rFonts w:asciiTheme="minorHAnsi" w:hAnsiTheme="minorHAnsi" w:cstheme="minorHAnsi"/>
        </w:rPr>
        <w:t xml:space="preserve"> the Beijing </w:t>
      </w:r>
      <w:r w:rsidRPr="00EE6B95">
        <w:rPr>
          <w:rStyle w:val="StyleUnderline"/>
          <w:rFonts w:asciiTheme="minorHAnsi" w:hAnsiTheme="minorHAnsi" w:cstheme="minorHAnsi"/>
          <w:highlight w:val="green"/>
        </w:rPr>
        <w:t>government</w:t>
      </w:r>
      <w:r w:rsidRPr="00EE6B95">
        <w:rPr>
          <w:rStyle w:val="StyleUnderline"/>
          <w:rFonts w:asciiTheme="minorHAnsi" w:hAnsiTheme="minorHAnsi" w:cstheme="minorHAnsi"/>
        </w:rPr>
        <w:t xml:space="preserve"> among Chinese citizens.</w:t>
      </w:r>
      <w:r w:rsidRPr="00EE6B95">
        <w:rPr>
          <w:rFonts w:asciiTheme="minorHAnsi" w:hAnsiTheme="minorHAnsi" w:cstheme="minorHAnsi"/>
        </w:rPr>
        <w:t xml:space="preserve"> Our own experiences on the ground in China confirm this. </w:t>
      </w:r>
      <w:r w:rsidRPr="00EE6B95">
        <w:rPr>
          <w:rStyle w:val="StyleUnderline"/>
          <w:rFonts w:asciiTheme="minorHAnsi" w:hAnsiTheme="minorHAnsi" w:cstheme="minorHAnsi"/>
        </w:rPr>
        <w:t xml:space="preserve">Most ordinary people we meet don’t feel that the authoritarian state is solely oppressive, </w:t>
      </w:r>
      <w:r w:rsidRPr="00EE6B95">
        <w:rPr>
          <w:rFonts w:asciiTheme="minorHAnsi" w:hAnsiTheme="minorHAnsi" w:cstheme="min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D94CE90" w14:textId="77777777" w:rsidR="00AF6184" w:rsidRPr="00EE6B95" w:rsidRDefault="00AF6184" w:rsidP="00AF6184">
      <w:pPr>
        <w:rPr>
          <w:rFonts w:asciiTheme="minorHAnsi" w:hAnsiTheme="minorHAnsi" w:cstheme="minorHAnsi"/>
        </w:rPr>
      </w:pPr>
    </w:p>
    <w:p w14:paraId="60C54DF7" w14:textId="77777777" w:rsidR="00AF6184" w:rsidRPr="00EE6B95" w:rsidRDefault="00AF6184" w:rsidP="00AF6184">
      <w:pPr>
        <w:pStyle w:val="Heading4"/>
        <w:rPr>
          <w:rFonts w:asciiTheme="minorHAnsi" w:hAnsiTheme="minorHAnsi" w:cstheme="minorHAnsi"/>
        </w:rPr>
      </w:pPr>
      <w:r w:rsidRPr="00EE6B95">
        <w:rPr>
          <w:rFonts w:asciiTheme="minorHAnsi" w:hAnsiTheme="minorHAnsi" w:cstheme="minorHAnsi"/>
        </w:rPr>
        <w:t xml:space="preserve">2] </w:t>
      </w:r>
      <w:r w:rsidRPr="00EE6B95">
        <w:rPr>
          <w:rFonts w:asciiTheme="minorHAnsi" w:hAnsiTheme="minorHAnsi" w:cstheme="minorHAnsi"/>
          <w:u w:val="single"/>
        </w:rPr>
        <w:t>No Link</w:t>
      </w:r>
      <w:r w:rsidRPr="00EE6B95">
        <w:rPr>
          <w:rFonts w:asciiTheme="minorHAnsi" w:hAnsiTheme="minorHAnsi" w:cstheme="minorHAnsi"/>
        </w:rPr>
        <w:t xml:space="preserve"> – </w:t>
      </w:r>
    </w:p>
    <w:p w14:paraId="0C4CECE7" w14:textId="77777777" w:rsidR="00AF6184" w:rsidRPr="00EE6B95" w:rsidRDefault="00AF6184" w:rsidP="00AF6184">
      <w:pPr>
        <w:pStyle w:val="Heading4"/>
        <w:rPr>
          <w:rFonts w:asciiTheme="minorHAnsi" w:hAnsiTheme="minorHAnsi" w:cstheme="minorHAnsi"/>
        </w:rPr>
      </w:pPr>
      <w:r w:rsidRPr="00EE6B95">
        <w:rPr>
          <w:rFonts w:asciiTheme="minorHAnsi" w:hAnsiTheme="minorHAnsi" w:cstheme="minorHAnsi"/>
        </w:rPr>
        <w:t xml:space="preserve">A] Not reverse causal, 1NC Kharpal proves it helps China but not that a reduction </w:t>
      </w:r>
      <w:r w:rsidRPr="00EE6B95">
        <w:rPr>
          <w:rFonts w:asciiTheme="minorHAnsi" w:hAnsiTheme="minorHAnsi" w:cstheme="minorHAnsi"/>
          <w:u w:val="single"/>
        </w:rPr>
        <w:t>hurts</w:t>
      </w:r>
      <w:r w:rsidRPr="00EE6B95">
        <w:rPr>
          <w:rFonts w:asciiTheme="minorHAnsi" w:hAnsiTheme="minorHAnsi" w:cstheme="minorHAnsi"/>
        </w:rPr>
        <w:t xml:space="preserve"> China</w:t>
      </w:r>
    </w:p>
    <w:p w14:paraId="7E290A2B" w14:textId="77777777" w:rsidR="00AF6184" w:rsidRPr="00EE6B95" w:rsidRDefault="00AF6184" w:rsidP="00AF6184">
      <w:pPr>
        <w:pStyle w:val="Heading4"/>
        <w:rPr>
          <w:rFonts w:asciiTheme="minorHAnsi" w:hAnsiTheme="minorHAnsi" w:cstheme="minorHAnsi"/>
        </w:rPr>
      </w:pPr>
      <w:r w:rsidRPr="00EE6B95">
        <w:rPr>
          <w:rFonts w:asciiTheme="minorHAnsi" w:hAnsiTheme="minorHAnsi" w:cstheme="minorHAnsi"/>
        </w:rPr>
        <w:t>B] No private sector key warrant in either of the links so either a] Chinese investment solves for national space programs, or b] China shifts investment away from private corporations which solves legitimacy</w:t>
      </w:r>
    </w:p>
    <w:p w14:paraId="2FC08FCB" w14:textId="77777777" w:rsidR="00E14C9D" w:rsidRPr="00EE6B95" w:rsidRDefault="00E14C9D" w:rsidP="00E14C9D">
      <w:pPr>
        <w:pStyle w:val="Heading4"/>
        <w:rPr>
          <w:rFonts w:asciiTheme="minorHAnsi" w:hAnsiTheme="minorHAnsi" w:cstheme="minorHAnsi"/>
          <w:u w:val="single"/>
        </w:rPr>
      </w:pPr>
      <w:r w:rsidRPr="00EE6B95">
        <w:rPr>
          <w:rFonts w:asciiTheme="minorHAnsi" w:hAnsiTheme="minorHAnsi" w:cstheme="minorHAnsi"/>
        </w:rPr>
        <w:t xml:space="preserve">No I/L – Xi foreign policy is insulated from </w:t>
      </w:r>
      <w:r w:rsidRPr="00EE6B95">
        <w:rPr>
          <w:rFonts w:asciiTheme="minorHAnsi" w:hAnsiTheme="minorHAnsi" w:cstheme="minorHAnsi"/>
          <w:u w:val="single"/>
        </w:rPr>
        <w:t>hardliners</w:t>
      </w:r>
    </w:p>
    <w:p w14:paraId="09592B7A" w14:textId="77777777" w:rsidR="00E14C9D" w:rsidRPr="00EE6B95" w:rsidRDefault="00E14C9D" w:rsidP="00E14C9D">
      <w:pPr>
        <w:rPr>
          <w:rFonts w:asciiTheme="minorHAnsi" w:hAnsiTheme="minorHAnsi" w:cstheme="minorHAnsi"/>
        </w:rPr>
      </w:pPr>
      <w:r w:rsidRPr="00EE6B95">
        <w:rPr>
          <w:rStyle w:val="Style13ptBold"/>
          <w:rFonts w:asciiTheme="minorHAnsi" w:hAnsiTheme="minorHAnsi" w:cstheme="minorHAnsi"/>
        </w:rPr>
        <w:t>Cabestan 19</w:t>
      </w:r>
      <w:r w:rsidRPr="00EE6B95">
        <w:rPr>
          <w:rFonts w:asciiTheme="minorHAnsi" w:hAnsiTheme="minorHAnsi" w:cstheme="minorHAnsi"/>
        </w:rPr>
        <w:t>, Jean-Pierre. "Political changes in China since the 19th CCP Congress: Xi Jinping is not weaker but more contested." East Asia 36.1 (2019): 1-21. (Professor and Head of the Department of Government and International Studies at Hong Kong Baptist University)//Elmer</w:t>
      </w:r>
    </w:p>
    <w:p w14:paraId="3CE59ACC" w14:textId="77777777" w:rsidR="00E14C9D" w:rsidRPr="00EE6B95" w:rsidRDefault="00E14C9D" w:rsidP="00E14C9D">
      <w:pPr>
        <w:rPr>
          <w:rFonts w:asciiTheme="minorHAnsi" w:hAnsiTheme="minorHAnsi" w:cstheme="minorHAnsi"/>
          <w:sz w:val="16"/>
        </w:rPr>
      </w:pPr>
      <w:r w:rsidRPr="00EE6B95">
        <w:rPr>
          <w:rFonts w:asciiTheme="minorHAnsi" w:hAnsiTheme="minorHAnsi" w:cstheme="minorHAnsi"/>
          <w:sz w:val="16"/>
        </w:rPr>
        <w:t xml:space="preserve">The Summer Offensive Against Xi In the summer of 2018, particularly in July–August, </w:t>
      </w:r>
      <w:r w:rsidRPr="00EE6B95">
        <w:rPr>
          <w:rStyle w:val="StyleUnderline"/>
          <w:rFonts w:asciiTheme="minorHAnsi" w:hAnsiTheme="minorHAnsi" w:cstheme="minorHAnsi"/>
          <w:sz w:val="24"/>
          <w:highlight w:val="green"/>
        </w:rPr>
        <w:t>criticism of Xi</w:t>
      </w:r>
      <w:r w:rsidRPr="00EE6B95">
        <w:rPr>
          <w:rFonts w:asciiTheme="minorHAnsi" w:hAnsiTheme="minorHAnsi" w:cstheme="minorHAnsi"/>
          <w:sz w:val="16"/>
        </w:rPr>
        <w:t xml:space="preserve"> Jinping </w:t>
      </w:r>
      <w:r w:rsidRPr="00EE6B95">
        <w:rPr>
          <w:rStyle w:val="StyleUnderline"/>
          <w:rFonts w:asciiTheme="minorHAnsi" w:hAnsiTheme="minorHAnsi" w:cstheme="minorHAnsi"/>
          <w:sz w:val="24"/>
          <w:highlight w:val="green"/>
        </w:rPr>
        <w:t>started to</w:t>
      </w:r>
      <w:r w:rsidRPr="00EE6B95">
        <w:rPr>
          <w:rStyle w:val="StyleUnderline"/>
          <w:rFonts w:asciiTheme="minorHAnsi" w:hAnsiTheme="minorHAnsi" w:cstheme="minorHAnsi"/>
          <w:sz w:val="24"/>
        </w:rPr>
        <w:t xml:space="preserve"> emerge</w:t>
      </w:r>
      <w:r w:rsidRPr="00EE6B95">
        <w:rPr>
          <w:rFonts w:asciiTheme="minorHAnsi" w:hAnsiTheme="minorHAnsi" w:cstheme="minorHAnsi"/>
          <w:sz w:val="16"/>
        </w:rPr>
        <w:t xml:space="preserve"> </w:t>
      </w:r>
      <w:r w:rsidRPr="00EE6B95">
        <w:rPr>
          <w:rStyle w:val="Emphasis"/>
          <w:rFonts w:asciiTheme="minorHAnsi" w:hAnsiTheme="minorHAnsi" w:cstheme="minorHAnsi"/>
          <w:sz w:val="24"/>
        </w:rPr>
        <w:t xml:space="preserve">and </w:t>
      </w:r>
      <w:r w:rsidRPr="00EE6B95">
        <w:rPr>
          <w:rStyle w:val="Emphasis"/>
          <w:rFonts w:asciiTheme="minorHAnsi" w:hAnsiTheme="minorHAnsi" w:cstheme="minorHAnsi"/>
          <w:sz w:val="24"/>
          <w:highlight w:val="green"/>
        </w:rPr>
        <w:t>mushroom</w:t>
      </w:r>
      <w:r w:rsidRPr="00EE6B95">
        <w:rPr>
          <w:rStyle w:val="Emphasis"/>
          <w:rFonts w:asciiTheme="minorHAnsi" w:hAnsiTheme="minorHAnsi" w:cstheme="minorHAnsi"/>
          <w:sz w:val="24"/>
        </w:rPr>
        <w:t>.</w:t>
      </w:r>
      <w:r w:rsidRPr="00EE6B95">
        <w:rPr>
          <w:rFonts w:asciiTheme="minorHAnsi" w:hAnsiTheme="minorHAnsi" w:cstheme="minorHAnsi"/>
          <w:sz w:val="16"/>
        </w:rPr>
        <w:t xml:space="preserve"> </w:t>
      </w:r>
      <w:r w:rsidRPr="00EE6B95">
        <w:rPr>
          <w:rStyle w:val="StyleUnderline"/>
          <w:rFonts w:asciiTheme="minorHAnsi" w:hAnsiTheme="minorHAnsi" w:cstheme="minorHAnsi"/>
          <w:sz w:val="24"/>
        </w:rPr>
        <w:t>It came from various circles, to the point that</w:t>
      </w:r>
      <w:r w:rsidRPr="00EE6B95">
        <w:rPr>
          <w:rFonts w:asciiTheme="minorHAnsi" w:hAnsiTheme="minorHAnsi" w:cstheme="minorHAnsi"/>
          <w:sz w:val="16"/>
        </w:rPr>
        <w:t>, as just indicated</w:t>
      </w:r>
      <w:r w:rsidRPr="00EE6B95">
        <w:rPr>
          <w:rStyle w:val="StyleUnderline"/>
          <w:rFonts w:asciiTheme="minorHAnsi" w:hAnsiTheme="minorHAnsi" w:cstheme="minorHAnsi"/>
          <w:sz w:val="24"/>
        </w:rPr>
        <w:t xml:space="preserve">, the CCP propaganda apparatus had to tone down Xi’s personality cult. Two types of </w:t>
      </w:r>
      <w:r w:rsidRPr="00EE6B95">
        <w:rPr>
          <w:rStyle w:val="StyleUnderline"/>
          <w:rFonts w:asciiTheme="minorHAnsi" w:hAnsiTheme="minorHAnsi" w:cstheme="minorHAnsi"/>
          <w:sz w:val="24"/>
          <w:highlight w:val="green"/>
        </w:rPr>
        <w:t>attacks have been</w:t>
      </w:r>
      <w:r w:rsidRPr="00EE6B95">
        <w:rPr>
          <w:rStyle w:val="StyleUnderline"/>
          <w:rFonts w:asciiTheme="minorHAnsi" w:hAnsiTheme="minorHAnsi" w:cstheme="minorHAnsi"/>
          <w:sz w:val="24"/>
        </w:rPr>
        <w:t xml:space="preserve"> identified</w:t>
      </w:r>
      <w:r w:rsidRPr="00EE6B95">
        <w:rPr>
          <w:rFonts w:asciiTheme="minorHAnsi" w:hAnsiTheme="minorHAnsi" w:cstheme="minorHAnsi"/>
          <w:sz w:val="16"/>
        </w:rPr>
        <w:t xml:space="preserve">: (1) </w:t>
      </w:r>
      <w:r w:rsidRPr="00EE6B95">
        <w:rPr>
          <w:rStyle w:val="Emphasis"/>
          <w:rFonts w:asciiTheme="minorHAnsi" w:hAnsiTheme="minorHAnsi" w:cstheme="minorHAnsi"/>
          <w:sz w:val="24"/>
          <w:highlight w:val="green"/>
        </w:rPr>
        <w:t>against Xi’s</w:t>
      </w:r>
      <w:r w:rsidRPr="00EE6B95">
        <w:rPr>
          <w:rStyle w:val="Emphasis"/>
          <w:rFonts w:asciiTheme="minorHAnsi" w:hAnsiTheme="minorHAnsi" w:cstheme="minorHAnsi"/>
          <w:sz w:val="24"/>
        </w:rPr>
        <w:t xml:space="preserve"> reluctance to</w:t>
      </w:r>
      <w:r w:rsidRPr="00EE6B95">
        <w:rPr>
          <w:rStyle w:val="StyleUnderline"/>
          <w:rFonts w:asciiTheme="minorHAnsi" w:hAnsiTheme="minorHAnsi" w:cstheme="minorHAnsi"/>
          <w:sz w:val="24"/>
        </w:rPr>
        <w:t xml:space="preserve"> move economic reforms</w:t>
      </w:r>
      <w:r w:rsidRPr="00EE6B95">
        <w:rPr>
          <w:rFonts w:asciiTheme="minorHAnsi" w:hAnsiTheme="minorHAnsi" w:cstheme="minorHAnsi"/>
          <w:sz w:val="16"/>
        </w:rPr>
        <w:t xml:space="preserve"> </w:t>
      </w:r>
      <w:r w:rsidRPr="00EE6B95">
        <w:rPr>
          <w:rStyle w:val="StyleUnderline"/>
          <w:rFonts w:asciiTheme="minorHAnsi" w:hAnsiTheme="minorHAnsi" w:cstheme="minorHAnsi"/>
          <w:sz w:val="24"/>
        </w:rPr>
        <w:t xml:space="preserve">forward and his </w:t>
      </w:r>
      <w:r w:rsidRPr="00EE6B95">
        <w:rPr>
          <w:rStyle w:val="Emphasis"/>
          <w:rFonts w:asciiTheme="minorHAnsi" w:hAnsiTheme="minorHAnsi" w:cstheme="minorHAnsi"/>
          <w:sz w:val="24"/>
          <w:highlight w:val="green"/>
        </w:rPr>
        <w:t xml:space="preserve">uncompromising posture </w:t>
      </w:r>
      <w:r w:rsidRPr="00EE6B95">
        <w:rPr>
          <w:rStyle w:val="Emphasis"/>
          <w:rFonts w:asciiTheme="minorHAnsi" w:hAnsiTheme="minorHAnsi" w:cstheme="minorHAnsi"/>
          <w:sz w:val="24"/>
          <w:highlight w:val="green"/>
          <w:bdr w:val="single" w:sz="4" w:space="0" w:color="auto"/>
        </w:rPr>
        <w:t>vis-à-vis the Trump</w:t>
      </w:r>
      <w:r w:rsidRPr="00EE6B95">
        <w:rPr>
          <w:rFonts w:asciiTheme="minorHAnsi" w:hAnsiTheme="minorHAnsi" w:cstheme="minorHAnsi"/>
          <w:sz w:val="16"/>
        </w:rPr>
        <w:t xml:space="preserve"> administration; (</w:t>
      </w:r>
      <w:r w:rsidRPr="00EE6B95">
        <w:rPr>
          <w:rStyle w:val="StyleUnderline"/>
          <w:rFonts w:asciiTheme="minorHAnsi" w:hAnsiTheme="minorHAnsi" w:cstheme="minorHAnsi"/>
          <w:sz w:val="24"/>
        </w:rPr>
        <w:t>2) against his political conservatism</w:t>
      </w:r>
      <w:r w:rsidRPr="00EE6B95">
        <w:rPr>
          <w:rFonts w:asciiTheme="minorHAnsi" w:hAnsiTheme="minorHAnsi" w:cstheme="minorHAnsi"/>
          <w:sz w:val="16"/>
        </w:rPr>
        <w:t xml:space="preserve"> and his opposition to any kind of political reform or opening. The former type of criticism originated from CCP and governmental circles, particularly leaders close to Li Keqiang; the latter from intellectuals and scholars frustrated by Xi’s rule and his intention to perpetuate his reign longer than his predecessors. </w:t>
      </w:r>
      <w:r w:rsidRPr="00EE6B95">
        <w:rPr>
          <w:rStyle w:val="StyleUnderline"/>
          <w:rFonts w:asciiTheme="minorHAnsi" w:hAnsiTheme="minorHAnsi" w:cstheme="minorHAnsi"/>
          <w:sz w:val="24"/>
        </w:rPr>
        <w:t>There are of course connections and overlaps between these two streams of attacks.</w:t>
      </w:r>
      <w:r w:rsidRPr="00EE6B95">
        <w:rPr>
          <w:rFonts w:asciiTheme="minorHAnsi" w:hAnsiTheme="minorHAnsi" w:cstheme="minorHAnsi"/>
          <w:sz w:val="16"/>
        </w:rPr>
        <w:t xml:space="preserve"> </w:t>
      </w:r>
      <w:r w:rsidRPr="00EE6B95">
        <w:rPr>
          <w:rStyle w:val="StyleUnderline"/>
          <w:rFonts w:asciiTheme="minorHAnsi" w:hAnsiTheme="minorHAnsi" w:cstheme="minorHAnsi"/>
          <w:sz w:val="24"/>
          <w:highlight w:val="green"/>
        </w:rPr>
        <w:t>Nonetheless</w:t>
      </w:r>
      <w:r w:rsidRPr="00EE6B95">
        <w:rPr>
          <w:rStyle w:val="Emphasis"/>
          <w:rFonts w:asciiTheme="minorHAnsi" w:hAnsiTheme="minorHAnsi" w:cstheme="minorHAnsi"/>
          <w:sz w:val="24"/>
          <w:highlight w:val="green"/>
        </w:rPr>
        <w:t>, it is doubtful</w:t>
      </w:r>
      <w:r w:rsidRPr="00EE6B95">
        <w:rPr>
          <w:rStyle w:val="Emphasis"/>
          <w:rFonts w:asciiTheme="minorHAnsi" w:hAnsiTheme="minorHAnsi" w:cstheme="minorHAnsi"/>
          <w:sz w:val="24"/>
        </w:rPr>
        <w:t xml:space="preserve"> that </w:t>
      </w:r>
      <w:r w:rsidRPr="00EE6B95">
        <w:rPr>
          <w:rStyle w:val="Emphasis"/>
          <w:rFonts w:asciiTheme="minorHAnsi" w:hAnsiTheme="minorHAnsi" w:cstheme="minorHAnsi"/>
          <w:sz w:val="24"/>
          <w:highlight w:val="green"/>
        </w:rPr>
        <w:t>Xi’s opponents within the CCP leadership would venture raising their voice</w:t>
      </w:r>
      <w:r w:rsidRPr="00EE6B95">
        <w:rPr>
          <w:rStyle w:val="Emphasis"/>
          <w:rFonts w:asciiTheme="minorHAnsi" w:hAnsiTheme="minorHAnsi" w:cstheme="minorHAnsi"/>
          <w:sz w:val="24"/>
        </w:rPr>
        <w:t xml:space="preserve"> against Xi’s political status</w:t>
      </w:r>
      <w:r w:rsidRPr="00EE6B95">
        <w:rPr>
          <w:rFonts w:asciiTheme="minorHAnsi" w:hAnsiTheme="minorHAnsi" w:cstheme="minorHAnsi"/>
          <w:sz w:val="16"/>
        </w:rPr>
        <w:t xml:space="preserve">: </w:t>
      </w:r>
      <w:r w:rsidRPr="00EE6B95">
        <w:rPr>
          <w:rStyle w:val="StyleUnderline"/>
          <w:rFonts w:asciiTheme="minorHAnsi" w:hAnsiTheme="minorHAnsi" w:cstheme="minorHAnsi"/>
          <w:sz w:val="24"/>
        </w:rPr>
        <w:t xml:space="preserve">their criticism focused on policies and strategies. </w:t>
      </w:r>
      <w:r w:rsidRPr="00EE6B95">
        <w:rPr>
          <w:rFonts w:asciiTheme="minorHAnsi" w:hAnsiTheme="minorHAnsi" w:cstheme="minorHAnsi"/>
          <w:sz w:val="16"/>
        </w:rPr>
        <w:t xml:space="preserve">As far as the economy is concerned, reformists concentrated their objections on two fronts: the place of private businesses in the economy and the need to expand market mechanisms and submit SOEs to them. On the US, they were in favor of a more flexible approach to bilateral trade negotiations and felt that Xi’s publicized ambition for China to overtake the world first economy and to become a leader in all high technologies of the future, promoted in the “Made in China 2025 Plan” issued in 2015, was a risky strategy. They also thought that Xi had misjudged Trump in predicting that trade tensions would not escalate because both countries had too much to lose. The first consequence of these critics has been the Chinese government’s decision made in June 2018 to stop mentioning “Made in China 2025.” Then, instructions have been given to official media to avoid propagating it as a way of calming down the West in general and the US in particular. A month later, media were asked not to qualify China–US commercial frictions as a “trade war” [32]. The second consequence has been the increasing public criticisms of exaggerated self-confidence about the state of the Chinese economy. In view of the current slowdown and US trade sanctions, government officials and analysts have multiplied messages of caution. And very quickly the discussion expanded to university campuses. For example, at Tsinghua University, a group of professors namely attacked their colleague Hu Angang for the economic triumphalism that he had manifested, a public sentiment that in their eyes was not only wrong, in view of the Chinese economy’s real situation, but also had alarmed the US and others. They went as far as asking Hu’s expulsion from Tsinghua [41]. Another academic, Zi Zhongjun, an international politics expert, put the blame of the current impasse in China–US negotiations on the Xi Administration’s inability or unwillingness to reform, partly caused by the “monopoly over resources” that the Party wants to keep [53]. The third consequence has been the emergence of open divisions in the Chinese leadership. At the seaside resort of Beidaihe (Hebei) where CCP leaders held their annual conclave in late July–early August, it appeared that not only part of the leadership but some elder leaders as Jiang Zemin, Hu Jintao, and Zhu Rongji made their criticism known [33]. Some reports even indicated that in July, Wang Huning, responsible of Xi’s personality cult, and Liu He, for having failed to negotiate a compromise with the US, had been sidelined [19]. Actually, it seems that Liu has taken the blame for having disagreed with Xi in pushing for a deal with the Trump Administration while Xi wanted to “hold the game up” to quote White House chief economist Larry Kudlow, asking Liu instead to concentrate on SOEs’ reform [19]. Trade tensions with the US as well as the economic slowdown have also fed other fault lines, for instance between the PBC and the Finance Ministry, a senior official of the former deploring the effectiveness of the latter’s fiscal policy and its lack of transparency [19]. In this new context, provincial leaders, including most of Xi’s supporters, remained silent. Xi’s absence from China from 19 to 30 July August contributed also to both paralyzing and dividing the Chinese government. In addition to these divisions, </w:t>
      </w:r>
      <w:r w:rsidRPr="00EE6B95">
        <w:rPr>
          <w:rStyle w:val="StyleUnderline"/>
          <w:rFonts w:asciiTheme="minorHAnsi" w:hAnsiTheme="minorHAnsi" w:cstheme="minorHAnsi"/>
          <w:sz w:val="24"/>
        </w:rPr>
        <w:t>some unusual</w:t>
      </w:r>
      <w:r w:rsidRPr="00EE6B95">
        <w:rPr>
          <w:rFonts w:asciiTheme="minorHAnsi" w:hAnsiTheme="minorHAnsi" w:cstheme="minorHAnsi"/>
          <w:sz w:val="16"/>
        </w:rPr>
        <w:t xml:space="preserve"> </w:t>
      </w:r>
      <w:r w:rsidRPr="00EE6B95">
        <w:rPr>
          <w:rStyle w:val="Emphasis"/>
          <w:rFonts w:asciiTheme="minorHAnsi" w:hAnsiTheme="minorHAnsi" w:cstheme="minorHAnsi"/>
          <w:sz w:val="24"/>
        </w:rPr>
        <w:t>intellectual dissent</w:t>
      </w:r>
      <w:r w:rsidRPr="00EE6B95">
        <w:rPr>
          <w:rFonts w:asciiTheme="minorHAnsi" w:hAnsiTheme="minorHAnsi" w:cstheme="minorHAnsi"/>
          <w:sz w:val="16"/>
        </w:rPr>
        <w:t xml:space="preserve"> </w:t>
      </w:r>
      <w:r w:rsidRPr="00EE6B95">
        <w:rPr>
          <w:rStyle w:val="StyleUnderline"/>
          <w:rFonts w:asciiTheme="minorHAnsi" w:hAnsiTheme="minorHAnsi" w:cstheme="minorHAnsi"/>
          <w:sz w:val="24"/>
        </w:rPr>
        <w:t>emerged openly</w:t>
      </w:r>
      <w:r w:rsidRPr="00EE6B95">
        <w:rPr>
          <w:rFonts w:asciiTheme="minorHAnsi" w:hAnsiTheme="minorHAnsi" w:cstheme="minorHAnsi"/>
          <w:sz w:val="16"/>
        </w:rPr>
        <w:t xml:space="preserve">. The most prominent and devastating criticism of Xi came from Xu Zhangrun, a Tsinghua University law professor then residing in Japan. In a long article titled “Our Hopes and Fears” published in late July, he denounced Xi’s restoration of a Mao-styled leadership model which had abandoned Deng Xiaoping’s reforms and in particular three of his crucial principles: collective leadership, term limit, and no personality cult. Xu went further in accusing Xi of having restored “totalitarian politics” and in asking him to rehabilitate June 4th victims [49]. </w:t>
      </w:r>
      <w:r w:rsidRPr="00EE6B95">
        <w:rPr>
          <w:rStyle w:val="Emphasis"/>
          <w:rFonts w:asciiTheme="minorHAnsi" w:hAnsiTheme="minorHAnsi" w:cstheme="minorHAnsi"/>
          <w:sz w:val="24"/>
          <w:highlight w:val="green"/>
        </w:rPr>
        <w:t>The Limits</w:t>
      </w:r>
      <w:r w:rsidRPr="00EE6B95">
        <w:rPr>
          <w:rStyle w:val="Emphasis"/>
          <w:rFonts w:asciiTheme="minorHAnsi" w:hAnsiTheme="minorHAnsi" w:cstheme="minorHAnsi"/>
          <w:sz w:val="24"/>
        </w:rPr>
        <w:t xml:space="preserve"> of the</w:t>
      </w:r>
      <w:r w:rsidRPr="00EE6B95">
        <w:rPr>
          <w:rFonts w:asciiTheme="minorHAnsi" w:hAnsiTheme="minorHAnsi" w:cstheme="minorHAnsi"/>
          <w:sz w:val="16"/>
        </w:rPr>
        <w:t xml:space="preserve"> Summer </w:t>
      </w:r>
      <w:r w:rsidRPr="00EE6B95">
        <w:rPr>
          <w:rStyle w:val="Emphasis"/>
          <w:rFonts w:asciiTheme="minorHAnsi" w:hAnsiTheme="minorHAnsi" w:cstheme="minorHAnsi"/>
          <w:sz w:val="24"/>
        </w:rPr>
        <w:t>Offensive</w:t>
      </w:r>
      <w:r w:rsidRPr="00EE6B95">
        <w:rPr>
          <w:rFonts w:asciiTheme="minorHAnsi" w:hAnsiTheme="minorHAnsi" w:cstheme="minorHAnsi"/>
          <w:sz w:val="16"/>
        </w:rPr>
        <w:t xml:space="preserve"> </w:t>
      </w:r>
      <w:r w:rsidRPr="00EE6B95">
        <w:rPr>
          <w:rStyle w:val="StyleUnderline"/>
          <w:rFonts w:asciiTheme="minorHAnsi" w:hAnsiTheme="minorHAnsi" w:cstheme="minorHAnsi"/>
          <w:sz w:val="24"/>
        </w:rPr>
        <w:t xml:space="preserve">Limits to this offensive </w:t>
      </w:r>
      <w:r w:rsidRPr="00EE6B95">
        <w:rPr>
          <w:rStyle w:val="StyleUnderline"/>
          <w:rFonts w:asciiTheme="minorHAnsi" w:hAnsiTheme="minorHAnsi" w:cstheme="minorHAnsi"/>
          <w:sz w:val="24"/>
          <w:highlight w:val="green"/>
        </w:rPr>
        <w:t>have</w:t>
      </w:r>
      <w:r w:rsidRPr="00EE6B95">
        <w:rPr>
          <w:rFonts w:asciiTheme="minorHAnsi" w:hAnsiTheme="minorHAnsi" w:cstheme="minorHAnsi"/>
          <w:sz w:val="16"/>
        </w:rPr>
        <w:t xml:space="preserve"> from the very beginning </w:t>
      </w:r>
      <w:r w:rsidRPr="00EE6B95">
        <w:rPr>
          <w:rStyle w:val="Emphasis"/>
          <w:rFonts w:asciiTheme="minorHAnsi" w:hAnsiTheme="minorHAnsi" w:cstheme="minorHAnsi"/>
          <w:sz w:val="24"/>
          <w:highlight w:val="green"/>
        </w:rPr>
        <w:t>been obvious</w:t>
      </w:r>
      <w:r w:rsidRPr="00EE6B95">
        <w:rPr>
          <w:rFonts w:asciiTheme="minorHAnsi" w:hAnsiTheme="minorHAnsi" w:cstheme="minorHAnsi"/>
          <w:sz w:val="16"/>
        </w:rPr>
        <w:t xml:space="preserve">. To start with, </w:t>
      </w:r>
      <w:r w:rsidRPr="00EE6B95">
        <w:rPr>
          <w:rStyle w:val="StyleUnderline"/>
          <w:rFonts w:asciiTheme="minorHAnsi" w:hAnsiTheme="minorHAnsi" w:cstheme="minorHAnsi"/>
          <w:sz w:val="24"/>
          <w:highlight w:val="green"/>
        </w:rPr>
        <w:t xml:space="preserve">Xi had </w:t>
      </w:r>
      <w:r w:rsidRPr="00EE6B95">
        <w:rPr>
          <w:rStyle w:val="Emphasis"/>
          <w:rFonts w:asciiTheme="minorHAnsi" w:hAnsiTheme="minorHAnsi" w:cstheme="minorHAnsi"/>
          <w:sz w:val="24"/>
          <w:highlight w:val="green"/>
        </w:rPr>
        <w:t>never been</w:t>
      </w:r>
      <w:r w:rsidRPr="00EE6B95">
        <w:rPr>
          <w:rStyle w:val="Emphasis"/>
          <w:rFonts w:asciiTheme="minorHAnsi" w:hAnsiTheme="minorHAnsi" w:cstheme="minorHAnsi"/>
          <w:sz w:val="24"/>
        </w:rPr>
        <w:t xml:space="preserve"> really </w:t>
      </w:r>
      <w:r w:rsidRPr="00EE6B95">
        <w:rPr>
          <w:rStyle w:val="Emphasis"/>
          <w:rFonts w:asciiTheme="minorHAnsi" w:hAnsiTheme="minorHAnsi" w:cstheme="minorHAnsi"/>
          <w:sz w:val="24"/>
          <w:highlight w:val="green"/>
        </w:rPr>
        <w:t>threatened</w:t>
      </w:r>
      <w:r w:rsidRPr="00EE6B95">
        <w:rPr>
          <w:rStyle w:val="Emphasis"/>
          <w:rFonts w:asciiTheme="minorHAnsi" w:hAnsiTheme="minorHAnsi" w:cstheme="minorHAnsi"/>
          <w:sz w:val="24"/>
        </w:rPr>
        <w:t xml:space="preserve"> by these criticisms</w:t>
      </w:r>
      <w:r w:rsidRPr="00EE6B95">
        <w:rPr>
          <w:rFonts w:asciiTheme="minorHAnsi" w:hAnsiTheme="minorHAnsi" w:cstheme="minorHAnsi"/>
          <w:sz w:val="16"/>
        </w:rPr>
        <w:t>: he did not postpone or cancel his July 2018 10-day journey to the Middle East and Africa. The day before he left, his close ally Li Zhanshu went further in the adulation of Xi, calling him the “eternal core” of Party leadership [19]. And when he came back from overseas, Xi very quickly took back the initiative, convening high-level meetings not only of the Politburo on 31 July 2018 but later with military leaders and propaganda officials among others to reassert his power and leadership. The 31 July Politburo meeting emphasized the Party’s role in the economy and the importance of the state sector. Rather than deleveraging SOEs and local government’s debt, the CCP leadership then decided to use fiscal and monetary means to stimulate the economy and reverse or at least reduce the slowdown [56]. Later in August, Xi summoned the top brass of the PLA to remind them that “the key to our army’s construction and development is Party leadership and Party construction.” Around the same time, the propaganda apparatus was mobilized to develop with more vigor the study of Xi’s thought both in the Party and the society [20]. The deepening of the Sino-US trade war as well as the growing criticism among other developed countries, particularly in the European Union, of China’s own economic protectionism as well as the measures these countries have taken to keep their technological edge (as a better screening of Chinese investments) have also convinced Xi to revive the “self-reliance” discourse, an ideology that Mao Zedong privileged at the time the country was poor, closed, and isolated. In his eyes, the trade disputes with the West are here to stay and China should follow its own path to development without relying too much on the outside world. Simultaneously, Xi has also kept promoting and pampering the state sector, confirming his intention to put into place a “market economy” which remains far from an even playing field for every economic actor, particularly foreign enterprises. In other words, Xi has been able to remain strong and stick to his guns.</w:t>
      </w:r>
    </w:p>
    <w:p w14:paraId="53658A43" w14:textId="77777777" w:rsidR="005A37CF" w:rsidRPr="005A37CF" w:rsidRDefault="005A37CF" w:rsidP="005A37CF"/>
    <w:p w14:paraId="56C3AB7B" w14:textId="41A73B29" w:rsidR="00AB3810" w:rsidRPr="00EE6B95" w:rsidRDefault="00AB3810" w:rsidP="00AB3810">
      <w:pPr>
        <w:pStyle w:val="Heading1"/>
        <w:rPr>
          <w:rFonts w:asciiTheme="minorHAnsi" w:hAnsiTheme="minorHAnsi" w:cstheme="minorHAnsi"/>
        </w:rPr>
      </w:pPr>
      <w:r w:rsidRPr="00EE6B95">
        <w:rPr>
          <w:rFonts w:asciiTheme="minorHAnsi" w:hAnsiTheme="minorHAnsi" w:cstheme="minorHAnsi"/>
        </w:rPr>
        <w:lastRenderedPageBreak/>
        <w:t xml:space="preserve">1AC – China </w:t>
      </w:r>
    </w:p>
    <w:p w14:paraId="2B965EC2" w14:textId="77777777" w:rsidR="00AB3810" w:rsidRPr="00EE6B95" w:rsidRDefault="00AB3810" w:rsidP="00AB3810">
      <w:pPr>
        <w:pStyle w:val="Heading2"/>
        <w:rPr>
          <w:rFonts w:asciiTheme="minorHAnsi" w:hAnsiTheme="minorHAnsi" w:cstheme="minorHAnsi"/>
        </w:rPr>
      </w:pPr>
      <w:r w:rsidRPr="00EE6B95">
        <w:rPr>
          <w:rFonts w:asciiTheme="minorHAnsi" w:hAnsiTheme="minorHAnsi" w:cstheme="minorHAnsi"/>
        </w:rPr>
        <w:lastRenderedPageBreak/>
        <w:t xml:space="preserve">1AC – China </w:t>
      </w:r>
    </w:p>
    <w:p w14:paraId="42BE007C" w14:textId="77777777" w:rsidR="00AB3810" w:rsidRPr="00EE6B95" w:rsidRDefault="00AB3810" w:rsidP="00AB3810">
      <w:pPr>
        <w:pStyle w:val="Heading3"/>
        <w:rPr>
          <w:rFonts w:asciiTheme="minorHAnsi" w:hAnsiTheme="minorHAnsi" w:cstheme="minorHAnsi"/>
        </w:rPr>
      </w:pPr>
      <w:r w:rsidRPr="00EE6B95">
        <w:rPr>
          <w:rFonts w:asciiTheme="minorHAnsi" w:hAnsiTheme="minorHAnsi" w:cstheme="minorHAnsi"/>
        </w:rPr>
        <w:lastRenderedPageBreak/>
        <w:t xml:space="preserve">1AC – Footnote </w:t>
      </w:r>
    </w:p>
    <w:p w14:paraId="0E255DE1" w14:textId="77777777" w:rsidR="00AB3810" w:rsidRPr="00EE6B95" w:rsidRDefault="00AB3810" w:rsidP="00AB3810">
      <w:pPr>
        <w:rPr>
          <w:rFonts w:asciiTheme="minorHAnsi" w:hAnsiTheme="minorHAnsi" w:cstheme="minorHAnsi"/>
        </w:rPr>
      </w:pPr>
      <w:r w:rsidRPr="00EE6B95">
        <w:rPr>
          <w:rFonts w:asciiTheme="minorHAnsi" w:hAnsiTheme="minorHAnsi" w:cstheme="minorHAnsi"/>
        </w:rPr>
        <w:t xml:space="preserve">Counter Solvency Advocates – </w:t>
      </w:r>
    </w:p>
    <w:p w14:paraId="4A8F497E" w14:textId="77777777" w:rsidR="00AB3810" w:rsidRPr="00EE6B95" w:rsidRDefault="00AB3810" w:rsidP="00AB3810">
      <w:pPr>
        <w:rPr>
          <w:rFonts w:asciiTheme="minorHAnsi" w:hAnsiTheme="minorHAnsi" w:cstheme="minorHAnsi"/>
        </w:rPr>
      </w:pPr>
      <w:r w:rsidRPr="00EE6B95">
        <w:rPr>
          <w:rFonts w:asciiTheme="minorHAnsi" w:hAnsiTheme="minorHAnsi" w:cstheme="minorHAnsi"/>
        </w:rPr>
        <w:t xml:space="preserve">XI Lashout DA – </w:t>
      </w:r>
    </w:p>
    <w:p w14:paraId="76034EEC" w14:textId="77777777" w:rsidR="00AB3810" w:rsidRPr="00EE6B95" w:rsidRDefault="00AB3810" w:rsidP="00AB3810">
      <w:pPr>
        <w:rPr>
          <w:rFonts w:asciiTheme="minorHAnsi" w:hAnsiTheme="minorHAnsi" w:cstheme="minorHAnsi"/>
        </w:rPr>
      </w:pPr>
      <w:r w:rsidRPr="00EE6B95">
        <w:rPr>
          <w:rFonts w:asciiTheme="minorHAnsi" w:hAnsiTheme="minorHAnsi" w:cstheme="minorHAnsi"/>
        </w:rPr>
        <w:t xml:space="preserve">[Neel V. Patel, Neel is a space reporter for MIT Technology Review. 1-21-2021, "China’s surging private space industry is out to challenge the US," MIT Technology Review, </w:t>
      </w:r>
      <w:hyperlink r:id="rId10" w:history="1">
        <w:r w:rsidRPr="00EE6B95">
          <w:rPr>
            <w:rStyle w:val="Hyperlink"/>
            <w:rFonts w:asciiTheme="minorHAnsi" w:hAnsiTheme="minorHAnsi" w:cstheme="minorHAnsi"/>
          </w:rPr>
          <w:t>https://www.technologyreview.com/2021/01/21/1016513/china-private-commercial-space-industry-dominance/</w:t>
        </w:r>
      </w:hyperlink>
      <w:r w:rsidRPr="00EE6B95">
        <w:rPr>
          <w:rFonts w:asciiTheme="minorHAnsi" w:hAnsiTheme="minorHAnsi" w:cstheme="minorHAnsi"/>
        </w:rPr>
        <w:t xml:space="preserve"> accessed 12/14/21] Adam</w:t>
      </w:r>
    </w:p>
    <w:p w14:paraId="77F7A001" w14:textId="77777777" w:rsidR="00AB3810" w:rsidRPr="00EE6B95" w:rsidRDefault="00AB3810" w:rsidP="00AB3810">
      <w:pPr>
        <w:rPr>
          <w:rFonts w:asciiTheme="minorHAnsi" w:hAnsiTheme="minorHAnsi" w:cstheme="minorHAnsi"/>
        </w:rPr>
      </w:pPr>
      <w:r w:rsidRPr="00EE6B95">
        <w:rPr>
          <w:rFonts w:asciiTheme="minorHAnsi" w:hAnsiTheme="minorHAnsi" w:cstheme="minorHAnsi"/>
        </w:rPr>
        <w:t xml:space="preserve">Space Commercialization DA – </w:t>
      </w:r>
    </w:p>
    <w:p w14:paraId="71C23255" w14:textId="77777777" w:rsidR="00AB3810" w:rsidRPr="00EE6B95" w:rsidRDefault="00AB3810" w:rsidP="00AB3810">
      <w:pPr>
        <w:rPr>
          <w:rFonts w:asciiTheme="minorHAnsi" w:hAnsiTheme="minorHAnsi" w:cstheme="minorHAnsi"/>
          <w:i/>
          <w:iCs/>
        </w:rPr>
      </w:pPr>
      <w:r w:rsidRPr="00EE6B95">
        <w:rPr>
          <w:rFonts w:asciiTheme="minorHAnsi" w:hAnsiTheme="minorHAnsi" w:cstheme="minorHAnsi"/>
        </w:rPr>
        <w:t xml:space="preserve">Klein 19, John J. Understanding space strategy: the art of war in space. Routledge, 2019. (a Senior Fellow and Strategist at Falcon Research, Inc. and Adjunct Professor at George Washington University’s Space Policy Institute) </w:t>
      </w:r>
      <w:r w:rsidRPr="00EE6B95">
        <w:rPr>
          <w:rFonts w:asciiTheme="minorHAnsi" w:hAnsiTheme="minorHAnsi" w:cstheme="minorHAnsi"/>
          <w:i/>
          <w:iCs/>
        </w:rPr>
        <w:t>Elmer</w:t>
      </w:r>
    </w:p>
    <w:p w14:paraId="4211DD57" w14:textId="77777777" w:rsidR="00AB3810" w:rsidRPr="00EE6B95" w:rsidRDefault="00AB3810" w:rsidP="00AB3810">
      <w:pPr>
        <w:rPr>
          <w:rFonts w:asciiTheme="minorHAnsi" w:hAnsiTheme="minorHAnsi" w:cstheme="minorHAnsi"/>
        </w:rPr>
      </w:pPr>
      <w:r w:rsidRPr="00EE6B95">
        <w:rPr>
          <w:rFonts w:asciiTheme="minorHAnsi" w:hAnsiTheme="minorHAnsi" w:cstheme="minorHAnsi"/>
        </w:rPr>
        <w:t xml:space="preserve">Innovation DA – </w:t>
      </w:r>
    </w:p>
    <w:p w14:paraId="42653330" w14:textId="77777777" w:rsidR="00AB3810" w:rsidRPr="00EE6B95" w:rsidRDefault="00AB3810" w:rsidP="00AB3810">
      <w:pPr>
        <w:rPr>
          <w:rFonts w:asciiTheme="minorHAnsi" w:hAnsiTheme="minorHAnsi" w:cstheme="minorHAnsi"/>
        </w:rPr>
      </w:pPr>
      <w:r w:rsidRPr="00EE6B95">
        <w:rPr>
          <w:rFonts w:asciiTheme="minorHAnsi" w:hAnsiTheme="minorHAnsi" w:cstheme="minorHAnsi"/>
        </w:rPr>
        <w:t>Joshua Hampson 1-25-2017 "The Future of Space Commercialization" </w:t>
      </w:r>
      <w:hyperlink r:id="rId11" w:history="1">
        <w:r w:rsidRPr="00EE6B95">
          <w:rPr>
            <w:rStyle w:val="Hyperlink"/>
            <w:rFonts w:asciiTheme="minorHAnsi" w:hAnsiTheme="minorHAnsi" w:cstheme="minorHAnsi"/>
          </w:rPr>
          <w:t>https://republicans-science.house.gov/sites/republicans.science.house.gov/files/documents/TheFutureofSpaceCommercializationFinal.pdf</w:t>
        </w:r>
      </w:hyperlink>
      <w:r w:rsidRPr="00EE6B95">
        <w:rPr>
          <w:rFonts w:asciiTheme="minorHAnsi" w:hAnsiTheme="minorHAnsi" w:cstheme="minorHAnsi"/>
        </w:rPr>
        <w:t xml:space="preserve"> (Security Studies Fellow at the Niskanen Center) </w:t>
      </w:r>
      <w:r w:rsidRPr="00EE6B95">
        <w:rPr>
          <w:rFonts w:asciiTheme="minorHAnsi" w:hAnsiTheme="minorHAnsi" w:cstheme="minorHAnsi"/>
          <w:i/>
          <w:iCs/>
        </w:rPr>
        <w:t>Elmer</w:t>
      </w:r>
    </w:p>
    <w:p w14:paraId="3F699772" w14:textId="77777777" w:rsidR="00AB3810" w:rsidRPr="00EE6B95" w:rsidRDefault="00AB3810" w:rsidP="00AB3810">
      <w:pPr>
        <w:pStyle w:val="Heading3"/>
        <w:rPr>
          <w:rFonts w:asciiTheme="minorHAnsi" w:hAnsiTheme="minorHAnsi" w:cstheme="minorHAnsi"/>
        </w:rPr>
      </w:pPr>
      <w:r w:rsidRPr="00EE6B95">
        <w:rPr>
          <w:rFonts w:asciiTheme="minorHAnsi" w:hAnsiTheme="minorHAnsi" w:cstheme="minorHAnsi"/>
        </w:rPr>
        <w:lastRenderedPageBreak/>
        <w:t xml:space="preserve">1AC – Plan </w:t>
      </w:r>
    </w:p>
    <w:p w14:paraId="50E3D68A"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Plan: The Peoples Republic of China ought to prohibit appropriation of space by private entities. </w:t>
      </w:r>
    </w:p>
    <w:p w14:paraId="4FAA5C13" w14:textId="77777777" w:rsidR="00AB3810" w:rsidRPr="00EE6B95" w:rsidRDefault="00AB3810" w:rsidP="00AB3810">
      <w:pPr>
        <w:pStyle w:val="Heading3"/>
        <w:rPr>
          <w:rFonts w:asciiTheme="minorHAnsi" w:hAnsiTheme="minorHAnsi" w:cstheme="minorHAnsi"/>
        </w:rPr>
      </w:pPr>
      <w:r w:rsidRPr="00EE6B95">
        <w:rPr>
          <w:rFonts w:asciiTheme="minorHAnsi" w:hAnsiTheme="minorHAnsi" w:cstheme="minorHAnsi"/>
        </w:rPr>
        <w:lastRenderedPageBreak/>
        <w:t>1AC – Adv</w:t>
      </w:r>
    </w:p>
    <w:p w14:paraId="559B2CFA"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The Advantage is </w:t>
      </w:r>
      <w:r w:rsidRPr="00EE6B95">
        <w:rPr>
          <w:rFonts w:asciiTheme="minorHAnsi" w:hAnsiTheme="minorHAnsi" w:cstheme="minorHAnsi"/>
          <w:u w:val="single"/>
        </w:rPr>
        <w:t>Primacy</w:t>
      </w:r>
      <w:r w:rsidRPr="00EE6B95">
        <w:rPr>
          <w:rFonts w:asciiTheme="minorHAnsi" w:hAnsiTheme="minorHAnsi" w:cstheme="minorHAnsi"/>
        </w:rPr>
        <w:t>.</w:t>
      </w:r>
    </w:p>
    <w:p w14:paraId="3D195820" w14:textId="77777777" w:rsidR="00AB3810" w:rsidRPr="00EE6B95" w:rsidRDefault="00AB3810" w:rsidP="00AB3810">
      <w:pPr>
        <w:rPr>
          <w:rFonts w:asciiTheme="minorHAnsi" w:hAnsiTheme="minorHAnsi" w:cstheme="minorHAnsi"/>
        </w:rPr>
      </w:pPr>
    </w:p>
    <w:p w14:paraId="10568D48"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The US is in the </w:t>
      </w:r>
      <w:r w:rsidRPr="00EE6B95">
        <w:rPr>
          <w:rFonts w:asciiTheme="minorHAnsi" w:hAnsiTheme="minorHAnsi" w:cstheme="minorHAnsi"/>
          <w:u w:val="single"/>
        </w:rPr>
        <w:t>lead now</w:t>
      </w:r>
      <w:r w:rsidRPr="00EE6B95">
        <w:rPr>
          <w:rFonts w:asciiTheme="minorHAnsi" w:hAnsiTheme="minorHAnsi" w:cstheme="minorHAnsi"/>
        </w:rPr>
        <w:t xml:space="preserve"> but China’s set to </w:t>
      </w:r>
      <w:r w:rsidRPr="00EE6B95">
        <w:rPr>
          <w:rFonts w:asciiTheme="minorHAnsi" w:hAnsiTheme="minorHAnsi" w:cstheme="minorHAnsi"/>
          <w:u w:val="single"/>
        </w:rPr>
        <w:t>surpass</w:t>
      </w:r>
      <w:r w:rsidRPr="00EE6B95">
        <w:rPr>
          <w:rFonts w:asciiTheme="minorHAnsi" w:hAnsiTheme="minorHAnsi" w:cstheme="minorHAnsi"/>
        </w:rPr>
        <w:t xml:space="preserve"> – space becomes a new frontier for </w:t>
      </w:r>
      <w:r w:rsidRPr="00EE6B95">
        <w:rPr>
          <w:rFonts w:asciiTheme="minorHAnsi" w:hAnsiTheme="minorHAnsi" w:cstheme="minorHAnsi"/>
          <w:u w:val="single"/>
        </w:rPr>
        <w:t>war, influence, and property</w:t>
      </w:r>
      <w:r w:rsidRPr="00EE6B95">
        <w:rPr>
          <w:rFonts w:asciiTheme="minorHAnsi" w:hAnsiTheme="minorHAnsi" w:cstheme="minorHAnsi"/>
        </w:rPr>
        <w:t xml:space="preserve">. </w:t>
      </w:r>
    </w:p>
    <w:p w14:paraId="6376CBD6" w14:textId="77777777" w:rsidR="00AB3810" w:rsidRPr="00EE6B95" w:rsidRDefault="00AB3810" w:rsidP="00AB3810">
      <w:pPr>
        <w:rPr>
          <w:rFonts w:asciiTheme="minorHAnsi" w:hAnsiTheme="minorHAnsi" w:cstheme="minorHAnsi"/>
          <w:sz w:val="18"/>
          <w:szCs w:val="18"/>
        </w:rPr>
      </w:pPr>
      <w:r w:rsidRPr="00EE6B95">
        <w:rPr>
          <w:rFonts w:asciiTheme="minorHAnsi" w:eastAsiaTheme="majorEastAsia" w:hAnsiTheme="minorHAnsi" w:cstheme="minorHAnsi"/>
          <w:b/>
          <w:iCs/>
          <w:sz w:val="26"/>
        </w:rPr>
        <w:t>Kharpal 21</w:t>
      </w:r>
      <w:r w:rsidRPr="00EE6B95">
        <w:rPr>
          <w:rFonts w:asciiTheme="minorHAnsi" w:hAnsiTheme="minorHAnsi" w:cstheme="minorHAnsi"/>
        </w:rPr>
        <w:t xml:space="preserve"> </w:t>
      </w:r>
      <w:r w:rsidRPr="00EE6B95">
        <w:rPr>
          <w:rFonts w:asciiTheme="minorHAnsi" w:hAnsiTheme="minorHAnsi" w:cstheme="minorHAnsi"/>
          <w:sz w:val="18"/>
          <w:szCs w:val="18"/>
        </w:rPr>
        <w:t xml:space="preserve">[Arjun Kharpal, 5-29-2021, “China once said it couldn’t put a potato in space. Now it’s eyeing Mars,” CNBC, </w:t>
      </w:r>
      <w:hyperlink r:id="rId12" w:history="1">
        <w:r w:rsidRPr="00EE6B95">
          <w:rPr>
            <w:rStyle w:val="Hyperlink"/>
            <w:rFonts w:asciiTheme="minorHAnsi" w:hAnsiTheme="minorHAnsi" w:cstheme="minorHAnsi"/>
            <w:sz w:val="18"/>
            <w:szCs w:val="18"/>
          </w:rPr>
          <w:t>https://www.cnbc.com/2021/06/30/china-space-goals-ccp-100th-anniversary.html //</w:t>
        </w:r>
      </w:hyperlink>
      <w:r w:rsidRPr="00EE6B95">
        <w:rPr>
          <w:rFonts w:asciiTheme="minorHAnsi" w:hAnsiTheme="minorHAnsi" w:cstheme="minorHAnsi"/>
          <w:sz w:val="18"/>
          <w:szCs w:val="18"/>
        </w:rPr>
        <w:t xml:space="preserve"> JB]</w:t>
      </w:r>
    </w:p>
    <w:p w14:paraId="5F76B1EC" w14:textId="77777777" w:rsidR="00AB3810" w:rsidRPr="00EE6B95" w:rsidRDefault="00AB3810" w:rsidP="00AB3810">
      <w:pPr>
        <w:rPr>
          <w:rFonts w:asciiTheme="minorHAnsi" w:hAnsiTheme="minorHAnsi" w:cstheme="minorHAnsi"/>
          <w:u w:val="single"/>
        </w:rPr>
      </w:pPr>
      <w:r w:rsidRPr="00EE6B95">
        <w:rPr>
          <w:rFonts w:asciiTheme="minorHAnsi" w:hAnsiTheme="minorHAnsi" w:cstheme="min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EE6B95">
        <w:rPr>
          <w:rFonts w:asciiTheme="minorHAnsi" w:hAnsiTheme="minorHAnsi" w:cstheme="minorHAnsi"/>
          <w:u w:val="single"/>
        </w:rPr>
        <w:t>Chinese Communist Party (</w:t>
      </w:r>
      <w:r w:rsidRPr="00EE6B95">
        <w:rPr>
          <w:rFonts w:asciiTheme="minorHAnsi" w:hAnsiTheme="minorHAnsi" w:cstheme="minorHAnsi"/>
          <w:b/>
          <w:bCs/>
          <w:u w:val="single"/>
        </w:rPr>
        <w:t>CCP</w:t>
      </w:r>
      <w:r w:rsidRPr="00EE6B95">
        <w:rPr>
          <w:rFonts w:asciiTheme="minorHAnsi" w:hAnsiTheme="minorHAnsi" w:cstheme="minorHAnsi"/>
          <w:u w:val="single"/>
        </w:rPr>
        <w:t xml:space="preserve">), reportedly </w:t>
      </w:r>
      <w:r w:rsidRPr="00EE6B95">
        <w:rPr>
          <w:rFonts w:asciiTheme="minorHAnsi" w:hAnsiTheme="minorHAnsi" w:cstheme="minorHAnsi"/>
          <w:b/>
          <w:bCs/>
          <w:u w:val="single"/>
        </w:rPr>
        <w:t>said</w:t>
      </w:r>
      <w:r w:rsidRPr="00EE6B95">
        <w:rPr>
          <w:rFonts w:asciiTheme="minorHAnsi" w:hAnsiTheme="minorHAnsi" w:cstheme="minorHAnsi"/>
          <w:u w:val="single"/>
        </w:rPr>
        <w:t>: “</w:t>
      </w:r>
      <w:r w:rsidRPr="00EE6B95">
        <w:rPr>
          <w:rFonts w:asciiTheme="minorHAnsi" w:hAnsiTheme="minorHAnsi" w:cstheme="minorHAnsi"/>
          <w:b/>
          <w:bCs/>
          <w:u w:val="single"/>
        </w:rPr>
        <w:t>China cannot even put a potato in space</w:t>
      </w:r>
      <w:r w:rsidRPr="00EE6B95">
        <w:rPr>
          <w:rFonts w:asciiTheme="minorHAnsi" w:hAnsiTheme="minorHAnsi" w:cstheme="minorHAnsi"/>
          <w:u w:val="single"/>
        </w:rPr>
        <w:t>.”</w:t>
      </w:r>
      <w:r w:rsidRPr="00EE6B95">
        <w:rPr>
          <w:rFonts w:asciiTheme="minorHAnsi" w:hAnsiTheme="minorHAnsi" w:cstheme="minorHAnsi"/>
          <w:sz w:val="16"/>
        </w:rPr>
        <w:t xml:space="preserve"> Fast forward more than six decades and President </w:t>
      </w:r>
      <w:hyperlink r:id="rId13" w:history="1">
        <w:r w:rsidRPr="00EE6B95">
          <w:rPr>
            <w:rFonts w:asciiTheme="minorHAnsi" w:hAnsiTheme="minorHAnsi" w:cstheme="minorHAnsi"/>
            <w:b/>
            <w:bCs/>
            <w:u w:val="single"/>
          </w:rPr>
          <w:t>Xi</w:t>
        </w:r>
        <w:r w:rsidRPr="00EE6B95">
          <w:rPr>
            <w:rFonts w:asciiTheme="minorHAnsi" w:hAnsiTheme="minorHAnsi" w:cstheme="minorHAnsi"/>
            <w:u w:val="single"/>
          </w:rPr>
          <w:t xml:space="preserve"> Jinping</w:t>
        </w:r>
      </w:hyperlink>
      <w:r w:rsidRPr="00EE6B95">
        <w:rPr>
          <w:rFonts w:asciiTheme="minorHAnsi" w:hAnsiTheme="minorHAnsi" w:cstheme="minorHAnsi"/>
          <w:u w:val="single"/>
        </w:rPr>
        <w:t xml:space="preserve">, China’s current leader, </w:t>
      </w:r>
      <w:r w:rsidRPr="00EE6B95">
        <w:rPr>
          <w:rFonts w:asciiTheme="minorHAnsi" w:hAnsiTheme="minorHAnsi" w:cstheme="minorHAnsi"/>
          <w:b/>
          <w:bCs/>
          <w:u w:val="single"/>
        </w:rPr>
        <w:t>is seen congratulating</w:t>
      </w:r>
      <w:r w:rsidRPr="00EE6B95">
        <w:rPr>
          <w:rFonts w:asciiTheme="minorHAnsi" w:hAnsiTheme="minorHAnsi" w:cstheme="minorHAnsi"/>
          <w:u w:val="single"/>
        </w:rPr>
        <w:t> </w:t>
      </w:r>
      <w:hyperlink r:id="rId14" w:history="1">
        <w:r w:rsidRPr="00EE6B95">
          <w:rPr>
            <w:rFonts w:asciiTheme="minorHAnsi" w:hAnsiTheme="minorHAnsi" w:cstheme="minorHAnsi"/>
            <w:u w:val="single"/>
          </w:rPr>
          <w:t xml:space="preserve">three </w:t>
        </w:r>
        <w:r w:rsidRPr="00EE6B95">
          <w:rPr>
            <w:rFonts w:asciiTheme="minorHAnsi" w:hAnsiTheme="minorHAnsi" w:cstheme="minorHAnsi"/>
            <w:b/>
            <w:bCs/>
            <w:u w:val="single"/>
          </w:rPr>
          <w:t>astronauts</w:t>
        </w:r>
        <w:r w:rsidRPr="00EE6B95">
          <w:rPr>
            <w:rFonts w:asciiTheme="minorHAnsi" w:hAnsiTheme="minorHAnsi" w:cstheme="minorHAnsi"/>
            <w:u w:val="single"/>
          </w:rPr>
          <w:t xml:space="preserve"> who were sent</w:t>
        </w:r>
      </w:hyperlink>
      <w:r w:rsidRPr="00EE6B95">
        <w:rPr>
          <w:rFonts w:asciiTheme="minorHAnsi" w:hAnsiTheme="minorHAnsi" w:cstheme="minorHAnsi"/>
          <w:u w:val="single"/>
        </w:rPr>
        <w:t xml:space="preserve"> to the country’s own </w:t>
      </w:r>
      <w:r w:rsidRPr="00EE6B95">
        <w:rPr>
          <w:rFonts w:asciiTheme="minorHAnsi" w:hAnsiTheme="minorHAnsi" w:cstheme="minorHAnsi"/>
          <w:b/>
          <w:bCs/>
          <w:u w:val="single"/>
        </w:rPr>
        <w:t>space station</w:t>
      </w:r>
      <w:r w:rsidRPr="00EE6B95">
        <w:rPr>
          <w:rFonts w:asciiTheme="minorHAnsi" w:hAnsiTheme="minorHAnsi" w:cstheme="minorHAnsi"/>
          <w:u w:val="single"/>
        </w:rPr>
        <w:t xml:space="preserve"> earlier this month</w:t>
      </w:r>
      <w:r w:rsidRPr="00EE6B95">
        <w:rPr>
          <w:rFonts w:asciiTheme="minorHAnsi" w:hAnsiTheme="minorHAnsi" w:cstheme="minorHAnsi"/>
          <w:sz w:val="16"/>
        </w:rPr>
        <w:t>. Since Mao’s comments, </w:t>
      </w:r>
      <w:hyperlink r:id="rId15" w:history="1">
        <w:r w:rsidRPr="00EE6B95">
          <w:rPr>
            <w:rFonts w:asciiTheme="minorHAnsi" w:hAnsiTheme="minorHAnsi" w:cstheme="minorHAnsi"/>
            <w:b/>
            <w:bCs/>
            <w:highlight w:val="green"/>
            <w:u w:val="single"/>
          </w:rPr>
          <w:t>China</w:t>
        </w:r>
        <w:r w:rsidRPr="00EE6B95">
          <w:rPr>
            <w:rFonts w:asciiTheme="minorHAnsi" w:hAnsiTheme="minorHAnsi" w:cstheme="minorHAnsi"/>
            <w:u w:val="single"/>
          </w:rPr>
          <w:t xml:space="preserve"> has </w:t>
        </w:r>
        <w:r w:rsidRPr="00EE6B95">
          <w:rPr>
            <w:rFonts w:asciiTheme="minorHAnsi" w:hAnsiTheme="minorHAnsi" w:cstheme="minorHAnsi"/>
            <w:b/>
            <w:bCs/>
            <w:highlight w:val="green"/>
            <w:u w:val="single"/>
          </w:rPr>
          <w:t>launched satellites</w:t>
        </w:r>
      </w:hyperlink>
      <w:r w:rsidRPr="00EE6B95">
        <w:rPr>
          <w:rFonts w:asciiTheme="minorHAnsi" w:hAnsiTheme="minorHAnsi" w:cstheme="minorHAnsi"/>
          <w:u w:val="single"/>
        </w:rPr>
        <w:t xml:space="preserve">, sent humans to space and is </w:t>
      </w:r>
      <w:r w:rsidRPr="00EE6B95">
        <w:rPr>
          <w:rFonts w:asciiTheme="minorHAnsi" w:hAnsiTheme="minorHAnsi" w:cstheme="minorHAnsi"/>
          <w:b/>
          <w:bCs/>
          <w:highlight w:val="green"/>
          <w:u w:val="single"/>
        </w:rPr>
        <w:t>now </w:t>
      </w:r>
      <w:hyperlink r:id="rId16" w:history="1">
        <w:r w:rsidRPr="00EE6B95">
          <w:rPr>
            <w:rFonts w:asciiTheme="minorHAnsi" w:hAnsiTheme="minorHAnsi" w:cstheme="minorHAnsi"/>
            <w:b/>
            <w:bCs/>
            <w:highlight w:val="green"/>
            <w:u w:val="single"/>
          </w:rPr>
          <w:t>planning</w:t>
        </w:r>
        <w:r w:rsidRPr="00EE6B95">
          <w:rPr>
            <w:rFonts w:asciiTheme="minorHAnsi" w:hAnsiTheme="minorHAnsi" w:cstheme="minorHAnsi"/>
            <w:b/>
            <w:bCs/>
            <w:u w:val="single"/>
          </w:rPr>
          <w:t xml:space="preserve"> to build a </w:t>
        </w:r>
        <w:r w:rsidRPr="00EE6B95">
          <w:rPr>
            <w:rFonts w:asciiTheme="minorHAnsi" w:hAnsiTheme="minorHAnsi" w:cstheme="minorHAnsi"/>
            <w:b/>
            <w:bCs/>
            <w:highlight w:val="green"/>
            <w:u w:val="single"/>
          </w:rPr>
          <w:t>base on Mars</w:t>
        </w:r>
      </w:hyperlink>
      <w:r w:rsidRPr="00EE6B95">
        <w:rPr>
          <w:rFonts w:asciiTheme="minorHAnsi" w:hAnsiTheme="minorHAnsi" w:cstheme="minorHAnsi"/>
          <w:b/>
          <w:bCs/>
          <w:highlight w:val="green"/>
          <w:u w:val="single"/>
        </w:rPr>
        <w:t>, achievements</w:t>
      </w:r>
      <w:r w:rsidRPr="00EE6B95">
        <w:rPr>
          <w:rFonts w:asciiTheme="minorHAnsi" w:hAnsiTheme="minorHAnsi" w:cstheme="minorHAnsi"/>
          <w:u w:val="single"/>
        </w:rPr>
        <w:t xml:space="preserve"> and ambitions Beijing has </w:t>
      </w:r>
      <w:r w:rsidRPr="00EE6B95">
        <w:rPr>
          <w:rFonts w:asciiTheme="minorHAnsi" w:hAnsiTheme="minorHAnsi" w:cstheme="minorHAnsi"/>
          <w:highlight w:val="green"/>
          <w:u w:val="single"/>
        </w:rPr>
        <w:t>highlighted as the</w:t>
      </w:r>
      <w:r w:rsidRPr="00EE6B95">
        <w:rPr>
          <w:rFonts w:asciiTheme="minorHAnsi" w:hAnsiTheme="minorHAnsi" w:cstheme="minorHAnsi"/>
          <w:b/>
          <w:bCs/>
          <w:highlight w:val="green"/>
          <w:u w:val="single"/>
        </w:rPr>
        <w:t xml:space="preserve"> centennial of the CCP’s</w:t>
      </w:r>
      <w:r w:rsidRPr="00EE6B95">
        <w:rPr>
          <w:rFonts w:asciiTheme="minorHAnsi" w:hAnsiTheme="minorHAnsi" w:cstheme="minorHAnsi"/>
          <w:b/>
          <w:bCs/>
          <w:u w:val="single"/>
        </w:rPr>
        <w:t xml:space="preserve"> founding </w:t>
      </w:r>
      <w:r w:rsidRPr="00EE6B95">
        <w:rPr>
          <w:rFonts w:asciiTheme="minorHAnsi" w:hAnsiTheme="minorHAnsi" w:cstheme="minorHAnsi"/>
          <w:b/>
          <w:bCs/>
          <w:highlight w:val="green"/>
          <w:u w:val="single"/>
        </w:rPr>
        <w:t>approaches</w:t>
      </w:r>
      <w:r w:rsidRPr="00EE6B95">
        <w:rPr>
          <w:rFonts w:asciiTheme="minorHAnsi" w:hAnsiTheme="minorHAnsi" w:cstheme="minorHAnsi"/>
          <w:highlight w:val="green"/>
          <w:u w:val="single"/>
        </w:rPr>
        <w:t>. Space is now another</w:t>
      </w:r>
      <w:r w:rsidRPr="00EE6B95">
        <w:rPr>
          <w:rFonts w:asciiTheme="minorHAnsi" w:hAnsiTheme="minorHAnsi" w:cstheme="minorHAnsi"/>
          <w:b/>
          <w:bCs/>
          <w:highlight w:val="green"/>
          <w:u w:val="single"/>
        </w:rPr>
        <w:t xml:space="preserve"> battleground between the U.S. and China</w:t>
      </w:r>
      <w:r w:rsidRPr="00EE6B95">
        <w:rPr>
          <w:rFonts w:asciiTheme="minorHAnsi" w:hAnsiTheme="minorHAnsi" w:cstheme="minorHAnsi"/>
          <w:u w:val="single"/>
        </w:rPr>
        <w:t xml:space="preserve"> amid a </w:t>
      </w:r>
      <w:r w:rsidRPr="00EE6B95">
        <w:rPr>
          <w:rFonts w:asciiTheme="minorHAnsi" w:hAnsiTheme="minorHAnsi" w:cstheme="minorHAnsi"/>
          <w:b/>
          <w:bCs/>
          <w:u w:val="single"/>
        </w:rPr>
        <w:t>broader technological rivalry for supremacy</w:t>
      </w:r>
      <w:r w:rsidRPr="00EE6B95">
        <w:rPr>
          <w:rFonts w:asciiTheme="minorHAnsi" w:hAnsiTheme="minorHAnsi" w:cstheme="minorHAnsi"/>
          <w:u w:val="single"/>
        </w:rPr>
        <w:t xml:space="preserve">, one that could have </w:t>
      </w:r>
      <w:r w:rsidRPr="00EE6B95">
        <w:rPr>
          <w:rFonts w:asciiTheme="minorHAnsi" w:hAnsiTheme="minorHAnsi" w:cstheme="minorHAnsi"/>
          <w:b/>
          <w:bCs/>
          <w:u w:val="single"/>
        </w:rPr>
        <w:t xml:space="preserve">scientific and </w:t>
      </w:r>
      <w:r w:rsidRPr="00EE6B95">
        <w:rPr>
          <w:rFonts w:asciiTheme="minorHAnsi" w:hAnsiTheme="minorHAnsi" w:cstheme="minorHAnsi"/>
          <w:b/>
          <w:bCs/>
          <w:highlight w:val="green"/>
          <w:u w:val="single"/>
        </w:rPr>
        <w:t>military implications on Earth</w:t>
      </w:r>
      <w:r w:rsidRPr="00EE6B95">
        <w:rPr>
          <w:rFonts w:asciiTheme="minorHAnsi" w:hAnsiTheme="minorHAnsi" w:cstheme="minorHAnsi"/>
          <w:u w:val="single"/>
        </w:rPr>
        <w:t xml:space="preserve">. “President </w:t>
      </w:r>
      <w:r w:rsidRPr="00EE6B95">
        <w:rPr>
          <w:rFonts w:asciiTheme="minorHAnsi" w:hAnsiTheme="minorHAnsi" w:cstheme="minorHAnsi"/>
          <w:b/>
          <w:bCs/>
          <w:highlight w:val="green"/>
          <w:u w:val="single"/>
        </w:rPr>
        <w:t>Xi</w:t>
      </w:r>
      <w:r w:rsidRPr="00EE6B95">
        <w:rPr>
          <w:rFonts w:asciiTheme="minorHAnsi" w:hAnsiTheme="minorHAnsi" w:cstheme="minorHAnsi"/>
          <w:u w:val="single"/>
        </w:rPr>
        <w:t xml:space="preserve"> Jinping has </w:t>
      </w:r>
      <w:r w:rsidRPr="00EE6B95">
        <w:rPr>
          <w:rFonts w:asciiTheme="minorHAnsi" w:hAnsiTheme="minorHAnsi" w:cstheme="minorHAnsi"/>
          <w:b/>
          <w:bCs/>
          <w:highlight w:val="green"/>
          <w:u w:val="single"/>
        </w:rPr>
        <w:t>declared</w:t>
      </w:r>
      <w:r w:rsidRPr="00EE6B95">
        <w:rPr>
          <w:rFonts w:asciiTheme="minorHAnsi" w:hAnsiTheme="minorHAnsi" w:cstheme="minorHAnsi"/>
          <w:b/>
          <w:bCs/>
          <w:u w:val="single"/>
        </w:rPr>
        <w:t xml:space="preserve"> that </w:t>
      </w:r>
      <w:r w:rsidRPr="00EE6B95">
        <w:rPr>
          <w:rFonts w:asciiTheme="minorHAnsi" w:hAnsiTheme="minorHAnsi" w:cstheme="minorHAnsi"/>
          <w:b/>
          <w:bCs/>
          <w:highlight w:val="green"/>
          <w:u w:val="single"/>
        </w:rPr>
        <w:t>China’s</w:t>
      </w:r>
      <w:r w:rsidRPr="00EE6B95">
        <w:rPr>
          <w:rFonts w:asciiTheme="minorHAnsi" w:hAnsiTheme="minorHAnsi" w:cstheme="minorHAnsi"/>
          <w:b/>
          <w:bCs/>
          <w:u w:val="single"/>
        </w:rPr>
        <w:t xml:space="preserve"> ‘Space </w:t>
      </w:r>
      <w:r w:rsidRPr="00EE6B95">
        <w:rPr>
          <w:rFonts w:asciiTheme="minorHAnsi" w:hAnsiTheme="minorHAnsi" w:cstheme="minorHAnsi"/>
          <w:b/>
          <w:bCs/>
          <w:highlight w:val="green"/>
          <w:u w:val="single"/>
        </w:rPr>
        <w:t>Dream</w:t>
      </w:r>
      <w:r w:rsidRPr="00EE6B95">
        <w:rPr>
          <w:rFonts w:asciiTheme="minorHAnsi" w:hAnsiTheme="minorHAnsi" w:cstheme="minorHAnsi"/>
          <w:b/>
          <w:bCs/>
          <w:u w:val="single"/>
        </w:rPr>
        <w:t xml:space="preserve">’ is to </w:t>
      </w:r>
      <w:r w:rsidRPr="00EE6B95">
        <w:rPr>
          <w:rFonts w:asciiTheme="minorHAnsi" w:hAnsiTheme="minorHAnsi" w:cstheme="minorHAnsi"/>
          <w:b/>
          <w:bCs/>
          <w:highlight w:val="green"/>
          <w:u w:val="single"/>
        </w:rPr>
        <w:t>overtake all nations</w:t>
      </w:r>
      <w:r w:rsidRPr="00EE6B95">
        <w:rPr>
          <w:rFonts w:asciiTheme="minorHAnsi" w:hAnsiTheme="minorHAnsi" w:cstheme="minorHAnsi"/>
          <w:b/>
          <w:bCs/>
          <w:u w:val="single"/>
        </w:rPr>
        <w:t xml:space="preserve"> and become the leading space power by 2045</w:t>
      </w:r>
      <w:r w:rsidRPr="00EE6B95">
        <w:rPr>
          <w:rFonts w:asciiTheme="minorHAnsi" w:hAnsiTheme="minorHAnsi" w:cstheme="minorHAnsi"/>
          <w:sz w:val="16"/>
        </w:rPr>
        <w:t>,” said Christopher Newman, professor of space law and policy at the U.K.’s Northumbria University. “</w:t>
      </w:r>
      <w:r w:rsidRPr="00EE6B95">
        <w:rPr>
          <w:rFonts w:asciiTheme="minorHAnsi" w:hAnsiTheme="minorHAnsi" w:cstheme="minorHAnsi"/>
          <w:u w:val="single"/>
        </w:rPr>
        <w:t xml:space="preserve">This all feeds into </w:t>
      </w:r>
      <w:r w:rsidRPr="00EE6B95">
        <w:rPr>
          <w:rFonts w:asciiTheme="minorHAnsi" w:hAnsiTheme="minorHAnsi" w:cstheme="minorHAnsi"/>
          <w:b/>
          <w:bCs/>
          <w:u w:val="single"/>
        </w:rPr>
        <w:t>China’s ambition to be the world’s single science and technology superpower</w:t>
      </w:r>
      <w:r w:rsidRPr="00EE6B95">
        <w:rPr>
          <w:rFonts w:asciiTheme="minorHAnsi" w:hAnsiTheme="minorHAnsi" w:cstheme="minorHAnsi"/>
          <w:sz w:val="16"/>
        </w:rPr>
        <w:t>.” In March, </w:t>
      </w:r>
      <w:hyperlink r:id="rId17" w:history="1">
        <w:r w:rsidRPr="00EE6B95">
          <w:rPr>
            <w:rFonts w:asciiTheme="minorHAnsi" w:hAnsiTheme="minorHAnsi" w:cstheme="minorHAnsi"/>
            <w:u w:val="single"/>
          </w:rPr>
          <w:t>China highlighted space as a “frontier technology”</w:t>
        </w:r>
      </w:hyperlink>
      <w:r w:rsidRPr="00EE6B95">
        <w:rPr>
          <w:rFonts w:asciiTheme="minorHAnsi" w:hAnsiTheme="minorHAnsi" w:cstheme="minorHAnsi"/>
          <w:u w:val="single"/>
        </w:rPr>
        <w:t> it would focus on and research into the “origin and evolution of the universe.”</w:t>
      </w:r>
      <w:r w:rsidRPr="00EE6B95">
        <w:rPr>
          <w:rFonts w:asciiTheme="minorHAnsi" w:hAnsiTheme="minorHAnsi" w:cstheme="minorHAnsi"/>
          <w:sz w:val="16"/>
        </w:rPr>
        <w:t xml:space="preserve"> But there are other implications too. “</w:t>
      </w:r>
      <w:r w:rsidRPr="00EE6B95">
        <w:rPr>
          <w:rFonts w:asciiTheme="minorHAnsi" w:hAnsiTheme="minorHAnsi" w:cstheme="minorHAnsi"/>
          <w:u w:val="single"/>
        </w:rPr>
        <w:t xml:space="preserve">It is important for China and the US because </w:t>
      </w:r>
      <w:r w:rsidRPr="00EE6B95">
        <w:rPr>
          <w:rFonts w:asciiTheme="minorHAnsi" w:hAnsiTheme="minorHAnsi" w:cstheme="minorHAnsi"/>
          <w:highlight w:val="green"/>
          <w:u w:val="single"/>
        </w:rPr>
        <w:t>it can advance </w:t>
      </w:r>
      <w:r w:rsidRPr="00EE6B95">
        <w:rPr>
          <w:rFonts w:asciiTheme="minorHAnsi" w:hAnsiTheme="minorHAnsi" w:cstheme="minorHAnsi"/>
          <w:b/>
          <w:bCs/>
          <w:highlight w:val="green"/>
          <w:u w:val="single"/>
        </w:rPr>
        <w:t>technological development</w:t>
      </w:r>
      <w:r w:rsidRPr="00EE6B95">
        <w:rPr>
          <w:rFonts w:asciiTheme="minorHAnsi" w:hAnsiTheme="minorHAnsi" w:cstheme="minorHAnsi"/>
          <w:u w:val="single"/>
        </w:rPr>
        <w:t>”</w:t>
      </w:r>
      <w:r w:rsidRPr="00EE6B95">
        <w:rPr>
          <w:rFonts w:asciiTheme="minorHAnsi" w:hAnsiTheme="minorHAnsi" w:cstheme="minorHAnsi"/>
          <w:sz w:val="16"/>
        </w:rPr>
        <w:t xml:space="preserve"> in areas such as “</w:t>
      </w:r>
      <w:r w:rsidRPr="00EE6B95">
        <w:rPr>
          <w:rFonts w:asciiTheme="minorHAnsi" w:hAnsiTheme="minorHAnsi" w:cstheme="minorHAnsi"/>
          <w:b/>
          <w:bCs/>
          <w:highlight w:val="green"/>
          <w:u w:val="single"/>
        </w:rPr>
        <w:t>national security</w:t>
      </w:r>
      <w:r w:rsidRPr="00EE6B95">
        <w:rPr>
          <w:rFonts w:asciiTheme="minorHAnsi" w:hAnsiTheme="minorHAnsi" w:cstheme="minorHAnsi"/>
          <w:highlight w:val="green"/>
          <w:u w:val="single"/>
        </w:rPr>
        <w:t xml:space="preserve"> and</w:t>
      </w:r>
      <w:r w:rsidRPr="00EE6B95">
        <w:rPr>
          <w:rFonts w:asciiTheme="minorHAnsi" w:hAnsiTheme="minorHAnsi" w:cstheme="minorHAnsi"/>
          <w:u w:val="single"/>
        </w:rPr>
        <w:t xml:space="preserve"> some </w:t>
      </w:r>
      <w:r w:rsidRPr="00EE6B95">
        <w:rPr>
          <w:rFonts w:asciiTheme="minorHAnsi" w:hAnsiTheme="minorHAnsi" w:cstheme="minorHAnsi"/>
          <w:b/>
          <w:bCs/>
          <w:highlight w:val="green"/>
          <w:u w:val="single"/>
        </w:rPr>
        <w:t>socioeconomic development</w:t>
      </w:r>
      <w:r w:rsidRPr="00EE6B95">
        <w:rPr>
          <w:rFonts w:asciiTheme="minorHAnsi" w:hAnsiTheme="minorHAnsi" w:cstheme="minorHAnsi"/>
          <w:sz w:val="16"/>
        </w:rPr>
        <w:t xml:space="preserve">,” according to Sa’id Mosteshar, director of the London Institute of Space Policy and Law, and research fellow Christoph Beischl. While experts doubt it could spiral into war in space, </w:t>
      </w:r>
      <w:r w:rsidRPr="00EE6B95">
        <w:rPr>
          <w:rFonts w:asciiTheme="minorHAnsi" w:hAnsiTheme="minorHAnsi" w:cstheme="minorHAnsi"/>
          <w:b/>
          <w:bCs/>
          <w:highlight w:val="green"/>
          <w:u w:val="single"/>
        </w:rPr>
        <w:t>extra-terrestrial activities</w:t>
      </w:r>
      <w:r w:rsidRPr="00EE6B95">
        <w:rPr>
          <w:rFonts w:asciiTheme="minorHAnsi" w:hAnsiTheme="minorHAnsi" w:cstheme="minorHAnsi"/>
          <w:u w:val="single"/>
        </w:rPr>
        <w:t xml:space="preserve"> can </w:t>
      </w:r>
      <w:r w:rsidRPr="00EE6B95">
        <w:rPr>
          <w:rFonts w:asciiTheme="minorHAnsi" w:hAnsiTheme="minorHAnsi" w:cstheme="minorHAnsi"/>
          <w:highlight w:val="green"/>
          <w:u w:val="single"/>
        </w:rPr>
        <w:t xml:space="preserve">support </w:t>
      </w:r>
      <w:r w:rsidRPr="00EE6B95">
        <w:rPr>
          <w:rFonts w:asciiTheme="minorHAnsi" w:hAnsiTheme="minorHAnsi" w:cstheme="minorHAnsi"/>
          <w:b/>
          <w:bCs/>
          <w:highlight w:val="green"/>
          <w:u w:val="single"/>
        </w:rPr>
        <w:t>military</w:t>
      </w:r>
      <w:r w:rsidRPr="00EE6B95">
        <w:rPr>
          <w:rFonts w:asciiTheme="minorHAnsi" w:hAnsiTheme="minorHAnsi" w:cstheme="minorHAnsi"/>
          <w:b/>
          <w:bCs/>
          <w:u w:val="single"/>
        </w:rPr>
        <w:t xml:space="preserve"> operations </w:t>
      </w:r>
      <w:r w:rsidRPr="00EE6B95">
        <w:rPr>
          <w:rFonts w:asciiTheme="minorHAnsi" w:hAnsiTheme="minorHAnsi" w:cstheme="minorHAnsi"/>
          <w:b/>
          <w:bCs/>
          <w:highlight w:val="green"/>
          <w:u w:val="single"/>
        </w:rPr>
        <w:t>on Earth</w:t>
      </w:r>
      <w:r w:rsidRPr="00EE6B95">
        <w:rPr>
          <w:rFonts w:asciiTheme="minorHAnsi" w:hAnsiTheme="minorHAnsi" w:cstheme="minorHAnsi"/>
          <w:sz w:val="16"/>
        </w:rPr>
        <w:t xml:space="preserve">. Space achievements are also about the optics. </w:t>
      </w:r>
      <w:r w:rsidRPr="00EE6B95">
        <w:rPr>
          <w:rFonts w:asciiTheme="minorHAnsi" w:hAnsiTheme="minorHAnsi" w:cstheme="minorHAnsi"/>
          <w:u w:val="single"/>
        </w:rPr>
        <w:t xml:space="preserve">Through </w:t>
      </w:r>
      <w:r w:rsidRPr="00EE6B95">
        <w:rPr>
          <w:rFonts w:asciiTheme="minorHAnsi" w:hAnsiTheme="minorHAnsi" w:cstheme="minorHAnsi"/>
          <w:b/>
          <w:bCs/>
          <w:highlight w:val="green"/>
          <w:u w:val="single"/>
        </w:rPr>
        <w:t>space exploration</w:t>
      </w:r>
      <w:r w:rsidRPr="00EE6B95">
        <w:rPr>
          <w:rFonts w:asciiTheme="minorHAnsi" w:hAnsiTheme="minorHAnsi" w:cstheme="minorHAnsi"/>
          <w:u w:val="single"/>
        </w:rPr>
        <w:t xml:space="preserve"> to the Moon or to Mars, “China and the U.S. </w:t>
      </w:r>
      <w:r w:rsidRPr="00EE6B95">
        <w:rPr>
          <w:rFonts w:asciiTheme="minorHAnsi" w:hAnsiTheme="minorHAnsi" w:cstheme="minorHAnsi"/>
          <w:highlight w:val="green"/>
          <w:u w:val="single"/>
        </w:rPr>
        <w:t>display</w:t>
      </w:r>
      <w:r w:rsidRPr="00EE6B95">
        <w:rPr>
          <w:rFonts w:asciiTheme="minorHAnsi" w:hAnsiTheme="minorHAnsi" w:cstheme="minorHAnsi"/>
          <w:u w:val="single"/>
        </w:rPr>
        <w:t xml:space="preserve"> their </w:t>
      </w:r>
      <w:r w:rsidRPr="00EE6B95">
        <w:rPr>
          <w:rFonts w:asciiTheme="minorHAnsi" w:hAnsiTheme="minorHAnsi" w:cstheme="minorHAnsi"/>
          <w:highlight w:val="green"/>
          <w:u w:val="single"/>
        </w:rPr>
        <w:t>technological sophistication</w:t>
      </w:r>
      <w:r w:rsidRPr="00EE6B95">
        <w:rPr>
          <w:rFonts w:asciiTheme="minorHAnsi" w:hAnsiTheme="minorHAnsi" w:cstheme="minorHAnsi"/>
          <w:u w:val="single"/>
        </w:rPr>
        <w:t xml:space="preserve"> to the domestic audience and the world, </w:t>
      </w:r>
      <w:r w:rsidRPr="00EE6B95">
        <w:rPr>
          <w:rFonts w:asciiTheme="minorHAnsi" w:hAnsiTheme="minorHAnsi" w:cstheme="minorHAnsi"/>
          <w:highlight w:val="green"/>
          <w:u w:val="single"/>
        </w:rPr>
        <w:t>increasing</w:t>
      </w:r>
      <w:r w:rsidRPr="00EE6B95">
        <w:rPr>
          <w:rFonts w:asciiTheme="minorHAnsi" w:hAnsiTheme="minorHAnsi" w:cstheme="minorHAnsi"/>
          <w:u w:val="single"/>
        </w:rPr>
        <w:t xml:space="preserve"> their </w:t>
      </w:r>
      <w:r w:rsidRPr="00EE6B95">
        <w:rPr>
          <w:rFonts w:asciiTheme="minorHAnsi" w:hAnsiTheme="minorHAnsi" w:cstheme="minorHAnsi"/>
          <w:highlight w:val="green"/>
          <w:u w:val="single"/>
        </w:rPr>
        <w:t>domestic</w:t>
      </w:r>
      <w:r w:rsidRPr="00EE6B95">
        <w:rPr>
          <w:rFonts w:asciiTheme="minorHAnsi" w:hAnsiTheme="minorHAnsi" w:cstheme="minorHAnsi"/>
          <w:u w:val="single"/>
        </w:rPr>
        <w:t xml:space="preserve"> and </w:t>
      </w:r>
      <w:r w:rsidRPr="00EE6B95">
        <w:rPr>
          <w:rFonts w:asciiTheme="minorHAnsi" w:hAnsiTheme="minorHAnsi" w:cstheme="minorHAnsi"/>
          <w:b/>
          <w:bCs/>
          <w:u w:val="single"/>
        </w:rPr>
        <w:t xml:space="preserve">international </w:t>
      </w:r>
      <w:r w:rsidRPr="00EE6B95">
        <w:rPr>
          <w:rFonts w:asciiTheme="minorHAnsi" w:hAnsiTheme="minorHAnsi" w:cstheme="minorHAnsi"/>
          <w:b/>
          <w:bCs/>
          <w:highlight w:val="green"/>
          <w:u w:val="single"/>
        </w:rPr>
        <w:t>prestige</w:t>
      </w:r>
      <w:r w:rsidRPr="00EE6B95">
        <w:rPr>
          <w:rFonts w:asciiTheme="minorHAnsi" w:hAnsiTheme="minorHAnsi" w:cstheme="minorHAnsi"/>
          <w:b/>
          <w:bCs/>
          <w:u w:val="single"/>
        </w:rPr>
        <w:t xml:space="preserve">, domestic </w:t>
      </w:r>
      <w:r w:rsidRPr="00EE6B95">
        <w:rPr>
          <w:rFonts w:asciiTheme="minorHAnsi" w:hAnsiTheme="minorHAnsi" w:cstheme="minorHAnsi"/>
          <w:b/>
          <w:bCs/>
          <w:highlight w:val="green"/>
          <w:u w:val="single"/>
        </w:rPr>
        <w:t>legitimacy</w:t>
      </w:r>
      <w:r w:rsidRPr="00EE6B95">
        <w:rPr>
          <w:rFonts w:asciiTheme="minorHAnsi" w:hAnsiTheme="minorHAnsi" w:cstheme="minorHAnsi"/>
          <w:highlight w:val="green"/>
          <w:u w:val="single"/>
        </w:rPr>
        <w:t xml:space="preserve"> and </w:t>
      </w:r>
      <w:r w:rsidRPr="00EE6B95">
        <w:rPr>
          <w:rFonts w:asciiTheme="minorHAnsi" w:hAnsiTheme="minorHAnsi" w:cstheme="minorHAnsi"/>
          <w:b/>
          <w:bCs/>
          <w:highlight w:val="green"/>
          <w:u w:val="single"/>
        </w:rPr>
        <w:t>international influence</w:t>
      </w:r>
      <w:r w:rsidRPr="00EE6B95">
        <w:rPr>
          <w:rFonts w:asciiTheme="minorHAnsi" w:hAnsiTheme="minorHAnsi" w:cstheme="minorHAnsi"/>
          <w:u w:val="single"/>
        </w:rPr>
        <w:t>,”</w:t>
      </w:r>
      <w:r w:rsidRPr="00EE6B95">
        <w:rPr>
          <w:rFonts w:asciiTheme="minorHAnsi" w:hAnsiTheme="minorHAnsi" w:cstheme="minorHAnsi"/>
          <w:sz w:val="16"/>
        </w:rPr>
        <w:t xml:space="preserve"> Mosteshar and Beischl said. China’s space program kicked off in the late 1950s but it was only recently that the world’s second-largest economy was able to tout major successes. In June last year, </w:t>
      </w:r>
      <w:r w:rsidRPr="00EE6B95">
        <w:rPr>
          <w:rFonts w:asciiTheme="minorHAnsi" w:hAnsiTheme="minorHAnsi" w:cstheme="minorHAnsi"/>
          <w:b/>
          <w:bCs/>
          <w:highlight w:val="green"/>
          <w:u w:val="single"/>
        </w:rPr>
        <w:t>China</w:t>
      </w:r>
      <w:r w:rsidRPr="00EE6B95">
        <w:rPr>
          <w:rFonts w:asciiTheme="minorHAnsi" w:hAnsiTheme="minorHAnsi" w:cstheme="minorHAnsi"/>
          <w:highlight w:val="green"/>
          <w:u w:val="single"/>
        </w:rPr>
        <w:t> </w:t>
      </w:r>
      <w:hyperlink r:id="rId18" w:history="1">
        <w:r w:rsidRPr="00EE6B95">
          <w:rPr>
            <w:rFonts w:asciiTheme="minorHAnsi" w:hAnsiTheme="minorHAnsi" w:cstheme="minorHAnsi"/>
            <w:highlight w:val="green"/>
            <w:u w:val="single"/>
          </w:rPr>
          <w:t xml:space="preserve">completed its own global </w:t>
        </w:r>
        <w:r w:rsidRPr="00EE6B95">
          <w:rPr>
            <w:rFonts w:asciiTheme="minorHAnsi" w:hAnsiTheme="minorHAnsi" w:cstheme="minorHAnsi"/>
            <w:b/>
            <w:bCs/>
            <w:highlight w:val="green"/>
            <w:u w:val="single"/>
          </w:rPr>
          <w:t>satellite</w:t>
        </w:r>
        <w:r w:rsidRPr="00EE6B95">
          <w:rPr>
            <w:rFonts w:asciiTheme="minorHAnsi" w:hAnsiTheme="minorHAnsi" w:cstheme="minorHAnsi"/>
            <w:highlight w:val="green"/>
            <w:u w:val="single"/>
          </w:rPr>
          <w:t xml:space="preserve"> navigation system called </w:t>
        </w:r>
        <w:r w:rsidRPr="00EE6B95">
          <w:rPr>
            <w:rFonts w:asciiTheme="minorHAnsi" w:hAnsiTheme="minorHAnsi" w:cstheme="minorHAnsi"/>
            <w:b/>
            <w:bCs/>
            <w:highlight w:val="green"/>
            <w:u w:val="single"/>
          </w:rPr>
          <w:t>Beidou</w:t>
        </w:r>
      </w:hyperlink>
      <w:r w:rsidRPr="00EE6B95">
        <w:rPr>
          <w:rFonts w:asciiTheme="minorHAnsi" w:hAnsiTheme="minorHAnsi" w:cstheme="minorHAnsi"/>
          <w:sz w:val="16"/>
        </w:rPr>
        <w:t>, a rival to the U.S. government-owned Global Positioning System (GPS). </w:t>
      </w:r>
      <w:hyperlink r:id="rId19" w:history="1">
        <w:r w:rsidRPr="00EE6B95">
          <w:rPr>
            <w:rStyle w:val="Hyperlink"/>
            <w:rFonts w:asciiTheme="minorHAnsi" w:hAnsiTheme="minorHAnsi" w:cstheme="minorHAnsi"/>
            <w:sz w:val="16"/>
          </w:rPr>
          <w:t>Experts said</w:t>
        </w:r>
      </w:hyperlink>
      <w:r w:rsidRPr="00EE6B95">
        <w:rPr>
          <w:rFonts w:asciiTheme="minorHAnsi" w:hAnsiTheme="minorHAnsi" w:cstheme="minorHAnsi"/>
          <w:sz w:val="16"/>
        </w:rPr>
        <w:t> </w:t>
      </w:r>
      <w:r w:rsidRPr="00EE6B95">
        <w:rPr>
          <w:rFonts w:asciiTheme="minorHAnsi" w:hAnsiTheme="minorHAnsi" w:cstheme="minorHAnsi"/>
          <w:u w:val="single"/>
        </w:rPr>
        <w:t xml:space="preserve">it will </w:t>
      </w:r>
      <w:r w:rsidRPr="00EE6B95">
        <w:rPr>
          <w:rFonts w:asciiTheme="minorHAnsi" w:hAnsiTheme="minorHAnsi" w:cstheme="minorHAnsi"/>
          <w:b/>
          <w:bCs/>
          <w:highlight w:val="green"/>
          <w:u w:val="single"/>
        </w:rPr>
        <w:t>help China’s military systems</w:t>
      </w:r>
      <w:r w:rsidRPr="00EE6B95">
        <w:rPr>
          <w:rFonts w:asciiTheme="minorHAnsi" w:hAnsiTheme="minorHAnsi" w:cstheme="minorHAnsi"/>
          <w:highlight w:val="green"/>
          <w:u w:val="single"/>
        </w:rPr>
        <w:t xml:space="preserve"> stay </w:t>
      </w:r>
      <w:r w:rsidRPr="00EE6B95">
        <w:rPr>
          <w:rFonts w:asciiTheme="minorHAnsi" w:hAnsiTheme="minorHAnsi" w:cstheme="minorHAnsi"/>
          <w:b/>
          <w:bCs/>
          <w:highlight w:val="green"/>
          <w:u w:val="single"/>
        </w:rPr>
        <w:t>online in</w:t>
      </w:r>
      <w:r w:rsidRPr="00EE6B95">
        <w:rPr>
          <w:rFonts w:asciiTheme="minorHAnsi" w:hAnsiTheme="minorHAnsi" w:cstheme="minorHAnsi"/>
          <w:b/>
          <w:bCs/>
          <w:u w:val="single"/>
        </w:rPr>
        <w:t xml:space="preserve"> the event of a </w:t>
      </w:r>
      <w:r w:rsidRPr="00EE6B95">
        <w:rPr>
          <w:rFonts w:asciiTheme="minorHAnsi" w:hAnsiTheme="minorHAnsi" w:cstheme="minorHAnsi"/>
          <w:b/>
          <w:bCs/>
          <w:highlight w:val="green"/>
          <w:u w:val="single"/>
        </w:rPr>
        <w:t>conflict</w:t>
      </w:r>
      <w:r w:rsidRPr="00EE6B95">
        <w:rPr>
          <w:rFonts w:asciiTheme="minorHAnsi" w:hAnsiTheme="minorHAnsi" w:cstheme="minorHAnsi"/>
          <w:sz w:val="16"/>
        </w:rPr>
        <w:t xml:space="preserve">. In December, a </w:t>
      </w:r>
      <w:r w:rsidRPr="00EE6B95">
        <w:rPr>
          <w:rFonts w:asciiTheme="minorHAnsi" w:hAnsiTheme="minorHAnsi" w:cstheme="minorHAnsi"/>
          <w:u w:val="single"/>
        </w:rPr>
        <w:t>Chinese spacecraft returned to Earth </w:t>
      </w:r>
      <w:hyperlink r:id="rId20" w:history="1">
        <w:r w:rsidRPr="00EE6B95">
          <w:rPr>
            <w:rFonts w:asciiTheme="minorHAnsi" w:hAnsiTheme="minorHAnsi" w:cstheme="minorHAnsi"/>
            <w:u w:val="single"/>
          </w:rPr>
          <w:t>carrying rock samples from the moon</w:t>
        </w:r>
      </w:hyperlink>
      <w:r w:rsidRPr="00EE6B95">
        <w:rPr>
          <w:rFonts w:asciiTheme="minorHAnsi" w:hAnsiTheme="minorHAnsi" w:cstheme="minorHAnsi"/>
          <w:sz w:val="16"/>
        </w:rPr>
        <w:t>, a first for the country. Last month, </w:t>
      </w:r>
      <w:hyperlink r:id="rId21" w:history="1">
        <w:r w:rsidRPr="00EE6B95">
          <w:rPr>
            <w:rStyle w:val="Hyperlink"/>
            <w:rFonts w:asciiTheme="minorHAnsi" w:hAnsiTheme="minorHAnsi" w:cstheme="minorHAnsi"/>
            <w:sz w:val="16"/>
          </w:rPr>
          <w:t>China sent a crewed mission</w:t>
        </w:r>
      </w:hyperlink>
      <w:r w:rsidRPr="00EE6B95">
        <w:rPr>
          <w:rFonts w:asciiTheme="minorHAnsi" w:hAnsiTheme="minorHAnsi" w:cstheme="minorHAnsi"/>
          <w:sz w:val="16"/>
        </w:rPr>
        <w:t> to its self-developed space station which is </w:t>
      </w:r>
      <w:hyperlink r:id="rId22" w:history="1">
        <w:r w:rsidRPr="00EE6B95">
          <w:rPr>
            <w:rStyle w:val="Hyperlink"/>
            <w:rFonts w:asciiTheme="minorHAnsi" w:hAnsiTheme="minorHAnsi" w:cstheme="minorHAnsi"/>
            <w:sz w:val="16"/>
          </w:rPr>
          <w:t>still being built</w:t>
        </w:r>
      </w:hyperlink>
      <w:r w:rsidRPr="00EE6B95">
        <w:rPr>
          <w:rFonts w:asciiTheme="minorHAnsi" w:hAnsiTheme="minorHAnsi" w:cstheme="minorHAnsi"/>
          <w:sz w:val="16"/>
        </w:rPr>
        <w:t xml:space="preserve">. It was China’s first time sending humans to space since 2016. </w:t>
      </w:r>
      <w:r w:rsidRPr="00EE6B95">
        <w:rPr>
          <w:rFonts w:asciiTheme="minorHAnsi" w:hAnsiTheme="minorHAnsi" w:cstheme="minorHAnsi"/>
          <w:u w:val="single"/>
        </w:rPr>
        <w:t>Beijing has now turned its sight on Mars</w:t>
      </w:r>
      <w:r w:rsidRPr="00EE6B95">
        <w:rPr>
          <w:rFonts w:asciiTheme="minorHAnsi" w:hAnsiTheme="minorHAnsi" w:cstheme="minorHAnsi"/>
          <w:sz w:val="16"/>
        </w:rPr>
        <w:t>. </w:t>
      </w:r>
      <w:hyperlink r:id="rId23" w:history="1">
        <w:r w:rsidRPr="00EE6B95">
          <w:rPr>
            <w:rStyle w:val="Hyperlink"/>
            <w:rFonts w:asciiTheme="minorHAnsi" w:hAnsiTheme="minorHAnsi" w:cstheme="minorHAnsi"/>
            <w:sz w:val="16"/>
          </w:rPr>
          <w:t>China hopes to send its first crewed mission to the Red Planet in 2033</w:t>
        </w:r>
      </w:hyperlink>
      <w:r w:rsidRPr="00EE6B95">
        <w:rPr>
          <w:rFonts w:asciiTheme="minorHAnsi" w:hAnsiTheme="minorHAnsi" w:cstheme="minorHAnsi"/>
          <w:sz w:val="16"/>
        </w:rPr>
        <w:t> after landing a </w:t>
      </w:r>
      <w:hyperlink r:id="rId24" w:history="1">
        <w:r w:rsidRPr="00EE6B95">
          <w:rPr>
            <w:rStyle w:val="Hyperlink"/>
            <w:rFonts w:asciiTheme="minorHAnsi" w:hAnsiTheme="minorHAnsi" w:cstheme="minorHAnsi"/>
            <w:sz w:val="16"/>
          </w:rPr>
          <w:t>spacecraft there in May</w:t>
        </w:r>
      </w:hyperlink>
      <w:r w:rsidRPr="00EE6B95">
        <w:rPr>
          <w:rFonts w:asciiTheme="minorHAnsi" w:hAnsiTheme="minorHAnsi" w:cstheme="minorHAnsi"/>
          <w:sz w:val="16"/>
        </w:rPr>
        <w:t xml:space="preserve">. </w:t>
      </w:r>
      <w:r w:rsidRPr="00EE6B95">
        <w:rPr>
          <w:rFonts w:asciiTheme="minorHAnsi" w:hAnsiTheme="minorHAnsi" w:cstheme="minorHAnsi"/>
          <w:highlight w:val="green"/>
          <w:u w:val="single"/>
        </w:rPr>
        <w:t>China</w:t>
      </w:r>
      <w:r w:rsidRPr="00EE6B95">
        <w:rPr>
          <w:rFonts w:asciiTheme="minorHAnsi" w:hAnsiTheme="minorHAnsi" w:cstheme="minorHAnsi"/>
          <w:u w:val="single"/>
        </w:rPr>
        <w:t xml:space="preserve"> has been a lot more aggressive in recent years in </w:t>
      </w:r>
      <w:r w:rsidRPr="00EE6B95">
        <w:rPr>
          <w:rFonts w:asciiTheme="minorHAnsi" w:hAnsiTheme="minorHAnsi" w:cstheme="minorHAnsi"/>
          <w:b/>
          <w:bCs/>
          <w:highlight w:val="green"/>
          <w:u w:val="single"/>
        </w:rPr>
        <w:t>filing for patents</w:t>
      </w:r>
      <w:r w:rsidRPr="00EE6B95">
        <w:rPr>
          <w:rFonts w:asciiTheme="minorHAnsi" w:hAnsiTheme="minorHAnsi" w:cstheme="minorHAnsi"/>
          <w:highlight w:val="green"/>
          <w:u w:val="single"/>
        </w:rPr>
        <w:t xml:space="preserve"> related to space technologies</w:t>
      </w:r>
      <w:r w:rsidRPr="00EE6B95">
        <w:rPr>
          <w:rFonts w:asciiTheme="minorHAnsi" w:hAnsiTheme="minorHAnsi" w:cstheme="minorHAnsi"/>
          <w:u w:val="single"/>
        </w:rPr>
        <w:t xml:space="preserve"> as it </w:t>
      </w:r>
      <w:r w:rsidRPr="00EE6B95">
        <w:rPr>
          <w:rFonts w:asciiTheme="minorHAnsi" w:hAnsiTheme="minorHAnsi" w:cstheme="minorHAnsi"/>
          <w:b/>
          <w:bCs/>
          <w:u w:val="single"/>
        </w:rPr>
        <w:t>sets up for</w:t>
      </w:r>
      <w:r w:rsidRPr="00EE6B95">
        <w:rPr>
          <w:rFonts w:asciiTheme="minorHAnsi" w:hAnsiTheme="minorHAnsi" w:cstheme="minorHAnsi"/>
          <w:u w:val="single"/>
        </w:rPr>
        <w:t xml:space="preserve"> some of these </w:t>
      </w:r>
      <w:r w:rsidRPr="00EE6B95">
        <w:rPr>
          <w:rFonts w:asciiTheme="minorHAnsi" w:hAnsiTheme="minorHAnsi" w:cstheme="minorHAnsi"/>
          <w:b/>
          <w:bCs/>
          <w:u w:val="single"/>
        </w:rPr>
        <w:t>future missions</w:t>
      </w:r>
      <w:r w:rsidRPr="00EE6B95">
        <w:rPr>
          <w:rFonts w:asciiTheme="minorHAnsi" w:hAnsiTheme="minorHAnsi" w:cstheme="minorHAnsi"/>
          <w:u w:val="single"/>
        </w:rPr>
        <w:t xml:space="preserve">. Between January 2000 and June 2021, </w:t>
      </w:r>
      <w:r w:rsidRPr="00EE6B95">
        <w:rPr>
          <w:rFonts w:asciiTheme="minorHAnsi" w:hAnsiTheme="minorHAnsi" w:cstheme="minorHAnsi"/>
          <w:b/>
          <w:bCs/>
          <w:u w:val="single"/>
        </w:rPr>
        <w:t xml:space="preserve">Chinese entities filed 6,634 patents </w:t>
      </w:r>
      <w:r w:rsidRPr="00EE6B95">
        <w:rPr>
          <w:rFonts w:asciiTheme="minorHAnsi" w:hAnsiTheme="minorHAnsi" w:cstheme="minorHAnsi"/>
          <w:b/>
          <w:bCs/>
          <w:highlight w:val="green"/>
          <w:u w:val="single"/>
        </w:rPr>
        <w:t>related to space travel</w:t>
      </w:r>
      <w:r w:rsidRPr="00EE6B95">
        <w:rPr>
          <w:rFonts w:asciiTheme="minorHAnsi" w:hAnsiTheme="minorHAnsi" w:cstheme="minorHAnsi"/>
          <w:u w:val="single"/>
        </w:rPr>
        <w:t>, including vehicles and equipment, according to data compiled for CNBC by GreyB, a patent research firm</w:t>
      </w:r>
      <w:r w:rsidRPr="00EE6B95">
        <w:rPr>
          <w:rFonts w:asciiTheme="minorHAnsi" w:hAnsiTheme="minorHAnsi" w:cstheme="minorHAnsi"/>
          <w:sz w:val="16"/>
        </w:rPr>
        <w:t>. But nearly 90% of those patent requests were submitted in the last five-and-a-half years. Between January 2016 and June 2021, the top three patent requests came from Chinese entities, followed by U.S. planemaker </w:t>
      </w:r>
      <w:hyperlink r:id="rId25" w:tgtFrame="_blank" w:history="1">
        <w:r w:rsidRPr="00EE6B95">
          <w:rPr>
            <w:rStyle w:val="Hyperlink"/>
            <w:rFonts w:asciiTheme="minorHAnsi" w:hAnsiTheme="minorHAnsi" w:cstheme="minorHAnsi"/>
            <w:sz w:val="16"/>
          </w:rPr>
          <w:t>Boeing</w:t>
        </w:r>
      </w:hyperlink>
      <w:r w:rsidRPr="00EE6B95">
        <w:rPr>
          <w:rFonts w:asciiTheme="minorHAnsi" w:hAnsiTheme="minorHAnsi" w:cstheme="minorHAnsi"/>
          <w:sz w:val="16"/>
        </w:rPr>
        <w:t xml:space="preserve">. </w:t>
      </w:r>
      <w:r w:rsidRPr="00EE6B95">
        <w:rPr>
          <w:rFonts w:asciiTheme="minorHAnsi" w:hAnsiTheme="minorHAnsi" w:cstheme="minorHAnsi"/>
          <w:u w:val="single"/>
        </w:rPr>
        <w:t xml:space="preserve">It highlights how rapidly </w:t>
      </w:r>
      <w:r w:rsidRPr="00EE6B95">
        <w:rPr>
          <w:rFonts w:asciiTheme="minorHAnsi" w:hAnsiTheme="minorHAnsi" w:cstheme="minorHAnsi"/>
          <w:b/>
          <w:bCs/>
          <w:u w:val="single"/>
        </w:rPr>
        <w:t>China</w:t>
      </w:r>
      <w:r w:rsidRPr="00EE6B95">
        <w:rPr>
          <w:rFonts w:asciiTheme="minorHAnsi" w:hAnsiTheme="minorHAnsi" w:cstheme="minorHAnsi"/>
          <w:u w:val="single"/>
        </w:rPr>
        <w:t xml:space="preserve"> is hoping to </w:t>
      </w:r>
      <w:r w:rsidRPr="00EE6B95">
        <w:rPr>
          <w:rFonts w:asciiTheme="minorHAnsi" w:hAnsiTheme="minorHAnsi" w:cstheme="minorHAnsi"/>
          <w:b/>
          <w:bCs/>
          <w:u w:val="single"/>
        </w:rPr>
        <w:t>develop the technologies</w:t>
      </w:r>
      <w:r w:rsidRPr="00EE6B95">
        <w:rPr>
          <w:rFonts w:asciiTheme="minorHAnsi" w:hAnsiTheme="minorHAnsi" w:cstheme="minorHAnsi"/>
          <w:u w:val="single"/>
        </w:rPr>
        <w:t xml:space="preserve"> required for more advanced space flights. </w:t>
      </w:r>
      <w:r w:rsidRPr="00EE6B95">
        <w:rPr>
          <w:rFonts w:asciiTheme="minorHAnsi" w:hAnsiTheme="minorHAnsi" w:cstheme="minorHAnsi"/>
          <w:b/>
          <w:bCs/>
          <w:highlight w:val="green"/>
          <w:u w:val="single"/>
        </w:rPr>
        <w:t>Patents</w:t>
      </w:r>
      <w:r w:rsidRPr="00EE6B95">
        <w:rPr>
          <w:rFonts w:asciiTheme="minorHAnsi" w:hAnsiTheme="minorHAnsi" w:cstheme="minorHAnsi"/>
          <w:b/>
          <w:bCs/>
          <w:u w:val="single"/>
        </w:rPr>
        <w:t xml:space="preserve"> </w:t>
      </w:r>
      <w:r w:rsidRPr="00EE6B95">
        <w:rPr>
          <w:rFonts w:asciiTheme="minorHAnsi" w:hAnsiTheme="minorHAnsi" w:cstheme="minorHAnsi"/>
          <w:b/>
          <w:bCs/>
          <w:u w:val="single"/>
        </w:rPr>
        <w:lastRenderedPageBreak/>
        <w:t xml:space="preserve">are seen as one way to help </w:t>
      </w:r>
      <w:r w:rsidRPr="00EE6B95">
        <w:rPr>
          <w:rFonts w:asciiTheme="minorHAnsi" w:hAnsiTheme="minorHAnsi" w:cstheme="minorHAnsi"/>
          <w:b/>
          <w:bCs/>
          <w:highlight w:val="green"/>
          <w:u w:val="single"/>
        </w:rPr>
        <w:t>define</w:t>
      </w:r>
      <w:r w:rsidRPr="00EE6B95">
        <w:rPr>
          <w:rFonts w:asciiTheme="minorHAnsi" w:hAnsiTheme="minorHAnsi" w:cstheme="minorHAnsi"/>
          <w:u w:val="single"/>
        </w:rPr>
        <w:t xml:space="preserve"> and control </w:t>
      </w:r>
      <w:r w:rsidRPr="00EE6B95">
        <w:rPr>
          <w:rFonts w:asciiTheme="minorHAnsi" w:hAnsiTheme="minorHAnsi" w:cstheme="minorHAnsi"/>
          <w:highlight w:val="green"/>
          <w:u w:val="single"/>
        </w:rPr>
        <w:t>standards for next-generation technologies</w:t>
      </w:r>
      <w:r w:rsidRPr="00EE6B95">
        <w:rPr>
          <w:rFonts w:asciiTheme="minorHAnsi" w:hAnsiTheme="minorHAnsi" w:cstheme="minorHAnsi"/>
          <w:sz w:val="16"/>
        </w:rPr>
        <w:t xml:space="preserve"> — </w:t>
      </w:r>
      <w:hyperlink r:id="rId26" w:history="1">
        <w:r w:rsidRPr="00EE6B95">
          <w:rPr>
            <w:rStyle w:val="Hyperlink"/>
            <w:rFonts w:asciiTheme="minorHAnsi" w:hAnsiTheme="minorHAnsi" w:cstheme="minorHAnsi"/>
            <w:sz w:val="16"/>
          </w:rPr>
          <w:t>a goal for China in many different sectors</w:t>
        </w:r>
      </w:hyperlink>
      <w:r w:rsidRPr="00EE6B95">
        <w:rPr>
          <w:rFonts w:asciiTheme="minorHAnsi" w:hAnsiTheme="minorHAnsi" w:cstheme="minorHAnsi"/>
          <w:sz w:val="16"/>
        </w:rPr>
        <w:t xml:space="preserve">, </w:t>
      </w:r>
      <w:r w:rsidRPr="00EE6B95">
        <w:rPr>
          <w:rFonts w:asciiTheme="minorHAnsi" w:hAnsiTheme="minorHAnsi" w:cstheme="minorHAnsi"/>
          <w:u w:val="single"/>
        </w:rPr>
        <w:t xml:space="preserve">including telecommunications to </w:t>
      </w:r>
      <w:r w:rsidRPr="00EE6B95">
        <w:rPr>
          <w:rFonts w:asciiTheme="minorHAnsi" w:hAnsiTheme="minorHAnsi" w:cstheme="minorHAnsi"/>
          <w:b/>
          <w:bCs/>
          <w:u w:val="single"/>
        </w:rPr>
        <w:t>artificial intelligence</w:t>
      </w:r>
      <w:r w:rsidRPr="00EE6B95">
        <w:rPr>
          <w:rFonts w:asciiTheme="minorHAnsi" w:hAnsiTheme="minorHAnsi" w:cstheme="min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GreyB. “In the near future, </w:t>
      </w:r>
      <w:r w:rsidRPr="00EE6B95">
        <w:rPr>
          <w:rFonts w:asciiTheme="minorHAnsi" w:hAnsiTheme="minorHAnsi" w:cstheme="minorHAnsi"/>
          <w:b/>
          <w:bCs/>
          <w:highlight w:val="green"/>
          <w:u w:val="single"/>
        </w:rPr>
        <w:t>most</w:t>
      </w:r>
      <w:r w:rsidRPr="00EE6B95">
        <w:rPr>
          <w:rFonts w:asciiTheme="minorHAnsi" w:hAnsiTheme="minorHAnsi" w:cstheme="minorHAnsi"/>
          <w:u w:val="single"/>
        </w:rPr>
        <w:t xml:space="preserve"> of the </w:t>
      </w:r>
      <w:r w:rsidRPr="00EE6B95">
        <w:rPr>
          <w:rFonts w:asciiTheme="minorHAnsi" w:hAnsiTheme="minorHAnsi" w:cstheme="minorHAnsi"/>
          <w:b/>
          <w:bCs/>
          <w:u w:val="single"/>
        </w:rPr>
        <w:t>patents</w:t>
      </w:r>
      <w:r w:rsidRPr="00EE6B95">
        <w:rPr>
          <w:rFonts w:asciiTheme="minorHAnsi" w:hAnsiTheme="minorHAnsi" w:cstheme="minorHAnsi"/>
          <w:u w:val="single"/>
        </w:rPr>
        <w:t xml:space="preserve"> in cosmonautics </w:t>
      </w:r>
      <w:r w:rsidRPr="00EE6B95">
        <w:rPr>
          <w:rFonts w:asciiTheme="minorHAnsi" w:hAnsiTheme="minorHAnsi" w:cstheme="minorHAnsi"/>
          <w:highlight w:val="green"/>
          <w:u w:val="single"/>
        </w:rPr>
        <w:t xml:space="preserve">will be </w:t>
      </w:r>
      <w:r w:rsidRPr="00EE6B95">
        <w:rPr>
          <w:rFonts w:asciiTheme="minorHAnsi" w:hAnsiTheme="minorHAnsi" w:cstheme="minorHAnsi"/>
          <w:b/>
          <w:bCs/>
          <w:highlight w:val="green"/>
          <w:u w:val="single"/>
        </w:rPr>
        <w:t>owned by China</w:t>
      </w:r>
      <w:r w:rsidRPr="00EE6B95">
        <w:rPr>
          <w:rFonts w:asciiTheme="minorHAnsi" w:hAnsiTheme="minorHAnsi" w:cstheme="minorHAnsi"/>
          <w:sz w:val="16"/>
        </w:rPr>
        <w:t xml:space="preserve"> (unless others follow suit), </w:t>
      </w:r>
      <w:r w:rsidRPr="00EE6B95">
        <w:rPr>
          <w:rFonts w:asciiTheme="minorHAnsi" w:hAnsiTheme="minorHAnsi" w:cstheme="minorHAnsi"/>
          <w:u w:val="single"/>
        </w:rPr>
        <w:t xml:space="preserve">meaning </w:t>
      </w:r>
      <w:r w:rsidRPr="00EE6B95">
        <w:rPr>
          <w:rFonts w:asciiTheme="minorHAnsi" w:hAnsiTheme="minorHAnsi" w:cstheme="minorHAnsi"/>
          <w:b/>
          <w:bCs/>
          <w:highlight w:val="green"/>
          <w:u w:val="single"/>
        </w:rPr>
        <w:t>China</w:t>
      </w:r>
      <w:r w:rsidRPr="00EE6B95">
        <w:rPr>
          <w:rFonts w:asciiTheme="minorHAnsi" w:hAnsiTheme="minorHAnsi" w:cstheme="minorHAnsi"/>
          <w:u w:val="single"/>
        </w:rPr>
        <w:t xml:space="preserve"> can become </w:t>
      </w:r>
      <w:r w:rsidRPr="00EE6B95">
        <w:rPr>
          <w:rFonts w:asciiTheme="minorHAnsi" w:hAnsiTheme="minorHAnsi" w:cstheme="minorHAnsi"/>
          <w:highlight w:val="green"/>
          <w:u w:val="single"/>
        </w:rPr>
        <w:t xml:space="preserve">a </w:t>
      </w:r>
      <w:r w:rsidRPr="00EE6B95">
        <w:rPr>
          <w:rFonts w:asciiTheme="minorHAnsi" w:hAnsiTheme="minorHAnsi" w:cstheme="minorHAnsi"/>
          <w:b/>
          <w:bCs/>
          <w:highlight w:val="green"/>
          <w:u w:val="single"/>
        </w:rPr>
        <w:t>gatekeeper for the use of space tech for</w:t>
      </w:r>
      <w:r w:rsidRPr="00EE6B95">
        <w:rPr>
          <w:rFonts w:asciiTheme="minorHAnsi" w:hAnsiTheme="minorHAnsi" w:cstheme="minorHAnsi"/>
          <w:b/>
          <w:bCs/>
          <w:u w:val="single"/>
        </w:rPr>
        <w:t xml:space="preserve"> both </w:t>
      </w:r>
      <w:r w:rsidRPr="00EE6B95">
        <w:rPr>
          <w:rFonts w:asciiTheme="minorHAnsi" w:hAnsiTheme="minorHAnsi" w:cstheme="minorHAnsi"/>
          <w:b/>
          <w:bCs/>
          <w:highlight w:val="green"/>
          <w:u w:val="single"/>
        </w:rPr>
        <w:t>private players</w:t>
      </w:r>
      <w:r w:rsidRPr="00EE6B95">
        <w:rPr>
          <w:rFonts w:asciiTheme="minorHAnsi" w:hAnsiTheme="minorHAnsi" w:cstheme="minorHAnsi"/>
          <w:b/>
          <w:bCs/>
          <w:u w:val="single"/>
        </w:rPr>
        <w:t xml:space="preserve"> and governments</w:t>
      </w:r>
      <w:r w:rsidRPr="00EE6B95">
        <w:rPr>
          <w:rFonts w:asciiTheme="minorHAnsi" w:hAnsiTheme="minorHAnsi" w:cstheme="minorHAnsi"/>
          <w:u w:val="single"/>
        </w:rPr>
        <w:t xml:space="preserve">. This is in line with the </w:t>
      </w:r>
      <w:r w:rsidRPr="00EE6B95">
        <w:rPr>
          <w:rFonts w:asciiTheme="minorHAnsi" w:hAnsiTheme="minorHAnsi" w:cstheme="minorHAnsi"/>
          <w:b/>
          <w:bCs/>
          <w:u w:val="single"/>
        </w:rPr>
        <w:t>Chinese strategy</w:t>
      </w:r>
      <w:r w:rsidRPr="00EE6B95">
        <w:rPr>
          <w:rFonts w:asciiTheme="minorHAnsi" w:hAnsiTheme="minorHAnsi" w:cstheme="minorHAnsi"/>
          <w:u w:val="single"/>
        </w:rPr>
        <w:t xml:space="preserve"> of become a superpower not just on Earth, but also in space.”</w:t>
      </w:r>
      <w:r w:rsidRPr="00EE6B95">
        <w:rPr>
          <w:rFonts w:asciiTheme="minorHAnsi" w:hAnsiTheme="minorHAnsi" w:cstheme="minorHAnsi"/>
          <w:sz w:val="16"/>
        </w:rPr>
        <w:t xml:space="preserve"> The </w:t>
      </w:r>
      <w:r w:rsidRPr="00EE6B95">
        <w:rPr>
          <w:rFonts w:asciiTheme="minorHAnsi" w:hAnsiTheme="minorHAnsi" w:cstheme="minorHAnsi"/>
          <w:b/>
          <w:bCs/>
          <w:u w:val="single"/>
        </w:rPr>
        <w:t>U.S. and China are already</w:t>
      </w:r>
      <w:r w:rsidRPr="00EE6B95">
        <w:rPr>
          <w:rFonts w:asciiTheme="minorHAnsi" w:hAnsiTheme="minorHAnsi" w:cstheme="minorHAnsi"/>
          <w:u w:val="single"/>
        </w:rPr>
        <w:t xml:space="preserve"> battling for </w:t>
      </w:r>
      <w:r w:rsidRPr="00EE6B95">
        <w:rPr>
          <w:rFonts w:asciiTheme="minorHAnsi" w:hAnsiTheme="minorHAnsi" w:cstheme="minorHAnsi"/>
          <w:b/>
          <w:bCs/>
          <w:u w:val="single"/>
        </w:rPr>
        <w:t>dominance</w:t>
      </w:r>
      <w:r w:rsidRPr="00EE6B95">
        <w:rPr>
          <w:rFonts w:asciiTheme="minorHAnsi" w:hAnsiTheme="minorHAnsi" w:cstheme="minorHAnsi"/>
          <w:u w:val="single"/>
        </w:rPr>
        <w:t xml:space="preserve"> in areas </w:t>
      </w:r>
      <w:r w:rsidRPr="00EE6B95">
        <w:rPr>
          <w:rFonts w:asciiTheme="minorHAnsi" w:hAnsiTheme="minorHAnsi" w:cstheme="minorHAnsi"/>
          <w:b/>
          <w:bCs/>
          <w:u w:val="single"/>
        </w:rPr>
        <w:t>from semiconductor development to artificial intelligence</w:t>
      </w:r>
      <w:r w:rsidRPr="00EE6B95">
        <w:rPr>
          <w:rFonts w:asciiTheme="minorHAnsi" w:hAnsiTheme="minorHAnsi" w:cstheme="minorHAnsi"/>
          <w:sz w:val="16"/>
        </w:rPr>
        <w:t>. Space will be another frontier, even as the U.S. is dominating in that area for now. “</w:t>
      </w:r>
      <w:r w:rsidRPr="00EE6B95">
        <w:rPr>
          <w:rFonts w:asciiTheme="minorHAnsi" w:hAnsiTheme="minorHAnsi" w:cstheme="minorHAnsi"/>
          <w:b/>
          <w:bCs/>
          <w:highlight w:val="green"/>
          <w:u w:val="single"/>
        </w:rPr>
        <w:t>The United States</w:t>
      </w:r>
      <w:r w:rsidRPr="00EE6B95">
        <w:rPr>
          <w:rFonts w:asciiTheme="minorHAnsi" w:hAnsiTheme="minorHAnsi" w:cstheme="minorHAnsi"/>
          <w:u w:val="single"/>
        </w:rPr>
        <w:t xml:space="preserve"> remains </w:t>
      </w:r>
      <w:r w:rsidRPr="00EE6B95">
        <w:rPr>
          <w:rFonts w:asciiTheme="minorHAnsi" w:hAnsiTheme="minorHAnsi" w:cstheme="minorHAnsi"/>
          <w:b/>
          <w:bCs/>
          <w:highlight w:val="green"/>
          <w:u w:val="single"/>
        </w:rPr>
        <w:t>ahead</w:t>
      </w:r>
      <w:r w:rsidRPr="00EE6B95">
        <w:rPr>
          <w:rFonts w:asciiTheme="minorHAnsi" w:hAnsiTheme="minorHAnsi" w:cstheme="minorHAnsi"/>
          <w:u w:val="single"/>
        </w:rPr>
        <w:t xml:space="preserve"> overall in all areas of space capability, </w:t>
      </w:r>
      <w:r w:rsidRPr="00EE6B95">
        <w:rPr>
          <w:rFonts w:asciiTheme="minorHAnsi" w:hAnsiTheme="minorHAnsi" w:cstheme="minorHAnsi"/>
          <w:b/>
          <w:bCs/>
          <w:highlight w:val="green"/>
          <w:u w:val="single"/>
        </w:rPr>
        <w:t>but China</w:t>
      </w:r>
      <w:r w:rsidRPr="00EE6B95">
        <w:rPr>
          <w:rFonts w:asciiTheme="minorHAnsi" w:hAnsiTheme="minorHAnsi" w:cstheme="minorHAnsi"/>
          <w:b/>
          <w:bCs/>
          <w:u w:val="single"/>
        </w:rPr>
        <w:t xml:space="preserve"> is rapidly </w:t>
      </w:r>
      <w:r w:rsidRPr="00EE6B95">
        <w:rPr>
          <w:rFonts w:asciiTheme="minorHAnsi" w:hAnsiTheme="minorHAnsi" w:cstheme="minorHAnsi"/>
          <w:b/>
          <w:bCs/>
          <w:highlight w:val="green"/>
          <w:u w:val="single"/>
        </w:rPr>
        <w:t>closing that lead</w:t>
      </w:r>
      <w:r w:rsidRPr="00EE6B95">
        <w:rPr>
          <w:rFonts w:asciiTheme="minorHAnsi" w:hAnsiTheme="minorHAnsi" w:cstheme="min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EE6B95">
        <w:rPr>
          <w:rFonts w:asciiTheme="minorHAnsi" w:hAnsiTheme="minorHAnsi" w:cstheme="minorHAnsi"/>
          <w:u w:val="single"/>
        </w:rPr>
        <w:t xml:space="preserve">The challenge for the United States is not so much what China does, but how well and </w:t>
      </w:r>
      <w:r w:rsidRPr="00EE6B95">
        <w:rPr>
          <w:rFonts w:asciiTheme="minorHAnsi" w:hAnsiTheme="minorHAnsi" w:cstheme="minorHAnsi"/>
          <w:b/>
          <w:bCs/>
          <w:u w:val="single"/>
        </w:rPr>
        <w:t>how quickly the United States implements its own plans</w:t>
      </w:r>
      <w:r w:rsidRPr="00EE6B95">
        <w:rPr>
          <w:rFonts w:asciiTheme="minorHAnsi" w:hAnsiTheme="minorHAnsi" w:cstheme="minorHAnsi"/>
          <w:sz w:val="16"/>
        </w:rPr>
        <w:t xml:space="preserve">.” But </w:t>
      </w:r>
      <w:r w:rsidRPr="00EE6B95">
        <w:rPr>
          <w:rFonts w:asciiTheme="minorHAnsi" w:hAnsiTheme="minorHAnsi" w:cstheme="minorHAnsi"/>
          <w:u w:val="single"/>
        </w:rPr>
        <w:t xml:space="preserve">widening </w:t>
      </w:r>
      <w:r w:rsidRPr="00EE6B95">
        <w:rPr>
          <w:rFonts w:asciiTheme="minorHAnsi" w:hAnsiTheme="minorHAnsi" w:cstheme="minorHAnsi"/>
          <w:b/>
          <w:bCs/>
          <w:highlight w:val="green"/>
          <w:u w:val="single"/>
        </w:rPr>
        <w:t>political differences</w:t>
      </w:r>
      <w:r w:rsidRPr="00EE6B95">
        <w:rPr>
          <w:rFonts w:asciiTheme="minorHAnsi" w:hAnsiTheme="minorHAnsi" w:cstheme="minorHAnsi"/>
          <w:b/>
          <w:bCs/>
          <w:u w:val="single"/>
        </w:rPr>
        <w:t xml:space="preserve"> between China and the U.S. can </w:t>
      </w:r>
      <w:r w:rsidRPr="00EE6B95">
        <w:rPr>
          <w:rFonts w:asciiTheme="minorHAnsi" w:hAnsiTheme="minorHAnsi" w:cstheme="minorHAnsi"/>
          <w:highlight w:val="green"/>
          <w:u w:val="single"/>
        </w:rPr>
        <w:t xml:space="preserve">also </w:t>
      </w:r>
      <w:r w:rsidRPr="00EE6B95">
        <w:rPr>
          <w:rFonts w:asciiTheme="minorHAnsi" w:hAnsiTheme="minorHAnsi" w:cstheme="minorHAnsi"/>
          <w:b/>
          <w:bCs/>
          <w:highlight w:val="green"/>
          <w:u w:val="single"/>
        </w:rPr>
        <w:t>spill</w:t>
      </w:r>
      <w:r w:rsidRPr="00EE6B95">
        <w:rPr>
          <w:rFonts w:asciiTheme="minorHAnsi" w:hAnsiTheme="minorHAnsi" w:cstheme="minorHAnsi"/>
          <w:highlight w:val="green"/>
          <w:u w:val="single"/>
        </w:rPr>
        <w:t xml:space="preserve"> into the space arena</w:t>
      </w:r>
      <w:r w:rsidRPr="00EE6B95">
        <w:rPr>
          <w:rFonts w:asciiTheme="minorHAnsi" w:hAnsiTheme="minorHAnsi" w:cstheme="minorHAnsi"/>
          <w:sz w:val="16"/>
        </w:rPr>
        <w:t xml:space="preserve">. One example is a disagreement last year between </w:t>
      </w:r>
      <w:r w:rsidRPr="00EE6B95">
        <w:rPr>
          <w:rFonts w:asciiTheme="minorHAnsi" w:hAnsiTheme="minorHAnsi" w:cstheme="minorHAnsi"/>
          <w:u w:val="single"/>
        </w:rPr>
        <w:t xml:space="preserve">the </w:t>
      </w:r>
      <w:r w:rsidRPr="00EE6B95">
        <w:rPr>
          <w:rFonts w:asciiTheme="minorHAnsi" w:hAnsiTheme="minorHAnsi" w:cstheme="minorHAnsi"/>
          <w:b/>
          <w:bCs/>
          <w:u w:val="single"/>
        </w:rPr>
        <w:t xml:space="preserve">two nations </w:t>
      </w:r>
      <w:r w:rsidRPr="00EE6B95">
        <w:rPr>
          <w:rFonts w:asciiTheme="minorHAnsi" w:hAnsiTheme="minorHAnsi" w:cstheme="minorHAnsi"/>
          <w:b/>
          <w:bCs/>
          <w:highlight w:val="green"/>
          <w:u w:val="single"/>
        </w:rPr>
        <w:t>over</w:t>
      </w:r>
      <w:r w:rsidRPr="00EE6B95">
        <w:rPr>
          <w:rFonts w:asciiTheme="minorHAnsi" w:hAnsiTheme="minorHAnsi" w:cstheme="minorHAnsi"/>
          <w:u w:val="single"/>
        </w:rPr>
        <w:t xml:space="preserve"> the so-called </w:t>
      </w:r>
      <w:r w:rsidRPr="00EE6B95">
        <w:rPr>
          <w:rFonts w:asciiTheme="minorHAnsi" w:hAnsiTheme="minorHAnsi" w:cstheme="minorHAnsi"/>
          <w:b/>
          <w:bCs/>
          <w:highlight w:val="green"/>
          <w:u w:val="single"/>
        </w:rPr>
        <w:t>Artemis Accords</w:t>
      </w:r>
      <w:r w:rsidRPr="00EE6B95">
        <w:rPr>
          <w:rFonts w:asciiTheme="minorHAnsi" w:hAnsiTheme="minorHAnsi" w:cstheme="minorHAnsi"/>
          <w:u w:val="single"/>
        </w:rPr>
        <w:t xml:space="preserve">, an agreement led by NASA that looks to create rules around responsible and fair space exploration. Australia, Canada, Italy, Japan, Luxembourg, the United Arab Emirates, and the U.K all signed up. China didn’t. “The </w:t>
      </w:r>
      <w:r w:rsidRPr="00EE6B95">
        <w:rPr>
          <w:rFonts w:asciiTheme="minorHAnsi" w:hAnsiTheme="minorHAnsi" w:cstheme="minorHAnsi"/>
          <w:b/>
          <w:bCs/>
          <w:highlight w:val="green"/>
          <w:u w:val="single"/>
        </w:rPr>
        <w:t>polarisation of space activity</w:t>
      </w:r>
      <w:r w:rsidRPr="00EE6B95">
        <w:rPr>
          <w:rFonts w:asciiTheme="minorHAnsi" w:hAnsiTheme="minorHAnsi" w:cstheme="minorHAnsi"/>
          <w:highlight w:val="green"/>
          <w:u w:val="single"/>
        </w:rPr>
        <w:t xml:space="preserve"> along geopolitical lines pause </w:t>
      </w:r>
      <w:r w:rsidRPr="00EE6B95">
        <w:rPr>
          <w:rFonts w:asciiTheme="minorHAnsi" w:hAnsiTheme="minorHAnsi" w:cstheme="minorHAnsi"/>
          <w:b/>
          <w:bCs/>
          <w:highlight w:val="green"/>
          <w:u w:val="single"/>
        </w:rPr>
        <w:t>is a key and possibly existential threat to human space activity</w:t>
      </w:r>
      <w:r w:rsidRPr="00EE6B95">
        <w:rPr>
          <w:rFonts w:asciiTheme="minorHAnsi" w:hAnsiTheme="minorHAnsi" w:cstheme="minorHAnsi"/>
          <w:u w:val="single"/>
        </w:rPr>
        <w:t>,”</w:t>
      </w:r>
      <w:r w:rsidRPr="00EE6B95">
        <w:rPr>
          <w:rFonts w:asciiTheme="minorHAnsi" w:hAnsiTheme="minorHAnsi" w:cstheme="minorHAnsi"/>
          <w:sz w:val="16"/>
        </w:rPr>
        <w:t xml:space="preserve"> Northumbria University’s Newman said. “To China and its allies, the Accords represent an attempt to bypass traditional forum for international decision making,” he added. “</w:t>
      </w:r>
      <w:r w:rsidRPr="00EE6B95">
        <w:rPr>
          <w:rFonts w:asciiTheme="minorHAnsi" w:hAnsiTheme="minorHAnsi" w:cstheme="minorHAnsi"/>
          <w:u w:val="single"/>
        </w:rPr>
        <w:t>It is</w:t>
      </w:r>
      <w:r w:rsidRPr="00EE6B95">
        <w:rPr>
          <w:rFonts w:asciiTheme="minorHAnsi" w:hAnsiTheme="minorHAnsi" w:cstheme="minorHAnsi"/>
          <w:sz w:val="16"/>
        </w:rPr>
        <w:t xml:space="preserve"> therefore becoming </w:t>
      </w:r>
      <w:r w:rsidRPr="00EE6B95">
        <w:rPr>
          <w:rFonts w:asciiTheme="minorHAnsi" w:hAnsiTheme="minorHAnsi" w:cstheme="minorHAnsi"/>
          <w:u w:val="single"/>
        </w:rPr>
        <w:t xml:space="preserve">increasingly </w:t>
      </w:r>
      <w:r w:rsidRPr="00EE6B95">
        <w:rPr>
          <w:rFonts w:asciiTheme="minorHAnsi" w:hAnsiTheme="minorHAnsi" w:cstheme="minorHAnsi"/>
          <w:b/>
          <w:bCs/>
          <w:highlight w:val="green"/>
          <w:u w:val="single"/>
        </w:rPr>
        <w:t>difficult to achieve</w:t>
      </w:r>
      <w:r w:rsidRPr="00EE6B95">
        <w:rPr>
          <w:rFonts w:asciiTheme="minorHAnsi" w:hAnsiTheme="minorHAnsi" w:cstheme="minorHAnsi"/>
          <w:u w:val="single"/>
        </w:rPr>
        <w:t xml:space="preserve"> the kind of unified </w:t>
      </w:r>
      <w:r w:rsidRPr="00EE6B95">
        <w:rPr>
          <w:rFonts w:asciiTheme="minorHAnsi" w:hAnsiTheme="minorHAnsi" w:cstheme="minorHAnsi"/>
          <w:b/>
          <w:bCs/>
          <w:highlight w:val="green"/>
          <w:u w:val="single"/>
        </w:rPr>
        <w:t>agreements</w:t>
      </w:r>
      <w:r w:rsidRPr="00EE6B95">
        <w:rPr>
          <w:rFonts w:asciiTheme="minorHAnsi" w:hAnsiTheme="minorHAnsi" w:cstheme="minorHAnsi"/>
          <w:u w:val="single"/>
        </w:rPr>
        <w:t xml:space="preserve"> that are necessary in order </w:t>
      </w:r>
      <w:r w:rsidRPr="00EE6B95">
        <w:rPr>
          <w:rFonts w:asciiTheme="minorHAnsi" w:hAnsiTheme="minorHAnsi" w:cstheme="minorHAnsi"/>
          <w:b/>
          <w:bCs/>
          <w:highlight w:val="green"/>
          <w:u w:val="single"/>
        </w:rPr>
        <w:t>to deal with</w:t>
      </w:r>
      <w:r w:rsidRPr="00EE6B95">
        <w:rPr>
          <w:rFonts w:asciiTheme="minorHAnsi" w:hAnsiTheme="minorHAnsi" w:cstheme="minorHAnsi"/>
          <w:u w:val="single"/>
        </w:rPr>
        <w:t xml:space="preserve"> problems such as </w:t>
      </w:r>
      <w:r w:rsidRPr="00EE6B95">
        <w:rPr>
          <w:rFonts w:asciiTheme="minorHAnsi" w:hAnsiTheme="minorHAnsi" w:cstheme="minorHAnsi"/>
          <w:b/>
          <w:bCs/>
          <w:highlight w:val="green"/>
          <w:u w:val="single"/>
        </w:rPr>
        <w:t>space debris</w:t>
      </w:r>
      <w:r w:rsidRPr="00EE6B95">
        <w:rPr>
          <w:rFonts w:asciiTheme="minorHAnsi" w:hAnsiTheme="minorHAnsi" w:cstheme="minorHAnsi"/>
          <w:u w:val="single"/>
        </w:rPr>
        <w:t xml:space="preserve">, space traffic management </w:t>
      </w:r>
      <w:r w:rsidRPr="00EE6B95">
        <w:rPr>
          <w:rFonts w:asciiTheme="minorHAnsi" w:hAnsiTheme="minorHAnsi" w:cstheme="minorHAnsi"/>
          <w:highlight w:val="green"/>
          <w:u w:val="single"/>
        </w:rPr>
        <w:t>and</w:t>
      </w:r>
      <w:r w:rsidRPr="00EE6B95">
        <w:rPr>
          <w:rFonts w:asciiTheme="minorHAnsi" w:hAnsiTheme="minorHAnsi" w:cstheme="minorHAnsi"/>
          <w:u w:val="single"/>
        </w:rPr>
        <w:t xml:space="preserve"> the </w:t>
      </w:r>
      <w:r w:rsidRPr="00EE6B95">
        <w:rPr>
          <w:rFonts w:asciiTheme="minorHAnsi" w:hAnsiTheme="minorHAnsi" w:cstheme="minorHAnsi"/>
          <w:b/>
          <w:bCs/>
          <w:u w:val="single"/>
        </w:rPr>
        <w:t xml:space="preserve">exploitation of </w:t>
      </w:r>
      <w:r w:rsidRPr="00EE6B95">
        <w:rPr>
          <w:rFonts w:asciiTheme="minorHAnsi" w:hAnsiTheme="minorHAnsi" w:cstheme="minorHAnsi"/>
          <w:b/>
          <w:bCs/>
          <w:highlight w:val="green"/>
          <w:u w:val="single"/>
        </w:rPr>
        <w:t>extra-terrestrial resources</w:t>
      </w:r>
      <w:r w:rsidRPr="00EE6B95">
        <w:rPr>
          <w:rFonts w:asciiTheme="minorHAnsi" w:hAnsiTheme="minorHAnsi" w:cstheme="minorHAnsi"/>
          <w:u w:val="single"/>
        </w:rPr>
        <w:t>.”</w:t>
      </w:r>
    </w:p>
    <w:p w14:paraId="67949B20" w14:textId="77777777" w:rsidR="00AB3810" w:rsidRPr="00EE6B95" w:rsidRDefault="00AB3810" w:rsidP="00AB3810">
      <w:pPr>
        <w:pStyle w:val="Heading4"/>
        <w:rPr>
          <w:rFonts w:asciiTheme="minorHAnsi" w:hAnsiTheme="minorHAnsi" w:cstheme="minorHAnsi"/>
        </w:rPr>
      </w:pPr>
      <w:bookmarkStart w:id="0" w:name="_Hlk90485027"/>
      <w:r w:rsidRPr="00EE6B95">
        <w:rPr>
          <w:rFonts w:asciiTheme="minorHAnsi" w:hAnsiTheme="minorHAnsi" w:cstheme="minorHAnsi"/>
        </w:rPr>
        <w:t xml:space="preserve">Appropriation is </w:t>
      </w:r>
      <w:r w:rsidRPr="00EE6B95">
        <w:rPr>
          <w:rFonts w:asciiTheme="minorHAnsi" w:hAnsiTheme="minorHAnsi" w:cstheme="minorHAnsi"/>
          <w:u w:val="single"/>
        </w:rPr>
        <w:t>key</w:t>
      </w:r>
      <w:r w:rsidRPr="00EE6B95">
        <w:rPr>
          <w:rFonts w:asciiTheme="minorHAnsi" w:hAnsiTheme="minorHAnsi" w:cstheme="minorHAnsi"/>
        </w:rPr>
        <w:t xml:space="preserve"> to meet China’s goals through </w:t>
      </w:r>
      <w:r w:rsidRPr="00EE6B95">
        <w:rPr>
          <w:rFonts w:asciiTheme="minorHAnsi" w:hAnsiTheme="minorHAnsi" w:cstheme="minorHAnsi"/>
          <w:u w:val="single"/>
        </w:rPr>
        <w:t>space resources and tech</w:t>
      </w:r>
    </w:p>
    <w:p w14:paraId="4B100626" w14:textId="77777777" w:rsidR="00AB3810" w:rsidRPr="00EE6B95" w:rsidRDefault="00AB3810" w:rsidP="00AB3810">
      <w:pPr>
        <w:rPr>
          <w:rFonts w:asciiTheme="minorHAnsi" w:hAnsiTheme="minorHAnsi" w:cstheme="minorHAnsi"/>
        </w:rPr>
      </w:pPr>
      <w:r w:rsidRPr="00EE6B95">
        <w:rPr>
          <w:rStyle w:val="Heading4Char"/>
          <w:rFonts w:asciiTheme="minorHAnsi" w:hAnsiTheme="minorHAnsi" w:cstheme="minorHAnsi"/>
        </w:rPr>
        <w:t>Campo 21</w:t>
      </w:r>
      <w:r w:rsidRPr="00EE6B95">
        <w:rPr>
          <w:rFonts w:asciiTheme="minorHAnsi" w:hAnsiTheme="minorHAnsi" w:cstheme="min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40C8AC62" w14:textId="77777777" w:rsidR="00AB3810" w:rsidRPr="00EE6B95" w:rsidRDefault="00AB3810" w:rsidP="00AB3810">
      <w:pPr>
        <w:rPr>
          <w:rFonts w:asciiTheme="minorHAnsi" w:hAnsiTheme="minorHAnsi" w:cstheme="minorHAnsi"/>
          <w:sz w:val="16"/>
        </w:rPr>
      </w:pPr>
      <w:r w:rsidRPr="00EE6B95">
        <w:rPr>
          <w:rFonts w:asciiTheme="minorHAnsi" w:hAnsiTheme="minorHAnsi" w:cstheme="minorHAnsi"/>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EE6B95">
        <w:rPr>
          <w:rStyle w:val="StyleUnderline"/>
          <w:rFonts w:asciiTheme="minorHAnsi" w:hAnsiTheme="minorHAnsi" w:cstheme="minorHAnsi"/>
        </w:rPr>
        <w:t>entrepreneurs</w:t>
      </w:r>
      <w:r w:rsidRPr="00EE6B95">
        <w:rPr>
          <w:rFonts w:asciiTheme="minorHAnsi" w:hAnsiTheme="minorHAnsi" w:cstheme="minorHAnsi"/>
          <w:sz w:val="16"/>
        </w:rPr>
        <w:t xml:space="preserve">, </w:t>
      </w:r>
      <w:r w:rsidRPr="00EE6B95">
        <w:rPr>
          <w:rStyle w:val="StyleUnderline"/>
          <w:rFonts w:asciiTheme="minorHAnsi" w:hAnsiTheme="minorHAnsi" w:cstheme="minorHAnsi"/>
        </w:rPr>
        <w:t>like</w:t>
      </w:r>
      <w:r w:rsidRPr="00EE6B95">
        <w:rPr>
          <w:rFonts w:asciiTheme="minorHAnsi" w:hAnsiTheme="minorHAnsi" w:cstheme="minorHAnsi"/>
          <w:sz w:val="16"/>
        </w:rPr>
        <w:t xml:space="preserve"> Elon </w:t>
      </w:r>
      <w:r w:rsidRPr="00EE6B95">
        <w:rPr>
          <w:rStyle w:val="StyleUnderline"/>
          <w:rFonts w:asciiTheme="minorHAnsi" w:hAnsiTheme="minorHAnsi" w:cstheme="minorHAnsi"/>
        </w:rPr>
        <w:t>Musk and</w:t>
      </w:r>
      <w:r w:rsidRPr="00EE6B95">
        <w:rPr>
          <w:rFonts w:asciiTheme="minorHAnsi" w:hAnsiTheme="minorHAnsi" w:cstheme="minorHAnsi"/>
          <w:sz w:val="16"/>
        </w:rPr>
        <w:t xml:space="preserve"> Jeff </w:t>
      </w:r>
      <w:r w:rsidRPr="00EE6B95">
        <w:rPr>
          <w:rStyle w:val="StyleUnderline"/>
          <w:rFonts w:asciiTheme="minorHAnsi" w:hAnsiTheme="minorHAnsi" w:cstheme="minorHAnsi"/>
        </w:rPr>
        <w:t>Bezos</w:t>
      </w:r>
      <w:r w:rsidRPr="00EE6B95">
        <w:rPr>
          <w:rFonts w:asciiTheme="minorHAnsi" w:hAnsiTheme="minorHAnsi" w:cstheme="minorHAnsi"/>
          <w:sz w:val="16"/>
        </w:rPr>
        <w:t xml:space="preserve">, </w:t>
      </w:r>
      <w:r w:rsidRPr="00EE6B95">
        <w:rPr>
          <w:rStyle w:val="StyleUnderline"/>
          <w:rFonts w:asciiTheme="minorHAnsi" w:hAnsiTheme="minorHAnsi" w:cstheme="minorHAnsi"/>
        </w:rPr>
        <w:t>propels the search for extraterrestrial materials such as water and minerals</w:t>
      </w:r>
      <w:r w:rsidRPr="00EE6B95">
        <w:rPr>
          <w:rFonts w:asciiTheme="minorHAnsi" w:hAnsiTheme="minorHAnsi" w:cstheme="minorHAnsi"/>
          <w:sz w:val="16"/>
        </w:rPr>
        <w:t xml:space="preserve">.4 </w:t>
      </w:r>
      <w:r w:rsidRPr="00EE6B95">
        <w:rPr>
          <w:rStyle w:val="StyleUnderline"/>
          <w:rFonts w:asciiTheme="minorHAnsi" w:hAnsiTheme="minorHAnsi" w:cstheme="minorHAnsi"/>
        </w:rPr>
        <w:t>According to NASA</w:t>
      </w:r>
      <w:r w:rsidRPr="00EE6B95">
        <w:rPr>
          <w:rFonts w:asciiTheme="minorHAnsi" w:hAnsiTheme="minorHAnsi" w:cstheme="minorHAnsi"/>
          <w:sz w:val="16"/>
        </w:rPr>
        <w:t xml:space="preserve">, </w:t>
      </w:r>
      <w:r w:rsidRPr="00EE6B95">
        <w:rPr>
          <w:rStyle w:val="StyleUnderline"/>
          <w:rFonts w:asciiTheme="minorHAnsi" w:hAnsiTheme="minorHAnsi" w:cstheme="minorHAnsi"/>
        </w:rPr>
        <w:t>minerals</w:t>
      </w:r>
      <w:r w:rsidRPr="00EE6B95">
        <w:rPr>
          <w:rFonts w:asciiTheme="minorHAnsi" w:hAnsiTheme="minorHAnsi" w:cstheme="minorHAnsi"/>
          <w:sz w:val="16"/>
        </w:rPr>
        <w:t xml:space="preserve"> found </w:t>
      </w:r>
      <w:r w:rsidRPr="00EE6B95">
        <w:rPr>
          <w:rStyle w:val="StyleUnderline"/>
          <w:rFonts w:asciiTheme="minorHAnsi" w:hAnsiTheme="minorHAnsi" w:cstheme="minorHAnsi"/>
        </w:rPr>
        <w:t>in the asteroid</w:t>
      </w:r>
      <w:r w:rsidRPr="00EE6B95">
        <w:rPr>
          <w:rFonts w:asciiTheme="minorHAnsi" w:hAnsiTheme="minorHAnsi" w:cstheme="minorHAnsi"/>
          <w:sz w:val="16"/>
        </w:rPr>
        <w:t xml:space="preserve"> </w:t>
      </w:r>
      <w:r w:rsidRPr="00EE6B95">
        <w:rPr>
          <w:rStyle w:val="StyleUnderline"/>
          <w:rFonts w:asciiTheme="minorHAnsi" w:hAnsiTheme="minorHAnsi" w:cstheme="minorHAnsi"/>
        </w:rPr>
        <w:t>belt</w:t>
      </w:r>
      <w:r w:rsidRPr="00EE6B95">
        <w:rPr>
          <w:rFonts w:asciiTheme="minorHAnsi" w:hAnsiTheme="minorHAnsi" w:cstheme="minorHAnsi"/>
          <w:sz w:val="16"/>
        </w:rPr>
        <w:t xml:space="preserve"> between Mars and Jupiter </w:t>
      </w:r>
      <w:r w:rsidRPr="00EE6B95">
        <w:rPr>
          <w:rStyle w:val="StyleUnderline"/>
          <w:rFonts w:asciiTheme="minorHAnsi" w:hAnsiTheme="minorHAnsi" w:cstheme="minorHAnsi"/>
        </w:rPr>
        <w:t>contain an estimated value of</w:t>
      </w:r>
      <w:r w:rsidRPr="00EE6B95">
        <w:rPr>
          <w:rFonts w:asciiTheme="minorHAnsi" w:hAnsiTheme="minorHAnsi" w:cstheme="minorHAnsi"/>
          <w:sz w:val="16"/>
        </w:rPr>
        <w:t xml:space="preserve"> approximately $</w:t>
      </w:r>
      <w:r w:rsidRPr="00EE6B95">
        <w:rPr>
          <w:rStyle w:val="StyleUnderline"/>
          <w:rFonts w:asciiTheme="minorHAnsi" w:hAnsiTheme="minorHAnsi" w:cstheme="minorHAnsi"/>
        </w:rPr>
        <w:t>100 billion for every person on Earth</w:t>
      </w:r>
      <w:r w:rsidRPr="00EE6B95">
        <w:rPr>
          <w:rFonts w:asciiTheme="minorHAnsi" w:hAnsiTheme="minorHAnsi" w:cstheme="minorHAnsi"/>
          <w:sz w:val="16"/>
        </w:rPr>
        <w:t xml:space="preserve">.5 However, </w:t>
      </w:r>
      <w:r w:rsidRPr="00EE6B95">
        <w:rPr>
          <w:rStyle w:val="Emphasis"/>
          <w:rFonts w:asciiTheme="minorHAnsi" w:hAnsiTheme="minorHAnsi" w:cstheme="minorHAnsi"/>
          <w:highlight w:val="green"/>
        </w:rPr>
        <w:t>uncertainty</w:t>
      </w:r>
      <w:r w:rsidRPr="00EE6B95">
        <w:rPr>
          <w:rStyle w:val="StyleUnderline"/>
          <w:rFonts w:asciiTheme="minorHAnsi" w:hAnsiTheme="minorHAnsi" w:cstheme="minorHAnsi"/>
          <w:highlight w:val="green"/>
        </w:rPr>
        <w:t xml:space="preserve"> lingers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because</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private entities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 xml:space="preserve">are </w:t>
      </w:r>
      <w:r w:rsidRPr="00EE6B95">
        <w:rPr>
          <w:rStyle w:val="Emphasis"/>
          <w:rFonts w:asciiTheme="minorHAnsi" w:hAnsiTheme="minorHAnsi" w:cstheme="minorHAnsi"/>
          <w:highlight w:val="green"/>
        </w:rPr>
        <w:t>unsure</w:t>
      </w:r>
      <w:r w:rsidRPr="00EE6B95">
        <w:rPr>
          <w:rStyle w:val="StyleUnderline"/>
          <w:rFonts w:asciiTheme="minorHAnsi" w:hAnsiTheme="minorHAnsi" w:cstheme="minorHAnsi"/>
        </w:rPr>
        <w:t xml:space="preserve"> that </w:t>
      </w:r>
      <w:r w:rsidRPr="00EE6B95">
        <w:rPr>
          <w:rStyle w:val="StyleUnderline"/>
          <w:rFonts w:asciiTheme="minorHAnsi" w:hAnsiTheme="minorHAnsi" w:cstheme="minorHAnsi"/>
          <w:highlight w:val="green"/>
        </w:rPr>
        <w:t xml:space="preserve">they </w:t>
      </w:r>
      <w:r w:rsidRPr="00EE6B95">
        <w:rPr>
          <w:rStyle w:val="StyleUnderline"/>
          <w:rFonts w:asciiTheme="minorHAnsi" w:hAnsiTheme="minorHAnsi" w:cstheme="minorHAnsi"/>
        </w:rPr>
        <w:t xml:space="preserve">will </w:t>
      </w:r>
      <w:r w:rsidRPr="00EE6B95">
        <w:rPr>
          <w:rStyle w:val="StyleUnderline"/>
          <w:rFonts w:asciiTheme="minorHAnsi" w:hAnsiTheme="minorHAnsi" w:cstheme="minorHAnsi"/>
          <w:highlight w:val="green"/>
        </w:rPr>
        <w:t>possess</w:t>
      </w:r>
      <w:r w:rsidRPr="00EE6B95">
        <w:rPr>
          <w:rStyle w:val="StyleUnderline"/>
          <w:rFonts w:asciiTheme="minorHAnsi" w:hAnsiTheme="minorHAnsi" w:cstheme="minorHAnsi"/>
        </w:rPr>
        <w:t xml:space="preserve"> </w:t>
      </w:r>
      <w:r w:rsidRPr="00EE6B95">
        <w:rPr>
          <w:rStyle w:val="Emphasis"/>
          <w:rFonts w:asciiTheme="minorHAnsi" w:hAnsiTheme="minorHAnsi" w:cstheme="minorHAnsi"/>
          <w:highlight w:val="green"/>
        </w:rPr>
        <w:t>property rights</w:t>
      </w:r>
      <w:r w:rsidRPr="00EE6B95">
        <w:rPr>
          <w:rStyle w:val="StyleUnderline"/>
          <w:rFonts w:asciiTheme="minorHAnsi" w:hAnsiTheme="minorHAnsi" w:cstheme="minorHAnsi"/>
        </w:rPr>
        <w:t xml:space="preserve"> to their payload or the mined celestial body</w:t>
      </w:r>
      <w:r w:rsidRPr="00EE6B95">
        <w:rPr>
          <w:rFonts w:asciiTheme="minorHAnsi" w:hAnsiTheme="minorHAnsi" w:cstheme="min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w:t>
      </w:r>
      <w:r w:rsidRPr="00EE6B95">
        <w:rPr>
          <w:rFonts w:asciiTheme="minorHAnsi" w:hAnsiTheme="minorHAnsi" w:cstheme="minorHAnsi"/>
          <w:sz w:val="16"/>
        </w:rPr>
        <w:lastRenderedPageBreak/>
        <w:t xml:space="preserve">Space Treaty”).9 At the time of signing, the Outer Space Treaty hoped to foster cooperative and peaceful exploration of outer space without discrimination of any kind.10 However, </w:t>
      </w:r>
      <w:r w:rsidRPr="00EE6B95">
        <w:rPr>
          <w:rStyle w:val="Emphasis"/>
          <w:rFonts w:asciiTheme="minorHAnsi" w:hAnsiTheme="minorHAnsi" w:cstheme="minorHAnsi"/>
          <w:highlight w:val="green"/>
        </w:rPr>
        <w:t>Article II</w:t>
      </w:r>
      <w:r w:rsidRPr="00EE6B95">
        <w:rPr>
          <w:rStyle w:val="StyleUnderline"/>
          <w:rFonts w:asciiTheme="minorHAnsi" w:hAnsiTheme="minorHAnsi" w:cstheme="minorHAnsi"/>
          <w:highlight w:val="green"/>
        </w:rPr>
        <w:t xml:space="preserve"> of the</w:t>
      </w:r>
      <w:r w:rsidRPr="00EE6B95">
        <w:rPr>
          <w:rStyle w:val="StyleUnderline"/>
          <w:rFonts w:asciiTheme="minorHAnsi" w:hAnsiTheme="minorHAnsi" w:cstheme="minorHAnsi"/>
        </w:rPr>
        <w:t xml:space="preserve"> </w:t>
      </w:r>
      <w:r w:rsidRPr="00EE6B95">
        <w:rPr>
          <w:rStyle w:val="Emphasis"/>
          <w:rFonts w:asciiTheme="minorHAnsi" w:hAnsiTheme="minorHAnsi" w:cstheme="minorHAnsi"/>
          <w:highlight w:val="green"/>
        </w:rPr>
        <w:t>O</w:t>
      </w:r>
      <w:r w:rsidRPr="00EE6B95">
        <w:rPr>
          <w:rStyle w:val="StyleUnderline"/>
          <w:rFonts w:asciiTheme="minorHAnsi" w:hAnsiTheme="minorHAnsi" w:cstheme="minorHAnsi"/>
        </w:rPr>
        <w:t xml:space="preserve">uter </w:t>
      </w:r>
      <w:r w:rsidRPr="00EE6B95">
        <w:rPr>
          <w:rStyle w:val="Emphasis"/>
          <w:rFonts w:asciiTheme="minorHAnsi" w:hAnsiTheme="minorHAnsi" w:cstheme="minorHAnsi"/>
          <w:highlight w:val="green"/>
        </w:rPr>
        <w:t>S</w:t>
      </w:r>
      <w:r w:rsidRPr="00EE6B95">
        <w:rPr>
          <w:rStyle w:val="StyleUnderline"/>
          <w:rFonts w:asciiTheme="minorHAnsi" w:hAnsiTheme="minorHAnsi" w:cstheme="minorHAnsi"/>
        </w:rPr>
        <w:t xml:space="preserve">pace </w:t>
      </w:r>
      <w:r w:rsidRPr="00EE6B95">
        <w:rPr>
          <w:rStyle w:val="Emphasis"/>
          <w:rFonts w:asciiTheme="minorHAnsi" w:hAnsiTheme="minorHAnsi" w:cstheme="minorHAnsi"/>
          <w:highlight w:val="green"/>
        </w:rPr>
        <w:t>T</w:t>
      </w:r>
      <w:r w:rsidRPr="00EE6B95">
        <w:rPr>
          <w:rStyle w:val="StyleUnderline"/>
          <w:rFonts w:asciiTheme="minorHAnsi" w:hAnsiTheme="minorHAnsi" w:cstheme="minorHAnsi"/>
        </w:rPr>
        <w:t>reaty contains the bane of private property rights in outer space</w:t>
      </w:r>
      <w:r w:rsidRPr="00EE6B95">
        <w:rPr>
          <w:rFonts w:asciiTheme="minorHAnsi" w:hAnsiTheme="minorHAnsi" w:cstheme="minorHAnsi"/>
          <w:sz w:val="16"/>
        </w:rPr>
        <w:t xml:space="preserve">, </w:t>
      </w:r>
      <w:r w:rsidRPr="00EE6B95">
        <w:rPr>
          <w:rStyle w:val="StyleUnderline"/>
          <w:rFonts w:asciiTheme="minorHAnsi" w:hAnsiTheme="minorHAnsi" w:cstheme="minorHAnsi"/>
        </w:rPr>
        <w:t xml:space="preserve">which </w:t>
      </w:r>
      <w:r w:rsidRPr="00EE6B95">
        <w:rPr>
          <w:rStyle w:val="Emphasis"/>
          <w:rFonts w:asciiTheme="minorHAnsi" w:hAnsiTheme="minorHAnsi" w:cstheme="minorHAnsi"/>
          <w:highlight w:val="green"/>
        </w:rPr>
        <w:t>forbids</w:t>
      </w:r>
      <w:r w:rsidRPr="00EE6B95">
        <w:rPr>
          <w:rStyle w:val="StyleUnderline"/>
          <w:rFonts w:asciiTheme="minorHAnsi" w:hAnsiTheme="minorHAnsi" w:cstheme="minorHAnsi"/>
        </w:rPr>
        <w:t xml:space="preserve"> the </w:t>
      </w:r>
      <w:r w:rsidRPr="00EE6B95">
        <w:rPr>
          <w:rStyle w:val="Emphasis"/>
          <w:rFonts w:asciiTheme="minorHAnsi" w:hAnsiTheme="minorHAnsi" w:cstheme="minorHAnsi"/>
          <w:highlight w:val="green"/>
        </w:rPr>
        <w:t>national appropriation</w:t>
      </w:r>
      <w:r w:rsidRPr="00EE6B95">
        <w:rPr>
          <w:rStyle w:val="StyleUnderline"/>
          <w:rFonts w:asciiTheme="minorHAnsi" w:hAnsiTheme="minorHAnsi" w:cstheme="minorHAnsi"/>
        </w:rPr>
        <w:t xml:space="preserve"> of the moon and other celestial</w:t>
      </w:r>
      <w:r w:rsidRPr="00EE6B95">
        <w:rPr>
          <w:rFonts w:asciiTheme="minorHAnsi" w:hAnsiTheme="minorHAnsi" w:cstheme="minorHAnsi"/>
          <w:sz w:val="16"/>
        </w:rPr>
        <w:t xml:space="preserve"> </w:t>
      </w:r>
      <w:r w:rsidRPr="00EE6B95">
        <w:rPr>
          <w:rStyle w:val="StyleUnderline"/>
          <w:rFonts w:asciiTheme="minorHAnsi" w:hAnsiTheme="minorHAnsi" w:cstheme="minorHAnsi"/>
        </w:rPr>
        <w:t>bodies</w:t>
      </w:r>
      <w:r w:rsidRPr="00EE6B95">
        <w:rPr>
          <w:rFonts w:asciiTheme="minorHAnsi" w:hAnsiTheme="minorHAnsi" w:cstheme="minorHAnsi"/>
          <w:sz w:val="16"/>
        </w:rPr>
        <w:t xml:space="preserve">.11 While the Outer Space Treaty explicitly mentions the prohibition of public entities claiming celestial bodies, </w:t>
      </w:r>
      <w:r w:rsidRPr="00EE6B95">
        <w:rPr>
          <w:rStyle w:val="StyleUnderline"/>
          <w:rFonts w:asciiTheme="minorHAnsi" w:hAnsiTheme="minorHAnsi" w:cstheme="minorHAnsi"/>
          <w:highlight w:val="green"/>
        </w:rPr>
        <w:t>private</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 xml:space="preserve">enterprises risk </w:t>
      </w:r>
      <w:r w:rsidRPr="00EE6B95">
        <w:rPr>
          <w:rStyle w:val="Emphasis"/>
          <w:rFonts w:asciiTheme="minorHAnsi" w:hAnsiTheme="minorHAnsi" w:cstheme="minorHAnsi"/>
          <w:highlight w:val="green"/>
        </w:rPr>
        <w:t>failing</w:t>
      </w:r>
      <w:r w:rsidRPr="00EE6B95">
        <w:rPr>
          <w:rStyle w:val="StyleUnderline"/>
          <w:rFonts w:asciiTheme="minorHAnsi" w:hAnsiTheme="minorHAnsi" w:cstheme="minorHAnsi"/>
          <w:highlight w:val="green"/>
        </w:rPr>
        <w:t xml:space="preserve"> to have their</w:t>
      </w:r>
      <w:r w:rsidRPr="00EE6B95">
        <w:rPr>
          <w:rStyle w:val="StyleUnderline"/>
          <w:rFonts w:asciiTheme="minorHAnsi" w:hAnsiTheme="minorHAnsi" w:cstheme="minorHAnsi"/>
        </w:rPr>
        <w:t xml:space="preserve"> interest in </w:t>
      </w:r>
      <w:r w:rsidRPr="00EE6B95">
        <w:rPr>
          <w:rStyle w:val="StyleUnderline"/>
          <w:rFonts w:asciiTheme="minorHAnsi" w:hAnsiTheme="minorHAnsi" w:cstheme="minorHAnsi"/>
          <w:highlight w:val="green"/>
        </w:rPr>
        <w:t xml:space="preserve">property rights </w:t>
      </w:r>
      <w:r w:rsidRPr="00EE6B95">
        <w:rPr>
          <w:rStyle w:val="Emphasis"/>
          <w:rFonts w:asciiTheme="minorHAnsi" w:hAnsiTheme="minorHAnsi" w:cstheme="minorHAnsi"/>
          <w:highlight w:val="green"/>
        </w:rPr>
        <w:t>recognized</w:t>
      </w:r>
      <w:r w:rsidRPr="00EE6B95">
        <w:rPr>
          <w:rStyle w:val="StyleUnderline"/>
          <w:rFonts w:asciiTheme="minorHAnsi" w:hAnsiTheme="minorHAnsi" w:cstheme="minorHAnsi"/>
        </w:rPr>
        <w:t xml:space="preserve"> by the global community</w:t>
      </w:r>
      <w:r w:rsidRPr="00EE6B95">
        <w:rPr>
          <w:rFonts w:asciiTheme="minorHAnsi" w:hAnsiTheme="minorHAnsi" w:cstheme="minorHAnsi"/>
          <w:sz w:val="16"/>
        </w:rPr>
        <w:t xml:space="preserve">. </w:t>
      </w:r>
      <w:r w:rsidRPr="00EE6B95">
        <w:rPr>
          <w:rStyle w:val="StyleUnderline"/>
          <w:rFonts w:asciiTheme="minorHAnsi" w:hAnsiTheme="minorHAnsi" w:cstheme="minorHAnsi"/>
        </w:rPr>
        <w:t>Private entities and investors grapple with the issues pertaining to their rights to mine and extract resources from outer space legally</w:t>
      </w:r>
      <w:r w:rsidRPr="00EE6B95">
        <w:rPr>
          <w:rFonts w:asciiTheme="minorHAnsi" w:hAnsiTheme="minorHAnsi" w:cstheme="minorHAnsi"/>
          <w:sz w:val="16"/>
        </w:rPr>
        <w:t xml:space="preserve">. </w:t>
      </w:r>
      <w:r w:rsidRPr="00EE6B95">
        <w:rPr>
          <w:rStyle w:val="StyleUnderline"/>
          <w:rFonts w:asciiTheme="minorHAnsi" w:hAnsiTheme="minorHAnsi" w:cstheme="minorHAnsi"/>
          <w:highlight w:val="green"/>
        </w:rPr>
        <w:t>Without</w:t>
      </w:r>
      <w:r w:rsidRPr="00EE6B95">
        <w:rPr>
          <w:rStyle w:val="StyleUnderline"/>
          <w:rFonts w:asciiTheme="minorHAnsi" w:hAnsiTheme="minorHAnsi" w:cstheme="minorHAnsi"/>
        </w:rPr>
        <w:t xml:space="preserve"> further international </w:t>
      </w:r>
      <w:r w:rsidRPr="00EE6B95">
        <w:rPr>
          <w:rStyle w:val="Emphasis"/>
          <w:rFonts w:asciiTheme="minorHAnsi" w:hAnsiTheme="minorHAnsi" w:cstheme="minorHAnsi"/>
          <w:highlight w:val="green"/>
        </w:rPr>
        <w:t>recognition</w:t>
      </w:r>
      <w:r w:rsidRPr="00EE6B95">
        <w:rPr>
          <w:rStyle w:val="StyleUnderline"/>
          <w:rFonts w:asciiTheme="minorHAnsi" w:hAnsiTheme="minorHAnsi" w:cstheme="minorHAnsi"/>
        </w:rPr>
        <w:t xml:space="preserve"> of their property rights, </w:t>
      </w:r>
      <w:r w:rsidRPr="00EE6B95">
        <w:rPr>
          <w:rStyle w:val="StyleUnderline"/>
          <w:rFonts w:asciiTheme="minorHAnsi" w:hAnsiTheme="minorHAnsi" w:cstheme="minorHAnsi"/>
          <w:highlight w:val="green"/>
        </w:rPr>
        <w:t xml:space="preserve">private entities may </w:t>
      </w:r>
      <w:r w:rsidRPr="00EE6B95">
        <w:rPr>
          <w:rStyle w:val="Emphasis"/>
          <w:rFonts w:asciiTheme="minorHAnsi" w:hAnsiTheme="minorHAnsi" w:cstheme="minorHAnsi"/>
          <w:highlight w:val="green"/>
        </w:rPr>
        <w:t>shy away from</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exploring</w:t>
      </w:r>
      <w:r w:rsidRPr="00EE6B95">
        <w:rPr>
          <w:rStyle w:val="StyleUnderline"/>
          <w:rFonts w:asciiTheme="minorHAnsi" w:hAnsiTheme="minorHAnsi" w:cstheme="minorHAnsi"/>
        </w:rPr>
        <w:t xml:space="preserve"> the concept of </w:t>
      </w:r>
      <w:r w:rsidRPr="00EE6B95">
        <w:rPr>
          <w:rStyle w:val="StyleUnderline"/>
          <w:rFonts w:asciiTheme="minorHAnsi" w:hAnsiTheme="minorHAnsi" w:cstheme="minorHAnsi"/>
          <w:highlight w:val="green"/>
        </w:rPr>
        <w:t>celestial mining</w:t>
      </w:r>
      <w:r w:rsidRPr="00EE6B95">
        <w:rPr>
          <w:rFonts w:asciiTheme="minorHAnsi" w:hAnsiTheme="minorHAnsi" w:cstheme="minorHAnsi"/>
          <w:sz w:val="16"/>
        </w:rPr>
        <w:t xml:space="preserve">. </w:t>
      </w:r>
      <w:r w:rsidRPr="00EE6B95">
        <w:rPr>
          <w:rStyle w:val="StyleUnderline"/>
          <w:rFonts w:asciiTheme="minorHAnsi" w:hAnsiTheme="minorHAnsi" w:cstheme="minorHAnsi"/>
          <w:highlight w:val="green"/>
        </w:rPr>
        <w:t xml:space="preserve">The issue of not knowing what laws are </w:t>
      </w:r>
      <w:r w:rsidRPr="00EE6B95">
        <w:rPr>
          <w:rStyle w:val="Emphasis"/>
          <w:rFonts w:asciiTheme="minorHAnsi" w:hAnsiTheme="minorHAnsi" w:cstheme="minorHAnsi"/>
          <w:highlight w:val="green"/>
        </w:rPr>
        <w:t>applicable</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or</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to whom private companies are accountable</w:t>
      </w:r>
      <w:r w:rsidRPr="00EE6B95">
        <w:rPr>
          <w:rStyle w:val="StyleUnderline"/>
          <w:rFonts w:asciiTheme="minorHAnsi" w:hAnsiTheme="minorHAnsi" w:cstheme="minorHAnsi"/>
        </w:rPr>
        <w:t xml:space="preserve">, </w:t>
      </w:r>
      <w:r w:rsidRPr="00EE6B95">
        <w:rPr>
          <w:rStyle w:val="Emphasis"/>
          <w:rFonts w:asciiTheme="minorHAnsi" w:hAnsiTheme="minorHAnsi" w:cstheme="minorHAnsi"/>
          <w:highlight w:val="green"/>
        </w:rPr>
        <w:t>impedes</w:t>
      </w:r>
      <w:r w:rsidRPr="00EE6B95">
        <w:rPr>
          <w:rStyle w:val="StyleUnderline"/>
          <w:rFonts w:asciiTheme="minorHAnsi" w:hAnsiTheme="minorHAnsi" w:cstheme="minorHAnsi"/>
        </w:rPr>
        <w:t xml:space="preserve"> the </w:t>
      </w:r>
      <w:r w:rsidRPr="00EE6B95">
        <w:rPr>
          <w:rStyle w:val="Emphasis"/>
          <w:rFonts w:asciiTheme="minorHAnsi" w:hAnsiTheme="minorHAnsi" w:cstheme="minorHAnsi"/>
          <w:highlight w:val="green"/>
        </w:rPr>
        <w:t>progress</w:t>
      </w:r>
      <w:r w:rsidRPr="00EE6B95">
        <w:rPr>
          <w:rStyle w:val="StyleUnderline"/>
          <w:rFonts w:asciiTheme="minorHAnsi" w:hAnsiTheme="minorHAnsi" w:cstheme="minorHAnsi"/>
        </w:rPr>
        <w:t xml:space="preserve"> private entities make in</w:t>
      </w:r>
      <w:r w:rsidRPr="00EE6B95">
        <w:rPr>
          <w:rFonts w:asciiTheme="minorHAnsi" w:hAnsiTheme="minorHAnsi" w:cstheme="minorHAnsi"/>
          <w:sz w:val="16"/>
        </w:rPr>
        <w:t xml:space="preserve"> achieving their goal of </w:t>
      </w:r>
      <w:r w:rsidRPr="00EE6B95">
        <w:rPr>
          <w:rStyle w:val="StyleUnderline"/>
          <w:rFonts w:asciiTheme="minorHAnsi" w:hAnsiTheme="minorHAnsi" w:cstheme="minorHAnsi"/>
        </w:rPr>
        <w:t>harvesting extraterrestrial resources</w:t>
      </w:r>
      <w:r w:rsidRPr="00EE6B95">
        <w:rPr>
          <w:rFonts w:asciiTheme="minorHAnsi" w:hAnsiTheme="minorHAnsi" w:cstheme="minorHAnsi"/>
          <w:sz w:val="16"/>
        </w:rPr>
        <w:t xml:space="preserve">. </w:t>
      </w:r>
      <w:r w:rsidRPr="00EE6B95">
        <w:rPr>
          <w:rStyle w:val="StyleUnderline"/>
          <w:rFonts w:asciiTheme="minorHAnsi" w:hAnsiTheme="minorHAnsi" w:cstheme="minorHAnsi"/>
          <w:highlight w:val="green"/>
        </w:rPr>
        <w:t>Private entities</w:t>
      </w:r>
      <w:r w:rsidRPr="00EE6B95">
        <w:rPr>
          <w:rFonts w:asciiTheme="minorHAnsi" w:hAnsiTheme="minorHAnsi" w:cstheme="minorHAnsi"/>
          <w:sz w:val="16"/>
          <w:highlight w:val="green"/>
        </w:rPr>
        <w:t xml:space="preserve"> </w:t>
      </w:r>
      <w:r w:rsidRPr="00EE6B95">
        <w:rPr>
          <w:rStyle w:val="StyleUnderline"/>
          <w:rFonts w:asciiTheme="minorHAnsi" w:hAnsiTheme="minorHAnsi" w:cstheme="minorHAnsi"/>
          <w:highlight w:val="green"/>
        </w:rPr>
        <w:t>fear</w:t>
      </w:r>
      <w:r w:rsidRPr="00EE6B95">
        <w:rPr>
          <w:rFonts w:asciiTheme="minorHAnsi" w:hAnsiTheme="minorHAnsi" w:cstheme="minorHAnsi"/>
          <w:sz w:val="16"/>
        </w:rPr>
        <w:t xml:space="preserve"> that </w:t>
      </w:r>
      <w:r w:rsidRPr="00EE6B95">
        <w:rPr>
          <w:rStyle w:val="StyleUnderline"/>
          <w:rFonts w:asciiTheme="minorHAnsi" w:hAnsiTheme="minorHAnsi" w:cstheme="minorHAnsi"/>
        </w:rPr>
        <w:t xml:space="preserve">the </w:t>
      </w:r>
      <w:r w:rsidRPr="00EE6B95">
        <w:rPr>
          <w:rStyle w:val="Emphasis"/>
          <w:rFonts w:asciiTheme="minorHAnsi" w:hAnsiTheme="minorHAnsi" w:cstheme="minorHAnsi"/>
          <w:highlight w:val="green"/>
        </w:rPr>
        <w:t>non-appropriation</w:t>
      </w:r>
      <w:r w:rsidRPr="00EE6B95">
        <w:rPr>
          <w:rStyle w:val="StyleUnderline"/>
          <w:rFonts w:asciiTheme="minorHAnsi" w:hAnsiTheme="minorHAnsi" w:cstheme="minorHAnsi"/>
        </w:rPr>
        <w:t xml:space="preserve"> clause</w:t>
      </w:r>
      <w:r w:rsidRPr="00EE6B95">
        <w:rPr>
          <w:rFonts w:asciiTheme="minorHAnsi" w:hAnsiTheme="minorHAnsi" w:cstheme="minorHAnsi"/>
          <w:sz w:val="16"/>
        </w:rPr>
        <w:t xml:space="preserve"> of Article II of the Outer Space Treaty, the epicenter of the issue, </w:t>
      </w:r>
      <w:r w:rsidRPr="00EE6B95">
        <w:rPr>
          <w:rStyle w:val="StyleUnderline"/>
          <w:rFonts w:asciiTheme="minorHAnsi" w:hAnsiTheme="minorHAnsi" w:cstheme="minorHAnsi"/>
          <w:highlight w:val="green"/>
        </w:rPr>
        <w:t xml:space="preserve">will </w:t>
      </w:r>
      <w:r w:rsidRPr="00EE6B95">
        <w:rPr>
          <w:rStyle w:val="Emphasis"/>
          <w:rFonts w:asciiTheme="minorHAnsi" w:hAnsiTheme="minorHAnsi" w:cstheme="minorHAnsi"/>
          <w:highlight w:val="green"/>
        </w:rPr>
        <w:t>strip</w:t>
      </w:r>
      <w:r w:rsidRPr="00EE6B95">
        <w:rPr>
          <w:rStyle w:val="StyleUnderline"/>
          <w:rFonts w:asciiTheme="minorHAnsi" w:hAnsiTheme="minorHAnsi" w:cstheme="minorHAnsi"/>
          <w:highlight w:val="green"/>
        </w:rPr>
        <w:t xml:space="preserve"> them of the right to</w:t>
      </w:r>
      <w:r w:rsidRPr="00EE6B95">
        <w:rPr>
          <w:rStyle w:val="StyleUnderline"/>
          <w:rFonts w:asciiTheme="minorHAnsi" w:hAnsiTheme="minorHAnsi" w:cstheme="minorHAnsi"/>
        </w:rPr>
        <w:t xml:space="preserve"> transport </w:t>
      </w:r>
      <w:r w:rsidRPr="00EE6B95">
        <w:rPr>
          <w:rStyle w:val="StyleUnderline"/>
          <w:rFonts w:asciiTheme="minorHAnsi" w:hAnsiTheme="minorHAnsi" w:cstheme="minorHAnsi"/>
          <w:highlight w:val="green"/>
        </w:rPr>
        <w:t>their mined resources</w:t>
      </w:r>
      <w:r w:rsidRPr="00EE6B95">
        <w:rPr>
          <w:rStyle w:val="StyleUnderline"/>
          <w:rFonts w:asciiTheme="minorHAnsi" w:hAnsiTheme="minorHAnsi" w:cstheme="minorHAnsi"/>
        </w:rPr>
        <w:t xml:space="preserve"> back to Earth</w:t>
      </w:r>
      <w:r w:rsidRPr="00EE6B95">
        <w:rPr>
          <w:rFonts w:asciiTheme="minorHAnsi" w:hAnsiTheme="minorHAnsi" w:cstheme="min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EE6B95">
        <w:rPr>
          <w:rStyle w:val="StyleUnderline"/>
          <w:rFonts w:asciiTheme="minorHAnsi" w:hAnsiTheme="minorHAnsi" w:cstheme="minorHAnsi"/>
        </w:rPr>
        <w:t>Space law is once again relevant due to its inadequacies in protecting the property rights of said entities in space</w:t>
      </w:r>
      <w:r w:rsidRPr="00EE6B95">
        <w:rPr>
          <w:rFonts w:asciiTheme="minorHAnsi" w:hAnsiTheme="minorHAnsi" w:cstheme="min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6D89F780"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It’s </w:t>
      </w:r>
      <w:r w:rsidRPr="00EE6B95">
        <w:rPr>
          <w:rFonts w:asciiTheme="minorHAnsi" w:hAnsiTheme="minorHAnsi" w:cstheme="minorHAnsi"/>
          <w:u w:val="single"/>
        </w:rPr>
        <w:t>exponential</w:t>
      </w:r>
      <w:r w:rsidRPr="00EE6B95">
        <w:rPr>
          <w:rFonts w:asciiTheme="minorHAnsi" w:hAnsiTheme="minorHAnsi" w:cstheme="minorHAnsi"/>
        </w:rPr>
        <w:t xml:space="preserve"> – more and more companies will </w:t>
      </w:r>
      <w:r w:rsidRPr="00EE6B95">
        <w:rPr>
          <w:rFonts w:asciiTheme="minorHAnsi" w:hAnsiTheme="minorHAnsi" w:cstheme="minorHAnsi"/>
          <w:u w:val="single"/>
        </w:rPr>
        <w:t>follow</w:t>
      </w:r>
      <w:r w:rsidRPr="00EE6B95">
        <w:rPr>
          <w:rFonts w:asciiTheme="minorHAnsi" w:hAnsiTheme="minorHAnsi" w:cstheme="minorHAnsi"/>
        </w:rPr>
        <w:t xml:space="preserve"> </w:t>
      </w:r>
    </w:p>
    <w:p w14:paraId="60E8E9C7" w14:textId="77777777" w:rsidR="00AB3810" w:rsidRPr="00EE6B95" w:rsidRDefault="00AB3810" w:rsidP="00AB3810">
      <w:pPr>
        <w:rPr>
          <w:rFonts w:asciiTheme="minorHAnsi" w:hAnsiTheme="minorHAnsi" w:cstheme="minorHAnsi"/>
          <w:sz w:val="18"/>
          <w:szCs w:val="18"/>
        </w:rPr>
      </w:pPr>
      <w:r w:rsidRPr="00EE6B95">
        <w:rPr>
          <w:rFonts w:asciiTheme="minorHAnsi" w:eastAsiaTheme="majorEastAsia" w:hAnsiTheme="minorHAnsi" w:cstheme="minorHAnsi"/>
          <w:b/>
          <w:iCs/>
          <w:sz w:val="26"/>
        </w:rPr>
        <w:t>Jiang Zhao 18</w:t>
      </w:r>
      <w:r w:rsidRPr="00EE6B95">
        <w:rPr>
          <w:rFonts w:asciiTheme="minorHAnsi" w:hAnsiTheme="minorHAnsi" w:cstheme="minorHAnsi"/>
        </w:rPr>
        <w:t xml:space="preserve"> </w:t>
      </w:r>
      <w:r w:rsidRPr="00EE6B95">
        <w:rPr>
          <w:rFonts w:asciiTheme="minorHAnsi" w:hAnsiTheme="minorHAnsi" w:cstheme="minorHAnsi"/>
          <w:sz w:val="18"/>
          <w:szCs w:val="18"/>
        </w:rPr>
        <w:t xml:space="preserve">[Shengli Jiang &amp; Yun Zhao (2018) “The Aftermath of the US Space Resource Exploration and Utilization Act: What’s Left for China?” </w:t>
      </w:r>
      <w:hyperlink r:id="rId27" w:history="1">
        <w:r w:rsidRPr="00EE6B95">
          <w:rPr>
            <w:rStyle w:val="Hyperlink"/>
            <w:rFonts w:asciiTheme="minorHAnsi" w:hAnsiTheme="minorHAnsi" w:cstheme="minorHAnsi"/>
            <w:sz w:val="18"/>
            <w:szCs w:val="18"/>
          </w:rPr>
          <w:t>https://pdfs.semanticscholar.org/c3a4/fb6e0f91f4d8a13ddac4b0f949f6c3afa5c0.pdf //</w:t>
        </w:r>
      </w:hyperlink>
      <w:r w:rsidRPr="00EE6B95">
        <w:rPr>
          <w:rFonts w:asciiTheme="minorHAnsi" w:hAnsiTheme="minorHAnsi" w:cstheme="minorHAnsi"/>
          <w:sz w:val="18"/>
          <w:szCs w:val="18"/>
        </w:rPr>
        <w:t xml:space="preserve"> JB]</w:t>
      </w:r>
    </w:p>
    <w:p w14:paraId="625D4FEE" w14:textId="77777777" w:rsidR="00AB3810" w:rsidRPr="00EE6B95" w:rsidRDefault="00AB3810" w:rsidP="00AB3810">
      <w:pPr>
        <w:rPr>
          <w:rFonts w:asciiTheme="minorHAnsi" w:hAnsiTheme="minorHAnsi" w:cstheme="minorHAnsi"/>
          <w:sz w:val="16"/>
        </w:rPr>
      </w:pPr>
      <w:r w:rsidRPr="00EE6B95">
        <w:rPr>
          <w:rFonts w:asciiTheme="minorHAnsi" w:hAnsiTheme="minorHAnsi" w:cstheme="minorHAnsi"/>
          <w:sz w:val="16"/>
        </w:rPr>
        <w:t xml:space="preserve">Olinga argued that the </w:t>
      </w:r>
      <w:r w:rsidRPr="00EE6B95">
        <w:rPr>
          <w:rFonts w:asciiTheme="minorHAnsi" w:hAnsiTheme="minorHAnsi" w:cstheme="minorHAnsi"/>
          <w:highlight w:val="green"/>
          <w:u w:val="single"/>
        </w:rPr>
        <w:t>legal regime prohibiting</w:t>
      </w:r>
      <w:r w:rsidRPr="00EE6B95">
        <w:rPr>
          <w:rFonts w:asciiTheme="minorHAnsi" w:hAnsiTheme="minorHAnsi" w:cstheme="minorHAnsi"/>
          <w:u w:val="single"/>
        </w:rPr>
        <w:t xml:space="preserve"> the </w:t>
      </w:r>
      <w:r w:rsidRPr="00EE6B95">
        <w:rPr>
          <w:rFonts w:asciiTheme="minorHAnsi" w:hAnsiTheme="minorHAnsi" w:cstheme="minorHAnsi"/>
          <w:b/>
          <w:bCs/>
          <w:highlight w:val="green"/>
          <w:u w:val="single"/>
        </w:rPr>
        <w:t>appropriation</w:t>
      </w:r>
      <w:r w:rsidRPr="00EE6B95">
        <w:rPr>
          <w:rFonts w:asciiTheme="minorHAnsi" w:hAnsiTheme="minorHAnsi" w:cstheme="minorHAnsi"/>
          <w:highlight w:val="green"/>
          <w:u w:val="single"/>
        </w:rPr>
        <w:t xml:space="preserve"> of space resources deprives </w:t>
      </w:r>
      <w:r w:rsidRPr="00EE6B95">
        <w:rPr>
          <w:rFonts w:asciiTheme="minorHAnsi" w:hAnsiTheme="minorHAnsi" w:cstheme="minorHAnsi"/>
          <w:b/>
          <w:bCs/>
          <w:highlight w:val="green"/>
          <w:u w:val="single"/>
        </w:rPr>
        <w:t>private entities</w:t>
      </w:r>
      <w:r w:rsidRPr="00EE6B95">
        <w:rPr>
          <w:rFonts w:asciiTheme="minorHAnsi" w:hAnsiTheme="minorHAnsi" w:cstheme="minorHAnsi"/>
          <w:highlight w:val="green"/>
          <w:u w:val="single"/>
        </w:rPr>
        <w:t xml:space="preserve"> of</w:t>
      </w:r>
      <w:r w:rsidRPr="00EE6B95">
        <w:rPr>
          <w:rFonts w:asciiTheme="minorHAnsi" w:hAnsiTheme="minorHAnsi" w:cstheme="minorHAnsi"/>
          <w:sz w:val="16"/>
        </w:rPr>
        <w:t xml:space="preserve"> the guarantee for payback of </w:t>
      </w:r>
      <w:r w:rsidRPr="00EE6B95">
        <w:rPr>
          <w:rFonts w:asciiTheme="minorHAnsi" w:hAnsiTheme="minorHAnsi" w:cstheme="minorHAnsi"/>
          <w:u w:val="single"/>
        </w:rPr>
        <w:t>costs invested in</w:t>
      </w:r>
      <w:r w:rsidRPr="00EE6B95">
        <w:rPr>
          <w:rFonts w:asciiTheme="minorHAnsi" w:hAnsiTheme="minorHAnsi" w:cstheme="minorHAnsi"/>
          <w:sz w:val="16"/>
        </w:rPr>
        <w:t xml:space="preserve"> the exploration and </w:t>
      </w:r>
      <w:r w:rsidRPr="00EE6B95">
        <w:rPr>
          <w:rFonts w:asciiTheme="minorHAnsi" w:hAnsiTheme="minorHAnsi" w:cstheme="minorHAnsi"/>
          <w:highlight w:val="green"/>
          <w:u w:val="single"/>
        </w:rPr>
        <w:t>utilization of space resources</w:t>
      </w:r>
      <w:r w:rsidRPr="00EE6B95">
        <w:rPr>
          <w:rFonts w:asciiTheme="minorHAnsi" w:hAnsiTheme="minorHAnsi" w:cstheme="minorHAnsi"/>
          <w:sz w:val="16"/>
        </w:rPr>
        <w:t xml:space="preserve">, and </w:t>
      </w:r>
      <w:r w:rsidRPr="00EE6B95">
        <w:rPr>
          <w:rFonts w:asciiTheme="minorHAnsi" w:hAnsiTheme="minorHAnsi" w:cstheme="minorHAnsi"/>
          <w:b/>
          <w:bCs/>
          <w:highlight w:val="green"/>
          <w:u w:val="single"/>
        </w:rPr>
        <w:t>makes them lose</w:t>
      </w:r>
      <w:r w:rsidRPr="00EE6B95">
        <w:rPr>
          <w:rFonts w:asciiTheme="minorHAnsi" w:hAnsiTheme="minorHAnsi" w:cstheme="minorHAnsi"/>
          <w:u w:val="single"/>
        </w:rPr>
        <w:t xml:space="preserve"> the driving force of further conducting the </w:t>
      </w:r>
      <w:r w:rsidRPr="00EE6B95">
        <w:rPr>
          <w:rFonts w:asciiTheme="minorHAnsi" w:hAnsiTheme="minorHAnsi" w:cstheme="minorHAnsi"/>
          <w:b/>
          <w:bCs/>
          <w:highlight w:val="green"/>
          <w:u w:val="single"/>
        </w:rPr>
        <w:t>exploration</w:t>
      </w:r>
      <w:r w:rsidRPr="00EE6B95">
        <w:rPr>
          <w:rFonts w:asciiTheme="minorHAnsi" w:hAnsiTheme="minorHAnsi" w:cstheme="minorHAnsi"/>
          <w:u w:val="single"/>
        </w:rPr>
        <w:t xml:space="preserve"> and utilization</w:t>
      </w:r>
      <w:r w:rsidRPr="00EE6B95">
        <w:rPr>
          <w:rFonts w:asciiTheme="minorHAnsi" w:hAnsiTheme="minorHAnsi" w:cstheme="minorHAnsi"/>
          <w:sz w:val="16"/>
        </w:rPr>
        <w:t xml:space="preserve">.81 As a consequence, whole </w:t>
      </w:r>
      <w:r w:rsidRPr="00EE6B95">
        <w:rPr>
          <w:rFonts w:asciiTheme="minorHAnsi" w:hAnsiTheme="minorHAnsi" w:cstheme="minorHAnsi"/>
          <w:u w:val="single"/>
        </w:rPr>
        <w:t xml:space="preserve">activities of </w:t>
      </w:r>
      <w:r w:rsidRPr="00EE6B95">
        <w:rPr>
          <w:rFonts w:asciiTheme="minorHAnsi" w:hAnsiTheme="minorHAnsi" w:cstheme="minorHAnsi"/>
          <w:b/>
          <w:bCs/>
          <w:highlight w:val="green"/>
          <w:u w:val="single"/>
        </w:rPr>
        <w:t>exploring</w:t>
      </w:r>
      <w:r w:rsidRPr="00EE6B95">
        <w:rPr>
          <w:rFonts w:asciiTheme="minorHAnsi" w:hAnsiTheme="minorHAnsi" w:cstheme="minorHAnsi"/>
          <w:u w:val="single"/>
        </w:rPr>
        <w:t xml:space="preserve"> and utilizing </w:t>
      </w:r>
      <w:r w:rsidRPr="00EE6B95">
        <w:rPr>
          <w:rFonts w:asciiTheme="minorHAnsi" w:hAnsiTheme="minorHAnsi" w:cstheme="minorHAnsi"/>
          <w:highlight w:val="green"/>
          <w:u w:val="single"/>
        </w:rPr>
        <w:t xml:space="preserve">space resources could </w:t>
      </w:r>
      <w:r w:rsidRPr="00EE6B95">
        <w:rPr>
          <w:rFonts w:asciiTheme="minorHAnsi" w:hAnsiTheme="minorHAnsi" w:cstheme="minorHAnsi"/>
          <w:b/>
          <w:bCs/>
          <w:highlight w:val="green"/>
          <w:u w:val="single"/>
        </w:rPr>
        <w:t>get into</w:t>
      </w:r>
      <w:r w:rsidRPr="00EE6B95">
        <w:rPr>
          <w:rFonts w:asciiTheme="minorHAnsi" w:hAnsiTheme="minorHAnsi" w:cstheme="minorHAnsi"/>
          <w:u w:val="single"/>
        </w:rPr>
        <w:t xml:space="preserve"> the trouble of </w:t>
      </w:r>
      <w:r w:rsidRPr="00EE6B95">
        <w:rPr>
          <w:rFonts w:asciiTheme="minorHAnsi" w:hAnsiTheme="minorHAnsi" w:cstheme="minorHAnsi"/>
          <w:b/>
          <w:bCs/>
          <w:u w:val="single"/>
        </w:rPr>
        <w:t>slow development</w:t>
      </w:r>
      <w:r w:rsidRPr="00EE6B95">
        <w:rPr>
          <w:rFonts w:asciiTheme="minorHAnsi" w:hAnsiTheme="minorHAnsi" w:cstheme="minorHAnsi"/>
          <w:u w:val="single"/>
        </w:rPr>
        <w:t xml:space="preserve"> or even </w:t>
      </w:r>
      <w:r w:rsidRPr="00EE6B95">
        <w:rPr>
          <w:rFonts w:asciiTheme="minorHAnsi" w:hAnsiTheme="minorHAnsi" w:cstheme="minorHAnsi"/>
          <w:b/>
          <w:bCs/>
          <w:highlight w:val="green"/>
          <w:u w:val="single"/>
        </w:rPr>
        <w:t>stagnation</w:t>
      </w:r>
      <w:r w:rsidRPr="00EE6B95">
        <w:rPr>
          <w:rFonts w:asciiTheme="minorHAnsi" w:hAnsiTheme="minorHAnsi" w:cstheme="minorHAnsi"/>
          <w:sz w:val="16"/>
        </w:rPr>
        <w:t xml:space="preserve">. Therefore, it is strongly argued that </w:t>
      </w:r>
      <w:r w:rsidRPr="00EE6B95">
        <w:rPr>
          <w:rFonts w:asciiTheme="minorHAnsi" w:hAnsiTheme="minorHAnsi" w:cstheme="minorHAnsi"/>
          <w:b/>
          <w:bCs/>
          <w:highlight w:val="green"/>
          <w:u w:val="single"/>
        </w:rPr>
        <w:t>private entities should be granted</w:t>
      </w:r>
      <w:r w:rsidRPr="00EE6B95">
        <w:rPr>
          <w:rFonts w:asciiTheme="minorHAnsi" w:hAnsiTheme="minorHAnsi" w:cstheme="minorHAnsi"/>
          <w:u w:val="single"/>
        </w:rPr>
        <w:t xml:space="preserve"> the </w:t>
      </w:r>
      <w:r w:rsidRPr="00EE6B95">
        <w:rPr>
          <w:rFonts w:asciiTheme="minorHAnsi" w:hAnsiTheme="minorHAnsi" w:cstheme="minorHAnsi"/>
          <w:highlight w:val="green"/>
          <w:u w:val="single"/>
        </w:rPr>
        <w:t xml:space="preserve">right of </w:t>
      </w:r>
      <w:r w:rsidRPr="00EE6B95">
        <w:rPr>
          <w:rFonts w:asciiTheme="minorHAnsi" w:hAnsiTheme="minorHAnsi" w:cstheme="minorHAnsi"/>
          <w:b/>
          <w:bCs/>
          <w:highlight w:val="green"/>
          <w:u w:val="single"/>
        </w:rPr>
        <w:t>appropriation over space resources</w:t>
      </w:r>
      <w:r w:rsidRPr="00EE6B95">
        <w:rPr>
          <w:rFonts w:asciiTheme="minorHAnsi" w:hAnsiTheme="minorHAnsi" w:cstheme="minorHAnsi"/>
          <w:highlight w:val="green"/>
          <w:u w:val="single"/>
        </w:rPr>
        <w:t>, so</w:t>
      </w:r>
      <w:r w:rsidRPr="00EE6B95">
        <w:rPr>
          <w:rFonts w:asciiTheme="minorHAnsi" w:hAnsiTheme="minorHAnsi" w:cstheme="minorHAnsi"/>
          <w:u w:val="single"/>
        </w:rPr>
        <w:t xml:space="preserve"> that </w:t>
      </w:r>
      <w:r w:rsidRPr="00EE6B95">
        <w:rPr>
          <w:rFonts w:asciiTheme="minorHAnsi" w:hAnsiTheme="minorHAnsi" w:cstheme="minorHAnsi"/>
          <w:b/>
          <w:bCs/>
          <w:highlight w:val="green"/>
          <w:u w:val="single"/>
        </w:rPr>
        <w:t>they may engage in</w:t>
      </w:r>
      <w:r w:rsidRPr="00EE6B95">
        <w:rPr>
          <w:rFonts w:asciiTheme="minorHAnsi" w:hAnsiTheme="minorHAnsi" w:cstheme="minorHAnsi"/>
          <w:u w:val="single"/>
        </w:rPr>
        <w:t xml:space="preserve"> the </w:t>
      </w:r>
      <w:r w:rsidRPr="00EE6B95">
        <w:rPr>
          <w:rFonts w:asciiTheme="minorHAnsi" w:hAnsiTheme="minorHAnsi" w:cstheme="minorHAnsi"/>
          <w:b/>
          <w:bCs/>
          <w:u w:val="single"/>
        </w:rPr>
        <w:t>exploration</w:t>
      </w:r>
      <w:r w:rsidRPr="00EE6B95">
        <w:rPr>
          <w:rFonts w:asciiTheme="minorHAnsi" w:hAnsiTheme="minorHAnsi" w:cstheme="minorHAnsi"/>
          <w:sz w:val="16"/>
        </w:rPr>
        <w:t xml:space="preserve"> and utilization </w:t>
      </w:r>
      <w:r w:rsidRPr="00EE6B95">
        <w:rPr>
          <w:rFonts w:asciiTheme="minorHAnsi" w:hAnsiTheme="minorHAnsi" w:cstheme="minorHAnsi"/>
          <w:u w:val="single"/>
        </w:rPr>
        <w:t xml:space="preserve">of </w:t>
      </w:r>
      <w:r w:rsidRPr="00EE6B95">
        <w:rPr>
          <w:rFonts w:asciiTheme="minorHAnsi" w:hAnsiTheme="minorHAnsi" w:cstheme="minorHAnsi"/>
          <w:b/>
          <w:bCs/>
          <w:u w:val="single"/>
        </w:rPr>
        <w:t xml:space="preserve">space </w:t>
      </w:r>
      <w:r w:rsidRPr="00EE6B95">
        <w:rPr>
          <w:rFonts w:asciiTheme="minorHAnsi" w:hAnsiTheme="minorHAnsi" w:cstheme="minorHAnsi"/>
          <w:b/>
          <w:bCs/>
          <w:highlight w:val="green"/>
          <w:u w:val="single"/>
        </w:rPr>
        <w:t>resources more positively</w:t>
      </w:r>
      <w:r w:rsidRPr="00EE6B95">
        <w:rPr>
          <w:rFonts w:asciiTheme="minorHAnsi" w:hAnsiTheme="minorHAnsi" w:cstheme="minorHAnsi"/>
          <w:sz w:val="16"/>
        </w:rPr>
        <w:t xml:space="preserve">, under the attraction of expected </w:t>
      </w:r>
      <w:r w:rsidRPr="00EE6B95">
        <w:rPr>
          <w:rFonts w:asciiTheme="minorHAnsi" w:hAnsiTheme="minorHAnsi" w:cstheme="minorHAnsi"/>
          <w:u w:val="single"/>
        </w:rPr>
        <w:t>profits to be derived from the exploration and utilization</w:t>
      </w:r>
      <w:r w:rsidRPr="00EE6B95">
        <w:rPr>
          <w:rFonts w:asciiTheme="minorHAnsi" w:hAnsiTheme="minorHAnsi" w:cstheme="minorHAnsi"/>
          <w:sz w:val="16"/>
        </w:rPr>
        <w:t xml:space="preserve">.82 It is </w:t>
      </w:r>
      <w:r w:rsidRPr="00EE6B95">
        <w:rPr>
          <w:rFonts w:asciiTheme="minorHAnsi" w:hAnsiTheme="minorHAnsi" w:cstheme="minorHAnsi"/>
          <w:u w:val="single"/>
        </w:rPr>
        <w:t xml:space="preserve">necessary </w:t>
      </w:r>
      <w:r w:rsidRPr="00EE6B95">
        <w:rPr>
          <w:rFonts w:asciiTheme="minorHAnsi" w:hAnsiTheme="minorHAnsi" w:cstheme="minorHAnsi"/>
          <w:b/>
          <w:bCs/>
          <w:u w:val="single"/>
        </w:rPr>
        <w:t xml:space="preserve">to </w:t>
      </w:r>
      <w:r w:rsidRPr="00EE6B95">
        <w:rPr>
          <w:rFonts w:asciiTheme="minorHAnsi" w:hAnsiTheme="minorHAnsi" w:cstheme="minorHAnsi"/>
          <w:b/>
          <w:bCs/>
          <w:highlight w:val="green"/>
          <w:u w:val="single"/>
        </w:rPr>
        <w:t>attract private entities</w:t>
      </w:r>
      <w:r w:rsidRPr="00EE6B95">
        <w:rPr>
          <w:rFonts w:asciiTheme="minorHAnsi" w:hAnsiTheme="minorHAnsi" w:cstheme="minorHAnsi"/>
          <w:sz w:val="16"/>
        </w:rPr>
        <w:t xml:space="preserve"> to engage in the exploration and utilization of space resources, so as </w:t>
      </w:r>
      <w:r w:rsidRPr="00EE6B95">
        <w:rPr>
          <w:rFonts w:asciiTheme="minorHAnsi" w:hAnsiTheme="minorHAnsi" w:cstheme="minorHAnsi"/>
          <w:b/>
          <w:bCs/>
          <w:highlight w:val="green"/>
          <w:u w:val="single"/>
        </w:rPr>
        <w:t>to conform</w:t>
      </w:r>
      <w:r w:rsidRPr="00EE6B95">
        <w:rPr>
          <w:rFonts w:asciiTheme="minorHAnsi" w:hAnsiTheme="minorHAnsi" w:cstheme="minorHAnsi"/>
          <w:highlight w:val="green"/>
          <w:u w:val="single"/>
        </w:rPr>
        <w:t xml:space="preserve"> </w:t>
      </w:r>
      <w:r w:rsidRPr="00EE6B95">
        <w:rPr>
          <w:rFonts w:asciiTheme="minorHAnsi" w:hAnsiTheme="minorHAnsi" w:cstheme="minorHAnsi"/>
          <w:b/>
          <w:bCs/>
          <w:highlight w:val="green"/>
          <w:u w:val="single"/>
        </w:rPr>
        <w:t xml:space="preserve">to </w:t>
      </w:r>
      <w:r w:rsidRPr="00EE6B95">
        <w:rPr>
          <w:rFonts w:asciiTheme="minorHAnsi" w:hAnsiTheme="minorHAnsi" w:cstheme="minorHAnsi"/>
          <w:highlight w:val="green"/>
          <w:u w:val="single"/>
        </w:rPr>
        <w:t>the</w:t>
      </w:r>
      <w:r w:rsidRPr="00EE6B95">
        <w:rPr>
          <w:rFonts w:asciiTheme="minorHAnsi" w:hAnsiTheme="minorHAnsi" w:cstheme="minorHAnsi"/>
          <w:u w:val="single"/>
        </w:rPr>
        <w:t xml:space="preserve"> current </w:t>
      </w:r>
      <w:r w:rsidRPr="00EE6B95">
        <w:rPr>
          <w:rFonts w:asciiTheme="minorHAnsi" w:hAnsiTheme="minorHAnsi" w:cstheme="minorHAnsi"/>
          <w:highlight w:val="green"/>
          <w:u w:val="single"/>
        </w:rPr>
        <w:t xml:space="preserve">trend of the </w:t>
      </w:r>
      <w:r w:rsidRPr="00EE6B95">
        <w:rPr>
          <w:rFonts w:asciiTheme="minorHAnsi" w:hAnsiTheme="minorHAnsi" w:cstheme="minorHAnsi"/>
          <w:b/>
          <w:bCs/>
          <w:highlight w:val="green"/>
          <w:u w:val="single"/>
        </w:rPr>
        <w:t>booming</w:t>
      </w:r>
      <w:r w:rsidRPr="00EE6B95">
        <w:rPr>
          <w:rFonts w:asciiTheme="minorHAnsi" w:hAnsiTheme="minorHAnsi" w:cstheme="minorHAnsi"/>
          <w:highlight w:val="green"/>
          <w:u w:val="single"/>
        </w:rPr>
        <w:t xml:space="preserve"> development of</w:t>
      </w:r>
      <w:r w:rsidRPr="00EE6B95">
        <w:rPr>
          <w:rFonts w:asciiTheme="minorHAnsi" w:hAnsiTheme="minorHAnsi" w:cstheme="minorHAnsi"/>
          <w:u w:val="single"/>
        </w:rPr>
        <w:t xml:space="preserve"> the commercial </w:t>
      </w:r>
      <w:r w:rsidRPr="00EE6B95">
        <w:rPr>
          <w:rFonts w:asciiTheme="minorHAnsi" w:hAnsiTheme="minorHAnsi" w:cstheme="minorHAnsi"/>
          <w:b/>
          <w:bCs/>
          <w:highlight w:val="green"/>
          <w:u w:val="single"/>
        </w:rPr>
        <w:t>space industry</w:t>
      </w:r>
      <w:r w:rsidRPr="00EE6B95">
        <w:rPr>
          <w:rFonts w:asciiTheme="minorHAnsi" w:hAnsiTheme="minorHAnsi" w:cstheme="minorHAnsi"/>
          <w:highlight w:val="green"/>
          <w:u w:val="single"/>
        </w:rPr>
        <w:t xml:space="preserve">; maximize the </w:t>
      </w:r>
      <w:r w:rsidRPr="00EE6B95">
        <w:rPr>
          <w:rFonts w:asciiTheme="minorHAnsi" w:hAnsiTheme="minorHAnsi" w:cstheme="minorHAnsi"/>
          <w:b/>
          <w:bCs/>
          <w:highlight w:val="green"/>
          <w:u w:val="single"/>
        </w:rPr>
        <w:t>economic value</w:t>
      </w:r>
      <w:r w:rsidRPr="00EE6B95">
        <w:rPr>
          <w:rFonts w:asciiTheme="minorHAnsi" w:hAnsiTheme="minorHAnsi" w:cstheme="minorHAnsi"/>
          <w:u w:val="single"/>
        </w:rPr>
        <w:t xml:space="preserve"> of space resources; and stimulate the development of space science and technology in return</w:t>
      </w:r>
      <w:r w:rsidRPr="00EE6B95">
        <w:rPr>
          <w:rFonts w:asciiTheme="minorHAnsi" w:hAnsiTheme="minorHAnsi" w:cstheme="minorHAnsi"/>
          <w:sz w:val="16"/>
        </w:rPr>
        <w:t>.83 The negative results from the appropriation of space resources will be far beyond the benefits to be brought thereby. That is, the international rule of law, the peace, and security of outer space should take the priority to the interests from the exploration and utilization of space resources.</w:t>
      </w:r>
    </w:p>
    <w:p w14:paraId="30D05918"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Space becomes a </w:t>
      </w:r>
      <w:r w:rsidRPr="00EE6B95">
        <w:rPr>
          <w:rFonts w:asciiTheme="minorHAnsi" w:hAnsiTheme="minorHAnsi" w:cstheme="minorHAnsi"/>
          <w:u w:val="single"/>
        </w:rPr>
        <w:t>new domain</w:t>
      </w:r>
      <w:r w:rsidRPr="00EE6B95">
        <w:rPr>
          <w:rFonts w:asciiTheme="minorHAnsi" w:hAnsiTheme="minorHAnsi" w:cstheme="minorHAnsi"/>
        </w:rPr>
        <w:t xml:space="preserve"> where China establishes </w:t>
      </w:r>
      <w:r w:rsidRPr="00EE6B95">
        <w:rPr>
          <w:rFonts w:asciiTheme="minorHAnsi" w:hAnsiTheme="minorHAnsi" w:cstheme="minorHAnsi"/>
          <w:u w:val="single"/>
        </w:rPr>
        <w:t>primacy</w:t>
      </w:r>
      <w:r w:rsidRPr="00EE6B95">
        <w:rPr>
          <w:rFonts w:asciiTheme="minorHAnsi" w:hAnsiTheme="minorHAnsi" w:cstheme="minorHAnsi"/>
        </w:rPr>
        <w:t xml:space="preserve"> and appropriation is their </w:t>
      </w:r>
      <w:r w:rsidRPr="00EE6B95">
        <w:rPr>
          <w:rFonts w:asciiTheme="minorHAnsi" w:hAnsiTheme="minorHAnsi" w:cstheme="minorHAnsi"/>
          <w:u w:val="single"/>
        </w:rPr>
        <w:t>golden ticket</w:t>
      </w:r>
      <w:r w:rsidRPr="00EE6B95">
        <w:rPr>
          <w:rFonts w:asciiTheme="minorHAnsi" w:hAnsiTheme="minorHAnsi" w:cstheme="minorHAnsi"/>
        </w:rPr>
        <w:t xml:space="preserve"> </w:t>
      </w:r>
    </w:p>
    <w:p w14:paraId="43F6BC52" w14:textId="77777777" w:rsidR="00AB3810" w:rsidRPr="00EE6B95" w:rsidRDefault="00AB3810" w:rsidP="00AB3810">
      <w:pPr>
        <w:rPr>
          <w:rFonts w:asciiTheme="minorHAnsi" w:hAnsiTheme="minorHAnsi" w:cstheme="minorHAnsi"/>
          <w:sz w:val="18"/>
          <w:szCs w:val="18"/>
        </w:rPr>
      </w:pPr>
      <w:r w:rsidRPr="00EE6B95">
        <w:rPr>
          <w:rFonts w:asciiTheme="minorHAnsi" w:eastAsiaTheme="majorEastAsia" w:hAnsiTheme="minorHAnsi" w:cstheme="minorHAnsi"/>
          <w:b/>
          <w:iCs/>
          <w:sz w:val="26"/>
        </w:rPr>
        <w:t>Jiang Zhao 18</w:t>
      </w:r>
      <w:r w:rsidRPr="00EE6B95">
        <w:rPr>
          <w:rFonts w:asciiTheme="minorHAnsi" w:hAnsiTheme="minorHAnsi" w:cstheme="minorHAnsi"/>
        </w:rPr>
        <w:t xml:space="preserve"> </w:t>
      </w:r>
      <w:r w:rsidRPr="00EE6B95">
        <w:rPr>
          <w:rFonts w:asciiTheme="minorHAnsi" w:hAnsiTheme="minorHAnsi" w:cstheme="minorHAnsi"/>
          <w:sz w:val="18"/>
          <w:szCs w:val="18"/>
        </w:rPr>
        <w:t xml:space="preserve">[Shengli Jiang &amp; Yun Zhao (2018) “The Aftermath of the US Space Resource Exploration and Utilization Act: What’s Left for China?” </w:t>
      </w:r>
      <w:hyperlink r:id="rId28" w:history="1">
        <w:r w:rsidRPr="00EE6B95">
          <w:rPr>
            <w:rStyle w:val="Hyperlink"/>
            <w:rFonts w:asciiTheme="minorHAnsi" w:hAnsiTheme="minorHAnsi" w:cstheme="minorHAnsi"/>
            <w:sz w:val="18"/>
            <w:szCs w:val="18"/>
          </w:rPr>
          <w:t>https://pdfs.semanticscholar.org/c3a4/fb6e0f91f4d8a13ddac4b0f949f6c3afa5c0.pdf //</w:t>
        </w:r>
      </w:hyperlink>
      <w:r w:rsidRPr="00EE6B95">
        <w:rPr>
          <w:rFonts w:asciiTheme="minorHAnsi" w:hAnsiTheme="minorHAnsi" w:cstheme="minorHAnsi"/>
          <w:sz w:val="18"/>
          <w:szCs w:val="18"/>
        </w:rPr>
        <w:t xml:space="preserve"> JB]</w:t>
      </w:r>
    </w:p>
    <w:p w14:paraId="6BA35E05" w14:textId="77777777" w:rsidR="00AB3810" w:rsidRPr="00EE6B95" w:rsidRDefault="00AB3810" w:rsidP="00AB3810">
      <w:pPr>
        <w:rPr>
          <w:rFonts w:asciiTheme="minorHAnsi" w:hAnsiTheme="minorHAnsi" w:cstheme="minorHAnsi"/>
          <w:sz w:val="16"/>
        </w:rPr>
      </w:pPr>
      <w:r w:rsidRPr="00EE6B95">
        <w:rPr>
          <w:rFonts w:asciiTheme="minorHAnsi" w:hAnsiTheme="minorHAnsi" w:cstheme="minorHAnsi"/>
          <w:u w:val="single"/>
        </w:rPr>
        <w:lastRenderedPageBreak/>
        <w:t>China</w:t>
      </w:r>
      <w:r w:rsidRPr="00EE6B95">
        <w:rPr>
          <w:rFonts w:asciiTheme="minorHAnsi" w:hAnsiTheme="minorHAnsi" w:cstheme="minorHAnsi"/>
          <w:sz w:val="16"/>
        </w:rPr>
        <w:t xml:space="preserve"> is a “responsible major country” of </w:t>
      </w:r>
      <w:r w:rsidRPr="00EE6B95">
        <w:rPr>
          <w:rFonts w:asciiTheme="minorHAnsi" w:hAnsiTheme="minorHAnsi" w:cstheme="minorHAnsi"/>
          <w:b/>
          <w:bCs/>
          <w:u w:val="single"/>
        </w:rPr>
        <w:t>space activities</w:t>
      </w:r>
      <w:r w:rsidRPr="00EE6B95">
        <w:rPr>
          <w:rFonts w:asciiTheme="minorHAnsi" w:hAnsiTheme="minorHAnsi" w:cstheme="minorHAnsi"/>
          <w:sz w:val="16"/>
        </w:rPr>
        <w:t xml:space="preserve">.96 It should thus take corresponding positions in response to the adoption of the Act. With rapid development of space science and technology, </w:t>
      </w:r>
      <w:r w:rsidRPr="00EE6B95">
        <w:rPr>
          <w:rFonts w:asciiTheme="minorHAnsi" w:hAnsiTheme="minorHAnsi" w:cstheme="minorHAnsi"/>
          <w:b/>
          <w:bCs/>
          <w:highlight w:val="green"/>
          <w:u w:val="single"/>
        </w:rPr>
        <w:t>China</w:t>
      </w:r>
      <w:r w:rsidRPr="00EE6B95">
        <w:rPr>
          <w:rFonts w:asciiTheme="minorHAnsi" w:hAnsiTheme="minorHAnsi" w:cstheme="minorHAnsi"/>
          <w:u w:val="single"/>
        </w:rPr>
        <w:t xml:space="preserve"> will be ready to </w:t>
      </w:r>
      <w:r w:rsidRPr="00EE6B95">
        <w:rPr>
          <w:rFonts w:asciiTheme="minorHAnsi" w:hAnsiTheme="minorHAnsi" w:cstheme="minorHAnsi"/>
          <w:b/>
          <w:bCs/>
          <w:u w:val="single"/>
        </w:rPr>
        <w:t>engage</w:t>
      </w:r>
      <w:r w:rsidRPr="00EE6B95">
        <w:rPr>
          <w:rFonts w:asciiTheme="minorHAnsi" w:hAnsiTheme="minorHAnsi" w:cstheme="minorHAnsi"/>
          <w:u w:val="single"/>
        </w:rPr>
        <w:t xml:space="preserve"> </w:t>
      </w:r>
      <w:r w:rsidRPr="00EE6B95">
        <w:rPr>
          <w:rFonts w:asciiTheme="minorHAnsi" w:hAnsiTheme="minorHAnsi" w:cstheme="minorHAnsi"/>
          <w:highlight w:val="green"/>
          <w:u w:val="single"/>
        </w:rPr>
        <w:t>in</w:t>
      </w:r>
      <w:r w:rsidRPr="00EE6B95">
        <w:rPr>
          <w:rFonts w:asciiTheme="minorHAnsi" w:hAnsiTheme="minorHAnsi" w:cstheme="minorHAnsi"/>
          <w:u w:val="single"/>
        </w:rPr>
        <w:t xml:space="preserve"> the </w:t>
      </w:r>
      <w:r w:rsidRPr="00EE6B95">
        <w:rPr>
          <w:rFonts w:asciiTheme="minorHAnsi" w:hAnsiTheme="minorHAnsi" w:cstheme="minorHAnsi"/>
          <w:highlight w:val="green"/>
          <w:u w:val="single"/>
        </w:rPr>
        <w:t>exploration</w:t>
      </w:r>
      <w:r w:rsidRPr="00EE6B95">
        <w:rPr>
          <w:rFonts w:asciiTheme="minorHAnsi" w:hAnsiTheme="minorHAnsi" w:cstheme="minorHAnsi"/>
          <w:u w:val="single"/>
        </w:rPr>
        <w:t xml:space="preserve"> and </w:t>
      </w:r>
      <w:r w:rsidRPr="00EE6B95">
        <w:rPr>
          <w:rFonts w:asciiTheme="minorHAnsi" w:hAnsiTheme="minorHAnsi" w:cstheme="minorHAnsi"/>
          <w:b/>
          <w:bCs/>
          <w:u w:val="single"/>
        </w:rPr>
        <w:t>utilization of space resources</w:t>
      </w:r>
      <w:r w:rsidRPr="00EE6B95">
        <w:rPr>
          <w:rFonts w:asciiTheme="minorHAnsi" w:hAnsiTheme="minorHAnsi" w:cstheme="minorHAnsi"/>
          <w:sz w:val="16"/>
        </w:rPr>
        <w:t xml:space="preserve"> in the near future.97 </w:t>
      </w:r>
      <w:r w:rsidRPr="00EE6B95">
        <w:rPr>
          <w:rFonts w:asciiTheme="minorHAnsi" w:hAnsiTheme="minorHAnsi" w:cstheme="minorHAnsi"/>
          <w:u w:val="single"/>
        </w:rPr>
        <w:t>Space resources have high value</w:t>
      </w:r>
      <w:r w:rsidRPr="00EE6B95">
        <w:rPr>
          <w:rFonts w:asciiTheme="minorHAnsi" w:hAnsiTheme="minorHAnsi" w:cstheme="minorHAnsi"/>
          <w:sz w:val="16"/>
        </w:rPr>
        <w:t xml:space="preserve"> but limited quantity. </w:t>
      </w:r>
      <w:r w:rsidRPr="00EE6B95">
        <w:rPr>
          <w:rFonts w:asciiTheme="minorHAnsi" w:hAnsiTheme="minorHAnsi" w:cstheme="minorHAnsi"/>
          <w:highlight w:val="green"/>
          <w:u w:val="single"/>
        </w:rPr>
        <w:t xml:space="preserve">As </w:t>
      </w:r>
      <w:r w:rsidRPr="00EE6B95">
        <w:rPr>
          <w:rFonts w:asciiTheme="minorHAnsi" w:hAnsiTheme="minorHAnsi" w:cstheme="minorHAnsi"/>
          <w:b/>
          <w:bCs/>
          <w:highlight w:val="green"/>
          <w:u w:val="single"/>
        </w:rPr>
        <w:t>space</w:t>
      </w:r>
      <w:r w:rsidRPr="00EE6B95">
        <w:rPr>
          <w:rFonts w:asciiTheme="minorHAnsi" w:hAnsiTheme="minorHAnsi" w:cstheme="minorHAnsi"/>
          <w:b/>
          <w:bCs/>
          <w:u w:val="single"/>
        </w:rPr>
        <w:t xml:space="preserve"> science</w:t>
      </w:r>
      <w:r w:rsidRPr="00EE6B95">
        <w:rPr>
          <w:rFonts w:asciiTheme="minorHAnsi" w:hAnsiTheme="minorHAnsi" w:cstheme="minorHAnsi"/>
          <w:u w:val="single"/>
        </w:rPr>
        <w:t xml:space="preserve"> and </w:t>
      </w:r>
      <w:r w:rsidRPr="00EE6B95">
        <w:rPr>
          <w:rFonts w:asciiTheme="minorHAnsi" w:hAnsiTheme="minorHAnsi" w:cstheme="minorHAnsi"/>
          <w:highlight w:val="green"/>
          <w:u w:val="single"/>
        </w:rPr>
        <w:t xml:space="preserve">technology </w:t>
      </w:r>
      <w:r w:rsidRPr="00EE6B95">
        <w:rPr>
          <w:rFonts w:asciiTheme="minorHAnsi" w:hAnsiTheme="minorHAnsi" w:cstheme="minorHAnsi"/>
          <w:b/>
          <w:bCs/>
          <w:highlight w:val="green"/>
          <w:u w:val="single"/>
        </w:rPr>
        <w:t>for</w:t>
      </w:r>
      <w:r w:rsidRPr="00EE6B95">
        <w:rPr>
          <w:rFonts w:asciiTheme="minorHAnsi" w:hAnsiTheme="minorHAnsi" w:cstheme="minorHAnsi"/>
          <w:highlight w:val="green"/>
          <w:u w:val="single"/>
        </w:rPr>
        <w:t xml:space="preserve"> exploring</w:t>
      </w:r>
      <w:r w:rsidRPr="00EE6B95">
        <w:rPr>
          <w:rFonts w:asciiTheme="minorHAnsi" w:hAnsiTheme="minorHAnsi" w:cstheme="minorHAnsi"/>
          <w:u w:val="single"/>
        </w:rPr>
        <w:t xml:space="preserve"> and </w:t>
      </w:r>
      <w:r w:rsidRPr="00EE6B95">
        <w:rPr>
          <w:rFonts w:asciiTheme="minorHAnsi" w:hAnsiTheme="minorHAnsi" w:cstheme="minorHAnsi"/>
          <w:b/>
          <w:bCs/>
          <w:u w:val="single"/>
        </w:rPr>
        <w:t>utilizing</w:t>
      </w:r>
      <w:r w:rsidRPr="00EE6B95">
        <w:rPr>
          <w:rFonts w:asciiTheme="minorHAnsi" w:hAnsiTheme="minorHAnsi" w:cstheme="minorHAnsi"/>
          <w:u w:val="single"/>
        </w:rPr>
        <w:t xml:space="preserve"> those </w:t>
      </w:r>
      <w:r w:rsidRPr="00EE6B95">
        <w:rPr>
          <w:rFonts w:asciiTheme="minorHAnsi" w:hAnsiTheme="minorHAnsi" w:cstheme="minorHAnsi"/>
          <w:highlight w:val="green"/>
          <w:u w:val="single"/>
        </w:rPr>
        <w:t xml:space="preserve">space </w:t>
      </w:r>
      <w:r w:rsidRPr="00EE6B95">
        <w:rPr>
          <w:rFonts w:asciiTheme="minorHAnsi" w:hAnsiTheme="minorHAnsi" w:cstheme="minorHAnsi"/>
          <w:b/>
          <w:bCs/>
          <w:highlight w:val="green"/>
          <w:u w:val="single"/>
        </w:rPr>
        <w:t>resources</w:t>
      </w:r>
      <w:r w:rsidRPr="00EE6B95">
        <w:rPr>
          <w:rFonts w:asciiTheme="minorHAnsi" w:hAnsiTheme="minorHAnsi" w:cstheme="minorHAnsi"/>
          <w:highlight w:val="green"/>
          <w:u w:val="single"/>
        </w:rPr>
        <w:t xml:space="preserve"> may be used for</w:t>
      </w:r>
      <w:r w:rsidRPr="00EE6B95">
        <w:rPr>
          <w:rFonts w:asciiTheme="minorHAnsi" w:hAnsiTheme="minorHAnsi" w:cstheme="minorHAnsi"/>
          <w:u w:val="single"/>
        </w:rPr>
        <w:t xml:space="preserve"> both </w:t>
      </w:r>
      <w:r w:rsidRPr="00EE6B95">
        <w:rPr>
          <w:rFonts w:asciiTheme="minorHAnsi" w:hAnsiTheme="minorHAnsi" w:cstheme="minorHAnsi"/>
          <w:b/>
          <w:bCs/>
          <w:u w:val="single"/>
        </w:rPr>
        <w:t>civilian</w:t>
      </w:r>
      <w:r w:rsidRPr="00EE6B95">
        <w:rPr>
          <w:rFonts w:asciiTheme="minorHAnsi" w:hAnsiTheme="minorHAnsi" w:cstheme="minorHAnsi"/>
          <w:u w:val="single"/>
        </w:rPr>
        <w:t xml:space="preserve"> and </w:t>
      </w:r>
      <w:r w:rsidRPr="00EE6B95">
        <w:rPr>
          <w:rFonts w:asciiTheme="minorHAnsi" w:hAnsiTheme="minorHAnsi" w:cstheme="minorHAnsi"/>
          <w:b/>
          <w:bCs/>
          <w:highlight w:val="green"/>
          <w:u w:val="single"/>
        </w:rPr>
        <w:t>military purposes</w:t>
      </w:r>
      <w:r w:rsidRPr="00EE6B95">
        <w:rPr>
          <w:rFonts w:asciiTheme="minorHAnsi" w:hAnsiTheme="minorHAnsi" w:cstheme="minorHAnsi"/>
          <w:highlight w:val="green"/>
          <w:u w:val="single"/>
        </w:rPr>
        <w:t>, it is necessary for China to</w:t>
      </w:r>
      <w:r w:rsidRPr="00EE6B95">
        <w:rPr>
          <w:rFonts w:asciiTheme="minorHAnsi" w:hAnsiTheme="minorHAnsi" w:cstheme="minorHAnsi"/>
          <w:u w:val="single"/>
        </w:rPr>
        <w:t xml:space="preserve"> firmly </w:t>
      </w:r>
      <w:r w:rsidRPr="00EE6B95">
        <w:rPr>
          <w:rFonts w:asciiTheme="minorHAnsi" w:hAnsiTheme="minorHAnsi" w:cstheme="minorHAnsi"/>
          <w:b/>
          <w:bCs/>
          <w:highlight w:val="green"/>
          <w:u w:val="single"/>
        </w:rPr>
        <w:t>refute</w:t>
      </w:r>
      <w:r w:rsidRPr="00EE6B95">
        <w:rPr>
          <w:rFonts w:asciiTheme="minorHAnsi" w:hAnsiTheme="minorHAnsi" w:cstheme="minorHAnsi"/>
          <w:highlight w:val="green"/>
          <w:u w:val="single"/>
        </w:rPr>
        <w:t xml:space="preserve"> the </w:t>
      </w:r>
      <w:r w:rsidRPr="00EE6B95">
        <w:rPr>
          <w:rFonts w:asciiTheme="minorHAnsi" w:hAnsiTheme="minorHAnsi" w:cstheme="minorHAnsi"/>
          <w:b/>
          <w:bCs/>
          <w:highlight w:val="green"/>
          <w:u w:val="single"/>
        </w:rPr>
        <w:t>legality of granting private entities</w:t>
      </w:r>
      <w:r w:rsidRPr="00EE6B95">
        <w:rPr>
          <w:rFonts w:asciiTheme="minorHAnsi" w:hAnsiTheme="minorHAnsi" w:cstheme="minorHAnsi"/>
          <w:u w:val="single"/>
        </w:rPr>
        <w:t xml:space="preserve"> the right of </w:t>
      </w:r>
      <w:r w:rsidRPr="00EE6B95">
        <w:rPr>
          <w:rFonts w:asciiTheme="minorHAnsi" w:hAnsiTheme="minorHAnsi" w:cstheme="minorHAnsi"/>
          <w:b/>
          <w:bCs/>
          <w:highlight w:val="green"/>
          <w:u w:val="single"/>
        </w:rPr>
        <w:t>appropriation over space resources</w:t>
      </w:r>
      <w:r w:rsidRPr="00EE6B95">
        <w:rPr>
          <w:rFonts w:asciiTheme="minorHAnsi" w:hAnsiTheme="minorHAnsi" w:cstheme="minorHAnsi"/>
          <w:u w:val="single"/>
        </w:rPr>
        <w:t xml:space="preserve"> for global common interest</w:t>
      </w:r>
      <w:r w:rsidRPr="00EE6B95">
        <w:rPr>
          <w:rFonts w:asciiTheme="minorHAnsi" w:hAnsiTheme="minorHAnsi" w:cstheme="minorHAnsi"/>
          <w:sz w:val="16"/>
        </w:rPr>
        <w:t xml:space="preserve">. In addition, </w:t>
      </w:r>
      <w:r w:rsidRPr="00EE6B95">
        <w:rPr>
          <w:rFonts w:asciiTheme="minorHAnsi" w:hAnsiTheme="minorHAnsi" w:cstheme="minorHAnsi"/>
          <w:u w:val="single"/>
        </w:rPr>
        <w:t xml:space="preserve">China should </w:t>
      </w:r>
      <w:r w:rsidRPr="00EE6B95">
        <w:rPr>
          <w:rFonts w:asciiTheme="minorHAnsi" w:hAnsiTheme="minorHAnsi" w:cstheme="minorHAnsi"/>
          <w:b/>
          <w:bCs/>
          <w:u w:val="single"/>
        </w:rPr>
        <w:t>not</w:t>
      </w:r>
      <w:r w:rsidRPr="00EE6B95">
        <w:rPr>
          <w:rFonts w:asciiTheme="minorHAnsi" w:hAnsiTheme="minorHAnsi" w:cstheme="minorHAnsi"/>
          <w:u w:val="single"/>
        </w:rPr>
        <w:t xml:space="preserve"> follow</w:t>
      </w:r>
      <w:r w:rsidRPr="00EE6B95">
        <w:rPr>
          <w:rFonts w:asciiTheme="minorHAnsi" w:hAnsiTheme="minorHAnsi" w:cstheme="minorHAnsi"/>
          <w:sz w:val="16"/>
        </w:rPr>
        <w:t xml:space="preserve"> the </w:t>
      </w:r>
      <w:r w:rsidRPr="00EE6B95">
        <w:rPr>
          <w:rFonts w:asciiTheme="minorHAnsi" w:hAnsiTheme="minorHAnsi" w:cstheme="minorHAnsi"/>
          <w:b/>
          <w:bCs/>
          <w:u w:val="single"/>
        </w:rPr>
        <w:t>unilateral approach</w:t>
      </w:r>
      <w:r w:rsidRPr="00EE6B95">
        <w:rPr>
          <w:rFonts w:asciiTheme="minorHAnsi" w:hAnsiTheme="minorHAnsi" w:cstheme="minorHAnsi"/>
          <w:u w:val="single"/>
        </w:rPr>
        <w:t xml:space="preserve"> of appropriating space resources</w:t>
      </w:r>
      <w:r w:rsidRPr="00EE6B95">
        <w:rPr>
          <w:rFonts w:asciiTheme="minorHAnsi" w:hAnsiTheme="minorHAnsi" w:cstheme="minorHAnsi"/>
          <w:sz w:val="16"/>
        </w:rPr>
        <w:t xml:space="preserve">. Instead, it should actively </w:t>
      </w:r>
      <w:r w:rsidRPr="00EE6B95">
        <w:rPr>
          <w:rFonts w:asciiTheme="minorHAnsi" w:hAnsiTheme="minorHAnsi" w:cstheme="minorHAnsi"/>
          <w:u w:val="single"/>
        </w:rPr>
        <w:t>promote the improvement of the existing space legal regime</w:t>
      </w:r>
      <w:r w:rsidRPr="00EE6B95">
        <w:rPr>
          <w:rFonts w:asciiTheme="minorHAnsi" w:hAnsiTheme="minorHAnsi" w:cstheme="minorHAnsi"/>
          <w:sz w:val="16"/>
        </w:rPr>
        <w:t xml:space="preserve">, taking the leading role in </w:t>
      </w:r>
      <w:r w:rsidRPr="00EE6B95">
        <w:rPr>
          <w:rFonts w:asciiTheme="minorHAnsi" w:hAnsiTheme="minorHAnsi" w:cstheme="minorHAnsi"/>
          <w:highlight w:val="green"/>
          <w:u w:val="single"/>
        </w:rPr>
        <w:t xml:space="preserve">establishing an </w:t>
      </w:r>
      <w:r w:rsidRPr="00EE6B95">
        <w:rPr>
          <w:rFonts w:asciiTheme="minorHAnsi" w:hAnsiTheme="minorHAnsi" w:cstheme="minorHAnsi"/>
          <w:b/>
          <w:bCs/>
          <w:highlight w:val="green"/>
          <w:u w:val="single"/>
        </w:rPr>
        <w:t>international mechanism</w:t>
      </w:r>
      <w:r w:rsidRPr="00EE6B95">
        <w:rPr>
          <w:rFonts w:asciiTheme="minorHAnsi" w:hAnsiTheme="minorHAnsi" w:cstheme="minorHAnsi"/>
          <w:highlight w:val="green"/>
          <w:u w:val="single"/>
        </w:rPr>
        <w:t xml:space="preserve"> governing</w:t>
      </w:r>
      <w:r w:rsidRPr="00EE6B95">
        <w:rPr>
          <w:rFonts w:asciiTheme="minorHAnsi" w:hAnsiTheme="minorHAnsi" w:cstheme="minorHAnsi"/>
          <w:u w:val="single"/>
        </w:rPr>
        <w:t xml:space="preserve"> the exploration and </w:t>
      </w:r>
      <w:r w:rsidRPr="00EE6B95">
        <w:rPr>
          <w:rFonts w:asciiTheme="minorHAnsi" w:hAnsiTheme="minorHAnsi" w:cstheme="minorHAnsi"/>
          <w:b/>
          <w:bCs/>
          <w:highlight w:val="green"/>
          <w:u w:val="single"/>
        </w:rPr>
        <w:t>utilization of space resources</w:t>
      </w:r>
      <w:r w:rsidRPr="00EE6B95">
        <w:rPr>
          <w:rFonts w:asciiTheme="minorHAnsi" w:hAnsiTheme="minorHAnsi" w:cstheme="minorHAnsi"/>
          <w:sz w:val="16"/>
        </w:rPr>
        <w:t xml:space="preserve">. In this process, China should take </w:t>
      </w:r>
      <w:r w:rsidRPr="00EE6B95">
        <w:rPr>
          <w:rFonts w:asciiTheme="minorHAnsi" w:hAnsiTheme="minorHAnsi" w:cstheme="minorHAnsi"/>
          <w:u w:val="single"/>
        </w:rPr>
        <w:t>full account of due interests of the whole international community in the exploration and utilization of space resources, as well as maintain the international rule of law for the peace and security of outer space</w:t>
      </w:r>
      <w:r w:rsidRPr="00EE6B95">
        <w:rPr>
          <w:rFonts w:asciiTheme="minorHAnsi" w:hAnsiTheme="minorHAnsi" w:cstheme="minorHAnsi"/>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EE6B95">
        <w:rPr>
          <w:rFonts w:asciiTheme="minorHAnsi" w:hAnsiTheme="minorHAnsi" w:cstheme="minorHAnsi"/>
          <w:highlight w:val="green"/>
          <w:u w:val="single"/>
        </w:rPr>
        <w:t>China</w:t>
      </w:r>
      <w:r w:rsidRPr="00EE6B95">
        <w:rPr>
          <w:rFonts w:asciiTheme="minorHAnsi" w:hAnsiTheme="minorHAnsi" w:cstheme="minorHAnsi"/>
          <w:sz w:val="16"/>
        </w:rPr>
        <w:t xml:space="preserve"> is willing to </w:t>
      </w:r>
      <w:r w:rsidRPr="00EE6B95">
        <w:rPr>
          <w:rFonts w:asciiTheme="minorHAnsi" w:hAnsiTheme="minorHAnsi" w:cstheme="minorHAnsi"/>
          <w:b/>
          <w:bCs/>
          <w:highlight w:val="green"/>
          <w:u w:val="single"/>
        </w:rPr>
        <w:t>establish</w:t>
      </w:r>
      <w:r w:rsidRPr="00EE6B95">
        <w:rPr>
          <w:rFonts w:asciiTheme="minorHAnsi" w:hAnsiTheme="minorHAnsi" w:cstheme="minorHAnsi"/>
          <w:highlight w:val="green"/>
          <w:u w:val="single"/>
        </w:rPr>
        <w:t xml:space="preserve"> a </w:t>
      </w:r>
      <w:r w:rsidRPr="00EE6B95">
        <w:rPr>
          <w:rFonts w:asciiTheme="minorHAnsi" w:hAnsiTheme="minorHAnsi" w:cstheme="minorHAnsi"/>
          <w:b/>
          <w:bCs/>
          <w:highlight w:val="green"/>
          <w:u w:val="single"/>
        </w:rPr>
        <w:t>global governance</w:t>
      </w:r>
      <w:r w:rsidRPr="00EE6B95">
        <w:rPr>
          <w:rFonts w:asciiTheme="minorHAnsi" w:hAnsiTheme="minorHAnsi" w:cstheme="minorHAnsi"/>
          <w:u w:val="single"/>
        </w:rPr>
        <w:t xml:space="preserve"> mechanism </w:t>
      </w:r>
      <w:r w:rsidRPr="00EE6B95">
        <w:rPr>
          <w:rFonts w:asciiTheme="minorHAnsi" w:hAnsiTheme="minorHAnsi" w:cstheme="minorHAnsi"/>
          <w:highlight w:val="green"/>
          <w:u w:val="single"/>
        </w:rPr>
        <w:t>for space exploration</w:t>
      </w:r>
      <w:r w:rsidRPr="00EE6B95">
        <w:rPr>
          <w:rFonts w:asciiTheme="minorHAnsi" w:hAnsiTheme="minorHAnsi" w:cstheme="minorHAnsi"/>
          <w:u w:val="single"/>
        </w:rPr>
        <w:t xml:space="preserve"> and utilization</w:t>
      </w:r>
      <w:r w:rsidRPr="00EE6B95">
        <w:rPr>
          <w:rFonts w:asciiTheme="minorHAnsi" w:hAnsiTheme="minorHAnsi" w:cstheme="minorHAnsi"/>
          <w:sz w:val="16"/>
        </w:rPr>
        <w:t>. This part will focus on an international mechanism for the space mining activities.</w:t>
      </w:r>
    </w:p>
    <w:p w14:paraId="755AC38C"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Scenario 1 is Primacy – </w:t>
      </w:r>
    </w:p>
    <w:p w14:paraId="28774B24"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Primacy solves </w:t>
      </w:r>
      <w:r w:rsidRPr="00EE6B95">
        <w:rPr>
          <w:rFonts w:asciiTheme="minorHAnsi" w:hAnsiTheme="minorHAnsi" w:cstheme="minorHAnsi"/>
          <w:u w:val="single"/>
        </w:rPr>
        <w:t>arms races</w:t>
      </w:r>
      <w:r w:rsidRPr="00EE6B95">
        <w:rPr>
          <w:rFonts w:asciiTheme="minorHAnsi" w:hAnsiTheme="minorHAnsi" w:cstheme="minorHAnsi"/>
        </w:rPr>
        <w:t xml:space="preserve">, </w:t>
      </w:r>
      <w:r w:rsidRPr="00EE6B95">
        <w:rPr>
          <w:rFonts w:asciiTheme="minorHAnsi" w:hAnsiTheme="minorHAnsi" w:cstheme="minorHAnsi"/>
          <w:u w:val="single"/>
        </w:rPr>
        <w:t>land grabs</w:t>
      </w:r>
      <w:r w:rsidRPr="00EE6B95">
        <w:rPr>
          <w:rFonts w:asciiTheme="minorHAnsi" w:hAnsiTheme="minorHAnsi" w:cstheme="minorHAnsi"/>
        </w:rPr>
        <w:t xml:space="preserve">, </w:t>
      </w:r>
      <w:r w:rsidRPr="00EE6B95">
        <w:rPr>
          <w:rFonts w:asciiTheme="minorHAnsi" w:hAnsiTheme="minorHAnsi" w:cstheme="minorHAnsi"/>
          <w:u w:val="single"/>
        </w:rPr>
        <w:t>rogue states</w:t>
      </w:r>
      <w:r w:rsidRPr="00EE6B95">
        <w:rPr>
          <w:rFonts w:asciiTheme="minorHAnsi" w:hAnsiTheme="minorHAnsi" w:cstheme="minorHAnsi"/>
        </w:rPr>
        <w:t xml:space="preserve">, and </w:t>
      </w:r>
      <w:r w:rsidRPr="00EE6B95">
        <w:rPr>
          <w:rFonts w:asciiTheme="minorHAnsi" w:hAnsiTheme="minorHAnsi" w:cstheme="minorHAnsi"/>
          <w:u w:val="single"/>
        </w:rPr>
        <w:t>great power war</w:t>
      </w:r>
      <w:r w:rsidRPr="00EE6B95">
        <w:rPr>
          <w:rFonts w:asciiTheme="minorHAnsi" w:hAnsiTheme="minorHAnsi" w:cstheme="minorHAnsi"/>
        </w:rPr>
        <w:t xml:space="preserve">. </w:t>
      </w:r>
    </w:p>
    <w:p w14:paraId="038A77DA" w14:textId="77777777" w:rsidR="00AB3810" w:rsidRPr="00EE6B95" w:rsidRDefault="00AB3810" w:rsidP="00AB3810">
      <w:pPr>
        <w:rPr>
          <w:rFonts w:asciiTheme="minorHAnsi" w:hAnsiTheme="minorHAnsi" w:cstheme="minorHAnsi"/>
        </w:rPr>
      </w:pPr>
      <w:r w:rsidRPr="00EE6B95">
        <w:rPr>
          <w:rStyle w:val="Style13ptBold"/>
          <w:rFonts w:asciiTheme="minorHAnsi" w:hAnsiTheme="minorHAnsi" w:cstheme="minorHAnsi"/>
        </w:rPr>
        <w:t>Brands 18</w:t>
      </w:r>
      <w:r w:rsidRPr="00EE6B95">
        <w:rPr>
          <w:rFonts w:asciiTheme="minorHAnsi" w:hAnsiTheme="minorHAnsi" w:cstheme="minorHAnsi"/>
        </w:rPr>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72249C84" w14:textId="77777777" w:rsidR="00AB3810" w:rsidRPr="00EE6B95" w:rsidRDefault="00AB3810" w:rsidP="00AB3810">
      <w:pPr>
        <w:rPr>
          <w:rStyle w:val="StyleUnderline"/>
          <w:rFonts w:asciiTheme="minorHAnsi" w:hAnsiTheme="minorHAnsi" w:cstheme="minorHAnsi"/>
        </w:rPr>
      </w:pPr>
      <w:r w:rsidRPr="00EE6B95">
        <w:rPr>
          <w:rStyle w:val="StyleUnderline"/>
          <w:rFonts w:asciiTheme="minorHAnsi" w:hAnsiTheme="minorHAnsi" w:cstheme="minorHAnsi"/>
        </w:rPr>
        <w:t xml:space="preserve">Since World War II, the United States has had a military </w:t>
      </w:r>
      <w:r w:rsidRPr="00EE6B95">
        <w:rPr>
          <w:rStyle w:val="Emphasis"/>
          <w:rFonts w:asciiTheme="minorHAnsi" w:hAnsiTheme="minorHAnsi" w:cstheme="minorHAnsi"/>
        </w:rPr>
        <w:t>second to none</w:t>
      </w:r>
      <w:r w:rsidRPr="00EE6B95">
        <w:rPr>
          <w:rFonts w:asciiTheme="minorHAnsi" w:hAnsiTheme="minorHAnsi" w:cstheme="minorHAnsi"/>
          <w:sz w:val="12"/>
        </w:rPr>
        <w:t xml:space="preserve">. Since the Cold War, </w:t>
      </w:r>
      <w:r w:rsidRPr="00EE6B95">
        <w:rPr>
          <w:rStyle w:val="StyleUnderline"/>
          <w:rFonts w:asciiTheme="minorHAnsi" w:hAnsiTheme="minorHAnsi" w:cstheme="minorHAnsi"/>
        </w:rPr>
        <w:t xml:space="preserve">America has </w:t>
      </w:r>
      <w:r w:rsidRPr="00EE6B95">
        <w:rPr>
          <w:rStyle w:val="Emphasis"/>
          <w:rFonts w:asciiTheme="minorHAnsi" w:hAnsiTheme="minorHAnsi" w:cstheme="minorHAnsi"/>
        </w:rPr>
        <w:t>committed</w:t>
      </w:r>
      <w:r w:rsidRPr="00EE6B95">
        <w:rPr>
          <w:rStyle w:val="StyleUnderline"/>
          <w:rFonts w:asciiTheme="minorHAnsi" w:hAnsiTheme="minorHAnsi" w:cstheme="minorHAnsi"/>
        </w:rPr>
        <w:t xml:space="preserve"> to having</w:t>
      </w:r>
      <w:r w:rsidRPr="00EE6B95">
        <w:rPr>
          <w:rFonts w:asciiTheme="minorHAnsi" w:hAnsiTheme="minorHAnsi" w:cstheme="minorHAnsi"/>
          <w:sz w:val="12"/>
        </w:rPr>
        <w:t xml:space="preserve"> </w:t>
      </w:r>
      <w:r w:rsidRPr="00EE6B95">
        <w:rPr>
          <w:rStyle w:val="Emphasis"/>
          <w:rFonts w:asciiTheme="minorHAnsi" w:hAnsiTheme="minorHAnsi" w:cstheme="minorHAnsi"/>
        </w:rPr>
        <w:t>overwhelming military primacy</w:t>
      </w:r>
      <w:r w:rsidRPr="00EE6B95">
        <w:rPr>
          <w:rFonts w:asciiTheme="minorHAnsi" w:hAnsiTheme="minorHAnsi" w:cstheme="minorHAnsi"/>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EE6B95">
        <w:rPr>
          <w:rStyle w:val="Emphasis"/>
          <w:rFonts w:asciiTheme="minorHAnsi" w:hAnsiTheme="minorHAnsi" w:cstheme="minorHAnsi"/>
          <w:highlight w:val="green"/>
        </w:rPr>
        <w:t>U</w:t>
      </w:r>
      <w:r w:rsidRPr="00EE6B95">
        <w:rPr>
          <w:rStyle w:val="StyleUnderline"/>
          <w:rFonts w:asciiTheme="minorHAnsi" w:hAnsiTheme="minorHAnsi" w:cstheme="minorHAnsi"/>
        </w:rPr>
        <w:t>nited</w:t>
      </w:r>
      <w:r w:rsidRPr="00EE6B95">
        <w:rPr>
          <w:rStyle w:val="StyleUnderline"/>
          <w:rFonts w:asciiTheme="minorHAnsi" w:hAnsiTheme="minorHAnsi" w:cstheme="minorHAnsi"/>
          <w:highlight w:val="green"/>
        </w:rPr>
        <w:t xml:space="preserve"> </w:t>
      </w:r>
      <w:r w:rsidRPr="00EE6B95">
        <w:rPr>
          <w:rStyle w:val="Emphasis"/>
          <w:rFonts w:asciiTheme="minorHAnsi" w:hAnsiTheme="minorHAnsi" w:cstheme="minorHAnsi"/>
          <w:highlight w:val="green"/>
        </w:rPr>
        <w:t>S</w:t>
      </w:r>
      <w:r w:rsidRPr="00EE6B95">
        <w:rPr>
          <w:rStyle w:val="StyleUnderline"/>
          <w:rFonts w:asciiTheme="minorHAnsi" w:hAnsiTheme="minorHAnsi" w:cstheme="minorHAnsi"/>
        </w:rPr>
        <w:t xml:space="preserve">tates consistently accounted for around 35 to 45 percent of world defense spending and </w:t>
      </w:r>
      <w:r w:rsidRPr="00EE6B95">
        <w:rPr>
          <w:rStyle w:val="StyleUnderline"/>
          <w:rFonts w:asciiTheme="minorHAnsi" w:hAnsiTheme="minorHAnsi" w:cstheme="minorHAnsi"/>
          <w:highlight w:val="green"/>
        </w:rPr>
        <w:t xml:space="preserve">maintained </w:t>
      </w:r>
      <w:r w:rsidRPr="00EE6B95">
        <w:rPr>
          <w:rStyle w:val="Emphasis"/>
          <w:rFonts w:asciiTheme="minorHAnsi" w:hAnsiTheme="minorHAnsi" w:cstheme="minorHAnsi"/>
          <w:highlight w:val="green"/>
        </w:rPr>
        <w:t>peerless</w:t>
      </w:r>
      <w:r w:rsidRPr="00EE6B95">
        <w:rPr>
          <w:rStyle w:val="Emphasis"/>
          <w:rFonts w:asciiTheme="minorHAnsi" w:hAnsiTheme="minorHAnsi" w:cstheme="minorHAnsi"/>
        </w:rPr>
        <w:t xml:space="preserve"> global </w:t>
      </w:r>
      <w:r w:rsidRPr="00EE6B95">
        <w:rPr>
          <w:rStyle w:val="Emphasis"/>
          <w:rFonts w:asciiTheme="minorHAnsi" w:hAnsiTheme="minorHAnsi" w:cstheme="minorHAnsi"/>
          <w:highlight w:val="green"/>
        </w:rPr>
        <w:t>power-projection</w:t>
      </w:r>
      <w:r w:rsidRPr="00EE6B95">
        <w:rPr>
          <w:rStyle w:val="Emphasis"/>
          <w:rFonts w:asciiTheme="minorHAnsi" w:hAnsiTheme="minorHAnsi" w:cstheme="minorHAnsi"/>
        </w:rPr>
        <w:t xml:space="preserve"> capabilities</w:t>
      </w:r>
      <w:r w:rsidRPr="00EE6B95">
        <w:rPr>
          <w:rFonts w:asciiTheme="minorHAnsi" w:hAnsiTheme="minorHAnsi" w:cstheme="minorHAnsi"/>
          <w:sz w:val="12"/>
        </w:rPr>
        <w:t xml:space="preserve">.7 Perhaps more important, U.S. </w:t>
      </w:r>
      <w:r w:rsidRPr="00EE6B95">
        <w:rPr>
          <w:rStyle w:val="StyleUnderline"/>
          <w:rFonts w:asciiTheme="minorHAnsi" w:hAnsiTheme="minorHAnsi" w:cstheme="minorHAnsi"/>
        </w:rPr>
        <w:t xml:space="preserve">primacy was also unrivaled in key overseas </w:t>
      </w:r>
      <w:r w:rsidRPr="00EE6B95">
        <w:rPr>
          <w:rStyle w:val="Emphasis"/>
          <w:rFonts w:asciiTheme="minorHAnsi" w:hAnsiTheme="minorHAnsi" w:cstheme="minorHAnsi"/>
        </w:rPr>
        <w:t>strategic regions</w:t>
      </w:r>
      <w:r w:rsidRPr="00EE6B95">
        <w:rPr>
          <w:rFonts w:asciiTheme="minorHAnsi" w:hAnsiTheme="minorHAnsi" w:cstheme="minorHAnsi"/>
          <w:sz w:val="12"/>
        </w:rPr>
        <w:t>—</w:t>
      </w:r>
      <w:r w:rsidRPr="00EE6B95">
        <w:rPr>
          <w:rStyle w:val="Emphasis"/>
          <w:rFonts w:asciiTheme="minorHAnsi" w:hAnsiTheme="minorHAnsi" w:cstheme="minorHAnsi"/>
        </w:rPr>
        <w:t>Europe, East Asia, the Middle East</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From </w:t>
      </w:r>
      <w:r w:rsidRPr="00EE6B95">
        <w:rPr>
          <w:rStyle w:val="Emphasis"/>
          <w:rFonts w:asciiTheme="minorHAnsi" w:hAnsiTheme="minorHAnsi" w:cstheme="minorHAnsi"/>
        </w:rPr>
        <w:t>thrashing Saddam</w:t>
      </w:r>
      <w:r w:rsidRPr="00EE6B95">
        <w:rPr>
          <w:rFonts w:asciiTheme="minorHAnsi" w:hAnsiTheme="minorHAnsi" w:cstheme="minorHAnsi"/>
          <w:sz w:val="12"/>
        </w:rPr>
        <w:t xml:space="preserve"> Hussein’s million-man Iraqi military </w:t>
      </w:r>
      <w:r w:rsidRPr="00EE6B95">
        <w:rPr>
          <w:rStyle w:val="StyleUnderline"/>
          <w:rFonts w:asciiTheme="minorHAnsi" w:hAnsiTheme="minorHAnsi" w:cstheme="minorHAnsi"/>
        </w:rPr>
        <w:t xml:space="preserve">during Operation Desert Storm, to deploying—with impunity—two carrier strike groups off Taiwan during the China-Taiwan crisis of 1995– 96, Washington has been able to project military power </w:t>
      </w:r>
      <w:r w:rsidRPr="00EE6B95">
        <w:rPr>
          <w:rStyle w:val="Emphasis"/>
          <w:rFonts w:asciiTheme="minorHAnsi" w:hAnsiTheme="minorHAnsi" w:cstheme="minorHAnsi"/>
        </w:rPr>
        <w:t>superior</w:t>
      </w:r>
      <w:r w:rsidRPr="00EE6B95">
        <w:rPr>
          <w:rStyle w:val="StyleUnderline"/>
          <w:rFonts w:asciiTheme="minorHAnsi" w:hAnsiTheme="minorHAnsi" w:cstheme="minorHAnsi"/>
        </w:rPr>
        <w:t xml:space="preserve"> to anything a </w:t>
      </w:r>
      <w:r w:rsidRPr="00EE6B95">
        <w:rPr>
          <w:rStyle w:val="Emphasis"/>
          <w:rFonts w:asciiTheme="minorHAnsi" w:hAnsiTheme="minorHAnsi" w:cstheme="minorHAnsi"/>
        </w:rPr>
        <w:t xml:space="preserve">regional rival </w:t>
      </w:r>
      <w:r w:rsidRPr="00EE6B95">
        <w:rPr>
          <w:rStyle w:val="StyleUnderline"/>
          <w:rFonts w:asciiTheme="minorHAnsi" w:hAnsiTheme="minorHAnsi" w:cstheme="minorHAnsi"/>
        </w:rPr>
        <w:t xml:space="preserve">could employ even </w:t>
      </w:r>
      <w:r w:rsidRPr="00EE6B95">
        <w:rPr>
          <w:rStyle w:val="Emphasis"/>
          <w:rFonts w:asciiTheme="minorHAnsi" w:hAnsiTheme="minorHAnsi" w:cstheme="minorHAnsi"/>
        </w:rPr>
        <w:t xml:space="preserve">on its own geopolitical doorstep. </w:t>
      </w:r>
      <w:r w:rsidRPr="00EE6B95">
        <w:rPr>
          <w:rFonts w:asciiTheme="minorHAnsi" w:hAnsiTheme="minorHAnsi" w:cstheme="minorHAnsi"/>
          <w:sz w:val="12"/>
        </w:rPr>
        <w:t xml:space="preserve">This </w:t>
      </w:r>
      <w:r w:rsidRPr="00EE6B95">
        <w:rPr>
          <w:rStyle w:val="Emphasis"/>
          <w:rFonts w:asciiTheme="minorHAnsi" w:hAnsiTheme="minorHAnsi" w:cstheme="minorHAnsi"/>
        </w:rPr>
        <w:t>military dominance</w:t>
      </w:r>
      <w:r w:rsidRPr="00EE6B95">
        <w:rPr>
          <w:rFonts w:asciiTheme="minorHAnsi" w:hAnsiTheme="minorHAnsi" w:cstheme="minorHAnsi"/>
          <w:sz w:val="12"/>
        </w:rPr>
        <w:t xml:space="preserve"> </w:t>
      </w:r>
      <w:r w:rsidRPr="00EE6B95">
        <w:rPr>
          <w:rStyle w:val="StyleUnderline"/>
          <w:rFonts w:asciiTheme="minorHAnsi" w:hAnsiTheme="minorHAnsi" w:cstheme="minorHAnsi"/>
        </w:rPr>
        <w:t>has constituted the</w:t>
      </w:r>
      <w:r w:rsidRPr="00EE6B95">
        <w:rPr>
          <w:rFonts w:asciiTheme="minorHAnsi" w:hAnsiTheme="minorHAnsi" w:cstheme="minorHAnsi"/>
          <w:sz w:val="12"/>
        </w:rPr>
        <w:t xml:space="preserve"> </w:t>
      </w:r>
      <w:r w:rsidRPr="00EE6B95">
        <w:rPr>
          <w:rStyle w:val="Emphasis"/>
          <w:rFonts w:asciiTheme="minorHAnsi" w:hAnsiTheme="minorHAnsi" w:cstheme="minorHAnsi"/>
        </w:rPr>
        <w:t xml:space="preserve">hard-power backbone </w:t>
      </w:r>
      <w:r w:rsidRPr="00EE6B95">
        <w:rPr>
          <w:rStyle w:val="StyleUnderline"/>
          <w:rFonts w:asciiTheme="minorHAnsi" w:hAnsiTheme="minorHAnsi" w:cstheme="minorHAnsi"/>
        </w:rPr>
        <w:t xml:space="preserve">of an ambitious global strategy. </w:t>
      </w:r>
      <w:r w:rsidRPr="00EE6B95">
        <w:rPr>
          <w:rFonts w:asciiTheme="minorHAnsi" w:hAnsiTheme="minorHAnsi" w:cstheme="minorHAnsi"/>
          <w:sz w:val="12"/>
        </w:rPr>
        <w:t>After the Cold War, U.S.</w:t>
      </w:r>
      <w:r w:rsidRPr="00EE6B95">
        <w:rPr>
          <w:rStyle w:val="StyleUnderline"/>
          <w:rFonts w:asciiTheme="minorHAnsi" w:hAnsiTheme="minorHAnsi" w:cstheme="minorHAnsi"/>
        </w:rPr>
        <w:t xml:space="preserve"> policymakers committed to averting a return to the </w:t>
      </w:r>
      <w:r w:rsidRPr="00EE6B95">
        <w:rPr>
          <w:rStyle w:val="Emphasis"/>
          <w:rFonts w:asciiTheme="minorHAnsi" w:hAnsiTheme="minorHAnsi" w:cstheme="minorHAnsi"/>
        </w:rPr>
        <w:t>unstable multipolarity</w:t>
      </w:r>
      <w:r w:rsidRPr="00EE6B95">
        <w:rPr>
          <w:rStyle w:val="StyleUnderline"/>
          <w:rFonts w:asciiTheme="minorHAnsi" w:hAnsiTheme="minorHAnsi" w:cstheme="minorHAnsi"/>
        </w:rPr>
        <w:t xml:space="preserve"> of earlier eras, and to perpetuating the more favorable unipolar order.</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They committed to building on the successes of the postwar era by further advancing </w:t>
      </w:r>
      <w:r w:rsidRPr="00EE6B95">
        <w:rPr>
          <w:rStyle w:val="Emphasis"/>
          <w:rFonts w:asciiTheme="minorHAnsi" w:hAnsiTheme="minorHAnsi" w:cstheme="minorHAnsi"/>
        </w:rPr>
        <w:t>liberal political values</w:t>
      </w:r>
      <w:r w:rsidRPr="00EE6B95">
        <w:rPr>
          <w:rStyle w:val="StyleUnderline"/>
          <w:rFonts w:asciiTheme="minorHAnsi" w:hAnsiTheme="minorHAnsi" w:cstheme="minorHAnsi"/>
        </w:rPr>
        <w:t xml:space="preserve"> and an open international </w:t>
      </w:r>
      <w:r w:rsidRPr="00EE6B95">
        <w:rPr>
          <w:rStyle w:val="Emphasis"/>
          <w:rFonts w:asciiTheme="minorHAnsi" w:hAnsiTheme="minorHAnsi" w:cstheme="minorHAnsi"/>
        </w:rPr>
        <w:t>economy</w:t>
      </w:r>
      <w:r w:rsidRPr="00EE6B95">
        <w:rPr>
          <w:rStyle w:val="StyleUnderline"/>
          <w:rFonts w:asciiTheme="minorHAnsi" w:hAnsiTheme="minorHAnsi" w:cstheme="minorHAnsi"/>
        </w:rPr>
        <w:t xml:space="preserve">, and to </w:t>
      </w:r>
      <w:r w:rsidRPr="00EE6B95">
        <w:rPr>
          <w:rStyle w:val="Emphasis"/>
          <w:rFonts w:asciiTheme="minorHAnsi" w:hAnsiTheme="minorHAnsi" w:cstheme="minorHAnsi"/>
          <w:highlight w:val="green"/>
        </w:rPr>
        <w:t>suppressing</w:t>
      </w:r>
      <w:r w:rsidRPr="00EE6B95">
        <w:rPr>
          <w:rStyle w:val="StyleUnderline"/>
          <w:rFonts w:asciiTheme="minorHAnsi" w:hAnsiTheme="minorHAnsi" w:cstheme="minorHAnsi"/>
        </w:rPr>
        <w:t xml:space="preserve"> international scourges such as </w:t>
      </w:r>
      <w:r w:rsidRPr="00EE6B95">
        <w:rPr>
          <w:rStyle w:val="Emphasis"/>
          <w:rFonts w:asciiTheme="minorHAnsi" w:hAnsiTheme="minorHAnsi" w:cstheme="minorHAnsi"/>
        </w:rPr>
        <w:t xml:space="preserve">rogue </w:t>
      </w:r>
      <w:r w:rsidRPr="00EE6B95">
        <w:rPr>
          <w:rStyle w:val="Emphasis"/>
          <w:rFonts w:asciiTheme="minorHAnsi" w:hAnsiTheme="minorHAnsi" w:cstheme="minorHAnsi"/>
          <w:highlight w:val="green"/>
        </w:rPr>
        <w:t>states</w:t>
      </w:r>
      <w:r w:rsidRPr="00EE6B95">
        <w:rPr>
          <w:rStyle w:val="StyleUnderline"/>
          <w:rFonts w:asciiTheme="minorHAnsi" w:hAnsiTheme="minorHAnsi" w:cstheme="minorHAnsi"/>
          <w:highlight w:val="green"/>
        </w:rPr>
        <w:t xml:space="preserve">, </w:t>
      </w:r>
      <w:r w:rsidRPr="00EE6B95">
        <w:rPr>
          <w:rStyle w:val="Emphasis"/>
          <w:rFonts w:asciiTheme="minorHAnsi" w:hAnsiTheme="minorHAnsi" w:cstheme="minorHAnsi"/>
        </w:rPr>
        <w:t xml:space="preserve">nuclear </w:t>
      </w:r>
      <w:r w:rsidRPr="00EE6B95">
        <w:rPr>
          <w:rStyle w:val="Emphasis"/>
          <w:rFonts w:asciiTheme="minorHAnsi" w:hAnsiTheme="minorHAnsi" w:cstheme="minorHAnsi"/>
          <w:highlight w:val="green"/>
        </w:rPr>
        <w:t>prolif</w:t>
      </w:r>
      <w:r w:rsidRPr="00EE6B95">
        <w:rPr>
          <w:rStyle w:val="Emphasis"/>
          <w:rFonts w:asciiTheme="minorHAnsi" w:hAnsiTheme="minorHAnsi" w:cstheme="minorHAnsi"/>
        </w:rPr>
        <w:t>eration</w:t>
      </w:r>
      <w:r w:rsidRPr="00EE6B95">
        <w:rPr>
          <w:rStyle w:val="StyleUnderline"/>
          <w:rFonts w:asciiTheme="minorHAnsi" w:hAnsiTheme="minorHAnsi" w:cstheme="minorHAnsi"/>
          <w:highlight w:val="green"/>
        </w:rPr>
        <w:t xml:space="preserve">, and </w:t>
      </w:r>
      <w:r w:rsidRPr="00EE6B95">
        <w:rPr>
          <w:rStyle w:val="StyleUnderline"/>
          <w:rFonts w:asciiTheme="minorHAnsi" w:hAnsiTheme="minorHAnsi" w:cstheme="minorHAnsi"/>
        </w:rPr>
        <w:t xml:space="preserve">catastrophic </w:t>
      </w:r>
      <w:r w:rsidRPr="00EE6B95">
        <w:rPr>
          <w:rStyle w:val="Emphasis"/>
          <w:rFonts w:asciiTheme="minorHAnsi" w:hAnsiTheme="minorHAnsi" w:cstheme="minorHAnsi"/>
          <w:highlight w:val="green"/>
        </w:rPr>
        <w:t>terror</w:t>
      </w:r>
      <w:r w:rsidRPr="00EE6B95">
        <w:rPr>
          <w:rStyle w:val="Emphasis"/>
          <w:rFonts w:asciiTheme="minorHAnsi" w:hAnsiTheme="minorHAnsi" w:cstheme="minorHAnsi"/>
        </w:rPr>
        <w:t>ism</w:t>
      </w:r>
      <w:r w:rsidRPr="00EE6B95">
        <w:rPr>
          <w:rStyle w:val="StyleUnderline"/>
          <w:rFonts w:asciiTheme="minorHAnsi" w:hAnsiTheme="minorHAnsi" w:cstheme="minorHAnsi"/>
        </w:rPr>
        <w:t xml:space="preserve">. </w:t>
      </w:r>
      <w:r w:rsidRPr="00EE6B95">
        <w:rPr>
          <w:rFonts w:asciiTheme="minorHAnsi" w:hAnsiTheme="minorHAnsi" w:cstheme="minorHAnsi"/>
          <w:sz w:val="12"/>
        </w:rPr>
        <w:t xml:space="preserve">And because they recognized that military force remained the ultima ratio regum, </w:t>
      </w:r>
      <w:r w:rsidRPr="00EE6B95">
        <w:rPr>
          <w:rStyle w:val="StyleUnderline"/>
          <w:rFonts w:asciiTheme="minorHAnsi" w:hAnsiTheme="minorHAnsi" w:cstheme="minorHAnsi"/>
        </w:rPr>
        <w:t>they understood the</w:t>
      </w:r>
      <w:r w:rsidRPr="00EE6B95">
        <w:rPr>
          <w:rFonts w:asciiTheme="minorHAnsi" w:hAnsiTheme="minorHAnsi" w:cstheme="minorHAnsi"/>
          <w:sz w:val="12"/>
        </w:rPr>
        <w:t xml:space="preserve"> </w:t>
      </w:r>
      <w:r w:rsidRPr="00EE6B95">
        <w:rPr>
          <w:rStyle w:val="Emphasis"/>
          <w:rFonts w:asciiTheme="minorHAnsi" w:hAnsiTheme="minorHAnsi" w:cstheme="minorHAnsi"/>
        </w:rPr>
        <w:t>centrality</w:t>
      </w:r>
      <w:r w:rsidRPr="00EE6B95">
        <w:rPr>
          <w:rFonts w:asciiTheme="minorHAnsi" w:hAnsiTheme="minorHAnsi" w:cstheme="minorHAnsi"/>
          <w:sz w:val="12"/>
        </w:rPr>
        <w:t xml:space="preserve"> </w:t>
      </w:r>
      <w:r w:rsidRPr="00EE6B95">
        <w:rPr>
          <w:rStyle w:val="StyleUnderline"/>
          <w:rFonts w:asciiTheme="minorHAnsi" w:hAnsiTheme="minorHAnsi" w:cstheme="minorHAnsi"/>
        </w:rPr>
        <w:t>of military preponderance</w:t>
      </w:r>
      <w:r w:rsidRPr="00EE6B95">
        <w:rPr>
          <w:rFonts w:asciiTheme="minorHAnsi" w:hAnsiTheme="minorHAnsi" w:cstheme="minorHAnsi"/>
          <w:sz w:val="12"/>
        </w:rPr>
        <w:t xml:space="preserve">. </w:t>
      </w:r>
      <w:r w:rsidRPr="00EE6B95">
        <w:rPr>
          <w:rStyle w:val="StyleUnderline"/>
          <w:rFonts w:asciiTheme="minorHAnsi" w:hAnsiTheme="minorHAnsi" w:cstheme="minorHAnsi"/>
          <w:highlight w:val="green"/>
        </w:rPr>
        <w:t xml:space="preserve">Washington </w:t>
      </w:r>
      <w:r w:rsidRPr="00EE6B95">
        <w:rPr>
          <w:rStyle w:val="StyleUnderline"/>
          <w:rFonts w:asciiTheme="minorHAnsi" w:hAnsiTheme="minorHAnsi" w:cstheme="minorHAnsi"/>
        </w:rPr>
        <w:t xml:space="preserve">would </w:t>
      </w:r>
      <w:r w:rsidRPr="00EE6B95">
        <w:rPr>
          <w:rStyle w:val="Emphasis"/>
          <w:rFonts w:asciiTheme="minorHAnsi" w:hAnsiTheme="minorHAnsi" w:cstheme="minorHAnsi"/>
          <w:highlight w:val="green"/>
        </w:rPr>
        <w:t>need</w:t>
      </w:r>
      <w:r w:rsidRPr="00EE6B95">
        <w:rPr>
          <w:rStyle w:val="StyleUnderline"/>
          <w:rFonts w:asciiTheme="minorHAnsi" w:hAnsiTheme="minorHAnsi" w:cstheme="minorHAnsi"/>
          <w:highlight w:val="green"/>
        </w:rPr>
        <w:t xml:space="preserve"> the </w:t>
      </w:r>
      <w:r w:rsidRPr="00EE6B95">
        <w:rPr>
          <w:rStyle w:val="Emphasis"/>
          <w:rFonts w:asciiTheme="minorHAnsi" w:hAnsiTheme="minorHAnsi" w:cstheme="minorHAnsi"/>
          <w:highlight w:val="green"/>
        </w:rPr>
        <w:t>military power</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necessary </w:t>
      </w:r>
      <w:r w:rsidRPr="00EE6B95">
        <w:rPr>
          <w:rStyle w:val="StyleUnderline"/>
          <w:rFonts w:asciiTheme="minorHAnsi" w:hAnsiTheme="minorHAnsi" w:cstheme="minorHAnsi"/>
          <w:highlight w:val="green"/>
        </w:rPr>
        <w:t xml:space="preserve">to </w:t>
      </w:r>
      <w:r w:rsidRPr="00EE6B95">
        <w:rPr>
          <w:rStyle w:val="Emphasis"/>
          <w:rFonts w:asciiTheme="minorHAnsi" w:hAnsiTheme="minorHAnsi" w:cstheme="minorHAnsi"/>
          <w:highlight w:val="green"/>
        </w:rPr>
        <w:t>underwrite</w:t>
      </w:r>
      <w:r w:rsidRPr="00EE6B95">
        <w:rPr>
          <w:rStyle w:val="StyleUnderline"/>
          <w:rFonts w:asciiTheme="minorHAnsi" w:hAnsiTheme="minorHAnsi" w:cstheme="minorHAnsi"/>
        </w:rPr>
        <w:t xml:space="preserve"> worldwide </w:t>
      </w:r>
      <w:r w:rsidRPr="00EE6B95">
        <w:rPr>
          <w:rStyle w:val="Emphasis"/>
          <w:rFonts w:asciiTheme="minorHAnsi" w:hAnsiTheme="minorHAnsi" w:cstheme="minorHAnsi"/>
          <w:highlight w:val="green"/>
        </w:rPr>
        <w:t>alliance commitments</w:t>
      </w:r>
      <w:r w:rsidRPr="00EE6B95">
        <w:rPr>
          <w:rStyle w:val="StyleUnderline"/>
          <w:rFonts w:asciiTheme="minorHAnsi" w:hAnsiTheme="minorHAnsi" w:cstheme="minorHAnsi"/>
        </w:rPr>
        <w:t xml:space="preserve">. It would have </w:t>
      </w:r>
      <w:r w:rsidRPr="00EE6B95">
        <w:rPr>
          <w:rStyle w:val="StyleUnderline"/>
          <w:rFonts w:asciiTheme="minorHAnsi" w:hAnsiTheme="minorHAnsi" w:cstheme="minorHAnsi"/>
          <w:highlight w:val="green"/>
        </w:rPr>
        <w:t xml:space="preserve">to preserve </w:t>
      </w:r>
      <w:r w:rsidRPr="00EE6B95">
        <w:rPr>
          <w:rStyle w:val="Emphasis"/>
          <w:rFonts w:asciiTheme="minorHAnsi" w:hAnsiTheme="minorHAnsi" w:cstheme="minorHAnsi"/>
        </w:rPr>
        <w:t xml:space="preserve">substantial </w:t>
      </w:r>
      <w:r w:rsidRPr="00EE6B95">
        <w:rPr>
          <w:rStyle w:val="Emphasis"/>
          <w:rFonts w:asciiTheme="minorHAnsi" w:hAnsiTheme="minorHAnsi" w:cstheme="minorHAnsi"/>
          <w:highlight w:val="green"/>
        </w:rPr>
        <w:t>overmatch</w:t>
      </w:r>
      <w:r w:rsidRPr="00EE6B95">
        <w:rPr>
          <w:rFonts w:asciiTheme="minorHAnsi" w:hAnsiTheme="minorHAnsi" w:cstheme="minorHAnsi"/>
          <w:sz w:val="12"/>
          <w:highlight w:val="green"/>
        </w:rPr>
        <w:t xml:space="preserve"> </w:t>
      </w:r>
      <w:r w:rsidRPr="00EE6B95">
        <w:rPr>
          <w:rStyle w:val="StyleUnderline"/>
          <w:rFonts w:asciiTheme="minorHAnsi" w:hAnsiTheme="minorHAnsi" w:cstheme="minorHAnsi"/>
        </w:rPr>
        <w:t>versus any potential</w:t>
      </w:r>
      <w:r w:rsidRPr="00EE6B95">
        <w:rPr>
          <w:rFonts w:asciiTheme="minorHAnsi" w:hAnsiTheme="minorHAnsi" w:cstheme="minorHAnsi"/>
          <w:sz w:val="12"/>
        </w:rPr>
        <w:t xml:space="preserve"> </w:t>
      </w:r>
      <w:r w:rsidRPr="00EE6B95">
        <w:rPr>
          <w:rStyle w:val="Emphasis"/>
          <w:rFonts w:asciiTheme="minorHAnsi" w:hAnsiTheme="minorHAnsi" w:cstheme="minorHAnsi"/>
        </w:rPr>
        <w:t xml:space="preserve">great-power rival. </w:t>
      </w:r>
      <w:r w:rsidRPr="00EE6B95">
        <w:rPr>
          <w:rFonts w:asciiTheme="minorHAnsi" w:hAnsiTheme="minorHAnsi" w:cstheme="minorHAnsi"/>
          <w:sz w:val="12"/>
        </w:rPr>
        <w:t xml:space="preserve">It must be able to answer the sharpest challenges to the international system, such as Saddam’s invasion of Kuwait in 1990 or jihadist extremism after 9/11. Finally, </w:t>
      </w:r>
      <w:r w:rsidRPr="00EE6B95">
        <w:rPr>
          <w:rStyle w:val="StyleUnderline"/>
          <w:rFonts w:asciiTheme="minorHAnsi" w:hAnsiTheme="minorHAnsi" w:cstheme="minorHAnsi"/>
        </w:rPr>
        <w:t xml:space="preserve">because prevailing global </w:t>
      </w:r>
      <w:r w:rsidRPr="00EE6B95">
        <w:rPr>
          <w:rStyle w:val="Emphasis"/>
          <w:rFonts w:asciiTheme="minorHAnsi" w:hAnsiTheme="minorHAnsi" w:cstheme="minorHAnsi"/>
        </w:rPr>
        <w:t>norms</w:t>
      </w:r>
      <w:r w:rsidRPr="00EE6B95">
        <w:rPr>
          <w:rStyle w:val="StyleUnderline"/>
          <w:rFonts w:asciiTheme="minorHAnsi" w:hAnsiTheme="minorHAnsi" w:cstheme="minorHAnsi"/>
        </w:rPr>
        <w:t xml:space="preserve"> generally reflect </w:t>
      </w:r>
      <w:r w:rsidRPr="00EE6B95">
        <w:rPr>
          <w:rStyle w:val="Emphasis"/>
          <w:rFonts w:asciiTheme="minorHAnsi" w:hAnsiTheme="minorHAnsi" w:cstheme="minorHAnsi"/>
        </w:rPr>
        <w:t>hard-power realities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rPr>
        <w:lastRenderedPageBreak/>
        <w:t xml:space="preserve">America would need the superiority to assure that its own </w:t>
      </w:r>
      <w:r w:rsidRPr="00EE6B95">
        <w:rPr>
          <w:rStyle w:val="Emphasis"/>
          <w:rFonts w:asciiTheme="minorHAnsi" w:hAnsiTheme="minorHAnsi" w:cstheme="minorHAnsi"/>
        </w:rPr>
        <w:t>values remained ascendant</w:t>
      </w:r>
      <w:r w:rsidRPr="00EE6B95">
        <w:rPr>
          <w:rStyle w:val="StyleUnderline"/>
          <w:rFonts w:asciiTheme="minorHAnsi" w:hAnsiTheme="minorHAnsi" w:cstheme="minorHAnsi"/>
        </w:rPr>
        <w:t>. It was impolitic to say that U.S.</w:t>
      </w:r>
      <w:r w:rsidRPr="00EE6B95">
        <w:rPr>
          <w:rStyle w:val="StyleUnderline"/>
          <w:rFonts w:asciiTheme="minorHAnsi" w:hAnsiTheme="minorHAnsi" w:cstheme="minorHAnsi"/>
          <w:highlight w:val="green"/>
        </w:rPr>
        <w:t xml:space="preserve"> </w:t>
      </w:r>
      <w:r w:rsidRPr="00EE6B95">
        <w:rPr>
          <w:rStyle w:val="StyleUnderline"/>
          <w:rFonts w:asciiTheme="minorHAnsi" w:hAnsiTheme="minorHAnsi" w:cstheme="minorHAnsi"/>
        </w:rPr>
        <w:t>strategy and the international order required “</w:t>
      </w:r>
      <w:r w:rsidRPr="00EE6B95">
        <w:rPr>
          <w:rStyle w:val="Emphasis"/>
          <w:rFonts w:asciiTheme="minorHAnsi" w:hAnsiTheme="minorHAnsi" w:cstheme="minorHAnsi"/>
        </w:rPr>
        <w:t>strengths beyond challenge</w:t>
      </w:r>
      <w:r w:rsidRPr="00EE6B95">
        <w:rPr>
          <w:rStyle w:val="StyleUnderline"/>
          <w:rFonts w:asciiTheme="minorHAnsi" w:hAnsiTheme="minorHAnsi" w:cstheme="minorHAnsi"/>
        </w:rPr>
        <w:t xml:space="preserve">,” but it was not at all inaccurate. </w:t>
      </w:r>
      <w:r w:rsidRPr="00EE6B95">
        <w:rPr>
          <w:rFonts w:asciiTheme="minorHAnsi" w:hAnsiTheme="minorHAnsi" w:cstheme="minorHAnsi"/>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EE6B95">
        <w:rPr>
          <w:rStyle w:val="StyleUnderline"/>
          <w:rFonts w:asciiTheme="minorHAnsi" w:hAnsiTheme="minorHAnsi" w:cstheme="minorHAnsi"/>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EE6B95">
        <w:rPr>
          <w:rFonts w:asciiTheme="minorHAnsi" w:hAnsiTheme="minorHAnsi" w:cstheme="minorHAnsi"/>
          <w:sz w:val="12"/>
        </w:rPr>
        <w:t xml:space="preserve">. </w:t>
      </w:r>
      <w:r w:rsidRPr="00EE6B95">
        <w:rPr>
          <w:rStyle w:val="Emphasis"/>
          <w:rFonts w:asciiTheme="minorHAnsi" w:hAnsiTheme="minorHAnsi" w:cstheme="minorHAnsi"/>
          <w:highlight w:val="green"/>
        </w:rPr>
        <w:t>Alliances</w:t>
      </w:r>
      <w:r w:rsidRPr="00EE6B95">
        <w:rPr>
          <w:rFonts w:asciiTheme="minorHAnsi" w:hAnsiTheme="minorHAnsi" w:cstheme="minorHAnsi"/>
          <w:sz w:val="12"/>
          <w:highlight w:val="green"/>
        </w:rPr>
        <w:t xml:space="preserve"> </w:t>
      </w:r>
      <w:r w:rsidRPr="00EE6B95">
        <w:rPr>
          <w:rStyle w:val="StyleUnderline"/>
          <w:rFonts w:asciiTheme="minorHAnsi" w:hAnsiTheme="minorHAnsi" w:cstheme="minorHAnsi"/>
        </w:rPr>
        <w:t>would</w:t>
      </w:r>
      <w:r w:rsidRPr="00EE6B95">
        <w:rPr>
          <w:rFonts w:asciiTheme="minorHAnsi" w:hAnsiTheme="minorHAnsi" w:cstheme="minorHAnsi"/>
          <w:sz w:val="12"/>
        </w:rPr>
        <w:t xml:space="preserve"> </w:t>
      </w:r>
      <w:r w:rsidRPr="00EE6B95">
        <w:rPr>
          <w:rStyle w:val="Emphasis"/>
          <w:rFonts w:asciiTheme="minorHAnsi" w:hAnsiTheme="minorHAnsi" w:cstheme="minorHAnsi"/>
          <w:highlight w:val="green"/>
        </w:rPr>
        <w:t>lose credibility</w:t>
      </w:r>
      <w:r w:rsidRPr="00EE6B95">
        <w:rPr>
          <w:rFonts w:asciiTheme="minorHAnsi" w:hAnsiTheme="minorHAnsi" w:cstheme="minorHAnsi"/>
          <w:sz w:val="12"/>
        </w:rPr>
        <w:t xml:space="preserve">; </w:t>
      </w:r>
      <w:r w:rsidRPr="00EE6B95">
        <w:rPr>
          <w:rStyle w:val="StyleUnderline"/>
          <w:rFonts w:asciiTheme="minorHAnsi" w:hAnsiTheme="minorHAnsi" w:cstheme="minorHAnsi"/>
        </w:rPr>
        <w:t>the</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stability of key </w:t>
      </w:r>
      <w:r w:rsidRPr="00EE6B95">
        <w:rPr>
          <w:rStyle w:val="Emphasis"/>
          <w:rFonts w:asciiTheme="minorHAnsi" w:hAnsiTheme="minorHAnsi" w:cstheme="minorHAnsi"/>
        </w:rPr>
        <w:t>regions</w:t>
      </w:r>
      <w:r w:rsidRPr="00EE6B95">
        <w:rPr>
          <w:rStyle w:val="StyleUnderline"/>
          <w:rFonts w:asciiTheme="minorHAnsi" w:hAnsiTheme="minorHAnsi" w:cstheme="minorHAnsi"/>
        </w:rPr>
        <w:t xml:space="preserve"> would be </w:t>
      </w:r>
      <w:r w:rsidRPr="00EE6B95">
        <w:rPr>
          <w:rStyle w:val="Emphasis"/>
          <w:rFonts w:asciiTheme="minorHAnsi" w:hAnsiTheme="minorHAnsi" w:cstheme="minorHAnsi"/>
        </w:rPr>
        <w:t>eroded</w:t>
      </w:r>
      <w:r w:rsidRPr="00EE6B95">
        <w:rPr>
          <w:rFonts w:asciiTheme="minorHAnsi" w:hAnsiTheme="minorHAnsi" w:cstheme="minorHAnsi"/>
          <w:sz w:val="12"/>
          <w:highlight w:val="green"/>
        </w:rPr>
        <w:t xml:space="preserve">; </w:t>
      </w:r>
      <w:r w:rsidRPr="00EE6B95">
        <w:rPr>
          <w:rStyle w:val="Emphasis"/>
          <w:rFonts w:asciiTheme="minorHAnsi" w:hAnsiTheme="minorHAnsi" w:cstheme="minorHAnsi"/>
          <w:highlight w:val="green"/>
        </w:rPr>
        <w:t xml:space="preserve">rivals </w:t>
      </w:r>
      <w:r w:rsidRPr="00EE6B95">
        <w:rPr>
          <w:rStyle w:val="Emphasis"/>
          <w:rFonts w:asciiTheme="minorHAnsi" w:hAnsiTheme="minorHAnsi" w:cstheme="minorHAnsi"/>
        </w:rPr>
        <w:t xml:space="preserve">would be </w:t>
      </w:r>
      <w:r w:rsidRPr="00EE6B95">
        <w:rPr>
          <w:rStyle w:val="Emphasis"/>
          <w:rFonts w:asciiTheme="minorHAnsi" w:hAnsiTheme="minorHAnsi" w:cstheme="minorHAnsi"/>
          <w:highlight w:val="green"/>
        </w:rPr>
        <w:t>emboldened</w:t>
      </w:r>
      <w:r w:rsidRPr="00EE6B95">
        <w:rPr>
          <w:rFonts w:asciiTheme="minorHAnsi" w:hAnsiTheme="minorHAnsi" w:cstheme="minorHAnsi"/>
          <w:sz w:val="12"/>
        </w:rPr>
        <w:t xml:space="preserve">; </w:t>
      </w:r>
      <w:r w:rsidRPr="00EE6B95">
        <w:rPr>
          <w:rStyle w:val="Emphasis"/>
          <w:rFonts w:asciiTheme="minorHAnsi" w:hAnsiTheme="minorHAnsi" w:cstheme="minorHAnsi"/>
        </w:rPr>
        <w:t xml:space="preserve">international </w:t>
      </w:r>
      <w:r w:rsidRPr="00EE6B95">
        <w:rPr>
          <w:rStyle w:val="Emphasis"/>
          <w:rFonts w:asciiTheme="minorHAnsi" w:hAnsiTheme="minorHAnsi" w:cstheme="minorHAnsi"/>
          <w:highlight w:val="green"/>
        </w:rPr>
        <w:t xml:space="preserve">crises </w:t>
      </w:r>
      <w:r w:rsidRPr="00EE6B95">
        <w:rPr>
          <w:rStyle w:val="Emphasis"/>
          <w:rFonts w:asciiTheme="minorHAnsi" w:hAnsiTheme="minorHAnsi" w:cstheme="minorHAnsi"/>
        </w:rPr>
        <w:t xml:space="preserve">would </w:t>
      </w:r>
      <w:r w:rsidRPr="00EE6B95">
        <w:rPr>
          <w:rStyle w:val="Emphasis"/>
          <w:rFonts w:asciiTheme="minorHAnsi" w:hAnsiTheme="minorHAnsi" w:cstheme="minorHAnsi"/>
          <w:highlight w:val="green"/>
        </w:rPr>
        <w:t>go unaddressed</w:t>
      </w:r>
      <w:r w:rsidRPr="00EE6B95">
        <w:rPr>
          <w:rFonts w:asciiTheme="minorHAnsi" w:hAnsiTheme="minorHAnsi" w:cstheme="minorHAnsi"/>
          <w:sz w:val="12"/>
        </w:rPr>
        <w:t xml:space="preserve">. American </w:t>
      </w:r>
      <w:r w:rsidRPr="00EE6B95">
        <w:rPr>
          <w:rStyle w:val="StyleUnderline"/>
          <w:rFonts w:asciiTheme="minorHAnsi" w:hAnsiTheme="minorHAnsi" w:cstheme="minorHAnsi"/>
        </w:rPr>
        <w:t xml:space="preserve">primacy was thus like a </w:t>
      </w:r>
      <w:r w:rsidRPr="00EE6B95">
        <w:rPr>
          <w:rStyle w:val="Emphasis"/>
          <w:rFonts w:asciiTheme="minorHAnsi" w:hAnsiTheme="minorHAnsi" w:cstheme="minorHAnsi"/>
        </w:rPr>
        <w:t>reasonably priced insurance policy</w:t>
      </w:r>
      <w:r w:rsidRPr="00EE6B95">
        <w:rPr>
          <w:rFonts w:asciiTheme="minorHAnsi" w:hAnsiTheme="minorHAnsi" w:cstheme="minorHAnsi"/>
          <w:sz w:val="12"/>
        </w:rPr>
        <w:t xml:space="preserve">. </w:t>
      </w:r>
      <w:r w:rsidRPr="00EE6B95">
        <w:rPr>
          <w:rStyle w:val="StyleUnderline"/>
          <w:rFonts w:asciiTheme="minorHAnsi" w:hAnsiTheme="minorHAnsi" w:cstheme="minorHAnsi"/>
        </w:rPr>
        <w:t>It required nontrivial expenditures, but protected against far costlier outcomes.</w:t>
      </w:r>
      <w:r w:rsidRPr="00EE6B95">
        <w:rPr>
          <w:rFonts w:asciiTheme="minorHAnsi" w:hAnsiTheme="minorHAnsi" w:cstheme="minorHAnsi"/>
          <w:sz w:val="12"/>
        </w:rPr>
        <w:t>9 Washington paid its insurance premiums for two decades after the Cold War. But more</w:t>
      </w:r>
      <w:r w:rsidRPr="00EE6B95">
        <w:rPr>
          <w:rStyle w:val="StyleUnderline"/>
          <w:rFonts w:asciiTheme="minorHAnsi" w:hAnsiTheme="minorHAnsi" w:cstheme="minorHAnsi"/>
        </w:rPr>
        <w:t xml:space="preserve"> recently American primacy and strategic solvency have been imperiled. </w:t>
      </w:r>
      <w:r w:rsidRPr="00EE6B95">
        <w:rPr>
          <w:rFonts w:asciiTheme="minorHAnsi" w:hAnsiTheme="minorHAnsi" w:cstheme="minorHAnsi"/>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EE6B95">
        <w:rPr>
          <w:rStyle w:val="StyleUnderline"/>
          <w:rFonts w:asciiTheme="minorHAnsi" w:hAnsiTheme="minorHAnsi" w:cstheme="minorHAnsi"/>
        </w:rPr>
        <w:t xml:space="preserve">two decades after the Soviet collapse, the world was characterized by </w:t>
      </w:r>
      <w:r w:rsidRPr="00EE6B95">
        <w:rPr>
          <w:rStyle w:val="Emphasis"/>
          <w:rFonts w:asciiTheme="minorHAnsi" w:hAnsiTheme="minorHAnsi" w:cstheme="minorHAnsi"/>
        </w:rPr>
        <w:t xml:space="preserve">remarkably low levels of great-power competition, </w:t>
      </w:r>
      <w:r w:rsidRPr="00EE6B95">
        <w:rPr>
          <w:rStyle w:val="StyleUnderline"/>
          <w:rFonts w:asciiTheme="minorHAnsi" w:hAnsiTheme="minorHAnsi" w:cstheme="minorHAnsi"/>
        </w:rPr>
        <w:t xml:space="preserve">high levels of </w:t>
      </w:r>
      <w:r w:rsidRPr="00EE6B95">
        <w:rPr>
          <w:rStyle w:val="Emphasis"/>
          <w:rFonts w:asciiTheme="minorHAnsi" w:hAnsiTheme="minorHAnsi" w:cstheme="minorHAnsi"/>
        </w:rPr>
        <w:t>security</w:t>
      </w:r>
      <w:r w:rsidRPr="00EE6B95">
        <w:rPr>
          <w:rStyle w:val="StyleUnderline"/>
          <w:rFonts w:asciiTheme="minorHAnsi" w:hAnsiTheme="minorHAnsi" w:cstheme="minorHAnsi"/>
        </w:rPr>
        <w:t xml:space="preserve"> in key theaters such as </w:t>
      </w:r>
      <w:r w:rsidRPr="00EE6B95">
        <w:rPr>
          <w:rStyle w:val="Emphasis"/>
          <w:rFonts w:asciiTheme="minorHAnsi" w:hAnsiTheme="minorHAnsi" w:cstheme="minorHAnsi"/>
        </w:rPr>
        <w:t>Europe</w:t>
      </w:r>
      <w:r w:rsidRPr="00EE6B95">
        <w:rPr>
          <w:rStyle w:val="StyleUnderline"/>
          <w:rFonts w:asciiTheme="minorHAnsi" w:hAnsiTheme="minorHAnsi" w:cstheme="minorHAnsi"/>
        </w:rPr>
        <w:t xml:space="preserve"> and </w:t>
      </w:r>
      <w:r w:rsidRPr="00EE6B95">
        <w:rPr>
          <w:rStyle w:val="Emphasis"/>
          <w:rFonts w:asciiTheme="minorHAnsi" w:hAnsiTheme="minorHAnsi" w:cstheme="minorHAnsi"/>
        </w:rPr>
        <w:t>East Asia</w:t>
      </w:r>
      <w:r w:rsidRPr="00EE6B95">
        <w:rPr>
          <w:rStyle w:val="StyleUnderline"/>
          <w:rFonts w:asciiTheme="minorHAnsi" w:hAnsiTheme="minorHAnsi" w:cstheme="minorHAnsi"/>
        </w:rPr>
        <w:t xml:space="preserve">, and the </w:t>
      </w:r>
      <w:r w:rsidRPr="00EE6B95">
        <w:rPr>
          <w:rStyle w:val="Emphasis"/>
          <w:rFonts w:asciiTheme="minorHAnsi" w:hAnsiTheme="minorHAnsi" w:cstheme="minorHAnsi"/>
        </w:rPr>
        <w:t>comparative weakness</w:t>
      </w:r>
      <w:r w:rsidRPr="00EE6B95">
        <w:rPr>
          <w:rStyle w:val="StyleUnderline"/>
          <w:rFonts w:asciiTheme="minorHAnsi" w:hAnsiTheme="minorHAnsi" w:cstheme="minorHAnsi"/>
        </w:rPr>
        <w:t xml:space="preserve"> of those “</w:t>
      </w:r>
      <w:r w:rsidRPr="00EE6B95">
        <w:rPr>
          <w:rStyle w:val="Emphasis"/>
          <w:rFonts w:asciiTheme="minorHAnsi" w:hAnsiTheme="minorHAnsi" w:cstheme="minorHAnsi"/>
        </w:rPr>
        <w:t>rogue” actors</w:t>
      </w:r>
      <w:r w:rsidRPr="00EE6B95">
        <w:rPr>
          <w:rStyle w:val="StyleUnderline"/>
          <w:rFonts w:asciiTheme="minorHAnsi" w:hAnsiTheme="minorHAnsi" w:cstheme="minorHAnsi"/>
        </w:rPr>
        <w:t>—Iran, Iraq, North Korea, al-Qaeda—who most aggressively challenged American power.</w:t>
      </w:r>
      <w:r w:rsidRPr="00EE6B95">
        <w:rPr>
          <w:rFonts w:asciiTheme="minorHAnsi" w:hAnsiTheme="minorHAnsi" w:cstheme="minorHAnsi"/>
          <w:sz w:val="12"/>
        </w:rPr>
        <w:t xml:space="preserve"> During the 1990s, some observers even spoke of a “strategic pause,” the idea being that the end of the Cold War had afforded the United States a respite from normal levels of geopolitical danger and competition. Now, however, </w:t>
      </w:r>
      <w:r w:rsidRPr="00EE6B95">
        <w:rPr>
          <w:rStyle w:val="Emphasis"/>
          <w:rFonts w:asciiTheme="minorHAnsi" w:hAnsiTheme="minorHAnsi" w:cstheme="minorHAnsi"/>
        </w:rPr>
        <w:t>the strategic horizon is darkening</w:t>
      </w:r>
      <w:r w:rsidRPr="00EE6B95">
        <w:rPr>
          <w:rFonts w:asciiTheme="minorHAnsi" w:hAnsiTheme="minorHAnsi" w:cstheme="minorHAnsi"/>
          <w:sz w:val="12"/>
        </w:rPr>
        <w:t xml:space="preserve">, due to four factors. First, </w:t>
      </w:r>
      <w:r w:rsidRPr="00EE6B95">
        <w:rPr>
          <w:rStyle w:val="Emphasis"/>
          <w:rFonts w:asciiTheme="minorHAnsi" w:hAnsiTheme="minorHAnsi" w:cstheme="minorHAnsi"/>
        </w:rPr>
        <w:t>great-power military competition is back</w:t>
      </w:r>
      <w:r w:rsidRPr="00EE6B95">
        <w:rPr>
          <w:rFonts w:asciiTheme="minorHAnsi" w:hAnsiTheme="minorHAnsi" w:cstheme="minorHAnsi"/>
          <w:sz w:val="12"/>
        </w:rPr>
        <w:t xml:space="preserve">. </w:t>
      </w:r>
      <w:r w:rsidRPr="00EE6B95">
        <w:rPr>
          <w:rStyle w:val="StyleUnderline"/>
          <w:rFonts w:asciiTheme="minorHAnsi" w:hAnsiTheme="minorHAnsi" w:cstheme="minorHAnsi"/>
        </w:rPr>
        <w:t>The world’s two leading authoritarian powers</w:t>
      </w:r>
      <w:r w:rsidRPr="00EE6B95">
        <w:rPr>
          <w:rFonts w:asciiTheme="minorHAnsi" w:hAnsiTheme="minorHAnsi" w:cstheme="minorHAnsi"/>
          <w:sz w:val="12"/>
        </w:rPr>
        <w:t>—</w:t>
      </w:r>
      <w:r w:rsidRPr="00EE6B95">
        <w:rPr>
          <w:rStyle w:val="Emphasis"/>
          <w:rFonts w:asciiTheme="minorHAnsi" w:hAnsiTheme="minorHAnsi" w:cstheme="minorHAnsi"/>
          <w:highlight w:val="green"/>
        </w:rPr>
        <w:t>China</w:t>
      </w:r>
      <w:r w:rsidRPr="00EE6B95">
        <w:rPr>
          <w:rFonts w:asciiTheme="minorHAnsi" w:hAnsiTheme="minorHAnsi" w:cstheme="minorHAnsi"/>
          <w:sz w:val="12"/>
          <w:highlight w:val="green"/>
        </w:rPr>
        <w:t xml:space="preserve"> </w:t>
      </w:r>
      <w:r w:rsidRPr="00EE6B95">
        <w:rPr>
          <w:rStyle w:val="StyleUnderline"/>
          <w:rFonts w:asciiTheme="minorHAnsi" w:hAnsiTheme="minorHAnsi" w:cstheme="minorHAnsi"/>
          <w:highlight w:val="green"/>
        </w:rPr>
        <w:t>and</w:t>
      </w:r>
      <w:r w:rsidRPr="00EE6B95">
        <w:rPr>
          <w:rFonts w:asciiTheme="minorHAnsi" w:hAnsiTheme="minorHAnsi" w:cstheme="minorHAnsi"/>
          <w:sz w:val="12"/>
          <w:highlight w:val="green"/>
        </w:rPr>
        <w:t xml:space="preserve"> </w:t>
      </w:r>
      <w:r w:rsidRPr="00EE6B95">
        <w:rPr>
          <w:rStyle w:val="Emphasis"/>
          <w:rFonts w:asciiTheme="minorHAnsi" w:hAnsiTheme="minorHAnsi" w:cstheme="minorHAnsi"/>
          <w:highlight w:val="green"/>
        </w:rPr>
        <w:t>Russia</w:t>
      </w:r>
      <w:r w:rsidRPr="00EE6B95">
        <w:rPr>
          <w:rFonts w:asciiTheme="minorHAnsi" w:hAnsiTheme="minorHAnsi" w:cstheme="minorHAnsi"/>
          <w:sz w:val="12"/>
          <w:highlight w:val="green"/>
        </w:rPr>
        <w:t>—</w:t>
      </w:r>
      <w:r w:rsidRPr="00EE6B95">
        <w:rPr>
          <w:rStyle w:val="StyleUnderline"/>
          <w:rFonts w:asciiTheme="minorHAnsi" w:hAnsiTheme="minorHAnsi" w:cstheme="minorHAnsi"/>
        </w:rPr>
        <w:t xml:space="preserve">are </w:t>
      </w:r>
      <w:r w:rsidRPr="00EE6B95">
        <w:rPr>
          <w:rStyle w:val="StyleUnderline"/>
          <w:rFonts w:asciiTheme="minorHAnsi" w:hAnsiTheme="minorHAnsi" w:cstheme="minorHAnsi"/>
          <w:highlight w:val="green"/>
        </w:rPr>
        <w:t xml:space="preserve">seeking </w:t>
      </w:r>
      <w:r w:rsidRPr="00EE6B95">
        <w:rPr>
          <w:rStyle w:val="Emphasis"/>
          <w:rFonts w:asciiTheme="minorHAnsi" w:hAnsiTheme="minorHAnsi" w:cstheme="minorHAnsi"/>
          <w:highlight w:val="green"/>
        </w:rPr>
        <w:t>regional heg</w:t>
      </w:r>
      <w:r w:rsidRPr="00EE6B95">
        <w:rPr>
          <w:rStyle w:val="Emphasis"/>
          <w:rFonts w:asciiTheme="minorHAnsi" w:hAnsiTheme="minorHAnsi" w:cstheme="minorHAnsi"/>
        </w:rPr>
        <w:t>emony</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contesting global norms such as nonaggression and freedom of navigation, and </w:t>
      </w:r>
      <w:r w:rsidRPr="00EE6B95">
        <w:rPr>
          <w:rStyle w:val="StyleUnderline"/>
          <w:rFonts w:asciiTheme="minorHAnsi" w:hAnsiTheme="minorHAnsi" w:cstheme="minorHAnsi"/>
          <w:highlight w:val="green"/>
        </w:rPr>
        <w:t xml:space="preserve">developing </w:t>
      </w:r>
      <w:r w:rsidRPr="00EE6B95">
        <w:rPr>
          <w:rStyle w:val="StyleUnderline"/>
          <w:rFonts w:asciiTheme="minorHAnsi" w:hAnsiTheme="minorHAnsi" w:cstheme="minorHAnsi"/>
        </w:rPr>
        <w:t xml:space="preserve">the </w:t>
      </w:r>
      <w:r w:rsidRPr="00EE6B95">
        <w:rPr>
          <w:rStyle w:val="Emphasis"/>
          <w:rFonts w:asciiTheme="minorHAnsi" w:hAnsiTheme="minorHAnsi" w:cstheme="minorHAnsi"/>
        </w:rPr>
        <w:t>military punch</w:t>
      </w:r>
      <w:r w:rsidRPr="00EE6B95">
        <w:rPr>
          <w:rStyle w:val="StyleUnderline"/>
          <w:rFonts w:asciiTheme="minorHAnsi" w:hAnsiTheme="minorHAnsi" w:cstheme="minorHAnsi"/>
        </w:rPr>
        <w:t xml:space="preserve"> to underwrite these ambitions</w:t>
      </w:r>
      <w:r w:rsidRPr="00EE6B95">
        <w:rPr>
          <w:rFonts w:asciiTheme="minorHAnsi" w:hAnsiTheme="minorHAnsi" w:cstheme="minorHAnsi"/>
          <w:sz w:val="12"/>
        </w:rPr>
        <w:t>. Notwithstanding severe economic and demographic problems</w:t>
      </w:r>
      <w:r w:rsidRPr="00EE6B95">
        <w:rPr>
          <w:rStyle w:val="StyleUnderline"/>
          <w:rFonts w:asciiTheme="minorHAnsi" w:hAnsiTheme="minorHAnsi" w:cstheme="minorHAnsi"/>
        </w:rPr>
        <w:t xml:space="preserve">, Russia has conducted a major military </w:t>
      </w:r>
      <w:r w:rsidRPr="00EE6B95">
        <w:rPr>
          <w:rStyle w:val="Emphasis"/>
          <w:rFonts w:asciiTheme="minorHAnsi" w:hAnsiTheme="minorHAnsi" w:cstheme="minorHAnsi"/>
          <w:highlight w:val="green"/>
        </w:rPr>
        <w:t>modernization</w:t>
      </w:r>
      <w:r w:rsidRPr="00EE6B95">
        <w:rPr>
          <w:rStyle w:val="StyleUnderline"/>
          <w:rFonts w:asciiTheme="minorHAnsi" w:hAnsiTheme="minorHAnsi" w:cstheme="minorHAnsi"/>
        </w:rPr>
        <w:t xml:space="preserve"> emphasizing </w:t>
      </w:r>
      <w:r w:rsidRPr="00EE6B95">
        <w:rPr>
          <w:rStyle w:val="Emphasis"/>
          <w:rFonts w:asciiTheme="minorHAnsi" w:hAnsiTheme="minorHAnsi" w:cstheme="minorHAnsi"/>
          <w:highlight w:val="green"/>
        </w:rPr>
        <w:t>nuc</w:t>
      </w:r>
      <w:r w:rsidRPr="00EE6B95">
        <w:rPr>
          <w:rStyle w:val="Emphasis"/>
          <w:rFonts w:asciiTheme="minorHAnsi" w:hAnsiTheme="minorHAnsi" w:cstheme="minorHAnsi"/>
        </w:rPr>
        <w:t>lear weapon</w:t>
      </w:r>
      <w:r w:rsidRPr="00EE6B95">
        <w:rPr>
          <w:rStyle w:val="Emphasis"/>
          <w:rFonts w:asciiTheme="minorHAnsi" w:hAnsiTheme="minorHAnsi" w:cstheme="minorHAnsi"/>
          <w:highlight w:val="green"/>
        </w:rPr>
        <w:t>s</w:t>
      </w:r>
      <w:r w:rsidRPr="00EE6B95">
        <w:rPr>
          <w:rStyle w:val="StyleUnderline"/>
          <w:rFonts w:asciiTheme="minorHAnsi" w:hAnsiTheme="minorHAnsi" w:cstheme="minorHAnsi"/>
        </w:rPr>
        <w:t>, high-end conventional capabilities, and rapid-deployment and special operations forces— and utilized many of these capabilities in conflicts in Ukraine and Syria</w:t>
      </w:r>
      <w:r w:rsidRPr="00EE6B95">
        <w:rPr>
          <w:rFonts w:asciiTheme="minorHAnsi" w:hAnsiTheme="minorHAnsi" w:cstheme="minorHAnsi"/>
          <w:sz w:val="12"/>
        </w:rPr>
        <w:t xml:space="preserve">.10 </w:t>
      </w:r>
      <w:r w:rsidRPr="00EE6B95">
        <w:rPr>
          <w:rStyle w:val="StyleUnderline"/>
          <w:rFonts w:asciiTheme="minorHAnsi" w:hAnsiTheme="minorHAnsi" w:cstheme="minorHAnsi"/>
        </w:rPr>
        <w:t>China</w:t>
      </w:r>
      <w:r w:rsidRPr="00EE6B95">
        <w:rPr>
          <w:rFonts w:asciiTheme="minorHAnsi" w:hAnsiTheme="minorHAnsi" w:cstheme="minorHAnsi"/>
          <w:sz w:val="12"/>
        </w:rPr>
        <w:t xml:space="preserve">, meanwhile, </w:t>
      </w:r>
      <w:r w:rsidRPr="00EE6B95">
        <w:rPr>
          <w:rStyle w:val="StyleUnderline"/>
          <w:rFonts w:asciiTheme="minorHAnsi" w:hAnsiTheme="minorHAnsi" w:cstheme="minorHAnsi"/>
        </w:rPr>
        <w:t xml:space="preserve">has carried out a </w:t>
      </w:r>
      <w:r w:rsidRPr="00EE6B95">
        <w:rPr>
          <w:rStyle w:val="Emphasis"/>
          <w:rFonts w:asciiTheme="minorHAnsi" w:hAnsiTheme="minorHAnsi" w:cstheme="minorHAnsi"/>
        </w:rPr>
        <w:t>buildup of historic proportions,</w:t>
      </w:r>
      <w:r w:rsidRPr="00EE6B95">
        <w:rPr>
          <w:rFonts w:asciiTheme="minorHAnsi" w:hAnsiTheme="minorHAnsi" w:cstheme="minorHAnsi"/>
          <w:sz w:val="12"/>
        </w:rPr>
        <w:t xml:space="preserve"> with constant-dollar defense outlays rising from US$26 billion in 1995 to US$226 billion in 2016.11 Ominously, </w:t>
      </w:r>
      <w:r w:rsidRPr="00EE6B95">
        <w:rPr>
          <w:rStyle w:val="StyleUnderline"/>
          <w:rFonts w:asciiTheme="minorHAnsi" w:hAnsiTheme="minorHAnsi" w:cstheme="minorHAnsi"/>
        </w:rPr>
        <w:t xml:space="preserve">these </w:t>
      </w:r>
      <w:r w:rsidRPr="00EE6B95">
        <w:rPr>
          <w:rStyle w:val="StyleUnderline"/>
          <w:rFonts w:asciiTheme="minorHAnsi" w:hAnsiTheme="minorHAnsi" w:cstheme="minorHAnsi"/>
          <w:highlight w:val="green"/>
        </w:rPr>
        <w:t>expenditures</w:t>
      </w:r>
      <w:r w:rsidRPr="00EE6B95">
        <w:rPr>
          <w:rStyle w:val="StyleUnderline"/>
          <w:rFonts w:asciiTheme="minorHAnsi" w:hAnsiTheme="minorHAnsi" w:cstheme="minorHAnsi"/>
        </w:rPr>
        <w:t xml:space="preserve"> have </w:t>
      </w:r>
      <w:r w:rsidRPr="00EE6B95">
        <w:rPr>
          <w:rStyle w:val="StyleUnderline"/>
          <w:rFonts w:asciiTheme="minorHAnsi" w:hAnsiTheme="minorHAnsi" w:cstheme="minorHAnsi"/>
          <w:highlight w:val="green"/>
        </w:rPr>
        <w:t>funded</w:t>
      </w:r>
      <w:r w:rsidRPr="00EE6B95">
        <w:rPr>
          <w:rStyle w:val="StyleUnderline"/>
          <w:rFonts w:asciiTheme="minorHAnsi" w:hAnsiTheme="minorHAnsi" w:cstheme="minorHAnsi"/>
        </w:rPr>
        <w:t xml:space="preserve"> development of </w:t>
      </w:r>
      <w:r w:rsidRPr="00EE6B95">
        <w:rPr>
          <w:rStyle w:val="Emphasis"/>
          <w:rFonts w:asciiTheme="minorHAnsi" w:hAnsiTheme="minorHAnsi" w:cstheme="minorHAnsi"/>
        </w:rPr>
        <w:t>power</w:t>
      </w:r>
      <w:r w:rsidRPr="00EE6B95">
        <w:rPr>
          <w:rStyle w:val="Emphasis"/>
          <w:rFonts w:asciiTheme="minorHAnsi" w:hAnsiTheme="minorHAnsi" w:cstheme="minorHAnsi"/>
          <w:highlight w:val="green"/>
        </w:rPr>
        <w:t>-projection</w:t>
      </w:r>
      <w:r w:rsidRPr="00EE6B95">
        <w:rPr>
          <w:rStyle w:val="StyleUnderline"/>
          <w:rFonts w:asciiTheme="minorHAnsi" w:hAnsiTheme="minorHAnsi" w:cstheme="minorHAnsi"/>
          <w:highlight w:val="green"/>
        </w:rPr>
        <w:t xml:space="preserve"> and</w:t>
      </w:r>
      <w:r w:rsidRPr="00EE6B95">
        <w:rPr>
          <w:rStyle w:val="StyleUnderline"/>
          <w:rFonts w:asciiTheme="minorHAnsi" w:hAnsiTheme="minorHAnsi" w:cstheme="minorHAnsi"/>
        </w:rPr>
        <w:t xml:space="preserve"> antiaccess/area denial</w:t>
      </w:r>
      <w:r w:rsidRPr="00EE6B95">
        <w:rPr>
          <w:rFonts w:asciiTheme="minorHAnsi" w:hAnsiTheme="minorHAnsi" w:cstheme="minorHAnsi"/>
          <w:sz w:val="12"/>
        </w:rPr>
        <w:t xml:space="preserve"> </w:t>
      </w:r>
      <w:r w:rsidRPr="00EE6B95">
        <w:rPr>
          <w:rFonts w:asciiTheme="minorHAnsi" w:hAnsiTheme="minorHAnsi" w:cstheme="minorHAnsi"/>
          <w:sz w:val="12"/>
          <w:highlight w:val="green"/>
        </w:rPr>
        <w:t>(</w:t>
      </w:r>
      <w:r w:rsidRPr="00EE6B95">
        <w:rPr>
          <w:rStyle w:val="Emphasis"/>
          <w:rFonts w:asciiTheme="minorHAnsi" w:hAnsiTheme="minorHAnsi" w:cstheme="minorHAnsi"/>
          <w:highlight w:val="green"/>
        </w:rPr>
        <w:t xml:space="preserve">A2/AD) </w:t>
      </w:r>
      <w:r w:rsidRPr="00EE6B95">
        <w:rPr>
          <w:rStyle w:val="Emphasis"/>
          <w:rFonts w:asciiTheme="minorHAnsi" w:hAnsiTheme="minorHAnsi" w:cstheme="minorHAnsi"/>
        </w:rPr>
        <w:t>tools</w:t>
      </w:r>
      <w:r w:rsidRPr="00EE6B95">
        <w:rPr>
          <w:rFonts w:asciiTheme="minorHAnsi" w:hAnsiTheme="minorHAnsi" w:cstheme="minorHAnsi"/>
          <w:sz w:val="12"/>
        </w:rPr>
        <w:t xml:space="preserve"> </w:t>
      </w:r>
      <w:r w:rsidRPr="00EE6B95">
        <w:rPr>
          <w:rStyle w:val="StyleUnderline"/>
          <w:rFonts w:asciiTheme="minorHAnsi" w:hAnsiTheme="minorHAnsi" w:cstheme="minorHAnsi"/>
        </w:rPr>
        <w:t>necessary to threaten China’s neighbors and complicate U.S. intervention on their behalf</w:t>
      </w:r>
      <w:r w:rsidRPr="00EE6B95">
        <w:rPr>
          <w:rFonts w:asciiTheme="minorHAnsi" w:hAnsiTheme="minorHAnsi" w:cstheme="minorHAnsi"/>
          <w:sz w:val="12"/>
        </w:rPr>
        <w:t xml:space="preserve">. Washington has grown accustomed to having a generational military lead; </w:t>
      </w:r>
      <w:r w:rsidRPr="00EE6B95">
        <w:rPr>
          <w:rStyle w:val="StyleUnderline"/>
          <w:rFonts w:asciiTheme="minorHAnsi" w:hAnsiTheme="minorHAnsi" w:cstheme="minorHAnsi"/>
        </w:rPr>
        <w:t xml:space="preserve">Russian and Chinese modernization efforts are now creating a </w:t>
      </w:r>
      <w:r w:rsidRPr="00EE6B95">
        <w:rPr>
          <w:rStyle w:val="Emphasis"/>
          <w:rFonts w:asciiTheme="minorHAnsi" w:hAnsiTheme="minorHAnsi" w:cstheme="minorHAnsi"/>
        </w:rPr>
        <w:t xml:space="preserve">far more competitive environment. </w:t>
      </w:r>
      <w:r w:rsidRPr="00EE6B95">
        <w:rPr>
          <w:rFonts w:asciiTheme="minorHAnsi" w:hAnsiTheme="minorHAnsi" w:cstheme="minorHAnsi"/>
          <w:sz w:val="12"/>
        </w:rPr>
        <w:t xml:space="preserve">Second, the </w:t>
      </w:r>
      <w:r w:rsidRPr="00EE6B95">
        <w:rPr>
          <w:rStyle w:val="Emphasis"/>
          <w:rFonts w:asciiTheme="minorHAnsi" w:hAnsiTheme="minorHAnsi" w:cstheme="minorHAnsi"/>
        </w:rPr>
        <w:t>international outlaws</w:t>
      </w:r>
      <w:r w:rsidRPr="00EE6B95">
        <w:rPr>
          <w:rStyle w:val="StyleUnderline"/>
          <w:rFonts w:asciiTheme="minorHAnsi" w:hAnsiTheme="minorHAnsi" w:cstheme="minorHAnsi"/>
        </w:rPr>
        <w:t xml:space="preserve"> are no longer so </w:t>
      </w:r>
      <w:r w:rsidRPr="00EE6B95">
        <w:rPr>
          <w:rStyle w:val="Emphasis"/>
          <w:rFonts w:asciiTheme="minorHAnsi" w:hAnsiTheme="minorHAnsi" w:cstheme="minorHAnsi"/>
        </w:rPr>
        <w:t>weak</w:t>
      </w:r>
      <w:r w:rsidRPr="00EE6B95">
        <w:rPr>
          <w:rStyle w:val="StyleUnderline"/>
          <w:rFonts w:asciiTheme="minorHAnsi" w:hAnsiTheme="minorHAnsi" w:cstheme="minorHAnsi"/>
        </w:rPr>
        <w:t>.</w:t>
      </w:r>
      <w:r w:rsidRPr="00EE6B95">
        <w:rPr>
          <w:rFonts w:asciiTheme="minorHAnsi" w:hAnsiTheme="minorHAnsi" w:cstheme="minorHAnsi"/>
          <w:sz w:val="12"/>
        </w:rPr>
        <w:t xml:space="preserve"> </w:t>
      </w:r>
      <w:r w:rsidRPr="00EE6B95">
        <w:rPr>
          <w:rStyle w:val="Emphasis"/>
          <w:rFonts w:asciiTheme="minorHAnsi" w:hAnsiTheme="minorHAnsi" w:cstheme="minorHAnsi"/>
          <w:highlight w:val="green"/>
        </w:rPr>
        <w:t>Nor</w:t>
      </w:r>
      <w:r w:rsidRPr="00EE6B95">
        <w:rPr>
          <w:rStyle w:val="Emphasis"/>
          <w:rFonts w:asciiTheme="minorHAnsi" w:hAnsiTheme="minorHAnsi" w:cstheme="minorHAnsi"/>
        </w:rPr>
        <w:t xml:space="preserve">th </w:t>
      </w:r>
      <w:r w:rsidRPr="00EE6B95">
        <w:rPr>
          <w:rStyle w:val="Emphasis"/>
          <w:rFonts w:asciiTheme="minorHAnsi" w:hAnsiTheme="minorHAnsi" w:cstheme="minorHAnsi"/>
          <w:highlight w:val="green"/>
        </w:rPr>
        <w:t>Ko</w:t>
      </w:r>
      <w:r w:rsidRPr="00EE6B95">
        <w:rPr>
          <w:rStyle w:val="Emphasis"/>
          <w:rFonts w:asciiTheme="minorHAnsi" w:hAnsiTheme="minorHAnsi" w:cstheme="minorHAnsi"/>
        </w:rPr>
        <w:t>rea’s</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conventional forces have atrophied, but it has </w:t>
      </w:r>
      <w:r w:rsidRPr="00EE6B95">
        <w:rPr>
          <w:rStyle w:val="StyleUnderline"/>
          <w:rFonts w:asciiTheme="minorHAnsi" w:hAnsiTheme="minorHAnsi" w:cstheme="minorHAnsi"/>
          <w:highlight w:val="green"/>
        </w:rPr>
        <w:t xml:space="preserve">amassed a </w:t>
      </w:r>
      <w:r w:rsidRPr="00EE6B95">
        <w:rPr>
          <w:rStyle w:val="StyleUnderline"/>
          <w:rFonts w:asciiTheme="minorHAnsi" w:hAnsiTheme="minorHAnsi" w:cstheme="minorHAnsi"/>
        </w:rPr>
        <w:t xml:space="preserve">growing </w:t>
      </w:r>
      <w:r w:rsidRPr="00EE6B95">
        <w:rPr>
          <w:rStyle w:val="Emphasis"/>
          <w:rFonts w:asciiTheme="minorHAnsi" w:hAnsiTheme="minorHAnsi" w:cstheme="minorHAnsi"/>
        </w:rPr>
        <w:t xml:space="preserve">nuclear </w:t>
      </w:r>
      <w:r w:rsidRPr="00EE6B95">
        <w:rPr>
          <w:rStyle w:val="Emphasis"/>
          <w:rFonts w:asciiTheme="minorHAnsi" w:hAnsiTheme="minorHAnsi" w:cstheme="minorHAnsi"/>
          <w:highlight w:val="green"/>
        </w:rPr>
        <w:t>arsenal</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and is developing an intercontinental delivery capability that will soon allow it to threaten not just America’s regional allies but also the </w:t>
      </w:r>
      <w:r w:rsidRPr="00EE6B95">
        <w:rPr>
          <w:rStyle w:val="Emphasis"/>
          <w:rFonts w:asciiTheme="minorHAnsi" w:hAnsiTheme="minorHAnsi" w:cstheme="minorHAnsi"/>
        </w:rPr>
        <w:t>continental United States</w:t>
      </w:r>
      <w:r w:rsidRPr="00EE6B95">
        <w:rPr>
          <w:rFonts w:asciiTheme="minorHAnsi" w:hAnsiTheme="minorHAnsi" w:cstheme="minorHAnsi"/>
          <w:sz w:val="12"/>
        </w:rPr>
        <w:t xml:space="preserve">.12 </w:t>
      </w:r>
      <w:r w:rsidRPr="00EE6B95">
        <w:rPr>
          <w:rStyle w:val="Emphasis"/>
          <w:rFonts w:asciiTheme="minorHAnsi" w:hAnsiTheme="minorHAnsi" w:cstheme="minorHAnsi"/>
        </w:rPr>
        <w:t>Iran</w:t>
      </w:r>
      <w:r w:rsidRPr="00EE6B95">
        <w:rPr>
          <w:rFonts w:asciiTheme="minorHAnsi" w:hAnsiTheme="minorHAnsi" w:cstheme="minorHAnsi"/>
          <w:sz w:val="12"/>
        </w:rPr>
        <w:t xml:space="preserve"> </w:t>
      </w:r>
      <w:r w:rsidRPr="00EE6B95">
        <w:rPr>
          <w:rStyle w:val="StyleUnderline"/>
          <w:rFonts w:asciiTheme="minorHAnsi" w:hAnsiTheme="minorHAnsi" w:cstheme="minorHAnsi"/>
        </w:rPr>
        <w:t>remains a</w:t>
      </w:r>
      <w:r w:rsidRPr="00EE6B95">
        <w:rPr>
          <w:rFonts w:asciiTheme="minorHAnsi" w:hAnsiTheme="minorHAnsi" w:cstheme="minorHAnsi"/>
          <w:sz w:val="12"/>
        </w:rPr>
        <w:t xml:space="preserve"> </w:t>
      </w:r>
      <w:r w:rsidRPr="00EE6B95">
        <w:rPr>
          <w:rStyle w:val="Emphasis"/>
          <w:rFonts w:asciiTheme="minorHAnsi" w:hAnsiTheme="minorHAnsi" w:cstheme="minorHAnsi"/>
        </w:rPr>
        <w:t>nuclear threshold state,</w:t>
      </w:r>
      <w:r w:rsidRPr="00EE6B95">
        <w:rPr>
          <w:rFonts w:asciiTheme="minorHAnsi" w:hAnsiTheme="minorHAnsi" w:cstheme="minorHAnsi"/>
          <w:sz w:val="12"/>
        </w:rPr>
        <w:t xml:space="preserve"> one </w:t>
      </w:r>
      <w:r w:rsidRPr="00EE6B95">
        <w:rPr>
          <w:rStyle w:val="StyleUnderline"/>
          <w:rFonts w:asciiTheme="minorHAnsi" w:hAnsiTheme="minorHAnsi" w:cstheme="minorHAnsi"/>
        </w:rPr>
        <w:t xml:space="preserve">that continues to develop ballistic missiles and A2/AD capabilities while employing </w:t>
      </w:r>
      <w:r w:rsidRPr="00EE6B95">
        <w:rPr>
          <w:rStyle w:val="Emphasis"/>
          <w:rFonts w:asciiTheme="minorHAnsi" w:hAnsiTheme="minorHAnsi" w:cstheme="minorHAnsi"/>
        </w:rPr>
        <w:t>sectarian</w:t>
      </w:r>
      <w:r w:rsidRPr="00EE6B95">
        <w:rPr>
          <w:rStyle w:val="StyleUnderline"/>
          <w:rFonts w:asciiTheme="minorHAnsi" w:hAnsiTheme="minorHAnsi" w:cstheme="minorHAnsi"/>
        </w:rPr>
        <w:t xml:space="preserve"> and </w:t>
      </w:r>
      <w:r w:rsidRPr="00EE6B95">
        <w:rPr>
          <w:rStyle w:val="Emphasis"/>
          <w:rFonts w:asciiTheme="minorHAnsi" w:hAnsiTheme="minorHAnsi" w:cstheme="minorHAnsi"/>
        </w:rPr>
        <w:t>proxy forces</w:t>
      </w:r>
      <w:r w:rsidRPr="00EE6B95">
        <w:rPr>
          <w:rStyle w:val="StyleUnderline"/>
          <w:rFonts w:asciiTheme="minorHAnsi" w:hAnsiTheme="minorHAnsi" w:cstheme="minorHAnsi"/>
        </w:rPr>
        <w:t xml:space="preserve"> across the Middle East</w:t>
      </w:r>
      <w:r w:rsidRPr="00EE6B95">
        <w:rPr>
          <w:rFonts w:asciiTheme="minorHAnsi" w:hAnsiTheme="minorHAnsi" w:cstheme="minorHAnsi"/>
          <w:sz w:val="12"/>
        </w:rPr>
        <w:t xml:space="preserve">. </w:t>
      </w:r>
      <w:r w:rsidRPr="00EE6B95">
        <w:rPr>
          <w:rStyle w:val="StyleUnderline"/>
          <w:rFonts w:asciiTheme="minorHAnsi" w:hAnsiTheme="minorHAnsi" w:cstheme="minorHAnsi"/>
        </w:rPr>
        <w:t>The Islamic State</w:t>
      </w:r>
      <w:r w:rsidRPr="00EE6B95">
        <w:rPr>
          <w:rFonts w:asciiTheme="minorHAnsi" w:hAnsiTheme="minorHAnsi" w:cstheme="minorHAnsi"/>
          <w:sz w:val="12"/>
        </w:rPr>
        <w:t xml:space="preserve">, for its part, </w:t>
      </w:r>
      <w:r w:rsidRPr="00EE6B95">
        <w:rPr>
          <w:rStyle w:val="StyleUnderline"/>
          <w:rFonts w:asciiTheme="minorHAnsi" w:hAnsiTheme="minorHAnsi" w:cstheme="minorHAnsi"/>
        </w:rPr>
        <w:t>is headed for defeat, but has displayed</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military capabilities </w:t>
      </w:r>
      <w:r w:rsidRPr="00EE6B95">
        <w:rPr>
          <w:rStyle w:val="Emphasis"/>
          <w:rFonts w:asciiTheme="minorHAnsi" w:hAnsiTheme="minorHAnsi" w:cstheme="minorHAnsi"/>
        </w:rPr>
        <w:t>unprecedented</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for any </w:t>
      </w:r>
      <w:r w:rsidRPr="00EE6B95">
        <w:rPr>
          <w:rStyle w:val="Emphasis"/>
          <w:rFonts w:asciiTheme="minorHAnsi" w:hAnsiTheme="minorHAnsi" w:cstheme="minorHAnsi"/>
        </w:rPr>
        <w:t>terrorist group</w:t>
      </w:r>
      <w:r w:rsidRPr="00EE6B95">
        <w:rPr>
          <w:rStyle w:val="StyleUnderline"/>
          <w:rFonts w:asciiTheme="minorHAnsi" w:hAnsiTheme="minorHAnsi" w:cstheme="minorHAnsi"/>
        </w:rPr>
        <w:t>,</w:t>
      </w:r>
      <w:r w:rsidRPr="00EE6B95">
        <w:rPr>
          <w:rFonts w:asciiTheme="minorHAnsi" w:hAnsiTheme="minorHAnsi" w:cstheme="minorHAnsi"/>
          <w:sz w:val="12"/>
        </w:rPr>
        <w:t xml:space="preserve"> </w:t>
      </w:r>
      <w:r w:rsidRPr="00EE6B95">
        <w:rPr>
          <w:rStyle w:val="StyleUnderline"/>
          <w:rFonts w:asciiTheme="minorHAnsi" w:hAnsiTheme="minorHAnsi" w:cstheme="minorHAnsi"/>
        </w:rPr>
        <w:t>and shown that</w:t>
      </w:r>
      <w:r w:rsidRPr="00EE6B95">
        <w:rPr>
          <w:rFonts w:asciiTheme="minorHAnsi" w:hAnsiTheme="minorHAnsi" w:cstheme="minorHAnsi"/>
          <w:sz w:val="12"/>
        </w:rPr>
        <w:t xml:space="preserve"> </w:t>
      </w:r>
      <w:r w:rsidRPr="00EE6B95">
        <w:rPr>
          <w:rStyle w:val="Emphasis"/>
          <w:rFonts w:asciiTheme="minorHAnsi" w:hAnsiTheme="minorHAnsi" w:cstheme="minorHAnsi"/>
        </w:rPr>
        <w:t>counterterrorism</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will continue to place </w:t>
      </w:r>
      <w:r w:rsidRPr="00EE6B95">
        <w:rPr>
          <w:rStyle w:val="Emphasis"/>
          <w:rFonts w:asciiTheme="minorHAnsi" w:hAnsiTheme="minorHAnsi" w:cstheme="minorHAnsi"/>
        </w:rPr>
        <w:t>significant operational demands</w:t>
      </w:r>
      <w:r w:rsidRPr="00EE6B95">
        <w:rPr>
          <w:rStyle w:val="StyleUnderline"/>
          <w:rFonts w:asciiTheme="minorHAnsi" w:hAnsiTheme="minorHAnsi" w:cstheme="minorHAnsi"/>
        </w:rPr>
        <w:t xml:space="preserve"> on U.S. forces whether in this context or in others. </w:t>
      </w:r>
      <w:r w:rsidRPr="00EE6B95">
        <w:rPr>
          <w:rFonts w:asciiTheme="minorHAnsi" w:hAnsiTheme="minorHAnsi" w:cstheme="minorHAnsi"/>
          <w:sz w:val="12"/>
        </w:rPr>
        <w:t>Rogue actors have long preoccupied American planners, but</w:t>
      </w:r>
      <w:r w:rsidRPr="00EE6B95">
        <w:rPr>
          <w:rStyle w:val="StyleUnderline"/>
          <w:rFonts w:asciiTheme="minorHAnsi" w:hAnsiTheme="minorHAnsi" w:cstheme="minorHAnsi"/>
        </w:rPr>
        <w:t xml:space="preserve"> </w:t>
      </w:r>
      <w:r w:rsidRPr="00EE6B95">
        <w:rPr>
          <w:rStyle w:val="Emphasis"/>
          <w:rFonts w:asciiTheme="minorHAnsi" w:hAnsiTheme="minorHAnsi" w:cstheme="minorHAnsi"/>
        </w:rPr>
        <w:t>the rogues are now more capable</w:t>
      </w:r>
      <w:r w:rsidRPr="00EE6B95">
        <w:rPr>
          <w:rStyle w:val="StyleUnderline"/>
          <w:rFonts w:asciiTheme="minorHAnsi" w:hAnsiTheme="minorHAnsi" w:cstheme="minorHAnsi"/>
        </w:rPr>
        <w:t xml:space="preserve"> than at any time in decades. </w:t>
      </w:r>
      <w:r w:rsidRPr="00EE6B95">
        <w:rPr>
          <w:rFonts w:asciiTheme="minorHAnsi" w:hAnsiTheme="minorHAnsi" w:cstheme="minorHAnsi"/>
          <w:sz w:val="12"/>
        </w:rPr>
        <w:t xml:space="preserve">Third, </w:t>
      </w:r>
      <w:r w:rsidRPr="00EE6B95">
        <w:rPr>
          <w:rStyle w:val="StyleUnderline"/>
          <w:rFonts w:asciiTheme="minorHAnsi" w:hAnsiTheme="minorHAnsi" w:cstheme="minorHAnsi"/>
        </w:rPr>
        <w:t>the</w:t>
      </w:r>
      <w:r w:rsidRPr="00EE6B95">
        <w:rPr>
          <w:rFonts w:asciiTheme="minorHAnsi" w:hAnsiTheme="minorHAnsi" w:cstheme="minorHAnsi"/>
          <w:sz w:val="12"/>
        </w:rPr>
        <w:t xml:space="preserve"> </w:t>
      </w:r>
      <w:r w:rsidRPr="00EE6B95">
        <w:rPr>
          <w:rStyle w:val="Emphasis"/>
          <w:rFonts w:asciiTheme="minorHAnsi" w:hAnsiTheme="minorHAnsi" w:cstheme="minorHAnsi"/>
        </w:rPr>
        <w:t>democratization of technology</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has allowed more actors to </w:t>
      </w:r>
      <w:r w:rsidRPr="00EE6B95">
        <w:rPr>
          <w:rStyle w:val="Emphasis"/>
          <w:rFonts w:asciiTheme="minorHAnsi" w:hAnsiTheme="minorHAnsi" w:cstheme="minorHAnsi"/>
        </w:rPr>
        <w:t>contest American superiority</w:t>
      </w:r>
      <w:r w:rsidRPr="00EE6B95">
        <w:rPr>
          <w:rStyle w:val="StyleUnderline"/>
          <w:rFonts w:asciiTheme="minorHAnsi" w:hAnsiTheme="minorHAnsi" w:cstheme="minorHAnsi"/>
        </w:rPr>
        <w:t xml:space="preserve"> in dangerous ways</w:t>
      </w:r>
      <w:r w:rsidRPr="00EE6B95">
        <w:rPr>
          <w:rFonts w:asciiTheme="minorHAnsi" w:hAnsiTheme="minorHAnsi" w:cstheme="minorHAnsi"/>
          <w:sz w:val="12"/>
        </w:rPr>
        <w:t xml:space="preserve">. The spread of </w:t>
      </w:r>
      <w:r w:rsidRPr="00EE6B95">
        <w:rPr>
          <w:rStyle w:val="Emphasis"/>
          <w:rFonts w:asciiTheme="minorHAnsi" w:hAnsiTheme="minorHAnsi" w:cstheme="minorHAnsi"/>
        </w:rPr>
        <w:t>antisatellite</w:t>
      </w:r>
      <w:r w:rsidRPr="00EE6B95">
        <w:rPr>
          <w:rFonts w:asciiTheme="minorHAnsi" w:hAnsiTheme="minorHAnsi" w:cstheme="minorHAnsi"/>
          <w:sz w:val="12"/>
        </w:rPr>
        <w:t xml:space="preserve"> </w:t>
      </w:r>
      <w:r w:rsidRPr="00EE6B95">
        <w:rPr>
          <w:rStyle w:val="StyleUnderline"/>
          <w:rFonts w:asciiTheme="minorHAnsi" w:hAnsiTheme="minorHAnsi" w:cstheme="minorHAnsi"/>
        </w:rPr>
        <w:t>and</w:t>
      </w:r>
      <w:r w:rsidRPr="00EE6B95">
        <w:rPr>
          <w:rFonts w:asciiTheme="minorHAnsi" w:hAnsiTheme="minorHAnsi" w:cstheme="minorHAnsi"/>
          <w:sz w:val="12"/>
        </w:rPr>
        <w:t xml:space="preserve"> </w:t>
      </w:r>
      <w:r w:rsidRPr="00EE6B95">
        <w:rPr>
          <w:rStyle w:val="Emphasis"/>
          <w:rFonts w:asciiTheme="minorHAnsi" w:hAnsiTheme="minorHAnsi" w:cstheme="minorHAnsi"/>
        </w:rPr>
        <w:t>cyberwarfare</w:t>
      </w:r>
      <w:r w:rsidRPr="00EE6B95">
        <w:rPr>
          <w:rFonts w:asciiTheme="minorHAnsi" w:hAnsiTheme="minorHAnsi" w:cstheme="minorHAnsi"/>
          <w:sz w:val="12"/>
        </w:rPr>
        <w:t xml:space="preserve"> </w:t>
      </w:r>
      <w:r w:rsidRPr="00EE6B95">
        <w:rPr>
          <w:rStyle w:val="StyleUnderline"/>
          <w:rFonts w:asciiTheme="minorHAnsi" w:hAnsiTheme="minorHAnsi" w:cstheme="minorHAnsi"/>
        </w:rPr>
        <w:t>capabilities</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the proliferation of man-portable air defense systems and ballistic missiles; the increasing availability of key elements of the precision-strike complex— these phenomena have had a </w:t>
      </w:r>
      <w:r w:rsidRPr="00EE6B95">
        <w:rPr>
          <w:rStyle w:val="Emphasis"/>
          <w:rFonts w:asciiTheme="minorHAnsi" w:hAnsiTheme="minorHAnsi" w:cstheme="minorHAnsi"/>
        </w:rPr>
        <w:t>military leveling effect</w:t>
      </w:r>
      <w:r w:rsidRPr="00EE6B95">
        <w:rPr>
          <w:rStyle w:val="StyleUnderline"/>
          <w:rFonts w:asciiTheme="minorHAnsi" w:hAnsiTheme="minorHAnsi" w:cstheme="minorHAnsi"/>
        </w:rPr>
        <w:t xml:space="preserve"> by giving weaker actors </w:t>
      </w:r>
      <w:r w:rsidRPr="00EE6B95">
        <w:rPr>
          <w:rStyle w:val="Emphasis"/>
          <w:rFonts w:asciiTheme="minorHAnsi" w:hAnsiTheme="minorHAnsi" w:cstheme="minorHAnsi"/>
        </w:rPr>
        <w:t>capabilities</w:t>
      </w:r>
      <w:r w:rsidRPr="00EE6B95">
        <w:rPr>
          <w:rStyle w:val="StyleUnderline"/>
          <w:rFonts w:asciiTheme="minorHAnsi" w:hAnsiTheme="minorHAnsi" w:cstheme="minorHAnsi"/>
        </w:rPr>
        <w:t xml:space="preserve"> which were </w:t>
      </w:r>
      <w:r w:rsidRPr="00EE6B95">
        <w:rPr>
          <w:rStyle w:val="Emphasis"/>
          <w:rFonts w:asciiTheme="minorHAnsi" w:hAnsiTheme="minorHAnsi" w:cstheme="minorHAnsi"/>
        </w:rPr>
        <w:t>formerly unique</w:t>
      </w:r>
      <w:r w:rsidRPr="00EE6B95">
        <w:rPr>
          <w:rStyle w:val="StyleUnderline"/>
          <w:rFonts w:asciiTheme="minorHAnsi" w:hAnsiTheme="minorHAnsi" w:cstheme="minorHAnsi"/>
        </w:rPr>
        <w:t xml:space="preserve"> to technologically advanced states</w:t>
      </w:r>
      <w:r w:rsidRPr="00EE6B95">
        <w:rPr>
          <w:rFonts w:asciiTheme="minorHAnsi" w:hAnsiTheme="minorHAnsi" w:cstheme="minorHAnsi"/>
          <w:sz w:val="12"/>
        </w:rPr>
        <w:t xml:space="preserve">. </w:t>
      </w:r>
      <w:r w:rsidRPr="00EE6B95">
        <w:rPr>
          <w:rStyle w:val="StyleUnderline"/>
          <w:rFonts w:asciiTheme="minorHAnsi" w:hAnsiTheme="minorHAnsi" w:cstheme="minorHAnsi"/>
        </w:rPr>
        <w:t>As such technologies</w:t>
      </w:r>
      <w:r w:rsidRPr="00EE6B95">
        <w:rPr>
          <w:rFonts w:asciiTheme="minorHAnsi" w:hAnsiTheme="minorHAnsi" w:cstheme="minorHAnsi"/>
          <w:sz w:val="12"/>
        </w:rPr>
        <w:t xml:space="preserve"> “</w:t>
      </w:r>
      <w:r w:rsidRPr="00EE6B95">
        <w:rPr>
          <w:rStyle w:val="Emphasis"/>
          <w:rFonts w:asciiTheme="minorHAnsi" w:hAnsiTheme="minorHAnsi" w:cstheme="minorHAnsi"/>
        </w:rPr>
        <w:t xml:space="preserve">proliferate </w:t>
      </w:r>
      <w:r w:rsidRPr="00EE6B95">
        <w:rPr>
          <w:rStyle w:val="Emphasis"/>
          <w:rFonts w:asciiTheme="minorHAnsi" w:hAnsiTheme="minorHAnsi" w:cstheme="minorHAnsi"/>
        </w:rPr>
        <w:lastRenderedPageBreak/>
        <w:t>worldwide</w:t>
      </w:r>
      <w:r w:rsidRPr="00EE6B95">
        <w:rPr>
          <w:rFonts w:asciiTheme="minorHAnsi" w:hAnsiTheme="minorHAnsi" w:cstheme="minorHAnsi"/>
          <w:sz w:val="12"/>
        </w:rPr>
        <w:t>,” Air Force Chief of Staff General David Goldfein commented in 2016, “</w:t>
      </w:r>
      <w:r w:rsidRPr="00EE6B95">
        <w:rPr>
          <w:rStyle w:val="StyleUnderline"/>
          <w:rFonts w:asciiTheme="minorHAnsi" w:hAnsiTheme="minorHAnsi" w:cstheme="minorHAnsi"/>
        </w:rPr>
        <w:t>the</w:t>
      </w:r>
      <w:r w:rsidRPr="00EE6B95">
        <w:rPr>
          <w:rFonts w:asciiTheme="minorHAnsi" w:hAnsiTheme="minorHAnsi" w:cstheme="minorHAnsi"/>
          <w:sz w:val="12"/>
        </w:rPr>
        <w:t xml:space="preserve"> </w:t>
      </w:r>
      <w:r w:rsidRPr="00EE6B95">
        <w:rPr>
          <w:rStyle w:val="Emphasis"/>
          <w:rFonts w:asciiTheme="minorHAnsi" w:hAnsiTheme="minorHAnsi" w:cstheme="minorHAnsi"/>
        </w:rPr>
        <w:t>technology</w:t>
      </w:r>
      <w:r w:rsidRPr="00EE6B95">
        <w:rPr>
          <w:rFonts w:asciiTheme="minorHAnsi" w:hAnsiTheme="minorHAnsi" w:cstheme="minorHAnsi"/>
          <w:sz w:val="12"/>
        </w:rPr>
        <w:t xml:space="preserve"> </w:t>
      </w:r>
      <w:r w:rsidRPr="00EE6B95">
        <w:rPr>
          <w:rStyle w:val="StyleUnderline"/>
          <w:rFonts w:asciiTheme="minorHAnsi" w:hAnsiTheme="minorHAnsi" w:cstheme="minorHAnsi"/>
        </w:rPr>
        <w:t>and</w:t>
      </w:r>
      <w:r w:rsidRPr="00EE6B95">
        <w:rPr>
          <w:rFonts w:asciiTheme="minorHAnsi" w:hAnsiTheme="minorHAnsi" w:cstheme="minorHAnsi"/>
          <w:sz w:val="12"/>
        </w:rPr>
        <w:t xml:space="preserve"> </w:t>
      </w:r>
      <w:r w:rsidRPr="00EE6B95">
        <w:rPr>
          <w:rStyle w:val="Emphasis"/>
          <w:rFonts w:asciiTheme="minorHAnsi" w:hAnsiTheme="minorHAnsi" w:cstheme="minorHAnsi"/>
        </w:rPr>
        <w:t>capability gaps</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between America and our adversaries are </w:t>
      </w:r>
      <w:r w:rsidRPr="00EE6B95">
        <w:rPr>
          <w:rStyle w:val="Emphasis"/>
          <w:rFonts w:asciiTheme="minorHAnsi" w:hAnsiTheme="minorHAnsi" w:cstheme="minorHAnsi"/>
        </w:rPr>
        <w:t>closing dangerously fast</w:t>
      </w:r>
      <w:r w:rsidRPr="00EE6B95">
        <w:rPr>
          <w:rFonts w:asciiTheme="minorHAnsi" w:hAnsiTheme="minorHAnsi" w:cstheme="minorHAnsi"/>
          <w:sz w:val="12"/>
        </w:rPr>
        <w:t xml:space="preserve">.”13 Indeed, as these capabilities spread, </w:t>
      </w:r>
      <w:r w:rsidRPr="00EE6B95">
        <w:rPr>
          <w:rStyle w:val="StyleUnderline"/>
          <w:rFonts w:asciiTheme="minorHAnsi" w:hAnsiTheme="minorHAnsi" w:cstheme="minorHAnsi"/>
        </w:rPr>
        <w:t>fourth-generation systems</w:t>
      </w:r>
      <w:r w:rsidRPr="00EE6B95">
        <w:rPr>
          <w:rFonts w:asciiTheme="minorHAnsi" w:hAnsiTheme="minorHAnsi" w:cstheme="minorHAnsi"/>
          <w:sz w:val="12"/>
        </w:rPr>
        <w:t xml:space="preserve"> (such as F-15s and F-16s) </w:t>
      </w:r>
      <w:r w:rsidRPr="00EE6B95">
        <w:rPr>
          <w:rStyle w:val="StyleUnderline"/>
          <w:rFonts w:asciiTheme="minorHAnsi" w:hAnsiTheme="minorHAnsi" w:cstheme="minorHAnsi"/>
        </w:rPr>
        <w:t xml:space="preserve">may provide </w:t>
      </w:r>
      <w:r w:rsidRPr="00EE6B95">
        <w:rPr>
          <w:rStyle w:val="Emphasis"/>
          <w:rFonts w:asciiTheme="minorHAnsi" w:hAnsiTheme="minorHAnsi" w:cstheme="minorHAnsi"/>
        </w:rPr>
        <w:t>decreasing utility</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against even </w:t>
      </w:r>
      <w:r w:rsidRPr="00EE6B95">
        <w:rPr>
          <w:rStyle w:val="Emphasis"/>
          <w:rFonts w:asciiTheme="minorHAnsi" w:hAnsiTheme="minorHAnsi" w:cstheme="minorHAnsi"/>
        </w:rPr>
        <w:t>non-great-power competitors</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and </w:t>
      </w:r>
      <w:r w:rsidRPr="00EE6B95">
        <w:rPr>
          <w:rStyle w:val="Emphasis"/>
          <w:rFonts w:asciiTheme="minorHAnsi" w:hAnsiTheme="minorHAnsi" w:cstheme="minorHAnsi"/>
        </w:rPr>
        <w:t>far more fifth-generation capabilities may be needed to perpetuate American overmatch</w:t>
      </w:r>
      <w:r w:rsidRPr="00EE6B95">
        <w:rPr>
          <w:rFonts w:asciiTheme="minorHAnsi" w:hAnsiTheme="minorHAnsi" w:cstheme="minorHAnsi"/>
          <w:sz w:val="12"/>
        </w:rPr>
        <w:t xml:space="preserve">. Finally, </w:t>
      </w:r>
      <w:r w:rsidRPr="00EE6B95">
        <w:rPr>
          <w:rStyle w:val="StyleUnderline"/>
          <w:rFonts w:asciiTheme="minorHAnsi" w:hAnsiTheme="minorHAnsi" w:cstheme="minorHAnsi"/>
        </w:rPr>
        <w:t xml:space="preserve">the number of challenges has </w:t>
      </w:r>
      <w:r w:rsidRPr="00EE6B95">
        <w:rPr>
          <w:rStyle w:val="Emphasis"/>
          <w:rFonts w:asciiTheme="minorHAnsi" w:hAnsiTheme="minorHAnsi" w:cstheme="minorHAnsi"/>
        </w:rPr>
        <w:t>multiplied</w:t>
      </w:r>
      <w:r w:rsidRPr="00EE6B95">
        <w:rPr>
          <w:rFonts w:asciiTheme="minorHAnsi" w:hAnsiTheme="minorHAnsi" w:cstheme="minorHAnsi"/>
          <w:sz w:val="12"/>
        </w:rPr>
        <w:t xml:space="preserve">. </w:t>
      </w:r>
      <w:r w:rsidRPr="00EE6B95">
        <w:rPr>
          <w:rStyle w:val="StyleUnderline"/>
          <w:rFonts w:asciiTheme="minorHAnsi" w:hAnsiTheme="minorHAnsi" w:cstheme="minorHAnsi"/>
        </w:rPr>
        <w:t>During the 1990s and early 2000s, Washington faced rogue states and jihadist extremism—but not intense great-power rivalry</w:t>
      </w:r>
      <w:r w:rsidRPr="00EE6B95">
        <w:rPr>
          <w:rFonts w:asciiTheme="minorHAnsi" w:hAnsiTheme="minorHAnsi" w:cstheme="minorHAnsi"/>
          <w:sz w:val="12"/>
        </w:rPr>
        <w:t xml:space="preserve">. America faced conflicts in the Middle East—but East Asia and Europe were comparatively secure. Now, </w:t>
      </w:r>
      <w:r w:rsidRPr="00EE6B95">
        <w:rPr>
          <w:rStyle w:val="StyleUnderline"/>
          <w:rFonts w:asciiTheme="minorHAnsi" w:hAnsiTheme="minorHAnsi" w:cstheme="minorHAnsi"/>
        </w:rPr>
        <w:t xml:space="preserve">the old threats still exist—but the more </w:t>
      </w:r>
      <w:r w:rsidRPr="00EE6B95">
        <w:rPr>
          <w:rStyle w:val="Emphasis"/>
          <w:rFonts w:asciiTheme="minorHAnsi" w:hAnsiTheme="minorHAnsi" w:cstheme="minorHAnsi"/>
          <w:highlight w:val="green"/>
        </w:rPr>
        <w:t>permissive conditions</w:t>
      </w:r>
      <w:r w:rsidRPr="00EE6B95">
        <w:rPr>
          <w:rStyle w:val="StyleUnderline"/>
          <w:rFonts w:asciiTheme="minorHAnsi" w:hAnsiTheme="minorHAnsi" w:cstheme="minorHAnsi"/>
          <w:highlight w:val="green"/>
        </w:rPr>
        <w:t xml:space="preserve"> </w:t>
      </w:r>
      <w:r w:rsidRPr="00EE6B95">
        <w:rPr>
          <w:rStyle w:val="StyleUnderline"/>
          <w:rFonts w:asciiTheme="minorHAnsi" w:hAnsiTheme="minorHAnsi" w:cstheme="minorHAnsi"/>
        </w:rPr>
        <w:t xml:space="preserve">have </w:t>
      </w:r>
      <w:r w:rsidRPr="00EE6B95">
        <w:rPr>
          <w:rStyle w:val="Emphasis"/>
          <w:rFonts w:asciiTheme="minorHAnsi" w:hAnsiTheme="minorHAnsi" w:cstheme="minorHAnsi"/>
          <w:highlight w:val="green"/>
        </w:rPr>
        <w:t>vanished</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The </w:t>
      </w:r>
      <w:r w:rsidRPr="00EE6B95">
        <w:rPr>
          <w:rStyle w:val="Emphasis"/>
          <w:rFonts w:asciiTheme="minorHAnsi" w:hAnsiTheme="minorHAnsi" w:cstheme="minorHAnsi"/>
          <w:highlight w:val="green"/>
        </w:rPr>
        <w:t>U</w:t>
      </w:r>
      <w:r w:rsidRPr="00EE6B95">
        <w:rPr>
          <w:rStyle w:val="StyleUnderline"/>
          <w:rFonts w:asciiTheme="minorHAnsi" w:hAnsiTheme="minorHAnsi" w:cstheme="minorHAnsi"/>
        </w:rPr>
        <w:t>nited</w:t>
      </w:r>
      <w:r w:rsidRPr="00EE6B95">
        <w:rPr>
          <w:rStyle w:val="StyleUnderline"/>
          <w:rFonts w:asciiTheme="minorHAnsi" w:hAnsiTheme="minorHAnsi" w:cstheme="minorHAnsi"/>
          <w:highlight w:val="green"/>
        </w:rPr>
        <w:t xml:space="preserve"> </w:t>
      </w:r>
      <w:r w:rsidRPr="00EE6B95">
        <w:rPr>
          <w:rStyle w:val="Emphasis"/>
          <w:rFonts w:asciiTheme="minorHAnsi" w:hAnsiTheme="minorHAnsi" w:cstheme="minorHAnsi"/>
          <w:highlight w:val="green"/>
        </w:rPr>
        <w:t>S</w:t>
      </w:r>
      <w:r w:rsidRPr="00EE6B95">
        <w:rPr>
          <w:rStyle w:val="StyleUnderline"/>
          <w:rFonts w:asciiTheme="minorHAnsi" w:hAnsiTheme="minorHAnsi" w:cstheme="minorHAnsi"/>
        </w:rPr>
        <w:t>tates</w:t>
      </w:r>
      <w:r w:rsidRPr="00EE6B95">
        <w:rPr>
          <w:rStyle w:val="StyleUnderline"/>
          <w:rFonts w:asciiTheme="minorHAnsi" w:hAnsiTheme="minorHAnsi" w:cstheme="minorHAnsi"/>
          <w:highlight w:val="green"/>
        </w:rPr>
        <w:t xml:space="preserve"> confronts </w:t>
      </w:r>
      <w:r w:rsidRPr="00EE6B95">
        <w:rPr>
          <w:rStyle w:val="Emphasis"/>
          <w:rFonts w:asciiTheme="minorHAnsi" w:hAnsiTheme="minorHAnsi" w:cstheme="minorHAnsi"/>
          <w:highlight w:val="green"/>
        </w:rPr>
        <w:t>rogue states</w:t>
      </w:r>
      <w:r w:rsidRPr="00EE6B95">
        <w:rPr>
          <w:rStyle w:val="StyleUnderline"/>
          <w:rFonts w:asciiTheme="minorHAnsi" w:hAnsiTheme="minorHAnsi" w:cstheme="minorHAnsi"/>
          <w:highlight w:val="green"/>
        </w:rPr>
        <w:t xml:space="preserve">, </w:t>
      </w:r>
      <w:r w:rsidRPr="00EE6B95">
        <w:rPr>
          <w:rStyle w:val="StyleUnderline"/>
          <w:rFonts w:asciiTheme="minorHAnsi" w:hAnsiTheme="minorHAnsi" w:cstheme="minorHAnsi"/>
        </w:rPr>
        <w:t xml:space="preserve">lethal </w:t>
      </w:r>
      <w:r w:rsidRPr="00EE6B95">
        <w:rPr>
          <w:rStyle w:val="Emphasis"/>
          <w:rFonts w:asciiTheme="minorHAnsi" w:hAnsiTheme="minorHAnsi" w:cstheme="minorHAnsi"/>
        </w:rPr>
        <w:t>jihadist organizations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 xml:space="preserve">and </w:t>
      </w:r>
      <w:r w:rsidRPr="00EE6B95">
        <w:rPr>
          <w:rStyle w:val="Emphasis"/>
          <w:rFonts w:asciiTheme="minorHAnsi" w:hAnsiTheme="minorHAnsi" w:cstheme="minorHAnsi"/>
        </w:rPr>
        <w:t xml:space="preserve">great-power </w:t>
      </w:r>
      <w:r w:rsidRPr="00EE6B95">
        <w:rPr>
          <w:rStyle w:val="Emphasis"/>
          <w:rFonts w:asciiTheme="minorHAnsi" w:hAnsiTheme="minorHAnsi" w:cstheme="minorHAnsi"/>
          <w:highlight w:val="green"/>
        </w:rPr>
        <w:t>competition</w:t>
      </w:r>
      <w:r w:rsidRPr="00EE6B95">
        <w:rPr>
          <w:rStyle w:val="StyleUnderline"/>
          <w:rFonts w:asciiTheme="minorHAnsi" w:hAnsiTheme="minorHAnsi" w:cstheme="minorHAnsi"/>
        </w:rPr>
        <w:t xml:space="preserve">; there are severe challenges in all </w:t>
      </w:r>
      <w:r w:rsidRPr="00EE6B95">
        <w:rPr>
          <w:rStyle w:val="Emphasis"/>
          <w:rFonts w:asciiTheme="minorHAnsi" w:hAnsiTheme="minorHAnsi" w:cstheme="minorHAnsi"/>
        </w:rPr>
        <w:t>three Eurasian theaters</w:t>
      </w:r>
      <w:r w:rsidRPr="00EE6B95">
        <w:rPr>
          <w:rStyle w:val="StyleUnderline"/>
          <w:rFonts w:asciiTheme="minorHAnsi" w:hAnsiTheme="minorHAnsi" w:cstheme="minorHAnsi"/>
        </w:rPr>
        <w:t xml:space="preserve">. “I don’t </w:t>
      </w:r>
      <w:r w:rsidRPr="00EE6B95">
        <w:rPr>
          <w:rStyle w:val="Emphasis"/>
          <w:rFonts w:asciiTheme="minorHAnsi" w:hAnsiTheme="minorHAnsi" w:cstheme="minorHAnsi"/>
        </w:rPr>
        <w:t>recall a time</w:t>
      </w:r>
      <w:r w:rsidRPr="00EE6B95">
        <w:rPr>
          <w:rStyle w:val="StyleUnderline"/>
          <w:rFonts w:asciiTheme="minorHAnsi" w:hAnsiTheme="minorHAnsi" w:cstheme="minorHAnsi"/>
        </w:rPr>
        <w:t xml:space="preserve"> when we have been confronted with a </w:t>
      </w:r>
      <w:r w:rsidRPr="00EE6B95">
        <w:rPr>
          <w:rStyle w:val="Emphasis"/>
          <w:rFonts w:asciiTheme="minorHAnsi" w:hAnsiTheme="minorHAnsi" w:cstheme="minorHAnsi"/>
        </w:rPr>
        <w:t>more diverse array of threats</w:t>
      </w:r>
      <w:r w:rsidRPr="00EE6B95">
        <w:rPr>
          <w:rStyle w:val="StyleUnderline"/>
          <w:rFonts w:asciiTheme="minorHAnsi" w:hAnsiTheme="minorHAnsi" w:cstheme="minorHAnsi"/>
        </w:rPr>
        <w:t xml:space="preserve">, whether it’s the nation state threats posed by </w:t>
      </w:r>
      <w:r w:rsidRPr="00EE6B95">
        <w:rPr>
          <w:rStyle w:val="Emphasis"/>
          <w:rFonts w:asciiTheme="minorHAnsi" w:hAnsiTheme="minorHAnsi" w:cstheme="minorHAnsi"/>
        </w:rPr>
        <w:t>Russia</w:t>
      </w:r>
      <w:r w:rsidRPr="00EE6B95">
        <w:rPr>
          <w:rFonts w:asciiTheme="minorHAnsi" w:hAnsiTheme="minorHAnsi" w:cstheme="minorHAnsi"/>
          <w:sz w:val="12"/>
        </w:rPr>
        <w:t xml:space="preserve"> </w:t>
      </w:r>
      <w:r w:rsidRPr="00EE6B95">
        <w:rPr>
          <w:rStyle w:val="StyleUnderline"/>
          <w:rFonts w:asciiTheme="minorHAnsi" w:hAnsiTheme="minorHAnsi" w:cstheme="minorHAnsi"/>
        </w:rPr>
        <w:t>and</w:t>
      </w:r>
      <w:r w:rsidRPr="00EE6B95">
        <w:rPr>
          <w:rFonts w:asciiTheme="minorHAnsi" w:hAnsiTheme="minorHAnsi" w:cstheme="minorHAnsi"/>
          <w:sz w:val="12"/>
        </w:rPr>
        <w:t xml:space="preserve"> </w:t>
      </w:r>
      <w:r w:rsidRPr="00EE6B95">
        <w:rPr>
          <w:rStyle w:val="Emphasis"/>
          <w:rFonts w:asciiTheme="minorHAnsi" w:hAnsiTheme="minorHAnsi" w:cstheme="minorHAnsi"/>
        </w:rPr>
        <w:t>China</w:t>
      </w:r>
      <w:r w:rsidRPr="00EE6B95">
        <w:rPr>
          <w:rFonts w:asciiTheme="minorHAnsi" w:hAnsiTheme="minorHAnsi" w:cstheme="minorHAnsi"/>
          <w:sz w:val="12"/>
        </w:rPr>
        <w:t xml:space="preserve"> </w:t>
      </w:r>
      <w:r w:rsidRPr="00EE6B95">
        <w:rPr>
          <w:rStyle w:val="StyleUnderline"/>
          <w:rFonts w:asciiTheme="minorHAnsi" w:hAnsiTheme="minorHAnsi" w:cstheme="minorHAnsi"/>
        </w:rPr>
        <w:t>and particularly their substantial nuclear capabilities, or non-nation states of the likes of ISIL, Al Qaida, etc</w:t>
      </w:r>
      <w:r w:rsidRPr="00EE6B95">
        <w:rPr>
          <w:rFonts w:asciiTheme="minorHAnsi" w:hAnsiTheme="minorHAnsi" w:cstheme="minorHAnsi"/>
          <w:sz w:val="12"/>
        </w:rPr>
        <w:t xml:space="preserve">.,” Director of National Intelligence James Clapper commented in 2016. </w:t>
      </w:r>
      <w:r w:rsidRPr="00EE6B95">
        <w:rPr>
          <w:rStyle w:val="StyleUnderline"/>
          <w:rFonts w:asciiTheme="minorHAnsi" w:hAnsiTheme="minorHAnsi" w:cstheme="minorHAnsi"/>
        </w:rPr>
        <w:t>Trends in the strategic landscape constituted a veritable “</w:t>
      </w:r>
      <w:r w:rsidRPr="00EE6B95">
        <w:rPr>
          <w:rStyle w:val="Emphasis"/>
          <w:rFonts w:asciiTheme="minorHAnsi" w:hAnsiTheme="minorHAnsi" w:cstheme="minorHAnsi"/>
        </w:rPr>
        <w:t>litany of doom</w:t>
      </w:r>
      <w:r w:rsidRPr="00EE6B95">
        <w:rPr>
          <w:rFonts w:asciiTheme="minorHAnsi" w:hAnsiTheme="minorHAnsi" w:cstheme="minorHAnsi"/>
          <w:sz w:val="12"/>
        </w:rPr>
        <w:t xml:space="preserve">.”14 The </w:t>
      </w:r>
      <w:r w:rsidRPr="00EE6B95">
        <w:rPr>
          <w:rStyle w:val="StyleUnderline"/>
          <w:rFonts w:asciiTheme="minorHAnsi" w:hAnsiTheme="minorHAnsi" w:cstheme="minorHAnsi"/>
        </w:rPr>
        <w:t xml:space="preserve">United States thus faces not just more significant, but also more numerous, challenges to its </w:t>
      </w:r>
      <w:r w:rsidRPr="00EE6B95">
        <w:rPr>
          <w:rStyle w:val="Emphasis"/>
          <w:rFonts w:asciiTheme="minorHAnsi" w:hAnsiTheme="minorHAnsi" w:cstheme="minorHAnsi"/>
        </w:rPr>
        <w:t>military dominance</w:t>
      </w:r>
      <w:r w:rsidRPr="00EE6B95">
        <w:rPr>
          <w:rStyle w:val="StyleUnderline"/>
          <w:rFonts w:asciiTheme="minorHAnsi" w:hAnsiTheme="minorHAnsi" w:cstheme="minorHAnsi"/>
        </w:rPr>
        <w:t xml:space="preserve"> than it has for at least a </w:t>
      </w:r>
      <w:r w:rsidRPr="00EE6B95">
        <w:rPr>
          <w:rStyle w:val="Emphasis"/>
          <w:rFonts w:asciiTheme="minorHAnsi" w:hAnsiTheme="minorHAnsi" w:cstheme="minorHAnsi"/>
        </w:rPr>
        <w:t>quarter century</w:t>
      </w:r>
      <w:r w:rsidRPr="00EE6B95">
        <w:rPr>
          <w:rStyle w:val="StyleUnderline"/>
          <w:rFonts w:asciiTheme="minorHAnsi" w:hAnsiTheme="minorHAnsi" w:cstheme="minorHAnsi"/>
        </w:rPr>
        <w:t>.</w:t>
      </w:r>
    </w:p>
    <w:p w14:paraId="0195683F"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Chinese leadership in </w:t>
      </w:r>
      <w:r w:rsidRPr="00EE6B95">
        <w:rPr>
          <w:rFonts w:asciiTheme="minorHAnsi" w:hAnsiTheme="minorHAnsi" w:cstheme="minorHAnsi"/>
          <w:u w:val="single"/>
        </w:rPr>
        <w:t>technology</w:t>
      </w:r>
      <w:r w:rsidRPr="00EE6B95">
        <w:rPr>
          <w:rFonts w:asciiTheme="minorHAnsi" w:hAnsiTheme="minorHAnsi" w:cstheme="minorHAnsi"/>
        </w:rPr>
        <w:t xml:space="preserve"> causes extinction. </w:t>
      </w:r>
    </w:p>
    <w:p w14:paraId="5BCCE8C4" w14:textId="77777777" w:rsidR="00AB3810" w:rsidRPr="00EE6B95" w:rsidRDefault="00AB3810" w:rsidP="00AB3810">
      <w:pPr>
        <w:rPr>
          <w:rFonts w:asciiTheme="minorHAnsi" w:hAnsiTheme="minorHAnsi" w:cstheme="minorHAnsi"/>
        </w:rPr>
      </w:pPr>
      <w:r w:rsidRPr="00EE6B95">
        <w:rPr>
          <w:rStyle w:val="Style13ptBold"/>
          <w:rFonts w:asciiTheme="minorHAnsi" w:hAnsiTheme="minorHAnsi" w:cstheme="minorHAnsi"/>
        </w:rPr>
        <w:t>Kroenig 18</w:t>
      </w:r>
      <w:r w:rsidRPr="00EE6B95">
        <w:rPr>
          <w:rFonts w:asciiTheme="minorHAnsi" w:hAnsiTheme="minorHAnsi" w:cstheme="minorHAnsi"/>
        </w:rPr>
        <w:t xml:space="preserve"> </w:t>
      </w:r>
      <w:r w:rsidRPr="00EE6B95">
        <w:rPr>
          <w:rFonts w:asciiTheme="minorHAnsi" w:hAnsiTheme="minorHAnsi" w:cstheme="minorHAnsi"/>
          <w:sz w:val="18"/>
          <w:szCs w:val="18"/>
        </w:rPr>
        <w:t xml:space="preserve">[Matthew, Associate Professor of Government and Foreign Service at Georgetown University and Deputy Director for Strategy in the Scowcroft Center for Strategy and Security at the Atlantic Council, and Bharath Gopalaswamy, Director of the South Asia Center at the Atlantic Council, holds a PhD in mechanical engineering with a specialization in numerical acoustics from Trinity College, Dublin, Nov 2018, “Will disruptive technology cause nuclear war?”, Bulletin of the Atomic Scientists, </w:t>
      </w:r>
      <w:hyperlink r:id="rId29" w:history="1">
        <w:r w:rsidRPr="00EE6B95">
          <w:rPr>
            <w:rStyle w:val="Hyperlink"/>
            <w:rFonts w:asciiTheme="minorHAnsi" w:hAnsiTheme="minorHAnsi" w:cstheme="minorHAnsi"/>
            <w:sz w:val="18"/>
            <w:szCs w:val="18"/>
          </w:rPr>
          <w:t>https://thebulletin.org/2018/11/will-disruptive-technology-cause-nuclear-war</w:t>
        </w:r>
      </w:hyperlink>
      <w:r w:rsidRPr="00EE6B95">
        <w:rPr>
          <w:rFonts w:asciiTheme="minorHAnsi" w:hAnsiTheme="minorHAnsi" w:cstheme="minorHAnsi"/>
          <w:sz w:val="18"/>
          <w:szCs w:val="18"/>
        </w:rPr>
        <w:t>]</w:t>
      </w:r>
    </w:p>
    <w:p w14:paraId="5F0A83AA"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Recently, analysts have argued that emerging technologies with military applications may undermine nuclear stability (see here, here, and here), but the logic of these arguments is debatable and overlooks a more straightforward reason why </w:t>
      </w:r>
      <w:r w:rsidRPr="00EE6B95">
        <w:rPr>
          <w:rStyle w:val="StyleUnderline"/>
          <w:rFonts w:asciiTheme="minorHAnsi" w:hAnsiTheme="minorHAnsi" w:cstheme="minorHAnsi"/>
          <w:highlight w:val="green"/>
        </w:rPr>
        <w:t>new tech</w:t>
      </w:r>
      <w:r w:rsidRPr="00EE6B95">
        <w:rPr>
          <w:rStyle w:val="StyleUnderline"/>
          <w:rFonts w:asciiTheme="minorHAnsi" w:hAnsiTheme="minorHAnsi" w:cstheme="minorHAnsi"/>
        </w:rPr>
        <w:t xml:space="preserve">nology </w:t>
      </w:r>
      <w:r w:rsidRPr="00EE6B95">
        <w:rPr>
          <w:rStyle w:val="StyleUnderline"/>
          <w:rFonts w:asciiTheme="minorHAnsi" w:hAnsiTheme="minorHAnsi" w:cstheme="minorHAnsi"/>
          <w:highlight w:val="green"/>
        </w:rPr>
        <w:t xml:space="preserve">might cause </w:t>
      </w:r>
      <w:r w:rsidRPr="00EE6B95">
        <w:rPr>
          <w:rStyle w:val="Emphasis"/>
          <w:rFonts w:asciiTheme="minorHAnsi" w:hAnsiTheme="minorHAnsi" w:cstheme="minorHAnsi"/>
          <w:highlight w:val="green"/>
        </w:rPr>
        <w:t>nuclear conflict</w:t>
      </w:r>
      <w:r w:rsidRPr="00EE6B95">
        <w:rPr>
          <w:rStyle w:val="StyleUnderline"/>
          <w:rFonts w:asciiTheme="minorHAnsi" w:hAnsiTheme="minorHAnsi" w:cstheme="minorHAnsi"/>
          <w:highlight w:val="green"/>
        </w:rPr>
        <w:t xml:space="preserve">: by </w:t>
      </w:r>
      <w:r w:rsidRPr="00EE6B95">
        <w:rPr>
          <w:rStyle w:val="Emphasis"/>
          <w:rFonts w:asciiTheme="minorHAnsi" w:hAnsiTheme="minorHAnsi" w:cstheme="minorHAnsi"/>
          <w:highlight w:val="green"/>
        </w:rPr>
        <w:t>upending</w:t>
      </w:r>
      <w:r w:rsidRPr="00EE6B95">
        <w:rPr>
          <w:rStyle w:val="StyleUnderline"/>
          <w:rFonts w:asciiTheme="minorHAnsi" w:hAnsiTheme="minorHAnsi" w:cstheme="minorHAnsi"/>
          <w:highlight w:val="green"/>
        </w:rPr>
        <w:t xml:space="preserve"> the</w:t>
      </w:r>
      <w:r w:rsidRPr="00EE6B95">
        <w:rPr>
          <w:rStyle w:val="StyleUnderline"/>
          <w:rFonts w:asciiTheme="minorHAnsi" w:hAnsiTheme="minorHAnsi" w:cstheme="minorHAnsi"/>
        </w:rPr>
        <w:t xml:space="preserve"> </w:t>
      </w:r>
      <w:r w:rsidRPr="00EE6B95">
        <w:rPr>
          <w:rStyle w:val="Emphasis"/>
          <w:rFonts w:asciiTheme="minorHAnsi" w:hAnsiTheme="minorHAnsi" w:cstheme="minorHAnsi"/>
        </w:rPr>
        <w:t xml:space="preserve">existing </w:t>
      </w:r>
      <w:r w:rsidRPr="00EE6B95">
        <w:rPr>
          <w:rStyle w:val="Emphasis"/>
          <w:rFonts w:asciiTheme="minorHAnsi" w:hAnsiTheme="minorHAnsi" w:cstheme="minorHAnsi"/>
          <w:highlight w:val="green"/>
        </w:rPr>
        <w:t>balance of power</w:t>
      </w:r>
      <w:r w:rsidRPr="00EE6B95">
        <w:rPr>
          <w:rStyle w:val="StyleUnderline"/>
          <w:rFonts w:asciiTheme="minorHAnsi" w:hAnsiTheme="minorHAnsi" w:cstheme="minorHAnsi"/>
        </w:rPr>
        <w:t xml:space="preserve"> among nuclear-armed states. This latter concern is more probable and dangerous and demands an immediate policy response. </w:t>
      </w:r>
      <w:r w:rsidRPr="00EE6B95">
        <w:rPr>
          <w:rFonts w:asciiTheme="minorHAnsi" w:hAnsiTheme="minorHAnsi" w:cstheme="minorHAnsi"/>
          <w:sz w:val="12"/>
        </w:rPr>
        <w:t xml:space="preserve">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w:t>
      </w:r>
      <w:r w:rsidRPr="00EE6B95">
        <w:rPr>
          <w:rStyle w:val="StyleUnderline"/>
          <w:rFonts w:asciiTheme="minorHAnsi" w:hAnsiTheme="minorHAnsi" w:cstheme="minorHAnsi"/>
        </w:rPr>
        <w:t>new strategic military technologies may make it possible for a state to conduct a successful first strike on an enemy.</w:t>
      </w:r>
      <w:r w:rsidRPr="00EE6B95">
        <w:rPr>
          <w:rFonts w:asciiTheme="minorHAnsi" w:hAnsiTheme="minorHAnsi" w:cstheme="minorHAnsi"/>
          <w:sz w:val="12"/>
          <w:szCs w:val="16"/>
        </w:rPr>
        <w:t xml:space="preserve"> For </w:t>
      </w:r>
      <w:r w:rsidRPr="00EE6B95">
        <w:rPr>
          <w:rFonts w:asciiTheme="minorHAnsi" w:hAnsiTheme="minorHAnsi" w:cstheme="minorHAnsi"/>
          <w:sz w:val="12"/>
        </w:rPr>
        <w:t xml:space="preserve">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t>
      </w:r>
      <w:r w:rsidRPr="00EE6B95">
        <w:rPr>
          <w:rStyle w:val="StyleUnderline"/>
          <w:rFonts w:asciiTheme="minorHAnsi" w:hAnsiTheme="minorHAnsi" w:cstheme="minorHAnsi"/>
        </w:rPr>
        <w:t xml:space="preserve">we should think more broadly about how new technology might affect global politics, and, for this, it is helpful to turn to scholarly international relations theory. The </w:t>
      </w:r>
      <w:r w:rsidRPr="00EE6B95">
        <w:rPr>
          <w:rStyle w:val="Emphasis"/>
          <w:rFonts w:asciiTheme="minorHAnsi" w:hAnsiTheme="minorHAnsi" w:cstheme="minorHAnsi"/>
        </w:rPr>
        <w:t>dominant theory</w:t>
      </w:r>
      <w:r w:rsidRPr="00EE6B95">
        <w:rPr>
          <w:rStyle w:val="StyleUnderline"/>
          <w:rFonts w:asciiTheme="minorHAnsi" w:hAnsiTheme="minorHAnsi" w:cstheme="minorHAnsi"/>
        </w:rPr>
        <w:t xml:space="preserve"> of the causes of war in the academy is the “</w:t>
      </w:r>
      <w:r w:rsidRPr="00EE6B95">
        <w:rPr>
          <w:rStyle w:val="Emphasis"/>
          <w:rFonts w:asciiTheme="minorHAnsi" w:hAnsiTheme="minorHAnsi" w:cstheme="minorHAnsi"/>
        </w:rPr>
        <w:t>bargaining model of war</w:t>
      </w:r>
      <w:r w:rsidRPr="00EE6B95">
        <w:rPr>
          <w:rStyle w:val="StyleUnderline"/>
          <w:rFonts w:asciiTheme="minorHAnsi" w:hAnsiTheme="minorHAnsi" w:cstheme="minorHAnsi"/>
        </w:rPr>
        <w:t xml:space="preserve">.” This theory identifies </w:t>
      </w:r>
      <w:r w:rsidRPr="00EE6B95">
        <w:rPr>
          <w:rStyle w:val="Emphasis"/>
          <w:rFonts w:asciiTheme="minorHAnsi" w:hAnsiTheme="minorHAnsi" w:cstheme="minorHAnsi"/>
        </w:rPr>
        <w:t>rapid shifts</w:t>
      </w:r>
      <w:r w:rsidRPr="00EE6B95">
        <w:rPr>
          <w:rStyle w:val="StyleUnderline"/>
          <w:rFonts w:asciiTheme="minorHAnsi" w:hAnsiTheme="minorHAnsi" w:cstheme="minorHAnsi"/>
        </w:rPr>
        <w:t xml:space="preserve"> in the </w:t>
      </w:r>
      <w:r w:rsidRPr="00EE6B95">
        <w:rPr>
          <w:rStyle w:val="Emphasis"/>
          <w:rFonts w:asciiTheme="minorHAnsi" w:hAnsiTheme="minorHAnsi" w:cstheme="minorHAnsi"/>
        </w:rPr>
        <w:t>balance of power</w:t>
      </w:r>
      <w:r w:rsidRPr="00EE6B95">
        <w:rPr>
          <w:rStyle w:val="StyleUnderline"/>
          <w:rFonts w:asciiTheme="minorHAnsi" w:hAnsiTheme="minorHAnsi" w:cstheme="minorHAnsi"/>
        </w:rPr>
        <w:t xml:space="preserve"> as a </w:t>
      </w:r>
      <w:r w:rsidRPr="00EE6B95">
        <w:rPr>
          <w:rStyle w:val="Emphasis"/>
          <w:rFonts w:asciiTheme="minorHAnsi" w:hAnsiTheme="minorHAnsi" w:cstheme="minorHAnsi"/>
        </w:rPr>
        <w:t>primary cause of conflict</w:t>
      </w:r>
      <w:r w:rsidRPr="00EE6B95">
        <w:rPr>
          <w:rStyle w:val="StyleUnderline"/>
          <w:rFonts w:asciiTheme="minorHAnsi" w:hAnsiTheme="minorHAnsi" w:cstheme="minorHAnsi"/>
        </w:rPr>
        <w:t xml:space="preserve">. </w:t>
      </w:r>
      <w:r w:rsidRPr="00EE6B95">
        <w:rPr>
          <w:rFonts w:asciiTheme="minorHAnsi" w:hAnsiTheme="minorHAnsi" w:cstheme="minorHAnsi"/>
          <w:sz w:val="12"/>
        </w:rPr>
        <w:t xml:space="preserve">International politics often presents states with conflicts that they can settle through peaceful bargaining, but when bargaining breaks down, war results. </w:t>
      </w:r>
      <w:r w:rsidRPr="00EE6B95">
        <w:rPr>
          <w:rStyle w:val="StyleUnderline"/>
          <w:rFonts w:asciiTheme="minorHAnsi" w:hAnsiTheme="minorHAnsi" w:cstheme="minorHAnsi"/>
          <w:highlight w:val="green"/>
        </w:rPr>
        <w:t>Shifts</w:t>
      </w:r>
      <w:r w:rsidRPr="00EE6B95">
        <w:rPr>
          <w:rStyle w:val="StyleUnderline"/>
          <w:rFonts w:asciiTheme="minorHAnsi" w:hAnsiTheme="minorHAnsi" w:cstheme="minorHAnsi"/>
        </w:rPr>
        <w:t xml:space="preserve"> in the </w:t>
      </w:r>
      <w:r w:rsidRPr="00EE6B95">
        <w:rPr>
          <w:rStyle w:val="Emphasis"/>
          <w:rFonts w:asciiTheme="minorHAnsi" w:hAnsiTheme="minorHAnsi" w:cstheme="minorHAnsi"/>
        </w:rPr>
        <w:t>balance of power</w:t>
      </w:r>
      <w:r w:rsidRPr="00EE6B95">
        <w:rPr>
          <w:rStyle w:val="StyleUnderline"/>
          <w:rFonts w:asciiTheme="minorHAnsi" w:hAnsiTheme="minorHAnsi" w:cstheme="minorHAnsi"/>
        </w:rPr>
        <w:t xml:space="preserve"> are problematic because they </w:t>
      </w:r>
      <w:r w:rsidRPr="00EE6B95">
        <w:rPr>
          <w:rStyle w:val="Emphasis"/>
          <w:rFonts w:asciiTheme="minorHAnsi" w:hAnsiTheme="minorHAnsi" w:cstheme="minorHAnsi"/>
          <w:highlight w:val="green"/>
        </w:rPr>
        <w:t>undermine</w:t>
      </w:r>
      <w:r w:rsidRPr="00EE6B95">
        <w:rPr>
          <w:rStyle w:val="Emphasis"/>
          <w:rFonts w:asciiTheme="minorHAnsi" w:hAnsiTheme="minorHAnsi" w:cstheme="minorHAnsi"/>
        </w:rPr>
        <w:t xml:space="preserve"> effective </w:t>
      </w:r>
      <w:r w:rsidRPr="00EE6B95">
        <w:rPr>
          <w:rStyle w:val="Emphasis"/>
          <w:rFonts w:asciiTheme="minorHAnsi" w:hAnsiTheme="minorHAnsi" w:cstheme="minorHAnsi"/>
          <w:highlight w:val="green"/>
        </w:rPr>
        <w:t>bargaining</w:t>
      </w:r>
      <w:r w:rsidRPr="00EE6B95">
        <w:rPr>
          <w:rStyle w:val="StyleUnderline"/>
          <w:rFonts w:asciiTheme="minorHAnsi" w:hAnsiTheme="minorHAnsi" w:cstheme="minorHAnsi"/>
          <w:highlight w:val="green"/>
        </w:rPr>
        <w:t>.</w:t>
      </w:r>
      <w:r w:rsidRPr="00EE6B95">
        <w:rPr>
          <w:rFonts w:asciiTheme="minorHAnsi" w:hAnsiTheme="minorHAnsi" w:cstheme="minorHAnsi"/>
          <w:sz w:val="12"/>
        </w:rPr>
        <w:t xml:space="preserve"> After all, </w:t>
      </w:r>
      <w:r w:rsidRPr="00EE6B95">
        <w:rPr>
          <w:rStyle w:val="StyleUnderline"/>
          <w:rFonts w:asciiTheme="minorHAnsi" w:hAnsiTheme="minorHAnsi" w:cstheme="minorHAnsi"/>
        </w:rPr>
        <w:t xml:space="preserve">why agree to a deal today if your bargaining position will be stronger tomorrow? </w:t>
      </w:r>
      <w:r w:rsidRPr="00EE6B95">
        <w:rPr>
          <w:rStyle w:val="StyleUnderline"/>
          <w:rFonts w:asciiTheme="minorHAnsi" w:hAnsiTheme="minorHAnsi" w:cstheme="minorHAnsi"/>
          <w:highlight w:val="green"/>
        </w:rPr>
        <w:t>And</w:t>
      </w:r>
      <w:r w:rsidRPr="00EE6B95">
        <w:rPr>
          <w:rStyle w:val="StyleUnderline"/>
          <w:rFonts w:asciiTheme="minorHAnsi" w:hAnsiTheme="minorHAnsi" w:cstheme="minorHAnsi"/>
        </w:rPr>
        <w:t xml:space="preserve">, a clear understanding of the military balance of power can contribute to peace. (Why start a war you are likely to lose?) But shifts in the balance of power </w:t>
      </w:r>
      <w:r w:rsidRPr="00EE6B95">
        <w:rPr>
          <w:rStyle w:val="StyleUnderline"/>
          <w:rFonts w:asciiTheme="minorHAnsi" w:hAnsiTheme="minorHAnsi" w:cstheme="minorHAnsi"/>
          <w:highlight w:val="green"/>
        </w:rPr>
        <w:t>muddy understandings</w:t>
      </w:r>
      <w:r w:rsidRPr="00EE6B95">
        <w:rPr>
          <w:rStyle w:val="StyleUnderline"/>
          <w:rFonts w:asciiTheme="minorHAnsi" w:hAnsiTheme="minorHAnsi" w:cstheme="minorHAnsi"/>
        </w:rPr>
        <w:t xml:space="preserve"> of which states have the advantage.</w:t>
      </w:r>
      <w:r w:rsidRPr="00EE6B95">
        <w:rPr>
          <w:rFonts w:asciiTheme="minorHAnsi" w:hAnsiTheme="minorHAnsi" w:cstheme="minorHAnsi"/>
          <w:sz w:val="12"/>
        </w:rPr>
        <w:t xml:space="preserve"> You may see where this is </w:t>
      </w:r>
      <w:r w:rsidRPr="00EE6B95">
        <w:rPr>
          <w:rFonts w:asciiTheme="minorHAnsi" w:hAnsiTheme="minorHAnsi" w:cstheme="minorHAnsi"/>
          <w:sz w:val="12"/>
        </w:rPr>
        <w:lastRenderedPageBreak/>
        <w:t xml:space="preserve">going. </w:t>
      </w:r>
      <w:r w:rsidRPr="00EE6B95">
        <w:rPr>
          <w:rStyle w:val="StyleUnderline"/>
          <w:rFonts w:asciiTheme="minorHAnsi" w:hAnsiTheme="minorHAnsi" w:cstheme="minorHAnsi"/>
          <w:highlight w:val="green"/>
        </w:rPr>
        <w:t>New tech</w:t>
      </w:r>
      <w:r w:rsidRPr="00EE6B95">
        <w:rPr>
          <w:rStyle w:val="StyleUnderline"/>
          <w:rFonts w:asciiTheme="minorHAnsi" w:hAnsiTheme="minorHAnsi" w:cstheme="minorHAnsi"/>
        </w:rPr>
        <w:t xml:space="preserve">nologies threaten to </w:t>
      </w:r>
      <w:r w:rsidRPr="00EE6B95">
        <w:rPr>
          <w:rStyle w:val="StyleUnderline"/>
          <w:rFonts w:asciiTheme="minorHAnsi" w:hAnsiTheme="minorHAnsi" w:cstheme="minorHAnsi"/>
          <w:highlight w:val="green"/>
        </w:rPr>
        <w:t>create</w:t>
      </w:r>
      <w:r w:rsidRPr="00EE6B95">
        <w:rPr>
          <w:rStyle w:val="StyleUnderline"/>
          <w:rFonts w:asciiTheme="minorHAnsi" w:hAnsiTheme="minorHAnsi" w:cstheme="minorHAnsi"/>
        </w:rPr>
        <w:t xml:space="preserve"> potentially </w:t>
      </w:r>
      <w:r w:rsidRPr="00EE6B95">
        <w:rPr>
          <w:rStyle w:val="Emphasis"/>
          <w:rFonts w:asciiTheme="minorHAnsi" w:hAnsiTheme="minorHAnsi" w:cstheme="minorHAnsi"/>
          <w:highlight w:val="green"/>
        </w:rPr>
        <w:t>destabilizing shifts</w:t>
      </w:r>
      <w:r w:rsidRPr="00EE6B95">
        <w:rPr>
          <w:rStyle w:val="StyleUnderline"/>
          <w:rFonts w:asciiTheme="minorHAnsi" w:hAnsiTheme="minorHAnsi" w:cstheme="minorHAnsi"/>
        </w:rPr>
        <w:t xml:space="preserve"> in the balance of power. </w:t>
      </w:r>
      <w:r w:rsidRPr="00EE6B95">
        <w:rPr>
          <w:rFonts w:asciiTheme="minorHAnsi" w:hAnsiTheme="minorHAnsi" w:cstheme="minorHAnsi"/>
          <w:sz w:val="12"/>
        </w:rPr>
        <w:t xml:space="preserve">For decades, stability in Europe and Asia has been supported by US military power. In recent years, however, the </w:t>
      </w:r>
      <w:r w:rsidRPr="00EE6B95">
        <w:rPr>
          <w:rStyle w:val="StyleUnderline"/>
          <w:rFonts w:asciiTheme="minorHAnsi" w:hAnsiTheme="minorHAnsi" w:cstheme="minorHAnsi"/>
        </w:rPr>
        <w:t xml:space="preserve">balance of power in Asia has begun to shift, as </w:t>
      </w:r>
      <w:r w:rsidRPr="00EE6B95">
        <w:rPr>
          <w:rStyle w:val="Emphasis"/>
          <w:rFonts w:asciiTheme="minorHAnsi" w:hAnsiTheme="minorHAnsi" w:cstheme="minorHAnsi"/>
        </w:rPr>
        <w:t>China has increased its military capabilities</w:t>
      </w:r>
      <w:r w:rsidRPr="00EE6B95">
        <w:rPr>
          <w:rStyle w:val="StyleUnderline"/>
          <w:rFonts w:asciiTheme="minorHAnsi" w:hAnsiTheme="minorHAnsi" w:cstheme="minorHAnsi"/>
        </w:rPr>
        <w:t>.</w:t>
      </w:r>
      <w:r w:rsidRPr="00EE6B95">
        <w:rPr>
          <w:rFonts w:asciiTheme="minorHAnsi" w:hAnsiTheme="minorHAnsi" w:cstheme="minorHAnsi"/>
          <w:sz w:val="12"/>
        </w:rPr>
        <w:t xml:space="preserve"> Already, </w:t>
      </w:r>
      <w:r w:rsidRPr="00EE6B95">
        <w:rPr>
          <w:rStyle w:val="StyleUnderline"/>
          <w:rFonts w:asciiTheme="minorHAnsi" w:hAnsiTheme="minorHAnsi" w:cstheme="minorHAnsi"/>
        </w:rPr>
        <w:t>Beijing has become more assertive in the region, claiming contested territory in the South China Sea.</w:t>
      </w:r>
      <w:r w:rsidRPr="00EE6B95">
        <w:rPr>
          <w:rFonts w:asciiTheme="minorHAnsi" w:hAnsiTheme="minorHAnsi" w:cstheme="minorHAnsi"/>
          <w:sz w:val="12"/>
        </w:rPr>
        <w:t xml:space="preserve"> And the results of Russia’s military modernization have been on full display in its ongoing intervention in Ukraine. Moreover, </w:t>
      </w:r>
      <w:r w:rsidRPr="00EE6B95">
        <w:rPr>
          <w:rStyle w:val="StyleUnderline"/>
          <w:rFonts w:asciiTheme="minorHAnsi" w:hAnsiTheme="minorHAnsi" w:cstheme="minorHAnsi"/>
          <w:highlight w:val="green"/>
        </w:rPr>
        <w:t>China may have</w:t>
      </w:r>
      <w:r w:rsidRPr="00EE6B95">
        <w:rPr>
          <w:rStyle w:val="StyleUnderline"/>
          <w:rFonts w:asciiTheme="minorHAnsi" w:hAnsiTheme="minorHAnsi" w:cstheme="minorHAnsi"/>
        </w:rPr>
        <w:t xml:space="preserve"> the </w:t>
      </w:r>
      <w:r w:rsidRPr="00EE6B95">
        <w:rPr>
          <w:rStyle w:val="StyleUnderline"/>
          <w:rFonts w:asciiTheme="minorHAnsi" w:hAnsiTheme="minorHAnsi" w:cstheme="minorHAnsi"/>
          <w:highlight w:val="green"/>
        </w:rPr>
        <w:t>lead</w:t>
      </w:r>
      <w:r w:rsidRPr="00EE6B95">
        <w:rPr>
          <w:rStyle w:val="StyleUnderline"/>
          <w:rFonts w:asciiTheme="minorHAnsi" w:hAnsiTheme="minorHAnsi" w:cstheme="minorHAnsi"/>
        </w:rPr>
        <w:t xml:space="preserve"> over the United States </w:t>
      </w:r>
      <w:r w:rsidRPr="00EE6B95">
        <w:rPr>
          <w:rStyle w:val="StyleUnderline"/>
          <w:rFonts w:asciiTheme="minorHAnsi" w:hAnsiTheme="minorHAnsi" w:cstheme="minorHAnsi"/>
          <w:highlight w:val="green"/>
        </w:rPr>
        <w:t>in emerging tech</w:t>
      </w:r>
      <w:r w:rsidRPr="00EE6B95">
        <w:rPr>
          <w:rStyle w:val="StyleUnderline"/>
          <w:rFonts w:asciiTheme="minorHAnsi" w:hAnsiTheme="minorHAnsi" w:cstheme="minorHAnsi"/>
        </w:rPr>
        <w:t xml:space="preserve">nologies </w:t>
      </w:r>
      <w:r w:rsidRPr="00EE6B95">
        <w:rPr>
          <w:rStyle w:val="StyleUnderline"/>
          <w:rFonts w:asciiTheme="minorHAnsi" w:hAnsiTheme="minorHAnsi" w:cstheme="minorHAnsi"/>
          <w:highlight w:val="green"/>
        </w:rPr>
        <w:t xml:space="preserve">that could be </w:t>
      </w:r>
      <w:r w:rsidRPr="00EE6B95">
        <w:rPr>
          <w:rStyle w:val="Emphasis"/>
          <w:rFonts w:asciiTheme="minorHAnsi" w:hAnsiTheme="minorHAnsi" w:cstheme="minorHAnsi"/>
          <w:highlight w:val="green"/>
        </w:rPr>
        <w:t>decisive</w:t>
      </w:r>
      <w:r w:rsidRPr="00EE6B95">
        <w:rPr>
          <w:rStyle w:val="StyleUnderline"/>
          <w:rFonts w:asciiTheme="minorHAnsi" w:hAnsiTheme="minorHAnsi" w:cstheme="minorHAnsi"/>
          <w:highlight w:val="green"/>
        </w:rPr>
        <w:t xml:space="preserve"> for</w:t>
      </w:r>
      <w:r w:rsidRPr="00EE6B95">
        <w:rPr>
          <w:rStyle w:val="StyleUnderline"/>
          <w:rFonts w:asciiTheme="minorHAnsi" w:hAnsiTheme="minorHAnsi" w:cstheme="minorHAnsi"/>
        </w:rPr>
        <w:t xml:space="preserve"> the </w:t>
      </w:r>
      <w:r w:rsidRPr="00EE6B95">
        <w:rPr>
          <w:rStyle w:val="StyleUnderline"/>
          <w:rFonts w:asciiTheme="minorHAnsi" w:hAnsiTheme="minorHAnsi" w:cstheme="minorHAnsi"/>
          <w:highlight w:val="green"/>
        </w:rPr>
        <w:t>future</w:t>
      </w:r>
      <w:r w:rsidRPr="00EE6B95">
        <w:rPr>
          <w:rStyle w:val="StyleUnderline"/>
          <w:rFonts w:asciiTheme="minorHAnsi" w:hAnsiTheme="minorHAnsi" w:cstheme="minorHAnsi"/>
        </w:rPr>
        <w:t xml:space="preserve"> of </w:t>
      </w:r>
      <w:r w:rsidRPr="00EE6B95">
        <w:rPr>
          <w:rStyle w:val="Emphasis"/>
          <w:rFonts w:asciiTheme="minorHAnsi" w:hAnsiTheme="minorHAnsi" w:cstheme="minorHAnsi"/>
        </w:rPr>
        <w:t>military acquisitions</w:t>
      </w:r>
      <w:r w:rsidRPr="00EE6B95">
        <w:rPr>
          <w:rStyle w:val="StyleUnderline"/>
          <w:rFonts w:asciiTheme="minorHAnsi" w:hAnsiTheme="minorHAnsi" w:cstheme="minorHAnsi"/>
        </w:rPr>
        <w:t xml:space="preserve"> and </w:t>
      </w:r>
      <w:r w:rsidRPr="00EE6B95">
        <w:rPr>
          <w:rStyle w:val="Emphasis"/>
          <w:rFonts w:asciiTheme="minorHAnsi" w:hAnsiTheme="minorHAnsi" w:cstheme="minorHAnsi"/>
          <w:highlight w:val="green"/>
        </w:rPr>
        <w:t>warfare</w:t>
      </w:r>
      <w:r w:rsidRPr="00EE6B95">
        <w:rPr>
          <w:rFonts w:asciiTheme="minorHAnsi" w:hAnsiTheme="minorHAnsi" w:cstheme="minorHAnsi"/>
          <w:sz w:val="12"/>
        </w:rPr>
        <w:t xml:space="preserve">, including 3D printing, hypersonic missiles, quantum computing, 5G wireless connectivity, and artificial intelligence (AI). 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EE6B95">
        <w:rPr>
          <w:rStyle w:val="StyleUnderline"/>
          <w:rFonts w:asciiTheme="minorHAnsi" w:hAnsiTheme="minorHAnsi" w:cstheme="minorHAnsi"/>
        </w:rPr>
        <w:t xml:space="preserve">If Beijing believes emerging technologies provide it with a newfound, local military advantage over the United States, for example, it may be more willing than previously </w:t>
      </w:r>
      <w:r w:rsidRPr="00EE6B95">
        <w:rPr>
          <w:rStyle w:val="Emphasis"/>
          <w:rFonts w:asciiTheme="minorHAnsi" w:hAnsiTheme="minorHAnsi" w:cstheme="minorHAnsi"/>
        </w:rPr>
        <w:t>to initiate conflict over Taiwan</w:t>
      </w:r>
      <w:r w:rsidRPr="00EE6B95">
        <w:rPr>
          <w:rStyle w:val="StyleUnderline"/>
          <w:rFonts w:asciiTheme="minorHAnsi" w:hAnsiTheme="minorHAnsi" w:cstheme="minorHAnsi"/>
        </w:rPr>
        <w:t>.</w:t>
      </w:r>
      <w:r w:rsidRPr="00EE6B95">
        <w:rPr>
          <w:rFonts w:asciiTheme="minorHAnsi" w:hAnsiTheme="minorHAnsi" w:cstheme="minorHAnsi"/>
          <w:sz w:val="12"/>
        </w:rPr>
        <w:t xml:space="preserve"> And if Putin thinks new tech has strengthened his hand, he may be more tempted to launch a Ukraine-style invasion of a NATO member. </w:t>
      </w:r>
      <w:r w:rsidRPr="00EE6B95">
        <w:rPr>
          <w:rStyle w:val="StyleUnderline"/>
          <w:rFonts w:asciiTheme="minorHAnsi" w:hAnsiTheme="minorHAnsi" w:cstheme="minorHAnsi"/>
        </w:rPr>
        <w:t xml:space="preserve">Either scenario could bring these </w:t>
      </w:r>
      <w:r w:rsidRPr="00EE6B95">
        <w:rPr>
          <w:rStyle w:val="Emphasis"/>
          <w:rFonts w:asciiTheme="minorHAnsi" w:hAnsiTheme="minorHAnsi" w:cstheme="minorHAnsi"/>
        </w:rPr>
        <w:t>nuclear powers into direct conflict</w:t>
      </w:r>
      <w:r w:rsidRPr="00EE6B95">
        <w:rPr>
          <w:rStyle w:val="StyleUnderline"/>
          <w:rFonts w:asciiTheme="minorHAnsi" w:hAnsiTheme="minorHAnsi" w:cstheme="minorHAnsi"/>
        </w:rPr>
        <w:t xml:space="preserve"> with the United States, and </w:t>
      </w:r>
      <w:r w:rsidRPr="00EE6B95">
        <w:rPr>
          <w:rStyle w:val="Emphasis"/>
          <w:rFonts w:asciiTheme="minorHAnsi" w:hAnsiTheme="minorHAnsi" w:cstheme="minorHAnsi"/>
        </w:rPr>
        <w:t>once nuclear armed states are at war</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there is</w:t>
      </w:r>
      <w:r w:rsidRPr="00EE6B95">
        <w:rPr>
          <w:rStyle w:val="StyleUnderline"/>
          <w:rFonts w:asciiTheme="minorHAnsi" w:hAnsiTheme="minorHAnsi" w:cstheme="minorHAnsi"/>
        </w:rPr>
        <w:t xml:space="preserve"> an </w:t>
      </w:r>
      <w:r w:rsidRPr="00EE6B95">
        <w:rPr>
          <w:rStyle w:val="Emphasis"/>
          <w:rFonts w:asciiTheme="minorHAnsi" w:hAnsiTheme="minorHAnsi" w:cstheme="minorHAnsi"/>
          <w:highlight w:val="green"/>
        </w:rPr>
        <w:t>inherent risk</w:t>
      </w:r>
      <w:r w:rsidRPr="00EE6B95">
        <w:rPr>
          <w:rStyle w:val="StyleUnderline"/>
          <w:rFonts w:asciiTheme="minorHAnsi" w:hAnsiTheme="minorHAnsi" w:cstheme="minorHAnsi"/>
          <w:highlight w:val="green"/>
        </w:rPr>
        <w:t xml:space="preserve"> of </w:t>
      </w:r>
      <w:r w:rsidRPr="00EE6B95">
        <w:rPr>
          <w:rStyle w:val="Emphasis"/>
          <w:rFonts w:asciiTheme="minorHAnsi" w:hAnsiTheme="minorHAnsi" w:cstheme="minorHAnsi"/>
          <w:highlight w:val="green"/>
        </w:rPr>
        <w:t>nuclear conflict</w:t>
      </w:r>
      <w:r w:rsidRPr="00EE6B95">
        <w:rPr>
          <w:rStyle w:val="StyleUnderline"/>
          <w:rFonts w:asciiTheme="minorHAnsi" w:hAnsiTheme="minorHAnsi" w:cstheme="minorHAnsi"/>
          <w:highlight w:val="green"/>
        </w:rPr>
        <w:t xml:space="preserve"> through</w:t>
      </w:r>
      <w:r w:rsidRPr="00EE6B95">
        <w:rPr>
          <w:rStyle w:val="StyleUnderline"/>
          <w:rFonts w:asciiTheme="minorHAnsi" w:hAnsiTheme="minorHAnsi" w:cstheme="minorHAnsi"/>
        </w:rPr>
        <w:t xml:space="preserve"> limited nuclear war strategies, nuclear </w:t>
      </w:r>
      <w:r w:rsidRPr="00EE6B95">
        <w:rPr>
          <w:rStyle w:val="Emphasis"/>
          <w:rFonts w:asciiTheme="minorHAnsi" w:hAnsiTheme="minorHAnsi" w:cstheme="minorHAnsi"/>
          <w:highlight w:val="green"/>
        </w:rPr>
        <w:t>brinkmanship</w:t>
      </w:r>
      <w:r w:rsidRPr="00EE6B95">
        <w:rPr>
          <w:rStyle w:val="StyleUnderline"/>
          <w:rFonts w:asciiTheme="minorHAnsi" w:hAnsiTheme="minorHAnsi" w:cstheme="minorHAnsi"/>
        </w:rPr>
        <w:t xml:space="preserve">, or simple </w:t>
      </w:r>
      <w:r w:rsidRPr="00EE6B95">
        <w:rPr>
          <w:rStyle w:val="Emphasis"/>
          <w:rFonts w:asciiTheme="minorHAnsi" w:hAnsiTheme="minorHAnsi" w:cstheme="minorHAnsi"/>
          <w:highlight w:val="green"/>
        </w:rPr>
        <w:t>accident</w:t>
      </w:r>
      <w:r w:rsidRPr="00EE6B95">
        <w:rPr>
          <w:rStyle w:val="StyleUnderline"/>
          <w:rFonts w:asciiTheme="minorHAnsi" w:hAnsiTheme="minorHAnsi" w:cstheme="minorHAnsi"/>
          <w:highlight w:val="green"/>
        </w:rPr>
        <w:t xml:space="preserve"> or </w:t>
      </w:r>
      <w:r w:rsidRPr="00EE6B95">
        <w:rPr>
          <w:rStyle w:val="Emphasis"/>
          <w:rFonts w:asciiTheme="minorHAnsi" w:hAnsiTheme="minorHAnsi" w:cstheme="minorHAnsi"/>
          <w:highlight w:val="green"/>
        </w:rPr>
        <w:t>inadvertent escalation</w:t>
      </w:r>
      <w:r w:rsidRPr="00EE6B95">
        <w:rPr>
          <w:rStyle w:val="StyleUnderline"/>
          <w:rFonts w:asciiTheme="minorHAnsi" w:hAnsiTheme="minorHAnsi" w:cstheme="minorHAnsi"/>
          <w:highlight w:val="green"/>
        </w:rPr>
        <w:t>.</w:t>
      </w:r>
      <w:r w:rsidRPr="00EE6B95">
        <w:rPr>
          <w:rStyle w:val="StyleUnderline"/>
          <w:rFonts w:asciiTheme="minorHAnsi" w:hAnsiTheme="minorHAnsi" w:cstheme="minorHAnsi"/>
        </w:rPr>
        <w:t xml:space="preserve"> </w:t>
      </w:r>
      <w:r w:rsidRPr="00EE6B95">
        <w:rPr>
          <w:rFonts w:asciiTheme="minorHAnsi" w:hAnsiTheme="minorHAnsi" w:cstheme="minorHAnsi"/>
          <w:sz w:val="12"/>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EE6B95">
        <w:rPr>
          <w:rStyle w:val="StyleUnderline"/>
          <w:rFonts w:asciiTheme="minorHAnsi" w:hAnsiTheme="minorHAnsi" w:cstheme="minorHAnsi"/>
        </w:rPr>
        <w:t>the solution is</w:t>
      </w:r>
      <w:r w:rsidRPr="00EE6B95">
        <w:rPr>
          <w:rFonts w:asciiTheme="minorHAnsi" w:hAnsiTheme="minorHAnsi" w:cstheme="minorHAnsi"/>
          <w:sz w:val="12"/>
        </w:rPr>
        <w:t xml:space="preserve"> not to preserve second-strike capabilities, but to </w:t>
      </w:r>
      <w:r w:rsidRPr="00EE6B95">
        <w:rPr>
          <w:rStyle w:val="Emphasis"/>
          <w:rFonts w:asciiTheme="minorHAnsi" w:hAnsiTheme="minorHAnsi" w:cstheme="minorHAnsi"/>
        </w:rPr>
        <w:t>preserve prevailing power balances</w:t>
      </w:r>
      <w:r w:rsidRPr="00EE6B95">
        <w:rPr>
          <w:rStyle w:val="StyleUnderline"/>
          <w:rFonts w:asciiTheme="minorHAnsi" w:hAnsiTheme="minorHAnsi" w:cstheme="minorHAnsi"/>
        </w:rPr>
        <w:t xml:space="preserve"> more broadly. </w:t>
      </w:r>
      <w:r w:rsidRPr="00EE6B95">
        <w:rPr>
          <w:rFonts w:asciiTheme="minorHAnsi" w:hAnsiTheme="minorHAnsi" w:cstheme="minorHAnsi"/>
          <w:sz w:val="12"/>
        </w:rPr>
        <w:t xml:space="preserve">When it comes to new technology, this means that the United States should seek to maintain an innovation edge. </w:t>
      </w:r>
      <w:r w:rsidRPr="00EE6B95">
        <w:rPr>
          <w:rStyle w:val="StyleUnderline"/>
          <w:rFonts w:asciiTheme="minorHAnsi" w:hAnsiTheme="minorHAnsi" w:cstheme="minorHAnsi"/>
        </w:rPr>
        <w:t>Washington should</w:t>
      </w:r>
      <w:r w:rsidRPr="00EE6B95">
        <w:rPr>
          <w:rFonts w:asciiTheme="minorHAnsi" w:hAnsiTheme="minorHAnsi" w:cstheme="minorHAnsi"/>
          <w:sz w:val="12"/>
        </w:rPr>
        <w:t xml:space="preserve"> also </w:t>
      </w:r>
      <w:r w:rsidRPr="00EE6B95">
        <w:rPr>
          <w:rStyle w:val="StyleUnderline"/>
          <w:rFonts w:asciiTheme="minorHAnsi" w:hAnsiTheme="minorHAnsi" w:cstheme="minorHAnsi"/>
        </w:rPr>
        <w:t xml:space="preserve">work with other states, including its nuclear-armed rivals, to develop a </w:t>
      </w:r>
      <w:r w:rsidRPr="00EE6B95">
        <w:rPr>
          <w:rStyle w:val="Emphasis"/>
          <w:rFonts w:asciiTheme="minorHAnsi" w:hAnsiTheme="minorHAnsi" w:cstheme="minorHAnsi"/>
        </w:rPr>
        <w:t>new set of arms control</w:t>
      </w:r>
      <w:r w:rsidRPr="00EE6B95">
        <w:rPr>
          <w:rFonts w:asciiTheme="minorHAnsi" w:hAnsiTheme="minorHAnsi" w:cstheme="minorHAnsi"/>
          <w:sz w:val="12"/>
        </w:rPr>
        <w:t xml:space="preserve"> and nonproliferation agreements and export controls to deny these newer and potentially destabilizing technologies to potentially hostile states. </w:t>
      </w:r>
      <w:r w:rsidRPr="00EE6B95">
        <w:rPr>
          <w:rStyle w:val="StyleUnderline"/>
          <w:rFonts w:asciiTheme="minorHAnsi" w:hAnsiTheme="minorHAnsi" w:cstheme="minorHAnsi"/>
        </w:rPr>
        <w:t xml:space="preserve">These are no easy tasks, but </w:t>
      </w:r>
      <w:r w:rsidRPr="00EE6B95">
        <w:rPr>
          <w:rStyle w:val="StyleUnderline"/>
          <w:rFonts w:asciiTheme="minorHAnsi" w:hAnsiTheme="minorHAnsi" w:cstheme="minorHAnsi"/>
          <w:highlight w:val="green"/>
        </w:rPr>
        <w:t>the consequences of Washington losing</w:t>
      </w:r>
      <w:r w:rsidRPr="00EE6B95">
        <w:rPr>
          <w:rStyle w:val="StyleUnderline"/>
          <w:rFonts w:asciiTheme="minorHAnsi" w:hAnsiTheme="minorHAnsi" w:cstheme="minorHAnsi"/>
        </w:rPr>
        <w:t xml:space="preserve"> the race for </w:t>
      </w:r>
      <w:r w:rsidRPr="00EE6B95">
        <w:rPr>
          <w:rStyle w:val="Emphasis"/>
          <w:rFonts w:asciiTheme="minorHAnsi" w:hAnsiTheme="minorHAnsi" w:cstheme="minorHAnsi"/>
          <w:highlight w:val="green"/>
        </w:rPr>
        <w:t>technological superiority</w:t>
      </w:r>
      <w:r w:rsidRPr="00EE6B95">
        <w:rPr>
          <w:rStyle w:val="StyleUnderline"/>
          <w:rFonts w:asciiTheme="minorHAnsi" w:hAnsiTheme="minorHAnsi" w:cstheme="minorHAnsi"/>
          <w:highlight w:val="green"/>
        </w:rPr>
        <w:t xml:space="preserve"> to</w:t>
      </w:r>
      <w:r w:rsidRPr="00EE6B95">
        <w:rPr>
          <w:rStyle w:val="StyleUnderline"/>
          <w:rFonts w:asciiTheme="minorHAnsi" w:hAnsiTheme="minorHAnsi" w:cstheme="minorHAnsi"/>
        </w:rPr>
        <w:t xml:space="preserve"> its </w:t>
      </w:r>
      <w:r w:rsidRPr="00EE6B95">
        <w:rPr>
          <w:rStyle w:val="Emphasis"/>
          <w:rFonts w:asciiTheme="minorHAnsi" w:hAnsiTheme="minorHAnsi" w:cstheme="minorHAnsi"/>
          <w:highlight w:val="green"/>
        </w:rPr>
        <w:t>autocratic challengers</w:t>
      </w:r>
      <w:r w:rsidRPr="00EE6B95">
        <w:rPr>
          <w:rStyle w:val="StyleUnderline"/>
          <w:rFonts w:asciiTheme="minorHAnsi" w:hAnsiTheme="minorHAnsi" w:cstheme="minorHAnsi"/>
        </w:rPr>
        <w:t xml:space="preserve"> just might </w:t>
      </w:r>
      <w:r w:rsidRPr="00EE6B95">
        <w:rPr>
          <w:rStyle w:val="StyleUnderline"/>
          <w:rFonts w:asciiTheme="minorHAnsi" w:hAnsiTheme="minorHAnsi" w:cstheme="minorHAnsi"/>
          <w:highlight w:val="green"/>
        </w:rPr>
        <w:t xml:space="preserve">mean </w:t>
      </w:r>
      <w:r w:rsidRPr="00EE6B95">
        <w:rPr>
          <w:rStyle w:val="Emphasis"/>
          <w:rFonts w:asciiTheme="minorHAnsi" w:hAnsiTheme="minorHAnsi" w:cstheme="minorHAnsi"/>
          <w:highlight w:val="green"/>
        </w:rPr>
        <w:t>nuclear Armageddon</w:t>
      </w:r>
      <w:r w:rsidRPr="00EE6B95">
        <w:rPr>
          <w:rStyle w:val="StyleUnderline"/>
          <w:rFonts w:asciiTheme="minorHAnsi" w:hAnsiTheme="minorHAnsi" w:cstheme="minorHAnsi"/>
          <w:highlight w:val="green"/>
        </w:rPr>
        <w:t>.</w:t>
      </w:r>
    </w:p>
    <w:p w14:paraId="3169FB9B"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Reject heg bad arguments – their evidence is </w:t>
      </w:r>
      <w:r w:rsidRPr="00EE6B95">
        <w:rPr>
          <w:rFonts w:asciiTheme="minorHAnsi" w:hAnsiTheme="minorHAnsi" w:cstheme="minorHAnsi"/>
          <w:u w:val="single"/>
        </w:rPr>
        <w:t>epistemologically suspect</w:t>
      </w:r>
      <w:r w:rsidRPr="00EE6B95">
        <w:rPr>
          <w:rFonts w:asciiTheme="minorHAnsi" w:hAnsiTheme="minorHAnsi" w:cstheme="minorHAnsi"/>
        </w:rPr>
        <w:t xml:space="preserve"> </w:t>
      </w:r>
    </w:p>
    <w:p w14:paraId="49E643E6" w14:textId="77777777" w:rsidR="00AB3810" w:rsidRPr="00EE6B95" w:rsidRDefault="00AB3810" w:rsidP="00AB3810">
      <w:pPr>
        <w:rPr>
          <w:rStyle w:val="Style13ptBold"/>
          <w:rFonts w:asciiTheme="minorHAnsi" w:hAnsiTheme="minorHAnsi" w:cstheme="minorHAnsi"/>
        </w:rPr>
      </w:pPr>
      <w:r w:rsidRPr="00EE6B95">
        <w:rPr>
          <w:rStyle w:val="Style13ptBold"/>
          <w:rFonts w:asciiTheme="minorHAnsi" w:hAnsiTheme="minorHAnsi" w:cstheme="minorHAnsi"/>
        </w:rPr>
        <w:t xml:space="preserve">Gilsinan 20 </w:t>
      </w:r>
      <w:r w:rsidRPr="00EE6B95">
        <w:rPr>
          <w:rFonts w:asciiTheme="minorHAnsi" w:hAnsiTheme="minorHAnsi" w:cstheme="minorHAnsi"/>
        </w:rPr>
        <w:t>[(Kathy, a St. Louis-based contributing writer at The Atlantic. Her book, The Helpers: Profiles From the Front Lines of the Pandemic, comes out in March 2022. She was previously an editor at World Politics Review.) “How China Is Planning to Win Back the World” The Atlantic, 5/28/2020. https://www.theatlantic.com/politics/archive/2020/05/china-disinformation-propaganda-united-states-xi-jinping/612085/] BC</w:t>
      </w:r>
    </w:p>
    <w:p w14:paraId="21C7992F" w14:textId="77777777" w:rsidR="00AB3810" w:rsidRPr="00EE6B95" w:rsidRDefault="00AB3810" w:rsidP="00AB3810">
      <w:pPr>
        <w:rPr>
          <w:rStyle w:val="Emphasis"/>
          <w:rFonts w:asciiTheme="minorHAnsi" w:hAnsiTheme="minorHAnsi" w:cstheme="minorHAnsi"/>
        </w:rPr>
      </w:pPr>
      <w:r w:rsidRPr="00EE6B95">
        <w:rPr>
          <w:rFonts w:asciiTheme="minorHAnsi" w:hAnsiTheme="minorHAnsi" w:cstheme="minorHAnsi"/>
          <w:sz w:val="14"/>
        </w:rPr>
        <w:t xml:space="preserve">This was a bizarre salvo in </w:t>
      </w:r>
      <w:r w:rsidRPr="00EE6B95">
        <w:rPr>
          <w:rFonts w:asciiTheme="minorHAnsi" w:hAnsiTheme="minorHAnsi" w:cstheme="minorHAnsi"/>
          <w:sz w:val="14"/>
          <w:highlight w:val="green"/>
        </w:rPr>
        <w:t>C</w:t>
      </w:r>
      <w:r w:rsidRPr="00EE6B95">
        <w:rPr>
          <w:rStyle w:val="StyleUnderline"/>
          <w:rFonts w:asciiTheme="minorHAnsi" w:hAnsiTheme="minorHAnsi" w:cstheme="minorHAnsi"/>
          <w:highlight w:val="green"/>
        </w:rPr>
        <w:t>hina’s propaganda war</w:t>
      </w:r>
      <w:r w:rsidRPr="00EE6B95">
        <w:rPr>
          <w:rStyle w:val="StyleUnderline"/>
          <w:rFonts w:asciiTheme="minorHAnsi" w:hAnsiTheme="minorHAnsi" w:cstheme="minorHAnsi"/>
        </w:rPr>
        <w:t xml:space="preserve"> with the United States over the coronavirus, and it </w:t>
      </w:r>
      <w:r w:rsidRPr="00EE6B95">
        <w:rPr>
          <w:rStyle w:val="StyleUnderline"/>
          <w:rFonts w:asciiTheme="minorHAnsi" w:hAnsiTheme="minorHAnsi" w:cstheme="minorHAnsi"/>
          <w:highlight w:val="green"/>
        </w:rPr>
        <w:t>showcased</w:t>
      </w:r>
      <w:r w:rsidRPr="00EE6B95">
        <w:rPr>
          <w:rStyle w:val="StyleUnderline"/>
          <w:rFonts w:asciiTheme="minorHAnsi" w:hAnsiTheme="minorHAnsi" w:cstheme="minorHAnsi"/>
        </w:rPr>
        <w:t xml:space="preserve"> Beijing’s latest </w:t>
      </w:r>
      <w:r w:rsidRPr="00EE6B95">
        <w:rPr>
          <w:rStyle w:val="StyleUnderline"/>
          <w:rFonts w:asciiTheme="minorHAnsi" w:hAnsiTheme="minorHAnsi" w:cstheme="minorHAnsi"/>
          <w:highlight w:val="green"/>
        </w:rPr>
        <w:t>information weaponry.</w:t>
      </w:r>
      <w:r w:rsidRPr="00EE6B95">
        <w:rPr>
          <w:rFonts w:asciiTheme="minorHAnsi" w:hAnsiTheme="minorHAnsi" w:cstheme="minorHAnsi"/>
          <w:sz w:val="14"/>
          <w:highlight w:val="green"/>
        </w:rPr>
        <w:t xml:space="preserve"> </w:t>
      </w:r>
      <w:r w:rsidRPr="00EE6B95">
        <w:rPr>
          <w:rStyle w:val="Emphasis"/>
          <w:rFonts w:asciiTheme="minorHAnsi" w:hAnsiTheme="minorHAnsi" w:cstheme="minorHAnsi"/>
          <w:highlight w:val="green"/>
        </w:rPr>
        <w:t>Misleading spin, obfuscation, concealment, and hyperbole</w:t>
      </w:r>
      <w:r w:rsidRPr="00EE6B95">
        <w:rPr>
          <w:rStyle w:val="Emphasis"/>
          <w:rFonts w:asciiTheme="minorHAnsi" w:hAnsiTheme="minorHAnsi" w:cstheme="minorHAnsi"/>
        </w:rPr>
        <w:t xml:space="preserve"> have been </w:t>
      </w:r>
      <w:r w:rsidRPr="00EE6B95">
        <w:rPr>
          <w:rStyle w:val="Emphasis"/>
          <w:rFonts w:asciiTheme="minorHAnsi" w:hAnsiTheme="minorHAnsi" w:cstheme="minorHAnsi"/>
          <w:highlight w:val="green"/>
        </w:rPr>
        <w:t>hallmarks of the C</w:t>
      </w:r>
      <w:r w:rsidRPr="00EE6B95">
        <w:rPr>
          <w:rStyle w:val="Emphasis"/>
          <w:rFonts w:asciiTheme="minorHAnsi" w:hAnsiTheme="minorHAnsi" w:cstheme="minorHAnsi"/>
        </w:rPr>
        <w:t xml:space="preserve">hinese </w:t>
      </w:r>
      <w:r w:rsidRPr="00EE6B95">
        <w:rPr>
          <w:rStyle w:val="Emphasis"/>
          <w:rFonts w:asciiTheme="minorHAnsi" w:hAnsiTheme="minorHAnsi" w:cstheme="minorHAnsi"/>
          <w:highlight w:val="green"/>
        </w:rPr>
        <w:t>C</w:t>
      </w:r>
      <w:r w:rsidRPr="00EE6B95">
        <w:rPr>
          <w:rStyle w:val="Emphasis"/>
          <w:rFonts w:asciiTheme="minorHAnsi" w:hAnsiTheme="minorHAnsi" w:cstheme="minorHAnsi"/>
        </w:rPr>
        <w:t xml:space="preserve">ommunist </w:t>
      </w:r>
      <w:r w:rsidRPr="00EE6B95">
        <w:rPr>
          <w:rStyle w:val="Emphasis"/>
          <w:rFonts w:asciiTheme="minorHAnsi" w:hAnsiTheme="minorHAnsi" w:cstheme="minorHAnsi"/>
          <w:highlight w:val="green"/>
        </w:rPr>
        <w:t>P</w:t>
      </w:r>
      <w:r w:rsidRPr="00EE6B95">
        <w:rPr>
          <w:rStyle w:val="Emphasis"/>
          <w:rFonts w:asciiTheme="minorHAnsi" w:hAnsiTheme="minorHAnsi" w:cstheme="minorHAnsi"/>
        </w:rPr>
        <w:t>arty</w:t>
      </w:r>
      <w:r w:rsidRPr="00EE6B95">
        <w:rPr>
          <w:rStyle w:val="Emphasis"/>
          <w:rFonts w:asciiTheme="minorHAnsi" w:hAnsiTheme="minorHAnsi" w:cstheme="minorHAnsi"/>
          <w:highlight w:val="green"/>
        </w:rPr>
        <w:t>’s propaganda campaign</w:t>
      </w:r>
      <w:r w:rsidRPr="00EE6B95">
        <w:rPr>
          <w:rFonts w:asciiTheme="minorHAnsi" w:hAnsiTheme="minorHAnsi" w:cstheme="minorHAnsi"/>
          <w:sz w:val="14"/>
        </w:rPr>
        <w:t xml:space="preserve">, before and during the coronavirus era. </w:t>
      </w:r>
      <w:r w:rsidRPr="00EE6B95">
        <w:rPr>
          <w:rStyle w:val="StyleUnderline"/>
          <w:rFonts w:asciiTheme="minorHAnsi" w:hAnsiTheme="minorHAnsi" w:cstheme="minorHAnsi"/>
        </w:rPr>
        <w:t xml:space="preserve">But the pandemic appears to have given rise to more forceful attacks on foreign governments, as well as </w:t>
      </w:r>
      <w:r w:rsidRPr="00EE6B95">
        <w:rPr>
          <w:rStyle w:val="StyleUnderline"/>
          <w:rFonts w:asciiTheme="minorHAnsi" w:hAnsiTheme="minorHAnsi" w:cstheme="minorHAnsi"/>
          <w:highlight w:val="green"/>
        </w:rPr>
        <w:t>a</w:t>
      </w:r>
      <w:r w:rsidRPr="00EE6B95">
        <w:rPr>
          <w:rStyle w:val="StyleUnderline"/>
          <w:rFonts w:asciiTheme="minorHAnsi" w:hAnsiTheme="minorHAnsi" w:cstheme="minorHAnsi"/>
        </w:rPr>
        <w:t xml:space="preserve"> </w:t>
      </w:r>
      <w:r w:rsidRPr="00EE6B95">
        <w:rPr>
          <w:rStyle w:val="Emphasis"/>
          <w:rFonts w:asciiTheme="minorHAnsi" w:hAnsiTheme="minorHAnsi" w:cstheme="minorHAnsi"/>
          <w:highlight w:val="green"/>
        </w:rPr>
        <w:t>new level of</w:t>
      </w:r>
      <w:r w:rsidRPr="00EE6B95">
        <w:rPr>
          <w:rStyle w:val="Emphasis"/>
          <w:rFonts w:asciiTheme="minorHAnsi" w:hAnsiTheme="minorHAnsi" w:cstheme="minorHAnsi"/>
        </w:rPr>
        <w:t xml:space="preserve"> flirtation with </w:t>
      </w:r>
      <w:r w:rsidRPr="00EE6B95">
        <w:rPr>
          <w:rStyle w:val="Emphasis"/>
          <w:rFonts w:asciiTheme="minorHAnsi" w:hAnsiTheme="minorHAnsi" w:cstheme="minorHAnsi"/>
          <w:highlight w:val="green"/>
        </w:rPr>
        <w:t>outright disinformation.</w:t>
      </w:r>
    </w:p>
    <w:p w14:paraId="014C769F" w14:textId="77777777" w:rsidR="00AB3810" w:rsidRPr="00EE6B95" w:rsidRDefault="00AB3810" w:rsidP="00AB3810">
      <w:pPr>
        <w:rPr>
          <w:rFonts w:asciiTheme="minorHAnsi" w:hAnsiTheme="minorHAnsi" w:cstheme="minorHAnsi"/>
          <w:sz w:val="14"/>
        </w:rPr>
      </w:pPr>
      <w:r w:rsidRPr="00EE6B95">
        <w:rPr>
          <w:rStyle w:val="StyleUnderline"/>
          <w:rFonts w:asciiTheme="minorHAnsi" w:hAnsiTheme="minorHAnsi" w:cstheme="minorHAnsi"/>
          <w:highlight w:val="green"/>
        </w:rPr>
        <w:t>The party has</w:t>
      </w:r>
      <w:r w:rsidRPr="00EE6B95">
        <w:rPr>
          <w:rStyle w:val="StyleUnderline"/>
          <w:rFonts w:asciiTheme="minorHAnsi" w:hAnsiTheme="minorHAnsi" w:cstheme="minorHAnsi"/>
        </w:rPr>
        <w:t xml:space="preserve"> never waged a global struggle quite like this one</w:t>
      </w:r>
      <w:r w:rsidRPr="00EE6B95">
        <w:rPr>
          <w:rFonts w:asciiTheme="minorHAnsi" w:hAnsiTheme="minorHAnsi" w:cstheme="minorHAnsi"/>
          <w:sz w:val="14"/>
        </w:rPr>
        <w:t>—</w:t>
      </w:r>
      <w:r w:rsidRPr="00EE6B95">
        <w:rPr>
          <w:rStyle w:val="Emphasis"/>
          <w:rFonts w:asciiTheme="minorHAnsi" w:hAnsiTheme="minorHAnsi" w:cstheme="minorHAnsi"/>
        </w:rPr>
        <w:t xml:space="preserve">and its </w:t>
      </w:r>
      <w:r w:rsidRPr="00EE6B95">
        <w:rPr>
          <w:rStyle w:val="Emphasis"/>
          <w:rFonts w:asciiTheme="minorHAnsi" w:hAnsiTheme="minorHAnsi" w:cstheme="minorHAnsi"/>
          <w:highlight w:val="green"/>
        </w:rPr>
        <w:t>battle with the U.</w:t>
      </w:r>
      <w:r w:rsidRPr="00EE6B95">
        <w:rPr>
          <w:rStyle w:val="Emphasis"/>
          <w:rFonts w:asciiTheme="minorHAnsi" w:hAnsiTheme="minorHAnsi" w:cstheme="minorHAnsi"/>
        </w:rPr>
        <w:t>S.</w:t>
      </w:r>
      <w:r w:rsidRPr="00EE6B95">
        <w:rPr>
          <w:rFonts w:asciiTheme="minorHAnsi" w:hAnsiTheme="minorHAnsi" w:cstheme="minorHAnsi"/>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6D6F5D5E" w14:textId="77777777" w:rsidR="00AB3810" w:rsidRPr="00EE6B95" w:rsidRDefault="00AB3810" w:rsidP="00AB3810">
      <w:pPr>
        <w:rPr>
          <w:rFonts w:asciiTheme="minorHAnsi" w:hAnsiTheme="minorHAnsi" w:cstheme="minorHAnsi"/>
          <w:sz w:val="14"/>
        </w:rPr>
      </w:pPr>
      <w:r w:rsidRPr="00EE6B95">
        <w:rPr>
          <w:rStyle w:val="StyleUnderline"/>
          <w:rFonts w:asciiTheme="minorHAnsi" w:hAnsiTheme="minorHAnsi" w:cstheme="minorHAnsi"/>
        </w:rPr>
        <w:t>Seven decades ago, Mao Zedong publicly embraced a benevolent view of propaganda, as if he were a latter-day prophet spreading the communist gospel:</w:t>
      </w:r>
      <w:r w:rsidRPr="00EE6B95">
        <w:rPr>
          <w:rFonts w:asciiTheme="minorHAnsi" w:hAnsiTheme="minorHAnsi" w:cstheme="minorHAnsi"/>
          <w:sz w:val="14"/>
        </w:rPr>
        <w:t xml:space="preserve"> “</w:t>
      </w:r>
      <w:r w:rsidRPr="00EE6B95">
        <w:rPr>
          <w:rStyle w:val="Emphasis"/>
          <w:rFonts w:asciiTheme="minorHAnsi" w:hAnsiTheme="minorHAnsi" w:cstheme="minorHAnsi"/>
        </w:rPr>
        <w:t>We should carry on constant propaganda among the people on the facts of world progress and the bright future ahead so that they will build their confidence in victory</w:t>
      </w:r>
      <w:r w:rsidRPr="00EE6B95">
        <w:rPr>
          <w:rFonts w:asciiTheme="minorHAnsi" w:hAnsiTheme="minorHAnsi" w:cstheme="minorHAnsi"/>
          <w:sz w:val="14"/>
        </w:rPr>
        <w:t xml:space="preserve">,” he mused in 1945. Just a few months ago, </w:t>
      </w:r>
      <w:r w:rsidRPr="00EE6B95">
        <w:rPr>
          <w:rStyle w:val="Emphasis"/>
          <w:rFonts w:asciiTheme="minorHAnsi" w:hAnsiTheme="minorHAnsi" w:cstheme="minorHAnsi"/>
          <w:highlight w:val="green"/>
        </w:rPr>
        <w:t>Xi</w:t>
      </w:r>
      <w:r w:rsidRPr="00EE6B95">
        <w:rPr>
          <w:rStyle w:val="Emphasis"/>
          <w:rFonts w:asciiTheme="minorHAnsi" w:hAnsiTheme="minorHAnsi" w:cstheme="minorHAnsi"/>
        </w:rPr>
        <w:t xml:space="preserve"> Jinping </w:t>
      </w:r>
      <w:r w:rsidRPr="00EE6B95">
        <w:rPr>
          <w:rStyle w:val="Emphasis"/>
          <w:rFonts w:asciiTheme="minorHAnsi" w:hAnsiTheme="minorHAnsi" w:cstheme="minorHAnsi"/>
          <w:highlight w:val="green"/>
        </w:rPr>
        <w:t>urged</w:t>
      </w:r>
      <w:r w:rsidRPr="00EE6B95">
        <w:rPr>
          <w:rStyle w:val="Emphasis"/>
          <w:rFonts w:asciiTheme="minorHAnsi" w:hAnsiTheme="minorHAnsi" w:cstheme="minorHAnsi"/>
        </w:rPr>
        <w:t xml:space="preserve"> state </w:t>
      </w:r>
      <w:r w:rsidRPr="00EE6B95">
        <w:rPr>
          <w:rStyle w:val="Emphasis"/>
          <w:rFonts w:asciiTheme="minorHAnsi" w:hAnsiTheme="minorHAnsi" w:cstheme="minorHAnsi"/>
          <w:highlight w:val="green"/>
        </w:rPr>
        <w:t>journalists to spread “positive</w:t>
      </w:r>
      <w:r w:rsidRPr="00EE6B95">
        <w:rPr>
          <w:rStyle w:val="Emphasis"/>
          <w:rFonts w:asciiTheme="minorHAnsi" w:hAnsiTheme="minorHAnsi" w:cstheme="minorHAnsi"/>
        </w:rPr>
        <w:t xml:space="preserve"> </w:t>
      </w:r>
      <w:r w:rsidRPr="00EE6B95">
        <w:rPr>
          <w:rStyle w:val="Emphasis"/>
          <w:rFonts w:asciiTheme="minorHAnsi" w:hAnsiTheme="minorHAnsi" w:cstheme="minorHAnsi"/>
          <w:highlight w:val="green"/>
        </w:rPr>
        <w:t>propaganda</w:t>
      </w:r>
      <w:r w:rsidRPr="00EE6B95">
        <w:rPr>
          <w:rStyle w:val="Emphasis"/>
          <w:rFonts w:asciiTheme="minorHAnsi" w:hAnsiTheme="minorHAnsi" w:cstheme="minorHAnsi"/>
        </w:rPr>
        <w:t>” for the “correct guidance of public opinion.”</w:t>
      </w:r>
      <w:r w:rsidRPr="00EE6B95">
        <w:rPr>
          <w:rFonts w:asciiTheme="minorHAnsi" w:hAnsiTheme="minorHAnsi" w:cstheme="minorHAnsi"/>
          <w:sz w:val="14"/>
        </w:rPr>
        <w:t xml:space="preserve"> Indeed, </w:t>
      </w:r>
      <w:r w:rsidRPr="00EE6B95">
        <w:rPr>
          <w:rStyle w:val="StyleUnderline"/>
          <w:rFonts w:asciiTheme="minorHAnsi" w:hAnsiTheme="minorHAnsi" w:cstheme="minorHAnsi"/>
        </w:rPr>
        <w:t xml:space="preserve">Beijing’s global propaganda efforts in recent years have been more about promoting </w:t>
      </w:r>
      <w:r w:rsidRPr="00EE6B95">
        <w:rPr>
          <w:rStyle w:val="StyleUnderline"/>
          <w:rFonts w:asciiTheme="minorHAnsi" w:hAnsiTheme="minorHAnsi" w:cstheme="minorHAnsi"/>
        </w:rPr>
        <w:lastRenderedPageBreak/>
        <w:t xml:space="preserve">China’s virtues than about spreading </w:t>
      </w:r>
      <w:r w:rsidRPr="00EE6B95">
        <w:rPr>
          <w:rStyle w:val="Emphasis"/>
          <w:rFonts w:asciiTheme="minorHAnsi" w:hAnsiTheme="minorHAnsi" w:cstheme="minorHAnsi"/>
        </w:rPr>
        <w:t>acrimony</w:t>
      </w:r>
      <w:r w:rsidRPr="00EE6B95">
        <w:rPr>
          <w:rStyle w:val="StyleUnderline"/>
          <w:rFonts w:asciiTheme="minorHAnsi" w:hAnsiTheme="minorHAnsi" w:cstheme="minorHAnsi"/>
        </w:rPr>
        <w:t xml:space="preserve"> and </w:t>
      </w:r>
      <w:r w:rsidRPr="00EE6B95">
        <w:rPr>
          <w:rStyle w:val="Emphasis"/>
          <w:rFonts w:asciiTheme="minorHAnsi" w:hAnsiTheme="minorHAnsi" w:cstheme="minorHAnsi"/>
        </w:rPr>
        <w:t>confusion</w:t>
      </w:r>
      <w:r w:rsidRPr="00EE6B95">
        <w:rPr>
          <w:rFonts w:asciiTheme="minorHAnsi" w:hAnsiTheme="minorHAnsi" w:cstheme="minorHAnsi"/>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645DD469"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highlight w:val="green"/>
        </w:rPr>
        <w:t>Beijing has a much bigger prize</w:t>
      </w:r>
      <w:r w:rsidRPr="00EE6B95">
        <w:rPr>
          <w:rStyle w:val="Emphasis"/>
          <w:rFonts w:asciiTheme="minorHAnsi" w:hAnsiTheme="minorHAnsi" w:cstheme="minorHAnsi"/>
        </w:rPr>
        <w:t xml:space="preserve"> in mind and a much longer-term plan to get it: The contest isn’t about who gets to run the U.S. It’s about </w:t>
      </w:r>
      <w:r w:rsidRPr="00EE6B95">
        <w:rPr>
          <w:rStyle w:val="Emphasis"/>
          <w:rFonts w:asciiTheme="minorHAnsi" w:hAnsiTheme="minorHAnsi" w:cstheme="minorHAnsi"/>
          <w:highlight w:val="green"/>
        </w:rPr>
        <w:t>who</w:t>
      </w:r>
      <w:r w:rsidRPr="00EE6B95">
        <w:rPr>
          <w:rStyle w:val="Emphasis"/>
          <w:rFonts w:asciiTheme="minorHAnsi" w:hAnsiTheme="minorHAnsi" w:cstheme="minorHAnsi"/>
        </w:rPr>
        <w:t xml:space="preserve"> deserves to </w:t>
      </w:r>
      <w:r w:rsidRPr="00EE6B95">
        <w:rPr>
          <w:rStyle w:val="Emphasis"/>
          <w:rFonts w:asciiTheme="minorHAnsi" w:hAnsiTheme="minorHAnsi" w:cstheme="minorHAnsi"/>
          <w:highlight w:val="green"/>
        </w:rPr>
        <w:t>run the world</w:t>
      </w:r>
      <w:r w:rsidRPr="00EE6B95">
        <w:rPr>
          <w:rFonts w:asciiTheme="minorHAnsi" w:hAnsiTheme="minorHAnsi" w:cstheme="minorHAnsi"/>
          <w:sz w:val="14"/>
        </w:rPr>
        <w:t xml:space="preserve">. And </w:t>
      </w:r>
      <w:r w:rsidRPr="00EE6B95">
        <w:rPr>
          <w:rStyle w:val="StyleUnderline"/>
          <w:rFonts w:asciiTheme="minorHAnsi" w:hAnsiTheme="minorHAnsi" w:cstheme="minorHAnsi"/>
        </w:rPr>
        <w:t xml:space="preserve">China, with its economy poised to overtake that of the United States, </w:t>
      </w:r>
      <w:r w:rsidRPr="00EE6B95">
        <w:rPr>
          <w:rStyle w:val="Emphasis"/>
          <w:rFonts w:asciiTheme="minorHAnsi" w:hAnsiTheme="minorHAnsi" w:cstheme="minorHAnsi"/>
        </w:rPr>
        <w:t>has already plowed billions into crafting an image as a responsible global leader</w:t>
      </w:r>
      <w:r w:rsidRPr="00EE6B95">
        <w:rPr>
          <w:rStyle w:val="StyleUnderline"/>
          <w:rFonts w:asciiTheme="minorHAnsi" w:hAnsiTheme="minorHAnsi" w:cstheme="minorHAnsi"/>
        </w:rPr>
        <w:t xml:space="preserve">, and billions more into </w:t>
      </w:r>
      <w:r w:rsidRPr="00EE6B95">
        <w:rPr>
          <w:rStyle w:val="Emphasis"/>
          <w:rFonts w:asciiTheme="minorHAnsi" w:hAnsiTheme="minorHAnsi" w:cstheme="minorHAnsi"/>
        </w:rPr>
        <w:t>cultivating global dependence on Chinese investments and Chinese markets.</w:t>
      </w:r>
    </w:p>
    <w:p w14:paraId="7EAAAFDC" w14:textId="77777777" w:rsidR="00AB3810" w:rsidRPr="00EE6B95" w:rsidRDefault="00AB3810" w:rsidP="00AB3810">
      <w:pPr>
        <w:rPr>
          <w:rFonts w:asciiTheme="minorHAnsi" w:hAnsiTheme="minorHAnsi" w:cstheme="minorHAnsi"/>
          <w:sz w:val="12"/>
        </w:rPr>
      </w:pPr>
      <w:r w:rsidRPr="00EE6B95">
        <w:rPr>
          <w:rFonts w:asciiTheme="minorHAnsi" w:hAnsiTheme="minorHAnsi" w:cstheme="minorHAnsi"/>
          <w:sz w:val="12"/>
        </w:rPr>
        <w:t xml:space="preserve">“While </w:t>
      </w:r>
      <w:r w:rsidRPr="00EE6B95">
        <w:rPr>
          <w:rStyle w:val="StyleUnderline"/>
          <w:rFonts w:asciiTheme="minorHAnsi" w:hAnsiTheme="minorHAnsi" w:cstheme="minorHAnsi"/>
        </w:rPr>
        <w:t>the [Chinese Communist Party] has long sought to be a global influencer, their efforts today are aggressive and sophisticated</w:t>
      </w:r>
      <w:r w:rsidRPr="00EE6B95">
        <w:rPr>
          <w:rFonts w:asciiTheme="minorHAnsi" w:hAnsiTheme="minorHAnsi" w:cstheme="minorHAnsi"/>
          <w:sz w:val="12"/>
        </w:rPr>
        <w:t xml:space="preserve">,” Bill Evanina, the director of the National Counterintelligence and Security Center, wrote in an email. </w:t>
      </w:r>
      <w:r w:rsidRPr="00EE6B95">
        <w:rPr>
          <w:rStyle w:val="StyleUnderline"/>
          <w:rFonts w:asciiTheme="minorHAnsi" w:hAnsiTheme="minorHAnsi" w:cstheme="minorHAnsi"/>
        </w:rPr>
        <w:t>“In short, they’re looking to reshape the history of coronavirus and protect their reputation at home and around the world</w:t>
      </w:r>
      <w:r w:rsidRPr="00EE6B95">
        <w:rPr>
          <w:rFonts w:asciiTheme="minorHAnsi" w:hAnsiTheme="minorHAnsi" w:cstheme="minorHAnsi"/>
          <w:sz w:val="12"/>
        </w:rPr>
        <w:t>.”</w:t>
      </w:r>
    </w:p>
    <w:p w14:paraId="75298474" w14:textId="77777777" w:rsidR="00AB3810" w:rsidRPr="00EE6B95" w:rsidRDefault="00AB3810" w:rsidP="00AB3810">
      <w:pPr>
        <w:rPr>
          <w:rFonts w:asciiTheme="minorHAnsi" w:hAnsiTheme="minorHAnsi" w:cstheme="minorHAnsi"/>
          <w:sz w:val="12"/>
        </w:rPr>
      </w:pPr>
      <w:r w:rsidRPr="00EE6B95">
        <w:rPr>
          <w:rFonts w:asciiTheme="minorHAnsi" w:hAnsiTheme="minorHAnsi" w:cstheme="minorHAnsi"/>
          <w:sz w:val="12"/>
        </w:rPr>
        <w:t xml:space="preserve">Before the coronavirus hit, the party was becoming bolder in its propaganda efforts overseas as China grew richer and more powerful, trying to promote around the world the orthodoxy it enforced at home, about the </w:t>
      </w:r>
      <w:r w:rsidRPr="00EE6B95">
        <w:rPr>
          <w:rStyle w:val="Emphasis"/>
          <w:rFonts w:asciiTheme="minorHAnsi" w:hAnsiTheme="minorHAnsi" w:cstheme="minorHAnsi"/>
        </w:rPr>
        <w:t>beneficence and goodness of the CCP</w:t>
      </w:r>
      <w:r w:rsidRPr="00EE6B95">
        <w:rPr>
          <w:rStyle w:val="StyleUnderline"/>
          <w:rFonts w:asciiTheme="minorHAnsi" w:hAnsiTheme="minorHAnsi" w:cstheme="minorHAnsi"/>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54CB47F5"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The coronavirus outbreak and the global outcry against China’s failures of transparency and containment were not part of the plan. </w:t>
      </w:r>
      <w:r w:rsidRPr="00EE6B95">
        <w:rPr>
          <w:rStyle w:val="StyleUnderline"/>
          <w:rFonts w:asciiTheme="minorHAnsi" w:hAnsiTheme="minorHAnsi" w:cstheme="minorHAnsi"/>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1594588D" w14:textId="77777777" w:rsidR="00AB3810" w:rsidRPr="00D07744" w:rsidRDefault="00AB3810" w:rsidP="00AB3810">
      <w:pPr>
        <w:rPr>
          <w:rFonts w:asciiTheme="minorHAnsi" w:hAnsiTheme="minorHAnsi" w:cstheme="minorHAnsi"/>
          <w:color w:val="FF0000"/>
          <w:sz w:val="12"/>
        </w:rPr>
      </w:pPr>
      <w:r w:rsidRPr="00EE6B95">
        <w:rPr>
          <w:rFonts w:asciiTheme="minorHAnsi" w:hAnsiTheme="minorHAnsi" w:cstheme="minorHAnsi"/>
          <w:sz w:val="12"/>
        </w:rPr>
        <w:t xml:space="preserve">This has involved unleashing techniques Russia perfected during the U.S. presidential election in </w:t>
      </w:r>
      <w:r w:rsidRPr="00D07744">
        <w:rPr>
          <w:rFonts w:asciiTheme="minorHAnsi" w:hAnsiTheme="minorHAnsi" w:cstheme="minorHAnsi"/>
          <w:color w:val="FF0000"/>
          <w:sz w:val="12"/>
        </w:rPr>
        <w:t>2016. “</w:t>
      </w:r>
      <w:r w:rsidRPr="00D07744">
        <w:rPr>
          <w:rStyle w:val="StyleUnderline"/>
          <w:rFonts w:asciiTheme="minorHAnsi" w:hAnsiTheme="minorHAnsi" w:cstheme="minorHAnsi"/>
          <w:color w:val="FF0000"/>
          <w:highlight w:val="green"/>
        </w:rPr>
        <w:t>We’ve seen China adopt</w:t>
      </w:r>
      <w:r w:rsidRPr="00D07744">
        <w:rPr>
          <w:rStyle w:val="StyleUnderline"/>
          <w:rFonts w:asciiTheme="minorHAnsi" w:hAnsiTheme="minorHAnsi" w:cstheme="minorHAnsi"/>
          <w:color w:val="FF0000"/>
        </w:rPr>
        <w:t xml:space="preserve"> Russian-style social </w:t>
      </w:r>
      <w:r w:rsidRPr="00D07744">
        <w:rPr>
          <w:rStyle w:val="StyleUnderline"/>
          <w:rFonts w:asciiTheme="minorHAnsi" w:hAnsiTheme="minorHAnsi" w:cstheme="minorHAnsi"/>
          <w:color w:val="FF0000"/>
          <w:highlight w:val="green"/>
        </w:rPr>
        <w:t>media manipulation tactic</w:t>
      </w:r>
      <w:r w:rsidRPr="00D07744">
        <w:rPr>
          <w:rStyle w:val="StyleUnderline"/>
          <w:rFonts w:asciiTheme="minorHAnsi" w:hAnsiTheme="minorHAnsi" w:cstheme="minorHAnsi"/>
          <w:color w:val="FF0000"/>
        </w:rPr>
        <w:t>s like using bots and trolls to amplify disinformation on COVID-19</w:t>
      </w:r>
      <w:r w:rsidRPr="00D07744">
        <w:rPr>
          <w:rFonts w:asciiTheme="minorHAnsi" w:hAnsiTheme="minorHAnsi" w:cstheme="minorHAnsi"/>
          <w:color w:val="FF0000"/>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7715C4D4" w14:textId="77777777" w:rsidR="00AB3810" w:rsidRPr="00D07744" w:rsidRDefault="00AB3810" w:rsidP="00AB3810">
      <w:pPr>
        <w:rPr>
          <w:rFonts w:asciiTheme="minorHAnsi" w:hAnsiTheme="minorHAnsi" w:cstheme="minorHAnsi"/>
          <w:color w:val="FF0000"/>
          <w:sz w:val="12"/>
        </w:rPr>
      </w:pPr>
      <w:r w:rsidRPr="00D07744">
        <w:rPr>
          <w:rFonts w:asciiTheme="minorHAnsi" w:hAnsiTheme="minorHAnsi" w:cstheme="minorHAnsi"/>
          <w:color w:val="FF0000"/>
          <w:sz w:val="12"/>
        </w:rPr>
        <w:t xml:space="preserve">As the world realized the virus was spreading out of control, </w:t>
      </w:r>
      <w:r w:rsidRPr="00D07744">
        <w:rPr>
          <w:rStyle w:val="StyleUnderline"/>
          <w:rFonts w:asciiTheme="minorHAnsi" w:hAnsiTheme="minorHAnsi" w:cstheme="minorHAnsi"/>
          <w:color w:val="FF0000"/>
        </w:rPr>
        <w:t>Chinese diplomats, official media, and Twitter influencers launched an aggressive frenzy of defense, scrambling to preserve the Chinese Communist Party’s cratering reputation at home and overseas</w:t>
      </w:r>
      <w:r w:rsidRPr="00D07744">
        <w:rPr>
          <w:rFonts w:asciiTheme="minorHAnsi" w:hAnsiTheme="minorHAnsi" w:cstheme="minorHAnsi"/>
          <w:color w:val="FF0000"/>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192CEE48" w14:textId="77777777" w:rsidR="00AB3810" w:rsidRPr="00D07744" w:rsidRDefault="00AB3810" w:rsidP="00AB3810">
      <w:pPr>
        <w:rPr>
          <w:rStyle w:val="Emphasis"/>
          <w:rFonts w:asciiTheme="minorHAnsi" w:hAnsiTheme="minorHAnsi" w:cstheme="minorHAnsi"/>
          <w:color w:val="FF0000"/>
        </w:rPr>
      </w:pPr>
      <w:r w:rsidRPr="00D07744">
        <w:rPr>
          <w:rStyle w:val="StyleUnderline"/>
          <w:rFonts w:asciiTheme="minorHAnsi" w:hAnsiTheme="minorHAnsi" w:cstheme="minorHAnsi"/>
          <w:color w:val="FF0000"/>
        </w:rPr>
        <w:t>Other countries’ faltering responses to the virus have only bolstered this narrative, and the CCP has gleefully trumpeted America’s failures in particular.</w:t>
      </w:r>
      <w:r w:rsidRPr="00D07744">
        <w:rPr>
          <w:rFonts w:asciiTheme="minorHAnsi" w:hAnsiTheme="minorHAnsi" w:cstheme="minorHAnsi"/>
          <w:color w:val="FF0000"/>
          <w:sz w:val="12"/>
        </w:rPr>
        <w:t xml:space="preserve"> “Loose political system in the US allows more than 4000 people to die of pandemic every day,” Hu Xijin, the editor in chief of the Global Times newspaper, tweeted in April. “Americans are so good tempered.” </w:t>
      </w:r>
      <w:r w:rsidRPr="00D07744">
        <w:rPr>
          <w:rStyle w:val="Emphasis"/>
          <w:rFonts w:asciiTheme="minorHAnsi" w:hAnsiTheme="minorHAnsi" w:cstheme="minorHAnsi"/>
          <w:color w:val="FF0000"/>
        </w:rPr>
        <w:t xml:space="preserve">Beyond the immediate crisis, </w:t>
      </w:r>
      <w:r w:rsidRPr="00D07744">
        <w:rPr>
          <w:rStyle w:val="Emphasis"/>
          <w:rFonts w:asciiTheme="minorHAnsi" w:hAnsiTheme="minorHAnsi" w:cstheme="minorHAnsi"/>
          <w:color w:val="FF0000"/>
          <w:highlight w:val="green"/>
        </w:rPr>
        <w:t>this</w:t>
      </w:r>
      <w:r w:rsidRPr="00D07744">
        <w:rPr>
          <w:rStyle w:val="Emphasis"/>
          <w:rFonts w:asciiTheme="minorHAnsi" w:hAnsiTheme="minorHAnsi" w:cstheme="minorHAnsi"/>
          <w:color w:val="FF0000"/>
        </w:rPr>
        <w:t xml:space="preserve"> kind of </w:t>
      </w:r>
      <w:r w:rsidRPr="00D07744">
        <w:rPr>
          <w:rStyle w:val="Emphasis"/>
          <w:rFonts w:asciiTheme="minorHAnsi" w:hAnsiTheme="minorHAnsi" w:cstheme="minorHAnsi"/>
          <w:color w:val="FF0000"/>
          <w:highlight w:val="green"/>
        </w:rPr>
        <w:t>narrative</w:t>
      </w:r>
      <w:r w:rsidRPr="00D07744">
        <w:rPr>
          <w:rStyle w:val="Emphasis"/>
          <w:rFonts w:asciiTheme="minorHAnsi" w:hAnsiTheme="minorHAnsi" w:cstheme="minorHAnsi"/>
          <w:color w:val="FF0000"/>
        </w:rPr>
        <w:t xml:space="preserve"> also </w:t>
      </w:r>
      <w:r w:rsidRPr="00D07744">
        <w:rPr>
          <w:rStyle w:val="Emphasis"/>
          <w:rFonts w:asciiTheme="minorHAnsi" w:hAnsiTheme="minorHAnsi" w:cstheme="minorHAnsi"/>
          <w:color w:val="FF0000"/>
          <w:highlight w:val="green"/>
        </w:rPr>
        <w:t>serves the longer-term goal</w:t>
      </w:r>
      <w:r w:rsidRPr="00D07744">
        <w:rPr>
          <w:rStyle w:val="Emphasis"/>
          <w:rFonts w:asciiTheme="minorHAnsi" w:hAnsiTheme="minorHAnsi" w:cstheme="minorHAnsi"/>
          <w:color w:val="FF0000"/>
        </w:rPr>
        <w:t xml:space="preserve">. </w:t>
      </w:r>
      <w:r w:rsidRPr="00D07744">
        <w:rPr>
          <w:rFonts w:asciiTheme="minorHAnsi" w:hAnsiTheme="minorHAnsi" w:cstheme="minorHAnsi"/>
          <w:color w:val="FF0000"/>
          <w:sz w:val="12"/>
        </w:rPr>
        <w:t>In the words of Matt Schrader, a former China analyst with the Alliance for Securing Democracy at the German Marshall Fund: “</w:t>
      </w:r>
      <w:r w:rsidRPr="00D07744">
        <w:rPr>
          <w:rStyle w:val="Emphasis"/>
          <w:rFonts w:asciiTheme="minorHAnsi" w:hAnsiTheme="minorHAnsi" w:cstheme="minorHAnsi"/>
          <w:color w:val="FF0000"/>
        </w:rPr>
        <w:t xml:space="preserve">Ultimately it’s </w:t>
      </w:r>
      <w:r w:rsidRPr="00D07744">
        <w:rPr>
          <w:rStyle w:val="Emphasis"/>
          <w:rFonts w:asciiTheme="minorHAnsi" w:hAnsiTheme="minorHAnsi" w:cstheme="minorHAnsi"/>
          <w:color w:val="FF0000"/>
          <w:highlight w:val="green"/>
        </w:rPr>
        <w:t>about</w:t>
      </w:r>
      <w:r w:rsidRPr="00D07744">
        <w:rPr>
          <w:rStyle w:val="Emphasis"/>
          <w:rFonts w:asciiTheme="minorHAnsi" w:hAnsiTheme="minorHAnsi" w:cstheme="minorHAnsi"/>
          <w:color w:val="FF0000"/>
        </w:rPr>
        <w:t xml:space="preserve"> the [Chinese Communist Party] </w:t>
      </w:r>
      <w:r w:rsidRPr="00D07744">
        <w:rPr>
          <w:rStyle w:val="Emphasis"/>
          <w:rFonts w:asciiTheme="minorHAnsi" w:hAnsiTheme="minorHAnsi" w:cstheme="minorHAnsi"/>
          <w:color w:val="FF0000"/>
          <w:highlight w:val="green"/>
        </w:rPr>
        <w:t>being the most powerful political entity on the planet</w:t>
      </w:r>
      <w:r w:rsidRPr="00D07744">
        <w:rPr>
          <w:rStyle w:val="Emphasis"/>
          <w:rFonts w:asciiTheme="minorHAnsi" w:hAnsiTheme="minorHAnsi" w:cstheme="minorHAnsi"/>
          <w:color w:val="FF0000"/>
        </w:rPr>
        <w:t>.”</w:t>
      </w:r>
    </w:p>
    <w:p w14:paraId="6BBDFDF8" w14:textId="77777777" w:rsidR="00AB3810" w:rsidRPr="00D07744" w:rsidRDefault="00AB3810" w:rsidP="00AB3810">
      <w:pPr>
        <w:rPr>
          <w:rStyle w:val="StyleUnderline"/>
          <w:rFonts w:asciiTheme="minorHAnsi" w:hAnsiTheme="minorHAnsi" w:cstheme="minorHAnsi"/>
          <w:color w:val="FF0000"/>
        </w:rPr>
      </w:pPr>
      <w:r w:rsidRPr="00D07744">
        <w:rPr>
          <w:rStyle w:val="StyleUnderline"/>
          <w:rFonts w:asciiTheme="minorHAnsi" w:hAnsiTheme="minorHAnsi" w:cstheme="minorHAnsi"/>
          <w:color w:val="FF0000"/>
          <w:highlight w:val="green"/>
        </w:rPr>
        <w:t>The CCP has evolved in its themes and tactics</w:t>
      </w:r>
      <w:r w:rsidRPr="00D07744">
        <w:rPr>
          <w:rStyle w:val="StyleUnderline"/>
          <w:rFonts w:asciiTheme="minorHAnsi" w:hAnsiTheme="minorHAnsi" w:cstheme="minorHAnsi"/>
          <w:color w:val="FF0000"/>
        </w:rPr>
        <w:t xml:space="preserve"> over the course of the coronavirus information war so far, as it battles to bolster its own reputation and </w:t>
      </w:r>
      <w:r w:rsidRPr="00D07744">
        <w:rPr>
          <w:rStyle w:val="Emphasis"/>
          <w:rFonts w:asciiTheme="minorHAnsi" w:hAnsiTheme="minorHAnsi" w:cstheme="minorHAnsi"/>
          <w:color w:val="FF0000"/>
          <w:highlight w:val="green"/>
        </w:rPr>
        <w:t>degrade that of the U</w:t>
      </w:r>
      <w:r w:rsidRPr="00D07744">
        <w:rPr>
          <w:rStyle w:val="Emphasis"/>
          <w:rFonts w:asciiTheme="minorHAnsi" w:hAnsiTheme="minorHAnsi" w:cstheme="minorHAnsi"/>
          <w:color w:val="FF0000"/>
        </w:rPr>
        <w:t>nited</w:t>
      </w:r>
      <w:r w:rsidRPr="00D07744">
        <w:rPr>
          <w:rStyle w:val="Emphasis"/>
          <w:rFonts w:asciiTheme="minorHAnsi" w:hAnsiTheme="minorHAnsi" w:cstheme="minorHAnsi"/>
          <w:color w:val="FF0000"/>
          <w:highlight w:val="green"/>
        </w:rPr>
        <w:t xml:space="preserve"> S</w:t>
      </w:r>
      <w:r w:rsidRPr="00D07744">
        <w:rPr>
          <w:rStyle w:val="Emphasis"/>
          <w:rFonts w:asciiTheme="minorHAnsi" w:hAnsiTheme="minorHAnsi" w:cstheme="minorHAnsi"/>
          <w:color w:val="FF0000"/>
        </w:rPr>
        <w:t>tates</w:t>
      </w:r>
      <w:r w:rsidRPr="00D07744">
        <w:rPr>
          <w:rStyle w:val="StyleUnderline"/>
          <w:rFonts w:asciiTheme="minorHAnsi" w:hAnsiTheme="minorHAnsi" w:cstheme="minorHAnsi"/>
          <w:color w:val="FF0000"/>
        </w:rPr>
        <w:t xml:space="preserve">. The </w:t>
      </w:r>
      <w:r w:rsidRPr="00D07744">
        <w:rPr>
          <w:rStyle w:val="StyleUnderline"/>
          <w:rFonts w:asciiTheme="minorHAnsi" w:hAnsiTheme="minorHAnsi" w:cstheme="minorHAnsi"/>
          <w:color w:val="FF0000"/>
        </w:rPr>
        <w:lastRenderedPageBreak/>
        <w:t xml:space="preserve">campaign has been widespread and highly focused at the same time. </w:t>
      </w:r>
      <w:r w:rsidRPr="00D07744">
        <w:rPr>
          <w:rStyle w:val="Emphasis"/>
          <w:rFonts w:asciiTheme="minorHAnsi" w:hAnsiTheme="minorHAnsi" w:cstheme="minorHAnsi"/>
          <w:color w:val="FF0000"/>
        </w:rPr>
        <w:t xml:space="preserve">And </w:t>
      </w:r>
      <w:r w:rsidRPr="00D07744">
        <w:rPr>
          <w:rStyle w:val="Emphasis"/>
          <w:rFonts w:asciiTheme="minorHAnsi" w:hAnsiTheme="minorHAnsi" w:cstheme="minorHAnsi"/>
          <w:color w:val="FF0000"/>
          <w:highlight w:val="green"/>
        </w:rPr>
        <w:t>the party</w:t>
      </w:r>
      <w:r w:rsidRPr="00D07744">
        <w:rPr>
          <w:rStyle w:val="Emphasis"/>
          <w:rFonts w:asciiTheme="minorHAnsi" w:hAnsiTheme="minorHAnsi" w:cstheme="minorHAnsi"/>
          <w:color w:val="FF0000"/>
        </w:rPr>
        <w:t xml:space="preserve"> has grown even more emboldened in the belief that it’s too big to fail, and that the reeling world may condemn it but still </w:t>
      </w:r>
      <w:r w:rsidRPr="00D07744">
        <w:rPr>
          <w:rStyle w:val="Emphasis"/>
          <w:rFonts w:asciiTheme="minorHAnsi" w:hAnsiTheme="minorHAnsi" w:cstheme="minorHAnsi"/>
          <w:color w:val="FF0000"/>
          <w:highlight w:val="green"/>
        </w:rPr>
        <w:t>depends on it.</w:t>
      </w:r>
    </w:p>
    <w:p w14:paraId="72C50DAC"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Scenario 2 is Space War – </w:t>
      </w:r>
    </w:p>
    <w:p w14:paraId="0CAA85FC"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Sino-Russian space alliance </w:t>
      </w:r>
      <w:r w:rsidRPr="00EE6B95">
        <w:rPr>
          <w:rFonts w:asciiTheme="minorHAnsi" w:hAnsiTheme="minorHAnsi" w:cstheme="minorHAnsi"/>
          <w:u w:val="single"/>
        </w:rPr>
        <w:t>undermines</w:t>
      </w:r>
      <w:r w:rsidRPr="00EE6B95">
        <w:rPr>
          <w:rFonts w:asciiTheme="minorHAnsi" w:hAnsiTheme="minorHAnsi" w:cstheme="minorHAnsi"/>
        </w:rPr>
        <w:t xml:space="preserve"> existing treaties and </w:t>
      </w:r>
      <w:r w:rsidRPr="00EE6B95">
        <w:rPr>
          <w:rFonts w:asciiTheme="minorHAnsi" w:hAnsiTheme="minorHAnsi" w:cstheme="minorHAnsi"/>
          <w:u w:val="single"/>
        </w:rPr>
        <w:t>greenlights space militarization</w:t>
      </w:r>
      <w:r w:rsidRPr="00EE6B95">
        <w:rPr>
          <w:rFonts w:asciiTheme="minorHAnsi" w:hAnsiTheme="minorHAnsi" w:cstheme="minorHAnsi"/>
        </w:rPr>
        <w:t xml:space="preserve"> </w:t>
      </w:r>
    </w:p>
    <w:p w14:paraId="04E2C9D3" w14:textId="77777777" w:rsidR="00AB3810" w:rsidRPr="00EE6B95" w:rsidRDefault="00AB3810" w:rsidP="00AB3810">
      <w:pPr>
        <w:rPr>
          <w:rStyle w:val="Style13ptBold"/>
          <w:rFonts w:asciiTheme="minorHAnsi" w:hAnsiTheme="minorHAnsi" w:cstheme="minorHAnsi"/>
        </w:rPr>
      </w:pPr>
      <w:r w:rsidRPr="00EE6B95">
        <w:rPr>
          <w:rStyle w:val="Style13ptBold"/>
          <w:rFonts w:asciiTheme="minorHAnsi" w:hAnsiTheme="minorHAnsi" w:cstheme="minorHAnsi"/>
        </w:rPr>
        <w:t xml:space="preserve">Bowman and Thompson 3/31 </w:t>
      </w:r>
      <w:r w:rsidRPr="00EE6B95">
        <w:rPr>
          <w:rFonts w:asciiTheme="minorHAnsi" w:hAnsiTheme="minorHAnsi" w:cstheme="minorHAnsi"/>
        </w:rPr>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B655CC0" w14:textId="77777777" w:rsidR="00AB3810" w:rsidRPr="00EE6B95" w:rsidRDefault="00AB3810" w:rsidP="00AB3810">
      <w:pPr>
        <w:rPr>
          <w:rStyle w:val="StyleUnderline"/>
          <w:rFonts w:asciiTheme="minorHAnsi" w:hAnsiTheme="minorHAnsi" w:cstheme="minorHAnsi"/>
        </w:rPr>
      </w:pPr>
      <w:r w:rsidRPr="00EE6B95">
        <w:rPr>
          <w:rStyle w:val="Emphasis"/>
          <w:rFonts w:asciiTheme="minorHAnsi" w:hAnsiTheme="minorHAnsi" w:cstheme="minorHAnsi"/>
          <w:highlight w:val="green"/>
        </w:rPr>
        <w:t>Consider</w:t>
      </w:r>
      <w:r w:rsidRPr="00EE6B95">
        <w:rPr>
          <w:rStyle w:val="Emphasis"/>
          <w:rFonts w:asciiTheme="minorHAnsi" w:hAnsiTheme="minorHAnsi" w:cstheme="minorHAnsi"/>
        </w:rPr>
        <w:t xml:space="preserve"> the actions of the United States’ two </w:t>
      </w:r>
      <w:r w:rsidRPr="00EE6B95">
        <w:rPr>
          <w:rStyle w:val="Emphasis"/>
          <w:rFonts w:asciiTheme="minorHAnsi" w:hAnsiTheme="minorHAnsi" w:cstheme="minorHAnsi"/>
          <w:highlight w:val="green"/>
        </w:rPr>
        <w:t>great-power adversaries when it comes to</w:t>
      </w:r>
      <w:r w:rsidRPr="00EE6B95">
        <w:rPr>
          <w:rStyle w:val="Emphasis"/>
          <w:rFonts w:asciiTheme="minorHAnsi" w:hAnsiTheme="minorHAnsi" w:cstheme="minorHAnsi"/>
        </w:rPr>
        <w:t xml:space="preserve"> anti-satellite </w:t>
      </w:r>
      <w:r w:rsidRPr="00EE6B95">
        <w:rPr>
          <w:rStyle w:val="Emphasis"/>
          <w:rFonts w:asciiTheme="minorHAnsi" w:hAnsiTheme="minorHAnsi" w:cstheme="minorHAnsi"/>
          <w:highlight w:val="green"/>
        </w:rPr>
        <w:t>weapons</w:t>
      </w:r>
      <w:r w:rsidRPr="00EE6B95">
        <w:rPr>
          <w:rFonts w:asciiTheme="minorHAnsi" w:hAnsiTheme="minorHAnsi" w:cstheme="minorHAnsi"/>
          <w:highlight w:val="green"/>
        </w:rPr>
        <w:t xml:space="preserve">. </w:t>
      </w:r>
      <w:r w:rsidRPr="00EE6B95">
        <w:rPr>
          <w:rStyle w:val="StyleUnderline"/>
          <w:rFonts w:asciiTheme="minorHAnsi" w:hAnsiTheme="minorHAnsi" w:cstheme="minorHAnsi"/>
          <w:highlight w:val="green"/>
        </w:rPr>
        <w:t>China and Russia</w:t>
      </w:r>
      <w:r w:rsidRPr="00EE6B95">
        <w:rPr>
          <w:rStyle w:val="StyleUnderline"/>
          <w:rFonts w:asciiTheme="minorHAnsi" w:hAnsiTheme="minorHAnsi" w:cstheme="minorHAnsi"/>
        </w:rPr>
        <w:t xml:space="preserve"> have </w:t>
      </w:r>
      <w:r w:rsidRPr="00EE6B95">
        <w:rPr>
          <w:rStyle w:val="StyleUnderline"/>
          <w:rFonts w:asciiTheme="minorHAnsi" w:hAnsiTheme="minorHAnsi" w:cstheme="minorHAnsi"/>
          <w:highlight w:val="green"/>
        </w:rPr>
        <w:t>sprinted to develop and deploy</w:t>
      </w:r>
      <w:r w:rsidRPr="00EE6B95">
        <w:rPr>
          <w:rStyle w:val="StyleUnderline"/>
          <w:rFonts w:asciiTheme="minorHAnsi" w:hAnsiTheme="minorHAnsi" w:cstheme="minorHAnsi"/>
        </w:rPr>
        <w:t xml:space="preserve"> both ground-based and </w:t>
      </w:r>
      <w:r w:rsidRPr="00EE6B95">
        <w:rPr>
          <w:rStyle w:val="StyleUnderline"/>
          <w:rFonts w:asciiTheme="minorHAnsi" w:hAnsiTheme="minorHAnsi" w:cstheme="minorHAnsi"/>
          <w:highlight w:val="green"/>
        </w:rPr>
        <w:t>space-based</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weapons</w:t>
      </w:r>
      <w:r w:rsidRPr="00EE6B95">
        <w:rPr>
          <w:rStyle w:val="StyleUnderline"/>
          <w:rFonts w:asciiTheme="minorHAnsi" w:hAnsiTheme="minorHAnsi" w:cstheme="minorHAnsi"/>
        </w:rPr>
        <w:t xml:space="preserve"> targeting satellites </w:t>
      </w:r>
      <w:r w:rsidRPr="00EE6B95">
        <w:rPr>
          <w:rStyle w:val="StyleUnderline"/>
          <w:rFonts w:asciiTheme="minorHAnsi" w:hAnsiTheme="minorHAnsi" w:cstheme="minorHAnsi"/>
          <w:highlight w:val="green"/>
        </w:rPr>
        <w:t>while</w:t>
      </w:r>
      <w:r w:rsidRPr="00EE6B95">
        <w:rPr>
          <w:rStyle w:val="StyleUnderline"/>
          <w:rFonts w:asciiTheme="minorHAnsi" w:hAnsiTheme="minorHAnsi" w:cstheme="minorHAnsi"/>
        </w:rPr>
        <w:t xml:space="preserve"> simultaneously </w:t>
      </w:r>
      <w:r w:rsidRPr="00EE6B95">
        <w:rPr>
          <w:rStyle w:val="StyleUnderline"/>
          <w:rFonts w:asciiTheme="minorHAnsi" w:hAnsiTheme="minorHAnsi" w:cstheme="minorHAnsi"/>
          <w:highlight w:val="green"/>
        </w:rPr>
        <w:t>pushing the U</w:t>
      </w:r>
      <w:r w:rsidRPr="00EE6B95">
        <w:rPr>
          <w:rStyle w:val="StyleUnderline"/>
          <w:rFonts w:asciiTheme="minorHAnsi" w:hAnsiTheme="minorHAnsi" w:cstheme="minorHAnsi"/>
        </w:rPr>
        <w:t xml:space="preserve">nited </w:t>
      </w:r>
      <w:r w:rsidRPr="00EE6B95">
        <w:rPr>
          <w:rStyle w:val="StyleUnderline"/>
          <w:rFonts w:asciiTheme="minorHAnsi" w:hAnsiTheme="minorHAnsi" w:cstheme="minorHAnsi"/>
          <w:highlight w:val="green"/>
        </w:rPr>
        <w:t>S</w:t>
      </w:r>
      <w:r w:rsidRPr="00EE6B95">
        <w:rPr>
          <w:rStyle w:val="StyleUnderline"/>
          <w:rFonts w:asciiTheme="minorHAnsi" w:hAnsiTheme="minorHAnsi" w:cstheme="minorHAnsi"/>
        </w:rPr>
        <w:t xml:space="preserve">tates </w:t>
      </w:r>
      <w:r w:rsidRPr="00EE6B95">
        <w:rPr>
          <w:rStyle w:val="StyleUnderline"/>
          <w:rFonts w:asciiTheme="minorHAnsi" w:hAnsiTheme="minorHAnsi" w:cstheme="minorHAnsi"/>
          <w:highlight w:val="green"/>
        </w:rPr>
        <w:t>to</w:t>
      </w:r>
      <w:r w:rsidRPr="00EE6B95">
        <w:rPr>
          <w:rStyle w:val="StyleUnderline"/>
          <w:rFonts w:asciiTheme="minorHAnsi" w:hAnsiTheme="minorHAnsi" w:cstheme="minorHAnsi"/>
        </w:rPr>
        <w:t xml:space="preserve"> sign a treaty </w:t>
      </w:r>
      <w:r w:rsidRPr="00EE6B95">
        <w:rPr>
          <w:rStyle w:val="StyleUnderline"/>
          <w:rFonts w:asciiTheme="minorHAnsi" w:hAnsiTheme="minorHAnsi" w:cstheme="minorHAnsi"/>
          <w:highlight w:val="green"/>
        </w:rPr>
        <w:t>ban</w:t>
      </w:r>
      <w:r w:rsidRPr="00EE6B95">
        <w:rPr>
          <w:rStyle w:val="StyleUnderline"/>
          <w:rFonts w:asciiTheme="minorHAnsi" w:hAnsiTheme="minorHAnsi" w:cstheme="minorHAnsi"/>
        </w:rPr>
        <w:t>ning such weapons.</w:t>
      </w:r>
    </w:p>
    <w:p w14:paraId="4AA3F4F6"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To protect its vital space-based military capabilities—including communications, intelligence, and missile defense satellites—and effectively deter authoritarian aggression, </w:t>
      </w:r>
      <w:r w:rsidRPr="00EE6B95">
        <w:rPr>
          <w:rStyle w:val="StyleUnderline"/>
          <w:rFonts w:asciiTheme="minorHAnsi" w:hAnsiTheme="minorHAnsi" w:cstheme="minorHAnsi"/>
        </w:rPr>
        <w:t>Washington should avoid being drawn into suspect international treaties on space that China and Russia have no intention of honoring.</w:t>
      </w:r>
    </w:p>
    <w:p w14:paraId="0EF95896" w14:textId="77777777" w:rsidR="00AB3810" w:rsidRPr="00EE6B95" w:rsidRDefault="00AB3810" w:rsidP="00AB3810">
      <w:pPr>
        <w:rPr>
          <w:rFonts w:asciiTheme="minorHAnsi" w:hAnsiTheme="minorHAnsi" w:cstheme="minorHAnsi"/>
          <w:sz w:val="12"/>
          <w:szCs w:val="12"/>
        </w:rPr>
      </w:pPr>
      <w:r w:rsidRPr="00EE6B95">
        <w:rPr>
          <w:rFonts w:asciiTheme="minorHAnsi" w:hAnsiTheme="minorHAnsi" w:cstheme="minorHAnsi"/>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EC83675"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rPr>
        <w:t>On the surface, that sounds innocuous. Who, after all, wants an arms race in space?</w:t>
      </w:r>
    </w:p>
    <w:p w14:paraId="31DDD051"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The reality, however, is that </w:t>
      </w:r>
      <w:r w:rsidRPr="00EE6B95">
        <w:rPr>
          <w:rStyle w:val="Emphasis"/>
          <w:rFonts w:asciiTheme="minorHAnsi" w:hAnsiTheme="minorHAnsi" w:cstheme="minorHAnsi"/>
          <w:highlight w:val="green"/>
        </w:rPr>
        <w:t>China and Russia are already racing to field</w:t>
      </w:r>
      <w:r w:rsidRPr="00EE6B95">
        <w:rPr>
          <w:rStyle w:val="Emphasis"/>
          <w:rFonts w:asciiTheme="minorHAnsi" w:hAnsiTheme="minorHAnsi" w:cstheme="minorHAnsi"/>
        </w:rPr>
        <w:t xml:space="preserve"> anti-satellite </w:t>
      </w:r>
      <w:r w:rsidRPr="00EE6B95">
        <w:rPr>
          <w:rStyle w:val="Emphasis"/>
          <w:rFonts w:asciiTheme="minorHAnsi" w:hAnsiTheme="minorHAnsi" w:cstheme="minorHAnsi"/>
          <w:highlight w:val="green"/>
        </w:rPr>
        <w:t>weapons</w:t>
      </w:r>
      <w:r w:rsidRPr="00EE6B95">
        <w:rPr>
          <w:rStyle w:val="Emphasis"/>
          <w:rFonts w:asciiTheme="minorHAnsi" w:hAnsiTheme="minorHAnsi" w:cstheme="minorHAnsi"/>
        </w:rPr>
        <w:t xml:space="preserve"> and have been </w:t>
      </w:r>
      <w:r w:rsidRPr="00EE6B95">
        <w:rPr>
          <w:rStyle w:val="Emphasis"/>
          <w:rFonts w:asciiTheme="minorHAnsi" w:hAnsiTheme="minorHAnsi" w:cstheme="minorHAnsi"/>
          <w:highlight w:val="green"/>
        </w:rPr>
        <w:t>for</w:t>
      </w:r>
      <w:r w:rsidRPr="00EE6B95">
        <w:rPr>
          <w:rStyle w:val="Emphasis"/>
          <w:rFonts w:asciiTheme="minorHAnsi" w:hAnsiTheme="minorHAnsi" w:cstheme="minorHAnsi"/>
        </w:rPr>
        <w:t xml:space="preserve"> </w:t>
      </w:r>
      <w:r w:rsidRPr="00EE6B95">
        <w:rPr>
          <w:rStyle w:val="Emphasis"/>
          <w:rFonts w:asciiTheme="minorHAnsi" w:hAnsiTheme="minorHAnsi" w:cstheme="minorHAnsi"/>
          <w:highlight w:val="green"/>
        </w:rPr>
        <w:t>quite some time</w:t>
      </w:r>
      <w:r w:rsidRPr="00EE6B95">
        <w:rPr>
          <w:rFonts w:asciiTheme="minorHAnsi" w:hAnsiTheme="minorHAnsi" w:cstheme="minorHAnsi"/>
          <w:sz w:val="12"/>
        </w:rPr>
        <w:t>. “</w:t>
      </w:r>
      <w:r w:rsidRPr="00EE6B95">
        <w:rPr>
          <w:rStyle w:val="StyleUnderline"/>
          <w:rFonts w:asciiTheme="minorHAnsi" w:hAnsiTheme="minorHAnsi" w:cstheme="minorHAnsi"/>
        </w:rPr>
        <w:t>The space domain is competitive, congested, and contested,” Gen. James Dickinson, the head of U.S. Space Command, said in January. “</w:t>
      </w:r>
      <w:r w:rsidRPr="00EE6B95">
        <w:rPr>
          <w:rStyle w:val="Emphasis"/>
          <w:rFonts w:asciiTheme="minorHAnsi" w:hAnsiTheme="minorHAnsi" w:cstheme="minorHAnsi"/>
        </w:rPr>
        <w:t xml:space="preserve">Our competitors, most notably </w:t>
      </w:r>
      <w:r w:rsidRPr="00EE6B95">
        <w:rPr>
          <w:rStyle w:val="Emphasis"/>
          <w:rFonts w:asciiTheme="minorHAnsi" w:hAnsiTheme="minorHAnsi" w:cstheme="minorHAnsi"/>
          <w:highlight w:val="green"/>
        </w:rPr>
        <w:t>China and Russia</w:t>
      </w:r>
      <w:r w:rsidRPr="00EE6B95">
        <w:rPr>
          <w:rStyle w:val="Emphasis"/>
          <w:rFonts w:asciiTheme="minorHAnsi" w:hAnsiTheme="minorHAnsi" w:cstheme="minorHAnsi"/>
        </w:rPr>
        <w:t xml:space="preserve">, have </w:t>
      </w:r>
      <w:r w:rsidRPr="00EE6B95">
        <w:rPr>
          <w:rStyle w:val="Emphasis"/>
          <w:rFonts w:asciiTheme="minorHAnsi" w:hAnsiTheme="minorHAnsi" w:cstheme="minorHAnsi"/>
          <w:highlight w:val="green"/>
        </w:rPr>
        <w:t>militarized this domain.</w:t>
      </w:r>
      <w:r w:rsidRPr="00EE6B95">
        <w:rPr>
          <w:rStyle w:val="StyleUnderline"/>
          <w:rFonts w:asciiTheme="minorHAnsi" w:hAnsiTheme="minorHAnsi" w:cstheme="minorHAnsi"/>
          <w:highlight w:val="green"/>
        </w:rPr>
        <w:t>”</w:t>
      </w:r>
    </w:p>
    <w:p w14:paraId="258D748A" w14:textId="77777777" w:rsidR="00AB3810" w:rsidRPr="00EE6B95" w:rsidRDefault="00AB3810" w:rsidP="00AB3810">
      <w:pPr>
        <w:rPr>
          <w:rFonts w:asciiTheme="minorHAnsi" w:hAnsiTheme="minorHAnsi" w:cstheme="minorHAnsi"/>
          <w:sz w:val="12"/>
        </w:rPr>
      </w:pPr>
      <w:r w:rsidRPr="00EE6B95">
        <w:rPr>
          <w:rFonts w:asciiTheme="minorHAnsi" w:hAnsiTheme="minorHAnsi" w:cstheme="minorHAnsi"/>
          <w:sz w:val="12"/>
        </w:rPr>
        <w:t xml:space="preserve">Beijing already has an operational ground-based anti-satellite missile capability. People’s Liberation Army units are training with the missiles, and the U.S. Defense Department believes </w:t>
      </w:r>
      <w:r w:rsidRPr="00EE6B95">
        <w:rPr>
          <w:rStyle w:val="StyleUnderline"/>
          <w:rFonts w:asciiTheme="minorHAnsi" w:hAnsiTheme="minorHAnsi" w:cstheme="minorHAnsi"/>
          <w:highlight w:val="green"/>
        </w:rPr>
        <w:t>Beijing</w:t>
      </w:r>
      <w:r w:rsidRPr="00EE6B95">
        <w:rPr>
          <w:rStyle w:val="StyleUnderline"/>
          <w:rFonts w:asciiTheme="minorHAnsi" w:hAnsiTheme="minorHAnsi" w:cstheme="minorHAnsi"/>
        </w:rPr>
        <w:t xml:space="preserve"> “probably </w:t>
      </w:r>
      <w:r w:rsidRPr="00EE6B95">
        <w:rPr>
          <w:rStyle w:val="StyleUnderline"/>
          <w:rFonts w:asciiTheme="minorHAnsi" w:hAnsiTheme="minorHAnsi" w:cstheme="minorHAnsi"/>
          <w:highlight w:val="green"/>
        </w:rPr>
        <w:t>intends to pursue additional</w:t>
      </w:r>
      <w:r w:rsidRPr="00EE6B95">
        <w:rPr>
          <w:rStyle w:val="StyleUnderline"/>
          <w:rFonts w:asciiTheme="minorHAnsi" w:hAnsiTheme="minorHAnsi" w:cstheme="minorHAnsi"/>
        </w:rPr>
        <w:t xml:space="preserve"> [anti-satellite] </w:t>
      </w:r>
      <w:r w:rsidRPr="00EE6B95">
        <w:rPr>
          <w:rStyle w:val="StyleUnderline"/>
          <w:rFonts w:asciiTheme="minorHAnsi" w:hAnsiTheme="minorHAnsi" w:cstheme="minorHAnsi"/>
          <w:highlight w:val="green"/>
        </w:rPr>
        <w:t>weapons</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capable of destroying satellites</w:t>
      </w:r>
      <w:r w:rsidRPr="00EE6B95">
        <w:rPr>
          <w:rStyle w:val="StyleUnderline"/>
          <w:rFonts w:asciiTheme="minorHAnsi" w:hAnsiTheme="minorHAnsi" w:cstheme="minorHAnsi"/>
        </w:rPr>
        <w:t xml:space="preserve"> up to geosynchronous Earth orbit.”</w:t>
      </w:r>
      <w:r w:rsidRPr="00EE6B95">
        <w:rPr>
          <w:rFonts w:asciiTheme="minorHAnsi" w:hAnsiTheme="minorHAnsi" w:cstheme="minorHAnsi"/>
          <w:sz w:val="12"/>
        </w:rPr>
        <w:t xml:space="preserve"> That is where America’s most sensitive nuclear communication and missile defense satellites orbit and keep watch.</w:t>
      </w:r>
    </w:p>
    <w:p w14:paraId="3EBCA60E"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Similarly, </w:t>
      </w:r>
      <w:r w:rsidRPr="00EE6B95">
        <w:rPr>
          <w:rStyle w:val="StyleUnderline"/>
          <w:rFonts w:asciiTheme="minorHAnsi" w:hAnsiTheme="minorHAnsi" w:cstheme="minorHAnsi"/>
          <w:highlight w:val="green"/>
        </w:rPr>
        <w:t>Moscow tested</w:t>
      </w:r>
      <w:r w:rsidRPr="00EE6B95">
        <w:rPr>
          <w:rStyle w:val="StyleUnderline"/>
          <w:rFonts w:asciiTheme="minorHAnsi" w:hAnsiTheme="minorHAnsi" w:cstheme="minorHAnsi"/>
        </w:rPr>
        <w:t xml:space="preserve"> a ground-based </w:t>
      </w:r>
      <w:r w:rsidRPr="00EE6B95">
        <w:rPr>
          <w:rStyle w:val="StyleUnderline"/>
          <w:rFonts w:asciiTheme="minorHAnsi" w:hAnsiTheme="minorHAnsi" w:cstheme="minorHAnsi"/>
          <w:highlight w:val="green"/>
        </w:rPr>
        <w:t>anti-satellite weapon in December</w:t>
      </w:r>
      <w:r w:rsidRPr="00EE6B95">
        <w:rPr>
          <w:rStyle w:val="StyleUnderline"/>
          <w:rFonts w:asciiTheme="minorHAnsi" w:hAnsiTheme="minorHAnsi" w:cstheme="minorHAnsi"/>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63B2B58" w14:textId="77777777" w:rsidR="00AB3810" w:rsidRPr="00EE6B95" w:rsidRDefault="00AB3810" w:rsidP="00AB3810">
      <w:pPr>
        <w:rPr>
          <w:rFonts w:asciiTheme="minorHAnsi" w:hAnsiTheme="minorHAnsi" w:cstheme="minorHAnsi"/>
          <w:sz w:val="12"/>
          <w:szCs w:val="12"/>
        </w:rPr>
      </w:pPr>
      <w:r w:rsidRPr="00EE6B95">
        <w:rPr>
          <w:rFonts w:asciiTheme="minorHAnsi" w:hAnsiTheme="minorHAnsi" w:cstheme="minorHAnsi"/>
          <w:sz w:val="12"/>
          <w:szCs w:val="12"/>
        </w:rPr>
        <w:t>To make matters worse, both countries are also working to deploy space-based—or so-called “on-orbit”—capabilities to attack satellites.</w:t>
      </w:r>
    </w:p>
    <w:p w14:paraId="06FABB05"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Meanwhile, at the United Nations and other international forums, </w:t>
      </w:r>
      <w:r w:rsidRPr="00EE6B95">
        <w:rPr>
          <w:rStyle w:val="StyleUnderline"/>
          <w:rFonts w:asciiTheme="minorHAnsi" w:hAnsiTheme="minorHAnsi" w:cstheme="minorHAnsi"/>
        </w:rPr>
        <w:t>China and Russia are pushing the PPWT and advocating for a “no first placement” resolution—saying all governments should commit not to be the first to put weapons in space.</w:t>
      </w:r>
    </w:p>
    <w:p w14:paraId="5BE55F72" w14:textId="77777777" w:rsidR="00AB3810" w:rsidRPr="00EE6B95" w:rsidRDefault="00AB3810" w:rsidP="00AB3810">
      <w:pPr>
        <w:rPr>
          <w:rFonts w:asciiTheme="minorHAnsi" w:hAnsiTheme="minorHAnsi" w:cstheme="minorHAnsi"/>
          <w:sz w:val="12"/>
          <w:szCs w:val="12"/>
        </w:rPr>
      </w:pPr>
      <w:r w:rsidRPr="00EE6B95">
        <w:rPr>
          <w:rFonts w:asciiTheme="minorHAnsi" w:hAnsiTheme="minorHAnsi" w:cstheme="minorHAnsi"/>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98B6DD6"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rPr>
        <w:lastRenderedPageBreak/>
        <w:t>In a thinly veiled attempt to mask their intentions</w:t>
      </w:r>
      <w:r w:rsidRPr="00EE6B95">
        <w:rPr>
          <w:rFonts w:asciiTheme="minorHAnsi" w:hAnsiTheme="minorHAnsi" w:cstheme="minorHAnsi"/>
          <w:sz w:val="12"/>
        </w:rPr>
        <w:t xml:space="preserve">, </w:t>
      </w:r>
      <w:r w:rsidRPr="00EE6B95">
        <w:rPr>
          <w:rStyle w:val="StyleUnderline"/>
          <w:rFonts w:asciiTheme="minorHAnsi" w:hAnsiTheme="minorHAnsi" w:cstheme="minorHAnsi"/>
        </w:rPr>
        <w:t>the two countries claim that their on-orbit capabilities are simply for peaceful purposes</w:t>
      </w:r>
      <w:r w:rsidRPr="00EE6B95">
        <w:rPr>
          <w:rFonts w:asciiTheme="minorHAnsi" w:hAnsiTheme="minorHAnsi" w:cstheme="minorHAnsi"/>
          <w:sz w:val="12"/>
        </w:rPr>
        <w:t>—for assessing the condition of broken satellites and conducting repairs as needed</w:t>
      </w:r>
      <w:r w:rsidRPr="00EE6B95">
        <w:rPr>
          <w:rStyle w:val="Emphasis"/>
          <w:rFonts w:asciiTheme="minorHAnsi" w:hAnsiTheme="minorHAnsi" w:cstheme="minorHAnsi"/>
        </w:rPr>
        <w:t>. This “</w:t>
      </w:r>
      <w:r w:rsidRPr="00EE6B95">
        <w:rPr>
          <w:rStyle w:val="Emphasis"/>
          <w:rFonts w:asciiTheme="minorHAnsi" w:hAnsiTheme="minorHAnsi" w:cstheme="minorHAnsi"/>
          <w:highlight w:val="green"/>
        </w:rPr>
        <w:t>dual-use” disguise permits Beijing and Moscow to put into orbit</w:t>
      </w:r>
      <w:r w:rsidRPr="00EE6B95">
        <w:rPr>
          <w:rStyle w:val="Emphasis"/>
          <w:rFonts w:asciiTheme="minorHAnsi" w:hAnsiTheme="minorHAnsi" w:cstheme="minorHAnsi"/>
        </w:rPr>
        <w:t xml:space="preserve"> ostensibly peaceful or </w:t>
      </w:r>
      <w:r w:rsidRPr="00EE6B95">
        <w:rPr>
          <w:rStyle w:val="Emphasis"/>
          <w:rFonts w:asciiTheme="minorHAnsi" w:hAnsiTheme="minorHAnsi" w:cstheme="minorHAnsi"/>
          <w:highlight w:val="green"/>
        </w:rPr>
        <w:t>commercial</w:t>
      </w:r>
      <w:r w:rsidRPr="00EE6B95">
        <w:rPr>
          <w:rStyle w:val="Emphasis"/>
          <w:rFonts w:asciiTheme="minorHAnsi" w:hAnsiTheme="minorHAnsi" w:cstheme="minorHAnsi"/>
        </w:rPr>
        <w:t xml:space="preserve"> </w:t>
      </w:r>
      <w:r w:rsidRPr="00EE6B95">
        <w:rPr>
          <w:rStyle w:val="Emphasis"/>
          <w:rFonts w:asciiTheme="minorHAnsi" w:hAnsiTheme="minorHAnsi" w:cstheme="minorHAnsi"/>
          <w:highlight w:val="green"/>
        </w:rPr>
        <w:t>capabilities that those countries can</w:t>
      </w:r>
      <w:r w:rsidRPr="00EE6B95">
        <w:rPr>
          <w:rStyle w:val="Emphasis"/>
          <w:rFonts w:asciiTheme="minorHAnsi" w:hAnsiTheme="minorHAnsi" w:cstheme="minorHAnsi"/>
        </w:rPr>
        <w:t xml:space="preserve"> actually </w:t>
      </w:r>
      <w:r w:rsidRPr="00EE6B95">
        <w:rPr>
          <w:rStyle w:val="Emphasis"/>
          <w:rFonts w:asciiTheme="minorHAnsi" w:hAnsiTheme="minorHAnsi" w:cstheme="minorHAnsi"/>
          <w:highlight w:val="green"/>
        </w:rPr>
        <w:t>use to</w:t>
      </w:r>
      <w:r w:rsidRPr="00EE6B95">
        <w:rPr>
          <w:rStyle w:val="Emphasis"/>
          <w:rFonts w:asciiTheme="minorHAnsi" w:hAnsiTheme="minorHAnsi" w:cstheme="minorHAnsi"/>
        </w:rPr>
        <w:t xml:space="preserve"> disable or </w:t>
      </w:r>
      <w:r w:rsidRPr="00EE6B95">
        <w:rPr>
          <w:rStyle w:val="Emphasis"/>
          <w:rFonts w:asciiTheme="minorHAnsi" w:hAnsiTheme="minorHAnsi" w:cstheme="minorHAnsi"/>
          <w:highlight w:val="green"/>
        </w:rPr>
        <w:t>destroy U.S. military</w:t>
      </w:r>
      <w:r w:rsidRPr="00EE6B95">
        <w:rPr>
          <w:rStyle w:val="Emphasis"/>
          <w:rFonts w:asciiTheme="minorHAnsi" w:hAnsiTheme="minorHAnsi" w:cstheme="minorHAnsi"/>
        </w:rPr>
        <w:t xml:space="preserve"> and intelligence </w:t>
      </w:r>
      <w:r w:rsidRPr="00EE6B95">
        <w:rPr>
          <w:rStyle w:val="Emphasis"/>
          <w:rFonts w:asciiTheme="minorHAnsi" w:hAnsiTheme="minorHAnsi" w:cstheme="minorHAnsi"/>
          <w:highlight w:val="green"/>
        </w:rPr>
        <w:t>satellites</w:t>
      </w:r>
      <w:r w:rsidRPr="00EE6B95">
        <w:rPr>
          <w:rStyle w:val="Emphasis"/>
          <w:rFonts w:asciiTheme="minorHAnsi" w:hAnsiTheme="minorHAnsi" w:cstheme="minorHAnsi"/>
        </w:rPr>
        <w:t>.</w:t>
      </w:r>
    </w:p>
    <w:p w14:paraId="450160EA" w14:textId="77777777" w:rsidR="00AB3810" w:rsidRPr="00EE6B95" w:rsidRDefault="00AB3810" w:rsidP="00AB3810">
      <w:pPr>
        <w:rPr>
          <w:rFonts w:asciiTheme="minorHAnsi" w:hAnsiTheme="minorHAnsi" w:cstheme="minorHAnsi"/>
          <w:sz w:val="12"/>
        </w:rPr>
      </w:pPr>
      <w:r w:rsidRPr="00EE6B95">
        <w:rPr>
          <w:rStyle w:val="StyleUnderline"/>
          <w:rFonts w:asciiTheme="minorHAnsi" w:hAnsiTheme="minorHAnsi" w:cstheme="minorHAnsi"/>
        </w:rPr>
        <w:t>China</w:t>
      </w:r>
      <w:r w:rsidRPr="00EE6B95">
        <w:rPr>
          <w:rFonts w:asciiTheme="minorHAnsi" w:hAnsiTheme="minorHAnsi" w:cstheme="minorHAnsi"/>
          <w:sz w:val="12"/>
        </w:rPr>
        <w:t xml:space="preserve">, for example, </w:t>
      </w:r>
      <w:r w:rsidRPr="00EE6B95">
        <w:rPr>
          <w:rStyle w:val="StyleUnderline"/>
          <w:rFonts w:asciiTheme="minorHAnsi" w:hAnsiTheme="minorHAnsi" w:cstheme="minorHAnsi"/>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EE6B95">
        <w:rPr>
          <w:rFonts w:asciiTheme="minorHAnsi" w:hAnsiTheme="minorHAnsi" w:cstheme="minorHAnsi"/>
          <w:sz w:val="12"/>
        </w:rPr>
        <w:t>.</w:t>
      </w:r>
    </w:p>
    <w:p w14:paraId="60EFD75C" w14:textId="77777777" w:rsidR="00AB3810" w:rsidRPr="00EE6B95" w:rsidRDefault="00AB3810" w:rsidP="00AB3810">
      <w:pPr>
        <w:rPr>
          <w:rStyle w:val="Emphasis"/>
          <w:rFonts w:asciiTheme="minorHAnsi" w:hAnsiTheme="minorHAnsi" w:cstheme="minorHAnsi"/>
        </w:rPr>
      </w:pPr>
      <w:r w:rsidRPr="00EE6B95">
        <w:rPr>
          <w:rFonts w:asciiTheme="minorHAnsi" w:hAnsiTheme="minorHAnsi" w:cstheme="minorHAnsi"/>
          <w:sz w:val="12"/>
        </w:rPr>
        <w:t xml:space="preserve">Not to be outdone, </w:t>
      </w:r>
      <w:r w:rsidRPr="00EE6B95">
        <w:rPr>
          <w:rStyle w:val="StyleUnderline"/>
          <w:rFonts w:asciiTheme="minorHAnsi" w:hAnsiTheme="minorHAnsi" w:cstheme="minorHAnsi"/>
        </w:rPr>
        <w:t>Russia deployed a pair of “nesting doll” satellites that shadowed a U.S. satellite in space.</w:t>
      </w:r>
      <w:r w:rsidRPr="00EE6B95">
        <w:rPr>
          <w:rFonts w:asciiTheme="minorHAnsi" w:hAnsiTheme="minorHAnsi" w:cstheme="minorHAnsi"/>
          <w:sz w:val="12"/>
        </w:rPr>
        <w:t xml:space="preserve"> </w:t>
      </w:r>
      <w:r w:rsidRPr="00EE6B95">
        <w:rPr>
          <w:rStyle w:val="Emphasis"/>
          <w:rFonts w:asciiTheme="minorHAnsi" w:hAnsiTheme="minorHAnsi" w:cstheme="minorHAnsi"/>
        </w:rPr>
        <w:t>One Russian satellite birthed another, with Russia’s defense ministry claiming its purpose was to assess the “technical condition of domestic satellites.”</w:t>
      </w:r>
    </w:p>
    <w:p w14:paraId="6C25C2E7"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But later, </w:t>
      </w:r>
      <w:r w:rsidRPr="00EE6B95">
        <w:rPr>
          <w:rStyle w:val="Emphasis"/>
          <w:rFonts w:asciiTheme="minorHAnsi" w:hAnsiTheme="minorHAnsi" w:cstheme="minorHAnsi"/>
        </w:rPr>
        <w:t>the second satellite conducted a weapons test</w:t>
      </w:r>
      <w:r w:rsidRPr="00EE6B95">
        <w:rPr>
          <w:rFonts w:asciiTheme="minorHAnsi" w:hAnsiTheme="minorHAnsi" w:cstheme="minorHAnsi"/>
          <w:sz w:val="12"/>
        </w:rPr>
        <w:t xml:space="preserve">, firing what appeared to be a space torpedo. </w:t>
      </w:r>
      <w:r w:rsidRPr="00EE6B95">
        <w:rPr>
          <w:rStyle w:val="StyleUnderline"/>
          <w:rFonts w:asciiTheme="minorHAnsi" w:hAnsiTheme="minorHAnsi" w:cstheme="minorHAnsi"/>
        </w:rPr>
        <w:t>The Kremlin never explained how a fast-moving one-time projectile provided superior inspection benefits compared with the other Russian satellite flying persistently nearby.</w:t>
      </w:r>
    </w:p>
    <w:p w14:paraId="7FB319FD"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rPr>
        <w:t>Instead of falling prey to China and Russia’s treaty trap, Washington must urgently work with allies to improve spaced-based military and intelligence capabilities.</w:t>
      </w:r>
    </w:p>
    <w:p w14:paraId="14F90BB4" w14:textId="77777777" w:rsidR="00AB3810" w:rsidRPr="00EE6B95" w:rsidRDefault="00AB3810" w:rsidP="00AB3810">
      <w:pPr>
        <w:rPr>
          <w:rFonts w:asciiTheme="minorHAnsi" w:hAnsiTheme="minorHAnsi" w:cstheme="minorHAnsi"/>
          <w:sz w:val="12"/>
          <w:szCs w:val="12"/>
        </w:rPr>
      </w:pPr>
      <w:r w:rsidRPr="00EE6B95">
        <w:rPr>
          <w:rFonts w:asciiTheme="minorHAnsi" w:hAnsiTheme="minorHAnsi" w:cstheme="minorHAnsi"/>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142B78E" w14:textId="77777777" w:rsidR="00AB3810" w:rsidRPr="00EE6B95" w:rsidRDefault="00AB3810" w:rsidP="00AB3810">
      <w:pPr>
        <w:rPr>
          <w:rStyle w:val="Emphasis"/>
          <w:rFonts w:asciiTheme="minorHAnsi" w:hAnsiTheme="minorHAnsi" w:cstheme="minorHAnsi"/>
        </w:rPr>
      </w:pPr>
      <w:r w:rsidRPr="00EE6B95">
        <w:rPr>
          <w:rFonts w:asciiTheme="minorHAnsi" w:hAnsiTheme="minorHAnsi" w:cstheme="minorHAnsi"/>
          <w:sz w:val="12"/>
        </w:rPr>
        <w:t xml:space="preserve">For starters, </w:t>
      </w:r>
      <w:r w:rsidRPr="00EE6B95">
        <w:rPr>
          <w:rStyle w:val="StyleUnderline"/>
          <w:rFonts w:asciiTheme="minorHAnsi" w:hAnsiTheme="minorHAnsi" w:cstheme="minorHAnsi"/>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EE6B95">
        <w:rPr>
          <w:rFonts w:asciiTheme="minorHAnsi" w:hAnsiTheme="minorHAnsi" w:cstheme="minorHAnsi"/>
          <w:sz w:val="12"/>
        </w:rPr>
        <w:t xml:space="preserve">. The </w:t>
      </w:r>
      <w:r w:rsidRPr="00EE6B95">
        <w:rPr>
          <w:rStyle w:val="Emphasis"/>
          <w:rFonts w:asciiTheme="minorHAnsi" w:hAnsiTheme="minorHAnsi" w:cstheme="minorHAnsi"/>
        </w:rPr>
        <w:t>PPWT also does not prohibit the development, testing, or stockpiling of weapons on Earth that could be quickly put into orbit.</w:t>
      </w:r>
    </w:p>
    <w:p w14:paraId="6788A125" w14:textId="77777777" w:rsidR="00AB3810" w:rsidRPr="00EE6B95" w:rsidRDefault="00AB3810" w:rsidP="00AB3810">
      <w:pPr>
        <w:rPr>
          <w:rFonts w:asciiTheme="minorHAnsi" w:hAnsiTheme="minorHAnsi" w:cstheme="minorHAnsi"/>
          <w:sz w:val="12"/>
        </w:rPr>
      </w:pPr>
      <w:r w:rsidRPr="00EE6B95">
        <w:rPr>
          <w:rFonts w:asciiTheme="minorHAnsi" w:hAnsiTheme="minorHAnsi" w:cstheme="minorHAnsi"/>
          <w:sz w:val="12"/>
        </w:rPr>
        <w:t xml:space="preserve">Even if these deficiencies were addressed, </w:t>
      </w:r>
      <w:r w:rsidRPr="00EE6B95">
        <w:rPr>
          <w:rStyle w:val="StyleUnderline"/>
          <w:rFonts w:asciiTheme="minorHAnsi" w:hAnsiTheme="minorHAnsi" w:cstheme="minorHAnsi"/>
        </w:rPr>
        <w:t>the PPWT lacks any verification plan to ensure compliance</w:t>
      </w:r>
      <w:r w:rsidRPr="00EE6B95">
        <w:rPr>
          <w:rFonts w:asciiTheme="minorHAnsi" w:hAnsiTheme="minorHAnsi" w:cstheme="minorHAnsi"/>
          <w:sz w:val="12"/>
        </w:rPr>
        <w:t>. Instead, the treaty calls for “transparency and confidence-building measures” implemented on a “voluntary basis.” In other words, Beijing and Moscow want the United States to trust but never verify.</w:t>
      </w:r>
    </w:p>
    <w:p w14:paraId="7F9AEB1E" w14:textId="77777777" w:rsidR="00AB3810" w:rsidRPr="00EE6B95" w:rsidRDefault="00AB3810" w:rsidP="00AB3810">
      <w:pPr>
        <w:rPr>
          <w:rStyle w:val="Emphasis"/>
          <w:rFonts w:asciiTheme="minorHAnsi" w:hAnsiTheme="minorHAnsi" w:cstheme="minorHAnsi"/>
        </w:rPr>
      </w:pPr>
      <w:r w:rsidRPr="00EE6B95">
        <w:rPr>
          <w:rFonts w:asciiTheme="minorHAnsi" w:hAnsiTheme="minorHAnsi" w:cstheme="minorHAnsi"/>
          <w:sz w:val="12"/>
        </w:rPr>
        <w:t xml:space="preserve">But then again, </w:t>
      </w:r>
      <w:r w:rsidRPr="00EE6B95">
        <w:rPr>
          <w:rStyle w:val="StyleUnderline"/>
          <w:rFonts w:asciiTheme="minorHAnsi" w:hAnsiTheme="minorHAnsi" w:cstheme="minorHAnsi"/>
        </w:rPr>
        <w:t>Americans should not be surprised by the PPWT</w:t>
      </w:r>
      <w:r w:rsidRPr="00EE6B95">
        <w:rPr>
          <w:rFonts w:asciiTheme="minorHAnsi" w:hAnsiTheme="minorHAnsi" w:cstheme="minorHAnsi"/>
          <w:sz w:val="12"/>
        </w:rPr>
        <w:t xml:space="preserve">. </w:t>
      </w:r>
      <w:r w:rsidRPr="00EE6B95">
        <w:rPr>
          <w:rStyle w:val="Emphasis"/>
          <w:rFonts w:asciiTheme="minorHAnsi" w:hAnsiTheme="minorHAnsi" w:cstheme="minorHAnsi"/>
        </w:rPr>
        <w:t>Moscow habitually seeks to use international arms control treaties to constrain the United States while viewing treaty strictures as optional when they become inconvenient or when the Kremlin sees an opportunity to seize a military advantage.</w:t>
      </w:r>
    </w:p>
    <w:p w14:paraId="753AE691" w14:textId="77777777" w:rsidR="00AB3810" w:rsidRPr="00EE6B95" w:rsidRDefault="00AB3810" w:rsidP="00AB3810">
      <w:pPr>
        <w:rPr>
          <w:rFonts w:asciiTheme="minorHAnsi" w:hAnsiTheme="minorHAnsi" w:cstheme="minorHAnsi"/>
          <w:sz w:val="12"/>
        </w:rPr>
      </w:pPr>
      <w:r w:rsidRPr="00EE6B95">
        <w:rPr>
          <w:rFonts w:asciiTheme="minorHAnsi" w:hAnsiTheme="minorHAnsi" w:cstheme="minorHAnsi"/>
          <w:sz w:val="12"/>
        </w:rPr>
        <w:t xml:space="preserve">For more than a decade before its demise in 2019, </w:t>
      </w:r>
      <w:r w:rsidRPr="00EE6B95">
        <w:rPr>
          <w:rStyle w:val="StyleUnderline"/>
          <w:rFonts w:asciiTheme="minorHAnsi" w:hAnsiTheme="minorHAnsi" w:cstheme="minorHAnsi"/>
        </w:rPr>
        <w:t>Moscow used the Intermediate-Range Nuclear Forces Treaty to constrain the United States while the Kremlin produced, flight-tested, and fielded a ground-launched intermediate-range cruise missile in direct contravention of the treaty</w:t>
      </w:r>
      <w:r w:rsidRPr="00EE6B95">
        <w:rPr>
          <w:rFonts w:asciiTheme="minorHAnsi" w:hAnsiTheme="minorHAnsi" w:cstheme="minorHAnsi"/>
          <w:sz w:val="12"/>
        </w:rPr>
        <w:t xml:space="preserve">. </w:t>
      </w:r>
      <w:r w:rsidRPr="00EE6B95">
        <w:rPr>
          <w:rStyle w:val="StyleUnderline"/>
          <w:rFonts w:asciiTheme="minorHAnsi" w:hAnsiTheme="minorHAnsi" w:cstheme="minorHAnsi"/>
        </w:rPr>
        <w:t>Beijing, for its part, often exhibits an allergy to serious international arms control treaties</w:t>
      </w:r>
      <w:r w:rsidRPr="00EE6B95">
        <w:rPr>
          <w:rFonts w:asciiTheme="minorHAnsi" w:hAnsiTheme="minorHAnsi" w:cstheme="minorHAnsi"/>
          <w:sz w:val="12"/>
        </w:rPr>
        <w:t>. The willingness of the Chinese Communist Party to support the PPWT is, therefore, cause for some additional reflection in Washington.</w:t>
      </w:r>
    </w:p>
    <w:p w14:paraId="6FAC2E80" w14:textId="77777777" w:rsidR="00AB3810" w:rsidRPr="00EE6B95" w:rsidRDefault="00AB3810" w:rsidP="00AB3810">
      <w:pPr>
        <w:rPr>
          <w:rStyle w:val="Emphasis"/>
          <w:rFonts w:asciiTheme="minorHAnsi" w:hAnsiTheme="minorHAnsi" w:cstheme="minorHAnsi"/>
        </w:rPr>
      </w:pPr>
      <w:r w:rsidRPr="00EE6B95">
        <w:rPr>
          <w:rFonts w:asciiTheme="minorHAnsi" w:hAnsiTheme="minorHAnsi" w:cstheme="minorHAnsi"/>
          <w:sz w:val="12"/>
        </w:rPr>
        <w:t xml:space="preserve">So </w:t>
      </w:r>
      <w:r w:rsidRPr="00EE6B95">
        <w:rPr>
          <w:rStyle w:val="Emphasis"/>
          <w:rFonts w:asciiTheme="minorHAnsi" w:hAnsiTheme="minorHAnsi" w:cstheme="minorHAnsi"/>
        </w:rPr>
        <w:t>instead of falling prey to China and Russia’s PPWT trap, the United States must urgently work with allies to improve the resilience and redundancy of spaced-based military and intelligence capabilities.</w:t>
      </w:r>
    </w:p>
    <w:p w14:paraId="3B80DF02" w14:textId="77777777" w:rsidR="00AB3810" w:rsidRPr="00EE6B95" w:rsidRDefault="00AB3810" w:rsidP="00AB3810">
      <w:pPr>
        <w:rPr>
          <w:rFonts w:asciiTheme="minorHAnsi" w:hAnsiTheme="minorHAnsi" w:cstheme="minorHAnsi"/>
          <w:sz w:val="12"/>
        </w:rPr>
      </w:pPr>
      <w:r w:rsidRPr="00EE6B95">
        <w:rPr>
          <w:rFonts w:asciiTheme="minorHAnsi" w:hAnsiTheme="minorHAnsi" w:cstheme="minorHAnsi"/>
          <w:sz w:val="12"/>
        </w:rPr>
        <w:t>Washington should also advance nascent efforts to establish rules of the road in space. “</w:t>
      </w:r>
      <w:r w:rsidRPr="00EE6B95">
        <w:rPr>
          <w:rStyle w:val="Emphasis"/>
          <w:rFonts w:asciiTheme="minorHAnsi" w:hAnsiTheme="minorHAnsi" w:cstheme="minorHAnsi"/>
          <w:highlight w:val="green"/>
        </w:rPr>
        <w:t>There are really no norms</w:t>
      </w:r>
      <w:r w:rsidRPr="00EE6B95">
        <w:rPr>
          <w:rStyle w:val="Emphasis"/>
          <w:rFonts w:asciiTheme="minorHAnsi" w:hAnsiTheme="minorHAnsi" w:cstheme="minorHAnsi"/>
        </w:rPr>
        <w:t xml:space="preserve"> of behavior </w:t>
      </w:r>
      <w:r w:rsidRPr="00EE6B95">
        <w:rPr>
          <w:rStyle w:val="Emphasis"/>
          <w:rFonts w:asciiTheme="minorHAnsi" w:hAnsiTheme="minorHAnsi" w:cstheme="minorHAnsi"/>
          <w:highlight w:val="green"/>
        </w:rPr>
        <w:t>in</w:t>
      </w:r>
      <w:r w:rsidRPr="00EE6B95">
        <w:rPr>
          <w:rStyle w:val="Emphasis"/>
          <w:rFonts w:asciiTheme="minorHAnsi" w:hAnsiTheme="minorHAnsi" w:cstheme="minorHAnsi"/>
        </w:rPr>
        <w:t xml:space="preserve"> </w:t>
      </w:r>
      <w:r w:rsidRPr="00EE6B95">
        <w:rPr>
          <w:rStyle w:val="Emphasis"/>
          <w:rFonts w:asciiTheme="minorHAnsi" w:hAnsiTheme="minorHAnsi" w:cstheme="minorHAnsi"/>
          <w:highlight w:val="green"/>
        </w:rPr>
        <w:t>space</w:t>
      </w:r>
      <w:r w:rsidRPr="00EE6B95">
        <w:rPr>
          <w:rFonts w:asciiTheme="minorHAnsi" w:hAnsiTheme="minorHAnsi" w:cstheme="minorHAnsi"/>
          <w:sz w:val="12"/>
        </w:rPr>
        <w:t>,” Gen. John Raymond, the chief of space operations at U.S. Space Force, said this month. “</w:t>
      </w:r>
      <w:r w:rsidRPr="00EE6B95">
        <w:rPr>
          <w:rStyle w:val="Emphasis"/>
          <w:rFonts w:asciiTheme="minorHAnsi" w:hAnsiTheme="minorHAnsi" w:cstheme="minorHAnsi"/>
        </w:rPr>
        <w:t>It’s the wild, wild West.”</w:t>
      </w:r>
    </w:p>
    <w:p w14:paraId="59F828F7" w14:textId="77777777" w:rsidR="00AB3810" w:rsidRPr="00EE6B95" w:rsidRDefault="00AB3810" w:rsidP="00AB3810">
      <w:pPr>
        <w:rPr>
          <w:rStyle w:val="StyleUnderline"/>
          <w:rFonts w:asciiTheme="minorHAnsi" w:hAnsiTheme="minorHAnsi" w:cstheme="minorHAnsi"/>
        </w:rPr>
      </w:pPr>
      <w:r w:rsidRPr="00EE6B95">
        <w:rPr>
          <w:rStyle w:val="StyleUnderline"/>
          <w:rFonts w:asciiTheme="minorHAnsi" w:hAnsiTheme="minorHAnsi" w:cstheme="minorHAnsi"/>
        </w:rPr>
        <w:lastRenderedPageBreak/>
        <w:t>In a notable and positive step, the U.N. General Assembly passed a British-introduced resolution in December that seeks to establish “norms, rules and principles of responsible behaviours” in space, which could reduce the chances for dangerous miscalculation.</w:t>
      </w:r>
    </w:p>
    <w:p w14:paraId="20487262" w14:textId="77777777" w:rsidR="00AB3810" w:rsidRPr="00EE6B95" w:rsidRDefault="00AB3810" w:rsidP="00AB3810">
      <w:pPr>
        <w:rPr>
          <w:rFonts w:asciiTheme="minorHAnsi" w:hAnsiTheme="minorHAnsi" w:cstheme="minorHAnsi"/>
          <w:sz w:val="12"/>
          <w:szCs w:val="12"/>
        </w:rPr>
      </w:pPr>
      <w:r w:rsidRPr="00EE6B95">
        <w:rPr>
          <w:rFonts w:asciiTheme="minorHAnsi" w:hAnsiTheme="minorHAnsi" w:cstheme="minorHAnsi"/>
          <w:sz w:val="12"/>
          <w:szCs w:val="12"/>
        </w:rPr>
        <w:t>The vote was 164 in favor, including the United States—and a mere 12 opposed.</w:t>
      </w:r>
    </w:p>
    <w:p w14:paraId="1658ED99" w14:textId="77777777" w:rsidR="00AB3810" w:rsidRPr="00EE6B95" w:rsidRDefault="00AB3810" w:rsidP="00AB3810">
      <w:pPr>
        <w:rPr>
          <w:rFonts w:asciiTheme="minorHAnsi" w:hAnsiTheme="minorHAnsi" w:cstheme="minorHAnsi"/>
          <w:sz w:val="12"/>
        </w:rPr>
      </w:pPr>
      <w:r w:rsidRPr="00EE6B95">
        <w:rPr>
          <w:rStyle w:val="Emphasis"/>
          <w:rFonts w:asciiTheme="minorHAnsi" w:hAnsiTheme="minorHAnsi" w:cstheme="minorHAnsi"/>
        </w:rPr>
        <w:t>Any guesses regarding who voted no? You guessed it: China and Russia</w:t>
      </w:r>
      <w:r w:rsidRPr="00EE6B95">
        <w:rPr>
          <w:rFonts w:asciiTheme="minorHAnsi" w:hAnsiTheme="minorHAnsi" w:cstheme="minorHAnsi"/>
          <w:sz w:val="12"/>
        </w:rPr>
        <w:t>. They were joined by their friends Iran, North Korea, Syria, Venezuela, and Cuba.</w:t>
      </w:r>
    </w:p>
    <w:p w14:paraId="6C9FD1CF"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rPr>
        <w:t xml:space="preserve">So much for a Chinese and Russian desire to pursue constructive and peaceful policies in space. </w:t>
      </w:r>
      <w:r w:rsidRPr="00EE6B95">
        <w:rPr>
          <w:rStyle w:val="Emphasis"/>
          <w:rFonts w:asciiTheme="minorHAnsi" w:hAnsiTheme="minorHAnsi" w:cstheme="minorHAnsi"/>
          <w:highlight w:val="green"/>
        </w:rPr>
        <w:t>Their duplicity continues.</w:t>
      </w:r>
    </w:p>
    <w:p w14:paraId="4A40DA20"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u w:val="single"/>
        </w:rPr>
        <w:t>Extinction</w:t>
      </w:r>
      <w:r w:rsidRPr="00EE6B95">
        <w:rPr>
          <w:rFonts w:asciiTheme="minorHAnsi" w:hAnsiTheme="minorHAnsi" w:cstheme="minorHAnsi"/>
        </w:rPr>
        <w:t xml:space="preserve"> – destruction of satellites, diminished future use of near space, and terrestrial war </w:t>
      </w:r>
    </w:p>
    <w:p w14:paraId="34FCD511" w14:textId="77777777" w:rsidR="00AB3810" w:rsidRPr="00EE6B95" w:rsidRDefault="00AB3810" w:rsidP="00AB3810">
      <w:pPr>
        <w:rPr>
          <w:rStyle w:val="Style13ptBold"/>
          <w:rFonts w:asciiTheme="minorHAnsi" w:hAnsiTheme="minorHAnsi" w:cstheme="minorHAnsi"/>
        </w:rPr>
      </w:pPr>
      <w:r w:rsidRPr="00EE6B95">
        <w:rPr>
          <w:rStyle w:val="Style13ptBold"/>
          <w:rFonts w:asciiTheme="minorHAnsi" w:hAnsiTheme="minorHAnsi" w:cstheme="minorHAnsi"/>
        </w:rPr>
        <w:t xml:space="preserve">Gilliard 19 </w:t>
      </w:r>
      <w:r w:rsidRPr="00EE6B95">
        <w:rPr>
          <w:rFonts w:asciiTheme="minorHAnsi" w:hAnsiTheme="minorHAnsi" w:cstheme="minorHAnsi"/>
        </w:rPr>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p>
    <w:p w14:paraId="6286C60A"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highlight w:val="green"/>
        </w:rPr>
        <w:t>Consequences of Armament</w:t>
      </w:r>
      <w:r w:rsidRPr="00EE6B95">
        <w:rPr>
          <w:rStyle w:val="Emphasis"/>
          <w:rFonts w:asciiTheme="minorHAnsi" w:hAnsiTheme="minorHAnsi" w:cstheme="minorHAnsi"/>
        </w:rPr>
        <w:t xml:space="preserve"> and Aggression </w:t>
      </w:r>
      <w:r w:rsidRPr="00EE6B95">
        <w:rPr>
          <w:rStyle w:val="Emphasis"/>
          <w:rFonts w:asciiTheme="minorHAnsi" w:hAnsiTheme="minorHAnsi" w:cstheme="minorHAnsi"/>
          <w:highlight w:val="green"/>
        </w:rPr>
        <w:t>in Space</w:t>
      </w:r>
    </w:p>
    <w:p w14:paraId="676857CE" w14:textId="77777777" w:rsidR="00AB3810" w:rsidRPr="00EE6B95" w:rsidRDefault="00AB3810" w:rsidP="00AB3810">
      <w:pPr>
        <w:rPr>
          <w:rStyle w:val="StyleUnderline"/>
          <w:rFonts w:asciiTheme="minorHAnsi" w:hAnsiTheme="minorHAnsi" w:cstheme="minorHAnsi"/>
        </w:rPr>
      </w:pPr>
      <w:r w:rsidRPr="00EE6B95">
        <w:rPr>
          <w:rStyle w:val="StyleUnderline"/>
          <w:rFonts w:asciiTheme="minorHAnsi" w:hAnsiTheme="minorHAnsi" w:cstheme="minorHAnsi"/>
        </w:rPr>
        <w:t xml:space="preserve">The consequences of weapons testing and aggression in space could span generations, and current technological advances only increase the urgency for policymakers to pursue a limitations treaty. As it stands, there are </w:t>
      </w:r>
      <w:r w:rsidRPr="00EE6B95">
        <w:rPr>
          <w:rStyle w:val="Emphasis"/>
          <w:rFonts w:asciiTheme="minorHAnsi" w:hAnsiTheme="minorHAnsi" w:cstheme="minorHAnsi"/>
        </w:rPr>
        <w:t>three major ramifications</w:t>
      </w:r>
      <w:r w:rsidRPr="00EE6B95">
        <w:rPr>
          <w:rStyle w:val="StyleUnderline"/>
          <w:rFonts w:asciiTheme="minorHAnsi" w:hAnsiTheme="minorHAnsi" w:cstheme="minorHAnsi"/>
        </w:rPr>
        <w:t xml:space="preserve"> of a potential arms race in space:</w:t>
      </w:r>
    </w:p>
    <w:p w14:paraId="28FD6270"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highlight w:val="green"/>
        </w:rPr>
        <w:t>The destruction of satellites</w:t>
      </w:r>
    </w:p>
    <w:p w14:paraId="1BB62C0B"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As both financial and technological barriers to the space services industry have decreased, the number of governmental and private investors with assets in space has inevitably increased. </w:t>
      </w:r>
      <w:r w:rsidRPr="00EE6B95">
        <w:rPr>
          <w:rStyle w:val="StyleUnderline"/>
          <w:rFonts w:asciiTheme="minorHAnsi" w:hAnsiTheme="minorHAnsi" w:cstheme="minorHAnsi"/>
        </w:rPr>
        <w:t xml:space="preserve">There is now an abundance of satellites in space owned by multiple states and corporations. These satellites are </w:t>
      </w:r>
      <w:r w:rsidRPr="00EE6B95">
        <w:rPr>
          <w:rStyle w:val="StyleUnderline"/>
          <w:rFonts w:asciiTheme="minorHAnsi" w:hAnsiTheme="minorHAnsi" w:cstheme="minorHAnsi"/>
          <w:highlight w:val="green"/>
        </w:rPr>
        <w:t>used to</w:t>
      </w:r>
      <w:r w:rsidRPr="00EE6B95">
        <w:rPr>
          <w:rStyle w:val="StyleUnderline"/>
          <w:rFonts w:asciiTheme="minorHAnsi" w:hAnsiTheme="minorHAnsi" w:cstheme="minorHAnsi"/>
        </w:rPr>
        <w:t xml:space="preserve"> not only </w:t>
      </w:r>
      <w:r w:rsidRPr="00EE6B95">
        <w:rPr>
          <w:rStyle w:val="StyleUnderline"/>
          <w:rFonts w:asciiTheme="minorHAnsi" w:hAnsiTheme="minorHAnsi" w:cstheme="minorHAnsi"/>
          <w:highlight w:val="green"/>
        </w:rPr>
        <w:t>coordinate military actions</w:t>
      </w:r>
      <w:r w:rsidRPr="00EE6B95">
        <w:rPr>
          <w:rStyle w:val="StyleUnderline"/>
          <w:rFonts w:asciiTheme="minorHAnsi" w:hAnsiTheme="minorHAnsi" w:cstheme="minorHAnsi"/>
        </w:rPr>
        <w:t xml:space="preserve">, but to </w:t>
      </w:r>
      <w:r w:rsidRPr="00EE6B95">
        <w:rPr>
          <w:rStyle w:val="StyleUnderline"/>
          <w:rFonts w:asciiTheme="minorHAnsi" w:hAnsiTheme="minorHAnsi" w:cstheme="minorHAnsi"/>
          <w:highlight w:val="green"/>
        </w:rPr>
        <w:t>perform more</w:t>
      </w:r>
      <w:r w:rsidRPr="00EE6B95">
        <w:rPr>
          <w:rStyle w:val="StyleUnderline"/>
          <w:rFonts w:asciiTheme="minorHAnsi" w:hAnsiTheme="minorHAnsi" w:cstheme="minorHAnsi"/>
        </w:rPr>
        <w:t xml:space="preserve"> mundane </w:t>
      </w:r>
      <w:r w:rsidRPr="00EE6B95">
        <w:rPr>
          <w:rStyle w:val="StyleUnderline"/>
          <w:rFonts w:asciiTheme="minorHAnsi" w:hAnsiTheme="minorHAnsi" w:cstheme="minorHAnsi"/>
          <w:highlight w:val="green"/>
        </w:rPr>
        <w:t>tasks, like</w:t>
      </w:r>
      <w:r w:rsidRPr="00EE6B95">
        <w:rPr>
          <w:rStyle w:val="StyleUnderline"/>
          <w:rFonts w:asciiTheme="minorHAnsi" w:hAnsiTheme="minorHAnsi" w:cstheme="minorHAnsi"/>
        </w:rPr>
        <w:t xml:space="preserve"> obtaining </w:t>
      </w:r>
      <w:r w:rsidRPr="00EE6B95">
        <w:rPr>
          <w:rStyle w:val="StyleUnderline"/>
          <w:rFonts w:asciiTheme="minorHAnsi" w:hAnsiTheme="minorHAnsi" w:cstheme="minorHAnsi"/>
          <w:highlight w:val="green"/>
        </w:rPr>
        <w:t>weather reports</w:t>
      </w:r>
      <w:r w:rsidRPr="00EE6B95">
        <w:rPr>
          <w:rStyle w:val="StyleUnderline"/>
          <w:rFonts w:asciiTheme="minorHAnsi" w:hAnsiTheme="minorHAnsi" w:cstheme="minorHAnsi"/>
        </w:rPr>
        <w:t xml:space="preserve">, or managing on-ground </w:t>
      </w:r>
      <w:r w:rsidRPr="00EE6B95">
        <w:rPr>
          <w:rStyle w:val="StyleUnderline"/>
          <w:rFonts w:asciiTheme="minorHAnsi" w:hAnsiTheme="minorHAnsi" w:cstheme="minorHAnsi"/>
          <w:highlight w:val="green"/>
        </w:rPr>
        <w:t>communications, and navigation</w:t>
      </w:r>
      <w:r w:rsidRPr="00EE6B95">
        <w:rPr>
          <w:rStyle w:val="StyleUnderline"/>
          <w:rFonts w:asciiTheme="minorHAnsi" w:hAnsiTheme="minorHAnsi" w:cstheme="minorHAnsi"/>
        </w:rPr>
        <w:t>.</w:t>
      </w:r>
    </w:p>
    <w:p w14:paraId="36C4752B" w14:textId="77777777" w:rsidR="00AB3810" w:rsidRPr="00EE6B95" w:rsidRDefault="00AB3810" w:rsidP="00AB3810">
      <w:pPr>
        <w:rPr>
          <w:rStyle w:val="StyleUnderline"/>
          <w:rFonts w:asciiTheme="minorHAnsi" w:hAnsiTheme="minorHAnsi" w:cstheme="minorHAnsi"/>
        </w:rPr>
      </w:pPr>
      <w:r w:rsidRPr="00EE6B95">
        <w:rPr>
          <w:rStyle w:val="Emphasis"/>
          <w:rFonts w:asciiTheme="minorHAnsi" w:hAnsiTheme="minorHAnsi" w:cstheme="minorHAnsi"/>
        </w:rPr>
        <w:t xml:space="preserve">Should states begin </w:t>
      </w:r>
      <w:r w:rsidRPr="00EE6B95">
        <w:rPr>
          <w:rStyle w:val="Emphasis"/>
          <w:rFonts w:asciiTheme="minorHAnsi" w:hAnsiTheme="minorHAnsi" w:cstheme="minorHAnsi"/>
          <w:highlight w:val="green"/>
        </w:rPr>
        <w:t>weapons</w:t>
      </w:r>
      <w:r w:rsidRPr="00EE6B95">
        <w:rPr>
          <w:rStyle w:val="Emphasis"/>
          <w:rFonts w:asciiTheme="minorHAnsi" w:hAnsiTheme="minorHAnsi" w:cstheme="minorHAnsi"/>
        </w:rPr>
        <w:t xml:space="preserve"> testing in space, </w:t>
      </w:r>
      <w:r w:rsidRPr="00EE6B95">
        <w:rPr>
          <w:rStyle w:val="Emphasis"/>
          <w:rFonts w:asciiTheme="minorHAnsi" w:hAnsiTheme="minorHAnsi" w:cstheme="minorHAnsi"/>
          <w:highlight w:val="green"/>
        </w:rPr>
        <w:t>debris could</w:t>
      </w:r>
      <w:r w:rsidRPr="00EE6B95">
        <w:rPr>
          <w:rStyle w:val="Emphasis"/>
          <w:rFonts w:asciiTheme="minorHAnsi" w:hAnsiTheme="minorHAnsi" w:cstheme="minorHAnsi"/>
        </w:rPr>
        <w:t xml:space="preserve"> cloud the orbit and </w:t>
      </w:r>
      <w:r w:rsidRPr="00EE6B95">
        <w:rPr>
          <w:rStyle w:val="Emphasis"/>
          <w:rFonts w:asciiTheme="minorHAnsi" w:hAnsiTheme="minorHAnsi" w:cstheme="minorHAnsi"/>
          <w:highlight w:val="green"/>
        </w:rPr>
        <w:t xml:space="preserve">make positioning </w:t>
      </w:r>
      <w:r w:rsidRPr="00EE6B95">
        <w:rPr>
          <w:rStyle w:val="Emphasis"/>
          <w:rFonts w:asciiTheme="minorHAnsi" w:hAnsiTheme="minorHAnsi" w:cstheme="minorHAnsi"/>
        </w:rPr>
        <w:t xml:space="preserve">new </w:t>
      </w:r>
      <w:r w:rsidRPr="00EE6B95">
        <w:rPr>
          <w:rStyle w:val="Emphasis"/>
          <w:rFonts w:asciiTheme="minorHAnsi" w:hAnsiTheme="minorHAnsi" w:cstheme="minorHAnsi"/>
          <w:highlight w:val="green"/>
        </w:rPr>
        <w:t>satellites impossible</w:t>
      </w:r>
      <w:r w:rsidRPr="00EE6B95">
        <w:rPr>
          <w:rStyle w:val="Emphasis"/>
          <w:rFonts w:asciiTheme="minorHAnsi" w:hAnsiTheme="minorHAnsi" w:cstheme="minorHAnsi"/>
        </w:rPr>
        <w:t xml:space="preserve">, disrupting our current way of life. </w:t>
      </w:r>
      <w:r w:rsidRPr="00EE6B95">
        <w:rPr>
          <w:rFonts w:asciiTheme="minorHAnsi" w:hAnsiTheme="minorHAnsi" w:cstheme="minorHAnsi"/>
          <w:sz w:val="12"/>
        </w:rPr>
        <w:t>More pressing, however</w:t>
      </w:r>
      <w:r w:rsidRPr="00EE6B95">
        <w:rPr>
          <w:rStyle w:val="StyleUnderline"/>
          <w:rFonts w:asciiTheme="minorHAnsi" w:hAnsiTheme="minorHAnsi" w:cstheme="minorHAnsi"/>
        </w:rPr>
        <w:t xml:space="preserve">, is that if a country’s satellites are successfully destroyed by an enemy state, </w:t>
      </w:r>
      <w:r w:rsidRPr="00EE6B95">
        <w:rPr>
          <w:rStyle w:val="StyleUnderline"/>
          <w:rFonts w:asciiTheme="minorHAnsi" w:hAnsiTheme="minorHAnsi" w:cstheme="minorHAnsi"/>
          <w:highlight w:val="green"/>
        </w:rPr>
        <w:t xml:space="preserve">military capabilities can be </w:t>
      </w:r>
      <w:r w:rsidRPr="00EE6B95">
        <w:rPr>
          <w:rStyle w:val="StyleUnderline"/>
          <w:rFonts w:asciiTheme="minorHAnsi" w:hAnsiTheme="minorHAnsi" w:cstheme="minorHAnsi"/>
        </w:rPr>
        <w:t xml:space="preserve">severely hindered or </w:t>
      </w:r>
      <w:r w:rsidRPr="00EE6B95">
        <w:rPr>
          <w:rStyle w:val="StyleUnderline"/>
          <w:rFonts w:asciiTheme="minorHAnsi" w:hAnsiTheme="minorHAnsi" w:cstheme="minorHAnsi"/>
          <w:highlight w:val="green"/>
        </w:rPr>
        <w:t>destroyed</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 xml:space="preserve">leaving the country </w:t>
      </w:r>
      <w:r w:rsidRPr="00EE6B95">
        <w:rPr>
          <w:rStyle w:val="Emphasis"/>
          <w:rFonts w:asciiTheme="minorHAnsi" w:hAnsiTheme="minorHAnsi" w:cstheme="minorHAnsi"/>
          <w:highlight w:val="green"/>
        </w:rPr>
        <w:t>vulnerable to attack</w:t>
      </w:r>
      <w:r w:rsidRPr="00EE6B95">
        <w:rPr>
          <w:rStyle w:val="Emphasis"/>
          <w:rFonts w:asciiTheme="minorHAnsi" w:hAnsiTheme="minorHAnsi" w:cstheme="minorHAnsi"/>
        </w:rPr>
        <w:t xml:space="preserve"> and unable to coordinate its military forces on the ground</w:t>
      </w:r>
      <w:r w:rsidRPr="00EE6B95">
        <w:rPr>
          <w:rStyle w:val="StyleUnderline"/>
          <w:rFonts w:asciiTheme="minorHAnsi" w:hAnsiTheme="minorHAnsi" w:cstheme="minorHAnsi"/>
        </w:rPr>
        <w:t xml:space="preserve">. </w:t>
      </w:r>
    </w:p>
    <w:p w14:paraId="29CFBDED"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highlight w:val="green"/>
        </w:rPr>
        <w:t>Diminished future use of near space</w:t>
      </w:r>
    </w:p>
    <w:p w14:paraId="21B5F5A1"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Whether caused by weapons testing or actual aggression, </w:t>
      </w:r>
      <w:r w:rsidRPr="00EE6B95">
        <w:rPr>
          <w:rStyle w:val="Emphasis"/>
          <w:rFonts w:asciiTheme="minorHAnsi" w:hAnsiTheme="minorHAnsi" w:cstheme="minorHAnsi"/>
        </w:rPr>
        <w:t>the subsequent proliferation of debris around the planet would damage our future ability to access space</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Not only would </w:t>
      </w:r>
      <w:r w:rsidRPr="00EE6B95">
        <w:rPr>
          <w:rStyle w:val="StyleUnderline"/>
          <w:rFonts w:asciiTheme="minorHAnsi" w:hAnsiTheme="minorHAnsi" w:cstheme="minorHAnsi"/>
          <w:highlight w:val="green"/>
        </w:rPr>
        <w:t>debris</w:t>
      </w:r>
      <w:r w:rsidRPr="00EE6B95">
        <w:rPr>
          <w:rStyle w:val="StyleUnderline"/>
          <w:rFonts w:asciiTheme="minorHAnsi" w:hAnsiTheme="minorHAnsi" w:cstheme="minorHAnsi"/>
        </w:rPr>
        <w:t xml:space="preserve"> act as shrapnel to preexisting assets in space, but it </w:t>
      </w:r>
      <w:r w:rsidRPr="00EE6B95">
        <w:rPr>
          <w:rStyle w:val="StyleUnderline"/>
          <w:rFonts w:asciiTheme="minorHAnsi" w:hAnsiTheme="minorHAnsi" w:cstheme="minorHAnsi"/>
          <w:highlight w:val="green"/>
        </w:rPr>
        <w:t>would also become much more difficult to launch satellites or rockets, hindering scientific</w:t>
      </w:r>
      <w:r w:rsidRPr="00EE6B95">
        <w:rPr>
          <w:rStyle w:val="StyleUnderline"/>
          <w:rFonts w:asciiTheme="minorHAnsi" w:hAnsiTheme="minorHAnsi" w:cstheme="minorHAnsi"/>
        </w:rPr>
        <w:t xml:space="preserve"> </w:t>
      </w:r>
      <w:r w:rsidRPr="00EE6B95">
        <w:rPr>
          <w:rStyle w:val="StyleUnderline"/>
          <w:rFonts w:asciiTheme="minorHAnsi" w:hAnsiTheme="minorHAnsi" w:cstheme="minorHAnsi"/>
          <w:highlight w:val="green"/>
        </w:rPr>
        <w:t>research</w:t>
      </w:r>
      <w:r w:rsidRPr="00EE6B95">
        <w:rPr>
          <w:rStyle w:val="StyleUnderline"/>
          <w:rFonts w:asciiTheme="minorHAnsi" w:hAnsiTheme="minorHAnsi" w:cstheme="minorHAnsi"/>
        </w:rPr>
        <w:t xml:space="preserve">, space </w:t>
      </w:r>
      <w:r w:rsidRPr="00EE6B95">
        <w:rPr>
          <w:rStyle w:val="StyleUnderline"/>
          <w:rFonts w:asciiTheme="minorHAnsi" w:hAnsiTheme="minorHAnsi" w:cstheme="minorHAnsi"/>
          <w:highlight w:val="green"/>
        </w:rPr>
        <w:t>exploration, and commercial operations.</w:t>
      </w:r>
    </w:p>
    <w:p w14:paraId="5C9CF4BB"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lastRenderedPageBreak/>
        <w:t xml:space="preserve">From the past fifty-odd years of activity in space alone, </w:t>
      </w:r>
      <w:r w:rsidRPr="00EE6B95">
        <w:rPr>
          <w:rStyle w:val="StyleUnderline"/>
          <w:rFonts w:asciiTheme="minorHAnsi" w:hAnsiTheme="minorHAnsi" w:cstheme="minorHAnsi"/>
        </w:rPr>
        <w:t xml:space="preserve">the debris left behind in Earth’s orbital field has already become hazardous to spacecraft — a main reason why the U.S. and the Soviet Union did not continue with ASAT testing during the Cold War. If greater pollution were to occur, </w:t>
      </w:r>
      <w:r w:rsidRPr="00EE6B95">
        <w:rPr>
          <w:rStyle w:val="Emphasis"/>
          <w:rFonts w:asciiTheme="minorHAnsi" w:hAnsiTheme="minorHAnsi" w:cstheme="minorHAnsi"/>
          <w:highlight w:val="green"/>
        </w:rPr>
        <w:t>space</w:t>
      </w:r>
      <w:r w:rsidRPr="00EE6B95">
        <w:rPr>
          <w:rStyle w:val="Emphasis"/>
          <w:rFonts w:asciiTheme="minorHAnsi" w:hAnsiTheme="minorHAnsi" w:cstheme="minorHAnsi"/>
        </w:rPr>
        <w:t xml:space="preserve"> itself </w:t>
      </w:r>
      <w:r w:rsidRPr="00EE6B95">
        <w:rPr>
          <w:rStyle w:val="Emphasis"/>
          <w:rFonts w:asciiTheme="minorHAnsi" w:hAnsiTheme="minorHAnsi" w:cstheme="minorHAnsi"/>
          <w:highlight w:val="green"/>
        </w:rPr>
        <w:t>could be become unusable,</w:t>
      </w:r>
      <w:r w:rsidRPr="00EE6B95">
        <w:rPr>
          <w:rStyle w:val="Emphasis"/>
          <w:rFonts w:asciiTheme="minorHAnsi" w:hAnsiTheme="minorHAnsi" w:cstheme="minorHAnsi"/>
        </w:rPr>
        <w:t xml:space="preserve"> resulting in the collapse of the global economic system, air travel, and various communications.</w:t>
      </w:r>
    </w:p>
    <w:p w14:paraId="0C65A292" w14:textId="77777777" w:rsidR="00AB3810" w:rsidRPr="00EE6B95" w:rsidRDefault="00AB3810" w:rsidP="00AB3810">
      <w:pPr>
        <w:rPr>
          <w:rStyle w:val="Emphasis"/>
          <w:rFonts w:asciiTheme="minorHAnsi" w:hAnsiTheme="minorHAnsi" w:cstheme="minorHAnsi"/>
        </w:rPr>
      </w:pPr>
      <w:r w:rsidRPr="00EE6B95">
        <w:rPr>
          <w:rStyle w:val="Emphasis"/>
          <w:rFonts w:asciiTheme="minorHAnsi" w:hAnsiTheme="minorHAnsi" w:cstheme="minorHAnsi"/>
          <w:highlight w:val="green"/>
        </w:rPr>
        <w:t>Power imbalances and prolif</w:t>
      </w:r>
      <w:r w:rsidRPr="00EE6B95">
        <w:rPr>
          <w:rStyle w:val="Emphasis"/>
          <w:rFonts w:asciiTheme="minorHAnsi" w:hAnsiTheme="minorHAnsi" w:cstheme="minorHAnsi"/>
        </w:rPr>
        <w:t xml:space="preserve">eration </w:t>
      </w:r>
      <w:r w:rsidRPr="00EE6B95">
        <w:rPr>
          <w:rStyle w:val="Emphasis"/>
          <w:rFonts w:asciiTheme="minorHAnsi" w:hAnsiTheme="minorHAnsi" w:cstheme="minorHAnsi"/>
          <w:highlight w:val="green"/>
        </w:rPr>
        <w:t>on the ground</w:t>
      </w:r>
    </w:p>
    <w:p w14:paraId="321A7F73" w14:textId="77777777" w:rsidR="00AB3810" w:rsidRPr="00EE6B95" w:rsidRDefault="00AB3810" w:rsidP="00AB3810">
      <w:pPr>
        <w:rPr>
          <w:rStyle w:val="StyleUnderline"/>
          <w:rFonts w:asciiTheme="minorHAnsi" w:hAnsiTheme="minorHAnsi" w:cstheme="minorHAnsi"/>
        </w:rPr>
      </w:pPr>
      <w:r w:rsidRPr="00EE6B95">
        <w:rPr>
          <w:rFonts w:asciiTheme="minorHAnsi" w:hAnsiTheme="minorHAnsi" w:cstheme="minorHAnsi"/>
          <w:sz w:val="12"/>
        </w:rPr>
        <w:t xml:space="preserve">Only so many states currently have access to space—which means </w:t>
      </w:r>
      <w:r w:rsidRPr="00EE6B95">
        <w:rPr>
          <w:rStyle w:val="StyleUnderline"/>
          <w:rFonts w:asciiTheme="minorHAnsi" w:hAnsiTheme="minorHAnsi" w:cstheme="minorHAnsi"/>
        </w:rPr>
        <w:t xml:space="preserve">any </w:t>
      </w:r>
      <w:r w:rsidRPr="00EE6B95">
        <w:rPr>
          <w:rStyle w:val="StyleUnderline"/>
          <w:rFonts w:asciiTheme="minorHAnsi" w:hAnsiTheme="minorHAnsi" w:cstheme="minorHAnsi"/>
          <w:highlight w:val="green"/>
        </w:rPr>
        <w:t>militarization</w:t>
      </w:r>
      <w:r w:rsidRPr="00EE6B95">
        <w:rPr>
          <w:rStyle w:val="StyleUnderline"/>
          <w:rFonts w:asciiTheme="minorHAnsi" w:hAnsiTheme="minorHAnsi" w:cstheme="minorHAnsi"/>
        </w:rPr>
        <w:t xml:space="preserve"> be by the few, while other states would be left to fend for themselves. This </w:t>
      </w:r>
      <w:r w:rsidRPr="00EE6B95">
        <w:rPr>
          <w:rStyle w:val="StyleUnderline"/>
          <w:rFonts w:asciiTheme="minorHAnsi" w:hAnsiTheme="minorHAnsi" w:cstheme="minorHAnsi"/>
          <w:highlight w:val="green"/>
        </w:rPr>
        <w:t>would establish a clear power imbalance that could breed distrust</w:t>
      </w:r>
      <w:r w:rsidRPr="00EE6B95">
        <w:rPr>
          <w:rStyle w:val="StyleUnderline"/>
          <w:rFonts w:asciiTheme="minorHAnsi" w:hAnsiTheme="minorHAnsi" w:cstheme="minorHAnsi"/>
        </w:rPr>
        <w:t xml:space="preserve"> among nations, </w:t>
      </w:r>
      <w:r w:rsidRPr="00EE6B95">
        <w:rPr>
          <w:rStyle w:val="StyleUnderline"/>
          <w:rFonts w:asciiTheme="minorHAnsi" w:hAnsiTheme="minorHAnsi" w:cstheme="minorHAnsi"/>
          <w:highlight w:val="green"/>
        </w:rPr>
        <w:t xml:space="preserve">resulting in a more </w:t>
      </w:r>
      <w:r w:rsidRPr="00EE6B95">
        <w:rPr>
          <w:rStyle w:val="Emphasis"/>
          <w:rFonts w:asciiTheme="minorHAnsi" w:hAnsiTheme="minorHAnsi" w:cstheme="minorHAnsi"/>
          <w:highlight w:val="green"/>
        </w:rPr>
        <w:t>insecure world</w:t>
      </w:r>
      <w:r w:rsidRPr="00EE6B95">
        <w:rPr>
          <w:rStyle w:val="Emphasis"/>
          <w:rFonts w:asciiTheme="minorHAnsi" w:hAnsiTheme="minorHAnsi" w:cstheme="minorHAnsi"/>
        </w:rPr>
        <w:t xml:space="preserve"> and </w:t>
      </w:r>
      <w:r w:rsidRPr="00EE6B95">
        <w:rPr>
          <w:rStyle w:val="Emphasis"/>
          <w:rFonts w:asciiTheme="minorHAnsi" w:hAnsiTheme="minorHAnsi" w:cstheme="minorHAnsi"/>
          <w:highlight w:val="green"/>
        </w:rPr>
        <w:t>a</w:t>
      </w:r>
      <w:r w:rsidRPr="00EE6B95">
        <w:rPr>
          <w:rStyle w:val="Emphasis"/>
          <w:rFonts w:asciiTheme="minorHAnsi" w:hAnsiTheme="minorHAnsi" w:cstheme="minorHAnsi"/>
        </w:rPr>
        <w:t xml:space="preserve"> veritable </w:t>
      </w:r>
      <w:r w:rsidRPr="00EE6B95">
        <w:rPr>
          <w:rStyle w:val="Emphasis"/>
          <w:rFonts w:asciiTheme="minorHAnsi" w:hAnsiTheme="minorHAnsi" w:cstheme="minorHAnsi"/>
          <w:highlight w:val="green"/>
        </w:rPr>
        <w:t>power keg primed for war</w:t>
      </w:r>
      <w:r w:rsidRPr="00EE6B95">
        <w:rPr>
          <w:rFonts w:asciiTheme="minorHAnsi" w:hAnsiTheme="minorHAnsi" w:cstheme="minorHAnsi"/>
          <w:sz w:val="12"/>
        </w:rPr>
        <w:t xml:space="preserve">. </w:t>
      </w:r>
      <w:r w:rsidRPr="00EE6B95">
        <w:rPr>
          <w:rStyle w:val="StyleUnderline"/>
          <w:rFonts w:asciiTheme="minorHAnsi" w:hAnsiTheme="minorHAnsi" w:cstheme="minorHAnsi"/>
        </w:rPr>
        <w:t xml:space="preserve">Additionally, deterrence measures taken by states with access to space would escalate, attempting to build up weapons caches not dissimilar to the </w:t>
      </w:r>
      <w:r w:rsidRPr="00EE6B95">
        <w:rPr>
          <w:rStyle w:val="Emphasis"/>
          <w:rFonts w:asciiTheme="minorHAnsi" w:hAnsiTheme="minorHAnsi" w:cstheme="minorHAnsi"/>
        </w:rPr>
        <w:t>nuclear weapons stockpiling activities of the Cold War</w:t>
      </w:r>
      <w:r w:rsidRPr="00EE6B95">
        <w:rPr>
          <w:rStyle w:val="StyleUnderline"/>
          <w:rFonts w:asciiTheme="minorHAnsi" w:hAnsiTheme="minorHAnsi" w:cstheme="minorHAnsi"/>
        </w:rPr>
        <w:t>.</w:t>
      </w:r>
    </w:p>
    <w:p w14:paraId="3D983266" w14:textId="77777777" w:rsidR="00AB3810" w:rsidRPr="00EE6B95" w:rsidRDefault="00AB3810" w:rsidP="00AB3810">
      <w:pPr>
        <w:rPr>
          <w:rStyle w:val="Emphasis"/>
          <w:rFonts w:asciiTheme="minorHAnsi" w:hAnsiTheme="minorHAnsi" w:cstheme="minorHAnsi"/>
        </w:rPr>
      </w:pPr>
      <w:r w:rsidRPr="00EE6B95">
        <w:rPr>
          <w:rFonts w:asciiTheme="minorHAnsi" w:hAnsiTheme="minorHAnsi" w:cstheme="minorHAnsi"/>
          <w:sz w:val="12"/>
        </w:rPr>
        <w:t xml:space="preserve">In any arms race, </w:t>
      </w:r>
      <w:r w:rsidRPr="00EE6B95">
        <w:rPr>
          <w:rStyle w:val="Emphasis"/>
          <w:rFonts w:asciiTheme="minorHAnsi" w:hAnsiTheme="minorHAnsi" w:cstheme="minorHAnsi"/>
          <w:highlight w:val="green"/>
        </w:rPr>
        <w:t>it is inevitable that more advanced weaponry is created</w:t>
      </w:r>
      <w:r w:rsidRPr="00EE6B95">
        <w:rPr>
          <w:rFonts w:asciiTheme="minorHAnsi" w:hAnsiTheme="minorHAnsi" w:cstheme="minorHAnsi"/>
          <w:sz w:val="12"/>
        </w:rPr>
        <w:t xml:space="preserve">. Yet, this does not only pose a risk to assets in space. </w:t>
      </w:r>
      <w:r w:rsidRPr="00EE6B95">
        <w:rPr>
          <w:rStyle w:val="Emphasis"/>
          <w:rFonts w:asciiTheme="minorHAnsi" w:hAnsiTheme="minorHAnsi" w:cstheme="minorHAnsi"/>
          <w:highlight w:val="green"/>
        </w:rPr>
        <w:t>Should a terrestrial war break out</w:t>
      </w:r>
      <w:r w:rsidRPr="00EE6B95">
        <w:rPr>
          <w:rStyle w:val="Emphasis"/>
          <w:rFonts w:asciiTheme="minorHAnsi" w:hAnsiTheme="minorHAnsi" w:cstheme="minorHAnsi"/>
        </w:rPr>
        <w:t xml:space="preserve">, this </w:t>
      </w:r>
      <w:r w:rsidRPr="00EE6B95">
        <w:rPr>
          <w:rStyle w:val="Emphasis"/>
          <w:rFonts w:asciiTheme="minorHAnsi" w:hAnsiTheme="minorHAnsi" w:cstheme="minorHAnsi"/>
          <w:highlight w:val="green"/>
        </w:rPr>
        <w:t>weaponry may eventually be deployed</w:t>
      </w:r>
      <w:r w:rsidRPr="00EE6B95">
        <w:rPr>
          <w:rStyle w:val="Emphasis"/>
          <w:rFonts w:asciiTheme="minorHAnsi" w:hAnsiTheme="minorHAnsi" w:cstheme="minorHAnsi"/>
        </w:rPr>
        <w:t xml:space="preserve"> on the ground, and </w:t>
      </w:r>
      <w:r w:rsidRPr="00EE6B95">
        <w:rPr>
          <w:rStyle w:val="Emphasis"/>
          <w:rFonts w:asciiTheme="minorHAnsi" w:hAnsiTheme="minorHAnsi" w:cstheme="minorHAnsi"/>
          <w:highlight w:val="green"/>
        </w:rPr>
        <w:t>space-faring states would be able to capitalize on the power imbalance</w:t>
      </w:r>
      <w:r w:rsidRPr="00EE6B95">
        <w:rPr>
          <w:rStyle w:val="Emphasis"/>
          <w:rFonts w:asciiTheme="minorHAnsi" w:hAnsiTheme="minorHAnsi" w:cstheme="minorHAnsi"/>
        </w:rPr>
        <w:t xml:space="preserve"> by using these new developments against states that have not yet broken into the space industry or developed equally-advanced weaponry.</w:t>
      </w:r>
    </w:p>
    <w:p w14:paraId="12D241CF" w14:textId="0FCB1CDD" w:rsidR="00AB3810" w:rsidRPr="00943187" w:rsidRDefault="00AB3810" w:rsidP="00AB3810">
      <w:pPr>
        <w:pStyle w:val="Heading3"/>
        <w:rPr>
          <w:rStyle w:val="Emphasis"/>
          <w:rFonts w:asciiTheme="minorHAnsi" w:hAnsiTheme="minorHAnsi" w:cstheme="minorHAnsi"/>
          <w:b/>
          <w:sz w:val="32"/>
          <w:szCs w:val="32"/>
        </w:rPr>
      </w:pPr>
      <w:r w:rsidRPr="00943187">
        <w:rPr>
          <w:rStyle w:val="Emphasis"/>
          <w:rFonts w:asciiTheme="minorHAnsi" w:hAnsiTheme="minorHAnsi" w:cstheme="minorHAnsi"/>
          <w:b/>
          <w:sz w:val="32"/>
          <w:szCs w:val="32"/>
        </w:rPr>
        <w:lastRenderedPageBreak/>
        <w:t>1AC – Framing</w:t>
      </w:r>
    </w:p>
    <w:p w14:paraId="27335201"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I value morality. </w:t>
      </w:r>
    </w:p>
    <w:p w14:paraId="76DDC5DA"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The metaethic is naturalism. </w:t>
      </w:r>
    </w:p>
    <w:p w14:paraId="34FC4610" w14:textId="77777777" w:rsidR="00AB3810" w:rsidRPr="00EE6B95" w:rsidRDefault="00AB3810" w:rsidP="00AB3810">
      <w:pPr>
        <w:pStyle w:val="Heading4"/>
        <w:rPr>
          <w:rFonts w:asciiTheme="minorHAnsi" w:hAnsiTheme="minorHAnsi" w:cstheme="minorHAnsi"/>
          <w:u w:val="single"/>
        </w:rPr>
      </w:pPr>
      <w:r w:rsidRPr="00EE6B95">
        <w:rPr>
          <w:rFonts w:asciiTheme="minorHAnsi" w:hAnsiTheme="minorHAnsi" w:cstheme="minorHAnsi"/>
        </w:rPr>
        <w:t xml:space="preserve">The standard is </w:t>
      </w:r>
      <w:r w:rsidRPr="00EE6B95">
        <w:rPr>
          <w:rFonts w:asciiTheme="minorHAnsi" w:hAnsiTheme="minorHAnsi" w:cstheme="minorHAnsi"/>
          <w:u w:val="single"/>
        </w:rPr>
        <w:t>act hedonistic util.</w:t>
      </w:r>
    </w:p>
    <w:p w14:paraId="055B2E93" w14:textId="1778B06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Extinction is bad and outweighs</w:t>
      </w:r>
    </w:p>
    <w:p w14:paraId="16167E5E" w14:textId="77777777" w:rsidR="00AB3810" w:rsidRPr="00EE6B95" w:rsidRDefault="00AB3810" w:rsidP="00AB3810">
      <w:pPr>
        <w:rPr>
          <w:rFonts w:asciiTheme="minorHAnsi" w:hAnsiTheme="minorHAnsi" w:cstheme="minorHAnsi"/>
        </w:rPr>
      </w:pPr>
      <w:r w:rsidRPr="00EE6B95">
        <w:rPr>
          <w:rStyle w:val="Heading4Char"/>
          <w:rFonts w:asciiTheme="minorHAnsi" w:hAnsiTheme="minorHAnsi" w:cstheme="minorHAnsi"/>
        </w:rPr>
        <w:t>MacAskill 14</w:t>
      </w:r>
      <w:r w:rsidRPr="00EE6B95">
        <w:rPr>
          <w:rFonts w:asciiTheme="minorHAnsi" w:hAnsiTheme="minorHAnsi" w:cstheme="minorHAnsi"/>
        </w:rPr>
        <w:t xml:space="preserve"> </w:t>
      </w:r>
      <w:r w:rsidRPr="00EE6B95">
        <w:rPr>
          <w:rFonts w:asciiTheme="minorHAnsi" w:hAnsiTheme="minorHAnsi" w:cstheme="minorHAnsi"/>
          <w:sz w:val="16"/>
          <w:szCs w:val="16"/>
        </w:rPr>
        <w:t>[William, Oxford Philosopher and youngest tenured philosopher in the world, Normative Uncertainty, 2014]</w:t>
      </w:r>
    </w:p>
    <w:p w14:paraId="77FAA221" w14:textId="77777777" w:rsidR="00AB3810" w:rsidRPr="00EE6B95" w:rsidRDefault="00AB3810" w:rsidP="00AB3810">
      <w:pPr>
        <w:rPr>
          <w:rFonts w:asciiTheme="minorHAnsi" w:hAnsiTheme="minorHAnsi" w:cstheme="minorHAnsi"/>
          <w:sz w:val="14"/>
        </w:rPr>
      </w:pPr>
      <w:r w:rsidRPr="00EE6B95">
        <w:rPr>
          <w:rStyle w:val="TitleChar"/>
          <w:rFonts w:asciiTheme="minorHAnsi" w:hAnsiTheme="minorHAnsi" w:cstheme="minorHAnsi"/>
        </w:rPr>
        <w:t xml:space="preserve">The human race might go extinct </w:t>
      </w:r>
      <w:r w:rsidRPr="00EE6B95">
        <w:rPr>
          <w:rFonts w:asciiTheme="minorHAnsi" w:hAnsiTheme="minorHAnsi" w:cstheme="min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EE6B95">
        <w:rPr>
          <w:rStyle w:val="TitleChar"/>
          <w:rFonts w:asciiTheme="minorHAnsi" w:hAnsiTheme="minorHAnsi" w:cstheme="minorHAnsi"/>
        </w:rPr>
        <w:t xml:space="preserve">different moral views give opposing answers to question of whether this would be a </w:t>
      </w:r>
      <w:r w:rsidRPr="00EE6B95">
        <w:rPr>
          <w:rFonts w:asciiTheme="minorHAnsi" w:hAnsiTheme="minorHAnsi" w:cstheme="minorHAnsi"/>
          <w:sz w:val="14"/>
        </w:rPr>
        <w:t>good</w:t>
      </w:r>
      <w:r w:rsidRPr="00EE6B95">
        <w:rPr>
          <w:rStyle w:val="TitleChar"/>
          <w:rFonts w:asciiTheme="minorHAnsi" w:hAnsiTheme="minorHAnsi" w:cstheme="minorHAnsi"/>
        </w:rPr>
        <w:t xml:space="preserve"> </w:t>
      </w:r>
      <w:r w:rsidRPr="00EE6B95">
        <w:rPr>
          <w:rFonts w:asciiTheme="minorHAnsi" w:hAnsiTheme="minorHAnsi" w:cstheme="minorHAnsi"/>
          <w:sz w:val="14"/>
        </w:rPr>
        <w:t xml:space="preserve">or a </w:t>
      </w:r>
      <w:r w:rsidRPr="00EE6B95">
        <w:rPr>
          <w:rStyle w:val="TitleChar"/>
          <w:rFonts w:asciiTheme="minorHAnsi" w:hAnsiTheme="minorHAnsi" w:cstheme="minorHAnsi"/>
        </w:rPr>
        <w:t>bad thing</w:t>
      </w:r>
      <w:r w:rsidRPr="00EE6B95">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EE6B95">
        <w:rPr>
          <w:rStyle w:val="TitleChar"/>
          <w:rFonts w:asciiTheme="minorHAnsi" w:hAnsiTheme="minorHAnsi" w:cstheme="minorHAnsi"/>
        </w:rPr>
        <w:t xml:space="preserve">However, even if we believe in a moral view </w:t>
      </w:r>
      <w:r w:rsidRPr="00EE6B95">
        <w:rPr>
          <w:rFonts w:asciiTheme="minorHAnsi" w:hAnsiTheme="minorHAnsi" w:cstheme="minorHAnsi"/>
          <w:sz w:val="14"/>
        </w:rPr>
        <w:t xml:space="preserve">according to </w:t>
      </w:r>
      <w:r w:rsidRPr="00EE6B95">
        <w:rPr>
          <w:rStyle w:val="TitleChar"/>
          <w:rFonts w:asciiTheme="minorHAnsi" w:hAnsiTheme="minorHAnsi" w:cstheme="minorHAnsi"/>
        </w:rPr>
        <w:t xml:space="preserve">which human extinction would be a good thing, </w:t>
      </w:r>
      <w:r w:rsidRPr="00EE6B95">
        <w:rPr>
          <w:rStyle w:val="TitleChar"/>
          <w:rFonts w:asciiTheme="minorHAnsi" w:hAnsiTheme="minorHAnsi" w:cstheme="minorHAnsi"/>
          <w:highlight w:val="green"/>
        </w:rPr>
        <w:t xml:space="preserve">we </w:t>
      </w:r>
      <w:r w:rsidRPr="00EE6B95">
        <w:rPr>
          <w:rStyle w:val="TitleChar"/>
          <w:rFonts w:asciiTheme="minorHAnsi" w:hAnsiTheme="minorHAnsi" w:cstheme="minorHAnsi"/>
        </w:rPr>
        <w:t xml:space="preserve">still </w:t>
      </w:r>
      <w:r w:rsidRPr="00EE6B95">
        <w:rPr>
          <w:rStyle w:val="TitleChar"/>
          <w:rFonts w:asciiTheme="minorHAnsi" w:hAnsiTheme="minorHAnsi" w:cstheme="minorHAnsi"/>
          <w:highlight w:val="green"/>
        </w:rPr>
        <w:t>have strong reason to prevent near-term</w:t>
      </w:r>
      <w:r w:rsidRPr="00EE6B95">
        <w:rPr>
          <w:rStyle w:val="TitleChar"/>
          <w:rFonts w:asciiTheme="minorHAnsi" w:hAnsiTheme="minorHAnsi" w:cstheme="minorHAnsi"/>
        </w:rPr>
        <w:t xml:space="preserve"> </w:t>
      </w:r>
      <w:r w:rsidRPr="00EE6B95">
        <w:rPr>
          <w:rFonts w:asciiTheme="minorHAnsi" w:hAnsiTheme="minorHAnsi" w:cstheme="minorHAnsi"/>
          <w:sz w:val="14"/>
        </w:rPr>
        <w:t>human</w:t>
      </w:r>
      <w:r w:rsidRPr="00EE6B95">
        <w:rPr>
          <w:rStyle w:val="TitleChar"/>
          <w:rFonts w:asciiTheme="minorHAnsi" w:hAnsiTheme="minorHAnsi" w:cstheme="minorHAnsi"/>
        </w:rPr>
        <w:t xml:space="preserve"> </w:t>
      </w:r>
      <w:r w:rsidRPr="00EE6B95">
        <w:rPr>
          <w:rStyle w:val="TitleChar"/>
          <w:rFonts w:asciiTheme="minorHAnsi" w:hAnsiTheme="minorHAnsi" w:cstheme="minorHAnsi"/>
          <w:highlight w:val="green"/>
        </w:rPr>
        <w:t>extinction</w:t>
      </w:r>
      <w:r w:rsidRPr="00EE6B95">
        <w:rPr>
          <w:rFonts w:asciiTheme="minorHAnsi" w:hAnsiTheme="minorHAnsi" w:cstheme="minorHAnsi"/>
          <w:sz w:val="14"/>
        </w:rPr>
        <w:t xml:space="preserve">. To see this, we must note three points. </w:t>
      </w:r>
      <w:r w:rsidRPr="00EE6B95">
        <w:rPr>
          <w:rStyle w:val="TitleChar"/>
          <w:rFonts w:asciiTheme="minorHAnsi" w:hAnsiTheme="minorHAnsi" w:cstheme="minorHAnsi"/>
        </w:rPr>
        <w:t>First</w:t>
      </w:r>
      <w:r w:rsidRPr="00EE6B95">
        <w:rPr>
          <w:rFonts w:asciiTheme="minorHAnsi" w:hAnsiTheme="minorHAnsi" w:cstheme="minorHAnsi"/>
          <w:sz w:val="14"/>
        </w:rPr>
        <w:t xml:space="preserve">, we should note that the </w:t>
      </w:r>
      <w:r w:rsidRPr="00EE6B95">
        <w:rPr>
          <w:rStyle w:val="TitleChar"/>
          <w:rFonts w:asciiTheme="minorHAnsi" w:hAnsiTheme="minorHAnsi" w:cstheme="minorHAnsi"/>
        </w:rPr>
        <w:t>extinction</w:t>
      </w:r>
      <w:r w:rsidRPr="00EE6B95">
        <w:rPr>
          <w:rFonts w:asciiTheme="minorHAnsi" w:hAnsiTheme="minorHAnsi" w:cstheme="minorHAnsi"/>
          <w:sz w:val="14"/>
        </w:rPr>
        <w:t xml:space="preserve"> of the human race </w:t>
      </w:r>
      <w:r w:rsidRPr="00EE6B95">
        <w:rPr>
          <w:rStyle w:val="TitleChar"/>
          <w:rFonts w:asciiTheme="minorHAnsi" w:hAnsiTheme="minorHAnsi" w:cstheme="minorHAnsi"/>
        </w:rPr>
        <w:t xml:space="preserve">is </w:t>
      </w:r>
      <w:r w:rsidRPr="00EE6B95">
        <w:rPr>
          <w:rFonts w:asciiTheme="minorHAnsi" w:hAnsiTheme="minorHAnsi" w:cstheme="minorHAnsi"/>
          <w:sz w:val="14"/>
        </w:rPr>
        <w:t xml:space="preserve">an </w:t>
      </w:r>
      <w:r w:rsidRPr="00EE6B95">
        <w:rPr>
          <w:rStyle w:val="TitleChar"/>
          <w:rFonts w:asciiTheme="minorHAnsi" w:hAnsiTheme="minorHAnsi" w:cstheme="minorHAnsi"/>
          <w:highlight w:val="green"/>
        </w:rPr>
        <w:t>extremely high stakes</w:t>
      </w:r>
      <w:r w:rsidRPr="00EE6B95">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EE6B95">
        <w:rPr>
          <w:rStyle w:val="TitleChar"/>
          <w:rFonts w:asciiTheme="minorHAnsi" w:hAnsiTheme="minorHAnsi" w:cstheme="minorHAnsi"/>
        </w:rPr>
        <w:t xml:space="preserve">the number of humans in existence </w:t>
      </w:r>
      <w:r w:rsidRPr="00EE6B95">
        <w:rPr>
          <w:rFonts w:asciiTheme="minorHAnsi" w:hAnsiTheme="minorHAnsi" w:cstheme="minorHAnsi"/>
          <w:sz w:val="14"/>
        </w:rPr>
        <w:t>in the</w:t>
      </w:r>
      <w:r w:rsidRPr="00EE6B95">
        <w:rPr>
          <w:rStyle w:val="TitleChar"/>
          <w:rFonts w:asciiTheme="minorHAnsi" w:hAnsiTheme="minorHAnsi" w:cstheme="minorHAnsi"/>
        </w:rPr>
        <w:t xml:space="preserve"> </w:t>
      </w:r>
      <w:r w:rsidRPr="00EE6B95">
        <w:rPr>
          <w:rFonts w:asciiTheme="minorHAnsi" w:hAnsiTheme="minorHAnsi" w:cstheme="minorHAnsi"/>
          <w:sz w:val="14"/>
        </w:rPr>
        <w:t xml:space="preserve">The future, </w:t>
      </w:r>
      <w:r w:rsidRPr="00EE6B95">
        <w:rPr>
          <w:rStyle w:val="TitleChar"/>
          <w:rFonts w:asciiTheme="minorHAnsi" w:hAnsiTheme="minorHAnsi" w:cstheme="minorHAnsi"/>
        </w:rPr>
        <w:t>given that we don’t go extinct</w:t>
      </w:r>
      <w:r w:rsidRPr="00EE6B95">
        <w:rPr>
          <w:rFonts w:asciiTheme="minorHAnsi" w:hAnsiTheme="minorHAnsi" w:cstheme="minorHAnsi"/>
          <w:sz w:val="14"/>
        </w:rPr>
        <w:t xml:space="preserve"> any time soon, </w:t>
      </w:r>
      <w:r w:rsidRPr="00EE6B95">
        <w:rPr>
          <w:rStyle w:val="TitleChar"/>
          <w:rFonts w:asciiTheme="minorHAnsi" w:hAnsiTheme="minorHAnsi" w:cstheme="minorHAnsi"/>
        </w:rPr>
        <w:t>would be 2×10^14</w:t>
      </w:r>
      <w:r w:rsidRPr="00EE6B95">
        <w:rPr>
          <w:rFonts w:asciiTheme="minorHAnsi" w:hAnsiTheme="minorHAnsi" w:cstheme="minorHAnsi"/>
          <w:sz w:val="14"/>
        </w:rPr>
        <w:t xml:space="preserve">. </w:t>
      </w:r>
      <w:r w:rsidRPr="00EE6B95">
        <w:rPr>
          <w:rStyle w:val="TitleChar"/>
          <w:rFonts w:asciiTheme="minorHAnsi" w:hAnsiTheme="minorHAnsi" w:cstheme="minorHAnsi"/>
        </w:rPr>
        <w:t xml:space="preserve">So if it is good to bring new people into existence, then it’s very good to prevent </w:t>
      </w:r>
      <w:r w:rsidRPr="00EE6B95">
        <w:rPr>
          <w:rFonts w:asciiTheme="minorHAnsi" w:hAnsiTheme="minorHAnsi" w:cstheme="minorHAnsi"/>
          <w:sz w:val="14"/>
        </w:rPr>
        <w:t>human</w:t>
      </w:r>
      <w:r w:rsidRPr="00EE6B95">
        <w:rPr>
          <w:rStyle w:val="TitleChar"/>
          <w:rFonts w:asciiTheme="minorHAnsi" w:hAnsiTheme="minorHAnsi" w:cstheme="minorHAnsi"/>
        </w:rPr>
        <w:t xml:space="preserve"> extinction. Second</w:t>
      </w:r>
      <w:r w:rsidRPr="00EE6B95">
        <w:rPr>
          <w:rFonts w:asciiTheme="minorHAnsi" w:hAnsiTheme="minorHAnsi" w:cstheme="minorHAnsi"/>
          <w:sz w:val="14"/>
        </w:rPr>
        <w:t xml:space="preserve">, human </w:t>
      </w:r>
      <w:r w:rsidRPr="00EE6B95">
        <w:rPr>
          <w:rStyle w:val="TitleChar"/>
          <w:rFonts w:asciiTheme="minorHAnsi" w:hAnsiTheme="minorHAnsi" w:cstheme="minorHAnsi"/>
          <w:highlight w:val="green"/>
        </w:rPr>
        <w:t>extinction is</w:t>
      </w:r>
      <w:r w:rsidRPr="00EE6B95">
        <w:rPr>
          <w:rStyle w:val="TitleChar"/>
          <w:rFonts w:asciiTheme="minorHAnsi" w:hAnsiTheme="minorHAnsi" w:cstheme="minorHAnsi"/>
        </w:rPr>
        <w:t xml:space="preserve"> </w:t>
      </w:r>
      <w:r w:rsidRPr="00EE6B95">
        <w:rPr>
          <w:rFonts w:asciiTheme="minorHAnsi" w:hAnsiTheme="minorHAnsi" w:cstheme="minorHAnsi"/>
          <w:sz w:val="14"/>
        </w:rPr>
        <w:t xml:space="preserve">by its nature an </w:t>
      </w:r>
      <w:r w:rsidRPr="00EE6B95">
        <w:rPr>
          <w:rStyle w:val="TitleChar"/>
          <w:rFonts w:asciiTheme="minorHAnsi" w:hAnsiTheme="minorHAnsi" w:cstheme="minorHAnsi"/>
          <w:highlight w:val="green"/>
        </w:rPr>
        <w:t>irreversible</w:t>
      </w:r>
      <w:r w:rsidRPr="00EE6B95">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EE6B95">
        <w:rPr>
          <w:rStyle w:val="TitleChar"/>
          <w:rFonts w:asciiTheme="minorHAnsi" w:hAnsiTheme="minorHAnsi" w:cstheme="minorHAnsi"/>
        </w:rPr>
        <w:t xml:space="preserve">Third, we should </w:t>
      </w:r>
      <w:r w:rsidRPr="00EE6B95">
        <w:rPr>
          <w:rStyle w:val="TitleChar"/>
          <w:rFonts w:asciiTheme="minorHAnsi" w:hAnsiTheme="minorHAnsi" w:cstheme="minorHAnsi"/>
          <w:highlight w:val="green"/>
        </w:rPr>
        <w:t>expect</w:t>
      </w:r>
      <w:r w:rsidRPr="00EE6B95">
        <w:rPr>
          <w:rFonts w:asciiTheme="minorHAnsi" w:hAnsiTheme="minorHAnsi" w:cstheme="minorHAnsi"/>
          <w:sz w:val="14"/>
        </w:rPr>
        <w:t xml:space="preserve"> ourselves </w:t>
      </w:r>
      <w:r w:rsidRPr="00EE6B95">
        <w:rPr>
          <w:rStyle w:val="TitleChar"/>
          <w:rFonts w:asciiTheme="minorHAnsi" w:hAnsiTheme="minorHAnsi" w:cstheme="minorHAnsi"/>
          <w:highlight w:val="green"/>
        </w:rPr>
        <w:t>to progress, morally</w:t>
      </w:r>
      <w:r w:rsidRPr="00EE6B95">
        <w:rPr>
          <w:rFonts w:asciiTheme="minorHAnsi" w:hAnsiTheme="minorHAnsi" w:cstheme="minorHAnsi"/>
          <w:sz w:val="14"/>
        </w:rPr>
        <w:t xml:space="preserve">, over the next few centuries, </w:t>
      </w:r>
      <w:r w:rsidRPr="00EE6B95">
        <w:rPr>
          <w:rStyle w:val="TitleChar"/>
          <w:rFonts w:asciiTheme="minorHAnsi" w:hAnsiTheme="minorHAnsi" w:cstheme="minorHAnsi"/>
          <w:highlight w:val="green"/>
        </w:rPr>
        <w:t xml:space="preserve">as </w:t>
      </w:r>
      <w:r w:rsidRPr="00EE6B95">
        <w:rPr>
          <w:rStyle w:val="TitleChar"/>
          <w:rFonts w:asciiTheme="minorHAnsi" w:hAnsiTheme="minorHAnsi" w:cstheme="minorHAnsi"/>
        </w:rPr>
        <w:t>we have</w:t>
      </w:r>
      <w:r w:rsidRPr="00EE6B95">
        <w:rPr>
          <w:rFonts w:asciiTheme="minorHAnsi" w:hAnsiTheme="minorHAnsi" w:cstheme="minorHAnsi"/>
          <w:sz w:val="14"/>
        </w:rPr>
        <w:t xml:space="preserve"> progressed </w:t>
      </w:r>
      <w:r w:rsidRPr="00EE6B95">
        <w:rPr>
          <w:rStyle w:val="TitleChar"/>
          <w:rFonts w:asciiTheme="minorHAnsi" w:hAnsiTheme="minorHAnsi" w:cstheme="minorHAnsi"/>
          <w:highlight w:val="green"/>
        </w:rPr>
        <w:t>in the past</w:t>
      </w:r>
      <w:r w:rsidRPr="00EE6B95">
        <w:rPr>
          <w:rStyle w:val="TitleChar"/>
          <w:rFonts w:asciiTheme="minorHAnsi" w:hAnsiTheme="minorHAnsi" w:cstheme="minorHAnsi"/>
        </w:rPr>
        <w:t>.</w:t>
      </w:r>
      <w:r w:rsidRPr="00EE6B95">
        <w:rPr>
          <w:rFonts w:asciiTheme="minorHAnsi" w:hAnsiTheme="minorHAnsi" w:cstheme="minorHAnsi"/>
          <w:sz w:val="14"/>
        </w:rPr>
        <w:t xml:space="preserve"> So we should expect that </w:t>
      </w:r>
      <w:r w:rsidRPr="00EE6B95">
        <w:rPr>
          <w:rStyle w:val="TitleChar"/>
          <w:rFonts w:asciiTheme="minorHAnsi" w:hAnsiTheme="minorHAnsi" w:cstheme="minorHAnsi"/>
          <w:highlight w:val="green"/>
        </w:rPr>
        <w:t xml:space="preserve">in </w:t>
      </w:r>
      <w:r w:rsidRPr="00EE6B95">
        <w:rPr>
          <w:rStyle w:val="TitleChar"/>
          <w:rFonts w:asciiTheme="minorHAnsi" w:hAnsiTheme="minorHAnsi" w:cstheme="minorHAnsi"/>
        </w:rPr>
        <w:t xml:space="preserve">a few centuries’ </w:t>
      </w:r>
      <w:r w:rsidRPr="00EE6B95">
        <w:rPr>
          <w:rStyle w:val="TitleChar"/>
          <w:rFonts w:asciiTheme="minorHAnsi" w:hAnsiTheme="minorHAnsi" w:cstheme="minorHAnsi"/>
          <w:highlight w:val="green"/>
        </w:rPr>
        <w:t>time we will have better evidence about how to evaluate</w:t>
      </w:r>
      <w:r w:rsidRPr="00EE6B95">
        <w:rPr>
          <w:rFonts w:asciiTheme="minorHAnsi" w:hAnsiTheme="minorHAnsi" w:cstheme="minorHAnsi"/>
          <w:sz w:val="14"/>
        </w:rPr>
        <w:t xml:space="preserve"> human </w:t>
      </w:r>
      <w:r w:rsidRPr="00EE6B95">
        <w:rPr>
          <w:rStyle w:val="TitleChar"/>
          <w:rFonts w:asciiTheme="minorHAnsi" w:hAnsiTheme="minorHAnsi" w:cstheme="minorHAnsi"/>
          <w:highlight w:val="green"/>
        </w:rPr>
        <w:t>extinction</w:t>
      </w:r>
      <w:r w:rsidRPr="00EE6B95">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EE6B95">
        <w:rPr>
          <w:rStyle w:val="TitleChar"/>
          <w:rFonts w:asciiTheme="minorHAnsi" w:hAnsiTheme="minorHAnsi" w:cstheme="minorHAnsi"/>
        </w:rPr>
        <w:t>Suppose that we have</w:t>
      </w:r>
      <w:r w:rsidRPr="00EE6B95">
        <w:rPr>
          <w:rFonts w:asciiTheme="minorHAnsi" w:hAnsiTheme="minorHAnsi" w:cstheme="minorHAnsi"/>
          <w:sz w:val="14"/>
        </w:rPr>
        <w:t xml:space="preserve"> 0.8 credence that it is a bad thing to produce new people, and </w:t>
      </w:r>
      <w:r w:rsidRPr="00EE6B95">
        <w:rPr>
          <w:rStyle w:val="TitleChar"/>
          <w:rFonts w:asciiTheme="minorHAnsi" w:hAnsiTheme="minorHAnsi" w:cstheme="minorHAnsi"/>
        </w:rPr>
        <w:t>0.2</w:t>
      </w:r>
      <w:r w:rsidRPr="00EE6B95">
        <w:rPr>
          <w:rFonts w:asciiTheme="minorHAnsi" w:hAnsiTheme="minorHAnsi" w:cstheme="minorHAnsi"/>
          <w:sz w:val="14"/>
        </w:rPr>
        <w:t xml:space="preserve"> </w:t>
      </w:r>
      <w:r w:rsidRPr="00EE6B95">
        <w:rPr>
          <w:rStyle w:val="TitleChar"/>
          <w:rFonts w:asciiTheme="minorHAnsi" w:hAnsiTheme="minorHAnsi" w:cstheme="minorHAnsi"/>
        </w:rPr>
        <w:t>certain that it’s a good thing to produce new people</w:t>
      </w:r>
      <w:r w:rsidRPr="00EE6B95">
        <w:rPr>
          <w:rFonts w:asciiTheme="minorHAnsi" w:hAnsiTheme="minorHAnsi" w:cstheme="min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t>
      </w:r>
      <w:r w:rsidRPr="00EE6B95">
        <w:rPr>
          <w:rFonts w:asciiTheme="minorHAnsi" w:hAnsiTheme="minorHAnsi" w:cstheme="minorHAnsi"/>
          <w:sz w:val="14"/>
        </w:rPr>
        <w:lastRenderedPageBreak/>
        <w:t>would exist in the future, if we avoid near-term human extinction. Given our stipulated credences, the expected benefit of letting the human race go extinct now would be (.8-.2)×(2×10^14) = 1.2×(10^14). Suppose that,</w:t>
      </w:r>
      <w:r w:rsidRPr="00EE6B95">
        <w:rPr>
          <w:rStyle w:val="TitleChar"/>
          <w:rFonts w:asciiTheme="minorHAnsi" w:hAnsiTheme="minorHAnsi" w:cstheme="minorHAnsi"/>
        </w:rPr>
        <w:t xml:space="preserve"> </w:t>
      </w:r>
      <w:r w:rsidRPr="00EE6B95">
        <w:rPr>
          <w:rStyle w:val="TitleChar"/>
          <w:rFonts w:asciiTheme="minorHAnsi" w:hAnsiTheme="minorHAnsi" w:cstheme="minorHAnsi"/>
          <w:highlight w:val="green"/>
        </w:rPr>
        <w:t>if we</w:t>
      </w:r>
      <w:r w:rsidRPr="00EE6B95">
        <w:rPr>
          <w:rStyle w:val="TitleChar"/>
          <w:rFonts w:asciiTheme="minorHAnsi" w:hAnsiTheme="minorHAnsi" w:cstheme="minorHAnsi"/>
        </w:rPr>
        <w:t xml:space="preserve"> </w:t>
      </w:r>
      <w:r w:rsidRPr="00EE6B95">
        <w:rPr>
          <w:rFonts w:asciiTheme="minorHAnsi" w:hAnsiTheme="minorHAnsi" w:cstheme="minorHAnsi"/>
          <w:sz w:val="14"/>
        </w:rPr>
        <w:t>let the human race continue and</w:t>
      </w:r>
      <w:r w:rsidRPr="00EE6B95">
        <w:rPr>
          <w:rStyle w:val="TitleChar"/>
          <w:rFonts w:asciiTheme="minorHAnsi" w:hAnsiTheme="minorHAnsi" w:cstheme="minorHAnsi"/>
        </w:rPr>
        <w:t xml:space="preserve"> </w:t>
      </w:r>
      <w:r w:rsidRPr="00EE6B95">
        <w:rPr>
          <w:rStyle w:val="TitleChar"/>
          <w:rFonts w:asciiTheme="minorHAnsi" w:hAnsiTheme="minorHAnsi" w:cstheme="minorHAnsi"/>
          <w:highlight w:val="green"/>
        </w:rPr>
        <w:t>did research</w:t>
      </w:r>
      <w:r w:rsidRPr="00EE6B95">
        <w:rPr>
          <w:rStyle w:val="TitleChar"/>
          <w:rFonts w:asciiTheme="minorHAnsi" w:hAnsiTheme="minorHAnsi" w:cstheme="minorHAnsi"/>
        </w:rPr>
        <w:t xml:space="preserve"> for 300 years, </w:t>
      </w:r>
      <w:r w:rsidRPr="00EE6B95">
        <w:rPr>
          <w:rStyle w:val="TitleChar"/>
          <w:rFonts w:asciiTheme="minorHAnsi" w:hAnsiTheme="minorHAnsi" w:cstheme="minorHAnsi"/>
          <w:highlight w:val="green"/>
        </w:rPr>
        <w:t xml:space="preserve">we would know for certain whether or not </w:t>
      </w:r>
      <w:r w:rsidRPr="00EE6B95">
        <w:rPr>
          <w:rStyle w:val="TitleChar"/>
          <w:rFonts w:asciiTheme="minorHAnsi" w:hAnsiTheme="minorHAnsi" w:cstheme="minorHAnsi"/>
        </w:rPr>
        <w:t xml:space="preserve">additional </w:t>
      </w:r>
      <w:r w:rsidRPr="00EE6B95">
        <w:rPr>
          <w:rStyle w:val="TitleChar"/>
          <w:rFonts w:asciiTheme="minorHAnsi" w:hAnsiTheme="minorHAnsi" w:cstheme="minorHAnsi"/>
          <w:highlight w:val="green"/>
        </w:rPr>
        <w:t>people</w:t>
      </w:r>
      <w:r w:rsidRPr="00EE6B95">
        <w:rPr>
          <w:rStyle w:val="TitleChar"/>
          <w:rFonts w:asciiTheme="minorHAnsi" w:hAnsiTheme="minorHAnsi" w:cstheme="minorHAnsi"/>
        </w:rPr>
        <w:t xml:space="preserve"> are of </w:t>
      </w:r>
      <w:r w:rsidRPr="00EE6B95">
        <w:rPr>
          <w:rStyle w:val="TitleChar"/>
          <w:rFonts w:asciiTheme="minorHAnsi" w:hAnsiTheme="minorHAnsi" w:cstheme="minorHAnsi"/>
          <w:highlight w:val="green"/>
        </w:rPr>
        <w:t>positive</w:t>
      </w:r>
      <w:r w:rsidRPr="00EE6B95">
        <w:rPr>
          <w:rFonts w:asciiTheme="minorHAnsi" w:hAnsiTheme="minorHAnsi" w:cstheme="minorHAnsi"/>
          <w:sz w:val="14"/>
        </w:rPr>
        <w:t xml:space="preserve"> or negative </w:t>
      </w:r>
      <w:r w:rsidRPr="00EE6B95">
        <w:rPr>
          <w:rStyle w:val="TitleChar"/>
          <w:rFonts w:asciiTheme="minorHAnsi" w:hAnsiTheme="minorHAnsi" w:cstheme="minorHAnsi"/>
        </w:rPr>
        <w:t>value</w:t>
      </w:r>
      <w:r w:rsidRPr="00EE6B95">
        <w:rPr>
          <w:rFonts w:asciiTheme="minorHAnsi" w:hAnsiTheme="minorHAnsi" w:cstheme="min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EE6B95">
        <w:rPr>
          <w:rStyle w:val="TitleChar"/>
          <w:rFonts w:asciiTheme="minorHAnsi" w:hAnsiTheme="minorHAnsi" w:cstheme="minorHAnsi"/>
        </w:rPr>
        <w:t>there’s</w:t>
      </w:r>
      <w:r w:rsidRPr="00EE6B95">
        <w:rPr>
          <w:rFonts w:asciiTheme="minorHAnsi" w:hAnsiTheme="minorHAnsi" w:cstheme="minorHAnsi"/>
          <w:sz w:val="14"/>
        </w:rPr>
        <w:t xml:space="preserve"> also </w:t>
      </w:r>
      <w:r w:rsidRPr="00EE6B95">
        <w:rPr>
          <w:rStyle w:val="TitleChar"/>
          <w:rFonts w:asciiTheme="minorHAnsi" w:hAnsiTheme="minorHAnsi" w:cstheme="minorHAnsi"/>
        </w:rPr>
        <w:t>a 20% chance of a gain of 2×(10^14),</w:t>
      </w:r>
      <w:r w:rsidRPr="00EE6B95">
        <w:rPr>
          <w:rFonts w:asciiTheme="minorHAnsi" w:hAnsiTheme="minorHAnsi" w:cstheme="minorHAnsi"/>
          <w:sz w:val="14"/>
        </w:rPr>
        <w:t xml:space="preserve"> </w:t>
      </w:r>
      <w:r w:rsidRPr="00EE6B95">
        <w:rPr>
          <w:rStyle w:val="TitleChar"/>
          <w:rFonts w:asciiTheme="minorHAnsi" w:hAnsiTheme="minorHAnsi" w:cstheme="minorHAnsi"/>
        </w:rPr>
        <w:t>the expected value of which is 4×(10^13).</w:t>
      </w:r>
      <w:r w:rsidRPr="00EE6B95">
        <w:rPr>
          <w:rFonts w:asciiTheme="minorHAnsi" w:hAnsiTheme="minorHAnsi" w:cstheme="minorHAnsi"/>
          <w:sz w:val="14"/>
        </w:rPr>
        <w:t xml:space="preserve"> That is, </w:t>
      </w:r>
      <w:r w:rsidRPr="00EE6B95">
        <w:rPr>
          <w:rStyle w:val="TitleChar"/>
          <w:rFonts w:asciiTheme="minorHAnsi" w:hAnsiTheme="minorHAnsi" w:cstheme="minorHAnsi"/>
        </w:rPr>
        <w:t xml:space="preserve">in expected value terms, </w:t>
      </w:r>
      <w:r w:rsidRPr="00EE6B95">
        <w:rPr>
          <w:rStyle w:val="TitleChar"/>
          <w:rFonts w:asciiTheme="minorHAnsi" w:hAnsiTheme="minorHAnsi" w:cstheme="minorHAnsi"/>
          <w:highlight w:val="green"/>
        </w:rPr>
        <w:t>the cost of waiting</w:t>
      </w:r>
      <w:r w:rsidRPr="00EE6B95">
        <w:rPr>
          <w:rStyle w:val="TitleChar"/>
          <w:rFonts w:asciiTheme="minorHAnsi" w:hAnsiTheme="minorHAnsi" w:cstheme="minorHAnsi"/>
        </w:rPr>
        <w:t xml:space="preserve"> </w:t>
      </w:r>
      <w:r w:rsidRPr="00EE6B95">
        <w:rPr>
          <w:rFonts w:asciiTheme="minorHAnsi" w:hAnsiTheme="minorHAnsi" w:cstheme="minorHAnsi"/>
          <w:sz w:val="14"/>
        </w:rPr>
        <w:t>for a few hundred years</w:t>
      </w:r>
      <w:r w:rsidRPr="00EE6B95">
        <w:rPr>
          <w:rStyle w:val="TitleChar"/>
          <w:rFonts w:asciiTheme="minorHAnsi" w:hAnsiTheme="minorHAnsi" w:cstheme="minorHAnsi"/>
        </w:rPr>
        <w:t xml:space="preserve"> </w:t>
      </w:r>
      <w:r w:rsidRPr="00EE6B95">
        <w:rPr>
          <w:rStyle w:val="TitleChar"/>
          <w:rFonts w:asciiTheme="minorHAnsi" w:hAnsiTheme="minorHAnsi" w:cstheme="minorHAnsi"/>
          <w:highlight w:val="green"/>
        </w:rPr>
        <w:t xml:space="preserve">is </w:t>
      </w:r>
      <w:r w:rsidRPr="00EE6B95">
        <w:rPr>
          <w:rStyle w:val="TitleChar"/>
          <w:rFonts w:asciiTheme="minorHAnsi" w:hAnsiTheme="minorHAnsi" w:cstheme="minorHAnsi"/>
        </w:rPr>
        <w:t xml:space="preserve">vanishingly </w:t>
      </w:r>
      <w:r w:rsidRPr="00EE6B95">
        <w:rPr>
          <w:rStyle w:val="TitleChar"/>
          <w:rFonts w:asciiTheme="minorHAnsi" w:hAnsiTheme="minorHAnsi" w:cstheme="minorHAnsi"/>
          <w:highlight w:val="green"/>
        </w:rPr>
        <w:t>small compared with</w:t>
      </w:r>
      <w:r w:rsidRPr="00EE6B95">
        <w:rPr>
          <w:rStyle w:val="TitleChar"/>
          <w:rFonts w:asciiTheme="minorHAnsi" w:hAnsiTheme="minorHAnsi" w:cstheme="minorHAnsi"/>
        </w:rPr>
        <w:t xml:space="preserve"> </w:t>
      </w:r>
      <w:r w:rsidRPr="00EE6B95">
        <w:rPr>
          <w:rFonts w:asciiTheme="minorHAnsi" w:hAnsiTheme="minorHAnsi" w:cstheme="minorHAnsi"/>
          <w:sz w:val="14"/>
        </w:rPr>
        <w:t>the benefit of</w:t>
      </w:r>
      <w:r w:rsidRPr="00EE6B95">
        <w:rPr>
          <w:rStyle w:val="TitleChar"/>
          <w:rFonts w:asciiTheme="minorHAnsi" w:hAnsiTheme="minorHAnsi" w:cstheme="minorHAnsi"/>
        </w:rPr>
        <w:t xml:space="preserve"> </w:t>
      </w:r>
      <w:r w:rsidRPr="00EE6B95">
        <w:rPr>
          <w:rStyle w:val="TitleChar"/>
          <w:rFonts w:asciiTheme="minorHAnsi" w:hAnsiTheme="minorHAnsi" w:cstheme="minorHAnsi"/>
          <w:highlight w:val="green"/>
        </w:rPr>
        <w:t xml:space="preserve">keeping </w:t>
      </w:r>
      <w:r w:rsidRPr="00EE6B95">
        <w:rPr>
          <w:rStyle w:val="TitleChar"/>
          <w:rFonts w:asciiTheme="minorHAnsi" w:hAnsiTheme="minorHAnsi" w:cstheme="minorHAnsi"/>
        </w:rPr>
        <w:t xml:space="preserve">one’s </w:t>
      </w:r>
      <w:r w:rsidRPr="00EE6B95">
        <w:rPr>
          <w:rStyle w:val="TitleChar"/>
          <w:rFonts w:asciiTheme="minorHAnsi" w:hAnsiTheme="minorHAnsi" w:cstheme="minorHAnsi"/>
          <w:highlight w:val="green"/>
        </w:rPr>
        <w:t>options open</w:t>
      </w:r>
      <w:r w:rsidRPr="00EE6B95">
        <w:rPr>
          <w:rStyle w:val="TitleChar"/>
          <w:rFonts w:asciiTheme="minorHAnsi" w:hAnsiTheme="minorHAnsi" w:cstheme="minorHAnsi"/>
        </w:rPr>
        <w:t xml:space="preserve"> </w:t>
      </w:r>
      <w:r w:rsidRPr="00EE6B95">
        <w:rPr>
          <w:rFonts w:asciiTheme="minorHAnsi" w:hAnsiTheme="minorHAnsi" w:cstheme="minorHAnsi"/>
          <w:sz w:val="14"/>
        </w:rPr>
        <w:t>while one gains new information.</w:t>
      </w:r>
    </w:p>
    <w:p w14:paraId="652ABEDA"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Prefer – </w:t>
      </w:r>
    </w:p>
    <w:p w14:paraId="33E89C92"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[1] Actor Specificity – Util is the best in the context of governments which is the actor in the resolution</w:t>
      </w:r>
    </w:p>
    <w:p w14:paraId="7DCB4BAD" w14:textId="77777777" w:rsidR="00AB3810" w:rsidRPr="00EE6B95" w:rsidRDefault="00AB3810" w:rsidP="00AB3810">
      <w:pPr>
        <w:pStyle w:val="Heading4"/>
        <w:rPr>
          <w:rFonts w:asciiTheme="minorHAnsi" w:hAnsiTheme="minorHAnsi" w:cstheme="minorHAnsi"/>
          <w:color w:val="000000" w:themeColor="text1"/>
        </w:rPr>
      </w:pPr>
      <w:r w:rsidRPr="00EE6B95">
        <w:rPr>
          <w:rFonts w:asciiTheme="minorHAnsi" w:hAnsiTheme="minorHAnsi" w:cstheme="minorHAnsi"/>
          <w:color w:val="000000" w:themeColor="text1"/>
        </w:rPr>
        <w:t xml:space="preserve">A] Governments must aggregate since every policy benefits some and harms others, which also means side constraints freeze action. </w:t>
      </w:r>
    </w:p>
    <w:p w14:paraId="7B23265A" w14:textId="77777777" w:rsidR="00AB3810" w:rsidRPr="00EE6B95" w:rsidRDefault="00AB3810" w:rsidP="00AB3810">
      <w:pPr>
        <w:pStyle w:val="Heading4"/>
        <w:rPr>
          <w:rFonts w:asciiTheme="minorHAnsi" w:hAnsiTheme="minorHAnsi" w:cstheme="minorHAnsi"/>
          <w:color w:val="000000" w:themeColor="text1"/>
        </w:rPr>
      </w:pPr>
      <w:r w:rsidRPr="00EE6B95">
        <w:rPr>
          <w:rFonts w:asciiTheme="minorHAnsi" w:hAnsiTheme="minorHAnsi" w:cstheme="minorHAnsi"/>
          <w:color w:val="000000" w:themeColor="text1"/>
        </w:rPr>
        <w:t xml:space="preserve">B] No intent-foresight distinction – the actions we take are inevitably informed by predictions from certain mental states, meaning consequences are a collective part of the will. </w:t>
      </w:r>
    </w:p>
    <w:p w14:paraId="0E834A4D"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C] No act-omission distinction governments are responsible for everything in the public sphere so inaction is an implicit authorization of action </w:t>
      </w:r>
    </w:p>
    <w:p w14:paraId="5DC62C56" w14:textId="2DE314C4" w:rsidR="00AB3810" w:rsidRPr="00EE6B95" w:rsidRDefault="00AB3810" w:rsidP="00AB3810">
      <w:pPr>
        <w:pStyle w:val="Heading4"/>
        <w:rPr>
          <w:rFonts w:asciiTheme="minorHAnsi" w:eastAsia="Times New Roman" w:hAnsiTheme="minorHAnsi" w:cstheme="minorHAnsi"/>
          <w:color w:val="000000" w:themeColor="text1"/>
          <w:shd w:val="clear" w:color="auto" w:fill="FFFFFF"/>
        </w:rPr>
      </w:pPr>
      <w:r w:rsidRPr="00EE6B95">
        <w:rPr>
          <w:rFonts w:asciiTheme="minorHAnsi" w:eastAsia="Times New Roman" w:hAnsiTheme="minorHAnsi" w:cstheme="minorHAnsi"/>
          <w:color w:val="000000" w:themeColor="text1"/>
          <w:shd w:val="clear" w:color="auto" w:fill="FFFFFF"/>
        </w:rPr>
        <w:t>D] Actor-specificity comes first since different agents have different ethical standings</w:t>
      </w:r>
    </w:p>
    <w:p w14:paraId="55D87792" w14:textId="1000B5D4" w:rsidR="00AB22AA" w:rsidRPr="0023695A" w:rsidRDefault="00AB22AA" w:rsidP="0023695A">
      <w:pPr>
        <w:pStyle w:val="Heading3"/>
        <w:rPr>
          <w:rFonts w:asciiTheme="minorHAnsi" w:hAnsiTheme="minorHAnsi" w:cstheme="minorHAnsi"/>
        </w:rPr>
      </w:pPr>
      <w:r>
        <w:rPr>
          <w:rFonts w:asciiTheme="minorHAnsi" w:hAnsiTheme="minorHAnsi" w:cstheme="minorHAnsi"/>
        </w:rPr>
        <w:lastRenderedPageBreak/>
        <w:t xml:space="preserve">1AC – UV </w:t>
      </w:r>
    </w:p>
    <w:p w14:paraId="26E69A84" w14:textId="77777777" w:rsidR="00720D5F" w:rsidRPr="00E94BBD" w:rsidRDefault="00720D5F" w:rsidP="00720D5F">
      <w:pPr>
        <w:spacing w:after="0" w:line="240" w:lineRule="auto"/>
        <w:rPr>
          <w:rFonts w:asciiTheme="minorHAnsi" w:eastAsia="Times New Roman" w:hAnsiTheme="minorHAnsi" w:cstheme="minorHAnsi"/>
          <w:b/>
          <w:sz w:val="26"/>
          <w:szCs w:val="26"/>
        </w:rPr>
      </w:pPr>
      <w:r w:rsidRPr="00E94BBD">
        <w:rPr>
          <w:rFonts w:asciiTheme="minorHAnsi" w:hAnsiTheme="minorHAnsi" w:cstheme="minorHAnsi"/>
          <w:b/>
          <w:sz w:val="26"/>
          <w:szCs w:val="26"/>
        </w:rPr>
        <w:t xml:space="preserve">Interpretation: </w:t>
      </w:r>
      <w:r w:rsidRPr="00E94BBD">
        <w:rPr>
          <w:rFonts w:asciiTheme="minorHAnsi" w:eastAsia="Times New Roman" w:hAnsiTheme="minorHAnsi" w:cstheme="minorHAnsi"/>
          <w:b/>
          <w:color w:val="333333"/>
          <w:sz w:val="26"/>
          <w:szCs w:val="26"/>
          <w:shd w:val="clear" w:color="auto" w:fill="FFFFFF"/>
        </w:rPr>
        <w:t xml:space="preserve">Debaters must disclose all broken constructive positions with </w:t>
      </w:r>
      <w:r w:rsidRPr="00E94BBD">
        <w:rPr>
          <w:rFonts w:asciiTheme="minorHAnsi" w:eastAsia="Times New Roman" w:hAnsiTheme="minorHAnsi" w:cstheme="minorHAnsi"/>
          <w:b/>
          <w:color w:val="333333"/>
          <w:sz w:val="26"/>
          <w:szCs w:val="26"/>
          <w:u w:val="single"/>
          <w:shd w:val="clear" w:color="auto" w:fill="FFFFFF"/>
        </w:rPr>
        <w:t>underlining and highlighting</w:t>
      </w:r>
      <w:r w:rsidRPr="00E94BBD">
        <w:rPr>
          <w:rFonts w:asciiTheme="minorHAnsi" w:eastAsia="Times New Roman" w:hAnsiTheme="minorHAnsi" w:cstheme="minorHAnsi"/>
          <w:b/>
          <w:color w:val="333333"/>
          <w:sz w:val="26"/>
          <w:szCs w:val="26"/>
          <w:shd w:val="clear" w:color="auto" w:fill="FFFFFF"/>
        </w:rPr>
        <w:t xml:space="preserve"> on open source on the 2020-2021 NDCA LD wiki and under their own name </w:t>
      </w:r>
      <w:r>
        <w:rPr>
          <w:rFonts w:asciiTheme="minorHAnsi" w:eastAsia="Times New Roman" w:hAnsiTheme="minorHAnsi" w:cstheme="minorHAnsi"/>
          <w:b/>
          <w:color w:val="333333"/>
          <w:sz w:val="26"/>
          <w:szCs w:val="26"/>
          <w:shd w:val="clear" w:color="auto" w:fill="FFFFFF"/>
        </w:rPr>
        <w:t>for every round they’ve debated this season 30 minutes after they debated</w:t>
      </w:r>
      <w:r w:rsidRPr="00E94BBD">
        <w:rPr>
          <w:rFonts w:asciiTheme="minorHAnsi" w:eastAsia="Times New Roman" w:hAnsiTheme="minorHAnsi" w:cstheme="minorHAnsi"/>
          <w:b/>
          <w:color w:val="333333"/>
          <w:sz w:val="26"/>
          <w:szCs w:val="26"/>
          <w:shd w:val="clear" w:color="auto" w:fill="FFFFFF"/>
        </w:rPr>
        <w:t>.</w:t>
      </w:r>
    </w:p>
    <w:p w14:paraId="77C28494" w14:textId="4DDE5FF4" w:rsidR="00720D5F" w:rsidRDefault="00720D5F" w:rsidP="00720D5F">
      <w:pPr>
        <w:pStyle w:val="Heading4"/>
        <w:rPr>
          <w:rFonts w:asciiTheme="minorHAnsi" w:hAnsiTheme="minorHAnsi" w:cstheme="minorHAnsi"/>
        </w:rPr>
      </w:pPr>
      <w:r w:rsidRPr="00E94BBD">
        <w:rPr>
          <w:rFonts w:asciiTheme="minorHAnsi" w:hAnsiTheme="minorHAnsi" w:cstheme="minorHAnsi"/>
        </w:rPr>
        <w:t xml:space="preserve">Violation – </w:t>
      </w:r>
      <w:r w:rsidR="0023695A">
        <w:rPr>
          <w:rFonts w:asciiTheme="minorHAnsi" w:hAnsiTheme="minorHAnsi" w:cstheme="minorHAnsi"/>
        </w:rPr>
        <w:t>they don’t open source every round</w:t>
      </w:r>
      <w:r w:rsidR="00026A3E">
        <w:rPr>
          <w:rFonts w:asciiTheme="minorHAnsi" w:hAnsiTheme="minorHAnsi" w:cstheme="minorHAnsi"/>
        </w:rPr>
        <w:t xml:space="preserve"> – I don’t get access to changing 1ar cards, different affs you could’ve read, </w:t>
      </w:r>
      <w:r w:rsidR="00BF04AC">
        <w:rPr>
          <w:rFonts w:asciiTheme="minorHAnsi" w:hAnsiTheme="minorHAnsi" w:cstheme="minorHAnsi"/>
        </w:rPr>
        <w:t xml:space="preserve">if you changed cards in docs, or if you read different 1ac preempts vs. ks or theory. We wouldn’t know unless you disclosed. </w:t>
      </w:r>
    </w:p>
    <w:p w14:paraId="6C54473D" w14:textId="7010A944" w:rsidR="0023695A" w:rsidRPr="0023695A" w:rsidRDefault="0023695A" w:rsidP="0023695A">
      <w:r w:rsidRPr="00044423">
        <w:rPr>
          <w:noProof/>
        </w:rPr>
        <w:drawing>
          <wp:inline distT="0" distB="0" distL="0" distR="0" wp14:anchorId="4A3A8B1E" wp14:editId="42F7C9A7">
            <wp:extent cx="5486400" cy="3461385"/>
            <wp:effectExtent l="0" t="0" r="0" b="571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30"/>
                    <a:stretch>
                      <a:fillRect/>
                    </a:stretch>
                  </pic:blipFill>
                  <pic:spPr>
                    <a:xfrm>
                      <a:off x="0" y="0"/>
                      <a:ext cx="5486400" cy="3461385"/>
                    </a:xfrm>
                    <a:prstGeom prst="rect">
                      <a:avLst/>
                    </a:prstGeom>
                  </pic:spPr>
                </pic:pic>
              </a:graphicData>
            </a:graphic>
          </wp:inline>
        </w:drawing>
      </w:r>
    </w:p>
    <w:p w14:paraId="7C651EAB" w14:textId="77777777" w:rsidR="00720D5F" w:rsidRPr="00E94BBD" w:rsidRDefault="00720D5F" w:rsidP="00720D5F">
      <w:pPr>
        <w:pStyle w:val="Heading4"/>
        <w:rPr>
          <w:rFonts w:asciiTheme="minorHAnsi" w:hAnsiTheme="minorHAnsi" w:cstheme="minorHAnsi"/>
        </w:rPr>
      </w:pPr>
      <w:r w:rsidRPr="00E94BBD">
        <w:rPr>
          <w:rFonts w:asciiTheme="minorHAnsi" w:hAnsiTheme="minorHAnsi" w:cstheme="minorHAnsi"/>
        </w:rPr>
        <w:lastRenderedPageBreak/>
        <w:t>A. Debate resource inequities—you’ll say people will steal cards, but that’s good—only way to level the playing field for students like novices in under-privileged programs</w:t>
      </w:r>
      <w:r>
        <w:rPr>
          <w:rFonts w:asciiTheme="minorHAnsi" w:hAnsiTheme="minorHAnsi" w:cstheme="minorHAnsi"/>
        </w:rPr>
        <w:t xml:space="preserve"> – key to inclusion and its an independent voter and outweighs because you can’t debate if you aren’t included </w:t>
      </w:r>
    </w:p>
    <w:p w14:paraId="6740FD59" w14:textId="1256D69E" w:rsidR="00720D5F" w:rsidRPr="00E94BBD" w:rsidRDefault="0023695A" w:rsidP="00720D5F">
      <w:pPr>
        <w:pStyle w:val="Heading4"/>
        <w:rPr>
          <w:rFonts w:asciiTheme="minorHAnsi" w:hAnsiTheme="minorHAnsi" w:cstheme="minorHAnsi"/>
        </w:rPr>
      </w:pPr>
      <w:r>
        <w:rPr>
          <w:rFonts w:asciiTheme="minorHAnsi" w:hAnsiTheme="minorHAnsi" w:cstheme="minorHAnsi"/>
        </w:rPr>
        <w:t>B</w:t>
      </w:r>
      <w:r w:rsidR="00720D5F" w:rsidRPr="00E94BBD">
        <w:rPr>
          <w:rFonts w:asciiTheme="minorHAnsi" w:hAnsiTheme="minorHAnsi" w:cstheme="minorHAnsi"/>
        </w:rPr>
        <w:t>. Depth of clash – open source allows debaters to come up with more nuanced researched objections to their opponents evidence before the round faster since it’s easier to read through the doc</w:t>
      </w:r>
      <w:r>
        <w:rPr>
          <w:rFonts w:asciiTheme="minorHAnsi" w:hAnsiTheme="minorHAnsi" w:cstheme="minorHAnsi"/>
        </w:rPr>
        <w:t>.</w:t>
      </w:r>
      <w:r w:rsidR="00720D5F">
        <w:rPr>
          <w:rFonts w:asciiTheme="minorHAnsi" w:hAnsiTheme="minorHAnsi" w:cstheme="minorHAnsi"/>
        </w:rPr>
        <w:t xml:space="preserve"> Independently, they didn’t disclose round reports for these rounds either which preround prep is impossible because I don’t know what you’re going for this tournament. </w:t>
      </w:r>
      <w:r w:rsidR="00B53090">
        <w:rPr>
          <w:rFonts w:asciiTheme="minorHAnsi" w:hAnsiTheme="minorHAnsi" w:cstheme="minorHAnsi"/>
        </w:rPr>
        <w:t xml:space="preserve">Asking doesn’t solve – it’s about the norm you post and lots of people don’t know you </w:t>
      </w:r>
    </w:p>
    <w:p w14:paraId="43442649" w14:textId="77777777" w:rsidR="00720D5F" w:rsidRDefault="00720D5F" w:rsidP="00720D5F">
      <w:pPr>
        <w:pStyle w:val="Heading4"/>
      </w:pPr>
      <w:r>
        <w:t>[1] DTD on 1ac theory and disclosure – a) disclosure cannot be drop the argument because it would just drop you because you’re the norm b) deterrence</w:t>
      </w:r>
    </w:p>
    <w:p w14:paraId="287D8807" w14:textId="77777777" w:rsidR="00720D5F" w:rsidRDefault="00720D5F" w:rsidP="00720D5F">
      <w:pPr>
        <w:pStyle w:val="Heading4"/>
      </w:pPr>
      <w:r>
        <w:t>[2] Reject all responses to disclosure – they selectively comply with our norm because they disclose some docs that meet our criteria which proves we can’t verify what norms they actually agree with.</w:t>
      </w:r>
    </w:p>
    <w:p w14:paraId="72D82F49" w14:textId="77777777" w:rsidR="00720D5F" w:rsidRDefault="00720D5F" w:rsidP="00720D5F">
      <w:pPr>
        <w:pStyle w:val="Heading4"/>
      </w:pPr>
      <w:r>
        <w:t>[3] No RVI on ac theory – otherwise the neg would dump for 7 mins on a shell and moot the possibility of a 1ar out – any reason why they get an rvi is nonunique because you would have to respond to 6 minutes of the 1AC regardless of if its theory or a contention</w:t>
      </w:r>
    </w:p>
    <w:p w14:paraId="6A9AECF1" w14:textId="5C1FDA6E" w:rsidR="00720D5F" w:rsidRDefault="00720D5F" w:rsidP="00720D5F">
      <w:pPr>
        <w:pStyle w:val="Heading4"/>
      </w:pPr>
      <w:r>
        <w:t xml:space="preserve">[4] CI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r w:rsidR="00943187">
        <w:t xml:space="preserve">Which impact turns substance education </w:t>
      </w:r>
    </w:p>
    <w:p w14:paraId="5480C945" w14:textId="77777777" w:rsidR="00720D5F" w:rsidRDefault="00720D5F" w:rsidP="00720D5F">
      <w:pPr>
        <w:pStyle w:val="Heading4"/>
      </w:pPr>
      <w:r>
        <w:t>[5] Disclosure outweighs – it’s key to assessing the honesty of the form of your argumentation and how you presented arguments which means it precludes 1nc claims.</w:t>
      </w:r>
    </w:p>
    <w:p w14:paraId="3BFEE61B" w14:textId="57D5355D" w:rsidR="00044423" w:rsidRPr="00AB22AA" w:rsidRDefault="00720D5F" w:rsidP="0023695A">
      <w:pPr>
        <w:pStyle w:val="Heading4"/>
      </w:pPr>
      <w:r>
        <w:t>[6] Fairness is a voter because debate is a game governed by rules and you can’t tell who actually won if the layer was skewed.</w:t>
      </w:r>
    </w:p>
    <w:p w14:paraId="169FBA35" w14:textId="7B7438DD" w:rsidR="00AB3810" w:rsidRPr="00EE6B95" w:rsidRDefault="00AB3810" w:rsidP="00AB3810">
      <w:pPr>
        <w:pStyle w:val="Heading3"/>
        <w:rPr>
          <w:rFonts w:asciiTheme="minorHAnsi" w:hAnsiTheme="minorHAnsi" w:cstheme="minorHAnsi"/>
        </w:rPr>
      </w:pPr>
      <w:r w:rsidRPr="00EE6B95">
        <w:rPr>
          <w:rFonts w:asciiTheme="minorHAnsi" w:hAnsiTheme="minorHAnsi" w:cstheme="minorHAnsi"/>
        </w:rPr>
        <w:lastRenderedPageBreak/>
        <w:t>1AC – UV</w:t>
      </w:r>
      <w:r w:rsidR="00AB22AA">
        <w:rPr>
          <w:rFonts w:asciiTheme="minorHAnsi" w:hAnsiTheme="minorHAnsi" w:cstheme="minorHAnsi"/>
        </w:rPr>
        <w:t xml:space="preserve"> 2</w:t>
      </w:r>
    </w:p>
    <w:p w14:paraId="08B74A5D"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7AAC93B8"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[2] Permissibility and presumption </w:t>
      </w:r>
      <w:r w:rsidRPr="00EE6B95">
        <w:rPr>
          <w:rFonts w:asciiTheme="minorHAnsi" w:hAnsiTheme="minorHAnsi" w:cstheme="minorHAnsi"/>
          <w:u w:val="single"/>
        </w:rPr>
        <w:t>substantively</w:t>
      </w:r>
      <w:r w:rsidRPr="00EE6B95">
        <w:rPr>
          <w:rFonts w:asciiTheme="minorHAnsi" w:hAnsiTheme="minorHAnsi" w:cstheme="min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49ABF40D"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[3] Negative may not read more than 1 off case position as the affirmative can only read 1 position, K2 reciprocity</w:t>
      </w:r>
    </w:p>
    <w:p w14:paraId="64BE7A73"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[4] RVI on NC theory – you can read arguments such as T that are exclusively neg so I need them to compensate</w:t>
      </w:r>
    </w:p>
    <w:p w14:paraId="7A6C84E9"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[5] Neg may only read 1 T or theory shell – multiple shells spread the 1AR and allow the 2nr collapse on which ever was undercovered which means I wasn’t given a fair shot at justifying my practice. Multiple shells solve. Theory on spike incoheren a) framing b) pardox</w:t>
      </w:r>
    </w:p>
    <w:p w14:paraId="3033D781"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 xml:space="preserve">[6] The neg may not read nibs a) you can uplayer for 7 minutes that I have to answer before I even have access to offense b) inf neg abuse since you would just read 7 mins of auto-negate arguments. </w:t>
      </w:r>
    </w:p>
    <w:p w14:paraId="4FDF4941" w14:textId="77777777" w:rsidR="00AB3810" w:rsidRPr="00EE6B95" w:rsidRDefault="00AB3810" w:rsidP="00AB3810">
      <w:pPr>
        <w:pStyle w:val="Heading4"/>
        <w:rPr>
          <w:rFonts w:asciiTheme="minorHAnsi" w:hAnsiTheme="minorHAnsi" w:cstheme="minorHAnsi"/>
        </w:rPr>
      </w:pPr>
      <w:r w:rsidRPr="00EE6B95">
        <w:rPr>
          <w:rFonts w:asciiTheme="minorHAnsi" w:hAnsiTheme="minorHAnsi" w:cstheme="minorHAnsi"/>
        </w:rPr>
        <w:t>[7] No neg meta-theory – I only have time to check abuse 1 time but you can do it in the nc and 2n, uplayering my attempt means we never get to the best norm.</w:t>
      </w:r>
    </w:p>
    <w:p w14:paraId="22067046" w14:textId="77777777" w:rsidR="003779F8" w:rsidRPr="00EE6B95" w:rsidRDefault="003779F8" w:rsidP="003779F8">
      <w:pPr>
        <w:rPr>
          <w:rFonts w:asciiTheme="minorHAnsi" w:hAnsiTheme="minorHAnsi" w:cstheme="minorHAnsi"/>
        </w:rPr>
      </w:pPr>
    </w:p>
    <w:sectPr w:rsidR="003779F8" w:rsidRPr="00EE6B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C4465D"/>
    <w:multiLevelType w:val="hybridMultilevel"/>
    <w:tmpl w:val="15FA8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42CB4"/>
    <w:multiLevelType w:val="hybridMultilevel"/>
    <w:tmpl w:val="F27C0220"/>
    <w:lvl w:ilvl="0" w:tplc="17CA05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722646"/>
    <w:multiLevelType w:val="hybridMultilevel"/>
    <w:tmpl w:val="2F901628"/>
    <w:lvl w:ilvl="0" w:tplc="CE529F78">
      <w:start w:val="4"/>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917CD0"/>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9370525"/>
    <w:multiLevelType w:val="hybridMultilevel"/>
    <w:tmpl w:val="E5928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046E90"/>
    <w:multiLevelType w:val="hybridMultilevel"/>
    <w:tmpl w:val="D1621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5"/>
  </w:num>
  <w:num w:numId="13">
    <w:abstractNumId w:val="14"/>
  </w:num>
  <w:num w:numId="14">
    <w:abstractNumId w:val="13"/>
  </w:num>
  <w:num w:numId="15">
    <w:abstractNumId w:val="24"/>
  </w:num>
  <w:num w:numId="16">
    <w:abstractNumId w:val="29"/>
  </w:num>
  <w:num w:numId="17">
    <w:abstractNumId w:val="12"/>
  </w:num>
  <w:num w:numId="18">
    <w:abstractNumId w:val="26"/>
  </w:num>
  <w:num w:numId="19">
    <w:abstractNumId w:val="32"/>
  </w:num>
  <w:num w:numId="20">
    <w:abstractNumId w:val="0"/>
  </w:num>
  <w:num w:numId="21">
    <w:abstractNumId w:val="36"/>
  </w:num>
  <w:num w:numId="22">
    <w:abstractNumId w:val="30"/>
  </w:num>
  <w:num w:numId="23">
    <w:abstractNumId w:val="28"/>
  </w:num>
  <w:num w:numId="24">
    <w:abstractNumId w:val="35"/>
  </w:num>
  <w:num w:numId="25">
    <w:abstractNumId w:val="16"/>
  </w:num>
  <w:num w:numId="26">
    <w:abstractNumId w:val="31"/>
  </w:num>
  <w:num w:numId="27">
    <w:abstractNumId w:val="21"/>
  </w:num>
  <w:num w:numId="28">
    <w:abstractNumId w:val="11"/>
  </w:num>
  <w:num w:numId="29">
    <w:abstractNumId w:val="18"/>
  </w:num>
  <w:num w:numId="30">
    <w:abstractNumId w:val="22"/>
  </w:num>
  <w:num w:numId="31">
    <w:abstractNumId w:val="34"/>
  </w:num>
  <w:num w:numId="32">
    <w:abstractNumId w:val="17"/>
  </w:num>
  <w:num w:numId="33">
    <w:abstractNumId w:val="23"/>
  </w:num>
  <w:num w:numId="34">
    <w:abstractNumId w:val="15"/>
  </w:num>
  <w:num w:numId="35">
    <w:abstractNumId w:val="33"/>
  </w:num>
  <w:num w:numId="36">
    <w:abstractNumId w:val="2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3D0684"/>
    <w:rsid w:val="0001292C"/>
    <w:rsid w:val="000139A3"/>
    <w:rsid w:val="00026A3E"/>
    <w:rsid w:val="00044423"/>
    <w:rsid w:val="00053518"/>
    <w:rsid w:val="0008459F"/>
    <w:rsid w:val="0009415D"/>
    <w:rsid w:val="00094B5D"/>
    <w:rsid w:val="000E341F"/>
    <w:rsid w:val="00100833"/>
    <w:rsid w:val="00104529"/>
    <w:rsid w:val="00105942"/>
    <w:rsid w:val="00107396"/>
    <w:rsid w:val="00144A4C"/>
    <w:rsid w:val="00176AB0"/>
    <w:rsid w:val="00177B7D"/>
    <w:rsid w:val="0018322D"/>
    <w:rsid w:val="001A0E8D"/>
    <w:rsid w:val="001A58AC"/>
    <w:rsid w:val="001B5776"/>
    <w:rsid w:val="001E527A"/>
    <w:rsid w:val="001F78CE"/>
    <w:rsid w:val="002035F8"/>
    <w:rsid w:val="00212D58"/>
    <w:rsid w:val="0023695A"/>
    <w:rsid w:val="00251FC7"/>
    <w:rsid w:val="00280F64"/>
    <w:rsid w:val="002855A7"/>
    <w:rsid w:val="00287ECF"/>
    <w:rsid w:val="002B146A"/>
    <w:rsid w:val="002B5E17"/>
    <w:rsid w:val="002C672D"/>
    <w:rsid w:val="00315690"/>
    <w:rsid w:val="00316B75"/>
    <w:rsid w:val="00325646"/>
    <w:rsid w:val="003460F2"/>
    <w:rsid w:val="003779F8"/>
    <w:rsid w:val="0038158C"/>
    <w:rsid w:val="003902BA"/>
    <w:rsid w:val="003961E7"/>
    <w:rsid w:val="003A09E2"/>
    <w:rsid w:val="003B2407"/>
    <w:rsid w:val="003B2464"/>
    <w:rsid w:val="003D0684"/>
    <w:rsid w:val="00407037"/>
    <w:rsid w:val="00451DC7"/>
    <w:rsid w:val="004605D6"/>
    <w:rsid w:val="004C0B82"/>
    <w:rsid w:val="004C60E8"/>
    <w:rsid w:val="004E3579"/>
    <w:rsid w:val="004E728B"/>
    <w:rsid w:val="004E7369"/>
    <w:rsid w:val="004F39E0"/>
    <w:rsid w:val="004F4DDE"/>
    <w:rsid w:val="00537BD5"/>
    <w:rsid w:val="00543DE8"/>
    <w:rsid w:val="00563247"/>
    <w:rsid w:val="0057268A"/>
    <w:rsid w:val="005A37CF"/>
    <w:rsid w:val="005D2912"/>
    <w:rsid w:val="005E713B"/>
    <w:rsid w:val="005F4E58"/>
    <w:rsid w:val="006065BD"/>
    <w:rsid w:val="00627013"/>
    <w:rsid w:val="00645FA9"/>
    <w:rsid w:val="00647866"/>
    <w:rsid w:val="00665003"/>
    <w:rsid w:val="006A2AD0"/>
    <w:rsid w:val="006B0494"/>
    <w:rsid w:val="006C2375"/>
    <w:rsid w:val="006D4ECC"/>
    <w:rsid w:val="006E77A7"/>
    <w:rsid w:val="00720D5F"/>
    <w:rsid w:val="00722258"/>
    <w:rsid w:val="007243E5"/>
    <w:rsid w:val="00766EA0"/>
    <w:rsid w:val="007A2226"/>
    <w:rsid w:val="007F5B66"/>
    <w:rsid w:val="00814DCD"/>
    <w:rsid w:val="00823A1C"/>
    <w:rsid w:val="00845B9D"/>
    <w:rsid w:val="00860984"/>
    <w:rsid w:val="00862234"/>
    <w:rsid w:val="00867A96"/>
    <w:rsid w:val="00874D75"/>
    <w:rsid w:val="00877812"/>
    <w:rsid w:val="008B3ECB"/>
    <w:rsid w:val="008B4E85"/>
    <w:rsid w:val="008C1B2E"/>
    <w:rsid w:val="0091627E"/>
    <w:rsid w:val="0093263D"/>
    <w:rsid w:val="00932FA0"/>
    <w:rsid w:val="00943187"/>
    <w:rsid w:val="0097032B"/>
    <w:rsid w:val="009934A1"/>
    <w:rsid w:val="009B3F98"/>
    <w:rsid w:val="009D0398"/>
    <w:rsid w:val="009D2EAD"/>
    <w:rsid w:val="009D54B2"/>
    <w:rsid w:val="009E16C8"/>
    <w:rsid w:val="009E1922"/>
    <w:rsid w:val="009F7ED2"/>
    <w:rsid w:val="00A60C29"/>
    <w:rsid w:val="00A93661"/>
    <w:rsid w:val="00A95652"/>
    <w:rsid w:val="00AB22AA"/>
    <w:rsid w:val="00AB3810"/>
    <w:rsid w:val="00AC0AB8"/>
    <w:rsid w:val="00AF2656"/>
    <w:rsid w:val="00AF6184"/>
    <w:rsid w:val="00B33C6D"/>
    <w:rsid w:val="00B346A5"/>
    <w:rsid w:val="00B4508F"/>
    <w:rsid w:val="00B53090"/>
    <w:rsid w:val="00B55AD5"/>
    <w:rsid w:val="00B6755C"/>
    <w:rsid w:val="00B8057C"/>
    <w:rsid w:val="00B85E82"/>
    <w:rsid w:val="00B9691B"/>
    <w:rsid w:val="00BD6238"/>
    <w:rsid w:val="00BF04AC"/>
    <w:rsid w:val="00BF593B"/>
    <w:rsid w:val="00BF773A"/>
    <w:rsid w:val="00BF7E81"/>
    <w:rsid w:val="00C13773"/>
    <w:rsid w:val="00C17CC8"/>
    <w:rsid w:val="00C216B0"/>
    <w:rsid w:val="00C21B38"/>
    <w:rsid w:val="00C23924"/>
    <w:rsid w:val="00C83417"/>
    <w:rsid w:val="00C9604F"/>
    <w:rsid w:val="00CA19AA"/>
    <w:rsid w:val="00CC5298"/>
    <w:rsid w:val="00CD736E"/>
    <w:rsid w:val="00CD798D"/>
    <w:rsid w:val="00CE161E"/>
    <w:rsid w:val="00CF59A8"/>
    <w:rsid w:val="00D058DA"/>
    <w:rsid w:val="00D07744"/>
    <w:rsid w:val="00D325A9"/>
    <w:rsid w:val="00D36A8A"/>
    <w:rsid w:val="00D61409"/>
    <w:rsid w:val="00D6691E"/>
    <w:rsid w:val="00D67E56"/>
    <w:rsid w:val="00D71170"/>
    <w:rsid w:val="00D91153"/>
    <w:rsid w:val="00DA1C92"/>
    <w:rsid w:val="00DA25D4"/>
    <w:rsid w:val="00DA361E"/>
    <w:rsid w:val="00DA6538"/>
    <w:rsid w:val="00DE24F9"/>
    <w:rsid w:val="00DF400D"/>
    <w:rsid w:val="00E14C9D"/>
    <w:rsid w:val="00E15E75"/>
    <w:rsid w:val="00E36054"/>
    <w:rsid w:val="00E5262C"/>
    <w:rsid w:val="00E55EB8"/>
    <w:rsid w:val="00E712B7"/>
    <w:rsid w:val="00EC0B72"/>
    <w:rsid w:val="00EC7DC4"/>
    <w:rsid w:val="00ED30CF"/>
    <w:rsid w:val="00EE6B95"/>
    <w:rsid w:val="00F0252F"/>
    <w:rsid w:val="00F176EF"/>
    <w:rsid w:val="00F2091D"/>
    <w:rsid w:val="00F20EE6"/>
    <w:rsid w:val="00F2775C"/>
    <w:rsid w:val="00F45E10"/>
    <w:rsid w:val="00F6364A"/>
    <w:rsid w:val="00F9113A"/>
    <w:rsid w:val="00FA4987"/>
    <w:rsid w:val="00FC4ABC"/>
    <w:rsid w:val="00FE0FD4"/>
    <w:rsid w:val="00FE2546"/>
    <w:rsid w:val="00FE257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B4B3"/>
  <w15:chartTrackingRefBased/>
  <w15:docId w15:val="{B21EA30C-2D8B-4524-A707-3EFB9ECF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37CF"/>
    <w:rPr>
      <w:rFonts w:ascii="Calibri" w:hAnsi="Calibri"/>
    </w:rPr>
  </w:style>
  <w:style w:type="paragraph" w:styleId="Heading1">
    <w:name w:val="heading 1"/>
    <w:aliases w:val="Pocket"/>
    <w:basedOn w:val="Normal"/>
    <w:next w:val="Normal"/>
    <w:link w:val="Heading1Char"/>
    <w:qFormat/>
    <w:rsid w:val="005A37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C"/>
    <w:basedOn w:val="Normal"/>
    <w:next w:val="Normal"/>
    <w:link w:val="Heading2Char"/>
    <w:uiPriority w:val="1"/>
    <w:unhideWhenUsed/>
    <w:qFormat/>
    <w:rsid w:val="005A37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A37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2,No Spacing4,No Spacing11111,No Spacing5,No Spacing21,ta,TAG,T,Heading 21,No Spacing112,t"/>
    <w:basedOn w:val="Normal"/>
    <w:next w:val="Normal"/>
    <w:link w:val="Heading4Char"/>
    <w:uiPriority w:val="3"/>
    <w:unhideWhenUsed/>
    <w:qFormat/>
    <w:rsid w:val="005A37C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3D0684"/>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5A37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7CF"/>
  </w:style>
  <w:style w:type="character" w:customStyle="1" w:styleId="Heading1Char">
    <w:name w:val="Heading 1 Char"/>
    <w:aliases w:val="Pocket Char"/>
    <w:basedOn w:val="DefaultParagraphFont"/>
    <w:link w:val="Heading1"/>
    <w:rsid w:val="005A37C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A37C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2"/>
    <w:rsid w:val="005A37CF"/>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2 Char,ta Char,T Char"/>
    <w:basedOn w:val="DefaultParagraphFont"/>
    <w:link w:val="Heading4"/>
    <w:uiPriority w:val="3"/>
    <w:rsid w:val="005A37C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5A37C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37C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5A37CF"/>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link w:val="Card"/>
    <w:uiPriority w:val="99"/>
    <w:unhideWhenUsed/>
    <w:rsid w:val="005A37CF"/>
    <w:rPr>
      <w:color w:val="auto"/>
      <w:u w:val="none"/>
    </w:rPr>
  </w:style>
  <w:style w:type="character" w:styleId="FollowedHyperlink">
    <w:name w:val="FollowedHyperlink"/>
    <w:basedOn w:val="DefaultParagraphFont"/>
    <w:uiPriority w:val="99"/>
    <w:semiHidden/>
    <w:unhideWhenUsed/>
    <w:rsid w:val="005A37CF"/>
    <w:rPr>
      <w:color w:val="auto"/>
      <w:u w:val="none"/>
    </w:rPr>
  </w:style>
  <w:style w:type="character" w:customStyle="1" w:styleId="Heading5Char">
    <w:name w:val="Heading 5 Char"/>
    <w:basedOn w:val="DefaultParagraphFont"/>
    <w:link w:val="Heading5"/>
    <w:uiPriority w:val="99"/>
    <w:rsid w:val="003D0684"/>
    <w:rPr>
      <w:rFonts w:ascii="Calibri" w:eastAsia="MS Gothic" w:hAnsi="Calibri" w:cs="Calibri"/>
      <w:b/>
      <w:i/>
      <w:u w:val="single"/>
    </w:rPr>
  </w:style>
  <w:style w:type="paragraph" w:styleId="DocumentMap">
    <w:name w:val="Document Map"/>
    <w:basedOn w:val="Normal"/>
    <w:link w:val="DocumentMapChar"/>
    <w:uiPriority w:val="99"/>
    <w:semiHidden/>
    <w:unhideWhenUsed/>
    <w:rsid w:val="003D06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0684"/>
    <w:rPr>
      <w:rFonts w:ascii="Lucida Grande" w:hAnsi="Lucida Grande" w:cs="Lucida Grande"/>
      <w:sz w:val="24"/>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3D068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D06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D0684"/>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3D0684"/>
    <w:rPr>
      <w:b/>
      <w:bCs/>
    </w:rPr>
  </w:style>
  <w:style w:type="paragraph" w:customStyle="1" w:styleId="textbold">
    <w:name w:val="text bold"/>
    <w:basedOn w:val="Normal"/>
    <w:uiPriority w:val="7"/>
    <w:qFormat/>
    <w:rsid w:val="003D0684"/>
    <w:pPr>
      <w:ind w:left="720"/>
      <w:jc w:val="both"/>
    </w:pPr>
    <w:rPr>
      <w:rFonts w:eastAsiaTheme="minorEastAsia"/>
      <w:b/>
      <w:iCs/>
      <w:szCs w:val="24"/>
      <w:u w:val="single"/>
    </w:rPr>
  </w:style>
  <w:style w:type="character" w:customStyle="1" w:styleId="numbers">
    <w:name w:val="numbers"/>
    <w:basedOn w:val="DefaultParagraphFont"/>
    <w:rsid w:val="003D0684"/>
  </w:style>
  <w:style w:type="character" w:customStyle="1" w:styleId="pull-double">
    <w:name w:val="pull-double"/>
    <w:basedOn w:val="DefaultParagraphFont"/>
    <w:rsid w:val="003D0684"/>
  </w:style>
  <w:style w:type="character" w:styleId="UnresolvedMention">
    <w:name w:val="Unresolved Mention"/>
    <w:basedOn w:val="DefaultParagraphFont"/>
    <w:uiPriority w:val="99"/>
    <w:semiHidden/>
    <w:unhideWhenUsed/>
    <w:rsid w:val="003D0684"/>
    <w:rPr>
      <w:color w:val="605E5C"/>
      <w:shd w:val="clear" w:color="auto" w:fill="E1DFDD"/>
    </w:rPr>
  </w:style>
  <w:style w:type="character" w:customStyle="1" w:styleId="dquo">
    <w:name w:val="dquo"/>
    <w:basedOn w:val="DefaultParagraphFont"/>
    <w:rsid w:val="003D0684"/>
  </w:style>
  <w:style w:type="character" w:customStyle="1" w:styleId="pull-single">
    <w:name w:val="pull-single"/>
    <w:basedOn w:val="DefaultParagraphFont"/>
    <w:rsid w:val="003D0684"/>
  </w:style>
  <w:style w:type="paragraph" w:customStyle="1" w:styleId="Analytic">
    <w:name w:val="Analytic"/>
    <w:basedOn w:val="Heading4"/>
    <w:link w:val="AnalyticChar"/>
    <w:qFormat/>
    <w:rsid w:val="003D0684"/>
    <w:rPr>
      <w:color w:val="000001"/>
    </w:rPr>
  </w:style>
  <w:style w:type="paragraph" w:customStyle="1" w:styleId="UnderlinePara">
    <w:name w:val="Underline Para"/>
    <w:basedOn w:val="Normal"/>
    <w:uiPriority w:val="6"/>
    <w:qFormat/>
    <w:rsid w:val="003D0684"/>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3D068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D0684"/>
    <w:rPr>
      <w:rFonts w:ascii="Calibri" w:eastAsiaTheme="majorEastAsia" w:hAnsi="Calibri" w:cstheme="majorBidi"/>
      <w:b/>
      <w:iCs/>
      <w:sz w:val="26"/>
      <w:szCs w:val="28"/>
    </w:rPr>
  </w:style>
  <w:style w:type="paragraph" w:styleId="ListParagraph">
    <w:name w:val="List Paragraph"/>
    <w:aliases w:val="6 font,Colorful List - Accent 11"/>
    <w:basedOn w:val="Normal"/>
    <w:uiPriority w:val="34"/>
    <w:unhideWhenUsed/>
    <w:qFormat/>
    <w:rsid w:val="003D0684"/>
    <w:pPr>
      <w:ind w:left="720"/>
      <w:contextualSpacing/>
    </w:pPr>
  </w:style>
  <w:style w:type="character" w:customStyle="1" w:styleId="normaltextrun">
    <w:name w:val="normaltextrun"/>
    <w:basedOn w:val="DefaultParagraphFont"/>
    <w:rsid w:val="003D0684"/>
  </w:style>
  <w:style w:type="character" w:customStyle="1" w:styleId="spellingerror">
    <w:name w:val="spellingerror"/>
    <w:basedOn w:val="DefaultParagraphFont"/>
    <w:rsid w:val="003D0684"/>
  </w:style>
  <w:style w:type="character" w:customStyle="1" w:styleId="eop">
    <w:name w:val="eop"/>
    <w:basedOn w:val="DefaultParagraphFont"/>
    <w:rsid w:val="003D0684"/>
  </w:style>
  <w:style w:type="paragraph" w:customStyle="1" w:styleId="pv-aboutsummary-text">
    <w:name w:val="pv-about__summary-text"/>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3D0684"/>
  </w:style>
  <w:style w:type="character" w:customStyle="1" w:styleId="underline">
    <w:name w:val="underline"/>
    <w:basedOn w:val="DefaultParagraphFont"/>
    <w:qFormat/>
    <w:rsid w:val="003D0684"/>
  </w:style>
  <w:style w:type="character" w:styleId="CommentReference">
    <w:name w:val="annotation reference"/>
    <w:basedOn w:val="DefaultParagraphFont"/>
    <w:uiPriority w:val="99"/>
    <w:semiHidden/>
    <w:unhideWhenUsed/>
    <w:rsid w:val="003D0684"/>
    <w:rPr>
      <w:sz w:val="16"/>
      <w:szCs w:val="16"/>
    </w:rPr>
  </w:style>
  <w:style w:type="paragraph" w:styleId="CommentText">
    <w:name w:val="annotation text"/>
    <w:basedOn w:val="Normal"/>
    <w:link w:val="CommentTextChar"/>
    <w:uiPriority w:val="99"/>
    <w:semiHidden/>
    <w:unhideWhenUsed/>
    <w:rsid w:val="003D0684"/>
    <w:pPr>
      <w:spacing w:line="240" w:lineRule="auto"/>
    </w:pPr>
    <w:rPr>
      <w:sz w:val="20"/>
      <w:szCs w:val="20"/>
    </w:rPr>
  </w:style>
  <w:style w:type="character" w:customStyle="1" w:styleId="CommentTextChar">
    <w:name w:val="Comment Text Char"/>
    <w:basedOn w:val="DefaultParagraphFont"/>
    <w:link w:val="CommentText"/>
    <w:uiPriority w:val="99"/>
    <w:semiHidden/>
    <w:rsid w:val="003D068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D0684"/>
    <w:rPr>
      <w:b/>
      <w:bCs/>
    </w:rPr>
  </w:style>
  <w:style w:type="character" w:customStyle="1" w:styleId="CommentSubjectChar">
    <w:name w:val="Comment Subject Char"/>
    <w:basedOn w:val="CommentTextChar"/>
    <w:link w:val="CommentSubject"/>
    <w:uiPriority w:val="99"/>
    <w:semiHidden/>
    <w:rsid w:val="003D0684"/>
    <w:rPr>
      <w:rFonts w:ascii="Calibri" w:hAnsi="Calibri" w:cs="Calibri"/>
      <w:b/>
      <w:bCs/>
      <w:sz w:val="20"/>
      <w:szCs w:val="20"/>
    </w:rPr>
  </w:style>
  <w:style w:type="paragraph" w:styleId="BalloonText">
    <w:name w:val="Balloon Text"/>
    <w:basedOn w:val="Normal"/>
    <w:link w:val="BalloonTextChar"/>
    <w:uiPriority w:val="99"/>
    <w:semiHidden/>
    <w:unhideWhenUsed/>
    <w:rsid w:val="003D06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684"/>
    <w:rPr>
      <w:rFonts w:ascii="Segoe UI" w:hAnsi="Segoe UI" w:cs="Segoe UI"/>
      <w:sz w:val="18"/>
      <w:szCs w:val="18"/>
    </w:rPr>
  </w:style>
  <w:style w:type="paragraph" w:customStyle="1" w:styleId="text-align-justify">
    <w:name w:val="text-align-justify"/>
    <w:basedOn w:val="Normal"/>
    <w:rsid w:val="003D0684"/>
    <w:pPr>
      <w:spacing w:before="100" w:beforeAutospacing="1" w:after="100" w:afterAutospacing="1"/>
    </w:pPr>
  </w:style>
  <w:style w:type="paragraph" w:customStyle="1" w:styleId="pt">
    <w:name w:val="pt"/>
    <w:basedOn w:val="Normal"/>
    <w:rsid w:val="003D0684"/>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D0684"/>
    <w:rPr>
      <w:i/>
      <w:iCs/>
    </w:rPr>
  </w:style>
  <w:style w:type="paragraph" w:customStyle="1" w:styleId="d1-article-sidebar-subscribe-title">
    <w:name w:val="d1-article-sidebar-subscribe-tit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3D0684"/>
  </w:style>
  <w:style w:type="paragraph" w:customStyle="1" w:styleId="d1-article-sidebar-subscribe-msg">
    <w:name w:val="d1-article-sidebar-subscribe-msg"/>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D068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D068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D068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D0684"/>
    <w:rPr>
      <w:rFonts w:ascii="Arial" w:eastAsia="Times New Roman" w:hAnsi="Arial" w:cs="Arial"/>
      <w:vanish/>
      <w:sz w:val="16"/>
      <w:szCs w:val="16"/>
    </w:rPr>
  </w:style>
  <w:style w:type="character" w:customStyle="1" w:styleId="caps">
    <w:name w:val="caps"/>
    <w:basedOn w:val="DefaultParagraphFont"/>
    <w:rsid w:val="003D0684"/>
  </w:style>
  <w:style w:type="character" w:customStyle="1" w:styleId="rc-solo-more-buttontext">
    <w:name w:val="rc-solo-more-buttontext"/>
    <w:basedOn w:val="DefaultParagraphFont"/>
    <w:rsid w:val="003D0684"/>
  </w:style>
  <w:style w:type="paragraph" w:customStyle="1" w:styleId="td-ad-inline">
    <w:name w:val="td-ad-inlin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20"/>
    <w:qFormat/>
    <w:rsid w:val="003D068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3D0684"/>
  </w:style>
  <w:style w:type="character" w:customStyle="1" w:styleId="dttext">
    <w:name w:val="dttext"/>
    <w:basedOn w:val="DefaultParagraphFont"/>
    <w:rsid w:val="003D0684"/>
  </w:style>
  <w:style w:type="character" w:customStyle="1" w:styleId="m-750723176661811423gmail-style13ptbold">
    <w:name w:val="m_-750723176661811423gmail-style13ptbold"/>
    <w:basedOn w:val="DefaultParagraphFont"/>
    <w:rsid w:val="003D0684"/>
  </w:style>
  <w:style w:type="character" w:customStyle="1" w:styleId="DebateUnderline">
    <w:name w:val="Debate Underline"/>
    <w:qFormat/>
    <w:rsid w:val="003D0684"/>
    <w:rPr>
      <w:rFonts w:ascii="Times New Roman" w:hAnsi="Times New Roman"/>
      <w:sz w:val="24"/>
      <w:u w:val="thick"/>
    </w:rPr>
  </w:style>
  <w:style w:type="paragraph" w:customStyle="1" w:styleId="Nothing">
    <w:name w:val="Nothing"/>
    <w:link w:val="NothingChar"/>
    <w:rsid w:val="003D0684"/>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3D0684"/>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3D0684"/>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3D0684"/>
    <w:rPr>
      <w:rFonts w:ascii="Times New Roman" w:eastAsia="Times New Roman" w:hAnsi="Times New Roman" w:cs="Times New Roman"/>
      <w:sz w:val="24"/>
      <w:szCs w:val="24"/>
    </w:rPr>
  </w:style>
  <w:style w:type="character" w:customStyle="1" w:styleId="Citation">
    <w:name w:val="Citation"/>
    <w:uiPriority w:val="1"/>
    <w:qFormat/>
    <w:rsid w:val="003D0684"/>
    <w:rPr>
      <w:rFonts w:ascii="Arial" w:hAnsi="Arial"/>
      <w:b/>
      <w:sz w:val="24"/>
      <w:u w:val="single"/>
    </w:rPr>
  </w:style>
  <w:style w:type="paragraph" w:styleId="FootnoteText">
    <w:name w:val="footnote text"/>
    <w:basedOn w:val="Normal"/>
    <w:link w:val="FootnoteTextChar"/>
    <w:uiPriority w:val="99"/>
    <w:unhideWhenUsed/>
    <w:qFormat/>
    <w:rsid w:val="003D0684"/>
    <w:pPr>
      <w:spacing w:after="0" w:line="240" w:lineRule="auto"/>
    </w:pPr>
    <w:rPr>
      <w:sz w:val="24"/>
    </w:rPr>
  </w:style>
  <w:style w:type="character" w:customStyle="1" w:styleId="FootnoteTextChar">
    <w:name w:val="Footnote Text Char"/>
    <w:basedOn w:val="DefaultParagraphFont"/>
    <w:link w:val="FootnoteText"/>
    <w:uiPriority w:val="99"/>
    <w:rsid w:val="003D0684"/>
    <w:rPr>
      <w:rFonts w:ascii="Calibri" w:hAnsi="Calibri" w:cs="Calibri"/>
      <w:sz w:val="24"/>
    </w:rPr>
  </w:style>
  <w:style w:type="character" w:styleId="FootnoteReference">
    <w:name w:val="footnote reference"/>
    <w:aliases w:val="FN Ref,footnote reference,fr,o,FR,(NECG) Footnote Reference"/>
    <w:basedOn w:val="DefaultParagraphFont"/>
    <w:unhideWhenUsed/>
    <w:qFormat/>
    <w:rsid w:val="003D0684"/>
    <w:rPr>
      <w:vertAlign w:val="superscript"/>
    </w:rPr>
  </w:style>
  <w:style w:type="character" w:customStyle="1" w:styleId="AnalyticChar">
    <w:name w:val="Analytic Char"/>
    <w:basedOn w:val="DefaultParagraphFont"/>
    <w:link w:val="Analytic"/>
    <w:rsid w:val="003D0684"/>
    <w:rPr>
      <w:rFonts w:ascii="Calibri" w:eastAsiaTheme="majorEastAsia" w:hAnsi="Calibri" w:cstheme="majorBidi"/>
      <w:b/>
      <w:iCs/>
      <w:color w:val="000001"/>
      <w:sz w:val="26"/>
    </w:rPr>
  </w:style>
  <w:style w:type="character" w:customStyle="1" w:styleId="TAG2Char">
    <w:name w:val="TAG2 Char"/>
    <w:link w:val="TAG2"/>
    <w:locked/>
    <w:rsid w:val="003D0684"/>
    <w:rPr>
      <w:rFonts w:ascii="Calibri" w:eastAsia="Calibri" w:hAnsi="Calibri"/>
      <w:kern w:val="2"/>
      <w:sz w:val="14"/>
      <w:szCs w:val="14"/>
      <w:lang w:eastAsia="zh-TW"/>
    </w:rPr>
  </w:style>
  <w:style w:type="paragraph" w:customStyle="1" w:styleId="TAG2">
    <w:name w:val="TAG2"/>
    <w:basedOn w:val="Normal"/>
    <w:link w:val="TAG2Char"/>
    <w:qFormat/>
    <w:rsid w:val="003D0684"/>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3D0684"/>
    <w:rPr>
      <w:rFonts w:ascii="Calibri" w:hAnsi="Calibri" w:cs="Calibri"/>
    </w:rPr>
  </w:style>
  <w:style w:type="character" w:customStyle="1" w:styleId="Author-Date">
    <w:name w:val="Author-Date"/>
    <w:qFormat/>
    <w:rsid w:val="003D0684"/>
    <w:rPr>
      <w:b/>
      <w:sz w:val="24"/>
    </w:rPr>
  </w:style>
  <w:style w:type="paragraph" w:customStyle="1" w:styleId="Cite2">
    <w:name w:val="Cite 2"/>
    <w:basedOn w:val="Normal"/>
    <w:qFormat/>
    <w:rsid w:val="003D0684"/>
    <w:rPr>
      <w:rFonts w:eastAsia="MS Mincho"/>
      <w:b/>
      <w:u w:val="single"/>
    </w:rPr>
  </w:style>
  <w:style w:type="paragraph" w:customStyle="1" w:styleId="Unformatted">
    <w:name w:val="Unformatted"/>
    <w:basedOn w:val="Normal"/>
    <w:qFormat/>
    <w:rsid w:val="003D0684"/>
  </w:style>
  <w:style w:type="paragraph" w:customStyle="1" w:styleId="paragraph">
    <w:name w:val="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3D0684"/>
  </w:style>
  <w:style w:type="paragraph" w:styleId="Title">
    <w:name w:val="Title"/>
    <w:basedOn w:val="Normal"/>
    <w:next w:val="Normal"/>
    <w:link w:val="TitleChar"/>
    <w:uiPriority w:val="1"/>
    <w:qFormat/>
    <w:rsid w:val="003D0684"/>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
    <w:qFormat/>
    <w:rsid w:val="003D0684"/>
    <w:rPr>
      <w:rFonts w:asciiTheme="majorHAnsi" w:eastAsiaTheme="majorEastAsia" w:hAnsiTheme="majorHAnsi" w:cstheme="majorBidi"/>
      <w:b/>
      <w:bCs/>
      <w:kern w:val="28"/>
      <w:sz w:val="32"/>
      <w:szCs w:val="32"/>
    </w:rPr>
  </w:style>
  <w:style w:type="paragraph" w:customStyle="1" w:styleId="hword">
    <w:name w:val="hword"/>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3D0684"/>
  </w:style>
  <w:style w:type="character" w:customStyle="1" w:styleId="prs">
    <w:name w:val="prs"/>
    <w:basedOn w:val="DefaultParagraphFont"/>
    <w:rsid w:val="003D0684"/>
  </w:style>
  <w:style w:type="character" w:customStyle="1" w:styleId="first-slash">
    <w:name w:val="first-slash"/>
    <w:basedOn w:val="DefaultParagraphFont"/>
    <w:rsid w:val="003D0684"/>
  </w:style>
  <w:style w:type="character" w:customStyle="1" w:styleId="pr">
    <w:name w:val="pr"/>
    <w:basedOn w:val="DefaultParagraphFont"/>
    <w:rsid w:val="003D0684"/>
  </w:style>
  <w:style w:type="character" w:customStyle="1" w:styleId="last-slash">
    <w:name w:val="last-slash"/>
    <w:basedOn w:val="DefaultParagraphFont"/>
    <w:rsid w:val="003D0684"/>
  </w:style>
  <w:style w:type="paragraph" w:customStyle="1" w:styleId="hword2">
    <w:name w:val="hword2"/>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3D0684"/>
  </w:style>
  <w:style w:type="paragraph" w:styleId="List">
    <w:name w:val="List"/>
    <w:basedOn w:val="Normal"/>
    <w:uiPriority w:val="99"/>
    <w:semiHidden/>
    <w:unhideWhenUsed/>
    <w:rsid w:val="003D0684"/>
    <w:pPr>
      <w:contextualSpacing/>
    </w:pPr>
    <w:rPr>
      <w:rFonts w:eastAsia="Calibri"/>
    </w:rPr>
  </w:style>
  <w:style w:type="paragraph" w:styleId="TOC1">
    <w:name w:val="toc 1"/>
    <w:basedOn w:val="Normal"/>
    <w:next w:val="Normal"/>
    <w:autoRedefine/>
    <w:uiPriority w:val="39"/>
    <w:unhideWhenUsed/>
    <w:rsid w:val="003D0684"/>
    <w:rPr>
      <w:rFonts w:eastAsia="Calibri"/>
    </w:rPr>
  </w:style>
  <w:style w:type="paragraph" w:styleId="TOC4">
    <w:name w:val="toc 4"/>
    <w:basedOn w:val="Normal"/>
    <w:next w:val="Normal"/>
    <w:autoRedefine/>
    <w:uiPriority w:val="39"/>
    <w:semiHidden/>
    <w:unhideWhenUsed/>
    <w:rsid w:val="003D0684"/>
    <w:pPr>
      <w:spacing w:before="240"/>
    </w:pPr>
    <w:rPr>
      <w:rFonts w:eastAsia="Calibri"/>
      <w:b/>
      <w:u w:val="single"/>
    </w:rPr>
  </w:style>
  <w:style w:type="paragraph" w:styleId="Header">
    <w:name w:val="header"/>
    <w:basedOn w:val="Normal"/>
    <w:link w:val="HeaderChar"/>
    <w:uiPriority w:val="99"/>
    <w:unhideWhenUsed/>
    <w:rsid w:val="003D0684"/>
    <w:pPr>
      <w:tabs>
        <w:tab w:val="center" w:pos="4320"/>
        <w:tab w:val="right" w:pos="8640"/>
      </w:tabs>
    </w:pPr>
    <w:rPr>
      <w:rFonts w:eastAsia="Calibri"/>
    </w:rPr>
  </w:style>
  <w:style w:type="character" w:customStyle="1" w:styleId="HeaderChar">
    <w:name w:val="Header Char"/>
    <w:basedOn w:val="DefaultParagraphFont"/>
    <w:link w:val="Header"/>
    <w:uiPriority w:val="99"/>
    <w:rsid w:val="003D0684"/>
    <w:rPr>
      <w:rFonts w:ascii="Calibri" w:eastAsia="Calibri" w:hAnsi="Calibri" w:cs="Calibri"/>
    </w:rPr>
  </w:style>
  <w:style w:type="paragraph" w:styleId="Footer">
    <w:name w:val="footer"/>
    <w:basedOn w:val="Normal"/>
    <w:link w:val="FooterChar"/>
    <w:uiPriority w:val="99"/>
    <w:unhideWhenUsed/>
    <w:rsid w:val="003D0684"/>
    <w:pPr>
      <w:tabs>
        <w:tab w:val="center" w:pos="4320"/>
        <w:tab w:val="right" w:pos="8640"/>
      </w:tabs>
    </w:pPr>
    <w:rPr>
      <w:rFonts w:eastAsia="Calibri"/>
    </w:rPr>
  </w:style>
  <w:style w:type="character" w:customStyle="1" w:styleId="FooterChar">
    <w:name w:val="Footer Char"/>
    <w:basedOn w:val="DefaultParagraphFont"/>
    <w:link w:val="Footer"/>
    <w:uiPriority w:val="99"/>
    <w:rsid w:val="003D0684"/>
    <w:rPr>
      <w:rFonts w:ascii="Calibri" w:eastAsia="Calibri" w:hAnsi="Calibri" w:cs="Calibri"/>
    </w:rPr>
  </w:style>
  <w:style w:type="paragraph" w:styleId="Revision">
    <w:name w:val="Revision"/>
    <w:hidden/>
    <w:uiPriority w:val="99"/>
    <w:semiHidden/>
    <w:rsid w:val="003D0684"/>
    <w:pPr>
      <w:spacing w:after="0" w:line="240" w:lineRule="auto"/>
    </w:pPr>
    <w:rPr>
      <w:rFonts w:ascii="Calibri" w:eastAsia="Times New Roman" w:hAnsi="Calibri" w:cs="Times New Roman"/>
      <w:sz w:val="20"/>
      <w:szCs w:val="20"/>
    </w:rPr>
  </w:style>
  <w:style w:type="character" w:customStyle="1" w:styleId="apple-style-span">
    <w:name w:val="apple-style-span"/>
    <w:rsid w:val="003D0684"/>
  </w:style>
  <w:style w:type="character" w:customStyle="1" w:styleId="apple-converted-space">
    <w:name w:val="apple-converted-space"/>
    <w:rsid w:val="003D0684"/>
  </w:style>
  <w:style w:type="character" w:customStyle="1" w:styleId="StyleBold">
    <w:name w:val="Style Bold"/>
    <w:uiPriority w:val="9"/>
    <w:semiHidden/>
    <w:rsid w:val="003D0684"/>
    <w:rPr>
      <w:b/>
      <w:bCs/>
    </w:rPr>
  </w:style>
  <w:style w:type="character" w:customStyle="1" w:styleId="UnderlineBold">
    <w:name w:val="Underline + Bold"/>
    <w:uiPriority w:val="1"/>
    <w:qFormat/>
    <w:rsid w:val="003D0684"/>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3D0684"/>
    <w:rPr>
      <w:rFonts w:ascii="Arial" w:hAnsi="Arial" w:cs="Times New Roman"/>
      <w:b/>
      <w:sz w:val="24"/>
      <w:u w:val="single"/>
    </w:rPr>
  </w:style>
  <w:style w:type="character" w:styleId="PageNumber">
    <w:name w:val="page number"/>
    <w:uiPriority w:val="99"/>
    <w:semiHidden/>
    <w:unhideWhenUsed/>
    <w:rsid w:val="003D0684"/>
  </w:style>
  <w:style w:type="paragraph" w:styleId="BodyText">
    <w:name w:val="Body Text"/>
    <w:basedOn w:val="Normal"/>
    <w:link w:val="BodyTextChar"/>
    <w:semiHidden/>
    <w:rsid w:val="003D0684"/>
    <w:rPr>
      <w:rFonts w:ascii="Century Gothic" w:eastAsia="Calibri" w:hAnsi="Century Gothic"/>
    </w:rPr>
  </w:style>
  <w:style w:type="character" w:customStyle="1" w:styleId="BodyTextChar">
    <w:name w:val="Body Text Char"/>
    <w:basedOn w:val="DefaultParagraphFont"/>
    <w:link w:val="BodyText"/>
    <w:semiHidden/>
    <w:rsid w:val="003D0684"/>
    <w:rPr>
      <w:rFonts w:ascii="Century Gothic" w:eastAsia="Calibri" w:hAnsi="Century Gothic" w:cs="Calibri"/>
    </w:rPr>
  </w:style>
  <w:style w:type="paragraph" w:customStyle="1" w:styleId="Index">
    <w:name w:val="Index"/>
    <w:basedOn w:val="Normal"/>
    <w:rsid w:val="003D0684"/>
    <w:pPr>
      <w:suppressLineNumbers/>
    </w:pPr>
    <w:rPr>
      <w:rFonts w:eastAsia="Calibri" w:cs="Tahoma"/>
    </w:rPr>
  </w:style>
  <w:style w:type="paragraph" w:customStyle="1" w:styleId="Tag20">
    <w:name w:val="Tag2"/>
    <w:basedOn w:val="Normal"/>
    <w:qFormat/>
    <w:rsid w:val="003D0684"/>
    <w:rPr>
      <w:rFonts w:ascii="Arial" w:eastAsia="Calibri" w:hAnsi="Arial" w:cs="Arial"/>
      <w:b/>
      <w:sz w:val="24"/>
    </w:rPr>
  </w:style>
  <w:style w:type="character" w:customStyle="1" w:styleId="BoxWords">
    <w:name w:val="BoxWords"/>
    <w:uiPriority w:val="1"/>
    <w:qFormat/>
    <w:rsid w:val="003D0684"/>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D0684"/>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3D0684"/>
    <w:rPr>
      <w:b/>
      <w:sz w:val="22"/>
      <w:u w:val="single"/>
    </w:rPr>
  </w:style>
  <w:style w:type="character" w:customStyle="1" w:styleId="eg">
    <w:name w:val="eg"/>
    <w:basedOn w:val="DefaultParagraphFont"/>
    <w:rsid w:val="003D0684"/>
  </w:style>
  <w:style w:type="paragraph" w:customStyle="1" w:styleId="Small">
    <w:name w:val="Small"/>
    <w:basedOn w:val="Normal"/>
    <w:link w:val="SmallChar"/>
    <w:qFormat/>
    <w:rsid w:val="003D0684"/>
    <w:pPr>
      <w:spacing w:after="0" w:line="240" w:lineRule="auto"/>
    </w:pPr>
    <w:rPr>
      <w:sz w:val="14"/>
    </w:rPr>
  </w:style>
  <w:style w:type="character" w:customStyle="1" w:styleId="SmallChar">
    <w:name w:val="Small Char"/>
    <w:basedOn w:val="DefaultParagraphFont"/>
    <w:link w:val="Small"/>
    <w:rsid w:val="003D0684"/>
    <w:rPr>
      <w:rFonts w:ascii="Calibri" w:hAnsi="Calibri" w:cs="Calibri"/>
      <w:sz w:val="14"/>
    </w:rPr>
  </w:style>
  <w:style w:type="character" w:customStyle="1" w:styleId="3oh-">
    <w:name w:val="_3oh-"/>
    <w:basedOn w:val="DefaultParagraphFont"/>
    <w:rsid w:val="003D0684"/>
  </w:style>
  <w:style w:type="paragraph" w:customStyle="1" w:styleId="AuthorName">
    <w:name w:val="Author Name"/>
    <w:basedOn w:val="Heading5"/>
    <w:link w:val="AuthorNameChar"/>
    <w:autoRedefine/>
    <w:qFormat/>
    <w:rsid w:val="003D0684"/>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3D0684"/>
    <w:rPr>
      <w:rFonts w:ascii="Times New Roman" w:eastAsiaTheme="majorEastAsia" w:hAnsi="Times New Roman" w:cs="Times New Roman"/>
      <w:b/>
    </w:rPr>
  </w:style>
  <w:style w:type="paragraph" w:customStyle="1" w:styleId="gntarbp">
    <w:name w:val="gnt_ar_b_p"/>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3D0684"/>
  </w:style>
  <w:style w:type="paragraph" w:customStyle="1" w:styleId="description">
    <w:name w:val="description"/>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3D0684"/>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3D0684"/>
    <w:rPr>
      <w:rFonts w:ascii="Times New Roman" w:eastAsia="Calibri" w:hAnsi="Times New Roman" w:cs="Times New Roman"/>
      <w:b/>
      <w:color w:val="000000"/>
      <w:sz w:val="24"/>
      <w:u w:val="single"/>
    </w:rPr>
  </w:style>
  <w:style w:type="paragraph" w:customStyle="1" w:styleId="cc74c">
    <w:name w:val="cc74c"/>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3D0684"/>
  </w:style>
  <w:style w:type="character" w:customStyle="1" w:styleId="annotation-link">
    <w:name w:val="annotation-link"/>
    <w:basedOn w:val="DefaultParagraphFont"/>
    <w:rsid w:val="003D0684"/>
  </w:style>
  <w:style w:type="paragraph" w:customStyle="1" w:styleId="clay-paragraph">
    <w:name w:val="clay-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10"/>
    <w:rsid w:val="003D0684"/>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3D0684"/>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D0684"/>
    <w:rPr>
      <w:rFonts w:ascii="Times New Roman" w:eastAsia="Malgun Gothic" w:hAnsi="Times New Roman" w:cs="Times New Roman"/>
      <w:sz w:val="24"/>
      <w:szCs w:val="24"/>
      <w:u w:val="single"/>
    </w:rPr>
  </w:style>
  <w:style w:type="paragraph" w:customStyle="1" w:styleId="selectionshareable">
    <w:name w:val="selectionshareab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3D0684"/>
    <w:rPr>
      <w:rFonts w:ascii="Times New Roman" w:eastAsia="Times New Roman" w:hAnsi="Times New Roman" w:cs="Times New Roman"/>
      <w:sz w:val="20"/>
      <w:szCs w:val="20"/>
    </w:rPr>
  </w:style>
  <w:style w:type="character" w:customStyle="1" w:styleId="addmd">
    <w:name w:val="addmd"/>
    <w:basedOn w:val="DefaultParagraphFont"/>
    <w:rsid w:val="003D0684"/>
  </w:style>
  <w:style w:type="character" w:customStyle="1" w:styleId="UnderlineChar">
    <w:name w:val="Underline Char"/>
    <w:basedOn w:val="DefaultParagraphFont"/>
    <w:rsid w:val="003D0684"/>
    <w:rPr>
      <w:szCs w:val="24"/>
      <w:u w:val="single"/>
      <w:lang w:val="en-US" w:eastAsia="en-US" w:bidi="ar-SA"/>
    </w:rPr>
  </w:style>
  <w:style w:type="paragraph" w:customStyle="1" w:styleId="HotRoute">
    <w:name w:val="Hot Route!"/>
    <w:basedOn w:val="Normal"/>
    <w:rsid w:val="003D0684"/>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3D0684"/>
    <w:rPr>
      <w:sz w:val="16"/>
      <w:szCs w:val="24"/>
      <w:lang w:val="en-US" w:eastAsia="en-US" w:bidi="ar-SA"/>
    </w:rPr>
  </w:style>
  <w:style w:type="character" w:customStyle="1" w:styleId="m3927583548876471061gmail-styleunderline">
    <w:name w:val="m_3927583548876471061gmail-styleunderline"/>
    <w:basedOn w:val="DefaultParagraphFont"/>
    <w:rsid w:val="003D0684"/>
  </w:style>
  <w:style w:type="character" w:customStyle="1" w:styleId="cardtextChar">
    <w:name w:val="card text Char"/>
    <w:basedOn w:val="DefaultParagraphFont"/>
    <w:link w:val="cardtext"/>
    <w:locked/>
    <w:rsid w:val="003D0684"/>
    <w:rPr>
      <w:rFonts w:ascii="Georgia" w:hAnsi="Georgia" w:cs="Calibri"/>
    </w:rPr>
  </w:style>
  <w:style w:type="paragraph" w:customStyle="1" w:styleId="cardtext">
    <w:name w:val="card text"/>
    <w:basedOn w:val="Normal"/>
    <w:link w:val="cardtextChar"/>
    <w:qFormat/>
    <w:rsid w:val="003D0684"/>
    <w:pPr>
      <w:widowControl w:val="0"/>
      <w:spacing w:after="0" w:line="240" w:lineRule="auto"/>
      <w:ind w:left="288" w:right="288"/>
    </w:pPr>
    <w:rPr>
      <w:rFonts w:ascii="Georgia" w:hAnsi="Georgia"/>
    </w:rPr>
  </w:style>
  <w:style w:type="paragraph" w:customStyle="1" w:styleId="hotroute0">
    <w:name w:val="hot route!"/>
    <w:basedOn w:val="Normal"/>
    <w:qFormat/>
    <w:rsid w:val="003D0684"/>
    <w:pPr>
      <w:spacing w:after="0" w:line="240" w:lineRule="auto"/>
      <w:ind w:left="144"/>
    </w:pPr>
    <w:rPr>
      <w:rFonts w:ascii="Times New Roman" w:eastAsia="Calibri" w:hAnsi="Times New Roman" w:cs="Times New Roman"/>
    </w:rPr>
  </w:style>
  <w:style w:type="character" w:customStyle="1" w:styleId="underlineChar0">
    <w:name w:val="underline Char"/>
    <w:rsid w:val="003D0684"/>
    <w:rPr>
      <w:u w:val="single"/>
    </w:rPr>
  </w:style>
  <w:style w:type="character" w:customStyle="1" w:styleId="smallChar0">
    <w:name w:val="small Char"/>
    <w:rsid w:val="003D0684"/>
    <w:rPr>
      <w:rFonts w:ascii="Times New Roman" w:hAnsi="Times New Roman"/>
      <w:sz w:val="16"/>
      <w:szCs w:val="22"/>
    </w:rPr>
  </w:style>
  <w:style w:type="character" w:customStyle="1" w:styleId="Highlightedunderline">
    <w:name w:val="Highlighted underline"/>
    <w:rsid w:val="003D0684"/>
    <w:rPr>
      <w:rFonts w:ascii="Times New Roman" w:hAnsi="Times New Roman"/>
      <w:sz w:val="20"/>
      <w:u w:val="single"/>
      <w:bdr w:val="none" w:sz="0" w:space="0" w:color="auto"/>
      <w:shd w:val="clear" w:color="auto" w:fill="C0C0C0"/>
    </w:rPr>
  </w:style>
  <w:style w:type="character" w:customStyle="1" w:styleId="NoSpacingChar">
    <w:name w:val="No Spacing Char"/>
    <w:aliases w:val="Note Level 2 Char,Card Format Char,ClearFormatting Char,Clear Char,DDI Tag Char,Tag Title Char,No Spacing51 Char,No Spacing11211 Char,No Spacing13 Char,No Spacing23 Char,Tag and Ci Char,No Spacing6 Char,No Spacing113 Char,CD - Cite Char"/>
    <w:link w:val="NoSpacing"/>
    <w:uiPriority w:val="6"/>
    <w:qFormat/>
    <w:locked/>
    <w:rsid w:val="003D0684"/>
    <w:rPr>
      <w:bCs/>
    </w:rPr>
  </w:style>
  <w:style w:type="paragraph" w:customStyle="1" w:styleId="story-body-text">
    <w:name w:val="story-body-text"/>
    <w:basedOn w:val="Normal"/>
    <w:rsid w:val="003D0684"/>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3D0684"/>
    <w:pPr>
      <w:spacing w:before="60" w:after="60"/>
    </w:pPr>
  </w:style>
  <w:style w:type="character" w:customStyle="1" w:styleId="FootnoteTextChar1">
    <w:name w:val="Footnote Text Char1"/>
    <w:basedOn w:val="DefaultParagraphFont"/>
    <w:uiPriority w:val="99"/>
    <w:semiHidden/>
    <w:rsid w:val="003D0684"/>
    <w:rPr>
      <w:rFonts w:ascii="Calibri" w:hAnsi="Calibri" w:cs="Calibri"/>
      <w:sz w:val="20"/>
      <w:szCs w:val="20"/>
    </w:rPr>
  </w:style>
  <w:style w:type="character" w:customStyle="1" w:styleId="LinedDown">
    <w:name w:val="Lined Down"/>
    <w:qFormat/>
    <w:rsid w:val="003D0684"/>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3D0684"/>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3D0684"/>
  </w:style>
  <w:style w:type="paragraph" w:customStyle="1" w:styleId="cardbody">
    <w:name w:val="cardbody"/>
    <w:basedOn w:val="Normal"/>
    <w:rsid w:val="003D0684"/>
    <w:rPr>
      <w:rFonts w:ascii="Times New Roman" w:hAnsi="Times New Roman" w:cs="Times New Roman"/>
      <w:sz w:val="24"/>
    </w:rPr>
  </w:style>
  <w:style w:type="paragraph" w:styleId="NoSpacing">
    <w:name w:val="No Spacing"/>
    <w:aliases w:val="Note Level 2,Card Format,ClearFormatting,Clear,DDI Tag,Tag Title,No Spacing51,No Spacing11211,No Spacing13,No Spacing23,Tag and Ci,No Spacing6,No Spacing113,CD - Cite,No Spacing7,No Spacing8,Dont u,No Spacing311,nonunderlined,Very Small Text"/>
    <w:link w:val="NoSpacingChar"/>
    <w:uiPriority w:val="99"/>
    <w:unhideWhenUsed/>
    <w:qFormat/>
    <w:rsid w:val="003D0684"/>
    <w:pPr>
      <w:spacing w:after="0" w:line="240" w:lineRule="auto"/>
    </w:pPr>
    <w:rPr>
      <w:bCs/>
    </w:rPr>
  </w:style>
  <w:style w:type="paragraph" w:customStyle="1" w:styleId="css-axufdj">
    <w:name w:val="css-axufdj"/>
    <w:basedOn w:val="Normal"/>
    <w:rsid w:val="0093263D"/>
    <w:pPr>
      <w:spacing w:before="100" w:beforeAutospacing="1" w:after="100" w:afterAutospacing="1"/>
    </w:pPr>
  </w:style>
  <w:style w:type="character" w:customStyle="1" w:styleId="MicroTextChar">
    <w:name w:val="MicroText Char"/>
    <w:link w:val="MicroText"/>
    <w:rsid w:val="00AB3810"/>
    <w:rPr>
      <w:rFonts w:ascii="Arial Narrow" w:hAnsi="Arial Narrow"/>
      <w:sz w:val="12"/>
    </w:rPr>
  </w:style>
  <w:style w:type="paragraph" w:customStyle="1" w:styleId="MicroText">
    <w:name w:val="MicroText"/>
    <w:basedOn w:val="Normal"/>
    <w:next w:val="Normal"/>
    <w:link w:val="MicroTextChar"/>
    <w:qFormat/>
    <w:rsid w:val="00AB3810"/>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208">
      <w:bodyDiv w:val="1"/>
      <w:marLeft w:val="0"/>
      <w:marRight w:val="0"/>
      <w:marTop w:val="0"/>
      <w:marBottom w:val="0"/>
      <w:divBdr>
        <w:top w:val="none" w:sz="0" w:space="0" w:color="auto"/>
        <w:left w:val="none" w:sz="0" w:space="0" w:color="auto"/>
        <w:bottom w:val="none" w:sz="0" w:space="0" w:color="auto"/>
        <w:right w:val="none" w:sz="0" w:space="0" w:color="auto"/>
      </w:divBdr>
    </w:div>
    <w:div w:id="513151222">
      <w:bodyDiv w:val="1"/>
      <w:marLeft w:val="0"/>
      <w:marRight w:val="0"/>
      <w:marTop w:val="0"/>
      <w:marBottom w:val="0"/>
      <w:divBdr>
        <w:top w:val="none" w:sz="0" w:space="0" w:color="auto"/>
        <w:left w:val="none" w:sz="0" w:space="0" w:color="auto"/>
        <w:bottom w:val="none" w:sz="0" w:space="0" w:color="auto"/>
        <w:right w:val="none" w:sz="0" w:space="0" w:color="auto"/>
      </w:divBdr>
    </w:div>
    <w:div w:id="713190824">
      <w:bodyDiv w:val="1"/>
      <w:marLeft w:val="0"/>
      <w:marRight w:val="0"/>
      <w:marTop w:val="0"/>
      <w:marBottom w:val="0"/>
      <w:divBdr>
        <w:top w:val="none" w:sz="0" w:space="0" w:color="auto"/>
        <w:left w:val="none" w:sz="0" w:space="0" w:color="auto"/>
        <w:bottom w:val="none" w:sz="0" w:space="0" w:color="auto"/>
        <w:right w:val="none" w:sz="0" w:space="0" w:color="auto"/>
      </w:divBdr>
    </w:div>
    <w:div w:id="801777039">
      <w:bodyDiv w:val="1"/>
      <w:marLeft w:val="0"/>
      <w:marRight w:val="0"/>
      <w:marTop w:val="0"/>
      <w:marBottom w:val="0"/>
      <w:divBdr>
        <w:top w:val="none" w:sz="0" w:space="0" w:color="auto"/>
        <w:left w:val="none" w:sz="0" w:space="0" w:color="auto"/>
        <w:bottom w:val="none" w:sz="0" w:space="0" w:color="auto"/>
        <w:right w:val="none" w:sz="0" w:space="0" w:color="auto"/>
      </w:divBdr>
    </w:div>
    <w:div w:id="1565213283">
      <w:bodyDiv w:val="1"/>
      <w:marLeft w:val="0"/>
      <w:marRight w:val="0"/>
      <w:marTop w:val="0"/>
      <w:marBottom w:val="0"/>
      <w:divBdr>
        <w:top w:val="none" w:sz="0" w:space="0" w:color="auto"/>
        <w:left w:val="none" w:sz="0" w:space="0" w:color="auto"/>
        <w:bottom w:val="none" w:sz="0" w:space="0" w:color="auto"/>
        <w:right w:val="none" w:sz="0" w:space="0" w:color="auto"/>
      </w:divBdr>
      <w:divsChild>
        <w:div w:id="957181141">
          <w:marLeft w:val="75"/>
          <w:marRight w:val="75"/>
          <w:marTop w:val="75"/>
          <w:marBottom w:val="75"/>
          <w:divBdr>
            <w:top w:val="none" w:sz="0" w:space="0" w:color="auto"/>
            <w:left w:val="none" w:sz="0" w:space="0" w:color="auto"/>
            <w:bottom w:val="none" w:sz="0" w:space="0" w:color="auto"/>
            <w:right w:val="none" w:sz="0" w:space="0" w:color="auto"/>
          </w:divBdr>
          <w:divsChild>
            <w:div w:id="6403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81788">
      <w:bodyDiv w:val="1"/>
      <w:marLeft w:val="0"/>
      <w:marRight w:val="0"/>
      <w:marTop w:val="0"/>
      <w:marBottom w:val="0"/>
      <w:divBdr>
        <w:top w:val="none" w:sz="0" w:space="0" w:color="auto"/>
        <w:left w:val="none" w:sz="0" w:space="0" w:color="auto"/>
        <w:bottom w:val="none" w:sz="0" w:space="0" w:color="auto"/>
        <w:right w:val="none" w:sz="0" w:space="0" w:color="auto"/>
      </w:divBdr>
      <w:divsChild>
        <w:div w:id="1670984003">
          <w:marLeft w:val="75"/>
          <w:marRight w:val="75"/>
          <w:marTop w:val="75"/>
          <w:marBottom w:val="75"/>
          <w:divBdr>
            <w:top w:val="none" w:sz="0" w:space="0" w:color="auto"/>
            <w:left w:val="none" w:sz="0" w:space="0" w:color="auto"/>
            <w:bottom w:val="none" w:sz="0" w:space="0" w:color="auto"/>
            <w:right w:val="none" w:sz="0" w:space="0" w:color="auto"/>
          </w:divBdr>
          <w:divsChild>
            <w:div w:id="18714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www.cnbc.com/xi-jinping/" TargetMode="External"/><Relationship Id="rId18" Type="http://schemas.openxmlformats.org/officeDocument/2006/relationships/hyperlink" Target="https://www.cnbc.com/2020/06/23/beidou-china-completes-rival-to-the-us-owned-gps-system.html" TargetMode="External"/><Relationship Id="rId26" Type="http://schemas.openxmlformats.org/officeDocument/2006/relationships/hyperlink" Target="https://www.cnbc.com/2020/04/27/china-standards-2035-explained.html" TargetMode="External"/><Relationship Id="rId3" Type="http://schemas.openxmlformats.org/officeDocument/2006/relationships/styles" Target="styles.xml"/><Relationship Id="rId21" Type="http://schemas.openxmlformats.org/officeDocument/2006/relationships/hyperlink" Target="https://www.cnbc.com/2021/06/17/china-launches-first-astronauts-to-its-self-developed-space-station.html" TargetMode="Externa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www.cnbc.com/2021/06/30/china-space-goals-ccp-100th-anniversary.html%20//" TargetMode="External"/><Relationship Id="rId17" Type="http://schemas.openxmlformats.org/officeDocument/2006/relationships/hyperlink" Target="https://www.cnbc.com/2021/03/05/china-to-focus-on-frontier-tech-from-chips-to-quantum-computing.html" TargetMode="External"/><Relationship Id="rId25" Type="http://schemas.openxmlformats.org/officeDocument/2006/relationships/hyperlink" Target="https://www.cnbc.com/quotes/BA" TargetMode="External"/><Relationship Id="rId2" Type="http://schemas.openxmlformats.org/officeDocument/2006/relationships/numbering" Target="numbering.xml"/><Relationship Id="rId16" Type="http://schemas.openxmlformats.org/officeDocument/2006/relationships/hyperlink" Target="https://www.cnbc.com/2021/06/24/china-plans-to-send-its-first-crewed-mission-to-mars-in-2033.html" TargetMode="External"/><Relationship Id="rId20" Type="http://schemas.openxmlformats.org/officeDocument/2006/relationships/hyperlink" Target="https://www.cnbc.com/2020/12/17/china-brings-moon-rocks-back-to-earth-in-a-first-for-the-country.html" TargetMode="External"/><Relationship Id="rId29" Type="http://schemas.openxmlformats.org/officeDocument/2006/relationships/hyperlink" Target="https://thebulletin.org/2018/11/will-disruptive-technology-cause-nuclear-war/"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republicans-science.house.gov/sites/republicans.science.house.gov/files/documents/TheFutureofSpaceCommercializationFinal.pdf" TargetMode="External"/><Relationship Id="rId24" Type="http://schemas.openxmlformats.org/officeDocument/2006/relationships/hyperlink" Target="https://www.cnbc.com/2021/05/15/china-completes-historic-mars-spacecraft-landing.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nbc.com/2020/06/23/beidou-china-completes-rival-to-the-us-owned-gps-system.html" TargetMode="External"/><Relationship Id="rId23" Type="http://schemas.openxmlformats.org/officeDocument/2006/relationships/hyperlink" Target="https://www.cnbc.com/2021/06/24/china-plans-to-send-its-first-crewed-mission-to-mars-in-2033.html" TargetMode="External"/><Relationship Id="rId28" Type="http://schemas.openxmlformats.org/officeDocument/2006/relationships/hyperlink" Target="https://pdfs.semanticscholar.org/c3a4/fb6e0f91f4d8a13ddac4b0f949f6c3afa5c0.pdf%20//" TargetMode="Externa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hyperlink" Target="https://www.cnbc.com/2020/06/22/beidou-china-aims-to-complete-gps-system-that-rivals-us.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www.cnbc.com/2021/06/17/china-launches-first-astronauts-to-its-self-developed-space-station.html" TargetMode="External"/><Relationship Id="rId22" Type="http://schemas.openxmlformats.org/officeDocument/2006/relationships/hyperlink" Target="https://www.cnbc.com/2021/04/29/china-launches-key-module-of-space-station-planned-for-2022-.html" TargetMode="External"/><Relationship Id="rId27" Type="http://schemas.openxmlformats.org/officeDocument/2006/relationships/hyperlink" Target="https://pdfs.semanticscholar.org/c3a4/fb6e0f91f4d8a13ddac4b0f949f6c3afa5c0.pdf%20//" TargetMode="External"/><Relationship Id="rId3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ACAC7-BD0B-4BAF-8D81-B2305CF2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257</TotalTime>
  <Pages>23</Pages>
  <Words>11050</Words>
  <Characters>62990</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Vishnumurthy Kodumuru</dc:creator>
  <cp:keywords>5.1.1</cp:keywords>
  <dc:description/>
  <cp:lastModifiedBy>Amy Tian</cp:lastModifiedBy>
  <cp:revision>71</cp:revision>
  <dcterms:created xsi:type="dcterms:W3CDTF">2021-01-08T17:41:00Z</dcterms:created>
  <dcterms:modified xsi:type="dcterms:W3CDTF">2022-01-08T00:05:00Z</dcterms:modified>
</cp:coreProperties>
</file>