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35FAC" w14:textId="40359D4A" w:rsidR="008D6527" w:rsidRDefault="008D6527" w:rsidP="00C84C13">
      <w:pPr>
        <w:pStyle w:val="Heading1"/>
        <w:rPr>
          <w:rFonts w:asciiTheme="minorHAnsi" w:hAnsiTheme="minorHAnsi"/>
        </w:rPr>
      </w:pPr>
      <w:r>
        <w:rPr>
          <w:rFonts w:asciiTheme="minorHAnsi" w:hAnsiTheme="minorHAnsi"/>
        </w:rPr>
        <w:t>1AR</w:t>
      </w:r>
    </w:p>
    <w:p w14:paraId="44BCC41F" w14:textId="77777777" w:rsidR="008D6527" w:rsidRDefault="008D6527" w:rsidP="008D6527">
      <w:pPr>
        <w:pStyle w:val="Heading4"/>
        <w:spacing w:line="256" w:lineRule="auto"/>
        <w:rPr>
          <w:szCs w:val="26"/>
        </w:rPr>
      </w:pPr>
      <w:r>
        <w:rPr>
          <w:szCs w:val="26"/>
        </w:rPr>
        <w:t xml:space="preserve">1] No uniqueness – We are in an </w:t>
      </w:r>
      <w:r>
        <w:rPr>
          <w:szCs w:val="26"/>
          <w:u w:val="single"/>
        </w:rPr>
        <w:t>innovation crisis</w:t>
      </w:r>
      <w:r>
        <w:rPr>
          <w:szCs w:val="26"/>
        </w:rPr>
        <w:t xml:space="preserve"> – new drugs are </w:t>
      </w:r>
      <w:r>
        <w:rPr>
          <w:szCs w:val="26"/>
          <w:u w:val="single"/>
        </w:rPr>
        <w:t>not being developed</w:t>
      </w:r>
      <w:r>
        <w:rPr>
          <w:szCs w:val="26"/>
        </w:rPr>
        <w:t xml:space="preserve"> in favor of re-purposing </w:t>
      </w:r>
      <w:r>
        <w:rPr>
          <w:szCs w:val="26"/>
          <w:u w:val="single"/>
        </w:rPr>
        <w:t>old drugs</w:t>
      </w:r>
      <w:r>
        <w:rPr>
          <w:szCs w:val="26"/>
        </w:rPr>
        <w:t xml:space="preserve"> to infinitely extend patent expiration.</w:t>
      </w:r>
    </w:p>
    <w:p w14:paraId="18BCC456" w14:textId="77777777" w:rsidR="008D6527" w:rsidRDefault="008D6527" w:rsidP="008D6527">
      <w:pPr>
        <w:pStyle w:val="NormalWeb"/>
        <w:spacing w:line="256" w:lineRule="auto"/>
        <w:rPr>
          <w:rFonts w:ascii="Calibri" w:hAnsi="Calibri"/>
          <w:sz w:val="22"/>
          <w:szCs w:val="22"/>
        </w:rPr>
      </w:pPr>
      <w:r>
        <w:rPr>
          <w:rFonts w:ascii="Calibri" w:hAnsi="Calibri"/>
          <w:b/>
          <w:bCs/>
          <w:sz w:val="26"/>
          <w:szCs w:val="26"/>
        </w:rPr>
        <w:t>Feldman 1</w:t>
      </w:r>
      <w:r>
        <w:rPr>
          <w:rFonts w:ascii="Calibri" w:hAnsi="Calibri"/>
          <w:sz w:val="22"/>
          <w:szCs w:val="22"/>
        </w:rPr>
        <w:t xml:space="preserve"> Robin Feldman 2-11-2019 "‘One-and-done’ for new drugs could cut patent thickets and boost generic competition" </w:t>
      </w:r>
      <w:hyperlink r:id="rId6" w:history="1">
        <w:r>
          <w:rPr>
            <w:rStyle w:val="Hyperlink"/>
            <w:sz w:val="22"/>
            <w:szCs w:val="22"/>
          </w:rPr>
          <w:t>https://www.statnews.com/2019/02/11/drug-patent-protection-one-done/</w:t>
        </w:r>
      </w:hyperlink>
      <w:r>
        <w:rPr>
          <w:rFonts w:ascii="Calibri" w:hAnsi="Calibri"/>
          <w:sz w:val="22"/>
          <w:szCs w:val="22"/>
        </w:rPr>
        <w:t xml:space="preserve"> (Arthur J. Goldberg Distinguished Professor of Law, Albert Abramson ’54 Distinguished Professor of Law Chair, and Director of the Center for Innovation)//SidK + Elmer </w:t>
      </w:r>
    </w:p>
    <w:p w14:paraId="1CC4E060" w14:textId="77777777" w:rsidR="008D6527" w:rsidRDefault="008D6527" w:rsidP="008D6527">
      <w:pPr>
        <w:pStyle w:val="NormalWeb"/>
        <w:spacing w:line="256" w:lineRule="auto"/>
        <w:rPr>
          <w:rFonts w:ascii="Calibri" w:hAnsi="Calibri"/>
          <w:sz w:val="22"/>
          <w:szCs w:val="22"/>
        </w:rPr>
      </w:pPr>
      <w:r>
        <w:rPr>
          <w:rFonts w:ascii="Calibri" w:hAnsi="Calibri"/>
          <w:sz w:val="22"/>
          <w:szCs w:val="22"/>
          <w:u w:val="single"/>
          <w:shd w:val="clear" w:color="auto" w:fill="00FF00"/>
        </w:rPr>
        <w:t>Drug companies</w:t>
      </w:r>
      <w:r>
        <w:rPr>
          <w:rFonts w:ascii="Calibri" w:hAnsi="Calibri"/>
          <w:sz w:val="16"/>
          <w:szCs w:val="16"/>
        </w:rPr>
        <w:t xml:space="preserve"> </w:t>
      </w:r>
      <w:r>
        <w:rPr>
          <w:rFonts w:ascii="Calibri" w:hAnsi="Calibri"/>
          <w:b/>
          <w:bCs/>
          <w:sz w:val="22"/>
          <w:szCs w:val="22"/>
          <w:u w:val="single"/>
        </w:rPr>
        <w:t xml:space="preserve">have </w:t>
      </w:r>
      <w:r>
        <w:rPr>
          <w:rFonts w:ascii="Calibri" w:hAnsi="Calibri"/>
          <w:b/>
          <w:bCs/>
          <w:sz w:val="22"/>
          <w:szCs w:val="22"/>
          <w:u w:val="single"/>
          <w:shd w:val="clear" w:color="auto" w:fill="00FF00"/>
        </w:rPr>
        <w:t>brought great innovations</w:t>
      </w:r>
      <w:r>
        <w:rPr>
          <w:rFonts w:ascii="Calibri" w:hAnsi="Calibri"/>
          <w:sz w:val="16"/>
          <w:szCs w:val="16"/>
          <w:shd w:val="clear" w:color="auto" w:fill="00FF00"/>
        </w:rPr>
        <w:t xml:space="preserve"> </w:t>
      </w:r>
      <w:r>
        <w:rPr>
          <w:rFonts w:ascii="Calibri" w:hAnsi="Calibri"/>
          <w:sz w:val="16"/>
          <w:szCs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Pr>
          <w:rFonts w:ascii="Calibri" w:hAnsi="Calibri"/>
          <w:sz w:val="22"/>
          <w:szCs w:val="22"/>
          <w:u w:val="single"/>
        </w:rPr>
        <w:t xml:space="preserve">. When patents end, lower-priced competitors should be able to jump into the market and drive down the price. </w:t>
      </w:r>
      <w:r>
        <w:rPr>
          <w:rFonts w:ascii="Calibri" w:hAnsi="Calibri"/>
          <w:b/>
          <w:bCs/>
          <w:sz w:val="22"/>
          <w:szCs w:val="22"/>
          <w:u w:val="single"/>
          <w:bdr w:val="single" w:sz="8" w:space="0" w:color="auto" w:frame="1"/>
          <w:shd w:val="clear" w:color="auto" w:fill="00FF00"/>
        </w:rPr>
        <w:t>But that’s not happening</w:t>
      </w:r>
      <w:r>
        <w:rPr>
          <w:rFonts w:ascii="Calibri" w:hAnsi="Calibri"/>
          <w:sz w:val="22"/>
          <w:szCs w:val="22"/>
          <w:u w:val="single"/>
        </w:rPr>
        <w:t xml:space="preserve">. Instead, </w:t>
      </w:r>
      <w:r>
        <w:rPr>
          <w:rFonts w:ascii="Calibri" w:hAnsi="Calibri"/>
          <w:sz w:val="22"/>
          <w:szCs w:val="22"/>
          <w:u w:val="single"/>
          <w:shd w:val="clear" w:color="auto" w:fill="00FF00"/>
        </w:rPr>
        <w:t>drug companies build massive patent walls around their products</w:t>
      </w:r>
      <w:r>
        <w:rPr>
          <w:rFonts w:ascii="Calibri" w:hAnsi="Calibri"/>
          <w:sz w:val="22"/>
          <w:szCs w:val="22"/>
          <w:u w:val="single"/>
        </w:rPr>
        <w:t xml:space="preserve">, </w:t>
      </w:r>
      <w:r>
        <w:rPr>
          <w:rFonts w:ascii="Calibri" w:hAnsi="Calibri"/>
          <w:sz w:val="22"/>
          <w:szCs w:val="22"/>
          <w:u w:val="single"/>
          <w:shd w:val="clear" w:color="auto" w:fill="00FF00"/>
        </w:rPr>
        <w:t>extending</w:t>
      </w:r>
      <w:r>
        <w:rPr>
          <w:rFonts w:ascii="Calibri" w:hAnsi="Calibri"/>
          <w:sz w:val="22"/>
          <w:szCs w:val="22"/>
          <w:u w:val="single"/>
        </w:rPr>
        <w:t xml:space="preserve"> the </w:t>
      </w:r>
      <w:r>
        <w:rPr>
          <w:rFonts w:ascii="Calibri" w:hAnsi="Calibri"/>
          <w:sz w:val="22"/>
          <w:szCs w:val="22"/>
          <w:u w:val="single"/>
          <w:shd w:val="clear" w:color="auto" w:fill="00FF00"/>
        </w:rPr>
        <w:t xml:space="preserve">protection </w:t>
      </w:r>
      <w:r>
        <w:rPr>
          <w:rFonts w:ascii="Calibri" w:hAnsi="Calibri"/>
          <w:b/>
          <w:bCs/>
          <w:sz w:val="22"/>
          <w:szCs w:val="22"/>
          <w:u w:val="single"/>
          <w:shd w:val="clear" w:color="auto" w:fill="00FF00"/>
        </w:rPr>
        <w:t>over and over again</w:t>
      </w:r>
      <w:r>
        <w:rPr>
          <w:rFonts w:ascii="Calibri" w:hAnsi="Calibri"/>
          <w:sz w:val="16"/>
          <w:szCs w:val="16"/>
        </w:rPr>
        <w:t xml:space="preserve">. </w:t>
      </w:r>
      <w:r>
        <w:rPr>
          <w:rFonts w:ascii="Calibri" w:hAnsi="Calibri"/>
          <w:sz w:val="22"/>
          <w:szCs w:val="22"/>
          <w:u w:val="single"/>
        </w:rPr>
        <w:t xml:space="preserve">Some modern </w:t>
      </w:r>
      <w:r>
        <w:rPr>
          <w:rFonts w:ascii="Calibri" w:hAnsi="Calibri"/>
          <w:sz w:val="22"/>
          <w:szCs w:val="22"/>
          <w:u w:val="single"/>
          <w:shd w:val="clear" w:color="auto" w:fill="00FF00"/>
        </w:rPr>
        <w:t xml:space="preserve">drugs have </w:t>
      </w:r>
      <w:r>
        <w:rPr>
          <w:rFonts w:ascii="Calibri" w:hAnsi="Calibri"/>
          <w:sz w:val="22"/>
          <w:szCs w:val="22"/>
          <w:u w:val="single"/>
        </w:rPr>
        <w:t xml:space="preserve">an </w:t>
      </w:r>
      <w:r>
        <w:rPr>
          <w:rFonts w:ascii="Calibri" w:hAnsi="Calibri"/>
          <w:sz w:val="22"/>
          <w:szCs w:val="22"/>
          <w:u w:val="single"/>
          <w:shd w:val="clear" w:color="auto" w:fill="00FF00"/>
        </w:rPr>
        <w:t>avalanche of U.S. patents</w:t>
      </w:r>
      <w:r>
        <w:rPr>
          <w:rFonts w:ascii="Calibri" w:hAnsi="Calibri"/>
          <w:sz w:val="22"/>
          <w:szCs w:val="22"/>
          <w:u w:val="single"/>
        </w:rPr>
        <w:t xml:space="preserve">, with </w:t>
      </w:r>
      <w:r>
        <w:rPr>
          <w:rFonts w:ascii="Calibri" w:hAnsi="Calibri"/>
          <w:sz w:val="22"/>
          <w:szCs w:val="22"/>
          <w:u w:val="single"/>
          <w:shd w:val="clear" w:color="auto" w:fill="00FF00"/>
        </w:rPr>
        <w:t xml:space="preserve">expiration dates </w:t>
      </w:r>
      <w:r>
        <w:rPr>
          <w:rFonts w:ascii="Calibri" w:hAnsi="Calibri"/>
          <w:b/>
          <w:bCs/>
          <w:sz w:val="22"/>
          <w:szCs w:val="22"/>
          <w:u w:val="single"/>
          <w:bdr w:val="single" w:sz="8" w:space="0" w:color="auto" w:frame="1"/>
          <w:shd w:val="clear" w:color="auto" w:fill="00FF00"/>
        </w:rPr>
        <w:t>staggered across time</w:t>
      </w:r>
      <w:r>
        <w:rPr>
          <w:rFonts w:ascii="Calibri" w:hAnsi="Calibri"/>
          <w:sz w:val="22"/>
          <w:szCs w:val="22"/>
          <w:u w:val="single"/>
          <w:shd w:val="clear" w:color="auto" w:fill="00FF00"/>
        </w:rPr>
        <w:t xml:space="preserve">. </w:t>
      </w:r>
      <w:r>
        <w:rPr>
          <w:rFonts w:ascii="Calibri" w:hAnsi="Calibri"/>
          <w:sz w:val="16"/>
          <w:szCs w:val="16"/>
        </w:rPr>
        <w:t>For example</w:t>
      </w:r>
      <w:r>
        <w:rPr>
          <w:rFonts w:ascii="Calibri" w:hAnsi="Calibri"/>
          <w:sz w:val="22"/>
          <w:szCs w:val="22"/>
          <w:u w:val="single"/>
        </w:rPr>
        <w:t xml:space="preserve">, the rheumatoid arthritis drug Humira is </w:t>
      </w:r>
      <w:r>
        <w:rPr>
          <w:rFonts w:ascii="Calibri" w:hAnsi="Calibri"/>
          <w:b/>
          <w:bCs/>
          <w:sz w:val="22"/>
          <w:szCs w:val="22"/>
          <w:u w:val="single"/>
        </w:rPr>
        <w:t>protected by more than 100 patents</w:t>
      </w:r>
      <w:r>
        <w:rPr>
          <w:rFonts w:ascii="Calibri" w:hAnsi="Calibri"/>
          <w:sz w:val="16"/>
          <w:szCs w:val="16"/>
        </w:rPr>
        <w:t xml:space="preserve">. </w:t>
      </w:r>
      <w:r>
        <w:rPr>
          <w:rFonts w:ascii="Calibri" w:hAnsi="Calibri"/>
          <w:sz w:val="22"/>
          <w:szCs w:val="22"/>
          <w:u w:val="single"/>
        </w:rPr>
        <w:t xml:space="preserve">Walls like that </w:t>
      </w:r>
      <w:r>
        <w:rPr>
          <w:rFonts w:ascii="Calibri" w:hAnsi="Calibri"/>
          <w:b/>
          <w:bCs/>
          <w:sz w:val="22"/>
          <w:szCs w:val="22"/>
          <w:u w:val="single"/>
        </w:rPr>
        <w:t>are insurmountable</w:t>
      </w:r>
      <w:r>
        <w:rPr>
          <w:rFonts w:ascii="Calibri" w:hAnsi="Calibri"/>
          <w:sz w:val="22"/>
          <w:szCs w:val="22"/>
          <w:u w:val="single"/>
        </w:rPr>
        <w:t xml:space="preserve">. </w:t>
      </w:r>
      <w:r>
        <w:rPr>
          <w:rFonts w:ascii="Calibri" w:hAnsi="Calibri"/>
          <w:sz w:val="22"/>
          <w:szCs w:val="22"/>
          <w:u w:val="single"/>
          <w:shd w:val="clear" w:color="auto" w:fill="00FF00"/>
        </w:rPr>
        <w:t>Rather than rewarding innovation</w:t>
      </w:r>
      <w:r>
        <w:rPr>
          <w:rFonts w:ascii="Calibri" w:hAnsi="Calibri"/>
          <w:sz w:val="22"/>
          <w:szCs w:val="22"/>
          <w:u w:val="single"/>
        </w:rPr>
        <w:t xml:space="preserve">, </w:t>
      </w:r>
      <w:r>
        <w:rPr>
          <w:rFonts w:ascii="Calibri" w:hAnsi="Calibri"/>
          <w:sz w:val="22"/>
          <w:szCs w:val="22"/>
          <w:u w:val="single"/>
          <w:shd w:val="clear" w:color="auto" w:fill="00FF00"/>
        </w:rPr>
        <w:t xml:space="preserve">our patent system is </w:t>
      </w:r>
      <w:r>
        <w:rPr>
          <w:rFonts w:ascii="Calibri" w:hAnsi="Calibri"/>
          <w:sz w:val="22"/>
          <w:szCs w:val="22"/>
          <w:u w:val="single"/>
        </w:rPr>
        <w:t xml:space="preserve">now </w:t>
      </w:r>
      <w:r>
        <w:rPr>
          <w:rFonts w:ascii="Calibri" w:hAnsi="Calibri"/>
          <w:sz w:val="22"/>
          <w:szCs w:val="22"/>
          <w:u w:val="single"/>
          <w:shd w:val="clear" w:color="auto" w:fill="00FF00"/>
        </w:rPr>
        <w:t>largely repurposing drugs</w:t>
      </w:r>
      <w:r>
        <w:rPr>
          <w:rFonts w:ascii="Calibri" w:hAnsi="Calibri"/>
          <w:sz w:val="22"/>
          <w:szCs w:val="22"/>
          <w:u w:val="single"/>
        </w:rPr>
        <w:t xml:space="preserve">. </w:t>
      </w:r>
      <w:r>
        <w:rPr>
          <w:rFonts w:ascii="Calibri" w:hAnsi="Calibri"/>
          <w:sz w:val="22"/>
          <w:szCs w:val="22"/>
          <w:u w:val="single"/>
          <w:shd w:val="clear" w:color="auto" w:fill="00FF00"/>
        </w:rPr>
        <w:t>Between 2005 and 2015</w:t>
      </w:r>
      <w:r>
        <w:rPr>
          <w:rFonts w:ascii="Calibri" w:hAnsi="Calibri"/>
          <w:sz w:val="22"/>
          <w:szCs w:val="22"/>
          <w:u w:val="single"/>
        </w:rPr>
        <w:t xml:space="preserve">, </w:t>
      </w:r>
      <w:r>
        <w:rPr>
          <w:rFonts w:ascii="Calibri" w:hAnsi="Calibri"/>
          <w:b/>
          <w:bCs/>
          <w:sz w:val="22"/>
          <w:szCs w:val="22"/>
          <w:u w:val="single"/>
          <w:shd w:val="clear" w:color="auto" w:fill="00FF00"/>
        </w:rPr>
        <w:t>more than three-quarters</w:t>
      </w:r>
      <w:r>
        <w:rPr>
          <w:rFonts w:ascii="Calibri" w:hAnsi="Calibri"/>
          <w:sz w:val="22"/>
          <w:szCs w:val="22"/>
          <w:u w:val="single"/>
          <w:shd w:val="clear" w:color="auto" w:fill="00FF00"/>
        </w:rPr>
        <w:t xml:space="preserve"> of </w:t>
      </w:r>
      <w:r>
        <w:rPr>
          <w:rFonts w:ascii="Calibri" w:hAnsi="Calibri"/>
          <w:sz w:val="22"/>
          <w:szCs w:val="22"/>
          <w:u w:val="single"/>
        </w:rPr>
        <w:t xml:space="preserve">the </w:t>
      </w:r>
      <w:r>
        <w:rPr>
          <w:rFonts w:ascii="Calibri" w:hAnsi="Calibri"/>
          <w:sz w:val="22"/>
          <w:szCs w:val="22"/>
          <w:u w:val="single"/>
          <w:shd w:val="clear" w:color="auto" w:fill="00FF00"/>
        </w:rPr>
        <w:t xml:space="preserve">drugs associated with new patents </w:t>
      </w:r>
      <w:r>
        <w:rPr>
          <w:rFonts w:ascii="Calibri" w:hAnsi="Calibri"/>
          <w:b/>
          <w:bCs/>
          <w:sz w:val="22"/>
          <w:szCs w:val="22"/>
          <w:u w:val="single"/>
          <w:shd w:val="clear" w:color="auto" w:fill="00FF00"/>
        </w:rPr>
        <w:t>were not new ones</w:t>
      </w:r>
      <w:r>
        <w:rPr>
          <w:rFonts w:ascii="Calibri" w:hAnsi="Calibri"/>
          <w:sz w:val="22"/>
          <w:szCs w:val="22"/>
          <w:u w:val="single"/>
          <w:shd w:val="clear" w:color="auto" w:fill="00FF00"/>
        </w:rPr>
        <w:t xml:space="preserve"> </w:t>
      </w:r>
      <w:r>
        <w:rPr>
          <w:rFonts w:ascii="Calibri" w:hAnsi="Calibri"/>
          <w:sz w:val="22"/>
          <w:szCs w:val="22"/>
          <w:u w:val="single"/>
        </w:rPr>
        <w:t>coming on the market but existing ones</w:t>
      </w:r>
      <w:r>
        <w:rPr>
          <w:rFonts w:ascii="Calibri" w:hAnsi="Calibri"/>
          <w:sz w:val="16"/>
          <w:szCs w:val="16"/>
        </w:rPr>
        <w:t xml:space="preserve">. In other words, we are mostly churning and recycling. </w:t>
      </w:r>
      <w:r>
        <w:rPr>
          <w:rFonts w:ascii="Calibri" w:hAnsi="Calibri"/>
          <w:sz w:val="22"/>
          <w:szCs w:val="22"/>
          <w:u w:val="single"/>
        </w:rPr>
        <w:t xml:space="preserve">Particularly troubling, </w:t>
      </w:r>
      <w:r>
        <w:rPr>
          <w:rFonts w:ascii="Calibri" w:hAnsi="Calibri"/>
          <w:sz w:val="22"/>
          <w:szCs w:val="22"/>
          <w:u w:val="single"/>
          <w:shd w:val="clear" w:color="auto" w:fill="00FF00"/>
        </w:rPr>
        <w:t xml:space="preserve">new patents can be </w:t>
      </w:r>
      <w:r>
        <w:rPr>
          <w:rFonts w:ascii="Calibri" w:hAnsi="Calibri"/>
          <w:b/>
          <w:bCs/>
          <w:sz w:val="22"/>
          <w:szCs w:val="22"/>
          <w:u w:val="single"/>
          <w:shd w:val="clear" w:color="auto" w:fill="00FF00"/>
        </w:rPr>
        <w:t>obtained on minor tweaks</w:t>
      </w:r>
      <w:r>
        <w:rPr>
          <w:rFonts w:ascii="Calibri" w:hAnsi="Calibri"/>
          <w:sz w:val="22"/>
          <w:szCs w:val="22"/>
          <w:u w:val="single"/>
          <w:shd w:val="clear" w:color="auto" w:fill="00FF00"/>
        </w:rPr>
        <w:t xml:space="preserve"> </w:t>
      </w:r>
      <w:r>
        <w:rPr>
          <w:rFonts w:ascii="Calibri" w:hAnsi="Calibri"/>
          <w:sz w:val="22"/>
          <w:szCs w:val="22"/>
          <w:u w:val="single"/>
        </w:rPr>
        <w:t>such as adjustments to dosage or delivery systems — a once-a-day pill instead of a twice-a-day one; a capsule rather than a tablet</w:t>
      </w:r>
      <w:r>
        <w:rPr>
          <w:rFonts w:ascii="Calibri" w:hAnsi="Calibri"/>
          <w:sz w:val="16"/>
          <w:szCs w:val="16"/>
        </w:rPr>
        <w:t xml:space="preserve">. Tinkering like this may have some value to some patients, but it nowhere near justifies the rewards we lavish on companies for doing it. From society’s standpoint, </w:t>
      </w:r>
      <w:r>
        <w:rPr>
          <w:rFonts w:ascii="Calibri" w:hAnsi="Calibri"/>
          <w:sz w:val="22"/>
          <w:szCs w:val="22"/>
          <w:u w:val="single"/>
        </w:rPr>
        <w:t>incentives should drive scientists back to the lab to look for new things, not to recycle existing drugs for minimal benefit.</w:t>
      </w:r>
    </w:p>
    <w:p w14:paraId="47E08124" w14:textId="77777777" w:rsidR="008D6527" w:rsidRDefault="008D6527" w:rsidP="008D6527">
      <w:pPr>
        <w:pStyle w:val="Heading4"/>
        <w:spacing w:line="256" w:lineRule="auto"/>
        <w:rPr>
          <w:szCs w:val="26"/>
        </w:rPr>
      </w:pPr>
      <w:r>
        <w:rPr>
          <w:szCs w:val="26"/>
        </w:rPr>
        <w:t xml:space="preserve">2] </w:t>
      </w:r>
      <w:r>
        <w:rPr>
          <w:b w:val="0"/>
          <w:bCs/>
          <w:szCs w:val="26"/>
        </w:rPr>
        <w:t> </w:t>
      </w:r>
      <w:r>
        <w:rPr>
          <w:szCs w:val="26"/>
        </w:rPr>
        <w:t>Strong</w:t>
      </w:r>
      <w:r>
        <w:rPr>
          <w:color w:val="000000"/>
          <w:szCs w:val="26"/>
        </w:rPr>
        <w:t xml:space="preserve"> IPR reduces innovation – comparative studies across decades prove </w:t>
      </w:r>
    </w:p>
    <w:p w14:paraId="0AC719BF" w14:textId="77777777" w:rsidR="008D6527" w:rsidRDefault="008D6527" w:rsidP="008D6527">
      <w:pPr>
        <w:pStyle w:val="NormalWeb"/>
        <w:spacing w:line="256" w:lineRule="auto"/>
        <w:rPr>
          <w:rFonts w:ascii="Calibri" w:hAnsi="Calibri"/>
          <w:sz w:val="22"/>
          <w:szCs w:val="22"/>
        </w:rPr>
      </w:pPr>
      <w:r>
        <w:rPr>
          <w:rFonts w:ascii="Calibri" w:hAnsi="Calibri"/>
          <w:b/>
          <w:bCs/>
          <w:sz w:val="26"/>
          <w:szCs w:val="26"/>
        </w:rPr>
        <w:t>Moser 16</w:t>
      </w:r>
      <w:r>
        <w:rPr>
          <w:rFonts w:ascii="Calibri" w:hAnsi="Calibri"/>
          <w:color w:val="000000"/>
          <w:sz w:val="22"/>
          <w:szCs w:val="22"/>
        </w:rPr>
        <w:t xml:space="preserve"> (Petra Moser joined New York University School of Business as an Associate Professor of Economics in July 2015 and became a Professor of Economics in 2019. She has received an NSF CAREER grant and a fellowship at the Center for Advanced Studies in the Behavioral Sciences (CASBS). Prior to joining NYU Stern, Professor Moser taught at Stanford University and the Massachusetts Institute of Technology. ), “Patents and Innovation in Economic History”, February 2016, National Bureau of Economic Research (NBER), pg. 25-26, </w:t>
      </w:r>
      <w:hyperlink r:id="rId7" w:history="1">
        <w:r>
          <w:rPr>
            <w:rStyle w:val="Hyperlink"/>
            <w:sz w:val="22"/>
            <w:szCs w:val="22"/>
          </w:rPr>
          <w:t>https://www.nber.org/system/files/working_papers/w21964/w21964.pdf</w:t>
        </w:r>
      </w:hyperlink>
      <w:r>
        <w:rPr>
          <w:rFonts w:ascii="Calibri" w:hAnsi="Calibri"/>
          <w:color w:val="000000"/>
          <w:sz w:val="22"/>
          <w:szCs w:val="22"/>
        </w:rPr>
        <w:t xml:space="preserve"> NT</w:t>
      </w:r>
    </w:p>
    <w:p w14:paraId="13337BCC" w14:textId="77777777" w:rsidR="008D6527" w:rsidRDefault="008D6527" w:rsidP="008D6527">
      <w:pPr>
        <w:pStyle w:val="NormalWeb"/>
        <w:spacing w:line="256" w:lineRule="auto"/>
        <w:rPr>
          <w:rFonts w:ascii="Calibri" w:hAnsi="Calibri"/>
          <w:sz w:val="22"/>
          <w:szCs w:val="22"/>
        </w:rPr>
      </w:pPr>
      <w:r>
        <w:rPr>
          <w:rFonts w:ascii="Calibri" w:hAnsi="Calibri"/>
          <w:color w:val="000000"/>
          <w:sz w:val="16"/>
          <w:szCs w:val="16"/>
        </w:rPr>
        <w:t xml:space="preserve">Economic history offers unique data sets and a wealth of exogenous variation to analyze the effects of intellectual property rights to innovation. For example, exhibits at 19th-century world fairs offer a rare alternative (non-patent) measure of innovation to examine the effects of 26 patent laws at a time when several countries had not yet adopted patent laws or abolished them for political reasons. </w:t>
      </w:r>
      <w:r>
        <w:rPr>
          <w:rFonts w:ascii="Calibri" w:hAnsi="Calibri"/>
          <w:b/>
          <w:bCs/>
          <w:color w:val="000000"/>
          <w:sz w:val="22"/>
          <w:szCs w:val="22"/>
          <w:u w:val="single"/>
          <w:shd w:val="clear" w:color="auto" w:fill="00FF00"/>
        </w:rPr>
        <w:t>These data indicate that the</w:t>
      </w:r>
      <w:r>
        <w:rPr>
          <w:rFonts w:ascii="Calibri" w:hAnsi="Calibri"/>
          <w:b/>
          <w:bCs/>
          <w:color w:val="000000"/>
          <w:sz w:val="22"/>
          <w:szCs w:val="22"/>
          <w:u w:val="single"/>
        </w:rPr>
        <w:t xml:space="preserve"> large </w:t>
      </w:r>
      <w:r>
        <w:rPr>
          <w:rFonts w:ascii="Calibri" w:hAnsi="Calibri"/>
          <w:b/>
          <w:bCs/>
          <w:color w:val="000000"/>
          <w:sz w:val="22"/>
          <w:szCs w:val="22"/>
          <w:u w:val="single"/>
          <w:shd w:val="clear" w:color="auto" w:fill="00FF00"/>
        </w:rPr>
        <w:t>majority of historical innovations occurred outside of the patent system</w:t>
      </w:r>
      <w:r>
        <w:rPr>
          <w:rFonts w:ascii="Calibri" w:hAnsi="Calibri"/>
          <w:b/>
          <w:bCs/>
          <w:color w:val="000000"/>
          <w:sz w:val="22"/>
          <w:szCs w:val="22"/>
          <w:u w:val="single"/>
        </w:rPr>
        <w:t>.</w:t>
      </w:r>
      <w:r>
        <w:rPr>
          <w:rFonts w:ascii="Calibri" w:hAnsi="Calibri"/>
          <w:color w:val="000000"/>
          <w:sz w:val="16"/>
          <w:szCs w:val="16"/>
        </w:rPr>
        <w:t xml:space="preserve"> Moreover, </w:t>
      </w:r>
      <w:r>
        <w:rPr>
          <w:rFonts w:ascii="Calibri" w:hAnsi="Calibri"/>
          <w:color w:val="000000"/>
          <w:sz w:val="22"/>
          <w:szCs w:val="22"/>
          <w:u w:val="single"/>
        </w:rPr>
        <w:t xml:space="preserve">they reveal that </w:t>
      </w:r>
      <w:r>
        <w:rPr>
          <w:rFonts w:ascii="Calibri" w:hAnsi="Calibri"/>
          <w:color w:val="000000"/>
          <w:sz w:val="22"/>
          <w:szCs w:val="22"/>
          <w:u w:val="single"/>
          <w:shd w:val="clear" w:color="auto" w:fill="00FF00"/>
        </w:rPr>
        <w:t>countries without patent laws</w:t>
      </w:r>
      <w:r>
        <w:rPr>
          <w:rFonts w:ascii="Calibri" w:hAnsi="Calibri"/>
          <w:color w:val="000000"/>
          <w:sz w:val="22"/>
          <w:szCs w:val="22"/>
          <w:u w:val="single"/>
        </w:rPr>
        <w:t xml:space="preserve">, such as Switzerland and the Netherlands, </w:t>
      </w:r>
      <w:r>
        <w:rPr>
          <w:rFonts w:ascii="Calibri" w:hAnsi="Calibri"/>
          <w:color w:val="000000"/>
          <w:sz w:val="22"/>
          <w:szCs w:val="22"/>
          <w:u w:val="single"/>
          <w:shd w:val="clear" w:color="auto" w:fill="00FF00"/>
        </w:rPr>
        <w:t>were at least as innovative as countries with patent laws</w:t>
      </w:r>
      <w:r>
        <w:rPr>
          <w:rFonts w:ascii="Calibri" w:hAnsi="Calibri"/>
          <w:color w:val="000000"/>
          <w:sz w:val="22"/>
          <w:szCs w:val="22"/>
          <w:u w:val="single"/>
        </w:rPr>
        <w:t>.</w:t>
      </w:r>
      <w:r>
        <w:rPr>
          <w:rFonts w:ascii="Calibri" w:hAnsi="Calibri"/>
          <w:color w:val="000000"/>
          <w:sz w:val="16"/>
          <w:szCs w:val="16"/>
        </w:rPr>
        <w:t xml:space="preserve"> Comparisons across industries also show that the need for patents varies significantly across industries and over time. </w:t>
      </w:r>
      <w:r>
        <w:rPr>
          <w:rFonts w:ascii="Calibri" w:hAnsi="Calibri"/>
          <w:color w:val="000000"/>
          <w:sz w:val="22"/>
          <w:szCs w:val="22"/>
          <w:u w:val="single"/>
        </w:rPr>
        <w:t>This need for patents has been strongest when innovations were easy to reverse-engineer</w:t>
      </w:r>
      <w:r>
        <w:rPr>
          <w:rFonts w:ascii="Calibri" w:hAnsi="Calibri"/>
          <w:color w:val="000000"/>
          <w:sz w:val="16"/>
          <w:szCs w:val="16"/>
        </w:rPr>
        <w:t xml:space="preserve">, so that inventors could not (or no longer) rely on secrecy to protect their innvoations. At an economy-wide level, such differences have influenced the direction of technical change, even when they failed to increase levels of innovation. </w:t>
      </w:r>
      <w:r>
        <w:rPr>
          <w:rFonts w:ascii="Calibri" w:hAnsi="Calibri"/>
          <w:b/>
          <w:bCs/>
          <w:color w:val="000000"/>
          <w:sz w:val="22"/>
          <w:szCs w:val="22"/>
          <w:u w:val="single"/>
        </w:rPr>
        <w:t xml:space="preserve">More </w:t>
      </w:r>
      <w:r>
        <w:rPr>
          <w:rFonts w:ascii="Calibri" w:hAnsi="Calibri"/>
          <w:b/>
          <w:bCs/>
          <w:color w:val="000000"/>
          <w:sz w:val="22"/>
          <w:szCs w:val="22"/>
          <w:u w:val="single"/>
        </w:rPr>
        <w:lastRenderedPageBreak/>
        <w:t xml:space="preserve">generally </w:t>
      </w:r>
      <w:r>
        <w:rPr>
          <w:rFonts w:ascii="Calibri" w:hAnsi="Calibri"/>
          <w:b/>
          <w:bCs/>
          <w:color w:val="000000"/>
          <w:sz w:val="22"/>
          <w:szCs w:val="22"/>
          <w:u w:val="single"/>
          <w:shd w:val="clear" w:color="auto" w:fill="00FF00"/>
        </w:rPr>
        <w:t>i</w:t>
      </w:r>
      <w:r>
        <w:rPr>
          <w:rFonts w:ascii="Calibri" w:hAnsi="Calibri"/>
          <w:b/>
          <w:bCs/>
          <w:color w:val="000000"/>
          <w:sz w:val="22"/>
          <w:szCs w:val="22"/>
          <w:u w:val="single"/>
        </w:rPr>
        <w:t xml:space="preserve">ntellectual </w:t>
      </w:r>
      <w:r>
        <w:rPr>
          <w:rFonts w:ascii="Calibri" w:hAnsi="Calibri"/>
          <w:b/>
          <w:bCs/>
          <w:color w:val="000000"/>
          <w:sz w:val="22"/>
          <w:szCs w:val="22"/>
          <w:u w:val="single"/>
          <w:shd w:val="clear" w:color="auto" w:fill="00FF00"/>
        </w:rPr>
        <w:t>p</w:t>
      </w:r>
      <w:r>
        <w:rPr>
          <w:rFonts w:ascii="Calibri" w:hAnsi="Calibri"/>
          <w:b/>
          <w:bCs/>
          <w:color w:val="000000"/>
          <w:sz w:val="22"/>
          <w:szCs w:val="22"/>
          <w:u w:val="single"/>
        </w:rPr>
        <w:t xml:space="preserve">roperty </w:t>
      </w:r>
      <w:r>
        <w:rPr>
          <w:rFonts w:ascii="Calibri" w:hAnsi="Calibri"/>
          <w:b/>
          <w:bCs/>
          <w:color w:val="000000"/>
          <w:sz w:val="22"/>
          <w:szCs w:val="22"/>
          <w:u w:val="single"/>
          <w:shd w:val="clear" w:color="auto" w:fill="00FF00"/>
        </w:rPr>
        <w:t>r</w:t>
      </w:r>
      <w:r>
        <w:rPr>
          <w:rFonts w:ascii="Calibri" w:hAnsi="Calibri"/>
          <w:b/>
          <w:bCs/>
          <w:color w:val="000000"/>
          <w:sz w:val="22"/>
          <w:szCs w:val="22"/>
          <w:u w:val="single"/>
        </w:rPr>
        <w:t xml:space="preserve">ights appear to </w:t>
      </w:r>
      <w:r>
        <w:rPr>
          <w:rFonts w:ascii="Calibri" w:hAnsi="Calibri"/>
          <w:b/>
          <w:bCs/>
          <w:color w:val="000000"/>
          <w:sz w:val="22"/>
          <w:szCs w:val="22"/>
          <w:u w:val="single"/>
          <w:shd w:val="clear" w:color="auto" w:fill="00FF00"/>
        </w:rPr>
        <w:t>have been most beneficial when they were narrow and short-lived</w:t>
      </w:r>
      <w:r>
        <w:rPr>
          <w:rFonts w:ascii="Calibri" w:hAnsi="Calibri"/>
          <w:color w:val="000000"/>
          <w:sz w:val="16"/>
          <w:szCs w:val="16"/>
        </w:rPr>
        <w:t xml:space="preserve">. Compulsory licensing, for example, forces patent owners to license their inventions to new firms, including potential competitors. This policy has encouraged innovation - not only by the firms that benefit from improved access, but by the original owners of licensed patents, who now face more competition. </w:t>
      </w:r>
      <w:r>
        <w:rPr>
          <w:rFonts w:ascii="Calibri" w:hAnsi="Calibri"/>
          <w:color w:val="000000"/>
          <w:sz w:val="22"/>
          <w:szCs w:val="22"/>
          <w:u w:val="single"/>
        </w:rPr>
        <w:t xml:space="preserve">Similarly, </w:t>
      </w:r>
      <w:r>
        <w:rPr>
          <w:rFonts w:ascii="Calibri" w:hAnsi="Calibri"/>
          <w:color w:val="000000"/>
          <w:sz w:val="22"/>
          <w:szCs w:val="22"/>
          <w:u w:val="single"/>
          <w:shd w:val="clear" w:color="auto" w:fill="00FF00"/>
        </w:rPr>
        <w:t>patent pools that allow competitors to combine</w:t>
      </w:r>
      <w:r>
        <w:rPr>
          <w:rFonts w:ascii="Calibri" w:hAnsi="Calibri"/>
          <w:color w:val="000000"/>
          <w:sz w:val="22"/>
          <w:szCs w:val="22"/>
          <w:u w:val="single"/>
        </w:rPr>
        <w:t xml:space="preserve"> their </w:t>
      </w:r>
      <w:r>
        <w:rPr>
          <w:rFonts w:ascii="Calibri" w:hAnsi="Calibri"/>
          <w:color w:val="000000"/>
          <w:sz w:val="22"/>
          <w:szCs w:val="22"/>
          <w:u w:val="single"/>
          <w:shd w:val="clear" w:color="auto" w:fill="00FF00"/>
        </w:rPr>
        <w:t>patents</w:t>
      </w:r>
      <w:r>
        <w:rPr>
          <w:rFonts w:ascii="Calibri" w:hAnsi="Calibri"/>
          <w:color w:val="000000"/>
          <w:sz w:val="22"/>
          <w:szCs w:val="22"/>
          <w:u w:val="single"/>
        </w:rPr>
        <w:t xml:space="preserve"> have </w:t>
      </w:r>
      <w:r>
        <w:rPr>
          <w:rFonts w:ascii="Calibri" w:hAnsi="Calibri"/>
          <w:color w:val="000000"/>
          <w:sz w:val="22"/>
          <w:szCs w:val="22"/>
          <w:u w:val="single"/>
          <w:shd w:val="clear" w:color="auto" w:fill="00FF00"/>
        </w:rPr>
        <w:t>discouraged innovation</w:t>
      </w:r>
      <w:r>
        <w:rPr>
          <w:rFonts w:ascii="Calibri" w:hAnsi="Calibri"/>
          <w:color w:val="000000"/>
          <w:sz w:val="22"/>
          <w:szCs w:val="22"/>
          <w:u w:val="single"/>
        </w:rPr>
        <w:t xml:space="preserve">, in part by </w:t>
      </w:r>
      <w:r>
        <w:rPr>
          <w:rFonts w:ascii="Calibri" w:hAnsi="Calibri"/>
          <w:color w:val="000000"/>
          <w:sz w:val="22"/>
          <w:szCs w:val="22"/>
          <w:u w:val="single"/>
          <w:shd w:val="clear" w:color="auto" w:fill="00FF00"/>
        </w:rPr>
        <w:t>making it more difficult for entrants to compete with incumbents</w:t>
      </w:r>
      <w:r>
        <w:rPr>
          <w:rFonts w:ascii="Calibri" w:hAnsi="Calibri"/>
          <w:color w:val="000000"/>
          <w:sz w:val="22"/>
          <w:szCs w:val="22"/>
          <w:u w:val="single"/>
        </w:rPr>
        <w:t xml:space="preserve"> that have formed a pool.</w:t>
      </w:r>
    </w:p>
    <w:p w14:paraId="63E0039C" w14:textId="1A242325" w:rsidR="008D6527" w:rsidRDefault="008D6527" w:rsidP="008D6527">
      <w:pPr>
        <w:pStyle w:val="Heading3"/>
      </w:pPr>
      <w:r>
        <w:lastRenderedPageBreak/>
        <w:t>Other DA</w:t>
      </w:r>
    </w:p>
    <w:p w14:paraId="39B0C04F" w14:textId="77777777" w:rsidR="008D6527" w:rsidRDefault="008D6527" w:rsidP="008D6527">
      <w:pPr>
        <w:pStyle w:val="NormalWeb"/>
        <w:spacing w:line="256" w:lineRule="auto"/>
        <w:rPr>
          <w:rFonts w:ascii="Calibri" w:hAnsi="Calibri"/>
          <w:sz w:val="22"/>
          <w:szCs w:val="22"/>
        </w:rPr>
      </w:pPr>
      <w:r>
        <w:rPr>
          <w:rFonts w:ascii="Calibri" w:hAnsi="Calibri"/>
          <w:sz w:val="22"/>
          <w:szCs w:val="22"/>
        </w:rPr>
        <w:t>1] Zero i/l between China biotech leadership and China overthrowing the U.S</w:t>
      </w:r>
    </w:p>
    <w:p w14:paraId="4CCE74CF" w14:textId="77777777" w:rsidR="008D6527" w:rsidRDefault="008D6527" w:rsidP="008D6527">
      <w:pPr>
        <w:pStyle w:val="Heading4"/>
        <w:spacing w:line="256" w:lineRule="auto"/>
        <w:rPr>
          <w:szCs w:val="26"/>
        </w:rPr>
      </w:pPr>
      <w:r>
        <w:rPr>
          <w:szCs w:val="26"/>
        </w:rPr>
        <w:t>2] UQ overwhelms—China will never catch up. Covid proves</w:t>
      </w:r>
    </w:p>
    <w:p w14:paraId="2764086F" w14:textId="77777777" w:rsidR="008D6527" w:rsidRDefault="008D6527" w:rsidP="008D6527">
      <w:pPr>
        <w:pStyle w:val="NormalWeb"/>
        <w:spacing w:line="256" w:lineRule="auto"/>
        <w:rPr>
          <w:rFonts w:ascii="Calibri" w:hAnsi="Calibri"/>
          <w:sz w:val="22"/>
          <w:szCs w:val="22"/>
        </w:rPr>
      </w:pPr>
      <w:r>
        <w:rPr>
          <w:rFonts w:ascii="Calibri" w:hAnsi="Calibri"/>
          <w:b/>
          <w:bCs/>
          <w:sz w:val="26"/>
          <w:szCs w:val="26"/>
        </w:rPr>
        <w:t>Moore 2/17</w:t>
      </w:r>
      <w:r>
        <w:rPr>
          <w:rFonts w:ascii="Calibri" w:hAnsi="Calibri"/>
          <w:sz w:val="22"/>
          <w:szCs w:val="22"/>
        </w:rPr>
        <w:t xml:space="preserve"> [Scott Moore is a political scientist and administrator at the University of Pennsylvania and the author of a forthcoming book, “How China Shapes the Future,” on China’s role in public goods and emerging technologies.) “In Biotech, the Industry of the Future, the U.S. Is Way Ahead of China” 2/17/2021, Lawfare: Biodefense] RM</w:t>
      </w:r>
    </w:p>
    <w:p w14:paraId="43A45EFE" w14:textId="77777777" w:rsidR="008D6527" w:rsidRDefault="008D6527" w:rsidP="008D6527">
      <w:pPr>
        <w:pStyle w:val="NormalWeb"/>
        <w:spacing w:line="256" w:lineRule="auto"/>
        <w:rPr>
          <w:rFonts w:ascii="Calibri" w:hAnsi="Calibri"/>
          <w:sz w:val="22"/>
          <w:szCs w:val="22"/>
        </w:rPr>
      </w:pPr>
      <w:r>
        <w:rPr>
          <w:rFonts w:ascii="Calibri" w:hAnsi="Calibri"/>
          <w:sz w:val="22"/>
          <w:szCs w:val="22"/>
        </w:rPr>
        <w:t xml:space="preserve">It was supposed to be China’s moment of technological triumph—one that would show the world Beijing had not only conquered the coronavirus but also emerged as a biotechnology superpower. But </w:t>
      </w:r>
      <w:r>
        <w:rPr>
          <w:rStyle w:val="Emphasis"/>
          <w:b w:val="0"/>
          <w:bCs/>
          <w:i/>
          <w:iCs w:val="0"/>
          <w:szCs w:val="22"/>
        </w:rPr>
        <w:t xml:space="preserve">when clinical data on </w:t>
      </w:r>
      <w:r>
        <w:rPr>
          <w:rStyle w:val="Emphasis"/>
          <w:b w:val="0"/>
          <w:bCs/>
          <w:i/>
          <w:iCs w:val="0"/>
          <w:szCs w:val="22"/>
          <w:shd w:val="clear" w:color="auto" w:fill="00FF00"/>
        </w:rPr>
        <w:t>China’s</w:t>
      </w:r>
      <w:r>
        <w:rPr>
          <w:rStyle w:val="Emphasis"/>
          <w:b w:val="0"/>
          <w:bCs/>
          <w:i/>
          <w:iCs w:val="0"/>
          <w:szCs w:val="22"/>
        </w:rPr>
        <w:t xml:space="preserve"> flagship CoronaVac </w:t>
      </w:r>
      <w:r>
        <w:rPr>
          <w:rStyle w:val="Emphasis"/>
          <w:b w:val="0"/>
          <w:bCs/>
          <w:i/>
          <w:iCs w:val="0"/>
          <w:szCs w:val="22"/>
          <w:shd w:val="clear" w:color="auto" w:fill="00FF00"/>
        </w:rPr>
        <w:t>vaccine</w:t>
      </w:r>
      <w:r>
        <w:rPr>
          <w:rStyle w:val="Emphasis"/>
          <w:b w:val="0"/>
          <w:bCs/>
          <w:i/>
          <w:iCs w:val="0"/>
          <w:szCs w:val="22"/>
        </w:rPr>
        <w:t xml:space="preserve"> finally flowed in, they showed it </w:t>
      </w:r>
      <w:r>
        <w:rPr>
          <w:rStyle w:val="Emphasis"/>
          <w:b w:val="0"/>
          <w:bCs/>
          <w:i/>
          <w:iCs w:val="0"/>
          <w:szCs w:val="22"/>
          <w:shd w:val="clear" w:color="auto" w:fill="00FF00"/>
        </w:rPr>
        <w:t xml:space="preserve">was barely </w:t>
      </w:r>
      <w:r>
        <w:rPr>
          <w:rStyle w:val="Emphasis"/>
          <w:b w:val="0"/>
          <w:bCs/>
          <w:i/>
          <w:iCs w:val="0"/>
          <w:szCs w:val="22"/>
        </w:rPr>
        <w:t xml:space="preserve">more than </w:t>
      </w:r>
      <w:r>
        <w:rPr>
          <w:rStyle w:val="Emphasis"/>
          <w:b w:val="0"/>
          <w:bCs/>
          <w:i/>
          <w:iCs w:val="0"/>
          <w:szCs w:val="22"/>
          <w:shd w:val="clear" w:color="auto" w:fill="00FF00"/>
        </w:rPr>
        <w:t>50 percent effective</w:t>
      </w:r>
      <w:r>
        <w:rPr>
          <w:rFonts w:ascii="Calibri" w:hAnsi="Calibri"/>
          <w:sz w:val="22"/>
          <w:szCs w:val="22"/>
        </w:rPr>
        <w:t xml:space="preserve">—just clearing the minimum standard set by the World Health Organization. In contrast, not one </w:t>
      </w:r>
      <w:r>
        <w:rPr>
          <w:rFonts w:ascii="Calibri" w:hAnsi="Calibri"/>
          <w:sz w:val="22"/>
          <w:szCs w:val="22"/>
          <w:u w:val="single"/>
        </w:rPr>
        <w:t>but two vaccines developed by U.S. firms have been found to be upward of 95 percent effectiv</w:t>
      </w:r>
      <w:r>
        <w:rPr>
          <w:rFonts w:ascii="Calibri" w:hAnsi="Calibri"/>
          <w:sz w:val="22"/>
          <w:szCs w:val="22"/>
        </w:rPr>
        <w:t xml:space="preserve">e, a standard no other country’s vaccines have yet met in rigorous clinical trials. </w:t>
      </w:r>
      <w:r>
        <w:rPr>
          <w:rFonts w:ascii="Calibri" w:hAnsi="Calibri"/>
          <w:sz w:val="22"/>
          <w:szCs w:val="22"/>
          <w:u w:val="single"/>
        </w:rPr>
        <w:t>The United States’s overall track record in responding to the pandemic has been awful.</w:t>
      </w:r>
      <w:r>
        <w:rPr>
          <w:rFonts w:ascii="Calibri" w:hAnsi="Calibri"/>
          <w:sz w:val="22"/>
          <w:szCs w:val="22"/>
        </w:rPr>
        <w:t xml:space="preserve"> </w:t>
      </w:r>
      <w:r>
        <w:rPr>
          <w:rStyle w:val="Emphasis"/>
          <w:b w:val="0"/>
          <w:bCs/>
          <w:i/>
          <w:iCs w:val="0"/>
          <w:szCs w:val="22"/>
        </w:rPr>
        <w:t xml:space="preserve">Yet the success of its vaccine development efforts shows that </w:t>
      </w:r>
      <w:r>
        <w:rPr>
          <w:rStyle w:val="Emphasis"/>
          <w:b w:val="0"/>
          <w:bCs/>
          <w:i/>
          <w:iCs w:val="0"/>
          <w:szCs w:val="22"/>
          <w:shd w:val="clear" w:color="auto" w:fill="00FF00"/>
        </w:rPr>
        <w:t>when it comes to biotech</w:t>
      </w:r>
      <w:r>
        <w:rPr>
          <w:rStyle w:val="Emphasis"/>
          <w:b w:val="0"/>
          <w:bCs/>
          <w:i/>
          <w:iCs w:val="0"/>
          <w:szCs w:val="22"/>
        </w:rPr>
        <w:t xml:space="preserve">nology, the industry of the future, </w:t>
      </w:r>
      <w:r>
        <w:rPr>
          <w:rStyle w:val="Emphasis"/>
          <w:b w:val="0"/>
          <w:bCs/>
          <w:i/>
          <w:iCs w:val="0"/>
          <w:szCs w:val="22"/>
          <w:shd w:val="clear" w:color="auto" w:fill="00FF00"/>
        </w:rPr>
        <w:t>the U.S. is way ahead of China</w:t>
      </w:r>
      <w:r>
        <w:rPr>
          <w:rStyle w:val="Emphasis"/>
          <w:b w:val="0"/>
          <w:bCs/>
          <w:i/>
          <w:iCs w:val="0"/>
          <w:szCs w:val="22"/>
        </w:rPr>
        <w:t xml:space="preserve"> and most of its other rivals.</w:t>
      </w:r>
    </w:p>
    <w:p w14:paraId="13DD19DB" w14:textId="77777777" w:rsidR="008D6527" w:rsidRDefault="008D6527" w:rsidP="008D6527">
      <w:pPr>
        <w:pStyle w:val="NormalWeb"/>
        <w:spacing w:line="256" w:lineRule="auto"/>
        <w:rPr>
          <w:rFonts w:ascii="Calibri" w:hAnsi="Calibri"/>
          <w:sz w:val="22"/>
          <w:szCs w:val="22"/>
        </w:rPr>
      </w:pPr>
      <w:r>
        <w:rPr>
          <w:rFonts w:ascii="Calibri" w:hAnsi="Calibri"/>
          <w:sz w:val="22"/>
          <w:szCs w:val="22"/>
        </w:rPr>
        <w:t xml:space="preserve">A continuing refrain from Washington in recent years has been that </w:t>
      </w:r>
      <w:r>
        <w:rPr>
          <w:rFonts w:ascii="Calibri" w:hAnsi="Calibri"/>
          <w:sz w:val="22"/>
          <w:szCs w:val="22"/>
          <w:u w:val="single"/>
        </w:rPr>
        <w:t xml:space="preserve">the </w:t>
      </w:r>
      <w:r>
        <w:rPr>
          <w:rFonts w:ascii="Calibri" w:hAnsi="Calibri"/>
          <w:sz w:val="22"/>
          <w:szCs w:val="22"/>
          <w:u w:val="single"/>
          <w:shd w:val="clear" w:color="auto" w:fill="00FF00"/>
        </w:rPr>
        <w:t>U</w:t>
      </w:r>
      <w:r>
        <w:rPr>
          <w:rFonts w:ascii="Calibri" w:hAnsi="Calibri"/>
          <w:sz w:val="22"/>
          <w:szCs w:val="22"/>
          <w:u w:val="single"/>
        </w:rPr>
        <w:t xml:space="preserve">nited </w:t>
      </w:r>
      <w:r>
        <w:rPr>
          <w:rFonts w:ascii="Calibri" w:hAnsi="Calibri"/>
          <w:sz w:val="22"/>
          <w:szCs w:val="22"/>
          <w:u w:val="single"/>
          <w:shd w:val="clear" w:color="auto" w:fill="00FF00"/>
        </w:rPr>
        <w:t>S</w:t>
      </w:r>
      <w:r>
        <w:rPr>
          <w:rFonts w:ascii="Calibri" w:hAnsi="Calibri"/>
          <w:sz w:val="22"/>
          <w:szCs w:val="22"/>
          <w:u w:val="single"/>
        </w:rPr>
        <w:t xml:space="preserve">tates is </w:t>
      </w:r>
      <w:r>
        <w:rPr>
          <w:rFonts w:ascii="Calibri" w:hAnsi="Calibri"/>
          <w:sz w:val="22"/>
          <w:szCs w:val="22"/>
          <w:u w:val="single"/>
          <w:shd w:val="clear" w:color="auto" w:fill="00FF00"/>
        </w:rPr>
        <w:t>falling behind</w:t>
      </w:r>
      <w:r>
        <w:rPr>
          <w:rFonts w:ascii="Calibri" w:hAnsi="Calibri"/>
          <w:sz w:val="22"/>
          <w:szCs w:val="22"/>
          <w:u w:val="single"/>
        </w:rPr>
        <w:t xml:space="preserve"> China in the development of critical emerging technologies</w:t>
      </w:r>
      <w:r>
        <w:rPr>
          <w:rFonts w:ascii="Calibri" w:hAnsi="Calibri"/>
          <w:sz w:val="22"/>
          <w:szCs w:val="22"/>
        </w:rPr>
        <w:t xml:space="preserve">. </w:t>
      </w:r>
      <w:r>
        <w:rPr>
          <w:rStyle w:val="Emphasis"/>
          <w:b w:val="0"/>
          <w:bCs/>
          <w:i/>
          <w:iCs w:val="0"/>
          <w:szCs w:val="22"/>
          <w:shd w:val="clear" w:color="auto" w:fill="00FF00"/>
        </w:rPr>
        <w:t>In some fields</w:t>
      </w:r>
      <w:r>
        <w:rPr>
          <w:rStyle w:val="Emphasis"/>
          <w:b w:val="0"/>
          <w:bCs/>
          <w:i/>
          <w:iCs w:val="0"/>
          <w:szCs w:val="22"/>
        </w:rPr>
        <w:t xml:space="preserve">, this may be true. </w:t>
      </w:r>
      <w:r>
        <w:rPr>
          <w:rStyle w:val="Emphasis"/>
          <w:b w:val="0"/>
          <w:bCs/>
          <w:i/>
          <w:iCs w:val="0"/>
          <w:szCs w:val="22"/>
          <w:shd w:val="clear" w:color="auto" w:fill="00FF00"/>
        </w:rPr>
        <w:t>But not</w:t>
      </w:r>
      <w:r>
        <w:rPr>
          <w:rStyle w:val="Emphasis"/>
          <w:b w:val="0"/>
          <w:bCs/>
          <w:i/>
          <w:iCs w:val="0"/>
          <w:szCs w:val="22"/>
        </w:rPr>
        <w:t xml:space="preserve"> in </w:t>
      </w:r>
      <w:r>
        <w:rPr>
          <w:rStyle w:val="Emphasis"/>
          <w:b w:val="0"/>
          <w:bCs/>
          <w:i/>
          <w:iCs w:val="0"/>
          <w:szCs w:val="22"/>
          <w:shd w:val="clear" w:color="auto" w:fill="00FF00"/>
        </w:rPr>
        <w:t>biotech</w:t>
      </w:r>
      <w:r>
        <w:rPr>
          <w:rStyle w:val="Emphasis"/>
          <w:b w:val="0"/>
          <w:bCs/>
          <w:i/>
          <w:iCs w:val="0"/>
          <w:szCs w:val="22"/>
        </w:rPr>
        <w:t>nology</w:t>
      </w:r>
      <w:r>
        <w:rPr>
          <w:rFonts w:ascii="Calibri" w:hAnsi="Calibri"/>
          <w:sz w:val="22"/>
          <w:szCs w:val="22"/>
        </w:rPr>
        <w:t xml:space="preserve">. To be sure, China’s biotech sector is growing at a torrid pace, and some of its firms are becoming leaders in certain areas, such as cancer treatment. Yet </w:t>
      </w:r>
      <w:r>
        <w:rPr>
          <w:rStyle w:val="Emphasis"/>
          <w:b w:val="0"/>
          <w:bCs/>
          <w:i/>
          <w:iCs w:val="0"/>
          <w:szCs w:val="22"/>
        </w:rPr>
        <w:t>the U.S. retains a dominant position in research, development and commercialization, accounting for almost half of all biotech patents filed from 1999 to 2013</w:t>
      </w:r>
      <w:r>
        <w:rPr>
          <w:rFonts w:ascii="Calibri" w:hAnsi="Calibri"/>
          <w:sz w:val="22"/>
          <w:szCs w:val="22"/>
        </w:rPr>
        <w:t xml:space="preserve">. The triumph of its biotechnology industry during the coronavirus pandemic, producing two highly effective vaccines using an entirely new approach based on messenger RNA, and in record time, shows that </w:t>
      </w:r>
      <w:r>
        <w:rPr>
          <w:rStyle w:val="Emphasis"/>
          <w:b w:val="0"/>
          <w:bCs/>
          <w:i/>
          <w:iCs w:val="0"/>
          <w:szCs w:val="22"/>
        </w:rPr>
        <w:t xml:space="preserve">the U.S.’s </w:t>
      </w:r>
      <w:r>
        <w:rPr>
          <w:rStyle w:val="Emphasis"/>
          <w:b w:val="0"/>
          <w:bCs/>
          <w:i/>
          <w:iCs w:val="0"/>
          <w:szCs w:val="22"/>
          <w:shd w:val="clear" w:color="auto" w:fill="00FF00"/>
        </w:rPr>
        <w:t>competitive edge</w:t>
      </w:r>
      <w:r>
        <w:rPr>
          <w:rStyle w:val="Emphasis"/>
          <w:b w:val="0"/>
          <w:bCs/>
          <w:i/>
          <w:iCs w:val="0"/>
          <w:szCs w:val="22"/>
        </w:rPr>
        <w:t xml:space="preserve"> in biotechnology </w:t>
      </w:r>
      <w:r>
        <w:rPr>
          <w:rStyle w:val="Emphasis"/>
          <w:b w:val="0"/>
          <w:bCs/>
          <w:i/>
          <w:iCs w:val="0"/>
          <w:szCs w:val="22"/>
          <w:shd w:val="clear" w:color="auto" w:fill="00FF00"/>
        </w:rPr>
        <w:t>remains largely intact</w:t>
      </w:r>
      <w:r>
        <w:rPr>
          <w:rFonts w:ascii="Calibri" w:hAnsi="Calibri"/>
          <w:sz w:val="22"/>
          <w:szCs w:val="22"/>
        </w:rPr>
        <w:t xml:space="preserve">. And that has important implications as Washington gears up for a sustained period of geopolitical competition with Beijing. </w:t>
      </w:r>
    </w:p>
    <w:p w14:paraId="2435A966" w14:textId="77777777" w:rsidR="008D6527" w:rsidRDefault="008D6527" w:rsidP="008D6527">
      <w:pPr>
        <w:pStyle w:val="NormalWeb"/>
        <w:spacing w:line="256" w:lineRule="auto"/>
        <w:rPr>
          <w:rFonts w:ascii="Calibri" w:hAnsi="Calibri"/>
          <w:sz w:val="22"/>
          <w:szCs w:val="22"/>
        </w:rPr>
      </w:pPr>
      <w:r>
        <w:rPr>
          <w:rFonts w:ascii="Calibri" w:hAnsi="Calibri"/>
          <w:sz w:val="22"/>
          <w:szCs w:val="22"/>
          <w:u w:val="single"/>
        </w:rPr>
        <w:t>Biotech is such a critical area for technological competition between the U.S. and China because it is transforming fields from medicine to military power.</w:t>
      </w:r>
      <w:r>
        <w:rPr>
          <w:rFonts w:ascii="Calibri" w:hAnsi="Calibri"/>
          <w:sz w:val="22"/>
          <w:szCs w:val="22"/>
        </w:rPr>
        <w:t xml:space="preserve"> The great advances of the 19th century, like chemical fertilizers, resulted from mastering chemistry. In the 20th century, mastery of physics led to nuclear energy—and, more ominously, nuclear weapons. In the 21st century, biology offers a similar mix of peril and promise. This was illustrated dramatically by the award of the 2020 Nobel Prize for the discovery of an enzyme system known as CRISPR-Cas9, which allows an organism’s genomes to be edited with high precision. It is a transformational breakthrough. But while CRISPR shows great promise in the development of new cures for long-untreatable diseases, it could also lead to a whole new generation of deadly bioweapons.</w:t>
      </w:r>
    </w:p>
    <w:p w14:paraId="39B0626E" w14:textId="77777777" w:rsidR="008D6527" w:rsidRDefault="008D6527" w:rsidP="008D6527">
      <w:pPr>
        <w:pStyle w:val="NormalWeb"/>
        <w:spacing w:line="256" w:lineRule="auto"/>
        <w:rPr>
          <w:rFonts w:ascii="Calibri" w:hAnsi="Calibri"/>
          <w:sz w:val="22"/>
          <w:szCs w:val="22"/>
        </w:rPr>
      </w:pPr>
      <w:r>
        <w:rPr>
          <w:rFonts w:ascii="Calibri" w:hAnsi="Calibri"/>
          <w:sz w:val="22"/>
          <w:szCs w:val="22"/>
        </w:rPr>
        <w:t xml:space="preserve">That’s a prospect that increasingly alarms U.S. intelligence officials. In 2016, then-Director of National Intelligence James Clapper warned Congress that </w:t>
      </w:r>
      <w:r>
        <w:rPr>
          <w:rFonts w:ascii="Calibri" w:hAnsi="Calibri"/>
          <w:sz w:val="22"/>
          <w:szCs w:val="22"/>
          <w:shd w:val="clear" w:color="auto" w:fill="00FF00"/>
        </w:rPr>
        <w:t>“[</w:t>
      </w:r>
      <w:r>
        <w:rPr>
          <w:rStyle w:val="Emphasis"/>
          <w:b w:val="0"/>
          <w:bCs/>
          <w:i/>
          <w:iCs w:val="0"/>
          <w:szCs w:val="22"/>
          <w:shd w:val="clear" w:color="auto" w:fill="00FF00"/>
        </w:rPr>
        <w:t>r]esearch in genome editing</w:t>
      </w:r>
      <w:r>
        <w:rPr>
          <w:rStyle w:val="Emphasis"/>
          <w:b w:val="0"/>
          <w:bCs/>
          <w:i/>
          <w:iCs w:val="0"/>
          <w:szCs w:val="22"/>
        </w:rPr>
        <w:t xml:space="preserve"> conducted by countries with different regulatory or ethical standards than those of western countries probably </w:t>
      </w:r>
      <w:r>
        <w:rPr>
          <w:rStyle w:val="Emphasis"/>
          <w:b w:val="0"/>
          <w:bCs/>
          <w:i/>
          <w:iCs w:val="0"/>
          <w:szCs w:val="22"/>
          <w:shd w:val="clear" w:color="auto" w:fill="00FF00"/>
        </w:rPr>
        <w:t>increases the risk of</w:t>
      </w:r>
      <w:r>
        <w:rPr>
          <w:rStyle w:val="Emphasis"/>
          <w:b w:val="0"/>
          <w:bCs/>
          <w:i/>
          <w:iCs w:val="0"/>
          <w:szCs w:val="22"/>
        </w:rPr>
        <w:t xml:space="preserve"> the creation of potentially </w:t>
      </w:r>
      <w:r>
        <w:rPr>
          <w:rStyle w:val="Emphasis"/>
          <w:b w:val="0"/>
          <w:bCs/>
          <w:i/>
          <w:iCs w:val="0"/>
          <w:szCs w:val="22"/>
          <w:shd w:val="clear" w:color="auto" w:fill="00FF00"/>
        </w:rPr>
        <w:t>harmful bio</w:t>
      </w:r>
      <w:r>
        <w:rPr>
          <w:rStyle w:val="Emphasis"/>
          <w:b w:val="0"/>
          <w:bCs/>
          <w:i/>
          <w:iCs w:val="0"/>
          <w:szCs w:val="22"/>
        </w:rPr>
        <w:t xml:space="preserve">logical </w:t>
      </w:r>
      <w:r>
        <w:rPr>
          <w:rStyle w:val="Emphasis"/>
          <w:b w:val="0"/>
          <w:bCs/>
          <w:i/>
          <w:iCs w:val="0"/>
          <w:szCs w:val="22"/>
          <w:shd w:val="clear" w:color="auto" w:fill="00FF00"/>
        </w:rPr>
        <w:t>agents</w:t>
      </w:r>
      <w:r>
        <w:rPr>
          <w:rStyle w:val="Emphasis"/>
          <w:b w:val="0"/>
          <w:bCs/>
          <w:i/>
          <w:iCs w:val="0"/>
          <w:szCs w:val="22"/>
        </w:rPr>
        <w:t xml:space="preserve"> or products</w:t>
      </w:r>
      <w:r>
        <w:rPr>
          <w:rFonts w:ascii="Calibri" w:hAnsi="Calibri"/>
          <w:sz w:val="22"/>
          <w:szCs w:val="22"/>
        </w:rPr>
        <w:t>.” Although Clapper didn’t name specific countries, it soon became clear that he was referring mainly to China. Four years later, his successor, John Ratcliffe, issued a far more pointed warning that “</w:t>
      </w:r>
      <w:r>
        <w:rPr>
          <w:rFonts w:ascii="Calibri" w:hAnsi="Calibri"/>
          <w:sz w:val="22"/>
          <w:szCs w:val="22"/>
          <w:u w:val="single"/>
        </w:rPr>
        <w:t xml:space="preserve">China has even conducted human </w:t>
      </w:r>
      <w:r>
        <w:rPr>
          <w:rFonts w:ascii="Calibri" w:hAnsi="Calibri"/>
          <w:sz w:val="22"/>
          <w:szCs w:val="22"/>
          <w:u w:val="single"/>
        </w:rPr>
        <w:lastRenderedPageBreak/>
        <w:t>testing on members of the People’s Liberation Army in hope of developing soldiers with biologically enhanced capabilities</w:t>
      </w:r>
      <w:r>
        <w:rPr>
          <w:rFonts w:ascii="Calibri" w:hAnsi="Calibri"/>
          <w:sz w:val="22"/>
          <w:szCs w:val="22"/>
        </w:rPr>
        <w:t xml:space="preserve">. </w:t>
      </w:r>
      <w:r>
        <w:rPr>
          <w:rStyle w:val="Emphasis"/>
          <w:b w:val="0"/>
          <w:bCs/>
          <w:i/>
          <w:iCs w:val="0"/>
          <w:szCs w:val="22"/>
          <w:shd w:val="clear" w:color="auto" w:fill="00FF00"/>
        </w:rPr>
        <w:t>There are no ethical boundaries</w:t>
      </w:r>
      <w:r>
        <w:rPr>
          <w:rStyle w:val="Emphasis"/>
          <w:b w:val="0"/>
          <w:bCs/>
          <w:i/>
          <w:iCs w:val="0"/>
          <w:szCs w:val="22"/>
        </w:rPr>
        <w:t xml:space="preserve"> to Beijing’s pursuit of power</w:t>
      </w:r>
      <w:r>
        <w:rPr>
          <w:rFonts w:ascii="Calibri" w:hAnsi="Calibri"/>
          <w:sz w:val="22"/>
          <w:szCs w:val="22"/>
        </w:rPr>
        <w:t xml:space="preserve">.” Such capabilities are almost certainly only speculative—but </w:t>
      </w:r>
      <w:r>
        <w:rPr>
          <w:rFonts w:ascii="Calibri" w:hAnsi="Calibri"/>
          <w:sz w:val="22"/>
          <w:szCs w:val="22"/>
          <w:u w:val="single"/>
        </w:rPr>
        <w:t xml:space="preserve">they underscore why biotech leadership is so important for national security as well as economic competitiveness. </w:t>
      </w:r>
    </w:p>
    <w:p w14:paraId="3EBCEE87" w14:textId="77777777" w:rsidR="008D6527" w:rsidRDefault="008D6527" w:rsidP="008D6527">
      <w:pPr>
        <w:pStyle w:val="NormalWeb"/>
        <w:spacing w:line="256" w:lineRule="auto"/>
        <w:rPr>
          <w:rFonts w:ascii="Calibri" w:hAnsi="Calibri"/>
          <w:sz w:val="22"/>
          <w:szCs w:val="22"/>
        </w:rPr>
      </w:pPr>
      <w:r>
        <w:rPr>
          <w:rFonts w:ascii="Calibri" w:hAnsi="Calibri"/>
          <w:sz w:val="22"/>
          <w:szCs w:val="22"/>
        </w:rPr>
        <w:t xml:space="preserve">Beijing has long envied the United States’s dominant position in biotechnology and spent heavily to overtake it. Biotech has been a priority sector for state investment since the 1980s, and by one estimate Beijing had poured some $100 billion into the sector by 2018. Nowhere did it lavish more attention or invest more of its propaganda power than in developing a coronavirus vaccine. State media have spent months crowing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staged photo op. Now, having spent months talking up its two primary vaccine candidates to developing countries like Brazil and Indonesia, both of which have entered into purchase agreements with Chinese biotech firms, </w:t>
      </w:r>
      <w:r>
        <w:rPr>
          <w:rFonts w:ascii="Calibri" w:hAnsi="Calibri"/>
          <w:sz w:val="22"/>
          <w:szCs w:val="22"/>
          <w:u w:val="single"/>
        </w:rPr>
        <w:t>Chinese officials face severe mistrust among their nation’s overseas partners.</w:t>
      </w:r>
    </w:p>
    <w:p w14:paraId="71177F57" w14:textId="77777777" w:rsidR="008D6527" w:rsidRDefault="008D6527" w:rsidP="008D6527">
      <w:pPr>
        <w:pStyle w:val="Heading4"/>
        <w:spacing w:line="256" w:lineRule="auto"/>
        <w:rPr>
          <w:szCs w:val="26"/>
        </w:rPr>
      </w:pPr>
      <w:r>
        <w:rPr>
          <w:szCs w:val="26"/>
        </w:rPr>
        <w:t>3] China has MRNA.</w:t>
      </w:r>
    </w:p>
    <w:p w14:paraId="2D7D25B1" w14:textId="77777777" w:rsidR="008D6527" w:rsidRDefault="008D6527" w:rsidP="008D6527">
      <w:pPr>
        <w:pStyle w:val="NormalWeb"/>
        <w:spacing w:line="256" w:lineRule="auto"/>
        <w:rPr>
          <w:rFonts w:ascii="Calibri" w:hAnsi="Calibri"/>
          <w:sz w:val="22"/>
          <w:szCs w:val="22"/>
        </w:rPr>
      </w:pPr>
      <w:r>
        <w:rPr>
          <w:rFonts w:ascii="Calibri" w:hAnsi="Calibri"/>
          <w:b/>
          <w:bCs/>
          <w:sz w:val="26"/>
          <w:szCs w:val="26"/>
        </w:rPr>
        <w:t>PC 5-3</w:t>
      </w:r>
      <w:r>
        <w:rPr>
          <w:rFonts w:ascii="Calibri" w:hAnsi="Calibri"/>
          <w:sz w:val="22"/>
          <w:szCs w:val="22"/>
        </w:rPr>
        <w:t>. [(Public Citizen -- non-profit, progressive consumer rights advocacy group and think tank based in Washington, D.C., United States. “Don’t Buy Pharma’s Latest Distraction: A Temporary WTO IP Waiver for COVID Meds Would Not Hand “U.S. mRNA Technology” to China” https://www.citizen.org/article/dont-buy-pharmas-latest-distraction-a-temporary-wto-ip-waiver-for-covid-meds-would-not-hand-u-s-mrna-technology-to-china/</w:t>
      </w:r>
      <w:r>
        <w:rPr>
          <w:rStyle w:val="Hyperlink"/>
          <w:szCs w:val="22"/>
        </w:rPr>
        <w:t>)] TDI</w:t>
      </w:r>
    </w:p>
    <w:p w14:paraId="351BBF28" w14:textId="77777777" w:rsidR="008D6527" w:rsidRDefault="008D6527" w:rsidP="008D6527">
      <w:pPr>
        <w:pStyle w:val="NormalWeb"/>
        <w:spacing w:line="256" w:lineRule="auto"/>
        <w:rPr>
          <w:rFonts w:ascii="Calibri" w:hAnsi="Calibri"/>
          <w:sz w:val="22"/>
          <w:szCs w:val="22"/>
        </w:rPr>
      </w:pPr>
      <w:r>
        <w:rPr>
          <w:rFonts w:ascii="Calibri" w:hAnsi="Calibri"/>
          <w:sz w:val="8"/>
          <w:szCs w:val="8"/>
        </w:rPr>
        <w:t xml:space="preserve">New COVID-19 variants are emerging everywhere. An outbreak anywhere could hatch a vaccine-resistant or more deadly or infectious strain that spreads worldwide. </w:t>
      </w:r>
      <w:r>
        <w:rPr>
          <w:rFonts w:ascii="Calibri" w:hAnsi="Calibri"/>
          <w:sz w:val="22"/>
          <w:szCs w:val="22"/>
          <w:u w:val="single"/>
        </w:rPr>
        <w:t>Global vaccination</w:t>
      </w:r>
      <w:r>
        <w:rPr>
          <w:rFonts w:ascii="Calibri" w:hAnsi="Calibri"/>
          <w:sz w:val="8"/>
          <w:szCs w:val="8"/>
        </w:rPr>
        <w:t xml:space="preserve"> to build global herd immunity </w:t>
      </w:r>
      <w:r>
        <w:rPr>
          <w:rFonts w:ascii="Calibri" w:hAnsi="Calibri"/>
          <w:sz w:val="22"/>
          <w:szCs w:val="22"/>
          <w:u w:val="single"/>
        </w:rPr>
        <w:t>is the only way to end the pandemic</w:t>
      </w:r>
      <w:r>
        <w:rPr>
          <w:rFonts w:ascii="Calibri" w:hAnsi="Calibri"/>
          <w:sz w:val="8"/>
          <w:szCs w:val="8"/>
        </w:rPr>
        <w:t xml:space="preserve"> and ensure anyone is safe. But, </w:t>
      </w:r>
      <w:r>
        <w:rPr>
          <w:rFonts w:ascii="Calibri" w:hAnsi="Calibri"/>
          <w:sz w:val="22"/>
          <w:szCs w:val="22"/>
          <w:u w:val="single"/>
        </w:rPr>
        <w:t>under current production trends, with a few firms controlling</w:t>
      </w:r>
      <w:r>
        <w:rPr>
          <w:rFonts w:ascii="Calibri" w:hAnsi="Calibri"/>
          <w:sz w:val="8"/>
          <w:szCs w:val="8"/>
        </w:rPr>
        <w:t xml:space="preserve"> if and </w:t>
      </w:r>
      <w:r>
        <w:rPr>
          <w:rFonts w:ascii="Calibri" w:hAnsi="Calibri"/>
          <w:sz w:val="22"/>
          <w:szCs w:val="22"/>
          <w:u w:val="single"/>
        </w:rPr>
        <w:t>how much vaccine is made</w:t>
      </w:r>
      <w:r>
        <w:rPr>
          <w:rFonts w:ascii="Calibri" w:hAnsi="Calibri"/>
          <w:sz w:val="8"/>
          <w:szCs w:val="8"/>
        </w:rPr>
        <w:t xml:space="preserve">, </w:t>
      </w:r>
      <w:r>
        <w:rPr>
          <w:rFonts w:ascii="Calibri" w:hAnsi="Calibri"/>
          <w:sz w:val="22"/>
          <w:szCs w:val="22"/>
          <w:u w:val="single"/>
        </w:rPr>
        <w:t>many people</w:t>
      </w:r>
      <w:r>
        <w:rPr>
          <w:rFonts w:ascii="Calibri" w:hAnsi="Calibri"/>
          <w:sz w:val="8"/>
          <w:szCs w:val="8"/>
        </w:rPr>
        <w:t xml:space="preserve"> in developing countries </w:t>
      </w:r>
      <w:r>
        <w:rPr>
          <w:rFonts w:ascii="Calibri" w:hAnsi="Calibri"/>
          <w:sz w:val="22"/>
          <w:szCs w:val="22"/>
          <w:u w:val="single"/>
        </w:rPr>
        <w:t>will not have access until 2024.</w:t>
      </w:r>
      <w:r>
        <w:rPr>
          <w:rFonts w:ascii="Calibri" w:hAnsi="Calibri"/>
          <w:sz w:val="8"/>
          <w:szCs w:val="8"/>
        </w:rPr>
        <w:t xml:space="preserve"> More than 100 nations believe an emergency COVID-19 waiver of certain World Trade Organization (WTO) intellectual property (IP) rules that give monopoly control over medicine production to a few pharmaceutical firms is necessary, so people worldwide get access to COVID-19 vaccines and treatments ASAP. </w:t>
      </w:r>
      <w:r>
        <w:rPr>
          <w:rFonts w:ascii="Calibri" w:hAnsi="Calibri"/>
          <w:sz w:val="22"/>
          <w:szCs w:val="22"/>
          <w:u w:val="single"/>
        </w:rPr>
        <w:t>Support for the waiver is growing</w:t>
      </w:r>
      <w:r>
        <w:rPr>
          <w:rFonts w:ascii="Calibri" w:hAnsi="Calibri"/>
          <w:sz w:val="8"/>
          <w:szCs w:val="8"/>
        </w:rPr>
        <w:t xml:space="preserve">. So, more than 100 Big Pharma lobbyists have descended on D.C. to pressure Congress and the administration to oppose it. That vaccine firms are blocking expanded vaccine production is not a winning story. So, </w:t>
      </w:r>
      <w:r>
        <w:rPr>
          <w:rFonts w:ascii="Calibri" w:hAnsi="Calibri"/>
          <w:b/>
          <w:bCs/>
          <w:sz w:val="22"/>
          <w:szCs w:val="22"/>
          <w:u w:val="single"/>
          <w:shd w:val="clear" w:color="auto" w:fill="00FF00"/>
        </w:rPr>
        <w:t>Big Pharma is trying to change</w:t>
      </w:r>
      <w:r>
        <w:rPr>
          <w:rFonts w:ascii="Calibri" w:hAnsi="Calibri"/>
          <w:b/>
          <w:bCs/>
          <w:sz w:val="22"/>
          <w:szCs w:val="22"/>
          <w:u w:val="single"/>
        </w:rPr>
        <w:t xml:space="preserve"> the </w:t>
      </w:r>
      <w:r>
        <w:rPr>
          <w:rFonts w:ascii="Calibri" w:hAnsi="Calibri"/>
          <w:b/>
          <w:bCs/>
          <w:sz w:val="22"/>
          <w:szCs w:val="22"/>
          <w:u w:val="single"/>
          <w:shd w:val="clear" w:color="auto" w:fill="00FF00"/>
        </w:rPr>
        <w:t>subject</w:t>
      </w:r>
      <w:r>
        <w:rPr>
          <w:rFonts w:ascii="Calibri" w:hAnsi="Calibri"/>
          <w:b/>
          <w:bCs/>
          <w:sz w:val="22"/>
          <w:szCs w:val="22"/>
          <w:u w:val="single"/>
        </w:rPr>
        <w:t xml:space="preserve">. </w:t>
      </w:r>
      <w:r>
        <w:rPr>
          <w:rFonts w:ascii="Calibri" w:hAnsi="Calibri"/>
          <w:sz w:val="22"/>
          <w:szCs w:val="22"/>
          <w:u w:val="single"/>
        </w:rPr>
        <w:t>The latest absurd claim: A COVID-19 IP waiver would help China access</w:t>
      </w:r>
      <w:r>
        <w:rPr>
          <w:rFonts w:ascii="Calibri" w:hAnsi="Calibri"/>
          <w:sz w:val="8"/>
          <w:szCs w:val="8"/>
        </w:rPr>
        <w:t xml:space="preserve"> “U.S. </w:t>
      </w:r>
      <w:r>
        <w:rPr>
          <w:rFonts w:ascii="Calibri" w:hAnsi="Calibri"/>
          <w:sz w:val="22"/>
          <w:szCs w:val="22"/>
          <w:u w:val="single"/>
        </w:rPr>
        <w:t>mRNA</w:t>
      </w:r>
      <w:r>
        <w:rPr>
          <w:rFonts w:ascii="Calibri" w:hAnsi="Calibri"/>
          <w:sz w:val="8"/>
          <w:szCs w:val="8"/>
        </w:rPr>
        <w:t xml:space="preserve"> technology” to create medical innovations. Putting aside the shocking immorality of opposing development of more vaccines and therapeutics for cancer and heart disease, the claim is absurd. </w:t>
      </w:r>
      <w:r>
        <w:rPr>
          <w:rFonts w:ascii="Calibri" w:hAnsi="Calibri"/>
          <w:b/>
          <w:bCs/>
          <w:sz w:val="22"/>
          <w:szCs w:val="22"/>
          <w:u w:val="single"/>
        </w:rPr>
        <w:t>Messenger RNA (</w:t>
      </w:r>
      <w:r>
        <w:rPr>
          <w:rFonts w:ascii="Calibri" w:hAnsi="Calibri"/>
          <w:b/>
          <w:bCs/>
          <w:sz w:val="22"/>
          <w:szCs w:val="22"/>
          <w:u w:val="single"/>
          <w:shd w:val="clear" w:color="auto" w:fill="00FF00"/>
        </w:rPr>
        <w:t>mRNA</w:t>
      </w:r>
      <w:r>
        <w:rPr>
          <w:rFonts w:ascii="Calibri" w:hAnsi="Calibri"/>
          <w:b/>
          <w:bCs/>
          <w:sz w:val="22"/>
          <w:szCs w:val="22"/>
          <w:u w:val="single"/>
        </w:rPr>
        <w:t xml:space="preserve">) </w:t>
      </w:r>
      <w:r>
        <w:rPr>
          <w:rFonts w:ascii="Calibri" w:hAnsi="Calibri"/>
          <w:b/>
          <w:bCs/>
          <w:sz w:val="22"/>
          <w:szCs w:val="22"/>
          <w:u w:val="single"/>
          <w:shd w:val="clear" w:color="auto" w:fill="00FF00"/>
        </w:rPr>
        <w:t>research has been underway</w:t>
      </w:r>
      <w:r>
        <w:rPr>
          <w:rFonts w:ascii="Calibri" w:hAnsi="Calibri"/>
          <w:b/>
          <w:bCs/>
          <w:sz w:val="22"/>
          <w:szCs w:val="22"/>
          <w:u w:val="single"/>
        </w:rPr>
        <w:t xml:space="preserve"> collaboratively in numerous countries </w:t>
      </w:r>
      <w:r>
        <w:rPr>
          <w:rFonts w:ascii="Calibri" w:hAnsi="Calibri"/>
          <w:b/>
          <w:bCs/>
          <w:sz w:val="22"/>
          <w:szCs w:val="22"/>
          <w:u w:val="single"/>
          <w:shd w:val="clear" w:color="auto" w:fill="00FF00"/>
        </w:rPr>
        <w:t>for decades</w:t>
      </w:r>
      <w:r>
        <w:rPr>
          <w:rFonts w:ascii="Calibri" w:hAnsi="Calibri"/>
          <w:sz w:val="8"/>
          <w:szCs w:val="8"/>
          <w:shd w:val="clear" w:color="auto" w:fill="00FF00"/>
        </w:rPr>
        <w:t xml:space="preserve">. </w:t>
      </w:r>
      <w:r>
        <w:rPr>
          <w:rFonts w:ascii="Calibri" w:hAnsi="Calibri"/>
          <w:b/>
          <w:bCs/>
          <w:sz w:val="22"/>
          <w:szCs w:val="22"/>
          <w:u w:val="single"/>
          <w:shd w:val="clear" w:color="auto" w:fill="00FF00"/>
        </w:rPr>
        <w:t>It is not a “U.S. technology</w:t>
      </w:r>
      <w:r>
        <w:rPr>
          <w:rFonts w:ascii="Calibri" w:hAnsi="Calibri"/>
          <w:sz w:val="8"/>
          <w:szCs w:val="8"/>
        </w:rPr>
        <w:t xml:space="preserve">.” </w:t>
      </w:r>
      <w:r>
        <w:rPr>
          <w:rFonts w:ascii="Calibri" w:hAnsi="Calibri"/>
          <w:sz w:val="22"/>
          <w:szCs w:val="22"/>
          <w:u w:val="single"/>
        </w:rPr>
        <w:t>A Hungarian scientist launched the work in the 1970s.</w:t>
      </w:r>
      <w:r>
        <w:rPr>
          <w:rFonts w:ascii="Calibri" w:hAnsi="Calibri"/>
          <w:sz w:val="8"/>
          <w:szCs w:val="8"/>
        </w:rPr>
        <w:t xml:space="preserve"> </w:t>
      </w:r>
      <w:r>
        <w:rPr>
          <w:rFonts w:ascii="Calibri" w:hAnsi="Calibri"/>
          <w:sz w:val="22"/>
          <w:szCs w:val="22"/>
          <w:u w:val="single"/>
        </w:rPr>
        <w:t>Turkish migrants heading</w:t>
      </w:r>
      <w:r>
        <w:rPr>
          <w:rFonts w:ascii="Calibri" w:hAnsi="Calibri"/>
          <w:sz w:val="8"/>
          <w:szCs w:val="8"/>
        </w:rPr>
        <w:t xml:space="preserve"> the German firm </w:t>
      </w:r>
      <w:r>
        <w:rPr>
          <w:rFonts w:ascii="Calibri" w:hAnsi="Calibri"/>
          <w:sz w:val="22"/>
          <w:szCs w:val="22"/>
          <w:u w:val="single"/>
        </w:rPr>
        <w:t>BioNTech developed the mRNA innovations</w:t>
      </w:r>
      <w:r>
        <w:rPr>
          <w:rFonts w:ascii="Calibri" w:hAnsi="Calibri"/>
          <w:sz w:val="8"/>
          <w:szCs w:val="8"/>
        </w:rPr>
        <w:t xml:space="preserve"> </w:t>
      </w:r>
      <w:r>
        <w:rPr>
          <w:rFonts w:ascii="Calibri" w:hAnsi="Calibri"/>
          <w:sz w:val="22"/>
          <w:szCs w:val="22"/>
          <w:u w:val="single"/>
        </w:rPr>
        <w:t>used in</w:t>
      </w:r>
      <w:r>
        <w:rPr>
          <w:rFonts w:ascii="Calibri" w:hAnsi="Calibri"/>
          <w:sz w:val="8"/>
          <w:szCs w:val="8"/>
        </w:rPr>
        <w:t xml:space="preserve"> the “</w:t>
      </w:r>
      <w:r>
        <w:rPr>
          <w:rFonts w:ascii="Calibri" w:hAnsi="Calibri"/>
          <w:sz w:val="22"/>
          <w:szCs w:val="22"/>
          <w:u w:val="single"/>
        </w:rPr>
        <w:t>Pfizer</w:t>
      </w:r>
      <w:r>
        <w:rPr>
          <w:rFonts w:ascii="Calibri" w:hAnsi="Calibri"/>
          <w:sz w:val="8"/>
          <w:szCs w:val="8"/>
        </w:rPr>
        <w:t xml:space="preserve">” vaccine. Plus… </w:t>
      </w:r>
      <w:r>
        <w:rPr>
          <w:rFonts w:ascii="Calibri" w:hAnsi="Calibri"/>
          <w:b/>
          <w:bCs/>
          <w:sz w:val="22"/>
          <w:szCs w:val="22"/>
          <w:u w:val="single"/>
        </w:rPr>
        <w:t>m</w:t>
      </w:r>
      <w:r>
        <w:rPr>
          <w:rFonts w:ascii="Calibri" w:hAnsi="Calibri"/>
          <w:b/>
          <w:bCs/>
          <w:sz w:val="22"/>
          <w:szCs w:val="22"/>
          <w:u w:val="single"/>
          <w:shd w:val="clear" w:color="auto" w:fill="00FF00"/>
        </w:rPr>
        <w:t>RNA vaccines are already being developed in China</w:t>
      </w:r>
      <w:r>
        <w:rPr>
          <w:rFonts w:ascii="Calibri" w:hAnsi="Calibri"/>
          <w:sz w:val="8"/>
          <w:szCs w:val="8"/>
        </w:rPr>
        <w:t xml:space="preserve">. </w:t>
      </w:r>
      <w:r>
        <w:rPr>
          <w:rFonts w:ascii="Calibri" w:hAnsi="Calibri"/>
          <w:b/>
          <w:bCs/>
          <w:sz w:val="22"/>
          <w:szCs w:val="22"/>
          <w:u w:val="single"/>
        </w:rPr>
        <w:t xml:space="preserve">Chinese </w:t>
      </w:r>
      <w:r>
        <w:rPr>
          <w:rFonts w:ascii="Calibri" w:hAnsi="Calibri"/>
          <w:b/>
          <w:bCs/>
          <w:sz w:val="22"/>
          <w:szCs w:val="22"/>
          <w:u w:val="single"/>
          <w:shd w:val="clear" w:color="auto" w:fill="00FF00"/>
        </w:rPr>
        <w:t>entities</w:t>
      </w:r>
      <w:r>
        <w:rPr>
          <w:rFonts w:ascii="Calibri" w:hAnsi="Calibri"/>
          <w:b/>
          <w:bCs/>
          <w:sz w:val="22"/>
          <w:szCs w:val="22"/>
          <w:u w:val="single"/>
        </w:rPr>
        <w:t xml:space="preserve"> already have </w:t>
      </w:r>
      <w:r>
        <w:rPr>
          <w:rFonts w:ascii="Calibri" w:hAnsi="Calibri"/>
          <w:b/>
          <w:bCs/>
          <w:sz w:val="22"/>
          <w:szCs w:val="22"/>
          <w:u w:val="single"/>
          <w:shd w:val="clear" w:color="auto" w:fill="00FF00"/>
        </w:rPr>
        <w:t>developed</w:t>
      </w:r>
      <w:r>
        <w:rPr>
          <w:rFonts w:ascii="Calibri" w:hAnsi="Calibri"/>
          <w:b/>
          <w:bCs/>
          <w:sz w:val="22"/>
          <w:szCs w:val="22"/>
          <w:u w:val="single"/>
        </w:rPr>
        <w:t xml:space="preserve"> at least </w:t>
      </w:r>
      <w:r>
        <w:rPr>
          <w:rFonts w:ascii="Calibri" w:hAnsi="Calibri"/>
          <w:b/>
          <w:bCs/>
          <w:sz w:val="22"/>
          <w:szCs w:val="22"/>
          <w:u w:val="single"/>
          <w:shd w:val="clear" w:color="auto" w:fill="00FF00"/>
        </w:rPr>
        <w:t>two mRNA</w:t>
      </w:r>
      <w:r>
        <w:rPr>
          <w:rFonts w:ascii="Calibri" w:hAnsi="Calibri"/>
          <w:b/>
          <w:bCs/>
          <w:sz w:val="22"/>
          <w:szCs w:val="22"/>
          <w:u w:val="single"/>
        </w:rPr>
        <w:t xml:space="preserve">-platform COVID-19 </w:t>
      </w:r>
      <w:r>
        <w:rPr>
          <w:rFonts w:ascii="Calibri" w:hAnsi="Calibri"/>
          <w:b/>
          <w:bCs/>
          <w:sz w:val="22"/>
          <w:szCs w:val="22"/>
          <w:u w:val="single"/>
          <w:shd w:val="clear" w:color="auto" w:fill="00FF00"/>
        </w:rPr>
        <w:t>vaccines.</w:t>
      </w:r>
      <w:r>
        <w:rPr>
          <w:rFonts w:ascii="Calibri" w:hAnsi="Calibri"/>
          <w:b/>
          <w:bCs/>
          <w:sz w:val="22"/>
          <w:szCs w:val="22"/>
          <w:u w:val="single"/>
        </w:rPr>
        <w:t xml:space="preserve"> </w:t>
      </w:r>
      <w:r>
        <w:rPr>
          <w:rFonts w:ascii="Calibri" w:hAnsi="Calibri"/>
          <w:sz w:val="8"/>
          <w:szCs w:val="8"/>
        </w:rPr>
        <w:t>Guangzhou RiboBio’s is working on an mRNA vaccine that can be stored at refrigerator temperature</w:t>
      </w:r>
      <w:r>
        <w:rPr>
          <w:rFonts w:ascii="Calibri" w:hAnsi="Calibri"/>
          <w:sz w:val="22"/>
          <w:szCs w:val="22"/>
          <w:u w:val="single"/>
        </w:rPr>
        <w:t>. A 120 million dose annual capacity plant is being built to make an mRNA vaccine</w:t>
      </w:r>
      <w:r>
        <w:rPr>
          <w:rFonts w:ascii="Calibri" w:hAnsi="Calibri"/>
          <w:sz w:val="8"/>
          <w:szCs w:val="8"/>
        </w:rPr>
        <w:t xml:space="preserve"> developed by Walvax Biotechnology, Suzhou Abogen Biosciences and the Academy of Military Science, which is in phase 3 trials, according to the World Health Organization (WHO). </w:t>
      </w:r>
      <w:r>
        <w:rPr>
          <w:rFonts w:ascii="Calibri" w:hAnsi="Calibri"/>
          <w:sz w:val="22"/>
          <w:szCs w:val="22"/>
          <w:u w:val="single"/>
        </w:rPr>
        <w:t>BioNTech already contracted with Chinese firm</w:t>
      </w:r>
      <w:r>
        <w:rPr>
          <w:rFonts w:ascii="Calibri" w:hAnsi="Calibri"/>
          <w:sz w:val="8"/>
          <w:szCs w:val="8"/>
        </w:rPr>
        <w:t xml:space="preserve"> Fosun </w:t>
      </w:r>
      <w:r>
        <w:rPr>
          <w:rFonts w:ascii="Calibri" w:hAnsi="Calibri"/>
          <w:sz w:val="22"/>
          <w:szCs w:val="22"/>
          <w:u w:val="single"/>
        </w:rPr>
        <w:t>to make the Pfizer-BioNTech vaccine</w:t>
      </w:r>
      <w:r>
        <w:rPr>
          <w:rFonts w:ascii="Calibri" w:hAnsi="Calibri"/>
          <w:sz w:val="8"/>
          <w:szCs w:val="8"/>
        </w:rPr>
        <w:t xml:space="preserve">. </w:t>
      </w:r>
      <w:r>
        <w:rPr>
          <w:rFonts w:ascii="Calibri" w:hAnsi="Calibri"/>
          <w:sz w:val="22"/>
          <w:szCs w:val="22"/>
          <w:u w:val="single"/>
        </w:rPr>
        <w:t>Pharma’s story</w:t>
      </w:r>
      <w:r>
        <w:rPr>
          <w:rFonts w:ascii="Calibri" w:hAnsi="Calibri"/>
          <w:sz w:val="8"/>
          <w:szCs w:val="8"/>
        </w:rPr>
        <w:t xml:space="preserve"> </w:t>
      </w:r>
      <w:r>
        <w:rPr>
          <w:rFonts w:ascii="Calibri" w:hAnsi="Calibri"/>
          <w:sz w:val="22"/>
          <w:szCs w:val="22"/>
          <w:u w:val="single"/>
        </w:rPr>
        <w:t>is premised on the notion that</w:t>
      </w:r>
      <w:r>
        <w:rPr>
          <w:rFonts w:ascii="Calibri" w:hAnsi="Calibri"/>
          <w:sz w:val="8"/>
          <w:szCs w:val="8"/>
        </w:rPr>
        <w:t xml:space="preserve"> </w:t>
      </w:r>
      <w:r>
        <w:rPr>
          <w:rFonts w:ascii="Calibri" w:hAnsi="Calibri"/>
          <w:sz w:val="22"/>
          <w:szCs w:val="22"/>
          <w:u w:val="single"/>
        </w:rPr>
        <w:t xml:space="preserve">a waiver </w:t>
      </w:r>
      <w:r>
        <w:rPr>
          <w:rFonts w:ascii="Calibri" w:hAnsi="Calibri"/>
          <w:sz w:val="8"/>
          <w:szCs w:val="8"/>
        </w:rPr>
        <w:t xml:space="preserve">of WTO “Trade Related Aspects of Intellectual Property” (TRIPS) rules </w:t>
      </w:r>
      <w:r>
        <w:rPr>
          <w:rFonts w:ascii="Calibri" w:hAnsi="Calibri"/>
          <w:sz w:val="22"/>
          <w:szCs w:val="22"/>
          <w:u w:val="single"/>
        </w:rPr>
        <w:t>will grant “China” new access to the tech</w:t>
      </w:r>
      <w:r>
        <w:rPr>
          <w:rFonts w:ascii="Calibri" w:hAnsi="Calibri"/>
          <w:sz w:val="8"/>
          <w:szCs w:val="8"/>
        </w:rPr>
        <w:t xml:space="preserve">nology underlying the Moderna and Pfizer vaccines. </w:t>
      </w:r>
      <w:r>
        <w:rPr>
          <w:rFonts w:ascii="Calibri" w:hAnsi="Calibri"/>
          <w:b/>
          <w:bCs/>
          <w:sz w:val="22"/>
          <w:szCs w:val="22"/>
          <w:u w:val="single"/>
        </w:rPr>
        <w:t xml:space="preserve">Except that the </w:t>
      </w:r>
      <w:r>
        <w:rPr>
          <w:rFonts w:ascii="Calibri" w:hAnsi="Calibri"/>
          <w:b/>
          <w:bCs/>
          <w:sz w:val="22"/>
          <w:szCs w:val="22"/>
          <w:u w:val="single"/>
          <w:shd w:val="clear" w:color="auto" w:fill="00FF00"/>
        </w:rPr>
        <w:t>tech</w:t>
      </w:r>
      <w:r>
        <w:rPr>
          <w:rFonts w:ascii="Calibri" w:hAnsi="Calibri"/>
          <w:b/>
          <w:bCs/>
          <w:sz w:val="22"/>
          <w:szCs w:val="22"/>
          <w:u w:val="single"/>
        </w:rPr>
        <w:t xml:space="preserve">nology </w:t>
      </w:r>
      <w:r>
        <w:rPr>
          <w:rFonts w:ascii="Calibri" w:hAnsi="Calibri"/>
          <w:b/>
          <w:bCs/>
          <w:sz w:val="22"/>
          <w:szCs w:val="22"/>
          <w:u w:val="single"/>
          <w:shd w:val="clear" w:color="auto" w:fill="00FF00"/>
        </w:rPr>
        <w:t>behind the vaccines produced by Pfizer</w:t>
      </w:r>
      <w:r>
        <w:rPr>
          <w:rFonts w:ascii="Calibri" w:hAnsi="Calibri"/>
          <w:b/>
          <w:bCs/>
          <w:sz w:val="22"/>
          <w:szCs w:val="22"/>
          <w:u w:val="single"/>
        </w:rPr>
        <w:t xml:space="preserve"> is </w:t>
      </w:r>
      <w:r>
        <w:rPr>
          <w:rFonts w:ascii="Calibri" w:hAnsi="Calibri"/>
          <w:b/>
          <w:bCs/>
          <w:sz w:val="22"/>
          <w:szCs w:val="22"/>
          <w:u w:val="single"/>
          <w:shd w:val="clear" w:color="auto" w:fill="00FF00"/>
        </w:rPr>
        <w:t>owned by BioNTech</w:t>
      </w:r>
      <w:r>
        <w:rPr>
          <w:rFonts w:ascii="Calibri" w:hAnsi="Calibri"/>
          <w:b/>
          <w:bCs/>
          <w:sz w:val="22"/>
          <w:szCs w:val="22"/>
          <w:u w:val="single"/>
        </w:rPr>
        <w:t>, which already l</w:t>
      </w:r>
      <w:r>
        <w:rPr>
          <w:rFonts w:ascii="Calibri" w:hAnsi="Calibri"/>
          <w:b/>
          <w:bCs/>
          <w:sz w:val="22"/>
          <w:szCs w:val="22"/>
          <w:u w:val="single"/>
          <w:shd w:val="clear" w:color="auto" w:fill="00FF00"/>
        </w:rPr>
        <w:t>icensed</w:t>
      </w:r>
      <w:r>
        <w:rPr>
          <w:rFonts w:ascii="Calibri" w:hAnsi="Calibri"/>
          <w:b/>
          <w:bCs/>
          <w:sz w:val="22"/>
          <w:szCs w:val="22"/>
          <w:u w:val="single"/>
        </w:rPr>
        <w:t xml:space="preserve"> it </w:t>
      </w:r>
      <w:r>
        <w:rPr>
          <w:rFonts w:ascii="Calibri" w:hAnsi="Calibri"/>
          <w:b/>
          <w:bCs/>
          <w:sz w:val="22"/>
          <w:szCs w:val="22"/>
          <w:u w:val="single"/>
          <w:shd w:val="clear" w:color="auto" w:fill="00FF00"/>
        </w:rPr>
        <w:t>to a Chinese producer</w:t>
      </w:r>
      <w:r>
        <w:rPr>
          <w:rFonts w:ascii="Calibri" w:hAnsi="Calibri"/>
          <w:sz w:val="8"/>
          <w:szCs w:val="8"/>
        </w:rPr>
        <w:t xml:space="preserve">. There are real China IP theft issues. The WTO IP waiver is not one of them. </w:t>
      </w:r>
      <w:r>
        <w:rPr>
          <w:rFonts w:ascii="Calibri" w:hAnsi="Calibri"/>
          <w:sz w:val="22"/>
          <w:szCs w:val="22"/>
          <w:u w:val="single"/>
        </w:rPr>
        <w:t>Messenger RNA Research Has Been Underway Collaboratively in Numerous Countries With Significant Government Funding for Decades</w:t>
      </w:r>
      <w:r>
        <w:rPr>
          <w:rFonts w:ascii="Calibri" w:hAnsi="Calibri"/>
          <w:sz w:val="8"/>
          <w:szCs w:val="8"/>
        </w:rPr>
        <w:t xml:space="preserve">, </w:t>
      </w:r>
      <w:r>
        <w:rPr>
          <w:rFonts w:ascii="Calibri" w:hAnsi="Calibri"/>
          <w:sz w:val="22"/>
          <w:szCs w:val="22"/>
          <w:u w:val="single"/>
        </w:rPr>
        <w:t>It’s Not a “U.S. Technology” Research on using synthetic messenger RNA</w:t>
      </w:r>
      <w:r>
        <w:rPr>
          <w:rFonts w:ascii="Calibri" w:hAnsi="Calibri"/>
          <w:sz w:val="8"/>
          <w:szCs w:val="8"/>
        </w:rPr>
        <w:t xml:space="preserve">, or mRNA, to treat or prevent diseases </w:t>
      </w:r>
      <w:r>
        <w:rPr>
          <w:rFonts w:ascii="Calibri" w:hAnsi="Calibri"/>
          <w:sz w:val="22"/>
          <w:szCs w:val="22"/>
          <w:u w:val="single"/>
        </w:rPr>
        <w:t>started in Hungary in 1978</w:t>
      </w:r>
      <w:r>
        <w:rPr>
          <w:rFonts w:ascii="Calibri" w:hAnsi="Calibri"/>
          <w:sz w:val="8"/>
          <w:szCs w:val="8"/>
        </w:rPr>
        <w:t xml:space="preserve"> with breakthrough research by Professor Katalin Karikó. </w:t>
      </w:r>
      <w:r>
        <w:rPr>
          <w:rFonts w:ascii="Calibri" w:hAnsi="Calibri"/>
          <w:sz w:val="22"/>
          <w:szCs w:val="22"/>
          <w:u w:val="single"/>
        </w:rPr>
        <w:t>Since then, researchers from around the world,</w:t>
      </w:r>
      <w:r>
        <w:rPr>
          <w:rFonts w:ascii="Calibri" w:hAnsi="Calibri"/>
          <w:sz w:val="8"/>
          <w:szCs w:val="8"/>
        </w:rPr>
        <w:t xml:space="preserve"> including Turkey, Thailand, South Africa, India, Brazil, India, Argentina, Malaysia and Bangladesh, </w:t>
      </w:r>
      <w:r>
        <w:rPr>
          <w:rFonts w:ascii="Calibri" w:hAnsi="Calibri"/>
          <w:sz w:val="22"/>
          <w:szCs w:val="22"/>
          <w:u w:val="single"/>
        </w:rPr>
        <w:t>have been working on mRNA</w:t>
      </w:r>
      <w:r>
        <w:rPr>
          <w:rFonts w:ascii="Calibri" w:hAnsi="Calibri"/>
          <w:sz w:val="8"/>
          <w:szCs w:val="8"/>
        </w:rPr>
        <w:t xml:space="preserve">-based health </w:t>
      </w:r>
      <w:r>
        <w:rPr>
          <w:rFonts w:ascii="Calibri" w:hAnsi="Calibri"/>
          <w:sz w:val="22"/>
          <w:szCs w:val="22"/>
          <w:u w:val="single"/>
        </w:rPr>
        <w:t>tech</w:t>
      </w:r>
      <w:r>
        <w:rPr>
          <w:rFonts w:ascii="Calibri" w:hAnsi="Calibri"/>
          <w:sz w:val="8"/>
          <w:szCs w:val="8"/>
        </w:rPr>
        <w:t xml:space="preserve">nologies. While the U.S. firm Moderna has carried out research on this platform for more than a decade, with substantial support from the U.S. government, others in different parts of the world have also worked on it. BioNTech, a German firm founded by Turkish immigrants and where Prof. Karikó is now senior vice president, worked for years on mRNA-based treatments for cancer and a potential flu vaccine. The German government supported BioNTech’s research. BioNTech holds all patents and patent applications related to the BNT162 SARS-CoV-2 vaccine, known in the market as the Pfizer-BioNTech vaccine. </w:t>
      </w:r>
      <w:r>
        <w:rPr>
          <w:rFonts w:ascii="Calibri" w:hAnsi="Calibri"/>
          <w:sz w:val="22"/>
          <w:szCs w:val="22"/>
          <w:u w:val="single"/>
        </w:rPr>
        <w:t>The bottom line is that the mRNA platform has been developed by scientists from all over the world</w:t>
      </w:r>
      <w:r>
        <w:rPr>
          <w:rFonts w:ascii="Calibri" w:hAnsi="Calibri"/>
          <w:sz w:val="8"/>
          <w:szCs w:val="8"/>
        </w:rPr>
        <w:t xml:space="preserve">. And people from around the world should reap its benefits. </w:t>
      </w:r>
      <w:r>
        <w:rPr>
          <w:rFonts w:ascii="Calibri" w:hAnsi="Calibri"/>
          <w:b/>
          <w:bCs/>
          <w:sz w:val="22"/>
          <w:szCs w:val="22"/>
          <w:u w:val="single"/>
        </w:rPr>
        <w:t>By Hollering “CHINA!!!” Pharma Hopes to Distract from Focus on Its Monopoly Control and the Shortages It Is Causing</w:t>
      </w:r>
      <w:r>
        <w:rPr>
          <w:rFonts w:ascii="Calibri" w:hAnsi="Calibri"/>
          <w:sz w:val="8"/>
          <w:szCs w:val="8"/>
        </w:rPr>
        <w:t xml:space="preserve"> </w:t>
      </w:r>
      <w:r>
        <w:rPr>
          <w:rFonts w:ascii="Calibri" w:hAnsi="Calibri"/>
          <w:sz w:val="22"/>
          <w:szCs w:val="22"/>
          <w:u w:val="single"/>
        </w:rPr>
        <w:t>The vaccine makers stand to make a lot of money whether or not there is a waiver.</w:t>
      </w:r>
      <w:r>
        <w:rPr>
          <w:rFonts w:ascii="Calibri" w:hAnsi="Calibri"/>
          <w:sz w:val="8"/>
          <w:szCs w:val="8"/>
        </w:rPr>
        <w:t xml:space="preserve"> Pfizer and Moderna projected COVID-19 vaccine revenue of $15 billion and $18.4 billion respectively in 2021 alone.  A WTO waiver would not undermine those earning but could boost them. A WTO waiver would NOT free governments and firms from paying royalties or providing other compensation under national laws, as the WTO’s own explanation of its 2001 HIV-AIDS IP flexibilities decision underscores. Payments for compulsorily licensed technology usually are based on costs and a percentage of profit. </w:t>
      </w:r>
      <w:r>
        <w:rPr>
          <w:rFonts w:ascii="Calibri" w:hAnsi="Calibri"/>
          <w:sz w:val="22"/>
          <w:szCs w:val="22"/>
          <w:u w:val="single"/>
        </w:rPr>
        <w:t xml:space="preserve">Pharma’s real concern is losing its current monopoly control of production </w:t>
      </w:r>
      <w:r>
        <w:rPr>
          <w:rFonts w:ascii="Calibri" w:hAnsi="Calibri"/>
          <w:sz w:val="8"/>
          <w:szCs w:val="8"/>
        </w:rPr>
        <w:t>and thus the prospect of competitors in what it sees as lucrative future sales of COVID-19 boosters in wealthy countries. Yet absent more production in more locations, there simply won’t be sufficient capacity to make enough vaccines and other COVID-19 medicines needed to end the pandemic.</w:t>
      </w:r>
    </w:p>
    <w:p w14:paraId="048142CB" w14:textId="77777777" w:rsidR="008D6527" w:rsidRDefault="008D6527" w:rsidP="008D6527">
      <w:pPr>
        <w:pStyle w:val="Heading4"/>
        <w:spacing w:line="256" w:lineRule="auto"/>
        <w:rPr>
          <w:szCs w:val="26"/>
        </w:rPr>
      </w:pPr>
      <w:r>
        <w:rPr>
          <w:szCs w:val="26"/>
        </w:rPr>
        <w:t xml:space="preserve">4] Chinese LIO inev – refusal breaks into Sino-US war </w:t>
      </w:r>
    </w:p>
    <w:p w14:paraId="6DEC1061" w14:textId="77777777" w:rsidR="008D6527" w:rsidRDefault="008D6527" w:rsidP="008D6527">
      <w:pPr>
        <w:pStyle w:val="NormalWeb"/>
        <w:spacing w:line="256" w:lineRule="auto"/>
        <w:rPr>
          <w:rFonts w:ascii="Calibri" w:hAnsi="Calibri"/>
          <w:sz w:val="22"/>
          <w:szCs w:val="22"/>
        </w:rPr>
      </w:pPr>
      <w:r>
        <w:rPr>
          <w:rFonts w:ascii="Calibri" w:hAnsi="Calibri"/>
          <w:b/>
          <w:bCs/>
          <w:sz w:val="26"/>
          <w:szCs w:val="26"/>
        </w:rPr>
        <w:t>Layne 18</w:t>
      </w:r>
      <w:r>
        <w:rPr>
          <w:rFonts w:ascii="Calibri" w:hAnsi="Calibri"/>
          <w:sz w:val="22"/>
          <w:szCs w:val="22"/>
        </w:rPr>
        <w:t xml:space="preserve"> ~~[(Christopher, Robert M. Gates Chair in Intelligence and National Security at the George Bush School of Government and Public Service at Texas A&amp;M University) "The US–Chinese power shift and the end of the Pax Americana." International Affairs Vol 94, 2018]</w:t>
      </w:r>
    </w:p>
    <w:p w14:paraId="143D40A4" w14:textId="77777777" w:rsidR="008D6527" w:rsidRDefault="008D6527" w:rsidP="008D6527">
      <w:pPr>
        <w:pStyle w:val="NormalWeb"/>
        <w:spacing w:line="256" w:lineRule="auto"/>
        <w:rPr>
          <w:rFonts w:ascii="Calibri" w:hAnsi="Calibri"/>
          <w:sz w:val="22"/>
          <w:szCs w:val="22"/>
        </w:rPr>
      </w:pPr>
      <w:r>
        <w:rPr>
          <w:rFonts w:ascii="Calibri" w:hAnsi="Calibri"/>
          <w:sz w:val="22"/>
          <w:szCs w:val="22"/>
          <w:u w:val="single"/>
        </w:rPr>
        <w:t xml:space="preserve">The fate of international orders is </w:t>
      </w:r>
      <w:r>
        <w:rPr>
          <w:rStyle w:val="Emphasis"/>
          <w:b w:val="0"/>
          <w:bCs/>
          <w:i/>
          <w:iCs w:val="0"/>
          <w:szCs w:val="22"/>
        </w:rPr>
        <w:t>closely linked to power transition dynamics</w:t>
      </w:r>
      <w:r>
        <w:rPr>
          <w:rFonts w:ascii="Calibri" w:hAnsi="Calibri"/>
          <w:sz w:val="12"/>
          <w:szCs w:val="12"/>
        </w:rPr>
        <w:t xml:space="preserve">. Throughout modern international history the prevailing international order has reflected the balance of power that existed at the time of its creation. </w:t>
      </w:r>
      <w:r>
        <w:rPr>
          <w:rFonts w:ascii="Calibri" w:hAnsi="Calibri"/>
          <w:sz w:val="22"/>
          <w:szCs w:val="22"/>
          <w:u w:val="single"/>
        </w:rPr>
        <w:t>When that balance changes sufficiently, the old order will be replaced by a new one.</w:t>
      </w:r>
      <w:r>
        <w:rPr>
          <w:rFonts w:ascii="Calibri" w:hAnsi="Calibri"/>
          <w:sz w:val="12"/>
          <w:szCs w:val="12"/>
        </w:rPr>
        <w:t xml:space="preserve"> Viewed from this perspective, what are the Pax Americana’s prospects? </w:t>
      </w:r>
      <w:r>
        <w:rPr>
          <w:rFonts w:ascii="Calibri" w:hAnsi="Calibri"/>
          <w:sz w:val="22"/>
          <w:szCs w:val="22"/>
          <w:u w:val="single"/>
        </w:rPr>
        <w:t>How will China’s rise, and America’s decline, affect the international order in the years ahead? The surprising answer</w:t>
      </w:r>
      <w:r>
        <w:rPr>
          <w:rFonts w:ascii="Calibri" w:hAnsi="Calibri"/>
          <w:sz w:val="12"/>
          <w:szCs w:val="12"/>
        </w:rPr>
        <w:t xml:space="preserve"> given by top US security studies scholars is: ‘</w:t>
      </w:r>
      <w:r>
        <w:rPr>
          <w:rStyle w:val="Emphasis"/>
          <w:b w:val="0"/>
          <w:bCs/>
          <w:i/>
          <w:iCs w:val="0"/>
          <w:szCs w:val="22"/>
        </w:rPr>
        <w:t>Not much.</w:t>
      </w:r>
      <w:r>
        <w:rPr>
          <w:rFonts w:ascii="Calibri" w:hAnsi="Calibri"/>
          <w:sz w:val="12"/>
          <w:szCs w:val="12"/>
        </w:rPr>
        <w:t xml:space="preserve">’ </w:t>
      </w:r>
      <w:r>
        <w:rPr>
          <w:rFonts w:ascii="Calibri" w:hAnsi="Calibri"/>
          <w:sz w:val="22"/>
          <w:szCs w:val="22"/>
          <w:u w:val="single"/>
          <w:shd w:val="clear" w:color="auto" w:fill="00FF00"/>
        </w:rPr>
        <w:t>The</w:t>
      </w:r>
      <w:r>
        <w:rPr>
          <w:rFonts w:ascii="Calibri" w:hAnsi="Calibri"/>
          <w:sz w:val="22"/>
          <w:szCs w:val="22"/>
          <w:u w:val="single"/>
        </w:rPr>
        <w:t xml:space="preserve"> </w:t>
      </w:r>
      <w:r>
        <w:rPr>
          <w:rFonts w:ascii="Calibri" w:hAnsi="Calibri"/>
          <w:sz w:val="22"/>
          <w:szCs w:val="22"/>
          <w:u w:val="single"/>
          <w:shd w:val="clear" w:color="auto" w:fill="00FF00"/>
        </w:rPr>
        <w:t>U</w:t>
      </w:r>
      <w:r>
        <w:rPr>
          <w:rFonts w:ascii="Calibri" w:hAnsi="Calibri"/>
          <w:sz w:val="22"/>
          <w:szCs w:val="22"/>
          <w:u w:val="single"/>
        </w:rPr>
        <w:t xml:space="preserve">nited </w:t>
      </w:r>
      <w:r>
        <w:rPr>
          <w:rFonts w:ascii="Calibri" w:hAnsi="Calibri"/>
          <w:sz w:val="22"/>
          <w:szCs w:val="22"/>
          <w:u w:val="single"/>
          <w:shd w:val="clear" w:color="auto" w:fill="00FF00"/>
        </w:rPr>
        <w:t>S</w:t>
      </w:r>
      <w:r>
        <w:rPr>
          <w:rFonts w:ascii="Calibri" w:hAnsi="Calibri"/>
          <w:sz w:val="22"/>
          <w:szCs w:val="22"/>
          <w:u w:val="single"/>
        </w:rPr>
        <w:t>tates</w:t>
      </w:r>
      <w:r>
        <w:rPr>
          <w:rFonts w:ascii="Calibri" w:hAnsi="Calibri"/>
          <w:sz w:val="12"/>
          <w:szCs w:val="12"/>
        </w:rPr>
        <w:t xml:space="preserve">, so the argument goes, </w:t>
      </w:r>
      <w:r>
        <w:rPr>
          <w:rFonts w:ascii="Calibri" w:hAnsi="Calibri"/>
          <w:sz w:val="22"/>
          <w:szCs w:val="22"/>
          <w:u w:val="single"/>
          <w:shd w:val="clear" w:color="auto" w:fill="00FF00"/>
        </w:rPr>
        <w:t>can ‘lock in</w:t>
      </w:r>
      <w:r>
        <w:rPr>
          <w:rFonts w:ascii="Calibri" w:hAnsi="Calibri"/>
          <w:sz w:val="22"/>
          <w:szCs w:val="22"/>
          <w:u w:val="single"/>
        </w:rPr>
        <w:t xml:space="preserve">’ the Pax Americana’s essential features, including its rules, </w:t>
      </w:r>
      <w:r>
        <w:rPr>
          <w:rFonts w:ascii="Calibri" w:hAnsi="Calibri"/>
          <w:sz w:val="22"/>
          <w:szCs w:val="22"/>
          <w:u w:val="single"/>
          <w:shd w:val="clear" w:color="auto" w:fill="00FF00"/>
        </w:rPr>
        <w:t>norms</w:t>
      </w:r>
      <w:r>
        <w:rPr>
          <w:rFonts w:ascii="Calibri" w:hAnsi="Calibri"/>
          <w:sz w:val="22"/>
          <w:szCs w:val="22"/>
          <w:u w:val="single"/>
        </w:rPr>
        <w:t xml:space="preserve"> and institutions</w:t>
      </w:r>
      <w:r>
        <w:rPr>
          <w:rFonts w:ascii="Calibri" w:hAnsi="Calibri"/>
          <w:sz w:val="12"/>
          <w:szCs w:val="12"/>
        </w:rPr>
        <w:t xml:space="preserve">.65 John Ikenberry, Stephen Brooks and William Wohlforth are the leading proponents of the lock-in thesis. Ikenberry was the first to set out the concept, arguing in After victory that </w:t>
      </w:r>
      <w:r>
        <w:rPr>
          <w:rFonts w:ascii="Calibri" w:hAnsi="Calibri"/>
          <w:sz w:val="22"/>
          <w:szCs w:val="22"/>
          <w:u w:val="single"/>
        </w:rPr>
        <w:t>a hegemon</w:t>
      </w:r>
      <w:r>
        <w:rPr>
          <w:rFonts w:ascii="Calibri" w:hAnsi="Calibri"/>
          <w:sz w:val="12"/>
          <w:szCs w:val="12"/>
        </w:rPr>
        <w:t>, by building an institutionalized, rules-based international order, ‘</w:t>
      </w:r>
      <w:r>
        <w:rPr>
          <w:rFonts w:ascii="Calibri" w:hAnsi="Calibri"/>
          <w:sz w:val="22"/>
          <w:szCs w:val="22"/>
          <w:u w:val="single"/>
        </w:rPr>
        <w:t>can lock-in favorable arrangements that continue beyond the zenith of its power’</w:t>
      </w:r>
      <w:r>
        <w:rPr>
          <w:rFonts w:ascii="Calibri" w:hAnsi="Calibri"/>
          <w:sz w:val="12"/>
          <w:szCs w:val="12"/>
        </w:rPr>
        <w:t xml:space="preserve">.66 In other words, </w:t>
      </w:r>
      <w:r>
        <w:rPr>
          <w:rFonts w:ascii="Calibri" w:hAnsi="Calibri"/>
          <w:sz w:val="22"/>
          <w:szCs w:val="22"/>
          <w:u w:val="single"/>
        </w:rPr>
        <w:t>the international order can remain intact even after the hegemonic power that created it has lost its pre-eminent position in the international political system</w:t>
      </w:r>
      <w:r>
        <w:rPr>
          <w:rFonts w:ascii="Calibri" w:hAnsi="Calibri"/>
          <w:sz w:val="12"/>
          <w:szCs w:val="12"/>
        </w:rPr>
        <w:t xml:space="preserve">. On this point, Ikenberry echoes Robert Keohane’s argument in After hegemony that, once a liberal international order has been established by a hegemonic power, </w:t>
      </w:r>
      <w:r>
        <w:rPr>
          <w:rFonts w:ascii="Calibri" w:hAnsi="Calibri"/>
          <w:sz w:val="22"/>
          <w:szCs w:val="22"/>
          <w:u w:val="single"/>
        </w:rPr>
        <w:t xml:space="preserve">if the hegemon declines it is possible for </w:t>
      </w:r>
      <w:r>
        <w:rPr>
          <w:rFonts w:ascii="Calibri" w:hAnsi="Calibri"/>
          <w:sz w:val="22"/>
          <w:szCs w:val="22"/>
          <w:u w:val="single"/>
          <w:shd w:val="clear" w:color="auto" w:fill="00FF00"/>
        </w:rPr>
        <w:t>a small group</w:t>
      </w:r>
      <w:r>
        <w:rPr>
          <w:rFonts w:ascii="Calibri" w:hAnsi="Calibri"/>
          <w:sz w:val="22"/>
          <w:szCs w:val="22"/>
          <w:u w:val="single"/>
        </w:rPr>
        <w:t xml:space="preserve"> of Great Powers to take the place of the former hegemon and </w:t>
      </w:r>
      <w:r>
        <w:rPr>
          <w:rStyle w:val="Emphasis"/>
          <w:b w:val="0"/>
          <w:bCs/>
          <w:i/>
          <w:iCs w:val="0"/>
          <w:szCs w:val="22"/>
        </w:rPr>
        <w:t xml:space="preserve">collectively </w:t>
      </w:r>
      <w:r>
        <w:rPr>
          <w:rStyle w:val="Emphasis"/>
          <w:b w:val="0"/>
          <w:bCs/>
          <w:i/>
          <w:iCs w:val="0"/>
          <w:szCs w:val="22"/>
          <w:shd w:val="clear" w:color="auto" w:fill="00FF00"/>
        </w:rPr>
        <w:t xml:space="preserve">manage </w:t>
      </w:r>
      <w:r>
        <w:rPr>
          <w:rStyle w:val="Emphasis"/>
          <w:b w:val="0"/>
          <w:bCs/>
          <w:i/>
          <w:iCs w:val="0"/>
          <w:szCs w:val="22"/>
        </w:rPr>
        <w:t xml:space="preserve">the </w:t>
      </w:r>
      <w:r>
        <w:rPr>
          <w:rStyle w:val="Emphasis"/>
          <w:b w:val="0"/>
          <w:bCs/>
          <w:i/>
          <w:iCs w:val="0"/>
          <w:szCs w:val="22"/>
          <w:shd w:val="clear" w:color="auto" w:fill="00FF00"/>
        </w:rPr>
        <w:t>international system</w:t>
      </w:r>
      <w:r>
        <w:rPr>
          <w:rFonts w:ascii="Calibri" w:hAnsi="Calibri"/>
          <w:sz w:val="12"/>
          <w:szCs w:val="12"/>
        </w:rPr>
        <w:t>.67 That is, under certain conditions ‘</w:t>
      </w:r>
      <w:r>
        <w:rPr>
          <w:rStyle w:val="Emphasis"/>
          <w:b w:val="0"/>
          <w:bCs/>
          <w:i/>
          <w:iCs w:val="0"/>
          <w:szCs w:val="22"/>
        </w:rPr>
        <w:t xml:space="preserve">hegemonic </w:t>
      </w:r>
      <w:r>
        <w:rPr>
          <w:rStyle w:val="Emphasis"/>
          <w:b w:val="0"/>
          <w:bCs/>
          <w:i/>
          <w:iCs w:val="0"/>
          <w:szCs w:val="22"/>
          <w:shd w:val="clear" w:color="auto" w:fill="00FF00"/>
        </w:rPr>
        <w:t xml:space="preserve">stability’ can exist </w:t>
      </w:r>
      <w:r>
        <w:rPr>
          <w:rStyle w:val="Emphasis"/>
          <w:b w:val="0"/>
          <w:bCs/>
          <w:i/>
          <w:iCs w:val="0"/>
          <w:szCs w:val="22"/>
        </w:rPr>
        <w:t xml:space="preserve">even </w:t>
      </w:r>
      <w:r>
        <w:rPr>
          <w:rStyle w:val="Emphasis"/>
          <w:b w:val="0"/>
          <w:bCs/>
          <w:i/>
          <w:iCs w:val="0"/>
          <w:szCs w:val="22"/>
          <w:shd w:val="clear" w:color="auto" w:fill="00FF00"/>
        </w:rPr>
        <w:t>if</w:t>
      </w:r>
      <w:r>
        <w:rPr>
          <w:rStyle w:val="Emphasis"/>
          <w:b w:val="0"/>
          <w:bCs/>
          <w:i/>
          <w:iCs w:val="0"/>
          <w:szCs w:val="22"/>
        </w:rPr>
        <w:t xml:space="preserve"> there is no hegemonic power</w:t>
      </w:r>
      <w:r>
        <w:rPr>
          <w:rFonts w:ascii="Calibri" w:hAnsi="Calibri"/>
          <w:sz w:val="12"/>
          <w:szCs w:val="12"/>
        </w:rPr>
        <w:t xml:space="preserve">. In Liberal Leviathan, Ikenberry built on this logic to argue that, </w:t>
      </w:r>
      <w:r>
        <w:rPr>
          <w:rFonts w:ascii="Calibri" w:hAnsi="Calibri"/>
          <w:sz w:val="22"/>
          <w:szCs w:val="22"/>
          <w:u w:val="single"/>
        </w:rPr>
        <w:t>even if the Pax Americana were to wither completely, the LRBIO would nevertheless survive</w:t>
      </w:r>
      <w:r>
        <w:rPr>
          <w:rFonts w:ascii="Calibri" w:hAnsi="Calibri"/>
          <w:sz w:val="12"/>
          <w:szCs w:val="12"/>
        </w:rPr>
        <w:t xml:space="preserve">. As Ikenberry put it: </w:t>
      </w:r>
      <w:r>
        <w:rPr>
          <w:rFonts w:ascii="Calibri" w:hAnsi="Calibri"/>
          <w:sz w:val="22"/>
          <w:szCs w:val="22"/>
          <w:u w:val="single"/>
        </w:rPr>
        <w:t>‘America’s position in the global system may decline but the international order it leads can remain the dominating logic of the twenty-first century</w:t>
      </w:r>
      <w:r>
        <w:rPr>
          <w:rFonts w:ascii="Calibri" w:hAnsi="Calibri"/>
          <w:sz w:val="12"/>
          <w:szCs w:val="12"/>
        </w:rPr>
        <w:t xml:space="preserve">.’68 Ikenberry’s view seems to have evolved, however. In jointly authored articles in International Security and Foreign Affairs, Brooks, Ikenberry and Wohlforth embrace hegemonic stability theory.69 That is, they contend that, like all international orders, the post-1945 international order does, in fact, require a hegemonic power to maintain it—and not just any hegemon, but the United States. The logic of their argument is that the LRBIO and the Pax Americana are one and the same, and that US pre-eminence is a necessary condition for the LRBIO. According to them, the United States must exercise ‘global leadership’—the US foreign policy establishment’s code phrase for hegemony—by acting as a security provider and geopolitical stabilizer; by maintaining an open, liberal international economy; and by promoting global cooperation through upholding and revising the post-1945 liberal order—which is both ‘institutional and normative’—created by the Pax Americana.70 They also claim that the post-1945 Pax Americana ‘allows the United States to … wrap its hegemonic rule in a rules-based order’.71 This helps to conceal the actual motives of self-interest and realpolitik that underlie American hegemony. Read together, the International Security and Foreign Affairs articles by Brooks, Ikenberry and Wohlforth make clear the authors’ view that the post-1945 LRBIO is inextricably linked to US hegemony; that is, to the Pax Americana. This is in keeping with the common understanding of hegemonic stability theory. As they see it, the post-1945 international order based on American pre-eminence ‘has served the US well for the past six decades and there is no reason to give it up now’.72 The argument has special force given that, according to the— correct—logic of their argument (and of hegemonic stability theory), if American hegemony goes, the LRBIO goes with it. In their preference for maintaining the post-1945 hegemonic American international order, Brooks, Ikenberry and Wohlforth echo the renowned late nineteenthcentury British statesman Lord Salisbury. Presiding over a hegemonic Britain that was already perceptibly declining, he famously said: ‘Whatever happens will be for the worse. Therefore, it is in our interest that as little should happen as possible.’ The post-1945 international order is (or was) a concrete manifestation of America’s hegemonic status. So, of course, the US foreign policy establishment wants as little change as possible in international politics. Why would it wish otherwise, when change would inevitably be both the cause and effect of diminishing American power and influence? The United States has every incentive for wanting to prolong the post-1945 international order. After all, </w:t>
      </w:r>
      <w:r>
        <w:rPr>
          <w:rFonts w:ascii="Calibri" w:hAnsi="Calibri"/>
          <w:sz w:val="22"/>
          <w:szCs w:val="22"/>
          <w:u w:val="single"/>
        </w:rPr>
        <w:t>for most of the last 70 years or so</w:t>
      </w:r>
      <w:r>
        <w:rPr>
          <w:rFonts w:ascii="Calibri" w:hAnsi="Calibri"/>
          <w:sz w:val="22"/>
          <w:szCs w:val="22"/>
          <w:u w:val="single"/>
          <w:shd w:val="clear" w:color="auto" w:fill="00FF00"/>
        </w:rPr>
        <w:t>, the US</w:t>
      </w:r>
      <w:r>
        <w:rPr>
          <w:rFonts w:ascii="Calibri" w:hAnsi="Calibri"/>
          <w:sz w:val="22"/>
          <w:szCs w:val="22"/>
          <w:u w:val="single"/>
        </w:rPr>
        <w:t xml:space="preserve"> has occupied the geopolitical penthouse (‘when America ruled the world’). From that lofty height, however, t</w:t>
      </w:r>
      <w:r>
        <w:rPr>
          <w:rStyle w:val="Emphasis"/>
          <w:b w:val="0"/>
          <w:bCs/>
          <w:i/>
          <w:iCs w:val="0"/>
          <w:szCs w:val="22"/>
        </w:rPr>
        <w:t xml:space="preserve">he only direction it can go </w:t>
      </w:r>
      <w:r>
        <w:rPr>
          <w:rStyle w:val="Emphasis"/>
          <w:b w:val="0"/>
          <w:bCs/>
          <w:i/>
          <w:iCs w:val="0"/>
          <w:szCs w:val="22"/>
          <w:shd w:val="clear" w:color="auto" w:fill="00FF00"/>
        </w:rPr>
        <w:t>is down</w:t>
      </w:r>
      <w:r>
        <w:rPr>
          <w:rFonts w:ascii="Calibri" w:hAnsi="Calibri"/>
          <w:sz w:val="22"/>
          <w:szCs w:val="22"/>
          <w:u w:val="single"/>
        </w:rPr>
        <w:t>.</w:t>
      </w:r>
      <w:r>
        <w:rPr>
          <w:rFonts w:ascii="Calibri" w:hAnsi="Calibri"/>
          <w:sz w:val="12"/>
          <w:szCs w:val="12"/>
        </w:rPr>
        <w:t xml:space="preserve"> The lock-in strategy is seductive because it holds out (or appears to hold out) the possibility that the United States can preserve the status quo—the post-1945 international order—even as the geopolitical status quo of American hegemony is changing. Lock-in is attractive—superficially—because it assumes that China’s rise will not effect a major change in the international system. Specifically, lock-in holds that China’s rise can be managed by integrating it into the post-1945 international order, and ensuring that the exercise of Chinese power takes place within that order’s rules and institutions.73 By doing so, it is claimed, the United States can offset its declining power and ‘ensure the international order it leads can remain the dominating logic of the twenty-first century’.74 Lock-in assumes that China has no interest in overturning—or significantly modifying—the post-1945 international order in which it rose and became wealthy. Certainly, China did rise within the Pax Americana’s LRBIO. However, China did not rise to preserve that American-dominated order. For some three decades (beginning with Deng Xiaoping’s economic reforms) China took a low profile in international politics, and avoided confrontation both with the United States and with its regional neighbours. Integration into the open international economy spurred China’s rapid growth. China’s self-described ‘peaceful rise’ followed the script written by Deng Xiaoping: ‘Lie low. Hide your capabilities. Bide your time.’ However, the fact that China bandwagoned with the United States in joining the international economic order did not mean that its longer-term intention was—or is—to preserve the post-1945 international order. In joining the liberal economic order, Beijing’s goal was not simply to get rich; by integrating itself into the post-1945 international order, China was able to avoid conflict with the United States until it became wealthy enough to acquire the military capabilities necessary to compete with America for regional hegemony in east Asia.75 Judging from Xi Jinping’s policy pronouncements, China’s days of biding its time and hiding its capabilities are over. Lock-in proponents argue that even as the Sino-American military and economic balance continues to tilt increasingly in Beijing’s favour, the post-1945 international order’s rules, institutions and norms will offset America’s loss of hard power. There is historical evidence that suggests this is wishful thinking. Take the case of Britain after the Second World War. Despite the dramatic weakening of Britain’s economic and financial clout caused by its efforts in the two world wars, after 1945 British leaders believed that the United Kingdom could remain one of three major world powers. In pursuit of this goal, they formulated their own version of lock-in. As the historian John Darwin puts it, officials in London thought that by transforming the Commonwealth, Britain could transition ‘from an empire of rule to an empire of influence’.76 Specifically, they believed that ‘free from the authoritarian, acquisitive and exploitative traditions of the old version of empire’, the reconfigured Commonwealth ‘would make the British connection voluntary, democratic, and mutually beneficial’.77 The reformed Commonwealth therefore would serve as the institutional instrument of continuing British world power, within which shared values and norms would bind Britain’s former colonies and dominions to London’s leadership.78 The reasons why British policy makers bought into this vision sound an awful lot like the reasons why the presentday American proponents of lock-in think it will preserve the United States’ global leadership even as its hard power erodes. Lock-in did not work for Britain following the Second World War, and there is scant reason to think it will work for the United States in the coming years of the twenty-first century. The lock-in strategy also assumes that if the Pax Americana’s institutions are reformed, Beijing (and other non-western emerging powers) will find it more attractive to remain in the post-1945 international order than to overturn it. That assumption, however, is logically flawed: achieving lock-in by reforming the existing international order presumes that the United States can have its cake (preserving the Pax Americana) and eat it too (reforming the current international system’s legacy institutions). But, as we all know, when the cake is eaten, it’s gone. Reform—at least, any kind of reform that would appeal to China—would mean the United States yielding significant power in international institutions to accommodate Beijing. However, doing so would reduce US ability to shape outcomes, diminish Washington’s voice in international institutions, and impose constraints on US autonomy in foreign and domestic policy.79 As University of Birmingham lecturer Sevasti-Eleni Vezirgiannidou observes with respect to institutional reform: ‘It is questionable whether this will really preserve US influence or rather, on the contrary, diminish it, as the United States will have to share power in a reformed order and thus will be restricted in its ability to act unilaterally.’80 The US foreign policy establishment may talk the talk of reforming the international order (and the institutions that underpin it), but it is doubtful it will walk the walk with respect to reform, because that would mean accepting a downsized American role in international politics. On the contrary</w:t>
      </w:r>
      <w:r>
        <w:rPr>
          <w:rFonts w:ascii="Calibri" w:hAnsi="Calibri"/>
          <w:sz w:val="22"/>
          <w:szCs w:val="22"/>
          <w:u w:val="single"/>
        </w:rPr>
        <w:t>, Washington’s opposition to the AIIB indicates that the United States is not prepared to see its influence in the international order diminished</w:t>
      </w:r>
      <w:r>
        <w:rPr>
          <w:rFonts w:ascii="Calibri" w:hAnsi="Calibri"/>
          <w:sz w:val="12"/>
          <w:szCs w:val="12"/>
        </w:rPr>
        <w:t xml:space="preserve">. And, </w:t>
      </w:r>
      <w:r>
        <w:rPr>
          <w:rFonts w:ascii="Calibri" w:hAnsi="Calibri"/>
          <w:sz w:val="22"/>
          <w:szCs w:val="22"/>
          <w:u w:val="single"/>
        </w:rPr>
        <w:t>with respect to reforming the post-1945 international order to accommodate the reality of a risen China, this is the nub of the problem: instead of preserving the Pax Americana, reform would lead to changes in the international order that would undermine it</w:t>
      </w:r>
      <w:r>
        <w:rPr>
          <w:rFonts w:ascii="Calibri" w:hAnsi="Calibri"/>
          <w:sz w:val="12"/>
          <w:szCs w:val="12"/>
        </w:rPr>
        <w:t xml:space="preserve">. Of course, regardless of whether there is institutional reform, </w:t>
      </w:r>
      <w:r>
        <w:rPr>
          <w:rFonts w:ascii="Calibri" w:hAnsi="Calibri"/>
          <w:sz w:val="22"/>
          <w:szCs w:val="22"/>
          <w:u w:val="single"/>
        </w:rPr>
        <w:t xml:space="preserve">the coming decades are likely to witness </w:t>
      </w:r>
      <w:r>
        <w:rPr>
          <w:rFonts w:ascii="Calibri" w:hAnsi="Calibri"/>
          <w:sz w:val="22"/>
          <w:szCs w:val="22"/>
          <w:u w:val="single"/>
          <w:shd w:val="clear" w:color="auto" w:fill="00FF00"/>
        </w:rPr>
        <w:t>major changes</w:t>
      </w:r>
      <w:r>
        <w:rPr>
          <w:rFonts w:ascii="Calibri" w:hAnsi="Calibri"/>
          <w:sz w:val="22"/>
          <w:szCs w:val="22"/>
          <w:u w:val="single"/>
        </w:rPr>
        <w:t xml:space="preserve"> in the international </w:t>
      </w:r>
      <w:r>
        <w:rPr>
          <w:rStyle w:val="Emphasis"/>
          <w:b w:val="0"/>
          <w:bCs/>
          <w:i/>
          <w:iCs w:val="0"/>
          <w:szCs w:val="22"/>
        </w:rPr>
        <w:t xml:space="preserve">order </w:t>
      </w:r>
      <w:r>
        <w:rPr>
          <w:rStyle w:val="Emphasis"/>
          <w:b w:val="0"/>
          <w:bCs/>
          <w:i/>
          <w:iCs w:val="0"/>
          <w:szCs w:val="22"/>
          <w:shd w:val="clear" w:color="auto" w:fill="00FF00"/>
        </w:rPr>
        <w:t>irrespective</w:t>
      </w:r>
      <w:r>
        <w:rPr>
          <w:rStyle w:val="Emphasis"/>
          <w:b w:val="0"/>
          <w:bCs/>
          <w:i/>
          <w:iCs w:val="0"/>
          <w:szCs w:val="22"/>
        </w:rPr>
        <w:t xml:space="preserve"> </w:t>
      </w:r>
      <w:r>
        <w:rPr>
          <w:rStyle w:val="Emphasis"/>
          <w:b w:val="0"/>
          <w:bCs/>
          <w:i/>
          <w:iCs w:val="0"/>
          <w:szCs w:val="22"/>
          <w:shd w:val="clear" w:color="auto" w:fill="00FF00"/>
        </w:rPr>
        <w:t>of America’s preferences</w:t>
      </w:r>
      <w:r>
        <w:rPr>
          <w:rStyle w:val="Emphasis"/>
          <w:b w:val="0"/>
          <w:bCs/>
          <w:i/>
          <w:iCs w:val="0"/>
          <w:szCs w:val="22"/>
        </w:rPr>
        <w:t>.</w:t>
      </w:r>
      <w:r>
        <w:rPr>
          <w:rFonts w:ascii="Calibri" w:hAnsi="Calibri"/>
          <w:sz w:val="12"/>
          <w:szCs w:val="12"/>
        </w:rPr>
        <w:t xml:space="preserve"> </w:t>
      </w:r>
      <w:r>
        <w:rPr>
          <w:rFonts w:ascii="Calibri" w:hAnsi="Calibri"/>
          <w:sz w:val="22"/>
          <w:szCs w:val="22"/>
          <w:u w:val="single"/>
        </w:rPr>
        <w:t xml:space="preserve">What </w:t>
      </w:r>
      <w:r>
        <w:rPr>
          <w:rFonts w:ascii="Calibri" w:hAnsi="Calibri"/>
          <w:sz w:val="22"/>
          <w:szCs w:val="22"/>
          <w:u w:val="single"/>
          <w:shd w:val="clear" w:color="auto" w:fill="00FF00"/>
        </w:rPr>
        <w:t>will happen</w:t>
      </w:r>
      <w:r>
        <w:rPr>
          <w:rFonts w:ascii="Calibri" w:hAnsi="Calibri"/>
          <w:sz w:val="22"/>
          <w:szCs w:val="22"/>
          <w:u w:val="single"/>
        </w:rPr>
        <w:t xml:space="preserve"> to the international order as China continues to rise, and America’s relative power continues to decline?</w:t>
      </w:r>
      <w:r>
        <w:rPr>
          <w:rFonts w:ascii="Calibri" w:hAnsi="Calibri"/>
          <w:sz w:val="12"/>
          <w:szCs w:val="12"/>
        </w:rPr>
        <w:t xml:space="preserve"> As Yogi Berra, the greatest of all American philosophers (immortalized in baseball’s Hall of Fame), said: ‘Making predictions is hard. Especially about the future.’ However, one thing seems pretty certain: China is not on the verge of either of ruling the world, or becoming a global hegemon comparable to the United States after the Second World War; not yet, anyway. Thus, for the next several decades (at least) it will be neither China’s world nor America’s: international leadership will be contested.81 During this period, China can be expected to act pretty much as one would expect any Great Power to act while making the shift from rising to risen: it will use its newfound power to seek a much greater voice in managing—and shaping—the international order, and its underlying norms. For example, China will want others to acknowledge its ‘core interests’, including respect for its territorial integrity and its sovereignty. Beijing has expanded the geographic scope of its core interests beyond Tibet and Taiwan to include the South and East China Seas and Xinjiang. And, reflecting its insistence that states should refrain from intervening in others’ internal affairs, preservation of its political, economic and social systems also has been defined as a core interest.82 During the period of contested international leadership there is unlikely to be wholesale abandonment of the post-1945 international institutions. For example, as one of the five permanent members of the UN Security Council, Beijing is an acknowledged part of the Great Power club. Similarly, </w:t>
      </w:r>
      <w:r>
        <w:rPr>
          <w:rFonts w:ascii="Calibri" w:hAnsi="Calibri"/>
          <w:sz w:val="22"/>
          <w:szCs w:val="22"/>
          <w:u w:val="single"/>
        </w:rPr>
        <w:t xml:space="preserve">we should not expect to see a dramatic overhaul of the international economic system. As the world’s top-ranking exporter and trading state, </w:t>
      </w:r>
      <w:r>
        <w:rPr>
          <w:rFonts w:ascii="Calibri" w:hAnsi="Calibri"/>
          <w:sz w:val="22"/>
          <w:szCs w:val="22"/>
          <w:u w:val="single"/>
          <w:shd w:val="clear" w:color="auto" w:fill="00FF00"/>
        </w:rPr>
        <w:t xml:space="preserve">China benefits </w:t>
      </w:r>
      <w:r>
        <w:rPr>
          <w:rFonts w:ascii="Calibri" w:hAnsi="Calibri"/>
          <w:sz w:val="22"/>
          <w:szCs w:val="22"/>
          <w:u w:val="single"/>
        </w:rPr>
        <w:t xml:space="preserve">hugely </w:t>
      </w:r>
      <w:r>
        <w:rPr>
          <w:rFonts w:ascii="Calibri" w:hAnsi="Calibri"/>
          <w:sz w:val="22"/>
          <w:szCs w:val="22"/>
          <w:u w:val="single"/>
          <w:shd w:val="clear" w:color="auto" w:fill="00FF00"/>
        </w:rPr>
        <w:t>from economic openness</w:t>
      </w:r>
      <w:r>
        <w:rPr>
          <w:rFonts w:ascii="Calibri" w:hAnsi="Calibri"/>
          <w:sz w:val="12"/>
          <w:szCs w:val="12"/>
        </w:rPr>
        <w:t xml:space="preserve">. However, the state plays a much greater role in China’s economy than it does in the United States and Europe. Beijing will want rules that protect its semimercantilist economic policies and also ensure that its state-owned industries are not disadvantaged. Beijing will continue pressing for an even greater voice, both for itself and for the developing world, in institutions such as the IMF and World Bank (unless or until they are superseded by new ‘made in China’ institutions). In this respect, China will position itself as the developing world’s champion—a role for which it is well suited. Like many nations in the developing world— but unlike the United States—China has been a victim of western Great Power policies of imperialism and colonialism. As such, China has a claim to prominence in constructing a new international order that reflects the values of the developing world rather than those of the United States and the West.83 Even though the international economy will remain (more or less) open, in other respects the international system is likely to become much less liberal politically. The Chinese Communist Party’s 19th Congress demonstrated that China is not converging with the West: it is not going to become a democracy any time soon—if ever. Consequently, as China’s role in shaping the international agenda increases, democracy and human rights will become less salient. China will almost certainly try to change the norms that favour democracy promotion, ‘humani tarian’ intervention, human rights and the Responsibility to Protect. Beijing will resist norms that divide states into two camps, ranging democratic ‘good guys’ against non-democratic ‘bad guys’.84 Instead, it will offer its policy of ‘market authoritarianism’ to developing states as a better model of political, social and economic development than the US model based on the Washington Consensus. As its power continues to increase, China will seek to recast the world order in a way that not only advances its interests but also acknowledges both its enhanced power and its claims to status and prestige equal to those of the declining hegemon.85 For now, </w:t>
      </w:r>
      <w:r>
        <w:rPr>
          <w:rFonts w:ascii="Calibri" w:hAnsi="Calibri"/>
          <w:sz w:val="22"/>
          <w:szCs w:val="22"/>
          <w:u w:val="single"/>
        </w:rPr>
        <w:t>Beijing is (mostly) ‘working within the system’ to revise the post-1945 international order while simultaneously laying the groundwork for an alternative international order that eventually could displace the Pax Americana</w:t>
      </w:r>
      <w:r>
        <w:rPr>
          <w:rFonts w:ascii="Calibri" w:hAnsi="Calibri"/>
          <w:sz w:val="12"/>
          <w:szCs w:val="12"/>
        </w:rPr>
        <w:t xml:space="preserve">. As a 2007 report by the Center for a New American Security concluded: Rather than seeking to weaken or confront the United States directly, </w:t>
      </w:r>
      <w:r>
        <w:rPr>
          <w:rFonts w:ascii="Calibri" w:hAnsi="Calibri"/>
          <w:sz w:val="22"/>
          <w:szCs w:val="22"/>
          <w:u w:val="single"/>
        </w:rPr>
        <w:t>Chinese leaders are pursuing a subtle, multifaceted, long-term grand strategy that aims to derive as many benefits as possible from the existing international system while accumulating the economic wherewithal, military strength, and soft power resources to reinforce China’s emerging position as at least a regional great power</w:t>
      </w:r>
      <w:r>
        <w:rPr>
          <w:rFonts w:ascii="Calibri" w:hAnsi="Calibri"/>
          <w:sz w:val="12"/>
          <w:szCs w:val="12"/>
        </w:rPr>
        <w:t xml:space="preserve">.86 Even as it stays within the post-1945 international order, Beijing is not doing so to preserve it. In this sense, as Martin Jacques has observed, </w:t>
      </w:r>
      <w:r>
        <w:rPr>
          <w:rStyle w:val="Emphasis"/>
          <w:b w:val="0"/>
          <w:bCs/>
          <w:i/>
          <w:iCs w:val="0"/>
          <w:szCs w:val="22"/>
        </w:rPr>
        <w:t xml:space="preserve">China is playing a double game. </w:t>
      </w:r>
      <w:r>
        <w:rPr>
          <w:rFonts w:ascii="Calibri" w:hAnsi="Calibri"/>
          <w:sz w:val="22"/>
          <w:szCs w:val="22"/>
          <w:u w:val="single"/>
        </w:rPr>
        <w:t xml:space="preserve">It is operating ‘both </w:t>
      </w:r>
      <w:r>
        <w:rPr>
          <w:rFonts w:ascii="Calibri" w:hAnsi="Calibri"/>
          <w:sz w:val="22"/>
          <w:szCs w:val="22"/>
          <w:u w:val="single"/>
          <w:shd w:val="clear" w:color="auto" w:fill="00FF00"/>
        </w:rPr>
        <w:t xml:space="preserve">within and outside the </w:t>
      </w:r>
      <w:r>
        <w:rPr>
          <w:rFonts w:ascii="Calibri" w:hAnsi="Calibri"/>
          <w:sz w:val="22"/>
          <w:szCs w:val="22"/>
          <w:u w:val="single"/>
        </w:rPr>
        <w:t xml:space="preserve">existing international </w:t>
      </w:r>
      <w:r>
        <w:rPr>
          <w:rFonts w:ascii="Calibri" w:hAnsi="Calibri"/>
          <w:sz w:val="22"/>
          <w:szCs w:val="22"/>
          <w:u w:val="single"/>
          <w:shd w:val="clear" w:color="auto" w:fill="00FF00"/>
        </w:rPr>
        <w:t>system</w:t>
      </w:r>
      <w:r>
        <w:rPr>
          <w:rFonts w:ascii="Calibri" w:hAnsi="Calibri"/>
          <w:sz w:val="22"/>
          <w:szCs w:val="22"/>
          <w:u w:val="single"/>
        </w:rPr>
        <w:t xml:space="preserve"> while at the same time, in effect, sponsoring a new China-centric international system which will exist alongside the present system and probably slowly begin to usurp it’</w:t>
      </w:r>
      <w:r>
        <w:rPr>
          <w:rFonts w:ascii="Calibri" w:hAnsi="Calibri"/>
          <w:sz w:val="12"/>
          <w:szCs w:val="12"/>
        </w:rPr>
        <w:t xml:space="preserve">.87 </w:t>
      </w:r>
      <w:r>
        <w:rPr>
          <w:rFonts w:ascii="Calibri" w:hAnsi="Calibri"/>
          <w:sz w:val="22"/>
          <w:szCs w:val="22"/>
          <w:u w:val="single"/>
        </w:rPr>
        <w:t xml:space="preserve">The creation of </w:t>
      </w:r>
      <w:r>
        <w:rPr>
          <w:rFonts w:ascii="Calibri" w:hAnsi="Calibri"/>
          <w:sz w:val="22"/>
          <w:szCs w:val="22"/>
          <w:u w:val="single"/>
          <w:shd w:val="clear" w:color="auto" w:fill="00FF00"/>
        </w:rPr>
        <w:t>the AIIB</w:t>
      </w:r>
      <w:r>
        <w:rPr>
          <w:rFonts w:ascii="Calibri" w:hAnsi="Calibri"/>
          <w:sz w:val="22"/>
          <w:szCs w:val="22"/>
          <w:u w:val="single"/>
        </w:rPr>
        <w:t xml:space="preserve">, which Beijing intends should ultimately </w:t>
      </w:r>
      <w:r>
        <w:rPr>
          <w:rFonts w:ascii="Calibri" w:hAnsi="Calibri"/>
          <w:sz w:val="22"/>
          <w:szCs w:val="22"/>
          <w:u w:val="single"/>
          <w:shd w:val="clear" w:color="auto" w:fill="00FF00"/>
        </w:rPr>
        <w:t>eclipse the IMF and World Bank</w:t>
      </w:r>
      <w:r>
        <w:rPr>
          <w:rFonts w:ascii="Calibri" w:hAnsi="Calibri"/>
          <w:sz w:val="22"/>
          <w:szCs w:val="22"/>
          <w:u w:val="single"/>
        </w:rPr>
        <w:t>, is a good example</w:t>
      </w:r>
      <w:r>
        <w:rPr>
          <w:rFonts w:ascii="Calibri" w:hAnsi="Calibri"/>
          <w:sz w:val="12"/>
          <w:szCs w:val="12"/>
        </w:rPr>
        <w:t xml:space="preserve"> of this strategy. American scholars and policy-makers believe that a lock-in strategy can be employed to head off any Chinese attempt to create a new international order, or to create a parallel order. They believe this because they have imbued the concept of a ‘rules-based, institutionalized, liberal international order’ with a talismanic quality. In so doing they have air-brushed Great Power politics out of the picture. As they see it, rules and institutions are politically neutral and, ipso facto, beneficial for all. Hence, they can be an effective substitute for declining hard power. However, rather than existing separately from the balance of power, rules, norms and institutions reflect it. Hence the world is no more likely to continue upholding the Pax Americana once US power declines than Britain’s dominions and former colonies were inclined to perpetuate the empire after the Second World War. </w:t>
      </w:r>
      <w:r>
        <w:rPr>
          <w:rFonts w:ascii="Calibri" w:hAnsi="Calibri"/>
          <w:sz w:val="22"/>
          <w:szCs w:val="22"/>
          <w:u w:val="single"/>
        </w:rPr>
        <w:t xml:space="preserve">The fate of the Pax Americana, and that of the international order, will be determined by the outcome of the Sino-American rivalry </w:t>
      </w:r>
      <w:r>
        <w:rPr>
          <w:rFonts w:ascii="Calibri" w:hAnsi="Calibri"/>
          <w:sz w:val="12"/>
          <w:szCs w:val="12"/>
        </w:rPr>
        <w:t xml:space="preserve">As the British scholar E. H. Carr observed, </w:t>
      </w:r>
      <w:r>
        <w:rPr>
          <w:rFonts w:ascii="Calibri" w:hAnsi="Calibri"/>
          <w:sz w:val="22"/>
          <w:szCs w:val="22"/>
          <w:u w:val="single"/>
        </w:rPr>
        <w:t>a rules-based international order ‘cannot be understood independently of the political foundation on which it rests and the political interests which it serves’</w:t>
      </w:r>
      <w:r>
        <w:rPr>
          <w:rFonts w:ascii="Calibri" w:hAnsi="Calibri"/>
          <w:sz w:val="12"/>
          <w:szCs w:val="12"/>
        </w:rPr>
        <w:t>.88 T</w:t>
      </w:r>
      <w:r>
        <w:rPr>
          <w:rFonts w:ascii="Calibri" w:hAnsi="Calibri"/>
          <w:sz w:val="22"/>
          <w:szCs w:val="22"/>
          <w:u w:val="single"/>
        </w:rPr>
        <w:t>he post-Second World War international order is an American order that privileges US interest</w:t>
      </w:r>
      <w:r>
        <w:rPr>
          <w:rFonts w:ascii="Calibri" w:hAnsi="Calibri"/>
          <w:sz w:val="12"/>
          <w:szCs w:val="12"/>
        </w:rPr>
        <w:t xml:space="preserve">s.89 Even the discourse of ‘liberal order’ cannot disguise this fact. Today, </w:t>
      </w:r>
      <w:r>
        <w:rPr>
          <w:rFonts w:ascii="Calibri" w:hAnsi="Calibri"/>
          <w:sz w:val="22"/>
          <w:szCs w:val="22"/>
          <w:u w:val="single"/>
        </w:rPr>
        <w:t>the ground is shifting beneath the Pax Americana’s foundations. Those who believe that lock-in can work view international politics as being</w:t>
      </w:r>
      <w:r>
        <w:rPr>
          <w:rFonts w:ascii="Calibri" w:hAnsi="Calibri"/>
          <w:sz w:val="12"/>
          <w:szCs w:val="12"/>
        </w:rPr>
        <w:t>, in essence</w:t>
      </w:r>
      <w:r>
        <w:rPr>
          <w:rFonts w:ascii="Calibri" w:hAnsi="Calibri"/>
          <w:sz w:val="22"/>
          <w:szCs w:val="22"/>
          <w:u w:val="single"/>
        </w:rPr>
        <w:t>, geopolitically antiseptic</w:t>
      </w:r>
      <w:r>
        <w:rPr>
          <w:rFonts w:ascii="Calibri" w:hAnsi="Calibri"/>
          <w:sz w:val="12"/>
          <w:szCs w:val="12"/>
        </w:rPr>
        <w:t xml:space="preserve">. For them, Great Power competition and conflict are transcended by international institutions, rules and norms. This is not how the real world works, however.90 Great Power politics is about power. </w:t>
      </w:r>
      <w:r>
        <w:rPr>
          <w:rFonts w:ascii="Calibri" w:hAnsi="Calibri"/>
          <w:sz w:val="22"/>
          <w:szCs w:val="22"/>
          <w:u w:val="single"/>
        </w:rPr>
        <w:t>Rules and institutions do not exist in a vacuum, hermetically sealed off from Great Power politics.</w:t>
      </w:r>
      <w:r>
        <w:rPr>
          <w:rFonts w:ascii="Calibri" w:hAnsi="Calibri"/>
          <w:sz w:val="12"/>
          <w:szCs w:val="12"/>
        </w:rPr>
        <w:t xml:space="preserve"> Nor are they neutral. Rather, they reflect the distribution of power in the international system. In international politics, who rules makes the rules. In his classic study of international relations between the world wars, The Twenty years’ crisis, Carr analysed the political crisis of the 1930s caused by the breakdown of the post-First World War order symbolized by the Versailles Treaty.91 The Versailles system cracked, Carr argued, because of the widening gap between the order it represented and the actual distribution of power in Europe. Carr used the events of the 1930s to make a larger geopolitical point. International orders reflect the balance of power that exists at time of their creation. Over time, however, </w:t>
      </w:r>
      <w:r>
        <w:rPr>
          <w:rFonts w:ascii="Calibri" w:hAnsi="Calibri"/>
          <w:sz w:val="22"/>
          <w:szCs w:val="22"/>
          <w:u w:val="single"/>
        </w:rPr>
        <w:t>the relative power of states changes, and eventually the international order no longer reflects the actual distribution of power between or among the leading Great Powers</w:t>
      </w:r>
      <w:r>
        <w:rPr>
          <w:rFonts w:ascii="Calibri" w:hAnsi="Calibri"/>
          <w:sz w:val="12"/>
          <w:szCs w:val="12"/>
        </w:rPr>
        <w:t xml:space="preserve">. When that happens, the legitimacy of the prevailing order is called into question, and it will be challenged by the rising power(s). </w:t>
      </w:r>
      <w:r>
        <w:rPr>
          <w:rFonts w:ascii="Calibri" w:hAnsi="Calibri"/>
          <w:sz w:val="22"/>
          <w:szCs w:val="22"/>
          <w:u w:val="single"/>
        </w:rPr>
        <w:t>When the balance of power swings—or is perceived to swing—in its direction, a rising power becomes increasingly dissatisfied with the international order, and seeks to revise it. The challenger wants to change the rules embodied in the existing international order—rules written, of course, by the once dominant but now declining Great Power that created it. It also wants the allocation of prestige and status changed to reflect its newly acquired power. The incumbent hegemon</w:t>
      </w:r>
      <w:r>
        <w:rPr>
          <w:rFonts w:ascii="Calibri" w:hAnsi="Calibri"/>
          <w:sz w:val="12"/>
          <w:szCs w:val="12"/>
        </w:rPr>
        <w:t xml:space="preserve">, of course, </w:t>
      </w:r>
      <w:r>
        <w:rPr>
          <w:rFonts w:ascii="Calibri" w:hAnsi="Calibri"/>
          <w:sz w:val="22"/>
          <w:szCs w:val="22"/>
          <w:u w:val="single"/>
        </w:rPr>
        <w:t>wants to preserve the existing international order as is—an order that it midwifed to advance, and consolidate, its own interests</w:t>
      </w:r>
      <w:r>
        <w:rPr>
          <w:rFonts w:ascii="Calibri" w:hAnsi="Calibri"/>
          <w:sz w:val="12"/>
          <w:szCs w:val="12"/>
        </w:rPr>
        <w:t xml:space="preserve">. The E. H. Carr Moment presents the incumbent hegemon with a choice. </w:t>
      </w:r>
      <w:r>
        <w:rPr>
          <w:rFonts w:ascii="Calibri" w:hAnsi="Calibri"/>
          <w:sz w:val="22"/>
          <w:szCs w:val="22"/>
          <w:u w:val="single"/>
          <w:shd w:val="clear" w:color="auto" w:fill="00FF00"/>
        </w:rPr>
        <w:t xml:space="preserve">It can </w:t>
      </w:r>
      <w:r>
        <w:rPr>
          <w:rStyle w:val="Emphasis"/>
          <w:b w:val="0"/>
          <w:bCs/>
          <w:i/>
          <w:iCs w:val="0"/>
          <w:szCs w:val="22"/>
          <w:shd w:val="clear" w:color="auto" w:fill="00FF00"/>
        </w:rPr>
        <w:t>dig in its heels and</w:t>
      </w:r>
      <w:r>
        <w:rPr>
          <w:rStyle w:val="Emphasis"/>
          <w:b w:val="0"/>
          <w:bCs/>
          <w:i/>
          <w:iCs w:val="0"/>
          <w:szCs w:val="22"/>
        </w:rPr>
        <w:t xml:space="preserve"> try to preserve the prevailing order</w:t>
      </w:r>
      <w:r>
        <w:rPr>
          <w:rFonts w:ascii="Calibri" w:hAnsi="Calibri"/>
          <w:sz w:val="22"/>
          <w:szCs w:val="22"/>
          <w:u w:val="single"/>
        </w:rPr>
        <w:t xml:space="preserve">—and its privileged position therein; or it can accede to the rising challenger’s demands for revision. If it chooses the former course of action, it runs the risk of war with the dissatisfied challenger. If it chooses the latter, it must come to terms with the reality of its decline, and </w:t>
      </w:r>
      <w:r>
        <w:rPr>
          <w:rStyle w:val="Emphasis"/>
          <w:b w:val="0"/>
          <w:bCs/>
          <w:i/>
          <w:iCs w:val="0"/>
          <w:szCs w:val="22"/>
        </w:rPr>
        <w:t>the end of its hegemonic position</w:t>
      </w:r>
      <w:r>
        <w:rPr>
          <w:rFonts w:ascii="Calibri" w:hAnsi="Calibri"/>
          <w:sz w:val="22"/>
          <w:szCs w:val="22"/>
          <w:u w:val="single"/>
        </w:rPr>
        <w:t xml:space="preserve">. </w:t>
      </w:r>
      <w:r>
        <w:rPr>
          <w:rFonts w:ascii="Calibri" w:hAnsi="Calibri"/>
          <w:sz w:val="12"/>
          <w:szCs w:val="12"/>
        </w:rPr>
        <w:t xml:space="preserve">The E. H. Carr Moment is </w:t>
      </w:r>
      <w:r>
        <w:rPr>
          <w:rFonts w:ascii="Calibri" w:hAnsi="Calibri"/>
          <w:sz w:val="22"/>
          <w:szCs w:val="22"/>
          <w:u w:val="single"/>
        </w:rPr>
        <w:t>where the geopolitical rubber meets the road: the status quo power(s) must choose between accommodating or opposing the revisionist demands of the rising power(s).</w:t>
      </w:r>
      <w:r>
        <w:rPr>
          <w:rFonts w:ascii="Calibri" w:hAnsi="Calibri"/>
          <w:sz w:val="12"/>
          <w:szCs w:val="12"/>
        </w:rPr>
        <w:t xml:space="preserve"> Liberal internationalists such as John Ikenberry argue </w:t>
      </w:r>
      <w:r>
        <w:rPr>
          <w:rFonts w:ascii="Calibri" w:hAnsi="Calibri"/>
          <w:sz w:val="22"/>
          <w:szCs w:val="22"/>
          <w:u w:val="single"/>
        </w:rPr>
        <w:t>that China will not challenge the current international order</w:t>
      </w:r>
      <w:r>
        <w:rPr>
          <w:rFonts w:ascii="Calibri" w:hAnsi="Calibri"/>
          <w:sz w:val="12"/>
          <w:szCs w:val="12"/>
        </w:rPr>
        <w:t xml:space="preserve">, even as the distribution of power continues to shift in its favour. This </w:t>
      </w:r>
      <w:r>
        <w:rPr>
          <w:rFonts w:ascii="Calibri" w:hAnsi="Calibri"/>
          <w:sz w:val="22"/>
          <w:szCs w:val="22"/>
          <w:u w:val="single"/>
        </w:rPr>
        <w:t>is a doubtful proposition</w:t>
      </w:r>
      <w:r>
        <w:rPr>
          <w:rFonts w:ascii="Calibri" w:hAnsi="Calibri"/>
          <w:sz w:val="12"/>
          <w:szCs w:val="12"/>
        </w:rPr>
        <w:t xml:space="preserve">. The geopolitical question—the E. H. Carr Moment—of our time is whether the declining hegemon in east Asia, the United States, will try to preserve a status quo that is becoming increasingly out of sync with the shifting distribution of power, or whether it can reconcile itself to a rising China’s revisionist demands that the international order in east Asia be realigned to reflect the emerging power realities. </w:t>
      </w:r>
      <w:r>
        <w:rPr>
          <w:rFonts w:ascii="Calibri" w:hAnsi="Calibri"/>
          <w:sz w:val="22"/>
          <w:szCs w:val="22"/>
          <w:u w:val="single"/>
          <w:shd w:val="clear" w:color="auto" w:fill="00FF00"/>
        </w:rPr>
        <w:t>Unless the</w:t>
      </w:r>
      <w:r>
        <w:rPr>
          <w:rFonts w:ascii="Calibri" w:hAnsi="Calibri"/>
          <w:sz w:val="22"/>
          <w:szCs w:val="22"/>
          <w:u w:val="single"/>
        </w:rPr>
        <w:t xml:space="preserve"> </w:t>
      </w:r>
      <w:r>
        <w:rPr>
          <w:rFonts w:ascii="Calibri" w:hAnsi="Calibri"/>
          <w:sz w:val="22"/>
          <w:szCs w:val="22"/>
          <w:u w:val="single"/>
          <w:shd w:val="clear" w:color="auto" w:fill="00FF00"/>
        </w:rPr>
        <w:t>U</w:t>
      </w:r>
      <w:r>
        <w:rPr>
          <w:rFonts w:ascii="Calibri" w:hAnsi="Calibri"/>
          <w:sz w:val="22"/>
          <w:szCs w:val="22"/>
          <w:u w:val="single"/>
        </w:rPr>
        <w:t xml:space="preserve">nited </w:t>
      </w:r>
      <w:r>
        <w:rPr>
          <w:rFonts w:ascii="Calibri" w:hAnsi="Calibri"/>
          <w:sz w:val="22"/>
          <w:szCs w:val="22"/>
          <w:u w:val="single"/>
          <w:shd w:val="clear" w:color="auto" w:fill="00FF00"/>
        </w:rPr>
        <w:t>S</w:t>
      </w:r>
      <w:r>
        <w:rPr>
          <w:rFonts w:ascii="Calibri" w:hAnsi="Calibri"/>
          <w:sz w:val="22"/>
          <w:szCs w:val="22"/>
          <w:u w:val="single"/>
        </w:rPr>
        <w:t xml:space="preserve">tates can </w:t>
      </w:r>
      <w:r>
        <w:rPr>
          <w:rStyle w:val="Emphasis"/>
          <w:b w:val="0"/>
          <w:bCs/>
          <w:i/>
          <w:iCs w:val="0"/>
          <w:szCs w:val="22"/>
          <w:shd w:val="clear" w:color="auto" w:fill="00FF00"/>
        </w:rPr>
        <w:t>adjust gracefully</w:t>
      </w:r>
      <w:r>
        <w:rPr>
          <w:rFonts w:ascii="Calibri" w:hAnsi="Calibri"/>
          <w:sz w:val="22"/>
          <w:szCs w:val="22"/>
          <w:u w:val="single"/>
        </w:rPr>
        <w:t xml:space="preserve"> to this tectonic geopolitical shift, </w:t>
      </w:r>
      <w:r>
        <w:rPr>
          <w:rStyle w:val="Emphasis"/>
          <w:b w:val="0"/>
          <w:bCs/>
          <w:i/>
          <w:iCs w:val="0"/>
          <w:szCs w:val="22"/>
        </w:rPr>
        <w:t xml:space="preserve">the chances of a </w:t>
      </w:r>
      <w:r>
        <w:rPr>
          <w:rStyle w:val="Emphasis"/>
          <w:b w:val="0"/>
          <w:bCs/>
          <w:i/>
          <w:iCs w:val="0"/>
          <w:szCs w:val="22"/>
          <w:shd w:val="clear" w:color="auto" w:fill="00FF00"/>
        </w:rPr>
        <w:t xml:space="preserve">Sino-American war </w:t>
      </w:r>
      <w:r>
        <w:rPr>
          <w:rStyle w:val="Emphasis"/>
          <w:b w:val="0"/>
          <w:bCs/>
          <w:i/>
          <w:iCs w:val="0"/>
          <w:szCs w:val="22"/>
        </w:rPr>
        <w:t>are high</w:t>
      </w:r>
      <w:r>
        <w:rPr>
          <w:rFonts w:ascii="Calibri" w:hAnsi="Calibri"/>
          <w:sz w:val="22"/>
          <w:szCs w:val="22"/>
          <w:u w:val="single"/>
        </w:rPr>
        <w:t>—as they always are during power transitions</w:t>
      </w:r>
      <w:r>
        <w:rPr>
          <w:rFonts w:ascii="Calibri" w:hAnsi="Calibri"/>
          <w:sz w:val="12"/>
          <w:szCs w:val="12"/>
        </w:rPr>
        <w:t xml:space="preserve">.92 However, </w:t>
      </w:r>
      <w:r>
        <w:rPr>
          <w:rStyle w:val="Emphasis"/>
          <w:b w:val="0"/>
          <w:bCs/>
          <w:i/>
          <w:iCs w:val="0"/>
          <w:szCs w:val="22"/>
        </w:rPr>
        <w:t>whether</w:t>
      </w:r>
      <w:r>
        <w:rPr>
          <w:rFonts w:ascii="Calibri" w:hAnsi="Calibri"/>
          <w:sz w:val="22"/>
          <w:szCs w:val="22"/>
          <w:u w:val="single"/>
        </w:rPr>
        <w:t xml:space="preserve"> change comes peacefully or violently, </w:t>
      </w:r>
      <w:r>
        <w:rPr>
          <w:rStyle w:val="Emphasis"/>
          <w:b w:val="0"/>
          <w:bCs/>
          <w:i/>
          <w:iCs w:val="0"/>
          <w:szCs w:val="22"/>
        </w:rPr>
        <w:t xml:space="preserve">the Pax Americana’s </w:t>
      </w:r>
      <w:r>
        <w:rPr>
          <w:rStyle w:val="Emphasis"/>
          <w:b w:val="0"/>
          <w:bCs/>
          <w:i/>
          <w:iCs w:val="0"/>
          <w:szCs w:val="22"/>
          <w:shd w:val="clear" w:color="auto" w:fill="00FF00"/>
        </w:rPr>
        <w:t>days are numbered</w:t>
      </w:r>
      <w:r>
        <w:rPr>
          <w:rStyle w:val="Emphasis"/>
          <w:b w:val="0"/>
          <w:bCs/>
          <w:i/>
          <w:iCs w:val="0"/>
          <w:szCs w:val="22"/>
        </w:rPr>
        <w:t>.</w:t>
      </w:r>
    </w:p>
    <w:p w14:paraId="0CE5A088" w14:textId="77777777" w:rsidR="008D6527" w:rsidRDefault="008D6527" w:rsidP="008D6527">
      <w:pPr>
        <w:pStyle w:val="NormalWeb"/>
        <w:spacing w:before="40" w:line="256" w:lineRule="auto"/>
        <w:jc w:val="both"/>
        <w:rPr>
          <w:rFonts w:ascii="Calibri" w:hAnsi="Calibri"/>
          <w:sz w:val="22"/>
          <w:szCs w:val="22"/>
        </w:rPr>
      </w:pPr>
      <w:r>
        <w:rPr>
          <w:rFonts w:ascii="Calibri" w:hAnsi="Calibri"/>
          <w:sz w:val="22"/>
          <w:szCs w:val="22"/>
        </w:rPr>
        <w:t xml:space="preserve">5] </w:t>
      </w:r>
      <w:r>
        <w:rPr>
          <w:rFonts w:ascii="Calibri" w:hAnsi="Calibri"/>
          <w:b/>
          <w:bCs/>
          <w:sz w:val="26"/>
          <w:szCs w:val="26"/>
        </w:rPr>
        <w:t>No impact</w:t>
      </w:r>
    </w:p>
    <w:p w14:paraId="604C49C9" w14:textId="77777777" w:rsidR="008D6527" w:rsidRDefault="008D6527" w:rsidP="008D6527">
      <w:pPr>
        <w:pStyle w:val="NormalWeb"/>
        <w:spacing w:line="256" w:lineRule="auto"/>
        <w:jc w:val="both"/>
        <w:rPr>
          <w:rFonts w:ascii="Calibri" w:hAnsi="Calibri"/>
          <w:sz w:val="22"/>
          <w:szCs w:val="22"/>
        </w:rPr>
      </w:pPr>
      <w:r>
        <w:rPr>
          <w:rFonts w:ascii="Calibri" w:hAnsi="Calibri"/>
          <w:b/>
          <w:bCs/>
          <w:sz w:val="26"/>
          <w:szCs w:val="26"/>
        </w:rPr>
        <w:t>Fettweis 17</w:t>
      </w:r>
      <w:r>
        <w:rPr>
          <w:rFonts w:ascii="Calibri" w:hAnsi="Calibri"/>
          <w:sz w:val="22"/>
          <w:szCs w:val="22"/>
        </w:rPr>
        <w:t xml:space="preserve"> </w:t>
      </w:r>
      <w:r>
        <w:rPr>
          <w:rFonts w:ascii="Calibri" w:hAnsi="Calibri"/>
          <w:sz w:val="16"/>
          <w:szCs w:val="16"/>
        </w:rPr>
        <w:t>(Christopher J, *Associate Professor of Political Science at Tulane University, Ph.D. from the University of Maryland, College Park, “Unipolarity, Hegemony, and the New Peace,” Security Studies 26:3, 423-451)</w:t>
      </w:r>
    </w:p>
    <w:p w14:paraId="69B78FB0" w14:textId="77777777" w:rsidR="008D6527" w:rsidRDefault="008D6527" w:rsidP="008D6527">
      <w:pPr>
        <w:pStyle w:val="NormalWeb"/>
        <w:spacing w:line="256" w:lineRule="auto"/>
        <w:jc w:val="both"/>
        <w:rPr>
          <w:rFonts w:ascii="Calibri" w:hAnsi="Calibri"/>
          <w:sz w:val="22"/>
          <w:szCs w:val="22"/>
        </w:rPr>
      </w:pPr>
      <w:r>
        <w:rPr>
          <w:rFonts w:ascii="Calibri" w:hAnsi="Calibri"/>
          <w:sz w:val="16"/>
          <w:szCs w:val="16"/>
        </w:rPr>
        <w:t xml:space="preserve">Conﬂict and Hegemony by Region </w:t>
      </w:r>
      <w:r>
        <w:rPr>
          <w:rFonts w:ascii="Calibri" w:hAnsi="Calibri"/>
          <w:sz w:val="22"/>
          <w:szCs w:val="22"/>
          <w:u w:val="single"/>
        </w:rPr>
        <w:t xml:space="preserve">Even the most ardent supporters of the </w:t>
      </w:r>
      <w:r>
        <w:rPr>
          <w:rFonts w:ascii="Calibri" w:hAnsi="Calibri"/>
          <w:b/>
          <w:bCs/>
          <w:sz w:val="22"/>
          <w:szCs w:val="22"/>
          <w:u w:val="single"/>
        </w:rPr>
        <w:t>hegemonic-stability</w:t>
      </w:r>
      <w:r>
        <w:rPr>
          <w:rFonts w:ascii="Calibri" w:hAnsi="Calibri"/>
          <w:sz w:val="22"/>
          <w:szCs w:val="22"/>
          <w:u w:val="single"/>
        </w:rPr>
        <w:t xml:space="preserve"> explanation do not contend that US inﬂuence extends equally to all corners of the globe</w:t>
      </w:r>
      <w:r>
        <w:rPr>
          <w:rFonts w:ascii="Calibri" w:hAnsi="Calibri"/>
          <w:sz w:val="16"/>
          <w:szCs w:val="16"/>
        </w:rPr>
        <w:t xml:space="preserve">. The United States has concentrated its policing in what George Kennan used to call “strong points,” or the most important parts of the world: Western Europe, the Paciﬁc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Pr>
          <w:rFonts w:ascii="Calibri" w:hAnsi="Calibri"/>
          <w:sz w:val="22"/>
          <w:szCs w:val="22"/>
          <w:u w:val="single"/>
        </w:rPr>
        <w:t xml:space="preserve">Other, </w:t>
      </w:r>
      <w:r>
        <w:rPr>
          <w:rFonts w:ascii="Calibri" w:hAnsi="Calibri"/>
          <w:b/>
          <w:bCs/>
          <w:sz w:val="22"/>
          <w:szCs w:val="22"/>
          <w:u w:val="single"/>
          <w:shd w:val="clear" w:color="auto" w:fill="00FF00"/>
        </w:rPr>
        <w:t>equally plausible explanations</w:t>
      </w:r>
      <w:r>
        <w:rPr>
          <w:rFonts w:ascii="Calibri" w:hAnsi="Calibri"/>
          <w:sz w:val="22"/>
          <w:szCs w:val="22"/>
          <w:u w:val="single"/>
          <w:shd w:val="clear" w:color="auto" w:fill="00FF00"/>
        </w:rPr>
        <w:t xml:space="preserve"> exist for stability</w:t>
      </w:r>
      <w:r>
        <w:rPr>
          <w:rFonts w:ascii="Calibri" w:hAnsi="Calibri"/>
          <w:sz w:val="22"/>
          <w:szCs w:val="22"/>
          <w:u w:val="single"/>
        </w:rPr>
        <w:t xml:space="preserve"> in the ﬁrst world, </w:t>
      </w:r>
      <w:r>
        <w:rPr>
          <w:rFonts w:ascii="Calibri" w:hAnsi="Calibri"/>
          <w:sz w:val="22"/>
          <w:szCs w:val="22"/>
          <w:u w:val="single"/>
          <w:shd w:val="clear" w:color="auto" w:fill="00FF00"/>
        </w:rPr>
        <w:t>including</w:t>
      </w:r>
      <w:r>
        <w:rPr>
          <w:rFonts w:ascii="Calibri" w:hAnsi="Calibri"/>
          <w:sz w:val="22"/>
          <w:szCs w:val="22"/>
          <w:u w:val="single"/>
        </w:rPr>
        <w:t xml:space="preserve"> the presence of </w:t>
      </w:r>
      <w:r>
        <w:rPr>
          <w:rFonts w:ascii="Calibri" w:hAnsi="Calibri"/>
          <w:sz w:val="22"/>
          <w:szCs w:val="22"/>
          <w:u w:val="single"/>
          <w:shd w:val="clear" w:color="auto" w:fill="00FF00"/>
        </w:rPr>
        <w:t xml:space="preserve">a </w:t>
      </w:r>
      <w:r>
        <w:rPr>
          <w:rFonts w:ascii="Calibri" w:hAnsi="Calibri"/>
          <w:b/>
          <w:bCs/>
          <w:sz w:val="22"/>
          <w:szCs w:val="22"/>
          <w:u w:val="single"/>
          <w:shd w:val="clear" w:color="auto" w:fill="00FF00"/>
        </w:rPr>
        <w:t>common enemy</w:t>
      </w:r>
      <w:r>
        <w:rPr>
          <w:rFonts w:ascii="Calibri" w:hAnsi="Calibri"/>
          <w:sz w:val="22"/>
          <w:szCs w:val="22"/>
          <w:u w:val="single"/>
          <w:shd w:val="clear" w:color="auto" w:fill="00FF00"/>
        </w:rPr>
        <w:t xml:space="preserve">, </w:t>
      </w:r>
      <w:r>
        <w:rPr>
          <w:rFonts w:ascii="Calibri" w:hAnsi="Calibri"/>
          <w:b/>
          <w:bCs/>
          <w:sz w:val="22"/>
          <w:szCs w:val="22"/>
          <w:u w:val="single"/>
          <w:shd w:val="clear" w:color="auto" w:fill="00FF00"/>
        </w:rPr>
        <w:t>democracy</w:t>
      </w:r>
      <w:r>
        <w:rPr>
          <w:rFonts w:ascii="Calibri" w:hAnsi="Calibri"/>
          <w:sz w:val="22"/>
          <w:szCs w:val="22"/>
          <w:u w:val="single"/>
          <w:shd w:val="clear" w:color="auto" w:fill="00FF00"/>
        </w:rPr>
        <w:t xml:space="preserve">, </w:t>
      </w:r>
      <w:r>
        <w:rPr>
          <w:rFonts w:ascii="Calibri" w:hAnsi="Calibri"/>
          <w:b/>
          <w:bCs/>
          <w:sz w:val="22"/>
          <w:szCs w:val="22"/>
          <w:u w:val="single"/>
          <w:shd w:val="clear" w:color="auto" w:fill="00FF00"/>
        </w:rPr>
        <w:t>economic interdependence</w:t>
      </w:r>
      <w:r>
        <w:rPr>
          <w:rFonts w:ascii="Calibri" w:hAnsi="Calibri"/>
          <w:sz w:val="22"/>
          <w:szCs w:val="22"/>
          <w:u w:val="single"/>
          <w:shd w:val="clear" w:color="auto" w:fill="00FF00"/>
        </w:rPr>
        <w:t>,</w:t>
      </w:r>
      <w:r>
        <w:rPr>
          <w:rFonts w:ascii="Calibri" w:hAnsi="Calibri"/>
          <w:sz w:val="22"/>
          <w:szCs w:val="22"/>
          <w:u w:val="single"/>
        </w:rPr>
        <w:t xml:space="preserve"> general </w:t>
      </w:r>
      <w:r>
        <w:rPr>
          <w:rFonts w:ascii="Calibri" w:hAnsi="Calibri"/>
          <w:b/>
          <w:bCs/>
          <w:sz w:val="22"/>
          <w:szCs w:val="22"/>
          <w:u w:val="single"/>
          <w:shd w:val="clear" w:color="auto" w:fill="00FF00"/>
        </w:rPr>
        <w:t>war aversion</w:t>
      </w:r>
      <w:r>
        <w:rPr>
          <w:rFonts w:ascii="Calibri" w:hAnsi="Calibri"/>
          <w:sz w:val="22"/>
          <w:szCs w:val="22"/>
          <w:u w:val="single"/>
        </w:rPr>
        <w:t>, etc</w:t>
      </w:r>
      <w:r>
        <w:rPr>
          <w:rFonts w:ascii="Calibri" w:hAnsi="Calibri"/>
          <w:sz w:val="16"/>
          <w:szCs w:val="16"/>
        </w:rPr>
        <w:t xml:space="preserve">. The looming presence of the leviathan is certainly among these plausible explanations, but only inside the US sphere of inﬂuence. Bipolarity was bad for the nonaligned world, where Soviet and Western intervention routinely exacerbated local conﬂicts. Unipolarity has generally been much better, but whether or not this was due to US action is again unclear. </w:t>
      </w:r>
      <w:r>
        <w:rPr>
          <w:rFonts w:ascii="Calibri" w:hAnsi="Calibri"/>
          <w:sz w:val="22"/>
          <w:szCs w:val="22"/>
          <w:u w:val="single"/>
        </w:rPr>
        <w:t xml:space="preserve">Overall </w:t>
      </w:r>
      <w:r>
        <w:rPr>
          <w:rFonts w:ascii="Calibri" w:hAnsi="Calibri"/>
          <w:sz w:val="22"/>
          <w:szCs w:val="22"/>
          <w:u w:val="single"/>
          <w:shd w:val="clear" w:color="auto" w:fill="00FF00"/>
        </w:rPr>
        <w:t>US interest</w:t>
      </w:r>
      <w:r>
        <w:rPr>
          <w:rFonts w:ascii="Calibri" w:hAnsi="Calibri"/>
          <w:sz w:val="22"/>
          <w:szCs w:val="22"/>
          <w:u w:val="single"/>
        </w:rPr>
        <w:t xml:space="preserve"> in the affairs of the Global South </w:t>
      </w:r>
      <w:r>
        <w:rPr>
          <w:rFonts w:ascii="Calibri" w:hAnsi="Calibri"/>
          <w:sz w:val="22"/>
          <w:szCs w:val="22"/>
          <w:u w:val="single"/>
          <w:shd w:val="clear" w:color="auto" w:fill="00FF00"/>
        </w:rPr>
        <w:t>has dropped</w:t>
      </w:r>
      <w:r>
        <w:rPr>
          <w:rFonts w:ascii="Calibri" w:hAnsi="Calibri"/>
          <w:sz w:val="22"/>
          <w:szCs w:val="22"/>
          <w:u w:val="single"/>
        </w:rPr>
        <w:t xml:space="preserve"> markedly since the end of the Cold War, </w:t>
      </w:r>
      <w:r>
        <w:rPr>
          <w:rFonts w:ascii="Calibri" w:hAnsi="Calibri"/>
          <w:b/>
          <w:bCs/>
          <w:sz w:val="22"/>
          <w:szCs w:val="22"/>
          <w:u w:val="single"/>
          <w:shd w:val="clear" w:color="auto" w:fill="00FF00"/>
        </w:rPr>
        <w:t>as has the level of violence</w:t>
      </w:r>
      <w:r>
        <w:rPr>
          <w:rFonts w:ascii="Calibri" w:hAnsi="Calibri"/>
          <w:sz w:val="22"/>
          <w:szCs w:val="22"/>
          <w:u w:val="single"/>
        </w:rPr>
        <w:t xml:space="preserve"> in almost all regions</w:t>
      </w:r>
      <w:r>
        <w:rPr>
          <w:rFonts w:ascii="Calibri" w:hAnsi="Calibri"/>
          <w:sz w:val="16"/>
          <w:szCs w:val="16"/>
        </w:rPr>
        <w:t xml:space="preserve">. There </w:t>
      </w:r>
      <w:r>
        <w:rPr>
          <w:rFonts w:ascii="Calibri" w:hAnsi="Calibri"/>
          <w:sz w:val="22"/>
          <w:szCs w:val="22"/>
          <w:u w:val="single"/>
        </w:rPr>
        <w:t xml:space="preserve">is less US intervention in the political and military affairs of Latin America compared to any time in the twentieth century, for instance, and also </w:t>
      </w:r>
      <w:r>
        <w:rPr>
          <w:rFonts w:ascii="Calibri" w:hAnsi="Calibri"/>
          <w:b/>
          <w:bCs/>
          <w:sz w:val="22"/>
          <w:szCs w:val="22"/>
          <w:u w:val="single"/>
        </w:rPr>
        <w:t>less conﬂict</w:t>
      </w:r>
      <w:r>
        <w:rPr>
          <w:rFonts w:ascii="Calibri" w:hAnsi="Calibri"/>
          <w:sz w:val="16"/>
          <w:szCs w:val="16"/>
        </w:rPr>
        <w:t xml:space="preserve">. </w:t>
      </w:r>
      <w:r>
        <w:rPr>
          <w:rFonts w:ascii="Calibri" w:hAnsi="Calibri"/>
          <w:sz w:val="22"/>
          <w:szCs w:val="22"/>
          <w:u w:val="single"/>
        </w:rPr>
        <w:t>Warfare in Africa is at an all-time low, as is relative US interest</w:t>
      </w:r>
      <w:r>
        <w:rPr>
          <w:rFonts w:ascii="Calibri" w:hAnsi="Calibri"/>
          <w:sz w:val="16"/>
          <w:szCs w:val="16"/>
        </w:rPr>
        <w:t xml:space="preserve"> outside of counterterrorism and security assistance.66 </w:t>
      </w:r>
      <w:r>
        <w:rPr>
          <w:rFonts w:ascii="Calibri" w:hAnsi="Calibri"/>
          <w:sz w:val="22"/>
          <w:szCs w:val="22"/>
          <w:u w:val="single"/>
        </w:rPr>
        <w:t>Regional peace and stability exist where there is US active intervention, as well as where there is not</w:t>
      </w:r>
      <w:r>
        <w:rPr>
          <w:rFonts w:ascii="Calibri" w:hAnsi="Calibri"/>
          <w:sz w:val="16"/>
          <w:szCs w:val="16"/>
        </w:rPr>
        <w:t xml:space="preserve">. </w:t>
      </w:r>
      <w:r>
        <w:rPr>
          <w:rFonts w:ascii="Calibri" w:hAnsi="Calibri"/>
          <w:b/>
          <w:bCs/>
          <w:sz w:val="22"/>
          <w:szCs w:val="22"/>
          <w:u w:val="single"/>
          <w:shd w:val="clear" w:color="auto" w:fill="00FF00"/>
        </w:rPr>
        <w:t>No direct relationship seems to exist</w:t>
      </w:r>
      <w:r>
        <w:rPr>
          <w:rFonts w:ascii="Calibri" w:hAnsi="Calibri"/>
          <w:sz w:val="16"/>
          <w:szCs w:val="16"/>
        </w:rPr>
        <w:t xml:space="preserve"> </w:t>
      </w:r>
      <w:r>
        <w:rPr>
          <w:rFonts w:ascii="Calibri" w:hAnsi="Calibri"/>
          <w:sz w:val="22"/>
          <w:szCs w:val="22"/>
          <w:u w:val="single"/>
        </w:rPr>
        <w:t>across regions</w:t>
      </w:r>
      <w:r>
        <w:rPr>
          <w:rFonts w:ascii="Calibri" w:hAnsi="Calibri"/>
          <w:sz w:val="16"/>
          <w:szCs w:val="16"/>
        </w:rPr>
        <w:t xml:space="preserve">. If intervention can be considered a function of direct and indirect activity, of both political and military action, a regional picture might look like what is outlined in Table 1. These assessments of conﬂict are by necessity relative, because there has not been a “high” level of conﬂict in any region outside the Middle East during the period of the New Peace. Putting aside for the moment that important caveat, </w:t>
      </w:r>
      <w:r>
        <w:rPr>
          <w:rFonts w:ascii="Calibri" w:hAnsi="Calibri"/>
          <w:b/>
          <w:bCs/>
          <w:sz w:val="22"/>
          <w:szCs w:val="22"/>
          <w:u w:val="single"/>
        </w:rPr>
        <w:t>some points become clear</w:t>
      </w:r>
      <w:r>
        <w:rPr>
          <w:rFonts w:ascii="Calibri" w:hAnsi="Calibri"/>
          <w:sz w:val="16"/>
          <w:szCs w:val="16"/>
        </w:rPr>
        <w:t xml:space="preserve">. The great powers of the world are clustered in the upper right quadrant, where US intervention has been high, but conﬂict levels low. </w:t>
      </w:r>
      <w:r>
        <w:rPr>
          <w:rFonts w:ascii="Calibri" w:hAnsi="Calibri"/>
          <w:sz w:val="22"/>
          <w:szCs w:val="22"/>
          <w:u w:val="single"/>
        </w:rPr>
        <w:t xml:space="preserve">US </w:t>
      </w:r>
      <w:r>
        <w:rPr>
          <w:rFonts w:ascii="Calibri" w:hAnsi="Calibri"/>
          <w:sz w:val="22"/>
          <w:szCs w:val="22"/>
          <w:u w:val="single"/>
          <w:shd w:val="clear" w:color="auto" w:fill="00FF00"/>
        </w:rPr>
        <w:t xml:space="preserve">intervention is </w:t>
      </w:r>
      <w:r>
        <w:rPr>
          <w:rFonts w:ascii="Calibri" w:hAnsi="Calibri"/>
          <w:b/>
          <w:bCs/>
          <w:sz w:val="22"/>
          <w:szCs w:val="22"/>
          <w:u w:val="single"/>
          <w:shd w:val="clear" w:color="auto" w:fill="00FF00"/>
        </w:rPr>
        <w:t>imperfectly correlated</w:t>
      </w:r>
      <w:r>
        <w:rPr>
          <w:rFonts w:ascii="Calibri" w:hAnsi="Calibri"/>
          <w:sz w:val="22"/>
          <w:szCs w:val="22"/>
          <w:u w:val="single"/>
          <w:shd w:val="clear" w:color="auto" w:fill="00FF00"/>
        </w:rPr>
        <w:t xml:space="preserve"> with stability</w:t>
      </w:r>
      <w:r>
        <w:rPr>
          <w:rFonts w:ascii="Calibri" w:hAnsi="Calibri"/>
          <w:sz w:val="16"/>
          <w:szCs w:val="16"/>
        </w:rPr>
        <w:t xml:space="preserve">, however. Indeed, </w:t>
      </w:r>
      <w:r>
        <w:rPr>
          <w:rFonts w:ascii="Calibri" w:hAnsi="Calibri"/>
          <w:sz w:val="22"/>
          <w:szCs w:val="22"/>
          <w:u w:val="single"/>
        </w:rPr>
        <w:t xml:space="preserve">it is conceivable that the relatively high level of US interest and activity has made the </w:t>
      </w:r>
      <w:r>
        <w:rPr>
          <w:rFonts w:ascii="Calibri" w:hAnsi="Calibri"/>
          <w:b/>
          <w:bCs/>
          <w:sz w:val="22"/>
          <w:szCs w:val="22"/>
          <w:u w:val="single"/>
        </w:rPr>
        <w:t>security situation</w:t>
      </w:r>
      <w:r>
        <w:rPr>
          <w:rFonts w:ascii="Calibri" w:hAnsi="Calibri"/>
          <w:sz w:val="22"/>
          <w:szCs w:val="22"/>
          <w:u w:val="single"/>
        </w:rPr>
        <w:t xml:space="preserve"> in the </w:t>
      </w:r>
      <w:r>
        <w:rPr>
          <w:rFonts w:ascii="Calibri" w:hAnsi="Calibri"/>
          <w:b/>
          <w:bCs/>
          <w:sz w:val="22"/>
          <w:szCs w:val="22"/>
          <w:u w:val="single"/>
        </w:rPr>
        <w:t>Persian Gulf</w:t>
      </w:r>
      <w:r>
        <w:rPr>
          <w:rFonts w:ascii="Calibri" w:hAnsi="Calibri"/>
          <w:sz w:val="22"/>
          <w:szCs w:val="22"/>
          <w:u w:val="single"/>
        </w:rPr>
        <w:t xml:space="preserve"> and </w:t>
      </w:r>
      <w:r>
        <w:rPr>
          <w:rFonts w:ascii="Calibri" w:hAnsi="Calibri"/>
          <w:b/>
          <w:bCs/>
          <w:sz w:val="22"/>
          <w:szCs w:val="22"/>
          <w:u w:val="single"/>
        </w:rPr>
        <w:t>broader Middle East</w:t>
      </w:r>
      <w:r>
        <w:rPr>
          <w:rFonts w:ascii="Calibri" w:hAnsi="Calibri"/>
          <w:sz w:val="22"/>
          <w:szCs w:val="22"/>
          <w:u w:val="single"/>
        </w:rPr>
        <w:t xml:space="preserve"> </w:t>
      </w:r>
      <w:r>
        <w:rPr>
          <w:rFonts w:ascii="Calibri" w:hAnsi="Calibri"/>
          <w:b/>
          <w:bCs/>
          <w:sz w:val="22"/>
          <w:szCs w:val="22"/>
          <w:u w:val="single"/>
        </w:rPr>
        <w:t>worse</w:t>
      </w:r>
      <w:r>
        <w:rPr>
          <w:rFonts w:ascii="Calibri" w:hAnsi="Calibri"/>
          <w:sz w:val="16"/>
          <w:szCs w:val="16"/>
        </w:rPr>
        <w:t xml:space="preserve">. </w:t>
      </w:r>
      <w:r>
        <w:rPr>
          <w:rFonts w:ascii="Calibri" w:hAnsi="Calibri"/>
          <w:sz w:val="22"/>
          <w:szCs w:val="22"/>
          <w:u w:val="single"/>
        </w:rPr>
        <w:t>In recent years, substantial hard power investments</w:t>
      </w:r>
      <w:r>
        <w:rPr>
          <w:rFonts w:ascii="Calibri" w:hAnsi="Calibri"/>
          <w:sz w:val="16"/>
          <w:szCs w:val="16"/>
        </w:rPr>
        <w:t xml:space="preserve"> (Somalia, Afghanistan, Iraq), </w:t>
      </w:r>
      <w:r>
        <w:rPr>
          <w:rFonts w:ascii="Calibri" w:hAnsi="Calibri"/>
          <w:sz w:val="22"/>
          <w:szCs w:val="22"/>
          <w:u w:val="single"/>
        </w:rPr>
        <w:t xml:space="preserve">moderate </w:t>
      </w:r>
      <w:r>
        <w:rPr>
          <w:rFonts w:ascii="Calibri" w:hAnsi="Calibri"/>
          <w:sz w:val="22"/>
          <w:szCs w:val="22"/>
          <w:u w:val="single"/>
          <w:shd w:val="clear" w:color="auto" w:fill="00FF00"/>
        </w:rPr>
        <w:t>intervention</w:t>
      </w:r>
      <w:r>
        <w:rPr>
          <w:rFonts w:ascii="Calibri" w:hAnsi="Calibri"/>
          <w:sz w:val="16"/>
          <w:szCs w:val="16"/>
        </w:rPr>
        <w:t xml:space="preserve"> (Libya), </w:t>
      </w:r>
      <w:r>
        <w:rPr>
          <w:rFonts w:ascii="Calibri" w:hAnsi="Calibri"/>
          <w:sz w:val="22"/>
          <w:szCs w:val="22"/>
          <w:u w:val="single"/>
          <w:shd w:val="clear" w:color="auto" w:fill="00FF00"/>
        </w:rPr>
        <w:t>and</w:t>
      </w:r>
      <w:r>
        <w:rPr>
          <w:rFonts w:ascii="Calibri" w:hAnsi="Calibri"/>
          <w:sz w:val="22"/>
          <w:szCs w:val="22"/>
          <w:u w:val="single"/>
        </w:rPr>
        <w:t xml:space="preserve"> reliance on </w:t>
      </w:r>
      <w:r>
        <w:rPr>
          <w:rFonts w:ascii="Calibri" w:hAnsi="Calibri"/>
          <w:sz w:val="22"/>
          <w:szCs w:val="22"/>
          <w:u w:val="single"/>
          <w:shd w:val="clear" w:color="auto" w:fill="00FF00"/>
        </w:rPr>
        <w:t>diplomacy</w:t>
      </w:r>
      <w:r>
        <w:rPr>
          <w:rFonts w:ascii="Calibri" w:hAnsi="Calibri"/>
          <w:sz w:val="16"/>
          <w:szCs w:val="16"/>
        </w:rPr>
        <w:t xml:space="preserve"> (Syria) </w:t>
      </w:r>
      <w:r>
        <w:rPr>
          <w:rFonts w:ascii="Calibri" w:hAnsi="Calibri"/>
          <w:sz w:val="22"/>
          <w:szCs w:val="22"/>
          <w:u w:val="single"/>
          <w:shd w:val="clear" w:color="auto" w:fill="00FF00"/>
        </w:rPr>
        <w:t>have been</w:t>
      </w:r>
      <w:r>
        <w:rPr>
          <w:rFonts w:ascii="Calibri" w:hAnsi="Calibri"/>
          <w:sz w:val="22"/>
          <w:szCs w:val="22"/>
          <w:u w:val="single"/>
        </w:rPr>
        <w:t xml:space="preserve"> </w:t>
      </w:r>
      <w:r>
        <w:rPr>
          <w:rFonts w:ascii="Calibri" w:hAnsi="Calibri"/>
          <w:b/>
          <w:bCs/>
          <w:sz w:val="22"/>
          <w:szCs w:val="22"/>
          <w:u w:val="single"/>
        </w:rPr>
        <w:t xml:space="preserve">equally </w:t>
      </w:r>
      <w:r>
        <w:rPr>
          <w:rFonts w:ascii="Calibri" w:hAnsi="Calibri"/>
          <w:b/>
          <w:bCs/>
          <w:sz w:val="22"/>
          <w:szCs w:val="22"/>
          <w:u w:val="single"/>
          <w:shd w:val="clear" w:color="auto" w:fill="00FF00"/>
        </w:rPr>
        <w:t>ineffective</w:t>
      </w:r>
      <w:r>
        <w:rPr>
          <w:rFonts w:ascii="Calibri" w:hAnsi="Calibri"/>
          <w:sz w:val="22"/>
          <w:szCs w:val="22"/>
          <w:u w:val="single"/>
        </w:rPr>
        <w:t xml:space="preserve"> in stabilizing states torn by conﬂict</w:t>
      </w:r>
      <w:r>
        <w:rPr>
          <w:rFonts w:ascii="Calibri" w:hAnsi="Calibri"/>
          <w:sz w:val="16"/>
          <w:szCs w:val="16"/>
        </w:rPr>
        <w:t xml:space="preserve">. </w:t>
      </w:r>
      <w:r>
        <w:rPr>
          <w:rFonts w:ascii="Calibri" w:hAnsi="Calibri"/>
          <w:sz w:val="22"/>
          <w:szCs w:val="22"/>
          <w:u w:val="single"/>
        </w:rPr>
        <w:t xml:space="preserve">While it is possible that the region is essentially unpaciﬁable and no amount of police work would bring peace to its people, it remains </w:t>
      </w:r>
      <w:r>
        <w:rPr>
          <w:rFonts w:ascii="Calibri" w:hAnsi="Calibri"/>
          <w:b/>
          <w:bCs/>
          <w:sz w:val="22"/>
          <w:szCs w:val="22"/>
          <w:u w:val="single"/>
        </w:rPr>
        <w:t>hard to make the case that the US presence has improved matters</w:t>
      </w:r>
      <w:r>
        <w:rPr>
          <w:rFonts w:ascii="Calibri" w:hAnsi="Calibri"/>
          <w:sz w:val="16"/>
          <w:szCs w:val="16"/>
        </w:rPr>
        <w:t xml:space="preserve">. In this “strong point,” at least, </w:t>
      </w:r>
      <w:r>
        <w:rPr>
          <w:rFonts w:ascii="Calibri" w:hAnsi="Calibri"/>
          <w:b/>
          <w:bCs/>
          <w:sz w:val="22"/>
          <w:szCs w:val="22"/>
          <w:u w:val="single"/>
          <w:shd w:val="clear" w:color="auto" w:fill="00FF00"/>
        </w:rPr>
        <w:t>US hegemony has failed to bring peace.</w:t>
      </w:r>
      <w:r>
        <w:rPr>
          <w:rFonts w:ascii="Calibri" w:hAnsi="Calibri"/>
          <w:sz w:val="16"/>
          <w:szCs w:val="16"/>
        </w:rPr>
        <w:t xml:space="preserve"> </w:t>
      </w:r>
      <w:r>
        <w:rPr>
          <w:rFonts w:ascii="Calibri" w:hAnsi="Calibri"/>
          <w:sz w:val="22"/>
          <w:szCs w:val="22"/>
          <w:u w:val="single"/>
        </w:rPr>
        <w:t>In</w:t>
      </w:r>
      <w:r>
        <w:rPr>
          <w:rFonts w:ascii="Calibri" w:hAnsi="Calibri"/>
          <w:sz w:val="16"/>
          <w:szCs w:val="16"/>
        </w:rPr>
        <w:t xml:space="preserve"> much of the rest of the world, </w:t>
      </w:r>
      <w:r>
        <w:rPr>
          <w:rFonts w:ascii="Calibri" w:hAnsi="Calibri"/>
          <w:sz w:val="22"/>
          <w:szCs w:val="22"/>
          <w:u w:val="single"/>
        </w:rPr>
        <w:t>the United States has not been especially eager to enforce any particular rules</w:t>
      </w:r>
      <w:r>
        <w:rPr>
          <w:rFonts w:ascii="Calibri" w:hAnsi="Calibri"/>
          <w:sz w:val="16"/>
          <w:szCs w:val="16"/>
        </w:rPr>
        <w:t xml:space="preserve">. Even rather incontrovertible evidence of genocide has not been enough to inspire action. </w:t>
      </w:r>
      <w:r>
        <w:rPr>
          <w:rFonts w:ascii="Calibri" w:hAnsi="Calibri"/>
          <w:sz w:val="22"/>
          <w:szCs w:val="22"/>
          <w:u w:val="single"/>
        </w:rPr>
        <w:t xml:space="preserve">Washington’s intervention choices have at best been </w:t>
      </w:r>
      <w:r>
        <w:rPr>
          <w:rFonts w:ascii="Calibri" w:hAnsi="Calibri"/>
          <w:b/>
          <w:bCs/>
          <w:sz w:val="22"/>
          <w:szCs w:val="22"/>
          <w:u w:val="single"/>
        </w:rPr>
        <w:t>erratic</w:t>
      </w:r>
      <w:r>
        <w:rPr>
          <w:rFonts w:ascii="Calibri" w:hAnsi="Calibri"/>
          <w:sz w:val="22"/>
          <w:szCs w:val="22"/>
          <w:u w:val="single"/>
        </w:rPr>
        <w:t>;</w:t>
      </w:r>
      <w:r>
        <w:rPr>
          <w:rFonts w:ascii="Calibri" w:hAnsi="Calibri"/>
          <w:sz w:val="16"/>
          <w:szCs w:val="16"/>
        </w:rPr>
        <w:t xml:space="preserve"> </w:t>
      </w:r>
      <w:r>
        <w:rPr>
          <w:rFonts w:ascii="Calibri" w:hAnsi="Calibri"/>
          <w:b/>
          <w:bCs/>
          <w:sz w:val="22"/>
          <w:szCs w:val="22"/>
          <w:u w:val="single"/>
        </w:rPr>
        <w:t>Libya</w:t>
      </w:r>
      <w:r>
        <w:rPr>
          <w:rFonts w:ascii="Calibri" w:hAnsi="Calibri"/>
          <w:sz w:val="16"/>
          <w:szCs w:val="16"/>
        </w:rPr>
        <w:t xml:space="preserve"> </w:t>
      </w:r>
      <w:r>
        <w:rPr>
          <w:rFonts w:ascii="Calibri" w:hAnsi="Calibri"/>
          <w:sz w:val="22"/>
          <w:szCs w:val="22"/>
          <w:u w:val="single"/>
        </w:rPr>
        <w:t>and</w:t>
      </w:r>
      <w:r>
        <w:rPr>
          <w:rFonts w:ascii="Calibri" w:hAnsi="Calibri"/>
          <w:sz w:val="16"/>
          <w:szCs w:val="16"/>
        </w:rPr>
        <w:t xml:space="preserve"> </w:t>
      </w:r>
      <w:r>
        <w:rPr>
          <w:rFonts w:ascii="Calibri" w:hAnsi="Calibri"/>
          <w:b/>
          <w:bCs/>
          <w:sz w:val="22"/>
          <w:szCs w:val="22"/>
          <w:u w:val="single"/>
        </w:rPr>
        <w:t>Kosovo</w:t>
      </w:r>
      <w:r>
        <w:rPr>
          <w:rFonts w:ascii="Calibri" w:hAnsi="Calibri"/>
          <w:sz w:val="16"/>
          <w:szCs w:val="16"/>
        </w:rPr>
        <w:t xml:space="preserve"> </w:t>
      </w:r>
      <w:r>
        <w:rPr>
          <w:rFonts w:ascii="Calibri" w:hAnsi="Calibri"/>
          <w:sz w:val="22"/>
          <w:szCs w:val="22"/>
          <w:u w:val="single"/>
        </w:rPr>
        <w:t>brought about action, but much more blood ﬂowed uninterrupted in Rwanda, Darfur, Congo, Sri Lanka, and Syria</w:t>
      </w:r>
      <w:r>
        <w:rPr>
          <w:rFonts w:ascii="Calibri" w:hAnsi="Calibri"/>
          <w:sz w:val="16"/>
          <w:szCs w:val="16"/>
        </w:rPr>
        <w:t xml:space="preserve">. </w:t>
      </w:r>
      <w:r>
        <w:rPr>
          <w:rFonts w:ascii="Calibri" w:hAnsi="Calibri"/>
          <w:sz w:val="22"/>
          <w:szCs w:val="22"/>
          <w:u w:val="single"/>
        </w:rPr>
        <w:t xml:space="preserve">The US record of peacemaking is </w:t>
      </w:r>
      <w:r>
        <w:rPr>
          <w:rFonts w:ascii="Calibri" w:hAnsi="Calibri"/>
          <w:b/>
          <w:bCs/>
          <w:sz w:val="22"/>
          <w:szCs w:val="22"/>
          <w:u w:val="single"/>
        </w:rPr>
        <w:t>not exactly</w:t>
      </w:r>
      <w:r>
        <w:rPr>
          <w:rFonts w:ascii="Calibri" w:hAnsi="Calibri"/>
          <w:sz w:val="22"/>
          <w:szCs w:val="22"/>
          <w:u w:val="single"/>
        </w:rPr>
        <w:t xml:space="preserve"> a long uninterrupted string of </w:t>
      </w:r>
      <w:r>
        <w:rPr>
          <w:rFonts w:ascii="Calibri" w:hAnsi="Calibri"/>
          <w:b/>
          <w:bCs/>
          <w:sz w:val="22"/>
          <w:szCs w:val="22"/>
          <w:u w:val="single"/>
        </w:rPr>
        <w:t>successes</w:t>
      </w:r>
      <w:r>
        <w:rPr>
          <w:rFonts w:ascii="Calibri" w:hAnsi="Calibri"/>
          <w:sz w:val="16"/>
          <w:szCs w:val="16"/>
        </w:rPr>
        <w:t xml:space="preserve">. </w:t>
      </w:r>
      <w:r>
        <w:rPr>
          <w:rFonts w:ascii="Calibri" w:hAnsi="Calibri"/>
          <w:sz w:val="22"/>
          <w:szCs w:val="22"/>
          <w:u w:val="single"/>
        </w:rPr>
        <w:t>During the</w:t>
      </w:r>
      <w:r>
        <w:rPr>
          <w:rFonts w:ascii="Calibri" w:hAnsi="Calibri"/>
          <w:sz w:val="16"/>
          <w:szCs w:val="16"/>
        </w:rPr>
        <w:t xml:space="preserve"> turn-of-the-century conventional </w:t>
      </w:r>
      <w:r>
        <w:rPr>
          <w:rFonts w:ascii="Calibri" w:hAnsi="Calibri"/>
          <w:sz w:val="22"/>
          <w:szCs w:val="22"/>
          <w:u w:val="single"/>
        </w:rPr>
        <w:t xml:space="preserve">war between Ethiopia and Eritrea, a </w:t>
      </w:r>
      <w:r>
        <w:rPr>
          <w:rFonts w:ascii="Calibri" w:hAnsi="Calibri"/>
          <w:sz w:val="22"/>
          <w:szCs w:val="22"/>
          <w:u w:val="single"/>
          <w:shd w:val="clear" w:color="auto" w:fill="00FF00"/>
        </w:rPr>
        <w:t>highlevel US delegation</w:t>
      </w:r>
      <w:r>
        <w:rPr>
          <w:rFonts w:ascii="Calibri" w:hAnsi="Calibri"/>
          <w:sz w:val="16"/>
          <w:szCs w:val="16"/>
        </w:rPr>
        <w:t xml:space="preserve"> containing former and future National Security Advisors (Anthony Lake and Susan Rice) made a half-dozen trips to the region, but </w:t>
      </w:r>
      <w:r>
        <w:rPr>
          <w:rFonts w:ascii="Calibri" w:hAnsi="Calibri"/>
          <w:sz w:val="22"/>
          <w:szCs w:val="22"/>
          <w:u w:val="single"/>
          <w:shd w:val="clear" w:color="auto" w:fill="00FF00"/>
        </w:rPr>
        <w:t xml:space="preserve">was unable to prevent either the </w:t>
      </w:r>
      <w:r>
        <w:rPr>
          <w:rFonts w:ascii="Calibri" w:hAnsi="Calibri"/>
          <w:b/>
          <w:bCs/>
          <w:sz w:val="22"/>
          <w:szCs w:val="22"/>
          <w:u w:val="single"/>
          <w:shd w:val="clear" w:color="auto" w:fill="00FF00"/>
        </w:rPr>
        <w:t>outbreak</w:t>
      </w:r>
      <w:r>
        <w:rPr>
          <w:rFonts w:ascii="Calibri" w:hAnsi="Calibri"/>
          <w:sz w:val="22"/>
          <w:szCs w:val="22"/>
          <w:u w:val="single"/>
          <w:shd w:val="clear" w:color="auto" w:fill="00FF00"/>
        </w:rPr>
        <w:t xml:space="preserve"> or </w:t>
      </w:r>
      <w:r>
        <w:rPr>
          <w:rFonts w:ascii="Calibri" w:hAnsi="Calibri"/>
          <w:b/>
          <w:bCs/>
          <w:sz w:val="22"/>
          <w:szCs w:val="22"/>
          <w:u w:val="single"/>
          <w:shd w:val="clear" w:color="auto" w:fill="00FF00"/>
        </w:rPr>
        <w:t>recurrence</w:t>
      </w:r>
      <w:r>
        <w:rPr>
          <w:rFonts w:ascii="Calibri" w:hAnsi="Calibri"/>
          <w:sz w:val="22"/>
          <w:szCs w:val="22"/>
          <w:u w:val="single"/>
          <w:shd w:val="clear" w:color="auto" w:fill="00FF00"/>
        </w:rPr>
        <w:t xml:space="preserve"> of</w:t>
      </w:r>
      <w:r>
        <w:rPr>
          <w:rFonts w:ascii="Calibri" w:hAnsi="Calibri"/>
          <w:sz w:val="22"/>
          <w:szCs w:val="22"/>
          <w:u w:val="single"/>
        </w:rPr>
        <w:t xml:space="preserve"> the </w:t>
      </w:r>
      <w:r>
        <w:rPr>
          <w:rFonts w:ascii="Calibri" w:hAnsi="Calibri"/>
          <w:sz w:val="22"/>
          <w:szCs w:val="22"/>
          <w:u w:val="single"/>
          <w:shd w:val="clear" w:color="auto" w:fill="00FF00"/>
        </w:rPr>
        <w:t>conﬂict</w:t>
      </w:r>
      <w:r>
        <w:rPr>
          <w:rFonts w:ascii="Calibri" w:hAnsi="Calibri"/>
          <w:sz w:val="16"/>
          <w:szCs w:val="16"/>
        </w:rPr>
        <w:t xml:space="preserve">.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w:t>
      </w:r>
      <w:r>
        <w:rPr>
          <w:rFonts w:ascii="Calibri" w:hAnsi="Calibri"/>
          <w:sz w:val="22"/>
          <w:szCs w:val="22"/>
          <w:u w:val="single"/>
        </w:rPr>
        <w:t>The Horn of Africa is hardly the only region where states are free to ﬁght one another</w:t>
      </w:r>
      <w:r>
        <w:rPr>
          <w:rFonts w:ascii="Calibri" w:hAnsi="Calibri"/>
          <w:sz w:val="16"/>
          <w:szCs w:val="16"/>
        </w:rPr>
        <w:t xml:space="preserve"> today </w:t>
      </w:r>
      <w:r>
        <w:rPr>
          <w:rFonts w:ascii="Calibri" w:hAnsi="Calibri"/>
          <w:sz w:val="22"/>
          <w:szCs w:val="22"/>
          <w:u w:val="single"/>
        </w:rPr>
        <w:t>without fear of serious US involvement.</w:t>
      </w:r>
      <w:r>
        <w:rPr>
          <w:rFonts w:ascii="Calibri" w:hAnsi="Calibri"/>
          <w:sz w:val="16"/>
          <w:szCs w:val="16"/>
        </w:rPr>
        <w:t xml:space="preserve"> </w:t>
      </w:r>
      <w:r>
        <w:rPr>
          <w:rFonts w:ascii="Calibri" w:hAnsi="Calibri"/>
          <w:sz w:val="22"/>
          <w:szCs w:val="22"/>
          <w:u w:val="single"/>
        </w:rPr>
        <w:t xml:space="preserve">Since they are choosing not to do so with increasing frequency, </w:t>
      </w:r>
      <w:r>
        <w:rPr>
          <w:rFonts w:ascii="Calibri" w:hAnsi="Calibri"/>
          <w:b/>
          <w:bCs/>
          <w:sz w:val="22"/>
          <w:szCs w:val="22"/>
          <w:u w:val="single"/>
          <w:shd w:val="clear" w:color="auto" w:fill="00FF00"/>
        </w:rPr>
        <w:t>something else is probably affecting their calculations</w:t>
      </w:r>
      <w:r>
        <w:rPr>
          <w:rFonts w:ascii="Calibri" w:hAnsi="Calibri"/>
          <w:sz w:val="16"/>
          <w:szCs w:val="16"/>
        </w:rPr>
        <w:t xml:space="preserve">. </w:t>
      </w:r>
      <w:r>
        <w:rPr>
          <w:rFonts w:ascii="Calibri" w:hAnsi="Calibri"/>
          <w:sz w:val="22"/>
          <w:szCs w:val="22"/>
          <w:u w:val="single"/>
        </w:rPr>
        <w:t xml:space="preserve">Stability exists even in those places where the potential for intervention by the sheriff is </w:t>
      </w:r>
      <w:r>
        <w:rPr>
          <w:rFonts w:ascii="Calibri" w:hAnsi="Calibri"/>
          <w:b/>
          <w:bCs/>
          <w:sz w:val="22"/>
          <w:szCs w:val="22"/>
          <w:u w:val="single"/>
        </w:rPr>
        <w:t>minimal</w:t>
      </w:r>
      <w:r>
        <w:rPr>
          <w:rFonts w:ascii="Calibri" w:hAnsi="Calibri"/>
          <w:sz w:val="16"/>
          <w:szCs w:val="16"/>
        </w:rPr>
        <w:t xml:space="preserve">. </w:t>
      </w:r>
      <w:r>
        <w:rPr>
          <w:rFonts w:ascii="Calibri" w:hAnsi="Calibri"/>
          <w:b/>
          <w:bCs/>
          <w:sz w:val="22"/>
          <w:szCs w:val="22"/>
          <w:u w:val="single"/>
        </w:rPr>
        <w:t>Hegemonic stability</w:t>
      </w:r>
      <w:r>
        <w:rPr>
          <w:rFonts w:ascii="Calibri" w:hAnsi="Calibri"/>
          <w:sz w:val="16"/>
          <w:szCs w:val="16"/>
        </w:rPr>
        <w:t xml:space="preserve"> </w:t>
      </w:r>
      <w:r>
        <w:rPr>
          <w:rFonts w:ascii="Calibri" w:hAnsi="Calibri"/>
          <w:sz w:val="22"/>
          <w:szCs w:val="22"/>
          <w:u w:val="single"/>
        </w:rPr>
        <w:t>can only take credit for inﬂuencing those decisions that would have ended in war without the presence</w:t>
      </w:r>
      <w:r>
        <w:rPr>
          <w:rFonts w:ascii="Calibri" w:hAnsi="Calibri"/>
          <w:sz w:val="16"/>
          <w:szCs w:val="16"/>
        </w:rPr>
        <w:t xml:space="preserve">, whether physical or psychological, </w:t>
      </w:r>
      <w:r>
        <w:rPr>
          <w:rFonts w:ascii="Calibri" w:hAnsi="Calibri"/>
          <w:sz w:val="22"/>
          <w:szCs w:val="22"/>
          <w:u w:val="single"/>
        </w:rPr>
        <w:t>of the United States</w:t>
      </w:r>
      <w:r>
        <w:rPr>
          <w:rFonts w:ascii="Calibri" w:hAnsi="Calibri"/>
          <w:sz w:val="16"/>
          <w:szCs w:val="16"/>
        </w:rPr>
        <w:t xml:space="preserve">. </w:t>
      </w:r>
      <w:r>
        <w:rPr>
          <w:rFonts w:ascii="Calibri" w:hAnsi="Calibri"/>
          <w:sz w:val="22"/>
          <w:szCs w:val="22"/>
          <w:u w:val="single"/>
        </w:rPr>
        <w:t xml:space="preserve">It seems </w:t>
      </w:r>
      <w:r>
        <w:rPr>
          <w:rFonts w:ascii="Calibri" w:hAnsi="Calibri"/>
          <w:b/>
          <w:bCs/>
          <w:sz w:val="22"/>
          <w:szCs w:val="22"/>
          <w:u w:val="single"/>
        </w:rPr>
        <w:t>hard to make the case</w:t>
      </w:r>
      <w:r>
        <w:rPr>
          <w:rFonts w:ascii="Calibri" w:hAnsi="Calibri"/>
          <w:sz w:val="22"/>
          <w:szCs w:val="22"/>
          <w:u w:val="single"/>
        </w:rPr>
        <w:t xml:space="preserve"> that the</w:t>
      </w:r>
      <w:r>
        <w:rPr>
          <w:rFonts w:ascii="Calibri" w:hAnsi="Calibri"/>
          <w:sz w:val="16"/>
          <w:szCs w:val="16"/>
        </w:rPr>
        <w:t xml:space="preserve"> relative </w:t>
      </w:r>
      <w:r>
        <w:rPr>
          <w:rFonts w:ascii="Calibri" w:hAnsi="Calibri"/>
          <w:sz w:val="22"/>
          <w:szCs w:val="22"/>
          <w:u w:val="single"/>
        </w:rPr>
        <w:t>peace</w:t>
      </w:r>
      <w:r>
        <w:rPr>
          <w:rFonts w:ascii="Calibri" w:hAnsi="Calibri"/>
          <w:sz w:val="16"/>
          <w:szCs w:val="16"/>
        </w:rPr>
        <w:t xml:space="preserve"> that has descended </w:t>
      </w:r>
      <w:r>
        <w:rPr>
          <w:rFonts w:ascii="Calibri" w:hAnsi="Calibri"/>
          <w:sz w:val="22"/>
          <w:szCs w:val="22"/>
          <w:u w:val="single"/>
        </w:rPr>
        <w:t>on so many regions is primarily due to the</w:t>
      </w:r>
      <w:r>
        <w:rPr>
          <w:rFonts w:ascii="Calibri" w:hAnsi="Calibri"/>
          <w:sz w:val="16"/>
          <w:szCs w:val="16"/>
        </w:rPr>
        <w:t xml:space="preserve"> kind of heavy </w:t>
      </w:r>
      <w:r>
        <w:rPr>
          <w:rFonts w:ascii="Calibri" w:hAnsi="Calibri"/>
          <w:sz w:val="22"/>
          <w:szCs w:val="22"/>
          <w:u w:val="single"/>
        </w:rPr>
        <w:t xml:space="preserve">hand of the </w:t>
      </w:r>
      <w:r>
        <w:rPr>
          <w:rFonts w:ascii="Calibri" w:hAnsi="Calibri"/>
          <w:b/>
          <w:bCs/>
          <w:sz w:val="22"/>
          <w:szCs w:val="22"/>
          <w:u w:val="single"/>
        </w:rPr>
        <w:t>neoconservative leviathan</w:t>
      </w:r>
      <w:r>
        <w:rPr>
          <w:rFonts w:ascii="Calibri" w:hAnsi="Calibri"/>
          <w:sz w:val="16"/>
          <w:szCs w:val="16"/>
        </w:rPr>
        <w:t xml:space="preserve">, or its lighter, more liberal cousin. </w:t>
      </w:r>
      <w:r>
        <w:rPr>
          <w:rFonts w:ascii="Calibri" w:hAnsi="Calibri"/>
          <w:b/>
          <w:bCs/>
          <w:sz w:val="22"/>
          <w:szCs w:val="22"/>
          <w:u w:val="single"/>
        </w:rPr>
        <w:t>Something else appears to be at work</w:t>
      </w:r>
      <w:r>
        <w:rPr>
          <w:rFonts w:ascii="Calibri" w:hAnsi="Calibri"/>
          <w:sz w:val="16"/>
          <w:szCs w:val="16"/>
        </w:rPr>
        <w:t xml:space="preserve">. </w:t>
      </w:r>
    </w:p>
    <w:p w14:paraId="77650187" w14:textId="77777777" w:rsidR="008D6527" w:rsidRPr="008D6527" w:rsidRDefault="008D6527" w:rsidP="008D6527"/>
    <w:p w14:paraId="04CAF94F" w14:textId="2572D85E" w:rsidR="00C84C13" w:rsidRPr="00276D80" w:rsidRDefault="00C84C13" w:rsidP="00C84C13">
      <w:pPr>
        <w:pStyle w:val="Heading1"/>
        <w:rPr>
          <w:rFonts w:asciiTheme="minorHAnsi" w:hAnsiTheme="minorHAnsi"/>
        </w:rPr>
      </w:pPr>
      <w:r>
        <w:rPr>
          <w:rFonts w:asciiTheme="minorHAnsi" w:hAnsiTheme="minorHAnsi"/>
        </w:rPr>
        <w:t>1AC</w:t>
      </w:r>
    </w:p>
    <w:p w14:paraId="79CAFD26" w14:textId="77777777" w:rsidR="00C84C13" w:rsidRPr="00276D80" w:rsidRDefault="00C84C13" w:rsidP="00C84C13">
      <w:pPr>
        <w:pStyle w:val="Heading2"/>
        <w:rPr>
          <w:rFonts w:asciiTheme="minorHAnsi" w:hAnsiTheme="minorHAnsi"/>
        </w:rPr>
      </w:pPr>
      <w:r w:rsidRPr="00276D80">
        <w:rPr>
          <w:rFonts w:asciiTheme="minorHAnsi" w:hAnsiTheme="minorHAnsi"/>
        </w:rPr>
        <w:t xml:space="preserve">1AC </w:t>
      </w:r>
    </w:p>
    <w:p w14:paraId="7B5E9682" w14:textId="77777777" w:rsidR="00C84C13" w:rsidRPr="00276D80" w:rsidRDefault="00C84C13" w:rsidP="00C84C13">
      <w:pPr>
        <w:pStyle w:val="Heading3"/>
        <w:rPr>
          <w:rFonts w:asciiTheme="minorHAnsi" w:hAnsiTheme="minorHAnsi"/>
        </w:rPr>
      </w:pPr>
      <w:r w:rsidRPr="00276D80">
        <w:rPr>
          <w:rFonts w:asciiTheme="minorHAnsi" w:hAnsiTheme="minorHAnsi"/>
        </w:rPr>
        <w:t>1AC – Adv 1</w:t>
      </w:r>
    </w:p>
    <w:p w14:paraId="76C0F53B" w14:textId="77777777" w:rsidR="00C84C13" w:rsidRPr="00276D80" w:rsidRDefault="00C84C13" w:rsidP="00C84C13">
      <w:pPr>
        <w:pStyle w:val="Heading4"/>
        <w:rPr>
          <w:rFonts w:asciiTheme="minorHAnsi" w:hAnsiTheme="minorHAnsi"/>
        </w:rPr>
      </w:pPr>
      <w:r w:rsidRPr="00276D80">
        <w:rPr>
          <w:rFonts w:asciiTheme="minorHAnsi" w:hAnsiTheme="minorHAnsi"/>
        </w:rPr>
        <w:t>Advantage One is Global Democracy</w:t>
      </w:r>
    </w:p>
    <w:p w14:paraId="638CC9F3" w14:textId="77777777" w:rsidR="00C84C13" w:rsidRPr="00276D80" w:rsidRDefault="00C84C13" w:rsidP="00C84C13">
      <w:pPr>
        <w:rPr>
          <w:rFonts w:asciiTheme="minorHAnsi" w:hAnsiTheme="minorHAnsi"/>
        </w:rPr>
      </w:pPr>
    </w:p>
    <w:p w14:paraId="2B2C5050" w14:textId="77777777" w:rsidR="00C84C13" w:rsidRPr="00276D80" w:rsidRDefault="00C84C13" w:rsidP="00C84C13">
      <w:pPr>
        <w:pStyle w:val="Heading4"/>
        <w:rPr>
          <w:rFonts w:asciiTheme="minorHAnsi" w:hAnsiTheme="minorHAnsi" w:cstheme="minorHAnsi"/>
        </w:rPr>
      </w:pPr>
      <w:r w:rsidRPr="00276D80">
        <w:rPr>
          <w:rFonts w:asciiTheme="minorHAnsi" w:hAnsiTheme="minorHAnsi" w:cstheme="minorHAnsi"/>
        </w:rPr>
        <w:t>Global democracy is collapsing now</w:t>
      </w:r>
    </w:p>
    <w:p w14:paraId="5E11C927" w14:textId="77777777" w:rsidR="00C84C13" w:rsidRPr="00276D80" w:rsidRDefault="00C84C13" w:rsidP="00C84C13">
      <w:pPr>
        <w:rPr>
          <w:rFonts w:asciiTheme="minorHAnsi" w:hAnsiTheme="minorHAnsi" w:cstheme="minorHAnsi"/>
        </w:rPr>
      </w:pPr>
      <w:r w:rsidRPr="00276D80">
        <w:rPr>
          <w:rStyle w:val="Style13ptBold"/>
          <w:rFonts w:asciiTheme="minorHAnsi" w:hAnsiTheme="minorHAnsi" w:cstheme="minorHAnsi"/>
        </w:rPr>
        <w:t>Freedom House 3/3</w:t>
      </w:r>
      <w:r w:rsidRPr="00276D80">
        <w:rPr>
          <w:rFonts w:asciiTheme="minorHAnsi" w:hAnsiTheme="minorHAnsi" w:cstheme="minorHAnsi"/>
        </w:rPr>
        <w:t xml:space="preserve"> </w:t>
      </w:r>
      <w:r w:rsidRPr="00276D80">
        <w:rPr>
          <w:rFonts w:asciiTheme="minorHAnsi" w:hAnsiTheme="minorHAnsi" w:cstheme="minorHAnsi"/>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6B5ED0EE" w14:textId="77777777" w:rsidR="00C84C13" w:rsidRPr="00276D80" w:rsidRDefault="00C84C13" w:rsidP="00C84C13">
      <w:pPr>
        <w:rPr>
          <w:rFonts w:asciiTheme="minorHAnsi" w:hAnsiTheme="minorHAnsi" w:cstheme="minorHAnsi"/>
          <w:b/>
          <w:bCs/>
          <w:u w:val="single"/>
        </w:rPr>
      </w:pPr>
      <w:r w:rsidRPr="00276D80">
        <w:rPr>
          <w:rStyle w:val="StyleUnderline"/>
          <w:rFonts w:asciiTheme="minorHAnsi" w:hAnsiTheme="minorHAnsi" w:cstheme="minorHAnsi"/>
          <w:b/>
          <w:bCs/>
        </w:rPr>
        <w:t xml:space="preserve">Washington - March 3, 2021 — </w:t>
      </w:r>
      <w:r w:rsidRPr="00276D80">
        <w:rPr>
          <w:rStyle w:val="StyleUnderline"/>
          <w:rFonts w:asciiTheme="minorHAnsi" w:hAnsiTheme="minorHAnsi" w:cstheme="minorHAnsi"/>
          <w:b/>
          <w:bCs/>
          <w:highlight w:val="green"/>
        </w:rPr>
        <w:t xml:space="preserve">Authoritarian actors grew bolder </w:t>
      </w:r>
      <w:r w:rsidRPr="00276D80">
        <w:rPr>
          <w:rStyle w:val="StyleUnderline"/>
          <w:rFonts w:asciiTheme="minorHAnsi" w:hAnsiTheme="minorHAnsi" w:cstheme="minorHAnsi"/>
          <w:b/>
          <w:bCs/>
        </w:rPr>
        <w:t>during 2020 as major democracies turned inward, contributing to the 15th consecutive year of decline in global freedom</w:t>
      </w:r>
      <w:r w:rsidRPr="00276D80">
        <w:rPr>
          <w:rFonts w:asciiTheme="minorHAnsi" w:hAnsiTheme="minorHAnsi" w:cstheme="minorHAnsi"/>
          <w:sz w:val="16"/>
        </w:rPr>
        <w:t xml:space="preserve">, according to </w:t>
      </w:r>
      <w:hyperlink r:id="rId8" w:history="1">
        <w:r w:rsidRPr="00276D80">
          <w:rPr>
            <w:rStyle w:val="Hyperlink"/>
            <w:rFonts w:asciiTheme="minorHAnsi" w:hAnsiTheme="minorHAnsi" w:cstheme="minorHAnsi"/>
            <w:b/>
            <w:bCs/>
            <w:i/>
            <w:iCs/>
            <w:sz w:val="16"/>
          </w:rPr>
          <w:t>Freedom in the World 2021</w:t>
        </w:r>
      </w:hyperlink>
      <w:r w:rsidRPr="00276D80">
        <w:rPr>
          <w:rFonts w:asciiTheme="minorHAnsi" w:hAnsiTheme="minorHAnsi" w:cstheme="minorHAnsi"/>
          <w:sz w:val="16"/>
        </w:rPr>
        <w:t xml:space="preserve">, the annual country-by-country assessment of political rights and civil liberties released today by Freedom House. </w:t>
      </w:r>
      <w:r w:rsidRPr="00276D80">
        <w:rPr>
          <w:rStyle w:val="StyleUnderline"/>
          <w:rFonts w:asciiTheme="minorHAnsi" w:hAnsiTheme="minorHAnsi" w:cstheme="minorHAnsi"/>
          <w:b/>
          <w:bCs/>
        </w:rPr>
        <w:t xml:space="preserve">The </w:t>
      </w:r>
      <w:r w:rsidRPr="00276D80">
        <w:rPr>
          <w:rStyle w:val="StyleUnderline"/>
          <w:rFonts w:asciiTheme="minorHAnsi" w:hAnsiTheme="minorHAnsi" w:cstheme="minorHAnsi"/>
          <w:b/>
          <w:bCs/>
          <w:highlight w:val="green"/>
        </w:rPr>
        <w:t>report found</w:t>
      </w:r>
      <w:r w:rsidRPr="00276D80">
        <w:rPr>
          <w:rStyle w:val="StyleUnderline"/>
          <w:rFonts w:asciiTheme="minorHAnsi" w:hAnsiTheme="minorHAnsi" w:cstheme="minorHAnsi"/>
          <w:b/>
          <w:bCs/>
        </w:rPr>
        <w:t xml:space="preserve"> that the share of </w:t>
      </w:r>
      <w:r w:rsidRPr="00276D80">
        <w:rPr>
          <w:rStyle w:val="StyleUnderline"/>
          <w:rFonts w:asciiTheme="minorHAnsi" w:hAnsiTheme="minorHAnsi" w:cstheme="minorHAnsi"/>
          <w:b/>
          <w:bCs/>
          <w:highlight w:val="green"/>
        </w:rPr>
        <w:t>countries designated Not Free has reached its highest level since the deterioration of democracy</w:t>
      </w:r>
      <w:r w:rsidRPr="00276D80">
        <w:rPr>
          <w:rStyle w:val="StyleUnderline"/>
          <w:rFonts w:asciiTheme="minorHAnsi" w:hAnsiTheme="minorHAnsi" w:cstheme="minorHAnsi"/>
          <w:b/>
          <w:bCs/>
        </w:rPr>
        <w:t xml:space="preserve"> began </w:t>
      </w:r>
      <w:r w:rsidRPr="00276D80">
        <w:rPr>
          <w:rStyle w:val="StyleUnderline"/>
          <w:rFonts w:asciiTheme="minorHAnsi" w:hAnsiTheme="minorHAnsi" w:cstheme="minorHAnsi"/>
          <w:b/>
          <w:bCs/>
          <w:highlight w:val="green"/>
        </w:rPr>
        <w:t>in</w:t>
      </w:r>
      <w:r w:rsidRPr="00276D80">
        <w:rPr>
          <w:rStyle w:val="StyleUnderline"/>
          <w:rFonts w:asciiTheme="minorHAnsi" w:hAnsiTheme="minorHAnsi" w:cstheme="minorHAnsi"/>
          <w:b/>
          <w:bCs/>
        </w:rPr>
        <w:t xml:space="preserve"> 20</w:t>
      </w:r>
      <w:r w:rsidRPr="00276D80">
        <w:rPr>
          <w:rStyle w:val="StyleUnderline"/>
          <w:rFonts w:asciiTheme="minorHAnsi" w:hAnsiTheme="minorHAnsi" w:cstheme="minorHAnsi"/>
          <w:b/>
          <w:bCs/>
          <w:highlight w:val="green"/>
        </w:rPr>
        <w:t>06</w:t>
      </w:r>
      <w:r w:rsidRPr="00276D80">
        <w:rPr>
          <w:rStyle w:val="StyleUnderline"/>
          <w:rFonts w:asciiTheme="minorHAnsi" w:hAnsiTheme="minorHAnsi" w:cstheme="minorHAnsi"/>
          <w:b/>
          <w:bCs/>
        </w:rPr>
        <w:t xml:space="preserve">, and that countries with declines in political rights and civil liberties outnumbered those with gains by the largest margin recorded during the 15-year period. </w:t>
      </w:r>
      <w:r w:rsidRPr="00276D80">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276D80">
        <w:rPr>
          <w:rStyle w:val="StyleUnderline"/>
          <w:rFonts w:asciiTheme="minorHAnsi" w:hAnsiTheme="minorHAnsi" w:cstheme="minorHAnsi"/>
          <w:b/>
          <w:bCs/>
        </w:rPr>
        <w:t xml:space="preserve">In one of the year’s most significant developments, </w:t>
      </w:r>
      <w:r w:rsidRPr="00276D80">
        <w:rPr>
          <w:rStyle w:val="StyleUnderline"/>
          <w:rFonts w:asciiTheme="minorHAnsi" w:hAnsiTheme="minorHAnsi" w:cstheme="minorHAnsi"/>
          <w:b/>
          <w:bCs/>
          <w:highlight w:val="green"/>
        </w:rPr>
        <w:t>India’s status changed from Free to Partly Free</w:t>
      </w:r>
      <w:r w:rsidRPr="00276D80">
        <w:rPr>
          <w:rStyle w:val="StyleUnderline"/>
          <w:rFonts w:asciiTheme="minorHAnsi" w:hAnsiTheme="minorHAnsi" w:cstheme="minorHAnsi"/>
          <w:b/>
          <w:bCs/>
        </w:rPr>
        <w:t>, meaning less than 20 percent of the world’s people now live in a Free country—the smallest proportion since 1995. Indians’ political rights and civil liberties have been eroding since Narendra Modi became prime minister in 2014.</w:t>
      </w:r>
      <w:r w:rsidRPr="00276D80">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276D80">
        <w:rPr>
          <w:rStyle w:val="StyleUnderline"/>
          <w:rFonts w:asciiTheme="minorHAnsi" w:hAnsiTheme="minorHAnsi" w:cstheme="minorHAnsi"/>
          <w:b/>
          <w:bCs/>
        </w:rPr>
        <w:t xml:space="preserve">The </w:t>
      </w:r>
      <w:r w:rsidRPr="00276D80">
        <w:rPr>
          <w:rStyle w:val="StyleUnderline"/>
          <w:rFonts w:asciiTheme="minorHAnsi" w:hAnsiTheme="minorHAnsi" w:cstheme="minorHAnsi"/>
          <w:b/>
          <w:bCs/>
          <w:highlight w:val="green"/>
        </w:rPr>
        <w:t>changes</w:t>
      </w:r>
      <w:r w:rsidRPr="00276D80">
        <w:rPr>
          <w:rStyle w:val="StyleUnderline"/>
          <w:rFonts w:asciiTheme="minorHAnsi" w:hAnsiTheme="minorHAnsi" w:cstheme="minorHAnsi"/>
          <w:b/>
          <w:bCs/>
        </w:rPr>
        <w:t xml:space="preserve"> in India </w:t>
      </w:r>
      <w:r w:rsidRPr="00276D80">
        <w:rPr>
          <w:rStyle w:val="StyleUnderline"/>
          <w:rFonts w:asciiTheme="minorHAnsi" w:hAnsiTheme="minorHAnsi" w:cstheme="minorHAnsi"/>
          <w:b/>
          <w:bCs/>
          <w:highlight w:val="green"/>
        </w:rPr>
        <w:t>formed part of a broader shift in the international balance between democracy and authoritarianism</w:t>
      </w:r>
      <w:r w:rsidRPr="00276D80">
        <w:rPr>
          <w:rStyle w:val="StyleUnderline"/>
          <w:rFonts w:asciiTheme="minorHAnsi" w:hAnsiTheme="minorHAnsi" w:cstheme="minorHAnsi"/>
          <w:b/>
          <w:bCs/>
        </w:rPr>
        <w:t xml:space="preserve">, with authoritarians generally enjoying impunity for their abuses and seizing new opportunities to consolidate power or crush dissent. </w:t>
      </w:r>
      <w:r w:rsidRPr="00276D80">
        <w:rPr>
          <w:rFonts w:asciiTheme="minorHAnsi" w:hAnsiTheme="minorHAnsi" w:cstheme="minorHAnsi"/>
          <w:sz w:val="16"/>
        </w:rPr>
        <w:t xml:space="preserve">In many cases, promising democratic movements faced major setbacks as a result. </w:t>
      </w:r>
      <w:r w:rsidRPr="00276D80">
        <w:rPr>
          <w:rStyle w:val="StyleUnderline"/>
          <w:rFonts w:asciiTheme="minorHAnsi" w:hAnsiTheme="minorHAnsi" w:cstheme="minorHAnsi"/>
          <w:b/>
          <w:bCs/>
        </w:rPr>
        <w:t xml:space="preserve">In </w:t>
      </w:r>
      <w:r w:rsidRPr="00F7599C">
        <w:rPr>
          <w:rStyle w:val="StyleUnderline"/>
          <w:rFonts w:asciiTheme="minorHAnsi" w:hAnsiTheme="minorHAnsi" w:cstheme="minorHAnsi"/>
          <w:b/>
          <w:bCs/>
        </w:rPr>
        <w:t>Belarus and Hong Kong</w:t>
      </w:r>
      <w:r w:rsidRPr="00276D80">
        <w:rPr>
          <w:rStyle w:val="StyleUnderline"/>
          <w:rFonts w:asciiTheme="minorHAnsi" w:hAnsiTheme="minorHAnsi" w:cstheme="minorHAnsi"/>
          <w:b/>
          <w:bCs/>
        </w:rPr>
        <w:t xml:space="preserve">, for example, massive </w:t>
      </w:r>
      <w:r w:rsidRPr="00F7599C">
        <w:rPr>
          <w:rStyle w:val="StyleUnderline"/>
          <w:rFonts w:asciiTheme="minorHAnsi" w:hAnsiTheme="minorHAnsi" w:cstheme="minorHAnsi"/>
          <w:b/>
          <w:bCs/>
        </w:rPr>
        <w:t>prodemocracy protests met with brutal crackdowns by governments</w:t>
      </w:r>
      <w:r w:rsidRPr="00276D80">
        <w:rPr>
          <w:rStyle w:val="StyleUnderline"/>
          <w:rFonts w:asciiTheme="minorHAnsi" w:hAnsiTheme="minorHAnsi" w:cstheme="minorHAnsi"/>
          <w:b/>
          <w:bCs/>
        </w:rPr>
        <w:t xml:space="preserve"> that largely disregarded international criticism. The </w:t>
      </w:r>
      <w:r w:rsidRPr="00F7599C">
        <w:rPr>
          <w:rStyle w:val="StyleUnderline"/>
          <w:rFonts w:asciiTheme="minorHAnsi" w:hAnsiTheme="minorHAnsi" w:cstheme="minorHAnsi"/>
          <w:b/>
          <w:bCs/>
        </w:rPr>
        <w:t>Azerbaijani</w:t>
      </w:r>
      <w:r w:rsidRPr="00276D80">
        <w:rPr>
          <w:rStyle w:val="StyleUnderline"/>
          <w:rFonts w:asciiTheme="minorHAnsi" w:hAnsiTheme="minorHAnsi" w:cstheme="minorHAnsi"/>
          <w:b/>
          <w:bCs/>
        </w:rPr>
        <w:t xml:space="preserve"> regime’s military offensive in Nagorno-Karabakh indirectly threatened recent democratic gains in </w:t>
      </w:r>
      <w:r w:rsidRPr="00F7599C">
        <w:rPr>
          <w:rStyle w:val="StyleUnderline"/>
          <w:rFonts w:asciiTheme="minorHAnsi" w:hAnsiTheme="minorHAnsi" w:cstheme="minorHAnsi"/>
          <w:b/>
          <w:bCs/>
        </w:rPr>
        <w:t>Armenia</w:t>
      </w:r>
      <w:r w:rsidRPr="00276D80">
        <w:rPr>
          <w:rStyle w:val="StyleUnderline"/>
          <w:rFonts w:asciiTheme="minorHAnsi" w:hAnsiTheme="minorHAnsi" w:cstheme="minorHAnsi"/>
          <w:b/>
          <w:bCs/>
        </w:rPr>
        <w:t>, while the armed conflict in Ethiopia’s Tigray Region dashed hopes for the tentative political opening in that country since 2018.</w:t>
      </w:r>
      <w:r w:rsidRPr="00276D80">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276D80">
        <w:rPr>
          <w:rStyle w:val="StyleUnderline"/>
          <w:rFonts w:asciiTheme="minorHAnsi" w:hAnsiTheme="minorHAnsi" w:cstheme="minorHAnsi"/>
          <w:b/>
          <w:bCs/>
        </w:rPr>
        <w:t xml:space="preserve">The malign influence of the regime in </w:t>
      </w:r>
      <w:r w:rsidRPr="00F7599C">
        <w:rPr>
          <w:rStyle w:val="StyleUnderline"/>
          <w:rFonts w:asciiTheme="minorHAnsi" w:hAnsiTheme="minorHAnsi" w:cstheme="minorHAnsi"/>
          <w:b/>
          <w:bCs/>
        </w:rPr>
        <w:t>China</w:t>
      </w:r>
      <w:r w:rsidRPr="00276D80">
        <w:rPr>
          <w:rStyle w:val="StyleUnderline"/>
          <w:rFonts w:asciiTheme="minorHAnsi" w:hAnsiTheme="minorHAnsi" w:cstheme="minorHAnsi"/>
          <w:b/>
          <w:bCs/>
        </w:rPr>
        <w:t>, the world’s most populous dictatorship, ranged far beyond Hong Kong in 2020. Beijing ramped up its global disinformation and censorship campaign to counter the fallout from its cover-up of the initial coronavirus outbreak</w:t>
      </w:r>
      <w:r w:rsidRPr="00276D80">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276D80">
        <w:rPr>
          <w:rStyle w:val="StyleUnderline"/>
          <w:rFonts w:asciiTheme="minorHAnsi" w:hAnsiTheme="minorHAnsi" w:cstheme="minorHAnsi"/>
          <w:b/>
          <w:bCs/>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 </w:t>
      </w:r>
      <w:r w:rsidRPr="00276D80">
        <w:rPr>
          <w:rFonts w:asciiTheme="minorHAnsi" w:hAnsiTheme="minorHAnsi" w:cstheme="minorHAnsi"/>
          <w:b/>
          <w:bCs/>
          <w:sz w:val="16"/>
        </w:rPr>
        <w:t>A need for reform in the United States</w:t>
      </w:r>
      <w:r w:rsidRPr="00276D80">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9" w:history="1">
        <w:r w:rsidRPr="00276D80">
          <w:rPr>
            <w:rStyle w:val="Hyperlink"/>
            <w:rFonts w:asciiTheme="minorHAnsi" w:hAnsiTheme="minorHAnsi" w:cstheme="minorHAnsi"/>
            <w:sz w:val="16"/>
          </w:rPr>
          <w:t>Freedom in the World</w:t>
        </w:r>
      </w:hyperlink>
      <w:r w:rsidRPr="00276D80">
        <w:rPr>
          <w:rFonts w:asciiTheme="minorHAnsi" w:hAnsiTheme="minorHAnsi" w:cstheme="minorHAnsi"/>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276D80">
        <w:rPr>
          <w:rStyle w:val="StyleUnderline"/>
          <w:rFonts w:asciiTheme="minorHAnsi" w:hAnsiTheme="minorHAnsi" w:cstheme="minorHAnsi"/>
          <w:b/>
          <w:bCs/>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276D80">
        <w:rPr>
          <w:rFonts w:asciiTheme="minorHAnsi" w:hAnsiTheme="minorHAnsi" w:cstheme="minorHAnsi"/>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276D80">
        <w:rPr>
          <w:rStyle w:val="StyleUnderline"/>
          <w:rFonts w:asciiTheme="minorHAnsi" w:hAnsiTheme="minorHAnsi" w:cstheme="minorHAnsi"/>
          <w:b/>
          <w:bCs/>
        </w:rPr>
        <w:t>“</w:t>
      </w:r>
      <w:r w:rsidRPr="00276D80">
        <w:rPr>
          <w:rStyle w:val="StyleUnderline"/>
          <w:rFonts w:asciiTheme="minorHAnsi" w:hAnsiTheme="minorHAnsi" w:cstheme="minorHAnsi"/>
          <w:b/>
          <w:bCs/>
          <w:highlight w:val="green"/>
        </w:rPr>
        <w:t>Authoritarian powers</w:t>
      </w:r>
      <w:r w:rsidRPr="00276D80">
        <w:rPr>
          <w:rStyle w:val="StyleUnderline"/>
          <w:rFonts w:asciiTheme="minorHAnsi" w:hAnsiTheme="minorHAnsi" w:cstheme="minorHAnsi"/>
          <w:b/>
          <w:bCs/>
        </w:rPr>
        <w:t xml:space="preserve">, especially China, </w:t>
      </w:r>
      <w:r w:rsidRPr="00276D80">
        <w:rPr>
          <w:rStyle w:val="StyleUnderline"/>
          <w:rFonts w:asciiTheme="minorHAnsi" w:hAnsiTheme="minorHAnsi" w:cstheme="minorHAnsi"/>
          <w:b/>
          <w:bCs/>
          <w:highlight w:val="green"/>
        </w:rPr>
        <w:t>are advancing</w:t>
      </w:r>
      <w:r w:rsidRPr="00276D80">
        <w:rPr>
          <w:rStyle w:val="StyleUnderline"/>
          <w:rFonts w:asciiTheme="minorHAnsi" w:hAnsiTheme="minorHAnsi" w:cstheme="minorHAnsi"/>
          <w:b/>
          <w:bCs/>
        </w:rPr>
        <w:t xml:space="preserve"> their </w:t>
      </w:r>
      <w:r w:rsidRPr="00276D80">
        <w:rPr>
          <w:rStyle w:val="StyleUnderline"/>
          <w:rFonts w:asciiTheme="minorHAnsi" w:hAnsiTheme="minorHAnsi" w:cstheme="minorHAnsi"/>
          <w:b/>
          <w:bCs/>
          <w:highlight w:val="green"/>
        </w:rPr>
        <w:t>interests around the world, while democracies have been divided</w:t>
      </w:r>
      <w:r w:rsidRPr="00276D80">
        <w:rPr>
          <w:rStyle w:val="StyleUnderline"/>
          <w:rFonts w:asciiTheme="minorHAnsi" w:hAnsiTheme="minorHAnsi" w:cstheme="minorHAnsi"/>
          <w:b/>
          <w:bCs/>
        </w:rPr>
        <w:t xml:space="preserve"> and consumed by internal problems. </w:t>
      </w:r>
      <w:r w:rsidRPr="00F7599C">
        <w:rPr>
          <w:rStyle w:val="StyleUnderline"/>
          <w:rFonts w:asciiTheme="minorHAnsi" w:hAnsiTheme="minorHAnsi" w:cstheme="minorHAnsi"/>
          <w:b/>
          <w:bCs/>
        </w:rPr>
        <w:t>For freedom to prevail</w:t>
      </w:r>
      <w:r w:rsidRPr="00276D80">
        <w:rPr>
          <w:rStyle w:val="StyleUnderline"/>
          <w:rFonts w:asciiTheme="minorHAnsi" w:hAnsiTheme="minorHAnsi" w:cstheme="minorHAnsi"/>
          <w:b/>
          <w:bCs/>
        </w:rPr>
        <w:t xml:space="preserve"> on a global scale, </w:t>
      </w:r>
      <w:r w:rsidRPr="00F7599C">
        <w:rPr>
          <w:rStyle w:val="StyleUnderline"/>
          <w:rFonts w:asciiTheme="minorHAnsi" w:hAnsiTheme="minorHAnsi" w:cstheme="minorHAnsi"/>
          <w:b/>
          <w:bCs/>
        </w:rPr>
        <w:t>the U</w:t>
      </w:r>
      <w:r w:rsidRPr="00276D80">
        <w:rPr>
          <w:rStyle w:val="StyleUnderline"/>
          <w:rFonts w:asciiTheme="minorHAnsi" w:hAnsiTheme="minorHAnsi" w:cstheme="minorHAnsi"/>
          <w:b/>
          <w:bCs/>
        </w:rPr>
        <w:t xml:space="preserve">nited </w:t>
      </w:r>
      <w:r w:rsidRPr="00F7599C">
        <w:rPr>
          <w:rStyle w:val="StyleUnderline"/>
          <w:rFonts w:asciiTheme="minorHAnsi" w:hAnsiTheme="minorHAnsi" w:cstheme="minorHAnsi"/>
          <w:b/>
          <w:bCs/>
        </w:rPr>
        <w:t>S</w:t>
      </w:r>
      <w:r w:rsidRPr="00276D80">
        <w:rPr>
          <w:rStyle w:val="StyleUnderline"/>
          <w:rFonts w:asciiTheme="minorHAnsi" w:hAnsiTheme="minorHAnsi" w:cstheme="minorHAnsi"/>
          <w:b/>
          <w:bCs/>
        </w:rPr>
        <w:t xml:space="preserve">tates </w:t>
      </w:r>
      <w:r w:rsidRPr="00F7599C">
        <w:rPr>
          <w:rStyle w:val="StyleUnderline"/>
          <w:rFonts w:asciiTheme="minorHAnsi" w:hAnsiTheme="minorHAnsi" w:cstheme="minorHAnsi"/>
          <w:b/>
          <w:bCs/>
        </w:rPr>
        <w:t>and</w:t>
      </w:r>
      <w:r w:rsidRPr="00276D80">
        <w:rPr>
          <w:rStyle w:val="StyleUnderline"/>
          <w:rFonts w:asciiTheme="minorHAnsi" w:hAnsiTheme="minorHAnsi" w:cstheme="minorHAnsi"/>
          <w:b/>
          <w:bCs/>
        </w:rPr>
        <w:t xml:space="preserve"> its </w:t>
      </w:r>
      <w:r w:rsidRPr="00F7599C">
        <w:rPr>
          <w:rStyle w:val="StyleUnderline"/>
          <w:rFonts w:asciiTheme="minorHAnsi" w:hAnsiTheme="minorHAnsi" w:cstheme="minorHAnsi"/>
          <w:b/>
          <w:bCs/>
        </w:rPr>
        <w:t>partners must band together</w:t>
      </w:r>
      <w:r w:rsidRPr="00276D80">
        <w:rPr>
          <w:rStyle w:val="StyleUnderline"/>
          <w:rFonts w:asciiTheme="minorHAnsi" w:hAnsiTheme="minorHAnsi" w:cstheme="minorHAnsi"/>
          <w:b/>
          <w:bCs/>
        </w:rPr>
        <w:t xml:space="preserve"> and work harder </w:t>
      </w:r>
      <w:r w:rsidRPr="00F7599C">
        <w:rPr>
          <w:rStyle w:val="StyleUnderline"/>
          <w:rFonts w:asciiTheme="minorHAnsi" w:hAnsiTheme="minorHAnsi" w:cstheme="minorHAnsi"/>
          <w:b/>
          <w:bCs/>
        </w:rPr>
        <w:t>to strengthen democracy at home and abroad.</w:t>
      </w:r>
      <w:r w:rsidRPr="00276D80">
        <w:rPr>
          <w:rStyle w:val="StyleUnderline"/>
          <w:rFonts w:asciiTheme="minorHAnsi" w:hAnsiTheme="minorHAnsi" w:cstheme="minorHAnsi"/>
          <w:b/>
          <w:bCs/>
        </w:rPr>
        <w:t xml:space="preserve"> President Biden has pledged to restore America’s international role as a leading supporter of democracy and human rights, but to rebuild its leadership credentials, the country must simultaneously address the weaknesses within its own political system.”</w:t>
      </w:r>
      <w:r w:rsidRPr="00276D80">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276D80">
        <w:rPr>
          <w:rFonts w:asciiTheme="minorHAnsi" w:hAnsiTheme="minorHAnsi" w:cstheme="minorHAnsi"/>
          <w:b/>
          <w:bCs/>
          <w:sz w:val="16"/>
        </w:rPr>
        <w:t>The effects of COVID-19</w:t>
      </w:r>
      <w:r w:rsidRPr="00276D80">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276D80">
        <w:rPr>
          <w:rFonts w:asciiTheme="minorHAnsi" w:hAnsiTheme="minorHAnsi" w:cstheme="minorHAnsi"/>
          <w:b/>
          <w:bCs/>
          <w:sz w:val="16"/>
        </w:rPr>
        <w:t>The resilience of democracy</w:t>
      </w:r>
      <w:r w:rsidRPr="00276D80">
        <w:rPr>
          <w:rFonts w:asciiTheme="minorHAnsi" w:hAnsiTheme="minorHAnsi" w:cstheme="minorHAnsi"/>
          <w:sz w:val="16"/>
        </w:rPr>
        <w:t xml:space="preserve"> </w:t>
      </w:r>
      <w:r w:rsidRPr="00276D80">
        <w:rPr>
          <w:rStyle w:val="StyleUnderline"/>
          <w:rFonts w:asciiTheme="minorHAnsi" w:hAnsiTheme="minorHAnsi" w:cstheme="minorHAnsi"/>
          <w:b/>
          <w:bCs/>
        </w:rPr>
        <w:t xml:space="preserve">Despite the many losses for freedom recorded by </w:t>
      </w:r>
      <w:hyperlink r:id="rId10" w:history="1">
        <w:r w:rsidRPr="00276D80">
          <w:rPr>
            <w:rStyle w:val="StyleUnderline"/>
            <w:rFonts w:asciiTheme="minorHAnsi" w:hAnsiTheme="minorHAnsi" w:cstheme="minorHAnsi"/>
          </w:rPr>
          <w:t>Freedom in the World</w:t>
        </w:r>
      </w:hyperlink>
      <w:r w:rsidRPr="00276D80">
        <w:rPr>
          <w:rStyle w:val="StyleUnderline"/>
          <w:rFonts w:asciiTheme="minorHAnsi" w:hAnsiTheme="minorHAnsi" w:cstheme="minorHAnsi"/>
          <w:b/>
          <w:bCs/>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14:paraId="2F822CA7" w14:textId="77777777" w:rsidR="00C84C13" w:rsidRPr="00276D80" w:rsidRDefault="00C84C13" w:rsidP="00C84C13">
      <w:pPr>
        <w:pStyle w:val="Heading4"/>
        <w:rPr>
          <w:rFonts w:asciiTheme="minorHAnsi" w:hAnsiTheme="minorHAnsi"/>
        </w:rPr>
      </w:pPr>
      <w:r w:rsidRPr="00276D80">
        <w:rPr>
          <w:rFonts w:asciiTheme="minorHAnsi" w:hAnsiTheme="minorHAnsi"/>
        </w:rPr>
        <w:t xml:space="preserve">India is in a democracy crisis now which has caused the second wave. </w:t>
      </w:r>
    </w:p>
    <w:p w14:paraId="2FF7D59D" w14:textId="77777777" w:rsidR="00C84C13" w:rsidRPr="00276D80" w:rsidRDefault="00C84C13" w:rsidP="00C84C13">
      <w:pPr>
        <w:rPr>
          <w:rFonts w:asciiTheme="minorHAnsi" w:hAnsiTheme="minorHAnsi"/>
          <w:sz w:val="18"/>
          <w:szCs w:val="18"/>
        </w:rPr>
      </w:pPr>
      <w:r w:rsidRPr="00276D80">
        <w:rPr>
          <w:rStyle w:val="Heading4Char"/>
          <w:rFonts w:asciiTheme="minorHAnsi" w:hAnsiTheme="minorHAnsi"/>
        </w:rPr>
        <w:t>Singh 7/5</w:t>
      </w:r>
      <w:r w:rsidRPr="00276D80">
        <w:rPr>
          <w:rFonts w:asciiTheme="minorHAnsi" w:hAnsiTheme="minorHAnsi"/>
        </w:rPr>
        <w:t xml:space="preserve"> </w:t>
      </w:r>
      <w:r w:rsidRPr="00276D80">
        <w:rPr>
          <w:rFonts w:asciiTheme="minorHAnsi" w:hAnsiTheme="minorHAnsi"/>
          <w:sz w:val="18"/>
          <w:szCs w:val="18"/>
        </w:rPr>
        <w:t xml:space="preserve">[Prerna Singh, July 5, 2021 at 5:00 a.m., “India has become an ‘electoral autocracy.’ Its covid-19 catastrophe is no surprise”, </w:t>
      </w:r>
      <w:hyperlink r:id="rId11" w:history="1">
        <w:r w:rsidRPr="00276D80">
          <w:rPr>
            <w:rStyle w:val="Hyperlink"/>
            <w:rFonts w:asciiTheme="minorHAnsi" w:hAnsiTheme="minorHAnsi"/>
            <w:sz w:val="18"/>
            <w:szCs w:val="18"/>
          </w:rPr>
          <w:t>https://www.washingtonpost.com/politics/2021/07/05/india-has-become-an-electoral-autocracy-its-covid-19-catastrophe-is-no-surprise //</w:t>
        </w:r>
      </w:hyperlink>
      <w:r w:rsidRPr="00276D80">
        <w:rPr>
          <w:rFonts w:asciiTheme="minorHAnsi" w:hAnsiTheme="minorHAnsi"/>
          <w:sz w:val="18"/>
          <w:szCs w:val="18"/>
        </w:rPr>
        <w:t xml:space="preserve"> JB recut by Lex AKo]</w:t>
      </w:r>
    </w:p>
    <w:p w14:paraId="51CAC4CC" w14:textId="77777777" w:rsidR="00C84C13" w:rsidRPr="00276D80" w:rsidRDefault="00C84C13" w:rsidP="00C84C13">
      <w:pPr>
        <w:rPr>
          <w:rFonts w:asciiTheme="minorHAnsi" w:hAnsiTheme="minorHAnsi"/>
          <w:sz w:val="10"/>
        </w:rPr>
      </w:pPr>
      <w:r w:rsidRPr="00276D80">
        <w:rPr>
          <w:rFonts w:asciiTheme="minorHAnsi" w:hAnsiTheme="minorHAnsi"/>
          <w:sz w:val="10"/>
        </w:rPr>
        <w:t>On Thursday, the White House announced that it is deploying </w:t>
      </w:r>
      <w:hyperlink r:id="rId12" w:history="1">
        <w:r w:rsidRPr="00276D80">
          <w:rPr>
            <w:rStyle w:val="Hyperlink"/>
            <w:rFonts w:asciiTheme="minorHAnsi" w:hAnsiTheme="minorHAnsi"/>
            <w:sz w:val="10"/>
          </w:rPr>
          <w:t>response teams</w:t>
        </w:r>
      </w:hyperlink>
      <w:r w:rsidRPr="00276D80">
        <w:rPr>
          <w:rFonts w:asciiTheme="minorHAnsi" w:hAnsiTheme="minorHAnsi"/>
          <w:sz w:val="10"/>
        </w:rPr>
        <w:t>, composed of officials from the Centers for Disease Control and Prevention and other federal agencies, to combat the “hypertransmissible” delta variant of the </w:t>
      </w:r>
      <w:hyperlink r:id="rId13" w:tgtFrame="_blank" w:history="1">
        <w:r w:rsidRPr="00276D80">
          <w:rPr>
            <w:rStyle w:val="Hyperlink"/>
            <w:rFonts w:asciiTheme="minorHAnsi" w:hAnsiTheme="minorHAnsi"/>
            <w:sz w:val="10"/>
          </w:rPr>
          <w:t>coronavirus</w:t>
        </w:r>
      </w:hyperlink>
      <w:r w:rsidRPr="00276D80">
        <w:rPr>
          <w:rFonts w:asciiTheme="minorHAnsi" w:hAnsiTheme="minorHAnsi"/>
          <w:sz w:val="10"/>
        </w:rPr>
        <w:t> spreading across the United States and the world. This variant first emerged in India, where a devastating second wave of virus infections have been accompanied by a parallel epidemic of </w:t>
      </w:r>
      <w:hyperlink r:id="rId14" w:history="1">
        <w:r w:rsidRPr="00276D80">
          <w:rPr>
            <w:rStyle w:val="Hyperlink"/>
            <w:rFonts w:asciiTheme="minorHAnsi" w:hAnsiTheme="minorHAnsi"/>
            <w:sz w:val="10"/>
          </w:rPr>
          <w:t>mucormycosis, or “black fungus,”</w:t>
        </w:r>
      </w:hyperlink>
      <w:r w:rsidRPr="00276D80">
        <w:rPr>
          <w:rFonts w:asciiTheme="minorHAnsi" w:hAnsiTheme="minorHAnsi"/>
          <w:sz w:val="10"/>
        </w:rPr>
        <w:t xml:space="preserve"> that is maiming and killing patients. </w:t>
      </w:r>
      <w:r w:rsidRPr="00276D80">
        <w:rPr>
          <w:rFonts w:asciiTheme="minorHAnsi" w:hAnsiTheme="minorHAnsi" w:cstheme="minorHAnsi"/>
          <w:b/>
          <w:bCs/>
          <w:highlight w:val="green"/>
          <w:u w:val="single"/>
        </w:rPr>
        <w:t xml:space="preserve">India’s </w:t>
      </w:r>
      <w:r w:rsidRPr="00276D80">
        <w:rPr>
          <w:rFonts w:asciiTheme="minorHAnsi" w:hAnsiTheme="minorHAnsi" w:cstheme="minorHAnsi"/>
          <w:b/>
          <w:bCs/>
          <w:u w:val="single"/>
        </w:rPr>
        <w:t>humanitarian tragedy is linked to</w:t>
      </w:r>
      <w:r w:rsidRPr="00276D80">
        <w:rPr>
          <w:rFonts w:asciiTheme="minorHAnsi" w:hAnsiTheme="minorHAnsi"/>
          <w:sz w:val="10"/>
        </w:rPr>
        <w:t xml:space="preserve"> a </w:t>
      </w:r>
      <w:r w:rsidRPr="00276D80">
        <w:rPr>
          <w:rFonts w:asciiTheme="minorHAnsi" w:hAnsiTheme="minorHAnsi" w:cstheme="minorHAnsi"/>
          <w:b/>
          <w:bCs/>
          <w:u w:val="single"/>
        </w:rPr>
        <w:t>deeper political crisis</w:t>
      </w:r>
      <w:r w:rsidRPr="00276D80">
        <w:rPr>
          <w:rFonts w:asciiTheme="minorHAnsi" w:hAnsiTheme="minorHAnsi"/>
          <w:sz w:val="10"/>
        </w:rPr>
        <w:t xml:space="preserve"> — that of </w:t>
      </w:r>
      <w:r w:rsidRPr="00276D80">
        <w:rPr>
          <w:rFonts w:asciiTheme="minorHAnsi" w:hAnsiTheme="minorHAnsi" w:cstheme="minorHAnsi"/>
          <w:b/>
          <w:bCs/>
          <w:u w:val="single"/>
        </w:rPr>
        <w:t>democratic erosion</w:t>
      </w:r>
      <w:r w:rsidRPr="00276D80">
        <w:rPr>
          <w:rFonts w:asciiTheme="minorHAnsi" w:hAnsiTheme="minorHAnsi"/>
          <w:sz w:val="10"/>
        </w:rPr>
        <w:t xml:space="preserve">. At independence from colonial rule, </w:t>
      </w:r>
      <w:r w:rsidRPr="00276D80">
        <w:rPr>
          <w:rFonts w:asciiTheme="minorHAnsi" w:hAnsiTheme="minorHAnsi" w:cstheme="minorHAnsi"/>
          <w:b/>
          <w:bCs/>
          <w:u w:val="single"/>
        </w:rPr>
        <w:t>India</w:t>
      </w:r>
      <w:r w:rsidRPr="00276D80">
        <w:rPr>
          <w:rFonts w:asciiTheme="minorHAnsi" w:hAnsiTheme="minorHAnsi"/>
          <w:sz w:val="10"/>
        </w:rPr>
        <w:t xml:space="preserve"> had relatively </w:t>
      </w:r>
      <w:r w:rsidRPr="00276D80">
        <w:rPr>
          <w:rFonts w:asciiTheme="minorHAnsi" w:hAnsiTheme="minorHAnsi" w:cstheme="minorHAnsi"/>
          <w:b/>
          <w:bCs/>
          <w:u w:val="single"/>
        </w:rPr>
        <w:t>low</w:t>
      </w:r>
      <w:r w:rsidRPr="00276D80">
        <w:rPr>
          <w:rFonts w:asciiTheme="minorHAnsi" w:hAnsiTheme="minorHAnsi"/>
          <w:sz w:val="10"/>
        </w:rPr>
        <w:t xml:space="preserve"> economic </w:t>
      </w:r>
      <w:r w:rsidRPr="00276D80">
        <w:rPr>
          <w:rFonts w:asciiTheme="minorHAnsi" w:hAnsiTheme="minorHAnsi" w:cstheme="minorHAnsi"/>
          <w:b/>
          <w:bCs/>
          <w:u w:val="single"/>
        </w:rPr>
        <w:t>development and industrialization</w:t>
      </w:r>
      <w:r w:rsidRPr="00276D80">
        <w:rPr>
          <w:rFonts w:asciiTheme="minorHAnsi" w:hAnsiTheme="minorHAnsi"/>
          <w:sz w:val="10"/>
        </w:rPr>
        <w:t>, widespread poverty and illiteracy, and immense ethnic diversity across linguistic, religious and caste lines. </w:t>
      </w:r>
      <w:hyperlink r:id="rId15" w:history="1">
        <w:r w:rsidRPr="00276D80">
          <w:rPr>
            <w:rStyle w:val="Hyperlink"/>
            <w:rFonts w:asciiTheme="minorHAnsi" w:hAnsiTheme="minorHAnsi"/>
            <w:sz w:val="10"/>
          </w:rPr>
          <w:t>Leading political science theories</w:t>
        </w:r>
      </w:hyperlink>
      <w:r w:rsidRPr="00276D80">
        <w:rPr>
          <w:rFonts w:asciiTheme="minorHAnsi" w:hAnsiTheme="minorHAnsi"/>
          <w:sz w:val="10"/>
        </w:rPr>
        <w:t> argued these conditions made India </w:t>
      </w:r>
      <w:hyperlink r:id="rId16" w:history="1">
        <w:r w:rsidRPr="00276D80">
          <w:rPr>
            <w:rStyle w:val="Hyperlink"/>
            <w:rFonts w:asciiTheme="minorHAnsi" w:hAnsiTheme="minorHAnsi"/>
            <w:sz w:val="10"/>
          </w:rPr>
          <w:t>infertile terrain</w:t>
        </w:r>
      </w:hyperlink>
      <w:r w:rsidRPr="00276D80">
        <w:rPr>
          <w:rFonts w:asciiTheme="minorHAnsi" w:hAnsiTheme="minorHAnsi"/>
          <w:sz w:val="10"/>
        </w:rPr>
        <w:t> for democracy. Yet in 1947, India instituted a democratic government and, with the exception of </w:t>
      </w:r>
      <w:hyperlink r:id="rId17" w:history="1">
        <w:r w:rsidRPr="00276D80">
          <w:rPr>
            <w:rStyle w:val="Hyperlink"/>
            <w:rFonts w:asciiTheme="minorHAnsi" w:hAnsiTheme="minorHAnsi"/>
            <w:sz w:val="10"/>
          </w:rPr>
          <w:t>a short time from 1975-77</w:t>
        </w:r>
      </w:hyperlink>
      <w:r w:rsidRPr="00276D80">
        <w:rPr>
          <w:rFonts w:asciiTheme="minorHAnsi" w:hAnsiTheme="minorHAnsi"/>
          <w:sz w:val="10"/>
        </w:rPr>
        <w:t xml:space="preserve">, has remained one. Up until a few weeks ago, that is. In its influential annual rankings of countries across the world, the U.S.-based democracy watchdog Freedom House downgraded </w:t>
      </w:r>
      <w:r w:rsidRPr="00276D80">
        <w:rPr>
          <w:rFonts w:asciiTheme="minorHAnsi" w:hAnsiTheme="minorHAnsi" w:cstheme="minorHAnsi"/>
          <w:b/>
          <w:bCs/>
          <w:u w:val="single"/>
        </w:rPr>
        <w:t>India from a free democracy to a “</w:t>
      </w:r>
      <w:hyperlink r:id="rId18" w:history="1">
        <w:r w:rsidRPr="00276D80">
          <w:rPr>
            <w:rFonts w:asciiTheme="minorHAnsi" w:hAnsiTheme="minorHAnsi" w:cstheme="minorHAnsi"/>
            <w:b/>
            <w:bCs/>
            <w:u w:val="single"/>
          </w:rPr>
          <w:t>partially free democracy</w:t>
        </w:r>
      </w:hyperlink>
      <w:r w:rsidRPr="00276D80">
        <w:rPr>
          <w:rFonts w:asciiTheme="minorHAnsi" w:hAnsiTheme="minorHAnsi" w:cstheme="minorHAnsi"/>
          <w:b/>
          <w:bCs/>
          <w:u w:val="single"/>
        </w:rPr>
        <w:t>.”</w:t>
      </w:r>
      <w:r w:rsidRPr="00276D80">
        <w:rPr>
          <w:rFonts w:asciiTheme="minorHAnsi" w:hAnsiTheme="minorHAnsi"/>
          <w:sz w:val="10"/>
        </w:rPr>
        <w:t xml:space="preserve"> Similarly, the </w:t>
      </w:r>
      <w:r w:rsidRPr="00276D80">
        <w:rPr>
          <w:rFonts w:asciiTheme="minorHAnsi" w:hAnsiTheme="minorHAnsi" w:cstheme="minorHAnsi"/>
          <w:b/>
          <w:bCs/>
          <w:u w:val="single"/>
        </w:rPr>
        <w:t xml:space="preserve">Swedish-based V-Dem Institute </w:t>
      </w:r>
      <w:r w:rsidRPr="00276D80">
        <w:rPr>
          <w:rFonts w:asciiTheme="minorHAnsi" w:hAnsiTheme="minorHAnsi" w:cstheme="minorHAnsi"/>
          <w:b/>
          <w:bCs/>
          <w:highlight w:val="green"/>
          <w:u w:val="single"/>
        </w:rPr>
        <w:t>demoted</w:t>
      </w:r>
      <w:r w:rsidRPr="00276D80">
        <w:rPr>
          <w:rFonts w:asciiTheme="minorHAnsi" w:hAnsiTheme="minorHAnsi"/>
          <w:sz w:val="10"/>
        </w:rPr>
        <w:t xml:space="preserve"> </w:t>
      </w:r>
      <w:r w:rsidRPr="00276D80">
        <w:rPr>
          <w:rFonts w:asciiTheme="minorHAnsi" w:hAnsiTheme="minorHAnsi" w:cstheme="minorHAnsi"/>
          <w:b/>
          <w:bCs/>
          <w:u w:val="single"/>
        </w:rPr>
        <w:t xml:space="preserve">the country </w:t>
      </w:r>
      <w:r w:rsidRPr="00276D80">
        <w:rPr>
          <w:rFonts w:asciiTheme="minorHAnsi" w:hAnsiTheme="minorHAnsi" w:cstheme="minorHAnsi"/>
          <w:b/>
          <w:bCs/>
          <w:highlight w:val="green"/>
          <w:u w:val="single"/>
        </w:rPr>
        <w:t>to</w:t>
      </w:r>
      <w:r w:rsidRPr="00276D80">
        <w:rPr>
          <w:rFonts w:asciiTheme="minorHAnsi" w:hAnsiTheme="minorHAnsi" w:cstheme="minorHAnsi"/>
          <w:b/>
          <w:bCs/>
          <w:u w:val="single"/>
        </w:rPr>
        <w:t xml:space="preserve"> an </w:t>
      </w:r>
      <w:r w:rsidRPr="00276D80">
        <w:rPr>
          <w:rFonts w:asciiTheme="minorHAnsi" w:hAnsiTheme="minorHAnsi" w:cstheme="minorHAnsi"/>
          <w:b/>
          <w:bCs/>
          <w:highlight w:val="green"/>
          <w:u w:val="single"/>
        </w:rPr>
        <w:t>“</w:t>
      </w:r>
      <w:hyperlink r:id="rId19" w:history="1">
        <w:r w:rsidRPr="00276D80">
          <w:rPr>
            <w:rFonts w:asciiTheme="minorHAnsi" w:hAnsiTheme="minorHAnsi" w:cstheme="minorHAnsi"/>
            <w:b/>
            <w:bCs/>
            <w:highlight w:val="green"/>
            <w:u w:val="single"/>
          </w:rPr>
          <w:t>electoral autocracy</w:t>
        </w:r>
      </w:hyperlink>
      <w:r w:rsidRPr="00276D80">
        <w:rPr>
          <w:rFonts w:asciiTheme="minorHAnsi" w:hAnsiTheme="minorHAnsi" w:cstheme="minorHAnsi"/>
          <w:b/>
          <w:bCs/>
          <w:highlight w:val="green"/>
          <w:u w:val="single"/>
        </w:rPr>
        <w:t>.”</w:t>
      </w:r>
      <w:r w:rsidRPr="00276D80">
        <w:rPr>
          <w:rFonts w:asciiTheme="minorHAnsi" w:hAnsiTheme="minorHAnsi"/>
          <w:sz w:val="10"/>
        </w:rPr>
        <w:t xml:space="preserve"> Both organizations cited the regime’s </w:t>
      </w:r>
      <w:r w:rsidRPr="00276D80">
        <w:rPr>
          <w:rFonts w:asciiTheme="minorHAnsi" w:hAnsiTheme="minorHAnsi" w:cstheme="minorHAnsi"/>
          <w:b/>
          <w:bCs/>
          <w:u w:val="single"/>
        </w:rPr>
        <w:t>crackdowns on freedom of speech</w:t>
      </w:r>
      <w:r w:rsidRPr="00276D80">
        <w:rPr>
          <w:rFonts w:asciiTheme="minorHAnsi" w:hAnsiTheme="minorHAnsi"/>
          <w:sz w:val="10"/>
        </w:rPr>
        <w:t xml:space="preserve"> — and in particular, expressions of dissent — as a key factor driving India’s slide down these indexes. How are </w:t>
      </w:r>
      <w:r w:rsidRPr="00276D80">
        <w:rPr>
          <w:rFonts w:asciiTheme="minorHAnsi" w:hAnsiTheme="minorHAnsi" w:cstheme="minorHAnsi"/>
          <w:b/>
          <w:bCs/>
          <w:u w:val="single"/>
        </w:rPr>
        <w:t>India’s coronavirus crisis and democratic backsliding linked</w:t>
      </w:r>
      <w:r w:rsidRPr="00276D80">
        <w:rPr>
          <w:rFonts w:asciiTheme="minorHAnsi" w:hAnsiTheme="minorHAnsi"/>
          <w:sz w:val="10"/>
        </w:rPr>
        <w:t xml:space="preserve">? Here’s what you need to know. </w:t>
      </w:r>
      <w:r w:rsidRPr="00276D80">
        <w:rPr>
          <w:rFonts w:asciiTheme="minorHAnsi" w:hAnsiTheme="minorHAnsi" w:cstheme="minorHAnsi"/>
          <w:b/>
          <w:bCs/>
          <w:u w:val="single"/>
        </w:rPr>
        <w:t xml:space="preserve">The </w:t>
      </w:r>
      <w:r w:rsidRPr="00276D80">
        <w:rPr>
          <w:rFonts w:asciiTheme="minorHAnsi" w:hAnsiTheme="minorHAnsi" w:cstheme="minorHAnsi"/>
          <w:b/>
          <w:bCs/>
          <w:highlight w:val="green"/>
          <w:u w:val="single"/>
        </w:rPr>
        <w:t>decline of free speech</w:t>
      </w:r>
      <w:r w:rsidRPr="00276D80">
        <w:rPr>
          <w:rFonts w:asciiTheme="minorHAnsi" w:hAnsiTheme="minorHAnsi" w:cstheme="minorHAnsi"/>
          <w:b/>
          <w:bCs/>
          <w:u w:val="single"/>
        </w:rPr>
        <w:t xml:space="preserve"> in the world’s largest democracy</w:t>
      </w:r>
      <w:r w:rsidRPr="00276D80">
        <w:rPr>
          <w:rFonts w:asciiTheme="minorHAnsi" w:hAnsiTheme="minorHAnsi"/>
          <w:sz w:val="10"/>
        </w:rPr>
        <w:t xml:space="preserve"> Since assuming power in 2014, </w:t>
      </w:r>
      <w:r w:rsidRPr="00276D80">
        <w:rPr>
          <w:rFonts w:asciiTheme="minorHAnsi" w:hAnsiTheme="minorHAnsi" w:cstheme="minorHAnsi"/>
          <w:b/>
          <w:bCs/>
          <w:u w:val="single"/>
        </w:rPr>
        <w:t>the</w:t>
      </w:r>
      <w:r w:rsidRPr="00276D80">
        <w:rPr>
          <w:rFonts w:asciiTheme="minorHAnsi" w:hAnsiTheme="minorHAnsi"/>
          <w:sz w:val="10"/>
        </w:rPr>
        <w:t xml:space="preserve"> ruling Bharatiya Janata Party (</w:t>
      </w:r>
      <w:r w:rsidRPr="00276D80">
        <w:rPr>
          <w:rFonts w:asciiTheme="minorHAnsi" w:hAnsiTheme="minorHAnsi" w:cstheme="minorHAnsi"/>
          <w:b/>
          <w:bCs/>
          <w:highlight w:val="green"/>
          <w:u w:val="single"/>
        </w:rPr>
        <w:t>BJP</w:t>
      </w:r>
      <w:r w:rsidRPr="00276D80">
        <w:rPr>
          <w:rFonts w:asciiTheme="minorHAnsi" w:hAnsiTheme="minorHAnsi"/>
          <w:sz w:val="10"/>
        </w:rPr>
        <w:t xml:space="preserve">) regime has </w:t>
      </w:r>
      <w:r w:rsidRPr="00276D80">
        <w:rPr>
          <w:rFonts w:asciiTheme="minorHAnsi" w:hAnsiTheme="minorHAnsi" w:cstheme="minorHAnsi"/>
          <w:b/>
          <w:bCs/>
          <w:u w:val="single"/>
        </w:rPr>
        <w:t xml:space="preserve">consistently and brutally </w:t>
      </w:r>
      <w:r w:rsidRPr="00276D80">
        <w:rPr>
          <w:rFonts w:asciiTheme="minorHAnsi" w:hAnsiTheme="minorHAnsi" w:cstheme="minorHAnsi"/>
          <w:b/>
          <w:bCs/>
          <w:highlight w:val="green"/>
          <w:u w:val="single"/>
        </w:rPr>
        <w:t xml:space="preserve">undermined </w:t>
      </w:r>
      <w:r w:rsidRPr="00276D80">
        <w:rPr>
          <w:rFonts w:asciiTheme="minorHAnsi" w:hAnsiTheme="minorHAnsi" w:cstheme="minorHAnsi"/>
          <w:b/>
          <w:bCs/>
          <w:u w:val="single"/>
        </w:rPr>
        <w:t xml:space="preserve">civil </w:t>
      </w:r>
      <w:r w:rsidRPr="00276D80">
        <w:rPr>
          <w:rFonts w:asciiTheme="minorHAnsi" w:hAnsiTheme="minorHAnsi" w:cstheme="minorHAnsi"/>
          <w:b/>
          <w:bCs/>
          <w:highlight w:val="green"/>
          <w:u w:val="single"/>
        </w:rPr>
        <w:t>liberties</w:t>
      </w:r>
      <w:r w:rsidRPr="00276D80">
        <w:rPr>
          <w:rFonts w:asciiTheme="minorHAnsi" w:hAnsiTheme="minorHAnsi"/>
          <w:sz w:val="10"/>
        </w:rPr>
        <w:t>, especially freedom of speech. This crackdown has </w:t>
      </w:r>
      <w:hyperlink r:id="rId20" w:history="1">
        <w:r w:rsidRPr="00276D80">
          <w:rPr>
            <w:rStyle w:val="Hyperlink"/>
            <w:rFonts w:asciiTheme="minorHAnsi" w:hAnsiTheme="minorHAnsi"/>
            <w:sz w:val="10"/>
          </w:rPr>
          <w:t>affected</w:t>
        </w:r>
      </w:hyperlink>
      <w:r w:rsidRPr="00276D80">
        <w:rPr>
          <w:rFonts w:asciiTheme="minorHAnsi" w:hAnsiTheme="minorHAnsi"/>
          <w:sz w:val="10"/>
        </w:rPr>
        <w:t> journalists, editors, organizers, climate activists, Bollywood actors, cricketers, celebrities, and even ordinary citizens posting on social media. The BJP has forced editors of prominent newspapers to step down</w:t>
      </w:r>
      <w:r w:rsidRPr="00276D80">
        <w:rPr>
          <w:rFonts w:asciiTheme="minorHAnsi" w:hAnsiTheme="minorHAnsi" w:cstheme="minorHAnsi"/>
          <w:b/>
          <w:bCs/>
          <w:u w:val="single"/>
        </w:rPr>
        <w:t xml:space="preserve">. </w:t>
      </w:r>
      <w:r w:rsidRPr="00276D80">
        <w:rPr>
          <w:rFonts w:asciiTheme="minorHAnsi" w:hAnsiTheme="minorHAnsi" w:cstheme="minorHAnsi"/>
          <w:b/>
          <w:bCs/>
          <w:highlight w:val="green"/>
          <w:u w:val="single"/>
        </w:rPr>
        <w:t>Police</w:t>
      </w:r>
      <w:r w:rsidRPr="00276D80">
        <w:rPr>
          <w:rFonts w:asciiTheme="minorHAnsi" w:hAnsiTheme="minorHAnsi"/>
          <w:sz w:val="10"/>
        </w:rPr>
        <w:t xml:space="preserve"> have </w:t>
      </w:r>
      <w:hyperlink r:id="rId21" w:history="1">
        <w:r w:rsidRPr="00276D80">
          <w:rPr>
            <w:rFonts w:asciiTheme="minorHAnsi" w:hAnsiTheme="minorHAnsi" w:cstheme="minorHAnsi"/>
            <w:b/>
            <w:bCs/>
            <w:highlight w:val="green"/>
            <w:u w:val="single"/>
          </w:rPr>
          <w:t>raided</w:t>
        </w:r>
      </w:hyperlink>
      <w:r w:rsidRPr="00276D80">
        <w:rPr>
          <w:rFonts w:asciiTheme="minorHAnsi" w:hAnsiTheme="minorHAnsi" w:cstheme="minorHAnsi"/>
          <w:b/>
          <w:bCs/>
          <w:u w:val="single"/>
        </w:rPr>
        <w:t xml:space="preserve"> or shut down the offices of media </w:t>
      </w:r>
      <w:r w:rsidRPr="00276D80">
        <w:rPr>
          <w:rFonts w:asciiTheme="minorHAnsi" w:hAnsiTheme="minorHAnsi" w:cstheme="minorHAnsi"/>
          <w:b/>
          <w:bCs/>
          <w:highlight w:val="green"/>
          <w:u w:val="single"/>
        </w:rPr>
        <w:t>outlets</w:t>
      </w:r>
      <w:r w:rsidRPr="00276D80">
        <w:rPr>
          <w:rFonts w:asciiTheme="minorHAnsi" w:hAnsiTheme="minorHAnsi"/>
          <w:sz w:val="10"/>
        </w:rPr>
        <w:t xml:space="preserve"> that featured articles </w:t>
      </w:r>
      <w:r w:rsidRPr="00276D80">
        <w:rPr>
          <w:rFonts w:asciiTheme="minorHAnsi" w:hAnsiTheme="minorHAnsi" w:cstheme="minorHAnsi"/>
          <w:b/>
          <w:bCs/>
          <w:u w:val="single"/>
        </w:rPr>
        <w:t>challenging the regime’s actions</w:t>
      </w:r>
      <w:r w:rsidRPr="00276D80">
        <w:rPr>
          <w:rFonts w:asciiTheme="minorHAnsi" w:hAnsiTheme="minorHAnsi"/>
          <w:sz w:val="10"/>
        </w:rPr>
        <w:t>. Physical attacks on journalists have become commonplace. Some have been gunned down in broad daylight outside their homes, earning India a </w:t>
      </w:r>
      <w:hyperlink r:id="rId22" w:history="1">
        <w:r w:rsidRPr="00276D80">
          <w:rPr>
            <w:rStyle w:val="Hyperlink"/>
            <w:rFonts w:asciiTheme="minorHAnsi" w:hAnsiTheme="minorHAnsi"/>
            <w:sz w:val="10"/>
          </w:rPr>
          <w:t>reputation</w:t>
        </w:r>
      </w:hyperlink>
      <w:r w:rsidRPr="00276D80">
        <w:rPr>
          <w:rFonts w:asciiTheme="minorHAnsi" w:hAnsiTheme="minorHAnsi"/>
          <w:sz w:val="10"/>
        </w:rPr>
        <w:t> as what the Columbia Journalism Review called “one of the world’s most dangerous countries to be a reporter.” Meanwhile, reporters and media organizations sympathetic to the regime have been </w:t>
      </w:r>
      <w:hyperlink r:id="rId23" w:history="1">
        <w:r w:rsidRPr="00276D80">
          <w:rPr>
            <w:rStyle w:val="Hyperlink"/>
            <w:rFonts w:asciiTheme="minorHAnsi" w:hAnsiTheme="minorHAnsi"/>
            <w:sz w:val="10"/>
          </w:rPr>
          <w:t>protected</w:t>
        </w:r>
      </w:hyperlink>
      <w:r w:rsidRPr="00276D80">
        <w:rPr>
          <w:rFonts w:asciiTheme="minorHAnsi" w:hAnsiTheme="minorHAnsi"/>
          <w:sz w:val="10"/>
        </w:rPr>
        <w:t xml:space="preserve"> and supported. </w:t>
      </w:r>
      <w:hyperlink r:id="rId24" w:history="1">
        <w:r w:rsidRPr="00276D80">
          <w:rPr>
            <w:rStyle w:val="Hyperlink"/>
            <w:rFonts w:asciiTheme="minorHAnsi" w:hAnsiTheme="minorHAnsi"/>
            <w:sz w:val="10"/>
          </w:rPr>
          <w:t>Thousands</w:t>
        </w:r>
      </w:hyperlink>
      <w:r w:rsidRPr="00276D80">
        <w:rPr>
          <w:rFonts w:asciiTheme="minorHAnsi" w:hAnsiTheme="minorHAnsi"/>
          <w:sz w:val="10"/>
        </w:rPr>
        <w:t> of individuals and organizations critical of the regime have had wide-ranging charges filed against them. Many awaiting trial still </w:t>
      </w:r>
      <w:hyperlink r:id="rId25" w:history="1">
        <w:r w:rsidRPr="00276D80">
          <w:rPr>
            <w:rStyle w:val="Hyperlink"/>
            <w:rFonts w:asciiTheme="minorHAnsi" w:hAnsiTheme="minorHAnsi"/>
            <w:sz w:val="10"/>
          </w:rPr>
          <w:t>languish</w:t>
        </w:r>
      </w:hyperlink>
      <w:r w:rsidRPr="00276D80">
        <w:rPr>
          <w:rFonts w:asciiTheme="minorHAnsi" w:hAnsiTheme="minorHAnsi"/>
          <w:sz w:val="10"/>
        </w:rPr>
        <w:t xml:space="preserve"> in jails across the country. </w:t>
      </w:r>
      <w:r w:rsidRPr="00276D80">
        <w:rPr>
          <w:rFonts w:asciiTheme="minorHAnsi" w:hAnsiTheme="minorHAnsi" w:cstheme="minorHAnsi"/>
          <w:b/>
          <w:bCs/>
          <w:u w:val="single"/>
        </w:rPr>
        <w:t xml:space="preserve">These </w:t>
      </w:r>
      <w:r w:rsidRPr="00276D80">
        <w:rPr>
          <w:rFonts w:asciiTheme="minorHAnsi" w:hAnsiTheme="minorHAnsi" w:cstheme="minorHAnsi"/>
          <w:b/>
          <w:bCs/>
          <w:highlight w:val="green"/>
          <w:u w:val="single"/>
        </w:rPr>
        <w:t>attacks on freedom</w:t>
      </w:r>
      <w:r w:rsidRPr="00276D80">
        <w:rPr>
          <w:rFonts w:asciiTheme="minorHAnsi" w:hAnsiTheme="minorHAnsi"/>
          <w:sz w:val="10"/>
        </w:rPr>
        <w:t xml:space="preserve"> of speech </w:t>
      </w:r>
      <w:r w:rsidRPr="00276D80">
        <w:rPr>
          <w:rFonts w:asciiTheme="minorHAnsi" w:hAnsiTheme="minorHAnsi" w:cstheme="minorHAnsi"/>
          <w:b/>
          <w:bCs/>
          <w:u w:val="single"/>
        </w:rPr>
        <w:t>harm democracies’ effective functioning. An uncensored public realm enables</w:t>
      </w:r>
      <w:r w:rsidRPr="00276D80">
        <w:rPr>
          <w:rFonts w:asciiTheme="minorHAnsi" w:hAnsiTheme="minorHAnsi"/>
          <w:sz w:val="10"/>
        </w:rPr>
        <w:t xml:space="preserve"> the </w:t>
      </w:r>
      <w:r w:rsidRPr="00276D80">
        <w:rPr>
          <w:rFonts w:asciiTheme="minorHAnsi" w:hAnsiTheme="minorHAnsi" w:cstheme="minorHAnsi"/>
          <w:b/>
          <w:bCs/>
          <w:u w:val="single"/>
        </w:rPr>
        <w:t>open exchange of information</w:t>
      </w:r>
      <w:r w:rsidRPr="00276D80">
        <w:rPr>
          <w:rFonts w:asciiTheme="minorHAnsi" w:hAnsiTheme="minorHAnsi"/>
          <w:sz w:val="10"/>
        </w:rPr>
        <w:t xml:space="preserve">; an unencumbered press enables popular accountability. </w:t>
      </w:r>
      <w:r w:rsidRPr="00276D80">
        <w:rPr>
          <w:rFonts w:asciiTheme="minorHAnsi" w:hAnsiTheme="minorHAnsi" w:cstheme="minorHAnsi"/>
          <w:b/>
          <w:bCs/>
          <w:u w:val="single"/>
        </w:rPr>
        <w:t xml:space="preserve">That </w:t>
      </w:r>
      <w:r w:rsidRPr="00276D80">
        <w:rPr>
          <w:rFonts w:asciiTheme="minorHAnsi" w:hAnsiTheme="minorHAnsi" w:cstheme="minorHAnsi"/>
          <w:b/>
          <w:bCs/>
          <w:highlight w:val="green"/>
          <w:u w:val="single"/>
        </w:rPr>
        <w:t>leaves governments</w:t>
      </w:r>
      <w:r w:rsidRPr="00276D80">
        <w:rPr>
          <w:rFonts w:asciiTheme="minorHAnsi" w:hAnsiTheme="minorHAnsi"/>
          <w:sz w:val="10"/>
        </w:rPr>
        <w:t xml:space="preserve"> insulated from evidence and accountability, </w:t>
      </w:r>
      <w:r w:rsidRPr="00276D80">
        <w:rPr>
          <w:rFonts w:asciiTheme="minorHAnsi" w:hAnsiTheme="minorHAnsi" w:cstheme="minorHAnsi"/>
          <w:b/>
          <w:bCs/>
          <w:u w:val="single"/>
        </w:rPr>
        <w:t xml:space="preserve">making decisions </w:t>
      </w:r>
      <w:r w:rsidRPr="00276D80">
        <w:rPr>
          <w:rFonts w:asciiTheme="minorHAnsi" w:hAnsiTheme="minorHAnsi" w:cstheme="minorHAnsi"/>
          <w:b/>
          <w:bCs/>
          <w:highlight w:val="green"/>
          <w:u w:val="single"/>
        </w:rPr>
        <w:t>in isolation</w:t>
      </w:r>
      <w:r w:rsidRPr="00276D80">
        <w:rPr>
          <w:rFonts w:asciiTheme="minorHAnsi" w:hAnsiTheme="minorHAnsi"/>
          <w:sz w:val="10"/>
        </w:rPr>
        <w:t xml:space="preserve">. </w:t>
      </w:r>
      <w:hyperlink r:id="rId26" w:history="1">
        <w:r w:rsidRPr="00276D80">
          <w:rPr>
            <w:rStyle w:val="Hyperlink"/>
            <w:rFonts w:asciiTheme="minorHAnsi" w:hAnsiTheme="minorHAnsi"/>
            <w:sz w:val="10"/>
          </w:rPr>
          <w:t>What's behind India's dramatic pandemic surge? Here's one factor: Too little competition in parliament.</w:t>
        </w:r>
      </w:hyperlink>
      <w:r w:rsidRPr="00276D80">
        <w:rPr>
          <w:rFonts w:asciiTheme="minorHAnsi" w:hAnsiTheme="minorHAnsi"/>
          <w:sz w:val="10"/>
        </w:rPr>
        <w:t xml:space="preserve"> Silencing critics can be lethal during natural disasters. In their influential 1991 book “</w:t>
      </w:r>
      <w:hyperlink r:id="rId27" w:history="1">
        <w:r w:rsidRPr="00276D80">
          <w:rPr>
            <w:rStyle w:val="Hyperlink"/>
            <w:rFonts w:asciiTheme="minorHAnsi" w:hAnsiTheme="minorHAnsi"/>
            <w:sz w:val="10"/>
          </w:rPr>
          <w:t>Hunger and Public Action</w:t>
        </w:r>
      </w:hyperlink>
      <w:r w:rsidRPr="00276D80">
        <w:rPr>
          <w:rFonts w:asciiTheme="minorHAnsi" w:hAnsiTheme="minorHAnsi"/>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276D80">
        <w:rPr>
          <w:rFonts w:asciiTheme="minorHAnsi" w:hAnsiTheme="minorHAnsi" w:cstheme="minorHAnsi"/>
          <w:b/>
          <w:bCs/>
          <w:u w:val="single"/>
        </w:rPr>
        <w:t>Modi’s government</w:t>
      </w:r>
      <w:hyperlink r:id="rId28" w:history="1">
        <w:r w:rsidRPr="00276D80">
          <w:rPr>
            <w:rFonts w:asciiTheme="minorHAnsi" w:hAnsiTheme="minorHAnsi" w:cstheme="minorHAnsi"/>
            <w:b/>
            <w:bCs/>
            <w:u w:val="single"/>
          </w:rPr>
          <w:t> petitioned</w:t>
        </w:r>
      </w:hyperlink>
      <w:r w:rsidRPr="00276D80">
        <w:rPr>
          <w:rFonts w:asciiTheme="minorHAnsi" w:hAnsiTheme="minorHAnsi" w:cstheme="minorHAnsi"/>
          <w:b/>
          <w:bCs/>
          <w:u w:val="single"/>
        </w:rPr>
        <w:t> </w:t>
      </w:r>
      <w:r w:rsidRPr="00276D80">
        <w:rPr>
          <w:rFonts w:asciiTheme="minorHAnsi" w:hAnsiTheme="minorHAnsi" w:cstheme="minorHAnsi"/>
          <w:b/>
          <w:bCs/>
          <w:highlight w:val="green"/>
          <w:u w:val="single"/>
        </w:rPr>
        <w:t>India</w:t>
      </w:r>
      <w:r w:rsidRPr="00276D80">
        <w:rPr>
          <w:rFonts w:asciiTheme="minorHAnsi" w:hAnsiTheme="minorHAnsi" w:cstheme="minorHAnsi"/>
          <w:b/>
          <w:bCs/>
          <w:u w:val="single"/>
        </w:rPr>
        <w:t>’s top court</w:t>
      </w:r>
      <w:r w:rsidRPr="00276D80">
        <w:rPr>
          <w:rFonts w:asciiTheme="minorHAnsi" w:hAnsiTheme="minorHAnsi"/>
          <w:sz w:val="10"/>
        </w:rPr>
        <w:t xml:space="preserve"> to </w:t>
      </w:r>
      <w:r w:rsidRPr="00276D80">
        <w:rPr>
          <w:rFonts w:asciiTheme="minorHAnsi" w:hAnsiTheme="minorHAnsi" w:cstheme="minorHAnsi"/>
          <w:b/>
          <w:bCs/>
          <w:u w:val="single"/>
        </w:rPr>
        <w:t>prevent journalists from reporting covid-19 information that the regime had not sanctioned</w:t>
      </w:r>
      <w:r w:rsidRPr="00276D80">
        <w:rPr>
          <w:rFonts w:asciiTheme="minorHAnsi" w:hAnsiTheme="minorHAnsi"/>
          <w:sz w:val="10"/>
        </w:rPr>
        <w:t xml:space="preserve">. The Supreme Court denied the petition — but nevertheless directed the media to broadcast “the official version” of covid-19 developments. Meanwhile, </w:t>
      </w:r>
      <w:r w:rsidRPr="00276D80">
        <w:rPr>
          <w:rFonts w:asciiTheme="minorHAnsi" w:hAnsiTheme="minorHAnsi" w:cstheme="minorHAnsi"/>
          <w:b/>
          <w:bCs/>
          <w:u w:val="single"/>
        </w:rPr>
        <w:t>the government</w:t>
      </w:r>
      <w:r w:rsidRPr="00276D80">
        <w:rPr>
          <w:rFonts w:asciiTheme="minorHAnsi" w:hAnsiTheme="minorHAnsi"/>
          <w:sz w:val="10"/>
        </w:rPr>
        <w:t xml:space="preserve"> has </w:t>
      </w:r>
      <w:hyperlink r:id="rId29" w:history="1">
        <w:r w:rsidRPr="00276D80">
          <w:rPr>
            <w:rFonts w:asciiTheme="minorHAnsi" w:hAnsiTheme="minorHAnsi" w:cstheme="minorHAnsi"/>
            <w:b/>
            <w:bCs/>
            <w:u w:val="single"/>
          </w:rPr>
          <w:t xml:space="preserve">filed </w:t>
        </w:r>
        <w:r w:rsidRPr="00276D80">
          <w:rPr>
            <w:rFonts w:asciiTheme="minorHAnsi" w:hAnsiTheme="minorHAnsi" w:cstheme="minorHAnsi"/>
            <w:b/>
            <w:bCs/>
            <w:highlight w:val="green"/>
            <w:u w:val="single"/>
          </w:rPr>
          <w:t>charges</w:t>
        </w:r>
      </w:hyperlink>
      <w:r w:rsidRPr="00276D80">
        <w:rPr>
          <w:rFonts w:asciiTheme="minorHAnsi" w:hAnsiTheme="minorHAnsi" w:cstheme="minorHAnsi"/>
          <w:b/>
          <w:bCs/>
          <w:highlight w:val="green"/>
          <w:u w:val="single"/>
        </w:rPr>
        <w:t> against</w:t>
      </w:r>
      <w:r w:rsidRPr="00276D80">
        <w:rPr>
          <w:rFonts w:asciiTheme="minorHAnsi" w:hAnsiTheme="minorHAnsi"/>
          <w:sz w:val="10"/>
        </w:rPr>
        <w:t xml:space="preserve"> and arrested dozens of </w:t>
      </w:r>
      <w:r w:rsidRPr="00276D80">
        <w:rPr>
          <w:rFonts w:asciiTheme="minorHAnsi" w:hAnsiTheme="minorHAnsi" w:cstheme="minorHAnsi"/>
          <w:b/>
          <w:bCs/>
          <w:highlight w:val="green"/>
          <w:u w:val="single"/>
        </w:rPr>
        <w:t>journalists reporting</w:t>
      </w:r>
      <w:r w:rsidRPr="00276D80">
        <w:rPr>
          <w:rFonts w:asciiTheme="minorHAnsi" w:hAnsiTheme="minorHAnsi"/>
          <w:sz w:val="10"/>
        </w:rPr>
        <w:t xml:space="preserve"> on the </w:t>
      </w:r>
      <w:r w:rsidRPr="00276D80">
        <w:rPr>
          <w:rFonts w:asciiTheme="minorHAnsi" w:hAnsiTheme="minorHAnsi" w:cstheme="minorHAnsi"/>
          <w:b/>
          <w:bCs/>
          <w:u w:val="single"/>
        </w:rPr>
        <w:t xml:space="preserve">government’s mismanagement of </w:t>
      </w:r>
      <w:r w:rsidRPr="00276D80">
        <w:rPr>
          <w:rFonts w:asciiTheme="minorHAnsi" w:hAnsiTheme="minorHAnsi" w:cstheme="minorHAnsi"/>
          <w:b/>
          <w:bCs/>
          <w:highlight w:val="green"/>
          <w:u w:val="single"/>
        </w:rPr>
        <w:t>the</w:t>
      </w:r>
      <w:r w:rsidRPr="00276D80">
        <w:rPr>
          <w:rFonts w:asciiTheme="minorHAnsi" w:hAnsiTheme="minorHAnsi" w:cstheme="minorHAnsi"/>
          <w:b/>
          <w:bCs/>
          <w:u w:val="single"/>
        </w:rPr>
        <w:t xml:space="preserve"> coronavirus </w:t>
      </w:r>
      <w:r w:rsidRPr="00276D80">
        <w:rPr>
          <w:rFonts w:asciiTheme="minorHAnsi" w:hAnsiTheme="minorHAnsi" w:cstheme="minorHAnsi"/>
          <w:b/>
          <w:bCs/>
          <w:highlight w:val="green"/>
          <w:u w:val="single"/>
        </w:rPr>
        <w:t>crisis</w:t>
      </w:r>
      <w:r w:rsidRPr="00276D80">
        <w:rPr>
          <w:rFonts w:asciiTheme="minorHAnsi" w:hAnsiTheme="minorHAnsi" w:cstheme="minorHAnsi"/>
          <w:b/>
          <w:bCs/>
          <w:u w:val="single"/>
        </w:rPr>
        <w:t>, whether that was about</w:t>
      </w:r>
      <w:r w:rsidRPr="00276D80">
        <w:rPr>
          <w:rFonts w:asciiTheme="minorHAnsi" w:hAnsiTheme="minorHAnsi"/>
          <w:sz w:val="10"/>
        </w:rPr>
        <w:t xml:space="preserve"> the urban </w:t>
      </w:r>
      <w:hyperlink r:id="rId30" w:history="1">
        <w:r w:rsidRPr="00276D80">
          <w:rPr>
            <w:rStyle w:val="Hyperlink"/>
            <w:rFonts w:asciiTheme="minorHAnsi" w:hAnsiTheme="minorHAnsi"/>
            <w:sz w:val="10"/>
          </w:rPr>
          <w:t>migrant crisis</w:t>
        </w:r>
      </w:hyperlink>
      <w:r w:rsidRPr="00276D80">
        <w:rPr>
          <w:rFonts w:asciiTheme="minorHAnsi" w:hAnsiTheme="minorHAnsi"/>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31" w:history="1">
        <w:r w:rsidRPr="00276D80">
          <w:rPr>
            <w:rStyle w:val="Hyperlink"/>
            <w:rFonts w:asciiTheme="minorHAnsi" w:hAnsiTheme="minorHAnsi"/>
            <w:sz w:val="10"/>
          </w:rPr>
          <w:t>Millions of people in India's crowded slums can't keep each other at a distance during a pandemic lockdown</w:t>
        </w:r>
      </w:hyperlink>
      <w:r w:rsidRPr="00276D80">
        <w:rPr>
          <w:rFonts w:asciiTheme="minorHAnsi" w:hAnsiTheme="minorHAnsi"/>
          <w:sz w:val="10"/>
        </w:rPr>
        <w:t xml:space="preserve"> The In February, the government announced controversial</w:t>
      </w:r>
      <w:hyperlink r:id="rId32" w:history="1">
        <w:r w:rsidRPr="00276D80">
          <w:rPr>
            <w:rStyle w:val="Hyperlink"/>
            <w:rFonts w:asciiTheme="minorHAnsi" w:hAnsiTheme="minorHAnsi"/>
            <w:sz w:val="10"/>
          </w:rPr>
          <w:t> new rules covering digital publishing</w:t>
        </w:r>
      </w:hyperlink>
      <w:r w:rsidRPr="00276D80">
        <w:rPr>
          <w:rFonts w:asciiTheme="minorHAnsi" w:hAnsiTheme="minorHAnsi"/>
          <w:sz w:val="10"/>
        </w:rPr>
        <w:t> that give officials the power to block stories from being published or to shut down entire websites. In the past few weeks, the government has </w:t>
      </w:r>
      <w:hyperlink r:id="rId33" w:history="1">
        <w:r w:rsidRPr="00276D80">
          <w:rPr>
            <w:rStyle w:val="Hyperlink"/>
            <w:rFonts w:asciiTheme="minorHAnsi" w:hAnsiTheme="minorHAnsi"/>
            <w:sz w:val="10"/>
          </w:rPr>
          <w:t>pressured social media platforms such as Facebook, Instagram, Twitter to remove posts critical of the government</w:t>
        </w:r>
      </w:hyperlink>
      <w:r w:rsidRPr="00276D80">
        <w:rPr>
          <w:rFonts w:asciiTheme="minorHAnsi" w:hAnsiTheme="minorHAnsi"/>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4" w:history="1">
        <w:r w:rsidRPr="00276D80">
          <w:rPr>
            <w:rStyle w:val="Hyperlink"/>
            <w:rFonts w:asciiTheme="minorHAnsi" w:hAnsiTheme="minorHAnsi"/>
            <w:sz w:val="10"/>
          </w:rPr>
          <w:t>police charged him with circulating misinformation</w:t>
        </w:r>
      </w:hyperlink>
      <w:r w:rsidRPr="00276D80">
        <w:rPr>
          <w:rFonts w:asciiTheme="minorHAnsi" w:hAnsiTheme="minorHAnsi"/>
          <w:sz w:val="10"/>
        </w:rPr>
        <w:t xml:space="preserve"> “with the intent to cause fear or alarm.” </w:t>
      </w:r>
      <w:r w:rsidRPr="00276D80">
        <w:rPr>
          <w:rFonts w:asciiTheme="minorHAnsi" w:hAnsiTheme="minorHAnsi" w:cstheme="minorHAnsi"/>
          <w:b/>
          <w:bCs/>
          <w:u w:val="single"/>
        </w:rPr>
        <w:t>These attacks</w:t>
      </w:r>
      <w:r w:rsidRPr="00276D80">
        <w:rPr>
          <w:rFonts w:asciiTheme="minorHAnsi" w:hAnsiTheme="minorHAnsi"/>
          <w:sz w:val="10"/>
        </w:rPr>
        <w:t xml:space="preserve"> on free speech </w:t>
      </w:r>
      <w:r w:rsidRPr="00276D80">
        <w:rPr>
          <w:rFonts w:asciiTheme="minorHAnsi" w:hAnsiTheme="minorHAnsi" w:cstheme="minorHAnsi"/>
          <w:b/>
          <w:bCs/>
          <w:u w:val="single"/>
        </w:rPr>
        <w:t>are</w:t>
      </w:r>
      <w:r w:rsidRPr="00276D80">
        <w:rPr>
          <w:rFonts w:asciiTheme="minorHAnsi" w:hAnsiTheme="minorHAnsi"/>
          <w:sz w:val="10"/>
        </w:rPr>
        <w:t xml:space="preserve"> all the </w:t>
      </w:r>
      <w:r w:rsidRPr="00276D80">
        <w:rPr>
          <w:rFonts w:asciiTheme="minorHAnsi" w:hAnsiTheme="minorHAnsi" w:cstheme="minorHAnsi"/>
          <w:b/>
          <w:bCs/>
          <w:u w:val="single"/>
        </w:rPr>
        <w:t xml:space="preserve">more dangerous because other key </w:t>
      </w:r>
      <w:r w:rsidRPr="00276D80">
        <w:rPr>
          <w:rFonts w:asciiTheme="minorHAnsi" w:hAnsiTheme="minorHAnsi" w:cstheme="minorHAnsi"/>
          <w:b/>
          <w:bCs/>
          <w:highlight w:val="green"/>
          <w:u w:val="single"/>
        </w:rPr>
        <w:t>democratic</w:t>
      </w:r>
      <w:r w:rsidRPr="00276D80">
        <w:rPr>
          <w:rFonts w:asciiTheme="minorHAnsi" w:hAnsiTheme="minorHAnsi" w:cstheme="minorHAnsi"/>
          <w:b/>
          <w:bCs/>
          <w:u w:val="single"/>
        </w:rPr>
        <w:t xml:space="preserve"> watchdog </w:t>
      </w:r>
      <w:r w:rsidRPr="00276D80">
        <w:rPr>
          <w:rFonts w:asciiTheme="minorHAnsi" w:hAnsiTheme="minorHAnsi" w:cstheme="minorHAnsi"/>
          <w:b/>
          <w:bCs/>
          <w:highlight w:val="green"/>
          <w:u w:val="single"/>
        </w:rPr>
        <w:t>institutions</w:t>
      </w:r>
      <w:r w:rsidRPr="00276D80">
        <w:rPr>
          <w:rFonts w:asciiTheme="minorHAnsi" w:hAnsiTheme="minorHAnsi"/>
          <w:sz w:val="10"/>
        </w:rPr>
        <w:t xml:space="preserve"> — for example, an active </w:t>
      </w:r>
      <w:hyperlink r:id="rId35" w:history="1">
        <w:r w:rsidRPr="00276D80">
          <w:rPr>
            <w:rStyle w:val="Hyperlink"/>
            <w:rFonts w:asciiTheme="minorHAnsi" w:hAnsiTheme="minorHAnsi"/>
            <w:sz w:val="10"/>
          </w:rPr>
          <w:t>political opposition</w:t>
        </w:r>
      </w:hyperlink>
      <w:r w:rsidRPr="00276D80">
        <w:rPr>
          <w:rFonts w:asciiTheme="minorHAnsi" w:hAnsiTheme="minorHAnsi"/>
          <w:sz w:val="10"/>
        </w:rPr>
        <w:t xml:space="preserve"> — </w:t>
      </w:r>
      <w:r w:rsidRPr="00276D80">
        <w:rPr>
          <w:rFonts w:asciiTheme="minorHAnsi" w:hAnsiTheme="minorHAnsi" w:cstheme="minorHAnsi"/>
          <w:b/>
          <w:bCs/>
          <w:highlight w:val="green"/>
          <w:u w:val="single"/>
        </w:rPr>
        <w:t>are weak</w:t>
      </w:r>
      <w:r w:rsidRPr="00276D80">
        <w:rPr>
          <w:rFonts w:asciiTheme="minorHAnsi" w:hAnsiTheme="minorHAnsi"/>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6" w:history="1">
        <w:r w:rsidRPr="00276D80">
          <w:rPr>
            <w:rStyle w:val="Hyperlink"/>
            <w:rFonts w:asciiTheme="minorHAnsi" w:hAnsiTheme="minorHAnsi"/>
            <w:sz w:val="10"/>
          </w:rPr>
          <w:t>exclusionary Hindu nationalism</w:t>
        </w:r>
      </w:hyperlink>
      <w:r w:rsidRPr="00276D80">
        <w:rPr>
          <w:rFonts w:asciiTheme="minorHAnsi" w:hAnsiTheme="minorHAnsi"/>
          <w:sz w:val="10"/>
        </w:rPr>
        <w:t> deviates from that history. Muzzling free speech has been </w:t>
      </w:r>
      <w:hyperlink r:id="rId37" w:history="1">
        <w:r w:rsidRPr="00276D80">
          <w:rPr>
            <w:rStyle w:val="Hyperlink"/>
            <w:rFonts w:asciiTheme="minorHAnsi" w:hAnsiTheme="minorHAnsi"/>
            <w:sz w:val="10"/>
          </w:rPr>
          <w:t>deadly</w:t>
        </w:r>
      </w:hyperlink>
      <w:r w:rsidRPr="00276D80">
        <w:rPr>
          <w:rFonts w:asciiTheme="minorHAnsi" w:hAnsiTheme="minorHAnsi"/>
          <w:sz w:val="10"/>
        </w:rPr>
        <w:t xml:space="preserve"> during the pandemic. Today </w:t>
      </w:r>
      <w:r w:rsidRPr="00276D80">
        <w:rPr>
          <w:rFonts w:asciiTheme="minorHAnsi" w:hAnsiTheme="minorHAnsi" w:cstheme="minorHAnsi"/>
          <w:b/>
          <w:bCs/>
          <w:highlight w:val="green"/>
          <w:u w:val="single"/>
        </w:rPr>
        <w:t>the scale of</w:t>
      </w:r>
      <w:r w:rsidRPr="00276D80">
        <w:rPr>
          <w:rFonts w:asciiTheme="minorHAnsi" w:hAnsiTheme="minorHAnsi" w:cstheme="minorHAnsi"/>
          <w:b/>
          <w:bCs/>
          <w:u w:val="single"/>
        </w:rPr>
        <w:t xml:space="preserve"> the </w:t>
      </w:r>
      <w:r w:rsidRPr="00276D80">
        <w:rPr>
          <w:rFonts w:asciiTheme="minorHAnsi" w:hAnsiTheme="minorHAnsi" w:cstheme="minorHAnsi"/>
          <w:b/>
          <w:bCs/>
          <w:highlight w:val="green"/>
          <w:u w:val="single"/>
        </w:rPr>
        <w:t>covid</w:t>
      </w:r>
      <w:r w:rsidRPr="00276D80">
        <w:rPr>
          <w:rFonts w:asciiTheme="minorHAnsi" w:hAnsiTheme="minorHAnsi" w:cstheme="minorHAnsi"/>
          <w:b/>
          <w:bCs/>
          <w:u w:val="single"/>
        </w:rPr>
        <w:t>-19 crisis</w:t>
      </w:r>
      <w:r w:rsidRPr="00276D80">
        <w:rPr>
          <w:rFonts w:asciiTheme="minorHAnsi" w:hAnsiTheme="minorHAnsi"/>
          <w:sz w:val="10"/>
        </w:rPr>
        <w:t xml:space="preserve"> that </w:t>
      </w:r>
      <w:r w:rsidRPr="00276D80">
        <w:rPr>
          <w:rFonts w:asciiTheme="minorHAnsi" w:hAnsiTheme="minorHAnsi" w:cstheme="minorHAnsi"/>
          <w:b/>
          <w:bCs/>
          <w:u w:val="single"/>
        </w:rPr>
        <w:t xml:space="preserve">continues to burn across India </w:t>
      </w:r>
      <w:r w:rsidRPr="00276D80">
        <w:rPr>
          <w:rFonts w:asciiTheme="minorHAnsi" w:hAnsiTheme="minorHAnsi" w:cstheme="minorHAnsi"/>
          <w:b/>
          <w:bCs/>
          <w:highlight w:val="green"/>
          <w:u w:val="single"/>
        </w:rPr>
        <w:t>remains unknown</w:t>
      </w:r>
      <w:r w:rsidRPr="00276D80">
        <w:rPr>
          <w:rFonts w:asciiTheme="minorHAnsi" w:hAnsiTheme="minorHAnsi" w:cstheme="minorHAnsi"/>
          <w:b/>
          <w:bCs/>
          <w:u w:val="single"/>
        </w:rPr>
        <w:t xml:space="preserve">. </w:t>
      </w:r>
      <w:r w:rsidRPr="00276D80">
        <w:rPr>
          <w:rFonts w:asciiTheme="minorHAnsi" w:hAnsiTheme="minorHAnsi"/>
          <w:sz w:val="10"/>
        </w:rPr>
        <w:t>Experts </w:t>
      </w:r>
      <w:hyperlink r:id="rId38" w:history="1">
        <w:r w:rsidRPr="00276D80">
          <w:rPr>
            <w:rStyle w:val="Hyperlink"/>
            <w:rFonts w:asciiTheme="minorHAnsi" w:hAnsiTheme="minorHAnsi"/>
            <w:sz w:val="10"/>
          </w:rPr>
          <w:t>warn</w:t>
        </w:r>
      </w:hyperlink>
      <w:r w:rsidRPr="00276D80">
        <w:rPr>
          <w:rFonts w:asciiTheme="minorHAnsi" w:hAnsiTheme="minorHAnsi"/>
          <w:sz w:val="10"/>
        </w:rPr>
        <w:t> that death tolls are likely many times the official reports. Scientists remain unclear about how well each of the vaccines work against the delta strain. In the United States, </w:t>
      </w:r>
      <w:hyperlink r:id="rId39" w:history="1">
        <w:r w:rsidRPr="00276D80">
          <w:rPr>
            <w:rStyle w:val="Hyperlink"/>
            <w:rFonts w:asciiTheme="minorHAnsi" w:hAnsiTheme="minorHAnsi"/>
            <w:sz w:val="10"/>
          </w:rPr>
          <w:t>concerns</w:t>
        </w:r>
      </w:hyperlink>
      <w:r w:rsidRPr="00276D80">
        <w:rPr>
          <w:rFonts w:asciiTheme="minorHAnsi" w:hAnsiTheme="minorHAnsi"/>
          <w:sz w:val="10"/>
        </w:rPr>
        <w:t xml:space="preserve"> about a new surge are growing. </w:t>
      </w:r>
      <w:r w:rsidRPr="00276D80">
        <w:rPr>
          <w:rStyle w:val="StyleUnderline"/>
          <w:rFonts w:asciiTheme="minorHAnsi" w:hAnsiTheme="minorHAnsi"/>
        </w:rPr>
        <w:t xml:space="preserve">A </w:t>
      </w:r>
      <w:r w:rsidRPr="00276D80">
        <w:rPr>
          <w:rStyle w:val="StyleUnderline"/>
          <w:rFonts w:asciiTheme="minorHAnsi" w:hAnsiTheme="minorHAnsi"/>
          <w:highlight w:val="green"/>
        </w:rPr>
        <w:t>free</w:t>
      </w:r>
      <w:r w:rsidRPr="00276D80">
        <w:rPr>
          <w:rStyle w:val="StyleUnderline"/>
          <w:rFonts w:asciiTheme="minorHAnsi" w:hAnsiTheme="minorHAnsi"/>
        </w:rPr>
        <w:t xml:space="preserve"> </w:t>
      </w:r>
      <w:r w:rsidRPr="00276D80">
        <w:rPr>
          <w:rStyle w:val="StyleUnderline"/>
          <w:rFonts w:asciiTheme="minorHAnsi" w:hAnsiTheme="minorHAnsi"/>
          <w:highlight w:val="green"/>
        </w:rPr>
        <w:t xml:space="preserve">press </w:t>
      </w:r>
      <w:r w:rsidRPr="00276D80">
        <w:rPr>
          <w:rStyle w:val="StyleUnderline"/>
          <w:rFonts w:asciiTheme="minorHAnsi" w:hAnsiTheme="minorHAnsi"/>
        </w:rPr>
        <w:t xml:space="preserve">could not have prevented the pandemic. But it </w:t>
      </w:r>
      <w:r w:rsidRPr="00276D80">
        <w:rPr>
          <w:rStyle w:val="StyleUnderline"/>
          <w:rFonts w:asciiTheme="minorHAnsi" w:hAnsiTheme="minorHAnsi"/>
          <w:highlight w:val="green"/>
        </w:rPr>
        <w:t>could have</w:t>
      </w:r>
      <w:r w:rsidRPr="00276D80">
        <w:rPr>
          <w:rStyle w:val="StyleUnderline"/>
          <w:rFonts w:asciiTheme="minorHAnsi" w:hAnsiTheme="minorHAnsi"/>
        </w:rPr>
        <w:t xml:space="preserve"> both </w:t>
      </w:r>
      <w:r w:rsidRPr="00276D80">
        <w:rPr>
          <w:rStyle w:val="StyleUnderline"/>
          <w:rFonts w:asciiTheme="minorHAnsi" w:hAnsiTheme="minorHAnsi"/>
          <w:highlight w:val="green"/>
        </w:rPr>
        <w:t>provided</w:t>
      </w:r>
      <w:r w:rsidRPr="00276D80">
        <w:rPr>
          <w:rStyle w:val="StyleUnderline"/>
          <w:rFonts w:asciiTheme="minorHAnsi" w:hAnsiTheme="minorHAnsi"/>
        </w:rPr>
        <w:t xml:space="preserve"> critical early </w:t>
      </w:r>
      <w:r w:rsidRPr="00276D80">
        <w:rPr>
          <w:rStyle w:val="StyleUnderline"/>
          <w:rFonts w:asciiTheme="minorHAnsi" w:hAnsiTheme="minorHAnsi"/>
          <w:highlight w:val="green"/>
        </w:rPr>
        <w:t>information</w:t>
      </w:r>
      <w:r w:rsidRPr="00276D80">
        <w:rPr>
          <w:rStyle w:val="StyleUnderline"/>
          <w:rFonts w:asciiTheme="minorHAnsi" w:hAnsiTheme="minorHAnsi"/>
        </w:rPr>
        <w:t xml:space="preserve"> </w:t>
      </w:r>
      <w:r w:rsidRPr="00276D80">
        <w:rPr>
          <w:rStyle w:val="StyleUnderline"/>
          <w:rFonts w:asciiTheme="minorHAnsi" w:hAnsiTheme="minorHAnsi"/>
          <w:highlight w:val="green"/>
        </w:rPr>
        <w:t>about the</w:t>
      </w:r>
      <w:r w:rsidRPr="00276D80">
        <w:rPr>
          <w:rStyle w:val="StyleUnderline"/>
          <w:rFonts w:asciiTheme="minorHAnsi" w:hAnsiTheme="minorHAnsi"/>
        </w:rPr>
        <w:t xml:space="preserve"> unfolding </w:t>
      </w:r>
      <w:r w:rsidRPr="00276D80">
        <w:rPr>
          <w:rStyle w:val="StyleUnderline"/>
          <w:rFonts w:asciiTheme="minorHAnsi" w:hAnsiTheme="minorHAnsi"/>
          <w:highlight w:val="green"/>
        </w:rPr>
        <w:t>second wave</w:t>
      </w:r>
      <w:r w:rsidRPr="00276D80">
        <w:rPr>
          <w:rStyle w:val="StyleUnderline"/>
          <w:rFonts w:asciiTheme="minorHAnsi" w:hAnsiTheme="minorHAnsi"/>
        </w:rPr>
        <w:t xml:space="preserve"> of virus infections </w:t>
      </w:r>
      <w:r w:rsidRPr="00276D80">
        <w:rPr>
          <w:rStyle w:val="StyleUnderline"/>
          <w:rFonts w:asciiTheme="minorHAnsi" w:hAnsiTheme="minorHAnsi"/>
          <w:highlight w:val="green"/>
        </w:rPr>
        <w:t>and put pressure on</w:t>
      </w:r>
      <w:r w:rsidRPr="00276D80">
        <w:rPr>
          <w:rStyle w:val="StyleUnderline"/>
          <w:rFonts w:asciiTheme="minorHAnsi" w:hAnsiTheme="minorHAnsi"/>
        </w:rPr>
        <w:t xml:space="preserve"> the </w:t>
      </w:r>
      <w:r w:rsidRPr="00276D80">
        <w:rPr>
          <w:rStyle w:val="StyleUnderline"/>
          <w:rFonts w:asciiTheme="minorHAnsi" w:hAnsiTheme="minorHAnsi"/>
          <w:highlight w:val="green"/>
        </w:rPr>
        <w:t>government</w:t>
      </w:r>
      <w:r w:rsidRPr="00276D80">
        <w:rPr>
          <w:rStyle w:val="StyleUnderline"/>
          <w:rFonts w:asciiTheme="minorHAnsi" w:hAnsiTheme="minorHAnsi"/>
        </w:rPr>
        <w:t xml:space="preserve"> to take </w:t>
      </w:r>
      <w:r w:rsidRPr="00276D80">
        <w:rPr>
          <w:rStyle w:val="StyleUnderline"/>
          <w:rFonts w:asciiTheme="minorHAnsi" w:hAnsiTheme="minorHAnsi"/>
          <w:highlight w:val="green"/>
        </w:rPr>
        <w:t>action</w:t>
      </w:r>
      <w:r w:rsidRPr="00276D80">
        <w:rPr>
          <w:rFonts w:asciiTheme="minorHAnsi" w:hAnsiTheme="minorHAnsi"/>
          <w:sz w:val="10"/>
        </w:rPr>
        <w:t>. This would have likely reduced the public health tragedy.</w:t>
      </w:r>
    </w:p>
    <w:p w14:paraId="6AEC9B00" w14:textId="77777777" w:rsidR="00C84C13" w:rsidRPr="00276D80" w:rsidRDefault="00C84C13" w:rsidP="00C84C13">
      <w:pPr>
        <w:rPr>
          <w:rFonts w:asciiTheme="minorHAnsi" w:hAnsiTheme="minorHAnsi" w:cstheme="minorHAnsi"/>
          <w:b/>
          <w:bCs/>
          <w:u w:val="single"/>
        </w:rPr>
      </w:pPr>
    </w:p>
    <w:p w14:paraId="1203477D" w14:textId="77777777" w:rsidR="00C84C13" w:rsidRPr="00276D80" w:rsidRDefault="00C84C13" w:rsidP="00C84C13">
      <w:pPr>
        <w:pStyle w:val="Heading4"/>
        <w:rPr>
          <w:rFonts w:asciiTheme="minorHAnsi" w:hAnsiTheme="minorHAnsi" w:cstheme="minorHAnsi"/>
        </w:rPr>
      </w:pPr>
      <w:r w:rsidRPr="00276D80">
        <w:rPr>
          <w:rFonts w:asciiTheme="minorHAnsi" w:hAnsiTheme="minorHAnsi" w:cstheme="minorHAnsi"/>
        </w:rPr>
        <w:t xml:space="preserve">The second wave and </w:t>
      </w:r>
      <w:r w:rsidRPr="00276D80">
        <w:rPr>
          <w:rFonts w:asciiTheme="minorHAnsi" w:hAnsiTheme="minorHAnsi" w:cstheme="minorHAnsi"/>
          <w:u w:val="single"/>
        </w:rPr>
        <w:t>lack of journalistic freedom</w:t>
      </w:r>
      <w:r w:rsidRPr="00276D80">
        <w:rPr>
          <w:rFonts w:asciiTheme="minorHAnsi" w:hAnsiTheme="minorHAnsi" w:cstheme="minorHAnsi"/>
        </w:rPr>
        <w:t xml:space="preserve"> revives IndoPak escalation. </w:t>
      </w:r>
    </w:p>
    <w:p w14:paraId="22DA3CE3" w14:textId="77777777" w:rsidR="00C84C13" w:rsidRPr="00276D80" w:rsidRDefault="00C84C13" w:rsidP="00C84C13">
      <w:pPr>
        <w:rPr>
          <w:rFonts w:asciiTheme="minorHAnsi" w:hAnsiTheme="minorHAnsi" w:cstheme="minorHAnsi"/>
        </w:rPr>
      </w:pPr>
      <w:r w:rsidRPr="00276D80">
        <w:rPr>
          <w:rStyle w:val="Style13ptBold"/>
          <w:rFonts w:asciiTheme="minorHAnsi" w:hAnsiTheme="minorHAnsi" w:cstheme="minorHAnsi"/>
        </w:rPr>
        <w:t>Somos 20</w:t>
      </w:r>
      <w:r w:rsidRPr="00276D80">
        <w:rPr>
          <w:rFonts w:asciiTheme="minorHAnsi" w:hAnsiTheme="minorHAnsi" w:cstheme="minorHAnsi"/>
        </w:rPr>
        <w:t xml:space="preserve"> </w:t>
      </w:r>
      <w:r w:rsidRPr="00276D80">
        <w:rPr>
          <w:rFonts w:asciiTheme="minorHAnsi" w:hAnsiTheme="minorHAnsi" w:cstheme="minorHAnsi"/>
          <w:sz w:val="18"/>
          <w:szCs w:val="18"/>
        </w:rPr>
        <w:t xml:space="preserve">[Christy Somos, December 17, 2020, “COVID-19 has escalated armed conflict in India, Pakistan, Iraq, Libya and the Philippines, study finds,” </w:t>
      </w:r>
      <w:hyperlink r:id="rId40" w:history="1">
        <w:r w:rsidRPr="00276D80">
          <w:rPr>
            <w:rStyle w:val="Hyperlink"/>
            <w:rFonts w:asciiTheme="minorHAnsi" w:hAnsiTheme="minorHAnsi" w:cstheme="minorHAnsi"/>
            <w:sz w:val="18"/>
            <w:szCs w:val="18"/>
          </w:rPr>
          <w:t>https://www.ctvnews.ca/world/covid-19-has-escalated-armed-conflict-in-india-pakistan-iraq-libya-and-the-philippines-study-finds-1.5236738 //</w:t>
        </w:r>
      </w:hyperlink>
      <w:r w:rsidRPr="00276D80">
        <w:rPr>
          <w:rFonts w:asciiTheme="minorHAnsi" w:hAnsiTheme="minorHAnsi" w:cstheme="minorHAnsi"/>
          <w:sz w:val="18"/>
          <w:szCs w:val="18"/>
        </w:rPr>
        <w:t xml:space="preserve"> JB Recut by Lex AKo]</w:t>
      </w:r>
    </w:p>
    <w:p w14:paraId="295E85F7" w14:textId="77777777" w:rsidR="00C84C13" w:rsidRPr="00276D80" w:rsidRDefault="00C84C13" w:rsidP="00C84C13">
      <w:pPr>
        <w:rPr>
          <w:rFonts w:asciiTheme="minorHAnsi" w:hAnsiTheme="minorHAnsi"/>
          <w:sz w:val="12"/>
        </w:rPr>
      </w:pPr>
      <w:r w:rsidRPr="00276D80">
        <w:rPr>
          <w:rFonts w:asciiTheme="minorHAnsi" w:hAnsiTheme="minorHAnsi" w:cstheme="minorHAnsi"/>
          <w:sz w:val="12"/>
        </w:rPr>
        <w:t xml:space="preserve">INDIA </w:t>
      </w:r>
      <w:r w:rsidRPr="00276D80">
        <w:rPr>
          <w:rFonts w:asciiTheme="minorHAnsi" w:hAnsiTheme="minorHAnsi" w:cstheme="minorHAnsi"/>
          <w:b/>
          <w:bCs/>
          <w:highlight w:val="green"/>
          <w:u w:val="single"/>
        </w:rPr>
        <w:t>India saw</w:t>
      </w:r>
      <w:r w:rsidRPr="00276D80">
        <w:rPr>
          <w:rFonts w:asciiTheme="minorHAnsi" w:hAnsiTheme="minorHAnsi" w:cstheme="minorHAnsi"/>
          <w:b/>
          <w:bCs/>
          <w:u w:val="single"/>
        </w:rPr>
        <w:t xml:space="preserve"> a </w:t>
      </w:r>
      <w:r w:rsidRPr="00276D80">
        <w:rPr>
          <w:rFonts w:asciiTheme="minorHAnsi" w:hAnsiTheme="minorHAnsi" w:cstheme="minorHAnsi"/>
          <w:b/>
          <w:bCs/>
          <w:highlight w:val="green"/>
          <w:u w:val="single"/>
        </w:rPr>
        <w:t>rise in</w:t>
      </w:r>
      <w:r w:rsidRPr="00276D80">
        <w:rPr>
          <w:rFonts w:asciiTheme="minorHAnsi" w:hAnsiTheme="minorHAnsi" w:cstheme="minorHAnsi"/>
          <w:b/>
          <w:bCs/>
          <w:u w:val="single"/>
        </w:rPr>
        <w:t xml:space="preserve"> armed </w:t>
      </w:r>
      <w:r w:rsidRPr="00276D80">
        <w:rPr>
          <w:rFonts w:asciiTheme="minorHAnsi" w:hAnsiTheme="minorHAnsi" w:cstheme="minorHAnsi"/>
          <w:b/>
          <w:bCs/>
          <w:highlight w:val="green"/>
          <w:u w:val="single"/>
        </w:rPr>
        <w:t>conflict</w:t>
      </w:r>
      <w:r w:rsidRPr="00276D80">
        <w:rPr>
          <w:rFonts w:asciiTheme="minorHAnsi" w:hAnsiTheme="minorHAnsi" w:cstheme="minorHAnsi"/>
          <w:b/>
          <w:bCs/>
          <w:u w:val="single"/>
        </w:rPr>
        <w:t xml:space="preserve"> during the study period, with violent clashes in the Kashmir region between Kashmiri separatists facing off against the Indian military, as well as conflicts </w:t>
      </w:r>
      <w:r w:rsidRPr="00276D80">
        <w:rPr>
          <w:rFonts w:asciiTheme="minorHAnsi" w:hAnsiTheme="minorHAnsi" w:cstheme="minorHAnsi"/>
          <w:b/>
          <w:bCs/>
          <w:highlight w:val="green"/>
          <w:u w:val="single"/>
        </w:rPr>
        <w:t>between Pakistan</w:t>
      </w:r>
      <w:r w:rsidRPr="00276D80">
        <w:rPr>
          <w:rFonts w:asciiTheme="minorHAnsi" w:hAnsiTheme="minorHAnsi" w:cstheme="minorHAnsi"/>
          <w:b/>
          <w:bCs/>
          <w:u w:val="single"/>
        </w:rPr>
        <w:t xml:space="preserve"> and India. </w:t>
      </w:r>
      <w:r w:rsidRPr="00276D80">
        <w:rPr>
          <w:rFonts w:asciiTheme="minorHAnsi" w:hAnsiTheme="minorHAnsi" w:cstheme="minorHAnsi"/>
          <w:sz w:val="12"/>
        </w:rPr>
        <w:t xml:space="preserve">“So what mostly drove the increase in conflict intensity…were basically due to two factors,” Ide said. “The first being that </w:t>
      </w:r>
      <w:r w:rsidRPr="00276D80">
        <w:rPr>
          <w:rFonts w:asciiTheme="minorHAnsi" w:hAnsiTheme="minorHAnsi" w:cstheme="minorHAnsi"/>
          <w:b/>
          <w:bCs/>
          <w:u w:val="single"/>
        </w:rPr>
        <w:t xml:space="preserve">there is some evidence that </w:t>
      </w:r>
      <w:r w:rsidRPr="00276D80">
        <w:rPr>
          <w:rFonts w:asciiTheme="minorHAnsi" w:hAnsiTheme="minorHAnsi" w:cstheme="minorHAnsi"/>
          <w:b/>
          <w:bCs/>
          <w:highlight w:val="green"/>
          <w:u w:val="single"/>
        </w:rPr>
        <w:t>Pakistan sponsors</w:t>
      </w:r>
      <w:r w:rsidRPr="00276D80">
        <w:rPr>
          <w:rFonts w:asciiTheme="minorHAnsi" w:hAnsiTheme="minorHAnsi" w:cstheme="minorHAnsi"/>
          <w:b/>
          <w:bCs/>
          <w:u w:val="single"/>
        </w:rPr>
        <w:t xml:space="preserve"> or supports these </w:t>
      </w:r>
      <w:r w:rsidRPr="00276D80">
        <w:rPr>
          <w:rFonts w:asciiTheme="minorHAnsi" w:hAnsiTheme="minorHAnsi" w:cstheme="minorHAnsi"/>
          <w:b/>
          <w:bCs/>
          <w:highlight w:val="green"/>
          <w:u w:val="single"/>
        </w:rPr>
        <w:t>insurgents</w:t>
      </w:r>
      <w:r w:rsidRPr="00276D80">
        <w:rPr>
          <w:rFonts w:asciiTheme="minorHAnsi" w:hAnsiTheme="minorHAnsi" w:cstheme="minorHAnsi"/>
          <w:b/>
          <w:bCs/>
          <w:u w:val="single"/>
        </w:rPr>
        <w:t xml:space="preserve"> in Kashmir, </w:t>
      </w:r>
      <w:r w:rsidRPr="00276D80">
        <w:rPr>
          <w:rFonts w:asciiTheme="minorHAnsi" w:hAnsiTheme="minorHAnsi" w:cstheme="minorHAnsi"/>
          <w:b/>
          <w:bCs/>
          <w:highlight w:val="green"/>
          <w:u w:val="single"/>
        </w:rPr>
        <w:t>to</w:t>
      </w:r>
      <w:r w:rsidRPr="00276D80">
        <w:rPr>
          <w:rFonts w:asciiTheme="minorHAnsi" w:hAnsiTheme="minorHAnsi" w:cstheme="minorHAnsi"/>
          <w:b/>
          <w:bCs/>
          <w:u w:val="single"/>
        </w:rPr>
        <w:t xml:space="preserve"> encourage them to increase their </w:t>
      </w:r>
      <w:r w:rsidRPr="00276D80">
        <w:rPr>
          <w:rFonts w:asciiTheme="minorHAnsi" w:hAnsiTheme="minorHAnsi" w:cstheme="minorHAnsi"/>
          <w:b/>
          <w:bCs/>
          <w:highlight w:val="green"/>
          <w:u w:val="single"/>
        </w:rPr>
        <w:t>attack</w:t>
      </w:r>
      <w:r w:rsidRPr="00276D80">
        <w:rPr>
          <w:rFonts w:asciiTheme="minorHAnsi" w:hAnsiTheme="minorHAnsi" w:cstheme="minorHAnsi"/>
          <w:b/>
          <w:bCs/>
          <w:u w:val="single"/>
        </w:rPr>
        <w:t xml:space="preserve">s [on Indian forces] </w:t>
      </w:r>
      <w:r w:rsidRPr="00276D80">
        <w:rPr>
          <w:rFonts w:asciiTheme="minorHAnsi" w:hAnsiTheme="minorHAnsi" w:cstheme="minorHAnsi"/>
          <w:b/>
          <w:bCs/>
          <w:highlight w:val="green"/>
          <w:u w:val="single"/>
        </w:rPr>
        <w:t xml:space="preserve">because they perceived them to be weak </w:t>
      </w:r>
      <w:r w:rsidRPr="00276D80">
        <w:rPr>
          <w:rFonts w:asciiTheme="minorHAnsi" w:hAnsiTheme="minorHAnsi" w:cstheme="minorHAnsi"/>
          <w:b/>
          <w:bCs/>
          <w:u w:val="single"/>
        </w:rPr>
        <w:t>and struggling with the pandemic.” The</w:t>
      </w:r>
      <w:r w:rsidRPr="00276D80">
        <w:rPr>
          <w:rFonts w:asciiTheme="minorHAnsi" w:hAnsiTheme="minorHAnsi" w:cstheme="minorHAnsi"/>
          <w:sz w:val="12"/>
        </w:rPr>
        <w:t xml:space="preserve"> second factor, Ide explained, was that </w:t>
      </w:r>
      <w:r w:rsidRPr="00276D80">
        <w:rPr>
          <w:rFonts w:asciiTheme="minorHAnsi" w:hAnsiTheme="minorHAnsi" w:cstheme="minorHAnsi"/>
          <w:b/>
          <w:bCs/>
          <w:u w:val="single"/>
        </w:rPr>
        <w:t xml:space="preserve">while </w:t>
      </w:r>
      <w:r w:rsidRPr="00276D80">
        <w:rPr>
          <w:rFonts w:asciiTheme="minorHAnsi" w:hAnsiTheme="minorHAnsi" w:cstheme="minorHAnsi"/>
          <w:b/>
          <w:bCs/>
          <w:highlight w:val="green"/>
          <w:u w:val="single"/>
        </w:rPr>
        <w:t>India</w:t>
      </w:r>
      <w:r w:rsidRPr="00276D80">
        <w:rPr>
          <w:rFonts w:asciiTheme="minorHAnsi" w:hAnsiTheme="minorHAnsi" w:cstheme="minorHAnsi"/>
          <w:b/>
          <w:bCs/>
          <w:u w:val="single"/>
        </w:rPr>
        <w:t xml:space="preserve">n government </w:t>
      </w:r>
      <w:r w:rsidRPr="00276D80">
        <w:rPr>
          <w:rFonts w:asciiTheme="minorHAnsi" w:hAnsiTheme="minorHAnsi" w:cstheme="minorHAnsi"/>
          <w:b/>
          <w:bCs/>
          <w:highlight w:val="green"/>
          <w:u w:val="single"/>
        </w:rPr>
        <w:t>enacted</w:t>
      </w:r>
      <w:r w:rsidRPr="00276D80">
        <w:rPr>
          <w:rFonts w:asciiTheme="minorHAnsi" w:hAnsiTheme="minorHAnsi" w:cstheme="minorHAnsi"/>
          <w:b/>
          <w:bCs/>
          <w:u w:val="single"/>
        </w:rPr>
        <w:t xml:space="preserve"> a “pretty comprehensive </w:t>
      </w:r>
      <w:r w:rsidRPr="00276D80">
        <w:rPr>
          <w:rFonts w:asciiTheme="minorHAnsi" w:hAnsiTheme="minorHAnsi" w:cstheme="minorHAnsi"/>
          <w:b/>
          <w:bCs/>
          <w:highlight w:val="green"/>
          <w:u w:val="single"/>
        </w:rPr>
        <w:t xml:space="preserve">lockdown in Kashmir, </w:t>
      </w:r>
      <w:r w:rsidRPr="00276D80">
        <w:rPr>
          <w:rFonts w:asciiTheme="minorHAnsi" w:hAnsiTheme="minorHAnsi" w:cstheme="minorHAnsi"/>
          <w:b/>
          <w:bCs/>
          <w:u w:val="single"/>
        </w:rPr>
        <w:t xml:space="preserve">and </w:t>
      </w:r>
      <w:r w:rsidRPr="00276D80">
        <w:rPr>
          <w:rFonts w:asciiTheme="minorHAnsi" w:hAnsiTheme="minorHAnsi" w:cstheme="minorHAnsi"/>
          <w:b/>
          <w:bCs/>
          <w:highlight w:val="green"/>
          <w:u w:val="single"/>
        </w:rPr>
        <w:t>sealing</w:t>
      </w:r>
      <w:r w:rsidRPr="00276D80">
        <w:rPr>
          <w:rFonts w:asciiTheme="minorHAnsi" w:hAnsiTheme="minorHAnsi" w:cstheme="minorHAnsi"/>
          <w:b/>
          <w:bCs/>
          <w:u w:val="single"/>
        </w:rPr>
        <w:t xml:space="preserve"> it way </w:t>
      </w:r>
      <w:r w:rsidRPr="00276D80">
        <w:rPr>
          <w:rFonts w:asciiTheme="minorHAnsi" w:hAnsiTheme="minorHAnsi" w:cstheme="minorHAnsi"/>
          <w:b/>
          <w:bCs/>
          <w:highlight w:val="green"/>
          <w:u w:val="single"/>
        </w:rPr>
        <w:t xml:space="preserve">from </w:t>
      </w:r>
      <w:r w:rsidRPr="00276D80">
        <w:rPr>
          <w:rFonts w:asciiTheme="minorHAnsi" w:hAnsiTheme="minorHAnsi" w:cstheme="minorHAnsi"/>
          <w:b/>
          <w:bCs/>
          <w:u w:val="single"/>
        </w:rPr>
        <w:t xml:space="preserve">international </w:t>
      </w:r>
      <w:r w:rsidRPr="00276D80">
        <w:rPr>
          <w:rFonts w:asciiTheme="minorHAnsi" w:hAnsiTheme="minorHAnsi" w:cstheme="minorHAnsi"/>
          <w:b/>
          <w:bCs/>
          <w:highlight w:val="green"/>
          <w:u w:val="single"/>
        </w:rPr>
        <w:t>media attention…launched</w:t>
      </w:r>
      <w:r w:rsidRPr="00276D80">
        <w:rPr>
          <w:rFonts w:asciiTheme="minorHAnsi" w:hAnsiTheme="minorHAnsi" w:cstheme="minorHAnsi"/>
          <w:b/>
          <w:bCs/>
          <w:u w:val="single"/>
        </w:rPr>
        <w:t xml:space="preserve"> more intense </w:t>
      </w:r>
      <w:r w:rsidRPr="00276D80">
        <w:rPr>
          <w:rFonts w:asciiTheme="minorHAnsi" w:hAnsiTheme="minorHAnsi" w:cstheme="minorHAnsi"/>
          <w:b/>
          <w:bCs/>
          <w:highlight w:val="green"/>
          <w:u w:val="single"/>
        </w:rPr>
        <w:t xml:space="preserve">counter-insurgency </w:t>
      </w:r>
      <w:r w:rsidRPr="00276D80">
        <w:rPr>
          <w:rFonts w:asciiTheme="minorHAnsi" w:hAnsiTheme="minorHAnsi" w:cstheme="minorHAnsi"/>
          <w:b/>
          <w:bCs/>
          <w:u w:val="single"/>
        </w:rPr>
        <w:t>efforts and…crack[ed] down on any pro-Pakistani sympathy expressions.”</w:t>
      </w:r>
      <w:r w:rsidRPr="00276D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276D80">
        <w:rPr>
          <w:rFonts w:asciiTheme="minorHAnsi" w:hAnsiTheme="minorHAnsi" w:cstheme="minorHAnsi"/>
          <w:b/>
          <w:bCs/>
          <w:highlight w:val="green"/>
          <w:u w:val="single"/>
        </w:rPr>
        <w:t>The</w:t>
      </w:r>
      <w:r w:rsidRPr="00276D80">
        <w:rPr>
          <w:rFonts w:asciiTheme="minorHAnsi" w:hAnsiTheme="minorHAnsi" w:cstheme="minorHAnsi"/>
          <w:b/>
          <w:bCs/>
          <w:u w:val="single"/>
        </w:rPr>
        <w:t xml:space="preserve"> ongoing </w:t>
      </w:r>
      <w:r w:rsidRPr="00276D80">
        <w:rPr>
          <w:rFonts w:asciiTheme="minorHAnsi" w:hAnsiTheme="minorHAnsi" w:cstheme="minorHAnsi"/>
          <w:b/>
          <w:bCs/>
          <w:highlight w:val="green"/>
          <w:u w:val="single"/>
        </w:rPr>
        <w:t xml:space="preserve">conflict </w:t>
      </w:r>
      <w:r w:rsidRPr="00276D80">
        <w:rPr>
          <w:rFonts w:asciiTheme="minorHAnsi" w:hAnsiTheme="minorHAnsi" w:cstheme="minorHAnsi"/>
          <w:b/>
          <w:bCs/>
          <w:u w:val="single"/>
        </w:rPr>
        <w:t xml:space="preserve">with India </w:t>
      </w:r>
      <w:r w:rsidRPr="00276D80">
        <w:rPr>
          <w:rFonts w:asciiTheme="minorHAnsi" w:hAnsiTheme="minorHAnsi" w:cstheme="minorHAnsi"/>
          <w:b/>
          <w:bCs/>
          <w:highlight w:val="green"/>
          <w:u w:val="single"/>
        </w:rPr>
        <w:t xml:space="preserve">saw a rise in armed conflict </w:t>
      </w:r>
      <w:r w:rsidRPr="00276D80">
        <w:rPr>
          <w:rFonts w:asciiTheme="minorHAnsi" w:hAnsiTheme="minorHAnsi" w:cstheme="minorHAnsi"/>
          <w:b/>
          <w:bCs/>
          <w:u w:val="single"/>
        </w:rPr>
        <w:t>in Pakistan</w:t>
      </w:r>
      <w:r w:rsidRPr="00276D80">
        <w:rPr>
          <w:rFonts w:asciiTheme="minorHAnsi" w:hAnsiTheme="minorHAnsi" w:cstheme="minorHAnsi"/>
          <w:sz w:val="12"/>
        </w:rPr>
        <w:t xml:space="preserve"> during the study period – which were unrelated to the pandemic, </w:t>
      </w:r>
      <w:r w:rsidRPr="00276D80">
        <w:rPr>
          <w:rFonts w:asciiTheme="minorHAnsi" w:hAnsiTheme="minorHAnsi" w:cstheme="minorHAnsi"/>
          <w:b/>
          <w:bCs/>
          <w:u w:val="single"/>
        </w:rPr>
        <w:t xml:space="preserve">but also a rise in </w:t>
      </w:r>
      <w:r w:rsidRPr="00276D80">
        <w:rPr>
          <w:rFonts w:asciiTheme="minorHAnsi" w:hAnsiTheme="minorHAnsi" w:cstheme="minorHAnsi"/>
          <w:b/>
          <w:bCs/>
          <w:highlight w:val="green"/>
          <w:u w:val="single"/>
        </w:rPr>
        <w:t>Taliban</w:t>
      </w:r>
      <w:r w:rsidRPr="00276D80">
        <w:rPr>
          <w:rFonts w:asciiTheme="minorHAnsi" w:hAnsiTheme="minorHAnsi" w:cstheme="minorHAnsi"/>
          <w:b/>
          <w:bCs/>
          <w:u w:val="single"/>
        </w:rPr>
        <w:t xml:space="preserve">-affiliated groups </w:t>
      </w:r>
      <w:r w:rsidRPr="00276D80">
        <w:rPr>
          <w:rFonts w:asciiTheme="minorHAnsi" w:hAnsiTheme="minorHAnsi" w:cstheme="minorHAnsi"/>
          <w:b/>
          <w:bCs/>
          <w:highlight w:val="green"/>
          <w:u w:val="single"/>
        </w:rPr>
        <w:t>and anti-government sentiments</w:t>
      </w:r>
      <w:r w:rsidRPr="00276D80">
        <w:rPr>
          <w:rFonts w:asciiTheme="minorHAnsi" w:hAnsiTheme="minorHAnsi" w:cstheme="minorHAnsi"/>
          <w:b/>
          <w:bCs/>
          <w:u w:val="single"/>
        </w:rPr>
        <w:t xml:space="preserve"> due to pandemic restrictions</w:t>
      </w:r>
      <w:r w:rsidRPr="00276D80">
        <w:rPr>
          <w:rFonts w:asciiTheme="minorHAnsi" w:hAnsiTheme="minorHAnsi" w:cstheme="minorHAnsi"/>
          <w:sz w:val="12"/>
        </w:rPr>
        <w:t xml:space="preserve">, Ide said. “There were a lot of anti-government grievances,” Ide said. </w:t>
      </w:r>
      <w:r w:rsidRPr="00276D80">
        <w:rPr>
          <w:rFonts w:asciiTheme="minorHAnsi" w:hAnsiTheme="minorHAnsi"/>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2A4622BC" w14:textId="77777777" w:rsidR="00C84C13" w:rsidRPr="00276D80" w:rsidRDefault="00C84C13" w:rsidP="00C84C13">
      <w:pPr>
        <w:rPr>
          <w:rFonts w:asciiTheme="minorHAnsi" w:hAnsiTheme="minorHAnsi" w:cstheme="minorHAnsi"/>
          <w:sz w:val="12"/>
        </w:rPr>
      </w:pPr>
    </w:p>
    <w:p w14:paraId="5FAF3D25" w14:textId="77777777" w:rsidR="00C84C13" w:rsidRPr="00276D80" w:rsidRDefault="00C84C13" w:rsidP="00C84C13">
      <w:pPr>
        <w:pStyle w:val="Heading4"/>
        <w:rPr>
          <w:rFonts w:asciiTheme="minorHAnsi" w:hAnsiTheme="minorHAnsi" w:cstheme="minorHAnsi"/>
        </w:rPr>
      </w:pPr>
      <w:r w:rsidRPr="00276D80">
        <w:rPr>
          <w:rFonts w:asciiTheme="minorHAnsi" w:hAnsiTheme="minorHAnsi" w:cstheme="minorHAnsi"/>
        </w:rPr>
        <w:t>Extinction – first strike and fallout blocks the sun</w:t>
      </w:r>
    </w:p>
    <w:p w14:paraId="60C98CC8" w14:textId="77777777" w:rsidR="00C84C13" w:rsidRPr="00276D80" w:rsidRDefault="00C84C13" w:rsidP="00C84C13">
      <w:pPr>
        <w:rPr>
          <w:rFonts w:asciiTheme="minorHAnsi" w:hAnsiTheme="minorHAnsi" w:cstheme="minorHAnsi"/>
        </w:rPr>
      </w:pPr>
      <w:r w:rsidRPr="00276D80">
        <w:rPr>
          <w:rStyle w:val="Style13ptBold"/>
          <w:rFonts w:asciiTheme="minorHAnsi" w:hAnsiTheme="minorHAnsi" w:cstheme="minorHAnsi"/>
        </w:rPr>
        <w:t xml:space="preserve">Roblin 21. </w:t>
      </w:r>
      <w:r w:rsidRPr="00276D80">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1" w:history="1">
        <w:r w:rsidRPr="00276D80">
          <w:rPr>
            <w:rStyle w:val="Hyperlink"/>
            <w:rFonts w:asciiTheme="minorHAnsi" w:hAnsiTheme="minorHAnsi" w:cstheme="minorHAnsi"/>
          </w:rPr>
          <w:t>https://nationalinterest.org/blog/reboot/if-next-india-pakistan-war-goes-nuclear-it-will-destroy-world-181134</w:t>
        </w:r>
      </w:hyperlink>
      <w:r w:rsidRPr="00276D80">
        <w:rPr>
          <w:rStyle w:val="Hyperlink"/>
          <w:rFonts w:asciiTheme="minorHAnsi" w:hAnsiTheme="minorHAnsi" w:cstheme="minorHAnsi"/>
        </w:rPr>
        <w:t>] TDI</w:t>
      </w:r>
    </w:p>
    <w:p w14:paraId="2F2AB46A" w14:textId="77777777" w:rsidR="00C84C13" w:rsidRPr="00276D80" w:rsidRDefault="00C84C13" w:rsidP="00C84C13">
      <w:pPr>
        <w:rPr>
          <w:rFonts w:asciiTheme="minorHAnsi" w:hAnsiTheme="minorHAnsi"/>
          <w:sz w:val="8"/>
        </w:rPr>
      </w:pPr>
      <w:r w:rsidRPr="00276D80">
        <w:rPr>
          <w:rFonts w:asciiTheme="minorHAnsi" w:hAnsiTheme="minorHAnsi" w:cstheme="minorHAnsi"/>
          <w:sz w:val="8"/>
        </w:rPr>
        <w:t xml:space="preserve">Here's What You Need to Remember: </w:t>
      </w:r>
      <w:r w:rsidRPr="00276D80">
        <w:rPr>
          <w:rStyle w:val="StyleUnderline"/>
          <w:rFonts w:asciiTheme="minorHAnsi" w:hAnsiTheme="minorHAnsi" w:cstheme="minorHAnsi"/>
          <w:b/>
          <w:bCs/>
        </w:rPr>
        <w:t>India and Pakistan account for</w:t>
      </w:r>
      <w:r w:rsidRPr="00276D80">
        <w:rPr>
          <w:rStyle w:val="StyleUnderline"/>
          <w:rFonts w:asciiTheme="minorHAnsi" w:hAnsiTheme="minorHAnsi"/>
        </w:rPr>
        <w:t xml:space="preserve"> </w:t>
      </w:r>
      <w:r w:rsidRPr="00276D80">
        <w:rPr>
          <w:rFonts w:asciiTheme="minorHAnsi" w:hAnsiTheme="minorHAnsi" w:cstheme="minorHAnsi"/>
          <w:sz w:val="8"/>
        </w:rPr>
        <w:t xml:space="preserve">over </w:t>
      </w:r>
      <w:r w:rsidRPr="00276D80">
        <w:rPr>
          <w:rStyle w:val="StyleUnderline"/>
          <w:rFonts w:asciiTheme="minorHAnsi" w:hAnsiTheme="minorHAnsi" w:cstheme="minorHAnsi"/>
          <w:b/>
          <w:bCs/>
        </w:rPr>
        <w:t>one-fifth world’s population</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and</w:t>
      </w:r>
      <w:r w:rsidRPr="00276D80">
        <w:rPr>
          <w:rFonts w:asciiTheme="minorHAnsi" w:hAnsiTheme="minorHAnsi" w:cstheme="minorHAnsi"/>
          <w:sz w:val="8"/>
        </w:rPr>
        <w:t xml:space="preserve"> therefore a </w:t>
      </w:r>
      <w:r w:rsidRPr="00276D80">
        <w:rPr>
          <w:rStyle w:val="StyleUnderline"/>
          <w:rFonts w:asciiTheme="minorHAnsi" w:hAnsiTheme="minorHAnsi" w:cstheme="minorHAnsi"/>
          <w:b/>
          <w:bCs/>
        </w:rPr>
        <w:t xml:space="preserve">significant </w:t>
      </w:r>
      <w:r w:rsidRPr="00276D80">
        <w:rPr>
          <w:rStyle w:val="Emphasis"/>
          <w:rFonts w:asciiTheme="minorHAnsi" w:hAnsiTheme="minorHAnsi" w:cstheme="minorHAnsi"/>
        </w:rPr>
        <w:t>share of economic</w:t>
      </w:r>
      <w:r w:rsidRPr="00276D80">
        <w:rPr>
          <w:rStyle w:val="StyleUnderline"/>
          <w:rFonts w:asciiTheme="minorHAnsi" w:hAnsiTheme="minorHAnsi" w:cstheme="minorHAnsi"/>
          <w:b/>
          <w:bCs/>
        </w:rPr>
        <w:t xml:space="preserve"> activity</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Should their </w:t>
      </w:r>
      <w:r w:rsidRPr="00276D80">
        <w:rPr>
          <w:rStyle w:val="Emphasis"/>
          <w:rFonts w:asciiTheme="minorHAnsi" w:hAnsiTheme="minorHAnsi" w:cstheme="minorHAnsi"/>
        </w:rPr>
        <w:t>major cities</w:t>
      </w:r>
      <w:r w:rsidRPr="00276D80">
        <w:rPr>
          <w:rStyle w:val="StyleUnderline"/>
          <w:rFonts w:asciiTheme="minorHAnsi" w:hAnsiTheme="minorHAnsi" w:cstheme="minorHAnsi"/>
          <w:b/>
          <w:bCs/>
        </w:rPr>
        <w:t xml:space="preserve"> become </w:t>
      </w:r>
      <w:r w:rsidRPr="00276D80">
        <w:rPr>
          <w:rStyle w:val="Emphasis"/>
          <w:rFonts w:asciiTheme="minorHAnsi" w:hAnsiTheme="minorHAnsi" w:cstheme="minorHAnsi"/>
        </w:rPr>
        <w:t>irradiated</w:t>
      </w:r>
      <w:r w:rsidRPr="00276D80">
        <w:rPr>
          <w:rStyle w:val="StyleUnderline"/>
          <w:rFonts w:asciiTheme="minorHAnsi" w:hAnsiTheme="minorHAnsi" w:cstheme="minorHAnsi"/>
          <w:b/>
          <w:bCs/>
        </w:rPr>
        <w:t xml:space="preserve"> ruins with their populations decimated</w:t>
      </w:r>
      <w:r w:rsidRPr="00276D80">
        <w:rPr>
          <w:rFonts w:asciiTheme="minorHAnsi" w:hAnsiTheme="minorHAnsi" w:cstheme="minorHAnsi"/>
          <w:sz w:val="8"/>
        </w:rPr>
        <w:t xml:space="preserve">, a </w:t>
      </w:r>
      <w:r w:rsidRPr="00276D80">
        <w:rPr>
          <w:rStyle w:val="Emphasis"/>
          <w:rFonts w:asciiTheme="minorHAnsi" w:hAnsiTheme="minorHAnsi" w:cstheme="minorHAnsi"/>
        </w:rPr>
        <w:t>tremendous disruption</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would</w:t>
      </w:r>
      <w:r w:rsidRPr="00276D80">
        <w:rPr>
          <w:rFonts w:asciiTheme="minorHAnsi" w:hAnsiTheme="minorHAnsi" w:cstheme="minorHAnsi"/>
          <w:sz w:val="8"/>
        </w:rPr>
        <w:t xml:space="preserve"> surely </w:t>
      </w:r>
      <w:r w:rsidRPr="00276D80">
        <w:rPr>
          <w:rStyle w:val="StyleUnderline"/>
          <w:rFonts w:asciiTheme="minorHAnsi" w:hAnsiTheme="minorHAnsi" w:cstheme="minorHAnsi"/>
          <w:b/>
          <w:bCs/>
        </w:rPr>
        <w:t>result</w:t>
      </w:r>
      <w:r w:rsidRPr="00276D80">
        <w:rPr>
          <w:rFonts w:asciiTheme="minorHAnsi" w:hAnsiTheme="minorHAnsi" w:cstheme="minorHAnsi"/>
          <w:sz w:val="8"/>
        </w:rPr>
        <w:t xml:space="preserve">.  Between February 26 and 27 </w:t>
      </w:r>
      <w:r w:rsidRPr="00276D80">
        <w:rPr>
          <w:rStyle w:val="StyleUnderline"/>
          <w:rFonts w:asciiTheme="minorHAnsi" w:hAnsiTheme="minorHAnsi" w:cstheme="minorHAnsi"/>
          <w:b/>
          <w:bCs/>
        </w:rPr>
        <w:t>in 2019</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Indian and Pakistani warplanes </w:t>
      </w:r>
      <w:r w:rsidRPr="00276D80">
        <w:rPr>
          <w:rStyle w:val="Emphasis"/>
          <w:rFonts w:asciiTheme="minorHAnsi" w:hAnsiTheme="minorHAnsi" w:cstheme="minorHAnsi"/>
        </w:rPr>
        <w:t>launched strikes</w:t>
      </w:r>
      <w:r w:rsidRPr="00276D80">
        <w:rPr>
          <w:rStyle w:val="StyleUnderline"/>
          <w:rFonts w:asciiTheme="minorHAnsi" w:hAnsiTheme="minorHAnsi" w:cstheme="minorHAnsi"/>
          <w:b/>
          <w:bCs/>
        </w:rPr>
        <w:t xml:space="preserve"> on each other’s territory</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and</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engaged in </w:t>
      </w:r>
      <w:r w:rsidRPr="00276D80">
        <w:rPr>
          <w:rStyle w:val="Emphasis"/>
          <w:rFonts w:asciiTheme="minorHAnsi" w:hAnsiTheme="minorHAnsi" w:cstheme="minorHAnsi"/>
        </w:rPr>
        <w:t>aerial combat</w:t>
      </w:r>
      <w:r w:rsidRPr="00276D80">
        <w:rPr>
          <w:rFonts w:asciiTheme="minorHAnsi" w:hAnsiTheme="minorHAnsi" w:cstheme="minorHAnsi"/>
          <w:sz w:val="8"/>
        </w:rPr>
        <w:t xml:space="preserve"> for the first time since 1971. </w:t>
      </w:r>
      <w:r w:rsidRPr="00276D80">
        <w:rPr>
          <w:rStyle w:val="Emphasis"/>
          <w:rFonts w:asciiTheme="minorHAnsi" w:hAnsiTheme="minorHAnsi" w:cstheme="minorHAnsi"/>
          <w:highlight w:val="green"/>
        </w:rPr>
        <w:t>Pakistan</w:t>
      </w:r>
      <w:r w:rsidRPr="00276D80">
        <w:rPr>
          <w:rFonts w:asciiTheme="minorHAnsi" w:hAnsiTheme="minorHAnsi" w:cstheme="minorHAnsi"/>
          <w:sz w:val="8"/>
        </w:rPr>
        <w:t xml:space="preserve"> ominously </w:t>
      </w:r>
      <w:r w:rsidRPr="00276D80">
        <w:rPr>
          <w:rStyle w:val="StyleUnderline"/>
          <w:rFonts w:asciiTheme="minorHAnsi" w:hAnsiTheme="minorHAnsi" w:cstheme="minorHAnsi"/>
          <w:b/>
          <w:bCs/>
        </w:rPr>
        <w:t>hinted</w:t>
      </w:r>
      <w:r w:rsidRPr="00276D80">
        <w:rPr>
          <w:rFonts w:asciiTheme="minorHAnsi" w:hAnsiTheme="minorHAnsi" w:cstheme="minorHAnsi"/>
          <w:sz w:val="8"/>
        </w:rPr>
        <w:t xml:space="preserve"> it was convening its National Command Authority, the institution which </w:t>
      </w:r>
      <w:r w:rsidRPr="00276D80">
        <w:rPr>
          <w:rStyle w:val="Emphasis"/>
          <w:rFonts w:asciiTheme="minorHAnsi" w:hAnsiTheme="minorHAnsi" w:cstheme="minorHAnsi"/>
        </w:rPr>
        <w:t xml:space="preserve">can </w:t>
      </w:r>
      <w:r w:rsidRPr="00276D80">
        <w:rPr>
          <w:rStyle w:val="Emphasis"/>
          <w:rFonts w:asciiTheme="minorHAnsi" w:hAnsiTheme="minorHAnsi" w:cstheme="minorHAnsi"/>
          <w:highlight w:val="green"/>
        </w:rPr>
        <w:t xml:space="preserve">authorize a </w:t>
      </w:r>
      <w:r w:rsidRPr="00276D80">
        <w:rPr>
          <w:rStyle w:val="Emphasis"/>
          <w:rFonts w:asciiTheme="minorHAnsi" w:hAnsiTheme="minorHAnsi" w:cstheme="minorHAnsi"/>
        </w:rPr>
        <w:t xml:space="preserve">nuclear </w:t>
      </w:r>
      <w:r w:rsidRPr="00276D80">
        <w:rPr>
          <w:rStyle w:val="Emphasis"/>
          <w:rFonts w:asciiTheme="minorHAnsi" w:hAnsiTheme="minorHAnsi" w:cstheme="minorHAnsi"/>
          <w:highlight w:val="green"/>
        </w:rPr>
        <w:t>strike</w:t>
      </w:r>
      <w:r w:rsidRPr="00276D80">
        <w:rPr>
          <w:rFonts w:asciiTheme="minorHAnsi" w:hAnsiTheme="minorHAnsi" w:cstheme="minorHAnsi"/>
          <w:sz w:val="8"/>
        </w:rPr>
        <w:t xml:space="preserve">. </w:t>
      </w:r>
      <w:r w:rsidRPr="00276D80">
        <w:rPr>
          <w:rStyle w:val="StyleUnderline"/>
          <w:rFonts w:asciiTheme="minorHAnsi" w:hAnsiTheme="minorHAnsi" w:cstheme="minorHAnsi"/>
          <w:b/>
          <w:bCs/>
          <w:highlight w:val="green"/>
        </w:rPr>
        <w:t>The</w:t>
      </w:r>
      <w:r w:rsidRPr="00276D80">
        <w:rPr>
          <w:rFonts w:asciiTheme="minorHAnsi" w:hAnsiTheme="minorHAnsi" w:cstheme="minorHAnsi"/>
          <w:sz w:val="8"/>
        </w:rPr>
        <w:t xml:space="preserve"> </w:t>
      </w:r>
      <w:r w:rsidRPr="00276D80">
        <w:rPr>
          <w:rStyle w:val="Emphasis"/>
          <w:rFonts w:asciiTheme="minorHAnsi" w:hAnsiTheme="minorHAnsi" w:cstheme="minorHAnsi"/>
        </w:rPr>
        <w:t xml:space="preserve">two </w:t>
      </w:r>
      <w:r w:rsidRPr="00276D80">
        <w:rPr>
          <w:rStyle w:val="Emphasis"/>
          <w:rFonts w:asciiTheme="minorHAnsi" w:hAnsiTheme="minorHAnsi" w:cstheme="minorHAnsi"/>
          <w:highlight w:val="green"/>
        </w:rPr>
        <w:t>states</w:t>
      </w:r>
      <w:r w:rsidRPr="00276D80">
        <w:rPr>
          <w:rFonts w:asciiTheme="minorHAnsi" w:hAnsiTheme="minorHAnsi" w:cstheme="minorHAnsi"/>
          <w:sz w:val="8"/>
        </w:rPr>
        <w:t xml:space="preserve">, which </w:t>
      </w:r>
      <w:r w:rsidRPr="00276D80">
        <w:rPr>
          <w:rStyle w:val="StyleUnderline"/>
          <w:rFonts w:asciiTheme="minorHAnsi" w:hAnsiTheme="minorHAnsi" w:cstheme="minorHAnsi"/>
          <w:b/>
          <w:bCs/>
        </w:rPr>
        <w:t xml:space="preserve">have </w:t>
      </w:r>
      <w:r w:rsidRPr="00276D80">
        <w:rPr>
          <w:rStyle w:val="Emphasis"/>
          <w:rFonts w:asciiTheme="minorHAnsi" w:hAnsiTheme="minorHAnsi" w:cstheme="minorHAnsi"/>
          <w:highlight w:val="green"/>
        </w:rPr>
        <w:t>retained</w:t>
      </w:r>
      <w:r w:rsidRPr="00276D80">
        <w:rPr>
          <w:rStyle w:val="StyleUnderline"/>
          <w:rFonts w:asciiTheme="minorHAnsi" w:hAnsiTheme="minorHAnsi" w:cstheme="minorHAnsi"/>
          <w:b/>
          <w:bCs/>
          <w:highlight w:val="green"/>
        </w:rPr>
        <w:t xml:space="preserve"> an </w:t>
      </w:r>
      <w:r w:rsidRPr="00276D80">
        <w:rPr>
          <w:rStyle w:val="Emphasis"/>
          <w:rFonts w:asciiTheme="minorHAnsi" w:hAnsiTheme="minorHAnsi" w:cstheme="minorHAnsi"/>
          <w:highlight w:val="green"/>
        </w:rPr>
        <w:t>adversarial relationship</w:t>
      </w:r>
      <w:r w:rsidRPr="00276D80">
        <w:rPr>
          <w:rFonts w:asciiTheme="minorHAnsi" w:hAnsiTheme="minorHAnsi" w:cstheme="minorHAnsi"/>
          <w:sz w:val="8"/>
        </w:rPr>
        <w:t xml:space="preserve"> since their founding in 1947, </w:t>
      </w:r>
      <w:r w:rsidRPr="00276D80">
        <w:rPr>
          <w:rStyle w:val="Emphasis"/>
          <w:rFonts w:asciiTheme="minorHAnsi" w:hAnsiTheme="minorHAnsi" w:cstheme="minorHAnsi"/>
        </w:rPr>
        <w:t>between them deploy nuclear warheads</w:t>
      </w:r>
      <w:r w:rsidRPr="00276D80">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276D80">
        <w:rPr>
          <w:rStyle w:val="Emphasis"/>
          <w:rFonts w:asciiTheme="minorHAnsi" w:hAnsiTheme="minorHAnsi" w:cstheme="minorHAnsi"/>
        </w:rPr>
        <w:t>several studies</w:t>
      </w:r>
      <w:r w:rsidRPr="00276D80">
        <w:rPr>
          <w:rStyle w:val="StyleUnderline"/>
          <w:rFonts w:asciiTheme="minorHAnsi" w:hAnsiTheme="minorHAnsi" w:cstheme="minorHAnsi"/>
          <w:b/>
          <w:bCs/>
        </w:rPr>
        <w:t xml:space="preserve"> have </w:t>
      </w:r>
      <w:r w:rsidRPr="00276D80">
        <w:rPr>
          <w:rStyle w:val="Emphasis"/>
          <w:rFonts w:asciiTheme="minorHAnsi" w:hAnsiTheme="minorHAnsi" w:cstheme="minorHAnsi"/>
        </w:rPr>
        <w:t>modeled</w:t>
      </w:r>
      <w:r w:rsidRPr="00276D80">
        <w:rPr>
          <w:rStyle w:val="StyleUnderline"/>
          <w:rFonts w:asciiTheme="minorHAnsi" w:hAnsiTheme="minorHAnsi" w:cstheme="minorHAnsi"/>
          <w:b/>
          <w:bCs/>
        </w:rPr>
        <w:t xml:space="preserve"> the </w:t>
      </w:r>
      <w:r w:rsidRPr="00276D80">
        <w:rPr>
          <w:rStyle w:val="Emphasis"/>
          <w:rFonts w:asciiTheme="minorHAnsi" w:hAnsiTheme="minorHAnsi" w:cstheme="minorHAnsi"/>
        </w:rPr>
        <w:t>global impact of a “limited” ten-day nuclear war</w:t>
      </w:r>
      <w:r w:rsidRPr="00276D80">
        <w:rPr>
          <w:rFonts w:asciiTheme="minorHAnsi" w:hAnsiTheme="minorHAnsi" w:cstheme="minorHAnsi"/>
          <w:sz w:val="8"/>
        </w:rPr>
        <w:t xml:space="preserve"> in</w:t>
      </w:r>
      <w:r w:rsidRPr="00276D80">
        <w:rPr>
          <w:rStyle w:val="StyleUnderline"/>
          <w:rFonts w:asciiTheme="minorHAnsi" w:hAnsiTheme="minorHAnsi" w:cstheme="minorHAnsi"/>
          <w:b/>
          <w:bCs/>
        </w:rPr>
        <w:t xml:space="preserve"> which India and Pakistan each exchange</w:t>
      </w:r>
      <w:r w:rsidRPr="00276D80">
        <w:rPr>
          <w:rFonts w:asciiTheme="minorHAnsi" w:hAnsiTheme="minorHAnsi" w:cstheme="minorHAnsi"/>
          <w:sz w:val="8"/>
        </w:rPr>
        <w:t xml:space="preserve"> fifty 15-kiloton nuclear bombs equivalent in yield to the Little Boy uranium bomb dropped on Hiroshima. Their </w:t>
      </w:r>
      <w:r w:rsidRPr="00276D80">
        <w:rPr>
          <w:rStyle w:val="Emphasis"/>
          <w:rFonts w:asciiTheme="minorHAnsi" w:hAnsiTheme="minorHAnsi" w:cstheme="minorHAnsi"/>
          <w:highlight w:val="green"/>
        </w:rPr>
        <w:t xml:space="preserve">findings concluded </w:t>
      </w:r>
      <w:r w:rsidRPr="00276D80">
        <w:rPr>
          <w:rStyle w:val="Emphasis"/>
          <w:rFonts w:asciiTheme="minorHAnsi" w:hAnsiTheme="minorHAnsi" w:cstheme="minorHAnsi"/>
        </w:rPr>
        <w:t xml:space="preserve">that </w:t>
      </w:r>
      <w:r w:rsidRPr="00276D80">
        <w:rPr>
          <w:rStyle w:val="Emphasis"/>
          <w:rFonts w:asciiTheme="minorHAnsi" w:hAnsiTheme="minorHAnsi" w:cstheme="minorHAnsi"/>
          <w:highlight w:val="green"/>
        </w:rPr>
        <w:t>spillover</w:t>
      </w:r>
      <w:r w:rsidRPr="00276D80">
        <w:rPr>
          <w:rStyle w:val="StyleUnderline"/>
          <w:rFonts w:asciiTheme="minorHAnsi" w:hAnsiTheme="minorHAnsi" w:cstheme="minorHAnsi"/>
          <w:b/>
          <w:bCs/>
        </w:rPr>
        <w:t xml:space="preserve"> would in no way be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limited</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directly </w:t>
      </w:r>
      <w:r w:rsidRPr="00276D80">
        <w:rPr>
          <w:rStyle w:val="Emphasis"/>
          <w:rFonts w:asciiTheme="minorHAnsi" w:hAnsiTheme="minorHAnsi" w:cstheme="minorHAnsi"/>
          <w:highlight w:val="green"/>
        </w:rPr>
        <w:t xml:space="preserve">impacting </w:t>
      </w:r>
      <w:r w:rsidRPr="00276D80">
        <w:rPr>
          <w:rStyle w:val="Emphasis"/>
          <w:rFonts w:asciiTheme="minorHAnsi" w:hAnsiTheme="minorHAnsi" w:cstheme="minorHAnsi"/>
        </w:rPr>
        <w:t xml:space="preserve">people across </w:t>
      </w:r>
      <w:r w:rsidRPr="00276D80">
        <w:rPr>
          <w:rStyle w:val="Emphasis"/>
          <w:rFonts w:asciiTheme="minorHAnsi" w:hAnsiTheme="minorHAnsi" w:cstheme="minorHAnsi"/>
          <w:highlight w:val="green"/>
        </w:rPr>
        <w:t>the globe</w:t>
      </w:r>
      <w:r w:rsidRPr="00276D80">
        <w:rPr>
          <w:rFonts w:asciiTheme="minorHAnsi" w:hAnsiTheme="minorHAnsi" w:cstheme="minorHAnsi"/>
          <w:sz w:val="8"/>
        </w:rPr>
        <w:t xml:space="preserve"> that would struggle to locate Kashmir on a map. And those results are merely a conservative baseline, as </w:t>
      </w:r>
      <w:r w:rsidRPr="00276D80">
        <w:rPr>
          <w:rStyle w:val="Emphasis"/>
          <w:rFonts w:asciiTheme="minorHAnsi" w:hAnsiTheme="minorHAnsi" w:cstheme="minorHAnsi"/>
          <w:highlight w:val="green"/>
        </w:rPr>
        <w:t xml:space="preserve">India </w:t>
      </w:r>
      <w:r w:rsidRPr="00276D80">
        <w:rPr>
          <w:rStyle w:val="Emphasis"/>
          <w:rFonts w:asciiTheme="minorHAnsi" w:hAnsiTheme="minorHAnsi" w:cstheme="minorHAnsi"/>
        </w:rPr>
        <w:t xml:space="preserve">and </w:t>
      </w:r>
      <w:r w:rsidRPr="00276D80">
        <w:rPr>
          <w:rStyle w:val="Emphasis"/>
          <w:rFonts w:asciiTheme="minorHAnsi" w:hAnsiTheme="minorHAnsi" w:cstheme="minorHAnsi"/>
          <w:highlight w:val="green"/>
        </w:rPr>
        <w:t>Pakistan</w:t>
      </w:r>
      <w:r w:rsidRPr="00276D80">
        <w:rPr>
          <w:rStyle w:val="StyleUnderline"/>
          <w:rFonts w:asciiTheme="minorHAnsi" w:hAnsiTheme="minorHAnsi" w:cstheme="minorHAnsi"/>
          <w:b/>
          <w:bCs/>
        </w:rPr>
        <w:t xml:space="preserve"> are estimated to </w:t>
      </w:r>
      <w:r w:rsidRPr="00276D80">
        <w:rPr>
          <w:rStyle w:val="Emphasis"/>
          <w:rFonts w:asciiTheme="minorHAnsi" w:hAnsiTheme="minorHAnsi" w:cstheme="minorHAnsi"/>
          <w:highlight w:val="green"/>
        </w:rPr>
        <w:t xml:space="preserve">possess </w:t>
      </w:r>
      <w:r w:rsidRPr="00276D80">
        <w:rPr>
          <w:rStyle w:val="Emphasis"/>
          <w:rFonts w:asciiTheme="minorHAnsi" w:hAnsiTheme="minorHAnsi" w:cstheme="minorHAnsi"/>
        </w:rPr>
        <w:t xml:space="preserve">over </w:t>
      </w:r>
      <w:r w:rsidRPr="00276D80">
        <w:rPr>
          <w:rStyle w:val="Emphasis"/>
          <w:rFonts w:asciiTheme="minorHAnsi" w:hAnsiTheme="minorHAnsi" w:cstheme="minorHAnsi"/>
          <w:highlight w:val="green"/>
        </w:rPr>
        <w:t>260 warheads</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Some</w:t>
      </w:r>
      <w:r w:rsidRPr="00276D80">
        <w:rPr>
          <w:rFonts w:asciiTheme="minorHAnsi" w:hAnsiTheme="minorHAnsi" w:cstheme="minorHAnsi"/>
          <w:sz w:val="8"/>
        </w:rPr>
        <w:t xml:space="preserve"> likely </w:t>
      </w:r>
      <w:r w:rsidRPr="00276D80">
        <w:rPr>
          <w:rStyle w:val="StyleUnderline"/>
          <w:rFonts w:asciiTheme="minorHAnsi" w:hAnsiTheme="minorHAnsi" w:cstheme="minorHAnsi"/>
          <w:b/>
          <w:bCs/>
        </w:rPr>
        <w:t>have yields exceeding 15-kilotons</w:t>
      </w:r>
      <w:r w:rsidRPr="00276D80">
        <w:rPr>
          <w:rFonts w:asciiTheme="minorHAnsi" w:hAnsiTheme="minorHAnsi" w:cstheme="minorHAnsi"/>
          <w:sz w:val="8"/>
        </w:rPr>
        <w:t xml:space="preserve">, which is relatively small compared to modern strategic warheads. </w:t>
      </w:r>
      <w:r w:rsidRPr="00276D80">
        <w:rPr>
          <w:rStyle w:val="Emphasis"/>
          <w:rFonts w:asciiTheme="minorHAnsi" w:hAnsiTheme="minorHAnsi" w:cstheme="minorHAnsi"/>
        </w:rPr>
        <w:t>Casualties</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Recurring </w:t>
      </w:r>
      <w:r w:rsidRPr="00276D80">
        <w:rPr>
          <w:rStyle w:val="Emphasis"/>
          <w:rFonts w:asciiTheme="minorHAnsi" w:hAnsiTheme="minorHAnsi" w:cstheme="minorHAnsi"/>
        </w:rPr>
        <w:t>terrorist attacks</w:t>
      </w:r>
      <w:r w:rsidRPr="00276D80">
        <w:rPr>
          <w:rStyle w:val="StyleUnderline"/>
          <w:rFonts w:asciiTheme="minorHAnsi" w:hAnsiTheme="minorHAnsi" w:cstheme="minorHAnsi"/>
          <w:b/>
          <w:bCs/>
        </w:rPr>
        <w:t xml:space="preserve"> by Pakistan-sponsored militant groups over</w:t>
      </w:r>
      <w:r w:rsidRPr="00276D80">
        <w:rPr>
          <w:rFonts w:asciiTheme="minorHAnsi" w:hAnsiTheme="minorHAnsi" w:cstheme="minorHAnsi"/>
          <w:sz w:val="8"/>
        </w:rPr>
        <w:t xml:space="preserve"> the status of India’s Muslim-majority Jammu and </w:t>
      </w:r>
      <w:r w:rsidRPr="00276D80">
        <w:rPr>
          <w:rStyle w:val="StyleUnderline"/>
          <w:rFonts w:asciiTheme="minorHAnsi" w:hAnsiTheme="minorHAnsi" w:cstheme="minorHAnsi"/>
          <w:b/>
          <w:bCs/>
        </w:rPr>
        <w:t>Kashmir</w:t>
      </w:r>
      <w:r w:rsidRPr="00276D80">
        <w:rPr>
          <w:rFonts w:asciiTheme="minorHAnsi" w:hAnsiTheme="minorHAnsi" w:cstheme="minorHAnsi"/>
          <w:sz w:val="8"/>
        </w:rPr>
        <w:t xml:space="preserve"> state </w:t>
      </w:r>
      <w:r w:rsidRPr="00276D80">
        <w:rPr>
          <w:rStyle w:val="StyleUnderline"/>
          <w:rFonts w:asciiTheme="minorHAnsi" w:hAnsiTheme="minorHAnsi" w:cstheme="minorHAnsi"/>
          <w:b/>
          <w:bCs/>
        </w:rPr>
        <w:t>have</w:t>
      </w:r>
      <w:r w:rsidRPr="00276D80">
        <w:rPr>
          <w:rFonts w:asciiTheme="minorHAnsi" w:hAnsiTheme="minorHAnsi" w:cstheme="minorHAnsi"/>
          <w:sz w:val="8"/>
        </w:rPr>
        <w:t xml:space="preserve"> repeatedly </w:t>
      </w:r>
      <w:r w:rsidRPr="00276D80">
        <w:rPr>
          <w:rStyle w:val="StyleUnderline"/>
          <w:rFonts w:asciiTheme="minorHAnsi" w:hAnsiTheme="minorHAnsi" w:cstheme="minorHAnsi"/>
          <w:b/>
          <w:bCs/>
        </w:rPr>
        <w:t>led to threats of a</w:t>
      </w:r>
      <w:r w:rsidRPr="00276D80">
        <w:rPr>
          <w:rFonts w:asciiTheme="minorHAnsi" w:hAnsiTheme="minorHAnsi" w:cstheme="minorHAnsi"/>
          <w:sz w:val="8"/>
        </w:rPr>
        <w:t xml:space="preserve"> </w:t>
      </w:r>
      <w:r w:rsidRPr="00276D80">
        <w:rPr>
          <w:rStyle w:val="Emphasis"/>
          <w:rFonts w:asciiTheme="minorHAnsi" w:hAnsiTheme="minorHAnsi" w:cstheme="minorHAnsi"/>
        </w:rPr>
        <w:t>conventional</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military </w:t>
      </w:r>
      <w:r w:rsidRPr="00276D80">
        <w:rPr>
          <w:rStyle w:val="Emphasis"/>
          <w:rFonts w:asciiTheme="minorHAnsi" w:hAnsiTheme="minorHAnsi" w:cstheme="minorHAnsi"/>
        </w:rPr>
        <w:t>retaliation</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by</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New</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Delhi</w:t>
      </w:r>
      <w:r w:rsidRPr="00276D80">
        <w:rPr>
          <w:rFonts w:asciiTheme="minorHAnsi" w:hAnsiTheme="minorHAnsi" w:cstheme="minorHAnsi"/>
          <w:sz w:val="8"/>
        </w:rPr>
        <w:t xml:space="preserve">. </w:t>
      </w:r>
      <w:r w:rsidRPr="00276D80">
        <w:rPr>
          <w:rStyle w:val="Emphasis"/>
          <w:rFonts w:asciiTheme="minorHAnsi" w:hAnsiTheme="minorHAnsi" w:cstheme="minorHAnsi"/>
          <w:highlight w:val="green"/>
        </w:rPr>
        <w:t>Pakistan</w:t>
      </w:r>
      <w:r w:rsidRPr="00276D80">
        <w:rPr>
          <w:rFonts w:asciiTheme="minorHAnsi" w:hAnsiTheme="minorHAnsi" w:cstheme="minorHAnsi"/>
          <w:sz w:val="8"/>
        </w:rPr>
        <w:t xml:space="preserve">, in turn, </w:t>
      </w:r>
      <w:r w:rsidRPr="00276D80">
        <w:rPr>
          <w:rStyle w:val="Emphasis"/>
          <w:rFonts w:asciiTheme="minorHAnsi" w:hAnsiTheme="minorHAnsi" w:cstheme="minorHAnsi"/>
        </w:rPr>
        <w:t>maintains</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it may </w:t>
      </w:r>
      <w:r w:rsidRPr="00276D80">
        <w:rPr>
          <w:rStyle w:val="StyleUnderline"/>
          <w:rFonts w:asciiTheme="minorHAnsi" w:hAnsiTheme="minorHAnsi" w:cstheme="minorHAnsi"/>
          <w:b/>
          <w:bCs/>
          <w:highlight w:val="green"/>
        </w:rPr>
        <w:t>use</w:t>
      </w:r>
      <w:r w:rsidRPr="00276D80">
        <w:rPr>
          <w:rStyle w:val="StyleUnderline"/>
          <w:rFonts w:asciiTheme="minorHAnsi" w:hAnsiTheme="minorHAnsi" w:cstheme="minorHAnsi"/>
          <w:b/>
          <w:bCs/>
        </w:rPr>
        <w:t xml:space="preserve"> </w:t>
      </w:r>
      <w:r w:rsidRPr="00276D80">
        <w:rPr>
          <w:rStyle w:val="Emphasis"/>
          <w:rFonts w:asciiTheme="minorHAnsi" w:hAnsiTheme="minorHAnsi" w:cstheme="minorHAnsi"/>
        </w:rPr>
        <w:t xml:space="preserve">nuclear weapons as a </w:t>
      </w:r>
      <w:r w:rsidRPr="00276D80">
        <w:rPr>
          <w:rStyle w:val="Emphasis"/>
          <w:rFonts w:asciiTheme="minorHAnsi" w:hAnsiTheme="minorHAnsi" w:cstheme="minorHAnsi"/>
          <w:highlight w:val="green"/>
        </w:rPr>
        <w:t xml:space="preserve">first-strike </w:t>
      </w:r>
      <w:r w:rsidRPr="00276D80">
        <w:rPr>
          <w:rStyle w:val="Emphasis"/>
          <w:rFonts w:asciiTheme="minorHAnsi" w:hAnsiTheme="minorHAnsi" w:cstheme="minorHAnsi"/>
        </w:rPr>
        <w:t xml:space="preserve">weapon </w:t>
      </w:r>
      <w:r w:rsidRPr="00276D80">
        <w:rPr>
          <w:rStyle w:val="Emphasis"/>
          <w:rFonts w:asciiTheme="minorHAnsi" w:hAnsiTheme="minorHAnsi" w:cstheme="minorHAnsi"/>
          <w:highlight w:val="green"/>
        </w:rPr>
        <w:t>to counter-balance India</w:t>
      </w:r>
      <w:r w:rsidRPr="00276D80">
        <w:rPr>
          <w:rStyle w:val="Emphasis"/>
          <w:rFonts w:asciiTheme="minorHAnsi" w:hAnsiTheme="minorHAnsi" w:cstheme="minorHAnsi"/>
        </w:rPr>
        <w:t>’s</w:t>
      </w:r>
      <w:r w:rsidRPr="00276D80">
        <w:rPr>
          <w:rStyle w:val="StyleUnderline"/>
          <w:rFonts w:asciiTheme="minorHAnsi" w:hAnsiTheme="minorHAnsi" w:cstheme="minorHAnsi"/>
          <w:b/>
          <w:bCs/>
        </w:rPr>
        <w:t xml:space="preserve"> superior</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conventional </w:t>
      </w:r>
      <w:r w:rsidRPr="00276D80">
        <w:rPr>
          <w:rStyle w:val="Emphasis"/>
          <w:rFonts w:asciiTheme="minorHAnsi" w:hAnsiTheme="minorHAnsi" w:cstheme="minorHAnsi"/>
        </w:rPr>
        <w:t>forces</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Triggers could involve the </w:t>
      </w:r>
      <w:r w:rsidRPr="00276D80">
        <w:rPr>
          <w:rStyle w:val="Emphasis"/>
          <w:rFonts w:asciiTheme="minorHAnsi" w:hAnsiTheme="minorHAnsi" w:cstheme="minorHAnsi"/>
        </w:rPr>
        <w:t>destruction</w:t>
      </w:r>
      <w:r w:rsidRPr="00276D80">
        <w:rPr>
          <w:rStyle w:val="StyleUnderline"/>
          <w:rFonts w:asciiTheme="minorHAnsi" w:hAnsiTheme="minorHAnsi" w:cstheme="minorHAnsi"/>
          <w:b/>
          <w:bCs/>
        </w:rPr>
        <w:t xml:space="preserve"> of</w:t>
      </w:r>
      <w:r w:rsidRPr="00276D80">
        <w:rPr>
          <w:rFonts w:asciiTheme="minorHAnsi" w:hAnsiTheme="minorHAnsi" w:cstheme="minorHAnsi"/>
          <w:sz w:val="8"/>
        </w:rPr>
        <w:t xml:space="preserve"> a large part of </w:t>
      </w:r>
      <w:r w:rsidRPr="00276D80">
        <w:rPr>
          <w:rStyle w:val="StyleUnderline"/>
          <w:rFonts w:asciiTheme="minorHAnsi" w:hAnsiTheme="minorHAnsi" w:cstheme="minorHAnsi"/>
          <w:b/>
          <w:bCs/>
        </w:rPr>
        <w:t>Pakistan’s military</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or </w:t>
      </w:r>
      <w:r w:rsidRPr="00276D80">
        <w:rPr>
          <w:rStyle w:val="Emphasis"/>
          <w:rFonts w:asciiTheme="minorHAnsi" w:hAnsiTheme="minorHAnsi" w:cstheme="minorHAnsi"/>
        </w:rPr>
        <w:t>penetration</w:t>
      </w:r>
      <w:r w:rsidRPr="00276D80">
        <w:rPr>
          <w:rFonts w:asciiTheme="minorHAnsi" w:hAnsiTheme="minorHAnsi" w:cstheme="minorHAnsi"/>
          <w:sz w:val="8"/>
        </w:rPr>
        <w:t xml:space="preserve"> by Indian forces deep </w:t>
      </w:r>
      <w:r w:rsidRPr="00276D80">
        <w:rPr>
          <w:rStyle w:val="StyleUnderline"/>
          <w:rFonts w:asciiTheme="minorHAnsi" w:hAnsiTheme="minorHAnsi" w:cstheme="minorHAnsi"/>
          <w:b/>
          <w:bCs/>
        </w:rPr>
        <w:t xml:space="preserve">into Pakistani </w:t>
      </w:r>
      <w:r w:rsidRPr="00276D80">
        <w:rPr>
          <w:rStyle w:val="Emphasis"/>
          <w:rFonts w:asciiTheme="minorHAnsi" w:hAnsiTheme="minorHAnsi" w:cstheme="minorHAnsi"/>
        </w:rPr>
        <w:t>territory</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Islamabad</w:t>
      </w:r>
      <w:r w:rsidRPr="00276D80">
        <w:rPr>
          <w:rFonts w:asciiTheme="minorHAnsi" w:hAnsiTheme="minorHAnsi" w:cstheme="minorHAnsi"/>
          <w:sz w:val="8"/>
        </w:rPr>
        <w:t xml:space="preserve"> also claims it </w:t>
      </w:r>
      <w:r w:rsidRPr="00276D80">
        <w:rPr>
          <w:rStyle w:val="StyleUnderline"/>
          <w:rFonts w:asciiTheme="minorHAnsi" w:hAnsiTheme="minorHAnsi" w:cstheme="minorHAnsi"/>
          <w:b/>
          <w:bCs/>
        </w:rPr>
        <w:t>might authorize a strike in event of a damaging Indian</w:t>
      </w:r>
      <w:r w:rsidRPr="00276D80">
        <w:rPr>
          <w:rFonts w:asciiTheme="minorHAnsi" w:hAnsiTheme="minorHAnsi" w:cstheme="minorHAnsi"/>
          <w:sz w:val="8"/>
        </w:rPr>
        <w:t xml:space="preserve"> </w:t>
      </w:r>
      <w:r w:rsidRPr="00276D80">
        <w:rPr>
          <w:rStyle w:val="Emphasis"/>
          <w:rFonts w:asciiTheme="minorHAnsi" w:hAnsiTheme="minorHAnsi" w:cstheme="minorHAnsi"/>
        </w:rPr>
        <w:t>blockade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or political </w:t>
      </w:r>
      <w:r w:rsidRPr="00276D80">
        <w:rPr>
          <w:rStyle w:val="Emphasis"/>
          <w:rFonts w:asciiTheme="minorHAnsi" w:hAnsiTheme="minorHAnsi" w:cstheme="minorHAnsi"/>
        </w:rPr>
        <w:t>destabilization</w:t>
      </w:r>
      <w:r w:rsidRPr="00276D80">
        <w:rPr>
          <w:rFonts w:asciiTheme="minorHAnsi" w:hAnsiTheme="minorHAnsi" w:cstheme="minorHAnsi"/>
          <w:sz w:val="8"/>
        </w:rPr>
        <w:t xml:space="preserve"> instigated by India. India’s official policy is that it will never be first to strike with nuclear weapons—but that </w:t>
      </w:r>
      <w:r w:rsidRPr="00276D80">
        <w:rPr>
          <w:rStyle w:val="Emphasis"/>
          <w:rFonts w:asciiTheme="minorHAnsi" w:hAnsiTheme="minorHAnsi" w:cstheme="minorHAnsi"/>
          <w:highlight w:val="green"/>
        </w:rPr>
        <w:t xml:space="preserve">once </w:t>
      </w:r>
      <w:r w:rsidRPr="00276D80">
        <w:rPr>
          <w:rStyle w:val="Emphasis"/>
          <w:rFonts w:asciiTheme="minorHAnsi" w:hAnsiTheme="minorHAnsi" w:cstheme="minorHAnsi"/>
        </w:rPr>
        <w:t xml:space="preserve">any nukes are </w:t>
      </w:r>
      <w:r w:rsidRPr="00276D80">
        <w:rPr>
          <w:rStyle w:val="Emphasis"/>
          <w:rFonts w:asciiTheme="minorHAnsi" w:hAnsiTheme="minorHAnsi" w:cstheme="minorHAnsi"/>
          <w:highlight w:val="green"/>
        </w:rPr>
        <w:t>used</w:t>
      </w:r>
      <w:r w:rsidRPr="00276D80">
        <w:rPr>
          <w:rStyle w:val="StyleUnderline"/>
          <w:rFonts w:asciiTheme="minorHAnsi" w:hAnsiTheme="minorHAnsi" w:cstheme="minorHAnsi"/>
          <w:b/>
          <w:bCs/>
        </w:rPr>
        <w:t xml:space="preserve"> against it</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New </w:t>
      </w:r>
      <w:r w:rsidRPr="00276D80">
        <w:rPr>
          <w:rStyle w:val="Emphasis"/>
          <w:rFonts w:asciiTheme="minorHAnsi" w:hAnsiTheme="minorHAnsi" w:cstheme="minorHAnsi"/>
          <w:highlight w:val="green"/>
        </w:rPr>
        <w:t xml:space="preserve">Dehli will unleash </w:t>
      </w:r>
      <w:r w:rsidRPr="00276D80">
        <w:rPr>
          <w:rStyle w:val="Emphasis"/>
          <w:rFonts w:asciiTheme="minorHAnsi" w:hAnsiTheme="minorHAnsi" w:cstheme="minorHAnsi"/>
        </w:rPr>
        <w:t xml:space="preserve">an all-out </w:t>
      </w:r>
      <w:r w:rsidRPr="00276D80">
        <w:rPr>
          <w:rStyle w:val="Emphasis"/>
          <w:rFonts w:asciiTheme="minorHAnsi" w:hAnsiTheme="minorHAnsi" w:cstheme="minorHAnsi"/>
          <w:highlight w:val="green"/>
        </w:rPr>
        <w:t>retaliation</w:t>
      </w:r>
      <w:r w:rsidRPr="00276D80">
        <w:rPr>
          <w:rFonts w:asciiTheme="minorHAnsi" w:hAnsiTheme="minorHAnsi" w:cstheme="minorHAnsi"/>
          <w:sz w:val="8"/>
        </w:rPr>
        <w:t xml:space="preserve">. The Little Boy bomb alone killed around 100,000 Japanese—between 30 to 40 percent of Hiroshima’s population—and destroyed 69 </w:t>
      </w:r>
      <w:r w:rsidRPr="00276D80">
        <w:rPr>
          <w:rFonts w:asciiTheme="minorHAnsi" w:hAnsiTheme="minorHAnsi"/>
          <w:sz w:val="8"/>
        </w:rPr>
        <w:t>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276D80">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276D80">
        <w:rPr>
          <w:rStyle w:val="StyleUnderline"/>
          <w:rFonts w:asciiTheme="minorHAnsi" w:hAnsiTheme="minorHAnsi" w:cstheme="minorHAnsi"/>
          <w:b/>
          <w:bCs/>
        </w:rPr>
        <w:t>100-kiloton warheads</w:t>
      </w:r>
      <w:r w:rsidRPr="00276D80">
        <w:rPr>
          <w:rFonts w:asciiTheme="minorHAnsi" w:hAnsiTheme="minorHAnsi" w:cstheme="minorHAnsi"/>
          <w:sz w:val="8"/>
        </w:rPr>
        <w:t xml:space="preserve">, which have greater blast radius and overpressure waves that can shatter hardened structures, </w:t>
      </w:r>
      <w:r w:rsidRPr="00276D80">
        <w:rPr>
          <w:rStyle w:val="StyleUnderline"/>
          <w:rFonts w:asciiTheme="minorHAnsi" w:hAnsiTheme="minorHAnsi" w:cstheme="minorHAnsi"/>
          <w:b/>
          <w:bCs/>
        </w:rPr>
        <w:t xml:space="preserve">would multiply </w:t>
      </w:r>
      <w:r w:rsidRPr="00276D80">
        <w:rPr>
          <w:rStyle w:val="Emphasis"/>
          <w:rFonts w:asciiTheme="minorHAnsi" w:hAnsiTheme="minorHAnsi" w:cstheme="minorHAnsi"/>
        </w:rPr>
        <w:t>death tolls four-fold</w:t>
      </w:r>
      <w:r w:rsidRPr="00276D80">
        <w:rPr>
          <w:rFonts w:asciiTheme="minorHAnsi" w:hAnsiTheme="minorHAnsi" w:cstheme="minorHAnsi"/>
          <w:sz w:val="8"/>
        </w:rPr>
        <w:t xml:space="preserve">. Moreover, these projected body counts omit </w:t>
      </w:r>
      <w:r w:rsidRPr="00276D80">
        <w:rPr>
          <w:rStyle w:val="Emphasis"/>
          <w:rFonts w:asciiTheme="minorHAnsi" w:hAnsiTheme="minorHAnsi" w:cstheme="minorHAnsi"/>
        </w:rPr>
        <w:t xml:space="preserve">the secondary </w:t>
      </w:r>
      <w:r w:rsidRPr="00276D80">
        <w:rPr>
          <w:rStyle w:val="Emphasis"/>
          <w:rFonts w:asciiTheme="minorHAnsi" w:hAnsiTheme="minorHAnsi" w:cstheme="minorHAnsi"/>
          <w:highlight w:val="green"/>
        </w:rPr>
        <w:t>effects of nuclear blasts</w:t>
      </w:r>
      <w:r w:rsidRPr="00276D80">
        <w:rPr>
          <w:rFonts w:asciiTheme="minorHAnsi" w:hAnsiTheme="minorHAnsi" w:cstheme="minorHAnsi"/>
          <w:sz w:val="8"/>
        </w:rPr>
        <w:t xml:space="preserve">. Many </w:t>
      </w:r>
      <w:r w:rsidRPr="00276D80">
        <w:rPr>
          <w:rStyle w:val="StyleUnderline"/>
          <w:rFonts w:asciiTheme="minorHAnsi" w:hAnsiTheme="minorHAnsi" w:cstheme="minorHAnsi"/>
          <w:b/>
          <w:bCs/>
        </w:rPr>
        <w:t>survivors</w:t>
      </w:r>
      <w:r w:rsidRPr="00276D80">
        <w:rPr>
          <w:rFonts w:asciiTheme="minorHAnsi" w:hAnsiTheme="minorHAnsi" w:cstheme="minorHAnsi"/>
          <w:sz w:val="8"/>
        </w:rPr>
        <w:t xml:space="preserve"> of the initial explosion </w:t>
      </w:r>
      <w:r w:rsidRPr="00276D80">
        <w:rPr>
          <w:rStyle w:val="Emphasis"/>
          <w:rFonts w:asciiTheme="minorHAnsi" w:hAnsiTheme="minorHAnsi" w:cstheme="minorHAnsi"/>
        </w:rPr>
        <w:t xml:space="preserve">would </w:t>
      </w:r>
      <w:r w:rsidRPr="00276D80">
        <w:rPr>
          <w:rStyle w:val="Emphasis"/>
          <w:rFonts w:asciiTheme="minorHAnsi" w:hAnsiTheme="minorHAnsi" w:cstheme="minorHAnsi"/>
          <w:highlight w:val="green"/>
        </w:rPr>
        <w:t>suffer</w:t>
      </w:r>
      <w:r w:rsidRPr="00276D80">
        <w:rPr>
          <w:rStyle w:val="Emphasis"/>
          <w:rFonts w:asciiTheme="minorHAnsi" w:hAnsiTheme="minorHAnsi" w:cstheme="minorHAnsi"/>
        </w:rPr>
        <w:t xml:space="preserve"> slow, lingering </w:t>
      </w:r>
      <w:r w:rsidRPr="00276D80">
        <w:rPr>
          <w:rStyle w:val="Emphasis"/>
          <w:rFonts w:asciiTheme="minorHAnsi" w:hAnsiTheme="minorHAnsi" w:cstheme="minorHAnsi"/>
          <w:highlight w:val="green"/>
        </w:rPr>
        <w:t>deaths</w:t>
      </w:r>
      <w:r w:rsidRPr="00276D80">
        <w:rPr>
          <w:rStyle w:val="Emphasis"/>
          <w:rFonts w:asciiTheme="minorHAnsi" w:hAnsiTheme="minorHAnsi" w:cstheme="minorHAnsi"/>
        </w:rPr>
        <w:t xml:space="preserve"> due </w:t>
      </w:r>
      <w:r w:rsidRPr="00276D80">
        <w:rPr>
          <w:rStyle w:val="Emphasis"/>
          <w:rFonts w:asciiTheme="minorHAnsi" w:hAnsiTheme="minorHAnsi" w:cstheme="minorHAnsi"/>
          <w:highlight w:val="green"/>
        </w:rPr>
        <w:t>to radiation exposure</w:t>
      </w:r>
      <w:r w:rsidRPr="00276D80">
        <w:rPr>
          <w:rFonts w:asciiTheme="minorHAnsi" w:hAnsiTheme="minorHAnsi" w:cstheme="minorHAnsi"/>
          <w:sz w:val="8"/>
        </w:rPr>
        <w:t xml:space="preserve">. The </w:t>
      </w:r>
      <w:r w:rsidRPr="00276D80">
        <w:rPr>
          <w:rStyle w:val="Emphasis"/>
          <w:rFonts w:asciiTheme="minorHAnsi" w:hAnsiTheme="minorHAnsi" w:cstheme="minorHAnsi"/>
        </w:rPr>
        <w:t>collapse of healthcare, transport, sanitation, water and economic infrastructure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would</w:t>
      </w:r>
      <w:r w:rsidRPr="00276D80">
        <w:rPr>
          <w:rFonts w:asciiTheme="minorHAnsi" w:hAnsiTheme="minorHAnsi" w:cstheme="minorHAnsi"/>
          <w:sz w:val="8"/>
        </w:rPr>
        <w:t xml:space="preserve"> also </w:t>
      </w:r>
      <w:r w:rsidRPr="00276D80">
        <w:rPr>
          <w:rStyle w:val="StyleUnderline"/>
          <w:rFonts w:asciiTheme="minorHAnsi" w:hAnsiTheme="minorHAnsi" w:cstheme="minorHAnsi"/>
          <w:b/>
          <w:bCs/>
        </w:rPr>
        <w:t>claim</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many more</w:t>
      </w:r>
      <w:r w:rsidRPr="00276D80">
        <w:rPr>
          <w:rFonts w:asciiTheme="minorHAnsi" w:hAnsiTheme="minorHAnsi" w:cstheme="minorHAnsi"/>
          <w:sz w:val="8"/>
        </w:rPr>
        <w:t xml:space="preserve"> lives. </w:t>
      </w:r>
      <w:r w:rsidRPr="00276D80">
        <w:rPr>
          <w:rStyle w:val="StyleUnderline"/>
          <w:rFonts w:asciiTheme="minorHAnsi" w:hAnsiTheme="minorHAnsi" w:cstheme="minorHAnsi"/>
          <w:b/>
          <w:bCs/>
        </w:rPr>
        <w:t>A nuclear blast could</w:t>
      </w:r>
      <w:r w:rsidRPr="00276D80">
        <w:rPr>
          <w:rFonts w:asciiTheme="minorHAnsi" w:hAnsiTheme="minorHAnsi" w:cstheme="minorHAnsi"/>
          <w:sz w:val="8"/>
        </w:rPr>
        <w:t xml:space="preserve"> also </w:t>
      </w:r>
      <w:r w:rsidRPr="00276D80">
        <w:rPr>
          <w:rStyle w:val="StyleUnderline"/>
          <w:rFonts w:asciiTheme="minorHAnsi" w:hAnsiTheme="minorHAnsi" w:cstheme="minorHAnsi"/>
          <w:b/>
          <w:bCs/>
        </w:rPr>
        <w:t>trigger</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a </w:t>
      </w:r>
      <w:r w:rsidRPr="00276D80">
        <w:rPr>
          <w:rStyle w:val="Emphasis"/>
          <w:rFonts w:asciiTheme="minorHAnsi" w:hAnsiTheme="minorHAnsi" w:cstheme="minorHAnsi"/>
        </w:rPr>
        <w:t>deadly firestorm</w:t>
      </w:r>
      <w:r w:rsidRPr="00276D80">
        <w:rPr>
          <w:rFonts w:asciiTheme="minorHAnsi" w:hAnsiTheme="minorHAnsi" w:cstheme="minorHAnsi"/>
          <w:sz w:val="8"/>
        </w:rPr>
        <w:t>. For instance, a firestorm caused by the U.S. napalm bombing of Tokyo in March 1945 killed more people than the Fat Man bomb killed in Nagasaki</w:t>
      </w:r>
      <w:r w:rsidRPr="00276D80">
        <w:rPr>
          <w:rFonts w:asciiTheme="minorHAnsi" w:hAnsiTheme="minorHAnsi"/>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276D80">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276D80">
        <w:rPr>
          <w:rStyle w:val="Emphasis"/>
          <w:rFonts w:asciiTheme="minorHAnsi" w:hAnsiTheme="minorHAnsi" w:cstheme="minorHAnsi"/>
        </w:rPr>
        <w:t>Fallout</w:t>
      </w:r>
      <w:r w:rsidRPr="00276D80">
        <w:rPr>
          <w:rFonts w:asciiTheme="minorHAnsi" w:hAnsiTheme="minorHAnsi" w:cstheme="minorHAnsi"/>
          <w:sz w:val="8"/>
        </w:rPr>
        <w:t xml:space="preserve"> </w:t>
      </w:r>
      <w:r w:rsidRPr="00276D80">
        <w:rPr>
          <w:rStyle w:val="Emphasis"/>
          <w:rFonts w:asciiTheme="minorHAnsi" w:hAnsiTheme="minorHAnsi" w:cstheme="minorHAnsi"/>
        </w:rPr>
        <w:t xml:space="preserve">Radioactive </w:t>
      </w:r>
      <w:r w:rsidRPr="00276D80">
        <w:rPr>
          <w:rStyle w:val="Emphasis"/>
          <w:rFonts w:asciiTheme="minorHAnsi" w:hAnsiTheme="minorHAnsi" w:cstheme="minorHAnsi"/>
          <w:highlight w:val="green"/>
        </w:rPr>
        <w:t xml:space="preserve">fallout </w:t>
      </w:r>
      <w:r w:rsidRPr="00276D80">
        <w:rPr>
          <w:rStyle w:val="Emphasis"/>
          <w:rFonts w:asciiTheme="minorHAnsi" w:hAnsiTheme="minorHAnsi" w:cstheme="minorHAnsi"/>
        </w:rPr>
        <w:t>would</w:t>
      </w:r>
      <w:r w:rsidRPr="00276D80">
        <w:rPr>
          <w:rFonts w:asciiTheme="minorHAnsi" w:hAnsiTheme="minorHAnsi" w:cstheme="minorHAnsi"/>
          <w:sz w:val="8"/>
        </w:rPr>
        <w:t xml:space="preserve"> also </w:t>
      </w:r>
      <w:r w:rsidRPr="00276D80">
        <w:rPr>
          <w:rStyle w:val="Emphasis"/>
          <w:rFonts w:asciiTheme="minorHAnsi" w:hAnsiTheme="minorHAnsi" w:cstheme="minorHAnsi"/>
        </w:rPr>
        <w:t xml:space="preserve">be </w:t>
      </w:r>
      <w:r w:rsidRPr="00276D80">
        <w:rPr>
          <w:rStyle w:val="Emphasis"/>
          <w:rFonts w:asciiTheme="minorHAnsi" w:hAnsiTheme="minorHAnsi" w:cstheme="minorHAnsi"/>
          <w:highlight w:val="green"/>
        </w:rPr>
        <w:t>disseminated across the globe</w:t>
      </w:r>
      <w:r w:rsidRPr="00276D80">
        <w:rPr>
          <w:rFonts w:asciiTheme="minorHAnsi" w:hAnsiTheme="minorHAnsi" w:cstheme="minorHAnsi"/>
          <w:sz w:val="8"/>
        </w:rPr>
        <w:t xml:space="preserve">. The </w:t>
      </w:r>
      <w:r w:rsidRPr="00276D80">
        <w:rPr>
          <w:rFonts w:asciiTheme="minorHAnsi" w:hAnsiTheme="minorHAnsi"/>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276D80">
        <w:rPr>
          <w:rFonts w:asciiTheme="minorHAnsi" w:hAnsiTheme="minorHAnsi"/>
          <w:sz w:val="8"/>
          <w:highlight w:val="green"/>
        </w:rPr>
        <w:t>sooty particles</w:t>
      </w:r>
      <w:r w:rsidRPr="00276D80">
        <w:rPr>
          <w:rFonts w:asciiTheme="minorHAnsi" w:hAnsiTheme="minorHAnsi"/>
          <w:sz w:val="8"/>
        </w:rPr>
        <w:t xml:space="preserve"> into the stratosphere, where they would spread across the globe, warping global weather patterns for the next twenty-five years</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The particles would </w:t>
      </w:r>
      <w:r w:rsidRPr="00276D80">
        <w:rPr>
          <w:rStyle w:val="Emphasis"/>
          <w:rFonts w:asciiTheme="minorHAnsi" w:hAnsiTheme="minorHAnsi" w:cstheme="minorHAnsi"/>
          <w:highlight w:val="green"/>
        </w:rPr>
        <w:t xml:space="preserve">block </w:t>
      </w:r>
      <w:r w:rsidRPr="00276D80">
        <w:rPr>
          <w:rStyle w:val="Emphasis"/>
          <w:rFonts w:asciiTheme="minorHAnsi" w:hAnsiTheme="minorHAnsi" w:cstheme="minorHAnsi"/>
        </w:rPr>
        <w:t>out</w:t>
      </w:r>
      <w:r w:rsidRPr="00276D80">
        <w:rPr>
          <w:rStyle w:val="StyleUnderline"/>
          <w:rFonts w:asciiTheme="minorHAnsi" w:hAnsiTheme="minorHAnsi" w:cstheme="minorHAnsi"/>
          <w:b/>
          <w:bCs/>
        </w:rPr>
        <w:t xml:space="preserve"> light from </w:t>
      </w:r>
      <w:r w:rsidRPr="00276D80">
        <w:rPr>
          <w:rStyle w:val="Emphasis"/>
          <w:rFonts w:asciiTheme="minorHAnsi" w:hAnsiTheme="minorHAnsi" w:cstheme="minorHAnsi"/>
          <w:highlight w:val="green"/>
        </w:rPr>
        <w:t>the sun</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causing surface temperatures to decrease</w:t>
      </w:r>
      <w:r w:rsidRPr="00276D80">
        <w:rPr>
          <w:rFonts w:asciiTheme="minorHAnsi" w:hAnsiTheme="minorHAnsi" w:cstheme="minorHAnsi"/>
          <w:sz w:val="8"/>
        </w:rPr>
        <w:t xml:space="preserve"> an average of 2.7 degrees Fahrenheit across the globe, or 4.5 degrees in North American and Europe. </w:t>
      </w:r>
      <w:r w:rsidRPr="00276D80">
        <w:rPr>
          <w:rStyle w:val="Emphasis"/>
          <w:rFonts w:asciiTheme="minorHAnsi" w:hAnsiTheme="minorHAnsi" w:cstheme="minorHAnsi"/>
        </w:rPr>
        <w:t>Growing seasons</w:t>
      </w:r>
      <w:r w:rsidRPr="00276D80">
        <w:rPr>
          <w:rStyle w:val="StyleUnderline"/>
          <w:rFonts w:asciiTheme="minorHAnsi" w:hAnsiTheme="minorHAnsi" w:cstheme="minorHAnsi"/>
          <w:b/>
          <w:bCs/>
        </w:rPr>
        <w:t xml:space="preserve"> would be </w:t>
      </w:r>
      <w:r w:rsidRPr="00276D80">
        <w:rPr>
          <w:rStyle w:val="Emphasis"/>
          <w:rFonts w:asciiTheme="minorHAnsi" w:hAnsiTheme="minorHAnsi" w:cstheme="minorHAnsi"/>
        </w:rPr>
        <w:t>shortened</w:t>
      </w:r>
      <w:r w:rsidRPr="00276D80">
        <w:rPr>
          <w:rFonts w:asciiTheme="minorHAnsi" w:hAnsiTheme="minorHAnsi" w:cstheme="minorHAnsi"/>
          <w:sz w:val="8"/>
        </w:rPr>
        <w:t xml:space="preserve"> by ten to forty days, and certain </w:t>
      </w:r>
      <w:r w:rsidRPr="00276D80">
        <w:rPr>
          <w:rStyle w:val="Emphasis"/>
          <w:rFonts w:asciiTheme="minorHAnsi" w:hAnsiTheme="minorHAnsi" w:cstheme="minorHAnsi"/>
          <w:highlight w:val="green"/>
        </w:rPr>
        <w:t>crops</w:t>
      </w:r>
      <w:r w:rsidRPr="00276D80">
        <w:rPr>
          <w:rFonts w:asciiTheme="minorHAnsi" w:hAnsiTheme="minorHAnsi" w:cstheme="minorHAnsi"/>
          <w:sz w:val="8"/>
        </w:rPr>
        <w:t xml:space="preserve"> such as Canadian wheat </w:t>
      </w:r>
      <w:r w:rsidRPr="00276D80">
        <w:rPr>
          <w:rStyle w:val="StyleUnderline"/>
          <w:rFonts w:asciiTheme="minorHAnsi" w:hAnsiTheme="minorHAnsi" w:cstheme="minorHAnsi"/>
          <w:b/>
          <w:bCs/>
        </w:rPr>
        <w:t>would</w:t>
      </w:r>
      <w:r w:rsidRPr="00276D80">
        <w:rPr>
          <w:rFonts w:asciiTheme="minorHAnsi" w:hAnsiTheme="minorHAnsi" w:cstheme="minorHAnsi"/>
          <w:sz w:val="8"/>
        </w:rPr>
        <w:t xml:space="preserve"> simply </w:t>
      </w:r>
      <w:r w:rsidRPr="00276D80">
        <w:rPr>
          <w:rStyle w:val="Emphasis"/>
          <w:rFonts w:asciiTheme="minorHAnsi" w:hAnsiTheme="minorHAnsi" w:cstheme="minorHAnsi"/>
          <w:highlight w:val="green"/>
        </w:rPr>
        <w:t>become unviable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Global agricultural </w:t>
      </w:r>
      <w:r w:rsidRPr="00276D80">
        <w:rPr>
          <w:rStyle w:val="Emphasis"/>
          <w:rFonts w:asciiTheme="minorHAnsi" w:hAnsiTheme="minorHAnsi" w:cstheme="minorHAnsi"/>
        </w:rPr>
        <w:t>yields</w:t>
      </w:r>
      <w:r w:rsidRPr="00276D80">
        <w:rPr>
          <w:rStyle w:val="StyleUnderline"/>
          <w:rFonts w:asciiTheme="minorHAnsi" w:hAnsiTheme="minorHAnsi" w:cstheme="minorHAnsi"/>
          <w:b/>
          <w:bCs/>
        </w:rPr>
        <w:t xml:space="preserve"> would </w:t>
      </w:r>
      <w:r w:rsidRPr="00276D80">
        <w:rPr>
          <w:rStyle w:val="Emphasis"/>
          <w:rFonts w:asciiTheme="minorHAnsi" w:hAnsiTheme="minorHAnsi" w:cstheme="minorHAnsi"/>
        </w:rPr>
        <w:t>fall</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leading to rising prices and </w:t>
      </w:r>
      <w:r w:rsidRPr="00276D80">
        <w:rPr>
          <w:rStyle w:val="Emphasis"/>
          <w:rFonts w:asciiTheme="minorHAnsi" w:hAnsiTheme="minorHAnsi" w:cstheme="minorHAnsi"/>
        </w:rPr>
        <w:t>famine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The particles</w:t>
      </w:r>
      <w:r w:rsidRPr="00276D80">
        <w:rPr>
          <w:rFonts w:asciiTheme="minorHAnsi" w:hAnsiTheme="minorHAnsi" w:cstheme="minorHAnsi"/>
          <w:sz w:val="8"/>
        </w:rPr>
        <w:t xml:space="preserve"> may also </w:t>
      </w:r>
      <w:r w:rsidRPr="00276D80">
        <w:rPr>
          <w:rStyle w:val="Emphasis"/>
          <w:rFonts w:asciiTheme="minorHAnsi" w:hAnsiTheme="minorHAnsi" w:cstheme="minorHAnsi"/>
        </w:rPr>
        <w:t>deplete</w:t>
      </w:r>
      <w:r w:rsidRPr="00276D80">
        <w:rPr>
          <w:rFonts w:asciiTheme="minorHAnsi" w:hAnsiTheme="minorHAnsi" w:cstheme="minorHAnsi"/>
          <w:sz w:val="8"/>
        </w:rPr>
        <w:t xml:space="preserve"> between 30 to 50 percent of </w:t>
      </w:r>
      <w:r w:rsidRPr="00276D80">
        <w:rPr>
          <w:rStyle w:val="StyleUnderline"/>
          <w:rFonts w:asciiTheme="minorHAnsi" w:hAnsiTheme="minorHAnsi" w:cstheme="minorHAnsi"/>
          <w:b/>
          <w:bCs/>
        </w:rPr>
        <w:t xml:space="preserve">the </w:t>
      </w:r>
      <w:r w:rsidRPr="00276D80">
        <w:rPr>
          <w:rStyle w:val="Emphasis"/>
          <w:rFonts w:asciiTheme="minorHAnsi" w:hAnsiTheme="minorHAnsi" w:cstheme="minorHAnsi"/>
        </w:rPr>
        <w:t>ozone</w:t>
      </w:r>
      <w:r w:rsidRPr="00276D80">
        <w:rPr>
          <w:rStyle w:val="StyleUnderline"/>
          <w:rFonts w:asciiTheme="minorHAnsi" w:hAnsiTheme="minorHAnsi" w:cstheme="minorHAnsi"/>
          <w:b/>
          <w:bCs/>
        </w:rPr>
        <w:t xml:space="preserve"> layer</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allowing</w:t>
      </w:r>
      <w:r w:rsidRPr="00276D80">
        <w:rPr>
          <w:rFonts w:asciiTheme="minorHAnsi" w:hAnsiTheme="minorHAnsi" w:cstheme="minorHAnsi"/>
          <w:sz w:val="8"/>
        </w:rPr>
        <w:t xml:space="preserve"> more of </w:t>
      </w:r>
      <w:r w:rsidRPr="00276D80">
        <w:rPr>
          <w:rStyle w:val="StyleUnderline"/>
          <w:rFonts w:asciiTheme="minorHAnsi" w:hAnsiTheme="minorHAnsi" w:cstheme="minorHAnsi"/>
          <w:b/>
          <w:bCs/>
        </w:rPr>
        <w:t xml:space="preserve">the </w:t>
      </w:r>
      <w:r w:rsidRPr="00276D80">
        <w:rPr>
          <w:rStyle w:val="Emphasis"/>
          <w:rFonts w:asciiTheme="minorHAnsi" w:hAnsiTheme="minorHAnsi" w:cstheme="minorHAnsi"/>
        </w:rPr>
        <w:t>sun’s radiation</w:t>
      </w:r>
      <w:r w:rsidRPr="00276D80">
        <w:rPr>
          <w:rStyle w:val="StyleUnderline"/>
          <w:rFonts w:asciiTheme="minorHAnsi" w:hAnsiTheme="minorHAnsi" w:cstheme="minorHAnsi"/>
          <w:b/>
          <w:bCs/>
        </w:rPr>
        <w:t xml:space="preserve"> to</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penetrate the atmosphere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causing increased </w:t>
      </w:r>
      <w:r w:rsidRPr="00276D80">
        <w:rPr>
          <w:rStyle w:val="Emphasis"/>
          <w:rFonts w:asciiTheme="minorHAnsi" w:hAnsiTheme="minorHAnsi" w:cstheme="minorHAnsi"/>
        </w:rPr>
        <w:t>sunburns</w:t>
      </w:r>
      <w:r w:rsidRPr="00276D80">
        <w:rPr>
          <w:rStyle w:val="StyleUnderline"/>
          <w:rFonts w:asciiTheme="minorHAnsi" w:hAnsiTheme="minorHAnsi" w:cstheme="minorHAnsi"/>
          <w:b/>
          <w:bCs/>
        </w:rPr>
        <w:t xml:space="preserve"> and</w:t>
      </w:r>
      <w:r w:rsidRPr="00276D80">
        <w:rPr>
          <w:rFonts w:asciiTheme="minorHAnsi" w:hAnsiTheme="minorHAnsi" w:cstheme="minorHAnsi"/>
          <w:sz w:val="8"/>
        </w:rPr>
        <w:t xml:space="preserve"> rates of </w:t>
      </w:r>
      <w:r w:rsidRPr="00276D80">
        <w:rPr>
          <w:rStyle w:val="Emphasis"/>
          <w:rFonts w:asciiTheme="minorHAnsi" w:hAnsiTheme="minorHAnsi" w:cstheme="minorHAnsi"/>
        </w:rPr>
        <w:t>cancer</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and</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killing</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off sensitive plant-life and marine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plankton</w:t>
      </w:r>
      <w:r w:rsidRPr="00276D80">
        <w:rPr>
          <w:rFonts w:asciiTheme="minorHAnsi" w:hAnsiTheme="minorHAnsi" w:cstheme="minorHAnsi"/>
          <w:sz w:val="8"/>
        </w:rPr>
        <w:t xml:space="preserve">, with the spillover effect of </w:t>
      </w:r>
      <w:r w:rsidRPr="00276D80">
        <w:rPr>
          <w:rStyle w:val="Emphasis"/>
          <w:rFonts w:asciiTheme="minorHAnsi" w:hAnsiTheme="minorHAnsi" w:cstheme="minorHAnsi"/>
        </w:rPr>
        <w:t>decimating fishing yields</w:t>
      </w:r>
      <w:r w:rsidRPr="00276D80">
        <w:rPr>
          <w:rFonts w:asciiTheme="minorHAnsi" w:hAnsiTheme="minorHAnsi" w:cstheme="minorHAnsi"/>
          <w:sz w:val="8"/>
        </w:rPr>
        <w:t xml:space="preserve">. To be clear, </w:t>
      </w:r>
      <w:r w:rsidRPr="00276D80">
        <w:rPr>
          <w:rStyle w:val="StyleUnderline"/>
          <w:rFonts w:asciiTheme="minorHAnsi" w:hAnsiTheme="minorHAnsi" w:cstheme="minorHAnsi"/>
          <w:b/>
          <w:bCs/>
        </w:rPr>
        <w:t xml:space="preserve">these are outcomes for a </w:t>
      </w:r>
      <w:r w:rsidRPr="00276D80">
        <w:rPr>
          <w:rStyle w:val="Emphasis"/>
          <w:rFonts w:asciiTheme="minorHAnsi" w:hAnsiTheme="minorHAnsi" w:cstheme="minorHAnsi"/>
        </w:rPr>
        <w:t>“light” nuclear winter</w:t>
      </w:r>
      <w:r w:rsidRPr="00276D80">
        <w:rPr>
          <w:rStyle w:val="StyleUnderline"/>
          <w:rFonts w:asciiTheme="minorHAnsi" w:hAnsiTheme="minorHAnsi" w:cstheme="minorHAnsi"/>
          <w:b/>
          <w:bCs/>
        </w:rPr>
        <w:t xml:space="preserve"> scenario</w:t>
      </w:r>
      <w:r w:rsidRPr="00276D80">
        <w:rPr>
          <w:rFonts w:asciiTheme="minorHAnsi" w:hAnsiTheme="minorHAnsi" w:cstheme="minorHAnsi"/>
          <w:sz w:val="8"/>
        </w:rPr>
        <w:t xml:space="preserve">, not a full slugging match between the Russian and U.S. arsenals. </w:t>
      </w:r>
      <w:r w:rsidRPr="00276D80">
        <w:rPr>
          <w:rStyle w:val="Emphasis"/>
          <w:rFonts w:asciiTheme="minorHAnsi" w:hAnsiTheme="minorHAnsi" w:cstheme="minorHAnsi"/>
        </w:rPr>
        <w:t xml:space="preserve">Global Recession </w:t>
      </w:r>
      <w:r w:rsidRPr="00276D80">
        <w:rPr>
          <w:rStyle w:val="Emphasis"/>
          <w:rFonts w:asciiTheme="minorHAnsi" w:hAnsiTheme="minorHAnsi" w:cstheme="minorHAnsi"/>
          <w:highlight w:val="green"/>
        </w:rPr>
        <w:t>Any</w:t>
      </w:r>
      <w:r w:rsidRPr="00276D80">
        <w:rPr>
          <w:rFonts w:asciiTheme="minorHAnsi" w:hAnsiTheme="minorHAnsi" w:cstheme="minorHAnsi"/>
          <w:sz w:val="8"/>
        </w:rPr>
        <w:t xml:space="preserve"> one of the </w:t>
      </w:r>
      <w:r w:rsidRPr="00276D80">
        <w:rPr>
          <w:rStyle w:val="StyleUnderline"/>
          <w:rFonts w:asciiTheme="minorHAnsi" w:hAnsiTheme="minorHAnsi" w:cstheme="minorHAnsi"/>
          <w:b/>
          <w:bCs/>
          <w:highlight w:val="green"/>
        </w:rPr>
        <w:t>factors</w:t>
      </w:r>
      <w:r w:rsidRPr="00276D80">
        <w:rPr>
          <w:rFonts w:asciiTheme="minorHAnsi" w:hAnsiTheme="minorHAnsi" w:cstheme="minorHAnsi"/>
          <w:sz w:val="8"/>
          <w:highlight w:val="green"/>
        </w:rPr>
        <w:t xml:space="preserve"> </w:t>
      </w:r>
      <w:r w:rsidRPr="00276D80">
        <w:rPr>
          <w:rStyle w:val="StyleUnderline"/>
          <w:rFonts w:asciiTheme="minorHAnsi" w:hAnsiTheme="minorHAnsi" w:cstheme="minorHAnsi"/>
          <w:b/>
          <w:bCs/>
          <w:highlight w:val="green"/>
        </w:rPr>
        <w:t>above</w:t>
      </w:r>
      <w:r w:rsidRPr="00276D80">
        <w:rPr>
          <w:rFonts w:asciiTheme="minorHAnsi" w:hAnsiTheme="minorHAnsi" w:cstheme="minorHAnsi"/>
          <w:sz w:val="8"/>
          <w:highlight w:val="green"/>
        </w:rPr>
        <w:t xml:space="preserve"> </w:t>
      </w:r>
      <w:r w:rsidRPr="00276D80">
        <w:rPr>
          <w:rStyle w:val="StyleUnderline"/>
          <w:rFonts w:asciiTheme="minorHAnsi" w:hAnsiTheme="minorHAnsi" w:cstheme="minorHAnsi"/>
          <w:b/>
          <w:bCs/>
        </w:rPr>
        <w:t>would</w:t>
      </w:r>
      <w:r w:rsidRPr="00276D80">
        <w:rPr>
          <w:rFonts w:asciiTheme="minorHAnsi" w:hAnsiTheme="minorHAnsi" w:cstheme="minorHAnsi"/>
          <w:sz w:val="8"/>
        </w:rPr>
        <w:t xml:space="preserve"> likely suffice to </w:t>
      </w:r>
      <w:r w:rsidRPr="00276D80">
        <w:rPr>
          <w:rStyle w:val="Emphasis"/>
          <w:rFonts w:asciiTheme="minorHAnsi" w:hAnsiTheme="minorHAnsi" w:cstheme="minorHAnsi"/>
          <w:highlight w:val="green"/>
        </w:rPr>
        <w:t>cause</w:t>
      </w:r>
      <w:r w:rsidRPr="00276D80">
        <w:rPr>
          <w:rFonts w:asciiTheme="minorHAnsi" w:hAnsiTheme="minorHAnsi" w:cstheme="minorHAnsi"/>
          <w:sz w:val="8"/>
        </w:rPr>
        <w:t xml:space="preserve"> a </w:t>
      </w:r>
      <w:r w:rsidRPr="00276D80">
        <w:rPr>
          <w:rStyle w:val="Emphasis"/>
          <w:rFonts w:asciiTheme="minorHAnsi" w:hAnsiTheme="minorHAnsi" w:cstheme="minorHAnsi"/>
          <w:highlight w:val="green"/>
        </w:rPr>
        <w:t xml:space="preserve">global </w:t>
      </w:r>
      <w:r w:rsidRPr="00276D80">
        <w:rPr>
          <w:rStyle w:val="Emphasis"/>
          <w:rFonts w:asciiTheme="minorHAnsi" w:hAnsiTheme="minorHAnsi" w:cstheme="minorHAnsi"/>
        </w:rPr>
        <w:t xml:space="preserve">economic </w:t>
      </w:r>
      <w:r w:rsidRPr="00276D80">
        <w:rPr>
          <w:rStyle w:val="Emphasis"/>
          <w:rFonts w:asciiTheme="minorHAnsi" w:hAnsiTheme="minorHAnsi" w:cstheme="minorHAnsi"/>
          <w:highlight w:val="green"/>
        </w:rPr>
        <w:t>recession</w:t>
      </w:r>
      <w:r w:rsidRPr="00276D80">
        <w:rPr>
          <w:rFonts w:asciiTheme="minorHAnsi" w:hAnsiTheme="minorHAnsi" w:cstheme="minorHAnsi"/>
          <w:sz w:val="8"/>
        </w:rPr>
        <w:t>. All of them combined would guarantee one</w:t>
      </w:r>
      <w:r w:rsidRPr="00276D80">
        <w:rPr>
          <w:rFonts w:asciiTheme="minorHAnsi" w:hAnsiTheme="minorHAnsi"/>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20A53E54" w14:textId="77777777" w:rsidR="00C84C13" w:rsidRPr="00276D80" w:rsidRDefault="00C84C13" w:rsidP="00C84C13">
      <w:pPr>
        <w:pStyle w:val="Heading3"/>
        <w:rPr>
          <w:rFonts w:asciiTheme="minorHAnsi" w:hAnsiTheme="minorHAnsi"/>
        </w:rPr>
      </w:pPr>
      <w:r w:rsidRPr="00276D80">
        <w:rPr>
          <w:rFonts w:asciiTheme="minorHAnsi" w:hAnsiTheme="minorHAnsi"/>
        </w:rPr>
        <w:t>1AC – Adv 2</w:t>
      </w:r>
    </w:p>
    <w:p w14:paraId="7E54EF15" w14:textId="77777777" w:rsidR="00C84C13" w:rsidRPr="00276D80" w:rsidRDefault="00C84C13" w:rsidP="00C84C13">
      <w:pPr>
        <w:pStyle w:val="Heading4"/>
        <w:rPr>
          <w:rFonts w:asciiTheme="minorHAnsi" w:hAnsiTheme="minorHAnsi"/>
        </w:rPr>
      </w:pPr>
      <w:r w:rsidRPr="00276D80">
        <w:rPr>
          <w:rFonts w:asciiTheme="minorHAnsi" w:hAnsiTheme="minorHAnsi"/>
        </w:rPr>
        <w:t>Advantage 1 is WTO Credibility.</w:t>
      </w:r>
    </w:p>
    <w:p w14:paraId="1B64FF47" w14:textId="77777777" w:rsidR="00C84C13" w:rsidRPr="00276D80" w:rsidRDefault="00C84C13" w:rsidP="00C84C13">
      <w:pPr>
        <w:rPr>
          <w:rFonts w:asciiTheme="minorHAnsi" w:hAnsiTheme="minorHAnsi" w:cstheme="majorHAnsi"/>
        </w:rPr>
      </w:pPr>
    </w:p>
    <w:p w14:paraId="0CA20A02" w14:textId="77777777" w:rsidR="00C84C13" w:rsidRPr="00276D80" w:rsidRDefault="00C84C13" w:rsidP="00C84C13">
      <w:pPr>
        <w:pStyle w:val="Heading4"/>
        <w:rPr>
          <w:rFonts w:asciiTheme="minorHAnsi" w:hAnsiTheme="minorHAnsi" w:cstheme="majorHAnsi"/>
        </w:rPr>
      </w:pPr>
      <w:r w:rsidRPr="00276D80">
        <w:rPr>
          <w:rFonts w:asciiTheme="minorHAnsi" w:hAnsiTheme="minorHAnsi" w:cstheme="majorHAnsi"/>
        </w:rPr>
        <w:t>The new head of the WTO is on track to push for reform and an increased role but is hindered now due to lack of vaccine agreement.</w:t>
      </w:r>
    </w:p>
    <w:p w14:paraId="3F669F95" w14:textId="77777777" w:rsidR="00C84C13" w:rsidRPr="00276D80" w:rsidRDefault="00C84C13" w:rsidP="00C84C13">
      <w:pPr>
        <w:rPr>
          <w:rFonts w:asciiTheme="minorHAnsi" w:hAnsiTheme="minorHAnsi" w:cstheme="majorHAnsi"/>
        </w:rPr>
      </w:pPr>
      <w:r w:rsidRPr="00276D80">
        <w:rPr>
          <w:rStyle w:val="Style13ptBold"/>
          <w:rFonts w:asciiTheme="minorHAnsi" w:hAnsiTheme="minorHAnsi" w:cstheme="majorHAnsi"/>
        </w:rPr>
        <w:t>Baschuk 4-27</w:t>
      </w:r>
      <w:r w:rsidRPr="00276D80">
        <w:rPr>
          <w:rFonts w:asciiTheme="minorHAnsi" w:hAnsiTheme="minorHAnsi" w:cstheme="majorHAnsi"/>
        </w:rPr>
        <w:t xml:space="preserve">. </w:t>
      </w:r>
      <w:r w:rsidRPr="00276D80">
        <w:rPr>
          <w:rFonts w:asciiTheme="minorHAnsi" w:hAnsiTheme="minorHAnsi" w:cstheme="majorHAnsi"/>
          <w:sz w:val="18"/>
          <w:szCs w:val="18"/>
        </w:rPr>
        <w:t xml:space="preserve">[(Bryce Baschuk is a Bloomberg Reporter) </w:t>
      </w:r>
      <w:hyperlink r:id="rId42" w:history="1">
        <w:r w:rsidRPr="00276D80">
          <w:rPr>
            <w:rStyle w:val="Hyperlink"/>
            <w:rFonts w:asciiTheme="minorHAnsi" w:hAnsiTheme="minorHAnsi" w:cstheme="majorHAnsi"/>
            <w:sz w:val="18"/>
            <w:szCs w:val="18"/>
          </w:rPr>
          <w:t>"WTO Chief Pursues a ‘Hectic’ Agenda to Fix World Trade’s Referee," Bloomberg, April 27, 2021. https://www.bloomberg.com/news/articles/2021-04-27/wto-chief-pursues-a-hectic-agenda-to-fix-world-trade-s-referee</w:t>
        </w:r>
      </w:hyperlink>
      <w:r w:rsidRPr="00276D80">
        <w:rPr>
          <w:rFonts w:asciiTheme="minorHAnsi" w:hAnsiTheme="minorHAnsi" w:cstheme="majorHAnsi"/>
          <w:sz w:val="18"/>
          <w:szCs w:val="18"/>
        </w:rPr>
        <w:t>] TDI</w:t>
      </w:r>
    </w:p>
    <w:p w14:paraId="5F04DB16" w14:textId="77777777" w:rsidR="00C84C13" w:rsidRPr="00276D80" w:rsidRDefault="00C84C13" w:rsidP="00C84C13">
      <w:pPr>
        <w:rPr>
          <w:rFonts w:asciiTheme="minorHAnsi" w:hAnsiTheme="minorHAnsi" w:cstheme="majorHAnsi"/>
          <w:sz w:val="14"/>
        </w:rPr>
      </w:pPr>
      <w:r w:rsidRPr="00276D80">
        <w:rPr>
          <w:rFonts w:asciiTheme="minorHAnsi" w:hAnsiTheme="minorHAnsi" w:cstheme="majorHAnsi"/>
          <w:u w:val="single"/>
        </w:rPr>
        <w:t xml:space="preserve">The head of the </w:t>
      </w:r>
      <w:r w:rsidRPr="00276D80">
        <w:rPr>
          <w:rFonts w:asciiTheme="minorHAnsi" w:hAnsiTheme="minorHAnsi" w:cstheme="majorHAnsi"/>
          <w:highlight w:val="cyan"/>
          <w:u w:val="single"/>
        </w:rPr>
        <w:t>W</w:t>
      </w:r>
      <w:r w:rsidRPr="00276D80">
        <w:rPr>
          <w:rFonts w:asciiTheme="minorHAnsi" w:hAnsiTheme="minorHAnsi" w:cstheme="majorHAnsi"/>
          <w:sz w:val="14"/>
        </w:rPr>
        <w:t xml:space="preserve">orld </w:t>
      </w:r>
      <w:r w:rsidRPr="00276D80">
        <w:rPr>
          <w:rFonts w:asciiTheme="minorHAnsi" w:hAnsiTheme="minorHAnsi" w:cstheme="majorHAnsi"/>
          <w:highlight w:val="cyan"/>
          <w:u w:val="single"/>
        </w:rPr>
        <w:t>T</w:t>
      </w:r>
      <w:r w:rsidRPr="00276D80">
        <w:rPr>
          <w:rFonts w:asciiTheme="minorHAnsi" w:hAnsiTheme="minorHAnsi" w:cstheme="majorHAnsi"/>
          <w:sz w:val="14"/>
        </w:rPr>
        <w:t xml:space="preserve">rade </w:t>
      </w:r>
      <w:r w:rsidRPr="00276D80">
        <w:rPr>
          <w:rFonts w:asciiTheme="minorHAnsi" w:hAnsiTheme="minorHAnsi" w:cstheme="majorHAnsi"/>
          <w:highlight w:val="cyan"/>
          <w:u w:val="single"/>
        </w:rPr>
        <w:t>O</w:t>
      </w:r>
      <w:r w:rsidRPr="00276D80">
        <w:rPr>
          <w:rFonts w:asciiTheme="minorHAnsi" w:hAnsiTheme="minorHAnsi" w:cstheme="majorHAnsi"/>
          <w:sz w:val="14"/>
        </w:rPr>
        <w:t xml:space="preserve">rganization </w:t>
      </w:r>
      <w:r w:rsidRPr="00276D80">
        <w:rPr>
          <w:rFonts w:asciiTheme="minorHAnsi" w:hAnsiTheme="minorHAnsi" w:cstheme="majorHAnsi"/>
          <w:b/>
          <w:bCs/>
          <w:highlight w:val="cyan"/>
          <w:u w:val="single"/>
        </w:rPr>
        <w:t>raised</w:t>
      </w:r>
      <w:r w:rsidRPr="00276D80">
        <w:rPr>
          <w:rFonts w:asciiTheme="minorHAnsi" w:hAnsiTheme="minorHAnsi" w:cstheme="majorHAnsi"/>
          <w:b/>
          <w:bCs/>
          <w:u w:val="single"/>
        </w:rPr>
        <w:t xml:space="preserve"> an </w:t>
      </w:r>
      <w:r w:rsidRPr="00276D80">
        <w:rPr>
          <w:rFonts w:asciiTheme="minorHAnsi" w:hAnsiTheme="minorHAnsi" w:cstheme="majorHAnsi"/>
          <w:b/>
          <w:bCs/>
          <w:highlight w:val="cyan"/>
          <w:u w:val="single"/>
        </w:rPr>
        <w:t>alarm about</w:t>
      </w:r>
      <w:r w:rsidRPr="00276D80">
        <w:rPr>
          <w:rFonts w:asciiTheme="minorHAnsi" w:hAnsiTheme="minorHAnsi" w:cstheme="majorHAnsi"/>
          <w:b/>
          <w:bCs/>
          <w:u w:val="single"/>
        </w:rPr>
        <w:t xml:space="preserve"> the </w:t>
      </w:r>
      <w:r w:rsidRPr="00276D80">
        <w:rPr>
          <w:rFonts w:asciiTheme="minorHAnsi" w:hAnsiTheme="minorHAnsi" w:cstheme="majorHAnsi"/>
          <w:b/>
          <w:bCs/>
          <w:highlight w:val="cyan"/>
          <w:u w:val="single"/>
        </w:rPr>
        <w:t xml:space="preserve">credibility </w:t>
      </w:r>
      <w:r w:rsidRPr="00276D80">
        <w:rPr>
          <w:rFonts w:asciiTheme="minorHAnsi" w:hAnsiTheme="minorHAnsi" w:cstheme="majorHAnsi"/>
          <w:b/>
          <w:bCs/>
          <w:u w:val="single"/>
        </w:rPr>
        <w:t>of the multilateral trading system</w:t>
      </w:r>
      <w:r w:rsidRPr="00276D80">
        <w:rPr>
          <w:rFonts w:asciiTheme="minorHAnsi" w:hAnsiTheme="minorHAnsi" w:cstheme="majorHAnsi"/>
          <w:sz w:val="14"/>
        </w:rPr>
        <w:t xml:space="preserve">, </w:t>
      </w:r>
      <w:r w:rsidRPr="00276D80">
        <w:rPr>
          <w:rFonts w:asciiTheme="minorHAnsi" w:hAnsiTheme="minorHAnsi" w:cstheme="majorHAnsi"/>
          <w:highlight w:val="cyan"/>
          <w:u w:val="single"/>
        </w:rPr>
        <w:t>urging</w:t>
      </w:r>
      <w:r w:rsidRPr="00276D80">
        <w:rPr>
          <w:rFonts w:asciiTheme="minorHAnsi" w:hAnsiTheme="minorHAnsi" w:cstheme="majorHAnsi"/>
          <w:sz w:val="14"/>
        </w:rPr>
        <w:t xml:space="preserve"> leaders to act fast to bolster the global economy with </w:t>
      </w:r>
      <w:r w:rsidRPr="00276D80">
        <w:rPr>
          <w:rFonts w:asciiTheme="minorHAnsi" w:hAnsiTheme="minorHAnsi" w:cstheme="majorHAnsi"/>
          <w:u w:val="single"/>
        </w:rPr>
        <w:t xml:space="preserve">steps like fairer </w:t>
      </w:r>
      <w:r w:rsidRPr="00276D80">
        <w:rPr>
          <w:rFonts w:asciiTheme="minorHAnsi" w:hAnsiTheme="minorHAnsi" w:cstheme="majorHAnsi"/>
          <w:highlight w:val="cyan"/>
          <w:u w:val="single"/>
        </w:rPr>
        <w:t>vaccine distribution</w:t>
      </w:r>
      <w:r w:rsidRPr="00276D80">
        <w:rPr>
          <w:rFonts w:asciiTheme="minorHAnsi" w:hAnsiTheme="minorHAnsi" w:cstheme="majorHAnsi"/>
          <w:sz w:val="14"/>
        </w:rPr>
        <w:t xml:space="preserve"> </w:t>
      </w:r>
      <w:r w:rsidRPr="00276D80">
        <w:rPr>
          <w:rFonts w:asciiTheme="minorHAnsi" w:hAnsiTheme="minorHAnsi" w:cstheme="majorHAnsi"/>
          <w:u w:val="single"/>
        </w:rPr>
        <w:t>and cooperate to resolve longer-term problems like overfishing</w:t>
      </w:r>
      <w:r w:rsidRPr="00276D80">
        <w:rPr>
          <w:rFonts w:asciiTheme="minorHAnsi" w:hAnsiTheme="minorHAnsi" w:cstheme="majorHAnsi"/>
          <w:sz w:val="14"/>
        </w:rPr>
        <w:t xml:space="preserve">. During her first two months, </w:t>
      </w:r>
      <w:r w:rsidRPr="00276D80">
        <w:rPr>
          <w:rFonts w:asciiTheme="minorHAnsi" w:hAnsiTheme="minorHAnsi" w:cstheme="majorHAnsi"/>
          <w:u w:val="single"/>
        </w:rPr>
        <w:t>WTO</w:t>
      </w:r>
      <w:r w:rsidRPr="00276D80">
        <w:rPr>
          <w:rFonts w:asciiTheme="minorHAnsi" w:hAnsiTheme="minorHAnsi" w:cstheme="majorHAnsi"/>
          <w:sz w:val="14"/>
        </w:rPr>
        <w:t xml:space="preserve"> </w:t>
      </w:r>
      <w:r w:rsidRPr="00276D80">
        <w:rPr>
          <w:rFonts w:asciiTheme="minorHAnsi" w:hAnsiTheme="minorHAnsi" w:cstheme="majorHAnsi"/>
          <w:u w:val="single"/>
        </w:rPr>
        <w:t>Director</w:t>
      </w:r>
      <w:r w:rsidRPr="00276D80">
        <w:rPr>
          <w:rFonts w:asciiTheme="minorHAnsi" w:hAnsiTheme="minorHAnsi" w:cstheme="majorHAnsi"/>
          <w:sz w:val="14"/>
        </w:rPr>
        <w:t xml:space="preserve">-General Ngozi Okonjo-Iweala </w:t>
      </w:r>
      <w:r w:rsidRPr="00276D80">
        <w:rPr>
          <w:rFonts w:asciiTheme="minorHAnsi" w:hAnsiTheme="minorHAnsi" w:cstheme="majorHAnsi"/>
          <w:u w:val="single"/>
        </w:rPr>
        <w:t>has met with trade ministers around the globe</w:t>
      </w:r>
      <w:r w:rsidRPr="00276D80">
        <w:rPr>
          <w:rFonts w:asciiTheme="minorHAnsi" w:hAnsiTheme="minorHAnsi" w:cstheme="majorHAnsi"/>
          <w:sz w:val="14"/>
        </w:rPr>
        <w:t xml:space="preserve"> </w:t>
      </w:r>
      <w:r w:rsidRPr="00276D80">
        <w:rPr>
          <w:rFonts w:asciiTheme="minorHAnsi" w:hAnsiTheme="minorHAnsi" w:cstheme="majorHAnsi"/>
          <w:u w:val="single"/>
        </w:rPr>
        <w:t>to communicate</w:t>
      </w:r>
      <w:r w:rsidRPr="00276D80">
        <w:rPr>
          <w:rFonts w:asciiTheme="minorHAnsi" w:hAnsiTheme="minorHAnsi" w:cstheme="majorHAnsi"/>
          <w:sz w:val="14"/>
        </w:rPr>
        <w:t xml:space="preserve"> a message that </w:t>
      </w:r>
      <w:r w:rsidRPr="00276D80">
        <w:rPr>
          <w:rFonts w:asciiTheme="minorHAnsi" w:hAnsiTheme="minorHAnsi" w:cstheme="majorHAnsi"/>
          <w:b/>
          <w:bCs/>
          <w:highlight w:val="cyan"/>
          <w:u w:val="single"/>
        </w:rPr>
        <w:t>the WTO is important</w:t>
      </w:r>
      <w:r w:rsidRPr="00276D80">
        <w:rPr>
          <w:rFonts w:asciiTheme="minorHAnsi" w:hAnsiTheme="minorHAnsi" w:cstheme="majorHAnsi"/>
          <w:b/>
          <w:bCs/>
          <w:u w:val="single"/>
        </w:rPr>
        <w:t xml:space="preserve">, it needs to be reformed and it needs to deliver results. </w:t>
      </w:r>
      <w:r w:rsidRPr="00276D80">
        <w:rPr>
          <w:rFonts w:asciiTheme="minorHAnsi" w:hAnsiTheme="minorHAnsi" w:cstheme="majorHAnsi"/>
          <w:sz w:val="14"/>
        </w:rPr>
        <w:t xml:space="preserve">So far, she says the </w:t>
      </w:r>
      <w:r w:rsidRPr="00276D80">
        <w:rPr>
          <w:rFonts w:asciiTheme="minorHAnsi" w:hAnsiTheme="minorHAnsi" w:cstheme="majorHAnsi"/>
          <w:u w:val="single"/>
        </w:rPr>
        <w:t>reception</w:t>
      </w:r>
      <w:r w:rsidRPr="00276D80">
        <w:rPr>
          <w:rFonts w:asciiTheme="minorHAnsi" w:hAnsiTheme="minorHAnsi" w:cstheme="majorHAnsi"/>
          <w:sz w:val="14"/>
        </w:rPr>
        <w:t xml:space="preserve"> from world leaders </w:t>
      </w:r>
      <w:r w:rsidRPr="00276D80">
        <w:rPr>
          <w:rFonts w:asciiTheme="minorHAnsi" w:hAnsiTheme="minorHAnsi" w:cstheme="majorHAnsi"/>
          <w:u w:val="single"/>
        </w:rPr>
        <w:t xml:space="preserve">has been positive, </w:t>
      </w:r>
      <w:r w:rsidRPr="00276D80">
        <w:rPr>
          <w:rFonts w:asciiTheme="minorHAnsi" w:hAnsiTheme="minorHAnsi" w:cstheme="majorHAnsi"/>
          <w:sz w:val="14"/>
        </w:rPr>
        <w:t>but</w:t>
      </w:r>
      <w:r w:rsidRPr="00276D80">
        <w:rPr>
          <w:rFonts w:asciiTheme="minorHAnsi" w:hAnsiTheme="minorHAnsi" w:cstheme="majorHAnsi"/>
          <w:u w:val="single"/>
        </w:rPr>
        <w:t xml:space="preserve"> quickly translating that</w:t>
      </w:r>
      <w:r w:rsidRPr="00276D80">
        <w:rPr>
          <w:rFonts w:asciiTheme="minorHAnsi" w:hAnsiTheme="minorHAnsi" w:cstheme="majorHAnsi"/>
          <w:sz w:val="14"/>
        </w:rPr>
        <w:t xml:space="preserve"> </w:t>
      </w:r>
      <w:r w:rsidRPr="00276D80">
        <w:rPr>
          <w:rFonts w:asciiTheme="minorHAnsi" w:hAnsiTheme="minorHAnsi" w:cstheme="majorHAnsi"/>
          <w:u w:val="single"/>
        </w:rPr>
        <w:t>goodwill into substantive outcomes</w:t>
      </w:r>
      <w:r w:rsidRPr="00276D80">
        <w:rPr>
          <w:rFonts w:asciiTheme="minorHAnsi" w:hAnsiTheme="minorHAnsi" w:cstheme="majorHAnsi"/>
          <w:sz w:val="14"/>
        </w:rPr>
        <w:t xml:space="preserve"> during a global pandemic </w:t>
      </w:r>
      <w:r w:rsidRPr="00276D80">
        <w:rPr>
          <w:rFonts w:asciiTheme="minorHAnsi" w:hAnsiTheme="minorHAnsi" w:cstheme="majorHAnsi"/>
          <w:u w:val="single"/>
        </w:rPr>
        <w:t>is</w:t>
      </w:r>
      <w:r w:rsidRPr="00276D80">
        <w:rPr>
          <w:rFonts w:asciiTheme="minorHAnsi" w:hAnsiTheme="minorHAnsi" w:cstheme="majorHAnsi"/>
          <w:sz w:val="14"/>
        </w:rPr>
        <w:t xml:space="preserve"> just as </w:t>
      </w:r>
      <w:r w:rsidRPr="00276D80">
        <w:rPr>
          <w:rFonts w:asciiTheme="minorHAnsi" w:hAnsiTheme="minorHAnsi" w:cstheme="majorHAnsi"/>
          <w:u w:val="single"/>
        </w:rPr>
        <w:t>daunting</w:t>
      </w:r>
      <w:r w:rsidRPr="00276D80">
        <w:rPr>
          <w:rFonts w:asciiTheme="minorHAnsi" w:hAnsiTheme="min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276D80">
        <w:rPr>
          <w:rFonts w:asciiTheme="minorHAnsi" w:hAnsiTheme="minorHAnsi" w:cstheme="majorHAnsi"/>
          <w:u w:val="single"/>
        </w:rPr>
        <w:t xml:space="preserve">ting an agreement is not as easy because of longstanding ways of negotiating business positions.” </w:t>
      </w:r>
      <w:r w:rsidRPr="00276D80">
        <w:rPr>
          <w:rFonts w:asciiTheme="minorHAnsi" w:hAnsiTheme="minorHAnsi" w:cstheme="majorHAnsi"/>
          <w:sz w:val="14"/>
        </w:rPr>
        <w:t xml:space="preserve">Read More: Arcane WTO Pact Moves to Center of Vaccine Debate: Supply Lines </w:t>
      </w:r>
      <w:r w:rsidRPr="00276D80">
        <w:rPr>
          <w:rFonts w:asciiTheme="minorHAnsi" w:hAnsiTheme="minorHAnsi" w:cstheme="majorHAnsi"/>
          <w:u w:val="single"/>
        </w:rPr>
        <w:t>Countries need to move past the notion that one country’s gain in international commerce is another’s loss</w:t>
      </w:r>
      <w:r w:rsidRPr="00276D80">
        <w:rPr>
          <w:rFonts w:asciiTheme="minorHAnsi" w:hAnsiTheme="minorHAnsi" w:cstheme="majorHAnsi"/>
          <w:sz w:val="14"/>
        </w:rPr>
        <w:t>, she said. “</w:t>
      </w:r>
      <w:r w:rsidRPr="00276D80">
        <w:rPr>
          <w:rFonts w:asciiTheme="minorHAnsi" w:hAnsiTheme="minorHAnsi" w:cstheme="majorHAnsi"/>
          <w:u w:val="single"/>
        </w:rPr>
        <w:t xml:space="preserve">We need to </w:t>
      </w:r>
      <w:r w:rsidRPr="00276D80">
        <w:rPr>
          <w:rFonts w:asciiTheme="minorHAnsi" w:hAnsiTheme="minorHAnsi" w:cstheme="majorHAnsi"/>
          <w:highlight w:val="cyan"/>
          <w:u w:val="single"/>
        </w:rPr>
        <w:t xml:space="preserve">break out of </w:t>
      </w:r>
      <w:r w:rsidRPr="00276D80">
        <w:rPr>
          <w:rFonts w:asciiTheme="minorHAnsi" w:hAnsiTheme="minorHAnsi" w:cstheme="majorHAnsi"/>
          <w:u w:val="single"/>
        </w:rPr>
        <w:t xml:space="preserve">the </w:t>
      </w:r>
      <w:r w:rsidRPr="00276D80">
        <w:rPr>
          <w:rFonts w:asciiTheme="minorHAnsi" w:hAnsiTheme="minorHAnsi" w:cstheme="majorHAnsi"/>
          <w:highlight w:val="cyan"/>
          <w:u w:val="single"/>
        </w:rPr>
        <w:t>zero-sum deadlock</w:t>
      </w:r>
      <w:r w:rsidRPr="00276D80">
        <w:rPr>
          <w:rFonts w:asciiTheme="minorHAnsi" w:hAnsiTheme="minorHAnsi" w:cstheme="majorHAnsi"/>
          <w:sz w:val="14"/>
        </w:rPr>
        <w:t>,” Okonjo-Iweala said. “</w:t>
      </w:r>
      <w:r w:rsidRPr="00276D80">
        <w:rPr>
          <w:rFonts w:asciiTheme="minorHAnsi" w:hAnsiTheme="minorHAnsi" w:cstheme="majorHAnsi"/>
          <w:u w:val="single"/>
        </w:rPr>
        <w:t>We need to remind</w:t>
      </w:r>
      <w:r w:rsidRPr="00276D80">
        <w:rPr>
          <w:rFonts w:asciiTheme="minorHAnsi" w:hAnsiTheme="minorHAnsi" w:cstheme="majorHAnsi"/>
          <w:sz w:val="14"/>
        </w:rPr>
        <w:t xml:space="preserve"> the </w:t>
      </w:r>
      <w:r w:rsidRPr="00276D80">
        <w:rPr>
          <w:rFonts w:asciiTheme="minorHAnsi" w:hAnsiTheme="minorHAnsi" w:cstheme="majorHAnsi"/>
          <w:u w:val="single"/>
        </w:rPr>
        <w:t>countries</w:t>
      </w:r>
      <w:r w:rsidRPr="00276D80">
        <w:rPr>
          <w:rFonts w:asciiTheme="minorHAnsi" w:hAnsiTheme="minorHAnsi" w:cstheme="majorHAnsi"/>
          <w:sz w:val="14"/>
        </w:rPr>
        <w:t xml:space="preserve"> and members that the </w:t>
      </w:r>
      <w:r w:rsidRPr="00276D80">
        <w:rPr>
          <w:rFonts w:asciiTheme="minorHAnsi" w:hAnsiTheme="minorHAnsi" w:cstheme="majorHAnsi"/>
          <w:u w:val="single"/>
        </w:rPr>
        <w:t>WTO is here to deliver for people</w:t>
      </w:r>
      <w:r w:rsidRPr="00276D80">
        <w:rPr>
          <w:rFonts w:asciiTheme="minorHAnsi" w:hAnsiTheme="minorHAnsi" w:cstheme="majorHAnsi"/>
          <w:sz w:val="14"/>
        </w:rPr>
        <w:t xml:space="preserve">. </w:t>
      </w:r>
      <w:r w:rsidRPr="00276D80">
        <w:rPr>
          <w:rFonts w:asciiTheme="minorHAnsi" w:hAnsiTheme="minorHAnsi" w:cstheme="majorHAnsi"/>
          <w:b/>
          <w:bCs/>
          <w:u w:val="single"/>
        </w:rPr>
        <w:t>We can’t take 20 years to negotiate something</w:t>
      </w:r>
      <w:r w:rsidRPr="00276D80">
        <w:rPr>
          <w:rFonts w:asciiTheme="minorHAnsi" w:hAnsiTheme="minorHAnsi" w:cstheme="majorHAnsi"/>
          <w:sz w:val="14"/>
        </w:rPr>
        <w:t xml:space="preserve">.” Okonjo-Iweala said </w:t>
      </w:r>
      <w:r w:rsidRPr="00276D80">
        <w:rPr>
          <w:rFonts w:asciiTheme="minorHAnsi" w:hAnsiTheme="minorHAnsi" w:cstheme="majorHAnsi"/>
          <w:b/>
          <w:bCs/>
          <w:u w:val="single"/>
        </w:rPr>
        <w:t xml:space="preserve">her top </w:t>
      </w:r>
      <w:r w:rsidRPr="00276D80">
        <w:rPr>
          <w:rFonts w:asciiTheme="minorHAnsi" w:hAnsiTheme="minorHAnsi" w:cstheme="majorHAnsi"/>
          <w:b/>
          <w:bCs/>
          <w:highlight w:val="cyan"/>
          <w:u w:val="single"/>
        </w:rPr>
        <w:t xml:space="preserve">priority is to </w:t>
      </w:r>
      <w:r w:rsidRPr="00276D80">
        <w:rPr>
          <w:rFonts w:asciiTheme="minorHAnsi" w:hAnsiTheme="minorHAnsi" w:cstheme="majorHAnsi"/>
          <w:b/>
          <w:bCs/>
          <w:u w:val="single"/>
        </w:rPr>
        <w:t xml:space="preserve">use </w:t>
      </w:r>
      <w:r w:rsidRPr="00276D80">
        <w:rPr>
          <w:rFonts w:asciiTheme="minorHAnsi" w:hAnsiTheme="minorHAnsi" w:cstheme="majorHAnsi"/>
          <w:b/>
          <w:bCs/>
          <w:highlight w:val="cyan"/>
          <w:u w:val="single"/>
        </w:rPr>
        <w:t>trade to alleviate the pandemic</w:t>
      </w:r>
      <w:r w:rsidRPr="00276D80">
        <w:rPr>
          <w:rFonts w:asciiTheme="minorHAnsi" w:hAnsiTheme="min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276D80">
        <w:rPr>
          <w:rFonts w:asciiTheme="minorHAnsi" w:hAnsiTheme="minorHAnsi" w:cstheme="majorHAnsi"/>
          <w:u w:val="single"/>
        </w:rPr>
        <w:t xml:space="preserve">n important component of the </w:t>
      </w:r>
      <w:r w:rsidRPr="00276D80">
        <w:rPr>
          <w:rFonts w:asciiTheme="minorHAnsi" w:hAnsiTheme="minorHAnsi" w:cstheme="majorHAnsi"/>
          <w:highlight w:val="cyan"/>
          <w:u w:val="single"/>
        </w:rPr>
        <w:t>WTO</w:t>
      </w:r>
      <w:r w:rsidRPr="00276D80">
        <w:rPr>
          <w:rFonts w:asciiTheme="minorHAnsi" w:hAnsiTheme="minorHAnsi" w:cstheme="majorHAnsi"/>
          <w:u w:val="single"/>
        </w:rPr>
        <w:t xml:space="preserve">’s </w:t>
      </w:r>
      <w:r w:rsidRPr="00276D80">
        <w:rPr>
          <w:rFonts w:asciiTheme="minorHAnsi" w:hAnsiTheme="minorHAnsi" w:cstheme="majorHAnsi"/>
          <w:sz w:val="14"/>
        </w:rPr>
        <w:t xml:space="preserve">trade and health </w:t>
      </w:r>
      <w:r w:rsidRPr="00276D80">
        <w:rPr>
          <w:rFonts w:asciiTheme="minorHAnsi" w:hAnsiTheme="minorHAnsi" w:cstheme="majorHAnsi"/>
          <w:u w:val="single"/>
        </w:rPr>
        <w:t>agenda is a proposal</w:t>
      </w:r>
      <w:r w:rsidRPr="00276D80">
        <w:rPr>
          <w:rFonts w:asciiTheme="minorHAnsi" w:hAnsiTheme="minorHAnsi" w:cstheme="majorHAnsi"/>
          <w:sz w:val="14"/>
        </w:rPr>
        <w:t xml:space="preserve"> from India and South Africa that </w:t>
      </w:r>
      <w:r w:rsidRPr="00276D80">
        <w:rPr>
          <w:rFonts w:asciiTheme="minorHAnsi" w:hAnsiTheme="minorHAnsi" w:cstheme="majorHAnsi"/>
          <w:highlight w:val="cyan"/>
          <w:u w:val="single"/>
        </w:rPr>
        <w:t>seeks to</w:t>
      </w:r>
      <w:r w:rsidRPr="00276D80">
        <w:rPr>
          <w:rFonts w:asciiTheme="minorHAnsi" w:hAnsiTheme="minorHAnsi" w:cstheme="majorHAnsi"/>
          <w:u w:val="single"/>
        </w:rPr>
        <w:t xml:space="preserve"> temporarily </w:t>
      </w:r>
      <w:r w:rsidRPr="00276D80">
        <w:rPr>
          <w:rFonts w:asciiTheme="minorHAnsi" w:hAnsiTheme="minorHAnsi" w:cstheme="majorHAnsi"/>
          <w:highlight w:val="cyan"/>
          <w:u w:val="single"/>
        </w:rPr>
        <w:t>waive</w:t>
      </w:r>
      <w:r w:rsidRPr="00276D80">
        <w:rPr>
          <w:rFonts w:asciiTheme="minorHAnsi" w:hAnsiTheme="minorHAnsi" w:cstheme="majorHAnsi"/>
          <w:u w:val="single"/>
        </w:rPr>
        <w:t xml:space="preserve"> enforcement</w:t>
      </w:r>
      <w:r w:rsidRPr="00276D80">
        <w:rPr>
          <w:rFonts w:asciiTheme="minorHAnsi" w:hAnsiTheme="minorHAnsi" w:cstheme="majorHAnsi"/>
          <w:sz w:val="14"/>
        </w:rPr>
        <w:t xml:space="preserve"> </w:t>
      </w:r>
      <w:r w:rsidRPr="00276D80">
        <w:rPr>
          <w:rFonts w:asciiTheme="minorHAnsi" w:hAnsiTheme="minorHAnsi" w:cstheme="majorHAnsi"/>
          <w:u w:val="single"/>
        </w:rPr>
        <w:t>of</w:t>
      </w:r>
      <w:r w:rsidRPr="00276D80">
        <w:rPr>
          <w:rFonts w:asciiTheme="minorHAnsi" w:hAnsiTheme="minorHAnsi" w:cstheme="majorHAnsi"/>
          <w:sz w:val="14"/>
        </w:rPr>
        <w:t xml:space="preserve"> the WTO’s rules governing </w:t>
      </w:r>
      <w:r w:rsidRPr="00276D80">
        <w:rPr>
          <w:rFonts w:asciiTheme="minorHAnsi" w:hAnsiTheme="minorHAnsi" w:cstheme="majorHAnsi"/>
          <w:highlight w:val="cyan"/>
          <w:u w:val="single"/>
        </w:rPr>
        <w:t>i</w:t>
      </w:r>
      <w:r w:rsidRPr="00276D80">
        <w:rPr>
          <w:rFonts w:asciiTheme="minorHAnsi" w:hAnsiTheme="minorHAnsi" w:cstheme="majorHAnsi"/>
          <w:u w:val="single"/>
        </w:rPr>
        <w:t>ntellectual</w:t>
      </w:r>
      <w:r w:rsidRPr="00276D80">
        <w:rPr>
          <w:rFonts w:asciiTheme="minorHAnsi" w:hAnsiTheme="minorHAnsi" w:cstheme="majorHAnsi"/>
          <w:highlight w:val="cyan"/>
          <w:u w:val="single"/>
        </w:rPr>
        <w:t xml:space="preserve"> p</w:t>
      </w:r>
      <w:r w:rsidRPr="00276D80">
        <w:rPr>
          <w:rFonts w:asciiTheme="minorHAnsi" w:hAnsiTheme="minorHAnsi" w:cstheme="majorHAnsi"/>
          <w:u w:val="single"/>
        </w:rPr>
        <w:t xml:space="preserve">roperty </w:t>
      </w:r>
      <w:r w:rsidRPr="00276D80">
        <w:rPr>
          <w:rFonts w:asciiTheme="minorHAnsi" w:hAnsiTheme="minorHAnsi" w:cstheme="majorHAnsi"/>
          <w:highlight w:val="cyan"/>
          <w:u w:val="single"/>
        </w:rPr>
        <w:t>for vaccines</w:t>
      </w:r>
      <w:r w:rsidRPr="00276D80">
        <w:rPr>
          <w:rFonts w:asciiTheme="minorHAnsi" w:hAnsiTheme="min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276D80">
        <w:rPr>
          <w:rFonts w:asciiTheme="minorHAnsi" w:hAnsiTheme="minorHAnsi" w:cstheme="majorHAnsi"/>
          <w:u w:val="single"/>
        </w:rPr>
        <w:t>“There is movement</w:t>
      </w:r>
      <w:r w:rsidRPr="00276D80">
        <w:rPr>
          <w:rFonts w:asciiTheme="minorHAnsi" w:hAnsiTheme="minorHAnsi" w:cstheme="majorHAnsi"/>
          <w:sz w:val="14"/>
        </w:rPr>
        <w:t>,” Okonjo-Iweala said. “</w:t>
      </w:r>
      <w:r w:rsidRPr="00276D80">
        <w:rPr>
          <w:rFonts w:asciiTheme="minorHAnsi" w:hAnsiTheme="minorHAnsi" w:cstheme="majorHAnsi"/>
          <w:u w:val="single"/>
        </w:rPr>
        <w:t>Are we there yet? No</w:t>
      </w:r>
      <w:r w:rsidRPr="00276D80">
        <w:rPr>
          <w:rFonts w:asciiTheme="minorHAnsi" w:hAnsiTheme="minorHAnsi" w:cstheme="majorHAnsi"/>
          <w:sz w:val="14"/>
        </w:rPr>
        <w:t xml:space="preserve">, but there is a little bit of change in the air among members. I think hopefully we will be able to come to some sort of a framework for the WTO ministers to bless.” </w:t>
      </w:r>
      <w:r w:rsidRPr="00276D80">
        <w:rPr>
          <w:rFonts w:asciiTheme="minorHAnsi" w:hAnsiTheme="minorHAnsi" w:cstheme="majorHAnsi"/>
          <w:u w:val="single"/>
        </w:rPr>
        <w:t xml:space="preserve">“We don’t have time,” she added. “People are dying.” </w:t>
      </w:r>
      <w:r w:rsidRPr="00276D80">
        <w:rPr>
          <w:rFonts w:asciiTheme="minorHAnsi" w:hAnsiTheme="min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5855D187" w14:textId="77777777" w:rsidR="00C84C13" w:rsidRPr="00276D80" w:rsidRDefault="00C84C13" w:rsidP="00C84C13">
      <w:pPr>
        <w:pStyle w:val="Heading4"/>
        <w:rPr>
          <w:rFonts w:asciiTheme="minorHAnsi" w:hAnsiTheme="minorHAnsi" w:cstheme="majorHAnsi"/>
        </w:rPr>
      </w:pPr>
      <w:r w:rsidRPr="00276D80">
        <w:rPr>
          <w:rFonts w:asciiTheme="minorHAnsi" w:hAnsiTheme="minorHAnsi" w:cstheme="majorHAnsi"/>
        </w:rPr>
        <w:t>Patent waiver is necessary to revitalize WTO’s credibility as an international dispute mechanism – creates momentum for further reform.</w:t>
      </w:r>
    </w:p>
    <w:p w14:paraId="6F540F84" w14:textId="77777777" w:rsidR="00C84C13" w:rsidRPr="00276D80" w:rsidRDefault="00C84C13" w:rsidP="00C84C13">
      <w:pPr>
        <w:rPr>
          <w:rFonts w:asciiTheme="minorHAnsi" w:hAnsiTheme="minorHAnsi" w:cstheme="majorHAnsi"/>
        </w:rPr>
      </w:pPr>
      <w:r w:rsidRPr="00276D80">
        <w:rPr>
          <w:rStyle w:val="Style13ptBold"/>
          <w:rFonts w:asciiTheme="minorHAnsi" w:hAnsiTheme="minorHAnsi" w:cstheme="majorHAnsi"/>
        </w:rPr>
        <w:t>Meyer 6-18</w:t>
      </w:r>
      <w:r w:rsidRPr="00276D80">
        <w:rPr>
          <w:rStyle w:val="Style13ptBold"/>
          <w:rFonts w:asciiTheme="minorHAnsi" w:hAnsiTheme="minorHAnsi" w:cstheme="majorHAnsi"/>
          <w:sz w:val="18"/>
          <w:szCs w:val="18"/>
        </w:rPr>
        <w:t>-</w:t>
      </w:r>
      <w:r w:rsidRPr="00276D80">
        <w:rPr>
          <w:rStyle w:val="Style13ptBold"/>
          <w:rFonts w:asciiTheme="minorHAnsi" w:hAnsiTheme="minorHAnsi" w:cstheme="majorHAnsi"/>
          <w:b w:val="0"/>
          <w:sz w:val="18"/>
          <w:szCs w:val="18"/>
        </w:rPr>
        <w:t>21.</w:t>
      </w:r>
      <w:r w:rsidRPr="00276D80">
        <w:rPr>
          <w:rFonts w:asciiTheme="minorHAnsi" w:hAnsiTheme="min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43" w:history="1">
        <w:r w:rsidRPr="00276D80">
          <w:rPr>
            <w:rStyle w:val="Hyperlink"/>
            <w:rFonts w:asciiTheme="minorHAnsi" w:hAnsiTheme="minorHAnsi" w:cstheme="majorHAnsi"/>
            <w:sz w:val="18"/>
            <w:szCs w:val="18"/>
          </w:rPr>
          <w:t>https://fortune.com/2021/06/18/wto-covid-vaccines-patents-waiver-south-africa-trips/</w:t>
        </w:r>
      </w:hyperlink>
      <w:r w:rsidRPr="00276D80">
        <w:rPr>
          <w:rStyle w:val="Hyperlink"/>
          <w:rFonts w:asciiTheme="minorHAnsi" w:hAnsiTheme="minorHAnsi" w:cstheme="majorHAnsi"/>
          <w:sz w:val="18"/>
          <w:szCs w:val="18"/>
        </w:rPr>
        <w:t>] TDI</w:t>
      </w:r>
    </w:p>
    <w:p w14:paraId="06E4353D" w14:textId="77777777" w:rsidR="00C84C13" w:rsidRPr="00276D80" w:rsidRDefault="00C84C13" w:rsidP="00C84C13">
      <w:pPr>
        <w:rPr>
          <w:rFonts w:asciiTheme="minorHAnsi" w:hAnsiTheme="minorHAnsi" w:cstheme="majorHAnsi"/>
          <w:sz w:val="10"/>
        </w:rPr>
      </w:pPr>
      <w:r w:rsidRPr="00276D80">
        <w:rPr>
          <w:rFonts w:asciiTheme="minorHAnsi" w:hAnsiTheme="min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276D80">
        <w:rPr>
          <w:rFonts w:asciiTheme="minorHAnsi" w:hAnsiTheme="minorHAnsi" w:cstheme="majorHAnsi"/>
          <w:u w:val="single"/>
        </w:rPr>
        <w:t xml:space="preserve">there is widespread </w:t>
      </w:r>
      <w:r w:rsidRPr="00276D80">
        <w:rPr>
          <w:rFonts w:asciiTheme="minorHAnsi" w:hAnsiTheme="minorHAnsi" w:cstheme="majorHAnsi"/>
          <w:highlight w:val="cyan"/>
          <w:u w:val="single"/>
        </w:rPr>
        <w:t>dissatisfaction</w:t>
      </w:r>
      <w:r w:rsidRPr="00276D80">
        <w:rPr>
          <w:rFonts w:asciiTheme="minorHAnsi" w:hAnsiTheme="minorHAnsi" w:cstheme="majorHAnsi"/>
          <w:sz w:val="10"/>
          <w:highlight w:val="cyan"/>
        </w:rPr>
        <w:t xml:space="preserve"> </w:t>
      </w:r>
      <w:r w:rsidRPr="00276D80">
        <w:rPr>
          <w:rFonts w:asciiTheme="minorHAnsi" w:hAnsiTheme="minorHAnsi" w:cstheme="majorHAnsi"/>
          <w:highlight w:val="cyan"/>
          <w:u w:val="single"/>
        </w:rPr>
        <w:t>over</w:t>
      </w:r>
      <w:r w:rsidRPr="00276D80">
        <w:rPr>
          <w:rFonts w:asciiTheme="minorHAnsi" w:hAnsiTheme="minorHAnsi" w:cstheme="majorHAnsi"/>
          <w:u w:val="single"/>
        </w:rPr>
        <w:t xml:space="preserve"> the</w:t>
      </w:r>
      <w:r w:rsidRPr="00276D80">
        <w:rPr>
          <w:rFonts w:asciiTheme="minorHAnsi" w:hAnsiTheme="minorHAnsi" w:cstheme="majorHAnsi"/>
          <w:sz w:val="10"/>
        </w:rPr>
        <w:t xml:space="preserve"> </w:t>
      </w:r>
      <w:r w:rsidRPr="00276D80">
        <w:rPr>
          <w:rFonts w:asciiTheme="minorHAnsi" w:hAnsiTheme="minorHAnsi" w:cstheme="majorHAnsi"/>
          <w:u w:val="single"/>
        </w:rPr>
        <w:t xml:space="preserve">fairness of the </w:t>
      </w:r>
      <w:r w:rsidRPr="00276D80">
        <w:rPr>
          <w:rFonts w:asciiTheme="minorHAnsi" w:hAnsiTheme="minorHAnsi" w:cstheme="majorHAnsi"/>
          <w:highlight w:val="cyan"/>
          <w:u w:val="single"/>
        </w:rPr>
        <w:t>global trade</w:t>
      </w:r>
      <w:r w:rsidRPr="00276D80">
        <w:rPr>
          <w:rFonts w:asciiTheme="minorHAnsi" w:hAnsiTheme="minorHAnsi" w:cstheme="majorHAnsi"/>
          <w:u w:val="single"/>
        </w:rPr>
        <w:t xml:space="preserve"> rulebook</w:t>
      </w:r>
      <w:r w:rsidRPr="00276D80">
        <w:rPr>
          <w:rFonts w:asciiTheme="minorHAnsi" w:hAnsiTheme="minorHAnsi" w:cstheme="majorHAnsi"/>
          <w:sz w:val="10"/>
        </w:rPr>
        <w:t xml:space="preserve">. </w:t>
      </w:r>
      <w:r w:rsidRPr="00276D80">
        <w:rPr>
          <w:rFonts w:asciiTheme="minorHAnsi" w:hAnsiTheme="minorHAnsi" w:cstheme="majorHAnsi"/>
          <w:u w:val="single"/>
        </w:rPr>
        <w:t>The</w:t>
      </w:r>
      <w:r w:rsidRPr="00276D80">
        <w:rPr>
          <w:rFonts w:asciiTheme="minorHAnsi" w:hAnsiTheme="minorHAnsi" w:cstheme="majorHAnsi"/>
          <w:sz w:val="10"/>
        </w:rPr>
        <w:t xml:space="preserve"> 164-country </w:t>
      </w:r>
      <w:r w:rsidRPr="00276D80">
        <w:rPr>
          <w:rFonts w:asciiTheme="minorHAnsi" w:hAnsiTheme="minorHAnsi" w:cstheme="majorHAnsi"/>
          <w:u w:val="single"/>
        </w:rPr>
        <w:t>organization</w:t>
      </w:r>
      <w:r w:rsidRPr="00276D80">
        <w:rPr>
          <w:rFonts w:asciiTheme="minorHAnsi" w:hAnsiTheme="minorHAnsi" w:cstheme="majorHAnsi"/>
          <w:sz w:val="10"/>
        </w:rPr>
        <w:t xml:space="preserve">, under the fresh leadership of Nigeria's Ngozi Okonjo-Iweala, </w:t>
      </w:r>
      <w:r w:rsidRPr="00276D80">
        <w:rPr>
          <w:rFonts w:asciiTheme="minorHAnsi" w:hAnsiTheme="minorHAnsi" w:cstheme="majorHAnsi"/>
          <w:u w:val="single"/>
        </w:rPr>
        <w:t xml:space="preserve">has a lot to fix. </w:t>
      </w:r>
      <w:r w:rsidRPr="00276D80">
        <w:rPr>
          <w:rFonts w:asciiTheme="minorHAnsi" w:hAnsiTheme="minorHAnsi" w:cstheme="majorHAnsi"/>
          <w:sz w:val="10"/>
        </w:rPr>
        <w:t xml:space="preserve">However, </w:t>
      </w:r>
      <w:r w:rsidRPr="00276D80">
        <w:rPr>
          <w:rFonts w:asciiTheme="minorHAnsi" w:hAnsiTheme="minorHAnsi" w:cstheme="majorHAnsi"/>
          <w:b/>
          <w:bCs/>
          <w:u w:val="single"/>
        </w:rPr>
        <w:t>one crisis is more pressing than</w:t>
      </w:r>
      <w:r w:rsidRPr="00276D80">
        <w:rPr>
          <w:rFonts w:asciiTheme="minorHAnsi" w:hAnsiTheme="minorHAnsi" w:cstheme="majorHAnsi"/>
          <w:sz w:val="10"/>
        </w:rPr>
        <w:t xml:space="preserve"> the </w:t>
      </w:r>
      <w:r w:rsidRPr="00276D80">
        <w:rPr>
          <w:rFonts w:asciiTheme="minorHAnsi" w:hAnsiTheme="minorHAnsi" w:cstheme="majorHAnsi"/>
          <w:b/>
          <w:bCs/>
          <w:u w:val="single"/>
        </w:rPr>
        <w:t>others</w:t>
      </w:r>
      <w:r w:rsidRPr="00276D80">
        <w:rPr>
          <w:rFonts w:asciiTheme="minorHAnsi" w:hAnsiTheme="minorHAnsi" w:cstheme="majorHAnsi"/>
          <w:sz w:val="10"/>
        </w:rPr>
        <w:t xml:space="preserve">: </w:t>
      </w:r>
      <w:r w:rsidRPr="00276D80">
        <w:rPr>
          <w:rFonts w:asciiTheme="minorHAnsi" w:hAnsiTheme="minorHAnsi" w:cstheme="majorHAnsi"/>
          <w:u w:val="single"/>
        </w:rPr>
        <w:t>the battle over COVID-19 vaccines</w:t>
      </w:r>
      <w:r w:rsidRPr="00276D80">
        <w:rPr>
          <w:rFonts w:asciiTheme="minorHAnsi" w:hAnsiTheme="minorHAnsi" w:cstheme="majorHAnsi"/>
          <w:sz w:val="10"/>
        </w:rPr>
        <w:t xml:space="preserve">, </w:t>
      </w:r>
      <w:r w:rsidRPr="00276D80">
        <w:rPr>
          <w:rFonts w:asciiTheme="minorHAnsi" w:hAnsiTheme="minorHAnsi" w:cstheme="majorHAnsi"/>
          <w:u w:val="single"/>
        </w:rPr>
        <w:t>and whether the protection</w:t>
      </w:r>
      <w:r w:rsidRPr="00276D80">
        <w:rPr>
          <w:rFonts w:asciiTheme="minorHAnsi" w:hAnsiTheme="minorHAnsi" w:cstheme="majorHAnsi"/>
          <w:sz w:val="10"/>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276D80">
        <w:rPr>
          <w:rFonts w:asciiTheme="minorHAnsi" w:hAnsiTheme="minorHAnsi" w:cstheme="majorHAnsi"/>
          <w:b/>
          <w:bCs/>
          <w:highlight w:val="cyan"/>
          <w:u w:val="single"/>
        </w:rPr>
        <w:t xml:space="preserve">the WTO's future rests on </w:t>
      </w:r>
      <w:r w:rsidRPr="00276D80">
        <w:rPr>
          <w:rFonts w:asciiTheme="minorHAnsi" w:hAnsiTheme="minorHAnsi" w:cstheme="majorHAnsi"/>
          <w:b/>
          <w:bCs/>
          <w:u w:val="single"/>
        </w:rPr>
        <w:t>what happens next.</w:t>
      </w:r>
      <w:r w:rsidRPr="00276D80">
        <w:rPr>
          <w:rFonts w:asciiTheme="minorHAnsi" w:hAnsiTheme="minorHAnsi" w:cstheme="majorHAnsi"/>
          <w:sz w:val="10"/>
        </w:rPr>
        <w:t xml:space="preserve"> </w:t>
      </w:r>
      <w:r w:rsidRPr="00276D80">
        <w:rPr>
          <w:rFonts w:asciiTheme="minorHAnsi" w:hAnsiTheme="minorHAnsi" w:cstheme="majorHAnsi"/>
          <w:u w:val="single"/>
        </w:rPr>
        <w:t>"The credibility of the WTO will depend on its ability to find a meaningful outcome</w:t>
      </w:r>
      <w:r w:rsidRPr="00276D80">
        <w:rPr>
          <w:rFonts w:asciiTheme="minorHAnsi" w:hAnsiTheme="minorHAnsi" w:cstheme="majorHAnsi"/>
          <w:sz w:val="10"/>
        </w:rPr>
        <w:t xml:space="preserve"> </w:t>
      </w:r>
      <w:r w:rsidRPr="00276D80">
        <w:rPr>
          <w:rFonts w:asciiTheme="minorHAnsi" w:hAnsiTheme="minorHAnsi" w:cstheme="majorHAnsi"/>
          <w:u w:val="single"/>
        </w:rPr>
        <w:t>on this issue</w:t>
      </w:r>
      <w:r w:rsidRPr="00276D80">
        <w:rPr>
          <w:rFonts w:asciiTheme="minorHAnsi" w:hAnsiTheme="minorHAnsi" w:cstheme="majorHAnsi"/>
          <w:sz w:val="10"/>
        </w:rPr>
        <w:t xml:space="preserve"> that truly ramps-up and diversifies production," says Xolelwa Mlumbi-Peter, South Africa's ambassador to the WTO. "Final nail in the coffin" The Geneva-based </w:t>
      </w:r>
      <w:r w:rsidRPr="00276D80">
        <w:rPr>
          <w:rFonts w:asciiTheme="minorHAnsi" w:hAnsiTheme="minorHAnsi" w:cstheme="majorHAnsi"/>
          <w:u w:val="single"/>
        </w:rPr>
        <w:t>WTO isn't an organization with power</w:t>
      </w:r>
      <w:r w:rsidRPr="00276D80">
        <w:rPr>
          <w:rFonts w:asciiTheme="minorHAnsi" w:hAnsiTheme="minorHAnsi" w:cstheme="majorHAnsi"/>
          <w:sz w:val="10"/>
        </w:rPr>
        <w:t xml:space="preserve">, as such—it's a framework within which countries make big decisions about trade, generally by consensus. </w:t>
      </w:r>
      <w:r w:rsidRPr="00276D80">
        <w:rPr>
          <w:rFonts w:asciiTheme="minorHAnsi" w:hAnsiTheme="minorHAnsi" w:cstheme="majorHAnsi"/>
          <w:u w:val="single"/>
        </w:rPr>
        <w:t>It's supposed to be</w:t>
      </w:r>
      <w:r w:rsidRPr="00276D80">
        <w:rPr>
          <w:rFonts w:asciiTheme="minorHAnsi" w:hAnsiTheme="minorHAnsi" w:cstheme="majorHAnsi"/>
          <w:sz w:val="10"/>
        </w:rPr>
        <w:t xml:space="preserve"> the forum </w:t>
      </w:r>
      <w:r w:rsidRPr="00276D80">
        <w:rPr>
          <w:rFonts w:asciiTheme="minorHAnsi" w:hAnsiTheme="minorHAnsi" w:cstheme="majorHAnsi"/>
          <w:u w:val="single"/>
        </w:rPr>
        <w:t>where disputes get</w:t>
      </w:r>
      <w:r w:rsidRPr="00276D80">
        <w:rPr>
          <w:rFonts w:asciiTheme="minorHAnsi" w:hAnsiTheme="minorHAnsi" w:cstheme="majorHAnsi"/>
          <w:sz w:val="10"/>
        </w:rPr>
        <w:t xml:space="preserve"> </w:t>
      </w:r>
      <w:r w:rsidRPr="00276D80">
        <w:rPr>
          <w:rFonts w:asciiTheme="minorHAnsi" w:hAnsiTheme="minorHAnsi" w:cstheme="majorHAnsi"/>
          <w:u w:val="single"/>
        </w:rPr>
        <w:t>settled</w:t>
      </w:r>
      <w:r w:rsidRPr="00276D80">
        <w:rPr>
          <w:rFonts w:asciiTheme="minorHAnsi" w:hAnsiTheme="min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276D80">
        <w:rPr>
          <w:rFonts w:asciiTheme="minorHAnsi" w:hAnsiTheme="minorHAnsi" w:cstheme="majorHAnsi"/>
          <w:u w:val="single"/>
        </w:rPr>
        <w:t>founding agreement</w:t>
      </w:r>
      <w:r w:rsidRPr="00276D80">
        <w:rPr>
          <w:rFonts w:asciiTheme="minorHAnsi" w:hAnsiTheme="minorHAnsi" w:cstheme="majorHAnsi"/>
          <w:sz w:val="10"/>
        </w:rPr>
        <w:t xml:space="preserve"> </w:t>
      </w:r>
      <w:r w:rsidRPr="00276D80">
        <w:rPr>
          <w:rFonts w:asciiTheme="minorHAnsi" w:hAnsiTheme="minorHAnsi" w:cstheme="majorHAnsi"/>
          <w:u w:val="single"/>
        </w:rPr>
        <w:t>allows for rules to be waived in exceptional circumstances</w:t>
      </w:r>
      <w:r w:rsidRPr="00276D80">
        <w:rPr>
          <w:rFonts w:asciiTheme="minorHAnsi" w:hAnsiTheme="min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276D80">
        <w:rPr>
          <w:rFonts w:asciiTheme="minorHAnsi" w:hAnsiTheme="minorHAnsi" w:cstheme="majorHAnsi"/>
          <w:u w:val="single"/>
        </w:rPr>
        <w:t xml:space="preserve">Consensus is the key here. </w:t>
      </w:r>
      <w:r w:rsidRPr="00276D80">
        <w:rPr>
          <w:rFonts w:asciiTheme="minorHAnsi" w:hAnsiTheme="minorHAnsi" w:cstheme="majorHAnsi"/>
          <w:sz w:val="10"/>
        </w:rPr>
        <w:t xml:space="preserve">Although the failure to reach consensus on a waiver could be overcome with a 75% supermajority vote by the WTO's membership, this would be an unprecedented and seismic event. </w:t>
      </w:r>
      <w:r w:rsidRPr="00276D80">
        <w:rPr>
          <w:rFonts w:asciiTheme="minorHAnsi" w:hAnsiTheme="minorHAnsi" w:cstheme="majorHAnsi"/>
          <w:u w:val="single"/>
        </w:rPr>
        <w:t xml:space="preserve">In the case of </w:t>
      </w:r>
      <w:r w:rsidRPr="00276D80">
        <w:rPr>
          <w:rFonts w:asciiTheme="minorHAnsi" w:hAnsiTheme="minorHAnsi" w:cstheme="majorHAnsi"/>
          <w:highlight w:val="cyan"/>
          <w:u w:val="single"/>
        </w:rPr>
        <w:t>the</w:t>
      </w:r>
      <w:r w:rsidRPr="00276D80">
        <w:rPr>
          <w:rFonts w:asciiTheme="minorHAnsi" w:hAnsiTheme="minorHAnsi" w:cstheme="majorHAnsi"/>
          <w:u w:val="single"/>
        </w:rPr>
        <w:t xml:space="preserve"> COVID-19 vaccine </w:t>
      </w:r>
      <w:r w:rsidRPr="00276D80">
        <w:rPr>
          <w:rFonts w:asciiTheme="minorHAnsi" w:hAnsiTheme="minorHAnsi" w:cstheme="majorHAnsi"/>
          <w:highlight w:val="cyan"/>
          <w:u w:val="single"/>
        </w:rPr>
        <w:t>IP waiver</w:t>
      </w:r>
      <w:r w:rsidRPr="00276D80">
        <w:rPr>
          <w:rFonts w:asciiTheme="minorHAnsi" w:hAnsiTheme="minorHAnsi" w:cstheme="majorHAnsi"/>
          <w:u w:val="single"/>
        </w:rPr>
        <w:t xml:space="preserve">, it </w:t>
      </w:r>
      <w:r w:rsidRPr="00276D80">
        <w:rPr>
          <w:rFonts w:asciiTheme="minorHAnsi" w:hAnsiTheme="minorHAnsi" w:cstheme="majorHAnsi"/>
          <w:highlight w:val="cyan"/>
          <w:u w:val="single"/>
        </w:rPr>
        <w:t>would mean standing up to the E</w:t>
      </w:r>
      <w:r w:rsidRPr="00276D80">
        <w:rPr>
          <w:rFonts w:asciiTheme="minorHAnsi" w:hAnsiTheme="minorHAnsi" w:cstheme="majorHAnsi"/>
          <w:sz w:val="10"/>
        </w:rPr>
        <w:t xml:space="preserve">uropean </w:t>
      </w:r>
      <w:r w:rsidRPr="00276D80">
        <w:rPr>
          <w:rStyle w:val="Emphasis"/>
          <w:rFonts w:asciiTheme="minorHAnsi" w:hAnsiTheme="minorHAnsi"/>
          <w:highlight w:val="cyan"/>
        </w:rPr>
        <w:t>U</w:t>
      </w:r>
      <w:r w:rsidRPr="00276D80">
        <w:rPr>
          <w:rFonts w:asciiTheme="minorHAnsi" w:hAnsiTheme="minorHAnsi" w:cstheme="majorHAnsi"/>
          <w:sz w:val="10"/>
        </w:rPr>
        <w:t xml:space="preserve">nion, and Germany in particular, as well as countries such as Canada and the U.K.—the U.S. recently flipped from opposing the idea of a waiver to supporting it, as did France. </w:t>
      </w:r>
      <w:r w:rsidRPr="00276D80">
        <w:rPr>
          <w:rFonts w:asciiTheme="minorHAnsi" w:hAnsiTheme="minorHAnsi" w:cstheme="majorHAnsi"/>
          <w:b/>
          <w:bCs/>
          <w:u w:val="single"/>
        </w:rPr>
        <w:t>It's a dispute between countries, but the result will be on the WTO as a whole</w:t>
      </w:r>
      <w:r w:rsidRPr="00276D80">
        <w:rPr>
          <w:rFonts w:asciiTheme="minorHAnsi" w:hAnsiTheme="minorHAnsi" w:cstheme="majorHAnsi"/>
          <w:sz w:val="10"/>
        </w:rPr>
        <w:t>, say waiver advocates. "</w:t>
      </w:r>
      <w:r w:rsidRPr="00276D80">
        <w:rPr>
          <w:rFonts w:asciiTheme="minorHAnsi" w:hAnsiTheme="minorHAnsi" w:cstheme="majorHAnsi"/>
          <w:u w:val="single"/>
        </w:rPr>
        <w:t>If, in the face of one of humanity's greatest challenges</w:t>
      </w:r>
      <w:r w:rsidRPr="00276D80">
        <w:rPr>
          <w:rFonts w:asciiTheme="minorHAnsi" w:hAnsiTheme="minorHAnsi" w:cstheme="majorHAnsi"/>
          <w:sz w:val="10"/>
        </w:rPr>
        <w:t xml:space="preserve"> in a century, </w:t>
      </w:r>
      <w:r w:rsidRPr="00276D80">
        <w:rPr>
          <w:rFonts w:asciiTheme="minorHAnsi" w:hAnsiTheme="minorHAnsi" w:cstheme="majorHAnsi"/>
          <w:u w:val="single"/>
        </w:rPr>
        <w:t>the WTO functionally</w:t>
      </w:r>
      <w:r w:rsidRPr="00276D80">
        <w:rPr>
          <w:rFonts w:asciiTheme="minorHAnsi" w:hAnsiTheme="minorHAnsi" w:cstheme="majorHAnsi"/>
          <w:sz w:val="10"/>
        </w:rPr>
        <w:t xml:space="preserve"> </w:t>
      </w:r>
      <w:r w:rsidRPr="00276D80">
        <w:rPr>
          <w:rFonts w:asciiTheme="minorHAnsi" w:hAnsiTheme="minorHAnsi" w:cstheme="majorHAnsi"/>
          <w:u w:val="single"/>
        </w:rPr>
        <w:t>becomes an obstacle</w:t>
      </w:r>
      <w:r w:rsidRPr="00276D80">
        <w:rPr>
          <w:rFonts w:asciiTheme="minorHAnsi" w:hAnsiTheme="minorHAnsi" w:cstheme="majorHAnsi"/>
          <w:sz w:val="10"/>
        </w:rPr>
        <w:t xml:space="preserve"> as in contrast to part of the solution, </w:t>
      </w:r>
      <w:r w:rsidRPr="00276D80">
        <w:rPr>
          <w:rFonts w:asciiTheme="minorHAnsi" w:hAnsiTheme="minorHAnsi" w:cstheme="majorHAnsi"/>
          <w:b/>
          <w:bCs/>
          <w:u w:val="single"/>
        </w:rPr>
        <w:t xml:space="preserve">I think it </w:t>
      </w:r>
      <w:r w:rsidRPr="00276D80">
        <w:rPr>
          <w:rFonts w:asciiTheme="minorHAnsi" w:hAnsiTheme="minorHAnsi" w:cstheme="majorHAnsi"/>
          <w:b/>
          <w:bCs/>
          <w:highlight w:val="cyan"/>
          <w:u w:val="single"/>
        </w:rPr>
        <w:t xml:space="preserve">could be the final nail </w:t>
      </w:r>
      <w:r w:rsidRPr="00276D80">
        <w:rPr>
          <w:rFonts w:asciiTheme="minorHAnsi" w:hAnsiTheme="minorHAnsi" w:cstheme="majorHAnsi"/>
          <w:b/>
          <w:bCs/>
          <w:u w:val="single"/>
        </w:rPr>
        <w:t>in the coffin"</w:t>
      </w:r>
      <w:r w:rsidRPr="00276D80">
        <w:rPr>
          <w:rFonts w:asciiTheme="minorHAnsi" w:hAnsiTheme="minorHAnsi" w:cstheme="majorHAnsi"/>
          <w:sz w:val="10"/>
        </w:rPr>
        <w:t xml:space="preserve"> </w:t>
      </w:r>
      <w:r w:rsidRPr="00276D80">
        <w:rPr>
          <w:rFonts w:asciiTheme="minorHAnsi" w:hAnsiTheme="minorHAnsi" w:cstheme="majorHAnsi"/>
          <w:b/>
          <w:bCs/>
          <w:u w:val="single"/>
        </w:rPr>
        <w:t>for the organization</w:t>
      </w:r>
      <w:r w:rsidRPr="00276D80">
        <w:rPr>
          <w:rFonts w:asciiTheme="minorHAnsi" w:hAnsiTheme="minorHAnsi" w:cstheme="majorHAnsi"/>
          <w:sz w:val="10"/>
        </w:rPr>
        <w:t>, says Lori Wallach, the founder of Public Citizen's Global Trade Watch, a U.S. campaigning group that focuses on the WTO and trade agreements. "</w:t>
      </w:r>
      <w:r w:rsidRPr="00276D80">
        <w:rPr>
          <w:rFonts w:asciiTheme="minorHAnsi" w:hAnsiTheme="minorHAnsi" w:cstheme="majorHAnsi"/>
          <w:u w:val="single"/>
        </w:rPr>
        <w:t>If the</w:t>
      </w:r>
      <w:r w:rsidRPr="00276D80">
        <w:rPr>
          <w:rFonts w:asciiTheme="minorHAnsi" w:hAnsiTheme="minorHAnsi" w:cstheme="majorHAnsi"/>
          <w:sz w:val="10"/>
        </w:rPr>
        <w:t xml:space="preserve"> TRIPS </w:t>
      </w:r>
      <w:r w:rsidRPr="00276D80">
        <w:rPr>
          <w:rFonts w:asciiTheme="minorHAnsi" w:hAnsiTheme="minorHAnsi" w:cstheme="majorHAnsi"/>
          <w:u w:val="single"/>
        </w:rPr>
        <w:t>waiver is successful</w:t>
      </w:r>
      <w:r w:rsidRPr="00276D80">
        <w:rPr>
          <w:rFonts w:asciiTheme="minorHAnsi" w:hAnsiTheme="minorHAnsi" w:cstheme="majorHAnsi"/>
          <w:sz w:val="10"/>
        </w:rPr>
        <w:t xml:space="preserve">, </w:t>
      </w:r>
      <w:r w:rsidRPr="00276D80">
        <w:rPr>
          <w:rFonts w:asciiTheme="minorHAnsi" w:hAnsiTheme="minorHAnsi" w:cstheme="majorHAnsi"/>
          <w:u w:val="single"/>
        </w:rPr>
        <w:t>and people see the WTO as being part of the solution</w:t>
      </w:r>
      <w:r w:rsidRPr="00276D80">
        <w:rPr>
          <w:rFonts w:asciiTheme="minorHAnsi" w:hAnsiTheme="minorHAnsi" w:cstheme="majorHAnsi"/>
          <w:sz w:val="10"/>
        </w:rPr>
        <w:t>—saving lives and livelihoods—</w:t>
      </w:r>
      <w:r w:rsidRPr="00276D80">
        <w:rPr>
          <w:rFonts w:asciiTheme="minorHAnsi" w:hAnsiTheme="minorHAnsi" w:cstheme="majorHAnsi"/>
          <w:b/>
          <w:bCs/>
          <w:u w:val="single"/>
        </w:rPr>
        <w:t xml:space="preserve">it </w:t>
      </w:r>
      <w:r w:rsidRPr="00276D80">
        <w:rPr>
          <w:rFonts w:asciiTheme="minorHAnsi" w:hAnsiTheme="minorHAnsi" w:cstheme="majorHAnsi"/>
          <w:b/>
          <w:bCs/>
          <w:highlight w:val="cyan"/>
          <w:u w:val="single"/>
        </w:rPr>
        <w:t>could create goodwill and momentum to address</w:t>
      </w:r>
      <w:r w:rsidRPr="00276D80">
        <w:rPr>
          <w:rFonts w:asciiTheme="minorHAnsi" w:hAnsiTheme="minorHAnsi" w:cstheme="majorHAnsi"/>
          <w:b/>
          <w:bCs/>
          <w:u w:val="single"/>
        </w:rPr>
        <w:t xml:space="preserve"> what are still daunting </w:t>
      </w:r>
      <w:r w:rsidRPr="00276D80">
        <w:rPr>
          <w:rFonts w:asciiTheme="minorHAnsi" w:hAnsiTheme="minorHAnsi" w:cstheme="majorHAnsi"/>
          <w:b/>
          <w:bCs/>
          <w:highlight w:val="cyan"/>
          <w:u w:val="single"/>
        </w:rPr>
        <w:t>structural problems."</w:t>
      </w:r>
      <w:r w:rsidRPr="00276D80">
        <w:rPr>
          <w:rFonts w:asciiTheme="minorHAnsi" w:hAnsiTheme="min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276D80">
        <w:rPr>
          <w:rFonts w:asciiTheme="minorHAnsi" w:hAnsiTheme="minorHAnsi" w:cstheme="majorHAnsi"/>
          <w:u w:val="single"/>
        </w:rPr>
        <w:t>All these problems won't go away if the WTO manages to come up with a TRIPS waiver</w:t>
      </w:r>
      <w:r w:rsidRPr="00276D80">
        <w:rPr>
          <w:rFonts w:asciiTheme="minorHAnsi" w:hAnsiTheme="minorHAnsi" w:cstheme="majorHAnsi"/>
          <w:sz w:val="10"/>
        </w:rPr>
        <w:t xml:space="preserve"> for COVID-19 vaccines and medical supplies, Wallach concedes. "</w:t>
      </w:r>
      <w:r w:rsidRPr="00276D80">
        <w:rPr>
          <w:rFonts w:asciiTheme="minorHAnsi" w:hAnsiTheme="minorHAnsi" w:cstheme="majorHAnsi"/>
          <w:b/>
          <w:bCs/>
          <w:u w:val="single"/>
        </w:rPr>
        <w:t>But</w:t>
      </w:r>
      <w:r w:rsidRPr="00276D80">
        <w:rPr>
          <w:rFonts w:asciiTheme="minorHAnsi" w:hAnsiTheme="minorHAnsi" w:cstheme="majorHAnsi"/>
          <w:sz w:val="10"/>
        </w:rPr>
        <w:t>," she adds, "</w:t>
      </w:r>
      <w:r w:rsidRPr="00276D80">
        <w:rPr>
          <w:rFonts w:asciiTheme="minorHAnsi" w:hAnsiTheme="minorHAnsi" w:cstheme="majorHAnsi"/>
          <w:b/>
          <w:bCs/>
          <w:u w:val="single"/>
        </w:rPr>
        <w:t xml:space="preserve">the will and the good faith to tackle these challenges is increased enormously if the WTO has the experience of being part of the solution, not just an obstacle." </w:t>
      </w:r>
      <w:r w:rsidRPr="00276D80">
        <w:rPr>
          <w:rFonts w:asciiTheme="minorHAnsi" w:hAnsiTheme="minorHAnsi" w:cstheme="majorHAnsi"/>
          <w:sz w:val="10"/>
        </w:rPr>
        <w:t>Wallach points to a statement released earlier this month by Asia Pacific Economic Cooperation (APEC) trade ministers, which called for urgent discussions on the waiver. "</w:t>
      </w:r>
      <w:r w:rsidRPr="00276D80">
        <w:rPr>
          <w:rFonts w:asciiTheme="minorHAnsi" w:hAnsiTheme="minorHAnsi" w:cstheme="majorHAnsi"/>
          <w:highlight w:val="cyan"/>
          <w:u w:val="single"/>
        </w:rPr>
        <w:t>The WTO must</w:t>
      </w:r>
      <w:r w:rsidRPr="00276D80">
        <w:rPr>
          <w:rFonts w:asciiTheme="minorHAnsi" w:hAnsiTheme="minorHAnsi" w:cstheme="majorHAnsi"/>
          <w:sz w:val="10"/>
          <w:highlight w:val="cyan"/>
        </w:rPr>
        <w:t xml:space="preserve"> </w:t>
      </w:r>
      <w:r w:rsidRPr="00276D80">
        <w:rPr>
          <w:rFonts w:asciiTheme="minorHAnsi" w:hAnsiTheme="minorHAnsi" w:cstheme="majorHAnsi"/>
          <w:highlight w:val="cyan"/>
          <w:u w:val="single"/>
        </w:rPr>
        <w:t xml:space="preserve">demonstrate that global trade </w:t>
      </w:r>
      <w:r w:rsidRPr="00276D80">
        <w:rPr>
          <w:rFonts w:asciiTheme="minorHAnsi" w:hAnsiTheme="minorHAnsi" w:cstheme="majorHAnsi"/>
          <w:u w:val="single"/>
        </w:rPr>
        <w:t xml:space="preserve">rules </w:t>
      </w:r>
      <w:r w:rsidRPr="00276D80">
        <w:rPr>
          <w:rFonts w:asciiTheme="minorHAnsi" w:hAnsiTheme="minorHAnsi" w:cstheme="majorHAnsi"/>
          <w:highlight w:val="cyan"/>
          <w:u w:val="single"/>
        </w:rPr>
        <w:t xml:space="preserve">can </w:t>
      </w:r>
      <w:r w:rsidRPr="00276D80">
        <w:rPr>
          <w:rFonts w:asciiTheme="minorHAnsi" w:hAnsiTheme="minorHAnsi" w:cstheme="majorHAnsi"/>
          <w:u w:val="single"/>
        </w:rPr>
        <w:t xml:space="preserve">help </w:t>
      </w:r>
      <w:r w:rsidRPr="00276D80">
        <w:rPr>
          <w:rFonts w:asciiTheme="minorHAnsi" w:hAnsiTheme="minorHAnsi" w:cstheme="majorHAnsi"/>
          <w:highlight w:val="cyan"/>
          <w:u w:val="single"/>
        </w:rPr>
        <w:t>address the human catastrophe</w:t>
      </w:r>
      <w:r w:rsidRPr="00276D80">
        <w:rPr>
          <w:rFonts w:asciiTheme="minorHAnsi" w:hAnsiTheme="minorHAnsi" w:cstheme="majorHAnsi"/>
          <w:sz w:val="10"/>
        </w:rPr>
        <w:t xml:space="preserve"> of the COVID-19 pandemic and facilitate the recovery," the statement read in its section about WTO reform. Okonjo-Iweala's role The </w:t>
      </w:r>
      <w:r w:rsidRPr="00276D80">
        <w:rPr>
          <w:rFonts w:asciiTheme="minorHAnsi" w:hAnsiTheme="minorHAnsi" w:cstheme="majorHAnsi"/>
          <w:u w:val="single"/>
        </w:rPr>
        <w:t>WTO's new director general</w:t>
      </w:r>
      <w:r w:rsidRPr="00276D80">
        <w:rPr>
          <w:rFonts w:asciiTheme="minorHAnsi" w:hAnsiTheme="minorHAnsi" w:cstheme="majorHAnsi"/>
          <w:sz w:val="10"/>
        </w:rPr>
        <w:t xml:space="preserve">, whose route to the top was unblocked in early 2021 with the demise of the Trump administration, </w:t>
      </w:r>
      <w:r w:rsidRPr="00276D80">
        <w:rPr>
          <w:rFonts w:asciiTheme="minorHAnsi" w:hAnsiTheme="minorHAnsi" w:cstheme="majorHAnsi"/>
          <w:u w:val="single"/>
        </w:rPr>
        <w:t>is certainly keen to fix the problems</w:t>
      </w:r>
      <w:r w:rsidRPr="00276D80">
        <w:rPr>
          <w:rFonts w:asciiTheme="minorHAnsi" w:hAnsiTheme="minorHAnsi" w:cstheme="majorHAnsi"/>
          <w:sz w:val="10"/>
        </w:rPr>
        <w:t xml:space="preserve"> that contributed to the early departure of her predecessor, Brazil's Robert Azevedo. "</w:t>
      </w:r>
      <w:r w:rsidRPr="00276D80">
        <w:rPr>
          <w:rFonts w:asciiTheme="minorHAnsi" w:hAnsiTheme="minorHAnsi" w:cstheme="majorHAnsi"/>
          <w:highlight w:val="cyan"/>
          <w:u w:val="single"/>
        </w:rPr>
        <w:t>We must act now</w:t>
      </w:r>
      <w:r w:rsidRPr="00276D80">
        <w:rPr>
          <w:rFonts w:asciiTheme="minorHAnsi" w:hAnsiTheme="minorHAnsi" w:cstheme="majorHAnsi"/>
          <w:u w:val="single"/>
        </w:rPr>
        <w:t xml:space="preserve"> </w:t>
      </w:r>
      <w:r w:rsidRPr="00276D80">
        <w:rPr>
          <w:rFonts w:asciiTheme="minorHAnsi" w:hAnsiTheme="minorHAnsi" w:cstheme="majorHAnsi"/>
          <w:sz w:val="10"/>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276D80">
        <w:rPr>
          <w:rFonts w:asciiTheme="minorHAnsi" w:hAnsiTheme="minorHAnsi" w:cstheme="majorHAnsi"/>
          <w:u w:val="single"/>
        </w:rPr>
        <w:t>"With political will, we can solve even the most intractable problems."</w:t>
      </w:r>
      <w:r w:rsidRPr="00276D80">
        <w:rPr>
          <w:rFonts w:asciiTheme="minorHAnsi" w:hAnsiTheme="minorHAnsi" w:cstheme="majorHAnsi"/>
          <w:sz w:val="1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276D80">
        <w:rPr>
          <w:rFonts w:asciiTheme="minorHAnsi" w:hAnsiTheme="minorHAnsi" w:cstheme="majorHAnsi"/>
          <w:u w:val="single"/>
        </w:rPr>
        <w:t>Ngozi is very much someone who will actively seek solutions to problems</w:t>
      </w:r>
      <w:r w:rsidRPr="00276D80">
        <w:rPr>
          <w:rFonts w:asciiTheme="minorHAnsi" w:hAnsiTheme="minorHAnsi" w:cstheme="majorHAnsi"/>
          <w:sz w:val="10"/>
        </w:rPr>
        <w:t xml:space="preserve">, and in this way different to her predecessor. If the role of mediator is welcomed, </w:t>
      </w:r>
      <w:r w:rsidRPr="00276D80">
        <w:rPr>
          <w:rFonts w:asciiTheme="minorHAnsi" w:hAnsiTheme="minorHAnsi" w:cstheme="majorHAnsi"/>
          <w:u w:val="single"/>
        </w:rPr>
        <w:t>she could have an impact not in starting discussions but in getting deals over the finish line</w:t>
      </w:r>
      <w:r w:rsidRPr="00276D80">
        <w:rPr>
          <w:rFonts w:asciiTheme="minorHAnsi" w:hAnsiTheme="minorHAnsi" w:cstheme="majorHAnsi"/>
          <w:sz w:val="10"/>
        </w:rPr>
        <w:t>."</w:t>
      </w:r>
    </w:p>
    <w:p w14:paraId="7BDB296B" w14:textId="77777777" w:rsidR="00C84C13" w:rsidRPr="00276D80" w:rsidRDefault="00C84C13" w:rsidP="00C84C13">
      <w:pPr>
        <w:pStyle w:val="Heading4"/>
        <w:rPr>
          <w:rFonts w:asciiTheme="minorHAnsi" w:hAnsiTheme="minorHAnsi" w:cstheme="majorHAnsi"/>
        </w:rPr>
      </w:pPr>
      <w:r w:rsidRPr="00276D80">
        <w:rPr>
          <w:rFonts w:asciiTheme="minorHAnsi" w:hAnsiTheme="minorHAnsi" w:cstheme="majorHAnsi"/>
        </w:rPr>
        <w:t>Post Covid WTO legitimacy and credibility necessary to prevent a downward spiral of protectionism.</w:t>
      </w:r>
    </w:p>
    <w:p w14:paraId="21D0D9EB" w14:textId="77777777" w:rsidR="00C84C13" w:rsidRPr="00276D80" w:rsidRDefault="00C84C13" w:rsidP="00C84C13">
      <w:pPr>
        <w:rPr>
          <w:rFonts w:asciiTheme="minorHAnsi" w:hAnsiTheme="minorHAnsi" w:cstheme="majorHAnsi"/>
          <w:sz w:val="18"/>
          <w:szCs w:val="18"/>
        </w:rPr>
      </w:pPr>
      <w:r w:rsidRPr="00276D80">
        <w:rPr>
          <w:rStyle w:val="Style13ptBold"/>
          <w:rFonts w:asciiTheme="minorHAnsi" w:hAnsiTheme="minorHAnsi" w:cstheme="majorHAnsi"/>
        </w:rPr>
        <w:t>Solís 20</w:t>
      </w:r>
      <w:r w:rsidRPr="00276D80">
        <w:rPr>
          <w:rFonts w:asciiTheme="minorHAnsi" w:hAnsiTheme="minorHAnsi" w:cstheme="majorHAnsi"/>
        </w:rPr>
        <w:t xml:space="preserve"> </w:t>
      </w:r>
      <w:r w:rsidRPr="00276D80">
        <w:rPr>
          <w:rFonts w:asciiTheme="minorHAnsi" w:hAnsiTheme="min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44" w:history="1">
        <w:r w:rsidRPr="00276D80">
          <w:rPr>
            <w:rStyle w:val="Hyperlink"/>
            <w:rFonts w:asciiTheme="minorHAnsi" w:hAnsiTheme="minorHAnsi" w:cstheme="majorHAnsi"/>
            <w:sz w:val="18"/>
            <w:szCs w:val="18"/>
          </w:rPr>
          <w:t>https://www.brookings.edu/blog/order-from-chaos/2020/07/10/the-post-covid-19-world-economic-nationalism-triumphant/</w:t>
        </w:r>
      </w:hyperlink>
      <w:r w:rsidRPr="00276D80">
        <w:rPr>
          <w:rFonts w:asciiTheme="minorHAnsi" w:hAnsiTheme="minorHAnsi" w:cstheme="majorHAnsi"/>
          <w:sz w:val="18"/>
          <w:szCs w:val="18"/>
        </w:rPr>
        <w:t>] TDI</w:t>
      </w:r>
    </w:p>
    <w:p w14:paraId="6444E383" w14:textId="77777777" w:rsidR="00C84C13" w:rsidRPr="00276D80" w:rsidRDefault="00C84C13" w:rsidP="00C84C13">
      <w:pPr>
        <w:rPr>
          <w:rFonts w:asciiTheme="minorHAnsi" w:hAnsiTheme="minorHAnsi" w:cstheme="majorHAnsi"/>
          <w:sz w:val="14"/>
        </w:rPr>
      </w:pPr>
      <w:r w:rsidRPr="00276D80">
        <w:rPr>
          <w:rFonts w:asciiTheme="minorHAnsi" w:hAnsiTheme="minorHAnsi" w:cstheme="majorHAnsi"/>
          <w:highlight w:val="cyan"/>
          <w:u w:val="single"/>
        </w:rPr>
        <w:t>The damage caused by the</w:t>
      </w:r>
      <w:r w:rsidRPr="00276D80">
        <w:rPr>
          <w:rFonts w:asciiTheme="minorHAnsi" w:hAnsiTheme="minorHAnsi" w:cstheme="majorHAnsi"/>
          <w:u w:val="single"/>
        </w:rPr>
        <w:t xml:space="preserve"> worst global </w:t>
      </w:r>
      <w:r w:rsidRPr="00276D80">
        <w:rPr>
          <w:rFonts w:asciiTheme="minorHAnsi" w:hAnsiTheme="minorHAnsi" w:cstheme="majorHAnsi"/>
          <w:highlight w:val="cyan"/>
          <w:u w:val="single"/>
        </w:rPr>
        <w:t>health crisis</w:t>
      </w:r>
      <w:r w:rsidRPr="00276D80">
        <w:rPr>
          <w:rFonts w:asciiTheme="minorHAnsi" w:hAnsiTheme="minorHAnsi" w:cstheme="majorHAnsi"/>
          <w:u w:val="single"/>
        </w:rPr>
        <w:t xml:space="preserve"> in a century </w:t>
      </w:r>
      <w:r w:rsidRPr="00276D80">
        <w:rPr>
          <w:rFonts w:asciiTheme="minorHAnsi" w:hAnsiTheme="minorHAnsi" w:cstheme="majorHAnsi"/>
          <w:highlight w:val="cyan"/>
          <w:u w:val="single"/>
        </w:rPr>
        <w:t>is vast</w:t>
      </w:r>
      <w:r w:rsidRPr="00276D80">
        <w:rPr>
          <w:rFonts w:asciiTheme="minorHAnsi" w:hAnsiTheme="min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276D80">
        <w:rPr>
          <w:rFonts w:asciiTheme="minorHAnsi" w:hAnsiTheme="minorHAnsi" w:cstheme="majorHAnsi"/>
          <w:b/>
          <w:bCs/>
          <w:u w:val="single"/>
        </w:rPr>
        <w:t xml:space="preserve">anticipated </w:t>
      </w:r>
      <w:r w:rsidRPr="00276D80">
        <w:rPr>
          <w:rFonts w:asciiTheme="minorHAnsi" w:hAnsiTheme="minorHAnsi" w:cstheme="majorHAnsi"/>
          <w:b/>
          <w:bCs/>
          <w:highlight w:val="cyan"/>
          <w:u w:val="single"/>
        </w:rPr>
        <w:t>drops to international trade and investment flows</w:t>
      </w:r>
      <w:r w:rsidRPr="00276D80">
        <w:rPr>
          <w:rFonts w:asciiTheme="minorHAnsi" w:hAnsiTheme="minorHAnsi" w:cstheme="majorHAnsi"/>
          <w:b/>
          <w:bCs/>
          <w:u w:val="single"/>
        </w:rPr>
        <w:t xml:space="preserve"> of 30% and 40%,</w:t>
      </w:r>
      <w:r w:rsidRPr="00276D80">
        <w:rPr>
          <w:rFonts w:asciiTheme="minorHAnsi" w:hAnsiTheme="min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276D80">
        <w:rPr>
          <w:rFonts w:asciiTheme="minorHAnsi" w:hAnsiTheme="minorHAnsi" w:cstheme="majorHAnsi"/>
          <w:u w:val="single"/>
        </w:rPr>
        <w:t xml:space="preserve">Is the future one of deglobalization, decoupling, and reshoring of economic activity? </w:t>
      </w:r>
      <w:r w:rsidRPr="00276D80">
        <w:rPr>
          <w:rFonts w:asciiTheme="minorHAnsi" w:hAnsiTheme="minorHAnsi" w:cstheme="majorHAnsi"/>
          <w:b/>
          <w:bCs/>
          <w:u w:val="single"/>
        </w:rPr>
        <w:t xml:space="preserve">The </w:t>
      </w:r>
      <w:r w:rsidRPr="00276D80">
        <w:rPr>
          <w:rFonts w:asciiTheme="minorHAnsi" w:hAnsiTheme="minorHAnsi" w:cstheme="majorHAnsi"/>
          <w:b/>
          <w:bCs/>
          <w:highlight w:val="cyan"/>
          <w:u w:val="single"/>
        </w:rPr>
        <w:t xml:space="preserve">pandemic hit an </w:t>
      </w:r>
      <w:r w:rsidRPr="00276D80">
        <w:rPr>
          <w:rFonts w:asciiTheme="minorHAnsi" w:hAnsiTheme="minorHAnsi" w:cstheme="majorHAnsi"/>
          <w:b/>
          <w:bCs/>
          <w:u w:val="single"/>
        </w:rPr>
        <w:t xml:space="preserve">already </w:t>
      </w:r>
      <w:r w:rsidRPr="00276D80">
        <w:rPr>
          <w:rFonts w:asciiTheme="minorHAnsi" w:hAnsiTheme="minorHAnsi" w:cstheme="majorHAnsi"/>
          <w:b/>
          <w:bCs/>
          <w:highlight w:val="cyan"/>
          <w:u w:val="single"/>
        </w:rPr>
        <w:t xml:space="preserve">wounded </w:t>
      </w:r>
      <w:r w:rsidRPr="00276D80">
        <w:rPr>
          <w:rFonts w:asciiTheme="minorHAnsi" w:hAnsiTheme="minorHAnsi" w:cstheme="majorHAnsi"/>
          <w:b/>
          <w:bCs/>
          <w:u w:val="single"/>
        </w:rPr>
        <w:t xml:space="preserve">multilateral </w:t>
      </w:r>
      <w:r w:rsidRPr="00276D80">
        <w:rPr>
          <w:rFonts w:asciiTheme="minorHAnsi" w:hAnsiTheme="minorHAnsi" w:cstheme="majorHAnsi"/>
          <w:b/>
          <w:bCs/>
          <w:highlight w:val="cyan"/>
          <w:u w:val="single"/>
        </w:rPr>
        <w:t>trading system</w:t>
      </w:r>
      <w:r w:rsidRPr="00276D80">
        <w:rPr>
          <w:rFonts w:asciiTheme="minorHAnsi" w:hAnsiTheme="minorHAnsi" w:cstheme="majorHAnsi"/>
          <w:sz w:val="14"/>
        </w:rPr>
        <w:t xml:space="preserve">. </w:t>
      </w:r>
      <w:r w:rsidRPr="00276D80">
        <w:rPr>
          <w:rFonts w:asciiTheme="minorHAnsi" w:hAnsiTheme="minorHAnsi" w:cstheme="majorHAnsi"/>
          <w:u w:val="single"/>
        </w:rPr>
        <w:t>The chances that the</w:t>
      </w:r>
      <w:r w:rsidRPr="00276D80">
        <w:rPr>
          <w:rFonts w:asciiTheme="minorHAnsi" w:hAnsiTheme="minorHAnsi" w:cstheme="majorHAnsi"/>
          <w:sz w:val="14"/>
        </w:rPr>
        <w:t xml:space="preserve"> World Trade Organization (</w:t>
      </w:r>
      <w:r w:rsidRPr="00276D80">
        <w:rPr>
          <w:rFonts w:asciiTheme="minorHAnsi" w:hAnsiTheme="minorHAnsi" w:cstheme="majorHAnsi"/>
          <w:u w:val="single"/>
        </w:rPr>
        <w:t>WTO) can deliver a multilateral</w:t>
      </w:r>
      <w:r w:rsidRPr="00276D80">
        <w:rPr>
          <w:rFonts w:asciiTheme="minorHAnsi" w:hAnsiTheme="minorHAnsi" w:cstheme="majorHAnsi"/>
          <w:sz w:val="14"/>
        </w:rPr>
        <w:t xml:space="preserve"> round of trade negotiations to slash tariffs across the board and update the trade and investment rulebook </w:t>
      </w:r>
      <w:r w:rsidRPr="00276D80">
        <w:rPr>
          <w:rFonts w:asciiTheme="minorHAnsi" w:hAnsiTheme="minorHAnsi" w:cstheme="majorHAnsi"/>
          <w:u w:val="single"/>
        </w:rPr>
        <w:t>are nil.</w:t>
      </w:r>
      <w:r w:rsidRPr="00276D80">
        <w:rPr>
          <w:rFonts w:asciiTheme="minorHAnsi" w:hAnsiTheme="minorHAnsi" w:cstheme="majorHAnsi"/>
          <w:sz w:val="14"/>
        </w:rPr>
        <w:t xml:space="preserve"> </w:t>
      </w:r>
      <w:r w:rsidRPr="00276D80">
        <w:rPr>
          <w:rFonts w:asciiTheme="minorHAnsi" w:hAnsiTheme="minorHAnsi" w:cstheme="majorHAnsi"/>
          <w:u w:val="single"/>
        </w:rPr>
        <w:t>But the WTO has also lost its central role as arbiter of trade disputes</w:t>
      </w:r>
      <w:r w:rsidRPr="00276D80">
        <w:rPr>
          <w:rFonts w:asciiTheme="minorHAnsi" w:hAnsiTheme="minorHAnsi" w:cstheme="majorHAnsi"/>
          <w:sz w:val="14"/>
        </w:rPr>
        <w:t xml:space="preserve"> among its members. In December 2019, the Appellate Body ceased to function due to the U.S. block of new appointments, citing judicial overreach. </w:t>
      </w:r>
      <w:r w:rsidRPr="00276D80">
        <w:rPr>
          <w:rFonts w:asciiTheme="minorHAnsi" w:hAnsiTheme="minorHAnsi" w:cstheme="majorHAnsi"/>
          <w:b/>
          <w:bCs/>
          <w:sz w:val="24"/>
          <w:szCs w:val="28"/>
          <w:u w:val="single"/>
        </w:rPr>
        <w:t xml:space="preserve">At a time of </w:t>
      </w:r>
      <w:r w:rsidRPr="00276D80">
        <w:rPr>
          <w:rFonts w:asciiTheme="minorHAnsi" w:hAnsiTheme="minorHAnsi" w:cstheme="majorHAnsi"/>
          <w:b/>
          <w:bCs/>
          <w:sz w:val="24"/>
          <w:szCs w:val="28"/>
          <w:highlight w:val="cyan"/>
          <w:u w:val="single"/>
        </w:rPr>
        <w:t xml:space="preserve">rising protectionism, </w:t>
      </w:r>
      <w:r w:rsidRPr="00276D80">
        <w:rPr>
          <w:rFonts w:asciiTheme="minorHAnsi" w:hAnsiTheme="minorHAnsi" w:cstheme="majorHAnsi"/>
          <w:b/>
          <w:bCs/>
          <w:sz w:val="24"/>
          <w:szCs w:val="28"/>
          <w:u w:val="single"/>
        </w:rPr>
        <w:t xml:space="preserve">the </w:t>
      </w:r>
      <w:r w:rsidRPr="00276D80">
        <w:rPr>
          <w:rFonts w:asciiTheme="minorHAnsi" w:hAnsiTheme="minorHAnsi" w:cstheme="majorHAnsi"/>
          <w:b/>
          <w:bCs/>
          <w:sz w:val="24"/>
          <w:szCs w:val="28"/>
          <w:highlight w:val="cyan"/>
          <w:u w:val="single"/>
        </w:rPr>
        <w:t xml:space="preserve">erosion of a rules-based mechanism to adjudicate </w:t>
      </w:r>
      <w:r w:rsidRPr="00276D80">
        <w:rPr>
          <w:rFonts w:asciiTheme="minorHAnsi" w:hAnsiTheme="minorHAnsi" w:cstheme="majorHAnsi"/>
          <w:b/>
          <w:bCs/>
          <w:sz w:val="24"/>
          <w:szCs w:val="28"/>
          <w:u w:val="single"/>
        </w:rPr>
        <w:t>disputes bodes ill</w:t>
      </w:r>
      <w:r w:rsidRPr="00276D80">
        <w:rPr>
          <w:rFonts w:asciiTheme="minorHAnsi" w:hAnsiTheme="minorHAnsi" w:cstheme="majorHAnsi"/>
          <w:b/>
          <w:bCs/>
          <w:sz w:val="24"/>
          <w:szCs w:val="28"/>
          <w:highlight w:val="cyan"/>
          <w:u w:val="single"/>
        </w:rPr>
        <w:t>.</w:t>
      </w:r>
      <w:r w:rsidRPr="00276D80">
        <w:rPr>
          <w:rFonts w:asciiTheme="minorHAnsi" w:hAnsiTheme="minorHAnsi" w:cstheme="majorHAnsi"/>
          <w:sz w:val="14"/>
          <w:highlight w:val="cyan"/>
        </w:rPr>
        <w:t xml:space="preserve"> </w:t>
      </w:r>
      <w:r w:rsidRPr="00276D80">
        <w:rPr>
          <w:rFonts w:asciiTheme="minorHAnsi" w:hAnsiTheme="minorHAnsi" w:cstheme="majorHAnsi"/>
          <w:b/>
          <w:bCs/>
          <w:u w:val="single"/>
        </w:rPr>
        <w:t xml:space="preserve">Longstanding </w:t>
      </w:r>
      <w:r w:rsidRPr="00276D80">
        <w:rPr>
          <w:rFonts w:asciiTheme="minorHAnsi" w:hAnsiTheme="minorHAnsi" w:cstheme="majorHAnsi"/>
          <w:b/>
          <w:bCs/>
          <w:highlight w:val="cyan"/>
          <w:u w:val="single"/>
        </w:rPr>
        <w:t xml:space="preserve">challenges to </w:t>
      </w:r>
      <w:r w:rsidRPr="00276D80">
        <w:rPr>
          <w:rFonts w:asciiTheme="minorHAnsi" w:hAnsiTheme="minorHAnsi" w:cstheme="majorHAnsi"/>
          <w:b/>
          <w:bCs/>
          <w:u w:val="single"/>
        </w:rPr>
        <w:t xml:space="preserve">the </w:t>
      </w:r>
      <w:r w:rsidRPr="00276D80">
        <w:rPr>
          <w:rFonts w:asciiTheme="minorHAnsi" w:hAnsiTheme="minorHAnsi" w:cstheme="majorHAnsi"/>
          <w:b/>
          <w:bCs/>
          <w:highlight w:val="cyan"/>
          <w:u w:val="single"/>
        </w:rPr>
        <w:t xml:space="preserve">WTO </w:t>
      </w:r>
      <w:r w:rsidRPr="00276D80">
        <w:rPr>
          <w:rFonts w:asciiTheme="minorHAnsi" w:hAnsiTheme="minorHAnsi" w:cstheme="majorHAnsi"/>
          <w:b/>
          <w:bCs/>
          <w:u w:val="single"/>
        </w:rPr>
        <w:t xml:space="preserve">have been </w:t>
      </w:r>
      <w:r w:rsidRPr="00276D80">
        <w:rPr>
          <w:rFonts w:asciiTheme="minorHAnsi" w:hAnsiTheme="minorHAnsi" w:cstheme="majorHAnsi"/>
          <w:b/>
          <w:bCs/>
          <w:highlight w:val="cyan"/>
          <w:u w:val="single"/>
        </w:rPr>
        <w:t>exacerbated by</w:t>
      </w:r>
      <w:r w:rsidRPr="00276D80">
        <w:rPr>
          <w:rFonts w:asciiTheme="minorHAnsi" w:hAnsiTheme="minorHAnsi" w:cstheme="majorHAnsi"/>
          <w:b/>
          <w:bCs/>
          <w:u w:val="single"/>
        </w:rPr>
        <w:t xml:space="preserve"> an abdication of leadership from the </w:t>
      </w:r>
      <w:r w:rsidRPr="00276D80">
        <w:rPr>
          <w:rFonts w:asciiTheme="minorHAnsi" w:hAnsiTheme="minorHAnsi" w:cstheme="majorHAnsi"/>
          <w:b/>
          <w:bCs/>
          <w:highlight w:val="cyan"/>
          <w:u w:val="single"/>
        </w:rPr>
        <w:t xml:space="preserve">great powers </w:t>
      </w:r>
      <w:r w:rsidRPr="00276D80">
        <w:rPr>
          <w:rFonts w:asciiTheme="minorHAnsi" w:hAnsiTheme="minorHAnsi" w:cstheme="majorHAnsi"/>
          <w:b/>
          <w:bCs/>
          <w:u w:val="single"/>
        </w:rPr>
        <w:t>to ensure its survival</w:t>
      </w:r>
      <w:r w:rsidRPr="00276D80">
        <w:rPr>
          <w:rFonts w:asciiTheme="minorHAnsi" w:hAnsiTheme="min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276D80">
        <w:rPr>
          <w:rFonts w:asciiTheme="minorHAnsi" w:hAnsiTheme="minorHAnsi" w:cstheme="majorHAnsi"/>
          <w:u w:val="single"/>
        </w:rPr>
        <w:t xml:space="preserve">instead of creating coalitions of like-minded countries to bring about effective multilateral trade governance, it appears determined to further harm </w:t>
      </w:r>
      <w:r w:rsidRPr="00276D80">
        <w:rPr>
          <w:rFonts w:asciiTheme="minorHAnsi" w:hAnsiTheme="minorHAnsi" w:cstheme="majorHAnsi"/>
          <w:strike/>
          <w:sz w:val="14"/>
        </w:rPr>
        <w:t>cripple</w:t>
      </w:r>
      <w:r w:rsidRPr="00276D80">
        <w:rPr>
          <w:rFonts w:asciiTheme="minorHAnsi" w:hAnsiTheme="minorHAnsi" w:cstheme="majorHAnsi"/>
          <w:u w:val="single"/>
        </w:rPr>
        <w:t xml:space="preserve"> the international organization.</w:t>
      </w:r>
      <w:r w:rsidRPr="00276D80">
        <w:rPr>
          <w:rFonts w:asciiTheme="minorHAnsi" w:hAnsiTheme="min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276D80">
        <w:rPr>
          <w:rFonts w:asciiTheme="minorHAnsi" w:hAnsiTheme="minorHAnsi" w:cstheme="majorHAnsi"/>
          <w:u w:val="single"/>
        </w:rPr>
        <w:t>U.S. may unilaterally abandon its commitments</w:t>
      </w:r>
      <w:r w:rsidRPr="00276D80">
        <w:rPr>
          <w:rFonts w:asciiTheme="minorHAnsi" w:hAnsiTheme="minorHAnsi" w:cstheme="majorHAnsi"/>
          <w:sz w:val="14"/>
        </w:rPr>
        <w:t xml:space="preserve"> on bound tariffs and apply larger duties to force other countries to open their markets. </w:t>
      </w:r>
      <w:r w:rsidRPr="00276D80">
        <w:rPr>
          <w:rFonts w:asciiTheme="minorHAnsi" w:hAnsiTheme="minorHAnsi" w:cstheme="majorHAnsi"/>
          <w:b/>
          <w:bCs/>
          <w:highlight w:val="cyan"/>
          <w:u w:val="single"/>
        </w:rPr>
        <w:t xml:space="preserve">Trade spats as </w:t>
      </w:r>
      <w:r w:rsidRPr="00276D80">
        <w:rPr>
          <w:rFonts w:asciiTheme="minorHAnsi" w:hAnsiTheme="minorHAnsi" w:cstheme="majorHAnsi"/>
          <w:b/>
          <w:bCs/>
          <w:u w:val="single"/>
        </w:rPr>
        <w:t xml:space="preserve">other </w:t>
      </w:r>
      <w:r w:rsidRPr="00276D80">
        <w:rPr>
          <w:rFonts w:asciiTheme="minorHAnsi" w:hAnsiTheme="minorHAnsi" w:cstheme="majorHAnsi"/>
          <w:b/>
          <w:bCs/>
          <w:highlight w:val="cyan"/>
          <w:u w:val="single"/>
        </w:rPr>
        <w:t xml:space="preserve">countries retaliate </w:t>
      </w:r>
      <w:r w:rsidRPr="00276D80">
        <w:rPr>
          <w:rFonts w:asciiTheme="minorHAnsi" w:hAnsiTheme="minorHAnsi" w:cstheme="majorHAnsi"/>
          <w:b/>
          <w:bCs/>
          <w:u w:val="single"/>
        </w:rPr>
        <w:t xml:space="preserve">in kind </w:t>
      </w:r>
      <w:r w:rsidRPr="00276D80">
        <w:rPr>
          <w:rFonts w:asciiTheme="minorHAnsi" w:hAnsiTheme="minorHAnsi" w:cstheme="majorHAnsi"/>
          <w:b/>
          <w:bCs/>
          <w:highlight w:val="cyan"/>
          <w:u w:val="single"/>
        </w:rPr>
        <w:t xml:space="preserve">is </w:t>
      </w:r>
      <w:r w:rsidRPr="00276D80">
        <w:rPr>
          <w:rFonts w:asciiTheme="minorHAnsi" w:hAnsiTheme="minorHAnsi" w:cstheme="majorHAnsi"/>
          <w:b/>
          <w:bCs/>
          <w:u w:val="single"/>
        </w:rPr>
        <w:t xml:space="preserve">a </w:t>
      </w:r>
      <w:r w:rsidRPr="00276D80">
        <w:rPr>
          <w:rFonts w:asciiTheme="minorHAnsi" w:hAnsiTheme="minorHAnsi" w:cstheme="majorHAnsi"/>
          <w:b/>
          <w:bCs/>
          <w:highlight w:val="cyan"/>
          <w:u w:val="single"/>
        </w:rPr>
        <w:t xml:space="preserve">more likely </w:t>
      </w:r>
      <w:r w:rsidRPr="00276D80">
        <w:rPr>
          <w:rFonts w:asciiTheme="minorHAnsi" w:hAnsiTheme="minorHAnsi" w:cstheme="majorHAnsi"/>
          <w:b/>
          <w:bCs/>
          <w:u w:val="single"/>
        </w:rPr>
        <w:t>result</w:t>
      </w:r>
      <w:r w:rsidRPr="00276D80">
        <w:rPr>
          <w:rFonts w:asciiTheme="minorHAnsi" w:hAnsiTheme="minorHAnsi" w:cstheme="majorHAnsi"/>
          <w:b/>
          <w:bCs/>
          <w:highlight w:val="cyan"/>
          <w:u w:val="single"/>
        </w:rPr>
        <w:t>.</w:t>
      </w:r>
      <w:r w:rsidRPr="00276D80">
        <w:rPr>
          <w:rFonts w:asciiTheme="minorHAnsi" w:hAnsiTheme="minorHAnsi" w:cstheme="majorHAnsi"/>
          <w:b/>
          <w:bCs/>
          <w:u w:val="single"/>
        </w:rPr>
        <w:t xml:space="preserve"> </w:t>
      </w:r>
      <w:r w:rsidRPr="00276D80">
        <w:rPr>
          <w:rFonts w:asciiTheme="minorHAnsi" w:hAnsiTheme="min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276D80">
        <w:rPr>
          <w:rFonts w:asciiTheme="minorHAnsi" w:hAnsiTheme="minorHAnsi" w:cstheme="majorHAnsi"/>
          <w:u w:val="single"/>
        </w:rPr>
        <w:t>In fighting for the new economic order, setting standards on cutting-edge technologies will be at the forefront</w:t>
      </w:r>
      <w:r w:rsidRPr="00276D80">
        <w:rPr>
          <w:rFonts w:asciiTheme="minorHAnsi" w:hAnsiTheme="min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276D80">
        <w:rPr>
          <w:rFonts w:asciiTheme="minorHAnsi" w:hAnsiTheme="minorHAnsi" w:cstheme="majorHAnsi"/>
          <w:u w:val="single"/>
        </w:rPr>
        <w:t>. The pandemic has only exacerbated concerns that weakened companies in strategic sectors are at risk of foreign takeover.</w:t>
      </w:r>
      <w:r w:rsidRPr="00276D80">
        <w:rPr>
          <w:rFonts w:asciiTheme="minorHAnsi" w:hAnsiTheme="minorHAnsi" w:cstheme="majorHAnsi"/>
          <w:sz w:val="14"/>
        </w:rPr>
        <w:t xml:space="preserve"> </w:t>
      </w:r>
      <w:r w:rsidRPr="00276D80">
        <w:rPr>
          <w:rFonts w:asciiTheme="minorHAnsi" w:hAnsiTheme="minorHAnsi" w:cstheme="majorHAnsi"/>
          <w:u w:val="single"/>
        </w:rPr>
        <w:t>COVID-19’s impact</w:t>
      </w:r>
      <w:r w:rsidRPr="00276D80">
        <w:rPr>
          <w:rFonts w:asciiTheme="minorHAnsi" w:hAnsiTheme="minorHAnsi" w:cstheme="majorHAnsi"/>
          <w:sz w:val="14"/>
        </w:rPr>
        <w:t xml:space="preserve"> on the international trading system </w:t>
      </w:r>
      <w:r w:rsidRPr="00276D80">
        <w:rPr>
          <w:rFonts w:asciiTheme="minorHAnsi" w:hAnsiTheme="minorHAnsi" w:cstheme="majorHAnsi"/>
          <w:u w:val="single"/>
        </w:rPr>
        <w:t>is twofold. It has reinforced existing</w:t>
      </w:r>
      <w:r w:rsidRPr="00276D80">
        <w:rPr>
          <w:rFonts w:asciiTheme="minorHAnsi" w:hAnsiTheme="minorHAnsi" w:cstheme="majorHAnsi"/>
          <w:sz w:val="14"/>
        </w:rPr>
        <w:t xml:space="preserve"> </w:t>
      </w:r>
      <w:r w:rsidRPr="00276D80">
        <w:rPr>
          <w:rFonts w:asciiTheme="minorHAnsi" w:hAnsiTheme="minorHAnsi" w:cstheme="majorHAnsi"/>
          <w:u w:val="single"/>
        </w:rPr>
        <w:t>trends</w:t>
      </w:r>
      <w:r w:rsidRPr="00276D80">
        <w:rPr>
          <w:rFonts w:asciiTheme="minorHAnsi" w:hAnsiTheme="minorHAnsi" w:cstheme="majorHAnsi"/>
          <w:sz w:val="14"/>
        </w:rPr>
        <w:t xml:space="preserve"> </w:t>
      </w:r>
      <w:r w:rsidRPr="00276D80">
        <w:rPr>
          <w:rFonts w:asciiTheme="minorHAnsi" w:hAnsiTheme="minorHAnsi" w:cstheme="majorHAnsi"/>
          <w:u w:val="single"/>
        </w:rPr>
        <w:t>such as the deceleration</w:t>
      </w:r>
      <w:r w:rsidRPr="00276D80">
        <w:rPr>
          <w:rFonts w:asciiTheme="minorHAnsi" w:hAnsiTheme="minorHAnsi" w:cstheme="majorHAnsi"/>
          <w:sz w:val="14"/>
        </w:rPr>
        <w:t xml:space="preserve"> and now drop in the volume </w:t>
      </w:r>
      <w:r w:rsidRPr="00276D80">
        <w:rPr>
          <w:rFonts w:asciiTheme="minorHAnsi" w:hAnsiTheme="minorHAnsi" w:cstheme="majorHAnsi"/>
          <w:u w:val="single"/>
        </w:rPr>
        <w:t>of international trade</w:t>
      </w:r>
      <w:r w:rsidRPr="00276D80">
        <w:rPr>
          <w:rFonts w:asciiTheme="minorHAnsi" w:hAnsiTheme="minorHAnsi" w:cstheme="majorHAnsi"/>
          <w:sz w:val="14"/>
        </w:rPr>
        <w:t xml:space="preserve">, the rise of economic security as governments expand their toolkit to restrict trade and investment flows, and it has laid bare the fallout in U.S.-China relations. </w:t>
      </w:r>
      <w:r w:rsidRPr="00276D80">
        <w:rPr>
          <w:rFonts w:asciiTheme="minorHAnsi" w:hAnsiTheme="minorHAnsi" w:cstheme="majorHAnsi"/>
          <w:u w:val="single"/>
        </w:rPr>
        <w:t xml:space="preserve">But the pandemic also brought new challenges </w:t>
      </w:r>
      <w:r w:rsidRPr="00276D80">
        <w:rPr>
          <w:rFonts w:asciiTheme="minorHAnsi" w:hAnsiTheme="minorHAnsi" w:cstheme="majorHAnsi"/>
          <w:sz w:val="14"/>
        </w:rPr>
        <w:t xml:space="preserve">that exposed the extent </w:t>
      </w:r>
      <w:r w:rsidRPr="00276D80">
        <w:rPr>
          <w:rFonts w:asciiTheme="minorHAnsi" w:hAnsiTheme="minorHAnsi" w:cstheme="majorHAnsi"/>
          <w:u w:val="single"/>
        </w:rPr>
        <w:t>to which trade cooperation is in short supply</w:t>
      </w:r>
      <w:r w:rsidRPr="00276D80">
        <w:rPr>
          <w:rFonts w:asciiTheme="minorHAnsi" w:hAnsiTheme="minorHAnsi" w:cstheme="majorHAnsi"/>
          <w:sz w:val="14"/>
        </w:rPr>
        <w:t xml:space="preserve">. </w:t>
      </w:r>
      <w:r w:rsidRPr="00276D80">
        <w:rPr>
          <w:rFonts w:asciiTheme="minorHAnsi" w:hAnsiTheme="minorHAnsi" w:cstheme="majorHAnsi"/>
          <w:u w:val="single"/>
        </w:rPr>
        <w:t>Export protectionism has risen</w:t>
      </w:r>
      <w:r w:rsidRPr="00276D80">
        <w:rPr>
          <w:rFonts w:asciiTheme="minorHAnsi" w:hAnsiTheme="min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276D80">
        <w:rPr>
          <w:rFonts w:asciiTheme="minorHAnsi" w:hAnsiTheme="minorHAnsi" w:cstheme="majorHAnsi"/>
          <w:b/>
          <w:bCs/>
          <w:u w:val="single"/>
        </w:rPr>
        <w:t xml:space="preserve">The blow comes at a time when </w:t>
      </w:r>
      <w:r w:rsidRPr="00276D80">
        <w:rPr>
          <w:rFonts w:asciiTheme="minorHAnsi" w:hAnsiTheme="minorHAnsi" w:cstheme="majorHAnsi"/>
          <w:b/>
          <w:bCs/>
          <w:highlight w:val="cyan"/>
          <w:u w:val="single"/>
        </w:rPr>
        <w:t>the WTO is adrift</w:t>
      </w:r>
      <w:r w:rsidRPr="00276D80">
        <w:rPr>
          <w:rFonts w:asciiTheme="minorHAnsi" w:hAnsiTheme="minorHAnsi" w:cstheme="majorHAnsi"/>
          <w:b/>
          <w:bCs/>
          <w:u w:val="single"/>
        </w:rPr>
        <w:t xml:space="preserve"> </w:t>
      </w:r>
      <w:r w:rsidRPr="00276D80">
        <w:rPr>
          <w:rFonts w:asciiTheme="minorHAnsi" w:hAnsiTheme="min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276D80">
        <w:rPr>
          <w:rFonts w:asciiTheme="minorHAnsi" w:hAnsiTheme="minorHAnsi" w:cstheme="majorHAnsi"/>
          <w:u w:val="single"/>
        </w:rPr>
        <w:t>Are we on the eve of a renationalized world economy?</w:t>
      </w:r>
      <w:r w:rsidRPr="00276D80">
        <w:rPr>
          <w:rFonts w:asciiTheme="minorHAnsi" w:hAnsiTheme="minorHAnsi" w:cstheme="majorHAnsi"/>
          <w:sz w:val="14"/>
        </w:rPr>
        <w:t xml:space="preserve"> That is the aspiration of several American and European public officials who fault extended global supply chains and overdependence on China for the current mishaps in tackling the pandemic. </w:t>
      </w:r>
      <w:r w:rsidRPr="00276D80">
        <w:rPr>
          <w:rFonts w:asciiTheme="minorHAnsi" w:hAnsiTheme="minorHAnsi" w:cstheme="majorHAnsi"/>
          <w:u w:val="single"/>
        </w:rPr>
        <w:t>But the view that economic nationalism and reshoring of manufacturing is a fail-safe path to security and prosperity is wrong.</w:t>
      </w:r>
      <w:r w:rsidRPr="00276D80">
        <w:rPr>
          <w:rFonts w:asciiTheme="minorHAnsi" w:hAnsiTheme="minorHAnsi" w:cstheme="majorHAnsi"/>
          <w:sz w:val="14"/>
        </w:rPr>
        <w:t xml:space="preserve"> For one, it skirts the responsibility of governments to properly stockpile essential medical supplies. Furthermore, </w:t>
      </w:r>
      <w:r w:rsidRPr="00276D80">
        <w:rPr>
          <w:rFonts w:asciiTheme="minorHAnsi" w:hAnsiTheme="minorHAnsi" w:cstheme="majorHAnsi"/>
          <w:u w:val="single"/>
        </w:rPr>
        <w:t>the export curbs will be counterproductive</w:t>
      </w:r>
      <w:r w:rsidRPr="00276D80">
        <w:rPr>
          <w:rFonts w:asciiTheme="minorHAnsi" w:hAnsiTheme="min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276D80">
        <w:rPr>
          <w:rFonts w:asciiTheme="minorHAnsi" w:hAnsiTheme="minorHAnsi" w:cstheme="majorHAnsi"/>
          <w:b/>
          <w:bCs/>
          <w:u w:val="single"/>
        </w:rPr>
        <w:t xml:space="preserve">Hence, </w:t>
      </w:r>
      <w:r w:rsidRPr="00276D80">
        <w:rPr>
          <w:rFonts w:asciiTheme="minorHAnsi" w:hAnsiTheme="minorHAnsi" w:cstheme="majorHAnsi"/>
          <w:b/>
          <w:bCs/>
          <w:highlight w:val="cyan"/>
          <w:u w:val="single"/>
        </w:rPr>
        <w:t xml:space="preserve">efforts by middle powers to offer an </w:t>
      </w:r>
      <w:r w:rsidRPr="00276D80">
        <w:rPr>
          <w:rFonts w:asciiTheme="minorHAnsi" w:hAnsiTheme="minorHAnsi" w:cstheme="majorHAnsi"/>
          <w:b/>
          <w:bCs/>
          <w:u w:val="single"/>
        </w:rPr>
        <w:t xml:space="preserve">interim </w:t>
      </w:r>
      <w:r w:rsidRPr="00276D80">
        <w:rPr>
          <w:rFonts w:asciiTheme="minorHAnsi" w:hAnsiTheme="minorHAnsi" w:cstheme="majorHAnsi"/>
          <w:b/>
          <w:bCs/>
          <w:highlight w:val="cyan"/>
          <w:u w:val="single"/>
        </w:rPr>
        <w:t xml:space="preserve">arbitration mechanism </w:t>
      </w:r>
      <w:r w:rsidRPr="00276D80">
        <w:rPr>
          <w:rFonts w:asciiTheme="minorHAnsi" w:hAnsiTheme="minorHAnsi" w:cstheme="majorHAnsi"/>
          <w:b/>
          <w:bCs/>
          <w:u w:val="single"/>
        </w:rPr>
        <w:t>at the WTO</w:t>
      </w:r>
      <w:r w:rsidRPr="00276D80">
        <w:rPr>
          <w:rFonts w:asciiTheme="minorHAnsi" w:hAnsiTheme="minorHAnsi" w:cstheme="majorHAnsi"/>
          <w:sz w:val="14"/>
        </w:rPr>
        <w:t xml:space="preserve"> to handle trade disputes and to commit to maintaining open supply chains in essential medical goods </w:t>
      </w:r>
      <w:r w:rsidRPr="00276D80">
        <w:rPr>
          <w:rFonts w:asciiTheme="minorHAnsi" w:hAnsiTheme="minorHAnsi" w:cstheme="majorHAnsi"/>
          <w:b/>
          <w:bCs/>
          <w:highlight w:val="cyan"/>
          <w:u w:val="single"/>
        </w:rPr>
        <w:t>are the</w:t>
      </w:r>
      <w:r w:rsidRPr="00276D80">
        <w:rPr>
          <w:rFonts w:asciiTheme="minorHAnsi" w:hAnsiTheme="minorHAnsi" w:cstheme="majorHAnsi"/>
          <w:b/>
          <w:bCs/>
          <w:u w:val="single"/>
        </w:rPr>
        <w:t xml:space="preserve"> right </w:t>
      </w:r>
      <w:r w:rsidRPr="00276D80">
        <w:rPr>
          <w:rFonts w:asciiTheme="minorHAnsi" w:hAnsiTheme="minorHAnsi" w:cstheme="majorHAnsi"/>
          <w:b/>
          <w:bCs/>
          <w:highlight w:val="cyan"/>
          <w:u w:val="single"/>
        </w:rPr>
        <w:t xml:space="preserve">antidote </w:t>
      </w:r>
      <w:r w:rsidRPr="00276D80">
        <w:rPr>
          <w:rFonts w:asciiTheme="minorHAnsi" w:hAnsiTheme="minorHAnsi" w:cstheme="majorHAnsi"/>
          <w:b/>
          <w:bCs/>
          <w:u w:val="single"/>
        </w:rPr>
        <w:t>to rising economic nationalism</w:t>
      </w:r>
      <w:r w:rsidRPr="00276D80">
        <w:rPr>
          <w:rFonts w:asciiTheme="minorHAnsi" w:hAnsiTheme="minorHAnsi" w:cstheme="majorHAnsi"/>
          <w:sz w:val="14"/>
        </w:rPr>
        <w:t>. As a staunch supporter of rules-based trade and with its decision to forego export protectionism in the current crisis, Japan has much to contribute to these efforts.</w:t>
      </w:r>
    </w:p>
    <w:p w14:paraId="41D8FBF2" w14:textId="77777777" w:rsidR="00C84C13" w:rsidRPr="00276D80" w:rsidRDefault="00C84C13" w:rsidP="00C84C13">
      <w:pPr>
        <w:pStyle w:val="Heading4"/>
        <w:rPr>
          <w:rFonts w:asciiTheme="minorHAnsi" w:hAnsiTheme="minorHAnsi" w:cstheme="majorHAnsi"/>
        </w:rPr>
      </w:pPr>
      <w:r w:rsidRPr="00276D80">
        <w:rPr>
          <w:rFonts w:asciiTheme="minorHAnsi" w:hAnsiTheme="minorHAnsi" w:cstheme="majorHAnsi"/>
        </w:rPr>
        <w:t>Trade solves great power competition – regionalism causes militarized crises.</w:t>
      </w:r>
    </w:p>
    <w:p w14:paraId="3C464735" w14:textId="77777777" w:rsidR="00C84C13" w:rsidRPr="00276D80" w:rsidRDefault="00C84C13" w:rsidP="00C84C13">
      <w:pPr>
        <w:rPr>
          <w:rFonts w:asciiTheme="minorHAnsi" w:hAnsiTheme="minorHAnsi" w:cstheme="majorHAnsi"/>
        </w:rPr>
      </w:pPr>
      <w:r w:rsidRPr="00276D80">
        <w:rPr>
          <w:rStyle w:val="Style13ptBold"/>
          <w:rFonts w:asciiTheme="minorHAnsi" w:hAnsiTheme="minorHAnsi" w:cstheme="majorHAnsi"/>
        </w:rPr>
        <w:t>Lake 18</w:t>
      </w:r>
      <w:r w:rsidRPr="00276D80">
        <w:rPr>
          <w:rFonts w:asciiTheme="minorHAnsi" w:hAnsiTheme="min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45" w:history="1">
        <w:r w:rsidRPr="00276D80">
          <w:rPr>
            <w:rStyle w:val="Hyperlink"/>
            <w:rFonts w:asciiTheme="minorHAnsi" w:hAnsiTheme="minorHAnsi" w:cstheme="majorHAnsi"/>
            <w:sz w:val="18"/>
            <w:szCs w:val="18"/>
          </w:rPr>
          <w:t>https://papers.ssrn.com/sol3/papers.cfm?abstract_id=3171196/</w:t>
        </w:r>
      </w:hyperlink>
      <w:r w:rsidRPr="00276D80">
        <w:rPr>
          <w:rFonts w:asciiTheme="minorHAnsi" w:hAnsiTheme="minorHAnsi" w:cstheme="majorHAnsi"/>
          <w:sz w:val="18"/>
          <w:szCs w:val="18"/>
        </w:rPr>
        <w:t>] TDI</w:t>
      </w:r>
    </w:p>
    <w:p w14:paraId="6F26A35A" w14:textId="77777777" w:rsidR="00C84C13" w:rsidRPr="00276D80" w:rsidRDefault="00C84C13" w:rsidP="00C84C13">
      <w:pPr>
        <w:rPr>
          <w:rFonts w:asciiTheme="minorHAnsi" w:hAnsiTheme="minorHAnsi" w:cstheme="majorHAnsi"/>
          <w:sz w:val="16"/>
        </w:rPr>
      </w:pPr>
      <w:r w:rsidRPr="00276D80">
        <w:rPr>
          <w:rFonts w:asciiTheme="minorHAnsi" w:hAnsiTheme="minorHAnsi" w:cstheme="majorHAnsi"/>
          <w:sz w:val="16"/>
        </w:rPr>
        <w:t xml:space="preserve">I develop two central arguments. First, </w:t>
      </w:r>
      <w:r w:rsidRPr="00276D80">
        <w:rPr>
          <w:rStyle w:val="Emphasis"/>
          <w:rFonts w:asciiTheme="minorHAnsi" w:hAnsiTheme="minorHAnsi" w:cstheme="majorHAnsi"/>
        </w:rPr>
        <w:t xml:space="preserve">historically, </w:t>
      </w:r>
      <w:r w:rsidRPr="00276D80">
        <w:rPr>
          <w:rStyle w:val="Emphasis"/>
          <w:rFonts w:asciiTheme="minorHAnsi" w:hAnsiTheme="minorHAnsi" w:cstheme="majorHAnsi"/>
          <w:highlight w:val="cyan"/>
        </w:rPr>
        <w:t xml:space="preserve">great power competition </w:t>
      </w:r>
      <w:r w:rsidRPr="00276D80">
        <w:rPr>
          <w:rStyle w:val="Emphasis"/>
          <w:rFonts w:asciiTheme="minorHAnsi" w:hAnsiTheme="minorHAnsi" w:cstheme="majorHAnsi"/>
        </w:rPr>
        <w:t xml:space="preserve">has been </w:t>
      </w:r>
      <w:r w:rsidRPr="00276D80">
        <w:rPr>
          <w:rStyle w:val="Emphasis"/>
          <w:rFonts w:asciiTheme="minorHAnsi" w:hAnsiTheme="minorHAnsi" w:cstheme="majorHAnsi"/>
          <w:highlight w:val="cyan"/>
        </w:rPr>
        <w:t>driven</w:t>
      </w:r>
      <w:r w:rsidRPr="00276D80">
        <w:rPr>
          <w:rStyle w:val="Emphasis"/>
          <w:rFonts w:asciiTheme="minorHAnsi" w:hAnsiTheme="minorHAnsi" w:cstheme="majorHAnsi"/>
        </w:rPr>
        <w:t xml:space="preserve"> primarily </w:t>
      </w:r>
      <w:r w:rsidRPr="00276D80">
        <w:rPr>
          <w:rStyle w:val="Emphasis"/>
          <w:rFonts w:asciiTheme="minorHAnsi" w:hAnsiTheme="minorHAnsi" w:cstheme="majorHAnsi"/>
          <w:highlight w:val="cyan"/>
        </w:rPr>
        <w:t xml:space="preserve">by exclusion </w:t>
      </w:r>
      <w:r w:rsidRPr="00276D80">
        <w:rPr>
          <w:rStyle w:val="Emphasis"/>
          <w:rFonts w:asciiTheme="minorHAnsi" w:hAnsiTheme="minorHAnsi" w:cstheme="majorHAnsi"/>
        </w:rPr>
        <w:t xml:space="preserve">or fears of exclusion </w:t>
      </w:r>
      <w:r w:rsidRPr="00276D80">
        <w:rPr>
          <w:rStyle w:val="Emphasis"/>
          <w:rFonts w:asciiTheme="minorHAnsi" w:hAnsiTheme="minorHAnsi" w:cstheme="majorHAnsi"/>
          <w:highlight w:val="cyan"/>
        </w:rPr>
        <w:t xml:space="preserve">from </w:t>
      </w:r>
      <w:r w:rsidRPr="00276D80">
        <w:rPr>
          <w:rStyle w:val="Emphasis"/>
          <w:rFonts w:asciiTheme="minorHAnsi" w:hAnsiTheme="minorHAnsi" w:cstheme="majorHAnsi"/>
        </w:rPr>
        <w:t xml:space="preserve">each power’s </w:t>
      </w:r>
      <w:r w:rsidRPr="00276D80">
        <w:rPr>
          <w:rStyle w:val="Emphasis"/>
          <w:rFonts w:asciiTheme="minorHAnsi" w:hAnsiTheme="minorHAnsi" w:cstheme="majorHAnsi"/>
          <w:highlight w:val="cyan"/>
        </w:rPr>
        <w:t>international economic zone</w:t>
      </w:r>
      <w:r w:rsidRPr="00276D80">
        <w:rPr>
          <w:rStyle w:val="Emphasis"/>
          <w:rFonts w:asciiTheme="minorHAnsi" w:hAnsiTheme="minorHAnsi" w:cstheme="majorHAnsi"/>
        </w:rPr>
        <w:t>,</w:t>
      </w:r>
      <w:r w:rsidRPr="00276D80">
        <w:rPr>
          <w:rFonts w:asciiTheme="minorHAnsi" w:hAnsiTheme="min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276D80">
        <w:rPr>
          <w:rStyle w:val="StyleUnderline"/>
          <w:rFonts w:asciiTheme="minorHAnsi" w:hAnsiTheme="minorHAnsi" w:cstheme="majorHAnsi"/>
        </w:rPr>
        <w:t>other great powers</w:t>
      </w:r>
      <w:r w:rsidRPr="00276D80">
        <w:rPr>
          <w:rFonts w:asciiTheme="minorHAnsi" w:hAnsiTheme="minorHAnsi" w:cstheme="majorHAnsi"/>
          <w:sz w:val="16"/>
        </w:rPr>
        <w:t xml:space="preserve">, in response, </w:t>
      </w:r>
      <w:r w:rsidRPr="00276D80">
        <w:rPr>
          <w:rStyle w:val="StyleUnderline"/>
          <w:rFonts w:asciiTheme="minorHAnsi" w:hAnsiTheme="minorHAnsi" w:cstheme="majorHAnsi"/>
        </w:rPr>
        <w:t>are</w:t>
      </w:r>
      <w:r w:rsidRPr="00276D80">
        <w:rPr>
          <w:rFonts w:asciiTheme="minorHAnsi" w:hAnsiTheme="minorHAnsi" w:cstheme="majorHAnsi"/>
          <w:sz w:val="16"/>
        </w:rPr>
        <w:t xml:space="preserve"> then </w:t>
      </w:r>
      <w:r w:rsidRPr="00276D80">
        <w:rPr>
          <w:rStyle w:val="StyleUnderline"/>
          <w:rFonts w:asciiTheme="minorHAnsi" w:hAnsiTheme="minorHAnsi" w:cstheme="majorHAnsi"/>
        </w:rPr>
        <w:t>compelled to develop or expand their own exclusive economic zones.</w:t>
      </w:r>
      <w:r w:rsidRPr="00276D80">
        <w:rPr>
          <w:rFonts w:asciiTheme="minorHAnsi" w:hAnsiTheme="minorHAnsi" w:cstheme="majorHAnsi"/>
          <w:sz w:val="16"/>
        </w:rPr>
        <w:t xml:space="preserve"> </w:t>
      </w:r>
      <w:r w:rsidRPr="00276D80">
        <w:rPr>
          <w:rStyle w:val="Emphasis"/>
          <w:rFonts w:asciiTheme="minorHAnsi" w:hAnsiTheme="minorHAnsi" w:cstheme="majorHAnsi"/>
        </w:rPr>
        <w:t xml:space="preserve">The </w:t>
      </w:r>
      <w:r w:rsidRPr="00276D80">
        <w:rPr>
          <w:rStyle w:val="Emphasis"/>
          <w:rFonts w:asciiTheme="minorHAnsi" w:hAnsiTheme="minorHAnsi" w:cstheme="majorHAnsi"/>
          <w:highlight w:val="cyan"/>
        </w:rPr>
        <w:t>“race” for economic privilege can</w:t>
      </w:r>
      <w:r w:rsidRPr="00276D80">
        <w:rPr>
          <w:rStyle w:val="Emphasis"/>
          <w:rFonts w:asciiTheme="minorHAnsi" w:hAnsiTheme="minorHAnsi" w:cstheme="majorHAnsi"/>
        </w:rPr>
        <w:t xml:space="preserve"> quickly </w:t>
      </w:r>
      <w:r w:rsidRPr="00276D80">
        <w:rPr>
          <w:rStyle w:val="Emphasis"/>
          <w:rFonts w:asciiTheme="minorHAnsi" w:hAnsiTheme="minorHAnsi" w:cstheme="majorHAnsi"/>
          <w:highlight w:val="cyan"/>
        </w:rPr>
        <w:t xml:space="preserve">divide the world up </w:t>
      </w:r>
      <w:r w:rsidRPr="00276D80">
        <w:rPr>
          <w:rStyle w:val="Emphasis"/>
          <w:rFonts w:asciiTheme="minorHAnsi" w:hAnsiTheme="minorHAnsi" w:cstheme="majorHAnsi"/>
        </w:rPr>
        <w:t xml:space="preserve">into economic blocs. </w:t>
      </w:r>
      <w:r w:rsidRPr="00276D80">
        <w:rPr>
          <w:rFonts w:asciiTheme="minorHAnsi" w:hAnsiTheme="minorHAnsi" w:cstheme="majorHAnsi"/>
          <w:sz w:val="16"/>
        </w:rPr>
        <w:t xml:space="preserve">Like the security dilemma, </w:t>
      </w:r>
      <w:r w:rsidRPr="00276D80">
        <w:rPr>
          <w:rStyle w:val="StyleUnderline"/>
          <w:rFonts w:asciiTheme="minorHAnsi" w:hAnsiTheme="minorHAnsi" w:cstheme="majorHAnsi"/>
        </w:rPr>
        <w:t xml:space="preserve">great powers need not actually exclude one another from their zones; </w:t>
      </w:r>
      <w:r w:rsidRPr="00276D80">
        <w:rPr>
          <w:rStyle w:val="Emphasis"/>
          <w:rFonts w:asciiTheme="minorHAnsi" w:hAnsiTheme="minorHAnsi" w:cstheme="majorHAnsi"/>
        </w:rPr>
        <w:t xml:space="preserve">the </w:t>
      </w:r>
      <w:r w:rsidRPr="00276D80">
        <w:rPr>
          <w:rStyle w:val="Emphasis"/>
          <w:rFonts w:asciiTheme="minorHAnsi" w:hAnsiTheme="minorHAnsi" w:cstheme="majorHAnsi"/>
          <w:highlight w:val="cyan"/>
        </w:rPr>
        <w:t xml:space="preserve">fear of exclusion </w:t>
      </w:r>
      <w:r w:rsidRPr="00276D80">
        <w:rPr>
          <w:rStyle w:val="Emphasis"/>
          <w:rFonts w:asciiTheme="minorHAnsi" w:hAnsiTheme="minorHAnsi" w:cstheme="majorHAnsi"/>
        </w:rPr>
        <w:t xml:space="preserve">alone </w:t>
      </w:r>
      <w:r w:rsidRPr="00276D80">
        <w:rPr>
          <w:rStyle w:val="Emphasis"/>
          <w:rFonts w:asciiTheme="minorHAnsi" w:hAnsiTheme="minorHAnsi" w:cstheme="majorHAnsi"/>
          <w:highlight w:val="cyan"/>
        </w:rPr>
        <w:t>is enough to ignite</w:t>
      </w:r>
      <w:r w:rsidRPr="00276D80">
        <w:rPr>
          <w:rStyle w:val="Emphasis"/>
          <w:rFonts w:asciiTheme="minorHAnsi" w:hAnsiTheme="minorHAnsi" w:cstheme="majorHAnsi"/>
        </w:rPr>
        <w:t xml:space="preserve"> the process of </w:t>
      </w:r>
      <w:r w:rsidRPr="00276D80">
        <w:rPr>
          <w:rStyle w:val="Emphasis"/>
          <w:rFonts w:asciiTheme="minorHAnsi" w:hAnsiTheme="minorHAnsi" w:cstheme="majorHAnsi"/>
          <w:highlight w:val="cyan"/>
        </w:rPr>
        <w:t>division</w:t>
      </w:r>
      <w:r w:rsidRPr="00276D80">
        <w:rPr>
          <w:rStyle w:val="Emphasis"/>
          <w:rFonts w:asciiTheme="minorHAnsi" w:hAnsiTheme="minorHAnsi" w:cstheme="majorHAnsi"/>
        </w:rPr>
        <w:t xml:space="preserve">. </w:t>
      </w:r>
      <w:r w:rsidRPr="00276D80">
        <w:rPr>
          <w:rStyle w:val="StyleUnderline"/>
          <w:rFonts w:asciiTheme="minorHAnsi" w:hAnsiTheme="minorHAnsi" w:cstheme="majorHAnsi"/>
        </w:rPr>
        <w:t xml:space="preserve">The race for privilege then draws great powers into over-expanding into unprofitable regions </w:t>
      </w:r>
      <w:r w:rsidRPr="00276D80">
        <w:rPr>
          <w:rStyle w:val="StyleUnderline"/>
          <w:rFonts w:asciiTheme="minorHAnsi" w:hAnsiTheme="minorHAnsi" w:cstheme="majorHAnsi"/>
          <w:highlight w:val="cyan"/>
        </w:rPr>
        <w:t>and</w:t>
      </w:r>
      <w:r w:rsidRPr="00276D80">
        <w:rPr>
          <w:rStyle w:val="StyleUnderline"/>
          <w:rFonts w:asciiTheme="minorHAnsi" w:hAnsiTheme="minorHAnsi" w:cstheme="majorHAnsi"/>
        </w:rPr>
        <w:t xml:space="preserve">, more important, </w:t>
      </w:r>
      <w:r w:rsidRPr="00276D80">
        <w:rPr>
          <w:rStyle w:val="Emphasis"/>
          <w:rFonts w:asciiTheme="minorHAnsi" w:hAnsiTheme="minorHAnsi" w:cstheme="majorHAnsi"/>
          <w:highlight w:val="cyan"/>
        </w:rPr>
        <w:t>militarized competition</w:t>
      </w:r>
      <w:r w:rsidRPr="00276D80">
        <w:rPr>
          <w:rStyle w:val="StyleUnderline"/>
          <w:rFonts w:asciiTheme="minorHAnsi" w:hAnsiTheme="minorHAnsi" w:cstheme="majorHAnsi"/>
          <w:highlight w:val="cyan"/>
        </w:rPr>
        <w:t xml:space="preserve">. </w:t>
      </w:r>
      <w:r w:rsidRPr="00276D80">
        <w:rPr>
          <w:rStyle w:val="Emphasis"/>
          <w:rFonts w:asciiTheme="minorHAnsi" w:hAnsiTheme="minorHAnsi" w:cstheme="majorHAnsi"/>
          <w:highlight w:val="cyan"/>
        </w:rPr>
        <w:t xml:space="preserve">Economic and military competition are </w:t>
      </w:r>
      <w:r w:rsidRPr="00276D80">
        <w:rPr>
          <w:rStyle w:val="Emphasis"/>
          <w:rFonts w:asciiTheme="minorHAnsi" w:hAnsiTheme="minorHAnsi" w:cstheme="majorHAnsi"/>
        </w:rPr>
        <w:t xml:space="preserve">thus </w:t>
      </w:r>
      <w:r w:rsidRPr="00276D80">
        <w:rPr>
          <w:rStyle w:val="Emphasis"/>
          <w:rFonts w:asciiTheme="minorHAnsi" w:hAnsiTheme="minorHAnsi" w:cstheme="majorHAnsi"/>
          <w:highlight w:val="cyan"/>
        </w:rPr>
        <w:t>linked</w:t>
      </w:r>
      <w:r w:rsidRPr="00276D80">
        <w:rPr>
          <w:rStyle w:val="Emphasis"/>
          <w:rFonts w:asciiTheme="minorHAnsi" w:hAnsiTheme="minorHAnsi" w:cstheme="majorHAnsi"/>
        </w:rPr>
        <w:t>, with the former usually driving the latter.</w:t>
      </w:r>
      <w:r w:rsidRPr="00276D80">
        <w:rPr>
          <w:rFonts w:asciiTheme="minorHAnsi" w:hAnsiTheme="minorHAnsi" w:cstheme="majorHAnsi"/>
          <w:sz w:val="16"/>
        </w:rPr>
        <w:t xml:space="preserve"> </w:t>
      </w:r>
      <w:r w:rsidRPr="00276D80">
        <w:rPr>
          <w:rStyle w:val="StyleUnderline"/>
          <w:rFonts w:asciiTheme="minorHAnsi" w:hAnsiTheme="minorHAnsi" w:cstheme="majorHAnsi"/>
        </w:rPr>
        <w:t xml:space="preserve">The most significant military crises have, </w:t>
      </w:r>
      <w:r w:rsidRPr="00276D80">
        <w:rPr>
          <w:rFonts w:asciiTheme="minorHAnsi" w:hAnsiTheme="minorHAnsi" w:cstheme="majorHAnsi"/>
          <w:sz w:val="16"/>
        </w:rPr>
        <w:t xml:space="preserve">historically, </w:t>
      </w:r>
      <w:r w:rsidRPr="00276D80">
        <w:rPr>
          <w:rStyle w:val="StyleUnderline"/>
          <w:rFonts w:asciiTheme="minorHAnsi" w:hAnsiTheme="minorHAnsi" w:cstheme="majorHAnsi"/>
        </w:rPr>
        <w:t>been over where to draw the boundaries between economic zones and subsequent challenges to those boundaries</w:t>
      </w:r>
      <w:r w:rsidRPr="00276D80">
        <w:rPr>
          <w:rFonts w:asciiTheme="minorHAnsi" w:hAnsiTheme="minorHAnsi" w:cstheme="majorHAnsi"/>
          <w:sz w:val="16"/>
        </w:rPr>
        <w:t xml:space="preserve">. </w:t>
      </w:r>
      <w:r w:rsidRPr="00276D80">
        <w:rPr>
          <w:rStyle w:val="Emphasis"/>
          <w:rFonts w:asciiTheme="minorHAnsi" w:hAnsiTheme="minorHAnsi" w:cstheme="majorHAnsi"/>
          <w:highlight w:val="cyan"/>
        </w:rPr>
        <w:t>Economic closure</w:t>
      </w:r>
      <w:r w:rsidRPr="00276D80">
        <w:rPr>
          <w:rStyle w:val="Emphasis"/>
          <w:rFonts w:asciiTheme="minorHAnsi" w:hAnsiTheme="minorHAnsi" w:cstheme="majorHAnsi"/>
        </w:rPr>
        <w:t xml:space="preserve"> and fear of closure </w:t>
      </w:r>
      <w:r w:rsidRPr="00276D80">
        <w:rPr>
          <w:rStyle w:val="Emphasis"/>
          <w:rFonts w:asciiTheme="minorHAnsi" w:hAnsiTheme="minorHAnsi" w:cstheme="majorHAnsi"/>
          <w:highlight w:val="cyan"/>
        </w:rPr>
        <w:t xml:space="preserve">have been </w:t>
      </w:r>
      <w:r w:rsidRPr="00276D80">
        <w:rPr>
          <w:rStyle w:val="Emphasis"/>
          <w:rFonts w:asciiTheme="minorHAnsi" w:hAnsiTheme="minorHAnsi" w:cstheme="majorHAnsi"/>
        </w:rPr>
        <w:t xml:space="preserve">consistent </w:t>
      </w:r>
      <w:r w:rsidRPr="00276D80">
        <w:rPr>
          <w:rStyle w:val="Emphasis"/>
          <w:rFonts w:asciiTheme="minorHAnsi" w:hAnsiTheme="minorHAnsi" w:cstheme="majorHAnsi"/>
          <w:highlight w:val="cyan"/>
        </w:rPr>
        <w:t>sources of great power conflict</w:t>
      </w:r>
      <w:r w:rsidRPr="00276D80">
        <w:rPr>
          <w:rFonts w:asciiTheme="minorHAnsi" w:hAnsiTheme="minorHAnsi" w:cstheme="majorHAnsi"/>
          <w:sz w:val="16"/>
        </w:rPr>
        <w:t xml:space="preserve"> in the past – and possibly will be in the future.</w:t>
      </w:r>
      <w:r w:rsidRPr="00276D80">
        <w:rPr>
          <w:rFonts w:asciiTheme="minorHAnsi" w:hAnsiTheme="min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276D80">
        <w:rPr>
          <w:rStyle w:val="StyleUnderline"/>
          <w:rFonts w:asciiTheme="minorHAnsi" w:hAnsiTheme="minorHAnsi" w:cstheme="majorHAnsi"/>
        </w:rPr>
        <w:t xml:space="preserve">If so, great power competition could break out in the twenty-first century not because of bipolarity or any inevitable tendency toward conflict, </w:t>
      </w:r>
      <w:r w:rsidRPr="00276D80">
        <w:rPr>
          <w:rStyle w:val="Emphasis"/>
          <w:rFonts w:asciiTheme="minorHAnsi" w:hAnsiTheme="minorHAnsi" w:cstheme="majorHAnsi"/>
        </w:rPr>
        <w:t xml:space="preserve">but because </w:t>
      </w:r>
      <w:r w:rsidRPr="00276D80">
        <w:rPr>
          <w:rStyle w:val="Emphasis"/>
          <w:rFonts w:asciiTheme="minorHAnsi" w:hAnsiTheme="minorHAnsi" w:cstheme="majorHAnsi"/>
          <w:highlight w:val="cyan"/>
        </w:rPr>
        <w:t>neither</w:t>
      </w:r>
      <w:r w:rsidRPr="00276D80">
        <w:rPr>
          <w:rStyle w:val="Emphasis"/>
          <w:rFonts w:asciiTheme="minorHAnsi" w:hAnsiTheme="minorHAnsi" w:cstheme="majorHAnsi"/>
        </w:rPr>
        <w:t xml:space="preserve"> </w:t>
      </w:r>
      <w:r w:rsidRPr="00276D80">
        <w:rPr>
          <w:rStyle w:val="Emphasis"/>
          <w:rFonts w:asciiTheme="minorHAnsi" w:hAnsiTheme="minorHAnsi" w:cstheme="majorHAnsi"/>
          <w:highlight w:val="cyan"/>
        </w:rPr>
        <w:t xml:space="preserve">great power can control its own </w:t>
      </w:r>
      <w:r w:rsidRPr="00276D80">
        <w:rPr>
          <w:rStyle w:val="Emphasis"/>
          <w:rFonts w:asciiTheme="minorHAnsi" w:hAnsiTheme="minorHAnsi" w:cstheme="majorHAnsi"/>
        </w:rPr>
        <w:t xml:space="preserve">protectionist </w:t>
      </w:r>
      <w:r w:rsidRPr="00276D80">
        <w:rPr>
          <w:rStyle w:val="Emphasis"/>
          <w:rFonts w:asciiTheme="minorHAnsi" w:hAnsiTheme="minorHAnsi" w:cstheme="majorHAnsi"/>
          <w:highlight w:val="cyan"/>
        </w:rPr>
        <w:t>forces</w:t>
      </w:r>
      <w:r w:rsidRPr="00276D80">
        <w:rPr>
          <w:rFonts w:asciiTheme="minorHAnsi" w:hAnsiTheme="minorHAnsi" w:cstheme="majorHAnsi"/>
          <w:sz w:val="16"/>
        </w:rPr>
        <w:t xml:space="preserve"> nor signal to the other that it would not exclude it from its economic zone</w:t>
      </w:r>
      <w:r w:rsidRPr="00276D80">
        <w:rPr>
          <w:rStyle w:val="Emphasis"/>
          <w:rFonts w:asciiTheme="minorHAnsi" w:hAnsiTheme="minorHAnsi" w:cstheme="majorHAnsi"/>
        </w:rPr>
        <w:t xml:space="preserve">. The British-U.S. case, again, suggests that </w:t>
      </w:r>
      <w:r w:rsidRPr="00276D80">
        <w:rPr>
          <w:rStyle w:val="Emphasis"/>
          <w:rFonts w:asciiTheme="minorHAnsi" w:hAnsiTheme="minorHAnsi" w:cstheme="majorHAnsi"/>
          <w:highlight w:val="cyan"/>
        </w:rPr>
        <w:t xml:space="preserve">exclusion and competition </w:t>
      </w:r>
      <w:r w:rsidRPr="00276D80">
        <w:rPr>
          <w:rStyle w:val="Emphasis"/>
          <w:rFonts w:asciiTheme="minorHAnsi" w:hAnsiTheme="minorHAnsi" w:cstheme="majorHAnsi"/>
        </w:rPr>
        <w:t xml:space="preserve">are </w:t>
      </w:r>
      <w:r w:rsidRPr="00276D80">
        <w:rPr>
          <w:rStyle w:val="Emphasis"/>
          <w:rFonts w:asciiTheme="minorHAnsi" w:hAnsiTheme="minorHAnsi" w:cstheme="majorHAnsi"/>
          <w:highlight w:val="cyan"/>
        </w:rPr>
        <w:t xml:space="preserve">not inevitable, but </w:t>
      </w:r>
      <w:r w:rsidRPr="00276D80">
        <w:rPr>
          <w:rStyle w:val="Emphasis"/>
          <w:rFonts w:asciiTheme="minorHAnsi" w:hAnsiTheme="minorHAnsi" w:cstheme="majorHAnsi"/>
        </w:rPr>
        <w:t xml:space="preserve">the </w:t>
      </w:r>
      <w:r w:rsidRPr="00276D80">
        <w:rPr>
          <w:rStyle w:val="Emphasis"/>
          <w:rFonts w:asciiTheme="minorHAnsi" w:hAnsiTheme="minorHAnsi" w:cstheme="majorHAnsi"/>
          <w:highlight w:val="cyan"/>
        </w:rPr>
        <w:t xml:space="preserve">current danger </w:t>
      </w:r>
      <w:r w:rsidRPr="00276D80">
        <w:rPr>
          <w:rStyle w:val="Emphasis"/>
          <w:rFonts w:asciiTheme="minorHAnsi" w:hAnsiTheme="minorHAnsi" w:cstheme="majorHAnsi"/>
        </w:rPr>
        <w:t xml:space="preserve">of economic closure </w:t>
      </w:r>
      <w:r w:rsidRPr="00276D80">
        <w:rPr>
          <w:rStyle w:val="Emphasis"/>
          <w:rFonts w:asciiTheme="minorHAnsi" w:hAnsiTheme="minorHAnsi" w:cstheme="majorHAnsi"/>
          <w:highlight w:val="cyan"/>
        </w:rPr>
        <w:t>is real and increasing</w:t>
      </w:r>
      <w:r w:rsidRPr="00276D80">
        <w:rPr>
          <w:rStyle w:val="Emphasis"/>
          <w:rFonts w:asciiTheme="minorHAnsi" w:hAnsiTheme="minorHAnsi" w:cstheme="majorHAnsi"/>
        </w:rPr>
        <w:t xml:space="preserve">. </w:t>
      </w:r>
      <w:r w:rsidRPr="00276D80">
        <w:rPr>
          <w:rFonts w:asciiTheme="minorHAnsi" w:hAnsiTheme="min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276D80">
        <w:rPr>
          <w:rStyle w:val="StyleUnderline"/>
          <w:rFonts w:asciiTheme="minorHAnsi" w:hAnsiTheme="minorHAnsi" w:cstheme="majorHAnsi"/>
        </w:rPr>
        <w:t>Protectionism can sour great power relations, but it is the desire for exclusive economic zones that drives great power competition and, given the possibility of coercion, influences grand strategy</w:t>
      </w:r>
      <w:r w:rsidRPr="00276D80">
        <w:rPr>
          <w:rFonts w:asciiTheme="minorHAnsi" w:hAnsiTheme="minorHAnsi" w:cstheme="majorHAnsi"/>
          <w:sz w:val="16"/>
        </w:rPr>
        <w:t>. Thus, the theory sketched here integrates insights from international political economy (see below), the literature on domestic politics and grand strategy,14 and systemic theories of international relations.15</w:t>
      </w:r>
    </w:p>
    <w:p w14:paraId="3855B180" w14:textId="77777777" w:rsidR="00C84C13" w:rsidRPr="00276D80" w:rsidRDefault="00C84C13" w:rsidP="00C84C13">
      <w:pPr>
        <w:pStyle w:val="Heading4"/>
        <w:rPr>
          <w:rFonts w:asciiTheme="minorHAnsi" w:hAnsiTheme="minorHAnsi" w:cstheme="majorHAnsi"/>
        </w:rPr>
      </w:pPr>
      <w:r w:rsidRPr="00276D80">
        <w:rPr>
          <w:rFonts w:asciiTheme="minorHAnsi" w:hAnsiTheme="minorHAnsi" w:cstheme="majorHAnsi"/>
        </w:rPr>
        <w:t>Independently, WTO cred solves nuclear war – allows an off-track for nuclear weapons.</w:t>
      </w:r>
    </w:p>
    <w:p w14:paraId="4A875471" w14:textId="77777777" w:rsidR="00C84C13" w:rsidRPr="00276D80" w:rsidRDefault="00C84C13" w:rsidP="00C84C13">
      <w:pPr>
        <w:rPr>
          <w:rFonts w:asciiTheme="minorHAnsi" w:hAnsiTheme="minorHAnsi" w:cstheme="majorHAnsi"/>
          <w:sz w:val="18"/>
          <w:szCs w:val="18"/>
        </w:rPr>
      </w:pPr>
      <w:r w:rsidRPr="00276D80">
        <w:rPr>
          <w:rStyle w:val="Style13ptBold"/>
          <w:rFonts w:asciiTheme="minorHAnsi" w:hAnsiTheme="minorHAnsi" w:cstheme="majorHAnsi"/>
        </w:rPr>
        <w:t>Hamann 09</w:t>
      </w:r>
      <w:r w:rsidRPr="00276D80">
        <w:rPr>
          <w:rFonts w:asciiTheme="minorHAnsi" w:hAnsiTheme="minorHAnsi" w:cstheme="majorHAnsi"/>
        </w:rPr>
        <w:t xml:space="preserve"> </w:t>
      </w:r>
      <w:r w:rsidRPr="00276D80">
        <w:rPr>
          <w:rFonts w:asciiTheme="minorHAnsi" w:hAnsiTheme="min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44BF3DD4" w14:textId="77777777" w:rsidR="00C84C13" w:rsidRPr="00276D80" w:rsidRDefault="00C84C13" w:rsidP="00C84C13">
      <w:pPr>
        <w:rPr>
          <w:rFonts w:asciiTheme="minorHAnsi" w:hAnsiTheme="minorHAnsi" w:cstheme="majorHAnsi"/>
          <w:sz w:val="14"/>
        </w:rPr>
      </w:pPr>
      <w:r w:rsidRPr="00276D80">
        <w:rPr>
          <w:rFonts w:asciiTheme="minorHAnsi" w:hAnsiTheme="minorHAnsi" w:cstheme="majorHAnsi"/>
          <w:b/>
          <w:bCs/>
          <w:u w:val="single"/>
        </w:rPr>
        <w:t xml:space="preserve">Voluntary </w:t>
      </w:r>
      <w:r w:rsidRPr="00276D80">
        <w:rPr>
          <w:rFonts w:asciiTheme="minorHAnsi" w:hAnsiTheme="minorHAnsi" w:cstheme="majorHAnsi"/>
          <w:b/>
          <w:bCs/>
          <w:highlight w:val="cyan"/>
          <w:u w:val="single"/>
        </w:rPr>
        <w:t>compliance with WTO</w:t>
      </w:r>
      <w:r w:rsidRPr="00276D80">
        <w:rPr>
          <w:rFonts w:asciiTheme="minorHAnsi" w:hAnsiTheme="minorHAnsi" w:cstheme="majorHAnsi"/>
          <w:b/>
          <w:bCs/>
          <w:sz w:val="14"/>
          <w:highlight w:val="cyan"/>
        </w:rPr>
        <w:t xml:space="preserve"> </w:t>
      </w:r>
      <w:r w:rsidRPr="00276D80">
        <w:rPr>
          <w:rFonts w:asciiTheme="minorHAnsi" w:hAnsiTheme="minorHAnsi" w:cstheme="majorHAnsi"/>
          <w:b/>
          <w:bCs/>
          <w:highlight w:val="cyan"/>
          <w:u w:val="single"/>
        </w:rPr>
        <w:t>rules</w:t>
      </w:r>
      <w:r w:rsidRPr="00276D80">
        <w:rPr>
          <w:rFonts w:asciiTheme="minorHAnsi" w:hAnsiTheme="minorHAnsi" w:cstheme="majorHAnsi"/>
          <w:b/>
          <w:bCs/>
          <w:u w:val="single"/>
        </w:rPr>
        <w:t xml:space="preserve"> </w:t>
      </w:r>
      <w:r w:rsidRPr="00276D80">
        <w:rPr>
          <w:rFonts w:asciiTheme="minorHAnsi" w:hAnsiTheme="minorHAnsi" w:cstheme="majorHAnsi"/>
          <w:u w:val="single"/>
        </w:rPr>
        <w:t xml:space="preserve">and procedures </w:t>
      </w:r>
      <w:r w:rsidRPr="00276D80">
        <w:rPr>
          <w:rFonts w:asciiTheme="minorHAnsi" w:hAnsiTheme="minorHAnsi" w:cstheme="majorHAnsi"/>
          <w:highlight w:val="cyan"/>
          <w:u w:val="single"/>
        </w:rPr>
        <w:t>is</w:t>
      </w:r>
      <w:r w:rsidRPr="00276D80">
        <w:rPr>
          <w:rFonts w:asciiTheme="minorHAnsi" w:hAnsiTheme="minorHAnsi" w:cstheme="majorHAnsi"/>
          <w:u w:val="single"/>
        </w:rPr>
        <w:t xml:space="preserve"> of </w:t>
      </w:r>
      <w:r w:rsidRPr="00276D80">
        <w:rPr>
          <w:rFonts w:asciiTheme="minorHAnsi" w:hAnsiTheme="minorHAnsi" w:cstheme="majorHAnsi"/>
          <w:highlight w:val="cyan"/>
          <w:u w:val="single"/>
        </w:rPr>
        <w:t>the utmost importance</w:t>
      </w:r>
      <w:r w:rsidRPr="00276D80">
        <w:rPr>
          <w:rFonts w:asciiTheme="minorHAnsi" w:hAnsiTheme="minorHAnsi" w:cstheme="majorHAnsi"/>
          <w:sz w:val="14"/>
          <w:highlight w:val="cyan"/>
        </w:rPr>
        <w:t xml:space="preserve"> </w:t>
      </w:r>
      <w:r w:rsidRPr="00276D80">
        <w:rPr>
          <w:rFonts w:asciiTheme="minorHAnsi" w:hAnsiTheme="minorHAnsi" w:cstheme="majorHAnsi"/>
          <w:b/>
          <w:bCs/>
          <w:highlight w:val="cyan"/>
          <w:u w:val="single"/>
        </w:rPr>
        <w:t xml:space="preserve">to </w:t>
      </w:r>
      <w:r w:rsidRPr="00276D80">
        <w:rPr>
          <w:rFonts w:asciiTheme="minorHAnsi" w:hAnsiTheme="minorHAnsi" w:cstheme="majorHAnsi"/>
          <w:b/>
          <w:bCs/>
          <w:u w:val="single"/>
        </w:rPr>
        <w:t xml:space="preserve">the </w:t>
      </w:r>
      <w:r w:rsidRPr="00276D80">
        <w:rPr>
          <w:rFonts w:asciiTheme="minorHAnsi" w:hAnsiTheme="minorHAnsi" w:cstheme="majorHAnsi"/>
          <w:b/>
          <w:bCs/>
          <w:highlight w:val="cyan"/>
          <w:u w:val="single"/>
        </w:rPr>
        <w:t xml:space="preserve">international trading </w:t>
      </w:r>
      <w:r w:rsidRPr="00276D80">
        <w:rPr>
          <w:rFonts w:asciiTheme="minorHAnsi" w:hAnsiTheme="minorHAnsi" w:cstheme="majorHAnsi"/>
          <w:b/>
          <w:bCs/>
          <w:u w:val="single"/>
        </w:rPr>
        <w:t>system</w:t>
      </w:r>
      <w:r w:rsidRPr="00276D80">
        <w:rPr>
          <w:rFonts w:asciiTheme="minorHAnsi" w:hAnsiTheme="minorHAnsi" w:cstheme="majorHAnsi"/>
          <w:sz w:val="14"/>
        </w:rPr>
        <w:t xml:space="preserve">.'0 0 Given the increasingly globalized market, the </w:t>
      </w:r>
      <w:r w:rsidRPr="00276D80">
        <w:rPr>
          <w:rFonts w:asciiTheme="minorHAnsi" w:hAnsiTheme="minorHAnsi" w:cstheme="majorHAnsi"/>
          <w:u w:val="single"/>
        </w:rPr>
        <w:t>coming years will see an increase in the importance of the WTO</w:t>
      </w:r>
      <w:r w:rsidRPr="00276D80">
        <w:rPr>
          <w:rFonts w:asciiTheme="minorHAnsi" w:hAnsiTheme="minorHAnsi" w:cstheme="majorHAnsi"/>
          <w:sz w:val="14"/>
        </w:rPr>
        <w:t xml:space="preserve"> </w:t>
      </w:r>
      <w:r w:rsidRPr="00276D80">
        <w:rPr>
          <w:rFonts w:asciiTheme="minorHAnsi" w:hAnsiTheme="minorHAnsi" w:cstheme="majorHAnsi"/>
          <w:b/>
          <w:bCs/>
          <w:highlight w:val="cyan"/>
          <w:u w:val="single"/>
        </w:rPr>
        <w:t xml:space="preserve">as a </w:t>
      </w:r>
      <w:r w:rsidRPr="00276D80">
        <w:rPr>
          <w:rFonts w:asciiTheme="minorHAnsi" w:hAnsiTheme="minorHAnsi" w:cstheme="majorHAnsi"/>
          <w:b/>
          <w:bCs/>
          <w:u w:val="single"/>
        </w:rPr>
        <w:t xml:space="preserve">cohesive </w:t>
      </w:r>
      <w:r w:rsidRPr="00276D80">
        <w:rPr>
          <w:rFonts w:asciiTheme="minorHAnsi" w:hAnsiTheme="minorHAnsi" w:cstheme="majorHAnsi"/>
          <w:b/>
          <w:bCs/>
          <w:highlight w:val="cyan"/>
          <w:u w:val="single"/>
        </w:rPr>
        <w:t>force</w:t>
      </w:r>
      <w:r w:rsidRPr="00276D80">
        <w:rPr>
          <w:rFonts w:asciiTheme="minorHAnsi" w:hAnsiTheme="minorHAnsi" w:cstheme="majorHAnsi"/>
          <w:b/>
          <w:bCs/>
          <w:u w:val="single"/>
        </w:rPr>
        <w:t xml:space="preserve"> and arbiter of disputes </w:t>
      </w:r>
      <w:r w:rsidRPr="00276D80">
        <w:rPr>
          <w:rFonts w:asciiTheme="minorHAnsi" w:hAnsiTheme="minorHAnsi" w:cstheme="majorHAnsi"/>
          <w:b/>
          <w:bCs/>
          <w:highlight w:val="cyan"/>
          <w:u w:val="single"/>
        </w:rPr>
        <w:t>that</w:t>
      </w:r>
      <w:r w:rsidRPr="00276D80">
        <w:rPr>
          <w:rFonts w:asciiTheme="minorHAnsi" w:hAnsiTheme="minorHAnsi" w:cstheme="majorHAnsi"/>
          <w:b/>
          <w:bCs/>
          <w:u w:val="single"/>
        </w:rPr>
        <w:t xml:space="preserve"> likely </w:t>
      </w:r>
      <w:r w:rsidRPr="00276D80">
        <w:rPr>
          <w:rFonts w:asciiTheme="minorHAnsi" w:hAnsiTheme="minorHAnsi" w:cstheme="majorHAnsi"/>
          <w:b/>
          <w:bCs/>
          <w:highlight w:val="cyan"/>
          <w:u w:val="single"/>
        </w:rPr>
        <w:t>will become more frequent</w:t>
      </w:r>
      <w:r w:rsidRPr="00276D80">
        <w:rPr>
          <w:rFonts w:asciiTheme="minorHAnsi" w:hAnsiTheme="minorHAnsi" w:cstheme="majorHAnsi"/>
          <w:b/>
          <w:bCs/>
          <w:u w:val="single"/>
        </w:rPr>
        <w:t xml:space="preserve"> and injurious</w:t>
      </w:r>
      <w:r w:rsidRPr="00276D80">
        <w:rPr>
          <w:rFonts w:asciiTheme="minorHAnsi" w:hAnsiTheme="minorHAnsi" w:cstheme="majorHAnsi"/>
          <w:sz w:val="14"/>
        </w:rPr>
        <w:t xml:space="preserve">. </w:t>
      </w:r>
      <w:r w:rsidRPr="00276D80">
        <w:rPr>
          <w:rFonts w:asciiTheme="minorHAnsi" w:hAnsiTheme="minorHAnsi" w:cstheme="majorHAnsi"/>
          <w:b/>
          <w:bCs/>
          <w:u w:val="single"/>
        </w:rPr>
        <w:t xml:space="preserve">01' </w:t>
      </w:r>
      <w:r w:rsidRPr="00276D80">
        <w:rPr>
          <w:rFonts w:asciiTheme="minorHAnsi" w:hAnsiTheme="minorHAnsi" w:cstheme="majorHAnsi"/>
          <w:b/>
          <w:bCs/>
          <w:highlight w:val="cyan"/>
          <w:u w:val="single"/>
        </w:rPr>
        <w:t>The work of the WTO cannot be overstated in a nuclear-armed world</w:t>
      </w:r>
      <w:r w:rsidRPr="00276D80">
        <w:rPr>
          <w:rFonts w:asciiTheme="minorHAnsi" w:hAnsiTheme="minorHAnsi" w:cstheme="majorHAnsi"/>
          <w:b/>
          <w:bCs/>
          <w:sz w:val="14"/>
        </w:rPr>
        <w:t>,</w:t>
      </w:r>
      <w:r w:rsidRPr="00276D80">
        <w:rPr>
          <w:rFonts w:asciiTheme="minorHAnsi" w:hAnsiTheme="minorHAnsi" w:cstheme="majorHAnsi"/>
          <w:sz w:val="14"/>
        </w:rPr>
        <w:t xml:space="preserve"> </w:t>
      </w:r>
      <w:r w:rsidRPr="00276D80">
        <w:rPr>
          <w:rFonts w:asciiTheme="minorHAnsi" w:hAnsiTheme="minorHAnsi" w:cstheme="majorHAnsi"/>
          <w:u w:val="single"/>
        </w:rPr>
        <w:t>as the body continues to promote respect</w:t>
      </w:r>
      <w:r w:rsidRPr="00276D80">
        <w:rPr>
          <w:rFonts w:asciiTheme="minorHAnsi" w:hAnsiTheme="minorHAnsi" w:cstheme="majorHAnsi"/>
          <w:sz w:val="14"/>
        </w:rPr>
        <w:t xml:space="preserve"> </w:t>
      </w:r>
      <w:r w:rsidRPr="00276D80">
        <w:rPr>
          <w:rFonts w:asciiTheme="minorHAnsi" w:hAnsiTheme="minorHAnsi" w:cstheme="majorHAnsi"/>
          <w:u w:val="single"/>
        </w:rPr>
        <w:t>and</w:t>
      </w:r>
      <w:r w:rsidRPr="00276D80">
        <w:rPr>
          <w:rFonts w:asciiTheme="minorHAnsi" w:hAnsiTheme="minorHAnsi" w:cstheme="majorHAnsi"/>
          <w:sz w:val="14"/>
        </w:rPr>
        <w:t xml:space="preserve"> even </w:t>
      </w:r>
      <w:r w:rsidRPr="00276D80">
        <w:rPr>
          <w:rFonts w:asciiTheme="minorHAnsi" w:hAnsiTheme="minorHAnsi" w:cstheme="majorHAnsi"/>
          <w:u w:val="single"/>
        </w:rPr>
        <w:t>amity</w:t>
      </w:r>
      <w:r w:rsidRPr="00276D80">
        <w:rPr>
          <w:rFonts w:asciiTheme="minorHAnsi" w:hAnsiTheme="minorHAnsi" w:cstheme="majorHAnsi"/>
          <w:sz w:val="14"/>
        </w:rPr>
        <w:t xml:space="preserve"> </w:t>
      </w:r>
      <w:r w:rsidRPr="00276D80">
        <w:rPr>
          <w:rFonts w:asciiTheme="minorHAnsi" w:hAnsiTheme="minorHAnsi" w:cstheme="majorHAnsi"/>
          <w:u w:val="single"/>
        </w:rPr>
        <w:t>among nations with opposing philosophical goals</w:t>
      </w:r>
      <w:r w:rsidRPr="00276D80">
        <w:rPr>
          <w:rFonts w:asciiTheme="minorHAnsi" w:hAnsiTheme="minorHAnsi" w:cstheme="majorHAnsi"/>
          <w:sz w:val="14"/>
        </w:rPr>
        <w:t xml:space="preserve"> or modes of governance. 10 2 </w:t>
      </w:r>
      <w:r w:rsidRPr="00276D80">
        <w:rPr>
          <w:rFonts w:asciiTheme="minorHAnsi" w:hAnsiTheme="minorHAnsi" w:cstheme="majorHAnsi"/>
          <w:u w:val="single"/>
        </w:rPr>
        <w:t>Demagogues</w:t>
      </w:r>
      <w:r w:rsidRPr="00276D80">
        <w:rPr>
          <w:rFonts w:asciiTheme="minorHAnsi" w:hAnsiTheme="minorHAnsi" w:cstheme="majorHAnsi"/>
          <w:sz w:val="14"/>
        </w:rPr>
        <w:t xml:space="preserve"> in the Unites States </w:t>
      </w:r>
      <w:r w:rsidRPr="00276D80">
        <w:rPr>
          <w:rFonts w:asciiTheme="minorHAnsi" w:hAnsiTheme="minorHAnsi" w:cstheme="majorHAnsi"/>
          <w:u w:val="single"/>
        </w:rPr>
        <w:t>may decry the rise of China</w:t>
      </w:r>
      <w:r w:rsidRPr="00276D80">
        <w:rPr>
          <w:rFonts w:asciiTheme="minorHAnsi" w:hAnsiTheme="minorHAnsi" w:cstheme="majorHAnsi"/>
          <w:sz w:val="14"/>
        </w:rPr>
        <w:t xml:space="preserve"> as a geopolitical threat, 0 3 </w:t>
      </w:r>
      <w:r w:rsidRPr="00276D80">
        <w:rPr>
          <w:rFonts w:asciiTheme="minorHAnsi" w:hAnsiTheme="minorHAnsi" w:cstheme="majorHAnsi"/>
          <w:u w:val="single"/>
        </w:rPr>
        <w:t>and extremists in Russia may play</w:t>
      </w:r>
      <w:r w:rsidRPr="00276D80">
        <w:rPr>
          <w:rFonts w:asciiTheme="minorHAnsi" w:hAnsiTheme="minorHAnsi" w:cstheme="majorHAnsi"/>
          <w:sz w:val="14"/>
        </w:rPr>
        <w:t xml:space="preserve"> </w:t>
      </w:r>
      <w:r w:rsidRPr="00276D80">
        <w:rPr>
          <w:rFonts w:asciiTheme="minorHAnsi" w:hAnsiTheme="minorHAnsi" w:cstheme="majorHAnsi"/>
          <w:u w:val="single"/>
        </w:rPr>
        <w:t>dangerous games of brinksmanship</w:t>
      </w:r>
      <w:r w:rsidRPr="00276D80">
        <w:rPr>
          <w:rFonts w:asciiTheme="minorHAnsi" w:hAnsiTheme="minorHAnsi" w:cstheme="majorHAnsi"/>
          <w:sz w:val="14"/>
        </w:rPr>
        <w:t xml:space="preserve"> </w:t>
      </w:r>
      <w:r w:rsidRPr="00276D80">
        <w:rPr>
          <w:rFonts w:asciiTheme="minorHAnsi" w:hAnsiTheme="minorHAnsi" w:cstheme="majorHAnsi"/>
          <w:u w:val="single"/>
        </w:rPr>
        <w:t>with other great powers</w:t>
      </w:r>
      <w:r w:rsidRPr="00276D80">
        <w:rPr>
          <w:rFonts w:asciiTheme="minorHAnsi" w:hAnsiTheme="minorHAnsi" w:cstheme="majorHAnsi"/>
          <w:sz w:val="14"/>
        </w:rPr>
        <w:t xml:space="preserve">, </w:t>
      </w:r>
      <w:r w:rsidRPr="00276D80">
        <w:rPr>
          <w:rFonts w:asciiTheme="minorHAnsi" w:hAnsiTheme="minorHAnsi" w:cstheme="majorHAnsi"/>
          <w:b/>
          <w:bCs/>
          <w:u w:val="single"/>
        </w:rPr>
        <w:t xml:space="preserve">but </w:t>
      </w:r>
      <w:r w:rsidRPr="00276D80">
        <w:rPr>
          <w:rFonts w:asciiTheme="minorHAnsi" w:hAnsiTheme="minorHAnsi" w:cstheme="majorHAnsi"/>
          <w:b/>
          <w:bCs/>
          <w:highlight w:val="cyan"/>
          <w:u w:val="single"/>
        </w:rPr>
        <w:t>trade keeps politicians' fingers off "the button</w:t>
      </w:r>
      <w:r w:rsidRPr="00276D80">
        <w:rPr>
          <w:rFonts w:asciiTheme="minorHAnsi" w:hAnsiTheme="minorHAnsi" w:cstheme="majorHAnsi"/>
          <w:sz w:val="14"/>
        </w:rPr>
        <w:t xml:space="preserve">. ' 10 4 </w:t>
      </w:r>
      <w:r w:rsidRPr="00276D80">
        <w:rPr>
          <w:rFonts w:asciiTheme="minorHAnsi" w:hAnsiTheme="minorHAnsi" w:cstheme="majorHAnsi"/>
          <w:b/>
          <w:bCs/>
          <w:u w:val="single"/>
        </w:rPr>
        <w:t xml:space="preserve">The </w:t>
      </w:r>
      <w:r w:rsidRPr="00276D80">
        <w:rPr>
          <w:rFonts w:asciiTheme="minorHAnsi" w:hAnsiTheme="minorHAnsi" w:cstheme="majorHAnsi"/>
          <w:b/>
          <w:bCs/>
          <w:highlight w:val="cyan"/>
          <w:u w:val="single"/>
        </w:rPr>
        <w:t>WTO offers</w:t>
      </w:r>
      <w:r w:rsidRPr="00276D80">
        <w:rPr>
          <w:rFonts w:asciiTheme="minorHAnsi" w:hAnsiTheme="minorHAnsi" w:cstheme="majorHAnsi"/>
          <w:b/>
          <w:bCs/>
          <w:u w:val="single"/>
        </w:rPr>
        <w:t xml:space="preserve"> an </w:t>
      </w:r>
      <w:r w:rsidRPr="00276D80">
        <w:rPr>
          <w:rFonts w:asciiTheme="minorHAnsi" w:hAnsiTheme="minorHAnsi" w:cstheme="majorHAnsi"/>
          <w:b/>
          <w:bCs/>
          <w:highlight w:val="cyan"/>
          <w:u w:val="single"/>
        </w:rPr>
        <w:t>astounding rate of compliance</w:t>
      </w:r>
      <w:r w:rsidRPr="00276D80">
        <w:rPr>
          <w:rFonts w:asciiTheme="minorHAnsi" w:hAnsiTheme="minorHAnsi" w:cstheme="majorHAnsi"/>
          <w:sz w:val="14"/>
        </w:rPr>
        <w:t xml:space="preserve"> </w:t>
      </w:r>
      <w:r w:rsidRPr="00276D80">
        <w:rPr>
          <w:rFonts w:asciiTheme="minorHAnsi" w:hAnsiTheme="minorHAnsi" w:cstheme="majorHAnsi"/>
          <w:u w:val="single"/>
        </w:rPr>
        <w:t>for an organization with no standing army</w:t>
      </w:r>
      <w:r w:rsidRPr="00276D80">
        <w:rPr>
          <w:rFonts w:asciiTheme="minorHAnsi" w:hAnsiTheme="minorHAnsi" w:cstheme="majorHAnsi"/>
          <w:sz w:val="14"/>
        </w:rPr>
        <w:t xml:space="preserve"> </w:t>
      </w:r>
      <w:r w:rsidRPr="00276D80">
        <w:rPr>
          <w:rFonts w:asciiTheme="minorHAnsi" w:hAnsiTheme="minorHAnsi" w:cstheme="majorHAnsi"/>
          <w:u w:val="single"/>
        </w:rPr>
        <w:t>and no real power to enforce its decisions</w:t>
      </w:r>
      <w:r w:rsidRPr="00276D80">
        <w:rPr>
          <w:rFonts w:asciiTheme="minorHAnsi" w:hAnsiTheme="minorHAnsi" w:cstheme="majorHAnsi"/>
          <w:sz w:val="14"/>
        </w:rPr>
        <w:t xml:space="preserve">, </w:t>
      </w:r>
      <w:r w:rsidRPr="00276D80">
        <w:rPr>
          <w:rFonts w:asciiTheme="minorHAnsi" w:hAnsiTheme="minorHAnsi" w:cstheme="majorHAnsi"/>
          <w:u w:val="single"/>
        </w:rPr>
        <w:t>suggesting</w:t>
      </w:r>
      <w:r w:rsidRPr="00276D80">
        <w:rPr>
          <w:rFonts w:asciiTheme="minorHAnsi" w:hAnsiTheme="minorHAnsi" w:cstheme="majorHAnsi"/>
          <w:sz w:val="14"/>
        </w:rPr>
        <w:t xml:space="preserve"> that </w:t>
      </w:r>
      <w:r w:rsidRPr="00276D80">
        <w:rPr>
          <w:rFonts w:asciiTheme="minorHAnsi" w:hAnsiTheme="minorHAnsi" w:cstheme="majorHAnsi"/>
          <w:u w:val="single"/>
        </w:rPr>
        <w:t>governments recognize the value of maintaining the international construct of the WTO</w:t>
      </w:r>
      <w:r w:rsidRPr="00276D80">
        <w:rPr>
          <w:rFonts w:asciiTheme="minorHAnsi" w:hAnsiTheme="minorHAnsi" w:cstheme="majorHAnsi"/>
          <w:sz w:val="14"/>
        </w:rPr>
        <w:t xml:space="preserve">. 105 </w:t>
      </w:r>
      <w:r w:rsidRPr="00276D80">
        <w:rPr>
          <w:rFonts w:asciiTheme="minorHAnsi" w:hAnsiTheme="minorHAnsi" w:cstheme="majorHAnsi"/>
          <w:b/>
          <w:bCs/>
          <w:u w:val="single"/>
        </w:rPr>
        <w:t xml:space="preserve">In order </w:t>
      </w:r>
      <w:r w:rsidRPr="00276D80">
        <w:rPr>
          <w:rFonts w:asciiTheme="minorHAnsi" w:hAnsiTheme="minorHAnsi" w:cstheme="majorHAnsi"/>
          <w:b/>
          <w:bCs/>
          <w:highlight w:val="cyan"/>
          <w:u w:val="single"/>
        </w:rPr>
        <w:t xml:space="preserve">to promote </w:t>
      </w:r>
      <w:r w:rsidRPr="00276D80">
        <w:rPr>
          <w:rFonts w:asciiTheme="minorHAnsi" w:hAnsiTheme="minorHAnsi" w:cstheme="majorHAnsi"/>
          <w:b/>
          <w:bCs/>
          <w:u w:val="single"/>
        </w:rPr>
        <w:t xml:space="preserve">voluntary </w:t>
      </w:r>
      <w:r w:rsidRPr="00276D80">
        <w:rPr>
          <w:rFonts w:asciiTheme="minorHAnsi" w:hAnsiTheme="minorHAnsi" w:cstheme="majorHAnsi"/>
          <w:b/>
          <w:bCs/>
          <w:highlight w:val="cyan"/>
          <w:u w:val="single"/>
        </w:rPr>
        <w:t xml:space="preserve">compliance, </w:t>
      </w:r>
      <w:r w:rsidRPr="00276D80">
        <w:rPr>
          <w:rFonts w:asciiTheme="minorHAnsi" w:hAnsiTheme="minorHAnsi" w:cstheme="majorHAnsi"/>
          <w:b/>
          <w:bCs/>
          <w:u w:val="single"/>
        </w:rPr>
        <w:t xml:space="preserve">the </w:t>
      </w:r>
      <w:r w:rsidRPr="00276D80">
        <w:rPr>
          <w:rFonts w:asciiTheme="minorHAnsi" w:hAnsiTheme="minorHAnsi" w:cstheme="majorHAnsi"/>
          <w:b/>
          <w:bCs/>
          <w:highlight w:val="cyan"/>
          <w:u w:val="single"/>
        </w:rPr>
        <w:t xml:space="preserve">WTO must maintain </w:t>
      </w:r>
      <w:r w:rsidRPr="00276D80">
        <w:rPr>
          <w:rFonts w:asciiTheme="minorHAnsi" w:hAnsiTheme="minorHAnsi" w:cstheme="majorHAnsi"/>
          <w:b/>
          <w:bCs/>
          <w:u w:val="single"/>
        </w:rPr>
        <w:t xml:space="preserve">a high level of </w:t>
      </w:r>
      <w:r w:rsidRPr="00276D80">
        <w:rPr>
          <w:rFonts w:asciiTheme="minorHAnsi" w:hAnsiTheme="minorHAnsi" w:cstheme="majorHAnsi"/>
          <w:b/>
          <w:bCs/>
          <w:highlight w:val="cyan"/>
          <w:u w:val="single"/>
        </w:rPr>
        <w:t>credibility</w:t>
      </w:r>
      <w:r w:rsidRPr="00276D80">
        <w:rPr>
          <w:rFonts w:asciiTheme="minorHAnsi" w:hAnsiTheme="minorHAnsi" w:cstheme="majorHAnsi"/>
          <w:sz w:val="14"/>
        </w:rPr>
        <w:t xml:space="preserve">. 106 </w:t>
      </w:r>
      <w:r w:rsidRPr="00276D80">
        <w:rPr>
          <w:rFonts w:asciiTheme="minorHAnsi" w:hAnsiTheme="minorHAnsi" w:cstheme="majorHAnsi"/>
          <w:u w:val="single"/>
        </w:rPr>
        <w:t>Nations must perceive the WTO as the most reasonable option for dispute</w:t>
      </w:r>
      <w:r w:rsidRPr="00276D80">
        <w:rPr>
          <w:rFonts w:asciiTheme="minorHAnsi" w:hAnsiTheme="minorHAnsi" w:cstheme="majorHAnsi"/>
          <w:sz w:val="14"/>
        </w:rPr>
        <w:t xml:space="preserve"> </w:t>
      </w:r>
      <w:r w:rsidRPr="00276D80">
        <w:rPr>
          <w:rFonts w:asciiTheme="minorHAnsi" w:hAnsiTheme="minorHAnsi" w:cstheme="majorHAnsi"/>
          <w:u w:val="single"/>
        </w:rPr>
        <w:t>resolution</w:t>
      </w:r>
      <w:r w:rsidRPr="00276D80">
        <w:rPr>
          <w:rFonts w:asciiTheme="minorHAnsi" w:hAnsiTheme="minorHAnsi" w:cstheme="majorHAnsi"/>
          <w:sz w:val="14"/>
        </w:rPr>
        <w:t xml:space="preserve"> or fear that the WTO wields enough influence to enforce sanctions. 10 7 </w:t>
      </w:r>
      <w:r w:rsidRPr="00276D80">
        <w:rPr>
          <w:rFonts w:asciiTheme="minorHAnsi" w:hAnsiTheme="minorHAnsi" w:cstheme="majorHAnsi"/>
          <w:u w:val="single"/>
        </w:rPr>
        <w:t>The arbitrators charged with performing the substantive work of the WTO by negotiating, compromising, and issuing judgments are keenly aware of the responsibility they have to uphold the organization's credibility</w:t>
      </w:r>
      <w:r w:rsidRPr="00276D80">
        <w:rPr>
          <w:rFonts w:asciiTheme="minorHAnsi" w:hAnsiTheme="minorHAnsi" w:cstheme="majorHAnsi"/>
          <w:sz w:val="14"/>
        </w:rPr>
        <w:t>. 108</w:t>
      </w:r>
    </w:p>
    <w:p w14:paraId="77B3D27E" w14:textId="77777777" w:rsidR="00C84C13" w:rsidRPr="00276D80" w:rsidRDefault="00C84C13" w:rsidP="00C84C13">
      <w:pPr>
        <w:pStyle w:val="Heading3"/>
        <w:rPr>
          <w:rFonts w:asciiTheme="minorHAnsi" w:hAnsiTheme="minorHAnsi"/>
        </w:rPr>
      </w:pPr>
      <w:r w:rsidRPr="00276D80">
        <w:rPr>
          <w:rFonts w:asciiTheme="minorHAnsi" w:hAnsiTheme="minorHAnsi"/>
        </w:rPr>
        <w:t xml:space="preserve">1AC – Solvency </w:t>
      </w:r>
    </w:p>
    <w:p w14:paraId="489F1BDE" w14:textId="0F97905F" w:rsidR="00C84C13" w:rsidRPr="00276D80" w:rsidRDefault="00C84C13" w:rsidP="00C84C13">
      <w:pPr>
        <w:pStyle w:val="Heading4"/>
        <w:rPr>
          <w:rFonts w:asciiTheme="minorHAnsi" w:hAnsiTheme="minorHAnsi" w:cstheme="minorHAnsi"/>
        </w:rPr>
      </w:pPr>
      <w:r w:rsidRPr="00276D80">
        <w:rPr>
          <w:rFonts w:asciiTheme="minorHAnsi" w:hAnsiTheme="minorHAnsi" w:cstheme="minorHAnsi"/>
        </w:rPr>
        <w:t xml:space="preserve">Thus, the advocacy – Resolved: The member nations of the World Trade Organization ought to reduce intellectual property protections for medicines. </w:t>
      </w:r>
    </w:p>
    <w:p w14:paraId="1AFCE34D" w14:textId="77777777" w:rsidR="00C84C13" w:rsidRPr="00276D80" w:rsidRDefault="00C84C13" w:rsidP="00C84C13">
      <w:pPr>
        <w:pStyle w:val="Heading4"/>
        <w:rPr>
          <w:rFonts w:asciiTheme="minorHAnsi" w:hAnsiTheme="minorHAnsi" w:cstheme="minorHAnsi"/>
        </w:rPr>
      </w:pPr>
      <w:r w:rsidRPr="00276D80">
        <w:rPr>
          <w:rFonts w:asciiTheme="minorHAnsi" w:hAnsiTheme="minorHAnsi" w:cstheme="minorHAnsi"/>
        </w:rPr>
        <w:t>The plan solves – reducing IP for medicine upholds democratic ideals, counteracts neoliberalism, and supports the Global South</w:t>
      </w:r>
    </w:p>
    <w:p w14:paraId="72A8B7AB" w14:textId="77777777" w:rsidR="00C84C13" w:rsidRPr="00276D80" w:rsidRDefault="00C84C13" w:rsidP="00C84C13">
      <w:pPr>
        <w:rPr>
          <w:rFonts w:asciiTheme="minorHAnsi" w:hAnsiTheme="minorHAnsi" w:cstheme="minorHAnsi"/>
        </w:rPr>
      </w:pPr>
      <w:r w:rsidRPr="00276D80">
        <w:rPr>
          <w:rStyle w:val="Style13ptBold"/>
          <w:rFonts w:asciiTheme="minorHAnsi" w:hAnsiTheme="minorHAnsi" w:cstheme="minorHAnsi"/>
        </w:rPr>
        <w:t>Hanna 20</w:t>
      </w:r>
      <w:r w:rsidRPr="00276D80">
        <w:rPr>
          <w:rFonts w:asciiTheme="minorHAnsi" w:hAnsiTheme="minorHAnsi" w:cstheme="minorHAnsi"/>
        </w:rPr>
        <w:t xml:space="preserve"> [Thomas Hanna, 9-21-2020, "Democratizing knowledge: Transforming intellectual property and research and development," Democracy Collaborative, </w:t>
      </w:r>
      <w:hyperlink r:id="rId46" w:history="1">
        <w:r w:rsidRPr="00276D80">
          <w:rPr>
            <w:rStyle w:val="Hyperlink"/>
            <w:rFonts w:asciiTheme="minorHAnsi" w:hAnsiTheme="minorHAnsi" w:cstheme="minorHAnsi"/>
          </w:rPr>
          <w:t>https://democracycollaborative.org/learn/publication/democratizing-knowledge-transforming-intellectual-property-and-research-and //</w:t>
        </w:r>
      </w:hyperlink>
      <w:r w:rsidRPr="00276D80">
        <w:rPr>
          <w:rFonts w:asciiTheme="minorHAnsi" w:hAnsiTheme="minorHAnsi" w:cstheme="minorHAnsi"/>
        </w:rPr>
        <w:t xml:space="preserve"> JB]</w:t>
      </w:r>
    </w:p>
    <w:p w14:paraId="4D9B0BE3" w14:textId="77777777" w:rsidR="00C84C13" w:rsidRPr="00276D80" w:rsidRDefault="00C84C13" w:rsidP="00C84C13">
      <w:pPr>
        <w:pStyle w:val="ListParagraph"/>
        <w:numPr>
          <w:ilvl w:val="0"/>
          <w:numId w:val="15"/>
        </w:numPr>
        <w:rPr>
          <w:rFonts w:asciiTheme="minorHAnsi" w:hAnsiTheme="minorHAnsi" w:cstheme="minorHAnsi"/>
          <w:sz w:val="18"/>
          <w:szCs w:val="18"/>
        </w:rPr>
      </w:pPr>
      <w:r w:rsidRPr="00276D80">
        <w:rPr>
          <w:rFonts w:asciiTheme="minorHAnsi" w:hAnsiTheme="minorHAnsi" w:cstheme="minorHAnsi"/>
          <w:sz w:val="18"/>
          <w:szCs w:val="18"/>
        </w:rPr>
        <w:t>Link turns cap Ks and setcol, read unhighlighted part</w:t>
      </w:r>
    </w:p>
    <w:p w14:paraId="5023EB8A" w14:textId="77777777" w:rsidR="00C84C13" w:rsidRPr="00276D80" w:rsidRDefault="00C84C13" w:rsidP="00C84C13">
      <w:pPr>
        <w:pStyle w:val="ListParagraph"/>
        <w:numPr>
          <w:ilvl w:val="0"/>
          <w:numId w:val="15"/>
        </w:numPr>
        <w:rPr>
          <w:rFonts w:asciiTheme="minorHAnsi" w:hAnsiTheme="minorHAnsi" w:cstheme="minorHAnsi"/>
          <w:sz w:val="18"/>
          <w:szCs w:val="18"/>
        </w:rPr>
      </w:pPr>
      <w:r w:rsidRPr="00276D80">
        <w:rPr>
          <w:rFonts w:asciiTheme="minorHAnsi" w:hAnsiTheme="minorHAnsi" w:cstheme="minorHAnsi"/>
          <w:sz w:val="18"/>
          <w:szCs w:val="18"/>
        </w:rPr>
        <w:t>R&amp;D – research and development</w:t>
      </w:r>
    </w:p>
    <w:p w14:paraId="0D0FF270" w14:textId="77777777" w:rsidR="00C84C13" w:rsidRPr="00276D80" w:rsidRDefault="00C84C13" w:rsidP="00C84C13">
      <w:pPr>
        <w:pStyle w:val="ListParagraph"/>
        <w:numPr>
          <w:ilvl w:val="0"/>
          <w:numId w:val="15"/>
        </w:numPr>
        <w:rPr>
          <w:rFonts w:asciiTheme="minorHAnsi" w:hAnsiTheme="minorHAnsi" w:cstheme="minorHAnsi"/>
          <w:sz w:val="18"/>
          <w:szCs w:val="18"/>
        </w:rPr>
      </w:pPr>
      <w:r w:rsidRPr="00276D80">
        <w:rPr>
          <w:rFonts w:asciiTheme="minorHAnsi" w:hAnsiTheme="minorHAnsi" w:cstheme="minorHAnsi"/>
          <w:sz w:val="18"/>
          <w:szCs w:val="18"/>
        </w:rPr>
        <w:t>Specs patents</w:t>
      </w:r>
    </w:p>
    <w:p w14:paraId="37D47C58" w14:textId="77777777" w:rsidR="00C84C13" w:rsidRDefault="00C84C13" w:rsidP="00C84C13">
      <w:pPr>
        <w:rPr>
          <w:rFonts w:asciiTheme="minorHAnsi" w:hAnsiTheme="minorHAnsi" w:cstheme="minorHAnsi"/>
          <w:sz w:val="8"/>
        </w:rPr>
      </w:pPr>
      <w:r w:rsidRPr="00276D80">
        <w:rPr>
          <w:rFonts w:asciiTheme="minorHAnsi" w:hAnsiTheme="minorHAnsi" w:cstheme="minorHAnsi"/>
          <w:b/>
          <w:bCs/>
          <w:u w:val="single"/>
        </w:rPr>
        <w:t>As countries grapple with</w:t>
      </w:r>
      <w:r w:rsidRPr="00276D80">
        <w:rPr>
          <w:rFonts w:asciiTheme="minorHAnsi" w:hAnsiTheme="minorHAnsi" w:cstheme="minorHAnsi"/>
          <w:sz w:val="8"/>
        </w:rPr>
        <w:t xml:space="preserve"> the devastating </w:t>
      </w:r>
      <w:r w:rsidRPr="00276D80">
        <w:rPr>
          <w:rFonts w:asciiTheme="minorHAnsi" w:hAnsiTheme="minorHAnsi" w:cstheme="minorHAnsi"/>
          <w:b/>
          <w:bCs/>
          <w:u w:val="single"/>
        </w:rPr>
        <w:t>challenges of COVID-19</w:t>
      </w:r>
      <w:r w:rsidRPr="00276D80">
        <w:rPr>
          <w:rFonts w:asciiTheme="minorHAnsi" w:hAnsiTheme="minorHAnsi" w:cstheme="minorHAnsi"/>
          <w:sz w:val="8"/>
        </w:rPr>
        <w:t xml:space="preserve"> and </w:t>
      </w:r>
      <w:r w:rsidRPr="00276D80">
        <w:rPr>
          <w:rFonts w:asciiTheme="minorHAnsi" w:hAnsiTheme="minorHAnsi" w:cstheme="minorHAnsi"/>
          <w:b/>
          <w:bCs/>
          <w:u w:val="single"/>
        </w:rPr>
        <w:t>we</w:t>
      </w:r>
      <w:r w:rsidRPr="00276D80">
        <w:rPr>
          <w:rFonts w:asciiTheme="minorHAnsi" w:hAnsiTheme="minorHAnsi" w:cstheme="minorHAnsi"/>
          <w:sz w:val="8"/>
        </w:rPr>
        <w:t xml:space="preserve">, hopefully, </w:t>
      </w:r>
      <w:r w:rsidRPr="00276D80">
        <w:rPr>
          <w:rFonts w:asciiTheme="minorHAnsi" w:hAnsiTheme="minorHAnsi" w:cstheme="minorHAnsi"/>
          <w:b/>
          <w:bCs/>
          <w:u w:val="single"/>
        </w:rPr>
        <w:t>move closer towards</w:t>
      </w:r>
      <w:r w:rsidRPr="00276D80">
        <w:rPr>
          <w:rFonts w:asciiTheme="minorHAnsi" w:hAnsiTheme="minorHAnsi" w:cstheme="minorHAnsi"/>
          <w:sz w:val="8"/>
        </w:rPr>
        <w:t xml:space="preserve"> the </w:t>
      </w:r>
      <w:r w:rsidRPr="00276D80">
        <w:rPr>
          <w:rFonts w:asciiTheme="minorHAnsi" w:hAnsiTheme="minorHAnsi" w:cstheme="minorHAnsi"/>
          <w:b/>
          <w:bCs/>
          <w:u w:val="single"/>
        </w:rPr>
        <w:t>development of a vaccine, the injustices and insufficiencies of the current approach to </w:t>
      </w:r>
      <w:r w:rsidRPr="00276D80">
        <w:rPr>
          <w:rFonts w:asciiTheme="minorHAnsi" w:hAnsiTheme="minorHAnsi" w:cstheme="minorHAnsi"/>
          <w:b/>
          <w:bCs/>
          <w:highlight w:val="green"/>
          <w:u w:val="single"/>
        </w:rPr>
        <w:t>IP </w:t>
      </w:r>
      <w:r w:rsidRPr="00276D80">
        <w:rPr>
          <w:rFonts w:asciiTheme="minorHAnsi" w:hAnsiTheme="minorHAnsi" w:cstheme="minorHAnsi"/>
          <w:b/>
          <w:bCs/>
          <w:u w:val="single"/>
        </w:rPr>
        <w:t xml:space="preserve">and R&amp;D are becoming increasingly apparent. It is imperative that we quickly move away from the current system that </w:t>
      </w:r>
      <w:r w:rsidRPr="00276D80">
        <w:rPr>
          <w:rFonts w:asciiTheme="minorHAnsi" w:hAnsiTheme="minorHAnsi" w:cstheme="minorHAnsi"/>
          <w:b/>
          <w:bCs/>
          <w:highlight w:val="green"/>
          <w:u w:val="single"/>
        </w:rPr>
        <w:t xml:space="preserve">prioritizes </w:t>
      </w:r>
      <w:r w:rsidRPr="00276D80">
        <w:rPr>
          <w:rFonts w:asciiTheme="minorHAnsi" w:hAnsiTheme="minorHAnsi" w:cstheme="minorHAnsi"/>
          <w:b/>
          <w:bCs/>
          <w:u w:val="single"/>
        </w:rPr>
        <w:t xml:space="preserve">corporate </w:t>
      </w:r>
      <w:r w:rsidRPr="00276D80">
        <w:rPr>
          <w:rFonts w:asciiTheme="minorHAnsi" w:hAnsiTheme="minorHAnsi" w:cstheme="minorHAnsi"/>
          <w:b/>
          <w:bCs/>
          <w:highlight w:val="green"/>
          <w:u w:val="single"/>
        </w:rPr>
        <w:t>profits</w:t>
      </w:r>
      <w:r w:rsidRPr="00276D80">
        <w:rPr>
          <w:rFonts w:asciiTheme="minorHAnsi" w:hAnsiTheme="minorHAnsi" w:cstheme="minorHAnsi"/>
          <w:b/>
          <w:bCs/>
          <w:u w:val="single"/>
        </w:rPr>
        <w:t xml:space="preserve"> sourced from monopoly rights </w:t>
      </w:r>
      <w:r w:rsidRPr="00276D80">
        <w:rPr>
          <w:rFonts w:asciiTheme="minorHAnsi" w:hAnsiTheme="minorHAnsi" w:cstheme="minorHAnsi"/>
          <w:b/>
          <w:bCs/>
          <w:highlight w:val="green"/>
          <w:u w:val="single"/>
        </w:rPr>
        <w:t xml:space="preserve">to </w:t>
      </w:r>
      <w:r w:rsidRPr="00276D80">
        <w:rPr>
          <w:rFonts w:asciiTheme="minorHAnsi" w:hAnsiTheme="minorHAnsi" w:cstheme="minorHAnsi"/>
          <w:b/>
          <w:bCs/>
          <w:u w:val="single"/>
        </w:rPr>
        <w:t xml:space="preserve">one that values and centers public </w:t>
      </w:r>
      <w:r w:rsidRPr="00276D80">
        <w:rPr>
          <w:rFonts w:asciiTheme="minorHAnsi" w:hAnsiTheme="minorHAnsi" w:cstheme="minorHAnsi"/>
          <w:b/>
          <w:bCs/>
          <w:highlight w:val="green"/>
          <w:u w:val="single"/>
        </w:rPr>
        <w:t>health</w:t>
      </w:r>
      <w:r w:rsidRPr="00276D80">
        <w:rPr>
          <w:rFonts w:asciiTheme="minorHAnsi" w:hAnsiTheme="minorHAnsi" w:cstheme="minorHAnsi"/>
          <w:b/>
          <w:bCs/>
          <w:u w:val="single"/>
        </w:rPr>
        <w:t>, social equality, and ecological sustainability</w:t>
      </w:r>
      <w:r w:rsidRPr="00276D80">
        <w:rPr>
          <w:rFonts w:asciiTheme="minorHAnsi" w:hAnsiTheme="minorHAnsi" w:cstheme="minorHAnsi"/>
          <w:sz w:val="8"/>
        </w:rPr>
        <w:t xml:space="preserve">. The design, implementation, and governance of our IP and R&amp;D systems are critically important. However, the incredible rise of the intangible economy has dramatically altered these systems and our wider economic landscape. Rather than stimulating and supporting the innovation needed to power the 21st-century digital economy, the enclosure of </w:t>
      </w:r>
      <w:r w:rsidRPr="00276D80">
        <w:rPr>
          <w:rFonts w:asciiTheme="minorHAnsi" w:hAnsiTheme="minorHAnsi" w:cstheme="minorHAnsi"/>
          <w:b/>
          <w:bCs/>
          <w:highlight w:val="green"/>
          <w:u w:val="single"/>
        </w:rPr>
        <w:t xml:space="preserve">ownership </w:t>
      </w:r>
      <w:r w:rsidRPr="00276D80">
        <w:rPr>
          <w:rFonts w:asciiTheme="minorHAnsi" w:hAnsiTheme="minorHAnsi" w:cstheme="minorHAnsi"/>
          <w:b/>
          <w:bCs/>
          <w:u w:val="single"/>
        </w:rPr>
        <w:t xml:space="preserve">of creations of the mind has been </w:t>
      </w:r>
      <w:r w:rsidRPr="00276D80">
        <w:rPr>
          <w:rFonts w:asciiTheme="minorHAnsi" w:hAnsiTheme="minorHAnsi" w:cstheme="minorHAnsi"/>
          <w:b/>
          <w:bCs/>
          <w:highlight w:val="green"/>
          <w:u w:val="single"/>
        </w:rPr>
        <w:t xml:space="preserve">capitalized </w:t>
      </w:r>
      <w:r w:rsidRPr="00276D80">
        <w:rPr>
          <w:rFonts w:asciiTheme="minorHAnsi" w:hAnsiTheme="minorHAnsi" w:cstheme="minorHAnsi"/>
          <w:b/>
          <w:bCs/>
          <w:u w:val="single"/>
        </w:rPr>
        <w:t xml:space="preserve">on </w:t>
      </w:r>
      <w:r w:rsidRPr="00276D80">
        <w:rPr>
          <w:rFonts w:asciiTheme="minorHAnsi" w:hAnsiTheme="minorHAnsi" w:cstheme="minorHAnsi"/>
          <w:b/>
          <w:bCs/>
          <w:highlight w:val="green"/>
          <w:u w:val="single"/>
        </w:rPr>
        <w:t>to generate</w:t>
      </w:r>
      <w:r w:rsidRPr="00276D80">
        <w:rPr>
          <w:rFonts w:asciiTheme="minorHAnsi" w:hAnsiTheme="minorHAnsi" w:cstheme="minorHAnsi"/>
          <w:b/>
          <w:bCs/>
          <w:u w:val="single"/>
        </w:rPr>
        <w:t xml:space="preserve"> vast </w:t>
      </w:r>
      <w:r w:rsidRPr="00276D80">
        <w:rPr>
          <w:rFonts w:asciiTheme="minorHAnsi" w:hAnsiTheme="minorHAnsi" w:cstheme="minorHAnsi"/>
          <w:b/>
          <w:bCs/>
          <w:highlight w:val="green"/>
          <w:u w:val="single"/>
        </w:rPr>
        <w:t>profits and</w:t>
      </w:r>
      <w:r w:rsidRPr="00276D80">
        <w:rPr>
          <w:rFonts w:asciiTheme="minorHAnsi" w:hAnsiTheme="minorHAnsi" w:cstheme="minorHAnsi"/>
          <w:b/>
          <w:bCs/>
          <w:u w:val="single"/>
        </w:rPr>
        <w:t xml:space="preserve"> considerably increase the </w:t>
      </w:r>
      <w:r w:rsidRPr="00276D80">
        <w:rPr>
          <w:rFonts w:asciiTheme="minorHAnsi" w:hAnsiTheme="minorHAnsi" w:cstheme="minorHAnsi"/>
          <w:b/>
          <w:bCs/>
          <w:highlight w:val="green"/>
          <w:u w:val="single"/>
        </w:rPr>
        <w:t>power</w:t>
      </w:r>
      <w:r w:rsidRPr="00276D80">
        <w:rPr>
          <w:rFonts w:asciiTheme="minorHAnsi" w:hAnsiTheme="minorHAnsi" w:cstheme="minorHAnsi"/>
          <w:b/>
          <w:bCs/>
          <w:u w:val="single"/>
        </w:rPr>
        <w:t xml:space="preserve"> and control </w:t>
      </w:r>
      <w:r w:rsidRPr="00276D80">
        <w:rPr>
          <w:rFonts w:asciiTheme="minorHAnsi" w:hAnsiTheme="minorHAnsi" w:cstheme="minorHAnsi"/>
          <w:b/>
          <w:bCs/>
          <w:highlight w:val="green"/>
          <w:u w:val="single"/>
        </w:rPr>
        <w:t>of</w:t>
      </w:r>
      <w:r w:rsidRPr="00276D80">
        <w:rPr>
          <w:rFonts w:asciiTheme="minorHAnsi" w:hAnsiTheme="minorHAnsi" w:cstheme="minorHAnsi"/>
          <w:b/>
          <w:bCs/>
          <w:u w:val="single"/>
        </w:rPr>
        <w:t xml:space="preserve"> a small group of </w:t>
      </w:r>
      <w:r w:rsidRPr="00276D80">
        <w:rPr>
          <w:rFonts w:asciiTheme="minorHAnsi" w:hAnsiTheme="minorHAnsi" w:cstheme="minorHAnsi"/>
          <w:b/>
          <w:bCs/>
          <w:highlight w:val="green"/>
          <w:u w:val="single"/>
        </w:rPr>
        <w:t>large corporations</w:t>
      </w:r>
      <w:r w:rsidRPr="00276D80">
        <w:rPr>
          <w:rFonts w:asciiTheme="minorHAnsi" w:hAnsiTheme="minorHAnsi" w:cstheme="minorHAnsi"/>
          <w:b/>
          <w:bCs/>
          <w:u w:val="single"/>
        </w:rPr>
        <w:t xml:space="preserve"> and their owners. </w:t>
      </w:r>
      <w:r w:rsidRPr="00276D80">
        <w:rPr>
          <w:rFonts w:asciiTheme="minorHAnsi" w:hAnsiTheme="minorHAnsi" w:cstheme="minorHAnsi"/>
          <w:sz w:val="8"/>
        </w:rPr>
        <w:t xml:space="preserve">This has resulted in a series of adverse consequences, from languishing innovation to exacerbating racial, economic, gender, and geographic inequality, to reducing competition, to abusive corporate practices related to workers’ rights, tax justice, and consumer protections. In sum, it is becoming increasingly clear to observers from across the political spectrum that the current approach to IP and R&amp;D is not fit for purpose. Given their inherently political nature and central role in the economic system, were </w:t>
      </w:r>
      <w:r w:rsidRPr="00276D80">
        <w:rPr>
          <w:rFonts w:asciiTheme="minorHAnsi" w:hAnsiTheme="minorHAnsi" w:cstheme="minorHAnsi"/>
          <w:b/>
          <w:bCs/>
          <w:u w:val="single"/>
        </w:rPr>
        <w:t xml:space="preserve">our </w:t>
      </w:r>
      <w:r w:rsidRPr="00276D80">
        <w:rPr>
          <w:rFonts w:asciiTheme="minorHAnsi" w:hAnsiTheme="minorHAnsi" w:cstheme="minorHAnsi"/>
          <w:b/>
          <w:bCs/>
          <w:highlight w:val="green"/>
          <w:u w:val="single"/>
        </w:rPr>
        <w:t>IP</w:t>
      </w:r>
      <w:r w:rsidRPr="00276D80">
        <w:rPr>
          <w:rFonts w:asciiTheme="minorHAnsi" w:hAnsiTheme="minorHAnsi" w:cstheme="minorHAnsi"/>
          <w:b/>
          <w:bCs/>
          <w:u w:val="single"/>
        </w:rPr>
        <w:t xml:space="preserve"> and R&amp;D systems to be transformed, they </w:t>
      </w:r>
      <w:r w:rsidRPr="00276D80">
        <w:rPr>
          <w:rFonts w:asciiTheme="minorHAnsi" w:hAnsiTheme="minorHAnsi" w:cstheme="minorHAnsi"/>
          <w:b/>
          <w:bCs/>
          <w:highlight w:val="green"/>
          <w:u w:val="single"/>
        </w:rPr>
        <w:t>could be harnessed for</w:t>
      </w:r>
      <w:r w:rsidRPr="00276D80">
        <w:rPr>
          <w:rFonts w:asciiTheme="minorHAnsi" w:hAnsiTheme="minorHAnsi" w:cstheme="minorHAnsi"/>
          <w:b/>
          <w:bCs/>
          <w:u w:val="single"/>
        </w:rPr>
        <w:t xml:space="preserve"> the common good and to build an equitable, </w:t>
      </w:r>
      <w:r w:rsidRPr="00276D80">
        <w:rPr>
          <w:rFonts w:asciiTheme="minorHAnsi" w:hAnsiTheme="minorHAnsi" w:cstheme="minorHAnsi"/>
          <w:b/>
          <w:bCs/>
          <w:highlight w:val="green"/>
          <w:u w:val="single"/>
        </w:rPr>
        <w:t>democratic</w:t>
      </w:r>
      <w:r w:rsidRPr="00276D80">
        <w:rPr>
          <w:rFonts w:asciiTheme="minorHAnsi" w:hAnsiTheme="minorHAnsi" w:cstheme="minorHAnsi"/>
          <w:b/>
          <w:bCs/>
          <w:u w:val="single"/>
        </w:rPr>
        <w:t xml:space="preserve">, and environmentally sustainable </w:t>
      </w:r>
      <w:r w:rsidRPr="00276D80">
        <w:rPr>
          <w:rFonts w:asciiTheme="minorHAnsi" w:hAnsiTheme="minorHAnsi" w:cstheme="minorHAnsi"/>
          <w:b/>
          <w:bCs/>
          <w:highlight w:val="green"/>
          <w:u w:val="single"/>
        </w:rPr>
        <w:t>future</w:t>
      </w:r>
      <w:r w:rsidRPr="00276D80">
        <w:rPr>
          <w:rFonts w:asciiTheme="minorHAnsi" w:hAnsiTheme="minorHAnsi" w:cstheme="minorHAnsi"/>
          <w:b/>
          <w:bCs/>
          <w:u w:val="single"/>
        </w:rPr>
        <w:t xml:space="preserve"> for all. Extending </w:t>
      </w:r>
      <w:r w:rsidRPr="00276D80">
        <w:rPr>
          <w:rFonts w:asciiTheme="minorHAnsi" w:hAnsiTheme="minorHAnsi" w:cstheme="minorHAnsi"/>
          <w:b/>
          <w:bCs/>
          <w:highlight w:val="green"/>
          <w:u w:val="single"/>
        </w:rPr>
        <w:t xml:space="preserve">principles of democratic ownership is key to </w:t>
      </w:r>
      <w:r w:rsidRPr="00276D80">
        <w:rPr>
          <w:rFonts w:asciiTheme="minorHAnsi" w:hAnsiTheme="minorHAnsi" w:cstheme="minorHAnsi"/>
          <w:b/>
          <w:bCs/>
          <w:u w:val="single"/>
        </w:rPr>
        <w:t xml:space="preserve">this </w:t>
      </w:r>
      <w:r w:rsidRPr="00276D80">
        <w:rPr>
          <w:rFonts w:asciiTheme="minorHAnsi" w:hAnsiTheme="minorHAnsi" w:cstheme="minorHAnsi"/>
          <w:b/>
          <w:bCs/>
          <w:highlight w:val="green"/>
          <w:u w:val="single"/>
        </w:rPr>
        <w:t>transformation</w:t>
      </w:r>
      <w:r w:rsidRPr="00276D80">
        <w:rPr>
          <w:rFonts w:asciiTheme="minorHAnsi" w:hAnsiTheme="minorHAnsi" w:cstheme="minorHAnsi"/>
          <w:sz w:val="8"/>
        </w:rPr>
        <w:t xml:space="preserve">. From the creation of a public knowledge commons, to substantially increasing public R&amp;D funding, to embedding global solidarity and reparations, to challenging corporate power, to bolstering workers’ rights, we have the power to reimagine management of creations of the mind. </w:t>
      </w:r>
      <w:r w:rsidRPr="00276D80">
        <w:rPr>
          <w:rFonts w:asciiTheme="minorHAnsi" w:hAnsiTheme="minorHAnsi" w:cstheme="minorHAnsi"/>
          <w:b/>
          <w:bCs/>
          <w:u w:val="single"/>
        </w:rPr>
        <w:t xml:space="preserve">Through </w:t>
      </w:r>
      <w:r w:rsidRPr="00276D80">
        <w:rPr>
          <w:rFonts w:asciiTheme="minorHAnsi" w:hAnsiTheme="minorHAnsi" w:cstheme="minorHAnsi"/>
          <w:b/>
          <w:bCs/>
          <w:highlight w:val="green"/>
          <w:u w:val="single"/>
        </w:rPr>
        <w:t>increasing public R&amp;D</w:t>
      </w:r>
      <w:r w:rsidRPr="00276D80">
        <w:rPr>
          <w:rFonts w:asciiTheme="minorHAnsi" w:hAnsiTheme="minorHAnsi" w:cstheme="minorHAnsi"/>
          <w:b/>
          <w:bCs/>
          <w:u w:val="single"/>
        </w:rPr>
        <w:t xml:space="preserve"> investment </w:t>
      </w:r>
      <w:r w:rsidRPr="00276D80">
        <w:rPr>
          <w:rFonts w:asciiTheme="minorHAnsi" w:hAnsiTheme="minorHAnsi" w:cstheme="minorHAnsi"/>
          <w:b/>
          <w:bCs/>
          <w:highlight w:val="green"/>
          <w:u w:val="single"/>
        </w:rPr>
        <w:t>to 2%</w:t>
      </w:r>
      <w:r w:rsidRPr="00276D80">
        <w:rPr>
          <w:rFonts w:asciiTheme="minorHAnsi" w:hAnsiTheme="minorHAnsi" w:cstheme="minorHAnsi"/>
          <w:b/>
          <w:bCs/>
          <w:u w:val="single"/>
        </w:rPr>
        <w:t xml:space="preserve"> or more of national GDP, we can significantly </w:t>
      </w:r>
      <w:r w:rsidRPr="00276D80">
        <w:rPr>
          <w:rFonts w:asciiTheme="minorHAnsi" w:hAnsiTheme="minorHAnsi" w:cstheme="minorHAnsi"/>
          <w:b/>
          <w:bCs/>
          <w:highlight w:val="green"/>
          <w:u w:val="single"/>
        </w:rPr>
        <w:t>boost innovation</w:t>
      </w:r>
      <w:r w:rsidRPr="00276D80">
        <w:rPr>
          <w:rFonts w:asciiTheme="minorHAnsi" w:hAnsiTheme="minorHAnsi" w:cstheme="minorHAnsi"/>
          <w:b/>
          <w:bCs/>
          <w:u w:val="single"/>
        </w:rPr>
        <w:t xml:space="preserve"> to address the many intersecting crises and challenges we now face</w:t>
      </w:r>
      <w:r w:rsidRPr="00276D80">
        <w:rPr>
          <w:rFonts w:asciiTheme="minorHAnsi" w:hAnsiTheme="minorHAnsi" w:cstheme="minorHAnsi"/>
          <w:sz w:val="8"/>
        </w:rPr>
        <w:t xml:space="preserve"> (and are likely to face as the century progresses), and </w:t>
      </w:r>
      <w:r w:rsidRPr="00276D80">
        <w:rPr>
          <w:rFonts w:asciiTheme="minorHAnsi" w:hAnsiTheme="minorHAnsi" w:cstheme="minorHAnsi"/>
          <w:b/>
          <w:bCs/>
          <w:u w:val="single"/>
        </w:rPr>
        <w:t xml:space="preserve">channel that investment to stimulate innovations that benefit society, promote equality, </w:t>
      </w:r>
      <w:r w:rsidRPr="00276D80">
        <w:rPr>
          <w:rFonts w:asciiTheme="minorHAnsi" w:hAnsiTheme="minorHAnsi" w:cstheme="minorHAnsi"/>
          <w:b/>
          <w:bCs/>
          <w:highlight w:val="green"/>
          <w:u w:val="single"/>
        </w:rPr>
        <w:t>and create environmental reliance</w:t>
      </w:r>
      <w:r w:rsidRPr="00276D80">
        <w:rPr>
          <w:rFonts w:asciiTheme="minorHAnsi" w:hAnsiTheme="minorHAnsi" w:cstheme="minorHAnsi"/>
          <w:b/>
          <w:bCs/>
          <w:u w:val="single"/>
        </w:rPr>
        <w:t xml:space="preserve"> and an ecologically sustainable economy</w:t>
      </w:r>
      <w:r w:rsidRPr="00276D80">
        <w:rPr>
          <w:rFonts w:asciiTheme="minorHAnsi" w:hAnsiTheme="minorHAnsi" w:cstheme="minorHAnsi"/>
          <w:sz w:val="8"/>
        </w:rPr>
        <w:t xml:space="preserve">. This investment would be supported by a new ecosystem of institutions, such as local, regional, and national publicly owned investment banks, as well as approaches to provide a foundation through which alternative models of ownership can flourish to challenge corporate power. In place of inefficient tax giveaways, incentives, and subsidies, we should develop a mission-orientated approach to ensure that innovations are geared toward tackling today’s intersecting crises, safeguarded by strong regulations and the mandate for proactive public intervention and economic planning. At the heart of </w:t>
      </w:r>
      <w:r w:rsidRPr="00276D80">
        <w:rPr>
          <w:rFonts w:asciiTheme="minorHAnsi" w:hAnsiTheme="minorHAnsi" w:cstheme="minorHAnsi"/>
          <w:b/>
          <w:bCs/>
          <w:highlight w:val="green"/>
          <w:u w:val="single"/>
        </w:rPr>
        <w:t xml:space="preserve">this </w:t>
      </w:r>
      <w:r w:rsidRPr="00276D80">
        <w:rPr>
          <w:rFonts w:asciiTheme="minorHAnsi" w:hAnsiTheme="minorHAnsi" w:cstheme="minorHAnsi"/>
          <w:b/>
          <w:bCs/>
          <w:u w:val="single"/>
        </w:rPr>
        <w:t>strategy</w:t>
      </w:r>
      <w:r w:rsidRPr="00276D80">
        <w:rPr>
          <w:rFonts w:asciiTheme="minorHAnsi" w:hAnsiTheme="minorHAnsi" w:cstheme="minorHAnsi"/>
          <w:sz w:val="8"/>
        </w:rPr>
        <w:t xml:space="preserve"> is the </w:t>
      </w:r>
      <w:r w:rsidRPr="00276D80">
        <w:rPr>
          <w:rFonts w:asciiTheme="minorHAnsi" w:hAnsiTheme="minorHAnsi" w:cstheme="minorHAnsi"/>
          <w:b/>
          <w:bCs/>
          <w:u w:val="single"/>
        </w:rPr>
        <w:t xml:space="preserve">need to significantly </w:t>
      </w:r>
      <w:r w:rsidRPr="00276D80">
        <w:rPr>
          <w:rFonts w:asciiTheme="minorHAnsi" w:hAnsiTheme="minorHAnsi" w:cstheme="minorHAnsi"/>
          <w:b/>
          <w:bCs/>
          <w:highlight w:val="green"/>
          <w:u w:val="single"/>
        </w:rPr>
        <w:t>grow</w:t>
      </w:r>
      <w:r w:rsidRPr="00276D80">
        <w:rPr>
          <w:rFonts w:asciiTheme="minorHAnsi" w:hAnsiTheme="minorHAnsi" w:cstheme="minorHAnsi"/>
          <w:b/>
          <w:bCs/>
          <w:u w:val="single"/>
        </w:rPr>
        <w:t xml:space="preserve"> the </w:t>
      </w:r>
      <w:r w:rsidRPr="00276D80">
        <w:rPr>
          <w:rFonts w:asciiTheme="minorHAnsi" w:hAnsiTheme="minorHAnsi" w:cstheme="minorHAnsi"/>
          <w:b/>
          <w:bCs/>
          <w:highlight w:val="green"/>
          <w:u w:val="single"/>
        </w:rPr>
        <w:t>public stake in IP</w:t>
      </w:r>
      <w:r w:rsidRPr="00276D80">
        <w:rPr>
          <w:rFonts w:asciiTheme="minorHAnsi" w:hAnsiTheme="minorHAnsi" w:cstheme="minorHAnsi"/>
          <w:sz w:val="8"/>
        </w:rPr>
        <w:t xml:space="preserve">, by </w:t>
      </w:r>
      <w:r w:rsidRPr="00276D80">
        <w:rPr>
          <w:rFonts w:asciiTheme="minorHAnsi" w:hAnsiTheme="minorHAnsi" w:cstheme="minorHAnsi"/>
          <w:b/>
          <w:bCs/>
          <w:u w:val="single"/>
        </w:rPr>
        <w:t xml:space="preserve">reorienting the role of the state from a laissez-faire and crony capitalist approach to one inherently involved </w:t>
      </w:r>
      <w:r w:rsidRPr="00276D80">
        <w:rPr>
          <w:rFonts w:asciiTheme="minorHAnsi" w:hAnsiTheme="minorHAnsi" w:cstheme="minorHAnsi"/>
          <w:b/>
          <w:bCs/>
          <w:highlight w:val="green"/>
          <w:u w:val="single"/>
        </w:rPr>
        <w:t xml:space="preserve">in shaping </w:t>
      </w:r>
      <w:r w:rsidRPr="00276D80">
        <w:rPr>
          <w:rFonts w:asciiTheme="minorHAnsi" w:hAnsiTheme="minorHAnsi" w:cstheme="minorHAnsi"/>
          <w:b/>
          <w:bCs/>
          <w:u w:val="single"/>
        </w:rPr>
        <w:t xml:space="preserve">the production and </w:t>
      </w:r>
      <w:r w:rsidRPr="00276D80">
        <w:rPr>
          <w:rFonts w:asciiTheme="minorHAnsi" w:hAnsiTheme="minorHAnsi" w:cstheme="minorHAnsi"/>
          <w:b/>
          <w:bCs/>
          <w:highlight w:val="green"/>
          <w:u w:val="single"/>
        </w:rPr>
        <w:t>distribution of innovations</w:t>
      </w:r>
      <w:r w:rsidRPr="00276D80">
        <w:rPr>
          <w:rFonts w:asciiTheme="minorHAnsi" w:hAnsiTheme="minorHAnsi" w:cstheme="minorHAnsi"/>
          <w:sz w:val="8"/>
        </w:rPr>
        <w:t xml:space="preserve">. This should be done first and foremost through the development of a publicly owned and democratically governed IP commons to redirect revenue generated from patents back into the public purse (and back into further investments in innovation), rein in and reshape corporate behavior by safeguarding workers’ rights and preventing tax abuse and loopholes, stimulate innovation, and promote equality. This would be complemented by the creation of publicly owned, and democratically governed venture capital funds at various levels of governance to provide investment (in return for appropriate ownership stakes) in startup ventures and highly innovative enterprises. As the COVID-19 crisis has demonstrated, we particularly need to explore pioneering ways to reverse the stagnation in the development of needed medical products, control drug prices, and bring about universal access to medicines, clawing back the power and control exerted over this vital sector from big pharmaceutical companies. In place of corporate capture and control over life-saving and life-prolonging medicines, we need publicly directed, accountable, and owned pharmaceutical development, manufacturing, and distribution entities to not only regulate pricing in the US and UK but provide access to medicines throughout the world through technological transfers. Indeed, from COVID-19 to the climate crisis to rampant social and economic inequality, the interwoven crises we face today are international in their nature. Moreover, the US and UK in particular must acknowledge and actively redress </w:t>
      </w:r>
      <w:r w:rsidRPr="00276D80">
        <w:rPr>
          <w:rFonts w:asciiTheme="minorHAnsi" w:hAnsiTheme="minorHAnsi" w:cstheme="minorHAnsi"/>
          <w:b/>
          <w:bCs/>
          <w:u w:val="single"/>
        </w:rPr>
        <w:t xml:space="preserve">the incredible harm they have wrought on much of the rest of the world, especially the Global South, through colonialism, enslavement, imperialism, and the ongoing process of wealth and knowledge extraction. </w:t>
      </w:r>
      <w:r w:rsidRPr="00276D80">
        <w:rPr>
          <w:rFonts w:asciiTheme="minorHAnsi" w:hAnsiTheme="minorHAnsi" w:cstheme="minorHAnsi"/>
          <w:b/>
          <w:bCs/>
          <w:highlight w:val="green"/>
          <w:u w:val="single"/>
        </w:rPr>
        <w:t xml:space="preserve">A </w:t>
      </w:r>
      <w:r w:rsidRPr="00276D80">
        <w:rPr>
          <w:rFonts w:asciiTheme="minorHAnsi" w:hAnsiTheme="minorHAnsi" w:cstheme="minorHAnsi"/>
          <w:b/>
          <w:bCs/>
          <w:u w:val="single"/>
        </w:rPr>
        <w:t xml:space="preserve">reparative </w:t>
      </w:r>
      <w:r w:rsidRPr="00276D80">
        <w:rPr>
          <w:rFonts w:asciiTheme="minorHAnsi" w:hAnsiTheme="minorHAnsi" w:cstheme="minorHAnsi"/>
          <w:b/>
          <w:bCs/>
          <w:highlight w:val="green"/>
          <w:u w:val="single"/>
        </w:rPr>
        <w:t>approach</w:t>
      </w:r>
      <w:r w:rsidRPr="00276D80">
        <w:rPr>
          <w:rFonts w:asciiTheme="minorHAnsi" w:hAnsiTheme="minorHAnsi" w:cstheme="minorHAnsi"/>
          <w:sz w:val="8"/>
        </w:rPr>
        <w:t xml:space="preserve"> in general, and technological transfers in particular, </w:t>
      </w:r>
      <w:r w:rsidRPr="00276D80">
        <w:rPr>
          <w:rFonts w:asciiTheme="minorHAnsi" w:hAnsiTheme="minorHAnsi" w:cstheme="minorHAnsi"/>
          <w:b/>
          <w:bCs/>
          <w:highlight w:val="green"/>
          <w:u w:val="single"/>
        </w:rPr>
        <w:t>must</w:t>
      </w:r>
      <w:r w:rsidRPr="00276D80">
        <w:rPr>
          <w:rFonts w:asciiTheme="minorHAnsi" w:hAnsiTheme="minorHAnsi" w:cstheme="minorHAnsi"/>
          <w:sz w:val="8"/>
        </w:rPr>
        <w:t xml:space="preserve"> </w:t>
      </w:r>
      <w:r w:rsidRPr="00276D80">
        <w:rPr>
          <w:rFonts w:asciiTheme="minorHAnsi" w:hAnsiTheme="minorHAnsi" w:cstheme="minorHAnsi"/>
          <w:b/>
          <w:bCs/>
          <w:u w:val="single"/>
        </w:rPr>
        <w:t>thus go far beyond</w:t>
      </w:r>
      <w:r w:rsidRPr="00276D80">
        <w:rPr>
          <w:rFonts w:asciiTheme="minorHAnsi" w:hAnsiTheme="minorHAnsi" w:cstheme="minorHAnsi"/>
          <w:sz w:val="8"/>
        </w:rPr>
        <w:t xml:space="preserve"> simply </w:t>
      </w:r>
      <w:r w:rsidRPr="00276D80">
        <w:rPr>
          <w:rFonts w:asciiTheme="minorHAnsi" w:hAnsiTheme="minorHAnsi" w:cstheme="minorHAnsi"/>
          <w:b/>
          <w:bCs/>
          <w:highlight w:val="green"/>
          <w:u w:val="single"/>
        </w:rPr>
        <w:t>mak</w:t>
      </w:r>
      <w:r w:rsidRPr="00276D80">
        <w:rPr>
          <w:rFonts w:asciiTheme="minorHAnsi" w:hAnsiTheme="minorHAnsi" w:cstheme="minorHAnsi"/>
          <w:b/>
          <w:bCs/>
          <w:u w:val="single"/>
        </w:rPr>
        <w:t xml:space="preserve">ing </w:t>
      </w:r>
      <w:r w:rsidRPr="00276D80">
        <w:rPr>
          <w:rFonts w:asciiTheme="minorHAnsi" w:hAnsiTheme="minorHAnsi" w:cstheme="minorHAnsi"/>
          <w:b/>
          <w:bCs/>
          <w:highlight w:val="green"/>
          <w:u w:val="single"/>
        </w:rPr>
        <w:t>prices</w:t>
      </w:r>
      <w:r w:rsidRPr="00276D80">
        <w:rPr>
          <w:rFonts w:asciiTheme="minorHAnsi" w:hAnsiTheme="minorHAnsi" w:cstheme="minorHAnsi"/>
          <w:b/>
          <w:bCs/>
          <w:u w:val="single"/>
        </w:rPr>
        <w:t xml:space="preserve"> more </w:t>
      </w:r>
      <w:r w:rsidRPr="00276D80">
        <w:rPr>
          <w:rFonts w:asciiTheme="minorHAnsi" w:hAnsiTheme="minorHAnsi" w:cstheme="minorHAnsi"/>
          <w:b/>
          <w:bCs/>
          <w:highlight w:val="green"/>
          <w:u w:val="single"/>
        </w:rPr>
        <w:t>affordable</w:t>
      </w:r>
      <w:r w:rsidRPr="00276D80">
        <w:rPr>
          <w:rFonts w:asciiTheme="minorHAnsi" w:hAnsiTheme="minorHAnsi" w:cstheme="minorHAnsi"/>
          <w:b/>
          <w:bCs/>
          <w:u w:val="single"/>
        </w:rPr>
        <w:t xml:space="preserve"> and products more available in the Global South. </w:t>
      </w:r>
      <w:r w:rsidRPr="00276D80">
        <w:rPr>
          <w:rFonts w:asciiTheme="minorHAnsi" w:hAnsiTheme="minorHAnsi" w:cstheme="minorHAnsi"/>
          <w:sz w:val="8"/>
        </w:rPr>
        <w:t xml:space="preserve">Instead, any new approach to IP and R&amp;D must center a comprehensive shifting of rights and control by transferring certain IP, removing IP restrictions on various critical innovations and making them available to all, and overhauling the pro-corporate, pro-enclosure IP rules and systems that predominate in international free trade agreements and international institutions. IP and R&amp;D systems and approaches are critical to the functioning of any economic system, and despite decades of privatization, enclosure, and corporate capture, they are still, largely, within our ability to reimagine and redesign. By </w:t>
      </w:r>
      <w:r w:rsidRPr="00276D80">
        <w:rPr>
          <w:rFonts w:asciiTheme="minorHAnsi" w:hAnsiTheme="minorHAnsi" w:cstheme="minorHAnsi"/>
          <w:b/>
          <w:bCs/>
          <w:highlight w:val="green"/>
          <w:u w:val="single"/>
        </w:rPr>
        <w:t>applying</w:t>
      </w:r>
      <w:r w:rsidRPr="00276D80">
        <w:rPr>
          <w:rFonts w:asciiTheme="minorHAnsi" w:hAnsiTheme="minorHAnsi" w:cstheme="minorHAnsi"/>
          <w:sz w:val="8"/>
        </w:rPr>
        <w:t xml:space="preserve"> principles of </w:t>
      </w:r>
      <w:r w:rsidRPr="00276D80">
        <w:rPr>
          <w:rFonts w:asciiTheme="minorHAnsi" w:hAnsiTheme="minorHAnsi" w:cstheme="minorHAnsi"/>
          <w:b/>
          <w:bCs/>
          <w:highlight w:val="green"/>
          <w:u w:val="single"/>
        </w:rPr>
        <w:t>democratic public ownership</w:t>
      </w:r>
      <w:r w:rsidRPr="00276D80">
        <w:rPr>
          <w:rFonts w:asciiTheme="minorHAnsi" w:hAnsiTheme="minorHAnsi" w:cstheme="minorHAnsi"/>
          <w:sz w:val="8"/>
        </w:rPr>
        <w:t xml:space="preserve"> and control, we can, and must, </w:t>
      </w:r>
      <w:r w:rsidRPr="00276D80">
        <w:rPr>
          <w:rFonts w:asciiTheme="minorHAnsi" w:hAnsiTheme="minorHAnsi" w:cstheme="minorHAnsi"/>
          <w:b/>
          <w:bCs/>
          <w:highlight w:val="green"/>
          <w:u w:val="single"/>
        </w:rPr>
        <w:t>turn</w:t>
      </w:r>
      <w:r w:rsidRPr="00276D80">
        <w:rPr>
          <w:rFonts w:asciiTheme="minorHAnsi" w:hAnsiTheme="minorHAnsi" w:cstheme="minorHAnsi"/>
          <w:sz w:val="8"/>
        </w:rPr>
        <w:t xml:space="preserve"> these </w:t>
      </w:r>
      <w:r w:rsidRPr="00276D80">
        <w:rPr>
          <w:rFonts w:asciiTheme="minorHAnsi" w:hAnsiTheme="minorHAnsi" w:cstheme="minorHAnsi"/>
          <w:b/>
          <w:bCs/>
          <w:highlight w:val="green"/>
          <w:u w:val="single"/>
        </w:rPr>
        <w:t>systems into</w:t>
      </w:r>
      <w:r w:rsidRPr="00276D80">
        <w:rPr>
          <w:rFonts w:asciiTheme="minorHAnsi" w:hAnsiTheme="minorHAnsi" w:cstheme="minorHAnsi"/>
          <w:sz w:val="8"/>
        </w:rPr>
        <w:t xml:space="preserve"> engines that power an equitable, </w:t>
      </w:r>
      <w:r w:rsidRPr="00276D80">
        <w:rPr>
          <w:rFonts w:asciiTheme="minorHAnsi" w:hAnsiTheme="minorHAnsi" w:cstheme="minorHAnsi"/>
          <w:b/>
          <w:bCs/>
          <w:highlight w:val="green"/>
          <w:u w:val="single"/>
        </w:rPr>
        <w:t>democratic</w:t>
      </w:r>
      <w:r w:rsidRPr="00276D80">
        <w:rPr>
          <w:rFonts w:asciiTheme="minorHAnsi" w:hAnsiTheme="minorHAnsi" w:cstheme="minorHAnsi"/>
          <w:sz w:val="8"/>
        </w:rPr>
        <w:t xml:space="preserve">, and sustainable 21st-century </w:t>
      </w:r>
      <w:r w:rsidRPr="00276D80">
        <w:rPr>
          <w:rFonts w:asciiTheme="minorHAnsi" w:hAnsiTheme="minorHAnsi" w:cstheme="minorHAnsi"/>
          <w:b/>
          <w:bCs/>
          <w:highlight w:val="green"/>
          <w:u w:val="single"/>
        </w:rPr>
        <w:t>economy</w:t>
      </w:r>
      <w:r w:rsidRPr="00276D80">
        <w:rPr>
          <w:rFonts w:asciiTheme="minorHAnsi" w:hAnsiTheme="minorHAnsi" w:cstheme="minorHAnsi"/>
          <w:sz w:val="8"/>
        </w:rPr>
        <w:t>.</w:t>
      </w:r>
    </w:p>
    <w:p w14:paraId="6DB304A6" w14:textId="77777777" w:rsidR="00C84C13" w:rsidRPr="00276D80" w:rsidRDefault="00C84C13" w:rsidP="00C84C13">
      <w:pPr>
        <w:pStyle w:val="Heading4"/>
        <w:rPr>
          <w:rFonts w:asciiTheme="minorHAnsi" w:hAnsiTheme="minorHAnsi" w:cs="Calibri"/>
        </w:rPr>
      </w:pPr>
      <w:r w:rsidRPr="00276D80">
        <w:rPr>
          <w:rFonts w:asciiTheme="minorHAnsi" w:hAnsiTheme="minorHAnsi" w:cs="Calibri"/>
        </w:rPr>
        <w:t xml:space="preserve">Only the plan can solve </w:t>
      </w:r>
      <w:r w:rsidRPr="00276D80">
        <w:rPr>
          <w:rFonts w:asciiTheme="minorHAnsi" w:hAnsiTheme="minorHAnsi" w:cs="Calibri"/>
          <w:u w:val="single"/>
        </w:rPr>
        <w:t>covid access</w:t>
      </w:r>
      <w:r w:rsidRPr="00276D80">
        <w:rPr>
          <w:rFonts w:asciiTheme="minorHAnsi" w:hAnsiTheme="minorHAnsi" w:cs="Calibri"/>
        </w:rPr>
        <w:t xml:space="preserve"> – inequalities </w:t>
      </w:r>
      <w:r w:rsidRPr="00276D80">
        <w:rPr>
          <w:rFonts w:asciiTheme="minorHAnsi" w:hAnsiTheme="minorHAnsi" w:cs="Calibri"/>
          <w:u w:val="single"/>
        </w:rPr>
        <w:t>heighten</w:t>
      </w:r>
      <w:r w:rsidRPr="00276D80">
        <w:rPr>
          <w:rFonts w:asciiTheme="minorHAnsi" w:hAnsiTheme="minorHAnsi" w:cs="Calibri"/>
        </w:rPr>
        <w:t xml:space="preserve"> the risk of </w:t>
      </w:r>
      <w:r w:rsidRPr="00276D80">
        <w:rPr>
          <w:rFonts w:asciiTheme="minorHAnsi" w:hAnsiTheme="minorHAnsi" w:cs="Calibri"/>
          <w:u w:val="single"/>
        </w:rPr>
        <w:t>mutations</w:t>
      </w:r>
      <w:r w:rsidRPr="00276D80">
        <w:rPr>
          <w:rFonts w:asciiTheme="minorHAnsi" w:hAnsiTheme="minorHAnsi" w:cs="Calibri"/>
        </w:rPr>
        <w:t xml:space="preserve"> and </w:t>
      </w:r>
      <w:r w:rsidRPr="00276D80">
        <w:rPr>
          <w:rFonts w:asciiTheme="minorHAnsi" w:hAnsiTheme="minorHAnsi" w:cs="Calibri"/>
          <w:u w:val="single"/>
        </w:rPr>
        <w:t>uneven development</w:t>
      </w:r>
      <w:r w:rsidRPr="00276D80">
        <w:rPr>
          <w:rFonts w:asciiTheme="minorHAnsi" w:hAnsiTheme="minorHAnsi" w:cs="Calibri"/>
        </w:rPr>
        <w:t>.</w:t>
      </w:r>
    </w:p>
    <w:p w14:paraId="07C6357E" w14:textId="77777777" w:rsidR="00C84C13" w:rsidRDefault="00C84C13" w:rsidP="00C84C13">
      <w:pPr>
        <w:rPr>
          <w:rFonts w:asciiTheme="minorHAnsi" w:hAnsiTheme="minorHAnsi"/>
        </w:rPr>
      </w:pPr>
      <w:r w:rsidRPr="00276D80">
        <w:rPr>
          <w:rStyle w:val="Style13ptBold"/>
          <w:rFonts w:asciiTheme="minorHAnsi" w:hAnsiTheme="minorHAnsi"/>
        </w:rPr>
        <w:t>Kumar 21</w:t>
      </w:r>
      <w:r w:rsidRPr="00276D80">
        <w:rPr>
          <w:rFonts w:asciiTheme="minorHAnsi" w:hAnsiTheme="minorHAnsi"/>
        </w:rPr>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47" w:history="1">
        <w:r w:rsidRPr="00276D80">
          <w:rPr>
            <w:rStyle w:val="Hyperlink"/>
            <w:rFonts w:asciiTheme="minorHAnsi" w:hAnsiTheme="minorHAnsi"/>
          </w:rPr>
          <w:t>https://idsa.in/issuebrief/wto-trips-waiver-covid-vaccine-rkumar-120721</w:t>
        </w:r>
      </w:hyperlink>
      <w:r w:rsidRPr="00276D80">
        <w:rPr>
          <w:rFonts w:asciiTheme="minorHAnsi" w:hAnsiTheme="minorHAnsi"/>
        </w:rPr>
        <w:t>] Justin</w:t>
      </w:r>
    </w:p>
    <w:p w14:paraId="59FEC683" w14:textId="77777777" w:rsidR="00C84C13" w:rsidRPr="009230F0" w:rsidRDefault="00C84C13" w:rsidP="00C84C13">
      <w:pPr>
        <w:pStyle w:val="ListParagraph"/>
        <w:numPr>
          <w:ilvl w:val="0"/>
          <w:numId w:val="15"/>
        </w:numPr>
        <w:rPr>
          <w:rFonts w:asciiTheme="minorHAnsi" w:hAnsiTheme="minorHAnsi"/>
        </w:rPr>
      </w:pPr>
      <w:r>
        <w:rPr>
          <w:rFonts w:asciiTheme="minorHAnsi" w:hAnsiTheme="minorHAnsi"/>
        </w:rPr>
        <w:t xml:space="preserve">Specs covid waiver for enforcement – the one India and South Africa said </w:t>
      </w:r>
    </w:p>
    <w:p w14:paraId="1E128215" w14:textId="77777777" w:rsidR="00C84C13" w:rsidRPr="00276D80" w:rsidRDefault="00C84C13" w:rsidP="00C84C13">
      <w:pPr>
        <w:rPr>
          <w:rFonts w:asciiTheme="minorHAnsi" w:hAnsiTheme="minorHAnsi"/>
          <w:sz w:val="16"/>
          <w:szCs w:val="16"/>
        </w:rPr>
      </w:pPr>
      <w:r w:rsidRPr="00276D80">
        <w:rPr>
          <w:rFonts w:asciiTheme="minorHAnsi" w:hAnsiTheme="minorHAnsi"/>
          <w:sz w:val="16"/>
        </w:rPr>
        <w:t xml:space="preserve">According to Duke Global Health Innovation Center, which monitors COVID-19 vaccine purchases, </w:t>
      </w:r>
      <w:r w:rsidRPr="00276D80">
        <w:rPr>
          <w:rStyle w:val="Emphasis"/>
          <w:rFonts w:asciiTheme="minorHAnsi" w:hAnsiTheme="minorHAnsi"/>
          <w:highlight w:val="green"/>
        </w:rPr>
        <w:t>rich nations</w:t>
      </w:r>
      <w:r w:rsidRPr="00276D80">
        <w:rPr>
          <w:rStyle w:val="Emphasis"/>
          <w:rFonts w:asciiTheme="minorHAnsi" w:hAnsiTheme="minorHAnsi"/>
        </w:rPr>
        <w:t xml:space="preserve"> representing</w:t>
      </w:r>
      <w:r w:rsidRPr="00276D80">
        <w:rPr>
          <w:rFonts w:asciiTheme="minorHAnsi" w:hAnsiTheme="minorHAnsi"/>
          <w:u w:val="single"/>
        </w:rPr>
        <w:t xml:space="preserve"> just 14 per cent of the world population have </w:t>
      </w:r>
      <w:r w:rsidRPr="00276D80">
        <w:rPr>
          <w:rFonts w:asciiTheme="minorHAnsi" w:hAnsiTheme="minorHAnsi"/>
          <w:highlight w:val="green"/>
          <w:u w:val="single"/>
        </w:rPr>
        <w:t>bought</w:t>
      </w:r>
      <w:r w:rsidRPr="00276D80">
        <w:rPr>
          <w:rFonts w:asciiTheme="minorHAnsi" w:hAnsiTheme="minorHAnsi"/>
          <w:u w:val="single"/>
        </w:rPr>
        <w:t xml:space="preserve"> up to </w:t>
      </w:r>
      <w:r w:rsidRPr="00276D80">
        <w:rPr>
          <w:rStyle w:val="Emphasis"/>
          <w:rFonts w:asciiTheme="minorHAnsi" w:hAnsiTheme="minorHAnsi"/>
          <w:highlight w:val="green"/>
        </w:rPr>
        <w:t>53 per cent of</w:t>
      </w:r>
      <w:r w:rsidRPr="00276D80">
        <w:rPr>
          <w:rStyle w:val="Emphasis"/>
          <w:rFonts w:asciiTheme="minorHAnsi" w:hAnsiTheme="minorHAnsi"/>
        </w:rPr>
        <w:t xml:space="preserve"> the most promising </w:t>
      </w:r>
      <w:r w:rsidRPr="00276D80">
        <w:rPr>
          <w:rStyle w:val="Emphasis"/>
          <w:rFonts w:asciiTheme="minorHAnsi" w:hAnsiTheme="minorHAnsi"/>
          <w:highlight w:val="green"/>
        </w:rPr>
        <w:t>vaccines</w:t>
      </w:r>
      <w:r w:rsidRPr="00276D80">
        <w:rPr>
          <w:rFonts w:asciiTheme="minorHAnsi" w:hAnsiTheme="minorHAnsi"/>
          <w:u w:val="single"/>
        </w:rPr>
        <w:t xml:space="preserve"> so far</w:t>
      </w:r>
      <w:r w:rsidRPr="00276D80">
        <w:rPr>
          <w:rFonts w:asciiTheme="minorHAnsi" w:hAnsiTheme="minorHAnsi"/>
          <w:sz w:val="16"/>
        </w:rPr>
        <w:t xml:space="preserve">. As of 4 July 2021, the </w:t>
      </w:r>
      <w:r w:rsidRPr="00276D80">
        <w:rPr>
          <w:rStyle w:val="Emphasis"/>
          <w:rFonts w:asciiTheme="minorHAnsi" w:hAnsiTheme="minorHAnsi"/>
        </w:rPr>
        <w:t>high-income countries</w:t>
      </w:r>
      <w:r w:rsidRPr="00276D80">
        <w:rPr>
          <w:rFonts w:asciiTheme="minorHAnsi" w:hAnsiTheme="minorHAnsi"/>
          <w:u w:val="single"/>
        </w:rPr>
        <w:t xml:space="preserve"> (HICs) purchased more than half (6.16 billion) vaccine doses sold globally</w:t>
      </w:r>
      <w:r w:rsidRPr="00276D80">
        <w:rPr>
          <w:rFonts w:asciiTheme="minorHAnsi" w:hAnsiTheme="minorHAnsi"/>
          <w:sz w:val="16"/>
        </w:rPr>
        <w:t xml:space="preserve">. At the same time, </w:t>
      </w:r>
      <w:r w:rsidRPr="00276D80">
        <w:rPr>
          <w:rFonts w:asciiTheme="minorHAnsi" w:hAnsiTheme="minorHAnsi"/>
          <w:u w:val="single"/>
        </w:rPr>
        <w:t xml:space="preserve">the </w:t>
      </w:r>
      <w:r w:rsidRPr="00276D80">
        <w:rPr>
          <w:rFonts w:asciiTheme="minorHAnsi" w:hAnsiTheme="minorHAnsi"/>
          <w:highlight w:val="green"/>
          <w:u w:val="single"/>
        </w:rPr>
        <w:t>low-income countries</w:t>
      </w:r>
      <w:r w:rsidRPr="00276D80">
        <w:rPr>
          <w:rFonts w:asciiTheme="minorHAnsi" w:hAnsiTheme="minorHAnsi"/>
          <w:u w:val="single"/>
        </w:rPr>
        <w:t xml:space="preserve"> (</w:t>
      </w:r>
      <w:r w:rsidRPr="00276D80">
        <w:rPr>
          <w:rStyle w:val="Emphasis"/>
          <w:rFonts w:asciiTheme="minorHAnsi" w:hAnsiTheme="minorHAnsi"/>
        </w:rPr>
        <w:t>LICs</w:t>
      </w:r>
      <w:r w:rsidRPr="00276D80">
        <w:rPr>
          <w:rFonts w:asciiTheme="minorHAnsi" w:hAnsiTheme="minorHAnsi"/>
          <w:u w:val="single"/>
        </w:rPr>
        <w:t xml:space="preserve">) </w:t>
      </w:r>
      <w:r w:rsidRPr="00276D80">
        <w:rPr>
          <w:rFonts w:asciiTheme="minorHAnsi" w:hAnsiTheme="minorHAnsi"/>
          <w:highlight w:val="green"/>
          <w:u w:val="single"/>
        </w:rPr>
        <w:t>received</w:t>
      </w:r>
      <w:r w:rsidRPr="00276D80">
        <w:rPr>
          <w:rFonts w:asciiTheme="minorHAnsi" w:hAnsiTheme="minorHAnsi"/>
          <w:u w:val="single"/>
        </w:rPr>
        <w:t xml:space="preserve"> only </w:t>
      </w:r>
      <w:r w:rsidRPr="00276D80">
        <w:rPr>
          <w:rFonts w:asciiTheme="minorHAnsi" w:hAnsiTheme="minorHAnsi"/>
          <w:highlight w:val="green"/>
          <w:u w:val="single"/>
        </w:rPr>
        <w:t>0.3 per cent</w:t>
      </w:r>
      <w:r w:rsidRPr="00276D80">
        <w:rPr>
          <w:rFonts w:asciiTheme="minorHAnsi" w:hAnsiTheme="minorHAnsi"/>
          <w:u w:val="single"/>
        </w:rPr>
        <w:t xml:space="preserve"> of the vaccines produced. The low and middle-income countries (LMICs), which account for </w:t>
      </w:r>
      <w:r w:rsidRPr="00276D80">
        <w:rPr>
          <w:rStyle w:val="Emphasis"/>
          <w:rFonts w:asciiTheme="minorHAnsi" w:hAnsiTheme="minorHAnsi"/>
        </w:rPr>
        <w:t>81 per cent of the global adult population</w:t>
      </w:r>
      <w:r w:rsidRPr="00276D80">
        <w:rPr>
          <w:rFonts w:asciiTheme="minorHAnsi" w:hAnsiTheme="minorHAnsi"/>
          <w:u w:val="single"/>
        </w:rPr>
        <w:t xml:space="preserve">, purchased </w:t>
      </w:r>
      <w:r w:rsidRPr="00276D80">
        <w:rPr>
          <w:rStyle w:val="Emphasis"/>
          <w:rFonts w:asciiTheme="minorHAnsi" w:hAnsiTheme="minorHAnsi"/>
        </w:rPr>
        <w:t>33 per cent</w:t>
      </w:r>
      <w:r w:rsidRPr="00276D80">
        <w:rPr>
          <w:rFonts w:asciiTheme="minorHAnsi" w:hAnsiTheme="minorHAnsi"/>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276D80">
        <w:rPr>
          <w:rFonts w:asciiTheme="minorHAnsi" w:hAnsiTheme="minorHAnsi"/>
          <w:u w:val="single"/>
        </w:rPr>
        <w:t xml:space="preserve">there is a </w:t>
      </w:r>
      <w:r w:rsidRPr="00276D80">
        <w:rPr>
          <w:rStyle w:val="Emphasis"/>
          <w:rFonts w:asciiTheme="minorHAnsi" w:hAnsiTheme="minorHAnsi"/>
          <w:highlight w:val="green"/>
        </w:rPr>
        <w:t>significant disparity</w:t>
      </w:r>
      <w:r w:rsidRPr="00276D80">
        <w:rPr>
          <w:rStyle w:val="Emphasis"/>
          <w:rFonts w:asciiTheme="minorHAnsi" w:hAnsiTheme="minorHAnsi"/>
        </w:rPr>
        <w:t xml:space="preserve"> between HICs and LICs</w:t>
      </w:r>
      <w:r w:rsidRPr="00276D80">
        <w:rPr>
          <w:rFonts w:asciiTheme="minorHAnsi" w:hAnsiTheme="minorHAnsi"/>
          <w:u w:val="single"/>
        </w:rPr>
        <w:t xml:space="preserve"> in vaccine administration as well. As of 8 July 2021, </w:t>
      </w:r>
      <w:r w:rsidRPr="00276D80">
        <w:rPr>
          <w:rStyle w:val="Emphasis"/>
          <w:rFonts w:asciiTheme="minorHAnsi" w:hAnsiTheme="minorHAnsi"/>
        </w:rPr>
        <w:t>3.32 billion vaccine doses had been administered globally</w:t>
      </w:r>
      <w:r w:rsidRPr="00276D80">
        <w:rPr>
          <w:rFonts w:asciiTheme="minorHAnsi" w:hAnsiTheme="minorHAnsi"/>
          <w:sz w:val="16"/>
        </w:rPr>
        <w:t xml:space="preserve">.12 Nonetheless, </w:t>
      </w:r>
      <w:r w:rsidRPr="00276D80">
        <w:rPr>
          <w:rFonts w:asciiTheme="minorHAnsi" w:hAnsiTheme="minorHAnsi"/>
          <w:u w:val="single"/>
        </w:rPr>
        <w:t xml:space="preserve">only </w:t>
      </w:r>
      <w:r w:rsidRPr="00276D80">
        <w:rPr>
          <w:rStyle w:val="Emphasis"/>
          <w:rFonts w:asciiTheme="minorHAnsi" w:hAnsiTheme="minorHAnsi"/>
        </w:rPr>
        <w:t>one per cent</w:t>
      </w:r>
      <w:r w:rsidRPr="00276D80">
        <w:rPr>
          <w:rFonts w:asciiTheme="minorHAnsi" w:hAnsiTheme="minorHAnsi"/>
          <w:u w:val="single"/>
        </w:rPr>
        <w:t xml:space="preserve"> of people in LICs have been given at least </w:t>
      </w:r>
      <w:r w:rsidRPr="00276D80">
        <w:rPr>
          <w:rStyle w:val="Emphasis"/>
          <w:rFonts w:asciiTheme="minorHAnsi" w:hAnsiTheme="minorHAnsi"/>
        </w:rPr>
        <w:t>one dose</w:t>
      </w:r>
      <w:r w:rsidRPr="00276D80">
        <w:rPr>
          <w:rFonts w:asciiTheme="minorHAnsi" w:hAnsiTheme="minorHAnsi"/>
          <w:u w:val="single"/>
        </w:rPr>
        <w:t>. While in HICs almost one in four people have received the vaccine</w:t>
      </w:r>
      <w:r w:rsidRPr="00276D80">
        <w:rPr>
          <w:rFonts w:asciiTheme="minorHAnsi" w:hAnsiTheme="minorHAnsi"/>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276D80">
        <w:rPr>
          <w:rFonts w:asciiTheme="minorHAnsi" w:hAnsiTheme="minorHAnsi"/>
          <w:u w:val="single"/>
        </w:rPr>
        <w:t xml:space="preserve">In Sub-Saharan Africa, </w:t>
      </w:r>
      <w:r w:rsidRPr="00276D80">
        <w:rPr>
          <w:rStyle w:val="Emphasis"/>
          <w:rFonts w:asciiTheme="minorHAnsi" w:hAnsiTheme="minorHAnsi"/>
          <w:highlight w:val="green"/>
        </w:rPr>
        <w:t>vaccine rollout remains</w:t>
      </w:r>
      <w:r w:rsidRPr="00276D80">
        <w:rPr>
          <w:rStyle w:val="Emphasis"/>
          <w:rFonts w:asciiTheme="minorHAnsi" w:hAnsiTheme="minorHAnsi"/>
        </w:rPr>
        <w:t xml:space="preserve"> the </w:t>
      </w:r>
      <w:r w:rsidRPr="00276D80">
        <w:rPr>
          <w:rStyle w:val="Emphasis"/>
          <w:rFonts w:asciiTheme="minorHAnsi" w:hAnsiTheme="minorHAnsi"/>
          <w:highlight w:val="green"/>
        </w:rPr>
        <w:t>slow</w:t>
      </w:r>
      <w:r w:rsidRPr="00276D80">
        <w:rPr>
          <w:rStyle w:val="Emphasis"/>
          <w:rFonts w:asciiTheme="minorHAnsi" w:hAnsiTheme="minorHAnsi"/>
        </w:rPr>
        <w:t>est in the world</w:t>
      </w:r>
      <w:r w:rsidRPr="00276D80">
        <w:rPr>
          <w:rFonts w:asciiTheme="minorHAnsi" w:hAnsiTheme="minorHAnsi"/>
          <w:u w:val="single"/>
        </w:rPr>
        <w:t>. According to the International Monetary Fund</w:t>
      </w:r>
      <w:r w:rsidRPr="00276D80">
        <w:rPr>
          <w:rFonts w:asciiTheme="minorHAnsi" w:hAnsiTheme="minorHAnsi"/>
          <w:sz w:val="16"/>
        </w:rPr>
        <w:t xml:space="preserve"> (IMF), at current rates, by the end of 2021, a </w:t>
      </w:r>
      <w:r w:rsidRPr="00276D80">
        <w:rPr>
          <w:rFonts w:asciiTheme="minorHAnsi" w:hAnsiTheme="minorHAnsi"/>
          <w:u w:val="single"/>
        </w:rPr>
        <w:t xml:space="preserve">massive </w:t>
      </w:r>
      <w:r w:rsidRPr="00276D80">
        <w:rPr>
          <w:rStyle w:val="Emphasis"/>
          <w:rFonts w:asciiTheme="minorHAnsi" w:hAnsiTheme="minorHAnsi"/>
        </w:rPr>
        <w:t>global inequity</w:t>
      </w:r>
      <w:r w:rsidRPr="00276D80">
        <w:rPr>
          <w:rFonts w:asciiTheme="minorHAnsi" w:hAnsiTheme="minorHAnsi"/>
          <w:u w:val="single"/>
        </w:rPr>
        <w:t xml:space="preserve"> will continue to exist, with Africa still </w:t>
      </w:r>
      <w:r w:rsidRPr="00276D80">
        <w:rPr>
          <w:rStyle w:val="Emphasis"/>
          <w:rFonts w:asciiTheme="minorHAnsi" w:hAnsiTheme="minorHAnsi"/>
        </w:rPr>
        <w:t>experiencing meagre vaccination</w:t>
      </w:r>
      <w:r w:rsidRPr="00276D80">
        <w:rPr>
          <w:rFonts w:asciiTheme="minorHAnsi" w:hAnsiTheme="minorHAnsi"/>
          <w:u w:val="single"/>
        </w:rPr>
        <w:t xml:space="preserve"> rates while other parts of the world move much closer to complete vaccination.14 This vaccine inequity is not only </w:t>
      </w:r>
      <w:r w:rsidRPr="00276D80">
        <w:rPr>
          <w:rStyle w:val="Emphasis"/>
          <w:rFonts w:asciiTheme="minorHAnsi" w:hAnsiTheme="minorHAnsi"/>
        </w:rPr>
        <w:t>morally indefensible</w:t>
      </w:r>
      <w:r w:rsidRPr="00276D80">
        <w:rPr>
          <w:rFonts w:asciiTheme="minorHAnsi" w:hAnsiTheme="minorHAnsi"/>
          <w:u w:val="single"/>
        </w:rPr>
        <w:t xml:space="preserve"> but also </w:t>
      </w:r>
      <w:r w:rsidRPr="00276D80">
        <w:rPr>
          <w:rStyle w:val="Emphasis"/>
          <w:rFonts w:asciiTheme="minorHAnsi" w:hAnsiTheme="minorHAnsi"/>
        </w:rPr>
        <w:t>clinically counter-productive</w:t>
      </w:r>
      <w:r w:rsidRPr="00276D80">
        <w:rPr>
          <w:rFonts w:asciiTheme="minorHAnsi" w:hAnsiTheme="minorHAnsi"/>
          <w:u w:val="single"/>
        </w:rPr>
        <w:t xml:space="preserve">. If this situation prevails, </w:t>
      </w:r>
      <w:r w:rsidRPr="00276D80">
        <w:rPr>
          <w:rFonts w:asciiTheme="minorHAnsi" w:hAnsiTheme="minorHAnsi"/>
          <w:highlight w:val="green"/>
          <w:u w:val="single"/>
        </w:rPr>
        <w:t xml:space="preserve">LICs </w:t>
      </w:r>
      <w:r w:rsidRPr="00276D80">
        <w:rPr>
          <w:rFonts w:asciiTheme="minorHAnsi" w:hAnsiTheme="minorHAnsi"/>
          <w:u w:val="single"/>
        </w:rPr>
        <w:t xml:space="preserve">could be </w:t>
      </w:r>
      <w:r w:rsidRPr="00276D80">
        <w:rPr>
          <w:rStyle w:val="Emphasis"/>
          <w:rFonts w:asciiTheme="minorHAnsi" w:hAnsiTheme="minorHAnsi"/>
          <w:highlight w:val="green"/>
        </w:rPr>
        <w:t>waiting until 2025 for vaccinating</w:t>
      </w:r>
      <w:r w:rsidRPr="00276D80">
        <w:rPr>
          <w:rFonts w:asciiTheme="minorHAnsi" w:hAnsiTheme="minorHAnsi"/>
          <w:u w:val="single"/>
        </w:rPr>
        <w:t xml:space="preserve"> half of their people. Allowing most of </w:t>
      </w:r>
      <w:r w:rsidRPr="00276D80">
        <w:rPr>
          <w:rFonts w:asciiTheme="minorHAnsi" w:hAnsiTheme="minorHAnsi"/>
          <w:highlight w:val="green"/>
          <w:u w:val="single"/>
        </w:rPr>
        <w:t>the</w:t>
      </w:r>
      <w:r w:rsidRPr="00276D80">
        <w:rPr>
          <w:rFonts w:asciiTheme="minorHAnsi" w:hAnsiTheme="minorHAnsi"/>
          <w:u w:val="single"/>
        </w:rPr>
        <w:t xml:space="preserve"> world’s population to go </w:t>
      </w:r>
      <w:r w:rsidRPr="00276D80">
        <w:rPr>
          <w:rFonts w:asciiTheme="minorHAnsi" w:hAnsiTheme="minorHAnsi"/>
          <w:highlight w:val="green"/>
          <w:u w:val="single"/>
        </w:rPr>
        <w:t>unvaccinated will</w:t>
      </w:r>
      <w:r w:rsidRPr="00276D80">
        <w:rPr>
          <w:rFonts w:asciiTheme="minorHAnsi" w:hAnsiTheme="minorHAnsi"/>
          <w:u w:val="single"/>
        </w:rPr>
        <w:t xml:space="preserve"> also </w:t>
      </w:r>
      <w:r w:rsidRPr="00276D80">
        <w:rPr>
          <w:rFonts w:asciiTheme="minorHAnsi" w:hAnsiTheme="minorHAnsi"/>
          <w:highlight w:val="green"/>
          <w:u w:val="single"/>
        </w:rPr>
        <w:t xml:space="preserve">spawn </w:t>
      </w:r>
      <w:r w:rsidRPr="00276D80">
        <w:rPr>
          <w:rStyle w:val="Emphasis"/>
          <w:rFonts w:asciiTheme="minorHAnsi" w:hAnsiTheme="minorHAnsi"/>
          <w:highlight w:val="green"/>
        </w:rPr>
        <w:t>new</w:t>
      </w:r>
      <w:r w:rsidRPr="00276D80">
        <w:rPr>
          <w:rStyle w:val="Emphasis"/>
          <w:rFonts w:asciiTheme="minorHAnsi" w:hAnsiTheme="minorHAnsi"/>
        </w:rPr>
        <w:t xml:space="preserve"> virus </w:t>
      </w:r>
      <w:r w:rsidRPr="00276D80">
        <w:rPr>
          <w:rStyle w:val="Emphasis"/>
          <w:rFonts w:asciiTheme="minorHAnsi" w:hAnsiTheme="minorHAnsi"/>
          <w:highlight w:val="green"/>
        </w:rPr>
        <w:t>mutations</w:t>
      </w:r>
      <w:r w:rsidRPr="00276D80">
        <w:rPr>
          <w:rFonts w:asciiTheme="minorHAnsi" w:hAnsiTheme="minorHAnsi"/>
          <w:u w:val="single"/>
        </w:rPr>
        <w:t xml:space="preserve">, more </w:t>
      </w:r>
      <w:r w:rsidRPr="00276D80">
        <w:rPr>
          <w:rStyle w:val="Emphasis"/>
          <w:rFonts w:asciiTheme="minorHAnsi" w:hAnsiTheme="minorHAnsi"/>
          <w:highlight w:val="green"/>
        </w:rPr>
        <w:t>contagious viruses</w:t>
      </w:r>
      <w:r w:rsidRPr="00276D80">
        <w:rPr>
          <w:rFonts w:asciiTheme="minorHAnsi" w:hAnsiTheme="minorHAnsi"/>
          <w:u w:val="single"/>
        </w:rPr>
        <w:t xml:space="preserve"> leading to a steep rise in COVID-19 cases</w:t>
      </w:r>
      <w:r w:rsidRPr="00276D80">
        <w:rPr>
          <w:rFonts w:asciiTheme="minorHAnsi" w:hAnsiTheme="minorHAnsi"/>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276D80">
        <w:rPr>
          <w:rFonts w:asciiTheme="minorHAnsi" w:hAnsiTheme="minorHAnsi"/>
          <w:u w:val="single"/>
        </w:rPr>
        <w:t xml:space="preserve">TRIPS: </w:t>
      </w:r>
      <w:r w:rsidRPr="00276D80">
        <w:rPr>
          <w:rStyle w:val="Emphasis"/>
          <w:rFonts w:asciiTheme="minorHAnsi" w:hAnsiTheme="minorHAnsi"/>
        </w:rPr>
        <w:t>Barrier to Equitable Health Care Access</w:t>
      </w:r>
      <w:r w:rsidRPr="00276D80">
        <w:rPr>
          <w:rFonts w:asciiTheme="minorHAnsi" w:hAnsiTheme="minorHAnsi"/>
          <w:u w:val="single"/>
        </w:rPr>
        <w:t xml:space="preserve"> The opponents of the waiver proposal argue that IPR are not a significant barrier to equitable access to health care, and existing TRIPS flexibilities are sufficient to address the COVID-19 pandemic</w:t>
      </w:r>
      <w:r w:rsidRPr="00276D80">
        <w:rPr>
          <w:rFonts w:asciiTheme="minorHAnsi" w:hAnsiTheme="minorHAnsi"/>
          <w:sz w:val="16"/>
        </w:rPr>
        <w:t xml:space="preserve">. However, </w:t>
      </w:r>
      <w:r w:rsidRPr="00276D80">
        <w:rPr>
          <w:rStyle w:val="Emphasis"/>
          <w:rFonts w:asciiTheme="minorHAnsi" w:hAnsiTheme="minorHAnsi"/>
        </w:rPr>
        <w:t>history suggests the contrary</w:t>
      </w:r>
      <w:r w:rsidRPr="00276D80">
        <w:rPr>
          <w:rFonts w:asciiTheme="minorHAnsi" w:hAnsiTheme="minorHAnsi"/>
          <w:sz w:val="16"/>
        </w:rPr>
        <w:t xml:space="preserve">. For instance, when South Africa passed the Medicines and Related Substances Act of 1997 to address the HIV/AIDS public health crisis, </w:t>
      </w:r>
      <w:r w:rsidRPr="00276D80">
        <w:rPr>
          <w:rFonts w:asciiTheme="minorHAnsi" w:hAnsiTheme="minorHAnsi"/>
          <w:u w:val="single"/>
        </w:rPr>
        <w:t xml:space="preserve">nearly </w:t>
      </w:r>
      <w:r w:rsidRPr="00276D80">
        <w:rPr>
          <w:rStyle w:val="Emphasis"/>
          <w:rFonts w:asciiTheme="minorHAnsi" w:hAnsiTheme="minorHAnsi"/>
        </w:rPr>
        <w:t>40 of world’s largest and influential pharma companies took the South African government to court over the violation of TRIPS</w:t>
      </w:r>
      <w:r w:rsidRPr="00276D80">
        <w:rPr>
          <w:rFonts w:asciiTheme="minorHAnsi" w:hAnsiTheme="minorHAnsi"/>
          <w:sz w:val="16"/>
        </w:rPr>
        <w:t xml:space="preserve">. The Act, which invoked the compulsory licensing provision, allowed South Africa to produce affordable generic drugs.15 </w:t>
      </w:r>
      <w:r w:rsidRPr="00276D80">
        <w:rPr>
          <w:rFonts w:asciiTheme="minorHAnsi" w:hAnsiTheme="minorHAnsi"/>
          <w:u w:val="single"/>
        </w:rPr>
        <w:t xml:space="preserve">The Big Pharma also lobbied developed countries, particularly the US, to put bilateral </w:t>
      </w:r>
      <w:r w:rsidRPr="00276D80">
        <w:rPr>
          <w:rStyle w:val="Emphasis"/>
          <w:rFonts w:asciiTheme="minorHAnsi" w:hAnsiTheme="minorHAnsi"/>
        </w:rPr>
        <w:t>trade sanctions against South Africa</w:t>
      </w:r>
      <w:r w:rsidRPr="00276D80">
        <w:rPr>
          <w:rFonts w:asciiTheme="minorHAnsi" w:hAnsiTheme="minorHAnsi"/>
          <w:sz w:val="16"/>
        </w:rPr>
        <w:t xml:space="preserve">.16 Similarly, </w:t>
      </w:r>
      <w:r w:rsidRPr="00276D80">
        <w:rPr>
          <w:rFonts w:asciiTheme="minorHAnsi" w:hAnsiTheme="minorHAnsi"/>
          <w:u w:val="single"/>
        </w:rPr>
        <w:t xml:space="preserve">when Indian company Cipla decided to provide generic antiretrovirals (ARVs) to the African market at a lower cost, Big Pharma retaliated through </w:t>
      </w:r>
      <w:r w:rsidRPr="00276D80">
        <w:rPr>
          <w:rStyle w:val="Emphasis"/>
          <w:rFonts w:asciiTheme="minorHAnsi" w:hAnsiTheme="minorHAnsi"/>
        </w:rPr>
        <w:t>patent litigations in Indian and international trade courts and branded Indian drug companies as thieves</w:t>
      </w:r>
      <w:r w:rsidRPr="00276D80">
        <w:rPr>
          <w:rFonts w:asciiTheme="minorHAnsi" w:hAnsiTheme="minorHAnsi"/>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276D80">
        <w:rPr>
          <w:rFonts w:asciiTheme="minorHAnsi" w:hAnsiTheme="minorHAnsi"/>
          <w:highlight w:val="green"/>
          <w:u w:val="single"/>
        </w:rPr>
        <w:t xml:space="preserve">IP </w:t>
      </w:r>
      <w:r w:rsidRPr="00276D80">
        <w:rPr>
          <w:rStyle w:val="Emphasis"/>
          <w:rFonts w:asciiTheme="minorHAnsi" w:hAnsiTheme="minorHAnsi"/>
          <w:highlight w:val="green"/>
        </w:rPr>
        <w:t>hinders manufacturing</w:t>
      </w:r>
      <w:r w:rsidRPr="00276D80">
        <w:rPr>
          <w:rStyle w:val="Emphasis"/>
          <w:rFonts w:asciiTheme="minorHAnsi" w:hAnsiTheme="minorHAnsi"/>
        </w:rPr>
        <w:t xml:space="preserve"> and </w:t>
      </w:r>
      <w:r w:rsidRPr="00276D80">
        <w:rPr>
          <w:rStyle w:val="Emphasis"/>
          <w:rFonts w:asciiTheme="minorHAnsi" w:hAnsiTheme="minorHAnsi"/>
          <w:highlight w:val="green"/>
        </w:rPr>
        <w:t>supply of</w:t>
      </w:r>
      <w:r w:rsidRPr="00276D80">
        <w:rPr>
          <w:rStyle w:val="Emphasis"/>
          <w:rFonts w:asciiTheme="minorHAnsi" w:hAnsiTheme="minorHAnsi"/>
        </w:rPr>
        <w:t xml:space="preserve"> diagnostics, medical </w:t>
      </w:r>
      <w:r w:rsidRPr="00276D80">
        <w:rPr>
          <w:rStyle w:val="Emphasis"/>
          <w:rFonts w:asciiTheme="minorHAnsi" w:hAnsiTheme="minorHAnsi"/>
          <w:highlight w:val="green"/>
        </w:rPr>
        <w:t>equipment</w:t>
      </w:r>
      <w:r w:rsidRPr="00276D80">
        <w:rPr>
          <w:rFonts w:asciiTheme="minorHAnsi" w:hAnsiTheme="minorHAnsi"/>
          <w:u w:val="single"/>
        </w:rPr>
        <w:t xml:space="preserve">, </w:t>
      </w:r>
      <w:r w:rsidRPr="00276D80">
        <w:rPr>
          <w:rStyle w:val="Emphasis"/>
          <w:rFonts w:asciiTheme="minorHAnsi" w:hAnsiTheme="minorHAnsi"/>
        </w:rPr>
        <w:t>treatments</w:t>
      </w:r>
      <w:r w:rsidRPr="00276D80">
        <w:rPr>
          <w:rFonts w:asciiTheme="minorHAnsi" w:hAnsiTheme="minorHAnsi"/>
          <w:u w:val="single"/>
        </w:rPr>
        <w:t xml:space="preserve"> and </w:t>
      </w:r>
      <w:r w:rsidRPr="00276D80">
        <w:rPr>
          <w:rStyle w:val="Emphasis"/>
          <w:rFonts w:asciiTheme="minorHAnsi" w:hAnsiTheme="minorHAnsi"/>
        </w:rPr>
        <w:t>vaccines</w:t>
      </w:r>
      <w:r w:rsidRPr="00276D80">
        <w:rPr>
          <w:rFonts w:asciiTheme="minorHAnsi" w:hAnsiTheme="minorHAnsi"/>
          <w:u w:val="single"/>
        </w:rPr>
        <w:t xml:space="preserve"> during the COVID-19 pandemic</w:t>
      </w:r>
      <w:r w:rsidRPr="00276D80">
        <w:rPr>
          <w:rFonts w:asciiTheme="minorHAnsi" w:hAnsiTheme="minorHAnsi"/>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276D80">
        <w:rPr>
          <w:rFonts w:asciiTheme="minorHAnsi" w:hAnsiTheme="minorHAnsi"/>
          <w:u w:val="single"/>
        </w:rPr>
        <w:t xml:space="preserve">opponents of the TRIPS waiver also argue that IP is the </w:t>
      </w:r>
      <w:r w:rsidRPr="00276D80">
        <w:rPr>
          <w:rStyle w:val="Emphasis"/>
          <w:rFonts w:asciiTheme="minorHAnsi" w:hAnsiTheme="minorHAnsi"/>
        </w:rPr>
        <w:t>incentive for innovation and if it is undermined</w:t>
      </w:r>
      <w:r w:rsidRPr="00276D80">
        <w:rPr>
          <w:rFonts w:asciiTheme="minorHAnsi" w:hAnsiTheme="minorHAnsi"/>
          <w:u w:val="single"/>
        </w:rPr>
        <w:t xml:space="preserve">, future innovation will </w:t>
      </w:r>
      <w:r w:rsidRPr="00276D80">
        <w:rPr>
          <w:rStyle w:val="Emphasis"/>
          <w:rFonts w:asciiTheme="minorHAnsi" w:hAnsiTheme="minorHAnsi"/>
        </w:rPr>
        <w:t>suffer</w:t>
      </w:r>
      <w:r w:rsidRPr="00276D80">
        <w:rPr>
          <w:rFonts w:asciiTheme="minorHAnsi" w:hAnsiTheme="minorHAnsi"/>
          <w:u w:val="single"/>
        </w:rPr>
        <w:t xml:space="preserve">. However, most of the </w:t>
      </w:r>
      <w:r w:rsidRPr="00276D80">
        <w:rPr>
          <w:rFonts w:asciiTheme="minorHAnsi" w:hAnsiTheme="minorHAnsi"/>
          <w:highlight w:val="green"/>
          <w:u w:val="single"/>
        </w:rPr>
        <w:t>COVID-19</w:t>
      </w:r>
      <w:r w:rsidRPr="00276D80">
        <w:rPr>
          <w:rFonts w:asciiTheme="minorHAnsi" w:hAnsiTheme="minorHAnsi"/>
          <w:u w:val="single"/>
        </w:rPr>
        <w:t xml:space="preserve"> </w:t>
      </w:r>
      <w:r w:rsidRPr="00276D80">
        <w:rPr>
          <w:rStyle w:val="Emphasis"/>
          <w:rFonts w:asciiTheme="minorHAnsi" w:hAnsiTheme="minorHAnsi"/>
        </w:rPr>
        <w:t xml:space="preserve">medical </w:t>
      </w:r>
      <w:r w:rsidRPr="00276D80">
        <w:rPr>
          <w:rStyle w:val="Emphasis"/>
          <w:rFonts w:asciiTheme="minorHAnsi" w:hAnsiTheme="minorHAnsi"/>
          <w:highlight w:val="green"/>
        </w:rPr>
        <w:t>innovations</w:t>
      </w:r>
      <w:r w:rsidRPr="00276D80">
        <w:rPr>
          <w:rFonts w:asciiTheme="minorHAnsi" w:hAnsiTheme="minorHAnsi"/>
          <w:u w:val="single"/>
        </w:rPr>
        <w:t xml:space="preserve">, particularly vaccines, are </w:t>
      </w:r>
      <w:r w:rsidRPr="00276D80">
        <w:rPr>
          <w:rFonts w:asciiTheme="minorHAnsi" w:hAnsiTheme="minorHAnsi"/>
          <w:highlight w:val="green"/>
          <w:u w:val="single"/>
        </w:rPr>
        <w:t xml:space="preserve">developed with </w:t>
      </w:r>
      <w:r w:rsidRPr="00276D80">
        <w:rPr>
          <w:rStyle w:val="Emphasis"/>
          <w:rFonts w:asciiTheme="minorHAnsi" w:hAnsiTheme="minorHAnsi"/>
          <w:highlight w:val="green"/>
        </w:rPr>
        <w:t>public financing</w:t>
      </w:r>
      <w:r w:rsidRPr="00276D80">
        <w:rPr>
          <w:rStyle w:val="Emphasis"/>
          <w:rFonts w:asciiTheme="minorHAnsi" w:hAnsiTheme="minorHAnsi"/>
        </w:rPr>
        <w:t xml:space="preserve"> assistance</w:t>
      </w:r>
      <w:r w:rsidRPr="00276D80">
        <w:rPr>
          <w:rFonts w:asciiTheme="minorHAnsi" w:hAnsiTheme="minorHAnsi"/>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276D80">
        <w:rPr>
          <w:rFonts w:asciiTheme="minorHAnsi" w:hAnsiTheme="minorHAnsi"/>
          <w:u w:val="single"/>
        </w:rPr>
        <w:t xml:space="preserve">Another argument against the proposed TRIPS </w:t>
      </w:r>
      <w:r w:rsidRPr="00276D80">
        <w:rPr>
          <w:rFonts w:asciiTheme="minorHAnsi" w:hAnsiTheme="minorHAnsi"/>
          <w:highlight w:val="green"/>
          <w:u w:val="single"/>
        </w:rPr>
        <w:t>waiver</w:t>
      </w:r>
      <w:r w:rsidRPr="00276D80">
        <w:rPr>
          <w:rFonts w:asciiTheme="minorHAnsi" w:hAnsiTheme="minorHAnsi"/>
          <w:u w:val="single"/>
        </w:rPr>
        <w:t xml:space="preserve"> is that a waiver would not increase the manufacturing of COVID-19 vaccines</w:t>
      </w:r>
      <w:r w:rsidRPr="00276D80">
        <w:rPr>
          <w:rFonts w:asciiTheme="minorHAnsi" w:hAnsiTheme="minorHAnsi"/>
          <w:sz w:val="16"/>
        </w:rPr>
        <w:t xml:space="preserve">. Indeed, </w:t>
      </w:r>
      <w:r w:rsidRPr="00276D80">
        <w:rPr>
          <w:rFonts w:asciiTheme="minorHAnsi" w:hAnsiTheme="minorHAnsi"/>
          <w:u w:val="single"/>
        </w:rPr>
        <w:t xml:space="preserve">one of the </w:t>
      </w:r>
      <w:r w:rsidRPr="00276D80">
        <w:rPr>
          <w:rStyle w:val="Emphasis"/>
          <w:rFonts w:asciiTheme="minorHAnsi" w:hAnsiTheme="minorHAnsi"/>
        </w:rPr>
        <w:t>significant factors contributing to vaccine inequity</w:t>
      </w:r>
      <w:r w:rsidRPr="00276D80">
        <w:rPr>
          <w:rFonts w:asciiTheme="minorHAnsi" w:hAnsiTheme="minorHAnsi"/>
          <w:u w:val="single"/>
        </w:rPr>
        <w:t xml:space="preserve"> is the </w:t>
      </w:r>
      <w:r w:rsidRPr="00276D80">
        <w:rPr>
          <w:rStyle w:val="Emphasis"/>
          <w:rFonts w:asciiTheme="minorHAnsi" w:hAnsiTheme="minorHAnsi"/>
        </w:rPr>
        <w:t>lack of manufacturing capacity</w:t>
      </w:r>
      <w:r w:rsidRPr="00276D80">
        <w:rPr>
          <w:rFonts w:asciiTheme="minorHAnsi" w:hAnsiTheme="minorHAnsi"/>
          <w:sz w:val="16"/>
        </w:rPr>
        <w:t xml:space="preserve"> in the global south. Further, a TRIPS waiver will not automatically translate into improved manufacturing capacity. However, </w:t>
      </w:r>
      <w:r w:rsidRPr="00276D80">
        <w:rPr>
          <w:rFonts w:asciiTheme="minorHAnsi" w:hAnsiTheme="minorHAnsi"/>
          <w:u w:val="single"/>
        </w:rPr>
        <w:t xml:space="preserve">a waiver would be the first but essential step to </w:t>
      </w:r>
      <w:r w:rsidRPr="00276D80">
        <w:rPr>
          <w:rStyle w:val="Emphasis"/>
          <w:rFonts w:asciiTheme="minorHAnsi" w:hAnsiTheme="minorHAnsi"/>
          <w:highlight w:val="green"/>
        </w:rPr>
        <w:t>increase</w:t>
      </w:r>
      <w:r w:rsidRPr="00276D80">
        <w:rPr>
          <w:rStyle w:val="Emphasis"/>
          <w:rFonts w:asciiTheme="minorHAnsi" w:hAnsiTheme="minorHAnsi"/>
        </w:rPr>
        <w:t xml:space="preserve"> manufacturing </w:t>
      </w:r>
      <w:r w:rsidRPr="00276D80">
        <w:rPr>
          <w:rStyle w:val="Emphasis"/>
          <w:rFonts w:asciiTheme="minorHAnsi" w:hAnsiTheme="minorHAnsi"/>
          <w:highlight w:val="green"/>
        </w:rPr>
        <w:t>capacity</w:t>
      </w:r>
      <w:r w:rsidRPr="00276D80">
        <w:rPr>
          <w:rFonts w:asciiTheme="minorHAnsi" w:hAnsiTheme="minorHAnsi"/>
          <w:u w:val="single"/>
        </w:rPr>
        <w:t xml:space="preserve"> worldwide</w:t>
      </w:r>
      <w:r w:rsidRPr="00276D80">
        <w:rPr>
          <w:rFonts w:asciiTheme="minorHAnsi" w:hAnsiTheme="minorHAnsi"/>
          <w:sz w:val="16"/>
        </w:rPr>
        <w:t xml:space="preserve">. For instance, </w:t>
      </w:r>
      <w:r w:rsidRPr="00276D80">
        <w:rPr>
          <w:rFonts w:asciiTheme="minorHAnsi" w:hAnsiTheme="minorHAnsi"/>
          <w:highlight w:val="green"/>
          <w:u w:val="single"/>
        </w:rPr>
        <w:t xml:space="preserve">to </w:t>
      </w:r>
      <w:r w:rsidRPr="00276D80">
        <w:rPr>
          <w:rStyle w:val="Emphasis"/>
          <w:rFonts w:asciiTheme="minorHAnsi" w:hAnsiTheme="minorHAnsi"/>
          <w:highlight w:val="green"/>
        </w:rPr>
        <w:t>export COVID-19</w:t>
      </w:r>
      <w:r w:rsidRPr="00276D80">
        <w:rPr>
          <w:rStyle w:val="Emphasis"/>
          <w:rFonts w:asciiTheme="minorHAnsi" w:hAnsiTheme="minorHAnsi"/>
        </w:rPr>
        <w:t xml:space="preserve"> vaccine-related </w:t>
      </w:r>
      <w:r w:rsidRPr="00276D80">
        <w:rPr>
          <w:rStyle w:val="Emphasis"/>
          <w:rFonts w:asciiTheme="minorHAnsi" w:hAnsiTheme="minorHAnsi"/>
          <w:highlight w:val="green"/>
        </w:rPr>
        <w:t>products</w:t>
      </w:r>
      <w:r w:rsidRPr="00276D80">
        <w:rPr>
          <w:rFonts w:asciiTheme="minorHAnsi" w:hAnsiTheme="minorHAnsi"/>
          <w:u w:val="single"/>
        </w:rPr>
        <w:t>, countries need to ensure that there are no IP restrictions at both ends</w:t>
      </w:r>
      <w:r w:rsidRPr="00276D80">
        <w:rPr>
          <w:rFonts w:asciiTheme="minorHAnsi" w:hAnsiTheme="minorHAnsi"/>
          <w:sz w:val="16"/>
        </w:rPr>
        <w:t xml:space="preserve"> – exporting and importing. The </w:t>
      </w:r>
      <w:r w:rsidRPr="00276D80">
        <w:rPr>
          <w:rFonts w:asciiTheme="minorHAnsi" w:hAnsiTheme="minorHAnsi"/>
          <w:u w:val="single"/>
        </w:rPr>
        <w:t xml:space="preserve">market for vaccine materials includes consumables, single-use reactors bags, filters, culture media, and vaccine ingredients. </w:t>
      </w:r>
      <w:r w:rsidRPr="00276D80">
        <w:rPr>
          <w:rFonts w:asciiTheme="minorHAnsi" w:hAnsiTheme="minorHAnsi"/>
          <w:highlight w:val="green"/>
          <w:u w:val="single"/>
        </w:rPr>
        <w:t>Export blockages</w:t>
      </w:r>
      <w:r w:rsidRPr="00276D80">
        <w:rPr>
          <w:rFonts w:asciiTheme="minorHAnsi" w:hAnsiTheme="minorHAnsi"/>
          <w:sz w:val="16"/>
        </w:rPr>
        <w:t xml:space="preserve"> on raw materials, equipment and finished products </w:t>
      </w:r>
      <w:r w:rsidRPr="00276D80">
        <w:rPr>
          <w:rFonts w:asciiTheme="minorHAnsi" w:hAnsiTheme="minorHAnsi"/>
          <w:highlight w:val="green"/>
          <w:u w:val="single"/>
        </w:rPr>
        <w:t>harm</w:t>
      </w:r>
      <w:r w:rsidRPr="00276D80">
        <w:rPr>
          <w:rFonts w:asciiTheme="minorHAnsi" w:hAnsiTheme="minorHAnsi"/>
          <w:u w:val="single"/>
        </w:rPr>
        <w:t xml:space="preserve"> the overall </w:t>
      </w:r>
      <w:r w:rsidRPr="00276D80">
        <w:rPr>
          <w:rFonts w:asciiTheme="minorHAnsi" w:hAnsiTheme="minorHAnsi"/>
          <w:highlight w:val="green"/>
          <w:u w:val="single"/>
        </w:rPr>
        <w:t>output</w:t>
      </w:r>
      <w:r w:rsidRPr="00276D80">
        <w:rPr>
          <w:rFonts w:asciiTheme="minorHAnsi" w:hAnsiTheme="minorHAnsi"/>
          <w:u w:val="single"/>
        </w:rPr>
        <w:t xml:space="preserve"> of the vaccine supply chain. If there is no TRIPS restriction</w:t>
      </w:r>
      <w:r w:rsidRPr="00276D80">
        <w:rPr>
          <w:rFonts w:asciiTheme="minorHAnsi" w:hAnsiTheme="minorHAnsi"/>
          <w:sz w:val="16"/>
        </w:rPr>
        <w:t xml:space="preserve">, more </w:t>
      </w:r>
      <w:r w:rsidRPr="00276D80">
        <w:rPr>
          <w:rFonts w:asciiTheme="minorHAnsi" w:hAnsiTheme="minorHAnsi"/>
          <w:highlight w:val="green"/>
          <w:u w:val="single"/>
        </w:rPr>
        <w:t>governments</w:t>
      </w:r>
      <w:r w:rsidRPr="00276D80">
        <w:rPr>
          <w:rFonts w:asciiTheme="minorHAnsi" w:hAnsiTheme="minorHAnsi"/>
          <w:u w:val="single"/>
        </w:rPr>
        <w:t xml:space="preserve"> and companies </w:t>
      </w:r>
      <w:r w:rsidRPr="00276D80">
        <w:rPr>
          <w:rFonts w:asciiTheme="minorHAnsi" w:hAnsiTheme="minorHAnsi"/>
          <w:highlight w:val="green"/>
          <w:u w:val="single"/>
        </w:rPr>
        <w:t xml:space="preserve">will invest in </w:t>
      </w:r>
      <w:r w:rsidRPr="00276D80">
        <w:rPr>
          <w:rStyle w:val="Emphasis"/>
          <w:rFonts w:asciiTheme="minorHAnsi" w:hAnsiTheme="minorHAnsi"/>
          <w:highlight w:val="green"/>
        </w:rPr>
        <w:t>repurposing</w:t>
      </w:r>
      <w:r w:rsidRPr="00276D80">
        <w:rPr>
          <w:rStyle w:val="Emphasis"/>
          <w:rFonts w:asciiTheme="minorHAnsi" w:hAnsiTheme="minorHAnsi"/>
        </w:rPr>
        <w:t xml:space="preserve"> their </w:t>
      </w:r>
      <w:r w:rsidRPr="00276D80">
        <w:rPr>
          <w:rStyle w:val="Emphasis"/>
          <w:rFonts w:asciiTheme="minorHAnsi" w:hAnsiTheme="minorHAnsi"/>
          <w:highlight w:val="green"/>
        </w:rPr>
        <w:t>facilities</w:t>
      </w:r>
      <w:r w:rsidRPr="00276D80">
        <w:rPr>
          <w:rStyle w:val="Emphasis"/>
          <w:rFonts w:asciiTheme="minorHAnsi" w:hAnsiTheme="minorHAnsi"/>
        </w:rPr>
        <w:t xml:space="preserve">. </w:t>
      </w:r>
      <w:r w:rsidRPr="00276D80">
        <w:rPr>
          <w:rFonts w:asciiTheme="minorHAnsi" w:hAnsiTheme="minorHAnsi"/>
          <w:sz w:val="16"/>
        </w:rPr>
        <w:t xml:space="preserve">Similarly, </w:t>
      </w:r>
      <w:r w:rsidRPr="00276D80">
        <w:rPr>
          <w:rFonts w:asciiTheme="minorHAnsi" w:hAnsiTheme="minorHAnsi"/>
          <w:u w:val="single"/>
        </w:rPr>
        <w:t xml:space="preserve">the arguments such as that </w:t>
      </w:r>
      <w:r w:rsidRPr="00276D80">
        <w:rPr>
          <w:rStyle w:val="Emphasis"/>
          <w:rFonts w:asciiTheme="minorHAnsi" w:hAnsiTheme="minorHAnsi"/>
        </w:rPr>
        <w:t>no other manufacturers can carry out the complex manufacturing</w:t>
      </w:r>
      <w:r w:rsidRPr="00276D80">
        <w:rPr>
          <w:rFonts w:asciiTheme="minorHAnsi" w:hAnsiTheme="minorHAnsi"/>
          <w:u w:val="single"/>
        </w:rPr>
        <w:t xml:space="preserve"> </w:t>
      </w:r>
      <w:r w:rsidRPr="00276D80">
        <w:rPr>
          <w:rStyle w:val="Emphasis"/>
          <w:rFonts w:asciiTheme="minorHAnsi" w:hAnsiTheme="minorHAnsi"/>
        </w:rPr>
        <w:t>process</w:t>
      </w:r>
      <w:r w:rsidRPr="00276D80">
        <w:rPr>
          <w:rFonts w:asciiTheme="minorHAnsi" w:hAnsiTheme="minorHAnsi"/>
          <w:u w:val="single"/>
        </w:rPr>
        <w:t xml:space="preserve"> of COVID-19 vaccines and generic manufacturing as that would jeopardise quality, have also been proven </w:t>
      </w:r>
      <w:r w:rsidRPr="00276D80">
        <w:rPr>
          <w:rStyle w:val="Emphasis"/>
          <w:rFonts w:asciiTheme="minorHAnsi" w:hAnsiTheme="minorHAnsi"/>
        </w:rPr>
        <w:t>wrong</w:t>
      </w:r>
      <w:r w:rsidRPr="00276D80">
        <w:rPr>
          <w:rFonts w:asciiTheme="minorHAnsi" w:hAnsiTheme="minorHAnsi"/>
          <w:u w:val="single"/>
        </w:rPr>
        <w:t xml:space="preserve"> in the past</w:t>
      </w:r>
      <w:r w:rsidRPr="00276D80">
        <w:rPr>
          <w:rFonts w:asciiTheme="minorHAnsi" w:hAnsiTheme="minorHAnsi"/>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276D80">
        <w:rPr>
          <w:rFonts w:asciiTheme="minorHAnsi" w:hAnsiTheme="minorHAnsi"/>
          <w:u w:val="single"/>
        </w:rPr>
        <w:t xml:space="preserve">Shantha Biotechnics </w:t>
      </w:r>
      <w:r w:rsidRPr="00276D80">
        <w:rPr>
          <w:rStyle w:val="Emphasis"/>
          <w:rFonts w:asciiTheme="minorHAnsi" w:hAnsiTheme="minorHAnsi"/>
        </w:rPr>
        <w:t>developed its own vaccine at $1 per dose</w:t>
      </w:r>
      <w:r w:rsidRPr="00276D80">
        <w:rPr>
          <w:rFonts w:asciiTheme="minorHAnsi" w:hAnsiTheme="minorHAnsi"/>
          <w:u w:val="single"/>
        </w:rPr>
        <w:t xml:space="preserve">, and the UNICEF (United Nations Children’s Emergency Fund) mass inoculation programme uses this vaccine against Hepatitis B. In 2009, Shantha sold over 120 million doses of vaccines globally. India also produces </w:t>
      </w:r>
      <w:r w:rsidRPr="00276D80">
        <w:rPr>
          <w:rStyle w:val="Emphasis"/>
          <w:rFonts w:asciiTheme="minorHAnsi" w:hAnsiTheme="minorHAnsi"/>
        </w:rPr>
        <w:t>high-quality generic drugs for HIV/AIDS and cancer treatment</w:t>
      </w:r>
      <w:r w:rsidRPr="00276D80">
        <w:rPr>
          <w:rFonts w:asciiTheme="minorHAnsi" w:hAnsiTheme="minorHAnsi"/>
          <w:u w:val="single"/>
        </w:rPr>
        <w:t xml:space="preserve"> and markets them across the globe</w:t>
      </w:r>
      <w:r w:rsidRPr="00276D80">
        <w:rPr>
          <w:rFonts w:asciiTheme="minorHAnsi" w:hAnsiTheme="minorHAnsi"/>
          <w:sz w:val="16"/>
        </w:rPr>
        <w:t xml:space="preserve">. Now, a couple of </w:t>
      </w:r>
      <w:r w:rsidRPr="00276D80">
        <w:rPr>
          <w:rFonts w:asciiTheme="minorHAnsi" w:hAnsiTheme="minorHAnsi"/>
          <w:u w:val="single"/>
        </w:rPr>
        <w:t xml:space="preserve">Indian companies are in the </w:t>
      </w:r>
      <w:r w:rsidRPr="00276D80">
        <w:rPr>
          <w:rStyle w:val="Emphasis"/>
          <w:rFonts w:asciiTheme="minorHAnsi" w:hAnsiTheme="minorHAnsi"/>
        </w:rPr>
        <w:t>last stage of producing mRNA</w:t>
      </w:r>
      <w:r w:rsidRPr="00276D80">
        <w:rPr>
          <w:rFonts w:asciiTheme="minorHAnsi" w:hAnsiTheme="minorHAnsi"/>
          <w:sz w:val="16"/>
        </w:rPr>
        <w:t xml:space="preserve"> (Messenger RNA) </w:t>
      </w:r>
      <w:r w:rsidRPr="00276D80">
        <w:rPr>
          <w:rFonts w:asciiTheme="minorHAnsi" w:hAnsiTheme="minorHAnsi"/>
          <w:u w:val="single"/>
        </w:rPr>
        <w:t>vaccines</w:t>
      </w:r>
      <w:r w:rsidRPr="00276D80">
        <w:rPr>
          <w:rFonts w:asciiTheme="minorHAnsi" w:hAnsiTheme="minorHAnsi"/>
          <w:sz w:val="16"/>
        </w:rPr>
        <w:t xml:space="preserve">.26 Similarly, </w:t>
      </w:r>
      <w:r w:rsidRPr="00276D80">
        <w:rPr>
          <w:rFonts w:asciiTheme="minorHAnsi" w:hAnsiTheme="minorHAnsi"/>
          <w:u w:val="single"/>
        </w:rPr>
        <w:t xml:space="preserve">Bangladesh and Indonesia claimed that they could </w:t>
      </w:r>
      <w:r w:rsidRPr="00276D80">
        <w:rPr>
          <w:rStyle w:val="Emphasis"/>
          <w:rFonts w:asciiTheme="minorHAnsi" w:hAnsiTheme="minorHAnsi"/>
        </w:rPr>
        <w:t>manufacture millions of COVID-19 vaccine doses a year</w:t>
      </w:r>
      <w:r w:rsidRPr="00276D80">
        <w:rPr>
          <w:rFonts w:asciiTheme="minorHAnsi" w:hAnsiTheme="minorHAnsi"/>
          <w:u w:val="single"/>
        </w:rPr>
        <w:t xml:space="preserve"> if pharmaceutical companies share the know-how</w:t>
      </w:r>
      <w:r w:rsidRPr="00276D80">
        <w:rPr>
          <w:rFonts w:asciiTheme="minorHAnsi" w:hAnsiTheme="minorHAnsi"/>
          <w:sz w:val="16"/>
        </w:rPr>
        <w:t xml:space="preserve">.27 Recently, </w:t>
      </w:r>
      <w:r w:rsidRPr="00276D80">
        <w:rPr>
          <w:rFonts w:asciiTheme="minorHAnsi" w:hAnsiTheme="minorHAnsi"/>
          <w:u w:val="single"/>
        </w:rPr>
        <w:t xml:space="preserve">Vietnam also said that the country could </w:t>
      </w:r>
      <w:r w:rsidRPr="00276D80">
        <w:rPr>
          <w:rStyle w:val="Emphasis"/>
          <w:rFonts w:asciiTheme="minorHAnsi" w:hAnsiTheme="minorHAnsi"/>
        </w:rPr>
        <w:t>satisfy COVID-19 vaccine production</w:t>
      </w:r>
      <w:r w:rsidRPr="00276D80">
        <w:rPr>
          <w:rFonts w:asciiTheme="minorHAnsi" w:hAnsiTheme="minorHAnsi"/>
          <w:u w:val="single"/>
        </w:rPr>
        <w:t xml:space="preserve"> requirements once it obtains vaccine patents</w:t>
      </w:r>
      <w:r w:rsidRPr="00276D80">
        <w:rPr>
          <w:rFonts w:asciiTheme="minorHAnsi" w:hAnsiTheme="minorHAnsi"/>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276D80">
        <w:rPr>
          <w:rFonts w:asciiTheme="minorHAnsi" w:hAnsiTheme="minorHAnsi"/>
          <w:u w:val="single"/>
        </w:rPr>
        <w:t xml:space="preserve">COVID-19 vaccine IPR runs </w:t>
      </w:r>
      <w:r w:rsidRPr="00276D80">
        <w:rPr>
          <w:rStyle w:val="Emphasis"/>
          <w:rFonts w:asciiTheme="minorHAnsi" w:hAnsiTheme="minorHAnsi"/>
        </w:rPr>
        <w:t>across the entire value chain</w:t>
      </w:r>
      <w:r w:rsidRPr="00276D80">
        <w:rPr>
          <w:rFonts w:asciiTheme="minorHAnsi" w:hAnsiTheme="minorHAnsi"/>
          <w:sz w:val="16"/>
        </w:rPr>
        <w:t xml:space="preserve"> – vaccine development, production, use, etc. A mere patent waiver may not be enough to address the issues related to its production and distribution. </w:t>
      </w:r>
      <w:r w:rsidRPr="00276D80">
        <w:rPr>
          <w:rFonts w:asciiTheme="minorHAnsi" w:hAnsiTheme="minorHAnsi"/>
          <w:u w:val="single"/>
        </w:rPr>
        <w:t xml:space="preserve">What is more important here is to share the technical </w:t>
      </w:r>
      <w:r w:rsidRPr="00276D80">
        <w:rPr>
          <w:rStyle w:val="Emphasis"/>
          <w:rFonts w:asciiTheme="minorHAnsi" w:hAnsiTheme="minorHAnsi"/>
        </w:rPr>
        <w:t>know-how and information</w:t>
      </w:r>
      <w:r w:rsidRPr="00276D80">
        <w:rPr>
          <w:rFonts w:asciiTheme="minorHAnsi" w:hAnsiTheme="minorHAnsi"/>
          <w:u w:val="single"/>
        </w:rPr>
        <w:t xml:space="preserve"> such as trade secrets. Therefore, the existing TRIPS flexibilities, such as </w:t>
      </w:r>
      <w:r w:rsidRPr="00276D80">
        <w:rPr>
          <w:rStyle w:val="Emphasis"/>
          <w:rFonts w:asciiTheme="minorHAnsi" w:hAnsiTheme="minorHAnsi"/>
        </w:rPr>
        <w:t>compulsory and voluntary licensing, are insufficient</w:t>
      </w:r>
      <w:r w:rsidRPr="00276D80">
        <w:rPr>
          <w:rFonts w:asciiTheme="minorHAnsi" w:hAnsiTheme="minorHAnsi"/>
          <w:u w:val="single"/>
        </w:rPr>
        <w:t xml:space="preserve"> to address this crisis</w:t>
      </w:r>
      <w:r w:rsidRPr="00276D80">
        <w:rPr>
          <w:rFonts w:asciiTheme="minorHAnsi" w:hAnsiTheme="minorHAnsi"/>
          <w:sz w:val="16"/>
        </w:rPr>
        <w:t xml:space="preserve">. Further, compulsory licensing and the domestic legal procedures it requires is cumbersome and not expedient in a public health crisis like the COVID-19 pandemic. </w:t>
      </w:r>
      <w:r w:rsidRPr="00276D80">
        <w:rPr>
          <w:rFonts w:asciiTheme="minorHAnsi" w:hAnsiTheme="minorHAnsi"/>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47152816" w14:textId="77777777" w:rsidR="00C84C13" w:rsidRPr="00276D80" w:rsidRDefault="00C84C13" w:rsidP="00C84C13">
      <w:pPr>
        <w:pStyle w:val="Heading4"/>
        <w:rPr>
          <w:rFonts w:asciiTheme="minorHAnsi" w:hAnsiTheme="minorHAnsi" w:cs="Calibri"/>
        </w:rPr>
      </w:pPr>
      <w:r w:rsidRPr="00276D80">
        <w:rPr>
          <w:rFonts w:asciiTheme="minorHAnsi" w:hAnsiTheme="minorHAnsi" w:cs="Calibri"/>
        </w:rPr>
        <w:t xml:space="preserve">That escalates </w:t>
      </w:r>
      <w:r w:rsidRPr="00276D80">
        <w:rPr>
          <w:rFonts w:asciiTheme="minorHAnsi" w:hAnsiTheme="minorHAnsi" w:cs="Calibri"/>
          <w:u w:val="single"/>
        </w:rPr>
        <w:t>security threats</w:t>
      </w:r>
      <w:r w:rsidRPr="00276D80">
        <w:rPr>
          <w:rFonts w:asciiTheme="minorHAnsi" w:hAnsiTheme="minorHAnsi" w:cs="Calibri"/>
        </w:rPr>
        <w:t xml:space="preserve"> – </w:t>
      </w:r>
      <w:r w:rsidRPr="00276D80">
        <w:rPr>
          <w:rFonts w:asciiTheme="minorHAnsi" w:hAnsiTheme="minorHAnsi" w:cs="Calibri"/>
          <w:u w:val="single"/>
        </w:rPr>
        <w:t>extinction</w:t>
      </w:r>
      <w:r w:rsidRPr="00276D80">
        <w:rPr>
          <w:rFonts w:asciiTheme="minorHAnsi" w:hAnsiTheme="minorHAnsi" w:cs="Calibri"/>
        </w:rPr>
        <w:t>.</w:t>
      </w:r>
    </w:p>
    <w:p w14:paraId="11AFA046" w14:textId="77777777" w:rsidR="00C84C13" w:rsidRPr="00276D80" w:rsidRDefault="00C84C13" w:rsidP="00C84C13">
      <w:pPr>
        <w:rPr>
          <w:rFonts w:asciiTheme="minorHAnsi" w:hAnsiTheme="minorHAnsi"/>
        </w:rPr>
      </w:pPr>
      <w:r w:rsidRPr="00276D80">
        <w:rPr>
          <w:rFonts w:asciiTheme="minorHAnsi" w:hAnsiTheme="minorHAnsi"/>
        </w:rPr>
        <w:t>---AT: Cooperation Thesis</w:t>
      </w:r>
    </w:p>
    <w:p w14:paraId="19A44D76" w14:textId="77777777" w:rsidR="00C84C13" w:rsidRPr="00276D80" w:rsidRDefault="00C84C13" w:rsidP="00C84C13">
      <w:pPr>
        <w:rPr>
          <w:rFonts w:asciiTheme="minorHAnsi" w:hAnsiTheme="minorHAnsi"/>
        </w:rPr>
      </w:pPr>
      <w:r w:rsidRPr="00276D80">
        <w:rPr>
          <w:rStyle w:val="Style13ptBold"/>
          <w:rFonts w:asciiTheme="minorHAnsi" w:hAnsiTheme="minorHAnsi"/>
        </w:rPr>
        <w:t>RECNA et al. 21</w:t>
      </w:r>
      <w:r w:rsidRPr="00276D80">
        <w:rPr>
          <w:rFonts w:asciiTheme="minorHAnsi" w:hAnsiTheme="minorHAnsi"/>
        </w:rPr>
        <w:t xml:space="preserve"> [Research Center for Nuclear Weapon Abolition; Nagasaki, Japan; “Pandemic Futures and Nuclear Weapon Risks: The Nagasaki 75th Anniversary pandemic-nuclear nexus scenarios final report,” Journal for Peace and Nuclear Disarmament; 5/28/21; </w:t>
      </w:r>
      <w:hyperlink r:id="rId48" w:history="1">
        <w:r w:rsidRPr="00276D80">
          <w:rPr>
            <w:rStyle w:val="Hyperlink"/>
            <w:rFonts w:asciiTheme="minorHAnsi" w:hAnsiTheme="minorHAnsi"/>
          </w:rPr>
          <w:t>https://www.tandfonline.com/doi/full/10.1080/25751654.2021.1890867</w:t>
        </w:r>
      </w:hyperlink>
      <w:r w:rsidRPr="00276D80">
        <w:rPr>
          <w:rFonts w:asciiTheme="minorHAnsi" w:hAnsiTheme="minorHAnsi"/>
        </w:rPr>
        <w:t>] Justin</w:t>
      </w:r>
    </w:p>
    <w:p w14:paraId="4F3C6BE7" w14:textId="77777777" w:rsidR="00C84C13" w:rsidRPr="00276D80" w:rsidRDefault="00C84C13" w:rsidP="00C84C13">
      <w:pPr>
        <w:rPr>
          <w:rFonts w:asciiTheme="minorHAnsi" w:eastAsiaTheme="majorEastAsia" w:hAnsiTheme="minorHAnsi"/>
          <w:b/>
          <w:u w:val="single"/>
        </w:rPr>
      </w:pPr>
      <w:r w:rsidRPr="00276D80">
        <w:rPr>
          <w:rFonts w:asciiTheme="minorHAnsi" w:hAnsiTheme="minorHAnsi"/>
          <w:sz w:val="16"/>
        </w:rPr>
        <w:t xml:space="preserve">The Challenge: </w:t>
      </w:r>
      <w:r w:rsidRPr="00276D80">
        <w:rPr>
          <w:rStyle w:val="Emphasis"/>
          <w:rFonts w:asciiTheme="minorHAnsi" w:hAnsiTheme="minorHAnsi"/>
        </w:rPr>
        <w:t xml:space="preserve">Multiple Existential Threats </w:t>
      </w:r>
      <w:r w:rsidRPr="00276D80">
        <w:rPr>
          <w:rFonts w:asciiTheme="minorHAnsi" w:hAnsiTheme="minorHAnsi"/>
          <w:sz w:val="16"/>
        </w:rPr>
        <w:t xml:space="preserve">The relationship between pandemics and war is as long as human history. Past </w:t>
      </w:r>
      <w:r w:rsidRPr="00276D80">
        <w:rPr>
          <w:rFonts w:asciiTheme="minorHAnsi" w:hAnsiTheme="minorHAnsi"/>
          <w:highlight w:val="green"/>
          <w:u w:val="single"/>
        </w:rPr>
        <w:t>pandemics</w:t>
      </w:r>
      <w:r w:rsidRPr="00276D80">
        <w:rPr>
          <w:rFonts w:asciiTheme="minorHAnsi" w:hAnsiTheme="minorHAnsi"/>
          <w:u w:val="single"/>
        </w:rPr>
        <w:t xml:space="preserve"> have </w:t>
      </w:r>
      <w:r w:rsidRPr="00276D80">
        <w:rPr>
          <w:rStyle w:val="Emphasis"/>
          <w:rFonts w:asciiTheme="minorHAnsi" w:hAnsiTheme="minorHAnsi"/>
        </w:rPr>
        <w:t>set the scene for wars</w:t>
      </w:r>
      <w:r w:rsidRPr="00276D80">
        <w:rPr>
          <w:rFonts w:asciiTheme="minorHAnsi" w:hAnsiTheme="minorHAnsi"/>
          <w:u w:val="single"/>
        </w:rPr>
        <w:t xml:space="preserve"> by </w:t>
      </w:r>
      <w:r w:rsidRPr="00276D80">
        <w:rPr>
          <w:rStyle w:val="Emphasis"/>
          <w:rFonts w:asciiTheme="minorHAnsi" w:hAnsiTheme="minorHAnsi"/>
          <w:highlight w:val="green"/>
        </w:rPr>
        <w:t>weaken</w:t>
      </w:r>
      <w:r w:rsidRPr="00276D80">
        <w:rPr>
          <w:rStyle w:val="Emphasis"/>
          <w:rFonts w:asciiTheme="minorHAnsi" w:hAnsiTheme="minorHAnsi"/>
        </w:rPr>
        <w:t xml:space="preserve">ing </w:t>
      </w:r>
      <w:r w:rsidRPr="00276D80">
        <w:rPr>
          <w:rStyle w:val="Emphasis"/>
          <w:rFonts w:asciiTheme="minorHAnsi" w:hAnsiTheme="minorHAnsi"/>
          <w:highlight w:val="green"/>
        </w:rPr>
        <w:t>societies</w:t>
      </w:r>
      <w:r w:rsidRPr="00276D80">
        <w:rPr>
          <w:rFonts w:asciiTheme="minorHAnsi" w:hAnsiTheme="minorHAnsi"/>
          <w:u w:val="single"/>
        </w:rPr>
        <w:t xml:space="preserve">, undermining </w:t>
      </w:r>
      <w:r w:rsidRPr="00276D80">
        <w:rPr>
          <w:rStyle w:val="Emphasis"/>
          <w:rFonts w:asciiTheme="minorHAnsi" w:hAnsiTheme="minorHAnsi"/>
        </w:rPr>
        <w:t>resilience</w:t>
      </w:r>
      <w:r w:rsidRPr="00276D80">
        <w:rPr>
          <w:rFonts w:asciiTheme="minorHAnsi" w:hAnsiTheme="minorHAnsi"/>
          <w:u w:val="single"/>
        </w:rPr>
        <w:t xml:space="preserve">, and </w:t>
      </w:r>
      <w:r w:rsidRPr="00276D80">
        <w:rPr>
          <w:rStyle w:val="Emphasis"/>
          <w:rFonts w:asciiTheme="minorHAnsi" w:hAnsiTheme="minorHAnsi"/>
          <w:highlight w:val="green"/>
        </w:rPr>
        <w:t>exacerbating</w:t>
      </w:r>
      <w:r w:rsidRPr="00276D80">
        <w:rPr>
          <w:rStyle w:val="Emphasis"/>
          <w:rFonts w:asciiTheme="minorHAnsi" w:hAnsiTheme="minorHAnsi"/>
        </w:rPr>
        <w:t xml:space="preserve"> civil and inter-state </w:t>
      </w:r>
      <w:r w:rsidRPr="00276D80">
        <w:rPr>
          <w:rStyle w:val="Emphasis"/>
          <w:rFonts w:asciiTheme="minorHAnsi" w:hAnsiTheme="minorHAnsi"/>
          <w:highlight w:val="green"/>
        </w:rPr>
        <w:t>conflict</w:t>
      </w:r>
      <w:r w:rsidRPr="00276D80">
        <w:rPr>
          <w:rFonts w:asciiTheme="minorHAnsi" w:hAnsiTheme="minorHAnsi"/>
          <w:u w:val="single"/>
        </w:rPr>
        <w:t>.</w:t>
      </w:r>
      <w:r w:rsidRPr="00276D80">
        <w:rPr>
          <w:rFonts w:asciiTheme="minorHAnsi" w:hAnsiTheme="minorHAnsi"/>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276D80">
        <w:rPr>
          <w:rFonts w:asciiTheme="minorHAnsi" w:hAnsiTheme="minorHAnsi"/>
          <w:u w:val="single"/>
        </w:rPr>
        <w:t xml:space="preserve">The COVID-19 is the most </w:t>
      </w:r>
      <w:r w:rsidRPr="00276D80">
        <w:rPr>
          <w:rStyle w:val="Emphasis"/>
          <w:rFonts w:asciiTheme="minorHAnsi" w:hAnsiTheme="minorHAnsi"/>
        </w:rPr>
        <w:t>demonic pandemic threat in modern history</w:t>
      </w:r>
      <w:r w:rsidRPr="00276D80">
        <w:rPr>
          <w:rFonts w:asciiTheme="minorHAnsi" w:hAnsiTheme="minorHAnsi"/>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276D80">
        <w:rPr>
          <w:rStyle w:val="Emphasis"/>
          <w:rFonts w:asciiTheme="minorHAnsi" w:hAnsiTheme="minorHAnsi"/>
        </w:rPr>
        <w:t xml:space="preserve">increase or decrease the risks associated with these twin threats, climate change effects, and the next use of nuclear weapons in war.5 </w:t>
      </w:r>
      <w:r w:rsidRPr="00276D80">
        <w:rPr>
          <w:rFonts w:asciiTheme="minorHAnsi" w:hAnsiTheme="minorHAnsi"/>
          <w:sz w:val="16"/>
        </w:rPr>
        <w:t xml:space="preserve">Today, the nine </w:t>
      </w:r>
      <w:r w:rsidRPr="00276D80">
        <w:rPr>
          <w:rStyle w:val="Emphasis"/>
          <w:rFonts w:asciiTheme="minorHAnsi" w:hAnsiTheme="minorHAnsi"/>
          <w:highlight w:val="green"/>
        </w:rPr>
        <w:t>nuc</w:t>
      </w:r>
      <w:r w:rsidRPr="00276D80">
        <w:rPr>
          <w:rStyle w:val="Emphasis"/>
          <w:rFonts w:asciiTheme="minorHAnsi" w:hAnsiTheme="minorHAnsi"/>
        </w:rPr>
        <w:t>lear weapons arsenals</w:t>
      </w:r>
      <w:r w:rsidRPr="00276D80">
        <w:rPr>
          <w:rFonts w:asciiTheme="minorHAnsi" w:hAnsiTheme="minorHAnsi"/>
          <w:u w:val="single"/>
        </w:rPr>
        <w:t xml:space="preserve"> not only can </w:t>
      </w:r>
      <w:r w:rsidRPr="00276D80">
        <w:rPr>
          <w:rStyle w:val="Heading3Char"/>
          <w:rFonts w:asciiTheme="minorHAnsi" w:hAnsiTheme="minorHAnsi" w:cs="Calibri"/>
          <w:sz w:val="22"/>
          <w:szCs w:val="22"/>
          <w:highlight w:val="green"/>
        </w:rPr>
        <w:t>annihilate</w:t>
      </w:r>
      <w:r w:rsidRPr="00276D80">
        <w:rPr>
          <w:rStyle w:val="Heading3Char"/>
          <w:rFonts w:asciiTheme="minorHAnsi" w:hAnsiTheme="minorHAnsi" w:cs="Calibri"/>
          <w:sz w:val="22"/>
          <w:szCs w:val="22"/>
        </w:rPr>
        <w:t xml:space="preserve"> hundreds of </w:t>
      </w:r>
      <w:r w:rsidRPr="00276D80">
        <w:rPr>
          <w:rStyle w:val="Heading3Char"/>
          <w:rFonts w:asciiTheme="minorHAnsi" w:hAnsiTheme="minorHAnsi" w:cs="Calibri"/>
          <w:sz w:val="22"/>
          <w:szCs w:val="22"/>
          <w:highlight w:val="green"/>
        </w:rPr>
        <w:t>cities</w:t>
      </w:r>
      <w:r w:rsidRPr="00276D80">
        <w:rPr>
          <w:rFonts w:asciiTheme="minorHAnsi" w:hAnsiTheme="minorHAnsi"/>
          <w:u w:val="single"/>
        </w:rPr>
        <w:t xml:space="preserve">, but also </w:t>
      </w:r>
      <w:r w:rsidRPr="00276D80">
        <w:rPr>
          <w:rFonts w:asciiTheme="minorHAnsi" w:hAnsiTheme="minorHAnsi"/>
          <w:highlight w:val="green"/>
          <w:u w:val="single"/>
        </w:rPr>
        <w:t xml:space="preserve">cause </w:t>
      </w:r>
      <w:r w:rsidRPr="00276D80">
        <w:rPr>
          <w:rStyle w:val="Emphasis"/>
          <w:rFonts w:asciiTheme="minorHAnsi" w:hAnsiTheme="minorHAnsi"/>
        </w:rPr>
        <w:t xml:space="preserve">nuclear </w:t>
      </w:r>
      <w:r w:rsidRPr="00276D80">
        <w:rPr>
          <w:rStyle w:val="Emphasis"/>
          <w:rFonts w:asciiTheme="minorHAnsi" w:hAnsiTheme="minorHAnsi"/>
          <w:highlight w:val="green"/>
        </w:rPr>
        <w:t xml:space="preserve">winter and </w:t>
      </w:r>
      <w:r w:rsidRPr="00276D80">
        <w:rPr>
          <w:rStyle w:val="Emphasis"/>
          <w:rFonts w:asciiTheme="minorHAnsi" w:hAnsiTheme="minorHAnsi"/>
        </w:rPr>
        <w:t xml:space="preserve">mass </w:t>
      </w:r>
      <w:r w:rsidRPr="00276D80">
        <w:rPr>
          <w:rStyle w:val="Emphasis"/>
          <w:rFonts w:asciiTheme="minorHAnsi" w:hAnsiTheme="minorHAnsi"/>
          <w:highlight w:val="green"/>
        </w:rPr>
        <w:t>starvation</w:t>
      </w:r>
      <w:r w:rsidRPr="00276D80">
        <w:rPr>
          <w:rFonts w:asciiTheme="minorHAnsi" w:hAnsiTheme="minorHAnsi"/>
          <w:highlight w:val="green"/>
          <w:u w:val="single"/>
        </w:rPr>
        <w:t xml:space="preserve"> of</w:t>
      </w:r>
      <w:r w:rsidRPr="00276D80">
        <w:rPr>
          <w:rFonts w:asciiTheme="minorHAnsi" w:hAnsiTheme="minorHAnsi"/>
          <w:u w:val="single"/>
        </w:rPr>
        <w:t xml:space="preserve"> a billion or more people, if not </w:t>
      </w:r>
      <w:r w:rsidRPr="00276D80">
        <w:rPr>
          <w:rFonts w:asciiTheme="minorHAnsi" w:hAnsiTheme="minorHAnsi"/>
          <w:highlight w:val="green"/>
          <w:u w:val="single"/>
        </w:rPr>
        <w:t xml:space="preserve">the </w:t>
      </w:r>
      <w:r w:rsidRPr="00276D80">
        <w:rPr>
          <w:rStyle w:val="Heading3Char"/>
          <w:rFonts w:asciiTheme="minorHAnsi" w:hAnsiTheme="minorHAnsi" w:cs="Calibri"/>
          <w:sz w:val="22"/>
          <w:szCs w:val="22"/>
          <w:highlight w:val="green"/>
        </w:rPr>
        <w:t>entire</w:t>
      </w:r>
      <w:r w:rsidRPr="00276D80">
        <w:rPr>
          <w:rStyle w:val="Heading3Char"/>
          <w:rFonts w:asciiTheme="minorHAnsi" w:hAnsiTheme="minorHAnsi" w:cs="Calibri"/>
          <w:sz w:val="22"/>
          <w:szCs w:val="22"/>
        </w:rPr>
        <w:t xml:space="preserve"> human </w:t>
      </w:r>
      <w:r w:rsidRPr="00276D80">
        <w:rPr>
          <w:rStyle w:val="Heading3Char"/>
          <w:rFonts w:asciiTheme="minorHAnsi" w:hAnsiTheme="minorHAnsi" w:cs="Calibri"/>
          <w:sz w:val="22"/>
          <w:szCs w:val="22"/>
          <w:highlight w:val="green"/>
        </w:rPr>
        <w:t>species</w:t>
      </w:r>
      <w:r w:rsidRPr="00276D80">
        <w:rPr>
          <w:rFonts w:asciiTheme="minorHAnsi" w:hAnsiTheme="minorHAnsi"/>
          <w:u w:val="single"/>
        </w:rPr>
        <w:t xml:space="preserve">. </w:t>
      </w:r>
      <w:r w:rsidRPr="00276D80">
        <w:rPr>
          <w:rFonts w:asciiTheme="minorHAnsi" w:hAnsiTheme="minorHAnsi"/>
          <w:sz w:val="16"/>
        </w:rPr>
        <w:t xml:space="preserve">Concurrently, </w:t>
      </w:r>
      <w:r w:rsidRPr="00276D80">
        <w:rPr>
          <w:rFonts w:asciiTheme="minorHAnsi" w:hAnsiTheme="minorHAnsi"/>
          <w:u w:val="single"/>
        </w:rPr>
        <w:t xml:space="preserve">climate change is </w:t>
      </w:r>
      <w:r w:rsidRPr="00276D80">
        <w:rPr>
          <w:rStyle w:val="Emphasis"/>
          <w:rFonts w:asciiTheme="minorHAnsi" w:hAnsiTheme="minorHAnsi"/>
        </w:rPr>
        <w:t>enveloping the planet with more frequent</w:t>
      </w:r>
      <w:r w:rsidRPr="00276D80">
        <w:rPr>
          <w:rFonts w:asciiTheme="minorHAnsi" w:hAnsiTheme="minorHAnsi"/>
          <w:u w:val="single"/>
        </w:rPr>
        <w:t xml:space="preserve"> and </w:t>
      </w:r>
      <w:r w:rsidRPr="00276D80">
        <w:rPr>
          <w:rStyle w:val="Emphasis"/>
          <w:rFonts w:asciiTheme="minorHAnsi" w:hAnsiTheme="minorHAnsi"/>
        </w:rPr>
        <w:t>intense storms</w:t>
      </w:r>
      <w:r w:rsidRPr="00276D80">
        <w:rPr>
          <w:rFonts w:asciiTheme="minorHAnsi" w:hAnsiTheme="minorHAnsi"/>
          <w:u w:val="single"/>
        </w:rPr>
        <w:t xml:space="preserve">, accelerating </w:t>
      </w:r>
      <w:r w:rsidRPr="00276D80">
        <w:rPr>
          <w:rStyle w:val="Emphasis"/>
          <w:rFonts w:asciiTheme="minorHAnsi" w:hAnsiTheme="minorHAnsi"/>
        </w:rPr>
        <w:t>sea level rise</w:t>
      </w:r>
      <w:r w:rsidRPr="00276D80">
        <w:rPr>
          <w:rFonts w:asciiTheme="minorHAnsi" w:hAnsiTheme="minorHAnsi"/>
          <w:u w:val="single"/>
        </w:rPr>
        <w:t xml:space="preserve">, and advancing </w:t>
      </w:r>
      <w:r w:rsidRPr="00276D80">
        <w:rPr>
          <w:rStyle w:val="Emphasis"/>
          <w:rFonts w:asciiTheme="minorHAnsi" w:hAnsiTheme="minorHAnsi"/>
        </w:rPr>
        <w:t>rapid ecological change</w:t>
      </w:r>
      <w:r w:rsidRPr="00276D80">
        <w:rPr>
          <w:rFonts w:asciiTheme="minorHAnsi" w:hAnsiTheme="minorHAnsi"/>
          <w:u w:val="single"/>
        </w:rPr>
        <w:t xml:space="preserve">, expressed in </w:t>
      </w:r>
      <w:r w:rsidRPr="00276D80">
        <w:rPr>
          <w:rStyle w:val="Emphasis"/>
          <w:rFonts w:asciiTheme="minorHAnsi" w:hAnsiTheme="minorHAnsi"/>
        </w:rPr>
        <w:t>unprecedented forest fires</w:t>
      </w:r>
      <w:r w:rsidRPr="00276D80">
        <w:rPr>
          <w:rFonts w:asciiTheme="minorHAnsi" w:hAnsiTheme="minorHAnsi"/>
          <w:u w:val="single"/>
        </w:rPr>
        <w:t xml:space="preserve"> across the world</w:t>
      </w:r>
      <w:r w:rsidRPr="00276D80">
        <w:rPr>
          <w:rFonts w:asciiTheme="minorHAnsi" w:hAnsiTheme="minorHAnsi"/>
          <w:sz w:val="16"/>
        </w:rPr>
        <w:t xml:space="preserve">. </w:t>
      </w:r>
      <w:r w:rsidRPr="00276D80">
        <w:rPr>
          <w:rFonts w:asciiTheme="minorHAnsi" w:hAnsiTheme="minorHAnsi"/>
          <w:u w:val="single"/>
        </w:rPr>
        <w:t xml:space="preserve">Already </w:t>
      </w:r>
      <w:r w:rsidRPr="00276D80">
        <w:rPr>
          <w:rStyle w:val="Emphasis"/>
          <w:rFonts w:asciiTheme="minorHAnsi" w:hAnsiTheme="minorHAnsi"/>
        </w:rPr>
        <w:t>stretched</w:t>
      </w:r>
      <w:r w:rsidRPr="00276D80">
        <w:rPr>
          <w:rFonts w:asciiTheme="minorHAnsi" w:hAnsiTheme="minorHAnsi"/>
          <w:u w:val="single"/>
        </w:rPr>
        <w:t xml:space="preserve"> to a breaking point</w:t>
      </w:r>
      <w:r w:rsidRPr="00276D80">
        <w:rPr>
          <w:rFonts w:asciiTheme="minorHAnsi" w:hAnsiTheme="minorHAnsi"/>
          <w:sz w:val="16"/>
        </w:rPr>
        <w:t xml:space="preserve"> in many countries, </w:t>
      </w:r>
      <w:r w:rsidRPr="00276D80">
        <w:rPr>
          <w:rFonts w:asciiTheme="minorHAnsi" w:hAnsiTheme="minorHAnsi"/>
          <w:u w:val="single"/>
        </w:rPr>
        <w:t xml:space="preserve">the current pandemic may overcome resilience to the point of near or </w:t>
      </w:r>
      <w:r w:rsidRPr="00276D80">
        <w:rPr>
          <w:rStyle w:val="Emphasis"/>
          <w:rFonts w:asciiTheme="minorHAnsi" w:hAnsiTheme="minorHAnsi"/>
        </w:rPr>
        <w:t xml:space="preserve">actual collapse of social, economic, and political order. </w:t>
      </w:r>
      <w:r w:rsidRPr="00276D80">
        <w:rPr>
          <w:rFonts w:asciiTheme="minorHAnsi" w:hAnsiTheme="minorHAnsi"/>
          <w:sz w:val="16"/>
        </w:rPr>
        <w:t xml:space="preserve">In this extraordinary moment, </w:t>
      </w:r>
      <w:r w:rsidRPr="00276D80">
        <w:rPr>
          <w:rFonts w:asciiTheme="minorHAnsi" w:hAnsiTheme="minorHAnsi"/>
          <w:u w:val="single"/>
        </w:rPr>
        <w:t xml:space="preserve">it is timely to </w:t>
      </w:r>
      <w:r w:rsidRPr="00276D80">
        <w:rPr>
          <w:rStyle w:val="Emphasis"/>
          <w:rFonts w:asciiTheme="minorHAnsi" w:hAnsiTheme="minorHAnsi"/>
        </w:rPr>
        <w:t>reflect</w:t>
      </w:r>
      <w:r w:rsidRPr="00276D80">
        <w:rPr>
          <w:rFonts w:asciiTheme="minorHAnsi" w:hAnsiTheme="minorHAnsi"/>
          <w:u w:val="single"/>
        </w:rPr>
        <w:t xml:space="preserve"> on the existence and </w:t>
      </w:r>
      <w:r w:rsidRPr="00276D80">
        <w:rPr>
          <w:rStyle w:val="Emphasis"/>
          <w:rFonts w:asciiTheme="minorHAnsi" w:hAnsiTheme="minorHAnsi"/>
        </w:rPr>
        <w:t xml:space="preserve">possible uses of </w:t>
      </w:r>
      <w:r w:rsidRPr="00276D80">
        <w:rPr>
          <w:rStyle w:val="Emphasis"/>
          <w:rFonts w:asciiTheme="minorHAnsi" w:hAnsiTheme="minorHAnsi"/>
          <w:sz w:val="24"/>
          <w:highlight w:val="green"/>
        </w:rPr>
        <w:t>w</w:t>
      </w:r>
      <w:r w:rsidRPr="00276D80">
        <w:rPr>
          <w:rStyle w:val="Emphasis"/>
          <w:rFonts w:asciiTheme="minorHAnsi" w:hAnsiTheme="minorHAnsi"/>
          <w:sz w:val="24"/>
        </w:rPr>
        <w:t xml:space="preserve">eapons of </w:t>
      </w:r>
      <w:r w:rsidRPr="00276D80">
        <w:rPr>
          <w:rStyle w:val="Emphasis"/>
          <w:rFonts w:asciiTheme="minorHAnsi" w:hAnsiTheme="minorHAnsi"/>
          <w:sz w:val="24"/>
          <w:highlight w:val="green"/>
        </w:rPr>
        <w:t>m</w:t>
      </w:r>
      <w:r w:rsidRPr="00276D80">
        <w:rPr>
          <w:rStyle w:val="Emphasis"/>
          <w:rFonts w:asciiTheme="minorHAnsi" w:hAnsiTheme="minorHAnsi"/>
          <w:sz w:val="24"/>
        </w:rPr>
        <w:t xml:space="preserve">ass </w:t>
      </w:r>
      <w:r w:rsidRPr="00276D80">
        <w:rPr>
          <w:rStyle w:val="Emphasis"/>
          <w:rFonts w:asciiTheme="minorHAnsi" w:hAnsiTheme="minorHAnsi"/>
          <w:sz w:val="24"/>
          <w:highlight w:val="green"/>
        </w:rPr>
        <w:t>d</w:t>
      </w:r>
      <w:r w:rsidRPr="00276D80">
        <w:rPr>
          <w:rStyle w:val="Emphasis"/>
          <w:rFonts w:asciiTheme="minorHAnsi" w:hAnsiTheme="minorHAnsi"/>
          <w:sz w:val="24"/>
        </w:rPr>
        <w:t xml:space="preserve">estruction </w:t>
      </w:r>
      <w:r w:rsidRPr="00276D80">
        <w:rPr>
          <w:rStyle w:val="Emphasis"/>
          <w:rFonts w:asciiTheme="minorHAnsi" w:hAnsiTheme="minorHAnsi"/>
        </w:rPr>
        <w:t xml:space="preserve">under </w:t>
      </w:r>
      <w:r w:rsidRPr="00276D80">
        <w:rPr>
          <w:rStyle w:val="Emphasis"/>
          <w:rFonts w:asciiTheme="minorHAnsi" w:hAnsiTheme="minorHAnsi"/>
          <w:sz w:val="24"/>
        </w:rPr>
        <w:t>pandemic conditions</w:t>
      </w:r>
      <w:r w:rsidRPr="00276D80">
        <w:rPr>
          <w:rFonts w:asciiTheme="minorHAnsi" w:hAnsiTheme="minorHAnsi"/>
          <w:sz w:val="18"/>
        </w:rPr>
        <w:t xml:space="preserve"> </w:t>
      </w:r>
      <w:r w:rsidRPr="00276D80">
        <w:rPr>
          <w:rFonts w:asciiTheme="minorHAnsi" w:hAnsiTheme="minorHAnsi"/>
          <w:sz w:val="16"/>
        </w:rPr>
        <w:t xml:space="preserve">– most importantly, </w:t>
      </w:r>
      <w:r w:rsidRPr="00276D80">
        <w:rPr>
          <w:rStyle w:val="Emphasis"/>
          <w:rFonts w:asciiTheme="minorHAnsi" w:hAnsiTheme="minorHAnsi"/>
        </w:rPr>
        <w:t>nuclear weapons</w:t>
      </w:r>
      <w:r w:rsidRPr="00276D80">
        <w:rPr>
          <w:rFonts w:asciiTheme="minorHAnsi" w:hAnsiTheme="minorHAnsi"/>
          <w:u w:val="single"/>
        </w:rPr>
        <w:t xml:space="preserve">, but also </w:t>
      </w:r>
      <w:r w:rsidRPr="00276D80">
        <w:rPr>
          <w:rStyle w:val="Emphasis"/>
          <w:rFonts w:asciiTheme="minorHAnsi" w:hAnsiTheme="minorHAnsi"/>
        </w:rPr>
        <w:t>chemical</w:t>
      </w:r>
      <w:r w:rsidRPr="00276D80">
        <w:rPr>
          <w:rFonts w:asciiTheme="minorHAnsi" w:hAnsiTheme="minorHAnsi"/>
          <w:u w:val="single"/>
        </w:rPr>
        <w:t xml:space="preserve"> and </w:t>
      </w:r>
      <w:r w:rsidRPr="00276D80">
        <w:rPr>
          <w:rStyle w:val="Emphasis"/>
          <w:rFonts w:asciiTheme="minorHAnsi" w:hAnsiTheme="minorHAnsi"/>
        </w:rPr>
        <w:t>biological</w:t>
      </w:r>
      <w:r w:rsidRPr="00276D80">
        <w:rPr>
          <w:rFonts w:asciiTheme="minorHAnsi" w:hAnsiTheme="minorHAnsi"/>
          <w:u w:val="single"/>
        </w:rPr>
        <w:t xml:space="preserve"> weapons</w:t>
      </w:r>
      <w:r w:rsidRPr="00276D80">
        <w:rPr>
          <w:rFonts w:asciiTheme="minorHAnsi" w:hAnsiTheme="minorHAnsi"/>
          <w:sz w:val="16"/>
        </w:rPr>
        <w:t xml:space="preserve">. Moments of </w:t>
      </w:r>
      <w:r w:rsidRPr="00276D80">
        <w:rPr>
          <w:rStyle w:val="Emphasis"/>
          <w:rFonts w:asciiTheme="minorHAnsi" w:hAnsiTheme="minorHAnsi"/>
        </w:rPr>
        <w:t>extreme crisis and vulnerability</w:t>
      </w:r>
      <w:r w:rsidRPr="00276D80">
        <w:rPr>
          <w:rFonts w:asciiTheme="minorHAnsi" w:hAnsiTheme="minorHAnsi"/>
          <w:u w:val="single"/>
        </w:rPr>
        <w:t xml:space="preserve"> can </w:t>
      </w:r>
      <w:r w:rsidRPr="00276D80">
        <w:rPr>
          <w:rStyle w:val="Emphasis"/>
          <w:rFonts w:asciiTheme="minorHAnsi" w:hAnsiTheme="minorHAnsi"/>
          <w:sz w:val="24"/>
        </w:rPr>
        <w:t xml:space="preserve">prompt </w:t>
      </w:r>
      <w:r w:rsidRPr="00276D80">
        <w:rPr>
          <w:rStyle w:val="Emphasis"/>
          <w:rFonts w:asciiTheme="minorHAnsi" w:hAnsiTheme="minorHAnsi"/>
          <w:sz w:val="24"/>
          <w:highlight w:val="green"/>
        </w:rPr>
        <w:t>aggressive</w:t>
      </w:r>
      <w:r w:rsidRPr="00276D80">
        <w:rPr>
          <w:rStyle w:val="Emphasis"/>
          <w:rFonts w:asciiTheme="minorHAnsi" w:hAnsiTheme="minorHAnsi"/>
          <w:sz w:val="24"/>
        </w:rPr>
        <w:t xml:space="preserve"> and counterintuitive </w:t>
      </w:r>
      <w:r w:rsidRPr="00276D80">
        <w:rPr>
          <w:rStyle w:val="Emphasis"/>
          <w:rFonts w:asciiTheme="minorHAnsi" w:hAnsiTheme="minorHAnsi"/>
          <w:sz w:val="24"/>
          <w:highlight w:val="green"/>
        </w:rPr>
        <w:t>actions</w:t>
      </w:r>
      <w:r w:rsidRPr="00276D80">
        <w:rPr>
          <w:rFonts w:asciiTheme="minorHAnsi" w:hAnsiTheme="minorHAnsi"/>
          <w:sz w:val="24"/>
          <w:u w:val="single"/>
        </w:rPr>
        <w:t xml:space="preserve"> </w:t>
      </w:r>
      <w:r w:rsidRPr="00276D80">
        <w:rPr>
          <w:rFonts w:asciiTheme="minorHAnsi" w:hAnsiTheme="minorHAnsi"/>
          <w:u w:val="single"/>
        </w:rPr>
        <w:t xml:space="preserve">that in turn may destabilize already precariously balanced threat systems, underpinned by conventional and nuclear weapons, as well as the threat of weaponized </w:t>
      </w:r>
      <w:r w:rsidRPr="00276D80">
        <w:rPr>
          <w:rStyle w:val="Emphasis"/>
          <w:rFonts w:asciiTheme="minorHAnsi" w:hAnsiTheme="minorHAnsi"/>
        </w:rPr>
        <w:t>chemical and biological technologies</w:t>
      </w:r>
      <w:r w:rsidRPr="00276D80">
        <w:rPr>
          <w:rFonts w:asciiTheme="minorHAnsi" w:hAnsiTheme="minorHAnsi"/>
          <w:sz w:val="16"/>
        </w:rPr>
        <w:t xml:space="preserve">. Consequently, </w:t>
      </w:r>
      <w:r w:rsidRPr="00276D80">
        <w:rPr>
          <w:rFonts w:asciiTheme="minorHAnsi" w:hAnsiTheme="minorHAnsi"/>
          <w:u w:val="single"/>
        </w:rPr>
        <w:t xml:space="preserve">the </w:t>
      </w:r>
      <w:r w:rsidRPr="00276D80">
        <w:rPr>
          <w:rStyle w:val="Emphasis"/>
          <w:rFonts w:asciiTheme="minorHAnsi" w:hAnsiTheme="minorHAnsi"/>
          <w:sz w:val="24"/>
          <w:highlight w:val="green"/>
        </w:rPr>
        <w:t>risk of</w:t>
      </w:r>
      <w:r w:rsidRPr="00276D80">
        <w:rPr>
          <w:rStyle w:val="Emphasis"/>
          <w:rFonts w:asciiTheme="minorHAnsi" w:hAnsiTheme="minorHAnsi"/>
          <w:sz w:val="24"/>
        </w:rPr>
        <w:t xml:space="preserve"> the </w:t>
      </w:r>
      <w:r w:rsidRPr="00276D80">
        <w:rPr>
          <w:rStyle w:val="Emphasis"/>
          <w:rFonts w:asciiTheme="minorHAnsi" w:hAnsiTheme="minorHAnsi"/>
          <w:sz w:val="24"/>
          <w:highlight w:val="green"/>
        </w:rPr>
        <w:t>use</w:t>
      </w:r>
      <w:r w:rsidRPr="00276D80">
        <w:rPr>
          <w:rStyle w:val="Emphasis"/>
          <w:rFonts w:asciiTheme="minorHAnsi" w:hAnsiTheme="minorHAnsi"/>
          <w:sz w:val="24"/>
        </w:rPr>
        <w:t xml:space="preserve"> of weapons of mass destruction</w:t>
      </w:r>
      <w:r w:rsidRPr="00276D80">
        <w:rPr>
          <w:rFonts w:asciiTheme="minorHAnsi" w:hAnsiTheme="minorHAnsi"/>
          <w:sz w:val="24"/>
          <w:u w:val="single"/>
        </w:rPr>
        <w:t xml:space="preserve"> </w:t>
      </w:r>
      <w:r w:rsidRPr="00276D80">
        <w:rPr>
          <w:rFonts w:asciiTheme="minorHAnsi" w:hAnsiTheme="minorHAnsi"/>
          <w:u w:val="single"/>
        </w:rPr>
        <w:t xml:space="preserve">(WMD), especially nuclear weapons, </w:t>
      </w:r>
      <w:r w:rsidRPr="00276D80">
        <w:rPr>
          <w:rStyle w:val="Emphasis"/>
          <w:rFonts w:asciiTheme="minorHAnsi" w:hAnsiTheme="minorHAnsi"/>
          <w:highlight w:val="green"/>
        </w:rPr>
        <w:t>increases</w:t>
      </w:r>
      <w:r w:rsidRPr="00276D80">
        <w:rPr>
          <w:rFonts w:asciiTheme="minorHAnsi" w:hAnsiTheme="minorHAnsi"/>
          <w:u w:val="single"/>
        </w:rPr>
        <w:t xml:space="preserve"> at such times, possibly sharply. </w:t>
      </w:r>
      <w:r w:rsidRPr="00276D80">
        <w:rPr>
          <w:rFonts w:asciiTheme="minorHAnsi" w:hAnsiTheme="minorHAnsi"/>
          <w:sz w:val="16"/>
        </w:rPr>
        <w:t xml:space="preserve">The </w:t>
      </w:r>
      <w:r w:rsidRPr="00276D80">
        <w:rPr>
          <w:rFonts w:asciiTheme="minorHAnsi" w:hAnsiTheme="minorHAnsi"/>
          <w:u w:val="single"/>
        </w:rPr>
        <w:t xml:space="preserve">COVID-19 pandemic is </w:t>
      </w:r>
      <w:r w:rsidRPr="00276D80">
        <w:rPr>
          <w:rStyle w:val="Emphasis"/>
          <w:rFonts w:asciiTheme="minorHAnsi" w:hAnsiTheme="minorHAnsi"/>
        </w:rPr>
        <w:t>clearly driving massive, rapid, and unpredictable changes</w:t>
      </w:r>
      <w:r w:rsidRPr="00276D80">
        <w:rPr>
          <w:rFonts w:asciiTheme="minorHAnsi" w:hAnsiTheme="minorHAnsi"/>
          <w:u w:val="single"/>
        </w:rPr>
        <w:t xml:space="preserve"> that will </w:t>
      </w:r>
      <w:r w:rsidRPr="00276D80">
        <w:rPr>
          <w:rStyle w:val="Emphasis"/>
          <w:rFonts w:asciiTheme="minorHAnsi" w:hAnsiTheme="minorHAnsi"/>
        </w:rPr>
        <w:t>redefine every aspect of the human condition</w:t>
      </w:r>
      <w:r w:rsidRPr="00276D80">
        <w:rPr>
          <w:rFonts w:asciiTheme="minorHAnsi" w:hAnsiTheme="minorHAnsi"/>
          <w:u w:val="single"/>
        </w:rPr>
        <w:t xml:space="preserve">, including </w:t>
      </w:r>
      <w:r w:rsidRPr="00276D80">
        <w:rPr>
          <w:rStyle w:val="Emphasis"/>
          <w:rFonts w:asciiTheme="minorHAnsi" w:hAnsiTheme="minorHAnsi"/>
        </w:rPr>
        <w:t>WMD</w:t>
      </w:r>
      <w:r w:rsidRPr="00276D80">
        <w:rPr>
          <w:rFonts w:asciiTheme="minorHAnsi" w:hAnsiTheme="minorHAnsi"/>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276D80">
        <w:rPr>
          <w:rFonts w:asciiTheme="minorHAnsi" w:hAnsiTheme="minorHAnsi"/>
          <w:u w:val="single"/>
        </w:rPr>
        <w:t xml:space="preserve">In a world </w:t>
      </w:r>
      <w:r w:rsidRPr="00276D80">
        <w:rPr>
          <w:rStyle w:val="Emphasis"/>
          <w:rFonts w:asciiTheme="minorHAnsi" w:hAnsiTheme="minorHAnsi"/>
        </w:rPr>
        <w:t>reshaped by pandemics</w:t>
      </w:r>
      <w:r w:rsidRPr="00276D80">
        <w:rPr>
          <w:rFonts w:asciiTheme="minorHAnsi" w:hAnsiTheme="minorHAnsi"/>
          <w:u w:val="single"/>
        </w:rPr>
        <w:t xml:space="preserve">, </w:t>
      </w:r>
      <w:r w:rsidRPr="00276D80">
        <w:rPr>
          <w:rStyle w:val="Emphasis"/>
          <w:rFonts w:asciiTheme="minorHAnsi" w:hAnsiTheme="minorHAnsi"/>
        </w:rPr>
        <w:t>nuclear weapons</w:t>
      </w:r>
      <w:r w:rsidRPr="00276D80">
        <w:rPr>
          <w:rFonts w:asciiTheme="minorHAnsi" w:hAnsiTheme="minorHAnsi"/>
          <w:u w:val="single"/>
        </w:rPr>
        <w:t xml:space="preserve"> – as well as correlated </w:t>
      </w:r>
      <w:r w:rsidRPr="00276D80">
        <w:rPr>
          <w:rStyle w:val="Emphasis"/>
          <w:rFonts w:asciiTheme="minorHAnsi" w:hAnsiTheme="minorHAnsi"/>
        </w:rPr>
        <w:t>non-nuclear WMD</w:t>
      </w:r>
      <w:r w:rsidRPr="00276D80">
        <w:rPr>
          <w:rFonts w:asciiTheme="minorHAnsi" w:hAnsiTheme="minorHAnsi"/>
          <w:u w:val="single"/>
        </w:rPr>
        <w:t xml:space="preserve">, </w:t>
      </w:r>
      <w:r w:rsidRPr="00276D80">
        <w:rPr>
          <w:rStyle w:val="Emphasis"/>
          <w:rFonts w:asciiTheme="minorHAnsi" w:hAnsiTheme="minorHAnsi"/>
        </w:rPr>
        <w:t>nuclear alliances</w:t>
      </w:r>
      <w:r w:rsidRPr="00276D80">
        <w:rPr>
          <w:rFonts w:asciiTheme="minorHAnsi" w:hAnsiTheme="minorHAnsi"/>
          <w:u w:val="single"/>
        </w:rPr>
        <w:t xml:space="preserve">, </w:t>
      </w:r>
      <w:r w:rsidRPr="00276D80">
        <w:rPr>
          <w:rStyle w:val="Emphasis"/>
          <w:rFonts w:asciiTheme="minorHAnsi" w:hAnsiTheme="minorHAnsi"/>
        </w:rPr>
        <w:t>“deterrence” doctrines</w:t>
      </w:r>
      <w:r w:rsidRPr="00276D80">
        <w:rPr>
          <w:rFonts w:asciiTheme="minorHAnsi" w:hAnsiTheme="minorHAnsi"/>
          <w:u w:val="single"/>
        </w:rPr>
        <w:t xml:space="preserve">, operational and </w:t>
      </w:r>
      <w:r w:rsidRPr="00276D80">
        <w:rPr>
          <w:rStyle w:val="Emphasis"/>
          <w:rFonts w:asciiTheme="minorHAnsi" w:hAnsiTheme="minorHAnsi"/>
        </w:rPr>
        <w:t>declaratory policies</w:t>
      </w:r>
      <w:r w:rsidRPr="00276D80">
        <w:rPr>
          <w:rFonts w:asciiTheme="minorHAnsi" w:hAnsiTheme="minorHAnsi"/>
          <w:u w:val="single"/>
        </w:rPr>
        <w:t xml:space="preserve">, nuclear </w:t>
      </w:r>
      <w:r w:rsidRPr="00276D80">
        <w:rPr>
          <w:rStyle w:val="Emphasis"/>
          <w:rFonts w:asciiTheme="minorHAnsi" w:hAnsiTheme="minorHAnsi"/>
        </w:rPr>
        <w:t>extended deterrence</w:t>
      </w:r>
      <w:r w:rsidRPr="00276D80">
        <w:rPr>
          <w:rFonts w:asciiTheme="minorHAnsi" w:hAnsiTheme="minorHAnsi"/>
          <w:u w:val="single"/>
        </w:rPr>
        <w:t xml:space="preserve">, organizational practices, and the </w:t>
      </w:r>
      <w:r w:rsidRPr="00276D80">
        <w:rPr>
          <w:rFonts w:asciiTheme="minorHAnsi" w:eastAsiaTheme="majorEastAsia" w:hAnsiTheme="minorHAnsi"/>
          <w:b/>
          <w:u w:val="single"/>
        </w:rPr>
        <w:t>existential risks</w:t>
      </w:r>
      <w:r w:rsidRPr="00276D80">
        <w:rPr>
          <w:rFonts w:asciiTheme="minorHAnsi" w:hAnsiTheme="minorHAnsi"/>
          <w:u w:val="single"/>
        </w:rPr>
        <w:t xml:space="preserve"> posed by retaining these capabilities – are all up for redefinition. </w:t>
      </w:r>
      <w:r w:rsidRPr="00276D80">
        <w:rPr>
          <w:rFonts w:asciiTheme="minorHAnsi" w:hAnsiTheme="minorHAnsi"/>
          <w:sz w:val="16"/>
        </w:rPr>
        <w:t xml:space="preserve">A </w:t>
      </w:r>
      <w:r w:rsidRPr="00276D80">
        <w:rPr>
          <w:rFonts w:asciiTheme="minorHAnsi" w:hAnsiTheme="minorHAnsi"/>
          <w:highlight w:val="green"/>
          <w:u w:val="single"/>
        </w:rPr>
        <w:t>pandemic</w:t>
      </w:r>
      <w:r w:rsidRPr="00276D80">
        <w:rPr>
          <w:rFonts w:asciiTheme="minorHAnsi" w:hAnsiTheme="minorHAnsi"/>
          <w:u w:val="single"/>
        </w:rPr>
        <w:t xml:space="preserve"> has potential to </w:t>
      </w:r>
      <w:r w:rsidRPr="00276D80">
        <w:rPr>
          <w:rStyle w:val="Emphasis"/>
          <w:rFonts w:asciiTheme="minorHAnsi" w:hAnsiTheme="minorHAnsi"/>
          <w:sz w:val="24"/>
          <w:highlight w:val="green"/>
        </w:rPr>
        <w:t>destabilize</w:t>
      </w:r>
      <w:r w:rsidRPr="00276D80">
        <w:rPr>
          <w:rStyle w:val="Emphasis"/>
          <w:rFonts w:asciiTheme="minorHAnsi" w:hAnsiTheme="minorHAnsi"/>
          <w:sz w:val="24"/>
        </w:rPr>
        <w:t xml:space="preserve"> a nuclear-prone conflict by</w:t>
      </w:r>
      <w:r w:rsidRPr="00276D80">
        <w:rPr>
          <w:rStyle w:val="Emphasis"/>
          <w:rFonts w:asciiTheme="minorHAnsi" w:hAnsiTheme="minorHAnsi"/>
          <w:sz w:val="24"/>
          <w:highlight w:val="green"/>
        </w:rPr>
        <w:t xml:space="preserve"> incapacitating</w:t>
      </w:r>
      <w:r w:rsidRPr="00276D80">
        <w:rPr>
          <w:rStyle w:val="Emphasis"/>
          <w:rFonts w:asciiTheme="minorHAnsi" w:hAnsiTheme="minorHAnsi"/>
          <w:sz w:val="24"/>
        </w:rPr>
        <w:t xml:space="preserve"> the supreme nuclear commander</w:t>
      </w:r>
      <w:r w:rsidRPr="00276D80">
        <w:rPr>
          <w:rFonts w:asciiTheme="minorHAnsi" w:hAnsiTheme="minorHAnsi"/>
          <w:sz w:val="24"/>
          <w:u w:val="single"/>
        </w:rPr>
        <w:t xml:space="preserve"> </w:t>
      </w:r>
      <w:r w:rsidRPr="00276D80">
        <w:rPr>
          <w:rFonts w:asciiTheme="minorHAnsi" w:hAnsiTheme="minorHAnsi"/>
          <w:u w:val="single"/>
        </w:rPr>
        <w:t xml:space="preserve">or </w:t>
      </w:r>
      <w:r w:rsidRPr="00276D80">
        <w:rPr>
          <w:rStyle w:val="Emphasis"/>
          <w:rFonts w:asciiTheme="minorHAnsi" w:hAnsiTheme="minorHAnsi"/>
          <w:highlight w:val="green"/>
        </w:rPr>
        <w:t>commanders</w:t>
      </w:r>
      <w:r w:rsidRPr="00276D80">
        <w:rPr>
          <w:rFonts w:asciiTheme="minorHAnsi" w:hAnsiTheme="minorHAnsi"/>
          <w:highlight w:val="green"/>
          <w:u w:val="single"/>
        </w:rPr>
        <w:t xml:space="preserve"> who</w:t>
      </w:r>
      <w:r w:rsidRPr="00276D80">
        <w:rPr>
          <w:rFonts w:asciiTheme="minorHAnsi" w:hAnsiTheme="minorHAnsi"/>
          <w:u w:val="single"/>
        </w:rPr>
        <w:t xml:space="preserve"> have to </w:t>
      </w:r>
      <w:r w:rsidRPr="00276D80">
        <w:rPr>
          <w:rStyle w:val="Emphasis"/>
          <w:rFonts w:asciiTheme="minorHAnsi" w:hAnsiTheme="minorHAnsi"/>
          <w:highlight w:val="green"/>
        </w:rPr>
        <w:t xml:space="preserve">issue </w:t>
      </w:r>
      <w:r w:rsidRPr="00276D80">
        <w:rPr>
          <w:rStyle w:val="Emphasis"/>
          <w:rFonts w:asciiTheme="minorHAnsi" w:hAnsiTheme="minorHAnsi"/>
        </w:rPr>
        <w:t xml:space="preserve">nuclear </w:t>
      </w:r>
      <w:r w:rsidRPr="00276D80">
        <w:rPr>
          <w:rStyle w:val="Emphasis"/>
          <w:rFonts w:asciiTheme="minorHAnsi" w:hAnsiTheme="minorHAnsi"/>
          <w:highlight w:val="green"/>
        </w:rPr>
        <w:t>strike</w:t>
      </w:r>
      <w:r w:rsidRPr="00276D80">
        <w:rPr>
          <w:rStyle w:val="Emphasis"/>
          <w:rFonts w:asciiTheme="minorHAnsi" w:hAnsiTheme="minorHAnsi"/>
        </w:rPr>
        <w:t xml:space="preserve"> orders</w:t>
      </w:r>
      <w:r w:rsidRPr="00276D80">
        <w:rPr>
          <w:rFonts w:asciiTheme="minorHAnsi" w:hAnsiTheme="minorHAnsi"/>
          <w:u w:val="single"/>
        </w:rPr>
        <w:t xml:space="preserve">, </w:t>
      </w:r>
      <w:r w:rsidRPr="00276D80">
        <w:rPr>
          <w:rStyle w:val="Emphasis"/>
          <w:rFonts w:asciiTheme="minorHAnsi" w:hAnsiTheme="minorHAnsi"/>
          <w:sz w:val="24"/>
          <w:highlight w:val="green"/>
        </w:rPr>
        <w:t>creating uncertainty</w:t>
      </w:r>
      <w:r w:rsidRPr="00276D80">
        <w:rPr>
          <w:rStyle w:val="Emphasis"/>
          <w:rFonts w:asciiTheme="minorHAnsi" w:hAnsiTheme="minorHAnsi"/>
          <w:sz w:val="24"/>
        </w:rPr>
        <w:t xml:space="preserve"> as to who is in charge</w:t>
      </w:r>
      <w:r w:rsidRPr="00276D80">
        <w:rPr>
          <w:rFonts w:asciiTheme="minorHAnsi" w:hAnsiTheme="minorHAnsi"/>
          <w:u w:val="single"/>
        </w:rPr>
        <w:t>, how to handle nuclear mistakes</w:t>
      </w:r>
      <w:r w:rsidRPr="00276D80">
        <w:rPr>
          <w:rFonts w:asciiTheme="minorHAnsi" w:hAnsiTheme="minorHAnsi"/>
          <w:sz w:val="16"/>
        </w:rPr>
        <w:t xml:space="preserve"> (such as errors, accidents, technological failures, and entanglement with conventional operations gone awry), </w:t>
      </w:r>
      <w:r w:rsidRPr="00276D80">
        <w:rPr>
          <w:rFonts w:asciiTheme="minorHAnsi" w:hAnsiTheme="minorHAnsi"/>
          <w:u w:val="single"/>
        </w:rPr>
        <w:t>and opening a brief opportunity for a first strike</w:t>
      </w:r>
      <w:r w:rsidRPr="00276D80">
        <w:rPr>
          <w:rFonts w:asciiTheme="minorHAnsi" w:hAnsiTheme="minorHAnsi"/>
          <w:sz w:val="16"/>
        </w:rPr>
        <w:t xml:space="preserve"> at a time when the COVID-infected state may not be able to retaliate efficiently – or at all – </w:t>
      </w:r>
      <w:r w:rsidRPr="00276D80">
        <w:rPr>
          <w:rFonts w:asciiTheme="minorHAnsi" w:hAnsiTheme="minorHAnsi"/>
          <w:u w:val="single"/>
        </w:rPr>
        <w:t>due to leadership confusion.</w:t>
      </w:r>
      <w:r w:rsidRPr="00276D80">
        <w:rPr>
          <w:rFonts w:asciiTheme="minorHAnsi" w:hAnsiTheme="minorHAnsi"/>
          <w:sz w:val="16"/>
        </w:rPr>
        <w:t xml:space="preserve"> In some nuclear-laden conflicts, </w:t>
      </w:r>
      <w:r w:rsidRPr="00276D80">
        <w:rPr>
          <w:rFonts w:asciiTheme="minorHAnsi" w:hAnsiTheme="minorHAnsi"/>
          <w:u w:val="single"/>
        </w:rPr>
        <w:t xml:space="preserve">a </w:t>
      </w:r>
      <w:r w:rsidRPr="00276D80">
        <w:rPr>
          <w:rFonts w:asciiTheme="minorHAnsi" w:hAnsiTheme="minorHAnsi"/>
          <w:highlight w:val="green"/>
          <w:u w:val="single"/>
        </w:rPr>
        <w:t>state</w:t>
      </w:r>
      <w:r w:rsidRPr="00276D80">
        <w:rPr>
          <w:rFonts w:asciiTheme="minorHAnsi" w:hAnsiTheme="minorHAnsi"/>
          <w:u w:val="single"/>
        </w:rPr>
        <w:t xml:space="preserve"> might </w:t>
      </w:r>
      <w:r w:rsidRPr="00276D80">
        <w:rPr>
          <w:rFonts w:asciiTheme="minorHAnsi" w:hAnsiTheme="minorHAnsi"/>
          <w:highlight w:val="green"/>
          <w:u w:val="single"/>
        </w:rPr>
        <w:t xml:space="preserve">use a </w:t>
      </w:r>
      <w:r w:rsidRPr="00276D80">
        <w:rPr>
          <w:rStyle w:val="Emphasis"/>
          <w:rFonts w:asciiTheme="minorHAnsi" w:hAnsiTheme="minorHAnsi"/>
          <w:highlight w:val="green"/>
        </w:rPr>
        <w:t>pandemic</w:t>
      </w:r>
      <w:r w:rsidRPr="00276D80">
        <w:rPr>
          <w:rFonts w:asciiTheme="minorHAnsi" w:hAnsiTheme="minorHAnsi"/>
          <w:highlight w:val="green"/>
          <w:u w:val="single"/>
        </w:rPr>
        <w:t xml:space="preserve"> as a </w:t>
      </w:r>
      <w:r w:rsidRPr="00276D80">
        <w:rPr>
          <w:rStyle w:val="Emphasis"/>
          <w:rFonts w:asciiTheme="minorHAnsi" w:hAnsiTheme="minorHAnsi"/>
          <w:sz w:val="24"/>
          <w:highlight w:val="green"/>
        </w:rPr>
        <w:t>cover for</w:t>
      </w:r>
      <w:r w:rsidRPr="00276D80">
        <w:rPr>
          <w:rStyle w:val="Emphasis"/>
          <w:rFonts w:asciiTheme="minorHAnsi" w:hAnsiTheme="minorHAnsi"/>
          <w:sz w:val="24"/>
        </w:rPr>
        <w:t xml:space="preserve"> political or military </w:t>
      </w:r>
      <w:r w:rsidRPr="00276D80">
        <w:rPr>
          <w:rStyle w:val="Emphasis"/>
          <w:rFonts w:asciiTheme="minorHAnsi" w:hAnsiTheme="minorHAnsi"/>
          <w:sz w:val="24"/>
          <w:highlight w:val="green"/>
        </w:rPr>
        <w:t>provocations</w:t>
      </w:r>
      <w:r w:rsidRPr="00276D80">
        <w:rPr>
          <w:rStyle w:val="Emphasis"/>
          <w:rFonts w:asciiTheme="minorHAnsi" w:hAnsiTheme="minorHAnsi"/>
        </w:rPr>
        <w:t xml:space="preserve"> </w:t>
      </w:r>
      <w:r w:rsidRPr="00276D80">
        <w:rPr>
          <w:rFonts w:asciiTheme="minorHAnsi" w:hAnsiTheme="minorHAnsi"/>
          <w:u w:val="single"/>
        </w:rPr>
        <w:t>in the belief that the adversary is distracted and partly disabled by the pandemic, increasing the risk of war in a nuclear-prone conflict</w:t>
      </w:r>
      <w:r w:rsidRPr="00276D80">
        <w:rPr>
          <w:rFonts w:asciiTheme="minorHAnsi" w:hAnsiTheme="minorHAnsi"/>
          <w:sz w:val="16"/>
        </w:rPr>
        <w:t xml:space="preserve">. At the same time, </w:t>
      </w:r>
      <w:r w:rsidRPr="00276D80">
        <w:rPr>
          <w:rFonts w:asciiTheme="minorHAnsi" w:hAnsiTheme="minorHAnsi"/>
          <w:u w:val="single"/>
        </w:rPr>
        <w:t xml:space="preserve">a pandemic may lead nuclear armed states to </w:t>
      </w:r>
      <w:r w:rsidRPr="00276D80">
        <w:rPr>
          <w:rStyle w:val="Emphasis"/>
          <w:rFonts w:asciiTheme="minorHAnsi" w:hAnsiTheme="minorHAnsi"/>
          <w:sz w:val="24"/>
          <w:highlight w:val="green"/>
        </w:rPr>
        <w:t>increase</w:t>
      </w:r>
      <w:r w:rsidRPr="00276D80">
        <w:rPr>
          <w:rStyle w:val="Emphasis"/>
          <w:rFonts w:asciiTheme="minorHAnsi" w:hAnsiTheme="minorHAnsi"/>
          <w:sz w:val="24"/>
        </w:rPr>
        <w:t xml:space="preserve"> the </w:t>
      </w:r>
      <w:r w:rsidRPr="00276D80">
        <w:rPr>
          <w:rStyle w:val="Emphasis"/>
          <w:rFonts w:asciiTheme="minorHAnsi" w:hAnsiTheme="minorHAnsi"/>
          <w:sz w:val="24"/>
          <w:highlight w:val="green"/>
        </w:rPr>
        <w:t xml:space="preserve">isolation </w:t>
      </w:r>
      <w:r w:rsidRPr="00276D80">
        <w:rPr>
          <w:rStyle w:val="Emphasis"/>
          <w:rFonts w:asciiTheme="minorHAnsi" w:hAnsiTheme="minorHAnsi"/>
          <w:sz w:val="24"/>
        </w:rPr>
        <w:t xml:space="preserve">and </w:t>
      </w:r>
      <w:r w:rsidRPr="00276D80">
        <w:rPr>
          <w:rStyle w:val="Emphasis"/>
          <w:rFonts w:asciiTheme="minorHAnsi" w:hAnsiTheme="minorHAnsi"/>
          <w:sz w:val="24"/>
          <w:highlight w:val="green"/>
        </w:rPr>
        <w:t>sanctions</w:t>
      </w:r>
      <w:r w:rsidRPr="00276D80">
        <w:rPr>
          <w:rFonts w:asciiTheme="minorHAnsi" w:hAnsiTheme="minorHAnsi"/>
          <w:sz w:val="18"/>
        </w:rPr>
        <w:t xml:space="preserve"> </w:t>
      </w:r>
      <w:r w:rsidRPr="00276D80">
        <w:rPr>
          <w:rFonts w:asciiTheme="minorHAnsi" w:hAnsiTheme="minorHAnsi"/>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276D80">
        <w:rPr>
          <w:rFonts w:asciiTheme="minorHAnsi" w:hAnsiTheme="minorHAnsi"/>
          <w:u w:val="single"/>
        </w:rPr>
        <w:t>militaries may cooperate to control pandemic transmission</w:t>
      </w:r>
      <w:r w:rsidRPr="00276D80">
        <w:rPr>
          <w:rFonts w:asciiTheme="minorHAnsi" w:hAnsiTheme="minorHAnsi"/>
          <w:sz w:val="16"/>
        </w:rPr>
        <w:t xml:space="preserve">, including by working together against criminal-terrorist non-state actors that are trafficking people or by joining forces to ensure that a new pathogen is not developed as a bioweapon. To date, </w:t>
      </w:r>
      <w:r w:rsidRPr="00276D80">
        <w:rPr>
          <w:rFonts w:asciiTheme="minorHAnsi" w:hAnsiTheme="minorHAnsi"/>
          <w:u w:val="single"/>
        </w:rPr>
        <w:t xml:space="preserve">however, the COVID-19 pandemic has increased the isolation of some nuclear-armed states and provided a textbook case of the </w:t>
      </w:r>
      <w:r w:rsidRPr="00276D80">
        <w:rPr>
          <w:rStyle w:val="Emphasis"/>
          <w:rFonts w:asciiTheme="minorHAnsi" w:hAnsiTheme="minorHAnsi"/>
        </w:rPr>
        <w:t>failure of states to cooperate to overcome the pandemic</w:t>
      </w:r>
      <w:r w:rsidRPr="00276D80">
        <w:rPr>
          <w:rFonts w:asciiTheme="minorHAnsi" w:hAnsiTheme="minorHAnsi"/>
          <w:u w:val="single"/>
        </w:rPr>
        <w:t>. Borders have slammed shut, trade shut down, and budgets blown out</w:t>
      </w:r>
      <w:r w:rsidRPr="00276D80">
        <w:rPr>
          <w:rFonts w:asciiTheme="minorHAnsi" w:hAnsiTheme="minorHAnsi"/>
          <w:sz w:val="16"/>
        </w:rPr>
        <w:t xml:space="preserve">, creating </w:t>
      </w:r>
      <w:r w:rsidRPr="00276D80">
        <w:rPr>
          <w:rFonts w:asciiTheme="minorHAnsi" w:hAnsiTheme="minorHAnsi"/>
          <w:u w:val="single"/>
        </w:rPr>
        <w:t xml:space="preserve">enormous pressure to focus on immediate domestic priorities. Foreign policies have become markedly more nationalistic. </w:t>
      </w:r>
      <w:r w:rsidRPr="00276D80">
        <w:rPr>
          <w:rFonts w:asciiTheme="minorHAnsi" w:hAnsiTheme="minorHAnsi"/>
          <w:highlight w:val="green"/>
          <w:u w:val="single"/>
        </w:rPr>
        <w:t xml:space="preserve">Dependence on </w:t>
      </w:r>
      <w:r w:rsidRPr="00276D80">
        <w:rPr>
          <w:rStyle w:val="Emphasis"/>
          <w:rFonts w:asciiTheme="minorHAnsi" w:hAnsiTheme="minorHAnsi"/>
          <w:highlight w:val="green"/>
        </w:rPr>
        <w:t>nuclear weapons</w:t>
      </w:r>
      <w:r w:rsidRPr="00276D80">
        <w:rPr>
          <w:rStyle w:val="Emphasis"/>
          <w:rFonts w:asciiTheme="minorHAnsi" w:hAnsiTheme="minorHAnsi"/>
        </w:rPr>
        <w:t xml:space="preserve"> may </w:t>
      </w:r>
      <w:r w:rsidRPr="00276D80">
        <w:rPr>
          <w:rStyle w:val="Emphasis"/>
          <w:rFonts w:asciiTheme="minorHAnsi" w:hAnsiTheme="minorHAnsi"/>
          <w:highlight w:val="green"/>
        </w:rPr>
        <w:t>increase</w:t>
      </w:r>
      <w:r w:rsidRPr="00276D80">
        <w:rPr>
          <w:rStyle w:val="Emphasis"/>
          <w:rFonts w:asciiTheme="minorHAnsi" w:hAnsiTheme="minorHAnsi"/>
        </w:rPr>
        <w:t xml:space="preserve"> as states seek to buttress a global re-spatialization6</w:t>
      </w:r>
      <w:r w:rsidRPr="00276D80">
        <w:rPr>
          <w:rFonts w:asciiTheme="minorHAnsi" w:hAnsiTheme="minorHAnsi"/>
          <w:u w:val="single"/>
        </w:rPr>
        <w:t xml:space="preserve"> of all dimensions of human interaction at all levels to manage pandemics</w:t>
      </w:r>
      <w:r w:rsidRPr="00276D80">
        <w:rPr>
          <w:rFonts w:asciiTheme="minorHAnsi" w:hAnsi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276D80">
        <w:rPr>
          <w:rFonts w:asciiTheme="minorHAnsi" w:hAnsiTheme="minorHAnsi"/>
          <w:u w:val="single"/>
        </w:rPr>
        <w:t xml:space="preserve">some states may </w:t>
      </w:r>
      <w:r w:rsidRPr="00276D80">
        <w:rPr>
          <w:rStyle w:val="Emphasis"/>
          <w:rFonts w:asciiTheme="minorHAnsi" w:hAnsiTheme="minorHAnsi"/>
        </w:rPr>
        <w:t>proliferate</w:t>
      </w:r>
      <w:r w:rsidRPr="00276D80">
        <w:rPr>
          <w:rFonts w:asciiTheme="minorHAnsi" w:hAnsiTheme="minorHAnsi"/>
          <w:u w:val="single"/>
        </w:rPr>
        <w:t xml:space="preserve"> their own nuclear weapons, further reinforcing the spiral of conflicts contained by nuclear threat, with </w:t>
      </w:r>
      <w:r w:rsidRPr="00276D80">
        <w:rPr>
          <w:rStyle w:val="Emphasis"/>
          <w:rFonts w:asciiTheme="minorHAnsi" w:eastAsiaTheme="majorEastAsia" w:hAnsiTheme="minorHAnsi"/>
        </w:rPr>
        <w:t>cascading effects on the risk of nuclear war.</w:t>
      </w:r>
    </w:p>
    <w:p w14:paraId="5C04540F" w14:textId="77777777" w:rsidR="00C84C13" w:rsidRPr="002F468D" w:rsidRDefault="00C84C13" w:rsidP="00C84C13">
      <w:pPr>
        <w:pStyle w:val="Heading3"/>
        <w:rPr>
          <w:rFonts w:asciiTheme="minorHAnsi" w:hAnsiTheme="minorHAnsi"/>
        </w:rPr>
      </w:pPr>
      <w:r w:rsidRPr="00276D80">
        <w:rPr>
          <w:rFonts w:asciiTheme="minorHAnsi" w:hAnsiTheme="minorHAnsi"/>
        </w:rPr>
        <w:t xml:space="preserve">1AC – Framework </w:t>
      </w:r>
    </w:p>
    <w:p w14:paraId="6190A97E" w14:textId="77777777" w:rsidR="000C3F2A" w:rsidRDefault="000C3F2A" w:rsidP="00C84C13">
      <w:pPr>
        <w:pStyle w:val="Heading4"/>
        <w:rPr>
          <w:rFonts w:asciiTheme="minorHAnsi" w:hAnsiTheme="minorHAnsi" w:cstheme="minorHAnsi"/>
        </w:rPr>
      </w:pPr>
      <w:r>
        <w:rPr>
          <w:rFonts w:asciiTheme="minorHAnsi" w:hAnsiTheme="minorHAnsi" w:cstheme="minorHAnsi"/>
        </w:rPr>
        <w:t xml:space="preserve">I value morality. </w:t>
      </w:r>
    </w:p>
    <w:p w14:paraId="67819CC2" w14:textId="4908EF5A" w:rsidR="000C3F2A" w:rsidRDefault="000C3F2A" w:rsidP="00C84C13">
      <w:pPr>
        <w:pStyle w:val="Heading4"/>
        <w:rPr>
          <w:rFonts w:asciiTheme="minorHAnsi" w:hAnsiTheme="minorHAnsi" w:cstheme="minorHAnsi"/>
        </w:rPr>
      </w:pPr>
      <w:r>
        <w:rPr>
          <w:rFonts w:asciiTheme="minorHAnsi" w:hAnsiTheme="minorHAnsi" w:cstheme="minorHAnsi"/>
        </w:rPr>
        <w:t xml:space="preserve">The metaethic is naturalism. </w:t>
      </w:r>
    </w:p>
    <w:p w14:paraId="2D19A6CE" w14:textId="0D889E66" w:rsidR="00C84C13" w:rsidRDefault="00C84C13" w:rsidP="00C84C13">
      <w:pPr>
        <w:pStyle w:val="Heading4"/>
        <w:rPr>
          <w:rFonts w:asciiTheme="minorHAnsi" w:hAnsiTheme="minorHAnsi" w:cstheme="minorHAnsi"/>
          <w:u w:val="single"/>
        </w:rPr>
      </w:pPr>
      <w:r w:rsidRPr="00AB679D">
        <w:rPr>
          <w:rFonts w:asciiTheme="minorHAnsi" w:hAnsiTheme="minorHAnsi" w:cstheme="minorHAnsi"/>
        </w:rPr>
        <w:t xml:space="preserve">The standard is </w:t>
      </w:r>
      <w:r w:rsidRPr="00AB679D">
        <w:rPr>
          <w:rFonts w:asciiTheme="minorHAnsi" w:hAnsiTheme="minorHAnsi" w:cstheme="minorHAnsi"/>
          <w:u w:val="single"/>
        </w:rPr>
        <w:t>act hedonistic util.</w:t>
      </w:r>
    </w:p>
    <w:p w14:paraId="7B9AC1B2" w14:textId="3DEC2FA6" w:rsidR="006F69F7" w:rsidRPr="00A3034A" w:rsidRDefault="006F69F7" w:rsidP="006F69F7">
      <w:pPr>
        <w:pStyle w:val="Heading4"/>
        <w:rPr>
          <w:bCs/>
          <w:u w:val="single"/>
        </w:rPr>
      </w:pPr>
      <w:r>
        <w:t>[1] P</w:t>
      </w:r>
      <w:r w:rsidRPr="00A3034A">
        <w:t xml:space="preserve">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7B05B808" w14:textId="77777777" w:rsidR="006F69F7" w:rsidRPr="00EA05AA" w:rsidRDefault="006F69F7" w:rsidP="006F69F7">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9"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D316920" w14:textId="20976026" w:rsidR="006F69F7" w:rsidRPr="006F69F7" w:rsidRDefault="006F69F7" w:rsidP="006F69F7">
      <w:pPr>
        <w:rPr>
          <w:rFonts w:asciiTheme="minorHAnsi" w:hAnsiTheme="minorHAnsi" w:cstheme="minorHAnsi"/>
          <w:sz w:val="8"/>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C210121" w14:textId="1E1CA669" w:rsidR="00C84C13" w:rsidRPr="00AB679D" w:rsidRDefault="00C84C13" w:rsidP="00C84C13">
      <w:pPr>
        <w:pStyle w:val="Heading4"/>
        <w:rPr>
          <w:rFonts w:asciiTheme="minorHAnsi" w:hAnsiTheme="minorHAnsi" w:cstheme="minorHAnsi"/>
        </w:rPr>
      </w:pPr>
      <w:r w:rsidRPr="00AB679D">
        <w:rPr>
          <w:rFonts w:asciiTheme="minorHAnsi" w:hAnsiTheme="minorHAnsi" w:cstheme="minorHAnsi"/>
        </w:rPr>
        <w:t>[</w:t>
      </w:r>
      <w:r w:rsidR="006F69F7">
        <w:rPr>
          <w:rFonts w:asciiTheme="minorHAnsi" w:hAnsiTheme="minorHAnsi" w:cstheme="minorHAnsi"/>
        </w:rPr>
        <w:t>2</w:t>
      </w:r>
      <w:r w:rsidRPr="00AB679D">
        <w:rPr>
          <w:rFonts w:asciiTheme="minorHAnsi" w:hAnsiTheme="minorHAnsi" w:cstheme="minorHAnsi"/>
        </w:rPr>
        <w:t>] Extinction is bad and outweighs</w:t>
      </w:r>
    </w:p>
    <w:p w14:paraId="29353617" w14:textId="77777777" w:rsidR="00C84C13" w:rsidRPr="00AB679D" w:rsidRDefault="00C84C13" w:rsidP="00C84C13">
      <w:pPr>
        <w:rPr>
          <w:rFonts w:asciiTheme="minorHAnsi" w:hAnsiTheme="minorHAnsi" w:cstheme="minorHAnsi"/>
        </w:rPr>
      </w:pPr>
      <w:r w:rsidRPr="00AB679D">
        <w:rPr>
          <w:rStyle w:val="Heading4Char"/>
          <w:rFonts w:asciiTheme="minorHAnsi" w:hAnsiTheme="minorHAnsi" w:cstheme="minorHAnsi"/>
        </w:rPr>
        <w:t>MacAskill 14</w:t>
      </w:r>
      <w:r w:rsidRPr="00AB679D">
        <w:rPr>
          <w:rFonts w:asciiTheme="minorHAnsi" w:hAnsiTheme="minorHAnsi" w:cstheme="minorHAnsi"/>
        </w:rPr>
        <w:t xml:space="preserve"> </w:t>
      </w:r>
      <w:r w:rsidRPr="00AB679D">
        <w:rPr>
          <w:rFonts w:asciiTheme="minorHAnsi" w:hAnsiTheme="minorHAnsi" w:cstheme="minorHAnsi"/>
          <w:sz w:val="16"/>
          <w:szCs w:val="16"/>
        </w:rPr>
        <w:t>[William, Oxford Philosopher and youngest tenured philosopher in the world, Normative Uncertainty, 2014]</w:t>
      </w:r>
    </w:p>
    <w:p w14:paraId="7968E7CB" w14:textId="77777777" w:rsidR="00C84C13" w:rsidRPr="00AB679D" w:rsidRDefault="00C84C13" w:rsidP="00C84C13">
      <w:pPr>
        <w:rPr>
          <w:rFonts w:asciiTheme="minorHAnsi" w:hAnsiTheme="minorHAnsi" w:cstheme="minorHAnsi"/>
          <w:sz w:val="14"/>
        </w:rPr>
      </w:pPr>
      <w:r w:rsidRPr="00AB679D">
        <w:rPr>
          <w:rStyle w:val="TitleChar"/>
          <w:rFonts w:asciiTheme="minorHAnsi" w:hAnsiTheme="minorHAnsi" w:cstheme="minorHAnsi"/>
        </w:rPr>
        <w:t xml:space="preserve">The human race might go extinct </w:t>
      </w:r>
      <w:r w:rsidRPr="00AB679D">
        <w:rPr>
          <w:rFonts w:asciiTheme="minorHAnsi" w:hAnsiTheme="minorHAnsi" w:cstheme="min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AB679D">
        <w:rPr>
          <w:rStyle w:val="TitleChar"/>
          <w:rFonts w:asciiTheme="minorHAnsi" w:hAnsiTheme="minorHAnsi" w:cstheme="minorHAnsi"/>
        </w:rPr>
        <w:t xml:space="preserve">different moral views give opposing answers to question of whether this would be a </w:t>
      </w:r>
      <w:r w:rsidRPr="00AB679D">
        <w:rPr>
          <w:rFonts w:asciiTheme="minorHAnsi" w:hAnsiTheme="minorHAnsi" w:cstheme="minorHAnsi"/>
          <w:sz w:val="14"/>
        </w:rPr>
        <w:t>good</w:t>
      </w:r>
      <w:r w:rsidRPr="00AB679D">
        <w:rPr>
          <w:rStyle w:val="TitleChar"/>
          <w:rFonts w:asciiTheme="minorHAnsi" w:hAnsiTheme="minorHAnsi" w:cstheme="minorHAnsi"/>
        </w:rPr>
        <w:t xml:space="preserve"> </w:t>
      </w:r>
      <w:r w:rsidRPr="00AB679D">
        <w:rPr>
          <w:rFonts w:asciiTheme="minorHAnsi" w:hAnsiTheme="minorHAnsi" w:cstheme="minorHAnsi"/>
          <w:sz w:val="14"/>
        </w:rPr>
        <w:t xml:space="preserve">or a </w:t>
      </w:r>
      <w:r w:rsidRPr="00AB679D">
        <w:rPr>
          <w:rStyle w:val="TitleChar"/>
          <w:rFonts w:asciiTheme="minorHAnsi" w:hAnsiTheme="minorHAnsi" w:cstheme="minorHAnsi"/>
        </w:rPr>
        <w:t>bad thing</w:t>
      </w:r>
      <w:r w:rsidRPr="00AB679D">
        <w:rPr>
          <w:rFonts w:asciiTheme="minorHAnsi" w:hAnsiTheme="minorHAnsi" w:cstheme="min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AB679D">
        <w:rPr>
          <w:rStyle w:val="TitleChar"/>
          <w:rFonts w:asciiTheme="minorHAnsi" w:hAnsiTheme="minorHAnsi" w:cstheme="minorHAnsi"/>
        </w:rPr>
        <w:t xml:space="preserve">However, even if we believe in a moral view </w:t>
      </w:r>
      <w:r w:rsidRPr="00AB679D">
        <w:rPr>
          <w:rFonts w:asciiTheme="minorHAnsi" w:hAnsiTheme="minorHAnsi" w:cstheme="minorHAnsi"/>
          <w:sz w:val="14"/>
        </w:rPr>
        <w:t xml:space="preserve">according to </w:t>
      </w:r>
      <w:r w:rsidRPr="00AB679D">
        <w:rPr>
          <w:rStyle w:val="TitleChar"/>
          <w:rFonts w:asciiTheme="minorHAnsi" w:hAnsiTheme="minorHAnsi" w:cstheme="minorHAnsi"/>
        </w:rPr>
        <w:t xml:space="preserve">which human extinction would be a good thing, </w:t>
      </w:r>
      <w:r w:rsidRPr="00AB679D">
        <w:rPr>
          <w:rStyle w:val="TitleChar"/>
          <w:rFonts w:asciiTheme="minorHAnsi" w:hAnsiTheme="minorHAnsi" w:cstheme="minorHAnsi"/>
          <w:highlight w:val="green"/>
        </w:rPr>
        <w:t xml:space="preserve">we </w:t>
      </w:r>
      <w:r w:rsidRPr="00AB679D">
        <w:rPr>
          <w:rStyle w:val="TitleChar"/>
          <w:rFonts w:asciiTheme="minorHAnsi" w:hAnsiTheme="minorHAnsi" w:cstheme="minorHAnsi"/>
        </w:rPr>
        <w:t xml:space="preserve">still </w:t>
      </w:r>
      <w:r w:rsidRPr="00AB679D">
        <w:rPr>
          <w:rStyle w:val="TitleChar"/>
          <w:rFonts w:asciiTheme="minorHAnsi" w:hAnsiTheme="minorHAnsi" w:cstheme="minorHAnsi"/>
          <w:highlight w:val="green"/>
        </w:rPr>
        <w:t>have strong reason to prevent near-term</w:t>
      </w:r>
      <w:r w:rsidRPr="00AB679D">
        <w:rPr>
          <w:rStyle w:val="TitleChar"/>
          <w:rFonts w:asciiTheme="minorHAnsi" w:hAnsiTheme="minorHAnsi" w:cstheme="minorHAnsi"/>
        </w:rPr>
        <w:t xml:space="preserve"> </w:t>
      </w:r>
      <w:r w:rsidRPr="00AB679D">
        <w:rPr>
          <w:rFonts w:asciiTheme="minorHAnsi" w:hAnsiTheme="minorHAnsi" w:cstheme="minorHAnsi"/>
          <w:sz w:val="14"/>
        </w:rPr>
        <w:t>human</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extinction</w:t>
      </w:r>
      <w:r w:rsidRPr="00AB679D">
        <w:rPr>
          <w:rFonts w:asciiTheme="minorHAnsi" w:hAnsiTheme="minorHAnsi" w:cstheme="minorHAnsi"/>
          <w:sz w:val="14"/>
        </w:rPr>
        <w:t xml:space="preserve">. To see this, we must note three points. </w:t>
      </w:r>
      <w:r w:rsidRPr="00AB679D">
        <w:rPr>
          <w:rStyle w:val="TitleChar"/>
          <w:rFonts w:asciiTheme="minorHAnsi" w:hAnsiTheme="minorHAnsi" w:cstheme="minorHAnsi"/>
        </w:rPr>
        <w:t>First</w:t>
      </w:r>
      <w:r w:rsidRPr="00AB679D">
        <w:rPr>
          <w:rFonts w:asciiTheme="minorHAnsi" w:hAnsiTheme="minorHAnsi" w:cstheme="minorHAnsi"/>
          <w:sz w:val="14"/>
        </w:rPr>
        <w:t xml:space="preserve">, we should note that the </w:t>
      </w:r>
      <w:r w:rsidRPr="00AB679D">
        <w:rPr>
          <w:rStyle w:val="TitleChar"/>
          <w:rFonts w:asciiTheme="minorHAnsi" w:hAnsiTheme="minorHAnsi" w:cstheme="minorHAnsi"/>
        </w:rPr>
        <w:t>extinction</w:t>
      </w:r>
      <w:r w:rsidRPr="00AB679D">
        <w:rPr>
          <w:rFonts w:asciiTheme="minorHAnsi" w:hAnsiTheme="minorHAnsi" w:cstheme="minorHAnsi"/>
          <w:sz w:val="14"/>
        </w:rPr>
        <w:t xml:space="preserve"> of the human race </w:t>
      </w:r>
      <w:r w:rsidRPr="00AB679D">
        <w:rPr>
          <w:rStyle w:val="TitleChar"/>
          <w:rFonts w:asciiTheme="minorHAnsi" w:hAnsiTheme="minorHAnsi" w:cstheme="minorHAnsi"/>
        </w:rPr>
        <w:t xml:space="preserve">is </w:t>
      </w:r>
      <w:r w:rsidRPr="00AB679D">
        <w:rPr>
          <w:rFonts w:asciiTheme="minorHAnsi" w:hAnsiTheme="minorHAnsi" w:cstheme="minorHAnsi"/>
          <w:sz w:val="14"/>
        </w:rPr>
        <w:t xml:space="preserve">an </w:t>
      </w:r>
      <w:r w:rsidRPr="00AB679D">
        <w:rPr>
          <w:rStyle w:val="TitleChar"/>
          <w:rFonts w:asciiTheme="minorHAnsi" w:hAnsiTheme="minorHAnsi" w:cstheme="minorHAnsi"/>
          <w:highlight w:val="green"/>
        </w:rPr>
        <w:t>extremely high stakes</w:t>
      </w:r>
      <w:r w:rsidRPr="00AB679D">
        <w:rPr>
          <w:rFonts w:asciiTheme="minorHAnsi" w:hAnsiTheme="minorHAnsi" w:cstheme="minorHAnsi"/>
          <w:sz w:val="14"/>
        </w:rPr>
        <w:t xml:space="preserve"> moral issue. Humanity could be around for a very long time: if humans survive as long as the median mammal species, we will last another two million years. On this estimate, </w:t>
      </w:r>
      <w:r w:rsidRPr="00AB679D">
        <w:rPr>
          <w:rStyle w:val="TitleChar"/>
          <w:rFonts w:asciiTheme="minorHAnsi" w:hAnsiTheme="minorHAnsi" w:cstheme="minorHAnsi"/>
        </w:rPr>
        <w:t xml:space="preserve">the number of humans in existence </w:t>
      </w:r>
      <w:r w:rsidRPr="00AB679D">
        <w:rPr>
          <w:rFonts w:asciiTheme="minorHAnsi" w:hAnsiTheme="minorHAnsi" w:cstheme="minorHAnsi"/>
          <w:sz w:val="14"/>
        </w:rPr>
        <w:t>in the</w:t>
      </w:r>
      <w:r w:rsidRPr="00AB679D">
        <w:rPr>
          <w:rStyle w:val="TitleChar"/>
          <w:rFonts w:asciiTheme="minorHAnsi" w:hAnsiTheme="minorHAnsi" w:cstheme="minorHAnsi"/>
        </w:rPr>
        <w:t xml:space="preserve"> </w:t>
      </w:r>
      <w:r w:rsidRPr="00AB679D">
        <w:rPr>
          <w:rFonts w:asciiTheme="minorHAnsi" w:hAnsiTheme="minorHAnsi" w:cstheme="minorHAnsi"/>
          <w:sz w:val="14"/>
        </w:rPr>
        <w:t xml:space="preserve">The future, </w:t>
      </w:r>
      <w:r w:rsidRPr="00AB679D">
        <w:rPr>
          <w:rStyle w:val="TitleChar"/>
          <w:rFonts w:asciiTheme="minorHAnsi" w:hAnsiTheme="minorHAnsi" w:cstheme="minorHAnsi"/>
        </w:rPr>
        <w:t>given that we don’t go extinct</w:t>
      </w:r>
      <w:r w:rsidRPr="00AB679D">
        <w:rPr>
          <w:rFonts w:asciiTheme="minorHAnsi" w:hAnsiTheme="minorHAnsi" w:cstheme="minorHAnsi"/>
          <w:sz w:val="14"/>
        </w:rPr>
        <w:t xml:space="preserve"> any time soon, </w:t>
      </w:r>
      <w:r w:rsidRPr="00AB679D">
        <w:rPr>
          <w:rStyle w:val="TitleChar"/>
          <w:rFonts w:asciiTheme="minorHAnsi" w:hAnsiTheme="minorHAnsi" w:cstheme="minorHAnsi"/>
        </w:rPr>
        <w:t>would be 2×10^14</w:t>
      </w:r>
      <w:r w:rsidRPr="00AB679D">
        <w:rPr>
          <w:rFonts w:asciiTheme="minorHAnsi" w:hAnsiTheme="minorHAnsi" w:cstheme="minorHAnsi"/>
          <w:sz w:val="14"/>
        </w:rPr>
        <w:t xml:space="preserve">. </w:t>
      </w:r>
      <w:r w:rsidRPr="00AB679D">
        <w:rPr>
          <w:rStyle w:val="TitleChar"/>
          <w:rFonts w:asciiTheme="minorHAnsi" w:hAnsiTheme="minorHAnsi" w:cstheme="minorHAnsi"/>
        </w:rPr>
        <w:t xml:space="preserve">So if it is good to bring new people into existence, then it’s very good to prevent </w:t>
      </w:r>
      <w:r w:rsidRPr="00AB679D">
        <w:rPr>
          <w:rFonts w:asciiTheme="minorHAnsi" w:hAnsiTheme="minorHAnsi" w:cstheme="minorHAnsi"/>
          <w:sz w:val="14"/>
        </w:rPr>
        <w:t>human</w:t>
      </w:r>
      <w:r w:rsidRPr="00AB679D">
        <w:rPr>
          <w:rStyle w:val="TitleChar"/>
          <w:rFonts w:asciiTheme="minorHAnsi" w:hAnsiTheme="minorHAnsi" w:cstheme="minorHAnsi"/>
        </w:rPr>
        <w:t xml:space="preserve"> extinction. Second</w:t>
      </w:r>
      <w:r w:rsidRPr="00AB679D">
        <w:rPr>
          <w:rFonts w:asciiTheme="minorHAnsi" w:hAnsiTheme="minorHAnsi" w:cstheme="minorHAnsi"/>
          <w:sz w:val="14"/>
        </w:rPr>
        <w:t xml:space="preserve">, human </w:t>
      </w:r>
      <w:r w:rsidRPr="00AB679D">
        <w:rPr>
          <w:rStyle w:val="TitleChar"/>
          <w:rFonts w:asciiTheme="minorHAnsi" w:hAnsiTheme="minorHAnsi" w:cstheme="minorHAnsi"/>
          <w:highlight w:val="green"/>
        </w:rPr>
        <w:t>extinction is</w:t>
      </w:r>
      <w:r w:rsidRPr="00AB679D">
        <w:rPr>
          <w:rStyle w:val="TitleChar"/>
          <w:rFonts w:asciiTheme="minorHAnsi" w:hAnsiTheme="minorHAnsi" w:cstheme="minorHAnsi"/>
        </w:rPr>
        <w:t xml:space="preserve"> </w:t>
      </w:r>
      <w:r w:rsidRPr="00AB679D">
        <w:rPr>
          <w:rFonts w:asciiTheme="minorHAnsi" w:hAnsiTheme="minorHAnsi" w:cstheme="minorHAnsi"/>
          <w:sz w:val="14"/>
        </w:rPr>
        <w:t xml:space="preserve">by its nature an </w:t>
      </w:r>
      <w:r w:rsidRPr="00AB679D">
        <w:rPr>
          <w:rStyle w:val="TitleChar"/>
          <w:rFonts w:asciiTheme="minorHAnsi" w:hAnsiTheme="minorHAnsi" w:cstheme="minorHAnsi"/>
          <w:highlight w:val="green"/>
        </w:rPr>
        <w:t>irreversible</w:t>
      </w:r>
      <w:r w:rsidRPr="00AB679D">
        <w:rPr>
          <w:rFonts w:asciiTheme="minorHAnsi" w:hAnsiTheme="minorHAnsi" w:cstheme="min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AB679D">
        <w:rPr>
          <w:rStyle w:val="TitleChar"/>
          <w:rFonts w:asciiTheme="minorHAnsi" w:hAnsiTheme="minorHAnsi" w:cstheme="minorHAnsi"/>
        </w:rPr>
        <w:t xml:space="preserve">Third, we should </w:t>
      </w:r>
      <w:r w:rsidRPr="00AB679D">
        <w:rPr>
          <w:rStyle w:val="TitleChar"/>
          <w:rFonts w:asciiTheme="minorHAnsi" w:hAnsiTheme="minorHAnsi" w:cstheme="minorHAnsi"/>
          <w:highlight w:val="green"/>
        </w:rPr>
        <w:t>expect</w:t>
      </w:r>
      <w:r w:rsidRPr="00AB679D">
        <w:rPr>
          <w:rFonts w:asciiTheme="minorHAnsi" w:hAnsiTheme="minorHAnsi" w:cstheme="minorHAnsi"/>
          <w:sz w:val="14"/>
        </w:rPr>
        <w:t xml:space="preserve"> ourselves </w:t>
      </w:r>
      <w:r w:rsidRPr="00AB679D">
        <w:rPr>
          <w:rStyle w:val="TitleChar"/>
          <w:rFonts w:asciiTheme="minorHAnsi" w:hAnsiTheme="minorHAnsi" w:cstheme="minorHAnsi"/>
          <w:highlight w:val="green"/>
        </w:rPr>
        <w:t>to progress, morally</w:t>
      </w:r>
      <w:r w:rsidRPr="00AB679D">
        <w:rPr>
          <w:rFonts w:asciiTheme="minorHAnsi" w:hAnsiTheme="minorHAnsi" w:cstheme="minorHAnsi"/>
          <w:sz w:val="14"/>
        </w:rPr>
        <w:t xml:space="preserve">, over the next few centuries, </w:t>
      </w:r>
      <w:r w:rsidRPr="00AB679D">
        <w:rPr>
          <w:rStyle w:val="TitleChar"/>
          <w:rFonts w:asciiTheme="minorHAnsi" w:hAnsiTheme="minorHAnsi" w:cstheme="minorHAnsi"/>
          <w:highlight w:val="green"/>
        </w:rPr>
        <w:t xml:space="preserve">as </w:t>
      </w:r>
      <w:r w:rsidRPr="00AB679D">
        <w:rPr>
          <w:rStyle w:val="TitleChar"/>
          <w:rFonts w:asciiTheme="minorHAnsi" w:hAnsiTheme="minorHAnsi" w:cstheme="minorHAnsi"/>
        </w:rPr>
        <w:t>we have</w:t>
      </w:r>
      <w:r w:rsidRPr="00AB679D">
        <w:rPr>
          <w:rFonts w:asciiTheme="minorHAnsi" w:hAnsiTheme="minorHAnsi" w:cstheme="minorHAnsi"/>
          <w:sz w:val="14"/>
        </w:rPr>
        <w:t xml:space="preserve"> progressed </w:t>
      </w:r>
      <w:r w:rsidRPr="00AB679D">
        <w:rPr>
          <w:rStyle w:val="TitleChar"/>
          <w:rFonts w:asciiTheme="minorHAnsi" w:hAnsiTheme="minorHAnsi" w:cstheme="minorHAnsi"/>
          <w:highlight w:val="green"/>
        </w:rPr>
        <w:t>in the past</w:t>
      </w:r>
      <w:r w:rsidRPr="00AB679D">
        <w:rPr>
          <w:rStyle w:val="TitleChar"/>
          <w:rFonts w:asciiTheme="minorHAnsi" w:hAnsiTheme="minorHAnsi" w:cstheme="minorHAnsi"/>
        </w:rPr>
        <w:t>.</w:t>
      </w:r>
      <w:r w:rsidRPr="00AB679D">
        <w:rPr>
          <w:rFonts w:asciiTheme="minorHAnsi" w:hAnsiTheme="minorHAnsi" w:cstheme="minorHAnsi"/>
          <w:sz w:val="14"/>
        </w:rPr>
        <w:t xml:space="preserve"> So we should expect that </w:t>
      </w:r>
      <w:r w:rsidRPr="00AB679D">
        <w:rPr>
          <w:rStyle w:val="TitleChar"/>
          <w:rFonts w:asciiTheme="minorHAnsi" w:hAnsiTheme="minorHAnsi" w:cstheme="minorHAnsi"/>
          <w:highlight w:val="green"/>
        </w:rPr>
        <w:t xml:space="preserve">in </w:t>
      </w:r>
      <w:r w:rsidRPr="00AB679D">
        <w:rPr>
          <w:rStyle w:val="TitleChar"/>
          <w:rFonts w:asciiTheme="minorHAnsi" w:hAnsiTheme="minorHAnsi" w:cstheme="minorHAnsi"/>
        </w:rPr>
        <w:t xml:space="preserve">a few centuries’ </w:t>
      </w:r>
      <w:r w:rsidRPr="00AB679D">
        <w:rPr>
          <w:rStyle w:val="TitleChar"/>
          <w:rFonts w:asciiTheme="minorHAnsi" w:hAnsiTheme="minorHAnsi" w:cstheme="minorHAnsi"/>
          <w:highlight w:val="green"/>
        </w:rPr>
        <w:t>time we will have better evidence about how to evaluate</w:t>
      </w:r>
      <w:r w:rsidRPr="00AB679D">
        <w:rPr>
          <w:rFonts w:asciiTheme="minorHAnsi" w:hAnsiTheme="minorHAnsi" w:cstheme="minorHAnsi"/>
          <w:sz w:val="14"/>
        </w:rPr>
        <w:t xml:space="preserve"> human </w:t>
      </w:r>
      <w:r w:rsidRPr="00AB679D">
        <w:rPr>
          <w:rStyle w:val="TitleChar"/>
          <w:rFonts w:asciiTheme="minorHAnsi" w:hAnsiTheme="minorHAnsi" w:cstheme="minorHAnsi"/>
          <w:highlight w:val="green"/>
        </w:rPr>
        <w:t>extinction</w:t>
      </w:r>
      <w:r w:rsidRPr="00AB679D">
        <w:rPr>
          <w:rFonts w:asciiTheme="minorHAnsi" w:hAnsiTheme="minorHAnsi" w:cstheme="min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AB679D">
        <w:rPr>
          <w:rStyle w:val="TitleChar"/>
          <w:rFonts w:asciiTheme="minorHAnsi" w:hAnsiTheme="minorHAnsi" w:cstheme="minorHAnsi"/>
        </w:rPr>
        <w:t>Suppose that we have</w:t>
      </w:r>
      <w:r w:rsidRPr="00AB679D">
        <w:rPr>
          <w:rFonts w:asciiTheme="minorHAnsi" w:hAnsiTheme="minorHAnsi" w:cstheme="minorHAnsi"/>
          <w:sz w:val="14"/>
        </w:rPr>
        <w:t xml:space="preserve"> 0.8 credence that it is a bad thing to produce new people, and </w:t>
      </w:r>
      <w:r w:rsidRPr="00AB679D">
        <w:rPr>
          <w:rStyle w:val="TitleChar"/>
          <w:rFonts w:asciiTheme="minorHAnsi" w:hAnsiTheme="minorHAnsi" w:cstheme="minorHAnsi"/>
        </w:rPr>
        <w:t>0.2</w:t>
      </w:r>
      <w:r w:rsidRPr="00AB679D">
        <w:rPr>
          <w:rFonts w:asciiTheme="minorHAnsi" w:hAnsiTheme="minorHAnsi" w:cstheme="minorHAnsi"/>
          <w:sz w:val="14"/>
        </w:rPr>
        <w:t xml:space="preserve"> </w:t>
      </w:r>
      <w:r w:rsidRPr="00AB679D">
        <w:rPr>
          <w:rStyle w:val="TitleChar"/>
          <w:rFonts w:asciiTheme="minorHAnsi" w:hAnsiTheme="minorHAnsi" w:cstheme="minorHAnsi"/>
        </w:rPr>
        <w:t>certain that it’s a good thing to produce new people</w:t>
      </w:r>
      <w:r w:rsidRPr="00AB679D">
        <w:rPr>
          <w:rFonts w:asciiTheme="minorHAnsi" w:hAnsiTheme="minorHAnsi" w:cstheme="minorHAnsi"/>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if we</w:t>
      </w:r>
      <w:r w:rsidRPr="00AB679D">
        <w:rPr>
          <w:rStyle w:val="TitleChar"/>
          <w:rFonts w:asciiTheme="minorHAnsi" w:hAnsiTheme="minorHAnsi" w:cstheme="minorHAnsi"/>
        </w:rPr>
        <w:t xml:space="preserve"> </w:t>
      </w:r>
      <w:r w:rsidRPr="00AB679D">
        <w:rPr>
          <w:rFonts w:asciiTheme="minorHAnsi" w:hAnsiTheme="minorHAnsi" w:cstheme="minorHAnsi"/>
          <w:sz w:val="14"/>
        </w:rPr>
        <w:t>let the human race continue and</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did research</w:t>
      </w:r>
      <w:r w:rsidRPr="00AB679D">
        <w:rPr>
          <w:rStyle w:val="TitleChar"/>
          <w:rFonts w:asciiTheme="minorHAnsi" w:hAnsiTheme="minorHAnsi" w:cstheme="minorHAnsi"/>
        </w:rPr>
        <w:t xml:space="preserve"> for 300 years, </w:t>
      </w:r>
      <w:r w:rsidRPr="00AB679D">
        <w:rPr>
          <w:rStyle w:val="TitleChar"/>
          <w:rFonts w:asciiTheme="minorHAnsi" w:hAnsiTheme="minorHAnsi" w:cstheme="minorHAnsi"/>
          <w:highlight w:val="green"/>
        </w:rPr>
        <w:t xml:space="preserve">we would know for certain whether or not </w:t>
      </w:r>
      <w:r w:rsidRPr="00AB679D">
        <w:rPr>
          <w:rStyle w:val="TitleChar"/>
          <w:rFonts w:asciiTheme="minorHAnsi" w:hAnsiTheme="minorHAnsi" w:cstheme="minorHAnsi"/>
        </w:rPr>
        <w:t xml:space="preserve">additional </w:t>
      </w:r>
      <w:r w:rsidRPr="00AB679D">
        <w:rPr>
          <w:rStyle w:val="TitleChar"/>
          <w:rFonts w:asciiTheme="minorHAnsi" w:hAnsiTheme="minorHAnsi" w:cstheme="minorHAnsi"/>
          <w:highlight w:val="green"/>
        </w:rPr>
        <w:t>people</w:t>
      </w:r>
      <w:r w:rsidRPr="00AB679D">
        <w:rPr>
          <w:rStyle w:val="TitleChar"/>
          <w:rFonts w:asciiTheme="minorHAnsi" w:hAnsiTheme="minorHAnsi" w:cstheme="minorHAnsi"/>
        </w:rPr>
        <w:t xml:space="preserve"> are of </w:t>
      </w:r>
      <w:r w:rsidRPr="00AB679D">
        <w:rPr>
          <w:rStyle w:val="TitleChar"/>
          <w:rFonts w:asciiTheme="minorHAnsi" w:hAnsiTheme="minorHAnsi" w:cstheme="minorHAnsi"/>
          <w:highlight w:val="green"/>
        </w:rPr>
        <w:t>positive</w:t>
      </w:r>
      <w:r w:rsidRPr="00AB679D">
        <w:rPr>
          <w:rFonts w:asciiTheme="minorHAnsi" w:hAnsiTheme="minorHAnsi" w:cstheme="minorHAnsi"/>
          <w:sz w:val="14"/>
        </w:rPr>
        <w:t xml:space="preserve"> or negative </w:t>
      </w:r>
      <w:r w:rsidRPr="00AB679D">
        <w:rPr>
          <w:rStyle w:val="TitleChar"/>
          <w:rFonts w:asciiTheme="minorHAnsi" w:hAnsiTheme="minorHAnsi" w:cstheme="minorHAnsi"/>
        </w:rPr>
        <w:t>value</w:t>
      </w:r>
      <w:r w:rsidRPr="00AB679D">
        <w:rPr>
          <w:rFonts w:asciiTheme="minorHAnsi" w:hAnsiTheme="minorHAnsi" w:cstheme="min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AB679D">
        <w:rPr>
          <w:rStyle w:val="TitleChar"/>
          <w:rFonts w:asciiTheme="minorHAnsi" w:hAnsiTheme="minorHAnsi" w:cstheme="minorHAnsi"/>
        </w:rPr>
        <w:t>there’s</w:t>
      </w:r>
      <w:r w:rsidRPr="00AB679D">
        <w:rPr>
          <w:rFonts w:asciiTheme="minorHAnsi" w:hAnsiTheme="minorHAnsi" w:cstheme="minorHAnsi"/>
          <w:sz w:val="14"/>
        </w:rPr>
        <w:t xml:space="preserve"> also </w:t>
      </w:r>
      <w:r w:rsidRPr="00AB679D">
        <w:rPr>
          <w:rStyle w:val="TitleChar"/>
          <w:rFonts w:asciiTheme="minorHAnsi" w:hAnsiTheme="minorHAnsi" w:cstheme="minorHAnsi"/>
        </w:rPr>
        <w:t>a 20% chance of a gain of 2×(10^14),</w:t>
      </w:r>
      <w:r w:rsidRPr="00AB679D">
        <w:rPr>
          <w:rFonts w:asciiTheme="minorHAnsi" w:hAnsiTheme="minorHAnsi" w:cstheme="minorHAnsi"/>
          <w:sz w:val="14"/>
        </w:rPr>
        <w:t xml:space="preserve"> </w:t>
      </w:r>
      <w:r w:rsidRPr="00AB679D">
        <w:rPr>
          <w:rStyle w:val="TitleChar"/>
          <w:rFonts w:asciiTheme="minorHAnsi" w:hAnsiTheme="minorHAnsi" w:cstheme="minorHAnsi"/>
        </w:rPr>
        <w:t>the expected value of which is 4×(10^13).</w:t>
      </w:r>
      <w:r w:rsidRPr="00AB679D">
        <w:rPr>
          <w:rFonts w:asciiTheme="minorHAnsi" w:hAnsiTheme="minorHAnsi" w:cstheme="minorHAnsi"/>
          <w:sz w:val="14"/>
        </w:rPr>
        <w:t xml:space="preserve"> That is, </w:t>
      </w:r>
      <w:r w:rsidRPr="00AB679D">
        <w:rPr>
          <w:rStyle w:val="TitleChar"/>
          <w:rFonts w:asciiTheme="minorHAnsi" w:hAnsiTheme="minorHAnsi" w:cstheme="minorHAnsi"/>
        </w:rPr>
        <w:t xml:space="preserve">in expected value terms, </w:t>
      </w:r>
      <w:r w:rsidRPr="00AB679D">
        <w:rPr>
          <w:rStyle w:val="TitleChar"/>
          <w:rFonts w:asciiTheme="minorHAnsi" w:hAnsiTheme="minorHAnsi" w:cstheme="minorHAnsi"/>
          <w:highlight w:val="green"/>
        </w:rPr>
        <w:t>the cost of waiting</w:t>
      </w:r>
      <w:r w:rsidRPr="00AB679D">
        <w:rPr>
          <w:rStyle w:val="TitleChar"/>
          <w:rFonts w:asciiTheme="minorHAnsi" w:hAnsiTheme="minorHAnsi" w:cstheme="minorHAnsi"/>
        </w:rPr>
        <w:t xml:space="preserve"> </w:t>
      </w:r>
      <w:r w:rsidRPr="00AB679D">
        <w:rPr>
          <w:rFonts w:asciiTheme="minorHAnsi" w:hAnsiTheme="minorHAnsi" w:cstheme="minorHAnsi"/>
          <w:sz w:val="14"/>
        </w:rPr>
        <w:t>for a few hundred years</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 xml:space="preserve">is </w:t>
      </w:r>
      <w:r w:rsidRPr="00AB679D">
        <w:rPr>
          <w:rStyle w:val="TitleChar"/>
          <w:rFonts w:asciiTheme="minorHAnsi" w:hAnsiTheme="minorHAnsi" w:cstheme="minorHAnsi"/>
        </w:rPr>
        <w:t xml:space="preserve">vanishingly </w:t>
      </w:r>
      <w:r w:rsidRPr="00AB679D">
        <w:rPr>
          <w:rStyle w:val="TitleChar"/>
          <w:rFonts w:asciiTheme="minorHAnsi" w:hAnsiTheme="minorHAnsi" w:cstheme="minorHAnsi"/>
          <w:highlight w:val="green"/>
        </w:rPr>
        <w:t>small compared with</w:t>
      </w:r>
      <w:r w:rsidRPr="00AB679D">
        <w:rPr>
          <w:rStyle w:val="TitleChar"/>
          <w:rFonts w:asciiTheme="minorHAnsi" w:hAnsiTheme="minorHAnsi" w:cstheme="minorHAnsi"/>
        </w:rPr>
        <w:t xml:space="preserve"> </w:t>
      </w:r>
      <w:r w:rsidRPr="00AB679D">
        <w:rPr>
          <w:rFonts w:asciiTheme="minorHAnsi" w:hAnsiTheme="minorHAnsi" w:cstheme="minorHAnsi"/>
          <w:sz w:val="14"/>
        </w:rPr>
        <w:t>the benefit of</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 xml:space="preserve">keeping </w:t>
      </w:r>
      <w:r w:rsidRPr="00AB679D">
        <w:rPr>
          <w:rStyle w:val="TitleChar"/>
          <w:rFonts w:asciiTheme="minorHAnsi" w:hAnsiTheme="minorHAnsi" w:cstheme="minorHAnsi"/>
        </w:rPr>
        <w:t xml:space="preserve">one’s </w:t>
      </w:r>
      <w:r w:rsidRPr="00AB679D">
        <w:rPr>
          <w:rStyle w:val="TitleChar"/>
          <w:rFonts w:asciiTheme="minorHAnsi" w:hAnsiTheme="minorHAnsi" w:cstheme="minorHAnsi"/>
          <w:highlight w:val="green"/>
        </w:rPr>
        <w:t>options open</w:t>
      </w:r>
      <w:r w:rsidRPr="00AB679D">
        <w:rPr>
          <w:rStyle w:val="TitleChar"/>
          <w:rFonts w:asciiTheme="minorHAnsi" w:hAnsiTheme="minorHAnsi" w:cstheme="minorHAnsi"/>
        </w:rPr>
        <w:t xml:space="preserve"> </w:t>
      </w:r>
      <w:r w:rsidRPr="00AB679D">
        <w:rPr>
          <w:rFonts w:asciiTheme="minorHAnsi" w:hAnsiTheme="minorHAnsi" w:cstheme="minorHAnsi"/>
          <w:sz w:val="14"/>
        </w:rPr>
        <w:t>while one gains new information.</w:t>
      </w:r>
    </w:p>
    <w:p w14:paraId="489155F9" w14:textId="77777777" w:rsidR="00C84C13" w:rsidRPr="00AB679D" w:rsidRDefault="00C84C13" w:rsidP="00C84C13">
      <w:pPr>
        <w:pStyle w:val="Heading4"/>
        <w:rPr>
          <w:rFonts w:asciiTheme="minorHAnsi" w:hAnsiTheme="minorHAnsi" w:cstheme="minorHAnsi"/>
        </w:rPr>
      </w:pPr>
      <w:r w:rsidRPr="00AB679D">
        <w:rPr>
          <w:rFonts w:asciiTheme="minorHAnsi" w:hAnsiTheme="minorHAnsi" w:cstheme="minorHAnsi"/>
        </w:rPr>
        <w:t xml:space="preserve">Prefer – </w:t>
      </w:r>
    </w:p>
    <w:p w14:paraId="0A9C1BC9" w14:textId="77777777" w:rsidR="00C84C13" w:rsidRPr="00AB679D" w:rsidRDefault="00C84C13" w:rsidP="00C84C13">
      <w:pPr>
        <w:pStyle w:val="Heading4"/>
        <w:rPr>
          <w:rFonts w:asciiTheme="minorHAnsi" w:hAnsiTheme="minorHAnsi" w:cstheme="minorHAnsi"/>
        </w:rPr>
      </w:pPr>
      <w:r w:rsidRPr="00AB679D">
        <w:rPr>
          <w:rFonts w:asciiTheme="minorHAnsi" w:hAnsiTheme="minorHAnsi" w:cstheme="minorHAnsi"/>
        </w:rPr>
        <w:t>[1] Actor Specificity – Util is the best in the context of governments which is the actor in the resolution</w:t>
      </w:r>
    </w:p>
    <w:p w14:paraId="21E297D5" w14:textId="77777777" w:rsidR="00C84C13" w:rsidRPr="00AB679D" w:rsidRDefault="00C84C13" w:rsidP="00C84C13">
      <w:pPr>
        <w:pStyle w:val="Heading4"/>
        <w:rPr>
          <w:rFonts w:asciiTheme="minorHAnsi" w:hAnsiTheme="minorHAnsi" w:cstheme="minorHAnsi"/>
          <w:color w:val="000000" w:themeColor="text1"/>
        </w:rPr>
      </w:pPr>
      <w:r w:rsidRPr="00AB679D">
        <w:rPr>
          <w:rFonts w:asciiTheme="minorHAnsi" w:hAnsiTheme="minorHAnsi" w:cstheme="minorHAnsi"/>
          <w:color w:val="000000" w:themeColor="text1"/>
        </w:rPr>
        <w:t xml:space="preserve">A] Governments must aggregate since every policy benefits some and harms others, which also means side constraints freeze action. </w:t>
      </w:r>
    </w:p>
    <w:p w14:paraId="0CE7877F" w14:textId="77777777" w:rsidR="00C84C13" w:rsidRPr="00AB679D" w:rsidRDefault="00C84C13" w:rsidP="00C84C13">
      <w:pPr>
        <w:pStyle w:val="Heading4"/>
        <w:rPr>
          <w:rFonts w:asciiTheme="minorHAnsi" w:hAnsiTheme="minorHAnsi" w:cstheme="minorHAnsi"/>
          <w:color w:val="000000" w:themeColor="text1"/>
        </w:rPr>
      </w:pPr>
      <w:r w:rsidRPr="00AB679D">
        <w:rPr>
          <w:rFonts w:asciiTheme="minorHAnsi" w:hAnsiTheme="minorHAnsi" w:cstheme="minorHAnsi"/>
          <w:color w:val="000000" w:themeColor="text1"/>
        </w:rPr>
        <w:t>B] No intent-foresight distinction – the actions we take are inevitably informed by predictions from certain mental states, meaning consequences are a collective part of the will.</w:t>
      </w:r>
      <w:r>
        <w:rPr>
          <w:rFonts w:asciiTheme="minorHAnsi" w:hAnsiTheme="minorHAnsi" w:cstheme="minorHAnsi"/>
          <w:color w:val="000000" w:themeColor="text1"/>
        </w:rPr>
        <w:t xml:space="preserve"> </w:t>
      </w:r>
    </w:p>
    <w:p w14:paraId="2945C0B2" w14:textId="77777777" w:rsidR="00C84C13" w:rsidRPr="00AB679D" w:rsidRDefault="00C84C13" w:rsidP="00C84C13">
      <w:pPr>
        <w:pStyle w:val="Heading4"/>
        <w:rPr>
          <w:rFonts w:asciiTheme="minorHAnsi" w:hAnsiTheme="minorHAnsi" w:cstheme="minorHAnsi"/>
        </w:rPr>
      </w:pPr>
      <w:r w:rsidRPr="00AB679D">
        <w:rPr>
          <w:rFonts w:asciiTheme="minorHAnsi" w:hAnsiTheme="minorHAnsi" w:cstheme="minorHAnsi"/>
        </w:rPr>
        <w:t xml:space="preserve">C] No act-omission distinction governments are responsible for everything in the public sphere so inaction is an implicit authorization of action </w:t>
      </w:r>
    </w:p>
    <w:p w14:paraId="73FE30EC" w14:textId="4C28D1B3" w:rsidR="00C84C13" w:rsidRDefault="00C84C13" w:rsidP="00C84C13">
      <w:pPr>
        <w:pStyle w:val="Heading4"/>
        <w:rPr>
          <w:rFonts w:asciiTheme="minorHAnsi" w:eastAsia="Times New Roman" w:hAnsiTheme="minorHAnsi" w:cstheme="minorHAnsi"/>
          <w:color w:val="000000" w:themeColor="text1"/>
          <w:shd w:val="clear" w:color="auto" w:fill="FFFFFF"/>
        </w:rPr>
      </w:pPr>
      <w:r w:rsidRPr="00AB679D">
        <w:rPr>
          <w:rFonts w:asciiTheme="minorHAnsi" w:eastAsia="Times New Roman" w:hAnsiTheme="minorHAnsi" w:cstheme="minorHAnsi"/>
          <w:color w:val="000000" w:themeColor="text1"/>
          <w:shd w:val="clear" w:color="auto" w:fill="FFFFFF"/>
        </w:rPr>
        <w:t>D] Actor-specificity comes first since different agents have different ethical standings. Takes out util calc indicts since they’re empirically denied and link turns them because the alt would be no action</w:t>
      </w:r>
    </w:p>
    <w:p w14:paraId="5501ABC6" w14:textId="0BFD4D48" w:rsidR="006F69F7" w:rsidRDefault="006F69F7" w:rsidP="006F69F7">
      <w:pPr>
        <w:pStyle w:val="Heading4"/>
      </w:pPr>
      <w:r>
        <w:t xml:space="preserve">[2] Extinction outweighs </w:t>
      </w:r>
    </w:p>
    <w:p w14:paraId="4F23C8F2" w14:textId="77777777" w:rsidR="006F69F7" w:rsidRPr="00A3034A" w:rsidRDefault="006F69F7" w:rsidP="006F69F7">
      <w:pPr>
        <w:pStyle w:val="Heading4"/>
      </w:pPr>
      <w:r>
        <w:t>A)</w:t>
      </w:r>
      <w:r w:rsidRPr="00A3034A">
        <w:t xml:space="preserve"> </w:t>
      </w:r>
      <w:r w:rsidRPr="00790205">
        <w:rPr>
          <w:u w:val="single"/>
        </w:rPr>
        <w:t>Reversibility</w:t>
      </w:r>
      <w:r w:rsidRPr="00A3034A">
        <w:t xml:space="preserve"> – we can never improve society because our impact is irreversible which proves moral uncertainty</w:t>
      </w:r>
    </w:p>
    <w:p w14:paraId="2AE0BA97" w14:textId="62A45114" w:rsidR="006F69F7" w:rsidRPr="00A3034A" w:rsidRDefault="006F69F7" w:rsidP="006F69F7">
      <w:pPr>
        <w:pStyle w:val="Heading4"/>
      </w:pPr>
      <w:r>
        <w:t>B)</w:t>
      </w:r>
      <w:r w:rsidRPr="00A3034A">
        <w:t xml:space="preserve"> </w:t>
      </w:r>
      <w:r w:rsidRPr="00790205">
        <w:rPr>
          <w:u w:val="single"/>
        </w:rPr>
        <w:t>Prerequisite</w:t>
      </w:r>
      <w:r>
        <w:t xml:space="preserve"> – you can’t do the NC if you’re dead, threats to bodily security preclude action</w:t>
      </w:r>
    </w:p>
    <w:p w14:paraId="0A63020F" w14:textId="77777777" w:rsidR="006F69F7" w:rsidRDefault="006F69F7" w:rsidP="006F69F7">
      <w:pPr>
        <w:pStyle w:val="Heading4"/>
      </w:pPr>
      <w:r>
        <w:t>C)</w:t>
      </w:r>
      <w:r w:rsidRPr="00A3034A">
        <w:t xml:space="preserve"> </w:t>
      </w:r>
      <w:r w:rsidRPr="00790205">
        <w:rPr>
          <w:u w:val="single"/>
        </w:rPr>
        <w:t>Resolvability</w:t>
      </w:r>
      <w:r w:rsidRPr="00A3034A">
        <w:t xml:space="preserve"> – body count is the most objective way to calculate impacts because comparing suffering is unethical</w:t>
      </w:r>
      <w:r>
        <w:t xml:space="preserve"> anything else means judge intervention</w:t>
      </w:r>
    </w:p>
    <w:p w14:paraId="54186DC9" w14:textId="7BD7E63D" w:rsidR="00655F3F" w:rsidRPr="00655F3F" w:rsidRDefault="006F69F7" w:rsidP="00655F3F">
      <w:pPr>
        <w:pStyle w:val="Heading4"/>
      </w:pPr>
      <w:r>
        <w:t xml:space="preserve">D) </w:t>
      </w:r>
      <w:r>
        <w:rPr>
          <w:u w:val="single"/>
        </w:rPr>
        <w:t>Reciprocity</w:t>
      </w:r>
      <w:r>
        <w:t xml:space="preserve"> – you can weigh your impacts under different frameworks, I should be able to as well</w:t>
      </w:r>
    </w:p>
    <w:p w14:paraId="79A7B9C7" w14:textId="448A3892" w:rsidR="00C84C13" w:rsidRDefault="00C84C13" w:rsidP="00C84C13">
      <w:pPr>
        <w:pStyle w:val="Heading3"/>
        <w:rPr>
          <w:rFonts w:asciiTheme="minorHAnsi" w:hAnsiTheme="minorHAnsi"/>
        </w:rPr>
      </w:pPr>
      <w:r w:rsidRPr="00276D80">
        <w:rPr>
          <w:rFonts w:asciiTheme="minorHAnsi" w:hAnsiTheme="minorHAnsi"/>
        </w:rPr>
        <w:t xml:space="preserve">1AC – Underview </w:t>
      </w:r>
    </w:p>
    <w:p w14:paraId="04F79D8E" w14:textId="77777777" w:rsidR="00655F3F" w:rsidRPr="00EC1ED1" w:rsidRDefault="00655F3F" w:rsidP="00655F3F">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2A64143F" w14:textId="77777777" w:rsidR="00655F3F" w:rsidRPr="00D11569" w:rsidRDefault="00655F3F" w:rsidP="00655F3F">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r>
        <w:rPr>
          <w:rFonts w:asciiTheme="minorHAnsi" w:hAnsiTheme="minorHAnsi" w:cstheme="minorHAnsi"/>
        </w:rPr>
        <w:t xml:space="preserve">d) </w:t>
      </w:r>
      <w:r w:rsidRPr="00D11569">
        <w:rPr>
          <w:rFonts w:asciiTheme="minorHAnsi" w:hAnsiTheme="minorHAnsi" w:cstheme="minorHAnsi"/>
        </w:rPr>
        <w:t>Vote aff on optimism – act in optimistic ways because that’s happy</w:t>
      </w:r>
    </w:p>
    <w:p w14:paraId="5C698F8C" w14:textId="77777777" w:rsidR="00655F3F" w:rsidRPr="00D11569" w:rsidRDefault="00655F3F" w:rsidP="00655F3F">
      <w:pPr>
        <w:pStyle w:val="Heading4"/>
        <w:rPr>
          <w:rFonts w:asciiTheme="minorHAnsi" w:hAnsiTheme="minorHAnsi" w:cstheme="minorHAnsi"/>
        </w:rPr>
      </w:pPr>
      <w:r>
        <w:t xml:space="preserve">[3] </w:t>
      </w:r>
      <w:r w:rsidRPr="00D11569">
        <w:t>No omissions: All neg theory violations and kritik links must come from the text of the AC, not the absence of specification</w:t>
      </w:r>
      <w:r>
        <w:t xml:space="preserve"> a) </w:t>
      </w:r>
      <w:r w:rsidRPr="00D11569">
        <w:t>I have a limited time to speak so it’s an infinite aff burden</w:t>
      </w:r>
      <w:r>
        <w:rPr>
          <w:rFonts w:asciiTheme="minorHAnsi" w:hAnsiTheme="minorHAnsi" w:cstheme="minorHAnsi"/>
        </w:rPr>
        <w:t xml:space="preserve"> b) </w:t>
      </w:r>
      <w:r w:rsidRPr="00D11569">
        <w:t xml:space="preserve">Race to bottom – incentivizes people to not engage the aff and make a bunch spec argument to preclude </w:t>
      </w:r>
    </w:p>
    <w:p w14:paraId="58B4E5D2" w14:textId="77777777" w:rsidR="00655F3F" w:rsidRPr="005E1253" w:rsidRDefault="00655F3F" w:rsidP="00655F3F">
      <w:pPr>
        <w:pStyle w:val="Heading4"/>
        <w:rPr>
          <w:rFonts w:asciiTheme="minorHAnsi" w:hAnsiTheme="minorHAnsi" w:cstheme="minorHAnsi"/>
        </w:rPr>
      </w:pPr>
      <w:r>
        <w:t xml:space="preserve">[4] </w:t>
      </w:r>
      <w:r w:rsidRPr="00D11569">
        <w:t>No neg fiat</w:t>
      </w:r>
      <w:r>
        <w:rPr>
          <w:rFonts w:asciiTheme="minorHAnsi" w:hAnsiTheme="minorHAnsi" w:cstheme="minorHAnsi"/>
        </w:rPr>
        <w:t xml:space="preserve"> a) </w:t>
      </w:r>
      <w:r w:rsidRPr="00D11569">
        <w:t xml:space="preserve">The resolution is a question of ought-reading a more desirable advocacy doesn’t prove that the negative is a good idea </w:t>
      </w:r>
      <w:bookmarkStart w:id="0" w:name="_Hlk49004160"/>
      <w:r>
        <w:rPr>
          <w:rFonts w:asciiTheme="minorHAnsi" w:hAnsiTheme="minorHAnsi" w:cstheme="minorHAnsi"/>
        </w:rPr>
        <w:t xml:space="preserve">b) </w:t>
      </w:r>
      <w:r w:rsidRPr="00D11569">
        <w:rPr>
          <w:rFonts w:eastAsia="Calibri" w:cstheme="majorHAnsi"/>
        </w:rPr>
        <w:t>Aff has to indict the squo, but they don’t defend that, nullifying any possible reason to do the aff – that’s half my speech time and all my offense</w:t>
      </w:r>
      <w:bookmarkEnd w:id="0"/>
    </w:p>
    <w:p w14:paraId="2EE17BB6" w14:textId="77777777" w:rsidR="00655F3F" w:rsidRDefault="00655F3F" w:rsidP="00655F3F">
      <w:pPr>
        <w:pStyle w:val="Heading4"/>
        <w:rPr>
          <w:rFonts w:asciiTheme="minorHAnsi" w:hAnsiTheme="minorHAnsi" w:cstheme="minorHAnsi"/>
        </w:rPr>
      </w:pPr>
      <w:r>
        <w:rPr>
          <w:rFonts w:asciiTheme="minorHAnsi" w:hAnsiTheme="minorHAnsi" w:cstheme="minorHAnsi"/>
        </w:rPr>
        <w:t xml:space="preserve">[5] </w:t>
      </w:r>
      <w:r w:rsidRPr="00D11569">
        <w:rPr>
          <w:rFonts w:asciiTheme="minorHAnsi" w:hAnsiTheme="minorHAnsi" w:cstheme="minorHAnsi"/>
        </w:rPr>
        <w:t>Negative may not read more than 1 off case position as the affirmative can only read 1 position, K2 reciprocity</w:t>
      </w:r>
    </w:p>
    <w:p w14:paraId="1B53C777" w14:textId="77777777" w:rsidR="00655F3F" w:rsidRDefault="00655F3F" w:rsidP="00655F3F">
      <w:pPr>
        <w:pStyle w:val="Heading4"/>
      </w:pPr>
      <w:r>
        <w:t xml:space="preserve">[6] </w:t>
      </w:r>
      <w:r w:rsidRPr="00F72822">
        <w:t xml:space="preserve">RVI on NC theory </w:t>
      </w:r>
      <w:r>
        <w:t xml:space="preserve">– </w:t>
      </w:r>
      <w:r w:rsidRPr="00F72822">
        <w:t xml:space="preserve">you can read arguments such as T that are exclusively neg so I need </w:t>
      </w:r>
      <w:r>
        <w:t>them</w:t>
      </w:r>
      <w:r w:rsidRPr="00F72822">
        <w:t xml:space="preserve"> to </w:t>
      </w:r>
      <w:r>
        <w:t>compensate</w:t>
      </w:r>
    </w:p>
    <w:p w14:paraId="7817EB9B" w14:textId="77777777" w:rsidR="00655F3F" w:rsidRDefault="00655F3F" w:rsidP="00655F3F">
      <w:pPr>
        <w:pStyle w:val="Heading4"/>
      </w:pPr>
      <w:r>
        <w:t xml:space="preserve">[7] </w:t>
      </w:r>
      <w:r w:rsidRPr="00F72822">
        <w:t xml:space="preserve">The neg may not read nibs a) you can uplayer for 7 minutes that I have to answer before I even have access to offense b) inf neg abuse since you would just read 7 mins of auto-negate arguments. </w:t>
      </w:r>
    </w:p>
    <w:p w14:paraId="48B68F2C" w14:textId="77777777" w:rsidR="00655F3F" w:rsidRDefault="00655F3F" w:rsidP="00655F3F">
      <w:pPr>
        <w:pStyle w:val="Heading4"/>
      </w:pPr>
      <w:r>
        <w:t>[8] No neg</w:t>
      </w:r>
      <w:r w:rsidRPr="00F72822">
        <w:t xml:space="preserve"> meta-theory – I only have time to check abuse 1 time but you can do it in the nc and 2n, uplayering my attempt means we never get to the best norm.</w:t>
      </w:r>
    </w:p>
    <w:p w14:paraId="1E9F5A30" w14:textId="77777777" w:rsidR="00655F3F" w:rsidRDefault="00655F3F" w:rsidP="00655F3F">
      <w:pPr>
        <w:pStyle w:val="Heading4"/>
      </w:pPr>
      <w:r>
        <w:t xml:space="preserve">[9] </w:t>
      </w:r>
      <w:r w:rsidRPr="00F72822">
        <w:t xml:space="preserve">Skep affirms </w:t>
      </w:r>
      <w:r>
        <w:t>– moral o</w:t>
      </w:r>
      <w:r w:rsidRPr="00F72822">
        <w:t>ught statements are evaluations of actions. Having an obligation means that we have the best reason. Skeptical beliefs mean we don’t have any reason for action which means strength of reason to the aff is sufficient</w:t>
      </w:r>
      <w:r>
        <w:t>.</w:t>
      </w:r>
    </w:p>
    <w:p w14:paraId="05A90B64" w14:textId="3BC8C111" w:rsidR="00F7599C" w:rsidRPr="00655F3F" w:rsidRDefault="00655F3F" w:rsidP="00655F3F">
      <w:pPr>
        <w:pStyle w:val="Heading4"/>
        <w:rPr>
          <w:rFonts w:cs="Calibri"/>
        </w:rPr>
      </w:pPr>
      <w:r>
        <w:t xml:space="preserve">[10] </w:t>
      </w:r>
      <w:r w:rsidRPr="00F72822">
        <w:rPr>
          <w:rFonts w:cs="Calibri"/>
        </w:rPr>
        <w:t>Reject neg fairness a) 13-7 time skew and 6-minute collapse means I split time b) They can uplayer and restart the round to have time to generate offense that matters. c) They have access to more positions due to generic backfiles and bidirectional shells which means neg theory is impossible to avoid. Also, fairness questions ability to engage in same practice, any abuse is solved for when you affirm next round takes out shells – only affirming solves because you can construct the aff the way you like while neg is reactive d) neg reactivity means you can just perfectly react to any of my advantages and then generate offense</w:t>
      </w:r>
      <w:r>
        <w:rPr>
          <w:rFonts w:cs="Calibri"/>
        </w:rPr>
        <w:t>.</w:t>
      </w:r>
    </w:p>
    <w:p w14:paraId="6AB4DB48" w14:textId="77777777" w:rsidR="004B6F81" w:rsidRPr="00C84C13" w:rsidRDefault="004B6F81" w:rsidP="00C84C13"/>
    <w:sectPr w:rsidR="004B6F81" w:rsidRPr="00C84C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0"/>
  </w:num>
  <w:num w:numId="13">
    <w:abstractNumId w:val="23"/>
  </w:num>
  <w:num w:numId="14">
    <w:abstractNumId w:val="15"/>
  </w:num>
  <w:num w:numId="15">
    <w:abstractNumId w:val="17"/>
  </w:num>
  <w:num w:numId="16">
    <w:abstractNumId w:val="33"/>
  </w:num>
  <w:num w:numId="17">
    <w:abstractNumId w:val="14"/>
  </w:num>
  <w:num w:numId="18">
    <w:abstractNumId w:val="27"/>
  </w:num>
  <w:num w:numId="19">
    <w:abstractNumId w:val="13"/>
  </w:num>
  <w:num w:numId="20">
    <w:abstractNumId w:val="16"/>
  </w:num>
  <w:num w:numId="21">
    <w:abstractNumId w:val="18"/>
  </w:num>
  <w:num w:numId="22">
    <w:abstractNumId w:val="29"/>
  </w:num>
  <w:num w:numId="23">
    <w:abstractNumId w:val="19"/>
  </w:num>
  <w:num w:numId="24">
    <w:abstractNumId w:val="30"/>
  </w:num>
  <w:num w:numId="25">
    <w:abstractNumId w:val="22"/>
  </w:num>
  <w:num w:numId="26">
    <w:abstractNumId w:val="28"/>
  </w:num>
  <w:num w:numId="27">
    <w:abstractNumId w:val="12"/>
  </w:num>
  <w:num w:numId="28">
    <w:abstractNumId w:val="32"/>
  </w:num>
  <w:num w:numId="29">
    <w:abstractNumId w:val="24"/>
  </w:num>
  <w:num w:numId="30">
    <w:abstractNumId w:val="31"/>
  </w:num>
  <w:num w:numId="31">
    <w:abstractNumId w:val="25"/>
  </w:num>
  <w:num w:numId="32">
    <w:abstractNumId w:val="10"/>
  </w:num>
  <w:num w:numId="33">
    <w:abstractNumId w:val="11"/>
  </w:num>
  <w:num w:numId="34">
    <w:abstractNumId w:val="34"/>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4405F"/>
    <w:rsid w:val="00047747"/>
    <w:rsid w:val="00053FF2"/>
    <w:rsid w:val="00055769"/>
    <w:rsid w:val="000752E9"/>
    <w:rsid w:val="00083D6C"/>
    <w:rsid w:val="000965EA"/>
    <w:rsid w:val="000B3893"/>
    <w:rsid w:val="000B47E3"/>
    <w:rsid w:val="000C3C02"/>
    <w:rsid w:val="000C3F2A"/>
    <w:rsid w:val="000C5018"/>
    <w:rsid w:val="000C59E0"/>
    <w:rsid w:val="000D476D"/>
    <w:rsid w:val="000E7A40"/>
    <w:rsid w:val="000F2C36"/>
    <w:rsid w:val="00100833"/>
    <w:rsid w:val="00102A29"/>
    <w:rsid w:val="0010323A"/>
    <w:rsid w:val="00104529"/>
    <w:rsid w:val="00105942"/>
    <w:rsid w:val="00107396"/>
    <w:rsid w:val="00132D27"/>
    <w:rsid w:val="00136EBC"/>
    <w:rsid w:val="00144A4C"/>
    <w:rsid w:val="00147769"/>
    <w:rsid w:val="00170CC2"/>
    <w:rsid w:val="00176AB0"/>
    <w:rsid w:val="00177B7D"/>
    <w:rsid w:val="0018322D"/>
    <w:rsid w:val="001955C3"/>
    <w:rsid w:val="001A0EAA"/>
    <w:rsid w:val="001A36B0"/>
    <w:rsid w:val="001A7406"/>
    <w:rsid w:val="001B5776"/>
    <w:rsid w:val="001C4D6E"/>
    <w:rsid w:val="001C7675"/>
    <w:rsid w:val="001E1450"/>
    <w:rsid w:val="001E4681"/>
    <w:rsid w:val="001E527A"/>
    <w:rsid w:val="001E5299"/>
    <w:rsid w:val="001F78CE"/>
    <w:rsid w:val="00200A9C"/>
    <w:rsid w:val="002420DE"/>
    <w:rsid w:val="0024403B"/>
    <w:rsid w:val="00244A08"/>
    <w:rsid w:val="00247305"/>
    <w:rsid w:val="00251FC7"/>
    <w:rsid w:val="00267D8E"/>
    <w:rsid w:val="00270323"/>
    <w:rsid w:val="00276D80"/>
    <w:rsid w:val="00277B12"/>
    <w:rsid w:val="002851E2"/>
    <w:rsid w:val="002855A7"/>
    <w:rsid w:val="002B146A"/>
    <w:rsid w:val="002B5E17"/>
    <w:rsid w:val="002D08DA"/>
    <w:rsid w:val="002D3C8C"/>
    <w:rsid w:val="002F4064"/>
    <w:rsid w:val="002F468D"/>
    <w:rsid w:val="003045E4"/>
    <w:rsid w:val="0031184C"/>
    <w:rsid w:val="00315690"/>
    <w:rsid w:val="00316B75"/>
    <w:rsid w:val="003211C3"/>
    <w:rsid w:val="00322713"/>
    <w:rsid w:val="00325646"/>
    <w:rsid w:val="00344AD9"/>
    <w:rsid w:val="003460F2"/>
    <w:rsid w:val="003546F7"/>
    <w:rsid w:val="0036571F"/>
    <w:rsid w:val="00381273"/>
    <w:rsid w:val="0038158C"/>
    <w:rsid w:val="00386D19"/>
    <w:rsid w:val="003902BA"/>
    <w:rsid w:val="0039341F"/>
    <w:rsid w:val="003A09E2"/>
    <w:rsid w:val="003A4659"/>
    <w:rsid w:val="003B5364"/>
    <w:rsid w:val="003D6613"/>
    <w:rsid w:val="003E0A51"/>
    <w:rsid w:val="003F4400"/>
    <w:rsid w:val="00407037"/>
    <w:rsid w:val="00420B01"/>
    <w:rsid w:val="0042116A"/>
    <w:rsid w:val="0043317F"/>
    <w:rsid w:val="00435B23"/>
    <w:rsid w:val="0044620E"/>
    <w:rsid w:val="00453350"/>
    <w:rsid w:val="00457EDF"/>
    <w:rsid w:val="004605D6"/>
    <w:rsid w:val="00463CE0"/>
    <w:rsid w:val="00470FCA"/>
    <w:rsid w:val="00485803"/>
    <w:rsid w:val="004B0827"/>
    <w:rsid w:val="004B6F81"/>
    <w:rsid w:val="004C60E8"/>
    <w:rsid w:val="004E022F"/>
    <w:rsid w:val="004E3579"/>
    <w:rsid w:val="004E728B"/>
    <w:rsid w:val="004F2A55"/>
    <w:rsid w:val="004F39E0"/>
    <w:rsid w:val="00524213"/>
    <w:rsid w:val="00537BD5"/>
    <w:rsid w:val="00555341"/>
    <w:rsid w:val="00561D1F"/>
    <w:rsid w:val="0057268A"/>
    <w:rsid w:val="00586057"/>
    <w:rsid w:val="005941D7"/>
    <w:rsid w:val="00594673"/>
    <w:rsid w:val="005A28F8"/>
    <w:rsid w:val="005B7BFD"/>
    <w:rsid w:val="005D2912"/>
    <w:rsid w:val="005D4344"/>
    <w:rsid w:val="005D73BA"/>
    <w:rsid w:val="005E2995"/>
    <w:rsid w:val="005E4E63"/>
    <w:rsid w:val="006065BD"/>
    <w:rsid w:val="006109A4"/>
    <w:rsid w:val="00611059"/>
    <w:rsid w:val="00631511"/>
    <w:rsid w:val="00633172"/>
    <w:rsid w:val="006336F0"/>
    <w:rsid w:val="006360CF"/>
    <w:rsid w:val="00645131"/>
    <w:rsid w:val="00645FA9"/>
    <w:rsid w:val="00647866"/>
    <w:rsid w:val="00650A3E"/>
    <w:rsid w:val="00655F3F"/>
    <w:rsid w:val="00665003"/>
    <w:rsid w:val="006718C0"/>
    <w:rsid w:val="0068522B"/>
    <w:rsid w:val="006A2AD0"/>
    <w:rsid w:val="006A2BBF"/>
    <w:rsid w:val="006A7DBD"/>
    <w:rsid w:val="006C2375"/>
    <w:rsid w:val="006D3928"/>
    <w:rsid w:val="006D4ECC"/>
    <w:rsid w:val="006F692D"/>
    <w:rsid w:val="006F69F7"/>
    <w:rsid w:val="00706897"/>
    <w:rsid w:val="00722258"/>
    <w:rsid w:val="007243E5"/>
    <w:rsid w:val="0073566D"/>
    <w:rsid w:val="00766EA0"/>
    <w:rsid w:val="00774040"/>
    <w:rsid w:val="00774B0A"/>
    <w:rsid w:val="00784EC8"/>
    <w:rsid w:val="00797E11"/>
    <w:rsid w:val="007A2226"/>
    <w:rsid w:val="007F5B66"/>
    <w:rsid w:val="00804098"/>
    <w:rsid w:val="00817A63"/>
    <w:rsid w:val="00823A1C"/>
    <w:rsid w:val="00831A56"/>
    <w:rsid w:val="008354C1"/>
    <w:rsid w:val="00845B9D"/>
    <w:rsid w:val="00855CB4"/>
    <w:rsid w:val="00856A3E"/>
    <w:rsid w:val="00860984"/>
    <w:rsid w:val="0086702D"/>
    <w:rsid w:val="008A3710"/>
    <w:rsid w:val="008B3ECB"/>
    <w:rsid w:val="008B4E85"/>
    <w:rsid w:val="008C03A4"/>
    <w:rsid w:val="008C1B2E"/>
    <w:rsid w:val="008C2FDC"/>
    <w:rsid w:val="008C458F"/>
    <w:rsid w:val="008D1A6D"/>
    <w:rsid w:val="008D6527"/>
    <w:rsid w:val="008F2837"/>
    <w:rsid w:val="00902265"/>
    <w:rsid w:val="00913F1A"/>
    <w:rsid w:val="0091627E"/>
    <w:rsid w:val="0091646D"/>
    <w:rsid w:val="0092217B"/>
    <w:rsid w:val="009230F0"/>
    <w:rsid w:val="00943661"/>
    <w:rsid w:val="00956736"/>
    <w:rsid w:val="0097032B"/>
    <w:rsid w:val="0097348D"/>
    <w:rsid w:val="00994FDC"/>
    <w:rsid w:val="009965B4"/>
    <w:rsid w:val="009A7F44"/>
    <w:rsid w:val="009D000A"/>
    <w:rsid w:val="009D0B13"/>
    <w:rsid w:val="009D2EAD"/>
    <w:rsid w:val="009D54B2"/>
    <w:rsid w:val="009E1922"/>
    <w:rsid w:val="009E2335"/>
    <w:rsid w:val="009F7ED2"/>
    <w:rsid w:val="00A025EE"/>
    <w:rsid w:val="00A041A3"/>
    <w:rsid w:val="00A20EB5"/>
    <w:rsid w:val="00A325C0"/>
    <w:rsid w:val="00A47640"/>
    <w:rsid w:val="00A76B6A"/>
    <w:rsid w:val="00A93661"/>
    <w:rsid w:val="00A93BCE"/>
    <w:rsid w:val="00A95652"/>
    <w:rsid w:val="00AA21CA"/>
    <w:rsid w:val="00AA6BE5"/>
    <w:rsid w:val="00AC0AB8"/>
    <w:rsid w:val="00AC7727"/>
    <w:rsid w:val="00AE3E33"/>
    <w:rsid w:val="00B0006B"/>
    <w:rsid w:val="00B044AB"/>
    <w:rsid w:val="00B16571"/>
    <w:rsid w:val="00B24791"/>
    <w:rsid w:val="00B3043A"/>
    <w:rsid w:val="00B33C6D"/>
    <w:rsid w:val="00B4508F"/>
    <w:rsid w:val="00B543FF"/>
    <w:rsid w:val="00B55AD5"/>
    <w:rsid w:val="00B66BE1"/>
    <w:rsid w:val="00B72754"/>
    <w:rsid w:val="00B8057C"/>
    <w:rsid w:val="00BA7E12"/>
    <w:rsid w:val="00BB60E9"/>
    <w:rsid w:val="00BD2FB3"/>
    <w:rsid w:val="00BD6238"/>
    <w:rsid w:val="00BE6A30"/>
    <w:rsid w:val="00BF593B"/>
    <w:rsid w:val="00BF773A"/>
    <w:rsid w:val="00BF7E81"/>
    <w:rsid w:val="00C136F8"/>
    <w:rsid w:val="00C13773"/>
    <w:rsid w:val="00C17CC8"/>
    <w:rsid w:val="00C2005E"/>
    <w:rsid w:val="00C3324E"/>
    <w:rsid w:val="00C5038C"/>
    <w:rsid w:val="00C64AF8"/>
    <w:rsid w:val="00C83417"/>
    <w:rsid w:val="00C84C13"/>
    <w:rsid w:val="00C90F85"/>
    <w:rsid w:val="00C9604F"/>
    <w:rsid w:val="00CA01A4"/>
    <w:rsid w:val="00CA19AA"/>
    <w:rsid w:val="00CA1F14"/>
    <w:rsid w:val="00CA5EE7"/>
    <w:rsid w:val="00CB3945"/>
    <w:rsid w:val="00CC5298"/>
    <w:rsid w:val="00CD736E"/>
    <w:rsid w:val="00CD798D"/>
    <w:rsid w:val="00CE161E"/>
    <w:rsid w:val="00CF1650"/>
    <w:rsid w:val="00CF59A8"/>
    <w:rsid w:val="00D0109A"/>
    <w:rsid w:val="00D14EBD"/>
    <w:rsid w:val="00D21AE3"/>
    <w:rsid w:val="00D318CC"/>
    <w:rsid w:val="00D325A9"/>
    <w:rsid w:val="00D36A8A"/>
    <w:rsid w:val="00D43A87"/>
    <w:rsid w:val="00D61409"/>
    <w:rsid w:val="00D6691E"/>
    <w:rsid w:val="00D71170"/>
    <w:rsid w:val="00D718E6"/>
    <w:rsid w:val="00D851B3"/>
    <w:rsid w:val="00D85EB3"/>
    <w:rsid w:val="00D92ECB"/>
    <w:rsid w:val="00DA1C92"/>
    <w:rsid w:val="00DA25D4"/>
    <w:rsid w:val="00DA2695"/>
    <w:rsid w:val="00DA6538"/>
    <w:rsid w:val="00DD7E11"/>
    <w:rsid w:val="00DF0950"/>
    <w:rsid w:val="00DF108E"/>
    <w:rsid w:val="00DF4734"/>
    <w:rsid w:val="00E01B8B"/>
    <w:rsid w:val="00E0624C"/>
    <w:rsid w:val="00E15E75"/>
    <w:rsid w:val="00E26BFF"/>
    <w:rsid w:val="00E460C2"/>
    <w:rsid w:val="00E5262C"/>
    <w:rsid w:val="00E63DE6"/>
    <w:rsid w:val="00E7101E"/>
    <w:rsid w:val="00E760F3"/>
    <w:rsid w:val="00E767EF"/>
    <w:rsid w:val="00EA04AF"/>
    <w:rsid w:val="00EB18FB"/>
    <w:rsid w:val="00EB7A58"/>
    <w:rsid w:val="00EC337B"/>
    <w:rsid w:val="00EC708D"/>
    <w:rsid w:val="00EC7DC4"/>
    <w:rsid w:val="00EC7EC9"/>
    <w:rsid w:val="00ED30CF"/>
    <w:rsid w:val="00EE29BA"/>
    <w:rsid w:val="00EE444B"/>
    <w:rsid w:val="00EF7593"/>
    <w:rsid w:val="00F115C3"/>
    <w:rsid w:val="00F12BE2"/>
    <w:rsid w:val="00F176EF"/>
    <w:rsid w:val="00F2057F"/>
    <w:rsid w:val="00F45E10"/>
    <w:rsid w:val="00F56510"/>
    <w:rsid w:val="00F6364A"/>
    <w:rsid w:val="00F7599C"/>
    <w:rsid w:val="00F776A8"/>
    <w:rsid w:val="00F90324"/>
    <w:rsid w:val="00F9113A"/>
    <w:rsid w:val="00F91ACA"/>
    <w:rsid w:val="00FA288D"/>
    <w:rsid w:val="00FB7270"/>
    <w:rsid w:val="00FC2C03"/>
    <w:rsid w:val="00FC6F48"/>
    <w:rsid w:val="00FD2F6B"/>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6527"/>
    <w:rPr>
      <w:rFonts w:ascii="Calibri" w:hAnsi="Calibri"/>
    </w:rPr>
  </w:style>
  <w:style w:type="paragraph" w:styleId="Heading1">
    <w:name w:val="heading 1"/>
    <w:aliases w:val="Pocket"/>
    <w:basedOn w:val="Normal"/>
    <w:next w:val="Normal"/>
    <w:link w:val="Heading1Char"/>
    <w:qFormat/>
    <w:rsid w:val="008D65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8D65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8D65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8D65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65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6527"/>
  </w:style>
  <w:style w:type="character" w:customStyle="1" w:styleId="Heading1Char">
    <w:name w:val="Heading 1 Char"/>
    <w:aliases w:val="Pocket Char"/>
    <w:basedOn w:val="DefaultParagraphFont"/>
    <w:link w:val="Heading1"/>
    <w:rsid w:val="008D652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8D652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8D652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8D6527"/>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20"/>
    <w:qFormat/>
    <w:rsid w:val="008D652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8D652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8D6527"/>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8D6527"/>
    <w:rPr>
      <w:color w:val="auto"/>
      <w:u w:val="none"/>
    </w:rPr>
  </w:style>
  <w:style w:type="character" w:styleId="FollowedHyperlink">
    <w:name w:val="FollowedHyperlink"/>
    <w:basedOn w:val="DefaultParagraphFont"/>
    <w:uiPriority w:val="99"/>
    <w:semiHidden/>
    <w:unhideWhenUsed/>
    <w:rsid w:val="008D6527"/>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 w:type="character" w:styleId="Strong">
    <w:name w:val="Strong"/>
    <w:basedOn w:val="DefaultParagraphFont"/>
    <w:qFormat/>
    <w:rsid w:val="004858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761682668">
      <w:bodyDiv w:val="1"/>
      <w:marLeft w:val="0"/>
      <w:marRight w:val="0"/>
      <w:marTop w:val="0"/>
      <w:marBottom w:val="0"/>
      <w:divBdr>
        <w:top w:val="none" w:sz="0" w:space="0" w:color="auto"/>
        <w:left w:val="none" w:sz="0" w:space="0" w:color="auto"/>
        <w:bottom w:val="none" w:sz="0" w:space="0" w:color="auto"/>
        <w:right w:val="none" w:sz="0" w:space="0" w:color="auto"/>
      </w:divBdr>
    </w:div>
    <w:div w:id="1059939646">
      <w:bodyDiv w:val="1"/>
      <w:marLeft w:val="0"/>
      <w:marRight w:val="0"/>
      <w:marTop w:val="0"/>
      <w:marBottom w:val="0"/>
      <w:divBdr>
        <w:top w:val="none" w:sz="0" w:space="0" w:color="auto"/>
        <w:left w:val="none" w:sz="0" w:space="0" w:color="auto"/>
        <w:bottom w:val="none" w:sz="0" w:space="0" w:color="auto"/>
        <w:right w:val="none" w:sz="0" w:space="0" w:color="auto"/>
      </w:divBdr>
    </w:div>
    <w:div w:id="1301961835">
      <w:bodyDiv w:val="1"/>
      <w:marLeft w:val="0"/>
      <w:marRight w:val="0"/>
      <w:marTop w:val="0"/>
      <w:marBottom w:val="0"/>
      <w:divBdr>
        <w:top w:val="none" w:sz="0" w:space="0" w:color="auto"/>
        <w:left w:val="none" w:sz="0" w:space="0" w:color="auto"/>
        <w:bottom w:val="none" w:sz="0" w:space="0" w:color="auto"/>
        <w:right w:val="none" w:sz="0" w:space="0" w:color="auto"/>
      </w:divBdr>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718696068">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231268">
      <w:bodyDiv w:val="1"/>
      <w:marLeft w:val="0"/>
      <w:marRight w:val="0"/>
      <w:marTop w:val="0"/>
      <w:marBottom w:val="0"/>
      <w:divBdr>
        <w:top w:val="none" w:sz="0" w:space="0" w:color="auto"/>
        <w:left w:val="none" w:sz="0" w:space="0" w:color="auto"/>
        <w:bottom w:val="none" w:sz="0" w:space="0" w:color="auto"/>
        <w:right w:val="none" w:sz="0" w:space="0" w:color="auto"/>
      </w:divBdr>
    </w:div>
    <w:div w:id="1989168365">
      <w:bodyDiv w:val="1"/>
      <w:marLeft w:val="0"/>
      <w:marRight w:val="0"/>
      <w:marTop w:val="0"/>
      <w:marBottom w:val="0"/>
      <w:divBdr>
        <w:top w:val="none" w:sz="0" w:space="0" w:color="auto"/>
        <w:left w:val="none" w:sz="0" w:space="0" w:color="auto"/>
        <w:bottom w:val="none" w:sz="0" w:space="0" w:color="auto"/>
        <w:right w:val="none" w:sz="0" w:space="0" w:color="auto"/>
      </w:divBdr>
      <w:divsChild>
        <w:div w:id="1580796648">
          <w:marLeft w:val="75"/>
          <w:marRight w:val="75"/>
          <w:marTop w:val="75"/>
          <w:marBottom w:val="75"/>
          <w:divBdr>
            <w:top w:val="none" w:sz="0" w:space="0" w:color="auto"/>
            <w:left w:val="none" w:sz="0" w:space="0" w:color="auto"/>
            <w:bottom w:val="none" w:sz="0" w:space="0" w:color="auto"/>
            <w:right w:val="none" w:sz="0" w:space="0" w:color="auto"/>
          </w:divBdr>
          <w:divsChild>
            <w:div w:id="17240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426296">
      <w:bodyDiv w:val="1"/>
      <w:marLeft w:val="0"/>
      <w:marRight w:val="0"/>
      <w:marTop w:val="0"/>
      <w:marBottom w:val="0"/>
      <w:divBdr>
        <w:top w:val="none" w:sz="0" w:space="0" w:color="auto"/>
        <w:left w:val="none" w:sz="0" w:space="0" w:color="auto"/>
        <w:bottom w:val="none" w:sz="0" w:space="0" w:color="auto"/>
        <w:right w:val="none" w:sz="0" w:space="0" w:color="auto"/>
      </w:divBdr>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coronavirus/?itid=lk_inline_manual_2" TargetMode="External"/><Relationship Id="rId18" Type="http://schemas.openxmlformats.org/officeDocument/2006/relationships/hyperlink" Target="https://freedomhouse.org/country/india/freedom-world/2021" TargetMode="External"/><Relationship Id="rId26" Type="http://schemas.openxmlformats.org/officeDocument/2006/relationships/hyperlink" Target="https://www.washingtonpost.com/politics/2021/06/02/whats-behind-indias-dramatic-pandemic-surge-heres-one-factor-too-little-competition-parliament/?itid=lk_interstitial_manual_16" TargetMode="External"/><Relationship Id="rId39" Type="http://schemas.openxmlformats.org/officeDocument/2006/relationships/hyperlink" Target="https://www.scientificamerican.com/article/how-dangerous-is-the-delta-variant-and-will-it-cause-a-covid-surge-in-the-u-s/" TargetMode="External"/><Relationship Id="rId21" Type="http://schemas.openxmlformats.org/officeDocument/2006/relationships/hyperlink" Target="https://www.nytimes.com/2017/06/05/world/asia/india-ndtv-raids-narendra-modi-prannoy-roy.html" TargetMode="External"/><Relationship Id="rId34" Type="http://schemas.openxmlformats.org/officeDocument/2006/relationships/hyperlink" Target="https://scroll.in/latest/993484/up-fir-filed-against-man-who-sought-twitter-help-for-oxygen-for-grandfather" TargetMode="External"/><Relationship Id="rId42"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47" Type="http://schemas.openxmlformats.org/officeDocument/2006/relationships/hyperlink" Target="https://idsa.in/issuebrief/wto-trips-waiver-covid-vaccine-rkumar-120721" TargetMode="External"/><Relationship Id="rId50" Type="http://schemas.openxmlformats.org/officeDocument/2006/relationships/fontTable" Target="fontTable.xml"/><Relationship Id="rId7" Type="http://schemas.openxmlformats.org/officeDocument/2006/relationships/hyperlink" Target="https://www.nber.org/system/files/working_papers/w21964/w21964.pdf" TargetMode="External"/><Relationship Id="rId2" Type="http://schemas.openxmlformats.org/officeDocument/2006/relationships/numbering" Target="numbering.xml"/><Relationship Id="rId16" Type="http://schemas.openxmlformats.org/officeDocument/2006/relationships/hyperlink" Target="https://www.google.com/books/edition/The_Success_of_India_s_Democracy/Io0NsnlRT6sC?hl=en" TargetMode="External"/><Relationship Id="rId29" Type="http://schemas.openxmlformats.org/officeDocument/2006/relationships/hyperlink" Target="https://rsf.org/en/news/surge-harassment-indian-reporters-over-coronavirus-coverage" TargetMode="External"/><Relationship Id="rId11" Type="http://schemas.openxmlformats.org/officeDocument/2006/relationships/hyperlink" Target="https://www.washingtonpost.com/politics/2021/07/05/india-has-become-an-electoral-autocracy-its-covid-19-catastrophe-is-no-surprise%20//" TargetMode="External"/><Relationship Id="rId24" Type="http://schemas.openxmlformats.org/officeDocument/2006/relationships/hyperlink" Target="https://timesofindia.indiatimes.com/india/5128-uapa-cases-229-sedition-cases-lodged-in-five-years-government/articleshow/81433613.cms" TargetMode="External"/><Relationship Id="rId32" Type="http://schemas.openxmlformats.org/officeDocument/2006/relationships/hyperlink" Target="https://time.com/5946092/india-internet-rules-impact/" TargetMode="External"/><Relationship Id="rId37" Type="http://schemas.openxmlformats.org/officeDocument/2006/relationships/hyperlink" Target="https://www.latimes.com/opinion/story/2021-05-08/india-covid-pandemic-deaths-narendra-modi" TargetMode="External"/><Relationship Id="rId40" Type="http://schemas.openxmlformats.org/officeDocument/2006/relationships/hyperlink" Target="https://www.ctvnews.ca/world/covid-19-has-escalated-armed-conflict-in-india-pakistan-iraq-libya-and-the-philippines-study-finds-1.5236738%20//" TargetMode="External"/><Relationship Id="rId45" Type="http://schemas.openxmlformats.org/officeDocument/2006/relationships/hyperlink" Target="https://papers.ssrn.com/sol3/papers.cfm?abstract_id=3171196/" TargetMode="External"/><Relationship Id="rId5" Type="http://schemas.openxmlformats.org/officeDocument/2006/relationships/webSettings" Target="webSettings.xml"/><Relationship Id="rId15" Type="http://schemas.openxmlformats.org/officeDocument/2006/relationships/hyperlink" Target="https://www.jstor.org/stable/1951731" TargetMode="External"/><Relationship Id="rId23" Type="http://schemas.openxmlformats.org/officeDocument/2006/relationships/hyperlink" Target="https://theprint.in/opinion/arnab-goswami-swift-bail-should-be-rule-for-undertrials-not-exception/545301/" TargetMode="External"/><Relationship Id="rId28" Type="http://schemas.openxmlformats.org/officeDocument/2006/relationships/hyperlink" Target="https://economictimes.indiatimes.com/news/politics-and-nation/sc-asks-media-to-publish-official-version-of-corona-developments/articleshow/74919142.cms?from=mdr" TargetMode="External"/><Relationship Id="rId36" Type="http://schemas.openxmlformats.org/officeDocument/2006/relationships/hyperlink" Target="https://www.washingtonpost.com/politics/2020/01/20/india-protesters-are-singing-national-anthem-waving-flag-heres-why-that-matters/?itid=lk_inline_manual_34" TargetMode="External"/><Relationship Id="rId49" Type="http://schemas.openxmlformats.org/officeDocument/2006/relationships/hyperlink" Target="https://www.ncbi.nlm.nih.gov/pmc/articles/PMC6446569/"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bbc.com/news/world-asia-india-56393944" TargetMode="External"/><Relationship Id="rId31" Type="http://schemas.openxmlformats.org/officeDocument/2006/relationships/hyperlink" Target="https://www.washingtonpost.com/politics/2020/04/13/millions-people-indias-crowded-slums-cant-keep-each-other-distance-during-pandemic-lockdown/?itid=lk_interstitial_manual_23" TargetMode="External"/><Relationship Id="rId44" Type="http://schemas.openxmlformats.org/officeDocument/2006/relationships/hyperlink" Target="https://www.brookings.edu/blog/order-from-chaos/2020/07/10/the-post-covid-19-world-economic-nationalism-triumphant/" TargetMode="External"/><Relationship Id="rId4" Type="http://schemas.openxmlformats.org/officeDocument/2006/relationships/settings" Target="settings.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s://www.scientificamerican.com/article/why-deadly-black-fungus-is-ravaging-covid-patients-in-india/" TargetMode="External"/><Relationship Id="rId22" Type="http://schemas.openxmlformats.org/officeDocument/2006/relationships/hyperlink" Target="https://www.cjr.org/special_report/gauri-lankesh-killing.php" TargetMode="External"/><Relationship Id="rId27" Type="http://schemas.openxmlformats.org/officeDocument/2006/relationships/hyperlink" Target="https://oxford.universitypressscholarship.com/view/10.1093/0198283652.001.0001/acprof-9780198283652" TargetMode="External"/><Relationship Id="rId30" Type="http://schemas.openxmlformats.org/officeDocument/2006/relationships/hyperlink" Target="https://thewire.in/media/himachal-pradesh-firs-journalists" TargetMode="External"/><Relationship Id="rId35" Type="http://schemas.openxmlformats.org/officeDocument/2006/relationships/hyperlink" Target="https://www.washingtonpost.com/politics/2021/06/02/whats-behind-indias-dramatic-pandemic-surge-heres-one-factor-too-little-competition-parliament/?itid=lk_inline_manual_29" TargetMode="External"/><Relationship Id="rId43" Type="http://schemas.openxmlformats.org/officeDocument/2006/relationships/hyperlink" Target="https://fortune.com/2021/06/18/wto-covid-vaccines-patents-waiver-south-africa-trips/" TargetMode="External"/><Relationship Id="rId48" Type="http://schemas.openxmlformats.org/officeDocument/2006/relationships/hyperlink" Target="https://www.tandfonline.com/doi/full/10.1080/25751654.2021.1890867" TargetMode="External"/><Relationship Id="rId8" Type="http://schemas.openxmlformats.org/officeDocument/2006/relationships/hyperlink" Target="https://freedomhouse.org/report/freedom-world/2021/democracy-under-siege"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cnbc.com/2021/07/01/delta-white-house-to-deploy-response-teams-across-us-to-combat-covid-variant.html" TargetMode="External"/><Relationship Id="rId17" Type="http://schemas.openxmlformats.org/officeDocument/2006/relationships/hyperlink" Target="https://press.princeton.edu/books/hardcover/9780691186726/emergency-chronicles" TargetMode="External"/><Relationship Id="rId25" Type="http://schemas.openxmlformats.org/officeDocument/2006/relationships/hyperlink" Target="https://thewire.in/rights/jail-bail-hearings-court-delhi-riots-elgar-parishad" TargetMode="External"/><Relationship Id="rId33" Type="http://schemas.openxmlformats.org/officeDocument/2006/relationships/hyperlink" Target="https://www.nytimes.com/2021/04/25/business/india-covid19-twitter-facebook.html" TargetMode="External"/><Relationship Id="rId38" Type="http://schemas.openxmlformats.org/officeDocument/2006/relationships/hyperlink" Target="https://www.nytimes.com/interactive/2021/05/25/world/asia/india-covid-death-estimates.html" TargetMode="External"/><Relationship Id="rId46" Type="http://schemas.openxmlformats.org/officeDocument/2006/relationships/hyperlink" Target="https://democracycollaborative.org/learn/publication/democratizing-knowledge-transforming-intellectual-property-and-research-and%20//" TargetMode="External"/><Relationship Id="rId20" Type="http://schemas.openxmlformats.org/officeDocument/2006/relationships/hyperlink" Target="https://thewire.in/rights/india-modi-anti-national-protest-arrest-sedition-authoritarianism" TargetMode="External"/><Relationship Id="rId41" Type="http://schemas.openxmlformats.org/officeDocument/2006/relationships/hyperlink" Target="https://nationalinterest.org/blog/reboot/if-next-india-pakistan-war-goes-nuclear-it-will-destroy-world-181134"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2056</TotalTime>
  <Pages>4</Pages>
  <Words>24880</Words>
  <Characters>141817</Characters>
  <Application>Microsoft Office Word</Application>
  <DocSecurity>0</DocSecurity>
  <Lines>1181</Lines>
  <Paragraphs>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192</cp:revision>
  <dcterms:created xsi:type="dcterms:W3CDTF">2021-02-18T00:43:00Z</dcterms:created>
  <dcterms:modified xsi:type="dcterms:W3CDTF">2021-10-16T22:04:00Z</dcterms:modified>
</cp:coreProperties>
</file>