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3B0DB" w14:textId="5F45A4D9" w:rsidR="006A2BBF" w:rsidRDefault="006A2BBF" w:rsidP="00147769">
      <w:pPr>
        <w:pStyle w:val="Heading1"/>
        <w:rPr>
          <w:rFonts w:asciiTheme="minorHAnsi" w:hAnsiTheme="minorHAnsi"/>
        </w:rPr>
      </w:pPr>
      <w:r>
        <w:rPr>
          <w:rFonts w:asciiTheme="minorHAnsi" w:hAnsiTheme="minorHAnsi"/>
        </w:rPr>
        <w:t>1AR</w:t>
      </w:r>
    </w:p>
    <w:p w14:paraId="0DD20F4C" w14:textId="4EA190C1" w:rsidR="006A2BBF" w:rsidRDefault="006A2BBF" w:rsidP="006A2BBF"/>
    <w:p w14:paraId="6CECD220" w14:textId="1D985098" w:rsidR="006A2BBF" w:rsidRDefault="006A2BBF" w:rsidP="006A2BBF">
      <w:pPr>
        <w:pStyle w:val="Heading3"/>
      </w:pPr>
      <w:r>
        <w:lastRenderedPageBreak/>
        <w:t>K</w:t>
      </w:r>
    </w:p>
    <w:p w14:paraId="2F7F3635" w14:textId="157C0E44" w:rsidR="006A2BBF" w:rsidRDefault="006A2BBF" w:rsidP="006A2BBF"/>
    <w:p w14:paraId="13295437" w14:textId="77777777" w:rsidR="006A2BBF" w:rsidRDefault="006A2BBF" w:rsidP="006A2BBF">
      <w:pPr>
        <w:pStyle w:val="Heading4"/>
      </w:pPr>
      <w:r>
        <w:t>Reject monocausal analyses.</w:t>
      </w:r>
    </w:p>
    <w:p w14:paraId="33908AE3" w14:textId="77777777" w:rsidR="006A2BBF" w:rsidRDefault="006A2BBF" w:rsidP="006A2BBF">
      <w:r>
        <w:t xml:space="preserve">David Martin </w:t>
      </w:r>
      <w:r w:rsidRPr="00FB4C79">
        <w:rPr>
          <w:rStyle w:val="Style13ptBold"/>
        </w:rPr>
        <w:t>Jones 15</w:t>
      </w:r>
      <w:r>
        <w:t>, Visiting Professor in the Department of War Studies, King's College London and Associate Professor, School of Politics and International Studies at the University of Queensland; and M.L.R. Smith, Professor of Strategic Theory in the Department of War Studies, King's College London, September 2015, “Return to reason: reviving political realism in western foreign policy,” International Affairs, Vol. 91, No. 5, p. 933-952</w:t>
      </w:r>
    </w:p>
    <w:p w14:paraId="4B2CF630" w14:textId="77777777" w:rsidR="006A2BBF" w:rsidRDefault="006A2BBF" w:rsidP="006A2BBF">
      <w:pPr>
        <w:rPr>
          <w:sz w:val="16"/>
        </w:rPr>
      </w:pPr>
      <w:r w:rsidRPr="009829C9">
        <w:rPr>
          <w:rStyle w:val="StyleUnderline"/>
        </w:rPr>
        <w:t>The dissolution of any prospect for enduring stability</w:t>
      </w:r>
      <w:r w:rsidRPr="00A24915">
        <w:rPr>
          <w:sz w:val="16"/>
        </w:rPr>
        <w:t xml:space="preserve">, whether </w:t>
      </w:r>
      <w:r w:rsidRPr="009829C9">
        <w:rPr>
          <w:rStyle w:val="StyleUnderline"/>
        </w:rPr>
        <w:t>in the Middle East, Africa or central and east Asia, exhibits</w:t>
      </w:r>
      <w:r w:rsidRPr="00A24915">
        <w:rPr>
          <w:sz w:val="16"/>
        </w:rPr>
        <w:t xml:space="preserve"> a condition of </w:t>
      </w:r>
      <w:r w:rsidRPr="009829C9">
        <w:rPr>
          <w:rStyle w:val="Emphasis"/>
        </w:rPr>
        <w:t>great complexity</w:t>
      </w:r>
      <w:r w:rsidRPr="009829C9">
        <w:rPr>
          <w:rStyle w:val="StyleUnderline"/>
        </w:rPr>
        <w:t>. What does this</w:t>
      </w:r>
      <w:r w:rsidRPr="00A24915">
        <w:rPr>
          <w:sz w:val="16"/>
        </w:rPr>
        <w:t xml:space="preserve"> complexity </w:t>
      </w:r>
      <w:r w:rsidRPr="00FB4C79">
        <w:rPr>
          <w:rStyle w:val="StyleUnderline"/>
        </w:rPr>
        <w:t>disclose about how</w:t>
      </w:r>
      <w:r w:rsidRPr="00A24915">
        <w:rPr>
          <w:sz w:val="16"/>
        </w:rPr>
        <w:t xml:space="preserve"> European states and </w:t>
      </w:r>
      <w:r w:rsidRPr="00FB4C79">
        <w:rPr>
          <w:rStyle w:val="StyleUnderline"/>
        </w:rPr>
        <w:t xml:space="preserve">the </w:t>
      </w:r>
      <w:r w:rsidRPr="00FB4C79">
        <w:rPr>
          <w:rStyle w:val="Emphasis"/>
        </w:rPr>
        <w:t>U</w:t>
      </w:r>
      <w:r w:rsidRPr="00A24915">
        <w:rPr>
          <w:sz w:val="16"/>
        </w:rPr>
        <w:t xml:space="preserve">nited </w:t>
      </w:r>
      <w:r w:rsidRPr="00FB4C79">
        <w:rPr>
          <w:rStyle w:val="Emphasis"/>
        </w:rPr>
        <w:t>S</w:t>
      </w:r>
      <w:r w:rsidRPr="00A24915">
        <w:rPr>
          <w:sz w:val="16"/>
        </w:rPr>
        <w:t xml:space="preserve">tates </w:t>
      </w:r>
      <w:r w:rsidRPr="00FB4C79">
        <w:rPr>
          <w:rStyle w:val="StyleUnderline"/>
        </w:rPr>
        <w:t>might respond?</w:t>
      </w:r>
      <w:r w:rsidRPr="00A24915">
        <w:rPr>
          <w:sz w:val="16"/>
        </w:rPr>
        <w:t xml:space="preserve"> First, it should be recognized that </w:t>
      </w:r>
      <w:r w:rsidRPr="00773DD7">
        <w:rPr>
          <w:rStyle w:val="StyleUnderline"/>
          <w:highlight w:val="green"/>
        </w:rPr>
        <w:t xml:space="preserve">the </w:t>
      </w:r>
      <w:r w:rsidRPr="00773DD7">
        <w:rPr>
          <w:rStyle w:val="Emphasis"/>
          <w:highlight w:val="green"/>
        </w:rPr>
        <w:t>search for a single root-cause</w:t>
      </w:r>
      <w:r w:rsidRPr="00773DD7">
        <w:rPr>
          <w:rStyle w:val="StyleUnderline"/>
          <w:highlight w:val="green"/>
        </w:rPr>
        <w:t xml:space="preserve"> that identifies a</w:t>
      </w:r>
      <w:r w:rsidRPr="00A24915">
        <w:rPr>
          <w:rStyle w:val="StyleUnderline"/>
        </w:rPr>
        <w:t xml:space="preserve"> </w:t>
      </w:r>
      <w:r w:rsidRPr="00A24915">
        <w:rPr>
          <w:rStyle w:val="Emphasis"/>
        </w:rPr>
        <w:t xml:space="preserve">singular </w:t>
      </w:r>
      <w:r w:rsidRPr="00773DD7">
        <w:rPr>
          <w:rStyle w:val="Emphasis"/>
          <w:highlight w:val="green"/>
        </w:rPr>
        <w:t>answer</w:t>
      </w:r>
      <w:r w:rsidRPr="00773DD7">
        <w:rPr>
          <w:rStyle w:val="StyleUnderline"/>
          <w:highlight w:val="green"/>
        </w:rPr>
        <w:t xml:space="preserve"> is </w:t>
      </w:r>
      <w:r w:rsidRPr="00A24915">
        <w:rPr>
          <w:rStyle w:val="Emphasis"/>
        </w:rPr>
        <w:t xml:space="preserve">futile and </w:t>
      </w:r>
      <w:r w:rsidRPr="00773DD7">
        <w:rPr>
          <w:rStyle w:val="Emphasis"/>
          <w:highlight w:val="green"/>
        </w:rPr>
        <w:t>counter-productive</w:t>
      </w:r>
      <w:r w:rsidRPr="00773DD7">
        <w:rPr>
          <w:rStyle w:val="StyleUnderline"/>
          <w:highlight w:val="green"/>
        </w:rPr>
        <w:t>. Monolithic solutions present</w:t>
      </w:r>
      <w:r w:rsidRPr="0003355B">
        <w:rPr>
          <w:rStyle w:val="StyleUnderline"/>
        </w:rPr>
        <w:t xml:space="preserve"> themselves </w:t>
      </w:r>
      <w:r w:rsidRPr="007D6949">
        <w:rPr>
          <w:rStyle w:val="StyleUnderline"/>
        </w:rPr>
        <w:t xml:space="preserve">in </w:t>
      </w:r>
      <w:r w:rsidRPr="00773DD7">
        <w:rPr>
          <w:rStyle w:val="StyleUnderline"/>
          <w:highlight w:val="green"/>
        </w:rPr>
        <w:t xml:space="preserve">a </w:t>
      </w:r>
      <w:r w:rsidRPr="00773DD7">
        <w:rPr>
          <w:rStyle w:val="Emphasis"/>
          <w:highlight w:val="green"/>
        </w:rPr>
        <w:t>variety</w:t>
      </w:r>
      <w:r w:rsidRPr="00A24915">
        <w:rPr>
          <w:rStyle w:val="Emphasis"/>
        </w:rPr>
        <w:t xml:space="preserve"> of forms</w:t>
      </w:r>
      <w:r w:rsidRPr="00A24915">
        <w:rPr>
          <w:sz w:val="16"/>
        </w:rPr>
        <w:t xml:space="preserve">, ranging </w:t>
      </w:r>
      <w:r w:rsidRPr="009829C9">
        <w:rPr>
          <w:rStyle w:val="StyleUnderline"/>
        </w:rPr>
        <w:t>from pacifist utopianism through cosmopolitan transformational idealism to cynical conservative pessimism.</w:t>
      </w:r>
      <w:r w:rsidRPr="00A24915">
        <w:rPr>
          <w:sz w:val="16"/>
        </w:rPr>
        <w:t xml:space="preserve"> Yet </w:t>
      </w:r>
      <w:r w:rsidRPr="009829C9">
        <w:rPr>
          <w:rStyle w:val="StyleUnderline"/>
        </w:rPr>
        <w:t>even a superficial</w:t>
      </w:r>
      <w:r w:rsidRPr="0003355B">
        <w:rPr>
          <w:rStyle w:val="StyleUnderline"/>
        </w:rPr>
        <w:t xml:space="preserve"> </w:t>
      </w:r>
      <w:r w:rsidRPr="00773DD7">
        <w:rPr>
          <w:rStyle w:val="StyleUnderline"/>
          <w:highlight w:val="green"/>
        </w:rPr>
        <w:t>examination of</w:t>
      </w:r>
      <w:r w:rsidRPr="00A24915">
        <w:rPr>
          <w:rStyle w:val="StyleUnderline"/>
        </w:rPr>
        <w:t xml:space="preserve"> international </w:t>
      </w:r>
      <w:r w:rsidRPr="00773DD7">
        <w:rPr>
          <w:rStyle w:val="StyleUnderline"/>
          <w:highlight w:val="green"/>
        </w:rPr>
        <w:t xml:space="preserve">problems </w:t>
      </w:r>
      <w:r w:rsidRPr="00773DD7">
        <w:rPr>
          <w:rStyle w:val="Emphasis"/>
          <w:highlight w:val="green"/>
        </w:rPr>
        <w:t>negates</w:t>
      </w:r>
      <w:r w:rsidRPr="0003355B">
        <w:rPr>
          <w:rStyle w:val="Emphasis"/>
        </w:rPr>
        <w:t xml:space="preserve"> such </w:t>
      </w:r>
      <w:r w:rsidRPr="00773DD7">
        <w:rPr>
          <w:rStyle w:val="Emphasis"/>
          <w:highlight w:val="green"/>
        </w:rPr>
        <w:t>one-dimensional explanations</w:t>
      </w:r>
      <w:r w:rsidRPr="00A24915">
        <w:rPr>
          <w:rStyle w:val="StyleUnderline"/>
        </w:rPr>
        <w:t>. For example</w:t>
      </w:r>
      <w:r w:rsidRPr="00A24915">
        <w:rPr>
          <w:sz w:val="16"/>
        </w:rPr>
        <w:t xml:space="preserve">, the </w:t>
      </w:r>
      <w:r w:rsidRPr="00A24915">
        <w:rPr>
          <w:rStyle w:val="StyleUnderline"/>
        </w:rPr>
        <w:t>intense sectarian</w:t>
      </w:r>
      <w:r w:rsidRPr="00A24915">
        <w:rPr>
          <w:sz w:val="16"/>
        </w:rPr>
        <w:t xml:space="preserve"> and tribal </w:t>
      </w:r>
      <w:r w:rsidRPr="00773DD7">
        <w:rPr>
          <w:rStyle w:val="StyleUnderline"/>
          <w:highlight w:val="green"/>
        </w:rPr>
        <w:t>divisions</w:t>
      </w:r>
      <w:r w:rsidRPr="0003355B">
        <w:rPr>
          <w:rStyle w:val="StyleUnderline"/>
        </w:rPr>
        <w:t xml:space="preserve"> and rivalries </w:t>
      </w:r>
      <w:r w:rsidRPr="00773DD7">
        <w:rPr>
          <w:rStyle w:val="StyleUnderline"/>
          <w:highlight w:val="green"/>
        </w:rPr>
        <w:t>affect</w:t>
      </w:r>
      <w:r w:rsidRPr="00A24915">
        <w:rPr>
          <w:rStyle w:val="StyleUnderline"/>
        </w:rPr>
        <w:t xml:space="preserve">ing very </w:t>
      </w:r>
      <w:r w:rsidRPr="00773DD7">
        <w:rPr>
          <w:rStyle w:val="Emphasis"/>
          <w:highlight w:val="green"/>
        </w:rPr>
        <w:t>different societies</w:t>
      </w:r>
      <w:r w:rsidRPr="0003355B">
        <w:rPr>
          <w:rStyle w:val="StyleUnderline"/>
        </w:rPr>
        <w:t xml:space="preserve"> in the Middle East or across the</w:t>
      </w:r>
      <w:r w:rsidRPr="00A24915">
        <w:rPr>
          <w:sz w:val="16"/>
        </w:rPr>
        <w:t xml:space="preserve"> wider and more diffuse ‘</w:t>
      </w:r>
      <w:r w:rsidRPr="0003355B">
        <w:rPr>
          <w:rStyle w:val="StyleUnderline"/>
        </w:rPr>
        <w:t xml:space="preserve">Muslim world’ </w:t>
      </w:r>
      <w:r w:rsidRPr="00773DD7">
        <w:rPr>
          <w:rStyle w:val="StyleUnderline"/>
          <w:highlight w:val="green"/>
        </w:rPr>
        <w:t>exposes</w:t>
      </w:r>
      <w:r w:rsidRPr="0003355B">
        <w:rPr>
          <w:rStyle w:val="StyleUnderline"/>
        </w:rPr>
        <w:t xml:space="preserve"> the </w:t>
      </w:r>
      <w:r w:rsidRPr="00A24915">
        <w:rPr>
          <w:rStyle w:val="StyleUnderline"/>
        </w:rPr>
        <w:t xml:space="preserve">practical </w:t>
      </w:r>
      <w:r w:rsidRPr="00773DD7">
        <w:rPr>
          <w:rStyle w:val="Emphasis"/>
          <w:highlight w:val="green"/>
        </w:rPr>
        <w:t>limitations</w:t>
      </w:r>
      <w:r w:rsidRPr="00773DD7">
        <w:rPr>
          <w:rStyle w:val="StyleUnderline"/>
          <w:highlight w:val="green"/>
        </w:rPr>
        <w:t xml:space="preserve"> of any </w:t>
      </w:r>
      <w:r w:rsidRPr="00773DD7">
        <w:rPr>
          <w:rStyle w:val="Emphasis"/>
          <w:highlight w:val="green"/>
        </w:rPr>
        <w:t>all-encompassing</w:t>
      </w:r>
      <w:r w:rsidRPr="0003355B">
        <w:rPr>
          <w:rStyle w:val="StyleUnderline"/>
        </w:rPr>
        <w:t xml:space="preserve"> rationalist or normative </w:t>
      </w:r>
      <w:r w:rsidRPr="00773DD7">
        <w:rPr>
          <w:rStyle w:val="StyleUnderline"/>
          <w:highlight w:val="green"/>
        </w:rPr>
        <w:t>solution</w:t>
      </w:r>
      <w:r w:rsidRPr="00A24915">
        <w:rPr>
          <w:sz w:val="16"/>
        </w:rPr>
        <w:t xml:space="preserve">.28 Indeed, </w:t>
      </w:r>
      <w:r w:rsidRPr="0003355B">
        <w:rPr>
          <w:rStyle w:val="StyleUnderline"/>
        </w:rPr>
        <w:t xml:space="preserve">the </w:t>
      </w:r>
      <w:r w:rsidRPr="00773DD7">
        <w:rPr>
          <w:rStyle w:val="StyleUnderline"/>
          <w:highlight w:val="green"/>
        </w:rPr>
        <w:t>diversity</w:t>
      </w:r>
      <w:r w:rsidRPr="0003355B">
        <w:rPr>
          <w:rStyle w:val="StyleUnderline"/>
        </w:rPr>
        <w:t xml:space="preserve"> of Islam both in its heartlands and across its diaspora </w:t>
      </w:r>
      <w:r w:rsidRPr="00773DD7">
        <w:rPr>
          <w:rStyle w:val="StyleUnderline"/>
          <w:highlight w:val="green"/>
        </w:rPr>
        <w:t>illustrate</w:t>
      </w:r>
      <w:r w:rsidRPr="00A24915">
        <w:rPr>
          <w:rStyle w:val="StyleUnderline"/>
        </w:rPr>
        <w:t xml:space="preserve">s the </w:t>
      </w:r>
      <w:r w:rsidRPr="00773DD7">
        <w:rPr>
          <w:rStyle w:val="StyleUnderline"/>
          <w:highlight w:val="green"/>
        </w:rPr>
        <w:t>difficulty of</w:t>
      </w:r>
      <w:r w:rsidRPr="0003355B">
        <w:rPr>
          <w:rStyle w:val="StyleUnderline"/>
        </w:rPr>
        <w:t xml:space="preserve"> trying to establish </w:t>
      </w:r>
      <w:r w:rsidRPr="00773DD7">
        <w:rPr>
          <w:rStyle w:val="StyleUnderline"/>
          <w:highlight w:val="green"/>
        </w:rPr>
        <w:t>a</w:t>
      </w:r>
      <w:r w:rsidRPr="00A24915">
        <w:rPr>
          <w:rStyle w:val="StyleUnderline"/>
        </w:rPr>
        <w:t xml:space="preserve">n abstract </w:t>
      </w:r>
      <w:r w:rsidRPr="00773DD7">
        <w:rPr>
          <w:rStyle w:val="StyleUnderline"/>
          <w:highlight w:val="green"/>
        </w:rPr>
        <w:t xml:space="preserve">monocausal explanation that </w:t>
      </w:r>
      <w:r w:rsidRPr="00773DD7">
        <w:rPr>
          <w:rStyle w:val="Emphasis"/>
          <w:highlight w:val="green"/>
        </w:rPr>
        <w:t>magically reveals</w:t>
      </w:r>
      <w:r w:rsidRPr="0003355B">
        <w:rPr>
          <w:rStyle w:val="Emphasis"/>
        </w:rPr>
        <w:t xml:space="preserve"> a hidden </w:t>
      </w:r>
      <w:r w:rsidRPr="00773DD7">
        <w:rPr>
          <w:rStyle w:val="Emphasis"/>
          <w:highlight w:val="green"/>
        </w:rPr>
        <w:t>interconnection between</w:t>
      </w:r>
      <w:r w:rsidRPr="00A24915">
        <w:rPr>
          <w:rStyle w:val="Emphasis"/>
        </w:rPr>
        <w:t xml:space="preserve"> very </w:t>
      </w:r>
      <w:r w:rsidRPr="00773DD7">
        <w:rPr>
          <w:rStyle w:val="Emphasis"/>
          <w:highlight w:val="green"/>
        </w:rPr>
        <w:t>different</w:t>
      </w:r>
      <w:r w:rsidRPr="0003355B">
        <w:rPr>
          <w:rStyle w:val="Emphasis"/>
        </w:rPr>
        <w:t xml:space="preserve"> issues and </w:t>
      </w:r>
      <w:r w:rsidRPr="00773DD7">
        <w:rPr>
          <w:rStyle w:val="Emphasis"/>
          <w:highlight w:val="green"/>
        </w:rPr>
        <w:t>conflicts</w:t>
      </w:r>
      <w:r w:rsidRPr="00A24915">
        <w:rPr>
          <w:sz w:val="16"/>
        </w:rPr>
        <w:t>.</w:t>
      </w:r>
    </w:p>
    <w:p w14:paraId="533C081D" w14:textId="41103054" w:rsidR="006A2BBF" w:rsidRDefault="006A2BBF" w:rsidP="006A2BBF"/>
    <w:p w14:paraId="251AE0A8" w14:textId="77777777" w:rsidR="006A2BBF" w:rsidRPr="006A2BBF" w:rsidRDefault="006A2BBF" w:rsidP="006A2BBF"/>
    <w:p w14:paraId="338EA0E9" w14:textId="59F871FA" w:rsidR="006A2BBF" w:rsidRPr="006A2BBF" w:rsidRDefault="006A2BBF" w:rsidP="006A2BBF">
      <w:pPr>
        <w:spacing w:before="100" w:beforeAutospacing="1" w:after="100" w:afterAutospacing="1" w:line="240" w:lineRule="auto"/>
        <w:rPr>
          <w:rFonts w:ascii="Times New Roman" w:eastAsia="Times New Roman" w:hAnsi="Times New Roman" w:cs="Times New Roman"/>
          <w:sz w:val="24"/>
          <w:szCs w:val="24"/>
        </w:rPr>
      </w:pPr>
      <w:r w:rsidRPr="006A2BBF">
        <w:rPr>
          <w:rFonts w:ascii="Times New Roman" w:eastAsia="Times New Roman" w:hAnsi="Times New Roman" w:cs="Times New Roman"/>
          <w:sz w:val="24"/>
          <w:szCs w:val="24"/>
        </w:rPr>
        <w:t xml:space="preserve">AT: WTO </w:t>
      </w:r>
      <w:r>
        <w:rPr>
          <w:rFonts w:ascii="Times New Roman" w:eastAsia="Times New Roman" w:hAnsi="Times New Roman" w:cs="Times New Roman"/>
          <w:sz w:val="24"/>
          <w:szCs w:val="24"/>
        </w:rPr>
        <w:t>link</w:t>
      </w:r>
    </w:p>
    <w:p w14:paraId="01BFE6CF" w14:textId="77777777" w:rsidR="006A2BBF" w:rsidRPr="006A2BBF" w:rsidRDefault="006A2BBF" w:rsidP="006A2BBF">
      <w:pPr>
        <w:spacing w:before="100" w:beforeAutospacing="1" w:after="100" w:afterAutospacing="1" w:line="240" w:lineRule="auto"/>
        <w:rPr>
          <w:rFonts w:ascii="Times New Roman" w:eastAsia="Times New Roman" w:hAnsi="Times New Roman" w:cs="Times New Roman"/>
          <w:sz w:val="24"/>
          <w:szCs w:val="24"/>
        </w:rPr>
      </w:pPr>
      <w:r w:rsidRPr="006A2BBF">
        <w:rPr>
          <w:rFonts w:ascii="Times New Roman" w:eastAsia="Times New Roman" w:hAnsi="Times New Roman" w:cs="Times New Roman"/>
          <w:sz w:val="24"/>
          <w:szCs w:val="24"/>
        </w:rPr>
        <w:t>[1] no link — we said credibility is good, not that its bad ie. politicians like biden can have lots of political capital and credibility but might do bad things, regardless that political capital is still necessary </w:t>
      </w:r>
    </w:p>
    <w:p w14:paraId="3A0656B6" w14:textId="77777777" w:rsidR="006A2BBF" w:rsidRPr="006A2BBF" w:rsidRDefault="006A2BBF" w:rsidP="006A2BBF">
      <w:pPr>
        <w:spacing w:before="100" w:beforeAutospacing="1" w:after="100" w:afterAutospacing="1" w:line="240" w:lineRule="auto"/>
        <w:rPr>
          <w:rFonts w:ascii="Times New Roman" w:eastAsia="Times New Roman" w:hAnsi="Times New Roman" w:cs="Times New Roman"/>
          <w:sz w:val="24"/>
          <w:szCs w:val="24"/>
        </w:rPr>
      </w:pPr>
      <w:r w:rsidRPr="006A2BBF">
        <w:rPr>
          <w:rFonts w:ascii="Times New Roman" w:eastAsia="Times New Roman" w:hAnsi="Times New Roman" w:cs="Times New Roman"/>
          <w:sz w:val="24"/>
          <w:szCs w:val="24"/>
        </w:rPr>
        <w:t>[2] WTO isn't bad, it necessitates trade to lower income nations that can't make stuff on their own ie. cutting off trade would mean latin american coutnries starve to death and their vaccines dont get imported </w:t>
      </w:r>
    </w:p>
    <w:p w14:paraId="67EFFC29" w14:textId="00B29110" w:rsidR="00463CE0" w:rsidRPr="00276D80" w:rsidRDefault="00D43A87" w:rsidP="00147769">
      <w:pPr>
        <w:pStyle w:val="Heading1"/>
        <w:rPr>
          <w:rFonts w:asciiTheme="minorHAnsi" w:hAnsiTheme="minorHAnsi"/>
        </w:rPr>
      </w:pPr>
      <w:r>
        <w:rPr>
          <w:rFonts w:asciiTheme="minorHAnsi" w:hAnsiTheme="minorHAnsi"/>
        </w:rPr>
        <w:lastRenderedPageBreak/>
        <w:t>1AC</w:t>
      </w:r>
    </w:p>
    <w:p w14:paraId="5F6FE2AA" w14:textId="36E86C81" w:rsidR="0086702D" w:rsidRPr="00276D80" w:rsidRDefault="0086702D" w:rsidP="0086702D">
      <w:pPr>
        <w:pStyle w:val="Heading2"/>
        <w:rPr>
          <w:rFonts w:asciiTheme="minorHAnsi" w:hAnsiTheme="minorHAnsi"/>
        </w:rPr>
      </w:pPr>
      <w:r w:rsidRPr="00276D80">
        <w:rPr>
          <w:rFonts w:asciiTheme="minorHAnsi" w:hAnsiTheme="minorHAnsi"/>
        </w:rPr>
        <w:lastRenderedPageBreak/>
        <w:t xml:space="preserve">1AC </w:t>
      </w:r>
    </w:p>
    <w:p w14:paraId="0D976802" w14:textId="0F255969" w:rsidR="0086702D" w:rsidRPr="00276D80" w:rsidRDefault="00EE29BA" w:rsidP="0086702D">
      <w:pPr>
        <w:pStyle w:val="Heading3"/>
        <w:rPr>
          <w:rFonts w:asciiTheme="minorHAnsi" w:hAnsiTheme="minorHAnsi"/>
        </w:rPr>
      </w:pPr>
      <w:r w:rsidRPr="00276D80">
        <w:rPr>
          <w:rFonts w:asciiTheme="minorHAnsi" w:hAnsiTheme="minorHAnsi"/>
        </w:rPr>
        <w:lastRenderedPageBreak/>
        <w:t xml:space="preserve">1AC – </w:t>
      </w:r>
      <w:r w:rsidR="0086702D" w:rsidRPr="00276D80">
        <w:rPr>
          <w:rFonts w:asciiTheme="minorHAnsi" w:hAnsiTheme="minorHAnsi"/>
        </w:rPr>
        <w:t>Adv 1</w:t>
      </w:r>
    </w:p>
    <w:p w14:paraId="5E3B8D73" w14:textId="39C5EC5F" w:rsidR="0086702D" w:rsidRPr="00276D80" w:rsidRDefault="0086702D" w:rsidP="0086702D">
      <w:pPr>
        <w:pStyle w:val="Heading4"/>
        <w:rPr>
          <w:rFonts w:asciiTheme="minorHAnsi" w:hAnsiTheme="minorHAnsi"/>
        </w:rPr>
      </w:pPr>
      <w:r w:rsidRPr="00276D80">
        <w:rPr>
          <w:rFonts w:asciiTheme="minorHAnsi" w:hAnsiTheme="minorHAnsi"/>
        </w:rPr>
        <w:t>Advantage One is Global Democracy</w:t>
      </w:r>
    </w:p>
    <w:p w14:paraId="169CEBF3" w14:textId="77777777" w:rsidR="0086702D" w:rsidRPr="00276D80" w:rsidRDefault="0086702D" w:rsidP="0086702D">
      <w:pPr>
        <w:rPr>
          <w:rFonts w:asciiTheme="minorHAnsi" w:hAnsiTheme="minorHAnsi"/>
        </w:rPr>
      </w:pPr>
    </w:p>
    <w:p w14:paraId="7F8549A2" w14:textId="77777777" w:rsidR="0086702D" w:rsidRPr="00276D80" w:rsidRDefault="0086702D" w:rsidP="0086702D">
      <w:pPr>
        <w:pStyle w:val="Heading4"/>
        <w:rPr>
          <w:rFonts w:asciiTheme="minorHAnsi" w:hAnsiTheme="minorHAnsi" w:cstheme="minorHAnsi"/>
        </w:rPr>
      </w:pPr>
      <w:r w:rsidRPr="00276D80">
        <w:rPr>
          <w:rFonts w:asciiTheme="minorHAnsi" w:hAnsiTheme="minorHAnsi" w:cstheme="minorHAnsi"/>
        </w:rPr>
        <w:t>Global democracy is collapsing now</w:t>
      </w:r>
    </w:p>
    <w:p w14:paraId="3766C623" w14:textId="77777777" w:rsidR="0086702D" w:rsidRPr="00276D80" w:rsidRDefault="0086702D" w:rsidP="0086702D">
      <w:pPr>
        <w:rPr>
          <w:rFonts w:asciiTheme="minorHAnsi" w:hAnsiTheme="minorHAnsi" w:cstheme="minorHAnsi"/>
        </w:rPr>
      </w:pPr>
      <w:r w:rsidRPr="00276D80">
        <w:rPr>
          <w:rStyle w:val="Style13ptBold"/>
          <w:rFonts w:asciiTheme="minorHAnsi" w:hAnsiTheme="minorHAnsi" w:cstheme="minorHAnsi"/>
        </w:rPr>
        <w:t>Freedom House 3/3</w:t>
      </w:r>
      <w:r w:rsidRPr="00276D80">
        <w:rPr>
          <w:rFonts w:asciiTheme="minorHAnsi" w:hAnsiTheme="minorHAnsi" w:cstheme="minorHAnsi"/>
        </w:rPr>
        <w:t xml:space="preserve"> </w:t>
      </w:r>
      <w:r w:rsidRPr="00276D80">
        <w:rPr>
          <w:rFonts w:asciiTheme="minorHAnsi" w:hAnsiTheme="minorHAnsi" w:cstheme="minorHAnsi"/>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7CCBF0F9" w14:textId="77777777" w:rsidR="0086702D" w:rsidRPr="00276D80" w:rsidRDefault="0086702D" w:rsidP="0086702D">
      <w:pPr>
        <w:rPr>
          <w:rFonts w:asciiTheme="minorHAnsi" w:hAnsiTheme="minorHAnsi" w:cstheme="minorHAnsi"/>
          <w:b/>
          <w:bCs/>
          <w:u w:val="single"/>
        </w:rPr>
      </w:pPr>
      <w:r w:rsidRPr="00276D80">
        <w:rPr>
          <w:rStyle w:val="StyleUnderline"/>
          <w:rFonts w:asciiTheme="minorHAnsi" w:hAnsiTheme="minorHAnsi" w:cstheme="minorHAnsi"/>
          <w:b/>
          <w:bCs/>
        </w:rPr>
        <w:t xml:space="preserve">Washington - March 3, 2021 — </w:t>
      </w:r>
      <w:r w:rsidRPr="00276D80">
        <w:rPr>
          <w:rStyle w:val="StyleUnderline"/>
          <w:rFonts w:asciiTheme="minorHAnsi" w:hAnsiTheme="minorHAnsi" w:cstheme="minorHAnsi"/>
          <w:b/>
          <w:bCs/>
          <w:highlight w:val="green"/>
        </w:rPr>
        <w:t xml:space="preserve">Authoritarian actors grew bolder </w:t>
      </w:r>
      <w:r w:rsidRPr="00276D80">
        <w:rPr>
          <w:rStyle w:val="StyleUnderline"/>
          <w:rFonts w:asciiTheme="minorHAnsi" w:hAnsiTheme="minorHAnsi" w:cstheme="minorHAnsi"/>
          <w:b/>
          <w:bCs/>
        </w:rPr>
        <w:t>during 2020 as major democracies turned inward, contributing to the 15th consecutive year of decline in global freedom</w:t>
      </w:r>
      <w:r w:rsidRPr="00276D80">
        <w:rPr>
          <w:rFonts w:asciiTheme="minorHAnsi" w:hAnsiTheme="minorHAnsi" w:cstheme="minorHAnsi"/>
          <w:sz w:val="16"/>
        </w:rPr>
        <w:t xml:space="preserve">, according to </w:t>
      </w:r>
      <w:hyperlink r:id="rId6" w:history="1">
        <w:r w:rsidRPr="00276D80">
          <w:rPr>
            <w:rStyle w:val="Hyperlink"/>
            <w:rFonts w:asciiTheme="minorHAnsi" w:hAnsiTheme="minorHAnsi" w:cstheme="minorHAnsi"/>
            <w:b/>
            <w:bCs/>
            <w:i/>
            <w:iCs/>
            <w:sz w:val="16"/>
          </w:rPr>
          <w:t>Freedom in the World 2021</w:t>
        </w:r>
      </w:hyperlink>
      <w:r w:rsidRPr="00276D80">
        <w:rPr>
          <w:rFonts w:asciiTheme="minorHAnsi" w:hAnsiTheme="minorHAnsi" w:cstheme="minorHAnsi"/>
          <w:sz w:val="16"/>
        </w:rPr>
        <w:t xml:space="preserve">, the annual country-by-country assessment of political rights and civil liberties released today by Freedom House. </w:t>
      </w:r>
      <w:r w:rsidRPr="00276D80">
        <w:rPr>
          <w:rStyle w:val="StyleUnderline"/>
          <w:rFonts w:asciiTheme="minorHAnsi" w:hAnsiTheme="minorHAnsi" w:cstheme="minorHAnsi"/>
          <w:b/>
          <w:bCs/>
        </w:rPr>
        <w:t xml:space="preserve">The </w:t>
      </w:r>
      <w:r w:rsidRPr="00276D80">
        <w:rPr>
          <w:rStyle w:val="StyleUnderline"/>
          <w:rFonts w:asciiTheme="minorHAnsi" w:hAnsiTheme="minorHAnsi" w:cstheme="minorHAnsi"/>
          <w:b/>
          <w:bCs/>
          <w:highlight w:val="green"/>
        </w:rPr>
        <w:t>report found</w:t>
      </w:r>
      <w:r w:rsidRPr="00276D80">
        <w:rPr>
          <w:rStyle w:val="StyleUnderline"/>
          <w:rFonts w:asciiTheme="minorHAnsi" w:hAnsiTheme="minorHAnsi" w:cstheme="minorHAnsi"/>
          <w:b/>
          <w:bCs/>
        </w:rPr>
        <w:t xml:space="preserve"> that the share of </w:t>
      </w:r>
      <w:r w:rsidRPr="00276D80">
        <w:rPr>
          <w:rStyle w:val="StyleUnderline"/>
          <w:rFonts w:asciiTheme="minorHAnsi" w:hAnsiTheme="minorHAnsi" w:cstheme="minorHAnsi"/>
          <w:b/>
          <w:bCs/>
          <w:highlight w:val="green"/>
        </w:rPr>
        <w:t>countries designated Not Free has reached its highest level since the deterioration of democracy</w:t>
      </w:r>
      <w:r w:rsidRPr="00276D80">
        <w:rPr>
          <w:rStyle w:val="StyleUnderline"/>
          <w:rFonts w:asciiTheme="minorHAnsi" w:hAnsiTheme="minorHAnsi" w:cstheme="minorHAnsi"/>
          <w:b/>
          <w:bCs/>
        </w:rPr>
        <w:t xml:space="preserve"> began </w:t>
      </w:r>
      <w:r w:rsidRPr="00276D80">
        <w:rPr>
          <w:rStyle w:val="StyleUnderline"/>
          <w:rFonts w:asciiTheme="minorHAnsi" w:hAnsiTheme="minorHAnsi" w:cstheme="minorHAnsi"/>
          <w:b/>
          <w:bCs/>
          <w:highlight w:val="green"/>
        </w:rPr>
        <w:t>in</w:t>
      </w:r>
      <w:r w:rsidRPr="00276D80">
        <w:rPr>
          <w:rStyle w:val="StyleUnderline"/>
          <w:rFonts w:asciiTheme="minorHAnsi" w:hAnsiTheme="minorHAnsi" w:cstheme="minorHAnsi"/>
          <w:b/>
          <w:bCs/>
        </w:rPr>
        <w:t xml:space="preserve"> 20</w:t>
      </w:r>
      <w:r w:rsidRPr="00276D80">
        <w:rPr>
          <w:rStyle w:val="StyleUnderline"/>
          <w:rFonts w:asciiTheme="minorHAnsi" w:hAnsiTheme="minorHAnsi" w:cstheme="minorHAnsi"/>
          <w:b/>
          <w:bCs/>
          <w:highlight w:val="green"/>
        </w:rPr>
        <w:t>06</w:t>
      </w:r>
      <w:r w:rsidRPr="00276D80">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276D80">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276D80">
        <w:rPr>
          <w:rStyle w:val="StyleUnderline"/>
          <w:rFonts w:asciiTheme="minorHAnsi" w:hAnsiTheme="minorHAnsi" w:cstheme="minorHAnsi"/>
          <w:b/>
          <w:bCs/>
        </w:rPr>
        <w:t xml:space="preserve">In one of the year’s most significant developments, </w:t>
      </w:r>
      <w:r w:rsidRPr="00276D80">
        <w:rPr>
          <w:rStyle w:val="StyleUnderline"/>
          <w:rFonts w:asciiTheme="minorHAnsi" w:hAnsiTheme="minorHAnsi" w:cstheme="minorHAnsi"/>
          <w:b/>
          <w:bCs/>
          <w:highlight w:val="green"/>
        </w:rPr>
        <w:t>India’s status changed from Free to Partly Free</w:t>
      </w:r>
      <w:r w:rsidRPr="00276D80">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276D80">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276D80">
        <w:rPr>
          <w:rStyle w:val="StyleUnderline"/>
          <w:rFonts w:asciiTheme="minorHAnsi" w:hAnsiTheme="minorHAnsi" w:cstheme="minorHAnsi"/>
          <w:b/>
          <w:bCs/>
        </w:rPr>
        <w:t xml:space="preserve">The </w:t>
      </w:r>
      <w:r w:rsidRPr="00276D80">
        <w:rPr>
          <w:rStyle w:val="StyleUnderline"/>
          <w:rFonts w:asciiTheme="minorHAnsi" w:hAnsiTheme="minorHAnsi" w:cstheme="minorHAnsi"/>
          <w:b/>
          <w:bCs/>
          <w:highlight w:val="green"/>
        </w:rPr>
        <w:t>changes</w:t>
      </w:r>
      <w:r w:rsidRPr="00276D80">
        <w:rPr>
          <w:rStyle w:val="StyleUnderline"/>
          <w:rFonts w:asciiTheme="minorHAnsi" w:hAnsiTheme="minorHAnsi" w:cstheme="minorHAnsi"/>
          <w:b/>
          <w:bCs/>
        </w:rPr>
        <w:t xml:space="preserve"> in India </w:t>
      </w:r>
      <w:r w:rsidRPr="00276D80">
        <w:rPr>
          <w:rStyle w:val="StyleUnderline"/>
          <w:rFonts w:asciiTheme="minorHAnsi" w:hAnsiTheme="minorHAnsi" w:cstheme="minorHAnsi"/>
          <w:b/>
          <w:bCs/>
          <w:highlight w:val="green"/>
        </w:rPr>
        <w:t>formed part of a broader shift in the international balance between democracy and authoritarianism</w:t>
      </w:r>
      <w:r w:rsidRPr="00276D80">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276D80">
        <w:rPr>
          <w:rFonts w:asciiTheme="minorHAnsi" w:hAnsiTheme="minorHAnsi" w:cstheme="minorHAnsi"/>
          <w:sz w:val="16"/>
        </w:rPr>
        <w:t xml:space="preserve">In many cases, promising democratic movements faced major setbacks as a result. </w:t>
      </w:r>
      <w:r w:rsidRPr="00276D80">
        <w:rPr>
          <w:rStyle w:val="StyleUnderline"/>
          <w:rFonts w:asciiTheme="minorHAnsi" w:hAnsiTheme="minorHAnsi" w:cstheme="minorHAnsi"/>
          <w:b/>
          <w:bCs/>
        </w:rPr>
        <w:t xml:space="preserve">In </w:t>
      </w:r>
      <w:r w:rsidRPr="00276D80">
        <w:rPr>
          <w:rStyle w:val="StyleUnderline"/>
          <w:rFonts w:asciiTheme="minorHAnsi" w:hAnsiTheme="minorHAnsi" w:cstheme="minorHAnsi"/>
          <w:b/>
          <w:bCs/>
          <w:highlight w:val="green"/>
        </w:rPr>
        <w:t>Belarus and Hong Kong</w:t>
      </w:r>
      <w:r w:rsidRPr="00276D80">
        <w:rPr>
          <w:rStyle w:val="StyleUnderline"/>
          <w:rFonts w:asciiTheme="minorHAnsi" w:hAnsiTheme="minorHAnsi" w:cstheme="minorHAnsi"/>
          <w:b/>
          <w:bCs/>
        </w:rPr>
        <w:t xml:space="preserve">, for example, massive </w:t>
      </w:r>
      <w:r w:rsidRPr="00276D80">
        <w:rPr>
          <w:rStyle w:val="StyleUnderline"/>
          <w:rFonts w:asciiTheme="minorHAnsi" w:hAnsiTheme="minorHAnsi" w:cstheme="minorHAnsi"/>
          <w:b/>
          <w:bCs/>
          <w:highlight w:val="green"/>
        </w:rPr>
        <w:t>prodemocracy protests met with brutal crackdowns by governments</w:t>
      </w:r>
      <w:r w:rsidRPr="00276D80">
        <w:rPr>
          <w:rStyle w:val="StyleUnderline"/>
          <w:rFonts w:asciiTheme="minorHAnsi" w:hAnsiTheme="minorHAnsi" w:cstheme="minorHAnsi"/>
          <w:b/>
          <w:bCs/>
        </w:rPr>
        <w:t xml:space="preserve"> that largely disregarded international criticism. The </w:t>
      </w:r>
      <w:r w:rsidRPr="00276D80">
        <w:rPr>
          <w:rStyle w:val="StyleUnderline"/>
          <w:rFonts w:asciiTheme="minorHAnsi" w:hAnsiTheme="minorHAnsi" w:cstheme="minorHAnsi"/>
          <w:b/>
          <w:bCs/>
          <w:highlight w:val="green"/>
        </w:rPr>
        <w:t>Azerbaijani</w:t>
      </w:r>
      <w:r w:rsidRPr="00276D80">
        <w:rPr>
          <w:rStyle w:val="StyleUnderline"/>
          <w:rFonts w:asciiTheme="minorHAnsi" w:hAnsiTheme="minorHAnsi" w:cstheme="minorHAnsi"/>
          <w:b/>
          <w:bCs/>
        </w:rPr>
        <w:t xml:space="preserve"> regime’s military offensive in Nagorno-Karabakh indirectly threatened recent democratic gains in </w:t>
      </w:r>
      <w:r w:rsidRPr="00276D80">
        <w:rPr>
          <w:rStyle w:val="StyleUnderline"/>
          <w:rFonts w:asciiTheme="minorHAnsi" w:hAnsiTheme="minorHAnsi" w:cstheme="minorHAnsi"/>
          <w:b/>
          <w:bCs/>
          <w:highlight w:val="green"/>
        </w:rPr>
        <w:t>Armenia</w:t>
      </w:r>
      <w:r w:rsidRPr="00276D80">
        <w:rPr>
          <w:rStyle w:val="StyleUnderline"/>
          <w:rFonts w:asciiTheme="minorHAnsi" w:hAnsiTheme="minorHAnsi" w:cstheme="minorHAnsi"/>
          <w:b/>
          <w:bCs/>
        </w:rPr>
        <w:t>, while the armed conflict in Ethiopia’s Tigray Region dashed hopes for the tentative political opening in that country since 2018.</w:t>
      </w:r>
      <w:r w:rsidRPr="00276D80">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276D80">
        <w:rPr>
          <w:rStyle w:val="StyleUnderline"/>
          <w:rFonts w:asciiTheme="minorHAnsi" w:hAnsiTheme="minorHAnsi" w:cstheme="minorHAnsi"/>
          <w:b/>
          <w:bCs/>
        </w:rPr>
        <w:t xml:space="preserve">The malign influence of the regime in </w:t>
      </w:r>
      <w:r w:rsidRPr="00276D80">
        <w:rPr>
          <w:rStyle w:val="StyleUnderline"/>
          <w:rFonts w:asciiTheme="minorHAnsi" w:hAnsiTheme="minorHAnsi" w:cstheme="minorHAnsi"/>
          <w:b/>
          <w:bCs/>
          <w:highlight w:val="green"/>
        </w:rPr>
        <w:t>China</w:t>
      </w:r>
      <w:r w:rsidRPr="00276D80">
        <w:rPr>
          <w:rStyle w:val="StyleUnderline"/>
          <w:rFonts w:asciiTheme="minorHAnsi" w:hAnsiTheme="minorHAnsi" w:cstheme="minorHAnsi"/>
          <w:b/>
          <w:bCs/>
        </w:rPr>
        <w:t>, the world’s most populous dictatorship, ranged far beyond Hong Kong in 2020. Beijing ramped up its global disinformation and censorship campaign to counter the fallout from its cover-up of the initial coronavirus outbreak</w:t>
      </w:r>
      <w:r w:rsidRPr="00276D80">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276D80">
        <w:rPr>
          <w:rStyle w:val="StyleUnderline"/>
          <w:rFonts w:asciiTheme="minorHAnsi" w:hAnsiTheme="minorHAnsi" w:cstheme="minorHAnsi"/>
          <w:b/>
          <w:bCs/>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 </w:t>
      </w:r>
      <w:r w:rsidRPr="00276D80">
        <w:rPr>
          <w:rFonts w:asciiTheme="minorHAnsi" w:hAnsiTheme="minorHAnsi" w:cstheme="minorHAnsi"/>
          <w:b/>
          <w:bCs/>
          <w:sz w:val="16"/>
        </w:rPr>
        <w:t>A need for reform in the United States</w:t>
      </w:r>
      <w:r w:rsidRPr="00276D80">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7" w:history="1">
        <w:r w:rsidRPr="00276D80">
          <w:rPr>
            <w:rStyle w:val="Hyperlink"/>
            <w:rFonts w:asciiTheme="minorHAnsi" w:hAnsiTheme="minorHAnsi" w:cstheme="minorHAnsi"/>
            <w:sz w:val="16"/>
          </w:rPr>
          <w:t>Freedom in the World</w:t>
        </w:r>
      </w:hyperlink>
      <w:r w:rsidRPr="00276D80">
        <w:rPr>
          <w:rFonts w:asciiTheme="minorHAnsi" w:hAnsiTheme="minorHAnsi" w:cstheme="minorHAnsi"/>
          <w:sz w:val="16"/>
        </w:rPr>
        <w:t xml:space="preserve"> has dropped by 11 </w:t>
      </w:r>
      <w:r w:rsidRPr="00276D80">
        <w:rPr>
          <w:rFonts w:asciiTheme="minorHAnsi" w:hAnsiTheme="minorHAnsi" w:cstheme="minorHAnsi"/>
          <w:sz w:val="16"/>
        </w:rPr>
        <w:lastRenderedPageBreak/>
        <w:t xml:space="preserve">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276D80">
        <w:rPr>
          <w:rStyle w:val="StyleUnderline"/>
          <w:rFonts w:asciiTheme="minorHAnsi" w:hAnsiTheme="minorHAnsi" w:cstheme="minorHAnsi"/>
          <w:b/>
          <w:bCs/>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276D80">
        <w:rPr>
          <w:rFonts w:asciiTheme="minorHAnsi" w:hAnsiTheme="minorHAnsi" w:cstheme="minorHAnsi"/>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276D80">
        <w:rPr>
          <w:rStyle w:val="StyleUnderline"/>
          <w:rFonts w:asciiTheme="minorHAnsi" w:hAnsiTheme="minorHAnsi" w:cstheme="minorHAnsi"/>
          <w:b/>
          <w:bCs/>
        </w:rPr>
        <w:t>“</w:t>
      </w:r>
      <w:r w:rsidRPr="00276D80">
        <w:rPr>
          <w:rStyle w:val="StyleUnderline"/>
          <w:rFonts w:asciiTheme="minorHAnsi" w:hAnsiTheme="minorHAnsi" w:cstheme="minorHAnsi"/>
          <w:b/>
          <w:bCs/>
          <w:highlight w:val="green"/>
        </w:rPr>
        <w:t>Authoritarian powers</w:t>
      </w:r>
      <w:r w:rsidRPr="00276D80">
        <w:rPr>
          <w:rStyle w:val="StyleUnderline"/>
          <w:rFonts w:asciiTheme="minorHAnsi" w:hAnsiTheme="minorHAnsi" w:cstheme="minorHAnsi"/>
          <w:b/>
          <w:bCs/>
        </w:rPr>
        <w:t xml:space="preserve">, especially China, </w:t>
      </w:r>
      <w:r w:rsidRPr="00276D80">
        <w:rPr>
          <w:rStyle w:val="StyleUnderline"/>
          <w:rFonts w:asciiTheme="minorHAnsi" w:hAnsiTheme="minorHAnsi" w:cstheme="minorHAnsi"/>
          <w:b/>
          <w:bCs/>
          <w:highlight w:val="green"/>
        </w:rPr>
        <w:t>are advancing</w:t>
      </w:r>
      <w:r w:rsidRPr="00276D80">
        <w:rPr>
          <w:rStyle w:val="StyleUnderline"/>
          <w:rFonts w:asciiTheme="minorHAnsi" w:hAnsiTheme="minorHAnsi" w:cstheme="minorHAnsi"/>
          <w:b/>
          <w:bCs/>
        </w:rPr>
        <w:t xml:space="preserve"> their </w:t>
      </w:r>
      <w:r w:rsidRPr="00276D80">
        <w:rPr>
          <w:rStyle w:val="StyleUnderline"/>
          <w:rFonts w:asciiTheme="minorHAnsi" w:hAnsiTheme="minorHAnsi" w:cstheme="minorHAnsi"/>
          <w:b/>
          <w:bCs/>
          <w:highlight w:val="green"/>
        </w:rPr>
        <w:t>interests around the world, while democracies have been divided</w:t>
      </w:r>
      <w:r w:rsidRPr="00276D80">
        <w:rPr>
          <w:rStyle w:val="StyleUnderline"/>
          <w:rFonts w:asciiTheme="minorHAnsi" w:hAnsiTheme="minorHAnsi" w:cstheme="minorHAnsi"/>
          <w:b/>
          <w:bCs/>
        </w:rPr>
        <w:t xml:space="preserve"> and consumed by internal problems. </w:t>
      </w:r>
      <w:r w:rsidRPr="00276D80">
        <w:rPr>
          <w:rStyle w:val="StyleUnderline"/>
          <w:rFonts w:asciiTheme="minorHAnsi" w:hAnsiTheme="minorHAnsi" w:cstheme="minorHAnsi"/>
          <w:b/>
          <w:bCs/>
          <w:highlight w:val="green"/>
        </w:rPr>
        <w:t>For freedom to prevail</w:t>
      </w:r>
      <w:r w:rsidRPr="00276D80">
        <w:rPr>
          <w:rStyle w:val="StyleUnderline"/>
          <w:rFonts w:asciiTheme="minorHAnsi" w:hAnsiTheme="minorHAnsi" w:cstheme="minorHAnsi"/>
          <w:b/>
          <w:bCs/>
        </w:rPr>
        <w:t xml:space="preserve"> on a global scale, </w:t>
      </w:r>
      <w:r w:rsidRPr="00276D80">
        <w:rPr>
          <w:rStyle w:val="StyleUnderline"/>
          <w:rFonts w:asciiTheme="minorHAnsi" w:hAnsiTheme="minorHAnsi" w:cstheme="minorHAnsi"/>
          <w:b/>
          <w:bCs/>
          <w:highlight w:val="green"/>
        </w:rPr>
        <w:t>the U</w:t>
      </w:r>
      <w:r w:rsidRPr="00276D80">
        <w:rPr>
          <w:rStyle w:val="StyleUnderline"/>
          <w:rFonts w:asciiTheme="minorHAnsi" w:hAnsiTheme="minorHAnsi" w:cstheme="minorHAnsi"/>
          <w:b/>
          <w:bCs/>
        </w:rPr>
        <w:t xml:space="preserve">nited </w:t>
      </w:r>
      <w:r w:rsidRPr="00276D80">
        <w:rPr>
          <w:rStyle w:val="StyleUnderline"/>
          <w:rFonts w:asciiTheme="minorHAnsi" w:hAnsiTheme="minorHAnsi" w:cstheme="minorHAnsi"/>
          <w:b/>
          <w:bCs/>
          <w:highlight w:val="green"/>
        </w:rPr>
        <w:t>S</w:t>
      </w:r>
      <w:r w:rsidRPr="00276D80">
        <w:rPr>
          <w:rStyle w:val="StyleUnderline"/>
          <w:rFonts w:asciiTheme="minorHAnsi" w:hAnsiTheme="minorHAnsi" w:cstheme="minorHAnsi"/>
          <w:b/>
          <w:bCs/>
        </w:rPr>
        <w:t xml:space="preserve">tates </w:t>
      </w:r>
      <w:r w:rsidRPr="00276D80">
        <w:rPr>
          <w:rStyle w:val="StyleUnderline"/>
          <w:rFonts w:asciiTheme="minorHAnsi" w:hAnsiTheme="minorHAnsi" w:cstheme="minorHAnsi"/>
          <w:b/>
          <w:bCs/>
          <w:highlight w:val="green"/>
        </w:rPr>
        <w:t>and</w:t>
      </w:r>
      <w:r w:rsidRPr="00276D80">
        <w:rPr>
          <w:rStyle w:val="StyleUnderline"/>
          <w:rFonts w:asciiTheme="minorHAnsi" w:hAnsiTheme="minorHAnsi" w:cstheme="minorHAnsi"/>
          <w:b/>
          <w:bCs/>
        </w:rPr>
        <w:t xml:space="preserve"> its </w:t>
      </w:r>
      <w:r w:rsidRPr="00276D80">
        <w:rPr>
          <w:rStyle w:val="StyleUnderline"/>
          <w:rFonts w:asciiTheme="minorHAnsi" w:hAnsiTheme="minorHAnsi" w:cstheme="minorHAnsi"/>
          <w:b/>
          <w:bCs/>
          <w:highlight w:val="green"/>
        </w:rPr>
        <w:t>partners must band together</w:t>
      </w:r>
      <w:r w:rsidRPr="00276D80">
        <w:rPr>
          <w:rStyle w:val="StyleUnderline"/>
          <w:rFonts w:asciiTheme="minorHAnsi" w:hAnsiTheme="minorHAnsi" w:cstheme="minorHAnsi"/>
          <w:b/>
          <w:bCs/>
        </w:rPr>
        <w:t xml:space="preserve"> and work harder </w:t>
      </w:r>
      <w:r w:rsidRPr="00276D80">
        <w:rPr>
          <w:rStyle w:val="StyleUnderline"/>
          <w:rFonts w:asciiTheme="minorHAnsi" w:hAnsiTheme="minorHAnsi" w:cstheme="minorHAnsi"/>
          <w:b/>
          <w:bCs/>
          <w:highlight w:val="green"/>
        </w:rPr>
        <w:t>to strengthen democracy at home and abroad.</w:t>
      </w:r>
      <w:r w:rsidRPr="00276D80">
        <w:rPr>
          <w:rStyle w:val="StyleUnderline"/>
          <w:rFonts w:asciiTheme="minorHAnsi" w:hAnsiTheme="minorHAnsi" w:cstheme="minorHAnsi"/>
          <w:b/>
          <w:bCs/>
        </w:rPr>
        <w:t xml:space="preserve"> President Biden has pledged to restore America’s international role as a leading supporter of democracy and human rights, but to rebuild its leadership credentials, the country must simultaneously address the weaknesses within its own political system.”</w:t>
      </w:r>
      <w:r w:rsidRPr="00276D80">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276D80">
        <w:rPr>
          <w:rFonts w:asciiTheme="minorHAnsi" w:hAnsiTheme="minorHAnsi" w:cstheme="minorHAnsi"/>
          <w:b/>
          <w:bCs/>
          <w:sz w:val="16"/>
        </w:rPr>
        <w:t>The effects of COVID-19</w:t>
      </w:r>
      <w:r w:rsidRPr="00276D80">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276D80">
        <w:rPr>
          <w:rFonts w:asciiTheme="minorHAnsi" w:hAnsiTheme="minorHAnsi" w:cstheme="minorHAnsi"/>
          <w:b/>
          <w:bCs/>
          <w:sz w:val="16"/>
        </w:rPr>
        <w:t>The resilience of democracy</w:t>
      </w:r>
      <w:r w:rsidRPr="00276D80">
        <w:rPr>
          <w:rFonts w:asciiTheme="minorHAnsi" w:hAnsiTheme="minorHAnsi" w:cstheme="minorHAnsi"/>
          <w:sz w:val="16"/>
        </w:rPr>
        <w:t xml:space="preserve"> </w:t>
      </w:r>
      <w:r w:rsidRPr="00276D80">
        <w:rPr>
          <w:rStyle w:val="StyleUnderline"/>
          <w:rFonts w:asciiTheme="minorHAnsi" w:hAnsiTheme="minorHAnsi" w:cstheme="minorHAnsi"/>
          <w:b/>
          <w:bCs/>
        </w:rPr>
        <w:t xml:space="preserve">Despite the many losses for freedom recorded by </w:t>
      </w:r>
      <w:hyperlink r:id="rId8" w:history="1">
        <w:r w:rsidRPr="00276D80">
          <w:rPr>
            <w:rStyle w:val="StyleUnderline"/>
            <w:rFonts w:asciiTheme="minorHAnsi" w:hAnsiTheme="minorHAnsi" w:cstheme="minorHAnsi"/>
          </w:rPr>
          <w:t>Freedom in the World</w:t>
        </w:r>
      </w:hyperlink>
      <w:r w:rsidRPr="00276D80">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534DED43" w14:textId="77777777" w:rsidR="00994FDC" w:rsidRPr="00276D80" w:rsidRDefault="00994FDC" w:rsidP="00994FDC">
      <w:pPr>
        <w:pStyle w:val="Heading4"/>
        <w:rPr>
          <w:rFonts w:asciiTheme="minorHAnsi" w:hAnsiTheme="minorHAnsi"/>
        </w:rPr>
      </w:pPr>
      <w:r w:rsidRPr="00276D80">
        <w:rPr>
          <w:rFonts w:asciiTheme="minorHAnsi" w:hAnsiTheme="minorHAnsi"/>
        </w:rPr>
        <w:t xml:space="preserve">India is in a democracy crisis now which has caused the second wave. </w:t>
      </w:r>
    </w:p>
    <w:p w14:paraId="6F93F9BB" w14:textId="77777777" w:rsidR="00994FDC" w:rsidRPr="00276D80" w:rsidRDefault="00994FDC" w:rsidP="00994FDC">
      <w:pPr>
        <w:rPr>
          <w:rFonts w:asciiTheme="minorHAnsi" w:hAnsiTheme="minorHAnsi"/>
          <w:sz w:val="18"/>
          <w:szCs w:val="18"/>
        </w:rPr>
      </w:pPr>
      <w:r w:rsidRPr="00276D80">
        <w:rPr>
          <w:rStyle w:val="Heading4Char"/>
          <w:rFonts w:asciiTheme="minorHAnsi" w:hAnsiTheme="minorHAnsi"/>
        </w:rPr>
        <w:t>Singh 7/5</w:t>
      </w:r>
      <w:r w:rsidRPr="00276D80">
        <w:rPr>
          <w:rFonts w:asciiTheme="minorHAnsi" w:hAnsiTheme="minorHAnsi"/>
        </w:rPr>
        <w:t xml:space="preserve"> </w:t>
      </w:r>
      <w:r w:rsidRPr="00276D80">
        <w:rPr>
          <w:rFonts w:asciiTheme="minorHAnsi" w:hAnsiTheme="minorHAnsi"/>
          <w:sz w:val="18"/>
          <w:szCs w:val="18"/>
        </w:rPr>
        <w:t xml:space="preserve">[Prerna Singh, July 5, 2021 at 5:00 a.m., “India has become an ‘electoral autocracy.’ Its covid-19 catastrophe is no surprise”, </w:t>
      </w:r>
      <w:hyperlink r:id="rId9" w:history="1">
        <w:r w:rsidRPr="00276D80">
          <w:rPr>
            <w:rStyle w:val="Hyperlink"/>
            <w:rFonts w:asciiTheme="minorHAnsi" w:hAnsiTheme="minorHAnsi"/>
            <w:sz w:val="18"/>
            <w:szCs w:val="18"/>
          </w:rPr>
          <w:t>https://www.washingtonpost.com/politics/2021/07/05/india-has-become-an-electoral-autocracy-its-covid-19-catastrophe-is-no-surprise //</w:t>
        </w:r>
      </w:hyperlink>
      <w:r w:rsidRPr="00276D80">
        <w:rPr>
          <w:rFonts w:asciiTheme="minorHAnsi" w:hAnsiTheme="minorHAnsi"/>
          <w:sz w:val="18"/>
          <w:szCs w:val="18"/>
        </w:rPr>
        <w:t xml:space="preserve"> JB recut by Lex AKo]</w:t>
      </w:r>
    </w:p>
    <w:p w14:paraId="1AE06556" w14:textId="77777777" w:rsidR="00994FDC" w:rsidRPr="00276D80" w:rsidRDefault="00994FDC" w:rsidP="00994FDC">
      <w:pPr>
        <w:rPr>
          <w:rFonts w:asciiTheme="minorHAnsi" w:hAnsiTheme="minorHAnsi"/>
          <w:sz w:val="10"/>
        </w:rPr>
      </w:pPr>
      <w:r w:rsidRPr="00276D80">
        <w:rPr>
          <w:rFonts w:asciiTheme="minorHAnsi" w:hAnsiTheme="minorHAnsi"/>
          <w:sz w:val="10"/>
        </w:rPr>
        <w:t>On Thursday, the White House announced that it is deploying </w:t>
      </w:r>
      <w:hyperlink r:id="rId10" w:history="1">
        <w:r w:rsidRPr="00276D80">
          <w:rPr>
            <w:rStyle w:val="Hyperlink"/>
            <w:rFonts w:asciiTheme="minorHAnsi" w:hAnsiTheme="minorHAnsi"/>
            <w:sz w:val="10"/>
          </w:rPr>
          <w:t>response teams</w:t>
        </w:r>
      </w:hyperlink>
      <w:r w:rsidRPr="00276D80">
        <w:rPr>
          <w:rFonts w:asciiTheme="minorHAnsi" w:hAnsiTheme="minorHAnsi"/>
          <w:sz w:val="10"/>
        </w:rPr>
        <w:t>, composed of officials from the Centers for Disease Control and Prevention and other federal agencies, to combat the “hypertransmissible” delta variant of the </w:t>
      </w:r>
      <w:hyperlink r:id="rId11" w:tgtFrame="_blank" w:history="1">
        <w:r w:rsidRPr="00276D80">
          <w:rPr>
            <w:rStyle w:val="Hyperlink"/>
            <w:rFonts w:asciiTheme="minorHAnsi" w:hAnsiTheme="minorHAnsi"/>
            <w:sz w:val="10"/>
          </w:rPr>
          <w:t>coronavirus</w:t>
        </w:r>
      </w:hyperlink>
      <w:r w:rsidRPr="00276D80">
        <w:rPr>
          <w:rFonts w:asciiTheme="minorHAnsi" w:hAnsiTheme="minorHAnsi"/>
          <w:sz w:val="10"/>
        </w:rPr>
        <w:t> spreading across the United States and the world. This variant first emerged in India, where a devastating second wave of virus infections have been accompanied by a parallel epidemic of </w:t>
      </w:r>
      <w:hyperlink r:id="rId12" w:history="1">
        <w:r w:rsidRPr="00276D80">
          <w:rPr>
            <w:rStyle w:val="Hyperlink"/>
            <w:rFonts w:asciiTheme="minorHAnsi" w:hAnsiTheme="minorHAnsi"/>
            <w:sz w:val="10"/>
          </w:rPr>
          <w:t>mucormycosis, or “black fungus,”</w:t>
        </w:r>
      </w:hyperlink>
      <w:r w:rsidRPr="00276D80">
        <w:rPr>
          <w:rFonts w:asciiTheme="minorHAnsi" w:hAnsiTheme="minorHAnsi"/>
          <w:sz w:val="10"/>
        </w:rPr>
        <w:t xml:space="preserve"> that is maiming and killing patients. </w:t>
      </w:r>
      <w:r w:rsidRPr="00276D80">
        <w:rPr>
          <w:rFonts w:asciiTheme="minorHAnsi" w:hAnsiTheme="minorHAnsi" w:cstheme="minorHAnsi"/>
          <w:b/>
          <w:bCs/>
          <w:highlight w:val="green"/>
          <w:u w:val="single"/>
        </w:rPr>
        <w:t xml:space="preserve">India’s </w:t>
      </w:r>
      <w:r w:rsidRPr="00276D80">
        <w:rPr>
          <w:rFonts w:asciiTheme="minorHAnsi" w:hAnsiTheme="minorHAnsi" w:cstheme="minorHAnsi"/>
          <w:b/>
          <w:bCs/>
          <w:u w:val="single"/>
        </w:rPr>
        <w:t>humanitarian tragedy is linked to</w:t>
      </w:r>
      <w:r w:rsidRPr="00276D80">
        <w:rPr>
          <w:rFonts w:asciiTheme="minorHAnsi" w:hAnsiTheme="minorHAnsi"/>
          <w:sz w:val="10"/>
        </w:rPr>
        <w:t xml:space="preserve"> a </w:t>
      </w:r>
      <w:r w:rsidRPr="00276D80">
        <w:rPr>
          <w:rFonts w:asciiTheme="minorHAnsi" w:hAnsiTheme="minorHAnsi" w:cstheme="minorHAnsi"/>
          <w:b/>
          <w:bCs/>
          <w:u w:val="single"/>
        </w:rPr>
        <w:t>deeper political crisis</w:t>
      </w:r>
      <w:r w:rsidRPr="00276D80">
        <w:rPr>
          <w:rFonts w:asciiTheme="minorHAnsi" w:hAnsiTheme="minorHAnsi"/>
          <w:sz w:val="10"/>
        </w:rPr>
        <w:t xml:space="preserve"> — that of </w:t>
      </w:r>
      <w:r w:rsidRPr="00276D80">
        <w:rPr>
          <w:rFonts w:asciiTheme="minorHAnsi" w:hAnsiTheme="minorHAnsi" w:cstheme="minorHAnsi"/>
          <w:b/>
          <w:bCs/>
          <w:u w:val="single"/>
        </w:rPr>
        <w:t>democratic erosion</w:t>
      </w:r>
      <w:r w:rsidRPr="00276D80">
        <w:rPr>
          <w:rFonts w:asciiTheme="minorHAnsi" w:hAnsiTheme="minorHAnsi"/>
          <w:sz w:val="10"/>
        </w:rPr>
        <w:t xml:space="preserve">. At independence from colonial rule, </w:t>
      </w:r>
      <w:r w:rsidRPr="00276D80">
        <w:rPr>
          <w:rFonts w:asciiTheme="minorHAnsi" w:hAnsiTheme="minorHAnsi" w:cstheme="minorHAnsi"/>
          <w:b/>
          <w:bCs/>
          <w:u w:val="single"/>
        </w:rPr>
        <w:t>India</w:t>
      </w:r>
      <w:r w:rsidRPr="00276D80">
        <w:rPr>
          <w:rFonts w:asciiTheme="minorHAnsi" w:hAnsiTheme="minorHAnsi"/>
          <w:sz w:val="10"/>
        </w:rPr>
        <w:t xml:space="preserve"> had relatively </w:t>
      </w:r>
      <w:r w:rsidRPr="00276D80">
        <w:rPr>
          <w:rFonts w:asciiTheme="minorHAnsi" w:hAnsiTheme="minorHAnsi" w:cstheme="minorHAnsi"/>
          <w:b/>
          <w:bCs/>
          <w:u w:val="single"/>
        </w:rPr>
        <w:t>low</w:t>
      </w:r>
      <w:r w:rsidRPr="00276D80">
        <w:rPr>
          <w:rFonts w:asciiTheme="minorHAnsi" w:hAnsiTheme="minorHAnsi"/>
          <w:sz w:val="10"/>
        </w:rPr>
        <w:t xml:space="preserve"> economic </w:t>
      </w:r>
      <w:r w:rsidRPr="00276D80">
        <w:rPr>
          <w:rFonts w:asciiTheme="minorHAnsi" w:hAnsiTheme="minorHAnsi" w:cstheme="minorHAnsi"/>
          <w:b/>
          <w:bCs/>
          <w:u w:val="single"/>
        </w:rPr>
        <w:t>development and industrialization</w:t>
      </w:r>
      <w:r w:rsidRPr="00276D80">
        <w:rPr>
          <w:rFonts w:asciiTheme="minorHAnsi" w:hAnsiTheme="minorHAnsi"/>
          <w:sz w:val="10"/>
        </w:rPr>
        <w:t>, widespread poverty and illiteracy, and immense ethnic diversity across linguistic, religious and caste lines. </w:t>
      </w:r>
      <w:hyperlink r:id="rId13" w:history="1">
        <w:r w:rsidRPr="00276D80">
          <w:rPr>
            <w:rStyle w:val="Hyperlink"/>
            <w:rFonts w:asciiTheme="minorHAnsi" w:hAnsiTheme="minorHAnsi"/>
            <w:sz w:val="10"/>
          </w:rPr>
          <w:t>Leading political science theories</w:t>
        </w:r>
      </w:hyperlink>
      <w:r w:rsidRPr="00276D80">
        <w:rPr>
          <w:rFonts w:asciiTheme="minorHAnsi" w:hAnsiTheme="minorHAnsi"/>
          <w:sz w:val="10"/>
        </w:rPr>
        <w:t> argued these conditions made India </w:t>
      </w:r>
      <w:hyperlink r:id="rId14" w:history="1">
        <w:r w:rsidRPr="00276D80">
          <w:rPr>
            <w:rStyle w:val="Hyperlink"/>
            <w:rFonts w:asciiTheme="minorHAnsi" w:hAnsiTheme="minorHAnsi"/>
            <w:sz w:val="10"/>
          </w:rPr>
          <w:t>infertile terrain</w:t>
        </w:r>
      </w:hyperlink>
      <w:r w:rsidRPr="00276D80">
        <w:rPr>
          <w:rFonts w:asciiTheme="minorHAnsi" w:hAnsiTheme="minorHAnsi"/>
          <w:sz w:val="10"/>
        </w:rPr>
        <w:t> for democracy. Yet in 1947, India instituted a democratic government and, with the exception of </w:t>
      </w:r>
      <w:hyperlink r:id="rId15" w:history="1">
        <w:r w:rsidRPr="00276D80">
          <w:rPr>
            <w:rStyle w:val="Hyperlink"/>
            <w:rFonts w:asciiTheme="minorHAnsi" w:hAnsiTheme="minorHAnsi"/>
            <w:sz w:val="10"/>
          </w:rPr>
          <w:t>a short time from 1975-77</w:t>
        </w:r>
      </w:hyperlink>
      <w:r w:rsidRPr="00276D80">
        <w:rPr>
          <w:rFonts w:asciiTheme="minorHAnsi" w:hAnsiTheme="minorHAnsi"/>
          <w:sz w:val="10"/>
        </w:rPr>
        <w:t xml:space="preserve">, has remained one. Up until a few weeks ago, that is. In its influential annual rankings of countries across the world, the U.S.-based democracy watchdog Freedom House downgraded </w:t>
      </w:r>
      <w:r w:rsidRPr="00276D80">
        <w:rPr>
          <w:rFonts w:asciiTheme="minorHAnsi" w:hAnsiTheme="minorHAnsi" w:cstheme="minorHAnsi"/>
          <w:b/>
          <w:bCs/>
          <w:u w:val="single"/>
        </w:rPr>
        <w:t>India from a free democracy to a “</w:t>
      </w:r>
      <w:hyperlink r:id="rId16" w:history="1">
        <w:r w:rsidRPr="00276D80">
          <w:rPr>
            <w:rFonts w:asciiTheme="minorHAnsi" w:hAnsiTheme="minorHAnsi" w:cstheme="minorHAnsi"/>
            <w:b/>
            <w:bCs/>
            <w:u w:val="single"/>
          </w:rPr>
          <w:t>partially free democracy</w:t>
        </w:r>
      </w:hyperlink>
      <w:r w:rsidRPr="00276D80">
        <w:rPr>
          <w:rFonts w:asciiTheme="minorHAnsi" w:hAnsiTheme="minorHAnsi" w:cstheme="minorHAnsi"/>
          <w:b/>
          <w:bCs/>
          <w:u w:val="single"/>
        </w:rPr>
        <w:t>.”</w:t>
      </w:r>
      <w:r w:rsidRPr="00276D80">
        <w:rPr>
          <w:rFonts w:asciiTheme="minorHAnsi" w:hAnsiTheme="minorHAnsi"/>
          <w:sz w:val="10"/>
        </w:rPr>
        <w:t xml:space="preserve"> Similarly, the </w:t>
      </w:r>
      <w:r w:rsidRPr="00276D80">
        <w:rPr>
          <w:rFonts w:asciiTheme="minorHAnsi" w:hAnsiTheme="minorHAnsi" w:cstheme="minorHAnsi"/>
          <w:b/>
          <w:bCs/>
          <w:u w:val="single"/>
        </w:rPr>
        <w:t xml:space="preserve">Swedish-based V-Dem Institute </w:t>
      </w:r>
      <w:r w:rsidRPr="00276D80">
        <w:rPr>
          <w:rFonts w:asciiTheme="minorHAnsi" w:hAnsiTheme="minorHAnsi" w:cstheme="minorHAnsi"/>
          <w:b/>
          <w:bCs/>
          <w:highlight w:val="green"/>
          <w:u w:val="single"/>
        </w:rPr>
        <w:t>demoted</w:t>
      </w:r>
      <w:r w:rsidRPr="00276D80">
        <w:rPr>
          <w:rFonts w:asciiTheme="minorHAnsi" w:hAnsiTheme="minorHAnsi"/>
          <w:sz w:val="10"/>
        </w:rPr>
        <w:t xml:space="preserve"> </w:t>
      </w:r>
      <w:r w:rsidRPr="00276D80">
        <w:rPr>
          <w:rFonts w:asciiTheme="minorHAnsi" w:hAnsiTheme="minorHAnsi" w:cstheme="minorHAnsi"/>
          <w:b/>
          <w:bCs/>
          <w:u w:val="single"/>
        </w:rPr>
        <w:t xml:space="preserve">the country </w:t>
      </w:r>
      <w:r w:rsidRPr="00276D80">
        <w:rPr>
          <w:rFonts w:asciiTheme="minorHAnsi" w:hAnsiTheme="minorHAnsi" w:cstheme="minorHAnsi"/>
          <w:b/>
          <w:bCs/>
          <w:highlight w:val="green"/>
          <w:u w:val="single"/>
        </w:rPr>
        <w:t>to</w:t>
      </w:r>
      <w:r w:rsidRPr="00276D80">
        <w:rPr>
          <w:rFonts w:asciiTheme="minorHAnsi" w:hAnsiTheme="minorHAnsi" w:cstheme="minorHAnsi"/>
          <w:b/>
          <w:bCs/>
          <w:u w:val="single"/>
        </w:rPr>
        <w:t xml:space="preserve"> an </w:t>
      </w:r>
      <w:r w:rsidRPr="00276D80">
        <w:rPr>
          <w:rFonts w:asciiTheme="minorHAnsi" w:hAnsiTheme="minorHAnsi" w:cstheme="minorHAnsi"/>
          <w:b/>
          <w:bCs/>
          <w:highlight w:val="green"/>
          <w:u w:val="single"/>
        </w:rPr>
        <w:t>“</w:t>
      </w:r>
      <w:hyperlink r:id="rId17" w:history="1">
        <w:r w:rsidRPr="00276D80">
          <w:rPr>
            <w:rFonts w:asciiTheme="minorHAnsi" w:hAnsiTheme="minorHAnsi" w:cstheme="minorHAnsi"/>
            <w:b/>
            <w:bCs/>
            <w:highlight w:val="green"/>
            <w:u w:val="single"/>
          </w:rPr>
          <w:t>electoral autocracy</w:t>
        </w:r>
      </w:hyperlink>
      <w:r w:rsidRPr="00276D80">
        <w:rPr>
          <w:rFonts w:asciiTheme="minorHAnsi" w:hAnsiTheme="minorHAnsi" w:cstheme="minorHAnsi"/>
          <w:b/>
          <w:bCs/>
          <w:highlight w:val="green"/>
          <w:u w:val="single"/>
        </w:rPr>
        <w:t>.”</w:t>
      </w:r>
      <w:r w:rsidRPr="00276D80">
        <w:rPr>
          <w:rFonts w:asciiTheme="minorHAnsi" w:hAnsiTheme="minorHAnsi"/>
          <w:sz w:val="10"/>
        </w:rPr>
        <w:t xml:space="preserve"> Both organizations cited the regime’s </w:t>
      </w:r>
      <w:r w:rsidRPr="00276D80">
        <w:rPr>
          <w:rFonts w:asciiTheme="minorHAnsi" w:hAnsiTheme="minorHAnsi" w:cstheme="minorHAnsi"/>
          <w:b/>
          <w:bCs/>
          <w:u w:val="single"/>
        </w:rPr>
        <w:t xml:space="preserve">crackdowns on freedom of </w:t>
      </w:r>
      <w:r w:rsidRPr="00276D80">
        <w:rPr>
          <w:rFonts w:asciiTheme="minorHAnsi" w:hAnsiTheme="minorHAnsi" w:cstheme="minorHAnsi"/>
          <w:b/>
          <w:bCs/>
          <w:u w:val="single"/>
        </w:rPr>
        <w:lastRenderedPageBreak/>
        <w:t>speech</w:t>
      </w:r>
      <w:r w:rsidRPr="00276D80">
        <w:rPr>
          <w:rFonts w:asciiTheme="minorHAnsi" w:hAnsiTheme="minorHAnsi"/>
          <w:sz w:val="10"/>
        </w:rPr>
        <w:t xml:space="preserve"> — and in particular, expressions of dissent — as a key factor driving India’s slide down these indexes. How are </w:t>
      </w:r>
      <w:r w:rsidRPr="00276D80">
        <w:rPr>
          <w:rFonts w:asciiTheme="minorHAnsi" w:hAnsiTheme="minorHAnsi" w:cstheme="minorHAnsi"/>
          <w:b/>
          <w:bCs/>
          <w:u w:val="single"/>
        </w:rPr>
        <w:t>India’s coronavirus crisis and democratic backsliding linked</w:t>
      </w:r>
      <w:r w:rsidRPr="00276D80">
        <w:rPr>
          <w:rFonts w:asciiTheme="minorHAnsi" w:hAnsiTheme="minorHAnsi"/>
          <w:sz w:val="10"/>
        </w:rPr>
        <w:t xml:space="preserve">? Here’s what you need to know. </w:t>
      </w:r>
      <w:r w:rsidRPr="00276D80">
        <w:rPr>
          <w:rFonts w:asciiTheme="minorHAnsi" w:hAnsiTheme="minorHAnsi" w:cstheme="minorHAnsi"/>
          <w:b/>
          <w:bCs/>
          <w:u w:val="single"/>
        </w:rPr>
        <w:t xml:space="preserve">The </w:t>
      </w:r>
      <w:r w:rsidRPr="00276D80">
        <w:rPr>
          <w:rFonts w:asciiTheme="minorHAnsi" w:hAnsiTheme="minorHAnsi" w:cstheme="minorHAnsi"/>
          <w:b/>
          <w:bCs/>
          <w:highlight w:val="green"/>
          <w:u w:val="single"/>
        </w:rPr>
        <w:t>decline of free speech</w:t>
      </w:r>
      <w:r w:rsidRPr="00276D80">
        <w:rPr>
          <w:rFonts w:asciiTheme="minorHAnsi" w:hAnsiTheme="minorHAnsi" w:cstheme="minorHAnsi"/>
          <w:b/>
          <w:bCs/>
          <w:u w:val="single"/>
        </w:rPr>
        <w:t xml:space="preserve"> in the world’s largest democracy</w:t>
      </w:r>
      <w:r w:rsidRPr="00276D80">
        <w:rPr>
          <w:rFonts w:asciiTheme="minorHAnsi" w:hAnsiTheme="minorHAnsi"/>
          <w:sz w:val="10"/>
        </w:rPr>
        <w:t xml:space="preserve"> Since assuming power in 2014, </w:t>
      </w:r>
      <w:r w:rsidRPr="00276D80">
        <w:rPr>
          <w:rFonts w:asciiTheme="minorHAnsi" w:hAnsiTheme="minorHAnsi" w:cstheme="minorHAnsi"/>
          <w:b/>
          <w:bCs/>
          <w:u w:val="single"/>
        </w:rPr>
        <w:t>the</w:t>
      </w:r>
      <w:r w:rsidRPr="00276D80">
        <w:rPr>
          <w:rFonts w:asciiTheme="minorHAnsi" w:hAnsiTheme="minorHAnsi"/>
          <w:sz w:val="10"/>
        </w:rPr>
        <w:t xml:space="preserve"> ruling Bharatiya Janata Party (</w:t>
      </w:r>
      <w:r w:rsidRPr="00276D80">
        <w:rPr>
          <w:rFonts w:asciiTheme="minorHAnsi" w:hAnsiTheme="minorHAnsi" w:cstheme="minorHAnsi"/>
          <w:b/>
          <w:bCs/>
          <w:highlight w:val="green"/>
          <w:u w:val="single"/>
        </w:rPr>
        <w:t>BJP</w:t>
      </w:r>
      <w:r w:rsidRPr="00276D80">
        <w:rPr>
          <w:rFonts w:asciiTheme="minorHAnsi" w:hAnsiTheme="minorHAnsi"/>
          <w:sz w:val="10"/>
        </w:rPr>
        <w:t xml:space="preserve">) regime has </w:t>
      </w:r>
      <w:r w:rsidRPr="00276D80">
        <w:rPr>
          <w:rFonts w:asciiTheme="minorHAnsi" w:hAnsiTheme="minorHAnsi" w:cstheme="minorHAnsi"/>
          <w:b/>
          <w:bCs/>
          <w:u w:val="single"/>
        </w:rPr>
        <w:t xml:space="preserve">consistently and brutally </w:t>
      </w:r>
      <w:r w:rsidRPr="00276D80">
        <w:rPr>
          <w:rFonts w:asciiTheme="minorHAnsi" w:hAnsiTheme="minorHAnsi" w:cstheme="minorHAnsi"/>
          <w:b/>
          <w:bCs/>
          <w:highlight w:val="green"/>
          <w:u w:val="single"/>
        </w:rPr>
        <w:t xml:space="preserve">undermined </w:t>
      </w:r>
      <w:r w:rsidRPr="00276D80">
        <w:rPr>
          <w:rFonts w:asciiTheme="minorHAnsi" w:hAnsiTheme="minorHAnsi" w:cstheme="minorHAnsi"/>
          <w:b/>
          <w:bCs/>
          <w:u w:val="single"/>
        </w:rPr>
        <w:t xml:space="preserve">civil </w:t>
      </w:r>
      <w:r w:rsidRPr="00276D80">
        <w:rPr>
          <w:rFonts w:asciiTheme="minorHAnsi" w:hAnsiTheme="minorHAnsi" w:cstheme="minorHAnsi"/>
          <w:b/>
          <w:bCs/>
          <w:highlight w:val="green"/>
          <w:u w:val="single"/>
        </w:rPr>
        <w:t>liberties</w:t>
      </w:r>
      <w:r w:rsidRPr="00276D80">
        <w:rPr>
          <w:rFonts w:asciiTheme="minorHAnsi" w:hAnsiTheme="minorHAnsi"/>
          <w:sz w:val="10"/>
        </w:rPr>
        <w:t>, especially freedom of speech. This crackdown has </w:t>
      </w:r>
      <w:hyperlink r:id="rId18" w:history="1">
        <w:r w:rsidRPr="00276D80">
          <w:rPr>
            <w:rStyle w:val="Hyperlink"/>
            <w:rFonts w:asciiTheme="minorHAnsi" w:hAnsiTheme="minorHAnsi"/>
            <w:sz w:val="10"/>
          </w:rPr>
          <w:t>affected</w:t>
        </w:r>
      </w:hyperlink>
      <w:r w:rsidRPr="00276D80">
        <w:rPr>
          <w:rFonts w:asciiTheme="minorHAnsi" w:hAnsiTheme="minorHAnsi"/>
          <w:sz w:val="10"/>
        </w:rPr>
        <w:t> journalists, editors, organizers, climate activists, Bollywood actors, cricketers, celebrities, and even ordinary citizens posting on social media. The BJP has forced editors of prominent newspapers to step down</w:t>
      </w:r>
      <w:r w:rsidRPr="00276D80">
        <w:rPr>
          <w:rFonts w:asciiTheme="minorHAnsi" w:hAnsiTheme="minorHAnsi" w:cstheme="minorHAnsi"/>
          <w:b/>
          <w:bCs/>
          <w:u w:val="single"/>
        </w:rPr>
        <w:t xml:space="preserve">. </w:t>
      </w:r>
      <w:r w:rsidRPr="00276D80">
        <w:rPr>
          <w:rFonts w:asciiTheme="minorHAnsi" w:hAnsiTheme="minorHAnsi" w:cstheme="minorHAnsi"/>
          <w:b/>
          <w:bCs/>
          <w:highlight w:val="green"/>
          <w:u w:val="single"/>
        </w:rPr>
        <w:t>Police</w:t>
      </w:r>
      <w:r w:rsidRPr="00276D80">
        <w:rPr>
          <w:rFonts w:asciiTheme="minorHAnsi" w:hAnsiTheme="minorHAnsi"/>
          <w:sz w:val="10"/>
        </w:rPr>
        <w:t xml:space="preserve"> have </w:t>
      </w:r>
      <w:hyperlink r:id="rId19" w:history="1">
        <w:r w:rsidRPr="00276D80">
          <w:rPr>
            <w:rFonts w:asciiTheme="minorHAnsi" w:hAnsiTheme="minorHAnsi" w:cstheme="minorHAnsi"/>
            <w:b/>
            <w:bCs/>
            <w:highlight w:val="green"/>
            <w:u w:val="single"/>
          </w:rPr>
          <w:t>raided</w:t>
        </w:r>
      </w:hyperlink>
      <w:r w:rsidRPr="00276D80">
        <w:rPr>
          <w:rFonts w:asciiTheme="minorHAnsi" w:hAnsiTheme="minorHAnsi" w:cstheme="minorHAnsi"/>
          <w:b/>
          <w:bCs/>
          <w:u w:val="single"/>
        </w:rPr>
        <w:t xml:space="preserve"> or shut down the offices of media </w:t>
      </w:r>
      <w:r w:rsidRPr="00276D80">
        <w:rPr>
          <w:rFonts w:asciiTheme="minorHAnsi" w:hAnsiTheme="minorHAnsi" w:cstheme="minorHAnsi"/>
          <w:b/>
          <w:bCs/>
          <w:highlight w:val="green"/>
          <w:u w:val="single"/>
        </w:rPr>
        <w:t>outlets</w:t>
      </w:r>
      <w:r w:rsidRPr="00276D80">
        <w:rPr>
          <w:rFonts w:asciiTheme="minorHAnsi" w:hAnsiTheme="minorHAnsi"/>
          <w:sz w:val="10"/>
        </w:rPr>
        <w:t xml:space="preserve"> that featured articles </w:t>
      </w:r>
      <w:r w:rsidRPr="00276D80">
        <w:rPr>
          <w:rFonts w:asciiTheme="minorHAnsi" w:hAnsiTheme="minorHAnsi" w:cstheme="minorHAnsi"/>
          <w:b/>
          <w:bCs/>
          <w:u w:val="single"/>
        </w:rPr>
        <w:t>challenging the regime’s actions</w:t>
      </w:r>
      <w:r w:rsidRPr="00276D80">
        <w:rPr>
          <w:rFonts w:asciiTheme="minorHAnsi" w:hAnsiTheme="minorHAnsi"/>
          <w:sz w:val="10"/>
        </w:rPr>
        <w:t>. Physical attacks on journalists have become commonplace. Some have been gunned down in broad daylight outside their homes, earning India a </w:t>
      </w:r>
      <w:hyperlink r:id="rId20" w:history="1">
        <w:r w:rsidRPr="00276D80">
          <w:rPr>
            <w:rStyle w:val="Hyperlink"/>
            <w:rFonts w:asciiTheme="minorHAnsi" w:hAnsiTheme="minorHAnsi"/>
            <w:sz w:val="10"/>
          </w:rPr>
          <w:t>reputation</w:t>
        </w:r>
      </w:hyperlink>
      <w:r w:rsidRPr="00276D80">
        <w:rPr>
          <w:rFonts w:asciiTheme="minorHAnsi" w:hAnsiTheme="minorHAnsi"/>
          <w:sz w:val="10"/>
        </w:rPr>
        <w:t> as what the Columbia Journalism Review called “one of the world’s most dangerous countries to be a reporter.” Meanwhile, reporters and media organizations sympathetic to the regime have been </w:t>
      </w:r>
      <w:hyperlink r:id="rId21" w:history="1">
        <w:r w:rsidRPr="00276D80">
          <w:rPr>
            <w:rStyle w:val="Hyperlink"/>
            <w:rFonts w:asciiTheme="minorHAnsi" w:hAnsiTheme="minorHAnsi"/>
            <w:sz w:val="10"/>
          </w:rPr>
          <w:t>protected</w:t>
        </w:r>
      </w:hyperlink>
      <w:r w:rsidRPr="00276D80">
        <w:rPr>
          <w:rFonts w:asciiTheme="minorHAnsi" w:hAnsiTheme="minorHAnsi"/>
          <w:sz w:val="10"/>
        </w:rPr>
        <w:t xml:space="preserve"> and supported. </w:t>
      </w:r>
      <w:hyperlink r:id="rId22" w:history="1">
        <w:r w:rsidRPr="00276D80">
          <w:rPr>
            <w:rStyle w:val="Hyperlink"/>
            <w:rFonts w:asciiTheme="minorHAnsi" w:hAnsiTheme="minorHAnsi"/>
            <w:sz w:val="10"/>
          </w:rPr>
          <w:t>Thousands</w:t>
        </w:r>
      </w:hyperlink>
      <w:r w:rsidRPr="00276D80">
        <w:rPr>
          <w:rFonts w:asciiTheme="minorHAnsi" w:hAnsiTheme="minorHAnsi"/>
          <w:sz w:val="10"/>
        </w:rPr>
        <w:t> of individuals and organizations critical of the regime have had wide-ranging charges filed against them. Many awaiting trial still </w:t>
      </w:r>
      <w:hyperlink r:id="rId23" w:history="1">
        <w:r w:rsidRPr="00276D80">
          <w:rPr>
            <w:rStyle w:val="Hyperlink"/>
            <w:rFonts w:asciiTheme="minorHAnsi" w:hAnsiTheme="minorHAnsi"/>
            <w:sz w:val="10"/>
          </w:rPr>
          <w:t>languish</w:t>
        </w:r>
      </w:hyperlink>
      <w:r w:rsidRPr="00276D80">
        <w:rPr>
          <w:rFonts w:asciiTheme="minorHAnsi" w:hAnsiTheme="minorHAnsi"/>
          <w:sz w:val="10"/>
        </w:rPr>
        <w:t xml:space="preserve"> in jails across the country. </w:t>
      </w:r>
      <w:r w:rsidRPr="00276D80">
        <w:rPr>
          <w:rFonts w:asciiTheme="minorHAnsi" w:hAnsiTheme="minorHAnsi" w:cstheme="minorHAnsi"/>
          <w:b/>
          <w:bCs/>
          <w:u w:val="single"/>
        </w:rPr>
        <w:t xml:space="preserve">These </w:t>
      </w:r>
      <w:r w:rsidRPr="00276D80">
        <w:rPr>
          <w:rFonts w:asciiTheme="minorHAnsi" w:hAnsiTheme="minorHAnsi" w:cstheme="minorHAnsi"/>
          <w:b/>
          <w:bCs/>
          <w:highlight w:val="green"/>
          <w:u w:val="single"/>
        </w:rPr>
        <w:t>attacks on freedom</w:t>
      </w:r>
      <w:r w:rsidRPr="00276D80">
        <w:rPr>
          <w:rFonts w:asciiTheme="minorHAnsi" w:hAnsiTheme="minorHAnsi"/>
          <w:sz w:val="10"/>
        </w:rPr>
        <w:t xml:space="preserve"> of speech </w:t>
      </w:r>
      <w:r w:rsidRPr="00276D80">
        <w:rPr>
          <w:rFonts w:asciiTheme="minorHAnsi" w:hAnsiTheme="minorHAnsi" w:cstheme="minorHAnsi"/>
          <w:b/>
          <w:bCs/>
          <w:u w:val="single"/>
        </w:rPr>
        <w:t>harm democracies’ effective functioning. An uncensored public realm enables</w:t>
      </w:r>
      <w:r w:rsidRPr="00276D80">
        <w:rPr>
          <w:rFonts w:asciiTheme="minorHAnsi" w:hAnsiTheme="minorHAnsi"/>
          <w:sz w:val="10"/>
        </w:rPr>
        <w:t xml:space="preserve"> the </w:t>
      </w:r>
      <w:r w:rsidRPr="00276D80">
        <w:rPr>
          <w:rFonts w:asciiTheme="minorHAnsi" w:hAnsiTheme="minorHAnsi" w:cstheme="minorHAnsi"/>
          <w:b/>
          <w:bCs/>
          <w:u w:val="single"/>
        </w:rPr>
        <w:t>open exchange of information</w:t>
      </w:r>
      <w:r w:rsidRPr="00276D80">
        <w:rPr>
          <w:rFonts w:asciiTheme="minorHAnsi" w:hAnsiTheme="minorHAnsi"/>
          <w:sz w:val="10"/>
        </w:rPr>
        <w:t xml:space="preserve">; an unencumbered press enables popular accountability. </w:t>
      </w:r>
      <w:r w:rsidRPr="00276D80">
        <w:rPr>
          <w:rFonts w:asciiTheme="minorHAnsi" w:hAnsiTheme="minorHAnsi" w:cstheme="minorHAnsi"/>
          <w:b/>
          <w:bCs/>
          <w:u w:val="single"/>
        </w:rPr>
        <w:t xml:space="preserve">That </w:t>
      </w:r>
      <w:r w:rsidRPr="00276D80">
        <w:rPr>
          <w:rFonts w:asciiTheme="minorHAnsi" w:hAnsiTheme="minorHAnsi" w:cstheme="minorHAnsi"/>
          <w:b/>
          <w:bCs/>
          <w:highlight w:val="green"/>
          <w:u w:val="single"/>
        </w:rPr>
        <w:t>leaves governments</w:t>
      </w:r>
      <w:r w:rsidRPr="00276D80">
        <w:rPr>
          <w:rFonts w:asciiTheme="minorHAnsi" w:hAnsiTheme="minorHAnsi"/>
          <w:sz w:val="10"/>
        </w:rPr>
        <w:t xml:space="preserve"> insulated from evidence and accountability, </w:t>
      </w:r>
      <w:r w:rsidRPr="00276D80">
        <w:rPr>
          <w:rFonts w:asciiTheme="minorHAnsi" w:hAnsiTheme="minorHAnsi" w:cstheme="minorHAnsi"/>
          <w:b/>
          <w:bCs/>
          <w:u w:val="single"/>
        </w:rPr>
        <w:t xml:space="preserve">making decisions </w:t>
      </w:r>
      <w:r w:rsidRPr="00276D80">
        <w:rPr>
          <w:rFonts w:asciiTheme="minorHAnsi" w:hAnsiTheme="minorHAnsi" w:cstheme="minorHAnsi"/>
          <w:b/>
          <w:bCs/>
          <w:highlight w:val="green"/>
          <w:u w:val="single"/>
        </w:rPr>
        <w:t>in isolation</w:t>
      </w:r>
      <w:r w:rsidRPr="00276D80">
        <w:rPr>
          <w:rFonts w:asciiTheme="minorHAnsi" w:hAnsiTheme="minorHAnsi"/>
          <w:sz w:val="10"/>
        </w:rPr>
        <w:t xml:space="preserve">. </w:t>
      </w:r>
      <w:hyperlink r:id="rId24" w:history="1">
        <w:r w:rsidRPr="00276D80">
          <w:rPr>
            <w:rStyle w:val="Hyperlink"/>
            <w:rFonts w:asciiTheme="minorHAnsi" w:hAnsiTheme="minorHAnsi"/>
            <w:sz w:val="10"/>
          </w:rPr>
          <w:t>What's behind India's dramatic pandemic surge? Here's one factor: Too little competition in parliament.</w:t>
        </w:r>
      </w:hyperlink>
      <w:r w:rsidRPr="00276D80">
        <w:rPr>
          <w:rFonts w:asciiTheme="minorHAnsi" w:hAnsiTheme="minorHAnsi"/>
          <w:sz w:val="10"/>
        </w:rPr>
        <w:t xml:space="preserve"> Silencing critics can be lethal during natural disasters. In their influential 1991 book “</w:t>
      </w:r>
      <w:hyperlink r:id="rId25" w:history="1">
        <w:r w:rsidRPr="00276D80">
          <w:rPr>
            <w:rStyle w:val="Hyperlink"/>
            <w:rFonts w:asciiTheme="minorHAnsi" w:hAnsiTheme="minorHAnsi"/>
            <w:sz w:val="10"/>
          </w:rPr>
          <w:t>Hunger and Public Action</w:t>
        </w:r>
      </w:hyperlink>
      <w:r w:rsidRPr="00276D80">
        <w:rPr>
          <w:rFonts w:asciiTheme="minorHAnsi" w:hAnsiTheme="minorHAnsi"/>
          <w:sz w:val="10"/>
        </w:rPr>
        <w:t xml:space="preserve">,” development economists Jean Drèze and Nobel laureate Amartya Sen explored why India had not endured famine since independence, despite chronic undernourishment and food production difficulties. Under colonial rule, devastating famines were numerous. Sen and Drèze concluded that the key difference since independence has been watchdog journalists whose reporting on early signs of a famine in an uncensored news media aroused public concern and pushed the government to act. But in March 2020, Prime Minister Narenda </w:t>
      </w:r>
      <w:r w:rsidRPr="00276D80">
        <w:rPr>
          <w:rFonts w:asciiTheme="minorHAnsi" w:hAnsiTheme="minorHAnsi" w:cstheme="minorHAnsi"/>
          <w:b/>
          <w:bCs/>
          <w:u w:val="single"/>
        </w:rPr>
        <w:t>Modi’s government</w:t>
      </w:r>
      <w:hyperlink r:id="rId26" w:history="1">
        <w:r w:rsidRPr="00276D80">
          <w:rPr>
            <w:rFonts w:asciiTheme="minorHAnsi" w:hAnsiTheme="minorHAnsi" w:cstheme="minorHAnsi"/>
            <w:b/>
            <w:bCs/>
            <w:u w:val="single"/>
          </w:rPr>
          <w:t> petitioned</w:t>
        </w:r>
      </w:hyperlink>
      <w:r w:rsidRPr="00276D80">
        <w:rPr>
          <w:rFonts w:asciiTheme="minorHAnsi" w:hAnsiTheme="minorHAnsi" w:cstheme="minorHAnsi"/>
          <w:b/>
          <w:bCs/>
          <w:u w:val="single"/>
        </w:rPr>
        <w:t> </w:t>
      </w:r>
      <w:r w:rsidRPr="00276D80">
        <w:rPr>
          <w:rFonts w:asciiTheme="minorHAnsi" w:hAnsiTheme="minorHAnsi" w:cstheme="minorHAnsi"/>
          <w:b/>
          <w:bCs/>
          <w:highlight w:val="green"/>
          <w:u w:val="single"/>
        </w:rPr>
        <w:t>India</w:t>
      </w:r>
      <w:r w:rsidRPr="00276D80">
        <w:rPr>
          <w:rFonts w:asciiTheme="minorHAnsi" w:hAnsiTheme="minorHAnsi" w:cstheme="minorHAnsi"/>
          <w:b/>
          <w:bCs/>
          <w:u w:val="single"/>
        </w:rPr>
        <w:t>’s top court</w:t>
      </w:r>
      <w:r w:rsidRPr="00276D80">
        <w:rPr>
          <w:rFonts w:asciiTheme="minorHAnsi" w:hAnsiTheme="minorHAnsi"/>
          <w:sz w:val="10"/>
        </w:rPr>
        <w:t xml:space="preserve"> to </w:t>
      </w:r>
      <w:r w:rsidRPr="00276D80">
        <w:rPr>
          <w:rFonts w:asciiTheme="minorHAnsi" w:hAnsiTheme="minorHAnsi" w:cstheme="minorHAnsi"/>
          <w:b/>
          <w:bCs/>
          <w:u w:val="single"/>
        </w:rPr>
        <w:t>prevent journalists from reporting covid-19 information that the regime had not sanctioned</w:t>
      </w:r>
      <w:r w:rsidRPr="00276D80">
        <w:rPr>
          <w:rFonts w:asciiTheme="minorHAnsi" w:hAnsiTheme="minorHAnsi"/>
          <w:sz w:val="10"/>
        </w:rPr>
        <w:t xml:space="preserve">. The Supreme Court denied the petition — but nevertheless directed the media to broadcast “the official version” of covid-19 developments. Meanwhile, </w:t>
      </w:r>
      <w:r w:rsidRPr="00276D80">
        <w:rPr>
          <w:rFonts w:asciiTheme="minorHAnsi" w:hAnsiTheme="minorHAnsi" w:cstheme="minorHAnsi"/>
          <w:b/>
          <w:bCs/>
          <w:u w:val="single"/>
        </w:rPr>
        <w:t>the government</w:t>
      </w:r>
      <w:r w:rsidRPr="00276D80">
        <w:rPr>
          <w:rFonts w:asciiTheme="minorHAnsi" w:hAnsiTheme="minorHAnsi"/>
          <w:sz w:val="10"/>
        </w:rPr>
        <w:t xml:space="preserve"> has </w:t>
      </w:r>
      <w:hyperlink r:id="rId27" w:history="1">
        <w:r w:rsidRPr="00276D80">
          <w:rPr>
            <w:rFonts w:asciiTheme="minorHAnsi" w:hAnsiTheme="minorHAnsi" w:cstheme="minorHAnsi"/>
            <w:b/>
            <w:bCs/>
            <w:u w:val="single"/>
          </w:rPr>
          <w:t xml:space="preserve">filed </w:t>
        </w:r>
        <w:r w:rsidRPr="00276D80">
          <w:rPr>
            <w:rFonts w:asciiTheme="minorHAnsi" w:hAnsiTheme="minorHAnsi" w:cstheme="minorHAnsi"/>
            <w:b/>
            <w:bCs/>
            <w:highlight w:val="green"/>
            <w:u w:val="single"/>
          </w:rPr>
          <w:t>charges</w:t>
        </w:r>
      </w:hyperlink>
      <w:r w:rsidRPr="00276D80">
        <w:rPr>
          <w:rFonts w:asciiTheme="minorHAnsi" w:hAnsiTheme="minorHAnsi" w:cstheme="minorHAnsi"/>
          <w:b/>
          <w:bCs/>
          <w:highlight w:val="green"/>
          <w:u w:val="single"/>
        </w:rPr>
        <w:t> against</w:t>
      </w:r>
      <w:r w:rsidRPr="00276D80">
        <w:rPr>
          <w:rFonts w:asciiTheme="minorHAnsi" w:hAnsiTheme="minorHAnsi"/>
          <w:sz w:val="10"/>
        </w:rPr>
        <w:t xml:space="preserve"> and arrested dozens of </w:t>
      </w:r>
      <w:r w:rsidRPr="00276D80">
        <w:rPr>
          <w:rFonts w:asciiTheme="minorHAnsi" w:hAnsiTheme="minorHAnsi" w:cstheme="minorHAnsi"/>
          <w:b/>
          <w:bCs/>
          <w:highlight w:val="green"/>
          <w:u w:val="single"/>
        </w:rPr>
        <w:t>journalists reporting</w:t>
      </w:r>
      <w:r w:rsidRPr="00276D80">
        <w:rPr>
          <w:rFonts w:asciiTheme="minorHAnsi" w:hAnsiTheme="minorHAnsi"/>
          <w:sz w:val="10"/>
        </w:rPr>
        <w:t xml:space="preserve"> on the </w:t>
      </w:r>
      <w:r w:rsidRPr="00276D80">
        <w:rPr>
          <w:rFonts w:asciiTheme="minorHAnsi" w:hAnsiTheme="minorHAnsi" w:cstheme="minorHAnsi"/>
          <w:b/>
          <w:bCs/>
          <w:u w:val="single"/>
        </w:rPr>
        <w:t xml:space="preserve">government’s mismanagement of </w:t>
      </w:r>
      <w:r w:rsidRPr="00276D80">
        <w:rPr>
          <w:rFonts w:asciiTheme="minorHAnsi" w:hAnsiTheme="minorHAnsi" w:cstheme="minorHAnsi"/>
          <w:b/>
          <w:bCs/>
          <w:highlight w:val="green"/>
          <w:u w:val="single"/>
        </w:rPr>
        <w:t>the</w:t>
      </w:r>
      <w:r w:rsidRPr="00276D80">
        <w:rPr>
          <w:rFonts w:asciiTheme="minorHAnsi" w:hAnsiTheme="minorHAnsi" w:cstheme="minorHAnsi"/>
          <w:b/>
          <w:bCs/>
          <w:u w:val="single"/>
        </w:rPr>
        <w:t xml:space="preserve"> coronavirus </w:t>
      </w:r>
      <w:r w:rsidRPr="00276D80">
        <w:rPr>
          <w:rFonts w:asciiTheme="minorHAnsi" w:hAnsiTheme="minorHAnsi" w:cstheme="minorHAnsi"/>
          <w:b/>
          <w:bCs/>
          <w:highlight w:val="green"/>
          <w:u w:val="single"/>
        </w:rPr>
        <w:t>crisis</w:t>
      </w:r>
      <w:r w:rsidRPr="00276D80">
        <w:rPr>
          <w:rFonts w:asciiTheme="minorHAnsi" w:hAnsiTheme="minorHAnsi" w:cstheme="minorHAnsi"/>
          <w:b/>
          <w:bCs/>
          <w:u w:val="single"/>
        </w:rPr>
        <w:t>, whether that was about</w:t>
      </w:r>
      <w:r w:rsidRPr="00276D80">
        <w:rPr>
          <w:rFonts w:asciiTheme="minorHAnsi" w:hAnsiTheme="minorHAnsi"/>
          <w:sz w:val="10"/>
        </w:rPr>
        <w:t xml:space="preserve"> the urban </w:t>
      </w:r>
      <w:hyperlink r:id="rId28" w:history="1">
        <w:r w:rsidRPr="00276D80">
          <w:rPr>
            <w:rStyle w:val="Hyperlink"/>
            <w:rFonts w:asciiTheme="minorHAnsi" w:hAnsiTheme="minorHAnsi"/>
            <w:sz w:val="10"/>
          </w:rPr>
          <w:t>migrant crisis</w:t>
        </w:r>
      </w:hyperlink>
      <w:r w:rsidRPr="00276D80">
        <w:rPr>
          <w:rFonts w:asciiTheme="minorHAnsi" w:hAnsiTheme="minorHAnsi"/>
          <w:sz w:val="10"/>
        </w:rPr>
        <w:t xml:space="preserve"> caused by the regime’s abrupt lockdown at the start of the pandemic; dire conditions at quarantine centers; or the shortage of oxygen and other key medical supplies. Following Drèze and Sen’s logic about famines, this quashing of a free press has both prevented the government from accessing accurate information about how the pandemic was unfolding on the ground and reduced its sense of public accountability. </w:t>
      </w:r>
      <w:hyperlink r:id="rId29" w:history="1">
        <w:r w:rsidRPr="00276D80">
          <w:rPr>
            <w:rStyle w:val="Hyperlink"/>
            <w:rFonts w:asciiTheme="minorHAnsi" w:hAnsiTheme="minorHAnsi"/>
            <w:sz w:val="10"/>
          </w:rPr>
          <w:t>Millions of people in India's crowded slums can't keep each other at a distance during a pandemic lockdown</w:t>
        </w:r>
      </w:hyperlink>
      <w:r w:rsidRPr="00276D80">
        <w:rPr>
          <w:rFonts w:asciiTheme="minorHAnsi" w:hAnsiTheme="minorHAnsi"/>
          <w:sz w:val="10"/>
        </w:rPr>
        <w:t xml:space="preserve"> The In February, the government announced controversial</w:t>
      </w:r>
      <w:hyperlink r:id="rId30" w:history="1">
        <w:r w:rsidRPr="00276D80">
          <w:rPr>
            <w:rStyle w:val="Hyperlink"/>
            <w:rFonts w:asciiTheme="minorHAnsi" w:hAnsiTheme="minorHAnsi"/>
            <w:sz w:val="10"/>
          </w:rPr>
          <w:t> new rules covering digital publishing</w:t>
        </w:r>
      </w:hyperlink>
      <w:r w:rsidRPr="00276D80">
        <w:rPr>
          <w:rFonts w:asciiTheme="minorHAnsi" w:hAnsiTheme="minorHAnsi"/>
          <w:sz w:val="10"/>
        </w:rPr>
        <w:t> that give officials the power to block stories from being published or to shut down entire websites. In the past few weeks, the government has </w:t>
      </w:r>
      <w:hyperlink r:id="rId31" w:history="1">
        <w:r w:rsidRPr="00276D80">
          <w:rPr>
            <w:rStyle w:val="Hyperlink"/>
            <w:rFonts w:asciiTheme="minorHAnsi" w:hAnsiTheme="minorHAnsi"/>
            <w:sz w:val="10"/>
          </w:rPr>
          <w:t>pressured social media platforms such as Facebook, Instagram, Twitter to remove posts critical of the government</w:t>
        </w:r>
      </w:hyperlink>
      <w:r w:rsidRPr="00276D80">
        <w:rPr>
          <w:rFonts w:asciiTheme="minorHAnsi" w:hAnsiTheme="minorHAnsi"/>
          <w:sz w:val="10"/>
        </w:rPr>
        <w:t>. Many posts — including those with the trending hashtag #ResignModi — have disappeared and mysteriously reappeared. In India’s largest state, Uttar Pradesh, one man took to Twitter to locate oxygen for an ailing family member, who subsequently died. The </w:t>
      </w:r>
      <w:hyperlink r:id="rId32" w:history="1">
        <w:r w:rsidRPr="00276D80">
          <w:rPr>
            <w:rStyle w:val="Hyperlink"/>
            <w:rFonts w:asciiTheme="minorHAnsi" w:hAnsiTheme="minorHAnsi"/>
            <w:sz w:val="10"/>
          </w:rPr>
          <w:t>police charged him with circulating misinformation</w:t>
        </w:r>
      </w:hyperlink>
      <w:r w:rsidRPr="00276D80">
        <w:rPr>
          <w:rFonts w:asciiTheme="minorHAnsi" w:hAnsiTheme="minorHAnsi"/>
          <w:sz w:val="10"/>
        </w:rPr>
        <w:t xml:space="preserve"> “with the intent to cause fear or alarm.” </w:t>
      </w:r>
      <w:r w:rsidRPr="00276D80">
        <w:rPr>
          <w:rFonts w:asciiTheme="minorHAnsi" w:hAnsiTheme="minorHAnsi" w:cstheme="minorHAnsi"/>
          <w:b/>
          <w:bCs/>
          <w:u w:val="single"/>
        </w:rPr>
        <w:t>These attacks</w:t>
      </w:r>
      <w:r w:rsidRPr="00276D80">
        <w:rPr>
          <w:rFonts w:asciiTheme="minorHAnsi" w:hAnsiTheme="minorHAnsi"/>
          <w:sz w:val="10"/>
        </w:rPr>
        <w:t xml:space="preserve"> on free speech </w:t>
      </w:r>
      <w:r w:rsidRPr="00276D80">
        <w:rPr>
          <w:rFonts w:asciiTheme="minorHAnsi" w:hAnsiTheme="minorHAnsi" w:cstheme="minorHAnsi"/>
          <w:b/>
          <w:bCs/>
          <w:u w:val="single"/>
        </w:rPr>
        <w:t>are</w:t>
      </w:r>
      <w:r w:rsidRPr="00276D80">
        <w:rPr>
          <w:rFonts w:asciiTheme="minorHAnsi" w:hAnsiTheme="minorHAnsi"/>
          <w:sz w:val="10"/>
        </w:rPr>
        <w:t xml:space="preserve"> all the </w:t>
      </w:r>
      <w:r w:rsidRPr="00276D80">
        <w:rPr>
          <w:rFonts w:asciiTheme="minorHAnsi" w:hAnsiTheme="minorHAnsi" w:cstheme="minorHAnsi"/>
          <w:b/>
          <w:bCs/>
          <w:u w:val="single"/>
        </w:rPr>
        <w:t xml:space="preserve">more dangerous because other key </w:t>
      </w:r>
      <w:r w:rsidRPr="00276D80">
        <w:rPr>
          <w:rFonts w:asciiTheme="minorHAnsi" w:hAnsiTheme="minorHAnsi" w:cstheme="minorHAnsi"/>
          <w:b/>
          <w:bCs/>
          <w:highlight w:val="green"/>
          <w:u w:val="single"/>
        </w:rPr>
        <w:t>democratic</w:t>
      </w:r>
      <w:r w:rsidRPr="00276D80">
        <w:rPr>
          <w:rFonts w:asciiTheme="minorHAnsi" w:hAnsiTheme="minorHAnsi" w:cstheme="minorHAnsi"/>
          <w:b/>
          <w:bCs/>
          <w:u w:val="single"/>
        </w:rPr>
        <w:t xml:space="preserve"> watchdog </w:t>
      </w:r>
      <w:r w:rsidRPr="00276D80">
        <w:rPr>
          <w:rFonts w:asciiTheme="minorHAnsi" w:hAnsiTheme="minorHAnsi" w:cstheme="minorHAnsi"/>
          <w:b/>
          <w:bCs/>
          <w:highlight w:val="green"/>
          <w:u w:val="single"/>
        </w:rPr>
        <w:t>institutions</w:t>
      </w:r>
      <w:r w:rsidRPr="00276D80">
        <w:rPr>
          <w:rFonts w:asciiTheme="minorHAnsi" w:hAnsiTheme="minorHAnsi"/>
          <w:sz w:val="10"/>
        </w:rPr>
        <w:t xml:space="preserve"> — for example, an active </w:t>
      </w:r>
      <w:hyperlink r:id="rId33" w:history="1">
        <w:r w:rsidRPr="00276D80">
          <w:rPr>
            <w:rStyle w:val="Hyperlink"/>
            <w:rFonts w:asciiTheme="minorHAnsi" w:hAnsiTheme="minorHAnsi"/>
            <w:sz w:val="10"/>
          </w:rPr>
          <w:t>political opposition</w:t>
        </w:r>
      </w:hyperlink>
      <w:r w:rsidRPr="00276D80">
        <w:rPr>
          <w:rFonts w:asciiTheme="minorHAnsi" w:hAnsiTheme="minorHAnsi"/>
          <w:sz w:val="10"/>
        </w:rPr>
        <w:t xml:space="preserve"> — </w:t>
      </w:r>
      <w:r w:rsidRPr="00276D80">
        <w:rPr>
          <w:rFonts w:asciiTheme="minorHAnsi" w:hAnsiTheme="minorHAnsi" w:cstheme="minorHAnsi"/>
          <w:b/>
          <w:bCs/>
          <w:highlight w:val="green"/>
          <w:u w:val="single"/>
        </w:rPr>
        <w:t>are weak</w:t>
      </w:r>
      <w:r w:rsidRPr="00276D80">
        <w:rPr>
          <w:rFonts w:asciiTheme="minorHAnsi" w:hAnsiTheme="minorHAnsi"/>
          <w:sz w:val="10"/>
        </w:rPr>
        <w:t>. India has protected the freedom of speech, until now BJP government extended its power to censor The freedom of speech, including the right to critique, has been at the core of Indian nationalism, forged during resistance to British colonialism. The Modi regime’s </w:t>
      </w:r>
      <w:hyperlink r:id="rId34" w:history="1">
        <w:r w:rsidRPr="00276D80">
          <w:rPr>
            <w:rStyle w:val="Hyperlink"/>
            <w:rFonts w:asciiTheme="minorHAnsi" w:hAnsiTheme="minorHAnsi"/>
            <w:sz w:val="10"/>
          </w:rPr>
          <w:t>exclusionary Hindu nationalism</w:t>
        </w:r>
      </w:hyperlink>
      <w:r w:rsidRPr="00276D80">
        <w:rPr>
          <w:rFonts w:asciiTheme="minorHAnsi" w:hAnsiTheme="minorHAnsi"/>
          <w:sz w:val="10"/>
        </w:rPr>
        <w:t> deviates from that history. Muzzling free speech has been </w:t>
      </w:r>
      <w:hyperlink r:id="rId35" w:history="1">
        <w:r w:rsidRPr="00276D80">
          <w:rPr>
            <w:rStyle w:val="Hyperlink"/>
            <w:rFonts w:asciiTheme="minorHAnsi" w:hAnsiTheme="minorHAnsi"/>
            <w:sz w:val="10"/>
          </w:rPr>
          <w:t>deadly</w:t>
        </w:r>
      </w:hyperlink>
      <w:r w:rsidRPr="00276D80">
        <w:rPr>
          <w:rFonts w:asciiTheme="minorHAnsi" w:hAnsiTheme="minorHAnsi"/>
          <w:sz w:val="10"/>
        </w:rPr>
        <w:t xml:space="preserve"> during the pandemic. Today </w:t>
      </w:r>
      <w:r w:rsidRPr="00276D80">
        <w:rPr>
          <w:rFonts w:asciiTheme="minorHAnsi" w:hAnsiTheme="minorHAnsi" w:cstheme="minorHAnsi"/>
          <w:b/>
          <w:bCs/>
          <w:highlight w:val="green"/>
          <w:u w:val="single"/>
        </w:rPr>
        <w:t>the scale of</w:t>
      </w:r>
      <w:r w:rsidRPr="00276D80">
        <w:rPr>
          <w:rFonts w:asciiTheme="minorHAnsi" w:hAnsiTheme="minorHAnsi" w:cstheme="minorHAnsi"/>
          <w:b/>
          <w:bCs/>
          <w:u w:val="single"/>
        </w:rPr>
        <w:t xml:space="preserve"> the </w:t>
      </w:r>
      <w:r w:rsidRPr="00276D80">
        <w:rPr>
          <w:rFonts w:asciiTheme="minorHAnsi" w:hAnsiTheme="minorHAnsi" w:cstheme="minorHAnsi"/>
          <w:b/>
          <w:bCs/>
          <w:highlight w:val="green"/>
          <w:u w:val="single"/>
        </w:rPr>
        <w:t>covid</w:t>
      </w:r>
      <w:r w:rsidRPr="00276D80">
        <w:rPr>
          <w:rFonts w:asciiTheme="minorHAnsi" w:hAnsiTheme="minorHAnsi" w:cstheme="minorHAnsi"/>
          <w:b/>
          <w:bCs/>
          <w:u w:val="single"/>
        </w:rPr>
        <w:t>-19 crisis</w:t>
      </w:r>
      <w:r w:rsidRPr="00276D80">
        <w:rPr>
          <w:rFonts w:asciiTheme="minorHAnsi" w:hAnsiTheme="minorHAnsi"/>
          <w:sz w:val="10"/>
        </w:rPr>
        <w:t xml:space="preserve"> that </w:t>
      </w:r>
      <w:r w:rsidRPr="00276D80">
        <w:rPr>
          <w:rFonts w:asciiTheme="minorHAnsi" w:hAnsiTheme="minorHAnsi" w:cstheme="minorHAnsi"/>
          <w:b/>
          <w:bCs/>
          <w:u w:val="single"/>
        </w:rPr>
        <w:t xml:space="preserve">continues to burn across India </w:t>
      </w:r>
      <w:r w:rsidRPr="00276D80">
        <w:rPr>
          <w:rFonts w:asciiTheme="minorHAnsi" w:hAnsiTheme="minorHAnsi" w:cstheme="minorHAnsi"/>
          <w:b/>
          <w:bCs/>
          <w:highlight w:val="green"/>
          <w:u w:val="single"/>
        </w:rPr>
        <w:t>remains unknown</w:t>
      </w:r>
      <w:r w:rsidRPr="00276D80">
        <w:rPr>
          <w:rFonts w:asciiTheme="minorHAnsi" w:hAnsiTheme="minorHAnsi" w:cstheme="minorHAnsi"/>
          <w:b/>
          <w:bCs/>
          <w:u w:val="single"/>
        </w:rPr>
        <w:t xml:space="preserve">. </w:t>
      </w:r>
      <w:r w:rsidRPr="00276D80">
        <w:rPr>
          <w:rFonts w:asciiTheme="minorHAnsi" w:hAnsiTheme="minorHAnsi"/>
          <w:sz w:val="10"/>
        </w:rPr>
        <w:t>Experts </w:t>
      </w:r>
      <w:hyperlink r:id="rId36" w:history="1">
        <w:r w:rsidRPr="00276D80">
          <w:rPr>
            <w:rStyle w:val="Hyperlink"/>
            <w:rFonts w:asciiTheme="minorHAnsi" w:hAnsiTheme="minorHAnsi"/>
            <w:sz w:val="10"/>
          </w:rPr>
          <w:t>warn</w:t>
        </w:r>
      </w:hyperlink>
      <w:r w:rsidRPr="00276D80">
        <w:rPr>
          <w:rFonts w:asciiTheme="minorHAnsi" w:hAnsiTheme="minorHAnsi"/>
          <w:sz w:val="10"/>
        </w:rPr>
        <w:t> that death tolls are likely many times the official reports. Scientists remain unclear about how well each of the vaccines work against the delta strain. In the United States, </w:t>
      </w:r>
      <w:hyperlink r:id="rId37" w:history="1">
        <w:r w:rsidRPr="00276D80">
          <w:rPr>
            <w:rStyle w:val="Hyperlink"/>
            <w:rFonts w:asciiTheme="minorHAnsi" w:hAnsiTheme="minorHAnsi"/>
            <w:sz w:val="10"/>
          </w:rPr>
          <w:t>concerns</w:t>
        </w:r>
      </w:hyperlink>
      <w:r w:rsidRPr="00276D80">
        <w:rPr>
          <w:rFonts w:asciiTheme="minorHAnsi" w:hAnsiTheme="minorHAnsi"/>
          <w:sz w:val="10"/>
        </w:rPr>
        <w:t xml:space="preserve"> about a new surge are growing. </w:t>
      </w:r>
      <w:r w:rsidRPr="00276D80">
        <w:rPr>
          <w:rStyle w:val="StyleUnderline"/>
          <w:rFonts w:asciiTheme="minorHAnsi" w:hAnsiTheme="minorHAnsi"/>
        </w:rPr>
        <w:t xml:space="preserve">A </w:t>
      </w:r>
      <w:r w:rsidRPr="00276D80">
        <w:rPr>
          <w:rStyle w:val="StyleUnderline"/>
          <w:rFonts w:asciiTheme="minorHAnsi" w:hAnsiTheme="minorHAnsi"/>
          <w:highlight w:val="green"/>
        </w:rPr>
        <w:t>free</w:t>
      </w:r>
      <w:r w:rsidRPr="00276D80">
        <w:rPr>
          <w:rStyle w:val="StyleUnderline"/>
          <w:rFonts w:asciiTheme="minorHAnsi" w:hAnsiTheme="minorHAnsi"/>
        </w:rPr>
        <w:t xml:space="preserve"> </w:t>
      </w:r>
      <w:r w:rsidRPr="00276D80">
        <w:rPr>
          <w:rStyle w:val="StyleUnderline"/>
          <w:rFonts w:asciiTheme="minorHAnsi" w:hAnsiTheme="minorHAnsi"/>
          <w:highlight w:val="green"/>
        </w:rPr>
        <w:t xml:space="preserve">press </w:t>
      </w:r>
      <w:r w:rsidRPr="00276D80">
        <w:rPr>
          <w:rStyle w:val="StyleUnderline"/>
          <w:rFonts w:asciiTheme="minorHAnsi" w:hAnsiTheme="minorHAnsi"/>
        </w:rPr>
        <w:t xml:space="preserve">could not have prevented the pandemic. But it </w:t>
      </w:r>
      <w:r w:rsidRPr="00276D80">
        <w:rPr>
          <w:rStyle w:val="StyleUnderline"/>
          <w:rFonts w:asciiTheme="minorHAnsi" w:hAnsiTheme="minorHAnsi"/>
          <w:highlight w:val="green"/>
        </w:rPr>
        <w:t>could have</w:t>
      </w:r>
      <w:r w:rsidRPr="00276D80">
        <w:rPr>
          <w:rStyle w:val="StyleUnderline"/>
          <w:rFonts w:asciiTheme="minorHAnsi" w:hAnsiTheme="minorHAnsi"/>
        </w:rPr>
        <w:t xml:space="preserve"> both </w:t>
      </w:r>
      <w:r w:rsidRPr="00276D80">
        <w:rPr>
          <w:rStyle w:val="StyleUnderline"/>
          <w:rFonts w:asciiTheme="minorHAnsi" w:hAnsiTheme="minorHAnsi"/>
          <w:highlight w:val="green"/>
        </w:rPr>
        <w:t>provided</w:t>
      </w:r>
      <w:r w:rsidRPr="00276D80">
        <w:rPr>
          <w:rStyle w:val="StyleUnderline"/>
          <w:rFonts w:asciiTheme="minorHAnsi" w:hAnsiTheme="minorHAnsi"/>
        </w:rPr>
        <w:t xml:space="preserve"> critical early </w:t>
      </w:r>
      <w:r w:rsidRPr="00276D80">
        <w:rPr>
          <w:rStyle w:val="StyleUnderline"/>
          <w:rFonts w:asciiTheme="minorHAnsi" w:hAnsiTheme="minorHAnsi"/>
          <w:highlight w:val="green"/>
        </w:rPr>
        <w:t>information</w:t>
      </w:r>
      <w:r w:rsidRPr="00276D80">
        <w:rPr>
          <w:rStyle w:val="StyleUnderline"/>
          <w:rFonts w:asciiTheme="minorHAnsi" w:hAnsiTheme="minorHAnsi"/>
        </w:rPr>
        <w:t xml:space="preserve"> </w:t>
      </w:r>
      <w:r w:rsidRPr="00276D80">
        <w:rPr>
          <w:rStyle w:val="StyleUnderline"/>
          <w:rFonts w:asciiTheme="minorHAnsi" w:hAnsiTheme="minorHAnsi"/>
          <w:highlight w:val="green"/>
        </w:rPr>
        <w:t>about the</w:t>
      </w:r>
      <w:r w:rsidRPr="00276D80">
        <w:rPr>
          <w:rStyle w:val="StyleUnderline"/>
          <w:rFonts w:asciiTheme="minorHAnsi" w:hAnsiTheme="minorHAnsi"/>
        </w:rPr>
        <w:t xml:space="preserve"> unfolding </w:t>
      </w:r>
      <w:r w:rsidRPr="00276D80">
        <w:rPr>
          <w:rStyle w:val="StyleUnderline"/>
          <w:rFonts w:asciiTheme="minorHAnsi" w:hAnsiTheme="minorHAnsi"/>
          <w:highlight w:val="green"/>
        </w:rPr>
        <w:t>second wave</w:t>
      </w:r>
      <w:r w:rsidRPr="00276D80">
        <w:rPr>
          <w:rStyle w:val="StyleUnderline"/>
          <w:rFonts w:asciiTheme="minorHAnsi" w:hAnsiTheme="minorHAnsi"/>
        </w:rPr>
        <w:t xml:space="preserve"> of virus infections </w:t>
      </w:r>
      <w:r w:rsidRPr="00276D80">
        <w:rPr>
          <w:rStyle w:val="StyleUnderline"/>
          <w:rFonts w:asciiTheme="minorHAnsi" w:hAnsiTheme="minorHAnsi"/>
          <w:highlight w:val="green"/>
        </w:rPr>
        <w:t>and put pressure on</w:t>
      </w:r>
      <w:r w:rsidRPr="00276D80">
        <w:rPr>
          <w:rStyle w:val="StyleUnderline"/>
          <w:rFonts w:asciiTheme="minorHAnsi" w:hAnsiTheme="minorHAnsi"/>
        </w:rPr>
        <w:t xml:space="preserve"> the </w:t>
      </w:r>
      <w:r w:rsidRPr="00276D80">
        <w:rPr>
          <w:rStyle w:val="StyleUnderline"/>
          <w:rFonts w:asciiTheme="minorHAnsi" w:hAnsiTheme="minorHAnsi"/>
          <w:highlight w:val="green"/>
        </w:rPr>
        <w:t>government</w:t>
      </w:r>
      <w:r w:rsidRPr="00276D80">
        <w:rPr>
          <w:rStyle w:val="StyleUnderline"/>
          <w:rFonts w:asciiTheme="minorHAnsi" w:hAnsiTheme="minorHAnsi"/>
        </w:rPr>
        <w:t xml:space="preserve"> to take </w:t>
      </w:r>
      <w:r w:rsidRPr="00276D80">
        <w:rPr>
          <w:rStyle w:val="StyleUnderline"/>
          <w:rFonts w:asciiTheme="minorHAnsi" w:hAnsiTheme="minorHAnsi"/>
          <w:highlight w:val="green"/>
        </w:rPr>
        <w:t>action</w:t>
      </w:r>
      <w:r w:rsidRPr="00276D80">
        <w:rPr>
          <w:rFonts w:asciiTheme="minorHAnsi" w:hAnsiTheme="minorHAnsi"/>
          <w:sz w:val="10"/>
        </w:rPr>
        <w:t>. This would have likely reduced the public health tragedy.</w:t>
      </w:r>
    </w:p>
    <w:p w14:paraId="2D9C4506" w14:textId="77777777" w:rsidR="00994FDC" w:rsidRPr="00276D80" w:rsidRDefault="00994FDC" w:rsidP="00994FDC">
      <w:pPr>
        <w:rPr>
          <w:rFonts w:asciiTheme="minorHAnsi" w:hAnsiTheme="minorHAnsi" w:cstheme="minorHAnsi"/>
          <w:b/>
          <w:bCs/>
          <w:u w:val="single"/>
        </w:rPr>
      </w:pPr>
    </w:p>
    <w:p w14:paraId="5F10B42B" w14:textId="77777777" w:rsidR="00994FDC" w:rsidRPr="00276D80" w:rsidRDefault="00994FDC" w:rsidP="00994FDC">
      <w:pPr>
        <w:pStyle w:val="Heading4"/>
        <w:rPr>
          <w:rFonts w:asciiTheme="minorHAnsi" w:hAnsiTheme="minorHAnsi" w:cstheme="minorHAnsi"/>
        </w:rPr>
      </w:pPr>
      <w:r w:rsidRPr="00276D80">
        <w:rPr>
          <w:rFonts w:asciiTheme="minorHAnsi" w:hAnsiTheme="minorHAnsi" w:cstheme="minorHAnsi"/>
        </w:rPr>
        <w:t xml:space="preserve">The second wave and </w:t>
      </w:r>
      <w:r w:rsidRPr="00276D80">
        <w:rPr>
          <w:rFonts w:asciiTheme="minorHAnsi" w:hAnsiTheme="minorHAnsi" w:cstheme="minorHAnsi"/>
          <w:u w:val="single"/>
        </w:rPr>
        <w:t>lack of journalistic freedom</w:t>
      </w:r>
      <w:r w:rsidRPr="00276D80">
        <w:rPr>
          <w:rFonts w:asciiTheme="minorHAnsi" w:hAnsiTheme="minorHAnsi" w:cstheme="minorHAnsi"/>
        </w:rPr>
        <w:t xml:space="preserve"> revives IndoPak escalation. </w:t>
      </w:r>
    </w:p>
    <w:p w14:paraId="1EDCD048" w14:textId="77777777" w:rsidR="00994FDC" w:rsidRPr="00276D80" w:rsidRDefault="00994FDC" w:rsidP="00994FDC">
      <w:pPr>
        <w:rPr>
          <w:rFonts w:asciiTheme="minorHAnsi" w:hAnsiTheme="minorHAnsi" w:cstheme="minorHAnsi"/>
        </w:rPr>
      </w:pPr>
      <w:r w:rsidRPr="00276D80">
        <w:rPr>
          <w:rStyle w:val="Style13ptBold"/>
          <w:rFonts w:asciiTheme="minorHAnsi" w:hAnsiTheme="minorHAnsi" w:cstheme="minorHAnsi"/>
        </w:rPr>
        <w:t>Somos 20</w:t>
      </w:r>
      <w:r w:rsidRPr="00276D80">
        <w:rPr>
          <w:rFonts w:asciiTheme="minorHAnsi" w:hAnsiTheme="minorHAnsi" w:cstheme="minorHAnsi"/>
        </w:rPr>
        <w:t xml:space="preserve"> </w:t>
      </w:r>
      <w:r w:rsidRPr="00276D80">
        <w:rPr>
          <w:rFonts w:asciiTheme="minorHAnsi" w:hAnsiTheme="minorHAnsi" w:cstheme="minorHAnsi"/>
          <w:sz w:val="18"/>
          <w:szCs w:val="18"/>
        </w:rPr>
        <w:t xml:space="preserve">[Christy Somos, December 17, 2020, “COVID-19 has escalated armed conflict in India, Pakistan, Iraq, Libya and the Philippines, study finds,” </w:t>
      </w:r>
      <w:hyperlink r:id="rId38" w:history="1">
        <w:r w:rsidRPr="00276D80">
          <w:rPr>
            <w:rStyle w:val="Hyperlink"/>
            <w:rFonts w:asciiTheme="minorHAnsi" w:hAnsiTheme="minorHAnsi" w:cstheme="minorHAnsi"/>
            <w:sz w:val="18"/>
            <w:szCs w:val="18"/>
          </w:rPr>
          <w:t>https://www.ctvnews.ca/world/covid-19-has-escalated-armed-conflict-in-india-pakistan-iraq-libya-and-the-philippines-study-finds-1.5236738 //</w:t>
        </w:r>
      </w:hyperlink>
      <w:r w:rsidRPr="00276D80">
        <w:rPr>
          <w:rFonts w:asciiTheme="minorHAnsi" w:hAnsiTheme="minorHAnsi" w:cstheme="minorHAnsi"/>
          <w:sz w:val="18"/>
          <w:szCs w:val="18"/>
        </w:rPr>
        <w:t xml:space="preserve"> JB Recut by Lex AKo]</w:t>
      </w:r>
    </w:p>
    <w:p w14:paraId="182F1AE6" w14:textId="77777777" w:rsidR="00994FDC" w:rsidRPr="00276D80" w:rsidRDefault="00994FDC" w:rsidP="00994FDC">
      <w:pPr>
        <w:rPr>
          <w:rFonts w:asciiTheme="minorHAnsi" w:hAnsiTheme="minorHAnsi"/>
          <w:sz w:val="12"/>
        </w:rPr>
      </w:pPr>
      <w:r w:rsidRPr="00276D80">
        <w:rPr>
          <w:rFonts w:asciiTheme="minorHAnsi" w:hAnsiTheme="minorHAnsi" w:cstheme="minorHAnsi"/>
          <w:sz w:val="12"/>
        </w:rPr>
        <w:t xml:space="preserve">INDIA </w:t>
      </w:r>
      <w:r w:rsidRPr="00276D80">
        <w:rPr>
          <w:rFonts w:asciiTheme="minorHAnsi" w:hAnsiTheme="minorHAnsi" w:cstheme="minorHAnsi"/>
          <w:b/>
          <w:bCs/>
          <w:highlight w:val="green"/>
          <w:u w:val="single"/>
        </w:rPr>
        <w:t>India saw</w:t>
      </w:r>
      <w:r w:rsidRPr="00276D80">
        <w:rPr>
          <w:rFonts w:asciiTheme="minorHAnsi" w:hAnsiTheme="minorHAnsi" w:cstheme="minorHAnsi"/>
          <w:b/>
          <w:bCs/>
          <w:u w:val="single"/>
        </w:rPr>
        <w:t xml:space="preserve"> a </w:t>
      </w:r>
      <w:r w:rsidRPr="00276D80">
        <w:rPr>
          <w:rFonts w:asciiTheme="minorHAnsi" w:hAnsiTheme="minorHAnsi" w:cstheme="minorHAnsi"/>
          <w:b/>
          <w:bCs/>
          <w:highlight w:val="green"/>
          <w:u w:val="single"/>
        </w:rPr>
        <w:t>rise in</w:t>
      </w:r>
      <w:r w:rsidRPr="00276D80">
        <w:rPr>
          <w:rFonts w:asciiTheme="minorHAnsi" w:hAnsiTheme="minorHAnsi" w:cstheme="minorHAnsi"/>
          <w:b/>
          <w:bCs/>
          <w:u w:val="single"/>
        </w:rPr>
        <w:t xml:space="preserve"> armed </w:t>
      </w:r>
      <w:r w:rsidRPr="00276D80">
        <w:rPr>
          <w:rFonts w:asciiTheme="minorHAnsi" w:hAnsiTheme="minorHAnsi" w:cstheme="minorHAnsi"/>
          <w:b/>
          <w:bCs/>
          <w:highlight w:val="green"/>
          <w:u w:val="single"/>
        </w:rPr>
        <w:t>conflict</w:t>
      </w:r>
      <w:r w:rsidRPr="00276D80">
        <w:rPr>
          <w:rFonts w:asciiTheme="minorHAnsi" w:hAnsiTheme="minorHAnsi" w:cstheme="minorHAnsi"/>
          <w:b/>
          <w:bCs/>
          <w:u w:val="single"/>
        </w:rPr>
        <w:t xml:space="preserve"> during the study period, with violent clashes in the Kashmir region between Kashmiri separatists facing off against the Indian military, as well as conflicts </w:t>
      </w:r>
      <w:r w:rsidRPr="00276D80">
        <w:rPr>
          <w:rFonts w:asciiTheme="minorHAnsi" w:hAnsiTheme="minorHAnsi" w:cstheme="minorHAnsi"/>
          <w:b/>
          <w:bCs/>
          <w:highlight w:val="green"/>
          <w:u w:val="single"/>
        </w:rPr>
        <w:t>between Pakistan</w:t>
      </w:r>
      <w:r w:rsidRPr="00276D80">
        <w:rPr>
          <w:rFonts w:asciiTheme="minorHAnsi" w:hAnsiTheme="minorHAnsi" w:cstheme="minorHAnsi"/>
          <w:b/>
          <w:bCs/>
          <w:u w:val="single"/>
        </w:rPr>
        <w:t xml:space="preserve"> and India. </w:t>
      </w:r>
      <w:r w:rsidRPr="00276D80">
        <w:rPr>
          <w:rFonts w:asciiTheme="minorHAnsi" w:hAnsiTheme="minorHAnsi" w:cstheme="minorHAnsi"/>
          <w:sz w:val="12"/>
        </w:rPr>
        <w:t xml:space="preserve">“So what mostly drove the increase in conflict intensity…were basically due to two factors,” Ide said. “The first being that </w:t>
      </w:r>
      <w:r w:rsidRPr="00276D80">
        <w:rPr>
          <w:rFonts w:asciiTheme="minorHAnsi" w:hAnsiTheme="minorHAnsi" w:cstheme="minorHAnsi"/>
          <w:b/>
          <w:bCs/>
          <w:u w:val="single"/>
        </w:rPr>
        <w:t xml:space="preserve">there is some evidence that </w:t>
      </w:r>
      <w:r w:rsidRPr="00276D80">
        <w:rPr>
          <w:rFonts w:asciiTheme="minorHAnsi" w:hAnsiTheme="minorHAnsi" w:cstheme="minorHAnsi"/>
          <w:b/>
          <w:bCs/>
          <w:highlight w:val="green"/>
          <w:u w:val="single"/>
        </w:rPr>
        <w:t>Pakistan sponsors</w:t>
      </w:r>
      <w:r w:rsidRPr="00276D80">
        <w:rPr>
          <w:rFonts w:asciiTheme="minorHAnsi" w:hAnsiTheme="minorHAnsi" w:cstheme="minorHAnsi"/>
          <w:b/>
          <w:bCs/>
          <w:u w:val="single"/>
        </w:rPr>
        <w:t xml:space="preserve"> or supports these </w:t>
      </w:r>
      <w:r w:rsidRPr="00276D80">
        <w:rPr>
          <w:rFonts w:asciiTheme="minorHAnsi" w:hAnsiTheme="minorHAnsi" w:cstheme="minorHAnsi"/>
          <w:b/>
          <w:bCs/>
          <w:highlight w:val="green"/>
          <w:u w:val="single"/>
        </w:rPr>
        <w:t>insurgents</w:t>
      </w:r>
      <w:r w:rsidRPr="00276D80">
        <w:rPr>
          <w:rFonts w:asciiTheme="minorHAnsi" w:hAnsiTheme="minorHAnsi" w:cstheme="minorHAnsi"/>
          <w:b/>
          <w:bCs/>
          <w:u w:val="single"/>
        </w:rPr>
        <w:t xml:space="preserve"> in Kashmir, </w:t>
      </w:r>
      <w:r w:rsidRPr="00276D80">
        <w:rPr>
          <w:rFonts w:asciiTheme="minorHAnsi" w:hAnsiTheme="minorHAnsi" w:cstheme="minorHAnsi"/>
          <w:b/>
          <w:bCs/>
          <w:highlight w:val="green"/>
          <w:u w:val="single"/>
        </w:rPr>
        <w:t>to</w:t>
      </w:r>
      <w:r w:rsidRPr="00276D80">
        <w:rPr>
          <w:rFonts w:asciiTheme="minorHAnsi" w:hAnsiTheme="minorHAnsi" w:cstheme="minorHAnsi"/>
          <w:b/>
          <w:bCs/>
          <w:u w:val="single"/>
        </w:rPr>
        <w:t xml:space="preserve"> encourage them to increase their </w:t>
      </w:r>
      <w:r w:rsidRPr="00276D80">
        <w:rPr>
          <w:rFonts w:asciiTheme="minorHAnsi" w:hAnsiTheme="minorHAnsi" w:cstheme="minorHAnsi"/>
          <w:b/>
          <w:bCs/>
          <w:highlight w:val="green"/>
          <w:u w:val="single"/>
        </w:rPr>
        <w:t>attack</w:t>
      </w:r>
      <w:r w:rsidRPr="00276D80">
        <w:rPr>
          <w:rFonts w:asciiTheme="minorHAnsi" w:hAnsiTheme="minorHAnsi" w:cstheme="minorHAnsi"/>
          <w:b/>
          <w:bCs/>
          <w:u w:val="single"/>
        </w:rPr>
        <w:t xml:space="preserve">s [on Indian forces] </w:t>
      </w:r>
      <w:r w:rsidRPr="00276D80">
        <w:rPr>
          <w:rFonts w:asciiTheme="minorHAnsi" w:hAnsiTheme="minorHAnsi" w:cstheme="minorHAnsi"/>
          <w:b/>
          <w:bCs/>
          <w:highlight w:val="green"/>
          <w:u w:val="single"/>
        </w:rPr>
        <w:t xml:space="preserve">because they perceived them to be weak </w:t>
      </w:r>
      <w:r w:rsidRPr="00276D80">
        <w:rPr>
          <w:rFonts w:asciiTheme="minorHAnsi" w:hAnsiTheme="minorHAnsi" w:cstheme="minorHAnsi"/>
          <w:b/>
          <w:bCs/>
          <w:u w:val="single"/>
        </w:rPr>
        <w:t>and struggling with the pandemic.” The</w:t>
      </w:r>
      <w:r w:rsidRPr="00276D80">
        <w:rPr>
          <w:rFonts w:asciiTheme="minorHAnsi" w:hAnsiTheme="minorHAnsi" w:cstheme="minorHAnsi"/>
          <w:sz w:val="12"/>
        </w:rPr>
        <w:t xml:space="preserve"> second factor, Ide explained, was that </w:t>
      </w:r>
      <w:r w:rsidRPr="00276D80">
        <w:rPr>
          <w:rFonts w:asciiTheme="minorHAnsi" w:hAnsiTheme="minorHAnsi" w:cstheme="minorHAnsi"/>
          <w:b/>
          <w:bCs/>
          <w:u w:val="single"/>
        </w:rPr>
        <w:t xml:space="preserve">while </w:t>
      </w:r>
      <w:r w:rsidRPr="00276D80">
        <w:rPr>
          <w:rFonts w:asciiTheme="minorHAnsi" w:hAnsiTheme="minorHAnsi" w:cstheme="minorHAnsi"/>
          <w:b/>
          <w:bCs/>
          <w:highlight w:val="green"/>
          <w:u w:val="single"/>
        </w:rPr>
        <w:t>India</w:t>
      </w:r>
      <w:r w:rsidRPr="00276D80">
        <w:rPr>
          <w:rFonts w:asciiTheme="minorHAnsi" w:hAnsiTheme="minorHAnsi" w:cstheme="minorHAnsi"/>
          <w:b/>
          <w:bCs/>
          <w:u w:val="single"/>
        </w:rPr>
        <w:t xml:space="preserve">n government </w:t>
      </w:r>
      <w:r w:rsidRPr="00276D80">
        <w:rPr>
          <w:rFonts w:asciiTheme="minorHAnsi" w:hAnsiTheme="minorHAnsi" w:cstheme="minorHAnsi"/>
          <w:b/>
          <w:bCs/>
          <w:highlight w:val="green"/>
          <w:u w:val="single"/>
        </w:rPr>
        <w:t>enacted</w:t>
      </w:r>
      <w:r w:rsidRPr="00276D80">
        <w:rPr>
          <w:rFonts w:asciiTheme="minorHAnsi" w:hAnsiTheme="minorHAnsi" w:cstheme="minorHAnsi"/>
          <w:b/>
          <w:bCs/>
          <w:u w:val="single"/>
        </w:rPr>
        <w:t xml:space="preserve"> a “pretty comprehensive </w:t>
      </w:r>
      <w:r w:rsidRPr="00276D80">
        <w:rPr>
          <w:rFonts w:asciiTheme="minorHAnsi" w:hAnsiTheme="minorHAnsi" w:cstheme="minorHAnsi"/>
          <w:b/>
          <w:bCs/>
          <w:highlight w:val="green"/>
          <w:u w:val="single"/>
        </w:rPr>
        <w:t xml:space="preserve">lockdown in Kashmir, </w:t>
      </w:r>
      <w:r w:rsidRPr="00276D80">
        <w:rPr>
          <w:rFonts w:asciiTheme="minorHAnsi" w:hAnsiTheme="minorHAnsi" w:cstheme="minorHAnsi"/>
          <w:b/>
          <w:bCs/>
          <w:u w:val="single"/>
        </w:rPr>
        <w:t xml:space="preserve">and </w:t>
      </w:r>
      <w:r w:rsidRPr="00276D80">
        <w:rPr>
          <w:rFonts w:asciiTheme="minorHAnsi" w:hAnsiTheme="minorHAnsi" w:cstheme="minorHAnsi"/>
          <w:b/>
          <w:bCs/>
          <w:highlight w:val="green"/>
          <w:u w:val="single"/>
        </w:rPr>
        <w:t>sealing</w:t>
      </w:r>
      <w:r w:rsidRPr="00276D80">
        <w:rPr>
          <w:rFonts w:asciiTheme="minorHAnsi" w:hAnsiTheme="minorHAnsi" w:cstheme="minorHAnsi"/>
          <w:b/>
          <w:bCs/>
          <w:u w:val="single"/>
        </w:rPr>
        <w:t xml:space="preserve"> it way </w:t>
      </w:r>
      <w:r w:rsidRPr="00276D80">
        <w:rPr>
          <w:rFonts w:asciiTheme="minorHAnsi" w:hAnsiTheme="minorHAnsi" w:cstheme="minorHAnsi"/>
          <w:b/>
          <w:bCs/>
          <w:highlight w:val="green"/>
          <w:u w:val="single"/>
        </w:rPr>
        <w:t xml:space="preserve">from </w:t>
      </w:r>
      <w:r w:rsidRPr="00276D80">
        <w:rPr>
          <w:rFonts w:asciiTheme="minorHAnsi" w:hAnsiTheme="minorHAnsi" w:cstheme="minorHAnsi"/>
          <w:b/>
          <w:bCs/>
          <w:u w:val="single"/>
        </w:rPr>
        <w:t xml:space="preserve">international </w:t>
      </w:r>
      <w:r w:rsidRPr="00276D80">
        <w:rPr>
          <w:rFonts w:asciiTheme="minorHAnsi" w:hAnsiTheme="minorHAnsi" w:cstheme="minorHAnsi"/>
          <w:b/>
          <w:bCs/>
          <w:highlight w:val="green"/>
          <w:u w:val="single"/>
        </w:rPr>
        <w:t>media attention…launched</w:t>
      </w:r>
      <w:r w:rsidRPr="00276D80">
        <w:rPr>
          <w:rFonts w:asciiTheme="minorHAnsi" w:hAnsiTheme="minorHAnsi" w:cstheme="minorHAnsi"/>
          <w:b/>
          <w:bCs/>
          <w:u w:val="single"/>
        </w:rPr>
        <w:t xml:space="preserve"> more intense </w:t>
      </w:r>
      <w:r w:rsidRPr="00276D80">
        <w:rPr>
          <w:rFonts w:asciiTheme="minorHAnsi" w:hAnsiTheme="minorHAnsi" w:cstheme="minorHAnsi"/>
          <w:b/>
          <w:bCs/>
          <w:highlight w:val="green"/>
          <w:u w:val="single"/>
        </w:rPr>
        <w:t xml:space="preserve">counter-insurgency </w:t>
      </w:r>
      <w:r w:rsidRPr="00276D80">
        <w:rPr>
          <w:rFonts w:asciiTheme="minorHAnsi" w:hAnsiTheme="minorHAnsi" w:cstheme="minorHAnsi"/>
          <w:b/>
          <w:bCs/>
          <w:u w:val="single"/>
        </w:rPr>
        <w:t>efforts and…crack[ed] down on any pro-Pakistani sympathy expressions.”</w:t>
      </w:r>
      <w:r w:rsidRPr="00276D80">
        <w:rPr>
          <w:rFonts w:asciiTheme="minorHAnsi" w:hAnsiTheme="minorHAnsi" w:cstheme="minorHAnsi"/>
          <w:sz w:val="12"/>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276D80">
        <w:rPr>
          <w:rFonts w:asciiTheme="minorHAnsi" w:hAnsiTheme="minorHAnsi" w:cstheme="minorHAnsi"/>
          <w:b/>
          <w:bCs/>
          <w:highlight w:val="green"/>
          <w:u w:val="single"/>
        </w:rPr>
        <w:t>The</w:t>
      </w:r>
      <w:r w:rsidRPr="00276D80">
        <w:rPr>
          <w:rFonts w:asciiTheme="minorHAnsi" w:hAnsiTheme="minorHAnsi" w:cstheme="minorHAnsi"/>
          <w:b/>
          <w:bCs/>
          <w:u w:val="single"/>
        </w:rPr>
        <w:t xml:space="preserve"> ongoing </w:t>
      </w:r>
      <w:r w:rsidRPr="00276D80">
        <w:rPr>
          <w:rFonts w:asciiTheme="minorHAnsi" w:hAnsiTheme="minorHAnsi" w:cstheme="minorHAnsi"/>
          <w:b/>
          <w:bCs/>
          <w:highlight w:val="green"/>
          <w:u w:val="single"/>
        </w:rPr>
        <w:t xml:space="preserve">conflict </w:t>
      </w:r>
      <w:r w:rsidRPr="00276D80">
        <w:rPr>
          <w:rFonts w:asciiTheme="minorHAnsi" w:hAnsiTheme="minorHAnsi" w:cstheme="minorHAnsi"/>
          <w:b/>
          <w:bCs/>
          <w:u w:val="single"/>
        </w:rPr>
        <w:t xml:space="preserve">with India </w:t>
      </w:r>
      <w:r w:rsidRPr="00276D80">
        <w:rPr>
          <w:rFonts w:asciiTheme="minorHAnsi" w:hAnsiTheme="minorHAnsi" w:cstheme="minorHAnsi"/>
          <w:b/>
          <w:bCs/>
          <w:highlight w:val="green"/>
          <w:u w:val="single"/>
        </w:rPr>
        <w:t xml:space="preserve">saw a rise in armed conflict </w:t>
      </w:r>
      <w:r w:rsidRPr="00276D80">
        <w:rPr>
          <w:rFonts w:asciiTheme="minorHAnsi" w:hAnsiTheme="minorHAnsi" w:cstheme="minorHAnsi"/>
          <w:b/>
          <w:bCs/>
          <w:u w:val="single"/>
        </w:rPr>
        <w:t>in Pakistan</w:t>
      </w:r>
      <w:r w:rsidRPr="00276D80">
        <w:rPr>
          <w:rFonts w:asciiTheme="minorHAnsi" w:hAnsiTheme="minorHAnsi" w:cstheme="minorHAnsi"/>
          <w:sz w:val="12"/>
        </w:rPr>
        <w:t xml:space="preserve"> during the study period – which were unrelated to the pandemic, </w:t>
      </w:r>
      <w:r w:rsidRPr="00276D80">
        <w:rPr>
          <w:rFonts w:asciiTheme="minorHAnsi" w:hAnsiTheme="minorHAnsi" w:cstheme="minorHAnsi"/>
          <w:b/>
          <w:bCs/>
          <w:u w:val="single"/>
        </w:rPr>
        <w:t xml:space="preserve">but also a rise in </w:t>
      </w:r>
      <w:r w:rsidRPr="00276D80">
        <w:rPr>
          <w:rFonts w:asciiTheme="minorHAnsi" w:hAnsiTheme="minorHAnsi" w:cstheme="minorHAnsi"/>
          <w:b/>
          <w:bCs/>
          <w:highlight w:val="green"/>
          <w:u w:val="single"/>
        </w:rPr>
        <w:t>Taliban</w:t>
      </w:r>
      <w:r w:rsidRPr="00276D80">
        <w:rPr>
          <w:rFonts w:asciiTheme="minorHAnsi" w:hAnsiTheme="minorHAnsi" w:cstheme="minorHAnsi"/>
          <w:b/>
          <w:bCs/>
          <w:u w:val="single"/>
        </w:rPr>
        <w:t xml:space="preserve">-affiliated </w:t>
      </w:r>
      <w:r w:rsidRPr="00276D80">
        <w:rPr>
          <w:rFonts w:asciiTheme="minorHAnsi" w:hAnsiTheme="minorHAnsi" w:cstheme="minorHAnsi"/>
          <w:b/>
          <w:bCs/>
          <w:u w:val="single"/>
        </w:rPr>
        <w:lastRenderedPageBreak/>
        <w:t xml:space="preserve">groups </w:t>
      </w:r>
      <w:r w:rsidRPr="00276D80">
        <w:rPr>
          <w:rFonts w:asciiTheme="minorHAnsi" w:hAnsiTheme="minorHAnsi" w:cstheme="minorHAnsi"/>
          <w:b/>
          <w:bCs/>
          <w:highlight w:val="green"/>
          <w:u w:val="single"/>
        </w:rPr>
        <w:t>and anti-government sentiments</w:t>
      </w:r>
      <w:r w:rsidRPr="00276D80">
        <w:rPr>
          <w:rFonts w:asciiTheme="minorHAnsi" w:hAnsiTheme="minorHAnsi" w:cstheme="minorHAnsi"/>
          <w:b/>
          <w:bCs/>
          <w:u w:val="single"/>
        </w:rPr>
        <w:t xml:space="preserve"> due to pandemic restrictions</w:t>
      </w:r>
      <w:r w:rsidRPr="00276D80">
        <w:rPr>
          <w:rFonts w:asciiTheme="minorHAnsi" w:hAnsiTheme="minorHAnsi" w:cstheme="minorHAnsi"/>
          <w:sz w:val="12"/>
        </w:rPr>
        <w:t xml:space="preserve">, Ide said. “There were a lot of anti-government grievances,” Ide said. </w:t>
      </w:r>
      <w:r w:rsidRPr="00276D80">
        <w:rPr>
          <w:rFonts w:asciiTheme="minorHAnsi" w:hAnsiTheme="minorHAnsi"/>
          <w:sz w:val="12"/>
        </w:rPr>
        <w:t>“There were restrictions on religious gatherings, which religious groups did not like, and there were some negative economic impacts which affected the local people.” Ide said those two factors could have been exploited by the Taliban in a quest to recruit more followers. Later in the study period, a swath Pakistani government officials were struck with COVID-19, leaving the country with a leadership crisis, which saw an increase of attacks by Taliban groups in May.</w:t>
      </w:r>
    </w:p>
    <w:p w14:paraId="62279AA2" w14:textId="77777777" w:rsidR="00994FDC" w:rsidRPr="00276D80" w:rsidRDefault="00994FDC" w:rsidP="00994FDC">
      <w:pPr>
        <w:rPr>
          <w:rFonts w:asciiTheme="minorHAnsi" w:hAnsiTheme="minorHAnsi" w:cstheme="minorHAnsi"/>
          <w:sz w:val="12"/>
        </w:rPr>
      </w:pPr>
    </w:p>
    <w:p w14:paraId="246411B8" w14:textId="77777777" w:rsidR="00994FDC" w:rsidRPr="00276D80" w:rsidRDefault="00994FDC" w:rsidP="00994FDC">
      <w:pPr>
        <w:pStyle w:val="Heading4"/>
        <w:rPr>
          <w:rFonts w:asciiTheme="minorHAnsi" w:hAnsiTheme="minorHAnsi" w:cstheme="minorHAnsi"/>
        </w:rPr>
      </w:pPr>
      <w:r w:rsidRPr="00276D80">
        <w:rPr>
          <w:rFonts w:asciiTheme="minorHAnsi" w:hAnsiTheme="minorHAnsi" w:cstheme="minorHAnsi"/>
        </w:rPr>
        <w:t>Extinction – first strike and fallout blocks the sun</w:t>
      </w:r>
    </w:p>
    <w:p w14:paraId="2E0883A8" w14:textId="77777777" w:rsidR="00994FDC" w:rsidRPr="00276D80" w:rsidRDefault="00994FDC" w:rsidP="00994FDC">
      <w:pPr>
        <w:rPr>
          <w:rFonts w:asciiTheme="minorHAnsi" w:hAnsiTheme="minorHAnsi" w:cstheme="minorHAnsi"/>
        </w:rPr>
      </w:pPr>
      <w:r w:rsidRPr="00276D80">
        <w:rPr>
          <w:rStyle w:val="Style13ptBold"/>
          <w:rFonts w:asciiTheme="minorHAnsi" w:hAnsiTheme="minorHAnsi" w:cstheme="minorHAnsi"/>
        </w:rPr>
        <w:t xml:space="preserve">Roblin 21. </w:t>
      </w:r>
      <w:r w:rsidRPr="00276D80">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39" w:history="1">
        <w:r w:rsidRPr="00276D80">
          <w:rPr>
            <w:rStyle w:val="Hyperlink"/>
            <w:rFonts w:asciiTheme="minorHAnsi" w:hAnsiTheme="minorHAnsi" w:cstheme="minorHAnsi"/>
          </w:rPr>
          <w:t>https://nationalinterest.org/blog/reboot/if-next-india-pakistan-war-goes-nuclear-it-will-destroy-world-181134</w:t>
        </w:r>
      </w:hyperlink>
      <w:r w:rsidRPr="00276D80">
        <w:rPr>
          <w:rStyle w:val="Hyperlink"/>
          <w:rFonts w:asciiTheme="minorHAnsi" w:hAnsiTheme="minorHAnsi" w:cstheme="minorHAnsi"/>
        </w:rPr>
        <w:t>] TDI</w:t>
      </w:r>
    </w:p>
    <w:p w14:paraId="17AF8645" w14:textId="77777777" w:rsidR="00994FDC" w:rsidRPr="00276D80" w:rsidRDefault="00994FDC" w:rsidP="00994FDC">
      <w:pPr>
        <w:rPr>
          <w:rFonts w:asciiTheme="minorHAnsi" w:hAnsiTheme="minorHAnsi"/>
          <w:sz w:val="8"/>
        </w:rPr>
      </w:pPr>
      <w:r w:rsidRPr="00276D80">
        <w:rPr>
          <w:rFonts w:asciiTheme="minorHAnsi" w:hAnsiTheme="minorHAnsi" w:cstheme="minorHAnsi"/>
          <w:sz w:val="8"/>
        </w:rPr>
        <w:t xml:space="preserve">Here's What You Need to Remember: </w:t>
      </w:r>
      <w:r w:rsidRPr="00276D80">
        <w:rPr>
          <w:rStyle w:val="StyleUnderline"/>
          <w:rFonts w:asciiTheme="minorHAnsi" w:hAnsiTheme="minorHAnsi" w:cstheme="minorHAnsi"/>
          <w:b/>
          <w:bCs/>
        </w:rPr>
        <w:t>India and Pakistan account for</w:t>
      </w:r>
      <w:r w:rsidRPr="00276D80">
        <w:rPr>
          <w:rStyle w:val="StyleUnderline"/>
          <w:rFonts w:asciiTheme="minorHAnsi" w:hAnsiTheme="minorHAnsi"/>
        </w:rPr>
        <w:t xml:space="preserve"> </w:t>
      </w:r>
      <w:r w:rsidRPr="00276D80">
        <w:rPr>
          <w:rFonts w:asciiTheme="minorHAnsi" w:hAnsiTheme="minorHAnsi" w:cstheme="minorHAnsi"/>
          <w:sz w:val="8"/>
        </w:rPr>
        <w:t xml:space="preserve">over </w:t>
      </w:r>
      <w:r w:rsidRPr="00276D80">
        <w:rPr>
          <w:rStyle w:val="StyleUnderline"/>
          <w:rFonts w:asciiTheme="minorHAnsi" w:hAnsiTheme="minorHAnsi" w:cstheme="minorHAnsi"/>
          <w:b/>
          <w:bCs/>
        </w:rPr>
        <w:t>one-fifth world’s population</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and</w:t>
      </w:r>
      <w:r w:rsidRPr="00276D80">
        <w:rPr>
          <w:rFonts w:asciiTheme="minorHAnsi" w:hAnsiTheme="minorHAnsi" w:cstheme="minorHAnsi"/>
          <w:sz w:val="8"/>
        </w:rPr>
        <w:t xml:space="preserve"> therefore a </w:t>
      </w:r>
      <w:r w:rsidRPr="00276D80">
        <w:rPr>
          <w:rStyle w:val="StyleUnderline"/>
          <w:rFonts w:asciiTheme="minorHAnsi" w:hAnsiTheme="minorHAnsi" w:cstheme="minorHAnsi"/>
          <w:b/>
          <w:bCs/>
        </w:rPr>
        <w:t xml:space="preserve">significant </w:t>
      </w:r>
      <w:r w:rsidRPr="00276D80">
        <w:rPr>
          <w:rStyle w:val="Emphasis"/>
          <w:rFonts w:asciiTheme="minorHAnsi" w:hAnsiTheme="minorHAnsi" w:cstheme="minorHAnsi"/>
        </w:rPr>
        <w:t>share of economic</w:t>
      </w:r>
      <w:r w:rsidRPr="00276D80">
        <w:rPr>
          <w:rStyle w:val="StyleUnderline"/>
          <w:rFonts w:asciiTheme="minorHAnsi" w:hAnsiTheme="minorHAnsi" w:cstheme="minorHAnsi"/>
          <w:b/>
          <w:bCs/>
        </w:rPr>
        <w:t xml:space="preserve"> activity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Should their </w:t>
      </w:r>
      <w:r w:rsidRPr="00276D80">
        <w:rPr>
          <w:rStyle w:val="Emphasis"/>
          <w:rFonts w:asciiTheme="minorHAnsi" w:hAnsiTheme="minorHAnsi" w:cstheme="minorHAnsi"/>
        </w:rPr>
        <w:t>major cities</w:t>
      </w:r>
      <w:r w:rsidRPr="00276D80">
        <w:rPr>
          <w:rStyle w:val="StyleUnderline"/>
          <w:rFonts w:asciiTheme="minorHAnsi" w:hAnsiTheme="minorHAnsi" w:cstheme="minorHAnsi"/>
          <w:b/>
          <w:bCs/>
        </w:rPr>
        <w:t xml:space="preserve"> become </w:t>
      </w:r>
      <w:r w:rsidRPr="00276D80">
        <w:rPr>
          <w:rStyle w:val="Emphasis"/>
          <w:rFonts w:asciiTheme="minorHAnsi" w:hAnsiTheme="minorHAnsi" w:cstheme="minorHAnsi"/>
        </w:rPr>
        <w:t>irradiated</w:t>
      </w:r>
      <w:r w:rsidRPr="00276D80">
        <w:rPr>
          <w:rStyle w:val="StyleUnderline"/>
          <w:rFonts w:asciiTheme="minorHAnsi" w:hAnsiTheme="minorHAnsi" w:cstheme="minorHAnsi"/>
          <w:b/>
          <w:bCs/>
        </w:rPr>
        <w:t xml:space="preserve"> ruins with their populations decimated</w:t>
      </w:r>
      <w:r w:rsidRPr="00276D80">
        <w:rPr>
          <w:rFonts w:asciiTheme="minorHAnsi" w:hAnsiTheme="minorHAnsi" w:cstheme="minorHAnsi"/>
          <w:sz w:val="8"/>
        </w:rPr>
        <w:t xml:space="preserve">, a </w:t>
      </w:r>
      <w:r w:rsidRPr="00276D80">
        <w:rPr>
          <w:rStyle w:val="Emphasis"/>
          <w:rFonts w:asciiTheme="minorHAnsi" w:hAnsiTheme="minorHAnsi" w:cstheme="minorHAnsi"/>
        </w:rPr>
        <w:t>tremendous disruption</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would</w:t>
      </w:r>
      <w:r w:rsidRPr="00276D80">
        <w:rPr>
          <w:rFonts w:asciiTheme="minorHAnsi" w:hAnsiTheme="minorHAnsi" w:cstheme="minorHAnsi"/>
          <w:sz w:val="8"/>
        </w:rPr>
        <w:t xml:space="preserve"> surely </w:t>
      </w:r>
      <w:r w:rsidRPr="00276D80">
        <w:rPr>
          <w:rStyle w:val="StyleUnderline"/>
          <w:rFonts w:asciiTheme="minorHAnsi" w:hAnsiTheme="minorHAnsi" w:cstheme="minorHAnsi"/>
          <w:b/>
          <w:bCs/>
        </w:rPr>
        <w:t>result</w:t>
      </w:r>
      <w:r w:rsidRPr="00276D80">
        <w:rPr>
          <w:rFonts w:asciiTheme="minorHAnsi" w:hAnsiTheme="minorHAnsi" w:cstheme="minorHAnsi"/>
          <w:sz w:val="8"/>
        </w:rPr>
        <w:t xml:space="preserve">.  Between February 26 and 27 </w:t>
      </w:r>
      <w:r w:rsidRPr="00276D80">
        <w:rPr>
          <w:rStyle w:val="StyleUnderline"/>
          <w:rFonts w:asciiTheme="minorHAnsi" w:hAnsiTheme="minorHAnsi" w:cstheme="minorHAnsi"/>
          <w:b/>
          <w:bCs/>
        </w:rPr>
        <w:t>in 2019</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Indian and Pakistani warplanes </w:t>
      </w:r>
      <w:r w:rsidRPr="00276D80">
        <w:rPr>
          <w:rStyle w:val="Emphasis"/>
          <w:rFonts w:asciiTheme="minorHAnsi" w:hAnsiTheme="minorHAnsi" w:cstheme="minorHAnsi"/>
        </w:rPr>
        <w:t>launched strikes</w:t>
      </w:r>
      <w:r w:rsidRPr="00276D80">
        <w:rPr>
          <w:rStyle w:val="StyleUnderline"/>
          <w:rFonts w:asciiTheme="minorHAnsi" w:hAnsiTheme="minorHAnsi" w:cstheme="minorHAnsi"/>
          <w:b/>
          <w:bCs/>
        </w:rPr>
        <w:t xml:space="preserve"> on each other’s territory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and</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engaged in </w:t>
      </w:r>
      <w:r w:rsidRPr="00276D80">
        <w:rPr>
          <w:rStyle w:val="Emphasis"/>
          <w:rFonts w:asciiTheme="minorHAnsi" w:hAnsiTheme="minorHAnsi" w:cstheme="minorHAnsi"/>
        </w:rPr>
        <w:t>aerial combat</w:t>
      </w:r>
      <w:r w:rsidRPr="00276D80">
        <w:rPr>
          <w:rFonts w:asciiTheme="minorHAnsi" w:hAnsiTheme="minorHAnsi" w:cstheme="minorHAnsi"/>
          <w:sz w:val="8"/>
        </w:rPr>
        <w:t xml:space="preserve"> for the first time since 1971. </w:t>
      </w:r>
      <w:r w:rsidRPr="00276D80">
        <w:rPr>
          <w:rStyle w:val="Emphasis"/>
          <w:rFonts w:asciiTheme="minorHAnsi" w:hAnsiTheme="minorHAnsi" w:cstheme="minorHAnsi"/>
          <w:highlight w:val="green"/>
        </w:rPr>
        <w:t>Pakistan</w:t>
      </w:r>
      <w:r w:rsidRPr="00276D80">
        <w:rPr>
          <w:rFonts w:asciiTheme="minorHAnsi" w:hAnsiTheme="minorHAnsi" w:cstheme="minorHAnsi"/>
          <w:sz w:val="8"/>
        </w:rPr>
        <w:t xml:space="preserve"> ominously </w:t>
      </w:r>
      <w:r w:rsidRPr="00276D80">
        <w:rPr>
          <w:rStyle w:val="StyleUnderline"/>
          <w:rFonts w:asciiTheme="minorHAnsi" w:hAnsiTheme="minorHAnsi" w:cstheme="minorHAnsi"/>
          <w:b/>
          <w:bCs/>
        </w:rPr>
        <w:t>hinted</w:t>
      </w:r>
      <w:r w:rsidRPr="00276D80">
        <w:rPr>
          <w:rFonts w:asciiTheme="minorHAnsi" w:hAnsiTheme="minorHAnsi" w:cstheme="minorHAnsi"/>
          <w:sz w:val="8"/>
        </w:rPr>
        <w:t xml:space="preserve"> it was convening its National Command Authority, the institution which </w:t>
      </w:r>
      <w:r w:rsidRPr="00276D80">
        <w:rPr>
          <w:rStyle w:val="Emphasis"/>
          <w:rFonts w:asciiTheme="minorHAnsi" w:hAnsiTheme="minorHAnsi" w:cstheme="minorHAnsi"/>
        </w:rPr>
        <w:t xml:space="preserve">can </w:t>
      </w:r>
      <w:r w:rsidRPr="00276D80">
        <w:rPr>
          <w:rStyle w:val="Emphasis"/>
          <w:rFonts w:asciiTheme="minorHAnsi" w:hAnsiTheme="minorHAnsi" w:cstheme="minorHAnsi"/>
          <w:highlight w:val="green"/>
        </w:rPr>
        <w:t xml:space="preserve">authorize a </w:t>
      </w:r>
      <w:r w:rsidRPr="00276D80">
        <w:rPr>
          <w:rStyle w:val="Emphasis"/>
          <w:rFonts w:asciiTheme="minorHAnsi" w:hAnsiTheme="minorHAnsi" w:cstheme="minorHAnsi"/>
        </w:rPr>
        <w:t xml:space="preserve">nuclear </w:t>
      </w:r>
      <w:r w:rsidRPr="00276D80">
        <w:rPr>
          <w:rStyle w:val="Emphasis"/>
          <w:rFonts w:asciiTheme="minorHAnsi" w:hAnsiTheme="minorHAnsi" w:cstheme="minorHAnsi"/>
          <w:highlight w:val="green"/>
        </w:rPr>
        <w:t>strike</w:t>
      </w:r>
      <w:r w:rsidRPr="00276D80">
        <w:rPr>
          <w:rFonts w:asciiTheme="minorHAnsi" w:hAnsiTheme="minorHAnsi" w:cstheme="minorHAnsi"/>
          <w:sz w:val="8"/>
        </w:rPr>
        <w:t xml:space="preserve">. </w:t>
      </w:r>
      <w:r w:rsidRPr="00276D80">
        <w:rPr>
          <w:rStyle w:val="StyleUnderline"/>
          <w:rFonts w:asciiTheme="minorHAnsi" w:hAnsiTheme="minorHAnsi" w:cstheme="minorHAnsi"/>
          <w:b/>
          <w:bCs/>
          <w:highlight w:val="green"/>
        </w:rPr>
        <w:t>The</w:t>
      </w:r>
      <w:r w:rsidRPr="00276D80">
        <w:rPr>
          <w:rFonts w:asciiTheme="minorHAnsi" w:hAnsiTheme="minorHAnsi" w:cstheme="minorHAnsi"/>
          <w:sz w:val="8"/>
        </w:rPr>
        <w:t xml:space="preserve"> </w:t>
      </w:r>
      <w:r w:rsidRPr="00276D80">
        <w:rPr>
          <w:rStyle w:val="Emphasis"/>
          <w:rFonts w:asciiTheme="minorHAnsi" w:hAnsiTheme="minorHAnsi" w:cstheme="minorHAnsi"/>
        </w:rPr>
        <w:t xml:space="preserve">two </w:t>
      </w:r>
      <w:r w:rsidRPr="00276D80">
        <w:rPr>
          <w:rStyle w:val="Emphasis"/>
          <w:rFonts w:asciiTheme="minorHAnsi" w:hAnsiTheme="minorHAnsi" w:cstheme="minorHAnsi"/>
          <w:highlight w:val="green"/>
        </w:rPr>
        <w:t>states</w:t>
      </w:r>
      <w:r w:rsidRPr="00276D80">
        <w:rPr>
          <w:rFonts w:asciiTheme="minorHAnsi" w:hAnsiTheme="minorHAnsi" w:cstheme="minorHAnsi"/>
          <w:sz w:val="8"/>
        </w:rPr>
        <w:t xml:space="preserve">, which </w:t>
      </w:r>
      <w:r w:rsidRPr="00276D80">
        <w:rPr>
          <w:rStyle w:val="StyleUnderline"/>
          <w:rFonts w:asciiTheme="minorHAnsi" w:hAnsiTheme="minorHAnsi" w:cstheme="minorHAnsi"/>
          <w:b/>
          <w:bCs/>
        </w:rPr>
        <w:t xml:space="preserve">have </w:t>
      </w:r>
      <w:r w:rsidRPr="00276D80">
        <w:rPr>
          <w:rStyle w:val="Emphasis"/>
          <w:rFonts w:asciiTheme="minorHAnsi" w:hAnsiTheme="minorHAnsi" w:cstheme="minorHAnsi"/>
          <w:highlight w:val="green"/>
        </w:rPr>
        <w:t>retained</w:t>
      </w:r>
      <w:r w:rsidRPr="00276D80">
        <w:rPr>
          <w:rStyle w:val="StyleUnderline"/>
          <w:rFonts w:asciiTheme="minorHAnsi" w:hAnsiTheme="minorHAnsi" w:cstheme="minorHAnsi"/>
          <w:b/>
          <w:bCs/>
          <w:highlight w:val="green"/>
        </w:rPr>
        <w:t xml:space="preserve"> an </w:t>
      </w:r>
      <w:r w:rsidRPr="00276D80">
        <w:rPr>
          <w:rStyle w:val="Emphasis"/>
          <w:rFonts w:asciiTheme="minorHAnsi" w:hAnsiTheme="minorHAnsi" w:cstheme="minorHAnsi"/>
          <w:highlight w:val="green"/>
        </w:rPr>
        <w:t>adversarial relationship</w:t>
      </w:r>
      <w:r w:rsidRPr="00276D80">
        <w:rPr>
          <w:rFonts w:asciiTheme="minorHAnsi" w:hAnsiTheme="minorHAnsi" w:cstheme="minorHAnsi"/>
          <w:sz w:val="8"/>
        </w:rPr>
        <w:t xml:space="preserve"> since their founding in 1947, </w:t>
      </w:r>
      <w:r w:rsidRPr="00276D80">
        <w:rPr>
          <w:rStyle w:val="Emphasis"/>
          <w:rFonts w:asciiTheme="minorHAnsi" w:hAnsiTheme="minorHAnsi" w:cstheme="minorHAnsi"/>
        </w:rPr>
        <w:t>between them deploy nuclear warheads</w:t>
      </w:r>
      <w:r w:rsidRPr="00276D80">
        <w:rPr>
          <w:rFonts w:asciiTheme="minorHAnsi" w:hAnsiTheme="minorHAnsi" w:cstheme="minorHAnsi"/>
          <w:sz w:val="8"/>
        </w:rPr>
        <w:t xml:space="preserve"> 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276D80">
        <w:rPr>
          <w:rStyle w:val="Emphasis"/>
          <w:rFonts w:asciiTheme="minorHAnsi" w:hAnsiTheme="minorHAnsi" w:cstheme="minorHAnsi"/>
        </w:rPr>
        <w:t>several studies</w:t>
      </w:r>
      <w:r w:rsidRPr="00276D80">
        <w:rPr>
          <w:rStyle w:val="StyleUnderline"/>
          <w:rFonts w:asciiTheme="minorHAnsi" w:hAnsiTheme="minorHAnsi" w:cstheme="minorHAnsi"/>
          <w:b/>
          <w:bCs/>
        </w:rPr>
        <w:t xml:space="preserve"> have </w:t>
      </w:r>
      <w:r w:rsidRPr="00276D80">
        <w:rPr>
          <w:rStyle w:val="Emphasis"/>
          <w:rFonts w:asciiTheme="minorHAnsi" w:hAnsiTheme="minorHAnsi" w:cstheme="minorHAnsi"/>
        </w:rPr>
        <w:t>modeled</w:t>
      </w:r>
      <w:r w:rsidRPr="00276D80">
        <w:rPr>
          <w:rStyle w:val="StyleUnderline"/>
          <w:rFonts w:asciiTheme="minorHAnsi" w:hAnsiTheme="minorHAnsi" w:cstheme="minorHAnsi"/>
          <w:b/>
          <w:bCs/>
        </w:rPr>
        <w:t xml:space="preserve"> the </w:t>
      </w:r>
      <w:r w:rsidRPr="00276D80">
        <w:rPr>
          <w:rStyle w:val="Emphasis"/>
          <w:rFonts w:asciiTheme="minorHAnsi" w:hAnsiTheme="minorHAnsi" w:cstheme="minorHAnsi"/>
        </w:rPr>
        <w:t>global impact of a “limited” ten-day nuclear war</w:t>
      </w:r>
      <w:r w:rsidRPr="00276D80">
        <w:rPr>
          <w:rFonts w:asciiTheme="minorHAnsi" w:hAnsiTheme="minorHAnsi" w:cstheme="minorHAnsi"/>
          <w:sz w:val="8"/>
        </w:rPr>
        <w:t xml:space="preserve"> in</w:t>
      </w:r>
      <w:r w:rsidRPr="00276D80">
        <w:rPr>
          <w:rStyle w:val="StyleUnderline"/>
          <w:rFonts w:asciiTheme="minorHAnsi" w:hAnsiTheme="minorHAnsi" w:cstheme="minorHAnsi"/>
          <w:b/>
          <w:bCs/>
        </w:rPr>
        <w:t xml:space="preserve"> which India and Pakistan each exchange</w:t>
      </w:r>
      <w:r w:rsidRPr="00276D80">
        <w:rPr>
          <w:rFonts w:asciiTheme="minorHAnsi" w:hAnsiTheme="minorHAnsi" w:cstheme="minorHAnsi"/>
          <w:sz w:val="8"/>
        </w:rPr>
        <w:t xml:space="preserve"> fifty 15-kiloton nuclear bombs equivalent in yield to the Little Boy uranium bomb dropped on Hiroshima. Their </w:t>
      </w:r>
      <w:r w:rsidRPr="00276D80">
        <w:rPr>
          <w:rStyle w:val="Emphasis"/>
          <w:rFonts w:asciiTheme="minorHAnsi" w:hAnsiTheme="minorHAnsi" w:cstheme="minorHAnsi"/>
          <w:highlight w:val="green"/>
        </w:rPr>
        <w:t xml:space="preserve">findings concluded </w:t>
      </w:r>
      <w:r w:rsidRPr="00276D80">
        <w:rPr>
          <w:rStyle w:val="Emphasis"/>
          <w:rFonts w:asciiTheme="minorHAnsi" w:hAnsiTheme="minorHAnsi" w:cstheme="minorHAnsi"/>
        </w:rPr>
        <w:t xml:space="preserve">that </w:t>
      </w:r>
      <w:r w:rsidRPr="00276D80">
        <w:rPr>
          <w:rStyle w:val="Emphasis"/>
          <w:rFonts w:asciiTheme="minorHAnsi" w:hAnsiTheme="minorHAnsi" w:cstheme="minorHAnsi"/>
          <w:highlight w:val="green"/>
        </w:rPr>
        <w:t>spillover</w:t>
      </w:r>
      <w:r w:rsidRPr="00276D80">
        <w:rPr>
          <w:rStyle w:val="StyleUnderline"/>
          <w:rFonts w:asciiTheme="minorHAnsi" w:hAnsiTheme="minorHAnsi" w:cstheme="minorHAnsi"/>
          <w:b/>
          <w:bCs/>
        </w:rPr>
        <w:t xml:space="preserve"> would in no way be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limited</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directly </w:t>
      </w:r>
      <w:r w:rsidRPr="00276D80">
        <w:rPr>
          <w:rStyle w:val="Emphasis"/>
          <w:rFonts w:asciiTheme="minorHAnsi" w:hAnsiTheme="minorHAnsi" w:cstheme="minorHAnsi"/>
          <w:highlight w:val="green"/>
        </w:rPr>
        <w:t xml:space="preserve">impacting </w:t>
      </w:r>
      <w:r w:rsidRPr="00276D80">
        <w:rPr>
          <w:rStyle w:val="Emphasis"/>
          <w:rFonts w:asciiTheme="minorHAnsi" w:hAnsiTheme="minorHAnsi" w:cstheme="minorHAnsi"/>
        </w:rPr>
        <w:t xml:space="preserve">people across </w:t>
      </w:r>
      <w:r w:rsidRPr="00276D80">
        <w:rPr>
          <w:rStyle w:val="Emphasis"/>
          <w:rFonts w:asciiTheme="minorHAnsi" w:hAnsiTheme="minorHAnsi" w:cstheme="minorHAnsi"/>
          <w:highlight w:val="green"/>
        </w:rPr>
        <w:t>the globe</w:t>
      </w:r>
      <w:r w:rsidRPr="00276D80">
        <w:rPr>
          <w:rFonts w:asciiTheme="minorHAnsi" w:hAnsiTheme="minorHAnsi" w:cstheme="minorHAnsi"/>
          <w:sz w:val="8"/>
        </w:rPr>
        <w:t xml:space="preserve"> that would struggle to locate Kashmir on a map. And those results are merely a conservative baseline, as </w:t>
      </w:r>
      <w:r w:rsidRPr="00276D80">
        <w:rPr>
          <w:rStyle w:val="Emphasis"/>
          <w:rFonts w:asciiTheme="minorHAnsi" w:hAnsiTheme="minorHAnsi" w:cstheme="minorHAnsi"/>
          <w:highlight w:val="green"/>
        </w:rPr>
        <w:t xml:space="preserve">India </w:t>
      </w:r>
      <w:r w:rsidRPr="00276D80">
        <w:rPr>
          <w:rStyle w:val="Emphasis"/>
          <w:rFonts w:asciiTheme="minorHAnsi" w:hAnsiTheme="minorHAnsi" w:cstheme="minorHAnsi"/>
        </w:rPr>
        <w:t xml:space="preserve">and </w:t>
      </w:r>
      <w:r w:rsidRPr="00276D80">
        <w:rPr>
          <w:rStyle w:val="Emphasis"/>
          <w:rFonts w:asciiTheme="minorHAnsi" w:hAnsiTheme="minorHAnsi" w:cstheme="minorHAnsi"/>
          <w:highlight w:val="green"/>
        </w:rPr>
        <w:t>Pakistan</w:t>
      </w:r>
      <w:r w:rsidRPr="00276D80">
        <w:rPr>
          <w:rStyle w:val="StyleUnderline"/>
          <w:rFonts w:asciiTheme="minorHAnsi" w:hAnsiTheme="minorHAnsi" w:cstheme="minorHAnsi"/>
          <w:b/>
          <w:bCs/>
        </w:rPr>
        <w:t xml:space="preserve"> are estimated to </w:t>
      </w:r>
      <w:r w:rsidRPr="00276D80">
        <w:rPr>
          <w:rStyle w:val="Emphasis"/>
          <w:rFonts w:asciiTheme="minorHAnsi" w:hAnsiTheme="minorHAnsi" w:cstheme="minorHAnsi"/>
          <w:highlight w:val="green"/>
        </w:rPr>
        <w:t xml:space="preserve">possess </w:t>
      </w:r>
      <w:r w:rsidRPr="00276D80">
        <w:rPr>
          <w:rStyle w:val="Emphasis"/>
          <w:rFonts w:asciiTheme="minorHAnsi" w:hAnsiTheme="minorHAnsi" w:cstheme="minorHAnsi"/>
        </w:rPr>
        <w:t xml:space="preserve">over </w:t>
      </w:r>
      <w:r w:rsidRPr="00276D80">
        <w:rPr>
          <w:rStyle w:val="Emphasis"/>
          <w:rFonts w:asciiTheme="minorHAnsi" w:hAnsiTheme="minorHAnsi" w:cstheme="minorHAnsi"/>
          <w:highlight w:val="green"/>
        </w:rPr>
        <w:t>260 warheads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Some</w:t>
      </w:r>
      <w:r w:rsidRPr="00276D80">
        <w:rPr>
          <w:rFonts w:asciiTheme="minorHAnsi" w:hAnsiTheme="minorHAnsi" w:cstheme="minorHAnsi"/>
          <w:sz w:val="8"/>
        </w:rPr>
        <w:t xml:space="preserve"> likely </w:t>
      </w:r>
      <w:r w:rsidRPr="00276D80">
        <w:rPr>
          <w:rStyle w:val="StyleUnderline"/>
          <w:rFonts w:asciiTheme="minorHAnsi" w:hAnsiTheme="minorHAnsi" w:cstheme="minorHAnsi"/>
          <w:b/>
          <w:bCs/>
        </w:rPr>
        <w:t>have yields exceeding 15-kilotons</w:t>
      </w:r>
      <w:r w:rsidRPr="00276D80">
        <w:rPr>
          <w:rFonts w:asciiTheme="minorHAnsi" w:hAnsiTheme="minorHAnsi" w:cstheme="minorHAnsi"/>
          <w:sz w:val="8"/>
        </w:rPr>
        <w:t xml:space="preserve">, which is relatively small compared to modern strategic warheads. </w:t>
      </w:r>
      <w:r w:rsidRPr="00276D80">
        <w:rPr>
          <w:rStyle w:val="Emphasis"/>
          <w:rFonts w:asciiTheme="minorHAnsi" w:hAnsiTheme="minorHAnsi" w:cstheme="minorHAnsi"/>
        </w:rPr>
        <w:t>Casualties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Recurring </w:t>
      </w:r>
      <w:r w:rsidRPr="00276D80">
        <w:rPr>
          <w:rStyle w:val="Emphasis"/>
          <w:rFonts w:asciiTheme="minorHAnsi" w:hAnsiTheme="minorHAnsi" w:cstheme="minorHAnsi"/>
        </w:rPr>
        <w:t>terrorist attacks</w:t>
      </w:r>
      <w:r w:rsidRPr="00276D80">
        <w:rPr>
          <w:rStyle w:val="StyleUnderline"/>
          <w:rFonts w:asciiTheme="minorHAnsi" w:hAnsiTheme="minorHAnsi" w:cstheme="minorHAnsi"/>
          <w:b/>
          <w:bCs/>
        </w:rPr>
        <w:t xml:space="preserve"> by Pakistan-sponsored militant groups over</w:t>
      </w:r>
      <w:r w:rsidRPr="00276D80">
        <w:rPr>
          <w:rFonts w:asciiTheme="minorHAnsi" w:hAnsiTheme="minorHAnsi" w:cstheme="minorHAnsi"/>
          <w:sz w:val="8"/>
        </w:rPr>
        <w:t xml:space="preserve"> the status of India’s Muslim-majority Jammu and </w:t>
      </w:r>
      <w:r w:rsidRPr="00276D80">
        <w:rPr>
          <w:rStyle w:val="StyleUnderline"/>
          <w:rFonts w:asciiTheme="minorHAnsi" w:hAnsiTheme="minorHAnsi" w:cstheme="minorHAnsi"/>
          <w:b/>
          <w:bCs/>
        </w:rPr>
        <w:t>Kashmir</w:t>
      </w:r>
      <w:r w:rsidRPr="00276D80">
        <w:rPr>
          <w:rFonts w:asciiTheme="minorHAnsi" w:hAnsiTheme="minorHAnsi" w:cstheme="minorHAnsi"/>
          <w:sz w:val="8"/>
        </w:rPr>
        <w:t xml:space="preserve"> state </w:t>
      </w:r>
      <w:r w:rsidRPr="00276D80">
        <w:rPr>
          <w:rStyle w:val="StyleUnderline"/>
          <w:rFonts w:asciiTheme="minorHAnsi" w:hAnsiTheme="minorHAnsi" w:cstheme="minorHAnsi"/>
          <w:b/>
          <w:bCs/>
        </w:rPr>
        <w:t>have</w:t>
      </w:r>
      <w:r w:rsidRPr="00276D80">
        <w:rPr>
          <w:rFonts w:asciiTheme="minorHAnsi" w:hAnsiTheme="minorHAnsi" w:cstheme="minorHAnsi"/>
          <w:sz w:val="8"/>
        </w:rPr>
        <w:t xml:space="preserve"> repeatedly </w:t>
      </w:r>
      <w:r w:rsidRPr="00276D80">
        <w:rPr>
          <w:rStyle w:val="StyleUnderline"/>
          <w:rFonts w:asciiTheme="minorHAnsi" w:hAnsiTheme="minorHAnsi" w:cstheme="minorHAnsi"/>
          <w:b/>
          <w:bCs/>
        </w:rPr>
        <w:t>led to threats of a</w:t>
      </w:r>
      <w:r w:rsidRPr="00276D80">
        <w:rPr>
          <w:rFonts w:asciiTheme="minorHAnsi" w:hAnsiTheme="minorHAnsi" w:cstheme="minorHAnsi"/>
          <w:sz w:val="8"/>
        </w:rPr>
        <w:t xml:space="preserve"> </w:t>
      </w:r>
      <w:r w:rsidRPr="00276D80">
        <w:rPr>
          <w:rStyle w:val="Emphasis"/>
          <w:rFonts w:asciiTheme="minorHAnsi" w:hAnsiTheme="minorHAnsi" w:cstheme="minorHAnsi"/>
        </w:rPr>
        <w:t>conventional</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military </w:t>
      </w:r>
      <w:r w:rsidRPr="00276D80">
        <w:rPr>
          <w:rStyle w:val="Emphasis"/>
          <w:rFonts w:asciiTheme="minorHAnsi" w:hAnsiTheme="minorHAnsi" w:cstheme="minorHAnsi"/>
        </w:rPr>
        <w:t>retaliation</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by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New</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Delhi</w:t>
      </w:r>
      <w:r w:rsidRPr="00276D80">
        <w:rPr>
          <w:rFonts w:asciiTheme="minorHAnsi" w:hAnsiTheme="minorHAnsi" w:cstheme="minorHAnsi"/>
          <w:sz w:val="8"/>
        </w:rPr>
        <w:t xml:space="preserve">. </w:t>
      </w:r>
      <w:r w:rsidRPr="00276D80">
        <w:rPr>
          <w:rStyle w:val="Emphasis"/>
          <w:rFonts w:asciiTheme="minorHAnsi" w:hAnsiTheme="minorHAnsi" w:cstheme="minorHAnsi"/>
          <w:highlight w:val="green"/>
        </w:rPr>
        <w:t>Pakistan</w:t>
      </w:r>
      <w:r w:rsidRPr="00276D80">
        <w:rPr>
          <w:rFonts w:asciiTheme="minorHAnsi" w:hAnsiTheme="minorHAnsi" w:cstheme="minorHAnsi"/>
          <w:sz w:val="8"/>
        </w:rPr>
        <w:t xml:space="preserve">, in turn, </w:t>
      </w:r>
      <w:r w:rsidRPr="00276D80">
        <w:rPr>
          <w:rStyle w:val="Emphasis"/>
          <w:rFonts w:asciiTheme="minorHAnsi" w:hAnsiTheme="minorHAnsi" w:cstheme="minorHAnsi"/>
        </w:rPr>
        <w:t>maintains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it may </w:t>
      </w:r>
      <w:r w:rsidRPr="00276D80">
        <w:rPr>
          <w:rStyle w:val="StyleUnderline"/>
          <w:rFonts w:asciiTheme="minorHAnsi" w:hAnsiTheme="minorHAnsi" w:cstheme="minorHAnsi"/>
          <w:b/>
          <w:bCs/>
          <w:highlight w:val="green"/>
        </w:rPr>
        <w:t>use</w:t>
      </w:r>
      <w:r w:rsidRPr="00276D80">
        <w:rPr>
          <w:rStyle w:val="StyleUnderline"/>
          <w:rFonts w:asciiTheme="minorHAnsi" w:hAnsiTheme="minorHAnsi" w:cstheme="minorHAnsi"/>
          <w:b/>
          <w:bCs/>
        </w:rPr>
        <w:t xml:space="preserve"> </w:t>
      </w:r>
      <w:r w:rsidRPr="00276D80">
        <w:rPr>
          <w:rStyle w:val="Emphasis"/>
          <w:rFonts w:asciiTheme="minorHAnsi" w:hAnsiTheme="minorHAnsi" w:cstheme="minorHAnsi"/>
        </w:rPr>
        <w:t xml:space="preserve">nuclear weapons as a </w:t>
      </w:r>
      <w:r w:rsidRPr="00276D80">
        <w:rPr>
          <w:rStyle w:val="Emphasis"/>
          <w:rFonts w:asciiTheme="minorHAnsi" w:hAnsiTheme="minorHAnsi" w:cstheme="minorHAnsi"/>
          <w:highlight w:val="green"/>
        </w:rPr>
        <w:t xml:space="preserve">first-strike </w:t>
      </w:r>
      <w:r w:rsidRPr="00276D80">
        <w:rPr>
          <w:rStyle w:val="Emphasis"/>
          <w:rFonts w:asciiTheme="minorHAnsi" w:hAnsiTheme="minorHAnsi" w:cstheme="minorHAnsi"/>
        </w:rPr>
        <w:t xml:space="preserve">weapon </w:t>
      </w:r>
      <w:r w:rsidRPr="00276D80">
        <w:rPr>
          <w:rStyle w:val="Emphasis"/>
          <w:rFonts w:asciiTheme="minorHAnsi" w:hAnsiTheme="minorHAnsi" w:cstheme="minorHAnsi"/>
          <w:highlight w:val="green"/>
        </w:rPr>
        <w:t>to counter-balance India</w:t>
      </w:r>
      <w:r w:rsidRPr="00276D80">
        <w:rPr>
          <w:rStyle w:val="Emphasis"/>
          <w:rFonts w:asciiTheme="minorHAnsi" w:hAnsiTheme="minorHAnsi" w:cstheme="minorHAnsi"/>
        </w:rPr>
        <w:t>’s</w:t>
      </w:r>
      <w:r w:rsidRPr="00276D80">
        <w:rPr>
          <w:rStyle w:val="StyleUnderline"/>
          <w:rFonts w:asciiTheme="minorHAnsi" w:hAnsiTheme="minorHAnsi" w:cstheme="minorHAnsi"/>
          <w:b/>
          <w:bCs/>
        </w:rPr>
        <w:t xml:space="preserve"> superior</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conventional </w:t>
      </w:r>
      <w:r w:rsidRPr="00276D80">
        <w:rPr>
          <w:rStyle w:val="Emphasis"/>
          <w:rFonts w:asciiTheme="minorHAnsi" w:hAnsiTheme="minorHAnsi" w:cstheme="minorHAnsi"/>
        </w:rPr>
        <w:t>forces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Triggers could involve the </w:t>
      </w:r>
      <w:r w:rsidRPr="00276D80">
        <w:rPr>
          <w:rStyle w:val="Emphasis"/>
          <w:rFonts w:asciiTheme="minorHAnsi" w:hAnsiTheme="minorHAnsi" w:cstheme="minorHAnsi"/>
        </w:rPr>
        <w:t>destruction</w:t>
      </w:r>
      <w:r w:rsidRPr="00276D80">
        <w:rPr>
          <w:rStyle w:val="StyleUnderline"/>
          <w:rFonts w:asciiTheme="minorHAnsi" w:hAnsiTheme="minorHAnsi" w:cstheme="minorHAnsi"/>
          <w:b/>
          <w:bCs/>
        </w:rPr>
        <w:t xml:space="preserve"> of</w:t>
      </w:r>
      <w:r w:rsidRPr="00276D80">
        <w:rPr>
          <w:rFonts w:asciiTheme="minorHAnsi" w:hAnsiTheme="minorHAnsi" w:cstheme="minorHAnsi"/>
          <w:sz w:val="8"/>
        </w:rPr>
        <w:t xml:space="preserve"> a large part of </w:t>
      </w:r>
      <w:r w:rsidRPr="00276D80">
        <w:rPr>
          <w:rStyle w:val="StyleUnderline"/>
          <w:rFonts w:asciiTheme="minorHAnsi" w:hAnsiTheme="minorHAnsi" w:cstheme="minorHAnsi"/>
          <w:b/>
          <w:bCs/>
        </w:rPr>
        <w:t>Pakistan’s military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or </w:t>
      </w:r>
      <w:r w:rsidRPr="00276D80">
        <w:rPr>
          <w:rStyle w:val="Emphasis"/>
          <w:rFonts w:asciiTheme="minorHAnsi" w:hAnsiTheme="minorHAnsi" w:cstheme="minorHAnsi"/>
        </w:rPr>
        <w:t>penetration</w:t>
      </w:r>
      <w:r w:rsidRPr="00276D80">
        <w:rPr>
          <w:rFonts w:asciiTheme="minorHAnsi" w:hAnsiTheme="minorHAnsi" w:cstheme="minorHAnsi"/>
          <w:sz w:val="8"/>
        </w:rPr>
        <w:t xml:space="preserve"> by Indian forces deep </w:t>
      </w:r>
      <w:r w:rsidRPr="00276D80">
        <w:rPr>
          <w:rStyle w:val="StyleUnderline"/>
          <w:rFonts w:asciiTheme="minorHAnsi" w:hAnsiTheme="minorHAnsi" w:cstheme="minorHAnsi"/>
          <w:b/>
          <w:bCs/>
        </w:rPr>
        <w:t xml:space="preserve">into Pakistani </w:t>
      </w:r>
      <w:r w:rsidRPr="00276D80">
        <w:rPr>
          <w:rStyle w:val="Emphasis"/>
          <w:rFonts w:asciiTheme="minorHAnsi" w:hAnsiTheme="minorHAnsi" w:cstheme="minorHAnsi"/>
        </w:rPr>
        <w:t>territory</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Islamabad</w:t>
      </w:r>
      <w:r w:rsidRPr="00276D80">
        <w:rPr>
          <w:rFonts w:asciiTheme="minorHAnsi" w:hAnsiTheme="minorHAnsi" w:cstheme="minorHAnsi"/>
          <w:sz w:val="8"/>
        </w:rPr>
        <w:t xml:space="preserve"> also claims it </w:t>
      </w:r>
      <w:r w:rsidRPr="00276D80">
        <w:rPr>
          <w:rStyle w:val="StyleUnderline"/>
          <w:rFonts w:asciiTheme="minorHAnsi" w:hAnsiTheme="minorHAnsi" w:cstheme="minorHAnsi"/>
          <w:b/>
          <w:bCs/>
        </w:rPr>
        <w:t>might authorize a strike in event of a damaging Indian</w:t>
      </w:r>
      <w:r w:rsidRPr="00276D80">
        <w:rPr>
          <w:rFonts w:asciiTheme="minorHAnsi" w:hAnsiTheme="minorHAnsi" w:cstheme="minorHAnsi"/>
          <w:sz w:val="8"/>
        </w:rPr>
        <w:t xml:space="preserve"> </w:t>
      </w:r>
      <w:r w:rsidRPr="00276D80">
        <w:rPr>
          <w:rStyle w:val="Emphasis"/>
          <w:rFonts w:asciiTheme="minorHAnsi" w:hAnsiTheme="minorHAnsi" w:cstheme="minorHAnsi"/>
        </w:rPr>
        <w:t>blockade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or political </w:t>
      </w:r>
      <w:r w:rsidRPr="00276D80">
        <w:rPr>
          <w:rStyle w:val="Emphasis"/>
          <w:rFonts w:asciiTheme="minorHAnsi" w:hAnsiTheme="minorHAnsi" w:cstheme="minorHAnsi"/>
        </w:rPr>
        <w:t>destabilization</w:t>
      </w:r>
      <w:r w:rsidRPr="00276D80">
        <w:rPr>
          <w:rFonts w:asciiTheme="minorHAnsi" w:hAnsiTheme="minorHAnsi" w:cstheme="minorHAnsi"/>
          <w:sz w:val="8"/>
        </w:rPr>
        <w:t xml:space="preserve"> instigated by India. India’s official policy is that it will never be first to strike with nuclear weapons—but that </w:t>
      </w:r>
      <w:r w:rsidRPr="00276D80">
        <w:rPr>
          <w:rStyle w:val="Emphasis"/>
          <w:rFonts w:asciiTheme="minorHAnsi" w:hAnsiTheme="minorHAnsi" w:cstheme="minorHAnsi"/>
          <w:highlight w:val="green"/>
        </w:rPr>
        <w:t xml:space="preserve">once </w:t>
      </w:r>
      <w:r w:rsidRPr="00276D80">
        <w:rPr>
          <w:rStyle w:val="Emphasis"/>
          <w:rFonts w:asciiTheme="minorHAnsi" w:hAnsiTheme="minorHAnsi" w:cstheme="minorHAnsi"/>
        </w:rPr>
        <w:t xml:space="preserve">any nukes are </w:t>
      </w:r>
      <w:r w:rsidRPr="00276D80">
        <w:rPr>
          <w:rStyle w:val="Emphasis"/>
          <w:rFonts w:asciiTheme="minorHAnsi" w:hAnsiTheme="minorHAnsi" w:cstheme="minorHAnsi"/>
          <w:highlight w:val="green"/>
        </w:rPr>
        <w:t>used</w:t>
      </w:r>
      <w:r w:rsidRPr="00276D80">
        <w:rPr>
          <w:rStyle w:val="StyleUnderline"/>
          <w:rFonts w:asciiTheme="minorHAnsi" w:hAnsiTheme="minorHAnsi" w:cstheme="minorHAnsi"/>
          <w:b/>
          <w:bCs/>
        </w:rPr>
        <w:t xml:space="preserve"> against it</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New </w:t>
      </w:r>
      <w:r w:rsidRPr="00276D80">
        <w:rPr>
          <w:rStyle w:val="Emphasis"/>
          <w:rFonts w:asciiTheme="minorHAnsi" w:hAnsiTheme="minorHAnsi" w:cstheme="minorHAnsi"/>
          <w:highlight w:val="green"/>
        </w:rPr>
        <w:t xml:space="preserve">Dehli will unleash </w:t>
      </w:r>
      <w:r w:rsidRPr="00276D80">
        <w:rPr>
          <w:rStyle w:val="Emphasis"/>
          <w:rFonts w:asciiTheme="minorHAnsi" w:hAnsiTheme="minorHAnsi" w:cstheme="minorHAnsi"/>
        </w:rPr>
        <w:t xml:space="preserve">an all-out </w:t>
      </w:r>
      <w:r w:rsidRPr="00276D80">
        <w:rPr>
          <w:rStyle w:val="Emphasis"/>
          <w:rFonts w:asciiTheme="minorHAnsi" w:hAnsiTheme="minorHAnsi" w:cstheme="minorHAnsi"/>
          <w:highlight w:val="green"/>
        </w:rPr>
        <w:t>retaliation</w:t>
      </w:r>
      <w:r w:rsidRPr="00276D80">
        <w:rPr>
          <w:rFonts w:asciiTheme="minorHAnsi" w:hAnsiTheme="minorHAnsi" w:cstheme="minorHAnsi"/>
          <w:sz w:val="8"/>
        </w:rPr>
        <w:t xml:space="preserve">. The Little Boy bomb alone killed around 100,000 Japanese—between 30 to 40 percent of Hiroshima’s population—and destroyed 69 </w:t>
      </w:r>
      <w:r w:rsidRPr="00276D80">
        <w:rPr>
          <w:rFonts w:asciiTheme="minorHAnsi" w:hAnsiTheme="minorHAnsi"/>
          <w:sz w:val="8"/>
        </w:rPr>
        <w:t>percent of the buildings in the city. But Pakistan and India host some of the most populous and densely populated cities on the planet, with population densities of Calcutta, Karachi and Mumbai at or exceeding 65,000 people per square mile. Thus, even low-yield bombs could cause tremendous casualties. A 2014 study estimates that the immediate effects of the bombs—the fireball, over-pressure wave, radiation burns etc.—would kill twenty million people. An earlier study estimate</w:t>
      </w:r>
      <w:r w:rsidRPr="00276D80">
        <w:rPr>
          <w:rFonts w:asciiTheme="minorHAnsi" w:hAnsiTheme="minorHAnsi" w:cstheme="minorHAnsi"/>
          <w:sz w:val="8"/>
        </w:rPr>
        <w:t xml:space="preserve">d a hundred 15-kiloton nuclear detonations could kill twenty-six million in India and eighteen million in Pakistan—and concluded that escalating to using </w:t>
      </w:r>
      <w:r w:rsidRPr="00276D80">
        <w:rPr>
          <w:rStyle w:val="StyleUnderline"/>
          <w:rFonts w:asciiTheme="minorHAnsi" w:hAnsiTheme="minorHAnsi" w:cstheme="minorHAnsi"/>
          <w:b/>
          <w:bCs/>
        </w:rPr>
        <w:t>100-kiloton warheads</w:t>
      </w:r>
      <w:r w:rsidRPr="00276D80">
        <w:rPr>
          <w:rFonts w:asciiTheme="minorHAnsi" w:hAnsiTheme="minorHAnsi" w:cstheme="minorHAnsi"/>
          <w:sz w:val="8"/>
        </w:rPr>
        <w:t xml:space="preserve">, which have greater blast radius and overpressure waves that can shatter hardened structures, </w:t>
      </w:r>
      <w:r w:rsidRPr="00276D80">
        <w:rPr>
          <w:rStyle w:val="StyleUnderline"/>
          <w:rFonts w:asciiTheme="minorHAnsi" w:hAnsiTheme="minorHAnsi" w:cstheme="minorHAnsi"/>
          <w:b/>
          <w:bCs/>
        </w:rPr>
        <w:t xml:space="preserve">would multiply </w:t>
      </w:r>
      <w:r w:rsidRPr="00276D80">
        <w:rPr>
          <w:rStyle w:val="Emphasis"/>
          <w:rFonts w:asciiTheme="minorHAnsi" w:hAnsiTheme="minorHAnsi" w:cstheme="minorHAnsi"/>
        </w:rPr>
        <w:t>death tolls four-fold</w:t>
      </w:r>
      <w:r w:rsidRPr="00276D80">
        <w:rPr>
          <w:rFonts w:asciiTheme="minorHAnsi" w:hAnsiTheme="minorHAnsi" w:cstheme="minorHAnsi"/>
          <w:sz w:val="8"/>
        </w:rPr>
        <w:t xml:space="preserve">. Moreover, these projected body counts omit </w:t>
      </w:r>
      <w:r w:rsidRPr="00276D80">
        <w:rPr>
          <w:rStyle w:val="Emphasis"/>
          <w:rFonts w:asciiTheme="minorHAnsi" w:hAnsiTheme="minorHAnsi" w:cstheme="minorHAnsi"/>
        </w:rPr>
        <w:t xml:space="preserve">the secondary </w:t>
      </w:r>
      <w:r w:rsidRPr="00276D80">
        <w:rPr>
          <w:rStyle w:val="Emphasis"/>
          <w:rFonts w:asciiTheme="minorHAnsi" w:hAnsiTheme="minorHAnsi" w:cstheme="minorHAnsi"/>
          <w:highlight w:val="green"/>
        </w:rPr>
        <w:t>effects of nuclear blasts</w:t>
      </w:r>
      <w:r w:rsidRPr="00276D80">
        <w:rPr>
          <w:rFonts w:asciiTheme="minorHAnsi" w:hAnsiTheme="minorHAnsi" w:cstheme="minorHAnsi"/>
          <w:sz w:val="8"/>
        </w:rPr>
        <w:t xml:space="preserve">. Many </w:t>
      </w:r>
      <w:r w:rsidRPr="00276D80">
        <w:rPr>
          <w:rStyle w:val="StyleUnderline"/>
          <w:rFonts w:asciiTheme="minorHAnsi" w:hAnsiTheme="minorHAnsi" w:cstheme="minorHAnsi"/>
          <w:b/>
          <w:bCs/>
        </w:rPr>
        <w:t>survivors</w:t>
      </w:r>
      <w:r w:rsidRPr="00276D80">
        <w:rPr>
          <w:rFonts w:asciiTheme="minorHAnsi" w:hAnsiTheme="minorHAnsi" w:cstheme="minorHAnsi"/>
          <w:sz w:val="8"/>
        </w:rPr>
        <w:t xml:space="preserve"> of the initial explosion </w:t>
      </w:r>
      <w:r w:rsidRPr="00276D80">
        <w:rPr>
          <w:rStyle w:val="Emphasis"/>
          <w:rFonts w:asciiTheme="minorHAnsi" w:hAnsiTheme="minorHAnsi" w:cstheme="minorHAnsi"/>
        </w:rPr>
        <w:t xml:space="preserve">would </w:t>
      </w:r>
      <w:r w:rsidRPr="00276D80">
        <w:rPr>
          <w:rStyle w:val="Emphasis"/>
          <w:rFonts w:asciiTheme="minorHAnsi" w:hAnsiTheme="minorHAnsi" w:cstheme="minorHAnsi"/>
          <w:highlight w:val="green"/>
        </w:rPr>
        <w:t>suffer</w:t>
      </w:r>
      <w:r w:rsidRPr="00276D80">
        <w:rPr>
          <w:rStyle w:val="Emphasis"/>
          <w:rFonts w:asciiTheme="minorHAnsi" w:hAnsiTheme="minorHAnsi" w:cstheme="minorHAnsi"/>
        </w:rPr>
        <w:t xml:space="preserve"> slow, lingering </w:t>
      </w:r>
      <w:r w:rsidRPr="00276D80">
        <w:rPr>
          <w:rStyle w:val="Emphasis"/>
          <w:rFonts w:asciiTheme="minorHAnsi" w:hAnsiTheme="minorHAnsi" w:cstheme="minorHAnsi"/>
          <w:highlight w:val="green"/>
        </w:rPr>
        <w:t>deaths</w:t>
      </w:r>
      <w:r w:rsidRPr="00276D80">
        <w:rPr>
          <w:rStyle w:val="Emphasis"/>
          <w:rFonts w:asciiTheme="minorHAnsi" w:hAnsiTheme="minorHAnsi" w:cstheme="minorHAnsi"/>
        </w:rPr>
        <w:t xml:space="preserve"> due </w:t>
      </w:r>
      <w:r w:rsidRPr="00276D80">
        <w:rPr>
          <w:rStyle w:val="Emphasis"/>
          <w:rFonts w:asciiTheme="minorHAnsi" w:hAnsiTheme="minorHAnsi" w:cstheme="minorHAnsi"/>
          <w:highlight w:val="green"/>
        </w:rPr>
        <w:t>to radiation exposure</w:t>
      </w:r>
      <w:r w:rsidRPr="00276D80">
        <w:rPr>
          <w:rFonts w:asciiTheme="minorHAnsi" w:hAnsiTheme="minorHAnsi" w:cstheme="minorHAnsi"/>
          <w:sz w:val="8"/>
        </w:rPr>
        <w:t xml:space="preserve">. The </w:t>
      </w:r>
      <w:r w:rsidRPr="00276D80">
        <w:rPr>
          <w:rStyle w:val="Emphasis"/>
          <w:rFonts w:asciiTheme="minorHAnsi" w:hAnsiTheme="minorHAnsi" w:cstheme="minorHAnsi"/>
        </w:rPr>
        <w:t>collapse of healthcare, transport, sanitation, water and economic infrastructure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would</w:t>
      </w:r>
      <w:r w:rsidRPr="00276D80">
        <w:rPr>
          <w:rFonts w:asciiTheme="minorHAnsi" w:hAnsiTheme="minorHAnsi" w:cstheme="minorHAnsi"/>
          <w:sz w:val="8"/>
        </w:rPr>
        <w:t xml:space="preserve"> also </w:t>
      </w:r>
      <w:r w:rsidRPr="00276D80">
        <w:rPr>
          <w:rStyle w:val="StyleUnderline"/>
          <w:rFonts w:asciiTheme="minorHAnsi" w:hAnsiTheme="minorHAnsi" w:cstheme="minorHAnsi"/>
          <w:b/>
          <w:bCs/>
        </w:rPr>
        <w:t>claim</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many more</w:t>
      </w:r>
      <w:r w:rsidRPr="00276D80">
        <w:rPr>
          <w:rFonts w:asciiTheme="minorHAnsi" w:hAnsiTheme="minorHAnsi" w:cstheme="minorHAnsi"/>
          <w:sz w:val="8"/>
        </w:rPr>
        <w:t xml:space="preserve"> lives. </w:t>
      </w:r>
      <w:r w:rsidRPr="00276D80">
        <w:rPr>
          <w:rStyle w:val="StyleUnderline"/>
          <w:rFonts w:asciiTheme="minorHAnsi" w:hAnsiTheme="minorHAnsi" w:cstheme="minorHAnsi"/>
          <w:b/>
          <w:bCs/>
        </w:rPr>
        <w:t>A nuclear blast could</w:t>
      </w:r>
      <w:r w:rsidRPr="00276D80">
        <w:rPr>
          <w:rFonts w:asciiTheme="minorHAnsi" w:hAnsiTheme="minorHAnsi" w:cstheme="minorHAnsi"/>
          <w:sz w:val="8"/>
        </w:rPr>
        <w:t xml:space="preserve"> also </w:t>
      </w:r>
      <w:r w:rsidRPr="00276D80">
        <w:rPr>
          <w:rStyle w:val="StyleUnderline"/>
          <w:rFonts w:asciiTheme="minorHAnsi" w:hAnsiTheme="minorHAnsi" w:cstheme="minorHAnsi"/>
          <w:b/>
          <w:bCs/>
        </w:rPr>
        <w:t>trigger</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a </w:t>
      </w:r>
      <w:r w:rsidRPr="00276D80">
        <w:rPr>
          <w:rStyle w:val="Emphasis"/>
          <w:rFonts w:asciiTheme="minorHAnsi" w:hAnsiTheme="minorHAnsi" w:cstheme="minorHAnsi"/>
        </w:rPr>
        <w:t>deadly firestorm</w:t>
      </w:r>
      <w:r w:rsidRPr="00276D80">
        <w:rPr>
          <w:rFonts w:asciiTheme="minorHAnsi" w:hAnsiTheme="minorHAnsi" w:cstheme="minorHAnsi"/>
          <w:sz w:val="8"/>
        </w:rPr>
        <w:t>. For instance, a firestorm caused by the U.S. napalm bombing of Tokyo in March 1945 killed more people than the Fat Man bomb killed in Nagasaki</w:t>
      </w:r>
      <w:r w:rsidRPr="00276D80">
        <w:rPr>
          <w:rFonts w:asciiTheme="minorHAnsi" w:hAnsiTheme="minorHAnsi"/>
          <w:sz w:val="8"/>
        </w:rPr>
        <w:t>. Refugee Outflows 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 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states would struggle to supports tens of millions of refugees. China also</w:t>
      </w:r>
      <w:r w:rsidRPr="00276D80">
        <w:rPr>
          <w:rFonts w:asciiTheme="minorHAnsi" w:hAnsiTheme="minorHAnsi" w:cstheme="minorHAnsi"/>
          <w:sz w:val="8"/>
        </w:rPr>
        <w:t xml:space="preserve"> borders India and Pakistan—but historically Beijing has not welcomed refugees. 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r w:rsidRPr="00276D80">
        <w:rPr>
          <w:rStyle w:val="Emphasis"/>
          <w:rFonts w:asciiTheme="minorHAnsi" w:hAnsiTheme="minorHAnsi" w:cstheme="minorHAnsi"/>
        </w:rPr>
        <w:t>Fallout</w:t>
      </w:r>
      <w:r w:rsidRPr="00276D80">
        <w:rPr>
          <w:rFonts w:asciiTheme="minorHAnsi" w:hAnsiTheme="minorHAnsi" w:cstheme="minorHAnsi"/>
          <w:sz w:val="8"/>
        </w:rPr>
        <w:t xml:space="preserve"> </w:t>
      </w:r>
      <w:r w:rsidRPr="00276D80">
        <w:rPr>
          <w:rStyle w:val="Emphasis"/>
          <w:rFonts w:asciiTheme="minorHAnsi" w:hAnsiTheme="minorHAnsi" w:cstheme="minorHAnsi"/>
        </w:rPr>
        <w:t xml:space="preserve">Radioactive </w:t>
      </w:r>
      <w:r w:rsidRPr="00276D80">
        <w:rPr>
          <w:rStyle w:val="Emphasis"/>
          <w:rFonts w:asciiTheme="minorHAnsi" w:hAnsiTheme="minorHAnsi" w:cstheme="minorHAnsi"/>
          <w:highlight w:val="green"/>
        </w:rPr>
        <w:t xml:space="preserve">fallout </w:t>
      </w:r>
      <w:r w:rsidRPr="00276D80">
        <w:rPr>
          <w:rStyle w:val="Emphasis"/>
          <w:rFonts w:asciiTheme="minorHAnsi" w:hAnsiTheme="minorHAnsi" w:cstheme="minorHAnsi"/>
        </w:rPr>
        <w:t>would</w:t>
      </w:r>
      <w:r w:rsidRPr="00276D80">
        <w:rPr>
          <w:rFonts w:asciiTheme="minorHAnsi" w:hAnsiTheme="minorHAnsi" w:cstheme="minorHAnsi"/>
          <w:sz w:val="8"/>
        </w:rPr>
        <w:t xml:space="preserve"> also </w:t>
      </w:r>
      <w:r w:rsidRPr="00276D80">
        <w:rPr>
          <w:rStyle w:val="Emphasis"/>
          <w:rFonts w:asciiTheme="minorHAnsi" w:hAnsiTheme="minorHAnsi" w:cstheme="minorHAnsi"/>
        </w:rPr>
        <w:t xml:space="preserve">be </w:t>
      </w:r>
      <w:r w:rsidRPr="00276D80">
        <w:rPr>
          <w:rStyle w:val="Emphasis"/>
          <w:rFonts w:asciiTheme="minorHAnsi" w:hAnsiTheme="minorHAnsi" w:cstheme="minorHAnsi"/>
          <w:highlight w:val="green"/>
        </w:rPr>
        <w:t>disseminated across the globe</w:t>
      </w:r>
      <w:r w:rsidRPr="00276D80">
        <w:rPr>
          <w:rFonts w:asciiTheme="minorHAnsi" w:hAnsiTheme="minorHAnsi" w:cstheme="minorHAnsi"/>
          <w:sz w:val="8"/>
        </w:rPr>
        <w:t xml:space="preserve">. The </w:t>
      </w:r>
      <w:r w:rsidRPr="00276D80">
        <w:rPr>
          <w:rFonts w:asciiTheme="minorHAnsi" w:hAnsiTheme="minorHAnsi"/>
          <w:sz w:val="8"/>
        </w:rPr>
        <w:t xml:space="preserve">fallout from the Chernobyl explosion, for example, wounds its way westward from Ukraine into Western Europe, exposing 650,000 persons and contaminating 77,000 square miles. The long-term health effects of the exposure could last decades. India and Pakistan’s neighbors would be especially exposed, and most lack healthcare and infrastructure to deal with such a crisis. Nuclear Winter Studies in 2008 and 2014 found that of one hundred bombs that were fifteen-kilotons were used, it would blast five million tons of fine, </w:t>
      </w:r>
      <w:r w:rsidRPr="00276D80">
        <w:rPr>
          <w:rFonts w:asciiTheme="minorHAnsi" w:hAnsiTheme="minorHAnsi"/>
          <w:sz w:val="8"/>
          <w:highlight w:val="green"/>
        </w:rPr>
        <w:t>sooty particles</w:t>
      </w:r>
      <w:r w:rsidRPr="00276D80">
        <w:rPr>
          <w:rFonts w:asciiTheme="minorHAnsi" w:hAnsiTheme="minorHAnsi"/>
          <w:sz w:val="8"/>
        </w:rPr>
        <w:t xml:space="preserve"> into the stratosphere, where they would spread across the globe, warping global weather patterns for the next twenty-five years</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The particles would </w:t>
      </w:r>
      <w:r w:rsidRPr="00276D80">
        <w:rPr>
          <w:rStyle w:val="Emphasis"/>
          <w:rFonts w:asciiTheme="minorHAnsi" w:hAnsiTheme="minorHAnsi" w:cstheme="minorHAnsi"/>
          <w:highlight w:val="green"/>
        </w:rPr>
        <w:t xml:space="preserve">block </w:t>
      </w:r>
      <w:r w:rsidRPr="00276D80">
        <w:rPr>
          <w:rStyle w:val="Emphasis"/>
          <w:rFonts w:asciiTheme="minorHAnsi" w:hAnsiTheme="minorHAnsi" w:cstheme="minorHAnsi"/>
        </w:rPr>
        <w:t>out</w:t>
      </w:r>
      <w:r w:rsidRPr="00276D80">
        <w:rPr>
          <w:rStyle w:val="StyleUnderline"/>
          <w:rFonts w:asciiTheme="minorHAnsi" w:hAnsiTheme="minorHAnsi" w:cstheme="minorHAnsi"/>
          <w:b/>
          <w:bCs/>
        </w:rPr>
        <w:t xml:space="preserve"> light from </w:t>
      </w:r>
      <w:r w:rsidRPr="00276D80">
        <w:rPr>
          <w:rStyle w:val="Emphasis"/>
          <w:rFonts w:asciiTheme="minorHAnsi" w:hAnsiTheme="minorHAnsi" w:cstheme="minorHAnsi"/>
          <w:highlight w:val="green"/>
        </w:rPr>
        <w:t>the sun</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causing surface temperatures to decrease</w:t>
      </w:r>
      <w:r w:rsidRPr="00276D80">
        <w:rPr>
          <w:rFonts w:asciiTheme="minorHAnsi" w:hAnsiTheme="minorHAnsi" w:cstheme="minorHAnsi"/>
          <w:sz w:val="8"/>
        </w:rPr>
        <w:t xml:space="preserve"> an average of 2.7 degrees Fahrenheit across the globe, or 4.5 degrees in North American and Europe. </w:t>
      </w:r>
      <w:r w:rsidRPr="00276D80">
        <w:rPr>
          <w:rStyle w:val="Emphasis"/>
          <w:rFonts w:asciiTheme="minorHAnsi" w:hAnsiTheme="minorHAnsi" w:cstheme="minorHAnsi"/>
        </w:rPr>
        <w:t>Growing seasons</w:t>
      </w:r>
      <w:r w:rsidRPr="00276D80">
        <w:rPr>
          <w:rStyle w:val="StyleUnderline"/>
          <w:rFonts w:asciiTheme="minorHAnsi" w:hAnsiTheme="minorHAnsi" w:cstheme="minorHAnsi"/>
          <w:b/>
          <w:bCs/>
        </w:rPr>
        <w:t xml:space="preserve"> would be </w:t>
      </w:r>
      <w:r w:rsidRPr="00276D80">
        <w:rPr>
          <w:rStyle w:val="Emphasis"/>
          <w:rFonts w:asciiTheme="minorHAnsi" w:hAnsiTheme="minorHAnsi" w:cstheme="minorHAnsi"/>
        </w:rPr>
        <w:t>shortened</w:t>
      </w:r>
      <w:r w:rsidRPr="00276D80">
        <w:rPr>
          <w:rFonts w:asciiTheme="minorHAnsi" w:hAnsiTheme="minorHAnsi" w:cstheme="minorHAnsi"/>
          <w:sz w:val="8"/>
        </w:rPr>
        <w:t xml:space="preserve"> by ten to forty days, and certain </w:t>
      </w:r>
      <w:r w:rsidRPr="00276D80">
        <w:rPr>
          <w:rStyle w:val="Emphasis"/>
          <w:rFonts w:asciiTheme="minorHAnsi" w:hAnsiTheme="minorHAnsi" w:cstheme="minorHAnsi"/>
          <w:highlight w:val="green"/>
        </w:rPr>
        <w:t>crops</w:t>
      </w:r>
      <w:r w:rsidRPr="00276D80">
        <w:rPr>
          <w:rFonts w:asciiTheme="minorHAnsi" w:hAnsiTheme="minorHAnsi" w:cstheme="minorHAnsi"/>
          <w:sz w:val="8"/>
        </w:rPr>
        <w:t xml:space="preserve"> such as Canadian wheat </w:t>
      </w:r>
      <w:r w:rsidRPr="00276D80">
        <w:rPr>
          <w:rStyle w:val="StyleUnderline"/>
          <w:rFonts w:asciiTheme="minorHAnsi" w:hAnsiTheme="minorHAnsi" w:cstheme="minorHAnsi"/>
          <w:b/>
          <w:bCs/>
        </w:rPr>
        <w:t>would</w:t>
      </w:r>
      <w:r w:rsidRPr="00276D80">
        <w:rPr>
          <w:rFonts w:asciiTheme="minorHAnsi" w:hAnsiTheme="minorHAnsi" w:cstheme="minorHAnsi"/>
          <w:sz w:val="8"/>
        </w:rPr>
        <w:t xml:space="preserve"> simply </w:t>
      </w:r>
      <w:r w:rsidRPr="00276D80">
        <w:rPr>
          <w:rStyle w:val="Emphasis"/>
          <w:rFonts w:asciiTheme="minorHAnsi" w:hAnsiTheme="minorHAnsi" w:cstheme="minorHAnsi"/>
          <w:highlight w:val="green"/>
        </w:rPr>
        <w:t>become unviable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Global agricultural </w:t>
      </w:r>
      <w:r w:rsidRPr="00276D80">
        <w:rPr>
          <w:rStyle w:val="Emphasis"/>
          <w:rFonts w:asciiTheme="minorHAnsi" w:hAnsiTheme="minorHAnsi" w:cstheme="minorHAnsi"/>
        </w:rPr>
        <w:t>yields</w:t>
      </w:r>
      <w:r w:rsidRPr="00276D80">
        <w:rPr>
          <w:rStyle w:val="StyleUnderline"/>
          <w:rFonts w:asciiTheme="minorHAnsi" w:hAnsiTheme="minorHAnsi" w:cstheme="minorHAnsi"/>
          <w:b/>
          <w:bCs/>
        </w:rPr>
        <w:t xml:space="preserve"> would </w:t>
      </w:r>
      <w:r w:rsidRPr="00276D80">
        <w:rPr>
          <w:rStyle w:val="Emphasis"/>
          <w:rFonts w:asciiTheme="minorHAnsi" w:hAnsiTheme="minorHAnsi" w:cstheme="minorHAnsi"/>
        </w:rPr>
        <w:t>fall</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leading to rising prices and </w:t>
      </w:r>
      <w:r w:rsidRPr="00276D80">
        <w:rPr>
          <w:rStyle w:val="Emphasis"/>
          <w:rFonts w:asciiTheme="minorHAnsi" w:hAnsiTheme="minorHAnsi" w:cstheme="minorHAnsi"/>
        </w:rPr>
        <w:t>famine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The particles</w:t>
      </w:r>
      <w:r w:rsidRPr="00276D80">
        <w:rPr>
          <w:rFonts w:asciiTheme="minorHAnsi" w:hAnsiTheme="minorHAnsi" w:cstheme="minorHAnsi"/>
          <w:sz w:val="8"/>
        </w:rPr>
        <w:t xml:space="preserve"> may also </w:t>
      </w:r>
      <w:r w:rsidRPr="00276D80">
        <w:rPr>
          <w:rStyle w:val="Emphasis"/>
          <w:rFonts w:asciiTheme="minorHAnsi" w:hAnsiTheme="minorHAnsi" w:cstheme="minorHAnsi"/>
        </w:rPr>
        <w:t>deplete</w:t>
      </w:r>
      <w:r w:rsidRPr="00276D80">
        <w:rPr>
          <w:rFonts w:asciiTheme="minorHAnsi" w:hAnsiTheme="minorHAnsi" w:cstheme="minorHAnsi"/>
          <w:sz w:val="8"/>
        </w:rPr>
        <w:t xml:space="preserve"> between 30 to 50 percent of </w:t>
      </w:r>
      <w:r w:rsidRPr="00276D80">
        <w:rPr>
          <w:rStyle w:val="StyleUnderline"/>
          <w:rFonts w:asciiTheme="minorHAnsi" w:hAnsiTheme="minorHAnsi" w:cstheme="minorHAnsi"/>
          <w:b/>
          <w:bCs/>
        </w:rPr>
        <w:t xml:space="preserve">the </w:t>
      </w:r>
      <w:r w:rsidRPr="00276D80">
        <w:rPr>
          <w:rStyle w:val="Emphasis"/>
          <w:rFonts w:asciiTheme="minorHAnsi" w:hAnsiTheme="minorHAnsi" w:cstheme="minorHAnsi"/>
        </w:rPr>
        <w:t>ozone</w:t>
      </w:r>
      <w:r w:rsidRPr="00276D80">
        <w:rPr>
          <w:rStyle w:val="StyleUnderline"/>
          <w:rFonts w:asciiTheme="minorHAnsi" w:hAnsiTheme="minorHAnsi" w:cstheme="minorHAnsi"/>
          <w:b/>
          <w:bCs/>
        </w:rPr>
        <w:t xml:space="preserve"> layer</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allowing</w:t>
      </w:r>
      <w:r w:rsidRPr="00276D80">
        <w:rPr>
          <w:rFonts w:asciiTheme="minorHAnsi" w:hAnsiTheme="minorHAnsi" w:cstheme="minorHAnsi"/>
          <w:sz w:val="8"/>
        </w:rPr>
        <w:t xml:space="preserve"> more of </w:t>
      </w:r>
      <w:r w:rsidRPr="00276D80">
        <w:rPr>
          <w:rStyle w:val="StyleUnderline"/>
          <w:rFonts w:asciiTheme="minorHAnsi" w:hAnsiTheme="minorHAnsi" w:cstheme="minorHAnsi"/>
          <w:b/>
          <w:bCs/>
        </w:rPr>
        <w:t xml:space="preserve">the </w:t>
      </w:r>
      <w:r w:rsidRPr="00276D80">
        <w:rPr>
          <w:rStyle w:val="Emphasis"/>
          <w:rFonts w:asciiTheme="minorHAnsi" w:hAnsiTheme="minorHAnsi" w:cstheme="minorHAnsi"/>
        </w:rPr>
        <w:t>sun’s radiation</w:t>
      </w:r>
      <w:r w:rsidRPr="00276D80">
        <w:rPr>
          <w:rStyle w:val="StyleUnderline"/>
          <w:rFonts w:asciiTheme="minorHAnsi" w:hAnsiTheme="minorHAnsi" w:cstheme="minorHAnsi"/>
          <w:b/>
          <w:bCs/>
        </w:rPr>
        <w:t xml:space="preserve"> to</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penetrate the atmosphere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 xml:space="preserve">causing increased </w:t>
      </w:r>
      <w:r w:rsidRPr="00276D80">
        <w:rPr>
          <w:rStyle w:val="Emphasis"/>
          <w:rFonts w:asciiTheme="minorHAnsi" w:hAnsiTheme="minorHAnsi" w:cstheme="minorHAnsi"/>
        </w:rPr>
        <w:t>sunburns</w:t>
      </w:r>
      <w:r w:rsidRPr="00276D80">
        <w:rPr>
          <w:rStyle w:val="StyleUnderline"/>
          <w:rFonts w:asciiTheme="minorHAnsi" w:hAnsiTheme="minorHAnsi" w:cstheme="minorHAnsi"/>
          <w:b/>
          <w:bCs/>
        </w:rPr>
        <w:t xml:space="preserve"> </w:t>
      </w:r>
      <w:r w:rsidRPr="00276D80">
        <w:rPr>
          <w:rStyle w:val="StyleUnderline"/>
          <w:rFonts w:asciiTheme="minorHAnsi" w:hAnsiTheme="minorHAnsi" w:cstheme="minorHAnsi"/>
          <w:b/>
          <w:bCs/>
        </w:rPr>
        <w:lastRenderedPageBreak/>
        <w:t>and</w:t>
      </w:r>
      <w:r w:rsidRPr="00276D80">
        <w:rPr>
          <w:rFonts w:asciiTheme="minorHAnsi" w:hAnsiTheme="minorHAnsi" w:cstheme="minorHAnsi"/>
          <w:sz w:val="8"/>
        </w:rPr>
        <w:t xml:space="preserve"> rates of </w:t>
      </w:r>
      <w:r w:rsidRPr="00276D80">
        <w:rPr>
          <w:rStyle w:val="Emphasis"/>
          <w:rFonts w:asciiTheme="minorHAnsi" w:hAnsiTheme="minorHAnsi" w:cstheme="minorHAnsi"/>
        </w:rPr>
        <w:t>cancer</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and</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killing</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off sensitive plant-life and marine</w:t>
      </w:r>
      <w:r w:rsidRPr="00276D80">
        <w:rPr>
          <w:rFonts w:asciiTheme="minorHAnsi" w:hAnsiTheme="minorHAnsi" w:cstheme="minorHAnsi"/>
          <w:sz w:val="8"/>
        </w:rPr>
        <w:t xml:space="preserve"> </w:t>
      </w:r>
      <w:r w:rsidRPr="00276D80">
        <w:rPr>
          <w:rStyle w:val="StyleUnderline"/>
          <w:rFonts w:asciiTheme="minorHAnsi" w:hAnsiTheme="minorHAnsi" w:cstheme="minorHAnsi"/>
          <w:b/>
          <w:bCs/>
        </w:rPr>
        <w:t>plankton</w:t>
      </w:r>
      <w:r w:rsidRPr="00276D80">
        <w:rPr>
          <w:rFonts w:asciiTheme="minorHAnsi" w:hAnsiTheme="minorHAnsi" w:cstheme="minorHAnsi"/>
          <w:sz w:val="8"/>
        </w:rPr>
        <w:t xml:space="preserve">, with the spillover effect of </w:t>
      </w:r>
      <w:r w:rsidRPr="00276D80">
        <w:rPr>
          <w:rStyle w:val="Emphasis"/>
          <w:rFonts w:asciiTheme="minorHAnsi" w:hAnsiTheme="minorHAnsi" w:cstheme="minorHAnsi"/>
        </w:rPr>
        <w:t>decimating fishing yields</w:t>
      </w:r>
      <w:r w:rsidRPr="00276D80">
        <w:rPr>
          <w:rFonts w:asciiTheme="minorHAnsi" w:hAnsiTheme="minorHAnsi" w:cstheme="minorHAnsi"/>
          <w:sz w:val="8"/>
        </w:rPr>
        <w:t xml:space="preserve">. To be clear, </w:t>
      </w:r>
      <w:r w:rsidRPr="00276D80">
        <w:rPr>
          <w:rStyle w:val="StyleUnderline"/>
          <w:rFonts w:asciiTheme="minorHAnsi" w:hAnsiTheme="minorHAnsi" w:cstheme="minorHAnsi"/>
          <w:b/>
          <w:bCs/>
        </w:rPr>
        <w:t xml:space="preserve">these are outcomes for a </w:t>
      </w:r>
      <w:r w:rsidRPr="00276D80">
        <w:rPr>
          <w:rStyle w:val="Emphasis"/>
          <w:rFonts w:asciiTheme="minorHAnsi" w:hAnsiTheme="minorHAnsi" w:cstheme="minorHAnsi"/>
        </w:rPr>
        <w:t>“light” nuclear winter</w:t>
      </w:r>
      <w:r w:rsidRPr="00276D80">
        <w:rPr>
          <w:rStyle w:val="StyleUnderline"/>
          <w:rFonts w:asciiTheme="minorHAnsi" w:hAnsiTheme="minorHAnsi" w:cstheme="minorHAnsi"/>
          <w:b/>
          <w:bCs/>
        </w:rPr>
        <w:t xml:space="preserve"> scenario</w:t>
      </w:r>
      <w:r w:rsidRPr="00276D80">
        <w:rPr>
          <w:rFonts w:asciiTheme="minorHAnsi" w:hAnsiTheme="minorHAnsi" w:cstheme="minorHAnsi"/>
          <w:sz w:val="8"/>
        </w:rPr>
        <w:t xml:space="preserve">, not a full slugging match between the Russian and U.S. arsenals. </w:t>
      </w:r>
      <w:r w:rsidRPr="00276D80">
        <w:rPr>
          <w:rStyle w:val="Emphasis"/>
          <w:rFonts w:asciiTheme="minorHAnsi" w:hAnsiTheme="minorHAnsi" w:cstheme="minorHAnsi"/>
        </w:rPr>
        <w:t xml:space="preserve">Global Recession </w:t>
      </w:r>
      <w:r w:rsidRPr="00276D80">
        <w:rPr>
          <w:rStyle w:val="Emphasis"/>
          <w:rFonts w:asciiTheme="minorHAnsi" w:hAnsiTheme="minorHAnsi" w:cstheme="minorHAnsi"/>
          <w:highlight w:val="green"/>
        </w:rPr>
        <w:t>Any</w:t>
      </w:r>
      <w:r w:rsidRPr="00276D80">
        <w:rPr>
          <w:rFonts w:asciiTheme="minorHAnsi" w:hAnsiTheme="minorHAnsi" w:cstheme="minorHAnsi"/>
          <w:sz w:val="8"/>
        </w:rPr>
        <w:t xml:space="preserve"> one of the </w:t>
      </w:r>
      <w:r w:rsidRPr="00276D80">
        <w:rPr>
          <w:rStyle w:val="StyleUnderline"/>
          <w:rFonts w:asciiTheme="minorHAnsi" w:hAnsiTheme="minorHAnsi" w:cstheme="minorHAnsi"/>
          <w:b/>
          <w:bCs/>
          <w:highlight w:val="green"/>
        </w:rPr>
        <w:t>factors</w:t>
      </w:r>
      <w:r w:rsidRPr="00276D80">
        <w:rPr>
          <w:rFonts w:asciiTheme="minorHAnsi" w:hAnsiTheme="minorHAnsi" w:cstheme="minorHAnsi"/>
          <w:sz w:val="8"/>
          <w:highlight w:val="green"/>
        </w:rPr>
        <w:t xml:space="preserve"> </w:t>
      </w:r>
      <w:r w:rsidRPr="00276D80">
        <w:rPr>
          <w:rStyle w:val="StyleUnderline"/>
          <w:rFonts w:asciiTheme="minorHAnsi" w:hAnsiTheme="minorHAnsi" w:cstheme="minorHAnsi"/>
          <w:b/>
          <w:bCs/>
          <w:highlight w:val="green"/>
        </w:rPr>
        <w:t>above</w:t>
      </w:r>
      <w:r w:rsidRPr="00276D80">
        <w:rPr>
          <w:rFonts w:asciiTheme="minorHAnsi" w:hAnsiTheme="minorHAnsi" w:cstheme="minorHAnsi"/>
          <w:sz w:val="8"/>
          <w:highlight w:val="green"/>
        </w:rPr>
        <w:t xml:space="preserve"> </w:t>
      </w:r>
      <w:r w:rsidRPr="00276D80">
        <w:rPr>
          <w:rStyle w:val="StyleUnderline"/>
          <w:rFonts w:asciiTheme="minorHAnsi" w:hAnsiTheme="minorHAnsi" w:cstheme="minorHAnsi"/>
          <w:b/>
          <w:bCs/>
        </w:rPr>
        <w:t>would</w:t>
      </w:r>
      <w:r w:rsidRPr="00276D80">
        <w:rPr>
          <w:rFonts w:asciiTheme="minorHAnsi" w:hAnsiTheme="minorHAnsi" w:cstheme="minorHAnsi"/>
          <w:sz w:val="8"/>
        </w:rPr>
        <w:t xml:space="preserve"> likely suffice to </w:t>
      </w:r>
      <w:r w:rsidRPr="00276D80">
        <w:rPr>
          <w:rStyle w:val="Emphasis"/>
          <w:rFonts w:asciiTheme="minorHAnsi" w:hAnsiTheme="minorHAnsi" w:cstheme="minorHAnsi"/>
          <w:highlight w:val="green"/>
        </w:rPr>
        <w:t>cause</w:t>
      </w:r>
      <w:r w:rsidRPr="00276D80">
        <w:rPr>
          <w:rFonts w:asciiTheme="minorHAnsi" w:hAnsiTheme="minorHAnsi" w:cstheme="minorHAnsi"/>
          <w:sz w:val="8"/>
        </w:rPr>
        <w:t xml:space="preserve"> a </w:t>
      </w:r>
      <w:r w:rsidRPr="00276D80">
        <w:rPr>
          <w:rStyle w:val="Emphasis"/>
          <w:rFonts w:asciiTheme="minorHAnsi" w:hAnsiTheme="minorHAnsi" w:cstheme="minorHAnsi"/>
          <w:highlight w:val="green"/>
        </w:rPr>
        <w:t xml:space="preserve">global </w:t>
      </w:r>
      <w:r w:rsidRPr="00276D80">
        <w:rPr>
          <w:rStyle w:val="Emphasis"/>
          <w:rFonts w:asciiTheme="minorHAnsi" w:hAnsiTheme="minorHAnsi" w:cstheme="minorHAnsi"/>
        </w:rPr>
        <w:t xml:space="preserve">economic </w:t>
      </w:r>
      <w:r w:rsidRPr="00276D80">
        <w:rPr>
          <w:rStyle w:val="Emphasis"/>
          <w:rFonts w:asciiTheme="minorHAnsi" w:hAnsiTheme="minorHAnsi" w:cstheme="minorHAnsi"/>
          <w:highlight w:val="green"/>
        </w:rPr>
        <w:t>recession</w:t>
      </w:r>
      <w:r w:rsidRPr="00276D80">
        <w:rPr>
          <w:rFonts w:asciiTheme="minorHAnsi" w:hAnsiTheme="minorHAnsi" w:cstheme="minorHAnsi"/>
          <w:sz w:val="8"/>
        </w:rPr>
        <w:t>. All of them combined would guarantee one</w:t>
      </w:r>
      <w:r w:rsidRPr="00276D80">
        <w:rPr>
          <w:rFonts w:asciiTheme="minorHAnsi" w:hAnsiTheme="minorHAnsi"/>
          <w:sz w:val="8"/>
        </w:rPr>
        <w:t xml:space="preserve">. India and Pakistan account for over one-fifth world’s population, and therefore a significant share of economic activity. Should their major cities become irradiated ruins with their populations decimated, a tremendous disruption would surely result. A massive decrease in consumption and production would obviously instigate a long-lasting recessionary cycle, with attendant deprivations and political destabilization slamming developed and less-developed countries alike. Taken together, these outcomes mean even a “limited” India-Pakistan nuclear war would significantly affect every person on the globe, be they a school teacher in Nebraska, a factory-worker in Shaanxi province or a fisherman in Mombasa. Unfortunately, the recent escalation between India and Pakistan is no fluke, but part of a long-simmering pattern likely to continue escalating unless New Delhi and Islamabad work together to change the nature of their relationship. </w:t>
      </w:r>
    </w:p>
    <w:p w14:paraId="60161FC5" w14:textId="77777777" w:rsidR="00994FDC" w:rsidRPr="00276D80" w:rsidRDefault="00994FDC" w:rsidP="00994FDC">
      <w:pPr>
        <w:pStyle w:val="Heading4"/>
        <w:rPr>
          <w:rFonts w:asciiTheme="minorHAnsi" w:hAnsiTheme="minorHAnsi"/>
        </w:rPr>
      </w:pPr>
      <w:r w:rsidRPr="00276D80">
        <w:rPr>
          <w:rFonts w:asciiTheme="minorHAnsi" w:hAnsiTheme="minorHAnsi"/>
        </w:rPr>
        <w:t xml:space="preserve">Democracies are key to solving climate change – data, empirics, metastudies, etc. </w:t>
      </w:r>
    </w:p>
    <w:p w14:paraId="4BCDA673" w14:textId="77777777" w:rsidR="00994FDC" w:rsidRPr="00276D80" w:rsidRDefault="00994FDC" w:rsidP="00994FDC">
      <w:pPr>
        <w:rPr>
          <w:rFonts w:asciiTheme="minorHAnsi" w:hAnsiTheme="minorHAnsi"/>
        </w:rPr>
      </w:pPr>
      <w:r w:rsidRPr="00276D80">
        <w:rPr>
          <w:rStyle w:val="Heading4Char"/>
          <w:rFonts w:asciiTheme="minorHAnsi" w:hAnsiTheme="minorHAnsi"/>
        </w:rPr>
        <w:t>Looney 16</w:t>
      </w:r>
      <w:r w:rsidRPr="00276D80">
        <w:rPr>
          <w:rFonts w:asciiTheme="minorHAnsi" w:hAnsiTheme="minorHAnsi"/>
        </w:rPr>
        <w:t xml:space="preserve"> </w:t>
      </w:r>
      <w:r w:rsidRPr="00276D80">
        <w:rPr>
          <w:rFonts w:asciiTheme="minorHAnsi" w:hAnsiTheme="minorHAnsi"/>
          <w:sz w:val="18"/>
          <w:szCs w:val="18"/>
        </w:rPr>
        <w:t>[</w:t>
      </w:r>
      <w:hyperlink r:id="rId40" w:history="1">
        <w:r w:rsidRPr="00276D80">
          <w:rPr>
            <w:rStyle w:val="Hyperlink"/>
            <w:rFonts w:asciiTheme="minorHAnsi" w:hAnsiTheme="minorHAnsi"/>
            <w:sz w:val="18"/>
            <w:szCs w:val="18"/>
          </w:rPr>
          <w:t>Robert Looney</w:t>
        </w:r>
      </w:hyperlink>
      <w:r w:rsidRPr="00276D80">
        <w:rPr>
          <w:rFonts w:asciiTheme="minorHAnsi" w:hAnsiTheme="minorHAnsi"/>
          <w:sz w:val="18"/>
          <w:szCs w:val="18"/>
        </w:rPr>
        <w:t xml:space="preserve">, JUNE 1, 2016, “Democracy Is the Answer to Climate Change”, </w:t>
      </w:r>
      <w:hyperlink r:id="rId41" w:history="1">
        <w:r w:rsidRPr="00276D80">
          <w:rPr>
            <w:rStyle w:val="Hyperlink"/>
            <w:rFonts w:asciiTheme="minorHAnsi" w:hAnsiTheme="minorHAnsi"/>
            <w:sz w:val="18"/>
            <w:szCs w:val="18"/>
          </w:rPr>
          <w:t>https://foreignpolicy.com/2016/06/01/democracy-is-the-answer-to-climate-change //</w:t>
        </w:r>
      </w:hyperlink>
      <w:r w:rsidRPr="00276D80">
        <w:rPr>
          <w:rFonts w:asciiTheme="minorHAnsi" w:hAnsiTheme="minorHAnsi"/>
          <w:sz w:val="18"/>
          <w:szCs w:val="18"/>
        </w:rPr>
        <w:t xml:space="preserve"> JB]</w:t>
      </w:r>
    </w:p>
    <w:p w14:paraId="2B777A79" w14:textId="77777777" w:rsidR="00994FDC" w:rsidRPr="00276D80" w:rsidRDefault="00994FDC" w:rsidP="00994FDC">
      <w:pPr>
        <w:rPr>
          <w:rFonts w:asciiTheme="minorHAnsi" w:hAnsiTheme="minorHAnsi"/>
          <w:sz w:val="16"/>
        </w:rPr>
      </w:pPr>
      <w:r w:rsidRPr="00276D80">
        <w:rPr>
          <w:rFonts w:asciiTheme="minorHAnsi" w:hAnsiTheme="minorHAnsi"/>
          <w:sz w:val="16"/>
        </w:rPr>
        <w:t xml:space="preserve">But is it really necessary to choose between democracy and saving the planet? </w:t>
      </w:r>
      <w:r w:rsidRPr="00276D80">
        <w:rPr>
          <w:rFonts w:asciiTheme="minorHAnsi" w:hAnsiTheme="minorHAnsi" w:cstheme="minorHAnsi"/>
          <w:b/>
          <w:bCs/>
          <w:u w:val="single"/>
        </w:rPr>
        <w:t>A comprehensive review of</w:t>
      </w:r>
      <w:r w:rsidRPr="00276D80">
        <w:rPr>
          <w:rFonts w:asciiTheme="minorHAnsi" w:hAnsiTheme="minorHAnsi"/>
          <w:sz w:val="16"/>
        </w:rPr>
        <w:t xml:space="preserve"> various </w:t>
      </w:r>
      <w:r w:rsidRPr="00276D80">
        <w:rPr>
          <w:rFonts w:asciiTheme="minorHAnsi" w:hAnsiTheme="minorHAnsi" w:cstheme="minorHAnsi"/>
          <w:b/>
          <w:bCs/>
          <w:u w:val="single"/>
        </w:rPr>
        <w:t>countries’ progress towards environmental sustainability</w:t>
      </w:r>
      <w:r w:rsidRPr="00276D80">
        <w:rPr>
          <w:rFonts w:asciiTheme="minorHAnsi" w:hAnsiTheme="minorHAnsi"/>
          <w:sz w:val="16"/>
        </w:rPr>
        <w:t xml:space="preserve"> suggests otherwise. In fact, the case against democracy as a vehicle for environmental sustainability may be grossly overstated, based less on the actions of the world’s democracies as a whole than on the failures of a conspicuous few.</w:t>
      </w:r>
    </w:p>
    <w:p w14:paraId="21A22EA1" w14:textId="77777777" w:rsidR="00994FDC" w:rsidRPr="00276D80" w:rsidRDefault="00994FDC" w:rsidP="00994FDC">
      <w:pPr>
        <w:rPr>
          <w:rFonts w:asciiTheme="minorHAnsi" w:hAnsiTheme="minorHAnsi"/>
          <w:sz w:val="16"/>
        </w:rPr>
      </w:pPr>
      <w:r w:rsidRPr="00276D80">
        <w:rPr>
          <w:rFonts w:asciiTheme="minorHAnsi" w:hAnsiTheme="minorHAnsi" w:cstheme="minorHAnsi"/>
          <w:b/>
          <w:bCs/>
          <w:highlight w:val="green"/>
          <w:u w:val="single"/>
        </w:rPr>
        <w:t>Two data sets</w:t>
      </w:r>
      <w:r w:rsidRPr="00276D80">
        <w:rPr>
          <w:rFonts w:asciiTheme="minorHAnsi" w:hAnsiTheme="minorHAnsi"/>
          <w:sz w:val="16"/>
        </w:rPr>
        <w:t xml:space="preserve"> can </w:t>
      </w:r>
      <w:r w:rsidRPr="00276D80">
        <w:rPr>
          <w:rFonts w:asciiTheme="minorHAnsi" w:hAnsiTheme="minorHAnsi" w:cstheme="minorHAnsi"/>
          <w:b/>
          <w:bCs/>
          <w:u w:val="single"/>
        </w:rPr>
        <w:t>help</w:t>
      </w:r>
      <w:r w:rsidRPr="00276D80">
        <w:rPr>
          <w:rFonts w:asciiTheme="minorHAnsi" w:hAnsiTheme="minorHAnsi"/>
          <w:sz w:val="16"/>
        </w:rPr>
        <w:t xml:space="preserve"> us </w:t>
      </w:r>
      <w:r w:rsidRPr="00276D80">
        <w:rPr>
          <w:rFonts w:asciiTheme="minorHAnsi" w:hAnsiTheme="minorHAnsi" w:cstheme="minorHAnsi"/>
          <w:b/>
          <w:bCs/>
          <w:highlight w:val="green"/>
          <w:u w:val="single"/>
        </w:rPr>
        <w:t>identify</w:t>
      </w:r>
      <w:r w:rsidRPr="00276D80">
        <w:rPr>
          <w:rFonts w:asciiTheme="minorHAnsi" w:hAnsiTheme="minorHAnsi" w:cstheme="minorHAnsi"/>
          <w:b/>
          <w:bCs/>
          <w:u w:val="single"/>
        </w:rPr>
        <w:t xml:space="preserve"> the </w:t>
      </w:r>
      <w:r w:rsidRPr="00276D80">
        <w:rPr>
          <w:rFonts w:asciiTheme="minorHAnsi" w:hAnsiTheme="minorHAnsi" w:cstheme="minorHAnsi"/>
          <w:b/>
          <w:bCs/>
          <w:highlight w:val="green"/>
          <w:u w:val="single"/>
        </w:rPr>
        <w:t>impact of democracy on climate change: The</w:t>
      </w:r>
      <w:r w:rsidRPr="00276D80">
        <w:rPr>
          <w:rFonts w:asciiTheme="minorHAnsi" w:hAnsiTheme="minorHAnsi" w:cstheme="minorHAnsi"/>
          <w:b/>
          <w:bCs/>
          <w:u w:val="single"/>
        </w:rPr>
        <w:t xml:space="preserve"> Economist Intelligence Unit’s </w:t>
      </w:r>
      <w:r w:rsidRPr="00276D80">
        <w:rPr>
          <w:rFonts w:asciiTheme="minorHAnsi" w:hAnsiTheme="minorHAnsi" w:cstheme="minorHAnsi"/>
          <w:b/>
          <w:bCs/>
          <w:highlight w:val="green"/>
          <w:u w:val="single"/>
        </w:rPr>
        <w:t>(EIU) </w:t>
      </w:r>
      <w:hyperlink r:id="rId42" w:history="1">
        <w:r w:rsidRPr="00276D80">
          <w:rPr>
            <w:rFonts w:asciiTheme="minorHAnsi" w:hAnsiTheme="minorHAnsi" w:cstheme="minorHAnsi"/>
            <w:b/>
            <w:bCs/>
            <w:highlight w:val="green"/>
            <w:u w:val="single"/>
          </w:rPr>
          <w:t>Democracy Index</w:t>
        </w:r>
        <w:r w:rsidRPr="00276D80">
          <w:rPr>
            <w:rFonts w:asciiTheme="minorHAnsi" w:hAnsiTheme="minorHAnsi" w:cstheme="minorHAnsi"/>
            <w:b/>
            <w:bCs/>
            <w:u w:val="single"/>
          </w:rPr>
          <w:t xml:space="preserve"> 2015</w:t>
        </w:r>
      </w:hyperlink>
      <w:r w:rsidRPr="00276D80">
        <w:rPr>
          <w:rFonts w:asciiTheme="minorHAnsi" w:hAnsiTheme="minorHAnsi" w:cstheme="minorHAnsi"/>
          <w:b/>
          <w:bCs/>
          <w:u w:val="single"/>
        </w:rPr>
        <w:t> </w:t>
      </w:r>
      <w:r w:rsidRPr="00276D80">
        <w:rPr>
          <w:rFonts w:asciiTheme="minorHAnsi" w:hAnsiTheme="minorHAnsi" w:cstheme="minorHAnsi"/>
          <w:b/>
          <w:bCs/>
          <w:highlight w:val="green"/>
          <w:u w:val="single"/>
        </w:rPr>
        <w:t>and</w:t>
      </w:r>
      <w:r w:rsidRPr="00276D80">
        <w:rPr>
          <w:rFonts w:asciiTheme="minorHAnsi" w:hAnsiTheme="minorHAnsi" w:cstheme="minorHAnsi"/>
          <w:b/>
          <w:bCs/>
          <w:u w:val="single"/>
        </w:rPr>
        <w:t xml:space="preserve"> the </w:t>
      </w:r>
      <w:r w:rsidRPr="00276D80">
        <w:rPr>
          <w:rFonts w:asciiTheme="minorHAnsi" w:hAnsiTheme="minorHAnsi" w:cstheme="minorHAnsi"/>
          <w:b/>
          <w:bCs/>
          <w:highlight w:val="green"/>
          <w:u w:val="single"/>
        </w:rPr>
        <w:t>World Energy</w:t>
      </w:r>
      <w:r w:rsidRPr="00276D80">
        <w:rPr>
          <w:rFonts w:asciiTheme="minorHAnsi" w:hAnsiTheme="minorHAnsi" w:cstheme="minorHAnsi"/>
          <w:b/>
          <w:bCs/>
          <w:u w:val="single"/>
        </w:rPr>
        <w:t xml:space="preserve"> Council’s </w:t>
      </w:r>
      <w:hyperlink r:id="rId43" w:history="1">
        <w:r w:rsidRPr="00276D80">
          <w:rPr>
            <w:rFonts w:asciiTheme="minorHAnsi" w:hAnsiTheme="minorHAnsi" w:cstheme="minorHAnsi"/>
            <w:b/>
            <w:bCs/>
            <w:u w:val="single"/>
          </w:rPr>
          <w:t xml:space="preserve">Energy Trilemma </w:t>
        </w:r>
        <w:r w:rsidRPr="00276D80">
          <w:rPr>
            <w:rFonts w:asciiTheme="minorHAnsi" w:hAnsiTheme="minorHAnsi" w:cstheme="minorHAnsi"/>
            <w:b/>
            <w:bCs/>
            <w:highlight w:val="green"/>
            <w:u w:val="single"/>
          </w:rPr>
          <w:t>Index</w:t>
        </w:r>
      </w:hyperlink>
      <w:r w:rsidRPr="00276D80">
        <w:rPr>
          <w:rFonts w:asciiTheme="minorHAnsi" w:hAnsiTheme="minorHAnsi"/>
          <w:sz w:val="16"/>
        </w:rPr>
        <w:t xml:space="preserve">. The </w:t>
      </w:r>
      <w:r w:rsidRPr="00276D80">
        <w:rPr>
          <w:rFonts w:asciiTheme="minorHAnsi" w:hAnsiTheme="minorHAnsi" w:cstheme="minorHAnsi"/>
          <w:b/>
          <w:bCs/>
          <w:u w:val="single"/>
        </w:rPr>
        <w:t>Democracy Index divides 167 countries into</w:t>
      </w:r>
      <w:r w:rsidRPr="00276D80">
        <w:rPr>
          <w:rFonts w:asciiTheme="minorHAnsi" w:hAnsiTheme="minorHAnsi"/>
          <w:sz w:val="16"/>
        </w:rPr>
        <w:t xml:space="preserve"> four main </w:t>
      </w:r>
      <w:r w:rsidRPr="00276D80">
        <w:rPr>
          <w:rFonts w:asciiTheme="minorHAnsi" w:hAnsiTheme="minorHAnsi" w:cstheme="minorHAnsi"/>
          <w:b/>
          <w:bCs/>
          <w:u w:val="single"/>
        </w:rPr>
        <w:t>groups: full democracies, flawed democracies, hybrid regimes, and authoritarian regimes</w:t>
      </w:r>
      <w:r w:rsidRPr="00276D80">
        <w:rPr>
          <w:rFonts w:asciiTheme="minorHAnsi" w:hAnsiTheme="minorHAnsi"/>
          <w:sz w:val="16"/>
        </w:rPr>
        <w:t xml:space="preserve">. The countries are ranked best (Norway) to worst (North Korea). </w:t>
      </w:r>
      <w:r w:rsidRPr="00276D80">
        <w:rPr>
          <w:rFonts w:asciiTheme="minorHAnsi" w:hAnsiTheme="minorHAnsi" w:cstheme="minorHAnsi"/>
          <w:b/>
          <w:bCs/>
          <w:u w:val="single"/>
        </w:rPr>
        <w:t>The Energy Trilemma Index ranks 130 countries in terms of</w:t>
      </w:r>
      <w:r w:rsidRPr="00276D80">
        <w:rPr>
          <w:rFonts w:asciiTheme="minorHAnsi" w:hAnsiTheme="minorHAnsi"/>
          <w:sz w:val="16"/>
        </w:rPr>
        <w:t xml:space="preserve"> their </w:t>
      </w:r>
      <w:r w:rsidRPr="00276D80">
        <w:rPr>
          <w:rFonts w:asciiTheme="minorHAnsi" w:hAnsiTheme="minorHAnsi" w:cstheme="minorHAnsi"/>
          <w:b/>
          <w:bCs/>
          <w:u w:val="single"/>
        </w:rPr>
        <w:t>progress in</w:t>
      </w:r>
      <w:r w:rsidRPr="00276D80">
        <w:rPr>
          <w:rFonts w:asciiTheme="minorHAnsi" w:hAnsiTheme="minorHAnsi"/>
          <w:sz w:val="16"/>
        </w:rPr>
        <w:t xml:space="preserve"> three key energy performance measures: </w:t>
      </w:r>
      <w:r w:rsidRPr="00276D80">
        <w:rPr>
          <w:rFonts w:asciiTheme="minorHAnsi" w:hAnsiTheme="minorHAnsi" w:cstheme="minorHAnsi"/>
          <w:b/>
          <w:bCs/>
          <w:u w:val="single"/>
        </w:rPr>
        <w:t>energy security</w:t>
      </w:r>
      <w:r w:rsidRPr="00276D80">
        <w:rPr>
          <w:rFonts w:asciiTheme="minorHAnsi" w:hAnsiTheme="minorHAnsi"/>
          <w:sz w:val="16"/>
        </w:rPr>
        <w:t xml:space="preserve"> (the availability of reliable supplies of energy), </w:t>
      </w:r>
      <w:r w:rsidRPr="00276D80">
        <w:rPr>
          <w:rFonts w:asciiTheme="minorHAnsi" w:hAnsiTheme="minorHAnsi" w:cstheme="minorHAnsi"/>
          <w:b/>
          <w:bCs/>
          <w:u w:val="single"/>
        </w:rPr>
        <w:t>energy equity</w:t>
      </w:r>
      <w:r w:rsidRPr="00276D80">
        <w:rPr>
          <w:rFonts w:asciiTheme="minorHAnsi" w:hAnsiTheme="minorHAnsi"/>
          <w:sz w:val="16"/>
        </w:rPr>
        <w:t xml:space="preserve"> (the domestic price of energy) </w:t>
      </w:r>
      <w:r w:rsidRPr="00276D80">
        <w:rPr>
          <w:rFonts w:asciiTheme="minorHAnsi" w:hAnsiTheme="minorHAnsi" w:cstheme="minorHAnsi"/>
          <w:b/>
          <w:bCs/>
          <w:u w:val="single"/>
        </w:rPr>
        <w:t>and environmental sustainability</w:t>
      </w:r>
      <w:r w:rsidRPr="00276D80">
        <w:rPr>
          <w:rFonts w:asciiTheme="minorHAnsi" w:hAnsiTheme="minorHAnsi"/>
          <w:sz w:val="16"/>
        </w:rPr>
        <w:t xml:space="preserve"> (the effect of the country’s energy sources on greenhouse gas emissions). Based on these measures, countries are ranked from best (Switzerland) to worst (South Africa).</w:t>
      </w:r>
    </w:p>
    <w:p w14:paraId="65E39294" w14:textId="77777777" w:rsidR="00994FDC" w:rsidRPr="00276D80" w:rsidRDefault="00994FDC" w:rsidP="00994FDC">
      <w:pPr>
        <w:rPr>
          <w:rFonts w:asciiTheme="minorHAnsi" w:hAnsiTheme="minorHAnsi"/>
          <w:sz w:val="16"/>
        </w:rPr>
      </w:pPr>
      <w:r w:rsidRPr="00276D80">
        <w:rPr>
          <w:rFonts w:asciiTheme="minorHAnsi" w:hAnsiTheme="minorHAnsi" w:cstheme="minorHAnsi"/>
          <w:b/>
          <w:bCs/>
          <w:u w:val="single"/>
        </w:rPr>
        <w:t>In 2015</w:t>
      </w:r>
      <w:r w:rsidRPr="00276D80">
        <w:rPr>
          <w:rFonts w:asciiTheme="minorHAnsi" w:hAnsiTheme="minorHAnsi"/>
          <w:sz w:val="16"/>
        </w:rPr>
        <w:t xml:space="preserve">, the </w:t>
      </w:r>
      <w:r w:rsidRPr="00276D80">
        <w:rPr>
          <w:rFonts w:asciiTheme="minorHAnsi" w:hAnsiTheme="minorHAnsi" w:cstheme="minorHAnsi"/>
          <w:b/>
          <w:bCs/>
          <w:highlight w:val="green"/>
          <w:u w:val="single"/>
        </w:rPr>
        <w:t>twenty countries</w:t>
      </w:r>
      <w:r w:rsidRPr="00276D80">
        <w:rPr>
          <w:rFonts w:asciiTheme="minorHAnsi" w:hAnsiTheme="minorHAnsi"/>
          <w:sz w:val="16"/>
        </w:rPr>
        <w:t xml:space="preserve"> grouped by the EIU </w:t>
      </w:r>
      <w:r w:rsidRPr="00276D80">
        <w:rPr>
          <w:rFonts w:asciiTheme="minorHAnsi" w:hAnsiTheme="minorHAnsi" w:cstheme="minorHAnsi"/>
          <w:b/>
          <w:bCs/>
          <w:highlight w:val="green"/>
          <w:u w:val="single"/>
        </w:rPr>
        <w:t>as democracies had</w:t>
      </w:r>
      <w:r w:rsidRPr="00276D80">
        <w:rPr>
          <w:rFonts w:asciiTheme="minorHAnsi" w:hAnsiTheme="minorHAnsi"/>
          <w:sz w:val="16"/>
        </w:rPr>
        <w:t xml:space="preserve"> an </w:t>
      </w:r>
      <w:r w:rsidRPr="00276D80">
        <w:rPr>
          <w:rFonts w:asciiTheme="minorHAnsi" w:hAnsiTheme="minorHAnsi" w:cstheme="minorHAnsi"/>
          <w:b/>
          <w:bCs/>
          <w:highlight w:val="green"/>
          <w:u w:val="single"/>
        </w:rPr>
        <w:t>average ranking of 34.2 on</w:t>
      </w:r>
      <w:r w:rsidRPr="00276D80">
        <w:rPr>
          <w:rFonts w:asciiTheme="minorHAnsi" w:hAnsiTheme="minorHAnsi"/>
          <w:sz w:val="16"/>
        </w:rPr>
        <w:t xml:space="preserve"> the </w:t>
      </w:r>
      <w:r w:rsidRPr="00276D80">
        <w:rPr>
          <w:rFonts w:asciiTheme="minorHAnsi" w:hAnsiTheme="minorHAnsi" w:cstheme="minorHAnsi"/>
          <w:b/>
          <w:bCs/>
          <w:highlight w:val="green"/>
          <w:u w:val="single"/>
        </w:rPr>
        <w:t>energy</w:t>
      </w:r>
      <w:r w:rsidRPr="00276D80">
        <w:rPr>
          <w:rFonts w:asciiTheme="minorHAnsi" w:hAnsiTheme="minorHAnsi" w:cstheme="minorHAnsi"/>
          <w:b/>
          <w:bCs/>
          <w:u w:val="single"/>
        </w:rPr>
        <w:t xml:space="preserve"> sustainability </w:t>
      </w:r>
      <w:r w:rsidRPr="00276D80">
        <w:rPr>
          <w:rFonts w:asciiTheme="minorHAnsi" w:hAnsiTheme="minorHAnsi" w:cstheme="minorHAnsi"/>
          <w:b/>
          <w:bCs/>
          <w:highlight w:val="green"/>
          <w:u w:val="single"/>
        </w:rPr>
        <w:t>index</w:t>
      </w:r>
      <w:r w:rsidRPr="00276D80">
        <w:rPr>
          <w:rFonts w:asciiTheme="minorHAnsi" w:hAnsiTheme="minorHAnsi"/>
          <w:sz w:val="16"/>
        </w:rPr>
        <w:t xml:space="preserve">, while the </w:t>
      </w:r>
      <w:r w:rsidRPr="00276D80">
        <w:rPr>
          <w:rFonts w:asciiTheme="minorHAnsi" w:hAnsiTheme="minorHAnsi" w:cstheme="minorHAnsi"/>
          <w:b/>
          <w:bCs/>
          <w:highlight w:val="green"/>
          <w:u w:val="single"/>
        </w:rPr>
        <w:t>27 authoritarian regimes</w:t>
      </w:r>
      <w:r w:rsidRPr="00276D80">
        <w:rPr>
          <w:rFonts w:asciiTheme="minorHAnsi" w:hAnsiTheme="minorHAnsi" w:cstheme="minorHAnsi"/>
          <w:b/>
          <w:bCs/>
          <w:u w:val="single"/>
        </w:rPr>
        <w:t xml:space="preserve"> for which climate data existed scored much worse, </w:t>
      </w:r>
      <w:r w:rsidRPr="00276D80">
        <w:rPr>
          <w:rFonts w:asciiTheme="minorHAnsi" w:hAnsiTheme="minorHAnsi" w:cstheme="minorHAnsi"/>
          <w:b/>
          <w:bCs/>
          <w:highlight w:val="green"/>
          <w:u w:val="single"/>
        </w:rPr>
        <w:t>with</w:t>
      </w:r>
      <w:r w:rsidRPr="00276D80">
        <w:rPr>
          <w:rFonts w:asciiTheme="minorHAnsi" w:hAnsiTheme="minorHAnsi" w:cstheme="minorHAnsi"/>
          <w:b/>
          <w:bCs/>
          <w:u w:val="single"/>
        </w:rPr>
        <w:t xml:space="preserve"> an average </w:t>
      </w:r>
      <w:r w:rsidRPr="00276D80">
        <w:rPr>
          <w:rFonts w:asciiTheme="minorHAnsi" w:hAnsiTheme="minorHAnsi" w:cstheme="minorHAnsi"/>
          <w:b/>
          <w:bCs/>
          <w:highlight w:val="green"/>
          <w:u w:val="single"/>
        </w:rPr>
        <w:t>ranking of 85.6</w:t>
      </w:r>
      <w:r w:rsidRPr="00276D80">
        <w:rPr>
          <w:rFonts w:asciiTheme="minorHAnsi" w:hAnsiTheme="minorHAnsi"/>
          <w:sz w:val="16"/>
        </w:rPr>
        <w:t xml:space="preserve">. In the two intermediate regime types, </w:t>
      </w:r>
      <w:r w:rsidRPr="00276D80">
        <w:rPr>
          <w:rFonts w:asciiTheme="minorHAnsi" w:hAnsiTheme="minorHAnsi" w:cstheme="minorHAnsi"/>
          <w:b/>
          <w:bCs/>
          <w:highlight w:val="green"/>
          <w:u w:val="single"/>
        </w:rPr>
        <w:t>environmental sustainability fell off with democracy</w:t>
      </w:r>
      <w:r w:rsidRPr="00276D80">
        <w:rPr>
          <w:rFonts w:asciiTheme="minorHAnsi" w:hAnsiTheme="minorHAnsi" w:cstheme="minorHAnsi"/>
          <w:b/>
          <w:bCs/>
          <w:u w:val="single"/>
        </w:rPr>
        <w:t xml:space="preserve">, with </w:t>
      </w:r>
      <w:r w:rsidRPr="00276D80">
        <w:rPr>
          <w:rFonts w:asciiTheme="minorHAnsi" w:hAnsiTheme="minorHAnsi" w:cstheme="minorHAnsi"/>
          <w:b/>
          <w:bCs/>
          <w:highlight w:val="green"/>
          <w:u w:val="single"/>
        </w:rPr>
        <w:t>flawed</w:t>
      </w:r>
      <w:r w:rsidRPr="00276D80">
        <w:rPr>
          <w:rFonts w:asciiTheme="minorHAnsi" w:hAnsiTheme="minorHAnsi" w:cstheme="minorHAnsi"/>
          <w:b/>
          <w:bCs/>
          <w:u w:val="single"/>
        </w:rPr>
        <w:t xml:space="preserve"> democracies </w:t>
      </w:r>
      <w:r w:rsidRPr="00276D80">
        <w:rPr>
          <w:rFonts w:asciiTheme="minorHAnsi" w:hAnsiTheme="minorHAnsi" w:cstheme="minorHAnsi"/>
          <w:b/>
          <w:bCs/>
          <w:highlight w:val="green"/>
          <w:u w:val="single"/>
        </w:rPr>
        <w:t>having</w:t>
      </w:r>
      <w:r w:rsidRPr="00276D80">
        <w:rPr>
          <w:rFonts w:asciiTheme="minorHAnsi" w:hAnsiTheme="minorHAnsi" w:cstheme="minorHAnsi"/>
          <w:b/>
          <w:bCs/>
          <w:u w:val="single"/>
        </w:rPr>
        <w:t xml:space="preserve"> an average ranking of </w:t>
      </w:r>
      <w:r w:rsidRPr="00276D80">
        <w:rPr>
          <w:rFonts w:asciiTheme="minorHAnsi" w:hAnsiTheme="minorHAnsi" w:cstheme="minorHAnsi"/>
          <w:b/>
          <w:bCs/>
          <w:highlight w:val="green"/>
          <w:u w:val="single"/>
        </w:rPr>
        <w:t>62.9</w:t>
      </w:r>
      <w:r w:rsidRPr="00276D80">
        <w:rPr>
          <w:rFonts w:asciiTheme="minorHAnsi" w:hAnsiTheme="minorHAnsi"/>
          <w:sz w:val="16"/>
        </w:rPr>
        <w:t xml:space="preserve"> compared to hybrid countries at 67.5. </w:t>
      </w:r>
      <w:r w:rsidRPr="00276D80">
        <w:rPr>
          <w:rFonts w:asciiTheme="minorHAnsi" w:hAnsiTheme="minorHAnsi" w:cstheme="minorHAnsi"/>
          <w:b/>
          <w:bCs/>
          <w:u w:val="single"/>
        </w:rPr>
        <w:t>The</w:t>
      </w:r>
      <w:r w:rsidRPr="00276D80">
        <w:rPr>
          <w:rFonts w:asciiTheme="minorHAnsi" w:hAnsiTheme="minorHAnsi"/>
          <w:sz w:val="16"/>
        </w:rPr>
        <w:t xml:space="preserve"> bad </w:t>
      </w:r>
      <w:r w:rsidRPr="00276D80">
        <w:rPr>
          <w:rFonts w:asciiTheme="minorHAnsi" w:hAnsiTheme="minorHAnsi" w:cstheme="minorHAnsi"/>
          <w:b/>
          <w:bCs/>
          <w:u w:val="single"/>
        </w:rPr>
        <w:t>reputation of democracies</w:t>
      </w:r>
      <w:r w:rsidRPr="00276D80">
        <w:rPr>
          <w:rFonts w:asciiTheme="minorHAnsi" w:hAnsiTheme="minorHAnsi"/>
          <w:sz w:val="16"/>
        </w:rPr>
        <w:t xml:space="preserve"> in </w:t>
      </w:r>
      <w:r w:rsidRPr="00276D80">
        <w:rPr>
          <w:rFonts w:asciiTheme="minorHAnsi" w:hAnsiTheme="minorHAnsi" w:cstheme="minorHAnsi"/>
          <w:b/>
          <w:bCs/>
          <w:u w:val="single"/>
        </w:rPr>
        <w:t>combatting climate change</w:t>
      </w:r>
      <w:r w:rsidRPr="00276D80">
        <w:rPr>
          <w:rFonts w:asciiTheme="minorHAnsi" w:hAnsiTheme="minorHAnsi"/>
          <w:sz w:val="16"/>
        </w:rPr>
        <w:t xml:space="preserve"> likely </w:t>
      </w:r>
      <w:r w:rsidRPr="00276D80">
        <w:rPr>
          <w:rFonts w:asciiTheme="minorHAnsi" w:hAnsiTheme="minorHAnsi" w:cstheme="minorHAnsi"/>
          <w:b/>
          <w:bCs/>
          <w:u w:val="single"/>
        </w:rPr>
        <w:t>reflects</w:t>
      </w:r>
      <w:r w:rsidRPr="00276D80">
        <w:rPr>
          <w:rFonts w:asciiTheme="minorHAnsi" w:hAnsiTheme="minorHAnsi"/>
          <w:sz w:val="16"/>
        </w:rPr>
        <w:t xml:space="preserve"> the extremely low environmental sustainability scores of several of the more prominent members of this group, namely </w:t>
      </w:r>
      <w:r w:rsidRPr="00276D80">
        <w:rPr>
          <w:rFonts w:asciiTheme="minorHAnsi" w:hAnsiTheme="minorHAnsi" w:cstheme="minorHAnsi"/>
          <w:b/>
          <w:bCs/>
          <w:u w:val="single"/>
        </w:rPr>
        <w:t>Canada</w:t>
      </w:r>
      <w:r w:rsidRPr="00276D80">
        <w:rPr>
          <w:rFonts w:asciiTheme="minorHAnsi" w:hAnsiTheme="minorHAnsi"/>
          <w:sz w:val="16"/>
        </w:rPr>
        <w:t xml:space="preserve"> (71), the </w:t>
      </w:r>
      <w:r w:rsidRPr="00276D80">
        <w:rPr>
          <w:rFonts w:asciiTheme="minorHAnsi" w:hAnsiTheme="minorHAnsi" w:cstheme="minorHAnsi"/>
          <w:b/>
          <w:bCs/>
          <w:u w:val="single"/>
        </w:rPr>
        <w:t>United States</w:t>
      </w:r>
      <w:r w:rsidRPr="00276D80">
        <w:rPr>
          <w:rFonts w:asciiTheme="minorHAnsi" w:hAnsiTheme="minorHAnsi"/>
          <w:sz w:val="16"/>
        </w:rPr>
        <w:t xml:space="preserve"> (95), and </w:t>
      </w:r>
      <w:r w:rsidRPr="00276D80">
        <w:rPr>
          <w:rFonts w:asciiTheme="minorHAnsi" w:hAnsiTheme="minorHAnsi" w:cstheme="minorHAnsi"/>
          <w:b/>
          <w:bCs/>
          <w:u w:val="single"/>
        </w:rPr>
        <w:t>Australia</w:t>
      </w:r>
      <w:r w:rsidRPr="00276D80">
        <w:rPr>
          <w:rFonts w:asciiTheme="minorHAnsi" w:hAnsiTheme="minorHAnsi"/>
          <w:sz w:val="16"/>
        </w:rPr>
        <w:t xml:space="preserve"> (110).</w:t>
      </w:r>
    </w:p>
    <w:p w14:paraId="667B2B87" w14:textId="77777777" w:rsidR="00994FDC" w:rsidRPr="00276D80" w:rsidRDefault="00994FDC" w:rsidP="00994FDC">
      <w:pPr>
        <w:rPr>
          <w:rFonts w:asciiTheme="minorHAnsi" w:hAnsiTheme="minorHAnsi"/>
          <w:sz w:val="16"/>
          <w:szCs w:val="16"/>
        </w:rPr>
      </w:pPr>
      <w:r w:rsidRPr="00276D80">
        <w:rPr>
          <w:rFonts w:asciiTheme="minorHAnsi" w:hAnsiTheme="minorHAnsi"/>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1E41CC3C" w14:textId="77777777" w:rsidR="00994FDC" w:rsidRPr="00276D80" w:rsidRDefault="00994FDC" w:rsidP="00994FDC">
      <w:pPr>
        <w:rPr>
          <w:rFonts w:asciiTheme="minorHAnsi" w:hAnsiTheme="minorHAnsi"/>
          <w:sz w:val="16"/>
        </w:rPr>
      </w:pPr>
      <w:r w:rsidRPr="00276D80">
        <w:rPr>
          <w:rFonts w:asciiTheme="minorHAnsi" w:hAnsiTheme="minorHAnsi"/>
          <w:sz w:val="16"/>
        </w:rPr>
        <w:t xml:space="preserve">As it turns out, </w:t>
      </w:r>
      <w:r w:rsidRPr="00276D80">
        <w:rPr>
          <w:rFonts w:asciiTheme="minorHAnsi" w:hAnsiTheme="minorHAnsi" w:cstheme="minorHAnsi"/>
          <w:b/>
          <w:bCs/>
          <w:highlight w:val="green"/>
          <w:u w:val="single"/>
        </w:rPr>
        <w:t>countries that prioritized environmental sustainability ranked</w:t>
      </w:r>
      <w:r w:rsidRPr="00276D80">
        <w:rPr>
          <w:rFonts w:asciiTheme="minorHAnsi" w:hAnsiTheme="minorHAnsi" w:cstheme="minorHAnsi"/>
          <w:b/>
          <w:bCs/>
          <w:u w:val="single"/>
        </w:rPr>
        <w:t xml:space="preserve"> considerably </w:t>
      </w:r>
      <w:r w:rsidRPr="00276D80">
        <w:rPr>
          <w:rFonts w:asciiTheme="minorHAnsi" w:hAnsiTheme="minorHAnsi" w:cstheme="minorHAnsi"/>
          <w:b/>
          <w:bCs/>
          <w:highlight w:val="green"/>
          <w:u w:val="single"/>
        </w:rPr>
        <w:t>higher on democracy than those that didn’t</w:t>
      </w:r>
      <w:r w:rsidRPr="00276D80">
        <w:rPr>
          <w:rFonts w:asciiTheme="minorHAnsi" w:hAnsiTheme="minorHAnsi" w:cstheme="minorHAnsi"/>
          <w:b/>
          <w:bCs/>
          <w:u w:val="single"/>
        </w:rPr>
        <w:t xml:space="preserve"> (</w:t>
      </w:r>
      <w:r w:rsidRPr="00276D80">
        <w:rPr>
          <w:rFonts w:asciiTheme="minorHAnsi" w:hAnsiTheme="minorHAnsi" w:cstheme="minorHAnsi"/>
          <w:b/>
          <w:bCs/>
          <w:highlight w:val="green"/>
          <w:u w:val="single"/>
        </w:rPr>
        <w:t>75</w:t>
      </w:r>
      <w:r w:rsidRPr="00276D80">
        <w:rPr>
          <w:rFonts w:asciiTheme="minorHAnsi" w:hAnsiTheme="minorHAnsi" w:cstheme="minorHAnsi"/>
          <w:b/>
          <w:bCs/>
          <w:u w:val="single"/>
        </w:rPr>
        <w:t xml:space="preserve">.4 </w:t>
      </w:r>
      <w:r w:rsidRPr="00276D80">
        <w:rPr>
          <w:rFonts w:asciiTheme="minorHAnsi" w:hAnsiTheme="minorHAnsi" w:cstheme="minorHAnsi"/>
          <w:b/>
          <w:bCs/>
          <w:highlight w:val="green"/>
          <w:u w:val="single"/>
        </w:rPr>
        <w:t>vs</w:t>
      </w:r>
      <w:r w:rsidRPr="00276D80">
        <w:rPr>
          <w:rFonts w:asciiTheme="minorHAnsi" w:hAnsiTheme="minorHAnsi" w:cstheme="minorHAnsi"/>
          <w:b/>
          <w:bCs/>
          <w:u w:val="single"/>
        </w:rPr>
        <w:t xml:space="preserve">. </w:t>
      </w:r>
      <w:r w:rsidRPr="00276D80">
        <w:rPr>
          <w:rFonts w:asciiTheme="minorHAnsi" w:hAnsiTheme="minorHAnsi" w:cstheme="minorHAnsi"/>
          <w:b/>
          <w:bCs/>
          <w:highlight w:val="green"/>
          <w:u w:val="single"/>
        </w:rPr>
        <w:t>103</w:t>
      </w:r>
      <w:r w:rsidRPr="00276D80">
        <w:rPr>
          <w:rFonts w:asciiTheme="minorHAnsi" w:hAnsiTheme="minorHAnsi" w:cstheme="minorHAnsi"/>
          <w:b/>
          <w:bCs/>
          <w:u w:val="single"/>
        </w:rPr>
        <w:t>.5)</w:t>
      </w:r>
      <w:r w:rsidRPr="00276D80">
        <w:rPr>
          <w:rFonts w:asciiTheme="minorHAnsi" w:hAnsiTheme="minorHAnsi"/>
          <w:sz w:val="16"/>
        </w:rPr>
        <w:t>. These countries also had somewhat lower average per capita income ($25,015 vs. $37,095), demonstrating that taking action against climate change is far from a luxury that only the richest nations can afford.</w:t>
      </w:r>
    </w:p>
    <w:p w14:paraId="5D44ECBE" w14:textId="77777777" w:rsidR="00994FDC" w:rsidRPr="00276D80" w:rsidRDefault="00994FDC" w:rsidP="00994FDC">
      <w:pPr>
        <w:rPr>
          <w:rFonts w:asciiTheme="minorHAnsi" w:hAnsiTheme="minorHAnsi"/>
          <w:sz w:val="16"/>
        </w:rPr>
      </w:pPr>
      <w:r w:rsidRPr="00276D80">
        <w:rPr>
          <w:rFonts w:asciiTheme="minorHAnsi" w:hAnsiTheme="minorHAnsi"/>
          <w:sz w:val="16"/>
        </w:rPr>
        <w:t xml:space="preserve">As these patterns clearly show, </w:t>
      </w:r>
      <w:r w:rsidRPr="00276D80">
        <w:rPr>
          <w:rFonts w:asciiTheme="minorHAnsi" w:hAnsiTheme="minorHAnsi" w:cstheme="minorHAnsi"/>
          <w:b/>
          <w:bCs/>
          <w:highlight w:val="green"/>
          <w:u w:val="single"/>
        </w:rPr>
        <w:t>democracies</w:t>
      </w:r>
      <w:r w:rsidRPr="00276D80">
        <w:rPr>
          <w:rFonts w:asciiTheme="minorHAnsi" w:hAnsiTheme="minorHAnsi" w:cstheme="minorHAnsi"/>
          <w:b/>
          <w:bCs/>
          <w:u w:val="single"/>
        </w:rPr>
        <w:t xml:space="preserve"> are much </w:t>
      </w:r>
      <w:r w:rsidRPr="00276D80">
        <w:rPr>
          <w:rFonts w:asciiTheme="minorHAnsi" w:hAnsiTheme="minorHAnsi" w:cstheme="minorHAnsi"/>
          <w:b/>
          <w:bCs/>
          <w:highlight w:val="green"/>
          <w:u w:val="single"/>
        </w:rPr>
        <w:t>more likely</w:t>
      </w:r>
      <w:r w:rsidRPr="00276D80">
        <w:rPr>
          <w:rFonts w:asciiTheme="minorHAnsi" w:hAnsiTheme="minorHAnsi" w:cstheme="minorHAnsi"/>
          <w:b/>
          <w:bCs/>
          <w:u w:val="single"/>
        </w:rPr>
        <w:t xml:space="preserve"> than authoritarian regimes </w:t>
      </w:r>
      <w:r w:rsidRPr="00276D80">
        <w:rPr>
          <w:rFonts w:asciiTheme="minorHAnsi" w:hAnsiTheme="minorHAnsi" w:cstheme="minorHAnsi"/>
          <w:b/>
          <w:bCs/>
          <w:highlight w:val="green"/>
          <w:u w:val="single"/>
        </w:rPr>
        <w:t>to give</w:t>
      </w:r>
      <w:r w:rsidRPr="00276D80">
        <w:rPr>
          <w:rFonts w:asciiTheme="minorHAnsi" w:hAnsiTheme="minorHAnsi" w:cstheme="minorHAnsi"/>
          <w:b/>
          <w:bCs/>
          <w:u w:val="single"/>
        </w:rPr>
        <w:t xml:space="preserve"> environmental sustainability </w:t>
      </w:r>
      <w:r w:rsidRPr="00276D80">
        <w:rPr>
          <w:rFonts w:asciiTheme="minorHAnsi" w:hAnsiTheme="minorHAnsi" w:cstheme="minorHAnsi"/>
          <w:b/>
          <w:bCs/>
          <w:highlight w:val="green"/>
          <w:u w:val="single"/>
        </w:rPr>
        <w:t>priority over</w:t>
      </w:r>
      <w:r w:rsidRPr="00276D80">
        <w:rPr>
          <w:rFonts w:asciiTheme="minorHAnsi" w:hAnsiTheme="minorHAnsi" w:cstheme="minorHAnsi"/>
          <w:b/>
          <w:bCs/>
          <w:u w:val="single"/>
        </w:rPr>
        <w:t xml:space="preserve"> either </w:t>
      </w:r>
      <w:r w:rsidRPr="00276D80">
        <w:rPr>
          <w:rFonts w:asciiTheme="minorHAnsi" w:hAnsiTheme="minorHAnsi" w:cstheme="minorHAnsi"/>
          <w:b/>
          <w:bCs/>
          <w:highlight w:val="green"/>
          <w:u w:val="single"/>
        </w:rPr>
        <w:t>energy security</w:t>
      </w:r>
      <w:r w:rsidRPr="00276D80">
        <w:rPr>
          <w:rFonts w:asciiTheme="minorHAnsi" w:hAnsiTheme="minorHAnsi" w:cstheme="minorHAnsi"/>
          <w:b/>
          <w:bCs/>
          <w:u w:val="single"/>
        </w:rPr>
        <w:t xml:space="preserve"> or affordable energy supplies</w:t>
      </w:r>
      <w:r w:rsidRPr="00276D80">
        <w:rPr>
          <w:rFonts w:asciiTheme="minorHAnsi" w:hAnsiTheme="minorHAnsi"/>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383B11C9" w14:textId="77777777" w:rsidR="00994FDC" w:rsidRPr="00276D80" w:rsidRDefault="00994FDC" w:rsidP="00994FDC">
      <w:pPr>
        <w:rPr>
          <w:rFonts w:asciiTheme="minorHAnsi" w:hAnsiTheme="minorHAnsi"/>
          <w:sz w:val="16"/>
          <w:szCs w:val="16"/>
        </w:rPr>
      </w:pPr>
      <w:r w:rsidRPr="00276D80">
        <w:rPr>
          <w:rFonts w:asciiTheme="minorHAnsi" w:hAnsiTheme="minorHAnsi"/>
          <w:sz w:val="16"/>
          <w:szCs w:val="16"/>
        </w:rPr>
        <w:t xml:space="preserve">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in particular to the perception that </w:t>
      </w:r>
      <w:r w:rsidRPr="00276D80">
        <w:rPr>
          <w:rFonts w:asciiTheme="minorHAnsi" w:hAnsiTheme="minorHAnsi"/>
          <w:sz w:val="16"/>
          <w:szCs w:val="16"/>
        </w:rPr>
        <w:lastRenderedPageBreak/>
        <w:t>environmentalism comes at the expense of jobs and low energy prices. In the U.S., a long-term campaign of </w:t>
      </w:r>
      <w:hyperlink r:id="rId44" w:history="1">
        <w:r w:rsidRPr="00276D80">
          <w:rPr>
            <w:rStyle w:val="Hyperlink"/>
            <w:rFonts w:asciiTheme="minorHAnsi" w:hAnsiTheme="minorHAnsi"/>
            <w:sz w:val="16"/>
            <w:szCs w:val="16"/>
          </w:rPr>
          <w:t>disinformation</w:t>
        </w:r>
      </w:hyperlink>
      <w:r w:rsidRPr="00276D80">
        <w:rPr>
          <w:rFonts w:asciiTheme="minorHAnsi" w:hAnsiTheme="minorHAnsi"/>
          <w:sz w:val="16"/>
          <w:szCs w:val="16"/>
        </w:rPr>
        <w:t> funded by the fossil fuel sector has given rise to a large group of climate-change naysayers, although their numbers may be </w:t>
      </w:r>
      <w:hyperlink r:id="rId45" w:history="1">
        <w:r w:rsidRPr="00276D80">
          <w:rPr>
            <w:rStyle w:val="Hyperlink"/>
            <w:rFonts w:asciiTheme="minorHAnsi" w:hAnsiTheme="minorHAnsi"/>
            <w:sz w:val="16"/>
            <w:szCs w:val="16"/>
          </w:rPr>
          <w:t>shrinking</w:t>
        </w:r>
      </w:hyperlink>
      <w:r w:rsidRPr="00276D80">
        <w:rPr>
          <w:rFonts w:asciiTheme="minorHAnsi" w:hAnsiTheme="minorHAnsi"/>
          <w:sz w:val="16"/>
          <w:szCs w:val="16"/>
        </w:rPr>
        <w:t>.</w:t>
      </w:r>
    </w:p>
    <w:p w14:paraId="4D2620EA" w14:textId="77777777" w:rsidR="00994FDC" w:rsidRPr="00276D80" w:rsidRDefault="00994FDC" w:rsidP="00994FDC">
      <w:pPr>
        <w:rPr>
          <w:rFonts w:asciiTheme="minorHAnsi" w:hAnsiTheme="minorHAnsi"/>
          <w:sz w:val="16"/>
          <w:szCs w:val="16"/>
        </w:rPr>
      </w:pPr>
      <w:r w:rsidRPr="00276D80">
        <w:rPr>
          <w:rFonts w:asciiTheme="minorHAnsi" w:hAnsiTheme="minorHAnsi"/>
          <w:sz w:val="16"/>
          <w:szCs w:val="16"/>
        </w:rPr>
        <w:t>Even in these countries, however, democracy is at work subtly prodding the government toward greater environmental responsibility. For now, this work is taking place at the provincial, state, and municipal levels. </w:t>
      </w:r>
      <w:hyperlink r:id="rId46" w:history="1">
        <w:r w:rsidRPr="00276D80">
          <w:rPr>
            <w:rStyle w:val="Hyperlink"/>
            <w:rFonts w:asciiTheme="minorHAnsi" w:hAnsiTheme="minorHAnsi"/>
            <w:sz w:val="16"/>
            <w:szCs w:val="16"/>
          </w:rPr>
          <w:t>British Columbia</w:t>
        </w:r>
      </w:hyperlink>
      <w:r w:rsidRPr="00276D80">
        <w:rPr>
          <w:rFonts w:asciiTheme="minorHAnsi" w:hAnsiTheme="minorHAnsi"/>
          <w:sz w:val="16"/>
          <w:szCs w:val="16"/>
        </w:rPr>
        <w:t> has imposed a carbon tax, </w:t>
      </w:r>
      <w:hyperlink r:id="rId47" w:history="1">
        <w:r w:rsidRPr="00276D80">
          <w:rPr>
            <w:rStyle w:val="Hyperlink"/>
            <w:rFonts w:asciiTheme="minorHAnsi" w:hAnsiTheme="minorHAnsi"/>
            <w:sz w:val="16"/>
            <w:szCs w:val="16"/>
          </w:rPr>
          <w:t>California</w:t>
        </w:r>
      </w:hyperlink>
      <w:r w:rsidRPr="00276D80">
        <w:rPr>
          <w:rFonts w:asciiTheme="minorHAnsi" w:hAnsiTheme="minorHAnsi"/>
          <w:sz w:val="16"/>
          <w:szCs w:val="16"/>
        </w:rPr>
        <w:t> has initiated a cap-and-trade carbon plan, and </w:t>
      </w:r>
      <w:hyperlink r:id="rId48" w:history="1">
        <w:r w:rsidRPr="00276D80">
          <w:rPr>
            <w:rStyle w:val="Hyperlink"/>
            <w:rFonts w:asciiTheme="minorHAnsi" w:hAnsiTheme="minorHAnsi"/>
            <w:sz w:val="16"/>
            <w:szCs w:val="16"/>
          </w:rPr>
          <w:t>Melbourne</w:t>
        </w:r>
      </w:hyperlink>
      <w:r w:rsidRPr="00276D80">
        <w:rPr>
          <w:rFonts w:asciiTheme="minorHAnsi" w:hAnsiTheme="minorHAnsi"/>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4AC98321" w14:textId="77777777" w:rsidR="00994FDC" w:rsidRPr="00276D80" w:rsidRDefault="00994FDC" w:rsidP="00994FDC">
      <w:pPr>
        <w:rPr>
          <w:rFonts w:asciiTheme="minorHAnsi" w:hAnsiTheme="minorHAnsi"/>
          <w:sz w:val="16"/>
        </w:rPr>
      </w:pPr>
      <w:r w:rsidRPr="00276D80">
        <w:rPr>
          <w:rFonts w:asciiTheme="minorHAnsi" w:hAnsiTheme="minorHAnsi"/>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49" w:history="1">
        <w:r w:rsidRPr="00276D80">
          <w:rPr>
            <w:rStyle w:val="Hyperlink"/>
            <w:rFonts w:asciiTheme="minorHAnsi" w:hAnsiTheme="minorHAnsi"/>
            <w:sz w:val="16"/>
          </w:rPr>
          <w:t>keeping energy prices low</w:t>
        </w:r>
      </w:hyperlink>
      <w:r w:rsidRPr="00276D80">
        <w:rPr>
          <w:rFonts w:asciiTheme="minorHAnsi" w:hAnsiTheme="minorHAnsi"/>
          <w:sz w:val="16"/>
        </w:rPr>
        <w:t xml:space="preserve"> encourages increased usage of fossil fuels and a bias against green technologies. </w:t>
      </w:r>
      <w:r w:rsidRPr="00276D80">
        <w:rPr>
          <w:rFonts w:asciiTheme="minorHAnsi" w:hAnsiTheme="minorHAnsi" w:cstheme="minorHAnsi"/>
          <w:b/>
          <w:bCs/>
          <w:u w:val="single"/>
        </w:rPr>
        <w:t xml:space="preserve">At the same time, </w:t>
      </w:r>
      <w:r w:rsidRPr="00276D80">
        <w:rPr>
          <w:rFonts w:asciiTheme="minorHAnsi" w:hAnsiTheme="minorHAnsi" w:cstheme="minorHAnsi"/>
          <w:b/>
          <w:bCs/>
          <w:highlight w:val="green"/>
          <w:u w:val="single"/>
        </w:rPr>
        <w:t>authoritarian governments control information</w:t>
      </w:r>
      <w:r w:rsidRPr="00276D80">
        <w:rPr>
          <w:rFonts w:asciiTheme="minorHAnsi" w:hAnsiTheme="minorHAnsi" w:cstheme="minorHAnsi"/>
          <w:b/>
          <w:bCs/>
          <w:u w:val="single"/>
        </w:rPr>
        <w:t xml:space="preserve"> through state dominance of the media and access to official data</w:t>
      </w:r>
      <w:r w:rsidRPr="00276D80">
        <w:rPr>
          <w:rFonts w:asciiTheme="minorHAnsi" w:hAnsiTheme="minorHAnsi"/>
          <w:sz w:val="16"/>
        </w:rPr>
        <w:t xml:space="preserve">. For example, </w:t>
      </w:r>
      <w:r w:rsidRPr="00276D80">
        <w:rPr>
          <w:rFonts w:asciiTheme="minorHAnsi" w:hAnsiTheme="minorHAnsi" w:cstheme="minorHAnsi"/>
          <w:b/>
          <w:bCs/>
          <w:highlight w:val="green"/>
          <w:u w:val="single"/>
        </w:rPr>
        <w:t>China</w:t>
      </w:r>
      <w:r w:rsidRPr="00276D80">
        <w:rPr>
          <w:rFonts w:asciiTheme="minorHAnsi" w:hAnsiTheme="minorHAnsi"/>
          <w:sz w:val="16"/>
        </w:rPr>
        <w:t xml:space="preserve"> recently </w:t>
      </w:r>
      <w:r w:rsidRPr="00276D80">
        <w:rPr>
          <w:rFonts w:asciiTheme="minorHAnsi" w:hAnsiTheme="minorHAnsi" w:cstheme="minorHAnsi"/>
          <w:b/>
          <w:bCs/>
          <w:highlight w:val="green"/>
          <w:u w:val="single"/>
        </w:rPr>
        <w:t>reported</w:t>
      </w:r>
      <w:r w:rsidRPr="00276D80">
        <w:rPr>
          <w:rFonts w:asciiTheme="minorHAnsi" w:hAnsiTheme="minorHAnsi" w:cstheme="minorHAnsi"/>
          <w:b/>
          <w:bCs/>
          <w:u w:val="single"/>
        </w:rPr>
        <w:t xml:space="preserve"> a sizable </w:t>
      </w:r>
      <w:r w:rsidRPr="00276D80">
        <w:rPr>
          <w:rFonts w:asciiTheme="minorHAnsi" w:hAnsiTheme="minorHAnsi" w:cstheme="minorHAnsi"/>
          <w:b/>
          <w:bCs/>
          <w:highlight w:val="green"/>
          <w:u w:val="single"/>
        </w:rPr>
        <w:t>drop in coal consumption</w:t>
      </w:r>
      <w:r w:rsidRPr="00276D80">
        <w:rPr>
          <w:rFonts w:asciiTheme="minorHAnsi" w:hAnsiTheme="minorHAnsi"/>
          <w:sz w:val="16"/>
        </w:rPr>
        <w:t xml:space="preserve"> to placate citizens’ concerns about the country’s choking air pollution. </w:t>
      </w:r>
      <w:r w:rsidRPr="00276D80">
        <w:rPr>
          <w:rFonts w:asciiTheme="minorHAnsi" w:hAnsiTheme="minorHAnsi" w:cstheme="minorHAnsi"/>
          <w:b/>
          <w:bCs/>
          <w:u w:val="single"/>
        </w:rPr>
        <w:t>According to the New York Times, </w:t>
      </w:r>
      <w:r w:rsidRPr="00276D80">
        <w:rPr>
          <w:rFonts w:asciiTheme="minorHAnsi" w:hAnsiTheme="minorHAnsi" w:cstheme="minorHAnsi"/>
          <w:b/>
          <w:bCs/>
          <w:highlight w:val="green"/>
          <w:u w:val="single"/>
        </w:rPr>
        <w:t>however</w:t>
      </w:r>
      <w:r w:rsidRPr="00276D80">
        <w:rPr>
          <w:rFonts w:asciiTheme="minorHAnsi" w:hAnsiTheme="minorHAnsi" w:cstheme="minorHAnsi"/>
          <w:b/>
          <w:bCs/>
          <w:u w:val="single"/>
        </w:rPr>
        <w:t xml:space="preserve">, Chinese </w:t>
      </w:r>
      <w:r w:rsidRPr="00276D80">
        <w:rPr>
          <w:rFonts w:asciiTheme="minorHAnsi" w:hAnsiTheme="minorHAnsi" w:cstheme="minorHAnsi"/>
          <w:b/>
          <w:bCs/>
          <w:highlight w:val="green"/>
          <w:u w:val="single"/>
        </w:rPr>
        <w:t>coal consumption</w:t>
      </w:r>
      <w:r w:rsidRPr="00276D80">
        <w:rPr>
          <w:rFonts w:asciiTheme="minorHAnsi" w:hAnsiTheme="minorHAnsi" w:cstheme="minorHAnsi"/>
          <w:b/>
          <w:bCs/>
          <w:u w:val="single"/>
        </w:rPr>
        <w:t xml:space="preserve"> during the period of supposed reduction </w:t>
      </w:r>
      <w:r w:rsidRPr="00276D80">
        <w:rPr>
          <w:rFonts w:asciiTheme="minorHAnsi" w:hAnsiTheme="minorHAnsi" w:cstheme="minorHAnsi"/>
          <w:b/>
          <w:bCs/>
          <w:highlight w:val="green"/>
          <w:u w:val="single"/>
        </w:rPr>
        <w:t>actually </w:t>
      </w:r>
      <w:hyperlink r:id="rId50" w:history="1">
        <w:r w:rsidRPr="00276D80">
          <w:rPr>
            <w:rFonts w:asciiTheme="minorHAnsi" w:hAnsiTheme="minorHAnsi" w:cstheme="minorHAnsi"/>
            <w:b/>
            <w:bCs/>
            <w:highlight w:val="green"/>
            <w:u w:val="single"/>
          </w:rPr>
          <w:t>rose</w:t>
        </w:r>
      </w:hyperlink>
      <w:r w:rsidRPr="00276D80">
        <w:rPr>
          <w:rFonts w:asciiTheme="minorHAnsi" w:hAnsiTheme="minorHAnsi" w:cstheme="minorHAnsi"/>
          <w:b/>
          <w:bCs/>
          <w:highlight w:val="green"/>
          <w:u w:val="single"/>
        </w:rPr>
        <w:t> by 600 million tons</w:t>
      </w:r>
      <w:r w:rsidRPr="00276D80">
        <w:rPr>
          <w:rFonts w:asciiTheme="minorHAnsi" w:hAnsiTheme="minorHAnsi"/>
          <w:sz w:val="16"/>
        </w:rPr>
        <w:t xml:space="preserve">, an increase equal to 70 percent of annual coal usage in the United States. Even </w:t>
      </w:r>
      <w:r w:rsidRPr="00276D80">
        <w:rPr>
          <w:rFonts w:asciiTheme="minorHAnsi" w:hAnsiTheme="minorHAnsi" w:cstheme="minorHAnsi"/>
          <w:b/>
          <w:bCs/>
          <w:u w:val="single"/>
        </w:rPr>
        <w:t>as Chinese greenhouse gas emissions from coal grew, a </w:t>
      </w:r>
      <w:hyperlink r:id="rId51" w:history="1">
        <w:r w:rsidRPr="00276D80">
          <w:rPr>
            <w:rFonts w:asciiTheme="minorHAnsi" w:hAnsiTheme="minorHAnsi" w:cstheme="minorHAnsi"/>
            <w:b/>
            <w:bCs/>
            <w:u w:val="single"/>
          </w:rPr>
          <w:t>Pew Research report</w:t>
        </w:r>
      </w:hyperlink>
      <w:r w:rsidRPr="00276D80">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276D80">
        <w:rPr>
          <w:rFonts w:asciiTheme="minorHAnsi" w:hAnsiTheme="minorHAnsi"/>
          <w:sz w:val="16"/>
        </w:rPr>
        <w:t xml:space="preserve"> for the drop the report’s author could suggest </w:t>
      </w:r>
      <w:r w:rsidRPr="00276D80">
        <w:rPr>
          <w:rFonts w:asciiTheme="minorHAnsi" w:hAnsiTheme="minorHAnsi" w:cstheme="minorHAnsi"/>
          <w:b/>
          <w:bCs/>
          <w:u w:val="single"/>
        </w:rPr>
        <w:t>was a</w:t>
      </w:r>
      <w:r w:rsidRPr="00276D80">
        <w:rPr>
          <w:rFonts w:asciiTheme="minorHAnsi" w:hAnsiTheme="minorHAnsi"/>
          <w:sz w:val="16"/>
        </w:rPr>
        <w:t xml:space="preserve"> relative </w:t>
      </w:r>
      <w:r w:rsidRPr="00276D80">
        <w:rPr>
          <w:rFonts w:asciiTheme="minorHAnsi" w:hAnsiTheme="minorHAnsi" w:cstheme="minorHAnsi"/>
          <w:b/>
          <w:bCs/>
          <w:u w:val="single"/>
        </w:rPr>
        <w:t>lack of public discussion of climate change</w:t>
      </w:r>
      <w:r w:rsidRPr="00276D80">
        <w:rPr>
          <w:rFonts w:asciiTheme="minorHAnsi" w:hAnsiTheme="minorHAnsi"/>
          <w:sz w:val="16"/>
        </w:rPr>
        <w:t>.</w:t>
      </w:r>
    </w:p>
    <w:p w14:paraId="2FB865D3" w14:textId="77777777" w:rsidR="00994FDC" w:rsidRPr="00276D80" w:rsidRDefault="00994FDC" w:rsidP="00994FDC">
      <w:pPr>
        <w:pStyle w:val="Heading4"/>
        <w:rPr>
          <w:rFonts w:asciiTheme="minorHAnsi" w:hAnsiTheme="minorHAnsi"/>
        </w:rPr>
      </w:pPr>
      <w:r w:rsidRPr="00276D80">
        <w:rPr>
          <w:rFonts w:asciiTheme="minorHAnsi" w:hAnsiTheme="minorHAnsi"/>
        </w:rPr>
        <w:t>Extinction</w:t>
      </w:r>
    </w:p>
    <w:p w14:paraId="50272B84" w14:textId="77777777" w:rsidR="00994FDC" w:rsidRPr="00276D80" w:rsidRDefault="00994FDC" w:rsidP="00994FDC">
      <w:pPr>
        <w:rPr>
          <w:rFonts w:asciiTheme="minorHAnsi" w:hAnsiTheme="minorHAnsi"/>
          <w:color w:val="000000" w:themeColor="text1"/>
          <w:sz w:val="16"/>
          <w:szCs w:val="16"/>
        </w:rPr>
      </w:pPr>
      <w:r w:rsidRPr="00276D80">
        <w:rPr>
          <w:rStyle w:val="Style13ptBold"/>
          <w:rFonts w:asciiTheme="minorHAnsi" w:hAnsiTheme="minorHAnsi"/>
          <w:color w:val="000000" w:themeColor="text1"/>
        </w:rPr>
        <w:t>Specktor 19</w:t>
      </w:r>
      <w:r w:rsidRPr="00276D80">
        <w:rPr>
          <w:rFonts w:asciiTheme="minorHAnsi" w:hAnsiTheme="minorHAnsi"/>
          <w:color w:val="000000" w:themeColor="text1"/>
        </w:rPr>
        <w:t xml:space="preserve"> </w:t>
      </w:r>
      <w:r w:rsidRPr="00276D80">
        <w:rPr>
          <w:rFonts w:asciiTheme="minorHAnsi" w:hAnsiTheme="minorHAnsi"/>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52" w:history="1">
        <w:r w:rsidRPr="00276D80">
          <w:rPr>
            <w:rFonts w:asciiTheme="minorHAnsi" w:hAnsiTheme="minorHAnsi"/>
            <w:color w:val="000000" w:themeColor="text1"/>
            <w:sz w:val="16"/>
            <w:szCs w:val="16"/>
          </w:rPr>
          <w:t>https://www.livescience.com/65633-climate-change-dooms-humans-by-2050.html</w:t>
        </w:r>
      </w:hyperlink>
      <w:r w:rsidRPr="00276D80">
        <w:rPr>
          <w:rFonts w:asciiTheme="minorHAnsi" w:hAnsiTheme="minorHAnsi"/>
          <w:color w:val="000000" w:themeColor="text1"/>
          <w:sz w:val="16"/>
          <w:szCs w:val="16"/>
        </w:rPr>
        <w:t xml:space="preserve"> Justin</w:t>
      </w:r>
    </w:p>
    <w:p w14:paraId="09BD34F5" w14:textId="77777777" w:rsidR="00994FDC" w:rsidRPr="00276D80" w:rsidRDefault="00994FDC" w:rsidP="00994FDC">
      <w:pPr>
        <w:rPr>
          <w:rFonts w:asciiTheme="minorHAnsi" w:hAnsiTheme="minorHAnsi"/>
          <w:color w:val="000000" w:themeColor="text1"/>
          <w:u w:val="single"/>
        </w:rPr>
      </w:pPr>
      <w:r w:rsidRPr="00276D80">
        <w:rPr>
          <w:rFonts w:asciiTheme="minorHAnsi" w:hAnsiTheme="minorHAnsi"/>
          <w:color w:val="000000" w:themeColor="text1"/>
          <w:sz w:val="12"/>
          <w:szCs w:val="12"/>
        </w:rPr>
        <w:t xml:space="preserve">The current climate crisis, they say, is larger and more complex than any humans have ever dealt with before. </w:t>
      </w:r>
      <w:r w:rsidRPr="00276D80">
        <w:rPr>
          <w:rFonts w:asciiTheme="minorHAnsi" w:hAnsiTheme="minorHAnsi"/>
          <w:color w:val="000000" w:themeColor="text1"/>
          <w:u w:val="single"/>
        </w:rPr>
        <w:t xml:space="preserve">General climate </w:t>
      </w:r>
      <w:r w:rsidRPr="00276D80">
        <w:rPr>
          <w:rFonts w:asciiTheme="minorHAnsi" w:hAnsiTheme="minorHAnsi"/>
          <w:color w:val="000000" w:themeColor="text1"/>
          <w:highlight w:val="green"/>
          <w:u w:val="single"/>
        </w:rPr>
        <w:t>models</w:t>
      </w:r>
      <w:r w:rsidRPr="00276D80">
        <w:rPr>
          <w:rFonts w:asciiTheme="minorHAnsi" w:hAnsiTheme="minorHAnsi"/>
          <w:color w:val="000000" w:themeColor="text1"/>
          <w:sz w:val="12"/>
          <w:szCs w:val="12"/>
        </w:rPr>
        <w:t xml:space="preserve"> — like the one that the </w:t>
      </w:r>
      <w:hyperlink r:id="rId53" w:history="1">
        <w:r w:rsidRPr="00276D80">
          <w:rPr>
            <w:rStyle w:val="Hyperlink"/>
            <w:rFonts w:asciiTheme="minorHAnsi" w:hAnsiTheme="minorHAnsi"/>
            <w:color w:val="000000" w:themeColor="text1"/>
            <w:u w:val="single"/>
            <w:bdr w:val="none" w:sz="0" w:space="0" w:color="auto" w:frame="1"/>
          </w:rPr>
          <w:t>United Nations' Panel on Climate Change</w:t>
        </w:r>
      </w:hyperlink>
      <w:r w:rsidRPr="00276D80">
        <w:rPr>
          <w:rFonts w:asciiTheme="minorHAnsi" w:hAnsiTheme="minorHAnsi"/>
          <w:color w:val="000000" w:themeColor="text1"/>
          <w:sz w:val="12"/>
          <w:szCs w:val="12"/>
        </w:rPr>
        <w:t xml:space="preserve"> (IPCC) used in 2018 to predict that a global temperature increase of 3.6 degrees Fahrenheit (2 degrees Celsius) could put hundreds of millions of people at risk — </w:t>
      </w:r>
      <w:r w:rsidRPr="00276D80">
        <w:rPr>
          <w:rFonts w:asciiTheme="minorHAnsi" w:hAnsiTheme="minorHAnsi"/>
          <w:color w:val="000000" w:themeColor="text1"/>
          <w:highlight w:val="green"/>
          <w:u w:val="single"/>
        </w:rPr>
        <w:t>fail to account for</w:t>
      </w:r>
      <w:r w:rsidRPr="00276D80">
        <w:rPr>
          <w:rFonts w:asciiTheme="minorHAnsi" w:hAnsiTheme="minorHAnsi"/>
          <w:color w:val="000000" w:themeColor="text1"/>
          <w:u w:val="single"/>
        </w:rPr>
        <w:t xml:space="preserve"> the </w:t>
      </w:r>
      <w:r w:rsidRPr="00276D80">
        <w:rPr>
          <w:rFonts w:asciiTheme="minorHAnsi" w:hAnsiTheme="minorHAnsi"/>
          <w:b/>
          <w:bCs/>
          <w:color w:val="000000" w:themeColor="text1"/>
          <w:u w:val="single"/>
        </w:rPr>
        <w:t xml:space="preserve">sheer complexity of Earth's many </w:t>
      </w:r>
      <w:r w:rsidRPr="00276D80">
        <w:rPr>
          <w:rFonts w:asciiTheme="minorHAnsi" w:hAnsiTheme="minorHAnsi"/>
          <w:b/>
          <w:bCs/>
          <w:color w:val="000000" w:themeColor="text1"/>
          <w:highlight w:val="green"/>
          <w:u w:val="single"/>
        </w:rPr>
        <w:t xml:space="preserve">interlinked </w:t>
      </w:r>
      <w:r w:rsidRPr="00276D80">
        <w:rPr>
          <w:rFonts w:asciiTheme="minorHAnsi" w:hAnsiTheme="minorHAnsi"/>
          <w:b/>
          <w:bCs/>
          <w:color w:val="000000" w:themeColor="text1"/>
          <w:u w:val="single"/>
        </w:rPr>
        <w:t xml:space="preserve">geological </w:t>
      </w:r>
      <w:r w:rsidRPr="00276D80">
        <w:rPr>
          <w:rFonts w:asciiTheme="minorHAnsi" w:hAnsiTheme="minorHAnsi"/>
          <w:b/>
          <w:bCs/>
          <w:color w:val="000000" w:themeColor="text1"/>
          <w:highlight w:val="green"/>
          <w:u w:val="single"/>
        </w:rPr>
        <w:t>processes</w:t>
      </w:r>
      <w:r w:rsidRPr="00276D80">
        <w:rPr>
          <w:rFonts w:asciiTheme="minorHAnsi" w:hAnsiTheme="min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76D80">
        <w:rPr>
          <w:rFonts w:asciiTheme="minorHAnsi" w:hAnsiTheme="minorHAnsi"/>
          <w:color w:val="000000" w:themeColor="text1"/>
          <w:u w:val="single"/>
        </w:rPr>
        <w:t xml:space="preserve">world </w:t>
      </w:r>
      <w:r w:rsidRPr="00276D80">
        <w:rPr>
          <w:rFonts w:asciiTheme="minorHAnsi" w:hAnsiTheme="minorHAnsi"/>
          <w:color w:val="000000" w:themeColor="text1"/>
          <w:highlight w:val="green"/>
          <w:u w:val="single"/>
        </w:rPr>
        <w:t>governments</w:t>
      </w:r>
      <w:r w:rsidRPr="00276D80">
        <w:rPr>
          <w:rFonts w:asciiTheme="minorHAnsi" w:hAnsiTheme="minorHAnsi"/>
          <w:color w:val="000000" w:themeColor="text1"/>
          <w:u w:val="single"/>
        </w:rPr>
        <w:t xml:space="preserve"> "politely </w:t>
      </w:r>
      <w:r w:rsidRPr="00276D80">
        <w:rPr>
          <w:rFonts w:asciiTheme="minorHAnsi" w:hAnsiTheme="minorHAnsi"/>
          <w:color w:val="000000" w:themeColor="text1"/>
          <w:highlight w:val="green"/>
          <w:u w:val="single"/>
        </w:rPr>
        <w:t>ignor</w:t>
      </w:r>
      <w:r w:rsidRPr="00276D80">
        <w:rPr>
          <w:rFonts w:asciiTheme="minorHAnsi" w:hAnsiTheme="minorHAnsi"/>
          <w:color w:val="000000" w:themeColor="text1"/>
          <w:u w:val="single"/>
        </w:rPr>
        <w:t>ing"</w:t>
      </w:r>
      <w:r w:rsidRPr="00276D80">
        <w:rPr>
          <w:rFonts w:asciiTheme="minorHAnsi" w:hAnsiTheme="minorHAnsi"/>
          <w:color w:val="000000" w:themeColor="text1"/>
          <w:sz w:val="12"/>
          <w:szCs w:val="12"/>
        </w:rPr>
        <w:t xml:space="preserve"> the advice of </w:t>
      </w:r>
      <w:r w:rsidRPr="00276D80">
        <w:rPr>
          <w:rFonts w:asciiTheme="minorHAnsi" w:hAnsiTheme="minorHAnsi"/>
          <w:color w:val="000000" w:themeColor="text1"/>
          <w:highlight w:val="green"/>
          <w:u w:val="single"/>
        </w:rPr>
        <w:t>scientists</w:t>
      </w:r>
      <w:r w:rsidRPr="00276D80">
        <w:rPr>
          <w:rFonts w:asciiTheme="minorHAnsi" w:hAnsiTheme="min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276D80">
        <w:rPr>
          <w:rFonts w:asciiTheme="minorHAnsi" w:hAnsiTheme="minorHAnsi"/>
          <w:color w:val="000000" w:themeColor="text1"/>
          <w:u w:val="single"/>
        </w:rPr>
        <w:t xml:space="preserve">the world's </w:t>
      </w:r>
      <w:r w:rsidRPr="00276D80">
        <w:rPr>
          <w:rFonts w:asciiTheme="minorHAnsi" w:hAnsiTheme="minorHAnsi"/>
          <w:color w:val="000000" w:themeColor="text1"/>
          <w:highlight w:val="green"/>
          <w:u w:val="single"/>
        </w:rPr>
        <w:t>ice sheets vanish</w:t>
      </w:r>
      <w:r w:rsidRPr="00276D80">
        <w:rPr>
          <w:rFonts w:asciiTheme="minorHAnsi" w:hAnsiTheme="minorHAnsi"/>
          <w:color w:val="000000" w:themeColor="text1"/>
          <w:u w:val="single"/>
        </w:rPr>
        <w:t>; brutal droughts kill many</w:t>
      </w:r>
      <w:r w:rsidRPr="00276D80">
        <w:rPr>
          <w:rFonts w:asciiTheme="minorHAnsi" w:hAnsiTheme="minorHAnsi"/>
          <w:color w:val="000000" w:themeColor="text1"/>
          <w:sz w:val="12"/>
          <w:szCs w:val="12"/>
        </w:rPr>
        <w:t xml:space="preserve"> of the trees in the </w:t>
      </w:r>
      <w:hyperlink r:id="rId54" w:history="1">
        <w:r w:rsidRPr="00276D80">
          <w:rPr>
            <w:rStyle w:val="Hyperlink"/>
            <w:rFonts w:asciiTheme="minorHAnsi" w:hAnsiTheme="minorHAnsi"/>
            <w:color w:val="000000" w:themeColor="text1"/>
            <w:u w:val="single"/>
            <w:bdr w:val="none" w:sz="0" w:space="0" w:color="auto" w:frame="1"/>
          </w:rPr>
          <w:t>Amazon rainforest</w:t>
        </w:r>
      </w:hyperlink>
      <w:r w:rsidRPr="00276D80">
        <w:rPr>
          <w:rFonts w:asciiTheme="minorHAnsi" w:hAnsiTheme="minorHAnsi"/>
          <w:color w:val="000000" w:themeColor="text1"/>
          <w:sz w:val="12"/>
          <w:szCs w:val="12"/>
        </w:rPr>
        <w:t xml:space="preserve"> (removing one of the world's largest carbon offsets); </w:t>
      </w:r>
      <w:r w:rsidRPr="00276D80">
        <w:rPr>
          <w:rFonts w:asciiTheme="minorHAnsi" w:hAnsiTheme="minorHAnsi"/>
          <w:color w:val="000000" w:themeColor="text1"/>
          <w:u w:val="single"/>
        </w:rPr>
        <w:t xml:space="preserve">and the planet plunges into a </w:t>
      </w:r>
      <w:r w:rsidRPr="00276D80">
        <w:rPr>
          <w:rFonts w:asciiTheme="minorHAnsi" w:hAnsiTheme="minorHAnsi"/>
          <w:color w:val="000000" w:themeColor="text1"/>
          <w:highlight w:val="green"/>
          <w:u w:val="single"/>
        </w:rPr>
        <w:t>feedback loop</w:t>
      </w:r>
      <w:r w:rsidRPr="00276D80">
        <w:rPr>
          <w:rFonts w:asciiTheme="minorHAnsi" w:hAnsiTheme="minorHAnsi"/>
          <w:color w:val="000000" w:themeColor="text1"/>
          <w:u w:val="single"/>
        </w:rPr>
        <w:t xml:space="preserve"> of ever-hotter</w:t>
      </w:r>
      <w:r w:rsidRPr="00276D80">
        <w:rPr>
          <w:rFonts w:asciiTheme="minorHAnsi" w:hAnsiTheme="minorHAnsi"/>
          <w:color w:val="000000" w:themeColor="text1"/>
          <w:sz w:val="12"/>
          <w:szCs w:val="12"/>
        </w:rPr>
        <w:t xml:space="preserve">, ever-deadlier </w:t>
      </w:r>
      <w:r w:rsidRPr="00276D80">
        <w:rPr>
          <w:rFonts w:asciiTheme="minorHAnsi" w:hAnsiTheme="minorHAnsi"/>
          <w:color w:val="000000" w:themeColor="text1"/>
          <w:u w:val="single"/>
        </w:rPr>
        <w:t>conditions</w:t>
      </w:r>
      <w:r w:rsidRPr="00276D80">
        <w:rPr>
          <w:rFonts w:asciiTheme="minorHAnsi" w:hAnsiTheme="minorHAnsi"/>
          <w:color w:val="000000" w:themeColor="text1"/>
          <w:sz w:val="12"/>
          <w:szCs w:val="12"/>
        </w:rPr>
        <w:t>. "</w:t>
      </w:r>
      <w:r w:rsidRPr="00276D80">
        <w:rPr>
          <w:rFonts w:asciiTheme="minorHAnsi" w:hAnsiTheme="minorHAnsi"/>
          <w:color w:val="000000" w:themeColor="text1"/>
          <w:highlight w:val="green"/>
          <w:u w:val="single"/>
        </w:rPr>
        <w:t>Thirty-five percent of</w:t>
      </w:r>
      <w:r w:rsidRPr="00276D80">
        <w:rPr>
          <w:rFonts w:asciiTheme="minorHAnsi" w:hAnsiTheme="minorHAnsi"/>
          <w:color w:val="000000" w:themeColor="text1"/>
          <w:u w:val="single"/>
        </w:rPr>
        <w:t xml:space="preserve"> the global </w:t>
      </w:r>
      <w:r w:rsidRPr="00276D80">
        <w:rPr>
          <w:rFonts w:asciiTheme="minorHAnsi" w:hAnsiTheme="minorHAnsi"/>
          <w:color w:val="000000" w:themeColor="text1"/>
          <w:highlight w:val="green"/>
          <w:u w:val="single"/>
        </w:rPr>
        <w:t>land</w:t>
      </w:r>
      <w:r w:rsidRPr="00276D80">
        <w:rPr>
          <w:rFonts w:asciiTheme="minorHAnsi" w:hAnsiTheme="minorHAnsi"/>
          <w:color w:val="000000" w:themeColor="text1"/>
          <w:u w:val="single"/>
        </w:rPr>
        <w:t xml:space="preserve"> area, </w:t>
      </w:r>
      <w:r w:rsidRPr="00276D80">
        <w:rPr>
          <w:rFonts w:asciiTheme="minorHAnsi" w:hAnsiTheme="minorHAnsi"/>
          <w:color w:val="000000" w:themeColor="text1"/>
          <w:highlight w:val="green"/>
          <w:u w:val="single"/>
        </w:rPr>
        <w:t xml:space="preserve">and </w:t>
      </w:r>
      <w:r w:rsidRPr="00276D80">
        <w:rPr>
          <w:rFonts w:asciiTheme="minorHAnsi" w:hAnsiTheme="minorHAnsi"/>
          <w:b/>
          <w:bCs/>
          <w:color w:val="000000" w:themeColor="text1"/>
          <w:highlight w:val="green"/>
          <w:u w:val="single"/>
        </w:rPr>
        <w:t xml:space="preserve">55 percent of </w:t>
      </w:r>
      <w:r w:rsidRPr="00276D80">
        <w:rPr>
          <w:rFonts w:asciiTheme="minorHAnsi" w:hAnsiTheme="minorHAnsi"/>
          <w:b/>
          <w:bCs/>
          <w:color w:val="000000" w:themeColor="text1"/>
          <w:u w:val="single"/>
        </w:rPr>
        <w:t xml:space="preserve">the global </w:t>
      </w:r>
      <w:r w:rsidRPr="00276D80">
        <w:rPr>
          <w:rFonts w:asciiTheme="minorHAnsi" w:hAnsiTheme="minorHAnsi"/>
          <w:b/>
          <w:bCs/>
          <w:color w:val="000000" w:themeColor="text1"/>
          <w:highlight w:val="green"/>
          <w:u w:val="single"/>
        </w:rPr>
        <w:t>population</w:t>
      </w:r>
      <w:r w:rsidRPr="00276D80">
        <w:rPr>
          <w:rFonts w:asciiTheme="minorHAnsi" w:hAnsiTheme="minorHAnsi"/>
          <w:b/>
          <w:bCs/>
          <w:color w:val="000000" w:themeColor="text1"/>
          <w:u w:val="single"/>
        </w:rPr>
        <w:t xml:space="preserve">, are </w:t>
      </w:r>
      <w:r w:rsidRPr="00276D80">
        <w:rPr>
          <w:rFonts w:asciiTheme="minorHAnsi" w:hAnsiTheme="minorHAnsi"/>
          <w:b/>
          <w:bCs/>
          <w:color w:val="000000" w:themeColor="text1"/>
          <w:highlight w:val="green"/>
          <w:u w:val="single"/>
        </w:rPr>
        <w:t>subject to</w:t>
      </w:r>
      <w:r w:rsidRPr="00276D80">
        <w:rPr>
          <w:rFonts w:asciiTheme="minorHAnsi" w:hAnsiTheme="minorHAnsi"/>
          <w:b/>
          <w:bCs/>
          <w:color w:val="000000" w:themeColor="text1"/>
          <w:u w:val="single"/>
        </w:rPr>
        <w:t xml:space="preserve"> more than 20 days a year of </w:t>
      </w:r>
      <w:hyperlink r:id="rId55" w:history="1">
        <w:r w:rsidRPr="00276D80">
          <w:rPr>
            <w:rStyle w:val="Hyperlink"/>
            <w:rFonts w:asciiTheme="minorHAnsi" w:hAnsiTheme="minorHAnsi"/>
            <w:b/>
            <w:bCs/>
            <w:color w:val="000000" w:themeColor="text1"/>
            <w:highlight w:val="green"/>
            <w:u w:val="single"/>
          </w:rPr>
          <w:t>lethal heat</w:t>
        </w:r>
        <w:r w:rsidRPr="00276D80">
          <w:rPr>
            <w:rStyle w:val="Hyperlink"/>
            <w:rFonts w:asciiTheme="minorHAnsi" w:hAnsiTheme="minorHAnsi"/>
            <w:b/>
            <w:bCs/>
            <w:color w:val="000000" w:themeColor="text1"/>
            <w:u w:val="single"/>
          </w:rPr>
          <w:t xml:space="preserve"> conditions</w:t>
        </w:r>
      </w:hyperlink>
      <w:r w:rsidRPr="00276D80">
        <w:rPr>
          <w:rFonts w:asciiTheme="minorHAnsi" w:hAnsiTheme="minorHAnsi"/>
          <w:color w:val="000000" w:themeColor="text1"/>
          <w:u w:val="single"/>
        </w:rPr>
        <w:t>, beyond</w:t>
      </w:r>
      <w:r w:rsidRPr="00276D80">
        <w:rPr>
          <w:rFonts w:asciiTheme="minorHAnsi" w:hAnsiTheme="minorHAnsi"/>
          <w:color w:val="000000" w:themeColor="text1"/>
          <w:sz w:val="12"/>
          <w:szCs w:val="12"/>
        </w:rPr>
        <w:t xml:space="preserve"> the threshold of human </w:t>
      </w:r>
      <w:r w:rsidRPr="00276D80">
        <w:rPr>
          <w:rFonts w:asciiTheme="minorHAnsi" w:hAnsiTheme="minorHAnsi"/>
          <w:color w:val="000000" w:themeColor="text1"/>
          <w:u w:val="single"/>
        </w:rPr>
        <w:t>survivability</w:t>
      </w:r>
      <w:r w:rsidRPr="00276D80">
        <w:rPr>
          <w:rFonts w:asciiTheme="minorHAnsi" w:hAnsiTheme="minorHAnsi"/>
          <w:color w:val="000000" w:themeColor="text1"/>
          <w:sz w:val="12"/>
          <w:szCs w:val="12"/>
        </w:rPr>
        <w:t xml:space="preserve">," the authors hypothesized. Meanwhile, </w:t>
      </w:r>
      <w:r w:rsidRPr="00276D80">
        <w:rPr>
          <w:rFonts w:asciiTheme="minorHAnsi" w:hAnsiTheme="minorHAnsi"/>
          <w:color w:val="000000" w:themeColor="text1"/>
          <w:highlight w:val="green"/>
          <w:u w:val="single"/>
        </w:rPr>
        <w:t>droughts, floods and wildfires</w:t>
      </w:r>
      <w:r w:rsidRPr="00276D80">
        <w:rPr>
          <w:rFonts w:asciiTheme="minorHAnsi" w:hAnsiTheme="minorHAnsi"/>
          <w:color w:val="000000" w:themeColor="text1"/>
          <w:u w:val="single"/>
        </w:rPr>
        <w:t xml:space="preserve"> regularly </w:t>
      </w:r>
      <w:r w:rsidRPr="00276D80">
        <w:rPr>
          <w:rFonts w:asciiTheme="minorHAnsi" w:hAnsiTheme="minorHAnsi"/>
          <w:color w:val="000000" w:themeColor="text1"/>
          <w:highlight w:val="green"/>
          <w:u w:val="single"/>
        </w:rPr>
        <w:t>ravage the land</w:t>
      </w:r>
      <w:r w:rsidRPr="00276D80">
        <w:rPr>
          <w:rFonts w:asciiTheme="minorHAnsi" w:hAnsiTheme="minorHAnsi"/>
          <w:color w:val="000000" w:themeColor="text1"/>
          <w:u w:val="single"/>
        </w:rPr>
        <w:t xml:space="preserve">. Nearly </w:t>
      </w:r>
      <w:r w:rsidRPr="00276D80">
        <w:rPr>
          <w:rFonts w:asciiTheme="minorHAnsi" w:hAnsiTheme="minorHAnsi"/>
          <w:b/>
          <w:bCs/>
          <w:color w:val="000000" w:themeColor="text1"/>
          <w:highlight w:val="green"/>
          <w:u w:val="single"/>
        </w:rPr>
        <w:t xml:space="preserve">one-third </w:t>
      </w:r>
      <w:r w:rsidRPr="00276D80">
        <w:rPr>
          <w:rFonts w:asciiTheme="minorHAnsi" w:hAnsiTheme="minorHAnsi"/>
          <w:b/>
          <w:bCs/>
          <w:color w:val="000000" w:themeColor="text1"/>
          <w:u w:val="single"/>
        </w:rPr>
        <w:t xml:space="preserve">of the world's land surface </w:t>
      </w:r>
      <w:r w:rsidRPr="00276D80">
        <w:rPr>
          <w:rFonts w:asciiTheme="minorHAnsi" w:hAnsiTheme="minorHAnsi"/>
          <w:b/>
          <w:bCs/>
          <w:color w:val="000000" w:themeColor="text1"/>
          <w:highlight w:val="green"/>
          <w:u w:val="single"/>
        </w:rPr>
        <w:t>turns to desert</w:t>
      </w:r>
      <w:r w:rsidRPr="00276D80">
        <w:rPr>
          <w:rFonts w:asciiTheme="minorHAnsi" w:hAnsiTheme="minorHAnsi"/>
          <w:color w:val="000000" w:themeColor="text1"/>
          <w:u w:val="single"/>
        </w:rPr>
        <w:t>.</w:t>
      </w:r>
      <w:r w:rsidRPr="00276D80">
        <w:rPr>
          <w:rFonts w:asciiTheme="minorHAnsi" w:hAnsiTheme="minorHAnsi"/>
          <w:color w:val="000000" w:themeColor="text1"/>
          <w:sz w:val="12"/>
          <w:szCs w:val="12"/>
        </w:rPr>
        <w:t xml:space="preserve"> Entire </w:t>
      </w:r>
      <w:r w:rsidRPr="00276D80">
        <w:rPr>
          <w:rFonts w:asciiTheme="minorHAnsi" w:hAnsiTheme="minorHAnsi"/>
          <w:b/>
          <w:bCs/>
          <w:color w:val="000000" w:themeColor="text1"/>
          <w:highlight w:val="green"/>
          <w:u w:val="single"/>
        </w:rPr>
        <w:t>ecosystems collapse</w:t>
      </w:r>
      <w:r w:rsidRPr="00276D80">
        <w:rPr>
          <w:rFonts w:asciiTheme="minorHAnsi" w:hAnsiTheme="minorHAnsi"/>
          <w:color w:val="000000" w:themeColor="text1"/>
          <w:u w:val="single"/>
        </w:rPr>
        <w:t xml:space="preserve">, beginning with the </w:t>
      </w:r>
      <w:r w:rsidRPr="00276D80">
        <w:rPr>
          <w:rFonts w:asciiTheme="minorHAnsi" w:hAnsiTheme="minorHAnsi"/>
          <w:b/>
          <w:bCs/>
          <w:color w:val="000000" w:themeColor="text1"/>
          <w:u w:val="single"/>
        </w:rPr>
        <w:t>planet's coral reefs</w:t>
      </w:r>
      <w:r w:rsidRPr="00276D80">
        <w:rPr>
          <w:rFonts w:asciiTheme="minorHAnsi" w:hAnsiTheme="minorHAnsi"/>
          <w:color w:val="000000" w:themeColor="text1"/>
          <w:u w:val="single"/>
        </w:rPr>
        <w:t xml:space="preserve">, the </w:t>
      </w:r>
      <w:r w:rsidRPr="00276D80">
        <w:rPr>
          <w:rFonts w:asciiTheme="minorHAnsi" w:hAnsiTheme="minorHAnsi"/>
          <w:b/>
          <w:bCs/>
          <w:color w:val="000000" w:themeColor="text1"/>
          <w:u w:val="single"/>
        </w:rPr>
        <w:t>rainforest and the Arctic ice sheets</w:t>
      </w:r>
      <w:r w:rsidRPr="00276D80">
        <w:rPr>
          <w:rFonts w:asciiTheme="minorHAnsi" w:hAnsiTheme="minorHAnsi"/>
          <w:b/>
          <w:bCs/>
          <w:color w:val="000000" w:themeColor="text1"/>
          <w:sz w:val="16"/>
        </w:rPr>
        <w:t>.</w:t>
      </w:r>
      <w:r w:rsidRPr="00276D80">
        <w:rPr>
          <w:rFonts w:asciiTheme="minorHAnsi" w:hAnsiTheme="minorHAnsi"/>
          <w:color w:val="000000" w:themeColor="text1"/>
          <w:sz w:val="12"/>
          <w:szCs w:val="12"/>
        </w:rPr>
        <w:t xml:space="preserve"> The world's tropics are hit hardest by these new climate extremes, </w:t>
      </w:r>
      <w:r w:rsidRPr="00276D80">
        <w:rPr>
          <w:rFonts w:asciiTheme="minorHAnsi" w:hAnsiTheme="minorHAnsi"/>
          <w:color w:val="000000" w:themeColor="text1"/>
          <w:highlight w:val="green"/>
          <w:u w:val="single"/>
        </w:rPr>
        <w:t>destroying</w:t>
      </w:r>
      <w:r w:rsidRPr="00276D80">
        <w:rPr>
          <w:rFonts w:asciiTheme="minorHAnsi" w:hAnsiTheme="minorHAnsi"/>
          <w:color w:val="000000" w:themeColor="text1"/>
          <w:u w:val="single"/>
        </w:rPr>
        <w:t xml:space="preserve"> the region's </w:t>
      </w:r>
      <w:r w:rsidRPr="00276D80">
        <w:rPr>
          <w:rFonts w:asciiTheme="minorHAnsi" w:hAnsiTheme="minorHAnsi"/>
          <w:color w:val="000000" w:themeColor="text1"/>
          <w:highlight w:val="green"/>
          <w:u w:val="single"/>
        </w:rPr>
        <w:t>ag</w:t>
      </w:r>
      <w:r w:rsidRPr="00276D80">
        <w:rPr>
          <w:rFonts w:asciiTheme="minorHAnsi" w:hAnsiTheme="minorHAnsi"/>
          <w:color w:val="000000" w:themeColor="text1"/>
          <w:u w:val="single"/>
        </w:rPr>
        <w:t xml:space="preserve">riculture and </w:t>
      </w:r>
      <w:r w:rsidRPr="00276D80">
        <w:rPr>
          <w:rFonts w:asciiTheme="minorHAnsi" w:hAnsiTheme="minorHAnsi"/>
          <w:color w:val="000000" w:themeColor="text1"/>
          <w:highlight w:val="green"/>
          <w:u w:val="single"/>
        </w:rPr>
        <w:t>turning</w:t>
      </w:r>
      <w:r w:rsidRPr="00276D80">
        <w:rPr>
          <w:rFonts w:asciiTheme="minorHAnsi" w:hAnsiTheme="minorHAnsi"/>
          <w:color w:val="000000" w:themeColor="text1"/>
          <w:u w:val="single"/>
        </w:rPr>
        <w:t xml:space="preserve"> more than </w:t>
      </w:r>
      <w:r w:rsidRPr="00276D80">
        <w:rPr>
          <w:rFonts w:asciiTheme="minorHAnsi" w:hAnsiTheme="minorHAnsi"/>
          <w:color w:val="000000" w:themeColor="text1"/>
          <w:highlight w:val="green"/>
          <w:u w:val="single"/>
        </w:rPr>
        <w:t>1 bil</w:t>
      </w:r>
      <w:r w:rsidRPr="00276D80">
        <w:rPr>
          <w:rFonts w:asciiTheme="minorHAnsi" w:hAnsiTheme="minorHAnsi"/>
          <w:color w:val="000000" w:themeColor="text1"/>
          <w:u w:val="single"/>
        </w:rPr>
        <w:t xml:space="preserve">lion people </w:t>
      </w:r>
      <w:r w:rsidRPr="00276D80">
        <w:rPr>
          <w:rFonts w:asciiTheme="minorHAnsi" w:hAnsiTheme="minorHAnsi"/>
          <w:color w:val="000000" w:themeColor="text1"/>
          <w:highlight w:val="green"/>
          <w:u w:val="single"/>
        </w:rPr>
        <w:t>into refugees</w:t>
      </w:r>
      <w:r w:rsidRPr="00276D80">
        <w:rPr>
          <w:rFonts w:asciiTheme="minorHAnsi" w:hAnsiTheme="minorHAnsi"/>
          <w:color w:val="000000" w:themeColor="text1"/>
          <w:u w:val="single"/>
        </w:rPr>
        <w:t xml:space="preserve">. </w:t>
      </w:r>
      <w:r w:rsidRPr="00276D80">
        <w:rPr>
          <w:rFonts w:asciiTheme="minorHAnsi" w:hAnsiTheme="minorHAnsi"/>
          <w:color w:val="000000" w:themeColor="text1"/>
          <w:sz w:val="12"/>
          <w:szCs w:val="12"/>
        </w:rPr>
        <w:t xml:space="preserve">This mass movement of </w:t>
      </w:r>
      <w:r w:rsidRPr="00276D80">
        <w:rPr>
          <w:rFonts w:asciiTheme="minorHAnsi" w:hAnsiTheme="minorHAnsi"/>
          <w:color w:val="000000" w:themeColor="text1"/>
          <w:u w:val="single"/>
        </w:rPr>
        <w:t xml:space="preserve">refugees — coupled with </w:t>
      </w:r>
      <w:hyperlink r:id="rId56" w:history="1">
        <w:r w:rsidRPr="00276D80">
          <w:rPr>
            <w:rStyle w:val="Hyperlink"/>
            <w:rFonts w:asciiTheme="minorHAnsi" w:hAnsiTheme="minorHAnsi"/>
            <w:color w:val="000000" w:themeColor="text1"/>
            <w:highlight w:val="green"/>
            <w:u w:val="single"/>
          </w:rPr>
          <w:t>shrinking coastlines</w:t>
        </w:r>
      </w:hyperlink>
      <w:r w:rsidRPr="00276D80">
        <w:rPr>
          <w:rFonts w:asciiTheme="minorHAnsi" w:hAnsiTheme="minorHAnsi"/>
          <w:color w:val="000000" w:themeColor="text1"/>
          <w:highlight w:val="green"/>
          <w:u w:val="single"/>
        </w:rPr>
        <w:t xml:space="preserve"> and</w:t>
      </w:r>
      <w:r w:rsidRPr="00276D80">
        <w:rPr>
          <w:rFonts w:asciiTheme="minorHAnsi" w:hAnsiTheme="minorHAnsi"/>
          <w:color w:val="000000" w:themeColor="text1"/>
          <w:u w:val="single"/>
        </w:rPr>
        <w:t xml:space="preserve"> severe </w:t>
      </w:r>
      <w:r w:rsidRPr="00276D80">
        <w:rPr>
          <w:rFonts w:asciiTheme="minorHAnsi" w:hAnsiTheme="minorHAnsi"/>
          <w:color w:val="000000" w:themeColor="text1"/>
          <w:highlight w:val="green"/>
          <w:u w:val="single"/>
        </w:rPr>
        <w:t>drops in food and water</w:t>
      </w:r>
      <w:r w:rsidRPr="00276D80">
        <w:rPr>
          <w:rFonts w:asciiTheme="minorHAnsi" w:hAnsiTheme="minorHAnsi"/>
          <w:color w:val="000000" w:themeColor="text1"/>
          <w:u w:val="single"/>
        </w:rPr>
        <w:t xml:space="preserve"> availability — begin to </w:t>
      </w:r>
      <w:r w:rsidRPr="00276D80">
        <w:rPr>
          <w:rFonts w:asciiTheme="minorHAnsi" w:hAnsiTheme="minorHAnsi"/>
          <w:b/>
          <w:bCs/>
          <w:color w:val="000000" w:themeColor="text1"/>
          <w:highlight w:val="green"/>
          <w:u w:val="single"/>
        </w:rPr>
        <w:t>stress</w:t>
      </w:r>
      <w:r w:rsidRPr="00276D80">
        <w:rPr>
          <w:rFonts w:asciiTheme="minorHAnsi" w:hAnsiTheme="minorHAnsi"/>
          <w:b/>
          <w:bCs/>
          <w:color w:val="000000" w:themeColor="text1"/>
          <w:u w:val="single"/>
        </w:rPr>
        <w:t xml:space="preserve"> the fabric of the world's largest </w:t>
      </w:r>
      <w:r w:rsidRPr="00276D80">
        <w:rPr>
          <w:rFonts w:asciiTheme="minorHAnsi" w:hAnsiTheme="minorHAnsi"/>
          <w:b/>
          <w:bCs/>
          <w:color w:val="000000" w:themeColor="text1"/>
          <w:highlight w:val="green"/>
          <w:u w:val="single"/>
        </w:rPr>
        <w:t>nations</w:t>
      </w:r>
      <w:r w:rsidRPr="00276D80">
        <w:rPr>
          <w:rFonts w:asciiTheme="minorHAnsi" w:hAnsiTheme="minorHAnsi"/>
          <w:color w:val="000000" w:themeColor="text1"/>
          <w:sz w:val="12"/>
          <w:szCs w:val="12"/>
        </w:rPr>
        <w:t xml:space="preserve">, including the United States. </w:t>
      </w:r>
      <w:r w:rsidRPr="00276D80">
        <w:rPr>
          <w:rFonts w:asciiTheme="minorHAnsi" w:hAnsiTheme="minorHAnsi"/>
          <w:color w:val="000000" w:themeColor="text1"/>
          <w:u w:val="single"/>
        </w:rPr>
        <w:t xml:space="preserve">Armed conflicts over resources, perhaps culminating in </w:t>
      </w:r>
      <w:r w:rsidRPr="00276D80">
        <w:rPr>
          <w:rFonts w:asciiTheme="minorHAnsi" w:hAnsiTheme="minorHAnsi"/>
          <w:b/>
          <w:bCs/>
          <w:color w:val="000000" w:themeColor="text1"/>
          <w:highlight w:val="green"/>
          <w:u w:val="single"/>
        </w:rPr>
        <w:t>nuclear war</w:t>
      </w:r>
      <w:r w:rsidRPr="00276D80">
        <w:rPr>
          <w:rFonts w:asciiTheme="minorHAnsi" w:hAnsiTheme="minorHAnsi"/>
          <w:b/>
          <w:bCs/>
          <w:color w:val="000000" w:themeColor="text1"/>
          <w:u w:val="single"/>
        </w:rPr>
        <w:t xml:space="preserve">, are </w:t>
      </w:r>
      <w:r w:rsidRPr="00276D80">
        <w:rPr>
          <w:rFonts w:asciiTheme="minorHAnsi" w:hAnsiTheme="minorHAnsi"/>
          <w:b/>
          <w:bCs/>
          <w:color w:val="000000" w:themeColor="text1"/>
          <w:highlight w:val="green"/>
          <w:u w:val="single"/>
        </w:rPr>
        <w:t>likely</w:t>
      </w:r>
      <w:r w:rsidRPr="00276D80">
        <w:rPr>
          <w:rFonts w:asciiTheme="minorHAnsi" w:hAnsiTheme="minorHAnsi"/>
          <w:color w:val="000000" w:themeColor="text1"/>
          <w:u w:val="single"/>
        </w:rPr>
        <w:t>. The result</w:t>
      </w:r>
      <w:r w:rsidRPr="00276D80">
        <w:rPr>
          <w:rFonts w:asciiTheme="minorHAnsi" w:hAnsiTheme="minorHAnsi"/>
          <w:color w:val="000000" w:themeColor="text1"/>
          <w:sz w:val="12"/>
          <w:szCs w:val="12"/>
        </w:rPr>
        <w:t xml:space="preserve">, according to the new paper, </w:t>
      </w:r>
      <w:r w:rsidRPr="00276D80">
        <w:rPr>
          <w:rFonts w:asciiTheme="minorHAnsi" w:hAnsiTheme="minorHAnsi"/>
          <w:color w:val="000000" w:themeColor="text1"/>
          <w:u w:val="single"/>
        </w:rPr>
        <w:t xml:space="preserve">is "outright chaos" and perhaps "the </w:t>
      </w:r>
      <w:r w:rsidRPr="00276D80">
        <w:rPr>
          <w:rFonts w:asciiTheme="minorHAnsi" w:hAnsiTheme="minorHAnsi"/>
          <w:color w:val="000000" w:themeColor="text1"/>
          <w:highlight w:val="green"/>
          <w:u w:val="single"/>
        </w:rPr>
        <w:t>end of</w:t>
      </w:r>
      <w:r w:rsidRPr="00276D80">
        <w:rPr>
          <w:rFonts w:asciiTheme="minorHAnsi" w:hAnsiTheme="minorHAnsi"/>
          <w:color w:val="000000" w:themeColor="text1"/>
          <w:u w:val="single"/>
        </w:rPr>
        <w:t xml:space="preserve"> human global </w:t>
      </w:r>
      <w:r w:rsidRPr="00276D80">
        <w:rPr>
          <w:rFonts w:asciiTheme="minorHAnsi" w:hAnsiTheme="minorHAnsi"/>
          <w:color w:val="000000" w:themeColor="text1"/>
          <w:highlight w:val="green"/>
          <w:u w:val="single"/>
        </w:rPr>
        <w:t>civilization</w:t>
      </w:r>
      <w:r w:rsidRPr="00276D80">
        <w:rPr>
          <w:rFonts w:asciiTheme="minorHAnsi" w:hAnsiTheme="minorHAnsi"/>
          <w:color w:val="000000" w:themeColor="text1"/>
          <w:u w:val="single"/>
        </w:rPr>
        <w:t xml:space="preserve"> as we know it."</w:t>
      </w:r>
    </w:p>
    <w:p w14:paraId="24FC563E" w14:textId="1B0E5025" w:rsidR="0086702D" w:rsidRPr="00276D80" w:rsidRDefault="00EE29BA" w:rsidP="00994FDC">
      <w:pPr>
        <w:pStyle w:val="Heading3"/>
        <w:rPr>
          <w:rFonts w:asciiTheme="minorHAnsi" w:hAnsiTheme="minorHAnsi"/>
        </w:rPr>
      </w:pPr>
      <w:r w:rsidRPr="00276D80">
        <w:rPr>
          <w:rFonts w:asciiTheme="minorHAnsi" w:hAnsiTheme="minorHAnsi"/>
        </w:rPr>
        <w:lastRenderedPageBreak/>
        <w:t xml:space="preserve">1AC – </w:t>
      </w:r>
      <w:r w:rsidR="00994FDC" w:rsidRPr="00276D80">
        <w:rPr>
          <w:rFonts w:asciiTheme="minorHAnsi" w:hAnsiTheme="minorHAnsi"/>
        </w:rPr>
        <w:t>Adv 2</w:t>
      </w:r>
    </w:p>
    <w:p w14:paraId="1691331B" w14:textId="77777777" w:rsidR="002851E2" w:rsidRPr="00276D80" w:rsidRDefault="002851E2" w:rsidP="002851E2">
      <w:pPr>
        <w:pStyle w:val="Heading4"/>
        <w:rPr>
          <w:rFonts w:asciiTheme="minorHAnsi" w:hAnsiTheme="minorHAnsi"/>
        </w:rPr>
      </w:pPr>
      <w:r w:rsidRPr="00276D80">
        <w:rPr>
          <w:rFonts w:asciiTheme="minorHAnsi" w:hAnsiTheme="minorHAnsi"/>
        </w:rPr>
        <w:t>Advantage 1 is WTO Credibility.</w:t>
      </w:r>
    </w:p>
    <w:p w14:paraId="5B623D5E" w14:textId="77777777" w:rsidR="002851E2" w:rsidRPr="00276D80" w:rsidRDefault="002851E2" w:rsidP="002851E2">
      <w:pPr>
        <w:rPr>
          <w:rFonts w:asciiTheme="minorHAnsi" w:hAnsiTheme="minorHAnsi" w:cstheme="majorHAnsi"/>
        </w:rPr>
      </w:pPr>
    </w:p>
    <w:p w14:paraId="62D91F94" w14:textId="77777777" w:rsidR="002851E2" w:rsidRPr="00276D80" w:rsidRDefault="002851E2" w:rsidP="002851E2">
      <w:pPr>
        <w:pStyle w:val="Heading4"/>
        <w:rPr>
          <w:rFonts w:asciiTheme="minorHAnsi" w:hAnsiTheme="minorHAnsi" w:cstheme="majorHAnsi"/>
        </w:rPr>
      </w:pPr>
      <w:r w:rsidRPr="00276D80">
        <w:rPr>
          <w:rFonts w:asciiTheme="minorHAnsi" w:hAnsiTheme="minorHAnsi" w:cstheme="majorHAnsi"/>
        </w:rPr>
        <w:t>The new head of the WTO is on track to push for reform and an increased role but is hindered now due to lack of vaccine agreement.</w:t>
      </w:r>
    </w:p>
    <w:p w14:paraId="3E9D6834" w14:textId="77777777" w:rsidR="002851E2" w:rsidRPr="00276D80" w:rsidRDefault="002851E2" w:rsidP="002851E2">
      <w:pPr>
        <w:rPr>
          <w:rFonts w:asciiTheme="minorHAnsi" w:hAnsiTheme="minorHAnsi" w:cstheme="majorHAnsi"/>
        </w:rPr>
      </w:pPr>
      <w:r w:rsidRPr="00276D80">
        <w:rPr>
          <w:rStyle w:val="Style13ptBold"/>
          <w:rFonts w:asciiTheme="minorHAnsi" w:hAnsiTheme="minorHAnsi" w:cstheme="majorHAnsi"/>
        </w:rPr>
        <w:t>Baschuk 4-27</w:t>
      </w:r>
      <w:r w:rsidRPr="00276D80">
        <w:rPr>
          <w:rFonts w:asciiTheme="minorHAnsi" w:hAnsiTheme="minorHAnsi" w:cstheme="majorHAnsi"/>
        </w:rPr>
        <w:t xml:space="preserve">. </w:t>
      </w:r>
      <w:r w:rsidRPr="00276D80">
        <w:rPr>
          <w:rFonts w:asciiTheme="minorHAnsi" w:hAnsiTheme="minorHAnsi" w:cstheme="majorHAnsi"/>
          <w:sz w:val="18"/>
          <w:szCs w:val="18"/>
        </w:rPr>
        <w:t xml:space="preserve">[(Bryce Baschuk is a Bloomberg Reporter) </w:t>
      </w:r>
      <w:hyperlink r:id="rId57" w:history="1">
        <w:r w:rsidRPr="00276D80">
          <w:rPr>
            <w:rStyle w:val="Hyperlink"/>
            <w:rFonts w:asciiTheme="minorHAnsi" w:hAnsiTheme="minorHAnsi" w:cstheme="majorHAnsi"/>
            <w:sz w:val="18"/>
            <w:szCs w:val="18"/>
          </w:rPr>
          <w:t>"WTO Chief Pursues a ‘Hectic’ Agenda to Fix World Trade’s Referee," Bloomberg, April 27, 2021. https://www.bloomberg.com/news/articles/2021-04-27/wto-chief-pursues-a-hectic-agenda-to-fix-world-trade-s-referee</w:t>
        </w:r>
      </w:hyperlink>
      <w:r w:rsidRPr="00276D80">
        <w:rPr>
          <w:rFonts w:asciiTheme="minorHAnsi" w:hAnsiTheme="minorHAnsi" w:cstheme="majorHAnsi"/>
          <w:sz w:val="18"/>
          <w:szCs w:val="18"/>
        </w:rPr>
        <w:t>] TDI</w:t>
      </w:r>
    </w:p>
    <w:p w14:paraId="37B35AE6" w14:textId="77777777" w:rsidR="002851E2" w:rsidRPr="00276D80" w:rsidRDefault="002851E2" w:rsidP="002851E2">
      <w:pPr>
        <w:rPr>
          <w:rFonts w:asciiTheme="minorHAnsi" w:hAnsiTheme="minorHAnsi" w:cstheme="majorHAnsi"/>
          <w:sz w:val="14"/>
        </w:rPr>
      </w:pPr>
      <w:r w:rsidRPr="00276D80">
        <w:rPr>
          <w:rFonts w:asciiTheme="minorHAnsi" w:hAnsiTheme="minorHAnsi" w:cstheme="majorHAnsi"/>
          <w:u w:val="single"/>
        </w:rPr>
        <w:t xml:space="preserve">The head of the </w:t>
      </w:r>
      <w:r w:rsidRPr="00276D80">
        <w:rPr>
          <w:rFonts w:asciiTheme="minorHAnsi" w:hAnsiTheme="minorHAnsi" w:cstheme="majorHAnsi"/>
          <w:highlight w:val="cyan"/>
          <w:u w:val="single"/>
        </w:rPr>
        <w:t>W</w:t>
      </w:r>
      <w:r w:rsidRPr="00276D80">
        <w:rPr>
          <w:rFonts w:asciiTheme="minorHAnsi" w:hAnsiTheme="minorHAnsi" w:cstheme="majorHAnsi"/>
          <w:sz w:val="14"/>
        </w:rPr>
        <w:t xml:space="preserve">orld </w:t>
      </w:r>
      <w:r w:rsidRPr="00276D80">
        <w:rPr>
          <w:rFonts w:asciiTheme="minorHAnsi" w:hAnsiTheme="minorHAnsi" w:cstheme="majorHAnsi"/>
          <w:highlight w:val="cyan"/>
          <w:u w:val="single"/>
        </w:rPr>
        <w:t>T</w:t>
      </w:r>
      <w:r w:rsidRPr="00276D80">
        <w:rPr>
          <w:rFonts w:asciiTheme="minorHAnsi" w:hAnsiTheme="minorHAnsi" w:cstheme="majorHAnsi"/>
          <w:sz w:val="14"/>
        </w:rPr>
        <w:t xml:space="preserve">rade </w:t>
      </w:r>
      <w:r w:rsidRPr="00276D80">
        <w:rPr>
          <w:rFonts w:asciiTheme="minorHAnsi" w:hAnsiTheme="minorHAnsi" w:cstheme="majorHAnsi"/>
          <w:highlight w:val="cyan"/>
          <w:u w:val="single"/>
        </w:rPr>
        <w:t>O</w:t>
      </w:r>
      <w:r w:rsidRPr="00276D80">
        <w:rPr>
          <w:rFonts w:asciiTheme="minorHAnsi" w:hAnsiTheme="minorHAnsi" w:cstheme="majorHAnsi"/>
          <w:sz w:val="14"/>
        </w:rPr>
        <w:t xml:space="preserve">rganization </w:t>
      </w:r>
      <w:r w:rsidRPr="00276D80">
        <w:rPr>
          <w:rFonts w:asciiTheme="minorHAnsi" w:hAnsiTheme="minorHAnsi" w:cstheme="majorHAnsi"/>
          <w:b/>
          <w:bCs/>
          <w:highlight w:val="cyan"/>
          <w:u w:val="single"/>
        </w:rPr>
        <w:t>raised</w:t>
      </w:r>
      <w:r w:rsidRPr="00276D80">
        <w:rPr>
          <w:rFonts w:asciiTheme="minorHAnsi" w:hAnsiTheme="minorHAnsi" w:cstheme="majorHAnsi"/>
          <w:b/>
          <w:bCs/>
          <w:u w:val="single"/>
        </w:rPr>
        <w:t xml:space="preserve"> an </w:t>
      </w:r>
      <w:r w:rsidRPr="00276D80">
        <w:rPr>
          <w:rFonts w:asciiTheme="minorHAnsi" w:hAnsiTheme="minorHAnsi" w:cstheme="majorHAnsi"/>
          <w:b/>
          <w:bCs/>
          <w:highlight w:val="cyan"/>
          <w:u w:val="single"/>
        </w:rPr>
        <w:t>alarm about</w:t>
      </w:r>
      <w:r w:rsidRPr="00276D80">
        <w:rPr>
          <w:rFonts w:asciiTheme="minorHAnsi" w:hAnsiTheme="minorHAnsi" w:cstheme="majorHAnsi"/>
          <w:b/>
          <w:bCs/>
          <w:u w:val="single"/>
        </w:rPr>
        <w:t xml:space="preserve"> the </w:t>
      </w:r>
      <w:r w:rsidRPr="00276D80">
        <w:rPr>
          <w:rFonts w:asciiTheme="minorHAnsi" w:hAnsiTheme="minorHAnsi" w:cstheme="majorHAnsi"/>
          <w:b/>
          <w:bCs/>
          <w:highlight w:val="cyan"/>
          <w:u w:val="single"/>
        </w:rPr>
        <w:t xml:space="preserve">credibility </w:t>
      </w:r>
      <w:r w:rsidRPr="00276D80">
        <w:rPr>
          <w:rFonts w:asciiTheme="minorHAnsi" w:hAnsiTheme="minorHAnsi" w:cstheme="majorHAnsi"/>
          <w:b/>
          <w:bCs/>
          <w:u w:val="single"/>
        </w:rPr>
        <w:t>of the multilateral trading system</w:t>
      </w:r>
      <w:r w:rsidRPr="00276D80">
        <w:rPr>
          <w:rFonts w:asciiTheme="minorHAnsi" w:hAnsiTheme="minorHAnsi" w:cstheme="majorHAnsi"/>
          <w:sz w:val="14"/>
        </w:rPr>
        <w:t xml:space="preserve">, </w:t>
      </w:r>
      <w:r w:rsidRPr="00276D80">
        <w:rPr>
          <w:rFonts w:asciiTheme="minorHAnsi" w:hAnsiTheme="minorHAnsi" w:cstheme="majorHAnsi"/>
          <w:highlight w:val="cyan"/>
          <w:u w:val="single"/>
        </w:rPr>
        <w:t>urging</w:t>
      </w:r>
      <w:r w:rsidRPr="00276D80">
        <w:rPr>
          <w:rFonts w:asciiTheme="minorHAnsi" w:hAnsiTheme="minorHAnsi" w:cstheme="majorHAnsi"/>
          <w:sz w:val="14"/>
        </w:rPr>
        <w:t xml:space="preserve"> leaders to act fast to bolster the global economy with </w:t>
      </w:r>
      <w:r w:rsidRPr="00276D80">
        <w:rPr>
          <w:rFonts w:asciiTheme="minorHAnsi" w:hAnsiTheme="minorHAnsi" w:cstheme="majorHAnsi"/>
          <w:u w:val="single"/>
        </w:rPr>
        <w:t xml:space="preserve">steps like fairer </w:t>
      </w:r>
      <w:r w:rsidRPr="00276D80">
        <w:rPr>
          <w:rFonts w:asciiTheme="minorHAnsi" w:hAnsiTheme="minorHAnsi" w:cstheme="majorHAnsi"/>
          <w:highlight w:val="cyan"/>
          <w:u w:val="single"/>
        </w:rPr>
        <w:t>vaccine distribution</w:t>
      </w:r>
      <w:r w:rsidRPr="00276D80">
        <w:rPr>
          <w:rFonts w:asciiTheme="minorHAnsi" w:hAnsiTheme="minorHAnsi" w:cstheme="majorHAnsi"/>
          <w:sz w:val="14"/>
        </w:rPr>
        <w:t xml:space="preserve"> </w:t>
      </w:r>
      <w:r w:rsidRPr="00276D80">
        <w:rPr>
          <w:rFonts w:asciiTheme="minorHAnsi" w:hAnsiTheme="minorHAnsi" w:cstheme="majorHAnsi"/>
          <w:u w:val="single"/>
        </w:rPr>
        <w:t>and cooperate to resolve longer-term problems like overfishing</w:t>
      </w:r>
      <w:r w:rsidRPr="00276D80">
        <w:rPr>
          <w:rFonts w:asciiTheme="minorHAnsi" w:hAnsiTheme="minorHAnsi" w:cstheme="majorHAnsi"/>
          <w:sz w:val="14"/>
        </w:rPr>
        <w:t xml:space="preserve">. During her first two months, </w:t>
      </w:r>
      <w:r w:rsidRPr="00276D80">
        <w:rPr>
          <w:rFonts w:asciiTheme="minorHAnsi" w:hAnsiTheme="minorHAnsi" w:cstheme="majorHAnsi"/>
          <w:u w:val="single"/>
        </w:rPr>
        <w:t>WTO</w:t>
      </w:r>
      <w:r w:rsidRPr="00276D80">
        <w:rPr>
          <w:rFonts w:asciiTheme="minorHAnsi" w:hAnsiTheme="minorHAnsi" w:cstheme="majorHAnsi"/>
          <w:sz w:val="14"/>
        </w:rPr>
        <w:t xml:space="preserve"> </w:t>
      </w:r>
      <w:r w:rsidRPr="00276D80">
        <w:rPr>
          <w:rFonts w:asciiTheme="minorHAnsi" w:hAnsiTheme="minorHAnsi" w:cstheme="majorHAnsi"/>
          <w:u w:val="single"/>
        </w:rPr>
        <w:t>Director</w:t>
      </w:r>
      <w:r w:rsidRPr="00276D80">
        <w:rPr>
          <w:rFonts w:asciiTheme="minorHAnsi" w:hAnsiTheme="minorHAnsi" w:cstheme="majorHAnsi"/>
          <w:sz w:val="14"/>
        </w:rPr>
        <w:t xml:space="preserve">-General Ngozi Okonjo-Iweala </w:t>
      </w:r>
      <w:r w:rsidRPr="00276D80">
        <w:rPr>
          <w:rFonts w:asciiTheme="minorHAnsi" w:hAnsiTheme="minorHAnsi" w:cstheme="majorHAnsi"/>
          <w:u w:val="single"/>
        </w:rPr>
        <w:t>has met with trade ministers around the globe</w:t>
      </w:r>
      <w:r w:rsidRPr="00276D80">
        <w:rPr>
          <w:rFonts w:asciiTheme="minorHAnsi" w:hAnsiTheme="minorHAnsi" w:cstheme="majorHAnsi"/>
          <w:sz w:val="14"/>
        </w:rPr>
        <w:t xml:space="preserve"> </w:t>
      </w:r>
      <w:r w:rsidRPr="00276D80">
        <w:rPr>
          <w:rFonts w:asciiTheme="minorHAnsi" w:hAnsiTheme="minorHAnsi" w:cstheme="majorHAnsi"/>
          <w:u w:val="single"/>
        </w:rPr>
        <w:t>to communicate</w:t>
      </w:r>
      <w:r w:rsidRPr="00276D80">
        <w:rPr>
          <w:rFonts w:asciiTheme="minorHAnsi" w:hAnsiTheme="minorHAnsi" w:cstheme="majorHAnsi"/>
          <w:sz w:val="14"/>
        </w:rPr>
        <w:t xml:space="preserve"> a message that </w:t>
      </w:r>
      <w:r w:rsidRPr="00276D80">
        <w:rPr>
          <w:rFonts w:asciiTheme="minorHAnsi" w:hAnsiTheme="minorHAnsi" w:cstheme="majorHAnsi"/>
          <w:b/>
          <w:bCs/>
          <w:highlight w:val="cyan"/>
          <w:u w:val="single"/>
        </w:rPr>
        <w:t>the WTO is important</w:t>
      </w:r>
      <w:r w:rsidRPr="00276D80">
        <w:rPr>
          <w:rFonts w:asciiTheme="minorHAnsi" w:hAnsiTheme="minorHAnsi" w:cstheme="majorHAnsi"/>
          <w:b/>
          <w:bCs/>
          <w:u w:val="single"/>
        </w:rPr>
        <w:t xml:space="preserve">, it needs to be reformed and it needs to deliver results. </w:t>
      </w:r>
      <w:r w:rsidRPr="00276D80">
        <w:rPr>
          <w:rFonts w:asciiTheme="minorHAnsi" w:hAnsiTheme="minorHAnsi" w:cstheme="majorHAnsi"/>
          <w:sz w:val="14"/>
        </w:rPr>
        <w:t xml:space="preserve">So far, she says the </w:t>
      </w:r>
      <w:r w:rsidRPr="00276D80">
        <w:rPr>
          <w:rFonts w:asciiTheme="minorHAnsi" w:hAnsiTheme="minorHAnsi" w:cstheme="majorHAnsi"/>
          <w:u w:val="single"/>
        </w:rPr>
        <w:t>reception</w:t>
      </w:r>
      <w:r w:rsidRPr="00276D80">
        <w:rPr>
          <w:rFonts w:asciiTheme="minorHAnsi" w:hAnsiTheme="minorHAnsi" w:cstheme="majorHAnsi"/>
          <w:sz w:val="14"/>
        </w:rPr>
        <w:t xml:space="preserve"> from world leaders </w:t>
      </w:r>
      <w:r w:rsidRPr="00276D80">
        <w:rPr>
          <w:rFonts w:asciiTheme="minorHAnsi" w:hAnsiTheme="minorHAnsi" w:cstheme="majorHAnsi"/>
          <w:u w:val="single"/>
        </w:rPr>
        <w:t xml:space="preserve">has been positive, </w:t>
      </w:r>
      <w:r w:rsidRPr="00276D80">
        <w:rPr>
          <w:rFonts w:asciiTheme="minorHAnsi" w:hAnsiTheme="minorHAnsi" w:cstheme="majorHAnsi"/>
          <w:sz w:val="14"/>
        </w:rPr>
        <w:t>but</w:t>
      </w:r>
      <w:r w:rsidRPr="00276D80">
        <w:rPr>
          <w:rFonts w:asciiTheme="minorHAnsi" w:hAnsiTheme="minorHAnsi" w:cstheme="majorHAnsi"/>
          <w:u w:val="single"/>
        </w:rPr>
        <w:t xml:space="preserve"> quickly translating that</w:t>
      </w:r>
      <w:r w:rsidRPr="00276D80">
        <w:rPr>
          <w:rFonts w:asciiTheme="minorHAnsi" w:hAnsiTheme="minorHAnsi" w:cstheme="majorHAnsi"/>
          <w:sz w:val="14"/>
        </w:rPr>
        <w:t xml:space="preserve"> </w:t>
      </w:r>
      <w:r w:rsidRPr="00276D80">
        <w:rPr>
          <w:rFonts w:asciiTheme="minorHAnsi" w:hAnsiTheme="minorHAnsi" w:cstheme="majorHAnsi"/>
          <w:u w:val="single"/>
        </w:rPr>
        <w:t>goodwill into substantive outcomes</w:t>
      </w:r>
      <w:r w:rsidRPr="00276D80">
        <w:rPr>
          <w:rFonts w:asciiTheme="minorHAnsi" w:hAnsiTheme="minorHAnsi" w:cstheme="majorHAnsi"/>
          <w:sz w:val="14"/>
        </w:rPr>
        <w:t xml:space="preserve"> during a global pandemic </w:t>
      </w:r>
      <w:r w:rsidRPr="00276D80">
        <w:rPr>
          <w:rFonts w:asciiTheme="minorHAnsi" w:hAnsiTheme="minorHAnsi" w:cstheme="majorHAnsi"/>
          <w:u w:val="single"/>
        </w:rPr>
        <w:t>is</w:t>
      </w:r>
      <w:r w:rsidRPr="00276D80">
        <w:rPr>
          <w:rFonts w:asciiTheme="minorHAnsi" w:hAnsiTheme="minorHAnsi" w:cstheme="majorHAnsi"/>
          <w:sz w:val="14"/>
        </w:rPr>
        <w:t xml:space="preserve"> just as </w:t>
      </w:r>
      <w:r w:rsidRPr="00276D80">
        <w:rPr>
          <w:rFonts w:asciiTheme="minorHAnsi" w:hAnsiTheme="minorHAnsi" w:cstheme="majorHAnsi"/>
          <w:u w:val="single"/>
        </w:rPr>
        <w:t>daunting</w:t>
      </w:r>
      <w:r w:rsidRPr="00276D80">
        <w:rPr>
          <w:rFonts w:asciiTheme="minorHAnsi" w:hAnsiTheme="min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276D80">
        <w:rPr>
          <w:rFonts w:asciiTheme="minorHAnsi" w:hAnsiTheme="minorHAnsi" w:cstheme="majorHAnsi"/>
          <w:u w:val="single"/>
        </w:rPr>
        <w:t xml:space="preserve">ting an agreement is not as easy because of longstanding ways of negotiating business positions.” </w:t>
      </w:r>
      <w:r w:rsidRPr="00276D80">
        <w:rPr>
          <w:rFonts w:asciiTheme="minorHAnsi" w:hAnsiTheme="minorHAnsi" w:cstheme="majorHAnsi"/>
          <w:sz w:val="14"/>
        </w:rPr>
        <w:t xml:space="preserve">Read More: Arcane WTO Pact Moves to Center of Vaccine Debate: Supply Lines </w:t>
      </w:r>
      <w:r w:rsidRPr="00276D80">
        <w:rPr>
          <w:rFonts w:asciiTheme="minorHAnsi" w:hAnsiTheme="minorHAnsi" w:cstheme="majorHAnsi"/>
          <w:u w:val="single"/>
        </w:rPr>
        <w:t>Countries need to move past the notion that one country’s gain in international commerce is another’s loss</w:t>
      </w:r>
      <w:r w:rsidRPr="00276D80">
        <w:rPr>
          <w:rFonts w:asciiTheme="minorHAnsi" w:hAnsiTheme="minorHAnsi" w:cstheme="majorHAnsi"/>
          <w:sz w:val="14"/>
        </w:rPr>
        <w:t>, she said. “</w:t>
      </w:r>
      <w:r w:rsidRPr="00276D80">
        <w:rPr>
          <w:rFonts w:asciiTheme="minorHAnsi" w:hAnsiTheme="minorHAnsi" w:cstheme="majorHAnsi"/>
          <w:u w:val="single"/>
        </w:rPr>
        <w:t xml:space="preserve">We need to </w:t>
      </w:r>
      <w:r w:rsidRPr="00276D80">
        <w:rPr>
          <w:rFonts w:asciiTheme="minorHAnsi" w:hAnsiTheme="minorHAnsi" w:cstheme="majorHAnsi"/>
          <w:highlight w:val="cyan"/>
          <w:u w:val="single"/>
        </w:rPr>
        <w:t xml:space="preserve">break out of </w:t>
      </w:r>
      <w:r w:rsidRPr="00276D80">
        <w:rPr>
          <w:rFonts w:asciiTheme="minorHAnsi" w:hAnsiTheme="minorHAnsi" w:cstheme="majorHAnsi"/>
          <w:u w:val="single"/>
        </w:rPr>
        <w:t xml:space="preserve">the </w:t>
      </w:r>
      <w:r w:rsidRPr="00276D80">
        <w:rPr>
          <w:rFonts w:asciiTheme="minorHAnsi" w:hAnsiTheme="minorHAnsi" w:cstheme="majorHAnsi"/>
          <w:highlight w:val="cyan"/>
          <w:u w:val="single"/>
        </w:rPr>
        <w:t>zero-sum deadlock</w:t>
      </w:r>
      <w:r w:rsidRPr="00276D80">
        <w:rPr>
          <w:rFonts w:asciiTheme="minorHAnsi" w:hAnsiTheme="minorHAnsi" w:cstheme="majorHAnsi"/>
          <w:sz w:val="14"/>
        </w:rPr>
        <w:t>,” Okonjo-Iweala said. “</w:t>
      </w:r>
      <w:r w:rsidRPr="00276D80">
        <w:rPr>
          <w:rFonts w:asciiTheme="minorHAnsi" w:hAnsiTheme="minorHAnsi" w:cstheme="majorHAnsi"/>
          <w:u w:val="single"/>
        </w:rPr>
        <w:t>We need to remind</w:t>
      </w:r>
      <w:r w:rsidRPr="00276D80">
        <w:rPr>
          <w:rFonts w:asciiTheme="minorHAnsi" w:hAnsiTheme="minorHAnsi" w:cstheme="majorHAnsi"/>
          <w:sz w:val="14"/>
        </w:rPr>
        <w:t xml:space="preserve"> the </w:t>
      </w:r>
      <w:r w:rsidRPr="00276D80">
        <w:rPr>
          <w:rFonts w:asciiTheme="minorHAnsi" w:hAnsiTheme="minorHAnsi" w:cstheme="majorHAnsi"/>
          <w:u w:val="single"/>
        </w:rPr>
        <w:t>countries</w:t>
      </w:r>
      <w:r w:rsidRPr="00276D80">
        <w:rPr>
          <w:rFonts w:asciiTheme="minorHAnsi" w:hAnsiTheme="minorHAnsi" w:cstheme="majorHAnsi"/>
          <w:sz w:val="14"/>
        </w:rPr>
        <w:t xml:space="preserve"> and members that the </w:t>
      </w:r>
      <w:r w:rsidRPr="00276D80">
        <w:rPr>
          <w:rFonts w:asciiTheme="minorHAnsi" w:hAnsiTheme="minorHAnsi" w:cstheme="majorHAnsi"/>
          <w:u w:val="single"/>
        </w:rPr>
        <w:t>WTO is here to deliver for people</w:t>
      </w:r>
      <w:r w:rsidRPr="00276D80">
        <w:rPr>
          <w:rFonts w:asciiTheme="minorHAnsi" w:hAnsiTheme="minorHAnsi" w:cstheme="majorHAnsi"/>
          <w:sz w:val="14"/>
        </w:rPr>
        <w:t xml:space="preserve">. </w:t>
      </w:r>
      <w:r w:rsidRPr="00276D80">
        <w:rPr>
          <w:rFonts w:asciiTheme="minorHAnsi" w:hAnsiTheme="minorHAnsi" w:cstheme="majorHAnsi"/>
          <w:b/>
          <w:bCs/>
          <w:u w:val="single"/>
        </w:rPr>
        <w:t>We can’t take 20 years to negotiate something</w:t>
      </w:r>
      <w:r w:rsidRPr="00276D80">
        <w:rPr>
          <w:rFonts w:asciiTheme="minorHAnsi" w:hAnsiTheme="minorHAnsi" w:cstheme="majorHAnsi"/>
          <w:sz w:val="14"/>
        </w:rPr>
        <w:t xml:space="preserve">.” Okonjo-Iweala said </w:t>
      </w:r>
      <w:r w:rsidRPr="00276D80">
        <w:rPr>
          <w:rFonts w:asciiTheme="minorHAnsi" w:hAnsiTheme="minorHAnsi" w:cstheme="majorHAnsi"/>
          <w:b/>
          <w:bCs/>
          <w:u w:val="single"/>
        </w:rPr>
        <w:t xml:space="preserve">her top </w:t>
      </w:r>
      <w:r w:rsidRPr="00276D80">
        <w:rPr>
          <w:rFonts w:asciiTheme="minorHAnsi" w:hAnsiTheme="minorHAnsi" w:cstheme="majorHAnsi"/>
          <w:b/>
          <w:bCs/>
          <w:highlight w:val="cyan"/>
          <w:u w:val="single"/>
        </w:rPr>
        <w:t xml:space="preserve">priority is to </w:t>
      </w:r>
      <w:r w:rsidRPr="00276D80">
        <w:rPr>
          <w:rFonts w:asciiTheme="minorHAnsi" w:hAnsiTheme="minorHAnsi" w:cstheme="majorHAnsi"/>
          <w:b/>
          <w:bCs/>
          <w:u w:val="single"/>
        </w:rPr>
        <w:t xml:space="preserve">use </w:t>
      </w:r>
      <w:r w:rsidRPr="00276D80">
        <w:rPr>
          <w:rFonts w:asciiTheme="minorHAnsi" w:hAnsiTheme="minorHAnsi" w:cstheme="majorHAnsi"/>
          <w:b/>
          <w:bCs/>
          <w:highlight w:val="cyan"/>
          <w:u w:val="single"/>
        </w:rPr>
        <w:t>trade to alleviate the pandemic</w:t>
      </w:r>
      <w:r w:rsidRPr="00276D80">
        <w:rPr>
          <w:rFonts w:asciiTheme="minorHAnsi" w:hAnsiTheme="min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276D80">
        <w:rPr>
          <w:rFonts w:asciiTheme="minorHAnsi" w:hAnsiTheme="minorHAnsi" w:cstheme="majorHAnsi"/>
          <w:u w:val="single"/>
        </w:rPr>
        <w:t xml:space="preserve">n important component of the </w:t>
      </w:r>
      <w:r w:rsidRPr="00276D80">
        <w:rPr>
          <w:rFonts w:asciiTheme="minorHAnsi" w:hAnsiTheme="minorHAnsi" w:cstheme="majorHAnsi"/>
          <w:highlight w:val="cyan"/>
          <w:u w:val="single"/>
        </w:rPr>
        <w:t>WTO</w:t>
      </w:r>
      <w:r w:rsidRPr="00276D80">
        <w:rPr>
          <w:rFonts w:asciiTheme="minorHAnsi" w:hAnsiTheme="minorHAnsi" w:cstheme="majorHAnsi"/>
          <w:u w:val="single"/>
        </w:rPr>
        <w:t xml:space="preserve">’s </w:t>
      </w:r>
      <w:r w:rsidRPr="00276D80">
        <w:rPr>
          <w:rFonts w:asciiTheme="minorHAnsi" w:hAnsiTheme="minorHAnsi" w:cstheme="majorHAnsi"/>
          <w:sz w:val="14"/>
        </w:rPr>
        <w:t xml:space="preserve">trade and health </w:t>
      </w:r>
      <w:r w:rsidRPr="00276D80">
        <w:rPr>
          <w:rFonts w:asciiTheme="minorHAnsi" w:hAnsiTheme="minorHAnsi" w:cstheme="majorHAnsi"/>
          <w:u w:val="single"/>
        </w:rPr>
        <w:t>agenda is a proposal</w:t>
      </w:r>
      <w:r w:rsidRPr="00276D80">
        <w:rPr>
          <w:rFonts w:asciiTheme="minorHAnsi" w:hAnsiTheme="minorHAnsi" w:cstheme="majorHAnsi"/>
          <w:sz w:val="14"/>
        </w:rPr>
        <w:t xml:space="preserve"> from India and South Africa that </w:t>
      </w:r>
      <w:r w:rsidRPr="00276D80">
        <w:rPr>
          <w:rFonts w:asciiTheme="minorHAnsi" w:hAnsiTheme="minorHAnsi" w:cstheme="majorHAnsi"/>
          <w:highlight w:val="cyan"/>
          <w:u w:val="single"/>
        </w:rPr>
        <w:t>seeks to</w:t>
      </w:r>
      <w:r w:rsidRPr="00276D80">
        <w:rPr>
          <w:rFonts w:asciiTheme="minorHAnsi" w:hAnsiTheme="minorHAnsi" w:cstheme="majorHAnsi"/>
          <w:u w:val="single"/>
        </w:rPr>
        <w:t xml:space="preserve"> temporarily </w:t>
      </w:r>
      <w:r w:rsidRPr="00276D80">
        <w:rPr>
          <w:rFonts w:asciiTheme="minorHAnsi" w:hAnsiTheme="minorHAnsi" w:cstheme="majorHAnsi"/>
          <w:highlight w:val="cyan"/>
          <w:u w:val="single"/>
        </w:rPr>
        <w:t>waive</w:t>
      </w:r>
      <w:r w:rsidRPr="00276D80">
        <w:rPr>
          <w:rFonts w:asciiTheme="minorHAnsi" w:hAnsiTheme="minorHAnsi" w:cstheme="majorHAnsi"/>
          <w:u w:val="single"/>
        </w:rPr>
        <w:t xml:space="preserve"> enforcement</w:t>
      </w:r>
      <w:r w:rsidRPr="00276D80">
        <w:rPr>
          <w:rFonts w:asciiTheme="minorHAnsi" w:hAnsiTheme="minorHAnsi" w:cstheme="majorHAnsi"/>
          <w:sz w:val="14"/>
        </w:rPr>
        <w:t xml:space="preserve"> </w:t>
      </w:r>
      <w:r w:rsidRPr="00276D80">
        <w:rPr>
          <w:rFonts w:asciiTheme="minorHAnsi" w:hAnsiTheme="minorHAnsi" w:cstheme="majorHAnsi"/>
          <w:u w:val="single"/>
        </w:rPr>
        <w:t>of</w:t>
      </w:r>
      <w:r w:rsidRPr="00276D80">
        <w:rPr>
          <w:rFonts w:asciiTheme="minorHAnsi" w:hAnsiTheme="minorHAnsi" w:cstheme="majorHAnsi"/>
          <w:sz w:val="14"/>
        </w:rPr>
        <w:t xml:space="preserve"> the WTO’s rules governing </w:t>
      </w:r>
      <w:r w:rsidRPr="00276D80">
        <w:rPr>
          <w:rFonts w:asciiTheme="minorHAnsi" w:hAnsiTheme="minorHAnsi" w:cstheme="majorHAnsi"/>
          <w:highlight w:val="cyan"/>
          <w:u w:val="single"/>
        </w:rPr>
        <w:t>i</w:t>
      </w:r>
      <w:r w:rsidRPr="00276D80">
        <w:rPr>
          <w:rFonts w:asciiTheme="minorHAnsi" w:hAnsiTheme="minorHAnsi" w:cstheme="majorHAnsi"/>
          <w:u w:val="single"/>
        </w:rPr>
        <w:t>ntellectual</w:t>
      </w:r>
      <w:r w:rsidRPr="00276D80">
        <w:rPr>
          <w:rFonts w:asciiTheme="minorHAnsi" w:hAnsiTheme="minorHAnsi" w:cstheme="majorHAnsi"/>
          <w:highlight w:val="cyan"/>
          <w:u w:val="single"/>
        </w:rPr>
        <w:t xml:space="preserve"> p</w:t>
      </w:r>
      <w:r w:rsidRPr="00276D80">
        <w:rPr>
          <w:rFonts w:asciiTheme="minorHAnsi" w:hAnsiTheme="minorHAnsi" w:cstheme="majorHAnsi"/>
          <w:u w:val="single"/>
        </w:rPr>
        <w:t xml:space="preserve">roperty </w:t>
      </w:r>
      <w:r w:rsidRPr="00276D80">
        <w:rPr>
          <w:rFonts w:asciiTheme="minorHAnsi" w:hAnsiTheme="minorHAnsi" w:cstheme="majorHAnsi"/>
          <w:highlight w:val="cyan"/>
          <w:u w:val="single"/>
        </w:rPr>
        <w:t>for vaccines</w:t>
      </w:r>
      <w:r w:rsidRPr="00276D80">
        <w:rPr>
          <w:rFonts w:asciiTheme="minorHAnsi" w:hAnsiTheme="min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276D80">
        <w:rPr>
          <w:rFonts w:asciiTheme="minorHAnsi" w:hAnsiTheme="minorHAnsi" w:cstheme="majorHAnsi"/>
          <w:u w:val="single"/>
        </w:rPr>
        <w:t>“There is movement</w:t>
      </w:r>
      <w:r w:rsidRPr="00276D80">
        <w:rPr>
          <w:rFonts w:asciiTheme="minorHAnsi" w:hAnsiTheme="minorHAnsi" w:cstheme="majorHAnsi"/>
          <w:sz w:val="14"/>
        </w:rPr>
        <w:t>,” Okonjo-Iweala said. “</w:t>
      </w:r>
      <w:r w:rsidRPr="00276D80">
        <w:rPr>
          <w:rFonts w:asciiTheme="minorHAnsi" w:hAnsiTheme="minorHAnsi" w:cstheme="majorHAnsi"/>
          <w:u w:val="single"/>
        </w:rPr>
        <w:t>Are we there yet? No</w:t>
      </w:r>
      <w:r w:rsidRPr="00276D80">
        <w:rPr>
          <w:rFonts w:asciiTheme="minorHAnsi" w:hAnsiTheme="minorHAnsi" w:cstheme="majorHAnsi"/>
          <w:sz w:val="14"/>
        </w:rPr>
        <w:t xml:space="preserve">, but there is a little bit of change in the air among members. I think hopefully we will be able to come to some sort of a framework for the WTO ministers to bless.” </w:t>
      </w:r>
      <w:r w:rsidRPr="00276D80">
        <w:rPr>
          <w:rFonts w:asciiTheme="minorHAnsi" w:hAnsiTheme="minorHAnsi" w:cstheme="majorHAnsi"/>
          <w:u w:val="single"/>
        </w:rPr>
        <w:t xml:space="preserve">“We don’t have time,” she added. “People are dying.” </w:t>
      </w:r>
      <w:r w:rsidRPr="00276D80">
        <w:rPr>
          <w:rFonts w:asciiTheme="minorHAnsi" w:hAnsiTheme="minorHAnsi" w:cstheme="majorHAnsi"/>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76B2F262" w14:textId="77777777" w:rsidR="002851E2" w:rsidRPr="00276D80" w:rsidRDefault="002851E2" w:rsidP="002851E2">
      <w:pPr>
        <w:pStyle w:val="Heading4"/>
        <w:rPr>
          <w:rFonts w:asciiTheme="minorHAnsi" w:hAnsiTheme="minorHAnsi" w:cstheme="majorHAnsi"/>
        </w:rPr>
      </w:pPr>
      <w:r w:rsidRPr="00276D80">
        <w:rPr>
          <w:rFonts w:asciiTheme="minorHAnsi" w:hAnsiTheme="minorHAnsi" w:cstheme="majorHAnsi"/>
        </w:rPr>
        <w:t>Patent waiver is necessary to revitalize WTO’s credibility as an international dispute mechanism – creates momentum for further reform.</w:t>
      </w:r>
    </w:p>
    <w:p w14:paraId="4A0988B8" w14:textId="77777777" w:rsidR="002851E2" w:rsidRPr="00276D80" w:rsidRDefault="002851E2" w:rsidP="002851E2">
      <w:pPr>
        <w:rPr>
          <w:rFonts w:asciiTheme="minorHAnsi" w:hAnsiTheme="minorHAnsi" w:cstheme="majorHAnsi"/>
        </w:rPr>
      </w:pPr>
      <w:r w:rsidRPr="00276D80">
        <w:rPr>
          <w:rStyle w:val="Style13ptBold"/>
          <w:rFonts w:asciiTheme="minorHAnsi" w:hAnsiTheme="minorHAnsi" w:cstheme="majorHAnsi"/>
        </w:rPr>
        <w:t>Meyer 6-18</w:t>
      </w:r>
      <w:r w:rsidRPr="00276D80">
        <w:rPr>
          <w:rStyle w:val="Style13ptBold"/>
          <w:rFonts w:asciiTheme="minorHAnsi" w:hAnsiTheme="minorHAnsi" w:cstheme="majorHAnsi"/>
          <w:sz w:val="18"/>
          <w:szCs w:val="18"/>
        </w:rPr>
        <w:t>-</w:t>
      </w:r>
      <w:r w:rsidRPr="00276D80">
        <w:rPr>
          <w:rStyle w:val="Style13ptBold"/>
          <w:rFonts w:asciiTheme="minorHAnsi" w:hAnsiTheme="minorHAnsi" w:cstheme="majorHAnsi"/>
          <w:b w:val="0"/>
          <w:sz w:val="18"/>
          <w:szCs w:val="18"/>
        </w:rPr>
        <w:t>21.</w:t>
      </w:r>
      <w:r w:rsidRPr="00276D80">
        <w:rPr>
          <w:rFonts w:asciiTheme="minorHAnsi" w:hAnsiTheme="minorHAnsi" w:cstheme="majorHAnsi"/>
          <w:sz w:val="18"/>
          <w:szCs w:val="18"/>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58" w:history="1">
        <w:r w:rsidRPr="00276D80">
          <w:rPr>
            <w:rStyle w:val="Hyperlink"/>
            <w:rFonts w:asciiTheme="minorHAnsi" w:hAnsiTheme="minorHAnsi" w:cstheme="majorHAnsi"/>
            <w:sz w:val="18"/>
            <w:szCs w:val="18"/>
          </w:rPr>
          <w:t>https://fortune.com/2021/06/18/wto-covid-vaccines-patents-waiver-south-africa-trips/</w:t>
        </w:r>
      </w:hyperlink>
      <w:r w:rsidRPr="00276D80">
        <w:rPr>
          <w:rStyle w:val="Hyperlink"/>
          <w:rFonts w:asciiTheme="minorHAnsi" w:hAnsiTheme="minorHAnsi" w:cstheme="majorHAnsi"/>
          <w:sz w:val="18"/>
          <w:szCs w:val="18"/>
        </w:rPr>
        <w:t>] TDI</w:t>
      </w:r>
    </w:p>
    <w:p w14:paraId="6ACEE311" w14:textId="77777777" w:rsidR="002851E2" w:rsidRPr="00276D80" w:rsidRDefault="002851E2" w:rsidP="002851E2">
      <w:pPr>
        <w:rPr>
          <w:rFonts w:asciiTheme="minorHAnsi" w:hAnsiTheme="minorHAnsi" w:cstheme="majorHAnsi"/>
          <w:sz w:val="10"/>
        </w:rPr>
      </w:pPr>
      <w:r w:rsidRPr="00276D80">
        <w:rPr>
          <w:rFonts w:asciiTheme="minorHAnsi" w:hAnsiTheme="minorHAnsi" w:cstheme="majorHAnsi"/>
          <w:sz w:val="10"/>
        </w:rPr>
        <w:t xml:space="preserve">The World Trade Organization knows all about crises. Former U.S. President Donald Trump threw a wrench into its core function of resolving trade disputes—a blocker that President Joe Biden has not yet removed—and </w:t>
      </w:r>
      <w:r w:rsidRPr="00276D80">
        <w:rPr>
          <w:rFonts w:asciiTheme="minorHAnsi" w:hAnsiTheme="minorHAnsi" w:cstheme="majorHAnsi"/>
          <w:u w:val="single"/>
        </w:rPr>
        <w:t xml:space="preserve">there is widespread </w:t>
      </w:r>
      <w:r w:rsidRPr="00276D80">
        <w:rPr>
          <w:rFonts w:asciiTheme="minorHAnsi" w:hAnsiTheme="minorHAnsi" w:cstheme="majorHAnsi"/>
          <w:highlight w:val="cyan"/>
          <w:u w:val="single"/>
        </w:rPr>
        <w:t>dissatisfaction</w:t>
      </w:r>
      <w:r w:rsidRPr="00276D80">
        <w:rPr>
          <w:rFonts w:asciiTheme="minorHAnsi" w:hAnsiTheme="minorHAnsi" w:cstheme="majorHAnsi"/>
          <w:sz w:val="10"/>
          <w:highlight w:val="cyan"/>
        </w:rPr>
        <w:t xml:space="preserve"> </w:t>
      </w:r>
      <w:r w:rsidRPr="00276D80">
        <w:rPr>
          <w:rFonts w:asciiTheme="minorHAnsi" w:hAnsiTheme="minorHAnsi" w:cstheme="majorHAnsi"/>
          <w:highlight w:val="cyan"/>
          <w:u w:val="single"/>
        </w:rPr>
        <w:t>over</w:t>
      </w:r>
      <w:r w:rsidRPr="00276D80">
        <w:rPr>
          <w:rFonts w:asciiTheme="minorHAnsi" w:hAnsiTheme="minorHAnsi" w:cstheme="majorHAnsi"/>
          <w:u w:val="single"/>
        </w:rPr>
        <w:t xml:space="preserve"> the</w:t>
      </w:r>
      <w:r w:rsidRPr="00276D80">
        <w:rPr>
          <w:rFonts w:asciiTheme="minorHAnsi" w:hAnsiTheme="minorHAnsi" w:cstheme="majorHAnsi"/>
          <w:sz w:val="10"/>
        </w:rPr>
        <w:t xml:space="preserve"> </w:t>
      </w:r>
      <w:r w:rsidRPr="00276D80">
        <w:rPr>
          <w:rFonts w:asciiTheme="minorHAnsi" w:hAnsiTheme="minorHAnsi" w:cstheme="majorHAnsi"/>
          <w:u w:val="single"/>
        </w:rPr>
        <w:t xml:space="preserve">fairness of the </w:t>
      </w:r>
      <w:r w:rsidRPr="00276D80">
        <w:rPr>
          <w:rFonts w:asciiTheme="minorHAnsi" w:hAnsiTheme="minorHAnsi" w:cstheme="majorHAnsi"/>
          <w:highlight w:val="cyan"/>
          <w:u w:val="single"/>
        </w:rPr>
        <w:t>global trade</w:t>
      </w:r>
      <w:r w:rsidRPr="00276D80">
        <w:rPr>
          <w:rFonts w:asciiTheme="minorHAnsi" w:hAnsiTheme="minorHAnsi" w:cstheme="majorHAnsi"/>
          <w:u w:val="single"/>
        </w:rPr>
        <w:t xml:space="preserve"> rulebook</w:t>
      </w:r>
      <w:r w:rsidRPr="00276D80">
        <w:rPr>
          <w:rFonts w:asciiTheme="minorHAnsi" w:hAnsiTheme="minorHAnsi" w:cstheme="majorHAnsi"/>
          <w:sz w:val="10"/>
        </w:rPr>
        <w:t xml:space="preserve">. </w:t>
      </w:r>
      <w:r w:rsidRPr="00276D80">
        <w:rPr>
          <w:rFonts w:asciiTheme="minorHAnsi" w:hAnsiTheme="minorHAnsi" w:cstheme="majorHAnsi"/>
          <w:u w:val="single"/>
        </w:rPr>
        <w:t>The</w:t>
      </w:r>
      <w:r w:rsidRPr="00276D80">
        <w:rPr>
          <w:rFonts w:asciiTheme="minorHAnsi" w:hAnsiTheme="minorHAnsi" w:cstheme="majorHAnsi"/>
          <w:sz w:val="10"/>
        </w:rPr>
        <w:t xml:space="preserve"> 164-country </w:t>
      </w:r>
      <w:r w:rsidRPr="00276D80">
        <w:rPr>
          <w:rFonts w:asciiTheme="minorHAnsi" w:hAnsiTheme="minorHAnsi" w:cstheme="majorHAnsi"/>
          <w:u w:val="single"/>
        </w:rPr>
        <w:t>organization</w:t>
      </w:r>
      <w:r w:rsidRPr="00276D80">
        <w:rPr>
          <w:rFonts w:asciiTheme="minorHAnsi" w:hAnsiTheme="minorHAnsi" w:cstheme="majorHAnsi"/>
          <w:sz w:val="10"/>
        </w:rPr>
        <w:t xml:space="preserve">, under the fresh leadership of Nigeria's Ngozi Okonjo-Iweala, </w:t>
      </w:r>
      <w:r w:rsidRPr="00276D80">
        <w:rPr>
          <w:rFonts w:asciiTheme="minorHAnsi" w:hAnsiTheme="minorHAnsi" w:cstheme="majorHAnsi"/>
          <w:u w:val="single"/>
        </w:rPr>
        <w:t xml:space="preserve">has a lot to fix. </w:t>
      </w:r>
      <w:r w:rsidRPr="00276D80">
        <w:rPr>
          <w:rFonts w:asciiTheme="minorHAnsi" w:hAnsiTheme="minorHAnsi" w:cstheme="majorHAnsi"/>
          <w:sz w:val="10"/>
        </w:rPr>
        <w:t xml:space="preserve">However, </w:t>
      </w:r>
      <w:r w:rsidRPr="00276D80">
        <w:rPr>
          <w:rFonts w:asciiTheme="minorHAnsi" w:hAnsiTheme="minorHAnsi" w:cstheme="majorHAnsi"/>
          <w:b/>
          <w:bCs/>
          <w:u w:val="single"/>
        </w:rPr>
        <w:t>one crisis is more pressing than</w:t>
      </w:r>
      <w:r w:rsidRPr="00276D80">
        <w:rPr>
          <w:rFonts w:asciiTheme="minorHAnsi" w:hAnsiTheme="minorHAnsi" w:cstheme="majorHAnsi"/>
          <w:sz w:val="10"/>
        </w:rPr>
        <w:t xml:space="preserve"> the </w:t>
      </w:r>
      <w:r w:rsidRPr="00276D80">
        <w:rPr>
          <w:rFonts w:asciiTheme="minorHAnsi" w:hAnsiTheme="minorHAnsi" w:cstheme="majorHAnsi"/>
          <w:b/>
          <w:bCs/>
          <w:u w:val="single"/>
        </w:rPr>
        <w:t>others</w:t>
      </w:r>
      <w:r w:rsidRPr="00276D80">
        <w:rPr>
          <w:rFonts w:asciiTheme="minorHAnsi" w:hAnsiTheme="minorHAnsi" w:cstheme="majorHAnsi"/>
          <w:sz w:val="10"/>
        </w:rPr>
        <w:t xml:space="preserve">: </w:t>
      </w:r>
      <w:r w:rsidRPr="00276D80">
        <w:rPr>
          <w:rFonts w:asciiTheme="minorHAnsi" w:hAnsiTheme="minorHAnsi" w:cstheme="majorHAnsi"/>
          <w:u w:val="single"/>
        </w:rPr>
        <w:t>the battle over COVID-19 vaccines</w:t>
      </w:r>
      <w:r w:rsidRPr="00276D80">
        <w:rPr>
          <w:rFonts w:asciiTheme="minorHAnsi" w:hAnsiTheme="minorHAnsi" w:cstheme="majorHAnsi"/>
          <w:sz w:val="10"/>
        </w:rPr>
        <w:t xml:space="preserve">, </w:t>
      </w:r>
      <w:r w:rsidRPr="00276D80">
        <w:rPr>
          <w:rFonts w:asciiTheme="minorHAnsi" w:hAnsiTheme="minorHAnsi" w:cstheme="majorHAnsi"/>
          <w:u w:val="single"/>
        </w:rPr>
        <w:t>and whether the protection</w:t>
      </w:r>
      <w:r w:rsidRPr="00276D80">
        <w:rPr>
          <w:rFonts w:asciiTheme="minorHAnsi" w:hAnsiTheme="minorHAnsi" w:cstheme="majorHAnsi"/>
          <w:sz w:val="10"/>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276D80">
        <w:rPr>
          <w:rFonts w:asciiTheme="minorHAnsi" w:hAnsiTheme="minorHAnsi" w:cstheme="majorHAnsi"/>
          <w:b/>
          <w:bCs/>
          <w:highlight w:val="cyan"/>
          <w:u w:val="single"/>
        </w:rPr>
        <w:t xml:space="preserve">the WTO's future rests on </w:t>
      </w:r>
      <w:r w:rsidRPr="00276D80">
        <w:rPr>
          <w:rFonts w:asciiTheme="minorHAnsi" w:hAnsiTheme="minorHAnsi" w:cstheme="majorHAnsi"/>
          <w:b/>
          <w:bCs/>
          <w:u w:val="single"/>
        </w:rPr>
        <w:t>what happens next.</w:t>
      </w:r>
      <w:r w:rsidRPr="00276D80">
        <w:rPr>
          <w:rFonts w:asciiTheme="minorHAnsi" w:hAnsiTheme="minorHAnsi" w:cstheme="majorHAnsi"/>
          <w:sz w:val="10"/>
        </w:rPr>
        <w:t xml:space="preserve"> </w:t>
      </w:r>
      <w:r w:rsidRPr="00276D80">
        <w:rPr>
          <w:rFonts w:asciiTheme="minorHAnsi" w:hAnsiTheme="minorHAnsi" w:cstheme="majorHAnsi"/>
          <w:u w:val="single"/>
        </w:rPr>
        <w:t>"The credibility of the WTO will depend on its ability to find a meaningful outcome</w:t>
      </w:r>
      <w:r w:rsidRPr="00276D80">
        <w:rPr>
          <w:rFonts w:asciiTheme="minorHAnsi" w:hAnsiTheme="minorHAnsi" w:cstheme="majorHAnsi"/>
          <w:sz w:val="10"/>
        </w:rPr>
        <w:t xml:space="preserve"> </w:t>
      </w:r>
      <w:r w:rsidRPr="00276D80">
        <w:rPr>
          <w:rFonts w:asciiTheme="minorHAnsi" w:hAnsiTheme="minorHAnsi" w:cstheme="majorHAnsi"/>
          <w:u w:val="single"/>
        </w:rPr>
        <w:t>on this issue</w:t>
      </w:r>
      <w:r w:rsidRPr="00276D80">
        <w:rPr>
          <w:rFonts w:asciiTheme="minorHAnsi" w:hAnsiTheme="minorHAnsi" w:cstheme="majorHAnsi"/>
          <w:sz w:val="10"/>
        </w:rPr>
        <w:t xml:space="preserve"> that </w:t>
      </w:r>
      <w:r w:rsidRPr="00276D80">
        <w:rPr>
          <w:rFonts w:asciiTheme="minorHAnsi" w:hAnsiTheme="minorHAnsi" w:cstheme="majorHAnsi"/>
          <w:sz w:val="10"/>
        </w:rPr>
        <w:lastRenderedPageBreak/>
        <w:t xml:space="preserve">truly ramps-up and diversifies production," says Xolelwa Mlumbi-Peter, South Africa's ambassador to the WTO. "Final nail in the coffin" The Geneva-based </w:t>
      </w:r>
      <w:r w:rsidRPr="00276D80">
        <w:rPr>
          <w:rFonts w:asciiTheme="minorHAnsi" w:hAnsiTheme="minorHAnsi" w:cstheme="majorHAnsi"/>
          <w:u w:val="single"/>
        </w:rPr>
        <w:t>WTO isn't an organization with power</w:t>
      </w:r>
      <w:r w:rsidRPr="00276D80">
        <w:rPr>
          <w:rFonts w:asciiTheme="minorHAnsi" w:hAnsiTheme="minorHAnsi" w:cstheme="majorHAnsi"/>
          <w:sz w:val="10"/>
        </w:rPr>
        <w:t xml:space="preserve">, as such—it's a framework within which countries make big decisions about trade, generally by consensus. </w:t>
      </w:r>
      <w:r w:rsidRPr="00276D80">
        <w:rPr>
          <w:rFonts w:asciiTheme="minorHAnsi" w:hAnsiTheme="minorHAnsi" w:cstheme="majorHAnsi"/>
          <w:u w:val="single"/>
        </w:rPr>
        <w:t>It's supposed to be</w:t>
      </w:r>
      <w:r w:rsidRPr="00276D80">
        <w:rPr>
          <w:rFonts w:asciiTheme="minorHAnsi" w:hAnsiTheme="minorHAnsi" w:cstheme="majorHAnsi"/>
          <w:sz w:val="10"/>
        </w:rPr>
        <w:t xml:space="preserve"> the forum </w:t>
      </w:r>
      <w:r w:rsidRPr="00276D80">
        <w:rPr>
          <w:rFonts w:asciiTheme="minorHAnsi" w:hAnsiTheme="minorHAnsi" w:cstheme="majorHAnsi"/>
          <w:u w:val="single"/>
        </w:rPr>
        <w:t>where disputes get</w:t>
      </w:r>
      <w:r w:rsidRPr="00276D80">
        <w:rPr>
          <w:rFonts w:asciiTheme="minorHAnsi" w:hAnsiTheme="minorHAnsi" w:cstheme="majorHAnsi"/>
          <w:sz w:val="10"/>
        </w:rPr>
        <w:t xml:space="preserve"> </w:t>
      </w:r>
      <w:r w:rsidRPr="00276D80">
        <w:rPr>
          <w:rFonts w:asciiTheme="minorHAnsi" w:hAnsiTheme="minorHAnsi" w:cstheme="majorHAnsi"/>
          <w:u w:val="single"/>
        </w:rPr>
        <w:t>settled</w:t>
      </w:r>
      <w:r w:rsidRPr="00276D80">
        <w:rPr>
          <w:rFonts w:asciiTheme="minorHAnsi" w:hAnsiTheme="minorHAnsi" w:cstheme="majorHAnsi"/>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276D80">
        <w:rPr>
          <w:rFonts w:asciiTheme="minorHAnsi" w:hAnsiTheme="minorHAnsi" w:cstheme="majorHAnsi"/>
          <w:u w:val="single"/>
        </w:rPr>
        <w:t>founding agreement</w:t>
      </w:r>
      <w:r w:rsidRPr="00276D80">
        <w:rPr>
          <w:rFonts w:asciiTheme="minorHAnsi" w:hAnsiTheme="minorHAnsi" w:cstheme="majorHAnsi"/>
          <w:sz w:val="10"/>
        </w:rPr>
        <w:t xml:space="preserve"> </w:t>
      </w:r>
      <w:r w:rsidRPr="00276D80">
        <w:rPr>
          <w:rFonts w:asciiTheme="minorHAnsi" w:hAnsiTheme="minorHAnsi" w:cstheme="majorHAnsi"/>
          <w:u w:val="single"/>
        </w:rPr>
        <w:t>allows for rules to be waived in exceptional circumstances</w:t>
      </w:r>
      <w:r w:rsidRPr="00276D80">
        <w:rPr>
          <w:rFonts w:asciiTheme="minorHAnsi" w:hAnsiTheme="minorHAnsi" w:cstheme="majorHAnsi"/>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276D80">
        <w:rPr>
          <w:rFonts w:asciiTheme="minorHAnsi" w:hAnsiTheme="minorHAnsi" w:cstheme="majorHAnsi"/>
          <w:u w:val="single"/>
        </w:rPr>
        <w:t xml:space="preserve">Consensus is the key here. </w:t>
      </w:r>
      <w:r w:rsidRPr="00276D80">
        <w:rPr>
          <w:rFonts w:asciiTheme="minorHAnsi" w:hAnsiTheme="minorHAnsi" w:cstheme="majorHAnsi"/>
          <w:sz w:val="10"/>
        </w:rPr>
        <w:t xml:space="preserve">Although the failure to reach consensus on a waiver could be overcome with a 75% supermajority vote by the WTO's membership, this would be an unprecedented and seismic event. </w:t>
      </w:r>
      <w:r w:rsidRPr="00276D80">
        <w:rPr>
          <w:rFonts w:asciiTheme="minorHAnsi" w:hAnsiTheme="minorHAnsi" w:cstheme="majorHAnsi"/>
          <w:u w:val="single"/>
        </w:rPr>
        <w:t xml:space="preserve">In the case of </w:t>
      </w:r>
      <w:r w:rsidRPr="00276D80">
        <w:rPr>
          <w:rFonts w:asciiTheme="minorHAnsi" w:hAnsiTheme="minorHAnsi" w:cstheme="majorHAnsi"/>
          <w:highlight w:val="cyan"/>
          <w:u w:val="single"/>
        </w:rPr>
        <w:t>the</w:t>
      </w:r>
      <w:r w:rsidRPr="00276D80">
        <w:rPr>
          <w:rFonts w:asciiTheme="minorHAnsi" w:hAnsiTheme="minorHAnsi" w:cstheme="majorHAnsi"/>
          <w:u w:val="single"/>
        </w:rPr>
        <w:t xml:space="preserve"> COVID-19 vaccine </w:t>
      </w:r>
      <w:r w:rsidRPr="00276D80">
        <w:rPr>
          <w:rFonts w:asciiTheme="minorHAnsi" w:hAnsiTheme="minorHAnsi" w:cstheme="majorHAnsi"/>
          <w:highlight w:val="cyan"/>
          <w:u w:val="single"/>
        </w:rPr>
        <w:t>IP waiver</w:t>
      </w:r>
      <w:r w:rsidRPr="00276D80">
        <w:rPr>
          <w:rFonts w:asciiTheme="minorHAnsi" w:hAnsiTheme="minorHAnsi" w:cstheme="majorHAnsi"/>
          <w:u w:val="single"/>
        </w:rPr>
        <w:t xml:space="preserve">, it </w:t>
      </w:r>
      <w:r w:rsidRPr="00276D80">
        <w:rPr>
          <w:rFonts w:asciiTheme="minorHAnsi" w:hAnsiTheme="minorHAnsi" w:cstheme="majorHAnsi"/>
          <w:highlight w:val="cyan"/>
          <w:u w:val="single"/>
        </w:rPr>
        <w:t>would mean standing up to the E</w:t>
      </w:r>
      <w:r w:rsidRPr="00276D80">
        <w:rPr>
          <w:rFonts w:asciiTheme="minorHAnsi" w:hAnsiTheme="minorHAnsi" w:cstheme="majorHAnsi"/>
          <w:sz w:val="10"/>
        </w:rPr>
        <w:t xml:space="preserve">uropean </w:t>
      </w:r>
      <w:r w:rsidRPr="00276D80">
        <w:rPr>
          <w:rStyle w:val="Emphasis"/>
          <w:rFonts w:asciiTheme="minorHAnsi" w:hAnsiTheme="minorHAnsi"/>
          <w:highlight w:val="cyan"/>
        </w:rPr>
        <w:t>U</w:t>
      </w:r>
      <w:r w:rsidRPr="00276D80">
        <w:rPr>
          <w:rFonts w:asciiTheme="minorHAnsi" w:hAnsiTheme="minorHAnsi" w:cstheme="majorHAnsi"/>
          <w:sz w:val="10"/>
        </w:rPr>
        <w:t xml:space="preserve">nion, and Germany in particular, as well as countries such as Canada and the U.K.—the U.S. recently flipped from opposing the idea of a waiver to supporting it, as did France. </w:t>
      </w:r>
      <w:r w:rsidRPr="00276D80">
        <w:rPr>
          <w:rFonts w:asciiTheme="minorHAnsi" w:hAnsiTheme="minorHAnsi" w:cstheme="majorHAnsi"/>
          <w:b/>
          <w:bCs/>
          <w:u w:val="single"/>
        </w:rPr>
        <w:t>It's a dispute between countries, but the result will be on the WTO as a whole</w:t>
      </w:r>
      <w:r w:rsidRPr="00276D80">
        <w:rPr>
          <w:rFonts w:asciiTheme="minorHAnsi" w:hAnsiTheme="minorHAnsi" w:cstheme="majorHAnsi"/>
          <w:sz w:val="10"/>
        </w:rPr>
        <w:t>, say waiver advocates. "</w:t>
      </w:r>
      <w:r w:rsidRPr="00276D80">
        <w:rPr>
          <w:rFonts w:asciiTheme="minorHAnsi" w:hAnsiTheme="minorHAnsi" w:cstheme="majorHAnsi"/>
          <w:u w:val="single"/>
        </w:rPr>
        <w:t>If, in the face of one of humanity's greatest challenges</w:t>
      </w:r>
      <w:r w:rsidRPr="00276D80">
        <w:rPr>
          <w:rFonts w:asciiTheme="minorHAnsi" w:hAnsiTheme="minorHAnsi" w:cstheme="majorHAnsi"/>
          <w:sz w:val="10"/>
        </w:rPr>
        <w:t xml:space="preserve"> in a century, </w:t>
      </w:r>
      <w:r w:rsidRPr="00276D80">
        <w:rPr>
          <w:rFonts w:asciiTheme="minorHAnsi" w:hAnsiTheme="minorHAnsi" w:cstheme="majorHAnsi"/>
          <w:u w:val="single"/>
        </w:rPr>
        <w:t>the WTO functionally</w:t>
      </w:r>
      <w:r w:rsidRPr="00276D80">
        <w:rPr>
          <w:rFonts w:asciiTheme="minorHAnsi" w:hAnsiTheme="minorHAnsi" w:cstheme="majorHAnsi"/>
          <w:sz w:val="10"/>
        </w:rPr>
        <w:t xml:space="preserve"> </w:t>
      </w:r>
      <w:r w:rsidRPr="00276D80">
        <w:rPr>
          <w:rFonts w:asciiTheme="minorHAnsi" w:hAnsiTheme="minorHAnsi" w:cstheme="majorHAnsi"/>
          <w:u w:val="single"/>
        </w:rPr>
        <w:t>becomes an obstacle</w:t>
      </w:r>
      <w:r w:rsidRPr="00276D80">
        <w:rPr>
          <w:rFonts w:asciiTheme="minorHAnsi" w:hAnsiTheme="minorHAnsi" w:cstheme="majorHAnsi"/>
          <w:sz w:val="10"/>
        </w:rPr>
        <w:t xml:space="preserve"> as in contrast to part of the solution, </w:t>
      </w:r>
      <w:r w:rsidRPr="00276D80">
        <w:rPr>
          <w:rFonts w:asciiTheme="minorHAnsi" w:hAnsiTheme="minorHAnsi" w:cstheme="majorHAnsi"/>
          <w:b/>
          <w:bCs/>
          <w:u w:val="single"/>
        </w:rPr>
        <w:t xml:space="preserve">I think it </w:t>
      </w:r>
      <w:r w:rsidRPr="00276D80">
        <w:rPr>
          <w:rFonts w:asciiTheme="minorHAnsi" w:hAnsiTheme="minorHAnsi" w:cstheme="majorHAnsi"/>
          <w:b/>
          <w:bCs/>
          <w:highlight w:val="cyan"/>
          <w:u w:val="single"/>
        </w:rPr>
        <w:t xml:space="preserve">could be the final nail </w:t>
      </w:r>
      <w:r w:rsidRPr="00276D80">
        <w:rPr>
          <w:rFonts w:asciiTheme="minorHAnsi" w:hAnsiTheme="minorHAnsi" w:cstheme="majorHAnsi"/>
          <w:b/>
          <w:bCs/>
          <w:u w:val="single"/>
        </w:rPr>
        <w:t>in the coffin"</w:t>
      </w:r>
      <w:r w:rsidRPr="00276D80">
        <w:rPr>
          <w:rFonts w:asciiTheme="minorHAnsi" w:hAnsiTheme="minorHAnsi" w:cstheme="majorHAnsi"/>
          <w:sz w:val="10"/>
        </w:rPr>
        <w:t xml:space="preserve"> </w:t>
      </w:r>
      <w:r w:rsidRPr="00276D80">
        <w:rPr>
          <w:rFonts w:asciiTheme="minorHAnsi" w:hAnsiTheme="minorHAnsi" w:cstheme="majorHAnsi"/>
          <w:b/>
          <w:bCs/>
          <w:u w:val="single"/>
        </w:rPr>
        <w:t>for the organization</w:t>
      </w:r>
      <w:r w:rsidRPr="00276D80">
        <w:rPr>
          <w:rFonts w:asciiTheme="minorHAnsi" w:hAnsiTheme="minorHAnsi" w:cstheme="majorHAnsi"/>
          <w:sz w:val="10"/>
        </w:rPr>
        <w:t>, says Lori Wallach, the founder of Public Citizen's Global Trade Watch, a U.S. campaigning group that focuses on the WTO and trade agreements. "</w:t>
      </w:r>
      <w:r w:rsidRPr="00276D80">
        <w:rPr>
          <w:rFonts w:asciiTheme="minorHAnsi" w:hAnsiTheme="minorHAnsi" w:cstheme="majorHAnsi"/>
          <w:u w:val="single"/>
        </w:rPr>
        <w:t>If the</w:t>
      </w:r>
      <w:r w:rsidRPr="00276D80">
        <w:rPr>
          <w:rFonts w:asciiTheme="minorHAnsi" w:hAnsiTheme="minorHAnsi" w:cstheme="majorHAnsi"/>
          <w:sz w:val="10"/>
        </w:rPr>
        <w:t xml:space="preserve"> TRIPS </w:t>
      </w:r>
      <w:r w:rsidRPr="00276D80">
        <w:rPr>
          <w:rFonts w:asciiTheme="minorHAnsi" w:hAnsiTheme="minorHAnsi" w:cstheme="majorHAnsi"/>
          <w:u w:val="single"/>
        </w:rPr>
        <w:t>waiver is successful</w:t>
      </w:r>
      <w:r w:rsidRPr="00276D80">
        <w:rPr>
          <w:rFonts w:asciiTheme="minorHAnsi" w:hAnsiTheme="minorHAnsi" w:cstheme="majorHAnsi"/>
          <w:sz w:val="10"/>
        </w:rPr>
        <w:t xml:space="preserve">, </w:t>
      </w:r>
      <w:r w:rsidRPr="00276D80">
        <w:rPr>
          <w:rFonts w:asciiTheme="minorHAnsi" w:hAnsiTheme="minorHAnsi" w:cstheme="majorHAnsi"/>
          <w:u w:val="single"/>
        </w:rPr>
        <w:t>and people see the WTO as being part of the solution</w:t>
      </w:r>
      <w:r w:rsidRPr="00276D80">
        <w:rPr>
          <w:rFonts w:asciiTheme="minorHAnsi" w:hAnsiTheme="minorHAnsi" w:cstheme="majorHAnsi"/>
          <w:sz w:val="10"/>
        </w:rPr>
        <w:t>—saving lives and livelihoods—</w:t>
      </w:r>
      <w:r w:rsidRPr="00276D80">
        <w:rPr>
          <w:rFonts w:asciiTheme="minorHAnsi" w:hAnsiTheme="minorHAnsi" w:cstheme="majorHAnsi"/>
          <w:b/>
          <w:bCs/>
          <w:u w:val="single"/>
        </w:rPr>
        <w:t xml:space="preserve">it </w:t>
      </w:r>
      <w:r w:rsidRPr="00276D80">
        <w:rPr>
          <w:rFonts w:asciiTheme="minorHAnsi" w:hAnsiTheme="minorHAnsi" w:cstheme="majorHAnsi"/>
          <w:b/>
          <w:bCs/>
          <w:highlight w:val="cyan"/>
          <w:u w:val="single"/>
        </w:rPr>
        <w:t>could create goodwill and momentum to address</w:t>
      </w:r>
      <w:r w:rsidRPr="00276D80">
        <w:rPr>
          <w:rFonts w:asciiTheme="minorHAnsi" w:hAnsiTheme="minorHAnsi" w:cstheme="majorHAnsi"/>
          <w:b/>
          <w:bCs/>
          <w:u w:val="single"/>
        </w:rPr>
        <w:t xml:space="preserve"> what are still daunting </w:t>
      </w:r>
      <w:r w:rsidRPr="00276D80">
        <w:rPr>
          <w:rFonts w:asciiTheme="minorHAnsi" w:hAnsiTheme="minorHAnsi" w:cstheme="majorHAnsi"/>
          <w:b/>
          <w:bCs/>
          <w:highlight w:val="cyan"/>
          <w:u w:val="single"/>
        </w:rPr>
        <w:t>structural problems."</w:t>
      </w:r>
      <w:r w:rsidRPr="00276D80">
        <w:rPr>
          <w:rFonts w:asciiTheme="minorHAnsi" w:hAnsiTheme="minorHAnsi" w:cstheme="majorHAnsi"/>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276D80">
        <w:rPr>
          <w:rFonts w:asciiTheme="minorHAnsi" w:hAnsiTheme="minorHAnsi" w:cstheme="majorHAnsi"/>
          <w:u w:val="single"/>
        </w:rPr>
        <w:t>All these problems won't go away if the WTO manages to come up with a TRIPS waiver</w:t>
      </w:r>
      <w:r w:rsidRPr="00276D80">
        <w:rPr>
          <w:rFonts w:asciiTheme="minorHAnsi" w:hAnsiTheme="minorHAnsi" w:cstheme="majorHAnsi"/>
          <w:sz w:val="10"/>
        </w:rPr>
        <w:t xml:space="preserve"> for COVID-19 vaccines and medical supplies, Wallach concedes. "</w:t>
      </w:r>
      <w:r w:rsidRPr="00276D80">
        <w:rPr>
          <w:rFonts w:asciiTheme="minorHAnsi" w:hAnsiTheme="minorHAnsi" w:cstheme="majorHAnsi"/>
          <w:b/>
          <w:bCs/>
          <w:u w:val="single"/>
        </w:rPr>
        <w:t>But</w:t>
      </w:r>
      <w:r w:rsidRPr="00276D80">
        <w:rPr>
          <w:rFonts w:asciiTheme="minorHAnsi" w:hAnsiTheme="minorHAnsi" w:cstheme="majorHAnsi"/>
          <w:sz w:val="10"/>
        </w:rPr>
        <w:t>," she adds, "</w:t>
      </w:r>
      <w:r w:rsidRPr="00276D80">
        <w:rPr>
          <w:rFonts w:asciiTheme="minorHAnsi" w:hAnsiTheme="minorHAnsi" w:cstheme="majorHAnsi"/>
          <w:b/>
          <w:bCs/>
          <w:u w:val="single"/>
        </w:rPr>
        <w:t xml:space="preserve">the will and the good faith to tackle these challenges is increased enormously if the WTO has the experience of being part of the solution, not just an obstacle." </w:t>
      </w:r>
      <w:r w:rsidRPr="00276D80">
        <w:rPr>
          <w:rFonts w:asciiTheme="minorHAnsi" w:hAnsiTheme="minorHAnsi" w:cstheme="majorHAnsi"/>
          <w:sz w:val="10"/>
        </w:rPr>
        <w:t>Wallach points to a statement released earlier this month by Asia Pacific Economic Cooperation (APEC) trade ministers, which called for urgent discussions on the waiver. "</w:t>
      </w:r>
      <w:r w:rsidRPr="00276D80">
        <w:rPr>
          <w:rFonts w:asciiTheme="minorHAnsi" w:hAnsiTheme="minorHAnsi" w:cstheme="majorHAnsi"/>
          <w:highlight w:val="cyan"/>
          <w:u w:val="single"/>
        </w:rPr>
        <w:t>The WTO must</w:t>
      </w:r>
      <w:r w:rsidRPr="00276D80">
        <w:rPr>
          <w:rFonts w:asciiTheme="minorHAnsi" w:hAnsiTheme="minorHAnsi" w:cstheme="majorHAnsi"/>
          <w:sz w:val="10"/>
          <w:highlight w:val="cyan"/>
        </w:rPr>
        <w:t xml:space="preserve"> </w:t>
      </w:r>
      <w:r w:rsidRPr="00276D80">
        <w:rPr>
          <w:rFonts w:asciiTheme="minorHAnsi" w:hAnsiTheme="minorHAnsi" w:cstheme="majorHAnsi"/>
          <w:highlight w:val="cyan"/>
          <w:u w:val="single"/>
        </w:rPr>
        <w:t xml:space="preserve">demonstrate that global trade </w:t>
      </w:r>
      <w:r w:rsidRPr="00276D80">
        <w:rPr>
          <w:rFonts w:asciiTheme="minorHAnsi" w:hAnsiTheme="minorHAnsi" w:cstheme="majorHAnsi"/>
          <w:u w:val="single"/>
        </w:rPr>
        <w:t xml:space="preserve">rules </w:t>
      </w:r>
      <w:r w:rsidRPr="00276D80">
        <w:rPr>
          <w:rFonts w:asciiTheme="minorHAnsi" w:hAnsiTheme="minorHAnsi" w:cstheme="majorHAnsi"/>
          <w:highlight w:val="cyan"/>
          <w:u w:val="single"/>
        </w:rPr>
        <w:t xml:space="preserve">can </w:t>
      </w:r>
      <w:r w:rsidRPr="00276D80">
        <w:rPr>
          <w:rFonts w:asciiTheme="minorHAnsi" w:hAnsiTheme="minorHAnsi" w:cstheme="majorHAnsi"/>
          <w:u w:val="single"/>
        </w:rPr>
        <w:t xml:space="preserve">help </w:t>
      </w:r>
      <w:r w:rsidRPr="00276D80">
        <w:rPr>
          <w:rFonts w:asciiTheme="minorHAnsi" w:hAnsiTheme="minorHAnsi" w:cstheme="majorHAnsi"/>
          <w:highlight w:val="cyan"/>
          <w:u w:val="single"/>
        </w:rPr>
        <w:t>address the human catastrophe</w:t>
      </w:r>
      <w:r w:rsidRPr="00276D80">
        <w:rPr>
          <w:rFonts w:asciiTheme="minorHAnsi" w:hAnsiTheme="minorHAnsi" w:cstheme="majorHAnsi"/>
          <w:sz w:val="10"/>
        </w:rPr>
        <w:t xml:space="preserve"> of the COVID-19 pandemic and facilitate the recovery," the statement read in its section about WTO reform. Okonjo-Iweala's role The </w:t>
      </w:r>
      <w:r w:rsidRPr="00276D80">
        <w:rPr>
          <w:rFonts w:asciiTheme="minorHAnsi" w:hAnsiTheme="minorHAnsi" w:cstheme="majorHAnsi"/>
          <w:u w:val="single"/>
        </w:rPr>
        <w:t>WTO's new director general</w:t>
      </w:r>
      <w:r w:rsidRPr="00276D80">
        <w:rPr>
          <w:rFonts w:asciiTheme="minorHAnsi" w:hAnsiTheme="minorHAnsi" w:cstheme="majorHAnsi"/>
          <w:sz w:val="10"/>
        </w:rPr>
        <w:t xml:space="preserve">, whose route to the top was unblocked in early 2021 with the demise of the Trump administration, </w:t>
      </w:r>
      <w:r w:rsidRPr="00276D80">
        <w:rPr>
          <w:rFonts w:asciiTheme="minorHAnsi" w:hAnsiTheme="minorHAnsi" w:cstheme="majorHAnsi"/>
          <w:u w:val="single"/>
        </w:rPr>
        <w:t>is certainly keen to fix the problems</w:t>
      </w:r>
      <w:r w:rsidRPr="00276D80">
        <w:rPr>
          <w:rFonts w:asciiTheme="minorHAnsi" w:hAnsiTheme="minorHAnsi" w:cstheme="majorHAnsi"/>
          <w:sz w:val="10"/>
        </w:rPr>
        <w:t xml:space="preserve"> that contributed to the early departure of her predecessor, Brazil's Robert Azevedo. "</w:t>
      </w:r>
      <w:r w:rsidRPr="00276D80">
        <w:rPr>
          <w:rFonts w:asciiTheme="minorHAnsi" w:hAnsiTheme="minorHAnsi" w:cstheme="majorHAnsi"/>
          <w:highlight w:val="cyan"/>
          <w:u w:val="single"/>
        </w:rPr>
        <w:t>We must act now</w:t>
      </w:r>
      <w:r w:rsidRPr="00276D80">
        <w:rPr>
          <w:rFonts w:asciiTheme="minorHAnsi" w:hAnsiTheme="minorHAnsi" w:cstheme="majorHAnsi"/>
          <w:u w:val="single"/>
        </w:rPr>
        <w:t xml:space="preserve"> </w:t>
      </w:r>
      <w:r w:rsidRPr="00276D80">
        <w:rPr>
          <w:rFonts w:asciiTheme="minorHAnsi" w:hAnsiTheme="minorHAnsi" w:cstheme="majorHAnsi"/>
          <w:sz w:val="10"/>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276D80">
        <w:rPr>
          <w:rFonts w:asciiTheme="minorHAnsi" w:hAnsiTheme="minorHAnsi" w:cstheme="majorHAnsi"/>
          <w:u w:val="single"/>
        </w:rPr>
        <w:t>"With political will, we can solve even the most intractable problems."</w:t>
      </w:r>
      <w:r w:rsidRPr="00276D80">
        <w:rPr>
          <w:rFonts w:asciiTheme="minorHAnsi" w:hAnsiTheme="minorHAnsi" w:cstheme="majorHAnsi"/>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276D80">
        <w:rPr>
          <w:rFonts w:asciiTheme="minorHAnsi" w:hAnsiTheme="minorHAnsi" w:cstheme="majorHAnsi"/>
          <w:u w:val="single"/>
        </w:rPr>
        <w:t>Ngozi is very much someone who will actively seek solutions to problems</w:t>
      </w:r>
      <w:r w:rsidRPr="00276D80">
        <w:rPr>
          <w:rFonts w:asciiTheme="minorHAnsi" w:hAnsiTheme="minorHAnsi" w:cstheme="majorHAnsi"/>
          <w:sz w:val="10"/>
        </w:rPr>
        <w:t xml:space="preserve">, and in this way different to her predecessor. If the role of mediator is welcomed, </w:t>
      </w:r>
      <w:r w:rsidRPr="00276D80">
        <w:rPr>
          <w:rFonts w:asciiTheme="minorHAnsi" w:hAnsiTheme="minorHAnsi" w:cstheme="majorHAnsi"/>
          <w:u w:val="single"/>
        </w:rPr>
        <w:t>she could have an impact not in starting discussions but in getting deals over the finish line</w:t>
      </w:r>
      <w:r w:rsidRPr="00276D80">
        <w:rPr>
          <w:rFonts w:asciiTheme="minorHAnsi" w:hAnsiTheme="minorHAnsi" w:cstheme="majorHAnsi"/>
          <w:sz w:val="10"/>
        </w:rPr>
        <w:t>."</w:t>
      </w:r>
    </w:p>
    <w:p w14:paraId="19DE41B4" w14:textId="77777777" w:rsidR="002851E2" w:rsidRPr="00276D80" w:rsidRDefault="002851E2" w:rsidP="002851E2">
      <w:pPr>
        <w:pStyle w:val="Heading4"/>
        <w:rPr>
          <w:rFonts w:asciiTheme="minorHAnsi" w:hAnsiTheme="minorHAnsi" w:cstheme="majorHAnsi"/>
        </w:rPr>
      </w:pPr>
      <w:r w:rsidRPr="00276D80">
        <w:rPr>
          <w:rFonts w:asciiTheme="minorHAnsi" w:hAnsiTheme="minorHAnsi" w:cstheme="majorHAnsi"/>
        </w:rPr>
        <w:t>Post Covid WTO legitimacy and credibility necessary to prevent a downward spiral of protectionism.</w:t>
      </w:r>
    </w:p>
    <w:p w14:paraId="7E8B5840" w14:textId="77777777" w:rsidR="002851E2" w:rsidRPr="00276D80" w:rsidRDefault="002851E2" w:rsidP="002851E2">
      <w:pPr>
        <w:rPr>
          <w:rFonts w:asciiTheme="minorHAnsi" w:hAnsiTheme="minorHAnsi" w:cstheme="majorHAnsi"/>
          <w:sz w:val="18"/>
          <w:szCs w:val="18"/>
        </w:rPr>
      </w:pPr>
      <w:r w:rsidRPr="00276D80">
        <w:rPr>
          <w:rStyle w:val="Style13ptBold"/>
          <w:rFonts w:asciiTheme="minorHAnsi" w:hAnsiTheme="minorHAnsi" w:cstheme="majorHAnsi"/>
        </w:rPr>
        <w:t>Solís 20</w:t>
      </w:r>
      <w:r w:rsidRPr="00276D80">
        <w:rPr>
          <w:rFonts w:asciiTheme="minorHAnsi" w:hAnsiTheme="minorHAnsi" w:cstheme="majorHAnsi"/>
        </w:rPr>
        <w:t xml:space="preserve"> </w:t>
      </w:r>
      <w:r w:rsidRPr="00276D80">
        <w:rPr>
          <w:rFonts w:asciiTheme="minorHAnsi" w:hAnsiTheme="minorHAnsi" w:cstheme="majorHAnsi"/>
          <w:sz w:val="18"/>
          <w:szCs w:val="18"/>
        </w:rPr>
        <w:t xml:space="preserve">[(Mireya Solís is director of the Center for East Asia Policy Studies, Philip Knight Chair in Japan Studies, and a senior fellow in the Foreign Policy program at Brookings.  “The post COVID-19 world: Economic nationalism triumphant?” July 10, 2020. </w:t>
      </w:r>
      <w:hyperlink r:id="rId59" w:history="1">
        <w:r w:rsidRPr="00276D80">
          <w:rPr>
            <w:rStyle w:val="Hyperlink"/>
            <w:rFonts w:asciiTheme="minorHAnsi" w:hAnsiTheme="minorHAnsi" w:cstheme="majorHAnsi"/>
            <w:sz w:val="18"/>
            <w:szCs w:val="18"/>
          </w:rPr>
          <w:t>https://www.brookings.edu/blog/order-from-chaos/2020/07/10/the-post-covid-19-world-economic-nationalism-triumphant/</w:t>
        </w:r>
      </w:hyperlink>
      <w:r w:rsidRPr="00276D80">
        <w:rPr>
          <w:rFonts w:asciiTheme="minorHAnsi" w:hAnsiTheme="minorHAnsi" w:cstheme="majorHAnsi"/>
          <w:sz w:val="18"/>
          <w:szCs w:val="18"/>
        </w:rPr>
        <w:t>] TDI</w:t>
      </w:r>
    </w:p>
    <w:p w14:paraId="42C5827D" w14:textId="77777777" w:rsidR="002851E2" w:rsidRPr="00276D80" w:rsidRDefault="002851E2" w:rsidP="002851E2">
      <w:pPr>
        <w:rPr>
          <w:rFonts w:asciiTheme="minorHAnsi" w:hAnsiTheme="minorHAnsi" w:cstheme="majorHAnsi"/>
          <w:sz w:val="14"/>
        </w:rPr>
      </w:pPr>
      <w:r w:rsidRPr="00276D80">
        <w:rPr>
          <w:rFonts w:asciiTheme="minorHAnsi" w:hAnsiTheme="minorHAnsi" w:cstheme="majorHAnsi"/>
          <w:highlight w:val="cyan"/>
          <w:u w:val="single"/>
        </w:rPr>
        <w:t>The damage caused by the</w:t>
      </w:r>
      <w:r w:rsidRPr="00276D80">
        <w:rPr>
          <w:rFonts w:asciiTheme="minorHAnsi" w:hAnsiTheme="minorHAnsi" w:cstheme="majorHAnsi"/>
          <w:u w:val="single"/>
        </w:rPr>
        <w:t xml:space="preserve"> worst global </w:t>
      </w:r>
      <w:r w:rsidRPr="00276D80">
        <w:rPr>
          <w:rFonts w:asciiTheme="minorHAnsi" w:hAnsiTheme="minorHAnsi" w:cstheme="majorHAnsi"/>
          <w:highlight w:val="cyan"/>
          <w:u w:val="single"/>
        </w:rPr>
        <w:t>health crisis</w:t>
      </w:r>
      <w:r w:rsidRPr="00276D80">
        <w:rPr>
          <w:rFonts w:asciiTheme="minorHAnsi" w:hAnsiTheme="minorHAnsi" w:cstheme="majorHAnsi"/>
          <w:u w:val="single"/>
        </w:rPr>
        <w:t xml:space="preserve"> in a century </w:t>
      </w:r>
      <w:r w:rsidRPr="00276D80">
        <w:rPr>
          <w:rFonts w:asciiTheme="minorHAnsi" w:hAnsiTheme="minorHAnsi" w:cstheme="majorHAnsi"/>
          <w:highlight w:val="cyan"/>
          <w:u w:val="single"/>
        </w:rPr>
        <w:t>is vast</w:t>
      </w:r>
      <w:r w:rsidRPr="00276D80">
        <w:rPr>
          <w:rFonts w:asciiTheme="minorHAnsi" w:hAnsiTheme="min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276D80">
        <w:rPr>
          <w:rFonts w:asciiTheme="minorHAnsi" w:hAnsiTheme="minorHAnsi" w:cstheme="majorHAnsi"/>
          <w:b/>
          <w:bCs/>
          <w:u w:val="single"/>
        </w:rPr>
        <w:t xml:space="preserve">anticipated </w:t>
      </w:r>
      <w:r w:rsidRPr="00276D80">
        <w:rPr>
          <w:rFonts w:asciiTheme="minorHAnsi" w:hAnsiTheme="minorHAnsi" w:cstheme="majorHAnsi"/>
          <w:b/>
          <w:bCs/>
          <w:highlight w:val="cyan"/>
          <w:u w:val="single"/>
        </w:rPr>
        <w:t>drops to international trade and investment flows</w:t>
      </w:r>
      <w:r w:rsidRPr="00276D80">
        <w:rPr>
          <w:rFonts w:asciiTheme="minorHAnsi" w:hAnsiTheme="minorHAnsi" w:cstheme="majorHAnsi"/>
          <w:b/>
          <w:bCs/>
          <w:u w:val="single"/>
        </w:rPr>
        <w:t xml:space="preserve"> of 30% and 40%,</w:t>
      </w:r>
      <w:r w:rsidRPr="00276D80">
        <w:rPr>
          <w:rFonts w:asciiTheme="minorHAnsi" w:hAnsiTheme="minorHAnsi" w:cstheme="majorHAnsi"/>
          <w:sz w:val="14"/>
        </w:rPr>
        <w:t xml:space="preserve"> respectively; and unemployment spikes in many countries. The pandemic has cost lives and livelihoods and has erased the chances of returning to the status quo ante, but it has also brought little clarity regarding </w:t>
      </w:r>
      <w:r w:rsidRPr="00276D80">
        <w:rPr>
          <w:rFonts w:asciiTheme="minorHAnsi" w:hAnsiTheme="minorHAnsi" w:cstheme="majorHAnsi"/>
          <w:sz w:val="14"/>
        </w:rPr>
        <w:lastRenderedPageBreak/>
        <w:t xml:space="preserve">what kind of international order it will usher in. </w:t>
      </w:r>
      <w:r w:rsidRPr="00276D80">
        <w:rPr>
          <w:rFonts w:asciiTheme="minorHAnsi" w:hAnsiTheme="minorHAnsi" w:cstheme="majorHAnsi"/>
          <w:u w:val="single"/>
        </w:rPr>
        <w:t xml:space="preserve">Is the future one of deglobalization, decoupling, and reshoring of economic activity?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 xml:space="preserve">pandemic hit an </w:t>
      </w:r>
      <w:r w:rsidRPr="00276D80">
        <w:rPr>
          <w:rFonts w:asciiTheme="minorHAnsi" w:hAnsiTheme="minorHAnsi" w:cstheme="majorHAnsi"/>
          <w:b/>
          <w:bCs/>
          <w:u w:val="single"/>
        </w:rPr>
        <w:t xml:space="preserve">already </w:t>
      </w:r>
      <w:r w:rsidRPr="00276D80">
        <w:rPr>
          <w:rFonts w:asciiTheme="minorHAnsi" w:hAnsiTheme="minorHAnsi" w:cstheme="majorHAnsi"/>
          <w:b/>
          <w:bCs/>
          <w:highlight w:val="cyan"/>
          <w:u w:val="single"/>
        </w:rPr>
        <w:t xml:space="preserve">wounded </w:t>
      </w:r>
      <w:r w:rsidRPr="00276D80">
        <w:rPr>
          <w:rFonts w:asciiTheme="minorHAnsi" w:hAnsiTheme="minorHAnsi" w:cstheme="majorHAnsi"/>
          <w:b/>
          <w:bCs/>
          <w:u w:val="single"/>
        </w:rPr>
        <w:t xml:space="preserve">multilateral </w:t>
      </w:r>
      <w:r w:rsidRPr="00276D80">
        <w:rPr>
          <w:rFonts w:asciiTheme="minorHAnsi" w:hAnsiTheme="minorHAnsi" w:cstheme="majorHAnsi"/>
          <w:b/>
          <w:bCs/>
          <w:highlight w:val="cyan"/>
          <w:u w:val="single"/>
        </w:rPr>
        <w:t>trading system</w:t>
      </w:r>
      <w:r w:rsidRPr="00276D80">
        <w:rPr>
          <w:rFonts w:asciiTheme="minorHAnsi" w:hAnsiTheme="minorHAnsi" w:cstheme="majorHAnsi"/>
          <w:sz w:val="14"/>
        </w:rPr>
        <w:t xml:space="preserve">. </w:t>
      </w:r>
      <w:r w:rsidRPr="00276D80">
        <w:rPr>
          <w:rFonts w:asciiTheme="minorHAnsi" w:hAnsiTheme="minorHAnsi" w:cstheme="majorHAnsi"/>
          <w:u w:val="single"/>
        </w:rPr>
        <w:t>The chances that the</w:t>
      </w:r>
      <w:r w:rsidRPr="00276D80">
        <w:rPr>
          <w:rFonts w:asciiTheme="minorHAnsi" w:hAnsiTheme="minorHAnsi" w:cstheme="majorHAnsi"/>
          <w:sz w:val="14"/>
        </w:rPr>
        <w:t xml:space="preserve"> World Trade Organization (</w:t>
      </w:r>
      <w:r w:rsidRPr="00276D80">
        <w:rPr>
          <w:rFonts w:asciiTheme="minorHAnsi" w:hAnsiTheme="minorHAnsi" w:cstheme="majorHAnsi"/>
          <w:u w:val="single"/>
        </w:rPr>
        <w:t>WTO) can deliver a multilateral</w:t>
      </w:r>
      <w:r w:rsidRPr="00276D80">
        <w:rPr>
          <w:rFonts w:asciiTheme="minorHAnsi" w:hAnsiTheme="minorHAnsi" w:cstheme="majorHAnsi"/>
          <w:sz w:val="14"/>
        </w:rPr>
        <w:t xml:space="preserve"> round of trade negotiations to slash tariffs across the board and update the trade and investment rulebook </w:t>
      </w:r>
      <w:r w:rsidRPr="00276D80">
        <w:rPr>
          <w:rFonts w:asciiTheme="minorHAnsi" w:hAnsiTheme="minorHAnsi" w:cstheme="majorHAnsi"/>
          <w:u w:val="single"/>
        </w:rPr>
        <w:t>are nil.</w:t>
      </w:r>
      <w:r w:rsidRPr="00276D80">
        <w:rPr>
          <w:rFonts w:asciiTheme="minorHAnsi" w:hAnsiTheme="minorHAnsi" w:cstheme="majorHAnsi"/>
          <w:sz w:val="14"/>
        </w:rPr>
        <w:t xml:space="preserve"> </w:t>
      </w:r>
      <w:r w:rsidRPr="00276D80">
        <w:rPr>
          <w:rFonts w:asciiTheme="minorHAnsi" w:hAnsiTheme="minorHAnsi" w:cstheme="majorHAnsi"/>
          <w:u w:val="single"/>
        </w:rPr>
        <w:t>But the WTO has also lost its central role as arbiter of trade disputes</w:t>
      </w:r>
      <w:r w:rsidRPr="00276D80">
        <w:rPr>
          <w:rFonts w:asciiTheme="minorHAnsi" w:hAnsiTheme="minorHAnsi" w:cstheme="majorHAnsi"/>
          <w:sz w:val="14"/>
        </w:rPr>
        <w:t xml:space="preserve"> among its members. In December 2019, the Appellate Body ceased to function due to the U.S. block of new appointments, citing judicial overreach. </w:t>
      </w:r>
      <w:r w:rsidRPr="00276D80">
        <w:rPr>
          <w:rFonts w:asciiTheme="minorHAnsi" w:hAnsiTheme="minorHAnsi" w:cstheme="majorHAnsi"/>
          <w:b/>
          <w:bCs/>
          <w:sz w:val="24"/>
          <w:szCs w:val="28"/>
          <w:u w:val="single"/>
        </w:rPr>
        <w:t xml:space="preserve">At a time of </w:t>
      </w:r>
      <w:r w:rsidRPr="00276D80">
        <w:rPr>
          <w:rFonts w:asciiTheme="minorHAnsi" w:hAnsiTheme="minorHAnsi" w:cstheme="majorHAnsi"/>
          <w:b/>
          <w:bCs/>
          <w:sz w:val="24"/>
          <w:szCs w:val="28"/>
          <w:highlight w:val="cyan"/>
          <w:u w:val="single"/>
        </w:rPr>
        <w:t xml:space="preserve">rising protectionism, </w:t>
      </w:r>
      <w:r w:rsidRPr="00276D80">
        <w:rPr>
          <w:rFonts w:asciiTheme="minorHAnsi" w:hAnsiTheme="minorHAnsi" w:cstheme="majorHAnsi"/>
          <w:b/>
          <w:bCs/>
          <w:sz w:val="24"/>
          <w:szCs w:val="28"/>
          <w:u w:val="single"/>
        </w:rPr>
        <w:t xml:space="preserve">the </w:t>
      </w:r>
      <w:r w:rsidRPr="00276D80">
        <w:rPr>
          <w:rFonts w:asciiTheme="minorHAnsi" w:hAnsiTheme="minorHAnsi" w:cstheme="majorHAnsi"/>
          <w:b/>
          <w:bCs/>
          <w:sz w:val="24"/>
          <w:szCs w:val="28"/>
          <w:highlight w:val="cyan"/>
          <w:u w:val="single"/>
        </w:rPr>
        <w:t xml:space="preserve">erosion of a rules-based mechanism to adjudicate </w:t>
      </w:r>
      <w:r w:rsidRPr="00276D80">
        <w:rPr>
          <w:rFonts w:asciiTheme="minorHAnsi" w:hAnsiTheme="minorHAnsi" w:cstheme="majorHAnsi"/>
          <w:b/>
          <w:bCs/>
          <w:sz w:val="24"/>
          <w:szCs w:val="28"/>
          <w:u w:val="single"/>
        </w:rPr>
        <w:t>disputes bodes ill</w:t>
      </w:r>
      <w:r w:rsidRPr="00276D80">
        <w:rPr>
          <w:rFonts w:asciiTheme="minorHAnsi" w:hAnsiTheme="minorHAnsi" w:cstheme="majorHAnsi"/>
          <w:b/>
          <w:bCs/>
          <w:sz w:val="24"/>
          <w:szCs w:val="28"/>
          <w:highlight w:val="cyan"/>
          <w:u w:val="single"/>
        </w:rPr>
        <w:t>.</w:t>
      </w:r>
      <w:r w:rsidRPr="00276D80">
        <w:rPr>
          <w:rFonts w:asciiTheme="minorHAnsi" w:hAnsiTheme="minorHAnsi" w:cstheme="majorHAnsi"/>
          <w:sz w:val="14"/>
          <w:highlight w:val="cyan"/>
        </w:rPr>
        <w:t xml:space="preserve"> </w:t>
      </w:r>
      <w:r w:rsidRPr="00276D80">
        <w:rPr>
          <w:rFonts w:asciiTheme="minorHAnsi" w:hAnsiTheme="minorHAnsi" w:cstheme="majorHAnsi"/>
          <w:b/>
          <w:bCs/>
          <w:u w:val="single"/>
        </w:rPr>
        <w:t xml:space="preserve">Longstanding </w:t>
      </w:r>
      <w:r w:rsidRPr="00276D80">
        <w:rPr>
          <w:rFonts w:asciiTheme="minorHAnsi" w:hAnsiTheme="minorHAnsi" w:cstheme="majorHAnsi"/>
          <w:b/>
          <w:bCs/>
          <w:highlight w:val="cyan"/>
          <w:u w:val="single"/>
        </w:rPr>
        <w:t xml:space="preserve">challenges to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 xml:space="preserve">WTO </w:t>
      </w:r>
      <w:r w:rsidRPr="00276D80">
        <w:rPr>
          <w:rFonts w:asciiTheme="minorHAnsi" w:hAnsiTheme="minorHAnsi" w:cstheme="majorHAnsi"/>
          <w:b/>
          <w:bCs/>
          <w:u w:val="single"/>
        </w:rPr>
        <w:t xml:space="preserve">have been </w:t>
      </w:r>
      <w:r w:rsidRPr="00276D80">
        <w:rPr>
          <w:rFonts w:asciiTheme="minorHAnsi" w:hAnsiTheme="minorHAnsi" w:cstheme="majorHAnsi"/>
          <w:b/>
          <w:bCs/>
          <w:highlight w:val="cyan"/>
          <w:u w:val="single"/>
        </w:rPr>
        <w:t>exacerbated by</w:t>
      </w:r>
      <w:r w:rsidRPr="00276D80">
        <w:rPr>
          <w:rFonts w:asciiTheme="minorHAnsi" w:hAnsiTheme="minorHAnsi" w:cstheme="majorHAnsi"/>
          <w:b/>
          <w:bCs/>
          <w:u w:val="single"/>
        </w:rPr>
        <w:t xml:space="preserve"> an abdication of leadership from the </w:t>
      </w:r>
      <w:r w:rsidRPr="00276D80">
        <w:rPr>
          <w:rFonts w:asciiTheme="minorHAnsi" w:hAnsiTheme="minorHAnsi" w:cstheme="majorHAnsi"/>
          <w:b/>
          <w:bCs/>
          <w:highlight w:val="cyan"/>
          <w:u w:val="single"/>
        </w:rPr>
        <w:t xml:space="preserve">great powers </w:t>
      </w:r>
      <w:r w:rsidRPr="00276D80">
        <w:rPr>
          <w:rFonts w:asciiTheme="minorHAnsi" w:hAnsiTheme="minorHAnsi" w:cstheme="majorHAnsi"/>
          <w:b/>
          <w:bCs/>
          <w:u w:val="single"/>
        </w:rPr>
        <w:t>to ensure its survival</w:t>
      </w:r>
      <w:r w:rsidRPr="00276D80">
        <w:rPr>
          <w:rFonts w:asciiTheme="minorHAnsi" w:hAnsiTheme="min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276D80">
        <w:rPr>
          <w:rFonts w:asciiTheme="minorHAnsi" w:hAnsiTheme="minorHAnsi" w:cstheme="majorHAnsi"/>
          <w:u w:val="single"/>
        </w:rPr>
        <w:t xml:space="preserve">instead of creating coalitions of like-minded countries to bring about effective multilateral trade governance, it appears determined to further harm </w:t>
      </w:r>
      <w:r w:rsidRPr="00276D80">
        <w:rPr>
          <w:rFonts w:asciiTheme="minorHAnsi" w:hAnsiTheme="minorHAnsi" w:cstheme="majorHAnsi"/>
          <w:strike/>
          <w:sz w:val="14"/>
        </w:rPr>
        <w:t>cripple</w:t>
      </w:r>
      <w:r w:rsidRPr="00276D80">
        <w:rPr>
          <w:rFonts w:asciiTheme="minorHAnsi" w:hAnsiTheme="minorHAnsi" w:cstheme="majorHAnsi"/>
          <w:u w:val="single"/>
        </w:rPr>
        <w:t xml:space="preserve"> the international organization.</w:t>
      </w:r>
      <w:r w:rsidRPr="00276D80">
        <w:rPr>
          <w:rFonts w:asciiTheme="minorHAnsi" w:hAnsiTheme="min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276D80">
        <w:rPr>
          <w:rFonts w:asciiTheme="minorHAnsi" w:hAnsiTheme="minorHAnsi" w:cstheme="majorHAnsi"/>
          <w:u w:val="single"/>
        </w:rPr>
        <w:t>U.S. may unilaterally abandon its commitments</w:t>
      </w:r>
      <w:r w:rsidRPr="00276D80">
        <w:rPr>
          <w:rFonts w:asciiTheme="minorHAnsi" w:hAnsiTheme="minorHAnsi" w:cstheme="majorHAnsi"/>
          <w:sz w:val="14"/>
        </w:rPr>
        <w:t xml:space="preserve"> on bound tariffs and apply larger duties to force other countries to open their markets. </w:t>
      </w:r>
      <w:r w:rsidRPr="00276D80">
        <w:rPr>
          <w:rFonts w:asciiTheme="minorHAnsi" w:hAnsiTheme="minorHAnsi" w:cstheme="majorHAnsi"/>
          <w:b/>
          <w:bCs/>
          <w:highlight w:val="cyan"/>
          <w:u w:val="single"/>
        </w:rPr>
        <w:t xml:space="preserve">Trade spats as </w:t>
      </w:r>
      <w:r w:rsidRPr="00276D80">
        <w:rPr>
          <w:rFonts w:asciiTheme="minorHAnsi" w:hAnsiTheme="minorHAnsi" w:cstheme="majorHAnsi"/>
          <w:b/>
          <w:bCs/>
          <w:u w:val="single"/>
        </w:rPr>
        <w:t xml:space="preserve">other </w:t>
      </w:r>
      <w:r w:rsidRPr="00276D80">
        <w:rPr>
          <w:rFonts w:asciiTheme="minorHAnsi" w:hAnsiTheme="minorHAnsi" w:cstheme="majorHAnsi"/>
          <w:b/>
          <w:bCs/>
          <w:highlight w:val="cyan"/>
          <w:u w:val="single"/>
        </w:rPr>
        <w:t xml:space="preserve">countries retaliate </w:t>
      </w:r>
      <w:r w:rsidRPr="00276D80">
        <w:rPr>
          <w:rFonts w:asciiTheme="minorHAnsi" w:hAnsiTheme="minorHAnsi" w:cstheme="majorHAnsi"/>
          <w:b/>
          <w:bCs/>
          <w:u w:val="single"/>
        </w:rPr>
        <w:t xml:space="preserve">in kind </w:t>
      </w:r>
      <w:r w:rsidRPr="00276D80">
        <w:rPr>
          <w:rFonts w:asciiTheme="minorHAnsi" w:hAnsiTheme="minorHAnsi" w:cstheme="majorHAnsi"/>
          <w:b/>
          <w:bCs/>
          <w:highlight w:val="cyan"/>
          <w:u w:val="single"/>
        </w:rPr>
        <w:t xml:space="preserve">is </w:t>
      </w:r>
      <w:r w:rsidRPr="00276D80">
        <w:rPr>
          <w:rFonts w:asciiTheme="minorHAnsi" w:hAnsiTheme="minorHAnsi" w:cstheme="majorHAnsi"/>
          <w:b/>
          <w:bCs/>
          <w:u w:val="single"/>
        </w:rPr>
        <w:t xml:space="preserve">a </w:t>
      </w:r>
      <w:r w:rsidRPr="00276D80">
        <w:rPr>
          <w:rFonts w:asciiTheme="minorHAnsi" w:hAnsiTheme="minorHAnsi" w:cstheme="majorHAnsi"/>
          <w:b/>
          <w:bCs/>
          <w:highlight w:val="cyan"/>
          <w:u w:val="single"/>
        </w:rPr>
        <w:t xml:space="preserve">more likely </w:t>
      </w:r>
      <w:r w:rsidRPr="00276D80">
        <w:rPr>
          <w:rFonts w:asciiTheme="minorHAnsi" w:hAnsiTheme="minorHAnsi" w:cstheme="majorHAnsi"/>
          <w:b/>
          <w:bCs/>
          <w:u w:val="single"/>
        </w:rPr>
        <w:t>result</w:t>
      </w:r>
      <w:r w:rsidRPr="00276D80">
        <w:rPr>
          <w:rFonts w:asciiTheme="minorHAnsi" w:hAnsiTheme="minorHAnsi" w:cstheme="majorHAnsi"/>
          <w:b/>
          <w:bCs/>
          <w:highlight w:val="cyan"/>
          <w:u w:val="single"/>
        </w:rPr>
        <w:t>.</w:t>
      </w:r>
      <w:r w:rsidRPr="00276D80">
        <w:rPr>
          <w:rFonts w:asciiTheme="minorHAnsi" w:hAnsiTheme="minorHAnsi" w:cstheme="majorHAnsi"/>
          <w:b/>
          <w:bCs/>
          <w:u w:val="single"/>
        </w:rPr>
        <w:t xml:space="preserve"> </w:t>
      </w:r>
      <w:r w:rsidRPr="00276D80">
        <w:rPr>
          <w:rFonts w:asciiTheme="minorHAnsi" w:hAnsiTheme="min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276D80">
        <w:rPr>
          <w:rFonts w:asciiTheme="minorHAnsi" w:hAnsiTheme="minorHAnsi" w:cstheme="majorHAnsi"/>
          <w:u w:val="single"/>
        </w:rPr>
        <w:t>In fighting for the new economic order, setting standards on cutting-edge technologies will be at the forefront</w:t>
      </w:r>
      <w:r w:rsidRPr="00276D80">
        <w:rPr>
          <w:rFonts w:asciiTheme="minorHAnsi" w:hAnsiTheme="min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276D80">
        <w:rPr>
          <w:rFonts w:asciiTheme="minorHAnsi" w:hAnsiTheme="minorHAnsi" w:cstheme="majorHAnsi"/>
          <w:u w:val="single"/>
        </w:rPr>
        <w:t>. The pandemic has only exacerbated concerns that weakened companies in strategic sectors are at risk of foreign takeover.</w:t>
      </w:r>
      <w:r w:rsidRPr="00276D80">
        <w:rPr>
          <w:rFonts w:asciiTheme="minorHAnsi" w:hAnsiTheme="minorHAnsi" w:cstheme="majorHAnsi"/>
          <w:sz w:val="14"/>
        </w:rPr>
        <w:t xml:space="preserve"> </w:t>
      </w:r>
      <w:r w:rsidRPr="00276D80">
        <w:rPr>
          <w:rFonts w:asciiTheme="minorHAnsi" w:hAnsiTheme="minorHAnsi" w:cstheme="majorHAnsi"/>
          <w:u w:val="single"/>
        </w:rPr>
        <w:t>COVID-19’s impact</w:t>
      </w:r>
      <w:r w:rsidRPr="00276D80">
        <w:rPr>
          <w:rFonts w:asciiTheme="minorHAnsi" w:hAnsiTheme="minorHAnsi" w:cstheme="majorHAnsi"/>
          <w:sz w:val="14"/>
        </w:rPr>
        <w:t xml:space="preserve"> on the international trading system </w:t>
      </w:r>
      <w:r w:rsidRPr="00276D80">
        <w:rPr>
          <w:rFonts w:asciiTheme="minorHAnsi" w:hAnsiTheme="minorHAnsi" w:cstheme="majorHAnsi"/>
          <w:u w:val="single"/>
        </w:rPr>
        <w:t>is twofold. It has reinforced existing</w:t>
      </w:r>
      <w:r w:rsidRPr="00276D80">
        <w:rPr>
          <w:rFonts w:asciiTheme="minorHAnsi" w:hAnsiTheme="minorHAnsi" w:cstheme="majorHAnsi"/>
          <w:sz w:val="14"/>
        </w:rPr>
        <w:t xml:space="preserve"> </w:t>
      </w:r>
      <w:r w:rsidRPr="00276D80">
        <w:rPr>
          <w:rFonts w:asciiTheme="minorHAnsi" w:hAnsiTheme="minorHAnsi" w:cstheme="majorHAnsi"/>
          <w:u w:val="single"/>
        </w:rPr>
        <w:t>trends</w:t>
      </w:r>
      <w:r w:rsidRPr="00276D80">
        <w:rPr>
          <w:rFonts w:asciiTheme="minorHAnsi" w:hAnsiTheme="minorHAnsi" w:cstheme="majorHAnsi"/>
          <w:sz w:val="14"/>
        </w:rPr>
        <w:t xml:space="preserve"> </w:t>
      </w:r>
      <w:r w:rsidRPr="00276D80">
        <w:rPr>
          <w:rFonts w:asciiTheme="minorHAnsi" w:hAnsiTheme="minorHAnsi" w:cstheme="majorHAnsi"/>
          <w:u w:val="single"/>
        </w:rPr>
        <w:t>such as the deceleration</w:t>
      </w:r>
      <w:r w:rsidRPr="00276D80">
        <w:rPr>
          <w:rFonts w:asciiTheme="minorHAnsi" w:hAnsiTheme="minorHAnsi" w:cstheme="majorHAnsi"/>
          <w:sz w:val="14"/>
        </w:rPr>
        <w:t xml:space="preserve"> and now drop in the volume </w:t>
      </w:r>
      <w:r w:rsidRPr="00276D80">
        <w:rPr>
          <w:rFonts w:asciiTheme="minorHAnsi" w:hAnsiTheme="minorHAnsi" w:cstheme="majorHAnsi"/>
          <w:u w:val="single"/>
        </w:rPr>
        <w:t>of international trade</w:t>
      </w:r>
      <w:r w:rsidRPr="00276D80">
        <w:rPr>
          <w:rFonts w:asciiTheme="minorHAnsi" w:hAnsiTheme="minorHAnsi" w:cstheme="majorHAnsi"/>
          <w:sz w:val="14"/>
        </w:rPr>
        <w:t xml:space="preserve">, the rise of economic security as governments expand their toolkit to restrict trade and investment flows, and it has laid bare the fallout in U.S.-China relations. </w:t>
      </w:r>
      <w:r w:rsidRPr="00276D80">
        <w:rPr>
          <w:rFonts w:asciiTheme="minorHAnsi" w:hAnsiTheme="minorHAnsi" w:cstheme="majorHAnsi"/>
          <w:u w:val="single"/>
        </w:rPr>
        <w:t xml:space="preserve">But the pandemic also brought new challenges </w:t>
      </w:r>
      <w:r w:rsidRPr="00276D80">
        <w:rPr>
          <w:rFonts w:asciiTheme="minorHAnsi" w:hAnsiTheme="minorHAnsi" w:cstheme="majorHAnsi"/>
          <w:sz w:val="14"/>
        </w:rPr>
        <w:t xml:space="preserve">that exposed the extent </w:t>
      </w:r>
      <w:r w:rsidRPr="00276D80">
        <w:rPr>
          <w:rFonts w:asciiTheme="minorHAnsi" w:hAnsiTheme="minorHAnsi" w:cstheme="majorHAnsi"/>
          <w:u w:val="single"/>
        </w:rPr>
        <w:t>to which trade cooperation is in short supply</w:t>
      </w:r>
      <w:r w:rsidRPr="00276D80">
        <w:rPr>
          <w:rFonts w:asciiTheme="minorHAnsi" w:hAnsiTheme="minorHAnsi" w:cstheme="majorHAnsi"/>
          <w:sz w:val="14"/>
        </w:rPr>
        <w:t xml:space="preserve">. </w:t>
      </w:r>
      <w:r w:rsidRPr="00276D80">
        <w:rPr>
          <w:rFonts w:asciiTheme="minorHAnsi" w:hAnsiTheme="minorHAnsi" w:cstheme="majorHAnsi"/>
          <w:u w:val="single"/>
        </w:rPr>
        <w:t>Export protectionism has risen</w:t>
      </w:r>
      <w:r w:rsidRPr="00276D80">
        <w:rPr>
          <w:rFonts w:asciiTheme="minorHAnsi" w:hAnsiTheme="min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276D80">
        <w:rPr>
          <w:rFonts w:asciiTheme="minorHAnsi" w:hAnsiTheme="minorHAnsi" w:cstheme="majorHAnsi"/>
          <w:b/>
          <w:bCs/>
          <w:u w:val="single"/>
        </w:rPr>
        <w:t xml:space="preserve">The blow comes at a time when </w:t>
      </w:r>
      <w:r w:rsidRPr="00276D80">
        <w:rPr>
          <w:rFonts w:asciiTheme="minorHAnsi" w:hAnsiTheme="minorHAnsi" w:cstheme="majorHAnsi"/>
          <w:b/>
          <w:bCs/>
          <w:highlight w:val="cyan"/>
          <w:u w:val="single"/>
        </w:rPr>
        <w:t>the WTO is adrift</w:t>
      </w:r>
      <w:r w:rsidRPr="00276D80">
        <w:rPr>
          <w:rFonts w:asciiTheme="minorHAnsi" w:hAnsiTheme="minorHAnsi" w:cstheme="majorHAnsi"/>
          <w:b/>
          <w:bCs/>
          <w:u w:val="single"/>
        </w:rPr>
        <w:t xml:space="preserve"> </w:t>
      </w:r>
      <w:r w:rsidRPr="00276D80">
        <w:rPr>
          <w:rFonts w:asciiTheme="minorHAnsi" w:hAnsiTheme="min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276D80">
        <w:rPr>
          <w:rFonts w:asciiTheme="minorHAnsi" w:hAnsiTheme="minorHAnsi" w:cstheme="majorHAnsi"/>
          <w:u w:val="single"/>
        </w:rPr>
        <w:t>Are we on the eve of a renationalized world economy?</w:t>
      </w:r>
      <w:r w:rsidRPr="00276D80">
        <w:rPr>
          <w:rFonts w:asciiTheme="minorHAnsi" w:hAnsiTheme="minorHAnsi" w:cstheme="majorHAnsi"/>
          <w:sz w:val="14"/>
        </w:rPr>
        <w:t xml:space="preserve"> That is the aspiration of several American and European public officials who fault extended global supply chains and overdependence on China for the current mishaps in tackling the pandemic. </w:t>
      </w:r>
      <w:r w:rsidRPr="00276D80">
        <w:rPr>
          <w:rFonts w:asciiTheme="minorHAnsi" w:hAnsiTheme="minorHAnsi" w:cstheme="majorHAnsi"/>
          <w:u w:val="single"/>
        </w:rPr>
        <w:t>But the view that economic nationalism and reshoring of manufacturing is a fail-safe path to security and prosperity is wrong.</w:t>
      </w:r>
      <w:r w:rsidRPr="00276D80">
        <w:rPr>
          <w:rFonts w:asciiTheme="minorHAnsi" w:hAnsiTheme="minorHAnsi" w:cstheme="majorHAnsi"/>
          <w:sz w:val="14"/>
        </w:rPr>
        <w:t xml:space="preserve"> For one, it skirts the responsibility of governments to properly stockpile essential medical supplies. Furthermore, </w:t>
      </w:r>
      <w:r w:rsidRPr="00276D80">
        <w:rPr>
          <w:rFonts w:asciiTheme="minorHAnsi" w:hAnsiTheme="minorHAnsi" w:cstheme="majorHAnsi"/>
          <w:u w:val="single"/>
        </w:rPr>
        <w:t>the export curbs will be counterproductive</w:t>
      </w:r>
      <w:r w:rsidRPr="00276D80">
        <w:rPr>
          <w:rFonts w:asciiTheme="minorHAnsi" w:hAnsiTheme="min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276D80">
        <w:rPr>
          <w:rFonts w:asciiTheme="minorHAnsi" w:hAnsiTheme="minorHAnsi" w:cstheme="majorHAnsi"/>
          <w:b/>
          <w:bCs/>
          <w:u w:val="single"/>
        </w:rPr>
        <w:t xml:space="preserve">Hence, </w:t>
      </w:r>
      <w:r w:rsidRPr="00276D80">
        <w:rPr>
          <w:rFonts w:asciiTheme="minorHAnsi" w:hAnsiTheme="minorHAnsi" w:cstheme="majorHAnsi"/>
          <w:b/>
          <w:bCs/>
          <w:highlight w:val="cyan"/>
          <w:u w:val="single"/>
        </w:rPr>
        <w:t xml:space="preserve">efforts by middle powers to offer an </w:t>
      </w:r>
      <w:r w:rsidRPr="00276D80">
        <w:rPr>
          <w:rFonts w:asciiTheme="minorHAnsi" w:hAnsiTheme="minorHAnsi" w:cstheme="majorHAnsi"/>
          <w:b/>
          <w:bCs/>
          <w:u w:val="single"/>
        </w:rPr>
        <w:t xml:space="preserve">interim </w:t>
      </w:r>
      <w:r w:rsidRPr="00276D80">
        <w:rPr>
          <w:rFonts w:asciiTheme="minorHAnsi" w:hAnsiTheme="minorHAnsi" w:cstheme="majorHAnsi"/>
          <w:b/>
          <w:bCs/>
          <w:highlight w:val="cyan"/>
          <w:u w:val="single"/>
        </w:rPr>
        <w:t xml:space="preserve">arbitration mechanism </w:t>
      </w:r>
      <w:r w:rsidRPr="00276D80">
        <w:rPr>
          <w:rFonts w:asciiTheme="minorHAnsi" w:hAnsiTheme="minorHAnsi" w:cstheme="majorHAnsi"/>
          <w:b/>
          <w:bCs/>
          <w:u w:val="single"/>
        </w:rPr>
        <w:t>at the WTO</w:t>
      </w:r>
      <w:r w:rsidRPr="00276D80">
        <w:rPr>
          <w:rFonts w:asciiTheme="minorHAnsi" w:hAnsiTheme="minorHAnsi" w:cstheme="majorHAnsi"/>
          <w:sz w:val="14"/>
        </w:rPr>
        <w:t xml:space="preserve"> to handle trade disputes and to commit to maintaining open supply chains in essential medical goods </w:t>
      </w:r>
      <w:r w:rsidRPr="00276D80">
        <w:rPr>
          <w:rFonts w:asciiTheme="minorHAnsi" w:hAnsiTheme="minorHAnsi" w:cstheme="majorHAnsi"/>
          <w:b/>
          <w:bCs/>
          <w:highlight w:val="cyan"/>
          <w:u w:val="single"/>
        </w:rPr>
        <w:t>are the</w:t>
      </w:r>
      <w:r w:rsidRPr="00276D80">
        <w:rPr>
          <w:rFonts w:asciiTheme="minorHAnsi" w:hAnsiTheme="minorHAnsi" w:cstheme="majorHAnsi"/>
          <w:b/>
          <w:bCs/>
          <w:u w:val="single"/>
        </w:rPr>
        <w:t xml:space="preserve"> right </w:t>
      </w:r>
      <w:r w:rsidRPr="00276D80">
        <w:rPr>
          <w:rFonts w:asciiTheme="minorHAnsi" w:hAnsiTheme="minorHAnsi" w:cstheme="majorHAnsi"/>
          <w:b/>
          <w:bCs/>
          <w:highlight w:val="cyan"/>
          <w:u w:val="single"/>
        </w:rPr>
        <w:t xml:space="preserve">antidote </w:t>
      </w:r>
      <w:r w:rsidRPr="00276D80">
        <w:rPr>
          <w:rFonts w:asciiTheme="minorHAnsi" w:hAnsiTheme="minorHAnsi" w:cstheme="majorHAnsi"/>
          <w:b/>
          <w:bCs/>
          <w:u w:val="single"/>
        </w:rPr>
        <w:t>to rising economic nationalism</w:t>
      </w:r>
      <w:r w:rsidRPr="00276D80">
        <w:rPr>
          <w:rFonts w:asciiTheme="minorHAnsi" w:hAnsiTheme="minorHAnsi" w:cstheme="majorHAnsi"/>
          <w:sz w:val="14"/>
        </w:rPr>
        <w:t>. As a staunch supporter of rules-based trade and with its decision to forego export protectionism in the current crisis, Japan has much to contribute to these efforts.</w:t>
      </w:r>
    </w:p>
    <w:p w14:paraId="2E2BDD56" w14:textId="77777777" w:rsidR="002851E2" w:rsidRPr="00276D80" w:rsidRDefault="002851E2" w:rsidP="002851E2">
      <w:pPr>
        <w:pStyle w:val="Heading4"/>
        <w:rPr>
          <w:rFonts w:asciiTheme="minorHAnsi" w:hAnsiTheme="minorHAnsi" w:cstheme="majorHAnsi"/>
        </w:rPr>
      </w:pPr>
      <w:r w:rsidRPr="00276D80">
        <w:rPr>
          <w:rFonts w:asciiTheme="minorHAnsi" w:hAnsiTheme="minorHAnsi" w:cstheme="majorHAnsi"/>
        </w:rPr>
        <w:lastRenderedPageBreak/>
        <w:t>Trade solves great power competition – regionalism causes militarized crises.</w:t>
      </w:r>
    </w:p>
    <w:p w14:paraId="63D7039B" w14:textId="77777777" w:rsidR="002851E2" w:rsidRPr="00276D80" w:rsidRDefault="002851E2" w:rsidP="002851E2">
      <w:pPr>
        <w:rPr>
          <w:rFonts w:asciiTheme="minorHAnsi" w:hAnsiTheme="minorHAnsi" w:cstheme="majorHAnsi"/>
        </w:rPr>
      </w:pPr>
      <w:r w:rsidRPr="00276D80">
        <w:rPr>
          <w:rStyle w:val="Style13ptBold"/>
          <w:rFonts w:asciiTheme="minorHAnsi" w:hAnsiTheme="minorHAnsi" w:cstheme="majorHAnsi"/>
        </w:rPr>
        <w:t>Lake 18</w:t>
      </w:r>
      <w:r w:rsidRPr="00276D80">
        <w:rPr>
          <w:rFonts w:asciiTheme="minorHAnsi" w:hAnsiTheme="minorHAnsi" w:cstheme="majorHAnsi"/>
          <w:sz w:val="18"/>
          <w:szCs w:val="18"/>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60" w:history="1">
        <w:r w:rsidRPr="00276D80">
          <w:rPr>
            <w:rStyle w:val="Hyperlink"/>
            <w:rFonts w:asciiTheme="minorHAnsi" w:hAnsiTheme="minorHAnsi" w:cstheme="majorHAnsi"/>
            <w:sz w:val="18"/>
            <w:szCs w:val="18"/>
          </w:rPr>
          <w:t>https://papers.ssrn.com/sol3/papers.cfm?abstract_id=3171196/</w:t>
        </w:r>
      </w:hyperlink>
      <w:r w:rsidRPr="00276D80">
        <w:rPr>
          <w:rFonts w:asciiTheme="minorHAnsi" w:hAnsiTheme="minorHAnsi" w:cstheme="majorHAnsi"/>
          <w:sz w:val="18"/>
          <w:szCs w:val="18"/>
        </w:rPr>
        <w:t>] TDI</w:t>
      </w:r>
    </w:p>
    <w:p w14:paraId="4AB24991" w14:textId="77777777" w:rsidR="002851E2" w:rsidRPr="00276D80" w:rsidRDefault="002851E2" w:rsidP="002851E2">
      <w:pPr>
        <w:rPr>
          <w:rFonts w:asciiTheme="minorHAnsi" w:hAnsiTheme="minorHAnsi" w:cstheme="majorHAnsi"/>
          <w:sz w:val="16"/>
        </w:rPr>
      </w:pPr>
      <w:r w:rsidRPr="00276D80">
        <w:rPr>
          <w:rFonts w:asciiTheme="minorHAnsi" w:hAnsiTheme="minorHAnsi" w:cstheme="majorHAnsi"/>
          <w:sz w:val="16"/>
        </w:rPr>
        <w:t xml:space="preserve">I develop two central arguments. First, </w:t>
      </w:r>
      <w:r w:rsidRPr="00276D80">
        <w:rPr>
          <w:rStyle w:val="Emphasis"/>
          <w:rFonts w:asciiTheme="minorHAnsi" w:hAnsiTheme="minorHAnsi" w:cstheme="majorHAnsi"/>
        </w:rPr>
        <w:t xml:space="preserve">historically, </w:t>
      </w:r>
      <w:r w:rsidRPr="00276D80">
        <w:rPr>
          <w:rStyle w:val="Emphasis"/>
          <w:rFonts w:asciiTheme="minorHAnsi" w:hAnsiTheme="minorHAnsi" w:cstheme="majorHAnsi"/>
          <w:highlight w:val="cyan"/>
        </w:rPr>
        <w:t xml:space="preserve">great power competition </w:t>
      </w:r>
      <w:r w:rsidRPr="00276D80">
        <w:rPr>
          <w:rStyle w:val="Emphasis"/>
          <w:rFonts w:asciiTheme="minorHAnsi" w:hAnsiTheme="minorHAnsi" w:cstheme="majorHAnsi"/>
        </w:rPr>
        <w:t xml:space="preserve">has been </w:t>
      </w:r>
      <w:r w:rsidRPr="00276D80">
        <w:rPr>
          <w:rStyle w:val="Emphasis"/>
          <w:rFonts w:asciiTheme="minorHAnsi" w:hAnsiTheme="minorHAnsi" w:cstheme="majorHAnsi"/>
          <w:highlight w:val="cyan"/>
        </w:rPr>
        <w:t>driven</w:t>
      </w:r>
      <w:r w:rsidRPr="00276D80">
        <w:rPr>
          <w:rStyle w:val="Emphasis"/>
          <w:rFonts w:asciiTheme="minorHAnsi" w:hAnsiTheme="minorHAnsi" w:cstheme="majorHAnsi"/>
        </w:rPr>
        <w:t xml:space="preserve"> primarily </w:t>
      </w:r>
      <w:r w:rsidRPr="00276D80">
        <w:rPr>
          <w:rStyle w:val="Emphasis"/>
          <w:rFonts w:asciiTheme="minorHAnsi" w:hAnsiTheme="minorHAnsi" w:cstheme="majorHAnsi"/>
          <w:highlight w:val="cyan"/>
        </w:rPr>
        <w:t xml:space="preserve">by exclusion </w:t>
      </w:r>
      <w:r w:rsidRPr="00276D80">
        <w:rPr>
          <w:rStyle w:val="Emphasis"/>
          <w:rFonts w:asciiTheme="minorHAnsi" w:hAnsiTheme="minorHAnsi" w:cstheme="majorHAnsi"/>
        </w:rPr>
        <w:t xml:space="preserve">or fears of exclusion </w:t>
      </w:r>
      <w:r w:rsidRPr="00276D80">
        <w:rPr>
          <w:rStyle w:val="Emphasis"/>
          <w:rFonts w:asciiTheme="minorHAnsi" w:hAnsiTheme="minorHAnsi" w:cstheme="majorHAnsi"/>
          <w:highlight w:val="cyan"/>
        </w:rPr>
        <w:t xml:space="preserve">from </w:t>
      </w:r>
      <w:r w:rsidRPr="00276D80">
        <w:rPr>
          <w:rStyle w:val="Emphasis"/>
          <w:rFonts w:asciiTheme="minorHAnsi" w:hAnsiTheme="minorHAnsi" w:cstheme="majorHAnsi"/>
        </w:rPr>
        <w:t xml:space="preserve">each power’s </w:t>
      </w:r>
      <w:r w:rsidRPr="00276D80">
        <w:rPr>
          <w:rStyle w:val="Emphasis"/>
          <w:rFonts w:asciiTheme="minorHAnsi" w:hAnsiTheme="minorHAnsi" w:cstheme="majorHAnsi"/>
          <w:highlight w:val="cyan"/>
        </w:rPr>
        <w:t>international economic zone</w:t>
      </w:r>
      <w:r w:rsidRPr="00276D80">
        <w:rPr>
          <w:rStyle w:val="Emphasis"/>
          <w:rFonts w:asciiTheme="minorHAnsi" w:hAnsiTheme="minorHAnsi" w:cstheme="majorHAnsi"/>
        </w:rPr>
        <w:t>,</w:t>
      </w:r>
      <w:r w:rsidRPr="00276D80">
        <w:rPr>
          <w:rFonts w:asciiTheme="minorHAnsi" w:hAnsiTheme="minorHAnsi" w:cstheme="majorHAnsi"/>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276D80">
        <w:rPr>
          <w:rStyle w:val="StyleUnderline"/>
          <w:rFonts w:asciiTheme="minorHAnsi" w:hAnsiTheme="minorHAnsi" w:cstheme="majorHAnsi"/>
        </w:rPr>
        <w:t>other great powers</w:t>
      </w:r>
      <w:r w:rsidRPr="00276D80">
        <w:rPr>
          <w:rFonts w:asciiTheme="minorHAnsi" w:hAnsiTheme="minorHAnsi" w:cstheme="majorHAnsi"/>
          <w:sz w:val="16"/>
        </w:rPr>
        <w:t xml:space="preserve">, in response, </w:t>
      </w:r>
      <w:r w:rsidRPr="00276D80">
        <w:rPr>
          <w:rStyle w:val="StyleUnderline"/>
          <w:rFonts w:asciiTheme="minorHAnsi" w:hAnsiTheme="minorHAnsi" w:cstheme="majorHAnsi"/>
        </w:rPr>
        <w:t>are</w:t>
      </w:r>
      <w:r w:rsidRPr="00276D80">
        <w:rPr>
          <w:rFonts w:asciiTheme="minorHAnsi" w:hAnsiTheme="minorHAnsi" w:cstheme="majorHAnsi"/>
          <w:sz w:val="16"/>
        </w:rPr>
        <w:t xml:space="preserve"> then </w:t>
      </w:r>
      <w:r w:rsidRPr="00276D80">
        <w:rPr>
          <w:rStyle w:val="StyleUnderline"/>
          <w:rFonts w:asciiTheme="minorHAnsi" w:hAnsiTheme="minorHAnsi" w:cstheme="majorHAnsi"/>
        </w:rPr>
        <w:t>compelled to develop or expand their own exclusive economic zones.</w:t>
      </w:r>
      <w:r w:rsidRPr="00276D80">
        <w:rPr>
          <w:rFonts w:asciiTheme="minorHAnsi" w:hAnsiTheme="minorHAnsi" w:cstheme="majorHAnsi"/>
          <w:sz w:val="16"/>
        </w:rPr>
        <w:t xml:space="preserve"> </w:t>
      </w:r>
      <w:r w:rsidRPr="00276D80">
        <w:rPr>
          <w:rStyle w:val="Emphasis"/>
          <w:rFonts w:asciiTheme="minorHAnsi" w:hAnsiTheme="minorHAnsi" w:cstheme="majorHAnsi"/>
        </w:rPr>
        <w:t xml:space="preserve">The </w:t>
      </w:r>
      <w:r w:rsidRPr="00276D80">
        <w:rPr>
          <w:rStyle w:val="Emphasis"/>
          <w:rFonts w:asciiTheme="minorHAnsi" w:hAnsiTheme="minorHAnsi" w:cstheme="majorHAnsi"/>
          <w:highlight w:val="cyan"/>
        </w:rPr>
        <w:t>“race” for economic privilege can</w:t>
      </w:r>
      <w:r w:rsidRPr="00276D80">
        <w:rPr>
          <w:rStyle w:val="Emphasis"/>
          <w:rFonts w:asciiTheme="minorHAnsi" w:hAnsiTheme="minorHAnsi" w:cstheme="majorHAnsi"/>
        </w:rPr>
        <w:t xml:space="preserve"> quickly </w:t>
      </w:r>
      <w:r w:rsidRPr="00276D80">
        <w:rPr>
          <w:rStyle w:val="Emphasis"/>
          <w:rFonts w:asciiTheme="minorHAnsi" w:hAnsiTheme="minorHAnsi" w:cstheme="majorHAnsi"/>
          <w:highlight w:val="cyan"/>
        </w:rPr>
        <w:t xml:space="preserve">divide the world up </w:t>
      </w:r>
      <w:r w:rsidRPr="00276D80">
        <w:rPr>
          <w:rStyle w:val="Emphasis"/>
          <w:rFonts w:asciiTheme="minorHAnsi" w:hAnsiTheme="minorHAnsi" w:cstheme="majorHAnsi"/>
        </w:rPr>
        <w:t xml:space="preserve">into economic blocs. </w:t>
      </w:r>
      <w:r w:rsidRPr="00276D80">
        <w:rPr>
          <w:rFonts w:asciiTheme="minorHAnsi" w:hAnsiTheme="minorHAnsi" w:cstheme="majorHAnsi"/>
          <w:sz w:val="16"/>
        </w:rPr>
        <w:t xml:space="preserve">Like the security dilemma, </w:t>
      </w:r>
      <w:r w:rsidRPr="00276D80">
        <w:rPr>
          <w:rStyle w:val="StyleUnderline"/>
          <w:rFonts w:asciiTheme="minorHAnsi" w:hAnsiTheme="minorHAnsi" w:cstheme="majorHAnsi"/>
        </w:rPr>
        <w:t xml:space="preserve">great powers need not actually exclude one another from their zones; </w:t>
      </w:r>
      <w:r w:rsidRPr="00276D80">
        <w:rPr>
          <w:rStyle w:val="Emphasis"/>
          <w:rFonts w:asciiTheme="minorHAnsi" w:hAnsiTheme="minorHAnsi" w:cstheme="majorHAnsi"/>
        </w:rPr>
        <w:t xml:space="preserve">the </w:t>
      </w:r>
      <w:r w:rsidRPr="00276D80">
        <w:rPr>
          <w:rStyle w:val="Emphasis"/>
          <w:rFonts w:asciiTheme="minorHAnsi" w:hAnsiTheme="minorHAnsi" w:cstheme="majorHAnsi"/>
          <w:highlight w:val="cyan"/>
        </w:rPr>
        <w:t xml:space="preserve">fear of exclusion </w:t>
      </w:r>
      <w:r w:rsidRPr="00276D80">
        <w:rPr>
          <w:rStyle w:val="Emphasis"/>
          <w:rFonts w:asciiTheme="minorHAnsi" w:hAnsiTheme="minorHAnsi" w:cstheme="majorHAnsi"/>
        </w:rPr>
        <w:t xml:space="preserve">alone </w:t>
      </w:r>
      <w:r w:rsidRPr="00276D80">
        <w:rPr>
          <w:rStyle w:val="Emphasis"/>
          <w:rFonts w:asciiTheme="minorHAnsi" w:hAnsiTheme="minorHAnsi" w:cstheme="majorHAnsi"/>
          <w:highlight w:val="cyan"/>
        </w:rPr>
        <w:t>is enough to ignite</w:t>
      </w:r>
      <w:r w:rsidRPr="00276D80">
        <w:rPr>
          <w:rStyle w:val="Emphasis"/>
          <w:rFonts w:asciiTheme="minorHAnsi" w:hAnsiTheme="minorHAnsi" w:cstheme="majorHAnsi"/>
        </w:rPr>
        <w:t xml:space="preserve"> the process of </w:t>
      </w:r>
      <w:r w:rsidRPr="00276D80">
        <w:rPr>
          <w:rStyle w:val="Emphasis"/>
          <w:rFonts w:asciiTheme="minorHAnsi" w:hAnsiTheme="minorHAnsi" w:cstheme="majorHAnsi"/>
          <w:highlight w:val="cyan"/>
        </w:rPr>
        <w:t>division</w:t>
      </w:r>
      <w:r w:rsidRPr="00276D80">
        <w:rPr>
          <w:rStyle w:val="Emphasis"/>
          <w:rFonts w:asciiTheme="minorHAnsi" w:hAnsiTheme="minorHAnsi" w:cstheme="majorHAnsi"/>
        </w:rPr>
        <w:t xml:space="preserve">. </w:t>
      </w:r>
      <w:r w:rsidRPr="00276D80">
        <w:rPr>
          <w:rStyle w:val="StyleUnderline"/>
          <w:rFonts w:asciiTheme="minorHAnsi" w:hAnsiTheme="minorHAnsi" w:cstheme="majorHAnsi"/>
        </w:rPr>
        <w:t xml:space="preserve">The race for privilege then draws great powers into over-expanding into unprofitable regions </w:t>
      </w:r>
      <w:r w:rsidRPr="00276D80">
        <w:rPr>
          <w:rStyle w:val="StyleUnderline"/>
          <w:rFonts w:asciiTheme="minorHAnsi" w:hAnsiTheme="minorHAnsi" w:cstheme="majorHAnsi"/>
          <w:highlight w:val="cyan"/>
        </w:rPr>
        <w:t>and</w:t>
      </w:r>
      <w:r w:rsidRPr="00276D80">
        <w:rPr>
          <w:rStyle w:val="StyleUnderline"/>
          <w:rFonts w:asciiTheme="minorHAnsi" w:hAnsiTheme="minorHAnsi" w:cstheme="majorHAnsi"/>
        </w:rPr>
        <w:t xml:space="preserve">, more important, </w:t>
      </w:r>
      <w:r w:rsidRPr="00276D80">
        <w:rPr>
          <w:rStyle w:val="Emphasis"/>
          <w:rFonts w:asciiTheme="minorHAnsi" w:hAnsiTheme="minorHAnsi" w:cstheme="majorHAnsi"/>
          <w:highlight w:val="cyan"/>
        </w:rPr>
        <w:t>militarized competition</w:t>
      </w:r>
      <w:r w:rsidRPr="00276D80">
        <w:rPr>
          <w:rStyle w:val="StyleUnderline"/>
          <w:rFonts w:asciiTheme="minorHAnsi" w:hAnsiTheme="minorHAnsi" w:cstheme="majorHAnsi"/>
          <w:highlight w:val="cyan"/>
        </w:rPr>
        <w:t xml:space="preserve">. </w:t>
      </w:r>
      <w:r w:rsidRPr="00276D80">
        <w:rPr>
          <w:rStyle w:val="Emphasis"/>
          <w:rFonts w:asciiTheme="minorHAnsi" w:hAnsiTheme="minorHAnsi" w:cstheme="majorHAnsi"/>
          <w:highlight w:val="cyan"/>
        </w:rPr>
        <w:t xml:space="preserve">Economic and military competition are </w:t>
      </w:r>
      <w:r w:rsidRPr="00276D80">
        <w:rPr>
          <w:rStyle w:val="Emphasis"/>
          <w:rFonts w:asciiTheme="minorHAnsi" w:hAnsiTheme="minorHAnsi" w:cstheme="majorHAnsi"/>
        </w:rPr>
        <w:t xml:space="preserve">thus </w:t>
      </w:r>
      <w:r w:rsidRPr="00276D80">
        <w:rPr>
          <w:rStyle w:val="Emphasis"/>
          <w:rFonts w:asciiTheme="minorHAnsi" w:hAnsiTheme="minorHAnsi" w:cstheme="majorHAnsi"/>
          <w:highlight w:val="cyan"/>
        </w:rPr>
        <w:t>linked</w:t>
      </w:r>
      <w:r w:rsidRPr="00276D80">
        <w:rPr>
          <w:rStyle w:val="Emphasis"/>
          <w:rFonts w:asciiTheme="minorHAnsi" w:hAnsiTheme="minorHAnsi" w:cstheme="majorHAnsi"/>
        </w:rPr>
        <w:t>, with the former usually driving the latter.</w:t>
      </w:r>
      <w:r w:rsidRPr="00276D80">
        <w:rPr>
          <w:rFonts w:asciiTheme="minorHAnsi" w:hAnsiTheme="minorHAnsi" w:cstheme="majorHAnsi"/>
          <w:sz w:val="16"/>
        </w:rPr>
        <w:t xml:space="preserve"> </w:t>
      </w:r>
      <w:r w:rsidRPr="00276D80">
        <w:rPr>
          <w:rStyle w:val="StyleUnderline"/>
          <w:rFonts w:asciiTheme="minorHAnsi" w:hAnsiTheme="minorHAnsi" w:cstheme="majorHAnsi"/>
        </w:rPr>
        <w:t xml:space="preserve">The most significant military crises have, </w:t>
      </w:r>
      <w:r w:rsidRPr="00276D80">
        <w:rPr>
          <w:rFonts w:asciiTheme="minorHAnsi" w:hAnsiTheme="minorHAnsi" w:cstheme="majorHAnsi"/>
          <w:sz w:val="16"/>
        </w:rPr>
        <w:t xml:space="preserve">historically, </w:t>
      </w:r>
      <w:r w:rsidRPr="00276D80">
        <w:rPr>
          <w:rStyle w:val="StyleUnderline"/>
          <w:rFonts w:asciiTheme="minorHAnsi" w:hAnsiTheme="minorHAnsi" w:cstheme="majorHAnsi"/>
        </w:rPr>
        <w:t>been over where to draw the boundaries between economic zones and subsequent challenges to those boundaries</w:t>
      </w:r>
      <w:r w:rsidRPr="00276D80">
        <w:rPr>
          <w:rFonts w:asciiTheme="minorHAnsi" w:hAnsiTheme="minorHAnsi" w:cstheme="majorHAnsi"/>
          <w:sz w:val="16"/>
        </w:rPr>
        <w:t xml:space="preserve">. </w:t>
      </w:r>
      <w:r w:rsidRPr="00276D80">
        <w:rPr>
          <w:rStyle w:val="Emphasis"/>
          <w:rFonts w:asciiTheme="minorHAnsi" w:hAnsiTheme="minorHAnsi" w:cstheme="majorHAnsi"/>
          <w:highlight w:val="cyan"/>
        </w:rPr>
        <w:t>Economic closure</w:t>
      </w:r>
      <w:r w:rsidRPr="00276D80">
        <w:rPr>
          <w:rStyle w:val="Emphasis"/>
          <w:rFonts w:asciiTheme="minorHAnsi" w:hAnsiTheme="minorHAnsi" w:cstheme="majorHAnsi"/>
        </w:rPr>
        <w:t xml:space="preserve"> and fear of closure </w:t>
      </w:r>
      <w:r w:rsidRPr="00276D80">
        <w:rPr>
          <w:rStyle w:val="Emphasis"/>
          <w:rFonts w:asciiTheme="minorHAnsi" w:hAnsiTheme="minorHAnsi" w:cstheme="majorHAnsi"/>
          <w:highlight w:val="cyan"/>
        </w:rPr>
        <w:t xml:space="preserve">have been </w:t>
      </w:r>
      <w:r w:rsidRPr="00276D80">
        <w:rPr>
          <w:rStyle w:val="Emphasis"/>
          <w:rFonts w:asciiTheme="minorHAnsi" w:hAnsiTheme="minorHAnsi" w:cstheme="majorHAnsi"/>
        </w:rPr>
        <w:t xml:space="preserve">consistent </w:t>
      </w:r>
      <w:r w:rsidRPr="00276D80">
        <w:rPr>
          <w:rStyle w:val="Emphasis"/>
          <w:rFonts w:asciiTheme="minorHAnsi" w:hAnsiTheme="minorHAnsi" w:cstheme="majorHAnsi"/>
          <w:highlight w:val="cyan"/>
        </w:rPr>
        <w:t>sources of great power conflict</w:t>
      </w:r>
      <w:r w:rsidRPr="00276D80">
        <w:rPr>
          <w:rFonts w:asciiTheme="minorHAnsi" w:hAnsiTheme="minorHAnsi" w:cstheme="majorHAnsi"/>
          <w:sz w:val="16"/>
        </w:rPr>
        <w:t xml:space="preserve"> in the past – and possibly will be in the future.</w:t>
      </w:r>
      <w:r w:rsidRPr="00276D80">
        <w:rPr>
          <w:rFonts w:asciiTheme="minorHAnsi" w:hAnsiTheme="min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276D80">
        <w:rPr>
          <w:rStyle w:val="StyleUnderline"/>
          <w:rFonts w:asciiTheme="minorHAnsi" w:hAnsiTheme="minorHAnsi" w:cstheme="majorHAnsi"/>
        </w:rPr>
        <w:t xml:space="preserve">If so, great power competition could break out in the twenty-first century not because of bipolarity or any inevitable tendency toward conflict, </w:t>
      </w:r>
      <w:r w:rsidRPr="00276D80">
        <w:rPr>
          <w:rStyle w:val="Emphasis"/>
          <w:rFonts w:asciiTheme="minorHAnsi" w:hAnsiTheme="minorHAnsi" w:cstheme="majorHAnsi"/>
        </w:rPr>
        <w:t xml:space="preserve">but because </w:t>
      </w:r>
      <w:r w:rsidRPr="00276D80">
        <w:rPr>
          <w:rStyle w:val="Emphasis"/>
          <w:rFonts w:asciiTheme="minorHAnsi" w:hAnsiTheme="minorHAnsi" w:cstheme="majorHAnsi"/>
          <w:highlight w:val="cyan"/>
        </w:rPr>
        <w:t>neither</w:t>
      </w:r>
      <w:r w:rsidRPr="00276D80">
        <w:rPr>
          <w:rStyle w:val="Emphasis"/>
          <w:rFonts w:asciiTheme="minorHAnsi" w:hAnsiTheme="minorHAnsi" w:cstheme="majorHAnsi"/>
        </w:rPr>
        <w:t xml:space="preserve"> </w:t>
      </w:r>
      <w:r w:rsidRPr="00276D80">
        <w:rPr>
          <w:rStyle w:val="Emphasis"/>
          <w:rFonts w:asciiTheme="minorHAnsi" w:hAnsiTheme="minorHAnsi" w:cstheme="majorHAnsi"/>
          <w:highlight w:val="cyan"/>
        </w:rPr>
        <w:t xml:space="preserve">great power can control its own </w:t>
      </w:r>
      <w:r w:rsidRPr="00276D80">
        <w:rPr>
          <w:rStyle w:val="Emphasis"/>
          <w:rFonts w:asciiTheme="minorHAnsi" w:hAnsiTheme="minorHAnsi" w:cstheme="majorHAnsi"/>
        </w:rPr>
        <w:t xml:space="preserve">protectionist </w:t>
      </w:r>
      <w:r w:rsidRPr="00276D80">
        <w:rPr>
          <w:rStyle w:val="Emphasis"/>
          <w:rFonts w:asciiTheme="minorHAnsi" w:hAnsiTheme="minorHAnsi" w:cstheme="majorHAnsi"/>
          <w:highlight w:val="cyan"/>
        </w:rPr>
        <w:t>forces</w:t>
      </w:r>
      <w:r w:rsidRPr="00276D80">
        <w:rPr>
          <w:rFonts w:asciiTheme="minorHAnsi" w:hAnsiTheme="minorHAnsi" w:cstheme="majorHAnsi"/>
          <w:sz w:val="16"/>
        </w:rPr>
        <w:t xml:space="preserve"> nor signal to the other that it would not exclude it from its economic zone</w:t>
      </w:r>
      <w:r w:rsidRPr="00276D80">
        <w:rPr>
          <w:rStyle w:val="Emphasis"/>
          <w:rFonts w:asciiTheme="minorHAnsi" w:hAnsiTheme="minorHAnsi" w:cstheme="majorHAnsi"/>
        </w:rPr>
        <w:t xml:space="preserve">. The British-U.S. case, again, suggests that </w:t>
      </w:r>
      <w:r w:rsidRPr="00276D80">
        <w:rPr>
          <w:rStyle w:val="Emphasis"/>
          <w:rFonts w:asciiTheme="minorHAnsi" w:hAnsiTheme="minorHAnsi" w:cstheme="majorHAnsi"/>
          <w:highlight w:val="cyan"/>
        </w:rPr>
        <w:t xml:space="preserve">exclusion and competition </w:t>
      </w:r>
      <w:r w:rsidRPr="00276D80">
        <w:rPr>
          <w:rStyle w:val="Emphasis"/>
          <w:rFonts w:asciiTheme="minorHAnsi" w:hAnsiTheme="minorHAnsi" w:cstheme="majorHAnsi"/>
        </w:rPr>
        <w:t xml:space="preserve">are </w:t>
      </w:r>
      <w:r w:rsidRPr="00276D80">
        <w:rPr>
          <w:rStyle w:val="Emphasis"/>
          <w:rFonts w:asciiTheme="minorHAnsi" w:hAnsiTheme="minorHAnsi" w:cstheme="majorHAnsi"/>
          <w:highlight w:val="cyan"/>
        </w:rPr>
        <w:t xml:space="preserve">not inevitable, but </w:t>
      </w:r>
      <w:r w:rsidRPr="00276D80">
        <w:rPr>
          <w:rStyle w:val="Emphasis"/>
          <w:rFonts w:asciiTheme="minorHAnsi" w:hAnsiTheme="minorHAnsi" w:cstheme="majorHAnsi"/>
        </w:rPr>
        <w:t xml:space="preserve">the </w:t>
      </w:r>
      <w:r w:rsidRPr="00276D80">
        <w:rPr>
          <w:rStyle w:val="Emphasis"/>
          <w:rFonts w:asciiTheme="minorHAnsi" w:hAnsiTheme="minorHAnsi" w:cstheme="majorHAnsi"/>
          <w:highlight w:val="cyan"/>
        </w:rPr>
        <w:t xml:space="preserve">current danger </w:t>
      </w:r>
      <w:r w:rsidRPr="00276D80">
        <w:rPr>
          <w:rStyle w:val="Emphasis"/>
          <w:rFonts w:asciiTheme="minorHAnsi" w:hAnsiTheme="minorHAnsi" w:cstheme="majorHAnsi"/>
        </w:rPr>
        <w:t xml:space="preserve">of economic closure </w:t>
      </w:r>
      <w:r w:rsidRPr="00276D80">
        <w:rPr>
          <w:rStyle w:val="Emphasis"/>
          <w:rFonts w:asciiTheme="minorHAnsi" w:hAnsiTheme="minorHAnsi" w:cstheme="majorHAnsi"/>
          <w:highlight w:val="cyan"/>
        </w:rPr>
        <w:t>is real and increasing</w:t>
      </w:r>
      <w:r w:rsidRPr="00276D80">
        <w:rPr>
          <w:rStyle w:val="Emphasis"/>
          <w:rFonts w:asciiTheme="minorHAnsi" w:hAnsiTheme="minorHAnsi" w:cstheme="majorHAnsi"/>
        </w:rPr>
        <w:t xml:space="preserve">. </w:t>
      </w:r>
      <w:r w:rsidRPr="00276D80">
        <w:rPr>
          <w:rFonts w:asciiTheme="minorHAnsi" w:hAnsiTheme="minorHAnsi" w:cstheme="majorHAnsi"/>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276D80">
        <w:rPr>
          <w:rStyle w:val="StyleUnderline"/>
          <w:rFonts w:asciiTheme="minorHAnsi" w:hAnsiTheme="minorHAnsi" w:cstheme="majorHAnsi"/>
        </w:rPr>
        <w:t>Protectionism can sour great power relations, but it is the desire for exclusive economic zones that drives great power competition and, given the possibility of coercion, influences grand strategy</w:t>
      </w:r>
      <w:r w:rsidRPr="00276D80">
        <w:rPr>
          <w:rFonts w:asciiTheme="minorHAnsi" w:hAnsiTheme="minorHAnsi" w:cstheme="majorHAnsi"/>
          <w:sz w:val="16"/>
        </w:rPr>
        <w:t>. Thus, the theory sketched here integrates insights from international political economy (see below), the literature on domestic politics and grand strategy,14 and systemic theories of international relations.15</w:t>
      </w:r>
    </w:p>
    <w:p w14:paraId="34BD2DF9" w14:textId="77777777" w:rsidR="002851E2" w:rsidRPr="00276D80" w:rsidRDefault="002851E2" w:rsidP="002851E2">
      <w:pPr>
        <w:pStyle w:val="Heading4"/>
        <w:rPr>
          <w:rFonts w:asciiTheme="minorHAnsi" w:hAnsiTheme="minorHAnsi" w:cstheme="majorHAnsi"/>
        </w:rPr>
      </w:pPr>
      <w:r w:rsidRPr="00276D80">
        <w:rPr>
          <w:rFonts w:asciiTheme="minorHAnsi" w:hAnsiTheme="minorHAnsi" w:cstheme="majorHAnsi"/>
        </w:rPr>
        <w:t>Independently, WTO cred solves nuclear war – allows an off-track for nuclear weapons.</w:t>
      </w:r>
    </w:p>
    <w:p w14:paraId="58996B51" w14:textId="77777777" w:rsidR="002851E2" w:rsidRPr="00276D80" w:rsidRDefault="002851E2" w:rsidP="002851E2">
      <w:pPr>
        <w:rPr>
          <w:rFonts w:asciiTheme="minorHAnsi" w:hAnsiTheme="minorHAnsi" w:cstheme="majorHAnsi"/>
          <w:sz w:val="18"/>
          <w:szCs w:val="18"/>
        </w:rPr>
      </w:pPr>
      <w:r w:rsidRPr="00276D80">
        <w:rPr>
          <w:rStyle w:val="Style13ptBold"/>
          <w:rFonts w:asciiTheme="minorHAnsi" w:hAnsiTheme="minorHAnsi" w:cstheme="majorHAnsi"/>
        </w:rPr>
        <w:t>Hamann 09</w:t>
      </w:r>
      <w:r w:rsidRPr="00276D80">
        <w:rPr>
          <w:rFonts w:asciiTheme="minorHAnsi" w:hAnsiTheme="minorHAnsi" w:cstheme="majorHAnsi"/>
        </w:rPr>
        <w:t xml:space="preserve"> </w:t>
      </w:r>
      <w:r w:rsidRPr="00276D80">
        <w:rPr>
          <w:rFonts w:asciiTheme="minorHAnsi" w:hAnsiTheme="minorHAnsi" w:cstheme="majorHAnsi"/>
          <w:sz w:val="18"/>
          <w:szCs w:val="18"/>
        </w:rPr>
        <w:t>[(Georgia Hamann is a J.D. Candidate, Vanderbilt University Law School, “Replacing Slingshots with Swords: Implications of the Antigua-Gambling 22.6 Panel Report for Developing Countries and the World Trading System,” 2009.] TDI</w:t>
      </w:r>
    </w:p>
    <w:p w14:paraId="10B6F5AB" w14:textId="77777777" w:rsidR="002851E2" w:rsidRPr="00276D80" w:rsidRDefault="002851E2" w:rsidP="002851E2">
      <w:pPr>
        <w:rPr>
          <w:rFonts w:asciiTheme="minorHAnsi" w:hAnsiTheme="minorHAnsi" w:cstheme="majorHAnsi"/>
          <w:sz w:val="14"/>
        </w:rPr>
      </w:pPr>
      <w:r w:rsidRPr="00276D80">
        <w:rPr>
          <w:rFonts w:asciiTheme="minorHAnsi" w:hAnsiTheme="minorHAnsi" w:cstheme="majorHAnsi"/>
          <w:b/>
          <w:bCs/>
          <w:u w:val="single"/>
        </w:rPr>
        <w:lastRenderedPageBreak/>
        <w:t xml:space="preserve">Voluntary </w:t>
      </w:r>
      <w:r w:rsidRPr="00276D80">
        <w:rPr>
          <w:rFonts w:asciiTheme="minorHAnsi" w:hAnsiTheme="minorHAnsi" w:cstheme="majorHAnsi"/>
          <w:b/>
          <w:bCs/>
          <w:highlight w:val="cyan"/>
          <w:u w:val="single"/>
        </w:rPr>
        <w:t>compliance with WTO</w:t>
      </w:r>
      <w:r w:rsidRPr="00276D80">
        <w:rPr>
          <w:rFonts w:asciiTheme="minorHAnsi" w:hAnsiTheme="minorHAnsi" w:cstheme="majorHAnsi"/>
          <w:b/>
          <w:bCs/>
          <w:sz w:val="14"/>
          <w:highlight w:val="cyan"/>
        </w:rPr>
        <w:t xml:space="preserve"> </w:t>
      </w:r>
      <w:r w:rsidRPr="00276D80">
        <w:rPr>
          <w:rFonts w:asciiTheme="minorHAnsi" w:hAnsiTheme="minorHAnsi" w:cstheme="majorHAnsi"/>
          <w:b/>
          <w:bCs/>
          <w:highlight w:val="cyan"/>
          <w:u w:val="single"/>
        </w:rPr>
        <w:t>rules</w:t>
      </w:r>
      <w:r w:rsidRPr="00276D80">
        <w:rPr>
          <w:rFonts w:asciiTheme="minorHAnsi" w:hAnsiTheme="minorHAnsi" w:cstheme="majorHAnsi"/>
          <w:b/>
          <w:bCs/>
          <w:u w:val="single"/>
        </w:rPr>
        <w:t xml:space="preserve"> </w:t>
      </w:r>
      <w:r w:rsidRPr="00276D80">
        <w:rPr>
          <w:rFonts w:asciiTheme="minorHAnsi" w:hAnsiTheme="minorHAnsi" w:cstheme="majorHAnsi"/>
          <w:u w:val="single"/>
        </w:rPr>
        <w:t xml:space="preserve">and procedures </w:t>
      </w:r>
      <w:r w:rsidRPr="00276D80">
        <w:rPr>
          <w:rFonts w:asciiTheme="minorHAnsi" w:hAnsiTheme="minorHAnsi" w:cstheme="majorHAnsi"/>
          <w:highlight w:val="cyan"/>
          <w:u w:val="single"/>
        </w:rPr>
        <w:t>is</w:t>
      </w:r>
      <w:r w:rsidRPr="00276D80">
        <w:rPr>
          <w:rFonts w:asciiTheme="minorHAnsi" w:hAnsiTheme="minorHAnsi" w:cstheme="majorHAnsi"/>
          <w:u w:val="single"/>
        </w:rPr>
        <w:t xml:space="preserve"> of </w:t>
      </w:r>
      <w:r w:rsidRPr="00276D80">
        <w:rPr>
          <w:rFonts w:asciiTheme="minorHAnsi" w:hAnsiTheme="minorHAnsi" w:cstheme="majorHAnsi"/>
          <w:highlight w:val="cyan"/>
          <w:u w:val="single"/>
        </w:rPr>
        <w:t>the utmost importance</w:t>
      </w:r>
      <w:r w:rsidRPr="00276D80">
        <w:rPr>
          <w:rFonts w:asciiTheme="minorHAnsi" w:hAnsiTheme="minorHAnsi" w:cstheme="majorHAnsi"/>
          <w:sz w:val="14"/>
          <w:highlight w:val="cyan"/>
        </w:rPr>
        <w:t xml:space="preserve"> </w:t>
      </w:r>
      <w:r w:rsidRPr="00276D80">
        <w:rPr>
          <w:rFonts w:asciiTheme="minorHAnsi" w:hAnsiTheme="minorHAnsi" w:cstheme="majorHAnsi"/>
          <w:b/>
          <w:bCs/>
          <w:highlight w:val="cyan"/>
          <w:u w:val="single"/>
        </w:rPr>
        <w:t xml:space="preserve">to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 xml:space="preserve">international trading </w:t>
      </w:r>
      <w:r w:rsidRPr="00276D80">
        <w:rPr>
          <w:rFonts w:asciiTheme="minorHAnsi" w:hAnsiTheme="minorHAnsi" w:cstheme="majorHAnsi"/>
          <w:b/>
          <w:bCs/>
          <w:u w:val="single"/>
        </w:rPr>
        <w:t>system</w:t>
      </w:r>
      <w:r w:rsidRPr="00276D80">
        <w:rPr>
          <w:rFonts w:asciiTheme="minorHAnsi" w:hAnsiTheme="minorHAnsi" w:cstheme="majorHAnsi"/>
          <w:sz w:val="14"/>
        </w:rPr>
        <w:t xml:space="preserve">.'0 0 Given the increasingly globalized market, the </w:t>
      </w:r>
      <w:r w:rsidRPr="00276D80">
        <w:rPr>
          <w:rFonts w:asciiTheme="minorHAnsi" w:hAnsiTheme="minorHAnsi" w:cstheme="majorHAnsi"/>
          <w:u w:val="single"/>
        </w:rPr>
        <w:t>coming years will see an increase in the importance of the WTO</w:t>
      </w:r>
      <w:r w:rsidRPr="00276D80">
        <w:rPr>
          <w:rFonts w:asciiTheme="minorHAnsi" w:hAnsiTheme="minorHAnsi" w:cstheme="majorHAnsi"/>
          <w:sz w:val="14"/>
        </w:rPr>
        <w:t xml:space="preserve"> </w:t>
      </w:r>
      <w:r w:rsidRPr="00276D80">
        <w:rPr>
          <w:rFonts w:asciiTheme="minorHAnsi" w:hAnsiTheme="minorHAnsi" w:cstheme="majorHAnsi"/>
          <w:b/>
          <w:bCs/>
          <w:highlight w:val="cyan"/>
          <w:u w:val="single"/>
        </w:rPr>
        <w:t xml:space="preserve">as a </w:t>
      </w:r>
      <w:r w:rsidRPr="00276D80">
        <w:rPr>
          <w:rFonts w:asciiTheme="minorHAnsi" w:hAnsiTheme="minorHAnsi" w:cstheme="majorHAnsi"/>
          <w:b/>
          <w:bCs/>
          <w:u w:val="single"/>
        </w:rPr>
        <w:t xml:space="preserve">cohesive </w:t>
      </w:r>
      <w:r w:rsidRPr="00276D80">
        <w:rPr>
          <w:rFonts w:asciiTheme="minorHAnsi" w:hAnsiTheme="minorHAnsi" w:cstheme="majorHAnsi"/>
          <w:b/>
          <w:bCs/>
          <w:highlight w:val="cyan"/>
          <w:u w:val="single"/>
        </w:rPr>
        <w:t>force</w:t>
      </w:r>
      <w:r w:rsidRPr="00276D80">
        <w:rPr>
          <w:rFonts w:asciiTheme="minorHAnsi" w:hAnsiTheme="minorHAnsi" w:cstheme="majorHAnsi"/>
          <w:b/>
          <w:bCs/>
          <w:u w:val="single"/>
        </w:rPr>
        <w:t xml:space="preserve"> and arbiter of disputes </w:t>
      </w:r>
      <w:r w:rsidRPr="00276D80">
        <w:rPr>
          <w:rFonts w:asciiTheme="minorHAnsi" w:hAnsiTheme="minorHAnsi" w:cstheme="majorHAnsi"/>
          <w:b/>
          <w:bCs/>
          <w:highlight w:val="cyan"/>
          <w:u w:val="single"/>
        </w:rPr>
        <w:t>that</w:t>
      </w:r>
      <w:r w:rsidRPr="00276D80">
        <w:rPr>
          <w:rFonts w:asciiTheme="minorHAnsi" w:hAnsiTheme="minorHAnsi" w:cstheme="majorHAnsi"/>
          <w:b/>
          <w:bCs/>
          <w:u w:val="single"/>
        </w:rPr>
        <w:t xml:space="preserve"> likely </w:t>
      </w:r>
      <w:r w:rsidRPr="00276D80">
        <w:rPr>
          <w:rFonts w:asciiTheme="minorHAnsi" w:hAnsiTheme="minorHAnsi" w:cstheme="majorHAnsi"/>
          <w:b/>
          <w:bCs/>
          <w:highlight w:val="cyan"/>
          <w:u w:val="single"/>
        </w:rPr>
        <w:t>will become more frequent</w:t>
      </w:r>
      <w:r w:rsidRPr="00276D80">
        <w:rPr>
          <w:rFonts w:asciiTheme="minorHAnsi" w:hAnsiTheme="minorHAnsi" w:cstheme="majorHAnsi"/>
          <w:b/>
          <w:bCs/>
          <w:u w:val="single"/>
        </w:rPr>
        <w:t xml:space="preserve"> and injurious</w:t>
      </w:r>
      <w:r w:rsidRPr="00276D80">
        <w:rPr>
          <w:rFonts w:asciiTheme="minorHAnsi" w:hAnsiTheme="minorHAnsi" w:cstheme="majorHAnsi"/>
          <w:sz w:val="14"/>
        </w:rPr>
        <w:t xml:space="preserve">. </w:t>
      </w:r>
      <w:r w:rsidRPr="00276D80">
        <w:rPr>
          <w:rFonts w:asciiTheme="minorHAnsi" w:hAnsiTheme="minorHAnsi" w:cstheme="majorHAnsi"/>
          <w:b/>
          <w:bCs/>
          <w:u w:val="single"/>
        </w:rPr>
        <w:t xml:space="preserve">01' </w:t>
      </w:r>
      <w:r w:rsidRPr="00276D80">
        <w:rPr>
          <w:rFonts w:asciiTheme="minorHAnsi" w:hAnsiTheme="minorHAnsi" w:cstheme="majorHAnsi"/>
          <w:b/>
          <w:bCs/>
          <w:highlight w:val="cyan"/>
          <w:u w:val="single"/>
        </w:rPr>
        <w:t>The work of the WTO cannot be overstated in a nuclear-armed world</w:t>
      </w:r>
      <w:r w:rsidRPr="00276D80">
        <w:rPr>
          <w:rFonts w:asciiTheme="minorHAnsi" w:hAnsiTheme="minorHAnsi" w:cstheme="majorHAnsi"/>
          <w:b/>
          <w:bCs/>
          <w:sz w:val="14"/>
        </w:rPr>
        <w:t>,</w:t>
      </w:r>
      <w:r w:rsidRPr="00276D80">
        <w:rPr>
          <w:rFonts w:asciiTheme="minorHAnsi" w:hAnsiTheme="minorHAnsi" w:cstheme="majorHAnsi"/>
          <w:sz w:val="14"/>
        </w:rPr>
        <w:t xml:space="preserve"> </w:t>
      </w:r>
      <w:r w:rsidRPr="00276D80">
        <w:rPr>
          <w:rFonts w:asciiTheme="minorHAnsi" w:hAnsiTheme="minorHAnsi" w:cstheme="majorHAnsi"/>
          <w:u w:val="single"/>
        </w:rPr>
        <w:t>as the body continues to promote respect</w:t>
      </w:r>
      <w:r w:rsidRPr="00276D80">
        <w:rPr>
          <w:rFonts w:asciiTheme="minorHAnsi" w:hAnsiTheme="minorHAnsi" w:cstheme="majorHAnsi"/>
          <w:sz w:val="14"/>
        </w:rPr>
        <w:t xml:space="preserve"> </w:t>
      </w:r>
      <w:r w:rsidRPr="00276D80">
        <w:rPr>
          <w:rFonts w:asciiTheme="minorHAnsi" w:hAnsiTheme="minorHAnsi" w:cstheme="majorHAnsi"/>
          <w:u w:val="single"/>
        </w:rPr>
        <w:t>and</w:t>
      </w:r>
      <w:r w:rsidRPr="00276D80">
        <w:rPr>
          <w:rFonts w:asciiTheme="minorHAnsi" w:hAnsiTheme="minorHAnsi" w:cstheme="majorHAnsi"/>
          <w:sz w:val="14"/>
        </w:rPr>
        <w:t xml:space="preserve"> even </w:t>
      </w:r>
      <w:r w:rsidRPr="00276D80">
        <w:rPr>
          <w:rFonts w:asciiTheme="minorHAnsi" w:hAnsiTheme="minorHAnsi" w:cstheme="majorHAnsi"/>
          <w:u w:val="single"/>
        </w:rPr>
        <w:t>amity</w:t>
      </w:r>
      <w:r w:rsidRPr="00276D80">
        <w:rPr>
          <w:rFonts w:asciiTheme="minorHAnsi" w:hAnsiTheme="minorHAnsi" w:cstheme="majorHAnsi"/>
          <w:sz w:val="14"/>
        </w:rPr>
        <w:t xml:space="preserve"> </w:t>
      </w:r>
      <w:r w:rsidRPr="00276D80">
        <w:rPr>
          <w:rFonts w:asciiTheme="minorHAnsi" w:hAnsiTheme="minorHAnsi" w:cstheme="majorHAnsi"/>
          <w:u w:val="single"/>
        </w:rPr>
        <w:t>among nations with opposing philosophical goals</w:t>
      </w:r>
      <w:r w:rsidRPr="00276D80">
        <w:rPr>
          <w:rFonts w:asciiTheme="minorHAnsi" w:hAnsiTheme="minorHAnsi" w:cstheme="majorHAnsi"/>
          <w:sz w:val="14"/>
        </w:rPr>
        <w:t xml:space="preserve"> or modes of governance. 10 2 </w:t>
      </w:r>
      <w:r w:rsidRPr="00276D80">
        <w:rPr>
          <w:rFonts w:asciiTheme="minorHAnsi" w:hAnsiTheme="minorHAnsi" w:cstheme="majorHAnsi"/>
          <w:u w:val="single"/>
        </w:rPr>
        <w:t>Demagogues</w:t>
      </w:r>
      <w:r w:rsidRPr="00276D80">
        <w:rPr>
          <w:rFonts w:asciiTheme="minorHAnsi" w:hAnsiTheme="minorHAnsi" w:cstheme="majorHAnsi"/>
          <w:sz w:val="14"/>
        </w:rPr>
        <w:t xml:space="preserve"> in the Unites States </w:t>
      </w:r>
      <w:r w:rsidRPr="00276D80">
        <w:rPr>
          <w:rFonts w:asciiTheme="minorHAnsi" w:hAnsiTheme="minorHAnsi" w:cstheme="majorHAnsi"/>
          <w:u w:val="single"/>
        </w:rPr>
        <w:t>may decry the rise of China</w:t>
      </w:r>
      <w:r w:rsidRPr="00276D80">
        <w:rPr>
          <w:rFonts w:asciiTheme="minorHAnsi" w:hAnsiTheme="minorHAnsi" w:cstheme="majorHAnsi"/>
          <w:sz w:val="14"/>
        </w:rPr>
        <w:t xml:space="preserve"> as a geopolitical threat, 0 3 </w:t>
      </w:r>
      <w:r w:rsidRPr="00276D80">
        <w:rPr>
          <w:rFonts w:asciiTheme="minorHAnsi" w:hAnsiTheme="minorHAnsi" w:cstheme="majorHAnsi"/>
          <w:u w:val="single"/>
        </w:rPr>
        <w:t>and extremists in Russia may play</w:t>
      </w:r>
      <w:r w:rsidRPr="00276D80">
        <w:rPr>
          <w:rFonts w:asciiTheme="minorHAnsi" w:hAnsiTheme="minorHAnsi" w:cstheme="majorHAnsi"/>
          <w:sz w:val="14"/>
        </w:rPr>
        <w:t xml:space="preserve"> </w:t>
      </w:r>
      <w:r w:rsidRPr="00276D80">
        <w:rPr>
          <w:rFonts w:asciiTheme="minorHAnsi" w:hAnsiTheme="minorHAnsi" w:cstheme="majorHAnsi"/>
          <w:u w:val="single"/>
        </w:rPr>
        <w:t>dangerous games of brinksmanship</w:t>
      </w:r>
      <w:r w:rsidRPr="00276D80">
        <w:rPr>
          <w:rFonts w:asciiTheme="minorHAnsi" w:hAnsiTheme="minorHAnsi" w:cstheme="majorHAnsi"/>
          <w:sz w:val="14"/>
        </w:rPr>
        <w:t xml:space="preserve"> </w:t>
      </w:r>
      <w:r w:rsidRPr="00276D80">
        <w:rPr>
          <w:rFonts w:asciiTheme="minorHAnsi" w:hAnsiTheme="minorHAnsi" w:cstheme="majorHAnsi"/>
          <w:u w:val="single"/>
        </w:rPr>
        <w:t>with other great powers</w:t>
      </w:r>
      <w:r w:rsidRPr="00276D80">
        <w:rPr>
          <w:rFonts w:asciiTheme="minorHAnsi" w:hAnsiTheme="minorHAnsi" w:cstheme="majorHAnsi"/>
          <w:sz w:val="14"/>
        </w:rPr>
        <w:t xml:space="preserve">, </w:t>
      </w:r>
      <w:r w:rsidRPr="00276D80">
        <w:rPr>
          <w:rFonts w:asciiTheme="minorHAnsi" w:hAnsiTheme="minorHAnsi" w:cstheme="majorHAnsi"/>
          <w:b/>
          <w:bCs/>
          <w:u w:val="single"/>
        </w:rPr>
        <w:t xml:space="preserve">but </w:t>
      </w:r>
      <w:r w:rsidRPr="00276D80">
        <w:rPr>
          <w:rFonts w:asciiTheme="minorHAnsi" w:hAnsiTheme="minorHAnsi" w:cstheme="majorHAnsi"/>
          <w:b/>
          <w:bCs/>
          <w:highlight w:val="cyan"/>
          <w:u w:val="single"/>
        </w:rPr>
        <w:t>trade keeps politicians' fingers off "the button</w:t>
      </w:r>
      <w:r w:rsidRPr="00276D80">
        <w:rPr>
          <w:rFonts w:asciiTheme="minorHAnsi" w:hAnsiTheme="minorHAnsi" w:cstheme="majorHAnsi"/>
          <w:sz w:val="14"/>
        </w:rPr>
        <w:t xml:space="preserve">. ' 10 4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WTO offers</w:t>
      </w:r>
      <w:r w:rsidRPr="00276D80">
        <w:rPr>
          <w:rFonts w:asciiTheme="minorHAnsi" w:hAnsiTheme="minorHAnsi" w:cstheme="majorHAnsi"/>
          <w:b/>
          <w:bCs/>
          <w:u w:val="single"/>
        </w:rPr>
        <w:t xml:space="preserve"> an </w:t>
      </w:r>
      <w:r w:rsidRPr="00276D80">
        <w:rPr>
          <w:rFonts w:asciiTheme="minorHAnsi" w:hAnsiTheme="minorHAnsi" w:cstheme="majorHAnsi"/>
          <w:b/>
          <w:bCs/>
          <w:highlight w:val="cyan"/>
          <w:u w:val="single"/>
        </w:rPr>
        <w:t>astounding rate of compliance</w:t>
      </w:r>
      <w:r w:rsidRPr="00276D80">
        <w:rPr>
          <w:rFonts w:asciiTheme="minorHAnsi" w:hAnsiTheme="minorHAnsi" w:cstheme="majorHAnsi"/>
          <w:sz w:val="14"/>
        </w:rPr>
        <w:t xml:space="preserve"> </w:t>
      </w:r>
      <w:r w:rsidRPr="00276D80">
        <w:rPr>
          <w:rFonts w:asciiTheme="minorHAnsi" w:hAnsiTheme="minorHAnsi" w:cstheme="majorHAnsi"/>
          <w:u w:val="single"/>
        </w:rPr>
        <w:t>for an organization with no standing army</w:t>
      </w:r>
      <w:r w:rsidRPr="00276D80">
        <w:rPr>
          <w:rFonts w:asciiTheme="minorHAnsi" w:hAnsiTheme="minorHAnsi" w:cstheme="majorHAnsi"/>
          <w:sz w:val="14"/>
        </w:rPr>
        <w:t xml:space="preserve"> </w:t>
      </w:r>
      <w:r w:rsidRPr="00276D80">
        <w:rPr>
          <w:rFonts w:asciiTheme="minorHAnsi" w:hAnsiTheme="minorHAnsi" w:cstheme="majorHAnsi"/>
          <w:u w:val="single"/>
        </w:rPr>
        <w:t>and no real power to enforce its decisions</w:t>
      </w:r>
      <w:r w:rsidRPr="00276D80">
        <w:rPr>
          <w:rFonts w:asciiTheme="minorHAnsi" w:hAnsiTheme="minorHAnsi" w:cstheme="majorHAnsi"/>
          <w:sz w:val="14"/>
        </w:rPr>
        <w:t xml:space="preserve">, </w:t>
      </w:r>
      <w:r w:rsidRPr="00276D80">
        <w:rPr>
          <w:rFonts w:asciiTheme="minorHAnsi" w:hAnsiTheme="minorHAnsi" w:cstheme="majorHAnsi"/>
          <w:u w:val="single"/>
        </w:rPr>
        <w:t>suggesting</w:t>
      </w:r>
      <w:r w:rsidRPr="00276D80">
        <w:rPr>
          <w:rFonts w:asciiTheme="minorHAnsi" w:hAnsiTheme="minorHAnsi" w:cstheme="majorHAnsi"/>
          <w:sz w:val="14"/>
        </w:rPr>
        <w:t xml:space="preserve"> that </w:t>
      </w:r>
      <w:r w:rsidRPr="00276D80">
        <w:rPr>
          <w:rFonts w:asciiTheme="minorHAnsi" w:hAnsiTheme="minorHAnsi" w:cstheme="majorHAnsi"/>
          <w:u w:val="single"/>
        </w:rPr>
        <w:t>governments recognize the value of maintaining the international construct of the WTO</w:t>
      </w:r>
      <w:r w:rsidRPr="00276D80">
        <w:rPr>
          <w:rFonts w:asciiTheme="minorHAnsi" w:hAnsiTheme="minorHAnsi" w:cstheme="majorHAnsi"/>
          <w:sz w:val="14"/>
        </w:rPr>
        <w:t xml:space="preserve">. 105 </w:t>
      </w:r>
      <w:r w:rsidRPr="00276D80">
        <w:rPr>
          <w:rFonts w:asciiTheme="minorHAnsi" w:hAnsiTheme="minorHAnsi" w:cstheme="majorHAnsi"/>
          <w:b/>
          <w:bCs/>
          <w:u w:val="single"/>
        </w:rPr>
        <w:t xml:space="preserve">In order </w:t>
      </w:r>
      <w:r w:rsidRPr="00276D80">
        <w:rPr>
          <w:rFonts w:asciiTheme="minorHAnsi" w:hAnsiTheme="minorHAnsi" w:cstheme="majorHAnsi"/>
          <w:b/>
          <w:bCs/>
          <w:highlight w:val="cyan"/>
          <w:u w:val="single"/>
        </w:rPr>
        <w:t xml:space="preserve">to promote </w:t>
      </w:r>
      <w:r w:rsidRPr="00276D80">
        <w:rPr>
          <w:rFonts w:asciiTheme="minorHAnsi" w:hAnsiTheme="minorHAnsi" w:cstheme="majorHAnsi"/>
          <w:b/>
          <w:bCs/>
          <w:u w:val="single"/>
        </w:rPr>
        <w:t xml:space="preserve">voluntary </w:t>
      </w:r>
      <w:r w:rsidRPr="00276D80">
        <w:rPr>
          <w:rFonts w:asciiTheme="minorHAnsi" w:hAnsiTheme="minorHAnsi" w:cstheme="majorHAnsi"/>
          <w:b/>
          <w:bCs/>
          <w:highlight w:val="cyan"/>
          <w:u w:val="single"/>
        </w:rPr>
        <w:t xml:space="preserve">compliance, </w:t>
      </w:r>
      <w:r w:rsidRPr="00276D80">
        <w:rPr>
          <w:rFonts w:asciiTheme="minorHAnsi" w:hAnsiTheme="minorHAnsi" w:cstheme="majorHAnsi"/>
          <w:b/>
          <w:bCs/>
          <w:u w:val="single"/>
        </w:rPr>
        <w:t xml:space="preserve">the </w:t>
      </w:r>
      <w:r w:rsidRPr="00276D80">
        <w:rPr>
          <w:rFonts w:asciiTheme="minorHAnsi" w:hAnsiTheme="minorHAnsi" w:cstheme="majorHAnsi"/>
          <w:b/>
          <w:bCs/>
          <w:highlight w:val="cyan"/>
          <w:u w:val="single"/>
        </w:rPr>
        <w:t xml:space="preserve">WTO must maintain </w:t>
      </w:r>
      <w:r w:rsidRPr="00276D80">
        <w:rPr>
          <w:rFonts w:asciiTheme="minorHAnsi" w:hAnsiTheme="minorHAnsi" w:cstheme="majorHAnsi"/>
          <w:b/>
          <w:bCs/>
          <w:u w:val="single"/>
        </w:rPr>
        <w:t xml:space="preserve">a high level of </w:t>
      </w:r>
      <w:r w:rsidRPr="00276D80">
        <w:rPr>
          <w:rFonts w:asciiTheme="minorHAnsi" w:hAnsiTheme="minorHAnsi" w:cstheme="majorHAnsi"/>
          <w:b/>
          <w:bCs/>
          <w:highlight w:val="cyan"/>
          <w:u w:val="single"/>
        </w:rPr>
        <w:t>credibility</w:t>
      </w:r>
      <w:r w:rsidRPr="00276D80">
        <w:rPr>
          <w:rFonts w:asciiTheme="minorHAnsi" w:hAnsiTheme="minorHAnsi" w:cstheme="majorHAnsi"/>
          <w:sz w:val="14"/>
        </w:rPr>
        <w:t xml:space="preserve">. 106 </w:t>
      </w:r>
      <w:r w:rsidRPr="00276D80">
        <w:rPr>
          <w:rFonts w:asciiTheme="minorHAnsi" w:hAnsiTheme="minorHAnsi" w:cstheme="majorHAnsi"/>
          <w:u w:val="single"/>
        </w:rPr>
        <w:t>Nations must perceive the WTO as the most reasonable option for dispute</w:t>
      </w:r>
      <w:r w:rsidRPr="00276D80">
        <w:rPr>
          <w:rFonts w:asciiTheme="minorHAnsi" w:hAnsiTheme="minorHAnsi" w:cstheme="majorHAnsi"/>
          <w:sz w:val="14"/>
        </w:rPr>
        <w:t xml:space="preserve"> </w:t>
      </w:r>
      <w:r w:rsidRPr="00276D80">
        <w:rPr>
          <w:rFonts w:asciiTheme="minorHAnsi" w:hAnsiTheme="minorHAnsi" w:cstheme="majorHAnsi"/>
          <w:u w:val="single"/>
        </w:rPr>
        <w:t>resolution</w:t>
      </w:r>
      <w:r w:rsidRPr="00276D80">
        <w:rPr>
          <w:rFonts w:asciiTheme="minorHAnsi" w:hAnsiTheme="minorHAnsi" w:cstheme="majorHAnsi"/>
          <w:sz w:val="14"/>
        </w:rPr>
        <w:t xml:space="preserve"> or fear that the WTO wields enough influence to enforce sanctions. 10 7 </w:t>
      </w:r>
      <w:r w:rsidRPr="00276D80">
        <w:rPr>
          <w:rFonts w:asciiTheme="minorHAnsi" w:hAnsiTheme="minorHAnsi" w:cstheme="majorHAnsi"/>
          <w:u w:val="single"/>
        </w:rPr>
        <w:t>The arbitrators charged with performing the substantive work of the WTO by negotiating, compromising, and issuing judgments are keenly aware of the responsibility they have to uphold the organization's credibility</w:t>
      </w:r>
      <w:r w:rsidRPr="00276D80">
        <w:rPr>
          <w:rFonts w:asciiTheme="minorHAnsi" w:hAnsiTheme="minorHAnsi" w:cstheme="majorHAnsi"/>
          <w:sz w:val="14"/>
        </w:rPr>
        <w:t>. 108</w:t>
      </w:r>
    </w:p>
    <w:p w14:paraId="6AAF7EDA" w14:textId="26E3CCF0" w:rsidR="002851E2" w:rsidRPr="00276D80" w:rsidRDefault="00EE29BA" w:rsidP="00EE29BA">
      <w:pPr>
        <w:pStyle w:val="Heading3"/>
        <w:rPr>
          <w:rFonts w:asciiTheme="minorHAnsi" w:hAnsiTheme="minorHAnsi"/>
        </w:rPr>
      </w:pPr>
      <w:r w:rsidRPr="00276D80">
        <w:rPr>
          <w:rFonts w:asciiTheme="minorHAnsi" w:hAnsiTheme="minorHAnsi"/>
        </w:rPr>
        <w:lastRenderedPageBreak/>
        <w:t xml:space="preserve">1AC – Solvency </w:t>
      </w:r>
    </w:p>
    <w:p w14:paraId="293F18E1" w14:textId="77777777" w:rsidR="00EE29BA" w:rsidRPr="00276D80" w:rsidRDefault="00EE29BA" w:rsidP="00EE29BA">
      <w:pPr>
        <w:pStyle w:val="Heading4"/>
        <w:rPr>
          <w:rFonts w:asciiTheme="minorHAnsi" w:hAnsiTheme="minorHAnsi" w:cstheme="minorHAnsi"/>
        </w:rPr>
      </w:pPr>
      <w:r w:rsidRPr="00276D80">
        <w:rPr>
          <w:rFonts w:asciiTheme="minorHAnsi" w:hAnsiTheme="minorHAnsi" w:cstheme="minorHAnsi"/>
        </w:rPr>
        <w:t xml:space="preserve">Thus, the advocacy – Resolved: The member nations of the World Trade Organization ought to reduce intellectual property protections for medicines. The neg should also have an advocacy text else it’s irresolvable and impossible to know what they defend. </w:t>
      </w:r>
    </w:p>
    <w:p w14:paraId="74AA4527" w14:textId="77777777" w:rsidR="00EE29BA" w:rsidRPr="00276D80" w:rsidRDefault="00EE29BA" w:rsidP="00EE29BA">
      <w:pPr>
        <w:pStyle w:val="Heading4"/>
        <w:rPr>
          <w:rFonts w:asciiTheme="minorHAnsi" w:hAnsiTheme="minorHAnsi" w:cstheme="minorHAnsi"/>
        </w:rPr>
      </w:pPr>
      <w:r w:rsidRPr="00276D80">
        <w:rPr>
          <w:rFonts w:asciiTheme="minorHAnsi" w:hAnsiTheme="minorHAnsi" w:cstheme="minorHAnsi"/>
        </w:rPr>
        <w:t>The plan solves – reducing IP for medicine upholds democratic ideals, counteracts neoliberalism, and supports the Global South</w:t>
      </w:r>
    </w:p>
    <w:p w14:paraId="432BEC11" w14:textId="77777777" w:rsidR="00EE29BA" w:rsidRPr="00276D80" w:rsidRDefault="00EE29BA" w:rsidP="00EE29BA">
      <w:pPr>
        <w:rPr>
          <w:rFonts w:asciiTheme="minorHAnsi" w:hAnsiTheme="minorHAnsi" w:cstheme="minorHAnsi"/>
        </w:rPr>
      </w:pPr>
      <w:r w:rsidRPr="00276D80">
        <w:rPr>
          <w:rStyle w:val="Style13ptBold"/>
          <w:rFonts w:asciiTheme="minorHAnsi" w:hAnsiTheme="minorHAnsi" w:cstheme="minorHAnsi"/>
        </w:rPr>
        <w:t>Hanna 20</w:t>
      </w:r>
      <w:r w:rsidRPr="00276D80">
        <w:rPr>
          <w:rFonts w:asciiTheme="minorHAnsi" w:hAnsiTheme="minorHAnsi" w:cstheme="minorHAnsi"/>
        </w:rPr>
        <w:t xml:space="preserve"> [Thomas Hanna, 9-21-2020, "Democratizing knowledge: Transforming intellectual property and research and development," Democracy Collaborative, </w:t>
      </w:r>
      <w:hyperlink r:id="rId61" w:history="1">
        <w:r w:rsidRPr="00276D80">
          <w:rPr>
            <w:rStyle w:val="Hyperlink"/>
            <w:rFonts w:asciiTheme="minorHAnsi" w:hAnsiTheme="minorHAnsi" w:cstheme="minorHAnsi"/>
          </w:rPr>
          <w:t>https://democracycollaborative.org/learn/publication/democratizing-knowledge-transforming-intellectual-property-and-research-and //</w:t>
        </w:r>
      </w:hyperlink>
      <w:r w:rsidRPr="00276D80">
        <w:rPr>
          <w:rFonts w:asciiTheme="minorHAnsi" w:hAnsiTheme="minorHAnsi" w:cstheme="minorHAnsi"/>
        </w:rPr>
        <w:t xml:space="preserve"> JB]</w:t>
      </w:r>
    </w:p>
    <w:p w14:paraId="070C2E9B" w14:textId="77777777" w:rsidR="00EE29BA" w:rsidRPr="00276D80" w:rsidRDefault="00EE29BA" w:rsidP="00EE29BA">
      <w:pPr>
        <w:pStyle w:val="ListParagraph"/>
        <w:numPr>
          <w:ilvl w:val="0"/>
          <w:numId w:val="15"/>
        </w:numPr>
        <w:rPr>
          <w:rFonts w:asciiTheme="minorHAnsi" w:hAnsiTheme="minorHAnsi" w:cstheme="minorHAnsi"/>
          <w:sz w:val="18"/>
          <w:szCs w:val="18"/>
        </w:rPr>
      </w:pPr>
      <w:r w:rsidRPr="00276D80">
        <w:rPr>
          <w:rFonts w:asciiTheme="minorHAnsi" w:hAnsiTheme="minorHAnsi" w:cstheme="minorHAnsi"/>
          <w:sz w:val="18"/>
          <w:szCs w:val="18"/>
        </w:rPr>
        <w:t>Link turns cap Ks and setcol, read unhighlighted part</w:t>
      </w:r>
    </w:p>
    <w:p w14:paraId="7964AF65" w14:textId="77777777" w:rsidR="00EE29BA" w:rsidRPr="00276D80" w:rsidRDefault="00EE29BA" w:rsidP="00EE29BA">
      <w:pPr>
        <w:pStyle w:val="ListParagraph"/>
        <w:numPr>
          <w:ilvl w:val="0"/>
          <w:numId w:val="15"/>
        </w:numPr>
        <w:rPr>
          <w:rFonts w:asciiTheme="minorHAnsi" w:hAnsiTheme="minorHAnsi" w:cstheme="minorHAnsi"/>
          <w:sz w:val="18"/>
          <w:szCs w:val="18"/>
        </w:rPr>
      </w:pPr>
      <w:r w:rsidRPr="00276D80">
        <w:rPr>
          <w:rFonts w:asciiTheme="minorHAnsi" w:hAnsiTheme="minorHAnsi" w:cstheme="minorHAnsi"/>
          <w:sz w:val="18"/>
          <w:szCs w:val="18"/>
        </w:rPr>
        <w:t>R&amp;D – research and development</w:t>
      </w:r>
    </w:p>
    <w:p w14:paraId="26A9B3A6" w14:textId="77777777" w:rsidR="00EE29BA" w:rsidRPr="00276D80" w:rsidRDefault="00EE29BA" w:rsidP="00EE29BA">
      <w:pPr>
        <w:pStyle w:val="ListParagraph"/>
        <w:numPr>
          <w:ilvl w:val="0"/>
          <w:numId w:val="15"/>
        </w:numPr>
        <w:rPr>
          <w:rFonts w:asciiTheme="minorHAnsi" w:hAnsiTheme="minorHAnsi" w:cstheme="minorHAnsi"/>
          <w:sz w:val="18"/>
          <w:szCs w:val="18"/>
        </w:rPr>
      </w:pPr>
      <w:r w:rsidRPr="00276D80">
        <w:rPr>
          <w:rFonts w:asciiTheme="minorHAnsi" w:hAnsiTheme="minorHAnsi" w:cstheme="minorHAnsi"/>
          <w:sz w:val="18"/>
          <w:szCs w:val="18"/>
        </w:rPr>
        <w:t>Specs patents</w:t>
      </w:r>
    </w:p>
    <w:p w14:paraId="575DA7D1" w14:textId="3CB256A4" w:rsidR="00EE29BA" w:rsidRDefault="00EE29BA" w:rsidP="00EE29BA">
      <w:pPr>
        <w:rPr>
          <w:rFonts w:asciiTheme="minorHAnsi" w:hAnsiTheme="minorHAnsi" w:cstheme="minorHAnsi"/>
          <w:sz w:val="8"/>
        </w:rPr>
      </w:pPr>
      <w:r w:rsidRPr="00276D80">
        <w:rPr>
          <w:rFonts w:asciiTheme="minorHAnsi" w:hAnsiTheme="minorHAnsi" w:cstheme="minorHAnsi"/>
          <w:b/>
          <w:bCs/>
          <w:u w:val="single"/>
        </w:rPr>
        <w:t>As countries grapple with</w:t>
      </w:r>
      <w:r w:rsidRPr="00276D80">
        <w:rPr>
          <w:rFonts w:asciiTheme="minorHAnsi" w:hAnsiTheme="minorHAnsi" w:cstheme="minorHAnsi"/>
          <w:sz w:val="8"/>
        </w:rPr>
        <w:t xml:space="preserve"> the devastating </w:t>
      </w:r>
      <w:r w:rsidRPr="00276D80">
        <w:rPr>
          <w:rFonts w:asciiTheme="minorHAnsi" w:hAnsiTheme="minorHAnsi" w:cstheme="minorHAnsi"/>
          <w:b/>
          <w:bCs/>
          <w:u w:val="single"/>
        </w:rPr>
        <w:t>challenges of COVID-19</w:t>
      </w:r>
      <w:r w:rsidRPr="00276D80">
        <w:rPr>
          <w:rFonts w:asciiTheme="minorHAnsi" w:hAnsiTheme="minorHAnsi" w:cstheme="minorHAnsi"/>
          <w:sz w:val="8"/>
        </w:rPr>
        <w:t xml:space="preserve"> and </w:t>
      </w:r>
      <w:r w:rsidRPr="00276D80">
        <w:rPr>
          <w:rFonts w:asciiTheme="minorHAnsi" w:hAnsiTheme="minorHAnsi" w:cstheme="minorHAnsi"/>
          <w:b/>
          <w:bCs/>
          <w:u w:val="single"/>
        </w:rPr>
        <w:t>we</w:t>
      </w:r>
      <w:r w:rsidRPr="00276D80">
        <w:rPr>
          <w:rFonts w:asciiTheme="minorHAnsi" w:hAnsiTheme="minorHAnsi" w:cstheme="minorHAnsi"/>
          <w:sz w:val="8"/>
        </w:rPr>
        <w:t xml:space="preserve">, hopefully, </w:t>
      </w:r>
      <w:r w:rsidRPr="00276D80">
        <w:rPr>
          <w:rFonts w:asciiTheme="minorHAnsi" w:hAnsiTheme="minorHAnsi" w:cstheme="minorHAnsi"/>
          <w:b/>
          <w:bCs/>
          <w:u w:val="single"/>
        </w:rPr>
        <w:t>move closer towards</w:t>
      </w:r>
      <w:r w:rsidRPr="00276D80">
        <w:rPr>
          <w:rFonts w:asciiTheme="minorHAnsi" w:hAnsiTheme="minorHAnsi" w:cstheme="minorHAnsi"/>
          <w:sz w:val="8"/>
        </w:rPr>
        <w:t xml:space="preserve"> the </w:t>
      </w:r>
      <w:r w:rsidRPr="00276D80">
        <w:rPr>
          <w:rFonts w:asciiTheme="minorHAnsi" w:hAnsiTheme="minorHAnsi" w:cstheme="minorHAnsi"/>
          <w:b/>
          <w:bCs/>
          <w:u w:val="single"/>
        </w:rPr>
        <w:t>development of a vaccine, the injustices and insufficiencies of the current approach to </w:t>
      </w:r>
      <w:r w:rsidRPr="00276D80">
        <w:rPr>
          <w:rFonts w:asciiTheme="minorHAnsi" w:hAnsiTheme="minorHAnsi" w:cstheme="minorHAnsi"/>
          <w:b/>
          <w:bCs/>
          <w:highlight w:val="green"/>
          <w:u w:val="single"/>
        </w:rPr>
        <w:t>IP </w:t>
      </w:r>
      <w:r w:rsidRPr="00276D80">
        <w:rPr>
          <w:rFonts w:asciiTheme="minorHAnsi" w:hAnsiTheme="minorHAnsi" w:cstheme="minorHAnsi"/>
          <w:b/>
          <w:bCs/>
          <w:u w:val="single"/>
        </w:rPr>
        <w:t xml:space="preserve">and R&amp;D are becoming increasingly apparent. It is imperative that we quickly move away from the current system that </w:t>
      </w:r>
      <w:r w:rsidRPr="00276D80">
        <w:rPr>
          <w:rFonts w:asciiTheme="minorHAnsi" w:hAnsiTheme="minorHAnsi" w:cstheme="minorHAnsi"/>
          <w:b/>
          <w:bCs/>
          <w:highlight w:val="green"/>
          <w:u w:val="single"/>
        </w:rPr>
        <w:t xml:space="preserve">prioritizes </w:t>
      </w:r>
      <w:r w:rsidRPr="00276D80">
        <w:rPr>
          <w:rFonts w:asciiTheme="minorHAnsi" w:hAnsiTheme="minorHAnsi" w:cstheme="minorHAnsi"/>
          <w:b/>
          <w:bCs/>
          <w:u w:val="single"/>
        </w:rPr>
        <w:t xml:space="preserve">corporate </w:t>
      </w:r>
      <w:r w:rsidRPr="00276D80">
        <w:rPr>
          <w:rFonts w:asciiTheme="minorHAnsi" w:hAnsiTheme="minorHAnsi" w:cstheme="minorHAnsi"/>
          <w:b/>
          <w:bCs/>
          <w:highlight w:val="green"/>
          <w:u w:val="single"/>
        </w:rPr>
        <w:t>profits</w:t>
      </w:r>
      <w:r w:rsidRPr="00276D80">
        <w:rPr>
          <w:rFonts w:asciiTheme="minorHAnsi" w:hAnsiTheme="minorHAnsi" w:cstheme="minorHAnsi"/>
          <w:b/>
          <w:bCs/>
          <w:u w:val="single"/>
        </w:rPr>
        <w:t xml:space="preserve"> sourced from monopoly rights </w:t>
      </w:r>
      <w:r w:rsidRPr="00276D80">
        <w:rPr>
          <w:rFonts w:asciiTheme="minorHAnsi" w:hAnsiTheme="minorHAnsi" w:cstheme="minorHAnsi"/>
          <w:b/>
          <w:bCs/>
          <w:highlight w:val="green"/>
          <w:u w:val="single"/>
        </w:rPr>
        <w:t xml:space="preserve">to </w:t>
      </w:r>
      <w:r w:rsidRPr="00276D80">
        <w:rPr>
          <w:rFonts w:asciiTheme="minorHAnsi" w:hAnsiTheme="minorHAnsi" w:cstheme="minorHAnsi"/>
          <w:b/>
          <w:bCs/>
          <w:u w:val="single"/>
        </w:rPr>
        <w:t xml:space="preserve">one that values and centers public </w:t>
      </w:r>
      <w:r w:rsidRPr="00276D80">
        <w:rPr>
          <w:rFonts w:asciiTheme="minorHAnsi" w:hAnsiTheme="minorHAnsi" w:cstheme="minorHAnsi"/>
          <w:b/>
          <w:bCs/>
          <w:highlight w:val="green"/>
          <w:u w:val="single"/>
        </w:rPr>
        <w:t>health</w:t>
      </w:r>
      <w:r w:rsidRPr="00276D80">
        <w:rPr>
          <w:rFonts w:asciiTheme="minorHAnsi" w:hAnsiTheme="minorHAnsi" w:cstheme="minorHAnsi"/>
          <w:b/>
          <w:bCs/>
          <w:u w:val="single"/>
        </w:rPr>
        <w:t>, social equality, and ecological sustainability</w:t>
      </w:r>
      <w:r w:rsidRPr="00276D80">
        <w:rPr>
          <w:rFonts w:asciiTheme="minorHAnsi" w:hAnsiTheme="minorHAnsi" w:cstheme="minorHAnsi"/>
          <w:sz w:val="8"/>
        </w:rPr>
        <w:t xml:space="preserve">. The design, implementation, and governance of our IP and R&amp;D systems are critically important. However, the incredible rise of the intangible economy has dramatically altered these systems and our wider economic landscape. Rather than stimulating and supporting the innovation needed to power the 21st-century digital economy, the enclosure of </w:t>
      </w:r>
      <w:r w:rsidRPr="00276D80">
        <w:rPr>
          <w:rFonts w:asciiTheme="minorHAnsi" w:hAnsiTheme="minorHAnsi" w:cstheme="minorHAnsi"/>
          <w:b/>
          <w:bCs/>
          <w:highlight w:val="green"/>
          <w:u w:val="single"/>
        </w:rPr>
        <w:t xml:space="preserve">ownership </w:t>
      </w:r>
      <w:r w:rsidRPr="00276D80">
        <w:rPr>
          <w:rFonts w:asciiTheme="minorHAnsi" w:hAnsiTheme="minorHAnsi" w:cstheme="minorHAnsi"/>
          <w:b/>
          <w:bCs/>
          <w:u w:val="single"/>
        </w:rPr>
        <w:t xml:space="preserve">of creations of the mind has been </w:t>
      </w:r>
      <w:r w:rsidRPr="00276D80">
        <w:rPr>
          <w:rFonts w:asciiTheme="minorHAnsi" w:hAnsiTheme="minorHAnsi" w:cstheme="minorHAnsi"/>
          <w:b/>
          <w:bCs/>
          <w:highlight w:val="green"/>
          <w:u w:val="single"/>
        </w:rPr>
        <w:t xml:space="preserve">capitalized </w:t>
      </w:r>
      <w:r w:rsidRPr="00276D80">
        <w:rPr>
          <w:rFonts w:asciiTheme="minorHAnsi" w:hAnsiTheme="minorHAnsi" w:cstheme="minorHAnsi"/>
          <w:b/>
          <w:bCs/>
          <w:u w:val="single"/>
        </w:rPr>
        <w:t xml:space="preserve">on </w:t>
      </w:r>
      <w:r w:rsidRPr="00276D80">
        <w:rPr>
          <w:rFonts w:asciiTheme="minorHAnsi" w:hAnsiTheme="minorHAnsi" w:cstheme="minorHAnsi"/>
          <w:b/>
          <w:bCs/>
          <w:highlight w:val="green"/>
          <w:u w:val="single"/>
        </w:rPr>
        <w:t>to generate</w:t>
      </w:r>
      <w:r w:rsidRPr="00276D80">
        <w:rPr>
          <w:rFonts w:asciiTheme="minorHAnsi" w:hAnsiTheme="minorHAnsi" w:cstheme="minorHAnsi"/>
          <w:b/>
          <w:bCs/>
          <w:u w:val="single"/>
        </w:rPr>
        <w:t xml:space="preserve"> vast </w:t>
      </w:r>
      <w:r w:rsidRPr="00276D80">
        <w:rPr>
          <w:rFonts w:asciiTheme="minorHAnsi" w:hAnsiTheme="minorHAnsi" w:cstheme="minorHAnsi"/>
          <w:b/>
          <w:bCs/>
          <w:highlight w:val="green"/>
          <w:u w:val="single"/>
        </w:rPr>
        <w:t>profits and</w:t>
      </w:r>
      <w:r w:rsidRPr="00276D80">
        <w:rPr>
          <w:rFonts w:asciiTheme="minorHAnsi" w:hAnsiTheme="minorHAnsi" w:cstheme="minorHAnsi"/>
          <w:b/>
          <w:bCs/>
          <w:u w:val="single"/>
        </w:rPr>
        <w:t xml:space="preserve"> considerably increase the </w:t>
      </w:r>
      <w:r w:rsidRPr="00276D80">
        <w:rPr>
          <w:rFonts w:asciiTheme="minorHAnsi" w:hAnsiTheme="minorHAnsi" w:cstheme="minorHAnsi"/>
          <w:b/>
          <w:bCs/>
          <w:highlight w:val="green"/>
          <w:u w:val="single"/>
        </w:rPr>
        <w:t>power</w:t>
      </w:r>
      <w:r w:rsidRPr="00276D80">
        <w:rPr>
          <w:rFonts w:asciiTheme="minorHAnsi" w:hAnsiTheme="minorHAnsi" w:cstheme="minorHAnsi"/>
          <w:b/>
          <w:bCs/>
          <w:u w:val="single"/>
        </w:rPr>
        <w:t xml:space="preserve"> and control </w:t>
      </w:r>
      <w:r w:rsidRPr="00276D80">
        <w:rPr>
          <w:rFonts w:asciiTheme="minorHAnsi" w:hAnsiTheme="minorHAnsi" w:cstheme="minorHAnsi"/>
          <w:b/>
          <w:bCs/>
          <w:highlight w:val="green"/>
          <w:u w:val="single"/>
        </w:rPr>
        <w:t>of</w:t>
      </w:r>
      <w:r w:rsidRPr="00276D80">
        <w:rPr>
          <w:rFonts w:asciiTheme="minorHAnsi" w:hAnsiTheme="minorHAnsi" w:cstheme="minorHAnsi"/>
          <w:b/>
          <w:bCs/>
          <w:u w:val="single"/>
        </w:rPr>
        <w:t xml:space="preserve"> a small group of </w:t>
      </w:r>
      <w:r w:rsidRPr="00276D80">
        <w:rPr>
          <w:rFonts w:asciiTheme="minorHAnsi" w:hAnsiTheme="minorHAnsi" w:cstheme="minorHAnsi"/>
          <w:b/>
          <w:bCs/>
          <w:highlight w:val="green"/>
          <w:u w:val="single"/>
        </w:rPr>
        <w:t>large corporations</w:t>
      </w:r>
      <w:r w:rsidRPr="00276D80">
        <w:rPr>
          <w:rFonts w:asciiTheme="minorHAnsi" w:hAnsiTheme="minorHAnsi" w:cstheme="minorHAnsi"/>
          <w:b/>
          <w:bCs/>
          <w:u w:val="single"/>
        </w:rPr>
        <w:t xml:space="preserve"> and their owners. </w:t>
      </w:r>
      <w:r w:rsidRPr="00276D80">
        <w:rPr>
          <w:rFonts w:asciiTheme="minorHAnsi" w:hAnsiTheme="minorHAnsi" w:cstheme="minorHAnsi"/>
          <w:sz w:val="8"/>
        </w:rPr>
        <w:t xml:space="preserve">This has resulted in a series of adverse consequences, from languishing innovation to exacerbating racial, economic, gender, and geographic inequality, to reducing competition, to abusive corporate practices related to workers’ rights, tax justice, and consumer protections. In sum, it is becoming increasingly clear to observers from across the political spectrum that the current approach to IP and R&amp;D is not fit for purpose. Given their inherently political nature and central role in the economic system, were </w:t>
      </w:r>
      <w:r w:rsidRPr="00276D80">
        <w:rPr>
          <w:rFonts w:asciiTheme="minorHAnsi" w:hAnsiTheme="minorHAnsi" w:cstheme="minorHAnsi"/>
          <w:b/>
          <w:bCs/>
          <w:u w:val="single"/>
        </w:rPr>
        <w:t xml:space="preserve">our </w:t>
      </w:r>
      <w:r w:rsidRPr="00276D80">
        <w:rPr>
          <w:rFonts w:asciiTheme="minorHAnsi" w:hAnsiTheme="minorHAnsi" w:cstheme="minorHAnsi"/>
          <w:b/>
          <w:bCs/>
          <w:highlight w:val="green"/>
          <w:u w:val="single"/>
        </w:rPr>
        <w:t>IP</w:t>
      </w:r>
      <w:r w:rsidRPr="00276D80">
        <w:rPr>
          <w:rFonts w:asciiTheme="minorHAnsi" w:hAnsiTheme="minorHAnsi" w:cstheme="minorHAnsi"/>
          <w:b/>
          <w:bCs/>
          <w:u w:val="single"/>
        </w:rPr>
        <w:t xml:space="preserve"> and R&amp;D systems to be transformed, they </w:t>
      </w:r>
      <w:r w:rsidRPr="00276D80">
        <w:rPr>
          <w:rFonts w:asciiTheme="minorHAnsi" w:hAnsiTheme="minorHAnsi" w:cstheme="minorHAnsi"/>
          <w:b/>
          <w:bCs/>
          <w:highlight w:val="green"/>
          <w:u w:val="single"/>
        </w:rPr>
        <w:t>could be harnessed for</w:t>
      </w:r>
      <w:r w:rsidRPr="00276D80">
        <w:rPr>
          <w:rFonts w:asciiTheme="minorHAnsi" w:hAnsiTheme="minorHAnsi" w:cstheme="minorHAnsi"/>
          <w:b/>
          <w:bCs/>
          <w:u w:val="single"/>
        </w:rPr>
        <w:t xml:space="preserve"> the common good and to build an equitable, </w:t>
      </w:r>
      <w:r w:rsidRPr="00276D80">
        <w:rPr>
          <w:rFonts w:asciiTheme="minorHAnsi" w:hAnsiTheme="minorHAnsi" w:cstheme="minorHAnsi"/>
          <w:b/>
          <w:bCs/>
          <w:highlight w:val="green"/>
          <w:u w:val="single"/>
        </w:rPr>
        <w:t>democratic</w:t>
      </w:r>
      <w:r w:rsidRPr="00276D80">
        <w:rPr>
          <w:rFonts w:asciiTheme="minorHAnsi" w:hAnsiTheme="minorHAnsi" w:cstheme="minorHAnsi"/>
          <w:b/>
          <w:bCs/>
          <w:u w:val="single"/>
        </w:rPr>
        <w:t xml:space="preserve">, and environmentally sustainable </w:t>
      </w:r>
      <w:r w:rsidRPr="00276D80">
        <w:rPr>
          <w:rFonts w:asciiTheme="minorHAnsi" w:hAnsiTheme="minorHAnsi" w:cstheme="minorHAnsi"/>
          <w:b/>
          <w:bCs/>
          <w:highlight w:val="green"/>
          <w:u w:val="single"/>
        </w:rPr>
        <w:t>future</w:t>
      </w:r>
      <w:r w:rsidRPr="00276D80">
        <w:rPr>
          <w:rFonts w:asciiTheme="minorHAnsi" w:hAnsiTheme="minorHAnsi" w:cstheme="minorHAnsi"/>
          <w:b/>
          <w:bCs/>
          <w:u w:val="single"/>
        </w:rPr>
        <w:t xml:space="preserve"> for all. Extending </w:t>
      </w:r>
      <w:r w:rsidRPr="00276D80">
        <w:rPr>
          <w:rFonts w:asciiTheme="minorHAnsi" w:hAnsiTheme="minorHAnsi" w:cstheme="minorHAnsi"/>
          <w:b/>
          <w:bCs/>
          <w:highlight w:val="green"/>
          <w:u w:val="single"/>
        </w:rPr>
        <w:t xml:space="preserve">principles of democratic ownership is key to </w:t>
      </w:r>
      <w:r w:rsidRPr="00276D80">
        <w:rPr>
          <w:rFonts w:asciiTheme="minorHAnsi" w:hAnsiTheme="minorHAnsi" w:cstheme="minorHAnsi"/>
          <w:b/>
          <w:bCs/>
          <w:u w:val="single"/>
        </w:rPr>
        <w:t xml:space="preserve">this </w:t>
      </w:r>
      <w:r w:rsidRPr="00276D80">
        <w:rPr>
          <w:rFonts w:asciiTheme="minorHAnsi" w:hAnsiTheme="minorHAnsi" w:cstheme="minorHAnsi"/>
          <w:b/>
          <w:bCs/>
          <w:highlight w:val="green"/>
          <w:u w:val="single"/>
        </w:rPr>
        <w:t>transformation</w:t>
      </w:r>
      <w:r w:rsidRPr="00276D80">
        <w:rPr>
          <w:rFonts w:asciiTheme="minorHAnsi" w:hAnsiTheme="minorHAnsi" w:cstheme="minorHAnsi"/>
          <w:sz w:val="8"/>
        </w:rPr>
        <w:t xml:space="preserve">. From the creation of a public knowledge commons, to substantially increasing public R&amp;D funding, to embedding global solidarity and reparations, to challenging corporate power, to bolstering workers’ rights, we have the power to reimagine management of creations of the mind. </w:t>
      </w:r>
      <w:r w:rsidRPr="00276D80">
        <w:rPr>
          <w:rFonts w:asciiTheme="minorHAnsi" w:hAnsiTheme="minorHAnsi" w:cstheme="minorHAnsi"/>
          <w:b/>
          <w:bCs/>
          <w:u w:val="single"/>
        </w:rPr>
        <w:t xml:space="preserve">Through </w:t>
      </w:r>
      <w:r w:rsidRPr="00276D80">
        <w:rPr>
          <w:rFonts w:asciiTheme="minorHAnsi" w:hAnsiTheme="minorHAnsi" w:cstheme="minorHAnsi"/>
          <w:b/>
          <w:bCs/>
          <w:highlight w:val="green"/>
          <w:u w:val="single"/>
        </w:rPr>
        <w:t>increasing public R&amp;D</w:t>
      </w:r>
      <w:r w:rsidRPr="00276D80">
        <w:rPr>
          <w:rFonts w:asciiTheme="minorHAnsi" w:hAnsiTheme="minorHAnsi" w:cstheme="minorHAnsi"/>
          <w:b/>
          <w:bCs/>
          <w:u w:val="single"/>
        </w:rPr>
        <w:t xml:space="preserve"> investment </w:t>
      </w:r>
      <w:r w:rsidRPr="00276D80">
        <w:rPr>
          <w:rFonts w:asciiTheme="minorHAnsi" w:hAnsiTheme="minorHAnsi" w:cstheme="minorHAnsi"/>
          <w:b/>
          <w:bCs/>
          <w:highlight w:val="green"/>
          <w:u w:val="single"/>
        </w:rPr>
        <w:t>to 2%</w:t>
      </w:r>
      <w:r w:rsidRPr="00276D80">
        <w:rPr>
          <w:rFonts w:asciiTheme="minorHAnsi" w:hAnsiTheme="minorHAnsi" w:cstheme="minorHAnsi"/>
          <w:b/>
          <w:bCs/>
          <w:u w:val="single"/>
        </w:rPr>
        <w:t xml:space="preserve"> or more of national GDP, we can significantly </w:t>
      </w:r>
      <w:r w:rsidRPr="00276D80">
        <w:rPr>
          <w:rFonts w:asciiTheme="minorHAnsi" w:hAnsiTheme="minorHAnsi" w:cstheme="minorHAnsi"/>
          <w:b/>
          <w:bCs/>
          <w:highlight w:val="green"/>
          <w:u w:val="single"/>
        </w:rPr>
        <w:t>boost innovation</w:t>
      </w:r>
      <w:r w:rsidRPr="00276D80">
        <w:rPr>
          <w:rFonts w:asciiTheme="minorHAnsi" w:hAnsiTheme="minorHAnsi" w:cstheme="minorHAnsi"/>
          <w:b/>
          <w:bCs/>
          <w:u w:val="single"/>
        </w:rPr>
        <w:t xml:space="preserve"> to address the many intersecting crises and challenges we now face</w:t>
      </w:r>
      <w:r w:rsidRPr="00276D80">
        <w:rPr>
          <w:rFonts w:asciiTheme="minorHAnsi" w:hAnsiTheme="minorHAnsi" w:cstheme="minorHAnsi"/>
          <w:sz w:val="8"/>
        </w:rPr>
        <w:t xml:space="preserve"> (and are likely to face as the century progresses), and </w:t>
      </w:r>
      <w:r w:rsidRPr="00276D80">
        <w:rPr>
          <w:rFonts w:asciiTheme="minorHAnsi" w:hAnsiTheme="minorHAnsi" w:cstheme="minorHAnsi"/>
          <w:b/>
          <w:bCs/>
          <w:u w:val="single"/>
        </w:rPr>
        <w:t xml:space="preserve">channel that investment to stimulate innovations that benefit society, promote equality, </w:t>
      </w:r>
      <w:r w:rsidRPr="00276D80">
        <w:rPr>
          <w:rFonts w:asciiTheme="minorHAnsi" w:hAnsiTheme="minorHAnsi" w:cstheme="minorHAnsi"/>
          <w:b/>
          <w:bCs/>
          <w:highlight w:val="green"/>
          <w:u w:val="single"/>
        </w:rPr>
        <w:t>and create environmental reliance</w:t>
      </w:r>
      <w:r w:rsidRPr="00276D80">
        <w:rPr>
          <w:rFonts w:asciiTheme="minorHAnsi" w:hAnsiTheme="minorHAnsi" w:cstheme="minorHAnsi"/>
          <w:b/>
          <w:bCs/>
          <w:u w:val="single"/>
        </w:rPr>
        <w:t xml:space="preserve"> and an ecologically sustainable economy</w:t>
      </w:r>
      <w:r w:rsidRPr="00276D80">
        <w:rPr>
          <w:rFonts w:asciiTheme="minorHAnsi" w:hAnsiTheme="minorHAnsi" w:cstheme="minorHAnsi"/>
          <w:sz w:val="8"/>
        </w:rPr>
        <w:t xml:space="preserve">. This investment would be supported by a new ecosystem of institutions, such as local, regional, and national publicly owned investment banks, as well as approaches to provide a foundation through which alternative models of ownership can flourish to challenge corporate power. 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276D80">
        <w:rPr>
          <w:rFonts w:asciiTheme="minorHAnsi" w:hAnsiTheme="minorHAnsi" w:cstheme="minorHAnsi"/>
          <w:b/>
          <w:bCs/>
          <w:highlight w:val="green"/>
          <w:u w:val="single"/>
        </w:rPr>
        <w:t xml:space="preserve">this </w:t>
      </w:r>
      <w:r w:rsidRPr="00276D80">
        <w:rPr>
          <w:rFonts w:asciiTheme="minorHAnsi" w:hAnsiTheme="minorHAnsi" w:cstheme="minorHAnsi"/>
          <w:b/>
          <w:bCs/>
          <w:u w:val="single"/>
        </w:rPr>
        <w:t>strategy</w:t>
      </w:r>
      <w:r w:rsidRPr="00276D80">
        <w:rPr>
          <w:rFonts w:asciiTheme="minorHAnsi" w:hAnsiTheme="minorHAnsi" w:cstheme="minorHAnsi"/>
          <w:sz w:val="8"/>
        </w:rPr>
        <w:t xml:space="preserve"> is the </w:t>
      </w:r>
      <w:r w:rsidRPr="00276D80">
        <w:rPr>
          <w:rFonts w:asciiTheme="minorHAnsi" w:hAnsiTheme="minorHAnsi" w:cstheme="minorHAnsi"/>
          <w:b/>
          <w:bCs/>
          <w:u w:val="single"/>
        </w:rPr>
        <w:t xml:space="preserve">need to significantly </w:t>
      </w:r>
      <w:r w:rsidRPr="00276D80">
        <w:rPr>
          <w:rFonts w:asciiTheme="minorHAnsi" w:hAnsiTheme="minorHAnsi" w:cstheme="minorHAnsi"/>
          <w:b/>
          <w:bCs/>
          <w:highlight w:val="green"/>
          <w:u w:val="single"/>
        </w:rPr>
        <w:t>grow</w:t>
      </w:r>
      <w:r w:rsidRPr="00276D80">
        <w:rPr>
          <w:rFonts w:asciiTheme="minorHAnsi" w:hAnsiTheme="minorHAnsi" w:cstheme="minorHAnsi"/>
          <w:b/>
          <w:bCs/>
          <w:u w:val="single"/>
        </w:rPr>
        <w:t xml:space="preserve"> the </w:t>
      </w:r>
      <w:r w:rsidRPr="00276D80">
        <w:rPr>
          <w:rFonts w:asciiTheme="minorHAnsi" w:hAnsiTheme="minorHAnsi" w:cstheme="minorHAnsi"/>
          <w:b/>
          <w:bCs/>
          <w:highlight w:val="green"/>
          <w:u w:val="single"/>
        </w:rPr>
        <w:t>public stake in IP</w:t>
      </w:r>
      <w:r w:rsidRPr="00276D80">
        <w:rPr>
          <w:rFonts w:asciiTheme="minorHAnsi" w:hAnsiTheme="minorHAnsi" w:cstheme="minorHAnsi"/>
          <w:sz w:val="8"/>
        </w:rPr>
        <w:t xml:space="preserve">, by </w:t>
      </w:r>
      <w:r w:rsidRPr="00276D80">
        <w:rPr>
          <w:rFonts w:asciiTheme="minorHAnsi" w:hAnsiTheme="minorHAnsi" w:cstheme="minorHAnsi"/>
          <w:b/>
          <w:bCs/>
          <w:u w:val="single"/>
        </w:rPr>
        <w:t xml:space="preserve">reorienting the role of the state from a laissez-faire and crony capitalist approach to one inherently involved </w:t>
      </w:r>
      <w:r w:rsidRPr="00276D80">
        <w:rPr>
          <w:rFonts w:asciiTheme="minorHAnsi" w:hAnsiTheme="minorHAnsi" w:cstheme="minorHAnsi"/>
          <w:b/>
          <w:bCs/>
          <w:highlight w:val="green"/>
          <w:u w:val="single"/>
        </w:rPr>
        <w:t xml:space="preserve">in shaping </w:t>
      </w:r>
      <w:r w:rsidRPr="00276D80">
        <w:rPr>
          <w:rFonts w:asciiTheme="minorHAnsi" w:hAnsiTheme="minorHAnsi" w:cstheme="minorHAnsi"/>
          <w:b/>
          <w:bCs/>
          <w:u w:val="single"/>
        </w:rPr>
        <w:t xml:space="preserve">the production and </w:t>
      </w:r>
      <w:r w:rsidRPr="00276D80">
        <w:rPr>
          <w:rFonts w:asciiTheme="minorHAnsi" w:hAnsiTheme="minorHAnsi" w:cstheme="minorHAnsi"/>
          <w:b/>
          <w:bCs/>
          <w:highlight w:val="green"/>
          <w:u w:val="single"/>
        </w:rPr>
        <w:t>distribution of innovations</w:t>
      </w:r>
      <w:r w:rsidRPr="00276D80">
        <w:rPr>
          <w:rFonts w:asciiTheme="minorHAnsi" w:hAnsiTheme="minorHAnsi" w:cstheme="minorHAnsi"/>
          <w:sz w:val="8"/>
        </w:rPr>
        <w:t xml:space="preserve">.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enterprises. As the COVID-19 crisis has demonstrated, we particularly need to explore pioneering ways to reverse the stagnation in the development of needed medical products, control drug prices, and bring about universal access to medicines, clawing back the power and control exerted over this vital sector from big pharmaceutical companies. In place of corporate capture and control over life-saving and life-prolonging medicines, we need publicly directed, accountable, and owned pharmaceutical development, manufacturing, and distribution entities to not only regulate pricing in the US and UK but provide access to medicines throughout the world through technological transfers. Indeed, from COVID-19 to the climate crisis to rampant social and economic inequality, the interwoven crises we face today are international in their nature. Moreover, the US and UK in particular must acknowledge and actively redress </w:t>
      </w:r>
      <w:r w:rsidRPr="00276D80">
        <w:rPr>
          <w:rFonts w:asciiTheme="minorHAnsi" w:hAnsiTheme="minorHAnsi" w:cstheme="minorHAnsi"/>
          <w:b/>
          <w:bCs/>
          <w:u w:val="single"/>
        </w:rPr>
        <w:t xml:space="preserve">the incredible harm they have wrought on much of the rest of the world, especially the Global South, through colonialism, enslavement, imperialism, and the ongoing process of wealth and knowledge extraction. </w:t>
      </w:r>
      <w:r w:rsidRPr="00276D80">
        <w:rPr>
          <w:rFonts w:asciiTheme="minorHAnsi" w:hAnsiTheme="minorHAnsi" w:cstheme="minorHAnsi"/>
          <w:b/>
          <w:bCs/>
          <w:highlight w:val="green"/>
          <w:u w:val="single"/>
        </w:rPr>
        <w:t xml:space="preserve">A </w:t>
      </w:r>
      <w:r w:rsidRPr="00276D80">
        <w:rPr>
          <w:rFonts w:asciiTheme="minorHAnsi" w:hAnsiTheme="minorHAnsi" w:cstheme="minorHAnsi"/>
          <w:b/>
          <w:bCs/>
          <w:u w:val="single"/>
        </w:rPr>
        <w:t xml:space="preserve">reparative </w:t>
      </w:r>
      <w:r w:rsidRPr="00276D80">
        <w:rPr>
          <w:rFonts w:asciiTheme="minorHAnsi" w:hAnsiTheme="minorHAnsi" w:cstheme="minorHAnsi"/>
          <w:b/>
          <w:bCs/>
          <w:highlight w:val="green"/>
          <w:u w:val="single"/>
        </w:rPr>
        <w:t>approach</w:t>
      </w:r>
      <w:r w:rsidRPr="00276D80">
        <w:rPr>
          <w:rFonts w:asciiTheme="minorHAnsi" w:hAnsiTheme="minorHAnsi" w:cstheme="minorHAnsi"/>
          <w:sz w:val="8"/>
        </w:rPr>
        <w:t xml:space="preserve"> in general, and technological transfers in particular, </w:t>
      </w:r>
      <w:r w:rsidRPr="00276D80">
        <w:rPr>
          <w:rFonts w:asciiTheme="minorHAnsi" w:hAnsiTheme="minorHAnsi" w:cstheme="minorHAnsi"/>
          <w:b/>
          <w:bCs/>
          <w:highlight w:val="green"/>
          <w:u w:val="single"/>
        </w:rPr>
        <w:t>must</w:t>
      </w:r>
      <w:r w:rsidRPr="00276D80">
        <w:rPr>
          <w:rFonts w:asciiTheme="minorHAnsi" w:hAnsiTheme="minorHAnsi" w:cstheme="minorHAnsi"/>
          <w:sz w:val="8"/>
        </w:rPr>
        <w:t xml:space="preserve"> </w:t>
      </w:r>
      <w:r w:rsidRPr="00276D80">
        <w:rPr>
          <w:rFonts w:asciiTheme="minorHAnsi" w:hAnsiTheme="minorHAnsi" w:cstheme="minorHAnsi"/>
          <w:b/>
          <w:bCs/>
          <w:u w:val="single"/>
        </w:rPr>
        <w:t>thus go far beyond</w:t>
      </w:r>
      <w:r w:rsidRPr="00276D80">
        <w:rPr>
          <w:rFonts w:asciiTheme="minorHAnsi" w:hAnsiTheme="minorHAnsi" w:cstheme="minorHAnsi"/>
          <w:sz w:val="8"/>
        </w:rPr>
        <w:t xml:space="preserve"> simply </w:t>
      </w:r>
      <w:r w:rsidRPr="00276D80">
        <w:rPr>
          <w:rFonts w:asciiTheme="minorHAnsi" w:hAnsiTheme="minorHAnsi" w:cstheme="minorHAnsi"/>
          <w:b/>
          <w:bCs/>
          <w:highlight w:val="green"/>
          <w:u w:val="single"/>
        </w:rPr>
        <w:t>mak</w:t>
      </w:r>
      <w:r w:rsidRPr="00276D80">
        <w:rPr>
          <w:rFonts w:asciiTheme="minorHAnsi" w:hAnsiTheme="minorHAnsi" w:cstheme="minorHAnsi"/>
          <w:b/>
          <w:bCs/>
          <w:u w:val="single"/>
        </w:rPr>
        <w:t xml:space="preserve">ing </w:t>
      </w:r>
      <w:r w:rsidRPr="00276D80">
        <w:rPr>
          <w:rFonts w:asciiTheme="minorHAnsi" w:hAnsiTheme="minorHAnsi" w:cstheme="minorHAnsi"/>
          <w:b/>
          <w:bCs/>
          <w:highlight w:val="green"/>
          <w:u w:val="single"/>
        </w:rPr>
        <w:t>prices</w:t>
      </w:r>
      <w:r w:rsidRPr="00276D80">
        <w:rPr>
          <w:rFonts w:asciiTheme="minorHAnsi" w:hAnsiTheme="minorHAnsi" w:cstheme="minorHAnsi"/>
          <w:b/>
          <w:bCs/>
          <w:u w:val="single"/>
        </w:rPr>
        <w:t xml:space="preserve"> more </w:t>
      </w:r>
      <w:r w:rsidRPr="00276D80">
        <w:rPr>
          <w:rFonts w:asciiTheme="minorHAnsi" w:hAnsiTheme="minorHAnsi" w:cstheme="minorHAnsi"/>
          <w:b/>
          <w:bCs/>
          <w:highlight w:val="green"/>
          <w:u w:val="single"/>
        </w:rPr>
        <w:t>affordable</w:t>
      </w:r>
      <w:r w:rsidRPr="00276D80">
        <w:rPr>
          <w:rFonts w:asciiTheme="minorHAnsi" w:hAnsiTheme="minorHAnsi" w:cstheme="minorHAnsi"/>
          <w:b/>
          <w:bCs/>
          <w:u w:val="single"/>
        </w:rPr>
        <w:t xml:space="preserve"> and products more available in the Global South. </w:t>
      </w:r>
      <w:r w:rsidRPr="00276D80">
        <w:rPr>
          <w:rFonts w:asciiTheme="minorHAnsi" w:hAnsiTheme="minorHAnsi" w:cstheme="minorHAnsi"/>
          <w:sz w:val="8"/>
        </w:rPr>
        <w:t xml:space="preserve">Instead, any new approach to IP and R&amp;D must center a comprehensive shifting of rights and control by transferring certain IP, removing IP restrictions on various critical innovations and making them available to all, and overhauling the pro-corporate, pro-enclosure IP rules and systems that predominate in international free trade agreements and international institutions. IP and R&amp;D systems and approaches are critical to the functioning of any economic system, and despite decades of privatization, enclosure, and corporate capture, they are still, largely, within our ability to reimagine and redesign. By </w:t>
      </w:r>
      <w:r w:rsidRPr="00276D80">
        <w:rPr>
          <w:rFonts w:asciiTheme="minorHAnsi" w:hAnsiTheme="minorHAnsi" w:cstheme="minorHAnsi"/>
          <w:b/>
          <w:bCs/>
          <w:highlight w:val="green"/>
          <w:u w:val="single"/>
        </w:rPr>
        <w:t>applying</w:t>
      </w:r>
      <w:r w:rsidRPr="00276D80">
        <w:rPr>
          <w:rFonts w:asciiTheme="minorHAnsi" w:hAnsiTheme="minorHAnsi" w:cstheme="minorHAnsi"/>
          <w:sz w:val="8"/>
        </w:rPr>
        <w:t xml:space="preserve"> principles of </w:t>
      </w:r>
      <w:r w:rsidRPr="00276D80">
        <w:rPr>
          <w:rFonts w:asciiTheme="minorHAnsi" w:hAnsiTheme="minorHAnsi" w:cstheme="minorHAnsi"/>
          <w:b/>
          <w:bCs/>
          <w:highlight w:val="green"/>
          <w:u w:val="single"/>
        </w:rPr>
        <w:t>democratic public ownership</w:t>
      </w:r>
      <w:r w:rsidRPr="00276D80">
        <w:rPr>
          <w:rFonts w:asciiTheme="minorHAnsi" w:hAnsiTheme="minorHAnsi" w:cstheme="minorHAnsi"/>
          <w:sz w:val="8"/>
        </w:rPr>
        <w:t xml:space="preserve"> and control, we can, and must, </w:t>
      </w:r>
      <w:r w:rsidRPr="00276D80">
        <w:rPr>
          <w:rFonts w:asciiTheme="minorHAnsi" w:hAnsiTheme="minorHAnsi" w:cstheme="minorHAnsi"/>
          <w:b/>
          <w:bCs/>
          <w:highlight w:val="green"/>
          <w:u w:val="single"/>
        </w:rPr>
        <w:t>turn</w:t>
      </w:r>
      <w:r w:rsidRPr="00276D80">
        <w:rPr>
          <w:rFonts w:asciiTheme="minorHAnsi" w:hAnsiTheme="minorHAnsi" w:cstheme="minorHAnsi"/>
          <w:sz w:val="8"/>
        </w:rPr>
        <w:t xml:space="preserve"> these </w:t>
      </w:r>
      <w:r w:rsidRPr="00276D80">
        <w:rPr>
          <w:rFonts w:asciiTheme="minorHAnsi" w:hAnsiTheme="minorHAnsi" w:cstheme="minorHAnsi"/>
          <w:b/>
          <w:bCs/>
          <w:highlight w:val="green"/>
          <w:u w:val="single"/>
        </w:rPr>
        <w:t>systems into</w:t>
      </w:r>
      <w:r w:rsidRPr="00276D80">
        <w:rPr>
          <w:rFonts w:asciiTheme="minorHAnsi" w:hAnsiTheme="minorHAnsi" w:cstheme="minorHAnsi"/>
          <w:sz w:val="8"/>
        </w:rPr>
        <w:t xml:space="preserve"> engines that power an equitable, </w:t>
      </w:r>
      <w:r w:rsidRPr="00276D80">
        <w:rPr>
          <w:rFonts w:asciiTheme="minorHAnsi" w:hAnsiTheme="minorHAnsi" w:cstheme="minorHAnsi"/>
          <w:b/>
          <w:bCs/>
          <w:highlight w:val="green"/>
          <w:u w:val="single"/>
        </w:rPr>
        <w:t>democratic</w:t>
      </w:r>
      <w:r w:rsidRPr="00276D80">
        <w:rPr>
          <w:rFonts w:asciiTheme="minorHAnsi" w:hAnsiTheme="minorHAnsi" w:cstheme="minorHAnsi"/>
          <w:sz w:val="8"/>
        </w:rPr>
        <w:t xml:space="preserve">, and sustainable 21st-century </w:t>
      </w:r>
      <w:r w:rsidRPr="00276D80">
        <w:rPr>
          <w:rFonts w:asciiTheme="minorHAnsi" w:hAnsiTheme="minorHAnsi" w:cstheme="minorHAnsi"/>
          <w:b/>
          <w:bCs/>
          <w:highlight w:val="green"/>
          <w:u w:val="single"/>
        </w:rPr>
        <w:t>economy</w:t>
      </w:r>
      <w:r w:rsidRPr="00276D80">
        <w:rPr>
          <w:rFonts w:asciiTheme="minorHAnsi" w:hAnsiTheme="minorHAnsi" w:cstheme="minorHAnsi"/>
          <w:sz w:val="8"/>
        </w:rPr>
        <w:t>.</w:t>
      </w:r>
    </w:p>
    <w:p w14:paraId="2A4A8C85" w14:textId="77777777" w:rsidR="00276D80" w:rsidRPr="00276D80" w:rsidRDefault="00276D80" w:rsidP="00276D80">
      <w:pPr>
        <w:pStyle w:val="Heading4"/>
        <w:rPr>
          <w:rFonts w:asciiTheme="minorHAnsi" w:hAnsiTheme="minorHAnsi" w:cs="Calibri"/>
        </w:rPr>
      </w:pPr>
      <w:r w:rsidRPr="00276D80">
        <w:rPr>
          <w:rFonts w:asciiTheme="minorHAnsi" w:hAnsiTheme="minorHAnsi" w:cs="Calibri"/>
        </w:rPr>
        <w:lastRenderedPageBreak/>
        <w:t xml:space="preserve">Only the plan can solve </w:t>
      </w:r>
      <w:r w:rsidRPr="00276D80">
        <w:rPr>
          <w:rFonts w:asciiTheme="minorHAnsi" w:hAnsiTheme="minorHAnsi" w:cs="Calibri"/>
          <w:u w:val="single"/>
        </w:rPr>
        <w:t>covid access</w:t>
      </w:r>
      <w:r w:rsidRPr="00276D80">
        <w:rPr>
          <w:rFonts w:asciiTheme="minorHAnsi" w:hAnsiTheme="minorHAnsi" w:cs="Calibri"/>
        </w:rPr>
        <w:t xml:space="preserve"> – inequalities </w:t>
      </w:r>
      <w:r w:rsidRPr="00276D80">
        <w:rPr>
          <w:rFonts w:asciiTheme="minorHAnsi" w:hAnsiTheme="minorHAnsi" w:cs="Calibri"/>
          <w:u w:val="single"/>
        </w:rPr>
        <w:t>heighten</w:t>
      </w:r>
      <w:r w:rsidRPr="00276D80">
        <w:rPr>
          <w:rFonts w:asciiTheme="minorHAnsi" w:hAnsiTheme="minorHAnsi" w:cs="Calibri"/>
        </w:rPr>
        <w:t xml:space="preserve"> the risk of </w:t>
      </w:r>
      <w:r w:rsidRPr="00276D80">
        <w:rPr>
          <w:rFonts w:asciiTheme="minorHAnsi" w:hAnsiTheme="minorHAnsi" w:cs="Calibri"/>
          <w:u w:val="single"/>
        </w:rPr>
        <w:t>mutations</w:t>
      </w:r>
      <w:r w:rsidRPr="00276D80">
        <w:rPr>
          <w:rFonts w:asciiTheme="minorHAnsi" w:hAnsiTheme="minorHAnsi" w:cs="Calibri"/>
        </w:rPr>
        <w:t xml:space="preserve"> and </w:t>
      </w:r>
      <w:r w:rsidRPr="00276D80">
        <w:rPr>
          <w:rFonts w:asciiTheme="minorHAnsi" w:hAnsiTheme="minorHAnsi" w:cs="Calibri"/>
          <w:u w:val="single"/>
        </w:rPr>
        <w:t>uneven development</w:t>
      </w:r>
      <w:r w:rsidRPr="00276D80">
        <w:rPr>
          <w:rFonts w:asciiTheme="minorHAnsi" w:hAnsiTheme="minorHAnsi" w:cs="Calibri"/>
        </w:rPr>
        <w:t>.</w:t>
      </w:r>
    </w:p>
    <w:p w14:paraId="08FD9E64" w14:textId="3349D8E6" w:rsidR="00276D80" w:rsidRDefault="00276D80" w:rsidP="00276D80">
      <w:pPr>
        <w:rPr>
          <w:rFonts w:asciiTheme="minorHAnsi" w:hAnsiTheme="minorHAnsi"/>
        </w:rPr>
      </w:pPr>
      <w:r w:rsidRPr="00276D80">
        <w:rPr>
          <w:rStyle w:val="Style13ptBold"/>
          <w:rFonts w:asciiTheme="minorHAnsi" w:hAnsiTheme="minorHAnsi"/>
        </w:rPr>
        <w:t>Kumar 21</w:t>
      </w:r>
      <w:r w:rsidRPr="00276D80">
        <w:rPr>
          <w:rFonts w:asciiTheme="minorHAnsi" w:hAnsiTheme="minorHAnsi"/>
        </w:rPr>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62" w:history="1">
        <w:r w:rsidRPr="00276D80">
          <w:rPr>
            <w:rStyle w:val="Hyperlink"/>
            <w:rFonts w:asciiTheme="minorHAnsi" w:hAnsiTheme="minorHAnsi"/>
          </w:rPr>
          <w:t>https://idsa.in/issuebrief/wto-trips-waiver-covid-vaccine-rkumar-120721</w:t>
        </w:r>
      </w:hyperlink>
      <w:r w:rsidRPr="00276D80">
        <w:rPr>
          <w:rFonts w:asciiTheme="minorHAnsi" w:hAnsiTheme="minorHAnsi"/>
        </w:rPr>
        <w:t>] Justin</w:t>
      </w:r>
    </w:p>
    <w:p w14:paraId="3312CDAA" w14:textId="36FD96B0" w:rsidR="009230F0" w:rsidRPr="009230F0" w:rsidRDefault="009230F0" w:rsidP="009230F0">
      <w:pPr>
        <w:pStyle w:val="ListParagraph"/>
        <w:numPr>
          <w:ilvl w:val="0"/>
          <w:numId w:val="15"/>
        </w:numPr>
        <w:rPr>
          <w:rFonts w:asciiTheme="minorHAnsi" w:hAnsiTheme="minorHAnsi"/>
        </w:rPr>
      </w:pPr>
      <w:r>
        <w:rPr>
          <w:rFonts w:asciiTheme="minorHAnsi" w:hAnsiTheme="minorHAnsi"/>
        </w:rPr>
        <w:t xml:space="preserve">Specs covid waiver for enforcement </w:t>
      </w:r>
      <w:r w:rsidR="00CA01A4">
        <w:rPr>
          <w:rFonts w:asciiTheme="minorHAnsi" w:hAnsiTheme="minorHAnsi"/>
        </w:rPr>
        <w:t xml:space="preserve">– the one India and South Africa said </w:t>
      </w:r>
    </w:p>
    <w:p w14:paraId="04B20E2A" w14:textId="77777777" w:rsidR="00276D80" w:rsidRPr="00276D80" w:rsidRDefault="00276D80" w:rsidP="00276D80">
      <w:pPr>
        <w:rPr>
          <w:rFonts w:asciiTheme="minorHAnsi" w:hAnsiTheme="minorHAnsi"/>
          <w:sz w:val="16"/>
          <w:szCs w:val="16"/>
        </w:rPr>
      </w:pPr>
      <w:r w:rsidRPr="00276D80">
        <w:rPr>
          <w:rFonts w:asciiTheme="minorHAnsi" w:hAnsiTheme="minorHAnsi"/>
          <w:sz w:val="16"/>
        </w:rPr>
        <w:t xml:space="preserve">According to Duke Global Health Innovation Center, which monitors COVID-19 vaccine purchases, </w:t>
      </w:r>
      <w:r w:rsidRPr="00276D80">
        <w:rPr>
          <w:rStyle w:val="Emphasis"/>
          <w:rFonts w:asciiTheme="minorHAnsi" w:hAnsiTheme="minorHAnsi"/>
          <w:highlight w:val="green"/>
        </w:rPr>
        <w:t>rich nations</w:t>
      </w:r>
      <w:r w:rsidRPr="00276D80">
        <w:rPr>
          <w:rStyle w:val="Emphasis"/>
          <w:rFonts w:asciiTheme="minorHAnsi" w:hAnsiTheme="minorHAnsi"/>
        </w:rPr>
        <w:t xml:space="preserve"> representing</w:t>
      </w:r>
      <w:r w:rsidRPr="00276D80">
        <w:rPr>
          <w:rFonts w:asciiTheme="minorHAnsi" w:hAnsiTheme="minorHAnsi"/>
          <w:u w:val="single"/>
        </w:rPr>
        <w:t xml:space="preserve"> just 14 per cent of the world population have </w:t>
      </w:r>
      <w:r w:rsidRPr="00276D80">
        <w:rPr>
          <w:rFonts w:asciiTheme="minorHAnsi" w:hAnsiTheme="minorHAnsi"/>
          <w:highlight w:val="green"/>
          <w:u w:val="single"/>
        </w:rPr>
        <w:t>bought</w:t>
      </w:r>
      <w:r w:rsidRPr="00276D80">
        <w:rPr>
          <w:rFonts w:asciiTheme="minorHAnsi" w:hAnsiTheme="minorHAnsi"/>
          <w:u w:val="single"/>
        </w:rPr>
        <w:t xml:space="preserve"> up to </w:t>
      </w:r>
      <w:r w:rsidRPr="00276D80">
        <w:rPr>
          <w:rStyle w:val="Emphasis"/>
          <w:rFonts w:asciiTheme="minorHAnsi" w:hAnsiTheme="minorHAnsi"/>
          <w:highlight w:val="green"/>
        </w:rPr>
        <w:t>53 per cent of</w:t>
      </w:r>
      <w:r w:rsidRPr="00276D80">
        <w:rPr>
          <w:rStyle w:val="Emphasis"/>
          <w:rFonts w:asciiTheme="minorHAnsi" w:hAnsiTheme="minorHAnsi"/>
        </w:rPr>
        <w:t xml:space="preserve"> the most promising </w:t>
      </w:r>
      <w:r w:rsidRPr="00276D80">
        <w:rPr>
          <w:rStyle w:val="Emphasis"/>
          <w:rFonts w:asciiTheme="minorHAnsi" w:hAnsiTheme="minorHAnsi"/>
          <w:highlight w:val="green"/>
        </w:rPr>
        <w:t>vaccines</w:t>
      </w:r>
      <w:r w:rsidRPr="00276D80">
        <w:rPr>
          <w:rFonts w:asciiTheme="minorHAnsi" w:hAnsiTheme="minorHAnsi"/>
          <w:u w:val="single"/>
        </w:rPr>
        <w:t xml:space="preserve"> so far</w:t>
      </w:r>
      <w:r w:rsidRPr="00276D80">
        <w:rPr>
          <w:rFonts w:asciiTheme="minorHAnsi" w:hAnsiTheme="minorHAnsi"/>
          <w:sz w:val="16"/>
        </w:rPr>
        <w:t xml:space="preserve">. As of 4 July 2021, the </w:t>
      </w:r>
      <w:r w:rsidRPr="00276D80">
        <w:rPr>
          <w:rStyle w:val="Emphasis"/>
          <w:rFonts w:asciiTheme="minorHAnsi" w:hAnsiTheme="minorHAnsi"/>
        </w:rPr>
        <w:t>high-income countries</w:t>
      </w:r>
      <w:r w:rsidRPr="00276D80">
        <w:rPr>
          <w:rFonts w:asciiTheme="minorHAnsi" w:hAnsiTheme="minorHAnsi"/>
          <w:u w:val="single"/>
        </w:rPr>
        <w:t xml:space="preserve"> (HICs) purchased more than half (6.16 billion) vaccine doses sold globally</w:t>
      </w:r>
      <w:r w:rsidRPr="00276D80">
        <w:rPr>
          <w:rFonts w:asciiTheme="minorHAnsi" w:hAnsiTheme="minorHAnsi"/>
          <w:sz w:val="16"/>
        </w:rPr>
        <w:t xml:space="preserve">. At the same time, </w:t>
      </w:r>
      <w:r w:rsidRPr="00276D80">
        <w:rPr>
          <w:rFonts w:asciiTheme="minorHAnsi" w:hAnsiTheme="minorHAnsi"/>
          <w:u w:val="single"/>
        </w:rPr>
        <w:t xml:space="preserve">the </w:t>
      </w:r>
      <w:r w:rsidRPr="00276D80">
        <w:rPr>
          <w:rFonts w:asciiTheme="minorHAnsi" w:hAnsiTheme="minorHAnsi"/>
          <w:highlight w:val="green"/>
          <w:u w:val="single"/>
        </w:rPr>
        <w:t>low-income countries</w:t>
      </w:r>
      <w:r w:rsidRPr="00276D80">
        <w:rPr>
          <w:rFonts w:asciiTheme="minorHAnsi" w:hAnsiTheme="minorHAnsi"/>
          <w:u w:val="single"/>
        </w:rPr>
        <w:t xml:space="preserve"> (</w:t>
      </w:r>
      <w:r w:rsidRPr="00276D80">
        <w:rPr>
          <w:rStyle w:val="Emphasis"/>
          <w:rFonts w:asciiTheme="minorHAnsi" w:hAnsiTheme="minorHAnsi"/>
        </w:rPr>
        <w:t>LICs</w:t>
      </w:r>
      <w:r w:rsidRPr="00276D80">
        <w:rPr>
          <w:rFonts w:asciiTheme="minorHAnsi" w:hAnsiTheme="minorHAnsi"/>
          <w:u w:val="single"/>
        </w:rPr>
        <w:t xml:space="preserve">) </w:t>
      </w:r>
      <w:r w:rsidRPr="00276D80">
        <w:rPr>
          <w:rFonts w:asciiTheme="minorHAnsi" w:hAnsiTheme="minorHAnsi"/>
          <w:highlight w:val="green"/>
          <w:u w:val="single"/>
        </w:rPr>
        <w:t>received</w:t>
      </w:r>
      <w:r w:rsidRPr="00276D80">
        <w:rPr>
          <w:rFonts w:asciiTheme="minorHAnsi" w:hAnsiTheme="minorHAnsi"/>
          <w:u w:val="single"/>
        </w:rPr>
        <w:t xml:space="preserve"> only </w:t>
      </w:r>
      <w:r w:rsidRPr="00276D80">
        <w:rPr>
          <w:rFonts w:asciiTheme="minorHAnsi" w:hAnsiTheme="minorHAnsi"/>
          <w:highlight w:val="green"/>
          <w:u w:val="single"/>
        </w:rPr>
        <w:t>0.3 per cent</w:t>
      </w:r>
      <w:r w:rsidRPr="00276D80">
        <w:rPr>
          <w:rFonts w:asciiTheme="minorHAnsi" w:hAnsiTheme="minorHAnsi"/>
          <w:u w:val="single"/>
        </w:rPr>
        <w:t xml:space="preserve"> of the vaccines produced. The low and middle-income countries (LMICs), which account for </w:t>
      </w:r>
      <w:r w:rsidRPr="00276D80">
        <w:rPr>
          <w:rStyle w:val="Emphasis"/>
          <w:rFonts w:asciiTheme="minorHAnsi" w:hAnsiTheme="minorHAnsi"/>
        </w:rPr>
        <w:t>81 per cent of the global adult population</w:t>
      </w:r>
      <w:r w:rsidRPr="00276D80">
        <w:rPr>
          <w:rFonts w:asciiTheme="minorHAnsi" w:hAnsiTheme="minorHAnsi"/>
          <w:u w:val="single"/>
        </w:rPr>
        <w:t xml:space="preserve">, purchased </w:t>
      </w:r>
      <w:r w:rsidRPr="00276D80">
        <w:rPr>
          <w:rStyle w:val="Emphasis"/>
          <w:rFonts w:asciiTheme="minorHAnsi" w:hAnsiTheme="minorHAnsi"/>
        </w:rPr>
        <w:t>33 per cent</w:t>
      </w:r>
      <w:r w:rsidRPr="00276D80">
        <w:rPr>
          <w:rFonts w:asciiTheme="minorHAnsi" w:hAnsiTheme="minorHAnsi"/>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276D80">
        <w:rPr>
          <w:rFonts w:asciiTheme="minorHAnsi" w:hAnsiTheme="minorHAnsi"/>
          <w:u w:val="single"/>
        </w:rPr>
        <w:t xml:space="preserve">there is a </w:t>
      </w:r>
      <w:r w:rsidRPr="00276D80">
        <w:rPr>
          <w:rStyle w:val="Emphasis"/>
          <w:rFonts w:asciiTheme="minorHAnsi" w:hAnsiTheme="minorHAnsi"/>
          <w:highlight w:val="green"/>
        </w:rPr>
        <w:t>significant disparity</w:t>
      </w:r>
      <w:r w:rsidRPr="00276D80">
        <w:rPr>
          <w:rStyle w:val="Emphasis"/>
          <w:rFonts w:asciiTheme="minorHAnsi" w:hAnsiTheme="minorHAnsi"/>
        </w:rPr>
        <w:t xml:space="preserve"> between HICs and LICs</w:t>
      </w:r>
      <w:r w:rsidRPr="00276D80">
        <w:rPr>
          <w:rFonts w:asciiTheme="minorHAnsi" w:hAnsiTheme="minorHAnsi"/>
          <w:u w:val="single"/>
        </w:rPr>
        <w:t xml:space="preserve"> in vaccine administration as well. As of 8 July 2021, </w:t>
      </w:r>
      <w:r w:rsidRPr="00276D80">
        <w:rPr>
          <w:rStyle w:val="Emphasis"/>
          <w:rFonts w:asciiTheme="minorHAnsi" w:hAnsiTheme="minorHAnsi"/>
        </w:rPr>
        <w:t>3.32 billion vaccine doses had been administered globally</w:t>
      </w:r>
      <w:r w:rsidRPr="00276D80">
        <w:rPr>
          <w:rFonts w:asciiTheme="minorHAnsi" w:hAnsiTheme="minorHAnsi"/>
          <w:sz w:val="16"/>
        </w:rPr>
        <w:t xml:space="preserve">.12 Nonetheless, </w:t>
      </w:r>
      <w:r w:rsidRPr="00276D80">
        <w:rPr>
          <w:rFonts w:asciiTheme="minorHAnsi" w:hAnsiTheme="minorHAnsi"/>
          <w:u w:val="single"/>
        </w:rPr>
        <w:t xml:space="preserve">only </w:t>
      </w:r>
      <w:r w:rsidRPr="00276D80">
        <w:rPr>
          <w:rStyle w:val="Emphasis"/>
          <w:rFonts w:asciiTheme="minorHAnsi" w:hAnsiTheme="minorHAnsi"/>
        </w:rPr>
        <w:t>one per cent</w:t>
      </w:r>
      <w:r w:rsidRPr="00276D80">
        <w:rPr>
          <w:rFonts w:asciiTheme="minorHAnsi" w:hAnsiTheme="minorHAnsi"/>
          <w:u w:val="single"/>
        </w:rPr>
        <w:t xml:space="preserve"> of people in LICs have been given at least </w:t>
      </w:r>
      <w:r w:rsidRPr="00276D80">
        <w:rPr>
          <w:rStyle w:val="Emphasis"/>
          <w:rFonts w:asciiTheme="minorHAnsi" w:hAnsiTheme="minorHAnsi"/>
        </w:rPr>
        <w:t>one dose</w:t>
      </w:r>
      <w:r w:rsidRPr="00276D80">
        <w:rPr>
          <w:rFonts w:asciiTheme="minorHAnsi" w:hAnsiTheme="minorHAnsi"/>
          <w:u w:val="single"/>
        </w:rPr>
        <w:t>. While in HICs almost one in four people have received the vaccine</w:t>
      </w:r>
      <w:r w:rsidRPr="00276D80">
        <w:rPr>
          <w:rFonts w:asciiTheme="minorHAnsi" w:hAnsiTheme="minorHAnsi"/>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276D80">
        <w:rPr>
          <w:rFonts w:asciiTheme="minorHAnsi" w:hAnsiTheme="minorHAnsi"/>
          <w:u w:val="single"/>
        </w:rPr>
        <w:t xml:space="preserve">In Sub-Saharan Africa, </w:t>
      </w:r>
      <w:r w:rsidRPr="00276D80">
        <w:rPr>
          <w:rStyle w:val="Emphasis"/>
          <w:rFonts w:asciiTheme="minorHAnsi" w:hAnsiTheme="minorHAnsi"/>
          <w:highlight w:val="green"/>
        </w:rPr>
        <w:t>vaccine rollout remains</w:t>
      </w:r>
      <w:r w:rsidRPr="00276D80">
        <w:rPr>
          <w:rStyle w:val="Emphasis"/>
          <w:rFonts w:asciiTheme="minorHAnsi" w:hAnsiTheme="minorHAnsi"/>
        </w:rPr>
        <w:t xml:space="preserve"> the </w:t>
      </w:r>
      <w:r w:rsidRPr="00276D80">
        <w:rPr>
          <w:rStyle w:val="Emphasis"/>
          <w:rFonts w:asciiTheme="minorHAnsi" w:hAnsiTheme="minorHAnsi"/>
          <w:highlight w:val="green"/>
        </w:rPr>
        <w:t>slow</w:t>
      </w:r>
      <w:r w:rsidRPr="00276D80">
        <w:rPr>
          <w:rStyle w:val="Emphasis"/>
          <w:rFonts w:asciiTheme="minorHAnsi" w:hAnsiTheme="minorHAnsi"/>
        </w:rPr>
        <w:t>est in the world</w:t>
      </w:r>
      <w:r w:rsidRPr="00276D80">
        <w:rPr>
          <w:rFonts w:asciiTheme="minorHAnsi" w:hAnsiTheme="minorHAnsi"/>
          <w:u w:val="single"/>
        </w:rPr>
        <w:t>. According to the International Monetary Fund</w:t>
      </w:r>
      <w:r w:rsidRPr="00276D80">
        <w:rPr>
          <w:rFonts w:asciiTheme="minorHAnsi" w:hAnsiTheme="minorHAnsi"/>
          <w:sz w:val="16"/>
        </w:rPr>
        <w:t xml:space="preserve"> (IMF), at current rates, by the end of 2021, a </w:t>
      </w:r>
      <w:r w:rsidRPr="00276D80">
        <w:rPr>
          <w:rFonts w:asciiTheme="minorHAnsi" w:hAnsiTheme="minorHAnsi"/>
          <w:u w:val="single"/>
        </w:rPr>
        <w:t xml:space="preserve">massive </w:t>
      </w:r>
      <w:r w:rsidRPr="00276D80">
        <w:rPr>
          <w:rStyle w:val="Emphasis"/>
          <w:rFonts w:asciiTheme="minorHAnsi" w:hAnsiTheme="minorHAnsi"/>
        </w:rPr>
        <w:t>global inequity</w:t>
      </w:r>
      <w:r w:rsidRPr="00276D80">
        <w:rPr>
          <w:rFonts w:asciiTheme="minorHAnsi" w:hAnsiTheme="minorHAnsi"/>
          <w:u w:val="single"/>
        </w:rPr>
        <w:t xml:space="preserve"> will continue to exist, with Africa still </w:t>
      </w:r>
      <w:r w:rsidRPr="00276D80">
        <w:rPr>
          <w:rStyle w:val="Emphasis"/>
          <w:rFonts w:asciiTheme="minorHAnsi" w:hAnsiTheme="minorHAnsi"/>
        </w:rPr>
        <w:t>experiencing meagre vaccination</w:t>
      </w:r>
      <w:r w:rsidRPr="00276D80">
        <w:rPr>
          <w:rFonts w:asciiTheme="minorHAnsi" w:hAnsiTheme="minorHAnsi"/>
          <w:u w:val="single"/>
        </w:rPr>
        <w:t xml:space="preserve"> rates while other parts of the world move much closer to complete vaccination.14 This vaccine inequity is not only </w:t>
      </w:r>
      <w:r w:rsidRPr="00276D80">
        <w:rPr>
          <w:rStyle w:val="Emphasis"/>
          <w:rFonts w:asciiTheme="minorHAnsi" w:hAnsiTheme="minorHAnsi"/>
        </w:rPr>
        <w:t>morally indefensible</w:t>
      </w:r>
      <w:r w:rsidRPr="00276D80">
        <w:rPr>
          <w:rFonts w:asciiTheme="minorHAnsi" w:hAnsiTheme="minorHAnsi"/>
          <w:u w:val="single"/>
        </w:rPr>
        <w:t xml:space="preserve"> but also </w:t>
      </w:r>
      <w:r w:rsidRPr="00276D80">
        <w:rPr>
          <w:rStyle w:val="Emphasis"/>
          <w:rFonts w:asciiTheme="minorHAnsi" w:hAnsiTheme="minorHAnsi"/>
        </w:rPr>
        <w:t>clinically counter-productive</w:t>
      </w:r>
      <w:r w:rsidRPr="00276D80">
        <w:rPr>
          <w:rFonts w:asciiTheme="minorHAnsi" w:hAnsiTheme="minorHAnsi"/>
          <w:u w:val="single"/>
        </w:rPr>
        <w:t xml:space="preserve">. If this situation prevails, </w:t>
      </w:r>
      <w:r w:rsidRPr="00276D80">
        <w:rPr>
          <w:rFonts w:asciiTheme="minorHAnsi" w:hAnsiTheme="minorHAnsi"/>
          <w:highlight w:val="green"/>
          <w:u w:val="single"/>
        </w:rPr>
        <w:t xml:space="preserve">LICs </w:t>
      </w:r>
      <w:r w:rsidRPr="00276D80">
        <w:rPr>
          <w:rFonts w:asciiTheme="minorHAnsi" w:hAnsiTheme="minorHAnsi"/>
          <w:u w:val="single"/>
        </w:rPr>
        <w:t xml:space="preserve">could be </w:t>
      </w:r>
      <w:r w:rsidRPr="00276D80">
        <w:rPr>
          <w:rStyle w:val="Emphasis"/>
          <w:rFonts w:asciiTheme="minorHAnsi" w:hAnsiTheme="minorHAnsi"/>
          <w:highlight w:val="green"/>
        </w:rPr>
        <w:t>waiting until 2025 for vaccinating</w:t>
      </w:r>
      <w:r w:rsidRPr="00276D80">
        <w:rPr>
          <w:rFonts w:asciiTheme="minorHAnsi" w:hAnsiTheme="minorHAnsi"/>
          <w:u w:val="single"/>
        </w:rPr>
        <w:t xml:space="preserve"> half of their people. Allowing most of </w:t>
      </w:r>
      <w:r w:rsidRPr="00276D80">
        <w:rPr>
          <w:rFonts w:asciiTheme="minorHAnsi" w:hAnsiTheme="minorHAnsi"/>
          <w:highlight w:val="green"/>
          <w:u w:val="single"/>
        </w:rPr>
        <w:t>the</w:t>
      </w:r>
      <w:r w:rsidRPr="00276D80">
        <w:rPr>
          <w:rFonts w:asciiTheme="minorHAnsi" w:hAnsiTheme="minorHAnsi"/>
          <w:u w:val="single"/>
        </w:rPr>
        <w:t xml:space="preserve"> world’s population to go </w:t>
      </w:r>
      <w:r w:rsidRPr="00276D80">
        <w:rPr>
          <w:rFonts w:asciiTheme="minorHAnsi" w:hAnsiTheme="minorHAnsi"/>
          <w:highlight w:val="green"/>
          <w:u w:val="single"/>
        </w:rPr>
        <w:t>unvaccinated will</w:t>
      </w:r>
      <w:r w:rsidRPr="00276D80">
        <w:rPr>
          <w:rFonts w:asciiTheme="minorHAnsi" w:hAnsiTheme="minorHAnsi"/>
          <w:u w:val="single"/>
        </w:rPr>
        <w:t xml:space="preserve"> also </w:t>
      </w:r>
      <w:r w:rsidRPr="00276D80">
        <w:rPr>
          <w:rFonts w:asciiTheme="minorHAnsi" w:hAnsiTheme="minorHAnsi"/>
          <w:highlight w:val="green"/>
          <w:u w:val="single"/>
        </w:rPr>
        <w:t xml:space="preserve">spawn </w:t>
      </w:r>
      <w:r w:rsidRPr="00276D80">
        <w:rPr>
          <w:rStyle w:val="Emphasis"/>
          <w:rFonts w:asciiTheme="minorHAnsi" w:hAnsiTheme="minorHAnsi"/>
          <w:highlight w:val="green"/>
        </w:rPr>
        <w:t>new</w:t>
      </w:r>
      <w:r w:rsidRPr="00276D80">
        <w:rPr>
          <w:rStyle w:val="Emphasis"/>
          <w:rFonts w:asciiTheme="minorHAnsi" w:hAnsiTheme="minorHAnsi"/>
        </w:rPr>
        <w:t xml:space="preserve"> virus </w:t>
      </w:r>
      <w:r w:rsidRPr="00276D80">
        <w:rPr>
          <w:rStyle w:val="Emphasis"/>
          <w:rFonts w:asciiTheme="minorHAnsi" w:hAnsiTheme="minorHAnsi"/>
          <w:highlight w:val="green"/>
        </w:rPr>
        <w:t>mutations</w:t>
      </w:r>
      <w:r w:rsidRPr="00276D80">
        <w:rPr>
          <w:rFonts w:asciiTheme="minorHAnsi" w:hAnsiTheme="minorHAnsi"/>
          <w:u w:val="single"/>
        </w:rPr>
        <w:t xml:space="preserve">, more </w:t>
      </w:r>
      <w:r w:rsidRPr="00276D80">
        <w:rPr>
          <w:rStyle w:val="Emphasis"/>
          <w:rFonts w:asciiTheme="minorHAnsi" w:hAnsiTheme="minorHAnsi"/>
          <w:highlight w:val="green"/>
        </w:rPr>
        <w:t>contagious viruses</w:t>
      </w:r>
      <w:r w:rsidRPr="00276D80">
        <w:rPr>
          <w:rFonts w:asciiTheme="minorHAnsi" w:hAnsiTheme="minorHAnsi"/>
          <w:u w:val="single"/>
        </w:rPr>
        <w:t xml:space="preserve"> leading to a steep rise in COVID-19 cases</w:t>
      </w:r>
      <w:r w:rsidRPr="00276D80">
        <w:rPr>
          <w:rFonts w:asciiTheme="minorHAnsi" w:hAnsiTheme="minorHAnsi"/>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276D80">
        <w:rPr>
          <w:rFonts w:asciiTheme="minorHAnsi" w:hAnsiTheme="minorHAnsi"/>
          <w:u w:val="single"/>
        </w:rPr>
        <w:t xml:space="preserve">TRIPS: </w:t>
      </w:r>
      <w:r w:rsidRPr="00276D80">
        <w:rPr>
          <w:rStyle w:val="Emphasis"/>
          <w:rFonts w:asciiTheme="minorHAnsi" w:hAnsiTheme="minorHAnsi"/>
        </w:rPr>
        <w:t>Barrier to Equitable Health Care Access</w:t>
      </w:r>
      <w:r w:rsidRPr="00276D80">
        <w:rPr>
          <w:rFonts w:asciiTheme="minorHAnsi" w:hAnsiTheme="minorHAnsi"/>
          <w:u w:val="single"/>
        </w:rPr>
        <w:t xml:space="preserve"> The opponents of the waiver proposal argue that IPR are not a significant barrier to equitable access to health care, and existing TRIPS flexibilities are sufficient to address the COVID-19 pandemic</w:t>
      </w:r>
      <w:r w:rsidRPr="00276D80">
        <w:rPr>
          <w:rFonts w:asciiTheme="minorHAnsi" w:hAnsiTheme="minorHAnsi"/>
          <w:sz w:val="16"/>
        </w:rPr>
        <w:t xml:space="preserve">. However, </w:t>
      </w:r>
      <w:r w:rsidRPr="00276D80">
        <w:rPr>
          <w:rStyle w:val="Emphasis"/>
          <w:rFonts w:asciiTheme="minorHAnsi" w:hAnsiTheme="minorHAnsi"/>
        </w:rPr>
        <w:t>history suggests the contrary</w:t>
      </w:r>
      <w:r w:rsidRPr="00276D80">
        <w:rPr>
          <w:rFonts w:asciiTheme="minorHAnsi" w:hAnsiTheme="minorHAnsi"/>
          <w:sz w:val="16"/>
        </w:rPr>
        <w:t xml:space="preserve">. For instance, when South Africa passed the Medicines and Related Substances Act of 1997 to address the HIV/AIDS public health crisis, </w:t>
      </w:r>
      <w:r w:rsidRPr="00276D80">
        <w:rPr>
          <w:rFonts w:asciiTheme="minorHAnsi" w:hAnsiTheme="minorHAnsi"/>
          <w:u w:val="single"/>
        </w:rPr>
        <w:t xml:space="preserve">nearly </w:t>
      </w:r>
      <w:r w:rsidRPr="00276D80">
        <w:rPr>
          <w:rStyle w:val="Emphasis"/>
          <w:rFonts w:asciiTheme="minorHAnsi" w:hAnsiTheme="minorHAnsi"/>
        </w:rPr>
        <w:t>40 of world’s largest and influential pharma companies took the South African government to court over the violation of TRIPS</w:t>
      </w:r>
      <w:r w:rsidRPr="00276D80">
        <w:rPr>
          <w:rFonts w:asciiTheme="minorHAnsi" w:hAnsiTheme="minorHAnsi"/>
          <w:sz w:val="16"/>
        </w:rPr>
        <w:t xml:space="preserve">. The Act, which invoked the compulsory licensing provision, allowed South Africa to produce affordable generic drugs.15 </w:t>
      </w:r>
      <w:r w:rsidRPr="00276D80">
        <w:rPr>
          <w:rFonts w:asciiTheme="minorHAnsi" w:hAnsiTheme="minorHAnsi"/>
          <w:u w:val="single"/>
        </w:rPr>
        <w:t xml:space="preserve">The Big Pharma also lobbied developed countries, </w:t>
      </w:r>
      <w:r w:rsidRPr="00276D80">
        <w:rPr>
          <w:rFonts w:asciiTheme="minorHAnsi" w:hAnsiTheme="minorHAnsi"/>
          <w:u w:val="single"/>
        </w:rPr>
        <w:lastRenderedPageBreak/>
        <w:t xml:space="preserve">particularly the US, to put bilateral </w:t>
      </w:r>
      <w:r w:rsidRPr="00276D80">
        <w:rPr>
          <w:rStyle w:val="Emphasis"/>
          <w:rFonts w:asciiTheme="minorHAnsi" w:hAnsiTheme="minorHAnsi"/>
        </w:rPr>
        <w:t>trade sanctions against South Africa</w:t>
      </w:r>
      <w:r w:rsidRPr="00276D80">
        <w:rPr>
          <w:rFonts w:asciiTheme="minorHAnsi" w:hAnsiTheme="minorHAnsi"/>
          <w:sz w:val="16"/>
        </w:rPr>
        <w:t xml:space="preserve">.16 Similarly, </w:t>
      </w:r>
      <w:r w:rsidRPr="00276D80">
        <w:rPr>
          <w:rFonts w:asciiTheme="minorHAnsi" w:hAnsiTheme="minorHAnsi"/>
          <w:u w:val="single"/>
        </w:rPr>
        <w:t xml:space="preserve">when Indian company Cipla decided to provide generic antiretrovirals (ARVs) to the African market at a lower cost, Big Pharma retaliated through </w:t>
      </w:r>
      <w:r w:rsidRPr="00276D80">
        <w:rPr>
          <w:rStyle w:val="Emphasis"/>
          <w:rFonts w:asciiTheme="minorHAnsi" w:hAnsiTheme="minorHAnsi"/>
        </w:rPr>
        <w:t>patent litigations in Indian and international trade courts and branded Indian drug companies as thieves</w:t>
      </w:r>
      <w:r w:rsidRPr="00276D80">
        <w:rPr>
          <w:rFonts w:asciiTheme="minorHAnsi" w:hAnsiTheme="minorHAnsi"/>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276D80">
        <w:rPr>
          <w:rFonts w:asciiTheme="minorHAnsi" w:hAnsiTheme="minorHAnsi"/>
          <w:highlight w:val="green"/>
          <w:u w:val="single"/>
        </w:rPr>
        <w:t xml:space="preserve">IP </w:t>
      </w:r>
      <w:r w:rsidRPr="00276D80">
        <w:rPr>
          <w:rStyle w:val="Emphasis"/>
          <w:rFonts w:asciiTheme="minorHAnsi" w:hAnsiTheme="minorHAnsi"/>
          <w:highlight w:val="green"/>
        </w:rPr>
        <w:t>hinders manufacturing</w:t>
      </w:r>
      <w:r w:rsidRPr="00276D80">
        <w:rPr>
          <w:rStyle w:val="Emphasis"/>
          <w:rFonts w:asciiTheme="minorHAnsi" w:hAnsiTheme="minorHAnsi"/>
        </w:rPr>
        <w:t xml:space="preserve"> and </w:t>
      </w:r>
      <w:r w:rsidRPr="00276D80">
        <w:rPr>
          <w:rStyle w:val="Emphasis"/>
          <w:rFonts w:asciiTheme="minorHAnsi" w:hAnsiTheme="minorHAnsi"/>
          <w:highlight w:val="green"/>
        </w:rPr>
        <w:t>supply of</w:t>
      </w:r>
      <w:r w:rsidRPr="00276D80">
        <w:rPr>
          <w:rStyle w:val="Emphasis"/>
          <w:rFonts w:asciiTheme="minorHAnsi" w:hAnsiTheme="minorHAnsi"/>
        </w:rPr>
        <w:t xml:space="preserve"> diagnostics, medical </w:t>
      </w:r>
      <w:r w:rsidRPr="00276D80">
        <w:rPr>
          <w:rStyle w:val="Emphasis"/>
          <w:rFonts w:asciiTheme="minorHAnsi" w:hAnsiTheme="minorHAnsi"/>
          <w:highlight w:val="green"/>
        </w:rPr>
        <w:t>equipment</w:t>
      </w:r>
      <w:r w:rsidRPr="00276D80">
        <w:rPr>
          <w:rFonts w:asciiTheme="minorHAnsi" w:hAnsiTheme="minorHAnsi"/>
          <w:u w:val="single"/>
        </w:rPr>
        <w:t xml:space="preserve">, </w:t>
      </w:r>
      <w:r w:rsidRPr="00276D80">
        <w:rPr>
          <w:rStyle w:val="Emphasis"/>
          <w:rFonts w:asciiTheme="minorHAnsi" w:hAnsiTheme="minorHAnsi"/>
        </w:rPr>
        <w:t>treatments</w:t>
      </w:r>
      <w:r w:rsidRPr="00276D80">
        <w:rPr>
          <w:rFonts w:asciiTheme="minorHAnsi" w:hAnsiTheme="minorHAnsi"/>
          <w:u w:val="single"/>
        </w:rPr>
        <w:t xml:space="preserve"> and </w:t>
      </w:r>
      <w:r w:rsidRPr="00276D80">
        <w:rPr>
          <w:rStyle w:val="Emphasis"/>
          <w:rFonts w:asciiTheme="minorHAnsi" w:hAnsiTheme="minorHAnsi"/>
        </w:rPr>
        <w:t>vaccines</w:t>
      </w:r>
      <w:r w:rsidRPr="00276D80">
        <w:rPr>
          <w:rFonts w:asciiTheme="minorHAnsi" w:hAnsiTheme="minorHAnsi"/>
          <w:u w:val="single"/>
        </w:rPr>
        <w:t xml:space="preserve"> during the COVID-19 pandemic</w:t>
      </w:r>
      <w:r w:rsidRPr="00276D80">
        <w:rPr>
          <w:rFonts w:asciiTheme="minorHAnsi" w:hAnsiTheme="minorHAnsi"/>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276D80">
        <w:rPr>
          <w:rFonts w:asciiTheme="minorHAnsi" w:hAnsiTheme="minorHAnsi"/>
          <w:u w:val="single"/>
        </w:rPr>
        <w:t xml:space="preserve">opponents of the TRIPS waiver also argue that IP is the </w:t>
      </w:r>
      <w:r w:rsidRPr="00276D80">
        <w:rPr>
          <w:rStyle w:val="Emphasis"/>
          <w:rFonts w:asciiTheme="minorHAnsi" w:hAnsiTheme="minorHAnsi"/>
        </w:rPr>
        <w:t>incentive for innovation and if it is undermined</w:t>
      </w:r>
      <w:r w:rsidRPr="00276D80">
        <w:rPr>
          <w:rFonts w:asciiTheme="minorHAnsi" w:hAnsiTheme="minorHAnsi"/>
          <w:u w:val="single"/>
        </w:rPr>
        <w:t xml:space="preserve">, future innovation will </w:t>
      </w:r>
      <w:r w:rsidRPr="00276D80">
        <w:rPr>
          <w:rStyle w:val="Emphasis"/>
          <w:rFonts w:asciiTheme="minorHAnsi" w:hAnsiTheme="minorHAnsi"/>
        </w:rPr>
        <w:t>suffer</w:t>
      </w:r>
      <w:r w:rsidRPr="00276D80">
        <w:rPr>
          <w:rFonts w:asciiTheme="minorHAnsi" w:hAnsiTheme="minorHAnsi"/>
          <w:u w:val="single"/>
        </w:rPr>
        <w:t xml:space="preserve">. However, most of the </w:t>
      </w:r>
      <w:r w:rsidRPr="00276D80">
        <w:rPr>
          <w:rFonts w:asciiTheme="minorHAnsi" w:hAnsiTheme="minorHAnsi"/>
          <w:highlight w:val="green"/>
          <w:u w:val="single"/>
        </w:rPr>
        <w:t>COVID-19</w:t>
      </w:r>
      <w:r w:rsidRPr="00276D80">
        <w:rPr>
          <w:rFonts w:asciiTheme="minorHAnsi" w:hAnsiTheme="minorHAnsi"/>
          <w:u w:val="single"/>
        </w:rPr>
        <w:t xml:space="preserve"> </w:t>
      </w:r>
      <w:r w:rsidRPr="00276D80">
        <w:rPr>
          <w:rStyle w:val="Emphasis"/>
          <w:rFonts w:asciiTheme="minorHAnsi" w:hAnsiTheme="minorHAnsi"/>
        </w:rPr>
        <w:t xml:space="preserve">medical </w:t>
      </w:r>
      <w:r w:rsidRPr="00276D80">
        <w:rPr>
          <w:rStyle w:val="Emphasis"/>
          <w:rFonts w:asciiTheme="minorHAnsi" w:hAnsiTheme="minorHAnsi"/>
          <w:highlight w:val="green"/>
        </w:rPr>
        <w:t>innovations</w:t>
      </w:r>
      <w:r w:rsidRPr="00276D80">
        <w:rPr>
          <w:rFonts w:asciiTheme="minorHAnsi" w:hAnsiTheme="minorHAnsi"/>
          <w:u w:val="single"/>
        </w:rPr>
        <w:t xml:space="preserve">, particularly vaccines, are </w:t>
      </w:r>
      <w:r w:rsidRPr="00276D80">
        <w:rPr>
          <w:rFonts w:asciiTheme="minorHAnsi" w:hAnsiTheme="minorHAnsi"/>
          <w:highlight w:val="green"/>
          <w:u w:val="single"/>
        </w:rPr>
        <w:t xml:space="preserve">developed with </w:t>
      </w:r>
      <w:r w:rsidRPr="00276D80">
        <w:rPr>
          <w:rStyle w:val="Emphasis"/>
          <w:rFonts w:asciiTheme="minorHAnsi" w:hAnsiTheme="minorHAnsi"/>
          <w:highlight w:val="green"/>
        </w:rPr>
        <w:t>public financing</w:t>
      </w:r>
      <w:r w:rsidRPr="00276D80">
        <w:rPr>
          <w:rStyle w:val="Emphasis"/>
          <w:rFonts w:asciiTheme="minorHAnsi" w:hAnsiTheme="minorHAnsi"/>
        </w:rPr>
        <w:t xml:space="preserve"> assistance</w:t>
      </w:r>
      <w:r w:rsidRPr="00276D80">
        <w:rPr>
          <w:rFonts w:asciiTheme="minorHAnsi" w:hAnsiTheme="minorHAnsi"/>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276D80">
        <w:rPr>
          <w:rFonts w:asciiTheme="minorHAnsi" w:hAnsiTheme="minorHAnsi"/>
          <w:u w:val="single"/>
        </w:rPr>
        <w:t xml:space="preserve">Another argument against the proposed TRIPS </w:t>
      </w:r>
      <w:r w:rsidRPr="00276D80">
        <w:rPr>
          <w:rFonts w:asciiTheme="minorHAnsi" w:hAnsiTheme="minorHAnsi"/>
          <w:highlight w:val="green"/>
          <w:u w:val="single"/>
        </w:rPr>
        <w:t>waiver</w:t>
      </w:r>
      <w:r w:rsidRPr="00276D80">
        <w:rPr>
          <w:rFonts w:asciiTheme="minorHAnsi" w:hAnsiTheme="minorHAnsi"/>
          <w:u w:val="single"/>
        </w:rPr>
        <w:t xml:space="preserve"> is that a waiver would not increase the manufacturing of COVID-19 vaccines</w:t>
      </w:r>
      <w:r w:rsidRPr="00276D80">
        <w:rPr>
          <w:rFonts w:asciiTheme="minorHAnsi" w:hAnsiTheme="minorHAnsi"/>
          <w:sz w:val="16"/>
        </w:rPr>
        <w:t xml:space="preserve">. Indeed, </w:t>
      </w:r>
      <w:r w:rsidRPr="00276D80">
        <w:rPr>
          <w:rFonts w:asciiTheme="minorHAnsi" w:hAnsiTheme="minorHAnsi"/>
          <w:u w:val="single"/>
        </w:rPr>
        <w:t xml:space="preserve">one of the </w:t>
      </w:r>
      <w:r w:rsidRPr="00276D80">
        <w:rPr>
          <w:rStyle w:val="Emphasis"/>
          <w:rFonts w:asciiTheme="minorHAnsi" w:hAnsiTheme="minorHAnsi"/>
        </w:rPr>
        <w:t>significant factors contributing to vaccine inequity</w:t>
      </w:r>
      <w:r w:rsidRPr="00276D80">
        <w:rPr>
          <w:rFonts w:asciiTheme="minorHAnsi" w:hAnsiTheme="minorHAnsi"/>
          <w:u w:val="single"/>
        </w:rPr>
        <w:t xml:space="preserve"> is the </w:t>
      </w:r>
      <w:r w:rsidRPr="00276D80">
        <w:rPr>
          <w:rStyle w:val="Emphasis"/>
          <w:rFonts w:asciiTheme="minorHAnsi" w:hAnsiTheme="minorHAnsi"/>
        </w:rPr>
        <w:t>lack of manufacturing capacity</w:t>
      </w:r>
      <w:r w:rsidRPr="00276D80">
        <w:rPr>
          <w:rFonts w:asciiTheme="minorHAnsi" w:hAnsiTheme="minorHAnsi"/>
          <w:sz w:val="16"/>
        </w:rPr>
        <w:t xml:space="preserve"> in the global south. Further, a TRIPS waiver will not automatically translate into improved manufacturing capacity. However, </w:t>
      </w:r>
      <w:r w:rsidRPr="00276D80">
        <w:rPr>
          <w:rFonts w:asciiTheme="minorHAnsi" w:hAnsiTheme="minorHAnsi"/>
          <w:u w:val="single"/>
        </w:rPr>
        <w:t xml:space="preserve">a waiver would be the first but essential step to </w:t>
      </w:r>
      <w:r w:rsidRPr="00276D80">
        <w:rPr>
          <w:rStyle w:val="Emphasis"/>
          <w:rFonts w:asciiTheme="minorHAnsi" w:hAnsiTheme="minorHAnsi"/>
          <w:highlight w:val="green"/>
        </w:rPr>
        <w:t>increase</w:t>
      </w:r>
      <w:r w:rsidRPr="00276D80">
        <w:rPr>
          <w:rStyle w:val="Emphasis"/>
          <w:rFonts w:asciiTheme="minorHAnsi" w:hAnsiTheme="minorHAnsi"/>
        </w:rPr>
        <w:t xml:space="preserve"> manufacturing </w:t>
      </w:r>
      <w:r w:rsidRPr="00276D80">
        <w:rPr>
          <w:rStyle w:val="Emphasis"/>
          <w:rFonts w:asciiTheme="minorHAnsi" w:hAnsiTheme="minorHAnsi"/>
          <w:highlight w:val="green"/>
        </w:rPr>
        <w:t>capacity</w:t>
      </w:r>
      <w:r w:rsidRPr="00276D80">
        <w:rPr>
          <w:rFonts w:asciiTheme="minorHAnsi" w:hAnsiTheme="minorHAnsi"/>
          <w:u w:val="single"/>
        </w:rPr>
        <w:t xml:space="preserve"> worldwide</w:t>
      </w:r>
      <w:r w:rsidRPr="00276D80">
        <w:rPr>
          <w:rFonts w:asciiTheme="minorHAnsi" w:hAnsiTheme="minorHAnsi"/>
          <w:sz w:val="16"/>
        </w:rPr>
        <w:t xml:space="preserve">. For instance, </w:t>
      </w:r>
      <w:r w:rsidRPr="00276D80">
        <w:rPr>
          <w:rFonts w:asciiTheme="minorHAnsi" w:hAnsiTheme="minorHAnsi"/>
          <w:highlight w:val="green"/>
          <w:u w:val="single"/>
        </w:rPr>
        <w:t xml:space="preserve">to </w:t>
      </w:r>
      <w:r w:rsidRPr="00276D80">
        <w:rPr>
          <w:rStyle w:val="Emphasis"/>
          <w:rFonts w:asciiTheme="minorHAnsi" w:hAnsiTheme="minorHAnsi"/>
          <w:highlight w:val="green"/>
        </w:rPr>
        <w:t>export COVID-19</w:t>
      </w:r>
      <w:r w:rsidRPr="00276D80">
        <w:rPr>
          <w:rStyle w:val="Emphasis"/>
          <w:rFonts w:asciiTheme="minorHAnsi" w:hAnsiTheme="minorHAnsi"/>
        </w:rPr>
        <w:t xml:space="preserve"> vaccine-related </w:t>
      </w:r>
      <w:r w:rsidRPr="00276D80">
        <w:rPr>
          <w:rStyle w:val="Emphasis"/>
          <w:rFonts w:asciiTheme="minorHAnsi" w:hAnsiTheme="minorHAnsi"/>
          <w:highlight w:val="green"/>
        </w:rPr>
        <w:t>products</w:t>
      </w:r>
      <w:r w:rsidRPr="00276D80">
        <w:rPr>
          <w:rFonts w:asciiTheme="minorHAnsi" w:hAnsiTheme="minorHAnsi"/>
          <w:u w:val="single"/>
        </w:rPr>
        <w:t>, countries need to ensure that there are no IP restrictions at both ends</w:t>
      </w:r>
      <w:r w:rsidRPr="00276D80">
        <w:rPr>
          <w:rFonts w:asciiTheme="minorHAnsi" w:hAnsiTheme="minorHAnsi"/>
          <w:sz w:val="16"/>
        </w:rPr>
        <w:t xml:space="preserve"> – exporting and importing. The </w:t>
      </w:r>
      <w:r w:rsidRPr="00276D80">
        <w:rPr>
          <w:rFonts w:asciiTheme="minorHAnsi" w:hAnsiTheme="minorHAnsi"/>
          <w:u w:val="single"/>
        </w:rPr>
        <w:t xml:space="preserve">market for vaccine materials includes consumables, single-use reactors bags, filters, culture media, and vaccine ingredients. </w:t>
      </w:r>
      <w:r w:rsidRPr="00276D80">
        <w:rPr>
          <w:rFonts w:asciiTheme="minorHAnsi" w:hAnsiTheme="minorHAnsi"/>
          <w:highlight w:val="green"/>
          <w:u w:val="single"/>
        </w:rPr>
        <w:t>Export blockages</w:t>
      </w:r>
      <w:r w:rsidRPr="00276D80">
        <w:rPr>
          <w:rFonts w:asciiTheme="minorHAnsi" w:hAnsiTheme="minorHAnsi"/>
          <w:sz w:val="16"/>
        </w:rPr>
        <w:t xml:space="preserve"> on raw materials, equipment and finished products </w:t>
      </w:r>
      <w:r w:rsidRPr="00276D80">
        <w:rPr>
          <w:rFonts w:asciiTheme="minorHAnsi" w:hAnsiTheme="minorHAnsi"/>
          <w:highlight w:val="green"/>
          <w:u w:val="single"/>
        </w:rPr>
        <w:t>harm</w:t>
      </w:r>
      <w:r w:rsidRPr="00276D80">
        <w:rPr>
          <w:rFonts w:asciiTheme="minorHAnsi" w:hAnsiTheme="minorHAnsi"/>
          <w:u w:val="single"/>
        </w:rPr>
        <w:t xml:space="preserve"> the overall </w:t>
      </w:r>
      <w:r w:rsidRPr="00276D80">
        <w:rPr>
          <w:rFonts w:asciiTheme="minorHAnsi" w:hAnsiTheme="minorHAnsi"/>
          <w:highlight w:val="green"/>
          <w:u w:val="single"/>
        </w:rPr>
        <w:t>output</w:t>
      </w:r>
      <w:r w:rsidRPr="00276D80">
        <w:rPr>
          <w:rFonts w:asciiTheme="minorHAnsi" w:hAnsiTheme="minorHAnsi"/>
          <w:u w:val="single"/>
        </w:rPr>
        <w:t xml:space="preserve"> of the vaccine supply chain. If there is no TRIPS restriction</w:t>
      </w:r>
      <w:r w:rsidRPr="00276D80">
        <w:rPr>
          <w:rFonts w:asciiTheme="minorHAnsi" w:hAnsiTheme="minorHAnsi"/>
          <w:sz w:val="16"/>
        </w:rPr>
        <w:t xml:space="preserve">, more </w:t>
      </w:r>
      <w:r w:rsidRPr="00276D80">
        <w:rPr>
          <w:rFonts w:asciiTheme="minorHAnsi" w:hAnsiTheme="minorHAnsi"/>
          <w:highlight w:val="green"/>
          <w:u w:val="single"/>
        </w:rPr>
        <w:t>governments</w:t>
      </w:r>
      <w:r w:rsidRPr="00276D80">
        <w:rPr>
          <w:rFonts w:asciiTheme="minorHAnsi" w:hAnsiTheme="minorHAnsi"/>
          <w:u w:val="single"/>
        </w:rPr>
        <w:t xml:space="preserve"> and companies </w:t>
      </w:r>
      <w:r w:rsidRPr="00276D80">
        <w:rPr>
          <w:rFonts w:asciiTheme="minorHAnsi" w:hAnsiTheme="minorHAnsi"/>
          <w:highlight w:val="green"/>
          <w:u w:val="single"/>
        </w:rPr>
        <w:t xml:space="preserve">will invest in </w:t>
      </w:r>
      <w:r w:rsidRPr="00276D80">
        <w:rPr>
          <w:rStyle w:val="Emphasis"/>
          <w:rFonts w:asciiTheme="minorHAnsi" w:hAnsiTheme="minorHAnsi"/>
          <w:highlight w:val="green"/>
        </w:rPr>
        <w:t>repurposing</w:t>
      </w:r>
      <w:r w:rsidRPr="00276D80">
        <w:rPr>
          <w:rStyle w:val="Emphasis"/>
          <w:rFonts w:asciiTheme="minorHAnsi" w:hAnsiTheme="minorHAnsi"/>
        </w:rPr>
        <w:t xml:space="preserve"> their </w:t>
      </w:r>
      <w:r w:rsidRPr="00276D80">
        <w:rPr>
          <w:rStyle w:val="Emphasis"/>
          <w:rFonts w:asciiTheme="minorHAnsi" w:hAnsiTheme="minorHAnsi"/>
          <w:highlight w:val="green"/>
        </w:rPr>
        <w:t>facilities</w:t>
      </w:r>
      <w:r w:rsidRPr="00276D80">
        <w:rPr>
          <w:rStyle w:val="Emphasis"/>
          <w:rFonts w:asciiTheme="minorHAnsi" w:hAnsiTheme="minorHAnsi"/>
        </w:rPr>
        <w:t xml:space="preserve">. </w:t>
      </w:r>
      <w:r w:rsidRPr="00276D80">
        <w:rPr>
          <w:rFonts w:asciiTheme="minorHAnsi" w:hAnsiTheme="minorHAnsi"/>
          <w:sz w:val="16"/>
        </w:rPr>
        <w:t xml:space="preserve">Similarly, </w:t>
      </w:r>
      <w:r w:rsidRPr="00276D80">
        <w:rPr>
          <w:rFonts w:asciiTheme="minorHAnsi" w:hAnsiTheme="minorHAnsi"/>
          <w:u w:val="single"/>
        </w:rPr>
        <w:t xml:space="preserve">the arguments such as that </w:t>
      </w:r>
      <w:r w:rsidRPr="00276D80">
        <w:rPr>
          <w:rStyle w:val="Emphasis"/>
          <w:rFonts w:asciiTheme="minorHAnsi" w:hAnsiTheme="minorHAnsi"/>
        </w:rPr>
        <w:t>no other manufacturers can carry out the complex manufacturing</w:t>
      </w:r>
      <w:r w:rsidRPr="00276D80">
        <w:rPr>
          <w:rFonts w:asciiTheme="minorHAnsi" w:hAnsiTheme="minorHAnsi"/>
          <w:u w:val="single"/>
        </w:rPr>
        <w:t xml:space="preserve"> </w:t>
      </w:r>
      <w:r w:rsidRPr="00276D80">
        <w:rPr>
          <w:rStyle w:val="Emphasis"/>
          <w:rFonts w:asciiTheme="minorHAnsi" w:hAnsiTheme="minorHAnsi"/>
        </w:rPr>
        <w:t>process</w:t>
      </w:r>
      <w:r w:rsidRPr="00276D80">
        <w:rPr>
          <w:rFonts w:asciiTheme="minorHAnsi" w:hAnsiTheme="minorHAnsi"/>
          <w:u w:val="single"/>
        </w:rPr>
        <w:t xml:space="preserve"> of COVID-19 vaccines and generic manufacturing as that would jeopardise quality, have also been proven </w:t>
      </w:r>
      <w:r w:rsidRPr="00276D80">
        <w:rPr>
          <w:rStyle w:val="Emphasis"/>
          <w:rFonts w:asciiTheme="minorHAnsi" w:hAnsiTheme="minorHAnsi"/>
        </w:rPr>
        <w:t>wrong</w:t>
      </w:r>
      <w:r w:rsidRPr="00276D80">
        <w:rPr>
          <w:rFonts w:asciiTheme="minorHAnsi" w:hAnsiTheme="minorHAnsi"/>
          <w:u w:val="single"/>
        </w:rPr>
        <w:t xml:space="preserve"> in the past</w:t>
      </w:r>
      <w:r w:rsidRPr="00276D80">
        <w:rPr>
          <w:rFonts w:asciiTheme="minorHAnsi" w:hAnsiTheme="minorHAnsi"/>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276D80">
        <w:rPr>
          <w:rFonts w:asciiTheme="minorHAnsi" w:hAnsiTheme="minorHAnsi"/>
          <w:u w:val="single"/>
        </w:rPr>
        <w:t xml:space="preserve">Shantha Biotechnics </w:t>
      </w:r>
      <w:r w:rsidRPr="00276D80">
        <w:rPr>
          <w:rStyle w:val="Emphasis"/>
          <w:rFonts w:asciiTheme="minorHAnsi" w:hAnsiTheme="minorHAnsi"/>
        </w:rPr>
        <w:t>developed its own vaccine at $1 per dose</w:t>
      </w:r>
      <w:r w:rsidRPr="00276D80">
        <w:rPr>
          <w:rFonts w:asciiTheme="minorHAnsi" w:hAnsiTheme="minorHAnsi"/>
          <w:u w:val="single"/>
        </w:rPr>
        <w:t xml:space="preserve">, and the UNICEF (United Nations Children’s Emergency Fund) mass inoculation programme uses this vaccine against Hepatitis B. In 2009, Shantha sold over 120 million doses of vaccines globally. India also produces </w:t>
      </w:r>
      <w:r w:rsidRPr="00276D80">
        <w:rPr>
          <w:rStyle w:val="Emphasis"/>
          <w:rFonts w:asciiTheme="minorHAnsi" w:hAnsiTheme="minorHAnsi"/>
        </w:rPr>
        <w:t>high-quality generic drugs for HIV/AIDS and cancer treatment</w:t>
      </w:r>
      <w:r w:rsidRPr="00276D80">
        <w:rPr>
          <w:rFonts w:asciiTheme="minorHAnsi" w:hAnsiTheme="minorHAnsi"/>
          <w:u w:val="single"/>
        </w:rPr>
        <w:t xml:space="preserve"> and markets them across the globe</w:t>
      </w:r>
      <w:r w:rsidRPr="00276D80">
        <w:rPr>
          <w:rFonts w:asciiTheme="minorHAnsi" w:hAnsiTheme="minorHAnsi"/>
          <w:sz w:val="16"/>
        </w:rPr>
        <w:t xml:space="preserve">. Now, a couple of </w:t>
      </w:r>
      <w:r w:rsidRPr="00276D80">
        <w:rPr>
          <w:rFonts w:asciiTheme="minorHAnsi" w:hAnsiTheme="minorHAnsi"/>
          <w:u w:val="single"/>
        </w:rPr>
        <w:t xml:space="preserve">Indian companies are in the </w:t>
      </w:r>
      <w:r w:rsidRPr="00276D80">
        <w:rPr>
          <w:rStyle w:val="Emphasis"/>
          <w:rFonts w:asciiTheme="minorHAnsi" w:hAnsiTheme="minorHAnsi"/>
        </w:rPr>
        <w:t>last stage of producing mRNA</w:t>
      </w:r>
      <w:r w:rsidRPr="00276D80">
        <w:rPr>
          <w:rFonts w:asciiTheme="minorHAnsi" w:hAnsiTheme="minorHAnsi"/>
          <w:sz w:val="16"/>
        </w:rPr>
        <w:t xml:space="preserve"> (Messenger RNA) </w:t>
      </w:r>
      <w:r w:rsidRPr="00276D80">
        <w:rPr>
          <w:rFonts w:asciiTheme="minorHAnsi" w:hAnsiTheme="minorHAnsi"/>
          <w:u w:val="single"/>
        </w:rPr>
        <w:t>vaccines</w:t>
      </w:r>
      <w:r w:rsidRPr="00276D80">
        <w:rPr>
          <w:rFonts w:asciiTheme="minorHAnsi" w:hAnsiTheme="minorHAnsi"/>
          <w:sz w:val="16"/>
        </w:rPr>
        <w:t xml:space="preserve">.26 Similarly, </w:t>
      </w:r>
      <w:r w:rsidRPr="00276D80">
        <w:rPr>
          <w:rFonts w:asciiTheme="minorHAnsi" w:hAnsiTheme="minorHAnsi"/>
          <w:u w:val="single"/>
        </w:rPr>
        <w:t xml:space="preserve">Bangladesh and Indonesia claimed that they could </w:t>
      </w:r>
      <w:r w:rsidRPr="00276D80">
        <w:rPr>
          <w:rStyle w:val="Emphasis"/>
          <w:rFonts w:asciiTheme="minorHAnsi" w:hAnsiTheme="minorHAnsi"/>
        </w:rPr>
        <w:t>manufacture millions of COVID-19 vaccine doses a year</w:t>
      </w:r>
      <w:r w:rsidRPr="00276D80">
        <w:rPr>
          <w:rFonts w:asciiTheme="minorHAnsi" w:hAnsiTheme="minorHAnsi"/>
          <w:u w:val="single"/>
        </w:rPr>
        <w:t xml:space="preserve"> if pharmaceutical companies share the know-how</w:t>
      </w:r>
      <w:r w:rsidRPr="00276D80">
        <w:rPr>
          <w:rFonts w:asciiTheme="minorHAnsi" w:hAnsiTheme="minorHAnsi"/>
          <w:sz w:val="16"/>
        </w:rPr>
        <w:t xml:space="preserve">.27 Recently, </w:t>
      </w:r>
      <w:r w:rsidRPr="00276D80">
        <w:rPr>
          <w:rFonts w:asciiTheme="minorHAnsi" w:hAnsiTheme="minorHAnsi"/>
          <w:u w:val="single"/>
        </w:rPr>
        <w:t xml:space="preserve">Vietnam also said that the country could </w:t>
      </w:r>
      <w:r w:rsidRPr="00276D80">
        <w:rPr>
          <w:rStyle w:val="Emphasis"/>
          <w:rFonts w:asciiTheme="minorHAnsi" w:hAnsiTheme="minorHAnsi"/>
        </w:rPr>
        <w:t>satisfy COVID-19 vaccine production</w:t>
      </w:r>
      <w:r w:rsidRPr="00276D80">
        <w:rPr>
          <w:rFonts w:asciiTheme="minorHAnsi" w:hAnsiTheme="minorHAnsi"/>
          <w:u w:val="single"/>
        </w:rPr>
        <w:t xml:space="preserve"> </w:t>
      </w:r>
      <w:r w:rsidRPr="00276D80">
        <w:rPr>
          <w:rFonts w:asciiTheme="minorHAnsi" w:hAnsiTheme="minorHAnsi"/>
          <w:u w:val="single"/>
        </w:rPr>
        <w:lastRenderedPageBreak/>
        <w:t>requirements once it obtains vaccine patents</w:t>
      </w:r>
      <w:r w:rsidRPr="00276D80">
        <w:rPr>
          <w:rFonts w:asciiTheme="minorHAnsi" w:hAnsiTheme="minorHAnsi"/>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276D80">
        <w:rPr>
          <w:rFonts w:asciiTheme="minorHAnsi" w:hAnsiTheme="minorHAnsi"/>
          <w:u w:val="single"/>
        </w:rPr>
        <w:t xml:space="preserve">COVID-19 vaccine IPR runs </w:t>
      </w:r>
      <w:r w:rsidRPr="00276D80">
        <w:rPr>
          <w:rStyle w:val="Emphasis"/>
          <w:rFonts w:asciiTheme="minorHAnsi" w:hAnsiTheme="minorHAnsi"/>
        </w:rPr>
        <w:t>across the entire value chain</w:t>
      </w:r>
      <w:r w:rsidRPr="00276D80">
        <w:rPr>
          <w:rFonts w:asciiTheme="minorHAnsi" w:hAnsiTheme="minorHAnsi"/>
          <w:sz w:val="16"/>
        </w:rPr>
        <w:t xml:space="preserve"> – vaccine development, production, use, etc. A mere patent waiver may not be enough to address the issues related to its production and distribution. </w:t>
      </w:r>
      <w:r w:rsidRPr="00276D80">
        <w:rPr>
          <w:rFonts w:asciiTheme="minorHAnsi" w:hAnsiTheme="minorHAnsi"/>
          <w:u w:val="single"/>
        </w:rPr>
        <w:t xml:space="preserve">What is more important here is to share the technical </w:t>
      </w:r>
      <w:r w:rsidRPr="00276D80">
        <w:rPr>
          <w:rStyle w:val="Emphasis"/>
          <w:rFonts w:asciiTheme="minorHAnsi" w:hAnsiTheme="minorHAnsi"/>
        </w:rPr>
        <w:t>know-how and information</w:t>
      </w:r>
      <w:r w:rsidRPr="00276D80">
        <w:rPr>
          <w:rFonts w:asciiTheme="minorHAnsi" w:hAnsiTheme="minorHAnsi"/>
          <w:u w:val="single"/>
        </w:rPr>
        <w:t xml:space="preserve"> such as trade secrets. Therefore, the existing TRIPS flexibilities, such as </w:t>
      </w:r>
      <w:r w:rsidRPr="00276D80">
        <w:rPr>
          <w:rStyle w:val="Emphasis"/>
          <w:rFonts w:asciiTheme="minorHAnsi" w:hAnsiTheme="minorHAnsi"/>
        </w:rPr>
        <w:t>compulsory and voluntary licensing, are insufficient</w:t>
      </w:r>
      <w:r w:rsidRPr="00276D80">
        <w:rPr>
          <w:rFonts w:asciiTheme="minorHAnsi" w:hAnsiTheme="minorHAnsi"/>
          <w:u w:val="single"/>
        </w:rPr>
        <w:t xml:space="preserve"> to address this crisis</w:t>
      </w:r>
      <w:r w:rsidRPr="00276D80">
        <w:rPr>
          <w:rFonts w:asciiTheme="minorHAnsi" w:hAnsiTheme="minorHAnsi"/>
          <w:sz w:val="16"/>
        </w:rPr>
        <w:t xml:space="preserve">. Further, compulsory licensing and the domestic legal procedures it requires is cumbersome and not expedient in a public health crisis like the COVID-19 pandemic. </w:t>
      </w:r>
      <w:r w:rsidRPr="00276D80">
        <w:rPr>
          <w:rFonts w:asciiTheme="minorHAnsi" w:hAnsiTheme="minorHAnsi"/>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3DD61EB3" w14:textId="77777777" w:rsidR="00276D80" w:rsidRPr="00276D80" w:rsidRDefault="00276D80" w:rsidP="00276D80">
      <w:pPr>
        <w:pStyle w:val="Heading4"/>
        <w:rPr>
          <w:rFonts w:asciiTheme="minorHAnsi" w:hAnsiTheme="minorHAnsi" w:cs="Calibri"/>
        </w:rPr>
      </w:pPr>
      <w:r w:rsidRPr="00276D80">
        <w:rPr>
          <w:rFonts w:asciiTheme="minorHAnsi" w:hAnsiTheme="minorHAnsi" w:cs="Calibri"/>
        </w:rPr>
        <w:t xml:space="preserve">That escalates </w:t>
      </w:r>
      <w:r w:rsidRPr="00276D80">
        <w:rPr>
          <w:rFonts w:asciiTheme="minorHAnsi" w:hAnsiTheme="minorHAnsi" w:cs="Calibri"/>
          <w:u w:val="single"/>
        </w:rPr>
        <w:t>security threats</w:t>
      </w:r>
      <w:r w:rsidRPr="00276D80">
        <w:rPr>
          <w:rFonts w:asciiTheme="minorHAnsi" w:hAnsiTheme="minorHAnsi" w:cs="Calibri"/>
        </w:rPr>
        <w:t xml:space="preserve"> – </w:t>
      </w:r>
      <w:r w:rsidRPr="00276D80">
        <w:rPr>
          <w:rFonts w:asciiTheme="minorHAnsi" w:hAnsiTheme="minorHAnsi" w:cs="Calibri"/>
          <w:u w:val="single"/>
        </w:rPr>
        <w:t>extinction</w:t>
      </w:r>
      <w:r w:rsidRPr="00276D80">
        <w:rPr>
          <w:rFonts w:asciiTheme="minorHAnsi" w:hAnsiTheme="minorHAnsi" w:cs="Calibri"/>
        </w:rPr>
        <w:t>.</w:t>
      </w:r>
    </w:p>
    <w:p w14:paraId="5A6490C4" w14:textId="77777777" w:rsidR="00276D80" w:rsidRPr="00276D80" w:rsidRDefault="00276D80" w:rsidP="00276D80">
      <w:pPr>
        <w:rPr>
          <w:rFonts w:asciiTheme="minorHAnsi" w:hAnsiTheme="minorHAnsi"/>
        </w:rPr>
      </w:pPr>
      <w:r w:rsidRPr="00276D80">
        <w:rPr>
          <w:rFonts w:asciiTheme="minorHAnsi" w:hAnsiTheme="minorHAnsi"/>
        </w:rPr>
        <w:t>---AT: Cooperation Thesis</w:t>
      </w:r>
    </w:p>
    <w:p w14:paraId="5F12A3F1" w14:textId="77777777" w:rsidR="00276D80" w:rsidRPr="00276D80" w:rsidRDefault="00276D80" w:rsidP="00276D80">
      <w:pPr>
        <w:rPr>
          <w:rFonts w:asciiTheme="minorHAnsi" w:hAnsiTheme="minorHAnsi"/>
        </w:rPr>
      </w:pPr>
      <w:r w:rsidRPr="00276D80">
        <w:rPr>
          <w:rStyle w:val="Style13ptBold"/>
          <w:rFonts w:asciiTheme="minorHAnsi" w:hAnsiTheme="minorHAnsi"/>
        </w:rPr>
        <w:t>RECNA et al. 21</w:t>
      </w:r>
      <w:r w:rsidRPr="00276D80">
        <w:rPr>
          <w:rFonts w:asciiTheme="minorHAnsi" w:hAnsiTheme="minorHAnsi"/>
        </w:rPr>
        <w:t xml:space="preserve"> [Research Center for Nuclear Weapon Abolition; Nagasaki, Japan; “Pandemic Futures and Nuclear Weapon Risks: The Nagasaki 75th Anniversary pandemic-nuclear nexus scenarios final report,” Journal for Peace and Nuclear Disarmament; 5/28/21; </w:t>
      </w:r>
      <w:hyperlink r:id="rId63" w:history="1">
        <w:r w:rsidRPr="00276D80">
          <w:rPr>
            <w:rStyle w:val="Hyperlink"/>
            <w:rFonts w:asciiTheme="minorHAnsi" w:hAnsiTheme="minorHAnsi"/>
          </w:rPr>
          <w:t>https://www.tandfonline.com/doi/full/10.1080/25751654.2021.1890867</w:t>
        </w:r>
      </w:hyperlink>
      <w:r w:rsidRPr="00276D80">
        <w:rPr>
          <w:rFonts w:asciiTheme="minorHAnsi" w:hAnsiTheme="minorHAnsi"/>
        </w:rPr>
        <w:t>] Justin</w:t>
      </w:r>
    </w:p>
    <w:p w14:paraId="20B299A9" w14:textId="4582C442" w:rsidR="00276D80" w:rsidRPr="00276D80" w:rsidRDefault="00276D80" w:rsidP="00EE29BA">
      <w:pPr>
        <w:rPr>
          <w:rFonts w:asciiTheme="minorHAnsi" w:eastAsiaTheme="majorEastAsia" w:hAnsiTheme="minorHAnsi"/>
          <w:b/>
          <w:u w:val="single"/>
        </w:rPr>
      </w:pPr>
      <w:r w:rsidRPr="00276D80">
        <w:rPr>
          <w:rFonts w:asciiTheme="minorHAnsi" w:hAnsiTheme="minorHAnsi"/>
          <w:sz w:val="16"/>
        </w:rPr>
        <w:t xml:space="preserve">The Challenge: </w:t>
      </w:r>
      <w:r w:rsidRPr="00276D80">
        <w:rPr>
          <w:rStyle w:val="Emphasis"/>
          <w:rFonts w:asciiTheme="minorHAnsi" w:hAnsiTheme="minorHAnsi"/>
        </w:rPr>
        <w:t xml:space="preserve">Multiple Existential Threats </w:t>
      </w:r>
      <w:r w:rsidRPr="00276D80">
        <w:rPr>
          <w:rFonts w:asciiTheme="minorHAnsi" w:hAnsiTheme="minorHAnsi"/>
          <w:sz w:val="16"/>
        </w:rPr>
        <w:t xml:space="preserve">The relationship between pandemics and war is as long as human history. Past </w:t>
      </w:r>
      <w:r w:rsidRPr="00276D80">
        <w:rPr>
          <w:rFonts w:asciiTheme="minorHAnsi" w:hAnsiTheme="minorHAnsi"/>
          <w:highlight w:val="green"/>
          <w:u w:val="single"/>
        </w:rPr>
        <w:t>pandemics</w:t>
      </w:r>
      <w:r w:rsidRPr="00276D80">
        <w:rPr>
          <w:rFonts w:asciiTheme="minorHAnsi" w:hAnsiTheme="minorHAnsi"/>
          <w:u w:val="single"/>
        </w:rPr>
        <w:t xml:space="preserve"> have </w:t>
      </w:r>
      <w:r w:rsidRPr="00276D80">
        <w:rPr>
          <w:rStyle w:val="Emphasis"/>
          <w:rFonts w:asciiTheme="minorHAnsi" w:hAnsiTheme="minorHAnsi"/>
        </w:rPr>
        <w:t>set the scene for wars</w:t>
      </w:r>
      <w:r w:rsidRPr="00276D80">
        <w:rPr>
          <w:rFonts w:asciiTheme="minorHAnsi" w:hAnsiTheme="minorHAnsi"/>
          <w:u w:val="single"/>
        </w:rPr>
        <w:t xml:space="preserve"> by </w:t>
      </w:r>
      <w:r w:rsidRPr="00276D80">
        <w:rPr>
          <w:rStyle w:val="Emphasis"/>
          <w:rFonts w:asciiTheme="minorHAnsi" w:hAnsiTheme="minorHAnsi"/>
          <w:highlight w:val="green"/>
        </w:rPr>
        <w:t>weaken</w:t>
      </w:r>
      <w:r w:rsidRPr="00276D80">
        <w:rPr>
          <w:rStyle w:val="Emphasis"/>
          <w:rFonts w:asciiTheme="minorHAnsi" w:hAnsiTheme="minorHAnsi"/>
        </w:rPr>
        <w:t xml:space="preserve">ing </w:t>
      </w:r>
      <w:r w:rsidRPr="00276D80">
        <w:rPr>
          <w:rStyle w:val="Emphasis"/>
          <w:rFonts w:asciiTheme="minorHAnsi" w:hAnsiTheme="minorHAnsi"/>
          <w:highlight w:val="green"/>
        </w:rPr>
        <w:t>societies</w:t>
      </w:r>
      <w:r w:rsidRPr="00276D80">
        <w:rPr>
          <w:rFonts w:asciiTheme="minorHAnsi" w:hAnsiTheme="minorHAnsi"/>
          <w:u w:val="single"/>
        </w:rPr>
        <w:t xml:space="preserve">, undermining </w:t>
      </w:r>
      <w:r w:rsidRPr="00276D80">
        <w:rPr>
          <w:rStyle w:val="Emphasis"/>
          <w:rFonts w:asciiTheme="minorHAnsi" w:hAnsiTheme="minorHAnsi"/>
        </w:rPr>
        <w:t>resilience</w:t>
      </w:r>
      <w:r w:rsidRPr="00276D80">
        <w:rPr>
          <w:rFonts w:asciiTheme="minorHAnsi" w:hAnsiTheme="minorHAnsi"/>
          <w:u w:val="single"/>
        </w:rPr>
        <w:t xml:space="preserve">, and </w:t>
      </w:r>
      <w:r w:rsidRPr="00276D80">
        <w:rPr>
          <w:rStyle w:val="Emphasis"/>
          <w:rFonts w:asciiTheme="minorHAnsi" w:hAnsiTheme="minorHAnsi"/>
          <w:highlight w:val="green"/>
        </w:rPr>
        <w:t>exacerbating</w:t>
      </w:r>
      <w:r w:rsidRPr="00276D80">
        <w:rPr>
          <w:rStyle w:val="Emphasis"/>
          <w:rFonts w:asciiTheme="minorHAnsi" w:hAnsiTheme="minorHAnsi"/>
        </w:rPr>
        <w:t xml:space="preserve"> civil and inter-state </w:t>
      </w:r>
      <w:r w:rsidRPr="00276D80">
        <w:rPr>
          <w:rStyle w:val="Emphasis"/>
          <w:rFonts w:asciiTheme="minorHAnsi" w:hAnsiTheme="minorHAnsi"/>
          <w:highlight w:val="green"/>
        </w:rPr>
        <w:t>conflict</w:t>
      </w:r>
      <w:r w:rsidRPr="00276D80">
        <w:rPr>
          <w:rFonts w:asciiTheme="minorHAnsi" w:hAnsiTheme="minorHAnsi"/>
          <w:u w:val="single"/>
        </w:rPr>
        <w:t>.</w:t>
      </w:r>
      <w:r w:rsidRPr="00276D80">
        <w:rPr>
          <w:rFonts w:asciiTheme="minorHAnsi" w:hAnsiTheme="minorHAnsi"/>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276D80">
        <w:rPr>
          <w:rFonts w:asciiTheme="minorHAnsi" w:hAnsiTheme="minorHAnsi"/>
          <w:u w:val="single"/>
        </w:rPr>
        <w:t xml:space="preserve">The COVID-19 is the most </w:t>
      </w:r>
      <w:r w:rsidRPr="00276D80">
        <w:rPr>
          <w:rStyle w:val="Emphasis"/>
          <w:rFonts w:asciiTheme="minorHAnsi" w:hAnsiTheme="minorHAnsi"/>
        </w:rPr>
        <w:t>demonic pandemic threat in modern history</w:t>
      </w:r>
      <w:r w:rsidRPr="00276D80">
        <w:rPr>
          <w:rFonts w:asciiTheme="minorHAnsi" w:hAnsiTheme="minorHAnsi"/>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276D80">
        <w:rPr>
          <w:rStyle w:val="Emphasis"/>
          <w:rFonts w:asciiTheme="minorHAnsi" w:hAnsiTheme="minorHAnsi"/>
        </w:rPr>
        <w:t xml:space="preserve">increase or decrease the risks associated with </w:t>
      </w:r>
      <w:r w:rsidRPr="00276D80">
        <w:rPr>
          <w:rStyle w:val="Emphasis"/>
          <w:rFonts w:asciiTheme="minorHAnsi" w:hAnsiTheme="minorHAnsi"/>
        </w:rPr>
        <w:lastRenderedPageBreak/>
        <w:t xml:space="preserve">these twin threats, climate change effects, and the next use of nuclear weapons in war.5 </w:t>
      </w:r>
      <w:r w:rsidRPr="00276D80">
        <w:rPr>
          <w:rFonts w:asciiTheme="minorHAnsi" w:hAnsiTheme="minorHAnsi"/>
          <w:sz w:val="16"/>
        </w:rPr>
        <w:t xml:space="preserve">Today, the nine </w:t>
      </w:r>
      <w:r w:rsidRPr="00276D80">
        <w:rPr>
          <w:rStyle w:val="Emphasis"/>
          <w:rFonts w:asciiTheme="minorHAnsi" w:hAnsiTheme="minorHAnsi"/>
          <w:highlight w:val="green"/>
        </w:rPr>
        <w:t>nuc</w:t>
      </w:r>
      <w:r w:rsidRPr="00276D80">
        <w:rPr>
          <w:rStyle w:val="Emphasis"/>
          <w:rFonts w:asciiTheme="minorHAnsi" w:hAnsiTheme="minorHAnsi"/>
        </w:rPr>
        <w:t>lear weapons arsenals</w:t>
      </w:r>
      <w:r w:rsidRPr="00276D80">
        <w:rPr>
          <w:rFonts w:asciiTheme="minorHAnsi" w:hAnsiTheme="minorHAnsi"/>
          <w:u w:val="single"/>
        </w:rPr>
        <w:t xml:space="preserve"> not only can </w:t>
      </w:r>
      <w:r w:rsidRPr="00276D80">
        <w:rPr>
          <w:rStyle w:val="Heading3Char"/>
          <w:rFonts w:asciiTheme="minorHAnsi" w:hAnsiTheme="minorHAnsi" w:cs="Calibri"/>
          <w:sz w:val="22"/>
          <w:szCs w:val="22"/>
          <w:highlight w:val="green"/>
        </w:rPr>
        <w:t>annihilate</w:t>
      </w:r>
      <w:r w:rsidRPr="00276D80">
        <w:rPr>
          <w:rStyle w:val="Heading3Char"/>
          <w:rFonts w:asciiTheme="minorHAnsi" w:hAnsiTheme="minorHAnsi" w:cs="Calibri"/>
          <w:sz w:val="22"/>
          <w:szCs w:val="22"/>
        </w:rPr>
        <w:t xml:space="preserve"> hundreds of </w:t>
      </w:r>
      <w:r w:rsidRPr="00276D80">
        <w:rPr>
          <w:rStyle w:val="Heading3Char"/>
          <w:rFonts w:asciiTheme="minorHAnsi" w:hAnsiTheme="minorHAnsi" w:cs="Calibri"/>
          <w:sz w:val="22"/>
          <w:szCs w:val="22"/>
          <w:highlight w:val="green"/>
        </w:rPr>
        <w:t>cities</w:t>
      </w:r>
      <w:r w:rsidRPr="00276D80">
        <w:rPr>
          <w:rFonts w:asciiTheme="minorHAnsi" w:hAnsiTheme="minorHAnsi"/>
          <w:u w:val="single"/>
        </w:rPr>
        <w:t xml:space="preserve">, but also </w:t>
      </w:r>
      <w:r w:rsidRPr="00276D80">
        <w:rPr>
          <w:rFonts w:asciiTheme="minorHAnsi" w:hAnsiTheme="minorHAnsi"/>
          <w:highlight w:val="green"/>
          <w:u w:val="single"/>
        </w:rPr>
        <w:t xml:space="preserve">cause </w:t>
      </w:r>
      <w:r w:rsidRPr="00276D80">
        <w:rPr>
          <w:rStyle w:val="Emphasis"/>
          <w:rFonts w:asciiTheme="minorHAnsi" w:hAnsiTheme="minorHAnsi"/>
        </w:rPr>
        <w:t xml:space="preserve">nuclear </w:t>
      </w:r>
      <w:r w:rsidRPr="00276D80">
        <w:rPr>
          <w:rStyle w:val="Emphasis"/>
          <w:rFonts w:asciiTheme="minorHAnsi" w:hAnsiTheme="minorHAnsi"/>
          <w:highlight w:val="green"/>
        </w:rPr>
        <w:t xml:space="preserve">winter and </w:t>
      </w:r>
      <w:r w:rsidRPr="00276D80">
        <w:rPr>
          <w:rStyle w:val="Emphasis"/>
          <w:rFonts w:asciiTheme="minorHAnsi" w:hAnsiTheme="minorHAnsi"/>
        </w:rPr>
        <w:t xml:space="preserve">mass </w:t>
      </w:r>
      <w:r w:rsidRPr="00276D80">
        <w:rPr>
          <w:rStyle w:val="Emphasis"/>
          <w:rFonts w:asciiTheme="minorHAnsi" w:hAnsiTheme="minorHAnsi"/>
          <w:highlight w:val="green"/>
        </w:rPr>
        <w:t>starvation</w:t>
      </w:r>
      <w:r w:rsidRPr="00276D80">
        <w:rPr>
          <w:rFonts w:asciiTheme="minorHAnsi" w:hAnsiTheme="minorHAnsi"/>
          <w:highlight w:val="green"/>
          <w:u w:val="single"/>
        </w:rPr>
        <w:t xml:space="preserve"> of</w:t>
      </w:r>
      <w:r w:rsidRPr="00276D80">
        <w:rPr>
          <w:rFonts w:asciiTheme="minorHAnsi" w:hAnsiTheme="minorHAnsi"/>
          <w:u w:val="single"/>
        </w:rPr>
        <w:t xml:space="preserve"> a billion or more people, if not </w:t>
      </w:r>
      <w:r w:rsidRPr="00276D80">
        <w:rPr>
          <w:rFonts w:asciiTheme="minorHAnsi" w:hAnsiTheme="minorHAnsi"/>
          <w:highlight w:val="green"/>
          <w:u w:val="single"/>
        </w:rPr>
        <w:t xml:space="preserve">the </w:t>
      </w:r>
      <w:r w:rsidRPr="00276D80">
        <w:rPr>
          <w:rStyle w:val="Heading3Char"/>
          <w:rFonts w:asciiTheme="minorHAnsi" w:hAnsiTheme="minorHAnsi" w:cs="Calibri"/>
          <w:sz w:val="22"/>
          <w:szCs w:val="22"/>
          <w:highlight w:val="green"/>
        </w:rPr>
        <w:t>entire</w:t>
      </w:r>
      <w:r w:rsidRPr="00276D80">
        <w:rPr>
          <w:rStyle w:val="Heading3Char"/>
          <w:rFonts w:asciiTheme="minorHAnsi" w:hAnsiTheme="minorHAnsi" w:cs="Calibri"/>
          <w:sz w:val="22"/>
          <w:szCs w:val="22"/>
        </w:rPr>
        <w:t xml:space="preserve"> human </w:t>
      </w:r>
      <w:r w:rsidRPr="00276D80">
        <w:rPr>
          <w:rStyle w:val="Heading3Char"/>
          <w:rFonts w:asciiTheme="minorHAnsi" w:hAnsiTheme="minorHAnsi" w:cs="Calibri"/>
          <w:sz w:val="22"/>
          <w:szCs w:val="22"/>
          <w:highlight w:val="green"/>
        </w:rPr>
        <w:t>species</w:t>
      </w:r>
      <w:r w:rsidRPr="00276D80">
        <w:rPr>
          <w:rFonts w:asciiTheme="minorHAnsi" w:hAnsiTheme="minorHAnsi"/>
          <w:u w:val="single"/>
        </w:rPr>
        <w:t xml:space="preserve">. </w:t>
      </w:r>
      <w:r w:rsidRPr="00276D80">
        <w:rPr>
          <w:rFonts w:asciiTheme="minorHAnsi" w:hAnsiTheme="minorHAnsi"/>
          <w:sz w:val="16"/>
        </w:rPr>
        <w:t xml:space="preserve">Concurrently, </w:t>
      </w:r>
      <w:r w:rsidRPr="00276D80">
        <w:rPr>
          <w:rFonts w:asciiTheme="minorHAnsi" w:hAnsiTheme="minorHAnsi"/>
          <w:u w:val="single"/>
        </w:rPr>
        <w:t xml:space="preserve">climate change is </w:t>
      </w:r>
      <w:r w:rsidRPr="00276D80">
        <w:rPr>
          <w:rStyle w:val="Emphasis"/>
          <w:rFonts w:asciiTheme="minorHAnsi" w:hAnsiTheme="minorHAnsi"/>
        </w:rPr>
        <w:t>enveloping the planet with more frequent</w:t>
      </w:r>
      <w:r w:rsidRPr="00276D80">
        <w:rPr>
          <w:rFonts w:asciiTheme="minorHAnsi" w:hAnsiTheme="minorHAnsi"/>
          <w:u w:val="single"/>
        </w:rPr>
        <w:t xml:space="preserve"> and </w:t>
      </w:r>
      <w:r w:rsidRPr="00276D80">
        <w:rPr>
          <w:rStyle w:val="Emphasis"/>
          <w:rFonts w:asciiTheme="minorHAnsi" w:hAnsiTheme="minorHAnsi"/>
        </w:rPr>
        <w:t>intense storms</w:t>
      </w:r>
      <w:r w:rsidRPr="00276D80">
        <w:rPr>
          <w:rFonts w:asciiTheme="minorHAnsi" w:hAnsiTheme="minorHAnsi"/>
          <w:u w:val="single"/>
        </w:rPr>
        <w:t xml:space="preserve">, accelerating </w:t>
      </w:r>
      <w:r w:rsidRPr="00276D80">
        <w:rPr>
          <w:rStyle w:val="Emphasis"/>
          <w:rFonts w:asciiTheme="minorHAnsi" w:hAnsiTheme="minorHAnsi"/>
        </w:rPr>
        <w:t>sea level rise</w:t>
      </w:r>
      <w:r w:rsidRPr="00276D80">
        <w:rPr>
          <w:rFonts w:asciiTheme="minorHAnsi" w:hAnsiTheme="minorHAnsi"/>
          <w:u w:val="single"/>
        </w:rPr>
        <w:t xml:space="preserve">, and advancing </w:t>
      </w:r>
      <w:r w:rsidRPr="00276D80">
        <w:rPr>
          <w:rStyle w:val="Emphasis"/>
          <w:rFonts w:asciiTheme="minorHAnsi" w:hAnsiTheme="minorHAnsi"/>
        </w:rPr>
        <w:t>rapid ecological change</w:t>
      </w:r>
      <w:r w:rsidRPr="00276D80">
        <w:rPr>
          <w:rFonts w:asciiTheme="minorHAnsi" w:hAnsiTheme="minorHAnsi"/>
          <w:u w:val="single"/>
        </w:rPr>
        <w:t xml:space="preserve">, expressed in </w:t>
      </w:r>
      <w:r w:rsidRPr="00276D80">
        <w:rPr>
          <w:rStyle w:val="Emphasis"/>
          <w:rFonts w:asciiTheme="minorHAnsi" w:hAnsiTheme="minorHAnsi"/>
        </w:rPr>
        <w:t>unprecedented forest fires</w:t>
      </w:r>
      <w:r w:rsidRPr="00276D80">
        <w:rPr>
          <w:rFonts w:asciiTheme="minorHAnsi" w:hAnsiTheme="minorHAnsi"/>
          <w:u w:val="single"/>
        </w:rPr>
        <w:t xml:space="preserve"> across the world</w:t>
      </w:r>
      <w:r w:rsidRPr="00276D80">
        <w:rPr>
          <w:rFonts w:asciiTheme="minorHAnsi" w:hAnsiTheme="minorHAnsi"/>
          <w:sz w:val="16"/>
        </w:rPr>
        <w:t xml:space="preserve">. </w:t>
      </w:r>
      <w:r w:rsidRPr="00276D80">
        <w:rPr>
          <w:rFonts w:asciiTheme="minorHAnsi" w:hAnsiTheme="minorHAnsi"/>
          <w:u w:val="single"/>
        </w:rPr>
        <w:t xml:space="preserve">Already </w:t>
      </w:r>
      <w:r w:rsidRPr="00276D80">
        <w:rPr>
          <w:rStyle w:val="Emphasis"/>
          <w:rFonts w:asciiTheme="minorHAnsi" w:hAnsiTheme="minorHAnsi"/>
        </w:rPr>
        <w:t>stretched</w:t>
      </w:r>
      <w:r w:rsidRPr="00276D80">
        <w:rPr>
          <w:rFonts w:asciiTheme="minorHAnsi" w:hAnsiTheme="minorHAnsi"/>
          <w:u w:val="single"/>
        </w:rPr>
        <w:t xml:space="preserve"> to a breaking point</w:t>
      </w:r>
      <w:r w:rsidRPr="00276D80">
        <w:rPr>
          <w:rFonts w:asciiTheme="minorHAnsi" w:hAnsiTheme="minorHAnsi"/>
          <w:sz w:val="16"/>
        </w:rPr>
        <w:t xml:space="preserve"> in many countries, </w:t>
      </w:r>
      <w:r w:rsidRPr="00276D80">
        <w:rPr>
          <w:rFonts w:asciiTheme="minorHAnsi" w:hAnsiTheme="minorHAnsi"/>
          <w:u w:val="single"/>
        </w:rPr>
        <w:t xml:space="preserve">the current pandemic may overcome resilience to the point of near or </w:t>
      </w:r>
      <w:r w:rsidRPr="00276D80">
        <w:rPr>
          <w:rStyle w:val="Emphasis"/>
          <w:rFonts w:asciiTheme="minorHAnsi" w:hAnsiTheme="minorHAnsi"/>
        </w:rPr>
        <w:t xml:space="preserve">actual collapse of social, economic, and political order. </w:t>
      </w:r>
      <w:r w:rsidRPr="00276D80">
        <w:rPr>
          <w:rFonts w:asciiTheme="minorHAnsi" w:hAnsiTheme="minorHAnsi"/>
          <w:sz w:val="16"/>
        </w:rPr>
        <w:t xml:space="preserve">In this extraordinary moment, </w:t>
      </w:r>
      <w:r w:rsidRPr="00276D80">
        <w:rPr>
          <w:rFonts w:asciiTheme="minorHAnsi" w:hAnsiTheme="minorHAnsi"/>
          <w:u w:val="single"/>
        </w:rPr>
        <w:t xml:space="preserve">it is timely to </w:t>
      </w:r>
      <w:r w:rsidRPr="00276D80">
        <w:rPr>
          <w:rStyle w:val="Emphasis"/>
          <w:rFonts w:asciiTheme="minorHAnsi" w:hAnsiTheme="minorHAnsi"/>
        </w:rPr>
        <w:t>reflect</w:t>
      </w:r>
      <w:r w:rsidRPr="00276D80">
        <w:rPr>
          <w:rFonts w:asciiTheme="minorHAnsi" w:hAnsiTheme="minorHAnsi"/>
          <w:u w:val="single"/>
        </w:rPr>
        <w:t xml:space="preserve"> on the existence and </w:t>
      </w:r>
      <w:r w:rsidRPr="00276D80">
        <w:rPr>
          <w:rStyle w:val="Emphasis"/>
          <w:rFonts w:asciiTheme="minorHAnsi" w:hAnsiTheme="minorHAnsi"/>
        </w:rPr>
        <w:t xml:space="preserve">possible uses of </w:t>
      </w:r>
      <w:r w:rsidRPr="00276D80">
        <w:rPr>
          <w:rStyle w:val="Emphasis"/>
          <w:rFonts w:asciiTheme="minorHAnsi" w:hAnsiTheme="minorHAnsi"/>
          <w:sz w:val="24"/>
          <w:highlight w:val="green"/>
        </w:rPr>
        <w:t>w</w:t>
      </w:r>
      <w:r w:rsidRPr="00276D80">
        <w:rPr>
          <w:rStyle w:val="Emphasis"/>
          <w:rFonts w:asciiTheme="minorHAnsi" w:hAnsiTheme="minorHAnsi"/>
          <w:sz w:val="24"/>
        </w:rPr>
        <w:t xml:space="preserve">eapons of </w:t>
      </w:r>
      <w:r w:rsidRPr="00276D80">
        <w:rPr>
          <w:rStyle w:val="Emphasis"/>
          <w:rFonts w:asciiTheme="minorHAnsi" w:hAnsiTheme="minorHAnsi"/>
          <w:sz w:val="24"/>
          <w:highlight w:val="green"/>
        </w:rPr>
        <w:t>m</w:t>
      </w:r>
      <w:r w:rsidRPr="00276D80">
        <w:rPr>
          <w:rStyle w:val="Emphasis"/>
          <w:rFonts w:asciiTheme="minorHAnsi" w:hAnsiTheme="minorHAnsi"/>
          <w:sz w:val="24"/>
        </w:rPr>
        <w:t xml:space="preserve">ass </w:t>
      </w:r>
      <w:r w:rsidRPr="00276D80">
        <w:rPr>
          <w:rStyle w:val="Emphasis"/>
          <w:rFonts w:asciiTheme="minorHAnsi" w:hAnsiTheme="minorHAnsi"/>
          <w:sz w:val="24"/>
          <w:highlight w:val="green"/>
        </w:rPr>
        <w:t>d</w:t>
      </w:r>
      <w:r w:rsidRPr="00276D80">
        <w:rPr>
          <w:rStyle w:val="Emphasis"/>
          <w:rFonts w:asciiTheme="minorHAnsi" w:hAnsiTheme="minorHAnsi"/>
          <w:sz w:val="24"/>
        </w:rPr>
        <w:t xml:space="preserve">estruction </w:t>
      </w:r>
      <w:r w:rsidRPr="00276D80">
        <w:rPr>
          <w:rStyle w:val="Emphasis"/>
          <w:rFonts w:asciiTheme="minorHAnsi" w:hAnsiTheme="minorHAnsi"/>
        </w:rPr>
        <w:t xml:space="preserve">under </w:t>
      </w:r>
      <w:r w:rsidRPr="00276D80">
        <w:rPr>
          <w:rStyle w:val="Emphasis"/>
          <w:rFonts w:asciiTheme="minorHAnsi" w:hAnsiTheme="minorHAnsi"/>
          <w:sz w:val="24"/>
        </w:rPr>
        <w:t>pandemic conditions</w:t>
      </w:r>
      <w:r w:rsidRPr="00276D80">
        <w:rPr>
          <w:rFonts w:asciiTheme="minorHAnsi" w:hAnsiTheme="minorHAnsi"/>
          <w:sz w:val="18"/>
        </w:rPr>
        <w:t xml:space="preserve"> </w:t>
      </w:r>
      <w:r w:rsidRPr="00276D80">
        <w:rPr>
          <w:rFonts w:asciiTheme="minorHAnsi" w:hAnsiTheme="minorHAnsi"/>
          <w:sz w:val="16"/>
        </w:rPr>
        <w:t xml:space="preserve">– most importantly, </w:t>
      </w:r>
      <w:r w:rsidRPr="00276D80">
        <w:rPr>
          <w:rStyle w:val="Emphasis"/>
          <w:rFonts w:asciiTheme="minorHAnsi" w:hAnsiTheme="minorHAnsi"/>
        </w:rPr>
        <w:t>nuclear weapons</w:t>
      </w:r>
      <w:r w:rsidRPr="00276D80">
        <w:rPr>
          <w:rFonts w:asciiTheme="minorHAnsi" w:hAnsiTheme="minorHAnsi"/>
          <w:u w:val="single"/>
        </w:rPr>
        <w:t xml:space="preserve">, but also </w:t>
      </w:r>
      <w:r w:rsidRPr="00276D80">
        <w:rPr>
          <w:rStyle w:val="Emphasis"/>
          <w:rFonts w:asciiTheme="minorHAnsi" w:hAnsiTheme="minorHAnsi"/>
        </w:rPr>
        <w:t>chemical</w:t>
      </w:r>
      <w:r w:rsidRPr="00276D80">
        <w:rPr>
          <w:rFonts w:asciiTheme="minorHAnsi" w:hAnsiTheme="minorHAnsi"/>
          <w:u w:val="single"/>
        </w:rPr>
        <w:t xml:space="preserve"> and </w:t>
      </w:r>
      <w:r w:rsidRPr="00276D80">
        <w:rPr>
          <w:rStyle w:val="Emphasis"/>
          <w:rFonts w:asciiTheme="minorHAnsi" w:hAnsiTheme="minorHAnsi"/>
        </w:rPr>
        <w:t>biological</w:t>
      </w:r>
      <w:r w:rsidRPr="00276D80">
        <w:rPr>
          <w:rFonts w:asciiTheme="minorHAnsi" w:hAnsiTheme="minorHAnsi"/>
          <w:u w:val="single"/>
        </w:rPr>
        <w:t xml:space="preserve"> weapons</w:t>
      </w:r>
      <w:r w:rsidRPr="00276D80">
        <w:rPr>
          <w:rFonts w:asciiTheme="minorHAnsi" w:hAnsiTheme="minorHAnsi"/>
          <w:sz w:val="16"/>
        </w:rPr>
        <w:t xml:space="preserve">. Moments of </w:t>
      </w:r>
      <w:r w:rsidRPr="00276D80">
        <w:rPr>
          <w:rStyle w:val="Emphasis"/>
          <w:rFonts w:asciiTheme="minorHAnsi" w:hAnsiTheme="minorHAnsi"/>
        </w:rPr>
        <w:t>extreme crisis and vulnerability</w:t>
      </w:r>
      <w:r w:rsidRPr="00276D80">
        <w:rPr>
          <w:rFonts w:asciiTheme="minorHAnsi" w:hAnsiTheme="minorHAnsi"/>
          <w:u w:val="single"/>
        </w:rPr>
        <w:t xml:space="preserve"> can </w:t>
      </w:r>
      <w:r w:rsidRPr="00276D80">
        <w:rPr>
          <w:rStyle w:val="Emphasis"/>
          <w:rFonts w:asciiTheme="minorHAnsi" w:hAnsiTheme="minorHAnsi"/>
          <w:sz w:val="24"/>
        </w:rPr>
        <w:t xml:space="preserve">prompt </w:t>
      </w:r>
      <w:r w:rsidRPr="00276D80">
        <w:rPr>
          <w:rStyle w:val="Emphasis"/>
          <w:rFonts w:asciiTheme="minorHAnsi" w:hAnsiTheme="minorHAnsi"/>
          <w:sz w:val="24"/>
          <w:highlight w:val="green"/>
        </w:rPr>
        <w:t>aggressive</w:t>
      </w:r>
      <w:r w:rsidRPr="00276D80">
        <w:rPr>
          <w:rStyle w:val="Emphasis"/>
          <w:rFonts w:asciiTheme="minorHAnsi" w:hAnsiTheme="minorHAnsi"/>
          <w:sz w:val="24"/>
        </w:rPr>
        <w:t xml:space="preserve"> and counterintuitive </w:t>
      </w:r>
      <w:r w:rsidRPr="00276D80">
        <w:rPr>
          <w:rStyle w:val="Emphasis"/>
          <w:rFonts w:asciiTheme="minorHAnsi" w:hAnsiTheme="minorHAnsi"/>
          <w:sz w:val="24"/>
          <w:highlight w:val="green"/>
        </w:rPr>
        <w:t>actions</w:t>
      </w:r>
      <w:r w:rsidRPr="00276D80">
        <w:rPr>
          <w:rFonts w:asciiTheme="minorHAnsi" w:hAnsiTheme="minorHAnsi"/>
          <w:sz w:val="24"/>
          <w:u w:val="single"/>
        </w:rPr>
        <w:t xml:space="preserve"> </w:t>
      </w:r>
      <w:r w:rsidRPr="00276D80">
        <w:rPr>
          <w:rFonts w:asciiTheme="minorHAnsi" w:hAnsiTheme="minorHAnsi"/>
          <w:u w:val="single"/>
        </w:rPr>
        <w:t xml:space="preserve">that in turn may destabilize already precariously balanced threat systems, underpinned by conventional and nuclear weapons, as well as the threat of weaponized </w:t>
      </w:r>
      <w:r w:rsidRPr="00276D80">
        <w:rPr>
          <w:rStyle w:val="Emphasis"/>
          <w:rFonts w:asciiTheme="minorHAnsi" w:hAnsiTheme="minorHAnsi"/>
        </w:rPr>
        <w:t>chemical and biological technologies</w:t>
      </w:r>
      <w:r w:rsidRPr="00276D80">
        <w:rPr>
          <w:rFonts w:asciiTheme="minorHAnsi" w:hAnsiTheme="minorHAnsi"/>
          <w:sz w:val="16"/>
        </w:rPr>
        <w:t xml:space="preserve">. Consequently, </w:t>
      </w:r>
      <w:r w:rsidRPr="00276D80">
        <w:rPr>
          <w:rFonts w:asciiTheme="minorHAnsi" w:hAnsiTheme="minorHAnsi"/>
          <w:u w:val="single"/>
        </w:rPr>
        <w:t xml:space="preserve">the </w:t>
      </w:r>
      <w:r w:rsidRPr="00276D80">
        <w:rPr>
          <w:rStyle w:val="Emphasis"/>
          <w:rFonts w:asciiTheme="minorHAnsi" w:hAnsiTheme="minorHAnsi"/>
          <w:sz w:val="24"/>
          <w:highlight w:val="green"/>
        </w:rPr>
        <w:t>risk of</w:t>
      </w:r>
      <w:r w:rsidRPr="00276D80">
        <w:rPr>
          <w:rStyle w:val="Emphasis"/>
          <w:rFonts w:asciiTheme="minorHAnsi" w:hAnsiTheme="minorHAnsi"/>
          <w:sz w:val="24"/>
        </w:rPr>
        <w:t xml:space="preserve"> the </w:t>
      </w:r>
      <w:r w:rsidRPr="00276D80">
        <w:rPr>
          <w:rStyle w:val="Emphasis"/>
          <w:rFonts w:asciiTheme="minorHAnsi" w:hAnsiTheme="minorHAnsi"/>
          <w:sz w:val="24"/>
          <w:highlight w:val="green"/>
        </w:rPr>
        <w:t>use</w:t>
      </w:r>
      <w:r w:rsidRPr="00276D80">
        <w:rPr>
          <w:rStyle w:val="Emphasis"/>
          <w:rFonts w:asciiTheme="minorHAnsi" w:hAnsiTheme="minorHAnsi"/>
          <w:sz w:val="24"/>
        </w:rPr>
        <w:t xml:space="preserve"> of weapons of mass destruction</w:t>
      </w:r>
      <w:r w:rsidRPr="00276D80">
        <w:rPr>
          <w:rFonts w:asciiTheme="minorHAnsi" w:hAnsiTheme="minorHAnsi"/>
          <w:sz w:val="24"/>
          <w:u w:val="single"/>
        </w:rPr>
        <w:t xml:space="preserve"> </w:t>
      </w:r>
      <w:r w:rsidRPr="00276D80">
        <w:rPr>
          <w:rFonts w:asciiTheme="minorHAnsi" w:hAnsiTheme="minorHAnsi"/>
          <w:u w:val="single"/>
        </w:rPr>
        <w:t xml:space="preserve">(WMD), especially nuclear weapons, </w:t>
      </w:r>
      <w:r w:rsidRPr="00276D80">
        <w:rPr>
          <w:rStyle w:val="Emphasis"/>
          <w:rFonts w:asciiTheme="minorHAnsi" w:hAnsiTheme="minorHAnsi"/>
          <w:highlight w:val="green"/>
        </w:rPr>
        <w:t>increases</w:t>
      </w:r>
      <w:r w:rsidRPr="00276D80">
        <w:rPr>
          <w:rFonts w:asciiTheme="minorHAnsi" w:hAnsiTheme="minorHAnsi"/>
          <w:u w:val="single"/>
        </w:rPr>
        <w:t xml:space="preserve"> at such times, possibly sharply. </w:t>
      </w:r>
      <w:r w:rsidRPr="00276D80">
        <w:rPr>
          <w:rFonts w:asciiTheme="minorHAnsi" w:hAnsiTheme="minorHAnsi"/>
          <w:sz w:val="16"/>
        </w:rPr>
        <w:t xml:space="preserve">The </w:t>
      </w:r>
      <w:r w:rsidRPr="00276D80">
        <w:rPr>
          <w:rFonts w:asciiTheme="minorHAnsi" w:hAnsiTheme="minorHAnsi"/>
          <w:u w:val="single"/>
        </w:rPr>
        <w:t xml:space="preserve">COVID-19 pandemic is </w:t>
      </w:r>
      <w:r w:rsidRPr="00276D80">
        <w:rPr>
          <w:rStyle w:val="Emphasis"/>
          <w:rFonts w:asciiTheme="minorHAnsi" w:hAnsiTheme="minorHAnsi"/>
        </w:rPr>
        <w:t>clearly driving massive, rapid, and unpredictable changes</w:t>
      </w:r>
      <w:r w:rsidRPr="00276D80">
        <w:rPr>
          <w:rFonts w:asciiTheme="minorHAnsi" w:hAnsiTheme="minorHAnsi"/>
          <w:u w:val="single"/>
        </w:rPr>
        <w:t xml:space="preserve"> that will </w:t>
      </w:r>
      <w:r w:rsidRPr="00276D80">
        <w:rPr>
          <w:rStyle w:val="Emphasis"/>
          <w:rFonts w:asciiTheme="minorHAnsi" w:hAnsiTheme="minorHAnsi"/>
        </w:rPr>
        <w:t>redefine every aspect of the human condition</w:t>
      </w:r>
      <w:r w:rsidRPr="00276D80">
        <w:rPr>
          <w:rFonts w:asciiTheme="minorHAnsi" w:hAnsiTheme="minorHAnsi"/>
          <w:u w:val="single"/>
        </w:rPr>
        <w:t xml:space="preserve">, including </w:t>
      </w:r>
      <w:r w:rsidRPr="00276D80">
        <w:rPr>
          <w:rStyle w:val="Emphasis"/>
          <w:rFonts w:asciiTheme="minorHAnsi" w:hAnsiTheme="minorHAnsi"/>
        </w:rPr>
        <w:t>WMD</w:t>
      </w:r>
      <w:r w:rsidRPr="00276D80">
        <w:rPr>
          <w:rFonts w:asciiTheme="minorHAnsi" w:hAnsiTheme="minorHAnsi"/>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276D80">
        <w:rPr>
          <w:rFonts w:asciiTheme="minorHAnsi" w:hAnsiTheme="minorHAnsi"/>
          <w:u w:val="single"/>
        </w:rPr>
        <w:t xml:space="preserve">In a world </w:t>
      </w:r>
      <w:r w:rsidRPr="00276D80">
        <w:rPr>
          <w:rStyle w:val="Emphasis"/>
          <w:rFonts w:asciiTheme="minorHAnsi" w:hAnsiTheme="minorHAnsi"/>
        </w:rPr>
        <w:t>reshaped by pandemics</w:t>
      </w:r>
      <w:r w:rsidRPr="00276D80">
        <w:rPr>
          <w:rFonts w:asciiTheme="minorHAnsi" w:hAnsiTheme="minorHAnsi"/>
          <w:u w:val="single"/>
        </w:rPr>
        <w:t xml:space="preserve">, </w:t>
      </w:r>
      <w:r w:rsidRPr="00276D80">
        <w:rPr>
          <w:rStyle w:val="Emphasis"/>
          <w:rFonts w:asciiTheme="minorHAnsi" w:hAnsiTheme="minorHAnsi"/>
        </w:rPr>
        <w:t>nuclear weapons</w:t>
      </w:r>
      <w:r w:rsidRPr="00276D80">
        <w:rPr>
          <w:rFonts w:asciiTheme="minorHAnsi" w:hAnsiTheme="minorHAnsi"/>
          <w:u w:val="single"/>
        </w:rPr>
        <w:t xml:space="preserve"> – as well as correlated </w:t>
      </w:r>
      <w:r w:rsidRPr="00276D80">
        <w:rPr>
          <w:rStyle w:val="Emphasis"/>
          <w:rFonts w:asciiTheme="minorHAnsi" w:hAnsiTheme="minorHAnsi"/>
        </w:rPr>
        <w:t>non-nuclear WMD</w:t>
      </w:r>
      <w:r w:rsidRPr="00276D80">
        <w:rPr>
          <w:rFonts w:asciiTheme="minorHAnsi" w:hAnsiTheme="minorHAnsi"/>
          <w:u w:val="single"/>
        </w:rPr>
        <w:t xml:space="preserve">, </w:t>
      </w:r>
      <w:r w:rsidRPr="00276D80">
        <w:rPr>
          <w:rStyle w:val="Emphasis"/>
          <w:rFonts w:asciiTheme="minorHAnsi" w:hAnsiTheme="minorHAnsi"/>
        </w:rPr>
        <w:t>nuclear alliances</w:t>
      </w:r>
      <w:r w:rsidRPr="00276D80">
        <w:rPr>
          <w:rFonts w:asciiTheme="minorHAnsi" w:hAnsiTheme="minorHAnsi"/>
          <w:u w:val="single"/>
        </w:rPr>
        <w:t xml:space="preserve">, </w:t>
      </w:r>
      <w:r w:rsidRPr="00276D80">
        <w:rPr>
          <w:rStyle w:val="Emphasis"/>
          <w:rFonts w:asciiTheme="minorHAnsi" w:hAnsiTheme="minorHAnsi"/>
        </w:rPr>
        <w:t>“deterrence” doctrines</w:t>
      </w:r>
      <w:r w:rsidRPr="00276D80">
        <w:rPr>
          <w:rFonts w:asciiTheme="minorHAnsi" w:hAnsiTheme="minorHAnsi"/>
          <w:u w:val="single"/>
        </w:rPr>
        <w:t xml:space="preserve">, operational and </w:t>
      </w:r>
      <w:r w:rsidRPr="00276D80">
        <w:rPr>
          <w:rStyle w:val="Emphasis"/>
          <w:rFonts w:asciiTheme="minorHAnsi" w:hAnsiTheme="minorHAnsi"/>
        </w:rPr>
        <w:t>declaratory policies</w:t>
      </w:r>
      <w:r w:rsidRPr="00276D80">
        <w:rPr>
          <w:rFonts w:asciiTheme="minorHAnsi" w:hAnsiTheme="minorHAnsi"/>
          <w:u w:val="single"/>
        </w:rPr>
        <w:t xml:space="preserve">, nuclear </w:t>
      </w:r>
      <w:r w:rsidRPr="00276D80">
        <w:rPr>
          <w:rStyle w:val="Emphasis"/>
          <w:rFonts w:asciiTheme="minorHAnsi" w:hAnsiTheme="minorHAnsi"/>
        </w:rPr>
        <w:t>extended deterrence</w:t>
      </w:r>
      <w:r w:rsidRPr="00276D80">
        <w:rPr>
          <w:rFonts w:asciiTheme="minorHAnsi" w:hAnsiTheme="minorHAnsi"/>
          <w:u w:val="single"/>
        </w:rPr>
        <w:t xml:space="preserve">, organizational practices, and the </w:t>
      </w:r>
      <w:r w:rsidRPr="00276D80">
        <w:rPr>
          <w:rFonts w:asciiTheme="minorHAnsi" w:eastAsiaTheme="majorEastAsia" w:hAnsiTheme="minorHAnsi"/>
          <w:b/>
          <w:u w:val="single"/>
        </w:rPr>
        <w:t>existential risks</w:t>
      </w:r>
      <w:r w:rsidRPr="00276D80">
        <w:rPr>
          <w:rFonts w:asciiTheme="minorHAnsi" w:hAnsiTheme="minorHAnsi"/>
          <w:u w:val="single"/>
        </w:rPr>
        <w:t xml:space="preserve"> posed by retaining these capabilities – are all up for redefinition. </w:t>
      </w:r>
      <w:r w:rsidRPr="00276D80">
        <w:rPr>
          <w:rFonts w:asciiTheme="minorHAnsi" w:hAnsiTheme="minorHAnsi"/>
          <w:sz w:val="16"/>
        </w:rPr>
        <w:t xml:space="preserve">A </w:t>
      </w:r>
      <w:r w:rsidRPr="00276D80">
        <w:rPr>
          <w:rFonts w:asciiTheme="minorHAnsi" w:hAnsiTheme="minorHAnsi"/>
          <w:highlight w:val="green"/>
          <w:u w:val="single"/>
        </w:rPr>
        <w:t>pandemic</w:t>
      </w:r>
      <w:r w:rsidRPr="00276D80">
        <w:rPr>
          <w:rFonts w:asciiTheme="minorHAnsi" w:hAnsiTheme="minorHAnsi"/>
          <w:u w:val="single"/>
        </w:rPr>
        <w:t xml:space="preserve"> has potential to </w:t>
      </w:r>
      <w:r w:rsidRPr="00276D80">
        <w:rPr>
          <w:rStyle w:val="Emphasis"/>
          <w:rFonts w:asciiTheme="minorHAnsi" w:hAnsiTheme="minorHAnsi"/>
          <w:sz w:val="24"/>
          <w:highlight w:val="green"/>
        </w:rPr>
        <w:t>destabilize</w:t>
      </w:r>
      <w:r w:rsidRPr="00276D80">
        <w:rPr>
          <w:rStyle w:val="Emphasis"/>
          <w:rFonts w:asciiTheme="minorHAnsi" w:hAnsiTheme="minorHAnsi"/>
          <w:sz w:val="24"/>
        </w:rPr>
        <w:t xml:space="preserve"> a nuclear-prone conflict by</w:t>
      </w:r>
      <w:r w:rsidRPr="00276D80">
        <w:rPr>
          <w:rStyle w:val="Emphasis"/>
          <w:rFonts w:asciiTheme="minorHAnsi" w:hAnsiTheme="minorHAnsi"/>
          <w:sz w:val="24"/>
          <w:highlight w:val="green"/>
        </w:rPr>
        <w:t xml:space="preserve"> incapacitating</w:t>
      </w:r>
      <w:r w:rsidRPr="00276D80">
        <w:rPr>
          <w:rStyle w:val="Emphasis"/>
          <w:rFonts w:asciiTheme="minorHAnsi" w:hAnsiTheme="minorHAnsi"/>
          <w:sz w:val="24"/>
        </w:rPr>
        <w:t xml:space="preserve"> the supreme nuclear commander</w:t>
      </w:r>
      <w:r w:rsidRPr="00276D80">
        <w:rPr>
          <w:rFonts w:asciiTheme="minorHAnsi" w:hAnsiTheme="minorHAnsi"/>
          <w:sz w:val="24"/>
          <w:u w:val="single"/>
        </w:rPr>
        <w:t xml:space="preserve"> </w:t>
      </w:r>
      <w:r w:rsidRPr="00276D80">
        <w:rPr>
          <w:rFonts w:asciiTheme="minorHAnsi" w:hAnsiTheme="minorHAnsi"/>
          <w:u w:val="single"/>
        </w:rPr>
        <w:t xml:space="preserve">or </w:t>
      </w:r>
      <w:r w:rsidRPr="00276D80">
        <w:rPr>
          <w:rStyle w:val="Emphasis"/>
          <w:rFonts w:asciiTheme="minorHAnsi" w:hAnsiTheme="minorHAnsi"/>
          <w:highlight w:val="green"/>
        </w:rPr>
        <w:t>commanders</w:t>
      </w:r>
      <w:r w:rsidRPr="00276D80">
        <w:rPr>
          <w:rFonts w:asciiTheme="minorHAnsi" w:hAnsiTheme="minorHAnsi"/>
          <w:highlight w:val="green"/>
          <w:u w:val="single"/>
        </w:rPr>
        <w:t xml:space="preserve"> who</w:t>
      </w:r>
      <w:r w:rsidRPr="00276D80">
        <w:rPr>
          <w:rFonts w:asciiTheme="minorHAnsi" w:hAnsiTheme="minorHAnsi"/>
          <w:u w:val="single"/>
        </w:rPr>
        <w:t xml:space="preserve"> have to </w:t>
      </w:r>
      <w:r w:rsidRPr="00276D80">
        <w:rPr>
          <w:rStyle w:val="Emphasis"/>
          <w:rFonts w:asciiTheme="minorHAnsi" w:hAnsiTheme="minorHAnsi"/>
          <w:highlight w:val="green"/>
        </w:rPr>
        <w:t xml:space="preserve">issue </w:t>
      </w:r>
      <w:r w:rsidRPr="00276D80">
        <w:rPr>
          <w:rStyle w:val="Emphasis"/>
          <w:rFonts w:asciiTheme="minorHAnsi" w:hAnsiTheme="minorHAnsi"/>
        </w:rPr>
        <w:t xml:space="preserve">nuclear </w:t>
      </w:r>
      <w:r w:rsidRPr="00276D80">
        <w:rPr>
          <w:rStyle w:val="Emphasis"/>
          <w:rFonts w:asciiTheme="minorHAnsi" w:hAnsiTheme="minorHAnsi"/>
          <w:highlight w:val="green"/>
        </w:rPr>
        <w:t>strike</w:t>
      </w:r>
      <w:r w:rsidRPr="00276D80">
        <w:rPr>
          <w:rStyle w:val="Emphasis"/>
          <w:rFonts w:asciiTheme="minorHAnsi" w:hAnsiTheme="minorHAnsi"/>
        </w:rPr>
        <w:t xml:space="preserve"> orders</w:t>
      </w:r>
      <w:r w:rsidRPr="00276D80">
        <w:rPr>
          <w:rFonts w:asciiTheme="minorHAnsi" w:hAnsiTheme="minorHAnsi"/>
          <w:u w:val="single"/>
        </w:rPr>
        <w:t xml:space="preserve">, </w:t>
      </w:r>
      <w:r w:rsidRPr="00276D80">
        <w:rPr>
          <w:rStyle w:val="Emphasis"/>
          <w:rFonts w:asciiTheme="minorHAnsi" w:hAnsiTheme="minorHAnsi"/>
          <w:sz w:val="24"/>
          <w:highlight w:val="green"/>
        </w:rPr>
        <w:t>creating uncertainty</w:t>
      </w:r>
      <w:r w:rsidRPr="00276D80">
        <w:rPr>
          <w:rStyle w:val="Emphasis"/>
          <w:rFonts w:asciiTheme="minorHAnsi" w:hAnsiTheme="minorHAnsi"/>
          <w:sz w:val="24"/>
        </w:rPr>
        <w:t xml:space="preserve"> as to who is in charge</w:t>
      </w:r>
      <w:r w:rsidRPr="00276D80">
        <w:rPr>
          <w:rFonts w:asciiTheme="minorHAnsi" w:hAnsiTheme="minorHAnsi"/>
          <w:u w:val="single"/>
        </w:rPr>
        <w:t>, how to handle nuclear mistakes</w:t>
      </w:r>
      <w:r w:rsidRPr="00276D80">
        <w:rPr>
          <w:rFonts w:asciiTheme="minorHAnsi" w:hAnsiTheme="minorHAnsi"/>
          <w:sz w:val="16"/>
        </w:rPr>
        <w:t xml:space="preserve"> (such as errors, accidents, technological failures, and entanglement with conventional operations gone awry), </w:t>
      </w:r>
      <w:r w:rsidRPr="00276D80">
        <w:rPr>
          <w:rFonts w:asciiTheme="minorHAnsi" w:hAnsiTheme="minorHAnsi"/>
          <w:u w:val="single"/>
        </w:rPr>
        <w:t>and opening a brief opportunity for a first strike</w:t>
      </w:r>
      <w:r w:rsidRPr="00276D80">
        <w:rPr>
          <w:rFonts w:asciiTheme="minorHAnsi" w:hAnsiTheme="minorHAnsi"/>
          <w:sz w:val="16"/>
        </w:rPr>
        <w:t xml:space="preserve"> at a time when the COVID-infected state may not be able to retaliate efficiently – or at all – </w:t>
      </w:r>
      <w:r w:rsidRPr="00276D80">
        <w:rPr>
          <w:rFonts w:asciiTheme="minorHAnsi" w:hAnsiTheme="minorHAnsi"/>
          <w:u w:val="single"/>
        </w:rPr>
        <w:t>due to leadership confusion.</w:t>
      </w:r>
      <w:r w:rsidRPr="00276D80">
        <w:rPr>
          <w:rFonts w:asciiTheme="minorHAnsi" w:hAnsiTheme="minorHAnsi"/>
          <w:sz w:val="16"/>
        </w:rPr>
        <w:t xml:space="preserve"> In some nuclear-laden conflicts, </w:t>
      </w:r>
      <w:r w:rsidRPr="00276D80">
        <w:rPr>
          <w:rFonts w:asciiTheme="minorHAnsi" w:hAnsiTheme="minorHAnsi"/>
          <w:u w:val="single"/>
        </w:rPr>
        <w:t xml:space="preserve">a </w:t>
      </w:r>
      <w:r w:rsidRPr="00276D80">
        <w:rPr>
          <w:rFonts w:asciiTheme="minorHAnsi" w:hAnsiTheme="minorHAnsi"/>
          <w:highlight w:val="green"/>
          <w:u w:val="single"/>
        </w:rPr>
        <w:t>state</w:t>
      </w:r>
      <w:r w:rsidRPr="00276D80">
        <w:rPr>
          <w:rFonts w:asciiTheme="minorHAnsi" w:hAnsiTheme="minorHAnsi"/>
          <w:u w:val="single"/>
        </w:rPr>
        <w:t xml:space="preserve"> might </w:t>
      </w:r>
      <w:r w:rsidRPr="00276D80">
        <w:rPr>
          <w:rFonts w:asciiTheme="minorHAnsi" w:hAnsiTheme="minorHAnsi"/>
          <w:highlight w:val="green"/>
          <w:u w:val="single"/>
        </w:rPr>
        <w:t xml:space="preserve">use a </w:t>
      </w:r>
      <w:r w:rsidRPr="00276D80">
        <w:rPr>
          <w:rStyle w:val="Emphasis"/>
          <w:rFonts w:asciiTheme="minorHAnsi" w:hAnsiTheme="minorHAnsi"/>
          <w:highlight w:val="green"/>
        </w:rPr>
        <w:t>pandemic</w:t>
      </w:r>
      <w:r w:rsidRPr="00276D80">
        <w:rPr>
          <w:rFonts w:asciiTheme="minorHAnsi" w:hAnsiTheme="minorHAnsi"/>
          <w:highlight w:val="green"/>
          <w:u w:val="single"/>
        </w:rPr>
        <w:t xml:space="preserve"> as a </w:t>
      </w:r>
      <w:r w:rsidRPr="00276D80">
        <w:rPr>
          <w:rStyle w:val="Emphasis"/>
          <w:rFonts w:asciiTheme="minorHAnsi" w:hAnsiTheme="minorHAnsi"/>
          <w:sz w:val="24"/>
          <w:highlight w:val="green"/>
        </w:rPr>
        <w:t>cover for</w:t>
      </w:r>
      <w:r w:rsidRPr="00276D80">
        <w:rPr>
          <w:rStyle w:val="Emphasis"/>
          <w:rFonts w:asciiTheme="minorHAnsi" w:hAnsiTheme="minorHAnsi"/>
          <w:sz w:val="24"/>
        </w:rPr>
        <w:t xml:space="preserve"> political or military </w:t>
      </w:r>
      <w:r w:rsidRPr="00276D80">
        <w:rPr>
          <w:rStyle w:val="Emphasis"/>
          <w:rFonts w:asciiTheme="minorHAnsi" w:hAnsiTheme="minorHAnsi"/>
          <w:sz w:val="24"/>
          <w:highlight w:val="green"/>
        </w:rPr>
        <w:t>provocations</w:t>
      </w:r>
      <w:r w:rsidRPr="00276D80">
        <w:rPr>
          <w:rStyle w:val="Emphasis"/>
          <w:rFonts w:asciiTheme="minorHAnsi" w:hAnsiTheme="minorHAnsi"/>
        </w:rPr>
        <w:t xml:space="preserve"> </w:t>
      </w:r>
      <w:r w:rsidRPr="00276D80">
        <w:rPr>
          <w:rFonts w:asciiTheme="minorHAnsi" w:hAnsiTheme="minorHAnsi"/>
          <w:u w:val="single"/>
        </w:rPr>
        <w:t>in the belief that the adversary is distracted and partly disabled by the pandemic, increasing the risk of war in a nuclear-prone conflict</w:t>
      </w:r>
      <w:r w:rsidRPr="00276D80">
        <w:rPr>
          <w:rFonts w:asciiTheme="minorHAnsi" w:hAnsiTheme="minorHAnsi"/>
          <w:sz w:val="16"/>
        </w:rPr>
        <w:t xml:space="preserve">. At the same time, </w:t>
      </w:r>
      <w:r w:rsidRPr="00276D80">
        <w:rPr>
          <w:rFonts w:asciiTheme="minorHAnsi" w:hAnsiTheme="minorHAnsi"/>
          <w:u w:val="single"/>
        </w:rPr>
        <w:t xml:space="preserve">a pandemic may lead nuclear armed states to </w:t>
      </w:r>
      <w:r w:rsidRPr="00276D80">
        <w:rPr>
          <w:rStyle w:val="Emphasis"/>
          <w:rFonts w:asciiTheme="minorHAnsi" w:hAnsiTheme="minorHAnsi"/>
          <w:sz w:val="24"/>
          <w:highlight w:val="green"/>
        </w:rPr>
        <w:t>increase</w:t>
      </w:r>
      <w:r w:rsidRPr="00276D80">
        <w:rPr>
          <w:rStyle w:val="Emphasis"/>
          <w:rFonts w:asciiTheme="minorHAnsi" w:hAnsiTheme="minorHAnsi"/>
          <w:sz w:val="24"/>
        </w:rPr>
        <w:t xml:space="preserve"> the </w:t>
      </w:r>
      <w:r w:rsidRPr="00276D80">
        <w:rPr>
          <w:rStyle w:val="Emphasis"/>
          <w:rFonts w:asciiTheme="minorHAnsi" w:hAnsiTheme="minorHAnsi"/>
          <w:sz w:val="24"/>
          <w:highlight w:val="green"/>
        </w:rPr>
        <w:t xml:space="preserve">isolation </w:t>
      </w:r>
      <w:r w:rsidRPr="00276D80">
        <w:rPr>
          <w:rStyle w:val="Emphasis"/>
          <w:rFonts w:asciiTheme="minorHAnsi" w:hAnsiTheme="minorHAnsi"/>
          <w:sz w:val="24"/>
        </w:rPr>
        <w:t xml:space="preserve">and </w:t>
      </w:r>
      <w:r w:rsidRPr="00276D80">
        <w:rPr>
          <w:rStyle w:val="Emphasis"/>
          <w:rFonts w:asciiTheme="minorHAnsi" w:hAnsiTheme="minorHAnsi"/>
          <w:sz w:val="24"/>
          <w:highlight w:val="green"/>
        </w:rPr>
        <w:t>sanctions</w:t>
      </w:r>
      <w:r w:rsidRPr="00276D80">
        <w:rPr>
          <w:rFonts w:asciiTheme="minorHAnsi" w:hAnsiTheme="minorHAnsi"/>
          <w:sz w:val="18"/>
        </w:rPr>
        <w:t xml:space="preserve"> </w:t>
      </w:r>
      <w:r w:rsidRPr="00276D80">
        <w:rPr>
          <w:rFonts w:asciiTheme="minorHAnsi" w:hAnsiTheme="minorHAnsi"/>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276D80">
        <w:rPr>
          <w:rFonts w:asciiTheme="minorHAnsi" w:hAnsiTheme="minorHAnsi"/>
          <w:u w:val="single"/>
        </w:rPr>
        <w:t>militaries may cooperate to control pandemic transmission</w:t>
      </w:r>
      <w:r w:rsidRPr="00276D80">
        <w:rPr>
          <w:rFonts w:asciiTheme="minorHAnsi" w:hAnsiTheme="minorHAnsi"/>
          <w:sz w:val="16"/>
        </w:rPr>
        <w:t xml:space="preserve">, including by working together against criminal-terrorist non-state actors that are trafficking people or by joining forces to ensure that a new pathogen is not developed as a bioweapon. To date, </w:t>
      </w:r>
      <w:r w:rsidRPr="00276D80">
        <w:rPr>
          <w:rFonts w:asciiTheme="minorHAnsi" w:hAnsiTheme="minorHAnsi"/>
          <w:u w:val="single"/>
        </w:rPr>
        <w:t xml:space="preserve">however, the COVID-19 pandemic has increased the isolation of some nuclear-armed states and provided a textbook case of the </w:t>
      </w:r>
      <w:r w:rsidRPr="00276D80">
        <w:rPr>
          <w:rStyle w:val="Emphasis"/>
          <w:rFonts w:asciiTheme="minorHAnsi" w:hAnsiTheme="minorHAnsi"/>
        </w:rPr>
        <w:t>failure of states to cooperate to overcome the pandemic</w:t>
      </w:r>
      <w:r w:rsidRPr="00276D80">
        <w:rPr>
          <w:rFonts w:asciiTheme="minorHAnsi" w:hAnsiTheme="minorHAnsi"/>
          <w:u w:val="single"/>
        </w:rPr>
        <w:t>. Borders have slammed shut, trade shut down, and budgets blown out</w:t>
      </w:r>
      <w:r w:rsidRPr="00276D80">
        <w:rPr>
          <w:rFonts w:asciiTheme="minorHAnsi" w:hAnsiTheme="minorHAnsi"/>
          <w:sz w:val="16"/>
        </w:rPr>
        <w:t xml:space="preserve">, creating </w:t>
      </w:r>
      <w:r w:rsidRPr="00276D80">
        <w:rPr>
          <w:rFonts w:asciiTheme="minorHAnsi" w:hAnsiTheme="minorHAnsi"/>
          <w:u w:val="single"/>
        </w:rPr>
        <w:t xml:space="preserve">enormous pressure to focus on immediate domestic priorities. Foreign policies have become markedly more nationalistic. </w:t>
      </w:r>
      <w:r w:rsidRPr="00276D80">
        <w:rPr>
          <w:rFonts w:asciiTheme="minorHAnsi" w:hAnsiTheme="minorHAnsi"/>
          <w:highlight w:val="green"/>
          <w:u w:val="single"/>
        </w:rPr>
        <w:t xml:space="preserve">Dependence on </w:t>
      </w:r>
      <w:r w:rsidRPr="00276D80">
        <w:rPr>
          <w:rStyle w:val="Emphasis"/>
          <w:rFonts w:asciiTheme="minorHAnsi" w:hAnsiTheme="minorHAnsi"/>
          <w:highlight w:val="green"/>
        </w:rPr>
        <w:t>nuclear weapons</w:t>
      </w:r>
      <w:r w:rsidRPr="00276D80">
        <w:rPr>
          <w:rStyle w:val="Emphasis"/>
          <w:rFonts w:asciiTheme="minorHAnsi" w:hAnsiTheme="minorHAnsi"/>
        </w:rPr>
        <w:t xml:space="preserve"> may </w:t>
      </w:r>
      <w:r w:rsidRPr="00276D80">
        <w:rPr>
          <w:rStyle w:val="Emphasis"/>
          <w:rFonts w:asciiTheme="minorHAnsi" w:hAnsiTheme="minorHAnsi"/>
          <w:highlight w:val="green"/>
        </w:rPr>
        <w:t>increase</w:t>
      </w:r>
      <w:r w:rsidRPr="00276D80">
        <w:rPr>
          <w:rStyle w:val="Emphasis"/>
          <w:rFonts w:asciiTheme="minorHAnsi" w:hAnsiTheme="minorHAnsi"/>
        </w:rPr>
        <w:t xml:space="preserve"> as states seek to buttress a global re-spatialization6</w:t>
      </w:r>
      <w:r w:rsidRPr="00276D80">
        <w:rPr>
          <w:rFonts w:asciiTheme="minorHAnsi" w:hAnsiTheme="minorHAnsi"/>
          <w:u w:val="single"/>
        </w:rPr>
        <w:t xml:space="preserve"> of all dimensions of human interaction at all levels to manage pandemics</w:t>
      </w:r>
      <w:r w:rsidRPr="00276D80">
        <w:rPr>
          <w:rFonts w:asciiTheme="minorHAnsi" w:hAnsi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276D80">
        <w:rPr>
          <w:rFonts w:asciiTheme="minorHAnsi" w:hAnsiTheme="minorHAnsi"/>
          <w:u w:val="single"/>
        </w:rPr>
        <w:t xml:space="preserve">some states may </w:t>
      </w:r>
      <w:r w:rsidRPr="00276D80">
        <w:rPr>
          <w:rStyle w:val="Emphasis"/>
          <w:rFonts w:asciiTheme="minorHAnsi" w:hAnsiTheme="minorHAnsi"/>
        </w:rPr>
        <w:t>proliferate</w:t>
      </w:r>
      <w:r w:rsidRPr="00276D80">
        <w:rPr>
          <w:rFonts w:asciiTheme="minorHAnsi" w:hAnsiTheme="minorHAnsi"/>
          <w:u w:val="single"/>
        </w:rPr>
        <w:t xml:space="preserve"> their own nuclear weapons, further reinforcing the spiral of conflicts contained by nuclear threat, with </w:t>
      </w:r>
      <w:r w:rsidRPr="00276D80">
        <w:rPr>
          <w:rStyle w:val="Emphasis"/>
          <w:rFonts w:asciiTheme="minorHAnsi" w:eastAsiaTheme="majorEastAsia" w:hAnsiTheme="minorHAnsi"/>
        </w:rPr>
        <w:t>cascading effects on the risk of nuclear war.</w:t>
      </w:r>
    </w:p>
    <w:p w14:paraId="692D9980" w14:textId="1E15CE85" w:rsidR="002F468D" w:rsidRPr="002F468D" w:rsidRDefault="00EE29BA" w:rsidP="002F468D">
      <w:pPr>
        <w:pStyle w:val="Heading3"/>
        <w:rPr>
          <w:rFonts w:asciiTheme="minorHAnsi" w:hAnsiTheme="minorHAnsi"/>
        </w:rPr>
      </w:pPr>
      <w:r w:rsidRPr="00276D80">
        <w:rPr>
          <w:rFonts w:asciiTheme="minorHAnsi" w:hAnsiTheme="minorHAnsi"/>
        </w:rPr>
        <w:lastRenderedPageBreak/>
        <w:t xml:space="preserve">1AC – Framework </w:t>
      </w:r>
    </w:p>
    <w:p w14:paraId="7BD3559F" w14:textId="490F4096" w:rsidR="006718C0" w:rsidRPr="00AB679D" w:rsidRDefault="006718C0" w:rsidP="006718C0">
      <w:pPr>
        <w:pStyle w:val="Heading4"/>
        <w:rPr>
          <w:rFonts w:asciiTheme="minorHAnsi" w:hAnsiTheme="minorHAnsi" w:cstheme="minorHAnsi"/>
        </w:rPr>
      </w:pPr>
      <w:r w:rsidRPr="00AB679D">
        <w:rPr>
          <w:rFonts w:asciiTheme="minorHAnsi" w:hAnsiTheme="minorHAnsi" w:cstheme="minorHAnsi"/>
        </w:rPr>
        <w:t xml:space="preserve">The standard is </w:t>
      </w:r>
      <w:r w:rsidRPr="00AB679D">
        <w:rPr>
          <w:rFonts w:asciiTheme="minorHAnsi" w:hAnsiTheme="minorHAnsi" w:cstheme="minorHAnsi"/>
          <w:u w:val="single"/>
        </w:rPr>
        <w:t>act hedonistic util.</w:t>
      </w:r>
    </w:p>
    <w:p w14:paraId="7588AA06" w14:textId="77777777" w:rsidR="006718C0" w:rsidRPr="00AB679D" w:rsidRDefault="006718C0" w:rsidP="006718C0">
      <w:pPr>
        <w:pStyle w:val="Heading4"/>
        <w:rPr>
          <w:rFonts w:asciiTheme="minorHAnsi" w:hAnsiTheme="minorHAnsi" w:cstheme="minorHAnsi"/>
        </w:rPr>
      </w:pPr>
      <w:r w:rsidRPr="00AB679D">
        <w:rPr>
          <w:rFonts w:asciiTheme="minorHAnsi" w:hAnsiTheme="minorHAnsi" w:cstheme="minorHAnsi"/>
        </w:rPr>
        <w:t>[1] Extinction is bad and outweighs</w:t>
      </w:r>
    </w:p>
    <w:p w14:paraId="16EF8C5D" w14:textId="77777777" w:rsidR="006718C0" w:rsidRPr="00AB679D" w:rsidRDefault="006718C0" w:rsidP="006718C0">
      <w:pPr>
        <w:rPr>
          <w:rFonts w:asciiTheme="minorHAnsi" w:hAnsiTheme="minorHAnsi" w:cstheme="minorHAnsi"/>
        </w:rPr>
      </w:pPr>
      <w:r w:rsidRPr="00AB679D">
        <w:rPr>
          <w:rStyle w:val="Heading4Char"/>
          <w:rFonts w:asciiTheme="minorHAnsi" w:hAnsiTheme="minorHAnsi" w:cstheme="minorHAnsi"/>
        </w:rPr>
        <w:t>MacAskill 14</w:t>
      </w:r>
      <w:r w:rsidRPr="00AB679D">
        <w:rPr>
          <w:rFonts w:asciiTheme="minorHAnsi" w:hAnsiTheme="minorHAnsi" w:cstheme="minorHAnsi"/>
        </w:rPr>
        <w:t xml:space="preserve"> </w:t>
      </w:r>
      <w:r w:rsidRPr="00AB679D">
        <w:rPr>
          <w:rFonts w:asciiTheme="minorHAnsi" w:hAnsiTheme="minorHAnsi" w:cstheme="minorHAnsi"/>
          <w:sz w:val="16"/>
          <w:szCs w:val="16"/>
        </w:rPr>
        <w:t>[William, Oxford Philosopher and youngest tenured philosopher in the world, Normative Uncertainty, 2014]</w:t>
      </w:r>
    </w:p>
    <w:p w14:paraId="7EE879B6" w14:textId="77777777" w:rsidR="006718C0" w:rsidRPr="00AB679D" w:rsidRDefault="006718C0" w:rsidP="006718C0">
      <w:pPr>
        <w:rPr>
          <w:rFonts w:asciiTheme="minorHAnsi" w:hAnsiTheme="minorHAnsi" w:cstheme="minorHAnsi"/>
          <w:sz w:val="14"/>
        </w:rPr>
      </w:pPr>
      <w:r w:rsidRPr="00AB679D">
        <w:rPr>
          <w:rStyle w:val="TitleChar"/>
          <w:rFonts w:asciiTheme="minorHAnsi" w:hAnsiTheme="minorHAnsi" w:cstheme="minorHAnsi"/>
        </w:rPr>
        <w:t xml:space="preserve">The human race might go extinct </w:t>
      </w:r>
      <w:r w:rsidRPr="00AB679D">
        <w:rPr>
          <w:rFonts w:asciiTheme="minorHAnsi" w:hAnsiTheme="minorHAnsi" w:cstheme="minorHAnsi"/>
          <w:sz w:val="14"/>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AB679D">
        <w:rPr>
          <w:rStyle w:val="TitleChar"/>
          <w:rFonts w:asciiTheme="minorHAnsi" w:hAnsiTheme="minorHAnsi" w:cstheme="minorHAnsi"/>
        </w:rPr>
        <w:t xml:space="preserve">different moral views give opposing answers to question of whether this would be a </w:t>
      </w:r>
      <w:r w:rsidRPr="00AB679D">
        <w:rPr>
          <w:rFonts w:asciiTheme="minorHAnsi" w:hAnsiTheme="minorHAnsi" w:cstheme="minorHAnsi"/>
          <w:sz w:val="14"/>
        </w:rPr>
        <w:t>good</w:t>
      </w:r>
      <w:r w:rsidRPr="00AB679D">
        <w:rPr>
          <w:rStyle w:val="TitleChar"/>
          <w:rFonts w:asciiTheme="minorHAnsi" w:hAnsiTheme="minorHAnsi" w:cstheme="minorHAnsi"/>
        </w:rPr>
        <w:t xml:space="preserve"> </w:t>
      </w:r>
      <w:r w:rsidRPr="00AB679D">
        <w:rPr>
          <w:rFonts w:asciiTheme="minorHAnsi" w:hAnsiTheme="minorHAnsi" w:cstheme="minorHAnsi"/>
          <w:sz w:val="14"/>
        </w:rPr>
        <w:t xml:space="preserve">or a </w:t>
      </w:r>
      <w:r w:rsidRPr="00AB679D">
        <w:rPr>
          <w:rStyle w:val="TitleChar"/>
          <w:rFonts w:asciiTheme="minorHAnsi" w:hAnsiTheme="minorHAnsi" w:cstheme="minorHAnsi"/>
        </w:rPr>
        <w:t>bad thing</w:t>
      </w:r>
      <w:r w:rsidRPr="00AB679D">
        <w:rPr>
          <w:rFonts w:asciiTheme="minorHAnsi" w:hAnsiTheme="minorHAnsi" w:cstheme="minorHAnsi"/>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AB679D">
        <w:rPr>
          <w:rStyle w:val="TitleChar"/>
          <w:rFonts w:asciiTheme="minorHAnsi" w:hAnsiTheme="minorHAnsi" w:cstheme="minorHAnsi"/>
        </w:rPr>
        <w:t xml:space="preserve">However, even if we believe in a moral view </w:t>
      </w:r>
      <w:r w:rsidRPr="00AB679D">
        <w:rPr>
          <w:rFonts w:asciiTheme="minorHAnsi" w:hAnsiTheme="minorHAnsi" w:cstheme="minorHAnsi"/>
          <w:sz w:val="14"/>
        </w:rPr>
        <w:t xml:space="preserve">according to </w:t>
      </w:r>
      <w:r w:rsidRPr="00AB679D">
        <w:rPr>
          <w:rStyle w:val="TitleChar"/>
          <w:rFonts w:asciiTheme="minorHAnsi" w:hAnsiTheme="minorHAnsi" w:cstheme="minorHAnsi"/>
        </w:rPr>
        <w:t xml:space="preserve">which human extinction would be a good thing, </w:t>
      </w:r>
      <w:r w:rsidRPr="00AB679D">
        <w:rPr>
          <w:rStyle w:val="TitleChar"/>
          <w:rFonts w:asciiTheme="minorHAnsi" w:hAnsiTheme="minorHAnsi" w:cstheme="minorHAnsi"/>
          <w:highlight w:val="green"/>
        </w:rPr>
        <w:t xml:space="preserve">we </w:t>
      </w:r>
      <w:r w:rsidRPr="00AB679D">
        <w:rPr>
          <w:rStyle w:val="TitleChar"/>
          <w:rFonts w:asciiTheme="minorHAnsi" w:hAnsiTheme="minorHAnsi" w:cstheme="minorHAnsi"/>
        </w:rPr>
        <w:t xml:space="preserve">still </w:t>
      </w:r>
      <w:r w:rsidRPr="00AB679D">
        <w:rPr>
          <w:rStyle w:val="TitleChar"/>
          <w:rFonts w:asciiTheme="minorHAnsi" w:hAnsiTheme="minorHAnsi" w:cstheme="minorHAnsi"/>
          <w:highlight w:val="green"/>
        </w:rPr>
        <w:t>have strong reason to prevent near-term</w:t>
      </w:r>
      <w:r w:rsidRPr="00AB679D">
        <w:rPr>
          <w:rStyle w:val="TitleChar"/>
          <w:rFonts w:asciiTheme="minorHAnsi" w:hAnsiTheme="minorHAnsi" w:cstheme="minorHAnsi"/>
        </w:rPr>
        <w:t xml:space="preserve"> </w:t>
      </w:r>
      <w:r w:rsidRPr="00AB679D">
        <w:rPr>
          <w:rFonts w:asciiTheme="minorHAnsi" w:hAnsiTheme="minorHAnsi" w:cstheme="minorHAnsi"/>
          <w:sz w:val="14"/>
        </w:rPr>
        <w:t>human</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extinction</w:t>
      </w:r>
      <w:r w:rsidRPr="00AB679D">
        <w:rPr>
          <w:rFonts w:asciiTheme="minorHAnsi" w:hAnsiTheme="minorHAnsi" w:cstheme="minorHAnsi"/>
          <w:sz w:val="14"/>
        </w:rPr>
        <w:t xml:space="preserve">. To see this, we must note three points. </w:t>
      </w:r>
      <w:r w:rsidRPr="00AB679D">
        <w:rPr>
          <w:rStyle w:val="TitleChar"/>
          <w:rFonts w:asciiTheme="minorHAnsi" w:hAnsiTheme="minorHAnsi" w:cstheme="minorHAnsi"/>
        </w:rPr>
        <w:t>First</w:t>
      </w:r>
      <w:r w:rsidRPr="00AB679D">
        <w:rPr>
          <w:rFonts w:asciiTheme="minorHAnsi" w:hAnsiTheme="minorHAnsi" w:cstheme="minorHAnsi"/>
          <w:sz w:val="14"/>
        </w:rPr>
        <w:t xml:space="preserve">, we should note that the </w:t>
      </w:r>
      <w:r w:rsidRPr="00AB679D">
        <w:rPr>
          <w:rStyle w:val="TitleChar"/>
          <w:rFonts w:asciiTheme="minorHAnsi" w:hAnsiTheme="minorHAnsi" w:cstheme="minorHAnsi"/>
        </w:rPr>
        <w:t>extinction</w:t>
      </w:r>
      <w:r w:rsidRPr="00AB679D">
        <w:rPr>
          <w:rFonts w:asciiTheme="minorHAnsi" w:hAnsiTheme="minorHAnsi" w:cstheme="minorHAnsi"/>
          <w:sz w:val="14"/>
        </w:rPr>
        <w:t xml:space="preserve"> of the human race </w:t>
      </w:r>
      <w:r w:rsidRPr="00AB679D">
        <w:rPr>
          <w:rStyle w:val="TitleChar"/>
          <w:rFonts w:asciiTheme="minorHAnsi" w:hAnsiTheme="minorHAnsi" w:cstheme="minorHAnsi"/>
        </w:rPr>
        <w:t xml:space="preserve">is </w:t>
      </w:r>
      <w:r w:rsidRPr="00AB679D">
        <w:rPr>
          <w:rFonts w:asciiTheme="minorHAnsi" w:hAnsiTheme="minorHAnsi" w:cstheme="minorHAnsi"/>
          <w:sz w:val="14"/>
        </w:rPr>
        <w:t xml:space="preserve">an </w:t>
      </w:r>
      <w:r w:rsidRPr="00AB679D">
        <w:rPr>
          <w:rStyle w:val="TitleChar"/>
          <w:rFonts w:asciiTheme="minorHAnsi" w:hAnsiTheme="minorHAnsi" w:cstheme="minorHAnsi"/>
          <w:highlight w:val="green"/>
        </w:rPr>
        <w:t>extremely high stakes</w:t>
      </w:r>
      <w:r w:rsidRPr="00AB679D">
        <w:rPr>
          <w:rFonts w:asciiTheme="minorHAnsi" w:hAnsiTheme="minorHAnsi" w:cstheme="minorHAnsi"/>
          <w:sz w:val="14"/>
        </w:rPr>
        <w:t xml:space="preserve"> moral issue. Humanity could be around for a very long time: if humans survive as long as the median mammal species, we will last another two million years. On this estimate, </w:t>
      </w:r>
      <w:r w:rsidRPr="00AB679D">
        <w:rPr>
          <w:rStyle w:val="TitleChar"/>
          <w:rFonts w:asciiTheme="minorHAnsi" w:hAnsiTheme="minorHAnsi" w:cstheme="minorHAnsi"/>
        </w:rPr>
        <w:t xml:space="preserve">the number of humans in existence </w:t>
      </w:r>
      <w:r w:rsidRPr="00AB679D">
        <w:rPr>
          <w:rFonts w:asciiTheme="minorHAnsi" w:hAnsiTheme="minorHAnsi" w:cstheme="minorHAnsi"/>
          <w:sz w:val="14"/>
        </w:rPr>
        <w:t>in the</w:t>
      </w:r>
      <w:r w:rsidRPr="00AB679D">
        <w:rPr>
          <w:rStyle w:val="TitleChar"/>
          <w:rFonts w:asciiTheme="minorHAnsi" w:hAnsiTheme="minorHAnsi" w:cstheme="minorHAnsi"/>
        </w:rPr>
        <w:t xml:space="preserve"> </w:t>
      </w:r>
      <w:r w:rsidRPr="00AB679D">
        <w:rPr>
          <w:rFonts w:asciiTheme="minorHAnsi" w:hAnsiTheme="minorHAnsi" w:cstheme="minorHAnsi"/>
          <w:sz w:val="14"/>
        </w:rPr>
        <w:t xml:space="preserve">The future, </w:t>
      </w:r>
      <w:r w:rsidRPr="00AB679D">
        <w:rPr>
          <w:rStyle w:val="TitleChar"/>
          <w:rFonts w:asciiTheme="minorHAnsi" w:hAnsiTheme="minorHAnsi" w:cstheme="minorHAnsi"/>
        </w:rPr>
        <w:t>given that we don’t go extinct</w:t>
      </w:r>
      <w:r w:rsidRPr="00AB679D">
        <w:rPr>
          <w:rFonts w:asciiTheme="minorHAnsi" w:hAnsiTheme="minorHAnsi" w:cstheme="minorHAnsi"/>
          <w:sz w:val="14"/>
        </w:rPr>
        <w:t xml:space="preserve"> any time soon, </w:t>
      </w:r>
      <w:r w:rsidRPr="00AB679D">
        <w:rPr>
          <w:rStyle w:val="TitleChar"/>
          <w:rFonts w:asciiTheme="minorHAnsi" w:hAnsiTheme="minorHAnsi" w:cstheme="minorHAnsi"/>
        </w:rPr>
        <w:t>would be 2×10^14</w:t>
      </w:r>
      <w:r w:rsidRPr="00AB679D">
        <w:rPr>
          <w:rFonts w:asciiTheme="minorHAnsi" w:hAnsiTheme="minorHAnsi" w:cstheme="minorHAnsi"/>
          <w:sz w:val="14"/>
        </w:rPr>
        <w:t xml:space="preserve">. </w:t>
      </w:r>
      <w:r w:rsidRPr="00AB679D">
        <w:rPr>
          <w:rStyle w:val="TitleChar"/>
          <w:rFonts w:asciiTheme="minorHAnsi" w:hAnsiTheme="minorHAnsi" w:cstheme="minorHAnsi"/>
        </w:rPr>
        <w:t xml:space="preserve">So if it is good to bring new people into existence, then it’s very good to prevent </w:t>
      </w:r>
      <w:r w:rsidRPr="00AB679D">
        <w:rPr>
          <w:rFonts w:asciiTheme="minorHAnsi" w:hAnsiTheme="minorHAnsi" w:cstheme="minorHAnsi"/>
          <w:sz w:val="14"/>
        </w:rPr>
        <w:t>human</w:t>
      </w:r>
      <w:r w:rsidRPr="00AB679D">
        <w:rPr>
          <w:rStyle w:val="TitleChar"/>
          <w:rFonts w:asciiTheme="minorHAnsi" w:hAnsiTheme="minorHAnsi" w:cstheme="minorHAnsi"/>
        </w:rPr>
        <w:t xml:space="preserve"> extinction. Second</w:t>
      </w:r>
      <w:r w:rsidRPr="00AB679D">
        <w:rPr>
          <w:rFonts w:asciiTheme="minorHAnsi" w:hAnsiTheme="minorHAnsi" w:cstheme="minorHAnsi"/>
          <w:sz w:val="14"/>
        </w:rPr>
        <w:t xml:space="preserve">, human </w:t>
      </w:r>
      <w:r w:rsidRPr="00AB679D">
        <w:rPr>
          <w:rStyle w:val="TitleChar"/>
          <w:rFonts w:asciiTheme="minorHAnsi" w:hAnsiTheme="minorHAnsi" w:cstheme="minorHAnsi"/>
          <w:highlight w:val="green"/>
        </w:rPr>
        <w:t>extinction is</w:t>
      </w:r>
      <w:r w:rsidRPr="00AB679D">
        <w:rPr>
          <w:rStyle w:val="TitleChar"/>
          <w:rFonts w:asciiTheme="minorHAnsi" w:hAnsiTheme="minorHAnsi" w:cstheme="minorHAnsi"/>
        </w:rPr>
        <w:t xml:space="preserve"> </w:t>
      </w:r>
      <w:r w:rsidRPr="00AB679D">
        <w:rPr>
          <w:rFonts w:asciiTheme="minorHAnsi" w:hAnsiTheme="minorHAnsi" w:cstheme="minorHAnsi"/>
          <w:sz w:val="14"/>
        </w:rPr>
        <w:t xml:space="preserve">by its nature an </w:t>
      </w:r>
      <w:r w:rsidRPr="00AB679D">
        <w:rPr>
          <w:rStyle w:val="TitleChar"/>
          <w:rFonts w:asciiTheme="minorHAnsi" w:hAnsiTheme="minorHAnsi" w:cstheme="minorHAnsi"/>
          <w:highlight w:val="green"/>
        </w:rPr>
        <w:t>irreversible</w:t>
      </w:r>
      <w:r w:rsidRPr="00AB679D">
        <w:rPr>
          <w:rFonts w:asciiTheme="minorHAnsi" w:hAnsiTheme="minorHAnsi" w:cstheme="minorHAnsi"/>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AB679D">
        <w:rPr>
          <w:rStyle w:val="TitleChar"/>
          <w:rFonts w:asciiTheme="minorHAnsi" w:hAnsiTheme="minorHAnsi" w:cstheme="minorHAnsi"/>
        </w:rPr>
        <w:t xml:space="preserve">Third, we should </w:t>
      </w:r>
      <w:r w:rsidRPr="00AB679D">
        <w:rPr>
          <w:rStyle w:val="TitleChar"/>
          <w:rFonts w:asciiTheme="minorHAnsi" w:hAnsiTheme="minorHAnsi" w:cstheme="minorHAnsi"/>
          <w:highlight w:val="green"/>
        </w:rPr>
        <w:t>expect</w:t>
      </w:r>
      <w:r w:rsidRPr="00AB679D">
        <w:rPr>
          <w:rFonts w:asciiTheme="minorHAnsi" w:hAnsiTheme="minorHAnsi" w:cstheme="minorHAnsi"/>
          <w:sz w:val="14"/>
        </w:rPr>
        <w:t xml:space="preserve"> ourselves </w:t>
      </w:r>
      <w:r w:rsidRPr="00AB679D">
        <w:rPr>
          <w:rStyle w:val="TitleChar"/>
          <w:rFonts w:asciiTheme="minorHAnsi" w:hAnsiTheme="minorHAnsi" w:cstheme="minorHAnsi"/>
          <w:highlight w:val="green"/>
        </w:rPr>
        <w:t>to progress, morally</w:t>
      </w:r>
      <w:r w:rsidRPr="00AB679D">
        <w:rPr>
          <w:rFonts w:asciiTheme="minorHAnsi" w:hAnsiTheme="minorHAnsi" w:cstheme="minorHAnsi"/>
          <w:sz w:val="14"/>
        </w:rPr>
        <w:t xml:space="preserve">, over the next few centuries, </w:t>
      </w:r>
      <w:r w:rsidRPr="00AB679D">
        <w:rPr>
          <w:rStyle w:val="TitleChar"/>
          <w:rFonts w:asciiTheme="minorHAnsi" w:hAnsiTheme="minorHAnsi" w:cstheme="minorHAnsi"/>
          <w:highlight w:val="green"/>
        </w:rPr>
        <w:t xml:space="preserve">as </w:t>
      </w:r>
      <w:r w:rsidRPr="00AB679D">
        <w:rPr>
          <w:rStyle w:val="TitleChar"/>
          <w:rFonts w:asciiTheme="minorHAnsi" w:hAnsiTheme="minorHAnsi" w:cstheme="minorHAnsi"/>
        </w:rPr>
        <w:t>we have</w:t>
      </w:r>
      <w:r w:rsidRPr="00AB679D">
        <w:rPr>
          <w:rFonts w:asciiTheme="minorHAnsi" w:hAnsiTheme="minorHAnsi" w:cstheme="minorHAnsi"/>
          <w:sz w:val="14"/>
        </w:rPr>
        <w:t xml:space="preserve"> progressed </w:t>
      </w:r>
      <w:r w:rsidRPr="00AB679D">
        <w:rPr>
          <w:rStyle w:val="TitleChar"/>
          <w:rFonts w:asciiTheme="minorHAnsi" w:hAnsiTheme="minorHAnsi" w:cstheme="minorHAnsi"/>
          <w:highlight w:val="green"/>
        </w:rPr>
        <w:t>in the past</w:t>
      </w:r>
      <w:r w:rsidRPr="00AB679D">
        <w:rPr>
          <w:rStyle w:val="TitleChar"/>
          <w:rFonts w:asciiTheme="minorHAnsi" w:hAnsiTheme="minorHAnsi" w:cstheme="minorHAnsi"/>
        </w:rPr>
        <w:t>.</w:t>
      </w:r>
      <w:r w:rsidRPr="00AB679D">
        <w:rPr>
          <w:rFonts w:asciiTheme="minorHAnsi" w:hAnsiTheme="minorHAnsi" w:cstheme="minorHAnsi"/>
          <w:sz w:val="14"/>
        </w:rPr>
        <w:t xml:space="preserve"> So we should expect that </w:t>
      </w:r>
      <w:r w:rsidRPr="00AB679D">
        <w:rPr>
          <w:rStyle w:val="TitleChar"/>
          <w:rFonts w:asciiTheme="minorHAnsi" w:hAnsiTheme="minorHAnsi" w:cstheme="minorHAnsi"/>
          <w:highlight w:val="green"/>
        </w:rPr>
        <w:t xml:space="preserve">in </w:t>
      </w:r>
      <w:r w:rsidRPr="00AB679D">
        <w:rPr>
          <w:rStyle w:val="TitleChar"/>
          <w:rFonts w:asciiTheme="minorHAnsi" w:hAnsiTheme="minorHAnsi" w:cstheme="minorHAnsi"/>
        </w:rPr>
        <w:t xml:space="preserve">a few centuries’ </w:t>
      </w:r>
      <w:r w:rsidRPr="00AB679D">
        <w:rPr>
          <w:rStyle w:val="TitleChar"/>
          <w:rFonts w:asciiTheme="minorHAnsi" w:hAnsiTheme="minorHAnsi" w:cstheme="minorHAnsi"/>
          <w:highlight w:val="green"/>
        </w:rPr>
        <w:t>time we will have better evidence about how to evaluate</w:t>
      </w:r>
      <w:r w:rsidRPr="00AB679D">
        <w:rPr>
          <w:rFonts w:asciiTheme="minorHAnsi" w:hAnsiTheme="minorHAnsi" w:cstheme="minorHAnsi"/>
          <w:sz w:val="14"/>
        </w:rPr>
        <w:t xml:space="preserve"> human </w:t>
      </w:r>
      <w:r w:rsidRPr="00AB679D">
        <w:rPr>
          <w:rStyle w:val="TitleChar"/>
          <w:rFonts w:asciiTheme="minorHAnsi" w:hAnsiTheme="minorHAnsi" w:cstheme="minorHAnsi"/>
          <w:highlight w:val="green"/>
        </w:rPr>
        <w:t>extinction</w:t>
      </w:r>
      <w:r w:rsidRPr="00AB679D">
        <w:rPr>
          <w:rFonts w:asciiTheme="minorHAnsi" w:hAnsiTheme="minorHAnsi" w:cstheme="minorHAnsi"/>
          <w:sz w:val="14"/>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AB679D">
        <w:rPr>
          <w:rStyle w:val="TitleChar"/>
          <w:rFonts w:asciiTheme="minorHAnsi" w:hAnsiTheme="minorHAnsi" w:cstheme="minorHAnsi"/>
        </w:rPr>
        <w:t>Suppose that we have</w:t>
      </w:r>
      <w:r w:rsidRPr="00AB679D">
        <w:rPr>
          <w:rFonts w:asciiTheme="minorHAnsi" w:hAnsiTheme="minorHAnsi" w:cstheme="minorHAnsi"/>
          <w:sz w:val="14"/>
        </w:rPr>
        <w:t xml:space="preserve"> 0.8 credence that it is a bad thing to produce new people, and </w:t>
      </w:r>
      <w:r w:rsidRPr="00AB679D">
        <w:rPr>
          <w:rStyle w:val="TitleChar"/>
          <w:rFonts w:asciiTheme="minorHAnsi" w:hAnsiTheme="minorHAnsi" w:cstheme="minorHAnsi"/>
        </w:rPr>
        <w:t>0.2</w:t>
      </w:r>
      <w:r w:rsidRPr="00AB679D">
        <w:rPr>
          <w:rFonts w:asciiTheme="minorHAnsi" w:hAnsiTheme="minorHAnsi" w:cstheme="minorHAnsi"/>
          <w:sz w:val="14"/>
        </w:rPr>
        <w:t xml:space="preserve"> </w:t>
      </w:r>
      <w:r w:rsidRPr="00AB679D">
        <w:rPr>
          <w:rStyle w:val="TitleChar"/>
          <w:rFonts w:asciiTheme="minorHAnsi" w:hAnsiTheme="minorHAnsi" w:cstheme="minorHAnsi"/>
        </w:rPr>
        <w:t>certain that it’s a good thing to produce new people</w:t>
      </w:r>
      <w:r w:rsidRPr="00AB679D">
        <w:rPr>
          <w:rFonts w:asciiTheme="minorHAnsi" w:hAnsiTheme="minorHAnsi" w:cstheme="minorHAnsi"/>
          <w:sz w:val="14"/>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if we</w:t>
      </w:r>
      <w:r w:rsidRPr="00AB679D">
        <w:rPr>
          <w:rStyle w:val="TitleChar"/>
          <w:rFonts w:asciiTheme="minorHAnsi" w:hAnsiTheme="minorHAnsi" w:cstheme="minorHAnsi"/>
        </w:rPr>
        <w:t xml:space="preserve"> </w:t>
      </w:r>
      <w:r w:rsidRPr="00AB679D">
        <w:rPr>
          <w:rFonts w:asciiTheme="minorHAnsi" w:hAnsiTheme="minorHAnsi" w:cstheme="minorHAnsi"/>
          <w:sz w:val="14"/>
        </w:rPr>
        <w:t>let the human race continue and</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did research</w:t>
      </w:r>
      <w:r w:rsidRPr="00AB679D">
        <w:rPr>
          <w:rStyle w:val="TitleChar"/>
          <w:rFonts w:asciiTheme="minorHAnsi" w:hAnsiTheme="minorHAnsi" w:cstheme="minorHAnsi"/>
        </w:rPr>
        <w:t xml:space="preserve"> for 300 years, </w:t>
      </w:r>
      <w:r w:rsidRPr="00AB679D">
        <w:rPr>
          <w:rStyle w:val="TitleChar"/>
          <w:rFonts w:asciiTheme="minorHAnsi" w:hAnsiTheme="minorHAnsi" w:cstheme="minorHAnsi"/>
          <w:highlight w:val="green"/>
        </w:rPr>
        <w:t xml:space="preserve">we would know for certain whether or not </w:t>
      </w:r>
      <w:r w:rsidRPr="00AB679D">
        <w:rPr>
          <w:rStyle w:val="TitleChar"/>
          <w:rFonts w:asciiTheme="minorHAnsi" w:hAnsiTheme="minorHAnsi" w:cstheme="minorHAnsi"/>
        </w:rPr>
        <w:t xml:space="preserve">additional </w:t>
      </w:r>
      <w:r w:rsidRPr="00AB679D">
        <w:rPr>
          <w:rStyle w:val="TitleChar"/>
          <w:rFonts w:asciiTheme="minorHAnsi" w:hAnsiTheme="minorHAnsi" w:cstheme="minorHAnsi"/>
          <w:highlight w:val="green"/>
        </w:rPr>
        <w:t>people</w:t>
      </w:r>
      <w:r w:rsidRPr="00AB679D">
        <w:rPr>
          <w:rStyle w:val="TitleChar"/>
          <w:rFonts w:asciiTheme="minorHAnsi" w:hAnsiTheme="minorHAnsi" w:cstheme="minorHAnsi"/>
        </w:rPr>
        <w:t xml:space="preserve"> are of </w:t>
      </w:r>
      <w:r w:rsidRPr="00AB679D">
        <w:rPr>
          <w:rStyle w:val="TitleChar"/>
          <w:rFonts w:asciiTheme="minorHAnsi" w:hAnsiTheme="minorHAnsi" w:cstheme="minorHAnsi"/>
          <w:highlight w:val="green"/>
        </w:rPr>
        <w:t>positive</w:t>
      </w:r>
      <w:r w:rsidRPr="00AB679D">
        <w:rPr>
          <w:rFonts w:asciiTheme="minorHAnsi" w:hAnsiTheme="minorHAnsi" w:cstheme="minorHAnsi"/>
          <w:sz w:val="14"/>
        </w:rPr>
        <w:t xml:space="preserve"> or negative </w:t>
      </w:r>
      <w:r w:rsidRPr="00AB679D">
        <w:rPr>
          <w:rStyle w:val="TitleChar"/>
          <w:rFonts w:asciiTheme="minorHAnsi" w:hAnsiTheme="minorHAnsi" w:cstheme="minorHAnsi"/>
        </w:rPr>
        <w:t>value</w:t>
      </w:r>
      <w:r w:rsidRPr="00AB679D">
        <w:rPr>
          <w:rFonts w:asciiTheme="minorHAnsi" w:hAnsiTheme="minorHAnsi" w:cstheme="minorHAnsi"/>
          <w:sz w:val="14"/>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AB679D">
        <w:rPr>
          <w:rStyle w:val="TitleChar"/>
          <w:rFonts w:asciiTheme="minorHAnsi" w:hAnsiTheme="minorHAnsi" w:cstheme="minorHAnsi"/>
        </w:rPr>
        <w:t>there’s</w:t>
      </w:r>
      <w:r w:rsidRPr="00AB679D">
        <w:rPr>
          <w:rFonts w:asciiTheme="minorHAnsi" w:hAnsiTheme="minorHAnsi" w:cstheme="minorHAnsi"/>
          <w:sz w:val="14"/>
        </w:rPr>
        <w:t xml:space="preserve"> also </w:t>
      </w:r>
      <w:r w:rsidRPr="00AB679D">
        <w:rPr>
          <w:rStyle w:val="TitleChar"/>
          <w:rFonts w:asciiTheme="minorHAnsi" w:hAnsiTheme="minorHAnsi" w:cstheme="minorHAnsi"/>
        </w:rPr>
        <w:t>a 20% chance of a gain of 2×(10^14),</w:t>
      </w:r>
      <w:r w:rsidRPr="00AB679D">
        <w:rPr>
          <w:rFonts w:asciiTheme="minorHAnsi" w:hAnsiTheme="minorHAnsi" w:cstheme="minorHAnsi"/>
          <w:sz w:val="14"/>
        </w:rPr>
        <w:t xml:space="preserve"> </w:t>
      </w:r>
      <w:r w:rsidRPr="00AB679D">
        <w:rPr>
          <w:rStyle w:val="TitleChar"/>
          <w:rFonts w:asciiTheme="minorHAnsi" w:hAnsiTheme="minorHAnsi" w:cstheme="minorHAnsi"/>
        </w:rPr>
        <w:t>the expected value of which is 4×(10^13).</w:t>
      </w:r>
      <w:r w:rsidRPr="00AB679D">
        <w:rPr>
          <w:rFonts w:asciiTheme="minorHAnsi" w:hAnsiTheme="minorHAnsi" w:cstheme="minorHAnsi"/>
          <w:sz w:val="14"/>
        </w:rPr>
        <w:t xml:space="preserve"> That is, </w:t>
      </w:r>
      <w:r w:rsidRPr="00AB679D">
        <w:rPr>
          <w:rStyle w:val="TitleChar"/>
          <w:rFonts w:asciiTheme="minorHAnsi" w:hAnsiTheme="minorHAnsi" w:cstheme="minorHAnsi"/>
        </w:rPr>
        <w:t xml:space="preserve">in expected value terms, </w:t>
      </w:r>
      <w:r w:rsidRPr="00AB679D">
        <w:rPr>
          <w:rStyle w:val="TitleChar"/>
          <w:rFonts w:asciiTheme="minorHAnsi" w:hAnsiTheme="minorHAnsi" w:cstheme="minorHAnsi"/>
          <w:highlight w:val="green"/>
        </w:rPr>
        <w:t>the cost of waiting</w:t>
      </w:r>
      <w:r w:rsidRPr="00AB679D">
        <w:rPr>
          <w:rStyle w:val="TitleChar"/>
          <w:rFonts w:asciiTheme="minorHAnsi" w:hAnsiTheme="minorHAnsi" w:cstheme="minorHAnsi"/>
        </w:rPr>
        <w:t xml:space="preserve"> </w:t>
      </w:r>
      <w:r w:rsidRPr="00AB679D">
        <w:rPr>
          <w:rFonts w:asciiTheme="minorHAnsi" w:hAnsiTheme="minorHAnsi" w:cstheme="minorHAnsi"/>
          <w:sz w:val="14"/>
        </w:rPr>
        <w:t>for a few hundred years</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 xml:space="preserve">is </w:t>
      </w:r>
      <w:r w:rsidRPr="00AB679D">
        <w:rPr>
          <w:rStyle w:val="TitleChar"/>
          <w:rFonts w:asciiTheme="minorHAnsi" w:hAnsiTheme="minorHAnsi" w:cstheme="minorHAnsi"/>
        </w:rPr>
        <w:t xml:space="preserve">vanishingly </w:t>
      </w:r>
      <w:r w:rsidRPr="00AB679D">
        <w:rPr>
          <w:rStyle w:val="TitleChar"/>
          <w:rFonts w:asciiTheme="minorHAnsi" w:hAnsiTheme="minorHAnsi" w:cstheme="minorHAnsi"/>
          <w:highlight w:val="green"/>
        </w:rPr>
        <w:t>small compared with</w:t>
      </w:r>
      <w:r w:rsidRPr="00AB679D">
        <w:rPr>
          <w:rStyle w:val="TitleChar"/>
          <w:rFonts w:asciiTheme="minorHAnsi" w:hAnsiTheme="minorHAnsi" w:cstheme="minorHAnsi"/>
        </w:rPr>
        <w:t xml:space="preserve"> </w:t>
      </w:r>
      <w:r w:rsidRPr="00AB679D">
        <w:rPr>
          <w:rFonts w:asciiTheme="minorHAnsi" w:hAnsiTheme="minorHAnsi" w:cstheme="minorHAnsi"/>
          <w:sz w:val="14"/>
        </w:rPr>
        <w:t>the benefit of</w:t>
      </w:r>
      <w:r w:rsidRPr="00AB679D">
        <w:rPr>
          <w:rStyle w:val="TitleChar"/>
          <w:rFonts w:asciiTheme="minorHAnsi" w:hAnsiTheme="minorHAnsi" w:cstheme="minorHAnsi"/>
        </w:rPr>
        <w:t xml:space="preserve"> </w:t>
      </w:r>
      <w:r w:rsidRPr="00AB679D">
        <w:rPr>
          <w:rStyle w:val="TitleChar"/>
          <w:rFonts w:asciiTheme="minorHAnsi" w:hAnsiTheme="minorHAnsi" w:cstheme="minorHAnsi"/>
          <w:highlight w:val="green"/>
        </w:rPr>
        <w:t xml:space="preserve">keeping </w:t>
      </w:r>
      <w:r w:rsidRPr="00AB679D">
        <w:rPr>
          <w:rStyle w:val="TitleChar"/>
          <w:rFonts w:asciiTheme="minorHAnsi" w:hAnsiTheme="minorHAnsi" w:cstheme="minorHAnsi"/>
        </w:rPr>
        <w:t xml:space="preserve">one’s </w:t>
      </w:r>
      <w:r w:rsidRPr="00AB679D">
        <w:rPr>
          <w:rStyle w:val="TitleChar"/>
          <w:rFonts w:asciiTheme="minorHAnsi" w:hAnsiTheme="minorHAnsi" w:cstheme="minorHAnsi"/>
          <w:highlight w:val="green"/>
        </w:rPr>
        <w:t>options open</w:t>
      </w:r>
      <w:r w:rsidRPr="00AB679D">
        <w:rPr>
          <w:rStyle w:val="TitleChar"/>
          <w:rFonts w:asciiTheme="minorHAnsi" w:hAnsiTheme="minorHAnsi" w:cstheme="minorHAnsi"/>
        </w:rPr>
        <w:t xml:space="preserve"> </w:t>
      </w:r>
      <w:r w:rsidRPr="00AB679D">
        <w:rPr>
          <w:rFonts w:asciiTheme="minorHAnsi" w:hAnsiTheme="minorHAnsi" w:cstheme="minorHAnsi"/>
          <w:sz w:val="14"/>
        </w:rPr>
        <w:t>while one gains new information.</w:t>
      </w:r>
    </w:p>
    <w:p w14:paraId="37924895" w14:textId="77777777" w:rsidR="006718C0" w:rsidRPr="00AB679D" w:rsidRDefault="006718C0" w:rsidP="006718C0">
      <w:pPr>
        <w:pStyle w:val="Heading4"/>
        <w:rPr>
          <w:rFonts w:asciiTheme="minorHAnsi" w:hAnsiTheme="minorHAnsi" w:cstheme="minorHAnsi"/>
        </w:rPr>
      </w:pPr>
      <w:r w:rsidRPr="00AB679D">
        <w:rPr>
          <w:rFonts w:asciiTheme="minorHAnsi" w:hAnsiTheme="minorHAnsi" w:cstheme="minorHAnsi"/>
        </w:rPr>
        <w:lastRenderedPageBreak/>
        <w:t xml:space="preserve">Prefer – </w:t>
      </w:r>
    </w:p>
    <w:p w14:paraId="01F75393" w14:textId="77777777" w:rsidR="006718C0" w:rsidRPr="00AB679D" w:rsidRDefault="006718C0" w:rsidP="006718C0">
      <w:pPr>
        <w:pStyle w:val="Heading4"/>
        <w:rPr>
          <w:rFonts w:asciiTheme="minorHAnsi" w:hAnsiTheme="minorHAnsi" w:cstheme="minorHAnsi"/>
        </w:rPr>
      </w:pPr>
      <w:r w:rsidRPr="00AB679D">
        <w:rPr>
          <w:rFonts w:asciiTheme="minorHAnsi" w:hAnsiTheme="minorHAnsi" w:cstheme="minorHAnsi"/>
        </w:rPr>
        <w:t>[1] Actor Specificity – Util is the best in the context of governments which is the actor in the resolution</w:t>
      </w:r>
    </w:p>
    <w:p w14:paraId="084DE0E8" w14:textId="77777777" w:rsidR="006718C0" w:rsidRPr="00AB679D" w:rsidRDefault="006718C0" w:rsidP="006718C0">
      <w:pPr>
        <w:pStyle w:val="Heading4"/>
        <w:rPr>
          <w:rFonts w:asciiTheme="minorHAnsi" w:hAnsiTheme="minorHAnsi" w:cstheme="minorHAnsi"/>
          <w:color w:val="000000" w:themeColor="text1"/>
        </w:rPr>
      </w:pPr>
      <w:r w:rsidRPr="00AB679D">
        <w:rPr>
          <w:rFonts w:asciiTheme="minorHAnsi" w:hAnsiTheme="minorHAnsi" w:cstheme="minorHAnsi"/>
          <w:color w:val="000000" w:themeColor="text1"/>
        </w:rPr>
        <w:t xml:space="preserve">A] Governments must aggregate since every policy benefits some and harms others, which also means side constraints freeze action. </w:t>
      </w:r>
    </w:p>
    <w:p w14:paraId="2EB9E818" w14:textId="3923FF36" w:rsidR="006718C0" w:rsidRPr="00AB679D" w:rsidRDefault="006718C0" w:rsidP="006718C0">
      <w:pPr>
        <w:pStyle w:val="Heading4"/>
        <w:rPr>
          <w:rFonts w:asciiTheme="minorHAnsi" w:hAnsiTheme="minorHAnsi" w:cstheme="minorHAnsi"/>
          <w:color w:val="000000" w:themeColor="text1"/>
        </w:rPr>
      </w:pPr>
      <w:r w:rsidRPr="00AB679D">
        <w:rPr>
          <w:rFonts w:asciiTheme="minorHAnsi" w:hAnsiTheme="minorHAnsi" w:cstheme="minorHAnsi"/>
          <w:color w:val="000000" w:themeColor="text1"/>
        </w:rPr>
        <w:t>B] No intent-foresight distinction – the actions we take are inevitably informed by predictions from certain mental states, meaning consequences are a collective part of the will.</w:t>
      </w:r>
      <w:r>
        <w:rPr>
          <w:rFonts w:asciiTheme="minorHAnsi" w:hAnsiTheme="minorHAnsi" w:cstheme="minorHAnsi"/>
          <w:color w:val="000000" w:themeColor="text1"/>
        </w:rPr>
        <w:t xml:space="preserve"> </w:t>
      </w:r>
    </w:p>
    <w:p w14:paraId="2D09B9F3" w14:textId="77777777" w:rsidR="006718C0" w:rsidRPr="00AB679D" w:rsidRDefault="006718C0" w:rsidP="006718C0">
      <w:pPr>
        <w:pStyle w:val="Heading4"/>
        <w:rPr>
          <w:rFonts w:asciiTheme="minorHAnsi" w:hAnsiTheme="minorHAnsi" w:cstheme="minorHAnsi"/>
        </w:rPr>
      </w:pPr>
      <w:r w:rsidRPr="00AB679D">
        <w:rPr>
          <w:rFonts w:asciiTheme="minorHAnsi" w:hAnsiTheme="minorHAnsi" w:cstheme="minorHAnsi"/>
        </w:rPr>
        <w:t xml:space="preserve">C] No act-omission distinction governments are responsible for everything in the public sphere so inaction is an implicit authorization of action </w:t>
      </w:r>
    </w:p>
    <w:p w14:paraId="692F76AE" w14:textId="77777777" w:rsidR="006718C0" w:rsidRPr="00AB679D" w:rsidRDefault="006718C0" w:rsidP="006718C0">
      <w:pPr>
        <w:pStyle w:val="Heading4"/>
        <w:rPr>
          <w:rFonts w:asciiTheme="minorHAnsi" w:eastAsia="Times New Roman" w:hAnsiTheme="minorHAnsi" w:cstheme="minorHAnsi"/>
          <w:color w:val="000000" w:themeColor="text1"/>
          <w:shd w:val="clear" w:color="auto" w:fill="FFFFFF"/>
        </w:rPr>
      </w:pPr>
      <w:r w:rsidRPr="00AB679D">
        <w:rPr>
          <w:rFonts w:asciiTheme="minorHAnsi" w:eastAsia="Times New Roman" w:hAnsiTheme="minorHAnsi" w:cstheme="minorHAnsi"/>
          <w:color w:val="000000" w:themeColor="text1"/>
          <w:shd w:val="clear" w:color="auto" w:fill="FFFFFF"/>
        </w:rPr>
        <w:t>D] Actor-specificity comes first since different agents have different ethical standings. Takes out util calc indicts since they’re empirically denied and link turns them because the alt would be no action</w:t>
      </w:r>
    </w:p>
    <w:p w14:paraId="34C35ECE" w14:textId="0CF08C4E" w:rsidR="006718C0" w:rsidRPr="003121A9" w:rsidRDefault="006718C0" w:rsidP="006718C0">
      <w:pPr>
        <w:pStyle w:val="Heading4"/>
      </w:pPr>
      <w:r>
        <w:t xml:space="preserve">[3] </w:t>
      </w:r>
      <w:r w:rsidRPr="003121A9">
        <w:t xml:space="preserve">Extinction first – </w:t>
      </w:r>
    </w:p>
    <w:p w14:paraId="41269B69" w14:textId="3BC483AE" w:rsidR="006718C0" w:rsidRPr="00A3034A" w:rsidRDefault="0073566D" w:rsidP="006718C0">
      <w:pPr>
        <w:pStyle w:val="Heading4"/>
      </w:pPr>
      <w:r>
        <w:t>A</w:t>
      </w:r>
      <w:r w:rsidR="006718C0">
        <w:t>]</w:t>
      </w:r>
      <w:r w:rsidR="006718C0" w:rsidRPr="00A3034A">
        <w:t xml:space="preserve"> Turns suffering – mass death causes suffering because people can’t get access to resources and basic necessities</w:t>
      </w:r>
    </w:p>
    <w:p w14:paraId="47697BE8" w14:textId="7F31AF14" w:rsidR="006718C0" w:rsidRPr="006718C0" w:rsidRDefault="0073566D" w:rsidP="002F468D">
      <w:pPr>
        <w:pStyle w:val="Heading4"/>
      </w:pPr>
      <w:r>
        <w:t>B</w:t>
      </w:r>
      <w:r w:rsidR="006718C0">
        <w:t>]</w:t>
      </w:r>
      <w:r w:rsidR="006718C0" w:rsidRPr="00A3034A">
        <w:t xml:space="preserve"> Objectivity – body count is the most objective way to calculate impacts because comparing suffering is unethical</w:t>
      </w:r>
    </w:p>
    <w:p w14:paraId="40A4A2CB" w14:textId="729B22DF" w:rsidR="00EE29BA" w:rsidRDefault="00276D80" w:rsidP="00276D80">
      <w:pPr>
        <w:pStyle w:val="Heading3"/>
        <w:rPr>
          <w:rFonts w:asciiTheme="minorHAnsi" w:hAnsiTheme="minorHAnsi"/>
        </w:rPr>
      </w:pPr>
      <w:r w:rsidRPr="00276D80">
        <w:rPr>
          <w:rFonts w:asciiTheme="minorHAnsi" w:hAnsiTheme="minorHAnsi"/>
        </w:rPr>
        <w:lastRenderedPageBreak/>
        <w:t xml:space="preserve">1AC – Underview </w:t>
      </w:r>
    </w:p>
    <w:p w14:paraId="3EB917CD" w14:textId="77777777" w:rsidR="00F115C3" w:rsidRPr="00AB679D" w:rsidRDefault="00F115C3" w:rsidP="00F115C3">
      <w:pPr>
        <w:pStyle w:val="Heading4"/>
        <w:rPr>
          <w:rFonts w:asciiTheme="minorHAnsi" w:hAnsiTheme="minorHAnsi" w:cstheme="minorHAnsi"/>
        </w:rPr>
      </w:pPr>
      <w:r w:rsidRPr="00AB679D">
        <w:rPr>
          <w:rFonts w:asciiTheme="minorHAnsi" w:hAnsiTheme="minorHAnsi" w:cstheme="minorHAnsi"/>
        </w:rPr>
        <w:t xml:space="preserve">[1] 1ar theory since the neg can do infinite bad things and I can’t check. It’s drop the debater since the 1ar is too short to win both layers. No RVI since they’d dump on it for 6 minutes. CI since reasonability is arbitrary and bites intervention. </w:t>
      </w:r>
    </w:p>
    <w:p w14:paraId="5DD2F5A1" w14:textId="30169C5C" w:rsidR="00F115C3" w:rsidRPr="00AB679D" w:rsidRDefault="00F115C3" w:rsidP="00F115C3">
      <w:pPr>
        <w:pStyle w:val="Heading4"/>
        <w:rPr>
          <w:rFonts w:asciiTheme="minorHAnsi" w:hAnsiTheme="minorHAnsi" w:cstheme="minorHAnsi"/>
        </w:rPr>
      </w:pPr>
      <w:r w:rsidRPr="00AB679D">
        <w:rPr>
          <w:rFonts w:asciiTheme="minorHAnsi" w:hAnsiTheme="minorHAnsi" w:cstheme="minorHAnsi"/>
        </w:rPr>
        <w:t xml:space="preserve">[2] Permissibility and presumption </w:t>
      </w:r>
      <w:r w:rsidRPr="00AB679D">
        <w:rPr>
          <w:rFonts w:asciiTheme="minorHAnsi" w:hAnsiTheme="minorHAnsi" w:cstheme="minorHAnsi"/>
          <w:u w:val="single"/>
        </w:rPr>
        <w:t>substantively</w:t>
      </w:r>
      <w:r w:rsidRPr="00AB679D">
        <w:rPr>
          <w:rFonts w:asciiTheme="minorHAnsi" w:hAnsiTheme="minorHAnsi" w:cstheme="minorHAnsi"/>
        </w:rPr>
        <w:t xml:space="preserve">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1BFD53C0" w14:textId="77777777" w:rsidR="006360CF" w:rsidRDefault="00F115C3" w:rsidP="006360CF">
      <w:pPr>
        <w:pStyle w:val="Heading4"/>
      </w:pPr>
      <w:r>
        <w:t xml:space="preserve">[3] </w:t>
      </w:r>
      <w:r w:rsidR="006360CF">
        <w:t>Reject monocausal analyses.</w:t>
      </w:r>
    </w:p>
    <w:p w14:paraId="6082ADC9" w14:textId="77777777" w:rsidR="006360CF" w:rsidRDefault="006360CF" w:rsidP="006360CF">
      <w:r>
        <w:t xml:space="preserve">David Martin </w:t>
      </w:r>
      <w:r w:rsidRPr="00FB4C79">
        <w:rPr>
          <w:rStyle w:val="Style13ptBold"/>
        </w:rPr>
        <w:t>Jones 15</w:t>
      </w:r>
      <w:r>
        <w:t>, Visiting Professor in the Department of War Studies, King's College London and Associate Professor, School of Politics and International Studies at the University of Queensland; and M.L.R. Smith, Professor of Strategic Theory in the Department of War Studies, King's College London, September 2015, “Return to reason: reviving political realism in western foreign policy,” International Affairs, Vol. 91, No. 5, p. 933-952</w:t>
      </w:r>
    </w:p>
    <w:p w14:paraId="1051EB56" w14:textId="77777777" w:rsidR="006360CF" w:rsidRDefault="006360CF" w:rsidP="006360CF">
      <w:pPr>
        <w:rPr>
          <w:sz w:val="16"/>
        </w:rPr>
      </w:pPr>
      <w:r w:rsidRPr="009829C9">
        <w:rPr>
          <w:rStyle w:val="StyleUnderline"/>
        </w:rPr>
        <w:t>The dissolution of any prospect for enduring stability</w:t>
      </w:r>
      <w:r w:rsidRPr="00A24915">
        <w:rPr>
          <w:sz w:val="16"/>
        </w:rPr>
        <w:t xml:space="preserve">, whether </w:t>
      </w:r>
      <w:r w:rsidRPr="009829C9">
        <w:rPr>
          <w:rStyle w:val="StyleUnderline"/>
        </w:rPr>
        <w:t>in the Middle East, Africa or central and east Asia, exhibits</w:t>
      </w:r>
      <w:r w:rsidRPr="00A24915">
        <w:rPr>
          <w:sz w:val="16"/>
        </w:rPr>
        <w:t xml:space="preserve"> a condition of </w:t>
      </w:r>
      <w:r w:rsidRPr="009829C9">
        <w:rPr>
          <w:rStyle w:val="Emphasis"/>
        </w:rPr>
        <w:t>great complexity</w:t>
      </w:r>
      <w:r w:rsidRPr="009829C9">
        <w:rPr>
          <w:rStyle w:val="StyleUnderline"/>
        </w:rPr>
        <w:t>. What does this</w:t>
      </w:r>
      <w:r w:rsidRPr="00A24915">
        <w:rPr>
          <w:sz w:val="16"/>
        </w:rPr>
        <w:t xml:space="preserve"> complexity </w:t>
      </w:r>
      <w:r w:rsidRPr="00FB4C79">
        <w:rPr>
          <w:rStyle w:val="StyleUnderline"/>
        </w:rPr>
        <w:t>disclose about how</w:t>
      </w:r>
      <w:r w:rsidRPr="00A24915">
        <w:rPr>
          <w:sz w:val="16"/>
        </w:rPr>
        <w:t xml:space="preserve"> European states and </w:t>
      </w:r>
      <w:r w:rsidRPr="00FB4C79">
        <w:rPr>
          <w:rStyle w:val="StyleUnderline"/>
        </w:rPr>
        <w:t xml:space="preserve">the </w:t>
      </w:r>
      <w:r w:rsidRPr="00FB4C79">
        <w:rPr>
          <w:rStyle w:val="Emphasis"/>
        </w:rPr>
        <w:t>U</w:t>
      </w:r>
      <w:r w:rsidRPr="00A24915">
        <w:rPr>
          <w:sz w:val="16"/>
        </w:rPr>
        <w:t xml:space="preserve">nited </w:t>
      </w:r>
      <w:r w:rsidRPr="00FB4C79">
        <w:rPr>
          <w:rStyle w:val="Emphasis"/>
        </w:rPr>
        <w:t>S</w:t>
      </w:r>
      <w:r w:rsidRPr="00A24915">
        <w:rPr>
          <w:sz w:val="16"/>
        </w:rPr>
        <w:t xml:space="preserve">tates </w:t>
      </w:r>
      <w:r w:rsidRPr="00FB4C79">
        <w:rPr>
          <w:rStyle w:val="StyleUnderline"/>
        </w:rPr>
        <w:t>might respond?</w:t>
      </w:r>
      <w:r w:rsidRPr="00A24915">
        <w:rPr>
          <w:sz w:val="16"/>
        </w:rPr>
        <w:t xml:space="preserve"> First, it should be recognized that </w:t>
      </w:r>
      <w:r w:rsidRPr="00773DD7">
        <w:rPr>
          <w:rStyle w:val="StyleUnderline"/>
          <w:highlight w:val="green"/>
        </w:rPr>
        <w:t xml:space="preserve">the </w:t>
      </w:r>
      <w:r w:rsidRPr="00773DD7">
        <w:rPr>
          <w:rStyle w:val="Emphasis"/>
          <w:highlight w:val="green"/>
        </w:rPr>
        <w:t>search for a single root-cause</w:t>
      </w:r>
      <w:r w:rsidRPr="00773DD7">
        <w:rPr>
          <w:rStyle w:val="StyleUnderline"/>
          <w:highlight w:val="green"/>
        </w:rPr>
        <w:t xml:space="preserve"> that identifies a</w:t>
      </w:r>
      <w:r w:rsidRPr="00A24915">
        <w:rPr>
          <w:rStyle w:val="StyleUnderline"/>
        </w:rPr>
        <w:t xml:space="preserve"> </w:t>
      </w:r>
      <w:r w:rsidRPr="00A24915">
        <w:rPr>
          <w:rStyle w:val="Emphasis"/>
        </w:rPr>
        <w:t xml:space="preserve">singular </w:t>
      </w:r>
      <w:r w:rsidRPr="00773DD7">
        <w:rPr>
          <w:rStyle w:val="Emphasis"/>
          <w:highlight w:val="green"/>
        </w:rPr>
        <w:t>answer</w:t>
      </w:r>
      <w:r w:rsidRPr="00773DD7">
        <w:rPr>
          <w:rStyle w:val="StyleUnderline"/>
          <w:highlight w:val="green"/>
        </w:rPr>
        <w:t xml:space="preserve"> is </w:t>
      </w:r>
      <w:r w:rsidRPr="00A24915">
        <w:rPr>
          <w:rStyle w:val="Emphasis"/>
        </w:rPr>
        <w:t xml:space="preserve">futile and </w:t>
      </w:r>
      <w:r w:rsidRPr="00773DD7">
        <w:rPr>
          <w:rStyle w:val="Emphasis"/>
          <w:highlight w:val="green"/>
        </w:rPr>
        <w:t>counter-productive</w:t>
      </w:r>
      <w:r w:rsidRPr="00773DD7">
        <w:rPr>
          <w:rStyle w:val="StyleUnderline"/>
          <w:highlight w:val="green"/>
        </w:rPr>
        <w:t>. Monolithic solutions present</w:t>
      </w:r>
      <w:r w:rsidRPr="0003355B">
        <w:rPr>
          <w:rStyle w:val="StyleUnderline"/>
        </w:rPr>
        <w:t xml:space="preserve"> themselves </w:t>
      </w:r>
      <w:r w:rsidRPr="007D6949">
        <w:rPr>
          <w:rStyle w:val="StyleUnderline"/>
        </w:rPr>
        <w:t xml:space="preserve">in </w:t>
      </w:r>
      <w:r w:rsidRPr="00773DD7">
        <w:rPr>
          <w:rStyle w:val="StyleUnderline"/>
          <w:highlight w:val="green"/>
        </w:rPr>
        <w:t xml:space="preserve">a </w:t>
      </w:r>
      <w:r w:rsidRPr="00773DD7">
        <w:rPr>
          <w:rStyle w:val="Emphasis"/>
          <w:highlight w:val="green"/>
        </w:rPr>
        <w:t>variety</w:t>
      </w:r>
      <w:r w:rsidRPr="00A24915">
        <w:rPr>
          <w:rStyle w:val="Emphasis"/>
        </w:rPr>
        <w:t xml:space="preserve"> of forms</w:t>
      </w:r>
      <w:r w:rsidRPr="00A24915">
        <w:rPr>
          <w:sz w:val="16"/>
        </w:rPr>
        <w:t xml:space="preserve">, ranging </w:t>
      </w:r>
      <w:r w:rsidRPr="009829C9">
        <w:rPr>
          <w:rStyle w:val="StyleUnderline"/>
        </w:rPr>
        <w:t>from pacifist utopianism through cosmopolitan transformational idealism to cynical conservative pessimism.</w:t>
      </w:r>
      <w:r w:rsidRPr="00A24915">
        <w:rPr>
          <w:sz w:val="16"/>
        </w:rPr>
        <w:t xml:space="preserve"> Yet </w:t>
      </w:r>
      <w:r w:rsidRPr="009829C9">
        <w:rPr>
          <w:rStyle w:val="StyleUnderline"/>
        </w:rPr>
        <w:t>even a superficial</w:t>
      </w:r>
      <w:r w:rsidRPr="0003355B">
        <w:rPr>
          <w:rStyle w:val="StyleUnderline"/>
        </w:rPr>
        <w:t xml:space="preserve"> </w:t>
      </w:r>
      <w:r w:rsidRPr="00773DD7">
        <w:rPr>
          <w:rStyle w:val="StyleUnderline"/>
          <w:highlight w:val="green"/>
        </w:rPr>
        <w:t>examination of</w:t>
      </w:r>
      <w:r w:rsidRPr="00A24915">
        <w:rPr>
          <w:rStyle w:val="StyleUnderline"/>
        </w:rPr>
        <w:t xml:space="preserve"> international </w:t>
      </w:r>
      <w:r w:rsidRPr="00773DD7">
        <w:rPr>
          <w:rStyle w:val="StyleUnderline"/>
          <w:highlight w:val="green"/>
        </w:rPr>
        <w:t xml:space="preserve">problems </w:t>
      </w:r>
      <w:r w:rsidRPr="00773DD7">
        <w:rPr>
          <w:rStyle w:val="Emphasis"/>
          <w:highlight w:val="green"/>
        </w:rPr>
        <w:t>negates</w:t>
      </w:r>
      <w:r w:rsidRPr="0003355B">
        <w:rPr>
          <w:rStyle w:val="Emphasis"/>
        </w:rPr>
        <w:t xml:space="preserve"> such </w:t>
      </w:r>
      <w:r w:rsidRPr="00773DD7">
        <w:rPr>
          <w:rStyle w:val="Emphasis"/>
          <w:highlight w:val="green"/>
        </w:rPr>
        <w:t>one-dimensional explanations</w:t>
      </w:r>
      <w:r w:rsidRPr="00A24915">
        <w:rPr>
          <w:rStyle w:val="StyleUnderline"/>
        </w:rPr>
        <w:t>. For example</w:t>
      </w:r>
      <w:r w:rsidRPr="00A24915">
        <w:rPr>
          <w:sz w:val="16"/>
        </w:rPr>
        <w:t xml:space="preserve">, the </w:t>
      </w:r>
      <w:r w:rsidRPr="00A24915">
        <w:rPr>
          <w:rStyle w:val="StyleUnderline"/>
        </w:rPr>
        <w:t>intense sectarian</w:t>
      </w:r>
      <w:r w:rsidRPr="00A24915">
        <w:rPr>
          <w:sz w:val="16"/>
        </w:rPr>
        <w:t xml:space="preserve"> and tribal </w:t>
      </w:r>
      <w:r w:rsidRPr="00773DD7">
        <w:rPr>
          <w:rStyle w:val="StyleUnderline"/>
          <w:highlight w:val="green"/>
        </w:rPr>
        <w:t>divisions</w:t>
      </w:r>
      <w:r w:rsidRPr="0003355B">
        <w:rPr>
          <w:rStyle w:val="StyleUnderline"/>
        </w:rPr>
        <w:t xml:space="preserve"> and rivalries </w:t>
      </w:r>
      <w:r w:rsidRPr="00773DD7">
        <w:rPr>
          <w:rStyle w:val="StyleUnderline"/>
          <w:highlight w:val="green"/>
        </w:rPr>
        <w:t>affect</w:t>
      </w:r>
      <w:r w:rsidRPr="00A24915">
        <w:rPr>
          <w:rStyle w:val="StyleUnderline"/>
        </w:rPr>
        <w:t xml:space="preserve">ing very </w:t>
      </w:r>
      <w:r w:rsidRPr="00773DD7">
        <w:rPr>
          <w:rStyle w:val="Emphasis"/>
          <w:highlight w:val="green"/>
        </w:rPr>
        <w:t>different societies</w:t>
      </w:r>
      <w:r w:rsidRPr="0003355B">
        <w:rPr>
          <w:rStyle w:val="StyleUnderline"/>
        </w:rPr>
        <w:t xml:space="preserve"> in the Middle East or across the</w:t>
      </w:r>
      <w:r w:rsidRPr="00A24915">
        <w:rPr>
          <w:sz w:val="16"/>
        </w:rPr>
        <w:t xml:space="preserve"> wider and more diffuse ‘</w:t>
      </w:r>
      <w:r w:rsidRPr="0003355B">
        <w:rPr>
          <w:rStyle w:val="StyleUnderline"/>
        </w:rPr>
        <w:t xml:space="preserve">Muslim world’ </w:t>
      </w:r>
      <w:r w:rsidRPr="00773DD7">
        <w:rPr>
          <w:rStyle w:val="StyleUnderline"/>
          <w:highlight w:val="green"/>
        </w:rPr>
        <w:t>exposes</w:t>
      </w:r>
      <w:r w:rsidRPr="0003355B">
        <w:rPr>
          <w:rStyle w:val="StyleUnderline"/>
        </w:rPr>
        <w:t xml:space="preserve"> the </w:t>
      </w:r>
      <w:r w:rsidRPr="00A24915">
        <w:rPr>
          <w:rStyle w:val="StyleUnderline"/>
        </w:rPr>
        <w:t xml:space="preserve">practical </w:t>
      </w:r>
      <w:r w:rsidRPr="00773DD7">
        <w:rPr>
          <w:rStyle w:val="Emphasis"/>
          <w:highlight w:val="green"/>
        </w:rPr>
        <w:t>limitations</w:t>
      </w:r>
      <w:r w:rsidRPr="00773DD7">
        <w:rPr>
          <w:rStyle w:val="StyleUnderline"/>
          <w:highlight w:val="green"/>
        </w:rPr>
        <w:t xml:space="preserve"> of any </w:t>
      </w:r>
      <w:r w:rsidRPr="00773DD7">
        <w:rPr>
          <w:rStyle w:val="Emphasis"/>
          <w:highlight w:val="green"/>
        </w:rPr>
        <w:t>all-encompassing</w:t>
      </w:r>
      <w:r w:rsidRPr="0003355B">
        <w:rPr>
          <w:rStyle w:val="StyleUnderline"/>
        </w:rPr>
        <w:t xml:space="preserve"> rationalist or normative </w:t>
      </w:r>
      <w:r w:rsidRPr="00773DD7">
        <w:rPr>
          <w:rStyle w:val="StyleUnderline"/>
          <w:highlight w:val="green"/>
        </w:rPr>
        <w:t>solution</w:t>
      </w:r>
      <w:r w:rsidRPr="00A24915">
        <w:rPr>
          <w:sz w:val="16"/>
        </w:rPr>
        <w:t xml:space="preserve">.28 Indeed, </w:t>
      </w:r>
      <w:r w:rsidRPr="0003355B">
        <w:rPr>
          <w:rStyle w:val="StyleUnderline"/>
        </w:rPr>
        <w:t xml:space="preserve">the </w:t>
      </w:r>
      <w:r w:rsidRPr="00773DD7">
        <w:rPr>
          <w:rStyle w:val="StyleUnderline"/>
          <w:highlight w:val="green"/>
        </w:rPr>
        <w:t>diversity</w:t>
      </w:r>
      <w:r w:rsidRPr="0003355B">
        <w:rPr>
          <w:rStyle w:val="StyleUnderline"/>
        </w:rPr>
        <w:t xml:space="preserve"> of Islam both in its heartlands and across its diaspora </w:t>
      </w:r>
      <w:r w:rsidRPr="00773DD7">
        <w:rPr>
          <w:rStyle w:val="StyleUnderline"/>
          <w:highlight w:val="green"/>
        </w:rPr>
        <w:t>illustrate</w:t>
      </w:r>
      <w:r w:rsidRPr="00A24915">
        <w:rPr>
          <w:rStyle w:val="StyleUnderline"/>
        </w:rPr>
        <w:t xml:space="preserve">s the </w:t>
      </w:r>
      <w:r w:rsidRPr="00773DD7">
        <w:rPr>
          <w:rStyle w:val="StyleUnderline"/>
          <w:highlight w:val="green"/>
        </w:rPr>
        <w:t>difficulty of</w:t>
      </w:r>
      <w:r w:rsidRPr="0003355B">
        <w:rPr>
          <w:rStyle w:val="StyleUnderline"/>
        </w:rPr>
        <w:t xml:space="preserve"> trying to establish </w:t>
      </w:r>
      <w:r w:rsidRPr="00773DD7">
        <w:rPr>
          <w:rStyle w:val="StyleUnderline"/>
          <w:highlight w:val="green"/>
        </w:rPr>
        <w:t>a</w:t>
      </w:r>
      <w:r w:rsidRPr="00A24915">
        <w:rPr>
          <w:rStyle w:val="StyleUnderline"/>
        </w:rPr>
        <w:t xml:space="preserve">n abstract </w:t>
      </w:r>
      <w:r w:rsidRPr="00773DD7">
        <w:rPr>
          <w:rStyle w:val="StyleUnderline"/>
          <w:highlight w:val="green"/>
        </w:rPr>
        <w:t xml:space="preserve">monocausal explanation that </w:t>
      </w:r>
      <w:r w:rsidRPr="00773DD7">
        <w:rPr>
          <w:rStyle w:val="Emphasis"/>
          <w:highlight w:val="green"/>
        </w:rPr>
        <w:t>magically reveals</w:t>
      </w:r>
      <w:r w:rsidRPr="0003355B">
        <w:rPr>
          <w:rStyle w:val="Emphasis"/>
        </w:rPr>
        <w:t xml:space="preserve"> a hidden </w:t>
      </w:r>
      <w:r w:rsidRPr="00773DD7">
        <w:rPr>
          <w:rStyle w:val="Emphasis"/>
          <w:highlight w:val="green"/>
        </w:rPr>
        <w:t>interconnection between</w:t>
      </w:r>
      <w:r w:rsidRPr="00A24915">
        <w:rPr>
          <w:rStyle w:val="Emphasis"/>
        </w:rPr>
        <w:t xml:space="preserve"> very </w:t>
      </w:r>
      <w:r w:rsidRPr="00773DD7">
        <w:rPr>
          <w:rStyle w:val="Emphasis"/>
          <w:highlight w:val="green"/>
        </w:rPr>
        <w:t>different</w:t>
      </w:r>
      <w:r w:rsidRPr="0003355B">
        <w:rPr>
          <w:rStyle w:val="Emphasis"/>
        </w:rPr>
        <w:t xml:space="preserve"> issues and </w:t>
      </w:r>
      <w:r w:rsidRPr="00773DD7">
        <w:rPr>
          <w:rStyle w:val="Emphasis"/>
          <w:highlight w:val="green"/>
        </w:rPr>
        <w:t>conflicts</w:t>
      </w:r>
      <w:r w:rsidRPr="00A24915">
        <w:rPr>
          <w:sz w:val="16"/>
        </w:rPr>
        <w:t>.</w:t>
      </w:r>
    </w:p>
    <w:p w14:paraId="5B9BA5DF" w14:textId="6D40ADBA" w:rsidR="00E01B8B" w:rsidRPr="00423F73" w:rsidRDefault="006360CF" w:rsidP="00E01B8B">
      <w:pPr>
        <w:pStyle w:val="Heading4"/>
        <w:rPr>
          <w:rFonts w:asciiTheme="minorHAnsi" w:hAnsiTheme="minorHAnsi" w:cstheme="minorHAnsi"/>
        </w:rPr>
      </w:pPr>
      <w:r>
        <w:t xml:space="preserve">[4] </w:t>
      </w:r>
      <w:r w:rsidR="00E01B8B" w:rsidRPr="00423F73">
        <w:rPr>
          <w:rFonts w:asciiTheme="minorHAnsi" w:hAnsiTheme="minorHAnsi" w:cstheme="minorHAnsi"/>
        </w:rPr>
        <w:t xml:space="preserve">The foreign policy establishment solves </w:t>
      </w:r>
      <w:r w:rsidR="00E01B8B" w:rsidRPr="00423F73">
        <w:rPr>
          <w:rFonts w:asciiTheme="minorHAnsi" w:hAnsiTheme="minorHAnsi" w:cstheme="minorHAnsi"/>
          <w:u w:val="single"/>
        </w:rPr>
        <w:t>great power war</w:t>
      </w:r>
      <w:r w:rsidR="00E01B8B" w:rsidRPr="00423F73">
        <w:rPr>
          <w:rFonts w:asciiTheme="minorHAnsi" w:hAnsiTheme="minorHAnsi" w:cstheme="minorHAnsi"/>
        </w:rPr>
        <w:t xml:space="preserve"> and </w:t>
      </w:r>
      <w:r w:rsidR="00E01B8B" w:rsidRPr="00423F73">
        <w:rPr>
          <w:rFonts w:asciiTheme="minorHAnsi" w:hAnsiTheme="minorHAnsi" w:cstheme="minorHAnsi"/>
          <w:u w:val="single"/>
        </w:rPr>
        <w:t>self corrects</w:t>
      </w:r>
      <w:r w:rsidR="00E01B8B" w:rsidRPr="00423F73">
        <w:rPr>
          <w:rFonts w:asciiTheme="minorHAnsi" w:hAnsiTheme="minorHAnsi" w:cstheme="minorHAnsi"/>
        </w:rPr>
        <w:t xml:space="preserve"> – any alternative strategy is substantially worse – the alternative’s </w:t>
      </w:r>
      <w:r w:rsidR="00E01B8B" w:rsidRPr="00423F73">
        <w:rPr>
          <w:rFonts w:asciiTheme="minorHAnsi" w:hAnsiTheme="minorHAnsi" w:cstheme="minorHAnsi"/>
          <w:u w:val="single"/>
        </w:rPr>
        <w:t>retreat from foreign policy expertise</w:t>
      </w:r>
      <w:r w:rsidR="00E01B8B" w:rsidRPr="00423F73">
        <w:rPr>
          <w:rFonts w:asciiTheme="minorHAnsi" w:hAnsiTheme="minorHAnsi" w:cstheme="minorHAnsi"/>
        </w:rPr>
        <w:t xml:space="preserve"> and lack of a </w:t>
      </w:r>
      <w:r w:rsidR="00E01B8B" w:rsidRPr="00423F73">
        <w:rPr>
          <w:rFonts w:asciiTheme="minorHAnsi" w:hAnsiTheme="minorHAnsi" w:cstheme="minorHAnsi"/>
          <w:u w:val="single"/>
        </w:rPr>
        <w:t>coherent foreign policy vision</w:t>
      </w:r>
      <w:r w:rsidR="00E01B8B" w:rsidRPr="00423F73">
        <w:rPr>
          <w:rFonts w:asciiTheme="minorHAnsi" w:hAnsiTheme="minorHAnsi" w:cstheme="minorHAnsi"/>
        </w:rPr>
        <w:t xml:space="preserve"> turns all their offense</w:t>
      </w:r>
    </w:p>
    <w:p w14:paraId="7D3730C1" w14:textId="77777777" w:rsidR="00E01B8B" w:rsidRPr="00423F73" w:rsidRDefault="00E01B8B" w:rsidP="00E01B8B">
      <w:pPr>
        <w:rPr>
          <w:rFonts w:asciiTheme="minorHAnsi" w:hAnsiTheme="minorHAnsi" w:cstheme="minorHAnsi"/>
        </w:rPr>
      </w:pPr>
      <w:r w:rsidRPr="00423F73">
        <w:rPr>
          <w:rFonts w:asciiTheme="minorHAnsi" w:eastAsiaTheme="majorEastAsia" w:hAnsiTheme="minorHAnsi" w:cstheme="minorHAnsi"/>
          <w:b/>
          <w:iCs/>
        </w:rPr>
        <w:t xml:space="preserve">Brands </w:t>
      </w:r>
      <w:r w:rsidRPr="00423F73">
        <w:rPr>
          <w:rFonts w:asciiTheme="minorHAnsi" w:hAnsiTheme="minorHAnsi" w:cstheme="minorHAnsi"/>
        </w:rPr>
        <w:t>et. al</w:t>
      </w:r>
      <w:r w:rsidRPr="00423F73">
        <w:rPr>
          <w:rFonts w:asciiTheme="minorHAnsi" w:eastAsiaTheme="majorEastAsia" w:hAnsiTheme="minorHAnsi" w:cstheme="minorHAnsi"/>
          <w:b/>
          <w:iCs/>
        </w:rPr>
        <w:t xml:space="preserve"> 20</w:t>
      </w:r>
      <w:r w:rsidRPr="00423F73">
        <w:rPr>
          <w:rFonts w:asciiTheme="minorHAnsi" w:hAnsiTheme="minorHAnsi" w:cstheme="minorHAnsi"/>
        </w:rPr>
        <w:t xml:space="preserve"> [HAL BRANDS, the Henry A. Kissinger Distinguished Professor of Global Affairs at the Johns Hopkins School of Advanced International Studies and a scholar at the American Enterprise Institute, served as Special Assistant to the Secretary of Defense in 2015-2016. PETER FEAVER, Professor of Political Science and Public Policy at Duke University, served as special adviser for strategic planning and institutional reform at the National Security Council staff in 2005-2007 and as director for defense policy and arms control in 1993-1994. WILLIAM INBODEN, William Powers, Jr., Executive Director of the Clements Center for National Security and an Associate Professor at the LBJ School of Public Affairs at the University of Texas at Austin, served at the State Department in 2002-2005 and as senior director for strategic planning on the National Security Council staff in 2005-2007, “In Defense of the Blob”, April 29</w:t>
      </w:r>
      <w:r w:rsidRPr="00423F73">
        <w:rPr>
          <w:rFonts w:asciiTheme="minorHAnsi" w:hAnsiTheme="minorHAnsi" w:cstheme="minorHAnsi"/>
          <w:vertAlign w:val="superscript"/>
        </w:rPr>
        <w:t>th</w:t>
      </w:r>
      <w:r w:rsidRPr="00423F73">
        <w:rPr>
          <w:rFonts w:asciiTheme="minorHAnsi" w:hAnsiTheme="minorHAnsi" w:cstheme="minorHAnsi"/>
        </w:rPr>
        <w:t xml:space="preserve">, </w:t>
      </w:r>
      <w:hyperlink r:id="rId64" w:history="1">
        <w:r w:rsidRPr="00423F73">
          <w:rPr>
            <w:rStyle w:val="Hyperlink"/>
            <w:rFonts w:asciiTheme="minorHAnsi" w:hAnsiTheme="minorHAnsi" w:cstheme="minorHAnsi"/>
          </w:rPr>
          <w:t>https://www.foreignaffairs.com/articles/united-states/2020-04-29/defense-blob</w:t>
        </w:r>
      </w:hyperlink>
      <w:r w:rsidRPr="00423F73">
        <w:rPr>
          <w:rFonts w:asciiTheme="minorHAnsi" w:hAnsiTheme="minorHAnsi" w:cstheme="minorHAnsi"/>
        </w:rPr>
        <w:t>]</w:t>
      </w:r>
    </w:p>
    <w:p w14:paraId="495646A9" w14:textId="77777777" w:rsidR="00E01B8B" w:rsidRPr="00423F73" w:rsidRDefault="00E01B8B" w:rsidP="00E01B8B">
      <w:pPr>
        <w:pStyle w:val="ListParagraph"/>
        <w:numPr>
          <w:ilvl w:val="0"/>
          <w:numId w:val="35"/>
        </w:numPr>
        <w:rPr>
          <w:rFonts w:asciiTheme="minorHAnsi" w:hAnsiTheme="minorHAnsi" w:cstheme="minorHAnsi"/>
        </w:rPr>
      </w:pPr>
      <w:r w:rsidRPr="00423F73">
        <w:rPr>
          <w:rFonts w:asciiTheme="minorHAnsi" w:hAnsiTheme="minorHAnsi" w:cstheme="minorHAnsi"/>
        </w:rPr>
        <w:lastRenderedPageBreak/>
        <w:t xml:space="preserve">Any offense they win is </w:t>
      </w:r>
      <w:r w:rsidRPr="00423F73">
        <w:rPr>
          <w:rFonts w:asciiTheme="minorHAnsi" w:hAnsiTheme="minorHAnsi" w:cstheme="minorHAnsi"/>
          <w:u w:val="single"/>
        </w:rPr>
        <w:t>solved</w:t>
      </w:r>
      <w:r w:rsidRPr="00423F73">
        <w:rPr>
          <w:rFonts w:asciiTheme="minorHAnsi" w:hAnsiTheme="minorHAnsi" w:cstheme="minorHAnsi"/>
        </w:rPr>
        <w:t xml:space="preserve"> by doubling down and committing to status quo foreign policy – rejecting foreign policy expertise makes everything worse so any offense they win against primacy is </w:t>
      </w:r>
      <w:r w:rsidRPr="00423F73">
        <w:rPr>
          <w:rFonts w:asciiTheme="minorHAnsi" w:hAnsiTheme="minorHAnsi" w:cstheme="minorHAnsi"/>
          <w:u w:val="single"/>
        </w:rPr>
        <w:t>offense against the alt</w:t>
      </w:r>
      <w:r w:rsidRPr="00423F73">
        <w:rPr>
          <w:rFonts w:asciiTheme="minorHAnsi" w:hAnsiTheme="minorHAnsi" w:cstheme="minorHAnsi"/>
        </w:rPr>
        <w:t xml:space="preserve"> because expertise solves and rejection makes it worse</w:t>
      </w:r>
    </w:p>
    <w:p w14:paraId="0DE1A6A0" w14:textId="77777777" w:rsidR="00E01B8B" w:rsidRPr="00423F73" w:rsidRDefault="00E01B8B" w:rsidP="00E01B8B">
      <w:pPr>
        <w:pStyle w:val="ListParagraph"/>
        <w:numPr>
          <w:ilvl w:val="0"/>
          <w:numId w:val="35"/>
        </w:numPr>
        <w:rPr>
          <w:rFonts w:asciiTheme="minorHAnsi" w:hAnsiTheme="minorHAnsi" w:cstheme="minorHAnsi"/>
        </w:rPr>
      </w:pPr>
      <w:r w:rsidRPr="00423F73">
        <w:rPr>
          <w:rFonts w:asciiTheme="minorHAnsi" w:hAnsiTheme="minorHAnsi" w:cstheme="minorHAnsi"/>
        </w:rPr>
        <w:t>Turns interventions – they’re politically toxic which discourages them, but lack of expertise makes them more common</w:t>
      </w:r>
    </w:p>
    <w:p w14:paraId="24C20AD0" w14:textId="77777777" w:rsidR="00E01B8B" w:rsidRPr="00423F73" w:rsidRDefault="00E01B8B" w:rsidP="00E01B8B">
      <w:pPr>
        <w:pStyle w:val="ListParagraph"/>
        <w:numPr>
          <w:ilvl w:val="0"/>
          <w:numId w:val="35"/>
        </w:numPr>
        <w:rPr>
          <w:rFonts w:asciiTheme="minorHAnsi" w:hAnsiTheme="minorHAnsi" w:cstheme="minorHAnsi"/>
        </w:rPr>
      </w:pPr>
      <w:r w:rsidRPr="00423F73">
        <w:rPr>
          <w:rFonts w:asciiTheme="minorHAnsi" w:hAnsiTheme="minorHAnsi" w:cstheme="minorHAnsi"/>
        </w:rPr>
        <w:t>Answers general foreign policy Ks --- american foreign policy is not monolithic or closed off to alternative perspectives --- your perspective is just wrong</w:t>
      </w:r>
    </w:p>
    <w:p w14:paraId="43259A5D" w14:textId="77777777" w:rsidR="00E01B8B" w:rsidRPr="00423F73" w:rsidRDefault="00E01B8B" w:rsidP="00E01B8B">
      <w:pPr>
        <w:pStyle w:val="ListParagraph"/>
        <w:numPr>
          <w:ilvl w:val="0"/>
          <w:numId w:val="35"/>
        </w:numPr>
        <w:rPr>
          <w:rFonts w:asciiTheme="minorHAnsi" w:hAnsiTheme="minorHAnsi" w:cstheme="minorHAnsi"/>
        </w:rPr>
      </w:pPr>
      <w:r w:rsidRPr="00423F73">
        <w:rPr>
          <w:rFonts w:asciiTheme="minorHAnsi" w:hAnsiTheme="minorHAnsi" w:cstheme="minorHAnsi"/>
        </w:rPr>
        <w:t xml:space="preserve">Assume the K is wrong because a century of foreign policy expertise has concluded the LIO is best </w:t>
      </w:r>
    </w:p>
    <w:p w14:paraId="149FC298" w14:textId="77777777" w:rsidR="00E01B8B" w:rsidRPr="00423F73" w:rsidRDefault="00E01B8B" w:rsidP="00E01B8B">
      <w:pPr>
        <w:rPr>
          <w:rStyle w:val="StyleUnderline"/>
          <w:rFonts w:asciiTheme="minorHAnsi" w:hAnsiTheme="minorHAnsi" w:cstheme="minorHAnsi"/>
        </w:rPr>
      </w:pPr>
      <w:r w:rsidRPr="00F801FB">
        <w:rPr>
          <w:rStyle w:val="StyleUnderline"/>
          <w:rFonts w:asciiTheme="minorHAnsi" w:hAnsiTheme="minorHAnsi" w:cstheme="minorHAnsi"/>
          <w:highlight w:val="cyan"/>
        </w:rPr>
        <w:t>Blob theorists view the establishment as a club of</w:t>
      </w:r>
      <w:r w:rsidRPr="00423F73">
        <w:rPr>
          <w:rStyle w:val="StyleUnderline"/>
          <w:rFonts w:asciiTheme="minorHAnsi" w:hAnsiTheme="minorHAnsi" w:cstheme="minorHAnsi"/>
        </w:rPr>
        <w:t xml:space="preserve"> like-minded </w:t>
      </w:r>
      <w:r w:rsidRPr="00F801FB">
        <w:rPr>
          <w:rStyle w:val="StyleUnderline"/>
          <w:rFonts w:asciiTheme="minorHAnsi" w:hAnsiTheme="minorHAnsi" w:cstheme="minorHAnsi"/>
          <w:highlight w:val="cyan"/>
        </w:rPr>
        <w:t>elite</w:t>
      </w:r>
      <w:r w:rsidRPr="00423F73">
        <w:rPr>
          <w:rStyle w:val="StyleUnderline"/>
          <w:rFonts w:asciiTheme="minorHAnsi" w:hAnsiTheme="minorHAnsi" w:cstheme="minorHAnsi"/>
        </w:rPr>
        <w:t xml:space="preserve"> insiders who control everything, take care of one another, and brush off challenges to conventional wisdom. </w:t>
      </w:r>
      <w:r w:rsidRPr="00F801FB">
        <w:rPr>
          <w:rStyle w:val="StyleUnderline"/>
          <w:rFonts w:asciiTheme="minorHAnsi" w:hAnsiTheme="minorHAnsi" w:cstheme="minorHAnsi"/>
          <w:highlight w:val="cyan"/>
        </w:rPr>
        <w:t>In reality</w:t>
      </w:r>
      <w:r w:rsidRPr="00423F73">
        <w:rPr>
          <w:rStyle w:val="StyleUnderline"/>
          <w:rFonts w:asciiTheme="minorHAnsi" w:hAnsiTheme="minorHAnsi" w:cstheme="minorHAnsi"/>
        </w:rPr>
        <w:t xml:space="preserve">, the United States </w:t>
      </w:r>
      <w:r w:rsidRPr="00F801FB">
        <w:rPr>
          <w:rStyle w:val="StyleUnderline"/>
          <w:rFonts w:asciiTheme="minorHAnsi" w:hAnsiTheme="minorHAnsi" w:cstheme="minorHAnsi"/>
          <w:highlight w:val="cyan"/>
        </w:rPr>
        <w:t>actually</w:t>
      </w:r>
      <w:r w:rsidRPr="00423F73">
        <w:rPr>
          <w:rStyle w:val="StyleUnderline"/>
          <w:rFonts w:asciiTheme="minorHAnsi" w:hAnsiTheme="minorHAnsi" w:cstheme="minorHAnsi"/>
        </w:rPr>
        <w:t xml:space="preserve"> has a </w:t>
      </w:r>
      <w:r w:rsidRPr="00F801FB">
        <w:rPr>
          <w:rStyle w:val="Emphasis"/>
          <w:rFonts w:asciiTheme="minorHAnsi" w:hAnsiTheme="minorHAnsi" w:cstheme="minorHAnsi"/>
          <w:highlight w:val="cyan"/>
        </w:rPr>
        <w:t>healthy marketplace</w:t>
      </w:r>
      <w:r w:rsidRPr="00F801FB">
        <w:rPr>
          <w:rStyle w:val="StyleUnderline"/>
          <w:rFonts w:asciiTheme="minorHAnsi" w:hAnsiTheme="minorHAnsi" w:cstheme="minorHAnsi"/>
          <w:highlight w:val="cyan"/>
        </w:rPr>
        <w:t xml:space="preserve"> of fo</w:t>
      </w:r>
      <w:r w:rsidRPr="00423F73">
        <w:rPr>
          <w:rStyle w:val="StyleUnderline"/>
          <w:rFonts w:asciiTheme="minorHAnsi" w:hAnsiTheme="minorHAnsi" w:cstheme="minorHAnsi"/>
        </w:rPr>
        <w:t xml:space="preserve">reign </w:t>
      </w:r>
      <w:r w:rsidRPr="00F801FB">
        <w:rPr>
          <w:rStyle w:val="StyleUnderline"/>
          <w:rFonts w:asciiTheme="minorHAnsi" w:hAnsiTheme="minorHAnsi" w:cstheme="minorHAnsi"/>
          <w:highlight w:val="cyan"/>
        </w:rPr>
        <w:t>po</w:t>
      </w:r>
      <w:r w:rsidRPr="00423F73">
        <w:rPr>
          <w:rStyle w:val="StyleUnderline"/>
          <w:rFonts w:asciiTheme="minorHAnsi" w:hAnsiTheme="minorHAnsi" w:cstheme="minorHAnsi"/>
        </w:rPr>
        <w:t xml:space="preserve">licy </w:t>
      </w:r>
      <w:r w:rsidRPr="00F801FB">
        <w:rPr>
          <w:rStyle w:val="StyleUnderline"/>
          <w:rFonts w:asciiTheme="minorHAnsi" w:hAnsiTheme="minorHAnsi" w:cstheme="minorHAnsi"/>
          <w:highlight w:val="cyan"/>
        </w:rPr>
        <w:t>ideas</w:t>
      </w:r>
      <w:r w:rsidRPr="00423F73">
        <w:rPr>
          <w:rStyle w:val="StyleUnderline"/>
          <w:rFonts w:asciiTheme="minorHAnsi" w:hAnsiTheme="minorHAnsi" w:cstheme="minorHAnsi"/>
        </w:rPr>
        <w:t>.</w:t>
      </w:r>
      <w:r w:rsidRPr="00423F73">
        <w:rPr>
          <w:rFonts w:asciiTheme="minorHAnsi" w:hAnsiTheme="minorHAnsi" w:cstheme="minorHAnsi"/>
          <w:sz w:val="16"/>
        </w:rPr>
        <w:t xml:space="preserve"> </w:t>
      </w:r>
      <w:r w:rsidRPr="00F801FB">
        <w:rPr>
          <w:rStyle w:val="StyleUnderline"/>
          <w:rFonts w:asciiTheme="minorHAnsi" w:hAnsiTheme="minorHAnsi" w:cstheme="minorHAnsi"/>
          <w:highlight w:val="cyan"/>
        </w:rPr>
        <w:t>Discussion</w:t>
      </w:r>
      <w:r w:rsidRPr="00423F73">
        <w:rPr>
          <w:rStyle w:val="StyleUnderline"/>
          <w:rFonts w:asciiTheme="minorHAnsi" w:hAnsiTheme="minorHAnsi" w:cstheme="minorHAnsi"/>
        </w:rPr>
        <w:t xml:space="preserve"> over American foreign policy is loud, contentious, diverse, and generally </w:t>
      </w:r>
      <w:r w:rsidRPr="00F801FB">
        <w:rPr>
          <w:rStyle w:val="StyleUnderline"/>
          <w:rFonts w:asciiTheme="minorHAnsi" w:hAnsiTheme="minorHAnsi" w:cstheme="minorHAnsi"/>
          <w:highlight w:val="cyan"/>
        </w:rPr>
        <w:t>pragmatic</w:t>
      </w:r>
      <w:r w:rsidRPr="00423F73">
        <w:rPr>
          <w:rStyle w:val="StyleUnderline"/>
          <w:rFonts w:asciiTheme="minorHAnsi" w:hAnsiTheme="minorHAnsi" w:cstheme="minorHAnsi"/>
        </w:rPr>
        <w:t xml:space="preserve">—and as a result, the </w:t>
      </w:r>
      <w:r w:rsidRPr="00F801FB">
        <w:rPr>
          <w:rStyle w:val="StyleUnderline"/>
          <w:rFonts w:asciiTheme="minorHAnsi" w:hAnsiTheme="minorHAnsi" w:cstheme="minorHAnsi"/>
          <w:highlight w:val="cyan"/>
        </w:rPr>
        <w:t>nation</w:t>
      </w:r>
      <w:r w:rsidRPr="00423F73">
        <w:rPr>
          <w:rStyle w:val="StyleUnderline"/>
          <w:rFonts w:asciiTheme="minorHAnsi" w:hAnsiTheme="minorHAnsi" w:cstheme="minorHAnsi"/>
        </w:rPr>
        <w:t xml:space="preserve"> gets the opportunity to </w:t>
      </w:r>
      <w:r w:rsidRPr="00F801FB">
        <w:rPr>
          <w:rStyle w:val="Emphasis"/>
          <w:rFonts w:asciiTheme="minorHAnsi" w:hAnsiTheme="minorHAnsi" w:cstheme="minorHAnsi"/>
          <w:highlight w:val="cyan"/>
        </w:rPr>
        <w:t>learn from its mistakes</w:t>
      </w:r>
      <w:r w:rsidRPr="00423F73">
        <w:rPr>
          <w:rStyle w:val="StyleUnderline"/>
          <w:rFonts w:asciiTheme="minorHAnsi" w:hAnsiTheme="minorHAnsi" w:cstheme="minorHAnsi"/>
        </w:rPr>
        <w:t xml:space="preserve">, build on its successes, and </w:t>
      </w:r>
      <w:r w:rsidRPr="00F801FB">
        <w:rPr>
          <w:rStyle w:val="StyleUnderline"/>
          <w:rFonts w:asciiTheme="minorHAnsi" w:hAnsiTheme="minorHAnsi" w:cstheme="minorHAnsi"/>
          <w:highlight w:val="cyan"/>
        </w:rPr>
        <w:t xml:space="preserve">improve </w:t>
      </w:r>
      <w:r w:rsidRPr="00423F73">
        <w:rPr>
          <w:rStyle w:val="StyleUnderline"/>
          <w:rFonts w:asciiTheme="minorHAnsi" w:hAnsiTheme="minorHAnsi" w:cstheme="minorHAnsi"/>
        </w:rPr>
        <w:t xml:space="preserve">its </w:t>
      </w:r>
      <w:r w:rsidRPr="00F801FB">
        <w:rPr>
          <w:rStyle w:val="StyleUnderline"/>
          <w:rFonts w:asciiTheme="minorHAnsi" w:hAnsiTheme="minorHAnsi" w:cstheme="minorHAnsi"/>
          <w:highlight w:val="cyan"/>
        </w:rPr>
        <w:t>performance over time</w:t>
      </w:r>
      <w:r w:rsidRPr="00423F73">
        <w:rPr>
          <w:rStyle w:val="StyleUnderline"/>
          <w:rFonts w:asciiTheme="minorHAnsi" w:hAnsiTheme="minorHAnsi" w:cstheme="minorHAnsi"/>
        </w:rPr>
        <w:t>.</w:t>
      </w:r>
    </w:p>
    <w:p w14:paraId="4FF90EC5" w14:textId="77777777" w:rsidR="00E01B8B" w:rsidRPr="00423F73" w:rsidRDefault="00E01B8B" w:rsidP="00E01B8B">
      <w:pPr>
        <w:rPr>
          <w:rFonts w:asciiTheme="minorHAnsi" w:hAnsiTheme="minorHAnsi" w:cstheme="minorHAnsi"/>
          <w:sz w:val="16"/>
        </w:rPr>
      </w:pPr>
      <w:r w:rsidRPr="00423F73">
        <w:rPr>
          <w:rFonts w:asciiTheme="minorHAnsi" w:hAnsiTheme="minorHAnsi" w:cstheme="minorHAnsi"/>
          <w:sz w:val="16"/>
        </w:rPr>
        <w:t xml:space="preserve">In both absolute and relative terms, </w:t>
      </w:r>
      <w:r w:rsidRPr="00423F73">
        <w:rPr>
          <w:rStyle w:val="StyleUnderline"/>
          <w:rFonts w:asciiTheme="minorHAnsi" w:hAnsiTheme="minorHAnsi" w:cstheme="minorHAnsi"/>
        </w:rPr>
        <w:t xml:space="preserve">the </w:t>
      </w:r>
      <w:r w:rsidRPr="00F801FB">
        <w:rPr>
          <w:rStyle w:val="StyleUnderline"/>
          <w:rFonts w:asciiTheme="minorHAnsi" w:hAnsiTheme="minorHAnsi" w:cstheme="minorHAnsi"/>
          <w:highlight w:val="cyan"/>
        </w:rPr>
        <w:t>expert community</w:t>
      </w:r>
      <w:r w:rsidRPr="00423F73">
        <w:rPr>
          <w:rStyle w:val="StyleUnderline"/>
          <w:rFonts w:asciiTheme="minorHAnsi" w:hAnsiTheme="minorHAnsi" w:cstheme="minorHAnsi"/>
        </w:rPr>
        <w:t xml:space="preserve"> dealing with foreign policy and national security in the United States is remarkably </w:t>
      </w:r>
      <w:r w:rsidRPr="00F801FB">
        <w:rPr>
          <w:rStyle w:val="StyleUnderline"/>
          <w:rFonts w:asciiTheme="minorHAnsi" w:hAnsiTheme="minorHAnsi" w:cstheme="minorHAnsi"/>
          <w:highlight w:val="cyan"/>
        </w:rPr>
        <w:t>large</w:t>
      </w:r>
      <w:r w:rsidRPr="00423F73">
        <w:rPr>
          <w:rStyle w:val="StyleUnderline"/>
          <w:rFonts w:asciiTheme="minorHAnsi" w:hAnsiTheme="minorHAnsi" w:cstheme="minorHAnsi"/>
        </w:rPr>
        <w:t xml:space="preserve"> and </w:t>
      </w:r>
      <w:r w:rsidRPr="00F801FB">
        <w:rPr>
          <w:rStyle w:val="StyleUnderline"/>
          <w:rFonts w:asciiTheme="minorHAnsi" w:hAnsiTheme="minorHAnsi" w:cstheme="minorHAnsi"/>
          <w:highlight w:val="cyan"/>
        </w:rPr>
        <w:t>heterogeneous</w:t>
      </w:r>
      <w:r w:rsidRPr="00423F73">
        <w:rPr>
          <w:rStyle w:val="StyleUnderline"/>
          <w:rFonts w:asciiTheme="minorHAnsi" w:hAnsiTheme="minorHAnsi" w:cstheme="minorHAnsi"/>
        </w:rPr>
        <w:t xml:space="preserve">. Inside government, cadres of professionals make vast amounts of technocratic knowledge and institutional memory available to policymakers. Every department and agency with an international role has distinctive regional or functional expertise it can bring to bear. This </w:t>
      </w:r>
      <w:r w:rsidRPr="00F801FB">
        <w:rPr>
          <w:rStyle w:val="StyleUnderline"/>
          <w:rFonts w:asciiTheme="minorHAnsi" w:hAnsiTheme="minorHAnsi" w:cstheme="minorHAnsi"/>
          <w:highlight w:val="cyan"/>
        </w:rPr>
        <w:t>in-house knowledge</w:t>
      </w:r>
      <w:r w:rsidRPr="00423F73">
        <w:rPr>
          <w:rStyle w:val="StyleUnderline"/>
          <w:rFonts w:asciiTheme="minorHAnsi" w:hAnsiTheme="minorHAnsi" w:cstheme="minorHAnsi"/>
        </w:rPr>
        <w:t xml:space="preserve"> is </w:t>
      </w:r>
      <w:r w:rsidRPr="00F801FB">
        <w:rPr>
          <w:rStyle w:val="StyleUnderline"/>
          <w:rFonts w:asciiTheme="minorHAnsi" w:hAnsiTheme="minorHAnsi" w:cstheme="minorHAnsi"/>
          <w:highlight w:val="cyan"/>
        </w:rPr>
        <w:t>complemented by</w:t>
      </w:r>
      <w:r w:rsidRPr="00423F73">
        <w:rPr>
          <w:rStyle w:val="StyleUnderline"/>
          <w:rFonts w:asciiTheme="minorHAnsi" w:hAnsiTheme="minorHAnsi" w:cstheme="minorHAnsi"/>
        </w:rPr>
        <w:t xml:space="preserve"> an even larger and more diverse network of experts in the many hundreds of </w:t>
      </w:r>
      <w:r w:rsidRPr="00F801FB">
        <w:rPr>
          <w:rStyle w:val="StyleUnderline"/>
          <w:rFonts w:asciiTheme="minorHAnsi" w:hAnsiTheme="minorHAnsi" w:cstheme="minorHAnsi"/>
          <w:highlight w:val="cyan"/>
        </w:rPr>
        <w:t>think tanks</w:t>
      </w:r>
      <w:r w:rsidRPr="00423F73">
        <w:rPr>
          <w:rStyle w:val="StyleUnderline"/>
          <w:rFonts w:asciiTheme="minorHAnsi" w:hAnsiTheme="minorHAnsi" w:cstheme="minorHAnsi"/>
        </w:rPr>
        <w:t xml:space="preserve"> and contract research institutions that surround the government and </w:t>
      </w:r>
      <w:r w:rsidRPr="00F801FB">
        <w:rPr>
          <w:rStyle w:val="StyleUnderline"/>
          <w:rFonts w:asciiTheme="minorHAnsi" w:hAnsiTheme="minorHAnsi" w:cstheme="minorHAnsi"/>
          <w:highlight w:val="cyan"/>
        </w:rPr>
        <w:t>offer views ranging</w:t>
      </w:r>
      <w:r w:rsidRPr="00423F73">
        <w:rPr>
          <w:rStyle w:val="StyleUnderline"/>
          <w:rFonts w:asciiTheme="minorHAnsi" w:hAnsiTheme="minorHAnsi" w:cstheme="minorHAnsi"/>
        </w:rPr>
        <w:t xml:space="preserve"> from right to left, hawk to dove, free trader to protectionist, technocratic to ideological. Pick any policy issue and you can put together a </w:t>
      </w:r>
      <w:r w:rsidRPr="00423F73">
        <w:rPr>
          <w:rStyle w:val="Emphasis"/>
          <w:rFonts w:asciiTheme="minorHAnsi" w:hAnsiTheme="minorHAnsi" w:cstheme="minorHAnsi"/>
        </w:rPr>
        <w:t>lively debate with ease</w:t>
      </w:r>
      <w:r w:rsidRPr="00423F73">
        <w:rPr>
          <w:rFonts w:asciiTheme="minorHAnsi" w:hAnsiTheme="minorHAnsi" w:cstheme="minorHAnsi"/>
          <w:sz w:val="16"/>
        </w:rPr>
        <w:t>. Should the United States engage with China or contain it? Negotiate with Iran or squeeze it? Withdraw from the Middle East or redouble its efforts? Reasoned arguments on all sides are widely available, in any form you want—all supplied from within the supposedly monolithic establishment.</w:t>
      </w:r>
    </w:p>
    <w:p w14:paraId="20B87555" w14:textId="77777777" w:rsidR="00E01B8B" w:rsidRPr="00423F73" w:rsidRDefault="00E01B8B" w:rsidP="00E01B8B">
      <w:pPr>
        <w:rPr>
          <w:rFonts w:asciiTheme="minorHAnsi" w:hAnsiTheme="minorHAnsi" w:cstheme="minorHAnsi"/>
          <w:sz w:val="16"/>
        </w:rPr>
      </w:pPr>
      <w:r w:rsidRPr="00423F73">
        <w:rPr>
          <w:rFonts w:asciiTheme="minorHAnsi" w:hAnsiTheme="minorHAnsi" w:cstheme="minorHAnsi"/>
          <w:sz w:val="16"/>
        </w:rPr>
        <w:t xml:space="preserve">Moreover, unlike such communities in other leading powers, </w:t>
      </w:r>
      <w:r w:rsidRPr="00423F73">
        <w:rPr>
          <w:rStyle w:val="StyleUnderline"/>
          <w:rFonts w:asciiTheme="minorHAnsi" w:hAnsiTheme="minorHAnsi" w:cstheme="minorHAnsi"/>
        </w:rPr>
        <w:t xml:space="preserve">the American foreign policy establishment is </w:t>
      </w:r>
      <w:r w:rsidRPr="00F801FB">
        <w:rPr>
          <w:rStyle w:val="Emphasis"/>
          <w:rFonts w:asciiTheme="minorHAnsi" w:hAnsiTheme="minorHAnsi" w:cstheme="minorHAnsi"/>
          <w:highlight w:val="cyan"/>
        </w:rPr>
        <w:t>connected to society</w:t>
      </w:r>
      <w:r w:rsidRPr="00F801FB">
        <w:rPr>
          <w:rStyle w:val="StyleUnderline"/>
          <w:rFonts w:asciiTheme="minorHAnsi" w:hAnsiTheme="minorHAnsi" w:cstheme="minorHAnsi"/>
          <w:highlight w:val="cyan"/>
        </w:rPr>
        <w:t xml:space="preserve"> rather than cut off</w:t>
      </w:r>
      <w:r w:rsidRPr="00423F73">
        <w:rPr>
          <w:rStyle w:val="StyleUnderline"/>
          <w:rFonts w:asciiTheme="minorHAnsi" w:hAnsiTheme="minorHAnsi" w:cstheme="minorHAnsi"/>
        </w:rPr>
        <w:t xml:space="preserve"> from it, because the </w:t>
      </w:r>
      <w:r w:rsidRPr="00F801FB">
        <w:rPr>
          <w:rStyle w:val="StyleUnderline"/>
          <w:rFonts w:asciiTheme="minorHAnsi" w:hAnsiTheme="minorHAnsi" w:cstheme="minorHAnsi"/>
          <w:highlight w:val="cyan"/>
        </w:rPr>
        <w:t>top</w:t>
      </w:r>
      <w:r w:rsidRPr="00423F73">
        <w:rPr>
          <w:rStyle w:val="StyleUnderline"/>
          <w:rFonts w:asciiTheme="minorHAnsi" w:hAnsiTheme="minorHAnsi" w:cstheme="minorHAnsi"/>
        </w:rPr>
        <w:t xml:space="preserve"> several </w:t>
      </w:r>
      <w:r w:rsidRPr="00F801FB">
        <w:rPr>
          <w:rStyle w:val="StyleUnderline"/>
          <w:rFonts w:asciiTheme="minorHAnsi" w:hAnsiTheme="minorHAnsi" w:cstheme="minorHAnsi"/>
          <w:highlight w:val="cyan"/>
        </w:rPr>
        <w:t>layers</w:t>
      </w:r>
      <w:r w:rsidRPr="00423F73">
        <w:rPr>
          <w:rStyle w:val="StyleUnderline"/>
          <w:rFonts w:asciiTheme="minorHAnsi" w:hAnsiTheme="minorHAnsi" w:cstheme="minorHAnsi"/>
        </w:rPr>
        <w:t xml:space="preserve"> of U.S. national security bureaucracies are </w:t>
      </w:r>
      <w:r w:rsidRPr="00F801FB">
        <w:rPr>
          <w:rStyle w:val="StyleUnderline"/>
          <w:rFonts w:asciiTheme="minorHAnsi" w:hAnsiTheme="minorHAnsi" w:cstheme="minorHAnsi"/>
          <w:highlight w:val="cyan"/>
        </w:rPr>
        <w:t>staffed by political appointees</w:t>
      </w:r>
      <w:r w:rsidRPr="00423F73">
        <w:rPr>
          <w:rStyle w:val="StyleUnderline"/>
          <w:rFonts w:asciiTheme="minorHAnsi" w:hAnsiTheme="minorHAnsi" w:cstheme="minorHAnsi"/>
        </w:rPr>
        <w:t xml:space="preserve"> rather than civil servants. The Blob </w:t>
      </w:r>
      <w:r w:rsidRPr="00F801FB">
        <w:rPr>
          <w:rStyle w:val="StyleUnderline"/>
          <w:rFonts w:asciiTheme="minorHAnsi" w:hAnsiTheme="minorHAnsi" w:cstheme="minorHAnsi"/>
          <w:highlight w:val="cyan"/>
        </w:rPr>
        <w:t>comprises gov</w:t>
      </w:r>
      <w:r w:rsidRPr="00423F73">
        <w:rPr>
          <w:rStyle w:val="StyleUnderline"/>
          <w:rFonts w:asciiTheme="minorHAnsi" w:hAnsiTheme="minorHAnsi" w:cstheme="minorHAnsi"/>
        </w:rPr>
        <w:t xml:space="preserve">ernment </w:t>
      </w:r>
      <w:r w:rsidRPr="00F801FB">
        <w:rPr>
          <w:rStyle w:val="StyleUnderline"/>
          <w:rFonts w:asciiTheme="minorHAnsi" w:hAnsiTheme="minorHAnsi" w:cstheme="minorHAnsi"/>
          <w:highlight w:val="cyan"/>
        </w:rPr>
        <w:t>officials</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outside experts</w:t>
      </w:r>
      <w:r w:rsidRPr="00423F73">
        <w:rPr>
          <w:rStyle w:val="StyleUnderline"/>
          <w:rFonts w:asciiTheme="minorHAnsi" w:hAnsiTheme="minorHAnsi" w:cstheme="minorHAnsi"/>
        </w:rPr>
        <w:t>, and many people who go back and forth between the two. Insiders know how government works and what is practical. Outsiders think independently. And in</w:t>
      </w:r>
      <w:r w:rsidRPr="00F801FB">
        <w:rPr>
          <w:rStyle w:val="StyleUnderline"/>
          <w:rFonts w:asciiTheme="minorHAnsi" w:hAnsiTheme="minorHAnsi" w:cstheme="minorHAnsi"/>
          <w:highlight w:val="cyan"/>
        </w:rPr>
        <w:t>-and-outers bridge the gaps</w:t>
      </w:r>
      <w:r w:rsidRPr="00423F73">
        <w:rPr>
          <w:rFonts w:asciiTheme="minorHAnsi" w:hAnsiTheme="minorHAnsi" w:cstheme="minorHAnsi"/>
          <w:sz w:val="16"/>
        </w:rPr>
        <w:t>. Other countries simply do not have comparably large, diverse, permeable, expert communities that encourage vigorous debate over national policy—which is why, say, the caliber of U.S. debate about nuclear policy is more nuanced and better informed than in other nuclear powers, and which is why other countries would love to have such a Blob of their own.</w:t>
      </w:r>
    </w:p>
    <w:p w14:paraId="5F7A0895" w14:textId="77777777" w:rsidR="00E01B8B" w:rsidRPr="00423F73" w:rsidRDefault="00E01B8B" w:rsidP="00E01B8B">
      <w:pPr>
        <w:rPr>
          <w:rFonts w:asciiTheme="minorHAnsi" w:hAnsiTheme="minorHAnsi" w:cstheme="minorHAnsi"/>
          <w:sz w:val="16"/>
        </w:rPr>
      </w:pPr>
      <w:r w:rsidRPr="00423F73">
        <w:rPr>
          <w:rStyle w:val="StyleUnderline"/>
          <w:rFonts w:asciiTheme="minorHAnsi" w:hAnsiTheme="minorHAnsi" w:cstheme="minorHAnsi"/>
        </w:rPr>
        <w:t xml:space="preserve">The American foreign policy establishment, finally, is </w:t>
      </w:r>
      <w:r w:rsidRPr="00F801FB">
        <w:rPr>
          <w:rStyle w:val="StyleUnderline"/>
          <w:rFonts w:asciiTheme="minorHAnsi" w:hAnsiTheme="minorHAnsi" w:cstheme="minorHAnsi"/>
          <w:highlight w:val="cyan"/>
        </w:rPr>
        <w:t xml:space="preserve">generally </w:t>
      </w:r>
      <w:r w:rsidRPr="00F801FB">
        <w:rPr>
          <w:rStyle w:val="Emphasis"/>
          <w:rFonts w:asciiTheme="minorHAnsi" w:hAnsiTheme="minorHAnsi" w:cstheme="minorHAnsi"/>
          <w:highlight w:val="cyan"/>
        </w:rPr>
        <w:t>more pragmatic than ideological</w:t>
      </w:r>
      <w:r w:rsidRPr="00423F73">
        <w:rPr>
          <w:rFonts w:asciiTheme="minorHAnsi" w:hAnsiTheme="minorHAnsi" w:cstheme="minorHAnsi"/>
          <w:sz w:val="16"/>
        </w:rPr>
        <w:t xml:space="preserve">. It values prudence and security over novelty and creativity. </w:t>
      </w:r>
      <w:r w:rsidRPr="00423F73">
        <w:rPr>
          <w:rStyle w:val="StyleUnderline"/>
          <w:rFonts w:asciiTheme="minorHAnsi" w:hAnsiTheme="minorHAnsi" w:cstheme="minorHAnsi"/>
        </w:rPr>
        <w:t xml:space="preserve">It knows that thinking outside the box may be useful in testing policy assumptions, but the box is usually there for a reason, and so reflexively </w:t>
      </w:r>
      <w:r w:rsidRPr="00F801FB">
        <w:rPr>
          <w:rStyle w:val="Emphasis"/>
          <w:rFonts w:asciiTheme="minorHAnsi" w:hAnsiTheme="minorHAnsi" w:cstheme="minorHAnsi"/>
          <w:highlight w:val="cyan"/>
        </w:rPr>
        <w:t>embracing</w:t>
      </w:r>
      <w:r w:rsidRPr="00423F73">
        <w:rPr>
          <w:rStyle w:val="Emphasis"/>
          <w:rFonts w:asciiTheme="minorHAnsi" w:hAnsiTheme="minorHAnsi" w:cstheme="minorHAnsi"/>
        </w:rPr>
        <w:t xml:space="preserve"> the </w:t>
      </w:r>
      <w:r w:rsidRPr="00F801FB">
        <w:rPr>
          <w:rStyle w:val="Emphasis"/>
          <w:rFonts w:asciiTheme="minorHAnsi" w:hAnsiTheme="minorHAnsi" w:cstheme="minorHAnsi"/>
          <w:highlight w:val="cyan"/>
        </w:rPr>
        <w:t>far-out option</w:t>
      </w:r>
      <w:r w:rsidRPr="00423F73">
        <w:rPr>
          <w:rStyle w:val="Emphasis"/>
          <w:rFonts w:asciiTheme="minorHAnsi" w:hAnsiTheme="minorHAnsi" w:cstheme="minorHAnsi"/>
        </w:rPr>
        <w:t xml:space="preserve"> is </w:t>
      </w:r>
      <w:r w:rsidRPr="00F801FB">
        <w:rPr>
          <w:rStyle w:val="Emphasis"/>
          <w:rFonts w:asciiTheme="minorHAnsi" w:hAnsiTheme="minorHAnsi" w:cstheme="minorHAnsi"/>
          <w:highlight w:val="cyan"/>
        </w:rPr>
        <w:t>dangerous</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Its </w:t>
      </w:r>
      <w:r w:rsidRPr="00F801FB">
        <w:rPr>
          <w:rStyle w:val="StyleUnderline"/>
          <w:rFonts w:asciiTheme="minorHAnsi" w:hAnsiTheme="minorHAnsi" w:cstheme="minorHAnsi"/>
          <w:highlight w:val="cyan"/>
        </w:rPr>
        <w:t>members</w:t>
      </w:r>
      <w:r w:rsidRPr="00423F73">
        <w:rPr>
          <w:rStyle w:val="StyleUnderline"/>
          <w:rFonts w:asciiTheme="minorHAnsi" w:hAnsiTheme="minorHAnsi" w:cstheme="minorHAnsi"/>
        </w:rPr>
        <w:t xml:space="preserve"> have </w:t>
      </w:r>
      <w:r w:rsidRPr="00F801FB">
        <w:rPr>
          <w:rStyle w:val="StyleUnderline"/>
          <w:rFonts w:asciiTheme="minorHAnsi" w:hAnsiTheme="minorHAnsi" w:cstheme="minorHAnsi"/>
          <w:highlight w:val="cyan"/>
        </w:rPr>
        <w:t>made</w:t>
      </w:r>
      <w:r w:rsidRPr="00423F73">
        <w:rPr>
          <w:rStyle w:val="StyleUnderline"/>
          <w:rFonts w:asciiTheme="minorHAnsi" w:hAnsiTheme="minorHAnsi" w:cstheme="minorHAnsi"/>
        </w:rPr>
        <w:t xml:space="preserve"> many </w:t>
      </w:r>
      <w:r w:rsidRPr="00F801FB">
        <w:rPr>
          <w:rStyle w:val="StyleUnderline"/>
          <w:rFonts w:asciiTheme="minorHAnsi" w:hAnsiTheme="minorHAnsi" w:cstheme="minorHAnsi"/>
          <w:highlight w:val="cyan"/>
        </w:rPr>
        <w:t>mistakes</w:t>
      </w:r>
      <w:r w:rsidRPr="00423F73">
        <w:rPr>
          <w:rStyle w:val="StyleUnderline"/>
          <w:rFonts w:asciiTheme="minorHAnsi" w:hAnsiTheme="minorHAnsi" w:cstheme="minorHAnsi"/>
        </w:rPr>
        <w:t xml:space="preserve">, individually and collectively, but several features of </w:t>
      </w:r>
      <w:r w:rsidRPr="00F801FB">
        <w:rPr>
          <w:rStyle w:val="StyleUnderline"/>
          <w:rFonts w:asciiTheme="minorHAnsi" w:hAnsiTheme="minorHAnsi" w:cstheme="minorHAnsi"/>
          <w:highlight w:val="cyan"/>
        </w:rPr>
        <w:t xml:space="preserve">the system enforce </w:t>
      </w:r>
      <w:r w:rsidRPr="00F801FB">
        <w:rPr>
          <w:rStyle w:val="Emphasis"/>
          <w:rFonts w:asciiTheme="minorHAnsi" w:hAnsiTheme="minorHAnsi" w:cstheme="minorHAnsi"/>
          <w:highlight w:val="cyan"/>
        </w:rPr>
        <w:t>accountability</w:t>
      </w:r>
      <w:r w:rsidRPr="00423F73">
        <w:rPr>
          <w:rStyle w:val="StyleUnderline"/>
          <w:rFonts w:asciiTheme="minorHAnsi" w:hAnsiTheme="minorHAnsi" w:cstheme="minorHAnsi"/>
        </w:rPr>
        <w:t xml:space="preserve"> over time. </w:t>
      </w:r>
      <w:r w:rsidRPr="00F801FB">
        <w:rPr>
          <w:rStyle w:val="StyleUnderline"/>
          <w:rFonts w:asciiTheme="minorHAnsi" w:hAnsiTheme="minorHAnsi" w:cstheme="minorHAnsi"/>
          <w:highlight w:val="cyan"/>
        </w:rPr>
        <w:t>Foreign policy failures</w:t>
      </w:r>
      <w:r w:rsidRPr="00423F73">
        <w:rPr>
          <w:rStyle w:val="StyleUnderline"/>
          <w:rFonts w:asciiTheme="minorHAnsi" w:hAnsiTheme="minorHAnsi" w:cstheme="minorHAnsi"/>
        </w:rPr>
        <w:t xml:space="preserve">, for example, </w:t>
      </w:r>
      <w:r w:rsidRPr="00F801FB">
        <w:rPr>
          <w:rStyle w:val="StyleUnderline"/>
          <w:rFonts w:asciiTheme="minorHAnsi" w:hAnsiTheme="minorHAnsi" w:cstheme="minorHAnsi"/>
          <w:highlight w:val="cyan"/>
        </w:rPr>
        <w:t xml:space="preserve">are </w:t>
      </w:r>
      <w:r w:rsidRPr="00F801FB">
        <w:rPr>
          <w:rStyle w:val="Emphasis"/>
          <w:rFonts w:asciiTheme="minorHAnsi" w:hAnsiTheme="minorHAnsi" w:cstheme="minorHAnsi"/>
          <w:highlight w:val="cyan"/>
        </w:rPr>
        <w:t>politically toxic</w:t>
      </w:r>
      <w:r w:rsidRPr="00423F73">
        <w:rPr>
          <w:rStyle w:val="Emphasis"/>
          <w:rFonts w:asciiTheme="minorHAnsi" w:hAnsiTheme="minorHAnsi" w:cstheme="minorHAnsi"/>
        </w:rPr>
        <w:t xml:space="preserve"> and often </w:t>
      </w:r>
      <w:r w:rsidRPr="00F801FB">
        <w:rPr>
          <w:rStyle w:val="Emphasis"/>
          <w:rFonts w:asciiTheme="minorHAnsi" w:hAnsiTheme="minorHAnsi" w:cstheme="minorHAnsi"/>
          <w:highlight w:val="cyan"/>
        </w:rPr>
        <w:t>spur</w:t>
      </w:r>
      <w:r w:rsidRPr="00F801FB">
        <w:rPr>
          <w:rStyle w:val="StyleUnderline"/>
          <w:rFonts w:asciiTheme="minorHAnsi" w:hAnsiTheme="minorHAnsi" w:cstheme="minorHAnsi"/>
          <w:highlight w:val="cyan"/>
        </w:rPr>
        <w:t xml:space="preserve"> </w:t>
      </w:r>
      <w:r w:rsidRPr="00F801FB">
        <w:rPr>
          <w:rStyle w:val="Emphasis"/>
          <w:rFonts w:asciiTheme="minorHAnsi" w:hAnsiTheme="minorHAnsi" w:cstheme="minorHAnsi"/>
          <w:highlight w:val="cyan"/>
        </w:rPr>
        <w:t>positive change</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The monumental intelligence failures that allowed the </w:t>
      </w:r>
      <w:r w:rsidRPr="00F801FB">
        <w:rPr>
          <w:rStyle w:val="StyleUnderline"/>
          <w:rFonts w:asciiTheme="minorHAnsi" w:hAnsiTheme="minorHAnsi" w:cstheme="minorHAnsi"/>
          <w:highlight w:val="cyan"/>
        </w:rPr>
        <w:t>September 11</w:t>
      </w:r>
      <w:r w:rsidRPr="00423F73">
        <w:rPr>
          <w:rStyle w:val="StyleUnderline"/>
          <w:rFonts w:asciiTheme="minorHAnsi" w:hAnsiTheme="minorHAnsi" w:cstheme="minorHAnsi"/>
        </w:rPr>
        <w:t xml:space="preserve"> attacks to happen were </w:t>
      </w:r>
      <w:r w:rsidRPr="00F801FB">
        <w:rPr>
          <w:rStyle w:val="StyleUnderline"/>
          <w:rFonts w:asciiTheme="minorHAnsi" w:hAnsiTheme="minorHAnsi" w:cstheme="minorHAnsi"/>
          <w:highlight w:val="cyan"/>
        </w:rPr>
        <w:t>followed by</w:t>
      </w:r>
      <w:r w:rsidRPr="00423F73">
        <w:rPr>
          <w:rStyle w:val="StyleUnderline"/>
          <w:rFonts w:asciiTheme="minorHAnsi" w:hAnsiTheme="minorHAnsi" w:cstheme="minorHAnsi"/>
        </w:rPr>
        <w:t xml:space="preserve"> policy and institutional </w:t>
      </w:r>
      <w:r w:rsidRPr="00F801FB">
        <w:rPr>
          <w:rStyle w:val="StyleUnderline"/>
          <w:rFonts w:asciiTheme="minorHAnsi" w:hAnsiTheme="minorHAnsi" w:cstheme="minorHAnsi"/>
          <w:highlight w:val="cyan"/>
        </w:rPr>
        <w:t>reforms</w:t>
      </w:r>
      <w:r w:rsidRPr="00423F73">
        <w:rPr>
          <w:rStyle w:val="StyleUnderline"/>
          <w:rFonts w:asciiTheme="minorHAnsi" w:hAnsiTheme="minorHAnsi" w:cstheme="minorHAnsi"/>
        </w:rPr>
        <w:t xml:space="preserve"> that have helped </w:t>
      </w:r>
      <w:r w:rsidRPr="00F801FB">
        <w:rPr>
          <w:rStyle w:val="StyleUnderline"/>
          <w:rFonts w:asciiTheme="minorHAnsi" w:hAnsiTheme="minorHAnsi" w:cstheme="minorHAnsi"/>
          <w:highlight w:val="cyan"/>
        </w:rPr>
        <w:t>prevent other</w:t>
      </w:r>
      <w:r w:rsidRPr="00423F73">
        <w:rPr>
          <w:rStyle w:val="StyleUnderline"/>
          <w:rFonts w:asciiTheme="minorHAnsi" w:hAnsiTheme="minorHAnsi" w:cstheme="minorHAnsi"/>
        </w:rPr>
        <w:t xml:space="preserve"> mass-casualty </w:t>
      </w:r>
      <w:r w:rsidRPr="00F801FB">
        <w:rPr>
          <w:rStyle w:val="StyleUnderline"/>
          <w:rFonts w:asciiTheme="minorHAnsi" w:hAnsiTheme="minorHAnsi" w:cstheme="minorHAnsi"/>
          <w:highlight w:val="cyan"/>
        </w:rPr>
        <w:t>terrorist attacks</w:t>
      </w:r>
      <w:r w:rsidRPr="00423F73">
        <w:rPr>
          <w:rStyle w:val="StyleUnderline"/>
          <w:rFonts w:asciiTheme="minorHAnsi" w:hAnsiTheme="minorHAnsi" w:cstheme="minorHAnsi"/>
        </w:rPr>
        <w:t xml:space="preserve"> on U.S. targets for almost two decades. Early </w:t>
      </w:r>
      <w:r w:rsidRPr="00F801FB">
        <w:rPr>
          <w:rStyle w:val="StyleUnderline"/>
          <w:rFonts w:asciiTheme="minorHAnsi" w:hAnsiTheme="minorHAnsi" w:cstheme="minorHAnsi"/>
          <w:highlight w:val="cyan"/>
        </w:rPr>
        <w:t>misjudgments in</w:t>
      </w:r>
      <w:r w:rsidRPr="00423F73">
        <w:rPr>
          <w:rStyle w:val="StyleUnderline"/>
          <w:rFonts w:asciiTheme="minorHAnsi" w:hAnsiTheme="minorHAnsi" w:cstheme="minorHAnsi"/>
        </w:rPr>
        <w:t xml:space="preserve"> the </w:t>
      </w:r>
      <w:r w:rsidRPr="00F801FB">
        <w:rPr>
          <w:rStyle w:val="StyleUnderline"/>
          <w:rFonts w:asciiTheme="minorHAnsi" w:hAnsiTheme="minorHAnsi" w:cstheme="minorHAnsi"/>
          <w:highlight w:val="cyan"/>
        </w:rPr>
        <w:t>Iraq</w:t>
      </w:r>
      <w:r w:rsidRPr="00423F73">
        <w:rPr>
          <w:rStyle w:val="StyleUnderline"/>
          <w:rFonts w:asciiTheme="minorHAnsi" w:hAnsiTheme="minorHAnsi" w:cstheme="minorHAnsi"/>
        </w:rPr>
        <w:t xml:space="preserve"> war </w:t>
      </w:r>
      <w:r w:rsidRPr="00F801FB">
        <w:rPr>
          <w:rStyle w:val="StyleUnderline"/>
          <w:rFonts w:asciiTheme="minorHAnsi" w:hAnsiTheme="minorHAnsi" w:cstheme="minorHAnsi"/>
          <w:highlight w:val="cyan"/>
        </w:rPr>
        <w:t>led to</w:t>
      </w:r>
      <w:r w:rsidRPr="00423F73">
        <w:rPr>
          <w:rStyle w:val="StyleUnderline"/>
          <w:rFonts w:asciiTheme="minorHAnsi" w:hAnsiTheme="minorHAnsi" w:cstheme="minorHAnsi"/>
        </w:rPr>
        <w:t xml:space="preserve"> the adoption of a new counterinsurgency strategy that </w:t>
      </w:r>
      <w:r w:rsidRPr="00F801FB">
        <w:rPr>
          <w:rStyle w:val="Emphasis"/>
          <w:rFonts w:asciiTheme="minorHAnsi" w:hAnsiTheme="minorHAnsi" w:cstheme="minorHAnsi"/>
          <w:highlight w:val="cyan"/>
        </w:rPr>
        <w:t xml:space="preserve">restored </w:t>
      </w:r>
      <w:r w:rsidRPr="00F801FB">
        <w:rPr>
          <w:rStyle w:val="Emphasis"/>
          <w:rFonts w:asciiTheme="minorHAnsi" w:hAnsiTheme="minorHAnsi" w:cstheme="minorHAnsi"/>
          <w:highlight w:val="cyan"/>
        </w:rPr>
        <w:lastRenderedPageBreak/>
        <w:t>stability</w:t>
      </w:r>
      <w:r w:rsidRPr="00423F73">
        <w:rPr>
          <w:rStyle w:val="Emphasis"/>
          <w:rFonts w:asciiTheme="minorHAnsi" w:hAnsiTheme="minorHAnsi" w:cstheme="minorHAnsi"/>
        </w:rPr>
        <w:t xml:space="preserve">, </w:t>
      </w:r>
      <w:r w:rsidRPr="00423F73">
        <w:rPr>
          <w:rFonts w:asciiTheme="minorHAnsi" w:hAnsiTheme="minorHAnsi" w:cstheme="minorHAnsi"/>
          <w:sz w:val="16"/>
        </w:rPr>
        <w:t xml:space="preserve">at least for a while. </w:t>
      </w:r>
      <w:r w:rsidRPr="00423F73">
        <w:rPr>
          <w:rStyle w:val="StyleUnderline"/>
          <w:rFonts w:asciiTheme="minorHAnsi" w:hAnsiTheme="minorHAnsi" w:cstheme="minorHAnsi"/>
        </w:rPr>
        <w:t xml:space="preserve">The international economic imbalances and financial procedures that led to the </w:t>
      </w:r>
      <w:r w:rsidRPr="00F801FB">
        <w:rPr>
          <w:rStyle w:val="StyleUnderline"/>
          <w:rFonts w:asciiTheme="minorHAnsi" w:hAnsiTheme="minorHAnsi" w:cstheme="minorHAnsi"/>
          <w:highlight w:val="cyan"/>
        </w:rPr>
        <w:t>2008</w:t>
      </w:r>
      <w:r w:rsidRPr="00423F73">
        <w:rPr>
          <w:rStyle w:val="StyleUnderline"/>
          <w:rFonts w:asciiTheme="minorHAnsi" w:hAnsiTheme="minorHAnsi" w:cstheme="minorHAnsi"/>
        </w:rPr>
        <w:t xml:space="preserve"> global financial crisis were </w:t>
      </w:r>
      <w:r w:rsidRPr="00F801FB">
        <w:rPr>
          <w:rStyle w:val="StyleUnderline"/>
          <w:rFonts w:asciiTheme="minorHAnsi" w:hAnsiTheme="minorHAnsi" w:cstheme="minorHAnsi"/>
          <w:highlight w:val="cyan"/>
        </w:rPr>
        <w:t>addressed by policies</w:t>
      </w:r>
      <w:r w:rsidRPr="00423F73">
        <w:rPr>
          <w:rStyle w:val="StyleUnderline"/>
          <w:rFonts w:asciiTheme="minorHAnsi" w:hAnsiTheme="minorHAnsi" w:cstheme="minorHAnsi"/>
        </w:rPr>
        <w:t xml:space="preserve"> that contributed to a </w:t>
      </w:r>
      <w:r w:rsidRPr="00F801FB">
        <w:rPr>
          <w:rStyle w:val="Emphasis"/>
          <w:rFonts w:asciiTheme="minorHAnsi" w:hAnsiTheme="minorHAnsi" w:cstheme="minorHAnsi"/>
          <w:highlight w:val="cyan"/>
        </w:rPr>
        <w:t>decade-long recovery</w:t>
      </w:r>
      <w:r w:rsidRPr="00423F73">
        <w:rPr>
          <w:rFonts w:asciiTheme="minorHAnsi" w:hAnsiTheme="minorHAnsi" w:cstheme="minorHAnsi"/>
          <w:sz w:val="16"/>
        </w:rPr>
        <w:t>.</w:t>
      </w:r>
    </w:p>
    <w:p w14:paraId="67A819A3" w14:textId="77777777" w:rsidR="00E01B8B" w:rsidRPr="00423F73" w:rsidRDefault="00E01B8B" w:rsidP="00E01B8B">
      <w:pPr>
        <w:rPr>
          <w:rFonts w:asciiTheme="minorHAnsi" w:hAnsiTheme="minorHAnsi" w:cstheme="minorHAnsi"/>
          <w:sz w:val="16"/>
        </w:rPr>
      </w:pPr>
      <w:r w:rsidRPr="00423F73">
        <w:rPr>
          <w:rFonts w:asciiTheme="minorHAnsi" w:hAnsiTheme="minorHAnsi" w:cstheme="minorHAnsi"/>
          <w:sz w:val="16"/>
        </w:rPr>
        <w:t xml:space="preserve">Taken together, </w:t>
      </w:r>
      <w:r w:rsidRPr="00423F73">
        <w:rPr>
          <w:rStyle w:val="StyleUnderline"/>
          <w:rFonts w:asciiTheme="minorHAnsi" w:hAnsiTheme="minorHAnsi" w:cstheme="minorHAnsi"/>
        </w:rPr>
        <w:t xml:space="preserve">these virtues reinforce one another and help the United States </w:t>
      </w:r>
      <w:r w:rsidRPr="00423F73">
        <w:rPr>
          <w:rStyle w:val="Emphasis"/>
          <w:rFonts w:asciiTheme="minorHAnsi" w:hAnsiTheme="minorHAnsi" w:cstheme="minorHAnsi"/>
        </w:rPr>
        <w:t>tackle the countless national and global challenges</w:t>
      </w:r>
      <w:r w:rsidRPr="00423F73">
        <w:rPr>
          <w:rStyle w:val="StyleUnderline"/>
          <w:rFonts w:asciiTheme="minorHAnsi" w:hAnsiTheme="minorHAnsi" w:cstheme="minorHAnsi"/>
        </w:rPr>
        <w:t xml:space="preserve"> that confront a superpower</w:t>
      </w:r>
      <w:r w:rsidRPr="00423F73">
        <w:rPr>
          <w:rFonts w:asciiTheme="minorHAnsi" w:hAnsiTheme="minorHAnsi" w:cstheme="minorHAnsi"/>
          <w:sz w:val="16"/>
        </w:rPr>
        <w:t xml:space="preserve">. Blob critics claim there are no meaningful arguments over U.S. foreign policy. But this is just not true. Intense disputes over the Korean War, the Vietnam War, détente and arms control, the opening to China, and policies in Central America and the Middle East were followed by battles over the Gulf War, NATO expansion, military interventions in Haiti, Somalia, and the Balkans, and the wars in Afghanistan and Iraq—not to mention heated arguments over positions toward China, Iran, North Korea, Russia, and other issues today. It is true that beneath all this controversy </w:t>
      </w:r>
      <w:r w:rsidRPr="00423F73">
        <w:rPr>
          <w:rStyle w:val="StyleUnderline"/>
          <w:rFonts w:asciiTheme="minorHAnsi" w:hAnsiTheme="minorHAnsi" w:cstheme="minorHAnsi"/>
        </w:rPr>
        <w:t xml:space="preserve">lies a relatively stable </w:t>
      </w:r>
      <w:r w:rsidRPr="00F801FB">
        <w:rPr>
          <w:rStyle w:val="StyleUnderline"/>
          <w:rFonts w:asciiTheme="minorHAnsi" w:hAnsiTheme="minorHAnsi" w:cstheme="minorHAnsi"/>
          <w:highlight w:val="cyan"/>
        </w:rPr>
        <w:t>consensus on</w:t>
      </w:r>
      <w:r w:rsidRPr="00423F73">
        <w:rPr>
          <w:rStyle w:val="StyleUnderline"/>
          <w:rFonts w:asciiTheme="minorHAnsi" w:hAnsiTheme="minorHAnsi" w:cstheme="minorHAnsi"/>
        </w:rPr>
        <w:t xml:space="preserve"> the value of </w:t>
      </w:r>
      <w:r w:rsidRPr="00F801FB">
        <w:rPr>
          <w:rStyle w:val="StyleUnderline"/>
          <w:rFonts w:asciiTheme="minorHAnsi" w:hAnsiTheme="minorHAnsi" w:cstheme="minorHAnsi"/>
          <w:highlight w:val="cyan"/>
        </w:rPr>
        <w:t>power</w:t>
      </w:r>
      <w:r w:rsidRPr="00423F73">
        <w:rPr>
          <w:rStyle w:val="StyleUnderline"/>
          <w:rFonts w:asciiTheme="minorHAnsi" w:hAnsiTheme="minorHAnsi" w:cstheme="minorHAnsi"/>
        </w:rPr>
        <w:t xml:space="preserve">, alliances, and constructive </w:t>
      </w:r>
      <w:r w:rsidRPr="00F801FB">
        <w:rPr>
          <w:rStyle w:val="StyleUnderline"/>
          <w:rFonts w:asciiTheme="minorHAnsi" w:hAnsiTheme="minorHAnsi" w:cstheme="minorHAnsi"/>
          <w:highlight w:val="cyan"/>
        </w:rPr>
        <w:t>global engagement</w:t>
      </w:r>
      <w:r w:rsidRPr="00423F73">
        <w:rPr>
          <w:rStyle w:val="StyleUnderline"/>
          <w:rFonts w:asciiTheme="minorHAnsi" w:hAnsiTheme="minorHAnsi" w:cstheme="minorHAnsi"/>
        </w:rPr>
        <w:t xml:space="preserve">. </w:t>
      </w:r>
      <w:r w:rsidRPr="00423F73">
        <w:rPr>
          <w:rFonts w:asciiTheme="minorHAnsi" w:hAnsiTheme="minorHAnsi" w:cstheme="minorHAnsi"/>
          <w:sz w:val="16"/>
        </w:rPr>
        <w:t xml:space="preserve">Most members of the establishment believe that global problems usually improve when the United States engages responsibly and worsen when the United States retreats. Yet </w:t>
      </w:r>
      <w:r w:rsidRPr="00423F73">
        <w:rPr>
          <w:rStyle w:val="StyleUnderline"/>
          <w:rFonts w:asciiTheme="minorHAnsi" w:hAnsiTheme="minorHAnsi" w:cstheme="minorHAnsi"/>
        </w:rPr>
        <w:t xml:space="preserve">that </w:t>
      </w:r>
      <w:r w:rsidRPr="00F801FB">
        <w:rPr>
          <w:rStyle w:val="StyleUnderline"/>
          <w:rFonts w:asciiTheme="minorHAnsi" w:hAnsiTheme="minorHAnsi" w:cstheme="minorHAnsi"/>
          <w:highlight w:val="cyan"/>
        </w:rPr>
        <w:t>reflects</w:t>
      </w:r>
      <w:r w:rsidRPr="00423F73">
        <w:rPr>
          <w:rStyle w:val="StyleUnderline"/>
          <w:rFonts w:asciiTheme="minorHAnsi" w:hAnsiTheme="minorHAnsi" w:cstheme="minorHAnsi"/>
        </w:rPr>
        <w:t xml:space="preserve"> not some nefarious groupthink but the </w:t>
      </w:r>
      <w:r w:rsidRPr="00F801FB">
        <w:rPr>
          <w:rStyle w:val="Emphasis"/>
          <w:rFonts w:asciiTheme="minorHAnsi" w:hAnsiTheme="minorHAnsi" w:cstheme="minorHAnsi"/>
          <w:highlight w:val="cyan"/>
        </w:rPr>
        <w:t>wisdom of professional crowds</w:t>
      </w:r>
      <w:r w:rsidRPr="00423F73">
        <w:rPr>
          <w:rStyle w:val="StyleUnderline"/>
          <w:rFonts w:asciiTheme="minorHAnsi" w:hAnsiTheme="minorHAnsi" w:cstheme="minorHAnsi"/>
        </w:rPr>
        <w:t>, arrived at through painful trial and error over more than a century</w:t>
      </w:r>
      <w:r w:rsidRPr="00423F73">
        <w:rPr>
          <w:rFonts w:asciiTheme="minorHAnsi" w:hAnsiTheme="minorHAnsi" w:cstheme="minorHAnsi"/>
          <w:sz w:val="16"/>
        </w:rPr>
        <w:t>.</w:t>
      </w:r>
    </w:p>
    <w:p w14:paraId="36EC766E" w14:textId="77777777" w:rsidR="00E01B8B" w:rsidRPr="00423F73" w:rsidRDefault="00E01B8B" w:rsidP="00E01B8B">
      <w:pPr>
        <w:rPr>
          <w:rFonts w:asciiTheme="minorHAnsi" w:hAnsiTheme="minorHAnsi" w:cstheme="minorHAnsi"/>
          <w:sz w:val="16"/>
        </w:rPr>
      </w:pPr>
      <w:r w:rsidRPr="00423F73">
        <w:rPr>
          <w:rFonts w:asciiTheme="minorHAnsi" w:hAnsiTheme="minorHAnsi" w:cstheme="minorHAnsi"/>
          <w:sz w:val="16"/>
        </w:rPr>
        <w:t>WHAT MIGHT HAVE BEEN</w:t>
      </w:r>
    </w:p>
    <w:p w14:paraId="2888293D" w14:textId="77777777" w:rsidR="00E01B8B" w:rsidRPr="00423F73" w:rsidRDefault="00E01B8B" w:rsidP="00E01B8B">
      <w:pPr>
        <w:rPr>
          <w:rStyle w:val="StyleUnderline"/>
          <w:rFonts w:asciiTheme="minorHAnsi" w:hAnsiTheme="minorHAnsi" w:cstheme="minorHAnsi"/>
        </w:rPr>
      </w:pPr>
      <w:r w:rsidRPr="00423F73">
        <w:rPr>
          <w:rFonts w:asciiTheme="minorHAnsi" w:hAnsiTheme="minorHAnsi" w:cstheme="minorHAnsi"/>
          <w:sz w:val="16"/>
        </w:rPr>
        <w:t xml:space="preserve">If the Blob is not a cabal, neither is its record one of dismal failure. </w:t>
      </w:r>
      <w:r w:rsidRPr="00F801FB">
        <w:rPr>
          <w:rStyle w:val="StyleUnderline"/>
          <w:rFonts w:asciiTheme="minorHAnsi" w:hAnsiTheme="minorHAnsi" w:cstheme="minorHAnsi"/>
          <w:highlight w:val="cyan"/>
        </w:rPr>
        <w:t>Critics</w:t>
      </w:r>
      <w:r w:rsidRPr="00423F73">
        <w:rPr>
          <w:rStyle w:val="StyleUnderline"/>
          <w:rFonts w:asciiTheme="minorHAnsi" w:hAnsiTheme="minorHAnsi" w:cstheme="minorHAnsi"/>
        </w:rPr>
        <w:t xml:space="preserve"> argue that the United States entered the 1990s in a position of great power and prestige and squandered that legacy through misguided wars and interventions</w:t>
      </w:r>
      <w:r w:rsidRPr="00423F73">
        <w:rPr>
          <w:rFonts w:asciiTheme="minorHAnsi" w:hAnsiTheme="minorHAnsi" w:cstheme="minorHAnsi"/>
          <w:sz w:val="16"/>
        </w:rPr>
        <w:t xml:space="preserve">, geopolitical hubris, and the aggressive pursuit of a global liberal order at the expense of the nation’s economic and security interests. But </w:t>
      </w:r>
      <w:r w:rsidRPr="00423F73">
        <w:rPr>
          <w:rStyle w:val="Emphasis"/>
          <w:rFonts w:asciiTheme="minorHAnsi" w:hAnsiTheme="minorHAnsi" w:cstheme="minorHAnsi"/>
        </w:rPr>
        <w:t xml:space="preserve">the </w:t>
      </w:r>
      <w:r w:rsidRPr="00F801FB">
        <w:rPr>
          <w:rStyle w:val="Emphasis"/>
          <w:rFonts w:asciiTheme="minorHAnsi" w:hAnsiTheme="minorHAnsi" w:cstheme="minorHAnsi"/>
          <w:highlight w:val="cyan"/>
        </w:rPr>
        <w:t>story they tell doesn’t match what actually happened</w:t>
      </w:r>
      <w:r w:rsidRPr="00F801FB">
        <w:rPr>
          <w:rStyle w:val="StyleUnderline"/>
          <w:rFonts w:asciiTheme="minorHAnsi" w:hAnsiTheme="minorHAnsi" w:cstheme="minorHAnsi"/>
          <w:highlight w:val="cyan"/>
        </w:rPr>
        <w:t>.</w:t>
      </w:r>
      <w:r w:rsidRPr="00423F73">
        <w:rPr>
          <w:rStyle w:val="StyleUnderline"/>
          <w:rFonts w:asciiTheme="minorHAnsi" w:hAnsiTheme="minorHAnsi" w:cstheme="minorHAnsi"/>
        </w:rPr>
        <w:t xml:space="preserve"> American grand strategy did not change radically after the Cold War, because it was developed not just as a response to the Soviet challenge but to the foreign policy disasters of the 1930s and 1940s. After World War II, U.S. officials decided to maintain the nation’s primacy, thwart dangerous aggressors, and build a secure, prosperous international order in which the United States could thrive. After the Cold War, they decided to keep this strategy going, even in the absence of an immediate peer competitor.</w:t>
      </w:r>
    </w:p>
    <w:p w14:paraId="0AA2C362" w14:textId="77777777" w:rsidR="00E01B8B" w:rsidRPr="00423F73" w:rsidRDefault="00E01B8B" w:rsidP="00E01B8B">
      <w:pPr>
        <w:rPr>
          <w:rFonts w:asciiTheme="minorHAnsi" w:hAnsiTheme="minorHAnsi" w:cstheme="minorHAnsi"/>
          <w:sz w:val="16"/>
        </w:rPr>
      </w:pPr>
      <w:r w:rsidRPr="00423F73">
        <w:rPr>
          <w:rStyle w:val="StyleUnderline"/>
          <w:rFonts w:asciiTheme="minorHAnsi" w:hAnsiTheme="minorHAnsi" w:cstheme="minorHAnsi"/>
        </w:rPr>
        <w:t>From George H. W. Bush to Barack Obama, post–Cold War presidents worked hard to further the efforts their predecessors started,</w:t>
      </w:r>
      <w:r w:rsidRPr="00423F73">
        <w:rPr>
          <w:rFonts w:asciiTheme="minorHAnsi" w:hAnsiTheme="minorHAnsi" w:cstheme="minorHAnsi"/>
          <w:sz w:val="16"/>
        </w:rPr>
        <w:t xml:space="preserve"> shaping an environment conducive to American interests and ideas. </w:t>
      </w:r>
      <w:r w:rsidRPr="00423F73">
        <w:rPr>
          <w:rStyle w:val="StyleUnderline"/>
          <w:rFonts w:asciiTheme="minorHAnsi" w:hAnsiTheme="minorHAnsi" w:cstheme="minorHAnsi"/>
        </w:rPr>
        <w:t>They promoted free trade and globalization, maintained and even expanded the country’s global network of alliances and military bases, policed the global commons, and tried to stabilize regional conflicts and promote human rights</w:t>
      </w:r>
      <w:r w:rsidRPr="00423F73">
        <w:rPr>
          <w:rFonts w:asciiTheme="minorHAnsi" w:hAnsiTheme="minorHAnsi" w:cstheme="minorHAnsi"/>
          <w:sz w:val="16"/>
        </w:rPr>
        <w:t xml:space="preserve">. Unchecked by great-power rivals, Washington did become more willing to use military force in the periphery on behalf of national ideals. But even then, </w:t>
      </w:r>
      <w:r w:rsidRPr="00423F73">
        <w:rPr>
          <w:rStyle w:val="StyleUnderline"/>
          <w:rFonts w:asciiTheme="minorHAnsi" w:hAnsiTheme="minorHAnsi" w:cstheme="minorHAnsi"/>
        </w:rPr>
        <w:t xml:space="preserve">it </w:t>
      </w:r>
      <w:r w:rsidRPr="00F801FB">
        <w:rPr>
          <w:rStyle w:val="StyleUnderline"/>
          <w:rFonts w:asciiTheme="minorHAnsi" w:hAnsiTheme="minorHAnsi" w:cstheme="minorHAnsi"/>
          <w:highlight w:val="cyan"/>
        </w:rPr>
        <w:t>hardly ran amok</w:t>
      </w:r>
      <w:r w:rsidRPr="00423F73">
        <w:rPr>
          <w:rStyle w:val="StyleUnderline"/>
          <w:rFonts w:asciiTheme="minorHAnsi" w:hAnsiTheme="minorHAnsi" w:cstheme="minorHAnsi"/>
        </w:rPr>
        <w:t xml:space="preserve"> in search of monsters to destroy, </w:t>
      </w:r>
      <w:r w:rsidRPr="00F801FB">
        <w:rPr>
          <w:rStyle w:val="Emphasis"/>
          <w:rFonts w:asciiTheme="minorHAnsi" w:hAnsiTheme="minorHAnsi" w:cstheme="minorHAnsi"/>
          <w:highlight w:val="cyan"/>
        </w:rPr>
        <w:t>abstaining from interventions</w:t>
      </w:r>
      <w:r w:rsidRPr="00423F73">
        <w:rPr>
          <w:rStyle w:val="StyleUnderline"/>
          <w:rFonts w:asciiTheme="minorHAnsi" w:hAnsiTheme="minorHAnsi" w:cstheme="minorHAnsi"/>
        </w:rPr>
        <w:t xml:space="preserve"> in Rwanda, the African Great Lakes, Sudan, the Caucasus, Ukraine, Myanmar, and other potential cases. </w:t>
      </w:r>
      <w:r w:rsidRPr="00423F73">
        <w:rPr>
          <w:rFonts w:asciiTheme="minorHAnsi" w:hAnsiTheme="minorHAnsi" w:cstheme="minorHAnsi"/>
          <w:sz w:val="16"/>
        </w:rPr>
        <w:t>The basic outlines of recent American strategy would be recognizable to officials stretching back generations, because its goal has remained constant: fostering a world guided by American leadership, rooted in American values, and protected by American power.</w:t>
      </w:r>
    </w:p>
    <w:p w14:paraId="212E3F40" w14:textId="77777777" w:rsidR="00E01B8B" w:rsidRPr="00423F73" w:rsidRDefault="00E01B8B" w:rsidP="00E01B8B">
      <w:pPr>
        <w:rPr>
          <w:rFonts w:asciiTheme="minorHAnsi" w:hAnsiTheme="minorHAnsi" w:cstheme="minorHAnsi"/>
          <w:sz w:val="16"/>
        </w:rPr>
      </w:pPr>
      <w:r w:rsidRPr="00F801FB">
        <w:rPr>
          <w:rStyle w:val="StyleUnderline"/>
          <w:rFonts w:asciiTheme="minorHAnsi" w:hAnsiTheme="minorHAnsi" w:cstheme="minorHAnsi"/>
          <w:highlight w:val="cyan"/>
        </w:rPr>
        <w:t>Have there been disappointments</w:t>
      </w:r>
      <w:r w:rsidRPr="00423F73">
        <w:rPr>
          <w:rStyle w:val="StyleUnderline"/>
          <w:rFonts w:asciiTheme="minorHAnsi" w:hAnsiTheme="minorHAnsi" w:cstheme="minorHAnsi"/>
        </w:rPr>
        <w:t xml:space="preserve"> and even disasters along the way? </w:t>
      </w:r>
      <w:r w:rsidRPr="00F801FB">
        <w:rPr>
          <w:rStyle w:val="StyleUnderline"/>
          <w:rFonts w:asciiTheme="minorHAnsi" w:hAnsiTheme="minorHAnsi" w:cstheme="minorHAnsi"/>
          <w:highlight w:val="cyan"/>
        </w:rPr>
        <w:t>Absolutely</w:t>
      </w:r>
      <w:r w:rsidRPr="00423F73">
        <w:rPr>
          <w:rFonts w:asciiTheme="minorHAnsi" w:hAnsiTheme="minorHAnsi" w:cstheme="minorHAnsi"/>
          <w:sz w:val="16"/>
        </w:rPr>
        <w:t>. Globalization and democratization were supposed to mellow China and Russia and help them fit easily into the U.S.-led order. That hasn’t worked out as well as hoped. North Korea went nuclear despite a series of U.S. presidents swearing they would never let it happen. Before 9/11, Washington didn’t take terrorism seriously enough; afterward, it became obsessed with stopping it at all costs. And far too many military interventions—from Somalia to Afghanistan, Iraq to Libya—have been misconceived and mishandled.</w:t>
      </w:r>
    </w:p>
    <w:p w14:paraId="063D3A05" w14:textId="77777777" w:rsidR="00E01B8B" w:rsidRPr="00423F73" w:rsidRDefault="00E01B8B" w:rsidP="00E01B8B">
      <w:pPr>
        <w:rPr>
          <w:rStyle w:val="StyleUnderline"/>
          <w:rFonts w:asciiTheme="minorHAnsi" w:hAnsiTheme="minorHAnsi" w:cstheme="minorHAnsi"/>
        </w:rPr>
      </w:pPr>
      <w:r w:rsidRPr="00423F73">
        <w:rPr>
          <w:rFonts w:asciiTheme="minorHAnsi" w:hAnsiTheme="minorHAnsi" w:cstheme="minorHAnsi"/>
          <w:sz w:val="16"/>
        </w:rPr>
        <w:t xml:space="preserve">As serious as these failures were, however, they were no worse than those occurring during other periods in U.S. history. The quarter century after World War II saw the loss of China, the end of a nuclear monopoly, the erection of the Iron Curtain and the Berlin Wall, a bloody stalemate in Korea, a communist takeover in Cuba, and a catastrophic war in Vietnam. The following two decades witnessed the collapse of the Bretton Woods system, an energy crisis and OPEC oil embargo, anti-American revolutions in Iran and Nicaragua, a bungled intervention in Lebanon, dirty wars in Central America, the Iran-contra scandal, and the Tiananmen Square massacre. </w:t>
      </w:r>
      <w:r w:rsidRPr="00F801FB">
        <w:rPr>
          <w:rStyle w:val="StyleUnderline"/>
          <w:rFonts w:asciiTheme="minorHAnsi" w:hAnsiTheme="minorHAnsi" w:cstheme="minorHAnsi"/>
          <w:highlight w:val="cyan"/>
        </w:rPr>
        <w:t>Some degree of failure</w:t>
      </w:r>
      <w:r w:rsidRPr="00423F73">
        <w:rPr>
          <w:rStyle w:val="StyleUnderline"/>
          <w:rFonts w:asciiTheme="minorHAnsi" w:hAnsiTheme="minorHAnsi" w:cstheme="minorHAnsi"/>
        </w:rPr>
        <w:t xml:space="preserve">, even tragedy, is </w:t>
      </w:r>
      <w:r w:rsidRPr="00F801FB">
        <w:rPr>
          <w:rStyle w:val="Emphasis"/>
          <w:rFonts w:asciiTheme="minorHAnsi" w:hAnsiTheme="minorHAnsi" w:cstheme="minorHAnsi"/>
          <w:highlight w:val="cyan"/>
        </w:rPr>
        <w:t>inescapable</w:t>
      </w:r>
      <w:r w:rsidRPr="00423F73">
        <w:rPr>
          <w:rStyle w:val="StyleUnderline"/>
          <w:rFonts w:asciiTheme="minorHAnsi" w:hAnsiTheme="minorHAnsi" w:cstheme="minorHAnsi"/>
        </w:rPr>
        <w:t xml:space="preserve"> in foreign policy. </w:t>
      </w:r>
      <w:r w:rsidRPr="00F801FB">
        <w:rPr>
          <w:rStyle w:val="StyleUnderline"/>
          <w:rFonts w:asciiTheme="minorHAnsi" w:hAnsiTheme="minorHAnsi" w:cstheme="minorHAnsi"/>
          <w:highlight w:val="cyan"/>
        </w:rPr>
        <w:t xml:space="preserve">What matters </w:t>
      </w:r>
      <w:r w:rsidRPr="00423F73">
        <w:rPr>
          <w:rStyle w:val="StyleUnderline"/>
          <w:rFonts w:asciiTheme="minorHAnsi" w:hAnsiTheme="minorHAnsi" w:cstheme="minorHAnsi"/>
        </w:rPr>
        <w:t xml:space="preserve">most is not the presence of individual triumphs or disasters but the </w:t>
      </w:r>
      <w:r w:rsidRPr="00F801FB">
        <w:rPr>
          <w:rStyle w:val="Emphasis"/>
          <w:rFonts w:asciiTheme="minorHAnsi" w:hAnsiTheme="minorHAnsi" w:cstheme="minorHAnsi"/>
          <w:highlight w:val="cyan"/>
        </w:rPr>
        <w:t>collective balance</w:t>
      </w:r>
      <w:r w:rsidRPr="00423F73">
        <w:rPr>
          <w:rStyle w:val="StyleUnderline"/>
          <w:rFonts w:asciiTheme="minorHAnsi" w:hAnsiTheme="minorHAnsi" w:cstheme="minorHAnsi"/>
        </w:rPr>
        <w:t xml:space="preserve"> between them. From this perspective, </w:t>
      </w:r>
      <w:r w:rsidRPr="00423F73">
        <w:rPr>
          <w:rStyle w:val="Emphasis"/>
          <w:rFonts w:asciiTheme="minorHAnsi" w:hAnsiTheme="minorHAnsi" w:cstheme="minorHAnsi"/>
        </w:rPr>
        <w:t xml:space="preserve">the </w:t>
      </w:r>
      <w:r w:rsidRPr="00F801FB">
        <w:rPr>
          <w:rStyle w:val="Emphasis"/>
          <w:rFonts w:asciiTheme="minorHAnsi" w:hAnsiTheme="minorHAnsi" w:cstheme="minorHAnsi"/>
          <w:highlight w:val="cyan"/>
        </w:rPr>
        <w:t>post–Cold War</w:t>
      </w:r>
      <w:r w:rsidRPr="00423F73">
        <w:rPr>
          <w:rStyle w:val="Emphasis"/>
          <w:rFonts w:asciiTheme="minorHAnsi" w:hAnsiTheme="minorHAnsi" w:cstheme="minorHAnsi"/>
        </w:rPr>
        <w:t xml:space="preserve"> </w:t>
      </w:r>
      <w:r w:rsidRPr="00F801FB">
        <w:rPr>
          <w:rStyle w:val="Emphasis"/>
          <w:rFonts w:asciiTheme="minorHAnsi" w:hAnsiTheme="minorHAnsi" w:cstheme="minorHAnsi"/>
          <w:highlight w:val="cyan"/>
        </w:rPr>
        <w:t>era looks significantly better</w:t>
      </w:r>
      <w:r w:rsidRPr="00423F73">
        <w:rPr>
          <w:rStyle w:val="StyleUnderline"/>
          <w:rFonts w:asciiTheme="minorHAnsi" w:hAnsiTheme="minorHAnsi" w:cstheme="minorHAnsi"/>
        </w:rPr>
        <w:t xml:space="preserve">, for set against the failures is a giant success—the </w:t>
      </w:r>
      <w:r w:rsidRPr="00F801FB">
        <w:rPr>
          <w:rStyle w:val="StyleUnderline"/>
          <w:rFonts w:asciiTheme="minorHAnsi" w:hAnsiTheme="minorHAnsi" w:cstheme="minorHAnsi"/>
          <w:highlight w:val="cyan"/>
        </w:rPr>
        <w:t xml:space="preserve">emergence of a far more </w:t>
      </w:r>
      <w:r w:rsidRPr="00F801FB">
        <w:rPr>
          <w:rStyle w:val="StyleUnderline"/>
          <w:rFonts w:asciiTheme="minorHAnsi" w:hAnsiTheme="minorHAnsi" w:cstheme="minorHAnsi"/>
          <w:highlight w:val="cyan"/>
        </w:rPr>
        <w:lastRenderedPageBreak/>
        <w:t>peaceful</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prosperous, and liberal</w:t>
      </w:r>
      <w:r w:rsidRPr="00423F73">
        <w:rPr>
          <w:rStyle w:val="StyleUnderline"/>
          <w:rFonts w:asciiTheme="minorHAnsi" w:hAnsiTheme="minorHAnsi" w:cstheme="minorHAnsi"/>
        </w:rPr>
        <w:t xml:space="preserve"> international </w:t>
      </w:r>
      <w:r w:rsidRPr="00F801FB">
        <w:rPr>
          <w:rStyle w:val="StyleUnderline"/>
          <w:rFonts w:asciiTheme="minorHAnsi" w:hAnsiTheme="minorHAnsi" w:cstheme="minorHAnsi"/>
          <w:highlight w:val="cyan"/>
        </w:rPr>
        <w:t>system</w:t>
      </w:r>
      <w:r w:rsidRPr="00423F73">
        <w:rPr>
          <w:rStyle w:val="StyleUnderline"/>
          <w:rFonts w:asciiTheme="minorHAnsi" w:hAnsiTheme="minorHAnsi" w:cstheme="minorHAnsi"/>
        </w:rPr>
        <w:t>, with a prosperous and secure United States at its center.</w:t>
      </w:r>
    </w:p>
    <w:p w14:paraId="75E77508" w14:textId="77777777" w:rsidR="00E01B8B" w:rsidRPr="00423F73" w:rsidRDefault="00E01B8B" w:rsidP="00E01B8B">
      <w:pPr>
        <w:rPr>
          <w:rFonts w:asciiTheme="minorHAnsi" w:hAnsiTheme="minorHAnsi" w:cstheme="minorHAnsi"/>
          <w:sz w:val="16"/>
        </w:rPr>
      </w:pPr>
      <w:r w:rsidRPr="00F801FB">
        <w:rPr>
          <w:rStyle w:val="Emphasis"/>
          <w:rFonts w:asciiTheme="minorHAnsi" w:hAnsiTheme="minorHAnsi" w:cstheme="minorHAnsi"/>
          <w:sz w:val="30"/>
          <w:szCs w:val="30"/>
          <w:highlight w:val="cyan"/>
        </w:rPr>
        <w:t>Critics count</w:t>
      </w:r>
      <w:r w:rsidRPr="00423F73">
        <w:rPr>
          <w:rStyle w:val="Emphasis"/>
          <w:rFonts w:asciiTheme="minorHAnsi" w:hAnsiTheme="minorHAnsi" w:cstheme="minorHAnsi"/>
          <w:sz w:val="30"/>
          <w:szCs w:val="30"/>
        </w:rPr>
        <w:t xml:space="preserve"> the </w:t>
      </w:r>
      <w:r w:rsidRPr="00F801FB">
        <w:rPr>
          <w:rStyle w:val="Emphasis"/>
          <w:rFonts w:asciiTheme="minorHAnsi" w:hAnsiTheme="minorHAnsi" w:cstheme="minorHAnsi"/>
          <w:sz w:val="30"/>
          <w:szCs w:val="30"/>
          <w:highlight w:val="cyan"/>
        </w:rPr>
        <w:t>problems</w:t>
      </w:r>
      <w:r w:rsidRPr="00423F73">
        <w:rPr>
          <w:rStyle w:val="Emphasis"/>
          <w:rFonts w:asciiTheme="minorHAnsi" w:hAnsiTheme="minorHAnsi" w:cstheme="minorHAnsi"/>
          <w:sz w:val="30"/>
          <w:szCs w:val="30"/>
        </w:rPr>
        <w:t xml:space="preserve"> that have </w:t>
      </w:r>
      <w:r w:rsidRPr="00F801FB">
        <w:rPr>
          <w:rStyle w:val="Emphasis"/>
          <w:rFonts w:asciiTheme="minorHAnsi" w:hAnsiTheme="minorHAnsi" w:cstheme="minorHAnsi"/>
          <w:sz w:val="30"/>
          <w:szCs w:val="30"/>
          <w:highlight w:val="cyan"/>
        </w:rPr>
        <w:t>occurred</w:t>
      </w:r>
      <w:r w:rsidRPr="00423F73">
        <w:rPr>
          <w:rStyle w:val="Emphasis"/>
          <w:rFonts w:asciiTheme="minorHAnsi" w:hAnsiTheme="minorHAnsi" w:cstheme="minorHAnsi"/>
          <w:sz w:val="30"/>
          <w:szCs w:val="30"/>
        </w:rPr>
        <w:t xml:space="preserve"> but </w:t>
      </w:r>
      <w:r w:rsidRPr="00F801FB">
        <w:rPr>
          <w:rStyle w:val="Emphasis"/>
          <w:rFonts w:asciiTheme="minorHAnsi" w:hAnsiTheme="minorHAnsi" w:cstheme="minorHAnsi"/>
          <w:sz w:val="30"/>
          <w:szCs w:val="30"/>
          <w:highlight w:val="cyan"/>
        </w:rPr>
        <w:t>ignore</w:t>
      </w:r>
      <w:r w:rsidRPr="00423F73">
        <w:rPr>
          <w:rStyle w:val="Emphasis"/>
          <w:rFonts w:asciiTheme="minorHAnsi" w:hAnsiTheme="minorHAnsi" w:cstheme="minorHAnsi"/>
          <w:sz w:val="30"/>
          <w:szCs w:val="30"/>
        </w:rPr>
        <w:t xml:space="preserve"> the </w:t>
      </w:r>
      <w:r w:rsidRPr="00F801FB">
        <w:rPr>
          <w:rStyle w:val="Emphasis"/>
          <w:rFonts w:asciiTheme="minorHAnsi" w:hAnsiTheme="minorHAnsi" w:cstheme="minorHAnsi"/>
          <w:sz w:val="30"/>
          <w:szCs w:val="30"/>
          <w:highlight w:val="cyan"/>
        </w:rPr>
        <w:t>problems</w:t>
      </w:r>
      <w:r w:rsidRPr="00423F73">
        <w:rPr>
          <w:rStyle w:val="Emphasis"/>
          <w:rFonts w:asciiTheme="minorHAnsi" w:hAnsiTheme="minorHAnsi" w:cstheme="minorHAnsi"/>
          <w:sz w:val="30"/>
          <w:szCs w:val="30"/>
        </w:rPr>
        <w:t xml:space="preserve"> that have been </w:t>
      </w:r>
      <w:r w:rsidRPr="00F801FB">
        <w:rPr>
          <w:rStyle w:val="Emphasis"/>
          <w:rFonts w:asciiTheme="minorHAnsi" w:hAnsiTheme="minorHAnsi" w:cstheme="minorHAnsi"/>
          <w:sz w:val="30"/>
          <w:szCs w:val="30"/>
          <w:highlight w:val="cyan"/>
        </w:rPr>
        <w:t>avoided</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There were </w:t>
      </w:r>
      <w:r w:rsidRPr="00F801FB">
        <w:rPr>
          <w:rStyle w:val="StyleUnderline"/>
          <w:rFonts w:asciiTheme="minorHAnsi" w:hAnsiTheme="minorHAnsi" w:cstheme="minorHAnsi"/>
          <w:highlight w:val="cyan"/>
        </w:rPr>
        <w:t xml:space="preserve">plenty of ways the world could have </w:t>
      </w:r>
      <w:r w:rsidRPr="00F801FB">
        <w:rPr>
          <w:rStyle w:val="Emphasis"/>
          <w:rFonts w:asciiTheme="minorHAnsi" w:hAnsiTheme="minorHAnsi" w:cstheme="minorHAnsi"/>
          <w:highlight w:val="cyan"/>
        </w:rPr>
        <w:t>gone haywire</w:t>
      </w:r>
      <w:r w:rsidRPr="00423F73">
        <w:rPr>
          <w:rStyle w:val="StyleUnderline"/>
          <w:rFonts w:asciiTheme="minorHAnsi" w:hAnsiTheme="minorHAnsi" w:cstheme="minorHAnsi"/>
        </w:rPr>
        <w:t xml:space="preserve"> after 1989. Leading scholars, for example, foresaw a descent into vicious instability</w:t>
      </w:r>
      <w:r w:rsidRPr="00423F73">
        <w:rPr>
          <w:rFonts w:asciiTheme="minorHAnsi" w:hAnsiTheme="minorHAnsi" w:cstheme="minorHAnsi"/>
          <w:sz w:val="16"/>
        </w:rPr>
        <w:t>. Germany and Japan would turn hungry and revisionist again, security vacuums would emerge in Central Europe and East Asia, and nationalism, aggression, and nuclear proliferation would run rampant. “</w:t>
      </w:r>
      <w:r w:rsidRPr="00423F73">
        <w:rPr>
          <w:rStyle w:val="Emphasis"/>
          <w:rFonts w:asciiTheme="minorHAnsi" w:hAnsiTheme="minorHAnsi" w:cstheme="minorHAnsi"/>
        </w:rPr>
        <w:t>We will soon miss the Cold War,” John Mearsheimer predicted in 1990. “The prospect of major crises, even wars . . . is likely to increase dramatically</w:t>
      </w:r>
      <w:r w:rsidRPr="00423F73">
        <w:rPr>
          <w:rFonts w:asciiTheme="minorHAnsi" w:hAnsiTheme="minorHAnsi" w:cstheme="minorHAnsi"/>
          <w:sz w:val="16"/>
        </w:rPr>
        <w:t>.”</w:t>
      </w:r>
    </w:p>
    <w:p w14:paraId="4B819BFB" w14:textId="77777777" w:rsidR="00E01B8B" w:rsidRPr="00423F73" w:rsidRDefault="00E01B8B" w:rsidP="00E01B8B">
      <w:pPr>
        <w:rPr>
          <w:rStyle w:val="StyleUnderline"/>
          <w:rFonts w:asciiTheme="minorHAnsi" w:hAnsiTheme="minorHAnsi" w:cstheme="minorHAnsi"/>
        </w:rPr>
      </w:pPr>
      <w:r w:rsidRPr="00423F73">
        <w:rPr>
          <w:rFonts w:asciiTheme="minorHAnsi" w:hAnsiTheme="minorHAnsi" w:cstheme="minorHAnsi"/>
          <w:sz w:val="16"/>
        </w:rPr>
        <w:t xml:space="preserve">Not quite. </w:t>
      </w:r>
      <w:r w:rsidRPr="00423F73">
        <w:rPr>
          <w:rStyle w:val="StyleUnderline"/>
          <w:rFonts w:asciiTheme="minorHAnsi" w:hAnsiTheme="minorHAnsi" w:cstheme="minorHAnsi"/>
        </w:rPr>
        <w:t xml:space="preserve">The long </w:t>
      </w:r>
      <w:r w:rsidRPr="00F801FB">
        <w:rPr>
          <w:rStyle w:val="StyleUnderline"/>
          <w:rFonts w:asciiTheme="minorHAnsi" w:hAnsiTheme="minorHAnsi" w:cstheme="minorHAnsi"/>
          <w:highlight w:val="cyan"/>
        </w:rPr>
        <w:t>peace continued</w:t>
      </w:r>
      <w:r w:rsidRPr="00423F73">
        <w:rPr>
          <w:rStyle w:val="StyleUnderline"/>
          <w:rFonts w:asciiTheme="minorHAnsi" w:hAnsiTheme="minorHAnsi" w:cstheme="minorHAnsi"/>
        </w:rPr>
        <w:t>, as great</w:t>
      </w:r>
      <w:r w:rsidRPr="00F801FB">
        <w:rPr>
          <w:rStyle w:val="StyleUnderline"/>
          <w:rFonts w:asciiTheme="minorHAnsi" w:hAnsiTheme="minorHAnsi" w:cstheme="minorHAnsi"/>
          <w:highlight w:val="cyan"/>
        </w:rPr>
        <w:t>-power relations remained</w:t>
      </w:r>
      <w:r w:rsidRPr="00423F73">
        <w:rPr>
          <w:rStyle w:val="StyleUnderline"/>
          <w:rFonts w:asciiTheme="minorHAnsi" w:hAnsiTheme="minorHAnsi" w:cstheme="minorHAnsi"/>
        </w:rPr>
        <w:t xml:space="preserve"> relatively </w:t>
      </w:r>
      <w:r w:rsidRPr="00F801FB">
        <w:rPr>
          <w:rStyle w:val="StyleUnderline"/>
          <w:rFonts w:asciiTheme="minorHAnsi" w:hAnsiTheme="minorHAnsi" w:cstheme="minorHAnsi"/>
          <w:highlight w:val="cyan"/>
        </w:rPr>
        <w:t>calm.</w:t>
      </w:r>
      <w:r w:rsidRPr="00423F73">
        <w:rPr>
          <w:rStyle w:val="StyleUnderline"/>
          <w:rFonts w:asciiTheme="minorHAnsi" w:hAnsiTheme="minorHAnsi" w:cstheme="minorHAnsi"/>
        </w:rPr>
        <w:t xml:space="preserve"> German and Japanese revisionism never materialized—because those countries remained tightly embraced within a strong U.S. alliance system and a broader </w:t>
      </w:r>
      <w:r w:rsidRPr="00423F73">
        <w:rPr>
          <w:rStyle w:val="Emphasis"/>
          <w:rFonts w:asciiTheme="minorHAnsi" w:hAnsiTheme="minorHAnsi" w:cstheme="minorHAnsi"/>
        </w:rPr>
        <w:t>liberal international order</w:t>
      </w:r>
      <w:r w:rsidRPr="00423F73">
        <w:rPr>
          <w:rFonts w:asciiTheme="minorHAnsi" w:hAnsiTheme="minorHAnsi" w:cstheme="minorHAnsi"/>
          <w:sz w:val="16"/>
        </w:rPr>
        <w:t xml:space="preserve">. An outbreak of nationalism and ethnic aggression was contained in the Balkans. </w:t>
      </w:r>
      <w:r w:rsidRPr="00423F73">
        <w:rPr>
          <w:rStyle w:val="StyleUnderline"/>
          <w:rFonts w:asciiTheme="minorHAnsi" w:hAnsiTheme="minorHAnsi" w:cstheme="minorHAnsi"/>
        </w:rPr>
        <w:t>The countries of the former Warsaw Pact did not descend into chaos but embarked on political and economic reform, relaxing into a newly secure environment inside NATO. Asia did not collapse into vicious rivalries; under U.S. guidance, it continued its remarkable post-1979 stretch of peace as billions of people benefited from decades of sustained economic growth</w:t>
      </w:r>
      <w:r w:rsidRPr="00423F73">
        <w:rPr>
          <w:rFonts w:asciiTheme="minorHAnsi" w:hAnsiTheme="minorHAnsi" w:cstheme="minorHAnsi"/>
          <w:sz w:val="16"/>
        </w:rPr>
        <w:t xml:space="preserve">. The number of democracies in the world rose dramatically. Even nuclear proliferation has remained relatively limited, as Washington continued to provide security guarantees to allies so they would not pursue independent nuclear arsenals, orchestrated a campaign to secure loose nuclear materials, and punished rogue states that tried to buck the nonproliferation regime. In short, </w:t>
      </w:r>
      <w:r w:rsidRPr="00423F73">
        <w:rPr>
          <w:rStyle w:val="StyleUnderline"/>
          <w:rFonts w:asciiTheme="minorHAnsi" w:hAnsiTheme="minorHAnsi" w:cstheme="minorHAnsi"/>
        </w:rPr>
        <w:t xml:space="preserve">after 1989, the </w:t>
      </w:r>
      <w:r w:rsidRPr="00F801FB">
        <w:rPr>
          <w:rStyle w:val="StyleUnderline"/>
          <w:rFonts w:asciiTheme="minorHAnsi" w:hAnsiTheme="minorHAnsi" w:cstheme="minorHAnsi"/>
          <w:highlight w:val="cyan"/>
        </w:rPr>
        <w:t>deep global engagement</w:t>
      </w:r>
      <w:r w:rsidRPr="00423F73">
        <w:rPr>
          <w:rStyle w:val="StyleUnderline"/>
          <w:rFonts w:asciiTheme="minorHAnsi" w:hAnsiTheme="minorHAnsi" w:cstheme="minorHAnsi"/>
        </w:rPr>
        <w:t xml:space="preserve"> favored by the Blob </w:t>
      </w:r>
      <w:r w:rsidRPr="00F801FB">
        <w:rPr>
          <w:rStyle w:val="StyleUnderline"/>
          <w:rFonts w:asciiTheme="minorHAnsi" w:hAnsiTheme="minorHAnsi" w:cstheme="minorHAnsi"/>
          <w:highlight w:val="cyan"/>
        </w:rPr>
        <w:t>kept the world</w:t>
      </w:r>
      <w:r w:rsidRPr="00423F73">
        <w:rPr>
          <w:rStyle w:val="StyleUnderline"/>
          <w:rFonts w:asciiTheme="minorHAnsi" w:hAnsiTheme="minorHAnsi" w:cstheme="minorHAnsi"/>
        </w:rPr>
        <w:t xml:space="preserve"> </w:t>
      </w:r>
      <w:r w:rsidRPr="00F801FB">
        <w:rPr>
          <w:rStyle w:val="StyleUnderline"/>
          <w:rFonts w:asciiTheme="minorHAnsi" w:hAnsiTheme="minorHAnsi" w:cstheme="minorHAnsi"/>
          <w:highlight w:val="cyan"/>
        </w:rPr>
        <w:t>moving</w:t>
      </w:r>
      <w:r w:rsidRPr="00423F73">
        <w:rPr>
          <w:rStyle w:val="StyleUnderline"/>
          <w:rFonts w:asciiTheme="minorHAnsi" w:hAnsiTheme="minorHAnsi" w:cstheme="minorHAnsi"/>
        </w:rPr>
        <w:t xml:space="preserve"> forward </w:t>
      </w:r>
      <w:r w:rsidRPr="00F801FB">
        <w:rPr>
          <w:rStyle w:val="StyleUnderline"/>
          <w:rFonts w:asciiTheme="minorHAnsi" w:hAnsiTheme="minorHAnsi" w:cstheme="minorHAnsi"/>
          <w:highlight w:val="cyan"/>
        </w:rPr>
        <w:t>on a</w:t>
      </w:r>
      <w:r w:rsidRPr="00423F73">
        <w:rPr>
          <w:rStyle w:val="StyleUnderline"/>
          <w:rFonts w:asciiTheme="minorHAnsi" w:hAnsiTheme="minorHAnsi" w:cstheme="minorHAnsi"/>
        </w:rPr>
        <w:t xml:space="preserve"> generally </w:t>
      </w:r>
      <w:r w:rsidRPr="00F801FB">
        <w:rPr>
          <w:rStyle w:val="StyleUnderline"/>
          <w:rFonts w:asciiTheme="minorHAnsi" w:hAnsiTheme="minorHAnsi" w:cstheme="minorHAnsi"/>
          <w:highlight w:val="cyan"/>
        </w:rPr>
        <w:t>positive track, rather than regressing to</w:t>
      </w:r>
      <w:r w:rsidRPr="00423F73">
        <w:rPr>
          <w:rStyle w:val="StyleUnderline"/>
          <w:rFonts w:asciiTheme="minorHAnsi" w:hAnsiTheme="minorHAnsi" w:cstheme="minorHAnsi"/>
        </w:rPr>
        <w:t xml:space="preserve"> the historical mean of </w:t>
      </w:r>
      <w:r w:rsidRPr="00F801FB">
        <w:rPr>
          <w:rStyle w:val="StyleUnderline"/>
          <w:rFonts w:asciiTheme="minorHAnsi" w:hAnsiTheme="minorHAnsi" w:cstheme="minorHAnsi"/>
          <w:highlight w:val="cyan"/>
        </w:rPr>
        <w:t>tyranny</w:t>
      </w:r>
      <w:r w:rsidRPr="00423F73">
        <w:rPr>
          <w:rStyle w:val="StyleUnderline"/>
          <w:rFonts w:asciiTheme="minorHAnsi" w:hAnsiTheme="minorHAnsi" w:cstheme="minorHAnsi"/>
        </w:rPr>
        <w:t xml:space="preserve">, depression, </w:t>
      </w:r>
      <w:r w:rsidRPr="00F801FB">
        <w:rPr>
          <w:rStyle w:val="StyleUnderline"/>
          <w:rFonts w:asciiTheme="minorHAnsi" w:hAnsiTheme="minorHAnsi" w:cstheme="minorHAnsi"/>
          <w:highlight w:val="cyan"/>
        </w:rPr>
        <w:t>and</w:t>
      </w:r>
      <w:r w:rsidRPr="00423F73">
        <w:rPr>
          <w:rStyle w:val="StyleUnderline"/>
          <w:rFonts w:asciiTheme="minorHAnsi" w:hAnsiTheme="minorHAnsi" w:cstheme="minorHAnsi"/>
        </w:rPr>
        <w:t xml:space="preserve"> </w:t>
      </w:r>
      <w:r w:rsidRPr="00F801FB">
        <w:rPr>
          <w:rStyle w:val="Emphasis"/>
          <w:rFonts w:asciiTheme="minorHAnsi" w:hAnsiTheme="minorHAnsi" w:cstheme="minorHAnsi"/>
          <w:highlight w:val="cyan"/>
        </w:rPr>
        <w:t>war</w:t>
      </w:r>
      <w:r w:rsidRPr="00423F73">
        <w:rPr>
          <w:rStyle w:val="StyleUnderline"/>
          <w:rFonts w:asciiTheme="minorHAnsi" w:hAnsiTheme="minorHAnsi" w:cstheme="minorHAnsi"/>
        </w:rPr>
        <w:t>.</w:t>
      </w:r>
    </w:p>
    <w:p w14:paraId="4649D190" w14:textId="77777777" w:rsidR="00E01B8B" w:rsidRPr="00423F73" w:rsidRDefault="00E01B8B" w:rsidP="00E01B8B">
      <w:pPr>
        <w:rPr>
          <w:rStyle w:val="StyleUnderline"/>
          <w:rFonts w:asciiTheme="minorHAnsi" w:hAnsiTheme="minorHAnsi" w:cstheme="minorHAnsi"/>
        </w:rPr>
      </w:pPr>
      <w:r w:rsidRPr="00423F73">
        <w:rPr>
          <w:rFonts w:asciiTheme="minorHAnsi" w:hAnsiTheme="minorHAnsi" w:cstheme="minorHAnsi"/>
          <w:sz w:val="16"/>
        </w:rPr>
        <w:t xml:space="preserve">Yes, instability is returning in both Asia and Europe, globalization and democracy are currently in retreat, intense competitions with China and Russia loom, and the new coronavirus pandemic has reminded the world of the downsides of connectivity. But </w:t>
      </w:r>
      <w:r w:rsidRPr="00423F73">
        <w:rPr>
          <w:rStyle w:val="StyleUnderline"/>
          <w:rFonts w:asciiTheme="minorHAnsi" w:hAnsiTheme="minorHAnsi" w:cstheme="minorHAnsi"/>
        </w:rPr>
        <w:t xml:space="preserve">the return of great-power rivalry in recent years has been fueled less by U.S. overreach than by questions about its stamina. </w:t>
      </w:r>
      <w:r w:rsidRPr="00F801FB">
        <w:rPr>
          <w:rStyle w:val="StyleUnderline"/>
          <w:rFonts w:asciiTheme="minorHAnsi" w:hAnsiTheme="minorHAnsi" w:cstheme="minorHAnsi"/>
          <w:highlight w:val="cyan"/>
        </w:rPr>
        <w:t xml:space="preserve">Had Washington followed the recommendations of the Blob’s </w:t>
      </w:r>
      <w:r w:rsidRPr="00F801FB">
        <w:rPr>
          <w:rStyle w:val="Emphasis"/>
          <w:rFonts w:asciiTheme="minorHAnsi" w:hAnsiTheme="minorHAnsi" w:cstheme="minorHAnsi"/>
          <w:highlight w:val="cyan"/>
        </w:rPr>
        <w:t>critics</w:t>
      </w:r>
      <w:r w:rsidRPr="00423F73">
        <w:rPr>
          <w:rStyle w:val="StyleUnderline"/>
          <w:rFonts w:asciiTheme="minorHAnsi" w:hAnsiTheme="minorHAnsi" w:cstheme="minorHAnsi"/>
        </w:rPr>
        <w:t xml:space="preserve"> and retrenched from its global commitments after 1989, rather than leaning into them, </w:t>
      </w:r>
      <w:r w:rsidRPr="00F801FB">
        <w:rPr>
          <w:rStyle w:val="Emphasis"/>
          <w:rFonts w:asciiTheme="minorHAnsi" w:hAnsiTheme="minorHAnsi" w:cstheme="minorHAnsi"/>
          <w:highlight w:val="cyan"/>
        </w:rPr>
        <w:t>things would look even worse now</w:t>
      </w:r>
      <w:r w:rsidRPr="00F801FB">
        <w:rPr>
          <w:rFonts w:asciiTheme="minorHAnsi" w:hAnsiTheme="minorHAnsi" w:cstheme="minorHAnsi"/>
          <w:sz w:val="16"/>
          <w:highlight w:val="cyan"/>
        </w:rPr>
        <w:t>.</w:t>
      </w:r>
      <w:r w:rsidRPr="00423F73">
        <w:rPr>
          <w:rFonts w:asciiTheme="minorHAnsi" w:hAnsiTheme="minorHAnsi" w:cstheme="minorHAnsi"/>
          <w:sz w:val="16"/>
        </w:rPr>
        <w:t xml:space="preserve"> If the United States had pursued a strategy of offshore balancing, say, by winding down its overseas obligations, would it be sitting pretty now? </w:t>
      </w:r>
      <w:r w:rsidRPr="00423F73">
        <w:rPr>
          <w:rStyle w:val="StyleUnderline"/>
          <w:rFonts w:asciiTheme="minorHAnsi" w:hAnsiTheme="minorHAnsi" w:cstheme="minorHAnsi"/>
        </w:rPr>
        <w:t>It is hard to see how withdrawing from Europe in the 1990s or not expanding NATO would have encouraged less bullying from Moscow</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More likely, it would simply have given a resurgent Russia </w:t>
      </w:r>
      <w:r w:rsidRPr="00423F73">
        <w:rPr>
          <w:rStyle w:val="Emphasis"/>
          <w:rFonts w:asciiTheme="minorHAnsi" w:hAnsiTheme="minorHAnsi" w:cstheme="minorHAnsi"/>
        </w:rPr>
        <w:t>greater freedom</w:t>
      </w:r>
      <w:r w:rsidRPr="00423F73">
        <w:rPr>
          <w:rStyle w:val="StyleUnderline"/>
          <w:rFonts w:asciiTheme="minorHAnsi" w:hAnsiTheme="minorHAnsi" w:cstheme="minorHAnsi"/>
        </w:rPr>
        <w:t xml:space="preserve"> to reassert its influence. Pulling back from the Asia-Pacific region, similarly, would likely have undermined the United States’ ability to hedge against the negative consequences of China’s rise. And </w:t>
      </w:r>
      <w:r w:rsidRPr="00F801FB">
        <w:rPr>
          <w:rStyle w:val="StyleUnderline"/>
          <w:rFonts w:asciiTheme="minorHAnsi" w:hAnsiTheme="minorHAnsi" w:cstheme="minorHAnsi"/>
          <w:highlight w:val="cyan"/>
        </w:rPr>
        <w:t>less engagement by Washington</w:t>
      </w:r>
      <w:r w:rsidRPr="00423F73">
        <w:rPr>
          <w:rStyle w:val="StyleUnderline"/>
          <w:rFonts w:asciiTheme="minorHAnsi" w:hAnsiTheme="minorHAnsi" w:cstheme="minorHAnsi"/>
        </w:rPr>
        <w:t xml:space="preserve"> on a global liberal agenda in trade, politics, and human rights would </w:t>
      </w:r>
      <w:r w:rsidRPr="00F801FB">
        <w:rPr>
          <w:rStyle w:val="StyleUnderline"/>
          <w:rFonts w:asciiTheme="minorHAnsi" w:hAnsiTheme="minorHAnsi" w:cstheme="minorHAnsi"/>
          <w:highlight w:val="cyan"/>
        </w:rPr>
        <w:t>not have improved the world or prepared it</w:t>
      </w:r>
      <w:r w:rsidRPr="00423F73">
        <w:rPr>
          <w:rStyle w:val="StyleUnderline"/>
          <w:rFonts w:asciiTheme="minorHAnsi" w:hAnsiTheme="minorHAnsi" w:cstheme="minorHAnsi"/>
        </w:rPr>
        <w:t xml:space="preserve"> institutionally </w:t>
      </w:r>
      <w:r w:rsidRPr="00F801FB">
        <w:rPr>
          <w:rStyle w:val="StyleUnderline"/>
          <w:rFonts w:asciiTheme="minorHAnsi" w:hAnsiTheme="minorHAnsi" w:cstheme="minorHAnsi"/>
          <w:highlight w:val="cyan"/>
        </w:rPr>
        <w:t>to handle</w:t>
      </w:r>
      <w:r w:rsidRPr="00423F73">
        <w:rPr>
          <w:rStyle w:val="StyleUnderline"/>
          <w:rFonts w:asciiTheme="minorHAnsi" w:hAnsiTheme="minorHAnsi" w:cstheme="minorHAnsi"/>
        </w:rPr>
        <w:t xml:space="preserve"> </w:t>
      </w:r>
      <w:r w:rsidRPr="00423F73">
        <w:rPr>
          <w:rStyle w:val="Emphasis"/>
          <w:rFonts w:asciiTheme="minorHAnsi" w:hAnsiTheme="minorHAnsi" w:cstheme="minorHAnsi"/>
        </w:rPr>
        <w:t xml:space="preserve">global challenges, such as </w:t>
      </w:r>
      <w:r w:rsidRPr="00F801FB">
        <w:rPr>
          <w:rStyle w:val="Emphasis"/>
          <w:rFonts w:asciiTheme="minorHAnsi" w:hAnsiTheme="minorHAnsi" w:cstheme="minorHAnsi"/>
          <w:highlight w:val="cyan"/>
        </w:rPr>
        <w:t>pandemics and climate change</w:t>
      </w:r>
      <w:r w:rsidRPr="00423F73">
        <w:rPr>
          <w:rStyle w:val="StyleUnderline"/>
          <w:rFonts w:asciiTheme="minorHAnsi" w:hAnsiTheme="minorHAnsi" w:cstheme="minorHAnsi"/>
        </w:rPr>
        <w:t>.</w:t>
      </w:r>
    </w:p>
    <w:p w14:paraId="18F951F0" w14:textId="77777777" w:rsidR="00E01B8B" w:rsidRPr="00423F73" w:rsidRDefault="00E01B8B" w:rsidP="00E01B8B">
      <w:pPr>
        <w:rPr>
          <w:rStyle w:val="Emphasis"/>
          <w:rFonts w:asciiTheme="minorHAnsi" w:hAnsiTheme="minorHAnsi" w:cstheme="minorHAnsi"/>
        </w:rPr>
      </w:pPr>
      <w:r w:rsidRPr="00423F73">
        <w:rPr>
          <w:rFonts w:asciiTheme="minorHAnsi" w:hAnsiTheme="minorHAnsi" w:cstheme="minorHAnsi"/>
          <w:sz w:val="16"/>
        </w:rPr>
        <w:t xml:space="preserve">In retrospect, </w:t>
      </w:r>
      <w:r w:rsidRPr="00423F73">
        <w:rPr>
          <w:rStyle w:val="StyleUnderline"/>
          <w:rFonts w:asciiTheme="minorHAnsi" w:hAnsiTheme="minorHAnsi" w:cstheme="minorHAnsi"/>
        </w:rPr>
        <w:t xml:space="preserve">it is </w:t>
      </w:r>
      <w:r w:rsidRPr="00F801FB">
        <w:rPr>
          <w:rStyle w:val="StyleUnderline"/>
          <w:rFonts w:asciiTheme="minorHAnsi" w:hAnsiTheme="minorHAnsi" w:cstheme="minorHAnsi"/>
          <w:highlight w:val="cyan"/>
        </w:rPr>
        <w:t xml:space="preserve">easy to identify specific policies </w:t>
      </w:r>
      <w:r w:rsidRPr="00423F73">
        <w:rPr>
          <w:rStyle w:val="StyleUnderline"/>
          <w:rFonts w:asciiTheme="minorHAnsi" w:hAnsiTheme="minorHAnsi" w:cstheme="minorHAnsi"/>
        </w:rPr>
        <w:t xml:space="preserve">and decisions one </w:t>
      </w:r>
      <w:r w:rsidRPr="00F801FB">
        <w:rPr>
          <w:rStyle w:val="StyleUnderline"/>
          <w:rFonts w:asciiTheme="minorHAnsi" w:hAnsiTheme="minorHAnsi" w:cstheme="minorHAnsi"/>
          <w:highlight w:val="cyan"/>
        </w:rPr>
        <w:t>would want to change</w:t>
      </w:r>
      <w:r w:rsidRPr="00423F73">
        <w:rPr>
          <w:rStyle w:val="StyleUnderline"/>
          <w:rFonts w:asciiTheme="minorHAnsi" w:hAnsiTheme="minorHAnsi" w:cstheme="minorHAnsi"/>
        </w:rPr>
        <w:t xml:space="preserve">. </w:t>
      </w:r>
      <w:r w:rsidRPr="00423F73">
        <w:rPr>
          <w:rStyle w:val="Emphasis"/>
          <w:rFonts w:asciiTheme="minorHAnsi" w:hAnsiTheme="minorHAnsi" w:cstheme="minorHAnsi"/>
        </w:rPr>
        <w:t xml:space="preserve">It is </w:t>
      </w:r>
      <w:r w:rsidRPr="00F801FB">
        <w:rPr>
          <w:rStyle w:val="Emphasis"/>
          <w:rFonts w:asciiTheme="minorHAnsi" w:hAnsiTheme="minorHAnsi" w:cstheme="minorHAnsi"/>
          <w:highlight w:val="cyan"/>
        </w:rPr>
        <w:t xml:space="preserve">harder to identify </w:t>
      </w:r>
      <w:r w:rsidRPr="00423F73">
        <w:rPr>
          <w:rStyle w:val="Emphasis"/>
          <w:rFonts w:asciiTheme="minorHAnsi" w:hAnsiTheme="minorHAnsi" w:cstheme="minorHAnsi"/>
        </w:rPr>
        <w:t>an a</w:t>
      </w:r>
      <w:r w:rsidRPr="00F801FB">
        <w:rPr>
          <w:rStyle w:val="Emphasis"/>
          <w:rFonts w:asciiTheme="minorHAnsi" w:hAnsiTheme="minorHAnsi" w:cstheme="minorHAnsi"/>
          <w:highlight w:val="cyan"/>
        </w:rPr>
        <w:t>lternative strategy that would have delivered clearly superior results</w:t>
      </w:r>
      <w:r w:rsidRPr="00423F73">
        <w:rPr>
          <w:rStyle w:val="Emphasis"/>
          <w:rFonts w:asciiTheme="minorHAnsi" w:hAnsiTheme="minorHAnsi" w:cstheme="minorHAnsi"/>
        </w:rPr>
        <w:t xml:space="preserve">—and that is the </w:t>
      </w:r>
      <w:r w:rsidRPr="00F801FB">
        <w:rPr>
          <w:rStyle w:val="Emphasis"/>
          <w:rFonts w:asciiTheme="minorHAnsi" w:hAnsiTheme="minorHAnsi" w:cstheme="minorHAnsi"/>
          <w:highlight w:val="cyan"/>
        </w:rPr>
        <w:t>true standard by which</w:t>
      </w:r>
      <w:r w:rsidRPr="00423F73">
        <w:rPr>
          <w:rStyle w:val="Emphasis"/>
          <w:rFonts w:asciiTheme="minorHAnsi" w:hAnsiTheme="minorHAnsi" w:cstheme="minorHAnsi"/>
        </w:rPr>
        <w:t xml:space="preserve"> real-world </w:t>
      </w:r>
      <w:r w:rsidRPr="00F801FB">
        <w:rPr>
          <w:rStyle w:val="Emphasis"/>
          <w:rFonts w:asciiTheme="minorHAnsi" w:hAnsiTheme="minorHAnsi" w:cstheme="minorHAnsi"/>
          <w:highlight w:val="cyan"/>
        </w:rPr>
        <w:t>foreign policies deserve to be judged</w:t>
      </w:r>
      <w:r w:rsidRPr="00423F73">
        <w:rPr>
          <w:rStyle w:val="Emphasis"/>
          <w:rFonts w:asciiTheme="minorHAnsi" w:hAnsiTheme="minorHAnsi" w:cstheme="minorHAnsi"/>
        </w:rPr>
        <w:t>.</w:t>
      </w:r>
    </w:p>
    <w:p w14:paraId="2FC928C0" w14:textId="77777777" w:rsidR="00E01B8B" w:rsidRPr="00423F73" w:rsidRDefault="00E01B8B" w:rsidP="00E01B8B">
      <w:pPr>
        <w:rPr>
          <w:rFonts w:asciiTheme="minorHAnsi" w:hAnsiTheme="minorHAnsi" w:cstheme="minorHAnsi"/>
          <w:sz w:val="16"/>
        </w:rPr>
      </w:pPr>
      <w:r w:rsidRPr="00423F73">
        <w:rPr>
          <w:rFonts w:asciiTheme="minorHAnsi" w:hAnsiTheme="minorHAnsi" w:cstheme="minorHAnsi"/>
          <w:sz w:val="16"/>
        </w:rPr>
        <w:t>THE RETURN OF THE BLOB</w:t>
      </w:r>
    </w:p>
    <w:p w14:paraId="532D08F1" w14:textId="77777777" w:rsidR="00E01B8B" w:rsidRPr="00423F73" w:rsidRDefault="00E01B8B" w:rsidP="00E01B8B">
      <w:pPr>
        <w:rPr>
          <w:rStyle w:val="StyleUnderline"/>
          <w:rFonts w:asciiTheme="minorHAnsi" w:hAnsiTheme="minorHAnsi" w:cstheme="minorHAnsi"/>
        </w:rPr>
      </w:pPr>
      <w:r w:rsidRPr="00423F73">
        <w:rPr>
          <w:rStyle w:val="StyleUnderline"/>
          <w:rFonts w:asciiTheme="minorHAnsi" w:hAnsiTheme="minorHAnsi" w:cstheme="minorHAnsi"/>
        </w:rPr>
        <w:t xml:space="preserve">How about the critics’ third argument, that </w:t>
      </w:r>
      <w:r w:rsidRPr="00F801FB">
        <w:rPr>
          <w:rStyle w:val="Emphasis"/>
          <w:rFonts w:asciiTheme="minorHAnsi" w:hAnsiTheme="minorHAnsi" w:cstheme="minorHAnsi"/>
          <w:highlight w:val="cyan"/>
        </w:rPr>
        <w:t>escaping the influence</w:t>
      </w:r>
      <w:r w:rsidRPr="00F801FB">
        <w:rPr>
          <w:rStyle w:val="StyleUnderline"/>
          <w:rFonts w:asciiTheme="minorHAnsi" w:hAnsiTheme="minorHAnsi" w:cstheme="minorHAnsi"/>
          <w:highlight w:val="cyan"/>
        </w:rPr>
        <w:t xml:space="preserve"> of the Blob</w:t>
      </w:r>
      <w:r w:rsidRPr="00423F73">
        <w:rPr>
          <w:rStyle w:val="StyleUnderline"/>
          <w:rFonts w:asciiTheme="minorHAnsi" w:hAnsiTheme="minorHAnsi" w:cstheme="minorHAnsi"/>
        </w:rPr>
        <w:t xml:space="preserve"> would make American policy more effective and the country more secure? As it happens, a </w:t>
      </w:r>
      <w:r w:rsidRPr="00F801FB">
        <w:rPr>
          <w:rStyle w:val="StyleUnderline"/>
          <w:rFonts w:asciiTheme="minorHAnsi" w:hAnsiTheme="minorHAnsi" w:cstheme="minorHAnsi"/>
          <w:highlight w:val="cyan"/>
        </w:rPr>
        <w:t>real-time test</w:t>
      </w:r>
      <w:r w:rsidRPr="00423F73">
        <w:rPr>
          <w:rStyle w:val="StyleUnderline"/>
          <w:rFonts w:asciiTheme="minorHAnsi" w:hAnsiTheme="minorHAnsi" w:cstheme="minorHAnsi"/>
        </w:rPr>
        <w:t xml:space="preserve"> of that proposition has been </w:t>
      </w:r>
      <w:r w:rsidRPr="00F801FB">
        <w:rPr>
          <w:rStyle w:val="StyleUnderline"/>
          <w:rFonts w:asciiTheme="minorHAnsi" w:hAnsiTheme="minorHAnsi" w:cstheme="minorHAnsi"/>
          <w:highlight w:val="cyan"/>
        </w:rPr>
        <w:t>running for</w:t>
      </w:r>
      <w:r w:rsidRPr="00423F73">
        <w:rPr>
          <w:rStyle w:val="StyleUnderline"/>
          <w:rFonts w:asciiTheme="minorHAnsi" w:hAnsiTheme="minorHAnsi" w:cstheme="minorHAnsi"/>
        </w:rPr>
        <w:t xml:space="preserve"> over </w:t>
      </w:r>
      <w:r w:rsidRPr="00F801FB">
        <w:rPr>
          <w:rStyle w:val="StyleUnderline"/>
          <w:rFonts w:asciiTheme="minorHAnsi" w:hAnsiTheme="minorHAnsi" w:cstheme="minorHAnsi"/>
          <w:highlight w:val="cyan"/>
        </w:rPr>
        <w:t>three years.</w:t>
      </w:r>
      <w:r w:rsidRPr="00423F73">
        <w:rPr>
          <w:rStyle w:val="StyleUnderline"/>
          <w:rFonts w:asciiTheme="minorHAnsi" w:hAnsiTheme="minorHAnsi" w:cstheme="minorHAnsi"/>
        </w:rPr>
        <w:t xml:space="preserve"> The </w:t>
      </w:r>
      <w:r w:rsidRPr="00F801FB">
        <w:rPr>
          <w:rStyle w:val="Emphasis"/>
          <w:rFonts w:asciiTheme="minorHAnsi" w:hAnsiTheme="minorHAnsi" w:cstheme="minorHAnsi"/>
          <w:highlight w:val="cyan"/>
        </w:rPr>
        <w:t>Trump</w:t>
      </w:r>
      <w:r w:rsidRPr="00423F73">
        <w:rPr>
          <w:rStyle w:val="Emphasis"/>
          <w:rFonts w:asciiTheme="minorHAnsi" w:hAnsiTheme="minorHAnsi" w:cstheme="minorHAnsi"/>
        </w:rPr>
        <w:t xml:space="preserve"> administration has </w:t>
      </w:r>
      <w:r w:rsidRPr="00F801FB">
        <w:rPr>
          <w:rStyle w:val="Emphasis"/>
          <w:rFonts w:asciiTheme="minorHAnsi" w:hAnsiTheme="minorHAnsi" w:cstheme="minorHAnsi"/>
          <w:highlight w:val="cyan"/>
        </w:rPr>
        <w:t>sidelined national security professionals</w:t>
      </w:r>
      <w:r w:rsidRPr="00423F73">
        <w:rPr>
          <w:rStyle w:val="StyleUnderline"/>
          <w:rFonts w:asciiTheme="minorHAnsi" w:hAnsiTheme="minorHAnsi" w:cstheme="minorHAnsi"/>
        </w:rPr>
        <w:t>, and professionalism, to a degree unprecedented in the modern era.</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The president has routinely disregarded the advice of apolitical career officials, accused them of disloyalty and even </w:t>
      </w:r>
      <w:r w:rsidRPr="00423F73">
        <w:rPr>
          <w:rStyle w:val="StyleUnderline"/>
          <w:rFonts w:asciiTheme="minorHAnsi" w:hAnsiTheme="minorHAnsi" w:cstheme="minorHAnsi"/>
        </w:rPr>
        <w:lastRenderedPageBreak/>
        <w:t xml:space="preserve">treason, and purged the top ranks of the administration of anybody unwilling to toe the official line of the day (whatever that may be). The </w:t>
      </w:r>
      <w:r w:rsidRPr="00F801FB">
        <w:rPr>
          <w:rStyle w:val="StyleUnderline"/>
          <w:rFonts w:asciiTheme="minorHAnsi" w:hAnsiTheme="minorHAnsi" w:cstheme="minorHAnsi"/>
          <w:highlight w:val="cyan"/>
        </w:rPr>
        <w:t>results</w:t>
      </w:r>
      <w:r w:rsidRPr="00423F73">
        <w:rPr>
          <w:rStyle w:val="StyleUnderline"/>
          <w:rFonts w:asciiTheme="minorHAnsi" w:hAnsiTheme="minorHAnsi" w:cstheme="minorHAnsi"/>
        </w:rPr>
        <w:t xml:space="preserve"> of this experiment are not encouraging. So far it has produced </w:t>
      </w:r>
      <w:r w:rsidRPr="00F801FB">
        <w:rPr>
          <w:rStyle w:val="Emphasis"/>
          <w:rFonts w:asciiTheme="minorHAnsi" w:hAnsiTheme="minorHAnsi" w:cstheme="minorHAnsi"/>
          <w:highlight w:val="cyan"/>
        </w:rPr>
        <w:t>poor policy, poor execution,</w:t>
      </w:r>
      <w:r w:rsidRPr="00423F73">
        <w:rPr>
          <w:rStyle w:val="Emphasis"/>
          <w:rFonts w:asciiTheme="minorHAnsi" w:hAnsiTheme="minorHAnsi" w:cstheme="minorHAnsi"/>
        </w:rPr>
        <w:t xml:space="preserve"> and </w:t>
      </w:r>
      <w:r w:rsidRPr="00F801FB">
        <w:rPr>
          <w:rStyle w:val="Emphasis"/>
          <w:rFonts w:asciiTheme="minorHAnsi" w:hAnsiTheme="minorHAnsi" w:cstheme="minorHAnsi"/>
          <w:highlight w:val="cyan"/>
        </w:rPr>
        <w:t>poor outcomes</w:t>
      </w:r>
      <w:r w:rsidRPr="00423F73">
        <w:rPr>
          <w:rStyle w:val="StyleUnderline"/>
          <w:rFonts w:asciiTheme="minorHAnsi" w:hAnsiTheme="minorHAnsi" w:cstheme="minorHAnsi"/>
        </w:rPr>
        <w:t>.</w:t>
      </w:r>
    </w:p>
    <w:p w14:paraId="01BCF26D" w14:textId="77777777" w:rsidR="00E01B8B" w:rsidRPr="00423F73" w:rsidRDefault="00E01B8B" w:rsidP="00E01B8B">
      <w:pPr>
        <w:rPr>
          <w:rFonts w:asciiTheme="minorHAnsi" w:hAnsiTheme="minorHAnsi" w:cstheme="minorHAnsi"/>
          <w:sz w:val="16"/>
        </w:rPr>
      </w:pPr>
      <w:r w:rsidRPr="00423F73">
        <w:rPr>
          <w:rFonts w:asciiTheme="minorHAnsi" w:hAnsiTheme="minorHAnsi" w:cstheme="minorHAnsi"/>
          <w:sz w:val="16"/>
        </w:rPr>
        <w:t>Unforced errors are one of the hallmarks of the Trump administration’s foreign policy.</w:t>
      </w:r>
    </w:p>
    <w:p w14:paraId="48ACF027" w14:textId="77777777" w:rsidR="00E01B8B" w:rsidRPr="00423F73" w:rsidRDefault="00E01B8B" w:rsidP="00E01B8B">
      <w:pPr>
        <w:rPr>
          <w:rStyle w:val="StyleUnderline"/>
          <w:rFonts w:asciiTheme="minorHAnsi" w:hAnsiTheme="minorHAnsi" w:cstheme="minorHAnsi"/>
        </w:rPr>
      </w:pPr>
      <w:r w:rsidRPr="00423F73">
        <w:rPr>
          <w:rFonts w:asciiTheme="minorHAnsi" w:hAnsiTheme="minorHAnsi" w:cstheme="minorHAnsi"/>
          <w:sz w:val="16"/>
        </w:rPr>
        <w:t xml:space="preserve">The administration launched an overdue effort to confront China on its trade practices, only to hobble the approach by withdrawing from the Trans-Pacific Partnership and starting simultaneous trade wars with American allies. It punished Russia for its territorial aggression and electoral sabotage, only to be undercut by the president’s embrace of Russian President Vladimir Putin and by his personal vendettas relating to Ukraine. The president twice announced, and twice partially reversed, a decision to withdraw troops from Syria, thereby battering U.S. credibility without actually leaving the conflict. Thanks to diplomatic bungling and presidential credulity, North Korea is no more contained than it was three years ago, and Japan, South Korea, and the United States are all at odds. Because of arbitrary White House interference with military justice and other issues, civil-military relations have cratered. </w:t>
      </w:r>
      <w:r w:rsidRPr="00423F73">
        <w:rPr>
          <w:rStyle w:val="StyleUnderline"/>
          <w:rFonts w:asciiTheme="minorHAnsi" w:hAnsiTheme="minorHAnsi" w:cstheme="minorHAnsi"/>
        </w:rPr>
        <w:t>What links these cases is not ideology but competence—</w:t>
      </w:r>
      <w:r w:rsidRPr="00F801FB">
        <w:rPr>
          <w:rStyle w:val="StyleUnderline"/>
          <w:rFonts w:asciiTheme="minorHAnsi" w:hAnsiTheme="minorHAnsi" w:cstheme="minorHAnsi"/>
          <w:highlight w:val="cyan"/>
        </w:rPr>
        <w:t>all involved basic mistakes</w:t>
      </w:r>
      <w:r w:rsidRPr="00423F73">
        <w:rPr>
          <w:rStyle w:val="StyleUnderline"/>
          <w:rFonts w:asciiTheme="minorHAnsi" w:hAnsiTheme="minorHAnsi" w:cstheme="minorHAnsi"/>
        </w:rPr>
        <w:t xml:space="preserve"> that were </w:t>
      </w:r>
      <w:r w:rsidRPr="00F801FB">
        <w:rPr>
          <w:rStyle w:val="Emphasis"/>
          <w:rFonts w:asciiTheme="minorHAnsi" w:hAnsiTheme="minorHAnsi" w:cstheme="minorHAnsi"/>
          <w:highlight w:val="cyan"/>
        </w:rPr>
        <w:t>pointed out by experts</w:t>
      </w:r>
      <w:r w:rsidRPr="00423F73">
        <w:rPr>
          <w:rStyle w:val="StyleUnderline"/>
          <w:rFonts w:asciiTheme="minorHAnsi" w:hAnsiTheme="minorHAnsi" w:cstheme="minorHAnsi"/>
        </w:rPr>
        <w:t xml:space="preserve"> inside and outside government, only to be contemptuously ignored by the White House.  </w:t>
      </w:r>
    </w:p>
    <w:p w14:paraId="2D85D69F" w14:textId="77777777" w:rsidR="00E01B8B" w:rsidRPr="00423F73" w:rsidRDefault="00E01B8B" w:rsidP="00E01B8B">
      <w:pPr>
        <w:rPr>
          <w:rStyle w:val="StyleUnderline"/>
          <w:rFonts w:asciiTheme="minorHAnsi" w:hAnsiTheme="minorHAnsi" w:cstheme="minorHAnsi"/>
        </w:rPr>
      </w:pPr>
      <w:r w:rsidRPr="00423F73">
        <w:rPr>
          <w:rStyle w:val="StyleUnderline"/>
          <w:rFonts w:asciiTheme="minorHAnsi" w:hAnsiTheme="minorHAnsi" w:cstheme="minorHAnsi"/>
        </w:rPr>
        <w:t xml:space="preserve">Even when the </w:t>
      </w:r>
      <w:r w:rsidRPr="00F801FB">
        <w:rPr>
          <w:rStyle w:val="StyleUnderline"/>
          <w:rFonts w:asciiTheme="minorHAnsi" w:hAnsiTheme="minorHAnsi" w:cstheme="minorHAnsi"/>
          <w:highlight w:val="cyan"/>
        </w:rPr>
        <w:t>administration’s policy choices</w:t>
      </w:r>
      <w:r w:rsidRPr="00423F73">
        <w:rPr>
          <w:rStyle w:val="StyleUnderline"/>
          <w:rFonts w:asciiTheme="minorHAnsi" w:hAnsiTheme="minorHAnsi" w:cstheme="minorHAnsi"/>
        </w:rPr>
        <w:t xml:space="preserve"> have been defensible in conception, they have often been </w:t>
      </w:r>
      <w:r w:rsidRPr="00F801FB">
        <w:rPr>
          <w:rStyle w:val="StyleUnderline"/>
          <w:rFonts w:asciiTheme="minorHAnsi" w:hAnsiTheme="minorHAnsi" w:cstheme="minorHAnsi"/>
          <w:highlight w:val="cyan"/>
        </w:rPr>
        <w:t>botched</w:t>
      </w:r>
      <w:r w:rsidRPr="00423F73">
        <w:rPr>
          <w:rStyle w:val="StyleUnderline"/>
          <w:rFonts w:asciiTheme="minorHAnsi" w:hAnsiTheme="minorHAnsi" w:cstheme="minorHAnsi"/>
        </w:rPr>
        <w:t xml:space="preserve"> in execution, </w:t>
      </w:r>
      <w:r w:rsidRPr="00F801FB">
        <w:rPr>
          <w:rStyle w:val="StyleUnderline"/>
          <w:rFonts w:asciiTheme="minorHAnsi" w:hAnsiTheme="minorHAnsi" w:cstheme="minorHAnsi"/>
          <w:highlight w:val="cyan"/>
        </w:rPr>
        <w:t>due to</w:t>
      </w:r>
      <w:r w:rsidRPr="00423F73">
        <w:rPr>
          <w:rStyle w:val="StyleUnderline"/>
          <w:rFonts w:asciiTheme="minorHAnsi" w:hAnsiTheme="minorHAnsi" w:cstheme="minorHAnsi"/>
        </w:rPr>
        <w:t xml:space="preserve"> a </w:t>
      </w:r>
      <w:r w:rsidRPr="00F801FB">
        <w:rPr>
          <w:rStyle w:val="Emphasis"/>
          <w:rFonts w:asciiTheme="minorHAnsi" w:hAnsiTheme="minorHAnsi" w:cstheme="minorHAnsi"/>
          <w:sz w:val="30"/>
          <w:szCs w:val="30"/>
          <w:highlight w:val="cyan"/>
        </w:rPr>
        <w:t xml:space="preserve">disregard for expert advice and a disdain for </w:t>
      </w:r>
      <w:r w:rsidRPr="00423F73">
        <w:rPr>
          <w:rStyle w:val="Emphasis"/>
          <w:rFonts w:asciiTheme="minorHAnsi" w:hAnsiTheme="minorHAnsi" w:cstheme="minorHAnsi"/>
          <w:sz w:val="30"/>
          <w:szCs w:val="30"/>
        </w:rPr>
        <w:t xml:space="preserve">the </w:t>
      </w:r>
      <w:r w:rsidRPr="00F801FB">
        <w:rPr>
          <w:rStyle w:val="Emphasis"/>
          <w:rFonts w:asciiTheme="minorHAnsi" w:hAnsiTheme="minorHAnsi" w:cstheme="minorHAnsi"/>
          <w:sz w:val="30"/>
          <w:szCs w:val="30"/>
          <w:highlight w:val="cyan"/>
        </w:rPr>
        <w:t>details of implementation</w:t>
      </w:r>
      <w:r w:rsidRPr="00F801FB">
        <w:rPr>
          <w:rFonts w:asciiTheme="minorHAnsi" w:hAnsiTheme="minorHAnsi" w:cstheme="minorHAnsi"/>
          <w:sz w:val="16"/>
          <w:highlight w:val="cyan"/>
        </w:rPr>
        <w:t>.</w:t>
      </w:r>
      <w:r w:rsidRPr="00423F73">
        <w:rPr>
          <w:rFonts w:asciiTheme="minorHAnsi" w:hAnsiTheme="minorHAnsi" w:cstheme="minorHAnsi"/>
          <w:sz w:val="16"/>
        </w:rPr>
        <w:t xml:space="preserve"> </w:t>
      </w:r>
      <w:r w:rsidRPr="00423F73">
        <w:rPr>
          <w:rStyle w:val="StyleUnderline"/>
          <w:rFonts w:asciiTheme="minorHAnsi" w:hAnsiTheme="minorHAnsi" w:cstheme="minorHAnsi"/>
        </w:rPr>
        <w:t xml:space="preserve">The administration could have tried to remedy the defects of the </w:t>
      </w:r>
      <w:r w:rsidRPr="00F801FB">
        <w:rPr>
          <w:rStyle w:val="StyleUnderline"/>
          <w:rFonts w:asciiTheme="minorHAnsi" w:hAnsiTheme="minorHAnsi" w:cstheme="minorHAnsi"/>
          <w:highlight w:val="cyan"/>
        </w:rPr>
        <w:t>Iran nuclear deal,</w:t>
      </w:r>
      <w:r w:rsidRPr="00423F73">
        <w:rPr>
          <w:rStyle w:val="StyleUnderline"/>
          <w:rFonts w:asciiTheme="minorHAnsi" w:hAnsiTheme="minorHAnsi" w:cstheme="minorHAnsi"/>
        </w:rPr>
        <w:t xml:space="preserve"> for example, in a way that included European powers rather than alienating them. It could have increased pressure on Tehran with a plan for converting that pressure into lasting results. It could have gotten something in return for diplomatic concessions given to Israel and Saudi Arabia. And it could have reformed </w:t>
      </w:r>
      <w:r w:rsidRPr="00F801FB">
        <w:rPr>
          <w:rStyle w:val="StyleUnderline"/>
          <w:rFonts w:asciiTheme="minorHAnsi" w:hAnsiTheme="minorHAnsi" w:cstheme="minorHAnsi"/>
          <w:highlight w:val="cyan"/>
        </w:rPr>
        <w:t>NAFTA</w:t>
      </w:r>
      <w:r w:rsidRPr="00423F73">
        <w:rPr>
          <w:rStyle w:val="StyleUnderline"/>
          <w:rFonts w:asciiTheme="minorHAnsi" w:hAnsiTheme="minorHAnsi" w:cstheme="minorHAnsi"/>
        </w:rPr>
        <w:t xml:space="preserve"> without gratuitously harming relations with Canada and Mexico.</w:t>
      </w:r>
    </w:p>
    <w:p w14:paraId="02876310" w14:textId="77777777" w:rsidR="00E01B8B" w:rsidRPr="00423F73" w:rsidRDefault="00E01B8B" w:rsidP="00E01B8B">
      <w:pPr>
        <w:rPr>
          <w:rFonts w:asciiTheme="minorHAnsi" w:hAnsiTheme="minorHAnsi" w:cstheme="minorHAnsi"/>
          <w:sz w:val="16"/>
        </w:rPr>
      </w:pPr>
      <w:r w:rsidRPr="00423F73">
        <w:rPr>
          <w:rFonts w:asciiTheme="minorHAnsi" w:hAnsiTheme="minorHAnsi" w:cstheme="minorHAnsi"/>
          <w:sz w:val="16"/>
        </w:rPr>
        <w:t xml:space="preserve">As for results, </w:t>
      </w:r>
      <w:r w:rsidRPr="00423F73">
        <w:rPr>
          <w:rStyle w:val="StyleUnderline"/>
          <w:rFonts w:asciiTheme="minorHAnsi" w:hAnsiTheme="minorHAnsi" w:cstheme="minorHAnsi"/>
        </w:rPr>
        <w:t xml:space="preserve">the </w:t>
      </w:r>
      <w:r w:rsidRPr="00423F73">
        <w:rPr>
          <w:rStyle w:val="Emphasis"/>
          <w:rFonts w:asciiTheme="minorHAnsi" w:hAnsiTheme="minorHAnsi" w:cstheme="minorHAnsi"/>
        </w:rPr>
        <w:t>current pandemic</w:t>
      </w:r>
      <w:r w:rsidRPr="00423F73">
        <w:rPr>
          <w:rStyle w:val="StyleUnderline"/>
          <w:rFonts w:asciiTheme="minorHAnsi" w:hAnsiTheme="minorHAnsi" w:cstheme="minorHAnsi"/>
        </w:rPr>
        <w:t xml:space="preserve"> shows just what happens when national policy is driven by </w:t>
      </w:r>
      <w:r w:rsidRPr="00423F73">
        <w:rPr>
          <w:rStyle w:val="Emphasis"/>
          <w:rFonts w:asciiTheme="minorHAnsi" w:hAnsiTheme="minorHAnsi" w:cstheme="minorHAnsi"/>
        </w:rPr>
        <w:t>amateur improvisation</w:t>
      </w:r>
      <w:r w:rsidRPr="00423F73">
        <w:rPr>
          <w:rStyle w:val="StyleUnderline"/>
          <w:rFonts w:asciiTheme="minorHAnsi" w:hAnsiTheme="minorHAnsi" w:cstheme="minorHAnsi"/>
        </w:rPr>
        <w:t xml:space="preserve"> rather than professional planning</w:t>
      </w:r>
      <w:r w:rsidRPr="00423F73">
        <w:rPr>
          <w:rFonts w:asciiTheme="minorHAnsi" w:hAnsiTheme="minorHAnsi" w:cstheme="minorHAnsi"/>
          <w:sz w:val="16"/>
        </w:rPr>
        <w:t xml:space="preserve">. </w:t>
      </w:r>
      <w:r w:rsidRPr="00423F73">
        <w:rPr>
          <w:rStyle w:val="StyleUnderline"/>
          <w:rFonts w:asciiTheme="minorHAnsi" w:hAnsiTheme="minorHAnsi" w:cstheme="minorHAnsi"/>
        </w:rPr>
        <w:t>Pandemics have been a known danger for decades, and the Blob has a suggested playbook for handling them—constant vigilance, early detection and monitoring, a unified national response in coordination with global partners, and much more.</w:t>
      </w:r>
      <w:r w:rsidRPr="00423F73">
        <w:rPr>
          <w:rFonts w:asciiTheme="minorHAnsi" w:hAnsiTheme="minorHAnsi" w:cstheme="minorHAnsi"/>
          <w:sz w:val="16"/>
        </w:rPr>
        <w:t xml:space="preserve"> Coming into office, the Trump administration was fully briefed on the challenge—and chose to look the other way, downgrading the relevant technocrats and pushing for deep cuts in global health and disease programs. </w:t>
      </w:r>
      <w:r w:rsidRPr="00423F73">
        <w:rPr>
          <w:rStyle w:val="StyleUnderline"/>
          <w:rFonts w:asciiTheme="minorHAnsi" w:hAnsiTheme="minorHAnsi" w:cstheme="minorHAnsi"/>
        </w:rPr>
        <w:t>At the crucial early stages of the crisis, when a robust multilateral effort might have had maximum effect, the administration’s disorganization and denial left Washington on the sidelines</w:t>
      </w:r>
      <w:r w:rsidRPr="00423F73">
        <w:rPr>
          <w:rFonts w:asciiTheme="minorHAnsi" w:hAnsiTheme="minorHAnsi" w:cstheme="minorHAnsi"/>
          <w:sz w:val="16"/>
        </w:rPr>
        <w:t>. As the disease raced around the world and took hold in the United States, officials desperate to sound the alarm and begin preventive measures were silenced by a president unwilling to hear bad news. And once the direness of the medical situation was finally recognized, the administration tried to shift blame, going so far as to cut funding for the World Health Organization in the midst of the pandemic, simply in order to create a politically useful scapegoat.</w:t>
      </w:r>
    </w:p>
    <w:p w14:paraId="4495B7CD" w14:textId="1ED5057F" w:rsidR="00F115C3" w:rsidRPr="00E01B8B" w:rsidRDefault="00E01B8B" w:rsidP="00E01B8B">
      <w:pPr>
        <w:rPr>
          <w:rFonts w:asciiTheme="minorHAnsi" w:hAnsiTheme="minorHAnsi" w:cstheme="minorHAnsi"/>
          <w:sz w:val="16"/>
        </w:rPr>
      </w:pPr>
      <w:r w:rsidRPr="00423F73">
        <w:rPr>
          <w:rStyle w:val="StyleUnderline"/>
          <w:rFonts w:asciiTheme="minorHAnsi" w:hAnsiTheme="minorHAnsi" w:cstheme="minorHAnsi"/>
        </w:rPr>
        <w:t xml:space="preserve">The </w:t>
      </w:r>
      <w:r w:rsidRPr="00F801FB">
        <w:rPr>
          <w:rStyle w:val="StyleUnderline"/>
          <w:rFonts w:asciiTheme="minorHAnsi" w:hAnsiTheme="minorHAnsi" w:cstheme="minorHAnsi"/>
          <w:highlight w:val="cyan"/>
        </w:rPr>
        <w:t>establishment makes mistakes</w:t>
      </w:r>
      <w:r w:rsidRPr="00423F73">
        <w:rPr>
          <w:rFonts w:asciiTheme="minorHAnsi" w:hAnsiTheme="minorHAnsi" w:cstheme="minorHAnsi"/>
          <w:sz w:val="16"/>
        </w:rPr>
        <w:t xml:space="preserve">, often big ones. </w:t>
      </w:r>
      <w:r w:rsidRPr="00F801FB">
        <w:rPr>
          <w:rStyle w:val="StyleUnderline"/>
          <w:rFonts w:asciiTheme="minorHAnsi" w:hAnsiTheme="minorHAnsi" w:cstheme="minorHAnsi"/>
          <w:highlight w:val="cyan"/>
        </w:rPr>
        <w:t>But</w:t>
      </w:r>
      <w:r w:rsidRPr="00423F73">
        <w:rPr>
          <w:rStyle w:val="StyleUnderline"/>
          <w:rFonts w:asciiTheme="minorHAnsi" w:hAnsiTheme="minorHAnsi" w:cstheme="minorHAnsi"/>
        </w:rPr>
        <w:t xml:space="preserve"> in its collective capacity, </w:t>
      </w:r>
      <w:r w:rsidRPr="00F801FB">
        <w:rPr>
          <w:rStyle w:val="StyleUnderline"/>
          <w:rFonts w:asciiTheme="minorHAnsi" w:hAnsiTheme="minorHAnsi" w:cstheme="minorHAnsi"/>
          <w:highlight w:val="cyan"/>
        </w:rPr>
        <w:t>it learns</w:t>
      </w:r>
      <w:r w:rsidRPr="00423F73">
        <w:rPr>
          <w:rStyle w:val="StyleUnderline"/>
          <w:rFonts w:asciiTheme="minorHAnsi" w:hAnsiTheme="minorHAnsi" w:cstheme="minorHAnsi"/>
        </w:rPr>
        <w:t xml:space="preserve"> from them </w:t>
      </w:r>
      <w:r w:rsidRPr="00F801FB">
        <w:rPr>
          <w:rStyle w:val="StyleUnderline"/>
          <w:rFonts w:asciiTheme="minorHAnsi" w:hAnsiTheme="minorHAnsi" w:cstheme="minorHAnsi"/>
          <w:highlight w:val="cyan"/>
        </w:rPr>
        <w:t>and changes course</w:t>
      </w:r>
      <w:r w:rsidRPr="00423F73">
        <w:rPr>
          <w:rStyle w:val="StyleUnderline"/>
          <w:rFonts w:asciiTheme="minorHAnsi" w:hAnsiTheme="minorHAnsi" w:cstheme="minorHAnsi"/>
        </w:rPr>
        <w:t xml:space="preserve">—which is why the liberal international order has not only lasted for generations but deepened and broadened over time. </w:t>
      </w:r>
      <w:r w:rsidRPr="00423F73">
        <w:rPr>
          <w:rStyle w:val="Emphasis"/>
          <w:rFonts w:asciiTheme="minorHAnsi" w:hAnsiTheme="minorHAnsi" w:cstheme="minorHAnsi"/>
        </w:rPr>
        <w:t>Purging experience and disinterested expertise from U.S. foreign policy has already caused problems</w:t>
      </w:r>
      <w:r w:rsidRPr="00423F73">
        <w:rPr>
          <w:rFonts w:asciiTheme="minorHAnsi" w:hAnsiTheme="minorHAnsi" w:cstheme="minorHAnsi"/>
          <w:sz w:val="16"/>
        </w:rPr>
        <w:t>. The longer it continues, the worse things will get. And the more many will hope for the return of the Blob.</w:t>
      </w:r>
    </w:p>
    <w:p w14:paraId="28E1099D" w14:textId="77777777" w:rsidR="00994FDC" w:rsidRPr="00276D80" w:rsidRDefault="00994FDC" w:rsidP="00994FDC">
      <w:pPr>
        <w:rPr>
          <w:rFonts w:asciiTheme="minorHAnsi" w:hAnsiTheme="minorHAnsi"/>
        </w:rPr>
      </w:pPr>
    </w:p>
    <w:sectPr w:rsidR="00994FDC" w:rsidRPr="00276D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0"/>
  </w:num>
  <w:num w:numId="13">
    <w:abstractNumId w:val="23"/>
  </w:num>
  <w:num w:numId="14">
    <w:abstractNumId w:val="15"/>
  </w:num>
  <w:num w:numId="15">
    <w:abstractNumId w:val="17"/>
  </w:num>
  <w:num w:numId="16">
    <w:abstractNumId w:val="33"/>
  </w:num>
  <w:num w:numId="17">
    <w:abstractNumId w:val="14"/>
  </w:num>
  <w:num w:numId="18">
    <w:abstractNumId w:val="27"/>
  </w:num>
  <w:num w:numId="19">
    <w:abstractNumId w:val="13"/>
  </w:num>
  <w:num w:numId="20">
    <w:abstractNumId w:val="16"/>
  </w:num>
  <w:num w:numId="21">
    <w:abstractNumId w:val="18"/>
  </w:num>
  <w:num w:numId="22">
    <w:abstractNumId w:val="29"/>
  </w:num>
  <w:num w:numId="23">
    <w:abstractNumId w:val="19"/>
  </w:num>
  <w:num w:numId="24">
    <w:abstractNumId w:val="30"/>
  </w:num>
  <w:num w:numId="25">
    <w:abstractNumId w:val="22"/>
  </w:num>
  <w:num w:numId="26">
    <w:abstractNumId w:val="28"/>
  </w:num>
  <w:num w:numId="27">
    <w:abstractNumId w:val="12"/>
  </w:num>
  <w:num w:numId="28">
    <w:abstractNumId w:val="32"/>
  </w:num>
  <w:num w:numId="29">
    <w:abstractNumId w:val="24"/>
  </w:num>
  <w:num w:numId="30">
    <w:abstractNumId w:val="31"/>
  </w:num>
  <w:num w:numId="31">
    <w:abstractNumId w:val="25"/>
  </w:num>
  <w:num w:numId="32">
    <w:abstractNumId w:val="10"/>
  </w:num>
  <w:num w:numId="33">
    <w:abstractNumId w:val="11"/>
  </w:num>
  <w:num w:numId="34">
    <w:abstractNumId w:val="3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87055391088"/>
    <w:docVar w:name="VerbatimVersion" w:val="5.1"/>
  </w:docVars>
  <w:rsids>
    <w:rsidRoot w:val="004F2A55"/>
    <w:rsid w:val="000019E6"/>
    <w:rsid w:val="000139A3"/>
    <w:rsid w:val="000323C3"/>
    <w:rsid w:val="0004405F"/>
    <w:rsid w:val="00047747"/>
    <w:rsid w:val="00053FF2"/>
    <w:rsid w:val="00055769"/>
    <w:rsid w:val="000752E9"/>
    <w:rsid w:val="000965EA"/>
    <w:rsid w:val="000B47E3"/>
    <w:rsid w:val="000C3C02"/>
    <w:rsid w:val="000C5018"/>
    <w:rsid w:val="000C59E0"/>
    <w:rsid w:val="000D476D"/>
    <w:rsid w:val="000F2C36"/>
    <w:rsid w:val="00100833"/>
    <w:rsid w:val="00102A29"/>
    <w:rsid w:val="00104529"/>
    <w:rsid w:val="00105942"/>
    <w:rsid w:val="00107396"/>
    <w:rsid w:val="00132D27"/>
    <w:rsid w:val="00136EBC"/>
    <w:rsid w:val="00144A4C"/>
    <w:rsid w:val="00147769"/>
    <w:rsid w:val="00170CC2"/>
    <w:rsid w:val="00176AB0"/>
    <w:rsid w:val="00177B7D"/>
    <w:rsid w:val="0018322D"/>
    <w:rsid w:val="001955C3"/>
    <w:rsid w:val="001A0EAA"/>
    <w:rsid w:val="001A36B0"/>
    <w:rsid w:val="001A7406"/>
    <w:rsid w:val="001B5776"/>
    <w:rsid w:val="001C4D6E"/>
    <w:rsid w:val="001C7675"/>
    <w:rsid w:val="001E1450"/>
    <w:rsid w:val="001E527A"/>
    <w:rsid w:val="001E5299"/>
    <w:rsid w:val="001F78CE"/>
    <w:rsid w:val="00200A9C"/>
    <w:rsid w:val="002420DE"/>
    <w:rsid w:val="00244A08"/>
    <w:rsid w:val="00247305"/>
    <w:rsid w:val="00251FC7"/>
    <w:rsid w:val="00267D8E"/>
    <w:rsid w:val="00270323"/>
    <w:rsid w:val="00276D80"/>
    <w:rsid w:val="00277B12"/>
    <w:rsid w:val="002851E2"/>
    <w:rsid w:val="002855A7"/>
    <w:rsid w:val="002B146A"/>
    <w:rsid w:val="002B5E17"/>
    <w:rsid w:val="002D08DA"/>
    <w:rsid w:val="002D3C8C"/>
    <w:rsid w:val="002F468D"/>
    <w:rsid w:val="003045E4"/>
    <w:rsid w:val="0031184C"/>
    <w:rsid w:val="00315690"/>
    <w:rsid w:val="00316B75"/>
    <w:rsid w:val="003211C3"/>
    <w:rsid w:val="00322713"/>
    <w:rsid w:val="00325646"/>
    <w:rsid w:val="00344AD9"/>
    <w:rsid w:val="003460F2"/>
    <w:rsid w:val="0036571F"/>
    <w:rsid w:val="00381273"/>
    <w:rsid w:val="0038158C"/>
    <w:rsid w:val="00386D19"/>
    <w:rsid w:val="003902BA"/>
    <w:rsid w:val="0039341F"/>
    <w:rsid w:val="003A09E2"/>
    <w:rsid w:val="003A4659"/>
    <w:rsid w:val="003B5364"/>
    <w:rsid w:val="003D6613"/>
    <w:rsid w:val="003E0A51"/>
    <w:rsid w:val="003F4400"/>
    <w:rsid w:val="00407037"/>
    <w:rsid w:val="00420B01"/>
    <w:rsid w:val="0042116A"/>
    <w:rsid w:val="0043317F"/>
    <w:rsid w:val="00435B23"/>
    <w:rsid w:val="0044620E"/>
    <w:rsid w:val="00453350"/>
    <w:rsid w:val="00457EDF"/>
    <w:rsid w:val="004605D6"/>
    <w:rsid w:val="00463CE0"/>
    <w:rsid w:val="00470FCA"/>
    <w:rsid w:val="004C60E8"/>
    <w:rsid w:val="004E022F"/>
    <w:rsid w:val="004E3579"/>
    <w:rsid w:val="004E728B"/>
    <w:rsid w:val="004F2A55"/>
    <w:rsid w:val="004F39E0"/>
    <w:rsid w:val="00537BD5"/>
    <w:rsid w:val="00555341"/>
    <w:rsid w:val="00561D1F"/>
    <w:rsid w:val="0057268A"/>
    <w:rsid w:val="00586057"/>
    <w:rsid w:val="00594673"/>
    <w:rsid w:val="005B7BFD"/>
    <w:rsid w:val="005D2912"/>
    <w:rsid w:val="005E2995"/>
    <w:rsid w:val="005E4E63"/>
    <w:rsid w:val="006065BD"/>
    <w:rsid w:val="00631511"/>
    <w:rsid w:val="00633172"/>
    <w:rsid w:val="006336F0"/>
    <w:rsid w:val="006360CF"/>
    <w:rsid w:val="00645131"/>
    <w:rsid w:val="00645FA9"/>
    <w:rsid w:val="00647866"/>
    <w:rsid w:val="00650A3E"/>
    <w:rsid w:val="00665003"/>
    <w:rsid w:val="006718C0"/>
    <w:rsid w:val="0068522B"/>
    <w:rsid w:val="006A2AD0"/>
    <w:rsid w:val="006A2BBF"/>
    <w:rsid w:val="006A7DBD"/>
    <w:rsid w:val="006C2375"/>
    <w:rsid w:val="006D4ECC"/>
    <w:rsid w:val="006F692D"/>
    <w:rsid w:val="00706897"/>
    <w:rsid w:val="00722258"/>
    <w:rsid w:val="007243E5"/>
    <w:rsid w:val="0073566D"/>
    <w:rsid w:val="00766EA0"/>
    <w:rsid w:val="00774040"/>
    <w:rsid w:val="00774B0A"/>
    <w:rsid w:val="00797E11"/>
    <w:rsid w:val="007A2226"/>
    <w:rsid w:val="007F5B66"/>
    <w:rsid w:val="00804098"/>
    <w:rsid w:val="00817A63"/>
    <w:rsid w:val="00823A1C"/>
    <w:rsid w:val="00831A56"/>
    <w:rsid w:val="008354C1"/>
    <w:rsid w:val="00845B9D"/>
    <w:rsid w:val="00855CB4"/>
    <w:rsid w:val="00860984"/>
    <w:rsid w:val="0086702D"/>
    <w:rsid w:val="008A3710"/>
    <w:rsid w:val="008B3ECB"/>
    <w:rsid w:val="008B4E85"/>
    <w:rsid w:val="008C03A4"/>
    <w:rsid w:val="008C1B2E"/>
    <w:rsid w:val="008C2FDC"/>
    <w:rsid w:val="008C458F"/>
    <w:rsid w:val="008D1A6D"/>
    <w:rsid w:val="00902265"/>
    <w:rsid w:val="00913F1A"/>
    <w:rsid w:val="0091627E"/>
    <w:rsid w:val="0091646D"/>
    <w:rsid w:val="009230F0"/>
    <w:rsid w:val="00943661"/>
    <w:rsid w:val="00956736"/>
    <w:rsid w:val="0097032B"/>
    <w:rsid w:val="0097348D"/>
    <w:rsid w:val="00994FDC"/>
    <w:rsid w:val="009965B4"/>
    <w:rsid w:val="009A7F44"/>
    <w:rsid w:val="009D000A"/>
    <w:rsid w:val="009D0B13"/>
    <w:rsid w:val="009D2EAD"/>
    <w:rsid w:val="009D54B2"/>
    <w:rsid w:val="009E1922"/>
    <w:rsid w:val="009F7ED2"/>
    <w:rsid w:val="00A025EE"/>
    <w:rsid w:val="00A041A3"/>
    <w:rsid w:val="00A325C0"/>
    <w:rsid w:val="00A47640"/>
    <w:rsid w:val="00A93661"/>
    <w:rsid w:val="00A93BCE"/>
    <w:rsid w:val="00A95652"/>
    <w:rsid w:val="00AA21CA"/>
    <w:rsid w:val="00AA6BE5"/>
    <w:rsid w:val="00AC0AB8"/>
    <w:rsid w:val="00AC7727"/>
    <w:rsid w:val="00AE3E33"/>
    <w:rsid w:val="00B0006B"/>
    <w:rsid w:val="00B044AB"/>
    <w:rsid w:val="00B16571"/>
    <w:rsid w:val="00B24791"/>
    <w:rsid w:val="00B3043A"/>
    <w:rsid w:val="00B33C6D"/>
    <w:rsid w:val="00B4508F"/>
    <w:rsid w:val="00B543FF"/>
    <w:rsid w:val="00B55AD5"/>
    <w:rsid w:val="00B72754"/>
    <w:rsid w:val="00B8057C"/>
    <w:rsid w:val="00BA7E12"/>
    <w:rsid w:val="00BB60E9"/>
    <w:rsid w:val="00BD2FB3"/>
    <w:rsid w:val="00BD6238"/>
    <w:rsid w:val="00BE6A30"/>
    <w:rsid w:val="00BF593B"/>
    <w:rsid w:val="00BF773A"/>
    <w:rsid w:val="00BF7E81"/>
    <w:rsid w:val="00C136F8"/>
    <w:rsid w:val="00C13773"/>
    <w:rsid w:val="00C17CC8"/>
    <w:rsid w:val="00C2005E"/>
    <w:rsid w:val="00C3324E"/>
    <w:rsid w:val="00C64AF8"/>
    <w:rsid w:val="00C83417"/>
    <w:rsid w:val="00C90F85"/>
    <w:rsid w:val="00C9604F"/>
    <w:rsid w:val="00CA01A4"/>
    <w:rsid w:val="00CA19AA"/>
    <w:rsid w:val="00CA1F14"/>
    <w:rsid w:val="00CA5EE7"/>
    <w:rsid w:val="00CB3945"/>
    <w:rsid w:val="00CC5298"/>
    <w:rsid w:val="00CD736E"/>
    <w:rsid w:val="00CD798D"/>
    <w:rsid w:val="00CE161E"/>
    <w:rsid w:val="00CF1650"/>
    <w:rsid w:val="00CF59A8"/>
    <w:rsid w:val="00D0109A"/>
    <w:rsid w:val="00D14EBD"/>
    <w:rsid w:val="00D21AE3"/>
    <w:rsid w:val="00D325A9"/>
    <w:rsid w:val="00D36A8A"/>
    <w:rsid w:val="00D43A87"/>
    <w:rsid w:val="00D61409"/>
    <w:rsid w:val="00D6691E"/>
    <w:rsid w:val="00D71170"/>
    <w:rsid w:val="00D718E6"/>
    <w:rsid w:val="00D851B3"/>
    <w:rsid w:val="00D85EB3"/>
    <w:rsid w:val="00D92ECB"/>
    <w:rsid w:val="00DA1C92"/>
    <w:rsid w:val="00DA25D4"/>
    <w:rsid w:val="00DA2695"/>
    <w:rsid w:val="00DA6538"/>
    <w:rsid w:val="00DD7E11"/>
    <w:rsid w:val="00DF0950"/>
    <w:rsid w:val="00DF4734"/>
    <w:rsid w:val="00E01B8B"/>
    <w:rsid w:val="00E0624C"/>
    <w:rsid w:val="00E15E75"/>
    <w:rsid w:val="00E460C2"/>
    <w:rsid w:val="00E5262C"/>
    <w:rsid w:val="00E7101E"/>
    <w:rsid w:val="00E760F3"/>
    <w:rsid w:val="00E767EF"/>
    <w:rsid w:val="00EB18FB"/>
    <w:rsid w:val="00EC337B"/>
    <w:rsid w:val="00EC708D"/>
    <w:rsid w:val="00EC7DC4"/>
    <w:rsid w:val="00EC7EC9"/>
    <w:rsid w:val="00ED30CF"/>
    <w:rsid w:val="00EE29BA"/>
    <w:rsid w:val="00EE444B"/>
    <w:rsid w:val="00EF7593"/>
    <w:rsid w:val="00F115C3"/>
    <w:rsid w:val="00F12BE2"/>
    <w:rsid w:val="00F176EF"/>
    <w:rsid w:val="00F2057F"/>
    <w:rsid w:val="00F45E10"/>
    <w:rsid w:val="00F56510"/>
    <w:rsid w:val="00F6364A"/>
    <w:rsid w:val="00F776A8"/>
    <w:rsid w:val="00F90324"/>
    <w:rsid w:val="00F9113A"/>
    <w:rsid w:val="00FA288D"/>
    <w:rsid w:val="00FB7270"/>
    <w:rsid w:val="00FC2C03"/>
    <w:rsid w:val="00FC6F48"/>
    <w:rsid w:val="00FD2F6B"/>
    <w:rsid w:val="00FE2546"/>
    <w:rsid w:val="00FE562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025E"/>
  <w15:chartTrackingRefBased/>
  <w15:docId w15:val="{31DBC073-8C48-4F21-A4CF-FFE4D94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2BBF"/>
    <w:rPr>
      <w:rFonts w:ascii="Calibri" w:hAnsi="Calibri"/>
    </w:rPr>
  </w:style>
  <w:style w:type="paragraph" w:styleId="Heading1">
    <w:name w:val="heading 1"/>
    <w:aliases w:val="Pocket"/>
    <w:basedOn w:val="Normal"/>
    <w:next w:val="Normal"/>
    <w:link w:val="Heading1Char"/>
    <w:qFormat/>
    <w:rsid w:val="006A2B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6A2B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6A2B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6A2B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2B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2BBF"/>
  </w:style>
  <w:style w:type="character" w:customStyle="1" w:styleId="Heading1Char">
    <w:name w:val="Heading 1 Char"/>
    <w:aliases w:val="Pocket Char"/>
    <w:basedOn w:val="DefaultParagraphFont"/>
    <w:link w:val="Heading1"/>
    <w:rsid w:val="006A2BBF"/>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6A2BBF"/>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6A2BBF"/>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6A2BBF"/>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7"/>
    <w:qFormat/>
    <w:rsid w:val="006A2BB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6A2BB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6A2BBF"/>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6A2BBF"/>
    <w:rPr>
      <w:color w:val="auto"/>
      <w:u w:val="none"/>
    </w:rPr>
  </w:style>
  <w:style w:type="character" w:styleId="FollowedHyperlink">
    <w:name w:val="FollowedHyperlink"/>
    <w:basedOn w:val="DefaultParagraphFont"/>
    <w:uiPriority w:val="99"/>
    <w:semiHidden/>
    <w:unhideWhenUsed/>
    <w:rsid w:val="006A2BBF"/>
    <w:rPr>
      <w:color w:val="auto"/>
      <w:u w:val="none"/>
    </w:rPr>
  </w:style>
  <w:style w:type="paragraph" w:customStyle="1" w:styleId="Emphasis1">
    <w:name w:val="Emphasis1"/>
    <w:basedOn w:val="Normal"/>
    <w:link w:val="Emphasis"/>
    <w:autoRedefine/>
    <w:uiPriority w:val="7"/>
    <w:qFormat/>
    <w:rsid w:val="004F2A5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4F2A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57EDF"/>
    <w:pPr>
      <w:ind w:left="720"/>
      <w:contextualSpacing/>
    </w:pPr>
  </w:style>
  <w:style w:type="paragraph" w:customStyle="1" w:styleId="textbold">
    <w:name w:val="text bold"/>
    <w:basedOn w:val="Normal"/>
    <w:uiPriority w:val="7"/>
    <w:qFormat/>
    <w:rsid w:val="00457ED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C136F8"/>
    <w:rPr>
      <w:color w:val="605E5C"/>
      <w:shd w:val="clear" w:color="auto" w:fill="E1DFDD"/>
    </w:rPr>
  </w:style>
  <w:style w:type="paragraph" w:styleId="NormalWeb">
    <w:name w:val="Normal (Web)"/>
    <w:basedOn w:val="Normal"/>
    <w:uiPriority w:val="99"/>
    <w:unhideWhenUsed/>
    <w:rsid w:val="00EC708D"/>
    <w:rPr>
      <w:rFonts w:ascii="Times New Roman" w:hAnsi="Times New Roman" w:cs="Times New Roman"/>
      <w:sz w:val="24"/>
      <w:szCs w:val="24"/>
    </w:rPr>
  </w:style>
  <w:style w:type="paragraph" w:customStyle="1" w:styleId="Emphasize">
    <w:name w:val="Emphasize"/>
    <w:basedOn w:val="Normal"/>
    <w:uiPriority w:val="7"/>
    <w:qFormat/>
    <w:rsid w:val="000D476D"/>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A47640"/>
  </w:style>
  <w:style w:type="character" w:customStyle="1" w:styleId="eop">
    <w:name w:val="eop"/>
    <w:basedOn w:val="DefaultParagraphFont"/>
    <w:rsid w:val="00A47640"/>
  </w:style>
  <w:style w:type="paragraph" w:customStyle="1" w:styleId="paragraph">
    <w:name w:val="paragraph"/>
    <w:basedOn w:val="Normal"/>
    <w:rsid w:val="00A47640"/>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A47640"/>
    <w:rPr>
      <w:rFonts w:cs="Times New Roman"/>
      <w:b w:val="0"/>
      <w:bCs w:val="0"/>
      <w:i w:val="0"/>
      <w:iCs w:val="0"/>
      <w:color w:val="000000"/>
      <w:sz w:val="12"/>
      <w:szCs w:val="12"/>
      <w:u w:val="none"/>
    </w:rPr>
  </w:style>
  <w:style w:type="paragraph" w:styleId="BodyText">
    <w:name w:val="Body Text"/>
    <w:basedOn w:val="Normal"/>
    <w:link w:val="BodyTextChar"/>
    <w:rsid w:val="00A47640"/>
    <w:pPr>
      <w:spacing w:after="140" w:line="276" w:lineRule="auto"/>
    </w:pPr>
    <w:rPr>
      <w:rFonts w:eastAsia="Calibri" w:cs="Times New Roman"/>
      <w:szCs w:val="24"/>
    </w:rPr>
  </w:style>
  <w:style w:type="character" w:customStyle="1" w:styleId="BodyTextChar">
    <w:name w:val="Body Text Char"/>
    <w:basedOn w:val="DefaultParagraphFont"/>
    <w:link w:val="BodyText"/>
    <w:rsid w:val="00A47640"/>
    <w:rPr>
      <w:rFonts w:ascii="Calibri" w:eastAsia="Calibri" w:hAnsi="Calibri" w:cs="Times New Roman"/>
      <w:szCs w:val="24"/>
    </w:rPr>
  </w:style>
  <w:style w:type="character" w:customStyle="1" w:styleId="TitleChar">
    <w:name w:val="Title Char"/>
    <w:basedOn w:val="DefaultParagraphFont"/>
    <w:link w:val="Title"/>
    <w:uiPriority w:val="1"/>
    <w:qFormat/>
    <w:rsid w:val="00A47640"/>
    <w:rPr>
      <w:u w:val="single"/>
    </w:rPr>
  </w:style>
  <w:style w:type="paragraph" w:styleId="Title">
    <w:name w:val="Title"/>
    <w:basedOn w:val="Normal"/>
    <w:link w:val="TitleChar"/>
    <w:uiPriority w:val="1"/>
    <w:qFormat/>
    <w:rsid w:val="00A47640"/>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4764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414316">
      <w:bodyDiv w:val="1"/>
      <w:marLeft w:val="0"/>
      <w:marRight w:val="0"/>
      <w:marTop w:val="0"/>
      <w:marBottom w:val="0"/>
      <w:divBdr>
        <w:top w:val="none" w:sz="0" w:space="0" w:color="auto"/>
        <w:left w:val="none" w:sz="0" w:space="0" w:color="auto"/>
        <w:bottom w:val="none" w:sz="0" w:space="0" w:color="auto"/>
        <w:right w:val="none" w:sz="0" w:space="0" w:color="auto"/>
      </w:divBdr>
    </w:div>
    <w:div w:id="724991247">
      <w:bodyDiv w:val="1"/>
      <w:marLeft w:val="0"/>
      <w:marRight w:val="0"/>
      <w:marTop w:val="0"/>
      <w:marBottom w:val="0"/>
      <w:divBdr>
        <w:top w:val="none" w:sz="0" w:space="0" w:color="auto"/>
        <w:left w:val="none" w:sz="0" w:space="0" w:color="auto"/>
        <w:bottom w:val="none" w:sz="0" w:space="0" w:color="auto"/>
        <w:right w:val="none" w:sz="0" w:space="0" w:color="auto"/>
      </w:divBdr>
      <w:divsChild>
        <w:div w:id="973832133">
          <w:marLeft w:val="75"/>
          <w:marRight w:val="75"/>
          <w:marTop w:val="75"/>
          <w:marBottom w:val="75"/>
          <w:divBdr>
            <w:top w:val="none" w:sz="0" w:space="0" w:color="auto"/>
            <w:left w:val="none" w:sz="0" w:space="0" w:color="auto"/>
            <w:bottom w:val="none" w:sz="0" w:space="0" w:color="auto"/>
            <w:right w:val="none" w:sz="0" w:space="0" w:color="auto"/>
          </w:divBdr>
          <w:divsChild>
            <w:div w:id="10752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929">
      <w:bodyDiv w:val="1"/>
      <w:marLeft w:val="0"/>
      <w:marRight w:val="0"/>
      <w:marTop w:val="0"/>
      <w:marBottom w:val="0"/>
      <w:divBdr>
        <w:top w:val="none" w:sz="0" w:space="0" w:color="auto"/>
        <w:left w:val="none" w:sz="0" w:space="0" w:color="auto"/>
        <w:bottom w:val="none" w:sz="0" w:space="0" w:color="auto"/>
        <w:right w:val="none" w:sz="0" w:space="0" w:color="auto"/>
      </w:divBdr>
      <w:divsChild>
        <w:div w:id="1965453632">
          <w:marLeft w:val="0"/>
          <w:marRight w:val="0"/>
          <w:marTop w:val="0"/>
          <w:marBottom w:val="450"/>
          <w:divBdr>
            <w:top w:val="none" w:sz="0" w:space="0" w:color="auto"/>
            <w:left w:val="none" w:sz="0" w:space="0" w:color="auto"/>
            <w:bottom w:val="none" w:sz="0" w:space="0" w:color="auto"/>
            <w:right w:val="none" w:sz="0" w:space="0" w:color="auto"/>
          </w:divBdr>
        </w:div>
        <w:div w:id="1463574689">
          <w:marLeft w:val="0"/>
          <w:marRight w:val="0"/>
          <w:marTop w:val="0"/>
          <w:marBottom w:val="450"/>
          <w:divBdr>
            <w:top w:val="none" w:sz="0" w:space="0" w:color="auto"/>
            <w:left w:val="none" w:sz="0" w:space="0" w:color="auto"/>
            <w:bottom w:val="none" w:sz="0" w:space="0" w:color="auto"/>
            <w:right w:val="none" w:sz="0" w:space="0" w:color="auto"/>
          </w:divBdr>
        </w:div>
      </w:divsChild>
    </w:div>
    <w:div w:id="761682668">
      <w:bodyDiv w:val="1"/>
      <w:marLeft w:val="0"/>
      <w:marRight w:val="0"/>
      <w:marTop w:val="0"/>
      <w:marBottom w:val="0"/>
      <w:divBdr>
        <w:top w:val="none" w:sz="0" w:space="0" w:color="auto"/>
        <w:left w:val="none" w:sz="0" w:space="0" w:color="auto"/>
        <w:bottom w:val="none" w:sz="0" w:space="0" w:color="auto"/>
        <w:right w:val="none" w:sz="0" w:space="0" w:color="auto"/>
      </w:divBdr>
    </w:div>
    <w:div w:id="1301961835">
      <w:bodyDiv w:val="1"/>
      <w:marLeft w:val="0"/>
      <w:marRight w:val="0"/>
      <w:marTop w:val="0"/>
      <w:marBottom w:val="0"/>
      <w:divBdr>
        <w:top w:val="none" w:sz="0" w:space="0" w:color="auto"/>
        <w:left w:val="none" w:sz="0" w:space="0" w:color="auto"/>
        <w:bottom w:val="none" w:sz="0" w:space="0" w:color="auto"/>
        <w:right w:val="none" w:sz="0" w:space="0" w:color="auto"/>
      </w:divBdr>
    </w:div>
    <w:div w:id="1408187339">
      <w:bodyDiv w:val="1"/>
      <w:marLeft w:val="0"/>
      <w:marRight w:val="0"/>
      <w:marTop w:val="0"/>
      <w:marBottom w:val="0"/>
      <w:divBdr>
        <w:top w:val="none" w:sz="0" w:space="0" w:color="auto"/>
        <w:left w:val="none" w:sz="0" w:space="0" w:color="auto"/>
        <w:bottom w:val="none" w:sz="0" w:space="0" w:color="auto"/>
        <w:right w:val="none" w:sz="0" w:space="0" w:color="auto"/>
      </w:divBdr>
    </w:div>
    <w:div w:id="1488130807">
      <w:bodyDiv w:val="1"/>
      <w:marLeft w:val="0"/>
      <w:marRight w:val="0"/>
      <w:marTop w:val="0"/>
      <w:marBottom w:val="0"/>
      <w:divBdr>
        <w:top w:val="none" w:sz="0" w:space="0" w:color="auto"/>
        <w:left w:val="none" w:sz="0" w:space="0" w:color="auto"/>
        <w:bottom w:val="none" w:sz="0" w:space="0" w:color="auto"/>
        <w:right w:val="none" w:sz="0" w:space="0" w:color="auto"/>
      </w:divBdr>
    </w:div>
    <w:div w:id="1713191263">
      <w:bodyDiv w:val="1"/>
      <w:marLeft w:val="0"/>
      <w:marRight w:val="0"/>
      <w:marTop w:val="0"/>
      <w:marBottom w:val="0"/>
      <w:divBdr>
        <w:top w:val="none" w:sz="0" w:space="0" w:color="auto"/>
        <w:left w:val="none" w:sz="0" w:space="0" w:color="auto"/>
        <w:bottom w:val="none" w:sz="0" w:space="0" w:color="auto"/>
        <w:right w:val="none" w:sz="0" w:space="0" w:color="auto"/>
      </w:divBdr>
    </w:div>
    <w:div w:id="1718696068">
      <w:bodyDiv w:val="1"/>
      <w:marLeft w:val="0"/>
      <w:marRight w:val="0"/>
      <w:marTop w:val="0"/>
      <w:marBottom w:val="0"/>
      <w:divBdr>
        <w:top w:val="none" w:sz="0" w:space="0" w:color="auto"/>
        <w:left w:val="none" w:sz="0" w:space="0" w:color="auto"/>
        <w:bottom w:val="none" w:sz="0" w:space="0" w:color="auto"/>
        <w:right w:val="none" w:sz="0" w:space="0" w:color="auto"/>
      </w:divBdr>
    </w:div>
    <w:div w:id="1877353411">
      <w:bodyDiv w:val="1"/>
      <w:marLeft w:val="0"/>
      <w:marRight w:val="0"/>
      <w:marTop w:val="0"/>
      <w:marBottom w:val="0"/>
      <w:divBdr>
        <w:top w:val="none" w:sz="0" w:space="0" w:color="auto"/>
        <w:left w:val="none" w:sz="0" w:space="0" w:color="auto"/>
        <w:bottom w:val="none" w:sz="0" w:space="0" w:color="auto"/>
        <w:right w:val="none" w:sz="0" w:space="0" w:color="auto"/>
      </w:divBdr>
      <w:divsChild>
        <w:div w:id="367994872">
          <w:marLeft w:val="75"/>
          <w:marRight w:val="75"/>
          <w:marTop w:val="75"/>
          <w:marBottom w:val="75"/>
          <w:divBdr>
            <w:top w:val="none" w:sz="0" w:space="0" w:color="auto"/>
            <w:left w:val="none" w:sz="0" w:space="0" w:color="auto"/>
            <w:bottom w:val="none" w:sz="0" w:space="0" w:color="auto"/>
            <w:right w:val="none" w:sz="0" w:space="0" w:color="auto"/>
          </w:divBdr>
          <w:divsChild>
            <w:div w:id="754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1499">
      <w:bodyDiv w:val="1"/>
      <w:marLeft w:val="0"/>
      <w:marRight w:val="0"/>
      <w:marTop w:val="0"/>
      <w:marBottom w:val="0"/>
      <w:divBdr>
        <w:top w:val="none" w:sz="0" w:space="0" w:color="auto"/>
        <w:left w:val="none" w:sz="0" w:space="0" w:color="auto"/>
        <w:bottom w:val="none" w:sz="0" w:space="0" w:color="auto"/>
        <w:right w:val="none" w:sz="0" w:space="0" w:color="auto"/>
      </w:divBdr>
      <w:divsChild>
        <w:div w:id="212278566">
          <w:marLeft w:val="0"/>
          <w:marRight w:val="0"/>
          <w:marTop w:val="0"/>
          <w:marBottom w:val="450"/>
          <w:divBdr>
            <w:top w:val="none" w:sz="0" w:space="0" w:color="auto"/>
            <w:left w:val="none" w:sz="0" w:space="0" w:color="auto"/>
            <w:bottom w:val="none" w:sz="0" w:space="0" w:color="auto"/>
            <w:right w:val="none" w:sz="0" w:space="0" w:color="auto"/>
          </w:divBdr>
        </w:div>
        <w:div w:id="104086045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onomictimes.indiatimes.com/news/politics-and-nation/sc-asks-media-to-publish-official-version-of-corona-developments/articleshow/74919142.cms?from=mdr" TargetMode="External"/><Relationship Id="rId21" Type="http://schemas.openxmlformats.org/officeDocument/2006/relationships/hyperlink" Target="https://theprint.in/opinion/arnab-goswami-swift-bail-should-be-rule-for-undertrials-not-exception/545301/" TargetMode="External"/><Relationship Id="rId34" Type="http://schemas.openxmlformats.org/officeDocument/2006/relationships/hyperlink" Target="https://www.washingtonpost.com/politics/2020/01/20/india-protesters-are-singing-national-anthem-waving-flag-heres-why-that-matters/?itid=lk_inline_manual_34" TargetMode="External"/><Relationship Id="rId42" Type="http://schemas.openxmlformats.org/officeDocument/2006/relationships/hyperlink" Target="http://www.yabiladi.com/img/content/EIU-Democracy-Index-2015.pdf" TargetMode="External"/><Relationship Id="rId47" Type="http://schemas.openxmlformats.org/officeDocument/2006/relationships/hyperlink" Target="http://www.wsj.com/articles/how-cap-and-trade-is-working-in-california-1411937795" TargetMode="External"/><Relationship Id="rId50" Type="http://schemas.openxmlformats.org/officeDocument/2006/relationships/hyperlink" Target="http://www.nytimes.com/2015/11/04/world/asia/china-burns-much-more-coal-than-reported-complicating-climate-talks.html" TargetMode="External"/><Relationship Id="rId55" Type="http://schemas.openxmlformats.org/officeDocument/2006/relationships/hyperlink" Target="https://www.livescience.com/55129-how-heat-waves-kill-so-quickly.html" TargetMode="External"/><Relationship Id="rId63" Type="http://schemas.openxmlformats.org/officeDocument/2006/relationships/hyperlink" Target="https://www.tandfonline.com/doi/full/10.1080/25751654.2021.1890867" TargetMode="External"/><Relationship Id="rId7" Type="http://schemas.openxmlformats.org/officeDocument/2006/relationships/hyperlink" Target="https://freedomhouse.org/report/freedom-world/2021/democracy-under-siege" TargetMode="External"/><Relationship Id="rId2" Type="http://schemas.openxmlformats.org/officeDocument/2006/relationships/numbering" Target="numbering.xml"/><Relationship Id="rId16" Type="http://schemas.openxmlformats.org/officeDocument/2006/relationships/hyperlink" Target="https://freedomhouse.org/country/india/freedom-world/2021" TargetMode="External"/><Relationship Id="rId29" Type="http://schemas.openxmlformats.org/officeDocument/2006/relationships/hyperlink" Target="https://www.washingtonpost.com/politics/2020/04/13/millions-people-indias-crowded-slums-cant-keep-each-other-distance-during-pandemic-lockdown/?itid=lk_interstitial_manual_23" TargetMode="External"/><Relationship Id="rId11" Type="http://schemas.openxmlformats.org/officeDocument/2006/relationships/hyperlink" Target="https://www.washingtonpost.com/coronavirus/?itid=lk_inline_manual_2" TargetMode="External"/><Relationship Id="rId24" Type="http://schemas.openxmlformats.org/officeDocument/2006/relationships/hyperlink" Target="https://www.washingtonpost.com/politics/2021/06/02/whats-behind-indias-dramatic-pandemic-surge-heres-one-factor-too-little-competition-parliament/?itid=lk_interstitial_manual_16" TargetMode="External"/><Relationship Id="rId32" Type="http://schemas.openxmlformats.org/officeDocument/2006/relationships/hyperlink" Target="https://scroll.in/latest/993484/up-fir-filed-against-man-who-sought-twitter-help-for-oxygen-for-grandfather" TargetMode="External"/><Relationship Id="rId37" Type="http://schemas.openxmlformats.org/officeDocument/2006/relationships/hyperlink" Target="https://www.scientificamerican.com/article/how-dangerous-is-the-delta-variant-and-will-it-cause-a-covid-surge-in-the-u-s/" TargetMode="External"/><Relationship Id="rId40" Type="http://schemas.openxmlformats.org/officeDocument/2006/relationships/hyperlink" Target="https://foreignpolicy.com/author/robert-looney/" TargetMode="External"/><Relationship Id="rId45" Type="http://schemas.openxmlformats.org/officeDocument/2006/relationships/hyperlink" Target="http://ncse.com/news/2016/03/latest-climate-poll-from-gallup-0016974" TargetMode="External"/><Relationship Id="rId53" Type="http://schemas.openxmlformats.org/officeDocument/2006/relationships/hyperlink" Target="https://www.ipcc.ch/sr15/" TargetMode="External"/><Relationship Id="rId58" Type="http://schemas.openxmlformats.org/officeDocument/2006/relationships/hyperlink" Target="https://fortune.com/2021/06/18/wto-covid-vaccines-patents-waiver-south-africa-trips/"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democracycollaborative.org/learn/publication/democratizing-knowledge-transforming-intellectual-property-and-research-and%20//" TargetMode="External"/><Relationship Id="rId19" Type="http://schemas.openxmlformats.org/officeDocument/2006/relationships/hyperlink" Target="https://www.nytimes.com/2017/06/05/world/asia/india-ndtv-raids-narendra-modi-prannoy-roy.html" TargetMode="External"/><Relationship Id="rId14" Type="http://schemas.openxmlformats.org/officeDocument/2006/relationships/hyperlink" Target="https://www.google.com/books/edition/The_Success_of_India_s_Democracy/Io0NsnlRT6sC?hl=en" TargetMode="External"/><Relationship Id="rId22" Type="http://schemas.openxmlformats.org/officeDocument/2006/relationships/hyperlink" Target="https://timesofindia.indiatimes.com/india/5128-uapa-cases-229-sedition-cases-lodged-in-five-years-government/articleshow/81433613.cms" TargetMode="External"/><Relationship Id="rId27" Type="http://schemas.openxmlformats.org/officeDocument/2006/relationships/hyperlink" Target="https://rsf.org/en/news/surge-harassment-indian-reporters-over-coronavirus-coverage" TargetMode="External"/><Relationship Id="rId30" Type="http://schemas.openxmlformats.org/officeDocument/2006/relationships/hyperlink" Target="https://time.com/5946092/india-internet-rules-impact/" TargetMode="External"/><Relationship Id="rId35" Type="http://schemas.openxmlformats.org/officeDocument/2006/relationships/hyperlink" Target="https://www.latimes.com/opinion/story/2021-05-08/india-covid-pandemic-deaths-narendra-modi" TargetMode="External"/><Relationship Id="rId43" Type="http://schemas.openxmlformats.org/officeDocument/2006/relationships/hyperlink" Target="https://www.worldenergy.org/data/trilemma-index/" TargetMode="External"/><Relationship Id="rId48" Type="http://schemas.openxmlformats.org/officeDocument/2006/relationships/hyperlink" Target="https://www.melbourne.vic.gov.au/SiteCollectionDocuments/zero-net-emissions-update-2014.pdf" TargetMode="External"/><Relationship Id="rId56" Type="http://schemas.openxmlformats.org/officeDocument/2006/relationships/hyperlink" Target="https://www.livescience.com/51990-sea-level-rise-unknowns.html" TargetMode="External"/><Relationship Id="rId64" Type="http://schemas.openxmlformats.org/officeDocument/2006/relationships/hyperlink" Target="https://www.foreignaffairs.com/articles/united-states/2020-04-29/defense-blob" TargetMode="External"/><Relationship Id="rId8" Type="http://schemas.openxmlformats.org/officeDocument/2006/relationships/hyperlink" Target="https://freedomhouse.org/report/freedom-world/2021/democracy-under-siege" TargetMode="External"/><Relationship Id="rId51" Type="http://schemas.openxmlformats.org/officeDocument/2006/relationships/hyperlink" Target="http://www.theguardian.com/environment/2015/nov/05/climate-change-concerns-chinese-citizens-plummets" TargetMode="External"/><Relationship Id="rId3" Type="http://schemas.openxmlformats.org/officeDocument/2006/relationships/styles" Target="styles.xml"/><Relationship Id="rId12" Type="http://schemas.openxmlformats.org/officeDocument/2006/relationships/hyperlink" Target="https://www.scientificamerican.com/article/why-deadly-black-fungus-is-ravaging-covid-patients-in-india/" TargetMode="External"/><Relationship Id="rId17" Type="http://schemas.openxmlformats.org/officeDocument/2006/relationships/hyperlink" Target="https://www.bbc.com/news/world-asia-india-56393944" TargetMode="External"/><Relationship Id="rId25" Type="http://schemas.openxmlformats.org/officeDocument/2006/relationships/hyperlink" Target="https://oxford.universitypressscholarship.com/view/10.1093/0198283652.001.0001/acprof-9780198283652" TargetMode="External"/><Relationship Id="rId33" Type="http://schemas.openxmlformats.org/officeDocument/2006/relationships/hyperlink" Target="https://www.washingtonpost.com/politics/2021/06/02/whats-behind-indias-dramatic-pandemic-surge-heres-one-factor-too-little-competition-parliament/?itid=lk_inline_manual_29" TargetMode="External"/><Relationship Id="rId38" Type="http://schemas.openxmlformats.org/officeDocument/2006/relationships/hyperlink" Target="https://www.ctvnews.ca/world/covid-19-has-escalated-armed-conflict-in-india-pakistan-iraq-libya-and-the-philippines-study-finds-1.5236738%20//" TargetMode="External"/><Relationship Id="rId46" Type="http://schemas.openxmlformats.org/officeDocument/2006/relationships/hyperlink" Target="http://www.economist.com/blogs/americasview/2014/07/british-columbias-carbon-tax" TargetMode="External"/><Relationship Id="rId59" Type="http://schemas.openxmlformats.org/officeDocument/2006/relationships/hyperlink" Target="https://www.brookings.edu/blog/order-from-chaos/2020/07/10/the-post-covid-19-world-economic-nationalism-triumphant/" TargetMode="External"/><Relationship Id="rId20" Type="http://schemas.openxmlformats.org/officeDocument/2006/relationships/hyperlink" Target="https://www.cjr.org/special_report/gauri-lankesh-killing.php" TargetMode="External"/><Relationship Id="rId41" Type="http://schemas.openxmlformats.org/officeDocument/2006/relationships/hyperlink" Target="https://foreignpolicy.com/2016/06/01/democracy-is-the-answer-to-climate-change%20//" TargetMode="External"/><Relationship Id="rId54" Type="http://schemas.openxmlformats.org/officeDocument/2006/relationships/hyperlink" Target="https://www.livescience.com/57266-amazon-river.html" TargetMode="External"/><Relationship Id="rId62" Type="http://schemas.openxmlformats.org/officeDocument/2006/relationships/hyperlink" Target="https://idsa.in/issuebrief/wto-trips-waiver-covid-vaccine-rkumar-120721" TargetMode="Externa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5" Type="http://schemas.openxmlformats.org/officeDocument/2006/relationships/hyperlink" Target="https://press.princeton.edu/books/hardcover/9780691186726/emergency-chronicles" TargetMode="External"/><Relationship Id="rId23" Type="http://schemas.openxmlformats.org/officeDocument/2006/relationships/hyperlink" Target="https://thewire.in/rights/jail-bail-hearings-court-delhi-riots-elgar-parishad" TargetMode="External"/><Relationship Id="rId28" Type="http://schemas.openxmlformats.org/officeDocument/2006/relationships/hyperlink" Target="https://thewire.in/media/himachal-pradesh-firs-journalists" TargetMode="External"/><Relationship Id="rId36" Type="http://schemas.openxmlformats.org/officeDocument/2006/relationships/hyperlink" Target="https://www.nytimes.com/interactive/2021/05/25/world/asia/india-covid-death-estimates.html" TargetMode="External"/><Relationship Id="rId49" Type="http://schemas.openxmlformats.org/officeDocument/2006/relationships/hyperlink" Target="https://www.researchgate.net/publication/240515305_Subsidies_for_fossil_fuels_and_climate_change_A_comparative_perspective" TargetMode="External"/><Relationship Id="rId57"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0" Type="http://schemas.openxmlformats.org/officeDocument/2006/relationships/hyperlink" Target="https://www.cnbc.com/2021/07/01/delta-white-house-to-deploy-response-teams-across-us-to-combat-covid-variant.html" TargetMode="External"/><Relationship Id="rId31" Type="http://schemas.openxmlformats.org/officeDocument/2006/relationships/hyperlink" Target="https://www.nytimes.com/2021/04/25/business/india-covid19-twitter-facebook.html" TargetMode="External"/><Relationship Id="rId44" Type="http://schemas.openxmlformats.org/officeDocument/2006/relationships/hyperlink" Target="http://www.ucsusa.org/press/2016/new-evidence-reveals-fossil-fuel-industry-funded-cutting-edge-climate-science-research" TargetMode="External"/><Relationship Id="rId52" Type="http://schemas.openxmlformats.org/officeDocument/2006/relationships/hyperlink" Target="https://www.livescience.com/65633-climate-change-dooms-humans-by-2050.html" TargetMode="External"/><Relationship Id="rId60" Type="http://schemas.openxmlformats.org/officeDocument/2006/relationships/hyperlink" Target="https://papers.ssrn.com/sol3/papers.cfm?abstract_id=3171196/"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shingtonpost.com/politics/2021/07/05/india-has-become-an-electoral-autocracy-its-covid-19-catastrophe-is-no-surprise%20//" TargetMode="External"/><Relationship Id="rId13" Type="http://schemas.openxmlformats.org/officeDocument/2006/relationships/hyperlink" Target="https://www.jstor.org/stable/1951731" TargetMode="External"/><Relationship Id="rId18" Type="http://schemas.openxmlformats.org/officeDocument/2006/relationships/hyperlink" Target="https://thewire.in/rights/india-modi-anti-national-protest-arrest-sedition-authoritarianism" TargetMode="External"/><Relationship Id="rId39" Type="http://schemas.openxmlformats.org/officeDocument/2006/relationships/hyperlink" Target="https://nationalinterest.org/blog/reboot/if-next-india-pakistan-war-goes-nuclear-it-will-destroy-world-1811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lf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5D79-5485-4E13-A512-3812C0AC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1982</TotalTime>
  <Pages>30</Pages>
  <Words>19894</Words>
  <Characters>113397</Characters>
  <Application>Microsoft Office Word</Application>
  <DocSecurity>0</DocSecurity>
  <Lines>944</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5.1.1</cp:keywords>
  <dc:description/>
  <cp:lastModifiedBy>Amy Tian</cp:lastModifiedBy>
  <cp:revision>153</cp:revision>
  <dcterms:created xsi:type="dcterms:W3CDTF">2021-02-18T00:43:00Z</dcterms:created>
  <dcterms:modified xsi:type="dcterms:W3CDTF">2021-10-16T17:25:00Z</dcterms:modified>
</cp:coreProperties>
</file>