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B9402" w14:textId="19869453" w:rsidR="004D5DDA" w:rsidRDefault="004D5DDA" w:rsidP="00C51C5D">
      <w:pPr>
        <w:pStyle w:val="Heading1"/>
      </w:pPr>
      <w:r>
        <w:t>1AR</w:t>
      </w:r>
    </w:p>
    <w:p w14:paraId="3994CD3B" w14:textId="40F63EFF" w:rsidR="004D5DDA" w:rsidRDefault="004D5DDA" w:rsidP="004D5DDA">
      <w:pPr>
        <w:pStyle w:val="Heading1"/>
      </w:pPr>
      <w:r>
        <w:lastRenderedPageBreak/>
        <w:t>1AR the third one</w:t>
      </w:r>
    </w:p>
    <w:p w14:paraId="22815CF7" w14:textId="77777777" w:rsidR="004D5DDA" w:rsidRPr="00550910" w:rsidRDefault="004D5DDA" w:rsidP="004D5DDA">
      <w:pPr>
        <w:pStyle w:val="Heading4"/>
        <w:rPr>
          <w:rFonts w:asciiTheme="majorHAnsi" w:hAnsiTheme="majorHAnsi" w:cstheme="majorHAnsi"/>
          <w:color w:val="000000" w:themeColor="text1"/>
        </w:rPr>
      </w:pPr>
      <w:r w:rsidRPr="00550910">
        <w:rPr>
          <w:rFonts w:asciiTheme="majorHAnsi" w:hAnsiTheme="majorHAnsi" w:cstheme="majorHAnsi"/>
          <w:color w:val="000000" w:themeColor="text1"/>
        </w:rPr>
        <w:t>The risk of cyberattack is one in 3 billion – assumes every warrant</w:t>
      </w:r>
    </w:p>
    <w:p w14:paraId="57D837CF"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No desire</w:t>
      </w:r>
    </w:p>
    <w:p w14:paraId="1CE1F65D"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Can’t steal material – guards and chase</w:t>
      </w:r>
    </w:p>
    <w:p w14:paraId="23B5126C"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Don’t have scientists</w:t>
      </w:r>
    </w:p>
    <w:p w14:paraId="74907B65"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No blueprints</w:t>
      </w:r>
    </w:p>
    <w:p w14:paraId="65DABA70"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Takes over a year – that whole time, risk of being infiltrated and shut down is high</w:t>
      </w:r>
    </w:p>
    <w:p w14:paraId="132F587F"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No loose nukes exist</w:t>
      </w:r>
    </w:p>
    <w:p w14:paraId="1A62B2A4"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Built-in mechanisms to auto-disable the bomb if tampered with</w:t>
      </w:r>
    </w:p>
    <w:p w14:paraId="576C0163"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Terrorists prefer conventional weapons</w:t>
      </w:r>
    </w:p>
    <w:p w14:paraId="657E1B90" w14:textId="77777777" w:rsidR="004D5DDA" w:rsidRPr="00550910" w:rsidRDefault="004D5DDA" w:rsidP="004D5DDA">
      <w:pPr>
        <w:pStyle w:val="ListParagraph"/>
        <w:numPr>
          <w:ilvl w:val="0"/>
          <w:numId w:val="35"/>
        </w:numPr>
        <w:rPr>
          <w:rFonts w:asciiTheme="majorHAnsi" w:hAnsiTheme="majorHAnsi" w:cstheme="majorHAnsi"/>
          <w:color w:val="000000" w:themeColor="text1"/>
        </w:rPr>
      </w:pPr>
      <w:r w:rsidRPr="00550910">
        <w:rPr>
          <w:rFonts w:asciiTheme="majorHAnsi" w:hAnsiTheme="majorHAnsi" w:cstheme="majorHAnsi"/>
          <w:color w:val="000000" w:themeColor="text1"/>
        </w:rPr>
        <w:t>The risk is one in 3 billion</w:t>
      </w:r>
    </w:p>
    <w:p w14:paraId="31F45308" w14:textId="77777777" w:rsidR="004D5DDA" w:rsidRPr="00550910" w:rsidRDefault="004D5DDA" w:rsidP="004D5DDA">
      <w:pPr>
        <w:rPr>
          <w:rFonts w:asciiTheme="majorHAnsi" w:hAnsiTheme="majorHAnsi" w:cstheme="majorHAnsi"/>
          <w:color w:val="000000" w:themeColor="text1"/>
          <w:sz w:val="14"/>
        </w:rPr>
      </w:pPr>
      <w:r w:rsidRPr="00550910">
        <w:rPr>
          <w:rFonts w:asciiTheme="majorHAnsi" w:hAnsiTheme="majorHAnsi" w:cstheme="majorHAnsi"/>
          <w:b/>
          <w:color w:val="000000" w:themeColor="text1"/>
        </w:rPr>
        <w:t>Mueller 10</w:t>
      </w:r>
      <w:r w:rsidRPr="00550910">
        <w:rPr>
          <w:rFonts w:asciiTheme="majorHAnsi" w:hAnsiTheme="majorHAnsi" w:cstheme="majorHAnsi"/>
          <w:b/>
          <w:color w:val="000000" w:themeColor="text1"/>
          <w:sz w:val="14"/>
        </w:rPr>
        <w:t xml:space="preserve"> </w:t>
      </w:r>
      <w:r w:rsidRPr="00550910">
        <w:rPr>
          <w:rFonts w:asciiTheme="majorHAnsi" w:hAnsiTheme="majorHAnsi" w:cstheme="majorHAnsi"/>
          <w:color w:val="000000" w:themeColor="text1"/>
          <w:sz w:val="14"/>
        </w:rPr>
        <w:t>(John, professor of political science at Ohio State, Calming Our Nuclear Jitters, Issues in Science and Technology, Winter, http://www.issues.org/26.2/mueller.html)</w:t>
      </w:r>
    </w:p>
    <w:p w14:paraId="05222D15" w14:textId="77777777" w:rsidR="004D5DDA" w:rsidRPr="00550910" w:rsidRDefault="004D5DDA" w:rsidP="004D5DDA">
      <w:pPr>
        <w:rPr>
          <w:rFonts w:asciiTheme="majorHAnsi" w:hAnsiTheme="majorHAnsi" w:cstheme="majorHAnsi"/>
          <w:color w:val="000000" w:themeColor="text1"/>
          <w:sz w:val="14"/>
        </w:rPr>
      </w:pPr>
      <w:r w:rsidRPr="00550910">
        <w:rPr>
          <w:rStyle w:val="StyleUnderline"/>
          <w:rFonts w:asciiTheme="majorHAnsi" w:hAnsiTheme="majorHAnsi" w:cstheme="majorHAnsi"/>
          <w:color w:val="000000" w:themeColor="text1"/>
        </w:rPr>
        <w:t>Politicians of all stripes preach to an anxious</w:t>
      </w:r>
      <w:r w:rsidRPr="00550910">
        <w:rPr>
          <w:rFonts w:asciiTheme="majorHAnsi" w:hAnsiTheme="majorHAnsi" w:cstheme="majorHAnsi"/>
          <w:color w:val="000000" w:themeColor="text1"/>
          <w:sz w:val="14"/>
        </w:rPr>
        <w:t xml:space="preserve">, appreciative, and very numerous </w:t>
      </w:r>
      <w:r w:rsidRPr="00550910">
        <w:rPr>
          <w:rStyle w:val="StyleUnderline"/>
          <w:rFonts w:asciiTheme="majorHAnsi" w:hAnsiTheme="majorHAnsi" w:cstheme="majorHAnsi"/>
          <w:color w:val="000000" w:themeColor="text1"/>
        </w:rPr>
        <w:t>choir when they, like</w:t>
      </w:r>
      <w:r w:rsidRPr="00550910">
        <w:rPr>
          <w:rFonts w:asciiTheme="majorHAnsi" w:hAnsiTheme="majorHAnsi" w:cstheme="majorHAnsi"/>
          <w:color w:val="000000" w:themeColor="text1"/>
          <w:sz w:val="14"/>
        </w:rPr>
        <w:t xml:space="preserve"> President </w:t>
      </w:r>
      <w:r w:rsidRPr="00550910">
        <w:rPr>
          <w:rStyle w:val="StyleUnderline"/>
          <w:rFonts w:asciiTheme="majorHAnsi" w:hAnsiTheme="majorHAnsi" w:cstheme="majorHAnsi"/>
          <w:color w:val="000000" w:themeColor="text1"/>
        </w:rPr>
        <w:t xml:space="preserve">Obama, proclaim </w:t>
      </w:r>
      <w:r w:rsidRPr="00550910">
        <w:rPr>
          <w:rStyle w:val="StyleUnderline"/>
          <w:rFonts w:asciiTheme="majorHAnsi" w:hAnsiTheme="majorHAnsi" w:cstheme="majorHAnsi"/>
          <w:color w:val="000000" w:themeColor="text1"/>
          <w:highlight w:val="green"/>
        </w:rPr>
        <w:t>atomic terrorism</w:t>
      </w:r>
      <w:r w:rsidRPr="00550910">
        <w:rPr>
          <w:rFonts w:asciiTheme="majorHAnsi" w:hAnsiTheme="majorHAnsi" w:cstheme="majorHAnsi"/>
          <w:color w:val="000000" w:themeColor="text1"/>
          <w:sz w:val="14"/>
        </w:rPr>
        <w:t xml:space="preserve"> to be “</w:t>
      </w:r>
      <w:r w:rsidRPr="00550910">
        <w:rPr>
          <w:rStyle w:val="StyleUnderline"/>
          <w:rFonts w:asciiTheme="majorHAnsi" w:hAnsiTheme="majorHAnsi" w:cstheme="majorHAnsi"/>
          <w:color w:val="000000" w:themeColor="text1"/>
        </w:rPr>
        <w:t>the most immediate</w:t>
      </w:r>
      <w:r w:rsidRPr="00550910">
        <w:rPr>
          <w:rFonts w:asciiTheme="majorHAnsi" w:hAnsiTheme="majorHAnsi" w:cstheme="majorHAnsi"/>
          <w:color w:val="000000" w:themeColor="text1"/>
          <w:sz w:val="14"/>
        </w:rPr>
        <w:t xml:space="preserve"> and extreme </w:t>
      </w:r>
      <w:r w:rsidRPr="00550910">
        <w:rPr>
          <w:rStyle w:val="StyleUnderline"/>
          <w:rFonts w:asciiTheme="majorHAnsi" w:hAnsiTheme="majorHAnsi" w:cstheme="majorHAnsi"/>
          <w:color w:val="000000" w:themeColor="text1"/>
        </w:rPr>
        <w:t>threat</w:t>
      </w:r>
      <w:r w:rsidRPr="00550910">
        <w:rPr>
          <w:rFonts w:asciiTheme="majorHAnsi" w:hAnsiTheme="majorHAnsi" w:cstheme="majorHAnsi"/>
          <w:color w:val="000000" w:themeColor="text1"/>
          <w:sz w:val="14"/>
        </w:rPr>
        <w:t xml:space="preserve"> to global security.” It is the problem that, according to Defense Secretary Robert Gates, currently keeps every senior leader awake at night. </w:t>
      </w:r>
      <w:r w:rsidRPr="00550910">
        <w:rPr>
          <w:rStyle w:val="StyleUnderline"/>
          <w:rFonts w:asciiTheme="majorHAnsi" w:hAnsiTheme="majorHAnsi" w:cstheme="majorHAnsi"/>
          <w:color w:val="000000" w:themeColor="text1"/>
        </w:rPr>
        <w:t xml:space="preserve">This </w:t>
      </w:r>
      <w:r w:rsidRPr="00550910">
        <w:rPr>
          <w:rStyle w:val="StyleUnderline"/>
          <w:rFonts w:asciiTheme="majorHAnsi" w:hAnsiTheme="majorHAnsi" w:cstheme="majorHAnsi"/>
          <w:color w:val="000000" w:themeColor="text1"/>
          <w:highlight w:val="green"/>
        </w:rPr>
        <w:t>is hardly a new anxiety</w:t>
      </w:r>
      <w:r w:rsidRPr="00550910">
        <w:rPr>
          <w:rFonts w:asciiTheme="majorHAnsi" w:hAnsiTheme="majorHAnsi" w:cstheme="majorHAnsi"/>
          <w:color w:val="000000" w:themeColor="text1"/>
          <w:sz w:val="14"/>
        </w:rPr>
        <w:t xml:space="preserve">. In 1946, atomic bomb maker J. Robert </w:t>
      </w:r>
      <w:r w:rsidRPr="00550910">
        <w:rPr>
          <w:rStyle w:val="StyleUnderline"/>
          <w:rFonts w:asciiTheme="majorHAnsi" w:hAnsiTheme="majorHAnsi" w:cstheme="majorHAnsi"/>
          <w:color w:val="000000" w:themeColor="text1"/>
        </w:rPr>
        <w:t>Oppenheimer</w:t>
      </w:r>
      <w:r w:rsidRPr="00550910">
        <w:rPr>
          <w:rFonts w:asciiTheme="majorHAnsi" w:hAnsiTheme="majorHAnsi" w:cstheme="majorHAnsi"/>
          <w:color w:val="000000" w:themeColor="text1"/>
          <w:sz w:val="14"/>
        </w:rPr>
        <w:t xml:space="preserve"> ominously </w:t>
      </w:r>
      <w:r w:rsidRPr="00550910">
        <w:rPr>
          <w:rStyle w:val="StyleUnderline"/>
          <w:rFonts w:asciiTheme="majorHAnsi" w:hAnsiTheme="majorHAnsi" w:cstheme="majorHAnsi"/>
          <w:color w:val="000000" w:themeColor="text1"/>
        </w:rPr>
        <w:t>warned that</w:t>
      </w:r>
      <w:r w:rsidRPr="00550910">
        <w:rPr>
          <w:rFonts w:asciiTheme="majorHAnsi" w:hAnsiTheme="majorHAnsi" w:cstheme="majorHAnsi"/>
          <w:color w:val="000000" w:themeColor="text1"/>
          <w:sz w:val="14"/>
        </w:rPr>
        <w:t xml:space="preserve"> if three or four men could smuggle in units for </w:t>
      </w:r>
      <w:r w:rsidRPr="00550910">
        <w:rPr>
          <w:rStyle w:val="StyleUnderline"/>
          <w:rFonts w:asciiTheme="majorHAnsi" w:hAnsiTheme="majorHAnsi" w:cstheme="majorHAnsi"/>
          <w:color w:val="000000" w:themeColor="text1"/>
        </w:rPr>
        <w:t>an atomic bomb</w:t>
      </w:r>
      <w:r w:rsidRPr="00550910">
        <w:rPr>
          <w:rFonts w:asciiTheme="majorHAnsi" w:hAnsiTheme="majorHAnsi" w:cstheme="majorHAnsi"/>
          <w:color w:val="000000" w:themeColor="text1"/>
          <w:sz w:val="14"/>
        </w:rPr>
        <w:t xml:space="preserve">, they </w:t>
      </w:r>
      <w:r w:rsidRPr="00550910">
        <w:rPr>
          <w:rStyle w:val="StyleUnderline"/>
          <w:rFonts w:asciiTheme="majorHAnsi" w:hAnsiTheme="majorHAnsi" w:cstheme="majorHAnsi"/>
          <w:color w:val="000000" w:themeColor="text1"/>
        </w:rPr>
        <w:t>could blow up New York. This</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was an early expression of a pattern of dramatic risk inflation</w:t>
      </w:r>
      <w:r w:rsidRPr="00550910">
        <w:rPr>
          <w:rFonts w:asciiTheme="majorHAnsi" w:hAnsiTheme="majorHAnsi" w:cstheme="majorHAnsi"/>
          <w:color w:val="000000" w:themeColor="text1"/>
          <w:sz w:val="14"/>
        </w:rPr>
        <w:t xml:space="preserve"> that has persisted throughout the nuclear age. In fact, although expanding fires and fallout might increase the effective destructive radius, </w:t>
      </w:r>
      <w:r w:rsidRPr="00550910">
        <w:rPr>
          <w:rStyle w:val="StyleUnderline"/>
          <w:rFonts w:asciiTheme="majorHAnsi" w:hAnsiTheme="majorHAnsi" w:cstheme="majorHAnsi"/>
          <w:color w:val="000000" w:themeColor="text1"/>
        </w:rPr>
        <w:t>the blast of a Hiroshima-size device would “blow up</w:t>
      </w:r>
      <w:r w:rsidRPr="00550910">
        <w:rPr>
          <w:rFonts w:asciiTheme="majorHAnsi" w:hAnsiTheme="majorHAnsi" w:cstheme="majorHAnsi"/>
          <w:color w:val="000000" w:themeColor="text1"/>
          <w:sz w:val="14"/>
        </w:rPr>
        <w:t xml:space="preserve">” about </w:t>
      </w:r>
      <w:r w:rsidRPr="00550910">
        <w:rPr>
          <w:rStyle w:val="StyleUnderline"/>
          <w:rFonts w:asciiTheme="majorHAnsi" w:hAnsiTheme="majorHAnsi" w:cstheme="majorHAnsi"/>
          <w:color w:val="000000" w:themeColor="text1"/>
        </w:rPr>
        <w:t>1% of the city’s area</w:t>
      </w:r>
      <w:r w:rsidRPr="00550910">
        <w:rPr>
          <w:rFonts w:asciiTheme="majorHAnsi" w:hAnsiTheme="majorHAnsi" w:cstheme="majorHAnsi"/>
          <w:color w:val="000000" w:themeColor="text1"/>
          <w:sz w:val="14"/>
        </w:rPr>
        <w:t xml:space="preserve">—a tragedy, of course, but not the same as one 100 times greater. In the early 1970s, nuclear physicist Theodore Taylor proclaimed the atomic terrorist problem to be “immediate,” explaining at length “how comparatively easy it would be to steal nuclear material and step by step make it into a bomb.” At the time he thought it was already too late to “prevent the making of a few bombs, here and there, now and then,” or “in another ten or fifteen years, it will be too late.” Three decades after Taylor, </w:t>
      </w:r>
      <w:r w:rsidRPr="00550910">
        <w:rPr>
          <w:rStyle w:val="StyleUnderline"/>
          <w:rFonts w:asciiTheme="majorHAnsi" w:hAnsiTheme="majorHAnsi" w:cstheme="majorHAnsi"/>
          <w:color w:val="000000" w:themeColor="text1"/>
        </w:rPr>
        <w:t>we continue to wait for terrorists to carry out their “easy” task</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In contrast to</w:t>
      </w:r>
      <w:r w:rsidRPr="00550910">
        <w:rPr>
          <w:rFonts w:asciiTheme="majorHAnsi" w:hAnsiTheme="majorHAnsi" w:cstheme="majorHAnsi"/>
          <w:color w:val="000000" w:themeColor="text1"/>
          <w:sz w:val="14"/>
        </w:rPr>
        <w:t xml:space="preserve"> these </w:t>
      </w:r>
      <w:r w:rsidRPr="00550910">
        <w:rPr>
          <w:rStyle w:val="StyleUnderline"/>
          <w:rFonts w:asciiTheme="majorHAnsi" w:hAnsiTheme="majorHAnsi" w:cstheme="majorHAnsi"/>
          <w:color w:val="000000" w:themeColor="text1"/>
        </w:rPr>
        <w:t xml:space="preserve">predictions, </w:t>
      </w:r>
      <w:r w:rsidRPr="00550910">
        <w:rPr>
          <w:rStyle w:val="StyleUnderline"/>
          <w:rFonts w:asciiTheme="majorHAnsi" w:hAnsiTheme="majorHAnsi" w:cstheme="majorHAnsi"/>
          <w:color w:val="000000" w:themeColor="text1"/>
          <w:highlight w:val="green"/>
        </w:rPr>
        <w:t>terrorist groups</w:t>
      </w:r>
      <w:r w:rsidRPr="00550910">
        <w:rPr>
          <w:rFonts w:asciiTheme="majorHAnsi" w:hAnsiTheme="majorHAnsi" w:cstheme="majorHAnsi"/>
          <w:color w:val="000000" w:themeColor="text1"/>
          <w:sz w:val="14"/>
        </w:rPr>
        <w:t xml:space="preserve"> seem to </w:t>
      </w:r>
      <w:r w:rsidRPr="00550910">
        <w:rPr>
          <w:rStyle w:val="StyleUnderline"/>
          <w:rFonts w:asciiTheme="majorHAnsi" w:hAnsiTheme="majorHAnsi" w:cstheme="majorHAnsi"/>
          <w:color w:val="000000" w:themeColor="text1"/>
          <w:highlight w:val="green"/>
        </w:rPr>
        <w:t>have exhibited</w:t>
      </w:r>
      <w:r w:rsidRPr="00550910">
        <w:rPr>
          <w:rStyle w:val="StyleUnderline"/>
          <w:rFonts w:asciiTheme="majorHAnsi" w:hAnsiTheme="majorHAnsi" w:cstheme="majorHAnsi"/>
          <w:color w:val="000000" w:themeColor="text1"/>
        </w:rPr>
        <w:t xml:space="preserve"> only </w:t>
      </w:r>
      <w:r w:rsidRPr="00550910">
        <w:rPr>
          <w:rStyle w:val="Emphasis"/>
          <w:rFonts w:asciiTheme="majorHAnsi" w:hAnsiTheme="majorHAnsi" w:cstheme="majorHAnsi"/>
          <w:color w:val="000000" w:themeColor="text1"/>
          <w:highlight w:val="green"/>
        </w:rPr>
        <w:t>limited desire and</w:t>
      </w:r>
      <w:r w:rsidRPr="00550910">
        <w:rPr>
          <w:rStyle w:val="StyleUnderline"/>
          <w:rFonts w:asciiTheme="majorHAnsi" w:hAnsiTheme="majorHAnsi" w:cstheme="majorHAnsi"/>
          <w:color w:val="000000" w:themeColor="text1"/>
        </w:rPr>
        <w:t xml:space="preserve"> even </w:t>
      </w:r>
      <w:r w:rsidRPr="00550910">
        <w:rPr>
          <w:rStyle w:val="StyleUnderline"/>
          <w:rFonts w:asciiTheme="majorHAnsi" w:hAnsiTheme="majorHAnsi" w:cstheme="majorHAnsi"/>
          <w:color w:val="000000" w:themeColor="text1"/>
          <w:highlight w:val="green"/>
        </w:rPr>
        <w:t xml:space="preserve">less </w:t>
      </w:r>
      <w:r w:rsidRPr="00550910">
        <w:rPr>
          <w:rStyle w:val="Emphasis"/>
          <w:rFonts w:asciiTheme="majorHAnsi" w:hAnsiTheme="majorHAnsi" w:cstheme="majorHAnsi"/>
          <w:color w:val="000000" w:themeColor="text1"/>
          <w:highlight w:val="green"/>
        </w:rPr>
        <w:t>progress</w:t>
      </w:r>
      <w:r w:rsidRPr="00550910">
        <w:rPr>
          <w:rStyle w:val="StyleUnderline"/>
          <w:rFonts w:asciiTheme="majorHAnsi" w:hAnsiTheme="majorHAnsi" w:cstheme="majorHAnsi"/>
          <w:color w:val="000000" w:themeColor="text1"/>
          <w:highlight w:val="green"/>
        </w:rPr>
        <w:t xml:space="preserve"> in going</w:t>
      </w:r>
      <w:r w:rsidRPr="00550910">
        <w:rPr>
          <w:rStyle w:val="StyleUnderline"/>
          <w:rFonts w:asciiTheme="majorHAnsi" w:hAnsiTheme="majorHAnsi" w:cstheme="majorHAnsi"/>
          <w:color w:val="000000" w:themeColor="text1"/>
        </w:rPr>
        <w:t xml:space="preserve"> </w:t>
      </w:r>
      <w:r w:rsidRPr="00550910">
        <w:rPr>
          <w:rStyle w:val="StyleUnderline"/>
          <w:rFonts w:asciiTheme="majorHAnsi" w:hAnsiTheme="majorHAnsi" w:cstheme="majorHAnsi"/>
          <w:color w:val="000000" w:themeColor="text1"/>
          <w:highlight w:val="green"/>
        </w:rPr>
        <w:t>atomic</w:t>
      </w:r>
      <w:r w:rsidRPr="00550910">
        <w:rPr>
          <w:rFonts w:asciiTheme="majorHAnsi" w:hAnsiTheme="majorHAnsi" w:cstheme="majorHAnsi"/>
          <w:color w:val="000000" w:themeColor="text1"/>
          <w:sz w:val="14"/>
        </w:rPr>
        <w:t xml:space="preserve">. This may be because, after brief exploration of the possible routes, they, unlike generations of alarmists, have discovered that </w:t>
      </w:r>
      <w:r w:rsidRPr="00550910">
        <w:rPr>
          <w:rStyle w:val="StyleUnderline"/>
          <w:rFonts w:asciiTheme="majorHAnsi" w:hAnsiTheme="majorHAnsi" w:cstheme="majorHAnsi"/>
          <w:color w:val="000000" w:themeColor="text1"/>
          <w:highlight w:val="green"/>
        </w:rPr>
        <w:t>the</w:t>
      </w:r>
      <w:r w:rsidRPr="00550910">
        <w:rPr>
          <w:rStyle w:val="StyleUnderline"/>
          <w:rFonts w:asciiTheme="majorHAnsi" w:hAnsiTheme="majorHAnsi" w:cstheme="majorHAnsi"/>
          <w:color w:val="000000" w:themeColor="text1"/>
        </w:rPr>
        <w:t xml:space="preserve"> tremendous </w:t>
      </w:r>
      <w:r w:rsidRPr="00550910">
        <w:rPr>
          <w:rStyle w:val="StyleUnderline"/>
          <w:rFonts w:asciiTheme="majorHAnsi" w:hAnsiTheme="majorHAnsi" w:cstheme="majorHAnsi"/>
          <w:color w:val="000000" w:themeColor="text1"/>
          <w:highlight w:val="green"/>
        </w:rPr>
        <w:t>effort</w:t>
      </w:r>
      <w:r w:rsidRPr="00550910">
        <w:rPr>
          <w:rStyle w:val="StyleUnderline"/>
          <w:rFonts w:asciiTheme="majorHAnsi" w:hAnsiTheme="majorHAnsi" w:cstheme="majorHAnsi"/>
          <w:color w:val="000000" w:themeColor="text1"/>
        </w:rPr>
        <w:t xml:space="preserve"> required </w:t>
      </w:r>
      <w:r w:rsidRPr="00550910">
        <w:rPr>
          <w:rStyle w:val="StyleUnderline"/>
          <w:rFonts w:asciiTheme="majorHAnsi" w:hAnsiTheme="majorHAnsi" w:cstheme="majorHAnsi"/>
          <w:color w:val="000000" w:themeColor="text1"/>
          <w:highlight w:val="green"/>
        </w:rPr>
        <w:t>is scarcely likely to be successful</w:t>
      </w:r>
      <w:r w:rsidRPr="00550910">
        <w:rPr>
          <w:rFonts w:asciiTheme="majorHAnsi" w:hAnsiTheme="majorHAnsi" w:cstheme="majorHAnsi"/>
          <w:color w:val="000000" w:themeColor="text1"/>
          <w:sz w:val="14"/>
        </w:rPr>
        <w:t xml:space="preserve">. The most plausible route for terrorists, according to most experts, would be to manufacture an atomic device themselves from purloined fissile material (plutonium or, more likely, highly enriched uranium). This task, however, remains a daunting one, requiring that a considerable series of difficult hurdles be conquered and in sequence. Outright </w:t>
      </w:r>
      <w:r w:rsidRPr="00550910">
        <w:rPr>
          <w:rStyle w:val="StyleUnderline"/>
          <w:rFonts w:asciiTheme="majorHAnsi" w:hAnsiTheme="majorHAnsi" w:cstheme="majorHAnsi"/>
          <w:color w:val="000000" w:themeColor="text1"/>
        </w:rPr>
        <w:t xml:space="preserve">armed </w:t>
      </w:r>
      <w:r w:rsidRPr="00550910">
        <w:rPr>
          <w:rStyle w:val="StyleUnderline"/>
          <w:rFonts w:asciiTheme="majorHAnsi" w:hAnsiTheme="majorHAnsi" w:cstheme="majorHAnsi"/>
          <w:color w:val="000000" w:themeColor="text1"/>
          <w:highlight w:val="green"/>
        </w:rPr>
        <w:t>theft of fissile material is</w:t>
      </w:r>
      <w:r w:rsidRPr="00550910">
        <w:rPr>
          <w:rStyle w:val="StyleUnderline"/>
          <w:rFonts w:asciiTheme="majorHAnsi" w:hAnsiTheme="majorHAnsi" w:cstheme="majorHAnsi"/>
          <w:color w:val="000000" w:themeColor="text1"/>
        </w:rPr>
        <w:t xml:space="preserve"> exceedingly </w:t>
      </w:r>
      <w:r w:rsidRPr="00550910">
        <w:rPr>
          <w:rStyle w:val="StyleUnderline"/>
          <w:rFonts w:asciiTheme="majorHAnsi" w:hAnsiTheme="majorHAnsi" w:cstheme="majorHAnsi"/>
          <w:color w:val="000000" w:themeColor="text1"/>
          <w:highlight w:val="green"/>
        </w:rPr>
        <w:t>unlikely</w:t>
      </w:r>
      <w:r w:rsidRPr="00550910">
        <w:rPr>
          <w:rStyle w:val="StyleUnderline"/>
          <w:rFonts w:asciiTheme="majorHAnsi" w:hAnsiTheme="majorHAnsi" w:cstheme="majorHAnsi"/>
          <w:color w:val="000000" w:themeColor="text1"/>
        </w:rPr>
        <w:t xml:space="preserve"> not only </w:t>
      </w:r>
      <w:r w:rsidRPr="00550910">
        <w:rPr>
          <w:rStyle w:val="StyleUnderline"/>
          <w:rFonts w:asciiTheme="majorHAnsi" w:hAnsiTheme="majorHAnsi" w:cstheme="majorHAnsi"/>
          <w:color w:val="000000" w:themeColor="text1"/>
          <w:highlight w:val="green"/>
        </w:rPr>
        <w:t>because of the resistance of guards</w:t>
      </w:r>
      <w:r w:rsidRPr="00550910">
        <w:rPr>
          <w:rStyle w:val="StyleUnderline"/>
          <w:rFonts w:asciiTheme="majorHAnsi" w:hAnsiTheme="majorHAnsi" w:cstheme="majorHAnsi"/>
          <w:color w:val="000000" w:themeColor="text1"/>
        </w:rPr>
        <w:t>, but because chase would be immediate</w:t>
      </w:r>
      <w:r w:rsidRPr="00550910">
        <w:rPr>
          <w:rFonts w:asciiTheme="majorHAnsi" w:hAnsiTheme="majorHAnsi" w:cstheme="majorHAnsi"/>
          <w:color w:val="000000" w:themeColor="text1"/>
          <w:sz w:val="14"/>
        </w:rPr>
        <w:t xml:space="preserve">. A more promising approach would be to corrupt insiders to smuggle out the required substances. However, </w:t>
      </w:r>
      <w:r w:rsidRPr="00550910">
        <w:rPr>
          <w:rStyle w:val="StyleUnderline"/>
          <w:rFonts w:asciiTheme="majorHAnsi" w:hAnsiTheme="majorHAnsi" w:cstheme="majorHAnsi"/>
          <w:color w:val="000000" w:themeColor="text1"/>
        </w:rPr>
        <w:t>this requires the terrorists to pay off a host of greedy confederates</w:t>
      </w:r>
      <w:r w:rsidRPr="00550910">
        <w:rPr>
          <w:rFonts w:asciiTheme="majorHAnsi" w:hAnsiTheme="majorHAnsi" w:cstheme="majorHAnsi"/>
          <w:color w:val="000000" w:themeColor="text1"/>
          <w:sz w:val="14"/>
        </w:rPr>
        <w:t xml:space="preserve">, including brokers and money-transmitters, </w:t>
      </w:r>
      <w:r w:rsidRPr="00550910">
        <w:rPr>
          <w:rStyle w:val="StyleUnderline"/>
          <w:rFonts w:asciiTheme="majorHAnsi" w:hAnsiTheme="majorHAnsi" w:cstheme="majorHAnsi"/>
          <w:color w:val="000000" w:themeColor="text1"/>
        </w:rPr>
        <w:t>any one of whom could turn on them or</w:t>
      </w:r>
      <w:r w:rsidRPr="00550910">
        <w:rPr>
          <w:rFonts w:asciiTheme="majorHAnsi" w:hAnsiTheme="majorHAnsi" w:cstheme="majorHAnsi"/>
          <w:color w:val="000000" w:themeColor="text1"/>
          <w:sz w:val="14"/>
        </w:rPr>
        <w:t xml:space="preserve">, either out of guile or incompetence, </w:t>
      </w:r>
      <w:r w:rsidRPr="00550910">
        <w:rPr>
          <w:rStyle w:val="StyleUnderline"/>
          <w:rFonts w:asciiTheme="majorHAnsi" w:hAnsiTheme="majorHAnsi" w:cstheme="majorHAnsi"/>
          <w:color w:val="000000" w:themeColor="text1"/>
        </w:rPr>
        <w:t>furnish them with stuff that is useless</w:t>
      </w:r>
      <w:r w:rsidRPr="00550910">
        <w:rPr>
          <w:rFonts w:asciiTheme="majorHAnsi" w:hAnsiTheme="majorHAnsi" w:cstheme="majorHAnsi"/>
          <w:color w:val="000000" w:themeColor="text1"/>
          <w:sz w:val="14"/>
        </w:rPr>
        <w:t xml:space="preserve">. Insiders might also consider the possibility that once the heist was accomplished, the terrorists would, as analyst Brian Jenkins none too delicately puts it, “have every incentive to cover their trail, beginning with eliminating their confederates.” </w:t>
      </w:r>
      <w:r w:rsidRPr="00550910">
        <w:rPr>
          <w:rStyle w:val="StyleUnderline"/>
          <w:rFonts w:asciiTheme="majorHAnsi" w:hAnsiTheme="majorHAnsi" w:cstheme="majorHAnsi"/>
          <w:color w:val="000000" w:themeColor="text1"/>
        </w:rPr>
        <w:t>If terrorists were somehow successful at obtaining</w:t>
      </w:r>
      <w:r w:rsidRPr="00550910">
        <w:rPr>
          <w:rFonts w:asciiTheme="majorHAnsi" w:hAnsiTheme="majorHAnsi" w:cstheme="majorHAnsi"/>
          <w:color w:val="000000" w:themeColor="text1"/>
          <w:sz w:val="14"/>
        </w:rPr>
        <w:t xml:space="preserve"> a sufficient mass of </w:t>
      </w:r>
      <w:r w:rsidRPr="00550910">
        <w:rPr>
          <w:rStyle w:val="StyleUnderline"/>
          <w:rFonts w:asciiTheme="majorHAnsi" w:hAnsiTheme="majorHAnsi" w:cstheme="majorHAnsi"/>
          <w:color w:val="000000" w:themeColor="text1"/>
        </w:rPr>
        <w:t xml:space="preserve">relevant material, </w:t>
      </w:r>
      <w:r w:rsidRPr="00550910">
        <w:rPr>
          <w:rStyle w:val="StyleUnderline"/>
          <w:rFonts w:asciiTheme="majorHAnsi" w:hAnsiTheme="majorHAnsi" w:cstheme="majorHAnsi"/>
          <w:color w:val="000000" w:themeColor="text1"/>
          <w:highlight w:val="green"/>
        </w:rPr>
        <w:t>they would</w:t>
      </w:r>
      <w:r w:rsidRPr="00550910">
        <w:rPr>
          <w:rFonts w:asciiTheme="majorHAnsi" w:hAnsiTheme="majorHAnsi" w:cstheme="majorHAnsi"/>
          <w:color w:val="000000" w:themeColor="text1"/>
          <w:sz w:val="14"/>
        </w:rPr>
        <w:t xml:space="preserve"> then probably </w:t>
      </w:r>
      <w:r w:rsidRPr="00550910">
        <w:rPr>
          <w:rStyle w:val="StyleUnderline"/>
          <w:rFonts w:asciiTheme="majorHAnsi" w:hAnsiTheme="majorHAnsi" w:cstheme="majorHAnsi"/>
          <w:color w:val="000000" w:themeColor="text1"/>
          <w:highlight w:val="green"/>
        </w:rPr>
        <w:t xml:space="preserve">have to transport it a </w:t>
      </w:r>
      <w:r w:rsidRPr="00550910">
        <w:rPr>
          <w:rStyle w:val="Emphasis"/>
          <w:rFonts w:asciiTheme="majorHAnsi" w:hAnsiTheme="majorHAnsi" w:cstheme="majorHAnsi"/>
          <w:color w:val="000000" w:themeColor="text1"/>
          <w:highlight w:val="green"/>
        </w:rPr>
        <w:t>long distance</w:t>
      </w:r>
      <w:r w:rsidRPr="00550910">
        <w:rPr>
          <w:rStyle w:val="StyleUnderline"/>
          <w:rFonts w:asciiTheme="majorHAnsi" w:hAnsiTheme="majorHAnsi" w:cstheme="majorHAnsi"/>
          <w:color w:val="000000" w:themeColor="text1"/>
          <w:highlight w:val="green"/>
        </w:rPr>
        <w:t xml:space="preserve"> over </w:t>
      </w:r>
      <w:r w:rsidRPr="00550910">
        <w:rPr>
          <w:rStyle w:val="Emphasis"/>
          <w:rFonts w:asciiTheme="majorHAnsi" w:hAnsiTheme="majorHAnsi" w:cstheme="majorHAnsi"/>
          <w:color w:val="000000" w:themeColor="text1"/>
          <w:highlight w:val="green"/>
        </w:rPr>
        <w:t>unfamiliar terrain</w:t>
      </w:r>
      <w:r w:rsidRPr="00550910">
        <w:rPr>
          <w:rFonts w:asciiTheme="majorHAnsi" w:hAnsiTheme="majorHAnsi" w:cstheme="majorHAnsi"/>
          <w:color w:val="000000" w:themeColor="text1"/>
          <w:sz w:val="14"/>
        </w:rPr>
        <w:t xml:space="preserve"> and probably </w:t>
      </w:r>
      <w:r w:rsidRPr="00550910">
        <w:rPr>
          <w:rStyle w:val="StyleUnderline"/>
          <w:rFonts w:asciiTheme="majorHAnsi" w:hAnsiTheme="majorHAnsi" w:cstheme="majorHAnsi"/>
          <w:color w:val="000000" w:themeColor="text1"/>
          <w:highlight w:val="green"/>
        </w:rPr>
        <w:t>while being pursued by security forces</w:t>
      </w:r>
      <w:r w:rsidRPr="00550910">
        <w:rPr>
          <w:rFonts w:asciiTheme="majorHAnsi" w:hAnsiTheme="majorHAnsi" w:cstheme="majorHAnsi"/>
          <w:color w:val="000000" w:themeColor="text1"/>
          <w:sz w:val="14"/>
        </w:rPr>
        <w:t xml:space="preserve">. Crossing international borders would be facilitated by following established </w:t>
      </w:r>
      <w:r w:rsidRPr="00550910">
        <w:rPr>
          <w:rStyle w:val="StyleUnderline"/>
          <w:rFonts w:asciiTheme="majorHAnsi" w:hAnsiTheme="majorHAnsi" w:cstheme="majorHAnsi"/>
          <w:color w:val="000000" w:themeColor="text1"/>
        </w:rPr>
        <w:t>smuggling routes</w:t>
      </w:r>
      <w:r w:rsidRPr="00550910">
        <w:rPr>
          <w:rFonts w:asciiTheme="majorHAnsi" w:hAnsiTheme="majorHAnsi" w:cstheme="majorHAnsi"/>
          <w:color w:val="000000" w:themeColor="text1"/>
          <w:sz w:val="14"/>
        </w:rPr>
        <w:t xml:space="preserve">, but these </w:t>
      </w:r>
      <w:r w:rsidRPr="00550910">
        <w:rPr>
          <w:rStyle w:val="StyleUnderline"/>
          <w:rFonts w:asciiTheme="majorHAnsi" w:hAnsiTheme="majorHAnsi" w:cstheme="majorHAnsi"/>
          <w:color w:val="000000" w:themeColor="text1"/>
        </w:rPr>
        <w:t>are not as chaotic as they appear and are</w:t>
      </w:r>
      <w:r w:rsidRPr="00550910">
        <w:rPr>
          <w:rFonts w:asciiTheme="majorHAnsi" w:hAnsiTheme="majorHAnsi" w:cstheme="majorHAnsi"/>
          <w:color w:val="000000" w:themeColor="text1"/>
          <w:sz w:val="14"/>
        </w:rPr>
        <w:t xml:space="preserve"> often </w:t>
      </w:r>
      <w:r w:rsidRPr="00550910">
        <w:rPr>
          <w:rStyle w:val="StyleUnderline"/>
          <w:rFonts w:asciiTheme="majorHAnsi" w:hAnsiTheme="majorHAnsi" w:cstheme="majorHAnsi"/>
          <w:color w:val="000000" w:themeColor="text1"/>
        </w:rPr>
        <w:t>under the watch of suspicious and careful criminal regulators</w:t>
      </w:r>
      <w:r w:rsidRPr="00550910">
        <w:rPr>
          <w:rFonts w:asciiTheme="majorHAnsi" w:hAnsiTheme="majorHAnsi" w:cstheme="majorHAnsi"/>
          <w:color w:val="000000" w:themeColor="text1"/>
          <w:sz w:val="14"/>
        </w:rPr>
        <w:t xml:space="preserve">. If border personnel became suspicious of the commodity being smuggled, some of them might find it in their interest to disrupt passage, perhaps to collect the bounteous reward money that would probably be offered by alarmed governments once the uranium theft had been discovered. </w:t>
      </w:r>
      <w:r w:rsidRPr="00550910">
        <w:rPr>
          <w:rStyle w:val="StyleUnderline"/>
          <w:rFonts w:asciiTheme="majorHAnsi" w:hAnsiTheme="majorHAnsi" w:cstheme="majorHAnsi"/>
          <w:color w:val="000000" w:themeColor="text1"/>
        </w:rPr>
        <w:t>Once outside the country</w:t>
      </w:r>
      <w:r w:rsidRPr="00550910">
        <w:rPr>
          <w:rFonts w:asciiTheme="majorHAnsi" w:hAnsiTheme="majorHAnsi" w:cstheme="majorHAnsi"/>
          <w:color w:val="000000" w:themeColor="text1"/>
          <w:sz w:val="14"/>
        </w:rPr>
        <w:t xml:space="preserve"> with their precious booty, </w:t>
      </w:r>
      <w:r w:rsidRPr="00550910">
        <w:rPr>
          <w:rStyle w:val="StyleUnderline"/>
          <w:rFonts w:asciiTheme="majorHAnsi" w:hAnsiTheme="majorHAnsi" w:cstheme="majorHAnsi"/>
          <w:color w:val="000000" w:themeColor="text1"/>
          <w:highlight w:val="green"/>
        </w:rPr>
        <w:t>terrorists would need to set up a large and well-equipped</w:t>
      </w:r>
      <w:r w:rsidRPr="00550910">
        <w:rPr>
          <w:rStyle w:val="StyleUnderline"/>
          <w:rFonts w:asciiTheme="majorHAnsi" w:hAnsiTheme="majorHAnsi" w:cstheme="majorHAnsi"/>
          <w:color w:val="000000" w:themeColor="text1"/>
        </w:rPr>
        <w:t xml:space="preserve"> machine </w:t>
      </w:r>
      <w:r w:rsidRPr="00550910">
        <w:rPr>
          <w:rStyle w:val="StyleUnderline"/>
          <w:rFonts w:asciiTheme="majorHAnsi" w:hAnsiTheme="majorHAnsi" w:cstheme="majorHAnsi"/>
          <w:color w:val="000000" w:themeColor="text1"/>
          <w:highlight w:val="green"/>
        </w:rPr>
        <w:t>shop</w:t>
      </w:r>
      <w:r w:rsidRPr="00550910">
        <w:rPr>
          <w:rStyle w:val="StyleUnderline"/>
          <w:rFonts w:asciiTheme="majorHAnsi" w:hAnsiTheme="majorHAnsi" w:cstheme="majorHAnsi"/>
          <w:color w:val="000000" w:themeColor="text1"/>
        </w:rPr>
        <w:t xml:space="preserve"> to manufacture a bomb and then to populate it </w:t>
      </w:r>
      <w:r w:rsidRPr="00550910">
        <w:rPr>
          <w:rStyle w:val="StyleUnderline"/>
          <w:rFonts w:asciiTheme="majorHAnsi" w:hAnsiTheme="majorHAnsi" w:cstheme="majorHAnsi"/>
          <w:color w:val="000000" w:themeColor="text1"/>
          <w:highlight w:val="green"/>
        </w:rPr>
        <w:t>with</w:t>
      </w:r>
      <w:r w:rsidRPr="00550910">
        <w:rPr>
          <w:rStyle w:val="StyleUnderline"/>
          <w:rFonts w:asciiTheme="majorHAnsi" w:hAnsiTheme="majorHAnsi" w:cstheme="majorHAnsi"/>
          <w:color w:val="000000" w:themeColor="text1"/>
        </w:rPr>
        <w:t xml:space="preserve"> a very select team of </w:t>
      </w:r>
      <w:r w:rsidRPr="00550910">
        <w:rPr>
          <w:rStyle w:val="Emphasis"/>
          <w:rFonts w:asciiTheme="majorHAnsi" w:hAnsiTheme="majorHAnsi" w:cstheme="majorHAnsi"/>
          <w:color w:val="000000" w:themeColor="text1"/>
          <w:highlight w:val="green"/>
        </w:rPr>
        <w:t>highly skilled scientists</w:t>
      </w:r>
      <w:r w:rsidRPr="00550910">
        <w:rPr>
          <w:rFonts w:asciiTheme="majorHAnsi" w:hAnsiTheme="majorHAnsi" w:cstheme="majorHAnsi"/>
          <w:color w:val="000000" w:themeColor="text1"/>
          <w:sz w:val="14"/>
        </w:rPr>
        <w:t xml:space="preserve">, technicians, machinists, and administrators. </w:t>
      </w:r>
      <w:r w:rsidRPr="00550910">
        <w:rPr>
          <w:rStyle w:val="StyleUnderline"/>
          <w:rFonts w:asciiTheme="majorHAnsi" w:hAnsiTheme="majorHAnsi" w:cstheme="majorHAnsi"/>
          <w:color w:val="000000" w:themeColor="text1"/>
        </w:rPr>
        <w:t>The group would have to be assembled and retained for the monumental task while no consequential suspicions were generated</w:t>
      </w:r>
      <w:r w:rsidRPr="00550910">
        <w:rPr>
          <w:rFonts w:asciiTheme="majorHAnsi" w:hAnsiTheme="majorHAnsi" w:cstheme="majorHAnsi"/>
          <w:color w:val="000000" w:themeColor="text1"/>
          <w:sz w:val="14"/>
        </w:rPr>
        <w:t xml:space="preserve"> among friends, family, and police about their curious and sudden absence from normal pursuits </w:t>
      </w:r>
      <w:r w:rsidRPr="00550910">
        <w:rPr>
          <w:rFonts w:asciiTheme="majorHAnsi" w:hAnsiTheme="majorHAnsi" w:cstheme="majorHAnsi"/>
          <w:color w:val="000000" w:themeColor="text1"/>
          <w:sz w:val="14"/>
        </w:rPr>
        <w:lastRenderedPageBreak/>
        <w:t xml:space="preserve">back home. </w:t>
      </w:r>
      <w:r w:rsidRPr="00550910">
        <w:rPr>
          <w:rStyle w:val="StyleUnderline"/>
          <w:rFonts w:asciiTheme="majorHAnsi" w:hAnsiTheme="majorHAnsi" w:cstheme="majorHAnsi"/>
          <w:color w:val="000000" w:themeColor="text1"/>
        </w:rPr>
        <w:t>Members of the bomb-building team</w:t>
      </w:r>
      <w:r w:rsidRPr="00550910">
        <w:rPr>
          <w:rFonts w:asciiTheme="majorHAnsi" w:hAnsiTheme="majorHAnsi" w:cstheme="majorHAnsi"/>
          <w:color w:val="000000" w:themeColor="text1"/>
          <w:sz w:val="14"/>
        </w:rPr>
        <w:t xml:space="preserve"> would also have to be utterly devoted to the cause, of course, and they </w:t>
      </w:r>
      <w:r w:rsidRPr="00550910">
        <w:rPr>
          <w:rStyle w:val="StyleUnderline"/>
          <w:rFonts w:asciiTheme="majorHAnsi" w:hAnsiTheme="majorHAnsi" w:cstheme="majorHAnsi"/>
          <w:color w:val="000000" w:themeColor="text1"/>
        </w:rPr>
        <w:t>would have to be willing to put their lives</w:t>
      </w:r>
      <w:r w:rsidRPr="00550910">
        <w:rPr>
          <w:rFonts w:asciiTheme="majorHAnsi" w:hAnsiTheme="majorHAnsi" w:cstheme="majorHAnsi"/>
          <w:color w:val="000000" w:themeColor="text1"/>
          <w:sz w:val="14"/>
        </w:rPr>
        <w:t xml:space="preserve"> and certainly their careers </w:t>
      </w:r>
      <w:r w:rsidRPr="00550910">
        <w:rPr>
          <w:rStyle w:val="StyleUnderline"/>
          <w:rFonts w:asciiTheme="majorHAnsi" w:hAnsiTheme="majorHAnsi" w:cstheme="majorHAnsi"/>
          <w:color w:val="000000" w:themeColor="text1"/>
        </w:rPr>
        <w:t>at high risk</w:t>
      </w:r>
      <w:r w:rsidRPr="00550910">
        <w:rPr>
          <w:rFonts w:asciiTheme="majorHAnsi" w:hAnsiTheme="majorHAnsi" w:cstheme="majorHAnsi"/>
          <w:color w:val="000000" w:themeColor="text1"/>
          <w:sz w:val="14"/>
        </w:rPr>
        <w:t xml:space="preserve">, because after their bomb was discovered or exploded they would probably become the targets of an intense worldwide dragnet operation. Some observers have insisted that it would be easy for terrorists to assemble a crude bomb if they could get enough fissile material. But Christoph Wirz and Emmanuel Egger, two senior physicists in charge of nuclear issues at Switzerland‘s Spiez Laboratory, bluntly conclude that </w:t>
      </w:r>
      <w:r w:rsidRPr="00550910">
        <w:rPr>
          <w:rStyle w:val="StyleUnderline"/>
          <w:rFonts w:asciiTheme="majorHAnsi" w:hAnsiTheme="majorHAnsi" w:cstheme="majorHAnsi"/>
          <w:color w:val="000000" w:themeColor="text1"/>
        </w:rPr>
        <w:t>the task “could hardly be accomplished by a subnational group</w:t>
      </w:r>
      <w:r w:rsidRPr="00550910">
        <w:rPr>
          <w:rFonts w:asciiTheme="majorHAnsi" w:hAnsiTheme="majorHAnsi" w:cstheme="majorHAnsi"/>
          <w:color w:val="000000" w:themeColor="text1"/>
          <w:sz w:val="14"/>
        </w:rPr>
        <w:t xml:space="preserve">.” They point out that </w:t>
      </w:r>
      <w:r w:rsidRPr="00550910">
        <w:rPr>
          <w:rStyle w:val="Emphasis"/>
          <w:rFonts w:asciiTheme="majorHAnsi" w:hAnsiTheme="majorHAnsi" w:cstheme="majorHAnsi"/>
          <w:color w:val="000000" w:themeColor="text1"/>
          <w:highlight w:val="green"/>
        </w:rPr>
        <w:t>precise blueprints</w:t>
      </w:r>
      <w:r w:rsidRPr="00550910">
        <w:rPr>
          <w:rStyle w:val="StyleUnderline"/>
          <w:rFonts w:asciiTheme="majorHAnsi" w:hAnsiTheme="majorHAnsi" w:cstheme="majorHAnsi"/>
          <w:color w:val="000000" w:themeColor="text1"/>
          <w:highlight w:val="green"/>
        </w:rPr>
        <w:t xml:space="preserve"> are required</w:t>
      </w:r>
      <w:r w:rsidRPr="00550910">
        <w:rPr>
          <w:rFonts w:asciiTheme="majorHAnsi" w:hAnsiTheme="majorHAnsi" w:cstheme="majorHAnsi"/>
          <w:color w:val="000000" w:themeColor="text1"/>
          <w:sz w:val="14"/>
        </w:rPr>
        <w:t xml:space="preserve">, not just sketches and general ideas, and that </w:t>
      </w:r>
      <w:r w:rsidRPr="00550910">
        <w:rPr>
          <w:rStyle w:val="StyleUnderline"/>
          <w:rFonts w:asciiTheme="majorHAnsi" w:hAnsiTheme="majorHAnsi" w:cstheme="majorHAnsi"/>
          <w:color w:val="000000" w:themeColor="text1"/>
        </w:rPr>
        <w:t>even with a good blueprint the terrorist group would</w:t>
      </w:r>
      <w:r w:rsidRPr="00550910">
        <w:rPr>
          <w:rFonts w:asciiTheme="majorHAnsi" w:hAnsiTheme="majorHAnsi" w:cstheme="majorHAnsi"/>
          <w:color w:val="000000" w:themeColor="text1"/>
          <w:sz w:val="14"/>
        </w:rPr>
        <w:t xml:space="preserve"> most certainly </w:t>
      </w:r>
      <w:r w:rsidRPr="00550910">
        <w:rPr>
          <w:rStyle w:val="StyleUnderline"/>
          <w:rFonts w:asciiTheme="majorHAnsi" w:hAnsiTheme="majorHAnsi" w:cstheme="majorHAnsi"/>
          <w:color w:val="000000" w:themeColor="text1"/>
        </w:rPr>
        <w:t>be forced to redesign</w:t>
      </w:r>
      <w:r w:rsidRPr="00550910">
        <w:rPr>
          <w:rFonts w:asciiTheme="majorHAnsi" w:hAnsiTheme="majorHAnsi" w:cstheme="majorHAnsi"/>
          <w:color w:val="000000" w:themeColor="text1"/>
          <w:sz w:val="14"/>
        </w:rPr>
        <w:t xml:space="preserve">. They also stress that </w:t>
      </w:r>
      <w:r w:rsidRPr="00550910">
        <w:rPr>
          <w:rStyle w:val="StyleUnderline"/>
          <w:rFonts w:asciiTheme="majorHAnsi" w:hAnsiTheme="majorHAnsi" w:cstheme="majorHAnsi"/>
          <w:color w:val="000000" w:themeColor="text1"/>
          <w:highlight w:val="green"/>
        </w:rPr>
        <w:t>the work is</w:t>
      </w:r>
      <w:r w:rsidRPr="00550910">
        <w:rPr>
          <w:rStyle w:val="StyleUnderline"/>
          <w:rFonts w:asciiTheme="majorHAnsi" w:hAnsiTheme="majorHAnsi" w:cstheme="majorHAnsi"/>
          <w:color w:val="000000" w:themeColor="text1"/>
        </w:rPr>
        <w:t xml:space="preserve"> difficult, dangerous, and extremely exacting</w:t>
      </w:r>
      <w:r w:rsidRPr="00550910">
        <w:rPr>
          <w:rFonts w:asciiTheme="majorHAnsi" w:hAnsiTheme="majorHAnsi" w:cstheme="majorHAnsi"/>
          <w:color w:val="000000" w:themeColor="text1"/>
          <w:sz w:val="14"/>
        </w:rPr>
        <w:t xml:space="preserve">, and that the </w:t>
      </w:r>
      <w:r w:rsidRPr="00550910">
        <w:rPr>
          <w:rStyle w:val="StyleUnderline"/>
          <w:rFonts w:asciiTheme="majorHAnsi" w:hAnsiTheme="majorHAnsi" w:cstheme="majorHAnsi"/>
          <w:color w:val="000000" w:themeColor="text1"/>
        </w:rPr>
        <w:t>technical requirements</w:t>
      </w:r>
      <w:r w:rsidRPr="00550910">
        <w:rPr>
          <w:rFonts w:asciiTheme="majorHAnsi" w:hAnsiTheme="majorHAnsi" w:cstheme="majorHAnsi"/>
          <w:color w:val="000000" w:themeColor="text1"/>
          <w:sz w:val="14"/>
        </w:rPr>
        <w:t xml:space="preserve"> in several fields </w:t>
      </w:r>
      <w:r w:rsidRPr="00550910">
        <w:rPr>
          <w:rStyle w:val="StyleUnderline"/>
          <w:rFonts w:asciiTheme="majorHAnsi" w:hAnsiTheme="majorHAnsi" w:cstheme="majorHAnsi"/>
          <w:color w:val="000000" w:themeColor="text1"/>
        </w:rPr>
        <w:t xml:space="preserve">verge on the </w:t>
      </w:r>
      <w:r w:rsidRPr="00550910">
        <w:rPr>
          <w:rStyle w:val="Emphasis"/>
          <w:rFonts w:asciiTheme="majorHAnsi" w:hAnsiTheme="majorHAnsi" w:cstheme="majorHAnsi"/>
          <w:color w:val="000000" w:themeColor="text1"/>
          <w:highlight w:val="green"/>
        </w:rPr>
        <w:t>unfeasible</w:t>
      </w:r>
      <w:r w:rsidRPr="00550910">
        <w:rPr>
          <w:rFonts w:asciiTheme="majorHAnsi" w:hAnsiTheme="majorHAnsi" w:cstheme="majorHAnsi"/>
          <w:color w:val="000000" w:themeColor="text1"/>
          <w:sz w:val="14"/>
        </w:rPr>
        <w:t xml:space="preserve">. Stephen Younger, former director of nuclear weapons research at Los Alamos Laboratories, has made a similar argument, pointing out that </w:t>
      </w:r>
      <w:r w:rsidRPr="00550910">
        <w:rPr>
          <w:rStyle w:val="StyleUnderline"/>
          <w:rFonts w:asciiTheme="majorHAnsi" w:hAnsiTheme="majorHAnsi" w:cstheme="majorHAnsi"/>
          <w:color w:val="000000" w:themeColor="text1"/>
        </w:rPr>
        <w:t>uranium is “exceptionally difficult to machine</w:t>
      </w:r>
      <w:r w:rsidRPr="00550910">
        <w:rPr>
          <w:rFonts w:asciiTheme="majorHAnsi" w:hAnsiTheme="majorHAnsi" w:cstheme="majorHAnsi"/>
          <w:color w:val="000000" w:themeColor="text1"/>
          <w:sz w:val="14"/>
        </w:rPr>
        <w:t>” whereas “</w:t>
      </w:r>
      <w:r w:rsidRPr="00550910">
        <w:rPr>
          <w:rStyle w:val="StyleUnderline"/>
          <w:rFonts w:asciiTheme="majorHAnsi" w:hAnsiTheme="majorHAnsi" w:cstheme="majorHAnsi"/>
          <w:color w:val="000000" w:themeColor="text1"/>
        </w:rPr>
        <w:t>plutonium is one of the most complex metals ever discovered</w:t>
      </w:r>
      <w:r w:rsidRPr="00550910">
        <w:rPr>
          <w:rFonts w:asciiTheme="majorHAnsi" w:hAnsiTheme="majorHAnsi" w:cstheme="majorHAnsi"/>
          <w:color w:val="000000" w:themeColor="text1"/>
          <w:sz w:val="14"/>
        </w:rPr>
        <w:t>, a material whose basic properties are sensitive to exactly how it is processed.“ Stressing the “daunting problems associated with material purity, machining, and a host of other issues,” Younger concludes, “</w:t>
      </w:r>
      <w:r w:rsidRPr="00550910">
        <w:rPr>
          <w:rStyle w:val="StyleUnderline"/>
          <w:rFonts w:asciiTheme="majorHAnsi" w:hAnsiTheme="majorHAnsi" w:cstheme="majorHAnsi"/>
          <w:color w:val="000000" w:themeColor="text1"/>
        </w:rPr>
        <w:t>to think that a terrorist group, working in isolation with an unreliable supply of electricity and little access to tools and supplies” could fabricate a bomb “is farfetched at best</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Under the best circumstances,</w:t>
      </w:r>
      <w:r w:rsidRPr="00550910">
        <w:rPr>
          <w:rFonts w:asciiTheme="majorHAnsi" w:hAnsiTheme="majorHAnsi" w:cstheme="majorHAnsi"/>
          <w:color w:val="000000" w:themeColor="text1"/>
          <w:sz w:val="14"/>
        </w:rPr>
        <w:t xml:space="preserve"> </w:t>
      </w:r>
      <w:r w:rsidRPr="00550910">
        <w:rPr>
          <w:rStyle w:val="Emphasis"/>
          <w:rFonts w:asciiTheme="majorHAnsi" w:hAnsiTheme="majorHAnsi" w:cstheme="majorHAnsi"/>
          <w:color w:val="000000" w:themeColor="text1"/>
          <w:highlight w:val="green"/>
        </w:rPr>
        <w:t>the process</w:t>
      </w:r>
      <w:r w:rsidRPr="00550910">
        <w:rPr>
          <w:rStyle w:val="Emphasis"/>
          <w:rFonts w:asciiTheme="majorHAnsi" w:hAnsiTheme="majorHAnsi" w:cstheme="majorHAnsi"/>
          <w:color w:val="000000" w:themeColor="text1"/>
        </w:rPr>
        <w:t xml:space="preserve"> of making a bomb </w:t>
      </w:r>
      <w:r w:rsidRPr="00550910">
        <w:rPr>
          <w:rStyle w:val="Emphasis"/>
          <w:rFonts w:asciiTheme="majorHAnsi" w:hAnsiTheme="majorHAnsi" w:cstheme="majorHAnsi"/>
          <w:color w:val="000000" w:themeColor="text1"/>
          <w:highlight w:val="green"/>
        </w:rPr>
        <w:t>could take</w:t>
      </w:r>
      <w:r w:rsidRPr="00550910">
        <w:rPr>
          <w:rFonts w:asciiTheme="majorHAnsi" w:hAnsiTheme="majorHAnsi" w:cstheme="majorHAnsi"/>
          <w:color w:val="000000" w:themeColor="text1"/>
          <w:sz w:val="14"/>
        </w:rPr>
        <w:t xml:space="preserve"> months or even </w:t>
      </w:r>
      <w:r w:rsidRPr="00550910">
        <w:rPr>
          <w:rStyle w:val="Emphasis"/>
          <w:rFonts w:asciiTheme="majorHAnsi" w:hAnsiTheme="majorHAnsi" w:cstheme="majorHAnsi"/>
          <w:color w:val="000000" w:themeColor="text1"/>
          <w:highlight w:val="green"/>
        </w:rPr>
        <w:t>a year</w:t>
      </w:r>
      <w:r w:rsidRPr="00550910">
        <w:rPr>
          <w:rStyle w:val="Emphasis"/>
          <w:rFonts w:asciiTheme="majorHAnsi" w:hAnsiTheme="majorHAnsi" w:cstheme="majorHAnsi"/>
          <w:color w:val="000000" w:themeColor="text1"/>
        </w:rPr>
        <w:t xml:space="preserve"> or more, </w:t>
      </w:r>
      <w:r w:rsidRPr="00550910">
        <w:rPr>
          <w:rStyle w:val="Emphasis"/>
          <w:rFonts w:asciiTheme="majorHAnsi" w:hAnsiTheme="majorHAnsi" w:cstheme="majorHAnsi"/>
          <w:color w:val="000000" w:themeColor="text1"/>
          <w:highlight w:val="green"/>
        </w:rPr>
        <w:t>which would</w:t>
      </w:r>
      <w:r w:rsidRPr="00550910">
        <w:rPr>
          <w:rFonts w:asciiTheme="majorHAnsi" w:hAnsiTheme="majorHAnsi" w:cstheme="majorHAnsi"/>
          <w:color w:val="000000" w:themeColor="text1"/>
          <w:sz w:val="14"/>
        </w:rPr>
        <w:t xml:space="preserve">, of course, </w:t>
      </w:r>
      <w:r w:rsidRPr="00550910">
        <w:rPr>
          <w:rStyle w:val="Emphasis"/>
          <w:rFonts w:asciiTheme="majorHAnsi" w:hAnsiTheme="majorHAnsi" w:cstheme="majorHAnsi"/>
          <w:color w:val="000000" w:themeColor="text1"/>
          <w:highlight w:val="green"/>
        </w:rPr>
        <w:t>have to be carried out in</w:t>
      </w:r>
      <w:r w:rsidRPr="00550910">
        <w:rPr>
          <w:rStyle w:val="Emphasis"/>
          <w:rFonts w:asciiTheme="majorHAnsi" w:hAnsiTheme="majorHAnsi" w:cstheme="majorHAnsi"/>
          <w:color w:val="000000" w:themeColor="text1"/>
        </w:rPr>
        <w:t xml:space="preserve"> utter </w:t>
      </w:r>
      <w:r w:rsidRPr="00550910">
        <w:rPr>
          <w:rStyle w:val="Emphasis"/>
          <w:rFonts w:asciiTheme="majorHAnsi" w:hAnsiTheme="majorHAnsi" w:cstheme="majorHAnsi"/>
          <w:color w:val="000000" w:themeColor="text1"/>
          <w:highlight w:val="green"/>
        </w:rPr>
        <w:t>secrecy</w:t>
      </w:r>
      <w:r w:rsidRPr="00550910">
        <w:rPr>
          <w:rFonts w:asciiTheme="majorHAnsi" w:hAnsiTheme="majorHAnsi" w:cstheme="majorHAnsi"/>
          <w:color w:val="000000" w:themeColor="text1"/>
          <w:sz w:val="14"/>
        </w:rPr>
        <w:t xml:space="preserve">. </w:t>
      </w:r>
    </w:p>
    <w:p w14:paraId="41DBA623" w14:textId="77777777" w:rsidR="004D5DDA" w:rsidRPr="004D5DDA" w:rsidRDefault="004D5DDA" w:rsidP="004D5DDA"/>
    <w:p w14:paraId="27C774C3" w14:textId="15109E47" w:rsidR="004D5DDA" w:rsidRDefault="004D5DDA" w:rsidP="004D5DDA">
      <w:pPr>
        <w:pStyle w:val="Heading1"/>
      </w:pPr>
      <w:r>
        <w:lastRenderedPageBreak/>
        <w:t>1AR – Infrastructure DA</w:t>
      </w:r>
    </w:p>
    <w:p w14:paraId="29D7346F" w14:textId="77777777" w:rsidR="004D5DDA" w:rsidRDefault="004D5DDA" w:rsidP="004D5DDA">
      <w:pPr>
        <w:pStyle w:val="Heading3"/>
      </w:pPr>
      <w:r>
        <w:t>Link turn</w:t>
      </w:r>
    </w:p>
    <w:p w14:paraId="400346C3" w14:textId="77777777" w:rsidR="004D5DDA" w:rsidRPr="00AB679D" w:rsidRDefault="004D5DDA" w:rsidP="004D5DDA">
      <w:pPr>
        <w:pStyle w:val="Heading4"/>
        <w:rPr>
          <w:rFonts w:asciiTheme="minorHAnsi" w:hAnsiTheme="minorHAnsi" w:cstheme="minorHAnsi"/>
          <w:lang w:eastAsia="zh-CN"/>
        </w:rPr>
      </w:pPr>
      <w:r>
        <w:rPr>
          <w:rFonts w:asciiTheme="minorHAnsi" w:hAnsiTheme="minorHAnsi" w:cstheme="minorHAnsi"/>
        </w:rPr>
        <w:t xml:space="preserve">Strong democracy is key to preventing nuclear war – collapse is worse and turns every impact </w:t>
      </w:r>
    </w:p>
    <w:p w14:paraId="58BE88C5" w14:textId="77777777" w:rsidR="004D5DDA" w:rsidRPr="00AB679D" w:rsidRDefault="004D5DDA" w:rsidP="004D5DDA">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6"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2091D6EB" w14:textId="77777777" w:rsidR="004D5DDA" w:rsidRPr="00AB679D" w:rsidRDefault="004D5DDA" w:rsidP="004D5DDA">
      <w:pPr>
        <w:rPr>
          <w:rFonts w:asciiTheme="minorHAnsi" w:hAnsiTheme="minorHAnsi" w:cstheme="minorHAnsi"/>
          <w:sz w:val="16"/>
        </w:rPr>
      </w:pPr>
      <w:r w:rsidRPr="00AB679D">
        <w:rPr>
          <w:rFonts w:asciiTheme="minorHAnsi" w:hAnsiTheme="minorHAnsi" w:cstheme="minorHAnsi"/>
          <w:sz w:val="16"/>
        </w:rPr>
        <w:t xml:space="preserve">Democratic decline would </w:t>
      </w:r>
      <w:r w:rsidRPr="00AB679D">
        <w:rPr>
          <w:rStyle w:val="Emphasis"/>
          <w:rFonts w:asciiTheme="minorHAnsi" w:hAnsiTheme="minorHAnsi" w:cstheme="minorHAnsi"/>
          <w:highlight w:val="green"/>
        </w:rPr>
        <w:t>weaken</w:t>
      </w:r>
      <w:r w:rsidRPr="00AB679D">
        <w:rPr>
          <w:rStyle w:val="Emphasis"/>
          <w:rFonts w:asciiTheme="minorHAnsi" w:hAnsiTheme="minorHAnsi" w:cstheme="minorHAnsi"/>
        </w:rPr>
        <w:t xml:space="preserve"> U.S. </w:t>
      </w:r>
      <w:r w:rsidRPr="00AB679D">
        <w:rPr>
          <w:rStyle w:val="Emphasis"/>
          <w:rFonts w:asciiTheme="minorHAnsi" w:hAnsiTheme="minorHAnsi" w:cstheme="minorHAnsi"/>
          <w:highlight w:val="green"/>
        </w:rPr>
        <w:t>partnerships</w:t>
      </w:r>
      <w:r w:rsidRPr="00AB679D">
        <w:rPr>
          <w:rStyle w:val="Emphasis"/>
          <w:rFonts w:asciiTheme="minorHAnsi" w:hAnsiTheme="minorHAnsi" w:cstheme="minorHAnsi"/>
        </w:rPr>
        <w:t xml:space="preserve"> and </w:t>
      </w:r>
      <w:r w:rsidRPr="00AB679D">
        <w:rPr>
          <w:rStyle w:val="Emphasis"/>
          <w:rFonts w:asciiTheme="minorHAnsi" w:hAnsiTheme="minorHAnsi" w:cstheme="minorHAnsi"/>
          <w:highlight w:val="green"/>
        </w:rPr>
        <w:t>erode</w:t>
      </w:r>
      <w:r w:rsidRPr="00AB679D">
        <w:rPr>
          <w:rStyle w:val="Emphasis"/>
          <w:rFonts w:asciiTheme="minorHAnsi" w:hAnsiTheme="minorHAnsi" w:cstheme="minorHAnsi"/>
        </w:rPr>
        <w:t xml:space="preserve"> an important foundation for U.S. </w:t>
      </w:r>
      <w:r w:rsidRPr="00AB679D">
        <w:rPr>
          <w:rStyle w:val="Emphasis"/>
          <w:rFonts w:asciiTheme="minorHAnsi" w:hAnsiTheme="minorHAnsi" w:cstheme="minorHAnsi"/>
          <w:highlight w:val="green"/>
        </w:rPr>
        <w:t>cooperation</w:t>
      </w:r>
      <w:r w:rsidRPr="00AB679D">
        <w:rPr>
          <w:rFonts w:asciiTheme="minorHAnsi" w:hAnsiTheme="minorHAnsi" w:cstheme="minorHAnsi"/>
          <w:sz w:val="16"/>
        </w:rPr>
        <w:t xml:space="preserve"> abroad. </w:t>
      </w:r>
      <w:hyperlink r:id="rId7"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6C4F77">
        <w:rPr>
          <w:rFonts w:asciiTheme="minorHAnsi" w:hAnsiTheme="minorHAnsi" w:cstheme="minorHAnsi"/>
          <w:b/>
          <w:bCs/>
          <w:highlight w:val="gree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6C4F77">
        <w:rPr>
          <w:rFonts w:asciiTheme="minorHAnsi" w:hAnsiTheme="minorHAnsi" w:cstheme="minorHAnsi"/>
          <w:b/>
          <w:bCs/>
          <w:highlight w:val="gree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6C4F77">
        <w:rPr>
          <w:rFonts w:asciiTheme="minorHAnsi" w:hAnsiTheme="minorHAnsi" w:cstheme="minorHAnsi"/>
          <w:b/>
          <w:bCs/>
          <w:highlight w:val="gree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6C4F77">
        <w:rPr>
          <w:rFonts w:asciiTheme="minorHAnsi" w:hAnsiTheme="minorHAnsi" w:cstheme="minorHAnsi"/>
          <w:b/>
          <w:bCs/>
          <w:highlight w:val="green"/>
          <w:u w:val="single"/>
        </w:rPr>
        <w:t>form</w:t>
      </w:r>
      <w:r w:rsidRPr="006C4F77">
        <w:rPr>
          <w:rFonts w:asciiTheme="minorHAnsi" w:hAnsiTheme="minorHAnsi" w:cstheme="minorHAnsi"/>
          <w:b/>
          <w:bCs/>
          <w:u w:val="single"/>
        </w:rPr>
        <w:t xml:space="preserve">ation of a cohesive </w:t>
      </w:r>
      <w:r w:rsidRPr="006C4F77">
        <w:rPr>
          <w:rFonts w:asciiTheme="minorHAnsi" w:hAnsiTheme="minorHAnsi" w:cstheme="minorHAnsi"/>
          <w:b/>
          <w:bCs/>
          <w:highlight w:val="green"/>
          <w:u w:val="single"/>
        </w:rPr>
        <w:t>challenge to</w:t>
      </w:r>
      <w:r w:rsidRPr="006C4F77">
        <w:rPr>
          <w:rFonts w:asciiTheme="minorHAnsi" w:hAnsiTheme="minorHAnsi" w:cstheme="minorHAnsi"/>
          <w:b/>
          <w:bCs/>
          <w:u w:val="single"/>
        </w:rPr>
        <w:t xml:space="preserve"> the U.S.-led international </w:t>
      </w:r>
      <w:r w:rsidRPr="006C4F77">
        <w:rPr>
          <w:rFonts w:asciiTheme="minorHAnsi" w:hAnsiTheme="minorHAnsi" w:cstheme="minorHAnsi"/>
          <w:b/>
          <w:bCs/>
          <w:highlight w:val="green"/>
          <w:u w:val="single"/>
        </w:rPr>
        <w:t>system</w:t>
      </w:r>
      <w:r w:rsidRPr="00AB679D">
        <w:rPr>
          <w:rFonts w:asciiTheme="minorHAnsi" w:hAnsiTheme="minorHAnsi" w:cstheme="minorHAnsi"/>
          <w:sz w:val="16"/>
        </w:rPr>
        <w:t xml:space="preserve">. </w:t>
      </w:r>
    </w:p>
    <w:p w14:paraId="15EEB7AF" w14:textId="77777777" w:rsidR="004D5DDA" w:rsidRPr="00AB679D" w:rsidRDefault="004D5DDA" w:rsidP="004D5DDA">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have led to enhanced relations between these countries and Russia. Likewise, democratic decline in Bangladesh has led Sheikh Hasina Wazed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020984E7" w14:textId="77777777" w:rsidR="004D5DDA" w:rsidRPr="00AB679D" w:rsidRDefault="004D5DDA" w:rsidP="004D5DDA">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AB679D">
        <w:rPr>
          <w:rStyle w:val="Emphasis"/>
          <w:rFonts w:asciiTheme="minorHAnsi" w:hAnsiTheme="minorHAnsi" w:cstheme="minorHAnsi"/>
          <w:highlight w:val="green"/>
        </w:rPr>
        <w:t>reliability of</w:t>
      </w:r>
      <w:r w:rsidRPr="00AB679D">
        <w:rPr>
          <w:rStyle w:val="Emphasis"/>
          <w:rFonts w:asciiTheme="minorHAnsi" w:hAnsiTheme="minorHAnsi" w:cstheme="minorHAnsi"/>
        </w:rPr>
        <w:t xml:space="preserve"> such </w:t>
      </w:r>
      <w:r w:rsidRPr="00AB679D">
        <w:rPr>
          <w:rStyle w:val="Emphasis"/>
          <w:rFonts w:asciiTheme="minorHAnsi" w:hAnsiTheme="minorHAnsi" w:cstheme="minorHAnsi"/>
          <w:highlight w:val="gree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6C4F77">
        <w:rPr>
          <w:rFonts w:asciiTheme="minorHAnsi" w:hAnsiTheme="minorHAnsi" w:cstheme="minorHAnsi"/>
          <w:b/>
          <w:bCs/>
          <w:highlight w:val="gree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AB679D">
        <w:rPr>
          <w:rStyle w:val="Emphasis"/>
          <w:rFonts w:asciiTheme="minorHAnsi" w:hAnsiTheme="minorHAnsi" w:cstheme="minorHAnsi"/>
          <w:highlight w:val="green"/>
        </w:rPr>
        <w:t>compromise</w:t>
      </w:r>
      <w:r w:rsidRPr="006C4F77">
        <w:rPr>
          <w:rFonts w:asciiTheme="minorHAnsi" w:hAnsiTheme="minorHAnsi" w:cstheme="minorHAnsi"/>
          <w:b/>
          <w:bCs/>
          <w:u w:val="single"/>
        </w:rPr>
        <w:t xml:space="preserve"> the United States’ ability to form the kinds of </w:t>
      </w:r>
      <w:r w:rsidRPr="006C4F77">
        <w:rPr>
          <w:rFonts w:asciiTheme="minorHAnsi" w:hAnsiTheme="minorHAnsi" w:cstheme="minorHAnsi"/>
          <w:b/>
          <w:bCs/>
          <w:highlight w:val="gree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6C4F77">
        <w:rPr>
          <w:rFonts w:asciiTheme="minorHAnsi" w:hAnsiTheme="minorHAnsi" w:cstheme="minorHAnsi"/>
          <w:b/>
          <w:bCs/>
          <w:highlight w:val="gree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AB679D">
        <w:rPr>
          <w:rStyle w:val="Emphasis"/>
          <w:rFonts w:asciiTheme="minorHAnsi" w:hAnsiTheme="minorHAnsi" w:cstheme="minorHAnsi"/>
          <w:highlight w:val="green"/>
        </w:rPr>
        <w:t>extremism demand</w:t>
      </w:r>
      <w:r w:rsidRPr="00AB679D">
        <w:rPr>
          <w:rStyle w:val="Emphasis"/>
          <w:rFonts w:asciiTheme="minorHAnsi" w:hAnsiTheme="minorHAnsi" w:cstheme="minorHAnsi"/>
        </w:rPr>
        <w:t xml:space="preserve"> the coordination and </w:t>
      </w:r>
      <w:r w:rsidRPr="00AB679D">
        <w:rPr>
          <w:rStyle w:val="Emphasis"/>
          <w:rFonts w:asciiTheme="minorHAnsi" w:hAnsiTheme="minorHAnsi" w:cstheme="minorHAnsi"/>
          <w:highlight w:val="gree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423C3A9B" w14:textId="77777777" w:rsidR="004D5DDA" w:rsidRPr="00AB679D" w:rsidRDefault="004D5DDA" w:rsidP="004D5DDA">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6C4F77">
        <w:rPr>
          <w:rFonts w:asciiTheme="minorHAnsi" w:hAnsiTheme="minorHAnsi" w:cstheme="minorHAnsi"/>
          <w:b/>
          <w:bCs/>
          <w:highlight w:val="gree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AB679D">
        <w:rPr>
          <w:rStyle w:val="Emphasis"/>
          <w:rFonts w:asciiTheme="minorHAnsi" w:hAnsiTheme="minorHAnsi" w:cstheme="minorHAnsi"/>
          <w:highlight w:val="green"/>
        </w:rPr>
        <w:t>diluting</w:t>
      </w:r>
      <w:r w:rsidRPr="00AB679D">
        <w:rPr>
          <w:rStyle w:val="Emphasis"/>
          <w:rFonts w:asciiTheme="minorHAnsi" w:hAnsiTheme="minorHAnsi" w:cstheme="minorHAnsi"/>
        </w:rPr>
        <w:t xml:space="preserve"> U.S. influence in critical international </w:t>
      </w:r>
      <w:r w:rsidRPr="00AB679D">
        <w:rPr>
          <w:rStyle w:val="Emphasis"/>
          <w:rFonts w:asciiTheme="minorHAnsi" w:hAnsiTheme="minorHAnsi" w:cstheme="minorHAnsi"/>
          <w:highlight w:val="green"/>
        </w:rPr>
        <w:t>institutions</w:t>
      </w:r>
      <w:r w:rsidRPr="00AB679D">
        <w:rPr>
          <w:rFonts w:asciiTheme="minorHAnsi" w:hAnsiTheme="minorHAnsi" w:cstheme="minorHAnsi"/>
          <w:sz w:val="16"/>
        </w:rPr>
        <w:t xml:space="preserve">, including the </w:t>
      </w:r>
      <w:hyperlink r:id="rId8"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BA117FE" w14:textId="77777777" w:rsidR="004D5DDA" w:rsidRPr="00113E52" w:rsidRDefault="004D5DDA" w:rsidP="004D5DDA">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6C4F77">
        <w:rPr>
          <w:rFonts w:asciiTheme="minorHAnsi" w:hAnsiTheme="minorHAnsi" w:cstheme="minorHAnsi"/>
          <w:b/>
          <w:bCs/>
          <w:highlight w:val="green"/>
          <w:u w:val="single"/>
        </w:rPr>
        <w:t>autocracies could enable</w:t>
      </w:r>
      <w:r w:rsidRPr="006C4F77">
        <w:rPr>
          <w:rFonts w:asciiTheme="minorHAnsi" w:hAnsiTheme="minorHAnsi" w:cstheme="minorHAnsi"/>
          <w:b/>
          <w:bCs/>
          <w:u w:val="single"/>
        </w:rPr>
        <w:t xml:space="preserve"> these </w:t>
      </w:r>
      <w:r w:rsidRPr="006C4F77">
        <w:rPr>
          <w:rFonts w:asciiTheme="minorHAnsi" w:hAnsiTheme="minorHAnsi" w:cstheme="minorHAnsi"/>
          <w:b/>
          <w:bCs/>
          <w:highlight w:val="green"/>
          <w:u w:val="single"/>
        </w:rPr>
        <w:t>countries to bypass</w:t>
      </w:r>
      <w:r w:rsidRPr="006C4F77">
        <w:rPr>
          <w:rFonts w:asciiTheme="minorHAnsi" w:hAnsiTheme="minorHAnsi" w:cstheme="minorHAnsi"/>
          <w:b/>
          <w:bCs/>
          <w:u w:val="single"/>
        </w:rPr>
        <w:t xml:space="preserve"> the </w:t>
      </w:r>
      <w:r w:rsidRPr="006C4F77">
        <w:rPr>
          <w:rFonts w:asciiTheme="minorHAnsi" w:hAnsiTheme="minorHAnsi" w:cstheme="minorHAnsi"/>
          <w:b/>
          <w:bCs/>
          <w:highlight w:val="gree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w:t>
      </w:r>
      <w:r w:rsidRPr="006C4F77">
        <w:rPr>
          <w:rFonts w:asciiTheme="minorHAnsi" w:hAnsiTheme="minorHAnsi" w:cstheme="minorHAnsi"/>
          <w:b/>
          <w:bCs/>
          <w:u w:val="single"/>
        </w:rPr>
        <w:lastRenderedPageBreak/>
        <w:t xml:space="preserve">potential to bypass existing global financial institutions when it suits their interests. </w:t>
      </w:r>
      <w:r w:rsidRPr="00FC2F9B">
        <w:rPr>
          <w:rFonts w:asciiTheme="minorHAnsi" w:hAnsiTheme="minorHAnsi" w:cstheme="minorHAnsi"/>
          <w:b/>
          <w:bCs/>
          <w:highlight w:val="green"/>
          <w:u w:val="single"/>
        </w:rPr>
        <w:t>Authori</w:t>
      </w:r>
      <w:r w:rsidRPr="006C4F77">
        <w:rPr>
          <w:rFonts w:asciiTheme="minorHAnsi" w:hAnsiTheme="minorHAnsi" w:cstheme="minorHAnsi"/>
          <w:b/>
          <w:bCs/>
          <w:highlight w:val="green"/>
          <w:u w:val="single"/>
        </w:rPr>
        <w:t>tarian-led alternatives</w:t>
      </w:r>
      <w:r w:rsidRPr="006C4F77">
        <w:rPr>
          <w:rFonts w:asciiTheme="minorHAnsi" w:hAnsiTheme="minorHAnsi" w:cstheme="minorHAnsi"/>
          <w:b/>
          <w:bCs/>
          <w:u w:val="single"/>
        </w:rPr>
        <w:t xml:space="preserve"> pose the </w:t>
      </w:r>
      <w:r w:rsidRPr="006C4F77">
        <w:rPr>
          <w:rFonts w:asciiTheme="minorHAnsi" w:hAnsiTheme="minorHAnsi" w:cstheme="minorHAnsi"/>
          <w:b/>
          <w:bCs/>
          <w:highlight w:val="green"/>
          <w:u w:val="single"/>
        </w:rPr>
        <w:t>risk</w:t>
      </w:r>
      <w:r w:rsidRPr="006C4F77">
        <w:rPr>
          <w:rFonts w:asciiTheme="minorHAnsi" w:hAnsiTheme="minorHAnsi" w:cstheme="minorHAnsi"/>
          <w:b/>
          <w:bCs/>
          <w:u w:val="single"/>
        </w:rPr>
        <w:t xml:space="preserve"> that global </w:t>
      </w:r>
      <w:r w:rsidRPr="006C4F77">
        <w:rPr>
          <w:rFonts w:asciiTheme="minorHAnsi" w:hAnsiTheme="minorHAnsi" w:cstheme="minorHAnsi"/>
          <w:b/>
          <w:bCs/>
          <w:highlight w:val="green"/>
          <w:u w:val="single"/>
        </w:rPr>
        <w:t>economic governance will become</w:t>
      </w:r>
      <w:r w:rsidRPr="006C4F77">
        <w:rPr>
          <w:rFonts w:asciiTheme="minorHAnsi" w:hAnsiTheme="minorHAnsi" w:cstheme="minorHAnsi"/>
          <w:b/>
          <w:bCs/>
          <w:u w:val="single"/>
        </w:rPr>
        <w:t xml:space="preserve"> </w:t>
      </w:r>
      <w:hyperlink r:id="rId9" w:anchor=".V2H3MRbXgdI" w:history="1">
        <w:r w:rsidRPr="00113E52">
          <w:rPr>
            <w:rFonts w:asciiTheme="minorHAnsi" w:hAnsiTheme="minorHAnsi" w:cstheme="minorHAnsi"/>
            <w:b/>
            <w:bCs/>
            <w:highlight w:val="green"/>
            <w:u w:val="single"/>
          </w:rPr>
          <w:t>fragmented and less effective</w:t>
        </w:r>
      </w:hyperlink>
      <w:r w:rsidRPr="00113E52">
        <w:rPr>
          <w:rFonts w:asciiTheme="minorHAnsi" w:hAnsiTheme="minorHAnsi" w:cstheme="minorHAnsi"/>
          <w:b/>
          <w:bCs/>
          <w:u w:val="single"/>
        </w:rPr>
        <w:t xml:space="preserve">. </w:t>
      </w:r>
    </w:p>
    <w:p w14:paraId="0E2220ED" w14:textId="77777777" w:rsidR="004D5DDA" w:rsidRPr="00573571" w:rsidRDefault="004D5DDA" w:rsidP="004D5DDA">
      <w:pPr>
        <w:rPr>
          <w:rFonts w:asciiTheme="minorHAnsi" w:hAnsiTheme="minorHAnsi" w:cstheme="minorHAnsi"/>
          <w:sz w:val="16"/>
        </w:rPr>
      </w:pPr>
      <w:r w:rsidRPr="006C4F77">
        <w:rPr>
          <w:rFonts w:asciiTheme="minorHAnsi" w:hAnsiTheme="minorHAnsi" w:cstheme="minorHAnsi"/>
          <w:b/>
          <w:bCs/>
          <w:highlight w:val="gree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AB679D">
        <w:rPr>
          <w:rStyle w:val="Emphasis"/>
          <w:rFonts w:asciiTheme="minorHAnsi" w:hAnsiTheme="minorHAnsi" w:cstheme="minorHAnsi"/>
          <w:highlight w:val="green"/>
        </w:rPr>
        <w:t>increase</w:t>
      </w:r>
      <w:r w:rsidRPr="00AB679D">
        <w:rPr>
          <w:rFonts w:asciiTheme="minorHAnsi" w:hAnsiTheme="minorHAnsi" w:cstheme="minorHAnsi"/>
          <w:sz w:val="16"/>
        </w:rPr>
        <w:t xml:space="preserve"> if more democracies give way to autocracy. </w:t>
      </w:r>
      <w:hyperlink r:id="rId10"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6C4F77">
        <w:rPr>
          <w:rFonts w:asciiTheme="minorHAnsi" w:hAnsiTheme="minorHAnsi" w:cstheme="minorHAnsi"/>
          <w:b/>
          <w:bCs/>
          <w:highlight w:val="green"/>
          <w:u w:val="single"/>
        </w:rPr>
        <w:t>democracies</w:t>
      </w:r>
      <w:r w:rsidRPr="006C4F77">
        <w:rPr>
          <w:rFonts w:asciiTheme="minorHAnsi" w:hAnsiTheme="minorHAnsi" w:cstheme="minorHAnsi"/>
          <w:b/>
          <w:bCs/>
          <w:u w:val="single"/>
        </w:rPr>
        <w:t xml:space="preserve"> are </w:t>
      </w:r>
      <w:r w:rsidRPr="00AB679D">
        <w:rPr>
          <w:rStyle w:val="Emphasis"/>
          <w:rFonts w:asciiTheme="minorHAnsi" w:hAnsiTheme="minorHAnsi" w:cstheme="minorHAnsi"/>
          <w:highlight w:val="gree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p w14:paraId="4E55D9AC" w14:textId="77777777" w:rsidR="004D5DDA" w:rsidRDefault="004D5DDA" w:rsidP="004D5DDA">
      <w:pPr>
        <w:pStyle w:val="Heading3"/>
      </w:pPr>
      <w:r>
        <w:lastRenderedPageBreak/>
        <w:t>Answers</w:t>
      </w:r>
    </w:p>
    <w:p w14:paraId="4E8C7074" w14:textId="77777777" w:rsidR="004D5DDA" w:rsidRPr="006A6833" w:rsidRDefault="004D5DDA" w:rsidP="004D5DDA">
      <w:pPr>
        <w:pStyle w:val="Heading4"/>
        <w:rPr>
          <w:rFonts w:asciiTheme="minorHAnsi" w:hAnsiTheme="minorHAnsi" w:cstheme="minorHAnsi"/>
        </w:rPr>
      </w:pPr>
      <w:r w:rsidRPr="006A6833">
        <w:rPr>
          <w:rFonts w:asciiTheme="minorHAnsi" w:hAnsiTheme="minorHAnsi" w:cstheme="minorHAnsi"/>
        </w:rPr>
        <w:t xml:space="preserve">Non UQ – Senate won’t pass budget and House won’t pass infrastructure. </w:t>
      </w:r>
    </w:p>
    <w:p w14:paraId="7CC2EB3A" w14:textId="77777777" w:rsidR="004D5DDA" w:rsidRPr="006A6833" w:rsidRDefault="004D5DDA" w:rsidP="004D5DDA">
      <w:pPr>
        <w:rPr>
          <w:rFonts w:asciiTheme="minorHAnsi" w:hAnsiTheme="minorHAnsi" w:cstheme="minorHAnsi"/>
        </w:rPr>
      </w:pPr>
      <w:r w:rsidRPr="006A6833">
        <w:rPr>
          <w:rStyle w:val="Style13ptBold"/>
          <w:rFonts w:asciiTheme="minorHAnsi" w:hAnsiTheme="minorHAnsi" w:cstheme="minorHAnsi"/>
        </w:rPr>
        <w:t>Behrmann 9/2</w:t>
      </w:r>
      <w:r w:rsidRPr="006A6833">
        <w:rPr>
          <w:rFonts w:asciiTheme="minorHAnsi" w:hAnsiTheme="minorHAnsi" w:cstheme="minorHAnsi"/>
        </w:rPr>
        <w:t xml:space="preserve"> </w:t>
      </w:r>
      <w:r w:rsidRPr="006A6833">
        <w:rPr>
          <w:rFonts w:asciiTheme="minorHAnsi" w:hAnsiTheme="minorHAnsi" w:cstheme="minorHAnsi"/>
          <w:sz w:val="18"/>
          <w:szCs w:val="18"/>
        </w:rPr>
        <w:t>(Savannah Behrmann, [Savannah Behrmann is a Congressional Reporter at USA TODAY. Previously, she was a News Associate at CNN.] 09-02-2021, “Manchin In Op-Ed Says Democrats Should 'Pause' On Their $3.5 Trillion Budget Plan, Citing Concerns Over“, Usa Today, accessed: 9-4-2021, https://www.greenvilleonline.com/story/news/politics/2021/09/02/manchin-wants-democrats-pause-3-5-trillion-budget-plan/5702665001/)  ajs</w:t>
      </w:r>
    </w:p>
    <w:p w14:paraId="5CC70F26" w14:textId="77777777" w:rsidR="004D5DDA" w:rsidRPr="006A6833" w:rsidRDefault="004D5DDA" w:rsidP="004D5DDA">
      <w:pPr>
        <w:rPr>
          <w:rFonts w:asciiTheme="minorHAnsi" w:hAnsiTheme="minorHAnsi" w:cstheme="minorHAnsi"/>
          <w:sz w:val="16"/>
        </w:rPr>
      </w:pPr>
      <w:r w:rsidRPr="006A6833">
        <w:rPr>
          <w:rStyle w:val="StyleUnderline"/>
          <w:rFonts w:asciiTheme="minorHAnsi" w:hAnsiTheme="minorHAnsi" w:cstheme="minorHAnsi"/>
        </w:rPr>
        <w:t>Manchin</w:t>
      </w:r>
      <w:r w:rsidRPr="006A6833">
        <w:rPr>
          <w:rFonts w:asciiTheme="minorHAnsi" w:hAnsiTheme="minorHAnsi" w:cstheme="minorHAnsi"/>
          <w:sz w:val="16"/>
        </w:rPr>
        <w:t> voted in August with his Democratic Senate colleagues to pass the blueprint of the budget bill. But</w:t>
      </w:r>
      <w:hyperlink r:id="rId11" w:tgtFrame="_blank" w:history="1">
        <w:r w:rsidRPr="006A6833">
          <w:rPr>
            <w:rStyle w:val="Hyperlink"/>
            <w:rFonts w:asciiTheme="minorHAnsi" w:hAnsiTheme="minorHAnsi" w:cstheme="minorHAnsi"/>
            <w:sz w:val="16"/>
          </w:rPr>
          <w:t> at the time he</w:t>
        </w:r>
      </w:hyperlink>
      <w:r w:rsidRPr="006A6833">
        <w:rPr>
          <w:rFonts w:asciiTheme="minorHAnsi" w:hAnsiTheme="minorHAnsi" w:cstheme="minorHAnsi"/>
          <w:sz w:val="16"/>
        </w:rPr>
        <w:t> </w:t>
      </w:r>
      <w:r w:rsidRPr="006A6833">
        <w:rPr>
          <w:rStyle w:val="StyleUnderline"/>
          <w:rFonts w:asciiTheme="minorHAnsi" w:hAnsiTheme="minorHAnsi" w:cstheme="minorHAnsi"/>
        </w:rPr>
        <w:t>expressed concerns with the $3.5 trillion price tag. </w:t>
      </w:r>
    </w:p>
    <w:p w14:paraId="5B9D010A" w14:textId="77777777" w:rsidR="004D5DDA" w:rsidRPr="006A6833" w:rsidRDefault="004D5DDA" w:rsidP="004D5DDA">
      <w:pPr>
        <w:rPr>
          <w:rFonts w:asciiTheme="minorHAnsi" w:hAnsiTheme="minorHAnsi" w:cstheme="minorHAnsi"/>
          <w:sz w:val="12"/>
          <w:szCs w:val="12"/>
        </w:rPr>
      </w:pPr>
      <w:r w:rsidRPr="006A6833">
        <w:rPr>
          <w:rFonts w:asciiTheme="minorHAnsi" w:hAnsiTheme="minorHAnsi" w:cstheme="minorHAnsi"/>
          <w:sz w:val="12"/>
          <w:szCs w:val="12"/>
        </w:rPr>
        <w:t>Using a legislative maneuver called reconciliation, the budget resolution is protected from being filibustered in the Senate, allowing a simple majority to approve the legislation in each chamber.</w:t>
      </w:r>
    </w:p>
    <w:p w14:paraId="313DCD7A" w14:textId="77777777" w:rsidR="004D5DDA" w:rsidRPr="006A6833" w:rsidRDefault="004D5DDA" w:rsidP="004D5DDA">
      <w:pPr>
        <w:rPr>
          <w:rFonts w:asciiTheme="minorHAnsi" w:hAnsiTheme="minorHAnsi" w:cstheme="minorHAnsi"/>
          <w:sz w:val="14"/>
        </w:rPr>
      </w:pPr>
      <w:r w:rsidRPr="006A6833">
        <w:rPr>
          <w:rFonts w:asciiTheme="minorHAnsi" w:hAnsiTheme="minorHAnsi" w:cstheme="minorHAnsi"/>
          <w:sz w:val="14"/>
        </w:rPr>
        <w:t xml:space="preserve">With the evenly divided Senate, </w:t>
      </w:r>
      <w:r w:rsidRPr="006A6833">
        <w:rPr>
          <w:rStyle w:val="StyleUnderline"/>
          <w:rFonts w:asciiTheme="minorHAnsi" w:hAnsiTheme="minorHAnsi" w:cstheme="minorHAnsi"/>
          <w:highlight w:val="green"/>
        </w:rPr>
        <w:t>Manchin</w:t>
      </w:r>
      <w:r w:rsidRPr="006A6833">
        <w:rPr>
          <w:rStyle w:val="StyleUnderline"/>
          <w:rFonts w:asciiTheme="minorHAnsi" w:hAnsiTheme="minorHAnsi" w:cstheme="minorHAnsi"/>
        </w:rPr>
        <w:t xml:space="preserve"> is a </w:t>
      </w:r>
      <w:r w:rsidRPr="006A6833">
        <w:rPr>
          <w:rStyle w:val="StyleUnderline"/>
          <w:rFonts w:asciiTheme="minorHAnsi" w:hAnsiTheme="minorHAnsi" w:cstheme="minorHAnsi"/>
          <w:highlight w:val="green"/>
        </w:rPr>
        <w:t>needed</w:t>
      </w:r>
      <w:r w:rsidRPr="006A6833">
        <w:rPr>
          <w:rStyle w:val="StyleUnderline"/>
          <w:rFonts w:asciiTheme="minorHAnsi" w:hAnsiTheme="minorHAnsi" w:cstheme="minorHAnsi"/>
        </w:rPr>
        <w:t xml:space="preserve"> vote for Democrats. </w:t>
      </w:r>
      <w:r w:rsidRPr="006A6833">
        <w:rPr>
          <w:rFonts w:asciiTheme="minorHAnsi" w:hAnsiTheme="minorHAnsi" w:cstheme="minorHAnsi"/>
          <w:sz w:val="14"/>
        </w:rPr>
        <w:t>They can pass the budget bill with 50 votes, meaning all Democratic-voting senators need to vote "aye" because no Republicans are expected to support the massive legislation. </w:t>
      </w:r>
    </w:p>
    <w:p w14:paraId="2B0089ED" w14:textId="77777777" w:rsidR="004D5DDA" w:rsidRPr="006A6833" w:rsidRDefault="004D5DDA" w:rsidP="004D5DDA">
      <w:pPr>
        <w:rPr>
          <w:rFonts w:asciiTheme="minorHAnsi" w:hAnsiTheme="minorHAnsi" w:cstheme="minorHAnsi"/>
          <w:sz w:val="14"/>
        </w:rPr>
      </w:pPr>
      <w:r w:rsidRPr="006A6833">
        <w:rPr>
          <w:rStyle w:val="StyleUnderline"/>
          <w:rFonts w:asciiTheme="minorHAnsi" w:hAnsiTheme="minorHAnsi" w:cstheme="minorHAnsi"/>
          <w:highlight w:val="green"/>
        </w:rPr>
        <w:t>But</w:t>
      </w:r>
      <w:r w:rsidRPr="006A6833">
        <w:rPr>
          <w:rStyle w:val="StyleUnderline"/>
          <w:rFonts w:asciiTheme="minorHAnsi" w:hAnsiTheme="minorHAnsi" w:cstheme="minorHAnsi"/>
        </w:rPr>
        <w:t>, Manchin</w:t>
      </w:r>
      <w:r w:rsidRPr="006A6833">
        <w:rPr>
          <w:rFonts w:asciiTheme="minorHAnsi" w:hAnsiTheme="minorHAnsi" w:cstheme="minorHAnsi"/>
          <w:sz w:val="14"/>
        </w:rPr>
        <w:t xml:space="preserve"> wrote Thursday, "I, for one</w:t>
      </w:r>
      <w:r w:rsidRPr="006A6833">
        <w:rPr>
          <w:rStyle w:val="StyleUnderline"/>
          <w:rFonts w:asciiTheme="minorHAnsi" w:hAnsiTheme="minorHAnsi" w:cstheme="minorHAnsi"/>
        </w:rPr>
        <w:t xml:space="preserve">, </w:t>
      </w:r>
      <w:r w:rsidRPr="006A6833">
        <w:rPr>
          <w:rStyle w:val="StyleUnderline"/>
          <w:rFonts w:asciiTheme="minorHAnsi" w:hAnsiTheme="minorHAnsi" w:cstheme="minorHAnsi"/>
          <w:highlight w:val="green"/>
        </w:rPr>
        <w:t>won’t support</w:t>
      </w:r>
      <w:r w:rsidRPr="006A6833">
        <w:rPr>
          <w:rStyle w:val="StyleUnderline"/>
          <w:rFonts w:asciiTheme="minorHAnsi" w:hAnsiTheme="minorHAnsi" w:cstheme="minorHAnsi"/>
        </w:rPr>
        <w:t xml:space="preserve"> a $</w:t>
      </w:r>
      <w:r w:rsidRPr="006A6833">
        <w:rPr>
          <w:rStyle w:val="StyleUnderline"/>
          <w:rFonts w:asciiTheme="minorHAnsi" w:hAnsiTheme="minorHAnsi" w:cstheme="minorHAnsi"/>
          <w:highlight w:val="green"/>
        </w:rPr>
        <w:t>3.5 trillion bill</w:t>
      </w:r>
      <w:r w:rsidRPr="006A6833">
        <w:rPr>
          <w:rStyle w:val="StyleUnderline"/>
          <w:rFonts w:asciiTheme="minorHAnsi" w:hAnsiTheme="minorHAnsi" w:cstheme="minorHAnsi"/>
        </w:rPr>
        <w:t>, or anywhere near that level of additional spendin</w:t>
      </w:r>
      <w:r w:rsidRPr="006A6833">
        <w:rPr>
          <w:rFonts w:asciiTheme="minorHAnsi" w:hAnsiTheme="minorHAnsi" w:cstheme="minorHAnsi"/>
          <w:sz w:val="14"/>
        </w:rPr>
        <w:t>g, without greater clarity about why Congress chooses to ignore the serious effects inflation and debt have on existing government programs."</w:t>
      </w:r>
    </w:p>
    <w:p w14:paraId="4EB82350" w14:textId="77777777" w:rsidR="004D5DDA" w:rsidRPr="006A6833" w:rsidRDefault="004D5DDA" w:rsidP="004D5DDA">
      <w:pPr>
        <w:rPr>
          <w:rStyle w:val="StyleUnderline"/>
          <w:rFonts w:asciiTheme="minorHAnsi" w:hAnsiTheme="minorHAnsi" w:cstheme="minorHAnsi"/>
        </w:rPr>
      </w:pPr>
      <w:r w:rsidRPr="006A6833">
        <w:rPr>
          <w:rFonts w:asciiTheme="minorHAnsi" w:hAnsiTheme="minorHAnsi" w:cstheme="minorHAnsi"/>
          <w:sz w:val="14"/>
        </w:rPr>
        <w:t xml:space="preserve">Similarly, </w:t>
      </w:r>
      <w:r w:rsidRPr="006A6833">
        <w:rPr>
          <w:rStyle w:val="StyleUnderline"/>
          <w:rFonts w:asciiTheme="minorHAnsi" w:hAnsiTheme="minorHAnsi" w:cstheme="minorHAnsi"/>
        </w:rPr>
        <w:t xml:space="preserve">Sen. Krysten </w:t>
      </w:r>
      <w:r w:rsidRPr="006A6833">
        <w:rPr>
          <w:rStyle w:val="StyleUnderline"/>
          <w:rFonts w:asciiTheme="minorHAnsi" w:hAnsiTheme="minorHAnsi" w:cstheme="minorHAnsi"/>
          <w:highlight w:val="green"/>
        </w:rPr>
        <w:t>Sinema</w:t>
      </w:r>
      <w:r w:rsidRPr="006A6833">
        <w:rPr>
          <w:rStyle w:val="StyleUnderline"/>
          <w:rFonts w:asciiTheme="minorHAnsi" w:hAnsiTheme="minorHAnsi" w:cstheme="minorHAnsi"/>
        </w:rPr>
        <w:t xml:space="preserve">, D-Ariz., </w:t>
      </w:r>
      <w:r w:rsidRPr="006A6833">
        <w:rPr>
          <w:rStyle w:val="StyleUnderline"/>
          <w:rFonts w:asciiTheme="minorHAnsi" w:hAnsiTheme="minorHAnsi" w:cstheme="minorHAnsi"/>
          <w:highlight w:val="green"/>
        </w:rPr>
        <w:t>also</w:t>
      </w:r>
      <w:r w:rsidRPr="006A6833">
        <w:rPr>
          <w:rStyle w:val="StyleUnderline"/>
          <w:rFonts w:asciiTheme="minorHAnsi" w:hAnsiTheme="minorHAnsi" w:cstheme="minorHAnsi"/>
        </w:rPr>
        <w:t xml:space="preserve"> revealed in late July that she </w:t>
      </w:r>
      <w:r w:rsidRPr="006A6833">
        <w:rPr>
          <w:rStyle w:val="StyleUnderline"/>
          <w:rFonts w:asciiTheme="minorHAnsi" w:hAnsiTheme="minorHAnsi" w:cstheme="minorHAnsi"/>
          <w:highlight w:val="green"/>
        </w:rPr>
        <w:t>did "not support</w:t>
      </w:r>
      <w:r w:rsidRPr="006A6833">
        <w:rPr>
          <w:rStyle w:val="StyleUnderline"/>
          <w:rFonts w:asciiTheme="minorHAnsi" w:hAnsiTheme="minorHAnsi" w:cstheme="minorHAnsi"/>
        </w:rPr>
        <w:t xml:space="preserve"> a bill that costs $3.5 trillion."</w:t>
      </w:r>
    </w:p>
    <w:p w14:paraId="092F8237" w14:textId="77777777" w:rsidR="004D5DDA" w:rsidRPr="006A6833" w:rsidRDefault="004D5DDA" w:rsidP="004D5DDA">
      <w:pPr>
        <w:rPr>
          <w:rFonts w:asciiTheme="minorHAnsi" w:hAnsiTheme="minorHAnsi" w:cstheme="minorHAnsi"/>
          <w:sz w:val="16"/>
          <w:szCs w:val="16"/>
        </w:rPr>
      </w:pPr>
      <w:r w:rsidRPr="006A6833">
        <w:rPr>
          <w:rFonts w:asciiTheme="minorHAnsi" w:hAnsiTheme="minorHAnsi" w:cstheme="minorHAnsi"/>
          <w:sz w:val="16"/>
          <w:szCs w:val="16"/>
        </w:rPr>
        <w:t>More:</w:t>
      </w:r>
      <w:hyperlink r:id="rId12" w:tgtFrame="_blank" w:history="1">
        <w:r w:rsidRPr="006A6833">
          <w:rPr>
            <w:rStyle w:val="Hyperlink"/>
            <w:rFonts w:asciiTheme="minorHAnsi" w:hAnsiTheme="minorHAnsi" w:cstheme="minorHAnsi"/>
            <w:sz w:val="16"/>
            <w:szCs w:val="16"/>
          </w:rPr>
          <w:t>Sinema doesn't support Democrats' $3.5T bill, clinches bipartisan infrastructure deal</w:t>
        </w:r>
      </w:hyperlink>
    </w:p>
    <w:p w14:paraId="7EA33CC3" w14:textId="77777777" w:rsidR="004D5DDA" w:rsidRPr="006A6833" w:rsidRDefault="004D5DDA" w:rsidP="004D5DDA">
      <w:pPr>
        <w:rPr>
          <w:rFonts w:asciiTheme="minorHAnsi" w:hAnsiTheme="minorHAnsi" w:cstheme="minorHAnsi"/>
          <w:sz w:val="16"/>
          <w:szCs w:val="16"/>
        </w:rPr>
      </w:pPr>
      <w:r w:rsidRPr="006A6833">
        <w:rPr>
          <w:rFonts w:asciiTheme="minorHAnsi" w:hAnsiTheme="minorHAnsi" w:cstheme="minorHAnsi"/>
          <w:sz w:val="16"/>
          <w:szCs w:val="16"/>
        </w:rPr>
        <w:t>Democrats in both chambers have been walking a tightrope with their economic agenda plan, struggling to please both progressives, who want to pass the budget plan along with the separate bipartisan infrastructure deal. This task has proven to be shaky as they have struggled to also keep moderates on board with the "two track" plan.</w:t>
      </w:r>
    </w:p>
    <w:p w14:paraId="575EFB4D" w14:textId="77777777" w:rsidR="004D5DDA" w:rsidRPr="006A6833" w:rsidRDefault="004D5DDA" w:rsidP="004D5DDA">
      <w:pPr>
        <w:rPr>
          <w:rFonts w:asciiTheme="minorHAnsi" w:hAnsiTheme="minorHAnsi" w:cstheme="minorHAnsi"/>
          <w:sz w:val="14"/>
        </w:rPr>
      </w:pPr>
      <w:r w:rsidRPr="006A6833">
        <w:rPr>
          <w:rStyle w:val="StyleUnderline"/>
          <w:rFonts w:asciiTheme="minorHAnsi" w:hAnsiTheme="minorHAnsi" w:cstheme="minorHAnsi"/>
        </w:rPr>
        <w:t xml:space="preserve">House Speaker Nancy </w:t>
      </w:r>
      <w:r w:rsidRPr="006A6833">
        <w:rPr>
          <w:rStyle w:val="StyleUnderline"/>
          <w:rFonts w:asciiTheme="minorHAnsi" w:hAnsiTheme="minorHAnsi" w:cstheme="minorHAnsi"/>
          <w:highlight w:val="green"/>
        </w:rPr>
        <w:t>Pelosi</w:t>
      </w:r>
      <w:r w:rsidRPr="006A6833">
        <w:rPr>
          <w:rStyle w:val="StyleUnderline"/>
          <w:rFonts w:asciiTheme="minorHAnsi" w:hAnsiTheme="minorHAnsi" w:cstheme="minorHAnsi"/>
        </w:rPr>
        <w:t xml:space="preserve">, D-Calif., has warned she </w:t>
      </w:r>
      <w:r w:rsidRPr="006A6833">
        <w:rPr>
          <w:rStyle w:val="StyleUnderline"/>
          <w:rFonts w:asciiTheme="minorHAnsi" w:hAnsiTheme="minorHAnsi" w:cstheme="minorHAnsi"/>
          <w:highlight w:val="green"/>
        </w:rPr>
        <w:t>will not</w:t>
      </w:r>
      <w:r w:rsidRPr="006A6833">
        <w:rPr>
          <w:rStyle w:val="StyleUnderline"/>
          <w:rFonts w:asciiTheme="minorHAnsi" w:hAnsiTheme="minorHAnsi" w:cstheme="minorHAnsi"/>
        </w:rPr>
        <w:t xml:space="preserve"> move to </w:t>
      </w:r>
      <w:r w:rsidRPr="006A6833">
        <w:rPr>
          <w:rStyle w:val="StyleUnderline"/>
          <w:rFonts w:asciiTheme="minorHAnsi" w:hAnsiTheme="minorHAnsi" w:cstheme="minorHAnsi"/>
          <w:highlight w:val="green"/>
        </w:rPr>
        <w:t>pass</w:t>
      </w:r>
      <w:r w:rsidRPr="006A6833">
        <w:rPr>
          <w:rStyle w:val="StyleUnderline"/>
          <w:rFonts w:asciiTheme="minorHAnsi" w:hAnsiTheme="minorHAnsi" w:cstheme="minorHAnsi"/>
        </w:rPr>
        <w:t xml:space="preserve"> the separate $1.2 trillion bipartisan </w:t>
      </w:r>
      <w:r w:rsidRPr="006A6833">
        <w:rPr>
          <w:rStyle w:val="StyleUnderline"/>
          <w:rFonts w:asciiTheme="minorHAnsi" w:hAnsiTheme="minorHAnsi" w:cstheme="minorHAnsi"/>
          <w:highlight w:val="green"/>
        </w:rPr>
        <w:t>infrastructure deal</w:t>
      </w:r>
      <w:r w:rsidRPr="006A6833">
        <w:rPr>
          <w:rStyle w:val="StyleUnderline"/>
          <w:rFonts w:asciiTheme="minorHAnsi" w:hAnsiTheme="minorHAnsi" w:cstheme="minorHAnsi"/>
        </w:rPr>
        <w:t xml:space="preserve">, </w:t>
      </w:r>
      <w:r w:rsidRPr="006A6833">
        <w:rPr>
          <w:rFonts w:asciiTheme="minorHAnsi" w:hAnsiTheme="minorHAnsi" w:cstheme="minorHAnsi"/>
          <w:sz w:val="14"/>
        </w:rPr>
        <w:t xml:space="preserve">which passed the Senate last month, </w:t>
      </w:r>
      <w:r w:rsidRPr="006A6833">
        <w:rPr>
          <w:rStyle w:val="StyleUnderline"/>
          <w:rFonts w:asciiTheme="minorHAnsi" w:hAnsiTheme="minorHAnsi" w:cstheme="minorHAnsi"/>
          <w:highlight w:val="green"/>
        </w:rPr>
        <w:t>until</w:t>
      </w:r>
      <w:r w:rsidRPr="006A6833">
        <w:rPr>
          <w:rStyle w:val="StyleUnderline"/>
          <w:rFonts w:asciiTheme="minorHAnsi" w:hAnsiTheme="minorHAnsi" w:cstheme="minorHAnsi"/>
        </w:rPr>
        <w:t xml:space="preserve"> the </w:t>
      </w:r>
      <w:r w:rsidRPr="006A6833">
        <w:rPr>
          <w:rStyle w:val="StyleUnderline"/>
          <w:rFonts w:asciiTheme="minorHAnsi" w:hAnsiTheme="minorHAnsi" w:cstheme="minorHAnsi"/>
          <w:highlight w:val="green"/>
        </w:rPr>
        <w:t>Senate passes the larger budget bill</w:t>
      </w:r>
      <w:r w:rsidRPr="006A6833">
        <w:rPr>
          <w:rStyle w:val="StyleUnderline"/>
          <w:rFonts w:asciiTheme="minorHAnsi" w:hAnsiTheme="minorHAnsi" w:cstheme="minorHAnsi"/>
        </w:rPr>
        <w:t xml:space="preserve"> first</w:t>
      </w:r>
      <w:r w:rsidRPr="006A6833">
        <w:rPr>
          <w:rFonts w:asciiTheme="minorHAnsi" w:hAnsiTheme="minorHAnsi" w:cstheme="minorHAnsi"/>
          <w:sz w:val="14"/>
        </w:rPr>
        <w:t>. Progressives have long warned they will not support the infrastructure deal without the larger budget legislation, meaning any stray senator could throw a wrench into the Democrats' plan.</w:t>
      </w:r>
    </w:p>
    <w:p w14:paraId="71DB998D" w14:textId="77777777" w:rsidR="004D5DDA" w:rsidRPr="006A6833" w:rsidRDefault="004D5DDA" w:rsidP="004D5DDA">
      <w:pPr>
        <w:pStyle w:val="Heading4"/>
        <w:rPr>
          <w:rFonts w:asciiTheme="minorHAnsi" w:hAnsiTheme="minorHAnsi" w:cstheme="minorHAnsi"/>
        </w:rPr>
      </w:pPr>
      <w:r w:rsidRPr="006A6833">
        <w:rPr>
          <w:rFonts w:asciiTheme="minorHAnsi" w:hAnsiTheme="minorHAnsi" w:cstheme="minorHAnsi"/>
        </w:rPr>
        <w:t xml:space="preserve">3---Bills are compartmentalized. </w:t>
      </w:r>
    </w:p>
    <w:p w14:paraId="109EBB99" w14:textId="77777777" w:rsidR="004D5DDA" w:rsidRPr="006A6833" w:rsidRDefault="004D5DDA" w:rsidP="004D5DDA">
      <w:pPr>
        <w:rPr>
          <w:rFonts w:asciiTheme="minorHAnsi" w:hAnsiTheme="minorHAnsi" w:cstheme="minorHAnsi"/>
        </w:rPr>
      </w:pPr>
      <w:r w:rsidRPr="006A6833">
        <w:rPr>
          <w:rFonts w:asciiTheme="minorHAnsi" w:hAnsiTheme="minorHAnsi" w:cstheme="minorHAnsi"/>
          <w:b/>
          <w:bCs/>
          <w:sz w:val="26"/>
          <w:szCs w:val="26"/>
        </w:rPr>
        <w:t>Edwards 2k</w:t>
      </w:r>
      <w:r w:rsidRPr="006A6833">
        <w:rPr>
          <w:rFonts w:asciiTheme="minorHAnsi" w:hAnsiTheme="minorHAnsi" w:cstheme="minorHAnsi"/>
        </w:rPr>
        <w:t xml:space="preserve"> </w:t>
      </w:r>
      <w:r w:rsidRPr="006A6833">
        <w:rPr>
          <w:rFonts w:asciiTheme="minorHAnsi" w:hAnsiTheme="minorHAnsi" w:cstheme="minorHAnsi"/>
          <w:sz w:val="18"/>
          <w:szCs w:val="18"/>
        </w:rPr>
        <w:t>(George; March 2000; Professor of Political Science at Texas A&amp;M University, Director of the Center for Presidential Studies; Presidential Studies Quarterly, Vol 30. No 1. “Building Coalitions,” p. 6; RP)</w:t>
      </w:r>
    </w:p>
    <w:p w14:paraId="348F9C59" w14:textId="77777777" w:rsidR="004D5DDA" w:rsidRPr="006A6833" w:rsidRDefault="004D5DDA" w:rsidP="004D5DDA">
      <w:pPr>
        <w:rPr>
          <w:rFonts w:asciiTheme="minorHAnsi" w:eastAsia="Calibri" w:hAnsiTheme="minorHAnsi" w:cstheme="minorHAnsi"/>
          <w:sz w:val="16"/>
        </w:rPr>
      </w:pPr>
      <w:r w:rsidRPr="006A6833">
        <w:rPr>
          <w:rFonts w:asciiTheme="minorHAnsi" w:eastAsia="Calibri" w:hAnsiTheme="minorHAnsi" w:cstheme="minorHAnsi"/>
          <w:u w:val="single"/>
        </w:rPr>
        <w:t>Besides not considering the full range of</w:t>
      </w:r>
      <w:r w:rsidRPr="006A6833">
        <w:rPr>
          <w:rFonts w:asciiTheme="minorHAnsi" w:eastAsia="Calibri" w:hAnsiTheme="minorHAnsi" w:cstheme="minorHAnsi"/>
          <w:sz w:val="16"/>
        </w:rPr>
        <w:t xml:space="preserve"> available </w:t>
      </w:r>
      <w:r w:rsidRPr="006A6833">
        <w:rPr>
          <w:rFonts w:asciiTheme="minorHAnsi" w:eastAsia="Calibri" w:hAnsiTheme="minorHAnsi" w:cstheme="minorHAnsi"/>
          <w:u w:val="single"/>
        </w:rPr>
        <w:t xml:space="preserve">views, members of </w:t>
      </w:r>
      <w:r w:rsidRPr="006A6833">
        <w:rPr>
          <w:rFonts w:asciiTheme="minorHAnsi" w:eastAsia="Calibri" w:hAnsiTheme="minorHAnsi" w:cstheme="minorHAnsi"/>
          <w:highlight w:val="green"/>
          <w:u w:val="single"/>
        </w:rPr>
        <w:t xml:space="preserve">Congress are </w:t>
      </w:r>
      <w:r w:rsidRPr="006A6833">
        <w:rPr>
          <w:rFonts w:asciiTheme="minorHAnsi" w:eastAsia="Calibri" w:hAnsiTheme="minorHAnsi" w:cstheme="minorHAnsi"/>
          <w:b/>
          <w:iCs/>
          <w:highlight w:val="green"/>
          <w:u w:val="single"/>
          <w:bdr w:val="single" w:sz="8" w:space="0" w:color="auto"/>
        </w:rPr>
        <w:t>not</w:t>
      </w:r>
      <w:r w:rsidRPr="006A6833">
        <w:rPr>
          <w:rFonts w:asciiTheme="minorHAnsi" w:eastAsia="Calibri" w:hAnsiTheme="minorHAnsi" w:cstheme="minorHAnsi"/>
          <w:sz w:val="16"/>
        </w:rPr>
        <w:t xml:space="preserve"> generally </w:t>
      </w:r>
      <w:r w:rsidRPr="006A6833">
        <w:rPr>
          <w:rFonts w:asciiTheme="minorHAnsi" w:eastAsia="Calibri" w:hAnsiTheme="minorHAnsi" w:cstheme="minorHAnsi"/>
          <w:b/>
          <w:iCs/>
          <w:highlight w:val="green"/>
          <w:u w:val="single"/>
          <w:bdr w:val="single" w:sz="8" w:space="0" w:color="auto"/>
        </w:rPr>
        <w:t>in a position to make trade-offs</w:t>
      </w:r>
      <w:r w:rsidRPr="006A6833">
        <w:rPr>
          <w:rFonts w:asciiTheme="minorHAnsi" w:eastAsia="Calibri" w:hAnsiTheme="minorHAnsi" w:cstheme="minorHAnsi"/>
          <w:u w:val="single"/>
        </w:rPr>
        <w:t xml:space="preserve"> between policies. </w:t>
      </w:r>
      <w:r w:rsidRPr="006A6833">
        <w:rPr>
          <w:rFonts w:asciiTheme="minorHAnsi" w:eastAsia="Calibri" w:hAnsiTheme="minorHAnsi" w:cstheme="minorHAnsi"/>
          <w:highlight w:val="green"/>
          <w:u w:val="single"/>
        </w:rPr>
        <w:t>Because o</w:t>
      </w:r>
      <w:r w:rsidRPr="006A6833">
        <w:rPr>
          <w:rFonts w:asciiTheme="minorHAnsi" w:eastAsia="Calibri" w:hAnsiTheme="minorHAnsi" w:cstheme="minorHAnsi"/>
          <w:u w:val="single"/>
        </w:rPr>
        <w:t xml:space="preserve">f </w:t>
      </w:r>
      <w:r w:rsidRPr="006A6833">
        <w:rPr>
          <w:rFonts w:asciiTheme="minorHAnsi" w:eastAsia="Calibri" w:hAnsiTheme="minorHAnsi" w:cstheme="minorHAnsi"/>
          <w:sz w:val="16"/>
        </w:rPr>
        <w:t xml:space="preserve">its </w:t>
      </w:r>
      <w:r w:rsidRPr="006A6833">
        <w:rPr>
          <w:rFonts w:asciiTheme="minorHAnsi" w:eastAsia="Calibri" w:hAnsiTheme="minorHAnsi" w:cstheme="minorHAnsi"/>
          <w:b/>
          <w:iCs/>
          <w:highlight w:val="green"/>
          <w:u w:val="single"/>
          <w:bdr w:val="single" w:sz="8" w:space="0" w:color="auto"/>
        </w:rPr>
        <w:t>decentralization</w:t>
      </w:r>
      <w:r w:rsidRPr="006A6833">
        <w:rPr>
          <w:rFonts w:asciiTheme="minorHAnsi" w:eastAsia="Calibri" w:hAnsiTheme="minorHAnsi" w:cstheme="minorHAnsi"/>
          <w:highlight w:val="green"/>
          <w:u w:val="single"/>
        </w:rPr>
        <w:t xml:space="preserve">, </w:t>
      </w:r>
      <w:r w:rsidRPr="006A6833">
        <w:rPr>
          <w:rFonts w:asciiTheme="minorHAnsi" w:eastAsia="Calibri" w:hAnsiTheme="minorHAnsi" w:cstheme="minorHAnsi"/>
          <w:u w:val="single"/>
        </w:rPr>
        <w:t>Congress</w:t>
      </w:r>
      <w:r w:rsidRPr="006A6833">
        <w:rPr>
          <w:rFonts w:asciiTheme="minorHAnsi" w:eastAsia="Calibri" w:hAnsiTheme="minorHAnsi" w:cstheme="minorHAnsi"/>
          <w:sz w:val="16"/>
        </w:rPr>
        <w:t xml:space="preserve"> usually </w:t>
      </w:r>
      <w:r w:rsidRPr="006A6833">
        <w:rPr>
          <w:rFonts w:asciiTheme="minorHAnsi" w:eastAsia="Calibri" w:hAnsiTheme="minorHAnsi" w:cstheme="minorHAnsi"/>
          <w:b/>
          <w:iCs/>
          <w:u w:val="single"/>
          <w:bdr w:val="single" w:sz="8" w:space="0" w:color="auto"/>
        </w:rPr>
        <w:t>considers policies serially</w:t>
      </w:r>
      <w:r w:rsidRPr="006A6833">
        <w:rPr>
          <w:rFonts w:asciiTheme="minorHAnsi" w:eastAsia="Calibri" w:hAnsiTheme="minorHAnsi" w:cstheme="minorHAnsi"/>
          <w:sz w:val="16"/>
        </w:rPr>
        <w:t xml:space="preserve">, that is, </w:t>
      </w:r>
      <w:r w:rsidRPr="006A6833">
        <w:rPr>
          <w:rFonts w:asciiTheme="minorHAnsi" w:eastAsia="Calibri" w:hAnsiTheme="minorHAnsi" w:cstheme="minorHAnsi"/>
          <w:u w:val="single"/>
        </w:rPr>
        <w:t>without reference to other policies</w:t>
      </w:r>
      <w:r w:rsidRPr="006A6833">
        <w:rPr>
          <w:rFonts w:asciiTheme="minorHAnsi" w:eastAsia="Calibri" w:hAnsiTheme="minorHAnsi" w:cstheme="minorHAnsi"/>
          <w:sz w:val="16"/>
        </w:rPr>
        <w:t xml:space="preserve">. Without an integrating mechanism, </w:t>
      </w:r>
      <w:r w:rsidRPr="006A6833">
        <w:rPr>
          <w:rFonts w:asciiTheme="minorHAnsi" w:eastAsia="Calibri" w:hAnsiTheme="minorHAnsi" w:cstheme="minorHAnsi"/>
          <w:highlight w:val="green"/>
          <w:u w:val="single"/>
        </w:rPr>
        <w:t xml:space="preserve">members have few </w:t>
      </w:r>
      <w:r w:rsidRPr="006A6833">
        <w:rPr>
          <w:rFonts w:asciiTheme="minorHAnsi" w:eastAsia="Calibri" w:hAnsiTheme="minorHAnsi" w:cstheme="minorHAnsi"/>
          <w:b/>
          <w:iCs/>
          <w:highlight w:val="green"/>
          <w:u w:val="single"/>
          <w:bdr w:val="single" w:sz="8" w:space="0" w:color="auto"/>
        </w:rPr>
        <w:t>means</w:t>
      </w:r>
      <w:r w:rsidRPr="006A6833">
        <w:rPr>
          <w:rFonts w:asciiTheme="minorHAnsi" w:eastAsia="Calibri" w:hAnsiTheme="minorHAnsi" w:cstheme="minorHAnsi"/>
          <w:b/>
          <w:iCs/>
          <w:u w:val="single"/>
          <w:bdr w:val="single" w:sz="8" w:space="0" w:color="auto"/>
        </w:rPr>
        <w:t xml:space="preserve"> by which </w:t>
      </w:r>
      <w:r w:rsidRPr="006A6833">
        <w:rPr>
          <w:rFonts w:asciiTheme="minorHAnsi" w:eastAsia="Calibri" w:hAnsiTheme="minorHAnsi" w:cstheme="minorHAnsi"/>
          <w:b/>
          <w:iCs/>
          <w:highlight w:val="green"/>
          <w:u w:val="single"/>
          <w:bdr w:val="single" w:sz="8" w:space="0" w:color="auto"/>
        </w:rPr>
        <w:t>to set</w:t>
      </w:r>
      <w:r w:rsidRPr="006A6833">
        <w:rPr>
          <w:rFonts w:asciiTheme="minorHAnsi" w:eastAsia="Calibri" w:hAnsiTheme="minorHAnsi" w:cstheme="minorHAnsi"/>
          <w:b/>
          <w:iCs/>
          <w:u w:val="single"/>
          <w:bdr w:val="single" w:sz="8" w:space="0" w:color="auto"/>
        </w:rPr>
        <w:t xml:space="preserve"> and enforce </w:t>
      </w:r>
      <w:r w:rsidRPr="006A6833">
        <w:rPr>
          <w:rFonts w:asciiTheme="minorHAnsi" w:eastAsia="Calibri" w:hAnsiTheme="minorHAnsi" w:cstheme="minorHAnsi"/>
          <w:b/>
          <w:iCs/>
          <w:highlight w:val="green"/>
          <w:u w:val="single"/>
          <w:bdr w:val="single" w:sz="8" w:space="0" w:color="auto"/>
        </w:rPr>
        <w:t>priorities</w:t>
      </w:r>
      <w:r w:rsidRPr="006A6833">
        <w:rPr>
          <w:rFonts w:asciiTheme="minorHAnsi" w:eastAsia="Calibri" w:hAnsiTheme="minorHAnsi" w:cstheme="minorHAnsi"/>
          <w:u w:val="single"/>
        </w:rPr>
        <w:t xml:space="preserve"> and to emphasize</w:t>
      </w:r>
      <w:r w:rsidRPr="006A6833">
        <w:rPr>
          <w:rFonts w:asciiTheme="minorHAnsi" w:eastAsia="Calibri" w:hAnsiTheme="minorHAnsi" w:cstheme="minorHAnsi"/>
          <w:sz w:val="16"/>
        </w:rPr>
        <w:t xml:space="preserve"> the </w:t>
      </w:r>
      <w:r w:rsidRPr="006A6833">
        <w:rPr>
          <w:rFonts w:asciiTheme="minorHAnsi" w:eastAsia="Calibri" w:hAnsiTheme="minorHAnsi" w:cstheme="minorHAnsi"/>
          <w:u w:val="single"/>
        </w:rPr>
        <w:t xml:space="preserve">policies with </w:t>
      </w:r>
      <w:r w:rsidRPr="006A6833">
        <w:rPr>
          <w:rFonts w:asciiTheme="minorHAnsi" w:eastAsia="Calibri" w:hAnsiTheme="minorHAnsi" w:cstheme="minorHAnsi"/>
          <w:highlight w:val="green"/>
          <w:u w:val="single"/>
        </w:rPr>
        <w:t xml:space="preserve">which the </w:t>
      </w:r>
      <w:r w:rsidRPr="006A6833">
        <w:rPr>
          <w:rFonts w:asciiTheme="minorHAnsi" w:eastAsia="Calibri" w:hAnsiTheme="minorHAnsi" w:cstheme="minorHAnsi"/>
          <w:b/>
          <w:iCs/>
          <w:highlight w:val="green"/>
          <w:u w:val="single"/>
          <w:bdr w:val="single" w:sz="8" w:space="0" w:color="auto"/>
        </w:rPr>
        <w:t>president</w:t>
      </w:r>
      <w:r w:rsidRPr="006A6833">
        <w:rPr>
          <w:rFonts w:asciiTheme="minorHAnsi" w:eastAsia="Calibri" w:hAnsiTheme="minorHAnsi" w:cstheme="minorHAnsi"/>
          <w:highlight w:val="green"/>
          <w:u w:val="single"/>
        </w:rPr>
        <w:t xml:space="preserve"> is</w:t>
      </w:r>
      <w:r w:rsidRPr="006A6833">
        <w:rPr>
          <w:rFonts w:asciiTheme="minorHAnsi" w:eastAsia="Calibri" w:hAnsiTheme="minorHAnsi" w:cstheme="minorHAnsi"/>
          <w:u w:val="single"/>
        </w:rPr>
        <w:t xml:space="preserve"> most </w:t>
      </w:r>
      <w:r w:rsidRPr="006A6833">
        <w:rPr>
          <w:rFonts w:asciiTheme="minorHAnsi" w:eastAsia="Calibri" w:hAnsiTheme="minorHAnsi" w:cstheme="minorHAnsi"/>
          <w:highlight w:val="green"/>
          <w:u w:val="single"/>
        </w:rPr>
        <w:t>concerned</w:t>
      </w:r>
      <w:r w:rsidRPr="006A6833">
        <w:rPr>
          <w:rFonts w:asciiTheme="minorHAnsi" w:eastAsia="Calibri" w:hAnsiTheme="minorHAnsi" w:cstheme="minorHAnsi"/>
          <w:sz w:val="16"/>
        </w:rPr>
        <w:t xml:space="preserve">. This latter point is </w:t>
      </w:r>
      <w:r w:rsidRPr="006A6833">
        <w:rPr>
          <w:rFonts w:asciiTheme="minorHAnsi" w:eastAsia="Calibri" w:hAnsiTheme="minorHAnsi" w:cstheme="minorHAnsi"/>
          <w:u w:val="single"/>
        </w:rPr>
        <w:t>especially</w:t>
      </w:r>
      <w:r w:rsidRPr="006A6833">
        <w:rPr>
          <w:rFonts w:asciiTheme="minorHAnsi" w:eastAsia="Calibri" w:hAnsiTheme="minorHAnsi" w:cstheme="minorHAnsi"/>
          <w:sz w:val="16"/>
        </w:rPr>
        <w:t xml:space="preserve"> true </w:t>
      </w:r>
      <w:r w:rsidRPr="006A6833">
        <w:rPr>
          <w:rFonts w:asciiTheme="minorHAnsi" w:eastAsia="Calibri" w:hAnsiTheme="minorHAnsi" w:cstheme="minorHAnsi"/>
          <w:u w:val="single"/>
        </w:rPr>
        <w:t>when the opposition party controls Congress</w:t>
      </w:r>
      <w:r w:rsidRPr="006A6833">
        <w:rPr>
          <w:rFonts w:asciiTheme="minorHAnsi" w:eastAsia="Calibri" w:hAnsiTheme="minorHAnsi" w:cstheme="minorHAnsi"/>
          <w:sz w:val="16"/>
        </w:rPr>
        <w:t>.</w:t>
      </w:r>
    </w:p>
    <w:p w14:paraId="046DCBEA" w14:textId="77777777" w:rsidR="004D5DDA" w:rsidRPr="006A6833" w:rsidRDefault="004D5DDA" w:rsidP="004D5DDA">
      <w:pPr>
        <w:pStyle w:val="Heading4"/>
        <w:rPr>
          <w:rFonts w:asciiTheme="minorHAnsi" w:hAnsiTheme="minorHAnsi" w:cstheme="minorHAnsi"/>
        </w:rPr>
      </w:pPr>
      <w:r w:rsidRPr="006A6833">
        <w:rPr>
          <w:rFonts w:asciiTheme="minorHAnsi" w:hAnsiTheme="minorHAnsi" w:cstheme="minorHAnsi"/>
        </w:rPr>
        <w:t xml:space="preserve">4---No Impact! </w:t>
      </w:r>
    </w:p>
    <w:p w14:paraId="033491B9" w14:textId="77777777" w:rsidR="004D5DDA" w:rsidRPr="006A6833" w:rsidRDefault="004D5DDA" w:rsidP="004D5DDA">
      <w:pPr>
        <w:pStyle w:val="Heading4"/>
        <w:rPr>
          <w:rFonts w:asciiTheme="minorHAnsi" w:hAnsiTheme="minorHAnsi" w:cstheme="minorHAnsi"/>
        </w:rPr>
      </w:pPr>
      <w:r w:rsidRPr="006A6833">
        <w:rPr>
          <w:rFonts w:asciiTheme="minorHAnsi" w:hAnsiTheme="minorHAnsi" w:cstheme="minorHAnsi"/>
        </w:rPr>
        <w:t xml:space="preserve">A---No impact – lack of skilled workers for jobs. </w:t>
      </w:r>
    </w:p>
    <w:p w14:paraId="12C72526" w14:textId="77777777" w:rsidR="004D5DDA" w:rsidRPr="006A6833" w:rsidRDefault="004D5DDA" w:rsidP="004D5DDA">
      <w:pPr>
        <w:rPr>
          <w:rFonts w:asciiTheme="minorHAnsi" w:hAnsiTheme="minorHAnsi" w:cstheme="minorHAnsi"/>
          <w:sz w:val="18"/>
          <w:szCs w:val="18"/>
        </w:rPr>
      </w:pPr>
      <w:r w:rsidRPr="006A6833">
        <w:rPr>
          <w:rFonts w:asciiTheme="minorHAnsi" w:hAnsiTheme="minorHAnsi" w:cstheme="minorHAnsi"/>
          <w:b/>
          <w:bCs/>
          <w:sz w:val="26"/>
          <w:szCs w:val="26"/>
        </w:rPr>
        <w:t>Ngo 9/9</w:t>
      </w:r>
      <w:r w:rsidRPr="006A6833">
        <w:rPr>
          <w:rFonts w:asciiTheme="minorHAnsi" w:hAnsiTheme="minorHAnsi" w:cstheme="minorHAnsi"/>
        </w:rPr>
        <w:t xml:space="preserve"> </w:t>
      </w:r>
      <w:r w:rsidRPr="006A6833">
        <w:rPr>
          <w:rFonts w:asciiTheme="minorHAnsi" w:hAnsiTheme="minorHAnsi" w:cstheme="minorHAnsi"/>
          <w:sz w:val="18"/>
          <w:szCs w:val="18"/>
        </w:rPr>
        <w:t xml:space="preserve">[Ngo, Madeleine. “Skilled Workers Are Scarce, Posing a Challenge For Biden's Infrastructure Plan.” The New York Times, The New York Times, 9 Sept. 2021, </w:t>
      </w:r>
      <w:hyperlink r:id="rId13" w:history="1">
        <w:r w:rsidRPr="006A6833">
          <w:rPr>
            <w:rStyle w:val="Hyperlink"/>
            <w:rFonts w:asciiTheme="minorHAnsi" w:hAnsiTheme="minorHAnsi" w:cstheme="minorHAnsi"/>
            <w:sz w:val="18"/>
            <w:szCs w:val="18"/>
          </w:rPr>
          <w:t>www.nytimes.com/2021/09/09/us/politics/skilled-workers-biden-infrastructure.html.]//Lex</w:t>
        </w:r>
      </w:hyperlink>
      <w:r w:rsidRPr="006A6833">
        <w:rPr>
          <w:rFonts w:asciiTheme="minorHAnsi" w:hAnsiTheme="minorHAnsi" w:cstheme="minorHAnsi"/>
          <w:sz w:val="18"/>
          <w:szCs w:val="18"/>
        </w:rPr>
        <w:t xml:space="preserve"> AKu</w:t>
      </w:r>
    </w:p>
    <w:p w14:paraId="7CE8EC75" w14:textId="77777777" w:rsidR="004D5DDA" w:rsidRPr="006A6833" w:rsidRDefault="004D5DDA" w:rsidP="004D5DDA">
      <w:pPr>
        <w:pStyle w:val="css-axufdj"/>
        <w:shd w:val="clear" w:color="auto" w:fill="FFFFFF"/>
        <w:textAlignment w:val="baseline"/>
        <w:rPr>
          <w:rFonts w:asciiTheme="minorHAnsi" w:hAnsiTheme="minorHAnsi" w:cstheme="minorHAnsi"/>
          <w:color w:val="000000" w:themeColor="text1"/>
          <w:sz w:val="12"/>
        </w:rPr>
      </w:pPr>
      <w:r w:rsidRPr="006A6833">
        <w:rPr>
          <w:rFonts w:asciiTheme="minorHAnsi" w:hAnsiTheme="minorHAnsi" w:cstheme="minorHAnsi"/>
          <w:color w:val="000000" w:themeColor="text1"/>
          <w:sz w:val="12"/>
        </w:rPr>
        <w:lastRenderedPageBreak/>
        <w:t>But with baby boomers aging out of the work force and not enough young people to replace them, John M. Irvine, a senior vice president at Anchor, worries there will not be enough workers to hire for all those new projects. “</w:t>
      </w:r>
      <w:r w:rsidRPr="006A6833">
        <w:rPr>
          <w:rStyle w:val="Emphasis"/>
          <w:rFonts w:asciiTheme="minorHAnsi" w:hAnsiTheme="minorHAnsi" w:cstheme="minorHAnsi"/>
          <w:color w:val="000000" w:themeColor="text1"/>
        </w:rPr>
        <w:t>I’d be surprised if there’s any firm out there saying they’re ready for this</w:t>
      </w:r>
      <w:r w:rsidRPr="006A6833">
        <w:rPr>
          <w:rFonts w:asciiTheme="minorHAnsi" w:hAnsiTheme="minorHAnsi" w:cstheme="minorHAnsi"/>
          <w:color w:val="000000" w:themeColor="text1"/>
          <w:sz w:val="12"/>
        </w:rPr>
        <w:t xml:space="preserve">,” said Mr. Irvine, whose company is hiring about a dozen skilled laborers, pipe layers and concrete finishers. </w:t>
      </w:r>
      <w:r w:rsidRPr="006A6833">
        <w:rPr>
          <w:rStyle w:val="Emphasis"/>
          <w:rFonts w:asciiTheme="minorHAnsi" w:hAnsiTheme="minorHAnsi" w:cstheme="minorHAnsi"/>
          <w:color w:val="000000" w:themeColor="text1"/>
        </w:rPr>
        <w:t>If the bill passes Congress, he said, the company will most likely have to double the amount it is hiring.</w:t>
      </w:r>
      <w:r w:rsidRPr="006A6833">
        <w:rPr>
          <w:rFonts w:asciiTheme="minorHAnsi" w:hAnsiTheme="minorHAnsi" w:cstheme="minorHAnsi"/>
          <w:color w:val="000000" w:themeColor="text1"/>
          <w:sz w:val="12"/>
        </w:rPr>
        <w:t xml:space="preserve"> “</w:t>
      </w:r>
      <w:r w:rsidRPr="006A6833">
        <w:rPr>
          <w:rStyle w:val="Emphasis"/>
          <w:rFonts w:asciiTheme="minorHAnsi" w:hAnsiTheme="minorHAnsi" w:cstheme="minorHAnsi"/>
          <w:color w:val="000000" w:themeColor="text1"/>
        </w:rPr>
        <w:t>We will have to staff up</w:t>
      </w:r>
      <w:r w:rsidRPr="006A6833">
        <w:rPr>
          <w:rFonts w:asciiTheme="minorHAnsi" w:hAnsiTheme="minorHAnsi" w:cstheme="minorHAnsi"/>
          <w:color w:val="000000" w:themeColor="text1"/>
          <w:sz w:val="12"/>
        </w:rPr>
        <w:t xml:space="preserve">,” Mr. Irvine said. “And no, </w:t>
      </w:r>
      <w:r w:rsidRPr="006A6833">
        <w:rPr>
          <w:rStyle w:val="Emphasis"/>
          <w:rFonts w:asciiTheme="minorHAnsi" w:hAnsiTheme="minorHAnsi" w:cstheme="minorHAnsi"/>
          <w:color w:val="000000" w:themeColor="text1"/>
        </w:rPr>
        <w:t xml:space="preserve">there are </w:t>
      </w:r>
      <w:r w:rsidRPr="006A6833">
        <w:rPr>
          <w:rStyle w:val="Emphasis"/>
          <w:rFonts w:asciiTheme="minorHAnsi" w:hAnsiTheme="minorHAnsi" w:cstheme="minorHAnsi"/>
          <w:color w:val="000000" w:themeColor="text1"/>
          <w:highlight w:val="green"/>
        </w:rPr>
        <w:t>not enough skilled workers</w:t>
      </w:r>
      <w:r w:rsidRPr="006A6833">
        <w:rPr>
          <w:rStyle w:val="Emphasis"/>
          <w:rFonts w:asciiTheme="minorHAnsi" w:hAnsiTheme="minorHAnsi" w:cstheme="minorHAnsi"/>
          <w:color w:val="000000" w:themeColor="text1"/>
        </w:rPr>
        <w:t xml:space="preserve"> to fill these jobs.” </w:t>
      </w:r>
      <w:r w:rsidRPr="006A6833">
        <w:rPr>
          <w:rFonts w:asciiTheme="minorHAnsi" w:hAnsiTheme="minorHAnsi" w:cstheme="minorHAnsi"/>
          <w:color w:val="000000" w:themeColor="text1"/>
          <w:sz w:val="12"/>
        </w:rPr>
        <w:t xml:space="preserve">Mr. Biden has hailed the </w:t>
      </w:r>
      <w:hyperlink r:id="rId14" w:history="1">
        <w:r w:rsidRPr="006A6833">
          <w:rPr>
            <w:rStyle w:val="Hyperlink"/>
            <w:rFonts w:asciiTheme="minorHAnsi" w:eastAsiaTheme="majorEastAsia" w:hAnsiTheme="minorHAnsi" w:cstheme="minorHAnsi"/>
            <w:color w:val="000000" w:themeColor="text1"/>
            <w:sz w:val="12"/>
            <w:bdr w:val="none" w:sz="0" w:space="0" w:color="auto" w:frame="1"/>
          </w:rPr>
          <w:t>$1 trillion infrastructure bill</w:t>
        </w:r>
      </w:hyperlink>
      <w:r w:rsidRPr="006A6833">
        <w:rPr>
          <w:rFonts w:asciiTheme="minorHAnsi" w:hAnsiTheme="minorHAnsi" w:cstheme="minorHAnsi"/>
          <w:color w:val="000000" w:themeColor="text1"/>
          <w:sz w:val="12"/>
        </w:rPr>
        <w:t xml:space="preserve"> as a way to </w:t>
      </w:r>
      <w:hyperlink r:id="rId15" w:tgtFrame="_blank" w:history="1">
        <w:r w:rsidRPr="006A6833">
          <w:rPr>
            <w:rStyle w:val="Hyperlink"/>
            <w:rFonts w:asciiTheme="minorHAnsi" w:eastAsiaTheme="majorEastAsia" w:hAnsiTheme="minorHAnsi" w:cstheme="minorHAnsi"/>
            <w:color w:val="000000" w:themeColor="text1"/>
            <w:sz w:val="12"/>
            <w:bdr w:val="none" w:sz="0" w:space="0" w:color="auto" w:frame="1"/>
          </w:rPr>
          <w:t>create millions of jobs</w:t>
        </w:r>
      </w:hyperlink>
      <w:r w:rsidRPr="006A6833">
        <w:rPr>
          <w:rFonts w:asciiTheme="minorHAnsi" w:hAnsiTheme="minorHAnsi" w:cstheme="minorHAnsi"/>
          <w:color w:val="000000" w:themeColor="text1"/>
          <w:sz w:val="12"/>
        </w:rPr>
        <w:t xml:space="preserve">, but </w:t>
      </w:r>
      <w:r w:rsidRPr="006A6833">
        <w:rPr>
          <w:rStyle w:val="Emphasis"/>
          <w:rFonts w:asciiTheme="minorHAnsi" w:hAnsiTheme="minorHAnsi" w:cstheme="minorHAnsi"/>
          <w:color w:val="000000" w:themeColor="text1"/>
        </w:rPr>
        <w:t xml:space="preserve">as the </w:t>
      </w:r>
      <w:r w:rsidRPr="006A6833">
        <w:rPr>
          <w:rStyle w:val="Emphasis"/>
          <w:rFonts w:asciiTheme="minorHAnsi" w:hAnsiTheme="minorHAnsi" w:cstheme="minorHAnsi"/>
          <w:color w:val="000000" w:themeColor="text1"/>
          <w:highlight w:val="green"/>
        </w:rPr>
        <w:t>country faces</w:t>
      </w:r>
      <w:r w:rsidRPr="006A6833">
        <w:rPr>
          <w:rStyle w:val="Emphasis"/>
          <w:rFonts w:asciiTheme="minorHAnsi" w:hAnsiTheme="minorHAnsi" w:cstheme="minorHAnsi"/>
          <w:color w:val="000000" w:themeColor="text1"/>
        </w:rPr>
        <w:t xml:space="preserve"> a dire </w:t>
      </w:r>
      <w:r w:rsidRPr="006A6833">
        <w:rPr>
          <w:rStyle w:val="Emphasis"/>
          <w:rFonts w:asciiTheme="minorHAnsi" w:hAnsiTheme="minorHAnsi" w:cstheme="minorHAnsi"/>
          <w:color w:val="000000" w:themeColor="text1"/>
          <w:highlight w:val="green"/>
        </w:rPr>
        <w:t>shortage of skilled workers</w:t>
      </w:r>
      <w:r w:rsidRPr="006A6833">
        <w:rPr>
          <w:rStyle w:val="Emphasis"/>
          <w:rFonts w:asciiTheme="minorHAnsi" w:hAnsiTheme="minorHAnsi" w:cstheme="minorHAnsi"/>
          <w:color w:val="000000" w:themeColor="text1"/>
        </w:rPr>
        <w:t xml:space="preserve">, researchers and economists say companies may find it </w:t>
      </w:r>
      <w:r w:rsidRPr="006A6833">
        <w:rPr>
          <w:rStyle w:val="Emphasis"/>
          <w:rFonts w:asciiTheme="minorHAnsi" w:hAnsiTheme="minorHAnsi" w:cstheme="minorHAnsi"/>
          <w:color w:val="000000" w:themeColor="text1"/>
          <w:highlight w:val="green"/>
        </w:rPr>
        <w:t>difficult to fill all of those positions</w:t>
      </w:r>
      <w:r w:rsidRPr="006A6833">
        <w:rPr>
          <w:rFonts w:asciiTheme="minorHAnsi" w:hAnsiTheme="minorHAnsi" w:cstheme="minorHAnsi"/>
          <w:color w:val="000000" w:themeColor="text1"/>
          <w:sz w:val="12"/>
        </w:rPr>
        <w:t xml:space="preserve">. The bill could generate new jobs in industries critical to keeping the nation’s public works systems running, such as construction, transportation and energy. S&amp;P Global Ratings estimated that the bill would lift productivity and economic growth, adding $1.4 trillion to the U.S. economy over eight years. But </w:t>
      </w:r>
      <w:r w:rsidRPr="006A6833">
        <w:rPr>
          <w:rStyle w:val="Emphasis"/>
          <w:rFonts w:asciiTheme="minorHAnsi" w:hAnsiTheme="minorHAnsi" w:cstheme="minorHAnsi"/>
          <w:color w:val="000000" w:themeColor="text1"/>
        </w:rPr>
        <w:t xml:space="preserve">if there is not enough labor to keep up with the demand, efforts to strengthen the nation’s highways, bridges and public transit could be set back. </w:t>
      </w:r>
      <w:r w:rsidRPr="006A6833">
        <w:rPr>
          <w:rFonts w:asciiTheme="minorHAnsi" w:hAnsiTheme="minorHAnsi" w:cstheme="minorHAnsi"/>
          <w:color w:val="000000" w:themeColor="text1"/>
          <w:sz w:val="12"/>
        </w:rPr>
        <w:t>“</w:t>
      </w:r>
      <w:r w:rsidRPr="006A6833">
        <w:rPr>
          <w:rStyle w:val="Emphasis"/>
          <w:rFonts w:asciiTheme="minorHAnsi" w:hAnsiTheme="minorHAnsi" w:cstheme="minorHAnsi"/>
          <w:color w:val="000000" w:themeColor="text1"/>
        </w:rPr>
        <w:t>Do we have the work force ready right now to take care of this? Absolutely not</w:t>
      </w:r>
      <w:r w:rsidRPr="006A6833">
        <w:rPr>
          <w:rFonts w:asciiTheme="minorHAnsi" w:hAnsiTheme="minorHAnsi" w:cstheme="minorHAnsi"/>
          <w:color w:val="000000" w:themeColor="text1"/>
          <w:sz w:val="12"/>
        </w:rPr>
        <w:t xml:space="preserve">,” said Beverly Scott, the vice chair of the President’s National Infrastructure Advisory Council. A recent </w:t>
      </w:r>
      <w:hyperlink r:id="rId16" w:tgtFrame="_blank" w:history="1">
        <w:r w:rsidRPr="006A6833">
          <w:rPr>
            <w:rStyle w:val="Hyperlink"/>
            <w:rFonts w:asciiTheme="minorHAnsi" w:eastAsiaTheme="majorEastAsia" w:hAnsiTheme="minorHAnsi" w:cstheme="minorHAnsi"/>
            <w:color w:val="000000" w:themeColor="text1"/>
            <w:sz w:val="12"/>
            <w:bdr w:val="none" w:sz="0" w:space="0" w:color="auto" w:frame="1"/>
          </w:rPr>
          <w:t>U.S. Chamber of Commerce survey</w:t>
        </w:r>
      </w:hyperlink>
      <w:r w:rsidRPr="006A6833">
        <w:rPr>
          <w:rFonts w:asciiTheme="minorHAnsi" w:hAnsiTheme="minorHAnsi" w:cstheme="minorHAnsi"/>
          <w:color w:val="000000" w:themeColor="text1"/>
          <w:sz w:val="12"/>
        </w:rPr>
        <w:t xml:space="preserve"> found that </w:t>
      </w:r>
      <w:r w:rsidRPr="006A6833">
        <w:rPr>
          <w:rStyle w:val="Emphasis"/>
          <w:rFonts w:asciiTheme="minorHAnsi" w:hAnsiTheme="minorHAnsi" w:cstheme="minorHAnsi"/>
          <w:color w:val="000000" w:themeColor="text1"/>
        </w:rPr>
        <w:t>88 percent of commercial construction contractors reported moderate-to-high levels of difficulty finding skilled workers</w:t>
      </w:r>
      <w:r w:rsidRPr="006A6833">
        <w:rPr>
          <w:rFonts w:asciiTheme="minorHAnsi" w:hAnsiTheme="minorHAnsi" w:cstheme="minorHAnsi"/>
          <w:color w:val="000000" w:themeColor="text1"/>
          <w:sz w:val="12"/>
        </w:rPr>
        <w:t xml:space="preserve">, and </w:t>
      </w:r>
      <w:r w:rsidRPr="006A6833">
        <w:rPr>
          <w:rStyle w:val="Emphasis"/>
          <w:rFonts w:asciiTheme="minorHAnsi" w:hAnsiTheme="minorHAnsi" w:cstheme="minorHAnsi"/>
          <w:color w:val="000000" w:themeColor="text1"/>
        </w:rPr>
        <w:t xml:space="preserve">more than a third had to turn down work because of labor deficiencies. The </w:t>
      </w:r>
      <w:r w:rsidRPr="006A6833">
        <w:rPr>
          <w:rStyle w:val="Emphasis"/>
          <w:rFonts w:asciiTheme="minorHAnsi" w:hAnsiTheme="minorHAnsi" w:cstheme="minorHAnsi"/>
          <w:color w:val="000000" w:themeColor="text1"/>
          <w:highlight w:val="green"/>
        </w:rPr>
        <w:t>industry</w:t>
      </w:r>
      <w:r w:rsidRPr="006A6833">
        <w:rPr>
          <w:rStyle w:val="Emphasis"/>
          <w:rFonts w:asciiTheme="minorHAnsi" w:hAnsiTheme="minorHAnsi" w:cstheme="minorHAnsi"/>
          <w:color w:val="000000" w:themeColor="text1"/>
        </w:rPr>
        <w:t xml:space="preserve"> could </w:t>
      </w:r>
      <w:r w:rsidRPr="006A6833">
        <w:rPr>
          <w:rStyle w:val="Emphasis"/>
          <w:rFonts w:asciiTheme="minorHAnsi" w:hAnsiTheme="minorHAnsi" w:cstheme="minorHAnsi"/>
          <w:color w:val="000000" w:themeColor="text1"/>
          <w:highlight w:val="green"/>
        </w:rPr>
        <w:t>face</w:t>
      </w:r>
      <w:r w:rsidRPr="006A6833">
        <w:rPr>
          <w:rStyle w:val="Emphasis"/>
          <w:rFonts w:asciiTheme="minorHAnsi" w:hAnsiTheme="minorHAnsi" w:cstheme="minorHAnsi"/>
          <w:color w:val="000000" w:themeColor="text1"/>
        </w:rPr>
        <w:t xml:space="preserve"> a </w:t>
      </w:r>
      <w:r w:rsidRPr="006A6833">
        <w:rPr>
          <w:rStyle w:val="Emphasis"/>
          <w:rFonts w:asciiTheme="minorHAnsi" w:hAnsiTheme="minorHAnsi" w:cstheme="minorHAnsi"/>
          <w:color w:val="000000" w:themeColor="text1"/>
          <w:highlight w:val="green"/>
        </w:rPr>
        <w:t>shortage of</w:t>
      </w:r>
      <w:r w:rsidRPr="006A6833">
        <w:rPr>
          <w:rStyle w:val="Emphasis"/>
          <w:rFonts w:asciiTheme="minorHAnsi" w:hAnsiTheme="minorHAnsi" w:cstheme="minorHAnsi"/>
          <w:color w:val="000000" w:themeColor="text1"/>
        </w:rPr>
        <w:t xml:space="preserve"> at least </w:t>
      </w:r>
      <w:r w:rsidRPr="006A6833">
        <w:rPr>
          <w:rStyle w:val="Emphasis"/>
          <w:rFonts w:asciiTheme="minorHAnsi" w:hAnsiTheme="minorHAnsi" w:cstheme="minorHAnsi"/>
          <w:color w:val="000000" w:themeColor="text1"/>
          <w:highlight w:val="green"/>
        </w:rPr>
        <w:t>two million workers</w:t>
      </w:r>
      <w:r w:rsidRPr="006A6833">
        <w:rPr>
          <w:rStyle w:val="Emphasis"/>
          <w:rFonts w:asciiTheme="minorHAnsi" w:hAnsiTheme="minorHAnsi" w:cstheme="minorHAnsi"/>
          <w:color w:val="000000" w:themeColor="text1"/>
        </w:rPr>
        <w:t xml:space="preserve"> through 2025</w:t>
      </w:r>
      <w:r w:rsidRPr="006A6833">
        <w:rPr>
          <w:rFonts w:asciiTheme="minorHAnsi" w:hAnsiTheme="minorHAnsi" w:cstheme="minorHAnsi"/>
          <w:color w:val="000000" w:themeColor="text1"/>
          <w:sz w:val="12"/>
        </w:rPr>
        <w:t xml:space="preserve">, according to an estimate from Construction Industry Resources, a data firm in Kentucky. The </w:t>
      </w:r>
      <w:r w:rsidRPr="006A6833">
        <w:rPr>
          <w:rStyle w:val="Emphasis"/>
          <w:rFonts w:asciiTheme="minorHAnsi" w:hAnsiTheme="minorHAnsi" w:cstheme="minorHAnsi"/>
          <w:color w:val="000000" w:themeColor="text1"/>
          <w:highlight w:val="green"/>
        </w:rPr>
        <w:t>pandemic has</w:t>
      </w:r>
      <w:r w:rsidRPr="006A6833">
        <w:rPr>
          <w:rStyle w:val="Emphasis"/>
          <w:rFonts w:asciiTheme="minorHAnsi" w:hAnsiTheme="minorHAnsi" w:cstheme="minorHAnsi"/>
          <w:color w:val="000000" w:themeColor="text1"/>
        </w:rPr>
        <w:t xml:space="preserve"> compounded </w:t>
      </w:r>
      <w:r w:rsidRPr="006A6833">
        <w:rPr>
          <w:rStyle w:val="Emphasis"/>
          <w:rFonts w:asciiTheme="minorHAnsi" w:hAnsiTheme="minorHAnsi" w:cstheme="minorHAnsi"/>
          <w:color w:val="000000" w:themeColor="text1"/>
          <w:highlight w:val="green"/>
        </w:rPr>
        <w:t>labor shortages</w:t>
      </w:r>
      <w:r w:rsidRPr="006A6833">
        <w:rPr>
          <w:rStyle w:val="Emphasis"/>
          <w:rFonts w:asciiTheme="minorHAnsi" w:hAnsiTheme="minorHAnsi" w:cstheme="minorHAnsi"/>
          <w:color w:val="000000" w:themeColor="text1"/>
        </w:rPr>
        <w:t xml:space="preserve">, as sectors like construction see a </w:t>
      </w:r>
      <w:hyperlink r:id="rId17" w:history="1">
        <w:r w:rsidRPr="006A6833">
          <w:rPr>
            <w:rStyle w:val="Emphasis"/>
            <w:rFonts w:asciiTheme="minorHAnsi" w:eastAsiaTheme="majorEastAsia" w:hAnsiTheme="minorHAnsi" w:cstheme="minorHAnsi"/>
            <w:color w:val="000000" w:themeColor="text1"/>
          </w:rPr>
          <w:t>boom in home projects</w:t>
        </w:r>
      </w:hyperlink>
      <w:r w:rsidRPr="006A6833">
        <w:rPr>
          <w:rStyle w:val="Emphasis"/>
          <w:rFonts w:asciiTheme="minorHAnsi" w:hAnsiTheme="minorHAnsi" w:cstheme="minorHAnsi"/>
          <w:color w:val="000000" w:themeColor="text1"/>
        </w:rPr>
        <w:t xml:space="preserve"> with more people teleworking and moving to the suburbs</w:t>
      </w:r>
      <w:r w:rsidRPr="006A6833">
        <w:rPr>
          <w:rFonts w:asciiTheme="minorHAnsi" w:hAnsiTheme="minorHAnsi" w:cstheme="minorHAnsi"/>
          <w:color w:val="000000" w:themeColor="text1"/>
          <w:sz w:val="12"/>
        </w:rPr>
        <w:t xml:space="preserve">. Contractors have also faced a scarcity of supplies as prices soared for products like </w:t>
      </w:r>
      <w:hyperlink r:id="rId18" w:history="1">
        <w:r w:rsidRPr="006A6833">
          <w:rPr>
            <w:rStyle w:val="Hyperlink"/>
            <w:rFonts w:asciiTheme="minorHAnsi" w:eastAsiaTheme="majorEastAsia" w:hAnsiTheme="minorHAnsi" w:cstheme="minorHAnsi"/>
            <w:color w:val="000000" w:themeColor="text1"/>
            <w:sz w:val="12"/>
            <w:bdr w:val="none" w:sz="0" w:space="0" w:color="auto" w:frame="1"/>
          </w:rPr>
          <w:t>lumber and steel</w:t>
        </w:r>
      </w:hyperlink>
      <w:r w:rsidRPr="006A6833">
        <w:rPr>
          <w:rFonts w:asciiTheme="minorHAnsi" w:hAnsiTheme="minorHAnsi" w:cstheme="minorHAnsi"/>
          <w:color w:val="000000" w:themeColor="text1"/>
          <w:sz w:val="12"/>
        </w:rPr>
        <w:t xml:space="preserve">. Job openings in construction have picked up at a rapid clip after the sector lost more than one million jobs at the beginning of the pandemic. According to an Associated Builders and Contractors analysis, construction job openings have increased by 12 percent from prepandemic levels. But </w:t>
      </w:r>
      <w:r w:rsidRPr="006A6833">
        <w:rPr>
          <w:rStyle w:val="Emphasis"/>
          <w:rFonts w:asciiTheme="minorHAnsi" w:hAnsiTheme="minorHAnsi" w:cstheme="minorHAnsi"/>
          <w:color w:val="000000" w:themeColor="text1"/>
        </w:rPr>
        <w:t xml:space="preserve">the </w:t>
      </w:r>
      <w:r w:rsidRPr="006A6833">
        <w:rPr>
          <w:rStyle w:val="Emphasis"/>
          <w:rFonts w:asciiTheme="minorHAnsi" w:hAnsiTheme="minorHAnsi" w:cstheme="minorHAnsi"/>
          <w:color w:val="000000" w:themeColor="text1"/>
          <w:highlight w:val="green"/>
        </w:rPr>
        <w:t>sector is</w:t>
      </w:r>
      <w:r w:rsidRPr="006A6833">
        <w:rPr>
          <w:rStyle w:val="Emphasis"/>
          <w:rFonts w:asciiTheme="minorHAnsi" w:hAnsiTheme="minorHAnsi" w:cstheme="minorHAnsi"/>
          <w:color w:val="000000" w:themeColor="text1"/>
        </w:rPr>
        <w:t xml:space="preserve"> still </w:t>
      </w:r>
      <w:r w:rsidRPr="006A6833">
        <w:rPr>
          <w:rStyle w:val="Emphasis"/>
          <w:rFonts w:asciiTheme="minorHAnsi" w:hAnsiTheme="minorHAnsi" w:cstheme="minorHAnsi"/>
          <w:color w:val="000000" w:themeColor="text1"/>
          <w:highlight w:val="green"/>
        </w:rPr>
        <w:t>down</w:t>
      </w:r>
      <w:r w:rsidRPr="006A6833">
        <w:rPr>
          <w:rStyle w:val="Emphasis"/>
          <w:rFonts w:asciiTheme="minorHAnsi" w:hAnsiTheme="minorHAnsi" w:cstheme="minorHAnsi"/>
          <w:color w:val="000000" w:themeColor="text1"/>
        </w:rPr>
        <w:t xml:space="preserve"> about 232,000 </w:t>
      </w:r>
      <w:r w:rsidRPr="006A6833">
        <w:rPr>
          <w:rStyle w:val="Emphasis"/>
          <w:rFonts w:asciiTheme="minorHAnsi" w:hAnsiTheme="minorHAnsi" w:cstheme="minorHAnsi"/>
          <w:color w:val="000000" w:themeColor="text1"/>
          <w:highlight w:val="green"/>
        </w:rPr>
        <w:t>jobs from</w:t>
      </w:r>
      <w:r w:rsidRPr="006A6833">
        <w:rPr>
          <w:rStyle w:val="Emphasis"/>
          <w:rFonts w:asciiTheme="minorHAnsi" w:hAnsiTheme="minorHAnsi" w:cstheme="minorHAnsi"/>
          <w:color w:val="000000" w:themeColor="text1"/>
        </w:rPr>
        <w:t xml:space="preserve"> February </w:t>
      </w:r>
      <w:r w:rsidRPr="006A6833">
        <w:rPr>
          <w:rStyle w:val="Emphasis"/>
          <w:rFonts w:asciiTheme="minorHAnsi" w:hAnsiTheme="minorHAnsi" w:cstheme="minorHAnsi"/>
          <w:color w:val="000000" w:themeColor="text1"/>
          <w:highlight w:val="green"/>
        </w:rPr>
        <w:t>2020</w:t>
      </w:r>
      <w:r w:rsidRPr="006A6833">
        <w:rPr>
          <w:rFonts w:asciiTheme="minorHAnsi" w:hAnsiTheme="minorHAnsi" w:cstheme="minorHAnsi"/>
          <w:color w:val="000000" w:themeColor="text1"/>
          <w:sz w:val="12"/>
          <w:highlight w:val="green"/>
        </w:rPr>
        <w:t>,</w:t>
      </w:r>
      <w:r w:rsidRPr="006A6833">
        <w:rPr>
          <w:rFonts w:asciiTheme="minorHAnsi" w:hAnsiTheme="minorHAnsi" w:cstheme="minorHAnsi"/>
          <w:color w:val="000000" w:themeColor="text1"/>
          <w:sz w:val="12"/>
        </w:rPr>
        <w:t xml:space="preserve"> </w:t>
      </w:r>
      <w:hyperlink r:id="rId19" w:tgtFrame="_blank" w:history="1">
        <w:r w:rsidRPr="006A6833">
          <w:rPr>
            <w:rStyle w:val="Hyperlink"/>
            <w:rFonts w:asciiTheme="minorHAnsi" w:eastAsiaTheme="majorEastAsia" w:hAnsiTheme="minorHAnsi" w:cstheme="minorHAnsi"/>
            <w:color w:val="000000" w:themeColor="text1"/>
            <w:sz w:val="12"/>
            <w:bdr w:val="none" w:sz="0" w:space="0" w:color="auto" w:frame="1"/>
          </w:rPr>
          <w:t>according to data from the Bureau of Labor Statistics</w:t>
        </w:r>
      </w:hyperlink>
      <w:r w:rsidRPr="006A6833">
        <w:rPr>
          <w:rFonts w:asciiTheme="minorHAnsi" w:hAnsiTheme="minorHAnsi" w:cstheme="minorHAnsi"/>
          <w:color w:val="000000" w:themeColor="text1"/>
          <w:sz w:val="12"/>
        </w:rPr>
        <w:t xml:space="preserve">. </w:t>
      </w:r>
      <w:r w:rsidRPr="006A6833">
        <w:rPr>
          <w:rStyle w:val="Emphasis"/>
          <w:rFonts w:asciiTheme="minorHAnsi" w:hAnsiTheme="minorHAnsi" w:cstheme="minorHAnsi"/>
          <w:color w:val="000000" w:themeColor="text1"/>
        </w:rPr>
        <w:t xml:space="preserve">The issue underscores a perennial challenge for the skilled trades. </w:t>
      </w:r>
      <w:r w:rsidRPr="006A6833">
        <w:rPr>
          <w:rStyle w:val="Emphasis"/>
          <w:rFonts w:asciiTheme="minorHAnsi" w:hAnsiTheme="minorHAnsi" w:cstheme="minorHAnsi"/>
          <w:color w:val="000000" w:themeColor="text1"/>
          <w:highlight w:val="green"/>
        </w:rPr>
        <w:t xml:space="preserve">Not enough </w:t>
      </w:r>
      <w:hyperlink r:id="rId20" w:tgtFrame="_blank" w:history="1">
        <w:r w:rsidRPr="006A6833">
          <w:rPr>
            <w:rStyle w:val="Emphasis"/>
            <w:rFonts w:asciiTheme="minorHAnsi" w:eastAsiaTheme="majorEastAsia" w:hAnsiTheme="minorHAnsi" w:cstheme="minorHAnsi"/>
            <w:color w:val="000000" w:themeColor="text1"/>
            <w:highlight w:val="green"/>
          </w:rPr>
          <w:t>young people</w:t>
        </w:r>
      </w:hyperlink>
      <w:r w:rsidRPr="006A6833">
        <w:rPr>
          <w:rStyle w:val="Emphasis"/>
          <w:rFonts w:asciiTheme="minorHAnsi" w:hAnsiTheme="minorHAnsi" w:cstheme="minorHAnsi"/>
          <w:color w:val="000000" w:themeColor="text1"/>
        </w:rPr>
        <w:t xml:space="preserve"> are </w:t>
      </w:r>
      <w:r w:rsidRPr="006A6833">
        <w:rPr>
          <w:rStyle w:val="Emphasis"/>
          <w:rFonts w:asciiTheme="minorHAnsi" w:hAnsiTheme="minorHAnsi" w:cstheme="minorHAnsi"/>
          <w:color w:val="000000" w:themeColor="text1"/>
          <w:highlight w:val="green"/>
        </w:rPr>
        <w:t>entering</w:t>
      </w:r>
      <w:r w:rsidRPr="006A6833">
        <w:rPr>
          <w:rStyle w:val="Emphasis"/>
          <w:rFonts w:asciiTheme="minorHAnsi" w:hAnsiTheme="minorHAnsi" w:cstheme="minorHAnsi"/>
          <w:color w:val="000000" w:themeColor="text1"/>
        </w:rPr>
        <w:t xml:space="preserve"> the sectors</w:t>
      </w:r>
      <w:r w:rsidRPr="006A6833">
        <w:rPr>
          <w:rFonts w:asciiTheme="minorHAnsi" w:hAnsiTheme="minorHAnsi" w:cstheme="minorHAnsi"/>
          <w:color w:val="000000" w:themeColor="text1"/>
          <w:sz w:val="12"/>
        </w:rPr>
        <w:t xml:space="preserve">, a concern for companies as older workers </w:t>
      </w:r>
      <w:hyperlink r:id="rId21" w:tgtFrame="_blank" w:history="1">
        <w:r w:rsidRPr="006A6833">
          <w:rPr>
            <w:rStyle w:val="Hyperlink"/>
            <w:rFonts w:asciiTheme="minorHAnsi" w:eastAsiaTheme="majorEastAsia" w:hAnsiTheme="minorHAnsi" w:cstheme="minorHAnsi"/>
            <w:color w:val="000000" w:themeColor="text1"/>
            <w:sz w:val="12"/>
            <w:bdr w:val="none" w:sz="0" w:space="0" w:color="auto" w:frame="1"/>
          </w:rPr>
          <w:t>retire from</w:t>
        </w:r>
      </w:hyperlink>
      <w:r w:rsidRPr="006A6833">
        <w:rPr>
          <w:rFonts w:asciiTheme="minorHAnsi" w:hAnsiTheme="minorHAnsi" w:cstheme="minorHAnsi"/>
          <w:color w:val="000000" w:themeColor="text1"/>
          <w:sz w:val="12"/>
        </w:rPr>
        <w:t xml:space="preserve"> construction, carpentry and plumbing jobs. And although many skilled trade positions have competitive wages and lower educational barriers to entry, </w:t>
      </w:r>
      <w:r w:rsidRPr="006A6833">
        <w:rPr>
          <w:rStyle w:val="Emphasis"/>
          <w:rFonts w:asciiTheme="minorHAnsi" w:hAnsiTheme="minorHAnsi" w:cstheme="minorHAnsi"/>
          <w:color w:val="000000" w:themeColor="text1"/>
        </w:rPr>
        <w:t>newer generations tend to see a four-year college degree as the default path to success.</w:t>
      </w:r>
      <w:r w:rsidRPr="006A6833">
        <w:rPr>
          <w:rFonts w:asciiTheme="minorHAnsi" w:hAnsiTheme="minorHAnsi" w:cstheme="minorHAnsi"/>
          <w:color w:val="000000" w:themeColor="text1"/>
          <w:sz w:val="12"/>
        </w:rPr>
        <w:t xml:space="preserve"> </w:t>
      </w:r>
      <w:r w:rsidRPr="006A6833">
        <w:rPr>
          <w:rStyle w:val="Emphasis"/>
          <w:rFonts w:asciiTheme="minorHAnsi" w:hAnsiTheme="minorHAnsi" w:cstheme="minorHAnsi"/>
          <w:color w:val="000000" w:themeColor="text1"/>
        </w:rPr>
        <w:t xml:space="preserve">Infrastructure workers tend to be older than average, raising concerns about </w:t>
      </w:r>
      <w:r w:rsidRPr="006A6833">
        <w:rPr>
          <w:rStyle w:val="Emphasis"/>
          <w:rFonts w:asciiTheme="minorHAnsi" w:hAnsiTheme="minorHAnsi" w:cstheme="minorHAnsi"/>
          <w:color w:val="000000" w:themeColor="text1"/>
          <w:highlight w:val="green"/>
        </w:rPr>
        <w:t>workers retiring</w:t>
      </w:r>
      <w:r w:rsidRPr="006A6833">
        <w:rPr>
          <w:rStyle w:val="Emphasis"/>
          <w:rFonts w:asciiTheme="minorHAnsi" w:hAnsiTheme="minorHAnsi" w:cstheme="minorHAnsi"/>
          <w:color w:val="000000" w:themeColor="text1"/>
        </w:rPr>
        <w:t xml:space="preserve"> and leaving behind difficult-to-fill positions</w:t>
      </w:r>
      <w:r w:rsidRPr="006A6833">
        <w:rPr>
          <w:rFonts w:asciiTheme="minorHAnsi" w:hAnsiTheme="minorHAnsi" w:cstheme="minorHAnsi"/>
          <w:color w:val="000000" w:themeColor="text1"/>
          <w:sz w:val="12"/>
        </w:rPr>
        <w:t xml:space="preserve">. The median age of construction and building inspectors, for instance, </w:t>
      </w:r>
      <w:hyperlink r:id="rId22" w:tgtFrame="_blank" w:history="1">
        <w:r w:rsidRPr="006A6833">
          <w:rPr>
            <w:rStyle w:val="Hyperlink"/>
            <w:rFonts w:asciiTheme="minorHAnsi" w:eastAsiaTheme="majorEastAsia" w:hAnsiTheme="minorHAnsi" w:cstheme="minorHAnsi"/>
            <w:color w:val="000000" w:themeColor="text1"/>
            <w:sz w:val="12"/>
            <w:bdr w:val="none" w:sz="0" w:space="0" w:color="auto" w:frame="1"/>
          </w:rPr>
          <w:t>is 53</w:t>
        </w:r>
      </w:hyperlink>
      <w:r w:rsidRPr="006A6833">
        <w:rPr>
          <w:rFonts w:asciiTheme="minorHAnsi" w:hAnsiTheme="minorHAnsi" w:cstheme="minorHAnsi"/>
          <w:color w:val="000000" w:themeColor="text1"/>
          <w:sz w:val="12"/>
        </w:rPr>
        <w:t>, compared with 42.5 for all workers nationwide. Only 10 percent of infrastructure workers are under 25, while 13 percent of all U.S. workers are in that age group, according to a Brookings Institution analysis. “</w:t>
      </w:r>
    </w:p>
    <w:p w14:paraId="0EC44A8E" w14:textId="77777777" w:rsidR="004D5DDA" w:rsidRDefault="004D5DDA" w:rsidP="004D5DDA">
      <w:pPr>
        <w:pStyle w:val="Heading1"/>
      </w:pPr>
      <w:r>
        <w:lastRenderedPageBreak/>
        <w:t xml:space="preserve">1AR – Stonks </w:t>
      </w:r>
    </w:p>
    <w:p w14:paraId="1B6CDB6A" w14:textId="77777777" w:rsidR="004D5DDA" w:rsidRDefault="004D5DDA" w:rsidP="004D5DDA">
      <w:pPr>
        <w:pStyle w:val="Heading3"/>
      </w:pPr>
      <w:r>
        <w:lastRenderedPageBreak/>
        <w:t xml:space="preserve">1AR – Analytics </w:t>
      </w:r>
    </w:p>
    <w:p w14:paraId="3A2A4355" w14:textId="77777777" w:rsidR="004D5DDA" w:rsidRDefault="004D5DDA" w:rsidP="004D5DDA">
      <w:pPr>
        <w:pStyle w:val="Heading3"/>
      </w:pPr>
      <w:r>
        <w:lastRenderedPageBreak/>
        <w:t>1AR – Answers</w:t>
      </w:r>
    </w:p>
    <w:p w14:paraId="0265D4D9" w14:textId="77777777" w:rsidR="004D5DDA" w:rsidRDefault="004D5DDA" w:rsidP="004D5DDA">
      <w:pPr>
        <w:pStyle w:val="Heading4"/>
      </w:pPr>
      <w:r>
        <w:t xml:space="preserve">No war from economic collapse – this card answers their internal warrants </w:t>
      </w:r>
    </w:p>
    <w:p w14:paraId="17A32874" w14:textId="77777777" w:rsidR="004D5DDA" w:rsidRPr="009D1007" w:rsidRDefault="004D5DDA" w:rsidP="004D5DDA">
      <w:r w:rsidRPr="005F425F">
        <w:rPr>
          <w:rFonts w:eastAsiaTheme="majorEastAsia" w:cstheme="majorBidi"/>
          <w:b/>
          <w:iCs/>
          <w:sz w:val="26"/>
        </w:rPr>
        <w:t xml:space="preserve">Walt </w:t>
      </w:r>
      <w:r w:rsidRPr="003911AD">
        <w:rPr>
          <w:rFonts w:eastAsiaTheme="majorEastAsia" w:cstheme="majorBidi"/>
          <w:b/>
          <w:bCs/>
          <w:iCs/>
          <w:sz w:val="26"/>
        </w:rPr>
        <w:t>20</w:t>
      </w:r>
      <w:r>
        <w:t xml:space="preserve"> </w:t>
      </w:r>
      <w:r w:rsidRPr="00D84C96">
        <w:rPr>
          <w:sz w:val="18"/>
          <w:szCs w:val="18"/>
        </w:rPr>
        <w:t>Stephen M. Walt,</w:t>
      </w:r>
      <w:r w:rsidRPr="003911AD">
        <w:rPr>
          <w:rFonts w:ascii="Arial" w:hAnsi="Arial" w:cs="Arial"/>
          <w:b/>
          <w:bCs/>
          <w:caps/>
          <w:color w:val="000000"/>
          <w:sz w:val="21"/>
          <w:szCs w:val="21"/>
        </w:rPr>
        <w:t xml:space="preserve"> </w:t>
      </w:r>
      <w:r w:rsidRPr="003911AD">
        <w:rPr>
          <w:sz w:val="18"/>
          <w:szCs w:val="18"/>
        </w:rPr>
        <w:t>MAY 13, 2020</w:t>
      </w:r>
      <w:r w:rsidRPr="00D84C96">
        <w:rPr>
          <w:sz w:val="18"/>
          <w:szCs w:val="18"/>
        </w:rPr>
        <w:t xml:space="preserve">, "Will a Global Depression Trigger Another World War?," Foreign Policy, </w:t>
      </w:r>
      <w:hyperlink r:id="rId23" w:history="1">
        <w:r w:rsidRPr="00D84C96">
          <w:rPr>
            <w:rStyle w:val="Hyperlink"/>
            <w:sz w:val="18"/>
            <w:szCs w:val="18"/>
          </w:rPr>
          <w:t>https://foreignpolicy.com/2020/05/13/coronavirus-pandemic-depression-economy-world-war //</w:t>
        </w:r>
      </w:hyperlink>
      <w:r w:rsidRPr="00D84C96">
        <w:rPr>
          <w:sz w:val="18"/>
          <w:szCs w:val="18"/>
        </w:rPr>
        <w:t xml:space="preserve"> LEX JB</w:t>
      </w:r>
    </w:p>
    <w:p w14:paraId="6953B6A4" w14:textId="77777777" w:rsidR="004D5DDA" w:rsidRPr="00D05940" w:rsidRDefault="004D5DDA" w:rsidP="004D5DDA">
      <w:pPr>
        <w:rPr>
          <w:sz w:val="14"/>
        </w:rPr>
      </w:pPr>
      <w:r w:rsidRPr="005F425F">
        <w:rPr>
          <w:sz w:val="14"/>
        </w:rPr>
        <w:t xml:space="preserve">But war could still be much less likely. The </w:t>
      </w:r>
      <w:r w:rsidRPr="005F425F">
        <w:rPr>
          <w:rStyle w:val="StyleUnderline"/>
          <w:b/>
          <w:bCs/>
          <w:highlight w:val="green"/>
        </w:rPr>
        <w:t>M</w:t>
      </w:r>
      <w:r w:rsidRPr="005F425F">
        <w:rPr>
          <w:b/>
          <w:bCs/>
          <w:u w:val="single"/>
        </w:rPr>
        <w:t xml:space="preserve">assachusetts </w:t>
      </w:r>
      <w:r w:rsidRPr="005F425F">
        <w:rPr>
          <w:rStyle w:val="StyleUnderline"/>
          <w:b/>
          <w:bCs/>
          <w:highlight w:val="green"/>
        </w:rPr>
        <w:t>I</w:t>
      </w:r>
      <w:r w:rsidRPr="005F425F">
        <w:rPr>
          <w:b/>
          <w:bCs/>
          <w:u w:val="single"/>
        </w:rPr>
        <w:t xml:space="preserve">nstitute of </w:t>
      </w:r>
      <w:r w:rsidRPr="005F425F">
        <w:rPr>
          <w:rStyle w:val="StyleUnderline"/>
          <w:b/>
          <w:bCs/>
          <w:highlight w:val="green"/>
        </w:rPr>
        <w:t>T</w:t>
      </w:r>
      <w:r w:rsidRPr="005F425F">
        <w:rPr>
          <w:b/>
          <w:bCs/>
          <w:u w:val="single"/>
        </w:rPr>
        <w:t>echnology</w:t>
      </w:r>
      <w:r w:rsidRPr="005F425F">
        <w:rPr>
          <w:rStyle w:val="StyleUnderline"/>
          <w:b/>
          <w:bCs/>
          <w:highlight w:val="green"/>
        </w:rPr>
        <w:t>’s</w:t>
      </w:r>
      <w:r w:rsidRPr="005F425F">
        <w:rPr>
          <w:b/>
          <w:bCs/>
          <w:u w:val="single"/>
        </w:rPr>
        <w:t xml:space="preserve"> Barry </w:t>
      </w:r>
      <w:r w:rsidRPr="005F425F">
        <w:rPr>
          <w:rStyle w:val="StyleUnderline"/>
          <w:b/>
          <w:bCs/>
          <w:highlight w:val="green"/>
        </w:rPr>
        <w:t>Posen</w:t>
      </w:r>
      <w:r w:rsidRPr="005F425F">
        <w:rPr>
          <w:sz w:val="14"/>
        </w:rPr>
        <w:t xml:space="preserve"> has </w:t>
      </w:r>
      <w:hyperlink r:id="rId24" w:history="1">
        <w:r w:rsidRPr="005F425F">
          <w:rPr>
            <w:rStyle w:val="Hyperlink"/>
            <w:sz w:val="14"/>
          </w:rPr>
          <w:t>already considered</w:t>
        </w:r>
      </w:hyperlink>
      <w:r w:rsidRPr="005F425F">
        <w:rPr>
          <w:sz w:val="14"/>
        </w:rPr>
        <w:t xml:space="preserve"> the likely impact of the current pandemic on the probability of war, and he believes </w:t>
      </w:r>
      <w:r w:rsidRPr="00F0252F">
        <w:rPr>
          <w:b/>
          <w:bCs/>
          <w:u w:val="single"/>
        </w:rPr>
        <w:t>COVID-19 is more likely to promote peace instead</w:t>
      </w:r>
      <w:r w:rsidRPr="005F425F">
        <w:rPr>
          <w:sz w:val="14"/>
        </w:rPr>
        <w:t xml:space="preserve">. He argues that </w:t>
      </w:r>
      <w:r w:rsidRPr="004F4DDE">
        <w:rPr>
          <w:b/>
          <w:bCs/>
          <w:u w:val="single"/>
        </w:rPr>
        <w:t>the</w:t>
      </w:r>
      <w:r w:rsidRPr="005F425F">
        <w:rPr>
          <w:sz w:val="14"/>
        </w:rPr>
        <w:t xml:space="preserve"> current </w:t>
      </w:r>
      <w:r w:rsidRPr="004F4DDE">
        <w:rPr>
          <w:b/>
          <w:bCs/>
          <w:u w:val="single"/>
        </w:rPr>
        <w:t xml:space="preserve">pandemic is affecting </w:t>
      </w:r>
      <w:r w:rsidRPr="005F425F">
        <w:rPr>
          <w:sz w:val="14"/>
        </w:rPr>
        <w:t xml:space="preserve">all the </w:t>
      </w:r>
      <w:r w:rsidRPr="004F4DDE">
        <w:rPr>
          <w:b/>
          <w:bCs/>
          <w:u w:val="single"/>
        </w:rPr>
        <w:t>major powers adversely</w:t>
      </w:r>
      <w:r w:rsidRPr="005F425F">
        <w:rPr>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5F425F">
        <w:rPr>
          <w:rStyle w:val="StyleUnderline"/>
          <w:b/>
          <w:bCs/>
          <w:highlight w:val="green"/>
        </w:rPr>
        <w:t>states</w:t>
      </w:r>
      <w:r w:rsidRPr="005F425F">
        <w:rPr>
          <w:sz w:val="14"/>
        </w:rPr>
        <w:t xml:space="preserve"> often </w:t>
      </w:r>
      <w:r w:rsidRPr="005F425F">
        <w:rPr>
          <w:rStyle w:val="StyleUnderline"/>
          <w:b/>
          <w:bCs/>
          <w:highlight w:val="green"/>
        </w:rPr>
        <w:t>go to war out of</w:t>
      </w:r>
      <w:r w:rsidRPr="005F425F">
        <w:rPr>
          <w:sz w:val="14"/>
        </w:rPr>
        <w:t xml:space="preserve"> sense of </w:t>
      </w:r>
      <w:r w:rsidRPr="005F425F">
        <w:rPr>
          <w:rStyle w:val="StyleUnderline"/>
          <w:b/>
          <w:bCs/>
          <w:highlight w:val="green"/>
        </w:rPr>
        <w:t>overconfidence</w:t>
      </w:r>
      <w:r w:rsidRPr="005F425F">
        <w:rPr>
          <w:sz w:val="14"/>
        </w:rPr>
        <w:t xml:space="preserve"> (however misplaced it sometimes turns out to be), pandemic-induced pessimism should be conducive to peace.</w:t>
      </w:r>
      <w:r w:rsidRPr="00D84C96">
        <w:rPr>
          <w:sz w:val="14"/>
        </w:rPr>
        <w:t xml:space="preserve"> </w:t>
      </w:r>
      <w:r w:rsidRPr="005F425F">
        <w:rPr>
          <w:sz w:val="14"/>
        </w:rPr>
        <w:t xml:space="preserve">Moreover, by its very nature </w:t>
      </w:r>
      <w:r w:rsidRPr="005F425F">
        <w:rPr>
          <w:rStyle w:val="StyleUnderline"/>
          <w:b/>
          <w:bCs/>
          <w:highlight w:val="green"/>
        </w:rPr>
        <w:t>war requires</w:t>
      </w:r>
      <w:r w:rsidRPr="005F425F">
        <w:rPr>
          <w:sz w:val="14"/>
        </w:rPr>
        <w:t xml:space="preserve"> states to </w:t>
      </w:r>
      <w:r w:rsidRPr="005F425F">
        <w:rPr>
          <w:rStyle w:val="StyleUnderline"/>
          <w:b/>
          <w:bCs/>
          <w:highlight w:val="green"/>
        </w:rPr>
        <w:t>assemble lots of people in close proximity</w:t>
      </w:r>
      <w:r w:rsidRPr="005F425F">
        <w:rPr>
          <w:b/>
          <w:bCs/>
          <w:u w:val="single"/>
        </w:rPr>
        <w:t xml:space="preserve">—at training camps, military bases, mobilization areas, ships at sea, etc.—and that’s </w:t>
      </w:r>
      <w:r w:rsidRPr="005F425F">
        <w:rPr>
          <w:rStyle w:val="StyleUnderline"/>
          <w:b/>
          <w:bCs/>
          <w:highlight w:val="green"/>
        </w:rPr>
        <w:t>not something you want to do in the middle of a pandemic</w:t>
      </w:r>
      <w:r w:rsidRPr="005F425F">
        <w:rPr>
          <w:sz w:val="14"/>
        </w:rPr>
        <w:t xml:space="preserve">. For the moment at least, beleaguered </w:t>
      </w:r>
      <w:r w:rsidRPr="005F425F">
        <w:rPr>
          <w:rStyle w:val="StyleUnderline"/>
          <w:b/>
          <w:bCs/>
          <w:highlight w:val="green"/>
        </w:rPr>
        <w:t>governments</w:t>
      </w:r>
      <w:r w:rsidRPr="005F425F">
        <w:rPr>
          <w:sz w:val="14"/>
        </w:rPr>
        <w:t xml:space="preserve"> of all types </w:t>
      </w:r>
      <w:r w:rsidRPr="005F425F">
        <w:rPr>
          <w:rStyle w:val="StyleUnderline"/>
          <w:b/>
          <w:bCs/>
          <w:highlight w:val="green"/>
        </w:rPr>
        <w:t>are focusing on</w:t>
      </w:r>
      <w:r w:rsidRPr="005F425F">
        <w:rPr>
          <w:sz w:val="14"/>
        </w:rPr>
        <w:t xml:space="preserve"> convincing their citizens they are doing everything in their </w:t>
      </w:r>
      <w:r w:rsidRPr="005F425F">
        <w:rPr>
          <w:rStyle w:val="StyleUnderline"/>
          <w:b/>
          <w:bCs/>
          <w:highlight w:val="green"/>
        </w:rPr>
        <w:t>power to protect the public from the disease</w:t>
      </w:r>
      <w:r w:rsidRPr="005F425F">
        <w:rPr>
          <w:sz w:val="14"/>
        </w:rPr>
        <w:t xml:space="preserve">. Taken together, </w:t>
      </w:r>
      <w:r w:rsidRPr="005F425F">
        <w:rPr>
          <w:b/>
          <w:bCs/>
          <w:u w:val="single"/>
        </w:rPr>
        <w:t>these</w:t>
      </w:r>
      <w:r w:rsidRPr="005F425F">
        <w:rPr>
          <w:sz w:val="14"/>
        </w:rPr>
        <w:t xml:space="preserve"> considerations might </w:t>
      </w:r>
      <w:r w:rsidRPr="005F425F">
        <w:rPr>
          <w:b/>
          <w:bCs/>
          <w:u w:val="single"/>
        </w:rPr>
        <w:t>explain why</w:t>
      </w:r>
      <w:r w:rsidRPr="005F425F">
        <w:rPr>
          <w:sz w:val="14"/>
        </w:rPr>
        <w:t xml:space="preserve"> even an impulsive and headstrong warmaker like </w:t>
      </w:r>
      <w:r w:rsidRPr="005F425F">
        <w:rPr>
          <w:b/>
          <w:bCs/>
          <w:u w:val="single"/>
        </w:rPr>
        <w:t>Saudi Arabia’s Mohammed bin Salman has gotten more interested in </w:t>
      </w:r>
      <w:hyperlink r:id="rId25" w:history="1">
        <w:r w:rsidRPr="005F425F">
          <w:rPr>
            <w:b/>
            <w:bCs/>
            <w:u w:val="single"/>
          </w:rPr>
          <w:t>winding down his brutal and unsuccessful military campaign in Yemen</w:t>
        </w:r>
      </w:hyperlink>
      <w:r w:rsidRPr="005F425F">
        <w:rPr>
          <w:sz w:val="14"/>
        </w:rPr>
        <w:t>.</w:t>
      </w:r>
      <w:r w:rsidRPr="00D84C96">
        <w:rPr>
          <w:sz w:val="14"/>
        </w:rPr>
        <w:t xml:space="preserve"> </w:t>
      </w:r>
      <w:r w:rsidRPr="00D84C96">
        <w:rPr>
          <w:rStyle w:val="StyleUnderline"/>
          <w:b/>
          <w:bCs/>
          <w:highlight w:val="green"/>
        </w:rPr>
        <w:t>Now is hardly the time for</w:t>
      </w:r>
      <w:r w:rsidRPr="00D84C96">
        <w:rPr>
          <w:sz w:val="14"/>
        </w:rPr>
        <w:t xml:space="preserve"> Russia to try to grab more of Ukraine—if it even wanted to—or for </w:t>
      </w:r>
      <w:r w:rsidRPr="00D84C96">
        <w:rPr>
          <w:rStyle w:val="StyleUnderline"/>
          <w:b/>
          <w:bCs/>
          <w:highlight w:val="green"/>
        </w:rPr>
        <w:t>China to make a play for Taiwan, because the costs</w:t>
      </w:r>
      <w:r w:rsidRPr="00D84C96">
        <w:rPr>
          <w:sz w:val="14"/>
        </w:rPr>
        <w:t xml:space="preserve"> of doing so </w:t>
      </w:r>
      <w:r w:rsidRPr="00D84C96">
        <w:rPr>
          <w:rStyle w:val="StyleUnderline"/>
          <w:b/>
          <w:bCs/>
          <w:highlight w:val="green"/>
        </w:rPr>
        <w:t>would clearly outweigh the economic benefits</w:t>
      </w:r>
      <w:r w:rsidRPr="00D84C96">
        <w:rPr>
          <w:sz w:val="14"/>
        </w:rPr>
        <w:t>. Even conquering an oil-rich country—the sort of greedy acquisitiveness that </w:t>
      </w:r>
      <w:hyperlink r:id="rId26" w:history="1">
        <w:r w:rsidRPr="00D84C96">
          <w:rPr>
            <w:rStyle w:val="Hyperlink"/>
            <w:sz w:val="14"/>
          </w:rPr>
          <w:t>Trump occasionally hints at</w:t>
        </w:r>
      </w:hyperlink>
      <w:r w:rsidRPr="00D84C96">
        <w:rPr>
          <w:sz w:val="14"/>
        </w:rPr>
        <w:t xml:space="preserve">—doesn’t look attractive when there’s a vast glut on the market. I might be worried if some weak and defenseless country somehow came to possess the entire global stock of a successful coronavirus vaccine, but </w:t>
      </w:r>
      <w:r w:rsidRPr="00D84C96">
        <w:rPr>
          <w:rStyle w:val="StyleUnderline"/>
          <w:b/>
          <w:bCs/>
          <w:highlight w:val="green"/>
        </w:rPr>
        <w:t>that scenario is not even remotely possible.</w:t>
      </w:r>
      <w:r w:rsidRPr="00D84C96">
        <w:rPr>
          <w:rStyle w:val="StyleUnderline"/>
          <w:sz w:val="14"/>
          <w:u w:val="none"/>
        </w:rPr>
        <w:t xml:space="preserve"> </w:t>
      </w:r>
      <w:r w:rsidRPr="00D84C96">
        <w:rPr>
          <w:sz w:val="14"/>
        </w:rPr>
        <w:t xml:space="preserve">The bottom line: </w:t>
      </w:r>
      <w:r w:rsidRPr="00D84C96">
        <w:rPr>
          <w:rStyle w:val="StyleUnderline"/>
          <w:b/>
          <w:bCs/>
          <w:highlight w:val="green"/>
        </w:rPr>
        <w:t>Economic conditions</w:t>
      </w:r>
      <w:r w:rsidRPr="00D84C96">
        <w:rPr>
          <w:sz w:val="14"/>
        </w:rPr>
        <w:t xml:space="preserve"> (i.e., a depression) may affect the broader political environment in which decisions for war or peace are made, but they are only one factor among many and rarely the most significant. </w:t>
      </w:r>
      <w:r w:rsidRPr="00D84C96">
        <w:rPr>
          <w:rStyle w:val="StyleUnderline"/>
          <w:b/>
          <w:bCs/>
          <w:highlight w:val="green"/>
        </w:rPr>
        <w:t>Even if</w:t>
      </w:r>
      <w:r w:rsidRPr="00D84C96">
        <w:rPr>
          <w:sz w:val="14"/>
        </w:rPr>
        <w:t xml:space="preserve"> the </w:t>
      </w:r>
      <w:r w:rsidRPr="00D84C96">
        <w:rPr>
          <w:rStyle w:val="StyleUnderline"/>
          <w:b/>
          <w:bCs/>
          <w:highlight w:val="green"/>
        </w:rPr>
        <w:t>COVID-19</w:t>
      </w:r>
      <w:r w:rsidRPr="00D84C96">
        <w:rPr>
          <w:sz w:val="14"/>
        </w:rPr>
        <w:t xml:space="preserve"> pandemic </w:t>
      </w:r>
      <w:r w:rsidRPr="00D84C96">
        <w:rPr>
          <w:rStyle w:val="StyleUnderline"/>
          <w:b/>
          <w:bCs/>
          <w:highlight w:val="green"/>
        </w:rPr>
        <w:t>has</w:t>
      </w:r>
      <w:r w:rsidRPr="00D84C96">
        <w:rPr>
          <w:sz w:val="14"/>
        </w:rPr>
        <w:t xml:space="preserve"> large, lasting, and </w:t>
      </w:r>
      <w:r w:rsidRPr="00D84C96">
        <w:rPr>
          <w:rStyle w:val="StyleUnderline"/>
          <w:b/>
          <w:bCs/>
          <w:highlight w:val="green"/>
        </w:rPr>
        <w:t>negative effects on the world economy</w:t>
      </w:r>
      <w:r w:rsidRPr="00D84C96">
        <w:rPr>
          <w:sz w:val="14"/>
        </w:rPr>
        <w:t>—as seems quite likely—</w:t>
      </w:r>
      <w:r w:rsidRPr="00D84C96">
        <w:rPr>
          <w:rStyle w:val="StyleUnderline"/>
          <w:b/>
          <w:bCs/>
          <w:highlight w:val="green"/>
        </w:rPr>
        <w:t>it is not likely to affect the probability of war very much</w:t>
      </w:r>
      <w:r w:rsidRPr="00D84C96">
        <w:rPr>
          <w:sz w:val="14"/>
        </w:rPr>
        <w:t>, especially in the short term.</w:t>
      </w:r>
    </w:p>
    <w:p w14:paraId="4B92B3E1" w14:textId="77777777" w:rsidR="004D5DDA" w:rsidRDefault="004D5DDA" w:rsidP="004D5DDA">
      <w:pPr>
        <w:pStyle w:val="Heading4"/>
      </w:pPr>
      <w:r>
        <w:t>Higher wages boost economic growth- research consensus- multiple reasons link turns and outweighs on timeframe</w:t>
      </w:r>
    </w:p>
    <w:p w14:paraId="560B93B5" w14:textId="77777777" w:rsidR="004D5DDA" w:rsidRPr="0077198D" w:rsidRDefault="004D5DDA" w:rsidP="004D5DDA">
      <w:r w:rsidRPr="00C54E8B">
        <w:rPr>
          <w:rStyle w:val="Style13ptBold"/>
        </w:rPr>
        <w:t>Wolfers 15</w:t>
      </w:r>
      <w:r>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152E5FD9" w14:textId="77777777" w:rsidR="004D5DDA" w:rsidRDefault="004D5DDA" w:rsidP="004D5DDA">
      <w:r w:rsidRPr="002C682D">
        <w:rPr>
          <w:rStyle w:val="StyleUnderline"/>
        </w:rPr>
        <w:t xml:space="preserve">Economists have long argued that increases in worker pay can lead to improvements in productivity—indeed, that it can actually </w:t>
      </w:r>
      <w:r w:rsidRPr="009A1842">
        <w:rPr>
          <w:rStyle w:val="Emphasis"/>
          <w:highlight w:val="cyan"/>
        </w:rPr>
        <w:t>be profitable to pay workers higher wages.</w:t>
      </w:r>
      <w:r w:rsidRPr="002C682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sidRPr="009A1842">
        <w:rPr>
          <w:rStyle w:val="Emphasis"/>
          <w:highlight w:val="cyan"/>
        </w:rPr>
        <w:t>economists have compiled rich data validating Marshall's hypothesis that paying higher wages generates savings: Higher wages motivate employees to work harder</w:t>
      </w:r>
      <w:r w:rsidRPr="002C682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the majority of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9A1842">
        <w:rPr>
          <w:rStyle w:val="Emphasis"/>
          <w:highlight w:val="cyan"/>
        </w:rPr>
        <w:t>Higher wages attract more capable and productive workers</w:t>
      </w:r>
      <w:r w:rsidRPr="002C682D">
        <w:rPr>
          <w:sz w:val="16"/>
        </w:rPr>
        <w:t xml:space="preserve">. The evidence that </w:t>
      </w:r>
      <w:r w:rsidRPr="002C682D">
        <w:rPr>
          <w:rStyle w:val="StyleUnderline"/>
        </w:rPr>
        <w:t xml:space="preserve">higher wages attract more high quality applicants </w:t>
      </w:r>
      <w:r w:rsidRPr="002C682D">
        <w:rPr>
          <w:sz w:val="16"/>
        </w:rPr>
        <w:t xml:space="preserve">for new jobs is voluminous. Dal Bó et al. (2013) show that </w:t>
      </w:r>
      <w:r w:rsidRPr="002C682D">
        <w:rPr>
          <w:rStyle w:val="StyleUnderline"/>
        </w:rPr>
        <w:t xml:space="preserve">offering </w:t>
      </w:r>
      <w:r w:rsidRPr="002C682D">
        <w:rPr>
          <w:rStyle w:val="StyleUnderline"/>
        </w:rPr>
        <w:lastRenderedPageBreak/>
        <w:t>higher salaries yielded an applicant pool with a higher IQ and with personality scores and motivation that made them a better fit for the advertised jobs</w:t>
      </w:r>
      <w:r w:rsidRPr="002C682D">
        <w:rPr>
          <w:sz w:val="16"/>
        </w:rPr>
        <w:t xml:space="preserve">. Moreover, the first firm to offer higher wages is more likely to attract and retain more productive workers. </w:t>
      </w:r>
      <w:r w:rsidRPr="009A1842">
        <w:rPr>
          <w:rStyle w:val="Emphasis"/>
          <w:highlight w:val="cyan"/>
        </w:rPr>
        <w:t>Higher wages lead to lower turnover, reducing the costs of hiring and training new workers</w:t>
      </w:r>
      <w:r w:rsidRPr="002C682D">
        <w:rPr>
          <w:sz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Fairris et al. (2005) [pdf] examined evidence from Los Angeles, finding that </w:t>
      </w:r>
      <w:r w:rsidRPr="002C682D">
        <w:rPr>
          <w:rStyle w:val="StyleUnderline"/>
        </w:rPr>
        <w:t>when employers were directed to offer higher wages, the decline in worker turnover yielded savings</w:t>
      </w:r>
      <w:r w:rsidRPr="002C682D">
        <w:rPr>
          <w:sz w:val="16"/>
        </w:rPr>
        <w:t xml:space="preserve"> equal to around one-sixth of the cost incurred. </w:t>
      </w:r>
      <w:r w:rsidRPr="009A1842">
        <w:rPr>
          <w:rStyle w:val="Emphasis"/>
          <w:highlight w:val="cyan"/>
        </w:rPr>
        <w:t>Higher wages enhance quality and customer service.</w:t>
      </w:r>
      <w:r w:rsidRPr="002C682D">
        <w:rPr>
          <w:sz w:val="16"/>
        </w:rPr>
        <w:t xml:space="preserve"> The Reich et al. (2003) [pdf] study also found that almost half of employers reported improvements in customer service following a wage rise for low-wage workers,</w:t>
      </w:r>
      <w:r w:rsidRPr="002C682D">
        <w:rPr>
          <w:rStyle w:val="StyleUnderline"/>
        </w:rPr>
        <w:t xml:space="preserve"> </w:t>
      </w:r>
      <w:r w:rsidRPr="002C682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9A1842">
        <w:rPr>
          <w:rStyle w:val="Emphasis"/>
          <w:highlight w:val="cyan"/>
        </w:rPr>
        <w:t>Higher wages reduce disciplinary problems and absenteeism</w:t>
      </w:r>
      <w:r w:rsidRPr="002C682D">
        <w:rPr>
          <w:sz w:val="16"/>
        </w:rPr>
        <w:t xml:space="preserve">. Cappelli and Chauvin (1991) [pdf] documented that </w:t>
      </w:r>
      <w:r w:rsidRPr="002C682D">
        <w:rPr>
          <w:rStyle w:val="StyleUnderline"/>
        </w:rPr>
        <w:t>in plants where pay was higher relative to the local labor market, fewer disciplinary actions were required</w:t>
      </w:r>
      <w:r w:rsidRPr="002C682D">
        <w:rPr>
          <w:sz w:val="16"/>
        </w:rPr>
        <w:t xml:space="preserve">. Likewise, nearly half of those employers surveyed by Reich et al. (2003) [pdf] </w:t>
      </w:r>
      <w:r w:rsidRPr="002C682D">
        <w:rPr>
          <w:rStyle w:val="StyleUnderline"/>
        </w:rPr>
        <w:t>reported a decrease in disciplinary issues following a wage rise</w:t>
      </w:r>
      <w:r w:rsidRPr="002C682D">
        <w:rPr>
          <w:sz w:val="16"/>
        </w:rPr>
        <w:t>. Zhang et al. [pdf] (2013) showed in a survey of Canadian firms that</w:t>
      </w:r>
      <w:r w:rsidRPr="002C682D">
        <w:rPr>
          <w:rStyle w:val="StyleUnderline"/>
        </w:rPr>
        <w:t xml:space="preserve"> absenteeism was less likely when wages were higher</w:t>
      </w:r>
      <w:r w:rsidRPr="002C682D">
        <w:rPr>
          <w:sz w:val="16"/>
        </w:rPr>
        <w:t xml:space="preserve">. Pfeifer (2010) found a similar result in a large German survey. Firms with higher wages need to devote fewer resources to monitoring. </w:t>
      </w:r>
      <w:r w:rsidRPr="009A1842">
        <w:rPr>
          <w:rStyle w:val="Emphasis"/>
          <w:highlight w:val="cyan"/>
        </w:rPr>
        <w:t>High-paying firms have been found to create a culture of hard work</w:t>
      </w:r>
      <w:r w:rsidRPr="002C682D">
        <w:rPr>
          <w:rStyle w:val="StyleUnderline"/>
        </w:rPr>
        <w:t xml:space="preserve"> </w:t>
      </w:r>
      <w:r w:rsidRPr="002C682D">
        <w:rPr>
          <w:sz w:val="16"/>
        </w:rPr>
        <w:t xml:space="preserve">in which employees monitor their coworkers, reducing the need to hire supervisors. Rebitzer (1995) found that low-wage maintenance workers needed more supervision in the petrochemical industry. Groshen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Shafir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sidRPr="009A1842">
        <w:rPr>
          <w:rStyle w:val="Emphasis"/>
          <w:highlight w:val="cyan"/>
        </w:rPr>
        <w:t>Higher wages are associated with better health—less illness and more stamina, which enhance worker productivity</w:t>
      </w:r>
      <w:r w:rsidRPr="002C682D">
        <w:rPr>
          <w:rStyle w:val="Emphasis"/>
        </w:rPr>
        <w:t>.</w:t>
      </w:r>
      <w:r w:rsidRPr="002C682D">
        <w:rPr>
          <w:sz w:val="16"/>
        </w:rPr>
        <w:t xml:space="preserve"> Greater job satisfaction can result in less conflict between employers and labor groups</w:t>
      </w:r>
      <w:r w:rsidRPr="002C682D">
        <w:rPr>
          <w:rStyle w:val="StyleUnderline"/>
        </w:rPr>
        <w:t>. Enhanced reputation with consumers</w:t>
      </w:r>
      <w:r w:rsidRPr="002C682D">
        <w:rPr>
          <w:sz w:val="16"/>
        </w:rPr>
        <w:t xml:space="preserve"> (compare the reputations of Costco and Walmart). All of these positive effects may interact to yield even larger aggregate effects, </w:t>
      </w:r>
      <w:r w:rsidRPr="009A1842">
        <w:rPr>
          <w:rStyle w:val="Emphasis"/>
          <w:highlight w:val="cyan"/>
        </w:rPr>
        <w:t>as the productivity of one worker often raises the productivity of their coworkers</w:t>
      </w:r>
      <w:r w:rsidRPr="002C682D">
        <w:rPr>
          <w:sz w:val="16"/>
        </w:rPr>
        <w:t>. Mas and Moretti (2009) [pdf] offer persuasive data on this point, showing that productive cashiers motivate their coworkers to work faster.</w:t>
      </w:r>
      <w:r>
        <w:t xml:space="preserve"> </w:t>
      </w:r>
    </w:p>
    <w:p w14:paraId="5AF4F03E" w14:textId="77777777" w:rsidR="004D5DDA" w:rsidRPr="004D5DDA" w:rsidRDefault="004D5DDA" w:rsidP="004D5DDA"/>
    <w:p w14:paraId="136EEA9D" w14:textId="0F5AFFFF" w:rsidR="002F74CC" w:rsidRDefault="00C51C5D" w:rsidP="00C51C5D">
      <w:pPr>
        <w:pStyle w:val="Heading1"/>
      </w:pPr>
      <w:r>
        <w:lastRenderedPageBreak/>
        <w:t>1AC</w:t>
      </w:r>
    </w:p>
    <w:p w14:paraId="30CC4EDA" w14:textId="76C84B28" w:rsidR="00C51C5D" w:rsidRDefault="00F61297" w:rsidP="00F61297">
      <w:pPr>
        <w:pStyle w:val="Heading2"/>
      </w:pPr>
      <w:r>
        <w:lastRenderedPageBreak/>
        <w:t>1AC</w:t>
      </w:r>
    </w:p>
    <w:p w14:paraId="15023488" w14:textId="77777777" w:rsidR="004F15EF" w:rsidRDefault="004F15EF" w:rsidP="004F15EF">
      <w:pPr>
        <w:pStyle w:val="Heading3"/>
      </w:pPr>
      <w:r>
        <w:lastRenderedPageBreak/>
        <w:t>1AC – Adv 1</w:t>
      </w:r>
    </w:p>
    <w:p w14:paraId="10A60CD1" w14:textId="6B225819" w:rsidR="004F15EF" w:rsidRPr="00AB679D" w:rsidRDefault="004F15EF" w:rsidP="004F15EF">
      <w:pPr>
        <w:pStyle w:val="Heading4"/>
        <w:rPr>
          <w:rFonts w:asciiTheme="minorHAnsi" w:hAnsiTheme="minorHAnsi" w:cstheme="minorHAnsi"/>
        </w:rPr>
      </w:pPr>
      <w:r>
        <w:rPr>
          <w:rFonts w:asciiTheme="minorHAnsi" w:hAnsiTheme="minorHAnsi" w:cstheme="minorHAnsi"/>
        </w:rPr>
        <w:t xml:space="preserve">The Advantage is </w:t>
      </w:r>
      <w:r w:rsidR="00CC7F36">
        <w:rPr>
          <w:rFonts w:asciiTheme="minorHAnsi" w:hAnsiTheme="minorHAnsi" w:cstheme="minorHAnsi"/>
        </w:rPr>
        <w:t>Democracy</w:t>
      </w:r>
      <w:r>
        <w:rPr>
          <w:rFonts w:asciiTheme="minorHAnsi" w:hAnsiTheme="minorHAnsi" w:cstheme="minorHAnsi"/>
        </w:rPr>
        <w:t xml:space="preserve">. </w:t>
      </w:r>
    </w:p>
    <w:p w14:paraId="4D46655F" w14:textId="52A72CC6" w:rsidR="004F15EF" w:rsidRDefault="004F15EF" w:rsidP="004F15EF"/>
    <w:p w14:paraId="722305AE" w14:textId="77777777" w:rsidR="00CC7F36" w:rsidRPr="00AB679D" w:rsidRDefault="00CC7F36" w:rsidP="00CC7F36">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449DCA57" w14:textId="77777777" w:rsidR="00CC7F36" w:rsidRPr="00AB679D" w:rsidRDefault="00CC7F36" w:rsidP="00CC7F36">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726D9CBD" w14:textId="5CD01405" w:rsidR="00CC7F36" w:rsidRPr="00CC7F36" w:rsidRDefault="00CC7F36" w:rsidP="004F15EF">
      <w:pPr>
        <w:rPr>
          <w:rFonts w:asciiTheme="minorHAnsi" w:hAnsiTheme="minorHAnsi" w:cstheme="minorHAnsi"/>
          <w:b/>
          <w:bCs/>
          <w:u w:val="single"/>
        </w:rPr>
      </w:pPr>
      <w:r w:rsidRPr="006C4F77">
        <w:rPr>
          <w:rStyle w:val="StyleUnderline"/>
          <w:rFonts w:asciiTheme="minorHAnsi" w:hAnsiTheme="minorHAnsi" w:cstheme="minorHAnsi"/>
          <w:b/>
          <w:bCs/>
        </w:rPr>
        <w:t xml:space="preserve">Washington - March 3, 2021 — </w:t>
      </w:r>
      <w:r w:rsidRPr="006C4F77">
        <w:rPr>
          <w:rStyle w:val="StyleUnderline"/>
          <w:rFonts w:asciiTheme="minorHAnsi" w:hAnsiTheme="minorHAnsi" w:cstheme="minorHAnsi"/>
          <w:b/>
          <w:bCs/>
          <w:highlight w:val="green"/>
        </w:rPr>
        <w:t xml:space="preserve">Authoritarian actors grew bolder </w:t>
      </w:r>
      <w:r w:rsidRPr="006C4F77">
        <w:rPr>
          <w:rStyle w:val="StyleUnderline"/>
          <w:rFonts w:asciiTheme="minorHAnsi" w:hAnsiTheme="minorHAnsi" w:cstheme="minorHAnsi"/>
          <w:b/>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27"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report found</w:t>
      </w:r>
      <w:r w:rsidRPr="006C4F77">
        <w:rPr>
          <w:rStyle w:val="StyleUnderline"/>
          <w:rFonts w:asciiTheme="minorHAnsi" w:hAnsiTheme="minorHAnsi" w:cstheme="minorHAnsi"/>
          <w:b/>
          <w:bCs/>
        </w:rPr>
        <w:t xml:space="preserve"> that the share of </w:t>
      </w:r>
      <w:r w:rsidRPr="006C4F77">
        <w:rPr>
          <w:rStyle w:val="StyleUnderline"/>
          <w:rFonts w:asciiTheme="minorHAnsi" w:hAnsiTheme="minorHAnsi" w:cstheme="minorHAnsi"/>
          <w:b/>
          <w:bCs/>
          <w:highlight w:val="green"/>
        </w:rPr>
        <w:t>countries designated Not Free has reached its highest level since the deterioration of democracy</w:t>
      </w:r>
      <w:r w:rsidRPr="006C4F77">
        <w:rPr>
          <w:rStyle w:val="StyleUnderline"/>
          <w:rFonts w:asciiTheme="minorHAnsi" w:hAnsiTheme="minorHAnsi" w:cstheme="minorHAnsi"/>
          <w:b/>
          <w:bCs/>
        </w:rPr>
        <w:t xml:space="preserve"> began </w:t>
      </w:r>
      <w:r w:rsidRPr="006C4F77">
        <w:rPr>
          <w:rStyle w:val="StyleUnderline"/>
          <w:rFonts w:asciiTheme="minorHAnsi" w:hAnsiTheme="minorHAnsi" w:cstheme="minorHAnsi"/>
          <w:b/>
          <w:bCs/>
          <w:highlight w:val="green"/>
        </w:rPr>
        <w:t>in</w:t>
      </w:r>
      <w:r w:rsidRPr="006C4F77">
        <w:rPr>
          <w:rStyle w:val="StyleUnderline"/>
          <w:rFonts w:asciiTheme="minorHAnsi" w:hAnsiTheme="minorHAnsi" w:cstheme="minorHAnsi"/>
          <w:b/>
          <w:bCs/>
        </w:rPr>
        <w:t xml:space="preserve"> 20</w:t>
      </w:r>
      <w:r w:rsidRPr="006C4F77">
        <w:rPr>
          <w:rStyle w:val="StyleUnderline"/>
          <w:rFonts w:asciiTheme="minorHAnsi" w:hAnsiTheme="minorHAnsi" w:cstheme="minorHAnsi"/>
          <w:b/>
          <w:bCs/>
          <w:highlight w:val="green"/>
        </w:rPr>
        <w:t>06</w:t>
      </w:r>
      <w:r w:rsidRPr="006C4F77">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
          <w:bCs/>
        </w:rPr>
        <w:t xml:space="preserve">In one of the year’s most significant developments, </w:t>
      </w:r>
      <w:r w:rsidRPr="006C4F77">
        <w:rPr>
          <w:rStyle w:val="StyleUnderline"/>
          <w:rFonts w:asciiTheme="minorHAnsi" w:hAnsiTheme="minorHAnsi" w:cstheme="minorHAnsi"/>
          <w:b/>
          <w:bCs/>
          <w:highlight w:val="green"/>
        </w:rPr>
        <w:t>India’s status changed from Free to Partly Free</w:t>
      </w:r>
      <w:r w:rsidRPr="006C4F77">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changes</w:t>
      </w:r>
      <w:r w:rsidRPr="006C4F77">
        <w:rPr>
          <w:rStyle w:val="StyleUnderline"/>
          <w:rFonts w:asciiTheme="minorHAnsi" w:hAnsiTheme="minorHAnsi" w:cstheme="minorHAnsi"/>
          <w:b/>
          <w:bCs/>
        </w:rPr>
        <w:t xml:space="preserve"> in India </w:t>
      </w:r>
      <w:r w:rsidRPr="006C4F77">
        <w:rPr>
          <w:rStyle w:val="StyleUnderline"/>
          <w:rFonts w:asciiTheme="minorHAnsi" w:hAnsiTheme="minorHAnsi" w:cstheme="minorHAnsi"/>
          <w:b/>
          <w:bCs/>
          <w:highlight w:val="green"/>
        </w:rPr>
        <w:t>formed part of a broader shift in the international balance between democracy and authoritarianism</w:t>
      </w:r>
      <w:r w:rsidRPr="006C4F77">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
          <w:bCs/>
        </w:rPr>
        <w:t xml:space="preserve">In </w:t>
      </w:r>
      <w:r w:rsidRPr="006C4F77">
        <w:rPr>
          <w:rStyle w:val="StyleUnderline"/>
          <w:rFonts w:asciiTheme="minorHAnsi" w:hAnsiTheme="minorHAnsi" w:cstheme="minorHAnsi"/>
          <w:b/>
          <w:bCs/>
          <w:highlight w:val="green"/>
        </w:rPr>
        <w:t>Belarus and Hong Kong</w:t>
      </w:r>
      <w:r w:rsidRPr="006C4F77">
        <w:rPr>
          <w:rStyle w:val="StyleUnderline"/>
          <w:rFonts w:asciiTheme="minorHAnsi" w:hAnsiTheme="minorHAnsi" w:cstheme="minorHAnsi"/>
          <w:b/>
          <w:bCs/>
        </w:rPr>
        <w:t>, for example</w:t>
      </w:r>
      <w:r w:rsidRPr="00C00663">
        <w:rPr>
          <w:rStyle w:val="StyleUnderline"/>
          <w:rFonts w:asciiTheme="minorHAnsi" w:hAnsiTheme="minorHAnsi" w:cstheme="minorHAnsi"/>
          <w:b/>
          <w:bCs/>
        </w:rPr>
        <w:t xml:space="preserve">, massive </w:t>
      </w:r>
      <w:r w:rsidRPr="006C4F77">
        <w:rPr>
          <w:rStyle w:val="StyleUnderline"/>
          <w:rFonts w:asciiTheme="minorHAnsi" w:hAnsiTheme="minorHAnsi" w:cstheme="minorHAnsi"/>
          <w:b/>
          <w:bCs/>
          <w:highlight w:val="green"/>
        </w:rPr>
        <w:t>prodemocracy protests met with brutal crackdowns by governments</w:t>
      </w:r>
      <w:r w:rsidRPr="006C4F77">
        <w:rPr>
          <w:rStyle w:val="StyleUnderline"/>
          <w:rFonts w:asciiTheme="minorHAnsi" w:hAnsiTheme="minorHAnsi" w:cstheme="minorHAnsi"/>
          <w:b/>
          <w:bCs/>
        </w:rPr>
        <w:t xml:space="preserve"> that largely disregarded international criticism. The </w:t>
      </w:r>
      <w:r w:rsidRPr="00DC6778">
        <w:rPr>
          <w:rStyle w:val="StyleUnderline"/>
          <w:rFonts w:asciiTheme="minorHAnsi" w:hAnsiTheme="minorHAnsi" w:cstheme="minorHAnsi"/>
          <w:b/>
          <w:bCs/>
          <w:highlight w:val="green"/>
        </w:rPr>
        <w:t>Azerbaijani</w:t>
      </w:r>
      <w:r w:rsidRPr="006C4F77">
        <w:rPr>
          <w:rStyle w:val="StyleUnderline"/>
          <w:rFonts w:asciiTheme="minorHAnsi" w:hAnsiTheme="minorHAnsi" w:cstheme="minorHAnsi"/>
          <w:b/>
          <w:bCs/>
        </w:rPr>
        <w:t xml:space="preserve"> regime’s military offensive in Nagorno-Karabakh indirectly threatened recent democratic gains in </w:t>
      </w:r>
      <w:r w:rsidRPr="00DC6778">
        <w:rPr>
          <w:rStyle w:val="StyleUnderline"/>
          <w:rFonts w:asciiTheme="minorHAnsi" w:hAnsiTheme="minorHAnsi" w:cstheme="minorHAnsi"/>
          <w:b/>
          <w:bCs/>
          <w:highlight w:val="green"/>
        </w:rPr>
        <w:t>Armenia</w:t>
      </w:r>
      <w:r w:rsidRPr="006C4F77">
        <w:rPr>
          <w:rStyle w:val="StyleUnderline"/>
          <w:rFonts w:asciiTheme="minorHAnsi" w:hAnsiTheme="minorHAnsi" w:cstheme="minorHAnsi"/>
          <w:b/>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
          <w:bCs/>
        </w:rPr>
        <w:t xml:space="preserve">The malign influence of the regime in </w:t>
      </w:r>
      <w:r w:rsidRPr="00DC6778">
        <w:rPr>
          <w:rStyle w:val="StyleUnderline"/>
          <w:rFonts w:asciiTheme="minorHAnsi" w:hAnsiTheme="minorHAnsi" w:cstheme="minorHAnsi"/>
          <w:b/>
          <w:bCs/>
          <w:highlight w:val="green"/>
        </w:rPr>
        <w:t>China</w:t>
      </w:r>
      <w:r w:rsidRPr="006C4F77">
        <w:rPr>
          <w:rStyle w:val="StyleUnderline"/>
          <w:rFonts w:asciiTheme="minorHAnsi" w:hAnsiTheme="minorHAnsi" w:cstheme="minorHAnsi"/>
          <w:b/>
          <w:bCs/>
        </w:rPr>
        <w:t xml:space="preserve">, the world’s most populous dictatorship, ranged far beyond </w:t>
      </w:r>
      <w:r w:rsidRPr="00706527">
        <w:rPr>
          <w:rStyle w:val="StyleUnderline"/>
          <w:rFonts w:asciiTheme="minorHAnsi" w:hAnsiTheme="minorHAnsi" w:cstheme="minorHAnsi"/>
          <w:b/>
          <w:bCs/>
        </w:rPr>
        <w:t>Hong Kong</w:t>
      </w:r>
      <w:r w:rsidRPr="006C4F77">
        <w:rPr>
          <w:rStyle w:val="StyleUnderline"/>
          <w:rFonts w:asciiTheme="minorHAnsi" w:hAnsiTheme="minorHAnsi" w:cstheme="minorHAnsi"/>
          <w:b/>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
          <w:bCs/>
        </w:rPr>
        <w:t>“This year’s findings make it abundantly clear that we have not yet stemmed the authoritarian tide,” said Sarah Repucci, vice president of research and analysis at Freedom House. “</w:t>
      </w:r>
      <w:r w:rsidRPr="001B5974">
        <w:rPr>
          <w:rStyle w:val="StyleUnderline"/>
          <w:rFonts w:asciiTheme="minorHAnsi" w:hAnsiTheme="minorHAnsi" w:cstheme="minorHAnsi"/>
          <w:b/>
          <w:bCs/>
        </w:rPr>
        <w:t>Democratic governments will have to work in solidarity</w:t>
      </w:r>
      <w:r w:rsidRPr="006C4F77">
        <w:rPr>
          <w:rStyle w:val="StyleUnderline"/>
          <w:rFonts w:asciiTheme="minorHAnsi" w:hAnsiTheme="minorHAnsi" w:cstheme="minorHAnsi"/>
          <w:b/>
          <w:bCs/>
        </w:rPr>
        <w:t xml:space="preserve"> with one another, and </w:t>
      </w:r>
      <w:r w:rsidRPr="001B5974">
        <w:rPr>
          <w:rStyle w:val="StyleUnderline"/>
          <w:rFonts w:asciiTheme="minorHAnsi" w:hAnsiTheme="minorHAnsi" w:cstheme="minorHAnsi"/>
          <w:b/>
          <w:bCs/>
        </w:rPr>
        <w:t>with democracy advocates and human rights defenders</w:t>
      </w:r>
      <w:r w:rsidRPr="006C4F77">
        <w:rPr>
          <w:rStyle w:val="StyleUnderline"/>
          <w:rFonts w:asciiTheme="minorHAnsi" w:hAnsiTheme="minorHAnsi" w:cstheme="minorHAnsi"/>
          <w:b/>
          <w:bCs/>
        </w:rPr>
        <w:t xml:space="preserve"> in more repressive settings, if we are to reverse 15 years of accumulated declines and build a more free and peaceful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28"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w:t>
      </w:r>
      <w:r w:rsidRPr="00AB679D">
        <w:rPr>
          <w:rFonts w:asciiTheme="minorHAnsi" w:hAnsiTheme="minorHAnsi" w:cstheme="minorHAnsi"/>
          <w:sz w:val="16"/>
        </w:rPr>
        <w:lastRenderedPageBreak/>
        <w:t xml:space="preserve">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
          <w:bCs/>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6C4F77">
        <w:rPr>
          <w:rStyle w:val="StyleUnderline"/>
          <w:rFonts w:asciiTheme="minorHAnsi" w:hAnsiTheme="minorHAnsi" w:cstheme="minorHAnsi"/>
          <w:b/>
          <w:bCs/>
        </w:rPr>
        <w:t>“</w:t>
      </w:r>
      <w:r w:rsidRPr="006C4F77">
        <w:rPr>
          <w:rStyle w:val="StyleUnderline"/>
          <w:rFonts w:asciiTheme="minorHAnsi" w:hAnsiTheme="minorHAnsi" w:cstheme="minorHAnsi"/>
          <w:b/>
          <w:bCs/>
          <w:highlight w:val="green"/>
        </w:rPr>
        <w:t>Authoritarian powers</w:t>
      </w:r>
      <w:r w:rsidRPr="006C4F77">
        <w:rPr>
          <w:rStyle w:val="StyleUnderline"/>
          <w:rFonts w:asciiTheme="minorHAnsi" w:hAnsiTheme="minorHAnsi" w:cstheme="minorHAnsi"/>
          <w:b/>
          <w:bCs/>
        </w:rPr>
        <w:t xml:space="preserve">, especially China, </w:t>
      </w:r>
      <w:r w:rsidRPr="006C4F77">
        <w:rPr>
          <w:rStyle w:val="StyleUnderline"/>
          <w:rFonts w:asciiTheme="minorHAnsi" w:hAnsiTheme="minorHAnsi" w:cstheme="minorHAnsi"/>
          <w:b/>
          <w:bCs/>
          <w:highlight w:val="green"/>
        </w:rPr>
        <w:t>are advancing</w:t>
      </w:r>
      <w:r w:rsidRPr="006C4F77">
        <w:rPr>
          <w:rStyle w:val="StyleUnderline"/>
          <w:rFonts w:asciiTheme="minorHAnsi" w:hAnsiTheme="minorHAnsi" w:cstheme="minorHAnsi"/>
          <w:b/>
          <w:bCs/>
        </w:rPr>
        <w:t xml:space="preserve"> their </w:t>
      </w:r>
      <w:r w:rsidRPr="006C4F77">
        <w:rPr>
          <w:rStyle w:val="StyleUnderline"/>
          <w:rFonts w:asciiTheme="minorHAnsi" w:hAnsiTheme="minorHAnsi" w:cstheme="minorHAnsi"/>
          <w:b/>
          <w:bCs/>
          <w:highlight w:val="green"/>
        </w:rPr>
        <w:t>interests around the world, while democracies have been divided</w:t>
      </w:r>
      <w:r w:rsidRPr="006C4F77">
        <w:rPr>
          <w:rStyle w:val="StyleUnderline"/>
          <w:rFonts w:asciiTheme="minorHAnsi" w:hAnsiTheme="minorHAnsi" w:cstheme="minorHAnsi"/>
          <w:b/>
          <w:bCs/>
        </w:rPr>
        <w:t xml:space="preserve"> and consumed by internal problems. </w:t>
      </w:r>
      <w:r w:rsidRPr="006C4F77">
        <w:rPr>
          <w:rStyle w:val="StyleUnderline"/>
          <w:rFonts w:asciiTheme="minorHAnsi" w:hAnsiTheme="minorHAnsi" w:cstheme="minorHAnsi"/>
          <w:b/>
          <w:bCs/>
          <w:highlight w:val="green"/>
        </w:rPr>
        <w:t>For freedom to prevail</w:t>
      </w:r>
      <w:r w:rsidRPr="006C4F77">
        <w:rPr>
          <w:rStyle w:val="StyleUnderline"/>
          <w:rFonts w:asciiTheme="minorHAnsi" w:hAnsiTheme="minorHAnsi" w:cstheme="minorHAnsi"/>
          <w:b/>
          <w:bCs/>
        </w:rPr>
        <w:t xml:space="preserve"> on a global scale, </w:t>
      </w:r>
      <w:r w:rsidRPr="006C4F77">
        <w:rPr>
          <w:rStyle w:val="StyleUnderline"/>
          <w:rFonts w:asciiTheme="minorHAnsi" w:hAnsiTheme="minorHAnsi" w:cstheme="minorHAnsi"/>
          <w:b/>
          <w:bCs/>
          <w:highlight w:val="green"/>
        </w:rPr>
        <w:t>the U</w:t>
      </w:r>
      <w:r w:rsidRPr="006C4F77">
        <w:rPr>
          <w:rStyle w:val="StyleUnderline"/>
          <w:rFonts w:asciiTheme="minorHAnsi" w:hAnsiTheme="minorHAnsi" w:cstheme="minorHAnsi"/>
          <w:b/>
          <w:bCs/>
        </w:rPr>
        <w:t xml:space="preserve">nited </w:t>
      </w:r>
      <w:r w:rsidRPr="006C4F77">
        <w:rPr>
          <w:rStyle w:val="StyleUnderline"/>
          <w:rFonts w:asciiTheme="minorHAnsi" w:hAnsiTheme="minorHAnsi" w:cstheme="minorHAnsi"/>
          <w:b/>
          <w:bCs/>
          <w:highlight w:val="green"/>
        </w:rPr>
        <w:t>S</w:t>
      </w:r>
      <w:r w:rsidRPr="006C4F77">
        <w:rPr>
          <w:rStyle w:val="StyleUnderline"/>
          <w:rFonts w:asciiTheme="minorHAnsi" w:hAnsiTheme="minorHAnsi" w:cstheme="minorHAnsi"/>
          <w:b/>
          <w:bCs/>
        </w:rPr>
        <w:t xml:space="preserve">tates </w:t>
      </w:r>
      <w:r w:rsidRPr="006C4F77">
        <w:rPr>
          <w:rStyle w:val="StyleUnderline"/>
          <w:rFonts w:asciiTheme="minorHAnsi" w:hAnsiTheme="minorHAnsi" w:cstheme="minorHAnsi"/>
          <w:b/>
          <w:bCs/>
          <w:highlight w:val="green"/>
        </w:rPr>
        <w:t>and</w:t>
      </w:r>
      <w:r w:rsidRPr="006C4F77">
        <w:rPr>
          <w:rStyle w:val="StyleUnderline"/>
          <w:rFonts w:asciiTheme="minorHAnsi" w:hAnsiTheme="minorHAnsi" w:cstheme="minorHAnsi"/>
          <w:b/>
          <w:bCs/>
        </w:rPr>
        <w:t xml:space="preserve"> its </w:t>
      </w:r>
      <w:r w:rsidRPr="006C4F77">
        <w:rPr>
          <w:rStyle w:val="StyleUnderline"/>
          <w:rFonts w:asciiTheme="minorHAnsi" w:hAnsiTheme="minorHAnsi" w:cstheme="minorHAnsi"/>
          <w:b/>
          <w:bCs/>
          <w:highlight w:val="green"/>
        </w:rPr>
        <w:t>partners must band together</w:t>
      </w:r>
      <w:r w:rsidRPr="006C4F77">
        <w:rPr>
          <w:rStyle w:val="StyleUnderline"/>
          <w:rFonts w:asciiTheme="minorHAnsi" w:hAnsiTheme="minorHAnsi" w:cstheme="minorHAnsi"/>
          <w:b/>
          <w:bCs/>
        </w:rPr>
        <w:t xml:space="preserve"> and work harder </w:t>
      </w:r>
      <w:r w:rsidRPr="006C4F77">
        <w:rPr>
          <w:rStyle w:val="StyleUnderline"/>
          <w:rFonts w:asciiTheme="minorHAnsi" w:hAnsiTheme="minorHAnsi" w:cstheme="minorHAnsi"/>
          <w:b/>
          <w:bCs/>
          <w:highlight w:val="green"/>
        </w:rPr>
        <w:t>to strengthen democracy at home and abroad.</w:t>
      </w:r>
      <w:r w:rsidRPr="006C4F77">
        <w:rPr>
          <w:rStyle w:val="StyleUnderline"/>
          <w:rFonts w:asciiTheme="minorHAnsi" w:hAnsiTheme="minorHAnsi" w:cstheme="minorHAnsi"/>
          <w:b/>
          <w:bCs/>
        </w:rPr>
        <w:t xml:space="preserve"> President </w:t>
      </w:r>
      <w:r w:rsidRPr="00706527">
        <w:rPr>
          <w:rStyle w:val="StyleUnderline"/>
          <w:rFonts w:asciiTheme="minorHAnsi" w:hAnsiTheme="minorHAnsi" w:cstheme="minorHAnsi"/>
          <w:b/>
          <w:bCs/>
        </w:rPr>
        <w:t>Biden</w:t>
      </w:r>
      <w:r w:rsidRPr="006C4F77">
        <w:rPr>
          <w:rStyle w:val="StyleUnderline"/>
          <w:rFonts w:asciiTheme="minorHAnsi" w:hAnsiTheme="minorHAnsi" w:cstheme="minorHAnsi"/>
          <w:b/>
          <w:bCs/>
        </w:rPr>
        <w:t xml:space="preserve"> has </w:t>
      </w:r>
      <w:r w:rsidRPr="00706527">
        <w:rPr>
          <w:rStyle w:val="StyleUnderline"/>
          <w:rFonts w:asciiTheme="minorHAnsi" w:hAnsiTheme="minorHAnsi" w:cstheme="minorHAnsi"/>
          <w:b/>
          <w:bCs/>
        </w:rPr>
        <w:t>pledged to restore America’s international role</w:t>
      </w:r>
      <w:r w:rsidRPr="006C4F77">
        <w:rPr>
          <w:rStyle w:val="StyleUnderline"/>
          <w:rFonts w:asciiTheme="minorHAnsi" w:hAnsiTheme="minorHAnsi" w:cstheme="minorHAnsi"/>
          <w:b/>
          <w:bCs/>
        </w:rPr>
        <w:t xml:space="preserve"> as a leading supporter of democracy and human rights, </w:t>
      </w:r>
      <w:r w:rsidRPr="00706527">
        <w:rPr>
          <w:rStyle w:val="StyleUnderline"/>
          <w:rFonts w:asciiTheme="minorHAnsi" w:hAnsiTheme="minorHAnsi" w:cstheme="minorHAnsi"/>
          <w:b/>
          <w:bCs/>
        </w:rPr>
        <w:t>but to rebuild</w:t>
      </w:r>
      <w:r w:rsidRPr="006C4F77">
        <w:rPr>
          <w:rStyle w:val="StyleUnderline"/>
          <w:rFonts w:asciiTheme="minorHAnsi" w:hAnsiTheme="minorHAnsi" w:cstheme="minorHAnsi"/>
          <w:b/>
          <w:bCs/>
        </w:rPr>
        <w:t xml:space="preserve"> its leadership </w:t>
      </w:r>
      <w:r w:rsidRPr="00706527">
        <w:rPr>
          <w:rStyle w:val="StyleUnderline"/>
          <w:rFonts w:asciiTheme="minorHAnsi" w:hAnsiTheme="minorHAnsi" w:cstheme="minorHAnsi"/>
          <w:b/>
          <w:bCs/>
        </w:rPr>
        <w:t>credentials, the country must</w:t>
      </w:r>
      <w:r w:rsidRPr="006C4F77">
        <w:rPr>
          <w:rStyle w:val="StyleUnderline"/>
          <w:rFonts w:asciiTheme="minorHAnsi" w:hAnsiTheme="minorHAnsi" w:cstheme="minorHAnsi"/>
          <w:b/>
          <w:bCs/>
        </w:rPr>
        <w:t xml:space="preserve"> simultaneously </w:t>
      </w:r>
      <w:r w:rsidRPr="00706527">
        <w:rPr>
          <w:rStyle w:val="StyleUnderline"/>
          <w:rFonts w:asciiTheme="minorHAnsi" w:hAnsiTheme="minorHAnsi" w:cstheme="minorHAnsi"/>
          <w:b/>
          <w:bCs/>
        </w:rPr>
        <w:t>address the weaknesses within its own political system</w:t>
      </w:r>
      <w:r w:rsidRPr="006C4F77">
        <w:rPr>
          <w:rStyle w:val="StyleUnderline"/>
          <w:rFonts w:asciiTheme="minorHAnsi" w:hAnsiTheme="minorHAnsi" w:cstheme="minorHAnsi"/>
          <w:b/>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Despite the many losses for freedom recorded by </w:t>
      </w:r>
      <w:hyperlink r:id="rId29"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20ABD73D" w14:textId="77777777" w:rsidR="004F15EF" w:rsidRDefault="004F15EF" w:rsidP="004F15EF">
      <w:pPr>
        <w:pStyle w:val="Heading4"/>
      </w:pPr>
      <w:r>
        <w:t>Indian journalist strikes get arrested now.</w:t>
      </w:r>
    </w:p>
    <w:p w14:paraId="7B6CFDF2" w14:textId="77777777" w:rsidR="004F15EF" w:rsidRPr="001F4545" w:rsidRDefault="004F15EF" w:rsidP="004F15EF">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1F4545">
        <w:rPr>
          <w:rFonts w:asciiTheme="minorHAnsi" w:hAnsiTheme="minorHAnsi" w:cstheme="minorHAnsi"/>
          <w:b/>
          <w:bCs/>
          <w:highlight w:val="green"/>
          <w:u w:val="single"/>
        </w:rPr>
        <w:t>India arrests</w:t>
      </w:r>
      <w:r w:rsidRPr="001F4545">
        <w:rPr>
          <w:rFonts w:asciiTheme="minorHAnsi" w:hAnsiTheme="minorHAnsi" w:cstheme="minorHAnsi"/>
          <w:b/>
          <w:bCs/>
          <w:u w:val="single"/>
        </w:rPr>
        <w:t xml:space="preserve"> dozens of </w:t>
      </w:r>
      <w:r w:rsidRPr="001F4545">
        <w:rPr>
          <w:rFonts w:asciiTheme="minorHAnsi" w:hAnsiTheme="minorHAnsi" w:cstheme="minorHAnsi"/>
          <w:b/>
          <w:bCs/>
          <w:highlight w:val="green"/>
          <w:u w:val="single"/>
        </w:rPr>
        <w:t>journalists</w:t>
      </w:r>
      <w:r w:rsidRPr="001F4545">
        <w:rPr>
          <w:rFonts w:asciiTheme="minorHAnsi" w:hAnsiTheme="minorHAnsi" w:cstheme="minorHAnsi"/>
          <w:b/>
          <w:bCs/>
          <w:u w:val="single"/>
        </w:rPr>
        <w:t xml:space="preserve"> in clampdown </w:t>
      </w:r>
      <w:r w:rsidRPr="001F4545">
        <w:rPr>
          <w:rFonts w:asciiTheme="minorHAnsi" w:hAnsiTheme="minorHAnsi" w:cstheme="minorHAnsi"/>
          <w:b/>
          <w:bCs/>
          <w:highlight w:val="green"/>
          <w:u w:val="single"/>
        </w:rPr>
        <w:t>on critics of Covid-19 response</w:t>
      </w:r>
      <w:r w:rsidRPr="001F4545">
        <w:rPr>
          <w:sz w:val="18"/>
          <w:szCs w:val="18"/>
        </w:rPr>
        <w:t xml:space="preserve">," </w:t>
      </w:r>
      <w:hyperlink r:id="rId30"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1F57355C" w14:textId="77777777" w:rsidR="004F15EF" w:rsidRPr="001F4545" w:rsidRDefault="004F15EF" w:rsidP="004F15EF">
      <w:pPr>
        <w:rPr>
          <w:sz w:val="16"/>
        </w:rPr>
      </w:pPr>
      <w:r w:rsidRPr="001F4545">
        <w:rPr>
          <w:rFonts w:asciiTheme="minorHAnsi" w:hAnsiTheme="minorHAnsi" w:cstheme="minorHAnsi"/>
          <w:b/>
          <w:bCs/>
          <w:highlight w:val="green"/>
          <w:u w:val="single"/>
        </w:rPr>
        <w:t>Journalists protest</w:t>
      </w:r>
      <w:r w:rsidRPr="001F4545">
        <w:rPr>
          <w:u w:val="single"/>
        </w:rPr>
        <w:t xml:space="preserve"> in New Delhi </w:t>
      </w:r>
      <w:r w:rsidRPr="001F4545">
        <w:rPr>
          <w:rFonts w:asciiTheme="minorHAnsi" w:hAnsiTheme="minorHAnsi" w:cstheme="minorHAnsi"/>
          <w:b/>
          <w:bCs/>
          <w:highlight w:val="green"/>
          <w:u w:val="single"/>
        </w:rPr>
        <w:t>over</w:t>
      </w:r>
      <w:r w:rsidRPr="001F4545">
        <w:rPr>
          <w:u w:val="single"/>
        </w:rPr>
        <w:t xml:space="preserve"> the </w:t>
      </w:r>
      <w:r w:rsidRPr="001F4545">
        <w:rPr>
          <w:rFonts w:asciiTheme="minorHAnsi" w:hAnsiTheme="minorHAnsi" w:cstheme="minorHAnsi"/>
          <w:b/>
          <w:bCs/>
          <w:highlight w:val="gree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1F4545">
        <w:rPr>
          <w:rFonts w:asciiTheme="minorHAnsi" w:hAnsiTheme="minorHAnsi" w:cstheme="minorHAnsi"/>
          <w:b/>
          <w:bCs/>
          <w:highlight w:val="green"/>
          <w:u w:val="single"/>
        </w:rPr>
        <w:t>India</w:t>
      </w:r>
      <w:r w:rsidRPr="001F4545">
        <w:rPr>
          <w:b/>
          <w:bCs/>
          <w:u w:val="single"/>
        </w:rPr>
        <w:t>n</w:t>
      </w:r>
      <w:r w:rsidRPr="001F4545">
        <w:rPr>
          <w:u w:val="single"/>
        </w:rPr>
        <w:t xml:space="preserve"> government is </w:t>
      </w:r>
      <w:r w:rsidRPr="001F4545">
        <w:rPr>
          <w:rFonts w:asciiTheme="minorHAnsi" w:hAnsiTheme="minorHAnsi" w:cstheme="minorHAnsi"/>
          <w:b/>
          <w:bCs/>
          <w:highlight w:val="green"/>
          <w:u w:val="single"/>
        </w:rPr>
        <w:t>clamp</w:t>
      </w:r>
      <w:r w:rsidRPr="001F4545">
        <w:rPr>
          <w:b/>
          <w:bCs/>
          <w:u w:val="single"/>
        </w:rPr>
        <w:t xml:space="preserve">ing </w:t>
      </w:r>
      <w:r w:rsidRPr="001F4545">
        <w:rPr>
          <w:rFonts w:asciiTheme="minorHAnsi" w:hAnsiTheme="minorHAnsi" w:cstheme="minorHAnsi"/>
          <w:b/>
          <w:bCs/>
          <w:highlight w:val="green"/>
          <w:u w:val="single"/>
        </w:rPr>
        <w:t>down on media</w:t>
      </w:r>
      <w:r w:rsidRPr="001F4545">
        <w:rPr>
          <w:b/>
          <w:bCs/>
          <w:u w:val="single"/>
        </w:rPr>
        <w:t xml:space="preserve"> coverage</w:t>
      </w:r>
      <w:r w:rsidRPr="001F4545">
        <w:rPr>
          <w:u w:val="single"/>
        </w:rPr>
        <w:t xml:space="preserve"> </w:t>
      </w:r>
      <w:r w:rsidRPr="001F4545">
        <w:rPr>
          <w:highlight w:val="green"/>
          <w:u w:val="single"/>
        </w:rPr>
        <w:t xml:space="preserve">critical </w:t>
      </w:r>
      <w:r w:rsidRPr="001F4545">
        <w:rPr>
          <w:b/>
          <w:bCs/>
          <w:highlight w:val="green"/>
          <w:u w:val="single"/>
        </w:rPr>
        <w:t>of</w:t>
      </w:r>
      <w:r w:rsidRPr="001F4545">
        <w:rPr>
          <w:u w:val="single"/>
        </w:rPr>
        <w:t xml:space="preserve"> its </w:t>
      </w:r>
      <w:r w:rsidRPr="001F4545">
        <w:rPr>
          <w:b/>
          <w:bCs/>
          <w:u w:val="single"/>
        </w:rPr>
        <w:t xml:space="preserve">handling of </w:t>
      </w:r>
      <w:r w:rsidRPr="001F4545">
        <w:rPr>
          <w:b/>
          <w:bCs/>
          <w:highlight w:val="green"/>
          <w:u w:val="single"/>
        </w:rPr>
        <w:t>the pandemic</w:t>
      </w:r>
      <w:r w:rsidRPr="001F4545">
        <w:rPr>
          <w:sz w:val="16"/>
        </w:rPr>
        <w:t xml:space="preserve">. More than </w:t>
      </w:r>
      <w:r w:rsidRPr="001F4545">
        <w:rPr>
          <w:b/>
          <w:bCs/>
          <w:u w:val="single"/>
        </w:rPr>
        <w:t>50</w:t>
      </w:r>
      <w:r w:rsidRPr="001F4545">
        <w:rPr>
          <w:u w:val="single"/>
        </w:rPr>
        <w:t xml:space="preserve"> Indian </w:t>
      </w:r>
      <w:r w:rsidRPr="001F4545">
        <w:rPr>
          <w:highlight w:val="green"/>
          <w:u w:val="single"/>
        </w:rPr>
        <w:t>journalists</w:t>
      </w:r>
      <w:r w:rsidRPr="001F4545">
        <w:rPr>
          <w:u w:val="single"/>
        </w:rPr>
        <w:t xml:space="preserve"> have been </w:t>
      </w:r>
      <w:r w:rsidRPr="001F4545">
        <w:rPr>
          <w:b/>
          <w:bCs/>
          <w:highlight w:val="gree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w:t>
      </w:r>
      <w:r w:rsidRPr="001F4545">
        <w:rPr>
          <w:sz w:val="16"/>
        </w:rPr>
        <w:lastRenderedPageBreak/>
        <w:t>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31"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organisations. “It was important to tackle the spread of pessimism, negativity and rumour,” he told them. </w:t>
      </w:r>
      <w:r w:rsidRPr="001F4545">
        <w:rPr>
          <w:b/>
          <w:bCs/>
          <w:highlight w:val="gree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1F4545">
        <w:rPr>
          <w:b/>
          <w:bCs/>
          <w:highlight w:val="gree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32"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labourers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organisations played safe by not reviewing these decisions,” she said. India has now dropped two places to be ranked 142 out of 180 countries on the </w:t>
      </w:r>
      <w:hyperlink r:id="rId33"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6FA6DB6B" w14:textId="77777777" w:rsidR="004F15EF" w:rsidRDefault="004F15EF" w:rsidP="004F15EF"/>
    <w:p w14:paraId="6F3C7F45" w14:textId="77777777" w:rsidR="004F15EF" w:rsidRDefault="004F15EF" w:rsidP="004F15EF">
      <w:pPr>
        <w:pStyle w:val="Heading4"/>
      </w:pPr>
      <w:r>
        <w:t xml:space="preserve">A broader system of democratic backsliding hit India the hardest – COVID’s second wave was caused through governmental failure and lack of democracy. </w:t>
      </w:r>
    </w:p>
    <w:p w14:paraId="7EEB6D61" w14:textId="77777777" w:rsidR="004F15EF" w:rsidRDefault="004F15EF" w:rsidP="004F15EF">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34"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28D0110F" w14:textId="77777777" w:rsidR="004F15EF" w:rsidRDefault="004F15EF" w:rsidP="004F15EF">
      <w:pPr>
        <w:rPr>
          <w:sz w:val="10"/>
        </w:rPr>
      </w:pPr>
      <w:r w:rsidRPr="00AD2F80">
        <w:rPr>
          <w:sz w:val="10"/>
        </w:rPr>
        <w:t>On Thursday, the White House announced that it is deploying </w:t>
      </w:r>
      <w:hyperlink r:id="rId35"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36"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37"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38" w:history="1">
        <w:r w:rsidRPr="00AD2F80">
          <w:rPr>
            <w:rStyle w:val="Hyperlink"/>
            <w:sz w:val="10"/>
          </w:rPr>
          <w:t>Leading political science theories</w:t>
        </w:r>
      </w:hyperlink>
      <w:r w:rsidRPr="00AD2F80">
        <w:rPr>
          <w:sz w:val="10"/>
        </w:rPr>
        <w:t> argued these conditions made India </w:t>
      </w:r>
      <w:hyperlink r:id="rId39" w:history="1">
        <w:r w:rsidRPr="00AD2F80">
          <w:rPr>
            <w:rStyle w:val="Hyperlink"/>
            <w:sz w:val="10"/>
          </w:rPr>
          <w:t>infertile terrain</w:t>
        </w:r>
      </w:hyperlink>
      <w:r w:rsidRPr="00AD2F80">
        <w:rPr>
          <w:sz w:val="10"/>
        </w:rPr>
        <w:t> for democracy. Yet in 1947, India instituted a democratic government and, with the exception of </w:t>
      </w:r>
      <w:hyperlink r:id="rId40"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41"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42"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3F00B1">
        <w:rPr>
          <w:rFonts w:asciiTheme="minorHAnsi" w:hAnsiTheme="minorHAnsi" w:cstheme="minorHAnsi"/>
          <w:b/>
          <w:bCs/>
          <w:highlight w:val="gree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43"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44"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45"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46" w:history="1">
        <w:r w:rsidRPr="00AD2F80">
          <w:rPr>
            <w:rStyle w:val="Hyperlink"/>
            <w:sz w:val="10"/>
          </w:rPr>
          <w:t>protected</w:t>
        </w:r>
      </w:hyperlink>
      <w:r w:rsidRPr="00AD2F80">
        <w:rPr>
          <w:sz w:val="10"/>
        </w:rPr>
        <w:t xml:space="preserve"> and supported. </w:t>
      </w:r>
      <w:hyperlink r:id="rId47"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48"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49"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50"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51"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 xml:space="preserve">prevent journalists from reporting </w:t>
      </w:r>
      <w:r w:rsidRPr="00AD2F80">
        <w:rPr>
          <w:rFonts w:asciiTheme="minorHAnsi" w:hAnsiTheme="minorHAnsi" w:cstheme="minorHAnsi"/>
          <w:b/>
          <w:bCs/>
          <w:u w:val="single"/>
        </w:rPr>
        <w:lastRenderedPageBreak/>
        <w:t>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52"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53"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54"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55"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56"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57"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58"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59" w:history="1">
        <w:r w:rsidRPr="00AD2F80">
          <w:rPr>
            <w:rStyle w:val="Hyperlink"/>
            <w:sz w:val="10"/>
          </w:rPr>
          <w:t>exclusionary Hindu nationalism</w:t>
        </w:r>
      </w:hyperlink>
      <w:r w:rsidRPr="00AD2F80">
        <w:rPr>
          <w:sz w:val="10"/>
        </w:rPr>
        <w:t> deviates from that history. Muzzling free speech has been </w:t>
      </w:r>
      <w:hyperlink r:id="rId60"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61"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62"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512B38CD" w14:textId="77777777" w:rsidR="004F15EF" w:rsidRDefault="004F15EF" w:rsidP="004F15EF"/>
    <w:p w14:paraId="022EEDD6" w14:textId="77777777" w:rsidR="004F15EF" w:rsidRPr="00AB679D" w:rsidRDefault="004F15EF" w:rsidP="004F15EF">
      <w:pPr>
        <w:pStyle w:val="Heading4"/>
        <w:rPr>
          <w:rFonts w:asciiTheme="minorHAnsi" w:hAnsiTheme="minorHAnsi" w:cstheme="minorHAnsi"/>
        </w:rPr>
      </w:pPr>
      <w:r>
        <w:rPr>
          <w:rFonts w:asciiTheme="minorHAnsi" w:hAnsiTheme="minorHAnsi" w:cstheme="minorHAnsi"/>
        </w:rPr>
        <w:t xml:space="preserve">That’s prompted by lack of journalistic freedom which causes IndoPak escalation. </w:t>
      </w:r>
    </w:p>
    <w:p w14:paraId="5D66EAA8" w14:textId="77777777" w:rsidR="004F15EF" w:rsidRPr="00AB679D" w:rsidRDefault="004F15EF" w:rsidP="004F15EF">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63"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5045068D" w14:textId="77777777" w:rsidR="004F15EF" w:rsidRDefault="004F15EF" w:rsidP="004F15EF">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03191FB3" w14:textId="77777777" w:rsidR="004F15EF" w:rsidRPr="00AD2F80" w:rsidRDefault="004F15EF" w:rsidP="004F15EF">
      <w:pPr>
        <w:rPr>
          <w:rFonts w:asciiTheme="minorHAnsi" w:hAnsiTheme="minorHAnsi" w:cstheme="minorHAnsi"/>
          <w:sz w:val="12"/>
        </w:rPr>
      </w:pPr>
    </w:p>
    <w:p w14:paraId="75E1CCA6" w14:textId="77777777" w:rsidR="004F15EF" w:rsidRPr="00AB679D" w:rsidRDefault="004F15EF" w:rsidP="004F15EF">
      <w:pPr>
        <w:pStyle w:val="Heading4"/>
        <w:rPr>
          <w:rFonts w:asciiTheme="minorHAnsi" w:hAnsiTheme="minorHAnsi" w:cstheme="minorHAnsi"/>
        </w:rPr>
      </w:pPr>
      <w:r>
        <w:rPr>
          <w:rFonts w:asciiTheme="minorHAnsi" w:hAnsiTheme="minorHAnsi" w:cstheme="minorHAnsi"/>
        </w:rPr>
        <w:t>Extinction – first strike and fallout blocks the sun</w:t>
      </w:r>
    </w:p>
    <w:p w14:paraId="7274E61A" w14:textId="77777777" w:rsidR="004F15EF" w:rsidRPr="00AB679D" w:rsidRDefault="004F15EF" w:rsidP="004F15EF">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64"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09AC76A6" w14:textId="77777777" w:rsidR="004F15EF" w:rsidRPr="003F00B1" w:rsidRDefault="004F15EF" w:rsidP="004F15EF">
      <w:pPr>
        <w:rPr>
          <w:sz w:val="8"/>
        </w:rPr>
      </w:pPr>
      <w:r w:rsidRPr="00AF6484">
        <w:rPr>
          <w:rFonts w:asciiTheme="minorHAnsi" w:hAnsiTheme="minorHAnsi" w:cstheme="minorHAnsi"/>
          <w:sz w:val="8"/>
        </w:rPr>
        <w:lastRenderedPageBreak/>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385073E1" w14:textId="77777777" w:rsidR="004F15EF" w:rsidRDefault="004F15EF" w:rsidP="004F15EF"/>
    <w:p w14:paraId="017A53B6" w14:textId="77777777" w:rsidR="004F15EF" w:rsidRPr="005F32CE" w:rsidRDefault="004F15EF" w:rsidP="004F15EF">
      <w:pPr>
        <w:pStyle w:val="Heading4"/>
      </w:pPr>
      <w:r>
        <w:lastRenderedPageBreak/>
        <w:t xml:space="preserve">The plan solves: </w:t>
      </w:r>
    </w:p>
    <w:p w14:paraId="4CEA1FD8" w14:textId="77777777" w:rsidR="004F15EF" w:rsidRPr="00637937" w:rsidRDefault="004F15EF" w:rsidP="004F15EF">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4CD47A2F" w14:textId="77777777" w:rsidR="004F15EF" w:rsidRDefault="004F15EF" w:rsidP="004F15EF">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0E6044C7" w14:textId="77777777" w:rsidR="004F15EF" w:rsidRDefault="004F15EF" w:rsidP="004F15EF">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E3B48C2" w14:textId="77777777" w:rsidR="004F15EF" w:rsidRDefault="004F15EF" w:rsidP="004F15EF">
      <w:pPr>
        <w:rPr>
          <w:rFonts w:asciiTheme="minorHAnsi" w:hAnsiTheme="minorHAnsi" w:cstheme="minorHAnsi"/>
          <w:b/>
          <w:bCs/>
          <w:u w:val="single"/>
        </w:rPr>
      </w:pPr>
    </w:p>
    <w:p w14:paraId="6362F25F" w14:textId="77777777" w:rsidR="004F15EF" w:rsidRDefault="004F15EF" w:rsidP="004F15EF">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65F913AE" w14:textId="77777777" w:rsidR="004F15EF" w:rsidRPr="00B030E3" w:rsidRDefault="004F15EF" w:rsidP="004F15EF">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65" w:history="1">
        <w:r w:rsidRPr="00540FF3">
          <w:rPr>
            <w:rStyle w:val="Hyperlink"/>
          </w:rPr>
          <w:t>https://www.organizingupgrade.com/strike-for-democracy/</w:t>
        </w:r>
      </w:hyperlink>
      <w:r>
        <w:t xml:space="preserve">] </w:t>
      </w:r>
    </w:p>
    <w:p w14:paraId="1F74ED01" w14:textId="77777777" w:rsidR="004F15EF" w:rsidRPr="00B030E3" w:rsidRDefault="004F15EF" w:rsidP="004F15EF">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63B4FD54" w14:textId="77777777" w:rsidR="004F15EF" w:rsidRPr="00B030E3" w:rsidRDefault="004F15EF" w:rsidP="004F15EF">
      <w:pPr>
        <w:rPr>
          <w:sz w:val="16"/>
        </w:rPr>
      </w:pPr>
      <w:r w:rsidRPr="00B030E3">
        <w:rPr>
          <w:sz w:val="16"/>
        </w:rPr>
        <w:t>A range of groups have mobilized to fight for a fair election and plan around worst case scenarios. Some unions have been active in a few of these groups, such as Protect the Vote.</w:t>
      </w:r>
    </w:p>
    <w:p w14:paraId="316761AC" w14:textId="77777777" w:rsidR="004F15EF" w:rsidRPr="00B030E3" w:rsidRDefault="004F15EF" w:rsidP="004F15EF">
      <w:pPr>
        <w:rPr>
          <w:sz w:val="16"/>
        </w:rPr>
      </w:pPr>
      <w:r w:rsidRPr="00B030E3">
        <w:rPr>
          <w:sz w:val="16"/>
        </w:rPr>
        <w:t xml:space="preserve">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w:t>
      </w:r>
      <w:r w:rsidRPr="00B030E3">
        <w:rPr>
          <w:sz w:val="16"/>
        </w:rPr>
        <w:lastRenderedPageBreak/>
        <w:t>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61ADB60" w14:textId="77777777" w:rsidR="004F15EF" w:rsidRPr="00B030E3" w:rsidRDefault="004F15EF" w:rsidP="004F15EF">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2F5ECE30" w14:textId="77777777" w:rsidR="004F15EF" w:rsidRPr="00B030E3" w:rsidRDefault="004F15EF" w:rsidP="004F15EF">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318D8E2" w14:textId="77777777" w:rsidR="004F15EF" w:rsidRPr="00B030E3" w:rsidRDefault="004F15EF" w:rsidP="004F15EF">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4B4540F3" w14:textId="77777777" w:rsidR="004F15EF" w:rsidRPr="00B030E3" w:rsidRDefault="004F15EF" w:rsidP="004F15EF">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3AD984DE" w14:textId="77777777" w:rsidR="004F15EF" w:rsidRPr="00B030E3" w:rsidRDefault="004F15EF" w:rsidP="004F15EF">
      <w:pPr>
        <w:rPr>
          <w:sz w:val="16"/>
        </w:rPr>
      </w:pPr>
      <w:r w:rsidRPr="00B030E3">
        <w:rPr>
          <w:sz w:val="16"/>
        </w:rPr>
        <w:t>ARE UNIONS READY?</w:t>
      </w:r>
    </w:p>
    <w:p w14:paraId="45CB0347" w14:textId="77777777" w:rsidR="004F15EF" w:rsidRPr="00B030E3" w:rsidRDefault="004F15EF" w:rsidP="004F15EF">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18499157" w14:textId="77777777" w:rsidR="004F15EF" w:rsidRPr="00B030E3" w:rsidRDefault="004F15EF" w:rsidP="004F15EF">
      <w:pPr>
        <w:rPr>
          <w:sz w:val="16"/>
        </w:rPr>
      </w:pPr>
      <w:r w:rsidRPr="00B030E3">
        <w:rPr>
          <w:sz w:val="16"/>
        </w:rPr>
        <w:t xml:space="preserve">The Rochester Central Labor Council in New York passed a resolution calling for a general strike in the event that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59596236" w14:textId="77777777" w:rsidR="004F15EF" w:rsidRPr="00B030E3" w:rsidRDefault="004F15EF" w:rsidP="004F15EF">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5519A6E1" w14:textId="77777777" w:rsidR="004F15EF" w:rsidRPr="00B030E3" w:rsidRDefault="004F15EF" w:rsidP="004F15EF">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5423E9D7" w14:textId="77777777" w:rsidR="004F15EF" w:rsidRPr="00B030E3" w:rsidRDefault="004F15EF" w:rsidP="004F15EF">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00CED0B9" w14:textId="77777777" w:rsidR="004F15EF" w:rsidRPr="00B030E3" w:rsidRDefault="004F15EF" w:rsidP="004F15EF">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192A071A" w14:textId="77777777" w:rsidR="004F15EF" w:rsidRDefault="004F15EF" w:rsidP="004F15EF"/>
    <w:p w14:paraId="7C5F2544" w14:textId="77777777" w:rsidR="004F15EF" w:rsidRPr="00AB679D" w:rsidRDefault="004F15EF" w:rsidP="004F15EF">
      <w:pPr>
        <w:pStyle w:val="Heading4"/>
        <w:rPr>
          <w:rFonts w:asciiTheme="minorHAnsi" w:hAnsiTheme="minorHAnsi" w:cstheme="minorHAnsi"/>
          <w:lang w:eastAsia="zh-CN"/>
        </w:rPr>
      </w:pPr>
      <w:bookmarkStart w:id="0" w:name="_Hlk82187430"/>
      <w:r>
        <w:rPr>
          <w:rFonts w:asciiTheme="minorHAnsi" w:hAnsiTheme="minorHAnsi" w:cstheme="minorHAnsi"/>
        </w:rPr>
        <w:lastRenderedPageBreak/>
        <w:t xml:space="preserve">Strong democracy is key to preventing nuclear war – collapse is worse and turns every impact </w:t>
      </w:r>
    </w:p>
    <w:p w14:paraId="6925AF94" w14:textId="77777777" w:rsidR="004F15EF" w:rsidRPr="00AB679D" w:rsidRDefault="004F15EF" w:rsidP="004F15EF">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66"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65CDAB63" w14:textId="77777777" w:rsidR="004F15EF" w:rsidRPr="00AB679D" w:rsidRDefault="004F15EF" w:rsidP="004F15EF">
      <w:pPr>
        <w:rPr>
          <w:rFonts w:asciiTheme="minorHAnsi" w:hAnsiTheme="minorHAnsi" w:cstheme="minorHAnsi"/>
          <w:sz w:val="16"/>
        </w:rPr>
      </w:pPr>
      <w:r w:rsidRPr="00AB679D">
        <w:rPr>
          <w:rFonts w:asciiTheme="minorHAnsi" w:hAnsiTheme="minorHAnsi" w:cstheme="minorHAnsi"/>
          <w:sz w:val="16"/>
        </w:rPr>
        <w:t xml:space="preserve">Democratic decline would </w:t>
      </w:r>
      <w:r w:rsidRPr="00AB679D">
        <w:rPr>
          <w:rStyle w:val="Emphasis"/>
          <w:rFonts w:asciiTheme="minorHAnsi" w:hAnsiTheme="minorHAnsi" w:cstheme="minorHAnsi"/>
          <w:highlight w:val="green"/>
        </w:rPr>
        <w:t>weaken</w:t>
      </w:r>
      <w:r w:rsidRPr="00AB679D">
        <w:rPr>
          <w:rStyle w:val="Emphasis"/>
          <w:rFonts w:asciiTheme="minorHAnsi" w:hAnsiTheme="minorHAnsi" w:cstheme="minorHAnsi"/>
        </w:rPr>
        <w:t xml:space="preserve"> U.S. </w:t>
      </w:r>
      <w:r w:rsidRPr="00AB679D">
        <w:rPr>
          <w:rStyle w:val="Emphasis"/>
          <w:rFonts w:asciiTheme="minorHAnsi" w:hAnsiTheme="minorHAnsi" w:cstheme="minorHAnsi"/>
          <w:highlight w:val="green"/>
        </w:rPr>
        <w:t>partnerships</w:t>
      </w:r>
      <w:r w:rsidRPr="00AB679D">
        <w:rPr>
          <w:rStyle w:val="Emphasis"/>
          <w:rFonts w:asciiTheme="minorHAnsi" w:hAnsiTheme="minorHAnsi" w:cstheme="minorHAnsi"/>
        </w:rPr>
        <w:t xml:space="preserve"> and </w:t>
      </w:r>
      <w:r w:rsidRPr="00AB679D">
        <w:rPr>
          <w:rStyle w:val="Emphasis"/>
          <w:rFonts w:asciiTheme="minorHAnsi" w:hAnsiTheme="minorHAnsi" w:cstheme="minorHAnsi"/>
          <w:highlight w:val="green"/>
        </w:rPr>
        <w:t>erode</w:t>
      </w:r>
      <w:r w:rsidRPr="00AB679D">
        <w:rPr>
          <w:rStyle w:val="Emphasis"/>
          <w:rFonts w:asciiTheme="minorHAnsi" w:hAnsiTheme="minorHAnsi" w:cstheme="minorHAnsi"/>
        </w:rPr>
        <w:t xml:space="preserve"> an important foundation for U.S. </w:t>
      </w:r>
      <w:r w:rsidRPr="00AB679D">
        <w:rPr>
          <w:rStyle w:val="Emphasis"/>
          <w:rFonts w:asciiTheme="minorHAnsi" w:hAnsiTheme="minorHAnsi" w:cstheme="minorHAnsi"/>
          <w:highlight w:val="green"/>
        </w:rPr>
        <w:t>cooperation</w:t>
      </w:r>
      <w:r w:rsidRPr="00AB679D">
        <w:rPr>
          <w:rFonts w:asciiTheme="minorHAnsi" w:hAnsiTheme="minorHAnsi" w:cstheme="minorHAnsi"/>
          <w:sz w:val="16"/>
        </w:rPr>
        <w:t xml:space="preserve"> abroad. </w:t>
      </w:r>
      <w:hyperlink r:id="rId67"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6C4F77">
        <w:rPr>
          <w:rFonts w:asciiTheme="minorHAnsi" w:hAnsiTheme="minorHAnsi" w:cstheme="minorHAnsi"/>
          <w:b/>
          <w:bCs/>
          <w:highlight w:val="gree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6C4F77">
        <w:rPr>
          <w:rFonts w:asciiTheme="minorHAnsi" w:hAnsiTheme="minorHAnsi" w:cstheme="minorHAnsi"/>
          <w:b/>
          <w:bCs/>
          <w:highlight w:val="gree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6C4F77">
        <w:rPr>
          <w:rFonts w:asciiTheme="minorHAnsi" w:hAnsiTheme="minorHAnsi" w:cstheme="minorHAnsi"/>
          <w:b/>
          <w:bCs/>
          <w:highlight w:val="gree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6C4F77">
        <w:rPr>
          <w:rFonts w:asciiTheme="minorHAnsi" w:hAnsiTheme="minorHAnsi" w:cstheme="minorHAnsi"/>
          <w:b/>
          <w:bCs/>
          <w:highlight w:val="green"/>
          <w:u w:val="single"/>
        </w:rPr>
        <w:t>form</w:t>
      </w:r>
      <w:r w:rsidRPr="006C4F77">
        <w:rPr>
          <w:rFonts w:asciiTheme="minorHAnsi" w:hAnsiTheme="minorHAnsi" w:cstheme="minorHAnsi"/>
          <w:b/>
          <w:bCs/>
          <w:u w:val="single"/>
        </w:rPr>
        <w:t xml:space="preserve">ation of a cohesive </w:t>
      </w:r>
      <w:r w:rsidRPr="006C4F77">
        <w:rPr>
          <w:rFonts w:asciiTheme="minorHAnsi" w:hAnsiTheme="minorHAnsi" w:cstheme="minorHAnsi"/>
          <w:b/>
          <w:bCs/>
          <w:highlight w:val="green"/>
          <w:u w:val="single"/>
        </w:rPr>
        <w:t>challenge to</w:t>
      </w:r>
      <w:r w:rsidRPr="006C4F77">
        <w:rPr>
          <w:rFonts w:asciiTheme="minorHAnsi" w:hAnsiTheme="minorHAnsi" w:cstheme="minorHAnsi"/>
          <w:b/>
          <w:bCs/>
          <w:u w:val="single"/>
        </w:rPr>
        <w:t xml:space="preserve"> the U.S.-led international </w:t>
      </w:r>
      <w:r w:rsidRPr="006C4F77">
        <w:rPr>
          <w:rFonts w:asciiTheme="minorHAnsi" w:hAnsiTheme="minorHAnsi" w:cstheme="minorHAnsi"/>
          <w:b/>
          <w:bCs/>
          <w:highlight w:val="green"/>
          <w:u w:val="single"/>
        </w:rPr>
        <w:t>system</w:t>
      </w:r>
      <w:r w:rsidRPr="00AB679D">
        <w:rPr>
          <w:rFonts w:asciiTheme="minorHAnsi" w:hAnsiTheme="minorHAnsi" w:cstheme="minorHAnsi"/>
          <w:sz w:val="16"/>
        </w:rPr>
        <w:t xml:space="preserve">. </w:t>
      </w:r>
    </w:p>
    <w:p w14:paraId="1E34E104" w14:textId="77777777" w:rsidR="004F15EF" w:rsidRPr="00AB679D" w:rsidRDefault="004F15EF" w:rsidP="004F15EF">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have led to enhanced relations between these countries and Russia. Likewise, democratic decline in Bangladesh has led Sheikh Hasina Wazed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6DA90714" w14:textId="77777777" w:rsidR="004F15EF" w:rsidRPr="00AB679D" w:rsidRDefault="004F15EF" w:rsidP="004F15EF">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AB679D">
        <w:rPr>
          <w:rStyle w:val="Emphasis"/>
          <w:rFonts w:asciiTheme="minorHAnsi" w:hAnsiTheme="minorHAnsi" w:cstheme="minorHAnsi"/>
          <w:highlight w:val="green"/>
        </w:rPr>
        <w:t>reliability of</w:t>
      </w:r>
      <w:r w:rsidRPr="00AB679D">
        <w:rPr>
          <w:rStyle w:val="Emphasis"/>
          <w:rFonts w:asciiTheme="minorHAnsi" w:hAnsiTheme="minorHAnsi" w:cstheme="minorHAnsi"/>
        </w:rPr>
        <w:t xml:space="preserve"> such </w:t>
      </w:r>
      <w:r w:rsidRPr="00AB679D">
        <w:rPr>
          <w:rStyle w:val="Emphasis"/>
          <w:rFonts w:asciiTheme="minorHAnsi" w:hAnsiTheme="minorHAnsi" w:cstheme="minorHAnsi"/>
          <w:highlight w:val="gree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6C4F77">
        <w:rPr>
          <w:rFonts w:asciiTheme="minorHAnsi" w:hAnsiTheme="minorHAnsi" w:cstheme="minorHAnsi"/>
          <w:b/>
          <w:bCs/>
          <w:highlight w:val="gree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AB679D">
        <w:rPr>
          <w:rStyle w:val="Emphasis"/>
          <w:rFonts w:asciiTheme="minorHAnsi" w:hAnsiTheme="minorHAnsi" w:cstheme="minorHAnsi"/>
          <w:highlight w:val="green"/>
        </w:rPr>
        <w:t>compromise</w:t>
      </w:r>
      <w:r w:rsidRPr="006C4F77">
        <w:rPr>
          <w:rFonts w:asciiTheme="minorHAnsi" w:hAnsiTheme="minorHAnsi" w:cstheme="minorHAnsi"/>
          <w:b/>
          <w:bCs/>
          <w:u w:val="single"/>
        </w:rPr>
        <w:t xml:space="preserve"> the United States’ ability to form the kinds of </w:t>
      </w:r>
      <w:r w:rsidRPr="006C4F77">
        <w:rPr>
          <w:rFonts w:asciiTheme="minorHAnsi" w:hAnsiTheme="minorHAnsi" w:cstheme="minorHAnsi"/>
          <w:b/>
          <w:bCs/>
          <w:highlight w:val="gree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6C4F77">
        <w:rPr>
          <w:rFonts w:asciiTheme="minorHAnsi" w:hAnsiTheme="minorHAnsi" w:cstheme="minorHAnsi"/>
          <w:b/>
          <w:bCs/>
          <w:highlight w:val="gree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AB679D">
        <w:rPr>
          <w:rStyle w:val="Emphasis"/>
          <w:rFonts w:asciiTheme="minorHAnsi" w:hAnsiTheme="minorHAnsi" w:cstheme="minorHAnsi"/>
          <w:highlight w:val="green"/>
        </w:rPr>
        <w:t>extremism demand</w:t>
      </w:r>
      <w:r w:rsidRPr="00AB679D">
        <w:rPr>
          <w:rStyle w:val="Emphasis"/>
          <w:rFonts w:asciiTheme="minorHAnsi" w:hAnsiTheme="minorHAnsi" w:cstheme="minorHAnsi"/>
        </w:rPr>
        <w:t xml:space="preserve"> the coordination and </w:t>
      </w:r>
      <w:r w:rsidRPr="00AB679D">
        <w:rPr>
          <w:rStyle w:val="Emphasis"/>
          <w:rFonts w:asciiTheme="minorHAnsi" w:hAnsiTheme="minorHAnsi" w:cstheme="minorHAnsi"/>
          <w:highlight w:val="gree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0881860D" w14:textId="77777777" w:rsidR="004F15EF" w:rsidRPr="00AB679D" w:rsidRDefault="004F15EF" w:rsidP="004F15EF">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6C4F77">
        <w:rPr>
          <w:rFonts w:asciiTheme="minorHAnsi" w:hAnsiTheme="minorHAnsi" w:cstheme="minorHAnsi"/>
          <w:b/>
          <w:bCs/>
          <w:highlight w:val="gree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AB679D">
        <w:rPr>
          <w:rStyle w:val="Emphasis"/>
          <w:rFonts w:asciiTheme="minorHAnsi" w:hAnsiTheme="minorHAnsi" w:cstheme="minorHAnsi"/>
          <w:highlight w:val="green"/>
        </w:rPr>
        <w:t>diluting</w:t>
      </w:r>
      <w:r w:rsidRPr="00AB679D">
        <w:rPr>
          <w:rStyle w:val="Emphasis"/>
          <w:rFonts w:asciiTheme="minorHAnsi" w:hAnsiTheme="minorHAnsi" w:cstheme="minorHAnsi"/>
        </w:rPr>
        <w:t xml:space="preserve"> U.S. influence in critical international </w:t>
      </w:r>
      <w:r w:rsidRPr="00AB679D">
        <w:rPr>
          <w:rStyle w:val="Emphasis"/>
          <w:rFonts w:asciiTheme="minorHAnsi" w:hAnsiTheme="minorHAnsi" w:cstheme="minorHAnsi"/>
          <w:highlight w:val="green"/>
        </w:rPr>
        <w:t>institutions</w:t>
      </w:r>
      <w:r w:rsidRPr="00AB679D">
        <w:rPr>
          <w:rFonts w:asciiTheme="minorHAnsi" w:hAnsiTheme="minorHAnsi" w:cstheme="minorHAnsi"/>
          <w:sz w:val="16"/>
        </w:rPr>
        <w:t xml:space="preserve">, including the </w:t>
      </w:r>
      <w:hyperlink r:id="rId68"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C0056E5" w14:textId="77777777" w:rsidR="004F15EF" w:rsidRPr="00113E52" w:rsidRDefault="004F15EF" w:rsidP="004F15EF">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6C4F77">
        <w:rPr>
          <w:rFonts w:asciiTheme="minorHAnsi" w:hAnsiTheme="minorHAnsi" w:cstheme="minorHAnsi"/>
          <w:b/>
          <w:bCs/>
          <w:highlight w:val="green"/>
          <w:u w:val="single"/>
        </w:rPr>
        <w:t>autocracies could enable</w:t>
      </w:r>
      <w:r w:rsidRPr="006C4F77">
        <w:rPr>
          <w:rFonts w:asciiTheme="minorHAnsi" w:hAnsiTheme="minorHAnsi" w:cstheme="minorHAnsi"/>
          <w:b/>
          <w:bCs/>
          <w:u w:val="single"/>
        </w:rPr>
        <w:t xml:space="preserve"> these </w:t>
      </w:r>
      <w:r w:rsidRPr="006C4F77">
        <w:rPr>
          <w:rFonts w:asciiTheme="minorHAnsi" w:hAnsiTheme="minorHAnsi" w:cstheme="minorHAnsi"/>
          <w:b/>
          <w:bCs/>
          <w:highlight w:val="green"/>
          <w:u w:val="single"/>
        </w:rPr>
        <w:t>countries to bypass</w:t>
      </w:r>
      <w:r w:rsidRPr="006C4F77">
        <w:rPr>
          <w:rFonts w:asciiTheme="minorHAnsi" w:hAnsiTheme="minorHAnsi" w:cstheme="minorHAnsi"/>
          <w:b/>
          <w:bCs/>
          <w:u w:val="single"/>
        </w:rPr>
        <w:t xml:space="preserve"> the </w:t>
      </w:r>
      <w:r w:rsidRPr="006C4F77">
        <w:rPr>
          <w:rFonts w:asciiTheme="minorHAnsi" w:hAnsiTheme="minorHAnsi" w:cstheme="minorHAnsi"/>
          <w:b/>
          <w:bCs/>
          <w:highlight w:val="gree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FC2F9B">
        <w:rPr>
          <w:rFonts w:asciiTheme="minorHAnsi" w:hAnsiTheme="minorHAnsi" w:cstheme="minorHAnsi"/>
          <w:b/>
          <w:bCs/>
          <w:highlight w:val="green"/>
          <w:u w:val="single"/>
        </w:rPr>
        <w:t>Authori</w:t>
      </w:r>
      <w:r w:rsidRPr="006C4F77">
        <w:rPr>
          <w:rFonts w:asciiTheme="minorHAnsi" w:hAnsiTheme="minorHAnsi" w:cstheme="minorHAnsi"/>
          <w:b/>
          <w:bCs/>
          <w:highlight w:val="green"/>
          <w:u w:val="single"/>
        </w:rPr>
        <w:t>tarian-led alternatives</w:t>
      </w:r>
      <w:r w:rsidRPr="006C4F77">
        <w:rPr>
          <w:rFonts w:asciiTheme="minorHAnsi" w:hAnsiTheme="minorHAnsi" w:cstheme="minorHAnsi"/>
          <w:b/>
          <w:bCs/>
          <w:u w:val="single"/>
        </w:rPr>
        <w:t xml:space="preserve"> pose the </w:t>
      </w:r>
      <w:r w:rsidRPr="006C4F77">
        <w:rPr>
          <w:rFonts w:asciiTheme="minorHAnsi" w:hAnsiTheme="minorHAnsi" w:cstheme="minorHAnsi"/>
          <w:b/>
          <w:bCs/>
          <w:highlight w:val="green"/>
          <w:u w:val="single"/>
        </w:rPr>
        <w:t>risk</w:t>
      </w:r>
      <w:r w:rsidRPr="006C4F77">
        <w:rPr>
          <w:rFonts w:asciiTheme="minorHAnsi" w:hAnsiTheme="minorHAnsi" w:cstheme="minorHAnsi"/>
          <w:b/>
          <w:bCs/>
          <w:u w:val="single"/>
        </w:rPr>
        <w:t xml:space="preserve"> that global </w:t>
      </w:r>
      <w:r w:rsidRPr="006C4F77">
        <w:rPr>
          <w:rFonts w:asciiTheme="minorHAnsi" w:hAnsiTheme="minorHAnsi" w:cstheme="minorHAnsi"/>
          <w:b/>
          <w:bCs/>
          <w:highlight w:val="green"/>
          <w:u w:val="single"/>
        </w:rPr>
        <w:t>economic governance will become</w:t>
      </w:r>
      <w:r w:rsidRPr="006C4F77">
        <w:rPr>
          <w:rFonts w:asciiTheme="minorHAnsi" w:hAnsiTheme="minorHAnsi" w:cstheme="minorHAnsi"/>
          <w:b/>
          <w:bCs/>
          <w:u w:val="single"/>
        </w:rPr>
        <w:t xml:space="preserve"> </w:t>
      </w:r>
      <w:hyperlink r:id="rId69" w:anchor=".V2H3MRbXgdI" w:history="1">
        <w:r w:rsidRPr="00113E52">
          <w:rPr>
            <w:rFonts w:asciiTheme="minorHAnsi" w:hAnsiTheme="minorHAnsi" w:cstheme="minorHAnsi"/>
            <w:b/>
            <w:bCs/>
            <w:highlight w:val="green"/>
            <w:u w:val="single"/>
          </w:rPr>
          <w:t>fragmented and less effective</w:t>
        </w:r>
      </w:hyperlink>
      <w:r w:rsidRPr="00113E52">
        <w:rPr>
          <w:rFonts w:asciiTheme="minorHAnsi" w:hAnsiTheme="minorHAnsi" w:cstheme="minorHAnsi"/>
          <w:b/>
          <w:bCs/>
          <w:u w:val="single"/>
        </w:rPr>
        <w:t xml:space="preserve">. </w:t>
      </w:r>
    </w:p>
    <w:p w14:paraId="6412758B" w14:textId="77777777" w:rsidR="004F15EF" w:rsidRPr="00573571" w:rsidRDefault="004F15EF" w:rsidP="004F15EF">
      <w:pPr>
        <w:rPr>
          <w:rFonts w:asciiTheme="minorHAnsi" w:hAnsiTheme="minorHAnsi" w:cstheme="minorHAnsi"/>
          <w:sz w:val="16"/>
        </w:rPr>
      </w:pPr>
      <w:r w:rsidRPr="006C4F77">
        <w:rPr>
          <w:rFonts w:asciiTheme="minorHAnsi" w:hAnsiTheme="minorHAnsi" w:cstheme="minorHAnsi"/>
          <w:b/>
          <w:bCs/>
          <w:highlight w:val="green"/>
          <w:u w:val="single"/>
        </w:rPr>
        <w:lastRenderedPageBreak/>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AB679D">
        <w:rPr>
          <w:rStyle w:val="Emphasis"/>
          <w:rFonts w:asciiTheme="minorHAnsi" w:hAnsiTheme="minorHAnsi" w:cstheme="minorHAnsi"/>
          <w:highlight w:val="green"/>
        </w:rPr>
        <w:t>increase</w:t>
      </w:r>
      <w:r w:rsidRPr="00AB679D">
        <w:rPr>
          <w:rFonts w:asciiTheme="minorHAnsi" w:hAnsiTheme="minorHAnsi" w:cstheme="minorHAnsi"/>
          <w:sz w:val="16"/>
        </w:rPr>
        <w:t xml:space="preserve"> if more democracies give way to autocracy. </w:t>
      </w:r>
      <w:hyperlink r:id="rId70"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6C4F77">
        <w:rPr>
          <w:rFonts w:asciiTheme="minorHAnsi" w:hAnsiTheme="minorHAnsi" w:cstheme="minorHAnsi"/>
          <w:b/>
          <w:bCs/>
          <w:highlight w:val="green"/>
          <w:u w:val="single"/>
        </w:rPr>
        <w:t>democracies</w:t>
      </w:r>
      <w:r w:rsidRPr="006C4F77">
        <w:rPr>
          <w:rFonts w:asciiTheme="minorHAnsi" w:hAnsiTheme="minorHAnsi" w:cstheme="minorHAnsi"/>
          <w:b/>
          <w:bCs/>
          <w:u w:val="single"/>
        </w:rPr>
        <w:t xml:space="preserve"> are </w:t>
      </w:r>
      <w:r w:rsidRPr="00AB679D">
        <w:rPr>
          <w:rStyle w:val="Emphasis"/>
          <w:rFonts w:asciiTheme="minorHAnsi" w:hAnsiTheme="minorHAnsi" w:cstheme="minorHAnsi"/>
          <w:highlight w:val="gree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33343422" w14:textId="77777777" w:rsidR="004F15EF" w:rsidRDefault="004F15EF" w:rsidP="004F15EF"/>
    <w:p w14:paraId="74C0BFA2" w14:textId="77777777" w:rsidR="004F15EF" w:rsidRDefault="004F15EF" w:rsidP="004F15EF">
      <w:pPr>
        <w:pStyle w:val="Heading4"/>
      </w:pPr>
      <w:r>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184AE67" w14:textId="77777777" w:rsidR="004F15EF" w:rsidRPr="00C76511" w:rsidRDefault="004F15EF" w:rsidP="004F15EF">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7A236554" w14:textId="77777777" w:rsidR="004F15EF" w:rsidRPr="004A176C" w:rsidRDefault="004F15EF" w:rsidP="004F15EF">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AF34565" w14:textId="77777777" w:rsidR="004F15EF" w:rsidRPr="00900F2B" w:rsidRDefault="004F15EF" w:rsidP="004F15EF">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1BA1387" w14:textId="77777777" w:rsidR="004F15EF" w:rsidRPr="00900F2B" w:rsidRDefault="004F15EF" w:rsidP="004F15EF">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A8BE1BB" w14:textId="77777777" w:rsidR="004F15EF" w:rsidRPr="004A176C" w:rsidRDefault="004F15EF" w:rsidP="004F15EF">
      <w:pPr>
        <w:rPr>
          <w:u w:val="single"/>
        </w:rPr>
      </w:pPr>
      <w:r w:rsidRPr="004A176C">
        <w:rPr>
          <w:u w:val="single"/>
        </w:rPr>
        <w:t>These numbers may appear modest, but in a close national election they could be enough to change the result.</w:t>
      </w:r>
    </w:p>
    <w:p w14:paraId="635FABE8" w14:textId="77777777" w:rsidR="004F15EF" w:rsidRPr="004A176C" w:rsidRDefault="004F15EF" w:rsidP="004F15EF">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852CF8D" w14:textId="77777777" w:rsidR="004F15EF" w:rsidRPr="00900F2B" w:rsidRDefault="004F15EF" w:rsidP="004F15EF">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 xml:space="preserve">15-point gap among those earning less </w:t>
      </w:r>
      <w:r w:rsidRPr="00723327">
        <w:rPr>
          <w:rStyle w:val="Emphasis"/>
          <w:highlight w:val="green"/>
        </w:rPr>
        <w:lastRenderedPageBreak/>
        <w:t>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BF1401E" w14:textId="77777777" w:rsidR="004F15EF" w:rsidRPr="00900F2B" w:rsidRDefault="004F15EF" w:rsidP="004F15EF">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135AE52" w14:textId="77777777" w:rsidR="004F15EF" w:rsidRPr="00900F2B" w:rsidRDefault="004F15EF" w:rsidP="004F15EF">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36D3717" w14:textId="77777777" w:rsidR="004F15EF" w:rsidRPr="00900F2B" w:rsidRDefault="004F15EF" w:rsidP="004F15EF">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FE722C9" w14:textId="77777777" w:rsidR="004F15EF" w:rsidRPr="00900F2B" w:rsidRDefault="004F15EF" w:rsidP="004F15EF">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312E2530" w14:textId="77777777" w:rsidR="004F15EF" w:rsidRPr="00900F2B" w:rsidRDefault="004F15EF" w:rsidP="004F15EF">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5255646E" w14:textId="77777777" w:rsidR="004F15EF" w:rsidRDefault="004F15EF" w:rsidP="004F15EF">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6F660D3" w14:textId="77777777" w:rsidR="004F15EF" w:rsidRDefault="004F15EF" w:rsidP="004F15EF"/>
    <w:p w14:paraId="04ED4A69" w14:textId="1A7B898F" w:rsidR="004F15EF" w:rsidRDefault="00A07C87" w:rsidP="004F15EF">
      <w:pPr>
        <w:pStyle w:val="Heading4"/>
      </w:pPr>
      <w:r>
        <w:t xml:space="preserve">Climate change. </w:t>
      </w:r>
    </w:p>
    <w:p w14:paraId="1E4C43C3" w14:textId="77777777" w:rsidR="004F15EF" w:rsidRPr="00073BE1" w:rsidRDefault="004F15EF" w:rsidP="004F15EF">
      <w:r w:rsidRPr="00073BE1">
        <w:rPr>
          <w:rStyle w:val="Heading4Char"/>
        </w:rPr>
        <w:t>Looney 16</w:t>
      </w:r>
      <w:r>
        <w:t xml:space="preserve"> </w:t>
      </w:r>
      <w:r w:rsidRPr="00073BE1">
        <w:rPr>
          <w:sz w:val="18"/>
          <w:szCs w:val="18"/>
        </w:rPr>
        <w:t>[</w:t>
      </w:r>
      <w:hyperlink r:id="rId71" w:history="1">
        <w:r w:rsidRPr="00073BE1">
          <w:rPr>
            <w:rStyle w:val="Hyperlink"/>
            <w:sz w:val="18"/>
            <w:szCs w:val="18"/>
          </w:rPr>
          <w:t>Robert Looney</w:t>
        </w:r>
      </w:hyperlink>
      <w:r w:rsidRPr="00073BE1">
        <w:rPr>
          <w:sz w:val="18"/>
          <w:szCs w:val="18"/>
        </w:rPr>
        <w:t xml:space="preserve">, JUNE 1, 2016, “Democracy Is the Answer to Climate Change”, </w:t>
      </w:r>
      <w:hyperlink r:id="rId72" w:history="1">
        <w:r w:rsidRPr="00073BE1">
          <w:rPr>
            <w:rStyle w:val="Hyperlink"/>
            <w:sz w:val="18"/>
            <w:szCs w:val="18"/>
          </w:rPr>
          <w:t>https://foreignpolicy.com/2016/06/01/democracy-is-the-answer-to-climate-change //</w:t>
        </w:r>
      </w:hyperlink>
      <w:r w:rsidRPr="00073BE1">
        <w:rPr>
          <w:sz w:val="18"/>
          <w:szCs w:val="18"/>
        </w:rPr>
        <w:t xml:space="preserve"> JB]</w:t>
      </w:r>
    </w:p>
    <w:p w14:paraId="6ED04A5B" w14:textId="77777777" w:rsidR="004F15EF" w:rsidRPr="00073BE1" w:rsidRDefault="004F15EF" w:rsidP="004F15EF">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7C17FF1" w14:textId="77777777" w:rsidR="004F15EF" w:rsidRPr="00073BE1" w:rsidRDefault="004F15EF" w:rsidP="004F15EF">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73"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74"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lastRenderedPageBreak/>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65561631" w14:textId="77777777" w:rsidR="004F15EF" w:rsidRPr="00073BE1" w:rsidRDefault="004F15EF" w:rsidP="004F15EF">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329E473E" w14:textId="77777777" w:rsidR="004F15EF" w:rsidRPr="00073BE1" w:rsidRDefault="004F15EF" w:rsidP="004F15EF">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7D1FEF82" w14:textId="77777777" w:rsidR="004F15EF" w:rsidRPr="00073BE1" w:rsidRDefault="004F15EF" w:rsidP="004F15EF">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4D345433" w14:textId="77777777" w:rsidR="004F15EF" w:rsidRPr="00073BE1" w:rsidRDefault="004F15EF" w:rsidP="004F15EF">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B8EF9AC" w14:textId="77777777" w:rsidR="004F15EF" w:rsidRPr="00073BE1" w:rsidRDefault="004F15EF" w:rsidP="004F15EF">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75"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76" w:history="1">
        <w:r w:rsidRPr="00073BE1">
          <w:rPr>
            <w:rStyle w:val="Hyperlink"/>
            <w:sz w:val="16"/>
            <w:szCs w:val="16"/>
          </w:rPr>
          <w:t>shrinking</w:t>
        </w:r>
      </w:hyperlink>
      <w:r w:rsidRPr="00073BE1">
        <w:rPr>
          <w:sz w:val="16"/>
          <w:szCs w:val="16"/>
        </w:rPr>
        <w:t>.</w:t>
      </w:r>
    </w:p>
    <w:p w14:paraId="670D30D2" w14:textId="77777777" w:rsidR="004F15EF" w:rsidRPr="00073BE1" w:rsidRDefault="004F15EF" w:rsidP="004F15EF">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77" w:history="1">
        <w:r w:rsidRPr="00073BE1">
          <w:rPr>
            <w:rStyle w:val="Hyperlink"/>
            <w:sz w:val="16"/>
            <w:szCs w:val="16"/>
          </w:rPr>
          <w:t>British Columbia</w:t>
        </w:r>
      </w:hyperlink>
      <w:r w:rsidRPr="00073BE1">
        <w:rPr>
          <w:sz w:val="16"/>
          <w:szCs w:val="16"/>
        </w:rPr>
        <w:t> has imposed a carbon tax, </w:t>
      </w:r>
      <w:hyperlink r:id="rId78" w:history="1">
        <w:r w:rsidRPr="00073BE1">
          <w:rPr>
            <w:rStyle w:val="Hyperlink"/>
            <w:sz w:val="16"/>
            <w:szCs w:val="16"/>
          </w:rPr>
          <w:t>California</w:t>
        </w:r>
      </w:hyperlink>
      <w:r w:rsidRPr="00073BE1">
        <w:rPr>
          <w:sz w:val="16"/>
          <w:szCs w:val="16"/>
        </w:rPr>
        <w:t> has initiated a cap-and-trade carbon plan, and </w:t>
      </w:r>
      <w:hyperlink r:id="rId79"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0016D384" w14:textId="77777777" w:rsidR="004F15EF" w:rsidRPr="004F79B8" w:rsidRDefault="004F15EF" w:rsidP="004F15EF">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80"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81"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82"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06BD1FA9" w14:textId="77777777" w:rsidR="004F15EF" w:rsidRDefault="004F15EF" w:rsidP="004F15EF"/>
    <w:p w14:paraId="20744C6C" w14:textId="77777777" w:rsidR="004F15EF" w:rsidRPr="004C0DE1" w:rsidRDefault="004F15EF" w:rsidP="004F15EF">
      <w:pPr>
        <w:pStyle w:val="Heading4"/>
      </w:pPr>
      <w:r>
        <w:t xml:space="preserve">Climate change causes </w:t>
      </w:r>
      <w:r w:rsidRPr="00FA36D7">
        <w:rPr>
          <w:u w:val="single"/>
        </w:rPr>
        <w:t>extinction</w:t>
      </w:r>
      <w:r>
        <w:t>.</w:t>
      </w:r>
    </w:p>
    <w:p w14:paraId="28A48AF2" w14:textId="77777777" w:rsidR="004F15EF" w:rsidRPr="00DB16C2" w:rsidRDefault="004F15EF" w:rsidP="004F15EF">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8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4B7320A8" w14:textId="77777777" w:rsidR="004F15EF" w:rsidRPr="00B030E3" w:rsidRDefault="004F15EF" w:rsidP="004F15EF">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84"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85"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86"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87"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E8BB2D6" w14:textId="1F16029D" w:rsidR="00046218" w:rsidRDefault="00046218" w:rsidP="00823627">
      <w:pPr>
        <w:pStyle w:val="Heading3"/>
      </w:pPr>
      <w:r>
        <w:lastRenderedPageBreak/>
        <w:t xml:space="preserve">1AC – Advocacy </w:t>
      </w:r>
    </w:p>
    <w:p w14:paraId="7968A43C" w14:textId="77777777" w:rsidR="000E648A" w:rsidRDefault="000E648A" w:rsidP="000E648A">
      <w:pPr>
        <w:pStyle w:val="Heading4"/>
      </w:pPr>
      <w:r w:rsidRPr="005769F2">
        <w:t>Thus the advocacy – Resolved: A just government ought to recognize an unconditional right of workers to strike.</w:t>
      </w:r>
    </w:p>
    <w:p w14:paraId="3E717839" w14:textId="77777777" w:rsidR="000E648A" w:rsidRDefault="000E648A" w:rsidP="000E648A">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88" w:history="1">
        <w:r w:rsidRPr="003E053F">
          <w:rPr>
            <w:rStyle w:val="Hyperlink"/>
            <w:sz w:val="18"/>
            <w:szCs w:val="18"/>
          </w:rPr>
          <w:t>https://www.findlaw.com/employment/wages-and-benefits/labor-strike-faqs.html</w:t>
        </w:r>
      </w:hyperlink>
      <w:r w:rsidRPr="003E053F">
        <w:rPr>
          <w:sz w:val="18"/>
          <w:szCs w:val="18"/>
        </w:rPr>
        <w:t xml:space="preserve"> // LEX JB]</w:t>
      </w:r>
    </w:p>
    <w:p w14:paraId="221E083D" w14:textId="77777777" w:rsidR="000E648A" w:rsidRPr="003E053F" w:rsidRDefault="000E648A" w:rsidP="000E648A">
      <w:pPr>
        <w:pStyle w:val="ListParagraph"/>
        <w:numPr>
          <w:ilvl w:val="0"/>
          <w:numId w:val="19"/>
        </w:numPr>
      </w:pPr>
      <w:r>
        <w:t>Definition of worker and strike, explains process</w:t>
      </w:r>
    </w:p>
    <w:p w14:paraId="752EC45A" w14:textId="77777777" w:rsidR="000E648A" w:rsidRPr="003E053F" w:rsidRDefault="000E648A" w:rsidP="000E648A">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89"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5D835043" w14:textId="77777777" w:rsidR="000E648A" w:rsidRDefault="000E648A" w:rsidP="000E648A">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1AB03D8" w14:textId="77777777" w:rsidR="000E648A" w:rsidRPr="00C636F5" w:rsidRDefault="000E648A" w:rsidP="000E648A">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90" w:history="1">
        <w:r w:rsidRPr="00540FF3">
          <w:rPr>
            <w:rStyle w:val="Hyperlink"/>
          </w:rPr>
          <w:t>https://digitalcommons.wcl.american.edu/cgi/viewcontent.cgi?referer=https://www.google.com/&amp;httpsredir=1&amp;article=1047&amp;context=lelb</w:t>
        </w:r>
      </w:hyperlink>
      <w:r>
        <w:t xml:space="preserve">] </w:t>
      </w:r>
    </w:p>
    <w:p w14:paraId="2A6EF2B7" w14:textId="0722AE25" w:rsidR="00046218" w:rsidRPr="000E648A" w:rsidRDefault="000E648A" w:rsidP="00046218">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r>
        <w:rPr>
          <w:sz w:val="16"/>
        </w:rPr>
        <w:t xml:space="preserve"> </w:t>
      </w: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sz w:val="16"/>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Pr>
          <w:sz w:val="16"/>
        </w:rPr>
        <w:t xml:space="preserve"> </w:t>
      </w:r>
      <w:r w:rsidRPr="00C636F5">
        <w:rPr>
          <w:sz w:val="16"/>
        </w:rPr>
        <w:t>2. Context of Framework Agreements: Corporate Social Responsibility</w:t>
      </w:r>
      <w:r w:rsidRPr="005170FB">
        <w:rPr>
          <w:sz w:val="16"/>
        </w:rPr>
        <w:t xml:space="preserve">While </w:t>
      </w:r>
      <w:r w:rsidRPr="005170FB">
        <w:rPr>
          <w:u w:val="single"/>
        </w:rPr>
        <w:t xml:space="preserve">both </w:t>
      </w:r>
      <w:r w:rsidRPr="005170FB">
        <w:rPr>
          <w:rStyle w:val="Emphasis"/>
        </w:rPr>
        <w:t>corporate</w:t>
      </w:r>
      <w:r w:rsidRPr="005170FB">
        <w:rPr>
          <w:u w:val="single"/>
        </w:rPr>
        <w:t xml:space="preserve"> codes of conduct and </w:t>
      </w:r>
      <w:r w:rsidRPr="005170FB">
        <w:rPr>
          <w:rStyle w:val="Emphasis"/>
        </w:rPr>
        <w:t>IFAs</w:t>
      </w:r>
      <w:r w:rsidRPr="005170FB">
        <w:rPr>
          <w:u w:val="single"/>
        </w:rPr>
        <w:t xml:space="preserve"> can be traced to a </w:t>
      </w:r>
      <w:r w:rsidRPr="005170FB">
        <w:rPr>
          <w:rStyle w:val="Emphasis"/>
        </w:rPr>
        <w:t>consumer</w:t>
      </w:r>
      <w:r w:rsidRPr="005170FB">
        <w:rPr>
          <w:u w:val="single"/>
        </w:rPr>
        <w:t xml:space="preserve"> </w:t>
      </w:r>
      <w:r w:rsidRPr="005170FB">
        <w:rPr>
          <w:rStyle w:val="Emphasis"/>
        </w:rPr>
        <w:t>driven</w:t>
      </w:r>
      <w:r w:rsidRPr="005170FB">
        <w:rPr>
          <w:u w:val="single"/>
        </w:rPr>
        <w:t xml:space="preserve"> </w:t>
      </w:r>
      <w:r w:rsidRPr="005170FB">
        <w:rPr>
          <w:rStyle w:val="Emphasis"/>
        </w:rPr>
        <w:t>push</w:t>
      </w:r>
      <w:r w:rsidRPr="005170FB">
        <w:rPr>
          <w:u w:val="single"/>
        </w:rPr>
        <w:t xml:space="preserve"> for corporate </w:t>
      </w:r>
      <w:r w:rsidRPr="005170FB">
        <w:rPr>
          <w:rStyle w:val="Emphasis"/>
        </w:rPr>
        <w:t>social</w:t>
      </w:r>
      <w:r w:rsidRPr="005170FB">
        <w:rPr>
          <w:u w:val="single"/>
        </w:rPr>
        <w:t xml:space="preserve"> </w:t>
      </w:r>
      <w:r w:rsidRPr="005170FB">
        <w:rPr>
          <w:rStyle w:val="Emphasis"/>
        </w:rPr>
        <w:t>responsibility</w:t>
      </w:r>
      <w:r w:rsidRPr="005170FB">
        <w:rPr>
          <w:u w:val="single"/>
        </w:rPr>
        <w:t xml:space="preserve">, a key difference separates the two: </w:t>
      </w:r>
      <w:r w:rsidRPr="005170FB">
        <w:rPr>
          <w:rStyle w:val="Emphasis"/>
        </w:rPr>
        <w:t>credibility</w:t>
      </w:r>
      <w:r w:rsidRPr="005170FB">
        <w:rPr>
          <w:sz w:val="16"/>
        </w:rPr>
        <w:t xml:space="preserve">. In the late 1980’s, </w:t>
      </w:r>
      <w:r w:rsidRPr="005170FB">
        <w:rPr>
          <w:u w:val="single"/>
        </w:rPr>
        <w:t xml:space="preserve">MNCs in the United States began to respond to campaigns by non-governmental organizations accusing MNCs of international human rights abuses by </w:t>
      </w:r>
      <w:r w:rsidRPr="005170FB">
        <w:rPr>
          <w:rStyle w:val="Emphasis"/>
        </w:rPr>
        <w:t>elaborating</w:t>
      </w:r>
      <w:r w:rsidRPr="005170FB">
        <w:rPr>
          <w:u w:val="single"/>
        </w:rPr>
        <w:t xml:space="preserve"> </w:t>
      </w:r>
      <w:r w:rsidRPr="005170FB">
        <w:rPr>
          <w:rStyle w:val="Emphasis"/>
        </w:rPr>
        <w:t>internal</w:t>
      </w:r>
      <w:r w:rsidRPr="005170FB">
        <w:rPr>
          <w:u w:val="single"/>
        </w:rPr>
        <w:t xml:space="preserve"> </w:t>
      </w:r>
      <w:r w:rsidRPr="005170FB">
        <w:rPr>
          <w:rStyle w:val="Emphasis"/>
        </w:rPr>
        <w:t>codes</w:t>
      </w:r>
      <w:r w:rsidRPr="005170FB">
        <w:rPr>
          <w:u w:val="single"/>
        </w:rPr>
        <w:t xml:space="preserve"> of </w:t>
      </w:r>
      <w:r w:rsidRPr="005170FB">
        <w:rPr>
          <w:rStyle w:val="Emphasis"/>
        </w:rPr>
        <w:t>conduct</w:t>
      </w:r>
      <w:r w:rsidRPr="005170FB">
        <w:rPr>
          <w:sz w:val="16"/>
        </w:rPr>
        <w:t xml:space="preserve">.93 </w:t>
      </w:r>
      <w:r w:rsidRPr="005170FB">
        <w:rPr>
          <w:u w:val="single"/>
        </w:rPr>
        <w:t>These codes</w:t>
      </w:r>
      <w:r w:rsidRPr="005170FB">
        <w:rPr>
          <w:sz w:val="16"/>
        </w:rPr>
        <w:t xml:space="preserve">, unilaterally written and implemented, </w:t>
      </w:r>
      <w:r w:rsidRPr="005170FB">
        <w:rPr>
          <w:u w:val="single"/>
        </w:rPr>
        <w:t xml:space="preserve">tend to be </w:t>
      </w:r>
      <w:r w:rsidRPr="005170FB">
        <w:rPr>
          <w:rStyle w:val="Emphasis"/>
        </w:rPr>
        <w:t>vague</w:t>
      </w:r>
      <w:r w:rsidRPr="005170FB">
        <w:rPr>
          <w:u w:val="single"/>
        </w:rPr>
        <w:t xml:space="preserve"> and provide for </w:t>
      </w:r>
      <w:r w:rsidRPr="005170FB">
        <w:rPr>
          <w:rStyle w:val="Emphasis"/>
        </w:rPr>
        <w:t>no</w:t>
      </w:r>
      <w:r w:rsidRPr="005170FB">
        <w:rPr>
          <w:u w:val="single"/>
        </w:rPr>
        <w:t xml:space="preserve"> </w:t>
      </w:r>
      <w:r w:rsidRPr="005170FB">
        <w:rPr>
          <w:rStyle w:val="Emphasis"/>
        </w:rPr>
        <w:t>enforcement</w:t>
      </w:r>
      <w:r w:rsidRPr="005170FB">
        <w:rPr>
          <w:u w:val="single"/>
        </w:rPr>
        <w:t xml:space="preserve"> </w:t>
      </w:r>
      <w:r w:rsidRPr="005170FB">
        <w:rPr>
          <w:rStyle w:val="Emphasis"/>
        </w:rPr>
        <w:t>mechanism</w:t>
      </w:r>
      <w:r w:rsidRPr="005170FB">
        <w:rPr>
          <w:sz w:val="16"/>
        </w:rPr>
        <w:t xml:space="preserve">.94 </w:t>
      </w:r>
      <w:r w:rsidRPr="005170FB">
        <w:rPr>
          <w:u w:val="single"/>
        </w:rPr>
        <w:t xml:space="preserve">The </w:t>
      </w:r>
      <w:r w:rsidRPr="005170FB">
        <w:rPr>
          <w:rStyle w:val="Emphasis"/>
        </w:rPr>
        <w:t>voluntary</w:t>
      </w:r>
      <w:r w:rsidRPr="005170FB">
        <w:rPr>
          <w:u w:val="single"/>
        </w:rPr>
        <w:t xml:space="preserve">, </w:t>
      </w:r>
      <w:r w:rsidRPr="005170FB">
        <w:rPr>
          <w:rStyle w:val="Emphasis"/>
        </w:rPr>
        <w:t>self</w:t>
      </w:r>
      <w:r w:rsidRPr="005170FB">
        <w:rPr>
          <w:u w:val="single"/>
        </w:rPr>
        <w:t>-</w:t>
      </w:r>
      <w:r w:rsidRPr="005170FB">
        <w:rPr>
          <w:rStyle w:val="Emphasis"/>
        </w:rPr>
        <w:t>enforcing</w:t>
      </w:r>
      <w:r w:rsidRPr="005170FB">
        <w:rPr>
          <w:u w:val="single"/>
        </w:rPr>
        <w:t xml:space="preserve"> nature of these commitments has led </w:t>
      </w:r>
      <w:r w:rsidRPr="005170FB">
        <w:rPr>
          <w:rStyle w:val="Emphasis"/>
        </w:rPr>
        <w:t>critics</w:t>
      </w:r>
      <w:r w:rsidRPr="005170FB">
        <w:rPr>
          <w:u w:val="single"/>
        </w:rPr>
        <w:t xml:space="preserve"> to conclude that they are mere </w:t>
      </w:r>
      <w:r w:rsidRPr="005170FB">
        <w:rPr>
          <w:rStyle w:val="Emphasis"/>
        </w:rPr>
        <w:t>marketing</w:t>
      </w:r>
      <w:r w:rsidRPr="005170FB">
        <w:rPr>
          <w:u w:val="single"/>
        </w:rPr>
        <w:t xml:space="preserve"> </w:t>
      </w:r>
      <w:r w:rsidRPr="005170FB">
        <w:rPr>
          <w:rStyle w:val="Emphasis"/>
        </w:rPr>
        <w:t>ploys</w:t>
      </w:r>
      <w:r w:rsidRPr="005170FB">
        <w:rPr>
          <w:u w:val="single"/>
        </w:rPr>
        <w:t xml:space="preserve"> lacking in </w:t>
      </w:r>
      <w:r w:rsidRPr="005170FB">
        <w:rPr>
          <w:rStyle w:val="Emphasis"/>
        </w:rPr>
        <w:t>credibility</w:t>
      </w:r>
      <w:r w:rsidRPr="005170FB">
        <w:rPr>
          <w:sz w:val="16"/>
        </w:rPr>
        <w:t xml:space="preserve"> or having any real social impact.95</w:t>
      </w:r>
      <w:r>
        <w:rPr>
          <w:sz w:val="16"/>
        </w:rPr>
        <w:t xml:space="preserve"> </w:t>
      </w: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r>
        <w:rPr>
          <w:rStyle w:val="Emphasis"/>
          <w:b w:val="0"/>
          <w:iCs w:val="0"/>
          <w:sz w:val="16"/>
          <w:u w:val="none"/>
        </w:rPr>
        <w:t xml:space="preserve"> </w:t>
      </w: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lastRenderedPageBreak/>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sz w:val="16"/>
        </w:rPr>
        <w:t xml:space="preserve"> </w:t>
      </w:r>
      <w:r w:rsidRPr="00C636F5">
        <w:rPr>
          <w:sz w:val="16"/>
        </w:rPr>
        <w:t>3. Core ILO Principles as the Substantive Content of IFAs</w:t>
      </w:r>
      <w:r>
        <w:rPr>
          <w:sz w:val="16"/>
        </w:rPr>
        <w:t xml:space="preserve"> </w:t>
      </w: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r>
        <w:rPr>
          <w:sz w:val="16"/>
        </w:rPr>
        <w:t xml:space="preserve"> </w:t>
      </w: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r>
        <w:rPr>
          <w:sz w:val="16"/>
        </w:rPr>
        <w:t xml:space="preserve"> </w:t>
      </w:r>
      <w:r w:rsidRPr="00C636F5">
        <w:rPr>
          <w:sz w:val="16"/>
        </w:rPr>
        <w:t>4. Scope of IFAs, MNCs and Supply Chains</w:t>
      </w:r>
      <w:r>
        <w:rPr>
          <w:sz w:val="16"/>
        </w:rPr>
        <w:t xml:space="preserve"> </w:t>
      </w: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Pr>
          <w:sz w:val="16"/>
        </w:rPr>
        <w:t xml:space="preserve"> </w:t>
      </w:r>
      <w:r w:rsidRPr="00C636F5">
        <w:rPr>
          <w:sz w:val="16"/>
        </w:rPr>
        <w:t>III. ANALYSIS</w:t>
      </w:r>
      <w:r>
        <w:rPr>
          <w:sz w:val="16"/>
        </w:rPr>
        <w:t xml:space="preserve"> </w:t>
      </w: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sz w:val="16"/>
        </w:rPr>
        <w:t xml:space="preserve"> </w:t>
      </w: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Pr>
          <w:sz w:val="16"/>
        </w:rPr>
        <w:t xml:space="preserve"> </w:t>
      </w:r>
      <w:r w:rsidRPr="00C636F5">
        <w:rPr>
          <w:sz w:val="16"/>
        </w:rPr>
        <w:t xml:space="preserve">A. </w:t>
      </w:r>
      <w:r w:rsidRPr="009E735E">
        <w:rPr>
          <w:highlight w:val="green"/>
          <w:u w:val="single"/>
        </w:rPr>
        <w:t xml:space="preserve">Interference with the Right to Strike is an </w:t>
      </w:r>
      <w:r w:rsidRPr="009E735E">
        <w:rPr>
          <w:rStyle w:val="Emphasis"/>
          <w:highlight w:val="green"/>
        </w:rPr>
        <w:t>Abridgement</w:t>
      </w:r>
      <w:r w:rsidRPr="009E735E">
        <w:rPr>
          <w:highlight w:val="green"/>
          <w:u w:val="single"/>
        </w:rPr>
        <w:t xml:space="preserve"> of </w:t>
      </w:r>
      <w:r w:rsidRPr="009E735E">
        <w:rPr>
          <w:rStyle w:val="Emphasis"/>
          <w:highlight w:val="green"/>
        </w:rPr>
        <w:t>ILO</w:t>
      </w:r>
      <w:r w:rsidRPr="009E735E">
        <w:rPr>
          <w:highlight w:val="green"/>
          <w:u w:val="single"/>
        </w:rPr>
        <w:t xml:space="preserve"> </w:t>
      </w:r>
      <w:r w:rsidRPr="009E735E">
        <w:rPr>
          <w:rStyle w:val="Emphasis"/>
          <w:highlight w:val="green"/>
        </w:rPr>
        <w:t>Principles</w:t>
      </w:r>
      <w:r>
        <w:rPr>
          <w:rStyle w:val="Emphasis"/>
        </w:rPr>
        <w:t xml:space="preserve"> </w:t>
      </w: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r>
        <w:rPr>
          <w:sz w:val="16"/>
        </w:rPr>
        <w:t xml:space="preserve">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 xml:space="preserve">121 This subsection addresses the lawful practice of hiring of permanent replacements for </w:t>
      </w:r>
      <w:r w:rsidRPr="00C636F5">
        <w:rPr>
          <w:sz w:val="16"/>
        </w:rPr>
        <w:lastRenderedPageBreak/>
        <w:t>striking workers in the United States as it relates to ILO principles.</w:t>
      </w:r>
      <w:r>
        <w:rPr>
          <w:sz w:val="16"/>
        </w:rPr>
        <w:t xml:space="preserve"> </w:t>
      </w:r>
      <w:r w:rsidRPr="00C636F5">
        <w:rPr>
          <w:sz w:val="16"/>
        </w:rPr>
        <w:t>1. The Use of Permanent Strike Replacements Reduces the ‘Right’ to Strike to the Unprotected ‘Freedom’ to Strike</w:t>
      </w:r>
      <w:r>
        <w:rPr>
          <w:sz w:val="16"/>
        </w:rPr>
        <w:t xml:space="preserve"> </w:t>
      </w: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70722A5B" w14:textId="0374AFDF" w:rsidR="004F15EF" w:rsidRDefault="00823627" w:rsidP="00823627">
      <w:pPr>
        <w:pStyle w:val="Heading3"/>
      </w:pPr>
      <w:r>
        <w:lastRenderedPageBreak/>
        <w:t>1AC – Framework</w:t>
      </w:r>
    </w:p>
    <w:p w14:paraId="7D06926E" w14:textId="77777777" w:rsidR="00C410EE" w:rsidRDefault="00C410EE" w:rsidP="00C410EE">
      <w:pPr>
        <w:pStyle w:val="Heading4"/>
        <w:rPr>
          <w:rFonts w:asciiTheme="minorHAnsi" w:hAnsiTheme="minorHAnsi" w:cstheme="minorHAnsi"/>
        </w:rPr>
      </w:pPr>
      <w:r>
        <w:rPr>
          <w:rFonts w:asciiTheme="minorHAnsi" w:hAnsiTheme="minorHAnsi" w:cstheme="minorHAnsi"/>
        </w:rPr>
        <w:t xml:space="preserve">I value morality. </w:t>
      </w:r>
    </w:p>
    <w:p w14:paraId="002C7083" w14:textId="77777777" w:rsidR="00C410EE" w:rsidRDefault="00C410EE" w:rsidP="00C410EE">
      <w:pPr>
        <w:pStyle w:val="Heading4"/>
        <w:rPr>
          <w:rFonts w:asciiTheme="minorHAnsi" w:hAnsiTheme="minorHAnsi" w:cstheme="minorHAnsi"/>
        </w:rPr>
      </w:pPr>
      <w:r>
        <w:rPr>
          <w:rFonts w:asciiTheme="minorHAnsi" w:hAnsiTheme="minorHAnsi" w:cstheme="minorHAnsi"/>
        </w:rPr>
        <w:t xml:space="preserve">The metaethic is naturalism. </w:t>
      </w:r>
    </w:p>
    <w:p w14:paraId="43E51074" w14:textId="77777777" w:rsidR="00C410EE" w:rsidRDefault="00C410EE" w:rsidP="00C410EE">
      <w:pPr>
        <w:pStyle w:val="Heading4"/>
        <w:rPr>
          <w:rFonts w:asciiTheme="minorHAnsi" w:hAnsiTheme="minorHAnsi" w:cstheme="minorHAnsi"/>
          <w:u w:val="single"/>
        </w:rPr>
      </w:pPr>
      <w:r w:rsidRPr="00AB679D">
        <w:rPr>
          <w:rFonts w:asciiTheme="minorHAnsi" w:hAnsiTheme="minorHAnsi" w:cstheme="minorHAnsi"/>
        </w:rPr>
        <w:t xml:space="preserve">The standard is </w:t>
      </w:r>
      <w:r w:rsidRPr="00AB679D">
        <w:rPr>
          <w:rFonts w:asciiTheme="minorHAnsi" w:hAnsiTheme="minorHAnsi" w:cstheme="minorHAnsi"/>
          <w:u w:val="single"/>
        </w:rPr>
        <w:t>act hedonistic util.</w:t>
      </w:r>
    </w:p>
    <w:p w14:paraId="1F412AB7" w14:textId="77777777" w:rsidR="00B96061" w:rsidRPr="00611177" w:rsidRDefault="00C410EE" w:rsidP="00B96061">
      <w:pPr>
        <w:pStyle w:val="Heading4"/>
        <w:rPr>
          <w:rFonts w:cs="Calibri"/>
        </w:rPr>
      </w:pPr>
      <w:r>
        <w:t xml:space="preserve">[1] </w:t>
      </w:r>
      <w:r w:rsidR="00B96061" w:rsidRPr="00611177">
        <w:rPr>
          <w:rFonts w:cs="Calibri"/>
        </w:rPr>
        <w:t>Pleasure and pain are the starting point for moral reasoning—they’re our most baseline desires and the only things that explain the intrinsic value of objects or actions</w:t>
      </w:r>
    </w:p>
    <w:p w14:paraId="221069FA" w14:textId="77777777" w:rsidR="00B96061" w:rsidRPr="00611177" w:rsidRDefault="00B96061" w:rsidP="00B9606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ABE57D6" w14:textId="77777777" w:rsidR="00B96061" w:rsidRPr="00484031" w:rsidRDefault="00B96061" w:rsidP="00B9606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valuable and pain is </w:t>
      </w:r>
      <w:r w:rsidRPr="00FD015E">
        <w:rPr>
          <w:rStyle w:val="TitleChar"/>
          <w:b/>
        </w:rPr>
        <w:t xml:space="preserve">intrinsically </w:t>
      </w:r>
      <w:r w:rsidRPr="007C1950">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A4693AD" w14:textId="233C998A" w:rsidR="00C410EE" w:rsidRPr="00AB679D" w:rsidRDefault="00C410EE" w:rsidP="00B96061">
      <w:pPr>
        <w:pStyle w:val="Heading4"/>
        <w:rPr>
          <w:rFonts w:asciiTheme="minorHAnsi" w:hAnsiTheme="minorHAnsi" w:cstheme="minorHAnsi"/>
        </w:rPr>
      </w:pPr>
      <w:r w:rsidRPr="00AB679D">
        <w:rPr>
          <w:rFonts w:asciiTheme="minorHAnsi" w:hAnsiTheme="minorHAnsi" w:cstheme="minorHAnsi"/>
        </w:rPr>
        <w:lastRenderedPageBreak/>
        <w:t>[</w:t>
      </w:r>
      <w:r>
        <w:rPr>
          <w:rFonts w:asciiTheme="minorHAnsi" w:hAnsiTheme="minorHAnsi" w:cstheme="minorHAnsi"/>
        </w:rPr>
        <w:t>2</w:t>
      </w:r>
      <w:r w:rsidRPr="00AB679D">
        <w:rPr>
          <w:rFonts w:asciiTheme="minorHAnsi" w:hAnsiTheme="minorHAnsi" w:cstheme="minorHAnsi"/>
        </w:rPr>
        <w:t>] Extinction is bad and outweighs</w:t>
      </w:r>
    </w:p>
    <w:p w14:paraId="209C0275" w14:textId="77777777" w:rsidR="00C410EE" w:rsidRPr="00AB679D" w:rsidRDefault="00C410EE" w:rsidP="00C410EE">
      <w:pPr>
        <w:rPr>
          <w:rFonts w:asciiTheme="minorHAnsi" w:hAnsiTheme="minorHAnsi" w:cstheme="minorHAnsi"/>
        </w:rPr>
      </w:pPr>
      <w:r w:rsidRPr="00AB679D">
        <w:rPr>
          <w:rStyle w:val="Heading4Char"/>
          <w:rFonts w:asciiTheme="minorHAnsi" w:hAnsiTheme="minorHAnsi" w:cstheme="minorHAnsi"/>
        </w:rPr>
        <w:t>MacAskill 14</w:t>
      </w:r>
      <w:r w:rsidRPr="00AB679D">
        <w:rPr>
          <w:rFonts w:asciiTheme="minorHAnsi" w:hAnsiTheme="minorHAnsi" w:cstheme="minorHAnsi"/>
        </w:rPr>
        <w:t xml:space="preserve"> </w:t>
      </w:r>
      <w:r w:rsidRPr="00AB679D">
        <w:rPr>
          <w:rFonts w:asciiTheme="minorHAnsi" w:hAnsiTheme="minorHAnsi" w:cstheme="minorHAnsi"/>
          <w:sz w:val="16"/>
          <w:szCs w:val="16"/>
        </w:rPr>
        <w:t>[William, Oxford Philosopher and youngest tenured philosopher in the world, Normative Uncertainty, 2014]</w:t>
      </w:r>
    </w:p>
    <w:p w14:paraId="1C16F53C" w14:textId="77777777" w:rsidR="00C410EE" w:rsidRPr="00AB679D" w:rsidRDefault="00C410EE" w:rsidP="00C410EE">
      <w:pPr>
        <w:rPr>
          <w:rFonts w:asciiTheme="minorHAnsi" w:hAnsiTheme="minorHAnsi" w:cstheme="minorHAnsi"/>
          <w:sz w:val="14"/>
        </w:rPr>
      </w:pPr>
      <w:r w:rsidRPr="00AB679D">
        <w:rPr>
          <w:rStyle w:val="TitleChar"/>
          <w:rFonts w:asciiTheme="minorHAnsi" w:hAnsiTheme="minorHAnsi" w:cstheme="minorHAnsi"/>
        </w:rPr>
        <w:t xml:space="preserve">The human race might go extinct </w:t>
      </w:r>
      <w:r w:rsidRPr="00AB679D">
        <w:rPr>
          <w:rFonts w:asciiTheme="minorHAnsi" w:hAnsiTheme="minorHAnsi" w:cstheme="min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AB679D">
        <w:rPr>
          <w:rStyle w:val="TitleChar"/>
          <w:rFonts w:asciiTheme="minorHAnsi" w:hAnsiTheme="minorHAnsi" w:cstheme="minorHAnsi"/>
        </w:rPr>
        <w:t xml:space="preserve">different moral views give opposing answers to question of whether this would be a </w:t>
      </w:r>
      <w:r w:rsidRPr="00AB679D">
        <w:rPr>
          <w:rFonts w:asciiTheme="minorHAnsi" w:hAnsiTheme="minorHAnsi" w:cstheme="minorHAnsi"/>
          <w:sz w:val="14"/>
        </w:rPr>
        <w:t>good</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or a </w:t>
      </w:r>
      <w:r w:rsidRPr="00AB679D">
        <w:rPr>
          <w:rStyle w:val="TitleChar"/>
          <w:rFonts w:asciiTheme="minorHAnsi" w:hAnsiTheme="minorHAnsi" w:cstheme="minorHAnsi"/>
        </w:rPr>
        <w:t>bad thing</w:t>
      </w:r>
      <w:r w:rsidRPr="00AB679D">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AB679D">
        <w:rPr>
          <w:rStyle w:val="TitleChar"/>
          <w:rFonts w:asciiTheme="minorHAnsi" w:hAnsiTheme="minorHAnsi" w:cstheme="minorHAnsi"/>
        </w:rPr>
        <w:t xml:space="preserve">However, even if we believe in a moral view </w:t>
      </w:r>
      <w:r w:rsidRPr="00AB679D">
        <w:rPr>
          <w:rFonts w:asciiTheme="minorHAnsi" w:hAnsiTheme="minorHAnsi" w:cstheme="minorHAnsi"/>
          <w:sz w:val="14"/>
        </w:rPr>
        <w:t xml:space="preserve">according to </w:t>
      </w:r>
      <w:r w:rsidRPr="00AB679D">
        <w:rPr>
          <w:rStyle w:val="TitleChar"/>
          <w:rFonts w:asciiTheme="minorHAnsi" w:hAnsiTheme="minorHAnsi" w:cstheme="minorHAnsi"/>
        </w:rPr>
        <w:t xml:space="preserve">which human extinction would be a good thing, </w:t>
      </w:r>
      <w:r w:rsidRPr="00AB679D">
        <w:rPr>
          <w:rStyle w:val="TitleChar"/>
          <w:rFonts w:asciiTheme="minorHAnsi" w:hAnsiTheme="minorHAnsi" w:cstheme="minorHAnsi"/>
          <w:highlight w:val="green"/>
        </w:rPr>
        <w:t xml:space="preserve">we </w:t>
      </w:r>
      <w:r w:rsidRPr="00AB679D">
        <w:rPr>
          <w:rStyle w:val="TitleChar"/>
          <w:rFonts w:asciiTheme="minorHAnsi" w:hAnsiTheme="minorHAnsi" w:cstheme="minorHAnsi"/>
        </w:rPr>
        <w:t xml:space="preserve">still </w:t>
      </w:r>
      <w:r w:rsidRPr="00AB679D">
        <w:rPr>
          <w:rStyle w:val="TitleChar"/>
          <w:rFonts w:asciiTheme="minorHAnsi" w:hAnsiTheme="minorHAnsi" w:cstheme="minorHAnsi"/>
          <w:highlight w:val="green"/>
        </w:rPr>
        <w:t>have strong reason to prevent near-term</w:t>
      </w:r>
      <w:r w:rsidRPr="00AB679D">
        <w:rPr>
          <w:rStyle w:val="TitleChar"/>
          <w:rFonts w:asciiTheme="minorHAnsi" w:hAnsiTheme="minorHAnsi" w:cstheme="minorHAnsi"/>
        </w:rPr>
        <w:t xml:space="preserve"> </w:t>
      </w:r>
      <w:r w:rsidRPr="00AB679D">
        <w:rPr>
          <w:rFonts w:asciiTheme="minorHAnsi" w:hAnsiTheme="minorHAnsi" w:cstheme="minorHAnsi"/>
          <w:sz w:val="14"/>
        </w:rPr>
        <w:t>human</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To see this, we must note three points. </w:t>
      </w:r>
      <w:r w:rsidRPr="00AB679D">
        <w:rPr>
          <w:rStyle w:val="TitleChar"/>
          <w:rFonts w:asciiTheme="minorHAnsi" w:hAnsiTheme="minorHAnsi" w:cstheme="minorHAnsi"/>
        </w:rPr>
        <w:t>First</w:t>
      </w:r>
      <w:r w:rsidRPr="00AB679D">
        <w:rPr>
          <w:rFonts w:asciiTheme="minorHAnsi" w:hAnsiTheme="minorHAnsi" w:cstheme="minorHAnsi"/>
          <w:sz w:val="14"/>
        </w:rPr>
        <w:t xml:space="preserve">, we should note that the </w:t>
      </w:r>
      <w:r w:rsidRPr="00AB679D">
        <w:rPr>
          <w:rStyle w:val="TitleChar"/>
          <w:rFonts w:asciiTheme="minorHAnsi" w:hAnsiTheme="minorHAnsi" w:cstheme="minorHAnsi"/>
        </w:rPr>
        <w:t>extinction</w:t>
      </w:r>
      <w:r w:rsidRPr="00AB679D">
        <w:rPr>
          <w:rFonts w:asciiTheme="minorHAnsi" w:hAnsiTheme="minorHAnsi" w:cstheme="minorHAnsi"/>
          <w:sz w:val="14"/>
        </w:rPr>
        <w:t xml:space="preserve"> of the human race </w:t>
      </w:r>
      <w:r w:rsidRPr="00AB679D">
        <w:rPr>
          <w:rStyle w:val="TitleChar"/>
          <w:rFonts w:asciiTheme="minorHAnsi" w:hAnsiTheme="minorHAnsi" w:cstheme="minorHAnsi"/>
        </w:rPr>
        <w:t xml:space="preserve">is </w:t>
      </w:r>
      <w:r w:rsidRPr="00AB679D">
        <w:rPr>
          <w:rFonts w:asciiTheme="minorHAnsi" w:hAnsiTheme="minorHAnsi" w:cstheme="minorHAnsi"/>
          <w:sz w:val="14"/>
        </w:rPr>
        <w:t xml:space="preserve">an </w:t>
      </w:r>
      <w:r w:rsidRPr="00AB679D">
        <w:rPr>
          <w:rStyle w:val="TitleChar"/>
          <w:rFonts w:asciiTheme="minorHAnsi" w:hAnsiTheme="minorHAnsi" w:cstheme="minorHAnsi"/>
          <w:highlight w:val="green"/>
        </w:rPr>
        <w:t>extremely high stakes</w:t>
      </w:r>
      <w:r w:rsidRPr="00AB679D">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AB679D">
        <w:rPr>
          <w:rStyle w:val="TitleChar"/>
          <w:rFonts w:asciiTheme="minorHAnsi" w:hAnsiTheme="minorHAnsi" w:cstheme="minorHAnsi"/>
        </w:rPr>
        <w:t xml:space="preserve">the number of humans in existence </w:t>
      </w:r>
      <w:r w:rsidRPr="00AB679D">
        <w:rPr>
          <w:rFonts w:asciiTheme="minorHAnsi" w:hAnsiTheme="minorHAnsi" w:cstheme="minorHAnsi"/>
          <w:sz w:val="14"/>
        </w:rPr>
        <w:t>in the</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The future, </w:t>
      </w:r>
      <w:r w:rsidRPr="00AB679D">
        <w:rPr>
          <w:rStyle w:val="TitleChar"/>
          <w:rFonts w:asciiTheme="minorHAnsi" w:hAnsiTheme="minorHAnsi" w:cstheme="minorHAnsi"/>
        </w:rPr>
        <w:t>given that we don’t go extinct</w:t>
      </w:r>
      <w:r w:rsidRPr="00AB679D">
        <w:rPr>
          <w:rFonts w:asciiTheme="minorHAnsi" w:hAnsiTheme="minorHAnsi" w:cstheme="minorHAnsi"/>
          <w:sz w:val="14"/>
        </w:rPr>
        <w:t xml:space="preserve"> any time soon, </w:t>
      </w:r>
      <w:r w:rsidRPr="00AB679D">
        <w:rPr>
          <w:rStyle w:val="TitleChar"/>
          <w:rFonts w:asciiTheme="minorHAnsi" w:hAnsiTheme="minorHAnsi" w:cstheme="minorHAnsi"/>
        </w:rPr>
        <w:t>would be 2×10^14</w:t>
      </w:r>
      <w:r w:rsidRPr="00AB679D">
        <w:rPr>
          <w:rFonts w:asciiTheme="minorHAnsi" w:hAnsiTheme="minorHAnsi" w:cstheme="minorHAnsi"/>
          <w:sz w:val="14"/>
        </w:rPr>
        <w:t xml:space="preserve">. </w:t>
      </w:r>
      <w:r w:rsidRPr="00AB679D">
        <w:rPr>
          <w:rStyle w:val="TitleChar"/>
          <w:rFonts w:asciiTheme="minorHAnsi" w:hAnsiTheme="minorHAnsi" w:cstheme="minorHAnsi"/>
        </w:rPr>
        <w:t xml:space="preserve">So if it is good to bring new people into existence, then it’s very good to prevent </w:t>
      </w:r>
      <w:r w:rsidRPr="00AB679D">
        <w:rPr>
          <w:rFonts w:asciiTheme="minorHAnsi" w:hAnsiTheme="minorHAnsi" w:cstheme="minorHAnsi"/>
          <w:sz w:val="14"/>
        </w:rPr>
        <w:t>human</w:t>
      </w:r>
      <w:r w:rsidRPr="00AB679D">
        <w:rPr>
          <w:rStyle w:val="TitleChar"/>
          <w:rFonts w:asciiTheme="minorHAnsi" w:hAnsiTheme="minorHAnsi" w:cstheme="minorHAnsi"/>
        </w:rPr>
        <w:t xml:space="preserve"> extinction. Second</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 is</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by its nature an </w:t>
      </w:r>
      <w:r w:rsidRPr="00AB679D">
        <w:rPr>
          <w:rStyle w:val="TitleChar"/>
          <w:rFonts w:asciiTheme="minorHAnsi" w:hAnsiTheme="minorHAnsi" w:cstheme="minorHAnsi"/>
          <w:highlight w:val="green"/>
        </w:rPr>
        <w:t>irreversible</w:t>
      </w:r>
      <w:r w:rsidRPr="00AB679D">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AB679D">
        <w:rPr>
          <w:rStyle w:val="TitleChar"/>
          <w:rFonts w:asciiTheme="minorHAnsi" w:hAnsiTheme="minorHAnsi" w:cstheme="minorHAnsi"/>
        </w:rPr>
        <w:t xml:space="preserve">Third, we should </w:t>
      </w:r>
      <w:r w:rsidRPr="00AB679D">
        <w:rPr>
          <w:rStyle w:val="TitleChar"/>
          <w:rFonts w:asciiTheme="minorHAnsi" w:hAnsiTheme="minorHAnsi" w:cstheme="minorHAnsi"/>
          <w:highlight w:val="green"/>
        </w:rPr>
        <w:t>expect</w:t>
      </w:r>
      <w:r w:rsidRPr="00AB679D">
        <w:rPr>
          <w:rFonts w:asciiTheme="minorHAnsi" w:hAnsiTheme="minorHAnsi" w:cstheme="minorHAnsi"/>
          <w:sz w:val="14"/>
        </w:rPr>
        <w:t xml:space="preserve"> ourselves </w:t>
      </w:r>
      <w:r w:rsidRPr="00AB679D">
        <w:rPr>
          <w:rStyle w:val="TitleChar"/>
          <w:rFonts w:asciiTheme="minorHAnsi" w:hAnsiTheme="minorHAnsi" w:cstheme="minorHAnsi"/>
          <w:highlight w:val="green"/>
        </w:rPr>
        <w:t>to progress, morally</w:t>
      </w:r>
      <w:r w:rsidRPr="00AB679D">
        <w:rPr>
          <w:rFonts w:asciiTheme="minorHAnsi" w:hAnsiTheme="minorHAnsi" w:cstheme="minorHAnsi"/>
          <w:sz w:val="14"/>
        </w:rPr>
        <w:t xml:space="preserve">, over the next few centuries, </w:t>
      </w:r>
      <w:r w:rsidRPr="00AB679D">
        <w:rPr>
          <w:rStyle w:val="TitleChar"/>
          <w:rFonts w:asciiTheme="minorHAnsi" w:hAnsiTheme="minorHAnsi" w:cstheme="minorHAnsi"/>
          <w:highlight w:val="green"/>
        </w:rPr>
        <w:t xml:space="preserve">as </w:t>
      </w:r>
      <w:r w:rsidRPr="00AB679D">
        <w:rPr>
          <w:rStyle w:val="TitleChar"/>
          <w:rFonts w:asciiTheme="minorHAnsi" w:hAnsiTheme="minorHAnsi" w:cstheme="minorHAnsi"/>
        </w:rPr>
        <w:t>we have</w:t>
      </w:r>
      <w:r w:rsidRPr="00AB679D">
        <w:rPr>
          <w:rFonts w:asciiTheme="minorHAnsi" w:hAnsiTheme="minorHAnsi" w:cstheme="minorHAnsi"/>
          <w:sz w:val="14"/>
        </w:rPr>
        <w:t xml:space="preserve"> progressed </w:t>
      </w:r>
      <w:r w:rsidRPr="00AB679D">
        <w:rPr>
          <w:rStyle w:val="TitleChar"/>
          <w:rFonts w:asciiTheme="minorHAnsi" w:hAnsiTheme="minorHAnsi" w:cstheme="minorHAnsi"/>
          <w:highlight w:val="green"/>
        </w:rPr>
        <w:t>in the past</w:t>
      </w:r>
      <w:r w:rsidRPr="00AB679D">
        <w:rPr>
          <w:rStyle w:val="TitleChar"/>
          <w:rFonts w:asciiTheme="minorHAnsi" w:hAnsiTheme="minorHAnsi" w:cstheme="minorHAnsi"/>
        </w:rPr>
        <w:t>.</w:t>
      </w:r>
      <w:r w:rsidRPr="00AB679D">
        <w:rPr>
          <w:rFonts w:asciiTheme="minorHAnsi" w:hAnsiTheme="minorHAnsi" w:cstheme="minorHAnsi"/>
          <w:sz w:val="14"/>
        </w:rPr>
        <w:t xml:space="preserve"> So we should expect that </w:t>
      </w:r>
      <w:r w:rsidRPr="00AB679D">
        <w:rPr>
          <w:rStyle w:val="TitleChar"/>
          <w:rFonts w:asciiTheme="minorHAnsi" w:hAnsiTheme="minorHAnsi" w:cstheme="minorHAnsi"/>
          <w:highlight w:val="green"/>
        </w:rPr>
        <w:t xml:space="preserve">in </w:t>
      </w:r>
      <w:r w:rsidRPr="00AB679D">
        <w:rPr>
          <w:rStyle w:val="TitleChar"/>
          <w:rFonts w:asciiTheme="minorHAnsi" w:hAnsiTheme="minorHAnsi" w:cstheme="minorHAnsi"/>
        </w:rPr>
        <w:t xml:space="preserve">a few centuries’ </w:t>
      </w:r>
      <w:r w:rsidRPr="00AB679D">
        <w:rPr>
          <w:rStyle w:val="TitleChar"/>
          <w:rFonts w:asciiTheme="minorHAnsi" w:hAnsiTheme="minorHAnsi" w:cstheme="minorHAnsi"/>
          <w:highlight w:val="green"/>
        </w:rPr>
        <w:t>time we will have better evidence about how to evaluate</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AB679D">
        <w:rPr>
          <w:rStyle w:val="TitleChar"/>
          <w:rFonts w:asciiTheme="minorHAnsi" w:hAnsiTheme="minorHAnsi" w:cstheme="minorHAnsi"/>
        </w:rPr>
        <w:t>Suppose that we have</w:t>
      </w:r>
      <w:r w:rsidRPr="00AB679D">
        <w:rPr>
          <w:rFonts w:asciiTheme="minorHAnsi" w:hAnsiTheme="minorHAnsi" w:cstheme="minorHAnsi"/>
          <w:sz w:val="14"/>
        </w:rPr>
        <w:t xml:space="preserve"> 0.8 credence that it is a bad thing to produce new people, and </w:t>
      </w:r>
      <w:r w:rsidRPr="00AB679D">
        <w:rPr>
          <w:rStyle w:val="TitleChar"/>
          <w:rFonts w:asciiTheme="minorHAnsi" w:hAnsiTheme="minorHAnsi" w:cstheme="minorHAnsi"/>
        </w:rPr>
        <w:t>0.2</w:t>
      </w:r>
      <w:r w:rsidRPr="00AB679D">
        <w:rPr>
          <w:rFonts w:asciiTheme="minorHAnsi" w:hAnsiTheme="minorHAnsi" w:cstheme="minorHAnsi"/>
          <w:sz w:val="14"/>
        </w:rPr>
        <w:t xml:space="preserve"> </w:t>
      </w:r>
      <w:r w:rsidRPr="00AB679D">
        <w:rPr>
          <w:rStyle w:val="TitleChar"/>
          <w:rFonts w:asciiTheme="minorHAnsi" w:hAnsiTheme="minorHAnsi" w:cstheme="minorHAnsi"/>
        </w:rPr>
        <w:t>certain that it’s a good thing to produce new people</w:t>
      </w:r>
      <w:r w:rsidRPr="00AB679D">
        <w:rPr>
          <w:rFonts w:asciiTheme="minorHAnsi" w:hAnsiTheme="minorHAnsi" w:cstheme="min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if we</w:t>
      </w:r>
      <w:r w:rsidRPr="00AB679D">
        <w:rPr>
          <w:rStyle w:val="TitleChar"/>
          <w:rFonts w:asciiTheme="minorHAnsi" w:hAnsiTheme="minorHAnsi" w:cstheme="minorHAnsi"/>
        </w:rPr>
        <w:t xml:space="preserve"> </w:t>
      </w:r>
      <w:r w:rsidRPr="00AB679D">
        <w:rPr>
          <w:rFonts w:asciiTheme="minorHAnsi" w:hAnsiTheme="minorHAnsi" w:cstheme="minorHAnsi"/>
          <w:sz w:val="14"/>
        </w:rPr>
        <w:t>let the human race continue and</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did research</w:t>
      </w:r>
      <w:r w:rsidRPr="00AB679D">
        <w:rPr>
          <w:rStyle w:val="TitleChar"/>
          <w:rFonts w:asciiTheme="minorHAnsi" w:hAnsiTheme="minorHAnsi" w:cstheme="minorHAnsi"/>
        </w:rPr>
        <w:t xml:space="preserve"> for 300 years, </w:t>
      </w:r>
      <w:r w:rsidRPr="00AB679D">
        <w:rPr>
          <w:rStyle w:val="TitleChar"/>
          <w:rFonts w:asciiTheme="minorHAnsi" w:hAnsiTheme="minorHAnsi" w:cstheme="minorHAnsi"/>
          <w:highlight w:val="green"/>
        </w:rPr>
        <w:t xml:space="preserve">we would know for certain whether or not </w:t>
      </w:r>
      <w:r w:rsidRPr="00AB679D">
        <w:rPr>
          <w:rStyle w:val="TitleChar"/>
          <w:rFonts w:asciiTheme="minorHAnsi" w:hAnsiTheme="minorHAnsi" w:cstheme="minorHAnsi"/>
        </w:rPr>
        <w:t xml:space="preserve">additional </w:t>
      </w:r>
      <w:r w:rsidRPr="00AB679D">
        <w:rPr>
          <w:rStyle w:val="TitleChar"/>
          <w:rFonts w:asciiTheme="minorHAnsi" w:hAnsiTheme="minorHAnsi" w:cstheme="minorHAnsi"/>
          <w:highlight w:val="green"/>
        </w:rPr>
        <w:t>people</w:t>
      </w:r>
      <w:r w:rsidRPr="00AB679D">
        <w:rPr>
          <w:rStyle w:val="TitleChar"/>
          <w:rFonts w:asciiTheme="minorHAnsi" w:hAnsiTheme="minorHAnsi" w:cstheme="minorHAnsi"/>
        </w:rPr>
        <w:t xml:space="preserve"> are of </w:t>
      </w:r>
      <w:r w:rsidRPr="00AB679D">
        <w:rPr>
          <w:rStyle w:val="TitleChar"/>
          <w:rFonts w:asciiTheme="minorHAnsi" w:hAnsiTheme="minorHAnsi" w:cstheme="minorHAnsi"/>
          <w:highlight w:val="green"/>
        </w:rPr>
        <w:t>positive</w:t>
      </w:r>
      <w:r w:rsidRPr="00AB679D">
        <w:rPr>
          <w:rFonts w:asciiTheme="minorHAnsi" w:hAnsiTheme="minorHAnsi" w:cstheme="minorHAnsi"/>
          <w:sz w:val="14"/>
        </w:rPr>
        <w:t xml:space="preserve"> or negative </w:t>
      </w:r>
      <w:r w:rsidRPr="00AB679D">
        <w:rPr>
          <w:rStyle w:val="TitleChar"/>
          <w:rFonts w:asciiTheme="minorHAnsi" w:hAnsiTheme="minorHAnsi" w:cstheme="minorHAnsi"/>
        </w:rPr>
        <w:t>value</w:t>
      </w:r>
      <w:r w:rsidRPr="00AB679D">
        <w:rPr>
          <w:rFonts w:asciiTheme="minorHAnsi" w:hAnsiTheme="minorHAnsi" w:cstheme="min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AB679D">
        <w:rPr>
          <w:rStyle w:val="TitleChar"/>
          <w:rFonts w:asciiTheme="minorHAnsi" w:hAnsiTheme="minorHAnsi" w:cstheme="minorHAnsi"/>
        </w:rPr>
        <w:t>there’s</w:t>
      </w:r>
      <w:r w:rsidRPr="00AB679D">
        <w:rPr>
          <w:rFonts w:asciiTheme="minorHAnsi" w:hAnsiTheme="minorHAnsi" w:cstheme="minorHAnsi"/>
          <w:sz w:val="14"/>
        </w:rPr>
        <w:t xml:space="preserve"> also </w:t>
      </w:r>
      <w:r w:rsidRPr="00AB679D">
        <w:rPr>
          <w:rStyle w:val="TitleChar"/>
          <w:rFonts w:asciiTheme="minorHAnsi" w:hAnsiTheme="minorHAnsi" w:cstheme="minorHAnsi"/>
        </w:rPr>
        <w:t>a 20% chance of a gain of 2×(10^14),</w:t>
      </w:r>
      <w:r w:rsidRPr="00AB679D">
        <w:rPr>
          <w:rFonts w:asciiTheme="minorHAnsi" w:hAnsiTheme="minorHAnsi" w:cstheme="minorHAnsi"/>
          <w:sz w:val="14"/>
        </w:rPr>
        <w:t xml:space="preserve"> </w:t>
      </w:r>
      <w:r w:rsidRPr="00AB679D">
        <w:rPr>
          <w:rStyle w:val="TitleChar"/>
          <w:rFonts w:asciiTheme="minorHAnsi" w:hAnsiTheme="minorHAnsi" w:cstheme="minorHAnsi"/>
        </w:rPr>
        <w:t>the expected value of which is 4×(10^13).</w:t>
      </w:r>
      <w:r w:rsidRPr="00AB679D">
        <w:rPr>
          <w:rFonts w:asciiTheme="minorHAnsi" w:hAnsiTheme="minorHAnsi" w:cstheme="minorHAnsi"/>
          <w:sz w:val="14"/>
        </w:rPr>
        <w:t xml:space="preserve"> That is, </w:t>
      </w:r>
      <w:r w:rsidRPr="00AB679D">
        <w:rPr>
          <w:rStyle w:val="TitleChar"/>
          <w:rFonts w:asciiTheme="minorHAnsi" w:hAnsiTheme="minorHAnsi" w:cstheme="minorHAnsi"/>
        </w:rPr>
        <w:t xml:space="preserve">in expected value terms, </w:t>
      </w:r>
      <w:r w:rsidRPr="00AB679D">
        <w:rPr>
          <w:rStyle w:val="TitleChar"/>
          <w:rFonts w:asciiTheme="minorHAnsi" w:hAnsiTheme="minorHAnsi" w:cstheme="minorHAnsi"/>
          <w:highlight w:val="green"/>
        </w:rPr>
        <w:t>the cost of waiting</w:t>
      </w:r>
      <w:r w:rsidRPr="00AB679D">
        <w:rPr>
          <w:rStyle w:val="TitleChar"/>
          <w:rFonts w:asciiTheme="minorHAnsi" w:hAnsiTheme="minorHAnsi" w:cstheme="minorHAnsi"/>
        </w:rPr>
        <w:t xml:space="preserve"> </w:t>
      </w:r>
      <w:r w:rsidRPr="00AB679D">
        <w:rPr>
          <w:rFonts w:asciiTheme="minorHAnsi" w:hAnsiTheme="minorHAnsi" w:cstheme="minorHAnsi"/>
          <w:sz w:val="14"/>
        </w:rPr>
        <w:t>for a few hundred years</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is </w:t>
      </w:r>
      <w:r w:rsidRPr="00AB679D">
        <w:rPr>
          <w:rStyle w:val="TitleChar"/>
          <w:rFonts w:asciiTheme="minorHAnsi" w:hAnsiTheme="minorHAnsi" w:cstheme="minorHAnsi"/>
        </w:rPr>
        <w:t xml:space="preserve">vanishingly </w:t>
      </w:r>
      <w:r w:rsidRPr="00AB679D">
        <w:rPr>
          <w:rStyle w:val="TitleChar"/>
          <w:rFonts w:asciiTheme="minorHAnsi" w:hAnsiTheme="minorHAnsi" w:cstheme="minorHAnsi"/>
          <w:highlight w:val="green"/>
        </w:rPr>
        <w:t>small compared with</w:t>
      </w:r>
      <w:r w:rsidRPr="00AB679D">
        <w:rPr>
          <w:rStyle w:val="TitleChar"/>
          <w:rFonts w:asciiTheme="minorHAnsi" w:hAnsiTheme="minorHAnsi" w:cstheme="minorHAnsi"/>
        </w:rPr>
        <w:t xml:space="preserve"> </w:t>
      </w:r>
      <w:r w:rsidRPr="00AB679D">
        <w:rPr>
          <w:rFonts w:asciiTheme="minorHAnsi" w:hAnsiTheme="minorHAnsi" w:cstheme="minorHAnsi"/>
          <w:sz w:val="14"/>
        </w:rPr>
        <w:t>the benefit of</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keeping </w:t>
      </w:r>
      <w:r w:rsidRPr="00AB679D">
        <w:rPr>
          <w:rStyle w:val="TitleChar"/>
          <w:rFonts w:asciiTheme="minorHAnsi" w:hAnsiTheme="minorHAnsi" w:cstheme="minorHAnsi"/>
        </w:rPr>
        <w:t xml:space="preserve">one’s </w:t>
      </w:r>
      <w:r w:rsidRPr="00AB679D">
        <w:rPr>
          <w:rStyle w:val="TitleChar"/>
          <w:rFonts w:asciiTheme="minorHAnsi" w:hAnsiTheme="minorHAnsi" w:cstheme="minorHAnsi"/>
          <w:highlight w:val="green"/>
        </w:rPr>
        <w:t>options open</w:t>
      </w:r>
      <w:r w:rsidRPr="00AB679D">
        <w:rPr>
          <w:rStyle w:val="TitleChar"/>
          <w:rFonts w:asciiTheme="minorHAnsi" w:hAnsiTheme="minorHAnsi" w:cstheme="minorHAnsi"/>
        </w:rPr>
        <w:t xml:space="preserve"> </w:t>
      </w:r>
      <w:r w:rsidRPr="00AB679D">
        <w:rPr>
          <w:rFonts w:asciiTheme="minorHAnsi" w:hAnsiTheme="minorHAnsi" w:cstheme="minorHAnsi"/>
          <w:sz w:val="14"/>
        </w:rPr>
        <w:t>while one gains new information.</w:t>
      </w:r>
    </w:p>
    <w:p w14:paraId="37CAB126" w14:textId="77777777" w:rsidR="00C410EE" w:rsidRPr="00AB679D" w:rsidRDefault="00C410EE" w:rsidP="00C410EE">
      <w:pPr>
        <w:pStyle w:val="Heading4"/>
        <w:rPr>
          <w:rFonts w:asciiTheme="minorHAnsi" w:hAnsiTheme="minorHAnsi" w:cstheme="minorHAnsi"/>
        </w:rPr>
      </w:pPr>
      <w:r w:rsidRPr="00AB679D">
        <w:rPr>
          <w:rFonts w:asciiTheme="minorHAnsi" w:hAnsiTheme="minorHAnsi" w:cstheme="minorHAnsi"/>
        </w:rPr>
        <w:lastRenderedPageBreak/>
        <w:t xml:space="preserve">Prefer – </w:t>
      </w:r>
    </w:p>
    <w:p w14:paraId="75FADB0A" w14:textId="77777777" w:rsidR="00C410EE" w:rsidRPr="00AB679D" w:rsidRDefault="00C410EE" w:rsidP="00C410EE">
      <w:pPr>
        <w:pStyle w:val="Heading4"/>
        <w:rPr>
          <w:rFonts w:asciiTheme="minorHAnsi" w:hAnsiTheme="minorHAnsi" w:cstheme="minorHAnsi"/>
        </w:rPr>
      </w:pPr>
      <w:r w:rsidRPr="00AB679D">
        <w:rPr>
          <w:rFonts w:asciiTheme="minorHAnsi" w:hAnsiTheme="minorHAnsi" w:cstheme="minorHAnsi"/>
        </w:rPr>
        <w:t>[1] Actor Specificity – Util is the best in the context of governments which is the actor in the resolution</w:t>
      </w:r>
    </w:p>
    <w:p w14:paraId="33B1FF7A" w14:textId="77777777" w:rsidR="00C410EE" w:rsidRPr="00AB679D" w:rsidRDefault="00C410EE" w:rsidP="00C410EE">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 xml:space="preserve">A] Governments must aggregate since every policy benefits some and harms others, which also means side constraints freeze action. </w:t>
      </w:r>
    </w:p>
    <w:p w14:paraId="4EA2B413" w14:textId="77777777" w:rsidR="00C410EE" w:rsidRPr="00AB679D" w:rsidRDefault="00C410EE" w:rsidP="00C410EE">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B] No intent-foresight distinction – the actions we take are inevitably informed by predictions from certain mental states, meaning consequences are a collective part of the will.</w:t>
      </w:r>
      <w:r>
        <w:rPr>
          <w:rFonts w:asciiTheme="minorHAnsi" w:hAnsiTheme="minorHAnsi" w:cstheme="minorHAnsi"/>
          <w:color w:val="000000" w:themeColor="text1"/>
        </w:rPr>
        <w:t xml:space="preserve"> </w:t>
      </w:r>
    </w:p>
    <w:p w14:paraId="52E3250D" w14:textId="77777777" w:rsidR="00C410EE" w:rsidRPr="00AB679D" w:rsidRDefault="00C410EE" w:rsidP="00C410EE">
      <w:pPr>
        <w:pStyle w:val="Heading4"/>
        <w:rPr>
          <w:rFonts w:asciiTheme="minorHAnsi" w:hAnsiTheme="minorHAnsi" w:cstheme="minorHAnsi"/>
        </w:rPr>
      </w:pPr>
      <w:r w:rsidRPr="00AB679D">
        <w:rPr>
          <w:rFonts w:asciiTheme="minorHAnsi" w:hAnsiTheme="minorHAnsi" w:cstheme="minorHAnsi"/>
        </w:rPr>
        <w:t xml:space="preserve">C] No act-omission distinction governments are responsible for everything in the public sphere so inaction is an implicit authorization of action </w:t>
      </w:r>
    </w:p>
    <w:p w14:paraId="6F114FFE" w14:textId="77777777" w:rsidR="00C410EE" w:rsidRDefault="00C410EE" w:rsidP="00C410EE">
      <w:pPr>
        <w:pStyle w:val="Heading4"/>
        <w:rPr>
          <w:rFonts w:asciiTheme="minorHAnsi" w:eastAsia="Times New Roman" w:hAnsiTheme="minorHAnsi" w:cstheme="minorHAnsi"/>
          <w:color w:val="000000" w:themeColor="text1"/>
          <w:shd w:val="clear" w:color="auto" w:fill="FFFFFF"/>
        </w:rPr>
      </w:pPr>
      <w:r w:rsidRPr="00AB679D">
        <w:rPr>
          <w:rFonts w:asciiTheme="minorHAnsi" w:eastAsia="Times New Roman" w:hAnsiTheme="minorHAnsi" w:cstheme="min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0636AF2D" w14:textId="77777777" w:rsidR="00C410EE" w:rsidRDefault="00C410EE" w:rsidP="00C410EE">
      <w:pPr>
        <w:pStyle w:val="Heading4"/>
      </w:pPr>
      <w:r>
        <w:t xml:space="preserve">[2] Extinction outweighs </w:t>
      </w:r>
    </w:p>
    <w:p w14:paraId="7AEAF409" w14:textId="77777777" w:rsidR="00C410EE" w:rsidRPr="00A3034A" w:rsidRDefault="00C410EE" w:rsidP="00C410EE">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22A1014C" w14:textId="77777777" w:rsidR="00C410EE" w:rsidRPr="00A3034A" w:rsidRDefault="00C410EE" w:rsidP="00C410EE">
      <w:pPr>
        <w:pStyle w:val="Heading4"/>
      </w:pPr>
      <w:r>
        <w:t>B)</w:t>
      </w:r>
      <w:r w:rsidRPr="00A3034A">
        <w:t xml:space="preserve"> </w:t>
      </w:r>
      <w:r w:rsidRPr="00790205">
        <w:rPr>
          <w:u w:val="single"/>
        </w:rPr>
        <w:t>Prerequisite</w:t>
      </w:r>
      <w:r>
        <w:t xml:space="preserve"> – you can’t do the NC if you’re dead, threats to bodily security preclude action</w:t>
      </w:r>
    </w:p>
    <w:p w14:paraId="15BB7630" w14:textId="77777777" w:rsidR="00C410EE" w:rsidRDefault="00C410EE" w:rsidP="00C410EE">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53B1BE0B" w14:textId="77777777" w:rsidR="00C410EE" w:rsidRPr="00655F3F" w:rsidRDefault="00C410EE" w:rsidP="00C410EE">
      <w:pPr>
        <w:pStyle w:val="Heading4"/>
      </w:pPr>
      <w:r>
        <w:t xml:space="preserve">D) </w:t>
      </w:r>
      <w:r>
        <w:rPr>
          <w:u w:val="single"/>
        </w:rPr>
        <w:t>Reciprocity</w:t>
      </w:r>
      <w:r>
        <w:t xml:space="preserve"> – you can weigh your impacts under different frameworks, I should be able to as well</w:t>
      </w:r>
    </w:p>
    <w:p w14:paraId="64D48515" w14:textId="77777777" w:rsidR="00C410EE" w:rsidRDefault="00C410EE" w:rsidP="00C410EE">
      <w:pPr>
        <w:pStyle w:val="Heading3"/>
        <w:rPr>
          <w:rFonts w:asciiTheme="minorHAnsi" w:hAnsiTheme="minorHAnsi"/>
        </w:rPr>
      </w:pPr>
      <w:r w:rsidRPr="00276D80">
        <w:rPr>
          <w:rFonts w:asciiTheme="minorHAnsi" w:hAnsiTheme="minorHAnsi"/>
        </w:rPr>
        <w:lastRenderedPageBreak/>
        <w:t xml:space="preserve">1AC – Underview </w:t>
      </w:r>
    </w:p>
    <w:p w14:paraId="67702713" w14:textId="1E61631A" w:rsidR="00823627" w:rsidRDefault="00D64C31" w:rsidP="00D64C31">
      <w:pPr>
        <w:pStyle w:val="Heading4"/>
      </w:pPr>
      <w:r>
        <w:t xml:space="preserve">1ar theory because the neg can do infinite bad things and I can’t check – its dtd because the 1ar too short to win both thtoery and substance no rvi because the 6 minute 2nr dump and competing interps because reasonability is arbitrary and bites judge intervention. </w:t>
      </w:r>
    </w:p>
    <w:p w14:paraId="7E4C7073" w14:textId="77777777" w:rsidR="004C2C0F" w:rsidRPr="004C2C0F" w:rsidRDefault="004C2C0F" w:rsidP="004C2C0F"/>
    <w:sectPr w:rsidR="004C2C0F" w:rsidRPr="004C2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6"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7"/>
  </w:num>
  <w:num w:numId="14">
    <w:abstractNumId w:val="30"/>
  </w:num>
  <w:num w:numId="15">
    <w:abstractNumId w:val="19"/>
  </w:num>
  <w:num w:numId="16">
    <w:abstractNumId w:val="31"/>
  </w:num>
  <w:num w:numId="17">
    <w:abstractNumId w:val="21"/>
  </w:num>
  <w:num w:numId="18">
    <w:abstractNumId w:val="27"/>
  </w:num>
  <w:num w:numId="19">
    <w:abstractNumId w:val="20"/>
  </w:num>
  <w:num w:numId="20">
    <w:abstractNumId w:val="29"/>
  </w:num>
  <w:num w:numId="21">
    <w:abstractNumId w:val="12"/>
  </w:num>
  <w:num w:numId="22">
    <w:abstractNumId w:val="33"/>
  </w:num>
  <w:num w:numId="23">
    <w:abstractNumId w:val="32"/>
  </w:num>
  <w:num w:numId="24">
    <w:abstractNumId w:val="23"/>
  </w:num>
  <w:num w:numId="25">
    <w:abstractNumId w:val="13"/>
  </w:num>
  <w:num w:numId="26">
    <w:abstractNumId w:val="16"/>
  </w:num>
  <w:num w:numId="27">
    <w:abstractNumId w:val="26"/>
  </w:num>
  <w:num w:numId="28">
    <w:abstractNumId w:val="28"/>
  </w:num>
  <w:num w:numId="29">
    <w:abstractNumId w:val="0"/>
  </w:num>
  <w:num w:numId="30">
    <w:abstractNumId w:val="25"/>
  </w:num>
  <w:num w:numId="31">
    <w:abstractNumId w:val="24"/>
  </w:num>
  <w:num w:numId="32">
    <w:abstractNumId w:val="11"/>
  </w:num>
  <w:num w:numId="33">
    <w:abstractNumId w:val="18"/>
  </w:num>
  <w:num w:numId="34">
    <w:abstractNumId w:val="3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31042"/>
    <w:rsid w:val="00046218"/>
    <w:rsid w:val="000627CE"/>
    <w:rsid w:val="000641D7"/>
    <w:rsid w:val="00097F7F"/>
    <w:rsid w:val="000E648A"/>
    <w:rsid w:val="00100833"/>
    <w:rsid w:val="00104529"/>
    <w:rsid w:val="00105942"/>
    <w:rsid w:val="00107396"/>
    <w:rsid w:val="00117188"/>
    <w:rsid w:val="00120A02"/>
    <w:rsid w:val="00144A4C"/>
    <w:rsid w:val="001566B1"/>
    <w:rsid w:val="00176AB0"/>
    <w:rsid w:val="00177B7D"/>
    <w:rsid w:val="0018322D"/>
    <w:rsid w:val="001B00E6"/>
    <w:rsid w:val="001B5776"/>
    <w:rsid w:val="001E527A"/>
    <w:rsid w:val="001F78CE"/>
    <w:rsid w:val="00237D3E"/>
    <w:rsid w:val="00251FC7"/>
    <w:rsid w:val="002855A7"/>
    <w:rsid w:val="002A2F78"/>
    <w:rsid w:val="002B146A"/>
    <w:rsid w:val="002B5E17"/>
    <w:rsid w:val="002C0F6B"/>
    <w:rsid w:val="002F59F4"/>
    <w:rsid w:val="002F74CC"/>
    <w:rsid w:val="00305709"/>
    <w:rsid w:val="003060B2"/>
    <w:rsid w:val="00315690"/>
    <w:rsid w:val="003162F7"/>
    <w:rsid w:val="00316B75"/>
    <w:rsid w:val="00325646"/>
    <w:rsid w:val="00335A13"/>
    <w:rsid w:val="003460F2"/>
    <w:rsid w:val="0035325D"/>
    <w:rsid w:val="0038158C"/>
    <w:rsid w:val="003902BA"/>
    <w:rsid w:val="00390550"/>
    <w:rsid w:val="003A0879"/>
    <w:rsid w:val="003A09E2"/>
    <w:rsid w:val="003A26BC"/>
    <w:rsid w:val="003A5539"/>
    <w:rsid w:val="003C27ED"/>
    <w:rsid w:val="00400B34"/>
    <w:rsid w:val="00407037"/>
    <w:rsid w:val="0041656D"/>
    <w:rsid w:val="004232EE"/>
    <w:rsid w:val="004258BB"/>
    <w:rsid w:val="00443885"/>
    <w:rsid w:val="0044565F"/>
    <w:rsid w:val="004605D6"/>
    <w:rsid w:val="00472106"/>
    <w:rsid w:val="004811CB"/>
    <w:rsid w:val="0049254E"/>
    <w:rsid w:val="0049584C"/>
    <w:rsid w:val="004A686E"/>
    <w:rsid w:val="004C2C0F"/>
    <w:rsid w:val="004C60E8"/>
    <w:rsid w:val="004D5DDA"/>
    <w:rsid w:val="004D73F8"/>
    <w:rsid w:val="004E3579"/>
    <w:rsid w:val="004E728B"/>
    <w:rsid w:val="004F15EF"/>
    <w:rsid w:val="004F39E0"/>
    <w:rsid w:val="00502A54"/>
    <w:rsid w:val="00526F1D"/>
    <w:rsid w:val="00537BD5"/>
    <w:rsid w:val="00566B09"/>
    <w:rsid w:val="0057268A"/>
    <w:rsid w:val="005B0D07"/>
    <w:rsid w:val="005D2912"/>
    <w:rsid w:val="006065BD"/>
    <w:rsid w:val="00645FA9"/>
    <w:rsid w:val="00647866"/>
    <w:rsid w:val="00665003"/>
    <w:rsid w:val="0069483C"/>
    <w:rsid w:val="006A12FC"/>
    <w:rsid w:val="006A2AD0"/>
    <w:rsid w:val="006C2375"/>
    <w:rsid w:val="006C2A46"/>
    <w:rsid w:val="006D4ECC"/>
    <w:rsid w:val="006E501E"/>
    <w:rsid w:val="00722258"/>
    <w:rsid w:val="007243E5"/>
    <w:rsid w:val="007560D1"/>
    <w:rsid w:val="00766EA0"/>
    <w:rsid w:val="00787CE0"/>
    <w:rsid w:val="007A2226"/>
    <w:rsid w:val="007E3F38"/>
    <w:rsid w:val="007F5B66"/>
    <w:rsid w:val="00823627"/>
    <w:rsid w:val="00823A1C"/>
    <w:rsid w:val="00845B9D"/>
    <w:rsid w:val="00860984"/>
    <w:rsid w:val="00863227"/>
    <w:rsid w:val="00867214"/>
    <w:rsid w:val="00892756"/>
    <w:rsid w:val="00893E6E"/>
    <w:rsid w:val="008A5979"/>
    <w:rsid w:val="008B3ECB"/>
    <w:rsid w:val="008B4E85"/>
    <w:rsid w:val="008C1B2E"/>
    <w:rsid w:val="008D554B"/>
    <w:rsid w:val="009074AA"/>
    <w:rsid w:val="0091627E"/>
    <w:rsid w:val="00942CB7"/>
    <w:rsid w:val="0097032B"/>
    <w:rsid w:val="0097773D"/>
    <w:rsid w:val="009B4017"/>
    <w:rsid w:val="009C75E5"/>
    <w:rsid w:val="009D2EAD"/>
    <w:rsid w:val="009D54B2"/>
    <w:rsid w:val="009E1922"/>
    <w:rsid w:val="009F65C3"/>
    <w:rsid w:val="009F7ED2"/>
    <w:rsid w:val="00A07C87"/>
    <w:rsid w:val="00A24F98"/>
    <w:rsid w:val="00A427BC"/>
    <w:rsid w:val="00A93661"/>
    <w:rsid w:val="00A95652"/>
    <w:rsid w:val="00AC0AB8"/>
    <w:rsid w:val="00B24BC0"/>
    <w:rsid w:val="00B24D59"/>
    <w:rsid w:val="00B33C6D"/>
    <w:rsid w:val="00B4508F"/>
    <w:rsid w:val="00B55AD5"/>
    <w:rsid w:val="00B57045"/>
    <w:rsid w:val="00B673C6"/>
    <w:rsid w:val="00B8057C"/>
    <w:rsid w:val="00B96061"/>
    <w:rsid w:val="00BD6238"/>
    <w:rsid w:val="00BF593B"/>
    <w:rsid w:val="00BF773A"/>
    <w:rsid w:val="00BF7E81"/>
    <w:rsid w:val="00C13773"/>
    <w:rsid w:val="00C17CC8"/>
    <w:rsid w:val="00C410EE"/>
    <w:rsid w:val="00C51C5D"/>
    <w:rsid w:val="00C83417"/>
    <w:rsid w:val="00C9604F"/>
    <w:rsid w:val="00CA19AA"/>
    <w:rsid w:val="00CC492D"/>
    <w:rsid w:val="00CC5298"/>
    <w:rsid w:val="00CC7F36"/>
    <w:rsid w:val="00CD736E"/>
    <w:rsid w:val="00CD798D"/>
    <w:rsid w:val="00CE161E"/>
    <w:rsid w:val="00CF59A8"/>
    <w:rsid w:val="00D05940"/>
    <w:rsid w:val="00D068D7"/>
    <w:rsid w:val="00D16DE1"/>
    <w:rsid w:val="00D325A9"/>
    <w:rsid w:val="00D36A8A"/>
    <w:rsid w:val="00D61409"/>
    <w:rsid w:val="00D64C31"/>
    <w:rsid w:val="00D6691E"/>
    <w:rsid w:val="00D71170"/>
    <w:rsid w:val="00D8526D"/>
    <w:rsid w:val="00DA1C92"/>
    <w:rsid w:val="00DA25D4"/>
    <w:rsid w:val="00DA6538"/>
    <w:rsid w:val="00DC1AF3"/>
    <w:rsid w:val="00E15E75"/>
    <w:rsid w:val="00E50E37"/>
    <w:rsid w:val="00E51C37"/>
    <w:rsid w:val="00E5262C"/>
    <w:rsid w:val="00E576C4"/>
    <w:rsid w:val="00E63309"/>
    <w:rsid w:val="00E828FE"/>
    <w:rsid w:val="00EC5257"/>
    <w:rsid w:val="00EC7DC4"/>
    <w:rsid w:val="00ED30CF"/>
    <w:rsid w:val="00ED77A8"/>
    <w:rsid w:val="00F176EF"/>
    <w:rsid w:val="00F45E10"/>
    <w:rsid w:val="00F61297"/>
    <w:rsid w:val="00F6364A"/>
    <w:rsid w:val="00F70A48"/>
    <w:rsid w:val="00F9113A"/>
    <w:rsid w:val="00FC0F10"/>
    <w:rsid w:val="00FC11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5DDA"/>
    <w:rPr>
      <w:rFonts w:ascii="Calibri" w:hAnsi="Calibri"/>
    </w:rPr>
  </w:style>
  <w:style w:type="paragraph" w:styleId="Heading1">
    <w:name w:val="heading 1"/>
    <w:aliases w:val="Pocket"/>
    <w:basedOn w:val="Normal"/>
    <w:next w:val="Normal"/>
    <w:link w:val="Heading1Char"/>
    <w:qFormat/>
    <w:rsid w:val="004D5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D5D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D5D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4D5D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5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DDA"/>
  </w:style>
  <w:style w:type="character" w:customStyle="1" w:styleId="Heading1Char">
    <w:name w:val="Heading 1 Char"/>
    <w:aliases w:val="Pocket Char"/>
    <w:basedOn w:val="DefaultParagraphFont"/>
    <w:link w:val="Heading1"/>
    <w:rsid w:val="004D5DD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D5DD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Text 7 Char"/>
    <w:basedOn w:val="DefaultParagraphFont"/>
    <w:link w:val="Heading3"/>
    <w:uiPriority w:val="2"/>
    <w:rsid w:val="004D5DD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4D5DD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D5D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5DDA"/>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4D5DD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D5DDA"/>
    <w:rPr>
      <w:color w:val="auto"/>
      <w:u w:val="none"/>
    </w:rPr>
  </w:style>
  <w:style w:type="character" w:styleId="FollowedHyperlink">
    <w:name w:val="FollowedHyperlink"/>
    <w:basedOn w:val="DefaultParagraphFont"/>
    <w:uiPriority w:val="99"/>
    <w:semiHidden/>
    <w:unhideWhenUsed/>
    <w:rsid w:val="004D5DDA"/>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styleId="BodyText">
    <w:name w:val="Body Text"/>
    <w:basedOn w:val="Normal"/>
    <w:link w:val="BodyTextChar"/>
    <w:rsid w:val="00031042"/>
    <w:pPr>
      <w:spacing w:after="140" w:line="276" w:lineRule="auto"/>
    </w:pPr>
    <w:rPr>
      <w:rFonts w:eastAsia="Calibri" w:cs="Times New Roman"/>
      <w:szCs w:val="24"/>
    </w:rPr>
  </w:style>
  <w:style w:type="character" w:customStyle="1" w:styleId="BodyTextChar">
    <w:name w:val="Body Text Char"/>
    <w:basedOn w:val="DefaultParagraphFont"/>
    <w:link w:val="BodyText"/>
    <w:rsid w:val="00031042"/>
    <w:rPr>
      <w:rFonts w:ascii="Calibri" w:eastAsia="Calibri" w:hAnsi="Calibri" w:cs="Times New Roman"/>
      <w:szCs w:val="24"/>
    </w:rPr>
  </w:style>
  <w:style w:type="character" w:customStyle="1" w:styleId="TitleChar">
    <w:name w:val="Title Char"/>
    <w:basedOn w:val="DefaultParagraphFont"/>
    <w:link w:val="Title"/>
    <w:uiPriority w:val="1"/>
    <w:qFormat/>
    <w:rsid w:val="00031042"/>
    <w:rPr>
      <w:u w:val="single"/>
    </w:rPr>
  </w:style>
  <w:style w:type="paragraph" w:styleId="Title">
    <w:name w:val="Title"/>
    <w:basedOn w:val="Normal"/>
    <w:link w:val="TitleChar"/>
    <w:uiPriority w:val="1"/>
    <w:qFormat/>
    <w:rsid w:val="0003104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031042"/>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310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042"/>
    <w:rPr>
      <w:rFonts w:ascii="Lucida Grande" w:hAnsi="Lucida Grande" w:cs="Lucida Grande"/>
      <w:sz w:val="24"/>
    </w:rPr>
  </w:style>
  <w:style w:type="paragraph" w:styleId="FootnoteText">
    <w:name w:val="footnote text"/>
    <w:basedOn w:val="Normal"/>
    <w:link w:val="FootnoteTextChar"/>
    <w:uiPriority w:val="99"/>
    <w:unhideWhenUsed/>
    <w:qFormat/>
    <w:rsid w:val="00031042"/>
    <w:rPr>
      <w:sz w:val="24"/>
    </w:rPr>
  </w:style>
  <w:style w:type="character" w:customStyle="1" w:styleId="FootnoteTextChar">
    <w:name w:val="Footnote Text Char"/>
    <w:basedOn w:val="DefaultParagraphFont"/>
    <w:link w:val="FootnoteText"/>
    <w:uiPriority w:val="99"/>
    <w:rsid w:val="00031042"/>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031042"/>
    <w:rPr>
      <w:vertAlign w:val="superscript"/>
    </w:rPr>
  </w:style>
  <w:style w:type="paragraph" w:customStyle="1" w:styleId="css-axufdj">
    <w:name w:val="css-axufdj"/>
    <w:basedOn w:val="Normal"/>
    <w:rsid w:val="004438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post.com/outlook/2019/11/05/trump-keeps-talking-about-keeping-middle-east-oil-that-would-be-illegal/" TargetMode="External"/><Relationship Id="rId21" Type="http://schemas.openxmlformats.org/officeDocument/2006/relationships/hyperlink" Target="https://www.brookings.edu/blog/the-avenue/2017/12/07/the-future-american-workforce-will-have-a-lot-of-jobs-to-fill-particularly-in-infrastructure/" TargetMode="External"/><Relationship Id="rId42" Type="http://schemas.openxmlformats.org/officeDocument/2006/relationships/hyperlink" Target="https://www.bbc.com/news/world-asia-india-56393944" TargetMode="External"/><Relationship Id="rId47" Type="http://schemas.openxmlformats.org/officeDocument/2006/relationships/hyperlink" Target="https://timesofindia.indiatimes.com/india/5128-uapa-cases-229-sedition-cases-lodged-in-five-years-government/articleshow/81433613.cms" TargetMode="External"/><Relationship Id="rId63" Type="http://schemas.openxmlformats.org/officeDocument/2006/relationships/hyperlink" Target="https://www.ctvnews.ca/world/covid-19-has-escalated-armed-conflict-in-india-pakistan-iraq-libya-and-the-philippines-study-finds-1.5236738%20//" TargetMode="External"/><Relationship Id="rId68" Type="http://schemas.openxmlformats.org/officeDocument/2006/relationships/hyperlink" Target="https://www.washingtonpost.com/opinions/christopher-walker-authoritarian-regimes-are-changing-how-the-world-defines-democracy/2014/06/12/d1328e3a-f0ee-11e3-bf76-447a5df6411f_story.html" TargetMode="External"/><Relationship Id="rId84" Type="http://schemas.openxmlformats.org/officeDocument/2006/relationships/hyperlink" Target="https://www.ipcc.ch/sr15/" TargetMode="External"/><Relationship Id="rId89" Type="http://schemas.openxmlformats.org/officeDocument/2006/relationships/hyperlink" Target="https://www.findlaw.com/smallbusiness/employment-law-and-human-resources/unions-basics.html" TargetMode="External"/><Relationship Id="rId16" Type="http://schemas.openxmlformats.org/officeDocument/2006/relationships/hyperlink" Target="https://www.uschamber.com/series/above-the-fold/new-report-finds-construction-contractors-struggling-find-workers-building" TargetMode="External"/><Relationship Id="rId11" Type="http://schemas.openxmlformats.org/officeDocument/2006/relationships/hyperlink" Target="https://www.manchin.senate.gov/newsroom/press-releases/manchin-raises-serious-concerns-about-35-trillion-budget" TargetMode="External"/><Relationship Id="rId32" Type="http://schemas.openxmlformats.org/officeDocument/2006/relationships/hyperlink" Target="https://www.theguardian.com/world/2020/apr/16/as-coronavirus-spreads-around-the-world-so-too-do-the-quack-cures" TargetMode="External"/><Relationship Id="rId37" Type="http://schemas.openxmlformats.org/officeDocument/2006/relationships/hyperlink" Target="https://www.scientificamerican.com/article/why-deadly-black-fungus-is-ravaging-covid-patients-in-india/" TargetMode="External"/><Relationship Id="rId53" Type="http://schemas.openxmlformats.org/officeDocument/2006/relationships/hyperlink" Target="https://thewire.in/media/himachal-pradesh-firs-journalists" TargetMode="External"/><Relationship Id="rId58" Type="http://schemas.openxmlformats.org/officeDocument/2006/relationships/hyperlink" Target="https://www.washingtonpost.com/politics/2021/06/02/whats-behind-indias-dramatic-pandemic-surge-heres-one-factor-too-little-competition-parliament/?itid=lk_inline_manual_29" TargetMode="External"/><Relationship Id="rId74" Type="http://schemas.openxmlformats.org/officeDocument/2006/relationships/hyperlink" Target="https://www.worldenergy.org/data/trilemma-index/" TargetMode="External"/><Relationship Id="rId79" Type="http://schemas.openxmlformats.org/officeDocument/2006/relationships/hyperlink" Target="https://www.melbourne.vic.gov.au/SiteCollectionDocuments/zero-net-emissions-update-2014.pdf" TargetMode="External"/><Relationship Id="rId5" Type="http://schemas.openxmlformats.org/officeDocument/2006/relationships/webSettings" Target="webSettings.xml"/><Relationship Id="rId90" Type="http://schemas.openxmlformats.org/officeDocument/2006/relationships/hyperlink" Target="https://digitalcommons.wcl.american.edu/cgi/viewcontent.cgi?referer=https://www.google.com/&amp;httpsredir=1&amp;article=1047&amp;context=lelb" TargetMode="External"/><Relationship Id="rId14" Type="http://schemas.openxmlformats.org/officeDocument/2006/relationships/hyperlink" Target="https://www.nytimes.com/2021/08/10/us/politics/infrastructure-bill-passes.html" TargetMode="External"/><Relationship Id="rId22" Type="http://schemas.openxmlformats.org/officeDocument/2006/relationships/hyperlink" Target="https://www.bls.gov/cps/cpsaat11b.htm" TargetMode="External"/><Relationship Id="rId27" Type="http://schemas.openxmlformats.org/officeDocument/2006/relationships/hyperlink" Target="https://freedomhouse.org/report/freedom-world/2021/democracy-under-siege" TargetMode="External"/><Relationship Id="rId30" Type="http://schemas.openxmlformats.org/officeDocument/2006/relationships/hyperlink" Target="https://www.theguardian.com/global-development/2020/jul/31/india-arrests-50-journalists-in-clampdown-on-critics-of-covid-19-response%20//" TargetMode="External"/><Relationship Id="rId35" Type="http://schemas.openxmlformats.org/officeDocument/2006/relationships/hyperlink" Target="https://www.cnbc.com/2021/07/01/delta-white-house-to-deploy-response-teams-across-us-to-combat-covid-variant.html" TargetMode="External"/><Relationship Id="rId43" Type="http://schemas.openxmlformats.org/officeDocument/2006/relationships/hyperlink" Target="https://thewire.in/rights/india-modi-anti-national-protest-arrest-sedition-authoritarianism" TargetMode="External"/><Relationship Id="rId48" Type="http://schemas.openxmlformats.org/officeDocument/2006/relationships/hyperlink" Target="https://thewire.in/rights/jail-bail-hearings-court-delhi-riots-elgar-parishad" TargetMode="External"/><Relationship Id="rId56" Type="http://schemas.openxmlformats.org/officeDocument/2006/relationships/hyperlink" Target="https://www.nytimes.com/2021/04/25/business/india-covid19-twitter-facebook.html" TargetMode="External"/><Relationship Id="rId64" Type="http://schemas.openxmlformats.org/officeDocument/2006/relationships/hyperlink" Target="https://nationalinterest.org/blog/reboot/if-next-india-pakistan-war-goes-nuclear-it-will-destroy-world-181134" TargetMode="External"/><Relationship Id="rId69" Type="http://schemas.openxmlformats.org/officeDocument/2006/relationships/hyperlink" Target="http://www.tandfonline.com/doi/abs/10.1080/00396338.2016.1161899?journalCode=tsur20" TargetMode="External"/><Relationship Id="rId77" Type="http://schemas.openxmlformats.org/officeDocument/2006/relationships/hyperlink" Target="http://www.economist.com/blogs/americasview/2014/07/british-columbias-carbon-tax" TargetMode="External"/><Relationship Id="rId8" Type="http://schemas.openxmlformats.org/officeDocument/2006/relationships/hyperlink" Target="https://www.washingtonpost.com/opinions/christopher-walker-authoritarian-regimes-are-changing-how-the-world-defines-democracy/2014/06/12/d1328e3a-f0ee-11e3-bf76-447a5df6411f_story.html" TargetMode="External"/><Relationship Id="rId51" Type="http://schemas.openxmlformats.org/officeDocument/2006/relationships/hyperlink" Target="https://economictimes.indiatimes.com/news/politics-and-nation/sc-asks-media-to-publish-official-version-of-corona-developments/articleshow/74919142.cms?from=mdr" TargetMode="External"/><Relationship Id="rId72" Type="http://schemas.openxmlformats.org/officeDocument/2006/relationships/hyperlink" Target="https://foreignpolicy.com/2016/06/01/democracy-is-the-answer-to-climate-change%20//" TargetMode="External"/><Relationship Id="rId80" Type="http://schemas.openxmlformats.org/officeDocument/2006/relationships/hyperlink" Target="https://www.researchgate.net/publication/240515305_Subsidies_for_fossil_fuels_and_climate_change_A_comparative_perspective" TargetMode="External"/><Relationship Id="rId85" Type="http://schemas.openxmlformats.org/officeDocument/2006/relationships/hyperlink" Target="https://www.livescience.com/57266-amazon-river.html" TargetMode="External"/><Relationship Id="rId3" Type="http://schemas.openxmlformats.org/officeDocument/2006/relationships/styles" Target="styles.xml"/><Relationship Id="rId12" Type="http://schemas.openxmlformats.org/officeDocument/2006/relationships/hyperlink" Target="https://www.greenvilleonline.com/story/news/politics/arizona/2021/07/28/arizona-sen-kyrsten-sinema-wont-back-democrats-3-5-trillion-reconciliation-bill/5402193001/" TargetMode="External"/><Relationship Id="rId17" Type="http://schemas.openxmlformats.org/officeDocument/2006/relationships/hyperlink" Target="https://www.nytimes.com/2021/05/29/business/economy/new-home-building-suburbs.html" TargetMode="External"/><Relationship Id="rId25" Type="http://schemas.openxmlformats.org/officeDocument/2006/relationships/hyperlink" Target="https://foreignpolicy.com/2020/04/09/coronavirus-pandemic-peace-talks-yemen-houthi-saudi-arabia/" TargetMode="External"/><Relationship Id="rId33" Type="http://schemas.openxmlformats.org/officeDocument/2006/relationships/hyperlink" Target="https://rsf.org/en/ranking" TargetMode="External"/><Relationship Id="rId38" Type="http://schemas.openxmlformats.org/officeDocument/2006/relationships/hyperlink" Target="https://www.jstor.org/stable/1951731" TargetMode="External"/><Relationship Id="rId46" Type="http://schemas.openxmlformats.org/officeDocument/2006/relationships/hyperlink" Target="https://theprint.in/opinion/arnab-goswami-swift-bail-should-be-rule-for-undertrials-not-exception/545301/" TargetMode="External"/><Relationship Id="rId59" Type="http://schemas.openxmlformats.org/officeDocument/2006/relationships/hyperlink" Target="https://www.washingtonpost.com/politics/2020/01/20/india-protesters-are-singing-national-anthem-waving-flag-heres-why-that-matters/?itid=lk_inline_manual_34" TargetMode="External"/><Relationship Id="rId67"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www.wsj.com/articles/young-people-dont-want-construction-jobs-thats-a-problem-for-the-housing-market-1533029401" TargetMode="External"/><Relationship Id="rId41" Type="http://schemas.openxmlformats.org/officeDocument/2006/relationships/hyperlink" Target="https://freedomhouse.org/country/india/freedom-world/2021" TargetMode="External"/><Relationship Id="rId54" Type="http://schemas.openxmlformats.org/officeDocument/2006/relationships/hyperlink" Target="https://www.washingtonpost.com/politics/2020/04/13/millions-people-indias-crowded-slums-cant-keep-each-other-distance-during-pandemic-lockdown/?itid=lk_interstitial_manual_23" TargetMode="External"/><Relationship Id="rId62" Type="http://schemas.openxmlformats.org/officeDocument/2006/relationships/hyperlink" Target="https://www.scientificamerican.com/article/how-dangerous-is-the-delta-variant-and-will-it-cause-a-covid-surge-in-the-u-s/" TargetMode="External"/><Relationship Id="rId70" Type="http://schemas.openxmlformats.org/officeDocument/2006/relationships/hyperlink" Target="https://www.foreignaffairs.com/articles/china/1995-05-01/democratization-and-war" TargetMode="External"/><Relationship Id="rId75" Type="http://schemas.openxmlformats.org/officeDocument/2006/relationships/hyperlink" Target="http://www.ucsusa.org/press/2016/new-evidence-reveals-fossil-fuel-industry-funded-cutting-edge-climate-science-research" TargetMode="External"/><Relationship Id="rId83" Type="http://schemas.openxmlformats.org/officeDocument/2006/relationships/hyperlink" Target="https://www.livescience.com/65633-climate-change-dooms-humans-by-2050.html" TargetMode="External"/><Relationship Id="rId88" Type="http://schemas.openxmlformats.org/officeDocument/2006/relationships/hyperlink" Target="https://www.findlaw.com/employment/wages-and-benefits/labor-strike-faqs.html"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sis.org/analysis/how-democracy%E2%80%99s-decline-would-undermine-international-order" TargetMode="External"/><Relationship Id="rId15" Type="http://schemas.openxmlformats.org/officeDocument/2006/relationships/hyperlink" Target="https://www.whitehouse.gov/briefing-room/speeches-remarks/2021/08/10/remarks-by-president-biden-on-the-senate-passage-of-the-bipartisan-infrastructure-investment-and-jobs-act/" TargetMode="External"/><Relationship Id="rId23" Type="http://schemas.openxmlformats.org/officeDocument/2006/relationships/hyperlink" Target="https://foreignpolicy.com/2020/05/13/coronavirus-pandemic-depression-economy-world-war%20//" TargetMode="External"/><Relationship Id="rId28" Type="http://schemas.openxmlformats.org/officeDocument/2006/relationships/hyperlink" Target="https://freedomhouse.org/report/freedom-world/2021/democracy-under-siege" TargetMode="External"/><Relationship Id="rId36" Type="http://schemas.openxmlformats.org/officeDocument/2006/relationships/hyperlink" Target="https://www.washingtonpost.com/coronavirus/?itid=lk_inline_manual_2" TargetMode="External"/><Relationship Id="rId49" Type="http://schemas.openxmlformats.org/officeDocument/2006/relationships/hyperlink" Target="https://www.washingtonpost.com/politics/2021/06/02/whats-behind-indias-dramatic-pandemic-surge-heres-one-factor-too-little-competition-parliament/?itid=lk_interstitial_manual_16" TargetMode="External"/><Relationship Id="rId57" Type="http://schemas.openxmlformats.org/officeDocument/2006/relationships/hyperlink" Target="https://scroll.in/latest/993484/up-fir-filed-against-man-who-sought-twitter-help-for-oxygen-for-grandfather" TargetMode="External"/><Relationship Id="rId10" Type="http://schemas.openxmlformats.org/officeDocument/2006/relationships/hyperlink" Target="https://www.foreignaffairs.com/articles/china/1995-05-01/democratization-and-war" TargetMode="External"/><Relationship Id="rId31" Type="http://schemas.openxmlformats.org/officeDocument/2006/relationships/hyperlink" Target="https://covid19.who.int/?gclid=EAIaIQobChMI2anHnID16gIV34BQBh2G9gBSEAAYASAAEgJd-_D_BwE" TargetMode="External"/><Relationship Id="rId44" Type="http://schemas.openxmlformats.org/officeDocument/2006/relationships/hyperlink" Target="https://www.nytimes.com/2017/06/05/world/asia/india-ndtv-raids-narendra-modi-prannoy-roy.html" TargetMode="External"/><Relationship Id="rId52" Type="http://schemas.openxmlformats.org/officeDocument/2006/relationships/hyperlink" Target="https://rsf.org/en/news/surge-harassment-indian-reporters-over-coronavirus-coverage" TargetMode="External"/><Relationship Id="rId60" Type="http://schemas.openxmlformats.org/officeDocument/2006/relationships/hyperlink" Target="https://www.latimes.com/opinion/story/2021-05-08/india-covid-pandemic-deaths-narendra-modi" TargetMode="External"/><Relationship Id="rId65" Type="http://schemas.openxmlformats.org/officeDocument/2006/relationships/hyperlink" Target="https://www.organizingupgrade.com/strike-for-democracy/" TargetMode="External"/><Relationship Id="rId73" Type="http://schemas.openxmlformats.org/officeDocument/2006/relationships/hyperlink" Target="http://www.yabiladi.com/img/content/EIU-Democracy-Index-2015.pdf" TargetMode="External"/><Relationship Id="rId78" Type="http://schemas.openxmlformats.org/officeDocument/2006/relationships/hyperlink" Target="http://www.wsj.com/articles/how-cap-and-trade-is-working-in-california-1411937795" TargetMode="External"/><Relationship Id="rId81" Type="http://schemas.openxmlformats.org/officeDocument/2006/relationships/hyperlink" Target="http://www.nytimes.com/2015/11/04/world/asia/china-burns-much-more-coal-than-reported-complicating-climate-talks.html" TargetMode="External"/><Relationship Id="rId86"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www.tandfonline.com/doi/abs/10.1080/00396338.2016.1161899?journalCode=tsur20" TargetMode="External"/><Relationship Id="rId13" Type="http://schemas.openxmlformats.org/officeDocument/2006/relationships/hyperlink" Target="http://www.nytimes.com/2021/09/09/us/politics/skilled-workers-biden-infrastructure.html.%5d//Lex" TargetMode="External"/><Relationship Id="rId18" Type="http://schemas.openxmlformats.org/officeDocument/2006/relationships/hyperlink" Target="https://www.nytimes.com/2021/05/03/business/economy/commodity-shortages-inflation.html" TargetMode="External"/><Relationship Id="rId39" Type="http://schemas.openxmlformats.org/officeDocument/2006/relationships/hyperlink" Target="https://www.google.com/books/edition/The_Success_of_India_s_Democracy/Io0NsnlRT6sC?hl=en" TargetMode="External"/><Relationship Id="rId34" Type="http://schemas.openxmlformats.org/officeDocument/2006/relationships/hyperlink" Target="https://www.washingtonpost.com/politics/2021/07/05/india-has-become-an-electoral-autocracy-its-covid-19-catastrophe-is-no-surprise%20//" TargetMode="External"/><Relationship Id="rId50" Type="http://schemas.openxmlformats.org/officeDocument/2006/relationships/hyperlink" Target="https://oxford.universitypressscholarship.com/view/10.1093/0198283652.001.0001/acprof-9780198283652" TargetMode="External"/><Relationship Id="rId55" Type="http://schemas.openxmlformats.org/officeDocument/2006/relationships/hyperlink" Target="https://time.com/5946092/india-internet-rules-impact/" TargetMode="External"/><Relationship Id="rId76" Type="http://schemas.openxmlformats.org/officeDocument/2006/relationships/hyperlink" Target="http://ncse.com/news/2016/03/latest-climate-poll-from-gallup-0016974" TargetMode="External"/><Relationship Id="rId7" Type="http://schemas.openxmlformats.org/officeDocument/2006/relationships/hyperlink" Target="file:///C:\Users\PMeylan\AppData\Local\Microsoft\Windows\Temporary%20Internet%20Files\Content.Outlook\5V2CJVRN\160715_KendallTaylor_DemocracysDecline_Commentary.docx" TargetMode="External"/><Relationship Id="rId71" Type="http://schemas.openxmlformats.org/officeDocument/2006/relationships/hyperlink" Target="https://foreignpolicy.com/author/robert-looney/"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freedomhouse.org/report/freedom-world/2021/democracy-under-siege" TargetMode="External"/><Relationship Id="rId24" Type="http://schemas.openxmlformats.org/officeDocument/2006/relationships/hyperlink" Target="https://www.foreignaffairs.com/articles/china/2020-04-23/do-pandemics-promote-peace" TargetMode="External"/><Relationship Id="rId40" Type="http://schemas.openxmlformats.org/officeDocument/2006/relationships/hyperlink" Target="https://press.princeton.edu/books/hardcover/9780691186726/emergency-chronicles" TargetMode="External"/><Relationship Id="rId45" Type="http://schemas.openxmlformats.org/officeDocument/2006/relationships/hyperlink" Target="https://www.cjr.org/special_report/gauri-lankesh-killing.php" TargetMode="External"/><Relationship Id="rId66" Type="http://schemas.openxmlformats.org/officeDocument/2006/relationships/hyperlink" Target="https://www.csis.org/analysis/how-democracy%E2%80%99s-decline-would-undermine-international-order" TargetMode="External"/><Relationship Id="rId87" Type="http://schemas.openxmlformats.org/officeDocument/2006/relationships/hyperlink" Target="https://www.livescience.com/51990-sea-level-rise-unknowns.html" TargetMode="External"/><Relationship Id="rId61" Type="http://schemas.openxmlformats.org/officeDocument/2006/relationships/hyperlink" Target="https://www.nytimes.com/interactive/2021/05/25/world/asia/india-covid-death-estimates.html" TargetMode="External"/><Relationship Id="rId82" Type="http://schemas.openxmlformats.org/officeDocument/2006/relationships/hyperlink" Target="http://www.theguardian.com/environment/2015/nov/05/climate-change-concerns-chinese-citizens-plummets" TargetMode="External"/><Relationship Id="rId19" Type="http://schemas.openxmlformats.org/officeDocument/2006/relationships/hyperlink" Target="https://www.bls.gov/charts/employment-situation/employment-levels-by-industry.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221</TotalTime>
  <Pages>32</Pages>
  <Words>18884</Words>
  <Characters>107641</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85</cp:revision>
  <dcterms:created xsi:type="dcterms:W3CDTF">2021-06-24T20:38:00Z</dcterms:created>
  <dcterms:modified xsi:type="dcterms:W3CDTF">2021-10-30T21:01:00Z</dcterms:modified>
</cp:coreProperties>
</file>