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84694" w14:textId="77777777" w:rsidR="00FC15E1" w:rsidRDefault="00FC15E1" w:rsidP="00FC15E1">
      <w:pPr>
        <w:pStyle w:val="Heading1"/>
      </w:pPr>
      <w:r>
        <w:t>1AC</w:t>
      </w:r>
    </w:p>
    <w:p w14:paraId="0F885AC9" w14:textId="77777777" w:rsidR="00FC15E1" w:rsidRDefault="00FC15E1" w:rsidP="00FC15E1">
      <w:pPr>
        <w:pStyle w:val="Heading2"/>
      </w:pPr>
      <w:r>
        <w:t>Framing</w:t>
      </w:r>
    </w:p>
    <w:p w14:paraId="7D0F7B47" w14:textId="3B763482" w:rsidR="00FC15E1" w:rsidRPr="00481DF9" w:rsidRDefault="00FC15E1" w:rsidP="00FC15E1">
      <w:pPr>
        <w:keepNext/>
        <w:keepLines/>
        <w:spacing w:before="40" w:after="0"/>
        <w:outlineLvl w:val="3"/>
        <w:rPr>
          <w:rFonts w:eastAsia="MS Gothic" w:cs="Calibri"/>
          <w:b/>
          <w:iCs/>
          <w:sz w:val="26"/>
        </w:rPr>
      </w:pPr>
      <w:r w:rsidRPr="00481DF9">
        <w:rPr>
          <w:rFonts w:eastAsia="MS Gothic" w:cs="Calibri"/>
          <w:b/>
          <w:iCs/>
          <w:sz w:val="26"/>
        </w:rPr>
        <w:t>Science proves non util ethics are impossible and our version of util solves all</w:t>
      </w:r>
      <w:r w:rsidR="00D854BE">
        <w:rPr>
          <w:rFonts w:eastAsia="MS Gothic" w:cs="Calibri"/>
          <w:b/>
          <w:iCs/>
          <w:sz w:val="26"/>
        </w:rPr>
        <w:t xml:space="preserve"> </w:t>
      </w:r>
      <w:r w:rsidRPr="00481DF9">
        <w:rPr>
          <w:rFonts w:eastAsia="MS Gothic" w:cs="Calibri"/>
          <w:b/>
          <w:iCs/>
          <w:sz w:val="26"/>
        </w:rPr>
        <w:t xml:space="preserve">offense </w:t>
      </w:r>
    </w:p>
    <w:p w14:paraId="55F93DB7" w14:textId="77777777" w:rsidR="00FC15E1" w:rsidRPr="00481DF9" w:rsidRDefault="00FC15E1" w:rsidP="00FC15E1">
      <w:pPr>
        <w:rPr>
          <w:rFonts w:eastAsia="Cambria" w:cs="Times New Roman"/>
        </w:rPr>
      </w:pPr>
      <w:r w:rsidRPr="00481DF9">
        <w:rPr>
          <w:rFonts w:eastAsia="Cambria" w:cs="Times New Roman"/>
          <w:b/>
          <w:bCs/>
          <w:sz w:val="26"/>
        </w:rPr>
        <w:t>Greene 10</w:t>
      </w:r>
      <w:r w:rsidRPr="00481DF9">
        <w:rPr>
          <w:rFonts w:eastAsia="Cambria" w:cs="Times New Roman"/>
        </w:rPr>
        <w:t xml:space="preserve"> – Joshua, Associate Professor of Social science in the Department of Psychology at Harvard University </w:t>
      </w:r>
    </w:p>
    <w:p w14:paraId="55C1771C" w14:textId="77777777" w:rsidR="00FC15E1" w:rsidRPr="00481DF9" w:rsidRDefault="00FC15E1" w:rsidP="00FC15E1">
      <w:pPr>
        <w:rPr>
          <w:rFonts w:eastAsia="Cambria" w:cs="Times New Roman"/>
        </w:rPr>
      </w:pPr>
      <w:r w:rsidRPr="00481DF9">
        <w:rPr>
          <w:rFonts w:eastAsia="Cambria" w:cs="Times New Roman"/>
        </w:rPr>
        <w:t>(The Secret Joke of Kant’s Soul published in Moral Psychology: Historical and Contemporary Readings, accessed: www.fed.cuhk.edu.hk/~lchang/material/Evolutionary/Developmental/Greene-KantSoul.pdf)</w:t>
      </w:r>
    </w:p>
    <w:p w14:paraId="7A036102" w14:textId="51FD3C9E" w:rsidR="00FC15E1" w:rsidRDefault="00FC15E1" w:rsidP="00FC15E1">
      <w:pPr>
        <w:rPr>
          <w:rFonts w:eastAsia="Cambria" w:cs="Times New Roman"/>
          <w:sz w:val="16"/>
        </w:rPr>
      </w:pPr>
      <w:r w:rsidRPr="00481DF9">
        <w:rPr>
          <w:rFonts w:eastAsia="Cambria" w:cs="Times New Roman"/>
          <w:b/>
          <w:u w:val="single"/>
        </w:rPr>
        <w:t xml:space="preserve">What </w:t>
      </w:r>
      <w:r w:rsidRPr="00481DF9">
        <w:rPr>
          <w:rFonts w:eastAsia="Cambria" w:cs="Times New Roman"/>
          <w:b/>
          <w:iCs/>
          <w:u w:val="single"/>
          <w:bdr w:val="single" w:sz="8" w:space="0" w:color="auto"/>
        </w:rPr>
        <w:t xml:space="preserve">turn-of-the-millennium </w:t>
      </w:r>
      <w:r w:rsidRPr="00481DF9">
        <w:rPr>
          <w:rFonts w:eastAsia="Cambria" w:cs="Times New Roman"/>
          <w:b/>
          <w:iCs/>
          <w:highlight w:val="green"/>
          <w:u w:val="single"/>
          <w:bdr w:val="single" w:sz="8" w:space="0" w:color="auto"/>
        </w:rPr>
        <w:t>science</w:t>
      </w:r>
      <w:r w:rsidRPr="00481DF9">
        <w:rPr>
          <w:rFonts w:eastAsia="Cambria" w:cs="Times New Roman"/>
          <w:sz w:val="16"/>
          <w:highlight w:val="green"/>
        </w:rPr>
        <w:t xml:space="preserve"> </w:t>
      </w:r>
      <w:r w:rsidRPr="00481DF9">
        <w:rPr>
          <w:rFonts w:eastAsia="Cambria" w:cs="Times New Roman"/>
          <w:b/>
          <w:highlight w:val="green"/>
          <w:u w:val="single"/>
        </w:rPr>
        <w:t>is telling us</w:t>
      </w:r>
      <w:r w:rsidRPr="00481DF9">
        <w:rPr>
          <w:rFonts w:eastAsia="Cambria" w:cs="Times New Roman"/>
          <w:b/>
          <w:u w:val="single"/>
        </w:rPr>
        <w:t xml:space="preserve"> is that </w:t>
      </w:r>
      <w:r w:rsidRPr="00481DF9">
        <w:rPr>
          <w:rFonts w:eastAsia="Cambria" w:cs="Times New Roman"/>
          <w:b/>
          <w:highlight w:val="green"/>
          <w:u w:val="single"/>
        </w:rPr>
        <w:t xml:space="preserve">human </w:t>
      </w:r>
      <w:r w:rsidRPr="00481DF9">
        <w:rPr>
          <w:rFonts w:eastAsia="Malgun Gothic" w:cs="Times New Roman"/>
          <w:b/>
          <w:iCs/>
          <w:highlight w:val="green"/>
          <w:u w:val="single"/>
          <w:bdr w:val="single" w:sz="8" w:space="0" w:color="auto"/>
        </w:rPr>
        <w:t>mo</w:t>
      </w:r>
      <w:r w:rsidRPr="00481DF9">
        <w:rPr>
          <w:rFonts w:eastAsia="Cambria" w:cs="Times New Roman"/>
          <w:b/>
          <w:iCs/>
          <w:highlight w:val="green"/>
          <w:u w:val="single"/>
          <w:bdr w:val="single" w:sz="8" w:space="0" w:color="auto"/>
        </w:rPr>
        <w:t>ral judgment is not a pristine rational enterprise</w:t>
      </w:r>
      <w:r w:rsidRPr="00481DF9">
        <w:rPr>
          <w:rFonts w:eastAsia="Cambria" w:cs="Times New Roman"/>
          <w:sz w:val="16"/>
        </w:rPr>
        <w:t xml:space="preserve">, that our </w:t>
      </w:r>
      <w:r w:rsidRPr="00481DF9">
        <w:rPr>
          <w:rFonts w:eastAsia="Cambria" w:cs="Times New Roman"/>
          <w:b/>
          <w:u w:val="single"/>
        </w:rPr>
        <w:t xml:space="preserve">moral </w:t>
      </w:r>
      <w:r w:rsidRPr="00481DF9">
        <w:rPr>
          <w:rFonts w:eastAsia="Cambria" w:cs="Times New Roman"/>
          <w:b/>
          <w:highlight w:val="green"/>
          <w:u w:val="single"/>
        </w:rPr>
        <w:t>judgments are driven by a hodgepodge of emotional dispositions</w:t>
      </w:r>
      <w:r w:rsidRPr="00481DF9">
        <w:rPr>
          <w:rFonts w:eastAsia="Cambria" w:cs="Times New Roman"/>
          <w:b/>
          <w:u w:val="single"/>
        </w:rPr>
        <w:t xml:space="preserve">, which themselves were </w:t>
      </w:r>
      <w:r w:rsidRPr="00481DF9">
        <w:rPr>
          <w:rFonts w:eastAsia="Cambria" w:cs="Times New Roman"/>
          <w:b/>
          <w:highlight w:val="green"/>
          <w:u w:val="single"/>
        </w:rPr>
        <w:t>shaped by a hodgepodge of evolutionary forces,</w:t>
      </w:r>
      <w:r w:rsidRPr="00481DF9">
        <w:rPr>
          <w:rFonts w:eastAsia="Cambria" w:cs="Times New Roman"/>
          <w:b/>
          <w:u w:val="single"/>
        </w:rPr>
        <w:t xml:space="preserve"> both </w:t>
      </w:r>
      <w:r w:rsidRPr="00481DF9">
        <w:rPr>
          <w:rFonts w:eastAsia="Cambria" w:cs="Times New Roman"/>
          <w:b/>
          <w:highlight w:val="green"/>
          <w:u w:val="single"/>
        </w:rPr>
        <w:t>biological and cultural</w:t>
      </w:r>
      <w:r w:rsidRPr="00481DF9">
        <w:rPr>
          <w:rFonts w:eastAsia="Cambria" w:cs="Times New Roman"/>
          <w:sz w:val="16"/>
        </w:rPr>
        <w:t xml:space="preserve">. </w:t>
      </w:r>
      <w:r w:rsidRPr="00481DF9">
        <w:rPr>
          <w:rFonts w:eastAsia="Cambria" w:cs="Times New Roman"/>
          <w:b/>
          <w:u w:val="single"/>
        </w:rPr>
        <w:t xml:space="preserve">Because of this, </w:t>
      </w:r>
      <w:r w:rsidRPr="00481DF9">
        <w:rPr>
          <w:rFonts w:eastAsia="Cambria" w:cs="Times New Roman"/>
          <w:b/>
          <w:highlight w:val="green"/>
          <w:u w:val="single"/>
        </w:rPr>
        <w:t xml:space="preserve">it is </w:t>
      </w:r>
      <w:r w:rsidRPr="00481DF9">
        <w:rPr>
          <w:rFonts w:eastAsia="Cambria" w:cs="Times New Roman"/>
          <w:b/>
          <w:iCs/>
          <w:highlight w:val="green"/>
          <w:u w:val="single"/>
          <w:bdr w:val="single" w:sz="8" w:space="0" w:color="auto"/>
        </w:rPr>
        <w:t>exceedingly unlikely</w:t>
      </w:r>
      <w:r w:rsidRPr="00481DF9">
        <w:rPr>
          <w:rFonts w:eastAsia="Cambria" w:cs="Times New Roman"/>
          <w:b/>
          <w:iCs/>
          <w:u w:val="single"/>
          <w:bdr w:val="single" w:sz="8" w:space="0" w:color="auto"/>
        </w:rPr>
        <w:t xml:space="preserve"> that </w:t>
      </w:r>
      <w:r w:rsidRPr="00481DF9">
        <w:rPr>
          <w:rFonts w:eastAsia="Cambria" w:cs="Times New Roman"/>
          <w:b/>
          <w:iCs/>
          <w:highlight w:val="green"/>
          <w:u w:val="single"/>
          <w:bdr w:val="single" w:sz="8" w:space="0" w:color="auto"/>
        </w:rPr>
        <w:t>there is any</w:t>
      </w:r>
      <w:r w:rsidRPr="00481DF9">
        <w:rPr>
          <w:rFonts w:eastAsia="Cambria" w:cs="Times New Roman"/>
          <w:b/>
          <w:iCs/>
          <w:u w:val="single"/>
          <w:bdr w:val="single" w:sz="8" w:space="0" w:color="auto"/>
        </w:rPr>
        <w:t xml:space="preserve"> rationally </w:t>
      </w:r>
      <w:r w:rsidRPr="00481DF9">
        <w:rPr>
          <w:rFonts w:eastAsia="Cambria" w:cs="Times New Roman"/>
          <w:b/>
          <w:iCs/>
          <w:highlight w:val="green"/>
          <w:u w:val="single"/>
          <w:bdr w:val="single" w:sz="8" w:space="0" w:color="auto"/>
        </w:rPr>
        <w:t>coherent normative moral theory that can accommodate our moral intuitions</w:t>
      </w:r>
      <w:r w:rsidRPr="00481DF9">
        <w:rPr>
          <w:rFonts w:eastAsia="Cambria" w:cs="Times New Roman"/>
          <w:sz w:val="16"/>
        </w:rPr>
        <w:t xml:space="preserve">. Moreover, </w:t>
      </w:r>
      <w:r w:rsidRPr="00481DF9">
        <w:rPr>
          <w:rFonts w:eastAsia="Cambria" w:cs="Times New Roman"/>
          <w:b/>
          <w:u w:val="single"/>
        </w:rPr>
        <w:t>anyone who claims to have such a theory</w:t>
      </w:r>
      <w:r w:rsidRPr="00481DF9">
        <w:rPr>
          <w:rFonts w:eastAsia="Cambria" w:cs="Times New Roman"/>
          <w:sz w:val="16"/>
        </w:rPr>
        <w:t xml:space="preserve">, or even part of one, </w:t>
      </w:r>
      <w:r w:rsidRPr="00481DF9">
        <w:rPr>
          <w:rFonts w:eastAsia="Cambria" w:cs="Times New Roman"/>
          <w:b/>
          <w:iCs/>
          <w:u w:val="single"/>
          <w:bdr w:val="single" w:sz="8" w:space="0" w:color="auto"/>
        </w:rPr>
        <w:t>almost certainly doesn't</w:t>
      </w:r>
      <w:r w:rsidRPr="00481DF9">
        <w:rPr>
          <w:rFonts w:eastAsia="Cambria" w:cs="Times New Roman"/>
          <w:sz w:val="16"/>
        </w:rPr>
        <w:t xml:space="preserve">. Instead, what that person probably has is a moral rationalization. </w:t>
      </w:r>
      <w:r w:rsidRPr="00481DF9">
        <w:rPr>
          <w:rFonts w:eastAsia="Cambria" w:cs="Times New Roman"/>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481DF9">
        <w:rPr>
          <w:rFonts w:eastAsia="Cambria" w:cs="Times New Roman"/>
          <w:sz w:val="16"/>
        </w:rPr>
        <w:t xml:space="preserve">Missing the Deontological Point I suspect that </w:t>
      </w:r>
      <w:r w:rsidRPr="00481DF9">
        <w:rPr>
          <w:rFonts w:eastAsia="Cambria" w:cs="Times New Roman"/>
          <w:b/>
          <w:u w:val="single"/>
        </w:rPr>
        <w:t>rationalist deontologists will remain unmoved by the arguments presented here</w:t>
      </w:r>
      <w:r w:rsidRPr="00481DF9">
        <w:rPr>
          <w:rFonts w:eastAsia="Cambria" w:cs="Times New Roman"/>
          <w:sz w:val="16"/>
        </w:rPr>
        <w:t xml:space="preserve">. Instead, I suspect, </w:t>
      </w:r>
      <w:r w:rsidRPr="00481DF9">
        <w:rPr>
          <w:rFonts w:eastAsia="Cambria" w:cs="Times New Roman"/>
          <w:b/>
          <w:u w:val="single"/>
        </w:rPr>
        <w:t>they</w:t>
      </w:r>
      <w:r w:rsidRPr="00481DF9">
        <w:rPr>
          <w:rFonts w:eastAsia="Cambria" w:cs="Times New Roman"/>
          <w:sz w:val="16"/>
        </w:rPr>
        <w:t xml:space="preserve"> </w:t>
      </w:r>
      <w:r w:rsidRPr="00481DF9">
        <w:rPr>
          <w:rFonts w:eastAsia="Cambria" w:cs="Times New Roman"/>
          <w:b/>
          <w:u w:val="single"/>
        </w:rPr>
        <w:t xml:space="preserve">will insist that I have </w:t>
      </w:r>
      <w:r w:rsidRPr="00481DF9">
        <w:rPr>
          <w:rFonts w:eastAsia="Cambria" w:cs="Times New Roman"/>
          <w:b/>
          <w:iCs/>
          <w:u w:val="single"/>
          <w:bdr w:val="single" w:sz="8" w:space="0" w:color="auto"/>
        </w:rPr>
        <w:t>simply misunderstood what</w:t>
      </w:r>
      <w:r w:rsidRPr="00481DF9">
        <w:rPr>
          <w:rFonts w:eastAsia="Cambria" w:cs="Times New Roman"/>
          <w:sz w:val="16"/>
        </w:rPr>
        <w:t xml:space="preserve"> Kant and like-minded </w:t>
      </w:r>
      <w:r w:rsidRPr="00481DF9">
        <w:rPr>
          <w:rFonts w:eastAsia="Cambria" w:cs="Times New Roman"/>
          <w:b/>
          <w:iCs/>
          <w:u w:val="single"/>
          <w:bdr w:val="single" w:sz="8" w:space="0" w:color="auto"/>
        </w:rPr>
        <w:t>deontologists are all about</w:t>
      </w:r>
      <w:r w:rsidRPr="00481DF9">
        <w:rPr>
          <w:rFonts w:eastAsia="Cambria" w:cs="Times New Roman"/>
          <w:sz w:val="16"/>
        </w:rPr>
        <w:t xml:space="preserve">. </w:t>
      </w:r>
      <w:r w:rsidRPr="00481DF9">
        <w:rPr>
          <w:rFonts w:eastAsia="Cambria" w:cs="Times New Roman"/>
          <w:b/>
          <w:u w:val="single"/>
        </w:rPr>
        <w:t>Deontology, they will say, isn't about this intuition or that intuition</w:t>
      </w:r>
      <w:r w:rsidRPr="00481DF9">
        <w:rPr>
          <w:rFonts w:eastAsia="Cambria" w:cs="Times New Roman"/>
          <w:sz w:val="16"/>
        </w:rPr>
        <w:t xml:space="preserve">. It's not defined by its normative differences with consequentialism. </w:t>
      </w:r>
      <w:r w:rsidRPr="00481DF9">
        <w:rPr>
          <w:rFonts w:eastAsia="Cambria" w:cs="Times New Roman"/>
          <w:b/>
          <w:u w:val="single"/>
        </w:rPr>
        <w:t>Rather, deontology is about taking humanity seriously</w:t>
      </w:r>
      <w:r w:rsidRPr="00481DF9">
        <w:rPr>
          <w:rFonts w:eastAsia="Cambria" w:cs="Times New Roman"/>
          <w:sz w:val="16"/>
        </w:rPr>
        <w:t xml:space="preserve">. Above all else, it's about respect for persons. It's about treating others as fellow rational creatures rather than as mere objects, about acting for reasons rational beings can share. And so on (Korsgaard, 1996a; Korsgaard, 1996b). </w:t>
      </w:r>
      <w:r w:rsidRPr="00481DF9">
        <w:rPr>
          <w:rFonts w:eastAsia="Cambria" w:cs="Times New Roman"/>
          <w:b/>
          <w:u w:val="single"/>
        </w:rPr>
        <w:t xml:space="preserve">This is, no doubt, how many </w:t>
      </w:r>
      <w:r w:rsidRPr="00481DF9">
        <w:rPr>
          <w:rFonts w:eastAsia="Cambria" w:cs="Times New Roman"/>
          <w:b/>
          <w:highlight w:val="green"/>
          <w:u w:val="single"/>
        </w:rPr>
        <w:t>deontologists</w:t>
      </w:r>
      <w:r w:rsidRPr="00481DF9">
        <w:rPr>
          <w:rFonts w:eastAsia="Cambria" w:cs="Times New Roman"/>
          <w:b/>
          <w:u w:val="single"/>
        </w:rPr>
        <w:t xml:space="preserve"> see deontology. But this </w:t>
      </w:r>
      <w:r w:rsidRPr="00481DF9">
        <w:rPr>
          <w:rFonts w:eastAsia="Cambria" w:cs="Times New Roman"/>
          <w:b/>
          <w:highlight w:val="green"/>
          <w:u w:val="single"/>
        </w:rPr>
        <w:t>insider's view</w:t>
      </w:r>
      <w:r w:rsidRPr="00481DF9">
        <w:rPr>
          <w:rFonts w:eastAsia="Cambria" w:cs="Times New Roman"/>
          <w:sz w:val="16"/>
        </w:rPr>
        <w:t xml:space="preserve">, as I've suggested, </w:t>
      </w:r>
      <w:r w:rsidRPr="00481DF9">
        <w:rPr>
          <w:rFonts w:eastAsia="Cambria" w:cs="Times New Roman"/>
          <w:b/>
          <w:iCs/>
          <w:highlight w:val="green"/>
          <w:u w:val="single"/>
          <w:bdr w:val="single" w:sz="8" w:space="0" w:color="auto"/>
        </w:rPr>
        <w:t>may be misleading</w:t>
      </w:r>
      <w:r w:rsidRPr="00481DF9">
        <w:rPr>
          <w:rFonts w:eastAsia="Cambria" w:cs="Times New Roman"/>
          <w:sz w:val="16"/>
        </w:rPr>
        <w:t xml:space="preserve">. </w:t>
      </w:r>
      <w:r w:rsidRPr="00481DF9">
        <w:rPr>
          <w:rFonts w:eastAsia="Cambria" w:cs="Times New Roman"/>
          <w:b/>
          <w:u w:val="single"/>
        </w:rPr>
        <w:t>The problem</w:t>
      </w:r>
      <w:r w:rsidRPr="00481DF9">
        <w:rPr>
          <w:rFonts w:eastAsia="Cambria" w:cs="Times New Roman"/>
          <w:sz w:val="16"/>
        </w:rPr>
        <w:t xml:space="preserve">, more specifically, </w:t>
      </w:r>
      <w:r w:rsidRPr="00481DF9">
        <w:rPr>
          <w:rFonts w:eastAsia="Cambria" w:cs="Times New Roman"/>
          <w:b/>
          <w:iCs/>
          <w:u w:val="single"/>
          <w:bdr w:val="single" w:sz="8" w:space="0" w:color="auto"/>
        </w:rPr>
        <w:t xml:space="preserve">is that </w:t>
      </w:r>
      <w:r w:rsidRPr="00481DF9">
        <w:rPr>
          <w:rFonts w:eastAsia="Cambria" w:cs="Times New Roman"/>
          <w:b/>
          <w:iCs/>
          <w:highlight w:val="green"/>
          <w:u w:val="single"/>
          <w:bdr w:val="single" w:sz="8" w:space="0" w:color="auto"/>
        </w:rPr>
        <w:t>it defines deontology in terms of values that are not distinctively deontological</w:t>
      </w:r>
      <w:r w:rsidRPr="00481DF9">
        <w:rPr>
          <w:rFonts w:eastAsia="Cambria" w:cs="Times New Roman"/>
          <w:sz w:val="16"/>
        </w:rPr>
        <w:t xml:space="preserve">, though they may appear to be from the inside. </w:t>
      </w:r>
      <w:r w:rsidRPr="00481DF9">
        <w:rPr>
          <w:rFonts w:eastAsia="Cambria" w:cs="Times New Roman"/>
          <w:b/>
          <w:u w:val="single"/>
        </w:rPr>
        <w:t>Consider the following analogy with religion. When one asks a religious person to explain the essence of his religion, one often gets an answer like this: "It's about love</w:t>
      </w:r>
      <w:r w:rsidRPr="00481DF9">
        <w:rPr>
          <w:rFonts w:eastAsia="Cambria" w:cs="Times New Roman"/>
          <w:sz w:val="16"/>
        </w:rPr>
        <w:t xml:space="preserve">, really. It's about looking out for other people, looking beyond oneself. It's about community, being part of something larger than oneself." </w:t>
      </w:r>
      <w:r w:rsidRPr="00481DF9">
        <w:rPr>
          <w:rFonts w:eastAsia="Cambria" w:cs="Times New Roman"/>
          <w:b/>
          <w:u w:val="single"/>
        </w:rPr>
        <w:t>This sort of answer accurately captures the phenomenology of many people's religion, but it's nevertheless inadequate for distinguishing religion from other things</w:t>
      </w:r>
      <w:r w:rsidRPr="00481DF9">
        <w:rPr>
          <w:rFonts w:eastAsia="Cambria" w:cs="Times New Roman"/>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81DF9">
        <w:rPr>
          <w:rFonts w:eastAsia="Cambria" w:cs="Times New Roman"/>
          <w:b/>
          <w:u w:val="single"/>
        </w:rPr>
        <w:t xml:space="preserve">the standard </w:t>
      </w:r>
      <w:r w:rsidRPr="00481DF9">
        <w:rPr>
          <w:rFonts w:eastAsia="Cambria" w:cs="Times New Roman"/>
          <w:b/>
          <w:highlight w:val="green"/>
          <w:u w:val="single"/>
        </w:rPr>
        <w:t>deontological/</w:t>
      </w:r>
      <w:r w:rsidRPr="00481DF9">
        <w:rPr>
          <w:rFonts w:eastAsia="Cambria" w:cs="Times New Roman"/>
          <w:b/>
          <w:u w:val="single"/>
        </w:rPr>
        <w:t xml:space="preserve">Kantian </w:t>
      </w:r>
      <w:r w:rsidRPr="00481DF9">
        <w:rPr>
          <w:rFonts w:eastAsia="Cambria" w:cs="Times New Roman"/>
          <w:b/>
          <w:highlight w:val="green"/>
          <w:u w:val="single"/>
        </w:rPr>
        <w:t xml:space="preserve">self-characterizatons </w:t>
      </w:r>
      <w:r w:rsidRPr="00481DF9">
        <w:rPr>
          <w:rFonts w:eastAsia="Cambria" w:cs="Times New Roman"/>
          <w:b/>
          <w:iCs/>
          <w:highlight w:val="green"/>
          <w:u w:val="single"/>
          <w:bdr w:val="single" w:sz="8" w:space="0" w:color="auto"/>
        </w:rPr>
        <w:t>fail to distinguish deontology from other approaches to ethics</w:t>
      </w:r>
      <w:r w:rsidRPr="00481DF9">
        <w:rPr>
          <w:rFonts w:eastAsia="Cambria" w:cs="Times New Roman"/>
          <w:sz w:val="16"/>
        </w:rPr>
        <w:t xml:space="preserve">. (See also Kagan (Kagan, 1997, pp. 70-78.) on the difficulty of defining deontology.) It seems to me that </w:t>
      </w:r>
      <w:r w:rsidRPr="00481DF9">
        <w:rPr>
          <w:rFonts w:eastAsia="Cambria" w:cs="Times New Roman"/>
          <w:b/>
          <w:highlight w:val="green"/>
          <w:u w:val="single"/>
        </w:rPr>
        <w:t>consequentialists</w:t>
      </w:r>
      <w:r w:rsidRPr="00481DF9">
        <w:rPr>
          <w:rFonts w:eastAsia="Cambria" w:cs="Times New Roman"/>
          <w:sz w:val="16"/>
          <w:highlight w:val="green"/>
        </w:rPr>
        <w:t>,</w:t>
      </w:r>
      <w:r w:rsidRPr="00481DF9">
        <w:rPr>
          <w:rFonts w:eastAsia="Cambria" w:cs="Times New Roman"/>
          <w:sz w:val="16"/>
        </w:rPr>
        <w:t xml:space="preserve"> as much as anyone else, </w:t>
      </w:r>
      <w:r w:rsidRPr="00481DF9">
        <w:rPr>
          <w:rFonts w:eastAsia="Cambria" w:cs="Times New Roman"/>
          <w:b/>
          <w:iCs/>
          <w:u w:val="single"/>
          <w:bdr w:val="single" w:sz="8" w:space="0" w:color="auto"/>
        </w:rPr>
        <w:t>have respect for persons</w:t>
      </w:r>
      <w:r w:rsidRPr="00481DF9">
        <w:rPr>
          <w:rFonts w:eastAsia="Cambria" w:cs="Times New Roman"/>
          <w:sz w:val="16"/>
        </w:rPr>
        <w:t xml:space="preserve">, </w:t>
      </w:r>
      <w:r w:rsidRPr="00481DF9">
        <w:rPr>
          <w:rFonts w:eastAsia="Cambria" w:cs="Times New Roman"/>
          <w:b/>
          <w:highlight w:val="green"/>
          <w:u w:val="single"/>
        </w:rPr>
        <w:t xml:space="preserve">are </w:t>
      </w:r>
      <w:r w:rsidRPr="00481DF9">
        <w:rPr>
          <w:rFonts w:eastAsia="Cambria" w:cs="Times New Roman"/>
          <w:b/>
          <w:iCs/>
          <w:highlight w:val="green"/>
          <w:u w:val="single"/>
          <w:bdr w:val="single" w:sz="8" w:space="0" w:color="auto"/>
        </w:rPr>
        <w:t>against treating people as mere objects</w:t>
      </w:r>
      <w:r w:rsidRPr="00481DF9">
        <w:rPr>
          <w:rFonts w:eastAsia="Cambria" w:cs="Times New Roman"/>
          <w:b/>
          <w:iCs/>
          <w:u w:val="single"/>
          <w:bdr w:val="single" w:sz="8" w:space="0" w:color="auto"/>
        </w:rPr>
        <w:t>,</w:t>
      </w:r>
      <w:r w:rsidRPr="00481DF9">
        <w:rPr>
          <w:rFonts w:eastAsia="Cambria" w:cs="Times New Roman"/>
          <w:sz w:val="16"/>
        </w:rPr>
        <w:t xml:space="preserve"> </w:t>
      </w:r>
      <w:r w:rsidRPr="00481DF9">
        <w:rPr>
          <w:rFonts w:eastAsia="Cambria" w:cs="Times New Roman"/>
          <w:b/>
          <w:u w:val="single"/>
        </w:rPr>
        <w:t xml:space="preserve">wish </w:t>
      </w:r>
      <w:r w:rsidRPr="00481DF9">
        <w:rPr>
          <w:rFonts w:eastAsia="Cambria" w:cs="Times New Roman"/>
          <w:b/>
          <w:iCs/>
          <w:u w:val="single"/>
          <w:bdr w:val="single" w:sz="8" w:space="0" w:color="auto"/>
        </w:rPr>
        <w:t>to act for reasons that rational creatures can share</w:t>
      </w:r>
      <w:r w:rsidRPr="00481DF9">
        <w:rPr>
          <w:rFonts w:eastAsia="Cambria" w:cs="Times New Roman"/>
          <w:b/>
          <w:u w:val="single"/>
        </w:rPr>
        <w:t>, etc</w:t>
      </w:r>
      <w:r w:rsidRPr="00481DF9">
        <w:rPr>
          <w:rFonts w:eastAsia="Cambria" w:cs="Times New Roman"/>
          <w:sz w:val="16"/>
        </w:rPr>
        <w:t xml:space="preserve">. </w:t>
      </w:r>
      <w:r w:rsidRPr="00481DF9">
        <w:rPr>
          <w:rFonts w:eastAsia="Cambria" w:cs="Times New Roman"/>
          <w:b/>
          <w:highlight w:val="green"/>
          <w:u w:val="single"/>
        </w:rPr>
        <w:t>A consequentialist</w:t>
      </w:r>
      <w:r w:rsidRPr="00481DF9">
        <w:rPr>
          <w:rFonts w:eastAsia="Cambria" w:cs="Times New Roman"/>
          <w:b/>
          <w:u w:val="single"/>
        </w:rPr>
        <w:t xml:space="preserve"> respects other persons, and </w:t>
      </w:r>
      <w:r w:rsidRPr="00481DF9">
        <w:rPr>
          <w:rFonts w:eastAsia="Cambria" w:cs="Times New Roman"/>
          <w:b/>
          <w:highlight w:val="green"/>
          <w:u w:val="single"/>
        </w:rPr>
        <w:t xml:space="preserve">refrains from treating them as mere objects, by </w:t>
      </w:r>
      <w:r w:rsidRPr="00481DF9">
        <w:rPr>
          <w:rFonts w:eastAsia="Cambria" w:cs="Times New Roman"/>
          <w:b/>
          <w:iCs/>
          <w:highlight w:val="green"/>
          <w:u w:val="single"/>
          <w:bdr w:val="single" w:sz="8" w:space="0" w:color="auto"/>
        </w:rPr>
        <w:t>counting every person's well-being in the decision-making process</w:t>
      </w:r>
      <w:r w:rsidRPr="00481DF9">
        <w:rPr>
          <w:rFonts w:eastAsia="Cambria" w:cs="Times New Roman"/>
          <w:sz w:val="16"/>
        </w:rPr>
        <w:t xml:space="preserve">. </w:t>
      </w:r>
      <w:r w:rsidRPr="00481DF9">
        <w:rPr>
          <w:rFonts w:eastAsia="Cambria" w:cs="Times New Roman"/>
          <w:b/>
          <w:u w:val="single"/>
        </w:rPr>
        <w:t xml:space="preserve">Likewise, a consequentialist attempts to act according to reasons that rational creatures can share by acting according to principles that </w:t>
      </w:r>
      <w:r w:rsidRPr="00481DF9">
        <w:rPr>
          <w:rFonts w:eastAsia="Cambria" w:cs="Times New Roman"/>
          <w:b/>
          <w:iCs/>
          <w:u w:val="single"/>
          <w:bdr w:val="single" w:sz="8" w:space="0" w:color="auto"/>
        </w:rPr>
        <w:t>give equal weight to everyone's interests</w:t>
      </w:r>
      <w:r w:rsidRPr="00481DF9">
        <w:rPr>
          <w:rFonts w:eastAsia="Cambria" w:cs="Times New Roman"/>
          <w:b/>
          <w:u w:val="single"/>
        </w:rPr>
        <w:t>, i.e. that are impartial</w:t>
      </w:r>
      <w:r w:rsidRPr="00481DF9">
        <w:rPr>
          <w:rFonts w:eastAsia="Cambria" w:cs="Times New Roman"/>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81DF9">
        <w:rPr>
          <w:rFonts w:eastAsia="Cambria" w:cs="Times New Roman"/>
          <w:b/>
          <w:u w:val="single"/>
        </w:rPr>
        <w:t xml:space="preserve">If you ask a </w:t>
      </w:r>
      <w:r w:rsidRPr="00481DF9">
        <w:rPr>
          <w:rFonts w:eastAsia="Cambria" w:cs="Times New Roman"/>
          <w:b/>
          <w:highlight w:val="green"/>
          <w:u w:val="single"/>
        </w:rPr>
        <w:t>deontologicall</w:t>
      </w:r>
      <w:r w:rsidRPr="00481DF9">
        <w:rPr>
          <w:rFonts w:eastAsia="Cambria" w:cs="Times New Roman"/>
          <w:b/>
          <w:u w:val="single"/>
        </w:rPr>
        <w:t>y-minded person why it's wrong to push someone in front of speeding trolley in order to save five others, you will get</w:t>
      </w:r>
      <w:r w:rsidRPr="00481DF9">
        <w:rPr>
          <w:rFonts w:eastAsia="Cambria" w:cs="Times New Roman"/>
          <w:sz w:val="16"/>
        </w:rPr>
        <w:t xml:space="preserve"> characteristically deontological </w:t>
      </w:r>
      <w:r w:rsidRPr="00481DF9">
        <w:rPr>
          <w:rFonts w:eastAsia="Cambria" w:cs="Times New Roman"/>
          <w:b/>
          <w:highlight w:val="green"/>
          <w:u w:val="single"/>
        </w:rPr>
        <w:t>answers</w:t>
      </w:r>
      <w:r w:rsidRPr="00481DF9">
        <w:rPr>
          <w:rFonts w:eastAsia="Cambria" w:cs="Times New Roman"/>
          <w:sz w:val="16"/>
        </w:rPr>
        <w:t xml:space="preserve">. Some </w:t>
      </w:r>
      <w:r w:rsidRPr="00481DF9">
        <w:rPr>
          <w:rFonts w:eastAsia="Cambria" w:cs="Times New Roman"/>
          <w:b/>
          <w:iCs/>
          <w:highlight w:val="green"/>
          <w:u w:val="single"/>
          <w:bdr w:val="single" w:sz="8" w:space="0" w:color="auto"/>
        </w:rPr>
        <w:t xml:space="preserve">will be </w:t>
      </w:r>
      <w:r w:rsidRPr="00481DF9">
        <w:rPr>
          <w:rFonts w:eastAsia="Malgun Gothic" w:cs="Times New Roman"/>
          <w:b/>
          <w:iCs/>
          <w:highlight w:val="green"/>
          <w:u w:val="single"/>
          <w:bdr w:val="single" w:sz="8" w:space="0" w:color="auto"/>
        </w:rPr>
        <w:t>tautological</w:t>
      </w:r>
      <w:r w:rsidRPr="00481DF9">
        <w:rPr>
          <w:rFonts w:eastAsia="Cambria" w:cs="Times New Roman"/>
          <w:sz w:val="16"/>
        </w:rPr>
        <w:t xml:space="preserve">: </w:t>
      </w:r>
      <w:r w:rsidRPr="00481DF9">
        <w:rPr>
          <w:rFonts w:eastAsia="Cambria" w:cs="Times New Roman"/>
          <w:b/>
          <w:iCs/>
          <w:u w:val="single"/>
          <w:bdr w:val="single" w:sz="8" w:space="0" w:color="auto"/>
        </w:rPr>
        <w:t>"Because it's murder!"</w:t>
      </w:r>
      <w:r w:rsidRPr="00481DF9">
        <w:rPr>
          <w:rFonts w:eastAsia="Cambria" w:cs="Times New Roman"/>
          <w:sz w:val="16"/>
        </w:rPr>
        <w:t xml:space="preserve"> </w:t>
      </w:r>
      <w:r w:rsidRPr="00481DF9">
        <w:rPr>
          <w:rFonts w:eastAsia="Cambria" w:cs="Times New Roman"/>
          <w:b/>
          <w:u w:val="single"/>
        </w:rPr>
        <w:t>Others will be more sophisticated: "The ends don't justify the means</w:t>
      </w:r>
      <w:r w:rsidRPr="00481DF9">
        <w:rPr>
          <w:rFonts w:eastAsia="Cambria" w:cs="Times New Roman"/>
          <w:sz w:val="16"/>
        </w:rPr>
        <w:t xml:space="preserve">." "You have to respect people's rights." </w:t>
      </w:r>
      <w:r w:rsidRPr="00481DF9">
        <w:rPr>
          <w:rFonts w:eastAsia="Cambria" w:cs="Times New Roman"/>
          <w:b/>
          <w:iCs/>
          <w:u w:val="single"/>
          <w:bdr w:val="single" w:sz="8" w:space="0" w:color="auto"/>
        </w:rPr>
        <w:t>But</w:t>
      </w:r>
      <w:r w:rsidRPr="00481DF9">
        <w:rPr>
          <w:rFonts w:eastAsia="Cambria" w:cs="Times New Roman"/>
          <w:sz w:val="16"/>
        </w:rPr>
        <w:t xml:space="preserve">, as we know, </w:t>
      </w:r>
      <w:r w:rsidRPr="00481DF9">
        <w:rPr>
          <w:rFonts w:eastAsia="Cambria" w:cs="Times New Roman"/>
          <w:b/>
          <w:iCs/>
          <w:highlight w:val="green"/>
          <w:u w:val="single"/>
          <w:bdr w:val="single" w:sz="8" w:space="0" w:color="auto"/>
        </w:rPr>
        <w:t>these answers don't really explain anything</w:t>
      </w:r>
      <w:r w:rsidRPr="00481DF9">
        <w:rPr>
          <w:rFonts w:eastAsia="Cambria" w:cs="Times New Roman"/>
          <w:sz w:val="16"/>
        </w:rPr>
        <w:t xml:space="preserve">, because </w:t>
      </w:r>
      <w:r w:rsidRPr="00481DF9">
        <w:rPr>
          <w:rFonts w:eastAsia="Cambria" w:cs="Times New Roman"/>
          <w:b/>
          <w:u w:val="single"/>
        </w:rPr>
        <w:t>if you give the same people</w:t>
      </w:r>
      <w:r w:rsidRPr="00481DF9">
        <w:rPr>
          <w:rFonts w:eastAsia="Cambria" w:cs="Times New Roman"/>
          <w:sz w:val="16"/>
        </w:rPr>
        <w:t xml:space="preserve"> (on different occasions) </w:t>
      </w:r>
      <w:r w:rsidRPr="00481DF9">
        <w:rPr>
          <w:rFonts w:eastAsia="Cambria" w:cs="Times New Roman"/>
          <w:b/>
          <w:u w:val="single"/>
        </w:rPr>
        <w:t>the trolley case</w:t>
      </w:r>
      <w:r w:rsidRPr="00481DF9">
        <w:rPr>
          <w:rFonts w:eastAsia="Cambria" w:cs="Times New Roman"/>
          <w:sz w:val="16"/>
        </w:rPr>
        <w:t xml:space="preserve"> or the loop case (See above), </w:t>
      </w:r>
      <w:r w:rsidRPr="00481DF9">
        <w:rPr>
          <w:rFonts w:eastAsia="Cambria" w:cs="Times New Roman"/>
          <w:b/>
          <w:iCs/>
          <w:u w:val="single"/>
          <w:bdr w:val="single" w:sz="8" w:space="0" w:color="auto"/>
        </w:rPr>
        <w:t>they'll make the opposite judgment</w:t>
      </w:r>
      <w:r w:rsidRPr="00481DF9">
        <w:rPr>
          <w:rFonts w:eastAsia="Cambria" w:cs="Times New Roman"/>
          <w:sz w:val="16"/>
        </w:rPr>
        <w:t xml:space="preserve">, even though their initial explanation concerning the footbridge case applies equally well to one or both of these cases. </w:t>
      </w:r>
      <w:r w:rsidRPr="00481DF9">
        <w:rPr>
          <w:rFonts w:eastAsia="Cambria" w:cs="Times New Roman"/>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81DF9">
        <w:rPr>
          <w:rFonts w:eastAsia="Cambria" w:cs="Times New Roman"/>
          <w:sz w:val="16"/>
        </w:rPr>
        <w:t xml:space="preserve">. Although these explanations are inevitably incomplete, </w:t>
      </w:r>
      <w:r w:rsidRPr="00481DF9">
        <w:rPr>
          <w:rFonts w:eastAsia="Cambria" w:cs="Times New Roman"/>
          <w:b/>
          <w:iCs/>
          <w:u w:val="single"/>
          <w:bdr w:val="single" w:sz="8" w:space="0" w:color="auto"/>
        </w:rPr>
        <w:t>there seems to be "something deeply right" about them because they give voice to powerful moral emotions</w:t>
      </w:r>
      <w:r w:rsidRPr="00481DF9">
        <w:rPr>
          <w:rFonts w:eastAsia="Cambria" w:cs="Times New Roman"/>
          <w:sz w:val="16"/>
        </w:rPr>
        <w:t xml:space="preserve">. </w:t>
      </w:r>
      <w:r w:rsidRPr="00481DF9">
        <w:rPr>
          <w:rFonts w:eastAsia="Cambria" w:cs="Times New Roman"/>
          <w:b/>
          <w:u w:val="single"/>
        </w:rPr>
        <w:t>But, as with many religious people's accounts of what's essential to religion, they don't really explain what's distinctive about the philosophy in question</w:t>
      </w:r>
      <w:r w:rsidRPr="00481DF9">
        <w:rPr>
          <w:rFonts w:eastAsia="Cambria" w:cs="Times New Roman"/>
          <w:sz w:val="16"/>
        </w:rPr>
        <w:t>.</w:t>
      </w:r>
    </w:p>
    <w:p w14:paraId="7F3CBD88" w14:textId="77777777" w:rsidR="00C828CF" w:rsidRPr="00481DF9" w:rsidRDefault="00C828CF" w:rsidP="00C828CF">
      <w:pPr>
        <w:keepNext/>
        <w:keepLines/>
        <w:spacing w:before="40" w:after="0"/>
        <w:outlineLvl w:val="3"/>
        <w:rPr>
          <w:rFonts w:eastAsia="MS Gothic" w:cs="Calibri"/>
          <w:b/>
          <w:iCs/>
          <w:sz w:val="26"/>
        </w:rPr>
      </w:pPr>
      <w:r w:rsidRPr="00481DF9">
        <w:rPr>
          <w:rFonts w:eastAsia="MS Gothic" w:cs="Calibri"/>
          <w:b/>
          <w:iCs/>
          <w:sz w:val="26"/>
        </w:rPr>
        <w:t xml:space="preserve">A] Ground: Both debaters are guaranteed access to ground to engage under util – ie Aff gets plans and advantages, while Neg gets disads and counterplans. Additionally, anything can function as a util impact as long as an external benefit is articulated, so all your offense applies. Other frameworks deny 1 side the ability to engage the other on both the impact level and the link level. </w:t>
      </w:r>
    </w:p>
    <w:p w14:paraId="7B0B655E" w14:textId="77777777" w:rsidR="00C828CF" w:rsidRPr="00481DF9" w:rsidRDefault="00C828CF" w:rsidP="00FC15E1">
      <w:pPr>
        <w:rPr>
          <w:rFonts w:eastAsia="Cambria" w:cs="Times New Roman"/>
          <w:sz w:val="16"/>
        </w:rPr>
      </w:pPr>
    </w:p>
    <w:p w14:paraId="115880D1" w14:textId="77777777" w:rsidR="00C828CF" w:rsidRPr="00D621A3" w:rsidRDefault="00C828CF" w:rsidP="00C828CF">
      <w:pPr>
        <w:pStyle w:val="Heading4"/>
        <w:shd w:val="clear" w:color="auto" w:fill="FFFFFF"/>
        <w:spacing w:before="0" w:line="264" w:lineRule="atLeast"/>
        <w:rPr>
          <w:rFonts w:ascii="Open Sans" w:hAnsi="Open Sans" w:cs="Open Sans"/>
          <w:color w:val="000000"/>
          <w:sz w:val="21"/>
          <w:szCs w:val="21"/>
        </w:rPr>
      </w:pPr>
      <w:bookmarkStart w:id="0" w:name="_Hlk87685748"/>
      <w:r w:rsidRPr="00D621A3">
        <w:rPr>
          <w:rFonts w:ascii="Open Sans" w:hAnsi="Open Sans" w:cs="Open Sans"/>
          <w:color w:val="000000"/>
          <w:sz w:val="21"/>
          <w:szCs w:val="21"/>
        </w:rPr>
        <w:t>Interpretation – debaters must have a wiki with contract information specific to the debater who is debating</w:t>
      </w:r>
    </w:p>
    <w:p w14:paraId="0B529BBC" w14:textId="1B2AAEC9" w:rsidR="00C828CF" w:rsidRDefault="00C828CF" w:rsidP="00C828CF">
      <w:pPr>
        <w:pStyle w:val="Heading4"/>
        <w:shd w:val="clear" w:color="auto" w:fill="FFFFFF"/>
        <w:spacing w:before="0" w:line="264" w:lineRule="atLeast"/>
        <w:rPr>
          <w:rFonts w:ascii="Open Sans" w:hAnsi="Open Sans" w:cs="Open Sans"/>
          <w:color w:val="000000"/>
          <w:sz w:val="21"/>
          <w:szCs w:val="21"/>
        </w:rPr>
      </w:pPr>
      <w:r w:rsidRPr="00D621A3">
        <w:rPr>
          <w:rFonts w:ascii="Open Sans" w:hAnsi="Open Sans" w:cs="Open Sans"/>
          <w:color w:val="000000"/>
          <w:sz w:val="21"/>
          <w:szCs w:val="21"/>
        </w:rPr>
        <w:t>Violation – they don't ss in doc</w:t>
      </w:r>
    </w:p>
    <w:p w14:paraId="4F80232B" w14:textId="01D213C6" w:rsidR="00C828CF" w:rsidRPr="00C828CF" w:rsidRDefault="00C828CF" w:rsidP="00C828CF">
      <w:r>
        <w:rPr>
          <w:noProof/>
        </w:rPr>
        <w:drawing>
          <wp:inline distT="0" distB="0" distL="0" distR="0" wp14:anchorId="734D3CA9" wp14:editId="751D2644">
            <wp:extent cx="5943600" cy="2661920"/>
            <wp:effectExtent l="0" t="0" r="0" b="508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661920"/>
                    </a:xfrm>
                    <a:prstGeom prst="rect">
                      <a:avLst/>
                    </a:prstGeom>
                  </pic:spPr>
                </pic:pic>
              </a:graphicData>
            </a:graphic>
          </wp:inline>
        </w:drawing>
      </w:r>
    </w:p>
    <w:p w14:paraId="7B2D2B8C" w14:textId="407651AA" w:rsidR="00C828CF" w:rsidRPr="00D621A3" w:rsidRDefault="00C828CF" w:rsidP="00C828CF">
      <w:pPr>
        <w:pStyle w:val="Heading4"/>
        <w:shd w:val="clear" w:color="auto" w:fill="FFFFFF"/>
        <w:spacing w:before="0" w:line="264" w:lineRule="atLeast"/>
        <w:rPr>
          <w:rFonts w:ascii="Open Sans" w:hAnsi="Open Sans" w:cs="Open Sans"/>
          <w:color w:val="000000"/>
          <w:sz w:val="21"/>
          <w:szCs w:val="21"/>
        </w:rPr>
      </w:pPr>
      <w:r w:rsidRPr="00D621A3">
        <w:rPr>
          <w:rFonts w:ascii="Open Sans" w:hAnsi="Open Sans" w:cs="Open Sans"/>
          <w:color w:val="000000"/>
          <w:sz w:val="21"/>
          <w:szCs w:val="21"/>
        </w:rPr>
        <w:t xml:space="preserve">~1~ Safety – having a wiki is key to understand any accessibility concerns like trigger warnings or potentially sensitive topics. Absent a wiki there's no way to tell – not having contact information makes it worse because there's no way to verify it preround which kills </w:t>
      </w:r>
      <w:r>
        <w:rPr>
          <w:rFonts w:ascii="Open Sans" w:hAnsi="Open Sans" w:cs="Open Sans"/>
          <w:color w:val="000000"/>
          <w:sz w:val="21"/>
          <w:szCs w:val="21"/>
        </w:rPr>
        <w:t>any</w:t>
      </w:r>
      <w:r w:rsidRPr="00D621A3">
        <w:rPr>
          <w:rFonts w:ascii="Open Sans" w:hAnsi="Open Sans" w:cs="Open Sans"/>
          <w:color w:val="000000"/>
          <w:sz w:val="21"/>
          <w:szCs w:val="21"/>
        </w:rPr>
        <w:t xml:space="preserve"> strat construction. Inclusion is a voter – you can't debate if you can't participate</w:t>
      </w:r>
    </w:p>
    <w:p w14:paraId="0EEC992A" w14:textId="1627AC12" w:rsidR="00C828CF" w:rsidRPr="00D621A3" w:rsidRDefault="00C828CF" w:rsidP="00C828CF">
      <w:pPr>
        <w:pStyle w:val="Heading4"/>
        <w:shd w:val="clear" w:color="auto" w:fill="FFFFFF"/>
        <w:spacing w:before="0" w:line="264" w:lineRule="atLeast"/>
        <w:rPr>
          <w:rFonts w:ascii="Open Sans" w:hAnsi="Open Sans" w:cs="Open Sans"/>
          <w:color w:val="000000"/>
          <w:sz w:val="21"/>
          <w:szCs w:val="21"/>
        </w:rPr>
      </w:pPr>
      <w:r w:rsidRPr="00D621A3">
        <w:rPr>
          <w:rFonts w:ascii="Open Sans" w:hAnsi="Open Sans" w:cs="Open Sans"/>
          <w:color w:val="000000"/>
          <w:sz w:val="21"/>
          <w:szCs w:val="21"/>
        </w:rPr>
        <w:t xml:space="preserve">~2~ Disclosure is good – open sourcing and disclosing round reports are a good thing because it levels the playing field – big schools have flows and docs but small schools won't have access to such resources without things like open source – you don't do that and our norm necessitates that everyone discloses everything – </w:t>
      </w:r>
    </w:p>
    <w:p w14:paraId="665B1C06" w14:textId="1BD3BCDD" w:rsidR="00D854BE" w:rsidRPr="00D621A3" w:rsidRDefault="00D854BE" w:rsidP="00D854BE">
      <w:pPr>
        <w:pStyle w:val="Heading4"/>
        <w:rPr>
          <w:rFonts w:cs="Calibri"/>
        </w:rPr>
      </w:pPr>
      <w:r>
        <w:rPr>
          <w:rFonts w:cs="Calibri"/>
        </w:rPr>
        <w:t xml:space="preserve">3] </w:t>
      </w:r>
      <w:r w:rsidRPr="00D621A3">
        <w:rPr>
          <w:rFonts w:cs="Calibri"/>
        </w:rPr>
        <w:t>Evidence ethics – open source is the only way to verify pre-round that cards aren’t miscut or highlighted or bracketed unethically. That’s a voter – maintaining ethical ev practices is key to being good academics and we should be able to verify you didn’t cheat</w:t>
      </w:r>
    </w:p>
    <w:p w14:paraId="5E0BC708" w14:textId="076079BB" w:rsidR="00F660B6" w:rsidRPr="00D621A3" w:rsidRDefault="00F660B6" w:rsidP="00F660B6"/>
    <w:p w14:paraId="2D628769" w14:textId="77777777" w:rsidR="00F660B6" w:rsidRPr="00D621A3" w:rsidRDefault="00F660B6" w:rsidP="00F660B6">
      <w:pPr>
        <w:pStyle w:val="Heading4"/>
      </w:pPr>
      <w:r w:rsidRPr="00D621A3">
        <w:t>[1] DTD on 1ac theory and disclosure – a) disclosure cannot be drop the argument because it would just drop you because you’re the norm b) deterrence</w:t>
      </w:r>
    </w:p>
    <w:p w14:paraId="37F19213" w14:textId="77777777" w:rsidR="00F660B6" w:rsidRPr="00D621A3" w:rsidRDefault="00F660B6" w:rsidP="00F660B6">
      <w:pPr>
        <w:pStyle w:val="Heading4"/>
      </w:pPr>
      <w:r w:rsidRPr="00D621A3">
        <w:t>[2] Reject all responses to disclosure – they selectively comply with our norm because they disclose some docs that meet our criteria which proves we can’t verify what norms they actually agree with.</w:t>
      </w:r>
    </w:p>
    <w:p w14:paraId="497DAEF4" w14:textId="77777777" w:rsidR="00F660B6" w:rsidRPr="00D621A3" w:rsidRDefault="00F660B6" w:rsidP="00F660B6">
      <w:pPr>
        <w:pStyle w:val="Heading4"/>
      </w:pPr>
      <w:r w:rsidRPr="00D621A3">
        <w:t>[3] No RVI on ac theory – otherwise the neg would dump for 7 mins on a shell and moot the possibility of a 1ar out – any reason why they get an rvi is nonunique because you would have to respond to 6 minutes of the 1AC regardless of if its theory or a contention</w:t>
      </w:r>
    </w:p>
    <w:p w14:paraId="75ADAE7D" w14:textId="77777777" w:rsidR="00F660B6" w:rsidRPr="00D621A3" w:rsidRDefault="00F660B6" w:rsidP="00F660B6">
      <w:pPr>
        <w:pStyle w:val="Heading4"/>
      </w:pPr>
      <w:r w:rsidRPr="00D621A3">
        <w:t xml:space="preserve">[4] CI – 1] reasonability is arbitrary – impossible to know what is reasonable until you establish a brightline 2] bites judge intervention cuz they have to gut check what they think is good 3] reasonability collapses cuz u use offense defense to evaluate offense under the BL 4] norms – you can sidestep norms by selectively choosing a different brightline you meet every round. </w:t>
      </w:r>
    </w:p>
    <w:p w14:paraId="230BE82C" w14:textId="77777777" w:rsidR="00F660B6" w:rsidRPr="00D621A3" w:rsidRDefault="00F660B6" w:rsidP="00F660B6">
      <w:pPr>
        <w:pStyle w:val="Heading4"/>
      </w:pPr>
      <w:r w:rsidRPr="00D621A3">
        <w:t>[5] Disclosure outweighs – it’s key to assessing the honesty of the form of your argumentation and how you presented arguments which means it precludes 1nc claims.</w:t>
      </w:r>
    </w:p>
    <w:p w14:paraId="1AD6B614" w14:textId="77777777" w:rsidR="00F660B6" w:rsidRPr="00D621A3" w:rsidRDefault="00F660B6" w:rsidP="00F660B6">
      <w:pPr>
        <w:pStyle w:val="Heading4"/>
      </w:pPr>
      <w:r w:rsidRPr="00D621A3">
        <w:t>[6] Fairness is a voter because debate is a game governed by rules and you can’t tell who actually won if the layer was skewed.</w:t>
      </w:r>
    </w:p>
    <w:bookmarkEnd w:id="0"/>
    <w:p w14:paraId="68E56C3E" w14:textId="77777777" w:rsidR="00FC15E1" w:rsidRPr="00171412" w:rsidRDefault="00FC15E1" w:rsidP="00FC15E1">
      <w:pPr>
        <w:jc w:val="both"/>
        <w:rPr>
          <w:rFonts w:ascii="Georgia" w:eastAsia="MS Mincho" w:hAnsi="Georgia" w:cs="Times New Roman"/>
          <w:sz w:val="24"/>
          <w:szCs w:val="24"/>
        </w:rPr>
      </w:pPr>
    </w:p>
    <w:p w14:paraId="44767438" w14:textId="77777777" w:rsidR="00FC15E1" w:rsidRPr="00682F5F" w:rsidRDefault="00FC15E1" w:rsidP="00FC15E1">
      <w:pPr>
        <w:rPr>
          <w:b/>
          <w:bCs/>
          <w:sz w:val="26"/>
          <w:szCs w:val="26"/>
        </w:rPr>
      </w:pPr>
    </w:p>
    <w:p w14:paraId="0F555F30" w14:textId="77777777" w:rsidR="00FC15E1" w:rsidRPr="00171412" w:rsidRDefault="00FC15E1" w:rsidP="00FC15E1"/>
    <w:p w14:paraId="59317BEB" w14:textId="77777777" w:rsidR="00FC15E1" w:rsidRDefault="00FC15E1" w:rsidP="00FC15E1">
      <w:pPr>
        <w:pStyle w:val="Heading2"/>
      </w:pPr>
      <w:r>
        <w:t>Case</w:t>
      </w:r>
    </w:p>
    <w:p w14:paraId="5A6BCB26" w14:textId="77777777" w:rsidR="00FC15E1" w:rsidRPr="00171412" w:rsidRDefault="00FC15E1" w:rsidP="00FC15E1">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Democracy Adv</w:t>
      </w:r>
    </w:p>
    <w:p w14:paraId="745D5668" w14:textId="77777777" w:rsidR="00FC15E1" w:rsidRPr="00B25752" w:rsidRDefault="00FC15E1" w:rsidP="00FC15E1">
      <w:pPr>
        <w:keepNext/>
        <w:keepLines/>
        <w:spacing w:before="40" w:after="0"/>
        <w:outlineLvl w:val="3"/>
        <w:rPr>
          <w:rFonts w:eastAsia="MS Gothic" w:cs="Times New Roman"/>
          <w:b/>
          <w:iCs/>
          <w:sz w:val="26"/>
        </w:rPr>
      </w:pPr>
      <w:r w:rsidRPr="00B25752">
        <w:rPr>
          <w:rFonts w:eastAsia="MS Gothic" w:cs="Times New Roman"/>
          <w:b/>
          <w:iCs/>
          <w:sz w:val="26"/>
        </w:rPr>
        <w:t>Global democracy is collapsing now.</w:t>
      </w:r>
    </w:p>
    <w:p w14:paraId="3BC8B94F" w14:textId="77777777" w:rsidR="00FC15E1" w:rsidRPr="00B25752" w:rsidRDefault="00FC15E1" w:rsidP="00FC15E1">
      <w:pPr>
        <w:rPr>
          <w:rFonts w:eastAsia="Cambria" w:cs="Times New Roman"/>
        </w:rPr>
      </w:pPr>
      <w:r w:rsidRPr="00B25752">
        <w:rPr>
          <w:rFonts w:eastAsia="Cambria" w:cs="Times New Roman"/>
          <w:b/>
          <w:bCs/>
          <w:sz w:val="26"/>
        </w:rPr>
        <w:t>Freedom House 3/3</w:t>
      </w:r>
      <w:r w:rsidRPr="00B25752">
        <w:rPr>
          <w:rFonts w:eastAsia="Cambria" w:cs="Times New Roman"/>
        </w:rPr>
        <w:t xml:space="preserve"> </w:t>
      </w:r>
      <w:r w:rsidRPr="00B25752">
        <w:rPr>
          <w:rFonts w:eastAsia="Cambria" w:cs="Times New Roman"/>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1E79EA56" w14:textId="77777777" w:rsidR="00FC15E1" w:rsidRPr="00B25752" w:rsidRDefault="00FC15E1" w:rsidP="00FC15E1">
      <w:pPr>
        <w:rPr>
          <w:rFonts w:eastAsia="Cambria" w:cs="Times New Roman"/>
          <w:u w:val="single"/>
        </w:rPr>
      </w:pPr>
      <w:r w:rsidRPr="00B25752">
        <w:rPr>
          <w:rFonts w:eastAsia="Cambria" w:cs="Times New Roman"/>
          <w:u w:val="single"/>
        </w:rPr>
        <w:t xml:space="preserve">Washington - March 3, 2021 — </w:t>
      </w:r>
      <w:r w:rsidRPr="00B25752">
        <w:rPr>
          <w:rFonts w:eastAsia="Cambria" w:cs="Times New Roman"/>
          <w:highlight w:val="green"/>
          <w:u w:val="single"/>
        </w:rPr>
        <w:t xml:space="preserve">Authoritarian actors grew bolder </w:t>
      </w:r>
      <w:r w:rsidRPr="00B25752">
        <w:rPr>
          <w:rFonts w:eastAsia="Cambria" w:cs="Times New Roman"/>
          <w:u w:val="single"/>
        </w:rPr>
        <w:t>during 2020 as major democracies turned inward, contributing to the 15th consecutive year of decline in global freedom</w:t>
      </w:r>
      <w:r w:rsidRPr="00B25752">
        <w:rPr>
          <w:rFonts w:eastAsia="Cambria" w:cs="Times New Roman"/>
          <w:sz w:val="16"/>
        </w:rPr>
        <w:t xml:space="preserve">, according to </w:t>
      </w:r>
      <w:hyperlink r:id="rId7" w:history="1">
        <w:r w:rsidRPr="00B25752">
          <w:rPr>
            <w:rFonts w:eastAsia="Cambria" w:cs="Times New Roman"/>
            <w:b/>
            <w:bCs/>
            <w:i/>
            <w:iCs/>
            <w:sz w:val="16"/>
          </w:rPr>
          <w:t>Freedom in the World 2021</w:t>
        </w:r>
      </w:hyperlink>
      <w:r w:rsidRPr="00B25752">
        <w:rPr>
          <w:rFonts w:eastAsia="Cambria" w:cs="Times New Roman"/>
          <w:sz w:val="16"/>
        </w:rPr>
        <w:t xml:space="preserve">, the annual country-by-country assessment of political rights and civil liberties released today by Freedom House. </w:t>
      </w:r>
      <w:r w:rsidRPr="00B25752">
        <w:rPr>
          <w:rFonts w:eastAsia="Cambria" w:cs="Times New Roman"/>
          <w:u w:val="single"/>
        </w:rPr>
        <w:t xml:space="preserve">The </w:t>
      </w:r>
      <w:r w:rsidRPr="00B25752">
        <w:rPr>
          <w:rFonts w:eastAsia="Cambria" w:cs="Times New Roman"/>
          <w:highlight w:val="green"/>
          <w:u w:val="single"/>
        </w:rPr>
        <w:t>report found</w:t>
      </w:r>
      <w:r w:rsidRPr="00B25752">
        <w:rPr>
          <w:rFonts w:eastAsia="Cambria" w:cs="Times New Roman"/>
          <w:u w:val="single"/>
        </w:rPr>
        <w:t xml:space="preserve"> that the share of </w:t>
      </w:r>
      <w:r w:rsidRPr="00B25752">
        <w:rPr>
          <w:rFonts w:eastAsia="Cambria" w:cs="Times New Roman"/>
          <w:highlight w:val="green"/>
          <w:u w:val="single"/>
        </w:rPr>
        <w:t>countries designated Not Free has reached its highest level since the deterioration of democracy</w:t>
      </w:r>
      <w:r w:rsidRPr="00B25752">
        <w:rPr>
          <w:rFonts w:eastAsia="Cambria" w:cs="Times New Roman"/>
          <w:u w:val="single"/>
        </w:rPr>
        <w:t xml:space="preserve"> began </w:t>
      </w:r>
      <w:r w:rsidRPr="00B25752">
        <w:rPr>
          <w:rFonts w:eastAsia="Cambria" w:cs="Times New Roman"/>
          <w:highlight w:val="green"/>
          <w:u w:val="single"/>
        </w:rPr>
        <w:t>in</w:t>
      </w:r>
      <w:r w:rsidRPr="00B25752">
        <w:rPr>
          <w:rFonts w:eastAsia="Cambria" w:cs="Times New Roman"/>
          <w:u w:val="single"/>
        </w:rPr>
        <w:t xml:space="preserve"> 20</w:t>
      </w:r>
      <w:r w:rsidRPr="00B25752">
        <w:rPr>
          <w:rFonts w:eastAsia="Cambria" w:cs="Times New Roman"/>
          <w:highlight w:val="green"/>
          <w:u w:val="single"/>
        </w:rPr>
        <w:t>06</w:t>
      </w:r>
      <w:r w:rsidRPr="00B25752">
        <w:rPr>
          <w:rFonts w:eastAsia="Cambria" w:cs="Times New Roman"/>
          <w:u w:val="single"/>
        </w:rPr>
        <w:t xml:space="preserve">, and that countries with declines in political rights and civil liberties outnumbered those with gains by the largest margin recorded during the 15-year period. </w:t>
      </w:r>
      <w:r w:rsidRPr="00B25752">
        <w:rPr>
          <w:rFonts w:eastAsia="Cambria" w:cs="Times New Roman"/>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B25752">
        <w:rPr>
          <w:rFonts w:eastAsia="Cambria" w:cs="Times New Roman"/>
          <w:u w:val="single"/>
        </w:rPr>
        <w:t xml:space="preserve">In one of the year’s most significant developments, </w:t>
      </w:r>
      <w:r w:rsidRPr="00B25752">
        <w:rPr>
          <w:rFonts w:eastAsia="Cambria" w:cs="Times New Roman"/>
          <w:highlight w:val="green"/>
          <w:u w:val="single"/>
        </w:rPr>
        <w:t>India’s status changed from Free to Partly Free</w:t>
      </w:r>
      <w:r w:rsidRPr="00B25752">
        <w:rPr>
          <w:rFonts w:eastAsia="Cambria" w:cs="Times New Roman"/>
          <w:u w:val="single"/>
        </w:rPr>
        <w:t>, meaning less than 20 percent of the world’s people now live in a Free country—the smallest proportion since 1995. Indians’ political rights and civil liberties have been eroding since Narendra Modi became prime minister in 2014.</w:t>
      </w:r>
      <w:r w:rsidRPr="00B25752">
        <w:rPr>
          <w:rFonts w:eastAsia="Cambria" w:cs="Times New Roman"/>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B25752">
        <w:rPr>
          <w:rFonts w:eastAsia="Cambria" w:cs="Times New Roman"/>
          <w:u w:val="single"/>
        </w:rPr>
        <w:t xml:space="preserve">The </w:t>
      </w:r>
      <w:r w:rsidRPr="00B25752">
        <w:rPr>
          <w:rFonts w:eastAsia="Cambria" w:cs="Times New Roman"/>
          <w:highlight w:val="green"/>
          <w:u w:val="single"/>
        </w:rPr>
        <w:t>changes</w:t>
      </w:r>
      <w:r w:rsidRPr="00B25752">
        <w:rPr>
          <w:rFonts w:eastAsia="Cambria" w:cs="Times New Roman"/>
          <w:u w:val="single"/>
        </w:rPr>
        <w:t xml:space="preserve"> in India </w:t>
      </w:r>
      <w:r w:rsidRPr="00B25752">
        <w:rPr>
          <w:rFonts w:eastAsia="Cambria" w:cs="Times New Roman"/>
          <w:highlight w:val="green"/>
          <w:u w:val="single"/>
        </w:rPr>
        <w:t>formed part of a broader shift in the international balance between democracy and authoritarianism</w:t>
      </w:r>
      <w:r w:rsidRPr="00B25752">
        <w:rPr>
          <w:rFonts w:eastAsia="Cambria" w:cs="Times New Roman"/>
          <w:u w:val="single"/>
        </w:rPr>
        <w:t xml:space="preserve">, with authoritarians generally enjoying impunity for their abuses and seizing new opportunities to consolidate power or crush dissent. </w:t>
      </w:r>
      <w:r w:rsidRPr="00B25752">
        <w:rPr>
          <w:rFonts w:eastAsia="Cambria" w:cs="Times New Roman"/>
          <w:sz w:val="16"/>
        </w:rPr>
        <w:t xml:space="preserve">In many cases, promising democratic movements faced major setbacks as a result. </w:t>
      </w:r>
      <w:r w:rsidRPr="00B25752">
        <w:rPr>
          <w:rFonts w:eastAsia="Cambria" w:cs="Times New Roman"/>
          <w:u w:val="single"/>
        </w:rPr>
        <w:t xml:space="preserve">In </w:t>
      </w:r>
      <w:r w:rsidRPr="00B25752">
        <w:rPr>
          <w:rFonts w:eastAsia="Cambria" w:cs="Times New Roman"/>
          <w:highlight w:val="green"/>
          <w:u w:val="single"/>
        </w:rPr>
        <w:t>Belarus and Hong Kong</w:t>
      </w:r>
      <w:r w:rsidRPr="00B25752">
        <w:rPr>
          <w:rFonts w:eastAsia="Cambria" w:cs="Times New Roman"/>
          <w:u w:val="single"/>
        </w:rPr>
        <w:t xml:space="preserve">, for example, </w:t>
      </w:r>
      <w:r w:rsidRPr="00B25752">
        <w:rPr>
          <w:rFonts w:eastAsia="Cambria" w:cs="Times New Roman"/>
          <w:highlight w:val="green"/>
          <w:u w:val="single"/>
        </w:rPr>
        <w:t>massive prodemocracy protests met with brutal crackdowns by governments</w:t>
      </w:r>
      <w:r w:rsidRPr="00B25752">
        <w:rPr>
          <w:rFonts w:eastAsia="Cambria" w:cs="Times New Roman"/>
          <w:u w:val="single"/>
        </w:rPr>
        <w:t xml:space="preserve"> that largely disregarded international criticism. The </w:t>
      </w:r>
      <w:r w:rsidRPr="00B25752">
        <w:rPr>
          <w:rFonts w:eastAsia="Cambria" w:cs="Times New Roman"/>
          <w:highlight w:val="green"/>
          <w:u w:val="single"/>
        </w:rPr>
        <w:t>Azerbaijani regime’s</w:t>
      </w:r>
      <w:r w:rsidRPr="00B25752">
        <w:rPr>
          <w:rFonts w:eastAsia="Cambria" w:cs="Times New Roman"/>
          <w:u w:val="single"/>
        </w:rPr>
        <w:t xml:space="preserve"> military offensive in Nagorno-Karabakh indirectly </w:t>
      </w:r>
      <w:r w:rsidRPr="00B25752">
        <w:rPr>
          <w:rFonts w:eastAsia="Cambria" w:cs="Times New Roman"/>
          <w:highlight w:val="green"/>
          <w:u w:val="single"/>
        </w:rPr>
        <w:t>threatened recent democratic gains in Armenia</w:t>
      </w:r>
      <w:r w:rsidRPr="00B25752">
        <w:rPr>
          <w:rFonts w:eastAsia="Cambria" w:cs="Times New Roman"/>
          <w:u w:val="single"/>
        </w:rPr>
        <w:t>, while the armed conflict in Ethiopia’s Tigray Region dashed hopes for the tentative political opening in that country since 2018.</w:t>
      </w:r>
      <w:r w:rsidRPr="00B25752">
        <w:rPr>
          <w:rFonts w:eastAsia="Cambria" w:cs="Times New Roman"/>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B25752">
        <w:rPr>
          <w:rFonts w:eastAsia="Cambria" w:cs="Times New Roman"/>
          <w:u w:val="single"/>
        </w:rPr>
        <w:t xml:space="preserve">The malign </w:t>
      </w:r>
      <w:r w:rsidRPr="00B25752">
        <w:rPr>
          <w:rFonts w:eastAsia="Cambria" w:cs="Times New Roman"/>
          <w:highlight w:val="green"/>
          <w:u w:val="single"/>
        </w:rPr>
        <w:t>influence of</w:t>
      </w:r>
      <w:r w:rsidRPr="00B25752">
        <w:rPr>
          <w:rFonts w:eastAsia="Cambria" w:cs="Times New Roman"/>
          <w:u w:val="single"/>
        </w:rPr>
        <w:t xml:space="preserve"> the regime in </w:t>
      </w:r>
      <w:r w:rsidRPr="00B25752">
        <w:rPr>
          <w:rFonts w:eastAsia="Cambria" w:cs="Times New Roman"/>
          <w:highlight w:val="green"/>
          <w:u w:val="single"/>
        </w:rPr>
        <w:t>China</w:t>
      </w:r>
      <w:r w:rsidRPr="00B25752">
        <w:rPr>
          <w:rFonts w:eastAsia="Cambria" w:cs="Times New Roman"/>
          <w:u w:val="single"/>
        </w:rPr>
        <w:t xml:space="preserve">, the world’s most populous dictatorship, </w:t>
      </w:r>
      <w:r w:rsidRPr="00B25752">
        <w:rPr>
          <w:rFonts w:eastAsia="Cambria" w:cs="Times New Roman"/>
          <w:highlight w:val="green"/>
          <w:u w:val="single"/>
        </w:rPr>
        <w:t>ranged far beyond Hong Kong</w:t>
      </w:r>
      <w:r w:rsidRPr="00B25752">
        <w:rPr>
          <w:rFonts w:eastAsia="Cambria" w:cs="Times New Roman"/>
          <w:u w:val="single"/>
        </w:rPr>
        <w:t xml:space="preserve"> in 2020. Beijing ramped up its global disinformation and censorship campaign to counter the fallout from its cover-up of the initial coronavirus outbreak</w:t>
      </w:r>
      <w:r w:rsidRPr="00B25752">
        <w:rPr>
          <w:rFonts w:eastAsia="Cambria" w:cs="Times New Roman"/>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B25752">
        <w:rPr>
          <w:rFonts w:eastAsia="Cambria" w:cs="Times New Roman"/>
          <w:u w:val="single"/>
        </w:rPr>
        <w:t>“This year’s findings make it abundantly clear that we have not yet stemmed the authoritarian tide,” said Sarah Repucci, vice president of research and analysis at Freedom House. “</w:t>
      </w:r>
      <w:r w:rsidRPr="00B25752">
        <w:rPr>
          <w:rFonts w:eastAsia="Cambria" w:cs="Times New Roman"/>
          <w:highlight w:val="green"/>
          <w:u w:val="single"/>
        </w:rPr>
        <w:t>Democratic governments will have to work in solidarity</w:t>
      </w:r>
      <w:r w:rsidRPr="00B25752">
        <w:rPr>
          <w:rFonts w:eastAsia="Cambria" w:cs="Times New Roman"/>
          <w:u w:val="single"/>
        </w:rPr>
        <w:t xml:space="preserve"> with one another, and </w:t>
      </w:r>
      <w:r w:rsidRPr="00B25752">
        <w:rPr>
          <w:rFonts w:eastAsia="Cambria" w:cs="Times New Roman"/>
          <w:highlight w:val="green"/>
          <w:u w:val="single"/>
        </w:rPr>
        <w:t>with democracy advocates and human rights defenders</w:t>
      </w:r>
      <w:r w:rsidRPr="00B25752">
        <w:rPr>
          <w:rFonts w:eastAsia="Cambria" w:cs="Times New Roman"/>
          <w:u w:val="single"/>
        </w:rPr>
        <w:t xml:space="preserve"> in more repressive settings, if we are to reverse 15 years of accumulated declines and build a more free and peaceful world.” </w:t>
      </w:r>
      <w:r w:rsidRPr="00B25752">
        <w:rPr>
          <w:rFonts w:eastAsia="Cambria" w:cs="Times New Roman"/>
          <w:b/>
          <w:bCs/>
          <w:sz w:val="16"/>
        </w:rPr>
        <w:t>A need for reform in the United States</w:t>
      </w:r>
      <w:r w:rsidRPr="00B25752">
        <w:rPr>
          <w:rFonts w:eastAsia="Cambria" w:cs="Times New Roman"/>
          <w:sz w:val="16"/>
        </w:rPr>
        <w:t xml:space="preserve"> While still considered Free, the United States experienced further democratic decline during the final year of the Trump presidency. The US score in </w:t>
      </w:r>
      <w:hyperlink r:id="rId8" w:history="1">
        <w:r w:rsidRPr="00B25752">
          <w:rPr>
            <w:rFonts w:eastAsia="Cambria" w:cs="Times New Roman"/>
            <w:sz w:val="16"/>
          </w:rPr>
          <w:t>Freedom in the World</w:t>
        </w:r>
      </w:hyperlink>
      <w:r w:rsidRPr="00B25752">
        <w:rPr>
          <w:rFonts w:eastAsia="Cambria" w:cs="Times New Roman"/>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B25752">
        <w:rPr>
          <w:rFonts w:eastAsia="Cambria" w:cs="Times New Roman"/>
          <w:u w:val="singl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B25752">
        <w:rPr>
          <w:rFonts w:eastAsia="Cambria" w:cs="Times New Roman"/>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B25752">
        <w:rPr>
          <w:rFonts w:eastAsia="Cambria" w:cs="Times New Roman"/>
          <w:u w:val="single"/>
        </w:rPr>
        <w:t>“</w:t>
      </w:r>
      <w:r w:rsidRPr="00B25752">
        <w:rPr>
          <w:rFonts w:eastAsia="Cambria" w:cs="Times New Roman"/>
          <w:highlight w:val="green"/>
          <w:u w:val="single"/>
        </w:rPr>
        <w:t>Authoritarian powers</w:t>
      </w:r>
      <w:r w:rsidRPr="00B25752">
        <w:rPr>
          <w:rFonts w:eastAsia="Cambria" w:cs="Times New Roman"/>
          <w:u w:val="single"/>
        </w:rPr>
        <w:t xml:space="preserve">, especially China, </w:t>
      </w:r>
      <w:r w:rsidRPr="00B25752">
        <w:rPr>
          <w:rFonts w:eastAsia="Cambria" w:cs="Times New Roman"/>
          <w:highlight w:val="green"/>
          <w:u w:val="single"/>
        </w:rPr>
        <w:t>are advancing</w:t>
      </w:r>
      <w:r w:rsidRPr="00B25752">
        <w:rPr>
          <w:rFonts w:eastAsia="Cambria" w:cs="Times New Roman"/>
          <w:u w:val="single"/>
        </w:rPr>
        <w:t xml:space="preserve"> their </w:t>
      </w:r>
      <w:r w:rsidRPr="00B25752">
        <w:rPr>
          <w:rFonts w:eastAsia="Cambria" w:cs="Times New Roman"/>
          <w:highlight w:val="green"/>
          <w:u w:val="single"/>
        </w:rPr>
        <w:t>interests around the world, while democracies have been divided</w:t>
      </w:r>
      <w:r w:rsidRPr="00B25752">
        <w:rPr>
          <w:rFonts w:eastAsia="Cambria" w:cs="Times New Roman"/>
          <w:u w:val="single"/>
        </w:rPr>
        <w:t xml:space="preserve"> and consumed by internal problems. </w:t>
      </w:r>
      <w:r w:rsidRPr="00B25752">
        <w:rPr>
          <w:rFonts w:eastAsia="Cambria" w:cs="Times New Roman"/>
          <w:highlight w:val="green"/>
          <w:u w:val="single"/>
        </w:rPr>
        <w:t>For freedom to prevail</w:t>
      </w:r>
      <w:r w:rsidRPr="00B25752">
        <w:rPr>
          <w:rFonts w:eastAsia="Cambria" w:cs="Times New Roman"/>
          <w:u w:val="single"/>
        </w:rPr>
        <w:t xml:space="preserve"> on a global scale, </w:t>
      </w:r>
      <w:r w:rsidRPr="00B25752">
        <w:rPr>
          <w:rFonts w:eastAsia="Cambria" w:cs="Times New Roman"/>
          <w:highlight w:val="green"/>
          <w:u w:val="single"/>
        </w:rPr>
        <w:t>the U</w:t>
      </w:r>
      <w:r w:rsidRPr="00B25752">
        <w:rPr>
          <w:rFonts w:eastAsia="Cambria" w:cs="Times New Roman"/>
          <w:u w:val="single"/>
        </w:rPr>
        <w:t xml:space="preserve">nited </w:t>
      </w:r>
      <w:r w:rsidRPr="00B25752">
        <w:rPr>
          <w:rFonts w:eastAsia="Cambria" w:cs="Times New Roman"/>
          <w:highlight w:val="green"/>
          <w:u w:val="single"/>
        </w:rPr>
        <w:t>S</w:t>
      </w:r>
      <w:r w:rsidRPr="00B25752">
        <w:rPr>
          <w:rFonts w:eastAsia="Cambria" w:cs="Times New Roman"/>
          <w:u w:val="single"/>
        </w:rPr>
        <w:t xml:space="preserve">tates </w:t>
      </w:r>
      <w:r w:rsidRPr="00B25752">
        <w:rPr>
          <w:rFonts w:eastAsia="Cambria" w:cs="Times New Roman"/>
          <w:highlight w:val="green"/>
          <w:u w:val="single"/>
        </w:rPr>
        <w:t>and</w:t>
      </w:r>
      <w:r w:rsidRPr="00B25752">
        <w:rPr>
          <w:rFonts w:eastAsia="Cambria" w:cs="Times New Roman"/>
          <w:u w:val="single"/>
        </w:rPr>
        <w:t xml:space="preserve"> its </w:t>
      </w:r>
      <w:r w:rsidRPr="00B25752">
        <w:rPr>
          <w:rFonts w:eastAsia="Cambria" w:cs="Times New Roman"/>
          <w:highlight w:val="green"/>
          <w:u w:val="single"/>
        </w:rPr>
        <w:t>partners must band together</w:t>
      </w:r>
      <w:r w:rsidRPr="00B25752">
        <w:rPr>
          <w:rFonts w:eastAsia="Cambria" w:cs="Times New Roman"/>
          <w:u w:val="single"/>
        </w:rPr>
        <w:t xml:space="preserve"> and work harder </w:t>
      </w:r>
      <w:r w:rsidRPr="00B25752">
        <w:rPr>
          <w:rFonts w:eastAsia="Cambria" w:cs="Times New Roman"/>
          <w:highlight w:val="green"/>
          <w:u w:val="single"/>
        </w:rPr>
        <w:t>to strengthen democracy at home and abroad.</w:t>
      </w:r>
      <w:r w:rsidRPr="00B25752">
        <w:rPr>
          <w:rFonts w:eastAsia="Cambria" w:cs="Times New Roman"/>
          <w:u w:val="single"/>
        </w:rPr>
        <w:t xml:space="preserve"> President </w:t>
      </w:r>
      <w:r w:rsidRPr="00B25752">
        <w:rPr>
          <w:rFonts w:eastAsia="Cambria" w:cs="Times New Roman"/>
          <w:highlight w:val="green"/>
          <w:u w:val="single"/>
        </w:rPr>
        <w:t>Biden</w:t>
      </w:r>
      <w:r w:rsidRPr="00B25752">
        <w:rPr>
          <w:rFonts w:eastAsia="Cambria" w:cs="Times New Roman"/>
          <w:u w:val="single"/>
        </w:rPr>
        <w:t xml:space="preserve"> has </w:t>
      </w:r>
      <w:r w:rsidRPr="00B25752">
        <w:rPr>
          <w:rFonts w:eastAsia="Cambria" w:cs="Times New Roman"/>
          <w:highlight w:val="green"/>
          <w:u w:val="single"/>
        </w:rPr>
        <w:t>pledged to restore America’s international role</w:t>
      </w:r>
      <w:r w:rsidRPr="00B25752">
        <w:rPr>
          <w:rFonts w:eastAsia="Cambria" w:cs="Times New Roman"/>
          <w:u w:val="single"/>
        </w:rPr>
        <w:t xml:space="preserve"> as a leading supporter of democracy and human rights, </w:t>
      </w:r>
      <w:r w:rsidRPr="00B25752">
        <w:rPr>
          <w:rFonts w:eastAsia="Cambria" w:cs="Times New Roman"/>
          <w:highlight w:val="green"/>
          <w:u w:val="single"/>
        </w:rPr>
        <w:t>but to rebuild</w:t>
      </w:r>
      <w:r w:rsidRPr="00B25752">
        <w:rPr>
          <w:rFonts w:eastAsia="Cambria" w:cs="Times New Roman"/>
          <w:u w:val="single"/>
        </w:rPr>
        <w:t xml:space="preserve"> its leadership </w:t>
      </w:r>
      <w:r w:rsidRPr="00B25752">
        <w:rPr>
          <w:rFonts w:eastAsia="Cambria" w:cs="Times New Roman"/>
          <w:highlight w:val="green"/>
          <w:u w:val="single"/>
        </w:rPr>
        <w:t>credentials, the country must</w:t>
      </w:r>
      <w:r w:rsidRPr="00B25752">
        <w:rPr>
          <w:rFonts w:eastAsia="Cambria" w:cs="Times New Roman"/>
          <w:u w:val="single"/>
        </w:rPr>
        <w:t xml:space="preserve"> simultaneously </w:t>
      </w:r>
      <w:r w:rsidRPr="00B25752">
        <w:rPr>
          <w:rFonts w:eastAsia="Cambria" w:cs="Times New Roman"/>
          <w:highlight w:val="green"/>
          <w:u w:val="single"/>
        </w:rPr>
        <w:t>address the weaknesses within its own political system</w:t>
      </w:r>
      <w:r w:rsidRPr="00B25752">
        <w:rPr>
          <w:rFonts w:eastAsia="Cambria" w:cs="Times New Roman"/>
          <w:u w:val="single"/>
        </w:rPr>
        <w:t>.”</w:t>
      </w:r>
      <w:r w:rsidRPr="00B25752">
        <w:rPr>
          <w:rFonts w:eastAsia="Cambria" w:cs="Times New Roman"/>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B25752">
        <w:rPr>
          <w:rFonts w:eastAsia="Cambria" w:cs="Times New Roman"/>
          <w:b/>
          <w:bCs/>
          <w:sz w:val="16"/>
        </w:rPr>
        <w:t>The effects of COVID-19</w:t>
      </w:r>
      <w:r w:rsidRPr="00B25752">
        <w:rPr>
          <w:rFonts w:eastAsia="Cambria" w:cs="Times New Roman"/>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B25752">
        <w:rPr>
          <w:rFonts w:eastAsia="Cambria" w:cs="Times New Roman"/>
          <w:b/>
          <w:bCs/>
          <w:sz w:val="16"/>
        </w:rPr>
        <w:t>The resilience of democracy</w:t>
      </w:r>
      <w:r w:rsidRPr="00B25752">
        <w:rPr>
          <w:rFonts w:eastAsia="Cambria" w:cs="Times New Roman"/>
          <w:sz w:val="16"/>
        </w:rPr>
        <w:t xml:space="preserve"> </w:t>
      </w:r>
      <w:r w:rsidRPr="00B25752">
        <w:rPr>
          <w:rFonts w:eastAsia="Cambria" w:cs="Times New Roman"/>
          <w:u w:val="single"/>
        </w:rPr>
        <w:t xml:space="preserve">Despite the many losses for freedom recorded by </w:t>
      </w:r>
      <w:hyperlink r:id="rId9" w:history="1">
        <w:r w:rsidRPr="00B25752">
          <w:rPr>
            <w:rFonts w:eastAsia="Cambria" w:cs="Times New Roman"/>
            <w:u w:val="single"/>
          </w:rPr>
          <w:t>Freedom in the World</w:t>
        </w:r>
      </w:hyperlink>
      <w:r w:rsidRPr="00B25752">
        <w:rPr>
          <w:rFonts w:eastAsia="Cambria" w:cs="Times New Roman"/>
          <w:u w:val="single"/>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461FA887" w14:textId="77777777" w:rsidR="00FC15E1" w:rsidRPr="00B25752" w:rsidRDefault="00FC15E1" w:rsidP="00FC15E1">
      <w:pPr>
        <w:rPr>
          <w:rFonts w:eastAsia="Cambria" w:cs="Times New Roman"/>
          <w:u w:val="single"/>
        </w:rPr>
      </w:pPr>
    </w:p>
    <w:p w14:paraId="4791213A" w14:textId="77777777" w:rsidR="00FC15E1" w:rsidRPr="00B25752" w:rsidRDefault="00FC15E1" w:rsidP="00FC15E1">
      <w:pPr>
        <w:keepNext/>
        <w:keepLines/>
        <w:spacing w:before="40" w:after="0"/>
        <w:outlineLvl w:val="3"/>
        <w:rPr>
          <w:rFonts w:eastAsia="MS Gothic" w:cs="Times New Roman"/>
          <w:b/>
          <w:iCs/>
          <w:sz w:val="26"/>
        </w:rPr>
      </w:pPr>
      <w:r w:rsidRPr="00B25752">
        <w:rPr>
          <w:rFonts w:eastAsia="MS Gothic" w:cs="Times New Roman"/>
          <w:b/>
          <w:iCs/>
          <w:sz w:val="26"/>
        </w:rPr>
        <w:t xml:space="preserve">The plan solves: </w:t>
      </w:r>
    </w:p>
    <w:p w14:paraId="25B49446" w14:textId="77777777" w:rsidR="00FC15E1" w:rsidRPr="00B25752" w:rsidRDefault="00FC15E1" w:rsidP="00FC15E1">
      <w:pPr>
        <w:keepNext/>
        <w:keepLines/>
        <w:spacing w:before="40" w:after="0"/>
        <w:outlineLvl w:val="3"/>
        <w:rPr>
          <w:rFonts w:eastAsia="MS Gothic" w:cs="Times New Roman"/>
          <w:b/>
          <w:iCs/>
          <w:sz w:val="26"/>
        </w:rPr>
      </w:pPr>
      <w:r w:rsidRPr="00B25752">
        <w:rPr>
          <w:rFonts w:eastAsia="MS Gothic" w:cs="Times New Roman"/>
          <w:b/>
          <w:iCs/>
          <w:sz w:val="26"/>
        </w:rPr>
        <w:t xml:space="preserve">First, </w:t>
      </w:r>
      <w:r w:rsidRPr="00B25752">
        <w:rPr>
          <w:rFonts w:eastAsia="MS Gothic" w:cs="Times New Roman"/>
          <w:b/>
          <w:iCs/>
          <w:sz w:val="26"/>
          <w:u w:val="single"/>
        </w:rPr>
        <w:t>civic engagement</w:t>
      </w:r>
      <w:r w:rsidRPr="00B25752">
        <w:rPr>
          <w:rFonts w:eastAsia="MS Gothic" w:cs="Times New Roman"/>
          <w:b/>
          <w:iCs/>
          <w:sz w:val="26"/>
        </w:rPr>
        <w:t xml:space="preserve"> – strikes </w:t>
      </w:r>
      <w:r w:rsidRPr="00B25752">
        <w:rPr>
          <w:rFonts w:eastAsia="MS Gothic" w:cs="Times New Roman"/>
          <w:b/>
          <w:iCs/>
          <w:sz w:val="26"/>
          <w:u w:val="single"/>
        </w:rPr>
        <w:t>increase</w:t>
      </w:r>
      <w:r w:rsidRPr="00B25752">
        <w:rPr>
          <w:rFonts w:eastAsia="MS Gothic" w:cs="Times New Roman"/>
          <w:b/>
          <w:iCs/>
          <w:sz w:val="26"/>
        </w:rPr>
        <w:t xml:space="preserve"> democratic participation which </w:t>
      </w:r>
      <w:r w:rsidRPr="00B25752">
        <w:rPr>
          <w:rFonts w:eastAsia="MS Gothic" w:cs="Times New Roman"/>
          <w:b/>
          <w:iCs/>
          <w:sz w:val="26"/>
          <w:u w:val="single"/>
        </w:rPr>
        <w:t>reinvigorates democracy</w:t>
      </w:r>
      <w:r w:rsidRPr="00B25752">
        <w:rPr>
          <w:rFonts w:eastAsia="MS Gothic" w:cs="Times New Roman"/>
          <w:b/>
          <w:iCs/>
          <w:sz w:val="26"/>
        </w:rPr>
        <w:t>.</w:t>
      </w:r>
    </w:p>
    <w:p w14:paraId="1BA911FB" w14:textId="77777777" w:rsidR="00FC15E1" w:rsidRPr="00B25752" w:rsidRDefault="00FC15E1" w:rsidP="00FC15E1">
      <w:pPr>
        <w:rPr>
          <w:rFonts w:eastAsia="Cambria" w:cs="Times New Roman"/>
        </w:rPr>
      </w:pPr>
      <w:r w:rsidRPr="00B25752">
        <w:rPr>
          <w:rFonts w:eastAsia="Cambria" w:cs="Times New Roman"/>
          <w:b/>
          <w:bCs/>
          <w:sz w:val="26"/>
        </w:rPr>
        <w:t>McElwee 15</w:t>
      </w:r>
      <w:r w:rsidRPr="00B25752">
        <w:rPr>
          <w:rFonts w:eastAsia="Cambria" w:cs="Times New Roman"/>
        </w:rPr>
        <w:t xml:space="preserve"> [Sean; Research Associate at Demos; “How Unions Boost Democratic Participation,” The American Prospect; 9/16/15; https://prospect.org/labor/unions-boost-democratic-participation/] </w:t>
      </w:r>
    </w:p>
    <w:p w14:paraId="402387C6" w14:textId="77777777" w:rsidR="00FC15E1" w:rsidRPr="00B25752" w:rsidRDefault="00FC15E1" w:rsidP="00FC15E1">
      <w:pPr>
        <w:rPr>
          <w:rFonts w:eastAsia="Cambria" w:cs="Times New Roman"/>
          <w:u w:val="single"/>
        </w:rPr>
      </w:pPr>
      <w:r w:rsidRPr="00B25752">
        <w:rPr>
          <w:rFonts w:eastAsia="Cambria" w:cs="Times New Roman"/>
          <w:sz w:val="16"/>
        </w:rPr>
        <w:t>Labor organizer Helen Marot once observed, "</w:t>
      </w:r>
      <w:r w:rsidRPr="00B25752">
        <w:rPr>
          <w:rFonts w:eastAsia="Cambria" w:cs="Times New Roman"/>
          <w:u w:val="single"/>
        </w:rPr>
        <w:t xml:space="preserve">The </w:t>
      </w:r>
      <w:r w:rsidRPr="00B25752">
        <w:rPr>
          <w:rFonts w:eastAsia="Cambria" w:cs="Times New Roman"/>
          <w:highlight w:val="green"/>
          <w:u w:val="single"/>
        </w:rPr>
        <w:t xml:space="preserve">labor unions are </w:t>
      </w:r>
      <w:r w:rsidRPr="00B25752">
        <w:rPr>
          <w:rFonts w:eastAsia="Cambria" w:cs="Times New Roman"/>
          <w:b/>
          <w:iCs/>
          <w:highlight w:val="green"/>
          <w:u w:val="single"/>
        </w:rPr>
        <w:t>group efforts in</w:t>
      </w:r>
      <w:r w:rsidRPr="00B25752">
        <w:rPr>
          <w:rFonts w:eastAsia="Cambria" w:cs="Times New Roman"/>
          <w:b/>
          <w:iCs/>
          <w:u w:val="single"/>
        </w:rPr>
        <w:t xml:space="preserve"> the </w:t>
      </w:r>
      <w:r w:rsidRPr="00B25752">
        <w:rPr>
          <w:rFonts w:eastAsia="Cambria" w:cs="Times New Roman"/>
          <w:b/>
          <w:iCs/>
          <w:highlight w:val="green"/>
          <w:u w:val="single"/>
        </w:rPr>
        <w:t>direction of democracy</w:t>
      </w:r>
      <w:r w:rsidRPr="00B25752">
        <w:rPr>
          <w:rFonts w:eastAsia="Cambria" w:cs="Times New Roman"/>
          <w:sz w:val="16"/>
        </w:rPr>
        <w:t xml:space="preserve">." </w:t>
      </w:r>
      <w:r w:rsidRPr="00B25752">
        <w:rPr>
          <w:rFonts w:eastAsia="Cambria" w:cs="Times New Roman"/>
          <w:u w:val="single"/>
        </w:rPr>
        <w:t xml:space="preserve">What she meant is that more than simply vehicles for the economic interests of workers </w:t>
      </w:r>
      <w:r w:rsidRPr="00B25752">
        <w:rPr>
          <w:rFonts w:eastAsia="Cambria" w:cs="Times New Roman"/>
          <w:sz w:val="16"/>
        </w:rPr>
        <w:t xml:space="preserve">(which they certainly are), </w:t>
      </w:r>
      <w:r w:rsidRPr="00B25752">
        <w:rPr>
          <w:rFonts w:eastAsia="Cambria" w:cs="Times New Roman"/>
          <w:highlight w:val="green"/>
          <w:u w:val="single"/>
        </w:rPr>
        <w:t>labor unions</w:t>
      </w:r>
      <w:r w:rsidRPr="00B25752">
        <w:rPr>
          <w:rFonts w:eastAsia="Cambria" w:cs="Times New Roman"/>
          <w:u w:val="single"/>
        </w:rPr>
        <w:t xml:space="preserve"> also </w:t>
      </w:r>
      <w:r w:rsidRPr="00B25752">
        <w:rPr>
          <w:rFonts w:eastAsia="Cambria" w:cs="Times New Roman"/>
          <w:highlight w:val="green"/>
          <w:u w:val="single"/>
        </w:rPr>
        <w:t xml:space="preserve">foster </w:t>
      </w:r>
      <w:r w:rsidRPr="00B25752">
        <w:rPr>
          <w:rFonts w:eastAsia="Cambria" w:cs="Times New Roman"/>
          <w:b/>
          <w:iCs/>
          <w:highlight w:val="green"/>
          <w:u w:val="single"/>
        </w:rPr>
        <w:t>civic participation</w:t>
      </w:r>
      <w:r w:rsidRPr="00B25752">
        <w:rPr>
          <w:rFonts w:eastAsia="Cambria" w:cs="Times New Roman"/>
          <w:u w:val="single"/>
        </w:rPr>
        <w:t xml:space="preserve"> for workers. And </w:t>
      </w:r>
      <w:r w:rsidRPr="00B25752">
        <w:rPr>
          <w:rFonts w:eastAsia="Cambria" w:cs="Times New Roman"/>
          <w:b/>
          <w:iCs/>
          <w:u w:val="single"/>
        </w:rPr>
        <w:t>nowhere is this clearer</w:t>
      </w:r>
      <w:r w:rsidRPr="00B25752">
        <w:rPr>
          <w:rFonts w:eastAsia="Cambria" w:cs="Times New Roman"/>
          <w:u w:val="single"/>
        </w:rPr>
        <w:t xml:space="preserve"> than in </w:t>
      </w:r>
      <w:r w:rsidRPr="00B25752">
        <w:rPr>
          <w:rFonts w:eastAsia="Cambria" w:cs="Times New Roman"/>
          <w:b/>
          <w:iCs/>
          <w:highlight w:val="green"/>
          <w:u w:val="single"/>
        </w:rPr>
        <w:t>voter turnout</w:t>
      </w:r>
      <w:r w:rsidRPr="00B25752">
        <w:rPr>
          <w:rFonts w:eastAsia="Cambria" w:cs="Times New Roman"/>
          <w:sz w:val="16"/>
        </w:rPr>
        <w:t xml:space="preserve">, </w:t>
      </w:r>
      <w:r w:rsidRPr="00B25752">
        <w:rPr>
          <w:rFonts w:eastAsia="Cambria" w:cs="Times New Roman"/>
          <w:u w:val="single"/>
        </w:rPr>
        <w:t xml:space="preserve">which has </w:t>
      </w:r>
      <w:r w:rsidRPr="00B25752">
        <w:rPr>
          <w:rFonts w:eastAsia="Cambria" w:cs="Times New Roman"/>
          <w:highlight w:val="green"/>
          <w:u w:val="single"/>
        </w:rPr>
        <w:t>suffered</w:t>
      </w:r>
      <w:r w:rsidRPr="00B25752">
        <w:rPr>
          <w:rFonts w:eastAsia="Cambria" w:cs="Times New Roman"/>
          <w:u w:val="single"/>
        </w:rPr>
        <w:t xml:space="preserve"> in recent years </w:t>
      </w:r>
      <w:r w:rsidRPr="00B25752">
        <w:rPr>
          <w:rFonts w:eastAsia="Cambria" w:cs="Times New Roman"/>
          <w:highlight w:val="green"/>
          <w:u w:val="single"/>
        </w:rPr>
        <w:t>along with union membership</w:t>
      </w:r>
      <w:r w:rsidRPr="00B25752">
        <w:rPr>
          <w:rFonts w:eastAsia="Cambria" w:cs="Times New Roman"/>
          <w:sz w:val="16"/>
        </w:rPr>
        <w:t xml:space="preserve">. Indeed, new data from the Census Bureau and a new analysis of American National Election Studies data support the case that </w:t>
      </w:r>
      <w:r w:rsidRPr="00B25752">
        <w:rPr>
          <w:rFonts w:eastAsia="Cambria" w:cs="Times New Roman"/>
          <w:highlight w:val="green"/>
          <w:u w:val="single"/>
        </w:rPr>
        <w:t>unions' declining influence</w:t>
      </w:r>
      <w:r w:rsidRPr="00B25752">
        <w:rPr>
          <w:rFonts w:eastAsia="Cambria" w:cs="Times New Roman"/>
          <w:u w:val="single"/>
        </w:rPr>
        <w:t xml:space="preserve"> has also </w:t>
      </w:r>
      <w:r w:rsidRPr="00B25752">
        <w:rPr>
          <w:rFonts w:eastAsia="Cambria" w:cs="Times New Roman"/>
          <w:b/>
          <w:iCs/>
          <w:highlight w:val="green"/>
          <w:u w:val="single"/>
        </w:rPr>
        <w:t>deeply harmed democracy</w:t>
      </w:r>
      <w:r w:rsidRPr="00B25752">
        <w:rPr>
          <w:rFonts w:eastAsia="Cambria" w:cs="Times New Roman"/>
          <w:u w:val="single"/>
        </w:rPr>
        <w:t>.</w:t>
      </w:r>
    </w:p>
    <w:p w14:paraId="2E1C9C9C" w14:textId="77777777" w:rsidR="00FC15E1" w:rsidRPr="00B25752" w:rsidRDefault="00FC15E1" w:rsidP="00FC15E1">
      <w:pPr>
        <w:rPr>
          <w:rFonts w:eastAsia="Cambria" w:cs="Times New Roman"/>
          <w:sz w:val="16"/>
        </w:rPr>
      </w:pPr>
      <w:r w:rsidRPr="00B25752">
        <w:rPr>
          <w:rFonts w:eastAsia="Cambria" w:cs="Times New Roman"/>
          <w:u w:val="single"/>
        </w:rPr>
        <w:t xml:space="preserve">In 2014, voter turnout was </w:t>
      </w:r>
      <w:r w:rsidRPr="00B25752">
        <w:rPr>
          <w:rFonts w:eastAsia="Cambria" w:cs="Times New Roman"/>
          <w:b/>
          <w:iCs/>
          <w:u w:val="single"/>
        </w:rPr>
        <w:t>abysmal</w:t>
      </w:r>
      <w:r w:rsidRPr="00B25752">
        <w:rPr>
          <w:rFonts w:eastAsia="Cambria" w:cs="Times New Roman"/>
          <w:u w:val="single"/>
        </w:rPr>
        <w:t>, even for a midterm</w:t>
      </w:r>
      <w:r w:rsidRPr="00B25752">
        <w:rPr>
          <w:rFonts w:eastAsia="Cambria" w:cs="Times New Roman"/>
          <w:sz w:val="16"/>
        </w:rPr>
        <w:t xml:space="preserve">. Census data suggest that </w:t>
      </w:r>
      <w:r w:rsidRPr="00B25752">
        <w:rPr>
          <w:rFonts w:eastAsia="Cambria" w:cs="Times New Roman"/>
          <w:u w:val="single"/>
        </w:rPr>
        <w:t xml:space="preserve">only </w:t>
      </w:r>
      <w:r w:rsidRPr="00B25752">
        <w:rPr>
          <w:rFonts w:eastAsia="Cambria" w:cs="Times New Roman"/>
          <w:b/>
          <w:iCs/>
          <w:u w:val="single"/>
        </w:rPr>
        <w:t>41.9 percent of the citizen population</w:t>
      </w:r>
      <w:r w:rsidRPr="00B25752">
        <w:rPr>
          <w:rFonts w:eastAsia="Cambria" w:cs="Times New Roman"/>
          <w:u w:val="single"/>
        </w:rPr>
        <w:t xml:space="preserve"> over 18 turned out to vote</w:t>
      </w:r>
      <w:r w:rsidRPr="00B25752">
        <w:rPr>
          <w:rFonts w:eastAsia="Cambria" w:cs="Times New Roman"/>
          <w:sz w:val="16"/>
        </w:rPr>
        <w:t xml:space="preserve">. However, as I note in my new Demos report Why Voting Matters, </w:t>
      </w:r>
      <w:r w:rsidRPr="00B25752">
        <w:rPr>
          <w:rFonts w:eastAsia="Cambria" w:cs="Times New Roman"/>
          <w:u w:val="single"/>
        </w:rPr>
        <w:t xml:space="preserve">there are </w:t>
      </w:r>
      <w:r w:rsidRPr="00B25752">
        <w:rPr>
          <w:rFonts w:eastAsia="Cambria" w:cs="Times New Roman"/>
          <w:b/>
          <w:iCs/>
          <w:u w:val="single"/>
        </w:rPr>
        <w:t>dispiriting gaps in turnout</w:t>
      </w:r>
      <w:r w:rsidRPr="00B25752">
        <w:rPr>
          <w:rFonts w:eastAsia="Cambria" w:cs="Times New Roman"/>
          <w:u w:val="single"/>
        </w:rPr>
        <w:t xml:space="preserve"> across </w:t>
      </w:r>
      <w:r w:rsidRPr="00B25752">
        <w:rPr>
          <w:rFonts w:eastAsia="Cambria" w:cs="Times New Roman"/>
          <w:b/>
          <w:iCs/>
          <w:u w:val="single"/>
        </w:rPr>
        <w:t>class</w:t>
      </w:r>
      <w:r w:rsidRPr="00B25752">
        <w:rPr>
          <w:rFonts w:eastAsia="Cambria" w:cs="Times New Roman"/>
          <w:u w:val="single"/>
        </w:rPr>
        <w:t xml:space="preserve">, </w:t>
      </w:r>
      <w:r w:rsidRPr="00B25752">
        <w:rPr>
          <w:rFonts w:eastAsia="Cambria" w:cs="Times New Roman"/>
          <w:b/>
          <w:iCs/>
          <w:u w:val="single"/>
        </w:rPr>
        <w:t>race</w:t>
      </w:r>
      <w:r w:rsidRPr="00B25752">
        <w:rPr>
          <w:rFonts w:eastAsia="Cambria" w:cs="Times New Roman"/>
          <w:u w:val="single"/>
        </w:rPr>
        <w:t xml:space="preserve">, and </w:t>
      </w:r>
      <w:r w:rsidRPr="00B25752">
        <w:rPr>
          <w:rFonts w:eastAsia="Cambria" w:cs="Times New Roman"/>
          <w:b/>
          <w:iCs/>
          <w:u w:val="single"/>
        </w:rPr>
        <w:t>age</w:t>
      </w:r>
      <w:r w:rsidRPr="00B25752">
        <w:rPr>
          <w:rFonts w:eastAsia="Cambria" w:cs="Times New Roman"/>
          <w:u w:val="single"/>
        </w:rPr>
        <w:t xml:space="preserve">. To examine how unions might affect policy, I performed a </w:t>
      </w:r>
      <w:r w:rsidRPr="00B25752">
        <w:rPr>
          <w:rFonts w:eastAsia="Cambria" w:cs="Times New Roman"/>
          <w:b/>
          <w:iCs/>
          <w:u w:val="single"/>
        </w:rPr>
        <w:t>new analysis</w:t>
      </w:r>
      <w:r w:rsidRPr="00B25752">
        <w:rPr>
          <w:rFonts w:eastAsia="Cambria" w:cs="Times New Roman"/>
          <w:u w:val="single"/>
        </w:rPr>
        <w:t xml:space="preserve"> of both Census Bureau and American National Election Studies data. The data below, from the 2014 election, show the </w:t>
      </w:r>
      <w:r w:rsidRPr="00B25752">
        <w:rPr>
          <w:rFonts w:eastAsia="Cambria" w:cs="Times New Roman"/>
          <w:b/>
          <w:iCs/>
          <w:u w:val="single"/>
        </w:rPr>
        <w:t>differences in voter turnout</w:t>
      </w:r>
      <w:r w:rsidRPr="00B25752">
        <w:rPr>
          <w:rFonts w:eastAsia="Cambria" w:cs="Times New Roman"/>
          <w:u w:val="single"/>
        </w:rPr>
        <w:t xml:space="preserve"> between union and non-union workers</w:t>
      </w:r>
      <w:r w:rsidRPr="00B25752">
        <w:rPr>
          <w:rFonts w:eastAsia="Cambria" w:cs="Times New Roman"/>
          <w:sz w:val="16"/>
        </w:rPr>
        <w:t xml:space="preserve"> (the sample only includes individuals who were employed, and does not include self-employed workers). While only 39 percent of non-union workers voted in 2014, fully 52 percent of union workers did.</w:t>
      </w:r>
    </w:p>
    <w:p w14:paraId="1AB0D2CF" w14:textId="77777777" w:rsidR="00FC15E1" w:rsidRPr="00B25752" w:rsidRDefault="00FC15E1" w:rsidP="00FC15E1">
      <w:pPr>
        <w:rPr>
          <w:rFonts w:eastAsia="Cambria" w:cs="Times New Roman"/>
          <w:sz w:val="16"/>
        </w:rPr>
      </w:pPr>
      <w:r w:rsidRPr="00B25752">
        <w:rPr>
          <w:rFonts w:eastAsia="Cambria" w:cs="Times New Roman"/>
          <w:sz w:val="16"/>
        </w:rPr>
        <w:t xml:space="preserve">As part of ongoing research, </w:t>
      </w:r>
      <w:r w:rsidRPr="00B25752">
        <w:rPr>
          <w:rFonts w:eastAsia="Cambria" w:cs="Times New Roman"/>
          <w:u w:val="single"/>
        </w:rPr>
        <w:t xml:space="preserve">James Feigenbaum, an economics PhD candidate at Harvard, ran a regression using American National Election Studies data suggesting that </w:t>
      </w:r>
      <w:r w:rsidRPr="00B25752">
        <w:rPr>
          <w:rFonts w:eastAsia="Cambria" w:cs="Times New Roman"/>
          <w:b/>
          <w:iCs/>
          <w:u w:val="single"/>
        </w:rPr>
        <w:t xml:space="preserve">union members are about 4 percentage points more likely to vote </w:t>
      </w:r>
      <w:r w:rsidRPr="00B25752">
        <w:rPr>
          <w:rFonts w:eastAsia="Cambria" w:cs="Times New Roman"/>
          <w:u w:val="single"/>
        </w:rPr>
        <w:t xml:space="preserve">and </w:t>
      </w:r>
      <w:r w:rsidRPr="00B25752">
        <w:rPr>
          <w:rFonts w:eastAsia="Cambria" w:cs="Times New Roman"/>
          <w:b/>
          <w:iCs/>
          <w:u w:val="single"/>
        </w:rPr>
        <w:t>3 points more likely to register</w:t>
      </w:r>
      <w:r w:rsidRPr="00B25752">
        <w:rPr>
          <w:rFonts w:eastAsia="Cambria" w:cs="Times New Roman"/>
          <w:sz w:val="16"/>
        </w:rPr>
        <w:t xml:space="preserve"> (after controlling for demographic factors) and individuals living in a union household are 2.5 points more likely to vote and register. This is largely in line with the earlier estimates of Richard Freeman.</w:t>
      </w:r>
    </w:p>
    <w:p w14:paraId="0C940347" w14:textId="77777777" w:rsidR="00FC15E1" w:rsidRPr="00B25752" w:rsidRDefault="00FC15E1" w:rsidP="00FC15E1">
      <w:pPr>
        <w:rPr>
          <w:rFonts w:eastAsia="Cambria" w:cs="Times New Roman"/>
          <w:u w:val="single"/>
        </w:rPr>
      </w:pPr>
      <w:r w:rsidRPr="00B25752">
        <w:rPr>
          <w:rFonts w:eastAsia="Cambria" w:cs="Times New Roman"/>
          <w:u w:val="single"/>
        </w:rPr>
        <w:t>These numbers may appear modest, but in a close national election they could be enough to change the result.</w:t>
      </w:r>
    </w:p>
    <w:p w14:paraId="254E777D" w14:textId="77777777" w:rsidR="00FC15E1" w:rsidRPr="00B25752" w:rsidRDefault="00FC15E1" w:rsidP="00FC15E1">
      <w:pPr>
        <w:rPr>
          <w:rFonts w:eastAsia="Cambria" w:cs="Times New Roman"/>
          <w:u w:val="single"/>
        </w:rPr>
      </w:pPr>
      <w:r w:rsidRPr="00B25752">
        <w:rPr>
          <w:rFonts w:eastAsia="Cambria" w:cs="Times New Roman"/>
          <w:sz w:val="16"/>
        </w:rPr>
        <w:t xml:space="preserve">Other </w:t>
      </w:r>
      <w:r w:rsidRPr="00B25752">
        <w:rPr>
          <w:rFonts w:eastAsia="Cambria" w:cs="Times New Roman"/>
          <w:highlight w:val="green"/>
          <w:u w:val="single"/>
        </w:rPr>
        <w:t>research has found</w:t>
      </w:r>
      <w:r w:rsidRPr="00B25752">
        <w:rPr>
          <w:rFonts w:eastAsia="Cambria" w:cs="Times New Roman"/>
          <w:u w:val="single"/>
        </w:rPr>
        <w:t xml:space="preserve"> an </w:t>
      </w:r>
      <w:r w:rsidRPr="00B25752">
        <w:rPr>
          <w:rFonts w:eastAsia="Cambria" w:cs="Times New Roman"/>
          <w:b/>
          <w:iCs/>
          <w:u w:val="single"/>
        </w:rPr>
        <w:t>even stronger turnout effect from unions</w:t>
      </w:r>
      <w:r w:rsidRPr="00B25752">
        <w:rPr>
          <w:rFonts w:eastAsia="Cambria" w:cs="Times New Roman"/>
          <w:sz w:val="16"/>
        </w:rPr>
        <w:t xml:space="preserve">. Daniel Stegmueller and Michael Becher find that after applying numerous demographic controls, </w:t>
      </w:r>
      <w:r w:rsidRPr="00B25752">
        <w:rPr>
          <w:rFonts w:eastAsia="Cambria" w:cs="Times New Roman"/>
          <w:highlight w:val="green"/>
          <w:u w:val="single"/>
        </w:rPr>
        <w:t xml:space="preserve">union members are </w:t>
      </w:r>
      <w:r w:rsidRPr="00B25752">
        <w:rPr>
          <w:rFonts w:eastAsia="Cambria" w:cs="Times New Roman"/>
          <w:b/>
          <w:iCs/>
          <w:highlight w:val="green"/>
          <w:u w:val="single"/>
        </w:rPr>
        <w:t>10 points more likely to vote</w:t>
      </w:r>
      <w:r w:rsidRPr="00B25752">
        <w:rPr>
          <w:rFonts w:eastAsia="Cambria" w:cs="Times New Roman"/>
          <w:u w:val="single"/>
        </w:rPr>
        <w:t>.</w:t>
      </w:r>
    </w:p>
    <w:p w14:paraId="4E4AAED5" w14:textId="77777777" w:rsidR="00FC15E1" w:rsidRPr="00B25752" w:rsidRDefault="00FC15E1" w:rsidP="00FC15E1">
      <w:pPr>
        <w:rPr>
          <w:rFonts w:eastAsia="Cambria" w:cs="Times New Roman"/>
          <w:sz w:val="16"/>
        </w:rPr>
      </w:pPr>
      <w:r w:rsidRPr="00B25752">
        <w:rPr>
          <w:rFonts w:eastAsia="Cambria" w:cs="Times New Roman"/>
          <w:u w:val="single"/>
        </w:rPr>
        <w:t>What's particularly important is that unions boost turnout among low- and middle-income individuals</w:t>
      </w:r>
      <w:r w:rsidRPr="00B25752">
        <w:rPr>
          <w:rFonts w:eastAsia="Cambria" w:cs="Times New Roman"/>
          <w:sz w:val="16"/>
        </w:rPr>
        <w:t>. In a 2006 study, political scientists Jan Leighley and Jonathan Nagler found that, "</w:t>
      </w:r>
      <w:r w:rsidRPr="00B25752">
        <w:rPr>
          <w:rFonts w:eastAsia="Cambria" w:cs="Times New Roman"/>
          <w:u w:val="single"/>
        </w:rPr>
        <w:t xml:space="preserve">the </w:t>
      </w:r>
      <w:r w:rsidRPr="00B25752">
        <w:rPr>
          <w:rFonts w:eastAsia="Cambria" w:cs="Times New Roman"/>
          <w:b/>
          <w:iCs/>
          <w:highlight w:val="green"/>
          <w:u w:val="single"/>
        </w:rPr>
        <w:t>decline</w:t>
      </w:r>
      <w:r w:rsidRPr="00B25752">
        <w:rPr>
          <w:rFonts w:eastAsia="Cambria" w:cs="Times New Roman"/>
          <w:highlight w:val="green"/>
          <w:u w:val="single"/>
        </w:rPr>
        <w:t xml:space="preserve"> in union membership</w:t>
      </w:r>
      <w:r w:rsidRPr="00B25752">
        <w:rPr>
          <w:rFonts w:eastAsia="Cambria" w:cs="Times New Roman"/>
          <w:u w:val="single"/>
        </w:rPr>
        <w:t xml:space="preserve"> since 1964 has </w:t>
      </w:r>
      <w:r w:rsidRPr="00B25752">
        <w:rPr>
          <w:rFonts w:eastAsia="Cambria" w:cs="Times New Roman"/>
          <w:b/>
          <w:iCs/>
          <w:highlight w:val="green"/>
          <w:u w:val="single"/>
        </w:rPr>
        <w:t>affected</w:t>
      </w:r>
      <w:r w:rsidRPr="00B25752">
        <w:rPr>
          <w:rFonts w:eastAsia="Cambria" w:cs="Times New Roman"/>
          <w:u w:val="single"/>
        </w:rPr>
        <w:t xml:space="preserve"> the </w:t>
      </w:r>
      <w:r w:rsidRPr="00B25752">
        <w:rPr>
          <w:rFonts w:eastAsia="Cambria" w:cs="Times New Roman"/>
          <w:b/>
          <w:iCs/>
          <w:highlight w:val="green"/>
          <w:u w:val="single"/>
        </w:rPr>
        <w:t xml:space="preserve">aggregate turnout </w:t>
      </w:r>
      <w:r w:rsidRPr="00B25752">
        <w:rPr>
          <w:rFonts w:eastAsia="Cambria" w:cs="Times New Roman"/>
          <w:b/>
          <w:iCs/>
          <w:u w:val="single"/>
        </w:rPr>
        <w:t>of both low and middle-income individuals</w:t>
      </w:r>
      <w:r w:rsidRPr="00B25752">
        <w:rPr>
          <w:rFonts w:eastAsia="Cambria" w:cs="Times New Roman"/>
          <w:u w:val="single"/>
        </w:rPr>
        <w:t xml:space="preserve"> more than the aggregate turnout of high-income individuals</w:t>
      </w:r>
      <w:r w:rsidRPr="00B25752">
        <w:rPr>
          <w:rFonts w:eastAsia="Cambria" w:cs="Times New Roman"/>
          <w:sz w:val="16"/>
        </w:rPr>
        <w:t xml:space="preserve">." In 2014, </w:t>
      </w:r>
      <w:r w:rsidRPr="00B25752">
        <w:rPr>
          <w:rFonts w:eastAsia="Cambria" w:cs="Times New Roman"/>
          <w:u w:val="single"/>
        </w:rPr>
        <w:t xml:space="preserve">the </w:t>
      </w:r>
      <w:r w:rsidRPr="00B25752">
        <w:rPr>
          <w:rFonts w:eastAsia="Cambria" w:cs="Times New Roman"/>
          <w:b/>
          <w:iCs/>
          <w:highlight w:val="green"/>
          <w:u w:val="single"/>
        </w:rPr>
        <w:t>gap</w:t>
      </w:r>
      <w:r w:rsidRPr="00B25752">
        <w:rPr>
          <w:rFonts w:eastAsia="Cambria" w:cs="Times New Roman"/>
          <w:u w:val="single"/>
        </w:rPr>
        <w:t xml:space="preserve"> between unions and non-union workers shrunk at the highest rung of the income ladder. </w:t>
      </w:r>
      <w:r w:rsidRPr="00B25752">
        <w:rPr>
          <w:rFonts w:eastAsia="Cambria" w:cs="Times New Roman"/>
          <w:highlight w:val="green"/>
          <w:u w:val="single"/>
        </w:rPr>
        <w:t xml:space="preserve">There was a </w:t>
      </w:r>
      <w:r w:rsidRPr="00B25752">
        <w:rPr>
          <w:rFonts w:eastAsia="Cambria" w:cs="Times New Roman"/>
          <w:b/>
          <w:iCs/>
          <w:highlight w:val="green"/>
          <w:u w:val="single"/>
        </w:rPr>
        <w:t>15-point gap among those earning less than $25,000</w:t>
      </w:r>
      <w:r w:rsidRPr="00B25752">
        <w:rPr>
          <w:rFonts w:eastAsia="Cambria" w:cs="Times New Roman"/>
          <w:sz w:val="16"/>
        </w:rPr>
        <w:t xml:space="preserve"> (40 percent turnout for union workers, </w:t>
      </w:r>
      <w:r w:rsidRPr="00B25752">
        <w:rPr>
          <w:rFonts w:eastAsia="Cambria" w:cs="Times New Roman"/>
          <w:u w:val="single"/>
        </w:rPr>
        <w:t>and 25 percent turnout for non-union workers).</w:t>
      </w:r>
      <w:r w:rsidRPr="00B25752">
        <w:rPr>
          <w:rFonts w:eastAsia="Cambria" w:cs="Times New Roman"/>
          <w:sz w:val="16"/>
        </w:rPr>
        <w:t xml:space="preserve"> Among those earning more than $100,000, the gap was far smaller (49 percent for non-union workers and 52 percent for union workers).</w:t>
      </w:r>
    </w:p>
    <w:p w14:paraId="2221F29A" w14:textId="77777777" w:rsidR="00FC15E1" w:rsidRPr="00B25752" w:rsidRDefault="00FC15E1" w:rsidP="00FC15E1">
      <w:pPr>
        <w:rPr>
          <w:rFonts w:eastAsia="Cambria" w:cs="Times New Roman"/>
          <w:sz w:val="16"/>
        </w:rPr>
      </w:pPr>
      <w:r w:rsidRPr="00B25752">
        <w:rPr>
          <w:rFonts w:eastAsia="Cambria" w:cs="Times New Roman"/>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0B64D3E4" w14:textId="77777777" w:rsidR="00FC15E1" w:rsidRPr="00B25752" w:rsidRDefault="00FC15E1" w:rsidP="00FC15E1">
      <w:pPr>
        <w:rPr>
          <w:rFonts w:eastAsia="Cambria" w:cs="Times New Roman"/>
          <w:sz w:val="16"/>
        </w:rPr>
      </w:pPr>
      <w:r w:rsidRPr="00B25752">
        <w:rPr>
          <w:rFonts w:eastAsia="Cambria" w:cs="Times New Roman"/>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3621926B" w14:textId="77777777" w:rsidR="00FC15E1" w:rsidRPr="00B25752" w:rsidRDefault="00FC15E1" w:rsidP="00FC15E1">
      <w:pPr>
        <w:rPr>
          <w:rFonts w:eastAsia="Cambria" w:cs="Times New Roman"/>
          <w:sz w:val="16"/>
        </w:rPr>
      </w:pPr>
      <w:r w:rsidRPr="00B25752">
        <w:rPr>
          <w:rFonts w:eastAsia="Cambria" w:cs="Times New Roman"/>
          <w:sz w:val="16"/>
        </w:rPr>
        <w:t xml:space="preserve">A 2013 study by Jasmine Kerrissey and Evan Schofer finds that </w:t>
      </w:r>
      <w:r w:rsidRPr="00B25752">
        <w:rPr>
          <w:rFonts w:eastAsia="Cambria" w:cs="Times New Roman"/>
          <w:highlight w:val="green"/>
          <w:u w:val="single"/>
        </w:rPr>
        <w:t>union members are</w:t>
      </w:r>
      <w:r w:rsidRPr="00B25752">
        <w:rPr>
          <w:rFonts w:eastAsia="Cambria" w:cs="Times New Roman"/>
          <w:u w:val="single"/>
        </w:rPr>
        <w:t xml:space="preserve"> </w:t>
      </w:r>
      <w:r w:rsidRPr="00B25752">
        <w:rPr>
          <w:rFonts w:eastAsia="Cambria" w:cs="Times New Roman"/>
          <w:b/>
          <w:iCs/>
          <w:u w:val="single"/>
        </w:rPr>
        <w:t xml:space="preserve">not only </w:t>
      </w:r>
      <w:r w:rsidRPr="00B25752">
        <w:rPr>
          <w:rFonts w:eastAsia="Cambria" w:cs="Times New Roman"/>
          <w:u w:val="single"/>
        </w:rPr>
        <w:t xml:space="preserve">more likely to vote, but </w:t>
      </w:r>
      <w:r w:rsidRPr="00B25752">
        <w:rPr>
          <w:rFonts w:eastAsia="Cambria" w:cs="Times New Roman"/>
          <w:highlight w:val="green"/>
          <w:u w:val="single"/>
        </w:rPr>
        <w:t xml:space="preserve">also </w:t>
      </w:r>
      <w:r w:rsidRPr="00B25752">
        <w:rPr>
          <w:rFonts w:eastAsia="Cambria" w:cs="Times New Roman"/>
          <w:b/>
          <w:iCs/>
          <w:highlight w:val="green"/>
          <w:u w:val="single"/>
        </w:rPr>
        <w:t>more likely to belong to</w:t>
      </w:r>
      <w:r w:rsidRPr="00B25752">
        <w:rPr>
          <w:rFonts w:eastAsia="Cambria" w:cs="Times New Roman"/>
          <w:b/>
          <w:iCs/>
          <w:u w:val="single"/>
        </w:rPr>
        <w:t xml:space="preserve"> other </w:t>
      </w:r>
      <w:r w:rsidRPr="00B25752">
        <w:rPr>
          <w:rFonts w:eastAsia="Cambria" w:cs="Times New Roman"/>
          <w:b/>
          <w:iCs/>
          <w:highlight w:val="green"/>
          <w:u w:val="single"/>
        </w:rPr>
        <w:t>associations</w:t>
      </w:r>
      <w:r w:rsidRPr="00B25752">
        <w:rPr>
          <w:rFonts w:eastAsia="Cambria" w:cs="Times New Roman"/>
          <w:highlight w:val="green"/>
          <w:u w:val="single"/>
        </w:rPr>
        <w:t>, and</w:t>
      </w:r>
      <w:r w:rsidRPr="00B25752">
        <w:rPr>
          <w:rFonts w:eastAsia="Cambria" w:cs="Times New Roman"/>
          <w:u w:val="single"/>
        </w:rPr>
        <w:t xml:space="preserve"> to </w:t>
      </w:r>
      <w:r w:rsidRPr="00B25752">
        <w:rPr>
          <w:rFonts w:eastAsia="Cambria" w:cs="Times New Roman"/>
          <w:highlight w:val="green"/>
          <w:u w:val="single"/>
        </w:rPr>
        <w:t>protest</w:t>
      </w:r>
      <w:r w:rsidRPr="00B25752">
        <w:rPr>
          <w:rFonts w:eastAsia="Cambria" w:cs="Times New Roman"/>
          <w:sz w:val="16"/>
        </w:rPr>
        <w:t xml:space="preserve">. </w:t>
      </w:r>
      <w:r w:rsidRPr="00B25752">
        <w:rPr>
          <w:rFonts w:eastAsia="Cambria" w:cs="Times New Roman"/>
          <w:u w:val="single"/>
        </w:rPr>
        <w:t xml:space="preserve">They also find that these </w:t>
      </w:r>
      <w:r w:rsidRPr="00B25752">
        <w:rPr>
          <w:rFonts w:eastAsia="Cambria" w:cs="Times New Roman"/>
          <w:b/>
          <w:iCs/>
          <w:u w:val="single"/>
        </w:rPr>
        <w:t>effects</w:t>
      </w:r>
      <w:r w:rsidRPr="00B25752">
        <w:rPr>
          <w:rFonts w:eastAsia="Cambria" w:cs="Times New Roman"/>
          <w:u w:val="single"/>
        </w:rPr>
        <w:t xml:space="preserve"> are strongest among people with </w:t>
      </w:r>
      <w:r w:rsidRPr="00B25752">
        <w:rPr>
          <w:rFonts w:eastAsia="Cambria" w:cs="Times New Roman"/>
          <w:b/>
          <w:iCs/>
          <w:u w:val="single"/>
        </w:rPr>
        <w:t>lower levels of education</w:t>
      </w:r>
      <w:r w:rsidRPr="00B25752">
        <w:rPr>
          <w:rFonts w:eastAsia="Cambria" w:cs="Times New Roman"/>
          <w:u w:val="single"/>
        </w:rPr>
        <w:t xml:space="preserve">, suggesting that </w:t>
      </w:r>
      <w:r w:rsidRPr="00B25752">
        <w:rPr>
          <w:rFonts w:eastAsia="Cambria" w:cs="Times New Roman"/>
          <w:highlight w:val="green"/>
          <w:u w:val="single"/>
        </w:rPr>
        <w:t>unions may</w:t>
      </w:r>
      <w:r w:rsidRPr="00B25752">
        <w:rPr>
          <w:rFonts w:eastAsia="Cambria" w:cs="Times New Roman"/>
          <w:u w:val="single"/>
        </w:rPr>
        <w:t xml:space="preserve"> help </w:t>
      </w:r>
      <w:r w:rsidRPr="00B25752">
        <w:rPr>
          <w:rFonts w:eastAsia="Cambria" w:cs="Times New Roman"/>
          <w:highlight w:val="green"/>
          <w:u w:val="single"/>
        </w:rPr>
        <w:t xml:space="preserve">mobilize the </w:t>
      </w:r>
      <w:r w:rsidRPr="00B25752">
        <w:rPr>
          <w:rFonts w:eastAsia="Cambria" w:cs="Times New Roman"/>
          <w:b/>
          <w:iCs/>
          <w:highlight w:val="green"/>
          <w:u w:val="single"/>
        </w:rPr>
        <w:t>least politically active</w:t>
      </w:r>
      <w:r w:rsidRPr="00B25752">
        <w:rPr>
          <w:rFonts w:eastAsia="Cambria" w:cs="Times New Roman"/>
          <w:b/>
          <w:iCs/>
          <w:u w:val="single"/>
        </w:rPr>
        <w:t xml:space="preserve"> groups</w:t>
      </w:r>
      <w:r w:rsidRPr="00B25752">
        <w:rPr>
          <w:rFonts w:eastAsia="Cambria" w:cs="Times New Roman"/>
          <w:sz w:val="16"/>
        </w:rPr>
        <w:t>. A recent study of European countries finds union members vote more and identifies those aspects of union membership that contribute to the higher turnout.</w:t>
      </w:r>
    </w:p>
    <w:p w14:paraId="40FADC60" w14:textId="77777777" w:rsidR="00FC15E1" w:rsidRPr="00B25752" w:rsidRDefault="00FC15E1" w:rsidP="00FC15E1">
      <w:pPr>
        <w:rPr>
          <w:rFonts w:eastAsia="Cambria" w:cs="Times New Roman"/>
          <w:sz w:val="16"/>
        </w:rPr>
      </w:pPr>
      <w:r w:rsidRPr="00B25752">
        <w:rPr>
          <w:rFonts w:eastAsia="Cambria" w:cs="Times New Roman"/>
          <w:sz w:val="16"/>
        </w:rPr>
        <w:t xml:space="preserve">The strongest factor is that </w:t>
      </w:r>
      <w:r w:rsidRPr="00B25752">
        <w:rPr>
          <w:rFonts w:eastAsia="Cambria" w:cs="Times New Roman"/>
          <w:highlight w:val="green"/>
          <w:u w:val="single"/>
        </w:rPr>
        <w:t>workers who engage in</w:t>
      </w:r>
      <w:r w:rsidRPr="00B25752">
        <w:rPr>
          <w:rFonts w:eastAsia="Cambria" w:cs="Times New Roman"/>
          <w:u w:val="single"/>
        </w:rPr>
        <w:t xml:space="preserve"> </w:t>
      </w:r>
      <w:r w:rsidRPr="00B25752">
        <w:rPr>
          <w:rFonts w:eastAsia="Cambria" w:cs="Times New Roman"/>
          <w:b/>
          <w:iCs/>
          <w:u w:val="single"/>
        </w:rPr>
        <w:t>democratic organizations</w:t>
      </w:r>
      <w:r w:rsidRPr="00B25752">
        <w:rPr>
          <w:rFonts w:eastAsia="Cambria" w:cs="Times New Roman"/>
          <w:u w:val="single"/>
        </w:rPr>
        <w:t xml:space="preserve"> in the workplace (via </w:t>
      </w:r>
      <w:r w:rsidRPr="00B25752">
        <w:rPr>
          <w:rFonts w:eastAsia="Cambria" w:cs="Times New Roman"/>
          <w:b/>
          <w:iCs/>
          <w:highlight w:val="green"/>
          <w:u w:val="single"/>
        </w:rPr>
        <w:t>collective bargaining</w:t>
      </w:r>
      <w:r w:rsidRPr="00B25752">
        <w:rPr>
          <w:rFonts w:eastAsia="Cambria" w:cs="Times New Roman"/>
          <w:highlight w:val="green"/>
          <w:u w:val="single"/>
        </w:rPr>
        <w:t xml:space="preserve">) are </w:t>
      </w:r>
      <w:r w:rsidRPr="00B25752">
        <w:rPr>
          <w:rFonts w:eastAsia="Cambria" w:cs="Times New Roman"/>
          <w:b/>
          <w:iCs/>
          <w:highlight w:val="green"/>
          <w:u w:val="single"/>
        </w:rPr>
        <w:t>more likely to engage in democracy</w:t>
      </w:r>
      <w:r w:rsidRPr="00B25752">
        <w:rPr>
          <w:rFonts w:eastAsia="Cambria" w:cs="Times New Roman"/>
          <w:b/>
          <w:iCs/>
          <w:u w:val="single"/>
        </w:rPr>
        <w:t xml:space="preserve"> more broadly</w:t>
      </w:r>
      <w:r w:rsidRPr="00B25752">
        <w:rPr>
          <w:rFonts w:eastAsia="Cambria" w:cs="Times New Roman"/>
          <w:u w:val="single"/>
        </w:rPr>
        <w:t xml:space="preserve"> by, for instance, voting.</w:t>
      </w:r>
    </w:p>
    <w:p w14:paraId="72E52FFB" w14:textId="77777777" w:rsidR="00FC15E1" w:rsidRPr="00B25752" w:rsidRDefault="00FC15E1" w:rsidP="00FC15E1">
      <w:pPr>
        <w:rPr>
          <w:rFonts w:eastAsia="Cambria" w:cs="Times New Roman"/>
          <w:u w:val="single"/>
        </w:rPr>
      </w:pPr>
      <w:r w:rsidRPr="00B25752">
        <w:rPr>
          <w:rFonts w:eastAsia="Cambria" w:cs="Times New Roman"/>
          <w:sz w:val="16"/>
        </w:rPr>
        <w:t xml:space="preserve">Other </w:t>
      </w:r>
      <w:r w:rsidRPr="00B25752">
        <w:rPr>
          <w:rFonts w:eastAsia="Cambria" w:cs="Times New Roman"/>
          <w:u w:val="single"/>
        </w:rPr>
        <w:t xml:space="preserve">studies support the idea that </w:t>
      </w:r>
      <w:r w:rsidRPr="00B25752">
        <w:rPr>
          <w:rFonts w:eastAsia="Cambria" w:cs="Times New Roman"/>
          <w:highlight w:val="green"/>
          <w:u w:val="single"/>
        </w:rPr>
        <w:t>civic participation creates a feedback loop</w:t>
      </w:r>
      <w:r w:rsidRPr="00B25752">
        <w:rPr>
          <w:rFonts w:eastAsia="Cambria" w:cs="Times New Roman"/>
          <w:u w:val="single"/>
        </w:rPr>
        <w:t xml:space="preserve"> that leads to higher voting rates. Another factor is that </w:t>
      </w:r>
      <w:r w:rsidRPr="00B25752">
        <w:rPr>
          <w:rFonts w:eastAsia="Cambria" w:cs="Times New Roman"/>
          <w:highlight w:val="green"/>
          <w:u w:val="single"/>
        </w:rPr>
        <w:t>union members make more money</w:t>
      </w:r>
      <w:r w:rsidRPr="00B25752">
        <w:rPr>
          <w:rFonts w:eastAsia="Cambria" w:cs="Times New Roman"/>
          <w:u w:val="single"/>
        </w:rPr>
        <w:t>, and higher income is correlated with voting behavior</w:t>
      </w:r>
      <w:r w:rsidRPr="00B25752">
        <w:rPr>
          <w:rFonts w:eastAsia="Cambria" w:cs="Times New Roman"/>
          <w:sz w:val="16"/>
        </w:rPr>
        <w:t xml:space="preserve">. Finally, </w:t>
      </w:r>
      <w:r w:rsidRPr="00B25752">
        <w:rPr>
          <w:rFonts w:eastAsia="Cambria" w:cs="Times New Roman"/>
          <w:u w:val="single"/>
        </w:rPr>
        <w:t xml:space="preserve">union members </w:t>
      </w:r>
      <w:r w:rsidRPr="00B25752">
        <w:rPr>
          <w:rFonts w:eastAsia="Cambria" w:cs="Times New Roman"/>
          <w:highlight w:val="green"/>
          <w:u w:val="single"/>
        </w:rPr>
        <w:t>are encouraged by peers</w:t>
      </w:r>
      <w:r w:rsidRPr="00B25752">
        <w:rPr>
          <w:rFonts w:eastAsia="Cambria" w:cs="Times New Roman"/>
          <w:u w:val="single"/>
        </w:rPr>
        <w:t xml:space="preserve"> and the union </w:t>
      </w:r>
      <w:r w:rsidRPr="00B25752">
        <w:rPr>
          <w:rFonts w:eastAsia="Cambria" w:cs="Times New Roman"/>
          <w:highlight w:val="green"/>
          <w:u w:val="single"/>
        </w:rPr>
        <w:t>to engage in politics</w:t>
      </w:r>
      <w:r w:rsidRPr="00B25752">
        <w:rPr>
          <w:rFonts w:eastAsia="Cambria" w:cs="Times New Roman"/>
          <w:u w:val="single"/>
        </w:rPr>
        <w:t>, which also contributes to higher levels of turnout.</w:t>
      </w:r>
    </w:p>
    <w:p w14:paraId="5D6E999B" w14:textId="77777777" w:rsidR="00FC15E1" w:rsidRPr="00B25752" w:rsidRDefault="00FC15E1" w:rsidP="00FC15E1">
      <w:pPr>
        <w:rPr>
          <w:rFonts w:eastAsia="Cambria" w:cs="Times New Roman"/>
          <w:u w:val="single"/>
        </w:rPr>
      </w:pPr>
      <w:r w:rsidRPr="00B25752">
        <w:rPr>
          <w:rFonts w:eastAsia="Cambria" w:cs="Times New Roman"/>
          <w:sz w:val="16"/>
        </w:rPr>
        <w:t xml:space="preserve">It's not entirely surprising that politicians who savage unions often share a similar contempt for the right to vote. </w:t>
      </w:r>
      <w:r w:rsidRPr="00B25752">
        <w:rPr>
          <w:rFonts w:eastAsia="Cambria" w:cs="Times New Roman"/>
          <w:highlight w:val="green"/>
          <w:u w:val="single"/>
        </w:rPr>
        <w:t>Democracy in the workplace leads to democracy</w:t>
      </w:r>
      <w:r w:rsidRPr="00B25752">
        <w:rPr>
          <w:rFonts w:eastAsia="Cambria" w:cs="Times New Roman"/>
          <w:u w:val="single"/>
        </w:rPr>
        <w:t xml:space="preserve"> </w:t>
      </w:r>
      <w:r w:rsidRPr="00B25752">
        <w:rPr>
          <w:rFonts w:eastAsia="Cambria" w:cs="Times New Roman"/>
          <w:b/>
          <w:iCs/>
          <w:u w:val="single"/>
        </w:rPr>
        <w:t xml:space="preserve">more </w:t>
      </w:r>
      <w:r w:rsidRPr="00B25752">
        <w:rPr>
          <w:rFonts w:eastAsia="Cambria" w:cs="Times New Roman"/>
          <w:b/>
          <w:iCs/>
          <w:highlight w:val="green"/>
          <w:u w:val="single"/>
        </w:rPr>
        <w:t>broadly</w:t>
      </w:r>
      <w:r w:rsidRPr="00B25752">
        <w:rPr>
          <w:rFonts w:eastAsia="Cambria" w:cs="Times New Roman"/>
          <w:b/>
          <w:iCs/>
          <w:u w:val="single"/>
        </w:rPr>
        <w:t xml:space="preserve"> throughout society</w:t>
      </w:r>
      <w:r w:rsidRPr="00B25752">
        <w:rPr>
          <w:rFonts w:eastAsia="Cambria" w:cs="Times New Roman"/>
          <w:u w:val="single"/>
        </w:rPr>
        <w:t>. Workers with more democratic workplaces are more likely to democratically engage in in society</w:t>
      </w:r>
      <w:r w:rsidRPr="00B25752">
        <w:rPr>
          <w:rFonts w:eastAsia="Cambria" w:cs="Times New Roman"/>
          <w:sz w:val="16"/>
        </w:rPr>
        <w:t xml:space="preserve">. Further, </w:t>
      </w:r>
      <w:r w:rsidRPr="00B25752">
        <w:rPr>
          <w:rFonts w:eastAsia="Cambria" w:cs="Times New Roman"/>
          <w:highlight w:val="green"/>
          <w:u w:val="single"/>
        </w:rPr>
        <w:t xml:space="preserve">when </w:t>
      </w:r>
      <w:r w:rsidRPr="00B25752">
        <w:rPr>
          <w:rFonts w:eastAsia="Cambria" w:cs="Times New Roman"/>
          <w:b/>
          <w:iCs/>
          <w:highlight w:val="green"/>
          <w:u w:val="single"/>
        </w:rPr>
        <w:t>unions</w:t>
      </w:r>
      <w:r w:rsidRPr="00B25752">
        <w:rPr>
          <w:rFonts w:eastAsia="Cambria" w:cs="Times New Roman"/>
          <w:u w:val="single"/>
        </w:rPr>
        <w:t xml:space="preserve"> and </w:t>
      </w:r>
      <w:r w:rsidRPr="00B25752">
        <w:rPr>
          <w:rFonts w:eastAsia="Cambria" w:cs="Times New Roman"/>
          <w:b/>
          <w:iCs/>
          <w:u w:val="single"/>
        </w:rPr>
        <w:t>progressives</w:t>
      </w:r>
      <w:r w:rsidRPr="00B25752">
        <w:rPr>
          <w:rFonts w:eastAsia="Cambria" w:cs="Times New Roman"/>
          <w:u w:val="single"/>
        </w:rPr>
        <w:t xml:space="preserve"> </w:t>
      </w:r>
      <w:r w:rsidRPr="00B25752">
        <w:rPr>
          <w:rFonts w:eastAsia="Cambria" w:cs="Times New Roman"/>
          <w:highlight w:val="green"/>
          <w:u w:val="single"/>
        </w:rPr>
        <w:t>demonstrate</w:t>
      </w:r>
      <w:r w:rsidRPr="00B25752">
        <w:rPr>
          <w:rFonts w:eastAsia="Cambria" w:cs="Times New Roman"/>
          <w:u w:val="single"/>
        </w:rPr>
        <w:t xml:space="preserve"> that </w:t>
      </w:r>
      <w:r w:rsidRPr="00B25752">
        <w:rPr>
          <w:rFonts w:eastAsia="Cambria" w:cs="Times New Roman"/>
          <w:highlight w:val="green"/>
          <w:u w:val="single"/>
        </w:rPr>
        <w:t>government can benefit them, Americans</w:t>
      </w:r>
      <w:r w:rsidRPr="00B25752">
        <w:rPr>
          <w:rFonts w:eastAsia="Cambria" w:cs="Times New Roman"/>
          <w:u w:val="single"/>
        </w:rPr>
        <w:t xml:space="preserve"> are </w:t>
      </w:r>
      <w:r w:rsidRPr="00B25752">
        <w:rPr>
          <w:rFonts w:eastAsia="Cambria" w:cs="Times New Roman"/>
          <w:highlight w:val="green"/>
          <w:u w:val="single"/>
        </w:rPr>
        <w:t>more likely to</w:t>
      </w:r>
      <w:r w:rsidRPr="00B25752">
        <w:rPr>
          <w:rFonts w:eastAsia="Cambria" w:cs="Times New Roman"/>
          <w:u w:val="single"/>
        </w:rPr>
        <w:t xml:space="preserve"> </w:t>
      </w:r>
      <w:r w:rsidRPr="00B25752">
        <w:rPr>
          <w:rFonts w:eastAsia="Cambria" w:cs="Times New Roman"/>
          <w:b/>
          <w:iCs/>
          <w:u w:val="single"/>
        </w:rPr>
        <w:t xml:space="preserve">want to </w:t>
      </w:r>
      <w:r w:rsidRPr="00B25752">
        <w:rPr>
          <w:rFonts w:eastAsia="Cambria" w:cs="Times New Roman"/>
          <w:b/>
          <w:iCs/>
          <w:highlight w:val="green"/>
          <w:u w:val="single"/>
        </w:rPr>
        <w:t>participate</w:t>
      </w:r>
      <w:r w:rsidRPr="00B25752">
        <w:rPr>
          <w:rFonts w:eastAsia="Cambria" w:cs="Times New Roman"/>
          <w:b/>
          <w:iCs/>
          <w:u w:val="single"/>
        </w:rPr>
        <w:t xml:space="preserve"> in decision-making</w:t>
      </w:r>
      <w:r w:rsidRPr="00B25752">
        <w:rPr>
          <w:rFonts w:eastAsia="Cambria" w:cs="Times New Roman"/>
          <w:u w:val="single"/>
        </w:rPr>
        <w:t>.</w:t>
      </w:r>
      <w:r w:rsidRPr="00B25752">
        <w:rPr>
          <w:rFonts w:eastAsia="Cambria" w:cs="Times New Roman"/>
          <w:sz w:val="16"/>
        </w:rPr>
        <w:t xml:space="preserve"> For all these reasons, unions play a unique and indispensable role in the progressive project. As Larry Summers, certainly not a leftist, recently argued, "the </w:t>
      </w:r>
      <w:r w:rsidRPr="00B25752">
        <w:rPr>
          <w:rFonts w:eastAsia="Cambria" w:cs="Times New Roman"/>
          <w:u w:val="single"/>
        </w:rPr>
        <w:t xml:space="preserve">weakness of unions leaves a broad swath of the middle class largely </w:t>
      </w:r>
      <w:r w:rsidRPr="00B25752">
        <w:rPr>
          <w:rFonts w:eastAsia="Cambria" w:cs="Times New Roman"/>
          <w:b/>
          <w:iCs/>
          <w:u w:val="single"/>
        </w:rPr>
        <w:t>unrepresented</w:t>
      </w:r>
      <w:r w:rsidRPr="00B25752">
        <w:rPr>
          <w:rFonts w:eastAsia="Cambria" w:cs="Times New Roman"/>
          <w:u w:val="single"/>
        </w:rPr>
        <w:t xml:space="preserve"> in the political process."</w:t>
      </w:r>
    </w:p>
    <w:p w14:paraId="7707BF06" w14:textId="77777777" w:rsidR="00FC15E1" w:rsidRPr="00B25752" w:rsidRDefault="00FC15E1" w:rsidP="00FC15E1">
      <w:pPr>
        <w:rPr>
          <w:rFonts w:eastAsia="Cambria" w:cs="Times New Roman"/>
          <w:u w:val="single"/>
        </w:rPr>
      </w:pPr>
    </w:p>
    <w:p w14:paraId="7F3842B6" w14:textId="77777777" w:rsidR="00FC15E1" w:rsidRPr="00B25752" w:rsidRDefault="00FC15E1" w:rsidP="00FC15E1">
      <w:pPr>
        <w:keepNext/>
        <w:keepLines/>
        <w:spacing w:before="40" w:after="0"/>
        <w:outlineLvl w:val="3"/>
        <w:rPr>
          <w:rFonts w:eastAsia="MS Gothic" w:cs="Times New Roman"/>
          <w:b/>
          <w:iCs/>
          <w:sz w:val="26"/>
        </w:rPr>
      </w:pPr>
      <w:r w:rsidRPr="00B25752">
        <w:rPr>
          <w:rFonts w:eastAsia="MS Gothic" w:cs="Times New Roman"/>
          <w:b/>
          <w:iCs/>
          <w:sz w:val="26"/>
        </w:rPr>
        <w:t xml:space="preserve">Second, </w:t>
      </w:r>
      <w:r w:rsidRPr="00B25752">
        <w:rPr>
          <w:rFonts w:eastAsia="MS Gothic" w:cs="Times New Roman"/>
          <w:b/>
          <w:iCs/>
          <w:sz w:val="26"/>
          <w:u w:val="single"/>
        </w:rPr>
        <w:t>corruption reduction</w:t>
      </w:r>
      <w:r w:rsidRPr="00B25752">
        <w:rPr>
          <w:rFonts w:eastAsia="MS Gothic" w:cs="Times New Roman"/>
          <w:b/>
          <w:iCs/>
          <w:sz w:val="26"/>
        </w:rPr>
        <w:t xml:space="preserve"> – the right to strike </w:t>
      </w:r>
      <w:r w:rsidRPr="00B25752">
        <w:rPr>
          <w:rFonts w:eastAsia="MS Gothic" w:cs="Times New Roman"/>
          <w:b/>
          <w:iCs/>
          <w:sz w:val="26"/>
          <w:u w:val="single"/>
        </w:rPr>
        <w:t>fights concentration of power</w:t>
      </w:r>
      <w:r w:rsidRPr="00B25752">
        <w:rPr>
          <w:rFonts w:eastAsia="MS Gothic" w:cs="Times New Roman"/>
          <w:b/>
          <w:iCs/>
          <w:sz w:val="26"/>
        </w:rPr>
        <w:t xml:space="preserve"> while </w:t>
      </w:r>
      <w:r w:rsidRPr="00B25752">
        <w:rPr>
          <w:rFonts w:eastAsia="MS Gothic" w:cs="Times New Roman"/>
          <w:b/>
          <w:iCs/>
          <w:sz w:val="26"/>
          <w:u w:val="single"/>
        </w:rPr>
        <w:t>reducing inequality</w:t>
      </w:r>
      <w:r w:rsidRPr="00B25752">
        <w:rPr>
          <w:rFonts w:eastAsia="MS Gothic" w:cs="Times New Roman"/>
          <w:b/>
          <w:iCs/>
          <w:sz w:val="26"/>
        </w:rPr>
        <w:t>.</w:t>
      </w:r>
    </w:p>
    <w:p w14:paraId="2C6431EF" w14:textId="77777777" w:rsidR="00FC15E1" w:rsidRPr="00B25752" w:rsidRDefault="00FC15E1" w:rsidP="00FC15E1">
      <w:pPr>
        <w:rPr>
          <w:rFonts w:eastAsia="Cambria" w:cs="Times New Roman"/>
          <w:sz w:val="16"/>
          <w:szCs w:val="16"/>
        </w:rPr>
      </w:pPr>
      <w:r w:rsidRPr="00B25752">
        <w:rPr>
          <w:rFonts w:eastAsia="Cambria" w:cs="Times New Roman"/>
          <w:b/>
          <w:bCs/>
          <w:sz w:val="26"/>
        </w:rPr>
        <w:t>IER 17</w:t>
      </w:r>
      <w:r w:rsidRPr="00B25752">
        <w:rPr>
          <w:rFonts w:eastAsia="Cambria" w:cs="Times New Roman"/>
        </w:rPr>
        <w:t xml:space="preserve"> </w:t>
      </w:r>
      <w:r w:rsidRPr="00B25752">
        <w:rPr>
          <w:rFonts w:eastAsia="Cambria" w:cs="Times New Roman"/>
          <w:sz w:val="16"/>
          <w:szCs w:val="16"/>
        </w:rPr>
        <w:t xml:space="preserve">[Institute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w:t>
      </w:r>
    </w:p>
    <w:p w14:paraId="1ADC745E" w14:textId="77777777" w:rsidR="00FC15E1" w:rsidRPr="00B25752" w:rsidRDefault="00FC15E1" w:rsidP="00FC15E1">
      <w:pPr>
        <w:rPr>
          <w:rFonts w:eastAsia="Cambria" w:cs="Times New Roman"/>
          <w:sz w:val="16"/>
        </w:rPr>
      </w:pPr>
      <w:r w:rsidRPr="00B25752">
        <w:rPr>
          <w:rFonts w:eastAsia="Cambria" w:cs="Times New Roman"/>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25752">
        <w:rPr>
          <w:rFonts w:eastAsia="Cambria" w:cs="Times New Roman"/>
          <w:u w:val="single"/>
        </w:rPr>
        <w:t xml:space="preserve">Speaking at an ILO meeting on Monday 06 March 2017 in Geneva, Kiai argued that </w:t>
      </w:r>
      <w:r w:rsidRPr="00B25752">
        <w:rPr>
          <w:rFonts w:eastAsia="Cambria" w:cs="Times New Roman"/>
          <w:highlight w:val="green"/>
          <w:u w:val="single"/>
        </w:rPr>
        <w:t>the right to strike is fundamental to</w:t>
      </w:r>
      <w:r w:rsidRPr="00B25752">
        <w:rPr>
          <w:rFonts w:eastAsia="Cambria" w:cs="Times New Roman"/>
          <w:u w:val="single"/>
        </w:rPr>
        <w:t xml:space="preserve"> the preservation of </w:t>
      </w:r>
      <w:r w:rsidRPr="00B25752">
        <w:rPr>
          <w:rFonts w:eastAsia="Cambria" w:cs="Times New Roman"/>
          <w:highlight w:val="green"/>
          <w:u w:val="single"/>
        </w:rPr>
        <w:t>democracy.</w:t>
      </w:r>
      <w:r w:rsidRPr="00B25752">
        <w:rPr>
          <w:rFonts w:eastAsia="Cambria" w:cs="Times New Roman"/>
          <w:u w:val="single"/>
        </w:rPr>
        <w:t xml:space="preserve"> “The </w:t>
      </w:r>
      <w:r w:rsidRPr="00B25752">
        <w:rPr>
          <w:rFonts w:eastAsia="Cambria" w:cs="Times New Roman"/>
          <w:highlight w:val="green"/>
          <w:u w:val="single"/>
        </w:rPr>
        <w:t>concentration of power</w:t>
      </w:r>
      <w:r w:rsidRPr="00B25752">
        <w:rPr>
          <w:rFonts w:eastAsia="Cambria" w:cs="Times New Roman"/>
          <w:u w:val="single"/>
        </w:rPr>
        <w:t xml:space="preserve"> in one sector – whether in the hands of government or business – inevitably </w:t>
      </w:r>
      <w:r w:rsidRPr="00B25752">
        <w:rPr>
          <w:rFonts w:eastAsia="Cambria" w:cs="Times New Roman"/>
          <w:highlight w:val="green"/>
          <w:u w:val="single"/>
        </w:rPr>
        <w:t>leads to</w:t>
      </w:r>
      <w:r w:rsidRPr="00B25752">
        <w:rPr>
          <w:rFonts w:eastAsia="Cambria" w:cs="Times New Roman"/>
          <w:u w:val="single"/>
        </w:rPr>
        <w:t xml:space="preserve"> the </w:t>
      </w:r>
      <w:r w:rsidRPr="00B25752">
        <w:rPr>
          <w:rFonts w:eastAsia="Cambria" w:cs="Times New Roman"/>
          <w:highlight w:val="green"/>
          <w:u w:val="single"/>
        </w:rPr>
        <w:t>erosion of democracy</w:t>
      </w:r>
      <w:r w:rsidRPr="00B25752">
        <w:rPr>
          <w:rFonts w:eastAsia="Cambria" w:cs="Times New Roman"/>
          <w:u w:val="single"/>
        </w:rPr>
        <w:t xml:space="preserve">, </w:t>
      </w:r>
      <w:r w:rsidRPr="00B25752">
        <w:rPr>
          <w:rFonts w:eastAsia="Cambria" w:cs="Times New Roman"/>
          <w:highlight w:val="green"/>
          <w:u w:val="single"/>
        </w:rPr>
        <w:t>and an increase in inequalities and marginalization</w:t>
      </w:r>
      <w:r w:rsidRPr="00B25752">
        <w:rPr>
          <w:rFonts w:eastAsia="Cambria" w:cs="Times New Roman"/>
          <w:u w:val="single"/>
        </w:rPr>
        <w:t xml:space="preserve"> with all their attendant consequences. The right to strike is a check on this concentration of power,”</w:t>
      </w:r>
      <w:r w:rsidRPr="00B25752">
        <w:rPr>
          <w:rFonts w:eastAsia="Cambria" w:cs="Times New Roman"/>
          <w:sz w:val="16"/>
        </w:rPr>
        <w:t xml:space="preserve"> he explained. </w:t>
      </w:r>
      <w:r w:rsidRPr="00B25752">
        <w:rPr>
          <w:rFonts w:eastAsia="Cambria" w:cs="Times New Roman"/>
          <w:highlight w:val="green"/>
          <w:u w:val="single"/>
        </w:rPr>
        <w:t>The right to strike has been established in i</w:t>
      </w:r>
      <w:r w:rsidRPr="00B25752">
        <w:rPr>
          <w:rFonts w:eastAsia="Cambria" w:cs="Times New Roman"/>
          <w:u w:val="single"/>
        </w:rPr>
        <w:t xml:space="preserve">nternational </w:t>
      </w:r>
      <w:r w:rsidRPr="00B25752">
        <w:rPr>
          <w:rFonts w:eastAsia="Cambria" w:cs="Times New Roman"/>
          <w:highlight w:val="green"/>
          <w:u w:val="single"/>
        </w:rPr>
        <w:t>law as</w:t>
      </w:r>
      <w:r w:rsidRPr="00B25752">
        <w:rPr>
          <w:rFonts w:eastAsia="Cambria" w:cs="Times New Roman"/>
          <w:u w:val="single"/>
        </w:rPr>
        <w:t xml:space="preserve"> a c</w:t>
      </w:r>
      <w:r w:rsidRPr="00B25752">
        <w:rPr>
          <w:rFonts w:eastAsia="Cambria" w:cs="Times New Roman"/>
          <w:highlight w:val="green"/>
          <w:u w:val="single"/>
        </w:rPr>
        <w:t>orollary to the right of freedom</w:t>
      </w:r>
      <w:r w:rsidRPr="00B25752">
        <w:rPr>
          <w:rFonts w:eastAsia="Cambria" w:cs="Times New Roman"/>
          <w:u w:val="single"/>
        </w:rPr>
        <w:t xml:space="preserve"> of association for decades, and is enshrined in the European Convention on Human Rights as Article 11. </w:t>
      </w:r>
      <w:r w:rsidRPr="00B25752">
        <w:rPr>
          <w:rFonts w:eastAsia="Cambria" w:cs="Times New Roman"/>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25752">
        <w:rPr>
          <w:rFonts w:eastAsia="Cambria" w:cs="Times New Roman"/>
          <w:highlight w:val="green"/>
          <w:u w:val="single"/>
        </w:rPr>
        <w:t>Protest</w:t>
      </w:r>
      <w:r w:rsidRPr="00B25752">
        <w:rPr>
          <w:rFonts w:eastAsia="Cambria" w:cs="Times New Roman"/>
          <w:u w:val="single"/>
        </w:rPr>
        <w:t xml:space="preserve"> action </w:t>
      </w:r>
      <w:r w:rsidRPr="00B25752">
        <w:rPr>
          <w:rFonts w:eastAsia="Cambria" w:cs="Times New Roman"/>
          <w:highlight w:val="green"/>
          <w:u w:val="single"/>
        </w:rPr>
        <w:t>in relation to</w:t>
      </w:r>
      <w:r w:rsidRPr="00B25752">
        <w:rPr>
          <w:rFonts w:eastAsia="Cambria" w:cs="Times New Roman"/>
          <w:u w:val="single"/>
        </w:rPr>
        <w:t xml:space="preserve"> government </w:t>
      </w:r>
      <w:r w:rsidRPr="00B25752">
        <w:rPr>
          <w:rFonts w:eastAsia="Cambria" w:cs="Times New Roman"/>
          <w:highlight w:val="green"/>
          <w:u w:val="single"/>
        </w:rPr>
        <w:t>social and economic policy,</w:t>
      </w:r>
      <w:r w:rsidRPr="00B25752">
        <w:rPr>
          <w:rFonts w:eastAsia="Cambria" w:cs="Times New Roman"/>
          <w:u w:val="single"/>
        </w:rPr>
        <w:t xml:space="preserve"> and against negative corporate practices, </w:t>
      </w:r>
      <w:r w:rsidRPr="00B25752">
        <w:rPr>
          <w:rFonts w:eastAsia="Cambria" w:cs="Times New Roman"/>
          <w:highlight w:val="green"/>
          <w:u w:val="single"/>
        </w:rPr>
        <w:t>forms part of the basic civil liberties</w:t>
      </w:r>
      <w:r w:rsidRPr="00B25752">
        <w:rPr>
          <w:rFonts w:eastAsia="Cambria" w:cs="Times New Roman"/>
          <w:u w:val="single"/>
        </w:rPr>
        <w:t xml:space="preserve"> whose respect is essential for the meaningful exercise of trade union rights.</w:t>
      </w:r>
      <w:r w:rsidRPr="00B25752">
        <w:rPr>
          <w:rFonts w:eastAsia="Cambria" w:cs="Times New Roman"/>
          <w:sz w:val="16"/>
        </w:rPr>
        <w:t xml:space="preserve"> This right enables them to engage with companies and governments on a more equal footing, and Member States have a positive obligation to protect this right, and a negative obligation not to interfere with its exercise.”</w:t>
      </w:r>
    </w:p>
    <w:p w14:paraId="16690C1F" w14:textId="77777777" w:rsidR="00FC15E1" w:rsidRPr="00B25752" w:rsidRDefault="00FC15E1" w:rsidP="00FC15E1">
      <w:pPr>
        <w:rPr>
          <w:rFonts w:eastAsia="Cambria" w:cs="Times New Roman"/>
          <w:sz w:val="16"/>
        </w:rPr>
      </w:pPr>
    </w:p>
    <w:p w14:paraId="5702D029" w14:textId="77777777" w:rsidR="00FC15E1" w:rsidRPr="00B25752" w:rsidRDefault="00FC15E1" w:rsidP="00FC15E1">
      <w:pPr>
        <w:keepNext/>
        <w:keepLines/>
        <w:spacing w:before="40" w:after="0"/>
        <w:outlineLvl w:val="3"/>
        <w:rPr>
          <w:rFonts w:eastAsia="MS Gothic" w:cs="Times New Roman"/>
          <w:b/>
          <w:iCs/>
          <w:sz w:val="26"/>
          <w:lang w:eastAsia="zh-CN"/>
        </w:rPr>
      </w:pPr>
      <w:r w:rsidRPr="00B25752">
        <w:rPr>
          <w:rFonts w:eastAsia="MS Gothic" w:cs="Times New Roman"/>
          <w:b/>
          <w:iCs/>
          <w:sz w:val="26"/>
        </w:rPr>
        <w:t>Democratic backsliding causes extinction.</w:t>
      </w:r>
    </w:p>
    <w:p w14:paraId="21F89900" w14:textId="77777777" w:rsidR="00FC15E1" w:rsidRPr="00B25752" w:rsidRDefault="00FC15E1" w:rsidP="00FC15E1">
      <w:pPr>
        <w:rPr>
          <w:rFonts w:eastAsia="Cambria" w:cs="Times New Roman"/>
        </w:rPr>
      </w:pPr>
      <w:r w:rsidRPr="00B25752">
        <w:rPr>
          <w:rFonts w:eastAsia="Cambria" w:cs="Times New Roman"/>
          <w:b/>
          <w:bCs/>
          <w:sz w:val="26"/>
          <w:lang w:eastAsia="zh-CN"/>
        </w:rPr>
        <w:t>Kendall-Taylor 16</w:t>
      </w:r>
      <w:r w:rsidRPr="00B25752">
        <w:rPr>
          <w:rFonts w:eastAsia="Cambria" w:cs="Times New Roman"/>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0" w:history="1">
        <w:r w:rsidRPr="00B25752">
          <w:rPr>
            <w:rFonts w:eastAsia="Cambria" w:cs="Times New Roman"/>
          </w:rPr>
          <w:t>https://www.csis.org/analysis/how-democracy%E2%80%99s-decline-would-undermine-international-order</w:t>
        </w:r>
      </w:hyperlink>
      <w:r w:rsidRPr="00B25752">
        <w:rPr>
          <w:rFonts w:eastAsia="Cambria" w:cs="Times New Roman"/>
        </w:rPr>
        <w:t xml:space="preserve">/] </w:t>
      </w:r>
    </w:p>
    <w:p w14:paraId="59126240" w14:textId="77777777" w:rsidR="00FC15E1" w:rsidRPr="00B25752" w:rsidRDefault="00FC15E1" w:rsidP="00FC15E1">
      <w:pPr>
        <w:rPr>
          <w:rFonts w:eastAsia="Cambria" w:cs="Times New Roman"/>
          <w:sz w:val="16"/>
        </w:rPr>
      </w:pPr>
      <w:r w:rsidRPr="00B25752">
        <w:rPr>
          <w:rFonts w:eastAsia="Cambria" w:cs="Times New Roman"/>
          <w:sz w:val="16"/>
        </w:rPr>
        <w:t xml:space="preserve">It is rare that policymakers, analysts, and academics agree. But </w:t>
      </w:r>
      <w:r w:rsidRPr="00B25752">
        <w:rPr>
          <w:rFonts w:eastAsia="Cambria" w:cs="Times New Roman"/>
          <w:u w:val="single"/>
        </w:rPr>
        <w:t xml:space="preserve">there is an emerging consensus in the world of foreign policy: </w:t>
      </w:r>
      <w:r w:rsidRPr="00B25752">
        <w:rPr>
          <w:rFonts w:eastAsia="Cambria" w:cs="Times New Roman"/>
          <w:highlight w:val="green"/>
          <w:u w:val="single"/>
        </w:rPr>
        <w:t>threats to</w:t>
      </w:r>
      <w:r w:rsidRPr="00B25752">
        <w:rPr>
          <w:rFonts w:eastAsia="Cambria" w:cs="Times New Roman"/>
          <w:u w:val="single"/>
        </w:rPr>
        <w:t xml:space="preserve"> the stability of the current </w:t>
      </w:r>
      <w:r w:rsidRPr="00B25752">
        <w:rPr>
          <w:rFonts w:eastAsia="Cambria" w:cs="Times New Roman"/>
          <w:highlight w:val="green"/>
          <w:u w:val="single"/>
        </w:rPr>
        <w:t xml:space="preserve">international order are </w:t>
      </w:r>
      <w:r w:rsidRPr="00B25752">
        <w:rPr>
          <w:rFonts w:eastAsia="Cambria" w:cs="Times New Roman"/>
          <w:b/>
          <w:iCs/>
          <w:highlight w:val="green"/>
          <w:u w:val="single"/>
        </w:rPr>
        <w:t>rising</w:t>
      </w:r>
      <w:r w:rsidRPr="00B25752">
        <w:rPr>
          <w:rFonts w:eastAsia="Cambria" w:cs="Times New Roman"/>
          <w:sz w:val="16"/>
        </w:rPr>
        <w:t xml:space="preserve">. The </w:t>
      </w:r>
      <w:r w:rsidRPr="00B25752">
        <w:rPr>
          <w:rFonts w:eastAsia="Cambria" w:cs="Times New Roman"/>
          <w:u w:val="single"/>
        </w:rPr>
        <w:t>norms</w:t>
      </w:r>
      <w:r w:rsidRPr="00B25752">
        <w:rPr>
          <w:rFonts w:eastAsia="Cambria" w:cs="Times New Roman"/>
          <w:sz w:val="16"/>
        </w:rPr>
        <w:t xml:space="preserve">, values, laws, and institutions that have undergirded the international system and governed relationships between nations </w:t>
      </w:r>
      <w:r w:rsidRPr="00B25752">
        <w:rPr>
          <w:rFonts w:eastAsia="Cambria" w:cs="Times New Roman"/>
          <w:u w:val="single"/>
        </w:rPr>
        <w:t>are being gradually dismantled</w:t>
      </w:r>
      <w:r w:rsidRPr="00B25752">
        <w:rPr>
          <w:rFonts w:eastAsia="Cambria" w:cs="Times New Roman"/>
          <w:sz w:val="16"/>
        </w:rPr>
        <w:t xml:space="preserve">. The most discussed sources of this pressure are </w:t>
      </w:r>
      <w:hyperlink r:id="rId11" w:history="1">
        <w:r w:rsidRPr="00B25752">
          <w:rPr>
            <w:rFonts w:eastAsia="Cambria" w:cs="Times New Roman"/>
            <w:sz w:val="16"/>
          </w:rPr>
          <w:t>the ascent of China</w:t>
        </w:r>
      </w:hyperlink>
      <w:r w:rsidRPr="00B25752">
        <w:rPr>
          <w:rFonts w:eastAsia="Cambria" w:cs="Times New Roman"/>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B25752">
        <w:rPr>
          <w:rFonts w:eastAsia="Cambria" w:cs="Times New Roman"/>
          <w:u w:val="single"/>
        </w:rPr>
        <w:t xml:space="preserve">Largely </w:t>
      </w:r>
      <w:r w:rsidRPr="00B25752">
        <w:rPr>
          <w:rFonts w:eastAsia="Cambria" w:cs="Times New Roman"/>
          <w:highlight w:val="green"/>
          <w:u w:val="single"/>
        </w:rPr>
        <w:t>missing</w:t>
      </w:r>
      <w:r w:rsidRPr="00B25752">
        <w:rPr>
          <w:rFonts w:eastAsia="Cambria" w:cs="Times New Roman"/>
          <w:u w:val="single"/>
        </w:rPr>
        <w:t xml:space="preserve"> from these discussions</w:t>
      </w:r>
      <w:r w:rsidRPr="00B25752">
        <w:rPr>
          <w:rFonts w:eastAsia="Cambria" w:cs="Times New Roman"/>
          <w:sz w:val="16"/>
        </w:rPr>
        <w:t xml:space="preserve">, however, </w:t>
      </w:r>
      <w:r w:rsidRPr="00B25752">
        <w:rPr>
          <w:rFonts w:eastAsia="Cambria" w:cs="Times New Roman"/>
          <w:highlight w:val="green"/>
          <w:u w:val="single"/>
        </w:rPr>
        <w:t>is</w:t>
      </w:r>
      <w:r w:rsidRPr="00B25752">
        <w:rPr>
          <w:rFonts w:eastAsia="Cambria" w:cs="Times New Roman"/>
          <w:u w:val="single"/>
        </w:rPr>
        <w:t xml:space="preserve"> the </w:t>
      </w:r>
      <w:hyperlink r:id="rId12" w:history="1">
        <w:r w:rsidRPr="00B25752">
          <w:rPr>
            <w:rFonts w:eastAsia="Cambria" w:cs="Times New Roman"/>
            <w:u w:val="single"/>
          </w:rPr>
          <w:t xml:space="preserve">specter of widespread </w:t>
        </w:r>
        <w:r w:rsidRPr="00B25752">
          <w:rPr>
            <w:rFonts w:eastAsia="Cambria" w:cs="Times New Roman"/>
            <w:highlight w:val="green"/>
            <w:u w:val="single"/>
          </w:rPr>
          <w:t>democratic decline</w:t>
        </w:r>
      </w:hyperlink>
      <w:r w:rsidRPr="00B25752">
        <w:rPr>
          <w:rFonts w:eastAsia="Cambria" w:cs="Times New Roman"/>
          <w:sz w:val="16"/>
        </w:rPr>
        <w:t xml:space="preserve">. Rising </w:t>
      </w:r>
      <w:r w:rsidRPr="00B25752">
        <w:rPr>
          <w:rFonts w:eastAsia="Cambria" w:cs="Times New Roman"/>
          <w:highlight w:val="green"/>
          <w:u w:val="single"/>
        </w:rPr>
        <w:t xml:space="preserve">challenges to </w:t>
      </w:r>
      <w:r w:rsidRPr="00B25752">
        <w:rPr>
          <w:rFonts w:eastAsia="Cambria" w:cs="Times New Roman"/>
          <w:b/>
          <w:iCs/>
          <w:highlight w:val="green"/>
          <w:u w:val="single"/>
        </w:rPr>
        <w:t>democratic governance</w:t>
      </w:r>
      <w:r w:rsidRPr="00B25752">
        <w:rPr>
          <w:rFonts w:eastAsia="Cambria" w:cs="Times New Roman"/>
          <w:sz w:val="16"/>
        </w:rPr>
        <w:t xml:space="preserve"> across the globe </w:t>
      </w:r>
      <w:r w:rsidRPr="00B25752">
        <w:rPr>
          <w:rFonts w:eastAsia="Cambria" w:cs="Times New Roman"/>
          <w:highlight w:val="green"/>
          <w:u w:val="single"/>
        </w:rPr>
        <w:t xml:space="preserve">are a </w:t>
      </w:r>
      <w:r w:rsidRPr="00B25752">
        <w:rPr>
          <w:rFonts w:eastAsia="Cambria" w:cs="Times New Roman"/>
          <w:b/>
          <w:iCs/>
          <w:highlight w:val="green"/>
          <w:u w:val="single"/>
        </w:rPr>
        <w:t>major strain</w:t>
      </w:r>
      <w:r w:rsidRPr="00B25752">
        <w:rPr>
          <w:rFonts w:eastAsia="Cambria" w:cs="Times New Roman"/>
          <w:u w:val="single"/>
        </w:rPr>
        <w:t xml:space="preserve"> on the international system, but they receive </w:t>
      </w:r>
      <w:hyperlink r:id="rId13" w:history="1">
        <w:r w:rsidRPr="00B25752">
          <w:rPr>
            <w:rFonts w:eastAsia="Cambria" w:cs="Times New Roman"/>
            <w:sz w:val="16"/>
            <w:u w:val="single"/>
          </w:rPr>
          <w:t>far less attention</w:t>
        </w:r>
        <w:r w:rsidRPr="00B25752">
          <w:rPr>
            <w:rFonts w:eastAsia="Cambria" w:cs="Times New Roman"/>
            <w:sz w:val="16"/>
          </w:rPr>
          <w:t xml:space="preserve"> </w:t>
        </w:r>
      </w:hyperlink>
      <w:r w:rsidRPr="00B25752">
        <w:rPr>
          <w:rFonts w:eastAsia="Cambria" w:cs="Times New Roman"/>
          <w:sz w:val="16"/>
        </w:rPr>
        <w:t xml:space="preserve">in discussions of the shifting world order. </w:t>
      </w:r>
    </w:p>
    <w:p w14:paraId="31501581" w14:textId="77777777" w:rsidR="00FC15E1" w:rsidRPr="00B25752" w:rsidRDefault="00FC15E1" w:rsidP="00FC15E1">
      <w:pPr>
        <w:rPr>
          <w:rFonts w:eastAsia="Cambria" w:cs="Times New Roman"/>
          <w:sz w:val="16"/>
        </w:rPr>
      </w:pPr>
      <w:r w:rsidRPr="00B25752">
        <w:rPr>
          <w:rFonts w:eastAsia="Cambria" w:cs="Times New Roman"/>
          <w:sz w:val="16"/>
        </w:rPr>
        <w:t xml:space="preserve">In the 70 years since the end of World War II, </w:t>
      </w:r>
      <w:r w:rsidRPr="00B25752">
        <w:rPr>
          <w:rFonts w:eastAsia="Cambria" w:cs="Times New Roman"/>
          <w:u w:val="single"/>
        </w:rPr>
        <w:t xml:space="preserve">the </w:t>
      </w:r>
      <w:r w:rsidRPr="00B25752">
        <w:rPr>
          <w:rFonts w:eastAsia="Cambria" w:cs="Times New Roman"/>
          <w:highlight w:val="green"/>
          <w:u w:val="single"/>
        </w:rPr>
        <w:t>U</w:t>
      </w:r>
      <w:r w:rsidRPr="00B25752">
        <w:rPr>
          <w:rFonts w:eastAsia="Cambria" w:cs="Times New Roman"/>
          <w:u w:val="single"/>
        </w:rPr>
        <w:t xml:space="preserve">nited </w:t>
      </w:r>
      <w:r w:rsidRPr="00B25752">
        <w:rPr>
          <w:rFonts w:eastAsia="Cambria" w:cs="Times New Roman"/>
          <w:highlight w:val="green"/>
          <w:u w:val="single"/>
        </w:rPr>
        <w:t>S</w:t>
      </w:r>
      <w:r w:rsidRPr="00B25752">
        <w:rPr>
          <w:rFonts w:eastAsia="Cambria" w:cs="Times New Roman"/>
          <w:u w:val="single"/>
        </w:rPr>
        <w:t xml:space="preserve">tates has </w:t>
      </w:r>
      <w:r w:rsidRPr="00B25752">
        <w:rPr>
          <w:rFonts w:eastAsia="Cambria" w:cs="Times New Roman"/>
          <w:highlight w:val="green"/>
          <w:u w:val="single"/>
        </w:rPr>
        <w:t>fostered</w:t>
      </w:r>
      <w:r w:rsidRPr="00B25752">
        <w:rPr>
          <w:rFonts w:eastAsia="Cambria" w:cs="Times New Roman"/>
          <w:u w:val="single"/>
        </w:rPr>
        <w:t xml:space="preserve"> a global </w:t>
      </w:r>
      <w:r w:rsidRPr="00B25752">
        <w:rPr>
          <w:rFonts w:eastAsia="Cambria" w:cs="Times New Roman"/>
          <w:highlight w:val="green"/>
          <w:u w:val="single"/>
        </w:rPr>
        <w:t>order dominated by states that are liberal</w:t>
      </w:r>
      <w:r w:rsidRPr="00B25752">
        <w:rPr>
          <w:rFonts w:eastAsia="Cambria" w:cs="Times New Roman"/>
          <w:sz w:val="16"/>
        </w:rPr>
        <w:t xml:space="preserve">, capitalist, </w:t>
      </w:r>
      <w:r w:rsidRPr="00B25752">
        <w:rPr>
          <w:rFonts w:eastAsia="Cambria" w:cs="Times New Roman"/>
          <w:highlight w:val="green"/>
          <w:u w:val="single"/>
        </w:rPr>
        <w:t>and democratic</w:t>
      </w:r>
      <w:r w:rsidRPr="00B25752">
        <w:rPr>
          <w:rFonts w:eastAsia="Cambria" w:cs="Times New Roman"/>
          <w:sz w:val="16"/>
        </w:rPr>
        <w:t xml:space="preserve">. The </w:t>
      </w:r>
      <w:r w:rsidRPr="00B25752">
        <w:rPr>
          <w:rFonts w:eastAsia="Cambria" w:cs="Times New Roman"/>
          <w:u w:val="single"/>
        </w:rPr>
        <w:t>United States has promoted the spread of democracy to strengthen global norms</w:t>
      </w:r>
      <w:r w:rsidRPr="00B25752">
        <w:rPr>
          <w:rFonts w:eastAsia="Cambria" w:cs="Times New Roman"/>
          <w:sz w:val="16"/>
        </w:rPr>
        <w:t xml:space="preserve"> and rules that constitute the foundation of our current international system. However, despite the steady rise of democracy since the end of the Cold War, over the last 10 years </w:t>
      </w:r>
      <w:r w:rsidRPr="00B25752">
        <w:rPr>
          <w:rFonts w:eastAsia="Cambria" w:cs="Times New Roman"/>
          <w:u w:val="single"/>
        </w:rPr>
        <w:t xml:space="preserve">we have seen dramatic </w:t>
      </w:r>
      <w:r w:rsidRPr="00B25752">
        <w:rPr>
          <w:rFonts w:eastAsia="Cambria" w:cs="Times New Roman"/>
          <w:highlight w:val="green"/>
          <w:u w:val="single"/>
        </w:rPr>
        <w:t>reversals in</w:t>
      </w:r>
      <w:r w:rsidRPr="00B25752">
        <w:rPr>
          <w:rFonts w:eastAsia="Cambria" w:cs="Times New Roman"/>
          <w:u w:val="single"/>
        </w:rPr>
        <w:t xml:space="preserve"> respect for </w:t>
      </w:r>
      <w:r w:rsidRPr="00B25752">
        <w:rPr>
          <w:rFonts w:eastAsia="Cambria" w:cs="Times New Roman"/>
          <w:highlight w:val="green"/>
          <w:u w:val="single"/>
        </w:rPr>
        <w:t>democratic principles</w:t>
      </w:r>
      <w:r w:rsidRPr="00B25752">
        <w:rPr>
          <w:rFonts w:eastAsia="Cambria" w:cs="Times New Roman"/>
          <w:sz w:val="16"/>
        </w:rPr>
        <w:t xml:space="preserve"> across the globe. </w:t>
      </w:r>
      <w:hyperlink r:id="rId14" w:history="1">
        <w:r w:rsidRPr="00B25752">
          <w:rPr>
            <w:rFonts w:eastAsia="Cambria" w:cs="Times New Roman"/>
            <w:sz w:val="16"/>
          </w:rPr>
          <w:t>A 2015 Freedom House report</w:t>
        </w:r>
      </w:hyperlink>
      <w:r w:rsidRPr="00B25752">
        <w:rPr>
          <w:rFonts w:eastAsia="Cambria" w:cs="Times New Roman"/>
          <w:sz w:val="16"/>
        </w:rPr>
        <w:t xml:space="preserve"> stated that the “</w:t>
      </w:r>
      <w:r w:rsidRPr="00B25752">
        <w:rPr>
          <w:rFonts w:eastAsia="Cambria" w:cs="Times New Roman"/>
          <w:u w:val="single"/>
        </w:rPr>
        <w:t xml:space="preserve">acceptance of democracy as the world’s dominant form of government—and of an international system built on democratic ideals—is </w:t>
      </w:r>
      <w:r w:rsidRPr="00B25752">
        <w:rPr>
          <w:rFonts w:eastAsia="Cambria" w:cs="Times New Roman"/>
          <w:highlight w:val="green"/>
          <w:u w:val="single"/>
        </w:rPr>
        <w:t xml:space="preserve">under </w:t>
      </w:r>
      <w:r w:rsidRPr="00B25752">
        <w:rPr>
          <w:rFonts w:eastAsia="Cambria" w:cs="Times New Roman"/>
          <w:b/>
          <w:iCs/>
          <w:highlight w:val="green"/>
          <w:u w:val="single"/>
        </w:rPr>
        <w:t xml:space="preserve">greater threat </w:t>
      </w:r>
      <w:r w:rsidRPr="00B25752">
        <w:rPr>
          <w:rFonts w:eastAsia="Cambria" w:cs="Times New Roman"/>
          <w:b/>
          <w:iCs/>
          <w:u w:val="single"/>
        </w:rPr>
        <w:t>than at any point in the last 25 years</w:t>
      </w:r>
      <w:r w:rsidRPr="00B25752">
        <w:rPr>
          <w:rFonts w:eastAsia="Cambria" w:cs="Times New Roman"/>
          <w:sz w:val="16"/>
        </w:rPr>
        <w:t xml:space="preserve">.” </w:t>
      </w:r>
    </w:p>
    <w:p w14:paraId="6855D10D" w14:textId="77777777" w:rsidR="00FC15E1" w:rsidRPr="00B25752" w:rsidRDefault="00FC15E1" w:rsidP="00FC15E1">
      <w:pPr>
        <w:rPr>
          <w:rFonts w:eastAsia="Cambria" w:cs="Times New Roman"/>
          <w:sz w:val="16"/>
        </w:rPr>
      </w:pPr>
      <w:r w:rsidRPr="00B25752">
        <w:rPr>
          <w:rFonts w:eastAsia="Cambria" w:cs="Times New Roman"/>
          <w:sz w:val="16"/>
        </w:rPr>
        <w:t xml:space="preserve">Although the number of democracies in the world is at an all-time high, there are a number of </w:t>
      </w:r>
      <w:hyperlink r:id="rId15" w:anchor="http://www.journalofdemocracy.org/article/democracy-decline" w:history="1">
        <w:r w:rsidRPr="00B25752">
          <w:rPr>
            <w:rFonts w:eastAsia="Cambria" w:cs="Times New Roman"/>
            <w:sz w:val="16"/>
          </w:rPr>
          <w:t xml:space="preserve">key trends </w:t>
        </w:r>
      </w:hyperlink>
      <w:r w:rsidRPr="00B25752">
        <w:rPr>
          <w:rFonts w:eastAsia="Cambria" w:cs="Times New Roman"/>
          <w:sz w:val="16"/>
        </w:rPr>
        <w:t xml:space="preserve">that are working to undermine democracy. The </w:t>
      </w:r>
      <w:r w:rsidRPr="00B25752">
        <w:rPr>
          <w:rFonts w:eastAsia="Cambria" w:cs="Times New Roman"/>
          <w:highlight w:val="green"/>
          <w:u w:val="single"/>
        </w:rPr>
        <w:t>rollback of democracy</w:t>
      </w:r>
      <w:r w:rsidRPr="00B25752">
        <w:rPr>
          <w:rFonts w:eastAsia="Cambria" w:cs="Times New Roman"/>
          <w:u w:val="single"/>
        </w:rPr>
        <w:t xml:space="preserve"> in a few influential states or even in a number of less consequential ones would almost certainly </w:t>
      </w:r>
      <w:r w:rsidRPr="00B25752">
        <w:rPr>
          <w:rFonts w:eastAsia="Cambria" w:cs="Times New Roman"/>
          <w:highlight w:val="green"/>
          <w:u w:val="single"/>
        </w:rPr>
        <w:t>accelerate</w:t>
      </w:r>
      <w:r w:rsidRPr="00B25752">
        <w:rPr>
          <w:rFonts w:eastAsia="Cambria" w:cs="Times New Roman"/>
          <w:u w:val="single"/>
        </w:rPr>
        <w:t xml:space="preserve"> meaningful </w:t>
      </w:r>
      <w:r w:rsidRPr="00B25752">
        <w:rPr>
          <w:rFonts w:eastAsia="Cambria" w:cs="Times New Roman"/>
          <w:highlight w:val="green"/>
          <w:u w:val="single"/>
        </w:rPr>
        <w:t>changes</w:t>
      </w:r>
      <w:r w:rsidRPr="00B25752">
        <w:rPr>
          <w:rFonts w:eastAsia="Cambria" w:cs="Times New Roman"/>
          <w:sz w:val="16"/>
        </w:rPr>
        <w:t xml:space="preserve"> in today’s global order. </w:t>
      </w:r>
    </w:p>
    <w:p w14:paraId="3F41BBBC" w14:textId="77777777" w:rsidR="00FC15E1" w:rsidRPr="00B25752" w:rsidRDefault="00FC15E1" w:rsidP="00FC15E1">
      <w:pPr>
        <w:rPr>
          <w:rFonts w:eastAsia="Cambria" w:cs="Times New Roman"/>
          <w:sz w:val="16"/>
        </w:rPr>
      </w:pPr>
      <w:r w:rsidRPr="00B25752">
        <w:rPr>
          <w:rFonts w:eastAsia="Cambria" w:cs="Times New Roman"/>
          <w:sz w:val="16"/>
        </w:rPr>
        <w:t xml:space="preserve">Democratic decline would </w:t>
      </w:r>
      <w:r w:rsidRPr="00B25752">
        <w:rPr>
          <w:rFonts w:eastAsia="Cambria" w:cs="Times New Roman"/>
          <w:b/>
          <w:iCs/>
          <w:highlight w:val="green"/>
          <w:u w:val="single"/>
        </w:rPr>
        <w:t>weaken</w:t>
      </w:r>
      <w:r w:rsidRPr="00B25752">
        <w:rPr>
          <w:rFonts w:eastAsia="Cambria" w:cs="Times New Roman"/>
          <w:b/>
          <w:iCs/>
          <w:u w:val="single"/>
        </w:rPr>
        <w:t xml:space="preserve"> U.S. </w:t>
      </w:r>
      <w:r w:rsidRPr="00B25752">
        <w:rPr>
          <w:rFonts w:eastAsia="Cambria" w:cs="Times New Roman"/>
          <w:b/>
          <w:iCs/>
          <w:highlight w:val="green"/>
          <w:u w:val="single"/>
        </w:rPr>
        <w:t>partnerships</w:t>
      </w:r>
      <w:r w:rsidRPr="00B25752">
        <w:rPr>
          <w:rFonts w:eastAsia="Cambria" w:cs="Times New Roman"/>
          <w:b/>
          <w:iCs/>
          <w:u w:val="single"/>
        </w:rPr>
        <w:t xml:space="preserve"> and </w:t>
      </w:r>
      <w:r w:rsidRPr="00B25752">
        <w:rPr>
          <w:rFonts w:eastAsia="Cambria" w:cs="Times New Roman"/>
          <w:b/>
          <w:iCs/>
          <w:highlight w:val="green"/>
          <w:u w:val="single"/>
        </w:rPr>
        <w:t>erode</w:t>
      </w:r>
      <w:r w:rsidRPr="00B25752">
        <w:rPr>
          <w:rFonts w:eastAsia="Cambria" w:cs="Times New Roman"/>
          <w:b/>
          <w:iCs/>
          <w:u w:val="single"/>
        </w:rPr>
        <w:t xml:space="preserve"> an important foundation for U.S. </w:t>
      </w:r>
      <w:r w:rsidRPr="00B25752">
        <w:rPr>
          <w:rFonts w:eastAsia="Cambria" w:cs="Times New Roman"/>
          <w:b/>
          <w:iCs/>
          <w:highlight w:val="green"/>
          <w:u w:val="single"/>
        </w:rPr>
        <w:t>cooperation</w:t>
      </w:r>
      <w:r w:rsidRPr="00B25752">
        <w:rPr>
          <w:rFonts w:eastAsia="Cambria" w:cs="Times New Roman"/>
          <w:sz w:val="16"/>
        </w:rPr>
        <w:t xml:space="preserve"> abroad. </w:t>
      </w:r>
      <w:hyperlink r:id="rId16" w:anchor="http://cmp.sagepub.com/content/18/1/49.abstract" w:history="1">
        <w:r w:rsidRPr="00B25752">
          <w:rPr>
            <w:rFonts w:eastAsia="Cambria" w:cs="Times New Roman"/>
            <w:sz w:val="16"/>
          </w:rPr>
          <w:t xml:space="preserve">Research demonstrates </w:t>
        </w:r>
      </w:hyperlink>
      <w:r w:rsidRPr="00B25752">
        <w:rPr>
          <w:rFonts w:eastAsia="Cambria" w:cs="Times New Roman"/>
          <w:sz w:val="16"/>
        </w:rPr>
        <w:t xml:space="preserve">that domestic politics are a key determinant of the international behavior of states. In particular, </w:t>
      </w:r>
      <w:r w:rsidRPr="00B25752">
        <w:rPr>
          <w:rFonts w:eastAsia="Cambria" w:cs="Times New Roman"/>
          <w:highlight w:val="green"/>
          <w:u w:val="single"/>
        </w:rPr>
        <w:t>democracies</w:t>
      </w:r>
      <w:r w:rsidRPr="00B25752">
        <w:rPr>
          <w:rFonts w:eastAsia="Cambria" w:cs="Times New Roman"/>
          <w:sz w:val="16"/>
        </w:rPr>
        <w:t xml:space="preserve"> are </w:t>
      </w:r>
      <w:r w:rsidRPr="00B25752">
        <w:rPr>
          <w:rFonts w:eastAsia="Cambria" w:cs="Times New Roman"/>
          <w:u w:val="single"/>
        </w:rPr>
        <w:t xml:space="preserve">more likely to </w:t>
      </w:r>
      <w:r w:rsidRPr="00B25752">
        <w:rPr>
          <w:rFonts w:eastAsia="Cambria" w:cs="Times New Roman"/>
          <w:highlight w:val="green"/>
          <w:u w:val="single"/>
        </w:rPr>
        <w:t>form alliances and cooperate</w:t>
      </w:r>
      <w:r w:rsidRPr="00B25752">
        <w:rPr>
          <w:rFonts w:eastAsia="Cambria" w:cs="Times New Roman"/>
          <w:u w:val="single"/>
        </w:rPr>
        <w:t xml:space="preserve"> more fully with other democracies than with autocracies</w:t>
      </w:r>
      <w:r w:rsidRPr="00B25752">
        <w:rPr>
          <w:rFonts w:eastAsia="Cambria" w:cs="Times New Roman"/>
          <w:sz w:val="16"/>
        </w:rPr>
        <w:t xml:space="preserve">. Similarly, </w:t>
      </w:r>
      <w:r w:rsidRPr="00B25752">
        <w:rPr>
          <w:rFonts w:eastAsia="Cambria" w:cs="Times New Roman"/>
          <w:highlight w:val="green"/>
          <w:u w:val="single"/>
        </w:rPr>
        <w:t>authoritarian countries</w:t>
      </w:r>
      <w:r w:rsidRPr="00B25752">
        <w:rPr>
          <w:rFonts w:eastAsia="Cambria" w:cs="Times New Roman"/>
          <w:u w:val="single"/>
        </w:rPr>
        <w:t xml:space="preserve"> have established mechanisms for cooperation and sharing of “worst practices.” An increase in authoritarian countries</w:t>
      </w:r>
      <w:r w:rsidRPr="00B25752">
        <w:rPr>
          <w:rFonts w:eastAsia="Cambria" w:cs="Times New Roman"/>
          <w:sz w:val="16"/>
        </w:rPr>
        <w:t xml:space="preserve">, then, </w:t>
      </w:r>
      <w:r w:rsidRPr="00B25752">
        <w:rPr>
          <w:rFonts w:eastAsia="Cambria" w:cs="Times New Roman"/>
          <w:u w:val="single"/>
        </w:rPr>
        <w:t>would provide a broader platform</w:t>
      </w:r>
      <w:r w:rsidRPr="00B25752">
        <w:rPr>
          <w:rFonts w:eastAsia="Cambria" w:cs="Times New Roman"/>
          <w:sz w:val="16"/>
        </w:rPr>
        <w:t xml:space="preserve"> for coordination that could enable these countries to overcome their divergent histories, values, and interests—factors that are frequently cited as obstacles to the </w:t>
      </w:r>
      <w:r w:rsidRPr="00B25752">
        <w:rPr>
          <w:rFonts w:eastAsia="Cambria" w:cs="Times New Roman"/>
          <w:highlight w:val="green"/>
          <w:u w:val="single"/>
        </w:rPr>
        <w:t>form</w:t>
      </w:r>
      <w:r w:rsidRPr="00B25752">
        <w:rPr>
          <w:rFonts w:eastAsia="Cambria" w:cs="Times New Roman"/>
          <w:u w:val="single"/>
        </w:rPr>
        <w:t xml:space="preserve">ation of a cohesive </w:t>
      </w:r>
      <w:r w:rsidRPr="00B25752">
        <w:rPr>
          <w:rFonts w:eastAsia="Cambria" w:cs="Times New Roman"/>
          <w:highlight w:val="green"/>
          <w:u w:val="single"/>
        </w:rPr>
        <w:t>challenge to</w:t>
      </w:r>
      <w:r w:rsidRPr="00B25752">
        <w:rPr>
          <w:rFonts w:eastAsia="Cambria" w:cs="Times New Roman"/>
          <w:u w:val="single"/>
        </w:rPr>
        <w:t xml:space="preserve"> the U.S.-led international </w:t>
      </w:r>
      <w:r w:rsidRPr="00B25752">
        <w:rPr>
          <w:rFonts w:eastAsia="Cambria" w:cs="Times New Roman"/>
          <w:highlight w:val="green"/>
          <w:u w:val="single"/>
        </w:rPr>
        <w:t>system</w:t>
      </w:r>
      <w:r w:rsidRPr="00B25752">
        <w:rPr>
          <w:rFonts w:eastAsia="Cambria" w:cs="Times New Roman"/>
          <w:sz w:val="16"/>
        </w:rPr>
        <w:t xml:space="preserve">. </w:t>
      </w:r>
    </w:p>
    <w:p w14:paraId="57CBF73C" w14:textId="77777777" w:rsidR="00FC15E1" w:rsidRPr="00B25752" w:rsidRDefault="00FC15E1" w:rsidP="00FC15E1">
      <w:pPr>
        <w:rPr>
          <w:rFonts w:eastAsia="Cambria" w:cs="Times New Roman"/>
          <w:sz w:val="16"/>
        </w:rPr>
      </w:pPr>
      <w:r w:rsidRPr="00B25752">
        <w:rPr>
          <w:rFonts w:eastAsia="Cambria" w:cs="Times New Roman"/>
          <w:sz w:val="16"/>
        </w:rPr>
        <w:t xml:space="preserve">Recent examples support the empirical data. </w:t>
      </w:r>
      <w:r w:rsidRPr="00B25752">
        <w:rPr>
          <w:rFonts w:eastAsia="Cambria" w:cs="Times New Roman"/>
          <w:u w:val="single"/>
        </w:rPr>
        <w:t>Democratic backsliding in Hungary and</w:t>
      </w:r>
      <w:r w:rsidRPr="00B25752">
        <w:rPr>
          <w:rFonts w:eastAsia="Cambria" w:cs="Times New Roman"/>
          <w:sz w:val="16"/>
        </w:rPr>
        <w:t xml:space="preserve"> the hardening of </w:t>
      </w:r>
      <w:r w:rsidRPr="00B25752">
        <w:rPr>
          <w:rFonts w:eastAsia="Cambria" w:cs="Times New Roman"/>
          <w:u w:val="single"/>
        </w:rPr>
        <w:t>Egypt’s autocracy</w:t>
      </w:r>
      <w:r w:rsidRPr="00B25752">
        <w:rPr>
          <w:rFonts w:eastAsia="Cambria" w:cs="Times New Roman"/>
          <w:sz w:val="16"/>
        </w:rPr>
        <w:t xml:space="preserve"> under Abdel Fattah el-Sisi </w:t>
      </w:r>
      <w:r w:rsidRPr="00B25752">
        <w:rPr>
          <w:rFonts w:eastAsia="Cambria" w:cs="Times New Roman"/>
          <w:u w:val="single"/>
        </w:rPr>
        <w:t>have led to enhanced relations between these countries and Russia. Likewise, democratic decline in Bangladesh has led Sheikh Hasina Wazed and her ruling Awami League to seek closer relations with China and Russia</w:t>
      </w:r>
      <w:r w:rsidRPr="00B25752">
        <w:rPr>
          <w:rFonts w:eastAsia="Cambria" w:cs="Times New Roman"/>
          <w:sz w:val="16"/>
        </w:rPr>
        <w:t xml:space="preserve">, in part </w:t>
      </w:r>
      <w:r w:rsidRPr="00B25752">
        <w:rPr>
          <w:rFonts w:eastAsia="Cambria" w:cs="Times New Roman"/>
          <w:u w:val="single"/>
        </w:rPr>
        <w:t>to mitigate Western pressure and bolster</w:t>
      </w:r>
      <w:r w:rsidRPr="00B25752">
        <w:rPr>
          <w:rFonts w:eastAsia="Cambria" w:cs="Times New Roman"/>
          <w:sz w:val="16"/>
        </w:rPr>
        <w:t xml:space="preserve"> the </w:t>
      </w:r>
      <w:r w:rsidRPr="00B25752">
        <w:rPr>
          <w:rFonts w:eastAsia="Cambria" w:cs="Times New Roman"/>
          <w:u w:val="single"/>
        </w:rPr>
        <w:t>regime’s domestic standing</w:t>
      </w:r>
      <w:r w:rsidRPr="00B25752">
        <w:rPr>
          <w:rFonts w:eastAsia="Cambria" w:cs="Times New Roman"/>
          <w:sz w:val="16"/>
        </w:rPr>
        <w:t xml:space="preserve">. </w:t>
      </w:r>
    </w:p>
    <w:p w14:paraId="46D88DC4" w14:textId="77777777" w:rsidR="00FC15E1" w:rsidRPr="00B25752" w:rsidRDefault="00FC15E1" w:rsidP="00FC15E1">
      <w:pPr>
        <w:rPr>
          <w:rFonts w:eastAsia="Cambria" w:cs="Times New Roman"/>
          <w:sz w:val="16"/>
        </w:rPr>
      </w:pPr>
      <w:r w:rsidRPr="00B25752">
        <w:rPr>
          <w:rFonts w:eastAsia="Cambria" w:cs="Times New Roman"/>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B25752">
        <w:rPr>
          <w:rFonts w:eastAsia="Cambria" w:cs="Times New Roman"/>
          <w:u w:val="single"/>
        </w:rPr>
        <w:t xml:space="preserve">the </w:t>
      </w:r>
      <w:r w:rsidRPr="00B25752">
        <w:rPr>
          <w:rFonts w:eastAsia="Cambria" w:cs="Times New Roman"/>
          <w:b/>
          <w:iCs/>
          <w:u w:val="single"/>
        </w:rPr>
        <w:t xml:space="preserve">depth and </w:t>
      </w:r>
      <w:r w:rsidRPr="00B25752">
        <w:rPr>
          <w:rFonts w:eastAsia="Cambria" w:cs="Times New Roman"/>
          <w:b/>
          <w:iCs/>
          <w:highlight w:val="green"/>
          <w:u w:val="single"/>
        </w:rPr>
        <w:t>reliability of</w:t>
      </w:r>
      <w:r w:rsidRPr="00B25752">
        <w:rPr>
          <w:rFonts w:eastAsia="Cambria" w:cs="Times New Roman"/>
          <w:b/>
          <w:iCs/>
          <w:u w:val="single"/>
        </w:rPr>
        <w:t xml:space="preserve"> such </w:t>
      </w:r>
      <w:r w:rsidRPr="00B25752">
        <w:rPr>
          <w:rFonts w:eastAsia="Cambria" w:cs="Times New Roman"/>
          <w:b/>
          <w:iCs/>
          <w:highlight w:val="green"/>
          <w:u w:val="single"/>
        </w:rPr>
        <w:t>cooperation is limited</w:t>
      </w:r>
      <w:r w:rsidRPr="00B25752">
        <w:rPr>
          <w:rFonts w:eastAsia="Cambria" w:cs="Times New Roman"/>
          <w:sz w:val="16"/>
        </w:rPr>
        <w:t xml:space="preserve">. Consequently, </w:t>
      </w:r>
      <w:r w:rsidRPr="00B25752">
        <w:rPr>
          <w:rFonts w:eastAsia="Cambria" w:cs="Times New Roman"/>
          <w:u w:val="single"/>
        </w:rPr>
        <w:t xml:space="preserve">further </w:t>
      </w:r>
      <w:r w:rsidRPr="00B25752">
        <w:rPr>
          <w:rFonts w:eastAsia="Cambria" w:cs="Times New Roman"/>
          <w:highlight w:val="green"/>
          <w:u w:val="single"/>
        </w:rPr>
        <w:t>democratic decline</w:t>
      </w:r>
      <w:r w:rsidRPr="00B25752">
        <w:rPr>
          <w:rFonts w:eastAsia="Cambria" w:cs="Times New Roman"/>
          <w:u w:val="single"/>
        </w:rPr>
        <w:t xml:space="preserve"> could </w:t>
      </w:r>
      <w:r w:rsidRPr="00B25752">
        <w:rPr>
          <w:rFonts w:eastAsia="Cambria" w:cs="Times New Roman"/>
          <w:b/>
          <w:iCs/>
          <w:u w:val="single"/>
        </w:rPr>
        <w:t xml:space="preserve">seriously </w:t>
      </w:r>
      <w:r w:rsidRPr="00B25752">
        <w:rPr>
          <w:rFonts w:eastAsia="Cambria" w:cs="Times New Roman"/>
          <w:b/>
          <w:iCs/>
          <w:highlight w:val="green"/>
          <w:u w:val="single"/>
        </w:rPr>
        <w:t>compromise</w:t>
      </w:r>
      <w:r w:rsidRPr="00B25752">
        <w:rPr>
          <w:rFonts w:eastAsia="Cambria" w:cs="Times New Roman"/>
          <w:u w:val="single"/>
        </w:rPr>
        <w:t xml:space="preserve"> the United States’ ability to form the kinds of </w:t>
      </w:r>
      <w:r w:rsidRPr="00B25752">
        <w:rPr>
          <w:rFonts w:eastAsia="Cambria" w:cs="Times New Roman"/>
          <w:highlight w:val="green"/>
          <w:u w:val="single"/>
        </w:rPr>
        <w:t>deep partnerships that will be required</w:t>
      </w:r>
      <w:r w:rsidRPr="00B25752">
        <w:rPr>
          <w:rFonts w:eastAsia="Cambria" w:cs="Times New Roman"/>
          <w:sz w:val="16"/>
        </w:rPr>
        <w:t xml:space="preserve"> to confront today’s increasingly complex challenges. Global issues such as </w:t>
      </w:r>
      <w:r w:rsidRPr="00B25752">
        <w:rPr>
          <w:rFonts w:eastAsia="Cambria" w:cs="Times New Roman"/>
          <w:highlight w:val="green"/>
          <w:u w:val="single"/>
        </w:rPr>
        <w:t>climate change, migration,</w:t>
      </w:r>
      <w:r w:rsidRPr="00B25752">
        <w:rPr>
          <w:rFonts w:eastAsia="Cambria" w:cs="Times New Roman"/>
          <w:u w:val="single"/>
        </w:rPr>
        <w:t xml:space="preserve"> and </w:t>
      </w:r>
      <w:r w:rsidRPr="00B25752">
        <w:rPr>
          <w:rFonts w:eastAsia="Cambria" w:cs="Times New Roman"/>
          <w:b/>
          <w:iCs/>
          <w:u w:val="single"/>
        </w:rPr>
        <w:t xml:space="preserve">violent </w:t>
      </w:r>
      <w:r w:rsidRPr="00B25752">
        <w:rPr>
          <w:rFonts w:eastAsia="Cambria" w:cs="Times New Roman"/>
          <w:b/>
          <w:iCs/>
          <w:highlight w:val="green"/>
          <w:u w:val="single"/>
        </w:rPr>
        <w:t>extremism demand</w:t>
      </w:r>
      <w:r w:rsidRPr="00B25752">
        <w:rPr>
          <w:rFonts w:eastAsia="Cambria" w:cs="Times New Roman"/>
          <w:b/>
          <w:iCs/>
          <w:u w:val="single"/>
        </w:rPr>
        <w:t xml:space="preserve"> the coordination and </w:t>
      </w:r>
      <w:r w:rsidRPr="00B25752">
        <w:rPr>
          <w:rFonts w:eastAsia="Cambria" w:cs="Times New Roman"/>
          <w:b/>
          <w:iCs/>
          <w:highlight w:val="green"/>
          <w:u w:val="single"/>
        </w:rPr>
        <w:t>cooperation</w:t>
      </w:r>
      <w:r w:rsidRPr="00B25752">
        <w:rPr>
          <w:rFonts w:eastAsia="Cambria" w:cs="Times New Roman"/>
          <w:b/>
          <w:iCs/>
          <w:u w:val="single"/>
        </w:rPr>
        <w:t xml:space="preserve"> that democratic backsliding would put in peril</w:t>
      </w:r>
      <w:r w:rsidRPr="00B25752">
        <w:rPr>
          <w:rFonts w:eastAsia="Cambria" w:cs="Times New Roman"/>
          <w:sz w:val="16"/>
        </w:rPr>
        <w:t xml:space="preserve">. Put simply, </w:t>
      </w:r>
      <w:r w:rsidRPr="00B25752">
        <w:rPr>
          <w:rFonts w:eastAsia="Cambria" w:cs="Times New Roman"/>
          <w:u w:val="single"/>
        </w:rPr>
        <w:t>the United States is a less effective and influential actor if it loses its ability to rely on its partnerships</w:t>
      </w:r>
      <w:r w:rsidRPr="00B25752">
        <w:rPr>
          <w:rFonts w:eastAsia="Cambria" w:cs="Times New Roman"/>
          <w:sz w:val="16"/>
        </w:rPr>
        <w:t xml:space="preserve"> with other democratic nations. </w:t>
      </w:r>
    </w:p>
    <w:p w14:paraId="7CC3714A" w14:textId="77777777" w:rsidR="00FC15E1" w:rsidRPr="00B25752" w:rsidRDefault="00FC15E1" w:rsidP="00FC15E1">
      <w:pPr>
        <w:rPr>
          <w:rFonts w:eastAsia="Cambria" w:cs="Times New Roman"/>
          <w:sz w:val="16"/>
        </w:rPr>
      </w:pPr>
      <w:r w:rsidRPr="00B25752">
        <w:rPr>
          <w:rFonts w:eastAsia="Cambria" w:cs="Times New Roman"/>
          <w:sz w:val="16"/>
        </w:rPr>
        <w:t xml:space="preserve">A </w:t>
      </w:r>
      <w:r w:rsidRPr="00B25752">
        <w:rPr>
          <w:rFonts w:eastAsia="Cambria" w:cs="Times New Roman"/>
          <w:u w:val="single"/>
        </w:rPr>
        <w:t xml:space="preserve">slide toward </w:t>
      </w:r>
      <w:r w:rsidRPr="00B25752">
        <w:rPr>
          <w:rFonts w:eastAsia="Cambria" w:cs="Times New Roman"/>
          <w:highlight w:val="green"/>
          <w:u w:val="single"/>
        </w:rPr>
        <w:t>authoritarianism</w:t>
      </w:r>
      <w:r w:rsidRPr="00B25752">
        <w:rPr>
          <w:rFonts w:eastAsia="Cambria" w:cs="Times New Roman"/>
          <w:u w:val="single"/>
        </w:rPr>
        <w:t xml:space="preserve"> could also </w:t>
      </w:r>
      <w:r w:rsidRPr="00B25752">
        <w:rPr>
          <w:rFonts w:eastAsia="Cambria" w:cs="Times New Roman"/>
          <w:b/>
          <w:iCs/>
          <w:u w:val="single"/>
        </w:rPr>
        <w:t xml:space="preserve">challenge the current global order by </w:t>
      </w:r>
      <w:r w:rsidRPr="00B25752">
        <w:rPr>
          <w:rFonts w:eastAsia="Cambria" w:cs="Times New Roman"/>
          <w:b/>
          <w:iCs/>
          <w:highlight w:val="green"/>
          <w:u w:val="single"/>
        </w:rPr>
        <w:t>diluting</w:t>
      </w:r>
      <w:r w:rsidRPr="00B25752">
        <w:rPr>
          <w:rFonts w:eastAsia="Cambria" w:cs="Times New Roman"/>
          <w:b/>
          <w:iCs/>
          <w:u w:val="single"/>
        </w:rPr>
        <w:t xml:space="preserve"> U.S. influence in critical international </w:t>
      </w:r>
      <w:r w:rsidRPr="00B25752">
        <w:rPr>
          <w:rFonts w:eastAsia="Cambria" w:cs="Times New Roman"/>
          <w:b/>
          <w:iCs/>
          <w:highlight w:val="green"/>
          <w:u w:val="single"/>
        </w:rPr>
        <w:t>institutions</w:t>
      </w:r>
      <w:r w:rsidRPr="00B25752">
        <w:rPr>
          <w:rFonts w:eastAsia="Cambria" w:cs="Times New Roman"/>
          <w:sz w:val="16"/>
        </w:rPr>
        <w:t xml:space="preserve">, including the </w:t>
      </w:r>
      <w:hyperlink r:id="rId17" w:history="1">
        <w:r w:rsidRPr="00B25752">
          <w:rPr>
            <w:rFonts w:eastAsia="Cambria" w:cs="Times New Roman"/>
            <w:sz w:val="16"/>
          </w:rPr>
          <w:t xml:space="preserve">United Nations </w:t>
        </w:r>
      </w:hyperlink>
      <w:r w:rsidRPr="00B25752">
        <w:rPr>
          <w:rFonts w:eastAsia="Cambria" w:cs="Times New Roman"/>
          <w:sz w:val="16"/>
        </w:rPr>
        <w:t xml:space="preserve">, the World Bank, and the International Monetary Fund (IMF). Democratic decline would </w:t>
      </w:r>
      <w:r w:rsidRPr="00B25752">
        <w:rPr>
          <w:rFonts w:eastAsia="Cambria" w:cs="Times New Roman"/>
          <w:u w:val="single"/>
        </w:rPr>
        <w:t>weaken Western efforts within these institutions to advance issues such as Internet freedom and the responsibility to protect</w:t>
      </w:r>
      <w:r w:rsidRPr="00B25752">
        <w:rPr>
          <w:rFonts w:eastAsia="Cambria" w:cs="Times New Roman"/>
          <w:sz w:val="16"/>
        </w:rPr>
        <w:t xml:space="preserve">. In the case of Internet governance, for example, Western </w:t>
      </w:r>
      <w:r w:rsidRPr="00B25752">
        <w:rPr>
          <w:rFonts w:eastAsia="Cambria" w:cs="Times New Roman"/>
          <w:u w:val="single"/>
        </w:rPr>
        <w:t>democracies support an open, largely private, global Internet. Autocracies</w:t>
      </w:r>
      <w:r w:rsidRPr="00B25752">
        <w:rPr>
          <w:rFonts w:eastAsia="Cambria" w:cs="Times New Roman"/>
          <w:sz w:val="16"/>
        </w:rPr>
        <w:t xml:space="preserve">, in contrast, </w:t>
      </w:r>
      <w:r w:rsidRPr="00B25752">
        <w:rPr>
          <w:rFonts w:eastAsia="Cambria" w:cs="Times New Roman"/>
          <w:u w:val="single"/>
        </w:rPr>
        <w:t>promote state control over the Internet</w:t>
      </w:r>
      <w:r w:rsidRPr="00B25752">
        <w:rPr>
          <w:rFonts w:eastAsia="Cambria" w:cs="Times New Roman"/>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70DE22F5" w14:textId="77777777" w:rsidR="00FC15E1" w:rsidRPr="00B25752" w:rsidRDefault="00FC15E1" w:rsidP="00FC15E1">
      <w:pPr>
        <w:rPr>
          <w:rFonts w:eastAsia="Cambria" w:cs="Times New Roman"/>
          <w:u w:val="single"/>
        </w:rPr>
      </w:pPr>
      <w:r w:rsidRPr="00B25752">
        <w:rPr>
          <w:rFonts w:eastAsia="Cambria" w:cs="Times New Roman"/>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B25752">
        <w:rPr>
          <w:rFonts w:eastAsia="Cambria" w:cs="Times New Roman"/>
          <w:u w:val="single"/>
        </w:rPr>
        <w:t xml:space="preserve">the rising influence of </w:t>
      </w:r>
      <w:r w:rsidRPr="00B25752">
        <w:rPr>
          <w:rFonts w:eastAsia="Cambria" w:cs="Times New Roman"/>
          <w:highlight w:val="green"/>
          <w:u w:val="single"/>
        </w:rPr>
        <w:t>autocracies could enable</w:t>
      </w:r>
      <w:r w:rsidRPr="00B25752">
        <w:rPr>
          <w:rFonts w:eastAsia="Cambria" w:cs="Times New Roman"/>
          <w:u w:val="single"/>
        </w:rPr>
        <w:t xml:space="preserve"> these </w:t>
      </w:r>
      <w:r w:rsidRPr="00B25752">
        <w:rPr>
          <w:rFonts w:eastAsia="Cambria" w:cs="Times New Roman"/>
          <w:highlight w:val="green"/>
          <w:u w:val="single"/>
        </w:rPr>
        <w:t>countries to bypass</w:t>
      </w:r>
      <w:r w:rsidRPr="00B25752">
        <w:rPr>
          <w:rFonts w:eastAsia="Cambria" w:cs="Times New Roman"/>
          <w:u w:val="single"/>
        </w:rPr>
        <w:t xml:space="preserve"> the </w:t>
      </w:r>
      <w:r w:rsidRPr="00B25752">
        <w:rPr>
          <w:rFonts w:eastAsia="Cambria" w:cs="Times New Roman"/>
          <w:highlight w:val="green"/>
          <w:u w:val="single"/>
        </w:rPr>
        <w:t>IMF and World Bank</w:t>
      </w:r>
      <w:r w:rsidRPr="00B25752">
        <w:rPr>
          <w:rFonts w:eastAsia="Cambria" w:cs="Times New Roman"/>
          <w:u w:val="single"/>
        </w:rPr>
        <w:t xml:space="preserve"> all together</w:t>
      </w:r>
      <w:r w:rsidRPr="00B25752">
        <w:rPr>
          <w:rFonts w:eastAsia="Cambria" w:cs="Times New Roman"/>
          <w:sz w:val="16"/>
        </w:rPr>
        <w:t xml:space="preserve">. For example, </w:t>
      </w:r>
      <w:r w:rsidRPr="00B25752">
        <w:rPr>
          <w:rFonts w:eastAsia="Cambria" w:cs="Times New Roman"/>
          <w:u w:val="single"/>
        </w:rPr>
        <w:t>the Chinese-created Asian Infrastructure</w:t>
      </w:r>
      <w:r w:rsidRPr="00B25752">
        <w:rPr>
          <w:rFonts w:eastAsia="Cambria" w:cs="Times New Roman"/>
          <w:sz w:val="16"/>
        </w:rPr>
        <w:t xml:space="preserve"> and Investment Bank and the BRICS Bank—which includes Russia, China, and an increasingly authoritarian South Africa—</w:t>
      </w:r>
      <w:r w:rsidRPr="00B25752">
        <w:rPr>
          <w:rFonts w:eastAsia="Cambria" w:cs="Times New Roman"/>
          <w:u w:val="single"/>
        </w:rPr>
        <w:t>provide countries with the potential to bypass existing global financial institutions when it suits their interests. Authori</w:t>
      </w:r>
      <w:r w:rsidRPr="00B25752">
        <w:rPr>
          <w:rFonts w:eastAsia="Cambria" w:cs="Times New Roman"/>
          <w:highlight w:val="green"/>
          <w:u w:val="single"/>
        </w:rPr>
        <w:t>tarian-led alternatives</w:t>
      </w:r>
      <w:r w:rsidRPr="00B25752">
        <w:rPr>
          <w:rFonts w:eastAsia="Cambria" w:cs="Times New Roman"/>
          <w:u w:val="single"/>
        </w:rPr>
        <w:t xml:space="preserve"> pose the </w:t>
      </w:r>
      <w:r w:rsidRPr="00B25752">
        <w:rPr>
          <w:rFonts w:eastAsia="Cambria" w:cs="Times New Roman"/>
          <w:highlight w:val="green"/>
          <w:u w:val="single"/>
        </w:rPr>
        <w:t>risk</w:t>
      </w:r>
      <w:r w:rsidRPr="00B25752">
        <w:rPr>
          <w:rFonts w:eastAsia="Cambria" w:cs="Times New Roman"/>
          <w:u w:val="single"/>
        </w:rPr>
        <w:t xml:space="preserve"> that global </w:t>
      </w:r>
      <w:r w:rsidRPr="00B25752">
        <w:rPr>
          <w:rFonts w:eastAsia="Cambria" w:cs="Times New Roman"/>
          <w:highlight w:val="green"/>
          <w:u w:val="single"/>
        </w:rPr>
        <w:t>economic governance will become</w:t>
      </w:r>
      <w:r w:rsidRPr="00B25752">
        <w:rPr>
          <w:rFonts w:eastAsia="Cambria" w:cs="Times New Roman"/>
          <w:u w:val="single"/>
        </w:rPr>
        <w:t xml:space="preserve"> </w:t>
      </w:r>
      <w:hyperlink r:id="rId18" w:anchor=".V2H3MRbXgdI" w:history="1">
        <w:r w:rsidRPr="00B25752">
          <w:rPr>
            <w:rFonts w:eastAsia="Cambria" w:cs="Times New Roman"/>
            <w:highlight w:val="green"/>
            <w:u w:val="single"/>
          </w:rPr>
          <w:t>fragmented and less effective</w:t>
        </w:r>
      </w:hyperlink>
      <w:r w:rsidRPr="00B25752">
        <w:rPr>
          <w:rFonts w:eastAsia="Cambria" w:cs="Times New Roman"/>
          <w:u w:val="single"/>
        </w:rPr>
        <w:t xml:space="preserve">. </w:t>
      </w:r>
    </w:p>
    <w:p w14:paraId="14F0139B" w14:textId="77777777" w:rsidR="00FC15E1" w:rsidRPr="00B25752" w:rsidRDefault="00FC15E1" w:rsidP="00FC15E1">
      <w:pPr>
        <w:rPr>
          <w:rFonts w:eastAsia="Cambria" w:cs="Times New Roman"/>
          <w:sz w:val="16"/>
        </w:rPr>
      </w:pPr>
      <w:r w:rsidRPr="00B25752">
        <w:rPr>
          <w:rFonts w:eastAsia="Cambria" w:cs="Times New Roman"/>
          <w:highlight w:val="green"/>
          <w:u w:val="single"/>
        </w:rPr>
        <w:t>Violence and instability</w:t>
      </w:r>
      <w:r w:rsidRPr="00B25752">
        <w:rPr>
          <w:rFonts w:eastAsia="Cambria" w:cs="Times New Roman"/>
          <w:u w:val="single"/>
        </w:rPr>
        <w:t xml:space="preserve"> would </w:t>
      </w:r>
      <w:r w:rsidRPr="00B25752">
        <w:rPr>
          <w:rFonts w:eastAsia="Cambria" w:cs="Times New Roman"/>
          <w:b/>
          <w:iCs/>
          <w:u w:val="single"/>
        </w:rPr>
        <w:t xml:space="preserve">also likely </w:t>
      </w:r>
      <w:r w:rsidRPr="00B25752">
        <w:rPr>
          <w:rFonts w:eastAsia="Cambria" w:cs="Times New Roman"/>
          <w:b/>
          <w:iCs/>
          <w:highlight w:val="green"/>
          <w:u w:val="single"/>
        </w:rPr>
        <w:t>increase</w:t>
      </w:r>
      <w:r w:rsidRPr="00B25752">
        <w:rPr>
          <w:rFonts w:eastAsia="Cambria" w:cs="Times New Roman"/>
          <w:sz w:val="16"/>
        </w:rPr>
        <w:t xml:space="preserve"> if more democracies give way to autocracy. </w:t>
      </w:r>
      <w:hyperlink r:id="rId19" w:history="1">
        <w:r w:rsidRPr="00B25752">
          <w:rPr>
            <w:rFonts w:eastAsia="Cambria" w:cs="Times New Roman"/>
            <w:sz w:val="16"/>
          </w:rPr>
          <w:t>International relations literature</w:t>
        </w:r>
      </w:hyperlink>
      <w:r w:rsidRPr="00B25752">
        <w:rPr>
          <w:rFonts w:eastAsia="Cambria" w:cs="Times New Roman"/>
          <w:sz w:val="16"/>
        </w:rPr>
        <w:t xml:space="preserve"> tells us that </w:t>
      </w:r>
      <w:r w:rsidRPr="00B25752">
        <w:rPr>
          <w:rFonts w:eastAsia="Cambria" w:cs="Times New Roman"/>
          <w:highlight w:val="green"/>
          <w:u w:val="single"/>
        </w:rPr>
        <w:t>democracies</w:t>
      </w:r>
      <w:r w:rsidRPr="00B25752">
        <w:rPr>
          <w:rFonts w:eastAsia="Cambria" w:cs="Times New Roman"/>
          <w:u w:val="single"/>
        </w:rPr>
        <w:t xml:space="preserve"> are </w:t>
      </w:r>
      <w:r w:rsidRPr="00B25752">
        <w:rPr>
          <w:rFonts w:eastAsia="Cambria" w:cs="Times New Roman"/>
          <w:b/>
          <w:iCs/>
          <w:highlight w:val="green"/>
          <w:u w:val="single"/>
        </w:rPr>
        <w:t>less likely to fight wars</w:t>
      </w:r>
      <w:r w:rsidRPr="00B25752">
        <w:rPr>
          <w:rFonts w:eastAsia="Cambria" w:cs="Times New Roman"/>
          <w:u w:val="single"/>
        </w:rPr>
        <w:t xml:space="preserve"> against other democracies, suggesting that interstate wars would rise as the number of democracies declines</w:t>
      </w:r>
      <w:r w:rsidRPr="00B25752">
        <w:rPr>
          <w:rFonts w:eastAsia="Cambria" w:cs="Times New Roman"/>
          <w:sz w:val="16"/>
        </w:rPr>
        <w:t xml:space="preserve">. Moreover, </w:t>
      </w:r>
      <w:r w:rsidRPr="00B25752">
        <w:rPr>
          <w:rFonts w:eastAsia="Cambria" w:cs="Times New Roman"/>
          <w:u w:val="single"/>
        </w:rPr>
        <w:t>within countries that are already autocratic, additional movement</w:t>
      </w:r>
      <w:r w:rsidRPr="00B25752">
        <w:rPr>
          <w:rFonts w:eastAsia="Cambria" w:cs="Times New Roman"/>
          <w:sz w:val="16"/>
        </w:rPr>
        <w:t xml:space="preserve"> away from democracy, or an “authoritarian hardening,” would </w:t>
      </w:r>
      <w:r w:rsidRPr="00B25752">
        <w:rPr>
          <w:rFonts w:eastAsia="Cambria" w:cs="Times New Roman"/>
          <w:u w:val="single"/>
        </w:rPr>
        <w:t>increase global instability</w:t>
      </w:r>
      <w:r w:rsidRPr="00B25752">
        <w:rPr>
          <w:rFonts w:eastAsia="Cambria" w:cs="Times New Roman"/>
          <w:sz w:val="16"/>
        </w:rPr>
        <w:t xml:space="preserve">. Highly repressive autocracies are the most likely to </w:t>
      </w:r>
      <w:r w:rsidRPr="00B25752">
        <w:rPr>
          <w:rFonts w:eastAsia="Cambria" w:cs="Times New Roman"/>
          <w:u w:val="single"/>
        </w:rPr>
        <w:t>experience state failure, as was the case in the Central African Republic</w:t>
      </w:r>
      <w:r w:rsidRPr="00B25752">
        <w:rPr>
          <w:rFonts w:eastAsia="Cambria" w:cs="Times New Roman"/>
          <w:sz w:val="16"/>
        </w:rPr>
        <w:t xml:space="preserve">, Libya, Somalia, Syria, and Yemen. In this way, </w:t>
      </w:r>
      <w:r w:rsidRPr="00B25752">
        <w:rPr>
          <w:rFonts w:eastAsia="Cambria" w:cs="Times New Roman"/>
          <w:u w:val="single"/>
        </w:rPr>
        <w:t>democratic decline would significantly strain the international order</w:t>
      </w:r>
      <w:r w:rsidRPr="00B25752">
        <w:rPr>
          <w:rFonts w:eastAsia="Cambria" w:cs="Times New Roman"/>
          <w:sz w:val="16"/>
        </w:rPr>
        <w:t xml:space="preserve"> because rising levels of instability would exceed the West’s ability to respond to the tremendous costs of peacekeeping, humanitarian assistance, and refugee flows. </w:t>
      </w:r>
    </w:p>
    <w:p w14:paraId="592CEBDC" w14:textId="77777777" w:rsidR="00FC15E1" w:rsidRPr="00B25752" w:rsidRDefault="00FC15E1" w:rsidP="00FC15E1">
      <w:pPr>
        <w:rPr>
          <w:rFonts w:eastAsia="Cambria" w:cs="Times New Roman"/>
          <w:sz w:val="16"/>
        </w:rPr>
      </w:pPr>
      <w:r w:rsidRPr="00B25752">
        <w:rPr>
          <w:rFonts w:eastAsia="Cambria" w:cs="Times New Roman"/>
          <w:sz w:val="16"/>
        </w:rPr>
        <w:t xml:space="preserve">Finally, </w:t>
      </w:r>
      <w:r w:rsidRPr="00B25752">
        <w:rPr>
          <w:rFonts w:eastAsia="Cambria" w:cs="Times New Roman"/>
          <w:u w:val="single"/>
        </w:rPr>
        <w:t xml:space="preserve">widespread </w:t>
      </w:r>
      <w:r w:rsidRPr="00B25752">
        <w:rPr>
          <w:rFonts w:eastAsia="Cambria" w:cs="Times New Roman"/>
          <w:highlight w:val="green"/>
          <w:u w:val="single"/>
        </w:rPr>
        <w:t>democratic decline</w:t>
      </w:r>
      <w:r w:rsidRPr="00B25752">
        <w:rPr>
          <w:rFonts w:eastAsia="Cambria" w:cs="Times New Roman"/>
          <w:u w:val="single"/>
        </w:rPr>
        <w:t xml:space="preserve"> would </w:t>
      </w:r>
      <w:r w:rsidRPr="00B25752">
        <w:rPr>
          <w:rFonts w:eastAsia="Cambria" w:cs="Times New Roman"/>
          <w:highlight w:val="green"/>
          <w:u w:val="single"/>
        </w:rPr>
        <w:t xml:space="preserve">contribute to </w:t>
      </w:r>
      <w:r w:rsidRPr="00B25752">
        <w:rPr>
          <w:rFonts w:eastAsia="Cambria" w:cs="Times New Roman"/>
          <w:u w:val="single"/>
        </w:rPr>
        <w:t xml:space="preserve">rising </w:t>
      </w:r>
      <w:r w:rsidRPr="00B25752">
        <w:rPr>
          <w:rFonts w:eastAsia="Cambria" w:cs="Times New Roman"/>
          <w:highlight w:val="green"/>
          <w:u w:val="single"/>
        </w:rPr>
        <w:t xml:space="preserve">anti-U.S. sentiment </w:t>
      </w:r>
      <w:r w:rsidRPr="00B25752">
        <w:rPr>
          <w:rFonts w:eastAsia="Cambria" w:cs="Times New Roman"/>
          <w:u w:val="single"/>
        </w:rPr>
        <w:t xml:space="preserve">that could </w:t>
      </w:r>
      <w:r w:rsidRPr="00B25752">
        <w:rPr>
          <w:rFonts w:eastAsia="Cambria" w:cs="Times New Roman"/>
          <w:b/>
          <w:iCs/>
          <w:highlight w:val="green"/>
          <w:u w:val="single"/>
        </w:rPr>
        <w:t>fuel a global order that is</w:t>
      </w:r>
      <w:r w:rsidRPr="00B25752">
        <w:rPr>
          <w:rFonts w:eastAsia="Cambria" w:cs="Times New Roman"/>
          <w:b/>
          <w:iCs/>
          <w:u w:val="single"/>
        </w:rPr>
        <w:t xml:space="preserve"> increasingly </w:t>
      </w:r>
      <w:r w:rsidRPr="00B25752">
        <w:rPr>
          <w:rFonts w:eastAsia="Cambria" w:cs="Times New Roman"/>
          <w:b/>
          <w:iCs/>
          <w:highlight w:val="green"/>
          <w:u w:val="single"/>
        </w:rPr>
        <w:t>antagonistic</w:t>
      </w:r>
      <w:r w:rsidRPr="00B25752">
        <w:rPr>
          <w:rFonts w:eastAsia="Cambria" w:cs="Times New Roman"/>
          <w:b/>
          <w:iCs/>
          <w:u w:val="single"/>
        </w:rPr>
        <w:t xml:space="preserve"> to the United States</w:t>
      </w:r>
      <w:r w:rsidRPr="00B25752">
        <w:rPr>
          <w:rFonts w:eastAsia="Cambria" w:cs="Times New Roman"/>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2B614CDC" w14:textId="77777777" w:rsidR="00FC15E1" w:rsidRPr="00B25752" w:rsidRDefault="00FC15E1" w:rsidP="00FC15E1">
      <w:pPr>
        <w:rPr>
          <w:rFonts w:eastAsia="Cambria" w:cs="Times New Roman"/>
          <w:sz w:val="16"/>
        </w:rPr>
      </w:pPr>
      <w:r w:rsidRPr="00B25752">
        <w:rPr>
          <w:rFonts w:eastAsia="Cambria" w:cs="Times New Roman"/>
          <w:sz w:val="16"/>
        </w:rPr>
        <w:t xml:space="preserve">Since 9/11, and particularly in the wake of the Arab Spring, Western enthusiasm for democracy support has waned. Rising levels of </w:t>
      </w:r>
      <w:r w:rsidRPr="00B25752">
        <w:rPr>
          <w:rFonts w:eastAsia="Cambria" w:cs="Times New Roman"/>
          <w:u w:val="single"/>
        </w:rPr>
        <w:t>instability</w:t>
      </w:r>
      <w:r w:rsidRPr="00B25752">
        <w:rPr>
          <w:rFonts w:eastAsia="Cambria" w:cs="Times New Roman"/>
          <w:sz w:val="16"/>
        </w:rPr>
        <w:t xml:space="preserve">, including in Ukraine and the Middle East, fragile governance in Afghanistan and Iraq, </w:t>
      </w:r>
      <w:r w:rsidRPr="00B25752">
        <w:rPr>
          <w:rFonts w:eastAsia="Cambria" w:cs="Times New Roman"/>
          <w:u w:val="single"/>
        </w:rPr>
        <w:t xml:space="preserve">and </w:t>
      </w:r>
      <w:r w:rsidRPr="00B25752">
        <w:rPr>
          <w:rFonts w:eastAsia="Cambria" w:cs="Times New Roman"/>
          <w:highlight w:val="green"/>
          <w:u w:val="single"/>
        </w:rPr>
        <w:t>sustained threats from terrorist</w:t>
      </w:r>
      <w:r w:rsidRPr="00B25752">
        <w:rPr>
          <w:rFonts w:eastAsia="Cambria" w:cs="Times New Roman"/>
          <w:u w:val="single"/>
        </w:rPr>
        <w:t xml:space="preserve"> groups such as ISIL have increased Western focus on security and stability</w:t>
      </w:r>
      <w:r w:rsidRPr="00B25752">
        <w:rPr>
          <w:rFonts w:eastAsia="Cambria" w:cs="Times New Roman"/>
          <w:sz w:val="16"/>
        </w:rPr>
        <w:t xml:space="preserve">. U.S. preoccupation with intelligence sharing, basing and overflight rights, along with the perception that autocracy equates with stability, are trumping democracy and human rights considerations. </w:t>
      </w:r>
    </w:p>
    <w:p w14:paraId="4ECE6A04" w14:textId="77777777" w:rsidR="00FC15E1" w:rsidRPr="00B25752" w:rsidRDefault="00FC15E1" w:rsidP="00FC15E1">
      <w:pPr>
        <w:rPr>
          <w:rFonts w:eastAsia="Cambria" w:cs="Times New Roman"/>
          <w:sz w:val="16"/>
        </w:rPr>
      </w:pPr>
      <w:r w:rsidRPr="00B25752">
        <w:rPr>
          <w:rFonts w:eastAsia="Cambria" w:cs="Times New Roman"/>
          <w:sz w:val="16"/>
        </w:rPr>
        <w:t xml:space="preserve">While </w:t>
      </w:r>
      <w:r w:rsidRPr="00B25752">
        <w:rPr>
          <w:rFonts w:eastAsia="Cambria" w:cs="Times New Roman"/>
          <w:u w:val="single"/>
        </w:rPr>
        <w:t>rising levels of global instability explain part of Washington’s shift from an historical commitment to democracy, the nature of the policy process itself is a less appreciated factor</w:t>
      </w:r>
      <w:r w:rsidRPr="00B25752">
        <w:rPr>
          <w:rFonts w:eastAsia="Cambria" w:cs="Times New Roman"/>
          <w:sz w:val="16"/>
        </w:rPr>
        <w:t xml:space="preserve">. Policy discussions tend to occur on a country-by-country basis—leading to choices that weigh the costs and benefits of democracy support within the confines of a single country. From this perspective, </w:t>
      </w:r>
      <w:r w:rsidRPr="00B25752">
        <w:rPr>
          <w:rFonts w:eastAsia="Cambria" w:cs="Times New Roman"/>
          <w:u w:val="single"/>
        </w:rPr>
        <w:t xml:space="preserve">the benefits of </w:t>
      </w:r>
      <w:r w:rsidRPr="00B25752">
        <w:rPr>
          <w:rFonts w:eastAsia="Cambria" w:cs="Times New Roman"/>
          <w:b/>
          <w:iCs/>
          <w:u w:val="single"/>
        </w:rPr>
        <w:t>counterterrorism cooperation or access to natural resources are regularly judged to outweigh the perceived costs of supporting human rights</w:t>
      </w:r>
      <w:r w:rsidRPr="00B25752">
        <w:rPr>
          <w:rFonts w:eastAsia="Cambria" w:cs="Times New Roman"/>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5FC5E9FA" w14:textId="24E88036" w:rsidR="00FC15E1" w:rsidRDefault="00FC15E1" w:rsidP="00FC15E1">
      <w:pPr>
        <w:rPr>
          <w:rFonts w:eastAsia="Cambria" w:cs="Times New Roman"/>
          <w:u w:val="single"/>
        </w:rPr>
      </w:pPr>
      <w:r w:rsidRPr="00B25752">
        <w:rPr>
          <w:rFonts w:eastAsia="Cambria" w:cs="Times New Roman"/>
          <w:sz w:val="16"/>
        </w:rPr>
        <w:t xml:space="preserve">Many of the threats to the current global order, such as China’s rise or the diffusion of power, are driven by factors that the United States and West more generally have little leverage to influence or control. </w:t>
      </w:r>
      <w:r w:rsidRPr="00B25752">
        <w:rPr>
          <w:rFonts w:eastAsia="Cambria" w:cs="Times New Roman"/>
          <w:u w:val="single"/>
        </w:rPr>
        <w:t>Democracy</w:t>
      </w:r>
      <w:r w:rsidRPr="00B25752">
        <w:rPr>
          <w:rFonts w:eastAsia="Cambria" w:cs="Times New Roman"/>
          <w:sz w:val="16"/>
        </w:rPr>
        <w:t xml:space="preserve">, however, </w:t>
      </w:r>
      <w:r w:rsidRPr="00B25752">
        <w:rPr>
          <w:rFonts w:eastAsia="Cambria" w:cs="Times New Roman"/>
          <w:u w:val="single"/>
        </w:rPr>
        <w:t xml:space="preserve">is an area where </w:t>
      </w:r>
      <w:r w:rsidRPr="00B25752">
        <w:rPr>
          <w:rFonts w:eastAsia="Cambria" w:cs="Times New Roman"/>
          <w:b/>
          <w:iCs/>
          <w:u w:val="single"/>
        </w:rPr>
        <w:t>Western actions can affect outcomes</w:t>
      </w:r>
      <w:r w:rsidRPr="00B25752">
        <w:rPr>
          <w:rFonts w:eastAsia="Cambria" w:cs="Times New Roman"/>
          <w:sz w:val="16"/>
        </w:rPr>
        <w:t xml:space="preserve">. Factoring in the risks that arise from a global democratic decline into policy discussions is a vital step to building a comprehensive approach to democracy support. </w:t>
      </w:r>
      <w:r w:rsidRPr="00B25752">
        <w:rPr>
          <w:rFonts w:eastAsia="Cambria" w:cs="Times New Roman"/>
          <w:u w:val="single"/>
        </w:rPr>
        <w:t>Bringing this perspective to the table may not lead to dramatic shifts in foreign policy, but it would ensure that we are having the right conversation.</w:t>
      </w:r>
    </w:p>
    <w:p w14:paraId="068B66AC" w14:textId="0C0BBDB1" w:rsidR="001F5B3A" w:rsidRDefault="001F5B3A" w:rsidP="00FC15E1">
      <w:pPr>
        <w:rPr>
          <w:rFonts w:eastAsia="Cambria" w:cs="Times New Roman"/>
          <w:u w:val="single"/>
        </w:rPr>
      </w:pPr>
    </w:p>
    <w:p w14:paraId="6CC647CB" w14:textId="77777777" w:rsidR="001F5B3A" w:rsidRDefault="001F5B3A" w:rsidP="001F5B3A">
      <w:pPr>
        <w:pStyle w:val="Heading2"/>
      </w:pPr>
      <w:r>
        <w:t>Advantage Climate</w:t>
      </w:r>
    </w:p>
    <w:p w14:paraId="0DBD166F" w14:textId="77777777" w:rsidR="001F5B3A" w:rsidRDefault="001F5B3A" w:rsidP="001F5B3A">
      <w:pPr>
        <w:pStyle w:val="Heading4"/>
      </w:pPr>
      <w:r>
        <w:t xml:space="preserve">Climate strike participants get arrested now. </w:t>
      </w:r>
    </w:p>
    <w:p w14:paraId="2A125227" w14:textId="77777777" w:rsidR="001F5B3A" w:rsidRDefault="001F5B3A" w:rsidP="001F5B3A">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20" w:history="1">
        <w:r w:rsidRPr="00776189">
          <w:rPr>
            <w:rStyle w:val="Hyperlink"/>
            <w:sz w:val="16"/>
            <w:szCs w:val="16"/>
          </w:rPr>
          <w:t>@ABC</w:t>
        </w:r>
      </w:hyperlink>
      <w:r w:rsidRPr="00776189">
        <w:rPr>
          <w:sz w:val="16"/>
          <w:szCs w:val="16"/>
        </w:rPr>
        <w:t>. “Jane Fonda arrested in climate change strike outside Capitol”. 10-11-2019. ABC News. https://abcnews.go.com/Politics/jane-fonda-arrested-climate-change-strike-capitol/story?id=66209415.] SJ//VM</w:t>
      </w:r>
    </w:p>
    <w:p w14:paraId="1BE673FE" w14:textId="77777777" w:rsidR="001F5B3A" w:rsidRPr="00B43B5B" w:rsidRDefault="001F5B3A" w:rsidP="001F5B3A">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21"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w:t>
      </w:r>
      <w:r>
        <w:rPr>
          <w:rStyle w:val="StyleUnderline"/>
        </w:rPr>
        <w:t xml:space="preserve"> </w:t>
      </w:r>
      <w:r w:rsidRPr="00776189">
        <w:rPr>
          <w:rStyle w:val="StyleUnderline"/>
        </w:rPr>
        <w:t>doesn't matter," told ABC News in an earlier interview about her planned effort.</w:t>
      </w:r>
      <w:r>
        <w:rPr>
          <w:rStyle w:val="StyleUnderline"/>
        </w:rPr>
        <w:t xml:space="preserve"> </w:t>
      </w:r>
      <w:r w:rsidRPr="00776189">
        <w:rPr>
          <w:sz w:val="16"/>
        </w:rPr>
        <w:t xml:space="preserve">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22"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23" w:tgtFrame="_blank" w:history="1">
        <w:r w:rsidRPr="00776189">
          <w:rPr>
            <w:rStyle w:val="Hyperlink"/>
            <w:sz w:val="16"/>
          </w:rPr>
          <w:t>determine the survival of our species</w:t>
        </w:r>
      </w:hyperlink>
      <w:r w:rsidRPr="00776189">
        <w:rPr>
          <w:sz w:val="16"/>
        </w:rPr>
        <w:t xml:space="preserve">," and said that's why she'll be attending Fire Drill Fridays weekly. David Swanson/AP, FILE </w:t>
      </w:r>
      <w:r w:rsidRPr="00776189">
        <w:rPr>
          <w:i/>
          <w:iCs/>
          <w:sz w:val="16"/>
        </w:rPr>
        <w:t xml:space="preserve">Actress and activist Jane Fonda talks to a crowd of protestors during a global climate rall...Read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24"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72FC983C" w14:textId="77777777" w:rsidR="001F5B3A" w:rsidRPr="00F6766B" w:rsidRDefault="001F5B3A" w:rsidP="001F5B3A">
      <w:pPr>
        <w:pStyle w:val="Heading4"/>
      </w:pPr>
      <w:r w:rsidRPr="00F6766B">
        <w:t>Strikes incentivize companies to take climate action seriously.</w:t>
      </w:r>
    </w:p>
    <w:p w14:paraId="5F692224" w14:textId="77777777" w:rsidR="001F5B3A" w:rsidRDefault="001F5B3A" w:rsidP="001F5B3A">
      <w:pPr>
        <w:rPr>
          <w:sz w:val="16"/>
          <w:szCs w:val="16"/>
        </w:rPr>
      </w:pPr>
      <w:r w:rsidRPr="00226027">
        <w:rPr>
          <w:b/>
          <w:bCs/>
          <w:sz w:val="28"/>
          <w:szCs w:val="28"/>
        </w:rPr>
        <w:t>Ivanova 19</w:t>
      </w:r>
      <w:r w:rsidRPr="00226027">
        <w:rPr>
          <w:szCs w:val="28"/>
        </w:rPr>
        <w:t xml:space="preserve"> </w:t>
      </w:r>
      <w:r w:rsidRPr="00226027">
        <w:rPr>
          <w:sz w:val="16"/>
          <w:szCs w:val="16"/>
        </w:rPr>
        <w:t>[Irin</w:t>
      </w:r>
      <w:r>
        <w:rPr>
          <w:sz w:val="16"/>
          <w:szCs w:val="16"/>
        </w:rPr>
        <w:t>. W</w:t>
      </w:r>
      <w:r w:rsidRPr="00226027">
        <w:rPr>
          <w:sz w:val="16"/>
          <w:szCs w:val="16"/>
        </w:rPr>
        <w:t xml:space="preserve">ork, tech, climate and data for </w:t>
      </w:r>
      <w:hyperlink r:id="rId25" w:history="1">
        <w:r w:rsidRPr="00226027">
          <w:rPr>
            <w:rStyle w:val="Hyperlink"/>
            <w:sz w:val="16"/>
            <w:szCs w:val="16"/>
          </w:rPr>
          <w:t>@CBSNews</w:t>
        </w:r>
      </w:hyperlink>
      <w:r w:rsidRPr="00226027">
        <w:rPr>
          <w:sz w:val="16"/>
          <w:szCs w:val="16"/>
        </w:rPr>
        <w:t xml:space="preserve">. Priors: </w:t>
      </w:r>
      <w:hyperlink r:id="rId26" w:history="1">
        <w:r w:rsidRPr="00226027">
          <w:rPr>
            <w:rStyle w:val="Hyperlink"/>
            <w:sz w:val="16"/>
            <w:szCs w:val="16"/>
          </w:rPr>
          <w:t>@HuffPost</w:t>
        </w:r>
      </w:hyperlink>
      <w:r w:rsidRPr="00226027">
        <w:rPr>
          <w:sz w:val="16"/>
          <w:szCs w:val="16"/>
        </w:rPr>
        <w:t xml:space="preserve">, </w:t>
      </w:r>
      <w:hyperlink r:id="rId27" w:history="1">
        <w:r w:rsidRPr="00226027">
          <w:rPr>
            <w:rStyle w:val="Hyperlink"/>
            <w:sz w:val="16"/>
            <w:szCs w:val="16"/>
          </w:rPr>
          <w:t>@CrainsNewYork</w:t>
        </w:r>
      </w:hyperlink>
      <w:r w:rsidRPr="00226027">
        <w:rPr>
          <w:sz w:val="16"/>
          <w:szCs w:val="16"/>
        </w:rPr>
        <w:t xml:space="preserve">, </w:t>
      </w:r>
      <w:hyperlink r:id="rId28" w:history="1">
        <w:r w:rsidRPr="00226027">
          <w:rPr>
            <w:rStyle w:val="Hyperlink"/>
            <w:sz w:val="16"/>
            <w:szCs w:val="16"/>
          </w:rPr>
          <w:t>@newmarkjschool</w:t>
        </w:r>
      </w:hyperlink>
      <w:r w:rsidRPr="00226027">
        <w:rPr>
          <w:sz w:val="16"/>
          <w:szCs w:val="16"/>
        </w:rPr>
        <w:t>. “These businesses are closing for Friday's climate strike”. 9-20-2019. No Publication. https://www.cbsnews.com/news/global-climate-strike-businesses-close-their-doors-in-time-for-climate-strike-2019/.] SJ//VM</w:t>
      </w:r>
    </w:p>
    <w:p w14:paraId="5F4FB217" w14:textId="77777777" w:rsidR="001F5B3A" w:rsidRDefault="001F5B3A" w:rsidP="001F5B3A">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Facebook, Atlassian, Cobot,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29"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30"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31" w:tgtFrame="_blank" w:history="1">
        <w:r w:rsidRPr="009540C3">
          <w:rPr>
            <w:rStyle w:val="Hyperlink"/>
            <w:sz w:val="16"/>
          </w:rPr>
          <w:t>LinkedIn</w:t>
        </w:r>
      </w:hyperlink>
      <w:r w:rsidRPr="009540C3">
        <w:rPr>
          <w:sz w:val="16"/>
        </w:rPr>
        <w:t xml:space="preserve">. "[C]apitalism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headquarters and closing e-commerce on Friday. </w:t>
      </w:r>
      <w:r w:rsidRPr="009540C3">
        <w:rPr>
          <w:b/>
          <w:bCs/>
          <w:sz w:val="16"/>
        </w:rPr>
        <w:t xml:space="preserve">Digital doings and more </w:t>
      </w:r>
      <w:r w:rsidRPr="009540C3">
        <w:rPr>
          <w:rStyle w:val="StyleUnderline"/>
        </w:rPr>
        <w:t xml:space="preserve">The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32"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9540C3">
        <w:rPr>
          <w:b/>
          <w:bCs/>
          <w:sz w:val="16"/>
        </w:rPr>
        <w:t>Tumblr, WordPress, Imgur, Kickstarter, BitTorrent,</w:t>
      </w:r>
      <w:r w:rsidRPr="009540C3">
        <w:rPr>
          <w:sz w:val="16"/>
        </w:rPr>
        <w:t xml:space="preserve"> </w:t>
      </w:r>
      <w:r w:rsidRPr="009540C3">
        <w:rPr>
          <w:b/>
          <w:bCs/>
          <w:sz w:val="16"/>
        </w:rPr>
        <w:t>Tor, BoingBoing</w:t>
      </w:r>
      <w:r w:rsidRPr="009540C3">
        <w:rPr>
          <w:sz w:val="16"/>
        </w:rPr>
        <w:t>,</w:t>
      </w:r>
      <w:r w:rsidRPr="009540C3">
        <w:rPr>
          <w:b/>
          <w:bCs/>
          <w:sz w:val="16"/>
        </w:rPr>
        <w:t xml:space="preserve"> Greenpeace, Change.org</w:t>
      </w:r>
      <w:r w:rsidRPr="009540C3">
        <w:rPr>
          <w:sz w:val="16"/>
        </w:rPr>
        <w:t>, among many others.</w:t>
      </w:r>
    </w:p>
    <w:p w14:paraId="0F701598" w14:textId="77777777" w:rsidR="001F5B3A" w:rsidRDefault="001F5B3A" w:rsidP="001F5B3A">
      <w:pPr>
        <w:rPr>
          <w:sz w:val="16"/>
        </w:rPr>
      </w:pPr>
    </w:p>
    <w:p w14:paraId="59F917A6" w14:textId="77777777" w:rsidR="001F5B3A" w:rsidRDefault="001F5B3A" w:rsidP="001F5B3A">
      <w:pPr>
        <w:pStyle w:val="Heading4"/>
      </w:pPr>
      <w:r>
        <w:t>Strikes get stuff done and help solve rising inequality, but recent pushback from major corporations means that we are losing ground. Only ensuring unconditional right to strike will solve</w:t>
      </w:r>
    </w:p>
    <w:p w14:paraId="440D1452" w14:textId="77777777" w:rsidR="001F5B3A" w:rsidRPr="00A75E94" w:rsidRDefault="001F5B3A" w:rsidP="001F5B3A">
      <w:r w:rsidRPr="002E7000">
        <w:rPr>
          <w:rStyle w:val="Style13ptBold"/>
        </w:rPr>
        <w:t>Shierholz 20</w:t>
      </w:r>
      <w:r>
        <w:t xml:space="preserve"> </w:t>
      </w:r>
      <w:hyperlink r:id="rId33" w:history="1">
        <w:r w:rsidRPr="002E7000">
          <w:rPr>
            <w:rStyle w:val="Hyperlink"/>
          </w:rPr>
          <w:t>Heidi Shierholz</w:t>
        </w:r>
      </w:hyperlink>
      <w:r>
        <w:t xml:space="preserve"> </w:t>
      </w:r>
      <w:r w:rsidRPr="002E7000">
        <w:t>Posted January, 1-27-2020, "Weakened labor movement leads to rising economic inequality," Economic Policy Institute, https://www.epi.org/blog/weakened-labor-movement-leads-to-rising-economic-inequality/</w:t>
      </w:r>
      <w:r>
        <w:t>/SJJK</w:t>
      </w:r>
    </w:p>
    <w:p w14:paraId="44D15F89" w14:textId="77777777" w:rsidR="001F5B3A" w:rsidRPr="00A75E94" w:rsidRDefault="001F5B3A" w:rsidP="001F5B3A">
      <w:pPr>
        <w:rPr>
          <w:sz w:val="16"/>
        </w:rPr>
      </w:pPr>
      <w:r w:rsidRPr="00A75E94">
        <w:rPr>
          <w:sz w:val="16"/>
        </w:rPr>
        <w:t xml:space="preserve">The basic facts about inequality in the United States—that for </w:t>
      </w:r>
      <w:r w:rsidRPr="00A75E94">
        <w:rPr>
          <w:rStyle w:val="Emphasis"/>
        </w:rPr>
        <w:t xml:space="preserve">most of the last 40 years, </w:t>
      </w:r>
      <w:r w:rsidRPr="00A75E94">
        <w:rPr>
          <w:rStyle w:val="Emphasis"/>
          <w:highlight w:val="green"/>
        </w:rPr>
        <w:t xml:space="preserve">pay has stagnated for </w:t>
      </w:r>
      <w:r w:rsidRPr="00E12AE7">
        <w:rPr>
          <w:rStyle w:val="Emphasis"/>
        </w:rPr>
        <w:t>all but the highest paid</w:t>
      </w:r>
      <w:r w:rsidRPr="00A75E94">
        <w:rPr>
          <w:rStyle w:val="Emphasis"/>
        </w:rPr>
        <w:t xml:space="preserve"> </w:t>
      </w:r>
      <w:r w:rsidRPr="00E12AE7">
        <w:rPr>
          <w:rStyle w:val="Emphasis"/>
          <w:highlight w:val="green"/>
        </w:rPr>
        <w:t>workers</w:t>
      </w:r>
      <w:r w:rsidRPr="00A75E94">
        <w:rPr>
          <w:rStyle w:val="Emphasis"/>
        </w:rPr>
        <w:t xml:space="preserve"> and </w:t>
      </w:r>
      <w:r w:rsidRPr="00A75E94">
        <w:rPr>
          <w:rStyle w:val="Emphasis"/>
          <w:highlight w:val="green"/>
        </w:rPr>
        <w:t>inequality has risen dramatically</w:t>
      </w:r>
      <w:r w:rsidRPr="00A75E94">
        <w:rPr>
          <w:sz w:val="16"/>
        </w:rPr>
        <w:t xml:space="preserve">—are widely understood. What is less well-known is </w:t>
      </w:r>
      <w:r w:rsidRPr="00A75E94">
        <w:rPr>
          <w:rStyle w:val="Emphasis"/>
        </w:rPr>
        <w:t xml:space="preserve">the role the </w:t>
      </w:r>
      <w:r w:rsidRPr="00A75E94">
        <w:rPr>
          <w:rStyle w:val="Emphasis"/>
          <w:highlight w:val="green"/>
        </w:rPr>
        <w:t>decline of unionization has played in those trends</w:t>
      </w:r>
      <w:r w:rsidRPr="00A75E94">
        <w:rPr>
          <w:rStyle w:val="Emphasis"/>
        </w:rPr>
        <w:t>.</w:t>
      </w:r>
      <w:r>
        <w:rPr>
          <w:rStyle w:val="Emphasis"/>
        </w:rPr>
        <w:t xml:space="preserve"> </w:t>
      </w:r>
      <w:r w:rsidRPr="00A75E94">
        <w:rPr>
          <w:rStyle w:val="Emphasis"/>
        </w:rPr>
        <w:t xml:space="preserve">The share of </w:t>
      </w:r>
      <w:r w:rsidRPr="00A75E94">
        <w:rPr>
          <w:rStyle w:val="Emphasis"/>
          <w:highlight w:val="green"/>
        </w:rPr>
        <w:t>workers</w:t>
      </w:r>
      <w:r w:rsidRPr="00A75E94">
        <w:rPr>
          <w:rStyle w:val="Emphasis"/>
        </w:rPr>
        <w:t xml:space="preserve"> </w:t>
      </w:r>
      <w:r w:rsidRPr="00A75E94">
        <w:rPr>
          <w:rStyle w:val="Emphasis"/>
          <w:highlight w:val="green"/>
        </w:rPr>
        <w:t>covered</w:t>
      </w:r>
      <w:r w:rsidRPr="00A75E94">
        <w:rPr>
          <w:rStyle w:val="Emphasis"/>
        </w:rPr>
        <w:t xml:space="preserve"> </w:t>
      </w:r>
      <w:r w:rsidRPr="00A75E94">
        <w:rPr>
          <w:rStyle w:val="Emphasis"/>
          <w:highlight w:val="green"/>
        </w:rPr>
        <w:t>by</w:t>
      </w:r>
      <w:r w:rsidRPr="00A75E94">
        <w:rPr>
          <w:rStyle w:val="Emphasis"/>
        </w:rPr>
        <w:t xml:space="preserve"> a </w:t>
      </w:r>
      <w:r w:rsidRPr="00A75E94">
        <w:rPr>
          <w:rStyle w:val="Emphasis"/>
          <w:highlight w:val="green"/>
        </w:rPr>
        <w:t>collective bargaining agreement dropped</w:t>
      </w:r>
      <w:r w:rsidRPr="00A75E94">
        <w:rPr>
          <w:rStyle w:val="Emphasis"/>
        </w:rPr>
        <w:t xml:space="preserve"> from</w:t>
      </w:r>
      <w:r>
        <w:rPr>
          <w:rStyle w:val="Emphasis"/>
        </w:rPr>
        <w:t xml:space="preserve"> </w:t>
      </w:r>
      <w:hyperlink r:id="rId34" w:anchor="?subject=unioncov" w:history="1">
        <w:r w:rsidRPr="00A75E94">
          <w:rPr>
            <w:rStyle w:val="Emphasis"/>
          </w:rPr>
          <w:t xml:space="preserve">27 percent </w:t>
        </w:r>
        <w:r w:rsidRPr="00A75E94">
          <w:rPr>
            <w:rStyle w:val="Emphasis"/>
            <w:highlight w:val="green"/>
          </w:rPr>
          <w:t>to 11.6 percent</w:t>
        </w:r>
        <w:r w:rsidRPr="00A75E94">
          <w:rPr>
            <w:rStyle w:val="Emphasis"/>
          </w:rPr>
          <w:t xml:space="preserve"> between 1979 and 2019</w:t>
        </w:r>
      </w:hyperlink>
      <w:r w:rsidRPr="00A75E94">
        <w:rPr>
          <w:sz w:val="16"/>
        </w:rPr>
        <w:t xml:space="preserve">, meaning the </w:t>
      </w:r>
      <w:r w:rsidRPr="00A75E94">
        <w:rPr>
          <w:rStyle w:val="Emphasis"/>
          <w:highlight w:val="green"/>
        </w:rPr>
        <w:t>union coverage</w:t>
      </w:r>
      <w:r w:rsidRPr="00A75E94">
        <w:rPr>
          <w:rStyle w:val="Emphasis"/>
        </w:rPr>
        <w:t xml:space="preserve"> rate </w:t>
      </w:r>
      <w:r w:rsidRPr="00A75E94">
        <w:rPr>
          <w:rStyle w:val="Emphasis"/>
          <w:highlight w:val="green"/>
        </w:rPr>
        <w:t>is now less than half</w:t>
      </w:r>
      <w:r w:rsidRPr="00A75E94">
        <w:rPr>
          <w:rStyle w:val="Emphasis"/>
        </w:rPr>
        <w:t xml:space="preserve"> where it was </w:t>
      </w:r>
      <w:r w:rsidRPr="00A75E94">
        <w:rPr>
          <w:rStyle w:val="Emphasis"/>
          <w:highlight w:val="green"/>
        </w:rPr>
        <w:t>40 years ago</w:t>
      </w:r>
      <w:r w:rsidRPr="00A75E94">
        <w:rPr>
          <w:rStyle w:val="Emphasis"/>
        </w:rPr>
        <w:t>.</w:t>
      </w:r>
      <w:r>
        <w:rPr>
          <w:rStyle w:val="Emphasis"/>
        </w:rPr>
        <w:t xml:space="preserve"> </w:t>
      </w:r>
      <w:r w:rsidRPr="00A75E94">
        <w:rPr>
          <w:sz w:val="16"/>
        </w:rPr>
        <w:t xml:space="preserve">Research shows that this </w:t>
      </w:r>
      <w:r w:rsidRPr="00A75E94">
        <w:rPr>
          <w:rStyle w:val="Emphasis"/>
        </w:rPr>
        <w:t xml:space="preserve">de-unionization </w:t>
      </w:r>
      <w:r w:rsidRPr="00A75E94">
        <w:rPr>
          <w:rStyle w:val="Emphasis"/>
          <w:highlight w:val="green"/>
        </w:rPr>
        <w:t>accounts for a sizable share of the growth in inequality</w:t>
      </w:r>
      <w:r w:rsidRPr="00A75E94">
        <w:rPr>
          <w:rStyle w:val="Emphasis"/>
        </w:rPr>
        <w:t xml:space="preserve"> over that period—</w:t>
      </w:r>
      <w:hyperlink r:id="rId35" w:history="1">
        <w:r w:rsidRPr="00A75E94">
          <w:rPr>
            <w:rStyle w:val="Emphasis"/>
          </w:rPr>
          <w:t>around 13–20 percent for women and 33–37 percent for men</w:t>
        </w:r>
      </w:hyperlink>
      <w:r w:rsidRPr="00A75E94">
        <w:rPr>
          <w:sz w:val="16"/>
        </w:rPr>
        <w:t xml:space="preserve">. Applying these shares to annual earnings data reveals that working </w:t>
      </w:r>
      <w:r w:rsidRPr="00A75E94">
        <w:rPr>
          <w:rStyle w:val="StyleUnderline"/>
        </w:rPr>
        <w:t>people are now losing on the order of</w:t>
      </w:r>
      <w:r>
        <w:rPr>
          <w:rStyle w:val="StyleUnderline"/>
        </w:rPr>
        <w:t xml:space="preserve"> </w:t>
      </w:r>
      <w:r w:rsidRPr="00A75E94">
        <w:rPr>
          <w:rStyle w:val="StyleUnderline"/>
        </w:rPr>
        <w:t>$200 billion per year</w:t>
      </w:r>
      <w:r>
        <w:rPr>
          <w:rStyle w:val="StyleUnderline"/>
        </w:rPr>
        <w:t xml:space="preserve"> </w:t>
      </w:r>
      <w:r w:rsidRPr="00A75E94">
        <w:rPr>
          <w:rStyle w:val="StyleUnderline"/>
        </w:rPr>
        <w:t>as a result of the erosion of union coverage</w:t>
      </w:r>
      <w:r w:rsidRPr="00A75E94">
        <w:rPr>
          <w:sz w:val="16"/>
        </w:rPr>
        <w:t xml:space="preserve"> over the last four decades—with that money being redistributed upward, to the rich. The good news is that </w:t>
      </w:r>
      <w:r w:rsidRPr="005C6CC2">
        <w:rPr>
          <w:sz w:val="16"/>
          <w:highlight w:val="green"/>
        </w:rPr>
        <w:t>r</w:t>
      </w:r>
      <w:r w:rsidRPr="005C6CC2">
        <w:rPr>
          <w:rStyle w:val="Emphasis"/>
          <w:highlight w:val="green"/>
        </w:rPr>
        <w:t>estoring union coverage</w:t>
      </w:r>
      <w:r w:rsidRPr="00A75E94">
        <w:rPr>
          <w:rStyle w:val="Emphasis"/>
        </w:rPr>
        <w:t xml:space="preserve">—and strengthening workers’ abilities to join together to </w:t>
      </w:r>
      <w:r w:rsidRPr="00E12AE7">
        <w:rPr>
          <w:rStyle w:val="Emphasis"/>
          <w:highlight w:val="green"/>
        </w:rPr>
        <w:t xml:space="preserve">improve </w:t>
      </w:r>
      <w:r w:rsidRPr="00E12AE7">
        <w:rPr>
          <w:rStyle w:val="Emphasis"/>
        </w:rPr>
        <w:t xml:space="preserve">their </w:t>
      </w:r>
      <w:r w:rsidRPr="005C6CC2">
        <w:rPr>
          <w:rStyle w:val="Emphasis"/>
          <w:highlight w:val="green"/>
        </w:rPr>
        <w:t>wages and working conditions</w:t>
      </w:r>
      <w:r w:rsidRPr="00A75E94">
        <w:rPr>
          <w:rStyle w:val="Emphasis"/>
        </w:rPr>
        <w:t xml:space="preserve"> in other ways—is therefore likely to put at least $</w:t>
      </w:r>
      <w:r w:rsidRPr="00E12AE7">
        <w:rPr>
          <w:rStyle w:val="Emphasis"/>
        </w:rPr>
        <w:t>200 billion per year into the pockets of working people</w:t>
      </w:r>
      <w:r w:rsidRPr="00E12AE7">
        <w:rPr>
          <w:sz w:val="16"/>
          <w:highlight w:val="green"/>
        </w:rPr>
        <w:t>.</w:t>
      </w:r>
      <w:r w:rsidRPr="00A75E94">
        <w:rPr>
          <w:sz w:val="16"/>
        </w:rPr>
        <w:t xml:space="preserve"> These changes could happen through organizing and policy reform. Policymakers have introduced legislation, the </w:t>
      </w:r>
      <w:hyperlink r:id="rId36" w:history="1">
        <w:r w:rsidRPr="00A75E94">
          <w:rPr>
            <w:rStyle w:val="Hyperlink"/>
            <w:sz w:val="16"/>
          </w:rPr>
          <w:t>Protecting the Right to Organize (PRO) Act</w:t>
        </w:r>
      </w:hyperlink>
      <w:r w:rsidRPr="00A75E94">
        <w:rPr>
          <w:sz w:val="16"/>
        </w:rPr>
        <w:t xml:space="preserve">, that would significantly reform current labor law. Building on the reforms in the PRO Act, the </w:t>
      </w:r>
      <w:hyperlink r:id="rId37" w:history="1">
        <w:r w:rsidRPr="00A75E94">
          <w:rPr>
            <w:rStyle w:val="Hyperlink"/>
            <w:sz w:val="16"/>
          </w:rPr>
          <w:t>Clean Slate for Worker Power Project</w:t>
        </w:r>
      </w:hyperlink>
      <w:r w:rsidRPr="00A75E94">
        <w:rPr>
          <w:sz w:val="16"/>
        </w:rPr>
        <w:t xml:space="preserve"> proposes further transformation of labor law, with innovative ideas to create balance in our economy. How is it that de-unionization has played such a large role in wage stagnation for working people and the rise of inequality? </w:t>
      </w:r>
      <w:r w:rsidRPr="005C6CC2">
        <w:rPr>
          <w:rStyle w:val="Emphasis"/>
          <w:highlight w:val="green"/>
        </w:rPr>
        <w:t>When workers</w:t>
      </w:r>
      <w:r w:rsidRPr="00A75E94">
        <w:rPr>
          <w:rStyle w:val="Emphasis"/>
        </w:rPr>
        <w:t xml:space="preserve"> are able to join together, form a union and collectively </w:t>
      </w:r>
      <w:r w:rsidRPr="005C6CC2">
        <w:rPr>
          <w:rStyle w:val="Emphasis"/>
          <w:highlight w:val="green"/>
        </w:rPr>
        <w:t>bargain</w:t>
      </w:r>
      <w:r w:rsidRPr="00A75E94">
        <w:rPr>
          <w:rStyle w:val="Emphasis"/>
        </w:rPr>
        <w:t xml:space="preserve">, their </w:t>
      </w:r>
      <w:r w:rsidRPr="005C6CC2">
        <w:rPr>
          <w:rStyle w:val="Emphasis"/>
          <w:highlight w:val="green"/>
        </w:rPr>
        <w:t>pay goes up</w:t>
      </w:r>
      <w:r w:rsidRPr="00A75E94">
        <w:rPr>
          <w:rStyle w:val="Emphasis"/>
        </w:rPr>
        <w:t>.</w:t>
      </w:r>
      <w:r w:rsidRPr="00A75E94">
        <w:rPr>
          <w:sz w:val="16"/>
        </w:rPr>
        <w:t xml:space="preserve"> On average, a worker covered by a union contract earns </w:t>
      </w:r>
      <w:hyperlink r:id="rId38" w:history="1">
        <w:r w:rsidRPr="00A75E94">
          <w:rPr>
            <w:rStyle w:val="Hyperlink"/>
            <w:sz w:val="16"/>
          </w:rPr>
          <w:t>13.2 percent</w:t>
        </w:r>
      </w:hyperlink>
      <w:r w:rsidRPr="00A75E94">
        <w:rPr>
          <w:sz w:val="16"/>
        </w:rPr>
        <w:t xml:space="preserve"> more than a peer with similar education, occupation and experience in a non-unionized workplace in the same sector. </w:t>
      </w:r>
      <w:r w:rsidRPr="00A75E94">
        <w:rPr>
          <w:rStyle w:val="Emphasis"/>
        </w:rPr>
        <w:t xml:space="preserve">Furthermore, the benefits of collective bargaining extend well beyond union workers. Where unions are strong, they essentially </w:t>
      </w:r>
      <w:r w:rsidRPr="00E12AE7">
        <w:rPr>
          <w:rStyle w:val="Emphasis"/>
        </w:rPr>
        <w:t>set broader standards that non-union employers must</w:t>
      </w:r>
      <w:r w:rsidRPr="00A75E94">
        <w:rPr>
          <w:rStyle w:val="Emphasis"/>
        </w:rPr>
        <w:t xml:space="preserve"> </w:t>
      </w:r>
      <w:r w:rsidRPr="00E12AE7">
        <w:rPr>
          <w:rStyle w:val="Emphasis"/>
        </w:rPr>
        <w:t>match</w:t>
      </w:r>
      <w:r w:rsidRPr="00A75E94">
        <w:rPr>
          <w:rStyle w:val="Emphasis"/>
        </w:rPr>
        <w:t xml:space="preserve"> in order to attract and retain the workers they need and to avoid facing an organizing drive</w:t>
      </w:r>
      <w:r w:rsidRPr="00A75E94">
        <w:rPr>
          <w:sz w:val="16"/>
        </w:rPr>
        <w:t>. The combination of the direct effect of unions on their members and this “</w:t>
      </w:r>
      <w:r w:rsidRPr="005C6CC2">
        <w:rPr>
          <w:rStyle w:val="Emphasis"/>
          <w:highlight w:val="green"/>
        </w:rPr>
        <w:t>spillover” effect to non-union workers means</w:t>
      </w:r>
      <w:r w:rsidRPr="00A75E94">
        <w:rPr>
          <w:rStyle w:val="Emphasis"/>
        </w:rPr>
        <w:t xml:space="preserve"> </w:t>
      </w:r>
      <w:r w:rsidRPr="005C6CC2">
        <w:rPr>
          <w:rStyle w:val="Emphasis"/>
          <w:highlight w:val="green"/>
        </w:rPr>
        <w:t>unions are crucial</w:t>
      </w:r>
      <w:r w:rsidRPr="00A75E94">
        <w:rPr>
          <w:rStyle w:val="Emphasis"/>
        </w:rPr>
        <w:t xml:space="preserve"> in fostering a vibrant middle class—and has also meant that as unionization has eroded, pay for working people has stagnated and inequality has skyrocketed</w:t>
      </w:r>
      <w:r w:rsidRPr="00A75E94">
        <w:rPr>
          <w:sz w:val="16"/>
        </w:rPr>
        <w:t xml:space="preserve">. </w:t>
      </w:r>
      <w:r w:rsidRPr="005C6CC2">
        <w:rPr>
          <w:rStyle w:val="Emphasis"/>
          <w:highlight w:val="green"/>
        </w:rPr>
        <w:t>Unions</w:t>
      </w:r>
      <w:r w:rsidRPr="00A75E94">
        <w:rPr>
          <w:rStyle w:val="Emphasis"/>
        </w:rPr>
        <w:t xml:space="preserve"> also help </w:t>
      </w:r>
      <w:r w:rsidRPr="005C6CC2">
        <w:rPr>
          <w:rStyle w:val="Emphasis"/>
          <w:highlight w:val="green"/>
        </w:rPr>
        <w:t>shrink racial wage gaps</w:t>
      </w:r>
      <w:r w:rsidRPr="00A75E94">
        <w:rPr>
          <w:sz w:val="16"/>
        </w:rPr>
        <w:t xml:space="preserve">. For example, black workers are more likely than white workers to be represented by a union, and black workers who are in unions get a larger boost to wages from being in a union than white workers do. This means that </w:t>
      </w:r>
      <w:r w:rsidRPr="00A75E94">
        <w:rPr>
          <w:rStyle w:val="Emphasis"/>
        </w:rPr>
        <w:t xml:space="preserve">the </w:t>
      </w:r>
      <w:r w:rsidRPr="005C6CC2">
        <w:rPr>
          <w:rStyle w:val="Emphasis"/>
          <w:highlight w:val="green"/>
        </w:rPr>
        <w:t>decline of unionization</w:t>
      </w:r>
      <w:r w:rsidRPr="00A75E94">
        <w:rPr>
          <w:rStyle w:val="Emphasis"/>
        </w:rPr>
        <w:t xml:space="preserve"> has played a </w:t>
      </w:r>
      <w:r w:rsidRPr="005C6CC2">
        <w:rPr>
          <w:rStyle w:val="Emphasis"/>
          <w:highlight w:val="green"/>
        </w:rPr>
        <w:t>significant role in</w:t>
      </w:r>
      <w:r w:rsidRPr="00A75E94">
        <w:rPr>
          <w:rStyle w:val="Emphasis"/>
        </w:rPr>
        <w:t xml:space="preserve"> the</w:t>
      </w:r>
      <w:r>
        <w:rPr>
          <w:rStyle w:val="Emphasis"/>
        </w:rPr>
        <w:t xml:space="preserve"> </w:t>
      </w:r>
      <w:hyperlink r:id="rId39" w:anchor="epi-toc-16" w:history="1">
        <w:r w:rsidRPr="00A75E94">
          <w:rPr>
            <w:rStyle w:val="Emphasis"/>
          </w:rPr>
          <w:t xml:space="preserve">expansion of the </w:t>
        </w:r>
        <w:r w:rsidRPr="00E12AE7">
          <w:rPr>
            <w:rStyle w:val="Emphasis"/>
            <w:highlight w:val="green"/>
          </w:rPr>
          <w:t>bla</w:t>
        </w:r>
        <w:r w:rsidRPr="005C6CC2">
          <w:rPr>
            <w:rStyle w:val="Emphasis"/>
            <w:highlight w:val="green"/>
          </w:rPr>
          <w:t>ck–white wage gap</w:t>
        </w:r>
      </w:hyperlink>
      <w:r w:rsidRPr="00A75E94">
        <w:rPr>
          <w:rStyle w:val="Emphasis"/>
        </w:rPr>
        <w:t>.</w:t>
      </w:r>
      <w:r>
        <w:rPr>
          <w:rStyle w:val="Emphasis"/>
        </w:rPr>
        <w:t xml:space="preserve"> </w:t>
      </w:r>
      <w:r w:rsidRPr="00A75E94">
        <w:rPr>
          <w:rStyle w:val="Emphasis"/>
        </w:rPr>
        <w:t>But isn’t the erosion of unionization because workers don’t want</w:t>
      </w:r>
      <w:r>
        <w:rPr>
          <w:rStyle w:val="Emphasis"/>
        </w:rPr>
        <w:t xml:space="preserve"> </w:t>
      </w:r>
      <w:r w:rsidRPr="00A75E94">
        <w:rPr>
          <w:rStyle w:val="Emphasis"/>
        </w:rPr>
        <w:t>unions anymore? No—</w:t>
      </w:r>
      <w:r w:rsidRPr="00E12AE7">
        <w:rPr>
          <w:rStyle w:val="Emphasis"/>
        </w:rPr>
        <w:t>survey data show</w:t>
      </w:r>
      <w:r w:rsidRPr="00A75E94">
        <w:rPr>
          <w:rStyle w:val="Emphasis"/>
        </w:rPr>
        <w:t xml:space="preserve"> that in fact, a</w:t>
      </w:r>
      <w:r>
        <w:rPr>
          <w:rStyle w:val="Emphasis"/>
        </w:rPr>
        <w:t xml:space="preserve"> </w:t>
      </w:r>
      <w:hyperlink r:id="rId40" w:history="1">
        <w:r w:rsidRPr="00E12AE7">
          <w:rPr>
            <w:rStyle w:val="Emphasis"/>
          </w:rPr>
          <w:t>higher</w:t>
        </w:r>
      </w:hyperlink>
      <w:r w:rsidRPr="00E12AE7">
        <w:rPr>
          <w:rStyle w:val="Emphasis"/>
        </w:rPr>
        <w:t xml:space="preserve"> share of non-union workers say they would vote for a union in their workplace today than did 40 years ago</w:t>
      </w:r>
      <w:r w:rsidRPr="00A75E94">
        <w:rPr>
          <w:rStyle w:val="Emphasis"/>
        </w:rPr>
        <w:t>. Isn’t the erosion of unionization due to the shifts in employment from manufacturing to service-producing industries? No again—changing industry composition</w:t>
      </w:r>
      <w:r>
        <w:rPr>
          <w:rStyle w:val="Emphasis"/>
        </w:rPr>
        <w:t xml:space="preserve"> </w:t>
      </w:r>
      <w:hyperlink r:id="rId41" w:history="1">
        <w:r w:rsidRPr="00A75E94">
          <w:rPr>
            <w:rStyle w:val="Emphasis"/>
          </w:rPr>
          <w:t>explains only a small share</w:t>
        </w:r>
      </w:hyperlink>
      <w:r>
        <w:rPr>
          <w:rStyle w:val="Emphasis"/>
        </w:rPr>
        <w:t xml:space="preserve"> </w:t>
      </w:r>
      <w:r w:rsidRPr="00A75E94">
        <w:rPr>
          <w:rStyle w:val="Emphasis"/>
        </w:rPr>
        <w:t>of the erosion of union coverage.</w:t>
      </w:r>
      <w:r>
        <w:rPr>
          <w:rStyle w:val="Emphasis"/>
        </w:rPr>
        <w:t xml:space="preserve"> </w:t>
      </w:r>
      <w:r w:rsidRPr="00A75E94">
        <w:rPr>
          <w:sz w:val="16"/>
        </w:rPr>
        <w:t xml:space="preserve">What has caused declining unionization? </w:t>
      </w:r>
      <w:r w:rsidRPr="00A75E94">
        <w:rPr>
          <w:rStyle w:val="Emphasis"/>
        </w:rPr>
        <w:t xml:space="preserve">One key factor is </w:t>
      </w:r>
      <w:r w:rsidRPr="005C6CC2">
        <w:rPr>
          <w:rStyle w:val="Emphasis"/>
          <w:highlight w:val="green"/>
        </w:rPr>
        <w:t>fierce corporate opposition</w:t>
      </w:r>
      <w:r w:rsidRPr="00A75E94">
        <w:rPr>
          <w:rStyle w:val="Emphasis"/>
        </w:rPr>
        <w:t xml:space="preserve"> that has </w:t>
      </w:r>
      <w:r w:rsidRPr="005C6CC2">
        <w:rPr>
          <w:rStyle w:val="Emphasis"/>
          <w:highlight w:val="green"/>
        </w:rPr>
        <w:t>smothered workers’ freedom to form unions</w:t>
      </w:r>
      <w:r w:rsidRPr="00A75E94">
        <w:rPr>
          <w:rStyle w:val="Emphasis"/>
        </w:rPr>
        <w:t>. Aggressive anti-union campaigns—once confined to the most anti-union employers—have become widespread</w:t>
      </w:r>
      <w:r w:rsidRPr="00A75E94">
        <w:rPr>
          <w:sz w:val="16"/>
        </w:rPr>
        <w:t xml:space="preserve">. For example, it is now standard, when workers seek to organize, for their employers to hire union avoidance consultants to coordinate fierce anti-union campaigns. We estimate that </w:t>
      </w:r>
      <w:r w:rsidRPr="005C6CC2">
        <w:rPr>
          <w:rStyle w:val="Emphasis"/>
          <w:highlight w:val="green"/>
        </w:rPr>
        <w:t>employers spend</w:t>
      </w:r>
      <w:r w:rsidRPr="00A75E94">
        <w:rPr>
          <w:rStyle w:val="Emphasis"/>
        </w:rPr>
        <w:t xml:space="preserve"> nearly</w:t>
      </w:r>
      <w:r>
        <w:rPr>
          <w:rStyle w:val="Emphasis"/>
        </w:rPr>
        <w:t xml:space="preserve"> </w:t>
      </w:r>
      <w:hyperlink r:id="rId42" w:history="1">
        <w:r w:rsidRPr="005C6CC2">
          <w:rPr>
            <w:rStyle w:val="Emphasis"/>
            <w:highlight w:val="green"/>
          </w:rPr>
          <w:t>$340 million per year</w:t>
        </w:r>
      </w:hyperlink>
      <w:r w:rsidRPr="005C6CC2">
        <w:rPr>
          <w:rStyle w:val="Emphasis"/>
          <w:highlight w:val="green"/>
        </w:rPr>
        <w:t xml:space="preserve"> hiring union avoidance</w:t>
      </w:r>
      <w:r w:rsidRPr="00A75E94">
        <w:rPr>
          <w:rStyle w:val="Emphasis"/>
        </w:rPr>
        <w:t xml:space="preserve"> advisers to help them prevent employees from organizing.</w:t>
      </w:r>
      <w:r w:rsidRPr="00A75E94">
        <w:rPr>
          <w:sz w:val="16"/>
        </w:rPr>
        <w:t xml:space="preserve"> And though the National Labor Relations Act (NLRA) makes it illegal for employers to intimidate, coerce or fire workers in retaliation for participating in union-organizing campaigns, the penalties are grossly insufficient to provide a meaningful disincentive for such behavior. This means employers often engage in illegal activities, such as threatening to close the worksite, cutting union activists’ hours or pay, or reporting workers to immigration enforcement authorities if employees unionize. In </w:t>
      </w:r>
      <w:hyperlink r:id="rId43" w:history="1">
        <w:r w:rsidRPr="00A75E94">
          <w:rPr>
            <w:rStyle w:val="Hyperlink"/>
            <w:sz w:val="16"/>
          </w:rPr>
          <w:t>at least 1 in 5</w:t>
        </w:r>
      </w:hyperlink>
      <w:r w:rsidRPr="00A75E94">
        <w:rPr>
          <w:sz w:val="16"/>
        </w:rPr>
        <w:t xml:space="preserve"> union elections, employers are charged with illegally firing workers involved in organizing. In the face of these attacks on union organizing, policymakers have egregiously failed to update labor laws to balance the system. </w:t>
      </w:r>
      <w:r w:rsidRPr="005C6CC2">
        <w:rPr>
          <w:rStyle w:val="Emphasis"/>
          <w:highlight w:val="green"/>
        </w:rPr>
        <w:t>Fundamental reform is necessary</w:t>
      </w:r>
      <w:r w:rsidRPr="00A75E94">
        <w:rPr>
          <w:rStyle w:val="Emphasis"/>
        </w:rPr>
        <w:t xml:space="preserve"> to build worker power and </w:t>
      </w:r>
      <w:r w:rsidRPr="005C6CC2">
        <w:rPr>
          <w:rStyle w:val="Emphasis"/>
          <w:highlight w:val="green"/>
        </w:rPr>
        <w:t>guarantee all workers the right to come together</w:t>
      </w:r>
      <w:r w:rsidRPr="00A75E94">
        <w:rPr>
          <w:rStyle w:val="Emphasis"/>
        </w:rPr>
        <w:t xml:space="preserve"> and have a real voice in their workplace</w:t>
      </w:r>
      <w:r w:rsidRPr="00A75E94">
        <w:rPr>
          <w:sz w:val="16"/>
        </w:rPr>
        <w:t xml:space="preserve">. Restoring the right to representation on the job will likely put at least $200 billion in the pockets of working families each year, reducing income inequality and racial wage gaps, building a vibrant middle class and creating an economy that works for all, not just the privileged few. </w:t>
      </w:r>
    </w:p>
    <w:p w14:paraId="20C0D44A" w14:textId="77777777" w:rsidR="001F5B3A" w:rsidRDefault="001F5B3A" w:rsidP="001F5B3A">
      <w:pPr>
        <w:pStyle w:val="Heading4"/>
      </w:pPr>
      <w:r>
        <w:t>Biodiversity loss is a massive risk for extinction due to climate change.</w:t>
      </w:r>
    </w:p>
    <w:p w14:paraId="209CE729" w14:textId="77777777" w:rsidR="001F5B3A" w:rsidRDefault="001F5B3A" w:rsidP="001F5B3A">
      <w:r w:rsidRPr="00D840FD">
        <w:rPr>
          <w:rStyle w:val="Style13ptBold"/>
        </w:rPr>
        <w:t>UN 19</w:t>
      </w:r>
      <w:r>
        <w:t xml:space="preserve"> </w:t>
      </w:r>
      <w:r w:rsidRPr="00D840FD">
        <w:t xml:space="preserve">United Nations Sustainable Development, </w:t>
      </w:r>
      <w:r>
        <w:t>5-19</w:t>
      </w:r>
      <w:r w:rsidRPr="00D840FD">
        <w:t>, "UN Report: Nature's Dangerous Decline 'Unprecedented';  Species Extinction Rates 'Accelerating'," https://www.un.org/sustainabledevelopment/blog/2019/05/nature-decline-unprecedented-report/</w:t>
      </w:r>
      <w:r>
        <w:t>/SJJK</w:t>
      </w:r>
    </w:p>
    <w:p w14:paraId="3E5CE64A" w14:textId="77777777" w:rsidR="001F5B3A" w:rsidRDefault="001F5B3A" w:rsidP="001F5B3A">
      <w:pPr>
        <w:rPr>
          <w:sz w:val="16"/>
        </w:rPr>
      </w:pPr>
      <w:r w:rsidRPr="00AC3FE3">
        <w:rPr>
          <w:sz w:val="16"/>
        </w:rPr>
        <w:t xml:space="preserve">PARIS, 6 May – </w:t>
      </w:r>
      <w:r w:rsidRPr="00AC3FE3">
        <w:rPr>
          <w:rStyle w:val="Emphasis"/>
          <w:highlight w:val="green"/>
        </w:rPr>
        <w:t>Nature is declining</w:t>
      </w:r>
      <w:r w:rsidRPr="00727B8E">
        <w:rPr>
          <w:rStyle w:val="Emphasis"/>
        </w:rPr>
        <w:t xml:space="preserve"> globally </w:t>
      </w:r>
      <w:r w:rsidRPr="00AC3FE3">
        <w:rPr>
          <w:rStyle w:val="Emphasis"/>
          <w:highlight w:val="green"/>
        </w:rPr>
        <w:t>at rates unprecedented</w:t>
      </w:r>
      <w:r w:rsidRPr="00727B8E">
        <w:rPr>
          <w:rStyle w:val="Emphasis"/>
        </w:rPr>
        <w:t xml:space="preserve"> in human history – and the </w:t>
      </w:r>
      <w:r w:rsidRPr="00AC3FE3">
        <w:rPr>
          <w:rStyle w:val="Emphasis"/>
          <w:highlight w:val="green"/>
        </w:rPr>
        <w:t>rate</w:t>
      </w:r>
      <w:r w:rsidRPr="00727B8E">
        <w:rPr>
          <w:rStyle w:val="Emphasis"/>
        </w:rPr>
        <w:t xml:space="preserve"> of species extinctions </w:t>
      </w:r>
      <w:r w:rsidRPr="00AC3FE3">
        <w:rPr>
          <w:rStyle w:val="Emphasis"/>
          <w:highlight w:val="green"/>
        </w:rPr>
        <w:t>is accelerating</w:t>
      </w:r>
      <w:r w:rsidRPr="00AC3FE3">
        <w:rPr>
          <w:sz w:val="16"/>
        </w:rPr>
        <w:t xml:space="preserve">, with </w:t>
      </w:r>
      <w:r w:rsidRPr="00AC3FE3">
        <w:rPr>
          <w:rStyle w:val="Emphasis"/>
          <w:highlight w:val="green"/>
        </w:rPr>
        <w:t xml:space="preserve">grave impacts on people around the world </w:t>
      </w:r>
      <w:r w:rsidRPr="00E12AE7">
        <w:rPr>
          <w:rStyle w:val="Emphasis"/>
        </w:rPr>
        <w:t>now likely</w:t>
      </w:r>
      <w:r w:rsidRPr="00727B8E">
        <w:rPr>
          <w:rStyle w:val="Emphasis"/>
        </w:rPr>
        <w:t>, warns a landmark new report from the Intergovernmental Science-Policy Platform on Biodiversity and Ecosystem Services (IPBES</w:t>
      </w:r>
      <w:r w:rsidRPr="00AC3FE3">
        <w:rPr>
          <w:sz w:val="16"/>
        </w:rPr>
        <w:t>), the summary of which was approved at the 7th session of the IPBES Plenary, meeting last week (29 April – 4 May) in Paris. “</w:t>
      </w:r>
      <w:r w:rsidRPr="00727B8E">
        <w:rPr>
          <w:rStyle w:val="Emphasis"/>
        </w:rPr>
        <w:t xml:space="preserve">The overwhelming evidence of the IPBES Global Assessment, from a </w:t>
      </w:r>
      <w:r w:rsidRPr="00E12AE7">
        <w:rPr>
          <w:rStyle w:val="Emphasis"/>
        </w:rPr>
        <w:t>wide range of different fields of knowledge, presents an ominous picture</w:t>
      </w:r>
      <w:r w:rsidRPr="00AC3FE3">
        <w:rPr>
          <w:sz w:val="16"/>
        </w:rPr>
        <w:t xml:space="preserve">,” said IPBES Chair, Sir Robert Watson. “The health of ecosystems on which we and all other species depend is deteriorating more rapidly than ever. </w:t>
      </w:r>
      <w:r w:rsidRPr="00AC3FE3">
        <w:rPr>
          <w:rStyle w:val="Emphasis"/>
          <w:highlight w:val="green"/>
        </w:rPr>
        <w:t>We are eroding the</w:t>
      </w:r>
      <w:r w:rsidRPr="00AC3FE3">
        <w:rPr>
          <w:rStyle w:val="Emphasis"/>
        </w:rPr>
        <w:t xml:space="preserve"> very </w:t>
      </w:r>
      <w:r w:rsidRPr="00AC3FE3">
        <w:rPr>
          <w:rStyle w:val="Emphasis"/>
          <w:highlight w:val="green"/>
        </w:rPr>
        <w:t>foundations of our economies, livelihoods, food security, health and quality</w:t>
      </w:r>
      <w:r w:rsidRPr="00AC3FE3">
        <w:rPr>
          <w:rStyle w:val="Emphasis"/>
        </w:rPr>
        <w:t xml:space="preserve"> of life worldwide.”</w:t>
      </w:r>
      <w:r>
        <w:rPr>
          <w:rStyle w:val="Emphasis"/>
        </w:rPr>
        <w:t xml:space="preserve"> </w:t>
      </w:r>
      <w:r w:rsidRPr="00AC3FE3">
        <w:rPr>
          <w:sz w:val="16"/>
        </w:rPr>
        <w:t xml:space="preserve">“The Report also tells us that </w:t>
      </w:r>
      <w:r w:rsidRPr="00D840FD">
        <w:rPr>
          <w:rStyle w:val="Emphasis"/>
          <w:highlight w:val="green"/>
        </w:rPr>
        <w:t>it is not too late to make a difference</w:t>
      </w:r>
      <w:r w:rsidRPr="00AC3FE3">
        <w:rPr>
          <w:sz w:val="16"/>
        </w:rPr>
        <w:t xml:space="preserve">, but only if we start now at every level from local to global,” he said. “Through ‘transformative change’, </w:t>
      </w:r>
      <w:r w:rsidRPr="00D840FD">
        <w:rPr>
          <w:sz w:val="16"/>
          <w:highlight w:val="green"/>
        </w:rPr>
        <w:t>n</w:t>
      </w:r>
      <w:r w:rsidRPr="00D840FD">
        <w:rPr>
          <w:rStyle w:val="Emphasis"/>
          <w:highlight w:val="green"/>
        </w:rPr>
        <w:t>ature can still be conserved</w:t>
      </w:r>
      <w:r w:rsidRPr="00AC3FE3">
        <w:rPr>
          <w:rStyle w:val="Emphasis"/>
        </w:rPr>
        <w:t xml:space="preserve">, restored and used sustainably – this is also </w:t>
      </w:r>
      <w:r w:rsidRPr="00D840FD">
        <w:rPr>
          <w:rStyle w:val="Emphasis"/>
          <w:highlight w:val="green"/>
        </w:rPr>
        <w:t>key to meeting most other global goals</w:t>
      </w:r>
      <w:r w:rsidRPr="00AC3FE3">
        <w:rPr>
          <w:rStyle w:val="Emphasis"/>
        </w:rPr>
        <w:t>. By transformative change, we mean a fundamental, system-wide reorganization across technological, economic and social factors, including paradigms, goals and values.”</w:t>
      </w:r>
      <w:r>
        <w:rPr>
          <w:rStyle w:val="Emphasis"/>
        </w:rPr>
        <w:t xml:space="preserve"> </w:t>
      </w:r>
      <w:r w:rsidRPr="00AC3FE3">
        <w:rPr>
          <w:sz w:val="16"/>
        </w:rPr>
        <w:t xml:space="preserve">“The member States of IPBES Plenary have now acknowledged that, by its very nature, transformative change can expect opposition from those with interests vested in the status quo, but also that such opposition can be overcome for the broader public good,” Watson said. </w:t>
      </w:r>
      <w:r w:rsidRPr="00AC3FE3">
        <w:rPr>
          <w:rStyle w:val="Emphasis"/>
        </w:rPr>
        <w:t xml:space="preserve">The IPBES Global Assessment Report on Biodiversity and Ecosystem Services is the </w:t>
      </w:r>
      <w:r w:rsidRPr="00E12AE7">
        <w:rPr>
          <w:rStyle w:val="Emphasis"/>
        </w:rPr>
        <w:t>most comprehensive ever completed</w:t>
      </w:r>
      <w:r w:rsidRPr="00AC3FE3">
        <w:rPr>
          <w:sz w:val="16"/>
        </w:rPr>
        <w:t xml:space="preserve">. </w:t>
      </w:r>
      <w:r w:rsidRPr="00AC3FE3">
        <w:rPr>
          <w:rStyle w:val="StyleUnderline"/>
        </w:rPr>
        <w:t>It is the first intergovernmental Report of its kind and builds on the landmark Millennium Ecosystem Assessment of 2005, introducing innovative ways of evaluating evidence.</w:t>
      </w:r>
      <w:r>
        <w:rPr>
          <w:rStyle w:val="StyleUnderline"/>
        </w:rPr>
        <w:t xml:space="preserve"> </w:t>
      </w:r>
      <w:r w:rsidRPr="00AC3FE3">
        <w:rPr>
          <w:sz w:val="16"/>
        </w:rPr>
        <w:t xml:space="preserve">Compiled by 145 expert authors from 50 countries over the past three years, with inputs from another 310 contributing authors, the Report assesses changes over the past five decades, providing a comprehensive picture of the relationship between economic development pathways and their impacts on nature. It also offers a range of possible scenarios for the coming decades. </w:t>
      </w:r>
      <w:r w:rsidRPr="00AC3FE3">
        <w:rPr>
          <w:rStyle w:val="StyleUnderline"/>
        </w:rPr>
        <w:t>Based on the systematic review of about 15,000 scientific and government sources, the Report also draws (for the first time ever at this scale) on indigenous and local knowledge, particularly addressing issues relevant to Indigenous Peoples and Local Communities.</w:t>
      </w:r>
      <w:r>
        <w:rPr>
          <w:rStyle w:val="StyleUnderline"/>
        </w:rPr>
        <w:t xml:space="preserve"> </w:t>
      </w:r>
      <w:r w:rsidRPr="00AC3FE3">
        <w:rPr>
          <w:rStyle w:val="Emphasis"/>
        </w:rPr>
        <w:t>“</w:t>
      </w:r>
      <w:r w:rsidRPr="00D840FD">
        <w:rPr>
          <w:rStyle w:val="Emphasis"/>
          <w:highlight w:val="green"/>
        </w:rPr>
        <w:t>Biodiversity</w:t>
      </w:r>
      <w:r w:rsidRPr="00AC3FE3">
        <w:rPr>
          <w:rStyle w:val="Emphasis"/>
        </w:rPr>
        <w:t xml:space="preserve"> and nature’s contributions to people are our common heritage and </w:t>
      </w:r>
      <w:r w:rsidRPr="00D840FD">
        <w:rPr>
          <w:rStyle w:val="Emphasis"/>
          <w:highlight w:val="green"/>
        </w:rPr>
        <w:t>humanity’s most important life-supporting ‘safety net’</w:t>
      </w:r>
      <w:r w:rsidRPr="00AC3FE3">
        <w:rPr>
          <w:rStyle w:val="Emphasis"/>
        </w:rPr>
        <w:t xml:space="preserve">. But our </w:t>
      </w:r>
      <w:r w:rsidRPr="00D840FD">
        <w:rPr>
          <w:rStyle w:val="Emphasis"/>
          <w:highlight w:val="green"/>
        </w:rPr>
        <w:t>safety net is stretched almost to breaking point</w:t>
      </w:r>
      <w:r w:rsidRPr="00AC3FE3">
        <w:rPr>
          <w:sz w:val="16"/>
        </w:rPr>
        <w:t>,” said Prof. Sandra Díaz (Argentina), who co-chaired the Assessment with Prof. Josef Settele (Germany) and Prof. Eduardo S. Brondízio (Brazil and USA). “</w:t>
      </w:r>
      <w:r w:rsidRPr="00AC3FE3">
        <w:rPr>
          <w:rStyle w:val="Emphasis"/>
        </w:rPr>
        <w:t xml:space="preserve">The </w:t>
      </w:r>
      <w:r w:rsidRPr="00D840FD">
        <w:rPr>
          <w:rStyle w:val="Emphasis"/>
          <w:highlight w:val="green"/>
        </w:rPr>
        <w:t>diversity within species</w:t>
      </w:r>
      <w:r w:rsidRPr="00AC3FE3">
        <w:rPr>
          <w:rStyle w:val="Emphasis"/>
        </w:rPr>
        <w:t xml:space="preserve">, between species and of ecosystems, as well as many fundamental </w:t>
      </w:r>
      <w:r w:rsidRPr="00D840FD">
        <w:rPr>
          <w:rStyle w:val="Emphasis"/>
          <w:highlight w:val="green"/>
        </w:rPr>
        <w:t>contributions</w:t>
      </w:r>
      <w:r w:rsidRPr="00AC3FE3">
        <w:rPr>
          <w:rStyle w:val="Emphasis"/>
        </w:rPr>
        <w:t xml:space="preserve"> </w:t>
      </w:r>
      <w:r w:rsidRPr="00D840FD">
        <w:rPr>
          <w:rStyle w:val="Emphasis"/>
          <w:highlight w:val="green"/>
        </w:rPr>
        <w:t>we derive from nature</w:t>
      </w:r>
      <w:r w:rsidRPr="00AC3FE3">
        <w:rPr>
          <w:rStyle w:val="Emphasis"/>
        </w:rPr>
        <w:t xml:space="preserve">, are </w:t>
      </w:r>
      <w:r w:rsidRPr="00D840FD">
        <w:rPr>
          <w:rStyle w:val="Emphasis"/>
          <w:highlight w:val="green"/>
        </w:rPr>
        <w:t>declining fast</w:t>
      </w:r>
      <w:r w:rsidRPr="00AC3FE3">
        <w:rPr>
          <w:rStyle w:val="Emphasis"/>
        </w:rPr>
        <w:t xml:space="preserve">, although </w:t>
      </w:r>
      <w:r w:rsidRPr="00D840FD">
        <w:rPr>
          <w:rStyle w:val="Emphasis"/>
          <w:highlight w:val="green"/>
        </w:rPr>
        <w:t>we still have the means to ensure a sustainable future</w:t>
      </w:r>
      <w:r w:rsidRPr="00AC3FE3">
        <w:rPr>
          <w:rStyle w:val="Emphasis"/>
        </w:rPr>
        <w:t xml:space="preserve"> for people and the planet.</w:t>
      </w:r>
      <w:r w:rsidRPr="00AC3FE3">
        <w:rPr>
          <w:sz w:val="16"/>
        </w:rPr>
        <w:t xml:space="preserve">” </w:t>
      </w:r>
    </w:p>
    <w:p w14:paraId="0CFB68EC" w14:textId="77777777" w:rsidR="001F5B3A" w:rsidRPr="00081983" w:rsidRDefault="001F5B3A" w:rsidP="001F5B3A">
      <w:pPr>
        <w:rPr>
          <w:sz w:val="16"/>
        </w:rPr>
      </w:pPr>
    </w:p>
    <w:p w14:paraId="23F4D684" w14:textId="77777777" w:rsidR="001F5B3A" w:rsidRPr="004C0DE1" w:rsidRDefault="001F5B3A" w:rsidP="001F5B3A">
      <w:pPr>
        <w:pStyle w:val="Heading4"/>
      </w:pPr>
      <w:r>
        <w:t>Extinction</w:t>
      </w:r>
    </w:p>
    <w:p w14:paraId="02D642F3" w14:textId="77777777" w:rsidR="001F5B3A" w:rsidRPr="00DB16C2" w:rsidRDefault="001F5B3A" w:rsidP="001F5B3A">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44"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70D31235" w14:textId="77777777" w:rsidR="001F5B3A" w:rsidRDefault="001F5B3A" w:rsidP="001F5B3A">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4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4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47"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48"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3978DD15" w14:textId="77777777" w:rsidR="001F5B3A" w:rsidRPr="00B25752" w:rsidRDefault="001F5B3A" w:rsidP="00FC15E1">
      <w:pPr>
        <w:rPr>
          <w:rFonts w:eastAsia="Cambria" w:cs="Times New Roman"/>
          <w:u w:val="single"/>
        </w:rPr>
      </w:pPr>
    </w:p>
    <w:p w14:paraId="1A1F5D2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Open Sans">
    <w:altName w:val="Open Sans"/>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15E1"/>
    <w:rsid w:val="000139A3"/>
    <w:rsid w:val="00100833"/>
    <w:rsid w:val="00104529"/>
    <w:rsid w:val="00105942"/>
    <w:rsid w:val="00107396"/>
    <w:rsid w:val="00144A4C"/>
    <w:rsid w:val="00176AB0"/>
    <w:rsid w:val="00177B7D"/>
    <w:rsid w:val="0018322D"/>
    <w:rsid w:val="001B5776"/>
    <w:rsid w:val="001E527A"/>
    <w:rsid w:val="001F5B3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151"/>
    <w:rsid w:val="00C828CF"/>
    <w:rsid w:val="00C83417"/>
    <w:rsid w:val="00C9604F"/>
    <w:rsid w:val="00CA19AA"/>
    <w:rsid w:val="00CC5298"/>
    <w:rsid w:val="00CD736E"/>
    <w:rsid w:val="00CD798D"/>
    <w:rsid w:val="00CE161E"/>
    <w:rsid w:val="00CF59A8"/>
    <w:rsid w:val="00D325A9"/>
    <w:rsid w:val="00D36A8A"/>
    <w:rsid w:val="00D61409"/>
    <w:rsid w:val="00D6691E"/>
    <w:rsid w:val="00D71170"/>
    <w:rsid w:val="00D854BE"/>
    <w:rsid w:val="00DA1C92"/>
    <w:rsid w:val="00DA25D4"/>
    <w:rsid w:val="00DA6538"/>
    <w:rsid w:val="00E15E75"/>
    <w:rsid w:val="00E5262C"/>
    <w:rsid w:val="00EC7DC4"/>
    <w:rsid w:val="00ED30CF"/>
    <w:rsid w:val="00F176EF"/>
    <w:rsid w:val="00F45E10"/>
    <w:rsid w:val="00F6364A"/>
    <w:rsid w:val="00F660B6"/>
    <w:rsid w:val="00F9113A"/>
    <w:rsid w:val="00FC15E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8684"/>
  <w15:chartTrackingRefBased/>
  <w15:docId w15:val="{DBC10DD5-D93E-4BBA-A69D-73D6A5589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15E1"/>
    <w:rPr>
      <w:rFonts w:ascii="Calibri" w:hAnsi="Calibri"/>
    </w:rPr>
  </w:style>
  <w:style w:type="paragraph" w:styleId="Heading1">
    <w:name w:val="heading 1"/>
    <w:aliases w:val="Pocket"/>
    <w:basedOn w:val="Normal"/>
    <w:next w:val="Normal"/>
    <w:link w:val="Heading1Char"/>
    <w:qFormat/>
    <w:rsid w:val="00FC15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FC15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15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9"/>
    <w:unhideWhenUsed/>
    <w:qFormat/>
    <w:rsid w:val="00FC15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1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15E1"/>
  </w:style>
  <w:style w:type="character" w:customStyle="1" w:styleId="Heading1Char">
    <w:name w:val="Heading 1 Char"/>
    <w:aliases w:val="Pocket Char"/>
    <w:basedOn w:val="DefaultParagraphFont"/>
    <w:link w:val="Heading1"/>
    <w:rsid w:val="00FC15E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C15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15E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FC15E1"/>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FC15E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C15E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FC15E1"/>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FC15E1"/>
    <w:rPr>
      <w:color w:val="auto"/>
      <w:u w:val="none"/>
    </w:rPr>
  </w:style>
  <w:style w:type="character" w:styleId="FollowedHyperlink">
    <w:name w:val="FollowedHyperlink"/>
    <w:basedOn w:val="DefaultParagraphFont"/>
    <w:uiPriority w:val="99"/>
    <w:semiHidden/>
    <w:unhideWhenUsed/>
    <w:rsid w:val="00FC15E1"/>
    <w:rPr>
      <w:color w:val="auto"/>
      <w:u w:val="none"/>
    </w:rPr>
  </w:style>
  <w:style w:type="paragraph" w:customStyle="1" w:styleId="textbold">
    <w:name w:val="text bold"/>
    <w:basedOn w:val="Normal"/>
    <w:link w:val="Emphasis"/>
    <w:uiPriority w:val="7"/>
    <w:qFormat/>
    <w:rsid w:val="001F5B3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iss.org/en/publications/survival/sections/2016-5e13/survival--global-politics-and-strategy-april-may-2016-eb2d/58-2-03-boyle-6dbd" TargetMode="External"/><Relationship Id="rId18" Type="http://schemas.openxmlformats.org/officeDocument/2006/relationships/hyperlink" Target="http://www.tandfonline.com/doi/abs/10.1080/00396338.2016.1161899?journalCode=tsur20" TargetMode="External"/><Relationship Id="rId26" Type="http://schemas.openxmlformats.org/officeDocument/2006/relationships/hyperlink" Target="https://twitter.com/HuffPost" TargetMode="External"/><Relationship Id="rId39" Type="http://schemas.openxmlformats.org/officeDocument/2006/relationships/hyperlink" Target="https://www.epi.org/publication/black-white-wage-gaps-expand-with-rising-wage-inequality/" TargetMode="External"/><Relationship Id="rId21" Type="http://schemas.openxmlformats.org/officeDocument/2006/relationships/hyperlink" Target="https://abcnews.go.com/Politics/greta-thunberg-teen-climate-activist-tells-us-lawmakers/story?id=65692288" TargetMode="External"/><Relationship Id="rId34" Type="http://schemas.openxmlformats.org/officeDocument/2006/relationships/hyperlink" Target="https://www.epi.org/data/" TargetMode="External"/><Relationship Id="rId42" Type="http://schemas.openxmlformats.org/officeDocument/2006/relationships/hyperlink" Target="https://www.epi.org/publication/unlawful-employer-opposition-to-union-election-campaigns/" TargetMode="External"/><Relationship Id="rId47" Type="http://schemas.openxmlformats.org/officeDocument/2006/relationships/hyperlink" Target="https://www.livescience.com/55129-how-heat-waves-kill-so-quickly.html" TargetMode="External"/><Relationship Id="rId50" Type="http://schemas.openxmlformats.org/officeDocument/2006/relationships/theme" Target="theme/theme1.xml"/><Relationship Id="rId7" Type="http://schemas.openxmlformats.org/officeDocument/2006/relationships/hyperlink" Target="https://freedomhouse.org/report/freedom-world/2021/democracy-under-siege" TargetMode="External"/><Relationship Id="rId2" Type="http://schemas.openxmlformats.org/officeDocument/2006/relationships/numbering" Target="numbering.xml"/><Relationship Id="rId16" Type="http://schemas.openxmlformats.org/officeDocument/2006/relationships/hyperlink" Target="file:///C:\Users\PMeylan\AppData\Local\Microsoft\Windows\Temporary%20Internet%20Files\Content.Outlook\5V2CJVRN\160715_KendallTaylor_DemocracysDecline_Commentary.docx" TargetMode="External"/><Relationship Id="rId29" Type="http://schemas.openxmlformats.org/officeDocument/2006/relationships/hyperlink" Target="https://techworkerscoalition.org/climate-strike/" TargetMode="External"/><Relationship Id="rId11" Type="http://schemas.openxmlformats.org/officeDocument/2006/relationships/hyperlink" Target="http://nationalinterest.org/feature/how-china-sees-world-order-15846" TargetMode="External"/><Relationship Id="rId24" Type="http://schemas.openxmlformats.org/officeDocument/2006/relationships/hyperlink" Target="https://abcnews.go.com/Politics/teenage-climate-change-activist-greta-thunbeerg-takes-global/story?id=65601228" TargetMode="External"/><Relationship Id="rId32" Type="http://schemas.openxmlformats.org/officeDocument/2006/relationships/hyperlink" Target="https://digital.globalclimatestrike.net/" TargetMode="External"/><Relationship Id="rId37" Type="http://schemas.openxmlformats.org/officeDocument/2006/relationships/hyperlink" Target="https://lwp.law.harvard.edu/clean-slate-project" TargetMode="External"/><Relationship Id="rId40" Type="http://schemas.openxmlformats.org/officeDocument/2006/relationships/hyperlink" Target="https://journals.sagepub.com/doi/10.1177/0019793918806250" TargetMode="External"/><Relationship Id="rId45" Type="http://schemas.openxmlformats.org/officeDocument/2006/relationships/hyperlink" Target="https://www.ipcc.ch/sr15/" TargetMode="External"/><Relationship Id="rId5" Type="http://schemas.openxmlformats.org/officeDocument/2006/relationships/webSettings" Target="webSettings.xml"/><Relationship Id="rId15" Type="http://schemas.openxmlformats.org/officeDocument/2006/relationships/hyperlink" Target="file:///C:\Users\PMeylan\AppData\Local\Microsoft\Windows\Temporary%20Internet%20Files\Content.Outlook\5V2CJVRN\160715_KendallTaylor_DemocracysDecline_Commentary.docx" TargetMode="External"/><Relationship Id="rId23" Type="http://schemas.openxmlformats.org/officeDocument/2006/relationships/hyperlink" Target="https://abcnews.go.com/International/united-nations-report-details-looming-climate-crisis/story?id=58354235" TargetMode="External"/><Relationship Id="rId28" Type="http://schemas.openxmlformats.org/officeDocument/2006/relationships/hyperlink" Target="https://twitter.com/newmarkjschool" TargetMode="External"/><Relationship Id="rId36" Type="http://schemas.openxmlformats.org/officeDocument/2006/relationships/hyperlink" Target="https://www.epi.org/blog/the-pro-act-giving-workers-more-bargaining-power-on-the-job/" TargetMode="External"/><Relationship Id="rId49" Type="http://schemas.openxmlformats.org/officeDocument/2006/relationships/fontTable" Target="fontTable.xml"/><Relationship Id="rId10" Type="http://schemas.openxmlformats.org/officeDocument/2006/relationships/hyperlink" Target="https://www.csis.org/analysis/how-democracy%E2%80%99s-decline-would-undermine-international-order" TargetMode="External"/><Relationship Id="rId19" Type="http://schemas.openxmlformats.org/officeDocument/2006/relationships/hyperlink" Target="https://www.foreignaffairs.com/articles/china/1995-05-01/democratization-and-war" TargetMode="External"/><Relationship Id="rId31" Type="http://schemas.openxmlformats.org/officeDocument/2006/relationships/hyperlink" Target="https://www.linkedin.com/pulse/enough-join-climate-strikes-demand-action-rose-marcario/?sf219300827=1" TargetMode="External"/><Relationship Id="rId44" Type="http://schemas.openxmlformats.org/officeDocument/2006/relationships/hyperlink" Target="https://www.livescience.com/65633-climate-change-dooms-humans-by-2050.html" TargetMode="External"/><Relationship Id="rId4" Type="http://schemas.openxmlformats.org/officeDocument/2006/relationships/settings" Target="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s://freedomhouse.org/sites/default/files/01152015_FIW_2015_final.pdf" TargetMode="External"/><Relationship Id="rId22" Type="http://schemas.openxmlformats.org/officeDocument/2006/relationships/hyperlink" Target="https://abcnews.go.com/Politics/teenage-climate-change-activist-greta-thunbeerg-takes-global/story?id=65601228" TargetMode="External"/><Relationship Id="rId27" Type="http://schemas.openxmlformats.org/officeDocument/2006/relationships/hyperlink" Target="https://twitter.com/CrainsNewYork" TargetMode="External"/><Relationship Id="rId30" Type="http://schemas.openxmlformats.org/officeDocument/2006/relationships/hyperlink" Target="https://www.adweek.com/brand-marketing/brands-are-closing-their-doors-in-support-of-the-global-climate-strike/" TargetMode="External"/><Relationship Id="rId35" Type="http://schemas.openxmlformats.org/officeDocument/2006/relationships/hyperlink" Target="https://www.epi.org/publication/labor-day-2019-collective-bargaining/" TargetMode="External"/><Relationship Id="rId43" Type="http://schemas.openxmlformats.org/officeDocument/2006/relationships/hyperlink" Target="https://www.epi.org/publication/unlawful-employer-opposition-to-union-election-campaigns/" TargetMode="External"/><Relationship Id="rId48" Type="http://schemas.openxmlformats.org/officeDocument/2006/relationships/hyperlink" Target="https://www.livescience.com/51990-sea-level-rise-unknowns.html" TargetMode="External"/><Relationship Id="rId8" Type="http://schemas.openxmlformats.org/officeDocument/2006/relationships/hyperlink" Target="https://freedomhouse.org/report/freedom-world/2021/democracy-under-siege" TargetMode="External"/><Relationship Id="rId3" Type="http://schemas.openxmlformats.org/officeDocument/2006/relationships/styles" Target="styles.xml"/><Relationship Id="rId12" Type="http://schemas.openxmlformats.org/officeDocument/2006/relationships/hyperlink" Target="http://www.journalofdemocracy.org/article/facing-democratic-recession" TargetMode="External"/><Relationship Id="rId17" Type="http://schemas.openxmlformats.org/officeDocument/2006/relationships/hyperlink" Target="https://www.washingtonpost.com/opinions/christopher-walker-authoritarian-regimes-are-changing-how-the-world-defines-democracy/2014/06/12/d1328e3a-f0ee-11e3-bf76-447a5df6411f_story.html" TargetMode="External"/><Relationship Id="rId25" Type="http://schemas.openxmlformats.org/officeDocument/2006/relationships/hyperlink" Target="https://twitter.com/CBSNews" TargetMode="External"/><Relationship Id="rId33" Type="http://schemas.openxmlformats.org/officeDocument/2006/relationships/hyperlink" Target="https://www.epi.org/people/heidi-shierholz/" TargetMode="External"/><Relationship Id="rId38" Type="http://schemas.openxmlformats.org/officeDocument/2006/relationships/hyperlink" Target="https://www.epi.org/publication/how-todays-unions-help-working-people-giving-workers-the-power-to-improve-their-jobs-and-unrig-the-economy/" TargetMode="External"/><Relationship Id="rId46" Type="http://schemas.openxmlformats.org/officeDocument/2006/relationships/hyperlink" Target="https://www.livescience.com/57266-amazon-river.html" TargetMode="External"/><Relationship Id="rId20" Type="http://schemas.openxmlformats.org/officeDocument/2006/relationships/hyperlink" Target="https://twitter.com/ABC" TargetMode="External"/><Relationship Id="rId41" Type="http://schemas.openxmlformats.org/officeDocument/2006/relationships/hyperlink" Target="https://www.brookings.edu/research/the-shift-in-private-sector-union-participation-explanations-and-effects/" TargetMode="External"/><Relationship Id="rId1" Type="http://schemas.openxmlformats.org/officeDocument/2006/relationships/customXml" Target="../customXml/item1.xml"/><Relationship Id="rId6"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9002</Words>
  <Characters>51313</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2</cp:revision>
  <dcterms:created xsi:type="dcterms:W3CDTF">2021-11-14T13:40:00Z</dcterms:created>
  <dcterms:modified xsi:type="dcterms:W3CDTF">2021-11-14T14:05:00Z</dcterms:modified>
</cp:coreProperties>
</file>