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5851A" w14:textId="1FA973FE" w:rsidR="00C36CCA" w:rsidRDefault="00C36CCA" w:rsidP="00A436E9">
      <w:pPr>
        <w:pStyle w:val="Heading1"/>
      </w:pPr>
      <w:r>
        <w:t>Disclosure Shell</w:t>
      </w:r>
    </w:p>
    <w:p w14:paraId="4C6EC684" w14:textId="77777777" w:rsidR="00C36CCA" w:rsidRDefault="00C36CCA" w:rsidP="00C36CCA">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Pr>
          <w:rFonts w:asciiTheme="minorHAnsi" w:hAnsiTheme="minorHAnsi" w:cstheme="minorHAnsi"/>
        </w:rPr>
        <w:t>20</w:t>
      </w:r>
      <w:r w:rsidRPr="00991AD4">
        <w:rPr>
          <w:rFonts w:asciiTheme="minorHAnsi" w:hAnsiTheme="minorHAnsi" w:cstheme="minorHAnsi"/>
        </w:rPr>
        <w:t>-2</w:t>
      </w:r>
      <w:r>
        <w:rPr>
          <w:rFonts w:asciiTheme="minorHAnsi" w:hAnsiTheme="minorHAnsi" w:cstheme="minorHAnsi"/>
        </w:rPr>
        <w:t>1</w:t>
      </w:r>
      <w:r w:rsidRPr="00991AD4">
        <w:rPr>
          <w:rFonts w:asciiTheme="minorHAnsi" w:hAnsiTheme="minorHAnsi" w:cstheme="minorHAnsi"/>
        </w:rPr>
        <w:t xml:space="preserve"> NDCA LD wiki after the round in which they read them</w:t>
      </w:r>
      <w:r>
        <w:rPr>
          <w:rFonts w:asciiTheme="minorHAnsi" w:hAnsiTheme="minorHAnsi" w:cstheme="minorHAnsi"/>
        </w:rPr>
        <w:t xml:space="preserve"> and before the next round</w:t>
      </w:r>
      <w:r w:rsidRPr="00991AD4">
        <w:rPr>
          <w:rFonts w:asciiTheme="minorHAnsi" w:hAnsiTheme="minorHAnsi" w:cstheme="minorHAnsi"/>
        </w:rPr>
        <w:t>.</w:t>
      </w:r>
      <w:r>
        <w:rPr>
          <w:rFonts w:asciiTheme="minorHAnsi" w:hAnsiTheme="minorHAnsi" w:cstheme="minorHAnsi"/>
        </w:rPr>
        <w:t xml:space="preserve"> </w:t>
      </w:r>
    </w:p>
    <w:p w14:paraId="38CD1CCE" w14:textId="4BF68C3C" w:rsidR="00C36CCA" w:rsidRPr="00991AD4" w:rsidRDefault="00C36CCA" w:rsidP="00C36CCA">
      <w:pPr>
        <w:pStyle w:val="Heading4"/>
        <w:rPr>
          <w:rFonts w:asciiTheme="minorHAnsi" w:hAnsiTheme="minorHAnsi" w:cstheme="minorHAnsi"/>
        </w:rPr>
      </w:pPr>
      <w:r w:rsidRPr="00991AD4">
        <w:rPr>
          <w:rFonts w:asciiTheme="minorHAnsi" w:hAnsiTheme="minorHAnsi" w:cstheme="minorHAnsi"/>
        </w:rPr>
        <w:t xml:space="preserve"> </w:t>
      </w:r>
    </w:p>
    <w:p w14:paraId="44731B12" w14:textId="77D9C734" w:rsidR="00C36CCA" w:rsidRDefault="00C36CCA" w:rsidP="00C36CCA">
      <w:pPr>
        <w:pStyle w:val="Heading4"/>
        <w:rPr>
          <w:rFonts w:asciiTheme="minorHAnsi" w:hAnsiTheme="minorHAnsi" w:cstheme="minorHAnsi"/>
        </w:rPr>
      </w:pPr>
      <w:r w:rsidRPr="00991AD4">
        <w:rPr>
          <w:rFonts w:asciiTheme="minorHAnsi" w:hAnsiTheme="minorHAnsi" w:cstheme="minorHAnsi"/>
        </w:rPr>
        <w:t>Violation – they don’t</w:t>
      </w:r>
      <w:r w:rsidR="00A436E9">
        <w:rPr>
          <w:rFonts w:asciiTheme="minorHAnsi" w:hAnsiTheme="minorHAnsi" w:cstheme="minorHAnsi"/>
        </w:rPr>
        <w:t xml:space="preserve">. Can’t say they’ll do it in future unverifiable ss in doc prove that they </w:t>
      </w:r>
      <w:proofErr w:type="spellStart"/>
      <w:r w:rsidR="00A436E9">
        <w:rPr>
          <w:rFonts w:asciiTheme="minorHAnsi" w:hAnsiTheme="minorHAnsi" w:cstheme="minorHAnsi"/>
        </w:rPr>
        <w:t>hvnt</w:t>
      </w:r>
      <w:proofErr w:type="spellEnd"/>
      <w:r w:rsidR="00A436E9">
        <w:rPr>
          <w:rFonts w:asciiTheme="minorHAnsi" w:hAnsiTheme="minorHAnsi" w:cstheme="minorHAnsi"/>
        </w:rPr>
        <w:t xml:space="preserve"> disclosed for any tournament</w:t>
      </w:r>
    </w:p>
    <w:p w14:paraId="78BC0C93" w14:textId="3CCB15AE" w:rsidR="00A436E9" w:rsidRPr="00A436E9" w:rsidRDefault="00A436E9" w:rsidP="00A436E9">
      <w:r>
        <w:rPr>
          <w:noProof/>
        </w:rPr>
        <w:drawing>
          <wp:inline distT="0" distB="0" distL="0" distR="0" wp14:anchorId="560B8030" wp14:editId="0A528939">
            <wp:extent cx="5943600" cy="308991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3089910"/>
                    </a:xfrm>
                    <a:prstGeom prst="rect">
                      <a:avLst/>
                    </a:prstGeom>
                  </pic:spPr>
                </pic:pic>
              </a:graphicData>
            </a:graphic>
          </wp:inline>
        </w:drawing>
      </w:r>
    </w:p>
    <w:p w14:paraId="522C2DFE" w14:textId="77777777" w:rsidR="00A436E9" w:rsidRPr="00A436E9" w:rsidRDefault="00A436E9" w:rsidP="00A436E9"/>
    <w:p w14:paraId="6082E45D" w14:textId="77777777" w:rsidR="00C36CCA" w:rsidRPr="00991AD4" w:rsidRDefault="00C36CCA" w:rsidP="00C36CCA">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187FBCCC" w14:textId="77777777" w:rsidR="00C36CCA" w:rsidRPr="00991AD4" w:rsidRDefault="00C36CCA" w:rsidP="00C36CCA">
      <w:pPr>
        <w:rPr>
          <w:rFonts w:asciiTheme="minorHAnsi" w:hAnsiTheme="minorHAnsi" w:cstheme="minorHAnsi"/>
        </w:rPr>
      </w:pPr>
      <w:r w:rsidRPr="00991AD4">
        <w:rPr>
          <w:rStyle w:val="Style13ptBold"/>
          <w:rFonts w:asciiTheme="minorHAnsi" w:hAnsiTheme="minorHAnsi" w:cstheme="minorHAnsi"/>
        </w:rPr>
        <w:t>Louden 10</w:t>
      </w:r>
      <w:r w:rsidRPr="00991AD4">
        <w:rPr>
          <w:rFonts w:asciiTheme="minorHAnsi" w:hAnsiTheme="minorHAnsi" w:cstheme="minorHAnsi"/>
        </w:rPr>
        <w:t xml:space="preserve"> – Allan D. Louden, professor of Communication at Wake Forest (“Navigating Opportunity: Policy Debate in the 21st Century” Wake Forest National Debate Conference. IDEA, 2010)</w:t>
      </w:r>
    </w:p>
    <w:p w14:paraId="777A9EFF" w14:textId="77777777" w:rsidR="00C36CCA" w:rsidRPr="00991AD4" w:rsidRDefault="00C36CCA" w:rsidP="00C36CCA">
      <w:pPr>
        <w:rPr>
          <w:rFonts w:asciiTheme="minorHAnsi" w:hAnsiTheme="minorHAnsi" w:cstheme="minorHAnsi"/>
        </w:rPr>
      </w:pPr>
      <w:r w:rsidRPr="00991AD4">
        <w:rPr>
          <w:rFonts w:asciiTheme="minorHAnsi" w:hAnsiTheme="minorHAnsi" w:cstheme="minorHAnsi"/>
        </w:rPr>
        <w:t xml:space="preserve">Groups interested in engaging in competitive National Debate Tournament (NDT)-Cross Examination Debate Association (CEDA)-style policy debate are entering an exciting time in the debate community where </w:t>
      </w:r>
      <w:r w:rsidRPr="00991AD4">
        <w:rPr>
          <w:rFonts w:asciiTheme="minorHAnsi" w:hAnsiTheme="minorHAnsi" w:cstheme="minorHAnsi"/>
          <w:b/>
          <w:bCs/>
          <w:sz w:val="26"/>
          <w:szCs w:val="26"/>
          <w:u w:val="single"/>
        </w:rPr>
        <w:t>digital resources are making research and networking increasingly accessible</w:t>
      </w:r>
      <w:r w:rsidRPr="00991AD4">
        <w:rPr>
          <w:rFonts w:asciiTheme="minorHAnsi" w:hAnsiTheme="minorHAnsi" w:cstheme="minorHAnsi"/>
        </w:rPr>
        <w:t xml:space="preserve">. Those developing programs should be encouraged to choose their own topics and resolutions, but they should also make use of the massive resources available by focusing on the official NDT-CEDA resolution. </w:t>
      </w:r>
      <w:r w:rsidRPr="00991AD4">
        <w:rPr>
          <w:rFonts w:asciiTheme="minorHAnsi" w:hAnsiTheme="minorHAnsi" w:cstheme="minorHAnsi"/>
          <w:b/>
          <w:bCs/>
          <w:sz w:val="26"/>
          <w:szCs w:val="26"/>
          <w:highlight w:val="yellow"/>
          <w:u w:val="single"/>
        </w:rPr>
        <w:t>New initiatives in</w:t>
      </w:r>
      <w:r w:rsidRPr="00991AD4">
        <w:rPr>
          <w:rFonts w:asciiTheme="minorHAnsi" w:hAnsiTheme="minorHAnsi" w:cstheme="minorHAnsi"/>
          <w:b/>
          <w:bCs/>
          <w:sz w:val="26"/>
          <w:szCs w:val="26"/>
          <w:u w:val="single"/>
        </w:rPr>
        <w:t xml:space="preserve"> the field of </w:t>
      </w:r>
      <w:r w:rsidRPr="00991AD4">
        <w:rPr>
          <w:rFonts w:asciiTheme="minorHAnsi" w:hAnsiTheme="minorHAnsi" w:cstheme="minorHAnsi"/>
          <w:b/>
          <w:bCs/>
          <w:sz w:val="26"/>
          <w:szCs w:val="26"/>
          <w:highlight w:val="yellow"/>
          <w:u w:val="single"/>
        </w:rPr>
        <w:t>open-source</w:t>
      </w:r>
      <w:r w:rsidRPr="00991AD4">
        <w:rPr>
          <w:rFonts w:asciiTheme="minorHAnsi" w:hAnsiTheme="minorHAnsi" w:cstheme="minorHAnsi"/>
          <w:b/>
          <w:bCs/>
          <w:sz w:val="26"/>
          <w:szCs w:val="26"/>
          <w:u w:val="single"/>
        </w:rPr>
        <w:t xml:space="preserve"> debate </w:t>
      </w:r>
      <w:r w:rsidRPr="00991AD4">
        <w:rPr>
          <w:rFonts w:asciiTheme="minorHAnsi" w:hAnsiTheme="minorHAnsi" w:cstheme="minorHAnsi"/>
          <w:b/>
          <w:bCs/>
          <w:sz w:val="26"/>
          <w:szCs w:val="26"/>
          <w:highlight w:val="yellow"/>
          <w:u w:val="single"/>
        </w:rPr>
        <w:t>make evidence sharing</w:t>
      </w:r>
      <w:r w:rsidRPr="00991AD4">
        <w:rPr>
          <w:rFonts w:asciiTheme="minorHAnsi" w:hAnsiTheme="minorHAnsi" w:cstheme="minorHAnsi"/>
          <w:b/>
          <w:bCs/>
          <w:sz w:val="26"/>
          <w:szCs w:val="26"/>
          <w:u w:val="single"/>
        </w:rPr>
        <w:t xml:space="preserve">, such as the Open </w:t>
      </w:r>
      <w:proofErr w:type="spellStart"/>
      <w:r w:rsidRPr="00991AD4">
        <w:rPr>
          <w:rFonts w:asciiTheme="minorHAnsi" w:hAnsiTheme="minorHAnsi" w:cstheme="minorHAnsi"/>
          <w:b/>
          <w:bCs/>
          <w:sz w:val="26"/>
          <w:szCs w:val="26"/>
          <w:u w:val="single"/>
        </w:rPr>
        <w:t>Caselist</w:t>
      </w:r>
      <w:proofErr w:type="spellEnd"/>
      <w:r w:rsidRPr="00991AD4">
        <w:rPr>
          <w:rFonts w:asciiTheme="minorHAnsi" w:hAnsiTheme="minorHAnsi" w:cstheme="minorHAnsi"/>
          <w:b/>
          <w:bCs/>
          <w:sz w:val="26"/>
          <w:szCs w:val="26"/>
          <w:u w:val="single"/>
        </w:rPr>
        <w:t xml:space="preserve">, </w:t>
      </w:r>
      <w:r w:rsidRPr="00991AD4">
        <w:rPr>
          <w:rFonts w:asciiTheme="minorHAnsi" w:hAnsiTheme="minorHAnsi" w:cstheme="minorHAnsi"/>
          <w:b/>
          <w:bCs/>
          <w:sz w:val="26"/>
          <w:szCs w:val="26"/>
          <w:highlight w:val="yellow"/>
          <w:u w:val="single"/>
        </w:rPr>
        <w:t xml:space="preserve">a powerful tool for new programs to engage and compete against </w:t>
      </w:r>
      <w:r w:rsidRPr="00991AD4">
        <w:rPr>
          <w:rFonts w:asciiTheme="minorHAnsi" w:hAnsiTheme="minorHAnsi" w:cstheme="minorHAnsi"/>
          <w:b/>
          <w:bCs/>
          <w:sz w:val="26"/>
          <w:szCs w:val="26"/>
          <w:highlight w:val="yellow"/>
          <w:u w:val="single"/>
        </w:rPr>
        <w:lastRenderedPageBreak/>
        <w:t>established teams</w:t>
      </w:r>
      <w:r w:rsidRPr="00991AD4">
        <w:rPr>
          <w:rFonts w:asciiTheme="minorHAnsi" w:hAnsiTheme="minorHAnsi" w:cstheme="minorHAnsi"/>
        </w:rPr>
        <w:t xml:space="preserve">. It is no coincidence that </w:t>
      </w:r>
      <w:r w:rsidRPr="00991AD4">
        <w:rPr>
          <w:rFonts w:asciiTheme="minorHAnsi" w:hAnsiTheme="minorHAnsi" w:cstheme="minorHAnsi"/>
          <w:b/>
          <w:bCs/>
          <w:sz w:val="26"/>
          <w:szCs w:val="26"/>
          <w:u w:val="single"/>
        </w:rPr>
        <w:t xml:space="preserve">the winners of the NDT tend to be the schools with the largest coaching staffs, but the increased </w:t>
      </w:r>
      <w:r w:rsidRPr="00991AD4">
        <w:rPr>
          <w:rFonts w:asciiTheme="minorHAnsi" w:hAnsiTheme="minorHAnsi" w:cstheme="minorHAnsi"/>
          <w:b/>
          <w:bCs/>
          <w:sz w:val="26"/>
          <w:szCs w:val="26"/>
          <w:highlight w:val="yellow"/>
          <w:u w:val="single"/>
        </w:rPr>
        <w:t>distribution</w:t>
      </w:r>
      <w:r w:rsidRPr="00991AD4">
        <w:rPr>
          <w:rFonts w:asciiTheme="minorHAnsi" w:hAnsiTheme="minorHAnsi" w:cstheme="minorHAnsi"/>
          <w:b/>
          <w:bCs/>
          <w:sz w:val="26"/>
          <w:szCs w:val="26"/>
          <w:u w:val="single"/>
        </w:rPr>
        <w:t xml:space="preserve"> and free sharing </w:t>
      </w:r>
      <w:r w:rsidRPr="00991AD4">
        <w:rPr>
          <w:rFonts w:asciiTheme="minorHAnsi" w:hAnsiTheme="minorHAnsi" w:cstheme="minorHAnsi"/>
          <w:b/>
          <w:bCs/>
          <w:sz w:val="26"/>
          <w:szCs w:val="26"/>
          <w:highlight w:val="yellow"/>
          <w:u w:val="single"/>
        </w:rPr>
        <w:t>of evidence and resources have made smaller</w:t>
      </w:r>
      <w:r w:rsidRPr="00991AD4">
        <w:rPr>
          <w:rFonts w:asciiTheme="minorHAnsi" w:hAnsiTheme="minorHAnsi" w:cstheme="minorHAnsi"/>
          <w:b/>
          <w:bCs/>
          <w:sz w:val="26"/>
          <w:szCs w:val="26"/>
          <w:u w:val="single"/>
        </w:rPr>
        <w:t xml:space="preserve"> debate </w:t>
      </w:r>
      <w:r w:rsidRPr="00991AD4">
        <w:rPr>
          <w:rFonts w:asciiTheme="minorHAnsi" w:hAnsiTheme="minorHAnsi" w:cstheme="minorHAnsi"/>
          <w:b/>
          <w:bCs/>
          <w:sz w:val="26"/>
          <w:szCs w:val="26"/>
          <w:highlight w:val="yellow"/>
          <w:u w:val="single"/>
        </w:rPr>
        <w:t xml:space="preserve">programs </w:t>
      </w:r>
      <w:r w:rsidRPr="00991AD4">
        <w:rPr>
          <w:rFonts w:asciiTheme="minorHAnsi" w:hAnsiTheme="minorHAnsi" w:cstheme="minorHAnsi"/>
          <w:b/>
          <w:bCs/>
          <w:sz w:val="26"/>
          <w:szCs w:val="26"/>
          <w:u w:val="single"/>
        </w:rPr>
        <w:t xml:space="preserve">increasingly </w:t>
      </w:r>
      <w:r w:rsidRPr="00991AD4">
        <w:rPr>
          <w:rFonts w:asciiTheme="minorHAnsi" w:hAnsiTheme="minorHAnsi" w:cstheme="minorHAnsi"/>
          <w:b/>
          <w:bCs/>
          <w:sz w:val="26"/>
          <w:szCs w:val="26"/>
          <w:highlight w:val="yellow"/>
          <w:u w:val="single"/>
        </w:rPr>
        <w:t>capable of competing against larger institutions</w:t>
      </w:r>
      <w:r w:rsidRPr="00991AD4">
        <w:rPr>
          <w:rFonts w:asciiTheme="minorHAnsi" w:hAnsiTheme="minorHAnsi" w:cstheme="minorHAnsi"/>
        </w:rPr>
        <w:t xml:space="preserve">. We are now seeing the beginnings of </w:t>
      </w:r>
      <w:r w:rsidRPr="00991AD4">
        <w:rPr>
          <w:rFonts w:asciiTheme="minorHAnsi" w:hAnsiTheme="minorHAnsi" w:cstheme="minorHAnsi"/>
          <w:b/>
          <w:bCs/>
          <w:sz w:val="26"/>
          <w:szCs w:val="26"/>
          <w:highlight w:val="yellow"/>
          <w:u w:val="single"/>
        </w:rPr>
        <w:t>increased resource sharing</w:t>
      </w:r>
      <w:r w:rsidRPr="00991AD4">
        <w:rPr>
          <w:rFonts w:asciiTheme="minorHAnsi" w:hAnsiTheme="minorHAnsi" w:cstheme="minorHAnsi"/>
        </w:rPr>
        <w:t xml:space="preserve">, with multiple initiatives focusing on regional evidence sharing for groups of developing debate programs. This </w:t>
      </w:r>
      <w:r w:rsidRPr="00991AD4">
        <w:rPr>
          <w:rFonts w:asciiTheme="minorHAnsi" w:hAnsiTheme="minorHAnsi" w:cstheme="minorHAnsi"/>
          <w:b/>
          <w:bCs/>
          <w:sz w:val="26"/>
          <w:szCs w:val="26"/>
          <w:highlight w:val="yellow"/>
          <w:u w:val="single"/>
        </w:rPr>
        <w:t>is</w:t>
      </w:r>
      <w:r w:rsidRPr="00991AD4">
        <w:rPr>
          <w:rFonts w:asciiTheme="minorHAnsi" w:hAnsiTheme="minorHAnsi" w:cstheme="minorHAnsi"/>
          <w:b/>
          <w:bCs/>
          <w:sz w:val="26"/>
          <w:szCs w:val="26"/>
          <w:u w:val="single"/>
        </w:rPr>
        <w:t xml:space="preserve"> one example of dramatic changes occurring in the community that </w:t>
      </w:r>
      <w:proofErr w:type="gramStart"/>
      <w:r w:rsidRPr="00991AD4">
        <w:rPr>
          <w:rFonts w:asciiTheme="minorHAnsi" w:hAnsiTheme="minorHAnsi" w:cstheme="minorHAnsi"/>
          <w:b/>
          <w:bCs/>
          <w:sz w:val="26"/>
          <w:szCs w:val="26"/>
          <w:u w:val="single"/>
        </w:rPr>
        <w:t xml:space="preserve">are </w:t>
      </w:r>
      <w:r w:rsidRPr="00991AD4">
        <w:rPr>
          <w:rFonts w:asciiTheme="minorHAnsi" w:hAnsiTheme="minorHAnsi" w:cstheme="minorHAnsi"/>
          <w:b/>
          <w:bCs/>
          <w:sz w:val="26"/>
          <w:szCs w:val="26"/>
          <w:highlight w:val="yellow"/>
          <w:u w:val="single"/>
        </w:rPr>
        <w:t>capable of opening</w:t>
      </w:r>
      <w:proofErr w:type="gramEnd"/>
      <w:r w:rsidRPr="00991AD4">
        <w:rPr>
          <w:rFonts w:asciiTheme="minorHAnsi" w:hAnsiTheme="minorHAnsi" w:cstheme="minorHAnsi"/>
          <w:b/>
          <w:bCs/>
          <w:sz w:val="26"/>
          <w:szCs w:val="26"/>
          <w:highlight w:val="yellow"/>
          <w:u w:val="single"/>
        </w:rPr>
        <w:t xml:space="preserve"> the doors for new participation in debate</w:t>
      </w:r>
      <w:r w:rsidRPr="00991AD4">
        <w:rPr>
          <w:rFonts w:asciiTheme="minorHAnsi" w:hAnsiTheme="minorHAnsi" w:cstheme="minorHAnsi"/>
        </w:rP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991AD4">
        <w:rPr>
          <w:rFonts w:asciiTheme="minorHAnsi" w:hAnsiTheme="minorHAnsi" w:cstheme="minorHAnsi"/>
        </w:rPr>
        <w:t>struc-tured</w:t>
      </w:r>
      <w:proofErr w:type="spellEnd"/>
      <w:r w:rsidRPr="00991AD4">
        <w:rPr>
          <w:rFonts w:asciiTheme="minorHAnsi" w:hAnsiTheme="minorHAnsi" w:cstheme="minorHAnsi"/>
        </w:rPr>
        <w:t xml:space="preserve"> and coached debate program, and eventually developing the capability to maintain multiple professional teaching positions, such as those discussed earlier in the chapter.</w:t>
      </w:r>
      <w:r w:rsidRPr="00991AD4">
        <w:rPr>
          <w:rStyle w:val="Style13ptBold"/>
          <w:rFonts w:asciiTheme="minorHAnsi" w:hAnsiTheme="minorHAnsi" w:cstheme="minorHAnsi"/>
        </w:rPr>
        <w:t xml:space="preserve"> </w:t>
      </w:r>
    </w:p>
    <w:p w14:paraId="36328204" w14:textId="77777777" w:rsidR="00C36CCA" w:rsidRPr="00991AD4" w:rsidRDefault="00C36CCA" w:rsidP="00C36CCA">
      <w:pPr>
        <w:pStyle w:val="Heading4"/>
        <w:rPr>
          <w:rFonts w:asciiTheme="minorHAnsi" w:hAnsiTheme="minorHAnsi" w:cstheme="minorHAnsi"/>
        </w:rPr>
      </w:pPr>
      <w:r w:rsidRPr="00991AD4">
        <w:rPr>
          <w:rFonts w:asciiTheme="minorHAnsi" w:hAnsiTheme="minorHAnsi" w:cstheme="minorHAnsi"/>
        </w:rPr>
        <w:t xml:space="preserve">2] Evidence ethics – open source is the only way to verify pre-round </w:t>
      </w:r>
      <w:proofErr w:type="gramStart"/>
      <w:r w:rsidRPr="00991AD4">
        <w:rPr>
          <w:rFonts w:asciiTheme="minorHAnsi" w:hAnsiTheme="minorHAnsi" w:cstheme="minorHAnsi"/>
        </w:rPr>
        <w:t>that cards</w:t>
      </w:r>
      <w:proofErr w:type="gramEnd"/>
      <w:r w:rsidRPr="00991AD4">
        <w:rPr>
          <w:rFonts w:asciiTheme="minorHAnsi" w:hAnsiTheme="minorHAnsi" w:cstheme="minorHAnsi"/>
        </w:rPr>
        <w:t xml:space="preserve"> aren’t miscut or highlighted or bracketed unethically. That’s a voter – maintaining ethical evidence practices is key to being good academics and we should be able to verify you didn’t cheat</w:t>
      </w:r>
    </w:p>
    <w:p w14:paraId="4AB2A427" w14:textId="77777777" w:rsidR="00C36CCA" w:rsidRPr="00991AD4" w:rsidRDefault="00C36CCA" w:rsidP="00C36CCA">
      <w:pPr>
        <w:pStyle w:val="Heading4"/>
        <w:rPr>
          <w:rFonts w:asciiTheme="minorHAnsi" w:hAnsiTheme="minorHAnsi" w:cstheme="minorHAnsi"/>
        </w:rPr>
      </w:pPr>
      <w:r w:rsidRPr="00991AD4">
        <w:rPr>
          <w:rFonts w:asciiTheme="minorHAnsi" w:hAnsiTheme="minorHAnsi" w:cstheme="minorHAnsi"/>
        </w:rPr>
        <w:t xml:space="preserve">3] Depth of clash – it allows debaters to have nuanced researched objections to their </w:t>
      </w:r>
      <w:proofErr w:type="gramStart"/>
      <w:r w:rsidRPr="00991AD4">
        <w:rPr>
          <w:rFonts w:asciiTheme="minorHAnsi" w:hAnsiTheme="minorHAnsi" w:cstheme="minorHAnsi"/>
        </w:rPr>
        <w:t>opponents</w:t>
      </w:r>
      <w:proofErr w:type="gramEnd"/>
      <w:r w:rsidRPr="00991AD4">
        <w:rPr>
          <w:rFonts w:asciiTheme="minorHAnsi" w:hAnsiTheme="minorHAnsi" w:cstheme="minorHAnsi"/>
        </w:rPr>
        <w:t xml:space="preserve"> evidence before the round at a much faster rate, which leads to higher quality evidence comparison – outweighs cause thinking on your feet is NUQ but the best quality responses come from full access to a case. </w:t>
      </w:r>
    </w:p>
    <w:p w14:paraId="4A6642D5" w14:textId="38C24E54" w:rsidR="00A95652" w:rsidRDefault="00A95652" w:rsidP="00B55AD5"/>
    <w:p w14:paraId="6E76D5BD" w14:textId="77777777" w:rsidR="00C36CCA" w:rsidRPr="00D621A3" w:rsidRDefault="00C36CCA" w:rsidP="00C36CCA">
      <w:pPr>
        <w:pStyle w:val="Heading4"/>
      </w:pPr>
      <w:r w:rsidRPr="00D621A3">
        <w:lastRenderedPageBreak/>
        <w:t>[1] DTD on 1ac theory and disclosure – a) disclosure cannot be drop the argument because it would just drop you because you’re the norm b) deterrence</w:t>
      </w:r>
    </w:p>
    <w:p w14:paraId="5FF2AB65" w14:textId="77777777" w:rsidR="00C36CCA" w:rsidRPr="00D621A3" w:rsidRDefault="00C36CCA" w:rsidP="00C36CCA">
      <w:pPr>
        <w:pStyle w:val="Heading4"/>
      </w:pPr>
      <w:r w:rsidRPr="00D621A3">
        <w:t xml:space="preserve">[2] Reject all responses to disclosure – they selectively comply with our norm because they disclose some docs that meet our criteria which proves we can’t verify what norms they </w:t>
      </w:r>
      <w:proofErr w:type="gramStart"/>
      <w:r w:rsidRPr="00D621A3">
        <w:t>actually agree</w:t>
      </w:r>
      <w:proofErr w:type="gramEnd"/>
      <w:r w:rsidRPr="00D621A3">
        <w:t xml:space="preserve"> with.</w:t>
      </w:r>
    </w:p>
    <w:p w14:paraId="7BA625B8" w14:textId="77777777" w:rsidR="00C36CCA" w:rsidRPr="00D621A3" w:rsidRDefault="00C36CCA" w:rsidP="00C36CCA">
      <w:pPr>
        <w:pStyle w:val="Heading4"/>
      </w:pPr>
      <w:r w:rsidRPr="00D621A3">
        <w:t xml:space="preserve">[3] No RVI on ac theory – otherwise the neg would dump for 7 mins on a shell and moot the possibility of a 1ar out – any reason why they get </w:t>
      </w:r>
      <w:proofErr w:type="gramStart"/>
      <w:r w:rsidRPr="00D621A3">
        <w:t>an</w:t>
      </w:r>
      <w:proofErr w:type="gramEnd"/>
      <w:r w:rsidRPr="00D621A3">
        <w:t xml:space="preserve"> </w:t>
      </w:r>
      <w:proofErr w:type="spellStart"/>
      <w:r w:rsidRPr="00D621A3">
        <w:t>rvi</w:t>
      </w:r>
      <w:proofErr w:type="spellEnd"/>
      <w:r w:rsidRPr="00D621A3">
        <w:t xml:space="preserve"> is nonunique because you would have to respond to 6 minutes of the 1AC regardless of if its theory or a contention</w:t>
      </w:r>
    </w:p>
    <w:p w14:paraId="3001F07E" w14:textId="77777777" w:rsidR="00C36CCA" w:rsidRPr="00D621A3" w:rsidRDefault="00C36CCA" w:rsidP="00C36CCA">
      <w:pPr>
        <w:pStyle w:val="Heading4"/>
      </w:pPr>
      <w:r w:rsidRPr="00D621A3">
        <w:t xml:space="preserve">[4] CI – 1] reasonability is arbitrary – impossible to know what is reasonable until you establish a </w:t>
      </w:r>
      <w:proofErr w:type="spellStart"/>
      <w:r w:rsidRPr="00D621A3">
        <w:t>brightline</w:t>
      </w:r>
      <w:proofErr w:type="spellEnd"/>
      <w:r w:rsidRPr="00D621A3">
        <w:t xml:space="preserve"> 2] bites judge intervention </w:t>
      </w:r>
      <w:proofErr w:type="spellStart"/>
      <w:r w:rsidRPr="00D621A3">
        <w:t>cuz</w:t>
      </w:r>
      <w:proofErr w:type="spellEnd"/>
      <w:r w:rsidRPr="00D621A3">
        <w:t xml:space="preserve"> they </w:t>
      </w:r>
      <w:proofErr w:type="gramStart"/>
      <w:r w:rsidRPr="00D621A3">
        <w:t>have to</w:t>
      </w:r>
      <w:proofErr w:type="gramEnd"/>
      <w:r w:rsidRPr="00D621A3">
        <w:t xml:space="preserve"> gut check what they think is good 3] reasonability collapses </w:t>
      </w:r>
      <w:proofErr w:type="spellStart"/>
      <w:r w:rsidRPr="00D621A3">
        <w:t>cuz</w:t>
      </w:r>
      <w:proofErr w:type="spellEnd"/>
      <w:r w:rsidRPr="00D621A3">
        <w:t xml:space="preserve"> u use offense defense to evaluate offense under the BL 4] norms – you can sidestep norms by selectively choosing a different </w:t>
      </w:r>
      <w:proofErr w:type="spellStart"/>
      <w:r w:rsidRPr="00D621A3">
        <w:t>brightline</w:t>
      </w:r>
      <w:proofErr w:type="spellEnd"/>
      <w:r w:rsidRPr="00D621A3">
        <w:t xml:space="preserve"> you meet every round. </w:t>
      </w:r>
    </w:p>
    <w:p w14:paraId="5573D3EF" w14:textId="77777777" w:rsidR="00C36CCA" w:rsidRPr="00D621A3" w:rsidRDefault="00C36CCA" w:rsidP="00C36CCA">
      <w:pPr>
        <w:pStyle w:val="Heading4"/>
      </w:pPr>
      <w:r w:rsidRPr="00D621A3">
        <w:t>[5] Disclosure outweighs – it’s key to assessing the honesty of the form of your argumentation and how you presented arguments which means it precludes 1nc claims.</w:t>
      </w:r>
    </w:p>
    <w:p w14:paraId="57966093" w14:textId="77777777" w:rsidR="00C36CCA" w:rsidRDefault="00C36CCA" w:rsidP="00C36CCA">
      <w:pPr>
        <w:pStyle w:val="Heading4"/>
      </w:pPr>
      <w:r w:rsidRPr="00D621A3">
        <w:t xml:space="preserve">[6] Fairness is a voter because debate is a game governed by rules and you can’t tell who </w:t>
      </w:r>
      <w:proofErr w:type="gramStart"/>
      <w:r w:rsidRPr="00D621A3">
        <w:t>actually won</w:t>
      </w:r>
      <w:proofErr w:type="gramEnd"/>
      <w:r w:rsidRPr="00D621A3">
        <w:t xml:space="preserve"> if the layer was skewed.</w:t>
      </w:r>
    </w:p>
    <w:p w14:paraId="1143BB58" w14:textId="0D411657" w:rsidR="00C36CCA" w:rsidRDefault="00C36CCA" w:rsidP="00B55AD5"/>
    <w:p w14:paraId="7A170078" w14:textId="77777777" w:rsidR="00A436E9" w:rsidRPr="00325AFB" w:rsidRDefault="00A436E9" w:rsidP="00A436E9">
      <w:pPr>
        <w:pStyle w:val="Heading3"/>
        <w:rPr>
          <w:color w:val="000000" w:themeColor="text1"/>
        </w:rPr>
      </w:pPr>
      <w:r w:rsidRPr="00325AFB">
        <w:rPr>
          <w:color w:val="000000" w:themeColor="text1"/>
        </w:rPr>
        <w:lastRenderedPageBreak/>
        <w:t>Advantage</w:t>
      </w:r>
    </w:p>
    <w:p w14:paraId="5F7A07C8" w14:textId="77777777" w:rsidR="00A436E9" w:rsidRPr="00325AFB" w:rsidRDefault="00A436E9" w:rsidP="00A436E9">
      <w:pPr>
        <w:pStyle w:val="Heading4"/>
        <w:rPr>
          <w:color w:val="000000" w:themeColor="text1"/>
        </w:rPr>
      </w:pPr>
      <w:r w:rsidRPr="00325AFB">
        <w:rPr>
          <w:color w:val="000000" w:themeColor="text1"/>
        </w:rPr>
        <w:t xml:space="preserve">Current quality of education is sharply decreasing through teacher shortages </w:t>
      </w:r>
    </w:p>
    <w:p w14:paraId="67897E29" w14:textId="77777777" w:rsidR="00A436E9" w:rsidRPr="00325AFB" w:rsidRDefault="00A436E9" w:rsidP="00A436E9">
      <w:pPr>
        <w:rPr>
          <w:color w:val="000000" w:themeColor="text1"/>
        </w:rPr>
      </w:pPr>
      <w:r w:rsidRPr="00325AFB">
        <w:rPr>
          <w:rFonts w:eastAsiaTheme="majorEastAsia" w:cstheme="majorBidi"/>
          <w:b/>
          <w:iCs/>
          <w:color w:val="000000" w:themeColor="text1"/>
          <w:sz w:val="26"/>
        </w:rPr>
        <w:t>Boyce 19</w:t>
      </w:r>
      <w:r w:rsidRPr="00325AFB">
        <w:rPr>
          <w:color w:val="000000" w:themeColor="text1"/>
        </w:rPr>
        <w:t xml:space="preserve"> Paul Boyce, 9-17-2019, "The Teacher Shortage Is Real and about to Get Much Worse. Here's Why," No Publication, https://fee.org/articles/the-teacher-shortage-is-real-and-about-to-get-much-worse-heres-why/</w:t>
      </w:r>
    </w:p>
    <w:p w14:paraId="20B9EA6D" w14:textId="77777777" w:rsidR="00A436E9" w:rsidRPr="00325AFB" w:rsidRDefault="00A436E9" w:rsidP="00A436E9">
      <w:pPr>
        <w:rPr>
          <w:color w:val="000000" w:themeColor="text1"/>
          <w:sz w:val="16"/>
        </w:rPr>
      </w:pPr>
      <w:r w:rsidRPr="00325AFB">
        <w:rPr>
          <w:color w:val="000000" w:themeColor="text1"/>
          <w:sz w:val="16"/>
        </w:rPr>
        <w:t xml:space="preserve">Teacher Shortage </w:t>
      </w:r>
      <w:r w:rsidRPr="00325AFB">
        <w:rPr>
          <w:rStyle w:val="StyleUnderline"/>
          <w:color w:val="000000" w:themeColor="text1"/>
          <w:highlight w:val="green"/>
        </w:rPr>
        <w:t>According to research by the</w:t>
      </w:r>
      <w:r w:rsidRPr="00325AFB">
        <w:rPr>
          <w:rStyle w:val="StyleUnderline"/>
          <w:color w:val="000000" w:themeColor="text1"/>
        </w:rPr>
        <w:t xml:space="preserve"> Economic Policy Institute (</w:t>
      </w:r>
      <w:r w:rsidRPr="00325AFB">
        <w:rPr>
          <w:rStyle w:val="StyleUnderline"/>
          <w:color w:val="000000" w:themeColor="text1"/>
          <w:highlight w:val="green"/>
        </w:rPr>
        <w:t>EPI</w:t>
      </w:r>
      <w:r w:rsidRPr="00325AFB">
        <w:rPr>
          <w:rStyle w:val="StyleUnderline"/>
          <w:color w:val="000000" w:themeColor="text1"/>
        </w:rPr>
        <w:t xml:space="preserve">), </w:t>
      </w:r>
      <w:r w:rsidRPr="00325AFB">
        <w:rPr>
          <w:rStyle w:val="StyleUnderline"/>
          <w:color w:val="000000" w:themeColor="text1"/>
          <w:highlight w:val="green"/>
        </w:rPr>
        <w:t>the teacher shortage could reach 200,000 by 2025,</w:t>
      </w:r>
      <w:r w:rsidRPr="00325AFB">
        <w:rPr>
          <w:rStyle w:val="StyleUnderline"/>
          <w:color w:val="000000" w:themeColor="text1"/>
        </w:rPr>
        <w:t xml:space="preserve"> up from 110,000 in 2018.</w:t>
      </w:r>
      <w:r w:rsidRPr="00325AFB">
        <w:rPr>
          <w:color w:val="000000" w:themeColor="text1"/>
          <w:sz w:val="16"/>
        </w:rPr>
        <w:t xml:space="preserve"> This shortage of workers is due to </w:t>
      </w:r>
      <w:proofErr w:type="gramStart"/>
      <w:r w:rsidRPr="00325AFB">
        <w:rPr>
          <w:color w:val="000000" w:themeColor="text1"/>
          <w:sz w:val="16"/>
        </w:rPr>
        <w:t>a number of</w:t>
      </w:r>
      <w:proofErr w:type="gramEnd"/>
      <w:r w:rsidRPr="00325AFB">
        <w:rPr>
          <w:color w:val="000000" w:themeColor="text1"/>
          <w:sz w:val="16"/>
        </w:rPr>
        <w:t xml:space="preserve"> factors. Among them are pay, working conditions, lack of support, lack of autonomy, and the changing curriculum. The shortage of teachers will inevitably cause a decline in educational standards. </w:t>
      </w:r>
      <w:r w:rsidRPr="00325AFB">
        <w:rPr>
          <w:rStyle w:val="StyleUnderline"/>
          <w:color w:val="000000" w:themeColor="text1"/>
        </w:rPr>
        <w:t xml:space="preserve">The </w:t>
      </w:r>
      <w:r w:rsidRPr="00325AFB">
        <w:rPr>
          <w:rStyle w:val="StyleUnderline"/>
          <w:color w:val="000000" w:themeColor="text1"/>
          <w:highlight w:val="green"/>
        </w:rPr>
        <w:t>shortage is</w:t>
      </w:r>
      <w:r w:rsidRPr="00325AFB">
        <w:rPr>
          <w:rStyle w:val="StyleUnderline"/>
          <w:color w:val="000000" w:themeColor="text1"/>
        </w:rPr>
        <w:t xml:space="preserve"> </w:t>
      </w:r>
      <w:r w:rsidRPr="00325AFB">
        <w:rPr>
          <w:rStyle w:val="StyleUnderline"/>
          <w:color w:val="000000" w:themeColor="text1"/>
          <w:highlight w:val="green"/>
        </w:rPr>
        <w:t>crucial</w:t>
      </w:r>
      <w:r w:rsidRPr="00325AFB">
        <w:rPr>
          <w:rStyle w:val="StyleUnderline"/>
          <w:color w:val="000000" w:themeColor="text1"/>
        </w:rPr>
        <w:t xml:space="preserve">ly important </w:t>
      </w:r>
      <w:r w:rsidRPr="00325AFB">
        <w:rPr>
          <w:rStyle w:val="StyleUnderline"/>
          <w:color w:val="000000" w:themeColor="text1"/>
          <w:highlight w:val="green"/>
        </w:rPr>
        <w:t>to educational outcomes. Class sizes are rising</w:t>
      </w:r>
      <w:r w:rsidRPr="00325AFB">
        <w:rPr>
          <w:rStyle w:val="StyleUnderline"/>
          <w:color w:val="000000" w:themeColor="text1"/>
        </w:rPr>
        <w:t xml:space="preserve">, causing a detrimental effect on these outcomes. As the number of available teachers declines, class sizes </w:t>
      </w:r>
      <w:proofErr w:type="gramStart"/>
      <w:r w:rsidRPr="00325AFB">
        <w:rPr>
          <w:rStyle w:val="StyleUnderline"/>
          <w:color w:val="000000" w:themeColor="text1"/>
        </w:rPr>
        <w:t>have to</w:t>
      </w:r>
      <w:proofErr w:type="gramEnd"/>
      <w:r w:rsidRPr="00325AFB">
        <w:rPr>
          <w:rStyle w:val="StyleUnderline"/>
          <w:color w:val="000000" w:themeColor="text1"/>
        </w:rPr>
        <w:t xml:space="preserve"> increase to compensate.</w:t>
      </w:r>
      <w:r w:rsidRPr="00325AFB">
        <w:rPr>
          <w:color w:val="000000" w:themeColor="text1"/>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325AFB">
        <w:rPr>
          <w:rStyle w:val="StyleUnderline"/>
          <w:color w:val="000000" w:themeColor="text1"/>
          <w:highlight w:val="green"/>
        </w:rPr>
        <w:t xml:space="preserve">The shortage is </w:t>
      </w:r>
      <w:r w:rsidRPr="00325AFB">
        <w:rPr>
          <w:rStyle w:val="StyleUnderline"/>
          <w:color w:val="000000" w:themeColor="text1"/>
        </w:rPr>
        <w:t xml:space="preserve">only </w:t>
      </w:r>
      <w:r w:rsidRPr="00325AFB">
        <w:rPr>
          <w:rStyle w:val="StyleUnderline"/>
          <w:color w:val="000000" w:themeColor="text1"/>
          <w:highlight w:val="green"/>
        </w:rPr>
        <w:t>set to increase unless something changes.</w:t>
      </w:r>
      <w:r w:rsidRPr="00325AFB">
        <w:rPr>
          <w:rStyle w:val="StyleUnderline"/>
          <w:color w:val="000000" w:themeColor="text1"/>
        </w:rPr>
        <w:t xml:space="preserve"> </w:t>
      </w:r>
      <w:r w:rsidRPr="00325AFB">
        <w:rPr>
          <w:color w:val="000000" w:themeColor="text1"/>
          <w:sz w:val="16"/>
        </w:rPr>
        <w:t xml:space="preserve">Impact on Quality </w:t>
      </w:r>
      <w:r w:rsidRPr="00325AFB">
        <w:rPr>
          <w:rStyle w:val="StyleUnderline"/>
          <w:color w:val="000000" w:themeColor="text1"/>
          <w:highlight w:val="green"/>
        </w:rPr>
        <w:t>The shortage</w:t>
      </w:r>
      <w:r w:rsidRPr="00325AFB">
        <w:rPr>
          <w:rStyle w:val="StyleUnderline"/>
          <w:color w:val="000000" w:themeColor="text1"/>
        </w:rPr>
        <w:t xml:space="preserve"> of teachers </w:t>
      </w:r>
      <w:r w:rsidRPr="00325AFB">
        <w:rPr>
          <w:rStyle w:val="StyleUnderline"/>
          <w:color w:val="000000" w:themeColor="text1"/>
          <w:highlight w:val="green"/>
        </w:rPr>
        <w:t>will</w:t>
      </w:r>
      <w:r w:rsidRPr="00325AFB">
        <w:rPr>
          <w:rStyle w:val="StyleUnderline"/>
          <w:color w:val="000000" w:themeColor="text1"/>
        </w:rPr>
        <w:t xml:space="preserve"> inevitably </w:t>
      </w:r>
      <w:r w:rsidRPr="00325AFB">
        <w:rPr>
          <w:rStyle w:val="StyleUnderline"/>
          <w:color w:val="000000" w:themeColor="text1"/>
          <w:highlight w:val="green"/>
        </w:rPr>
        <w:t>cause a decline in educational standards</w:t>
      </w:r>
      <w:r w:rsidRPr="00325AFB">
        <w:rPr>
          <w:rStyle w:val="StyleUnderline"/>
          <w:color w:val="000000" w:themeColor="text1"/>
        </w:rPr>
        <w:t>.</w:t>
      </w:r>
      <w:r w:rsidRPr="00325AFB">
        <w:rPr>
          <w:color w:val="000000" w:themeColor="text1"/>
          <w:sz w:val="16"/>
        </w:rPr>
        <w:t xml:space="preserve"> </w:t>
      </w:r>
      <w:r w:rsidRPr="00325AFB">
        <w:rPr>
          <w:rStyle w:val="StyleUnderline"/>
          <w:color w:val="000000" w:themeColor="text1"/>
        </w:rPr>
        <w:t>Principals</w:t>
      </w:r>
      <w:r w:rsidRPr="00325AFB">
        <w:rPr>
          <w:color w:val="000000" w:themeColor="text1"/>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325AFB">
        <w:rPr>
          <w:rStyle w:val="StyleUnderline"/>
          <w:color w:val="000000" w:themeColor="text1"/>
          <w:highlight w:val="green"/>
        </w:rPr>
        <w:t>Studies discover again and again that teacher expertise is one of the most important factors in</w:t>
      </w:r>
      <w:r w:rsidRPr="00325AFB">
        <w:rPr>
          <w:rStyle w:val="StyleUnderline"/>
          <w:color w:val="000000" w:themeColor="text1"/>
        </w:rPr>
        <w:t xml:space="preserve"> determining </w:t>
      </w:r>
      <w:r w:rsidRPr="00325AFB">
        <w:rPr>
          <w:rStyle w:val="StyleUnderline"/>
          <w:color w:val="000000" w:themeColor="text1"/>
          <w:highlight w:val="green"/>
        </w:rPr>
        <w:t>student achievement, followed by</w:t>
      </w:r>
      <w:r w:rsidRPr="00325AFB">
        <w:rPr>
          <w:color w:val="000000" w:themeColor="text1"/>
          <w:sz w:val="16"/>
        </w:rPr>
        <w:t xml:space="preserve"> the smaller but generally positive influences of small schools </w:t>
      </w:r>
      <w:r w:rsidRPr="00325AFB">
        <w:rPr>
          <w:rStyle w:val="StyleUnderline"/>
          <w:color w:val="000000" w:themeColor="text1"/>
        </w:rPr>
        <w:t xml:space="preserve">and </w:t>
      </w:r>
      <w:r w:rsidRPr="00325AFB">
        <w:rPr>
          <w:rStyle w:val="StyleUnderline"/>
          <w:color w:val="000000" w:themeColor="text1"/>
          <w:highlight w:val="green"/>
        </w:rPr>
        <w:t>small class sizes</w:t>
      </w:r>
      <w:r w:rsidRPr="00325AFB">
        <w:rPr>
          <w:color w:val="000000" w:themeColor="text1"/>
          <w:sz w:val="16"/>
        </w:rPr>
        <w:t xml:space="preserve">. That is, teachers who know a lot about teaching and learning who work in environments that allow them to know students well are the critical elements of successful learning. </w:t>
      </w:r>
      <w:r w:rsidRPr="00325AFB">
        <w:rPr>
          <w:rStyle w:val="StyleUnderline"/>
          <w:color w:val="000000" w:themeColor="text1"/>
          <w:highlight w:val="green"/>
        </w:rPr>
        <w:t>Teachers matter more to student achievement than any other factor</w:t>
      </w:r>
      <w:r w:rsidRPr="00325AFB">
        <w:rPr>
          <w:color w:val="000000" w:themeColor="text1"/>
          <w:sz w:val="16"/>
        </w:rPr>
        <w:t xml:space="preserve">. In fact, research by </w:t>
      </w:r>
      <w:proofErr w:type="spellStart"/>
      <w:r w:rsidRPr="00325AFB">
        <w:rPr>
          <w:color w:val="000000" w:themeColor="text1"/>
          <w:sz w:val="16"/>
        </w:rPr>
        <w:t>Chlotfelter</w:t>
      </w:r>
      <w:proofErr w:type="spellEnd"/>
      <w:r w:rsidRPr="00325AFB">
        <w:rPr>
          <w:color w:val="000000" w:themeColor="text1"/>
          <w:sz w:val="16"/>
        </w:rPr>
        <w:t>, Ladd, &amp; Vigdor states that teacher qualifications predict more of the difference in educational gains than race and parent education combined.</w:t>
      </w:r>
    </w:p>
    <w:p w14:paraId="176310EC" w14:textId="77777777" w:rsidR="00A436E9" w:rsidRPr="00325AFB" w:rsidRDefault="00A436E9" w:rsidP="00A436E9">
      <w:pPr>
        <w:rPr>
          <w:color w:val="000000" w:themeColor="text1"/>
          <w:sz w:val="16"/>
        </w:rPr>
      </w:pPr>
    </w:p>
    <w:p w14:paraId="4E8CDF7C" w14:textId="77777777" w:rsidR="00A436E9" w:rsidRPr="00325AFB" w:rsidRDefault="00A436E9" w:rsidP="00A436E9">
      <w:pPr>
        <w:pStyle w:val="Heading4"/>
        <w:rPr>
          <w:color w:val="000000" w:themeColor="text1"/>
        </w:rPr>
      </w:pPr>
      <w:r w:rsidRPr="00325AFB">
        <w:rPr>
          <w:color w:val="000000" w:themeColor="text1"/>
        </w:rPr>
        <w:t>Status Quo policies make the opportunity cost for teacher strikes too high</w:t>
      </w:r>
    </w:p>
    <w:p w14:paraId="0D668944" w14:textId="77777777" w:rsidR="00A436E9" w:rsidRPr="00325AFB" w:rsidRDefault="00A436E9" w:rsidP="00A436E9">
      <w:pPr>
        <w:rPr>
          <w:color w:val="000000" w:themeColor="text1"/>
        </w:rPr>
      </w:pPr>
      <w:r w:rsidRPr="00325AFB">
        <w:rPr>
          <w:rFonts w:eastAsiaTheme="majorEastAsia" w:cstheme="majorBidi"/>
          <w:b/>
          <w:iCs/>
          <w:color w:val="000000" w:themeColor="text1"/>
          <w:sz w:val="26"/>
        </w:rPr>
        <w:t>Casey 20</w:t>
      </w:r>
      <w:r w:rsidRPr="00325AFB">
        <w:rPr>
          <w:color w:val="000000" w:themeColor="text1"/>
        </w:rPr>
        <w:t xml:space="preserve"> Leo Casey, 12-2-2020, "The Teacher Strike: Conditions for Success," Dissent Magazine, </w:t>
      </w:r>
      <w:hyperlink r:id="rId7" w:history="1">
        <w:r w:rsidRPr="00325AFB">
          <w:rPr>
            <w:rStyle w:val="Hyperlink"/>
            <w:color w:val="000000" w:themeColor="text1"/>
          </w:rPr>
          <w:t>https://www.dissentmagazine.org/online_articles/the-teacher-strike-conditions-for-success</w:t>
        </w:r>
      </w:hyperlink>
    </w:p>
    <w:p w14:paraId="31ACBACA" w14:textId="77777777" w:rsidR="00A436E9" w:rsidRPr="00325AFB" w:rsidRDefault="00A436E9" w:rsidP="00A436E9">
      <w:pPr>
        <w:rPr>
          <w:color w:val="000000" w:themeColor="text1"/>
        </w:rPr>
      </w:pPr>
      <w:r w:rsidRPr="00325AFB">
        <w:rPr>
          <w:rStyle w:val="StyleUnderline"/>
          <w:color w:val="000000" w:themeColor="text1"/>
        </w:rPr>
        <w:t xml:space="preserve">The </w:t>
      </w:r>
      <w:r w:rsidRPr="00325AFB">
        <w:rPr>
          <w:rStyle w:val="StyleUnderline"/>
          <w:color w:val="000000" w:themeColor="text1"/>
          <w:highlight w:val="green"/>
        </w:rPr>
        <w:t>most essential organizational task is winning and keeping the allegiance of teachers to the strike</w:t>
      </w:r>
      <w:r w:rsidRPr="00325AFB">
        <w:rPr>
          <w:rStyle w:val="StyleUnderline"/>
          <w:color w:val="000000" w:themeColor="text1"/>
        </w:rPr>
        <w:t xml:space="preserve">. Teachers are knowledgeable and discerning political actors. They understand full well that </w:t>
      </w:r>
      <w:r w:rsidRPr="00325AFB">
        <w:rPr>
          <w:rStyle w:val="StyleUnderline"/>
          <w:color w:val="000000" w:themeColor="text1"/>
          <w:highlight w:val="green"/>
        </w:rPr>
        <w:t>strikes are a high-intensity and high-risk tactic</w:t>
      </w:r>
      <w:r w:rsidRPr="00325AFB">
        <w:rPr>
          <w:rStyle w:val="StyleUnderline"/>
          <w:color w:val="000000" w:themeColor="text1"/>
        </w:rPr>
        <w:t xml:space="preserve">, </w:t>
      </w:r>
      <w:r w:rsidRPr="00325AFB">
        <w:rPr>
          <w:rStyle w:val="StyleUnderline"/>
          <w:color w:val="000000" w:themeColor="text1"/>
          <w:highlight w:val="green"/>
        </w:rPr>
        <w:t>with the potential</w:t>
      </w:r>
      <w:r w:rsidRPr="00325AFB">
        <w:rPr>
          <w:rStyle w:val="StyleUnderline"/>
          <w:color w:val="000000" w:themeColor="text1"/>
        </w:rPr>
        <w:t xml:space="preserve"> both </w:t>
      </w:r>
      <w:r w:rsidRPr="00325AFB">
        <w:rPr>
          <w:rStyle w:val="StyleUnderline"/>
          <w:color w:val="000000" w:themeColor="text1"/>
          <w:highlight w:val="green"/>
        </w:rPr>
        <w:t>to</w:t>
      </w:r>
      <w:r w:rsidRPr="00325AFB">
        <w:rPr>
          <w:rStyle w:val="StyleUnderline"/>
          <w:color w:val="000000" w:themeColor="text1"/>
        </w:rPr>
        <w:t xml:space="preserve"> </w:t>
      </w:r>
      <w:r w:rsidRPr="00325AFB">
        <w:rPr>
          <w:rStyle w:val="StyleUnderline"/>
          <w:color w:val="000000" w:themeColor="text1"/>
          <w:highlight w:val="green"/>
        </w:rPr>
        <w:t>deliver</w:t>
      </w:r>
      <w:r w:rsidRPr="00325AFB">
        <w:rPr>
          <w:rStyle w:val="StyleUnderline"/>
          <w:color w:val="000000" w:themeColor="text1"/>
        </w:rPr>
        <w:t xml:space="preserve"> advances and victories that could not be otherwise obtained and to end in </w:t>
      </w:r>
      <w:r w:rsidRPr="00325AFB">
        <w:rPr>
          <w:rStyle w:val="StyleUnderline"/>
          <w:color w:val="000000" w:themeColor="text1"/>
          <w:highlight w:val="green"/>
        </w:rPr>
        <w:t>major setbacks and defeats</w:t>
      </w:r>
      <w:r w:rsidRPr="00325AFB">
        <w:rPr>
          <w:rStyle w:val="StyleUnderline"/>
          <w:color w:val="000000" w:themeColor="text1"/>
        </w:rPr>
        <w:t xml:space="preserve">. The risk side of this equation is particularly acute </w:t>
      </w:r>
      <w:r w:rsidRPr="00325AFB">
        <w:rPr>
          <w:rStyle w:val="StyleUnderline"/>
          <w:color w:val="000000" w:themeColor="text1"/>
          <w:highlight w:val="green"/>
        </w:rPr>
        <w:t>in the three-quarters of</w:t>
      </w:r>
      <w:r w:rsidRPr="00325AFB">
        <w:rPr>
          <w:rStyle w:val="StyleUnderline"/>
          <w:color w:val="000000" w:themeColor="text1"/>
        </w:rPr>
        <w:t xml:space="preserve"> all </w:t>
      </w:r>
      <w:r w:rsidRPr="00325AFB">
        <w:rPr>
          <w:rStyle w:val="StyleUnderline"/>
          <w:color w:val="000000" w:themeColor="text1"/>
          <w:highlight w:val="green"/>
        </w:rPr>
        <w:t>states</w:t>
      </w:r>
      <w:r w:rsidRPr="00325AFB">
        <w:rPr>
          <w:rStyle w:val="StyleUnderline"/>
          <w:color w:val="000000" w:themeColor="text1"/>
        </w:rPr>
        <w:t xml:space="preserve"> </w:t>
      </w:r>
      <w:r w:rsidRPr="00325AFB">
        <w:rPr>
          <w:rStyle w:val="StyleUnderline"/>
          <w:color w:val="000000" w:themeColor="text1"/>
          <w:highlight w:val="green"/>
        </w:rPr>
        <w:t>where</w:t>
      </w:r>
      <w:r w:rsidRPr="00325AFB">
        <w:rPr>
          <w:rStyle w:val="StyleUnderline"/>
          <w:color w:val="000000" w:themeColor="text1"/>
        </w:rPr>
        <w:t xml:space="preserve"> teacher </w:t>
      </w:r>
      <w:r w:rsidRPr="00325AFB">
        <w:rPr>
          <w:rStyle w:val="StyleUnderline"/>
          <w:color w:val="000000" w:themeColor="text1"/>
          <w:highlight w:val="green"/>
        </w:rPr>
        <w:t>strikes are illegal</w:t>
      </w:r>
      <w:r w:rsidRPr="00325AFB">
        <w:rPr>
          <w:rStyle w:val="StyleUnderline"/>
          <w:color w:val="000000" w:themeColor="text1"/>
        </w:rPr>
        <w:t xml:space="preserve">; in these states, striking becomes an act of civil disobedience and </w:t>
      </w:r>
      <w:r w:rsidRPr="00325AFB">
        <w:rPr>
          <w:rStyle w:val="StyleUnderline"/>
          <w:color w:val="000000" w:themeColor="text1"/>
          <w:highlight w:val="green"/>
        </w:rPr>
        <w:t>can result in severe penalties</w:t>
      </w:r>
      <w:r w:rsidRPr="00325AFB">
        <w:rPr>
          <w:rStyle w:val="StyleUnderline"/>
          <w:color w:val="000000" w:themeColor="text1"/>
        </w:rPr>
        <w:t xml:space="preserve"> to teachers and their unions. </w:t>
      </w:r>
      <w:r w:rsidRPr="00325AFB">
        <w:rPr>
          <w:rStyle w:val="StyleUnderline"/>
          <w:color w:val="000000" w:themeColor="text1"/>
          <w:highlight w:val="green"/>
        </w:rPr>
        <w:t>To be willing to</w:t>
      </w:r>
      <w:r w:rsidRPr="00325AFB">
        <w:rPr>
          <w:rStyle w:val="StyleUnderline"/>
          <w:color w:val="000000" w:themeColor="text1"/>
        </w:rPr>
        <w:t xml:space="preserve"> go on </w:t>
      </w:r>
      <w:r w:rsidRPr="00325AFB">
        <w:rPr>
          <w:rStyle w:val="StyleUnderline"/>
          <w:color w:val="000000" w:themeColor="text1"/>
          <w:highlight w:val="green"/>
        </w:rPr>
        <w:t>strike</w:t>
      </w:r>
      <w:r w:rsidRPr="00325AFB">
        <w:rPr>
          <w:rStyle w:val="StyleUnderline"/>
          <w:color w:val="000000" w:themeColor="text1"/>
        </w:rPr>
        <w:t xml:space="preserve"> and stay out until a settlement is won, therefore, </w:t>
      </w:r>
      <w:r w:rsidRPr="00325AFB">
        <w:rPr>
          <w:rStyle w:val="StyleUnderline"/>
          <w:color w:val="000000" w:themeColor="text1"/>
          <w:highlight w:val="green"/>
        </w:rPr>
        <w:t>teachers</w:t>
      </w:r>
      <w:r w:rsidRPr="00325AFB">
        <w:rPr>
          <w:rStyle w:val="StyleUnderline"/>
          <w:color w:val="000000" w:themeColor="text1"/>
        </w:rPr>
        <w:t xml:space="preserve"> </w:t>
      </w:r>
      <w:r w:rsidRPr="00325AFB">
        <w:rPr>
          <w:rStyle w:val="StyleUnderline"/>
          <w:color w:val="000000" w:themeColor="text1"/>
          <w:highlight w:val="green"/>
        </w:rPr>
        <w:t>need to be convinced on a number of different counts</w:t>
      </w:r>
      <w:r w:rsidRPr="00325AFB">
        <w:rPr>
          <w:rStyle w:val="StyleUnderline"/>
          <w:color w:val="000000" w:themeColor="text1"/>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325AFB">
        <w:rPr>
          <w:color w:val="000000" w:themeColor="text1"/>
        </w:rPr>
        <w:t xml:space="preserve"> In significant measure, the last of these points is dependent not simply on the organization and mobilization of the strike, but also on the four antecedent conditions. </w:t>
      </w:r>
      <w:r w:rsidRPr="00325AFB">
        <w:rPr>
          <w:rStyle w:val="StyleUnderline"/>
          <w:color w:val="000000" w:themeColor="text1"/>
          <w:highlight w:val="green"/>
        </w:rPr>
        <w:t>If teachers become doubtful</w:t>
      </w:r>
      <w:r w:rsidRPr="00325AFB">
        <w:rPr>
          <w:rStyle w:val="StyleUnderline"/>
          <w:color w:val="000000" w:themeColor="text1"/>
        </w:rPr>
        <w:t xml:space="preserve"> on any of these points, </w:t>
      </w:r>
      <w:r w:rsidRPr="00325AFB">
        <w:rPr>
          <w:rStyle w:val="StyleUnderline"/>
          <w:color w:val="000000" w:themeColor="text1"/>
          <w:highlight w:val="green"/>
        </w:rPr>
        <w:t>it will</w:t>
      </w:r>
      <w:r w:rsidRPr="00325AFB">
        <w:rPr>
          <w:rStyle w:val="StyleUnderline"/>
          <w:color w:val="000000" w:themeColor="text1"/>
        </w:rPr>
        <w:t xml:space="preserve"> </w:t>
      </w:r>
      <w:r w:rsidRPr="00325AFB">
        <w:rPr>
          <w:rStyle w:val="StyleUnderline"/>
          <w:color w:val="000000" w:themeColor="text1"/>
          <w:highlight w:val="green"/>
        </w:rPr>
        <w:t>be</w:t>
      </w:r>
      <w:r w:rsidRPr="00325AFB">
        <w:rPr>
          <w:rStyle w:val="StyleUnderline"/>
          <w:color w:val="000000" w:themeColor="text1"/>
        </w:rPr>
        <w:t xml:space="preserve">come </w:t>
      </w:r>
      <w:r w:rsidRPr="00325AFB">
        <w:rPr>
          <w:rStyle w:val="StyleUnderline"/>
          <w:color w:val="000000" w:themeColor="text1"/>
          <w:highlight w:val="green"/>
        </w:rPr>
        <w:t>difficult</w:t>
      </w:r>
      <w:r w:rsidRPr="00325AFB">
        <w:rPr>
          <w:rStyle w:val="StyleUnderline"/>
          <w:color w:val="000000" w:themeColor="text1"/>
        </w:rPr>
        <w:t xml:space="preserve"> </w:t>
      </w:r>
      <w:r w:rsidRPr="00325AFB">
        <w:rPr>
          <w:rStyle w:val="StyleUnderline"/>
          <w:color w:val="000000" w:themeColor="text1"/>
          <w:highlight w:val="green"/>
        </w:rPr>
        <w:t>to</w:t>
      </w:r>
      <w:r w:rsidRPr="00325AFB">
        <w:rPr>
          <w:rStyle w:val="StyleUnderline"/>
          <w:color w:val="000000" w:themeColor="text1"/>
        </w:rPr>
        <w:t xml:space="preserve"> </w:t>
      </w:r>
      <w:r w:rsidRPr="00325AFB">
        <w:rPr>
          <w:rStyle w:val="StyleUnderline"/>
          <w:color w:val="000000" w:themeColor="text1"/>
          <w:highlight w:val="green"/>
        </w:rPr>
        <w:t>mount</w:t>
      </w:r>
      <w:r w:rsidRPr="00325AFB">
        <w:rPr>
          <w:rStyle w:val="StyleUnderline"/>
          <w:color w:val="000000" w:themeColor="text1"/>
        </w:rPr>
        <w:t xml:space="preserve"> or sustain </w:t>
      </w:r>
      <w:r w:rsidRPr="00325AFB">
        <w:rPr>
          <w:rStyle w:val="StyleUnderline"/>
          <w:color w:val="000000" w:themeColor="text1"/>
          <w:highlight w:val="green"/>
        </w:rPr>
        <w:t>a</w:t>
      </w:r>
      <w:r w:rsidRPr="00325AFB">
        <w:rPr>
          <w:rStyle w:val="StyleUnderline"/>
          <w:color w:val="000000" w:themeColor="text1"/>
        </w:rPr>
        <w:t xml:space="preserve"> </w:t>
      </w:r>
      <w:r w:rsidRPr="00325AFB">
        <w:rPr>
          <w:rStyle w:val="StyleUnderline"/>
          <w:color w:val="000000" w:themeColor="text1"/>
          <w:highlight w:val="green"/>
        </w:rPr>
        <w:t>successful strike.</w:t>
      </w:r>
    </w:p>
    <w:p w14:paraId="4A869CFE" w14:textId="77777777" w:rsidR="00A436E9" w:rsidRPr="00325AFB" w:rsidRDefault="00A436E9" w:rsidP="00A436E9">
      <w:pPr>
        <w:rPr>
          <w:color w:val="000000" w:themeColor="text1"/>
        </w:rPr>
      </w:pPr>
    </w:p>
    <w:p w14:paraId="29418C4C" w14:textId="77777777" w:rsidR="00A436E9" w:rsidRPr="00325AFB" w:rsidRDefault="00A436E9" w:rsidP="00A436E9">
      <w:pPr>
        <w:pStyle w:val="Heading4"/>
        <w:rPr>
          <w:color w:val="000000" w:themeColor="text1"/>
        </w:rPr>
      </w:pPr>
      <w:r w:rsidRPr="00325AFB">
        <w:rPr>
          <w:color w:val="000000" w:themeColor="text1"/>
        </w:rPr>
        <w:lastRenderedPageBreak/>
        <w:t>That causes teachers uproot and quitting through unsatisfaction</w:t>
      </w:r>
    </w:p>
    <w:p w14:paraId="52B01926" w14:textId="77777777" w:rsidR="00A436E9" w:rsidRPr="00325AFB" w:rsidRDefault="00A436E9" w:rsidP="00A436E9">
      <w:pPr>
        <w:rPr>
          <w:color w:val="000000" w:themeColor="text1"/>
        </w:rPr>
      </w:pPr>
      <w:r w:rsidRPr="00325AFB">
        <w:rPr>
          <w:rFonts w:eastAsiaTheme="majorEastAsia" w:cstheme="majorBidi"/>
          <w:b/>
          <w:iCs/>
          <w:color w:val="000000" w:themeColor="text1"/>
          <w:sz w:val="26"/>
        </w:rPr>
        <w:t>Carpenter 17</w:t>
      </w:r>
      <w:r w:rsidRPr="00325AFB">
        <w:rPr>
          <w:color w:val="000000" w:themeColor="text1"/>
        </w:rPr>
        <w:t xml:space="preserve"> Jennifer Carpenter., 05-17-21, "Opinion: Protect local control for schools," Burlington Free Press, https://www.burlingtonfreepress.com/story/opinion/my-turn/2017/05/17/opinion-protect-local-control-schools/101726614/</w:t>
      </w:r>
    </w:p>
    <w:p w14:paraId="48C1A2F7" w14:textId="77777777" w:rsidR="00A436E9" w:rsidRPr="00325AFB" w:rsidRDefault="00A436E9" w:rsidP="00A436E9">
      <w:pPr>
        <w:rPr>
          <w:rStyle w:val="StyleUnderline"/>
          <w:color w:val="000000" w:themeColor="text1"/>
        </w:rPr>
      </w:pPr>
      <w:r w:rsidRPr="00325AFB">
        <w:rPr>
          <w:rStyle w:val="StyleUnderline"/>
          <w:color w:val="000000" w:themeColor="text1"/>
          <w:highlight w:val="green"/>
        </w:rPr>
        <w:t>The</w:t>
      </w:r>
      <w:r w:rsidRPr="00325AFB">
        <w:rPr>
          <w:rStyle w:val="StyleUnderline"/>
          <w:color w:val="000000" w:themeColor="text1"/>
        </w:rPr>
        <w:t xml:space="preserve"> most crucial part of the </w:t>
      </w:r>
      <w:r w:rsidRPr="00325AFB">
        <w:rPr>
          <w:rStyle w:val="StyleUnderline"/>
          <w:color w:val="000000" w:themeColor="text1"/>
          <w:highlight w:val="green"/>
        </w:rPr>
        <w:t>proposal put forward</w:t>
      </w:r>
      <w:r w:rsidRPr="00325AFB">
        <w:rPr>
          <w:rStyle w:val="StyleUnderline"/>
          <w:color w:val="000000" w:themeColor="text1"/>
        </w:rPr>
        <w:t xml:space="preserve"> by House Speaker Mitzi Johnson and President Pro </w:t>
      </w:r>
      <w:proofErr w:type="spellStart"/>
      <w:r w:rsidRPr="00325AFB">
        <w:rPr>
          <w:rStyle w:val="StyleUnderline"/>
          <w:color w:val="000000" w:themeColor="text1"/>
        </w:rPr>
        <w:t>Tem</w:t>
      </w:r>
      <w:proofErr w:type="spellEnd"/>
      <w:r w:rsidRPr="00325AFB">
        <w:rPr>
          <w:rStyle w:val="StyleUnderline"/>
          <w:color w:val="000000" w:themeColor="text1"/>
        </w:rPr>
        <w:t xml:space="preserve"> Tim Ashe</w:t>
      </w:r>
      <w:r w:rsidRPr="00325AFB">
        <w:rPr>
          <w:color w:val="000000" w:themeColor="text1"/>
          <w:sz w:val="16"/>
        </w:rPr>
        <w:t xml:space="preserve"> is that it protects local control of schools. Statewide health insurance negotiations for teachers </w:t>
      </w:r>
      <w:proofErr w:type="gramStart"/>
      <w:r w:rsidRPr="00325AFB">
        <w:rPr>
          <w:color w:val="000000" w:themeColor="text1"/>
          <w:sz w:val="16"/>
        </w:rPr>
        <w:t>is</w:t>
      </w:r>
      <w:proofErr w:type="gramEnd"/>
      <w:r w:rsidRPr="00325AFB">
        <w:rPr>
          <w:color w:val="000000" w:themeColor="text1"/>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325AFB">
        <w:rPr>
          <w:rStyle w:val="StyleUnderline"/>
          <w:color w:val="000000" w:themeColor="text1"/>
        </w:rPr>
        <w:t xml:space="preserve">included in his proposed amendment a clause that </w:t>
      </w:r>
      <w:r w:rsidRPr="00325AFB">
        <w:rPr>
          <w:rStyle w:val="StyleUnderline"/>
          <w:color w:val="000000" w:themeColor="text1"/>
          <w:highlight w:val="green"/>
        </w:rPr>
        <w:t>would have removed teachers’ right to strike</w:t>
      </w:r>
      <w:r w:rsidRPr="00325AFB">
        <w:rPr>
          <w:color w:val="000000" w:themeColor="text1"/>
          <w:sz w:val="16"/>
        </w:rPr>
        <w:t xml:space="preserve">. That shows their true intentions. </w:t>
      </w:r>
      <w:r w:rsidRPr="00325AFB">
        <w:rPr>
          <w:rStyle w:val="StyleUnderline"/>
          <w:color w:val="000000" w:themeColor="text1"/>
          <w:highlight w:val="green"/>
        </w:rPr>
        <w:t>When teachers’ needs are not met, students’ needs will not be met, and we will be unable to retain and attract a workforce</w:t>
      </w:r>
      <w:r w:rsidRPr="00325AFB">
        <w:rPr>
          <w:rStyle w:val="StyleUnderline"/>
          <w:color w:val="000000" w:themeColor="text1"/>
        </w:rPr>
        <w:t xml:space="preserve"> of young families which is critical to the revitalization of our state’s economy. </w:t>
      </w:r>
      <w:r w:rsidRPr="00325AFB">
        <w:rPr>
          <w:rStyle w:val="StyleUnderline"/>
          <w:color w:val="000000" w:themeColor="text1"/>
          <w:highlight w:val="green"/>
        </w:rPr>
        <w:t>There will be no incentive for the teaching profession to attract</w:t>
      </w:r>
      <w:r w:rsidRPr="00325AFB">
        <w:rPr>
          <w:rStyle w:val="StyleUnderline"/>
          <w:color w:val="000000" w:themeColor="text1"/>
        </w:rPr>
        <w:t xml:space="preserve"> and retain </w:t>
      </w:r>
      <w:r w:rsidRPr="00325AFB">
        <w:rPr>
          <w:rStyle w:val="StyleUnderline"/>
          <w:color w:val="000000" w:themeColor="text1"/>
          <w:highlight w:val="green"/>
        </w:rPr>
        <w:t>new teachers</w:t>
      </w:r>
      <w:r w:rsidRPr="00325AFB">
        <w:rPr>
          <w:rStyle w:val="StyleUnderline"/>
          <w:color w:val="000000" w:themeColor="text1"/>
        </w:rPr>
        <w:t xml:space="preserve"> to the field </w:t>
      </w:r>
      <w:r w:rsidRPr="00325AFB">
        <w:rPr>
          <w:rStyle w:val="StyleUnderline"/>
          <w:color w:val="000000" w:themeColor="text1"/>
          <w:highlight w:val="green"/>
        </w:rPr>
        <w:t>if our state government teaches our community that teachers have no say over their working conditions</w:t>
      </w:r>
      <w:r w:rsidRPr="00325AFB">
        <w:rPr>
          <w:rStyle w:val="StyleUnderline"/>
          <w:color w:val="000000" w:themeColor="text1"/>
        </w:rPr>
        <w:t xml:space="preserve"> and therefore are not valued. </w:t>
      </w:r>
      <w:r w:rsidRPr="00325AFB">
        <w:rPr>
          <w:color w:val="000000" w:themeColor="text1"/>
          <w:sz w:val="16"/>
        </w:rPr>
        <w:t xml:space="preserve">Schools need teachers and we need enrollment of students. </w:t>
      </w:r>
      <w:r w:rsidRPr="00325AFB">
        <w:rPr>
          <w:rStyle w:val="StyleUnderline"/>
          <w:color w:val="000000" w:themeColor="text1"/>
          <w:highlight w:val="green"/>
        </w:rPr>
        <w:t>Teachers and families of school</w:t>
      </w:r>
      <w:r w:rsidRPr="00325AFB">
        <w:rPr>
          <w:rStyle w:val="StyleUnderline"/>
          <w:color w:val="000000" w:themeColor="text1"/>
        </w:rPr>
        <w:t xml:space="preserve"> age children </w:t>
      </w:r>
      <w:r w:rsidRPr="00325AFB">
        <w:rPr>
          <w:rStyle w:val="StyleUnderline"/>
          <w:color w:val="000000" w:themeColor="text1"/>
          <w:highlight w:val="green"/>
        </w:rPr>
        <w:t>will</w:t>
      </w:r>
      <w:r w:rsidRPr="00325AFB">
        <w:rPr>
          <w:rStyle w:val="StyleUnderline"/>
          <w:color w:val="000000" w:themeColor="text1"/>
        </w:rPr>
        <w:t xml:space="preserve"> simply </w:t>
      </w:r>
      <w:r w:rsidRPr="00325AFB">
        <w:rPr>
          <w:rStyle w:val="StyleUnderline"/>
          <w:color w:val="000000" w:themeColor="text1"/>
          <w:highlight w:val="green"/>
        </w:rPr>
        <w:t>uproot</w:t>
      </w:r>
      <w:r w:rsidRPr="00325AFB">
        <w:rPr>
          <w:rStyle w:val="StyleUnderline"/>
          <w:color w:val="000000" w:themeColor="text1"/>
        </w:rPr>
        <w:t xml:space="preserve"> </w:t>
      </w:r>
      <w:r w:rsidRPr="00325AFB">
        <w:rPr>
          <w:rStyle w:val="StyleUnderline"/>
          <w:color w:val="000000" w:themeColor="text1"/>
          <w:highlight w:val="green"/>
        </w:rPr>
        <w:t>and</w:t>
      </w:r>
      <w:r w:rsidRPr="00325AFB">
        <w:rPr>
          <w:rStyle w:val="StyleUnderline"/>
          <w:color w:val="000000" w:themeColor="text1"/>
        </w:rPr>
        <w:t xml:space="preserve"> </w:t>
      </w:r>
      <w:r w:rsidRPr="00325AFB">
        <w:rPr>
          <w:rStyle w:val="StyleUnderline"/>
          <w:color w:val="000000" w:themeColor="text1"/>
          <w:highlight w:val="green"/>
        </w:rPr>
        <w:t>go</w:t>
      </w:r>
      <w:r w:rsidRPr="00325AFB">
        <w:rPr>
          <w:rStyle w:val="StyleUnderline"/>
          <w:color w:val="000000" w:themeColor="text1"/>
        </w:rPr>
        <w:t xml:space="preserve"> </w:t>
      </w:r>
      <w:r w:rsidRPr="00325AFB">
        <w:rPr>
          <w:rStyle w:val="StyleUnderline"/>
          <w:color w:val="000000" w:themeColor="text1"/>
          <w:highlight w:val="green"/>
        </w:rPr>
        <w:t>elsewhere</w:t>
      </w:r>
      <w:r w:rsidRPr="00325AFB">
        <w:rPr>
          <w:rStyle w:val="StyleUnderline"/>
          <w:color w:val="000000" w:themeColor="text1"/>
        </w:rPr>
        <w:t xml:space="preserve"> to have their needs met,</w:t>
      </w:r>
      <w:r w:rsidRPr="00325AFB">
        <w:rPr>
          <w:color w:val="000000" w:themeColor="text1"/>
          <w:sz w:val="16"/>
        </w:rPr>
        <w:t xml:space="preserve"> jeopardizing our educational system, our school-age population and workforce. A </w:t>
      </w:r>
      <w:r w:rsidRPr="00325AFB">
        <w:rPr>
          <w:rStyle w:val="StyleUnderline"/>
          <w:color w:val="000000" w:themeColor="text1"/>
        </w:rPr>
        <w:t>“</w:t>
      </w:r>
      <w:r w:rsidRPr="00325AFB">
        <w:rPr>
          <w:rStyle w:val="StyleUnderline"/>
          <w:color w:val="000000" w:themeColor="text1"/>
          <w:highlight w:val="green"/>
        </w:rPr>
        <w:t>one-size-fits-all”</w:t>
      </w:r>
      <w:r w:rsidRPr="00325AFB">
        <w:rPr>
          <w:rStyle w:val="StyleUnderline"/>
          <w:color w:val="000000" w:themeColor="text1"/>
        </w:rPr>
        <w:t xml:space="preserve"> approach from our state government </w:t>
      </w:r>
      <w:r w:rsidRPr="00325AFB">
        <w:rPr>
          <w:rStyle w:val="StyleUnderline"/>
          <w:color w:val="000000" w:themeColor="text1"/>
          <w:highlight w:val="green"/>
        </w:rPr>
        <w:t>cannot possibly work across the board for every school</w:t>
      </w:r>
      <w:r w:rsidRPr="00325AFB">
        <w:rPr>
          <w:rStyle w:val="StyleUnderline"/>
          <w:color w:val="000000" w:themeColor="text1"/>
        </w:rPr>
        <w:t xml:space="preserve">. </w:t>
      </w:r>
      <w:r w:rsidRPr="00325AFB">
        <w:rPr>
          <w:color w:val="000000" w:themeColor="text1"/>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325AFB">
        <w:rPr>
          <w:rStyle w:val="StyleUnderline"/>
          <w:color w:val="000000" w:themeColor="text1"/>
          <w:highlight w:val="green"/>
        </w:rPr>
        <w:t>Had the administration and teachers not</w:t>
      </w:r>
      <w:r w:rsidRPr="00325AFB">
        <w:rPr>
          <w:rStyle w:val="StyleUnderline"/>
          <w:color w:val="000000" w:themeColor="text1"/>
        </w:rPr>
        <w:t xml:space="preserve"> pulled together to discuss and </w:t>
      </w:r>
      <w:r w:rsidRPr="00325AFB">
        <w:rPr>
          <w:rStyle w:val="StyleUnderline"/>
          <w:color w:val="000000" w:themeColor="text1"/>
          <w:highlight w:val="green"/>
        </w:rPr>
        <w:t>demand more for their programs and allowed</w:t>
      </w:r>
      <w:r w:rsidRPr="00325AFB">
        <w:rPr>
          <w:rStyle w:val="StyleUnderline"/>
          <w:color w:val="000000" w:themeColor="text1"/>
        </w:rPr>
        <w:t xml:space="preserve"> a </w:t>
      </w:r>
      <w:r w:rsidRPr="00325AFB">
        <w:rPr>
          <w:rStyle w:val="StyleUnderline"/>
          <w:color w:val="000000" w:themeColor="text1"/>
          <w:highlight w:val="green"/>
        </w:rPr>
        <w:t>reckless</w:t>
      </w:r>
      <w:r w:rsidRPr="00325AFB">
        <w:rPr>
          <w:rStyle w:val="StyleUnderline"/>
          <w:color w:val="000000" w:themeColor="text1"/>
        </w:rPr>
        <w:t xml:space="preserve"> centralized </w:t>
      </w:r>
      <w:r w:rsidRPr="00325AFB">
        <w:rPr>
          <w:rStyle w:val="StyleUnderline"/>
          <w:color w:val="000000" w:themeColor="text1"/>
          <w:highlight w:val="green"/>
        </w:rPr>
        <w:t>decision to go forth</w:t>
      </w:r>
      <w:r w:rsidRPr="00325AFB">
        <w:rPr>
          <w:rStyle w:val="StyleUnderline"/>
          <w:color w:val="000000" w:themeColor="text1"/>
        </w:rPr>
        <w:t xml:space="preserve">, to paraphrase one of the teachers present at this meeting, the initial </w:t>
      </w:r>
      <w:r w:rsidRPr="00325AFB">
        <w:rPr>
          <w:rStyle w:val="StyleUnderline"/>
          <w:color w:val="000000" w:themeColor="text1"/>
          <w:highlight w:val="green"/>
        </w:rPr>
        <w:t>Act 46</w:t>
      </w:r>
      <w:r w:rsidRPr="00325AFB">
        <w:rPr>
          <w:rStyle w:val="StyleUnderline"/>
          <w:color w:val="000000" w:themeColor="text1"/>
        </w:rPr>
        <w:t xml:space="preserve"> proposal </w:t>
      </w:r>
      <w:r w:rsidRPr="00325AFB">
        <w:rPr>
          <w:rStyle w:val="StyleUnderline"/>
          <w:color w:val="000000" w:themeColor="text1"/>
          <w:highlight w:val="green"/>
        </w:rPr>
        <w:t>would</w:t>
      </w:r>
      <w:r w:rsidRPr="00325AFB">
        <w:rPr>
          <w:rStyle w:val="StyleUnderline"/>
          <w:color w:val="000000" w:themeColor="text1"/>
        </w:rPr>
        <w:t xml:space="preserve"> have </w:t>
      </w:r>
      <w:r w:rsidRPr="00325AFB">
        <w:rPr>
          <w:rStyle w:val="StyleUnderline"/>
          <w:color w:val="000000" w:themeColor="text1"/>
          <w:highlight w:val="green"/>
        </w:rPr>
        <w:t>destroyed the institution</w:t>
      </w:r>
      <w:r w:rsidRPr="00325AFB">
        <w:rPr>
          <w:color w:val="000000" w:themeColor="text1"/>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325AFB">
        <w:rPr>
          <w:rStyle w:val="StyleUnderline"/>
          <w:color w:val="000000" w:themeColor="text1"/>
        </w:rPr>
        <w:t xml:space="preserve">As a result, </w:t>
      </w:r>
      <w:r w:rsidRPr="00325AFB">
        <w:rPr>
          <w:rStyle w:val="StyleUnderline"/>
          <w:color w:val="000000" w:themeColor="text1"/>
          <w:highlight w:val="green"/>
        </w:rPr>
        <w:t>several teachers</w:t>
      </w:r>
      <w:r w:rsidRPr="00325AFB">
        <w:rPr>
          <w:rStyle w:val="StyleUnderline"/>
          <w:color w:val="000000" w:themeColor="text1"/>
        </w:rPr>
        <w:t xml:space="preserve"> said they </w:t>
      </w:r>
      <w:r w:rsidRPr="00325AFB">
        <w:rPr>
          <w:rStyle w:val="StyleUnderline"/>
          <w:color w:val="000000" w:themeColor="text1"/>
          <w:highlight w:val="green"/>
        </w:rPr>
        <w:t>would</w:t>
      </w:r>
      <w:r w:rsidRPr="00325AFB">
        <w:rPr>
          <w:rStyle w:val="StyleUnderline"/>
          <w:color w:val="000000" w:themeColor="text1"/>
        </w:rPr>
        <w:t xml:space="preserve"> have been prepared to </w:t>
      </w:r>
      <w:r w:rsidRPr="00325AFB">
        <w:rPr>
          <w:rStyle w:val="StyleUnderline"/>
          <w:color w:val="000000" w:themeColor="text1"/>
          <w:highlight w:val="green"/>
        </w:rPr>
        <w:t>pull their own children from the school</w:t>
      </w:r>
      <w:r w:rsidRPr="00325AFB">
        <w:rPr>
          <w:rStyle w:val="StyleUnderline"/>
          <w:color w:val="000000" w:themeColor="text1"/>
        </w:rPr>
        <w:t xml:space="preserve"> and move out of the area. This is only one example of how allowing </w:t>
      </w:r>
      <w:r w:rsidRPr="00325AFB">
        <w:rPr>
          <w:rStyle w:val="StyleUnderline"/>
          <w:color w:val="000000" w:themeColor="text1"/>
          <w:highlight w:val="green"/>
        </w:rPr>
        <w:t>the state to have centralized control</w:t>
      </w:r>
      <w:r w:rsidRPr="00325AFB">
        <w:rPr>
          <w:rStyle w:val="StyleUnderline"/>
          <w:color w:val="000000" w:themeColor="text1"/>
        </w:rPr>
        <w:t xml:space="preserve">, which has proved to be an approach lacking in carefully frontloaded research and detailed examination of impact on programs and teachers, would </w:t>
      </w:r>
      <w:r w:rsidRPr="00325AFB">
        <w:rPr>
          <w:rStyle w:val="StyleUnderline"/>
          <w:color w:val="000000" w:themeColor="text1"/>
          <w:highlight w:val="green"/>
        </w:rPr>
        <w:t>have devastating consequences on local communities</w:t>
      </w:r>
      <w:r w:rsidRPr="00325AFB">
        <w:rPr>
          <w:rStyle w:val="StyleUnderline"/>
          <w:color w:val="000000" w:themeColor="text1"/>
        </w:rPr>
        <w:t>.</w:t>
      </w:r>
    </w:p>
    <w:p w14:paraId="4795C79B" w14:textId="77777777" w:rsidR="00A436E9" w:rsidRPr="00325AFB" w:rsidRDefault="00A436E9" w:rsidP="00A436E9">
      <w:pPr>
        <w:rPr>
          <w:color w:val="000000" w:themeColor="text1"/>
        </w:rPr>
      </w:pPr>
    </w:p>
    <w:p w14:paraId="58175209" w14:textId="77777777" w:rsidR="00A436E9" w:rsidRPr="00325AFB" w:rsidRDefault="00A436E9" w:rsidP="00A436E9">
      <w:pPr>
        <w:pStyle w:val="Heading4"/>
        <w:rPr>
          <w:color w:val="000000" w:themeColor="text1"/>
        </w:rPr>
      </w:pPr>
      <w:r w:rsidRPr="00325AFB">
        <w:rPr>
          <w:color w:val="000000" w:themeColor="text1"/>
        </w:rPr>
        <w:t xml:space="preserve">Strikes </w:t>
      </w:r>
      <w:r w:rsidRPr="00325AFB">
        <w:rPr>
          <w:color w:val="000000" w:themeColor="text1"/>
          <w:u w:val="single"/>
        </w:rPr>
        <w:t>empower</w:t>
      </w:r>
      <w:r w:rsidRPr="00325AFB">
        <w:rPr>
          <w:color w:val="000000" w:themeColor="text1"/>
        </w:rPr>
        <w:t xml:space="preserve"> unions and are successful achieving </w:t>
      </w:r>
      <w:r w:rsidRPr="00325AFB">
        <w:rPr>
          <w:color w:val="000000" w:themeColor="text1"/>
          <w:u w:val="single"/>
        </w:rPr>
        <w:t>bargaining power</w:t>
      </w:r>
      <w:r w:rsidRPr="00325AFB">
        <w:rPr>
          <w:color w:val="000000" w:themeColor="text1"/>
        </w:rPr>
        <w:t xml:space="preserve">, which keeps them in education. </w:t>
      </w:r>
    </w:p>
    <w:p w14:paraId="11B2FD1D" w14:textId="77777777" w:rsidR="00A436E9" w:rsidRPr="00325AFB" w:rsidRDefault="00A436E9" w:rsidP="00A436E9">
      <w:pPr>
        <w:rPr>
          <w:color w:val="000000" w:themeColor="text1"/>
        </w:rPr>
      </w:pPr>
      <w:proofErr w:type="spellStart"/>
      <w:r w:rsidRPr="00325AFB">
        <w:rPr>
          <w:rFonts w:eastAsiaTheme="majorEastAsia" w:cstheme="majorBidi"/>
          <w:b/>
          <w:iCs/>
          <w:color w:val="000000" w:themeColor="text1"/>
          <w:sz w:val="26"/>
        </w:rPr>
        <w:t>LawInfo</w:t>
      </w:r>
      <w:proofErr w:type="spellEnd"/>
      <w:r w:rsidRPr="00325AFB">
        <w:rPr>
          <w:rFonts w:eastAsiaTheme="majorEastAsia" w:cstheme="majorBidi"/>
          <w:b/>
          <w:iCs/>
          <w:color w:val="000000" w:themeColor="text1"/>
          <w:sz w:val="26"/>
        </w:rPr>
        <w:t xml:space="preserve"> 20</w:t>
      </w:r>
      <w:r w:rsidRPr="00325AFB">
        <w:rPr>
          <w:color w:val="000000" w:themeColor="text1"/>
        </w:rPr>
        <w:t xml:space="preserve"> [Peter Serdyukov, National University, La Jolla, California. 05/18/20, </w:t>
      </w:r>
      <w:r w:rsidRPr="00325AFB">
        <w:rPr>
          <w:rFonts w:asciiTheme="minorHAnsi" w:hAnsiTheme="minorHAnsi" w:cstheme="minorHAnsi"/>
          <w:color w:val="000000" w:themeColor="text1"/>
          <w:shd w:val="clear" w:color="auto" w:fill="FFFFFF"/>
        </w:rPr>
        <w:t>Teachers Unions &amp; Collective Bargaining.</w:t>
      </w:r>
      <w:r w:rsidRPr="00325AFB">
        <w:rPr>
          <w:rFonts w:ascii="Helvetica" w:hAnsi="Helvetica" w:cs="Helvetica"/>
          <w:color w:val="000000" w:themeColor="text1"/>
          <w:sz w:val="18"/>
          <w:szCs w:val="18"/>
          <w:shd w:val="clear" w:color="auto" w:fill="FFFFFF"/>
        </w:rPr>
        <w:t xml:space="preserve"> </w:t>
      </w:r>
      <w:hyperlink r:id="rId8" w:history="1">
        <w:r w:rsidRPr="00325AFB">
          <w:rPr>
            <w:rStyle w:val="Hyperlink"/>
            <w:color w:val="000000" w:themeColor="text1"/>
          </w:rPr>
          <w:t>https://www.lawinfo.com/resources/labor-law/teachers-unions-collective-bargaining.html</w:t>
        </w:r>
      </w:hyperlink>
      <w:r w:rsidRPr="00325AFB">
        <w:rPr>
          <w:color w:val="000000" w:themeColor="text1"/>
        </w:rPr>
        <w:t>] // SC SD</w:t>
      </w:r>
    </w:p>
    <w:p w14:paraId="1AA4ECD9" w14:textId="77777777" w:rsidR="00A436E9" w:rsidRPr="00325AFB" w:rsidRDefault="00A436E9" w:rsidP="00A436E9">
      <w:pPr>
        <w:rPr>
          <w:b/>
          <w:color w:val="000000" w:themeColor="text1"/>
          <w:u w:val="single"/>
        </w:rPr>
      </w:pPr>
      <w:r w:rsidRPr="00325AFB">
        <w:rPr>
          <w:color w:val="000000" w:themeColor="text1"/>
        </w:rPr>
        <w:t xml:space="preserve">A </w:t>
      </w:r>
      <w:r w:rsidRPr="00325AFB">
        <w:rPr>
          <w:b/>
          <w:color w:val="000000" w:themeColor="text1"/>
          <w:highlight w:val="green"/>
          <w:u w:val="single"/>
        </w:rPr>
        <w:t>teachers' union</w:t>
      </w:r>
      <w:r w:rsidRPr="00325AFB">
        <w:rPr>
          <w:color w:val="000000" w:themeColor="text1"/>
        </w:rPr>
        <w:t xml:space="preserve"> is a special type of labor union designed to fight for the rights of educators. With roots dating back more than 150 years in the U.S., these organizations </w:t>
      </w:r>
      <w:r w:rsidRPr="00325AFB">
        <w:rPr>
          <w:b/>
          <w:color w:val="000000" w:themeColor="text1"/>
          <w:highlight w:val="green"/>
          <w:u w:val="single"/>
        </w:rPr>
        <w:t>play critical role</w:t>
      </w:r>
      <w:r w:rsidRPr="00325AFB">
        <w:rPr>
          <w:b/>
          <w:color w:val="000000" w:themeColor="text1"/>
          <w:u w:val="single"/>
        </w:rPr>
        <w:t xml:space="preserve">s not only </w:t>
      </w:r>
      <w:r w:rsidRPr="00325AFB">
        <w:rPr>
          <w:b/>
          <w:color w:val="000000" w:themeColor="text1"/>
          <w:highlight w:val="green"/>
          <w:u w:val="single"/>
        </w:rPr>
        <w:t>in securing benefits for teachers</w:t>
      </w:r>
      <w:r w:rsidRPr="00325AFB">
        <w:rPr>
          <w:b/>
          <w:color w:val="000000" w:themeColor="text1"/>
          <w:u w:val="single"/>
        </w:rPr>
        <w:t xml:space="preserve"> but also shaping the way education works. For instance, thanks to lobbying by the National Education Association, or NEA, in the late 1860s, Congress created the Department of Education.</w:t>
      </w:r>
    </w:p>
    <w:p w14:paraId="441EF3DC" w14:textId="77777777" w:rsidR="00A436E9" w:rsidRPr="00325AFB" w:rsidRDefault="00A436E9" w:rsidP="00A436E9">
      <w:pPr>
        <w:rPr>
          <w:color w:val="000000" w:themeColor="text1"/>
        </w:rPr>
      </w:pPr>
      <w:r w:rsidRPr="00325AFB">
        <w:rPr>
          <w:color w:val="000000" w:themeColor="text1"/>
        </w:rPr>
        <w:t>What Teachers' Unions Bargain For</w:t>
      </w:r>
    </w:p>
    <w:p w14:paraId="727E0D25" w14:textId="77777777" w:rsidR="00A436E9" w:rsidRPr="00325AFB" w:rsidRDefault="00A436E9" w:rsidP="00A436E9">
      <w:pPr>
        <w:rPr>
          <w:b/>
          <w:color w:val="000000" w:themeColor="text1"/>
          <w:u w:val="single"/>
        </w:rPr>
      </w:pPr>
      <w:r w:rsidRPr="00325AFB">
        <w:rPr>
          <w:b/>
          <w:color w:val="000000" w:themeColor="text1"/>
          <w:u w:val="single"/>
        </w:rPr>
        <w:lastRenderedPageBreak/>
        <w:t>Like other types of </w:t>
      </w:r>
      <w:hyperlink r:id="rId9" w:history="1">
        <w:r w:rsidRPr="00325AFB">
          <w:rPr>
            <w:rStyle w:val="Hyperlink"/>
            <w:rFonts w:asciiTheme="minorHAnsi" w:hAnsiTheme="minorHAnsi" w:cstheme="minorHAnsi"/>
            <w:b/>
            <w:color w:val="000000" w:themeColor="text1"/>
            <w:u w:val="single"/>
          </w:rPr>
          <w:t>trade unions</w:t>
        </w:r>
      </w:hyperlink>
      <w:r w:rsidRPr="00325AFB">
        <w:rPr>
          <w:b/>
          <w:color w:val="000000" w:themeColor="text1"/>
          <w:u w:val="single"/>
        </w:rPr>
        <w:t xml:space="preserve">, teachers' </w:t>
      </w:r>
      <w:r w:rsidRPr="00325AFB">
        <w:rPr>
          <w:b/>
          <w:color w:val="000000" w:themeColor="text1"/>
          <w:highlight w:val="green"/>
          <w:u w:val="single"/>
        </w:rPr>
        <w:t>unions use collective bargaining agreements</w:t>
      </w:r>
      <w:r w:rsidRPr="00325AFB">
        <w:rPr>
          <w:b/>
          <w:color w:val="000000" w:themeColor="text1"/>
          <w:u w:val="single"/>
        </w:rPr>
        <w:t xml:space="preserve">, or CBAs, to protect their members. Over the years, collective bargaining has </w:t>
      </w:r>
      <w:r w:rsidRPr="00325AFB">
        <w:rPr>
          <w:b/>
          <w:color w:val="000000" w:themeColor="text1"/>
          <w:highlight w:val="green"/>
          <w:u w:val="single"/>
        </w:rPr>
        <w:t>helped educators gain many rights</w:t>
      </w:r>
      <w:r w:rsidRPr="00325AFB">
        <w:rPr>
          <w:b/>
          <w:color w:val="000000" w:themeColor="text1"/>
          <w:u w:val="single"/>
        </w:rPr>
        <w:t>, such as:</w:t>
      </w:r>
    </w:p>
    <w:p w14:paraId="68CB368E" w14:textId="77777777" w:rsidR="00A436E9" w:rsidRPr="00325AFB" w:rsidRDefault="00A436E9" w:rsidP="00A436E9">
      <w:pPr>
        <w:rPr>
          <w:b/>
          <w:color w:val="000000" w:themeColor="text1"/>
          <w:u w:val="single"/>
        </w:rPr>
      </w:pPr>
      <w:r w:rsidRPr="00325AFB">
        <w:rPr>
          <w:b/>
          <w:color w:val="000000" w:themeColor="text1"/>
          <w:highlight w:val="green"/>
          <w:u w:val="single"/>
        </w:rPr>
        <w:t>Fair working conditions, compensation, and pay equality</w:t>
      </w:r>
    </w:p>
    <w:p w14:paraId="56F8D800" w14:textId="77777777" w:rsidR="00A436E9" w:rsidRPr="00325AFB" w:rsidRDefault="00A436E9" w:rsidP="00A436E9">
      <w:pPr>
        <w:rPr>
          <w:b/>
          <w:color w:val="000000" w:themeColor="text1"/>
          <w:u w:val="single"/>
        </w:rPr>
      </w:pPr>
      <w:r w:rsidRPr="00325AFB">
        <w:rPr>
          <w:b/>
          <w:color w:val="000000" w:themeColor="text1"/>
          <w:u w:val="single"/>
        </w:rPr>
        <w:t>Tenure mechanisms that prevented qualified educators from being punished for their personal biases, political beliefs, or other unfair reasons</w:t>
      </w:r>
    </w:p>
    <w:p w14:paraId="23835FDA" w14:textId="77777777" w:rsidR="00A436E9" w:rsidRPr="00325AFB" w:rsidRDefault="00A436E9" w:rsidP="00A436E9">
      <w:pPr>
        <w:rPr>
          <w:b/>
          <w:color w:val="000000" w:themeColor="text1"/>
          <w:u w:val="single"/>
        </w:rPr>
      </w:pPr>
      <w:r w:rsidRPr="00325AFB">
        <w:rPr>
          <w:b/>
          <w:color w:val="000000" w:themeColor="text1"/>
          <w:u w:val="single"/>
        </w:rPr>
        <w:t>Access to various benefits</w:t>
      </w:r>
    </w:p>
    <w:p w14:paraId="0200FE99" w14:textId="77777777" w:rsidR="00A436E9" w:rsidRPr="00325AFB" w:rsidRDefault="00A436E9" w:rsidP="00A436E9">
      <w:pPr>
        <w:rPr>
          <w:color w:val="000000" w:themeColor="text1"/>
        </w:rPr>
      </w:pPr>
      <w:r w:rsidRPr="00325AFB">
        <w:rPr>
          <w:color w:val="000000" w:themeColor="text1"/>
        </w:rPr>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w:t>
      </w:r>
      <w:proofErr w:type="gramStart"/>
      <w:r w:rsidRPr="00325AFB">
        <w:rPr>
          <w:color w:val="000000" w:themeColor="text1"/>
        </w:rPr>
        <w:t>the Every</w:t>
      </w:r>
      <w:proofErr w:type="gramEnd"/>
      <w:r w:rsidRPr="00325AFB">
        <w:rPr>
          <w:color w:val="000000" w:themeColor="text1"/>
        </w:rPr>
        <w:t xml:space="preserve">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7B33E33C" w14:textId="77777777" w:rsidR="00A436E9" w:rsidRPr="00325AFB" w:rsidRDefault="00A436E9" w:rsidP="00A436E9">
      <w:pPr>
        <w:rPr>
          <w:color w:val="000000" w:themeColor="text1"/>
        </w:rPr>
      </w:pPr>
      <w:r w:rsidRPr="00325AFB">
        <w:rPr>
          <w:color w:val="000000" w:themeColor="text1"/>
        </w:rPr>
        <w:t>State Laws and the NLRA</w:t>
      </w:r>
    </w:p>
    <w:p w14:paraId="10A162B9" w14:textId="77777777" w:rsidR="00A436E9" w:rsidRPr="00325AFB" w:rsidRDefault="00A436E9" w:rsidP="00A436E9">
      <w:pPr>
        <w:rPr>
          <w:b/>
          <w:color w:val="000000" w:themeColor="text1"/>
          <w:u w:val="single"/>
        </w:rPr>
      </w:pPr>
      <w:r w:rsidRPr="00325AFB">
        <w:rPr>
          <w:b/>
          <w:color w:val="000000" w:themeColor="text1"/>
          <w:u w:val="single"/>
        </w:rPr>
        <w:t xml:space="preserve">Some </w:t>
      </w:r>
      <w:r w:rsidRPr="00325AFB">
        <w:rPr>
          <w:b/>
          <w:color w:val="000000" w:themeColor="text1"/>
          <w:highlight w:val="green"/>
          <w:u w:val="single"/>
        </w:rPr>
        <w:t>states prohibit certain types of collective bargaining</w:t>
      </w:r>
      <w:r w:rsidRPr="00325AFB">
        <w:rPr>
          <w:b/>
          <w:color w:val="000000" w:themeColor="text1"/>
          <w:u w:val="single"/>
        </w:rPr>
        <w:t xml:space="preserve"> for certain workers. For teachers, such restrictions usually come into effect in public schools, where educators are classified as public employees.</w:t>
      </w:r>
    </w:p>
    <w:p w14:paraId="1A55093C" w14:textId="77777777" w:rsidR="00A436E9" w:rsidRPr="00325AFB" w:rsidRDefault="00A436E9" w:rsidP="00A436E9">
      <w:pPr>
        <w:rPr>
          <w:color w:val="000000" w:themeColor="text1"/>
        </w:rPr>
      </w:pPr>
      <w:r w:rsidRPr="00325AFB">
        <w:rPr>
          <w:b/>
          <w:color w:val="000000" w:themeColor="text1"/>
          <w:highlight w:val="green"/>
          <w:u w:val="single"/>
        </w:rPr>
        <w:t>In Texas, Georgia</w:t>
      </w:r>
      <w:r w:rsidRPr="00325AFB">
        <w:rPr>
          <w:b/>
          <w:color w:val="000000" w:themeColor="text1"/>
          <w:u w:val="single"/>
        </w:rPr>
        <w:t xml:space="preserve">, North Carolina, Virginia, </w:t>
      </w:r>
      <w:r w:rsidRPr="00325AFB">
        <w:rPr>
          <w:b/>
          <w:color w:val="000000" w:themeColor="text1"/>
          <w:highlight w:val="green"/>
          <w:u w:val="single"/>
        </w:rPr>
        <w:t>and South Carolina, collective bargaining was entirely prohibited for</w:t>
      </w:r>
      <w:r w:rsidRPr="00325AFB">
        <w:rPr>
          <w:b/>
          <w:color w:val="000000" w:themeColor="text1"/>
          <w:u w:val="single"/>
        </w:rPr>
        <w:t xml:space="preserve"> public employees as of 2014. Only 11 states explicitly give </w:t>
      </w:r>
      <w:r w:rsidRPr="00325AFB">
        <w:rPr>
          <w:b/>
          <w:color w:val="000000" w:themeColor="text1"/>
          <w:highlight w:val="green"/>
          <w:u w:val="single"/>
        </w:rPr>
        <w:t>teachers</w:t>
      </w:r>
      <w:r w:rsidRPr="00325AFB">
        <w:rPr>
          <w:b/>
          <w:color w:val="000000" w:themeColor="text1"/>
          <w:u w:val="single"/>
        </w:rPr>
        <w:t xml:space="preserve"> the right to do things like going on strike, and many </w:t>
      </w:r>
      <w:r w:rsidRPr="00325AFB">
        <w:rPr>
          <w:b/>
          <w:color w:val="000000" w:themeColor="text1"/>
          <w:highlight w:val="green"/>
          <w:u w:val="single"/>
        </w:rPr>
        <w:t>states make it completely illegal for public employees to strike</w:t>
      </w:r>
      <w:r w:rsidRPr="00325AFB">
        <w:rPr>
          <w:b/>
          <w:color w:val="000000" w:themeColor="text1"/>
          <w:u w:val="single"/>
        </w:rPr>
        <w:t>. In some right-to-work states, these employees may be allowed to strike, but the power of unions to compel them to join is often significantly limited</w:t>
      </w:r>
      <w:r w:rsidRPr="00325AFB">
        <w:rPr>
          <w:color w:val="000000" w:themeColor="text1"/>
        </w:rPr>
        <w:t>. As major walkouts and strikes over low pay have shown, these rules aren't always successful at stopping collective action, and public opinion may be evolving about educators' rights as employees.</w:t>
      </w:r>
    </w:p>
    <w:p w14:paraId="4B4FF4D9" w14:textId="77777777" w:rsidR="00A436E9" w:rsidRPr="00325AFB" w:rsidRDefault="00A436E9" w:rsidP="00A436E9">
      <w:pPr>
        <w:rPr>
          <w:color w:val="000000" w:themeColor="text1"/>
        </w:rPr>
      </w:pPr>
      <w:r w:rsidRPr="00325AFB">
        <w:rPr>
          <w:color w:val="000000" w:themeColor="text1"/>
        </w:rPr>
        <w:t xml:space="preserve">How are states allowed to prohibit teachers from doing something that many workers view as a fundamental freedom? </w:t>
      </w:r>
      <w:r w:rsidRPr="00325AFB">
        <w:rPr>
          <w:b/>
          <w:color w:val="000000" w:themeColor="text1"/>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55710F8F" w14:textId="77777777" w:rsidR="00A436E9" w:rsidRPr="00325AFB" w:rsidRDefault="00A436E9" w:rsidP="00A436E9">
      <w:pPr>
        <w:rPr>
          <w:color w:val="000000" w:themeColor="text1"/>
        </w:rPr>
      </w:pPr>
      <w:r w:rsidRPr="00325AFB">
        <w:rPr>
          <w:color w:val="000000" w:themeColor="text1"/>
        </w:rPr>
        <w:t xml:space="preserve">Teachers' </w:t>
      </w:r>
      <w:r w:rsidRPr="00325AFB">
        <w:rPr>
          <w:color w:val="000000" w:themeColor="text1"/>
          <w:u w:val="single"/>
        </w:rPr>
        <w:t>Unions</w:t>
      </w:r>
      <w:r w:rsidRPr="00325AFB">
        <w:rPr>
          <w:color w:val="000000" w:themeColor="text1"/>
        </w:rPr>
        <w:t xml:space="preserve"> and the U.S. Constitution</w:t>
      </w:r>
    </w:p>
    <w:p w14:paraId="6D6EBBE9" w14:textId="77777777" w:rsidR="00A436E9" w:rsidRPr="00325AFB" w:rsidRDefault="00A436E9" w:rsidP="00A436E9">
      <w:pPr>
        <w:rPr>
          <w:b/>
          <w:color w:val="000000" w:themeColor="text1"/>
          <w:u w:val="single"/>
        </w:rPr>
      </w:pPr>
      <w:r w:rsidRPr="00325AFB">
        <w:rPr>
          <w:color w:val="000000" w:themeColor="text1"/>
        </w:rPr>
        <w:t xml:space="preserve">Labor unions aren't mentioned anywhere in the U.S. Constitution. At the same time, however, </w:t>
      </w:r>
      <w:r w:rsidRPr="00325AFB">
        <w:rPr>
          <w:b/>
          <w:color w:val="000000" w:themeColor="text1"/>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4C2BC71D" w14:textId="77777777" w:rsidR="00A436E9" w:rsidRPr="00325AFB" w:rsidRDefault="00A436E9" w:rsidP="00A436E9">
      <w:pPr>
        <w:rPr>
          <w:color w:val="000000" w:themeColor="text1"/>
        </w:rPr>
      </w:pPr>
      <w:r w:rsidRPr="00325AFB">
        <w:rPr>
          <w:color w:val="000000" w:themeColor="text1"/>
        </w:rPr>
        <w:t>Bargaining Units</w:t>
      </w:r>
    </w:p>
    <w:p w14:paraId="46828BE9" w14:textId="77777777" w:rsidR="00A436E9" w:rsidRPr="00325AFB" w:rsidRDefault="00A436E9" w:rsidP="00A436E9">
      <w:pPr>
        <w:rPr>
          <w:b/>
          <w:color w:val="000000" w:themeColor="text1"/>
          <w:u w:val="single"/>
        </w:rPr>
      </w:pPr>
      <w:r w:rsidRPr="00325AFB">
        <w:rPr>
          <w:color w:val="000000" w:themeColor="text1"/>
        </w:rPr>
        <w:lastRenderedPageBreak/>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325AFB">
        <w:rPr>
          <w:b/>
          <w:color w:val="000000" w:themeColor="text1"/>
          <w:u w:val="single"/>
        </w:rPr>
        <w:t>States that allow teachers to participate in collective bargaining may also mandate that schools clearly specify to which bargaining units they belong so that employees can take advantage of their rights.</w:t>
      </w:r>
    </w:p>
    <w:p w14:paraId="193E4476" w14:textId="77777777" w:rsidR="00A436E9" w:rsidRPr="00325AFB" w:rsidRDefault="00A436E9" w:rsidP="00A436E9">
      <w:pPr>
        <w:rPr>
          <w:b/>
          <w:color w:val="000000" w:themeColor="text1"/>
          <w:u w:val="single"/>
        </w:rPr>
      </w:pPr>
      <w:r w:rsidRPr="00325AFB">
        <w:rPr>
          <w:b/>
          <w:color w:val="000000" w:themeColor="text1"/>
          <w:u w:val="single"/>
        </w:rPr>
        <w:t xml:space="preserve">Bargaining unit positions are jobs that receive labor union representation. Although all employees can hold these jobs regardless of their union membership status, only those who hold </w:t>
      </w:r>
      <w:r w:rsidRPr="00325AFB">
        <w:rPr>
          <w:b/>
          <w:color w:val="000000" w:themeColor="text1"/>
          <w:highlight w:val="green"/>
          <w:u w:val="single"/>
        </w:rPr>
        <w:t>bargaining unit jobs gain the full benefits of being in unions.</w:t>
      </w:r>
    </w:p>
    <w:p w14:paraId="04D51C0B" w14:textId="77777777" w:rsidR="00A436E9" w:rsidRPr="00325AFB" w:rsidRDefault="00A436E9" w:rsidP="00A436E9">
      <w:pPr>
        <w:rPr>
          <w:color w:val="000000" w:themeColor="text1"/>
        </w:rPr>
      </w:pPr>
      <w:r w:rsidRPr="00325AFB">
        <w:rPr>
          <w:color w:val="000000" w:themeColor="text1"/>
        </w:rPr>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7EA175CF" w14:textId="77777777" w:rsidR="00A436E9" w:rsidRPr="00325AFB" w:rsidRDefault="00A436E9" w:rsidP="00A436E9">
      <w:pPr>
        <w:rPr>
          <w:color w:val="000000" w:themeColor="text1"/>
        </w:rPr>
      </w:pPr>
      <w:r w:rsidRPr="00325AFB">
        <w:rPr>
          <w:color w:val="000000" w:themeColor="text1"/>
        </w:rPr>
        <w:t>Teachers' Unions and Charter Schools</w:t>
      </w:r>
    </w:p>
    <w:p w14:paraId="13317FA9" w14:textId="77777777" w:rsidR="00A436E9" w:rsidRPr="00325AFB" w:rsidRDefault="00A436E9" w:rsidP="00A436E9">
      <w:pPr>
        <w:rPr>
          <w:color w:val="000000" w:themeColor="text1"/>
        </w:rPr>
      </w:pPr>
      <w:r w:rsidRPr="00325AFB">
        <w:rPr>
          <w:color w:val="000000" w:themeColor="text1"/>
        </w:rPr>
        <w:t>As in many other labor fields, unions sometimes clash with employers, such as schools. Notably, these disputes have come into the public eye as certain states move towards voucher and charter school education models.</w:t>
      </w:r>
    </w:p>
    <w:p w14:paraId="6CFB3ACD" w14:textId="77777777" w:rsidR="00A436E9" w:rsidRPr="00325AFB" w:rsidRDefault="00A436E9" w:rsidP="00A436E9">
      <w:pPr>
        <w:rPr>
          <w:color w:val="000000" w:themeColor="text1"/>
        </w:rPr>
      </w:pPr>
      <w:r w:rsidRPr="00325AFB">
        <w:rPr>
          <w:color w:val="000000" w:themeColor="text1"/>
        </w:rPr>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7D0BC474" w14:textId="77777777" w:rsidR="00A436E9" w:rsidRPr="00325AFB" w:rsidRDefault="00A436E9" w:rsidP="00A436E9">
      <w:pPr>
        <w:rPr>
          <w:color w:val="000000" w:themeColor="text1"/>
        </w:rPr>
      </w:pPr>
      <w:r w:rsidRPr="00325AFB">
        <w:rPr>
          <w:color w:val="000000" w:themeColor="text1"/>
        </w:rPr>
        <w:t>Other Teachers’ Union Benefits</w:t>
      </w:r>
    </w:p>
    <w:p w14:paraId="477C8B41" w14:textId="77777777" w:rsidR="00A436E9" w:rsidRPr="00325AFB" w:rsidRDefault="00A436E9" w:rsidP="00A436E9">
      <w:pPr>
        <w:rPr>
          <w:color w:val="000000" w:themeColor="text1"/>
        </w:rPr>
      </w:pPr>
      <w:r w:rsidRPr="00325AFB">
        <w:rPr>
          <w:b/>
          <w:color w:val="000000" w:themeColor="text1"/>
          <w:u w:val="single"/>
        </w:rPr>
        <w:t xml:space="preserve">Joining a union might </w:t>
      </w:r>
      <w:r w:rsidRPr="00325AFB">
        <w:rPr>
          <w:b/>
          <w:color w:val="000000" w:themeColor="text1"/>
          <w:highlight w:val="green"/>
          <w:u w:val="single"/>
        </w:rPr>
        <w:t>give certain teachers more control over their futures</w:t>
      </w:r>
      <w:r w:rsidRPr="00325AFB">
        <w:rPr>
          <w:b/>
          <w:color w:val="000000" w:themeColor="text1"/>
          <w:u w:val="single"/>
        </w:rPr>
        <w:t xml:space="preserve">. Since the benefits they receive go above and beyond what many school districts would provide of their own accord, these teachers may enjoy heightened access to vital resources that </w:t>
      </w:r>
      <w:r w:rsidRPr="00325AFB">
        <w:rPr>
          <w:b/>
          <w:color w:val="000000" w:themeColor="text1"/>
          <w:highlight w:val="green"/>
          <w:u w:val="single"/>
        </w:rPr>
        <w:t>make it easier to focus on their career development</w:t>
      </w:r>
      <w:r w:rsidRPr="00325AFB">
        <w:rPr>
          <w:color w:val="000000" w:themeColor="text1"/>
          <w:highlight w:val="green"/>
        </w:rPr>
        <w:t>.</w:t>
      </w:r>
      <w:r w:rsidRPr="00325AFB">
        <w:rPr>
          <w:color w:val="000000" w:themeColor="text1"/>
        </w:rPr>
        <w:t xml:space="preserve"> Union members may receive:</w:t>
      </w:r>
    </w:p>
    <w:p w14:paraId="0FF712DC" w14:textId="77777777" w:rsidR="00A436E9" w:rsidRPr="00325AFB" w:rsidRDefault="00A436E9" w:rsidP="00A436E9">
      <w:pPr>
        <w:rPr>
          <w:color w:val="000000" w:themeColor="text1"/>
        </w:rPr>
      </w:pPr>
      <w:r w:rsidRPr="00325AFB">
        <w:rPr>
          <w:color w:val="000000" w:themeColor="text1"/>
        </w:rPr>
        <w:t>Prescription medication benefits</w:t>
      </w:r>
    </w:p>
    <w:p w14:paraId="149B3806" w14:textId="77777777" w:rsidR="00A436E9" w:rsidRPr="00325AFB" w:rsidRDefault="00A436E9" w:rsidP="00A436E9">
      <w:pPr>
        <w:rPr>
          <w:color w:val="000000" w:themeColor="text1"/>
        </w:rPr>
      </w:pPr>
      <w:r w:rsidRPr="00325AFB">
        <w:rPr>
          <w:color w:val="000000" w:themeColor="text1"/>
        </w:rPr>
        <w:t>Consumer discounts</w:t>
      </w:r>
    </w:p>
    <w:p w14:paraId="21C0F734" w14:textId="77777777" w:rsidR="00A436E9" w:rsidRPr="00325AFB" w:rsidRDefault="00A436E9" w:rsidP="00A436E9">
      <w:pPr>
        <w:rPr>
          <w:color w:val="000000" w:themeColor="text1"/>
        </w:rPr>
      </w:pPr>
      <w:r w:rsidRPr="00325AFB">
        <w:rPr>
          <w:color w:val="000000" w:themeColor="text1"/>
        </w:rPr>
        <w:t>Dental and vision health benefits</w:t>
      </w:r>
    </w:p>
    <w:p w14:paraId="02D84223" w14:textId="77777777" w:rsidR="00A436E9" w:rsidRPr="00325AFB" w:rsidRDefault="00A436E9" w:rsidP="00A436E9">
      <w:pPr>
        <w:rPr>
          <w:color w:val="000000" w:themeColor="text1"/>
        </w:rPr>
      </w:pPr>
      <w:r w:rsidRPr="00325AFB">
        <w:rPr>
          <w:color w:val="000000" w:themeColor="text1"/>
        </w:rPr>
        <w:t>Pension plans</w:t>
      </w:r>
    </w:p>
    <w:p w14:paraId="3D6DEDB1" w14:textId="77777777" w:rsidR="00A436E9" w:rsidRPr="00325AFB" w:rsidRDefault="00A436E9" w:rsidP="00A436E9">
      <w:pPr>
        <w:rPr>
          <w:color w:val="000000" w:themeColor="text1"/>
        </w:rPr>
      </w:pPr>
      <w:r w:rsidRPr="00325AFB">
        <w:rPr>
          <w:color w:val="000000" w:themeColor="text1"/>
        </w:rPr>
        <w:t>For teachers, the decision whether to join a union is a personal matter. Those who want to keep their options open, however, may benefit from learning about what kinds of allowances they enjoy in different states and distinct employment positions.</w:t>
      </w:r>
    </w:p>
    <w:p w14:paraId="3D4462E4" w14:textId="77777777" w:rsidR="00A436E9" w:rsidRPr="00325AFB" w:rsidRDefault="00A436E9" w:rsidP="00A436E9">
      <w:pPr>
        <w:rPr>
          <w:color w:val="000000" w:themeColor="text1"/>
        </w:rPr>
      </w:pPr>
    </w:p>
    <w:p w14:paraId="0392892B" w14:textId="77777777" w:rsidR="00A436E9" w:rsidRPr="00325AFB" w:rsidRDefault="00A436E9" w:rsidP="00A436E9">
      <w:pPr>
        <w:rPr>
          <w:color w:val="000000" w:themeColor="text1"/>
        </w:rPr>
      </w:pPr>
    </w:p>
    <w:p w14:paraId="27A4DCE9" w14:textId="77777777" w:rsidR="00A436E9" w:rsidRPr="00325AFB" w:rsidRDefault="00A436E9" w:rsidP="00A436E9">
      <w:pPr>
        <w:rPr>
          <w:rStyle w:val="StyleUnderline"/>
          <w:color w:val="000000" w:themeColor="text1"/>
        </w:rPr>
      </w:pPr>
    </w:p>
    <w:p w14:paraId="424810F4" w14:textId="77777777" w:rsidR="00A436E9" w:rsidRPr="00325AFB" w:rsidRDefault="00A436E9" w:rsidP="00A436E9">
      <w:pPr>
        <w:rPr>
          <w:rStyle w:val="StyleUnderline"/>
          <w:color w:val="000000" w:themeColor="text1"/>
        </w:rPr>
      </w:pPr>
    </w:p>
    <w:p w14:paraId="61BF3F46" w14:textId="77777777" w:rsidR="00A436E9" w:rsidRPr="00325AFB" w:rsidRDefault="00A436E9" w:rsidP="00A436E9">
      <w:pPr>
        <w:pStyle w:val="Heading4"/>
        <w:rPr>
          <w:color w:val="000000" w:themeColor="text1"/>
        </w:rPr>
      </w:pPr>
      <w:r w:rsidRPr="00325AFB">
        <w:rPr>
          <w:color w:val="000000" w:themeColor="text1"/>
        </w:rPr>
        <w:t xml:space="preserve">DPT is empirically robust. Every counterexample </w:t>
      </w:r>
      <w:proofErr w:type="gramStart"/>
      <w:r w:rsidRPr="00325AFB">
        <w:rPr>
          <w:color w:val="000000" w:themeColor="text1"/>
        </w:rPr>
        <w:t>crumbles</w:t>
      </w:r>
      <w:proofErr w:type="gramEnd"/>
      <w:r w:rsidRPr="00325AFB">
        <w:rPr>
          <w:color w:val="000000" w:themeColor="text1"/>
        </w:rPr>
        <w:t xml:space="preserve"> under better historical analysis.</w:t>
      </w:r>
    </w:p>
    <w:p w14:paraId="00EB4A15" w14:textId="77777777" w:rsidR="00A436E9" w:rsidRPr="00325AFB" w:rsidRDefault="00A436E9" w:rsidP="00A436E9">
      <w:pPr>
        <w:rPr>
          <w:rStyle w:val="Style13ptBold"/>
          <w:color w:val="000000" w:themeColor="text1"/>
        </w:rPr>
      </w:pPr>
      <w:r w:rsidRPr="00325AFB">
        <w:rPr>
          <w:rStyle w:val="Style13ptBold"/>
          <w:color w:val="000000" w:themeColor="text1"/>
        </w:rPr>
        <w:t>Miller, PhD in IR, 19</w:t>
      </w:r>
    </w:p>
    <w:p w14:paraId="5D85BF73" w14:textId="77777777" w:rsidR="00A436E9" w:rsidRPr="00325AFB" w:rsidRDefault="00A436E9" w:rsidP="00A436E9">
      <w:pPr>
        <w:rPr>
          <w:color w:val="000000" w:themeColor="text1"/>
          <w:szCs w:val="16"/>
        </w:rPr>
      </w:pPr>
      <w:r w:rsidRPr="00325AFB">
        <w:rPr>
          <w:color w:val="000000" w:themeColor="text1"/>
          <w:szCs w:val="16"/>
        </w:rPr>
        <w:t xml:space="preserve">(Paul D., Georgetown, Professor of the Practice of International Affairs at Georgetown, </w:t>
      </w:r>
      <w:hyperlink r:id="rId10" w:history="1">
        <w:r w:rsidRPr="00325AFB">
          <w:rPr>
            <w:rStyle w:val="Hyperlink"/>
            <w:color w:val="000000" w:themeColor="text1"/>
            <w:szCs w:val="16"/>
          </w:rPr>
          <w:t>https://networks.h-net.org/node/28443/discussions/4846080/h-diploissf-state-field-essay-unreality-realism-international</w:t>
        </w:r>
      </w:hyperlink>
      <w:r w:rsidRPr="00325AFB">
        <w:rPr>
          <w:color w:val="000000" w:themeColor="text1"/>
          <w:szCs w:val="16"/>
        </w:rPr>
        <w:t>) BW</w:t>
      </w:r>
    </w:p>
    <w:p w14:paraId="6F0E84FA" w14:textId="77777777" w:rsidR="00A436E9" w:rsidRPr="00325AFB" w:rsidRDefault="00A436E9" w:rsidP="00A436E9">
      <w:pPr>
        <w:rPr>
          <w:color w:val="000000" w:themeColor="text1"/>
          <w:sz w:val="16"/>
        </w:rPr>
      </w:pPr>
      <w:r w:rsidRPr="00325AFB">
        <w:rPr>
          <w:color w:val="000000" w:themeColor="text1"/>
          <w:sz w:val="16"/>
        </w:rPr>
        <w:t xml:space="preserve">That, of course, is anathema to the foreign policy that realists prefer. The idea that liberalism might lead to world peace is a cornerstone of liberalism, one of its strongest selling points to scholars and practitioners, and a potential </w:t>
      </w:r>
      <w:proofErr w:type="gramStart"/>
      <w:r w:rsidRPr="00325AFB">
        <w:rPr>
          <w:color w:val="000000" w:themeColor="text1"/>
          <w:sz w:val="16"/>
        </w:rPr>
        <w:t>death-blow</w:t>
      </w:r>
      <w:proofErr w:type="gramEnd"/>
      <w:r w:rsidRPr="00325AFB">
        <w:rPr>
          <w:color w:val="000000" w:themeColor="text1"/>
          <w:sz w:val="16"/>
        </w:rPr>
        <w:t xml:space="preserve">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325AFB">
        <w:rPr>
          <w:rStyle w:val="StyleUnderline"/>
          <w:color w:val="000000" w:themeColor="text1"/>
        </w:rPr>
        <w:t>Levy</w:t>
      </w:r>
      <w:r w:rsidRPr="00325AFB">
        <w:rPr>
          <w:color w:val="000000" w:themeColor="text1"/>
          <w:sz w:val="16"/>
        </w:rPr>
        <w:t xml:space="preserve"> famously </w:t>
      </w:r>
      <w:r w:rsidRPr="00325AFB">
        <w:rPr>
          <w:rStyle w:val="StyleUnderline"/>
          <w:color w:val="000000" w:themeColor="text1"/>
        </w:rPr>
        <w:t>would observe that “</w:t>
      </w:r>
      <w:r w:rsidRPr="00325AFB">
        <w:rPr>
          <w:rStyle w:val="StyleUnderline"/>
          <w:color w:val="000000" w:themeColor="text1"/>
          <w:highlight w:val="green"/>
        </w:rPr>
        <w:t>the absence of war between democracies comes</w:t>
      </w:r>
      <w:r w:rsidRPr="00325AFB">
        <w:rPr>
          <w:rStyle w:val="StyleUnderline"/>
          <w:color w:val="000000" w:themeColor="text1"/>
        </w:rPr>
        <w:t xml:space="preserve"> as </w:t>
      </w:r>
      <w:r w:rsidRPr="00325AFB">
        <w:rPr>
          <w:rStyle w:val="StyleUnderline"/>
          <w:color w:val="000000" w:themeColor="text1"/>
          <w:highlight w:val="green"/>
        </w:rPr>
        <w:t>close</w:t>
      </w:r>
      <w:r w:rsidRPr="00325AFB">
        <w:rPr>
          <w:rStyle w:val="StyleUnderline"/>
          <w:color w:val="000000" w:themeColor="text1"/>
        </w:rPr>
        <w:t xml:space="preserve"> as anything we have </w:t>
      </w:r>
      <w:r w:rsidRPr="00325AFB">
        <w:rPr>
          <w:rStyle w:val="StyleUnderline"/>
          <w:color w:val="000000" w:themeColor="text1"/>
          <w:highlight w:val="green"/>
        </w:rPr>
        <w:t xml:space="preserve">to an </w:t>
      </w:r>
      <w:r w:rsidRPr="00325AFB">
        <w:rPr>
          <w:rStyle w:val="Emphasis"/>
          <w:color w:val="000000" w:themeColor="text1"/>
          <w:highlight w:val="green"/>
        </w:rPr>
        <w:t>empirical law</w:t>
      </w:r>
      <w:r w:rsidRPr="00325AFB">
        <w:rPr>
          <w:rStyle w:val="Emphasis"/>
          <w:color w:val="000000" w:themeColor="text1"/>
        </w:rPr>
        <w:t xml:space="preserve"> in international relations</w:t>
      </w:r>
      <w:proofErr w:type="gramStart"/>
      <w:r w:rsidRPr="00325AFB">
        <w:rPr>
          <w:rStyle w:val="Emphasis"/>
          <w:color w:val="000000" w:themeColor="text1"/>
        </w:rPr>
        <w:t>.”</w:t>
      </w:r>
      <w:r w:rsidRPr="00325AFB">
        <w:rPr>
          <w:color w:val="000000" w:themeColor="text1"/>
          <w:sz w:val="16"/>
        </w:rPr>
        <w:t>[</w:t>
      </w:r>
      <w:proofErr w:type="gramEnd"/>
      <w:r w:rsidRPr="00325AFB">
        <w:rPr>
          <w:color w:val="000000" w:themeColor="text1"/>
          <w:sz w:val="16"/>
        </w:rPr>
        <w:t xml:space="preserve">14] Despite the initial failure of the Wilsonian project, subsequent decades have gradually vindicated much of it through the spread of democracy and international cooperation. </w:t>
      </w:r>
      <w:r w:rsidRPr="00325AFB">
        <w:rPr>
          <w:rStyle w:val="StyleUnderline"/>
          <w:color w:val="000000" w:themeColor="text1"/>
        </w:rPr>
        <w:t>If</w:t>
      </w:r>
      <w:r w:rsidRPr="00325AFB">
        <w:rPr>
          <w:color w:val="000000" w:themeColor="text1"/>
          <w:sz w:val="16"/>
        </w:rPr>
        <w:t xml:space="preserve"> it is true that </w:t>
      </w:r>
      <w:r w:rsidRPr="00325AFB">
        <w:rPr>
          <w:rStyle w:val="StyleUnderline"/>
          <w:color w:val="000000" w:themeColor="text1"/>
        </w:rPr>
        <w:t>liberal democracies do not fight</w:t>
      </w:r>
      <w:r w:rsidRPr="00325AFB">
        <w:rPr>
          <w:color w:val="000000" w:themeColor="text1"/>
          <w:sz w:val="16"/>
        </w:rPr>
        <w:t xml:space="preserve"> each other, </w:t>
      </w:r>
      <w:r w:rsidRPr="00325AFB">
        <w:rPr>
          <w:rStyle w:val="StyleUnderline"/>
          <w:color w:val="000000" w:themeColor="text1"/>
        </w:rPr>
        <w:t>then a foreign policy that champions and encourages democracy abroad holds out the promise of</w:t>
      </w:r>
      <w:r w:rsidRPr="00325AFB">
        <w:rPr>
          <w:color w:val="000000" w:themeColor="text1"/>
          <w:sz w:val="16"/>
        </w:rPr>
        <w:t xml:space="preserve"> spreading </w:t>
      </w:r>
      <w:r w:rsidRPr="00325AFB">
        <w:rPr>
          <w:rStyle w:val="StyleUnderline"/>
          <w:color w:val="000000" w:themeColor="text1"/>
        </w:rPr>
        <w:t>peace,</w:t>
      </w:r>
      <w:r w:rsidRPr="00325AFB">
        <w:rPr>
          <w:color w:val="000000" w:themeColor="text1"/>
          <w:sz w:val="16"/>
        </w:rPr>
        <w:t xml:space="preserve"> stability, and prosperity—and to do so </w:t>
      </w:r>
      <w:r w:rsidRPr="00325AFB">
        <w:rPr>
          <w:rStyle w:val="StyleUnderline"/>
          <w:color w:val="000000" w:themeColor="text1"/>
        </w:rPr>
        <w:t>on grounds antithetical to realism.</w:t>
      </w:r>
      <w:r w:rsidRPr="00325AFB">
        <w:rPr>
          <w:color w:val="000000" w:themeColor="text1"/>
          <w:sz w:val="16"/>
        </w:rPr>
        <w:t xml:space="preserve"> If the democratic peace theory is true, realism is not only false, </w:t>
      </w:r>
      <w:proofErr w:type="gramStart"/>
      <w:r w:rsidRPr="00325AFB">
        <w:rPr>
          <w:color w:val="000000" w:themeColor="text1"/>
          <w:sz w:val="16"/>
        </w:rPr>
        <w:t>it is</w:t>
      </w:r>
      <w:proofErr w:type="gramEnd"/>
      <w:r w:rsidRPr="00325AFB">
        <w:rPr>
          <w:color w:val="000000" w:themeColor="text1"/>
          <w:sz w:val="16"/>
        </w:rPr>
        <w:t xml:space="preserve">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325AFB">
        <w:rPr>
          <w:rStyle w:val="StyleUnderline"/>
          <w:color w:val="000000" w:themeColor="text1"/>
        </w:rPr>
        <w:t>Mearsheimer</w:t>
      </w:r>
      <w:r w:rsidRPr="00325AFB">
        <w:rPr>
          <w:color w:val="000000" w:themeColor="text1"/>
          <w:sz w:val="16"/>
        </w:rPr>
        <w:t xml:space="preserve"> commendably tries to fill the gap. He </w:t>
      </w:r>
      <w:r w:rsidRPr="00325AFB">
        <w:rPr>
          <w:rStyle w:val="StyleUnderline"/>
          <w:color w:val="000000" w:themeColor="text1"/>
        </w:rPr>
        <w:t>argues</w:t>
      </w:r>
      <w:r w:rsidRPr="00325AFB">
        <w:rPr>
          <w:color w:val="000000" w:themeColor="text1"/>
          <w:sz w:val="16"/>
        </w:rPr>
        <w:t xml:space="preserve"> that for the </w:t>
      </w:r>
      <w:r w:rsidRPr="00325AFB">
        <w:rPr>
          <w:rStyle w:val="StyleUnderline"/>
          <w:color w:val="000000" w:themeColor="text1"/>
        </w:rPr>
        <w:t>democratic peace theory</w:t>
      </w:r>
      <w:r w:rsidRPr="00325AFB">
        <w:rPr>
          <w:color w:val="000000" w:themeColor="text1"/>
          <w:sz w:val="16"/>
        </w:rPr>
        <w:t xml:space="preserve"> to be relevant, it </w:t>
      </w:r>
      <w:proofErr w:type="gramStart"/>
      <w:r w:rsidRPr="00325AFB">
        <w:rPr>
          <w:rStyle w:val="StyleUnderline"/>
          <w:color w:val="000000" w:themeColor="text1"/>
        </w:rPr>
        <w:t>has to</w:t>
      </w:r>
      <w:proofErr w:type="gramEnd"/>
      <w:r w:rsidRPr="00325AFB">
        <w:rPr>
          <w:rStyle w:val="StyleUnderline"/>
          <w:color w:val="000000" w:themeColor="text1"/>
        </w:rPr>
        <w:t xml:space="preserve"> trump concerns about survival.</w:t>
      </w:r>
      <w:r w:rsidRPr="00325AFB">
        <w:rPr>
          <w:color w:val="000000" w:themeColor="text1"/>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325AFB">
        <w:rPr>
          <w:rStyle w:val="Emphasis"/>
          <w:color w:val="000000" w:themeColor="text1"/>
        </w:rPr>
        <w:t>Mearsheimer’s argument is a non-sequitur;</w:t>
      </w:r>
      <w:r w:rsidRPr="00325AFB">
        <w:rPr>
          <w:color w:val="000000" w:themeColor="text1"/>
          <w:sz w:val="16"/>
        </w:rPr>
        <w:t xml:space="preserve"> he is refuting an argument no one makes. </w:t>
      </w:r>
      <w:r w:rsidRPr="00325AFB">
        <w:rPr>
          <w:rStyle w:val="StyleUnderline"/>
          <w:color w:val="000000" w:themeColor="text1"/>
        </w:rPr>
        <w:t>Advocates of</w:t>
      </w:r>
      <w:r w:rsidRPr="00325AFB">
        <w:rPr>
          <w:color w:val="000000" w:themeColor="text1"/>
          <w:sz w:val="16"/>
        </w:rPr>
        <w:t xml:space="preserve"> the </w:t>
      </w:r>
      <w:r w:rsidRPr="00325AFB">
        <w:rPr>
          <w:rStyle w:val="StyleUnderline"/>
          <w:color w:val="000000" w:themeColor="text1"/>
        </w:rPr>
        <w:t>d</w:t>
      </w:r>
      <w:r w:rsidRPr="00325AFB">
        <w:rPr>
          <w:color w:val="000000" w:themeColor="text1"/>
          <w:sz w:val="16"/>
        </w:rPr>
        <w:t xml:space="preserve">emocratic </w:t>
      </w:r>
      <w:r w:rsidRPr="00325AFB">
        <w:rPr>
          <w:rStyle w:val="StyleUnderline"/>
          <w:color w:val="000000" w:themeColor="text1"/>
        </w:rPr>
        <w:t>p</w:t>
      </w:r>
      <w:r w:rsidRPr="00325AFB">
        <w:rPr>
          <w:color w:val="000000" w:themeColor="text1"/>
          <w:sz w:val="16"/>
        </w:rPr>
        <w:t xml:space="preserve">eace </w:t>
      </w:r>
      <w:r w:rsidRPr="00325AFB">
        <w:rPr>
          <w:rStyle w:val="StyleUnderline"/>
          <w:color w:val="000000" w:themeColor="text1"/>
        </w:rPr>
        <w:t>t</w:t>
      </w:r>
      <w:r w:rsidRPr="00325AFB">
        <w:rPr>
          <w:color w:val="000000" w:themeColor="text1"/>
          <w:sz w:val="16"/>
        </w:rPr>
        <w:t xml:space="preserve">heory </w:t>
      </w:r>
      <w:r w:rsidRPr="00325AFB">
        <w:rPr>
          <w:rStyle w:val="StyleUnderline"/>
          <w:color w:val="000000" w:themeColor="text1"/>
        </w:rPr>
        <w:t>do not argue that democracy</w:t>
      </w:r>
      <w:r w:rsidRPr="00325AFB">
        <w:rPr>
          <w:color w:val="000000" w:themeColor="text1"/>
          <w:sz w:val="16"/>
        </w:rPr>
        <w:t xml:space="preserve"> is or </w:t>
      </w:r>
      <w:r w:rsidRPr="00325AFB">
        <w:rPr>
          <w:rStyle w:val="StyleUnderline"/>
          <w:color w:val="000000" w:themeColor="text1"/>
        </w:rPr>
        <w:t>will be global,</w:t>
      </w:r>
      <w:r w:rsidRPr="00325AFB">
        <w:rPr>
          <w:color w:val="000000" w:themeColor="text1"/>
          <w:sz w:val="16"/>
        </w:rPr>
        <w:t xml:space="preserve"> or that it </w:t>
      </w:r>
      <w:r w:rsidRPr="00325AFB">
        <w:rPr>
          <w:rStyle w:val="StyleUnderline"/>
          <w:color w:val="000000" w:themeColor="text1"/>
        </w:rPr>
        <w:t>must become global</w:t>
      </w:r>
      <w:r w:rsidRPr="00325AFB">
        <w:rPr>
          <w:color w:val="000000" w:themeColor="text1"/>
          <w:sz w:val="16"/>
        </w:rPr>
        <w:t xml:space="preserve"> for the democratic peace theory </w:t>
      </w:r>
      <w:r w:rsidRPr="00325AFB">
        <w:rPr>
          <w:rStyle w:val="StyleUnderline"/>
          <w:color w:val="000000" w:themeColor="text1"/>
        </w:rPr>
        <w:t>to be relevant. We do not claim that democracy is more important than survival or</w:t>
      </w:r>
      <w:r w:rsidRPr="00325AFB">
        <w:rPr>
          <w:color w:val="000000" w:themeColor="text1"/>
          <w:sz w:val="16"/>
        </w:rPr>
        <w:t xml:space="preserve"> that it </w:t>
      </w:r>
      <w:r w:rsidRPr="00325AFB">
        <w:rPr>
          <w:rStyle w:val="StyleUnderline"/>
          <w:color w:val="000000" w:themeColor="text1"/>
        </w:rPr>
        <w:t>exempts democracies from</w:t>
      </w:r>
      <w:r w:rsidRPr="00325AFB">
        <w:rPr>
          <w:color w:val="000000" w:themeColor="text1"/>
          <w:sz w:val="16"/>
        </w:rPr>
        <w:t xml:space="preserve"> acting according to </w:t>
      </w:r>
      <w:r w:rsidRPr="00325AFB">
        <w:rPr>
          <w:rStyle w:val="StyleUnderline"/>
          <w:color w:val="000000" w:themeColor="text1"/>
        </w:rPr>
        <w:t>realist logic in relation to non-democratic powers.</w:t>
      </w:r>
      <w:r w:rsidRPr="00325AFB">
        <w:rPr>
          <w:color w:val="000000" w:themeColor="text1"/>
          <w:sz w:val="16"/>
        </w:rPr>
        <w:t xml:space="preserve"> (In my book I specifically argue that the two logics operate in tandem). We claim that </w:t>
      </w:r>
      <w:r w:rsidRPr="00325AFB">
        <w:rPr>
          <w:rStyle w:val="Emphasis"/>
          <w:color w:val="000000" w:themeColor="text1"/>
        </w:rPr>
        <w:t>the question of survival does not arise in the first place between two liberal democracies,</w:t>
      </w:r>
      <w:r w:rsidRPr="00325AFB">
        <w:rPr>
          <w:color w:val="000000" w:themeColor="text1"/>
          <w:sz w:val="16"/>
        </w:rPr>
        <w:t xml:space="preserve"> and thus does not have to be trumped. And I was taught in graduate school that </w:t>
      </w:r>
      <w:r w:rsidRPr="00325AFB">
        <w:rPr>
          <w:rStyle w:val="StyleUnderline"/>
          <w:color w:val="000000" w:themeColor="text1"/>
        </w:rPr>
        <w:t>specifying</w:t>
      </w:r>
      <w:r w:rsidRPr="00325AFB">
        <w:rPr>
          <w:color w:val="000000" w:themeColor="text1"/>
          <w:sz w:val="16"/>
        </w:rPr>
        <w:t xml:space="preserve"> your theory’s </w:t>
      </w:r>
      <w:r w:rsidRPr="00325AFB">
        <w:rPr>
          <w:rStyle w:val="StyleUnderline"/>
          <w:color w:val="000000" w:themeColor="text1"/>
        </w:rPr>
        <w:t>scope</w:t>
      </w:r>
      <w:r w:rsidRPr="00325AFB">
        <w:rPr>
          <w:color w:val="000000" w:themeColor="text1"/>
          <w:sz w:val="16"/>
        </w:rPr>
        <w:t xml:space="preserve"> conditions </w:t>
      </w:r>
      <w:r w:rsidRPr="00325AFB">
        <w:rPr>
          <w:rStyle w:val="StyleUnderline"/>
          <w:color w:val="000000" w:themeColor="text1"/>
        </w:rPr>
        <w:t>strengthens your case;</w:t>
      </w:r>
      <w:r w:rsidRPr="00325AFB">
        <w:rPr>
          <w:color w:val="000000" w:themeColor="text1"/>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325AFB">
        <w:rPr>
          <w:rStyle w:val="StyleUnderline"/>
          <w:color w:val="000000" w:themeColor="text1"/>
          <w:highlight w:val="green"/>
        </w:rPr>
        <w:t>realists</w:t>
      </w:r>
      <w:r w:rsidRPr="00325AFB">
        <w:rPr>
          <w:rStyle w:val="StyleUnderline"/>
          <w:color w:val="000000" w:themeColor="text1"/>
        </w:rPr>
        <w:t xml:space="preserve"> would be </w:t>
      </w:r>
      <w:r w:rsidRPr="00325AFB">
        <w:rPr>
          <w:rStyle w:val="StyleUnderline"/>
          <w:color w:val="000000" w:themeColor="text1"/>
          <w:highlight w:val="green"/>
        </w:rPr>
        <w:t>unable to explain</w:t>
      </w:r>
      <w:r w:rsidRPr="00325AFB">
        <w:rPr>
          <w:rStyle w:val="StyleUnderline"/>
          <w:color w:val="000000" w:themeColor="text1"/>
        </w:rPr>
        <w:t xml:space="preserve"> variance across </w:t>
      </w:r>
      <w:r w:rsidRPr="00325AFB">
        <w:rPr>
          <w:rStyle w:val="StyleUnderline"/>
          <w:color w:val="000000" w:themeColor="text1"/>
          <w:highlight w:val="green"/>
        </w:rPr>
        <w:t>history</w:t>
      </w:r>
      <w:r w:rsidRPr="00325AFB">
        <w:rPr>
          <w:rStyle w:val="StyleUnderline"/>
          <w:color w:val="000000" w:themeColor="text1"/>
        </w:rPr>
        <w:t>.</w:t>
      </w:r>
      <w:r w:rsidRPr="00325AFB">
        <w:rPr>
          <w:color w:val="000000" w:themeColor="text1"/>
          <w:sz w:val="16"/>
        </w:rPr>
        <w:t xml:space="preserve"> </w:t>
      </w:r>
      <w:r w:rsidRPr="00325AFB">
        <w:rPr>
          <w:rStyle w:val="StyleUnderline"/>
          <w:color w:val="000000" w:themeColor="text1"/>
        </w:rPr>
        <w:t>Mearsheimer is not engaging with</w:t>
      </w:r>
      <w:r w:rsidRPr="00325AFB">
        <w:rPr>
          <w:color w:val="000000" w:themeColor="text1"/>
          <w:sz w:val="16"/>
        </w:rPr>
        <w:t xml:space="preserve"> a fair version of </w:t>
      </w:r>
      <w:r w:rsidRPr="00325AFB">
        <w:rPr>
          <w:rStyle w:val="StyleUnderline"/>
          <w:color w:val="000000" w:themeColor="text1"/>
        </w:rPr>
        <w:t>his critics’ arguments.</w:t>
      </w:r>
      <w:r w:rsidRPr="00325AFB">
        <w:rPr>
          <w:color w:val="000000" w:themeColor="text1"/>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325AFB">
        <w:rPr>
          <w:rStyle w:val="StyleUnderline"/>
          <w:color w:val="000000" w:themeColor="text1"/>
        </w:rPr>
        <w:t>Mearsheimer returns</w:t>
      </w:r>
      <w:r w:rsidRPr="00325AFB">
        <w:rPr>
          <w:color w:val="000000" w:themeColor="text1"/>
          <w:sz w:val="16"/>
        </w:rPr>
        <w:t xml:space="preserve"> several times </w:t>
      </w:r>
      <w:r w:rsidRPr="00325AFB">
        <w:rPr>
          <w:rStyle w:val="StyleUnderline"/>
          <w:color w:val="000000" w:themeColor="text1"/>
        </w:rPr>
        <w:t>to Fukuyama and uses a caricatured version of it as a foil for himself.</w:t>
      </w:r>
      <w:r w:rsidRPr="00325AFB">
        <w:rPr>
          <w:color w:val="000000" w:themeColor="text1"/>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w:t>
      </w:r>
      <w:proofErr w:type="gramStart"/>
      <w:r w:rsidRPr="00325AFB">
        <w:rPr>
          <w:color w:val="000000" w:themeColor="text1"/>
          <w:sz w:val="16"/>
        </w:rPr>
        <w:t>actually wrote</w:t>
      </w:r>
      <w:proofErr w:type="gramEnd"/>
      <w:r w:rsidRPr="00325AFB">
        <w:rPr>
          <w:color w:val="000000" w:themeColor="text1"/>
          <w:sz w:val="16"/>
        </w:rPr>
        <w:t xml:space="preserve"> was very different from what Mearsheimer recounts. Fukuyama wrote in his original essay that the ‘end of history’ does not mean “there will no longer be events to fill the pages of Foreign Affairs' yearly summaries of international relations.” </w:t>
      </w:r>
      <w:r w:rsidRPr="00325AFB">
        <w:rPr>
          <w:rStyle w:val="StyleUnderline"/>
          <w:color w:val="000000" w:themeColor="text1"/>
        </w:rPr>
        <w:t xml:space="preserve">Fukuyama did not suggest </w:t>
      </w:r>
      <w:r w:rsidRPr="00325AFB">
        <w:rPr>
          <w:rStyle w:val="StyleUnderline"/>
          <w:color w:val="000000" w:themeColor="text1"/>
        </w:rPr>
        <w:lastRenderedPageBreak/>
        <w:t>that every state would immediately convert</w:t>
      </w:r>
      <w:r w:rsidRPr="00325AFB">
        <w:rPr>
          <w:color w:val="000000" w:themeColor="text1"/>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325AFB">
        <w:rPr>
          <w:rStyle w:val="StyleUnderline"/>
          <w:color w:val="000000" w:themeColor="text1"/>
        </w:rPr>
        <w:t>Nor does the End of History mean the end of war</w:t>
      </w:r>
      <w:r w:rsidRPr="00325AFB">
        <w:rPr>
          <w:color w:val="000000" w:themeColor="text1"/>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325AFB">
        <w:rPr>
          <w:rStyle w:val="StyleUnderline"/>
          <w:color w:val="000000" w:themeColor="text1"/>
          <w:highlight w:val="green"/>
        </w:rPr>
        <w:t>Mearsheimer argues there are four</w:t>
      </w:r>
      <w:r w:rsidRPr="00325AFB">
        <w:rPr>
          <w:rStyle w:val="StyleUnderline"/>
          <w:color w:val="000000" w:themeColor="text1"/>
        </w:rPr>
        <w:t xml:space="preserve"> clear-cut </w:t>
      </w:r>
      <w:r w:rsidRPr="00325AFB">
        <w:rPr>
          <w:rStyle w:val="StyleUnderline"/>
          <w:color w:val="000000" w:themeColor="text1"/>
          <w:highlight w:val="green"/>
        </w:rPr>
        <w:t>cases of democracies fighting</w:t>
      </w:r>
      <w:r w:rsidRPr="00325AFB">
        <w:rPr>
          <w:color w:val="000000" w:themeColor="text1"/>
          <w:sz w:val="16"/>
        </w:rPr>
        <w:t xml:space="preserve"> against each other: </w:t>
      </w:r>
      <w:r w:rsidRPr="00325AFB">
        <w:rPr>
          <w:rStyle w:val="StyleUnderline"/>
          <w:color w:val="000000" w:themeColor="text1"/>
        </w:rPr>
        <w:t>Germany against the Allies in</w:t>
      </w:r>
      <w:r w:rsidRPr="00325AFB">
        <w:rPr>
          <w:color w:val="000000" w:themeColor="text1"/>
          <w:sz w:val="16"/>
        </w:rPr>
        <w:t xml:space="preserve"> </w:t>
      </w:r>
      <w:r w:rsidRPr="00325AFB">
        <w:rPr>
          <w:rStyle w:val="StyleUnderline"/>
          <w:color w:val="000000" w:themeColor="text1"/>
        </w:rPr>
        <w:t>W</w:t>
      </w:r>
      <w:r w:rsidRPr="00325AFB">
        <w:rPr>
          <w:color w:val="000000" w:themeColor="text1"/>
          <w:sz w:val="16"/>
        </w:rPr>
        <w:t xml:space="preserve">orld </w:t>
      </w:r>
      <w:r w:rsidRPr="00325AFB">
        <w:rPr>
          <w:rStyle w:val="StyleUnderline"/>
          <w:color w:val="000000" w:themeColor="text1"/>
        </w:rPr>
        <w:t>W</w:t>
      </w:r>
      <w:r w:rsidRPr="00325AFB">
        <w:rPr>
          <w:color w:val="000000" w:themeColor="text1"/>
          <w:sz w:val="16"/>
        </w:rPr>
        <w:t xml:space="preserve">ar </w:t>
      </w:r>
      <w:r w:rsidRPr="00325AFB">
        <w:rPr>
          <w:rStyle w:val="StyleUnderline"/>
          <w:color w:val="000000" w:themeColor="text1"/>
        </w:rPr>
        <w:t>I; the Boer War</w:t>
      </w:r>
      <w:r w:rsidRPr="00325AFB">
        <w:rPr>
          <w:color w:val="000000" w:themeColor="text1"/>
          <w:sz w:val="16"/>
        </w:rPr>
        <w:t xml:space="preserve"> (1899-1902); </w:t>
      </w:r>
      <w:r w:rsidRPr="00325AFB">
        <w:rPr>
          <w:rStyle w:val="StyleUnderline"/>
          <w:color w:val="000000" w:themeColor="text1"/>
        </w:rPr>
        <w:t>the Spanish-American War</w:t>
      </w:r>
      <w:r w:rsidRPr="00325AFB">
        <w:rPr>
          <w:color w:val="000000" w:themeColor="text1"/>
          <w:sz w:val="16"/>
        </w:rPr>
        <w:t xml:space="preserve"> of 1898; </w:t>
      </w:r>
      <w:r w:rsidRPr="00325AFB">
        <w:rPr>
          <w:rStyle w:val="StyleUnderline"/>
          <w:color w:val="000000" w:themeColor="text1"/>
        </w:rPr>
        <w:t xml:space="preserve">and the </w:t>
      </w:r>
      <w:proofErr w:type="spellStart"/>
      <w:r w:rsidRPr="00325AFB">
        <w:rPr>
          <w:rStyle w:val="StyleUnderline"/>
          <w:color w:val="000000" w:themeColor="text1"/>
        </w:rPr>
        <w:t>Kargil</w:t>
      </w:r>
      <w:proofErr w:type="spellEnd"/>
      <w:r w:rsidRPr="00325AFB">
        <w:rPr>
          <w:rStyle w:val="StyleUnderline"/>
          <w:color w:val="000000" w:themeColor="text1"/>
        </w:rPr>
        <w:t xml:space="preserve"> War</w:t>
      </w:r>
      <w:r w:rsidRPr="00325AFB">
        <w:rPr>
          <w:color w:val="000000" w:themeColor="text1"/>
          <w:sz w:val="16"/>
        </w:rPr>
        <w:t xml:space="preserve"> between India and Pakistan in 1999. Along the same lines, </w:t>
      </w:r>
      <w:r w:rsidRPr="00325AFB">
        <w:rPr>
          <w:rStyle w:val="StyleUnderline"/>
          <w:color w:val="000000" w:themeColor="text1"/>
        </w:rPr>
        <w:t>he also claims that the</w:t>
      </w:r>
      <w:r w:rsidRPr="00325AFB">
        <w:rPr>
          <w:color w:val="000000" w:themeColor="text1"/>
          <w:sz w:val="16"/>
        </w:rPr>
        <w:t xml:space="preserve"> </w:t>
      </w:r>
      <w:r w:rsidRPr="00325AFB">
        <w:rPr>
          <w:rStyle w:val="StyleUnderline"/>
          <w:color w:val="000000" w:themeColor="text1"/>
        </w:rPr>
        <w:t>U</w:t>
      </w:r>
      <w:r w:rsidRPr="00325AFB">
        <w:rPr>
          <w:color w:val="000000" w:themeColor="text1"/>
          <w:sz w:val="16"/>
        </w:rPr>
        <w:t xml:space="preserve">nited </w:t>
      </w:r>
      <w:r w:rsidRPr="00325AFB">
        <w:rPr>
          <w:rStyle w:val="StyleUnderline"/>
          <w:color w:val="000000" w:themeColor="text1"/>
        </w:rPr>
        <w:t>S</w:t>
      </w:r>
      <w:r w:rsidRPr="00325AFB">
        <w:rPr>
          <w:color w:val="000000" w:themeColor="text1"/>
          <w:sz w:val="16"/>
        </w:rPr>
        <w:t xml:space="preserve">tates </w:t>
      </w:r>
      <w:r w:rsidRPr="00325AFB">
        <w:rPr>
          <w:rStyle w:val="StyleUnderline"/>
          <w:color w:val="000000" w:themeColor="text1"/>
        </w:rPr>
        <w:t>“has a rich history of toppling democrat</w:t>
      </w:r>
      <w:r w:rsidRPr="00325AFB">
        <w:rPr>
          <w:color w:val="000000" w:themeColor="text1"/>
          <w:sz w:val="16"/>
        </w:rPr>
        <w:t xml:space="preserve">ically elected </w:t>
      </w:r>
      <w:r w:rsidRPr="00325AFB">
        <w:rPr>
          <w:rStyle w:val="StyleUnderline"/>
          <w:color w:val="000000" w:themeColor="text1"/>
        </w:rPr>
        <w:t>governments,”</w:t>
      </w:r>
      <w:r w:rsidRPr="00325AFB">
        <w:rPr>
          <w:color w:val="000000" w:themeColor="text1"/>
          <w:sz w:val="16"/>
        </w:rPr>
        <w:t xml:space="preserve"> further disproving the democratic peace theory. </w:t>
      </w:r>
      <w:r w:rsidRPr="00325AFB">
        <w:rPr>
          <w:rStyle w:val="StyleUnderline"/>
          <w:color w:val="000000" w:themeColor="text1"/>
        </w:rPr>
        <w:t>He cites</w:t>
      </w:r>
      <w:r w:rsidRPr="00325AFB">
        <w:rPr>
          <w:color w:val="000000" w:themeColor="text1"/>
          <w:sz w:val="16"/>
        </w:rPr>
        <w:t xml:space="preserve"> </w:t>
      </w:r>
      <w:r w:rsidRPr="00325AFB">
        <w:rPr>
          <w:rStyle w:val="StyleUnderline"/>
          <w:color w:val="000000" w:themeColor="text1"/>
        </w:rPr>
        <w:t>Guatemala</w:t>
      </w:r>
      <w:r w:rsidRPr="00325AFB">
        <w:rPr>
          <w:color w:val="000000" w:themeColor="text1"/>
          <w:sz w:val="16"/>
        </w:rPr>
        <w:t xml:space="preserve"> in 1954, </w:t>
      </w:r>
      <w:r w:rsidRPr="00325AFB">
        <w:rPr>
          <w:rStyle w:val="StyleUnderline"/>
          <w:color w:val="000000" w:themeColor="text1"/>
        </w:rPr>
        <w:t>Iran</w:t>
      </w:r>
      <w:r w:rsidRPr="00325AFB">
        <w:rPr>
          <w:color w:val="000000" w:themeColor="text1"/>
          <w:sz w:val="16"/>
        </w:rPr>
        <w:t xml:space="preserve"> in 1953, </w:t>
      </w:r>
      <w:r w:rsidRPr="00325AFB">
        <w:rPr>
          <w:rStyle w:val="StyleUnderline"/>
          <w:color w:val="000000" w:themeColor="text1"/>
        </w:rPr>
        <w:t>Brazil</w:t>
      </w:r>
      <w:r w:rsidRPr="00325AFB">
        <w:rPr>
          <w:color w:val="000000" w:themeColor="text1"/>
          <w:sz w:val="16"/>
        </w:rPr>
        <w:t xml:space="preserve"> in 1964, and </w:t>
      </w:r>
      <w:r w:rsidRPr="00325AFB">
        <w:rPr>
          <w:rStyle w:val="StyleUnderline"/>
          <w:color w:val="000000" w:themeColor="text1"/>
        </w:rPr>
        <w:t>Chile</w:t>
      </w:r>
      <w:r w:rsidRPr="00325AFB">
        <w:rPr>
          <w:color w:val="000000" w:themeColor="text1"/>
          <w:sz w:val="16"/>
        </w:rPr>
        <w:t xml:space="preserve"> in 1973 as examples. </w:t>
      </w:r>
      <w:r w:rsidRPr="00325AFB">
        <w:rPr>
          <w:rStyle w:val="Emphasis"/>
          <w:color w:val="000000" w:themeColor="text1"/>
          <w:highlight w:val="green"/>
        </w:rPr>
        <w:t>None</w:t>
      </w:r>
      <w:r w:rsidRPr="00325AFB">
        <w:rPr>
          <w:color w:val="000000" w:themeColor="text1"/>
          <w:sz w:val="16"/>
        </w:rPr>
        <w:t xml:space="preserve"> of these cases </w:t>
      </w:r>
      <w:r w:rsidRPr="00325AFB">
        <w:rPr>
          <w:rStyle w:val="Emphasis"/>
          <w:color w:val="000000" w:themeColor="text1"/>
          <w:highlight w:val="green"/>
        </w:rPr>
        <w:t>hold up.</w:t>
      </w:r>
      <w:r w:rsidRPr="00325AFB">
        <w:rPr>
          <w:color w:val="000000" w:themeColor="text1"/>
          <w:sz w:val="16"/>
          <w:highlight w:val="green"/>
        </w:rPr>
        <w:t xml:space="preserve"> </w:t>
      </w:r>
      <w:r w:rsidRPr="00325AFB">
        <w:rPr>
          <w:rStyle w:val="StyleUnderline"/>
          <w:color w:val="000000" w:themeColor="text1"/>
        </w:rPr>
        <w:t>Mearsheimer gives prominent place to his claim that Wilhelmine Germany was a liberal democracy,</w:t>
      </w:r>
      <w:r w:rsidRPr="00325AFB">
        <w:rPr>
          <w:color w:val="000000" w:themeColor="text1"/>
          <w:sz w:val="16"/>
        </w:rPr>
        <w:t xml:space="preserve"> and thus that World War I </w:t>
      </w:r>
      <w:proofErr w:type="gramStart"/>
      <w:r w:rsidRPr="00325AFB">
        <w:rPr>
          <w:color w:val="000000" w:themeColor="text1"/>
          <w:sz w:val="16"/>
        </w:rPr>
        <w:t>falsifies</w:t>
      </w:r>
      <w:proofErr w:type="gramEnd"/>
      <w:r w:rsidRPr="00325AFB">
        <w:rPr>
          <w:color w:val="000000" w:themeColor="text1"/>
          <w:sz w:val="16"/>
        </w:rPr>
        <w:t xml:space="preserve"> the democratic peace theory. (Christopher Layne makes the same argument in Peace of Illusions).[16] </w:t>
      </w:r>
      <w:r w:rsidRPr="00325AFB">
        <w:rPr>
          <w:rStyle w:val="StyleUnderline"/>
          <w:color w:val="000000" w:themeColor="text1"/>
        </w:rPr>
        <w:t xml:space="preserve">The claim is false. The Polity IV project gives Germany in 1914 a </w:t>
      </w:r>
      <w:r w:rsidRPr="00325AFB">
        <w:rPr>
          <w:rStyle w:val="Emphasis"/>
          <w:color w:val="000000" w:themeColor="text1"/>
        </w:rPr>
        <w:t>score of 2</w:t>
      </w:r>
      <w:r w:rsidRPr="00325AFB">
        <w:rPr>
          <w:rStyle w:val="StyleUnderline"/>
          <w:color w:val="000000" w:themeColor="text1"/>
        </w:rPr>
        <w:t xml:space="preserve"> on</w:t>
      </w:r>
      <w:r w:rsidRPr="00325AFB">
        <w:rPr>
          <w:color w:val="000000" w:themeColor="text1"/>
          <w:sz w:val="16"/>
        </w:rPr>
        <w:t xml:space="preserve"> its scale of </w:t>
      </w:r>
      <w:r w:rsidRPr="00325AFB">
        <w:rPr>
          <w:rStyle w:val="StyleUnderline"/>
          <w:color w:val="000000" w:themeColor="text1"/>
        </w:rPr>
        <w:t>-10</w:t>
      </w:r>
      <w:r w:rsidRPr="00325AFB">
        <w:rPr>
          <w:color w:val="000000" w:themeColor="text1"/>
          <w:sz w:val="16"/>
        </w:rPr>
        <w:t xml:space="preserve"> (full autocracy) </w:t>
      </w:r>
      <w:r w:rsidRPr="00325AFB">
        <w:rPr>
          <w:rStyle w:val="StyleUnderline"/>
          <w:color w:val="000000" w:themeColor="text1"/>
        </w:rPr>
        <w:t>to 10</w:t>
      </w:r>
      <w:r w:rsidRPr="00325AFB">
        <w:rPr>
          <w:color w:val="000000" w:themeColor="text1"/>
          <w:sz w:val="16"/>
        </w:rPr>
        <w:t xml:space="preserve"> (full democracy). Like many </w:t>
      </w:r>
      <w:proofErr w:type="gramStart"/>
      <w:r w:rsidRPr="00325AFB">
        <w:rPr>
          <w:color w:val="000000" w:themeColor="text1"/>
          <w:sz w:val="16"/>
        </w:rPr>
        <w:t>hybrid</w:t>
      </w:r>
      <w:proofErr w:type="gramEnd"/>
      <w:r w:rsidRPr="00325AFB">
        <w:rPr>
          <w:color w:val="000000" w:themeColor="text1"/>
          <w:sz w:val="16"/>
        </w:rPr>
        <w:t xml:space="preserve">, transitional, or incomplete democracies, Wilhelmine Germany blended traits of democracy and autocracy. It held elections and had a parliament; </w:t>
      </w:r>
      <w:r w:rsidRPr="00325AFB">
        <w:rPr>
          <w:rStyle w:val="StyleUnderline"/>
          <w:color w:val="000000" w:themeColor="text1"/>
        </w:rPr>
        <w:t>it</w:t>
      </w:r>
      <w:r w:rsidRPr="00325AFB">
        <w:rPr>
          <w:color w:val="000000" w:themeColor="text1"/>
          <w:sz w:val="16"/>
        </w:rPr>
        <w:t xml:space="preserve"> also </w:t>
      </w:r>
      <w:r w:rsidRPr="00325AFB">
        <w:rPr>
          <w:rStyle w:val="StyleUnderline"/>
          <w:color w:val="000000" w:themeColor="text1"/>
        </w:rPr>
        <w:t>censored the press and established a military dictatorship over foreign</w:t>
      </w:r>
      <w:r w:rsidRPr="00325AFB">
        <w:rPr>
          <w:color w:val="000000" w:themeColor="text1"/>
          <w:sz w:val="16"/>
        </w:rPr>
        <w:t xml:space="preserve"> and defense </w:t>
      </w:r>
      <w:r w:rsidRPr="00325AFB">
        <w:rPr>
          <w:rStyle w:val="StyleUnderline"/>
          <w:color w:val="000000" w:themeColor="text1"/>
        </w:rPr>
        <w:t>policy with no democratic checks</w:t>
      </w:r>
      <w:r w:rsidRPr="00325AFB">
        <w:rPr>
          <w:color w:val="000000" w:themeColor="text1"/>
          <w:sz w:val="16"/>
        </w:rPr>
        <w:t xml:space="preserve"> on war-making powers. This is not the kind of regime that scholars of the democratic peace have in mind. </w:t>
      </w:r>
      <w:r w:rsidRPr="00325AFB">
        <w:rPr>
          <w:rStyle w:val="StyleUnderline"/>
          <w:color w:val="000000" w:themeColor="text1"/>
        </w:rPr>
        <w:t>The Boer War and Spanish-American War and coups in Guatemala, Iran, and Brazil fail</w:t>
      </w:r>
      <w:r w:rsidRPr="00325AFB">
        <w:rPr>
          <w:color w:val="000000" w:themeColor="text1"/>
          <w:sz w:val="16"/>
        </w:rPr>
        <w:t xml:space="preserve"> by the same measures. </w:t>
      </w:r>
      <w:r w:rsidRPr="00325AFB">
        <w:rPr>
          <w:rStyle w:val="Emphasis"/>
          <w:color w:val="000000" w:themeColor="text1"/>
          <w:highlight w:val="green"/>
        </w:rPr>
        <w:t>One or the other party in the war</w:t>
      </w:r>
      <w:r w:rsidRPr="00325AFB">
        <w:rPr>
          <w:rStyle w:val="Emphasis"/>
          <w:color w:val="000000" w:themeColor="text1"/>
        </w:rPr>
        <w:t xml:space="preserve"> or coup </w:t>
      </w:r>
      <w:r w:rsidRPr="00325AFB">
        <w:rPr>
          <w:rStyle w:val="Emphasis"/>
          <w:color w:val="000000" w:themeColor="text1"/>
          <w:highlight w:val="green"/>
        </w:rPr>
        <w:t>simply were not full democracies</w:t>
      </w:r>
      <w:r w:rsidRPr="00325AFB">
        <w:rPr>
          <w:rStyle w:val="Emphasis"/>
          <w:color w:val="000000" w:themeColor="text1"/>
        </w:rPr>
        <w:t>.</w:t>
      </w:r>
      <w:r w:rsidRPr="00325AFB">
        <w:rPr>
          <w:color w:val="000000" w:themeColor="text1"/>
          <w:sz w:val="16"/>
        </w:rPr>
        <w:t xml:space="preserve"> As importantly, </w:t>
      </w:r>
      <w:r w:rsidRPr="00325AFB">
        <w:rPr>
          <w:rStyle w:val="Emphasis"/>
          <w:color w:val="000000" w:themeColor="text1"/>
        </w:rPr>
        <w:t>Mearsheimer does not engage with more recent historiography</w:t>
      </w:r>
      <w:r w:rsidRPr="00325AFB">
        <w:rPr>
          <w:color w:val="000000" w:themeColor="text1"/>
          <w:sz w:val="16"/>
        </w:rPr>
        <w:t xml:space="preserve"> on these cases; he is recycling old talking points by critics of U.S. foreign policy.[17] Suffice to say, the coups are more complicated than Mearsheimer’s single sentence makes them out to be. (</w:t>
      </w:r>
      <w:r w:rsidRPr="00325AFB">
        <w:rPr>
          <w:rStyle w:val="StyleUnderline"/>
          <w:color w:val="000000" w:themeColor="text1"/>
        </w:rPr>
        <w:t>Chile</w:t>
      </w:r>
      <w:proofErr w:type="gramStart"/>
      <w:r w:rsidRPr="00325AFB">
        <w:rPr>
          <w:rStyle w:val="StyleUnderline"/>
          <w:color w:val="000000" w:themeColor="text1"/>
        </w:rPr>
        <w:t>, in particular, was</w:t>
      </w:r>
      <w:proofErr w:type="gramEnd"/>
      <w:r w:rsidRPr="00325AFB">
        <w:rPr>
          <w:color w:val="000000" w:themeColor="text1"/>
          <w:sz w:val="16"/>
        </w:rPr>
        <w:t xml:space="preserve"> emphatically </w:t>
      </w:r>
      <w:r w:rsidRPr="00325AFB">
        <w:rPr>
          <w:rStyle w:val="StyleUnderline"/>
          <w:color w:val="000000" w:themeColor="text1"/>
        </w:rPr>
        <w:t>not</w:t>
      </w:r>
      <w:r w:rsidRPr="00325AFB">
        <w:rPr>
          <w:color w:val="000000" w:themeColor="text1"/>
          <w:sz w:val="16"/>
        </w:rPr>
        <w:t xml:space="preserve"> a </w:t>
      </w:r>
      <w:r w:rsidRPr="00325AFB">
        <w:rPr>
          <w:rStyle w:val="StyleUnderline"/>
          <w:color w:val="000000" w:themeColor="text1"/>
        </w:rPr>
        <w:t>U.S.-sponsored</w:t>
      </w:r>
      <w:r w:rsidRPr="00325AFB">
        <w:rPr>
          <w:color w:val="000000" w:themeColor="text1"/>
          <w:sz w:val="16"/>
        </w:rPr>
        <w:t xml:space="preserve"> coup, despite what your college professor told you). If these cases are to be used to disprove the democratic peace theory, more is needed. </w:t>
      </w:r>
      <w:r w:rsidRPr="00325AFB">
        <w:rPr>
          <w:rStyle w:val="StyleUnderline"/>
          <w:color w:val="000000" w:themeColor="text1"/>
        </w:rPr>
        <w:t>Mearsheimer’s discussion</w:t>
      </w:r>
      <w:r w:rsidRPr="00325AFB">
        <w:rPr>
          <w:color w:val="000000" w:themeColor="text1"/>
          <w:sz w:val="16"/>
        </w:rPr>
        <w:t xml:space="preserve"> of the democratic peace theory </w:t>
      </w:r>
      <w:r w:rsidRPr="00325AFB">
        <w:rPr>
          <w:rStyle w:val="StyleUnderline"/>
          <w:color w:val="000000" w:themeColor="text1"/>
        </w:rPr>
        <w:t>has more problems. “Perhaps the most damning evidence</w:t>
      </w:r>
      <w:r w:rsidRPr="00325AFB">
        <w:rPr>
          <w:color w:val="000000" w:themeColor="text1"/>
          <w:sz w:val="16"/>
        </w:rPr>
        <w:t xml:space="preserve"> against the case for liberal democratic norms </w:t>
      </w:r>
      <w:r w:rsidRPr="00325AFB">
        <w:rPr>
          <w:rStyle w:val="StyleUnderline"/>
          <w:color w:val="000000" w:themeColor="text1"/>
        </w:rPr>
        <w:t>is</w:t>
      </w:r>
      <w:r w:rsidRPr="00325AFB">
        <w:rPr>
          <w:color w:val="000000" w:themeColor="text1"/>
          <w:sz w:val="16"/>
        </w:rPr>
        <w:t xml:space="preserve"> found in Christopher </w:t>
      </w:r>
      <w:r w:rsidRPr="00325AFB">
        <w:rPr>
          <w:rStyle w:val="StyleUnderline"/>
          <w:color w:val="000000" w:themeColor="text1"/>
        </w:rPr>
        <w:t>Layne’s</w:t>
      </w:r>
      <w:r w:rsidRPr="00325AFB">
        <w:rPr>
          <w:color w:val="000000" w:themeColor="text1"/>
          <w:sz w:val="16"/>
        </w:rPr>
        <w:t xml:space="preserve"> careful </w:t>
      </w:r>
      <w:r w:rsidRPr="00325AFB">
        <w:rPr>
          <w:rStyle w:val="StyleUnderline"/>
          <w:color w:val="000000" w:themeColor="text1"/>
        </w:rPr>
        <w:t xml:space="preserve">examination of four </w:t>
      </w:r>
      <w:r w:rsidRPr="00325AFB">
        <w:rPr>
          <w:rStyle w:val="StyleUnderline"/>
          <w:color w:val="000000" w:themeColor="text1"/>
          <w:highlight w:val="green"/>
        </w:rPr>
        <w:t>cases where</w:t>
      </w:r>
      <w:r w:rsidRPr="00325AFB">
        <w:rPr>
          <w:color w:val="000000" w:themeColor="text1"/>
          <w:sz w:val="16"/>
        </w:rPr>
        <w:t xml:space="preserve"> a pair of </w:t>
      </w:r>
      <w:r w:rsidRPr="00325AFB">
        <w:rPr>
          <w:rStyle w:val="StyleUnderline"/>
          <w:color w:val="000000" w:themeColor="text1"/>
        </w:rPr>
        <w:t xml:space="preserve">liberal </w:t>
      </w:r>
      <w:r w:rsidRPr="00325AFB">
        <w:rPr>
          <w:rStyle w:val="StyleUnderline"/>
          <w:color w:val="000000" w:themeColor="text1"/>
          <w:highlight w:val="green"/>
        </w:rPr>
        <w:t>democracies marched to the brink of war</w:t>
      </w:r>
      <w:r w:rsidRPr="00325AFB">
        <w:rPr>
          <w:rStyle w:val="StyleUnderline"/>
          <w:color w:val="000000" w:themeColor="text1"/>
        </w:rPr>
        <w:t>, but one side pulled back</w:t>
      </w:r>
      <w:r w:rsidRPr="00325AFB">
        <w:rPr>
          <w:color w:val="000000" w:themeColor="text1"/>
          <w:sz w:val="16"/>
        </w:rPr>
        <w:t xml:space="preserve"> and ended the crisis,” (3772) he writes. </w:t>
      </w:r>
      <w:r w:rsidRPr="00325AFB">
        <w:rPr>
          <w:rStyle w:val="Emphasis"/>
          <w:color w:val="000000" w:themeColor="text1"/>
        </w:rPr>
        <w:t>No, in fact these cases</w:t>
      </w:r>
      <w:r w:rsidRPr="00325AFB">
        <w:rPr>
          <w:color w:val="000000" w:themeColor="text1"/>
          <w:sz w:val="16"/>
        </w:rPr>
        <w:t xml:space="preserve"> are not evidence against the democratic peace theory; if anything, they </w:t>
      </w:r>
      <w:r w:rsidRPr="00325AFB">
        <w:rPr>
          <w:rStyle w:val="Emphasis"/>
          <w:color w:val="000000" w:themeColor="text1"/>
        </w:rPr>
        <w:t xml:space="preserve">could be </w:t>
      </w:r>
      <w:r w:rsidRPr="00325AFB">
        <w:rPr>
          <w:rStyle w:val="Emphasis"/>
          <w:color w:val="000000" w:themeColor="text1"/>
          <w:highlight w:val="green"/>
        </w:rPr>
        <w:t xml:space="preserve">seen as evidence </w:t>
      </w:r>
      <w:r w:rsidRPr="00325AFB">
        <w:rPr>
          <w:rStyle w:val="Emphasis"/>
          <w:color w:val="000000" w:themeColor="text1"/>
        </w:rPr>
        <w:t>for it</w:t>
      </w:r>
      <w:r w:rsidRPr="00325AFB">
        <w:rPr>
          <w:rStyle w:val="StyleUnderline"/>
          <w:color w:val="000000" w:themeColor="text1"/>
        </w:rPr>
        <w:t xml:space="preserve"> </w:t>
      </w:r>
      <w:r w:rsidRPr="00325AFB">
        <w:rPr>
          <w:rStyle w:val="StyleUnderline"/>
          <w:color w:val="000000" w:themeColor="text1"/>
          <w:highlight w:val="green"/>
        </w:rPr>
        <w:t>because the democracies</w:t>
      </w:r>
      <w:r w:rsidRPr="00325AFB">
        <w:rPr>
          <w:rStyle w:val="StyleUnderline"/>
          <w:color w:val="000000" w:themeColor="text1"/>
        </w:rPr>
        <w:t xml:space="preserve"> in question </w:t>
      </w:r>
      <w:r w:rsidRPr="00325AFB">
        <w:rPr>
          <w:rStyle w:val="StyleUnderline"/>
          <w:color w:val="000000" w:themeColor="text1"/>
          <w:highlight w:val="green"/>
        </w:rPr>
        <w:t>did not go to war</w:t>
      </w:r>
      <w:r w:rsidRPr="00325AFB">
        <w:rPr>
          <w:rStyle w:val="StyleUnderline"/>
          <w:color w:val="000000" w:themeColor="text1"/>
        </w:rPr>
        <w:t>. Whatever the causal mechanism</w:t>
      </w:r>
      <w:r w:rsidRPr="00325AFB">
        <w:rPr>
          <w:color w:val="000000" w:themeColor="text1"/>
          <w:sz w:val="16"/>
        </w:rPr>
        <w:t xml:space="preserve"> at work, the cases simply do not comment on the democratic peace theory because </w:t>
      </w:r>
      <w:r w:rsidRPr="00325AFB">
        <w:rPr>
          <w:rStyle w:val="StyleUnderline"/>
          <w:color w:val="000000" w:themeColor="text1"/>
        </w:rPr>
        <w:t>they do not include examples of</w:t>
      </w:r>
      <w:r w:rsidRPr="00325AFB">
        <w:rPr>
          <w:color w:val="000000" w:themeColor="text1"/>
          <w:sz w:val="16"/>
        </w:rPr>
        <w:t xml:space="preserve"> democracies going to </w:t>
      </w:r>
      <w:r w:rsidRPr="00325AFB">
        <w:rPr>
          <w:rStyle w:val="StyleUnderline"/>
          <w:color w:val="000000" w:themeColor="text1"/>
        </w:rPr>
        <w:t>war</w:t>
      </w:r>
      <w:r w:rsidRPr="00325AFB">
        <w:rPr>
          <w:color w:val="000000" w:themeColor="text1"/>
          <w:sz w:val="16"/>
        </w:rPr>
        <w:t xml:space="preserve"> against each other. </w:t>
      </w:r>
      <w:r w:rsidRPr="00325AFB">
        <w:rPr>
          <w:rStyle w:val="StyleUnderline"/>
          <w:color w:val="000000" w:themeColor="text1"/>
          <w:highlight w:val="green"/>
        </w:rPr>
        <w:t xml:space="preserve">The </w:t>
      </w:r>
      <w:proofErr w:type="spellStart"/>
      <w:r w:rsidRPr="00325AFB">
        <w:rPr>
          <w:rStyle w:val="StyleUnderline"/>
          <w:color w:val="000000" w:themeColor="text1"/>
          <w:highlight w:val="green"/>
        </w:rPr>
        <w:t>Kargil</w:t>
      </w:r>
      <w:proofErr w:type="spellEnd"/>
      <w:r w:rsidRPr="00325AFB">
        <w:rPr>
          <w:rStyle w:val="StyleUnderline"/>
          <w:color w:val="000000" w:themeColor="text1"/>
          <w:highlight w:val="green"/>
        </w:rPr>
        <w:t xml:space="preserve"> War</w:t>
      </w:r>
      <w:r w:rsidRPr="00325AFB">
        <w:rPr>
          <w:rStyle w:val="StyleUnderline"/>
          <w:color w:val="000000" w:themeColor="text1"/>
        </w:rPr>
        <w:t xml:space="preserve"> is</w:t>
      </w:r>
      <w:r w:rsidRPr="00325AFB">
        <w:rPr>
          <w:color w:val="000000" w:themeColor="text1"/>
          <w:sz w:val="16"/>
        </w:rPr>
        <w:t xml:space="preserve"> perhaps </w:t>
      </w:r>
      <w:r w:rsidRPr="00325AFB">
        <w:rPr>
          <w:rStyle w:val="StyleUnderline"/>
          <w:color w:val="000000" w:themeColor="text1"/>
        </w:rPr>
        <w:t>the single case of a militarized crisis between two democracies</w:t>
      </w:r>
      <w:r w:rsidRPr="00325AFB">
        <w:rPr>
          <w:color w:val="000000" w:themeColor="text1"/>
          <w:sz w:val="16"/>
        </w:rPr>
        <w:t xml:space="preserve"> (Pervez Musharraf overthrew the Pakistani democracy months later), </w:t>
      </w:r>
      <w:r w:rsidRPr="00325AFB">
        <w:rPr>
          <w:rStyle w:val="StyleUnderline"/>
          <w:color w:val="000000" w:themeColor="text1"/>
        </w:rPr>
        <w:t>though</w:t>
      </w:r>
      <w:r w:rsidRPr="00325AFB">
        <w:rPr>
          <w:color w:val="000000" w:themeColor="text1"/>
          <w:sz w:val="16"/>
        </w:rPr>
        <w:t xml:space="preserve"> one that </w:t>
      </w:r>
      <w:r w:rsidRPr="00325AFB">
        <w:rPr>
          <w:rStyle w:val="StyleUnderline"/>
          <w:color w:val="000000" w:themeColor="text1"/>
          <w:highlight w:val="green"/>
        </w:rPr>
        <w:t xml:space="preserve">was </w:t>
      </w:r>
      <w:r w:rsidRPr="00325AFB">
        <w:rPr>
          <w:rStyle w:val="Emphasis"/>
          <w:color w:val="000000" w:themeColor="text1"/>
          <w:highlight w:val="green"/>
        </w:rPr>
        <w:t>so small and brief</w:t>
      </w:r>
      <w:r w:rsidRPr="00325AFB">
        <w:rPr>
          <w:rStyle w:val="Emphasis"/>
          <w:color w:val="000000" w:themeColor="text1"/>
        </w:rPr>
        <w:t xml:space="preserve">, and killed so few people, </w:t>
      </w:r>
      <w:r w:rsidRPr="00325AFB">
        <w:rPr>
          <w:rStyle w:val="Emphasis"/>
          <w:color w:val="000000" w:themeColor="text1"/>
          <w:highlight w:val="green"/>
        </w:rPr>
        <w:t>that the</w:t>
      </w:r>
      <w:r w:rsidRPr="00325AFB">
        <w:rPr>
          <w:color w:val="000000" w:themeColor="text1"/>
          <w:sz w:val="16"/>
        </w:rPr>
        <w:t xml:space="preserve"> Uppsala Data Conflict Program (</w:t>
      </w:r>
      <w:r w:rsidRPr="00325AFB">
        <w:rPr>
          <w:rStyle w:val="Emphasis"/>
          <w:color w:val="000000" w:themeColor="text1"/>
          <w:highlight w:val="green"/>
        </w:rPr>
        <w:t>UDCP</w:t>
      </w:r>
      <w:r w:rsidRPr="00325AFB">
        <w:rPr>
          <w:color w:val="000000" w:themeColor="text1"/>
          <w:sz w:val="16"/>
          <w:highlight w:val="green"/>
        </w:rPr>
        <w:t xml:space="preserve">) </w:t>
      </w:r>
      <w:r w:rsidRPr="00325AFB">
        <w:rPr>
          <w:rStyle w:val="Emphasis"/>
          <w:color w:val="000000" w:themeColor="text1"/>
          <w:highlight w:val="green"/>
        </w:rPr>
        <w:t>codes it</w:t>
      </w:r>
      <w:r w:rsidRPr="00325AFB">
        <w:rPr>
          <w:rStyle w:val="Emphasis"/>
          <w:color w:val="000000" w:themeColor="text1"/>
        </w:rPr>
        <w:t xml:space="preserve"> as</w:t>
      </w:r>
      <w:r w:rsidRPr="00325AFB">
        <w:rPr>
          <w:color w:val="000000" w:themeColor="text1"/>
          <w:sz w:val="16"/>
        </w:rPr>
        <w:t xml:space="preserve"> falling </w:t>
      </w:r>
      <w:r w:rsidRPr="00325AFB">
        <w:rPr>
          <w:rStyle w:val="Emphasis"/>
          <w:color w:val="000000" w:themeColor="text1"/>
          <w:highlight w:val="green"/>
        </w:rPr>
        <w:t>below</w:t>
      </w:r>
      <w:r w:rsidRPr="00325AFB">
        <w:rPr>
          <w:rStyle w:val="Emphasis"/>
          <w:color w:val="000000" w:themeColor="text1"/>
        </w:rPr>
        <w:t xml:space="preserve"> the</w:t>
      </w:r>
      <w:r w:rsidRPr="00325AFB">
        <w:rPr>
          <w:color w:val="000000" w:themeColor="text1"/>
          <w:sz w:val="16"/>
        </w:rPr>
        <w:t xml:space="preserve"> conventional </w:t>
      </w:r>
      <w:r w:rsidRPr="00325AFB">
        <w:rPr>
          <w:rStyle w:val="Emphasis"/>
          <w:color w:val="000000" w:themeColor="text1"/>
        </w:rPr>
        <w:t>threshold of 1,000 battle deaths that political scientists use to define “</w:t>
      </w:r>
      <w:r w:rsidRPr="00325AFB">
        <w:rPr>
          <w:rStyle w:val="Emphasis"/>
          <w:color w:val="000000" w:themeColor="text1"/>
          <w:highlight w:val="green"/>
        </w:rPr>
        <w:t>war</w:t>
      </w:r>
      <w:r w:rsidRPr="00325AFB">
        <w:rPr>
          <w:rStyle w:val="Emphasis"/>
          <w:color w:val="000000" w:themeColor="text1"/>
        </w:rPr>
        <w:t>”</w:t>
      </w:r>
      <w:r w:rsidRPr="00325AFB">
        <w:rPr>
          <w:color w:val="000000" w:themeColor="text1"/>
          <w:sz w:val="16"/>
        </w:rPr>
        <w:t xml:space="preserve"> (UDCP estimates 886 battle deaths).[18] </w:t>
      </w:r>
      <w:r w:rsidRPr="00325AFB">
        <w:rPr>
          <w:rStyle w:val="StyleUnderline"/>
          <w:color w:val="000000" w:themeColor="text1"/>
        </w:rPr>
        <w:t>That is a technicality, however,</w:t>
      </w:r>
      <w:r w:rsidRPr="00325AFB">
        <w:rPr>
          <w:color w:val="000000" w:themeColor="text1"/>
          <w:sz w:val="16"/>
        </w:rPr>
        <w:t xml:space="preserve"> and the case does raise a potential problem for the democratic peace theory. </w:t>
      </w:r>
      <w:r w:rsidRPr="00325AFB">
        <w:rPr>
          <w:rStyle w:val="StyleUnderline"/>
          <w:color w:val="000000" w:themeColor="text1"/>
        </w:rPr>
        <w:t>But</w:t>
      </w:r>
      <w:r w:rsidRPr="00325AFB">
        <w:rPr>
          <w:color w:val="000000" w:themeColor="text1"/>
          <w:sz w:val="16"/>
        </w:rPr>
        <w:t xml:space="preserve"> not a large one. As I often tell my students, </w:t>
      </w:r>
      <w:r w:rsidRPr="00325AFB">
        <w:rPr>
          <w:rStyle w:val="StyleUnderline"/>
          <w:color w:val="000000" w:themeColor="text1"/>
        </w:rPr>
        <w:t>the fact that scholars have spent so much time debating the marginal cases proves that</w:t>
      </w:r>
      <w:r w:rsidRPr="00325AFB">
        <w:rPr>
          <w:color w:val="000000" w:themeColor="text1"/>
          <w:sz w:val="16"/>
        </w:rPr>
        <w:t xml:space="preserve"> the </w:t>
      </w:r>
      <w:r w:rsidRPr="00325AFB">
        <w:rPr>
          <w:rStyle w:val="StyleUnderline"/>
          <w:color w:val="000000" w:themeColor="text1"/>
          <w:highlight w:val="green"/>
        </w:rPr>
        <w:t>d</w:t>
      </w:r>
      <w:r w:rsidRPr="00325AFB">
        <w:rPr>
          <w:color w:val="000000" w:themeColor="text1"/>
          <w:sz w:val="16"/>
        </w:rPr>
        <w:t xml:space="preserve">emocratic </w:t>
      </w:r>
      <w:r w:rsidRPr="00325AFB">
        <w:rPr>
          <w:rStyle w:val="StyleUnderline"/>
          <w:color w:val="000000" w:themeColor="text1"/>
          <w:highlight w:val="green"/>
        </w:rPr>
        <w:t>p</w:t>
      </w:r>
      <w:r w:rsidRPr="00325AFB">
        <w:rPr>
          <w:color w:val="000000" w:themeColor="text1"/>
          <w:sz w:val="16"/>
        </w:rPr>
        <w:t xml:space="preserve">eace </w:t>
      </w:r>
      <w:r w:rsidRPr="00325AFB">
        <w:rPr>
          <w:rStyle w:val="StyleUnderline"/>
          <w:color w:val="000000" w:themeColor="text1"/>
          <w:highlight w:val="green"/>
        </w:rPr>
        <w:t>t</w:t>
      </w:r>
      <w:r w:rsidRPr="00325AFB">
        <w:rPr>
          <w:color w:val="000000" w:themeColor="text1"/>
          <w:sz w:val="16"/>
        </w:rPr>
        <w:t xml:space="preserve">heory </w:t>
      </w:r>
      <w:r w:rsidRPr="00325AFB">
        <w:rPr>
          <w:rStyle w:val="StyleUnderline"/>
          <w:color w:val="000000" w:themeColor="text1"/>
        </w:rPr>
        <w:t>is true the rest of the time</w:t>
      </w:r>
      <w:r w:rsidRPr="00325AFB">
        <w:rPr>
          <w:color w:val="000000" w:themeColor="text1"/>
          <w:sz w:val="16"/>
        </w:rPr>
        <w:t xml:space="preserve">—which is to say, </w:t>
      </w:r>
      <w:r w:rsidRPr="00325AFB">
        <w:rPr>
          <w:rStyle w:val="Emphasis"/>
          <w:color w:val="000000" w:themeColor="text1"/>
        </w:rPr>
        <w:t xml:space="preserve">it </w:t>
      </w:r>
      <w:r w:rsidRPr="00325AFB">
        <w:rPr>
          <w:rStyle w:val="Emphasis"/>
          <w:color w:val="000000" w:themeColor="text1"/>
          <w:highlight w:val="green"/>
        </w:rPr>
        <w:t>is true for</w:t>
      </w:r>
      <w:r w:rsidRPr="00325AFB">
        <w:rPr>
          <w:rStyle w:val="Emphasis"/>
          <w:color w:val="000000" w:themeColor="text1"/>
        </w:rPr>
        <w:t xml:space="preserve"> the other </w:t>
      </w:r>
      <w:r w:rsidRPr="00325AFB">
        <w:rPr>
          <w:rStyle w:val="Emphasis"/>
          <w:color w:val="000000" w:themeColor="text1"/>
          <w:highlight w:val="green"/>
        </w:rPr>
        <w:t>99.9 percent of cases</w:t>
      </w:r>
      <w:r w:rsidRPr="00325AFB">
        <w:rPr>
          <w:rStyle w:val="Emphasis"/>
          <w:color w:val="000000" w:themeColor="text1"/>
        </w:rPr>
        <w:t>.</w:t>
      </w:r>
      <w:r w:rsidRPr="00325AFB">
        <w:rPr>
          <w:color w:val="000000" w:themeColor="text1"/>
          <w:sz w:val="16"/>
        </w:rPr>
        <w:t xml:space="preserve"> It is true </w:t>
      </w:r>
      <w:r w:rsidRPr="00325AFB">
        <w:rPr>
          <w:rStyle w:val="StyleUnderline"/>
          <w:color w:val="000000" w:themeColor="text1"/>
        </w:rPr>
        <w:t>enough for policymaking: scholars can reliably trust that democracies virtually never go to war</w:t>
      </w:r>
      <w:r w:rsidRPr="00325AFB">
        <w:rPr>
          <w:color w:val="000000" w:themeColor="text1"/>
          <w:sz w:val="16"/>
        </w:rPr>
        <w:t xml:space="preserve"> against each other. And if it is true, </w:t>
      </w:r>
      <w:r w:rsidRPr="00325AFB">
        <w:rPr>
          <w:rStyle w:val="StyleUnderline"/>
          <w:color w:val="000000" w:themeColor="text1"/>
        </w:rPr>
        <w:t>realism</w:t>
      </w:r>
      <w:r w:rsidRPr="00325AFB">
        <w:rPr>
          <w:color w:val="000000" w:themeColor="text1"/>
          <w:sz w:val="16"/>
        </w:rPr>
        <w:t xml:space="preserve"> is not just a faulty guide; it </w:t>
      </w:r>
      <w:r w:rsidRPr="00325AFB">
        <w:rPr>
          <w:rStyle w:val="StyleUnderline"/>
          <w:color w:val="000000" w:themeColor="text1"/>
        </w:rPr>
        <w:t>is</w:t>
      </w:r>
      <w:r w:rsidRPr="00325AFB">
        <w:rPr>
          <w:color w:val="000000" w:themeColor="text1"/>
          <w:sz w:val="16"/>
        </w:rPr>
        <w:t xml:space="preserve"> a </w:t>
      </w:r>
      <w:r w:rsidRPr="00325AFB">
        <w:rPr>
          <w:rStyle w:val="StyleUnderline"/>
          <w:color w:val="000000" w:themeColor="text1"/>
        </w:rPr>
        <w:t>treacherous</w:t>
      </w:r>
      <w:r w:rsidRPr="00325AFB">
        <w:rPr>
          <w:color w:val="000000" w:themeColor="text1"/>
          <w:sz w:val="16"/>
        </w:rPr>
        <w:t xml:space="preserve"> one, leading us in exactly the opposite direction we should go.</w:t>
      </w:r>
    </w:p>
    <w:p w14:paraId="1B106D33" w14:textId="77777777" w:rsidR="00A436E9" w:rsidRPr="00325AFB" w:rsidRDefault="00A436E9" w:rsidP="00A436E9">
      <w:pPr>
        <w:pStyle w:val="Heading4"/>
        <w:rPr>
          <w:color w:val="000000" w:themeColor="text1"/>
        </w:rPr>
      </w:pPr>
      <w:r w:rsidRPr="00325AFB">
        <w:rPr>
          <w:color w:val="000000" w:themeColor="text1"/>
        </w:rPr>
        <w:t>High-quality education solves sustainable development.</w:t>
      </w:r>
    </w:p>
    <w:p w14:paraId="6039F319" w14:textId="77777777" w:rsidR="00A436E9" w:rsidRPr="00325AFB" w:rsidRDefault="00A436E9" w:rsidP="00A436E9">
      <w:pPr>
        <w:rPr>
          <w:b/>
          <w:color w:val="000000" w:themeColor="text1"/>
          <w:sz w:val="26"/>
          <w:u w:val="single"/>
        </w:rPr>
      </w:pPr>
      <w:r w:rsidRPr="00325AFB">
        <w:rPr>
          <w:rStyle w:val="Style13ptBold"/>
          <w:color w:val="000000" w:themeColor="text1"/>
        </w:rPr>
        <w:t xml:space="preserve">WEF 15 </w:t>
      </w:r>
      <w:r w:rsidRPr="00325AFB">
        <w:rPr>
          <w:color w:val="000000" w:themeColor="text1"/>
          <w:sz w:val="16"/>
        </w:rPr>
        <w:t xml:space="preserve">(World Economic Forum, world-renowned economic/leadership organization, 5-19-2015, "Why education is the key to sustainable development," World Economic Forum, </w:t>
      </w:r>
      <w:hyperlink r:id="rId11" w:history="1">
        <w:r w:rsidRPr="00325AFB">
          <w:rPr>
            <w:rStyle w:val="Hyperlink"/>
            <w:color w:val="000000" w:themeColor="text1"/>
            <w:sz w:val="16"/>
          </w:rPr>
          <w:t>https://www.weforum.org/agenda/2015/05/why-education-is-the-key-to-sustainable-development/</w:t>
        </w:r>
      </w:hyperlink>
      <w:r w:rsidRPr="00325AFB">
        <w:rPr>
          <w:color w:val="000000" w:themeColor="text1"/>
          <w:sz w:val="16"/>
        </w:rPr>
        <w:t>) AG</w:t>
      </w:r>
    </w:p>
    <w:p w14:paraId="2A30016A" w14:textId="77777777" w:rsidR="00A436E9" w:rsidRPr="00325AFB" w:rsidRDefault="00A436E9" w:rsidP="00A436E9">
      <w:pPr>
        <w:rPr>
          <w:color w:val="000000" w:themeColor="text1"/>
          <w:sz w:val="16"/>
        </w:rPr>
      </w:pPr>
      <w:r w:rsidRPr="00325AFB">
        <w:rPr>
          <w:rStyle w:val="StyleUnderline"/>
          <w:color w:val="000000" w:themeColor="text1"/>
        </w:rPr>
        <w:t>A strong education system broadens access to opportunities, improves health, and bolsters the resilience of communities – all while fueling economic growth</w:t>
      </w:r>
      <w:r w:rsidRPr="00325AFB">
        <w:rPr>
          <w:color w:val="000000" w:themeColor="text1"/>
          <w:sz w:val="16"/>
        </w:rPr>
        <w:t xml:space="preserve"> in a way that can reinforce and accelerate these </w:t>
      </w:r>
      <w:r w:rsidRPr="00325AFB">
        <w:rPr>
          <w:color w:val="000000" w:themeColor="text1"/>
          <w:sz w:val="16"/>
        </w:rPr>
        <w:lastRenderedPageBreak/>
        <w:t xml:space="preserve">processes. Moreover, </w:t>
      </w:r>
      <w:r w:rsidRPr="00325AFB">
        <w:rPr>
          <w:rStyle w:val="Emphasis"/>
          <w:color w:val="000000" w:themeColor="text1"/>
          <w:highlight w:val="green"/>
        </w:rPr>
        <w:t>education provides</w:t>
      </w:r>
      <w:r w:rsidRPr="00325AFB">
        <w:rPr>
          <w:rStyle w:val="Emphasis"/>
          <w:color w:val="000000" w:themeColor="text1"/>
        </w:rPr>
        <w:t xml:space="preserve"> the </w:t>
      </w:r>
      <w:r w:rsidRPr="00325AFB">
        <w:rPr>
          <w:rStyle w:val="Emphasis"/>
          <w:color w:val="000000" w:themeColor="text1"/>
          <w:highlight w:val="green"/>
        </w:rPr>
        <w:t>skills</w:t>
      </w:r>
      <w:r w:rsidRPr="00325AFB">
        <w:rPr>
          <w:rStyle w:val="Emphasis"/>
          <w:color w:val="000000" w:themeColor="text1"/>
        </w:rPr>
        <w:t xml:space="preserve"> people need </w:t>
      </w:r>
      <w:r w:rsidRPr="00325AFB">
        <w:rPr>
          <w:rStyle w:val="Emphasis"/>
          <w:color w:val="000000" w:themeColor="text1"/>
          <w:highlight w:val="green"/>
        </w:rPr>
        <w:t>to thrive in</w:t>
      </w:r>
      <w:r w:rsidRPr="00325AFB">
        <w:rPr>
          <w:rStyle w:val="Emphasis"/>
          <w:color w:val="000000" w:themeColor="text1"/>
        </w:rPr>
        <w:t xml:space="preserve"> the new </w:t>
      </w:r>
      <w:r w:rsidRPr="00325AFB">
        <w:rPr>
          <w:rStyle w:val="Emphasis"/>
          <w:color w:val="000000" w:themeColor="text1"/>
          <w:highlight w:val="green"/>
        </w:rPr>
        <w:t>sustainable economy</w:t>
      </w:r>
      <w:r w:rsidRPr="00325AFB">
        <w:rPr>
          <w:rStyle w:val="StyleUnderline"/>
          <w:color w:val="000000" w:themeColor="text1"/>
        </w:rPr>
        <w:t>, working in areas such as renewable energy, smart ag</w:t>
      </w:r>
      <w:r w:rsidRPr="00325AFB">
        <w:rPr>
          <w:color w:val="000000" w:themeColor="text1"/>
          <w:sz w:val="16"/>
        </w:rPr>
        <w:t xml:space="preserve">riculture, forest rehabilitation, </w:t>
      </w:r>
      <w:r w:rsidRPr="00325AFB">
        <w:rPr>
          <w:rStyle w:val="StyleUnderline"/>
          <w:color w:val="000000" w:themeColor="text1"/>
        </w:rPr>
        <w:t>the design of resource-efficient cities, and</w:t>
      </w:r>
      <w:r w:rsidRPr="00325AFB">
        <w:rPr>
          <w:color w:val="000000" w:themeColor="text1"/>
          <w:sz w:val="16"/>
        </w:rPr>
        <w:t xml:space="preserve"> sound </w:t>
      </w:r>
      <w:r w:rsidRPr="00325AFB">
        <w:rPr>
          <w:rStyle w:val="StyleUnderline"/>
          <w:color w:val="000000" w:themeColor="text1"/>
        </w:rPr>
        <w:t>management of</w:t>
      </w:r>
      <w:r w:rsidRPr="00325AFB">
        <w:rPr>
          <w:color w:val="000000" w:themeColor="text1"/>
          <w:sz w:val="16"/>
        </w:rPr>
        <w:t xml:space="preserve"> healthy </w:t>
      </w:r>
      <w:r w:rsidRPr="00325AFB">
        <w:rPr>
          <w:rStyle w:val="StyleUnderline"/>
          <w:color w:val="000000" w:themeColor="text1"/>
        </w:rPr>
        <w:t>ecosystems</w:t>
      </w:r>
      <w:r w:rsidRPr="00325AFB">
        <w:rPr>
          <w:color w:val="000000" w:themeColor="text1"/>
          <w:sz w:val="16"/>
        </w:rPr>
        <w:t>.</w:t>
      </w:r>
    </w:p>
    <w:p w14:paraId="0EB3189A" w14:textId="77777777" w:rsidR="00A436E9" w:rsidRPr="00325AFB" w:rsidRDefault="00A436E9" w:rsidP="00A436E9">
      <w:pPr>
        <w:rPr>
          <w:rStyle w:val="StyleUnderline"/>
          <w:color w:val="000000" w:themeColor="text1"/>
        </w:rPr>
      </w:pPr>
      <w:r w:rsidRPr="00325AFB">
        <w:rPr>
          <w:color w:val="000000" w:themeColor="text1"/>
          <w:sz w:val="16"/>
        </w:rPr>
        <w:t xml:space="preserve">Perhaps </w:t>
      </w:r>
      <w:r w:rsidRPr="00325AFB">
        <w:rPr>
          <w:rStyle w:val="StyleUnderline"/>
          <w:color w:val="000000" w:themeColor="text1"/>
        </w:rPr>
        <w:t xml:space="preserve">most important, education can bring about a </w:t>
      </w:r>
      <w:r w:rsidRPr="00325AFB">
        <w:rPr>
          <w:rStyle w:val="Emphasis"/>
          <w:color w:val="000000" w:themeColor="text1"/>
          <w:highlight w:val="green"/>
        </w:rPr>
        <w:t>fundamental shift</w:t>
      </w:r>
      <w:r w:rsidRPr="00325AFB">
        <w:rPr>
          <w:rStyle w:val="StyleUnderline"/>
          <w:color w:val="000000" w:themeColor="text1"/>
        </w:rPr>
        <w:t xml:space="preserve"> in how we think, act, and discharge our responsibilities toward one another and the planet</w:t>
      </w:r>
      <w:r w:rsidRPr="00325AFB">
        <w:rPr>
          <w:color w:val="000000" w:themeColor="text1"/>
          <w:sz w:val="16"/>
        </w:rPr>
        <w:t xml:space="preserve">. After all, </w:t>
      </w:r>
      <w:r w:rsidRPr="00325AFB">
        <w:rPr>
          <w:rStyle w:val="StyleUnderline"/>
          <w:color w:val="000000" w:themeColor="text1"/>
        </w:rPr>
        <w:t>while financial incentives, targeted policies, and technological innovation are needed</w:t>
      </w:r>
      <w:r w:rsidRPr="00325AFB">
        <w:rPr>
          <w:color w:val="000000" w:themeColor="text1"/>
          <w:sz w:val="16"/>
        </w:rPr>
        <w:t xml:space="preserve"> to catalyze new ways of producing and consuming, </w:t>
      </w:r>
      <w:r w:rsidRPr="00325AFB">
        <w:rPr>
          <w:rStyle w:val="StyleUnderline"/>
          <w:color w:val="000000" w:themeColor="text1"/>
        </w:rPr>
        <w:t xml:space="preserve">they cannot </w:t>
      </w:r>
      <w:r w:rsidRPr="00325AFB">
        <w:rPr>
          <w:rStyle w:val="Emphasis"/>
          <w:color w:val="000000" w:themeColor="text1"/>
        </w:rPr>
        <w:t>reshape people’s value systems</w:t>
      </w:r>
      <w:r w:rsidRPr="00325AFB">
        <w:rPr>
          <w:rStyle w:val="StyleUnderline"/>
          <w:color w:val="000000" w:themeColor="text1"/>
        </w:rPr>
        <w:t xml:space="preserve"> so </w:t>
      </w:r>
      <w:r w:rsidRPr="00325AFB">
        <w:rPr>
          <w:rStyle w:val="StyleUnderline"/>
          <w:color w:val="000000" w:themeColor="text1"/>
          <w:highlight w:val="green"/>
        </w:rPr>
        <w:t>that</w:t>
      </w:r>
      <w:r w:rsidRPr="00325AFB">
        <w:rPr>
          <w:rStyle w:val="StyleUnderline"/>
          <w:color w:val="000000" w:themeColor="text1"/>
        </w:rPr>
        <w:t xml:space="preserve"> they willingly uphold and advance the principles of sustainable development. Schools</w:t>
      </w:r>
      <w:r w:rsidRPr="00325AFB">
        <w:rPr>
          <w:color w:val="000000" w:themeColor="text1"/>
          <w:sz w:val="16"/>
        </w:rPr>
        <w:t xml:space="preserve">, however, </w:t>
      </w:r>
      <w:r w:rsidRPr="00325AFB">
        <w:rPr>
          <w:rStyle w:val="StyleUnderline"/>
          <w:color w:val="000000" w:themeColor="text1"/>
          <w:highlight w:val="green"/>
        </w:rPr>
        <w:t>can</w:t>
      </w:r>
      <w:r w:rsidRPr="00325AFB">
        <w:rPr>
          <w:rStyle w:val="Emphasis"/>
          <w:color w:val="000000" w:themeColor="text1"/>
          <w:highlight w:val="green"/>
        </w:rPr>
        <w:t xml:space="preserve"> nurture a new generation of environmentally savvy citizens</w:t>
      </w:r>
      <w:r w:rsidRPr="00325AFB">
        <w:rPr>
          <w:rStyle w:val="Emphasis"/>
          <w:color w:val="000000" w:themeColor="text1"/>
        </w:rPr>
        <w:t xml:space="preserve"> </w:t>
      </w:r>
      <w:r w:rsidRPr="00325AFB">
        <w:rPr>
          <w:rStyle w:val="StyleUnderline"/>
          <w:color w:val="000000" w:themeColor="text1"/>
        </w:rPr>
        <w:t>to support the transition to a prosperous and sustainable future.</w:t>
      </w:r>
    </w:p>
    <w:p w14:paraId="07C37E4D" w14:textId="77777777" w:rsidR="00A436E9" w:rsidRPr="00325AFB" w:rsidRDefault="00A436E9" w:rsidP="00A436E9">
      <w:pPr>
        <w:rPr>
          <w:color w:val="000000" w:themeColor="text1"/>
          <w:sz w:val="16"/>
        </w:rPr>
      </w:pPr>
      <w:r w:rsidRPr="00325AFB">
        <w:rPr>
          <w:rStyle w:val="StyleUnderline"/>
          <w:color w:val="000000" w:themeColor="text1"/>
        </w:rPr>
        <w:t>Some schools are already becoming learning labs for sustainable development</w:t>
      </w:r>
      <w:r w:rsidRPr="00325AFB">
        <w:rPr>
          <w:color w:val="000000" w:themeColor="text1"/>
          <w:sz w:val="16"/>
        </w:rPr>
        <w:t xml:space="preserve">, where young students are being prepared to adapt to and help mitigate the consequences of climate change. </w:t>
      </w:r>
      <w:r w:rsidRPr="00325AFB">
        <w:rPr>
          <w:rStyle w:val="StyleUnderline"/>
          <w:color w:val="000000" w:themeColor="text1"/>
        </w:rPr>
        <w:t>Guided by the UNFCCC</w:t>
      </w:r>
      <w:r w:rsidRPr="00325AFB">
        <w:rPr>
          <w:color w:val="000000" w:themeColor="text1"/>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71D105D8" w14:textId="77777777" w:rsidR="00A436E9" w:rsidRPr="00325AFB" w:rsidRDefault="00A436E9" w:rsidP="00A436E9">
      <w:pPr>
        <w:rPr>
          <w:color w:val="000000" w:themeColor="text1"/>
          <w:sz w:val="16"/>
          <w:szCs w:val="16"/>
        </w:rPr>
      </w:pPr>
      <w:r w:rsidRPr="00325AFB">
        <w:rPr>
          <w:color w:val="000000" w:themeColor="text1"/>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7ADA204F" w14:textId="77777777" w:rsidR="00A436E9" w:rsidRPr="00325AFB" w:rsidRDefault="00A436E9" w:rsidP="00A436E9">
      <w:pPr>
        <w:rPr>
          <w:color w:val="000000" w:themeColor="text1"/>
          <w:sz w:val="16"/>
        </w:rPr>
      </w:pPr>
      <w:r w:rsidRPr="00325AFB">
        <w:rPr>
          <w:rStyle w:val="StyleUnderline"/>
          <w:color w:val="000000" w:themeColor="text1"/>
        </w:rPr>
        <w:t>This progress</w:t>
      </w:r>
      <w:r w:rsidRPr="00325AFB">
        <w:rPr>
          <w:color w:val="000000" w:themeColor="text1"/>
          <w:sz w:val="16"/>
        </w:rPr>
        <w:t xml:space="preserve">, though important, </w:t>
      </w:r>
      <w:r w:rsidRPr="00325AFB">
        <w:rPr>
          <w:rStyle w:val="StyleUnderline"/>
          <w:color w:val="000000" w:themeColor="text1"/>
        </w:rPr>
        <w:t xml:space="preserve">is just the beginning. What is needed now is a global movement, with every student in every country learning about sustainable development from </w:t>
      </w:r>
      <w:r w:rsidRPr="00325AFB">
        <w:rPr>
          <w:rStyle w:val="Emphasis"/>
          <w:color w:val="000000" w:themeColor="text1"/>
          <w:highlight w:val="green"/>
        </w:rPr>
        <w:t>well-trained teachers</w:t>
      </w:r>
      <w:r w:rsidRPr="00325AFB">
        <w:rPr>
          <w:rStyle w:val="StyleUnderline"/>
          <w:color w:val="000000" w:themeColor="text1"/>
        </w:rPr>
        <w:t xml:space="preserve">, </w:t>
      </w:r>
      <w:r w:rsidRPr="00325AFB">
        <w:rPr>
          <w:rStyle w:val="Emphasis"/>
          <w:color w:val="000000" w:themeColor="text1"/>
        </w:rPr>
        <w:t>equipped with the appropriate curricula and resources</w:t>
      </w:r>
      <w:r w:rsidRPr="00325AFB">
        <w:rPr>
          <w:color w:val="000000" w:themeColor="text1"/>
          <w:sz w:val="16"/>
        </w:rPr>
        <w:t>. An ambitious sustainable development agenda, together with a legally binding global climate deal, could go a long way toward catalyzing such a movement.</w:t>
      </w:r>
    </w:p>
    <w:p w14:paraId="1D1665D2" w14:textId="77777777" w:rsidR="00A436E9" w:rsidRPr="00325AFB" w:rsidRDefault="00A436E9" w:rsidP="00A436E9">
      <w:pPr>
        <w:rPr>
          <w:rStyle w:val="Emphasis"/>
          <w:color w:val="000000" w:themeColor="text1"/>
        </w:rPr>
      </w:pPr>
      <w:r w:rsidRPr="00325AFB">
        <w:rPr>
          <w:color w:val="000000" w:themeColor="text1"/>
          <w:sz w:val="16"/>
        </w:rPr>
        <w:t xml:space="preserve">Of course, we cannot secure a sustainable future in a matter of months. But, with a well-designed set of commitments and targets, we can move onto the right path. And, </w:t>
      </w:r>
      <w:r w:rsidRPr="00325AFB">
        <w:rPr>
          <w:rStyle w:val="Emphasis"/>
          <w:color w:val="000000" w:themeColor="text1"/>
          <w:highlight w:val="green"/>
        </w:rPr>
        <w:t>with</w:t>
      </w:r>
      <w:r w:rsidRPr="00325AFB">
        <w:rPr>
          <w:rStyle w:val="StyleUnderline"/>
          <w:color w:val="000000" w:themeColor="text1"/>
          <w:highlight w:val="green"/>
        </w:rPr>
        <w:t xml:space="preserve"> </w:t>
      </w:r>
      <w:r w:rsidRPr="00325AFB">
        <w:rPr>
          <w:rStyle w:val="Emphasis"/>
          <w:color w:val="000000" w:themeColor="text1"/>
          <w:highlight w:val="green"/>
        </w:rPr>
        <w:t>effective educational programs</w:t>
      </w:r>
      <w:r w:rsidRPr="00325AFB">
        <w:rPr>
          <w:color w:val="000000" w:themeColor="text1"/>
          <w:sz w:val="16"/>
        </w:rPr>
        <w:t xml:space="preserve"> that instill in future generations the importance of restoring Earth’s balance and delivering a prosperous future for the many, rather than the few, </w:t>
      </w:r>
      <w:r w:rsidRPr="00325AFB">
        <w:rPr>
          <w:rStyle w:val="Emphasis"/>
          <w:color w:val="000000" w:themeColor="text1"/>
          <w:highlight w:val="green"/>
        </w:rPr>
        <w:t>we can stay on that path.</w:t>
      </w:r>
    </w:p>
    <w:p w14:paraId="7F4CEB26" w14:textId="77777777" w:rsidR="00A436E9" w:rsidRPr="00325AFB" w:rsidRDefault="00A436E9" w:rsidP="00A436E9">
      <w:pPr>
        <w:pStyle w:val="Heading4"/>
        <w:rPr>
          <w:color w:val="000000" w:themeColor="text1"/>
        </w:rPr>
      </w:pPr>
      <w:r w:rsidRPr="00325AFB">
        <w:rPr>
          <w:color w:val="000000" w:themeColor="text1"/>
        </w:rPr>
        <w:t>Solves a laundry list of existential threats.</w:t>
      </w:r>
    </w:p>
    <w:p w14:paraId="44E6040B" w14:textId="77777777" w:rsidR="00A436E9" w:rsidRPr="00325AFB" w:rsidRDefault="00A436E9" w:rsidP="00A436E9">
      <w:pPr>
        <w:rPr>
          <w:color w:val="000000" w:themeColor="text1"/>
        </w:rPr>
      </w:pPr>
      <w:r w:rsidRPr="00325AFB">
        <w:rPr>
          <w:color w:val="000000" w:themeColor="text1"/>
        </w:rPr>
        <w:t xml:space="preserve">Tom </w:t>
      </w:r>
      <w:proofErr w:type="spellStart"/>
      <w:r w:rsidRPr="00325AFB">
        <w:rPr>
          <w:rStyle w:val="Style13ptBold"/>
          <w:color w:val="000000" w:themeColor="text1"/>
        </w:rPr>
        <w:t>Cernev</w:t>
      </w:r>
      <w:proofErr w:type="spellEnd"/>
      <w:r w:rsidRPr="00325AFB">
        <w:rPr>
          <w:rStyle w:val="Style13ptBold"/>
          <w:color w:val="000000" w:themeColor="text1"/>
        </w:rPr>
        <w:t xml:space="preserve"> &amp;</w:t>
      </w:r>
      <w:r w:rsidRPr="00325AFB">
        <w:rPr>
          <w:color w:val="000000" w:themeColor="text1"/>
        </w:rPr>
        <w:t xml:space="preserve"> Richard </w:t>
      </w:r>
      <w:r w:rsidRPr="00325AFB">
        <w:rPr>
          <w:rStyle w:val="Style13ptBold"/>
          <w:color w:val="000000" w:themeColor="text1"/>
        </w:rPr>
        <w:t>Fenner 20</w:t>
      </w:r>
      <w:r w:rsidRPr="00325AFB">
        <w:rPr>
          <w:color w:val="000000" w:themeColor="text1"/>
        </w:rP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473601EC" w14:textId="77777777" w:rsidR="00A436E9" w:rsidRPr="00325AFB" w:rsidRDefault="00A436E9" w:rsidP="00A436E9">
      <w:pPr>
        <w:rPr>
          <w:color w:val="000000" w:themeColor="text1"/>
          <w:sz w:val="16"/>
        </w:rPr>
      </w:pPr>
      <w:r w:rsidRPr="00325AFB">
        <w:rPr>
          <w:color w:val="000000" w:themeColor="text1"/>
          <w:sz w:val="16"/>
        </w:rPr>
        <w:t xml:space="preserve">4.1. Cascading failures Fig. 3 demonstrates that </w:t>
      </w:r>
      <w:r w:rsidRPr="00325AFB">
        <w:rPr>
          <w:rStyle w:val="StyleUnderline"/>
          <w:color w:val="000000" w:themeColor="text1"/>
          <w:highlight w:val="green"/>
        </w:rPr>
        <w:t>cascade failures</w:t>
      </w:r>
      <w:r w:rsidRPr="00325AFB">
        <w:rPr>
          <w:rStyle w:val="StyleUnderline"/>
          <w:color w:val="000000" w:themeColor="text1"/>
        </w:rPr>
        <w:t xml:space="preserve"> can be </w:t>
      </w:r>
      <w:r w:rsidRPr="00325AFB">
        <w:rPr>
          <w:rStyle w:val="StyleUnderline"/>
          <w:color w:val="000000" w:themeColor="text1"/>
          <w:highlight w:val="green"/>
        </w:rPr>
        <w:t>transmit</w:t>
      </w:r>
      <w:r w:rsidRPr="00325AFB">
        <w:rPr>
          <w:rStyle w:val="StyleUnderline"/>
          <w:color w:val="000000" w:themeColor="text1"/>
        </w:rPr>
        <w:t xml:space="preserve">ted </w:t>
      </w:r>
      <w:r w:rsidRPr="00325AFB">
        <w:rPr>
          <w:rStyle w:val="StyleUnderline"/>
          <w:color w:val="000000" w:themeColor="text1"/>
          <w:highlight w:val="green"/>
        </w:rPr>
        <w:t>through</w:t>
      </w:r>
      <w:r w:rsidRPr="00325AFB">
        <w:rPr>
          <w:color w:val="000000" w:themeColor="text1"/>
          <w:sz w:val="16"/>
        </w:rPr>
        <w:t xml:space="preserve"> the </w:t>
      </w:r>
      <w:r w:rsidRPr="00325AFB">
        <w:rPr>
          <w:rStyle w:val="Emphasis"/>
          <w:color w:val="000000" w:themeColor="text1"/>
          <w:highlight w:val="green"/>
        </w:rPr>
        <w:t>complex</w:t>
      </w:r>
      <w:r w:rsidRPr="00325AFB">
        <w:rPr>
          <w:rStyle w:val="Emphasis"/>
          <w:color w:val="000000" w:themeColor="text1"/>
        </w:rPr>
        <w:t xml:space="preserve"> inter-</w:t>
      </w:r>
      <w:r w:rsidRPr="00325AFB">
        <w:rPr>
          <w:rStyle w:val="Emphasis"/>
          <w:color w:val="000000" w:themeColor="text1"/>
          <w:highlight w:val="green"/>
        </w:rPr>
        <w:t>relations</w:t>
      </w:r>
      <w:r w:rsidRPr="00325AFB">
        <w:rPr>
          <w:rStyle w:val="Emphasis"/>
          <w:color w:val="000000" w:themeColor="text1"/>
        </w:rPr>
        <w:t>hips</w:t>
      </w:r>
      <w:r w:rsidRPr="00325AFB">
        <w:rPr>
          <w:rStyle w:val="StyleUnderline"/>
          <w:color w:val="000000" w:themeColor="text1"/>
        </w:rPr>
        <w:t xml:space="preserve"> </w:t>
      </w:r>
      <w:r w:rsidRPr="00325AFB">
        <w:rPr>
          <w:rStyle w:val="StyleUnderline"/>
          <w:color w:val="000000" w:themeColor="text1"/>
          <w:highlight w:val="green"/>
        </w:rPr>
        <w:t>that link</w:t>
      </w:r>
      <w:r w:rsidRPr="00325AFB">
        <w:rPr>
          <w:rStyle w:val="StyleUnderline"/>
          <w:color w:val="000000" w:themeColor="text1"/>
        </w:rPr>
        <w:t xml:space="preserve"> the </w:t>
      </w:r>
      <w:r w:rsidRPr="00325AFB">
        <w:rPr>
          <w:rStyle w:val="StyleUnderline"/>
          <w:color w:val="000000" w:themeColor="text1"/>
          <w:highlight w:val="green"/>
        </w:rPr>
        <w:t>Sustainable Development</w:t>
      </w:r>
      <w:r w:rsidRPr="00325AFB">
        <w:rPr>
          <w:rStyle w:val="StyleUnderline"/>
          <w:color w:val="000000" w:themeColor="text1"/>
        </w:rPr>
        <w:t xml:space="preserve"> Goals</w:t>
      </w:r>
      <w:r w:rsidRPr="00325AFB">
        <w:rPr>
          <w:color w:val="000000" w:themeColor="text1"/>
          <w:sz w:val="16"/>
        </w:rPr>
        <w:t xml:space="preserve">. Randers, Rockstrom, </w:t>
      </w:r>
      <w:proofErr w:type="spellStart"/>
      <w:r w:rsidRPr="00325AFB">
        <w:rPr>
          <w:color w:val="000000" w:themeColor="text1"/>
          <w:sz w:val="16"/>
        </w:rPr>
        <w:t>Stoknes</w:t>
      </w:r>
      <w:proofErr w:type="spellEnd"/>
      <w:r w:rsidRPr="00325AFB">
        <w:rPr>
          <w:color w:val="000000" w:themeColor="text1"/>
          <w:sz w:val="16"/>
        </w:rPr>
        <w:t xml:space="preserve">, </w:t>
      </w:r>
      <w:proofErr w:type="spellStart"/>
      <w:r w:rsidRPr="00325AFB">
        <w:rPr>
          <w:color w:val="000000" w:themeColor="text1"/>
          <w:sz w:val="16"/>
        </w:rPr>
        <w:t>Goluke</w:t>
      </w:r>
      <w:proofErr w:type="spellEnd"/>
      <w:r w:rsidRPr="00325AFB">
        <w:rPr>
          <w:color w:val="000000" w:themeColor="text1"/>
          <w:sz w:val="16"/>
        </w:rPr>
        <w:t xml:space="preserve">, </w:t>
      </w:r>
      <w:proofErr w:type="spellStart"/>
      <w:r w:rsidRPr="00325AFB">
        <w:rPr>
          <w:color w:val="000000" w:themeColor="text1"/>
          <w:sz w:val="16"/>
        </w:rPr>
        <w:t>Collste</w:t>
      </w:r>
      <w:proofErr w:type="spellEnd"/>
      <w:r w:rsidRPr="00325AFB">
        <w:rPr>
          <w:color w:val="000000" w:themeColor="text1"/>
          <w:sz w:val="16"/>
        </w:rPr>
        <w:t xml:space="preserve">, Cornell, Donges et al. (2018) have suggested that </w:t>
      </w:r>
      <w:proofErr w:type="gramStart"/>
      <w:r w:rsidRPr="00325AFB">
        <w:rPr>
          <w:color w:val="000000" w:themeColor="text1"/>
          <w:sz w:val="16"/>
        </w:rPr>
        <w:t>where</w:t>
      </w:r>
      <w:proofErr w:type="gramEnd"/>
      <w:r w:rsidRPr="00325AFB">
        <w:rPr>
          <w:color w:val="000000" w:themeColor="text1"/>
          <w:sz w:val="16"/>
        </w:rPr>
        <w:t xml:space="preserve"> meeting some SDGs impact negatively on others, </w:t>
      </w:r>
      <w:r w:rsidRPr="00325AFB">
        <w:rPr>
          <w:rStyle w:val="StyleUnderline"/>
          <w:color w:val="000000" w:themeColor="text1"/>
        </w:rPr>
        <w:t xml:space="preserve">this may </w:t>
      </w:r>
      <w:r w:rsidRPr="00325AFB">
        <w:rPr>
          <w:rStyle w:val="StyleUnderline"/>
          <w:color w:val="000000" w:themeColor="text1"/>
          <w:highlight w:val="green"/>
        </w:rPr>
        <w:t>lead to “</w:t>
      </w:r>
      <w:r w:rsidRPr="00325AFB">
        <w:rPr>
          <w:rStyle w:val="Emphasis"/>
          <w:color w:val="000000" w:themeColor="text1"/>
          <w:highlight w:val="green"/>
        </w:rPr>
        <w:t xml:space="preserve">crisis </w:t>
      </w:r>
      <w:r w:rsidRPr="00325AFB">
        <w:rPr>
          <w:rStyle w:val="Emphasis"/>
          <w:color w:val="000000" w:themeColor="text1"/>
        </w:rPr>
        <w:t xml:space="preserve">and conflict </w:t>
      </w:r>
      <w:r w:rsidRPr="00325AFB">
        <w:rPr>
          <w:rStyle w:val="Emphasis"/>
          <w:color w:val="000000" w:themeColor="text1"/>
          <w:highlight w:val="green"/>
        </w:rPr>
        <w:t>accelerators</w:t>
      </w:r>
      <w:r w:rsidRPr="00325AFB">
        <w:rPr>
          <w:rStyle w:val="StyleUnderline"/>
          <w:color w:val="000000" w:themeColor="text1"/>
          <w:highlight w:val="green"/>
        </w:rPr>
        <w:t>” and “threat multipliers” resulting in conflict</w:t>
      </w:r>
      <w:r w:rsidRPr="00325AFB">
        <w:rPr>
          <w:rStyle w:val="StyleUnderline"/>
          <w:color w:val="000000" w:themeColor="text1"/>
        </w:rPr>
        <w:t xml:space="preserve">s, </w:t>
      </w:r>
      <w:r w:rsidRPr="00325AFB">
        <w:rPr>
          <w:rStyle w:val="StyleUnderline"/>
          <w:color w:val="000000" w:themeColor="text1"/>
          <w:highlight w:val="green"/>
        </w:rPr>
        <w:t>instability and migrations</w:t>
      </w:r>
      <w:r w:rsidRPr="00325AFB">
        <w:rPr>
          <w:color w:val="000000" w:themeColor="text1"/>
          <w:sz w:val="16"/>
        </w:rPr>
        <w:t xml:space="preserve">. </w:t>
      </w:r>
      <w:r w:rsidRPr="00325AFB">
        <w:rPr>
          <w:rStyle w:val="StyleUnderline"/>
          <w:color w:val="000000" w:themeColor="text1"/>
        </w:rPr>
        <w:t xml:space="preserve">Ecosystem stresses are likely to disproportionately </w:t>
      </w:r>
      <w:r w:rsidRPr="00325AFB">
        <w:rPr>
          <w:rStyle w:val="StyleUnderline"/>
          <w:color w:val="000000" w:themeColor="text1"/>
          <w:highlight w:val="green"/>
        </w:rPr>
        <w:t>affect</w:t>
      </w:r>
      <w:r w:rsidRPr="00325AFB">
        <w:rPr>
          <w:color w:val="000000" w:themeColor="text1"/>
          <w:sz w:val="16"/>
        </w:rPr>
        <w:t xml:space="preserve"> the </w:t>
      </w:r>
      <w:r w:rsidRPr="00325AFB">
        <w:rPr>
          <w:rStyle w:val="Emphasis"/>
          <w:color w:val="000000" w:themeColor="text1"/>
          <w:highlight w:val="green"/>
        </w:rPr>
        <w:t xml:space="preserve">security and </w:t>
      </w:r>
      <w:r w:rsidRPr="00325AFB">
        <w:rPr>
          <w:rStyle w:val="Emphasis"/>
          <w:color w:val="000000" w:themeColor="text1"/>
        </w:rPr>
        <w:t xml:space="preserve">social </w:t>
      </w:r>
      <w:r w:rsidRPr="00325AFB">
        <w:rPr>
          <w:rStyle w:val="Emphasis"/>
          <w:color w:val="000000" w:themeColor="text1"/>
          <w:highlight w:val="green"/>
        </w:rPr>
        <w:t>cohesion</w:t>
      </w:r>
      <w:r w:rsidRPr="00325AFB">
        <w:rPr>
          <w:rStyle w:val="StyleUnderline"/>
          <w:color w:val="000000" w:themeColor="text1"/>
          <w:highlight w:val="green"/>
        </w:rPr>
        <w:t xml:space="preserve"> of</w:t>
      </w:r>
      <w:r w:rsidRPr="00325AFB">
        <w:rPr>
          <w:rStyle w:val="StyleUnderline"/>
          <w:color w:val="000000" w:themeColor="text1"/>
        </w:rPr>
        <w:t xml:space="preserve"> fragile and </w:t>
      </w:r>
      <w:r w:rsidRPr="00325AFB">
        <w:rPr>
          <w:rStyle w:val="StyleUnderline"/>
          <w:color w:val="000000" w:themeColor="text1"/>
          <w:highlight w:val="green"/>
        </w:rPr>
        <w:t xml:space="preserve">poor communities, </w:t>
      </w:r>
      <w:r w:rsidRPr="00325AFB">
        <w:rPr>
          <w:rStyle w:val="Emphasis"/>
          <w:color w:val="000000" w:themeColor="text1"/>
          <w:highlight w:val="green"/>
        </w:rPr>
        <w:t xml:space="preserve">amplifying </w:t>
      </w:r>
      <w:r w:rsidRPr="00325AFB">
        <w:rPr>
          <w:rStyle w:val="Emphasis"/>
          <w:color w:val="000000" w:themeColor="text1"/>
        </w:rPr>
        <w:t xml:space="preserve">latent </w:t>
      </w:r>
      <w:r w:rsidRPr="00325AFB">
        <w:rPr>
          <w:rStyle w:val="Emphasis"/>
          <w:color w:val="000000" w:themeColor="text1"/>
          <w:highlight w:val="green"/>
        </w:rPr>
        <w:t>tensions</w:t>
      </w:r>
      <w:r w:rsidRPr="00325AFB">
        <w:rPr>
          <w:color w:val="000000" w:themeColor="text1"/>
          <w:sz w:val="16"/>
        </w:rPr>
        <w:t xml:space="preserve"> which lead to political instabilities that spread far beyond their regions. The resulting “bad fate of the poor will end up affecting the whole global system"(</w:t>
      </w:r>
      <w:proofErr w:type="spellStart"/>
      <w:r w:rsidRPr="00325AFB">
        <w:rPr>
          <w:color w:val="000000" w:themeColor="text1"/>
          <w:sz w:val="16"/>
        </w:rPr>
        <w:t>Mastrojeni</w:t>
      </w:r>
      <w:proofErr w:type="spellEnd"/>
      <w:r w:rsidRPr="00325AFB">
        <w:rPr>
          <w:color w:val="000000" w:themeColor="text1"/>
          <w:sz w:val="16"/>
        </w:rPr>
        <w:t xml:space="preserve">, 2018). Such </w:t>
      </w:r>
      <w:r w:rsidRPr="00325AFB">
        <w:rPr>
          <w:rStyle w:val="StyleUnderline"/>
          <w:color w:val="000000" w:themeColor="text1"/>
          <w:highlight w:val="green"/>
        </w:rPr>
        <w:t>possibilities</w:t>
      </w:r>
      <w:r w:rsidRPr="00325AFB">
        <w:rPr>
          <w:rStyle w:val="StyleUnderline"/>
          <w:color w:val="000000" w:themeColor="text1"/>
        </w:rPr>
        <w:t xml:space="preserve"> are likely to go beyond incremental damage and </w:t>
      </w:r>
      <w:r w:rsidRPr="00325AFB">
        <w:rPr>
          <w:rStyle w:val="StyleUnderline"/>
          <w:color w:val="000000" w:themeColor="text1"/>
          <w:highlight w:val="green"/>
        </w:rPr>
        <w:t xml:space="preserve">lead to </w:t>
      </w:r>
      <w:r w:rsidRPr="00325AFB">
        <w:rPr>
          <w:rStyle w:val="Emphasis"/>
          <w:color w:val="000000" w:themeColor="text1"/>
          <w:highlight w:val="green"/>
        </w:rPr>
        <w:t>runaway collapse</w:t>
      </w:r>
      <w:r w:rsidRPr="00325AFB">
        <w:rPr>
          <w:color w:val="000000" w:themeColor="text1"/>
          <w:sz w:val="16"/>
        </w:rPr>
        <w:t xml:space="preserve">. The World Economic Forums’ Global Risks Report for 2018 shows the </w:t>
      </w:r>
      <w:r w:rsidRPr="00325AFB">
        <w:rPr>
          <w:rStyle w:val="StyleUnderline"/>
          <w:color w:val="000000" w:themeColor="text1"/>
        </w:rPr>
        <w:t>top five global risks in terms of likelihood and impact</w:t>
      </w:r>
      <w:r w:rsidRPr="00325AFB">
        <w:rPr>
          <w:color w:val="000000" w:themeColor="text1"/>
          <w:sz w:val="16"/>
        </w:rPr>
        <w:t xml:space="preserve"> have changed from being economic and social in 2008 to environmental and technological in </w:t>
      </w:r>
      <w:proofErr w:type="gramStart"/>
      <w:r w:rsidRPr="00325AFB">
        <w:rPr>
          <w:color w:val="000000" w:themeColor="text1"/>
          <w:sz w:val="16"/>
        </w:rPr>
        <w:t>2018, and</w:t>
      </w:r>
      <w:proofErr w:type="gramEnd"/>
      <w:r w:rsidRPr="00325AFB">
        <w:rPr>
          <w:color w:val="000000" w:themeColor="text1"/>
          <w:sz w:val="16"/>
        </w:rPr>
        <w:t xml:space="preserve"> </w:t>
      </w:r>
      <w:r w:rsidRPr="00325AFB">
        <w:rPr>
          <w:rStyle w:val="StyleUnderline"/>
          <w:color w:val="000000" w:themeColor="text1"/>
        </w:rPr>
        <w:t xml:space="preserve">are </w:t>
      </w:r>
      <w:r w:rsidRPr="00325AFB">
        <w:rPr>
          <w:rStyle w:val="Emphasis"/>
          <w:color w:val="000000" w:themeColor="text1"/>
        </w:rPr>
        <w:t>closely aligned</w:t>
      </w:r>
      <w:r w:rsidRPr="00325AFB">
        <w:rPr>
          <w:rStyle w:val="StyleUnderline"/>
          <w:color w:val="000000" w:themeColor="text1"/>
        </w:rPr>
        <w:t xml:space="preserve"> with many SDGs</w:t>
      </w:r>
      <w:r w:rsidRPr="00325AFB">
        <w:rPr>
          <w:color w:val="000000" w:themeColor="text1"/>
          <w:sz w:val="16"/>
        </w:rPr>
        <w:t xml:space="preserve"> (World Economic Forum, 2018). The report notes “that we are much less competent when it comes to dealing with </w:t>
      </w:r>
      <w:r w:rsidRPr="00325AFB">
        <w:rPr>
          <w:rStyle w:val="StyleUnderline"/>
          <w:color w:val="000000" w:themeColor="text1"/>
        </w:rPr>
        <w:t xml:space="preserve">complex </w:t>
      </w:r>
      <w:r w:rsidRPr="00325AFB">
        <w:rPr>
          <w:rStyle w:val="StyleUnderline"/>
          <w:color w:val="000000" w:themeColor="text1"/>
          <w:highlight w:val="green"/>
        </w:rPr>
        <w:t>risks</w:t>
      </w:r>
      <w:r w:rsidRPr="00325AFB">
        <w:rPr>
          <w:rStyle w:val="StyleUnderline"/>
          <w:color w:val="000000" w:themeColor="text1"/>
        </w:rPr>
        <w:t xml:space="preserve"> in systems </w:t>
      </w:r>
      <w:proofErr w:type="spellStart"/>
      <w:r w:rsidRPr="00325AFB">
        <w:rPr>
          <w:rStyle w:val="StyleUnderline"/>
          <w:color w:val="000000" w:themeColor="text1"/>
          <w:highlight w:val="green"/>
        </w:rPr>
        <w:t>characterised</w:t>
      </w:r>
      <w:proofErr w:type="spellEnd"/>
      <w:r w:rsidRPr="00325AFB">
        <w:rPr>
          <w:rStyle w:val="StyleUnderline"/>
          <w:color w:val="000000" w:themeColor="text1"/>
          <w:highlight w:val="green"/>
        </w:rPr>
        <w:t xml:space="preserve"> by </w:t>
      </w:r>
      <w:r w:rsidRPr="00325AFB">
        <w:rPr>
          <w:rStyle w:val="Emphasis"/>
          <w:color w:val="000000" w:themeColor="text1"/>
          <w:highlight w:val="green"/>
        </w:rPr>
        <w:t>feedback loops, tipping points and opaque</w:t>
      </w:r>
      <w:r w:rsidRPr="00325AFB">
        <w:rPr>
          <w:rStyle w:val="Emphasis"/>
          <w:color w:val="000000" w:themeColor="text1"/>
        </w:rPr>
        <w:t xml:space="preserve"> cause-and-effect </w:t>
      </w:r>
      <w:r w:rsidRPr="00325AFB">
        <w:rPr>
          <w:rStyle w:val="Emphasis"/>
          <w:color w:val="000000" w:themeColor="text1"/>
          <w:highlight w:val="green"/>
        </w:rPr>
        <w:t>relations</w:t>
      </w:r>
      <w:r w:rsidRPr="00325AFB">
        <w:rPr>
          <w:rStyle w:val="Emphasis"/>
          <w:color w:val="000000" w:themeColor="text1"/>
        </w:rPr>
        <w:t>hips</w:t>
      </w:r>
      <w:r w:rsidRPr="00325AFB">
        <w:rPr>
          <w:rStyle w:val="StyleUnderline"/>
          <w:color w:val="000000" w:themeColor="text1"/>
        </w:rPr>
        <w:t xml:space="preserve"> that can make intervention </w:t>
      </w:r>
      <w:r w:rsidRPr="00325AFB">
        <w:rPr>
          <w:rStyle w:val="StyleUnderline"/>
          <w:color w:val="000000" w:themeColor="text1"/>
        </w:rPr>
        <w:lastRenderedPageBreak/>
        <w:t>problematic</w:t>
      </w:r>
      <w:r w:rsidRPr="00325AFB">
        <w:rPr>
          <w:color w:val="000000" w:themeColor="text1"/>
          <w:sz w:val="16"/>
        </w:rPr>
        <w:t xml:space="preserve">”. The </w:t>
      </w:r>
      <w:r w:rsidRPr="00325AFB">
        <w:rPr>
          <w:rStyle w:val="StyleUnderline"/>
          <w:color w:val="000000" w:themeColor="text1"/>
        </w:rPr>
        <w:t>most likely risks expected</w:t>
      </w:r>
      <w:r w:rsidRPr="00325AFB">
        <w:rPr>
          <w:color w:val="000000" w:themeColor="text1"/>
          <w:sz w:val="16"/>
        </w:rPr>
        <w:t xml:space="preserve"> to have the greatest impact currently </w:t>
      </w:r>
      <w:r w:rsidRPr="00325AFB">
        <w:rPr>
          <w:rStyle w:val="StyleUnderline"/>
          <w:color w:val="000000" w:themeColor="text1"/>
          <w:highlight w:val="green"/>
        </w:rPr>
        <w:t xml:space="preserve">include </w:t>
      </w:r>
      <w:r w:rsidRPr="00325AFB">
        <w:rPr>
          <w:rStyle w:val="Emphasis"/>
          <w:color w:val="000000" w:themeColor="text1"/>
        </w:rPr>
        <w:t>extreme</w:t>
      </w:r>
      <w:r w:rsidRPr="00325AFB">
        <w:rPr>
          <w:color w:val="000000" w:themeColor="text1"/>
          <w:sz w:val="16"/>
        </w:rPr>
        <w:t xml:space="preserve"> weather events </w:t>
      </w:r>
      <w:r w:rsidRPr="00325AFB">
        <w:rPr>
          <w:rStyle w:val="Emphasis"/>
          <w:color w:val="000000" w:themeColor="text1"/>
          <w:highlight w:val="green"/>
        </w:rPr>
        <w:t>natural disasters</w:t>
      </w:r>
      <w:r w:rsidRPr="00325AFB">
        <w:rPr>
          <w:rStyle w:val="StyleUnderline"/>
          <w:color w:val="000000" w:themeColor="text1"/>
          <w:highlight w:val="green"/>
        </w:rPr>
        <w:t xml:space="preserve">, </w:t>
      </w:r>
      <w:proofErr w:type="spellStart"/>
      <w:r w:rsidRPr="00325AFB">
        <w:rPr>
          <w:rStyle w:val="StyleUnderline"/>
          <w:color w:val="000000" w:themeColor="text1"/>
          <w:highlight w:val="green"/>
        </w:rPr>
        <w:t>cyber attacks</w:t>
      </w:r>
      <w:proofErr w:type="spellEnd"/>
      <w:r w:rsidRPr="00325AFB">
        <w:rPr>
          <w:rStyle w:val="StyleUnderline"/>
          <w:color w:val="000000" w:themeColor="text1"/>
          <w:highlight w:val="green"/>
        </w:rPr>
        <w:t xml:space="preserve">, data fraud </w:t>
      </w:r>
      <w:r w:rsidRPr="00325AFB">
        <w:rPr>
          <w:rStyle w:val="StyleUnderline"/>
          <w:color w:val="000000" w:themeColor="text1"/>
        </w:rPr>
        <w:t xml:space="preserve">or theft, failure of </w:t>
      </w:r>
      <w:r w:rsidRPr="00325AFB">
        <w:rPr>
          <w:rStyle w:val="Emphasis"/>
          <w:color w:val="000000" w:themeColor="text1"/>
          <w:highlight w:val="green"/>
        </w:rPr>
        <w:t>climate change</w:t>
      </w:r>
      <w:r w:rsidRPr="00325AFB">
        <w:rPr>
          <w:rStyle w:val="StyleUnderline"/>
          <w:color w:val="000000" w:themeColor="text1"/>
        </w:rPr>
        <w:t xml:space="preserve"> mitigation </w:t>
      </w:r>
      <w:r w:rsidRPr="00325AFB">
        <w:rPr>
          <w:rStyle w:val="StyleUnderline"/>
          <w:color w:val="000000" w:themeColor="text1"/>
          <w:highlight w:val="green"/>
        </w:rPr>
        <w:t xml:space="preserve">and </w:t>
      </w:r>
      <w:r w:rsidRPr="00325AFB">
        <w:rPr>
          <w:rStyle w:val="Emphasis"/>
          <w:color w:val="000000" w:themeColor="text1"/>
          <w:highlight w:val="green"/>
        </w:rPr>
        <w:t>water crises</w:t>
      </w:r>
      <w:r w:rsidRPr="00325AFB">
        <w:rPr>
          <w:color w:val="000000" w:themeColor="text1"/>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25AFB">
        <w:rPr>
          <w:rStyle w:val="StyleUnderline"/>
          <w:color w:val="000000" w:themeColor="text1"/>
          <w:highlight w:val="green"/>
        </w:rPr>
        <w:t>enhancing</w:t>
      </w:r>
      <w:r w:rsidRPr="00325AFB">
        <w:rPr>
          <w:rStyle w:val="StyleUnderline"/>
          <w:color w:val="000000" w:themeColor="text1"/>
        </w:rPr>
        <w:t xml:space="preserve"> the spread of </w:t>
      </w:r>
      <w:r w:rsidRPr="00325AFB">
        <w:rPr>
          <w:rStyle w:val="Emphasis"/>
          <w:color w:val="000000" w:themeColor="text1"/>
        </w:rPr>
        <w:t xml:space="preserve">disease and </w:t>
      </w:r>
      <w:r w:rsidRPr="00325AFB">
        <w:rPr>
          <w:rStyle w:val="Emphasis"/>
          <w:color w:val="000000" w:themeColor="text1"/>
          <w:highlight w:val="green"/>
        </w:rPr>
        <w:t xml:space="preserve">global pandemic </w:t>
      </w:r>
      <w:r w:rsidRPr="00325AFB">
        <w:rPr>
          <w:rStyle w:val="Emphasis"/>
          <w:color w:val="000000" w:themeColor="text1"/>
        </w:rPr>
        <w:t>risk</w:t>
      </w:r>
      <w:r w:rsidRPr="00325AFB">
        <w:rPr>
          <w:color w:val="000000" w:themeColor="text1"/>
          <w:sz w:val="16"/>
        </w:rPr>
        <w:t xml:space="preserve">, thus impacting directly on Human Health and Well Being (SDG 3) 4.2. Existential and catastrophic risk </w:t>
      </w:r>
      <w:proofErr w:type="gramStart"/>
      <w:r w:rsidRPr="00325AFB">
        <w:rPr>
          <w:color w:val="000000" w:themeColor="text1"/>
          <w:sz w:val="16"/>
        </w:rPr>
        <w:t>The</w:t>
      </w:r>
      <w:proofErr w:type="gramEnd"/>
      <w:r w:rsidRPr="00325AFB">
        <w:rPr>
          <w:color w:val="000000" w:themeColor="text1"/>
          <w:sz w:val="16"/>
        </w:rPr>
        <w:t xml:space="preserve"> </w:t>
      </w:r>
      <w:r w:rsidRPr="00325AFB">
        <w:rPr>
          <w:rStyle w:val="StyleUnderline"/>
          <w:color w:val="000000" w:themeColor="text1"/>
        </w:rPr>
        <w:t xml:space="preserve">level and consequences of these </w:t>
      </w:r>
      <w:r w:rsidRPr="00325AFB">
        <w:rPr>
          <w:rStyle w:val="Emphasis"/>
          <w:color w:val="000000" w:themeColor="text1"/>
        </w:rPr>
        <w:t>risks may be severe</w:t>
      </w:r>
      <w:r w:rsidRPr="00325AFB">
        <w:rPr>
          <w:color w:val="000000" w:themeColor="text1"/>
          <w:sz w:val="16"/>
        </w:rPr>
        <w:t xml:space="preserve">. </w:t>
      </w:r>
      <w:r w:rsidRPr="00325AFB">
        <w:rPr>
          <w:rStyle w:val="StyleUnderline"/>
          <w:color w:val="000000" w:themeColor="text1"/>
        </w:rPr>
        <w:t>Existential Risks</w:t>
      </w:r>
      <w:r w:rsidRPr="00325AFB">
        <w:rPr>
          <w:color w:val="000000" w:themeColor="text1"/>
          <w:sz w:val="16"/>
        </w:rPr>
        <w:t xml:space="preserve"> (ER) have a wide scope, with extreme danger, and are “a risk that </w:t>
      </w:r>
      <w:r w:rsidRPr="00325AFB">
        <w:rPr>
          <w:rStyle w:val="StyleUnderline"/>
          <w:color w:val="000000" w:themeColor="text1"/>
        </w:rPr>
        <w:t>threaten</w:t>
      </w:r>
      <w:r w:rsidRPr="00325AFB">
        <w:rPr>
          <w:color w:val="000000" w:themeColor="text1"/>
          <w:sz w:val="16"/>
        </w:rPr>
        <w:t xml:space="preserve">s the </w:t>
      </w:r>
      <w:r w:rsidRPr="00325AFB">
        <w:rPr>
          <w:rStyle w:val="StyleUnderline"/>
          <w:color w:val="000000" w:themeColor="text1"/>
        </w:rPr>
        <w:t>premature extinction of humanity</w:t>
      </w:r>
      <w:r w:rsidRPr="00325AFB">
        <w:rPr>
          <w:color w:val="000000" w:themeColor="text1"/>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325AFB">
        <w:rPr>
          <w:color w:val="000000" w:themeColor="text1"/>
          <w:sz w:val="16"/>
        </w:rPr>
        <w:t>Handoh</w:t>
      </w:r>
      <w:proofErr w:type="spellEnd"/>
      <w:r w:rsidRPr="00325AFB">
        <w:rPr>
          <w:color w:val="000000" w:themeColor="text1"/>
          <w:sz w:val="16"/>
        </w:rPr>
        <w:t xml:space="preserve">,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w:t>
      </w:r>
      <w:proofErr w:type="gramStart"/>
      <w:r w:rsidRPr="00325AFB">
        <w:rPr>
          <w:color w:val="000000" w:themeColor="text1"/>
          <w:sz w:val="16"/>
        </w:rPr>
        <w:t>is able to</w:t>
      </w:r>
      <w:proofErr w:type="gramEnd"/>
      <w:r w:rsidRPr="00325AFB">
        <w:rPr>
          <w:color w:val="000000" w:themeColor="text1"/>
          <w:sz w:val="16"/>
        </w:rPr>
        <w:t xml:space="preserve"> recover from them (Bostrom &amp; Ćirković, 2008; Cotton-Barratt, Farquhar, Halstead, Schubert, &amp; Snyder-Beattie, 2016) but which still have a long-term impact (Turchin &amp; Denkenberger, 2018b). </w:t>
      </w:r>
      <w:r w:rsidRPr="00325AFB">
        <w:rPr>
          <w:rStyle w:val="StyleUnderline"/>
          <w:color w:val="000000" w:themeColor="text1"/>
          <w:highlight w:val="green"/>
        </w:rPr>
        <w:t>Achieving</w:t>
      </w:r>
      <w:r w:rsidRPr="00325AFB">
        <w:rPr>
          <w:color w:val="000000" w:themeColor="text1"/>
          <w:sz w:val="16"/>
        </w:rPr>
        <w:t xml:space="preserve"> the </w:t>
      </w:r>
      <w:r w:rsidRPr="00325AFB">
        <w:rPr>
          <w:rStyle w:val="StyleUnderline"/>
          <w:color w:val="000000" w:themeColor="text1"/>
          <w:highlight w:val="green"/>
        </w:rPr>
        <w:t>S</w:t>
      </w:r>
      <w:r w:rsidRPr="00325AFB">
        <w:rPr>
          <w:rStyle w:val="StyleUnderline"/>
          <w:color w:val="000000" w:themeColor="text1"/>
        </w:rPr>
        <w:t xml:space="preserve">ustainable </w:t>
      </w:r>
      <w:r w:rsidRPr="00325AFB">
        <w:rPr>
          <w:rStyle w:val="StyleUnderline"/>
          <w:color w:val="000000" w:themeColor="text1"/>
          <w:highlight w:val="green"/>
        </w:rPr>
        <w:t>D</w:t>
      </w:r>
      <w:r w:rsidRPr="00325AFB">
        <w:rPr>
          <w:rStyle w:val="StyleUnderline"/>
          <w:color w:val="000000" w:themeColor="text1"/>
        </w:rPr>
        <w:t xml:space="preserve">evelopment </w:t>
      </w:r>
      <w:r w:rsidRPr="00325AFB">
        <w:rPr>
          <w:rStyle w:val="StyleUnderline"/>
          <w:color w:val="000000" w:themeColor="text1"/>
          <w:highlight w:val="green"/>
        </w:rPr>
        <w:t>G</w:t>
      </w:r>
      <w:r w:rsidRPr="00325AFB">
        <w:rPr>
          <w:rStyle w:val="StyleUnderline"/>
          <w:color w:val="000000" w:themeColor="text1"/>
        </w:rPr>
        <w:t>oal</w:t>
      </w:r>
      <w:r w:rsidRPr="00325AFB">
        <w:rPr>
          <w:rStyle w:val="StyleUnderline"/>
          <w:color w:val="000000" w:themeColor="text1"/>
          <w:highlight w:val="green"/>
        </w:rPr>
        <w:t>s can</w:t>
      </w:r>
      <w:r w:rsidRPr="00325AFB">
        <w:rPr>
          <w:rStyle w:val="StyleUnderline"/>
          <w:color w:val="000000" w:themeColor="text1"/>
        </w:rPr>
        <w:t xml:space="preserve"> </w:t>
      </w:r>
      <w:proofErr w:type="gramStart"/>
      <w:r w:rsidRPr="00325AFB">
        <w:rPr>
          <w:rStyle w:val="StyleUnderline"/>
          <w:color w:val="000000" w:themeColor="text1"/>
        </w:rPr>
        <w:t>be considered</w:t>
      </w:r>
      <w:r w:rsidRPr="00325AFB">
        <w:rPr>
          <w:color w:val="000000" w:themeColor="text1"/>
          <w:sz w:val="16"/>
        </w:rPr>
        <w:t xml:space="preserve"> to be</w:t>
      </w:r>
      <w:proofErr w:type="gramEnd"/>
      <w:r w:rsidRPr="00325AFB">
        <w:rPr>
          <w:color w:val="000000" w:themeColor="text1"/>
          <w:sz w:val="16"/>
        </w:rPr>
        <w:t xml:space="preserve"> </w:t>
      </w:r>
      <w:r w:rsidRPr="00325AFB">
        <w:rPr>
          <w:rStyle w:val="StyleUnderline"/>
          <w:color w:val="000000" w:themeColor="text1"/>
        </w:rPr>
        <w:t xml:space="preserve">a means of </w:t>
      </w:r>
      <w:r w:rsidRPr="00325AFB">
        <w:rPr>
          <w:rStyle w:val="StyleUnderline"/>
          <w:color w:val="000000" w:themeColor="text1"/>
          <w:highlight w:val="green"/>
        </w:rPr>
        <w:t>reduc</w:t>
      </w:r>
      <w:r w:rsidRPr="00325AFB">
        <w:rPr>
          <w:rStyle w:val="StyleUnderline"/>
          <w:color w:val="000000" w:themeColor="text1"/>
        </w:rPr>
        <w:t xml:space="preserve">ing the </w:t>
      </w:r>
      <w:r w:rsidRPr="00325AFB">
        <w:rPr>
          <w:rStyle w:val="Emphasis"/>
          <w:color w:val="000000" w:themeColor="text1"/>
        </w:rPr>
        <w:t xml:space="preserve">long-term global catastrophic and </w:t>
      </w:r>
      <w:r w:rsidRPr="00325AFB">
        <w:rPr>
          <w:rStyle w:val="Emphasis"/>
          <w:color w:val="000000" w:themeColor="text1"/>
          <w:highlight w:val="green"/>
        </w:rPr>
        <w:t>existential risks</w:t>
      </w:r>
      <w:r w:rsidRPr="00325AFB">
        <w:rPr>
          <w:rStyle w:val="StyleUnderline"/>
          <w:color w:val="000000" w:themeColor="text1"/>
          <w:highlight w:val="green"/>
        </w:rPr>
        <w:t xml:space="preserve"> </w:t>
      </w:r>
      <w:r w:rsidRPr="00325AFB">
        <w:rPr>
          <w:rStyle w:val="StyleUnderline"/>
          <w:color w:val="000000" w:themeColor="text1"/>
        </w:rPr>
        <w:t>for humanity</w:t>
      </w:r>
      <w:r w:rsidRPr="00325AFB">
        <w:rPr>
          <w:color w:val="000000" w:themeColor="text1"/>
          <w:sz w:val="16"/>
        </w:rPr>
        <w:t xml:space="preserve">. </w:t>
      </w:r>
      <w:r w:rsidRPr="00325AFB">
        <w:rPr>
          <w:rStyle w:val="StyleUnderline"/>
          <w:color w:val="000000" w:themeColor="text1"/>
        </w:rPr>
        <w:t xml:space="preserve">Conversely </w:t>
      </w:r>
      <w:r w:rsidRPr="00325AFB">
        <w:rPr>
          <w:rStyle w:val="StyleUnderline"/>
          <w:color w:val="000000" w:themeColor="text1"/>
          <w:highlight w:val="green"/>
        </w:rPr>
        <w:t xml:space="preserve">if </w:t>
      </w:r>
      <w:r w:rsidRPr="00325AFB">
        <w:rPr>
          <w:rStyle w:val="StyleUnderline"/>
          <w:color w:val="000000" w:themeColor="text1"/>
        </w:rPr>
        <w:t xml:space="preserve">the targets represented across the </w:t>
      </w:r>
      <w:r w:rsidRPr="00325AFB">
        <w:rPr>
          <w:rStyle w:val="StyleUnderline"/>
          <w:color w:val="000000" w:themeColor="text1"/>
          <w:highlight w:val="green"/>
        </w:rPr>
        <w:t xml:space="preserve">SDGs remain unachieved </w:t>
      </w:r>
      <w:r w:rsidRPr="00325AFB">
        <w:rPr>
          <w:rStyle w:val="StyleUnderline"/>
          <w:color w:val="000000" w:themeColor="text1"/>
        </w:rPr>
        <w:t xml:space="preserve">there is </w:t>
      </w:r>
      <w:r w:rsidRPr="00325AFB">
        <w:rPr>
          <w:rStyle w:val="StyleUnderline"/>
          <w:color w:val="000000" w:themeColor="text1"/>
          <w:highlight w:val="green"/>
        </w:rPr>
        <w:t>the</w:t>
      </w:r>
      <w:r w:rsidRPr="00325AFB">
        <w:rPr>
          <w:rStyle w:val="StyleUnderline"/>
          <w:color w:val="000000" w:themeColor="text1"/>
        </w:rPr>
        <w:t xml:space="preserve"> potential for these forms of </w:t>
      </w:r>
      <w:r w:rsidRPr="00325AFB">
        <w:rPr>
          <w:rStyle w:val="StyleUnderline"/>
          <w:color w:val="000000" w:themeColor="text1"/>
          <w:highlight w:val="green"/>
        </w:rPr>
        <w:t xml:space="preserve">risk </w:t>
      </w:r>
      <w:r w:rsidRPr="00325AFB">
        <w:rPr>
          <w:rStyle w:val="StyleUnderline"/>
          <w:color w:val="000000" w:themeColor="text1"/>
        </w:rPr>
        <w:t>to</w:t>
      </w:r>
      <w:r w:rsidRPr="00325AFB">
        <w:rPr>
          <w:color w:val="000000" w:themeColor="text1"/>
          <w:sz w:val="16"/>
        </w:rPr>
        <w:t xml:space="preserve"> </w:t>
      </w:r>
      <w:r w:rsidRPr="00325AFB">
        <w:rPr>
          <w:rStyle w:val="Emphasis"/>
          <w:color w:val="000000" w:themeColor="text1"/>
          <w:highlight w:val="green"/>
        </w:rPr>
        <w:t>develop</w:t>
      </w:r>
      <w:r w:rsidRPr="00325AFB">
        <w:rPr>
          <w:color w:val="000000" w:themeColor="text1"/>
          <w:sz w:val="16"/>
        </w:rPr>
        <w:t xml:space="preserve">. This association combined with the likely emergence of new challenges over the next decades (Cook, Inayatullah, Burgman, Sutherland, &amp; Wintle, 2014) means that </w:t>
      </w:r>
      <w:r w:rsidRPr="00325AFB">
        <w:rPr>
          <w:rStyle w:val="StyleUnderline"/>
          <w:color w:val="000000" w:themeColor="text1"/>
        </w:rPr>
        <w:t>it is of great value to identify points within</w:t>
      </w:r>
      <w:r w:rsidRPr="00325AFB">
        <w:rPr>
          <w:color w:val="000000" w:themeColor="text1"/>
          <w:sz w:val="16"/>
        </w:rPr>
        <w:t xml:space="preserve"> the </w:t>
      </w:r>
      <w:r w:rsidRPr="00325AFB">
        <w:rPr>
          <w:rStyle w:val="StyleUnderline"/>
          <w:color w:val="000000" w:themeColor="text1"/>
        </w:rPr>
        <w:t xml:space="preserve">systems </w:t>
      </w:r>
      <w:r w:rsidRPr="00325AFB">
        <w:rPr>
          <w:color w:val="000000" w:themeColor="text1"/>
          <w:sz w:val="16"/>
        </w:rPr>
        <w:t xml:space="preserve">representations </w:t>
      </w:r>
      <w:r w:rsidRPr="00325AFB">
        <w:rPr>
          <w:rStyle w:val="StyleUnderline"/>
          <w:color w:val="000000" w:themeColor="text1"/>
        </w:rPr>
        <w:t xml:space="preserve">of the Sustainable Development </w:t>
      </w:r>
      <w:r w:rsidRPr="00325AFB">
        <w:rPr>
          <w:rStyle w:val="StyleUnderline"/>
          <w:color w:val="000000" w:themeColor="text1"/>
          <w:highlight w:val="green"/>
        </w:rPr>
        <w:t>Goals</w:t>
      </w:r>
      <w:r w:rsidRPr="00325AFB">
        <w:rPr>
          <w:rStyle w:val="StyleUnderline"/>
          <w:color w:val="000000" w:themeColor="text1"/>
        </w:rPr>
        <w:t xml:space="preserve"> that</w:t>
      </w:r>
      <w:r w:rsidRPr="00325AFB">
        <w:rPr>
          <w:color w:val="000000" w:themeColor="text1"/>
          <w:sz w:val="16"/>
        </w:rPr>
        <w:t xml:space="preserve"> could both </w:t>
      </w:r>
      <w:r w:rsidRPr="00325AFB">
        <w:rPr>
          <w:rStyle w:val="StyleUnderline"/>
          <w:color w:val="000000" w:themeColor="text1"/>
        </w:rPr>
        <w:t>lead to global catastrophic risk and existential risk, and</w:t>
      </w:r>
      <w:r w:rsidRPr="00325AFB">
        <w:rPr>
          <w:color w:val="000000" w:themeColor="text1"/>
          <w:sz w:val="16"/>
        </w:rPr>
        <w:t xml:space="preserve"> conversely that could </w:t>
      </w:r>
      <w:r w:rsidRPr="00325AFB">
        <w:rPr>
          <w:rStyle w:val="StyleUnderline"/>
          <w:color w:val="000000" w:themeColor="text1"/>
          <w:highlight w:val="green"/>
        </w:rPr>
        <w:t xml:space="preserve">act as </w:t>
      </w:r>
      <w:r w:rsidRPr="00325AFB">
        <w:rPr>
          <w:rStyle w:val="Emphasis"/>
          <w:color w:val="000000" w:themeColor="text1"/>
          <w:highlight w:val="green"/>
        </w:rPr>
        <w:t>prevention</w:t>
      </w:r>
      <w:r w:rsidRPr="00325AFB">
        <w:rPr>
          <w:rStyle w:val="Emphasis"/>
          <w:color w:val="000000" w:themeColor="text1"/>
        </w:rPr>
        <w:t>, or leverage points</w:t>
      </w:r>
      <w:r w:rsidRPr="00325AFB">
        <w:rPr>
          <w:color w:val="000000" w:themeColor="text1"/>
          <w:sz w:val="16"/>
        </w:rPr>
        <w:t xml:space="preserve"> in order </w:t>
      </w:r>
      <w:r w:rsidRPr="00325AFB">
        <w:rPr>
          <w:rStyle w:val="StyleUnderline"/>
          <w:color w:val="000000" w:themeColor="text1"/>
          <w:highlight w:val="green"/>
        </w:rPr>
        <w:t xml:space="preserve">to avoid </w:t>
      </w:r>
      <w:r w:rsidRPr="00325AFB">
        <w:rPr>
          <w:rStyle w:val="StyleUnderline"/>
          <w:color w:val="000000" w:themeColor="text1"/>
        </w:rPr>
        <w:t xml:space="preserve">such </w:t>
      </w:r>
      <w:r w:rsidRPr="00325AFB">
        <w:rPr>
          <w:rStyle w:val="StyleUnderline"/>
          <w:color w:val="000000" w:themeColor="text1"/>
          <w:highlight w:val="green"/>
        </w:rPr>
        <w:t>outcomes</w:t>
      </w:r>
      <w:r w:rsidRPr="00325AFB">
        <w:rPr>
          <w:color w:val="000000" w:themeColor="text1"/>
          <w:sz w:val="16"/>
        </w:rPr>
        <w:t xml:space="preserve">. This identification in turn enables sensible policy responses to be constructed (Sutherland &amp; Woodroof, 2009). Whilst existential threats are unlikely, there is extensive peril in </w:t>
      </w:r>
      <w:r w:rsidRPr="00325AFB">
        <w:rPr>
          <w:rStyle w:val="StyleUnderline"/>
          <w:color w:val="000000" w:themeColor="text1"/>
        </w:rPr>
        <w:t xml:space="preserve">global catastrophic </w:t>
      </w:r>
      <w:r w:rsidRPr="00325AFB">
        <w:rPr>
          <w:rStyle w:val="StyleUnderline"/>
          <w:color w:val="000000" w:themeColor="text1"/>
          <w:highlight w:val="green"/>
        </w:rPr>
        <w:t>risks</w:t>
      </w:r>
      <w:r w:rsidRPr="00325AFB">
        <w:rPr>
          <w:color w:val="000000" w:themeColor="text1"/>
          <w:sz w:val="16"/>
        </w:rPr>
        <w:t xml:space="preserve">. Despite being lesser in severity than existential risks, they </w:t>
      </w:r>
      <w:r w:rsidRPr="00325AFB">
        <w:rPr>
          <w:rStyle w:val="StyleUnderline"/>
          <w:color w:val="000000" w:themeColor="text1"/>
          <w:highlight w:val="green"/>
        </w:rPr>
        <w:t>increase</w:t>
      </w:r>
      <w:r w:rsidRPr="00325AFB">
        <w:rPr>
          <w:rStyle w:val="StyleUnderline"/>
          <w:color w:val="000000" w:themeColor="text1"/>
        </w:rPr>
        <w:t xml:space="preserve"> the </w:t>
      </w:r>
      <w:r w:rsidRPr="00325AFB">
        <w:rPr>
          <w:rStyle w:val="StyleUnderline"/>
          <w:color w:val="000000" w:themeColor="text1"/>
          <w:highlight w:val="green"/>
        </w:rPr>
        <w:t>likelihood of</w:t>
      </w:r>
      <w:r w:rsidRPr="00325AFB">
        <w:rPr>
          <w:rStyle w:val="StyleUnderline"/>
          <w:color w:val="000000" w:themeColor="text1"/>
        </w:rPr>
        <w:t xml:space="preserve"> human </w:t>
      </w:r>
      <w:r w:rsidRPr="00325AFB">
        <w:rPr>
          <w:rStyle w:val="StyleUnderline"/>
          <w:color w:val="000000" w:themeColor="text1"/>
          <w:highlight w:val="green"/>
        </w:rPr>
        <w:t>extinction</w:t>
      </w:r>
      <w:r w:rsidRPr="00325AFB">
        <w:rPr>
          <w:color w:val="000000" w:themeColor="text1"/>
          <w:sz w:val="16"/>
        </w:rPr>
        <w:t xml:space="preserve"> (Turchin &amp; Denkenberger, 2018a) </w:t>
      </w:r>
      <w:r w:rsidRPr="00325AFB">
        <w:rPr>
          <w:rStyle w:val="StyleUnderline"/>
          <w:color w:val="000000" w:themeColor="text1"/>
          <w:highlight w:val="green"/>
        </w:rPr>
        <w:t xml:space="preserve">through </w:t>
      </w:r>
      <w:r w:rsidRPr="00325AFB">
        <w:rPr>
          <w:rStyle w:val="Emphasis"/>
          <w:color w:val="000000" w:themeColor="text1"/>
          <w:highlight w:val="green"/>
        </w:rPr>
        <w:t>chain reactions</w:t>
      </w:r>
      <w:r w:rsidRPr="00325AFB">
        <w:rPr>
          <w:color w:val="000000" w:themeColor="text1"/>
          <w:sz w:val="16"/>
        </w:rPr>
        <w:t xml:space="preserve"> (Turchin &amp; Denkenberger, 2018a), </w:t>
      </w:r>
      <w:r w:rsidRPr="00325AFB">
        <w:rPr>
          <w:rStyle w:val="StyleUnderline"/>
          <w:color w:val="000000" w:themeColor="text1"/>
          <w:highlight w:val="green"/>
        </w:rPr>
        <w:t xml:space="preserve">and </w:t>
      </w:r>
      <w:r w:rsidRPr="00325AFB">
        <w:rPr>
          <w:rStyle w:val="Emphasis"/>
          <w:color w:val="000000" w:themeColor="text1"/>
          <w:highlight w:val="green"/>
        </w:rPr>
        <w:t>inhibiting</w:t>
      </w:r>
      <w:r w:rsidRPr="00325AFB">
        <w:rPr>
          <w:rStyle w:val="Emphasis"/>
          <w:color w:val="000000" w:themeColor="text1"/>
        </w:rPr>
        <w:t xml:space="preserve"> humanity’s </w:t>
      </w:r>
      <w:r w:rsidRPr="00325AFB">
        <w:rPr>
          <w:rStyle w:val="Emphasis"/>
          <w:color w:val="000000" w:themeColor="text1"/>
          <w:highlight w:val="green"/>
        </w:rPr>
        <w:t>response</w:t>
      </w:r>
      <w:r w:rsidRPr="00325AFB">
        <w:rPr>
          <w:rStyle w:val="StyleUnderline"/>
          <w:color w:val="000000" w:themeColor="text1"/>
          <w:highlight w:val="green"/>
        </w:rPr>
        <w:t xml:space="preserve"> to other risks</w:t>
      </w:r>
      <w:r w:rsidRPr="00325AFB">
        <w:rPr>
          <w:color w:val="000000" w:themeColor="text1"/>
          <w:sz w:val="16"/>
        </w:rPr>
        <w:t xml:space="preserve"> (Farquhar et al., 2017). It is necessary to consider </w:t>
      </w:r>
      <w:r w:rsidRPr="00325AFB">
        <w:rPr>
          <w:rStyle w:val="StyleUnderline"/>
          <w:color w:val="000000" w:themeColor="text1"/>
        </w:rPr>
        <w:t>risks</w:t>
      </w:r>
      <w:r w:rsidRPr="00325AFB">
        <w:rPr>
          <w:color w:val="000000" w:themeColor="text1"/>
          <w:sz w:val="16"/>
        </w:rPr>
        <w:t xml:space="preserve"> that </w:t>
      </w:r>
      <w:r w:rsidRPr="00325AFB">
        <w:rPr>
          <w:rStyle w:val="StyleUnderline"/>
          <w:color w:val="000000" w:themeColor="text1"/>
        </w:rPr>
        <w:t>may seem small, as when acting together, they can have extensive consequences</w:t>
      </w:r>
      <w:r w:rsidRPr="00325AFB">
        <w:rPr>
          <w:color w:val="000000" w:themeColor="text1"/>
          <w:sz w:val="16"/>
        </w:rPr>
        <w:t xml:space="preserve"> (Tonn, 2009). Furthermore, the high adaptability potential of humans, and society, means that for humanity to become extinct, </w:t>
      </w:r>
      <w:r w:rsidRPr="00325AFB">
        <w:rPr>
          <w:rStyle w:val="StyleUnderline"/>
          <w:color w:val="000000" w:themeColor="text1"/>
        </w:rPr>
        <w:t xml:space="preserve">it is most likely that there would be a </w:t>
      </w:r>
      <w:r w:rsidRPr="00325AFB">
        <w:rPr>
          <w:rStyle w:val="Emphasis"/>
          <w:color w:val="000000" w:themeColor="text1"/>
        </w:rPr>
        <w:t>series of events that culminate in extinction</w:t>
      </w:r>
      <w:r w:rsidRPr="00325AFB">
        <w:rPr>
          <w:color w:val="000000" w:themeColor="text1"/>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25AFB">
        <w:rPr>
          <w:rStyle w:val="Emphasis"/>
          <w:color w:val="000000" w:themeColor="text1"/>
          <w:highlight w:val="green"/>
        </w:rPr>
        <w:t>positive feedback loops</w:t>
      </w:r>
      <w:r w:rsidRPr="00325AFB">
        <w:rPr>
          <w:rStyle w:val="StyleUnderline"/>
          <w:color w:val="000000" w:themeColor="text1"/>
        </w:rPr>
        <w:t>… represent the gravest existential risks</w:t>
      </w:r>
      <w:r w:rsidRPr="00325AFB">
        <w:rPr>
          <w:color w:val="000000" w:themeColor="text1"/>
          <w:sz w:val="16"/>
        </w:rPr>
        <w:t>” (</w:t>
      </w:r>
      <w:proofErr w:type="spellStart"/>
      <w:r w:rsidRPr="00325AFB">
        <w:rPr>
          <w:color w:val="000000" w:themeColor="text1"/>
          <w:sz w:val="16"/>
        </w:rPr>
        <w:t>Kareiva</w:t>
      </w:r>
      <w:proofErr w:type="spellEnd"/>
      <w:r w:rsidRPr="00325AFB">
        <w:rPr>
          <w:color w:val="000000" w:themeColor="text1"/>
          <w:sz w:val="16"/>
        </w:rPr>
        <w:t xml:space="preserve"> &amp; Carranza, 2018), with pollution also having the potential to pose an existential risk. With respect to reinforcing feedback loops, </w:t>
      </w:r>
      <w:r w:rsidRPr="00325AFB">
        <w:rPr>
          <w:rStyle w:val="StyleUnderline"/>
          <w:color w:val="000000" w:themeColor="text1"/>
        </w:rPr>
        <w:t xml:space="preserve">there is </w:t>
      </w:r>
      <w:r w:rsidRPr="00325AFB">
        <w:rPr>
          <w:rStyle w:val="Emphasis"/>
          <w:color w:val="000000" w:themeColor="text1"/>
        </w:rPr>
        <w:t>particular concern</w:t>
      </w:r>
      <w:r w:rsidRPr="00325AFB">
        <w:rPr>
          <w:rStyle w:val="StyleUnderline"/>
          <w:color w:val="000000" w:themeColor="text1"/>
        </w:rPr>
        <w:t xml:space="preserve"> about</w:t>
      </w:r>
      <w:r w:rsidRPr="00325AFB">
        <w:rPr>
          <w:color w:val="000000" w:themeColor="text1"/>
          <w:sz w:val="16"/>
        </w:rPr>
        <w:t xml:space="preserve"> the </w:t>
      </w:r>
      <w:r w:rsidRPr="00325AFB">
        <w:rPr>
          <w:rStyle w:val="StyleUnderline"/>
          <w:color w:val="000000" w:themeColor="text1"/>
        </w:rPr>
        <w:t xml:space="preserve">effects of </w:t>
      </w:r>
      <w:r w:rsidRPr="00325AFB">
        <w:rPr>
          <w:rStyle w:val="Emphasis"/>
          <w:color w:val="000000" w:themeColor="text1"/>
        </w:rPr>
        <w:t>time delay</w:t>
      </w:r>
      <w:r w:rsidRPr="00325AFB">
        <w:rPr>
          <w:rStyle w:val="StyleUnderline"/>
          <w:color w:val="000000" w:themeColor="text1"/>
        </w:rPr>
        <w:t xml:space="preserve">, and the level of </w:t>
      </w:r>
      <w:r w:rsidRPr="00325AFB">
        <w:rPr>
          <w:rStyle w:val="Emphasis"/>
          <w:color w:val="000000" w:themeColor="text1"/>
        </w:rPr>
        <w:t>uncertainty</w:t>
      </w:r>
      <w:r w:rsidRPr="00325AFB">
        <w:rPr>
          <w:rStyle w:val="StyleUnderline"/>
          <w:color w:val="000000" w:themeColor="text1"/>
        </w:rPr>
        <w:t xml:space="preserve"> when feedback loops interact</w:t>
      </w:r>
      <w:r w:rsidRPr="00325AFB">
        <w:rPr>
          <w:color w:val="000000" w:themeColor="text1"/>
          <w:sz w:val="16"/>
        </w:rPr>
        <w:t xml:space="preserve"> (</w:t>
      </w:r>
      <w:proofErr w:type="spellStart"/>
      <w:r w:rsidRPr="00325AFB">
        <w:rPr>
          <w:color w:val="000000" w:themeColor="text1"/>
          <w:sz w:val="16"/>
        </w:rPr>
        <w:t>Kareiva</w:t>
      </w:r>
      <w:proofErr w:type="spellEnd"/>
      <w:r w:rsidRPr="00325AFB">
        <w:rPr>
          <w:color w:val="000000" w:themeColor="text1"/>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325AFB">
        <w:rPr>
          <w:color w:val="000000" w:themeColor="text1"/>
          <w:sz w:val="16"/>
        </w:rPr>
        <w:t>Kareiva</w:t>
      </w:r>
      <w:proofErr w:type="spellEnd"/>
      <w:r w:rsidRPr="00325AFB">
        <w:rPr>
          <w:color w:val="000000" w:themeColor="text1"/>
          <w:sz w:val="16"/>
        </w:rPr>
        <w:t xml:space="preserve">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w:t>
      </w:r>
      <w:proofErr w:type="gramStart"/>
      <w:r w:rsidRPr="00325AFB">
        <w:rPr>
          <w:color w:val="000000" w:themeColor="text1"/>
          <w:sz w:val="16"/>
        </w:rPr>
        <w:t>example</w:t>
      </w:r>
      <w:proofErr w:type="gramEnd"/>
      <w:r w:rsidRPr="00325AFB">
        <w:rPr>
          <w:color w:val="000000" w:themeColor="text1"/>
          <w:sz w:val="16"/>
        </w:rPr>
        <w:t xml:space="preserve"> as the </w:t>
      </w:r>
      <w:r w:rsidRPr="00325AFB">
        <w:rPr>
          <w:rStyle w:val="StyleUnderline"/>
          <w:color w:val="000000" w:themeColor="text1"/>
        </w:rPr>
        <w:t xml:space="preserve">movement of </w:t>
      </w:r>
      <w:r w:rsidRPr="00325AFB">
        <w:rPr>
          <w:rStyle w:val="Emphasis"/>
          <w:color w:val="000000" w:themeColor="text1"/>
          <w:highlight w:val="green"/>
        </w:rPr>
        <w:t>refugees</w:t>
      </w:r>
      <w:r w:rsidRPr="00325AFB">
        <w:rPr>
          <w:rStyle w:val="StyleUnderline"/>
          <w:color w:val="000000" w:themeColor="text1"/>
          <w:highlight w:val="green"/>
        </w:rPr>
        <w:t xml:space="preserve"> increases pandemic</w:t>
      </w:r>
      <w:r w:rsidRPr="00325AFB">
        <w:rPr>
          <w:rStyle w:val="StyleUnderline"/>
          <w:color w:val="000000" w:themeColor="text1"/>
        </w:rPr>
        <w:t xml:space="preserve"> risk, </w:t>
      </w:r>
      <w:r w:rsidRPr="00325AFB">
        <w:rPr>
          <w:rStyle w:val="StyleUnderline"/>
          <w:color w:val="000000" w:themeColor="text1"/>
          <w:highlight w:val="green"/>
        </w:rPr>
        <w:t>poverty</w:t>
      </w:r>
      <w:r w:rsidRPr="00325AFB">
        <w:rPr>
          <w:rStyle w:val="StyleUnderline"/>
          <w:color w:val="000000" w:themeColor="text1"/>
        </w:rPr>
        <w:t xml:space="preserve"> levels</w:t>
      </w:r>
      <w:r w:rsidRPr="00325AFB">
        <w:rPr>
          <w:color w:val="000000" w:themeColor="text1"/>
          <w:sz w:val="16"/>
        </w:rPr>
        <w:t xml:space="preserve"> in low and middle income countries increase </w:t>
      </w:r>
      <w:r w:rsidRPr="00325AFB">
        <w:rPr>
          <w:rStyle w:val="StyleUnderline"/>
          <w:color w:val="000000" w:themeColor="text1"/>
          <w:highlight w:val="green"/>
        </w:rPr>
        <w:t>reducing</w:t>
      </w:r>
      <w:r w:rsidRPr="00325AFB">
        <w:rPr>
          <w:rStyle w:val="StyleUnderline"/>
          <w:color w:val="000000" w:themeColor="text1"/>
        </w:rPr>
        <w:t xml:space="preserve"> the </w:t>
      </w:r>
      <w:r w:rsidRPr="00325AFB">
        <w:rPr>
          <w:rStyle w:val="StyleUnderline"/>
          <w:color w:val="000000" w:themeColor="text1"/>
          <w:highlight w:val="green"/>
        </w:rPr>
        <w:t>health</w:t>
      </w:r>
      <w:r w:rsidRPr="00325AFB">
        <w:rPr>
          <w:rStyle w:val="StyleUnderline"/>
          <w:color w:val="000000" w:themeColor="text1"/>
        </w:rPr>
        <w:t xml:space="preserve"> of the population, and</w:t>
      </w:r>
      <w:r w:rsidRPr="00325AFB">
        <w:rPr>
          <w:color w:val="000000" w:themeColor="text1"/>
          <w:sz w:val="16"/>
        </w:rPr>
        <w:t xml:space="preserve"> so </w:t>
      </w:r>
      <w:r w:rsidRPr="00325AFB">
        <w:rPr>
          <w:rStyle w:val="StyleUnderline"/>
          <w:color w:val="000000" w:themeColor="text1"/>
        </w:rPr>
        <w:t>restricting access to education</w:t>
      </w:r>
      <w:r w:rsidRPr="00325AFB">
        <w:rPr>
          <w:color w:val="000000" w:themeColor="text1"/>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sidRPr="00325AFB">
        <w:rPr>
          <w:rStyle w:val="Emphasis"/>
          <w:color w:val="000000" w:themeColor="text1"/>
        </w:rPr>
        <w:t xml:space="preserve">Global </w:t>
      </w:r>
      <w:r w:rsidRPr="00325AFB">
        <w:rPr>
          <w:rStyle w:val="Emphasis"/>
          <w:color w:val="000000" w:themeColor="text1"/>
          <w:highlight w:val="green"/>
        </w:rPr>
        <w:t>warming</w:t>
      </w:r>
      <w:r w:rsidRPr="00325AFB">
        <w:rPr>
          <w:color w:val="000000" w:themeColor="text1"/>
          <w:sz w:val="16"/>
        </w:rPr>
        <w:t xml:space="preserve"> itself </w:t>
      </w:r>
      <w:r w:rsidRPr="00325AFB">
        <w:rPr>
          <w:rStyle w:val="StyleUnderline"/>
          <w:color w:val="000000" w:themeColor="text1"/>
        </w:rPr>
        <w:t xml:space="preserve">will drive </w:t>
      </w:r>
      <w:r w:rsidRPr="00325AFB">
        <w:rPr>
          <w:rStyle w:val="StyleUnderline"/>
          <w:color w:val="000000" w:themeColor="text1"/>
          <w:highlight w:val="green"/>
        </w:rPr>
        <w:t>disruptive</w:t>
      </w:r>
      <w:r w:rsidRPr="00325AFB">
        <w:rPr>
          <w:rStyle w:val="StyleUnderline"/>
          <w:color w:val="000000" w:themeColor="text1"/>
        </w:rPr>
        <w:t xml:space="preserve"> </w:t>
      </w:r>
      <w:r w:rsidRPr="00325AFB">
        <w:rPr>
          <w:rStyle w:val="StyleUnderline"/>
          <w:color w:val="000000" w:themeColor="text1"/>
          <w:highlight w:val="green"/>
        </w:rPr>
        <w:t>changes in both</w:t>
      </w:r>
      <w:r w:rsidRPr="00325AFB">
        <w:rPr>
          <w:rStyle w:val="StyleUnderline"/>
          <w:color w:val="000000" w:themeColor="text1"/>
        </w:rPr>
        <w:t xml:space="preserve"> </w:t>
      </w:r>
      <w:proofErr w:type="spellStart"/>
      <w:r w:rsidRPr="00325AFB">
        <w:rPr>
          <w:rStyle w:val="StyleUnderline"/>
          <w:color w:val="000000" w:themeColor="text1"/>
        </w:rPr>
        <w:t>terrestial</w:t>
      </w:r>
      <w:proofErr w:type="spellEnd"/>
      <w:r w:rsidRPr="00325AFB">
        <w:rPr>
          <w:rStyle w:val="StyleUnderline"/>
          <w:color w:val="000000" w:themeColor="text1"/>
        </w:rPr>
        <w:t xml:space="preserve"> and aquatic </w:t>
      </w:r>
      <w:r w:rsidRPr="00325AFB">
        <w:rPr>
          <w:rStyle w:val="StyleUnderline"/>
          <w:color w:val="000000" w:themeColor="text1"/>
          <w:highlight w:val="green"/>
        </w:rPr>
        <w:t>ecosystems</w:t>
      </w:r>
      <w:r w:rsidRPr="00325AFB">
        <w:rPr>
          <w:color w:val="000000" w:themeColor="text1"/>
          <w:sz w:val="16"/>
        </w:rPr>
        <w:t xml:space="preserve"> affecting SDG 15 (Life on Land) and SDG 14 (Life Below Water) adding to their vulnerability to increases in pollution driven by a growing economy. Loop B (in Fig. </w:t>
      </w:r>
      <w:proofErr w:type="gramStart"/>
      <w:r w:rsidRPr="00325AFB">
        <w:rPr>
          <w:color w:val="000000" w:themeColor="text1"/>
          <w:sz w:val="16"/>
        </w:rPr>
        <w:t>4)shows</w:t>
      </w:r>
      <w:proofErr w:type="gramEnd"/>
      <w:r w:rsidRPr="00325AFB">
        <w:rPr>
          <w:color w:val="000000" w:themeColor="text1"/>
          <w:sz w:val="16"/>
        </w:rPr>
        <w:t xml:space="preserve"> the constraints associated with SDG 13 </w:t>
      </w:r>
      <w:r w:rsidRPr="00325AFB">
        <w:rPr>
          <w:color w:val="000000" w:themeColor="text1"/>
          <w:sz w:val="16"/>
        </w:rPr>
        <w:lastRenderedPageBreak/>
        <w:t xml:space="preserve">(Climate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325AFB">
        <w:rPr>
          <w:rStyle w:val="StyleUnderline"/>
          <w:color w:val="000000" w:themeColor="text1"/>
        </w:rPr>
        <w:t xml:space="preserve">Depletion of resources and </w:t>
      </w:r>
      <w:r w:rsidRPr="00325AFB">
        <w:rPr>
          <w:rStyle w:val="Emphasis"/>
          <w:color w:val="000000" w:themeColor="text1"/>
          <w:highlight w:val="green"/>
        </w:rPr>
        <w:t>biod</w:t>
      </w:r>
      <w:r w:rsidRPr="00325AFB">
        <w:rPr>
          <w:rStyle w:val="Emphasis"/>
          <w:color w:val="000000" w:themeColor="text1"/>
        </w:rPr>
        <w:t xml:space="preserve">iversity </w:t>
      </w:r>
      <w:r w:rsidRPr="00325AFB">
        <w:rPr>
          <w:color w:val="000000" w:themeColor="text1"/>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325AFB">
        <w:rPr>
          <w:rStyle w:val="StyleUnderline"/>
          <w:color w:val="000000" w:themeColor="text1"/>
        </w:rPr>
        <w:t>reduce biodiversity</w:t>
      </w:r>
      <w:r w:rsidRPr="00325AFB">
        <w:rPr>
          <w:color w:val="000000" w:themeColor="text1"/>
          <w:sz w:val="16"/>
        </w:rPr>
        <w:t xml:space="preserve"> (Fig. 3) </w:t>
      </w:r>
      <w:r w:rsidRPr="00325AFB">
        <w:rPr>
          <w:rStyle w:val="StyleUnderline"/>
          <w:color w:val="000000" w:themeColor="text1"/>
        </w:rPr>
        <w:t xml:space="preserve">and increase the </w:t>
      </w:r>
      <w:r w:rsidRPr="00325AFB">
        <w:rPr>
          <w:rStyle w:val="Emphasis"/>
          <w:color w:val="000000" w:themeColor="text1"/>
        </w:rPr>
        <w:t>amounts of wastes</w:t>
      </w:r>
      <w:r w:rsidRPr="00325AFB">
        <w:rPr>
          <w:rStyle w:val="StyleUnderline"/>
          <w:color w:val="000000" w:themeColor="text1"/>
        </w:rPr>
        <w:t xml:space="preserve"> accumulating in the environment</w:t>
      </w:r>
      <w:r w:rsidRPr="00325AFB">
        <w:rPr>
          <w:color w:val="000000" w:themeColor="text1"/>
          <w:sz w:val="16"/>
        </w:rPr>
        <w:t xml:space="preserve">. The final driver of Global Catastrophic Risk is an </w:t>
      </w:r>
      <w:r w:rsidRPr="00325AFB">
        <w:rPr>
          <w:rStyle w:val="Emphasis"/>
          <w:color w:val="000000" w:themeColor="text1"/>
          <w:highlight w:val="green"/>
        </w:rPr>
        <w:t>ag</w:t>
      </w:r>
      <w:r w:rsidRPr="00325AFB">
        <w:rPr>
          <w:rStyle w:val="Emphasis"/>
          <w:color w:val="000000" w:themeColor="text1"/>
        </w:rPr>
        <w:t xml:space="preserve">ricultural </w:t>
      </w:r>
      <w:r w:rsidRPr="00325AFB">
        <w:rPr>
          <w:rStyle w:val="Emphasis"/>
          <w:color w:val="000000" w:themeColor="text1"/>
          <w:highlight w:val="green"/>
        </w:rPr>
        <w:t>shortfall</w:t>
      </w:r>
      <w:r w:rsidRPr="00325AFB">
        <w:rPr>
          <w:color w:val="000000" w:themeColor="text1"/>
          <w:sz w:val="16"/>
        </w:rPr>
        <w:t xml:space="preserve"> which </w:t>
      </w:r>
      <w:r w:rsidRPr="00325AFB">
        <w:rPr>
          <w:rStyle w:val="StyleUnderline"/>
          <w:color w:val="000000" w:themeColor="text1"/>
        </w:rPr>
        <w:t xml:space="preserve">will increase </w:t>
      </w:r>
      <w:r w:rsidRPr="00325AFB">
        <w:rPr>
          <w:rStyle w:val="Emphasis"/>
          <w:color w:val="000000" w:themeColor="text1"/>
        </w:rPr>
        <w:t>global Hunger</w:t>
      </w:r>
      <w:r w:rsidRPr="00325AFB">
        <w:rPr>
          <w:color w:val="000000" w:themeColor="text1"/>
          <w:sz w:val="16"/>
        </w:rPr>
        <w:t xml:space="preserve"> (SDG 2) </w:t>
      </w:r>
      <w:r w:rsidRPr="00325AFB">
        <w:rPr>
          <w:rStyle w:val="StyleUnderline"/>
          <w:color w:val="000000" w:themeColor="text1"/>
        </w:rPr>
        <w:t>and widen</w:t>
      </w:r>
      <w:r w:rsidRPr="00325AFB">
        <w:rPr>
          <w:color w:val="000000" w:themeColor="text1"/>
          <w:sz w:val="16"/>
        </w:rPr>
        <w:t xml:space="preserve"> the </w:t>
      </w:r>
      <w:r w:rsidRPr="00325AFB">
        <w:rPr>
          <w:rStyle w:val="Emphasis"/>
          <w:color w:val="000000" w:themeColor="text1"/>
          <w:highlight w:val="green"/>
        </w:rPr>
        <w:t>Inequality</w:t>
      </w:r>
      <w:r w:rsidRPr="00325AFB">
        <w:rPr>
          <w:rStyle w:val="Emphasis"/>
          <w:color w:val="000000" w:themeColor="text1"/>
        </w:rPr>
        <w:t xml:space="preserve"> </w:t>
      </w:r>
      <w:r w:rsidRPr="00325AFB">
        <w:rPr>
          <w:color w:val="000000" w:themeColor="text1"/>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325AFB">
        <w:rPr>
          <w:color w:val="000000" w:themeColor="text1"/>
          <w:sz w:val="16"/>
        </w:rPr>
        <w:t>mid 2000s</w:t>
      </w:r>
      <w:proofErr w:type="spellEnd"/>
      <w:r w:rsidRPr="00325AFB">
        <w:rPr>
          <w:color w:val="000000" w:themeColor="text1"/>
          <w:sz w:val="16"/>
        </w:rPr>
        <w:t xml:space="preserve">. These examples may appear </w:t>
      </w:r>
      <w:proofErr w:type="spellStart"/>
      <w:r w:rsidRPr="00325AFB">
        <w:rPr>
          <w:color w:val="000000" w:themeColor="text1"/>
          <w:sz w:val="16"/>
        </w:rPr>
        <w:t>self evident</w:t>
      </w:r>
      <w:proofErr w:type="spellEnd"/>
      <w:r w:rsidRPr="00325AFB">
        <w:rPr>
          <w:color w:val="000000" w:themeColor="text1"/>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25AFB">
        <w:rPr>
          <w:rStyle w:val="Emphasis"/>
          <w:color w:val="000000" w:themeColor="text1"/>
          <w:highlight w:val="green"/>
        </w:rPr>
        <w:t>Water</w:t>
      </w:r>
      <w:r w:rsidRPr="00325AFB">
        <w:rPr>
          <w:rStyle w:val="Emphasis"/>
          <w:color w:val="000000" w:themeColor="text1"/>
        </w:rPr>
        <w:t xml:space="preserve"> Crises</w:t>
      </w:r>
      <w:r w:rsidRPr="00325AFB">
        <w:rPr>
          <w:color w:val="000000" w:themeColor="text1"/>
          <w:sz w:val="16"/>
        </w:rPr>
        <w:t xml:space="preserve"> will </w:t>
      </w:r>
      <w:r w:rsidRPr="00325AFB">
        <w:rPr>
          <w:rStyle w:val="StyleUnderline"/>
          <w:color w:val="000000" w:themeColor="text1"/>
        </w:rPr>
        <w:t xml:space="preserve">limit </w:t>
      </w:r>
      <w:r w:rsidRPr="00325AFB">
        <w:rPr>
          <w:color w:val="000000" w:themeColor="text1"/>
          <w:sz w:val="16"/>
        </w:rPr>
        <w:t xml:space="preserve">the </w:t>
      </w:r>
      <w:r w:rsidRPr="00325AFB">
        <w:rPr>
          <w:rStyle w:val="StyleUnderline"/>
          <w:color w:val="000000" w:themeColor="text1"/>
        </w:rPr>
        <w:t>water available for agriculture and basic needs which</w:t>
      </w:r>
      <w:r w:rsidRPr="00325AFB">
        <w:rPr>
          <w:color w:val="000000" w:themeColor="text1"/>
          <w:sz w:val="16"/>
        </w:rPr>
        <w:t xml:space="preserve"> in turn </w:t>
      </w:r>
      <w:r w:rsidRPr="00325AFB">
        <w:rPr>
          <w:rStyle w:val="StyleUnderline"/>
          <w:color w:val="000000" w:themeColor="text1"/>
        </w:rPr>
        <w:t xml:space="preserve">will stimulate a decline in </w:t>
      </w:r>
      <w:r w:rsidRPr="00325AFB">
        <w:rPr>
          <w:rStyle w:val="Emphasis"/>
          <w:color w:val="000000" w:themeColor="text1"/>
        </w:rPr>
        <w:t>Gender Equality</w:t>
      </w:r>
      <w:r w:rsidRPr="00325AFB">
        <w:rPr>
          <w:color w:val="000000" w:themeColor="text1"/>
          <w:sz w:val="16"/>
        </w:rPr>
        <w:t xml:space="preserve"> (SDG 5). Technology disruption from </w:t>
      </w:r>
      <w:proofErr w:type="spellStart"/>
      <w:r w:rsidRPr="00325AFB">
        <w:rPr>
          <w:color w:val="000000" w:themeColor="text1"/>
          <w:sz w:val="16"/>
        </w:rPr>
        <w:t>cyber attacks</w:t>
      </w:r>
      <w:proofErr w:type="spellEnd"/>
      <w:r w:rsidRPr="00325AFB">
        <w:rPr>
          <w:color w:val="000000" w:themeColor="text1"/>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325AFB">
        <w:rPr>
          <w:rStyle w:val="Emphasis"/>
          <w:color w:val="000000" w:themeColor="text1"/>
        </w:rPr>
        <w:t>Conflict</w:t>
      </w:r>
      <w:r w:rsidRPr="00325AFB">
        <w:rPr>
          <w:color w:val="000000" w:themeColor="text1"/>
          <w:sz w:val="16"/>
        </w:rPr>
        <w:t xml:space="preserve"> (in all forms) </w:t>
      </w:r>
      <w:r w:rsidRPr="00325AFB">
        <w:rPr>
          <w:rStyle w:val="StyleUnderline"/>
          <w:color w:val="000000" w:themeColor="text1"/>
        </w:rPr>
        <w:t xml:space="preserve">will increase </w:t>
      </w:r>
      <w:r w:rsidRPr="00325AFB">
        <w:rPr>
          <w:rStyle w:val="Emphasis"/>
          <w:color w:val="000000" w:themeColor="text1"/>
          <w:highlight w:val="green"/>
        </w:rPr>
        <w:t>refugees</w:t>
      </w:r>
      <w:r w:rsidRPr="00325AFB">
        <w:rPr>
          <w:rStyle w:val="Emphasis"/>
          <w:color w:val="000000" w:themeColor="text1"/>
        </w:rPr>
        <w:t xml:space="preserve"> and climate change</w:t>
      </w:r>
      <w:r w:rsidRPr="00325AFB">
        <w:rPr>
          <w:rStyle w:val="StyleUnderline"/>
          <w:color w:val="000000" w:themeColor="text1"/>
        </w:rPr>
        <w:t xml:space="preserve"> provides the backdrop against which</w:t>
      </w:r>
      <w:r w:rsidRPr="00325AFB">
        <w:rPr>
          <w:color w:val="000000" w:themeColor="text1"/>
          <w:sz w:val="16"/>
        </w:rPr>
        <w:t xml:space="preserve"> all these </w:t>
      </w:r>
      <w:r w:rsidRPr="00325AFB">
        <w:rPr>
          <w:rStyle w:val="StyleUnderline"/>
          <w:color w:val="000000" w:themeColor="text1"/>
        </w:rPr>
        <w:t>interactions will play out</w:t>
      </w:r>
      <w:r w:rsidRPr="00325AFB">
        <w:rPr>
          <w:color w:val="000000" w:themeColor="text1"/>
          <w:sz w:val="16"/>
        </w:rPr>
        <w:t xml:space="preserve">. </w:t>
      </w:r>
    </w:p>
    <w:p w14:paraId="7DF49219" w14:textId="77777777" w:rsidR="00A436E9" w:rsidRPr="00325AFB" w:rsidRDefault="00A436E9" w:rsidP="00A436E9">
      <w:pPr>
        <w:rPr>
          <w:color w:val="000000" w:themeColor="text1"/>
          <w:u w:val="single"/>
        </w:rPr>
      </w:pPr>
    </w:p>
    <w:p w14:paraId="2A95C158" w14:textId="77777777" w:rsidR="00A436E9" w:rsidRPr="00325AFB" w:rsidRDefault="00A436E9" w:rsidP="00A436E9">
      <w:pPr>
        <w:rPr>
          <w:color w:val="000000" w:themeColor="text1"/>
        </w:rPr>
      </w:pPr>
    </w:p>
    <w:p w14:paraId="4E2714F9" w14:textId="77777777" w:rsidR="00A436E9" w:rsidRPr="00325AFB" w:rsidRDefault="00A436E9" w:rsidP="00A436E9">
      <w:pPr>
        <w:rPr>
          <w:color w:val="000000" w:themeColor="text1"/>
        </w:rPr>
      </w:pPr>
    </w:p>
    <w:p w14:paraId="4C5C83A6" w14:textId="77777777" w:rsidR="00A436E9" w:rsidRPr="00325AFB" w:rsidRDefault="00A436E9" w:rsidP="00A436E9">
      <w:pPr>
        <w:pStyle w:val="Heading3"/>
        <w:rPr>
          <w:color w:val="000000" w:themeColor="text1"/>
        </w:rPr>
      </w:pPr>
      <w:r w:rsidRPr="00325AFB">
        <w:rPr>
          <w:color w:val="000000" w:themeColor="text1"/>
        </w:rPr>
        <w:lastRenderedPageBreak/>
        <w:t>Solvency</w:t>
      </w:r>
    </w:p>
    <w:p w14:paraId="1433666D" w14:textId="77777777" w:rsidR="00A436E9" w:rsidRPr="00325AFB" w:rsidRDefault="00A436E9" w:rsidP="00A436E9">
      <w:pPr>
        <w:pStyle w:val="Heading4"/>
        <w:rPr>
          <w:color w:val="000000" w:themeColor="text1"/>
        </w:rPr>
      </w:pPr>
      <w:r w:rsidRPr="00325AFB">
        <w:rPr>
          <w:color w:val="000000" w:themeColor="text1"/>
        </w:rPr>
        <w:t xml:space="preserve">Plan text: A just government ought to recognize an unconditional right of teachers to strike. </w:t>
      </w:r>
    </w:p>
    <w:p w14:paraId="4D6E5DB3" w14:textId="77777777" w:rsidR="00A436E9" w:rsidRPr="00325AFB" w:rsidRDefault="00A436E9" w:rsidP="00A436E9">
      <w:pPr>
        <w:rPr>
          <w:color w:val="000000" w:themeColor="text1"/>
          <w:u w:val="single"/>
        </w:rPr>
      </w:pPr>
    </w:p>
    <w:p w14:paraId="1E0D79B1" w14:textId="77777777" w:rsidR="00A436E9" w:rsidRPr="00325AFB" w:rsidRDefault="00A436E9" w:rsidP="00A436E9">
      <w:pPr>
        <w:pStyle w:val="Heading3"/>
        <w:rPr>
          <w:color w:val="000000" w:themeColor="text1"/>
        </w:rPr>
      </w:pPr>
      <w:r w:rsidRPr="00325AFB">
        <w:rPr>
          <w:color w:val="000000" w:themeColor="text1"/>
        </w:rPr>
        <w:lastRenderedPageBreak/>
        <w:t>Framing</w:t>
      </w:r>
    </w:p>
    <w:p w14:paraId="060230BB" w14:textId="77777777" w:rsidR="00A436E9" w:rsidRPr="00325AFB" w:rsidRDefault="00A436E9" w:rsidP="00A436E9">
      <w:pPr>
        <w:pStyle w:val="Heading4"/>
        <w:rPr>
          <w:color w:val="000000" w:themeColor="text1"/>
        </w:rPr>
      </w:pPr>
      <w:r w:rsidRPr="00325AFB">
        <w:rPr>
          <w:color w:val="000000" w:themeColor="text1"/>
        </w:rPr>
        <w:t>The standard is maximizing expected well-being, or hedonistic act utilitarianism.</w:t>
      </w:r>
    </w:p>
    <w:p w14:paraId="1D14169B" w14:textId="77777777" w:rsidR="00A436E9" w:rsidRPr="00325AFB" w:rsidRDefault="00A436E9" w:rsidP="00A436E9">
      <w:pPr>
        <w:pStyle w:val="Heading4"/>
        <w:rPr>
          <w:bCs/>
          <w:color w:val="000000" w:themeColor="text1"/>
          <w:u w:val="single"/>
        </w:rPr>
      </w:pPr>
      <w:r w:rsidRPr="00325AFB">
        <w:rPr>
          <w:color w:val="000000" w:themeColor="text1"/>
        </w:rPr>
        <w:t xml:space="preserve">1] </w:t>
      </w:r>
      <w:r w:rsidRPr="00325AFB">
        <w:rPr>
          <w:color w:val="000000" w:themeColor="text1"/>
          <w:u w:val="single"/>
        </w:rPr>
        <w:t>Neuroscience</w:t>
      </w:r>
      <w:r w:rsidRPr="00325AFB">
        <w:rPr>
          <w:color w:val="000000" w:themeColor="text1"/>
        </w:rPr>
        <w:t xml:space="preserve">- pleasure and pain </w:t>
      </w:r>
      <w:r w:rsidRPr="00325AFB">
        <w:rPr>
          <w:i/>
          <w:color w:val="000000" w:themeColor="text1"/>
        </w:rPr>
        <w:t>are</w:t>
      </w:r>
      <w:r w:rsidRPr="00325AFB">
        <w:rPr>
          <w:color w:val="000000" w:themeColor="text1"/>
        </w:rPr>
        <w:t xml:space="preserve"> intrinsic </w:t>
      </w:r>
      <w:r w:rsidRPr="00325AFB">
        <w:rPr>
          <w:color w:val="000000" w:themeColor="text1"/>
          <w:u w:val="single"/>
        </w:rPr>
        <w:t>value</w:t>
      </w:r>
      <w:r w:rsidRPr="00325AFB">
        <w:rPr>
          <w:color w:val="000000" w:themeColor="text1"/>
        </w:rPr>
        <w:t xml:space="preserve"> and </w:t>
      </w:r>
      <w:r w:rsidRPr="00325AFB">
        <w:rPr>
          <w:color w:val="000000" w:themeColor="text1"/>
          <w:u w:val="single"/>
        </w:rPr>
        <w:t>disvalue</w:t>
      </w:r>
      <w:r w:rsidRPr="00325AFB">
        <w:rPr>
          <w:color w:val="000000" w:themeColor="text1"/>
        </w:rPr>
        <w:t xml:space="preserve"> – everything else </w:t>
      </w:r>
      <w:r w:rsidRPr="00325AFB">
        <w:rPr>
          <w:color w:val="000000" w:themeColor="text1"/>
          <w:u w:val="single"/>
        </w:rPr>
        <w:t>regresses</w:t>
      </w:r>
      <w:r w:rsidRPr="00325AFB">
        <w:rPr>
          <w:color w:val="000000" w:themeColor="text1"/>
        </w:rPr>
        <w:t>.</w:t>
      </w:r>
    </w:p>
    <w:p w14:paraId="26B3F347" w14:textId="77777777" w:rsidR="00A436E9" w:rsidRPr="00325AFB" w:rsidRDefault="00A436E9" w:rsidP="00A436E9">
      <w:pPr>
        <w:rPr>
          <w:b/>
          <w:bCs/>
          <w:color w:val="000000" w:themeColor="text1"/>
          <w:sz w:val="26"/>
        </w:rPr>
      </w:pPr>
      <w:r w:rsidRPr="00325AFB">
        <w:rPr>
          <w:rStyle w:val="Style13ptBold"/>
          <w:color w:val="000000" w:themeColor="text1"/>
        </w:rPr>
        <w:t xml:space="preserve">Blum et al. 18 </w:t>
      </w:r>
      <w:r w:rsidRPr="00325AFB">
        <w:rPr>
          <w:rFonts w:asciiTheme="minorHAnsi" w:hAnsiTheme="minorHAnsi" w:cstheme="minorHAnsi"/>
          <w:color w:val="000000" w:themeColor="text1"/>
        </w:rPr>
        <w:t xml:space="preserve">[Kenneth Blum, 1Department of Psychiatry, </w:t>
      </w:r>
      <w:proofErr w:type="spellStart"/>
      <w:r w:rsidRPr="00325AFB">
        <w:rPr>
          <w:rFonts w:asciiTheme="minorHAnsi" w:hAnsiTheme="minorHAnsi" w:cstheme="minorHAnsi"/>
          <w:color w:val="000000" w:themeColor="text1"/>
        </w:rPr>
        <w:t>Boonshoft</w:t>
      </w:r>
      <w:proofErr w:type="spellEnd"/>
      <w:r w:rsidRPr="00325AFB">
        <w:rPr>
          <w:rFonts w:asciiTheme="minorHAnsi" w:hAnsiTheme="minorHAnsi" w:cstheme="minorHAnsi"/>
          <w:color w:val="000000" w:themeColor="text1"/>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325AFB">
        <w:rPr>
          <w:rFonts w:asciiTheme="minorHAnsi" w:hAnsiTheme="minorHAnsi" w:cstheme="minorHAnsi"/>
          <w:color w:val="000000" w:themeColor="text1"/>
        </w:rPr>
        <w:t>Nupathways</w:t>
      </w:r>
      <w:proofErr w:type="spellEnd"/>
      <w:r w:rsidRPr="00325AFB">
        <w:rPr>
          <w:rFonts w:asciiTheme="minorHAnsi" w:hAnsiTheme="minorHAnsi" w:cstheme="minorHAnsi"/>
          <w:color w:val="000000" w:themeColor="text1"/>
        </w:rPr>
        <w:t xml:space="preserve"> Inc., </w:t>
      </w:r>
      <w:proofErr w:type="spellStart"/>
      <w:r w:rsidRPr="00325AFB">
        <w:rPr>
          <w:rFonts w:asciiTheme="minorHAnsi" w:hAnsiTheme="minorHAnsi" w:cstheme="minorHAnsi"/>
          <w:color w:val="000000" w:themeColor="text1"/>
        </w:rPr>
        <w:t>Innsbrook</w:t>
      </w:r>
      <w:proofErr w:type="spellEnd"/>
      <w:r w:rsidRPr="00325AFB">
        <w:rPr>
          <w:rFonts w:asciiTheme="minorHAnsi" w:hAnsiTheme="minorHAnsi" w:cstheme="minorHAnsi"/>
          <w:color w:val="000000" w:themeColor="text1"/>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325AFB">
        <w:rPr>
          <w:rFonts w:asciiTheme="minorHAnsi" w:hAnsiTheme="minorHAnsi" w:cstheme="minorHAnsi"/>
          <w:color w:val="000000" w:themeColor="text1"/>
        </w:rPr>
        <w:t>Lederach</w:t>
      </w:r>
      <w:proofErr w:type="spellEnd"/>
      <w:r w:rsidRPr="00325AFB">
        <w:rPr>
          <w:rFonts w:asciiTheme="minorHAnsi" w:hAnsiTheme="minorHAnsi" w:cstheme="minorHAnsi"/>
          <w:color w:val="000000" w:themeColor="text1"/>
        </w:rPr>
        <w:t xml:space="preserve">, PA., USA 12National Human Genome Center at Howard University, Washington, DC., USA, Marjorie </w:t>
      </w:r>
      <w:proofErr w:type="spellStart"/>
      <w:r w:rsidRPr="00325AFB">
        <w:rPr>
          <w:rFonts w:asciiTheme="minorHAnsi" w:hAnsiTheme="minorHAnsi" w:cstheme="minorHAnsi"/>
          <w:color w:val="000000" w:themeColor="text1"/>
        </w:rPr>
        <w:t>Gondré</w:t>
      </w:r>
      <w:proofErr w:type="spellEnd"/>
      <w:r w:rsidRPr="00325AFB">
        <w:rPr>
          <w:rFonts w:asciiTheme="minorHAnsi" w:hAnsiTheme="minorHAnsi" w:cstheme="minorHAnsi"/>
          <w:color w:val="000000" w:themeColor="text1"/>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25AFB">
        <w:rPr>
          <w:rFonts w:asciiTheme="minorHAnsi" w:hAnsiTheme="minorHAnsi" w:cstheme="minorHAnsi"/>
          <w:color w:val="000000" w:themeColor="text1"/>
        </w:rPr>
        <w:t>Modestino</w:t>
      </w:r>
      <w:proofErr w:type="spellEnd"/>
      <w:r w:rsidRPr="00325AFB">
        <w:rPr>
          <w:rFonts w:asciiTheme="minorHAnsi" w:hAnsiTheme="minorHAnsi" w:cstheme="minorHAnsi"/>
          <w:color w:val="000000" w:themeColor="text1"/>
        </w:rPr>
        <w:t xml:space="preserve">, 14Department of Psychology, Curry College, Milton, MA, USA, Rajendra D </w:t>
      </w:r>
      <w:proofErr w:type="spellStart"/>
      <w:r w:rsidRPr="00325AFB">
        <w:rPr>
          <w:rFonts w:asciiTheme="minorHAnsi" w:hAnsiTheme="minorHAnsi" w:cstheme="minorHAnsi"/>
          <w:color w:val="000000" w:themeColor="text1"/>
        </w:rPr>
        <w:t>Badgaiyan</w:t>
      </w:r>
      <w:proofErr w:type="spellEnd"/>
      <w:r w:rsidRPr="00325AFB">
        <w:rPr>
          <w:rFonts w:asciiTheme="minorHAnsi" w:hAnsiTheme="minorHAnsi" w:cstheme="minorHAnsi"/>
          <w:color w:val="000000" w:themeColor="text1"/>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325AFB">
          <w:rPr>
            <w:rStyle w:val="Hyperlink"/>
            <w:rFonts w:asciiTheme="minorHAnsi" w:hAnsiTheme="minorHAnsi" w:cstheme="minorHAnsi"/>
            <w:color w:val="000000" w:themeColor="text1"/>
          </w:rPr>
          <w:t>https://www.ncbi.nlm.nih.gov/pmc/articles/PMC6446569/</w:t>
        </w:r>
      </w:hyperlink>
      <w:r w:rsidRPr="00325AFB">
        <w:rPr>
          <w:rFonts w:asciiTheme="minorHAnsi" w:hAnsiTheme="minorHAnsi" w:cstheme="minorHAnsi"/>
          <w:color w:val="000000" w:themeColor="text1"/>
        </w:rPr>
        <w:t>] R.S.</w:t>
      </w:r>
    </w:p>
    <w:p w14:paraId="6088C2C2"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b/>
          <w:bCs/>
          <w:color w:val="000000" w:themeColor="text1"/>
          <w:highlight w:val="green"/>
          <w:u w:val="single"/>
        </w:rPr>
        <w:t>Pleasure</w:t>
      </w:r>
      <w:r w:rsidRPr="00325AFB">
        <w:rPr>
          <w:rFonts w:asciiTheme="minorHAnsi" w:hAnsiTheme="minorHAnsi" w:cstheme="minorHAnsi"/>
          <w:color w:val="000000" w:themeColor="text1"/>
          <w:u w:val="single"/>
        </w:rPr>
        <w:t xml:space="preserve"> is not only</w:t>
      </w:r>
      <w:r w:rsidRPr="00325AFB">
        <w:rPr>
          <w:rFonts w:asciiTheme="minorHAnsi" w:hAnsiTheme="minorHAnsi" w:cstheme="minorHAnsi"/>
          <w:color w:val="000000" w:themeColor="text1"/>
          <w:sz w:val="16"/>
        </w:rPr>
        <w:t xml:space="preserve"> one of the three </w:t>
      </w:r>
      <w:r w:rsidRPr="00325AFB">
        <w:rPr>
          <w:rFonts w:asciiTheme="minorHAnsi" w:hAnsiTheme="minorHAnsi" w:cstheme="minorHAnsi"/>
          <w:color w:val="000000" w:themeColor="text1"/>
          <w:u w:val="single"/>
        </w:rPr>
        <w:t xml:space="preserve">primary reward </w:t>
      </w:r>
      <w:proofErr w:type="gramStart"/>
      <w:r w:rsidRPr="00325AFB">
        <w:rPr>
          <w:rFonts w:asciiTheme="minorHAnsi" w:hAnsiTheme="minorHAnsi" w:cstheme="minorHAnsi"/>
          <w:color w:val="000000" w:themeColor="text1"/>
          <w:u w:val="single"/>
        </w:rPr>
        <w:t>functions</w:t>
      </w:r>
      <w:proofErr w:type="gramEnd"/>
      <w:r w:rsidRPr="00325AFB">
        <w:rPr>
          <w:rFonts w:asciiTheme="minorHAnsi" w:hAnsiTheme="minorHAnsi" w:cstheme="minorHAnsi"/>
          <w:color w:val="000000" w:themeColor="text1"/>
          <w:sz w:val="16"/>
        </w:rPr>
        <w:t xml:space="preserve"> but </w:t>
      </w:r>
      <w:r w:rsidRPr="00325AFB">
        <w:rPr>
          <w:rFonts w:asciiTheme="minorHAnsi" w:hAnsiTheme="minorHAnsi" w:cstheme="minorHAnsi"/>
          <w:color w:val="000000" w:themeColor="text1"/>
          <w:u w:val="single"/>
        </w:rPr>
        <w:t xml:space="preserve">it also </w:t>
      </w:r>
      <w:r w:rsidRPr="00325AFB">
        <w:rPr>
          <w:rFonts w:asciiTheme="minorHAnsi" w:hAnsiTheme="minorHAnsi" w:cstheme="minorHAnsi"/>
          <w:b/>
          <w:bCs/>
          <w:color w:val="000000" w:themeColor="text1"/>
          <w:highlight w:val="green"/>
          <w:u w:val="single"/>
        </w:rPr>
        <w:t>defines reward.</w:t>
      </w:r>
      <w:r w:rsidRPr="00325AFB">
        <w:rPr>
          <w:rFonts w:asciiTheme="minorHAnsi" w:hAnsiTheme="minorHAnsi" w:cstheme="minorHAnsi"/>
          <w:color w:val="000000" w:themeColor="text1"/>
          <w:sz w:val="16"/>
        </w:rPr>
        <w:t xml:space="preserve"> As homeostasis explains the </w:t>
      </w:r>
      <w:r w:rsidRPr="00325AFB">
        <w:rPr>
          <w:rFonts w:asciiTheme="minorHAnsi" w:hAnsiTheme="minorHAnsi" w:cstheme="minorHAnsi"/>
          <w:color w:val="000000" w:themeColor="text1"/>
          <w:u w:val="single"/>
        </w:rPr>
        <w:t>functions of</w:t>
      </w:r>
      <w:r w:rsidRPr="00325AFB">
        <w:rPr>
          <w:rFonts w:asciiTheme="minorHAnsi" w:hAnsiTheme="minorHAnsi" w:cstheme="minorHAnsi"/>
          <w:color w:val="000000" w:themeColor="text1"/>
          <w:sz w:val="16"/>
        </w:rPr>
        <w:t xml:space="preserve"> only a limited number of </w:t>
      </w:r>
      <w:r w:rsidRPr="00325AFB">
        <w:rPr>
          <w:rFonts w:asciiTheme="minorHAnsi" w:hAnsiTheme="minorHAnsi" w:cstheme="minorHAnsi"/>
          <w:color w:val="000000" w:themeColor="text1"/>
          <w:u w:val="single"/>
        </w:rPr>
        <w:t>rewards, the</w:t>
      </w:r>
      <w:r w:rsidRPr="00325AFB">
        <w:rPr>
          <w:rFonts w:asciiTheme="minorHAnsi" w:hAnsiTheme="minorHAnsi" w:cstheme="minorHAnsi"/>
          <w:color w:val="000000" w:themeColor="text1"/>
          <w:sz w:val="16"/>
        </w:rPr>
        <w:t xml:space="preserve"> principal </w:t>
      </w:r>
      <w:r w:rsidRPr="00325AFB">
        <w:rPr>
          <w:rFonts w:asciiTheme="minorHAnsi" w:hAnsiTheme="minorHAnsi" w:cstheme="minorHAnsi"/>
          <w:color w:val="000000" w:themeColor="text1"/>
          <w:highlight w:val="green"/>
          <w:u w:val="single"/>
        </w:rPr>
        <w:t>reason why particular stimuli</w:t>
      </w:r>
      <w:r w:rsidRPr="00325AFB">
        <w:rPr>
          <w:rFonts w:asciiTheme="minorHAnsi" w:hAnsiTheme="minorHAnsi" w:cstheme="minorHAnsi"/>
          <w:color w:val="000000" w:themeColor="text1"/>
          <w:u w:val="single"/>
        </w:rPr>
        <w:t xml:space="preserve">, objects, events, situations, and activities </w:t>
      </w:r>
      <w:r w:rsidRPr="00325AFB">
        <w:rPr>
          <w:rFonts w:asciiTheme="minorHAnsi" w:hAnsiTheme="minorHAnsi" w:cstheme="minorHAnsi"/>
          <w:color w:val="000000" w:themeColor="text1"/>
          <w:highlight w:val="green"/>
          <w:u w:val="single"/>
        </w:rPr>
        <w:t>are rewarding</w:t>
      </w:r>
      <w:r w:rsidRPr="00325AFB">
        <w:rPr>
          <w:rFonts w:asciiTheme="minorHAnsi" w:hAnsiTheme="minorHAnsi" w:cstheme="minorHAnsi"/>
          <w:color w:val="000000" w:themeColor="text1"/>
          <w:sz w:val="16"/>
        </w:rPr>
        <w:t xml:space="preserve"> may be </w:t>
      </w:r>
      <w:r w:rsidRPr="00325AFB">
        <w:rPr>
          <w:rFonts w:asciiTheme="minorHAnsi" w:hAnsiTheme="minorHAnsi" w:cstheme="minorHAnsi"/>
          <w:color w:val="000000" w:themeColor="text1"/>
          <w:highlight w:val="green"/>
          <w:u w:val="single"/>
        </w:rPr>
        <w:t>due to pleasure.</w:t>
      </w:r>
      <w:r w:rsidRPr="00325AFB">
        <w:rPr>
          <w:rFonts w:asciiTheme="minorHAnsi" w:hAnsiTheme="minorHAnsi" w:cstheme="minorHAnsi"/>
          <w:color w:val="000000" w:themeColor="text1"/>
          <w:sz w:val="16"/>
        </w:rPr>
        <w:t xml:space="preserve"> This applies </w:t>
      </w:r>
      <w:proofErr w:type="gramStart"/>
      <w:r w:rsidRPr="00325AFB">
        <w:rPr>
          <w:rFonts w:asciiTheme="minorHAnsi" w:hAnsiTheme="minorHAnsi" w:cstheme="minorHAnsi"/>
          <w:color w:val="000000" w:themeColor="text1"/>
          <w:sz w:val="16"/>
        </w:rPr>
        <w:t>first of all</w:t>
      </w:r>
      <w:proofErr w:type="gramEnd"/>
      <w:r w:rsidRPr="00325AFB">
        <w:rPr>
          <w:rFonts w:asciiTheme="minorHAnsi" w:hAnsiTheme="minorHAnsi" w:cstheme="minorHAnsi"/>
          <w:color w:val="000000" w:themeColor="text1"/>
          <w:sz w:val="16"/>
        </w:rPr>
        <w:t xml:space="preserve"> to sex and to the primary homeostatic rewards of food and liquid and extends to money, taste, beauty, social encounters and nonmaterial, internally set, and intrinsic rewards. </w:t>
      </w:r>
      <w:r w:rsidRPr="00325AFB">
        <w:rPr>
          <w:rFonts w:asciiTheme="minorHAnsi" w:hAnsiTheme="minorHAnsi" w:cstheme="minorHAnsi"/>
          <w:color w:val="000000" w:themeColor="text1"/>
          <w:u w:val="single"/>
        </w:rPr>
        <w:t>Pleasure, as the primary effect of rewards</w:t>
      </w:r>
      <w:r w:rsidRPr="00325AFB">
        <w:rPr>
          <w:rFonts w:asciiTheme="minorHAnsi" w:hAnsiTheme="minorHAnsi" w:cstheme="minorHAnsi"/>
          <w:color w:val="000000" w:themeColor="text1"/>
          <w:sz w:val="16"/>
        </w:rPr>
        <w:t xml:space="preserve">, drives the prime reward functions of learning, approach behavior, and decision making and </w:t>
      </w:r>
      <w:r w:rsidRPr="00325AFB">
        <w:rPr>
          <w:rFonts w:asciiTheme="minorHAnsi" w:hAnsiTheme="minorHAnsi" w:cstheme="minorHAnsi"/>
          <w:color w:val="000000" w:themeColor="text1"/>
          <w:highlight w:val="green"/>
          <w:u w:val="single"/>
        </w:rPr>
        <w:t xml:space="preserve">provides the </w:t>
      </w:r>
      <w:r w:rsidRPr="00325AFB">
        <w:rPr>
          <w:rFonts w:asciiTheme="minorHAnsi" w:hAnsiTheme="minorHAnsi" w:cstheme="minorHAnsi"/>
          <w:b/>
          <w:bCs/>
          <w:color w:val="000000" w:themeColor="text1"/>
          <w:highlight w:val="green"/>
          <w:u w:val="single"/>
        </w:rPr>
        <w:t>basis for hedonic theories</w:t>
      </w:r>
      <w:r w:rsidRPr="00325AFB">
        <w:rPr>
          <w:rFonts w:asciiTheme="minorHAnsi" w:hAnsiTheme="minorHAnsi" w:cstheme="minorHAnsi"/>
          <w:color w:val="000000" w:themeColor="text1"/>
          <w:highlight w:val="green"/>
          <w:u w:val="single"/>
        </w:rPr>
        <w:t xml:space="preserve"> of reward</w:t>
      </w:r>
      <w:r w:rsidRPr="00325AFB">
        <w:rPr>
          <w:rFonts w:asciiTheme="minorHAnsi" w:hAnsiTheme="minorHAnsi" w:cstheme="minorHAnsi"/>
          <w:color w:val="000000" w:themeColor="text1"/>
          <w:u w:val="single"/>
        </w:rPr>
        <w:t xml:space="preserve"> function. We are attracted by</w:t>
      </w:r>
      <w:r w:rsidRPr="00325AFB">
        <w:rPr>
          <w:rFonts w:asciiTheme="minorHAnsi" w:hAnsiTheme="minorHAnsi" w:cstheme="minorHAnsi"/>
          <w:color w:val="000000" w:themeColor="text1"/>
          <w:sz w:val="16"/>
        </w:rPr>
        <w:t xml:space="preserve"> most </w:t>
      </w:r>
      <w:r w:rsidRPr="00325AFB">
        <w:rPr>
          <w:rFonts w:asciiTheme="minorHAnsi" w:hAnsiTheme="minorHAnsi" w:cstheme="minorHAnsi"/>
          <w:color w:val="000000" w:themeColor="text1"/>
          <w:u w:val="single"/>
        </w:rPr>
        <w:t>rewards and exert intense efforts to obtain them</w:t>
      </w:r>
      <w:r w:rsidRPr="00325AFB">
        <w:rPr>
          <w:rFonts w:asciiTheme="minorHAnsi" w:hAnsiTheme="minorHAnsi" w:cstheme="minorHAnsi"/>
          <w:color w:val="000000" w:themeColor="text1"/>
          <w:sz w:val="16"/>
        </w:rPr>
        <w:t xml:space="preserve">, just </w:t>
      </w:r>
      <w:r w:rsidRPr="00325AFB">
        <w:rPr>
          <w:rFonts w:asciiTheme="minorHAnsi" w:hAnsiTheme="minorHAnsi" w:cstheme="minorHAnsi"/>
          <w:color w:val="000000" w:themeColor="text1"/>
          <w:u w:val="single"/>
        </w:rPr>
        <w:t>because they are enjoyable</w:t>
      </w:r>
      <w:r w:rsidRPr="00325AFB">
        <w:rPr>
          <w:rFonts w:asciiTheme="minorHAnsi" w:hAnsiTheme="minorHAnsi" w:cstheme="minorHAnsi"/>
          <w:color w:val="000000" w:themeColor="text1"/>
          <w:sz w:val="16"/>
        </w:rPr>
        <w:t xml:space="preserve"> [10]. </w:t>
      </w:r>
    </w:p>
    <w:p w14:paraId="79A46FC1"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25AFB">
        <w:rPr>
          <w:rFonts w:asciiTheme="minorHAnsi" w:hAnsiTheme="minorHAnsi" w:cstheme="minorHAnsi"/>
          <w:color w:val="000000" w:themeColor="text1"/>
          <w:u w:val="single"/>
        </w:rPr>
        <w:t>using both humans and detailed invasive brain analysis of animals has discovered some critical ways that the brain processes pleasure</w:t>
      </w:r>
      <w:r w:rsidRPr="00325AFB">
        <w:rPr>
          <w:rFonts w:asciiTheme="minorHAnsi" w:hAnsiTheme="minorHAnsi" w:cstheme="minorHAnsi"/>
          <w:color w:val="000000" w:themeColor="text1"/>
          <w:sz w:val="16"/>
        </w:rPr>
        <w:t xml:space="preserve"> [14]. </w:t>
      </w:r>
    </w:p>
    <w:p w14:paraId="346032CE"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u w:val="single"/>
        </w:rPr>
        <w:t>Pleasure as a hallmark of reward is sufficient for defining a reward</w:t>
      </w:r>
      <w:r w:rsidRPr="00325AFB">
        <w:rPr>
          <w:rFonts w:asciiTheme="minorHAnsi" w:hAnsiTheme="minorHAnsi" w:cstheme="minorHAnsi"/>
          <w:color w:val="000000" w:themeColor="text1"/>
          <w:sz w:val="16"/>
        </w:rPr>
        <w:t xml:space="preserve">, but it may not be necessary. </w:t>
      </w:r>
      <w:r w:rsidRPr="00325AFB">
        <w:rPr>
          <w:rFonts w:asciiTheme="minorHAnsi" w:hAnsiTheme="minorHAnsi" w:cstheme="minorHAnsi"/>
          <w:color w:val="000000" w:themeColor="text1"/>
          <w:u w:val="single"/>
        </w:rPr>
        <w:t>A reward may generate positive</w:t>
      </w:r>
      <w:r w:rsidRPr="00325AFB">
        <w:rPr>
          <w:rFonts w:asciiTheme="minorHAnsi" w:hAnsiTheme="minorHAnsi" w:cstheme="minorHAnsi"/>
          <w:color w:val="000000" w:themeColor="text1"/>
          <w:sz w:val="16"/>
        </w:rPr>
        <w:t xml:space="preserve"> learning and approach </w:t>
      </w:r>
      <w:r w:rsidRPr="00325AFB">
        <w:rPr>
          <w:rFonts w:asciiTheme="minorHAnsi" w:hAnsiTheme="minorHAnsi" w:cstheme="minorHAnsi"/>
          <w:color w:val="000000" w:themeColor="text1"/>
          <w:u w:val="single"/>
        </w:rPr>
        <w:t>behavior</w:t>
      </w:r>
      <w:r w:rsidRPr="00325AFB">
        <w:rPr>
          <w:rFonts w:asciiTheme="minorHAnsi" w:hAnsiTheme="minorHAnsi" w:cstheme="minorHAnsi"/>
          <w:color w:val="000000" w:themeColor="text1"/>
          <w:sz w:val="16"/>
        </w:rPr>
        <w:t xml:space="preserve"> simply </w:t>
      </w:r>
      <w:r w:rsidRPr="00325AFB">
        <w:rPr>
          <w:rFonts w:asciiTheme="minorHAnsi" w:hAnsiTheme="minorHAnsi" w:cstheme="minorHAnsi"/>
          <w:color w:val="000000" w:themeColor="text1"/>
          <w:u w:val="single"/>
        </w:rPr>
        <w:t>because it contains substances that are essential for body function.</w:t>
      </w:r>
      <w:r w:rsidRPr="00325AFB">
        <w:rPr>
          <w:rFonts w:asciiTheme="minorHAnsi" w:hAnsiTheme="minorHAnsi" w:cstheme="minorHAnsi"/>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t>
      </w:r>
      <w:r w:rsidRPr="00325AFB">
        <w:rPr>
          <w:rFonts w:asciiTheme="minorHAnsi" w:hAnsiTheme="minorHAnsi" w:cstheme="minorHAnsi"/>
          <w:color w:val="000000" w:themeColor="text1"/>
          <w:sz w:val="16"/>
        </w:rPr>
        <w:lastRenderedPageBreak/>
        <w:t xml:space="preserve">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989CDB1"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Evolutionary theories of pleasure: The love connection BO:D </w:t>
      </w:r>
    </w:p>
    <w:p w14:paraId="66A4FCBB"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Charles Darwin and other biological scientists that have examined the biological </w:t>
      </w:r>
      <w:r w:rsidRPr="00325AFB">
        <w:rPr>
          <w:rFonts w:asciiTheme="minorHAnsi" w:hAnsiTheme="minorHAnsi" w:cstheme="minorHAnsi"/>
          <w:color w:val="000000" w:themeColor="text1"/>
          <w:u w:val="single"/>
        </w:rPr>
        <w:t>evolution and its basic principles found</w:t>
      </w:r>
      <w:r w:rsidRPr="00325AFB">
        <w:rPr>
          <w:rFonts w:asciiTheme="minorHAnsi" w:hAnsiTheme="minorHAnsi" w:cstheme="minorHAnsi"/>
          <w:color w:val="000000" w:themeColor="text1"/>
          <w:sz w:val="16"/>
        </w:rPr>
        <w:t xml:space="preserve"> various </w:t>
      </w:r>
      <w:r w:rsidRPr="00325AFB">
        <w:rPr>
          <w:rFonts w:asciiTheme="minorHAnsi" w:hAnsiTheme="minorHAnsi" w:cstheme="minorHAnsi"/>
          <w:color w:val="000000" w:themeColor="text1"/>
          <w:u w:val="single"/>
        </w:rPr>
        <w:t>mechanisms that steer behavior and biological development.</w:t>
      </w:r>
      <w:r w:rsidRPr="00325AFB">
        <w:rPr>
          <w:rFonts w:asciiTheme="minorHAnsi" w:hAnsiTheme="minorHAnsi" w:cstheme="minorHAnsi"/>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2806E52"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It is well established that modern biological theory conjectures that </w:t>
      </w:r>
      <w:r w:rsidRPr="00325AFB">
        <w:rPr>
          <w:rFonts w:asciiTheme="minorHAnsi" w:hAnsiTheme="minorHAnsi" w:cstheme="minorHAnsi"/>
          <w:b/>
          <w:bCs/>
          <w:color w:val="000000" w:themeColor="text1"/>
          <w:highlight w:val="green"/>
          <w:u w:val="single"/>
        </w:rPr>
        <w:t>organisms are</w:t>
      </w:r>
      <w:r w:rsidRPr="00325AFB">
        <w:rPr>
          <w:rFonts w:asciiTheme="minorHAnsi" w:hAnsiTheme="minorHAnsi" w:cstheme="minorHAnsi"/>
          <w:color w:val="000000" w:themeColor="text1"/>
          <w:u w:val="single"/>
        </w:rPr>
        <w:t xml:space="preserve"> the </w:t>
      </w:r>
      <w:r w:rsidRPr="00325AFB">
        <w:rPr>
          <w:rFonts w:asciiTheme="minorHAnsi" w:hAnsiTheme="minorHAnsi" w:cstheme="minorHAnsi"/>
          <w:b/>
          <w:bCs/>
          <w:color w:val="000000" w:themeColor="text1"/>
          <w:highlight w:val="green"/>
          <w:u w:val="single"/>
        </w:rPr>
        <w:t>result of evolutionary competition.</w:t>
      </w:r>
      <w:r w:rsidRPr="00325AFB">
        <w:rPr>
          <w:rFonts w:asciiTheme="minorHAnsi" w:hAnsiTheme="minorHAnsi" w:cstheme="minorHAnsi"/>
          <w:color w:val="000000" w:themeColor="text1"/>
          <w:sz w:val="16"/>
        </w:rPr>
        <w:t xml:space="preserve"> In fact, Richard </w:t>
      </w:r>
      <w:r w:rsidRPr="00325AFB">
        <w:rPr>
          <w:rFonts w:asciiTheme="minorHAnsi" w:hAnsiTheme="minorHAnsi" w:cstheme="minorHAnsi"/>
          <w:color w:val="000000" w:themeColor="text1"/>
          <w:u w:val="single"/>
        </w:rPr>
        <w:t>Dawkins stresses gene survival and propagation as the basic mechanism of life</w:t>
      </w:r>
      <w:r w:rsidRPr="00325AFB">
        <w:rPr>
          <w:rFonts w:asciiTheme="minorHAnsi" w:hAnsiTheme="minorHAnsi" w:cstheme="minorHAnsi"/>
          <w:color w:val="000000" w:themeColor="text1"/>
          <w:sz w:val="16"/>
        </w:rPr>
        <w:t xml:space="preserve"> [20]. Only genes that lead to </w:t>
      </w:r>
      <w:r w:rsidRPr="00325AFB">
        <w:rPr>
          <w:rFonts w:asciiTheme="minorHAnsi" w:hAnsiTheme="minorHAnsi" w:cstheme="minorHAnsi"/>
          <w:color w:val="000000" w:themeColor="text1"/>
          <w:u w:val="single"/>
        </w:rPr>
        <w:t>the fittest phenotype will make it.</w:t>
      </w:r>
      <w:r w:rsidRPr="00325AFB">
        <w:rPr>
          <w:rFonts w:asciiTheme="minorHAnsi" w:hAnsiTheme="minorHAnsi" w:cstheme="minorHAnsi"/>
          <w:color w:val="000000" w:themeColor="text1"/>
          <w:sz w:val="16"/>
        </w:rPr>
        <w:t xml:space="preserve"> It is noteworthy that the phenotype is selected based on behavior that maximizes gene propagation. To do so, the phenotype must survive and generate offspring, and be better at it than its competitors. Thus, </w:t>
      </w:r>
      <w:r w:rsidRPr="00325AFB">
        <w:rPr>
          <w:rFonts w:asciiTheme="minorHAnsi" w:hAnsiTheme="minorHAnsi" w:cstheme="minorHAnsi"/>
          <w:color w:val="000000" w:themeColor="text1"/>
          <w:u w:val="single"/>
        </w:rPr>
        <w:t xml:space="preserve">the ultimate, distal function of </w:t>
      </w:r>
      <w:r w:rsidRPr="00325AFB">
        <w:rPr>
          <w:rFonts w:asciiTheme="minorHAnsi" w:hAnsiTheme="minorHAnsi" w:cstheme="minorHAnsi"/>
          <w:color w:val="000000" w:themeColor="text1"/>
          <w:highlight w:val="green"/>
          <w:u w:val="single"/>
        </w:rPr>
        <w:t>rewards</w:t>
      </w:r>
      <w:r w:rsidRPr="00325AFB">
        <w:rPr>
          <w:rFonts w:asciiTheme="minorHAnsi" w:hAnsiTheme="minorHAnsi" w:cstheme="minorHAnsi"/>
          <w:color w:val="000000" w:themeColor="text1"/>
          <w:u w:val="single"/>
        </w:rPr>
        <w:t xml:space="preserve"> is to </w:t>
      </w:r>
      <w:r w:rsidRPr="00325AFB">
        <w:rPr>
          <w:rFonts w:asciiTheme="minorHAnsi" w:hAnsiTheme="minorHAnsi" w:cstheme="minorHAnsi"/>
          <w:color w:val="000000" w:themeColor="text1"/>
          <w:highlight w:val="green"/>
          <w:u w:val="single"/>
        </w:rPr>
        <w:t>increase</w:t>
      </w:r>
      <w:r w:rsidRPr="00325AFB">
        <w:rPr>
          <w:rFonts w:asciiTheme="minorHAnsi" w:hAnsiTheme="minorHAnsi" w:cstheme="minorHAnsi"/>
          <w:color w:val="000000" w:themeColor="text1"/>
          <w:u w:val="single"/>
        </w:rPr>
        <w:t xml:space="preserve"> evolutionary </w:t>
      </w:r>
      <w:r w:rsidRPr="00325AFB">
        <w:rPr>
          <w:rFonts w:asciiTheme="minorHAnsi" w:hAnsiTheme="minorHAnsi" w:cstheme="minorHAnsi"/>
          <w:color w:val="000000" w:themeColor="text1"/>
          <w:highlight w:val="green"/>
          <w:u w:val="single"/>
        </w:rPr>
        <w:t>fitness</w:t>
      </w:r>
      <w:r w:rsidRPr="00325AFB">
        <w:rPr>
          <w:rFonts w:asciiTheme="minorHAnsi" w:hAnsiTheme="minorHAnsi" w:cstheme="minorHAnsi"/>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4151834" w14:textId="77777777" w:rsidR="00A436E9" w:rsidRPr="00325AFB" w:rsidRDefault="00A436E9" w:rsidP="00A436E9">
      <w:pPr>
        <w:rPr>
          <w:rFonts w:asciiTheme="minorHAnsi" w:hAnsiTheme="minorHAnsi" w:cstheme="minorHAnsi"/>
          <w:color w:val="000000" w:themeColor="text1"/>
          <w:sz w:val="16"/>
          <w:szCs w:val="16"/>
          <w:u w:val="single"/>
        </w:rPr>
      </w:pPr>
      <w:r w:rsidRPr="00325AFB">
        <w:rPr>
          <w:rFonts w:asciiTheme="minorHAnsi" w:hAnsiTheme="minorHAnsi" w:cstheme="minorHAnsi"/>
          <w:color w:val="000000" w:themeColor="text1"/>
          <w:u w:val="single"/>
        </w:rPr>
        <w:t>Behavioral reward functions have evolved to help individuals to survive and propagate their genes</w:t>
      </w:r>
      <w:r w:rsidRPr="00325AFB">
        <w:rPr>
          <w:rFonts w:asciiTheme="minorHAnsi" w:hAnsiTheme="minorHAnsi" w:cstheme="minorHAnsi"/>
          <w:color w:val="000000" w:themeColor="text1"/>
          <w:sz w:val="16"/>
        </w:rPr>
        <w:t xml:space="preserve">. Apparently, </w:t>
      </w:r>
      <w:r w:rsidRPr="00325AFB">
        <w:rPr>
          <w:rFonts w:asciiTheme="minorHAnsi" w:hAnsiTheme="minorHAnsi" w:cstheme="minorHAnsi"/>
          <w:color w:val="000000" w:themeColor="text1"/>
          <w:u w:val="single"/>
        </w:rPr>
        <w:t>people need to live well and long enough to reproduce.</w:t>
      </w:r>
      <w:r w:rsidRPr="00325AFB">
        <w:rPr>
          <w:rFonts w:asciiTheme="minorHAnsi" w:hAnsiTheme="minorHAnsi" w:cstheme="minorHAnsi"/>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25AFB">
        <w:rPr>
          <w:rFonts w:asciiTheme="minorHAnsi" w:hAnsiTheme="minorHAnsi" w:cstheme="minorHAnsi"/>
          <w:color w:val="000000" w:themeColor="text1"/>
          <w:u w:val="single"/>
        </w:rPr>
        <w:t>any small edge will ultimately result in evolutionary advantage</w:t>
      </w:r>
      <w:r w:rsidRPr="00325AFB">
        <w:rPr>
          <w:rFonts w:asciiTheme="minorHAnsi" w:hAnsiTheme="minorHAnsi" w:cstheme="minorHAnsi"/>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25AFB">
        <w:rPr>
          <w:rFonts w:asciiTheme="minorHAnsi" w:hAnsiTheme="minorHAnsi" w:cstheme="minorHAnsi"/>
          <w:color w:val="000000" w:themeColor="text1"/>
          <w:u w:val="single"/>
        </w:rPr>
        <w:t>Thus</w:t>
      </w:r>
      <w:proofErr w:type="gramEnd"/>
      <w:r w:rsidRPr="00325AFB">
        <w:rPr>
          <w:rFonts w:asciiTheme="minorHAnsi" w:hAnsiTheme="minorHAnsi" w:cstheme="minorHAnsi"/>
          <w:color w:val="000000" w:themeColor="text1"/>
          <w:u w:val="single"/>
        </w:rPr>
        <w:t xml:space="preserve"> the distal reward function in gene propagation and evolutionary fitness defines the proximal reward functions that we see</w:t>
      </w:r>
      <w:r w:rsidRPr="00325AFB">
        <w:rPr>
          <w:rFonts w:asciiTheme="minorHAnsi" w:hAnsiTheme="minorHAnsi" w:cstheme="minorHAnsi"/>
          <w:color w:val="000000" w:themeColor="text1"/>
          <w:sz w:val="16"/>
        </w:rPr>
        <w:t xml:space="preserve"> in everyday behavior. </w:t>
      </w:r>
      <w:r w:rsidRPr="00325AFB">
        <w:rPr>
          <w:rFonts w:asciiTheme="minorHAnsi" w:hAnsiTheme="minorHAnsi" w:cstheme="minorHAnsi"/>
          <w:color w:val="000000" w:themeColor="text1"/>
          <w:u w:val="single"/>
        </w:rPr>
        <w:t xml:space="preserve">That is why </w:t>
      </w:r>
      <w:r w:rsidRPr="00325AFB">
        <w:rPr>
          <w:rFonts w:asciiTheme="minorHAnsi" w:hAnsiTheme="minorHAnsi" w:cstheme="minorHAnsi"/>
          <w:color w:val="000000" w:themeColor="text1"/>
          <w:highlight w:val="green"/>
          <w:u w:val="single"/>
        </w:rPr>
        <w:t>foods, drinks, mates, and offspring are rewarding.</w:t>
      </w:r>
    </w:p>
    <w:p w14:paraId="684E699D"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There have been theories linking pleasure as a required component of health benefits </w:t>
      </w:r>
      <w:proofErr w:type="spellStart"/>
      <w:r w:rsidRPr="00325AFB">
        <w:rPr>
          <w:rFonts w:asciiTheme="minorHAnsi" w:hAnsiTheme="minorHAnsi" w:cstheme="minorHAnsi"/>
          <w:color w:val="000000" w:themeColor="text1"/>
          <w:sz w:val="16"/>
        </w:rPr>
        <w:t>salutogenesis</w:t>
      </w:r>
      <w:proofErr w:type="spellEnd"/>
      <w:r w:rsidRPr="00325AFB">
        <w:rPr>
          <w:rFonts w:asciiTheme="minorHAnsi" w:hAnsiTheme="minorHAnsi" w:cstheme="minorHAnsi"/>
          <w:color w:val="000000" w:themeColor="text1"/>
          <w:sz w:val="16"/>
        </w:rPr>
        <w:t>, (</w:t>
      </w:r>
      <w:proofErr w:type="spellStart"/>
      <w:r w:rsidRPr="00325AFB">
        <w:rPr>
          <w:rFonts w:asciiTheme="minorHAnsi" w:hAnsiTheme="minorHAnsi" w:cstheme="minorHAnsi"/>
          <w:color w:val="000000" w:themeColor="text1"/>
          <w:sz w:val="16"/>
        </w:rPr>
        <w:t>salugenesis</w:t>
      </w:r>
      <w:proofErr w:type="spellEnd"/>
      <w:r w:rsidRPr="00325AFB">
        <w:rPr>
          <w:rFonts w:asciiTheme="minorHAnsi" w:hAnsiTheme="minorHAnsi" w:cstheme="minorHAnsi"/>
          <w:color w:val="000000" w:themeColor="text1"/>
          <w:sz w:val="16"/>
        </w:rPr>
        <w:t xml:space="preserve">). In essence, under these terms, </w:t>
      </w:r>
      <w:r w:rsidRPr="00325AFB">
        <w:rPr>
          <w:rFonts w:asciiTheme="minorHAnsi" w:hAnsiTheme="minorHAnsi" w:cstheme="minorHAnsi"/>
          <w:color w:val="000000" w:themeColor="text1"/>
          <w:u w:val="single"/>
        </w:rPr>
        <w:t>pleasure is described as a state or feeling of happiness and satisfaction resulting from an experience that one enjoys.</w:t>
      </w:r>
      <w:r w:rsidRPr="00325AFB">
        <w:rPr>
          <w:rFonts w:asciiTheme="minorHAnsi" w:hAnsiTheme="minorHAnsi" w:cstheme="minorHAnsi"/>
          <w:color w:val="000000" w:themeColor="text1"/>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25AFB">
        <w:rPr>
          <w:rFonts w:asciiTheme="minorHAnsi" w:hAnsiTheme="minorHAnsi" w:cstheme="minorHAnsi"/>
          <w:color w:val="000000" w:themeColor="text1"/>
          <w:sz w:val="16"/>
        </w:rPr>
        <w:t>morphinergic</w:t>
      </w:r>
      <w:proofErr w:type="spellEnd"/>
      <w:r w:rsidRPr="00325AFB">
        <w:rPr>
          <w:rFonts w:asciiTheme="minorHAnsi" w:hAnsiTheme="minorHAnsi" w:cstheme="minorHAnsi"/>
          <w:color w:val="000000" w:themeColor="text1"/>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25AFB">
        <w:rPr>
          <w:rFonts w:asciiTheme="minorHAnsi" w:hAnsiTheme="minorHAnsi" w:cstheme="minorHAnsi"/>
          <w:color w:val="000000" w:themeColor="text1"/>
          <w:sz w:val="16"/>
        </w:rPr>
        <w:t>hypodopaminergia</w:t>
      </w:r>
      <w:proofErr w:type="spellEnd"/>
      <w:r w:rsidRPr="00325AFB">
        <w:rPr>
          <w:rFonts w:asciiTheme="minorHAnsi" w:hAnsiTheme="minorHAnsi" w:cstheme="minorHAnsi"/>
          <w:color w:val="000000" w:themeColor="text1"/>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336AD70"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3A86FC4"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Finding happiness is different between apes and humans </w:t>
      </w:r>
    </w:p>
    <w:p w14:paraId="6FD47004"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25AFB">
        <w:rPr>
          <w:rFonts w:asciiTheme="minorHAnsi" w:hAnsiTheme="minorHAnsi" w:cstheme="minorHAnsi"/>
          <w:color w:val="000000" w:themeColor="text1"/>
          <w:sz w:val="16"/>
        </w:rPr>
        <w:t>all of</w:t>
      </w:r>
      <w:proofErr w:type="gramEnd"/>
      <w:r w:rsidRPr="00325AFB">
        <w:rPr>
          <w:rFonts w:asciiTheme="minorHAnsi" w:hAnsiTheme="minorHAnsi" w:cstheme="minorHAnsi"/>
          <w:color w:val="000000" w:themeColor="text1"/>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43DA4409"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Remarkably, there are </w:t>
      </w:r>
      <w:r w:rsidRPr="00325AFB">
        <w:rPr>
          <w:rFonts w:asciiTheme="minorHAnsi" w:hAnsiTheme="minorHAnsi" w:cstheme="minorHAnsi"/>
          <w:color w:val="000000" w:themeColor="text1"/>
          <w:u w:val="single"/>
        </w:rPr>
        <w:t>pathways for ordinary liking and pleasure</w:t>
      </w:r>
      <w:r w:rsidRPr="00325AFB">
        <w:rPr>
          <w:rFonts w:asciiTheme="minorHAnsi" w:hAnsiTheme="minorHAnsi" w:cstheme="minorHAnsi"/>
          <w:color w:val="000000" w:themeColor="text1"/>
          <w:sz w:val="16"/>
        </w:rPr>
        <w:t xml:space="preserve">, which </w:t>
      </w:r>
      <w:r w:rsidRPr="00325AFB">
        <w:rPr>
          <w:rFonts w:asciiTheme="minorHAnsi" w:hAnsiTheme="minorHAnsi" w:cstheme="minorHAnsi"/>
          <w:color w:val="000000" w:themeColor="text1"/>
          <w:u w:val="single"/>
        </w:rPr>
        <w:t>are limited in scope</w:t>
      </w:r>
      <w:r w:rsidRPr="00325AFB">
        <w:rPr>
          <w:rFonts w:asciiTheme="minorHAnsi" w:hAnsiTheme="minorHAnsi" w:cstheme="minorHAnsi"/>
          <w:color w:val="000000" w:themeColor="text1"/>
          <w:sz w:val="16"/>
        </w:rPr>
        <w:t xml:space="preserve"> as described above in this commentary. However, </w:t>
      </w:r>
      <w:r w:rsidRPr="00325AFB">
        <w:rPr>
          <w:rFonts w:asciiTheme="minorHAnsi" w:hAnsiTheme="minorHAnsi" w:cstheme="minorHAnsi"/>
          <w:color w:val="000000" w:themeColor="text1"/>
          <w:u w:val="single"/>
        </w:rPr>
        <w:t xml:space="preserve">there are </w:t>
      </w:r>
      <w:r w:rsidRPr="00325AFB">
        <w:rPr>
          <w:rFonts w:asciiTheme="minorHAnsi" w:hAnsiTheme="minorHAnsi" w:cstheme="minorHAnsi"/>
          <w:b/>
          <w:bCs/>
          <w:color w:val="000000" w:themeColor="text1"/>
          <w:highlight w:val="green"/>
          <w:u w:val="single"/>
        </w:rPr>
        <w:t>many brain regions</w:t>
      </w:r>
      <w:r w:rsidRPr="00325AFB">
        <w:rPr>
          <w:rFonts w:asciiTheme="minorHAnsi" w:hAnsiTheme="minorHAnsi" w:cstheme="minorHAnsi"/>
          <w:color w:val="000000" w:themeColor="text1"/>
          <w:sz w:val="16"/>
        </w:rPr>
        <w:t xml:space="preserve">, often termed hot and cold spots, </w:t>
      </w:r>
      <w:r w:rsidRPr="00325AFB">
        <w:rPr>
          <w:rFonts w:asciiTheme="minorHAnsi" w:hAnsiTheme="minorHAnsi" w:cstheme="minorHAnsi"/>
          <w:color w:val="000000" w:themeColor="text1"/>
          <w:u w:val="single"/>
        </w:rPr>
        <w:t xml:space="preserve">that significantly </w:t>
      </w:r>
      <w:r w:rsidRPr="00325AFB">
        <w:rPr>
          <w:rFonts w:asciiTheme="minorHAnsi" w:hAnsiTheme="minorHAnsi" w:cstheme="minorHAnsi"/>
          <w:b/>
          <w:bCs/>
          <w:color w:val="000000" w:themeColor="text1"/>
          <w:highlight w:val="green"/>
          <w:u w:val="single"/>
        </w:rPr>
        <w:t>modulate</w:t>
      </w:r>
      <w:r w:rsidRPr="00325AFB">
        <w:rPr>
          <w:rFonts w:asciiTheme="minorHAnsi" w:hAnsiTheme="minorHAnsi" w:cstheme="minorHAnsi"/>
          <w:color w:val="000000" w:themeColor="text1"/>
          <w:sz w:val="16"/>
        </w:rPr>
        <w:t xml:space="preserve"> (increase or decrease) </w:t>
      </w:r>
      <w:r w:rsidRPr="00325AFB">
        <w:rPr>
          <w:rFonts w:asciiTheme="minorHAnsi" w:hAnsiTheme="minorHAnsi" w:cstheme="minorHAnsi"/>
          <w:color w:val="000000" w:themeColor="text1"/>
          <w:u w:val="single"/>
        </w:rPr>
        <w:t xml:space="preserve">our </w:t>
      </w:r>
      <w:r w:rsidRPr="00325AFB">
        <w:rPr>
          <w:rFonts w:asciiTheme="minorHAnsi" w:hAnsiTheme="minorHAnsi" w:cstheme="minorHAnsi"/>
          <w:b/>
          <w:bCs/>
          <w:color w:val="000000" w:themeColor="text1"/>
          <w:highlight w:val="green"/>
          <w:u w:val="single"/>
        </w:rPr>
        <w:t>pleasure or</w:t>
      </w:r>
      <w:r w:rsidRPr="00325AFB">
        <w:rPr>
          <w:rFonts w:asciiTheme="minorHAnsi" w:hAnsiTheme="minorHAnsi" w:cstheme="minorHAnsi"/>
          <w:color w:val="000000" w:themeColor="text1"/>
          <w:u w:val="single"/>
        </w:rPr>
        <w:t xml:space="preserve"> even produce</w:t>
      </w:r>
      <w:r w:rsidRPr="00325AFB">
        <w:rPr>
          <w:rFonts w:asciiTheme="minorHAnsi" w:hAnsiTheme="minorHAnsi" w:cstheme="minorHAnsi"/>
          <w:b/>
          <w:bCs/>
          <w:color w:val="000000" w:themeColor="text1"/>
          <w:u w:val="single"/>
        </w:rPr>
        <w:t xml:space="preserve"> </w:t>
      </w:r>
      <w:r w:rsidRPr="00325AFB">
        <w:rPr>
          <w:rFonts w:asciiTheme="minorHAnsi" w:hAnsiTheme="minorHAnsi" w:cstheme="minorHAnsi"/>
          <w:b/>
          <w:bCs/>
          <w:color w:val="000000" w:themeColor="text1"/>
          <w:highlight w:val="green"/>
          <w:u w:val="single"/>
        </w:rPr>
        <w:t>the opposite</w:t>
      </w:r>
      <w:r w:rsidRPr="00325AFB">
        <w:rPr>
          <w:rFonts w:asciiTheme="minorHAnsi" w:hAnsiTheme="minorHAnsi" w:cstheme="minorHAnsi"/>
          <w:color w:val="000000" w:themeColor="text1"/>
          <w:sz w:val="16"/>
        </w:rPr>
        <w:t xml:space="preserve"> of pleasure— that is </w:t>
      </w:r>
      <w:r w:rsidRPr="00325AFB">
        <w:rPr>
          <w:rFonts w:asciiTheme="minorHAnsi" w:hAnsiTheme="minorHAnsi" w:cstheme="minorHAnsi"/>
          <w:color w:val="000000" w:themeColor="text1"/>
          <w:u w:val="single"/>
        </w:rPr>
        <w:t>disgust and fear</w:t>
      </w:r>
      <w:r w:rsidRPr="00325AFB">
        <w:rPr>
          <w:rFonts w:asciiTheme="minorHAnsi" w:hAnsiTheme="minorHAnsi" w:cstheme="minorHAnsi"/>
          <w:color w:val="000000" w:themeColor="text1"/>
          <w:sz w:val="16"/>
        </w:rPr>
        <w:t xml:space="preserve"> [39]. </w:t>
      </w:r>
      <w:r w:rsidRPr="00325AFB">
        <w:rPr>
          <w:rFonts w:asciiTheme="minorHAnsi" w:hAnsiTheme="minorHAnsi" w:cstheme="minorHAnsi"/>
          <w:color w:val="000000" w:themeColor="text1"/>
          <w:u w:val="single"/>
        </w:rPr>
        <w:t>One</w:t>
      </w:r>
      <w:r w:rsidRPr="00325AFB">
        <w:rPr>
          <w:rFonts w:asciiTheme="minorHAnsi" w:hAnsiTheme="minorHAnsi" w:cstheme="minorHAnsi"/>
          <w:color w:val="000000" w:themeColor="text1"/>
          <w:sz w:val="16"/>
        </w:rPr>
        <w:t xml:space="preserve"> specific </w:t>
      </w:r>
      <w:r w:rsidRPr="00325AFB">
        <w:rPr>
          <w:rFonts w:asciiTheme="minorHAnsi" w:hAnsiTheme="minorHAnsi" w:cstheme="minorHAnsi"/>
          <w:color w:val="000000" w:themeColor="text1"/>
          <w:u w:val="single"/>
        </w:rPr>
        <w:t>region</w:t>
      </w:r>
      <w:r w:rsidRPr="00325AFB">
        <w:rPr>
          <w:rFonts w:asciiTheme="minorHAnsi" w:hAnsiTheme="minorHAnsi" w:cstheme="minorHAnsi"/>
          <w:color w:val="000000" w:themeColor="text1"/>
          <w:sz w:val="16"/>
        </w:rPr>
        <w:t xml:space="preserve"> of the nucleus </w:t>
      </w:r>
      <w:proofErr w:type="spellStart"/>
      <w:r w:rsidRPr="00325AFB">
        <w:rPr>
          <w:rFonts w:asciiTheme="minorHAnsi" w:hAnsiTheme="minorHAnsi" w:cstheme="minorHAnsi"/>
          <w:color w:val="000000" w:themeColor="text1"/>
          <w:sz w:val="16"/>
        </w:rPr>
        <w:t>accumbens</w:t>
      </w:r>
      <w:proofErr w:type="spellEnd"/>
      <w:r w:rsidRPr="00325AFB">
        <w:rPr>
          <w:rFonts w:asciiTheme="minorHAnsi" w:hAnsiTheme="minorHAnsi" w:cstheme="minorHAnsi"/>
          <w:color w:val="000000" w:themeColor="text1"/>
          <w:sz w:val="16"/>
        </w:rPr>
        <w:t xml:space="preserve"> </w:t>
      </w:r>
      <w:r w:rsidRPr="00325AFB">
        <w:rPr>
          <w:rFonts w:asciiTheme="minorHAnsi" w:hAnsiTheme="minorHAnsi" w:cstheme="minorHAnsi"/>
          <w:color w:val="000000" w:themeColor="text1"/>
          <w:u w:val="single"/>
        </w:rPr>
        <w:t xml:space="preserve">is organized like a computer keyboard, with </w:t>
      </w:r>
      <w:proofErr w:type="gramStart"/>
      <w:r w:rsidRPr="00325AFB">
        <w:rPr>
          <w:rFonts w:asciiTheme="minorHAnsi" w:hAnsiTheme="minorHAnsi" w:cstheme="minorHAnsi"/>
          <w:color w:val="000000" w:themeColor="text1"/>
          <w:u w:val="single"/>
        </w:rPr>
        <w:t>particular stimulus</w:t>
      </w:r>
      <w:proofErr w:type="gramEnd"/>
      <w:r w:rsidRPr="00325AFB">
        <w:rPr>
          <w:rFonts w:asciiTheme="minorHAnsi" w:hAnsiTheme="minorHAnsi" w:cstheme="minorHAnsi"/>
          <w:color w:val="000000" w:themeColor="text1"/>
          <w:u w:val="single"/>
        </w:rPr>
        <w:t xml:space="preserve"> triggers in rows</w:t>
      </w:r>
      <w:r w:rsidRPr="00325AFB">
        <w:rPr>
          <w:rFonts w:asciiTheme="minorHAnsi" w:hAnsiTheme="minorHAnsi" w:cstheme="minorHAnsi"/>
          <w:color w:val="000000" w:themeColor="text1"/>
          <w:sz w:val="16"/>
        </w:rPr>
        <w:t xml:space="preserve">— producing an increase and decrease of pleasure and disgust. Moreover, </w:t>
      </w:r>
      <w:r w:rsidRPr="00325AFB">
        <w:rPr>
          <w:rFonts w:asciiTheme="minorHAnsi" w:hAnsiTheme="minorHAnsi" w:cstheme="minorHAnsi"/>
          <w:color w:val="000000" w:themeColor="text1"/>
          <w:u w:val="single"/>
        </w:rPr>
        <w:t>the cortex has unique roles in the cognitive evaluation of our feelings of pleasure</w:t>
      </w:r>
      <w:r w:rsidRPr="00325AFB">
        <w:rPr>
          <w:rFonts w:asciiTheme="minorHAnsi" w:hAnsiTheme="minorHAnsi" w:cstheme="minorHAnsi"/>
          <w:color w:val="000000" w:themeColor="text1"/>
          <w:sz w:val="16"/>
        </w:rPr>
        <w:t xml:space="preserve"> [40]. Importantly, the interplay of these multiple triggers and the higher brain centers in the prefrontal cortex are very intricate and are just being uncovered. </w:t>
      </w:r>
    </w:p>
    <w:p w14:paraId="2770ED68"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Desire and reward centers </w:t>
      </w:r>
    </w:p>
    <w:p w14:paraId="325063FB"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It is surprising that many different sources of pleasure activate the same circuits between the </w:t>
      </w:r>
      <w:proofErr w:type="spellStart"/>
      <w:r w:rsidRPr="00325AFB">
        <w:rPr>
          <w:rFonts w:asciiTheme="minorHAnsi" w:hAnsiTheme="minorHAnsi" w:cstheme="minorHAnsi"/>
          <w:color w:val="000000" w:themeColor="text1"/>
          <w:sz w:val="16"/>
        </w:rPr>
        <w:t>mesocorticolimbic</w:t>
      </w:r>
      <w:proofErr w:type="spellEnd"/>
      <w:r w:rsidRPr="00325AFB">
        <w:rPr>
          <w:rFonts w:asciiTheme="minorHAnsi" w:hAnsiTheme="minorHAnsi" w:cstheme="minorHAnsi"/>
          <w:color w:val="000000" w:themeColor="text1"/>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1186CAC"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simplest terms, the well-established mesolimbic system is a dopamine circuit for reward. It starts in the ventral tegmental area (VTA) of the midbrain and travels to the nucleus </w:t>
      </w:r>
      <w:proofErr w:type="spellStart"/>
      <w:r w:rsidRPr="00325AFB">
        <w:rPr>
          <w:rFonts w:asciiTheme="minorHAnsi" w:hAnsiTheme="minorHAnsi" w:cstheme="minorHAnsi"/>
          <w:color w:val="000000" w:themeColor="text1"/>
          <w:sz w:val="16"/>
        </w:rPr>
        <w:t>accumbens</w:t>
      </w:r>
      <w:proofErr w:type="spellEnd"/>
      <w:r w:rsidRPr="00325AFB">
        <w:rPr>
          <w:rFonts w:asciiTheme="minorHAnsi" w:hAnsiTheme="minorHAnsi" w:cstheme="minorHAnsi"/>
          <w:color w:val="000000" w:themeColor="text1"/>
          <w:sz w:val="16"/>
        </w:rPr>
        <w:t xml:space="preserve"> (Figure 2). It is the cornerstone target to all addictions. The VTA is encompassed with neurons using glutamate, GABA, and dopamine. The nucleus </w:t>
      </w:r>
      <w:proofErr w:type="spellStart"/>
      <w:r w:rsidRPr="00325AFB">
        <w:rPr>
          <w:rFonts w:asciiTheme="minorHAnsi" w:hAnsiTheme="minorHAnsi" w:cstheme="minorHAnsi"/>
          <w:color w:val="000000" w:themeColor="text1"/>
          <w:sz w:val="16"/>
        </w:rPr>
        <w:t>accumbens</w:t>
      </w:r>
      <w:proofErr w:type="spellEnd"/>
      <w:r w:rsidRPr="00325AFB">
        <w:rPr>
          <w:rFonts w:asciiTheme="minorHAnsi" w:hAnsiTheme="minorHAnsi" w:cstheme="minorHAnsi"/>
          <w:color w:val="000000" w:themeColor="text1"/>
          <w:sz w:val="16"/>
        </w:rPr>
        <w:t xml:space="preserv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is located within the ventral striatum and is divided into two sub-regions—the motor and limbic regions associated with its core and shell, respectively. The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has spiny neurons that receive dopamine from the VTA and glutamate (a dopamine driver) from the hippocampus, </w:t>
      </w:r>
      <w:proofErr w:type="gramStart"/>
      <w:r w:rsidRPr="00325AFB">
        <w:rPr>
          <w:rFonts w:asciiTheme="minorHAnsi" w:hAnsiTheme="minorHAnsi" w:cstheme="minorHAnsi"/>
          <w:color w:val="000000" w:themeColor="text1"/>
          <w:sz w:val="16"/>
        </w:rPr>
        <w:t>amygdala</w:t>
      </w:r>
      <w:proofErr w:type="gramEnd"/>
      <w:r w:rsidRPr="00325AFB">
        <w:rPr>
          <w:rFonts w:asciiTheme="minorHAnsi" w:hAnsiTheme="minorHAnsi" w:cstheme="minorHAnsi"/>
          <w:color w:val="000000" w:themeColor="text1"/>
          <w:sz w:val="16"/>
        </w:rPr>
        <w:t xml:space="preserve"> and medial prefrontal cortex. Subsequently, the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25AFB">
        <w:rPr>
          <w:rFonts w:asciiTheme="minorHAnsi" w:hAnsiTheme="minorHAnsi" w:cstheme="minorHAnsi"/>
          <w:color w:val="000000" w:themeColor="text1"/>
          <w:sz w:val="16"/>
        </w:rPr>
        <w:t>hypodopaminergia</w:t>
      </w:r>
      <w:proofErr w:type="spellEnd"/>
      <w:r w:rsidRPr="00325AFB">
        <w:rPr>
          <w:rFonts w:asciiTheme="minorHAnsi" w:hAnsiTheme="minorHAnsi" w:cstheme="minorHAnsi"/>
          <w:color w:val="000000" w:themeColor="text1"/>
          <w:sz w:val="16"/>
        </w:rPr>
        <w:t xml:space="preserve"> in the “Brain Reward Cascade” that contribute to addiction and compulsive behaviors [3,6,41]. </w:t>
      </w:r>
    </w:p>
    <w:p w14:paraId="310DF02E"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Furthermore, ordinary </w:t>
      </w:r>
      <w:r w:rsidRPr="00325AFB">
        <w:rPr>
          <w:rFonts w:asciiTheme="minorHAnsi" w:hAnsiTheme="minorHAnsi" w:cstheme="minorHAnsi"/>
          <w:color w:val="000000" w:themeColor="text1"/>
          <w:u w:val="single"/>
        </w:rPr>
        <w:t>“</w:t>
      </w:r>
      <w:r w:rsidRPr="00325AFB">
        <w:rPr>
          <w:rFonts w:asciiTheme="minorHAnsi" w:hAnsiTheme="minorHAnsi" w:cstheme="minorHAnsi"/>
          <w:color w:val="000000" w:themeColor="text1"/>
          <w:highlight w:val="green"/>
          <w:u w:val="single"/>
        </w:rPr>
        <w:t>liking</w:t>
      </w:r>
      <w:r w:rsidRPr="00325AFB">
        <w:rPr>
          <w:rFonts w:asciiTheme="minorHAnsi" w:hAnsiTheme="minorHAnsi" w:cstheme="minorHAnsi"/>
          <w:color w:val="000000" w:themeColor="text1"/>
          <w:u w:val="single"/>
        </w:rPr>
        <w:t xml:space="preserve">” of </w:t>
      </w:r>
      <w:r w:rsidRPr="00325AFB">
        <w:rPr>
          <w:rFonts w:asciiTheme="minorHAnsi" w:hAnsiTheme="minorHAnsi" w:cstheme="minorHAnsi"/>
          <w:color w:val="000000" w:themeColor="text1"/>
          <w:highlight w:val="green"/>
          <w:u w:val="single"/>
        </w:rPr>
        <w:t>something</w:t>
      </w:r>
      <w:r w:rsidRPr="00325AFB">
        <w:rPr>
          <w:rFonts w:asciiTheme="minorHAnsi" w:hAnsiTheme="minorHAnsi" w:cstheme="minorHAnsi"/>
          <w:color w:val="000000" w:themeColor="text1"/>
          <w:u w:val="single"/>
        </w:rPr>
        <w:t xml:space="preserve">, or pure pleasure, is </w:t>
      </w:r>
      <w:r w:rsidRPr="00325AFB">
        <w:rPr>
          <w:rFonts w:asciiTheme="minorHAnsi" w:hAnsiTheme="minorHAnsi" w:cstheme="minorHAnsi"/>
          <w:color w:val="000000" w:themeColor="text1"/>
          <w:highlight w:val="green"/>
          <w:u w:val="single"/>
        </w:rPr>
        <w:t>represented by</w:t>
      </w:r>
      <w:r w:rsidRPr="00325AFB">
        <w:rPr>
          <w:rFonts w:asciiTheme="minorHAnsi" w:hAnsiTheme="minorHAnsi" w:cstheme="minorHAnsi"/>
          <w:color w:val="000000" w:themeColor="text1"/>
          <w:sz w:val="16"/>
        </w:rPr>
        <w:t xml:space="preserve"> small </w:t>
      </w:r>
      <w:r w:rsidRPr="00325AFB">
        <w:rPr>
          <w:rFonts w:asciiTheme="minorHAnsi" w:hAnsiTheme="minorHAnsi" w:cstheme="minorHAnsi"/>
          <w:color w:val="000000" w:themeColor="text1"/>
          <w:highlight w:val="green"/>
          <w:u w:val="single"/>
        </w:rPr>
        <w:t>regions</w:t>
      </w:r>
      <w:r w:rsidRPr="00325AFB">
        <w:rPr>
          <w:rFonts w:asciiTheme="minorHAnsi" w:hAnsiTheme="minorHAnsi" w:cstheme="minorHAnsi"/>
          <w:color w:val="000000" w:themeColor="text1"/>
          <w:sz w:val="16"/>
        </w:rPr>
        <w:t xml:space="preserve"> mainly </w:t>
      </w:r>
      <w:r w:rsidRPr="00325AFB">
        <w:rPr>
          <w:rFonts w:asciiTheme="minorHAnsi" w:hAnsiTheme="minorHAnsi" w:cstheme="minorHAnsi"/>
          <w:color w:val="000000" w:themeColor="text1"/>
          <w:highlight w:val="green"/>
          <w:u w:val="single"/>
        </w:rPr>
        <w:t>in the limbic system</w:t>
      </w:r>
      <w:r w:rsidRPr="00325AFB">
        <w:rPr>
          <w:rFonts w:asciiTheme="minorHAnsi" w:hAnsiTheme="minorHAnsi" w:cstheme="minorHAnsi"/>
          <w:color w:val="000000" w:themeColor="text1"/>
          <w:sz w:val="16"/>
        </w:rPr>
        <w:t xml:space="preserve"> (old reptilian part of the brain). These may be </w:t>
      </w:r>
      <w:r w:rsidRPr="00325AFB">
        <w:rPr>
          <w:rFonts w:asciiTheme="minorHAnsi" w:hAnsiTheme="minorHAnsi" w:cstheme="minorHAnsi"/>
          <w:color w:val="000000" w:themeColor="text1"/>
          <w:u w:val="single"/>
        </w:rPr>
        <w:t>part of larger neural circuits.</w:t>
      </w:r>
      <w:r w:rsidRPr="00325AFB">
        <w:rPr>
          <w:rFonts w:asciiTheme="minorHAnsi" w:hAnsiTheme="minorHAnsi" w:cstheme="minorHAnsi"/>
          <w:color w:val="000000" w:themeColor="text1"/>
          <w:sz w:val="16"/>
        </w:rPr>
        <w:t xml:space="preserve"> In Latin, </w:t>
      </w:r>
      <w:proofErr w:type="spellStart"/>
      <w:r w:rsidRPr="00325AFB">
        <w:rPr>
          <w:rFonts w:asciiTheme="minorHAnsi" w:hAnsiTheme="minorHAnsi" w:cstheme="minorHAnsi"/>
          <w:color w:val="000000" w:themeColor="text1"/>
          <w:sz w:val="16"/>
        </w:rPr>
        <w:t>hedus</w:t>
      </w:r>
      <w:proofErr w:type="spellEnd"/>
      <w:r w:rsidRPr="00325AFB">
        <w:rPr>
          <w:rFonts w:asciiTheme="minorHAnsi" w:hAnsiTheme="minorHAnsi" w:cstheme="minorHAnsi"/>
          <w:color w:val="000000" w:themeColor="text1"/>
          <w:sz w:val="16"/>
        </w:rPr>
        <w:t xml:space="preserve"> is the term for “sweet”; and in Greek, </w:t>
      </w:r>
      <w:proofErr w:type="spellStart"/>
      <w:r w:rsidRPr="00325AFB">
        <w:rPr>
          <w:rFonts w:asciiTheme="minorHAnsi" w:hAnsiTheme="minorHAnsi" w:cstheme="minorHAnsi"/>
          <w:color w:val="000000" w:themeColor="text1"/>
          <w:sz w:val="16"/>
        </w:rPr>
        <w:t>hodone</w:t>
      </w:r>
      <w:proofErr w:type="spellEnd"/>
      <w:r w:rsidRPr="00325AFB">
        <w:rPr>
          <w:rFonts w:asciiTheme="minorHAnsi" w:hAnsiTheme="minorHAnsi" w:cstheme="minorHAnsi"/>
          <w:color w:val="000000" w:themeColor="text1"/>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EC3EB8D"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D306E11" w14:textId="77777777" w:rsidR="00A436E9" w:rsidRPr="00325AFB" w:rsidRDefault="00A436E9" w:rsidP="00A436E9">
      <w:pPr>
        <w:rPr>
          <w:rFonts w:asciiTheme="minorHAnsi" w:hAnsiTheme="minorHAnsi" w:cstheme="minorHAnsi"/>
          <w:color w:val="000000" w:themeColor="text1"/>
          <w:sz w:val="16"/>
        </w:rPr>
      </w:pPr>
      <w:proofErr w:type="gramStart"/>
      <w:r w:rsidRPr="00325AFB">
        <w:rPr>
          <w:rFonts w:asciiTheme="minorHAnsi" w:hAnsiTheme="minorHAnsi" w:cstheme="minorHAnsi"/>
          <w:color w:val="000000" w:themeColor="text1"/>
          <w:sz w:val="16"/>
        </w:rPr>
        <w:t>In an attempt to</w:t>
      </w:r>
      <w:proofErr w:type="gramEnd"/>
      <w:r w:rsidRPr="00325AFB">
        <w:rPr>
          <w:rFonts w:asciiTheme="minorHAnsi" w:hAnsiTheme="minorHAnsi" w:cstheme="minorHAnsi"/>
          <w:color w:val="000000" w:themeColor="text1"/>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25AFB">
        <w:rPr>
          <w:rFonts w:asciiTheme="minorHAnsi" w:hAnsiTheme="minorHAnsi" w:cstheme="minorHAnsi"/>
          <w:color w:val="000000" w:themeColor="text1"/>
          <w:sz w:val="16"/>
        </w:rPr>
        <w:t>a majority of</w:t>
      </w:r>
      <w:proofErr w:type="gramEnd"/>
      <w:r w:rsidRPr="00325AFB">
        <w:rPr>
          <w:rFonts w:asciiTheme="minorHAnsi" w:hAnsiTheme="minorHAnsi" w:cstheme="minorHAnsi"/>
          <w:color w:val="000000" w:themeColor="text1"/>
          <w:sz w:val="16"/>
        </w:rPr>
        <w:t xml:space="preserve"> the scientific evidence. Various neuroimaging studies have shown that anticipated behaviors such as sex and gaming, delicious foods and drugs of abuse all affect brain regions associated with reward </w:t>
      </w:r>
      <w:proofErr w:type="gramStart"/>
      <w:r w:rsidRPr="00325AFB">
        <w:rPr>
          <w:rFonts w:asciiTheme="minorHAnsi" w:hAnsiTheme="minorHAnsi" w:cstheme="minorHAnsi"/>
          <w:color w:val="000000" w:themeColor="text1"/>
          <w:sz w:val="16"/>
        </w:rPr>
        <w:t>networks, and</w:t>
      </w:r>
      <w:proofErr w:type="gramEnd"/>
      <w:r w:rsidRPr="00325AFB">
        <w:rPr>
          <w:rFonts w:asciiTheme="minorHAnsi" w:hAnsiTheme="minorHAnsi" w:cstheme="minorHAnsi"/>
          <w:color w:val="000000" w:themeColor="text1"/>
          <w:sz w:val="16"/>
        </w:rPr>
        <w:t xml:space="preserve"> may not be unidirectional. Drugs of abuse enhance dopamine signaling which sensitizes mesolimbic brain mechanisms that apparently evolved explicitly to attribute incentive salience to various rewards [45]. </w:t>
      </w:r>
    </w:p>
    <w:p w14:paraId="05FB671C"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Addictive substances are voluntarily self-administered, and they enhance (directly or indirectly) dopaminergic synaptic function in the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This activation of the brain reward networks (producing the ecstatic “high” that users seek). Although these circuits were initially thought to encode a set point of hedonic tone, it is now </w:t>
      </w:r>
      <w:proofErr w:type="gramStart"/>
      <w:r w:rsidRPr="00325AFB">
        <w:rPr>
          <w:rFonts w:asciiTheme="minorHAnsi" w:hAnsiTheme="minorHAnsi" w:cstheme="minorHAnsi"/>
          <w:color w:val="000000" w:themeColor="text1"/>
          <w:sz w:val="16"/>
        </w:rPr>
        <w:t>being considered to be</w:t>
      </w:r>
      <w:proofErr w:type="gramEnd"/>
      <w:r w:rsidRPr="00325AFB">
        <w:rPr>
          <w:rFonts w:asciiTheme="minorHAnsi" w:hAnsiTheme="minorHAnsi" w:cstheme="minorHAnsi"/>
          <w:color w:val="000000" w:themeColor="text1"/>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25AFB">
        <w:rPr>
          <w:rFonts w:asciiTheme="minorHAnsi" w:hAnsiTheme="minorHAnsi" w:cstheme="minorHAnsi"/>
          <w:color w:val="000000" w:themeColor="text1"/>
          <w:sz w:val="16"/>
        </w:rPr>
        <w:t>), and</w:t>
      </w:r>
      <w:proofErr w:type="gramEnd"/>
      <w:r w:rsidRPr="00325AFB">
        <w:rPr>
          <w:rFonts w:asciiTheme="minorHAnsi" w:hAnsiTheme="minorHAnsi" w:cstheme="minorHAnsi"/>
          <w:color w:val="000000" w:themeColor="text1"/>
          <w:sz w:val="16"/>
        </w:rPr>
        <w:t xml:space="preserve"> may have an additive effect on vulnerability to various addictions [48]. In this regard, </w:t>
      </w:r>
      <w:proofErr w:type="spellStart"/>
      <w:r w:rsidRPr="00325AFB">
        <w:rPr>
          <w:rFonts w:asciiTheme="minorHAnsi" w:hAnsiTheme="minorHAnsi" w:cstheme="minorHAnsi"/>
          <w:color w:val="000000" w:themeColor="text1"/>
          <w:sz w:val="16"/>
        </w:rPr>
        <w:t>Vanyukov</w:t>
      </w:r>
      <w:proofErr w:type="spellEnd"/>
      <w:r w:rsidRPr="00325AFB">
        <w:rPr>
          <w:rFonts w:asciiTheme="minorHAnsi" w:hAnsiTheme="minorHAnsi" w:cstheme="minorHAnsi"/>
          <w:color w:val="000000" w:themeColor="text1"/>
          <w:sz w:val="16"/>
        </w:rPr>
        <w:t xml:space="preserve">, et al. [48] suggested based on review that whereas the </w:t>
      </w:r>
      <w:r w:rsidRPr="00325AFB">
        <w:rPr>
          <w:rFonts w:asciiTheme="minorHAnsi" w:hAnsiTheme="minorHAnsi" w:cstheme="minorHAnsi"/>
          <w:color w:val="000000" w:themeColor="text1"/>
          <w:sz w:val="16"/>
        </w:rPr>
        <w:lastRenderedPageBreak/>
        <w:t xml:space="preserve">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8AF43FD"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6CFF7D6"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essence, although nonhuman primate brains are </w:t>
      </w:r>
      <w:proofErr w:type="gramStart"/>
      <w:r w:rsidRPr="00325AFB">
        <w:rPr>
          <w:rFonts w:asciiTheme="minorHAnsi" w:hAnsiTheme="minorHAnsi" w:cstheme="minorHAnsi"/>
          <w:color w:val="000000" w:themeColor="text1"/>
          <w:sz w:val="16"/>
        </w:rPr>
        <w:t>similar to</w:t>
      </w:r>
      <w:proofErr w:type="gramEnd"/>
      <w:r w:rsidRPr="00325AFB">
        <w:rPr>
          <w:rFonts w:asciiTheme="minorHAnsi" w:hAnsiTheme="minorHAnsi" w:cstheme="minorHAnsi"/>
          <w:color w:val="000000" w:themeColor="text1"/>
          <w:sz w:val="16"/>
        </w:rPr>
        <w:t xml:space="preserve"> our own, the disparity between other primates and those of human cognitive abilities tells us that surface similarity is not the whole story. </w:t>
      </w:r>
      <w:r w:rsidRPr="00325AFB">
        <w:rPr>
          <w:rFonts w:asciiTheme="minorHAnsi" w:hAnsiTheme="minorHAnsi" w:cstheme="minorHAnsi"/>
          <w:color w:val="000000" w:themeColor="text1"/>
          <w:u w:val="single"/>
        </w:rPr>
        <w:t>Sousa et al.</w:t>
      </w:r>
      <w:r w:rsidRPr="00325AFB">
        <w:rPr>
          <w:rFonts w:asciiTheme="minorHAnsi" w:hAnsiTheme="minorHAnsi" w:cstheme="minorHAnsi"/>
          <w:color w:val="000000" w:themeColor="text1"/>
          <w:sz w:val="16"/>
        </w:rPr>
        <w:t xml:space="preserve"> [50] small case </w:t>
      </w:r>
      <w:r w:rsidRPr="00325AFB">
        <w:rPr>
          <w:rFonts w:asciiTheme="minorHAnsi" w:hAnsiTheme="minorHAnsi" w:cstheme="minorHAnsi"/>
          <w:color w:val="000000" w:themeColor="text1"/>
          <w:u w:val="single"/>
        </w:rPr>
        <w:t>found various differentially expressed genes, to associate with pleasure related systems.</w:t>
      </w:r>
      <w:r w:rsidRPr="00325AFB">
        <w:rPr>
          <w:rFonts w:asciiTheme="minorHAnsi" w:hAnsiTheme="minorHAnsi" w:cstheme="minorHAnsi"/>
          <w:color w:val="000000" w:themeColor="text1"/>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36385B0"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simpler terms, the system controls the production of dopamine, a chemical messenger that plays a significant role in pleasure and rewards. The senior author, Dr. Nenad </w:t>
      </w:r>
      <w:proofErr w:type="spellStart"/>
      <w:r w:rsidRPr="00325AFB">
        <w:rPr>
          <w:rFonts w:asciiTheme="minorHAnsi" w:hAnsiTheme="minorHAnsi" w:cstheme="minorHAnsi"/>
          <w:color w:val="000000" w:themeColor="text1"/>
          <w:sz w:val="16"/>
        </w:rPr>
        <w:t>Sestan</w:t>
      </w:r>
      <w:proofErr w:type="spellEnd"/>
      <w:r w:rsidRPr="00325AFB">
        <w:rPr>
          <w:rFonts w:asciiTheme="minorHAnsi" w:hAnsiTheme="minorHAnsi" w:cstheme="minorHAnsi"/>
          <w:color w:val="000000" w:themeColor="text1"/>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25AFB">
        <w:rPr>
          <w:rFonts w:asciiTheme="minorHAnsi" w:hAnsiTheme="minorHAnsi" w:cstheme="minorHAnsi"/>
          <w:color w:val="000000" w:themeColor="text1"/>
          <w:sz w:val="16"/>
        </w:rPr>
        <w:t>Sestan</w:t>
      </w:r>
      <w:proofErr w:type="spellEnd"/>
      <w:r w:rsidRPr="00325AFB">
        <w:rPr>
          <w:rFonts w:asciiTheme="minorHAnsi" w:hAnsiTheme="minorHAnsi" w:cstheme="minorHAnsi"/>
          <w:color w:val="000000" w:themeColor="text1"/>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25AFB">
        <w:rPr>
          <w:rFonts w:asciiTheme="minorHAnsi" w:hAnsiTheme="minorHAnsi" w:cstheme="minorHAnsi"/>
          <w:color w:val="000000" w:themeColor="text1"/>
          <w:highlight w:val="green"/>
          <w:u w:val="single"/>
        </w:rPr>
        <w:t>researchers examined</w:t>
      </w:r>
      <w:r w:rsidRPr="00325AFB">
        <w:rPr>
          <w:rFonts w:asciiTheme="minorHAnsi" w:hAnsiTheme="minorHAnsi" w:cstheme="minorHAnsi"/>
          <w:color w:val="000000" w:themeColor="text1"/>
          <w:u w:val="single"/>
        </w:rPr>
        <w:t xml:space="preserve"> 247 specimens of </w:t>
      </w:r>
      <w:r w:rsidRPr="00325AFB">
        <w:rPr>
          <w:rFonts w:asciiTheme="minorHAnsi" w:hAnsiTheme="minorHAnsi" w:cstheme="minorHAnsi"/>
          <w:color w:val="000000" w:themeColor="text1"/>
          <w:highlight w:val="green"/>
          <w:u w:val="single"/>
        </w:rPr>
        <w:t>neural tissue</w:t>
      </w:r>
      <w:r w:rsidRPr="00325AFB">
        <w:rPr>
          <w:rFonts w:asciiTheme="minorHAnsi" w:hAnsiTheme="minorHAnsi" w:cstheme="minorHAnsi"/>
          <w:color w:val="000000" w:themeColor="text1"/>
          <w:u w:val="single"/>
        </w:rPr>
        <w:t xml:space="preserve"> from six humans, five chimpanzees, and five macaque monkeys.</w:t>
      </w:r>
      <w:r w:rsidRPr="00325AFB">
        <w:rPr>
          <w:rFonts w:asciiTheme="minorHAnsi" w:hAnsiTheme="minorHAnsi" w:cstheme="minorHAnsi"/>
          <w:color w:val="000000" w:themeColor="text1"/>
          <w:sz w:val="16"/>
        </w:rPr>
        <w:t xml:space="preserve"> Moreover, these </w:t>
      </w:r>
      <w:r w:rsidRPr="00325AFB">
        <w:rPr>
          <w:rFonts w:asciiTheme="minorHAnsi" w:hAnsiTheme="minorHAnsi" w:cstheme="minorHAnsi"/>
          <w:color w:val="000000" w:themeColor="text1"/>
          <w:u w:val="single"/>
        </w:rPr>
        <w:t>investigators analyzed which genes were turned on or off in 16 regions of the brain.</w:t>
      </w:r>
      <w:r w:rsidRPr="00325AFB">
        <w:rPr>
          <w:rFonts w:asciiTheme="minorHAnsi" w:hAnsiTheme="minorHAnsi" w:cstheme="minorHAnsi"/>
          <w:color w:val="000000" w:themeColor="text1"/>
          <w:sz w:val="16"/>
        </w:rPr>
        <w:t xml:space="preserve"> While </w:t>
      </w:r>
      <w:r w:rsidRPr="00325AFB">
        <w:rPr>
          <w:rFonts w:asciiTheme="minorHAnsi" w:hAnsiTheme="minorHAnsi" w:cstheme="minorHAnsi"/>
          <w:color w:val="000000" w:themeColor="text1"/>
          <w:u w:val="single"/>
        </w:rPr>
        <w:t xml:space="preserve">the differences among species were subtle, </w:t>
      </w:r>
      <w:r w:rsidRPr="00325AFB">
        <w:rPr>
          <w:rFonts w:asciiTheme="minorHAnsi" w:hAnsiTheme="minorHAnsi" w:cstheme="minorHAnsi"/>
          <w:b/>
          <w:bCs/>
          <w:color w:val="000000" w:themeColor="text1"/>
          <w:highlight w:val="green"/>
          <w:u w:val="single"/>
        </w:rPr>
        <w:t>there was</w:t>
      </w:r>
      <w:r w:rsidRPr="00325AFB">
        <w:rPr>
          <w:rFonts w:asciiTheme="minorHAnsi" w:hAnsiTheme="minorHAnsi" w:cstheme="minorHAnsi"/>
          <w:color w:val="000000" w:themeColor="text1"/>
          <w:u w:val="single"/>
        </w:rPr>
        <w:t xml:space="preserve"> a </w:t>
      </w:r>
      <w:r w:rsidRPr="00325AFB">
        <w:rPr>
          <w:rFonts w:asciiTheme="minorHAnsi" w:hAnsiTheme="minorHAnsi" w:cstheme="minorHAnsi"/>
          <w:b/>
          <w:bCs/>
          <w:color w:val="000000" w:themeColor="text1"/>
          <w:highlight w:val="green"/>
          <w:u w:val="single"/>
        </w:rPr>
        <w:t>remarkable contrast in</w:t>
      </w:r>
      <w:r w:rsidRPr="00325AFB">
        <w:rPr>
          <w:rFonts w:asciiTheme="minorHAnsi" w:hAnsiTheme="minorHAnsi" w:cstheme="minorHAnsi"/>
          <w:color w:val="000000" w:themeColor="text1"/>
          <w:u w:val="single"/>
        </w:rPr>
        <w:t xml:space="preserve"> the</w:t>
      </w:r>
      <w:r w:rsidRPr="00325AFB">
        <w:rPr>
          <w:rFonts w:asciiTheme="minorHAnsi" w:hAnsiTheme="minorHAnsi" w:cstheme="minorHAnsi"/>
          <w:b/>
          <w:bCs/>
          <w:color w:val="000000" w:themeColor="text1"/>
          <w:u w:val="single"/>
        </w:rPr>
        <w:t xml:space="preserve"> </w:t>
      </w:r>
      <w:r w:rsidRPr="00325AFB">
        <w:rPr>
          <w:rFonts w:asciiTheme="minorHAnsi" w:hAnsiTheme="minorHAnsi" w:cstheme="minorHAnsi"/>
          <w:b/>
          <w:bCs/>
          <w:color w:val="000000" w:themeColor="text1"/>
          <w:highlight w:val="green"/>
          <w:u w:val="single"/>
        </w:rPr>
        <w:t>neocortices</w:t>
      </w:r>
      <w:r w:rsidRPr="00325AFB">
        <w:rPr>
          <w:rFonts w:asciiTheme="minorHAnsi" w:hAnsiTheme="minorHAnsi" w:cstheme="minorHAnsi"/>
          <w:color w:val="000000" w:themeColor="text1"/>
          <w:sz w:val="16"/>
        </w:rPr>
        <w:t xml:space="preserve">, specifically </w:t>
      </w:r>
      <w:r w:rsidRPr="00325AFB">
        <w:rPr>
          <w:rFonts w:asciiTheme="minorHAnsi" w:hAnsiTheme="minorHAnsi" w:cstheme="minorHAnsi"/>
          <w:color w:val="000000" w:themeColor="text1"/>
          <w:u w:val="single"/>
        </w:rPr>
        <w:t xml:space="preserve">in an </w:t>
      </w:r>
      <w:r w:rsidRPr="00325AFB">
        <w:rPr>
          <w:rFonts w:asciiTheme="minorHAnsi" w:hAnsiTheme="minorHAnsi" w:cstheme="minorHAnsi"/>
          <w:color w:val="000000" w:themeColor="text1"/>
          <w:highlight w:val="green"/>
          <w:u w:val="single"/>
        </w:rPr>
        <w:t>area of the brain</w:t>
      </w:r>
      <w:r w:rsidRPr="00325AFB">
        <w:rPr>
          <w:rFonts w:asciiTheme="minorHAnsi" w:hAnsiTheme="minorHAnsi" w:cstheme="minorHAnsi"/>
          <w:color w:val="000000" w:themeColor="text1"/>
          <w:u w:val="single"/>
        </w:rPr>
        <w:t xml:space="preserve"> that is much </w:t>
      </w:r>
      <w:r w:rsidRPr="00325AFB">
        <w:rPr>
          <w:rFonts w:asciiTheme="minorHAnsi" w:hAnsiTheme="minorHAnsi" w:cstheme="minorHAnsi"/>
          <w:color w:val="000000" w:themeColor="text1"/>
          <w:highlight w:val="green"/>
          <w:u w:val="single"/>
        </w:rPr>
        <w:t>more developed in humans</w:t>
      </w:r>
      <w:r w:rsidRPr="00325AFB">
        <w:rPr>
          <w:rFonts w:asciiTheme="minorHAnsi" w:hAnsiTheme="minorHAnsi" w:cstheme="minorHAnsi"/>
          <w:color w:val="000000" w:themeColor="text1"/>
          <w:u w:val="single"/>
        </w:rPr>
        <w:t xml:space="preserve"> than in chimpanzees.</w:t>
      </w:r>
      <w:r w:rsidRPr="00325AFB">
        <w:rPr>
          <w:rFonts w:asciiTheme="minorHAnsi" w:hAnsiTheme="minorHAnsi" w:cstheme="minorHAnsi"/>
          <w:color w:val="000000" w:themeColor="text1"/>
          <w:sz w:val="16"/>
        </w:rPr>
        <w:t xml:space="preserve"> In fact, these researchers found that a gene called </w:t>
      </w:r>
      <w:r w:rsidRPr="00325AFB">
        <w:rPr>
          <w:rFonts w:asciiTheme="minorHAnsi" w:hAnsiTheme="minorHAnsi" w:cstheme="minorHAnsi"/>
          <w:color w:val="000000" w:themeColor="text1"/>
          <w:u w:val="single"/>
        </w:rPr>
        <w:t xml:space="preserve">tyrosine hydroxylase (TH) for the enzyme, responsible </w:t>
      </w:r>
      <w:proofErr w:type="gramStart"/>
      <w:r w:rsidRPr="00325AFB">
        <w:rPr>
          <w:rFonts w:asciiTheme="minorHAnsi" w:hAnsiTheme="minorHAnsi" w:cstheme="minorHAnsi"/>
          <w:color w:val="000000" w:themeColor="text1"/>
          <w:u w:val="single"/>
        </w:rPr>
        <w:t>for the production of</w:t>
      </w:r>
      <w:proofErr w:type="gramEnd"/>
      <w:r w:rsidRPr="00325AFB">
        <w:rPr>
          <w:rFonts w:asciiTheme="minorHAnsi" w:hAnsiTheme="minorHAnsi" w:cstheme="minorHAnsi"/>
          <w:color w:val="000000" w:themeColor="text1"/>
          <w:u w:val="single"/>
        </w:rPr>
        <w:t xml:space="preserve"> dopamine</w:t>
      </w:r>
      <w:r w:rsidRPr="00325AFB">
        <w:rPr>
          <w:rFonts w:asciiTheme="minorHAnsi" w:hAnsiTheme="minorHAnsi" w:cstheme="minorHAnsi"/>
          <w:color w:val="000000" w:themeColor="text1"/>
          <w:sz w:val="16"/>
        </w:rPr>
        <w:t xml:space="preserve">, was </w:t>
      </w:r>
      <w:r w:rsidRPr="00325AFB">
        <w:rPr>
          <w:rFonts w:asciiTheme="minorHAnsi" w:hAnsiTheme="minorHAnsi" w:cstheme="minorHAnsi"/>
          <w:color w:val="000000" w:themeColor="text1"/>
          <w:u w:val="single"/>
        </w:rPr>
        <w:t>expressed in the neocortex of humans, but not chimpanzees.</w:t>
      </w:r>
      <w:r w:rsidRPr="00325AFB">
        <w:rPr>
          <w:rFonts w:asciiTheme="minorHAnsi" w:hAnsiTheme="minorHAnsi" w:cstheme="minorHAnsi"/>
          <w:color w:val="000000" w:themeColor="text1"/>
          <w:sz w:val="16"/>
        </w:rPr>
        <w:t xml:space="preserve"> As discussed earlier, </w:t>
      </w:r>
      <w:r w:rsidRPr="00325AFB">
        <w:rPr>
          <w:rFonts w:asciiTheme="minorHAnsi" w:hAnsiTheme="minorHAnsi" w:cstheme="minorHAnsi"/>
          <w:color w:val="000000" w:themeColor="text1"/>
          <w:u w:val="single"/>
        </w:rPr>
        <w:t>dopamine is</w:t>
      </w:r>
      <w:r w:rsidRPr="00325AFB">
        <w:rPr>
          <w:rFonts w:asciiTheme="minorHAnsi" w:hAnsiTheme="minorHAnsi" w:cstheme="minorHAnsi"/>
          <w:color w:val="000000" w:themeColor="text1"/>
          <w:sz w:val="16"/>
        </w:rPr>
        <w:t xml:space="preserve"> best </w:t>
      </w:r>
      <w:r w:rsidRPr="00325AFB">
        <w:rPr>
          <w:rFonts w:asciiTheme="minorHAnsi" w:hAnsiTheme="minorHAnsi" w:cstheme="minorHAnsi"/>
          <w:color w:val="000000" w:themeColor="text1"/>
          <w:u w:val="single"/>
        </w:rPr>
        <w:t>known for its</w:t>
      </w:r>
      <w:r w:rsidRPr="00325AFB">
        <w:rPr>
          <w:rFonts w:asciiTheme="minorHAnsi" w:hAnsiTheme="minorHAnsi" w:cstheme="minorHAnsi"/>
          <w:color w:val="000000" w:themeColor="text1"/>
          <w:sz w:val="16"/>
        </w:rPr>
        <w:t xml:space="preserve"> essential </w:t>
      </w:r>
      <w:r w:rsidRPr="00325AFB">
        <w:rPr>
          <w:rFonts w:asciiTheme="minorHAnsi" w:hAnsiTheme="minorHAnsi" w:cstheme="minorHAnsi"/>
          <w:color w:val="000000" w:themeColor="text1"/>
          <w:u w:val="single"/>
        </w:rPr>
        <w:t>role within the brain’s reward system; the</w:t>
      </w:r>
      <w:r w:rsidRPr="00325AFB">
        <w:rPr>
          <w:rFonts w:asciiTheme="minorHAnsi" w:hAnsiTheme="minorHAnsi" w:cstheme="minorHAnsi"/>
          <w:color w:val="000000" w:themeColor="text1"/>
          <w:sz w:val="16"/>
        </w:rPr>
        <w:t xml:space="preserve"> very </w:t>
      </w:r>
      <w:r w:rsidRPr="00325AFB">
        <w:rPr>
          <w:rFonts w:asciiTheme="minorHAnsi" w:hAnsiTheme="minorHAnsi" w:cstheme="minorHAnsi"/>
          <w:color w:val="000000" w:themeColor="text1"/>
          <w:u w:val="single"/>
        </w:rPr>
        <w:t>system that responds to everything from sex, to gambling, to food, and to addictive drugs.</w:t>
      </w:r>
      <w:r w:rsidRPr="00325AFB">
        <w:rPr>
          <w:rFonts w:asciiTheme="minorHAnsi" w:hAnsiTheme="minorHAnsi" w:cstheme="minorHAnsi"/>
          <w:color w:val="000000" w:themeColor="text1"/>
          <w:sz w:val="16"/>
        </w:rPr>
        <w:t xml:space="preserve"> However, dopamine also assists in regulating emotional responses, memory, and movement. Notably, abnormal dopamine levels have been linked to disorders including Parkinson’s, </w:t>
      </w:r>
      <w:proofErr w:type="gramStart"/>
      <w:r w:rsidRPr="00325AFB">
        <w:rPr>
          <w:rFonts w:asciiTheme="minorHAnsi" w:hAnsiTheme="minorHAnsi" w:cstheme="minorHAnsi"/>
          <w:color w:val="000000" w:themeColor="text1"/>
          <w:sz w:val="16"/>
        </w:rPr>
        <w:t>schizophrenia</w:t>
      </w:r>
      <w:proofErr w:type="gramEnd"/>
      <w:r w:rsidRPr="00325AFB">
        <w:rPr>
          <w:rFonts w:asciiTheme="minorHAnsi" w:hAnsiTheme="minorHAnsi" w:cstheme="minorHAnsi"/>
          <w:color w:val="000000" w:themeColor="text1"/>
          <w:sz w:val="16"/>
        </w:rPr>
        <w:t xml:space="preserve"> and spectrum disorders such as autism and addiction or RDS. </w:t>
      </w:r>
    </w:p>
    <w:p w14:paraId="5C0C8C93" w14:textId="77777777" w:rsidR="00A436E9" w:rsidRPr="00325AFB" w:rsidRDefault="00A436E9" w:rsidP="00A436E9">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Nora Volkow, the director of NIDA, pointed out that one alluring possibility is that the neurotransmitter </w:t>
      </w:r>
      <w:r w:rsidRPr="00325AFB">
        <w:rPr>
          <w:rFonts w:asciiTheme="minorHAnsi" w:hAnsiTheme="minorHAnsi" w:cstheme="minorHAnsi"/>
          <w:color w:val="000000" w:themeColor="text1"/>
          <w:highlight w:val="green"/>
          <w:u w:val="single"/>
        </w:rPr>
        <w:t>dopamine plays</w:t>
      </w:r>
      <w:r w:rsidRPr="00325AFB">
        <w:rPr>
          <w:rFonts w:asciiTheme="minorHAnsi" w:hAnsiTheme="minorHAnsi" w:cstheme="minorHAnsi"/>
          <w:color w:val="000000" w:themeColor="text1"/>
          <w:u w:val="single"/>
        </w:rPr>
        <w:t xml:space="preserve"> a substantial </w:t>
      </w:r>
      <w:r w:rsidRPr="00325AFB">
        <w:rPr>
          <w:rFonts w:asciiTheme="minorHAnsi" w:hAnsiTheme="minorHAnsi" w:cstheme="minorHAnsi"/>
          <w:color w:val="000000" w:themeColor="text1"/>
          <w:highlight w:val="green"/>
          <w:u w:val="single"/>
        </w:rPr>
        <w:t>role in</w:t>
      </w:r>
      <w:r w:rsidRPr="00325AFB">
        <w:rPr>
          <w:rFonts w:asciiTheme="minorHAnsi" w:hAnsiTheme="minorHAnsi" w:cstheme="minorHAnsi"/>
          <w:color w:val="000000" w:themeColor="text1"/>
          <w:u w:val="single"/>
        </w:rPr>
        <w:t xml:space="preserve"> humans’ </w:t>
      </w:r>
      <w:r w:rsidRPr="00325AFB">
        <w:rPr>
          <w:rFonts w:asciiTheme="minorHAnsi" w:hAnsiTheme="minorHAnsi" w:cstheme="minorHAnsi"/>
          <w:color w:val="000000" w:themeColor="text1"/>
          <w:highlight w:val="green"/>
          <w:u w:val="single"/>
        </w:rPr>
        <w:t>ability to pursue</w:t>
      </w:r>
      <w:r w:rsidRPr="00325AFB">
        <w:rPr>
          <w:rFonts w:asciiTheme="minorHAnsi" w:hAnsiTheme="minorHAnsi" w:cstheme="minorHAnsi"/>
          <w:color w:val="000000" w:themeColor="text1"/>
          <w:u w:val="single"/>
        </w:rPr>
        <w:t xml:space="preserve"> various </w:t>
      </w:r>
      <w:r w:rsidRPr="00325AFB">
        <w:rPr>
          <w:rFonts w:asciiTheme="minorHAnsi" w:hAnsiTheme="minorHAnsi" w:cstheme="minorHAnsi"/>
          <w:color w:val="000000" w:themeColor="text1"/>
          <w:highlight w:val="green"/>
          <w:u w:val="single"/>
        </w:rPr>
        <w:t>rewards that are</w:t>
      </w:r>
      <w:r w:rsidRPr="00325AFB">
        <w:rPr>
          <w:rFonts w:asciiTheme="minorHAnsi" w:hAnsiTheme="minorHAnsi" w:cstheme="minorHAnsi"/>
          <w:color w:val="000000" w:themeColor="text1"/>
          <w:u w:val="single"/>
        </w:rPr>
        <w:t xml:space="preserve"> perhaps months or even </w:t>
      </w:r>
      <w:r w:rsidRPr="00325AFB">
        <w:rPr>
          <w:rFonts w:asciiTheme="minorHAnsi" w:hAnsiTheme="minorHAnsi" w:cstheme="minorHAnsi"/>
          <w:color w:val="000000" w:themeColor="text1"/>
          <w:highlight w:val="green"/>
          <w:u w:val="single"/>
        </w:rPr>
        <w:t>years away</w:t>
      </w:r>
      <w:r w:rsidRPr="00325AFB">
        <w:rPr>
          <w:rFonts w:asciiTheme="minorHAnsi" w:hAnsiTheme="minorHAnsi" w:cstheme="minorHAnsi"/>
          <w:color w:val="000000" w:themeColor="text1"/>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25AFB">
        <w:rPr>
          <w:rFonts w:asciiTheme="minorHAnsi" w:hAnsiTheme="minorHAnsi" w:cstheme="minorHAnsi"/>
          <w:color w:val="000000" w:themeColor="text1"/>
          <w:sz w:val="16"/>
        </w:rPr>
        <w:t>alterlife</w:t>
      </w:r>
      <w:proofErr w:type="spellEnd"/>
      <w:r w:rsidRPr="00325AFB">
        <w:rPr>
          <w:rFonts w:asciiTheme="minorHAnsi" w:hAnsiTheme="minorHAnsi" w:cstheme="minorHAnsi"/>
          <w:color w:val="000000" w:themeColor="text1"/>
          <w:sz w:val="16"/>
        </w:rPr>
        <w:t xml:space="preserve">. </w:t>
      </w:r>
      <w:r w:rsidRPr="00325AFB">
        <w:rPr>
          <w:rFonts w:asciiTheme="minorHAnsi" w:hAnsiTheme="minorHAnsi" w:cstheme="minorHAnsi"/>
          <w:color w:val="000000" w:themeColor="text1"/>
          <w:u w:val="single"/>
        </w:rPr>
        <w:t>This may explain what often motivates people to work for things that have no apparent short-term benefit</w:t>
      </w:r>
      <w:r w:rsidRPr="00325AFB">
        <w:rPr>
          <w:rFonts w:asciiTheme="minorHAnsi" w:hAnsiTheme="minorHAnsi" w:cstheme="minorHAnsi"/>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25AFB">
        <w:rPr>
          <w:rFonts w:asciiTheme="minorHAnsi" w:hAnsiTheme="minorHAnsi" w:cstheme="minorHAnsi"/>
          <w:color w:val="000000" w:themeColor="text1"/>
          <w:sz w:val="16"/>
        </w:rPr>
        <w:t>shilting</w:t>
      </w:r>
      <w:proofErr w:type="spellEnd"/>
      <w:r w:rsidRPr="00325AFB">
        <w:rPr>
          <w:rFonts w:asciiTheme="minorHAnsi" w:hAnsiTheme="minorHAnsi" w:cstheme="minorHAnsi"/>
          <w:color w:val="000000" w:themeColor="text1"/>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879C2DC" w14:textId="77777777" w:rsidR="00A436E9" w:rsidRPr="00325AFB" w:rsidRDefault="00A436E9" w:rsidP="00A436E9">
      <w:pPr>
        <w:pStyle w:val="Heading4"/>
        <w:rPr>
          <w:rFonts w:cs="Calibri"/>
          <w:color w:val="000000" w:themeColor="text1"/>
        </w:rPr>
      </w:pPr>
      <w:r w:rsidRPr="00325AFB">
        <w:rPr>
          <w:color w:val="000000" w:themeColor="text1"/>
        </w:rPr>
        <w:t xml:space="preserve">2] </w:t>
      </w:r>
      <w:r w:rsidRPr="00325AFB">
        <w:rPr>
          <w:rFonts w:cs="Calibri"/>
          <w:color w:val="000000" w:themeColor="text1"/>
        </w:rPr>
        <w:t xml:space="preserve">Actor spec—governments must use util because they </w:t>
      </w:r>
      <w:r w:rsidRPr="00325AFB">
        <w:rPr>
          <w:rFonts w:cs="Calibri"/>
          <w:color w:val="000000" w:themeColor="text1"/>
          <w:u w:val="single"/>
        </w:rPr>
        <w:t>don’t have intentions</w:t>
      </w:r>
      <w:r w:rsidRPr="00325AFB">
        <w:rPr>
          <w:rFonts w:cs="Calibri"/>
          <w:color w:val="000000" w:themeColor="text1"/>
        </w:rPr>
        <w:t xml:space="preserve"> and are </w:t>
      </w:r>
      <w:r w:rsidRPr="00325AFB">
        <w:rPr>
          <w:rFonts w:cs="Calibri"/>
          <w:color w:val="000000" w:themeColor="text1"/>
          <w:u w:val="single"/>
        </w:rPr>
        <w:t>constantly</w:t>
      </w:r>
      <w:r w:rsidRPr="00325AFB">
        <w:rPr>
          <w:rFonts w:cs="Calibri"/>
          <w:color w:val="000000" w:themeColor="text1"/>
        </w:rPr>
        <w:t xml:space="preserve"> dealing with tradeoffs—outweighs since different agents have different obligations—takes out calc indicts since they are empirically denied.</w:t>
      </w:r>
    </w:p>
    <w:p w14:paraId="6EBAD910" w14:textId="77777777" w:rsidR="00A436E9" w:rsidRPr="00325AFB" w:rsidRDefault="00A436E9" w:rsidP="00A436E9">
      <w:pPr>
        <w:pStyle w:val="Heading4"/>
        <w:rPr>
          <w:rFonts w:cs="Calibri"/>
          <w:color w:val="000000" w:themeColor="text1"/>
        </w:rPr>
      </w:pPr>
      <w:r w:rsidRPr="00325AFB">
        <w:rPr>
          <w:rFonts w:cs="Calibri"/>
          <w:color w:val="000000" w:themeColor="text1"/>
        </w:rPr>
        <w:t xml:space="preserve">4] Extinction is a distinct phenomenon that requires prior consideration </w:t>
      </w:r>
    </w:p>
    <w:p w14:paraId="11262943" w14:textId="77777777" w:rsidR="00A436E9" w:rsidRPr="00325AFB" w:rsidRDefault="00A436E9" w:rsidP="00A436E9">
      <w:pPr>
        <w:rPr>
          <w:rFonts w:cs="Calibri"/>
          <w:color w:val="000000" w:themeColor="text1"/>
        </w:rPr>
      </w:pPr>
      <w:r w:rsidRPr="00325AFB">
        <w:rPr>
          <w:rFonts w:cs="Calibri"/>
          <w:b/>
          <w:bCs/>
          <w:color w:val="000000" w:themeColor="text1"/>
          <w:sz w:val="26"/>
        </w:rPr>
        <w:t>Burke et al 16</w:t>
      </w:r>
      <w:r w:rsidRPr="00325AFB">
        <w:rPr>
          <w:rFonts w:cs="Calibri"/>
          <w:color w:val="000000" w:themeColor="text1"/>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w:t>
      </w:r>
      <w:r w:rsidRPr="00325AFB">
        <w:rPr>
          <w:rFonts w:cs="Calibri"/>
          <w:color w:val="000000" w:themeColor="text1"/>
        </w:rPr>
        <w:lastRenderedPageBreak/>
        <w:t xml:space="preserve">at the University of Alabama, “Planet Politics: Manifesto from the End of IR,” Millennium: Journal of International Studies 1–25) </w:t>
      </w:r>
    </w:p>
    <w:p w14:paraId="000998EE" w14:textId="77777777" w:rsidR="00A436E9" w:rsidRPr="00325AFB" w:rsidRDefault="00A436E9" w:rsidP="00A436E9">
      <w:pPr>
        <w:rPr>
          <w:rFonts w:cs="Calibri"/>
          <w:color w:val="000000" w:themeColor="text1"/>
          <w:sz w:val="26"/>
          <w:szCs w:val="26"/>
          <w:u w:val="single"/>
        </w:rPr>
      </w:pPr>
      <w:r w:rsidRPr="00325AFB">
        <w:rPr>
          <w:rFonts w:cs="Calibri"/>
          <w:color w:val="000000" w:themeColor="text1"/>
          <w:szCs w:val="26"/>
        </w:rPr>
        <w:t xml:space="preserve">8. </w:t>
      </w:r>
      <w:r w:rsidRPr="00325AFB">
        <w:rPr>
          <w:rFonts w:cs="Calibri"/>
          <w:color w:val="000000" w:themeColor="text1"/>
          <w:sz w:val="26"/>
          <w:szCs w:val="26"/>
          <w:u w:val="single"/>
        </w:rPr>
        <w:t>Global ethics must respond to mass extinction</w:t>
      </w:r>
      <w:r w:rsidRPr="00325AFB">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325AFB">
        <w:rPr>
          <w:rFonts w:cs="Calibri"/>
          <w:color w:val="000000" w:themeColor="text1"/>
          <w:sz w:val="26"/>
          <w:szCs w:val="26"/>
          <w:u w:val="single"/>
        </w:rPr>
        <w:t>for three decades, conservation biologists have been warning of a ‘sixth mass extinction’, which, by definition, could eliminate more than three quarters of currently existing life forms in just a few centuries</w:t>
      </w:r>
      <w:r w:rsidRPr="00325AFB">
        <w:rPr>
          <w:rFonts w:cs="Calibri"/>
          <w:color w:val="000000" w:themeColor="text1"/>
          <w:szCs w:val="26"/>
        </w:rPr>
        <w:t xml:space="preserve">.61 In other words, </w:t>
      </w:r>
      <w:r w:rsidRPr="00325AFB">
        <w:rPr>
          <w:rFonts w:cs="Calibri"/>
          <w:color w:val="000000" w:themeColor="text1"/>
          <w:sz w:val="26"/>
          <w:szCs w:val="26"/>
          <w:u w:val="single"/>
        </w:rPr>
        <w:t xml:space="preserve">it could threaten the practical possibility of the survival of earthly life.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is not simply extinction (or death) writ large</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it </w:t>
      </w:r>
      <w:r w:rsidRPr="00325AFB">
        <w:rPr>
          <w:rFonts w:cs="Calibri"/>
          <w:b/>
          <w:iCs/>
          <w:color w:val="000000" w:themeColor="text1"/>
          <w:sz w:val="26"/>
          <w:szCs w:val="26"/>
          <w:highlight w:val="green"/>
          <w:u w:val="single"/>
          <w:bdr w:val="single" w:sz="8" w:space="0" w:color="auto"/>
        </w:rPr>
        <w:t>is a qualitatively different</w:t>
      </w:r>
      <w:r w:rsidRPr="00325AFB">
        <w:rPr>
          <w:rFonts w:cs="Calibri"/>
          <w:b/>
          <w:iCs/>
          <w:color w:val="000000" w:themeColor="text1"/>
          <w:sz w:val="26"/>
          <w:szCs w:val="26"/>
          <w:u w:val="single"/>
          <w:bdr w:val="single" w:sz="8" w:space="0" w:color="auto"/>
        </w:rPr>
        <w:t xml:space="preserve"> </w:t>
      </w:r>
      <w:r w:rsidRPr="00325AFB">
        <w:rPr>
          <w:rFonts w:cs="Calibri"/>
          <w:b/>
          <w:iCs/>
          <w:color w:val="000000" w:themeColor="text1"/>
          <w:sz w:val="26"/>
          <w:szCs w:val="26"/>
          <w:highlight w:val="green"/>
          <w:u w:val="single"/>
          <w:bdr w:val="single" w:sz="8" w:space="0" w:color="auto"/>
        </w:rPr>
        <w:t>phenomena that demands its own ethical categories</w:t>
      </w:r>
      <w:r w:rsidRPr="00325AFB">
        <w:rPr>
          <w:rFonts w:cs="Calibri"/>
          <w:b/>
          <w:iCs/>
          <w:color w:val="000000" w:themeColor="text1"/>
          <w:sz w:val="26"/>
          <w:szCs w:val="26"/>
          <w:u w:val="single"/>
          <w:bdr w:val="single" w:sz="8" w:space="0" w:color="auto"/>
        </w:rPr>
        <w:t>.</w:t>
      </w:r>
      <w:r w:rsidRPr="00325AFB">
        <w:rPr>
          <w:rFonts w:cs="Calibri"/>
          <w:color w:val="000000" w:themeColor="text1"/>
          <w:szCs w:val="26"/>
        </w:rPr>
        <w:t xml:space="preserve"> </w:t>
      </w:r>
      <w:r w:rsidRPr="00325AFB">
        <w:rPr>
          <w:rFonts w:cs="Calibri"/>
          <w:color w:val="000000" w:themeColor="text1"/>
          <w:sz w:val="26"/>
          <w:szCs w:val="26"/>
          <w:u w:val="single"/>
        </w:rPr>
        <w:t>It cannot be grasped by aggregating species extinctions,</w:t>
      </w:r>
      <w:r w:rsidRPr="00325AFB">
        <w:rPr>
          <w:rFonts w:cs="Calibri"/>
          <w:color w:val="000000" w:themeColor="text1"/>
          <w:szCs w:val="26"/>
        </w:rPr>
        <w:t xml:space="preserve"> let alone the deaths of individual organisms. </w:t>
      </w:r>
      <w:r w:rsidRPr="00325AFB">
        <w:rPr>
          <w:rFonts w:cs="Calibri"/>
          <w:color w:val="000000" w:themeColor="text1"/>
          <w:sz w:val="26"/>
          <w:szCs w:val="26"/>
          <w:highlight w:val="green"/>
          <w:u w:val="single"/>
        </w:rPr>
        <w:t>Not only does it erase</w:t>
      </w:r>
      <w:r w:rsidRPr="00325AFB">
        <w:rPr>
          <w:rFonts w:cs="Calibri"/>
          <w:color w:val="000000" w:themeColor="text1"/>
          <w:sz w:val="26"/>
          <w:szCs w:val="26"/>
          <w:u w:val="single"/>
        </w:rPr>
        <w:t xml:space="preserve"> diverse, irreplaceable </w:t>
      </w:r>
      <w:r w:rsidRPr="00325AFB">
        <w:rPr>
          <w:rFonts w:cs="Calibri"/>
          <w:color w:val="000000" w:themeColor="text1"/>
          <w:sz w:val="26"/>
          <w:szCs w:val="26"/>
          <w:highlight w:val="green"/>
          <w:u w:val="single"/>
        </w:rPr>
        <w:t>life</w:t>
      </w:r>
      <w:r w:rsidRPr="00325AFB">
        <w:rPr>
          <w:rFonts w:cs="Calibri"/>
          <w:color w:val="000000" w:themeColor="text1"/>
          <w:sz w:val="26"/>
          <w:szCs w:val="26"/>
          <w:u w:val="single"/>
        </w:rPr>
        <w:t xml:space="preserve"> forms</w:t>
      </w:r>
      <w:r w:rsidRPr="00325AFB">
        <w:rPr>
          <w:rFonts w:cs="Calibri"/>
          <w:color w:val="000000" w:themeColor="text1"/>
          <w:szCs w:val="26"/>
        </w:rPr>
        <w:t xml:space="preserve">, </w:t>
      </w:r>
      <w:r w:rsidRPr="00325AFB">
        <w:rPr>
          <w:rFonts w:cs="Calibri"/>
          <w:color w:val="000000" w:themeColor="text1"/>
          <w:sz w:val="26"/>
          <w:szCs w:val="26"/>
          <w:highlight w:val="green"/>
          <w:u w:val="single"/>
        </w:rPr>
        <w:t>their</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unique </w:t>
      </w:r>
      <w:proofErr w:type="gramStart"/>
      <w:r w:rsidRPr="00325AFB">
        <w:rPr>
          <w:rFonts w:cs="Calibri"/>
          <w:b/>
          <w:iCs/>
          <w:color w:val="000000" w:themeColor="text1"/>
          <w:sz w:val="26"/>
          <w:szCs w:val="26"/>
          <w:highlight w:val="green"/>
          <w:u w:val="single"/>
          <w:bdr w:val="single" w:sz="8" w:space="0" w:color="auto"/>
        </w:rPr>
        <w:t>histories</w:t>
      </w:r>
      <w:proofErr w:type="gramEnd"/>
      <w:r w:rsidRPr="00325AFB">
        <w:rPr>
          <w:rFonts w:cs="Calibri"/>
          <w:color w:val="000000" w:themeColor="text1"/>
          <w:sz w:val="26"/>
          <w:szCs w:val="26"/>
          <w:highlight w:val="green"/>
          <w:u w:val="single"/>
        </w:rPr>
        <w:t xml:space="preserve"> and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open-ended </w:t>
      </w:r>
      <w:r w:rsidRPr="00325AFB">
        <w:rPr>
          <w:rFonts w:cs="Calibri"/>
          <w:b/>
          <w:iCs/>
          <w:color w:val="000000" w:themeColor="text1"/>
          <w:sz w:val="26"/>
          <w:szCs w:val="26"/>
          <w:highlight w:val="green"/>
          <w:u w:val="single"/>
          <w:bdr w:val="single" w:sz="8" w:space="0" w:color="auto"/>
        </w:rPr>
        <w:t>possibilities</w:t>
      </w:r>
      <w:r w:rsidRPr="00325AFB">
        <w:rPr>
          <w:rFonts w:cs="Calibri"/>
          <w:color w:val="000000" w:themeColor="text1"/>
          <w:sz w:val="26"/>
          <w:szCs w:val="26"/>
          <w:highlight w:val="green"/>
          <w:u w:val="single"/>
        </w:rPr>
        <w:t xml:space="preserve">, but it </w:t>
      </w:r>
      <w:r w:rsidRPr="00325AFB">
        <w:rPr>
          <w:rFonts w:cs="Calibri"/>
          <w:b/>
          <w:iCs/>
          <w:color w:val="000000" w:themeColor="text1"/>
          <w:sz w:val="26"/>
          <w:szCs w:val="26"/>
          <w:highlight w:val="green"/>
          <w:u w:val="single"/>
          <w:bdr w:val="single" w:sz="8" w:space="0" w:color="auto"/>
        </w:rPr>
        <w:t>threatens the ontological conditions of</w:t>
      </w:r>
      <w:r w:rsidRPr="00325AFB">
        <w:rPr>
          <w:rFonts w:cs="Calibri"/>
          <w:b/>
          <w:iCs/>
          <w:color w:val="000000" w:themeColor="text1"/>
          <w:sz w:val="26"/>
          <w:szCs w:val="26"/>
          <w:u w:val="single"/>
          <w:bdr w:val="single" w:sz="8" w:space="0" w:color="auto"/>
        </w:rPr>
        <w:t xml:space="preserve"> Earthly </w:t>
      </w:r>
      <w:r w:rsidRPr="00325AFB">
        <w:rPr>
          <w:rFonts w:cs="Calibri"/>
          <w:b/>
          <w:iCs/>
          <w:color w:val="000000" w:themeColor="text1"/>
          <w:sz w:val="26"/>
          <w:szCs w:val="26"/>
          <w:highlight w:val="green"/>
          <w:u w:val="single"/>
          <w:bdr w:val="single" w:sz="8" w:space="0" w:color="auto"/>
        </w:rPr>
        <w:t>life</w:t>
      </w:r>
      <w:r w:rsidRPr="00325AFB">
        <w:rPr>
          <w:rFonts w:cs="Calibri"/>
          <w:color w:val="000000" w:themeColor="text1"/>
          <w:sz w:val="26"/>
          <w:szCs w:val="26"/>
          <w:u w:val="single"/>
        </w:rPr>
        <w:t>.</w:t>
      </w:r>
    </w:p>
    <w:p w14:paraId="0B3C8EAC" w14:textId="77777777" w:rsidR="00A436E9" w:rsidRPr="00325AFB" w:rsidRDefault="00A436E9" w:rsidP="00A436E9">
      <w:pPr>
        <w:rPr>
          <w:rFonts w:cs="Calibri"/>
          <w:color w:val="000000" w:themeColor="text1"/>
          <w:sz w:val="26"/>
          <w:szCs w:val="26"/>
          <w:u w:val="single"/>
        </w:rPr>
      </w:pPr>
      <w:r w:rsidRPr="00325AFB">
        <w:rPr>
          <w:rFonts w:cs="Calibri"/>
          <w:color w:val="000000" w:themeColor="text1"/>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325AFB">
        <w:rPr>
          <w:rFonts w:cs="Calibri"/>
          <w:color w:val="000000" w:themeColor="text1"/>
          <w:sz w:val="26"/>
          <w:szCs w:val="26"/>
          <w:u w:val="single"/>
        </w:rPr>
        <w:t>Cold-War era concepts such as ‘nuclear winter’ and ‘omnicide’ gesture towards harms massive in their scale and moral horror</w:t>
      </w:r>
      <w:r w:rsidRPr="00325AFB">
        <w:rPr>
          <w:rFonts w:cs="Calibri"/>
          <w:color w:val="000000" w:themeColor="text1"/>
          <w:szCs w:val="26"/>
        </w:rPr>
        <w:t xml:space="preserve">. However, </w:t>
      </w:r>
      <w:r w:rsidRPr="00325AFB">
        <w:rPr>
          <w:rFonts w:cs="Calibri"/>
          <w:color w:val="000000" w:themeColor="text1"/>
          <w:sz w:val="26"/>
          <w:szCs w:val="26"/>
          <w:u w:val="single"/>
        </w:rPr>
        <w:t xml:space="preserve">they are asymptotic: </w:t>
      </w:r>
      <w:r w:rsidRPr="00325AFB">
        <w:rPr>
          <w:rFonts w:cs="Calibri"/>
          <w:color w:val="000000" w:themeColor="text1"/>
          <w:sz w:val="26"/>
          <w:szCs w:val="26"/>
          <w:highlight w:val="green"/>
          <w:u w:val="single"/>
        </w:rPr>
        <w:t>they imagine</w:t>
      </w:r>
      <w:r w:rsidRPr="00325AFB">
        <w:rPr>
          <w:rFonts w:cs="Calibri"/>
          <w:color w:val="000000" w:themeColor="text1"/>
          <w:sz w:val="26"/>
          <w:szCs w:val="26"/>
          <w:u w:val="single"/>
        </w:rPr>
        <w:t xml:space="preserve"> nightmares of </w:t>
      </w:r>
      <w:r w:rsidRPr="00325AFB">
        <w:rPr>
          <w:rFonts w:cs="Calibri"/>
          <w:color w:val="000000" w:themeColor="text1"/>
          <w:sz w:val="26"/>
          <w:szCs w:val="26"/>
          <w:highlight w:val="green"/>
          <w:u w:val="single"/>
        </w:rPr>
        <w:t>a</w:t>
      </w:r>
      <w:r w:rsidRPr="00325AFB">
        <w:rPr>
          <w:rFonts w:cs="Calibri"/>
          <w:color w:val="000000" w:themeColor="text1"/>
          <w:sz w:val="26"/>
          <w:szCs w:val="26"/>
          <w:u w:val="single"/>
        </w:rPr>
        <w:t xml:space="preserve"> severely </w:t>
      </w:r>
      <w:r w:rsidRPr="00325AFB">
        <w:rPr>
          <w:rFonts w:cs="Calibri"/>
          <w:color w:val="000000" w:themeColor="text1"/>
          <w:sz w:val="26"/>
          <w:szCs w:val="26"/>
          <w:highlight w:val="green"/>
          <w:u w:val="single"/>
        </w:rPr>
        <w:t>denuded planet</w:t>
      </w:r>
      <w:r w:rsidRPr="00325AFB">
        <w:rPr>
          <w:rFonts w:cs="Calibri"/>
          <w:color w:val="000000" w:themeColor="text1"/>
          <w:sz w:val="26"/>
          <w:szCs w:val="26"/>
          <w:u w:val="single"/>
        </w:rPr>
        <w:t xml:space="preserve">, yet they do </w:t>
      </w:r>
      <w:r w:rsidRPr="00325AFB">
        <w:rPr>
          <w:rFonts w:cs="Calibri"/>
          <w:color w:val="000000" w:themeColor="text1"/>
          <w:sz w:val="26"/>
          <w:szCs w:val="26"/>
          <w:highlight w:val="green"/>
          <w:u w:val="single"/>
        </w:rPr>
        <w:t>not</w:t>
      </w:r>
      <w:r w:rsidRPr="00325AFB">
        <w:rPr>
          <w:rFonts w:cs="Calibri"/>
          <w:color w:val="000000" w:themeColor="text1"/>
          <w:sz w:val="26"/>
          <w:szCs w:val="26"/>
          <w:u w:val="single"/>
        </w:rPr>
        <w:t xml:space="preserve"> contemplate </w:t>
      </w:r>
      <w:r w:rsidRPr="00325AFB">
        <w:rPr>
          <w:rFonts w:cs="Calibri"/>
          <w:color w:val="000000" w:themeColor="text1"/>
          <w:sz w:val="26"/>
          <w:szCs w:val="26"/>
          <w:highlight w:val="green"/>
          <w:u w:val="single"/>
        </w:rPr>
        <w:t xml:space="preserve">the </w:t>
      </w:r>
      <w:r w:rsidRPr="00325AFB">
        <w:rPr>
          <w:rFonts w:cs="Calibri"/>
          <w:b/>
          <w:iCs/>
          <w:color w:val="000000" w:themeColor="text1"/>
          <w:sz w:val="26"/>
          <w:szCs w:val="26"/>
          <w:highlight w:val="green"/>
          <w:u w:val="single"/>
          <w:bdr w:val="single" w:sz="8" w:space="0" w:color="auto"/>
        </w:rPr>
        <w:t>comprehensive negation</w:t>
      </w:r>
      <w:r w:rsidRPr="00325AFB">
        <w:rPr>
          <w:rFonts w:cs="Calibri"/>
          <w:color w:val="000000" w:themeColor="text1"/>
          <w:sz w:val="26"/>
          <w:szCs w:val="26"/>
          <w:u w:val="single"/>
        </w:rPr>
        <w:t xml:space="preserve"> that a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event </w:t>
      </w:r>
      <w:r w:rsidRPr="00325AFB">
        <w:rPr>
          <w:rFonts w:cs="Calibri"/>
          <w:color w:val="000000" w:themeColor="text1"/>
          <w:sz w:val="26"/>
          <w:szCs w:val="26"/>
          <w:highlight w:val="green"/>
          <w:u w:val="single"/>
        </w:rPr>
        <w:t>entails</w:t>
      </w:r>
      <w:r w:rsidRPr="00325AFB">
        <w:rPr>
          <w:rFonts w:cs="Calibri"/>
          <w:color w:val="000000" w:themeColor="text1"/>
          <w:sz w:val="26"/>
          <w:szCs w:val="26"/>
          <w:u w:val="single"/>
        </w:rPr>
        <w:t>.</w:t>
      </w:r>
      <w:r w:rsidRPr="00325AFB">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325AFB">
        <w:rPr>
          <w:rFonts w:cs="Calibri"/>
          <w:color w:val="000000" w:themeColor="text1"/>
          <w:sz w:val="26"/>
          <w:szCs w:val="26"/>
          <w:highlight w:val="green"/>
          <w:u w:val="single"/>
        </w:rPr>
        <w:t>this</w:t>
      </w:r>
      <w:r w:rsidRPr="00325AFB">
        <w:rPr>
          <w:rFonts w:cs="Calibri"/>
          <w:color w:val="000000" w:themeColor="text1"/>
          <w:sz w:val="26"/>
          <w:szCs w:val="26"/>
          <w:u w:val="single"/>
        </w:rPr>
        <w:t xml:space="preserve"> approach </w:t>
      </w:r>
      <w:r w:rsidRPr="00325AFB">
        <w:rPr>
          <w:rFonts w:cs="Calibri"/>
          <w:color w:val="000000" w:themeColor="text1"/>
          <w:sz w:val="26"/>
          <w:szCs w:val="26"/>
          <w:highlight w:val="green"/>
          <w:u w:val="single"/>
        </w:rPr>
        <w:t xml:space="preserve">fails to </w:t>
      </w:r>
      <w:proofErr w:type="spellStart"/>
      <w:r w:rsidRPr="00325AFB">
        <w:rPr>
          <w:rFonts w:cs="Calibri"/>
          <w:color w:val="000000" w:themeColor="text1"/>
          <w:sz w:val="26"/>
          <w:szCs w:val="26"/>
          <w:highlight w:val="green"/>
          <w:u w:val="single"/>
        </w:rPr>
        <w:t>recognise</w:t>
      </w:r>
      <w:proofErr w:type="spellEnd"/>
      <w:r w:rsidRPr="00325AFB">
        <w:rPr>
          <w:rFonts w:cs="Calibri"/>
          <w:color w:val="000000" w:themeColor="text1"/>
          <w:sz w:val="26"/>
          <w:szCs w:val="26"/>
          <w:highlight w:val="green"/>
          <w:u w:val="single"/>
        </w:rPr>
        <w:t xml:space="preserve"> the reality</w:t>
      </w:r>
      <w:r w:rsidRPr="00325AFB">
        <w:rPr>
          <w:rFonts w:cs="Calibri"/>
          <w:color w:val="000000" w:themeColor="text1"/>
          <w:sz w:val="26"/>
          <w:szCs w:val="26"/>
          <w:u w:val="single"/>
        </w:rPr>
        <w:t xml:space="preserve"> of extinction, </w:t>
      </w:r>
      <w:r w:rsidRPr="00325AFB">
        <w:rPr>
          <w:rFonts w:cs="Calibri"/>
          <w:color w:val="000000" w:themeColor="text1"/>
          <w:sz w:val="26"/>
          <w:szCs w:val="26"/>
          <w:highlight w:val="green"/>
          <w:u w:val="single"/>
        </w:rPr>
        <w:t xml:space="preserve">which is a </w:t>
      </w:r>
      <w:r w:rsidRPr="00325AFB">
        <w:rPr>
          <w:rFonts w:cs="Calibri"/>
          <w:b/>
          <w:iCs/>
          <w:color w:val="000000" w:themeColor="text1"/>
          <w:sz w:val="26"/>
          <w:szCs w:val="26"/>
          <w:highlight w:val="green"/>
          <w:u w:val="single"/>
          <w:bdr w:val="single" w:sz="8" w:space="0" w:color="auto"/>
        </w:rPr>
        <w:t>matter of being and nonbeing</w:t>
      </w:r>
      <w:r w:rsidRPr="00325AFB">
        <w:rPr>
          <w:rFonts w:cs="Calibri"/>
          <w:color w:val="000000" w:themeColor="text1"/>
          <w:sz w:val="26"/>
          <w:szCs w:val="26"/>
          <w:highlight w:val="green"/>
          <w:u w:val="single"/>
        </w:rPr>
        <w:t>, not one of life and death</w:t>
      </w:r>
      <w:r w:rsidRPr="00325AFB">
        <w:rPr>
          <w:rFonts w:cs="Calibri"/>
          <w:color w:val="000000" w:themeColor="text1"/>
          <w:sz w:val="26"/>
          <w:szCs w:val="26"/>
          <w:u w:val="single"/>
        </w:rPr>
        <w:t xml:space="preserve"> processes.</w:t>
      </w:r>
    </w:p>
    <w:p w14:paraId="2D3A1668" w14:textId="77777777" w:rsidR="00A436E9" w:rsidRPr="00325AFB" w:rsidRDefault="00A436E9" w:rsidP="00A436E9">
      <w:pPr>
        <w:rPr>
          <w:rFonts w:cs="Calibri"/>
          <w:color w:val="000000" w:themeColor="text1"/>
        </w:rPr>
      </w:pPr>
      <w:r w:rsidRPr="00325AFB">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325AFB">
        <w:rPr>
          <w:rFonts w:cs="Calibri"/>
          <w:color w:val="000000" w:themeColor="text1"/>
        </w:rPr>
        <w:t xml:space="preserve">, since the inception of the concept of ‘conservation’, </w:t>
      </w:r>
      <w:r w:rsidRPr="00325AFB">
        <w:rPr>
          <w:rFonts w:cs="Calibri"/>
          <w:color w:val="000000" w:themeColor="text1"/>
          <w:u w:val="single"/>
        </w:rPr>
        <w:t>been addressed in terms of financial cost</w:t>
      </w:r>
      <w:r w:rsidRPr="00325AFB">
        <w:rPr>
          <w:rFonts w:cs="Calibri"/>
          <w:color w:val="000000" w:themeColor="text1"/>
        </w:rPr>
        <w:t xml:space="preserve"> and economic liabilities.64 Beyond reducing life to forms to capital, currencies and financial instruments, the dominant neoliberal political economy of conservation imposes a </w:t>
      </w:r>
      <w:proofErr w:type="spellStart"/>
      <w:r w:rsidRPr="00325AFB">
        <w:rPr>
          <w:rFonts w:cs="Calibri"/>
          <w:color w:val="000000" w:themeColor="text1"/>
        </w:rPr>
        <w:t>homogenising</w:t>
      </w:r>
      <w:proofErr w:type="spellEnd"/>
      <w:r w:rsidRPr="00325AFB">
        <w:rPr>
          <w:rFonts w:cs="Calibri"/>
          <w:color w:val="000000" w:themeColor="text1"/>
        </w:rPr>
        <w:t xml:space="preserve">, Western secular worldview on a planetary phenomenon. </w:t>
      </w:r>
      <w:r w:rsidRPr="00325AFB">
        <w:rPr>
          <w:rFonts w:cs="Calibri"/>
          <w:color w:val="000000" w:themeColor="text1"/>
          <w:u w:val="single"/>
        </w:rPr>
        <w:t xml:space="preserve">Yet the </w:t>
      </w:r>
      <w:r w:rsidRPr="00325AFB">
        <w:rPr>
          <w:rFonts w:cs="Calibri"/>
          <w:b/>
          <w:iCs/>
          <w:color w:val="000000" w:themeColor="text1"/>
          <w:u w:val="single"/>
          <w:bdr w:val="single" w:sz="8" w:space="0" w:color="auto"/>
        </w:rPr>
        <w:t>enormity, complexity, and scale</w:t>
      </w:r>
      <w:r w:rsidRPr="00325AFB">
        <w:rPr>
          <w:rFonts w:cs="Calibri"/>
          <w:color w:val="000000" w:themeColor="text1"/>
          <w:u w:val="single"/>
        </w:rPr>
        <w:t xml:space="preserve"> of mass extinction is so huge that humans need to </w:t>
      </w:r>
      <w:r w:rsidRPr="00325AFB">
        <w:rPr>
          <w:rFonts w:cs="Calibri"/>
          <w:b/>
          <w:iCs/>
          <w:color w:val="000000" w:themeColor="text1"/>
          <w:u w:val="single"/>
          <w:bdr w:val="single" w:sz="8" w:space="0" w:color="auto"/>
        </w:rPr>
        <w:t>draw on every possible resource in order to find ways of responding</w:t>
      </w:r>
      <w:r w:rsidRPr="00325AFB">
        <w:rPr>
          <w:rFonts w:cs="Calibri"/>
          <w:color w:val="000000" w:themeColor="text1"/>
          <w:u w:val="single"/>
        </w:rPr>
        <w:t>.</w:t>
      </w:r>
      <w:r w:rsidRPr="00325AFB">
        <w:rPr>
          <w:rFonts w:cs="Calibri"/>
          <w:color w:val="000000" w:themeColor="text1"/>
        </w:rPr>
        <w:t xml:space="preserve"> This means that they need to </w:t>
      </w:r>
      <w:proofErr w:type="spellStart"/>
      <w:r w:rsidRPr="00325AFB">
        <w:rPr>
          <w:rFonts w:cs="Calibri"/>
          <w:color w:val="000000" w:themeColor="text1"/>
        </w:rPr>
        <w:t>mobilise</w:t>
      </w:r>
      <w:proofErr w:type="spellEnd"/>
      <w:r w:rsidRPr="00325AFB">
        <w:rPr>
          <w:rFonts w:cs="Calibri"/>
          <w:color w:val="000000" w:themeColor="text1"/>
        </w:rPr>
        <w:t xml:space="preserve"> multiple worldviews and lifeways – including those emerging from indigenous and </w:t>
      </w:r>
      <w:proofErr w:type="spellStart"/>
      <w:r w:rsidRPr="00325AFB">
        <w:rPr>
          <w:rFonts w:cs="Calibri"/>
          <w:color w:val="000000" w:themeColor="text1"/>
        </w:rPr>
        <w:t>marginalised</w:t>
      </w:r>
      <w:proofErr w:type="spellEnd"/>
      <w:r w:rsidRPr="00325AFB">
        <w:rPr>
          <w:rFonts w:cs="Calibri"/>
          <w:color w:val="000000" w:themeColor="text1"/>
        </w:rPr>
        <w:t xml:space="preserve"> cosmologies. Above all, </w:t>
      </w:r>
      <w:r w:rsidRPr="00325AFB">
        <w:rPr>
          <w:rFonts w:cs="Calibri"/>
          <w:color w:val="000000" w:themeColor="text1"/>
          <w:u w:val="single"/>
        </w:rPr>
        <w:t xml:space="preserve">it is crucial and urgent to </w:t>
      </w:r>
      <w:proofErr w:type="spellStart"/>
      <w:r w:rsidRPr="00325AFB">
        <w:rPr>
          <w:rFonts w:cs="Calibri"/>
          <w:color w:val="000000" w:themeColor="text1"/>
          <w:u w:val="single"/>
        </w:rPr>
        <w:t>realise</w:t>
      </w:r>
      <w:proofErr w:type="spellEnd"/>
      <w:r w:rsidRPr="00325AFB">
        <w:rPr>
          <w:rFonts w:cs="Calibri"/>
          <w:color w:val="000000" w:themeColor="text1"/>
          <w:u w:val="single"/>
        </w:rPr>
        <w:t xml:space="preserve"> that extinction is a </w:t>
      </w:r>
      <w:r w:rsidRPr="00325AFB">
        <w:rPr>
          <w:rFonts w:cs="Calibri"/>
          <w:b/>
          <w:iCs/>
          <w:color w:val="000000" w:themeColor="text1"/>
          <w:u w:val="single"/>
          <w:bdr w:val="single" w:sz="8" w:space="0" w:color="auto"/>
        </w:rPr>
        <w:t>matter of global ethics</w:t>
      </w:r>
      <w:r w:rsidRPr="00325AFB">
        <w:rPr>
          <w:rFonts w:cs="Calibri"/>
          <w:color w:val="000000" w:themeColor="text1"/>
        </w:rPr>
        <w:t xml:space="preserve">. </w:t>
      </w:r>
      <w:r w:rsidRPr="00325AFB">
        <w:rPr>
          <w:rFonts w:cs="Calibri"/>
          <w:color w:val="000000" w:themeColor="text1"/>
          <w:u w:val="single"/>
        </w:rPr>
        <w:t xml:space="preserve">It is not simply an issue of management or security, or even of </w:t>
      </w:r>
      <w:proofErr w:type="gramStart"/>
      <w:r w:rsidRPr="00325AFB">
        <w:rPr>
          <w:rFonts w:cs="Calibri"/>
          <w:color w:val="000000" w:themeColor="text1"/>
          <w:u w:val="single"/>
        </w:rPr>
        <w:t>particular visions</w:t>
      </w:r>
      <w:proofErr w:type="gramEnd"/>
      <w:r w:rsidRPr="00325AFB">
        <w:rPr>
          <w:rFonts w:cs="Calibri"/>
          <w:color w:val="000000" w:themeColor="text1"/>
          <w:u w:val="single"/>
        </w:rPr>
        <w:t xml:space="preserve"> of the good life</w:t>
      </w:r>
      <w:r w:rsidRPr="00325AFB">
        <w:rPr>
          <w:rFonts w:cs="Calibri"/>
          <w:color w:val="000000" w:themeColor="text1"/>
        </w:rPr>
        <w:t xml:space="preserve">. </w:t>
      </w:r>
      <w:r w:rsidRPr="00325AFB">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325AFB">
        <w:rPr>
          <w:rFonts w:cs="Calibri"/>
          <w:color w:val="000000" w:themeColor="text1"/>
        </w:rPr>
        <w:t>.</w:t>
      </w:r>
    </w:p>
    <w:p w14:paraId="287A6493" w14:textId="77777777" w:rsidR="00A436E9" w:rsidRPr="00325AFB" w:rsidRDefault="00A436E9" w:rsidP="00A436E9">
      <w:pPr>
        <w:rPr>
          <w:rFonts w:cs="Calibri"/>
          <w:color w:val="000000" w:themeColor="text1"/>
          <w:szCs w:val="16"/>
        </w:rPr>
      </w:pPr>
      <w:r w:rsidRPr="00325AFB">
        <w:rPr>
          <w:rFonts w:cs="Calibri"/>
          <w:color w:val="000000" w:themeColor="text1"/>
          <w:szCs w:val="16"/>
        </w:rPr>
        <w:lastRenderedPageBreak/>
        <w:t xml:space="preserve">9. An Earth-worldly politics. Humans are worldly – that is, we are fundamentally </w:t>
      </w:r>
      <w:proofErr w:type="spellStart"/>
      <w:r w:rsidRPr="00325AFB">
        <w:rPr>
          <w:rFonts w:cs="Calibri"/>
          <w:color w:val="000000" w:themeColor="text1"/>
          <w:szCs w:val="16"/>
        </w:rPr>
        <w:t>worldforming</w:t>
      </w:r>
      <w:proofErr w:type="spellEnd"/>
      <w:r w:rsidRPr="00325AFB">
        <w:rPr>
          <w:rFonts w:cs="Calibri"/>
          <w:color w:val="000000" w:themeColor="text1"/>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325AFB">
        <w:rPr>
          <w:rFonts w:cs="Calibri"/>
          <w:color w:val="000000" w:themeColor="text1"/>
          <w:szCs w:val="16"/>
        </w:rPr>
        <w:t>instrumentalised</w:t>
      </w:r>
      <w:proofErr w:type="spellEnd"/>
      <w:r w:rsidRPr="00325AFB">
        <w:rPr>
          <w:rFonts w:cs="Calibri"/>
          <w:color w:val="000000" w:themeColor="text1"/>
          <w:szCs w:val="16"/>
        </w:rPr>
        <w:t xml:space="preserve"> and englobed.65 Rather, it is a complex of worlds that we share, co-constitute, create, </w:t>
      </w:r>
      <w:proofErr w:type="gramStart"/>
      <w:r w:rsidRPr="00325AFB">
        <w:rPr>
          <w:rFonts w:cs="Calibri"/>
          <w:color w:val="000000" w:themeColor="text1"/>
          <w:szCs w:val="16"/>
        </w:rPr>
        <w:t>destroy</w:t>
      </w:r>
      <w:proofErr w:type="gramEnd"/>
      <w:r w:rsidRPr="00325AFB">
        <w:rPr>
          <w:rFonts w:cs="Calibri"/>
          <w:color w:val="000000" w:themeColor="text1"/>
          <w:szCs w:val="16"/>
        </w:rPr>
        <w:t xml:space="preserve"> and inhabit with countless other life forms and beings.</w:t>
      </w:r>
    </w:p>
    <w:p w14:paraId="7A712607" w14:textId="77777777" w:rsidR="00A436E9" w:rsidRPr="00325AFB" w:rsidRDefault="00A436E9" w:rsidP="00A436E9">
      <w:pPr>
        <w:rPr>
          <w:rFonts w:cs="Calibri"/>
          <w:color w:val="000000" w:themeColor="text1"/>
          <w:u w:val="single"/>
        </w:rPr>
      </w:pPr>
      <w:r w:rsidRPr="00325AFB">
        <w:rPr>
          <w:rFonts w:cs="Calibri"/>
          <w:color w:val="000000" w:themeColor="text1"/>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325AFB">
        <w:rPr>
          <w:rFonts w:cs="Calibri"/>
          <w:color w:val="000000" w:themeColor="text1"/>
        </w:rPr>
        <w:t>economic</w:t>
      </w:r>
      <w:proofErr w:type="gramEnd"/>
      <w:r w:rsidRPr="00325AFB">
        <w:rPr>
          <w:rFonts w:cs="Calibri"/>
          <w:color w:val="000000" w:themeColor="text1"/>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325AFB">
        <w:rPr>
          <w:rFonts w:cs="Calibri"/>
          <w:color w:val="000000" w:themeColor="text1"/>
          <w:u w:val="single"/>
        </w:rPr>
        <w:t>we can and should reframe it as authors like Karen Barad</w:t>
      </w:r>
      <w:r w:rsidRPr="00325AFB">
        <w:rPr>
          <w:rFonts w:cs="Calibri"/>
          <w:color w:val="000000" w:themeColor="text1"/>
        </w:rPr>
        <w:t xml:space="preserve">67 and Donna Haraway68 have done. To them and many others, </w:t>
      </w:r>
      <w:r w:rsidRPr="00325AFB">
        <w:rPr>
          <w:rFonts w:cs="Calibri"/>
          <w:color w:val="000000" w:themeColor="text1"/>
          <w:u w:val="single"/>
        </w:rPr>
        <w:t>‘entanglement’ is a radical, indeed fundamental condition of being-with,</w:t>
      </w:r>
      <w:r w:rsidRPr="00325AFB">
        <w:rPr>
          <w:rFonts w:cs="Calibri"/>
          <w:color w:val="000000" w:themeColor="text1"/>
        </w:rPr>
        <w:t xml:space="preserve"> or, as Jean-Luc Nancy puts it, ‘being singular plural’.69 </w:t>
      </w:r>
      <w:r w:rsidRPr="00325AFB">
        <w:rPr>
          <w:rFonts w:cs="Calibri"/>
          <w:color w:val="000000" w:themeColor="text1"/>
          <w:u w:val="single"/>
        </w:rPr>
        <w:t xml:space="preserve">This means that no being is truly autonomous or separate, whether at the scale of international politics or of quantum physics. </w:t>
      </w:r>
      <w:r w:rsidRPr="00325AFB">
        <w:rPr>
          <w:rFonts w:cs="Calibri"/>
          <w:color w:val="000000" w:themeColor="text1"/>
        </w:rPr>
        <w:t xml:space="preserve">World itself is singular plural: what humans tend to refer to as ‘the’ world is </w:t>
      </w:r>
      <w:proofErr w:type="gramStart"/>
      <w:r w:rsidRPr="00325AFB">
        <w:rPr>
          <w:rFonts w:cs="Calibri"/>
          <w:color w:val="000000" w:themeColor="text1"/>
        </w:rPr>
        <w:t>actually a</w:t>
      </w:r>
      <w:proofErr w:type="gramEnd"/>
      <w:r w:rsidRPr="00325AFB">
        <w:rPr>
          <w:rFonts w:cs="Calibri"/>
          <w:color w:val="000000" w:themeColor="text1"/>
        </w:rPr>
        <w:t xml:space="preserve"> multiplicity of worlds at various scales that intersect, overlap, conflict, emerge as they surge across the Earth. </w:t>
      </w:r>
      <w:r w:rsidRPr="00325AFB">
        <w:rPr>
          <w:rFonts w:cs="Calibri"/>
          <w:color w:val="000000" w:themeColor="text1"/>
          <w:u w:val="single"/>
        </w:rPr>
        <w:t>World emerges from the poetics of existence, the collision of energy and matter, the tumult of agencies, the fusion and diffusion of bonds.</w:t>
      </w:r>
    </w:p>
    <w:p w14:paraId="61CCD772" w14:textId="77777777" w:rsidR="00A436E9" w:rsidRPr="00325AFB" w:rsidRDefault="00A436E9" w:rsidP="00A436E9">
      <w:pPr>
        <w:rPr>
          <w:rFonts w:cs="Calibri"/>
          <w:b/>
          <w:iCs/>
          <w:color w:val="000000" w:themeColor="text1"/>
          <w:sz w:val="26"/>
          <w:szCs w:val="26"/>
          <w:u w:val="single"/>
          <w:bdr w:val="single" w:sz="8" w:space="0" w:color="auto"/>
        </w:rPr>
      </w:pPr>
      <w:r w:rsidRPr="00325AFB">
        <w:rPr>
          <w:rFonts w:cs="Calibri"/>
          <w:color w:val="000000" w:themeColor="text1"/>
          <w:sz w:val="26"/>
          <w:szCs w:val="26"/>
          <w:highlight w:val="green"/>
          <w:u w:val="single"/>
        </w:rPr>
        <w:t>Worlds erupt from</w:t>
      </w:r>
      <w:r w:rsidRPr="00325AFB">
        <w:rPr>
          <w:rFonts w:cs="Calibri"/>
          <w:color w:val="000000" w:themeColor="text1"/>
          <w:sz w:val="26"/>
          <w:szCs w:val="26"/>
          <w:u w:val="single"/>
        </w:rPr>
        <w:t xml:space="preserve">, and consist in, </w:t>
      </w:r>
      <w:r w:rsidRPr="00325AFB">
        <w:rPr>
          <w:rFonts w:cs="Calibri"/>
          <w:color w:val="000000" w:themeColor="text1"/>
          <w:sz w:val="26"/>
          <w:szCs w:val="26"/>
          <w:highlight w:val="green"/>
          <w:u w:val="single"/>
        </w:rPr>
        <w:t xml:space="preserve">the intersection of </w:t>
      </w:r>
      <w:r w:rsidRPr="00325AFB">
        <w:rPr>
          <w:rFonts w:cs="Calibri"/>
          <w:b/>
          <w:iCs/>
          <w:color w:val="000000" w:themeColor="text1"/>
          <w:sz w:val="26"/>
          <w:szCs w:val="26"/>
          <w:highlight w:val="green"/>
          <w:u w:val="single"/>
          <w:bdr w:val="single" w:sz="8" w:space="0" w:color="auto"/>
        </w:rPr>
        <w:t>diverse forms of being</w:t>
      </w:r>
      <w:r w:rsidRPr="00325AFB">
        <w:rPr>
          <w:rFonts w:cs="Calibri"/>
          <w:color w:val="000000" w:themeColor="text1"/>
          <w:szCs w:val="26"/>
        </w:rPr>
        <w:t xml:space="preserve"> – material and intangible, organic and inorganic, ‘living’ and ‘nonliving’. </w:t>
      </w:r>
      <w:r w:rsidRPr="00325AFB">
        <w:rPr>
          <w:rFonts w:cs="Calibri"/>
          <w:color w:val="000000" w:themeColor="text1"/>
          <w:sz w:val="26"/>
          <w:szCs w:val="26"/>
          <w:u w:val="single"/>
        </w:rPr>
        <w:t xml:space="preserve">Because of the tumultuousness of the Earth with which </w:t>
      </w:r>
      <w:r w:rsidRPr="00325AFB">
        <w:rPr>
          <w:rFonts w:cs="Calibri"/>
          <w:color w:val="000000" w:themeColor="text1"/>
          <w:sz w:val="26"/>
          <w:szCs w:val="26"/>
          <w:highlight w:val="green"/>
          <w:u w:val="single"/>
        </w:rPr>
        <w:t>they are entangled</w:t>
      </w:r>
      <w:r w:rsidRPr="00325AFB">
        <w:rPr>
          <w:rFonts w:cs="Calibri"/>
          <w:color w:val="000000" w:themeColor="text1"/>
          <w:sz w:val="26"/>
          <w:szCs w:val="26"/>
          <w:u w:val="single"/>
        </w:rPr>
        <w:t>,</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worlds’ are </w:t>
      </w:r>
      <w:r w:rsidRPr="00325AFB">
        <w:rPr>
          <w:rFonts w:cs="Calibri"/>
          <w:b/>
          <w:iCs/>
          <w:color w:val="000000" w:themeColor="text1"/>
          <w:sz w:val="26"/>
          <w:szCs w:val="26"/>
          <w:highlight w:val="green"/>
          <w:u w:val="single"/>
          <w:bdr w:val="single" w:sz="8" w:space="0" w:color="auto"/>
        </w:rPr>
        <w:t>not static,</w:t>
      </w:r>
      <w:r w:rsidRPr="00325AFB">
        <w:rPr>
          <w:rFonts w:cs="Calibri"/>
          <w:b/>
          <w:iCs/>
          <w:color w:val="000000" w:themeColor="text1"/>
          <w:sz w:val="26"/>
          <w:szCs w:val="26"/>
          <w:u w:val="single"/>
          <w:bdr w:val="single" w:sz="8" w:space="0" w:color="auto"/>
        </w:rPr>
        <w:t xml:space="preserve"> rigid </w:t>
      </w:r>
      <w:r w:rsidRPr="00325AFB">
        <w:rPr>
          <w:rFonts w:cs="Calibri"/>
          <w:b/>
          <w:iCs/>
          <w:color w:val="000000" w:themeColor="text1"/>
          <w:sz w:val="26"/>
          <w:szCs w:val="26"/>
          <w:highlight w:val="green"/>
          <w:u w:val="single"/>
          <w:bdr w:val="single" w:sz="8" w:space="0" w:color="auto"/>
        </w:rPr>
        <w:t>or permanent. They are permeable and fluid</w:t>
      </w:r>
      <w:r w:rsidRPr="00325AFB">
        <w:rPr>
          <w:rFonts w:cs="Calibri"/>
          <w:color w:val="000000" w:themeColor="text1"/>
          <w:szCs w:val="26"/>
        </w:rPr>
        <w:t xml:space="preserve">. </w:t>
      </w:r>
      <w:r w:rsidRPr="00325AFB">
        <w:rPr>
          <w:rFonts w:cs="Calibri"/>
          <w:color w:val="000000" w:themeColor="text1"/>
          <w:sz w:val="26"/>
          <w:szCs w:val="26"/>
          <w:u w:val="single"/>
        </w:rPr>
        <w:t xml:space="preserve">They can be </w:t>
      </w:r>
      <w:r w:rsidRPr="00325AFB">
        <w:rPr>
          <w:rFonts w:cs="Calibri"/>
          <w:b/>
          <w:iCs/>
          <w:color w:val="000000" w:themeColor="text1"/>
          <w:sz w:val="26"/>
          <w:szCs w:val="26"/>
          <w:u w:val="single"/>
          <w:bdr w:val="single" w:sz="8" w:space="0" w:color="auto"/>
        </w:rPr>
        <w:t>created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modified</w:t>
      </w:r>
      <w:r w:rsidRPr="00325AFB">
        <w:rPr>
          <w:rFonts w:cs="Calibri"/>
          <w:color w:val="000000" w:themeColor="text1"/>
          <w:szCs w:val="26"/>
        </w:rPr>
        <w:t xml:space="preserve"> </w:t>
      </w:r>
      <w:r w:rsidRPr="00325AFB">
        <w:rPr>
          <w:rFonts w:cs="Calibri"/>
          <w:color w:val="000000" w:themeColor="text1"/>
          <w:sz w:val="26"/>
          <w:szCs w:val="26"/>
          <w:u w:val="single"/>
        </w:rPr>
        <w:t xml:space="preserve">– and, of course, destroyed. </w:t>
      </w:r>
      <w:r w:rsidRPr="00325AFB">
        <w:rPr>
          <w:rFonts w:cs="Calibri"/>
          <w:color w:val="000000" w:themeColor="text1"/>
          <w:sz w:val="26"/>
          <w:szCs w:val="26"/>
          <w:highlight w:val="green"/>
          <w:u w:val="single"/>
        </w:rPr>
        <w:t>Concepts of violence</w:t>
      </w:r>
      <w:r w:rsidRPr="00325AFB">
        <w:rPr>
          <w:rFonts w:cs="Calibri"/>
          <w:color w:val="000000" w:themeColor="text1"/>
          <w:sz w:val="26"/>
          <w:szCs w:val="26"/>
          <w:u w:val="single"/>
        </w:rPr>
        <w:t xml:space="preserve">, harm and (in)security </w:t>
      </w:r>
      <w:r w:rsidRPr="00325AFB">
        <w:rPr>
          <w:rFonts w:cs="Calibri"/>
          <w:color w:val="000000" w:themeColor="text1"/>
          <w:sz w:val="26"/>
          <w:szCs w:val="26"/>
          <w:highlight w:val="green"/>
          <w:u w:val="single"/>
        </w:rPr>
        <w:t>that focus only on humans ignore</w:t>
      </w:r>
      <w:r w:rsidRPr="00325AFB">
        <w:rPr>
          <w:rFonts w:cs="Calibri"/>
          <w:color w:val="000000" w:themeColor="text1"/>
          <w:sz w:val="26"/>
          <w:szCs w:val="26"/>
          <w:u w:val="single"/>
        </w:rPr>
        <w:t xml:space="preserve"> at their peril </w:t>
      </w:r>
      <w:r w:rsidRPr="00325AFB">
        <w:rPr>
          <w:rFonts w:cs="Calibri"/>
          <w:color w:val="000000" w:themeColor="text1"/>
          <w:sz w:val="26"/>
          <w:szCs w:val="26"/>
          <w:highlight w:val="green"/>
          <w:u w:val="single"/>
        </w:rPr>
        <w:t>the destruction</w:t>
      </w:r>
      <w:r w:rsidRPr="00325AFB">
        <w:rPr>
          <w:rFonts w:cs="Calibri"/>
          <w:color w:val="000000" w:themeColor="text1"/>
          <w:sz w:val="26"/>
          <w:szCs w:val="26"/>
          <w:u w:val="single"/>
        </w:rPr>
        <w:t xml:space="preserve"> and severance of worlds,</w:t>
      </w:r>
      <w:r w:rsidRPr="00325AFB">
        <w:rPr>
          <w:rFonts w:cs="Calibri"/>
          <w:color w:val="000000" w:themeColor="text1"/>
          <w:szCs w:val="26"/>
        </w:rPr>
        <w:t xml:space="preserve">70 </w:t>
      </w:r>
      <w:r w:rsidRPr="00325AFB">
        <w:rPr>
          <w:rFonts w:cs="Calibri"/>
          <w:b/>
          <w:iCs/>
          <w:color w:val="000000" w:themeColor="text1"/>
          <w:sz w:val="26"/>
          <w:szCs w:val="26"/>
          <w:highlight w:val="green"/>
          <w:u w:val="single"/>
          <w:bdr w:val="single" w:sz="8" w:space="0" w:color="auto"/>
        </w:rPr>
        <w:t>which undermines the conditions of plurality that enables life</w:t>
      </w:r>
      <w:r w:rsidRPr="00325AFB">
        <w:rPr>
          <w:rFonts w:cs="Calibri"/>
          <w:b/>
          <w:iCs/>
          <w:color w:val="000000" w:themeColor="text1"/>
          <w:sz w:val="26"/>
          <w:szCs w:val="26"/>
          <w:u w:val="single"/>
          <w:bdr w:val="single" w:sz="8" w:space="0" w:color="auto"/>
        </w:rPr>
        <w:t xml:space="preserve"> on Earth </w:t>
      </w:r>
      <w:r w:rsidRPr="00325AFB">
        <w:rPr>
          <w:rFonts w:cs="Calibri"/>
          <w:b/>
          <w:iCs/>
          <w:color w:val="000000" w:themeColor="text1"/>
          <w:sz w:val="26"/>
          <w:szCs w:val="26"/>
          <w:highlight w:val="green"/>
          <w:u w:val="single"/>
          <w:bdr w:val="single" w:sz="8" w:space="0" w:color="auto"/>
        </w:rPr>
        <w:t>to thrive</w:t>
      </w:r>
      <w:r w:rsidRPr="00325AFB">
        <w:rPr>
          <w:rFonts w:cs="Calibri"/>
          <w:b/>
          <w:iCs/>
          <w:color w:val="000000" w:themeColor="text1"/>
          <w:sz w:val="26"/>
          <w:szCs w:val="26"/>
          <w:u w:val="single"/>
          <w:bdr w:val="single" w:sz="8" w:space="0" w:color="auto"/>
        </w:rPr>
        <w:t>.</w:t>
      </w:r>
    </w:p>
    <w:p w14:paraId="0A7228D4" w14:textId="77777777" w:rsidR="00A436E9" w:rsidRPr="00F601E6" w:rsidRDefault="00A436E9" w:rsidP="00A436E9"/>
    <w:p w14:paraId="1502BFCE" w14:textId="5A025E4A" w:rsidR="00A436E9" w:rsidRDefault="000B67DD" w:rsidP="00B55AD5">
      <w:r>
        <w:t xml:space="preserve">UV </w:t>
      </w:r>
    </w:p>
    <w:p w14:paraId="27E81620" w14:textId="53B057F9" w:rsidR="000B67DD" w:rsidRDefault="000B67DD" w:rsidP="00B55AD5">
      <w:r>
        <w:t xml:space="preserve">I get 1ar theory to deter </w:t>
      </w:r>
      <w:proofErr w:type="spellStart"/>
      <w:r>
        <w:t>nc</w:t>
      </w:r>
      <w:proofErr w:type="spellEnd"/>
      <w:r>
        <w:t xml:space="preserve"> abuse</w:t>
      </w:r>
    </w:p>
    <w:p w14:paraId="2F2BC9B8" w14:textId="3DE65EA7" w:rsidR="00305CEE" w:rsidRDefault="00305CEE" w:rsidP="00B55AD5"/>
    <w:p w14:paraId="6465F20C" w14:textId="77777777" w:rsidR="00305CEE" w:rsidRDefault="00305CEE" w:rsidP="00305CEE">
      <w:pPr>
        <w:pStyle w:val="Heading1"/>
        <w:pBdr>
          <w:top w:val="single" w:sz="24" w:space="0" w:color="auto"/>
        </w:pBdr>
        <w:rPr>
          <w:color w:val="000000" w:themeColor="text1"/>
        </w:rPr>
      </w:pPr>
      <w:r>
        <w:rPr>
          <w:color w:val="000000" w:themeColor="text1"/>
        </w:rPr>
        <w:lastRenderedPageBreak/>
        <w:t>1ar</w:t>
      </w:r>
    </w:p>
    <w:p w14:paraId="36039884" w14:textId="77777777" w:rsidR="00305CEE" w:rsidRDefault="00305CEE" w:rsidP="00305CEE">
      <w:pPr>
        <w:pStyle w:val="Heading2"/>
      </w:pPr>
      <w:r>
        <w:lastRenderedPageBreak/>
        <w:t>1</w:t>
      </w:r>
    </w:p>
    <w:p w14:paraId="42FED7D8" w14:textId="77777777" w:rsidR="00305CEE" w:rsidRDefault="00305CEE" w:rsidP="00305CEE">
      <w:pPr>
        <w:pStyle w:val="Heading2"/>
      </w:pPr>
      <w:r>
        <w:lastRenderedPageBreak/>
        <w:t>2</w:t>
      </w:r>
    </w:p>
    <w:p w14:paraId="45AB55C8" w14:textId="77777777" w:rsidR="00305CEE" w:rsidRPr="00806343" w:rsidRDefault="00305CEE" w:rsidP="00305CEE">
      <w:pPr>
        <w:pStyle w:val="Heading4"/>
      </w:pPr>
      <w:r>
        <w:t>We meet--</w:t>
      </w:r>
    </w:p>
    <w:p w14:paraId="5906AB1A" w14:textId="77777777" w:rsidR="00305CEE" w:rsidRDefault="00305CEE" w:rsidP="00305CEE">
      <w:pPr>
        <w:pStyle w:val="Heading4"/>
      </w:pPr>
      <w:r w:rsidRPr="00A24317">
        <w:t xml:space="preserve">CI: The </w:t>
      </w:r>
      <w:proofErr w:type="spellStart"/>
      <w:r w:rsidRPr="00A24317">
        <w:t>aff</w:t>
      </w:r>
      <w:proofErr w:type="spellEnd"/>
      <w:r w:rsidRPr="00A24317">
        <w:t xml:space="preserve"> may </w:t>
      </w:r>
      <w:r>
        <w:t xml:space="preserve">specify a type of worker </w:t>
      </w:r>
    </w:p>
    <w:p w14:paraId="6FDEEF4A" w14:textId="77777777" w:rsidR="00305CEE" w:rsidRPr="00A24317" w:rsidRDefault="00305CEE" w:rsidP="00305CEE">
      <w:pPr>
        <w:pStyle w:val="Heading4"/>
      </w:pPr>
      <w:r w:rsidRPr="00A24317">
        <w:t>Prefer:</w:t>
      </w:r>
    </w:p>
    <w:p w14:paraId="568EEAD5" w14:textId="77777777" w:rsidR="00305CEE" w:rsidRPr="00C55AC9" w:rsidRDefault="00305CEE" w:rsidP="00305CEE">
      <w:pPr>
        <w:pStyle w:val="Heading4"/>
      </w:pPr>
      <w:r w:rsidRPr="00A24317">
        <w:t xml:space="preserve">1] </w:t>
      </w:r>
      <w:r>
        <w:t xml:space="preserve">Clash: Plan focus key to depth of </w:t>
      </w:r>
      <w:proofErr w:type="gramStart"/>
      <w:r>
        <w:t>education</w:t>
      </w:r>
      <w:proofErr w:type="gramEnd"/>
      <w:r>
        <w:t xml:space="preserve"> so we learn about specific issues on the topic; incentives debaters to cut better </w:t>
      </w:r>
      <w:proofErr w:type="spellStart"/>
      <w:r>
        <w:t>args</w:t>
      </w:r>
      <w:proofErr w:type="spellEnd"/>
      <w:r>
        <w:t xml:space="preserve"> since we have a more specific stasis point to prep since the whole res leads to random state </w:t>
      </w:r>
      <w:proofErr w:type="spellStart"/>
      <w:r>
        <w:t>da’s</w:t>
      </w:r>
      <w:proofErr w:type="spellEnd"/>
      <w:r>
        <w:t xml:space="preserve"> passing in the night. Key to education since we incentivize the best </w:t>
      </w:r>
      <w:proofErr w:type="spellStart"/>
      <w:r>
        <w:t>args</w:t>
      </w:r>
      <w:proofErr w:type="spellEnd"/>
      <w:r>
        <w:t xml:space="preserve"> on the topic </w:t>
      </w:r>
    </w:p>
    <w:p w14:paraId="43D3DE72" w14:textId="77777777" w:rsidR="00305CEE" w:rsidRDefault="00305CEE" w:rsidP="00305CEE">
      <w:pPr>
        <w:pStyle w:val="Heading4"/>
      </w:pPr>
      <w:r>
        <w:t xml:space="preserve">Education is a voter and comes first it’s the only portable skill we get from debate and is the only reason schools fund debate. </w:t>
      </w:r>
    </w:p>
    <w:p w14:paraId="320998ED" w14:textId="77777777" w:rsidR="00305CEE" w:rsidRPr="00C55AC9" w:rsidRDefault="00305CEE" w:rsidP="00305CEE">
      <w:pPr>
        <w:pStyle w:val="Heading4"/>
      </w:pPr>
      <w:r w:rsidRPr="00C55AC9">
        <w:t xml:space="preserve">Pragmatics outweigh </w:t>
      </w:r>
    </w:p>
    <w:p w14:paraId="353C89F3" w14:textId="77777777" w:rsidR="00305CEE" w:rsidRDefault="00305CEE" w:rsidP="00305CEE">
      <w:pPr>
        <w:pStyle w:val="Heading4"/>
      </w:pPr>
      <w:r>
        <w:t>Semantics collapses, the terminal impact to all semantical impacts is pragmatics which means you shouldn’t care if we aren’t 100 percent correct on grammar if we have a good vision for debate in terms of fairness and education</w:t>
      </w:r>
    </w:p>
    <w:p w14:paraId="6E84FE8D" w14:textId="77777777" w:rsidR="00305CEE" w:rsidRDefault="00305CEE" w:rsidP="00305CEE"/>
    <w:p w14:paraId="7F2647CD" w14:textId="77777777" w:rsidR="00305CEE" w:rsidRDefault="00305CEE" w:rsidP="00305CEE">
      <w:pPr>
        <w:pStyle w:val="Heading4"/>
      </w:pPr>
      <w:r>
        <w:t>Defense--</w:t>
      </w:r>
    </w:p>
    <w:p w14:paraId="7A9D88EB" w14:textId="77777777" w:rsidR="00305CEE" w:rsidRPr="00A24317" w:rsidRDefault="00305CEE" w:rsidP="00305CEE">
      <w:pPr>
        <w:pStyle w:val="Heading4"/>
      </w:pPr>
      <w:r w:rsidRPr="00A24317">
        <w:t>On Limits:</w:t>
      </w:r>
    </w:p>
    <w:p w14:paraId="089A8C8C" w14:textId="77777777" w:rsidR="00305CEE" w:rsidRPr="00A24317" w:rsidRDefault="00305CEE" w:rsidP="00305CEE">
      <w:pPr>
        <w:pStyle w:val="Heading4"/>
      </w:pPr>
      <w:r w:rsidRPr="00A24317">
        <w:t xml:space="preserve">1] Functional limits – inherency, </w:t>
      </w:r>
      <w:r>
        <w:t>adv area</w:t>
      </w:r>
      <w:r w:rsidRPr="00A24317">
        <w:t>,</w:t>
      </w:r>
      <w:r>
        <w:t xml:space="preserve"> and significant topic literature check back against a </w:t>
      </w:r>
      <w:proofErr w:type="gramStart"/>
      <w:r>
        <w:t>limits</w:t>
      </w:r>
      <w:proofErr w:type="gramEnd"/>
      <w:r>
        <w:t xml:space="preserve"> explosion</w:t>
      </w:r>
      <w:r w:rsidRPr="00A24317">
        <w:t>– sm</w:t>
      </w:r>
      <w:r>
        <w:t xml:space="preserve">all </w:t>
      </w:r>
      <w:proofErr w:type="spellStart"/>
      <w:r>
        <w:t>affs</w:t>
      </w:r>
      <w:proofErr w:type="spellEnd"/>
      <w:r>
        <w:t xml:space="preserve"> lose to advantage CP </w:t>
      </w:r>
      <w:r w:rsidRPr="00A24317">
        <w:t xml:space="preserve">or Ks </w:t>
      </w:r>
    </w:p>
    <w:p w14:paraId="2C0E7D00" w14:textId="77777777" w:rsidR="00305CEE" w:rsidRPr="00C55AC9" w:rsidRDefault="00305CEE" w:rsidP="00305CEE">
      <w:pPr>
        <w:pStyle w:val="Heading4"/>
      </w:pPr>
      <w:r>
        <w:t xml:space="preserve">2] PICS flip limits, under </w:t>
      </w:r>
      <w:proofErr w:type="gramStart"/>
      <w:r>
        <w:t>a whole res</w:t>
      </w:r>
      <w:proofErr w:type="gramEnd"/>
      <w:r>
        <w:t xml:space="preserve">, the amount of </w:t>
      </w:r>
      <w:proofErr w:type="spellStart"/>
      <w:r>
        <w:t>affs</w:t>
      </w:r>
      <w:proofErr w:type="spellEnd"/>
      <w:r>
        <w:t xml:space="preserve"> that can be read can be read </w:t>
      </w:r>
      <w:proofErr w:type="spellStart"/>
      <w:r>
        <w:t>againt</w:t>
      </w:r>
      <w:proofErr w:type="spellEnd"/>
      <w:r>
        <w:t xml:space="preserve"> the </w:t>
      </w:r>
      <w:proofErr w:type="spellStart"/>
      <w:r>
        <w:t>aff</w:t>
      </w:r>
      <w:proofErr w:type="spellEnd"/>
      <w:r>
        <w:t xml:space="preserve"> but as a PIC. But </w:t>
      </w:r>
      <w:proofErr w:type="spellStart"/>
      <w:r>
        <w:t>its</w:t>
      </w:r>
      <w:proofErr w:type="spellEnd"/>
      <w:r>
        <w:t xml:space="preserve"> worse </w:t>
      </w:r>
      <w:proofErr w:type="spellStart"/>
      <w:r>
        <w:t>bc</w:t>
      </w:r>
      <w:proofErr w:type="spellEnd"/>
      <w:r>
        <w:t xml:space="preserve"> they cause a 1ar restart which moots 6 minutes of 1ac offense. Causing a 13-7 skew</w:t>
      </w:r>
    </w:p>
    <w:p w14:paraId="42DE2DEF" w14:textId="77777777" w:rsidR="00305CEE" w:rsidRDefault="00305CEE" w:rsidP="00305CEE">
      <w:pPr>
        <w:pStyle w:val="Heading4"/>
      </w:pPr>
      <w:r>
        <w:t xml:space="preserve">Ground: No ground loss, there are unifying generics, such as cap and </w:t>
      </w:r>
      <w:proofErr w:type="spellStart"/>
      <w:r>
        <w:t>kant</w:t>
      </w:r>
      <w:proofErr w:type="spellEnd"/>
      <w:r>
        <w:t xml:space="preserve">, PICS flip ground because they mean the </w:t>
      </w:r>
      <w:proofErr w:type="spellStart"/>
      <w:r>
        <w:t>aff</w:t>
      </w:r>
      <w:proofErr w:type="spellEnd"/>
      <w:r>
        <w:t xml:space="preserve"> never has any ground to work with if its stolen</w:t>
      </w:r>
    </w:p>
    <w:p w14:paraId="609507DC" w14:textId="77777777" w:rsidR="00305CEE" w:rsidRPr="0024263F" w:rsidRDefault="00305CEE" w:rsidP="00305CEE">
      <w:pPr>
        <w:pStyle w:val="Heading4"/>
      </w:pPr>
      <w:r w:rsidRPr="0024263F">
        <w:t xml:space="preserve">Use reasonability: competing </w:t>
      </w:r>
      <w:proofErr w:type="spellStart"/>
      <w:r w:rsidRPr="0024263F">
        <w:t>interps</w:t>
      </w:r>
      <w:proofErr w:type="spellEnd"/>
      <w:r w:rsidRPr="0024263F">
        <w:t xml:space="preserve"> causes a substance </w:t>
      </w:r>
      <w:proofErr w:type="spellStart"/>
      <w:r w:rsidRPr="0024263F">
        <w:t>crowdout</w:t>
      </w:r>
      <w:proofErr w:type="spellEnd"/>
      <w:r w:rsidRPr="0024263F">
        <w:t xml:space="preserve"> because people are </w:t>
      </w:r>
      <w:proofErr w:type="spellStart"/>
      <w:r w:rsidRPr="0024263F">
        <w:t>incentvized</w:t>
      </w:r>
      <w:proofErr w:type="spellEnd"/>
      <w:r w:rsidRPr="0024263F">
        <w:t xml:space="preserve"> to go for theory when they can win offense on it. Substance ed </w:t>
      </w:r>
      <w:proofErr w:type="spellStart"/>
      <w:r w:rsidRPr="0024263F">
        <w:t>ow’s</w:t>
      </w:r>
      <w:proofErr w:type="spellEnd"/>
      <w:r w:rsidRPr="0024263F">
        <w:t xml:space="preserve"> we only have 2 months to learn about the topic. </w:t>
      </w:r>
    </w:p>
    <w:p w14:paraId="505B5B30" w14:textId="77777777" w:rsidR="00305CEE" w:rsidRPr="00504455" w:rsidRDefault="00305CEE" w:rsidP="00305CEE"/>
    <w:p w14:paraId="0C148492" w14:textId="77777777" w:rsidR="00E433EB" w:rsidRDefault="00E433EB" w:rsidP="00E433EB">
      <w:pPr>
        <w:pStyle w:val="Heading4"/>
        <w:numPr>
          <w:ilvl w:val="0"/>
          <w:numId w:val="16"/>
        </w:numPr>
      </w:pPr>
      <w:r>
        <w:t xml:space="preserve">Teacher strikes have empirically </w:t>
      </w:r>
      <w:r w:rsidRPr="00445E4C">
        <w:rPr>
          <w:u w:val="single"/>
        </w:rPr>
        <w:t>exposed economic problems</w:t>
      </w:r>
      <w:r>
        <w:t xml:space="preserve"> with America, which spurs </w:t>
      </w:r>
      <w:r w:rsidRPr="00445E4C">
        <w:rPr>
          <w:u w:val="single"/>
        </w:rPr>
        <w:t>instrumental change</w:t>
      </w:r>
      <w:r>
        <w:t xml:space="preserve"> that helps the economy. </w:t>
      </w:r>
    </w:p>
    <w:p w14:paraId="0A2E8F30" w14:textId="77777777" w:rsidR="00E433EB" w:rsidRPr="00DB12EF" w:rsidRDefault="00E433EB" w:rsidP="00E433EB">
      <w:pPr>
        <w:rPr>
          <w:rFonts w:asciiTheme="minorHAnsi" w:hAnsiTheme="minorHAnsi" w:cstheme="minorHAnsi"/>
          <w:bCs/>
        </w:rPr>
      </w:pPr>
      <w:r w:rsidRPr="00DB12EF">
        <w:rPr>
          <w:rFonts w:asciiTheme="minorHAnsi" w:hAnsiTheme="minorHAnsi" w:cstheme="minorHAnsi"/>
          <w:b/>
          <w:iCs/>
          <w:sz w:val="28"/>
          <w:szCs w:val="28"/>
        </w:rPr>
        <w:t>Novak 19</w:t>
      </w:r>
      <w:r w:rsidRPr="00445E4C">
        <w:rPr>
          <w:rFonts w:asciiTheme="minorHAnsi" w:hAnsiTheme="minorHAnsi" w:cstheme="minorHAnsi"/>
          <w:iCs/>
        </w:rPr>
        <w:t xml:space="preserve">, </w:t>
      </w:r>
      <w:r>
        <w:rPr>
          <w:rFonts w:asciiTheme="minorHAnsi" w:hAnsiTheme="minorHAnsi" w:cstheme="minorHAnsi"/>
          <w:iCs/>
        </w:rPr>
        <w:t>[</w:t>
      </w:r>
      <w:r w:rsidRPr="00445E4C">
        <w:rPr>
          <w:rFonts w:asciiTheme="minorHAnsi" w:hAnsiTheme="minorHAnsi" w:cstheme="minorHAnsi"/>
          <w:iCs/>
        </w:rPr>
        <w:t>10-18-19, Jake Novak is a political and economic analyst at </w:t>
      </w:r>
      <w:hyperlink r:id="rId13" w:tgtFrame="_blank" w:history="1">
        <w:r w:rsidRPr="00445E4C">
          <w:rPr>
            <w:rFonts w:asciiTheme="minorHAnsi" w:hAnsiTheme="minorHAnsi" w:cstheme="minorHAnsi"/>
            <w:iCs/>
            <w:u w:val="single"/>
          </w:rPr>
          <w:t>Jake Novak News</w:t>
        </w:r>
      </w:hyperlink>
      <w:r w:rsidRPr="00445E4C">
        <w:rPr>
          <w:rFonts w:asciiTheme="minorHAnsi" w:hAnsiTheme="minorHAnsi" w:cstheme="minorHAnsi"/>
          <w:iCs/>
        </w:rPr>
        <w:t> and former CNBC TV producer. </w:t>
      </w:r>
      <w:r w:rsidRPr="00DB12EF">
        <w:rPr>
          <w:rStyle w:val="Style13ptBold"/>
          <w:rFonts w:asciiTheme="minorHAnsi" w:hAnsiTheme="minorHAnsi" w:cstheme="minorHAnsi"/>
        </w:rPr>
        <w:t>“Chicago teachers strike highlights America’s top 3 economic threats</w:t>
      </w:r>
      <w:r>
        <w:rPr>
          <w:rStyle w:val="Style13ptBold"/>
          <w:rFonts w:asciiTheme="minorHAnsi" w:hAnsiTheme="minorHAnsi" w:cstheme="minorHAnsi"/>
        </w:rPr>
        <w:t xml:space="preserve">.” </w:t>
      </w:r>
      <w:hyperlink r:id="rId14" w:history="1">
        <w:r w:rsidRPr="00AD5787">
          <w:rPr>
            <w:rStyle w:val="Hyperlink"/>
            <w:rFonts w:asciiTheme="minorHAnsi" w:hAnsiTheme="minorHAnsi" w:cstheme="minorHAnsi"/>
            <w:iCs/>
          </w:rPr>
          <w:t>https://www.cnbc.com/2019/10/18/chicago-teachers-strike-highlights-americas-top-3-economic-threats.html</w:t>
        </w:r>
      </w:hyperlink>
      <w:r>
        <w:rPr>
          <w:rFonts w:asciiTheme="minorHAnsi" w:hAnsiTheme="minorHAnsi" w:cstheme="minorHAnsi"/>
          <w:iCs/>
        </w:rPr>
        <w:t>] // SC SD</w:t>
      </w:r>
    </w:p>
    <w:p w14:paraId="3737D61E" w14:textId="77777777" w:rsidR="00E433EB" w:rsidRPr="00445E4C" w:rsidRDefault="00E433EB" w:rsidP="00E433EB">
      <w:pPr>
        <w:rPr>
          <w:rFonts w:asciiTheme="minorHAnsi" w:hAnsiTheme="minorHAnsi" w:cstheme="minorHAnsi"/>
          <w:b/>
          <w:u w:val="single"/>
        </w:rPr>
      </w:pPr>
      <w:r w:rsidRPr="00445E4C">
        <w:rPr>
          <w:rFonts w:asciiTheme="minorHAnsi" w:hAnsiTheme="minorHAnsi" w:cstheme="minorHAnsi"/>
          <w:sz w:val="16"/>
        </w:rPr>
        <w:lastRenderedPageBreak/>
        <w:t>The </w:t>
      </w:r>
      <w:hyperlink r:id="rId15" w:history="1">
        <w:r w:rsidRPr="00445E4C">
          <w:rPr>
            <w:rStyle w:val="Hyperlink"/>
            <w:rFonts w:asciiTheme="minorHAnsi" w:hAnsiTheme="minorHAnsi" w:cstheme="minorHAnsi"/>
            <w:b/>
            <w:u w:val="single"/>
          </w:rPr>
          <w:t xml:space="preserve">Chicago </w:t>
        </w:r>
        <w:r w:rsidRPr="00445E4C">
          <w:rPr>
            <w:rStyle w:val="Hyperlink"/>
            <w:rFonts w:asciiTheme="minorHAnsi" w:hAnsiTheme="minorHAnsi" w:cstheme="minorHAnsi"/>
            <w:b/>
            <w:highlight w:val="green"/>
            <w:u w:val="single"/>
          </w:rPr>
          <w:t>teachers strike</w:t>
        </w:r>
      </w:hyperlink>
      <w:r w:rsidRPr="00445E4C">
        <w:rPr>
          <w:rFonts w:asciiTheme="minorHAnsi" w:hAnsiTheme="minorHAnsi" w:cstheme="minorHAnsi"/>
          <w:b/>
          <w:u w:val="single"/>
        </w:rPr>
        <w:t xml:space="preserve"> that began earlier this week </w:t>
      </w:r>
      <w:r w:rsidRPr="00445E4C">
        <w:rPr>
          <w:rFonts w:asciiTheme="minorHAnsi" w:hAnsiTheme="minorHAnsi" w:cstheme="minorHAnsi"/>
          <w:b/>
          <w:highlight w:val="green"/>
          <w:u w:val="single"/>
        </w:rPr>
        <w:t>comes</w:t>
      </w:r>
      <w:r w:rsidRPr="00445E4C">
        <w:rPr>
          <w:rFonts w:asciiTheme="minorHAnsi" w:hAnsiTheme="minorHAnsi" w:cstheme="minorHAnsi"/>
          <w:b/>
          <w:u w:val="single"/>
        </w:rPr>
        <w:t xml:space="preserve"> pretty darn </w:t>
      </w:r>
      <w:r w:rsidRPr="00445E4C">
        <w:rPr>
          <w:rFonts w:asciiTheme="minorHAnsi" w:hAnsiTheme="minorHAnsi" w:cstheme="minorHAnsi"/>
          <w:b/>
          <w:highlight w:val="green"/>
          <w:u w:val="single"/>
        </w:rPr>
        <w:t>close to encapsulating all of America’s</w:t>
      </w:r>
      <w:r w:rsidRPr="00445E4C">
        <w:rPr>
          <w:rFonts w:asciiTheme="minorHAnsi" w:hAnsiTheme="minorHAnsi" w:cstheme="minorHAnsi"/>
          <w:b/>
          <w:u w:val="single"/>
        </w:rPr>
        <w:t xml:space="preserve"> most daunting </w:t>
      </w:r>
      <w:r w:rsidRPr="00445E4C">
        <w:rPr>
          <w:rFonts w:asciiTheme="minorHAnsi" w:hAnsiTheme="minorHAnsi" w:cstheme="minorHAnsi"/>
          <w:b/>
          <w:highlight w:val="green"/>
          <w:u w:val="single"/>
        </w:rPr>
        <w:t>economic challenges.</w:t>
      </w:r>
    </w:p>
    <w:p w14:paraId="741E00C8" w14:textId="77777777" w:rsidR="00E433EB" w:rsidRPr="00445E4C" w:rsidRDefault="00E433EB" w:rsidP="00E433EB">
      <w:pPr>
        <w:rPr>
          <w:rFonts w:asciiTheme="minorHAnsi" w:hAnsiTheme="minorHAnsi" w:cstheme="minorHAnsi"/>
          <w:sz w:val="16"/>
        </w:rPr>
      </w:pPr>
      <w:r w:rsidRPr="00445E4C">
        <w:rPr>
          <w:rFonts w:asciiTheme="minorHAnsi" w:hAnsiTheme="minorHAnsi" w:cstheme="minorHAnsi"/>
          <w:sz w:val="16"/>
        </w:rPr>
        <w:t xml:space="preserve">Two of those economic challenges connected to the strike are easy to point out. First, </w:t>
      </w:r>
      <w:r w:rsidRPr="00445E4C">
        <w:rPr>
          <w:rFonts w:asciiTheme="minorHAnsi" w:hAnsiTheme="minorHAnsi" w:cstheme="minorHAnsi"/>
          <w:b/>
          <w:u w:val="single"/>
        </w:rPr>
        <w:t xml:space="preserve">the </w:t>
      </w:r>
      <w:r w:rsidRPr="00445E4C">
        <w:rPr>
          <w:rFonts w:asciiTheme="minorHAnsi" w:hAnsiTheme="minorHAnsi" w:cstheme="minorHAnsi"/>
          <w:b/>
          <w:highlight w:val="green"/>
          <w:u w:val="single"/>
        </w:rPr>
        <w:t>nationwide</w:t>
      </w:r>
      <w:r w:rsidRPr="00445E4C">
        <w:rPr>
          <w:rFonts w:asciiTheme="minorHAnsi" w:hAnsiTheme="minorHAnsi" w:cstheme="minorHAnsi"/>
          <w:b/>
          <w:u w:val="single"/>
        </w:rPr>
        <w:t xml:space="preserve"> </w:t>
      </w:r>
      <w:r w:rsidRPr="00445E4C">
        <w:rPr>
          <w:rFonts w:asciiTheme="minorHAnsi" w:hAnsiTheme="minorHAnsi" w:cstheme="minorHAnsi"/>
          <w:b/>
          <w:highlight w:val="green"/>
          <w:u w:val="single"/>
        </w:rPr>
        <w:t>financial crisis</w:t>
      </w:r>
      <w:r w:rsidRPr="00445E4C">
        <w:rPr>
          <w:rFonts w:asciiTheme="minorHAnsi" w:hAnsiTheme="minorHAnsi" w:cstheme="minorHAnsi"/>
          <w:b/>
          <w:u w:val="single"/>
        </w:rPr>
        <w:t xml:space="preserve"> facing city after city </w:t>
      </w:r>
      <w:r w:rsidRPr="00445E4C">
        <w:rPr>
          <w:rFonts w:asciiTheme="minorHAnsi" w:hAnsiTheme="minorHAnsi" w:cstheme="minorHAnsi"/>
          <w:b/>
          <w:highlight w:val="green"/>
          <w:u w:val="single"/>
        </w:rPr>
        <w:t>because of unsustainable public employee costs is</w:t>
      </w:r>
      <w:r w:rsidRPr="00445E4C">
        <w:rPr>
          <w:rFonts w:asciiTheme="minorHAnsi" w:hAnsiTheme="minorHAnsi" w:cstheme="minorHAnsi"/>
          <w:b/>
          <w:u w:val="single"/>
        </w:rPr>
        <w:t xml:space="preserve"> nothing short of </w:t>
      </w:r>
      <w:r w:rsidRPr="00445E4C">
        <w:rPr>
          <w:rFonts w:asciiTheme="minorHAnsi" w:hAnsiTheme="minorHAnsi" w:cstheme="minorHAnsi"/>
          <w:b/>
          <w:highlight w:val="green"/>
          <w:u w:val="single"/>
        </w:rPr>
        <w:t>an economic ticking time bomb</w:t>
      </w:r>
      <w:r w:rsidRPr="00445E4C">
        <w:rPr>
          <w:rFonts w:asciiTheme="minorHAnsi" w:hAnsiTheme="minorHAnsi" w:cstheme="minorHAnsi"/>
          <w:b/>
          <w:u w:val="single"/>
        </w:rPr>
        <w:t>. Cities like Chicago are</w:t>
      </w:r>
      <w:hyperlink r:id="rId16" w:tgtFrame="_blank" w:history="1">
        <w:r w:rsidRPr="00445E4C">
          <w:rPr>
            <w:rStyle w:val="Hyperlink"/>
            <w:rFonts w:asciiTheme="minorHAnsi" w:hAnsiTheme="minorHAnsi" w:cstheme="minorHAnsi"/>
            <w:b/>
            <w:u w:val="single"/>
          </w:rPr>
          <w:t> already facing massive budget crises and a pension bill they simply will not be able to pay</w:t>
        </w:r>
      </w:hyperlink>
      <w:r w:rsidRPr="00445E4C">
        <w:rPr>
          <w:rFonts w:asciiTheme="minorHAnsi" w:hAnsiTheme="minorHAnsi" w:cstheme="minorHAnsi"/>
          <w:sz w:val="16"/>
        </w:rPr>
        <w:t>.</w:t>
      </w:r>
    </w:p>
    <w:p w14:paraId="3E10E83A" w14:textId="77777777" w:rsidR="00E433EB" w:rsidRPr="00445E4C" w:rsidRDefault="00E433EB" w:rsidP="00E433EB">
      <w:pPr>
        <w:rPr>
          <w:rFonts w:asciiTheme="minorHAnsi" w:hAnsiTheme="minorHAnsi" w:cstheme="minorHAnsi"/>
          <w:b/>
          <w:u w:val="single"/>
        </w:rPr>
      </w:pPr>
      <w:r w:rsidRPr="00445E4C">
        <w:rPr>
          <w:rFonts w:asciiTheme="minorHAnsi" w:hAnsiTheme="minorHAnsi" w:cstheme="minorHAnsi"/>
          <w:sz w:val="16"/>
        </w:rPr>
        <w:t xml:space="preserve">New Chicago Mayor Lori Lightfoot is vowing to stand firm against the costly demands from the </w:t>
      </w:r>
      <w:proofErr w:type="gramStart"/>
      <w:r w:rsidRPr="00445E4C">
        <w:rPr>
          <w:rFonts w:asciiTheme="minorHAnsi" w:hAnsiTheme="minorHAnsi" w:cstheme="minorHAnsi"/>
          <w:sz w:val="16"/>
        </w:rPr>
        <w:t>teachers</w:t>
      </w:r>
      <w:proofErr w:type="gramEnd"/>
      <w:r w:rsidRPr="00445E4C">
        <w:rPr>
          <w:rFonts w:asciiTheme="minorHAnsi" w:hAnsiTheme="minorHAnsi" w:cstheme="minorHAnsi"/>
          <w:sz w:val="16"/>
        </w:rPr>
        <w:t xml:space="preserve"> union. But if history serves as any guide Lightfoot will cave eventually. In so doing, </w:t>
      </w:r>
      <w:r w:rsidRPr="00445E4C">
        <w:rPr>
          <w:rFonts w:asciiTheme="minorHAnsi" w:hAnsiTheme="minorHAnsi" w:cstheme="minorHAnsi"/>
          <w:b/>
          <w:u w:val="single"/>
        </w:rPr>
        <w:t>Lightfoot will join an endless list of elected leaders who give away taxpayer money in a way no private citizen would with their own cash or corporate boss would do with company funds.</w:t>
      </w:r>
    </w:p>
    <w:p w14:paraId="29A9BE61" w14:textId="77777777" w:rsidR="00E433EB" w:rsidRPr="00445E4C" w:rsidRDefault="00E433EB" w:rsidP="00E433EB">
      <w:pPr>
        <w:rPr>
          <w:rFonts w:asciiTheme="minorHAnsi" w:hAnsiTheme="minorHAnsi" w:cstheme="minorHAnsi"/>
          <w:sz w:val="16"/>
          <w:szCs w:val="16"/>
        </w:rPr>
      </w:pPr>
      <w:r w:rsidRPr="00445E4C">
        <w:rPr>
          <w:rFonts w:asciiTheme="minorHAnsi" w:hAnsiTheme="minorHAnsi" w:cstheme="minorHAnsi"/>
          <w:sz w:val="16"/>
          <w:szCs w:val="16"/>
        </w:rPr>
        <w:t>Even the father of the New Deal knew the economic dangers of allowing public workers to unionize. </w:t>
      </w:r>
      <w:hyperlink r:id="rId17" w:tgtFrame="_blank" w:history="1">
        <w:r w:rsidRPr="00445E4C">
          <w:rPr>
            <w:rStyle w:val="Hyperlink"/>
            <w:rFonts w:asciiTheme="minorHAnsi" w:hAnsiTheme="minorHAnsi" w:cstheme="minorHAnsi"/>
            <w:sz w:val="16"/>
            <w:szCs w:val="16"/>
          </w:rPr>
          <w:t>President Franklin Roosevelt blocked federal workers from unionizing in the 1930s</w:t>
        </w:r>
      </w:hyperlink>
      <w:r w:rsidRPr="00445E4C">
        <w:rPr>
          <w:rFonts w:asciiTheme="minorHAnsi" w:hAnsiTheme="minorHAnsi" w:cstheme="minorHAnsi"/>
          <w:sz w:val="16"/>
          <w:szCs w:val="16"/>
        </w:rPr>
        <w:t> and his guidance kept that ban in place until </w:t>
      </w:r>
      <w:hyperlink r:id="rId18" w:tgtFrame="_blank" w:history="1">
        <w:r w:rsidRPr="00445E4C">
          <w:rPr>
            <w:rStyle w:val="Hyperlink"/>
            <w:rFonts w:asciiTheme="minorHAnsi" w:hAnsiTheme="minorHAnsi" w:cstheme="minorHAnsi"/>
            <w:sz w:val="16"/>
            <w:szCs w:val="16"/>
          </w:rPr>
          <w:t>President John F. Kennedy greenlit the move in 1962</w:t>
        </w:r>
      </w:hyperlink>
      <w:r w:rsidRPr="00445E4C">
        <w:rPr>
          <w:rFonts w:asciiTheme="minorHAnsi" w:hAnsiTheme="minorHAnsi" w:cstheme="minorHAnsi"/>
          <w:sz w:val="16"/>
          <w:szCs w:val="16"/>
        </w:rPr>
        <w:t>.</w:t>
      </w:r>
    </w:p>
    <w:p w14:paraId="6FF969C0" w14:textId="77777777" w:rsidR="00E433EB" w:rsidRPr="00445E4C" w:rsidRDefault="00E433EB" w:rsidP="00E433EB">
      <w:pPr>
        <w:rPr>
          <w:rFonts w:asciiTheme="minorHAnsi" w:hAnsiTheme="minorHAnsi" w:cstheme="minorHAnsi"/>
          <w:b/>
          <w:u w:val="single"/>
        </w:rPr>
      </w:pPr>
      <w:r w:rsidRPr="00445E4C">
        <w:rPr>
          <w:rFonts w:asciiTheme="minorHAnsi" w:hAnsiTheme="minorHAnsi" w:cstheme="minorHAnsi"/>
          <w:b/>
          <w:u w:val="single"/>
        </w:rPr>
        <w:t xml:space="preserve">The second obvious national problem the Chicago </w:t>
      </w:r>
      <w:r w:rsidRPr="00445E4C">
        <w:rPr>
          <w:rFonts w:asciiTheme="minorHAnsi" w:hAnsiTheme="minorHAnsi" w:cstheme="minorHAnsi"/>
          <w:b/>
          <w:highlight w:val="green"/>
          <w:u w:val="single"/>
        </w:rPr>
        <w:t>teachers strike shines a light on is the fact that the cost of higher education is becoming less justified for more and more liberal arts graduates.</w:t>
      </w:r>
      <w:r w:rsidRPr="00445E4C">
        <w:rPr>
          <w:rFonts w:asciiTheme="minorHAnsi" w:hAnsiTheme="minorHAnsi" w:cstheme="minorHAnsi"/>
          <w:b/>
          <w:u w:val="single"/>
        </w:rPr>
        <w:t xml:space="preserve"> Teachers’ salaries aren’t even close to keeping up with the </w:t>
      </w:r>
      <w:hyperlink r:id="rId19" w:tgtFrame="_blank" w:history="1">
        <w:r w:rsidRPr="00445E4C">
          <w:rPr>
            <w:rStyle w:val="Hyperlink"/>
            <w:rFonts w:asciiTheme="minorHAnsi" w:hAnsiTheme="minorHAnsi" w:cstheme="minorHAnsi"/>
            <w:b/>
            <w:u w:val="single"/>
          </w:rPr>
          <w:t>inflation in tuition costs for the bachelor’s and/or master’s degrees</w:t>
        </w:r>
      </w:hyperlink>
      <w:r w:rsidRPr="00445E4C">
        <w:rPr>
          <w:rFonts w:asciiTheme="minorHAnsi" w:hAnsiTheme="minorHAnsi" w:cstheme="minorHAnsi"/>
          <w:b/>
          <w:u w:val="single"/>
        </w:rPr>
        <w:t> needed to get public school teaching certifications. The average college graduate is now burdened with a </w:t>
      </w:r>
      <w:hyperlink r:id="rId20" w:history="1">
        <w:r w:rsidRPr="00445E4C">
          <w:rPr>
            <w:rStyle w:val="Hyperlink"/>
            <w:rFonts w:asciiTheme="minorHAnsi" w:hAnsiTheme="minorHAnsi" w:cstheme="minorHAnsi"/>
            <w:b/>
            <w:u w:val="single"/>
          </w:rPr>
          <w:t>higher-than-ever student loan debt of $29,200</w:t>
        </w:r>
      </w:hyperlink>
      <w:r w:rsidRPr="00445E4C">
        <w:rPr>
          <w:rFonts w:asciiTheme="minorHAnsi" w:hAnsiTheme="minorHAnsi" w:cstheme="minorHAnsi"/>
          <w:b/>
          <w:u w:val="single"/>
        </w:rPr>
        <w:t xml:space="preserve">. It’s likely that many of those striking Chicago </w:t>
      </w:r>
      <w:r w:rsidRPr="00445E4C">
        <w:rPr>
          <w:rFonts w:asciiTheme="minorHAnsi" w:hAnsiTheme="minorHAnsi" w:cstheme="minorHAnsi"/>
          <w:b/>
          <w:highlight w:val="green"/>
          <w:u w:val="single"/>
        </w:rPr>
        <w:t xml:space="preserve">teachers simply need to make more money to pay off </w:t>
      </w:r>
      <w:r w:rsidRPr="00445E4C">
        <w:rPr>
          <w:rFonts w:asciiTheme="minorHAnsi" w:hAnsiTheme="minorHAnsi" w:cstheme="minorHAnsi"/>
          <w:b/>
          <w:u w:val="single"/>
        </w:rPr>
        <w:t xml:space="preserve">those </w:t>
      </w:r>
      <w:r w:rsidRPr="00445E4C">
        <w:rPr>
          <w:rFonts w:asciiTheme="minorHAnsi" w:hAnsiTheme="minorHAnsi" w:cstheme="minorHAnsi"/>
          <w:b/>
          <w:highlight w:val="green"/>
          <w:u w:val="single"/>
        </w:rPr>
        <w:t>debts.</w:t>
      </w:r>
    </w:p>
    <w:p w14:paraId="4E5AD4C6" w14:textId="77777777" w:rsidR="00E433EB" w:rsidRPr="00445E4C" w:rsidRDefault="00E433EB" w:rsidP="00E433EB">
      <w:pPr>
        <w:rPr>
          <w:rFonts w:asciiTheme="minorHAnsi" w:hAnsiTheme="minorHAnsi" w:cstheme="minorHAnsi"/>
          <w:b/>
          <w:u w:val="single"/>
        </w:rPr>
      </w:pPr>
      <w:r w:rsidRPr="00445E4C">
        <w:rPr>
          <w:rFonts w:asciiTheme="minorHAnsi" w:hAnsiTheme="minorHAnsi" w:cstheme="minorHAnsi"/>
          <w:sz w:val="16"/>
        </w:rPr>
        <w:t xml:space="preserve">But the third threat is a bit harder to see. It has to do with the </w:t>
      </w:r>
      <w:r w:rsidRPr="00445E4C">
        <w:rPr>
          <w:rFonts w:asciiTheme="minorHAnsi" w:hAnsiTheme="minorHAnsi" w:cstheme="minorHAnsi"/>
          <w:b/>
          <w:u w:val="single"/>
        </w:rPr>
        <w:t>cost of childcare and how that misdirects our educational priorities.</w:t>
      </w:r>
    </w:p>
    <w:p w14:paraId="0DA18AAC" w14:textId="77777777" w:rsidR="00E433EB" w:rsidRPr="00445E4C" w:rsidRDefault="00E433EB" w:rsidP="00E433EB">
      <w:pPr>
        <w:rPr>
          <w:rFonts w:asciiTheme="minorHAnsi" w:hAnsiTheme="minorHAnsi" w:cstheme="minorHAnsi"/>
          <w:sz w:val="16"/>
          <w:szCs w:val="16"/>
        </w:rPr>
      </w:pPr>
      <w:r w:rsidRPr="00445E4C">
        <w:rPr>
          <w:rFonts w:asciiTheme="minorHAnsi" w:hAnsiTheme="minorHAnsi" w:cstheme="minorHAnsi"/>
          <w:sz w:val="16"/>
          <w:szCs w:val="16"/>
        </w:rPr>
        <w:t>Microsoft founder </w:t>
      </w:r>
      <w:hyperlink r:id="rId21" w:tgtFrame="_blank" w:history="1">
        <w:r w:rsidRPr="00445E4C">
          <w:rPr>
            <w:rStyle w:val="Hyperlink"/>
            <w:rFonts w:asciiTheme="minorHAnsi" w:hAnsiTheme="minorHAnsi" w:cstheme="minorHAnsi"/>
            <w:sz w:val="16"/>
            <w:szCs w:val="16"/>
          </w:rPr>
          <w:t>Bill Gates is among business leaders calling out the poor overall quality of U.S. public education</w:t>
        </w:r>
      </w:hyperlink>
      <w:r w:rsidRPr="00445E4C">
        <w:rPr>
          <w:rFonts w:asciiTheme="minorHAnsi" w:hAnsiTheme="minorHAnsi" w:cstheme="minorHAnsi"/>
          <w:sz w:val="16"/>
          <w:szCs w:val="16"/>
        </w:rPr>
        <w:t>.</w:t>
      </w:r>
    </w:p>
    <w:p w14:paraId="09519AB1" w14:textId="77777777" w:rsidR="00E433EB" w:rsidRPr="00445E4C" w:rsidRDefault="00E433EB" w:rsidP="00E433EB">
      <w:pPr>
        <w:rPr>
          <w:rFonts w:asciiTheme="minorHAnsi" w:hAnsiTheme="minorHAnsi" w:cstheme="minorHAnsi"/>
          <w:sz w:val="16"/>
          <w:szCs w:val="16"/>
        </w:rPr>
      </w:pPr>
      <w:r w:rsidRPr="00445E4C">
        <w:rPr>
          <w:rFonts w:asciiTheme="minorHAnsi" w:hAnsiTheme="minorHAnsi" w:cstheme="minorHAnsi"/>
          <w:sz w:val="16"/>
          <w:szCs w:val="16"/>
        </w:rPr>
        <w:t>So what are we getting for that</w:t>
      </w:r>
      <w:hyperlink r:id="rId22" w:tgtFrame="_blank" w:history="1">
        <w:r w:rsidRPr="00445E4C">
          <w:rPr>
            <w:rStyle w:val="Hyperlink"/>
            <w:rFonts w:asciiTheme="minorHAnsi" w:hAnsiTheme="minorHAnsi" w:cstheme="minorHAnsi"/>
            <w:sz w:val="16"/>
            <w:szCs w:val="16"/>
          </w:rPr>
          <w:t> $694.1 billion in public school spending</w:t>
        </w:r>
      </w:hyperlink>
      <w:r w:rsidRPr="00445E4C">
        <w:rPr>
          <w:rFonts w:asciiTheme="minorHAnsi" w:hAnsiTheme="minorHAnsi" w:cstheme="minorHAnsi"/>
          <w:sz w:val="16"/>
          <w:szCs w:val="16"/>
        </w:rPr>
        <w:t>, ($12,201 per student), every year in America?</w:t>
      </w:r>
    </w:p>
    <w:p w14:paraId="1AA8203D" w14:textId="77777777" w:rsidR="00E433EB" w:rsidRPr="00445E4C" w:rsidRDefault="00E433EB" w:rsidP="00E433EB">
      <w:pPr>
        <w:rPr>
          <w:rFonts w:asciiTheme="minorHAnsi" w:hAnsiTheme="minorHAnsi" w:cstheme="minorHAnsi"/>
          <w:sz w:val="16"/>
          <w:szCs w:val="16"/>
        </w:rPr>
      </w:pPr>
      <w:r w:rsidRPr="00445E4C">
        <w:rPr>
          <w:rFonts w:asciiTheme="minorHAnsi" w:hAnsiTheme="minorHAnsi" w:cstheme="minorHAnsi"/>
          <w:sz w:val="16"/>
          <w:szCs w:val="16"/>
        </w:rPr>
        <w:t>Education’s ugly secret</w:t>
      </w:r>
    </w:p>
    <w:p w14:paraId="3EE996E2" w14:textId="77777777" w:rsidR="00E433EB" w:rsidRPr="00445E4C" w:rsidRDefault="00E433EB" w:rsidP="00E433EB">
      <w:pPr>
        <w:rPr>
          <w:rFonts w:asciiTheme="minorHAnsi" w:hAnsiTheme="minorHAnsi" w:cstheme="minorHAnsi"/>
          <w:sz w:val="16"/>
          <w:szCs w:val="16"/>
        </w:rPr>
      </w:pPr>
      <w:r w:rsidRPr="00445E4C">
        <w:rPr>
          <w:rFonts w:asciiTheme="minorHAnsi" w:hAnsiTheme="minorHAnsi" w:cstheme="minorHAnsi"/>
          <w:sz w:val="16"/>
          <w:szCs w:val="16"/>
        </w:rPr>
        <w:t>The ugly secret in many cases is that we’re just getting a very expensive and glorified system of childcare. It may not do much more than keep our kids relatively safe and occupied, but it’s the closest thing we have to the national childcare or daycare program we need to keep much of the economy afloat.</w:t>
      </w:r>
    </w:p>
    <w:p w14:paraId="224E23F6" w14:textId="77777777" w:rsidR="00E433EB" w:rsidRPr="00445E4C" w:rsidRDefault="00E433EB" w:rsidP="00E433EB">
      <w:pPr>
        <w:rPr>
          <w:rFonts w:asciiTheme="minorHAnsi" w:hAnsiTheme="minorHAnsi" w:cstheme="minorHAnsi"/>
          <w:sz w:val="16"/>
          <w:szCs w:val="16"/>
        </w:rPr>
      </w:pPr>
      <w:r w:rsidRPr="00445E4C">
        <w:rPr>
          <w:rFonts w:asciiTheme="minorHAnsi" w:hAnsiTheme="minorHAnsi" w:cstheme="minorHAnsi"/>
          <w:sz w:val="16"/>
          <w:szCs w:val="16"/>
        </w:rPr>
        <w:t>Even with all that public school spending, the average cost of childcare for each child in the U.S. is nearing $10,000 per year. The lack of sufficient and affordable options leaves millions of American parents with the tough choice of either having to pay for expensive childcare or risk losing out to the </w:t>
      </w:r>
      <w:hyperlink r:id="rId23" w:history="1">
        <w:r w:rsidRPr="00445E4C">
          <w:rPr>
            <w:rStyle w:val="Hyperlink"/>
            <w:rFonts w:asciiTheme="minorHAnsi" w:hAnsiTheme="minorHAnsi" w:cstheme="minorHAnsi"/>
            <w:sz w:val="16"/>
            <w:szCs w:val="16"/>
          </w:rPr>
          <w:t>steep financial and opportunity cost of leaving the workforce</w:t>
        </w:r>
      </w:hyperlink>
      <w:r w:rsidRPr="00445E4C">
        <w:rPr>
          <w:rFonts w:asciiTheme="minorHAnsi" w:hAnsiTheme="minorHAnsi" w:cstheme="minorHAnsi"/>
          <w:sz w:val="16"/>
          <w:szCs w:val="16"/>
        </w:rPr>
        <w:t>.</w:t>
      </w:r>
    </w:p>
    <w:p w14:paraId="2AC64F43" w14:textId="77777777" w:rsidR="00E433EB" w:rsidRPr="00445E4C" w:rsidRDefault="00E433EB" w:rsidP="00E433EB">
      <w:pPr>
        <w:rPr>
          <w:rFonts w:asciiTheme="minorHAnsi" w:hAnsiTheme="minorHAnsi" w:cstheme="minorHAnsi"/>
          <w:sz w:val="16"/>
          <w:szCs w:val="16"/>
        </w:rPr>
      </w:pPr>
      <w:r w:rsidRPr="00445E4C">
        <w:rPr>
          <w:rFonts w:asciiTheme="minorHAnsi" w:hAnsiTheme="minorHAnsi" w:cstheme="minorHAnsi"/>
          <w:sz w:val="16"/>
          <w:szCs w:val="16"/>
        </w:rPr>
        <w:t>It’s impossible to accurately measure how many more millions of Americans would be working and how many more billions of dollars we could pump into the GDP if the childcare conundrum could be solved. Perhaps, because the problem is typically categorized as a “women’s issue,” and not more accurately as a universal economic threat, it doesn’t get the attention it deserves on Wall Street.</w:t>
      </w:r>
    </w:p>
    <w:p w14:paraId="14DB8E57" w14:textId="77777777" w:rsidR="00E433EB" w:rsidRPr="00445E4C" w:rsidRDefault="00E433EB" w:rsidP="00E433EB">
      <w:pPr>
        <w:rPr>
          <w:rFonts w:asciiTheme="minorHAnsi" w:hAnsiTheme="minorHAnsi" w:cstheme="minorHAnsi"/>
          <w:sz w:val="16"/>
          <w:szCs w:val="16"/>
        </w:rPr>
      </w:pPr>
      <w:r w:rsidRPr="00445E4C">
        <w:rPr>
          <w:rFonts w:asciiTheme="minorHAnsi" w:hAnsiTheme="minorHAnsi" w:cstheme="minorHAnsi"/>
          <w:sz w:val="16"/>
          <w:szCs w:val="16"/>
        </w:rPr>
        <w:t>There has been some help on this front from Washington, as the </w:t>
      </w:r>
      <w:hyperlink r:id="rId24" w:tgtFrame="_blank" w:history="1">
        <w:r w:rsidRPr="00445E4C">
          <w:rPr>
            <w:rStyle w:val="Hyperlink"/>
            <w:rFonts w:asciiTheme="minorHAnsi" w:hAnsiTheme="minorHAnsi" w:cstheme="minorHAnsi"/>
            <w:sz w:val="16"/>
            <w:szCs w:val="16"/>
          </w:rPr>
          <w:t>Trump administration policy of doubling the childcare tax credit went into effect last year</w:t>
        </w:r>
      </w:hyperlink>
      <w:r w:rsidRPr="00445E4C">
        <w:rPr>
          <w:rFonts w:asciiTheme="minorHAnsi" w:hAnsiTheme="minorHAnsi" w:cstheme="minorHAnsi"/>
          <w:sz w:val="16"/>
          <w:szCs w:val="16"/>
        </w:rPr>
        <w:t>. But most experts agree </w:t>
      </w:r>
      <w:hyperlink r:id="rId25" w:tgtFrame="_blank" w:history="1">
        <w:r w:rsidRPr="00445E4C">
          <w:rPr>
            <w:rStyle w:val="Hyperlink"/>
            <w:rFonts w:asciiTheme="minorHAnsi" w:hAnsiTheme="minorHAnsi" w:cstheme="minorHAnsi"/>
            <w:sz w:val="16"/>
            <w:szCs w:val="16"/>
          </w:rPr>
          <w:t>the private sector will need to step up much more to make a dent in this problem</w:t>
        </w:r>
      </w:hyperlink>
      <w:r w:rsidRPr="00445E4C">
        <w:rPr>
          <w:rFonts w:asciiTheme="minorHAnsi" w:hAnsiTheme="minorHAnsi" w:cstheme="minorHAnsi"/>
          <w:sz w:val="16"/>
          <w:szCs w:val="16"/>
        </w:rPr>
        <w:t>. That likely means more special work arrangements for parents and/or providing childcare facilities right at the workplace itself.</w:t>
      </w:r>
    </w:p>
    <w:p w14:paraId="45F060A5" w14:textId="77777777" w:rsidR="00E433EB" w:rsidRPr="00445E4C" w:rsidRDefault="00E433EB" w:rsidP="00E433EB">
      <w:pPr>
        <w:rPr>
          <w:rFonts w:asciiTheme="minorHAnsi" w:hAnsiTheme="minorHAnsi" w:cstheme="minorHAnsi"/>
          <w:sz w:val="16"/>
          <w:szCs w:val="16"/>
        </w:rPr>
      </w:pPr>
      <w:r w:rsidRPr="00445E4C">
        <w:rPr>
          <w:rFonts w:asciiTheme="minorHAnsi" w:hAnsiTheme="minorHAnsi" w:cstheme="minorHAnsi"/>
          <w:sz w:val="16"/>
          <w:szCs w:val="16"/>
        </w:rPr>
        <w:t>For now, the unions and the city of Chicago have </w:t>
      </w:r>
      <w:hyperlink r:id="rId26" w:tgtFrame="_blank" w:history="1">
        <w:r w:rsidRPr="00445E4C">
          <w:rPr>
            <w:rStyle w:val="Hyperlink"/>
            <w:rFonts w:asciiTheme="minorHAnsi" w:hAnsiTheme="minorHAnsi" w:cstheme="minorHAnsi"/>
            <w:sz w:val="16"/>
            <w:szCs w:val="16"/>
          </w:rPr>
          <w:t>agreed to keep school buildings open</w:t>
        </w:r>
      </w:hyperlink>
      <w:r w:rsidRPr="00445E4C">
        <w:rPr>
          <w:rFonts w:asciiTheme="minorHAnsi" w:hAnsiTheme="minorHAnsi" w:cstheme="minorHAnsi"/>
          <w:sz w:val="16"/>
          <w:szCs w:val="16"/>
        </w:rPr>
        <w:t xml:space="preserve"> for kids who have no other place to go. But the crucial school bus services to get kids to and from those buildings is </w:t>
      </w:r>
      <w:proofErr w:type="gramStart"/>
      <w:r w:rsidRPr="00445E4C">
        <w:rPr>
          <w:rFonts w:asciiTheme="minorHAnsi" w:hAnsiTheme="minorHAnsi" w:cstheme="minorHAnsi"/>
          <w:sz w:val="16"/>
          <w:szCs w:val="16"/>
        </w:rPr>
        <w:t>suspended, and</w:t>
      </w:r>
      <w:proofErr w:type="gramEnd"/>
      <w:r w:rsidRPr="00445E4C">
        <w:rPr>
          <w:rFonts w:asciiTheme="minorHAnsi" w:hAnsiTheme="minorHAnsi" w:cstheme="minorHAnsi"/>
          <w:sz w:val="16"/>
          <w:szCs w:val="16"/>
        </w:rPr>
        <w:t xml:space="preserve"> keeping the schools physically open also contributes to the overall cost of the walkout.</w:t>
      </w:r>
    </w:p>
    <w:p w14:paraId="31B866E5" w14:textId="77777777" w:rsidR="00E433EB" w:rsidRPr="00445E4C" w:rsidRDefault="00E433EB" w:rsidP="00E433EB">
      <w:pPr>
        <w:rPr>
          <w:rFonts w:asciiTheme="minorHAnsi" w:hAnsiTheme="minorHAnsi" w:cstheme="minorHAnsi"/>
          <w:sz w:val="16"/>
          <w:szCs w:val="16"/>
        </w:rPr>
      </w:pPr>
      <w:r w:rsidRPr="00445E4C">
        <w:rPr>
          <w:rFonts w:asciiTheme="minorHAnsi" w:hAnsiTheme="minorHAnsi" w:cstheme="minorHAnsi"/>
          <w:sz w:val="16"/>
          <w:szCs w:val="16"/>
        </w:rPr>
        <w:t xml:space="preserve">The simple fact is the economic pressure for having somewhere to send kids so their parents can work is so high that the quality of the care and education at those places is obviously a much lower priority. It’s understandable that the short run concern in Chicago is finding a place for kids to go. But the </w:t>
      </w:r>
      <w:proofErr w:type="gramStart"/>
      <w:r w:rsidRPr="00445E4C">
        <w:rPr>
          <w:rFonts w:asciiTheme="minorHAnsi" w:hAnsiTheme="minorHAnsi" w:cstheme="minorHAnsi"/>
          <w:sz w:val="16"/>
          <w:szCs w:val="16"/>
        </w:rPr>
        <w:t>long term</w:t>
      </w:r>
      <w:proofErr w:type="gramEnd"/>
      <w:r w:rsidRPr="00445E4C">
        <w:rPr>
          <w:rFonts w:asciiTheme="minorHAnsi" w:hAnsiTheme="minorHAnsi" w:cstheme="minorHAnsi"/>
          <w:sz w:val="16"/>
          <w:szCs w:val="16"/>
        </w:rPr>
        <w:t xml:space="preserve"> economic threat is greater because of the fact that the education is inadequate.</w:t>
      </w:r>
    </w:p>
    <w:p w14:paraId="0A502793" w14:textId="77777777" w:rsidR="00E433EB" w:rsidRPr="00C3213F" w:rsidRDefault="00E433EB" w:rsidP="00E433EB">
      <w:pPr>
        <w:rPr>
          <w:rFonts w:asciiTheme="minorHAnsi" w:hAnsiTheme="minorHAnsi" w:cstheme="minorHAnsi"/>
        </w:rPr>
      </w:pPr>
      <w:r w:rsidRPr="00C3213F">
        <w:rPr>
          <w:rFonts w:asciiTheme="minorHAnsi" w:hAnsiTheme="minorHAnsi" w:cstheme="minorHAnsi"/>
        </w:rPr>
        <w:t xml:space="preserve">Many of us would like to say that Chicago’s teachers and </w:t>
      </w:r>
      <w:proofErr w:type="gramStart"/>
      <w:r w:rsidRPr="00C3213F">
        <w:rPr>
          <w:rFonts w:asciiTheme="minorHAnsi" w:hAnsiTheme="minorHAnsi" w:cstheme="minorHAnsi"/>
        </w:rPr>
        <w:t>all of</w:t>
      </w:r>
      <w:proofErr w:type="gramEnd"/>
      <w:r w:rsidRPr="00C3213F">
        <w:rPr>
          <w:rFonts w:asciiTheme="minorHAnsi" w:hAnsiTheme="minorHAnsi" w:cstheme="minorHAnsi"/>
        </w:rPr>
        <w:t xml:space="preserve"> our teachers deserve more pay and benefits. But America’s top employers continue to tell us that whatever is being taught is far from </w:t>
      </w:r>
      <w:r w:rsidRPr="00C3213F">
        <w:rPr>
          <w:rFonts w:asciiTheme="minorHAnsi" w:hAnsiTheme="minorHAnsi" w:cstheme="minorHAnsi"/>
        </w:rPr>
        <w:lastRenderedPageBreak/>
        <w:t xml:space="preserve">sufficient. We need to get something more than glorified daycare for that $694 billion we spend on education every year. </w:t>
      </w:r>
      <w:r w:rsidRPr="00445E4C">
        <w:rPr>
          <w:rFonts w:asciiTheme="minorHAnsi" w:hAnsiTheme="minorHAnsi" w:cstheme="minorHAnsi"/>
          <w:b/>
          <w:u w:val="single"/>
        </w:rPr>
        <w:t xml:space="preserve">Perhaps this </w:t>
      </w:r>
      <w:r w:rsidRPr="00445E4C">
        <w:rPr>
          <w:rFonts w:asciiTheme="minorHAnsi" w:hAnsiTheme="minorHAnsi" w:cstheme="minorHAnsi"/>
          <w:b/>
          <w:highlight w:val="green"/>
          <w:u w:val="single"/>
        </w:rPr>
        <w:t>strike in Chicago will get</w:t>
      </w:r>
      <w:r w:rsidRPr="00445E4C">
        <w:rPr>
          <w:rFonts w:asciiTheme="minorHAnsi" w:hAnsiTheme="minorHAnsi" w:cstheme="minorHAnsi"/>
          <w:b/>
          <w:u w:val="single"/>
        </w:rPr>
        <w:t xml:space="preserve"> more of </w:t>
      </w:r>
      <w:r w:rsidRPr="00445E4C">
        <w:rPr>
          <w:rFonts w:asciiTheme="minorHAnsi" w:hAnsiTheme="minorHAnsi" w:cstheme="minorHAnsi"/>
          <w:b/>
          <w:highlight w:val="green"/>
          <w:u w:val="single"/>
        </w:rPr>
        <w:t>us thinking of a better alternative</w:t>
      </w:r>
      <w:r w:rsidRPr="00445E4C">
        <w:rPr>
          <w:rFonts w:asciiTheme="minorHAnsi" w:hAnsiTheme="minorHAnsi" w:cstheme="minorHAnsi"/>
          <w:highlight w:val="green"/>
        </w:rPr>
        <w:t>.</w:t>
      </w:r>
    </w:p>
    <w:p w14:paraId="49C9F918" w14:textId="77777777" w:rsidR="00305CEE" w:rsidRPr="00B55AD5" w:rsidRDefault="00305CEE" w:rsidP="00B55AD5"/>
    <w:sectPr w:rsidR="00305CEE"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ohit Hindi">
    <w:altName w:val="MS Mincho"/>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Helvetica Neue"/>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DokChampa"/>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Cambria"/>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0"/>
  </w:num>
  <w:num w:numId="14">
    <w:abstractNumId w:val="18"/>
  </w:num>
  <w:num w:numId="15">
    <w:abstractNumId w:val="16"/>
  </w:num>
  <w:num w:numId="16">
    <w:abstractNumId w:val="13"/>
  </w:num>
  <w:num w:numId="17">
    <w:abstractNumId w:val="24"/>
  </w:num>
  <w:num w:numId="18">
    <w:abstractNumId w:val="35"/>
  </w:num>
  <w:num w:numId="19">
    <w:abstractNumId w:val="28"/>
  </w:num>
  <w:num w:numId="20">
    <w:abstractNumId w:val="19"/>
  </w:num>
  <w:num w:numId="21">
    <w:abstractNumId w:val="20"/>
  </w:num>
  <w:num w:numId="22">
    <w:abstractNumId w:val="14"/>
  </w:num>
  <w:num w:numId="23">
    <w:abstractNumId w:val="21"/>
  </w:num>
  <w:num w:numId="24">
    <w:abstractNumId w:val="33"/>
  </w:num>
  <w:num w:numId="25">
    <w:abstractNumId w:val="17"/>
  </w:num>
  <w:num w:numId="26">
    <w:abstractNumId w:val="25"/>
  </w:num>
  <w:num w:numId="27">
    <w:abstractNumId w:val="29"/>
  </w:num>
  <w:num w:numId="28">
    <w:abstractNumId w:val="12"/>
  </w:num>
  <w:num w:numId="29">
    <w:abstractNumId w:val="22"/>
  </w:num>
  <w:num w:numId="30">
    <w:abstractNumId w:val="23"/>
  </w:num>
  <w:num w:numId="31">
    <w:abstractNumId w:val="26"/>
  </w:num>
  <w:num w:numId="32">
    <w:abstractNumId w:val="15"/>
  </w:num>
  <w:num w:numId="33">
    <w:abstractNumId w:val="34"/>
  </w:num>
  <w:num w:numId="34">
    <w:abstractNumId w:val="27"/>
  </w:num>
  <w:num w:numId="35">
    <w:abstractNumId w:val="11"/>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36CCA"/>
    <w:rsid w:val="000139A3"/>
    <w:rsid w:val="000B67DD"/>
    <w:rsid w:val="00100833"/>
    <w:rsid w:val="00104529"/>
    <w:rsid w:val="00104FBA"/>
    <w:rsid w:val="00105942"/>
    <w:rsid w:val="00107396"/>
    <w:rsid w:val="001308FD"/>
    <w:rsid w:val="00144A4C"/>
    <w:rsid w:val="00176AB0"/>
    <w:rsid w:val="00177B7D"/>
    <w:rsid w:val="0018322D"/>
    <w:rsid w:val="001B5776"/>
    <w:rsid w:val="001E527A"/>
    <w:rsid w:val="001F78CE"/>
    <w:rsid w:val="00251FC7"/>
    <w:rsid w:val="002855A7"/>
    <w:rsid w:val="002B146A"/>
    <w:rsid w:val="002B5E17"/>
    <w:rsid w:val="00305CEE"/>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36E9"/>
    <w:rsid w:val="00A93661"/>
    <w:rsid w:val="00A95652"/>
    <w:rsid w:val="00AC0AB8"/>
    <w:rsid w:val="00B33C6D"/>
    <w:rsid w:val="00B4508F"/>
    <w:rsid w:val="00B55AD5"/>
    <w:rsid w:val="00B8057C"/>
    <w:rsid w:val="00BD6238"/>
    <w:rsid w:val="00BF593B"/>
    <w:rsid w:val="00BF773A"/>
    <w:rsid w:val="00BF7E81"/>
    <w:rsid w:val="00C13773"/>
    <w:rsid w:val="00C17CC8"/>
    <w:rsid w:val="00C36CCA"/>
    <w:rsid w:val="00C57151"/>
    <w:rsid w:val="00C83417"/>
    <w:rsid w:val="00C9604F"/>
    <w:rsid w:val="00CA19AA"/>
    <w:rsid w:val="00CB3AA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33E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BB2E1"/>
  <w15:chartTrackingRefBased/>
  <w15:docId w15:val="{D7C98CA3-A4AB-492D-BBCE-616893CC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6CCA"/>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C36C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C36C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C36C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3"/>
    <w:unhideWhenUsed/>
    <w:qFormat/>
    <w:rsid w:val="00C36CCA"/>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A436E9"/>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A436E9"/>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A436E9"/>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A436E9"/>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A436E9"/>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C36C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6CC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C36CC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
    <w:basedOn w:val="DefaultParagraphFont"/>
    <w:link w:val="Heading2"/>
    <w:uiPriority w:val="1"/>
    <w:rsid w:val="00C36CC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C36CC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C36CC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C36CC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36CCA"/>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C36CC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36CCA"/>
    <w:rPr>
      <w:color w:val="auto"/>
      <w:u w:val="none"/>
    </w:rPr>
  </w:style>
  <w:style w:type="character" w:styleId="FollowedHyperlink">
    <w:name w:val="FollowedHyperlink"/>
    <w:basedOn w:val="DefaultParagraphFont"/>
    <w:uiPriority w:val="99"/>
    <w:unhideWhenUsed/>
    <w:rsid w:val="00C36CCA"/>
    <w:rPr>
      <w:color w:val="auto"/>
      <w:u w:val="none"/>
    </w:rPr>
  </w:style>
  <w:style w:type="character" w:customStyle="1" w:styleId="Heading5Char">
    <w:name w:val="Heading 5 Char"/>
    <w:aliases w:val="Blocks Char"/>
    <w:basedOn w:val="DefaultParagraphFont"/>
    <w:link w:val="Heading5"/>
    <w:rsid w:val="00A436E9"/>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A436E9"/>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A436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A436E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A436E9"/>
    <w:rPr>
      <w:rFonts w:asciiTheme="majorHAnsi" w:eastAsiaTheme="majorEastAsia" w:hAnsiTheme="majorHAnsi" w:cstheme="majorBidi"/>
      <w:i/>
      <w:iCs/>
      <w:color w:val="404040" w:themeColor="text1" w:themeTint="BF"/>
      <w:sz w:val="20"/>
      <w:szCs w:val="20"/>
    </w:rPr>
  </w:style>
  <w:style w:type="paragraph" w:styleId="DocumentMap">
    <w:name w:val="Document Map"/>
    <w:basedOn w:val="Normal"/>
    <w:link w:val="DocumentMapChar"/>
    <w:uiPriority w:val="99"/>
    <w:unhideWhenUsed/>
    <w:rsid w:val="00A436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436E9"/>
    <w:rPr>
      <w:rFonts w:ascii="Lucida Grande" w:hAnsi="Lucida Grande" w:cs="Lucida Grande"/>
      <w:sz w:val="24"/>
    </w:rPr>
  </w:style>
  <w:style w:type="paragraph" w:customStyle="1" w:styleId="textbold">
    <w:name w:val="text bold"/>
    <w:basedOn w:val="Normal"/>
    <w:link w:val="Emphasis"/>
    <w:uiPriority w:val="7"/>
    <w:qFormat/>
    <w:rsid w:val="00A436E9"/>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A436E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A436E9"/>
    <w:rPr>
      <w:u w:val="single"/>
    </w:rPr>
  </w:style>
  <w:style w:type="paragraph" w:styleId="Title">
    <w:name w:val="Title"/>
    <w:aliases w:val="title,UNDERLINE,Cites and Cards,Bold Underlined,Block Heading,Read This,Non Read Text,Debate Normal"/>
    <w:basedOn w:val="Normal"/>
    <w:link w:val="TitleChar"/>
    <w:uiPriority w:val="6"/>
    <w:qFormat/>
    <w:rsid w:val="00A436E9"/>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A436E9"/>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436E9"/>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A436E9"/>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A436E9"/>
    <w:rPr>
      <w:b/>
      <w:bCs/>
    </w:rPr>
  </w:style>
  <w:style w:type="paragraph" w:customStyle="1" w:styleId="gntarbp">
    <w:name w:val="gnt_ar_b_p"/>
    <w:basedOn w:val="Normal"/>
    <w:rsid w:val="00A436E9"/>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A436E9"/>
    <w:rPr>
      <w:color w:val="605E5C"/>
      <w:shd w:val="clear" w:color="auto" w:fill="E1DFDD"/>
    </w:rPr>
  </w:style>
  <w:style w:type="paragraph" w:customStyle="1" w:styleId="UnderlinePara">
    <w:name w:val="Underline Para"/>
    <w:basedOn w:val="Normal"/>
    <w:uiPriority w:val="6"/>
    <w:qFormat/>
    <w:rsid w:val="00A436E9"/>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A436E9"/>
    <w:rPr>
      <w:b/>
      <w:u w:val="single"/>
    </w:rPr>
  </w:style>
  <w:style w:type="character" w:customStyle="1" w:styleId="Minimize">
    <w:name w:val="Minimize"/>
    <w:uiPriority w:val="1"/>
    <w:qFormat/>
    <w:rsid w:val="00A436E9"/>
    <w:rPr>
      <w:rFonts w:asciiTheme="minorHAnsi" w:hAnsiTheme="minorHAnsi"/>
      <w:sz w:val="16"/>
    </w:rPr>
  </w:style>
  <w:style w:type="paragraph" w:customStyle="1" w:styleId="Underline2">
    <w:name w:val="Underline2"/>
    <w:basedOn w:val="Normal"/>
    <w:link w:val="Underline2Char"/>
    <w:autoRedefine/>
    <w:uiPriority w:val="4"/>
    <w:qFormat/>
    <w:rsid w:val="00A436E9"/>
    <w:rPr>
      <w:b/>
      <w:u w:val="single"/>
    </w:rPr>
  </w:style>
  <w:style w:type="character" w:customStyle="1" w:styleId="Underline2Char">
    <w:name w:val="Underline2 Char"/>
    <w:basedOn w:val="DefaultParagraphFont"/>
    <w:link w:val="Underline2"/>
    <w:uiPriority w:val="4"/>
    <w:rsid w:val="00A436E9"/>
    <w:rPr>
      <w:rFonts w:ascii="Calibri" w:hAnsi="Calibri"/>
      <w:b/>
      <w:u w:val="single"/>
    </w:rPr>
  </w:style>
  <w:style w:type="character" w:customStyle="1" w:styleId="BoldUnderline0">
    <w:name w:val="BoldUnderline"/>
    <w:basedOn w:val="DefaultParagraphFont"/>
    <w:uiPriority w:val="1"/>
    <w:qFormat/>
    <w:rsid w:val="00A436E9"/>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A436E9"/>
    <w:rPr>
      <w:vertAlign w:val="superscript"/>
    </w:rPr>
  </w:style>
  <w:style w:type="paragraph" w:styleId="FootnoteText">
    <w:name w:val="footnote text"/>
    <w:basedOn w:val="Normal"/>
    <w:link w:val="FootnoteTextChar"/>
    <w:unhideWhenUsed/>
    <w:qFormat/>
    <w:rsid w:val="00A436E9"/>
    <w:pPr>
      <w:spacing w:line="256" w:lineRule="auto"/>
    </w:pPr>
    <w:rPr>
      <w:sz w:val="20"/>
      <w:szCs w:val="20"/>
    </w:rPr>
  </w:style>
  <w:style w:type="character" w:customStyle="1" w:styleId="FootnoteTextChar">
    <w:name w:val="Footnote Text Char"/>
    <w:basedOn w:val="DefaultParagraphFont"/>
    <w:link w:val="FootnoteText"/>
    <w:rsid w:val="00A436E9"/>
    <w:rPr>
      <w:rFonts w:ascii="Calibri" w:hAnsi="Calibri"/>
      <w:sz w:val="20"/>
      <w:szCs w:val="20"/>
    </w:rPr>
  </w:style>
  <w:style w:type="paragraph" w:customStyle="1" w:styleId="clay-paragraph">
    <w:name w:val="clay-paragraph"/>
    <w:basedOn w:val="Normal"/>
    <w:rsid w:val="00A436E9"/>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A436E9"/>
  </w:style>
  <w:style w:type="character" w:customStyle="1" w:styleId="gmail-styleunderline">
    <w:name w:val="gmail-styleunderline"/>
    <w:basedOn w:val="DefaultParagraphFont"/>
    <w:rsid w:val="00A436E9"/>
  </w:style>
  <w:style w:type="paragraph" w:customStyle="1" w:styleId="css-182kmce">
    <w:name w:val="css-182kmce"/>
    <w:basedOn w:val="Normal"/>
    <w:rsid w:val="00A436E9"/>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A436E9"/>
  </w:style>
  <w:style w:type="paragraph" w:customStyle="1" w:styleId="pullquote-paragraph">
    <w:name w:val="pullquote-paragraph"/>
    <w:basedOn w:val="Normal"/>
    <w:rsid w:val="00A436E9"/>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A436E9"/>
    <w:rPr>
      <w:i/>
      <w:iCs/>
    </w:rPr>
  </w:style>
  <w:style w:type="paragraph" w:customStyle="1" w:styleId="font--body">
    <w:name w:val="font--body"/>
    <w:basedOn w:val="Normal"/>
    <w:uiPriority w:val="99"/>
    <w:rsid w:val="00A436E9"/>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A436E9"/>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A436E9"/>
  </w:style>
  <w:style w:type="paragraph" w:customStyle="1" w:styleId="endmarkenabled">
    <w:name w:val="endmarkenabled"/>
    <w:basedOn w:val="Normal"/>
    <w:rsid w:val="00A436E9"/>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A436E9"/>
  </w:style>
  <w:style w:type="paragraph" w:customStyle="1" w:styleId="css-exrw3m">
    <w:name w:val="css-exrw3m"/>
    <w:basedOn w:val="Normal"/>
    <w:uiPriority w:val="99"/>
    <w:rsid w:val="00A436E9"/>
    <w:pPr>
      <w:spacing w:before="100" w:beforeAutospacing="1" w:after="100" w:afterAutospacing="1" w:line="240" w:lineRule="auto"/>
    </w:pPr>
    <w:rPr>
      <w:rFonts w:eastAsia="Times New Roman"/>
    </w:rPr>
  </w:style>
  <w:style w:type="character" w:customStyle="1" w:styleId="css-8l6xbc">
    <w:name w:val="css-8l6xbc"/>
    <w:basedOn w:val="DefaultParagraphFont"/>
    <w:rsid w:val="00A436E9"/>
  </w:style>
  <w:style w:type="paragraph" w:customStyle="1" w:styleId="t-body-text">
    <w:name w:val="t-body-text"/>
    <w:basedOn w:val="Normal"/>
    <w:uiPriority w:val="99"/>
    <w:rsid w:val="00A436E9"/>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A436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436E9"/>
    <w:rPr>
      <w:rFonts w:ascii="Segoe UI" w:hAnsi="Segoe UI" w:cs="Segoe UI"/>
      <w:sz w:val="18"/>
      <w:szCs w:val="18"/>
    </w:rPr>
  </w:style>
  <w:style w:type="character" w:customStyle="1" w:styleId="caps">
    <w:name w:val="caps"/>
    <w:basedOn w:val="DefaultParagraphFont"/>
    <w:rsid w:val="00A436E9"/>
  </w:style>
  <w:style w:type="paragraph" w:customStyle="1" w:styleId="c-user-cardbio">
    <w:name w:val="c-user-card__bio"/>
    <w:basedOn w:val="Normal"/>
    <w:uiPriority w:val="99"/>
    <w:rsid w:val="00A436E9"/>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A436E9"/>
    <w:pPr>
      <w:spacing w:before="100" w:beforeAutospacing="1" w:after="100" w:afterAutospacing="1" w:line="240" w:lineRule="auto"/>
    </w:pPr>
    <w:rPr>
      <w:rFonts w:eastAsia="Times New Roman"/>
    </w:rPr>
  </w:style>
  <w:style w:type="character" w:customStyle="1" w:styleId="3oh-">
    <w:name w:val="_3oh-"/>
    <w:basedOn w:val="DefaultParagraphFont"/>
    <w:rsid w:val="00A436E9"/>
  </w:style>
  <w:style w:type="paragraph" w:customStyle="1" w:styleId="normal1">
    <w:name w:val="normal1"/>
    <w:basedOn w:val="Normal"/>
    <w:rsid w:val="00A436E9"/>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A436E9"/>
  </w:style>
  <w:style w:type="character" w:customStyle="1" w:styleId="c-messagelistunreaddividerlabel">
    <w:name w:val="c-message_list__unread_divider__label"/>
    <w:basedOn w:val="DefaultParagraphFont"/>
    <w:rsid w:val="00A436E9"/>
  </w:style>
  <w:style w:type="character" w:customStyle="1" w:styleId="c-messagesender">
    <w:name w:val="c-message__sender"/>
    <w:basedOn w:val="DefaultParagraphFont"/>
    <w:rsid w:val="00A436E9"/>
  </w:style>
  <w:style w:type="character" w:customStyle="1" w:styleId="c-reactioncount">
    <w:name w:val="c-reaction__count"/>
    <w:basedOn w:val="DefaultParagraphFont"/>
    <w:rsid w:val="00A436E9"/>
  </w:style>
  <w:style w:type="paragraph" w:customStyle="1" w:styleId="Analytic">
    <w:name w:val="Analytic"/>
    <w:basedOn w:val="Normal"/>
    <w:link w:val="AnalyticChar"/>
    <w:autoRedefine/>
    <w:uiPriority w:val="4"/>
    <w:qFormat/>
    <w:rsid w:val="00A436E9"/>
    <w:rPr>
      <w:color w:val="44546A" w:themeColor="text2"/>
    </w:rPr>
  </w:style>
  <w:style w:type="character" w:customStyle="1" w:styleId="AnalyticChar">
    <w:name w:val="Analytic Char"/>
    <w:basedOn w:val="DefaultParagraphFont"/>
    <w:link w:val="Analytic"/>
    <w:uiPriority w:val="4"/>
    <w:rsid w:val="00A436E9"/>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A436E9"/>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A436E9"/>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A436E9"/>
    <w:rPr>
      <w:rFonts w:ascii="Calibri" w:hAnsi="Calibri"/>
    </w:rPr>
  </w:style>
  <w:style w:type="paragraph" w:styleId="Footer">
    <w:name w:val="footer"/>
    <w:basedOn w:val="Normal"/>
    <w:link w:val="FooterChar"/>
    <w:uiPriority w:val="99"/>
    <w:unhideWhenUsed/>
    <w:rsid w:val="00A436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6E9"/>
    <w:rPr>
      <w:rFonts w:ascii="Calibri" w:hAnsi="Calibri"/>
    </w:rPr>
  </w:style>
  <w:style w:type="paragraph" w:customStyle="1" w:styleId="Emphasis1">
    <w:name w:val="Emphasis1"/>
    <w:basedOn w:val="Normal"/>
    <w:autoRedefine/>
    <w:uiPriority w:val="7"/>
    <w:qFormat/>
    <w:rsid w:val="00A436E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A436E9"/>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A436E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A436E9"/>
    <w:rPr>
      <w:rFonts w:ascii="Arial" w:hAnsi="Arial" w:cs="Arial"/>
      <w:vanish/>
      <w:sz w:val="16"/>
      <w:szCs w:val="16"/>
    </w:rPr>
  </w:style>
  <w:style w:type="character" w:customStyle="1" w:styleId="z-BottomofFormChar">
    <w:name w:val="z-Bottom of Form Char"/>
    <w:basedOn w:val="DefaultParagraphFont"/>
    <w:link w:val="z-BottomofForm"/>
    <w:uiPriority w:val="99"/>
    <w:rsid w:val="00A436E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436E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A436E9"/>
    <w:rPr>
      <w:rFonts w:ascii="Arial" w:hAnsi="Arial" w:cs="Arial"/>
      <w:vanish/>
      <w:sz w:val="16"/>
      <w:szCs w:val="16"/>
    </w:rPr>
  </w:style>
  <w:style w:type="paragraph" w:customStyle="1" w:styleId="Emphasize">
    <w:name w:val="Emphasize"/>
    <w:basedOn w:val="Normal"/>
    <w:uiPriority w:val="7"/>
    <w:qFormat/>
    <w:rsid w:val="00A436E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A436E9"/>
  </w:style>
  <w:style w:type="character" w:customStyle="1" w:styleId="UnderlineBold">
    <w:name w:val="Underline + Bold"/>
    <w:uiPriority w:val="1"/>
    <w:qFormat/>
    <w:rsid w:val="00A436E9"/>
    <w:rPr>
      <w:b/>
      <w:sz w:val="20"/>
      <w:u w:val="single"/>
    </w:rPr>
  </w:style>
  <w:style w:type="paragraph" w:customStyle="1" w:styleId="8MIn">
    <w:name w:val="8 MIn"/>
    <w:basedOn w:val="Normal"/>
    <w:link w:val="8MInChar"/>
    <w:uiPriority w:val="4"/>
    <w:qFormat/>
    <w:rsid w:val="00A436E9"/>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A436E9"/>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A436E9"/>
  </w:style>
  <w:style w:type="character" w:customStyle="1" w:styleId="c-messagekittext">
    <w:name w:val="c-message_kit__text"/>
    <w:basedOn w:val="DefaultParagraphFont"/>
    <w:rsid w:val="00A436E9"/>
  </w:style>
  <w:style w:type="character" w:customStyle="1" w:styleId="cardChar">
    <w:name w:val="card Char"/>
    <w:aliases w:val="Bold Cite Char Char,Speed Cite Char"/>
    <w:basedOn w:val="DefaultParagraphFont"/>
    <w:rsid w:val="00A436E9"/>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A436E9"/>
    <w:rPr>
      <w:color w:val="605E5C"/>
      <w:shd w:val="clear" w:color="auto" w:fill="E1DFDD"/>
    </w:rPr>
  </w:style>
  <w:style w:type="character" w:customStyle="1" w:styleId="expertise">
    <w:name w:val="expertise"/>
    <w:basedOn w:val="DefaultParagraphFont"/>
    <w:rsid w:val="00A436E9"/>
  </w:style>
  <w:style w:type="character" w:customStyle="1" w:styleId="education">
    <w:name w:val="education"/>
    <w:basedOn w:val="DefaultParagraphFont"/>
    <w:rsid w:val="00A436E9"/>
  </w:style>
  <w:style w:type="character" w:customStyle="1" w:styleId="rollover-people">
    <w:name w:val="rollover-people"/>
    <w:basedOn w:val="DefaultParagraphFont"/>
    <w:rsid w:val="00A436E9"/>
  </w:style>
  <w:style w:type="character" w:customStyle="1" w:styleId="UnresolvedMention2">
    <w:name w:val="Unresolved Mention2"/>
    <w:basedOn w:val="DefaultParagraphFont"/>
    <w:uiPriority w:val="99"/>
    <w:unhideWhenUsed/>
    <w:rsid w:val="00A436E9"/>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A436E9"/>
    <w:rPr>
      <w:b/>
      <w:bCs w:val="0"/>
      <w:sz w:val="26"/>
      <w:u w:val="single"/>
    </w:rPr>
  </w:style>
  <w:style w:type="character" w:customStyle="1" w:styleId="UnresolvedMention3">
    <w:name w:val="Unresolved Mention3"/>
    <w:basedOn w:val="DefaultParagraphFont"/>
    <w:uiPriority w:val="99"/>
    <w:rsid w:val="00A436E9"/>
    <w:rPr>
      <w:color w:val="605E5C"/>
      <w:shd w:val="clear" w:color="auto" w:fill="E1DFDD"/>
    </w:rPr>
  </w:style>
  <w:style w:type="paragraph" w:customStyle="1" w:styleId="Body">
    <w:name w:val="Body"/>
    <w:link w:val="BodyChar"/>
    <w:autoRedefine/>
    <w:uiPriority w:val="99"/>
    <w:qFormat/>
    <w:rsid w:val="00A436E9"/>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A436E9"/>
    <w:rPr>
      <w:rFonts w:ascii="Calibri" w:eastAsiaTheme="majorEastAsia" w:hAnsi="Calibri" w:cstheme="majorBidi"/>
      <w:iCs/>
      <w:color w:val="000000" w:themeColor="text1"/>
      <w:sz w:val="8"/>
    </w:rPr>
  </w:style>
  <w:style w:type="character" w:customStyle="1" w:styleId="url">
    <w:name w:val="url"/>
    <w:basedOn w:val="DefaultParagraphFont"/>
    <w:rsid w:val="00A436E9"/>
  </w:style>
  <w:style w:type="character" w:customStyle="1" w:styleId="ellip">
    <w:name w:val="ellip"/>
    <w:basedOn w:val="DefaultParagraphFont"/>
    <w:rsid w:val="00A436E9"/>
  </w:style>
  <w:style w:type="character" w:customStyle="1" w:styleId="nowrap">
    <w:name w:val="nowrap"/>
    <w:basedOn w:val="DefaultParagraphFont"/>
    <w:rsid w:val="00A436E9"/>
  </w:style>
  <w:style w:type="paragraph" w:customStyle="1" w:styleId="msonormal0">
    <w:name w:val="msonormal"/>
    <w:basedOn w:val="Normal"/>
    <w:qFormat/>
    <w:rsid w:val="00A436E9"/>
    <w:pPr>
      <w:spacing w:before="100" w:beforeAutospacing="1" w:after="100" w:afterAutospacing="1" w:line="256" w:lineRule="auto"/>
    </w:pPr>
  </w:style>
  <w:style w:type="paragraph" w:styleId="Revision">
    <w:name w:val="Revision"/>
    <w:uiPriority w:val="99"/>
    <w:semiHidden/>
    <w:rsid w:val="00A436E9"/>
    <w:pPr>
      <w:spacing w:after="0" w:line="240" w:lineRule="auto"/>
    </w:pPr>
    <w:rPr>
      <w:rFonts w:ascii="Calibri" w:eastAsiaTheme="minorEastAsia" w:hAnsi="Calibri" w:cs="Arial"/>
      <w:szCs w:val="24"/>
    </w:rPr>
  </w:style>
  <w:style w:type="paragraph" w:customStyle="1" w:styleId="Tag2">
    <w:name w:val="Tag2"/>
    <w:basedOn w:val="Normal"/>
    <w:qFormat/>
    <w:rsid w:val="00A436E9"/>
    <w:pPr>
      <w:spacing w:line="256" w:lineRule="auto"/>
    </w:pPr>
    <w:rPr>
      <w:b/>
    </w:rPr>
  </w:style>
  <w:style w:type="paragraph" w:customStyle="1" w:styleId="megaarticlebodyfirst-p2htdt">
    <w:name w:val="megaarticlebody_first-p_2htdt"/>
    <w:basedOn w:val="Normal"/>
    <w:uiPriority w:val="99"/>
    <w:semiHidden/>
    <w:rsid w:val="00A436E9"/>
    <w:pPr>
      <w:spacing w:before="100" w:beforeAutospacing="1" w:after="100" w:afterAutospacing="1" w:line="256" w:lineRule="auto"/>
    </w:pPr>
  </w:style>
  <w:style w:type="paragraph" w:customStyle="1" w:styleId="p1">
    <w:name w:val="p1"/>
    <w:basedOn w:val="Normal"/>
    <w:uiPriority w:val="99"/>
    <w:qFormat/>
    <w:rsid w:val="00A436E9"/>
    <w:pPr>
      <w:spacing w:line="256" w:lineRule="auto"/>
    </w:pPr>
    <w:rPr>
      <w:sz w:val="20"/>
      <w:szCs w:val="20"/>
    </w:rPr>
  </w:style>
  <w:style w:type="character" w:customStyle="1" w:styleId="underlinedChar">
    <w:name w:val="underlined Char"/>
    <w:link w:val="underlined"/>
    <w:locked/>
    <w:rsid w:val="00A436E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436E9"/>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A436E9"/>
    <w:pPr>
      <w:spacing w:line="256" w:lineRule="auto"/>
    </w:pPr>
    <w:rPr>
      <w:rFonts w:ascii="Georgia" w:eastAsia="Calibri" w:hAnsi="Georgia"/>
      <w:sz w:val="12"/>
    </w:rPr>
  </w:style>
  <w:style w:type="paragraph" w:customStyle="1" w:styleId="Scrunched">
    <w:name w:val="Scrunched"/>
    <w:basedOn w:val="Normal"/>
    <w:next w:val="Normal"/>
    <w:uiPriority w:val="99"/>
    <w:qFormat/>
    <w:rsid w:val="00A436E9"/>
    <w:pPr>
      <w:spacing w:line="256" w:lineRule="auto"/>
    </w:pPr>
  </w:style>
  <w:style w:type="character" w:styleId="EndnoteReference">
    <w:name w:val="endnote reference"/>
    <w:basedOn w:val="DefaultParagraphFont"/>
    <w:unhideWhenUsed/>
    <w:rsid w:val="00A436E9"/>
    <w:rPr>
      <w:vertAlign w:val="superscript"/>
    </w:rPr>
  </w:style>
  <w:style w:type="character" w:customStyle="1" w:styleId="Emph">
    <w:name w:val="Emph"/>
    <w:basedOn w:val="DefaultParagraphFont"/>
    <w:uiPriority w:val="1"/>
    <w:qFormat/>
    <w:rsid w:val="00A436E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436E9"/>
    <w:rPr>
      <w:u w:val="single"/>
    </w:rPr>
  </w:style>
  <w:style w:type="character" w:customStyle="1" w:styleId="BoldUnderlineChar">
    <w:name w:val="Bold Underline Char"/>
    <w:basedOn w:val="DefaultParagraphFont"/>
    <w:rsid w:val="00A436E9"/>
    <w:rPr>
      <w:rFonts w:ascii="Arial" w:hAnsi="Arial" w:cs="Arial" w:hint="default"/>
      <w:b/>
      <w:bCs w:val="0"/>
      <w:u w:val="single"/>
    </w:rPr>
  </w:style>
  <w:style w:type="character" w:customStyle="1" w:styleId="ReadCard">
    <w:name w:val="ReadCard"/>
    <w:uiPriority w:val="1"/>
    <w:qFormat/>
    <w:rsid w:val="00A436E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436E9"/>
    <w:pPr>
      <w:spacing w:before="60" w:after="60"/>
    </w:pPr>
  </w:style>
  <w:style w:type="character" w:customStyle="1" w:styleId="FooterChar1">
    <w:name w:val="Footer Char1"/>
    <w:basedOn w:val="DefaultParagraphFont"/>
    <w:uiPriority w:val="99"/>
    <w:semiHidden/>
    <w:rsid w:val="00A436E9"/>
    <w:rPr>
      <w:rFonts w:ascii="Calibri" w:eastAsiaTheme="minorHAnsi" w:hAnsi="Calibri" w:cs="Calibri"/>
      <w:sz w:val="16"/>
      <w:szCs w:val="22"/>
    </w:rPr>
  </w:style>
  <w:style w:type="paragraph" w:customStyle="1" w:styleId="Cards">
    <w:name w:val="Cards"/>
    <w:next w:val="Normal"/>
    <w:link w:val="CardsChar"/>
    <w:qFormat/>
    <w:rsid w:val="00A436E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A436E9"/>
    <w:rPr>
      <w:rFonts w:ascii="Times New Roman" w:eastAsia="Times New Roman" w:hAnsi="Times New Roman" w:cs="Times New Roman"/>
      <w:sz w:val="20"/>
      <w:szCs w:val="24"/>
    </w:rPr>
  </w:style>
  <w:style w:type="character" w:customStyle="1" w:styleId="DebateUnderline">
    <w:name w:val="Debate Underline"/>
    <w:qFormat/>
    <w:rsid w:val="00A436E9"/>
    <w:rPr>
      <w:rFonts w:ascii="Times New Roman" w:hAnsi="Times New Roman"/>
      <w:sz w:val="20"/>
      <w:u w:val="thick"/>
    </w:rPr>
  </w:style>
  <w:style w:type="paragraph" w:customStyle="1" w:styleId="Nothing">
    <w:name w:val="Nothing"/>
    <w:link w:val="NothingChar"/>
    <w:qFormat/>
    <w:rsid w:val="00A436E9"/>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A436E9"/>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A436E9"/>
    <w:rPr>
      <w:rFonts w:ascii="Calibri" w:eastAsiaTheme="minorHAnsi" w:hAnsi="Calibri" w:cs="Calibri"/>
      <w:sz w:val="16"/>
      <w:szCs w:val="22"/>
    </w:rPr>
  </w:style>
  <w:style w:type="paragraph" w:customStyle="1" w:styleId="cardtext">
    <w:name w:val="card text"/>
    <w:basedOn w:val="Normal"/>
    <w:link w:val="cardtextChar"/>
    <w:qFormat/>
    <w:rsid w:val="00A436E9"/>
    <w:pPr>
      <w:ind w:left="288" w:right="288"/>
    </w:pPr>
    <w:rPr>
      <w:rFonts w:ascii="Book Antiqua" w:hAnsi="Book Antiqua" w:cs="Lucida Grande"/>
    </w:rPr>
  </w:style>
  <w:style w:type="character" w:customStyle="1" w:styleId="cardtextChar">
    <w:name w:val="card text Char"/>
    <w:basedOn w:val="DefaultParagraphFont"/>
    <w:link w:val="cardtext"/>
    <w:rsid w:val="00A436E9"/>
    <w:rPr>
      <w:rFonts w:ascii="Book Antiqua" w:hAnsi="Book Antiqua" w:cs="Lucida Grande"/>
    </w:rPr>
  </w:style>
  <w:style w:type="paragraph" w:customStyle="1" w:styleId="TagText">
    <w:name w:val="TagText"/>
    <w:basedOn w:val="Normal"/>
    <w:uiPriority w:val="99"/>
    <w:qFormat/>
    <w:rsid w:val="00A436E9"/>
    <w:rPr>
      <w:rFonts w:eastAsia="Calibri"/>
      <w:b/>
    </w:rPr>
  </w:style>
  <w:style w:type="paragraph" w:customStyle="1" w:styleId="UnderlineEmphasis">
    <w:name w:val="Underline + Emphasis"/>
    <w:basedOn w:val="Normal"/>
    <w:next w:val="Normal"/>
    <w:link w:val="UnderlineEmphasisChar"/>
    <w:autoRedefine/>
    <w:qFormat/>
    <w:rsid w:val="00A436E9"/>
    <w:rPr>
      <w:rFonts w:eastAsia="Calibri"/>
      <w:b/>
      <w:color w:val="000000"/>
      <w:u w:val="single"/>
    </w:rPr>
  </w:style>
  <w:style w:type="character" w:customStyle="1" w:styleId="UnderlineEmphasisChar">
    <w:name w:val="Underline + Emphasis Char"/>
    <w:basedOn w:val="DefaultParagraphFont"/>
    <w:link w:val="UnderlineEmphasis"/>
    <w:rsid w:val="00A436E9"/>
    <w:rPr>
      <w:rFonts w:ascii="Calibri" w:eastAsia="Calibri" w:hAnsi="Calibri"/>
      <w:b/>
      <w:color w:val="000000"/>
      <w:u w:val="single"/>
    </w:rPr>
  </w:style>
  <w:style w:type="character" w:customStyle="1" w:styleId="BoldUnderlineUNDO">
    <w:name w:val="Bold.Underline.UNDO"/>
    <w:uiPriority w:val="1"/>
    <w:qFormat/>
    <w:rsid w:val="00A436E9"/>
    <w:rPr>
      <w:b w:val="0"/>
    </w:rPr>
  </w:style>
  <w:style w:type="character" w:customStyle="1" w:styleId="LinedDown">
    <w:name w:val="Lined Down"/>
    <w:qFormat/>
    <w:rsid w:val="00A436E9"/>
    <w:rPr>
      <w:rFonts w:ascii="Times New Roman" w:hAnsi="Times New Roman" w:cs="Times New Roman"/>
      <w:b w:val="0"/>
      <w:bCs w:val="0"/>
      <w:i w:val="0"/>
      <w:iCs w:val="0"/>
      <w:color w:val="000000"/>
      <w:sz w:val="12"/>
      <w:szCs w:val="12"/>
      <w:u w:val="none"/>
    </w:rPr>
  </w:style>
  <w:style w:type="character" w:customStyle="1" w:styleId="Carded">
    <w:name w:val="Carded"/>
    <w:qFormat/>
    <w:rsid w:val="00A436E9"/>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A436E9"/>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A436E9"/>
    <w:rPr>
      <w:bCs/>
      <w:sz w:val="20"/>
      <w:u w:val="single"/>
    </w:rPr>
  </w:style>
  <w:style w:type="character" w:customStyle="1" w:styleId="LDAnalytics">
    <w:name w:val="LD Analytics"/>
    <w:basedOn w:val="DefaultParagraphFont"/>
    <w:autoRedefine/>
    <w:uiPriority w:val="1"/>
    <w:qFormat/>
    <w:rsid w:val="00A436E9"/>
  </w:style>
  <w:style w:type="paragraph" w:customStyle="1" w:styleId="evidencetext">
    <w:name w:val="evidence text"/>
    <w:basedOn w:val="Normal"/>
    <w:next w:val="Normal"/>
    <w:link w:val="evidencetextChar1"/>
    <w:qFormat/>
    <w:rsid w:val="00A436E9"/>
    <w:pPr>
      <w:ind w:left="432" w:right="432"/>
    </w:pPr>
    <w:rPr>
      <w:rFonts w:eastAsia="Times New Roman"/>
      <w:color w:val="000000"/>
    </w:rPr>
  </w:style>
  <w:style w:type="character" w:customStyle="1" w:styleId="evidencetextChar1">
    <w:name w:val="evidence text Char1"/>
    <w:basedOn w:val="DefaultParagraphFont"/>
    <w:link w:val="evidencetext"/>
    <w:rsid w:val="00A436E9"/>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A436E9"/>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A436E9"/>
    <w:rPr>
      <w:rFonts w:ascii="Calibri" w:hAnsi="Calibri"/>
      <w:color w:val="5A5A5A" w:themeColor="text1" w:themeTint="A5"/>
      <w:spacing w:val="15"/>
    </w:rPr>
  </w:style>
  <w:style w:type="paragraph" w:customStyle="1" w:styleId="Citation">
    <w:name w:val="Citation"/>
    <w:basedOn w:val="Normal"/>
    <w:autoRedefine/>
    <w:uiPriority w:val="1"/>
    <w:qFormat/>
    <w:rsid w:val="00A436E9"/>
    <w:rPr>
      <w:rFonts w:eastAsia="Times New Roman" w:cs="Garamond"/>
      <w:bCs/>
      <w:u w:val="single"/>
    </w:rPr>
  </w:style>
  <w:style w:type="paragraph" w:styleId="BodyText">
    <w:name w:val="Body Text"/>
    <w:aliases w:val="BT"/>
    <w:basedOn w:val="Normal"/>
    <w:link w:val="BodyTextChar"/>
    <w:uiPriority w:val="99"/>
    <w:unhideWhenUsed/>
    <w:qFormat/>
    <w:rsid w:val="00A436E9"/>
    <w:pPr>
      <w:spacing w:after="120"/>
    </w:pPr>
  </w:style>
  <w:style w:type="character" w:customStyle="1" w:styleId="BodyTextChar">
    <w:name w:val="Body Text Char"/>
    <w:aliases w:val="BT Char"/>
    <w:basedOn w:val="DefaultParagraphFont"/>
    <w:link w:val="BodyText"/>
    <w:uiPriority w:val="99"/>
    <w:rsid w:val="00A436E9"/>
    <w:rPr>
      <w:rFonts w:ascii="Calibri" w:hAnsi="Calibri"/>
    </w:rPr>
  </w:style>
  <w:style w:type="paragraph" w:customStyle="1" w:styleId="tiny">
    <w:name w:val="tiny"/>
    <w:next w:val="Normal"/>
    <w:link w:val="tinyChar"/>
    <w:autoRedefine/>
    <w:qFormat/>
    <w:rsid w:val="00A436E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A436E9"/>
    <w:rPr>
      <w:rFonts w:ascii="Times New Roman" w:eastAsia="Malgun Gothic" w:hAnsi="Times New Roman" w:cs="Times New Roman"/>
      <w:sz w:val="12"/>
      <w:szCs w:val="24"/>
    </w:rPr>
  </w:style>
  <w:style w:type="character" w:customStyle="1" w:styleId="LDCut">
    <w:name w:val="LD Cut"/>
    <w:basedOn w:val="DefaultParagraphFont"/>
    <w:uiPriority w:val="1"/>
    <w:qFormat/>
    <w:rsid w:val="00A436E9"/>
    <w:rPr>
      <w:rFonts w:ascii="Times New Roman" w:hAnsi="Times New Roman"/>
      <w:b w:val="0"/>
      <w:color w:val="auto"/>
      <w:sz w:val="12"/>
    </w:rPr>
  </w:style>
  <w:style w:type="character" w:customStyle="1" w:styleId="LDUnderline">
    <w:name w:val="LD Underline"/>
    <w:basedOn w:val="DefaultParagraphFont"/>
    <w:uiPriority w:val="1"/>
    <w:qFormat/>
    <w:rsid w:val="00A436E9"/>
    <w:rPr>
      <w:rFonts w:ascii="Times New Roman" w:hAnsi="Times New Roman" w:cs="Times New Roman"/>
      <w:b/>
      <w:color w:val="auto"/>
      <w:sz w:val="24"/>
      <w:u w:val="single"/>
    </w:rPr>
  </w:style>
  <w:style w:type="character" w:customStyle="1" w:styleId="Style4Char">
    <w:name w:val="Style4 Char"/>
    <w:link w:val="Style4"/>
    <w:rsid w:val="00A436E9"/>
    <w:rPr>
      <w:rFonts w:ascii="Arial Narrow" w:hAnsi="Arial Narrow"/>
      <w:u w:val="single"/>
    </w:rPr>
  </w:style>
  <w:style w:type="character" w:customStyle="1" w:styleId="Style1Char">
    <w:name w:val="Style1 Char"/>
    <w:locked/>
    <w:rsid w:val="00A436E9"/>
    <w:rPr>
      <w:rFonts w:ascii="Times New Roman" w:eastAsia="SimSun" w:hAnsi="Times New Roman"/>
      <w:szCs w:val="24"/>
      <w:u w:val="single"/>
      <w:lang w:eastAsia="zh-CN"/>
    </w:rPr>
  </w:style>
  <w:style w:type="character" w:customStyle="1" w:styleId="Style11pt">
    <w:name w:val="Style 11 pt"/>
    <w:basedOn w:val="DefaultParagraphFont"/>
    <w:rsid w:val="00A436E9"/>
    <w:rPr>
      <w:sz w:val="20"/>
    </w:rPr>
  </w:style>
  <w:style w:type="character" w:customStyle="1" w:styleId="DebateHighlighted">
    <w:name w:val="Debate Highlighted"/>
    <w:qFormat/>
    <w:rsid w:val="00A436E9"/>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A436E9"/>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A436E9"/>
    <w:rPr>
      <w:b/>
      <w:sz w:val="24"/>
    </w:rPr>
  </w:style>
  <w:style w:type="character" w:customStyle="1" w:styleId="regtext">
    <w:name w:val="regtext"/>
    <w:uiPriority w:val="99"/>
    <w:rsid w:val="00A436E9"/>
  </w:style>
  <w:style w:type="character" w:customStyle="1" w:styleId="Dottedunderline">
    <w:name w:val="Dotted underline"/>
    <w:rsid w:val="00A436E9"/>
    <w:rPr>
      <w:u w:val="dotted"/>
    </w:rPr>
  </w:style>
  <w:style w:type="character" w:customStyle="1" w:styleId="slug-pub-date">
    <w:name w:val="slug-pub-date"/>
    <w:rsid w:val="00A436E9"/>
  </w:style>
  <w:style w:type="character" w:customStyle="1" w:styleId="slug-vol">
    <w:name w:val="slug-vol"/>
    <w:rsid w:val="00A436E9"/>
  </w:style>
  <w:style w:type="character" w:customStyle="1" w:styleId="slug-issue">
    <w:name w:val="slug-issue"/>
    <w:rsid w:val="00A436E9"/>
  </w:style>
  <w:style w:type="character" w:customStyle="1" w:styleId="slug-pages">
    <w:name w:val="slug-pages"/>
    <w:rsid w:val="00A436E9"/>
  </w:style>
  <w:style w:type="character" w:customStyle="1" w:styleId="DDIUnderline">
    <w:name w:val="DDI Underline"/>
    <w:qFormat/>
    <w:rsid w:val="00A436E9"/>
    <w:rPr>
      <w:sz w:val="20"/>
      <w:u w:val="thick"/>
    </w:rPr>
  </w:style>
  <w:style w:type="character" w:customStyle="1" w:styleId="CardsChar1">
    <w:name w:val="Cards Char1"/>
    <w:locked/>
    <w:rsid w:val="00A436E9"/>
    <w:rPr>
      <w:rFonts w:ascii="Times New Roman" w:eastAsia="Times New Roman" w:hAnsi="Times New Roman" w:cs="Times New Roman"/>
    </w:rPr>
  </w:style>
  <w:style w:type="character" w:customStyle="1" w:styleId="DocumentMapChar1">
    <w:name w:val="Document Map Char1"/>
    <w:basedOn w:val="DefaultParagraphFont"/>
    <w:uiPriority w:val="99"/>
    <w:rsid w:val="00A436E9"/>
    <w:rPr>
      <w:rFonts w:ascii="Segoe UI" w:hAnsi="Segoe UI" w:cs="Segoe UI"/>
      <w:sz w:val="16"/>
      <w:szCs w:val="16"/>
    </w:rPr>
  </w:style>
  <w:style w:type="character" w:customStyle="1" w:styleId="CardTextChar0">
    <w:name w:val="Card Text Char"/>
    <w:locked/>
    <w:rsid w:val="00A436E9"/>
    <w:rPr>
      <w:rFonts w:ascii="Georgia" w:hAnsi="Georgia"/>
      <w:sz w:val="18"/>
      <w:u w:val="single"/>
    </w:rPr>
  </w:style>
  <w:style w:type="character" w:customStyle="1" w:styleId="normaltextrun">
    <w:name w:val="normaltextrun"/>
    <w:basedOn w:val="DefaultParagraphFont"/>
    <w:rsid w:val="00A436E9"/>
  </w:style>
  <w:style w:type="character" w:customStyle="1" w:styleId="eop">
    <w:name w:val="eop"/>
    <w:basedOn w:val="DefaultParagraphFont"/>
    <w:rsid w:val="00A436E9"/>
  </w:style>
  <w:style w:type="character" w:customStyle="1" w:styleId="spellingerror">
    <w:name w:val="spellingerror"/>
    <w:basedOn w:val="DefaultParagraphFont"/>
    <w:rsid w:val="00A436E9"/>
  </w:style>
  <w:style w:type="paragraph" w:customStyle="1" w:styleId="m-2839544472620372085msonospacing">
    <w:name w:val="m_-2839544472620372085msonospacing"/>
    <w:basedOn w:val="Normal"/>
    <w:uiPriority w:val="99"/>
    <w:rsid w:val="00A436E9"/>
    <w:pPr>
      <w:spacing w:before="100" w:beforeAutospacing="1" w:after="100" w:afterAutospacing="1"/>
    </w:pPr>
  </w:style>
  <w:style w:type="paragraph" w:customStyle="1" w:styleId="franklin-light1">
    <w:name w:val="franklin-light1"/>
    <w:basedOn w:val="Normal"/>
    <w:uiPriority w:val="99"/>
    <w:rsid w:val="00A436E9"/>
    <w:pPr>
      <w:spacing w:before="100" w:beforeAutospacing="1" w:after="100" w:afterAutospacing="1"/>
    </w:pPr>
  </w:style>
  <w:style w:type="character" w:customStyle="1" w:styleId="powa-tease">
    <w:name w:val="powa-tease"/>
    <w:basedOn w:val="DefaultParagraphFont"/>
    <w:rsid w:val="00A436E9"/>
  </w:style>
  <w:style w:type="character" w:customStyle="1" w:styleId="powa-byline">
    <w:name w:val="powa-byline"/>
    <w:basedOn w:val="DefaultParagraphFont"/>
    <w:rsid w:val="00A436E9"/>
  </w:style>
  <w:style w:type="character" w:customStyle="1" w:styleId="apple-style-span">
    <w:name w:val="apple-style-span"/>
    <w:basedOn w:val="DefaultParagraphFont"/>
    <w:rsid w:val="00A436E9"/>
    <w:rPr>
      <w:rFonts w:cs="Times New Roman"/>
    </w:rPr>
  </w:style>
  <w:style w:type="paragraph" w:customStyle="1" w:styleId="noindent">
    <w:name w:val="noindent"/>
    <w:basedOn w:val="Normal"/>
    <w:uiPriority w:val="99"/>
    <w:qFormat/>
    <w:rsid w:val="00A436E9"/>
    <w:pPr>
      <w:spacing w:before="100" w:beforeAutospacing="1" w:after="100" w:afterAutospacing="1"/>
    </w:pPr>
    <w:rPr>
      <w:rFonts w:eastAsia="Times New Roman"/>
    </w:rPr>
  </w:style>
  <w:style w:type="character" w:customStyle="1" w:styleId="st">
    <w:name w:val="st"/>
    <w:rsid w:val="00A436E9"/>
  </w:style>
  <w:style w:type="character" w:customStyle="1" w:styleId="highlight2">
    <w:name w:val="highlight2"/>
    <w:basedOn w:val="DefaultParagraphFont"/>
    <w:rsid w:val="00A436E9"/>
    <w:rPr>
      <w:rFonts w:ascii="Arial" w:hAnsi="Arial"/>
      <w:b/>
      <w:sz w:val="19"/>
      <w:u w:val="thick"/>
      <w:bdr w:val="none" w:sz="0" w:space="0" w:color="auto"/>
      <w:shd w:val="clear" w:color="auto" w:fill="auto"/>
    </w:rPr>
  </w:style>
  <w:style w:type="character" w:customStyle="1" w:styleId="Emphasis2">
    <w:name w:val="Emphasis2"/>
    <w:basedOn w:val="DefaultParagraphFont"/>
    <w:rsid w:val="00A436E9"/>
    <w:rPr>
      <w:rFonts w:ascii="Franklin Gothic Heavy" w:hAnsi="Franklin Gothic Heavy" w:hint="default"/>
      <w:iCs/>
      <w:u w:val="single"/>
    </w:rPr>
  </w:style>
  <w:style w:type="character" w:customStyle="1" w:styleId="EmphasizeThis">
    <w:name w:val="EmphasizeThis"/>
    <w:rsid w:val="00A436E9"/>
    <w:rPr>
      <w:rFonts w:ascii="Georgia" w:hAnsi="Georgia" w:hint="default"/>
      <w:b/>
      <w:bCs w:val="0"/>
      <w:iCs/>
      <w:sz w:val="24"/>
      <w:u w:val="thick"/>
    </w:rPr>
  </w:style>
  <w:style w:type="character" w:customStyle="1" w:styleId="Style3Char">
    <w:name w:val="Style3 Char"/>
    <w:link w:val="Style3"/>
    <w:rsid w:val="00A436E9"/>
    <w:rPr>
      <w:rFonts w:ascii="Arial Narrow" w:hAnsi="Arial Narrow"/>
      <w:b/>
    </w:rPr>
  </w:style>
  <w:style w:type="character" w:styleId="CommentReference">
    <w:name w:val="annotation reference"/>
    <w:basedOn w:val="DefaultParagraphFont"/>
    <w:uiPriority w:val="99"/>
    <w:unhideWhenUsed/>
    <w:rsid w:val="00A436E9"/>
    <w:rPr>
      <w:sz w:val="16"/>
      <w:szCs w:val="16"/>
    </w:rPr>
  </w:style>
  <w:style w:type="paragraph" w:styleId="CommentText">
    <w:name w:val="annotation text"/>
    <w:basedOn w:val="Normal"/>
    <w:link w:val="CommentTextChar"/>
    <w:uiPriority w:val="99"/>
    <w:unhideWhenUsed/>
    <w:rsid w:val="00A436E9"/>
    <w:rPr>
      <w:sz w:val="20"/>
      <w:szCs w:val="20"/>
    </w:rPr>
  </w:style>
  <w:style w:type="character" w:customStyle="1" w:styleId="CommentTextChar">
    <w:name w:val="Comment Text Char"/>
    <w:basedOn w:val="DefaultParagraphFont"/>
    <w:link w:val="CommentText"/>
    <w:uiPriority w:val="99"/>
    <w:rsid w:val="00A436E9"/>
    <w:rPr>
      <w:rFonts w:ascii="Calibri" w:hAnsi="Calibri"/>
      <w:sz w:val="20"/>
      <w:szCs w:val="20"/>
    </w:rPr>
  </w:style>
  <w:style w:type="character" w:customStyle="1" w:styleId="balancedheadline">
    <w:name w:val="balancedheadline"/>
    <w:basedOn w:val="DefaultParagraphFont"/>
    <w:rsid w:val="00A436E9"/>
  </w:style>
  <w:style w:type="paragraph" w:customStyle="1" w:styleId="analytic0">
    <w:name w:val="analytic"/>
    <w:basedOn w:val="Analytic"/>
    <w:link w:val="analyticChar0"/>
    <w:autoRedefine/>
    <w:uiPriority w:val="4"/>
    <w:qFormat/>
    <w:rsid w:val="00A436E9"/>
    <w:rPr>
      <w:i/>
      <w:color w:val="2D72B1"/>
    </w:rPr>
  </w:style>
  <w:style w:type="character" w:customStyle="1" w:styleId="analyticChar0">
    <w:name w:val="analytic Char"/>
    <w:basedOn w:val="DefaultParagraphFont"/>
    <w:link w:val="analytic0"/>
    <w:uiPriority w:val="4"/>
    <w:rsid w:val="00A436E9"/>
    <w:rPr>
      <w:rFonts w:ascii="Calibri" w:hAnsi="Calibri"/>
      <w:i/>
      <w:color w:val="2D72B1"/>
    </w:rPr>
  </w:style>
  <w:style w:type="paragraph" w:customStyle="1" w:styleId="ColorfulList-Accent11">
    <w:name w:val="Colorful List - Accent 11"/>
    <w:basedOn w:val="Normal"/>
    <w:uiPriority w:val="34"/>
    <w:qFormat/>
    <w:rsid w:val="00A436E9"/>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A436E9"/>
    <w:rPr>
      <w:color w:val="605E5C"/>
      <w:shd w:val="clear" w:color="auto" w:fill="E1DFDD"/>
    </w:rPr>
  </w:style>
  <w:style w:type="character" w:customStyle="1" w:styleId="m-4339160018974791352style13ptbold">
    <w:name w:val="m_-4339160018974791352style13ptbold"/>
    <w:basedOn w:val="DefaultParagraphFont"/>
    <w:rsid w:val="00A436E9"/>
  </w:style>
  <w:style w:type="character" w:customStyle="1" w:styleId="m-4339160018974791352styleunderline">
    <w:name w:val="m_-4339160018974791352styleunderline"/>
    <w:basedOn w:val="DefaultParagraphFont"/>
    <w:rsid w:val="00A436E9"/>
  </w:style>
  <w:style w:type="character" w:customStyle="1" w:styleId="m8622195508348221850gmail-msohyperlink">
    <w:name w:val="m_8622195508348221850gmail-msohyperlink"/>
    <w:basedOn w:val="DefaultParagraphFont"/>
    <w:rsid w:val="00A436E9"/>
  </w:style>
  <w:style w:type="character" w:customStyle="1" w:styleId="UnresolvedMention4">
    <w:name w:val="Unresolved Mention4"/>
    <w:basedOn w:val="DefaultParagraphFont"/>
    <w:uiPriority w:val="99"/>
    <w:semiHidden/>
    <w:unhideWhenUsed/>
    <w:rsid w:val="00A436E9"/>
    <w:rPr>
      <w:color w:val="605E5C"/>
      <w:shd w:val="clear" w:color="auto" w:fill="E1DFDD"/>
    </w:rPr>
  </w:style>
  <w:style w:type="character" w:customStyle="1" w:styleId="longbio">
    <w:name w:val="long_bio"/>
    <w:basedOn w:val="DefaultParagraphFont"/>
    <w:rsid w:val="00A436E9"/>
  </w:style>
  <w:style w:type="paragraph" w:customStyle="1" w:styleId="css-1ygdjhk">
    <w:name w:val="css-1ygdjhk"/>
    <w:basedOn w:val="Normal"/>
    <w:uiPriority w:val="99"/>
    <w:rsid w:val="00A436E9"/>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A436E9"/>
    <w:rPr>
      <w:color w:val="605E5C"/>
      <w:shd w:val="clear" w:color="auto" w:fill="E1DFDD"/>
    </w:rPr>
  </w:style>
  <w:style w:type="table" w:styleId="TableGrid">
    <w:name w:val="Table Grid"/>
    <w:basedOn w:val="TableNormal"/>
    <w:rsid w:val="00A436E9"/>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A436E9"/>
    <w:rPr>
      <w:color w:val="605E5C"/>
      <w:shd w:val="clear" w:color="auto" w:fill="E1DFDD"/>
    </w:rPr>
  </w:style>
  <w:style w:type="character" w:customStyle="1" w:styleId="UnresolvedMention7">
    <w:name w:val="Unresolved Mention7"/>
    <w:basedOn w:val="DefaultParagraphFont"/>
    <w:uiPriority w:val="99"/>
    <w:semiHidden/>
    <w:unhideWhenUsed/>
    <w:rsid w:val="00A436E9"/>
    <w:rPr>
      <w:color w:val="605E5C"/>
      <w:shd w:val="clear" w:color="auto" w:fill="E1DFDD"/>
    </w:rPr>
  </w:style>
  <w:style w:type="character" w:customStyle="1" w:styleId="UnresolvedMention8">
    <w:name w:val="Unresolved Mention8"/>
    <w:basedOn w:val="DefaultParagraphFont"/>
    <w:uiPriority w:val="99"/>
    <w:semiHidden/>
    <w:unhideWhenUsed/>
    <w:rsid w:val="00A436E9"/>
    <w:rPr>
      <w:color w:val="605E5C"/>
      <w:shd w:val="clear" w:color="auto" w:fill="E1DFDD"/>
    </w:rPr>
  </w:style>
  <w:style w:type="paragraph" w:customStyle="1" w:styleId="CardText2">
    <w:name w:val="Card Text 2"/>
    <w:basedOn w:val="Normal"/>
    <w:link w:val="CardText2Char"/>
    <w:qFormat/>
    <w:rsid w:val="00A436E9"/>
    <w:rPr>
      <w:rFonts w:eastAsia="Calibri"/>
      <w:b/>
      <w:color w:val="000000"/>
      <w:u w:val="single"/>
      <w:lang w:val="x-none" w:eastAsia="x-none"/>
    </w:rPr>
  </w:style>
  <w:style w:type="character" w:customStyle="1" w:styleId="CardText2Char">
    <w:name w:val="Card Text 2 Char"/>
    <w:link w:val="CardText2"/>
    <w:rsid w:val="00A436E9"/>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A436E9"/>
  </w:style>
  <w:style w:type="character" w:customStyle="1" w:styleId="UnresolvedMention9">
    <w:name w:val="Unresolved Mention9"/>
    <w:basedOn w:val="DefaultParagraphFont"/>
    <w:uiPriority w:val="99"/>
    <w:semiHidden/>
    <w:unhideWhenUsed/>
    <w:rsid w:val="00A436E9"/>
    <w:rPr>
      <w:color w:val="605E5C"/>
      <w:shd w:val="clear" w:color="auto" w:fill="E1DFDD"/>
    </w:rPr>
  </w:style>
  <w:style w:type="character" w:customStyle="1" w:styleId="UnresolvedMention100">
    <w:name w:val="Unresolved Mention100"/>
    <w:basedOn w:val="DefaultParagraphFont"/>
    <w:uiPriority w:val="99"/>
    <w:semiHidden/>
    <w:unhideWhenUsed/>
    <w:rsid w:val="00A436E9"/>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A436E9"/>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A436E9"/>
    <w:rPr>
      <w:color w:val="605E5C"/>
      <w:shd w:val="clear" w:color="auto" w:fill="E1DFDD"/>
    </w:rPr>
  </w:style>
  <w:style w:type="paragraph" w:customStyle="1" w:styleId="flashline">
    <w:name w:val="flashline"/>
    <w:basedOn w:val="Normal"/>
    <w:uiPriority w:val="99"/>
    <w:rsid w:val="00A436E9"/>
    <w:pPr>
      <w:spacing w:before="100" w:beforeAutospacing="1" w:after="100" w:afterAutospacing="1"/>
    </w:pPr>
    <w:rPr>
      <w:rFonts w:eastAsia="Times New Roman"/>
    </w:rPr>
  </w:style>
  <w:style w:type="paragraph" w:customStyle="1" w:styleId="lbexhangwithmargin">
    <w:name w:val="lbexhangwithmargin"/>
    <w:basedOn w:val="Normal"/>
    <w:uiPriority w:val="99"/>
    <w:rsid w:val="00A436E9"/>
    <w:pPr>
      <w:spacing w:before="100" w:beforeAutospacing="1" w:after="100" w:afterAutospacing="1"/>
    </w:pPr>
    <w:rPr>
      <w:rFonts w:eastAsia="Times New Roman"/>
    </w:rPr>
  </w:style>
  <w:style w:type="character" w:customStyle="1" w:styleId="lbexsectionlevelolc">
    <w:name w:val="lbexsectionlevelolc"/>
    <w:basedOn w:val="DefaultParagraphFont"/>
    <w:rsid w:val="00A436E9"/>
  </w:style>
  <w:style w:type="character" w:customStyle="1" w:styleId="lbexallcap">
    <w:name w:val="lbexallcap"/>
    <w:basedOn w:val="DefaultParagraphFont"/>
    <w:rsid w:val="00A436E9"/>
  </w:style>
  <w:style w:type="paragraph" w:customStyle="1" w:styleId="lbexindent">
    <w:name w:val="lbexindent"/>
    <w:basedOn w:val="Normal"/>
    <w:uiPriority w:val="99"/>
    <w:rsid w:val="00A436E9"/>
    <w:pPr>
      <w:spacing w:before="100" w:beforeAutospacing="1" w:after="100" w:afterAutospacing="1"/>
    </w:pPr>
    <w:rPr>
      <w:rFonts w:eastAsia="Times New Roman"/>
    </w:rPr>
  </w:style>
  <w:style w:type="paragraph" w:customStyle="1" w:styleId="lbexindentparagraph">
    <w:name w:val="lbexindentparagraph"/>
    <w:basedOn w:val="Normal"/>
    <w:uiPriority w:val="99"/>
    <w:rsid w:val="00A436E9"/>
    <w:pPr>
      <w:spacing w:before="100" w:beforeAutospacing="1" w:after="100" w:afterAutospacing="1"/>
    </w:pPr>
    <w:rPr>
      <w:rFonts w:eastAsia="Times New Roman"/>
    </w:rPr>
  </w:style>
  <w:style w:type="paragraph" w:customStyle="1" w:styleId="zn-bodyparagraph">
    <w:name w:val="zn-body__paragraph"/>
    <w:basedOn w:val="Normal"/>
    <w:uiPriority w:val="99"/>
    <w:rsid w:val="00A436E9"/>
    <w:pPr>
      <w:spacing w:before="100" w:beforeAutospacing="1" w:after="100" w:afterAutospacing="1"/>
    </w:pPr>
    <w:rPr>
      <w:rFonts w:eastAsia="Times New Roman"/>
    </w:rPr>
  </w:style>
  <w:style w:type="character" w:customStyle="1" w:styleId="c-messagebody">
    <w:name w:val="c-message__body"/>
    <w:basedOn w:val="DefaultParagraphFont"/>
    <w:rsid w:val="00A436E9"/>
  </w:style>
  <w:style w:type="character" w:customStyle="1" w:styleId="m7735155540857680774gmail-style13ptbold">
    <w:name w:val="m_7735155540857680774gmail-style13ptbold"/>
    <w:basedOn w:val="DefaultParagraphFont"/>
    <w:rsid w:val="00A436E9"/>
  </w:style>
  <w:style w:type="character" w:customStyle="1" w:styleId="style65">
    <w:name w:val="style65"/>
    <w:basedOn w:val="DefaultParagraphFont"/>
    <w:rsid w:val="00A436E9"/>
  </w:style>
  <w:style w:type="character" w:customStyle="1" w:styleId="bodytext0">
    <w:name w:val="body_text"/>
    <w:basedOn w:val="DefaultParagraphFont"/>
    <w:rsid w:val="00A436E9"/>
  </w:style>
  <w:style w:type="character" w:customStyle="1" w:styleId="bio">
    <w:name w:val="bio"/>
    <w:basedOn w:val="DefaultParagraphFont"/>
    <w:rsid w:val="00A436E9"/>
  </w:style>
  <w:style w:type="paragraph" w:customStyle="1" w:styleId="cites0">
    <w:name w:val="cites"/>
    <w:next w:val="Normal"/>
    <w:autoRedefine/>
    <w:qFormat/>
    <w:rsid w:val="00A436E9"/>
    <w:pPr>
      <w:spacing w:after="0" w:line="240" w:lineRule="auto"/>
      <w:contextualSpacing/>
    </w:pPr>
    <w:rPr>
      <w:rFonts w:eastAsia="SimSun"/>
      <w:b/>
      <w:lang w:eastAsia="zh-CN"/>
    </w:rPr>
  </w:style>
  <w:style w:type="character" w:customStyle="1" w:styleId="5yl5">
    <w:name w:val="_5yl5"/>
    <w:basedOn w:val="DefaultParagraphFont"/>
    <w:rsid w:val="00A436E9"/>
  </w:style>
  <w:style w:type="character" w:customStyle="1" w:styleId="text">
    <w:name w:val="text"/>
    <w:basedOn w:val="DefaultParagraphFont"/>
    <w:rsid w:val="00A436E9"/>
  </w:style>
  <w:style w:type="paragraph" w:customStyle="1" w:styleId="generic-articlebody">
    <w:name w:val="generic-article__body"/>
    <w:basedOn w:val="Normal"/>
    <w:uiPriority w:val="99"/>
    <w:rsid w:val="00A436E9"/>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A436E9"/>
    <w:pPr>
      <w:spacing w:line="240" w:lineRule="auto"/>
    </w:pPr>
    <w:rPr>
      <w:b/>
      <w:bCs/>
    </w:rPr>
  </w:style>
  <w:style w:type="character" w:customStyle="1" w:styleId="CommentSubjectChar">
    <w:name w:val="Comment Subject Char"/>
    <w:basedOn w:val="CommentTextChar"/>
    <w:link w:val="CommentSubject"/>
    <w:rsid w:val="00A436E9"/>
    <w:rPr>
      <w:rFonts w:ascii="Calibri" w:hAnsi="Calibri"/>
      <w:b/>
      <w:bCs/>
      <w:sz w:val="20"/>
      <w:szCs w:val="20"/>
    </w:rPr>
  </w:style>
  <w:style w:type="character" w:customStyle="1" w:styleId="UnresolvedMention12">
    <w:name w:val="Unresolved Mention12"/>
    <w:basedOn w:val="DefaultParagraphFont"/>
    <w:uiPriority w:val="99"/>
    <w:rsid w:val="00A436E9"/>
    <w:rPr>
      <w:color w:val="605E5C"/>
      <w:shd w:val="clear" w:color="auto" w:fill="E1DFDD"/>
    </w:rPr>
  </w:style>
  <w:style w:type="paragraph" w:customStyle="1" w:styleId="CardNotUnderlined">
    <w:name w:val="Card Not Underlined"/>
    <w:basedOn w:val="Normal"/>
    <w:link w:val="CardNotUnderlinedChar1"/>
    <w:autoRedefine/>
    <w:qFormat/>
    <w:rsid w:val="00A436E9"/>
    <w:rPr>
      <w:rFonts w:eastAsia="Times New Roman"/>
      <w:sz w:val="12"/>
      <w:szCs w:val="20"/>
    </w:rPr>
  </w:style>
  <w:style w:type="character" w:customStyle="1" w:styleId="UnresolvedMention13">
    <w:name w:val="Unresolved Mention13"/>
    <w:basedOn w:val="DefaultParagraphFont"/>
    <w:uiPriority w:val="99"/>
    <w:rsid w:val="00A436E9"/>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436E9"/>
    <w:rPr>
      <w:rFonts w:ascii="Times New Roman" w:eastAsia="Times New Roman" w:hAnsi="Times New Roman" w:cs="Times New Roman"/>
      <w:sz w:val="24"/>
    </w:rPr>
  </w:style>
  <w:style w:type="character" w:customStyle="1" w:styleId="blast">
    <w:name w:val="blast"/>
    <w:basedOn w:val="DefaultParagraphFont"/>
    <w:rsid w:val="00A436E9"/>
  </w:style>
  <w:style w:type="paragraph" w:customStyle="1" w:styleId="paragraph">
    <w:name w:val="paragraph"/>
    <w:basedOn w:val="Normal"/>
    <w:uiPriority w:val="99"/>
    <w:qFormat/>
    <w:rsid w:val="00A436E9"/>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A436E9"/>
  </w:style>
  <w:style w:type="character" w:customStyle="1" w:styleId="UnresolvedMention14">
    <w:name w:val="Unresolved Mention14"/>
    <w:basedOn w:val="DefaultParagraphFont"/>
    <w:uiPriority w:val="99"/>
    <w:rsid w:val="00A436E9"/>
    <w:rPr>
      <w:color w:val="605E5C"/>
      <w:shd w:val="clear" w:color="auto" w:fill="E1DFDD"/>
    </w:rPr>
  </w:style>
  <w:style w:type="character" w:customStyle="1" w:styleId="ata-controlscomplain-btn">
    <w:name w:val="ata-controls__complain-btn"/>
    <w:basedOn w:val="DefaultParagraphFont"/>
    <w:rsid w:val="00A436E9"/>
  </w:style>
  <w:style w:type="character" w:customStyle="1" w:styleId="u-tcgraydarker">
    <w:name w:val="u-tcgraydarker"/>
    <w:basedOn w:val="DefaultParagraphFont"/>
    <w:rsid w:val="00A436E9"/>
  </w:style>
  <w:style w:type="paragraph" w:customStyle="1" w:styleId="stcontent-block">
    <w:name w:val="st__content-block"/>
    <w:basedOn w:val="Normal"/>
    <w:rsid w:val="00A436E9"/>
    <w:pPr>
      <w:spacing w:before="100" w:beforeAutospacing="1" w:after="100" w:afterAutospacing="1"/>
    </w:pPr>
  </w:style>
  <w:style w:type="character" w:customStyle="1" w:styleId="drop">
    <w:name w:val="drop"/>
    <w:basedOn w:val="DefaultParagraphFont"/>
    <w:rsid w:val="00A436E9"/>
  </w:style>
  <w:style w:type="paragraph" w:customStyle="1" w:styleId="pullquote">
    <w:name w:val="pullquote"/>
    <w:basedOn w:val="Normal"/>
    <w:rsid w:val="00A436E9"/>
    <w:pPr>
      <w:spacing w:before="100" w:beforeAutospacing="1" w:after="100" w:afterAutospacing="1"/>
    </w:pPr>
  </w:style>
  <w:style w:type="paragraph" w:customStyle="1" w:styleId="TableParagraph">
    <w:name w:val="Table Paragraph"/>
    <w:basedOn w:val="Normal"/>
    <w:uiPriority w:val="1"/>
    <w:qFormat/>
    <w:rsid w:val="00A436E9"/>
    <w:pPr>
      <w:widowControl w:val="0"/>
      <w:autoSpaceDE w:val="0"/>
      <w:autoSpaceDN w:val="0"/>
      <w:adjustRightInd w:val="0"/>
    </w:pPr>
  </w:style>
  <w:style w:type="paragraph" w:customStyle="1" w:styleId="p">
    <w:name w:val="p"/>
    <w:basedOn w:val="Normal"/>
    <w:qFormat/>
    <w:rsid w:val="00A436E9"/>
    <w:pPr>
      <w:spacing w:before="100" w:beforeAutospacing="1" w:after="100" w:afterAutospacing="1"/>
    </w:pPr>
  </w:style>
  <w:style w:type="character" w:customStyle="1" w:styleId="figpopup-sensitive-area">
    <w:name w:val="figpopup-sensitive-area"/>
    <w:basedOn w:val="DefaultParagraphFont"/>
    <w:rsid w:val="00A436E9"/>
  </w:style>
  <w:style w:type="paragraph" w:customStyle="1" w:styleId="css-qckjh9">
    <w:name w:val="css-qckjh9"/>
    <w:basedOn w:val="Normal"/>
    <w:rsid w:val="00A436E9"/>
    <w:pPr>
      <w:spacing w:before="100" w:beforeAutospacing="1" w:after="100" w:afterAutospacing="1" w:line="240" w:lineRule="auto"/>
    </w:pPr>
    <w:rPr>
      <w:rFonts w:eastAsia="Times New Roman"/>
      <w:sz w:val="24"/>
    </w:rPr>
  </w:style>
  <w:style w:type="paragraph" w:customStyle="1" w:styleId="css-158dogj">
    <w:name w:val="css-158dogj"/>
    <w:basedOn w:val="Normal"/>
    <w:rsid w:val="00A436E9"/>
    <w:pPr>
      <w:spacing w:before="100" w:beforeAutospacing="1" w:after="100" w:afterAutospacing="1" w:line="240" w:lineRule="auto"/>
    </w:pPr>
    <w:rPr>
      <w:rFonts w:eastAsia="Times New Roman"/>
      <w:sz w:val="24"/>
    </w:rPr>
  </w:style>
  <w:style w:type="character" w:customStyle="1" w:styleId="num">
    <w:name w:val="num"/>
    <w:basedOn w:val="DefaultParagraphFont"/>
    <w:rsid w:val="00A436E9"/>
  </w:style>
  <w:style w:type="character" w:customStyle="1" w:styleId="letter">
    <w:name w:val="letter"/>
    <w:basedOn w:val="DefaultParagraphFont"/>
    <w:rsid w:val="00A436E9"/>
  </w:style>
  <w:style w:type="character" w:customStyle="1" w:styleId="dttext">
    <w:name w:val="dttext"/>
    <w:basedOn w:val="DefaultParagraphFont"/>
    <w:rsid w:val="00A436E9"/>
  </w:style>
  <w:style w:type="character" w:customStyle="1" w:styleId="sdsense">
    <w:name w:val="sdsense"/>
    <w:basedOn w:val="DefaultParagraphFont"/>
    <w:rsid w:val="00A436E9"/>
  </w:style>
  <w:style w:type="character" w:customStyle="1" w:styleId="sd">
    <w:name w:val="sd"/>
    <w:basedOn w:val="DefaultParagraphFont"/>
    <w:rsid w:val="00A436E9"/>
  </w:style>
  <w:style w:type="paragraph" w:customStyle="1" w:styleId="flfc">
    <w:name w:val="flfc"/>
    <w:basedOn w:val="Normal"/>
    <w:uiPriority w:val="99"/>
    <w:rsid w:val="00A436E9"/>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A436E9"/>
  </w:style>
  <w:style w:type="paragraph" w:customStyle="1" w:styleId="story-body-text">
    <w:name w:val="story-body-text"/>
    <w:basedOn w:val="Normal"/>
    <w:uiPriority w:val="99"/>
    <w:qFormat/>
    <w:rsid w:val="00A436E9"/>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A436E9"/>
  </w:style>
  <w:style w:type="paragraph" w:customStyle="1" w:styleId="CardText1">
    <w:name w:val="Card Text 1"/>
    <w:link w:val="CardText1Char"/>
    <w:qFormat/>
    <w:rsid w:val="00A436E9"/>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A436E9"/>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A436E9"/>
  </w:style>
  <w:style w:type="paragraph" w:customStyle="1" w:styleId="Analytic2">
    <w:name w:val="Analytic2"/>
    <w:basedOn w:val="Heading4"/>
    <w:link w:val="Analytic2Char"/>
    <w:uiPriority w:val="4"/>
    <w:rsid w:val="00A436E9"/>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A436E9"/>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A436E9"/>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A436E9"/>
  </w:style>
  <w:style w:type="character" w:customStyle="1" w:styleId="AnalyticsPipChar">
    <w:name w:val="AnalyticsPip Char"/>
    <w:basedOn w:val="DefaultParagraphFont"/>
    <w:link w:val="AnalyticsPip"/>
    <w:uiPriority w:val="4"/>
    <w:rsid w:val="00A436E9"/>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A436E9"/>
  </w:style>
  <w:style w:type="character" w:customStyle="1" w:styleId="AnalyticsGBNChar">
    <w:name w:val="AnalyticsGBN Char"/>
    <w:basedOn w:val="DefaultParagraphFont"/>
    <w:link w:val="AnalyticsGBN"/>
    <w:uiPriority w:val="4"/>
    <w:rsid w:val="00A436E9"/>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A436E9"/>
    <w:pPr>
      <w:spacing w:after="0" w:line="240" w:lineRule="auto"/>
    </w:pPr>
    <w:rPr>
      <w:i/>
      <w:iCs/>
      <w:color w:val="000000" w:themeColor="text1"/>
    </w:rPr>
  </w:style>
  <w:style w:type="character" w:customStyle="1" w:styleId="QuoteChar">
    <w:name w:val="Quote Char"/>
    <w:basedOn w:val="DefaultParagraphFont"/>
    <w:link w:val="Quote"/>
    <w:uiPriority w:val="29"/>
    <w:rsid w:val="00A436E9"/>
    <w:rPr>
      <w:rFonts w:ascii="Calibri" w:hAnsi="Calibri"/>
      <w:i/>
      <w:iCs/>
      <w:color w:val="000000" w:themeColor="text1"/>
    </w:rPr>
  </w:style>
  <w:style w:type="paragraph" w:styleId="TOCHeading">
    <w:name w:val="TOC Heading"/>
    <w:basedOn w:val="Heading1"/>
    <w:next w:val="Normal"/>
    <w:uiPriority w:val="39"/>
    <w:unhideWhenUsed/>
    <w:qFormat/>
    <w:rsid w:val="00A436E9"/>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A436E9"/>
  </w:style>
  <w:style w:type="character" w:customStyle="1" w:styleId="ref-overlay">
    <w:name w:val="ref-overlay"/>
    <w:basedOn w:val="DefaultParagraphFont"/>
    <w:rsid w:val="00A436E9"/>
  </w:style>
  <w:style w:type="character" w:customStyle="1" w:styleId="ref-fn-p">
    <w:name w:val="ref-fn-p"/>
    <w:basedOn w:val="DefaultParagraphFont"/>
    <w:rsid w:val="00A436E9"/>
  </w:style>
  <w:style w:type="character" w:customStyle="1" w:styleId="opinion-articlebody">
    <w:name w:val="opinion-article__body"/>
    <w:basedOn w:val="DefaultParagraphFont"/>
    <w:rsid w:val="00A436E9"/>
  </w:style>
  <w:style w:type="paragraph" w:customStyle="1" w:styleId="opinion-articlebody1">
    <w:name w:val="opinion-article__body1"/>
    <w:basedOn w:val="Normal"/>
    <w:rsid w:val="00A436E9"/>
    <w:pPr>
      <w:spacing w:before="100" w:beforeAutospacing="1" w:after="100" w:afterAutospacing="1" w:line="240" w:lineRule="auto"/>
    </w:pPr>
    <w:rPr>
      <w:rFonts w:eastAsia="Times New Roman"/>
      <w:sz w:val="24"/>
    </w:rPr>
  </w:style>
  <w:style w:type="paragraph" w:customStyle="1" w:styleId="para">
    <w:name w:val="para"/>
    <w:basedOn w:val="Normal"/>
    <w:qFormat/>
    <w:rsid w:val="00A436E9"/>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A436E9"/>
  </w:style>
  <w:style w:type="character" w:customStyle="1" w:styleId="journaltitle">
    <w:name w:val="journaltitle"/>
    <w:basedOn w:val="DefaultParagraphFont"/>
    <w:rsid w:val="00A436E9"/>
  </w:style>
  <w:style w:type="character" w:customStyle="1" w:styleId="hit">
    <w:name w:val="hit"/>
    <w:basedOn w:val="DefaultParagraphFont"/>
    <w:rsid w:val="00A436E9"/>
  </w:style>
  <w:style w:type="paragraph" w:customStyle="1" w:styleId="wp-caption-text">
    <w:name w:val="wp-caption-text"/>
    <w:basedOn w:val="Normal"/>
    <w:qFormat/>
    <w:rsid w:val="00A436E9"/>
    <w:pPr>
      <w:spacing w:before="100" w:beforeAutospacing="1" w:after="100" w:afterAutospacing="1" w:line="240" w:lineRule="auto"/>
    </w:pPr>
    <w:rPr>
      <w:rFonts w:eastAsia="Times New Roman"/>
      <w:sz w:val="24"/>
    </w:rPr>
  </w:style>
  <w:style w:type="paragraph" w:customStyle="1" w:styleId="css-utmy9y">
    <w:name w:val="css-utmy9y"/>
    <w:basedOn w:val="Normal"/>
    <w:rsid w:val="00A436E9"/>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A436E9"/>
    <w:rPr>
      <w:sz w:val="20"/>
      <w:u w:val="single"/>
    </w:rPr>
  </w:style>
  <w:style w:type="character" w:customStyle="1" w:styleId="Style11ptBoldUnderlineBorderSinglesolidlineAuto">
    <w:name w:val="Style 11 pt Bold Underline Border: : (Single solid line Auto  ..."/>
    <w:basedOn w:val="DefaultParagraphFont"/>
    <w:rsid w:val="00A436E9"/>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A436E9"/>
  </w:style>
  <w:style w:type="paragraph" w:customStyle="1" w:styleId="Small">
    <w:name w:val="Small"/>
    <w:basedOn w:val="Normal"/>
    <w:next w:val="Normal"/>
    <w:uiPriority w:val="99"/>
    <w:qFormat/>
    <w:rsid w:val="00A436E9"/>
    <w:pPr>
      <w:jc w:val="both"/>
    </w:pPr>
    <w:rPr>
      <w:rFonts w:ascii="Arial" w:eastAsia="Calibri" w:hAnsi="Arial" w:cs="Arial"/>
    </w:rPr>
  </w:style>
  <w:style w:type="character" w:customStyle="1" w:styleId="Footnote">
    <w:name w:val="Footnote_"/>
    <w:basedOn w:val="DefaultParagraphFont"/>
    <w:link w:val="Footnote0"/>
    <w:rsid w:val="00A436E9"/>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A436E9"/>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A436E9"/>
    <w:rPr>
      <w:rFonts w:ascii="Arial Narrow" w:hAnsi="Arial Narrow"/>
      <w:b/>
      <w:color w:val="000000"/>
      <w:sz w:val="26"/>
    </w:rPr>
  </w:style>
  <w:style w:type="paragraph" w:customStyle="1" w:styleId="CardTagandCite">
    <w:name w:val="Card Tag and Cite"/>
    <w:basedOn w:val="Normal"/>
    <w:next w:val="Normal"/>
    <w:link w:val="CardTagandCiteChar"/>
    <w:qFormat/>
    <w:rsid w:val="00A436E9"/>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A436E9"/>
    <w:rPr>
      <w:b/>
      <w:bCs/>
    </w:rPr>
  </w:style>
  <w:style w:type="paragraph" w:customStyle="1" w:styleId="Cite2">
    <w:name w:val="Cite 2"/>
    <w:basedOn w:val="Normal"/>
    <w:qFormat/>
    <w:rsid w:val="00A436E9"/>
    <w:pPr>
      <w:spacing w:after="0" w:line="240" w:lineRule="auto"/>
    </w:pPr>
    <w:rPr>
      <w:rFonts w:ascii="Arial" w:eastAsia="Calibri" w:hAnsi="Arial" w:cs="Arial"/>
      <w:b/>
      <w:sz w:val="24"/>
      <w:u w:val="single"/>
    </w:rPr>
  </w:style>
  <w:style w:type="character" w:customStyle="1" w:styleId="aqj">
    <w:name w:val="aqj"/>
    <w:basedOn w:val="DefaultParagraphFont"/>
    <w:rsid w:val="00A436E9"/>
  </w:style>
  <w:style w:type="paragraph" w:customStyle="1" w:styleId="StyleJustified">
    <w:name w:val="Style Justified"/>
    <w:basedOn w:val="Normal"/>
    <w:qFormat/>
    <w:rsid w:val="00A436E9"/>
    <w:pPr>
      <w:spacing w:after="0" w:line="240" w:lineRule="auto"/>
    </w:pPr>
    <w:rPr>
      <w:rFonts w:eastAsia="Times New Roman"/>
      <w:szCs w:val="20"/>
    </w:rPr>
  </w:style>
  <w:style w:type="paragraph" w:customStyle="1" w:styleId="AuthorDate">
    <w:name w:val="AuthorDate"/>
    <w:next w:val="Normal"/>
    <w:link w:val="AuthorDateChar"/>
    <w:qFormat/>
    <w:rsid w:val="00A436E9"/>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A436E9"/>
    <w:rPr>
      <w:rFonts w:ascii="Times New Roman" w:eastAsia="Calibri" w:hAnsi="Times New Roman" w:cs="Times New Roman"/>
      <w:b/>
      <w:sz w:val="24"/>
      <w:szCs w:val="20"/>
      <w:u w:val="single"/>
    </w:rPr>
  </w:style>
  <w:style w:type="character" w:customStyle="1" w:styleId="maintext">
    <w:name w:val="maintext"/>
    <w:basedOn w:val="DefaultParagraphFont"/>
    <w:rsid w:val="00A436E9"/>
  </w:style>
  <w:style w:type="paragraph" w:customStyle="1" w:styleId="Stylecardtext8pt">
    <w:name w:val="Style card text + 8 pt"/>
    <w:basedOn w:val="Normal"/>
    <w:qFormat/>
    <w:rsid w:val="00A436E9"/>
    <w:pPr>
      <w:spacing w:after="0" w:line="240" w:lineRule="auto"/>
      <w:ind w:right="288"/>
    </w:pPr>
  </w:style>
  <w:style w:type="character" w:customStyle="1" w:styleId="NotBold10Final">
    <w:name w:val="NotBold10Final"/>
    <w:uiPriority w:val="1"/>
    <w:qFormat/>
    <w:rsid w:val="00A436E9"/>
    <w:rPr>
      <w:rFonts w:ascii="Times New Roman" w:hAnsi="Times New Roman"/>
      <w:b w:val="0"/>
      <w:i w:val="0"/>
      <w:sz w:val="20"/>
    </w:rPr>
  </w:style>
  <w:style w:type="character" w:customStyle="1" w:styleId="Bold12">
    <w:name w:val="Bold12"/>
    <w:uiPriority w:val="1"/>
    <w:qFormat/>
    <w:rsid w:val="00A436E9"/>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A436E9"/>
    <w:pPr>
      <w:spacing w:after="0" w:line="240" w:lineRule="auto"/>
      <w:ind w:left="288" w:right="288"/>
    </w:pPr>
    <w:rPr>
      <w:rFonts w:eastAsia="Times New Roman"/>
      <w:sz w:val="20"/>
      <w:szCs w:val="20"/>
    </w:rPr>
  </w:style>
  <w:style w:type="character" w:customStyle="1" w:styleId="CardtextChar1">
    <w:name w:val="Card text Char"/>
    <w:link w:val="Cardtext0"/>
    <w:locked/>
    <w:rsid w:val="00A436E9"/>
    <w:rPr>
      <w:rFonts w:ascii="Arial Narrow" w:hAnsi="Arial Narrow"/>
      <w:u w:val="single"/>
    </w:rPr>
  </w:style>
  <w:style w:type="paragraph" w:customStyle="1" w:styleId="Cardtext0">
    <w:name w:val="Card text"/>
    <w:link w:val="CardtextChar1"/>
    <w:qFormat/>
    <w:rsid w:val="00A436E9"/>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A436E9"/>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A436E9"/>
    <w:rPr>
      <w:rFonts w:ascii="Calibri" w:eastAsia="Times New Roman" w:hAnsi="Calibri"/>
      <w:sz w:val="24"/>
      <w:lang w:val="x-none" w:eastAsia="ar-SA"/>
    </w:rPr>
  </w:style>
  <w:style w:type="paragraph" w:customStyle="1" w:styleId="Default">
    <w:name w:val="Default"/>
    <w:qFormat/>
    <w:rsid w:val="00A436E9"/>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A436E9"/>
    <w:pPr>
      <w:spacing w:after="0" w:line="240" w:lineRule="auto"/>
    </w:pPr>
    <w:rPr>
      <w:rFonts w:eastAsia="Calibri"/>
    </w:rPr>
  </w:style>
  <w:style w:type="paragraph" w:customStyle="1" w:styleId="newpage">
    <w:name w:val="new page"/>
    <w:basedOn w:val="Heading4"/>
    <w:rsid w:val="00A436E9"/>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A436E9"/>
    <w:pPr>
      <w:spacing w:after="0" w:line="240" w:lineRule="auto"/>
    </w:pPr>
    <w:rPr>
      <w:rFonts w:eastAsia="Times"/>
      <w:sz w:val="18"/>
      <w:szCs w:val="20"/>
    </w:rPr>
  </w:style>
  <w:style w:type="character" w:customStyle="1" w:styleId="textexposedshow">
    <w:name w:val="text_exposed_show"/>
    <w:basedOn w:val="DefaultParagraphFont"/>
    <w:rsid w:val="00A436E9"/>
  </w:style>
  <w:style w:type="paragraph" w:customStyle="1" w:styleId="Heading">
    <w:name w:val="Heading"/>
    <w:basedOn w:val="Normal"/>
    <w:next w:val="BodyText"/>
    <w:rsid w:val="00A436E9"/>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A436E9"/>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A436E9"/>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A436E9"/>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A436E9"/>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A436E9"/>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A436E9"/>
    <w:rPr>
      <w:rFonts w:ascii="Arial" w:hAnsi="Arial"/>
      <w:b/>
      <w:sz w:val="24"/>
    </w:rPr>
  </w:style>
  <w:style w:type="character" w:customStyle="1" w:styleId="Style11ptBlackUnderline">
    <w:name w:val="Style 11 pt Black Underline"/>
    <w:rsid w:val="00A436E9"/>
    <w:rPr>
      <w:color w:val="000000"/>
      <w:sz w:val="20"/>
      <w:u w:val="single"/>
    </w:rPr>
  </w:style>
  <w:style w:type="character" w:customStyle="1" w:styleId="Style11ptBlack">
    <w:name w:val="Style 11 pt Black"/>
    <w:rsid w:val="00A436E9"/>
    <w:rPr>
      <w:color w:val="000000"/>
      <w:sz w:val="20"/>
    </w:rPr>
  </w:style>
  <w:style w:type="paragraph" w:customStyle="1" w:styleId="CardsHighlighted">
    <w:name w:val="Cards Highlighted"/>
    <w:basedOn w:val="Normal"/>
    <w:link w:val="CardsHighlightedChar"/>
    <w:autoRedefine/>
    <w:qFormat/>
    <w:rsid w:val="00A436E9"/>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A436E9"/>
    <w:rPr>
      <w:rFonts w:ascii="Calibri" w:eastAsia="Calibri" w:hAnsi="Calibri"/>
      <w:sz w:val="24"/>
      <w:u w:val="single"/>
      <w:shd w:val="clear" w:color="auto" w:fill="00FFFF"/>
    </w:rPr>
  </w:style>
  <w:style w:type="character" w:customStyle="1" w:styleId="CitesChar">
    <w:name w:val="Cites Char"/>
    <w:basedOn w:val="DefaultParagraphFont"/>
    <w:link w:val="Cites"/>
    <w:rsid w:val="00A436E9"/>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A436E9"/>
    <w:pPr>
      <w:spacing w:after="0" w:line="240" w:lineRule="auto"/>
    </w:pPr>
    <w:rPr>
      <w:b/>
      <w:color w:val="C00000"/>
    </w:rPr>
  </w:style>
  <w:style w:type="character" w:customStyle="1" w:styleId="analyticsChar0">
    <w:name w:val="analytics Char"/>
    <w:basedOn w:val="DefaultParagraphFont"/>
    <w:link w:val="analytics0"/>
    <w:uiPriority w:val="4"/>
    <w:rsid w:val="00A436E9"/>
    <w:rPr>
      <w:rFonts w:ascii="Calibri" w:hAnsi="Calibri"/>
      <w:b/>
      <w:color w:val="C00000"/>
    </w:rPr>
  </w:style>
  <w:style w:type="character" w:customStyle="1" w:styleId="swauthor">
    <w:name w:val="sw_author"/>
    <w:rsid w:val="00A436E9"/>
  </w:style>
  <w:style w:type="character" w:customStyle="1" w:styleId="Mention1">
    <w:name w:val="Mention1"/>
    <w:basedOn w:val="DefaultParagraphFont"/>
    <w:uiPriority w:val="99"/>
    <w:semiHidden/>
    <w:unhideWhenUsed/>
    <w:rsid w:val="00A436E9"/>
    <w:rPr>
      <w:color w:val="2B579A"/>
      <w:shd w:val="clear" w:color="auto" w:fill="E6E6E6"/>
    </w:rPr>
  </w:style>
  <w:style w:type="paragraph" w:customStyle="1" w:styleId="citenon-bold">
    <w:name w:val="cite non-bold"/>
    <w:basedOn w:val="Normal"/>
    <w:link w:val="citenon-boldChar"/>
    <w:qFormat/>
    <w:rsid w:val="00A436E9"/>
    <w:pPr>
      <w:spacing w:after="0" w:line="240" w:lineRule="auto"/>
    </w:pPr>
    <w:rPr>
      <w:rFonts w:eastAsia="Calibri"/>
      <w:sz w:val="20"/>
      <w:szCs w:val="20"/>
      <w:lang w:val="x-none" w:eastAsia="x-none"/>
    </w:rPr>
  </w:style>
  <w:style w:type="character" w:customStyle="1" w:styleId="citenon-boldChar">
    <w:name w:val="cite non-bold Char"/>
    <w:link w:val="citenon-bold"/>
    <w:rsid w:val="00A436E9"/>
    <w:rPr>
      <w:rFonts w:ascii="Calibri" w:eastAsia="Calibri" w:hAnsi="Calibri"/>
      <w:sz w:val="20"/>
      <w:szCs w:val="20"/>
      <w:lang w:val="x-none" w:eastAsia="x-none"/>
    </w:rPr>
  </w:style>
  <w:style w:type="paragraph" w:customStyle="1" w:styleId="HotRoute">
    <w:name w:val="Hot Route!"/>
    <w:basedOn w:val="Normal"/>
    <w:link w:val="HotRouteChar"/>
    <w:qFormat/>
    <w:rsid w:val="00A436E9"/>
    <w:pPr>
      <w:spacing w:after="0" w:line="240" w:lineRule="auto"/>
      <w:ind w:left="144"/>
    </w:pPr>
    <w:rPr>
      <w:rFonts w:eastAsia="Calibri"/>
      <w:color w:val="000000"/>
    </w:rPr>
  </w:style>
  <w:style w:type="character" w:customStyle="1" w:styleId="HotRouteChar">
    <w:name w:val="Hot Route! Char"/>
    <w:link w:val="HotRoute"/>
    <w:rsid w:val="00A436E9"/>
    <w:rPr>
      <w:rFonts w:ascii="Calibri" w:eastAsia="Calibri" w:hAnsi="Calibri"/>
      <w:color w:val="000000"/>
    </w:rPr>
  </w:style>
  <w:style w:type="paragraph" w:customStyle="1" w:styleId="CardIndented">
    <w:name w:val="Card (Indented)"/>
    <w:basedOn w:val="Normal"/>
    <w:link w:val="CardIndentedChar"/>
    <w:qFormat/>
    <w:rsid w:val="00A436E9"/>
    <w:pPr>
      <w:spacing w:after="0" w:line="240" w:lineRule="auto"/>
      <w:ind w:left="288"/>
    </w:pPr>
  </w:style>
  <w:style w:type="paragraph" w:customStyle="1" w:styleId="PhoTag">
    <w:name w:val="PhoTag"/>
    <w:basedOn w:val="Normal"/>
    <w:next w:val="Normal"/>
    <w:autoRedefine/>
    <w:qFormat/>
    <w:rsid w:val="00A436E9"/>
    <w:pPr>
      <w:spacing w:after="0" w:line="240" w:lineRule="auto"/>
    </w:pPr>
    <w:rPr>
      <w:b/>
    </w:rPr>
  </w:style>
  <w:style w:type="character" w:customStyle="1" w:styleId="BoldUnderlineChar0">
    <w:name w:val="BoldUnderline Char"/>
    <w:uiPriority w:val="99"/>
    <w:rsid w:val="00A436E9"/>
    <w:rPr>
      <w:rFonts w:ascii="Times New Roman" w:eastAsia="Times New Roman" w:hAnsi="Times New Roman" w:cs="Times New Roman"/>
      <w:b/>
      <w:sz w:val="20"/>
      <w:u w:val="single"/>
    </w:rPr>
  </w:style>
  <w:style w:type="character" w:customStyle="1" w:styleId="wikiexternallink">
    <w:name w:val="wikiexternallink"/>
    <w:basedOn w:val="DefaultParagraphFont"/>
    <w:rsid w:val="00A436E9"/>
  </w:style>
  <w:style w:type="character" w:customStyle="1" w:styleId="wikigeneratedlinkcontent">
    <w:name w:val="wikigeneratedlinkcontent"/>
    <w:basedOn w:val="DefaultParagraphFont"/>
    <w:rsid w:val="00A436E9"/>
  </w:style>
  <w:style w:type="character" w:customStyle="1" w:styleId="boldunderlineChar1">
    <w:name w:val="bold underline Char"/>
    <w:basedOn w:val="DefaultParagraphFont"/>
    <w:rsid w:val="00A436E9"/>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A436E9"/>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A436E9"/>
    <w:pPr>
      <w:spacing w:after="0" w:line="240" w:lineRule="auto"/>
      <w:jc w:val="both"/>
    </w:pPr>
    <w:rPr>
      <w:rFonts w:eastAsia="Calibri"/>
      <w:sz w:val="20"/>
      <w:szCs w:val="26"/>
    </w:rPr>
  </w:style>
  <w:style w:type="character" w:customStyle="1" w:styleId="Author">
    <w:name w:val="Author"/>
    <w:aliases w:val="Style Date"/>
    <w:basedOn w:val="DefaultParagraphFont"/>
    <w:qFormat/>
    <w:rsid w:val="00A436E9"/>
    <w:rPr>
      <w:sz w:val="24"/>
    </w:rPr>
  </w:style>
  <w:style w:type="character" w:customStyle="1" w:styleId="box">
    <w:name w:val="box"/>
    <w:basedOn w:val="DefaultParagraphFont"/>
    <w:rsid w:val="00A436E9"/>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A436E9"/>
    <w:pPr>
      <w:spacing w:after="0" w:line="240" w:lineRule="auto"/>
    </w:pPr>
    <w:rPr>
      <w:rFonts w:eastAsia="Times New Roman"/>
      <w:szCs w:val="20"/>
    </w:rPr>
  </w:style>
  <w:style w:type="character" w:customStyle="1" w:styleId="ReallySmallChar">
    <w:name w:val="Really Small Char"/>
    <w:basedOn w:val="DefaultParagraphFont"/>
    <w:link w:val="ReallySmall"/>
    <w:rsid w:val="00A436E9"/>
    <w:rPr>
      <w:rFonts w:ascii="Calibri" w:eastAsia="Times New Roman" w:hAnsi="Calibri"/>
      <w:szCs w:val="20"/>
    </w:rPr>
  </w:style>
  <w:style w:type="paragraph" w:customStyle="1" w:styleId="PageHeaderLine1">
    <w:name w:val="PageHeaderLine1"/>
    <w:basedOn w:val="Normal"/>
    <w:qFormat/>
    <w:rsid w:val="00A436E9"/>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A436E9"/>
    <w:pPr>
      <w:tabs>
        <w:tab w:val="right" w:pos="10800"/>
      </w:tabs>
      <w:spacing w:after="0" w:line="480" w:lineRule="auto"/>
    </w:pPr>
    <w:rPr>
      <w:b/>
    </w:rPr>
  </w:style>
  <w:style w:type="paragraph" w:styleId="TOC4">
    <w:name w:val="toc 4"/>
    <w:basedOn w:val="Normal"/>
    <w:next w:val="Normal"/>
    <w:autoRedefine/>
    <w:unhideWhenUsed/>
    <w:rsid w:val="00A436E9"/>
    <w:pPr>
      <w:spacing w:before="240" w:after="0" w:line="240" w:lineRule="auto"/>
    </w:pPr>
    <w:rPr>
      <w:b/>
      <w:u w:val="single"/>
    </w:rPr>
  </w:style>
  <w:style w:type="paragraph" w:customStyle="1" w:styleId="BlockTitle2">
    <w:name w:val="Block Title2"/>
    <w:basedOn w:val="Normal"/>
    <w:next w:val="Normal"/>
    <w:link w:val="BlockTitle2Char"/>
    <w:qFormat/>
    <w:rsid w:val="00A436E9"/>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A436E9"/>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A436E9"/>
    <w:pPr>
      <w:spacing w:after="0" w:line="240" w:lineRule="auto"/>
      <w:ind w:left="200"/>
    </w:pPr>
    <w:rPr>
      <w:rFonts w:eastAsia="Calibri"/>
      <w:color w:val="000000"/>
    </w:rPr>
  </w:style>
  <w:style w:type="paragraph" w:styleId="TOC3">
    <w:name w:val="toc 3"/>
    <w:basedOn w:val="Normal"/>
    <w:next w:val="Normal"/>
    <w:autoRedefine/>
    <w:rsid w:val="00A436E9"/>
    <w:pPr>
      <w:spacing w:after="0" w:line="240" w:lineRule="auto"/>
      <w:ind w:left="400"/>
    </w:pPr>
    <w:rPr>
      <w:rFonts w:eastAsia="Calibri"/>
      <w:color w:val="000000"/>
    </w:rPr>
  </w:style>
  <w:style w:type="paragraph" w:styleId="TOC5">
    <w:name w:val="toc 5"/>
    <w:basedOn w:val="Normal"/>
    <w:next w:val="Normal"/>
    <w:autoRedefine/>
    <w:rsid w:val="00A436E9"/>
    <w:pPr>
      <w:spacing w:after="0" w:line="240" w:lineRule="auto"/>
      <w:ind w:left="800"/>
    </w:pPr>
    <w:rPr>
      <w:rFonts w:eastAsia="Calibri"/>
      <w:color w:val="000000"/>
    </w:rPr>
  </w:style>
  <w:style w:type="paragraph" w:styleId="TOC6">
    <w:name w:val="toc 6"/>
    <w:basedOn w:val="Normal"/>
    <w:next w:val="Normal"/>
    <w:autoRedefine/>
    <w:rsid w:val="00A436E9"/>
    <w:pPr>
      <w:spacing w:after="0" w:line="240" w:lineRule="auto"/>
      <w:ind w:left="1000"/>
    </w:pPr>
    <w:rPr>
      <w:rFonts w:eastAsia="Calibri"/>
      <w:color w:val="000000"/>
    </w:rPr>
  </w:style>
  <w:style w:type="paragraph" w:styleId="TOC7">
    <w:name w:val="toc 7"/>
    <w:basedOn w:val="Normal"/>
    <w:next w:val="Normal"/>
    <w:autoRedefine/>
    <w:rsid w:val="00A436E9"/>
    <w:pPr>
      <w:spacing w:after="0" w:line="240" w:lineRule="auto"/>
      <w:ind w:left="1200"/>
    </w:pPr>
    <w:rPr>
      <w:rFonts w:eastAsia="Calibri"/>
      <w:color w:val="000000"/>
    </w:rPr>
  </w:style>
  <w:style w:type="paragraph" w:styleId="TOC8">
    <w:name w:val="toc 8"/>
    <w:basedOn w:val="Normal"/>
    <w:next w:val="Normal"/>
    <w:autoRedefine/>
    <w:rsid w:val="00A436E9"/>
    <w:pPr>
      <w:spacing w:after="0" w:line="240" w:lineRule="auto"/>
      <w:ind w:left="1400"/>
    </w:pPr>
    <w:rPr>
      <w:rFonts w:eastAsia="Calibri"/>
      <w:color w:val="000000"/>
    </w:rPr>
  </w:style>
  <w:style w:type="paragraph" w:styleId="TOC9">
    <w:name w:val="toc 9"/>
    <w:basedOn w:val="Normal"/>
    <w:next w:val="Normal"/>
    <w:autoRedefine/>
    <w:rsid w:val="00A436E9"/>
    <w:pPr>
      <w:spacing w:after="0" w:line="240" w:lineRule="auto"/>
      <w:ind w:left="1600"/>
    </w:pPr>
    <w:rPr>
      <w:rFonts w:eastAsia="Calibri"/>
      <w:color w:val="000000"/>
    </w:rPr>
  </w:style>
  <w:style w:type="paragraph" w:customStyle="1" w:styleId="TxBrp1">
    <w:name w:val="TxBr_p1"/>
    <w:basedOn w:val="Normal"/>
    <w:qFormat/>
    <w:rsid w:val="00A436E9"/>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A436E9"/>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A436E9"/>
    <w:pPr>
      <w:spacing w:before="240" w:after="240" w:line="240" w:lineRule="auto"/>
      <w:jc w:val="center"/>
      <w:outlineLvl w:val="0"/>
    </w:pPr>
    <w:rPr>
      <w:rFonts w:eastAsia="Calibri"/>
      <w:b/>
      <w:bCs/>
      <w:color w:val="000000"/>
      <w:sz w:val="32"/>
      <w:u w:val="single"/>
    </w:rPr>
  </w:style>
  <w:style w:type="character" w:customStyle="1" w:styleId="Style8pt">
    <w:name w:val="Style 8 pt"/>
    <w:rsid w:val="00A436E9"/>
    <w:rPr>
      <w:rFonts w:ascii="Times New Roman" w:hAnsi="Times New Roman"/>
      <w:sz w:val="16"/>
      <w:u w:val="none"/>
    </w:rPr>
  </w:style>
  <w:style w:type="paragraph" w:customStyle="1" w:styleId="cards0">
    <w:name w:val="cards"/>
    <w:basedOn w:val="Normal"/>
    <w:qFormat/>
    <w:rsid w:val="00A436E9"/>
    <w:pPr>
      <w:spacing w:after="0" w:line="240" w:lineRule="auto"/>
    </w:pPr>
    <w:rPr>
      <w:rFonts w:eastAsia="Calibri"/>
      <w:color w:val="000000"/>
    </w:rPr>
  </w:style>
  <w:style w:type="character" w:customStyle="1" w:styleId="7TimesNewRoman">
    <w:name w:val="7 Times New Roman"/>
    <w:rsid w:val="00A436E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A436E9"/>
    <w:pPr>
      <w:spacing w:after="0" w:line="240" w:lineRule="auto"/>
    </w:pPr>
    <w:rPr>
      <w:rFonts w:eastAsia="Calibri"/>
      <w:color w:val="000000"/>
    </w:rPr>
  </w:style>
  <w:style w:type="character" w:customStyle="1" w:styleId="Heading4CiteChar">
    <w:name w:val="Heading 4 Cite Char"/>
    <w:link w:val="Heading4Cite"/>
    <w:rsid w:val="00A436E9"/>
    <w:rPr>
      <w:rFonts w:ascii="Calibri" w:eastAsia="Calibri" w:hAnsi="Calibri"/>
      <w:color w:val="000000"/>
    </w:rPr>
  </w:style>
  <w:style w:type="character" w:customStyle="1" w:styleId="BoldUnderlineCharChar">
    <w:name w:val="BoldUnderline Char Char"/>
    <w:rsid w:val="00A436E9"/>
    <w:rPr>
      <w:rFonts w:ascii="Calibri" w:hAnsi="Calibri"/>
      <w:b/>
      <w:szCs w:val="24"/>
      <w:u w:val="single"/>
      <w:lang w:val="en-US" w:eastAsia="en-US" w:bidi="ar-SA"/>
    </w:rPr>
  </w:style>
  <w:style w:type="paragraph" w:customStyle="1" w:styleId="Underlining">
    <w:name w:val="Underlining"/>
    <w:basedOn w:val="Normal"/>
    <w:link w:val="UnderliningChar"/>
    <w:qFormat/>
    <w:rsid w:val="00A436E9"/>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A436E9"/>
    <w:rPr>
      <w:rFonts w:ascii="Arial Narrow" w:eastAsia="Calibri" w:hAnsi="Arial Narrow"/>
      <w:color w:val="000000"/>
      <w:u w:val="single"/>
    </w:rPr>
  </w:style>
  <w:style w:type="character" w:customStyle="1" w:styleId="UnderlinedCharChar">
    <w:name w:val="Underlined Char Char"/>
    <w:rsid w:val="00A436E9"/>
    <w:rPr>
      <w:szCs w:val="28"/>
      <w:u w:val="single"/>
      <w:lang w:val="en-US" w:eastAsia="en-US" w:bidi="ar-SA"/>
    </w:rPr>
  </w:style>
  <w:style w:type="paragraph" w:customStyle="1" w:styleId="Microtext">
    <w:name w:val="Microtext"/>
    <w:basedOn w:val="Normal"/>
    <w:next w:val="Normal"/>
    <w:link w:val="MicrotextChar"/>
    <w:qFormat/>
    <w:rsid w:val="00A436E9"/>
    <w:pPr>
      <w:spacing w:after="0" w:line="240" w:lineRule="auto"/>
    </w:pPr>
    <w:rPr>
      <w:rFonts w:eastAsia="Calibri"/>
      <w:color w:val="000000"/>
      <w:sz w:val="12"/>
    </w:rPr>
  </w:style>
  <w:style w:type="character" w:customStyle="1" w:styleId="MicrotextChar">
    <w:name w:val="Microtext Char"/>
    <w:link w:val="Microtext"/>
    <w:rsid w:val="00A436E9"/>
    <w:rPr>
      <w:rFonts w:ascii="Calibri" w:eastAsia="Calibri" w:hAnsi="Calibri"/>
      <w:color w:val="000000"/>
      <w:sz w:val="12"/>
    </w:rPr>
  </w:style>
  <w:style w:type="paragraph" w:customStyle="1" w:styleId="PageTitle">
    <w:name w:val="Page Title"/>
    <w:basedOn w:val="Normal"/>
    <w:next w:val="Normal"/>
    <w:qFormat/>
    <w:rsid w:val="00A436E9"/>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A436E9"/>
    <w:rPr>
      <w:sz w:val="20"/>
      <w:u w:val="single"/>
    </w:rPr>
  </w:style>
  <w:style w:type="character" w:customStyle="1" w:styleId="StyleTimesNewRoman9pt">
    <w:name w:val="Style Times New Roman 9 pt"/>
    <w:rsid w:val="00A436E9"/>
    <w:rPr>
      <w:sz w:val="20"/>
    </w:rPr>
  </w:style>
  <w:style w:type="character" w:customStyle="1" w:styleId="Style9ptItalicUnderline">
    <w:name w:val="Style 9 pt Italic Underline"/>
    <w:rsid w:val="00A436E9"/>
    <w:rPr>
      <w:i/>
      <w:iCs/>
      <w:sz w:val="20"/>
      <w:u w:val="single"/>
    </w:rPr>
  </w:style>
  <w:style w:type="paragraph" w:customStyle="1" w:styleId="Style4">
    <w:name w:val="Style4"/>
    <w:basedOn w:val="Normal"/>
    <w:link w:val="Style4Char"/>
    <w:qFormat/>
    <w:rsid w:val="00A436E9"/>
    <w:pPr>
      <w:numPr>
        <w:numId w:val="22"/>
      </w:numPr>
      <w:tabs>
        <w:tab w:val="clear" w:pos="360"/>
      </w:tabs>
      <w:spacing w:after="0" w:line="240" w:lineRule="auto"/>
      <w:ind w:left="0" w:firstLine="0"/>
    </w:pPr>
    <w:rPr>
      <w:rFonts w:ascii="Arial Narrow" w:hAnsi="Arial Narrow"/>
      <w:u w:val="single"/>
    </w:rPr>
  </w:style>
  <w:style w:type="paragraph" w:customStyle="1" w:styleId="StyleStyle49pt">
    <w:name w:val="Style Style4 + 9 pt"/>
    <w:basedOn w:val="Style4"/>
    <w:link w:val="StyleStyle49ptChar"/>
    <w:qFormat/>
    <w:rsid w:val="00A436E9"/>
  </w:style>
  <w:style w:type="character" w:customStyle="1" w:styleId="StyleStyle49ptChar">
    <w:name w:val="Style Style4 + 9 pt Char"/>
    <w:link w:val="StyleStyle49pt"/>
    <w:rsid w:val="00A436E9"/>
    <w:rPr>
      <w:rFonts w:ascii="Arial Narrow" w:hAnsi="Arial Narrow"/>
      <w:u w:val="single"/>
    </w:rPr>
  </w:style>
  <w:style w:type="paragraph" w:customStyle="1" w:styleId="StyleStyle49ptBold">
    <w:name w:val="Style Style4 + 9 pt Bold"/>
    <w:basedOn w:val="Style4"/>
    <w:link w:val="StyleStyle49ptBoldChar"/>
    <w:qFormat/>
    <w:rsid w:val="00A436E9"/>
    <w:rPr>
      <w:b/>
      <w:bCs/>
    </w:rPr>
  </w:style>
  <w:style w:type="character" w:customStyle="1" w:styleId="StyleStyle49ptBoldChar">
    <w:name w:val="Style Style4 + 9 pt Bold Char"/>
    <w:link w:val="StyleStyle49ptBold"/>
    <w:rsid w:val="00A436E9"/>
    <w:rPr>
      <w:rFonts w:ascii="Arial Narrow" w:hAnsi="Arial Narrow"/>
      <w:b/>
      <w:bCs/>
      <w:u w:val="single"/>
    </w:rPr>
  </w:style>
  <w:style w:type="character" w:customStyle="1" w:styleId="Style9ptBoldUnderline">
    <w:name w:val="Style 9 pt Bold Underline"/>
    <w:rsid w:val="00A436E9"/>
    <w:rPr>
      <w:b/>
      <w:bCs/>
      <w:sz w:val="20"/>
      <w:u w:val="single"/>
    </w:rPr>
  </w:style>
  <w:style w:type="paragraph" w:customStyle="1" w:styleId="Style3">
    <w:name w:val="Style3"/>
    <w:basedOn w:val="Normal"/>
    <w:link w:val="Style3Char"/>
    <w:qFormat/>
    <w:rsid w:val="00A436E9"/>
    <w:pPr>
      <w:spacing w:after="0" w:line="240" w:lineRule="auto"/>
    </w:pPr>
    <w:rPr>
      <w:rFonts w:ascii="Arial Narrow" w:hAnsi="Arial Narrow"/>
      <w:b/>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A436E9"/>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A436E9"/>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A436E9"/>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A436E9"/>
    <w:rPr>
      <w:rFonts w:ascii="Calibri" w:eastAsia="Times New Roman" w:hAnsi="Calibri" w:cs="Times New Roman"/>
      <w:iCs/>
      <w:color w:val="000000"/>
      <w:sz w:val="16"/>
      <w:szCs w:val="28"/>
    </w:rPr>
  </w:style>
  <w:style w:type="paragraph" w:customStyle="1" w:styleId="Style1">
    <w:name w:val="Style 1"/>
    <w:uiPriority w:val="99"/>
    <w:qFormat/>
    <w:rsid w:val="00A436E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A436E9"/>
  </w:style>
  <w:style w:type="character" w:customStyle="1" w:styleId="Style9ptUnderline2">
    <w:name w:val="Style 9 pt Underline2"/>
    <w:rsid w:val="00A436E9"/>
    <w:rPr>
      <w:sz w:val="20"/>
      <w:u w:val="single"/>
    </w:rPr>
  </w:style>
  <w:style w:type="paragraph" w:customStyle="1" w:styleId="StyleUnderline9pt2">
    <w:name w:val="Style Underline + 9 pt2"/>
    <w:basedOn w:val="Normal"/>
    <w:link w:val="StyleUnderline9pt2Char"/>
    <w:rsid w:val="00A436E9"/>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A436E9"/>
    <w:rPr>
      <w:rFonts w:ascii="Calibri" w:eastAsia="Times New Roman" w:hAnsi="Calibri"/>
      <w:color w:val="000000"/>
      <w:sz w:val="20"/>
      <w:szCs w:val="20"/>
      <w:u w:val="single"/>
    </w:rPr>
  </w:style>
  <w:style w:type="character" w:customStyle="1" w:styleId="CharChar11">
    <w:name w:val="Char Char11"/>
    <w:rsid w:val="00A436E9"/>
    <w:rPr>
      <w:rFonts w:cs="Arial"/>
      <w:bCs/>
      <w:szCs w:val="26"/>
      <w:u w:val="single"/>
      <w:lang w:val="en-US" w:eastAsia="en-US" w:bidi="ar-SA"/>
    </w:rPr>
  </w:style>
  <w:style w:type="paragraph" w:customStyle="1" w:styleId="cardCharCharChar">
    <w:name w:val="card Char Char Char"/>
    <w:basedOn w:val="Normal"/>
    <w:link w:val="cardCharCharCharChar"/>
    <w:rsid w:val="00A436E9"/>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A436E9"/>
    <w:rPr>
      <w:rFonts w:ascii="Calibri" w:eastAsia="Times New Roman" w:hAnsi="Calibri"/>
      <w:color w:val="000000"/>
      <w:sz w:val="20"/>
      <w:szCs w:val="20"/>
    </w:rPr>
  </w:style>
  <w:style w:type="paragraph" w:customStyle="1" w:styleId="TxBr5p1">
    <w:name w:val="TxBr_5p1"/>
    <w:basedOn w:val="Normal"/>
    <w:rsid w:val="00A436E9"/>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A436E9"/>
    <w:pPr>
      <w:spacing w:after="0" w:line="240" w:lineRule="auto"/>
      <w:ind w:left="400"/>
    </w:pPr>
    <w:rPr>
      <w:rFonts w:eastAsia="Calibri"/>
      <w:color w:val="000000"/>
    </w:rPr>
  </w:style>
  <w:style w:type="character" w:customStyle="1" w:styleId="12TimesNewRoman">
    <w:name w:val="12 Times New Roman"/>
    <w:rsid w:val="00A436E9"/>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A436E9"/>
    <w:pPr>
      <w:spacing w:after="0" w:line="240" w:lineRule="auto"/>
      <w:ind w:left="144"/>
    </w:pPr>
    <w:rPr>
      <w:rFonts w:eastAsia="Calibri"/>
      <w:color w:val="000000"/>
    </w:rPr>
  </w:style>
  <w:style w:type="character" w:customStyle="1" w:styleId="StyleUnderlineChar">
    <w:name w:val="Style Underline Char"/>
    <w:rsid w:val="00A436E9"/>
    <w:rPr>
      <w:u w:val="single"/>
      <w:lang w:val="en-US" w:eastAsia="en-US" w:bidi="ar-SA"/>
    </w:rPr>
  </w:style>
  <w:style w:type="paragraph" w:customStyle="1" w:styleId="Smalltext">
    <w:name w:val="Small text"/>
    <w:aliases w:val="Quote1,Quote11"/>
    <w:basedOn w:val="Normal"/>
    <w:link w:val="SmalltextChar"/>
    <w:qFormat/>
    <w:rsid w:val="00A436E9"/>
    <w:pPr>
      <w:spacing w:after="0" w:line="240" w:lineRule="auto"/>
    </w:pPr>
    <w:rPr>
      <w:rFonts w:eastAsia="Times New Roman"/>
      <w:color w:val="000000"/>
    </w:rPr>
  </w:style>
  <w:style w:type="character" w:customStyle="1" w:styleId="Highlightedunderline">
    <w:name w:val="Highlighted underline"/>
    <w:qFormat/>
    <w:rsid w:val="00A436E9"/>
    <w:rPr>
      <w:rFonts w:ascii="Times New Roman" w:hAnsi="Times New Roman"/>
      <w:sz w:val="20"/>
      <w:u w:val="single"/>
      <w:bdr w:val="none" w:sz="0" w:space="0" w:color="auto"/>
      <w:shd w:val="clear" w:color="auto" w:fill="C0C0C0"/>
    </w:rPr>
  </w:style>
  <w:style w:type="character" w:customStyle="1" w:styleId="cardChar1">
    <w:name w:val="card Char1"/>
    <w:rsid w:val="00A436E9"/>
    <w:rPr>
      <w:rFonts w:ascii="Times New Roman" w:hAnsi="Times New Roman"/>
      <w:sz w:val="22"/>
    </w:rPr>
  </w:style>
  <w:style w:type="paragraph" w:customStyle="1" w:styleId="Paste">
    <w:name w:val="Paste"/>
    <w:basedOn w:val="Normal"/>
    <w:qFormat/>
    <w:rsid w:val="00A436E9"/>
    <w:pPr>
      <w:spacing w:after="0" w:line="240" w:lineRule="auto"/>
    </w:pPr>
    <w:rPr>
      <w:rFonts w:ascii="Arial Narrow" w:eastAsia="Calibri" w:hAnsi="Arial Narrow"/>
      <w:color w:val="000000"/>
      <w:szCs w:val="20"/>
    </w:rPr>
  </w:style>
  <w:style w:type="character" w:customStyle="1" w:styleId="pubdate">
    <w:name w:val="pubdate"/>
    <w:rsid w:val="00A436E9"/>
  </w:style>
  <w:style w:type="character" w:customStyle="1" w:styleId="UnderlineChar1">
    <w:name w:val="Underline Char1"/>
    <w:aliases w:val="Cards + Font: 12 pt Char1"/>
    <w:rsid w:val="00A436E9"/>
    <w:rPr>
      <w:rFonts w:ascii="Garamond" w:hAnsi="Garamond"/>
      <w:sz w:val="22"/>
      <w:szCs w:val="24"/>
      <w:u w:val="single"/>
      <w:lang w:val="en-US" w:eastAsia="en-US" w:bidi="ar-SA"/>
    </w:rPr>
  </w:style>
  <w:style w:type="character" w:customStyle="1" w:styleId="Box0">
    <w:name w:val="Box!"/>
    <w:rsid w:val="00A436E9"/>
    <w:rPr>
      <w:rFonts w:ascii="Times New Roman" w:hAnsi="Times New Roman"/>
      <w:sz w:val="20"/>
      <w:u w:val="thick"/>
      <w:bdr w:val="single" w:sz="4" w:space="0" w:color="auto"/>
    </w:rPr>
  </w:style>
  <w:style w:type="character" w:customStyle="1" w:styleId="CharacterStyle1">
    <w:name w:val="Character Style 1"/>
    <w:rsid w:val="00A436E9"/>
    <w:rPr>
      <w:sz w:val="20"/>
      <w:szCs w:val="20"/>
    </w:rPr>
  </w:style>
  <w:style w:type="character" w:customStyle="1" w:styleId="ReallyfuckingsmallChar">
    <w:name w:val="Really fucking small Char"/>
    <w:rsid w:val="00A436E9"/>
    <w:rPr>
      <w:sz w:val="10"/>
      <w:szCs w:val="24"/>
      <w:lang w:val="en-US" w:eastAsia="en-US" w:bidi="ar-SA"/>
    </w:rPr>
  </w:style>
  <w:style w:type="numbering" w:customStyle="1" w:styleId="NoList1">
    <w:name w:val="No List1"/>
    <w:next w:val="NoList"/>
    <w:semiHidden/>
    <w:unhideWhenUsed/>
    <w:rsid w:val="00A436E9"/>
  </w:style>
  <w:style w:type="paragraph" w:customStyle="1" w:styleId="Normaltag">
    <w:name w:val="Normal tag"/>
    <w:basedOn w:val="Normal"/>
    <w:link w:val="NormaltagChar"/>
    <w:uiPriority w:val="99"/>
    <w:qFormat/>
    <w:rsid w:val="00A436E9"/>
    <w:pPr>
      <w:spacing w:after="0" w:line="240" w:lineRule="auto"/>
    </w:pPr>
    <w:rPr>
      <w:rFonts w:eastAsia="Times New Roman"/>
      <w:b/>
      <w:color w:val="000000"/>
      <w:szCs w:val="20"/>
    </w:rPr>
  </w:style>
  <w:style w:type="character" w:customStyle="1" w:styleId="SmallText-New">
    <w:name w:val="Small Text - New"/>
    <w:rsid w:val="00A436E9"/>
    <w:rPr>
      <w:rFonts w:ascii="Arial Narrow" w:hAnsi="Arial Narrow"/>
      <w:sz w:val="14"/>
    </w:rPr>
  </w:style>
  <w:style w:type="character" w:customStyle="1" w:styleId="Underlined-New">
    <w:name w:val="Underlined - New"/>
    <w:rsid w:val="00A436E9"/>
    <w:rPr>
      <w:rFonts w:ascii="Arial Narrow" w:hAnsi="Arial Narrow"/>
      <w:sz w:val="16"/>
      <w:u w:val="single"/>
    </w:rPr>
  </w:style>
  <w:style w:type="character" w:customStyle="1" w:styleId="NormalTextChar">
    <w:name w:val="Normal Text Char"/>
    <w:link w:val="NormalText"/>
    <w:rsid w:val="00A436E9"/>
    <w:rPr>
      <w:rFonts w:ascii="Calibri" w:eastAsia="Calibri" w:hAnsi="Calibri"/>
      <w:sz w:val="20"/>
      <w:szCs w:val="26"/>
    </w:rPr>
  </w:style>
  <w:style w:type="numbering" w:customStyle="1" w:styleId="NoList2">
    <w:name w:val="No List2"/>
    <w:next w:val="NoList"/>
    <w:uiPriority w:val="99"/>
    <w:semiHidden/>
    <w:unhideWhenUsed/>
    <w:rsid w:val="00A436E9"/>
  </w:style>
  <w:style w:type="numbering" w:customStyle="1" w:styleId="NoList11">
    <w:name w:val="No List11"/>
    <w:next w:val="NoList"/>
    <w:uiPriority w:val="99"/>
    <w:semiHidden/>
    <w:unhideWhenUsed/>
    <w:rsid w:val="00A436E9"/>
  </w:style>
  <w:style w:type="numbering" w:customStyle="1" w:styleId="NoList3">
    <w:name w:val="No List3"/>
    <w:next w:val="NoList"/>
    <w:uiPriority w:val="99"/>
    <w:semiHidden/>
    <w:unhideWhenUsed/>
    <w:rsid w:val="00A436E9"/>
  </w:style>
  <w:style w:type="numbering" w:customStyle="1" w:styleId="NoList12">
    <w:name w:val="No List12"/>
    <w:next w:val="NoList"/>
    <w:semiHidden/>
    <w:unhideWhenUsed/>
    <w:rsid w:val="00A436E9"/>
  </w:style>
  <w:style w:type="numbering" w:customStyle="1" w:styleId="NoList21">
    <w:name w:val="No List21"/>
    <w:next w:val="NoList"/>
    <w:semiHidden/>
    <w:unhideWhenUsed/>
    <w:rsid w:val="00A436E9"/>
  </w:style>
  <w:style w:type="numbering" w:customStyle="1" w:styleId="NoList111">
    <w:name w:val="No List111"/>
    <w:next w:val="NoList"/>
    <w:uiPriority w:val="99"/>
    <w:semiHidden/>
    <w:unhideWhenUsed/>
    <w:rsid w:val="00A436E9"/>
  </w:style>
  <w:style w:type="numbering" w:customStyle="1" w:styleId="NoList211">
    <w:name w:val="No List211"/>
    <w:next w:val="NoList"/>
    <w:uiPriority w:val="99"/>
    <w:semiHidden/>
    <w:unhideWhenUsed/>
    <w:rsid w:val="00A436E9"/>
  </w:style>
  <w:style w:type="numbering" w:customStyle="1" w:styleId="NoList1111">
    <w:name w:val="No List1111"/>
    <w:next w:val="NoList"/>
    <w:uiPriority w:val="99"/>
    <w:semiHidden/>
    <w:unhideWhenUsed/>
    <w:rsid w:val="00A436E9"/>
  </w:style>
  <w:style w:type="numbering" w:customStyle="1" w:styleId="NoList4">
    <w:name w:val="No List4"/>
    <w:next w:val="NoList"/>
    <w:uiPriority w:val="99"/>
    <w:semiHidden/>
    <w:unhideWhenUsed/>
    <w:rsid w:val="00A436E9"/>
  </w:style>
  <w:style w:type="numbering" w:customStyle="1" w:styleId="NoList5">
    <w:name w:val="No List5"/>
    <w:next w:val="NoList"/>
    <w:semiHidden/>
    <w:unhideWhenUsed/>
    <w:rsid w:val="00A436E9"/>
  </w:style>
  <w:style w:type="character" w:customStyle="1" w:styleId="BoldUnderlining">
    <w:name w:val="Bold Underlining"/>
    <w:rsid w:val="00A436E9"/>
    <w:rPr>
      <w:b/>
      <w:u w:val="single"/>
    </w:rPr>
  </w:style>
  <w:style w:type="character" w:customStyle="1" w:styleId="cardCharChar">
    <w:name w:val="card Char Char"/>
    <w:rsid w:val="00A436E9"/>
    <w:rPr>
      <w:szCs w:val="24"/>
      <w:lang w:val="en-US" w:eastAsia="en-US" w:bidi="ar-SA"/>
    </w:rPr>
  </w:style>
  <w:style w:type="character" w:customStyle="1" w:styleId="flagicon">
    <w:name w:val="flagicon"/>
    <w:basedOn w:val="DefaultParagraphFont"/>
    <w:rsid w:val="00A436E9"/>
  </w:style>
  <w:style w:type="character" w:customStyle="1" w:styleId="Style11ptUnderline2">
    <w:name w:val="Style 11 pt Underline2"/>
    <w:rsid w:val="00A436E9"/>
    <w:rPr>
      <w:sz w:val="20"/>
      <w:u w:val="single"/>
    </w:rPr>
  </w:style>
  <w:style w:type="character" w:customStyle="1" w:styleId="Style11ptBoldUnderline2">
    <w:name w:val="Style 11 pt Bold Underline2"/>
    <w:rsid w:val="00A436E9"/>
    <w:rPr>
      <w:b/>
      <w:bCs/>
      <w:sz w:val="20"/>
      <w:u w:val="single"/>
    </w:rPr>
  </w:style>
  <w:style w:type="character" w:customStyle="1" w:styleId="MicroChar">
    <w:name w:val="Micro Char"/>
    <w:link w:val="Micro"/>
    <w:rsid w:val="00A436E9"/>
    <w:rPr>
      <w:rFonts w:ascii="Arial" w:hAnsi="Arial"/>
      <w:sz w:val="12"/>
    </w:rPr>
  </w:style>
  <w:style w:type="paragraph" w:customStyle="1" w:styleId="Micro">
    <w:name w:val="Micro"/>
    <w:basedOn w:val="Normal"/>
    <w:next w:val="Normal"/>
    <w:link w:val="MicroChar"/>
    <w:qFormat/>
    <w:rsid w:val="00A436E9"/>
    <w:pPr>
      <w:spacing w:after="0" w:line="240" w:lineRule="auto"/>
    </w:pPr>
    <w:rPr>
      <w:rFonts w:ascii="Arial" w:hAnsi="Arial"/>
      <w:sz w:val="12"/>
    </w:rPr>
  </w:style>
  <w:style w:type="character" w:customStyle="1" w:styleId="Style11ptUnderline1">
    <w:name w:val="Style 11 pt Underline1"/>
    <w:rsid w:val="00A436E9"/>
    <w:rPr>
      <w:sz w:val="20"/>
      <w:u w:val="single"/>
    </w:rPr>
  </w:style>
  <w:style w:type="character" w:customStyle="1" w:styleId="Style11ptBoldUnderline1">
    <w:name w:val="Style 11 pt Bold Underline1"/>
    <w:rsid w:val="00A436E9"/>
    <w:rPr>
      <w:b/>
      <w:bCs/>
      <w:sz w:val="20"/>
      <w:u w:val="single"/>
    </w:rPr>
  </w:style>
  <w:style w:type="character" w:customStyle="1" w:styleId="1">
    <w:name w:val="1"/>
    <w:rsid w:val="00A436E9"/>
    <w:rPr>
      <w:rFonts w:cs="Arial"/>
      <w:bCs/>
      <w:sz w:val="20"/>
      <w:u w:val="single"/>
      <w:lang w:val="en-US" w:eastAsia="en-US" w:bidi="ar-SA"/>
    </w:rPr>
  </w:style>
  <w:style w:type="character" w:customStyle="1" w:styleId="StyleStyle49ptBold3Char">
    <w:name w:val="Style Style4 + 9 pt Bold3 Char"/>
    <w:link w:val="StyleStyle49ptBold3"/>
    <w:locked/>
    <w:rsid w:val="00A436E9"/>
    <w:rPr>
      <w:b/>
      <w:bCs/>
      <w:u w:val="single"/>
    </w:rPr>
  </w:style>
  <w:style w:type="paragraph" w:customStyle="1" w:styleId="StyleStyle49ptBold3">
    <w:name w:val="Style Style4 + 9 pt Bold3"/>
    <w:basedOn w:val="Normal"/>
    <w:link w:val="StyleStyle49ptBold3Char"/>
    <w:qFormat/>
    <w:rsid w:val="00A436E9"/>
    <w:pPr>
      <w:spacing w:after="0" w:line="256" w:lineRule="auto"/>
    </w:pPr>
    <w:rPr>
      <w:rFonts w:asciiTheme="minorHAnsi" w:hAnsiTheme="minorHAnsi"/>
      <w:b/>
      <w:bCs/>
      <w:u w:val="single"/>
    </w:rPr>
  </w:style>
  <w:style w:type="character" w:customStyle="1" w:styleId="Style9ptUnderline6">
    <w:name w:val="Style 9 pt Underline6"/>
    <w:rsid w:val="00A436E9"/>
    <w:rPr>
      <w:sz w:val="20"/>
      <w:u w:val="single"/>
    </w:rPr>
  </w:style>
  <w:style w:type="paragraph" w:styleId="ListBullet">
    <w:name w:val="List Bullet"/>
    <w:basedOn w:val="Normal"/>
    <w:link w:val="ListBulletChar"/>
    <w:uiPriority w:val="99"/>
    <w:unhideWhenUsed/>
    <w:rsid w:val="00A436E9"/>
    <w:pPr>
      <w:tabs>
        <w:tab w:val="num" w:pos="360"/>
      </w:tabs>
      <w:spacing w:after="0" w:line="240" w:lineRule="auto"/>
      <w:ind w:left="360" w:hanging="360"/>
      <w:contextualSpacing/>
    </w:pPr>
  </w:style>
  <w:style w:type="character" w:customStyle="1" w:styleId="CardUnderlined">
    <w:name w:val="Card Underlined"/>
    <w:rsid w:val="00A436E9"/>
    <w:rPr>
      <w:rFonts w:ascii="Garamond" w:hAnsi="Garamond"/>
      <w:sz w:val="22"/>
      <w:szCs w:val="24"/>
      <w:u w:val="single"/>
      <w:lang w:val="en-US" w:eastAsia="en-US" w:bidi="ar-SA"/>
    </w:rPr>
  </w:style>
  <w:style w:type="character" w:customStyle="1" w:styleId="StyleUnderline1">
    <w:name w:val="Style Underline1"/>
    <w:rsid w:val="00A436E9"/>
    <w:rPr>
      <w:u w:val="single"/>
    </w:rPr>
  </w:style>
  <w:style w:type="character" w:customStyle="1" w:styleId="A6">
    <w:name w:val="A6"/>
    <w:uiPriority w:val="99"/>
    <w:rsid w:val="00A436E9"/>
    <w:rPr>
      <w:rFonts w:ascii="Minion Pro" w:hAnsi="Minion Pro" w:cs="Minion Pro" w:hint="default"/>
      <w:color w:val="211D1E"/>
      <w:sz w:val="21"/>
      <w:szCs w:val="21"/>
    </w:rPr>
  </w:style>
  <w:style w:type="character" w:customStyle="1" w:styleId="A11">
    <w:name w:val="A11"/>
    <w:uiPriority w:val="99"/>
    <w:rsid w:val="00A436E9"/>
    <w:rPr>
      <w:rFonts w:ascii="Minion Pro" w:hAnsi="Minion Pro" w:cs="Minion Pro" w:hint="default"/>
      <w:color w:val="211D1E"/>
      <w:sz w:val="12"/>
      <w:szCs w:val="12"/>
    </w:rPr>
  </w:style>
  <w:style w:type="character" w:customStyle="1" w:styleId="A12">
    <w:name w:val="A12"/>
    <w:uiPriority w:val="99"/>
    <w:rsid w:val="00A436E9"/>
    <w:rPr>
      <w:rFonts w:ascii="Minion Pro" w:hAnsi="Minion Pro" w:cs="Minion Pro" w:hint="default"/>
      <w:color w:val="211D1E"/>
      <w:sz w:val="22"/>
      <w:szCs w:val="22"/>
    </w:rPr>
  </w:style>
  <w:style w:type="character" w:customStyle="1" w:styleId="CardsCharChar">
    <w:name w:val="Cards Char Char"/>
    <w:rsid w:val="00A436E9"/>
    <w:rPr>
      <w:szCs w:val="24"/>
      <w:lang w:val="en-US" w:eastAsia="en-US" w:bidi="ar-SA"/>
    </w:rPr>
  </w:style>
  <w:style w:type="character" w:customStyle="1" w:styleId="CitationChar1">
    <w:name w:val="Citation Char1"/>
    <w:basedOn w:val="DefaultParagraphFont"/>
    <w:rsid w:val="00A436E9"/>
    <w:rPr>
      <w:rFonts w:ascii="Times New Roman" w:eastAsia="Times New Roman" w:hAnsi="Times New Roman" w:cs="Arial"/>
      <w:b/>
      <w:sz w:val="20"/>
      <w:szCs w:val="36"/>
    </w:rPr>
  </w:style>
  <w:style w:type="character" w:customStyle="1" w:styleId="bold-italic-sub-c">
    <w:name w:val="bold-italic-sub-c"/>
    <w:basedOn w:val="DefaultParagraphFont"/>
    <w:rsid w:val="00A436E9"/>
  </w:style>
  <w:style w:type="character" w:customStyle="1" w:styleId="charoverride-4">
    <w:name w:val="charoverride-4"/>
    <w:basedOn w:val="DefaultParagraphFont"/>
    <w:rsid w:val="00A436E9"/>
  </w:style>
  <w:style w:type="character" w:customStyle="1" w:styleId="charoverride-3">
    <w:name w:val="charoverride-3"/>
    <w:basedOn w:val="DefaultParagraphFont"/>
    <w:rsid w:val="00A436E9"/>
  </w:style>
  <w:style w:type="paragraph" w:customStyle="1" w:styleId="body-text">
    <w:name w:val="body-text"/>
    <w:basedOn w:val="Normal"/>
    <w:rsid w:val="00A436E9"/>
    <w:pPr>
      <w:spacing w:before="100" w:beforeAutospacing="1" w:after="100" w:afterAutospacing="1" w:line="240" w:lineRule="auto"/>
    </w:pPr>
    <w:rPr>
      <w:rFonts w:eastAsia="Times New Roman"/>
    </w:rPr>
  </w:style>
  <w:style w:type="character" w:customStyle="1" w:styleId="f">
    <w:name w:val="f"/>
    <w:rsid w:val="00A436E9"/>
  </w:style>
  <w:style w:type="character" w:customStyle="1" w:styleId="BodyTextChar1">
    <w:name w:val="Body Text Char1"/>
    <w:aliases w:val="BT Char1,Very Small Text Char1"/>
    <w:basedOn w:val="DefaultParagraphFont"/>
    <w:uiPriority w:val="99"/>
    <w:rsid w:val="00A436E9"/>
    <w:rPr>
      <w:rFonts w:ascii="Times New Roman" w:hAnsi="Times New Roman" w:cs="Times New Roman"/>
    </w:rPr>
  </w:style>
  <w:style w:type="character" w:customStyle="1" w:styleId="DateChar1">
    <w:name w:val="Date Char1"/>
    <w:aliases w:val="date Char1"/>
    <w:basedOn w:val="DefaultParagraphFont"/>
    <w:uiPriority w:val="99"/>
    <w:rsid w:val="00A436E9"/>
    <w:rPr>
      <w:rFonts w:ascii="Georgia" w:hAnsi="Georgia"/>
    </w:rPr>
  </w:style>
  <w:style w:type="character" w:customStyle="1" w:styleId="BlockTitle2Char">
    <w:name w:val="Block Title2 Char"/>
    <w:link w:val="BlockTitle2"/>
    <w:rsid w:val="00A436E9"/>
    <w:rPr>
      <w:rFonts w:ascii="Calibri" w:eastAsia="Calibri" w:hAnsi="Calibri"/>
      <w:b/>
      <w:color w:val="000000"/>
      <w:sz w:val="32"/>
      <w:u w:val="single"/>
    </w:rPr>
  </w:style>
  <w:style w:type="paragraph" w:customStyle="1" w:styleId="TagCite">
    <w:name w:val="TagCite"/>
    <w:basedOn w:val="Normal"/>
    <w:qFormat/>
    <w:rsid w:val="00A436E9"/>
    <w:pPr>
      <w:spacing w:after="0" w:line="240" w:lineRule="auto"/>
    </w:pPr>
    <w:rPr>
      <w:rFonts w:eastAsia="Times New Roman"/>
      <w:b/>
    </w:rPr>
  </w:style>
  <w:style w:type="paragraph" w:customStyle="1" w:styleId="SmallNormal">
    <w:name w:val="Small Normal"/>
    <w:basedOn w:val="Normal"/>
    <w:uiPriority w:val="99"/>
    <w:qFormat/>
    <w:rsid w:val="00A436E9"/>
    <w:pPr>
      <w:suppressAutoHyphens/>
      <w:spacing w:after="0" w:line="240" w:lineRule="auto"/>
      <w:contextualSpacing/>
    </w:pPr>
    <w:rPr>
      <w:rFonts w:eastAsia="Times New Roman"/>
      <w:sz w:val="18"/>
      <w:szCs w:val="18"/>
    </w:rPr>
  </w:style>
  <w:style w:type="paragraph" w:customStyle="1" w:styleId="Shrink">
    <w:name w:val="Shrink"/>
    <w:qFormat/>
    <w:rsid w:val="00A436E9"/>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A436E9"/>
    <w:pPr>
      <w:spacing w:after="0" w:line="240" w:lineRule="auto"/>
    </w:pPr>
    <w:rPr>
      <w:rFonts w:eastAsia="Times New Roman"/>
      <w:b/>
      <w:szCs w:val="20"/>
    </w:rPr>
  </w:style>
  <w:style w:type="paragraph" w:customStyle="1" w:styleId="tagcite0">
    <w:name w:val="tagcite"/>
    <w:basedOn w:val="Normal"/>
    <w:qFormat/>
    <w:rsid w:val="00A436E9"/>
    <w:pPr>
      <w:spacing w:after="0" w:line="240" w:lineRule="auto"/>
    </w:pPr>
    <w:rPr>
      <w:rFonts w:eastAsia="Times New Roman"/>
      <w:b/>
    </w:rPr>
  </w:style>
  <w:style w:type="paragraph" w:customStyle="1" w:styleId="SmallFont">
    <w:name w:val="Small Font"/>
    <w:basedOn w:val="Normal"/>
    <w:qFormat/>
    <w:rsid w:val="00A436E9"/>
    <w:pPr>
      <w:spacing w:after="200" w:line="240" w:lineRule="auto"/>
      <w:contextualSpacing/>
    </w:pPr>
    <w:rPr>
      <w:rFonts w:eastAsia="Calibri"/>
      <w:sz w:val="12"/>
    </w:rPr>
  </w:style>
  <w:style w:type="paragraph" w:customStyle="1" w:styleId="SmallFontCharCharChar">
    <w:name w:val="Small Font Char Char Char"/>
    <w:basedOn w:val="Normal"/>
    <w:qFormat/>
    <w:rsid w:val="00A436E9"/>
    <w:pPr>
      <w:spacing w:after="0" w:line="240" w:lineRule="auto"/>
    </w:pPr>
    <w:rPr>
      <w:rFonts w:eastAsia="Times New Roman"/>
      <w:sz w:val="12"/>
    </w:rPr>
  </w:style>
  <w:style w:type="character" w:customStyle="1" w:styleId="CardNotUnderlinedChar1">
    <w:name w:val="Card Not Underlined Char1"/>
    <w:link w:val="CardNotUnderlined"/>
    <w:rsid w:val="00A436E9"/>
    <w:rPr>
      <w:rFonts w:ascii="Calibri" w:eastAsia="Times New Roman" w:hAnsi="Calibri"/>
      <w:sz w:val="12"/>
      <w:szCs w:val="20"/>
    </w:rPr>
  </w:style>
  <w:style w:type="paragraph" w:customStyle="1" w:styleId="CardStyle">
    <w:name w:val="Card Style"/>
    <w:basedOn w:val="Normal"/>
    <w:link w:val="CardStyleChar"/>
    <w:qFormat/>
    <w:rsid w:val="00A436E9"/>
    <w:pPr>
      <w:spacing w:after="0" w:line="240" w:lineRule="auto"/>
    </w:pPr>
    <w:rPr>
      <w:rFonts w:eastAsia="Times New Roman"/>
      <w:sz w:val="20"/>
    </w:rPr>
  </w:style>
  <w:style w:type="paragraph" w:customStyle="1" w:styleId="loose">
    <w:name w:val="loose"/>
    <w:basedOn w:val="Normal"/>
    <w:qFormat/>
    <w:rsid w:val="00A436E9"/>
    <w:pPr>
      <w:spacing w:beforeLines="1" w:after="0" w:line="240" w:lineRule="auto"/>
    </w:pPr>
    <w:rPr>
      <w:rFonts w:ascii="Times" w:eastAsia="Times New Roman" w:hAnsi="Times"/>
      <w:sz w:val="20"/>
      <w:szCs w:val="20"/>
    </w:rPr>
  </w:style>
  <w:style w:type="paragraph" w:customStyle="1" w:styleId="Regular">
    <w:name w:val="Regular"/>
    <w:qFormat/>
    <w:rsid w:val="00A436E9"/>
    <w:pPr>
      <w:spacing w:after="0" w:line="240" w:lineRule="auto"/>
    </w:pPr>
    <w:rPr>
      <w:rFonts w:ascii="Garamond" w:eastAsia="Times New Roman" w:hAnsi="Garamond" w:cs="Arial"/>
      <w:bCs/>
      <w:kern w:val="20"/>
      <w:sz w:val="20"/>
      <w:szCs w:val="32"/>
    </w:rPr>
  </w:style>
  <w:style w:type="character" w:customStyle="1" w:styleId="CharChar6">
    <w:name w:val="Char Char6"/>
    <w:rsid w:val="00A436E9"/>
    <w:rPr>
      <w:rFonts w:ascii="Arial" w:hAnsi="Arial" w:cs="Arial" w:hint="default"/>
      <w:b/>
      <w:bCs/>
      <w:kern w:val="32"/>
      <w:sz w:val="28"/>
      <w:szCs w:val="32"/>
      <w:lang w:val="en-US" w:eastAsia="en-US" w:bidi="ar-SA"/>
    </w:rPr>
  </w:style>
  <w:style w:type="character" w:customStyle="1" w:styleId="standardcontent">
    <w:name w:val="standardcontent"/>
    <w:rsid w:val="00A436E9"/>
  </w:style>
  <w:style w:type="character" w:customStyle="1" w:styleId="storyby">
    <w:name w:val="storyby"/>
    <w:rsid w:val="00A436E9"/>
  </w:style>
  <w:style w:type="character" w:customStyle="1" w:styleId="Boxed">
    <w:name w:val="Boxed"/>
    <w:qFormat/>
    <w:rsid w:val="00A436E9"/>
    <w:rPr>
      <w:rFonts w:ascii="Garamond" w:hAnsi="Garamond" w:hint="default"/>
      <w:sz w:val="20"/>
      <w:bdr w:val="single" w:sz="6" w:space="0" w:color="auto" w:frame="1"/>
    </w:rPr>
  </w:style>
  <w:style w:type="character" w:customStyle="1" w:styleId="ShrinkChar">
    <w:name w:val="Shrink Char"/>
    <w:rsid w:val="00A436E9"/>
    <w:rPr>
      <w:rFonts w:ascii="Garamond" w:hAnsi="Garamond" w:hint="default"/>
      <w:sz w:val="12"/>
      <w:lang w:val="en-US" w:eastAsia="en-US" w:bidi="ar-SA"/>
    </w:rPr>
  </w:style>
  <w:style w:type="character" w:customStyle="1" w:styleId="CitesChar2">
    <w:name w:val="Cites Char2"/>
    <w:rsid w:val="00A436E9"/>
    <w:rPr>
      <w:b/>
      <w:bCs/>
    </w:rPr>
  </w:style>
  <w:style w:type="character" w:customStyle="1" w:styleId="CardsFont12ptCharCharCharCharCharCharCharCharCharCharChar">
    <w:name w:val="Cards + Font: 12 pt Char Char Char Char Char Char Char Char Char Char Char"/>
    <w:aliases w:val="Cards + Font: 12 pt1,Thick Underline1"/>
    <w:rsid w:val="00A436E9"/>
    <w:rPr>
      <w:sz w:val="24"/>
      <w:szCs w:val="24"/>
      <w:u w:val="thick"/>
    </w:rPr>
  </w:style>
  <w:style w:type="character" w:customStyle="1" w:styleId="CharChar3">
    <w:name w:val="Char Char3"/>
    <w:rsid w:val="00A436E9"/>
    <w:rPr>
      <w:rFonts w:ascii="Arial" w:hAnsi="Arial" w:cs="Arial" w:hint="default"/>
      <w:bCs/>
      <w:szCs w:val="26"/>
      <w:u w:val="single"/>
      <w:lang w:val="en-US" w:eastAsia="en-US" w:bidi="ar-SA"/>
    </w:rPr>
  </w:style>
  <w:style w:type="character" w:customStyle="1" w:styleId="UNDERLINECharChar">
    <w:name w:val="UNDERLINE Char Char"/>
    <w:rsid w:val="00A436E9"/>
    <w:rPr>
      <w:bCs/>
      <w:kern w:val="28"/>
      <w:szCs w:val="32"/>
      <w:u w:val="single"/>
    </w:rPr>
  </w:style>
  <w:style w:type="character" w:customStyle="1" w:styleId="tag1Char">
    <w:name w:val="tag1 Char"/>
    <w:rsid w:val="00A436E9"/>
    <w:rPr>
      <w:b/>
      <w:bCs w:val="0"/>
      <w:sz w:val="24"/>
    </w:rPr>
  </w:style>
  <w:style w:type="character" w:customStyle="1" w:styleId="SmallFontChar">
    <w:name w:val="Small Font Char"/>
    <w:rsid w:val="00A436E9"/>
    <w:rPr>
      <w:rFonts w:ascii="Arial" w:eastAsia="Calibri" w:hAnsi="Arial" w:cs="Arial" w:hint="default"/>
      <w:sz w:val="12"/>
      <w:szCs w:val="22"/>
    </w:rPr>
  </w:style>
  <w:style w:type="character" w:customStyle="1" w:styleId="CardUnderlinedChar">
    <w:name w:val="Card Underlined Char"/>
    <w:rsid w:val="00A436E9"/>
    <w:rPr>
      <w:rFonts w:ascii="Tahoma" w:hAnsi="Tahoma" w:cs="Tahoma"/>
      <w:sz w:val="18"/>
      <w:u w:val="single"/>
    </w:rPr>
  </w:style>
  <w:style w:type="character" w:customStyle="1" w:styleId="SmallFontCharCharCharChar">
    <w:name w:val="Small Font Char Char Char Char"/>
    <w:rsid w:val="00A436E9"/>
    <w:rPr>
      <w:rFonts w:ascii="Arial" w:hAnsi="Arial" w:cs="Arial" w:hint="default"/>
      <w:sz w:val="12"/>
      <w:szCs w:val="24"/>
    </w:rPr>
  </w:style>
  <w:style w:type="character" w:customStyle="1" w:styleId="Style2Char">
    <w:name w:val="Style2 Char"/>
    <w:link w:val="Style2"/>
    <w:rsid w:val="00A436E9"/>
    <w:rPr>
      <w:rFonts w:ascii="Times New Roman" w:hAnsi="Times New Roman" w:cs="Times New Roman"/>
      <w:sz w:val="16"/>
      <w:szCs w:val="16"/>
    </w:rPr>
  </w:style>
  <w:style w:type="paragraph" w:customStyle="1" w:styleId="Style2">
    <w:name w:val="Style2"/>
    <w:basedOn w:val="Normal"/>
    <w:link w:val="Style2Char"/>
    <w:qFormat/>
    <w:rsid w:val="00A436E9"/>
    <w:pPr>
      <w:spacing w:after="0" w:line="240" w:lineRule="auto"/>
    </w:pPr>
    <w:rPr>
      <w:rFonts w:ascii="Times New Roman" w:hAnsi="Times New Roman" w:cs="Times New Roman"/>
      <w:sz w:val="16"/>
      <w:szCs w:val="16"/>
    </w:rPr>
  </w:style>
  <w:style w:type="character" w:customStyle="1" w:styleId="TagCiteChar">
    <w:name w:val="TagCite Char"/>
    <w:rsid w:val="00A436E9"/>
    <w:rPr>
      <w:rFonts w:ascii="Garamond" w:hAnsi="Garamond" w:hint="default"/>
      <w:b/>
      <w:bCs w:val="0"/>
      <w:sz w:val="24"/>
      <w:szCs w:val="24"/>
    </w:rPr>
  </w:style>
  <w:style w:type="character" w:customStyle="1" w:styleId="CharChar4">
    <w:name w:val="Char Char4"/>
    <w:rsid w:val="00A436E9"/>
    <w:rPr>
      <w:b/>
      <w:bCs/>
      <w:sz w:val="28"/>
      <w:szCs w:val="28"/>
    </w:rPr>
  </w:style>
  <w:style w:type="character" w:customStyle="1" w:styleId="Text0">
    <w:name w:val="Text"/>
    <w:qFormat/>
    <w:rsid w:val="00A436E9"/>
    <w:rPr>
      <w:rFonts w:ascii="Times New Roman" w:hAnsi="Times New Roman" w:cs="Times New Roman" w:hint="default"/>
      <w:sz w:val="20"/>
    </w:rPr>
  </w:style>
  <w:style w:type="character" w:customStyle="1" w:styleId="CharChar5">
    <w:name w:val="Char Char5"/>
    <w:rsid w:val="00A436E9"/>
    <w:rPr>
      <w:rFonts w:ascii="Arial" w:hAnsi="Arial" w:cs="Arial" w:hint="default"/>
      <w:b/>
      <w:bCs/>
      <w:sz w:val="26"/>
      <w:szCs w:val="26"/>
    </w:rPr>
  </w:style>
  <w:style w:type="character" w:customStyle="1" w:styleId="heading2char2charchar1">
    <w:name w:val="heading2char2charchar1"/>
    <w:rsid w:val="00A436E9"/>
  </w:style>
  <w:style w:type="character" w:customStyle="1" w:styleId="charchar60">
    <w:name w:val="charchar6"/>
    <w:rsid w:val="00A436E9"/>
  </w:style>
  <w:style w:type="character" w:customStyle="1" w:styleId="yshortcuts">
    <w:name w:val="yshortcuts"/>
    <w:rsid w:val="00A436E9"/>
  </w:style>
  <w:style w:type="character" w:customStyle="1" w:styleId="term1">
    <w:name w:val="term1"/>
    <w:rsid w:val="00A436E9"/>
    <w:rPr>
      <w:b/>
      <w:bCs/>
    </w:rPr>
  </w:style>
  <w:style w:type="character" w:customStyle="1" w:styleId="verdana">
    <w:name w:val="verdana"/>
    <w:rsid w:val="00A436E9"/>
  </w:style>
  <w:style w:type="character" w:customStyle="1" w:styleId="searchtermbold">
    <w:name w:val="searchtermbold"/>
    <w:rsid w:val="00A436E9"/>
  </w:style>
  <w:style w:type="character" w:customStyle="1" w:styleId="ssl0">
    <w:name w:val="ss_l0"/>
    <w:rsid w:val="00A436E9"/>
  </w:style>
  <w:style w:type="character" w:customStyle="1" w:styleId="vitstoryheadline">
    <w:name w:val="vitstoryheadline"/>
    <w:rsid w:val="00A436E9"/>
  </w:style>
  <w:style w:type="character" w:customStyle="1" w:styleId="bps-topic-ident">
    <w:name w:val="bps-topic-ident"/>
    <w:rsid w:val="00A436E9"/>
  </w:style>
  <w:style w:type="character" w:customStyle="1" w:styleId="byline">
    <w:name w:val="byline"/>
    <w:rsid w:val="00A436E9"/>
  </w:style>
  <w:style w:type="character" w:customStyle="1" w:styleId="TextUnderlineChar">
    <w:name w:val="Text Underline Char"/>
    <w:rsid w:val="00A436E9"/>
    <w:rPr>
      <w:rFonts w:ascii="Garamond" w:hAnsi="Garamond" w:cs="Arial" w:hint="default"/>
      <w:bCs/>
      <w:kern w:val="20"/>
      <w:szCs w:val="32"/>
      <w:u w:val="single"/>
      <w:lang w:val="en-US" w:eastAsia="en-US" w:bidi="ar-SA"/>
    </w:rPr>
  </w:style>
  <w:style w:type="character" w:customStyle="1" w:styleId="RegularChar">
    <w:name w:val="Regular Char"/>
    <w:rsid w:val="00A436E9"/>
    <w:rPr>
      <w:rFonts w:ascii="Garamond" w:hAnsi="Garamond" w:cs="Arial" w:hint="default"/>
      <w:bCs/>
      <w:kern w:val="20"/>
      <w:szCs w:val="32"/>
      <w:lang w:val="en-US" w:eastAsia="en-US" w:bidi="ar-SA"/>
    </w:rPr>
  </w:style>
  <w:style w:type="character" w:customStyle="1" w:styleId="BoldunderlineChar2">
    <w:name w:val="Bold underline Char"/>
    <w:rsid w:val="00A436E9"/>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A436E9"/>
    <w:rPr>
      <w:u w:val="single"/>
    </w:rPr>
  </w:style>
  <w:style w:type="paragraph" w:customStyle="1" w:styleId="Boldunderline1">
    <w:name w:val="Bold underline"/>
    <w:basedOn w:val="TextUnderline"/>
    <w:qFormat/>
    <w:rsid w:val="00A436E9"/>
    <w:rPr>
      <w:b/>
    </w:rPr>
  </w:style>
  <w:style w:type="paragraph" w:customStyle="1" w:styleId="FullText">
    <w:name w:val="Full Text"/>
    <w:basedOn w:val="Normal"/>
    <w:uiPriority w:val="99"/>
    <w:qFormat/>
    <w:rsid w:val="00A436E9"/>
    <w:pPr>
      <w:spacing w:after="0" w:line="240" w:lineRule="auto"/>
    </w:pPr>
    <w:rPr>
      <w:rFonts w:ascii="Arial Narrow" w:eastAsia="Times New Roman" w:hAnsi="Arial Narrow"/>
    </w:rPr>
  </w:style>
  <w:style w:type="character" w:customStyle="1" w:styleId="UnderlinedCard">
    <w:name w:val="Underlined Card"/>
    <w:rsid w:val="00A436E9"/>
    <w:rPr>
      <w:rFonts w:ascii="Arial Narrow" w:hAnsi="Arial Narrow"/>
      <w:sz w:val="22"/>
      <w:u w:val="single"/>
    </w:rPr>
  </w:style>
  <w:style w:type="paragraph" w:customStyle="1" w:styleId="TagLine">
    <w:name w:val="Tag Line"/>
    <w:basedOn w:val="Normal"/>
    <w:next w:val="FullText"/>
    <w:uiPriority w:val="99"/>
    <w:qFormat/>
    <w:rsid w:val="00A436E9"/>
    <w:pPr>
      <w:spacing w:after="0" w:line="240" w:lineRule="auto"/>
    </w:pPr>
    <w:rPr>
      <w:rFonts w:ascii="Arial Narrow" w:eastAsia="Times New Roman" w:hAnsi="Arial Narrow"/>
      <w:b/>
      <w:sz w:val="28"/>
    </w:rPr>
  </w:style>
  <w:style w:type="character" w:customStyle="1" w:styleId="SourceBold">
    <w:name w:val="Source Bold"/>
    <w:rsid w:val="00A436E9"/>
    <w:rPr>
      <w:rFonts w:ascii="Arial Narrow" w:hAnsi="Arial Narrow"/>
      <w:b/>
      <w:sz w:val="24"/>
      <w:u w:val="none"/>
    </w:rPr>
  </w:style>
  <w:style w:type="paragraph" w:customStyle="1" w:styleId="FreeForm">
    <w:name w:val="Free Form"/>
    <w:qFormat/>
    <w:rsid w:val="00A436E9"/>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A436E9"/>
    <w:rPr>
      <w:color w:val="002FF6"/>
      <w:sz w:val="24"/>
      <w:u w:val="single"/>
    </w:rPr>
  </w:style>
  <w:style w:type="character" w:customStyle="1" w:styleId="CardsFont12pt0">
    <w:name w:val="Cards + Font 12pt"/>
    <w:rsid w:val="00A436E9"/>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A436E9"/>
    <w:rPr>
      <w:rFonts w:cs="Calibri"/>
      <w:b/>
      <w:u w:val="single"/>
    </w:rPr>
  </w:style>
  <w:style w:type="paragraph" w:customStyle="1" w:styleId="AuthorDate0">
    <w:name w:val="Author/Date"/>
    <w:basedOn w:val="Normal"/>
    <w:link w:val="AuthorDateChar0"/>
    <w:qFormat/>
    <w:rsid w:val="00A436E9"/>
    <w:pPr>
      <w:spacing w:after="0" w:line="240" w:lineRule="auto"/>
    </w:pPr>
    <w:rPr>
      <w:rFonts w:asciiTheme="minorHAnsi" w:hAnsiTheme="minorHAnsi" w:cs="Calibri"/>
      <w:b/>
      <w:u w:val="single"/>
    </w:rPr>
  </w:style>
  <w:style w:type="character" w:customStyle="1" w:styleId="HilightChar">
    <w:name w:val="Hilight Char"/>
    <w:rsid w:val="00A436E9"/>
    <w:rPr>
      <w:rFonts w:eastAsia="Calibri"/>
      <w:b/>
      <w:noProof w:val="0"/>
      <w:sz w:val="22"/>
      <w:szCs w:val="22"/>
      <w:u w:val="single"/>
      <w:lang w:val="en-US" w:eastAsia="ar-SA" w:bidi="ar-SA"/>
    </w:rPr>
  </w:style>
  <w:style w:type="paragraph" w:customStyle="1" w:styleId="TagCite1">
    <w:name w:val="Tag &amp; Cite"/>
    <w:basedOn w:val="Normal"/>
    <w:link w:val="TagCiteChar0"/>
    <w:qFormat/>
    <w:rsid w:val="00A436E9"/>
    <w:pPr>
      <w:spacing w:after="0" w:line="240" w:lineRule="auto"/>
      <w:jc w:val="both"/>
    </w:pPr>
    <w:rPr>
      <w:rFonts w:ascii="Arial Narrow" w:eastAsia="Times New Roman" w:hAnsi="Arial Narrow"/>
      <w:b/>
    </w:rPr>
  </w:style>
  <w:style w:type="character" w:customStyle="1" w:styleId="TagCiteChar0">
    <w:name w:val="Tag &amp; Cite Char"/>
    <w:link w:val="TagCite1"/>
    <w:rsid w:val="00A436E9"/>
    <w:rPr>
      <w:rFonts w:ascii="Arial Narrow" w:eastAsia="Times New Roman" w:hAnsi="Arial Narrow"/>
      <w:b/>
    </w:rPr>
  </w:style>
  <w:style w:type="paragraph" w:customStyle="1" w:styleId="HighlightedText">
    <w:name w:val="Highlighted Text"/>
    <w:basedOn w:val="Normal"/>
    <w:link w:val="HighlightedTextChar"/>
    <w:qFormat/>
    <w:rsid w:val="00A436E9"/>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A436E9"/>
    <w:rPr>
      <w:rFonts w:ascii="Arial Narrow" w:eastAsia="Times New Roman" w:hAnsi="Arial Narrow"/>
      <w:u w:val="thick"/>
    </w:rPr>
  </w:style>
  <w:style w:type="character" w:customStyle="1" w:styleId="StyleUnderlineCharChar">
    <w:name w:val="Style Underline Char Char"/>
    <w:rsid w:val="00A436E9"/>
    <w:rPr>
      <w:rFonts w:ascii="Times New Roman" w:eastAsia="Times New Roman" w:hAnsi="Times New Roman" w:cs="Times New Roman"/>
      <w:sz w:val="20"/>
      <w:szCs w:val="20"/>
      <w:u w:val="single"/>
    </w:rPr>
  </w:style>
  <w:style w:type="character" w:customStyle="1" w:styleId="c1">
    <w:name w:val="c1"/>
    <w:rsid w:val="00A436E9"/>
  </w:style>
  <w:style w:type="paragraph" w:customStyle="1" w:styleId="TagStyle">
    <w:name w:val="Tag Style"/>
    <w:basedOn w:val="Normal"/>
    <w:qFormat/>
    <w:rsid w:val="00A436E9"/>
    <w:pPr>
      <w:spacing w:after="0" w:line="240" w:lineRule="auto"/>
    </w:pPr>
    <w:rPr>
      <w:rFonts w:eastAsia="Times New Roman"/>
      <w:b/>
    </w:rPr>
  </w:style>
  <w:style w:type="character" w:customStyle="1" w:styleId="author0">
    <w:name w:val="author"/>
    <w:rsid w:val="00A436E9"/>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A436E9"/>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A436E9"/>
  </w:style>
  <w:style w:type="character" w:customStyle="1" w:styleId="AuthorYear">
    <w:name w:val="AuthorYear"/>
    <w:uiPriority w:val="1"/>
    <w:qFormat/>
    <w:rsid w:val="00A436E9"/>
    <w:rPr>
      <w:rFonts w:ascii="Georgia" w:hAnsi="Georgia"/>
      <w:b/>
      <w:sz w:val="24"/>
    </w:rPr>
  </w:style>
  <w:style w:type="character" w:customStyle="1" w:styleId="Highlight">
    <w:name w:val="Highlight"/>
    <w:uiPriority w:val="1"/>
    <w:qFormat/>
    <w:rsid w:val="00A436E9"/>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A436E9"/>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A436E9"/>
    <w:rPr>
      <w:rFonts w:ascii="Arial Narrow" w:hAnsi="Arial Narrow"/>
      <w:sz w:val="12"/>
    </w:rPr>
  </w:style>
  <w:style w:type="paragraph" w:customStyle="1" w:styleId="MicroText0">
    <w:name w:val="MicroText"/>
    <w:basedOn w:val="Normal"/>
    <w:next w:val="Normal"/>
    <w:link w:val="MicroTextChar0"/>
    <w:qFormat/>
    <w:rsid w:val="00A436E9"/>
    <w:pPr>
      <w:spacing w:after="0" w:line="240" w:lineRule="auto"/>
    </w:pPr>
    <w:rPr>
      <w:rFonts w:ascii="Arial Narrow" w:hAnsi="Arial Narrow"/>
      <w:sz w:val="12"/>
    </w:rPr>
  </w:style>
  <w:style w:type="character" w:customStyle="1" w:styleId="reduce2">
    <w:name w:val="reduce2"/>
    <w:basedOn w:val="DefaultParagraphFont"/>
    <w:rsid w:val="00A436E9"/>
    <w:rPr>
      <w:rFonts w:ascii="Arial" w:hAnsi="Arial" w:cs="Arial" w:hint="default"/>
      <w:color w:val="000000"/>
      <w:sz w:val="12"/>
      <w:szCs w:val="22"/>
    </w:rPr>
  </w:style>
  <w:style w:type="character" w:customStyle="1" w:styleId="Emphasis20">
    <w:name w:val="Emphasis 2"/>
    <w:basedOn w:val="Emphasis"/>
    <w:uiPriority w:val="1"/>
    <w:qFormat/>
    <w:rsid w:val="00A436E9"/>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A436E9"/>
    <w:rPr>
      <w:rFonts w:ascii="Calibri" w:eastAsia="Calibri" w:hAnsi="Calibri"/>
      <w:sz w:val="15"/>
    </w:rPr>
  </w:style>
  <w:style w:type="paragraph" w:customStyle="1" w:styleId="UnreadText">
    <w:name w:val="Unread Text"/>
    <w:basedOn w:val="Normal"/>
    <w:link w:val="UnreadTextChar"/>
    <w:autoRedefine/>
    <w:qFormat/>
    <w:rsid w:val="00A436E9"/>
    <w:pPr>
      <w:spacing w:after="0" w:line="256" w:lineRule="auto"/>
    </w:pPr>
    <w:rPr>
      <w:rFonts w:eastAsia="Calibri"/>
      <w:sz w:val="15"/>
    </w:rPr>
  </w:style>
  <w:style w:type="character" w:customStyle="1" w:styleId="CircledChar">
    <w:name w:val="Circled Char"/>
    <w:link w:val="Circled"/>
    <w:locked/>
    <w:rsid w:val="00A436E9"/>
    <w:rPr>
      <w:rFonts w:ascii="Calibri" w:eastAsia="Calibri" w:hAnsi="Calibri"/>
      <w:b/>
      <w:szCs w:val="20"/>
      <w:u w:val="thick"/>
    </w:rPr>
  </w:style>
  <w:style w:type="paragraph" w:customStyle="1" w:styleId="Circled">
    <w:name w:val="Circled"/>
    <w:basedOn w:val="Normal"/>
    <w:link w:val="CircledChar"/>
    <w:qFormat/>
    <w:rsid w:val="00A436E9"/>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A436E9"/>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A436E9"/>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A436E9"/>
    <w:rPr>
      <w:b/>
      <w:bCs w:val="0"/>
      <w:u w:val="thick"/>
      <w:lang w:val="en-US" w:eastAsia="en-US" w:bidi="ar-SA"/>
    </w:rPr>
  </w:style>
  <w:style w:type="paragraph" w:customStyle="1" w:styleId="Tagtemplate">
    <w:name w:val="Tagtemplate"/>
    <w:basedOn w:val="Normal"/>
    <w:link w:val="TagtemplateChar"/>
    <w:autoRedefine/>
    <w:qFormat/>
    <w:rsid w:val="00A436E9"/>
    <w:pPr>
      <w:keepNext/>
      <w:keepLines/>
      <w:spacing w:after="0" w:line="240" w:lineRule="auto"/>
    </w:pPr>
    <w:rPr>
      <w:b/>
    </w:rPr>
  </w:style>
  <w:style w:type="character" w:customStyle="1" w:styleId="TagtemplateChar">
    <w:name w:val="Tagtemplate Char"/>
    <w:link w:val="Tagtemplate"/>
    <w:rsid w:val="00A436E9"/>
    <w:rPr>
      <w:rFonts w:ascii="Calibri" w:hAnsi="Calibri"/>
      <w:b/>
    </w:rPr>
  </w:style>
  <w:style w:type="character" w:customStyle="1" w:styleId="citation0">
    <w:name w:val="citation"/>
    <w:rsid w:val="00A436E9"/>
  </w:style>
  <w:style w:type="character" w:customStyle="1" w:styleId="Underline0">
    <w:name w:val="*Underline*"/>
    <w:rsid w:val="00A436E9"/>
    <w:rPr>
      <w:rFonts w:ascii="Times New Roman" w:hAnsi="Times New Roman"/>
      <w:b/>
      <w:sz w:val="24"/>
      <w:u w:val="single"/>
    </w:rPr>
  </w:style>
  <w:style w:type="paragraph" w:customStyle="1" w:styleId="TxBr33p1">
    <w:name w:val="TxBr_33p1"/>
    <w:basedOn w:val="Normal"/>
    <w:uiPriority w:val="99"/>
    <w:qFormat/>
    <w:rsid w:val="00A436E9"/>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A436E9"/>
    <w:rPr>
      <w:b/>
      <w:bCs w:val="0"/>
      <w:sz w:val="24"/>
      <w:u w:val="thick"/>
    </w:rPr>
  </w:style>
  <w:style w:type="paragraph" w:customStyle="1" w:styleId="StyleStyle411pt">
    <w:name w:val="Style Style4 + 11 pt"/>
    <w:basedOn w:val="Normal"/>
    <w:link w:val="StyleStyle411ptChar"/>
    <w:qFormat/>
    <w:rsid w:val="00A436E9"/>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A436E9"/>
    <w:rPr>
      <w:rFonts w:ascii="Calibri" w:eastAsia="Times New Roman" w:hAnsi="Calibri"/>
      <w:u w:val="single"/>
    </w:rPr>
  </w:style>
  <w:style w:type="paragraph" w:customStyle="1" w:styleId="StyleStyle411ptBold">
    <w:name w:val="Style Style4 + 11 pt Bold"/>
    <w:basedOn w:val="Normal"/>
    <w:link w:val="StyleStyle411ptBoldChar"/>
    <w:qFormat/>
    <w:rsid w:val="00A436E9"/>
    <w:pPr>
      <w:spacing w:after="0" w:line="240" w:lineRule="auto"/>
    </w:pPr>
    <w:rPr>
      <w:rFonts w:eastAsia="Times New Roman"/>
      <w:b/>
      <w:bCs/>
      <w:u w:val="single"/>
    </w:rPr>
  </w:style>
  <w:style w:type="character" w:customStyle="1" w:styleId="StyleStyle411ptBoldChar">
    <w:name w:val="Style Style4 + 11 pt Bold Char"/>
    <w:link w:val="StyleStyle411ptBold"/>
    <w:rsid w:val="00A436E9"/>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A436E9"/>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436E9"/>
    <w:rPr>
      <w:rFonts w:ascii="Calibri" w:eastAsia="Times New Roman" w:hAnsi="Calibri"/>
      <w:b/>
      <w:bCs/>
      <w:u w:val="single"/>
      <w:bdr w:val="single" w:sz="4" w:space="0" w:color="auto"/>
    </w:rPr>
  </w:style>
  <w:style w:type="character" w:customStyle="1" w:styleId="UnderlineChar2">
    <w:name w:val="Underline Char2"/>
    <w:rsid w:val="00A436E9"/>
    <w:rPr>
      <w:rFonts w:ascii="Trebuchet MS" w:hAnsi="Trebuchet MS"/>
      <w:u w:val="thick"/>
      <w:lang w:val="en-US" w:eastAsia="zh-CN" w:bidi="ar-SA"/>
    </w:rPr>
  </w:style>
  <w:style w:type="character" w:customStyle="1" w:styleId="Style1Char1">
    <w:name w:val="Style1 Char1"/>
    <w:rsid w:val="00A436E9"/>
    <w:rPr>
      <w:rFonts w:ascii="Book Antiqua" w:hAnsi="Book Antiqua"/>
      <w:sz w:val="16"/>
      <w:szCs w:val="16"/>
      <w:lang w:val="en-US" w:eastAsia="en-US" w:bidi="ar-SA"/>
    </w:rPr>
  </w:style>
  <w:style w:type="character" w:customStyle="1" w:styleId="NothingChar1">
    <w:name w:val="Nothing Char1"/>
    <w:rsid w:val="00A436E9"/>
    <w:rPr>
      <w:rFonts w:ascii="Times New Roman" w:eastAsia="Calibri" w:hAnsi="Times New Roman" w:cs="Times New Roman"/>
      <w:sz w:val="24"/>
      <w:szCs w:val="20"/>
    </w:rPr>
  </w:style>
  <w:style w:type="character" w:customStyle="1" w:styleId="Style2Char1">
    <w:name w:val="Style2 Char1"/>
    <w:rsid w:val="00A436E9"/>
    <w:rPr>
      <w:rFonts w:ascii="Book Antiqua" w:hAnsi="Book Antiqua"/>
      <w:szCs w:val="24"/>
      <w:u w:val="thick"/>
      <w:lang w:val="en-US" w:eastAsia="en-US" w:bidi="ar-SA"/>
    </w:rPr>
  </w:style>
  <w:style w:type="character" w:customStyle="1" w:styleId="NormalUnderlineChar">
    <w:name w:val="Normal Underline Char"/>
    <w:rsid w:val="00A436E9"/>
    <w:rPr>
      <w:szCs w:val="24"/>
      <w:u w:val="single"/>
    </w:rPr>
  </w:style>
  <w:style w:type="paragraph" w:customStyle="1" w:styleId="Stylecites10ptNotBold">
    <w:name w:val="Style cites + 10 pt Not Bold"/>
    <w:basedOn w:val="Normal"/>
    <w:uiPriority w:val="99"/>
    <w:qFormat/>
    <w:rsid w:val="00A436E9"/>
    <w:pPr>
      <w:spacing w:after="0" w:line="240" w:lineRule="auto"/>
    </w:pPr>
    <w:rPr>
      <w:rFonts w:eastAsia="SimSun"/>
      <w:lang w:eastAsia="zh-CN"/>
    </w:rPr>
  </w:style>
  <w:style w:type="character" w:customStyle="1" w:styleId="heading3char0">
    <w:name w:val="heading3char"/>
    <w:rsid w:val="00A436E9"/>
  </w:style>
  <w:style w:type="paragraph" w:customStyle="1" w:styleId="BlockHeadings">
    <w:name w:val="Block Headings"/>
    <w:basedOn w:val="Normal"/>
    <w:link w:val="BlockHeadingsChar"/>
    <w:qFormat/>
    <w:rsid w:val="00A436E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A436E9"/>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A436E9"/>
    <w:rPr>
      <w:rFonts w:ascii="Times New Roman" w:eastAsia="Times New Roman" w:hAnsi="Times New Roman" w:cs="Times New Roman"/>
      <w:b/>
      <w:sz w:val="24"/>
      <w:szCs w:val="20"/>
    </w:rPr>
  </w:style>
  <w:style w:type="paragraph" w:styleId="PlainText">
    <w:name w:val="Plain Text"/>
    <w:basedOn w:val="Normal"/>
    <w:link w:val="PlainTextChar"/>
    <w:rsid w:val="00A436E9"/>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A436E9"/>
    <w:rPr>
      <w:rFonts w:ascii="Courier New" w:eastAsia="Calibri" w:hAnsi="Courier New"/>
      <w:szCs w:val="20"/>
    </w:rPr>
  </w:style>
  <w:style w:type="character" w:customStyle="1" w:styleId="Heading51">
    <w:name w:val="Heading 51"/>
    <w:aliases w:val="Heading 5 Char Char Char"/>
    <w:rsid w:val="00A436E9"/>
    <w:rPr>
      <w:b/>
      <w:bCs/>
      <w:iCs/>
      <w:szCs w:val="26"/>
      <w:lang w:val="en-US" w:eastAsia="en-US" w:bidi="ar-SA"/>
    </w:rPr>
  </w:style>
  <w:style w:type="paragraph" w:styleId="BodyText2">
    <w:name w:val="Body Text 2"/>
    <w:basedOn w:val="Normal"/>
    <w:link w:val="BodyText2Char"/>
    <w:rsid w:val="00A436E9"/>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A436E9"/>
    <w:rPr>
      <w:rFonts w:ascii="Calibri" w:eastAsia="Times New Roman" w:hAnsi="Calibri"/>
      <w:b/>
      <w:szCs w:val="20"/>
    </w:rPr>
  </w:style>
  <w:style w:type="character" w:customStyle="1" w:styleId="comments-post">
    <w:name w:val="comments-post"/>
    <w:rsid w:val="00A436E9"/>
  </w:style>
  <w:style w:type="paragraph" w:customStyle="1" w:styleId="boldcite">
    <w:name w:val="bold cite"/>
    <w:basedOn w:val="Normal"/>
    <w:link w:val="boldciteChar4"/>
    <w:qFormat/>
    <w:rsid w:val="00A436E9"/>
    <w:pPr>
      <w:spacing w:after="0" w:line="240" w:lineRule="auto"/>
    </w:pPr>
    <w:rPr>
      <w:rFonts w:eastAsia="Calibri"/>
      <w:b/>
      <w:color w:val="000000"/>
      <w:sz w:val="28"/>
      <w:u w:val="thick" w:color="000000"/>
    </w:rPr>
  </w:style>
  <w:style w:type="character" w:customStyle="1" w:styleId="boldciteChar4">
    <w:name w:val="bold cite Char4"/>
    <w:link w:val="boldcite"/>
    <w:locked/>
    <w:rsid w:val="00A436E9"/>
    <w:rPr>
      <w:rFonts w:ascii="Calibri" w:eastAsia="Calibri" w:hAnsi="Calibri"/>
      <w:b/>
      <w:color w:val="000000"/>
      <w:sz w:val="28"/>
      <w:u w:val="thick" w:color="000000"/>
    </w:rPr>
  </w:style>
  <w:style w:type="character" w:customStyle="1" w:styleId="underlinecardChar">
    <w:name w:val="underline card Char"/>
    <w:rsid w:val="00A436E9"/>
    <w:rPr>
      <w:rFonts w:ascii="Arial" w:hAnsi="Arial"/>
      <w:sz w:val="18"/>
      <w:szCs w:val="24"/>
      <w:u w:val="single"/>
      <w:lang w:val="en-US" w:eastAsia="en-US" w:bidi="ar-SA"/>
    </w:rPr>
  </w:style>
  <w:style w:type="paragraph" w:customStyle="1" w:styleId="Normal10">
    <w:name w:val="Normal1"/>
    <w:basedOn w:val="Normal"/>
    <w:qFormat/>
    <w:rsid w:val="00A436E9"/>
    <w:pPr>
      <w:spacing w:after="0" w:line="240" w:lineRule="auto"/>
    </w:pPr>
    <w:rPr>
      <w:rFonts w:eastAsia="Calibri"/>
    </w:rPr>
  </w:style>
  <w:style w:type="paragraph" w:customStyle="1" w:styleId="Irrelevant6font">
    <w:name w:val="Irrelevant (6 font)"/>
    <w:basedOn w:val="Normal"/>
    <w:link w:val="Irrelevant6fontChar"/>
    <w:qFormat/>
    <w:rsid w:val="00A436E9"/>
    <w:pPr>
      <w:spacing w:after="0" w:line="240" w:lineRule="auto"/>
      <w:ind w:left="547" w:right="648"/>
      <w:jc w:val="both"/>
    </w:pPr>
    <w:rPr>
      <w:rFonts w:eastAsia="Calibri"/>
      <w:sz w:val="12"/>
      <w:szCs w:val="12"/>
    </w:rPr>
  </w:style>
  <w:style w:type="character" w:customStyle="1" w:styleId="Irrelevant5fontChar">
    <w:name w:val="Irrelevant (5 font) Char"/>
    <w:rsid w:val="00A436E9"/>
    <w:rPr>
      <w:sz w:val="10"/>
      <w:szCs w:val="10"/>
      <w:lang w:val="en-US" w:eastAsia="en-US" w:bidi="ar-SA"/>
    </w:rPr>
  </w:style>
  <w:style w:type="character" w:customStyle="1" w:styleId="TagsCharCharChar">
    <w:name w:val="Tags Char Char Char"/>
    <w:rsid w:val="00A436E9"/>
    <w:rPr>
      <w:b/>
      <w:lang w:val="en-US" w:eastAsia="en-US" w:bidi="ar-SA"/>
    </w:rPr>
  </w:style>
  <w:style w:type="character" w:customStyle="1" w:styleId="CitesChar1">
    <w:name w:val="Cites Char1"/>
    <w:rsid w:val="00A436E9"/>
    <w:rPr>
      <w:b/>
      <w:bCs/>
      <w:lang w:val="en-US" w:eastAsia="en-US" w:bidi="ar-SA"/>
    </w:rPr>
  </w:style>
  <w:style w:type="paragraph" w:customStyle="1" w:styleId="CardsFont6pt">
    <w:name w:val="Cards + Font: 6 pt"/>
    <w:basedOn w:val="Cards"/>
    <w:link w:val="CardsFont6ptChar1"/>
    <w:autoRedefine/>
    <w:qFormat/>
    <w:rsid w:val="00A436E9"/>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A436E9"/>
    <w:rPr>
      <w:rFonts w:ascii="Georgia" w:eastAsia="Times New Roman" w:hAnsi="Georgia"/>
      <w:sz w:val="12"/>
      <w:szCs w:val="24"/>
    </w:rPr>
  </w:style>
  <w:style w:type="character" w:customStyle="1" w:styleId="Hyperlink13">
    <w:name w:val="Hyperlink13"/>
    <w:rsid w:val="00A436E9"/>
    <w:rPr>
      <w:b w:val="0"/>
      <w:bCs w:val="0"/>
      <w:strike w:val="0"/>
      <w:dstrike w:val="0"/>
      <w:color w:val="008000"/>
      <w:sz w:val="20"/>
      <w:szCs w:val="20"/>
      <w:u w:val="none"/>
      <w:effect w:val="none"/>
    </w:rPr>
  </w:style>
  <w:style w:type="character" w:customStyle="1" w:styleId="standardcontent1">
    <w:name w:val="standardcontent1"/>
    <w:rsid w:val="00A436E9"/>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A436E9"/>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A436E9"/>
    <w:rPr>
      <w:rFonts w:ascii="Calibri" w:eastAsia="Calibri" w:hAnsi="Calibri"/>
      <w:szCs w:val="20"/>
    </w:rPr>
  </w:style>
  <w:style w:type="character" w:customStyle="1" w:styleId="Hyperlink4">
    <w:name w:val="Hyperlink4"/>
    <w:rsid w:val="00A436E9"/>
    <w:rPr>
      <w:color w:val="000066"/>
      <w:u w:val="single"/>
    </w:rPr>
  </w:style>
  <w:style w:type="paragraph" w:customStyle="1" w:styleId="rddateline">
    <w:name w:val="rddateline"/>
    <w:basedOn w:val="Normal"/>
    <w:uiPriority w:val="99"/>
    <w:qFormat/>
    <w:rsid w:val="00A436E9"/>
    <w:pPr>
      <w:spacing w:after="0" w:line="240" w:lineRule="auto"/>
    </w:pPr>
    <w:rPr>
      <w:rFonts w:eastAsia="Calibri"/>
      <w:szCs w:val="20"/>
    </w:rPr>
  </w:style>
  <w:style w:type="paragraph" w:customStyle="1" w:styleId="rdheadline">
    <w:name w:val="rdheadline"/>
    <w:basedOn w:val="Normal"/>
    <w:uiPriority w:val="99"/>
    <w:qFormat/>
    <w:rsid w:val="00A436E9"/>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A436E9"/>
    <w:pPr>
      <w:spacing w:after="100" w:afterAutospacing="1" w:line="240" w:lineRule="auto"/>
    </w:pPr>
    <w:rPr>
      <w:rFonts w:ascii="Verdana" w:eastAsia="Calibri" w:hAnsi="Verdana"/>
      <w:szCs w:val="20"/>
    </w:rPr>
  </w:style>
  <w:style w:type="character" w:customStyle="1" w:styleId="rddeckline1">
    <w:name w:val="rddeckline1"/>
    <w:rsid w:val="00A436E9"/>
    <w:rPr>
      <w:rFonts w:ascii="Verdana" w:hAnsi="Verdana" w:hint="default"/>
      <w:b/>
      <w:bCs/>
      <w:sz w:val="22"/>
      <w:szCs w:val="22"/>
    </w:rPr>
  </w:style>
  <w:style w:type="character" w:customStyle="1" w:styleId="link-external">
    <w:name w:val="link-external"/>
    <w:rsid w:val="00A436E9"/>
  </w:style>
  <w:style w:type="character" w:customStyle="1" w:styleId="contact1">
    <w:name w:val="contact1"/>
    <w:rsid w:val="00A436E9"/>
    <w:rPr>
      <w:rFonts w:ascii="Tahoma" w:hAnsi="Tahoma" w:cs="Tahoma" w:hint="default"/>
      <w:color w:val="999999"/>
      <w:sz w:val="20"/>
      <w:szCs w:val="20"/>
    </w:rPr>
  </w:style>
  <w:style w:type="character" w:customStyle="1" w:styleId="credits1">
    <w:name w:val="credits1"/>
    <w:rsid w:val="00A436E9"/>
    <w:rPr>
      <w:rFonts w:ascii="Tahoma" w:hAnsi="Tahoma" w:cs="Tahoma" w:hint="default"/>
      <w:color w:val="999999"/>
      <w:sz w:val="16"/>
      <w:szCs w:val="16"/>
    </w:rPr>
  </w:style>
  <w:style w:type="paragraph" w:customStyle="1" w:styleId="Heading20">
    <w:name w:val="Heading2"/>
    <w:basedOn w:val="Normal"/>
    <w:link w:val="Heading2Char0"/>
    <w:qFormat/>
    <w:rsid w:val="00A436E9"/>
    <w:pPr>
      <w:spacing w:after="0" w:line="240" w:lineRule="auto"/>
      <w:jc w:val="center"/>
    </w:pPr>
    <w:rPr>
      <w:rFonts w:eastAsia="Times New Roman"/>
      <w:b/>
      <w:caps/>
    </w:rPr>
  </w:style>
  <w:style w:type="character" w:customStyle="1" w:styleId="Heading2Char0">
    <w:name w:val="Heading2 Char"/>
    <w:link w:val="Heading20"/>
    <w:rsid w:val="00A436E9"/>
    <w:rPr>
      <w:rFonts w:ascii="Calibri" w:eastAsia="Times New Roman" w:hAnsi="Calibri"/>
      <w:b/>
      <w:caps/>
    </w:rPr>
  </w:style>
  <w:style w:type="paragraph" w:customStyle="1" w:styleId="Header2">
    <w:name w:val="Header2"/>
    <w:basedOn w:val="Heading20"/>
    <w:link w:val="Header2Char"/>
    <w:qFormat/>
    <w:rsid w:val="00A436E9"/>
  </w:style>
  <w:style w:type="character" w:customStyle="1" w:styleId="Header2Char">
    <w:name w:val="Header2 Char"/>
    <w:link w:val="Header2"/>
    <w:rsid w:val="00A436E9"/>
    <w:rPr>
      <w:rFonts w:ascii="Calibri" w:eastAsia="Times New Roman" w:hAnsi="Calibri"/>
      <w:b/>
      <w:caps/>
    </w:rPr>
  </w:style>
  <w:style w:type="paragraph" w:customStyle="1" w:styleId="Underlinedcard0">
    <w:name w:val="Underlined card"/>
    <w:basedOn w:val="Normal"/>
    <w:link w:val="UnderlinedcardChar"/>
    <w:autoRedefine/>
    <w:qFormat/>
    <w:rsid w:val="00A436E9"/>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A436E9"/>
    <w:rPr>
      <w:rFonts w:ascii="Calibri" w:eastAsia="Times New Roman" w:hAnsi="Calibri"/>
      <w:u w:val="thick"/>
    </w:rPr>
  </w:style>
  <w:style w:type="paragraph" w:styleId="HTMLPreformatted">
    <w:name w:val="HTML Preformatted"/>
    <w:basedOn w:val="Normal"/>
    <w:link w:val="HTMLPreformattedChar"/>
    <w:rsid w:val="00A43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A436E9"/>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A436E9"/>
    <w:rPr>
      <w:bCs/>
    </w:rPr>
  </w:style>
  <w:style w:type="character" w:customStyle="1" w:styleId="StyleHeading212ptChar">
    <w:name w:val="Style Heading2 + 12 pt Char"/>
    <w:link w:val="StyleHeading212pt"/>
    <w:rsid w:val="00A436E9"/>
    <w:rPr>
      <w:rFonts w:ascii="Calibri" w:eastAsia="Times New Roman" w:hAnsi="Calibri"/>
      <w:b/>
      <w:bCs/>
      <w:caps/>
    </w:rPr>
  </w:style>
  <w:style w:type="paragraph" w:customStyle="1" w:styleId="Heading212pt">
    <w:name w:val="Heading2 + 12 pt"/>
    <w:basedOn w:val="StyleHeading212pt"/>
    <w:link w:val="Heading212ptChar"/>
    <w:qFormat/>
    <w:rsid w:val="00A436E9"/>
  </w:style>
  <w:style w:type="character" w:customStyle="1" w:styleId="Heading212ptChar">
    <w:name w:val="Heading2 + 12 pt Char"/>
    <w:link w:val="Heading212pt"/>
    <w:rsid w:val="00A436E9"/>
    <w:rPr>
      <w:rFonts w:ascii="Calibri" w:eastAsia="Times New Roman" w:hAnsi="Calibri"/>
      <w:b/>
      <w:bCs/>
      <w:caps/>
    </w:rPr>
  </w:style>
  <w:style w:type="character" w:customStyle="1" w:styleId="underline20">
    <w:name w:val="underline2"/>
    <w:rsid w:val="00A436E9"/>
    <w:rPr>
      <w:u w:val="single"/>
    </w:rPr>
  </w:style>
  <w:style w:type="character" w:customStyle="1" w:styleId="CardsFont12ptCharCharCharChar">
    <w:name w:val="Cards + Font: 12 pt Char Char Char Char"/>
    <w:rsid w:val="00A436E9"/>
    <w:rPr>
      <w:sz w:val="24"/>
      <w:szCs w:val="24"/>
      <w:u w:val="thick"/>
      <w:lang w:val="en-US" w:eastAsia="en-US" w:bidi="ar-SA"/>
    </w:rPr>
  </w:style>
  <w:style w:type="character" w:customStyle="1" w:styleId="UnderlinedCardChar0">
    <w:name w:val="Underlined Card Char"/>
    <w:rsid w:val="00A436E9"/>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A436E9"/>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A436E9"/>
  </w:style>
  <w:style w:type="paragraph" w:customStyle="1" w:styleId="StyleUnderliningTimesNewRomanBoldNounderlineKernat16">
    <w:name w:val="Style Underlining + Times New Roman Bold No underline Kern at 16..."/>
    <w:basedOn w:val="Normal"/>
    <w:uiPriority w:val="99"/>
    <w:qFormat/>
    <w:rsid w:val="00A436E9"/>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436E9"/>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A436E9"/>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A436E9"/>
    <w:rPr>
      <w:sz w:val="32"/>
      <w:szCs w:val="32"/>
      <w:u w:val="single"/>
    </w:rPr>
  </w:style>
  <w:style w:type="character" w:customStyle="1" w:styleId="StyleBoldText12pt10ptNotBoldKernat16pt">
    <w:name w:val="Style Bold Text 12 pt + 10 pt Not Bold Kern at 16 pt"/>
    <w:rsid w:val="00A436E9"/>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A436E9"/>
  </w:style>
  <w:style w:type="paragraph" w:customStyle="1" w:styleId="highlightcardtext">
    <w:name w:val="highlight card text"/>
    <w:basedOn w:val="evidencetext"/>
    <w:uiPriority w:val="99"/>
    <w:qFormat/>
    <w:rsid w:val="00A436E9"/>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A436E9"/>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A436E9"/>
    <w:pPr>
      <w:spacing w:after="0" w:line="240" w:lineRule="auto"/>
    </w:pPr>
    <w:rPr>
      <w:rFonts w:eastAsia="Calibri"/>
      <w:bCs/>
      <w:color w:val="000000"/>
    </w:rPr>
  </w:style>
  <w:style w:type="character" w:customStyle="1" w:styleId="BodyText3Char">
    <w:name w:val="Body Text 3 Char"/>
    <w:basedOn w:val="DefaultParagraphFont"/>
    <w:link w:val="BodyText3"/>
    <w:rsid w:val="00A436E9"/>
    <w:rPr>
      <w:rFonts w:ascii="Calibri" w:eastAsia="Calibri" w:hAnsi="Calibri"/>
      <w:bCs/>
      <w:color w:val="000000"/>
    </w:rPr>
  </w:style>
  <w:style w:type="paragraph" w:customStyle="1" w:styleId="underlinecard">
    <w:name w:val="underline card"/>
    <w:basedOn w:val="Normal"/>
    <w:uiPriority w:val="99"/>
    <w:qFormat/>
    <w:rsid w:val="00A436E9"/>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A436E9"/>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A436E9"/>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A436E9"/>
    <w:rPr>
      <w:rFonts w:eastAsia="Times New Roman"/>
      <w:sz w:val="12"/>
      <w:szCs w:val="24"/>
    </w:rPr>
  </w:style>
  <w:style w:type="character" w:customStyle="1" w:styleId="CardsFont6ptCharChar">
    <w:name w:val="Cards + Font: 6 pt Char Char"/>
    <w:link w:val="CardsFont6ptChar"/>
    <w:rsid w:val="00A436E9"/>
    <w:rPr>
      <w:rFonts w:ascii="Calibri" w:eastAsia="Times New Roman" w:hAnsi="Calibri"/>
      <w:sz w:val="12"/>
      <w:szCs w:val="24"/>
    </w:rPr>
  </w:style>
  <w:style w:type="paragraph" w:customStyle="1" w:styleId="CitesCharChar">
    <w:name w:val="Cites Char Char"/>
    <w:basedOn w:val="Normal"/>
    <w:link w:val="CitesCharCharChar"/>
    <w:qFormat/>
    <w:rsid w:val="00A436E9"/>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A436E9"/>
    <w:rPr>
      <w:rFonts w:ascii="Calibri" w:eastAsia="Times New Roman" w:hAnsi="Calibri"/>
      <w:b/>
      <w:bCs/>
    </w:rPr>
  </w:style>
  <w:style w:type="paragraph" w:customStyle="1" w:styleId="TagsCharChar">
    <w:name w:val="Tags Char Char"/>
    <w:basedOn w:val="Normal"/>
    <w:uiPriority w:val="99"/>
    <w:qFormat/>
    <w:rsid w:val="00A436E9"/>
    <w:pPr>
      <w:autoSpaceDE w:val="0"/>
      <w:autoSpaceDN w:val="0"/>
      <w:adjustRightInd w:val="0"/>
      <w:spacing w:after="0" w:line="240" w:lineRule="auto"/>
      <w:jc w:val="both"/>
      <w:outlineLvl w:val="1"/>
    </w:pPr>
    <w:rPr>
      <w:rFonts w:eastAsia="Calibri"/>
      <w:b/>
      <w:szCs w:val="20"/>
    </w:rPr>
  </w:style>
  <w:style w:type="character" w:customStyle="1" w:styleId="Char3">
    <w:name w:val="Char3"/>
    <w:rsid w:val="00A436E9"/>
    <w:rPr>
      <w:rFonts w:ascii="Arial Narrow" w:eastAsia="Batang" w:hAnsi="Arial Narrow" w:cs="Arial"/>
      <w:b/>
      <w:bCs/>
      <w:iCs/>
      <w:sz w:val="24"/>
      <w:szCs w:val="28"/>
      <w:lang w:val="en-US" w:eastAsia="en-US" w:bidi="ar-SA"/>
    </w:rPr>
  </w:style>
  <w:style w:type="character" w:customStyle="1" w:styleId="UnderlinedCards">
    <w:name w:val="Underlined Cards"/>
    <w:rsid w:val="00A436E9"/>
    <w:rPr>
      <w:sz w:val="24"/>
      <w:szCs w:val="24"/>
      <w:u w:val="thick"/>
      <w:lang w:val="en-US" w:eastAsia="en-US" w:bidi="ar-SA"/>
    </w:rPr>
  </w:style>
  <w:style w:type="paragraph" w:customStyle="1" w:styleId="story-body">
    <w:name w:val="story-body"/>
    <w:basedOn w:val="Normal"/>
    <w:uiPriority w:val="99"/>
    <w:qFormat/>
    <w:rsid w:val="00A436E9"/>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A436E9"/>
    <w:rPr>
      <w:sz w:val="24"/>
      <w:szCs w:val="24"/>
      <w:u w:val="thick"/>
      <w:lang w:val="en-US" w:eastAsia="en-US" w:bidi="ar-SA"/>
    </w:rPr>
  </w:style>
  <w:style w:type="character" w:customStyle="1" w:styleId="highlightcardtextChar">
    <w:name w:val="highlight card text Char"/>
    <w:rsid w:val="00A436E9"/>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A436E9"/>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A436E9"/>
    <w:rPr>
      <w:rFonts w:ascii="Calibri" w:eastAsia="Times New Roman" w:hAnsi="Calibri"/>
      <w:sz w:val="18"/>
    </w:rPr>
  </w:style>
  <w:style w:type="character" w:customStyle="1" w:styleId="TagsChar4">
    <w:name w:val="Tags Char4"/>
    <w:rsid w:val="00A436E9"/>
    <w:rPr>
      <w:b/>
      <w:lang w:val="en-US" w:eastAsia="en-US" w:bidi="ar-SA"/>
    </w:rPr>
  </w:style>
  <w:style w:type="character" w:customStyle="1" w:styleId="hit1">
    <w:name w:val="hit1"/>
    <w:rsid w:val="00A436E9"/>
    <w:rPr>
      <w:rFonts w:ascii="Verdana" w:hAnsi="Verdana" w:hint="default"/>
      <w:b/>
      <w:bCs/>
      <w:vanish w:val="0"/>
      <w:webHidden w:val="0"/>
      <w:color w:val="CC0033"/>
      <w:sz w:val="20"/>
      <w:szCs w:val="20"/>
      <w:specVanish w:val="0"/>
    </w:rPr>
  </w:style>
  <w:style w:type="character" w:customStyle="1" w:styleId="ssl01">
    <w:name w:val="ss_l01"/>
    <w:rsid w:val="00A436E9"/>
    <w:rPr>
      <w:rFonts w:ascii="Verdana" w:hAnsi="Verdana" w:hint="default"/>
      <w:color w:val="000000"/>
      <w:sz w:val="20"/>
      <w:szCs w:val="20"/>
    </w:rPr>
  </w:style>
  <w:style w:type="character" w:customStyle="1" w:styleId="tightinline1">
    <w:name w:val="tightinline1"/>
    <w:rsid w:val="00A436E9"/>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A436E9"/>
    <w:pPr>
      <w:spacing w:after="0" w:line="240" w:lineRule="auto"/>
      <w:ind w:left="1728" w:right="1728"/>
    </w:pPr>
    <w:rPr>
      <w:rFonts w:eastAsia="Calibri"/>
      <w:sz w:val="18"/>
    </w:rPr>
  </w:style>
  <w:style w:type="paragraph" w:customStyle="1" w:styleId="boldciteChar">
    <w:name w:val="bold cite Char"/>
    <w:basedOn w:val="Heading1"/>
    <w:uiPriority w:val="99"/>
    <w:qFormat/>
    <w:rsid w:val="00A436E9"/>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A436E9"/>
    <w:rPr>
      <w:rFonts w:ascii="Calibri" w:eastAsia="Times New Roman" w:hAnsi="Calibri"/>
      <w:b/>
      <w:color w:val="000000"/>
      <w:szCs w:val="20"/>
    </w:rPr>
  </w:style>
  <w:style w:type="paragraph" w:customStyle="1" w:styleId="Cardnon-underlined">
    <w:name w:val="Card non-underlined"/>
    <w:basedOn w:val="Normal"/>
    <w:uiPriority w:val="99"/>
    <w:qFormat/>
    <w:rsid w:val="00A436E9"/>
    <w:pPr>
      <w:spacing w:after="0" w:line="240" w:lineRule="auto"/>
    </w:pPr>
    <w:rPr>
      <w:rFonts w:eastAsia="Calibri"/>
      <w:szCs w:val="20"/>
    </w:rPr>
  </w:style>
  <w:style w:type="paragraph" w:customStyle="1" w:styleId="CardCites">
    <w:name w:val="Card Cites"/>
    <w:basedOn w:val="Normal"/>
    <w:next w:val="Normal"/>
    <w:qFormat/>
    <w:rsid w:val="00A436E9"/>
    <w:pPr>
      <w:spacing w:after="0" w:line="240" w:lineRule="auto"/>
    </w:pPr>
    <w:rPr>
      <w:rFonts w:eastAsia="Calibri"/>
      <w:b/>
    </w:rPr>
  </w:style>
  <w:style w:type="character" w:customStyle="1" w:styleId="blsp-spelling-corrected">
    <w:name w:val="blsp-spelling-corrected"/>
    <w:rsid w:val="00A436E9"/>
  </w:style>
  <w:style w:type="character" w:customStyle="1" w:styleId="blsp-spelling-error">
    <w:name w:val="blsp-spelling-error"/>
    <w:rsid w:val="00A436E9"/>
  </w:style>
  <w:style w:type="character" w:customStyle="1" w:styleId="sup">
    <w:name w:val="sup"/>
    <w:rsid w:val="00A436E9"/>
  </w:style>
  <w:style w:type="character" w:customStyle="1" w:styleId="pgnum">
    <w:name w:val="pgnum"/>
    <w:rsid w:val="00A436E9"/>
  </w:style>
  <w:style w:type="character" w:customStyle="1" w:styleId="SmallFontCharChar">
    <w:name w:val="Small Font Char Char"/>
    <w:rsid w:val="00A436E9"/>
    <w:rPr>
      <w:rFonts w:ascii="Arial" w:hAnsi="Arial"/>
      <w:sz w:val="12"/>
      <w:szCs w:val="24"/>
      <w:lang w:val="en-US" w:eastAsia="en-US" w:bidi="ar-SA"/>
    </w:rPr>
  </w:style>
  <w:style w:type="paragraph" w:customStyle="1" w:styleId="textmargin">
    <w:name w:val="textmargin"/>
    <w:basedOn w:val="Normal"/>
    <w:uiPriority w:val="99"/>
    <w:qFormat/>
    <w:rsid w:val="00A436E9"/>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A436E9"/>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A436E9"/>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A436E9"/>
    <w:pPr>
      <w:spacing w:after="0" w:line="240" w:lineRule="auto"/>
    </w:pPr>
    <w:rPr>
      <w:rFonts w:ascii="Verdana" w:eastAsia="Calibri" w:hAnsi="Verdana"/>
      <w:szCs w:val="20"/>
    </w:rPr>
  </w:style>
  <w:style w:type="character" w:customStyle="1" w:styleId="BoldUnderliningChar">
    <w:name w:val="Bold Underlining Char"/>
    <w:rsid w:val="00A436E9"/>
    <w:rPr>
      <w:rFonts w:ascii="Arial Narrow" w:eastAsia="Calibri" w:hAnsi="Arial Narrow" w:cs="Times New Roman"/>
      <w:b/>
      <w:sz w:val="20"/>
      <w:u w:val="single"/>
    </w:rPr>
  </w:style>
  <w:style w:type="paragraph" w:customStyle="1" w:styleId="correctindex">
    <w:name w:val="correct index"/>
    <w:basedOn w:val="Normal"/>
    <w:uiPriority w:val="99"/>
    <w:qFormat/>
    <w:rsid w:val="00A436E9"/>
    <w:pPr>
      <w:spacing w:after="0" w:line="240" w:lineRule="auto"/>
    </w:pPr>
    <w:rPr>
      <w:rFonts w:ascii="Arial Narrow" w:eastAsia="Calibri" w:hAnsi="Arial Narrow"/>
      <w:color w:val="000000"/>
    </w:rPr>
  </w:style>
  <w:style w:type="paragraph" w:customStyle="1" w:styleId="bc2">
    <w:name w:val="bc_2"/>
    <w:basedOn w:val="Normal"/>
    <w:uiPriority w:val="99"/>
    <w:qFormat/>
    <w:rsid w:val="00A436E9"/>
    <w:pPr>
      <w:spacing w:before="100" w:beforeAutospacing="1" w:after="100" w:afterAutospacing="1" w:line="240" w:lineRule="auto"/>
    </w:pPr>
    <w:rPr>
      <w:rFonts w:eastAsia="Calibri"/>
      <w:color w:val="000000"/>
    </w:rPr>
  </w:style>
  <w:style w:type="character" w:customStyle="1" w:styleId="bc21">
    <w:name w:val="bc_21"/>
    <w:rsid w:val="00A436E9"/>
  </w:style>
  <w:style w:type="paragraph" w:customStyle="1" w:styleId="inside-copy">
    <w:name w:val="inside-copy"/>
    <w:basedOn w:val="Normal"/>
    <w:uiPriority w:val="99"/>
    <w:qFormat/>
    <w:rsid w:val="00A436E9"/>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A436E9"/>
    <w:pPr>
      <w:spacing w:after="0" w:line="240" w:lineRule="auto"/>
    </w:pPr>
    <w:rPr>
      <w:rFonts w:ascii="Verdana" w:eastAsia="Calibri" w:hAnsi="Verdana"/>
      <w:szCs w:val="20"/>
    </w:rPr>
  </w:style>
  <w:style w:type="paragraph" w:customStyle="1" w:styleId="quote2">
    <w:name w:val="quote2"/>
    <w:basedOn w:val="Normal"/>
    <w:uiPriority w:val="99"/>
    <w:qFormat/>
    <w:rsid w:val="00A436E9"/>
    <w:pPr>
      <w:spacing w:after="0" w:line="240" w:lineRule="auto"/>
    </w:pPr>
    <w:rPr>
      <w:rFonts w:ascii="Verdana" w:eastAsia="Calibri" w:hAnsi="Verdana"/>
      <w:szCs w:val="20"/>
    </w:rPr>
  </w:style>
  <w:style w:type="character" w:customStyle="1" w:styleId="copystyle">
    <w:name w:val="copystyle"/>
    <w:rsid w:val="00A436E9"/>
  </w:style>
  <w:style w:type="paragraph" w:customStyle="1" w:styleId="BlockTitle1">
    <w:name w:val="Block Title #1"/>
    <w:basedOn w:val="Heading1"/>
    <w:qFormat/>
    <w:rsid w:val="00A436E9"/>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A436E9"/>
    <w:rPr>
      <w:rFonts w:ascii="Arial" w:hAnsi="Arial" w:cs="Arial"/>
      <w:b/>
      <w:bCs/>
      <w:kern w:val="32"/>
      <w:sz w:val="24"/>
      <w:szCs w:val="24"/>
      <w:lang w:val="en-US" w:eastAsia="en-US" w:bidi="ar-SA"/>
    </w:rPr>
  </w:style>
  <w:style w:type="character" w:customStyle="1" w:styleId="ReadUnderline">
    <w:name w:val="Read Underline"/>
    <w:rsid w:val="00A436E9"/>
    <w:rPr>
      <w:rFonts w:ascii="Arial" w:hAnsi="Arial"/>
      <w:b/>
      <w:sz w:val="18"/>
      <w:u w:val="thick"/>
    </w:rPr>
  </w:style>
  <w:style w:type="character" w:customStyle="1" w:styleId="ShrinkText">
    <w:name w:val="Shrink Text"/>
    <w:rsid w:val="00A436E9"/>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436E9"/>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A436E9"/>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A436E9"/>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A436E9"/>
  </w:style>
  <w:style w:type="paragraph" w:customStyle="1" w:styleId="body-paragraph">
    <w:name w:val="body-paragraph"/>
    <w:basedOn w:val="Normal"/>
    <w:uiPriority w:val="99"/>
    <w:qFormat/>
    <w:rsid w:val="00A436E9"/>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A436E9"/>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A436E9"/>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A436E9"/>
    <w:pPr>
      <w:spacing w:after="0" w:line="240" w:lineRule="auto"/>
    </w:pPr>
    <w:rPr>
      <w:rFonts w:ascii="Arial Narrow" w:eastAsia="Times New Roman" w:hAnsi="Arial Narrow"/>
      <w:b/>
    </w:rPr>
  </w:style>
  <w:style w:type="character" w:customStyle="1" w:styleId="TagCiteChar1">
    <w:name w:val="Tag/Cite Char"/>
    <w:link w:val="TagCite2"/>
    <w:rsid w:val="00A436E9"/>
    <w:rPr>
      <w:rFonts w:ascii="Arial Narrow" w:eastAsia="Times New Roman" w:hAnsi="Arial Narrow"/>
      <w:b/>
    </w:rPr>
  </w:style>
  <w:style w:type="paragraph" w:customStyle="1" w:styleId="F4">
    <w:name w:val="F4"/>
    <w:basedOn w:val="Normal"/>
    <w:link w:val="F4Char"/>
    <w:qFormat/>
    <w:rsid w:val="00A436E9"/>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A436E9"/>
    <w:rPr>
      <w:rFonts w:ascii="Arial Narrow" w:eastAsia="Times New Roman" w:hAnsi="Arial Narrow"/>
      <w:szCs w:val="20"/>
      <w:u w:val="single"/>
    </w:rPr>
  </w:style>
  <w:style w:type="paragraph" w:customStyle="1" w:styleId="StyleCARD">
    <w:name w:val="Style CARD +"/>
    <w:basedOn w:val="Normal"/>
    <w:link w:val="StyleCARDChar"/>
    <w:qFormat/>
    <w:rsid w:val="00A436E9"/>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A436E9"/>
    <w:rPr>
      <w:rFonts w:ascii="Arial Narrow" w:eastAsia="Times New Roman" w:hAnsi="Arial Narrow"/>
      <w:szCs w:val="20"/>
    </w:rPr>
  </w:style>
  <w:style w:type="paragraph" w:customStyle="1" w:styleId="UnderlinedText">
    <w:name w:val="Underlined Text"/>
    <w:basedOn w:val="Normal"/>
    <w:autoRedefine/>
    <w:qFormat/>
    <w:rsid w:val="00A436E9"/>
    <w:pPr>
      <w:spacing w:after="0" w:line="240" w:lineRule="auto"/>
    </w:pPr>
    <w:rPr>
      <w:b/>
    </w:rPr>
  </w:style>
  <w:style w:type="character" w:customStyle="1" w:styleId="noiconheadline">
    <w:name w:val="noicon_headline"/>
    <w:rsid w:val="00A436E9"/>
  </w:style>
  <w:style w:type="character" w:customStyle="1" w:styleId="CommentSubjectChar1">
    <w:name w:val="Comment Subject Char1"/>
    <w:basedOn w:val="CommentTextChar"/>
    <w:uiPriority w:val="99"/>
    <w:rsid w:val="00A436E9"/>
    <w:rPr>
      <w:rFonts w:ascii="Calibri" w:eastAsia="Calibri" w:hAnsi="Calibri" w:cs="Calibri"/>
      <w:b/>
      <w:bCs/>
      <w:sz w:val="16"/>
      <w:szCs w:val="20"/>
    </w:rPr>
  </w:style>
  <w:style w:type="paragraph" w:customStyle="1" w:styleId="tagCharChar">
    <w:name w:val="tag Char Char"/>
    <w:basedOn w:val="Normal"/>
    <w:link w:val="tagCharCharChar"/>
    <w:qFormat/>
    <w:rsid w:val="00A436E9"/>
    <w:pPr>
      <w:spacing w:after="0" w:line="240" w:lineRule="auto"/>
    </w:pPr>
    <w:rPr>
      <w:rFonts w:eastAsia="Times New Roman"/>
      <w:b/>
      <w:szCs w:val="20"/>
    </w:rPr>
  </w:style>
  <w:style w:type="character" w:customStyle="1" w:styleId="tagCharCharChar">
    <w:name w:val="tag Char Char Char"/>
    <w:link w:val="tagCharChar"/>
    <w:rsid w:val="00A436E9"/>
    <w:rPr>
      <w:rFonts w:ascii="Calibri" w:eastAsia="Times New Roman" w:hAnsi="Calibri"/>
      <w:b/>
      <w:szCs w:val="20"/>
    </w:rPr>
  </w:style>
  <w:style w:type="character" w:customStyle="1" w:styleId="BlockTitleCharChar">
    <w:name w:val="Block Title Char Char"/>
    <w:rsid w:val="00A436E9"/>
    <w:rPr>
      <w:rFonts w:ascii="Georgia" w:hAnsi="Georgia" w:cs="Arial"/>
      <w:b/>
      <w:bCs/>
      <w:kern w:val="32"/>
      <w:sz w:val="28"/>
      <w:szCs w:val="32"/>
      <w:lang w:val="en-US" w:eastAsia="en-US" w:bidi="ar-SA"/>
    </w:rPr>
  </w:style>
  <w:style w:type="paragraph" w:styleId="MacroText">
    <w:name w:val="macro"/>
    <w:link w:val="MacroTextChar"/>
    <w:rsid w:val="00A436E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A436E9"/>
    <w:rPr>
      <w:rFonts w:ascii="Courier New" w:eastAsia="Times New Roman" w:hAnsi="Courier New" w:cs="Courier New"/>
      <w:sz w:val="20"/>
      <w:szCs w:val="20"/>
    </w:rPr>
  </w:style>
  <w:style w:type="character" w:customStyle="1" w:styleId="pp1">
    <w:name w:val="pp1"/>
    <w:rsid w:val="00A436E9"/>
    <w:rPr>
      <w:rFonts w:ascii="Times New Roman" w:hAnsi="Times New Roman" w:cs="Times New Roman" w:hint="default"/>
      <w:i w:val="0"/>
      <w:iCs w:val="0"/>
      <w:smallCaps w:val="0"/>
      <w:sz w:val="30"/>
      <w:szCs w:val="30"/>
    </w:rPr>
  </w:style>
  <w:style w:type="character" w:customStyle="1" w:styleId="prbodytext1">
    <w:name w:val="pr_bodytext1"/>
    <w:rsid w:val="00A436E9"/>
    <w:rPr>
      <w:rFonts w:ascii="Arial" w:hAnsi="Arial" w:cs="Arial" w:hint="default"/>
      <w:sz w:val="20"/>
      <w:szCs w:val="20"/>
    </w:rPr>
  </w:style>
  <w:style w:type="character" w:customStyle="1" w:styleId="italic">
    <w:name w:val="italic"/>
    <w:rsid w:val="00A436E9"/>
  </w:style>
  <w:style w:type="character" w:customStyle="1" w:styleId="marrontitulobig">
    <w:name w:val="marron_titulo_big"/>
    <w:rsid w:val="00A436E9"/>
  </w:style>
  <w:style w:type="character" w:customStyle="1" w:styleId="articlehead">
    <w:name w:val="articlehead"/>
    <w:rsid w:val="00A436E9"/>
  </w:style>
  <w:style w:type="character" w:customStyle="1" w:styleId="lead">
    <w:name w:val="lead"/>
    <w:rsid w:val="00A436E9"/>
  </w:style>
  <w:style w:type="character" w:customStyle="1" w:styleId="manchettebig2">
    <w:name w:val="manchettebig2"/>
    <w:rsid w:val="00A436E9"/>
  </w:style>
  <w:style w:type="character" w:customStyle="1" w:styleId="blue3">
    <w:name w:val="blue3"/>
    <w:rsid w:val="00A436E9"/>
  </w:style>
  <w:style w:type="paragraph" w:customStyle="1" w:styleId="issuedetails">
    <w:name w:val="issue_details"/>
    <w:basedOn w:val="Normal"/>
    <w:uiPriority w:val="99"/>
    <w:qFormat/>
    <w:rsid w:val="00A436E9"/>
    <w:pPr>
      <w:spacing w:before="100" w:beforeAutospacing="1" w:after="100" w:afterAutospacing="1" w:line="240" w:lineRule="auto"/>
    </w:pPr>
    <w:rPr>
      <w:rFonts w:eastAsia="Times New Roman"/>
    </w:rPr>
  </w:style>
  <w:style w:type="character" w:customStyle="1" w:styleId="over-title">
    <w:name w:val="over-title"/>
    <w:rsid w:val="00A436E9"/>
  </w:style>
  <w:style w:type="character" w:customStyle="1" w:styleId="contentheader">
    <w:name w:val="contentheader"/>
    <w:rsid w:val="00A436E9"/>
  </w:style>
  <w:style w:type="paragraph" w:customStyle="1" w:styleId="TxBrp2">
    <w:name w:val="TxBr_p2"/>
    <w:basedOn w:val="Normal"/>
    <w:qFormat/>
    <w:rsid w:val="00A436E9"/>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A436E9"/>
    <w:rPr>
      <w:rFonts w:eastAsia="SimSun"/>
      <w:szCs w:val="24"/>
      <w:lang w:val="en-US" w:eastAsia="zh-CN" w:bidi="ar-SA"/>
    </w:rPr>
  </w:style>
  <w:style w:type="character" w:customStyle="1" w:styleId="tagscharchar0">
    <w:name w:val="tagscharchar"/>
    <w:rsid w:val="00A436E9"/>
  </w:style>
  <w:style w:type="paragraph" w:customStyle="1" w:styleId="cite20">
    <w:name w:val="cite2"/>
    <w:basedOn w:val="Normal"/>
    <w:uiPriority w:val="99"/>
    <w:qFormat/>
    <w:rsid w:val="00A436E9"/>
    <w:pPr>
      <w:spacing w:after="0" w:line="240" w:lineRule="auto"/>
    </w:pPr>
    <w:rPr>
      <w:rFonts w:eastAsia="Times New Roman"/>
      <w:color w:val="000000"/>
      <w:szCs w:val="20"/>
    </w:rPr>
  </w:style>
  <w:style w:type="character" w:customStyle="1" w:styleId="btx">
    <w:name w:val="btx"/>
    <w:rsid w:val="00A436E9"/>
  </w:style>
  <w:style w:type="character" w:customStyle="1" w:styleId="bhl">
    <w:name w:val="bhl"/>
    <w:rsid w:val="00A436E9"/>
  </w:style>
  <w:style w:type="character" w:customStyle="1" w:styleId="FontStyle13">
    <w:name w:val="Font Style13"/>
    <w:uiPriority w:val="99"/>
    <w:rsid w:val="00A436E9"/>
    <w:rPr>
      <w:rFonts w:ascii="Times New Roman" w:hAnsi="Times New Roman" w:cs="Times New Roman"/>
      <w:sz w:val="18"/>
      <w:szCs w:val="18"/>
    </w:rPr>
  </w:style>
  <w:style w:type="character" w:customStyle="1" w:styleId="FontStyle11">
    <w:name w:val="Font Style11"/>
    <w:uiPriority w:val="99"/>
    <w:rsid w:val="00A436E9"/>
    <w:rPr>
      <w:rFonts w:ascii="Times New Roman" w:hAnsi="Times New Roman" w:cs="Times New Roman"/>
      <w:b/>
      <w:bCs/>
      <w:sz w:val="24"/>
      <w:szCs w:val="24"/>
    </w:rPr>
  </w:style>
  <w:style w:type="character" w:customStyle="1" w:styleId="FontStyle12">
    <w:name w:val="Font Style12"/>
    <w:uiPriority w:val="99"/>
    <w:rsid w:val="00A436E9"/>
    <w:rPr>
      <w:rFonts w:ascii="Times New Roman" w:hAnsi="Times New Roman" w:cs="Times New Roman"/>
      <w:sz w:val="24"/>
      <w:szCs w:val="24"/>
    </w:rPr>
  </w:style>
  <w:style w:type="character" w:customStyle="1" w:styleId="FontStyle14">
    <w:name w:val="Font Style14"/>
    <w:uiPriority w:val="99"/>
    <w:rsid w:val="00A436E9"/>
    <w:rPr>
      <w:rFonts w:ascii="Times New Roman" w:hAnsi="Times New Roman" w:cs="Times New Roman"/>
      <w:i/>
      <w:iCs/>
      <w:sz w:val="18"/>
      <w:szCs w:val="18"/>
    </w:rPr>
  </w:style>
  <w:style w:type="character" w:customStyle="1" w:styleId="FontStyle15">
    <w:name w:val="Font Style15"/>
    <w:uiPriority w:val="99"/>
    <w:rsid w:val="00A436E9"/>
    <w:rPr>
      <w:rFonts w:ascii="Times New Roman" w:hAnsi="Times New Roman" w:cs="Times New Roman"/>
      <w:b/>
      <w:bCs/>
      <w:sz w:val="18"/>
      <w:szCs w:val="18"/>
    </w:rPr>
  </w:style>
  <w:style w:type="character" w:customStyle="1" w:styleId="FontStyle16">
    <w:name w:val="Font Style16"/>
    <w:uiPriority w:val="99"/>
    <w:rsid w:val="00A436E9"/>
    <w:rPr>
      <w:rFonts w:ascii="Times New Roman" w:hAnsi="Times New Roman" w:cs="Times New Roman"/>
      <w:b/>
      <w:bCs/>
      <w:spacing w:val="-20"/>
      <w:sz w:val="16"/>
      <w:szCs w:val="16"/>
    </w:rPr>
  </w:style>
  <w:style w:type="character" w:customStyle="1" w:styleId="FontStyle17">
    <w:name w:val="Font Style17"/>
    <w:uiPriority w:val="99"/>
    <w:rsid w:val="00A436E9"/>
    <w:rPr>
      <w:rFonts w:ascii="Times New Roman" w:hAnsi="Times New Roman" w:cs="Times New Roman"/>
      <w:b/>
      <w:bCs/>
      <w:sz w:val="10"/>
      <w:szCs w:val="10"/>
    </w:rPr>
  </w:style>
  <w:style w:type="character" w:customStyle="1" w:styleId="in-widget">
    <w:name w:val="in-widget"/>
    <w:rsid w:val="00A436E9"/>
  </w:style>
  <w:style w:type="paragraph" w:customStyle="1" w:styleId="bodycopyindent">
    <w:name w:val="bodycopyindent"/>
    <w:basedOn w:val="Normal"/>
    <w:uiPriority w:val="99"/>
    <w:qFormat/>
    <w:rsid w:val="00A436E9"/>
    <w:pPr>
      <w:spacing w:before="100" w:beforeAutospacing="1" w:after="100" w:afterAutospacing="1" w:line="240" w:lineRule="auto"/>
    </w:pPr>
    <w:rPr>
      <w:rFonts w:eastAsia="Times New Roman"/>
    </w:rPr>
  </w:style>
  <w:style w:type="character" w:customStyle="1" w:styleId="copyright">
    <w:name w:val="copyright"/>
    <w:rsid w:val="00A436E9"/>
  </w:style>
  <w:style w:type="character" w:customStyle="1" w:styleId="spanstyle">
    <w:name w:val="spanstyle"/>
    <w:rsid w:val="00A436E9"/>
  </w:style>
  <w:style w:type="character" w:customStyle="1" w:styleId="ssl3">
    <w:name w:val="ss_l3"/>
    <w:rsid w:val="00A436E9"/>
  </w:style>
  <w:style w:type="character" w:customStyle="1" w:styleId="bold">
    <w:name w:val="bold"/>
    <w:rsid w:val="00A436E9"/>
  </w:style>
  <w:style w:type="paragraph" w:customStyle="1" w:styleId="StyleUnderlineChar11pt3">
    <w:name w:val="Style Underline Char + 11 pt3"/>
    <w:link w:val="StyleUnderlineChar11pt3Char"/>
    <w:qFormat/>
    <w:rsid w:val="00A436E9"/>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A436E9"/>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A436E9"/>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A436E9"/>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A436E9"/>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A436E9"/>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A436E9"/>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A436E9"/>
    <w:rPr>
      <w:rFonts w:ascii="Arial Narrow" w:eastAsia="Times New Roman" w:hAnsi="Arial Narrow"/>
      <w:b/>
      <w:bCs/>
      <w:szCs w:val="24"/>
      <w:u w:val="single"/>
    </w:rPr>
  </w:style>
  <w:style w:type="paragraph" w:customStyle="1" w:styleId="tussenkop">
    <w:name w:val="tussenkop"/>
    <w:basedOn w:val="Normal"/>
    <w:uiPriority w:val="99"/>
    <w:qFormat/>
    <w:rsid w:val="00A436E9"/>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A436E9"/>
    <w:pPr>
      <w:spacing w:after="0" w:line="240" w:lineRule="auto"/>
    </w:pPr>
    <w:rPr>
      <w:rFonts w:eastAsia="Times New Roman"/>
      <w:szCs w:val="20"/>
    </w:rPr>
  </w:style>
  <w:style w:type="character" w:customStyle="1" w:styleId="docnumbertitle">
    <w:name w:val="doc_number_title"/>
    <w:basedOn w:val="DefaultParagraphFont"/>
    <w:rsid w:val="00A436E9"/>
  </w:style>
  <w:style w:type="character" w:customStyle="1" w:styleId="HotRouteChar0">
    <w:name w:val="Hot Route Char"/>
    <w:link w:val="HotRoute0"/>
    <w:rsid w:val="00A436E9"/>
    <w:rPr>
      <w:rFonts w:ascii="Calibri" w:eastAsia="Calibri" w:hAnsi="Calibri"/>
      <w:color w:val="000000"/>
    </w:rPr>
  </w:style>
  <w:style w:type="paragraph" w:customStyle="1" w:styleId="Style6">
    <w:name w:val="Style6"/>
    <w:basedOn w:val="Normal"/>
    <w:link w:val="Style6Char"/>
    <w:autoRedefine/>
    <w:qFormat/>
    <w:rsid w:val="00A436E9"/>
    <w:pPr>
      <w:spacing w:after="0" w:line="240" w:lineRule="auto"/>
    </w:pPr>
    <w:rPr>
      <w:b/>
    </w:rPr>
  </w:style>
  <w:style w:type="character" w:customStyle="1" w:styleId="Style6Char">
    <w:name w:val="Style6 Char"/>
    <w:basedOn w:val="DefaultParagraphFont"/>
    <w:link w:val="Style6"/>
    <w:rsid w:val="00A436E9"/>
    <w:rPr>
      <w:rFonts w:ascii="Calibri" w:hAnsi="Calibri"/>
      <w:b/>
    </w:rPr>
  </w:style>
  <w:style w:type="paragraph" w:customStyle="1" w:styleId="Style11">
    <w:name w:val="Style11"/>
    <w:basedOn w:val="Normal"/>
    <w:link w:val="Style11Char"/>
    <w:qFormat/>
    <w:rsid w:val="00A436E9"/>
    <w:pPr>
      <w:spacing w:after="0" w:line="240" w:lineRule="auto"/>
    </w:pPr>
    <w:rPr>
      <w:rFonts w:eastAsia="Times New Roman"/>
      <w:b/>
      <w:szCs w:val="20"/>
      <w:u w:val="thick"/>
    </w:rPr>
  </w:style>
  <w:style w:type="character" w:customStyle="1" w:styleId="Style11Char">
    <w:name w:val="Style11 Char"/>
    <w:basedOn w:val="DefaultParagraphFont"/>
    <w:link w:val="Style11"/>
    <w:rsid w:val="00A436E9"/>
    <w:rPr>
      <w:rFonts w:ascii="Calibri" w:eastAsia="Times New Roman" w:hAnsi="Calibri"/>
      <w:b/>
      <w:szCs w:val="20"/>
      <w:u w:val="thick"/>
    </w:rPr>
  </w:style>
  <w:style w:type="paragraph" w:customStyle="1" w:styleId="Style12">
    <w:name w:val="Style12"/>
    <w:basedOn w:val="Normal"/>
    <w:link w:val="Style12Char"/>
    <w:qFormat/>
    <w:rsid w:val="00A436E9"/>
    <w:pPr>
      <w:spacing w:after="0" w:line="240" w:lineRule="auto"/>
    </w:pPr>
    <w:rPr>
      <w:rFonts w:eastAsia="Times New Roman"/>
      <w:b/>
      <w:u w:val="thick"/>
    </w:rPr>
  </w:style>
  <w:style w:type="character" w:customStyle="1" w:styleId="Style12Char">
    <w:name w:val="Style12 Char"/>
    <w:basedOn w:val="DefaultParagraphFont"/>
    <w:link w:val="Style12"/>
    <w:rsid w:val="00A436E9"/>
    <w:rPr>
      <w:rFonts w:ascii="Calibri" w:eastAsia="Times New Roman" w:hAnsi="Calibri"/>
      <w:b/>
      <w:u w:val="thick"/>
    </w:rPr>
  </w:style>
  <w:style w:type="character" w:customStyle="1" w:styleId="StyleUnderlineChar9pt">
    <w:name w:val="Style Underline Char + 9 pt"/>
    <w:basedOn w:val="DefaultParagraphFont"/>
    <w:rsid w:val="00A436E9"/>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A436E9"/>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A436E9"/>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A436E9"/>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436E9"/>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A436E9"/>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436E9"/>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A436E9"/>
    <w:rPr>
      <w:b w:val="0"/>
      <w:bCs w:val="0"/>
      <w:sz w:val="22"/>
      <w:u w:val="single"/>
      <w:bdr w:val="none" w:sz="0" w:space="0" w:color="auto"/>
    </w:rPr>
  </w:style>
  <w:style w:type="character" w:customStyle="1" w:styleId="pmterms1">
    <w:name w:val="pmterms1"/>
    <w:rsid w:val="00A436E9"/>
  </w:style>
  <w:style w:type="character" w:customStyle="1" w:styleId="title1">
    <w:name w:val="title1"/>
    <w:basedOn w:val="DefaultParagraphFont"/>
    <w:rsid w:val="00A436E9"/>
  </w:style>
  <w:style w:type="paragraph" w:customStyle="1" w:styleId="Cardd">
    <w:name w:val="Cardd"/>
    <w:basedOn w:val="Normal"/>
    <w:uiPriority w:val="4"/>
    <w:qFormat/>
    <w:rsid w:val="00A436E9"/>
    <w:pPr>
      <w:spacing w:after="0" w:line="240" w:lineRule="auto"/>
      <w:ind w:left="288" w:right="288"/>
    </w:pPr>
  </w:style>
  <w:style w:type="character" w:customStyle="1" w:styleId="2">
    <w:name w:val="2"/>
    <w:rsid w:val="00A436E9"/>
    <w:rPr>
      <w:rFonts w:cs="Arial"/>
      <w:bCs/>
      <w:sz w:val="20"/>
      <w:u w:val="single"/>
      <w:lang w:val="en-US" w:eastAsia="en-US" w:bidi="ar-SA"/>
    </w:rPr>
  </w:style>
  <w:style w:type="paragraph" w:customStyle="1" w:styleId="MinimizedText">
    <w:name w:val="Minimized Text"/>
    <w:link w:val="MinimizedTextChar"/>
    <w:qFormat/>
    <w:rsid w:val="00A436E9"/>
    <w:rPr>
      <w:sz w:val="16"/>
    </w:rPr>
  </w:style>
  <w:style w:type="character" w:customStyle="1" w:styleId="MinimizedTextChar">
    <w:name w:val="Minimized Text Char"/>
    <w:link w:val="MinimizedText"/>
    <w:rsid w:val="00A436E9"/>
    <w:rPr>
      <w:sz w:val="16"/>
    </w:rPr>
  </w:style>
  <w:style w:type="paragraph" w:customStyle="1" w:styleId="StyleMinimizedText11pt">
    <w:name w:val="Style Minimized Text + 11 pt"/>
    <w:basedOn w:val="MinimizedText"/>
    <w:link w:val="StyleMinimizedText11ptChar"/>
    <w:qFormat/>
    <w:rsid w:val="00A436E9"/>
    <w:rPr>
      <w:sz w:val="20"/>
    </w:rPr>
  </w:style>
  <w:style w:type="character" w:customStyle="1" w:styleId="StyleMinimizedText11ptChar">
    <w:name w:val="Style Minimized Text + 11 pt Char"/>
    <w:basedOn w:val="MinimizedTextChar"/>
    <w:link w:val="StyleMinimizedText11pt"/>
    <w:rsid w:val="00A436E9"/>
    <w:rPr>
      <w:sz w:val="20"/>
    </w:rPr>
  </w:style>
  <w:style w:type="character" w:customStyle="1" w:styleId="SubtitleChar1">
    <w:name w:val="Subtitle Char1"/>
    <w:aliases w:val="Underlined card text Char1"/>
    <w:basedOn w:val="DefaultParagraphFont"/>
    <w:rsid w:val="00A436E9"/>
    <w:rPr>
      <w:rFonts w:eastAsiaTheme="minorEastAsia"/>
      <w:color w:val="5A5A5A" w:themeColor="text1" w:themeTint="A5"/>
      <w:spacing w:val="15"/>
    </w:rPr>
  </w:style>
  <w:style w:type="character" w:customStyle="1" w:styleId="Style11ptBoldUnderline">
    <w:name w:val="Style 11 pt Bold Underline"/>
    <w:rsid w:val="00A436E9"/>
    <w:rPr>
      <w:b/>
      <w:bCs/>
      <w:sz w:val="20"/>
      <w:u w:val="single"/>
    </w:rPr>
  </w:style>
  <w:style w:type="character" w:customStyle="1" w:styleId="erasure">
    <w:name w:val="erasure"/>
    <w:rsid w:val="00A436E9"/>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A436E9"/>
    <w:rPr>
      <w:rFonts w:ascii="Georgia" w:hAnsi="Georgia" w:cs="Verdana"/>
      <w:u w:val="single"/>
    </w:rPr>
  </w:style>
  <w:style w:type="paragraph" w:customStyle="1" w:styleId="Debate-EmphasizedText-F5">
    <w:name w:val="Debate- Emphasized Text- F5"/>
    <w:basedOn w:val="Normal"/>
    <w:link w:val="Debate-EmphasizedText-F5Char"/>
    <w:qFormat/>
    <w:rsid w:val="00A436E9"/>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A436E9"/>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A436E9"/>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A436E9"/>
    <w:pPr>
      <w:spacing w:after="0" w:line="240" w:lineRule="auto"/>
      <w:jc w:val="both"/>
    </w:pPr>
    <w:rPr>
      <w:rFonts w:eastAsia="Calibri"/>
      <w:kern w:val="2"/>
      <w:sz w:val="14"/>
      <w:szCs w:val="14"/>
      <w:lang w:eastAsia="zh-TW"/>
    </w:rPr>
  </w:style>
  <w:style w:type="character" w:customStyle="1" w:styleId="CardT1Char">
    <w:name w:val="CardT1 Char"/>
    <w:link w:val="CardT1"/>
    <w:rsid w:val="00A436E9"/>
    <w:rPr>
      <w:rFonts w:ascii="Calibri" w:eastAsia="Calibri" w:hAnsi="Calibri"/>
      <w:kern w:val="2"/>
      <w:sz w:val="14"/>
      <w:szCs w:val="14"/>
      <w:lang w:eastAsia="zh-TW"/>
    </w:rPr>
  </w:style>
  <w:style w:type="character" w:customStyle="1" w:styleId="CardCite1">
    <w:name w:val="CardCite1"/>
    <w:qFormat/>
    <w:rsid w:val="00A436E9"/>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A436E9"/>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A436E9"/>
    <w:rPr>
      <w:rFonts w:ascii="Calibri" w:eastAsia="Times New Roman" w:hAnsi="Calibri"/>
      <w:szCs w:val="20"/>
    </w:rPr>
  </w:style>
  <w:style w:type="character" w:customStyle="1" w:styleId="CardIndentedChar">
    <w:name w:val="Card (Indented) Char"/>
    <w:basedOn w:val="DefaultParagraphFont"/>
    <w:link w:val="CardIndented"/>
    <w:rsid w:val="00A436E9"/>
    <w:rPr>
      <w:rFonts w:ascii="Calibri" w:hAnsi="Calibri"/>
    </w:rPr>
  </w:style>
  <w:style w:type="character" w:customStyle="1" w:styleId="StyleUnderline3">
    <w:name w:val="Style Underline3"/>
    <w:basedOn w:val="DefaultParagraphFont"/>
    <w:rsid w:val="00A436E9"/>
    <w:rPr>
      <w:u w:val="single"/>
    </w:rPr>
  </w:style>
  <w:style w:type="character" w:customStyle="1" w:styleId="addmd">
    <w:name w:val="addmd"/>
    <w:basedOn w:val="DefaultParagraphFont"/>
    <w:rsid w:val="00A436E9"/>
  </w:style>
  <w:style w:type="character" w:customStyle="1" w:styleId="MinimizeChar">
    <w:name w:val="Minimize Char"/>
    <w:basedOn w:val="cardChar"/>
    <w:locked/>
    <w:rsid w:val="00A436E9"/>
    <w:rPr>
      <w:rFonts w:ascii="Calibri" w:eastAsiaTheme="minorHAnsi" w:hAnsi="Calibri" w:cs="Calibri"/>
      <w:sz w:val="24"/>
      <w:lang w:eastAsia="en-US"/>
    </w:rPr>
  </w:style>
  <w:style w:type="character" w:customStyle="1" w:styleId="StyleUnderline4">
    <w:name w:val="Style Underline4"/>
    <w:basedOn w:val="DefaultParagraphFont"/>
    <w:rsid w:val="00A436E9"/>
    <w:rPr>
      <w:u w:val="single"/>
    </w:rPr>
  </w:style>
  <w:style w:type="character" w:customStyle="1" w:styleId="Heading6Char1">
    <w:name w:val="Heading 6 Char1"/>
    <w:aliases w:val="Title (no index) Char1"/>
    <w:basedOn w:val="DefaultParagraphFont"/>
    <w:uiPriority w:val="9"/>
    <w:semiHidden/>
    <w:rsid w:val="00A436E9"/>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A436E9"/>
    <w:rPr>
      <w:rFonts w:ascii="Times New Roman" w:hAnsi="Times New Roman" w:cs="Times New Roman"/>
      <w:sz w:val="20"/>
      <w:szCs w:val="20"/>
    </w:rPr>
  </w:style>
  <w:style w:type="character" w:customStyle="1" w:styleId="HTMLPreformattedChar1">
    <w:name w:val="HTML Preformatted Char1"/>
    <w:basedOn w:val="DefaultParagraphFont"/>
    <w:uiPriority w:val="99"/>
    <w:rsid w:val="00A436E9"/>
    <w:rPr>
      <w:rFonts w:ascii="Consolas" w:hAnsi="Consolas" w:cs="Consolas" w:hint="default"/>
      <w:sz w:val="20"/>
      <w:szCs w:val="20"/>
    </w:rPr>
  </w:style>
  <w:style w:type="character" w:customStyle="1" w:styleId="MacroTextChar1">
    <w:name w:val="Macro Text Char1"/>
    <w:basedOn w:val="DefaultParagraphFont"/>
    <w:semiHidden/>
    <w:rsid w:val="00A436E9"/>
    <w:rPr>
      <w:rFonts w:ascii="Consolas" w:hAnsi="Consolas" w:cs="Consolas"/>
      <w:sz w:val="20"/>
      <w:szCs w:val="20"/>
    </w:rPr>
  </w:style>
  <w:style w:type="character" w:customStyle="1" w:styleId="BodyTextIndentChar1">
    <w:name w:val="Body Text Indent Char1"/>
    <w:basedOn w:val="DefaultParagraphFont"/>
    <w:uiPriority w:val="99"/>
    <w:rsid w:val="00A436E9"/>
    <w:rPr>
      <w:rFonts w:ascii="Times New Roman" w:hAnsi="Times New Roman" w:cs="Times New Roman"/>
    </w:rPr>
  </w:style>
  <w:style w:type="character" w:customStyle="1" w:styleId="BodyText2Char1">
    <w:name w:val="Body Text 2 Char1"/>
    <w:basedOn w:val="DefaultParagraphFont"/>
    <w:rsid w:val="00A436E9"/>
    <w:rPr>
      <w:rFonts w:ascii="Times New Roman" w:hAnsi="Times New Roman" w:cs="Times New Roman"/>
    </w:rPr>
  </w:style>
  <w:style w:type="character" w:customStyle="1" w:styleId="BodyText3Char1">
    <w:name w:val="Body Text 3 Char1"/>
    <w:basedOn w:val="DefaultParagraphFont"/>
    <w:rsid w:val="00A436E9"/>
    <w:rPr>
      <w:rFonts w:ascii="Times New Roman" w:hAnsi="Times New Roman" w:cs="Times New Roman"/>
      <w:sz w:val="16"/>
      <w:szCs w:val="16"/>
    </w:rPr>
  </w:style>
  <w:style w:type="character" w:customStyle="1" w:styleId="PlainTextChar1">
    <w:name w:val="Plain Text Char1"/>
    <w:basedOn w:val="DefaultParagraphFont"/>
    <w:rsid w:val="00A436E9"/>
    <w:rPr>
      <w:rFonts w:ascii="Consolas" w:hAnsi="Consolas" w:cs="Consolas"/>
      <w:sz w:val="21"/>
      <w:szCs w:val="21"/>
    </w:rPr>
  </w:style>
  <w:style w:type="paragraph" w:customStyle="1" w:styleId="Tagline0">
    <w:name w:val="Tagline"/>
    <w:basedOn w:val="Normal"/>
    <w:link w:val="TaglineChar"/>
    <w:qFormat/>
    <w:rsid w:val="00A436E9"/>
    <w:pPr>
      <w:spacing w:after="0" w:line="256" w:lineRule="auto"/>
    </w:pPr>
    <w:rPr>
      <w:b/>
    </w:rPr>
  </w:style>
  <w:style w:type="character" w:customStyle="1" w:styleId="FontStyle39">
    <w:name w:val="Font Style39"/>
    <w:uiPriority w:val="99"/>
    <w:rsid w:val="00A436E9"/>
    <w:rPr>
      <w:rFonts w:ascii="Constantia" w:hAnsi="Constantia" w:cs="Constantia"/>
      <w:b/>
      <w:bCs/>
      <w:sz w:val="18"/>
      <w:szCs w:val="18"/>
    </w:rPr>
  </w:style>
  <w:style w:type="character" w:customStyle="1" w:styleId="hidden">
    <w:name w:val="hidden"/>
    <w:basedOn w:val="DefaultParagraphFont"/>
    <w:rsid w:val="00A436E9"/>
  </w:style>
  <w:style w:type="paragraph" w:customStyle="1" w:styleId="StyleHeading3BlockLatinBodyCalibri">
    <w:name w:val="Style Heading 3Block + (Latin) +Body (Calibri)"/>
    <w:basedOn w:val="Heading3"/>
    <w:rsid w:val="00A436E9"/>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A436E9"/>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A436E9"/>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A436E9"/>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A436E9"/>
    <w:rPr>
      <w:rFonts w:ascii="Garamond" w:hAnsi="Garamond"/>
      <w:iCs/>
      <w:color w:val="auto"/>
      <w:spacing w:val="0"/>
      <w:sz w:val="22"/>
      <w:u w:val="single"/>
      <w:bdr w:val="none" w:sz="0" w:space="0" w:color="auto"/>
    </w:rPr>
  </w:style>
  <w:style w:type="character" w:customStyle="1" w:styleId="arial11">
    <w:name w:val="arial_11"/>
    <w:basedOn w:val="DefaultParagraphFont"/>
    <w:rsid w:val="00A436E9"/>
  </w:style>
  <w:style w:type="character" w:customStyle="1" w:styleId="dropcap">
    <w:name w:val="dropcap"/>
    <w:basedOn w:val="DefaultParagraphFont"/>
    <w:rsid w:val="00A436E9"/>
  </w:style>
  <w:style w:type="character" w:customStyle="1" w:styleId="articleauthor">
    <w:name w:val="articleauthor"/>
    <w:basedOn w:val="DefaultParagraphFont"/>
    <w:rsid w:val="00A436E9"/>
  </w:style>
  <w:style w:type="character" w:customStyle="1" w:styleId="article-date">
    <w:name w:val="article-date"/>
    <w:basedOn w:val="DefaultParagraphFont"/>
    <w:rsid w:val="00A436E9"/>
  </w:style>
  <w:style w:type="paragraph" w:customStyle="1" w:styleId="bodytext4">
    <w:name w:val="bodytext"/>
    <w:basedOn w:val="Normal"/>
    <w:qFormat/>
    <w:rsid w:val="00A436E9"/>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A436E9"/>
  </w:style>
  <w:style w:type="character" w:customStyle="1" w:styleId="bodysubtoc">
    <w:name w:val="bodysubtoc"/>
    <w:basedOn w:val="DefaultParagraphFont"/>
    <w:rsid w:val="00A436E9"/>
  </w:style>
  <w:style w:type="character" w:customStyle="1" w:styleId="lefttitlesmaller">
    <w:name w:val="lefttitlesmaller"/>
    <w:basedOn w:val="DefaultParagraphFont"/>
    <w:rsid w:val="00A436E9"/>
  </w:style>
  <w:style w:type="character" w:customStyle="1" w:styleId="mb">
    <w:name w:val="mb"/>
    <w:basedOn w:val="DefaultParagraphFont"/>
    <w:rsid w:val="00A436E9"/>
  </w:style>
  <w:style w:type="character" w:customStyle="1" w:styleId="fn">
    <w:name w:val="fn"/>
    <w:basedOn w:val="DefaultParagraphFont"/>
    <w:rsid w:val="00A436E9"/>
  </w:style>
  <w:style w:type="character" w:customStyle="1" w:styleId="smallcaps">
    <w:name w:val="smallcaps"/>
    <w:basedOn w:val="DefaultParagraphFont"/>
    <w:rsid w:val="00A436E9"/>
  </w:style>
  <w:style w:type="character" w:customStyle="1" w:styleId="field-content">
    <w:name w:val="field-content"/>
    <w:basedOn w:val="DefaultParagraphFont"/>
    <w:rsid w:val="00A436E9"/>
  </w:style>
  <w:style w:type="character" w:customStyle="1" w:styleId="submitted">
    <w:name w:val="submitted"/>
    <w:basedOn w:val="DefaultParagraphFont"/>
    <w:rsid w:val="00A436E9"/>
  </w:style>
  <w:style w:type="character" w:customStyle="1" w:styleId="submitted-date">
    <w:name w:val="submitted-date"/>
    <w:basedOn w:val="DefaultParagraphFont"/>
    <w:rsid w:val="00A436E9"/>
  </w:style>
  <w:style w:type="character" w:customStyle="1" w:styleId="submitted-time">
    <w:name w:val="submitted-time"/>
    <w:basedOn w:val="DefaultParagraphFont"/>
    <w:rsid w:val="00A436E9"/>
  </w:style>
  <w:style w:type="paragraph" w:customStyle="1" w:styleId="date-comments">
    <w:name w:val="date-comments"/>
    <w:basedOn w:val="Normal"/>
    <w:uiPriority w:val="99"/>
    <w:qFormat/>
    <w:rsid w:val="00A436E9"/>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A436E9"/>
    <w:pPr>
      <w:spacing w:line="181" w:lineRule="atLeast"/>
    </w:pPr>
    <w:rPr>
      <w:rFonts w:ascii="Sabon LT Std" w:eastAsia="MS Mincho" w:hAnsi="Sabon LT Std"/>
      <w:color w:val="auto"/>
      <w:sz w:val="22"/>
    </w:rPr>
  </w:style>
  <w:style w:type="character" w:customStyle="1" w:styleId="A2">
    <w:name w:val="A2"/>
    <w:uiPriority w:val="99"/>
    <w:rsid w:val="00A436E9"/>
    <w:rPr>
      <w:rFonts w:cs="Sabon LT Std"/>
      <w:color w:val="000000"/>
      <w:sz w:val="15"/>
      <w:szCs w:val="15"/>
    </w:rPr>
  </w:style>
  <w:style w:type="paragraph" w:customStyle="1" w:styleId="Pa15">
    <w:name w:val="Pa15"/>
    <w:basedOn w:val="Default"/>
    <w:next w:val="Default"/>
    <w:uiPriority w:val="99"/>
    <w:qFormat/>
    <w:rsid w:val="00A436E9"/>
    <w:pPr>
      <w:spacing w:line="241" w:lineRule="atLeast"/>
    </w:pPr>
    <w:rPr>
      <w:rFonts w:ascii="Sabon LT Std" w:eastAsia="MS Mincho" w:hAnsi="Sabon LT Std"/>
      <w:color w:val="auto"/>
      <w:sz w:val="22"/>
    </w:rPr>
  </w:style>
  <w:style w:type="character" w:customStyle="1" w:styleId="searchword">
    <w:name w:val="searchword"/>
    <w:basedOn w:val="DefaultParagraphFont"/>
    <w:rsid w:val="00A436E9"/>
  </w:style>
  <w:style w:type="character" w:customStyle="1" w:styleId="meta-prep">
    <w:name w:val="meta-prep"/>
    <w:basedOn w:val="DefaultParagraphFont"/>
    <w:rsid w:val="00A436E9"/>
  </w:style>
  <w:style w:type="character" w:customStyle="1" w:styleId="entry-date">
    <w:name w:val="entry-date"/>
    <w:basedOn w:val="DefaultParagraphFont"/>
    <w:rsid w:val="00A436E9"/>
  </w:style>
  <w:style w:type="paragraph" w:customStyle="1" w:styleId="Header10">
    <w:name w:val="Header1"/>
    <w:aliases w:val="Header Char Char Char Char Char Char Char Cha,Char Char Char Cha"/>
    <w:basedOn w:val="Normal"/>
    <w:qFormat/>
    <w:rsid w:val="00A436E9"/>
    <w:pPr>
      <w:spacing w:before="100" w:beforeAutospacing="1" w:after="100" w:afterAutospacing="1" w:line="240" w:lineRule="auto"/>
    </w:pPr>
    <w:rPr>
      <w:rFonts w:eastAsia="Times New Roman"/>
    </w:rPr>
  </w:style>
  <w:style w:type="character" w:customStyle="1" w:styleId="Date1">
    <w:name w:val="Date1"/>
    <w:basedOn w:val="DefaultParagraphFont"/>
    <w:rsid w:val="00A436E9"/>
  </w:style>
  <w:style w:type="character" w:customStyle="1" w:styleId="CiteReal">
    <w:name w:val="CiteReal"/>
    <w:uiPriority w:val="1"/>
    <w:qFormat/>
    <w:rsid w:val="00A436E9"/>
    <w:rPr>
      <w:rFonts w:ascii="Arial" w:hAnsi="Arial"/>
      <w:b/>
      <w:sz w:val="24"/>
      <w:u w:val="single"/>
    </w:rPr>
  </w:style>
  <w:style w:type="character" w:customStyle="1" w:styleId="articletitle">
    <w:name w:val="articletitle"/>
    <w:rsid w:val="00A436E9"/>
    <w:rPr>
      <w:rFonts w:cs="Times New Roman"/>
    </w:rPr>
  </w:style>
  <w:style w:type="character" w:customStyle="1" w:styleId="6pointChar">
    <w:name w:val="6 point Char"/>
    <w:rsid w:val="00A436E9"/>
    <w:rPr>
      <w:rFonts w:cs="Times New Roman"/>
      <w:sz w:val="12"/>
      <w:lang w:val="en-US" w:eastAsia="en-US"/>
    </w:rPr>
  </w:style>
  <w:style w:type="character" w:customStyle="1" w:styleId="StyleThickunderline">
    <w:name w:val="Style Thick underline"/>
    <w:qFormat/>
    <w:rsid w:val="00A436E9"/>
    <w:rPr>
      <w:u w:val="thick"/>
    </w:rPr>
  </w:style>
  <w:style w:type="character" w:customStyle="1" w:styleId="UnderlineTextChar">
    <w:name w:val="Underline Text Char"/>
    <w:link w:val="UnderlineText"/>
    <w:rsid w:val="00A436E9"/>
    <w:rPr>
      <w:u w:val="single"/>
    </w:rPr>
  </w:style>
  <w:style w:type="character" w:customStyle="1" w:styleId="SmallText0">
    <w:name w:val="SmallText"/>
    <w:rsid w:val="00A436E9"/>
    <w:rPr>
      <w:color w:val="000000"/>
    </w:rPr>
  </w:style>
  <w:style w:type="paragraph" w:customStyle="1" w:styleId="HeadingsBase">
    <w:name w:val="Headings Base"/>
    <w:basedOn w:val="Normal"/>
    <w:link w:val="HeadingsBaseChar"/>
    <w:qFormat/>
    <w:rsid w:val="00A436E9"/>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A436E9"/>
    <w:rPr>
      <w:rFonts w:ascii="Calibri" w:eastAsia="Times New Roman" w:hAnsi="Calibri"/>
      <w:b/>
      <w:kern w:val="32"/>
      <w:sz w:val="32"/>
      <w:szCs w:val="20"/>
    </w:rPr>
  </w:style>
  <w:style w:type="character" w:customStyle="1" w:styleId="underline3">
    <w:name w:val="underline3"/>
    <w:basedOn w:val="underline20"/>
    <w:rsid w:val="00A436E9"/>
    <w:rPr>
      <w:u w:val="single"/>
      <w:bdr w:val="none" w:sz="0" w:space="0" w:color="auto"/>
      <w:shd w:val="clear" w:color="auto" w:fill="FFFF00"/>
    </w:rPr>
  </w:style>
  <w:style w:type="paragraph" w:customStyle="1" w:styleId="HeadingFake">
    <w:name w:val="Heading Fake"/>
    <w:basedOn w:val="Heading3"/>
    <w:qFormat/>
    <w:rsid w:val="00A436E9"/>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A436E9"/>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A436E9"/>
  </w:style>
  <w:style w:type="paragraph" w:customStyle="1" w:styleId="SchoolWorksCited">
    <w:name w:val="School Works Cited"/>
    <w:basedOn w:val="SchoolPaper"/>
    <w:qFormat/>
    <w:rsid w:val="00A436E9"/>
  </w:style>
  <w:style w:type="paragraph" w:customStyle="1" w:styleId="BlockQuote">
    <w:name w:val="Block Quote"/>
    <w:basedOn w:val="Normal"/>
    <w:qFormat/>
    <w:rsid w:val="00A436E9"/>
    <w:pPr>
      <w:spacing w:after="0" w:line="240" w:lineRule="auto"/>
      <w:ind w:left="720" w:right="720"/>
    </w:pPr>
    <w:rPr>
      <w:rFonts w:eastAsia="Times New Roman"/>
      <w:kern w:val="32"/>
      <w:szCs w:val="20"/>
    </w:rPr>
  </w:style>
  <w:style w:type="character" w:customStyle="1" w:styleId="menu">
    <w:name w:val="menu"/>
    <w:basedOn w:val="DefaultParagraphFont"/>
    <w:rsid w:val="00A436E9"/>
  </w:style>
  <w:style w:type="paragraph" w:customStyle="1" w:styleId="PaperBody">
    <w:name w:val="Paper Body"/>
    <w:basedOn w:val="Normal"/>
    <w:qFormat/>
    <w:rsid w:val="00A436E9"/>
    <w:pPr>
      <w:spacing w:after="0" w:line="480" w:lineRule="auto"/>
      <w:ind w:firstLine="720"/>
    </w:pPr>
    <w:rPr>
      <w:rFonts w:eastAsia="Times New Roman"/>
      <w:kern w:val="32"/>
    </w:rPr>
  </w:style>
  <w:style w:type="paragraph" w:customStyle="1" w:styleId="PaperCitation">
    <w:name w:val="Paper Citation"/>
    <w:basedOn w:val="Normal"/>
    <w:qFormat/>
    <w:rsid w:val="00A436E9"/>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A436E9"/>
    <w:rPr>
      <w:rFonts w:ascii="Calibri" w:eastAsia="Calibri" w:hAnsi="Calibri"/>
      <w:b/>
      <w:bCs/>
      <w:color w:val="000000"/>
      <w:sz w:val="32"/>
      <w:u w:val="single"/>
    </w:rPr>
  </w:style>
  <w:style w:type="paragraph" w:customStyle="1" w:styleId="WW-Default">
    <w:name w:val="WW-Default"/>
    <w:qFormat/>
    <w:rsid w:val="00A436E9"/>
    <w:pPr>
      <w:suppressAutoHyphens/>
      <w:spacing w:after="0" w:line="240" w:lineRule="auto"/>
    </w:pPr>
    <w:rPr>
      <w:rFonts w:ascii="Georgia" w:eastAsia="Calibri" w:hAnsi="Georgia" w:cs="Calibri"/>
      <w:lang w:eastAsia="ar-SA"/>
    </w:rPr>
  </w:style>
  <w:style w:type="paragraph" w:customStyle="1" w:styleId="Standard">
    <w:name w:val="Standard"/>
    <w:qFormat/>
    <w:rsid w:val="00A436E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A436E9"/>
  </w:style>
  <w:style w:type="character" w:customStyle="1" w:styleId="A-Underlining">
    <w:name w:val="A-Underlining"/>
    <w:basedOn w:val="DefaultParagraphFont"/>
    <w:rsid w:val="00A436E9"/>
    <w:rPr>
      <w:rFonts w:ascii="Garamond" w:hAnsi="Garamond"/>
      <w:color w:val="auto"/>
      <w:sz w:val="24"/>
      <w:u w:val="single"/>
    </w:rPr>
  </w:style>
  <w:style w:type="paragraph" w:customStyle="1" w:styleId="B-TagCite">
    <w:name w:val="B-TagCite"/>
    <w:qFormat/>
    <w:rsid w:val="00A436E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A436E9"/>
    <w:rPr>
      <w:rFonts w:ascii="Times New Roman" w:eastAsia="Times New Roman" w:hAnsi="Times New Roman" w:cs="Times New Roman"/>
      <w:b/>
      <w:szCs w:val="20"/>
    </w:rPr>
  </w:style>
  <w:style w:type="character" w:customStyle="1" w:styleId="StyleUnderlineBold">
    <w:name w:val="Style Underline + Bold"/>
    <w:rsid w:val="00A436E9"/>
    <w:rPr>
      <w:b/>
      <w:bCs/>
      <w:u w:val="single"/>
    </w:rPr>
  </w:style>
  <w:style w:type="character" w:customStyle="1" w:styleId="smallChar">
    <w:name w:val="small Char"/>
    <w:rsid w:val="00A436E9"/>
    <w:rPr>
      <w:rFonts w:eastAsia="Calibri"/>
      <w:sz w:val="16"/>
      <w:szCs w:val="22"/>
      <w:lang w:val="en-US" w:eastAsia="en-US" w:bidi="ar-SA"/>
    </w:rPr>
  </w:style>
  <w:style w:type="character" w:customStyle="1" w:styleId="Underline-Highlighted">
    <w:name w:val="Underline-Highlighted"/>
    <w:uiPriority w:val="1"/>
    <w:qFormat/>
    <w:rsid w:val="00A436E9"/>
    <w:rPr>
      <w:rFonts w:ascii="Cambria" w:hAnsi="Cambria"/>
      <w:sz w:val="24"/>
      <w:u w:val="single"/>
      <w:bdr w:val="none" w:sz="0" w:space="0" w:color="auto"/>
      <w:shd w:val="clear" w:color="auto" w:fill="99FF66"/>
    </w:rPr>
  </w:style>
  <w:style w:type="character" w:customStyle="1" w:styleId="newsmain">
    <w:name w:val="news_main"/>
    <w:basedOn w:val="DefaultParagraphFont"/>
    <w:rsid w:val="00A436E9"/>
  </w:style>
  <w:style w:type="character" w:customStyle="1" w:styleId="UnderlinedTextCharChar">
    <w:name w:val="Underlined Text Char Char"/>
    <w:basedOn w:val="DefaultParagraphFont"/>
    <w:rsid w:val="00A436E9"/>
    <w:rPr>
      <w:rFonts w:cs="Arial"/>
      <w:bCs/>
      <w:noProof w:val="0"/>
      <w:szCs w:val="26"/>
      <w:u w:val="single"/>
      <w:lang w:val="en-US" w:eastAsia="en-US" w:bidi="ar-SA"/>
    </w:rPr>
  </w:style>
  <w:style w:type="character" w:customStyle="1" w:styleId="il">
    <w:name w:val="il"/>
    <w:rsid w:val="00A436E9"/>
  </w:style>
  <w:style w:type="character" w:customStyle="1" w:styleId="BodyText10">
    <w:name w:val="Body Text1"/>
    <w:rsid w:val="00A436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A436E9"/>
  </w:style>
  <w:style w:type="paragraph" w:customStyle="1" w:styleId="10ptfont">
    <w:name w:val="10pt font"/>
    <w:basedOn w:val="Normal"/>
    <w:link w:val="10ptfontChar"/>
    <w:autoRedefine/>
    <w:rsid w:val="00A436E9"/>
    <w:pPr>
      <w:spacing w:after="0" w:line="240" w:lineRule="auto"/>
    </w:pPr>
    <w:rPr>
      <w:rFonts w:eastAsia="Times New Roman"/>
      <w:sz w:val="20"/>
    </w:rPr>
  </w:style>
  <w:style w:type="character" w:customStyle="1" w:styleId="10ptfontChar">
    <w:name w:val="10pt font Char"/>
    <w:link w:val="10ptfont"/>
    <w:rsid w:val="00A436E9"/>
    <w:rPr>
      <w:rFonts w:ascii="Calibri" w:eastAsia="Times New Roman" w:hAnsi="Calibri"/>
      <w:sz w:val="20"/>
    </w:rPr>
  </w:style>
  <w:style w:type="character" w:customStyle="1" w:styleId="HIGHLIGHT0">
    <w:name w:val="HIGHLIGHT"/>
    <w:uiPriority w:val="1"/>
    <w:rsid w:val="00A436E9"/>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A436E9"/>
    <w:rPr>
      <w:rFonts w:ascii="Georgia" w:eastAsia="Calibri" w:hAnsi="Georgia"/>
      <w:iCs/>
      <w:sz w:val="16"/>
    </w:rPr>
  </w:style>
  <w:style w:type="paragraph" w:customStyle="1" w:styleId="Shrink8">
    <w:name w:val="Shrink8"/>
    <w:basedOn w:val="Normal"/>
    <w:qFormat/>
    <w:rsid w:val="00A436E9"/>
    <w:pPr>
      <w:spacing w:after="0" w:line="240" w:lineRule="auto"/>
    </w:pPr>
    <w:rPr>
      <w:rFonts w:eastAsia="Cambria"/>
    </w:rPr>
  </w:style>
  <w:style w:type="character" w:customStyle="1" w:styleId="StyleUnderlineCharChar9pt">
    <w:name w:val="Style Underline Char Char + 9 pt"/>
    <w:rsid w:val="00A436E9"/>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A436E9"/>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A436E9"/>
    <w:pPr>
      <w:suppressAutoHyphens/>
      <w:spacing w:before="280" w:after="280" w:line="240" w:lineRule="auto"/>
    </w:pPr>
    <w:rPr>
      <w:color w:val="000000"/>
    </w:rPr>
  </w:style>
  <w:style w:type="character" w:customStyle="1" w:styleId="StyleIntenseReferenceGaramond">
    <w:name w:val="Style Intense Reference + Garamond"/>
    <w:rsid w:val="00A436E9"/>
    <w:rPr>
      <w:rFonts w:ascii="Garamond" w:hAnsi="Garamond"/>
      <w:bCs/>
      <w:color w:val="auto"/>
      <w:spacing w:val="5"/>
      <w:sz w:val="20"/>
      <w:u w:val="single"/>
    </w:rPr>
  </w:style>
  <w:style w:type="character" w:customStyle="1" w:styleId="StyleIntenseReferenceGaramondBold">
    <w:name w:val="Style Intense Reference + Garamond Bold"/>
    <w:rsid w:val="00A436E9"/>
    <w:rPr>
      <w:rFonts w:ascii="Garamond" w:hAnsi="Garamond"/>
      <w:b/>
      <w:bCs/>
      <w:color w:val="auto"/>
      <w:spacing w:val="5"/>
      <w:sz w:val="20"/>
      <w:u w:val="single"/>
    </w:rPr>
  </w:style>
  <w:style w:type="character" w:customStyle="1" w:styleId="detailtitle">
    <w:name w:val="detailtitle"/>
    <w:basedOn w:val="DefaultParagraphFont"/>
    <w:rsid w:val="00A436E9"/>
  </w:style>
  <w:style w:type="character" w:customStyle="1" w:styleId="a">
    <w:name w:val="a"/>
    <w:basedOn w:val="DefaultParagraphFont"/>
    <w:rsid w:val="00A436E9"/>
  </w:style>
  <w:style w:type="character" w:customStyle="1" w:styleId="newstime">
    <w:name w:val="newstime"/>
    <w:basedOn w:val="DefaultParagraphFont"/>
    <w:rsid w:val="00A436E9"/>
  </w:style>
  <w:style w:type="character" w:customStyle="1" w:styleId="IntenseReference1">
    <w:name w:val="Intense Reference1"/>
    <w:qFormat/>
    <w:rsid w:val="00A436E9"/>
    <w:rPr>
      <w:rFonts w:ascii="Arial" w:hAnsi="Arial"/>
      <w:bCs/>
      <w:color w:val="auto"/>
      <w:spacing w:val="5"/>
      <w:sz w:val="20"/>
      <w:u w:val="thick"/>
    </w:rPr>
  </w:style>
  <w:style w:type="character" w:customStyle="1" w:styleId="TagChar3">
    <w:name w:val="Tag Char3"/>
    <w:rsid w:val="00A436E9"/>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A436E9"/>
    <w:rPr>
      <w:rFonts w:ascii="Garamond" w:hAnsi="Garamond"/>
      <w:b/>
      <w:sz w:val="24"/>
      <w:szCs w:val="26"/>
      <w:bdr w:val="none" w:sz="0" w:space="0" w:color="auto"/>
      <w:shd w:val="clear" w:color="auto" w:fill="FFFF00"/>
    </w:rPr>
  </w:style>
  <w:style w:type="character" w:customStyle="1" w:styleId="texto1">
    <w:name w:val="texto1"/>
    <w:basedOn w:val="DefaultParagraphFont"/>
    <w:rsid w:val="00A436E9"/>
  </w:style>
  <w:style w:type="character" w:customStyle="1" w:styleId="ilad1">
    <w:name w:val="il_ad1"/>
    <w:rsid w:val="00A436E9"/>
    <w:rPr>
      <w:vanish/>
      <w:webHidden w:val="0"/>
      <w:color w:val="000000"/>
      <w:u w:val="single"/>
      <w:specVanish/>
    </w:rPr>
  </w:style>
  <w:style w:type="character" w:customStyle="1" w:styleId="ThickUnderlineCharChar">
    <w:name w:val="Thick Underline Char Char"/>
    <w:rsid w:val="00A436E9"/>
    <w:rPr>
      <w:sz w:val="24"/>
      <w:szCs w:val="24"/>
      <w:u w:val="thick"/>
      <w:lang w:val="en-US" w:eastAsia="en-US" w:bidi="ar-SA"/>
    </w:rPr>
  </w:style>
  <w:style w:type="character" w:customStyle="1" w:styleId="Underline21">
    <w:name w:val="Underline 2"/>
    <w:basedOn w:val="DefaultParagraphFont"/>
    <w:uiPriority w:val="1"/>
    <w:qFormat/>
    <w:rsid w:val="00A436E9"/>
    <w:rPr>
      <w:b/>
      <w:u w:val="single"/>
    </w:rPr>
  </w:style>
  <w:style w:type="paragraph" w:customStyle="1" w:styleId="first">
    <w:name w:val="first"/>
    <w:basedOn w:val="Normal"/>
    <w:qFormat/>
    <w:rsid w:val="00A436E9"/>
    <w:pPr>
      <w:spacing w:before="100" w:beforeAutospacing="1" w:after="100" w:afterAutospacing="1" w:line="240" w:lineRule="auto"/>
    </w:pPr>
    <w:rPr>
      <w:rFonts w:eastAsia="Times New Roman"/>
      <w:sz w:val="24"/>
    </w:rPr>
  </w:style>
  <w:style w:type="character" w:customStyle="1" w:styleId="tx">
    <w:name w:val="tx"/>
    <w:basedOn w:val="DefaultParagraphFont"/>
    <w:rsid w:val="00A436E9"/>
  </w:style>
  <w:style w:type="character" w:customStyle="1" w:styleId="oneclick-link">
    <w:name w:val="oneclick-link"/>
    <w:basedOn w:val="DefaultParagraphFont"/>
    <w:rsid w:val="00A436E9"/>
  </w:style>
  <w:style w:type="paragraph" w:customStyle="1" w:styleId="StyleHeading4TagsmalltextBigcardbodyNormalTagNotBold">
    <w:name w:val="Style Heading 4Tagsmall textBig cardbodyNormal Tag + Not Bold"/>
    <w:basedOn w:val="Heading4"/>
    <w:next w:val="loose"/>
    <w:qFormat/>
    <w:rsid w:val="00A436E9"/>
    <w:pPr>
      <w:spacing w:before="200" w:line="240" w:lineRule="auto"/>
    </w:pPr>
    <w:rPr>
      <w:iCs w:val="0"/>
      <w:sz w:val="22"/>
    </w:rPr>
  </w:style>
  <w:style w:type="character" w:styleId="HTMLTypewriter">
    <w:name w:val="HTML Typewriter"/>
    <w:basedOn w:val="DefaultParagraphFont"/>
    <w:unhideWhenUsed/>
    <w:rsid w:val="00A436E9"/>
    <w:rPr>
      <w:rFonts w:ascii="Consolas" w:hAnsi="Consolas" w:cs="Consolas"/>
      <w:sz w:val="20"/>
      <w:szCs w:val="20"/>
    </w:rPr>
  </w:style>
  <w:style w:type="character" w:customStyle="1" w:styleId="EndnoteTextChar">
    <w:name w:val="Endnote Text Char"/>
    <w:basedOn w:val="DefaultParagraphFont"/>
    <w:locked/>
    <w:rsid w:val="00A436E9"/>
  </w:style>
  <w:style w:type="character" w:customStyle="1" w:styleId="BodyTextFirstIndentChar">
    <w:name w:val="Body Text First Indent Char"/>
    <w:basedOn w:val="Heading8Char"/>
    <w:locked/>
    <w:rsid w:val="00A436E9"/>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A436E9"/>
  </w:style>
  <w:style w:type="character" w:customStyle="1" w:styleId="BlockHeadingsCharCharChar">
    <w:name w:val="Block Headings Char Char Char"/>
    <w:locked/>
    <w:rsid w:val="00A436E9"/>
  </w:style>
  <w:style w:type="paragraph" w:customStyle="1" w:styleId="BlockHeadingsCharChar">
    <w:name w:val="Block Headings Char Char"/>
    <w:basedOn w:val="Normal"/>
    <w:qFormat/>
    <w:rsid w:val="00A436E9"/>
    <w:pPr>
      <w:spacing w:after="0" w:line="240" w:lineRule="auto"/>
    </w:pPr>
  </w:style>
  <w:style w:type="character" w:customStyle="1" w:styleId="CitesCharCharCharChar">
    <w:name w:val="Cites Char Char Char Char"/>
    <w:locked/>
    <w:rsid w:val="00A436E9"/>
  </w:style>
  <w:style w:type="character" w:customStyle="1" w:styleId="TagsChar1CharChar">
    <w:name w:val="Tags Char1 Char Char"/>
    <w:locked/>
    <w:rsid w:val="00A436E9"/>
  </w:style>
  <w:style w:type="paragraph" w:customStyle="1" w:styleId="TagsChar1Char">
    <w:name w:val="Tags Char1 Char"/>
    <w:basedOn w:val="Normal"/>
    <w:qFormat/>
    <w:rsid w:val="00A436E9"/>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A436E9"/>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A436E9"/>
    <w:pPr>
      <w:spacing w:after="0" w:line="240" w:lineRule="auto"/>
    </w:pPr>
  </w:style>
  <w:style w:type="character" w:customStyle="1" w:styleId="CardsFont6ptCharCharChar">
    <w:name w:val="Cards + Font: 6 pt Char Char Char"/>
    <w:locked/>
    <w:rsid w:val="00A436E9"/>
  </w:style>
  <w:style w:type="character" w:customStyle="1" w:styleId="blocktitleChar">
    <w:name w:val="block title Char"/>
    <w:locked/>
    <w:rsid w:val="00A436E9"/>
  </w:style>
  <w:style w:type="character" w:customStyle="1" w:styleId="Cards1Char">
    <w:name w:val="Cards1 Char"/>
    <w:locked/>
    <w:rsid w:val="00A436E9"/>
  </w:style>
  <w:style w:type="paragraph" w:customStyle="1" w:styleId="Cards1">
    <w:name w:val="Cards1"/>
    <w:basedOn w:val="Normal"/>
    <w:qFormat/>
    <w:rsid w:val="00A436E9"/>
    <w:pPr>
      <w:spacing w:after="0" w:line="240" w:lineRule="auto"/>
    </w:pPr>
  </w:style>
  <w:style w:type="character" w:customStyle="1" w:styleId="CardsUnderlineChar">
    <w:name w:val="Cards + Underline Char"/>
    <w:locked/>
    <w:rsid w:val="00A436E9"/>
  </w:style>
  <w:style w:type="paragraph" w:customStyle="1" w:styleId="CardsUnderline">
    <w:name w:val="Cards + Underline"/>
    <w:basedOn w:val="Normal"/>
    <w:next w:val="Style3"/>
    <w:qFormat/>
    <w:rsid w:val="00A436E9"/>
    <w:pPr>
      <w:spacing w:after="0" w:line="240" w:lineRule="auto"/>
    </w:pPr>
  </w:style>
  <w:style w:type="paragraph" w:customStyle="1" w:styleId="StyleNormalWebNormalWebChar1CharNormalWebCharCharC">
    <w:name w:val="Style Normal (Web)Normal (Web) Char1 CharNormal (Web) Char Char C..."/>
    <w:basedOn w:val="Title"/>
    <w:qFormat/>
    <w:rsid w:val="00A436E9"/>
    <w:pPr>
      <w:spacing w:before="0" w:after="0" w:line="240" w:lineRule="auto"/>
      <w:ind w:left="0" w:right="0"/>
      <w:jc w:val="left"/>
      <w:outlineLvl w:val="9"/>
    </w:pPr>
    <w:rPr>
      <w:rFonts w:ascii="Georgia" w:hAnsi="Georgia"/>
      <w:u w:val="none"/>
    </w:rPr>
  </w:style>
  <w:style w:type="paragraph" w:customStyle="1" w:styleId="Reference">
    <w:name w:val="Reference"/>
    <w:qFormat/>
    <w:rsid w:val="00A436E9"/>
    <w:pPr>
      <w:spacing w:after="200" w:line="276" w:lineRule="auto"/>
    </w:pPr>
  </w:style>
  <w:style w:type="character" w:customStyle="1" w:styleId="Debate-CardSmalltextF2Char">
    <w:name w:val="Debate- Card Small text F2 Char"/>
    <w:locked/>
    <w:rsid w:val="00A436E9"/>
  </w:style>
  <w:style w:type="paragraph" w:customStyle="1" w:styleId="Debate-CardSmalltextF2">
    <w:name w:val="Debate- Card Small text F2"/>
    <w:basedOn w:val="Normal"/>
    <w:next w:val="Normal"/>
    <w:qFormat/>
    <w:rsid w:val="00A436E9"/>
    <w:pPr>
      <w:spacing w:after="0" w:line="240" w:lineRule="auto"/>
    </w:pPr>
  </w:style>
  <w:style w:type="paragraph" w:customStyle="1" w:styleId="StyleHeading2Heading2Char2CharHeading2Char1CharCharHead">
    <w:name w:val="Style Heading 2Heading 2 Char2 CharHeading 2 Char1 Char CharHead..."/>
    <w:basedOn w:val="Heading2"/>
    <w:qFormat/>
    <w:rsid w:val="00A436E9"/>
    <w:pPr>
      <w:spacing w:before="480" w:line="240" w:lineRule="auto"/>
    </w:pPr>
  </w:style>
  <w:style w:type="paragraph" w:customStyle="1" w:styleId="Blocktitle0">
    <w:name w:val="Block title"/>
    <w:basedOn w:val="Heading1"/>
    <w:next w:val="Debate-EmphasizedText-F5"/>
    <w:autoRedefine/>
    <w:qFormat/>
    <w:rsid w:val="00A436E9"/>
    <w:pPr>
      <w:spacing w:before="480" w:line="240" w:lineRule="auto"/>
    </w:pPr>
  </w:style>
  <w:style w:type="paragraph" w:customStyle="1" w:styleId="BlockHeading1">
    <w:name w:val="Block Heading 1"/>
    <w:basedOn w:val="Normal"/>
    <w:uiPriority w:val="99"/>
    <w:qFormat/>
    <w:rsid w:val="00A436E9"/>
    <w:pPr>
      <w:spacing w:after="0" w:line="240" w:lineRule="auto"/>
    </w:pPr>
  </w:style>
  <w:style w:type="paragraph" w:customStyle="1" w:styleId="RepeatBlockHeading">
    <w:name w:val="Repeat Block Heading"/>
    <w:basedOn w:val="Normal"/>
    <w:next w:val="Underlining"/>
    <w:uiPriority w:val="99"/>
    <w:qFormat/>
    <w:rsid w:val="00A436E9"/>
    <w:pPr>
      <w:spacing w:after="0" w:line="240" w:lineRule="auto"/>
    </w:pPr>
  </w:style>
  <w:style w:type="character" w:customStyle="1" w:styleId="CardTagChar">
    <w:name w:val="Card Tag Char"/>
    <w:locked/>
    <w:rsid w:val="00A436E9"/>
  </w:style>
  <w:style w:type="paragraph" w:customStyle="1" w:styleId="CardTag">
    <w:name w:val="Card Tag"/>
    <w:next w:val="CardNotUnderlined"/>
    <w:qFormat/>
    <w:rsid w:val="00A436E9"/>
    <w:pPr>
      <w:spacing w:after="200" w:line="276" w:lineRule="auto"/>
    </w:pPr>
  </w:style>
  <w:style w:type="paragraph" w:customStyle="1" w:styleId="textsmall">
    <w:name w:val="textsmall"/>
    <w:basedOn w:val="Normal"/>
    <w:next w:val="MicroText0"/>
    <w:qFormat/>
    <w:rsid w:val="00A436E9"/>
    <w:pPr>
      <w:spacing w:after="0" w:line="240" w:lineRule="auto"/>
    </w:pPr>
  </w:style>
  <w:style w:type="paragraph" w:customStyle="1" w:styleId="SmallCite">
    <w:name w:val="Small Cite"/>
    <w:basedOn w:val="Normal"/>
    <w:next w:val="BlockHeading1"/>
    <w:qFormat/>
    <w:rsid w:val="00A436E9"/>
    <w:pPr>
      <w:spacing w:after="0" w:line="240" w:lineRule="auto"/>
    </w:pPr>
  </w:style>
  <w:style w:type="paragraph" w:customStyle="1" w:styleId="links1">
    <w:name w:val="links1"/>
    <w:basedOn w:val="Normal"/>
    <w:qFormat/>
    <w:rsid w:val="00A436E9"/>
    <w:pPr>
      <w:spacing w:after="0" w:line="240" w:lineRule="auto"/>
    </w:pPr>
  </w:style>
  <w:style w:type="paragraph" w:customStyle="1" w:styleId="endtext">
    <w:name w:val="endtext"/>
    <w:basedOn w:val="Normal"/>
    <w:next w:val="CardTag"/>
    <w:qFormat/>
    <w:rsid w:val="00A436E9"/>
    <w:pPr>
      <w:spacing w:after="0" w:line="240" w:lineRule="auto"/>
    </w:pPr>
  </w:style>
  <w:style w:type="paragraph" w:customStyle="1" w:styleId="g">
    <w:name w:val="g"/>
    <w:basedOn w:val="Normal"/>
    <w:next w:val="Paste"/>
    <w:qFormat/>
    <w:rsid w:val="00A436E9"/>
    <w:pPr>
      <w:spacing w:after="0" w:line="240" w:lineRule="auto"/>
    </w:pPr>
  </w:style>
  <w:style w:type="paragraph" w:customStyle="1" w:styleId="Repeatheader">
    <w:name w:val="Repeat header"/>
    <w:basedOn w:val="Normal"/>
    <w:next w:val="noindent"/>
    <w:autoRedefine/>
    <w:qFormat/>
    <w:rsid w:val="00A436E9"/>
    <w:pPr>
      <w:spacing w:after="0" w:line="240" w:lineRule="auto"/>
    </w:pPr>
  </w:style>
  <w:style w:type="paragraph" w:customStyle="1" w:styleId="StyleCardNotUnderlined8pt">
    <w:name w:val="Style Card Not Underlined + 8 pt"/>
    <w:basedOn w:val="Debate-CardTextUnderlined-F3"/>
    <w:next w:val="endtext"/>
    <w:qFormat/>
    <w:rsid w:val="00A436E9"/>
    <w:pPr>
      <w:spacing w:after="0"/>
      <w:contextualSpacing w:val="0"/>
    </w:pPr>
    <w:rPr>
      <w:rFonts w:cstheme="minorBidi"/>
      <w:u w:val="none"/>
    </w:rPr>
  </w:style>
  <w:style w:type="paragraph" w:customStyle="1" w:styleId="CardNotUnderlined3">
    <w:name w:val="Card Not Underlined 3"/>
    <w:basedOn w:val="Debate-CardTextUnderlined-F3"/>
    <w:qFormat/>
    <w:rsid w:val="00A436E9"/>
    <w:pPr>
      <w:spacing w:after="0"/>
      <w:contextualSpacing w:val="0"/>
    </w:pPr>
    <w:rPr>
      <w:rFonts w:cstheme="minorBidi"/>
      <w:u w:val="none"/>
    </w:rPr>
  </w:style>
  <w:style w:type="paragraph" w:customStyle="1" w:styleId="CardNotUnderlinedFinal">
    <w:name w:val="Card Not Underlined Final"/>
    <w:next w:val="g"/>
    <w:qFormat/>
    <w:rsid w:val="00A436E9"/>
  </w:style>
  <w:style w:type="paragraph" w:customStyle="1" w:styleId="Numbering">
    <w:name w:val="Numbering"/>
    <w:basedOn w:val="Normal"/>
    <w:next w:val="Normal"/>
    <w:qFormat/>
    <w:rsid w:val="00A436E9"/>
    <w:pPr>
      <w:spacing w:after="0" w:line="240" w:lineRule="auto"/>
    </w:pPr>
  </w:style>
  <w:style w:type="paragraph" w:customStyle="1" w:styleId="Un-IndexedHeading">
    <w:name w:val="Un-Indexed Heading"/>
    <w:basedOn w:val="Heading1"/>
    <w:next w:val="Normal"/>
    <w:qFormat/>
    <w:rsid w:val="00A436E9"/>
    <w:pPr>
      <w:spacing w:before="480" w:line="240" w:lineRule="auto"/>
    </w:pPr>
  </w:style>
  <w:style w:type="paragraph" w:customStyle="1" w:styleId="Circle">
    <w:name w:val="Circle"/>
    <w:basedOn w:val="Normal"/>
    <w:next w:val="Normal"/>
    <w:qFormat/>
    <w:rsid w:val="00A436E9"/>
    <w:pPr>
      <w:spacing w:after="0" w:line="240" w:lineRule="auto"/>
    </w:pPr>
  </w:style>
  <w:style w:type="paragraph" w:customStyle="1" w:styleId="PageHeader">
    <w:name w:val="Page Header"/>
    <w:basedOn w:val="Normal"/>
    <w:next w:val="CardNotUnderlined3"/>
    <w:link w:val="PageHeaderChar"/>
    <w:qFormat/>
    <w:rsid w:val="00A436E9"/>
    <w:pPr>
      <w:spacing w:after="0" w:line="240" w:lineRule="auto"/>
    </w:pPr>
  </w:style>
  <w:style w:type="paragraph" w:customStyle="1" w:styleId="IndentedLettering">
    <w:name w:val="Indented Lettering"/>
    <w:next w:val="Normal"/>
    <w:qFormat/>
    <w:rsid w:val="00A436E9"/>
  </w:style>
  <w:style w:type="paragraph" w:customStyle="1" w:styleId="Lettering">
    <w:name w:val="Lettering"/>
    <w:next w:val="Normal"/>
    <w:qFormat/>
    <w:rsid w:val="00A436E9"/>
  </w:style>
  <w:style w:type="paragraph" w:customStyle="1" w:styleId="FileName">
    <w:name w:val="File Name"/>
    <w:basedOn w:val="Normal"/>
    <w:next w:val="Normal"/>
    <w:qFormat/>
    <w:rsid w:val="00A436E9"/>
    <w:pPr>
      <w:spacing w:after="0" w:line="240" w:lineRule="auto"/>
    </w:pPr>
  </w:style>
  <w:style w:type="paragraph" w:customStyle="1" w:styleId="Pagination">
    <w:name w:val="Pagination"/>
    <w:basedOn w:val="Normal"/>
    <w:next w:val="Normal"/>
    <w:qFormat/>
    <w:rsid w:val="00A436E9"/>
    <w:pPr>
      <w:spacing w:after="0" w:line="240" w:lineRule="auto"/>
    </w:pPr>
  </w:style>
  <w:style w:type="paragraph" w:customStyle="1" w:styleId="IndentedNumbering">
    <w:name w:val="Indented Numbering"/>
    <w:basedOn w:val="CardNotUnderlinedFinal"/>
    <w:next w:val="Normal"/>
    <w:qFormat/>
    <w:rsid w:val="00A436E9"/>
  </w:style>
  <w:style w:type="paragraph" w:customStyle="1" w:styleId="CardContinued1">
    <w:name w:val="Card Continued 1"/>
    <w:basedOn w:val="Normal"/>
    <w:next w:val="Normal"/>
    <w:qFormat/>
    <w:rsid w:val="00A436E9"/>
    <w:pPr>
      <w:spacing w:after="0" w:line="240" w:lineRule="auto"/>
    </w:pPr>
  </w:style>
  <w:style w:type="paragraph" w:customStyle="1" w:styleId="CardContinued2">
    <w:name w:val="Card Continued 2"/>
    <w:basedOn w:val="Circle"/>
    <w:next w:val="Normal"/>
    <w:qFormat/>
    <w:rsid w:val="00A436E9"/>
  </w:style>
  <w:style w:type="paragraph" w:customStyle="1" w:styleId="Clearformatting">
    <w:name w:val="Clear formatting"/>
    <w:basedOn w:val="Normal"/>
    <w:next w:val="IndentedLettering"/>
    <w:qFormat/>
    <w:rsid w:val="00A436E9"/>
    <w:pPr>
      <w:spacing w:after="0" w:line="240" w:lineRule="auto"/>
    </w:pPr>
  </w:style>
  <w:style w:type="paragraph" w:customStyle="1" w:styleId="SmallCardText">
    <w:name w:val="Small Card Text"/>
    <w:basedOn w:val="Lettering"/>
    <w:next w:val="FileName"/>
    <w:qFormat/>
    <w:rsid w:val="00A436E9"/>
  </w:style>
  <w:style w:type="paragraph" w:customStyle="1" w:styleId="TAGFONT">
    <w:name w:val="TAG FONT"/>
    <w:basedOn w:val="Normal"/>
    <w:next w:val="Pagination"/>
    <w:autoRedefine/>
    <w:qFormat/>
    <w:rsid w:val="00A436E9"/>
    <w:pPr>
      <w:spacing w:after="0" w:line="240" w:lineRule="auto"/>
    </w:pPr>
  </w:style>
  <w:style w:type="character" w:customStyle="1" w:styleId="LanguageStrikeChar">
    <w:name w:val="Language Strike Char"/>
    <w:locked/>
    <w:rsid w:val="00A436E9"/>
  </w:style>
  <w:style w:type="paragraph" w:customStyle="1" w:styleId="LanguageStrike">
    <w:name w:val="Language Strike"/>
    <w:basedOn w:val="Normal"/>
    <w:next w:val="Normal"/>
    <w:uiPriority w:val="99"/>
    <w:qFormat/>
    <w:rsid w:val="00A436E9"/>
    <w:pPr>
      <w:spacing w:after="0" w:line="240" w:lineRule="auto"/>
    </w:pPr>
  </w:style>
  <w:style w:type="character" w:customStyle="1" w:styleId="8pointChar">
    <w:name w:val="8 point Char"/>
    <w:locked/>
    <w:rsid w:val="00A436E9"/>
  </w:style>
  <w:style w:type="paragraph" w:customStyle="1" w:styleId="8point">
    <w:name w:val="8 point"/>
    <w:basedOn w:val="Normal"/>
    <w:next w:val="fullstory"/>
    <w:qFormat/>
    <w:rsid w:val="00A436E9"/>
    <w:pPr>
      <w:spacing w:after="0" w:line="240" w:lineRule="auto"/>
    </w:pPr>
  </w:style>
  <w:style w:type="character" w:customStyle="1" w:styleId="citationunderlineChar">
    <w:name w:val="citation/underline Char"/>
    <w:locked/>
    <w:rsid w:val="00A436E9"/>
  </w:style>
  <w:style w:type="paragraph" w:customStyle="1" w:styleId="citationunderline">
    <w:name w:val="citation/underline"/>
    <w:autoRedefine/>
    <w:qFormat/>
    <w:rsid w:val="00A436E9"/>
    <w:pPr>
      <w:spacing w:after="200" w:line="276" w:lineRule="auto"/>
    </w:pPr>
  </w:style>
  <w:style w:type="paragraph" w:customStyle="1" w:styleId="Style60">
    <w:name w:val="Style 6"/>
    <w:next w:val="8point"/>
    <w:qFormat/>
    <w:rsid w:val="00A436E9"/>
    <w:pPr>
      <w:spacing w:after="200" w:line="276" w:lineRule="auto"/>
    </w:pPr>
  </w:style>
  <w:style w:type="paragraph" w:customStyle="1" w:styleId="Citation-Complete">
    <w:name w:val="Citation - Complete"/>
    <w:basedOn w:val="Normal"/>
    <w:next w:val="Lettering"/>
    <w:link w:val="Citation-CompleteChar"/>
    <w:autoRedefine/>
    <w:qFormat/>
    <w:rsid w:val="00A436E9"/>
    <w:pPr>
      <w:spacing w:after="0" w:line="240" w:lineRule="auto"/>
    </w:pPr>
  </w:style>
  <w:style w:type="paragraph" w:customStyle="1" w:styleId="Citation-FirstLine">
    <w:name w:val="Citation - First Line"/>
    <w:basedOn w:val="Normal"/>
    <w:next w:val="Style4"/>
    <w:autoRedefine/>
    <w:qFormat/>
    <w:rsid w:val="00A436E9"/>
    <w:pPr>
      <w:spacing w:after="0" w:line="240" w:lineRule="auto"/>
    </w:pPr>
  </w:style>
  <w:style w:type="character" w:customStyle="1" w:styleId="DateCitesAuthorCharChar">
    <w:name w:val="DateCitesAuthor Char Char"/>
    <w:locked/>
    <w:rsid w:val="00A436E9"/>
  </w:style>
  <w:style w:type="paragraph" w:customStyle="1" w:styleId="DateCitesAuthorChar">
    <w:name w:val="DateCitesAuthor Char"/>
    <w:basedOn w:val="Normal"/>
    <w:qFormat/>
    <w:rsid w:val="00A436E9"/>
    <w:pPr>
      <w:spacing w:after="0" w:line="240" w:lineRule="auto"/>
    </w:pPr>
  </w:style>
  <w:style w:type="paragraph" w:customStyle="1" w:styleId="articlebodynormaltext">
    <w:name w:val="articlebody_normaltext"/>
    <w:basedOn w:val="Normal"/>
    <w:next w:val="Citation-Complete"/>
    <w:qFormat/>
    <w:rsid w:val="00A436E9"/>
    <w:pPr>
      <w:spacing w:after="0" w:line="240" w:lineRule="auto"/>
    </w:pPr>
  </w:style>
  <w:style w:type="paragraph" w:customStyle="1" w:styleId="2909F619802848F09E01365C32F34654">
    <w:name w:val="2909F619802848F09E01365C32F34654"/>
    <w:next w:val="Citation-FirstLine"/>
    <w:uiPriority w:val="99"/>
    <w:qFormat/>
    <w:rsid w:val="00A436E9"/>
    <w:pPr>
      <w:spacing w:after="200" w:line="276" w:lineRule="auto"/>
    </w:pPr>
  </w:style>
  <w:style w:type="paragraph" w:customStyle="1" w:styleId="D345FF3D873148C5AE3FBF3267827368">
    <w:name w:val="D345FF3D873148C5AE3FBF3267827368"/>
    <w:uiPriority w:val="99"/>
    <w:qFormat/>
    <w:rsid w:val="00A436E9"/>
    <w:pPr>
      <w:spacing w:after="200" w:line="276" w:lineRule="auto"/>
    </w:pPr>
  </w:style>
  <w:style w:type="paragraph" w:customStyle="1" w:styleId="targetcaption">
    <w:name w:val="targetcaption"/>
    <w:basedOn w:val="Normal"/>
    <w:next w:val="2909F619802848F09E01365C32F34654"/>
    <w:qFormat/>
    <w:rsid w:val="00A436E9"/>
    <w:pPr>
      <w:spacing w:after="0" w:line="240" w:lineRule="auto"/>
    </w:pPr>
  </w:style>
  <w:style w:type="paragraph" w:customStyle="1" w:styleId="Tag12">
    <w:name w:val="Tag12"/>
    <w:basedOn w:val="Normal"/>
    <w:next w:val="Smalltext"/>
    <w:qFormat/>
    <w:rsid w:val="00A436E9"/>
    <w:pPr>
      <w:spacing w:after="0" w:line="240" w:lineRule="auto"/>
    </w:pPr>
  </w:style>
  <w:style w:type="character" w:customStyle="1" w:styleId="StyleStyle411pt1Char">
    <w:name w:val="Style Style4 + 11 pt1 Char"/>
    <w:locked/>
    <w:rsid w:val="00A436E9"/>
  </w:style>
  <w:style w:type="paragraph" w:customStyle="1" w:styleId="StyleStyle411pt1">
    <w:name w:val="Style Style4 + 11 pt1"/>
    <w:basedOn w:val="Normal"/>
    <w:next w:val="cards0"/>
    <w:qFormat/>
    <w:rsid w:val="00A436E9"/>
    <w:pPr>
      <w:spacing w:after="0" w:line="240" w:lineRule="auto"/>
    </w:pPr>
  </w:style>
  <w:style w:type="paragraph" w:customStyle="1" w:styleId="CM5">
    <w:name w:val="CM5"/>
    <w:basedOn w:val="Normal"/>
    <w:qFormat/>
    <w:rsid w:val="00A436E9"/>
    <w:pPr>
      <w:spacing w:after="0" w:line="240" w:lineRule="auto"/>
    </w:pPr>
  </w:style>
  <w:style w:type="paragraph" w:customStyle="1" w:styleId="CM9">
    <w:name w:val="CM9"/>
    <w:basedOn w:val="Normal"/>
    <w:uiPriority w:val="99"/>
    <w:qFormat/>
    <w:rsid w:val="00A436E9"/>
    <w:pPr>
      <w:spacing w:after="0" w:line="240" w:lineRule="auto"/>
    </w:pPr>
  </w:style>
  <w:style w:type="paragraph" w:customStyle="1" w:styleId="CM6">
    <w:name w:val="CM6"/>
    <w:basedOn w:val="Normal"/>
    <w:uiPriority w:val="99"/>
    <w:qFormat/>
    <w:rsid w:val="00A436E9"/>
    <w:pPr>
      <w:spacing w:after="0" w:line="240" w:lineRule="auto"/>
    </w:pPr>
  </w:style>
  <w:style w:type="paragraph" w:customStyle="1" w:styleId="boldness">
    <w:name w:val="boldness"/>
    <w:basedOn w:val="Normal"/>
    <w:next w:val="TagCite"/>
    <w:qFormat/>
    <w:rsid w:val="00A436E9"/>
    <w:pPr>
      <w:spacing w:after="0" w:line="240" w:lineRule="auto"/>
    </w:pPr>
  </w:style>
  <w:style w:type="character" w:customStyle="1" w:styleId="UnderlineCardChar0">
    <w:name w:val="UnderlineCard Char"/>
    <w:locked/>
    <w:rsid w:val="00A436E9"/>
  </w:style>
  <w:style w:type="paragraph" w:customStyle="1" w:styleId="UnderlineCard0">
    <w:name w:val="UnderlineCard"/>
    <w:basedOn w:val="Heading4"/>
    <w:next w:val="CM6"/>
    <w:qFormat/>
    <w:rsid w:val="00A436E9"/>
    <w:pPr>
      <w:spacing w:before="200" w:line="240" w:lineRule="auto"/>
    </w:pPr>
    <w:rPr>
      <w:iCs w:val="0"/>
      <w:sz w:val="22"/>
    </w:rPr>
  </w:style>
  <w:style w:type="paragraph" w:customStyle="1" w:styleId="CM21">
    <w:name w:val="CM21"/>
    <w:basedOn w:val="Normal"/>
    <w:uiPriority w:val="99"/>
    <w:qFormat/>
    <w:rsid w:val="00A436E9"/>
    <w:pPr>
      <w:spacing w:after="0" w:line="240" w:lineRule="auto"/>
    </w:pPr>
  </w:style>
  <w:style w:type="paragraph" w:customStyle="1" w:styleId="CM22">
    <w:name w:val="CM22"/>
    <w:basedOn w:val="Normal"/>
    <w:uiPriority w:val="99"/>
    <w:qFormat/>
    <w:rsid w:val="00A436E9"/>
    <w:pPr>
      <w:spacing w:after="0" w:line="240" w:lineRule="auto"/>
    </w:pPr>
  </w:style>
  <w:style w:type="paragraph" w:customStyle="1" w:styleId="CM4">
    <w:name w:val="CM4"/>
    <w:basedOn w:val="Normal"/>
    <w:uiPriority w:val="99"/>
    <w:qFormat/>
    <w:rsid w:val="00A436E9"/>
    <w:pPr>
      <w:spacing w:after="0" w:line="240" w:lineRule="auto"/>
    </w:pPr>
  </w:style>
  <w:style w:type="paragraph" w:customStyle="1" w:styleId="Pa10">
    <w:name w:val="Pa10"/>
    <w:basedOn w:val="Normal"/>
    <w:uiPriority w:val="99"/>
    <w:qFormat/>
    <w:rsid w:val="00A436E9"/>
    <w:pPr>
      <w:spacing w:after="0" w:line="240" w:lineRule="auto"/>
    </w:pPr>
  </w:style>
  <w:style w:type="paragraph" w:customStyle="1" w:styleId="Pa31">
    <w:name w:val="Pa3+1"/>
    <w:basedOn w:val="Normal"/>
    <w:uiPriority w:val="99"/>
    <w:qFormat/>
    <w:rsid w:val="00A436E9"/>
    <w:pPr>
      <w:spacing w:after="0" w:line="240" w:lineRule="auto"/>
    </w:pPr>
  </w:style>
  <w:style w:type="paragraph" w:customStyle="1" w:styleId="Pa1">
    <w:name w:val="Pa1"/>
    <w:basedOn w:val="Normal"/>
    <w:qFormat/>
    <w:rsid w:val="00A436E9"/>
    <w:pPr>
      <w:spacing w:after="0" w:line="240" w:lineRule="auto"/>
    </w:pPr>
  </w:style>
  <w:style w:type="paragraph" w:customStyle="1" w:styleId="Pa2">
    <w:name w:val="Pa2"/>
    <w:basedOn w:val="Normal"/>
    <w:uiPriority w:val="99"/>
    <w:qFormat/>
    <w:rsid w:val="00A436E9"/>
    <w:pPr>
      <w:spacing w:after="0" w:line="240" w:lineRule="auto"/>
    </w:pPr>
  </w:style>
  <w:style w:type="paragraph" w:customStyle="1" w:styleId="FreeFormA">
    <w:name w:val="Free Form A"/>
    <w:next w:val="Pa10"/>
    <w:uiPriority w:val="99"/>
    <w:qFormat/>
    <w:rsid w:val="00A436E9"/>
    <w:pPr>
      <w:spacing w:after="200" w:line="276" w:lineRule="auto"/>
    </w:pPr>
  </w:style>
  <w:style w:type="paragraph" w:customStyle="1" w:styleId="H4Tag">
    <w:name w:val="H4 (Tag)"/>
    <w:basedOn w:val="Normal"/>
    <w:next w:val="Pa31"/>
    <w:qFormat/>
    <w:rsid w:val="00A436E9"/>
    <w:pPr>
      <w:spacing w:after="0" w:line="240" w:lineRule="auto"/>
    </w:pPr>
  </w:style>
  <w:style w:type="character" w:customStyle="1" w:styleId="CardUpSize-LightChar">
    <w:name w:val="CardUpSize - Light Char"/>
    <w:basedOn w:val="DefaultParagraphFont"/>
    <w:locked/>
    <w:rsid w:val="00A436E9"/>
  </w:style>
  <w:style w:type="paragraph" w:customStyle="1" w:styleId="CardUpSize-Light">
    <w:name w:val="CardUpSize - Light"/>
    <w:basedOn w:val="Normal"/>
    <w:next w:val="Pa2"/>
    <w:qFormat/>
    <w:rsid w:val="00A436E9"/>
    <w:pPr>
      <w:spacing w:after="0" w:line="240" w:lineRule="auto"/>
    </w:pPr>
  </w:style>
  <w:style w:type="character" w:customStyle="1" w:styleId="CiteCardUpSize-HeavyChar">
    <w:name w:val="Cite // CardUpSize - Heavy Char"/>
    <w:basedOn w:val="DefaultParagraphFont"/>
    <w:locked/>
    <w:rsid w:val="00A436E9"/>
  </w:style>
  <w:style w:type="paragraph" w:customStyle="1" w:styleId="CiteCardUpSize-Heavy">
    <w:name w:val="Cite // CardUpSize - Heavy"/>
    <w:basedOn w:val="Normal"/>
    <w:next w:val="H4Tag"/>
    <w:qFormat/>
    <w:rsid w:val="00A436E9"/>
    <w:pPr>
      <w:spacing w:after="0" w:line="240" w:lineRule="auto"/>
    </w:pPr>
  </w:style>
  <w:style w:type="character" w:customStyle="1" w:styleId="HotRouteCharCharCharCharCharChar">
    <w:name w:val="Hot Route! Char Char Char Char Char Char"/>
    <w:locked/>
    <w:rsid w:val="00A436E9"/>
  </w:style>
  <w:style w:type="paragraph" w:customStyle="1" w:styleId="HotRouteCharCharCharCharChar">
    <w:name w:val="Hot Route! Char Char Char Char Char"/>
    <w:basedOn w:val="Normal"/>
    <w:next w:val="CardUpSize-Light"/>
    <w:qFormat/>
    <w:rsid w:val="00A436E9"/>
    <w:pPr>
      <w:spacing w:after="0" w:line="240" w:lineRule="auto"/>
    </w:pPr>
  </w:style>
  <w:style w:type="character" w:customStyle="1" w:styleId="SmallTextCharCharCharChar">
    <w:name w:val="Small Text Char Char Char Char"/>
    <w:locked/>
    <w:rsid w:val="00A436E9"/>
  </w:style>
  <w:style w:type="paragraph" w:customStyle="1" w:styleId="SmallTextCharCharChar">
    <w:name w:val="Small Text Char Char Char"/>
    <w:basedOn w:val="Normal"/>
    <w:next w:val="CiteCardUpSize-Heavy"/>
    <w:qFormat/>
    <w:rsid w:val="00A436E9"/>
    <w:pPr>
      <w:spacing w:after="0" w:line="240" w:lineRule="auto"/>
    </w:pPr>
  </w:style>
  <w:style w:type="character" w:customStyle="1" w:styleId="UnderlineCharCharCharCharCharCharCharChar">
    <w:name w:val="Underline Char Char Char Char Char Char Char Char"/>
    <w:basedOn w:val="DefaultParagraphFont"/>
    <w:locked/>
    <w:rsid w:val="00A436E9"/>
  </w:style>
  <w:style w:type="paragraph" w:customStyle="1" w:styleId="UnderlineCharCharCharCharCharCharChar">
    <w:name w:val="Underline Char Char Char Char Char Char Char"/>
    <w:basedOn w:val="Normal"/>
    <w:qFormat/>
    <w:rsid w:val="00A436E9"/>
    <w:pPr>
      <w:spacing w:after="0" w:line="240" w:lineRule="auto"/>
    </w:pPr>
  </w:style>
  <w:style w:type="character" w:customStyle="1" w:styleId="SmalltextCharCharCharChar0">
    <w:name w:val="Small text Char Char Char Char"/>
    <w:basedOn w:val="DefaultParagraphFont"/>
    <w:locked/>
    <w:rsid w:val="00A436E9"/>
  </w:style>
  <w:style w:type="paragraph" w:customStyle="1" w:styleId="SmalltextCharCharChar0">
    <w:name w:val="Small text Char Char Char"/>
    <w:basedOn w:val="Normal"/>
    <w:next w:val="Analytics"/>
    <w:qFormat/>
    <w:rsid w:val="00A436E9"/>
    <w:pPr>
      <w:spacing w:after="0" w:line="240" w:lineRule="auto"/>
    </w:pPr>
  </w:style>
  <w:style w:type="paragraph" w:customStyle="1" w:styleId="Tagandcite">
    <w:name w:val="Tag and cite"/>
    <w:basedOn w:val="Normal"/>
    <w:uiPriority w:val="99"/>
    <w:qFormat/>
    <w:rsid w:val="00A436E9"/>
    <w:pPr>
      <w:spacing w:after="0" w:line="240" w:lineRule="auto"/>
    </w:pPr>
  </w:style>
  <w:style w:type="paragraph" w:customStyle="1" w:styleId="Textbody">
    <w:name w:val="Text body"/>
    <w:basedOn w:val="SmalltextCharCharChar0"/>
    <w:next w:val="WW-Default"/>
    <w:qFormat/>
    <w:rsid w:val="00A436E9"/>
  </w:style>
  <w:style w:type="paragraph" w:customStyle="1" w:styleId="comments">
    <w:name w:val="comments"/>
    <w:basedOn w:val="Normal"/>
    <w:next w:val="Standard"/>
    <w:qFormat/>
    <w:rsid w:val="00A436E9"/>
    <w:pPr>
      <w:spacing w:after="0" w:line="240" w:lineRule="auto"/>
    </w:pPr>
  </w:style>
  <w:style w:type="paragraph" w:customStyle="1" w:styleId="Default1">
    <w:name w:val="Default1"/>
    <w:basedOn w:val="Normal"/>
    <w:uiPriority w:val="99"/>
    <w:qFormat/>
    <w:rsid w:val="00A436E9"/>
    <w:pPr>
      <w:spacing w:after="0" w:line="240" w:lineRule="auto"/>
    </w:pPr>
  </w:style>
  <w:style w:type="paragraph" w:customStyle="1" w:styleId="NFAPWPheader">
    <w:name w:val="NFAP WP header"/>
    <w:basedOn w:val="Normal"/>
    <w:uiPriority w:val="99"/>
    <w:qFormat/>
    <w:rsid w:val="00A436E9"/>
    <w:pPr>
      <w:spacing w:after="0" w:line="240" w:lineRule="auto"/>
    </w:pPr>
  </w:style>
  <w:style w:type="character" w:customStyle="1" w:styleId="UnderlinedCardTextChar">
    <w:name w:val="Underlined Card Text Char"/>
    <w:locked/>
    <w:rsid w:val="00A436E9"/>
  </w:style>
  <w:style w:type="paragraph" w:customStyle="1" w:styleId="UnderlinedCardText">
    <w:name w:val="Underlined Card Text"/>
    <w:basedOn w:val="Normal"/>
    <w:next w:val="Circled"/>
    <w:qFormat/>
    <w:rsid w:val="00A436E9"/>
    <w:pPr>
      <w:spacing w:after="0" w:line="240" w:lineRule="auto"/>
    </w:pPr>
  </w:style>
  <w:style w:type="character" w:customStyle="1" w:styleId="cardtextemphasisChar">
    <w:name w:val="card text emphasis Char"/>
    <w:locked/>
    <w:rsid w:val="00A436E9"/>
  </w:style>
  <w:style w:type="paragraph" w:customStyle="1" w:styleId="cardtextemphasis">
    <w:name w:val="card text emphasis"/>
    <w:basedOn w:val="Circled"/>
    <w:next w:val="MinimizedText"/>
    <w:qFormat/>
    <w:rsid w:val="00A436E9"/>
    <w:pPr>
      <w:spacing w:line="240" w:lineRule="auto"/>
    </w:pPr>
    <w:rPr>
      <w:rFonts w:eastAsiaTheme="minorHAnsi"/>
      <w:b w:val="0"/>
      <w:szCs w:val="22"/>
      <w:u w:val="none"/>
    </w:rPr>
  </w:style>
  <w:style w:type="character" w:customStyle="1" w:styleId="CiteCharCharChar">
    <w:name w:val="Cite Char Char Char"/>
    <w:locked/>
    <w:rsid w:val="00A436E9"/>
  </w:style>
  <w:style w:type="paragraph" w:customStyle="1" w:styleId="CiteCharChar">
    <w:name w:val="Cite Char Char"/>
    <w:basedOn w:val="Normal"/>
    <w:next w:val="Normal"/>
    <w:qFormat/>
    <w:rsid w:val="00A436E9"/>
    <w:pPr>
      <w:spacing w:after="0" w:line="240" w:lineRule="auto"/>
    </w:pPr>
  </w:style>
  <w:style w:type="character" w:customStyle="1" w:styleId="CiteCardChar">
    <w:name w:val="Cite_Card Char"/>
    <w:locked/>
    <w:rsid w:val="00A436E9"/>
  </w:style>
  <w:style w:type="paragraph" w:customStyle="1" w:styleId="CiteCard">
    <w:name w:val="Cite_Card"/>
    <w:next w:val="CiteCharChar"/>
    <w:qFormat/>
    <w:rsid w:val="00A436E9"/>
    <w:pPr>
      <w:spacing w:after="200" w:line="276" w:lineRule="auto"/>
    </w:pPr>
  </w:style>
  <w:style w:type="character" w:customStyle="1" w:styleId="BoldandUnderlineCharChar2">
    <w:name w:val="Bold and Underline Char Char2"/>
    <w:locked/>
    <w:rsid w:val="00A436E9"/>
  </w:style>
  <w:style w:type="paragraph" w:customStyle="1" w:styleId="BoldandUnderlineChar">
    <w:name w:val="Bold and Underline Char"/>
    <w:basedOn w:val="Normal"/>
    <w:next w:val="UnreadText"/>
    <w:qFormat/>
    <w:rsid w:val="00A436E9"/>
    <w:pPr>
      <w:spacing w:after="0" w:line="240" w:lineRule="auto"/>
    </w:pPr>
  </w:style>
  <w:style w:type="paragraph" w:customStyle="1" w:styleId="CiteCardCharChar">
    <w:name w:val="Cite_Card Char Char"/>
    <w:autoRedefine/>
    <w:qFormat/>
    <w:rsid w:val="00A436E9"/>
    <w:pPr>
      <w:spacing w:after="200" w:line="276" w:lineRule="auto"/>
    </w:pPr>
  </w:style>
  <w:style w:type="character" w:customStyle="1" w:styleId="CiteCardCharCharCharChar">
    <w:name w:val="Cite_Card Char Char Char Char"/>
    <w:locked/>
    <w:rsid w:val="00A436E9"/>
  </w:style>
  <w:style w:type="paragraph" w:customStyle="1" w:styleId="CiteCardCharCharChar">
    <w:name w:val="Cite_Card Char Char Char"/>
    <w:qFormat/>
    <w:rsid w:val="00A436E9"/>
    <w:pPr>
      <w:spacing w:after="200" w:line="276" w:lineRule="auto"/>
    </w:pPr>
  </w:style>
  <w:style w:type="paragraph" w:customStyle="1" w:styleId="heading0">
    <w:name w:val="heading"/>
    <w:basedOn w:val="Normal"/>
    <w:next w:val="BoldandUnderlineChar"/>
    <w:qFormat/>
    <w:rsid w:val="00A436E9"/>
    <w:pPr>
      <w:spacing w:after="0" w:line="240" w:lineRule="auto"/>
    </w:pPr>
  </w:style>
  <w:style w:type="character" w:customStyle="1" w:styleId="LittleChar">
    <w:name w:val="Little Char"/>
    <w:locked/>
    <w:rsid w:val="00A436E9"/>
  </w:style>
  <w:style w:type="paragraph" w:customStyle="1" w:styleId="Little">
    <w:name w:val="Little"/>
    <w:basedOn w:val="Normal"/>
    <w:qFormat/>
    <w:rsid w:val="00A436E9"/>
    <w:pPr>
      <w:spacing w:after="0" w:line="240" w:lineRule="auto"/>
    </w:pPr>
  </w:style>
  <w:style w:type="character" w:customStyle="1" w:styleId="DebateHeaderChar">
    <w:name w:val="Debate Header Char"/>
    <w:locked/>
    <w:rsid w:val="00A436E9"/>
  </w:style>
  <w:style w:type="paragraph" w:customStyle="1" w:styleId="DebateHeader">
    <w:name w:val="Debate Header"/>
    <w:basedOn w:val="Normal"/>
    <w:next w:val="Normal"/>
    <w:autoRedefine/>
    <w:uiPriority w:val="99"/>
    <w:qFormat/>
    <w:rsid w:val="00A436E9"/>
    <w:pPr>
      <w:spacing w:after="0" w:line="240" w:lineRule="auto"/>
    </w:pPr>
  </w:style>
  <w:style w:type="paragraph" w:customStyle="1" w:styleId="articletitle0">
    <w:name w:val="article_title"/>
    <w:basedOn w:val="Normal"/>
    <w:qFormat/>
    <w:rsid w:val="00A436E9"/>
    <w:pPr>
      <w:spacing w:after="0" w:line="240" w:lineRule="auto"/>
    </w:pPr>
  </w:style>
  <w:style w:type="character" w:customStyle="1" w:styleId="UnhighlightedChar">
    <w:name w:val="Unhighlighted Char"/>
    <w:locked/>
    <w:rsid w:val="00A436E9"/>
  </w:style>
  <w:style w:type="paragraph" w:customStyle="1" w:styleId="Unhighlighted">
    <w:name w:val="Unhighlighted"/>
    <w:basedOn w:val="Normal"/>
    <w:next w:val="TagCite1"/>
    <w:autoRedefine/>
    <w:qFormat/>
    <w:rsid w:val="00A436E9"/>
    <w:pPr>
      <w:spacing w:after="0" w:line="240" w:lineRule="auto"/>
    </w:pPr>
  </w:style>
  <w:style w:type="paragraph" w:customStyle="1" w:styleId="Caption1">
    <w:name w:val="Caption1"/>
    <w:basedOn w:val="Normal"/>
    <w:qFormat/>
    <w:rsid w:val="00A436E9"/>
    <w:pPr>
      <w:spacing w:after="0" w:line="240" w:lineRule="auto"/>
    </w:pPr>
  </w:style>
  <w:style w:type="character" w:customStyle="1" w:styleId="StylecardUnderlineChar">
    <w:name w:val="Style card + Underline Char"/>
    <w:locked/>
    <w:rsid w:val="00A436E9"/>
  </w:style>
  <w:style w:type="paragraph" w:customStyle="1" w:styleId="StylecardUnderline">
    <w:name w:val="Style card + Underline"/>
    <w:basedOn w:val="CiteSpacing"/>
    <w:next w:val="Unhighlighted"/>
    <w:qFormat/>
    <w:rsid w:val="00A436E9"/>
    <w:pPr>
      <w:spacing w:line="240" w:lineRule="auto"/>
    </w:pPr>
  </w:style>
  <w:style w:type="paragraph" w:customStyle="1" w:styleId="TagF3">
    <w:name w:val="Tag (F3)"/>
    <w:next w:val="Caption1"/>
    <w:qFormat/>
    <w:rsid w:val="00A436E9"/>
    <w:pPr>
      <w:spacing w:after="200" w:line="276" w:lineRule="auto"/>
    </w:pPr>
  </w:style>
  <w:style w:type="paragraph" w:customStyle="1" w:styleId="i1">
    <w:name w:val="i1"/>
    <w:basedOn w:val="Normal"/>
    <w:uiPriority w:val="99"/>
    <w:qFormat/>
    <w:rsid w:val="00A436E9"/>
    <w:pPr>
      <w:spacing w:after="0" w:line="240" w:lineRule="auto"/>
    </w:pPr>
  </w:style>
  <w:style w:type="paragraph" w:customStyle="1" w:styleId="style14">
    <w:name w:val="style14"/>
    <w:basedOn w:val="Normal"/>
    <w:next w:val="Heading1"/>
    <w:qFormat/>
    <w:rsid w:val="00A436E9"/>
    <w:pPr>
      <w:spacing w:after="0" w:line="240" w:lineRule="auto"/>
    </w:pPr>
  </w:style>
  <w:style w:type="paragraph" w:customStyle="1" w:styleId="CardTagCite1Char">
    <w:name w:val="Card Tag + Cite #1 Char"/>
    <w:basedOn w:val="Normal"/>
    <w:qFormat/>
    <w:rsid w:val="00A436E9"/>
    <w:pPr>
      <w:spacing w:after="0" w:line="240" w:lineRule="auto"/>
    </w:pPr>
  </w:style>
  <w:style w:type="paragraph" w:customStyle="1" w:styleId="articlebody">
    <w:name w:val="articlebody"/>
    <w:basedOn w:val="Normal"/>
    <w:next w:val="i1"/>
    <w:qFormat/>
    <w:rsid w:val="00A436E9"/>
    <w:pPr>
      <w:spacing w:after="0" w:line="240" w:lineRule="auto"/>
    </w:pPr>
  </w:style>
  <w:style w:type="character" w:customStyle="1" w:styleId="CiteCardCharCharCharCharCharCharCharChar">
    <w:name w:val="Cite_Card Char Char Char Char Char Char Char Char"/>
    <w:locked/>
    <w:rsid w:val="00A436E9"/>
  </w:style>
  <w:style w:type="paragraph" w:customStyle="1" w:styleId="CiteCardCharCharCharCharCharCharChar">
    <w:name w:val="Cite_Card Char Char Char Char Char Char Char"/>
    <w:next w:val="CardTagCite1Char"/>
    <w:autoRedefine/>
    <w:qFormat/>
    <w:rsid w:val="00A436E9"/>
    <w:pPr>
      <w:spacing w:after="200" w:line="276" w:lineRule="auto"/>
    </w:pPr>
  </w:style>
  <w:style w:type="paragraph" w:customStyle="1" w:styleId="foldie">
    <w:name w:val="foldie"/>
    <w:basedOn w:val="BoldandUnderlineChar"/>
    <w:next w:val="HotRoute0"/>
    <w:qFormat/>
    <w:rsid w:val="00A436E9"/>
  </w:style>
  <w:style w:type="paragraph" w:customStyle="1" w:styleId="billtextsection">
    <w:name w:val="bill_text_section"/>
    <w:basedOn w:val="Normal"/>
    <w:next w:val="articlebody"/>
    <w:qFormat/>
    <w:rsid w:val="00A436E9"/>
    <w:pPr>
      <w:spacing w:after="0" w:line="240" w:lineRule="auto"/>
    </w:pPr>
  </w:style>
  <w:style w:type="character" w:customStyle="1" w:styleId="CiteNormalChar">
    <w:name w:val="Cite Normal Char"/>
    <w:locked/>
    <w:rsid w:val="00A436E9"/>
  </w:style>
  <w:style w:type="paragraph" w:customStyle="1" w:styleId="Pa3">
    <w:name w:val="Pa3"/>
    <w:basedOn w:val="Normal"/>
    <w:uiPriority w:val="99"/>
    <w:qFormat/>
    <w:rsid w:val="00A436E9"/>
    <w:pPr>
      <w:spacing w:after="0" w:line="240" w:lineRule="auto"/>
    </w:pPr>
  </w:style>
  <w:style w:type="character" w:customStyle="1" w:styleId="NormaltextCharChar">
    <w:name w:val="Normal text Char Char"/>
    <w:locked/>
    <w:rsid w:val="00A436E9"/>
  </w:style>
  <w:style w:type="paragraph" w:customStyle="1" w:styleId="Normaltext0">
    <w:name w:val="Normal text"/>
    <w:basedOn w:val="Normal"/>
    <w:autoRedefine/>
    <w:qFormat/>
    <w:rsid w:val="00A436E9"/>
    <w:pPr>
      <w:spacing w:after="0" w:line="240" w:lineRule="auto"/>
    </w:pPr>
  </w:style>
  <w:style w:type="character" w:customStyle="1" w:styleId="underlinedcardChar1">
    <w:name w:val="underlined card Char"/>
    <w:locked/>
    <w:rsid w:val="00A436E9"/>
  </w:style>
  <w:style w:type="paragraph" w:customStyle="1" w:styleId="underlinedcard1">
    <w:name w:val="underlined card"/>
    <w:basedOn w:val="Normal"/>
    <w:next w:val="Pa3"/>
    <w:autoRedefine/>
    <w:qFormat/>
    <w:rsid w:val="00A436E9"/>
    <w:pPr>
      <w:spacing w:after="0" w:line="240" w:lineRule="auto"/>
    </w:pPr>
  </w:style>
  <w:style w:type="character" w:customStyle="1" w:styleId="Debate-CardTagandCite-F6Char">
    <w:name w:val="Debate- Card Tag and Cite- F6 Char"/>
    <w:locked/>
    <w:rsid w:val="00A436E9"/>
  </w:style>
  <w:style w:type="paragraph" w:customStyle="1" w:styleId="Debate-CardTagandCite-F6">
    <w:name w:val="Debate- Card Tag and Cite- F6"/>
    <w:basedOn w:val="Normal"/>
    <w:next w:val="Normaltext0"/>
    <w:qFormat/>
    <w:rsid w:val="00A436E9"/>
    <w:pPr>
      <w:spacing w:after="0" w:line="240" w:lineRule="auto"/>
    </w:pPr>
  </w:style>
  <w:style w:type="paragraph" w:customStyle="1" w:styleId="BLOCKTITLE3">
    <w:name w:val="BLOCK TITLE"/>
    <w:basedOn w:val="Normal"/>
    <w:uiPriority w:val="99"/>
    <w:qFormat/>
    <w:rsid w:val="00A436E9"/>
    <w:pPr>
      <w:spacing w:after="0" w:line="240" w:lineRule="auto"/>
    </w:pPr>
  </w:style>
  <w:style w:type="paragraph" w:customStyle="1" w:styleId="StyleNormalWeb10pt">
    <w:name w:val="Style Normal (Web) + 10 pt"/>
    <w:basedOn w:val="Title"/>
    <w:next w:val="Boldunderline1"/>
    <w:qFormat/>
    <w:rsid w:val="00A436E9"/>
    <w:pPr>
      <w:spacing w:before="0" w:after="0" w:line="240" w:lineRule="auto"/>
      <w:ind w:left="0" w:right="0"/>
      <w:jc w:val="left"/>
      <w:outlineLvl w:val="9"/>
    </w:pPr>
    <w:rPr>
      <w:rFonts w:ascii="Georgia" w:hAnsi="Georgia"/>
      <w:u w:val="none"/>
    </w:rPr>
  </w:style>
  <w:style w:type="character" w:customStyle="1" w:styleId="cardChar0">
    <w:name w:val="%card Char"/>
    <w:locked/>
    <w:rsid w:val="00A436E9"/>
  </w:style>
  <w:style w:type="paragraph" w:customStyle="1" w:styleId="card">
    <w:name w:val="%card"/>
    <w:basedOn w:val="Normal"/>
    <w:next w:val="BLOCKTITLE3"/>
    <w:qFormat/>
    <w:rsid w:val="00A436E9"/>
    <w:pPr>
      <w:spacing w:after="0" w:line="240" w:lineRule="auto"/>
    </w:pPr>
  </w:style>
  <w:style w:type="character" w:customStyle="1" w:styleId="UnunderlinedTextChar">
    <w:name w:val="Ununderlined Text Char"/>
    <w:locked/>
    <w:rsid w:val="00A436E9"/>
  </w:style>
  <w:style w:type="paragraph" w:customStyle="1" w:styleId="UnunderlinedText">
    <w:name w:val="Ununderlined Text"/>
    <w:basedOn w:val="Normal"/>
    <w:next w:val="card"/>
    <w:autoRedefine/>
    <w:qFormat/>
    <w:rsid w:val="00A436E9"/>
    <w:pPr>
      <w:spacing w:after="0" w:line="240" w:lineRule="auto"/>
    </w:pPr>
  </w:style>
  <w:style w:type="character" w:customStyle="1" w:styleId="ReallyfuckingsmallCharCharCharChar">
    <w:name w:val="Really fucking small Char Char Char Char"/>
    <w:locked/>
    <w:rsid w:val="00A436E9"/>
  </w:style>
  <w:style w:type="paragraph" w:customStyle="1" w:styleId="ReallyfuckingsmallCharCharChar">
    <w:name w:val="Really fucking small Char Char Char"/>
    <w:basedOn w:val="Normal"/>
    <w:next w:val="NoSpacing"/>
    <w:qFormat/>
    <w:rsid w:val="00A436E9"/>
    <w:pPr>
      <w:spacing w:after="0" w:line="240" w:lineRule="auto"/>
    </w:pPr>
  </w:style>
  <w:style w:type="character" w:customStyle="1" w:styleId="CardDownx1Char">
    <w:name w:val="CardDown x1 Char"/>
    <w:locked/>
    <w:rsid w:val="00A436E9"/>
  </w:style>
  <w:style w:type="paragraph" w:customStyle="1" w:styleId="CardDownx1">
    <w:name w:val="CardDown x1"/>
    <w:basedOn w:val="Normal"/>
    <w:next w:val="Regular"/>
    <w:qFormat/>
    <w:rsid w:val="00A436E9"/>
    <w:pPr>
      <w:spacing w:after="0" w:line="240" w:lineRule="auto"/>
    </w:pPr>
  </w:style>
  <w:style w:type="paragraph" w:customStyle="1" w:styleId="CardDownx15">
    <w:name w:val="CardDown x1.5"/>
    <w:basedOn w:val="Normal"/>
    <w:qFormat/>
    <w:rsid w:val="00A436E9"/>
    <w:pPr>
      <w:spacing w:after="0" w:line="240" w:lineRule="auto"/>
    </w:pPr>
  </w:style>
  <w:style w:type="paragraph" w:customStyle="1" w:styleId="Reallyfuckingsmall">
    <w:name w:val="Really fucking small"/>
    <w:basedOn w:val="Normal"/>
    <w:qFormat/>
    <w:rsid w:val="00A436E9"/>
    <w:pPr>
      <w:spacing w:after="0" w:line="240" w:lineRule="auto"/>
    </w:pPr>
  </w:style>
  <w:style w:type="character" w:customStyle="1" w:styleId="FullCiteChar">
    <w:name w:val="Full Cite Char"/>
    <w:locked/>
    <w:rsid w:val="00A436E9"/>
  </w:style>
  <w:style w:type="paragraph" w:customStyle="1" w:styleId="FullCite">
    <w:name w:val="Full Cite"/>
    <w:basedOn w:val="Normal"/>
    <w:next w:val="Normal"/>
    <w:qFormat/>
    <w:rsid w:val="00A436E9"/>
    <w:pPr>
      <w:spacing w:after="0" w:line="240" w:lineRule="auto"/>
    </w:pPr>
  </w:style>
  <w:style w:type="paragraph" w:customStyle="1" w:styleId="CiteTag">
    <w:name w:val="Cite/Tag"/>
    <w:basedOn w:val="Normal"/>
    <w:uiPriority w:val="99"/>
    <w:qFormat/>
    <w:rsid w:val="00A436E9"/>
    <w:pPr>
      <w:spacing w:after="0" w:line="240" w:lineRule="auto"/>
    </w:pPr>
  </w:style>
  <w:style w:type="paragraph" w:customStyle="1" w:styleId="cardtext4">
    <w:name w:val="cardtext"/>
    <w:basedOn w:val="Normal"/>
    <w:next w:val="Reallyfuckingsmall"/>
    <w:qFormat/>
    <w:rsid w:val="00A436E9"/>
    <w:pPr>
      <w:spacing w:after="0" w:line="240" w:lineRule="auto"/>
    </w:pPr>
  </w:style>
  <w:style w:type="paragraph" w:customStyle="1" w:styleId="Heading5SizeDown">
    <w:name w:val="Heading 5 Size Down"/>
    <w:basedOn w:val="Normal"/>
    <w:autoRedefine/>
    <w:qFormat/>
    <w:rsid w:val="00A436E9"/>
    <w:pPr>
      <w:spacing w:after="0" w:line="240" w:lineRule="auto"/>
    </w:pPr>
  </w:style>
  <w:style w:type="character" w:customStyle="1" w:styleId="evidencetextChar">
    <w:name w:val="evidence text Char"/>
    <w:locked/>
    <w:rsid w:val="00A436E9"/>
  </w:style>
  <w:style w:type="character" w:customStyle="1" w:styleId="StyleStyleArialNarrow9ptLeft-075ArialNarrowChar">
    <w:name w:val="Style Style Arial Narrow 9 pt Left:  -0.75&quot; + Arial Narrow Char"/>
    <w:locked/>
    <w:rsid w:val="00A436E9"/>
  </w:style>
  <w:style w:type="paragraph" w:customStyle="1" w:styleId="StyleStyleArialNarrow9ptLeft-075ArialNarrow">
    <w:name w:val="Style Style Arial Narrow 9 pt Left:  -0.75&quot; + Arial Narrow"/>
    <w:basedOn w:val="Normal"/>
    <w:next w:val="Heading5SizeDown"/>
    <w:qFormat/>
    <w:rsid w:val="00A436E9"/>
    <w:pPr>
      <w:spacing w:after="0" w:line="240" w:lineRule="auto"/>
    </w:pPr>
  </w:style>
  <w:style w:type="character" w:customStyle="1" w:styleId="StyleStyleCardTextLeft-075Right0Char">
    <w:name w:val="Style Style Card Text + Left:  -0.75&quot; + Right:  0&quot; Char"/>
    <w:locked/>
    <w:rsid w:val="00A436E9"/>
  </w:style>
  <w:style w:type="paragraph" w:customStyle="1" w:styleId="StyleStyleCardTextLeft-075Right0">
    <w:name w:val="Style Style Card Text + Left:  -0.75&quot; + Right:  0&quot;"/>
    <w:basedOn w:val="Normal"/>
    <w:next w:val="evidencetext"/>
    <w:autoRedefine/>
    <w:qFormat/>
    <w:rsid w:val="00A436E9"/>
    <w:pPr>
      <w:spacing w:after="0" w:line="240" w:lineRule="auto"/>
    </w:pPr>
  </w:style>
  <w:style w:type="paragraph" w:customStyle="1" w:styleId="ecxmsonormal">
    <w:name w:val="ecxmsonormal"/>
    <w:basedOn w:val="Normal"/>
    <w:qFormat/>
    <w:rsid w:val="00A436E9"/>
    <w:pPr>
      <w:spacing w:after="0" w:line="240" w:lineRule="auto"/>
    </w:pPr>
  </w:style>
  <w:style w:type="character" w:customStyle="1" w:styleId="DebateUnderlineBoldChar">
    <w:name w:val="Debate Underline Bold Char"/>
    <w:locked/>
    <w:rsid w:val="00A436E9"/>
  </w:style>
  <w:style w:type="paragraph" w:customStyle="1" w:styleId="DebateUnderlineBold">
    <w:name w:val="Debate Underline Bold"/>
    <w:basedOn w:val="Cardtext0"/>
    <w:qFormat/>
    <w:rsid w:val="00A436E9"/>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A436E9"/>
  </w:style>
  <w:style w:type="paragraph" w:customStyle="1" w:styleId="StyleArialNarrow12ptBoldLeft-075">
    <w:name w:val="Style Arial Narrow 12 pt Bold Left:  -0.75&quot;"/>
    <w:basedOn w:val="Normal"/>
    <w:next w:val="ecxmsonormal"/>
    <w:qFormat/>
    <w:rsid w:val="00A436E9"/>
    <w:pPr>
      <w:spacing w:after="0" w:line="240" w:lineRule="auto"/>
    </w:pPr>
  </w:style>
  <w:style w:type="character" w:customStyle="1" w:styleId="StyleStyleevidencetextBorderSinglesolidlineAuto05Char">
    <w:name w:val="Style Style evidence text + Border: : (Single solid line Auto  0.5 ... Char"/>
    <w:locked/>
    <w:rsid w:val="00A436E9"/>
  </w:style>
  <w:style w:type="paragraph" w:customStyle="1" w:styleId="StyleStyleevidencetextBorderSinglesolidlineAuto05">
    <w:name w:val="Style Style evidence text + Border: : (Single solid line Auto  0.5 ..."/>
    <w:basedOn w:val="Normal"/>
    <w:next w:val="DebateUnderlineBold"/>
    <w:qFormat/>
    <w:rsid w:val="00A436E9"/>
    <w:pPr>
      <w:spacing w:after="0" w:line="240" w:lineRule="auto"/>
    </w:pPr>
  </w:style>
  <w:style w:type="character" w:customStyle="1" w:styleId="StyleevidencetextBorderSinglesolidlineAuto05ptLChar">
    <w:name w:val="Style evidence text + Border: : (Single solid line Auto  0.5 pt L... Char"/>
    <w:locked/>
    <w:rsid w:val="00A436E9"/>
  </w:style>
  <w:style w:type="paragraph" w:customStyle="1" w:styleId="StyleevidencetextBorderSinglesolidlineAuto05ptL">
    <w:name w:val="Style evidence text + Border: : (Single solid line Auto  0.5 pt L..."/>
    <w:basedOn w:val="CiteTag"/>
    <w:next w:val="StyleArialNarrow12ptBoldLeft-075"/>
    <w:qFormat/>
    <w:rsid w:val="00A436E9"/>
  </w:style>
  <w:style w:type="character" w:customStyle="1" w:styleId="HighlightingChar">
    <w:name w:val="Highlighting Char"/>
    <w:locked/>
    <w:rsid w:val="00A436E9"/>
  </w:style>
  <w:style w:type="paragraph" w:customStyle="1" w:styleId="Highlighting">
    <w:name w:val="Highlighting"/>
    <w:basedOn w:val="Normal"/>
    <w:next w:val="StyleStyleevidencetextBorderSinglesolidlineAuto05"/>
    <w:autoRedefine/>
    <w:qFormat/>
    <w:rsid w:val="00A436E9"/>
    <w:pPr>
      <w:spacing w:after="0" w:line="240" w:lineRule="auto"/>
    </w:pPr>
  </w:style>
  <w:style w:type="paragraph" w:customStyle="1" w:styleId="CiteCharCharCharChar">
    <w:name w:val="Cite Char Char Char Char"/>
    <w:basedOn w:val="Normal"/>
    <w:next w:val="Normal"/>
    <w:qFormat/>
    <w:rsid w:val="00A436E9"/>
    <w:pPr>
      <w:spacing w:after="0" w:line="240" w:lineRule="auto"/>
    </w:pPr>
  </w:style>
  <w:style w:type="character" w:customStyle="1" w:styleId="UnderliningCharChar1CharCharChar">
    <w:name w:val="Underlining Char Char1 Char Char Char"/>
    <w:locked/>
    <w:rsid w:val="00A436E9"/>
  </w:style>
  <w:style w:type="paragraph" w:customStyle="1" w:styleId="UnderliningCharChar1CharChar">
    <w:name w:val="Underlining Char Char1 Char Char"/>
    <w:basedOn w:val="Normal"/>
    <w:next w:val="Normal"/>
    <w:qFormat/>
    <w:rsid w:val="00A436E9"/>
    <w:pPr>
      <w:spacing w:after="0" w:line="240" w:lineRule="auto"/>
    </w:pPr>
  </w:style>
  <w:style w:type="character" w:customStyle="1" w:styleId="CiteCharCharCharCharCharChar">
    <w:name w:val="Cite Char Char Char Char Char Char"/>
    <w:locked/>
    <w:rsid w:val="00A436E9"/>
  </w:style>
  <w:style w:type="paragraph" w:customStyle="1" w:styleId="CiteCharCharCharCharChar">
    <w:name w:val="Cite Char Char Char Char Char"/>
    <w:basedOn w:val="Normal"/>
    <w:next w:val="Normal"/>
    <w:qFormat/>
    <w:rsid w:val="00A436E9"/>
    <w:pPr>
      <w:spacing w:after="0" w:line="240" w:lineRule="auto"/>
    </w:pPr>
  </w:style>
  <w:style w:type="character" w:customStyle="1" w:styleId="UnderliningCharCharChar">
    <w:name w:val="Underlining Char Char Char"/>
    <w:locked/>
    <w:rsid w:val="00A436E9"/>
  </w:style>
  <w:style w:type="paragraph" w:customStyle="1" w:styleId="UnderliningCharChar">
    <w:name w:val="Underlining Char Char"/>
    <w:basedOn w:val="Normal"/>
    <w:next w:val="Normal"/>
    <w:qFormat/>
    <w:rsid w:val="00A436E9"/>
    <w:pPr>
      <w:spacing w:after="0" w:line="240" w:lineRule="auto"/>
    </w:pPr>
  </w:style>
  <w:style w:type="paragraph" w:customStyle="1" w:styleId="Style120">
    <w:name w:val="Style 12"/>
    <w:qFormat/>
    <w:rsid w:val="00A436E9"/>
    <w:pPr>
      <w:spacing w:after="200" w:line="276" w:lineRule="auto"/>
    </w:pPr>
  </w:style>
  <w:style w:type="paragraph" w:customStyle="1" w:styleId="Style7">
    <w:name w:val="Style 7"/>
    <w:next w:val="CiteCharCharCharCharChar"/>
    <w:qFormat/>
    <w:rsid w:val="00A436E9"/>
    <w:pPr>
      <w:spacing w:after="200" w:line="276" w:lineRule="auto"/>
    </w:pPr>
  </w:style>
  <w:style w:type="paragraph" w:customStyle="1" w:styleId="Style9">
    <w:name w:val="Style 9"/>
    <w:qFormat/>
    <w:rsid w:val="00A436E9"/>
    <w:pPr>
      <w:spacing w:after="200" w:line="276" w:lineRule="auto"/>
    </w:pPr>
  </w:style>
  <w:style w:type="paragraph" w:customStyle="1" w:styleId="Emphasis3">
    <w:name w:val="Emphasis3"/>
    <w:next w:val="UnderliningCharChar"/>
    <w:qFormat/>
    <w:rsid w:val="00A436E9"/>
    <w:pPr>
      <w:spacing w:after="200" w:line="276" w:lineRule="auto"/>
    </w:pPr>
  </w:style>
  <w:style w:type="paragraph" w:customStyle="1" w:styleId="SmallCard">
    <w:name w:val="Small Card"/>
    <w:basedOn w:val="Normal"/>
    <w:next w:val="Style7"/>
    <w:uiPriority w:val="99"/>
    <w:qFormat/>
    <w:rsid w:val="00A436E9"/>
    <w:pPr>
      <w:spacing w:after="0" w:line="240" w:lineRule="auto"/>
    </w:pPr>
  </w:style>
  <w:style w:type="paragraph" w:customStyle="1" w:styleId="BreifTitle">
    <w:name w:val="Breif Title"/>
    <w:basedOn w:val="Normal"/>
    <w:next w:val="Style9"/>
    <w:autoRedefine/>
    <w:uiPriority w:val="99"/>
    <w:qFormat/>
    <w:rsid w:val="00A436E9"/>
    <w:pPr>
      <w:spacing w:after="0" w:line="240" w:lineRule="auto"/>
    </w:pPr>
  </w:style>
  <w:style w:type="paragraph" w:customStyle="1" w:styleId="Normal10pt">
    <w:name w:val="Normal + 10 pt"/>
    <w:basedOn w:val="Normal"/>
    <w:next w:val="Emphasis3"/>
    <w:uiPriority w:val="99"/>
    <w:qFormat/>
    <w:rsid w:val="00A436E9"/>
    <w:pPr>
      <w:spacing w:after="0" w:line="240" w:lineRule="auto"/>
    </w:pPr>
  </w:style>
  <w:style w:type="paragraph" w:customStyle="1" w:styleId="formfldssel">
    <w:name w:val="formfldssel"/>
    <w:basedOn w:val="Normal"/>
    <w:qFormat/>
    <w:rsid w:val="00A436E9"/>
    <w:pPr>
      <w:spacing w:after="0" w:line="240" w:lineRule="auto"/>
    </w:pPr>
  </w:style>
  <w:style w:type="paragraph" w:customStyle="1" w:styleId="hpleftlk">
    <w:name w:val="hpleftlk"/>
    <w:basedOn w:val="Normal"/>
    <w:next w:val="SmallCard"/>
    <w:qFormat/>
    <w:rsid w:val="00A436E9"/>
    <w:pPr>
      <w:spacing w:after="0" w:line="240" w:lineRule="auto"/>
    </w:pPr>
  </w:style>
  <w:style w:type="paragraph" w:customStyle="1" w:styleId="lblu">
    <w:name w:val="lblu"/>
    <w:basedOn w:val="Normal"/>
    <w:next w:val="BreifTitle"/>
    <w:qFormat/>
    <w:rsid w:val="00A436E9"/>
    <w:pPr>
      <w:spacing w:after="0" w:line="240" w:lineRule="auto"/>
    </w:pPr>
  </w:style>
  <w:style w:type="paragraph" w:customStyle="1" w:styleId="Underlinestyle">
    <w:name w:val="Underlinestyle"/>
    <w:basedOn w:val="Normal"/>
    <w:next w:val="Normal10pt"/>
    <w:qFormat/>
    <w:rsid w:val="00A436E9"/>
    <w:pPr>
      <w:spacing w:after="0" w:line="240" w:lineRule="auto"/>
    </w:pPr>
  </w:style>
  <w:style w:type="paragraph" w:customStyle="1" w:styleId="DebateCiteCharChar">
    <w:name w:val="Debate Cite Char Char"/>
    <w:basedOn w:val="Normal"/>
    <w:next w:val="formfldssel"/>
    <w:autoRedefine/>
    <w:qFormat/>
    <w:rsid w:val="00A436E9"/>
    <w:pPr>
      <w:spacing w:after="0" w:line="240" w:lineRule="auto"/>
    </w:pPr>
  </w:style>
  <w:style w:type="paragraph" w:customStyle="1" w:styleId="StyleTagandCiteFranklinGothicDemi">
    <w:name w:val="Style Tag and Cite + Franklin Gothic Demi"/>
    <w:basedOn w:val="HotRoute"/>
    <w:next w:val="lblu"/>
    <w:autoRedefine/>
    <w:uiPriority w:val="99"/>
    <w:qFormat/>
    <w:rsid w:val="00A436E9"/>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A436E9"/>
  </w:style>
  <w:style w:type="paragraph" w:customStyle="1" w:styleId="CiteCard0">
    <w:name w:val="Cite/Card"/>
    <w:basedOn w:val="Normal"/>
    <w:next w:val="StyleTagandCiteFranklinGothicDemi"/>
    <w:qFormat/>
    <w:rsid w:val="00A436E9"/>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A436E9"/>
    <w:pPr>
      <w:spacing w:after="0" w:line="240" w:lineRule="auto"/>
    </w:pPr>
  </w:style>
  <w:style w:type="paragraph" w:customStyle="1" w:styleId="title-bold-medium">
    <w:name w:val="title-bold-medium"/>
    <w:basedOn w:val="Normal"/>
    <w:next w:val="TagCite2"/>
    <w:uiPriority w:val="99"/>
    <w:qFormat/>
    <w:rsid w:val="00A436E9"/>
    <w:pPr>
      <w:spacing w:after="0" w:line="240" w:lineRule="auto"/>
    </w:pPr>
  </w:style>
  <w:style w:type="paragraph" w:customStyle="1" w:styleId="lact">
    <w:name w:val="lact"/>
    <w:basedOn w:val="Normal"/>
    <w:next w:val="CiteCard0"/>
    <w:uiPriority w:val="99"/>
    <w:qFormat/>
    <w:rsid w:val="00A436E9"/>
    <w:pPr>
      <w:spacing w:after="0" w:line="240" w:lineRule="auto"/>
    </w:pPr>
  </w:style>
  <w:style w:type="paragraph" w:customStyle="1" w:styleId="shellscontentions">
    <w:name w:val="shells/contentions"/>
    <w:basedOn w:val="DebateCiteCharChar"/>
    <w:next w:val="tagCharCharCharCharCharCharChar"/>
    <w:uiPriority w:val="99"/>
    <w:qFormat/>
    <w:rsid w:val="00A436E9"/>
  </w:style>
  <w:style w:type="paragraph" w:customStyle="1" w:styleId="BriefTitle1">
    <w:name w:val="Brief Title 1"/>
    <w:basedOn w:val="Normal"/>
    <w:next w:val="title-bold-medium"/>
    <w:uiPriority w:val="99"/>
    <w:qFormat/>
    <w:rsid w:val="00A436E9"/>
    <w:pPr>
      <w:spacing w:after="0" w:line="240" w:lineRule="auto"/>
    </w:pPr>
  </w:style>
  <w:style w:type="paragraph" w:customStyle="1" w:styleId="ShellTitles">
    <w:name w:val="ShellTitles"/>
    <w:basedOn w:val="Normal"/>
    <w:next w:val="shellscontentions"/>
    <w:uiPriority w:val="99"/>
    <w:qFormat/>
    <w:rsid w:val="00A436E9"/>
    <w:pPr>
      <w:spacing w:after="0" w:line="240" w:lineRule="auto"/>
    </w:pPr>
  </w:style>
  <w:style w:type="paragraph" w:customStyle="1" w:styleId="ToRead">
    <w:name w:val="To Read"/>
    <w:basedOn w:val="Normal"/>
    <w:uiPriority w:val="99"/>
    <w:qFormat/>
    <w:rsid w:val="00A436E9"/>
    <w:pPr>
      <w:spacing w:after="0" w:line="240" w:lineRule="auto"/>
    </w:pPr>
  </w:style>
  <w:style w:type="paragraph" w:customStyle="1" w:styleId="Style21">
    <w:name w:val="Style 2"/>
    <w:basedOn w:val="Normal"/>
    <w:next w:val="ShellTitles"/>
    <w:uiPriority w:val="99"/>
    <w:qFormat/>
    <w:rsid w:val="00A436E9"/>
    <w:pPr>
      <w:spacing w:after="0" w:line="240" w:lineRule="auto"/>
    </w:pPr>
  </w:style>
  <w:style w:type="paragraph" w:customStyle="1" w:styleId="Style40">
    <w:name w:val="Style 4"/>
    <w:basedOn w:val="Normal"/>
    <w:uiPriority w:val="99"/>
    <w:qFormat/>
    <w:rsid w:val="00A436E9"/>
    <w:pPr>
      <w:spacing w:after="0" w:line="240" w:lineRule="auto"/>
    </w:pPr>
  </w:style>
  <w:style w:type="paragraph" w:customStyle="1" w:styleId="CM10">
    <w:name w:val="CM10"/>
    <w:basedOn w:val="Normal"/>
    <w:uiPriority w:val="99"/>
    <w:qFormat/>
    <w:rsid w:val="00A436E9"/>
    <w:pPr>
      <w:spacing w:after="0" w:line="240" w:lineRule="auto"/>
    </w:pPr>
  </w:style>
  <w:style w:type="paragraph" w:customStyle="1" w:styleId="OffensiveLanguage">
    <w:name w:val="Offensive Language"/>
    <w:basedOn w:val="Normal"/>
    <w:next w:val="Normal"/>
    <w:qFormat/>
    <w:rsid w:val="00A436E9"/>
    <w:pPr>
      <w:spacing w:after="0" w:line="240" w:lineRule="auto"/>
    </w:pPr>
  </w:style>
  <w:style w:type="paragraph" w:customStyle="1" w:styleId="clearformatting0">
    <w:name w:val="clear formatting"/>
    <w:basedOn w:val="Normal"/>
    <w:next w:val="Style40"/>
    <w:qFormat/>
    <w:rsid w:val="00A436E9"/>
    <w:pPr>
      <w:spacing w:after="0" w:line="240" w:lineRule="auto"/>
    </w:pPr>
  </w:style>
  <w:style w:type="paragraph" w:customStyle="1" w:styleId="Style18">
    <w:name w:val="Style 18"/>
    <w:next w:val="CM10"/>
    <w:uiPriority w:val="99"/>
    <w:qFormat/>
    <w:rsid w:val="00A436E9"/>
    <w:pPr>
      <w:spacing w:after="200" w:line="276" w:lineRule="auto"/>
    </w:pPr>
  </w:style>
  <w:style w:type="paragraph" w:customStyle="1" w:styleId="formfld">
    <w:name w:val="formfld"/>
    <w:basedOn w:val="Normal"/>
    <w:next w:val="OffensiveLanguage"/>
    <w:qFormat/>
    <w:rsid w:val="00A436E9"/>
    <w:pPr>
      <w:spacing w:after="0" w:line="240" w:lineRule="auto"/>
    </w:pPr>
  </w:style>
  <w:style w:type="paragraph" w:customStyle="1" w:styleId="Caption3">
    <w:name w:val="Caption3"/>
    <w:basedOn w:val="Normal"/>
    <w:next w:val="clearformatting0"/>
    <w:uiPriority w:val="99"/>
    <w:qFormat/>
    <w:rsid w:val="00A436E9"/>
    <w:pPr>
      <w:spacing w:after="0" w:line="240" w:lineRule="auto"/>
    </w:pPr>
  </w:style>
  <w:style w:type="paragraph" w:customStyle="1" w:styleId="teaserpermalink">
    <w:name w:val="teaser_permalink"/>
    <w:basedOn w:val="Normal"/>
    <w:next w:val="Style18"/>
    <w:uiPriority w:val="99"/>
    <w:qFormat/>
    <w:rsid w:val="00A436E9"/>
    <w:pPr>
      <w:spacing w:after="0" w:line="240" w:lineRule="auto"/>
    </w:pPr>
  </w:style>
  <w:style w:type="character" w:styleId="BookTitle">
    <w:name w:val="Book Title"/>
    <w:basedOn w:val="DefaultParagraphFont"/>
    <w:qFormat/>
    <w:rsid w:val="00A436E9"/>
    <w:rPr>
      <w:b/>
      <w:bCs/>
      <w:i/>
      <w:iCs/>
      <w:spacing w:val="5"/>
    </w:rPr>
  </w:style>
  <w:style w:type="character" w:customStyle="1" w:styleId="Heading7Char1">
    <w:name w:val="Heading 7 Char1"/>
    <w:basedOn w:val="DefaultParagraphFont"/>
    <w:semiHidden/>
    <w:rsid w:val="00A436E9"/>
  </w:style>
  <w:style w:type="character" w:customStyle="1" w:styleId="Heading8Char1">
    <w:name w:val="Heading 8 Char1"/>
    <w:basedOn w:val="DefaultParagraphFont"/>
    <w:semiHidden/>
    <w:rsid w:val="00A436E9"/>
  </w:style>
  <w:style w:type="character" w:customStyle="1" w:styleId="Heading9Char1">
    <w:name w:val="Heading 9 Char1"/>
    <w:basedOn w:val="DefaultParagraphFont"/>
    <w:semiHidden/>
    <w:rsid w:val="00A436E9"/>
  </w:style>
  <w:style w:type="character" w:customStyle="1" w:styleId="sup1">
    <w:name w:val="sup1"/>
    <w:rsid w:val="00A436E9"/>
  </w:style>
  <w:style w:type="character" w:customStyle="1" w:styleId="pgnum1">
    <w:name w:val="pgnum1"/>
    <w:rsid w:val="00A436E9"/>
  </w:style>
  <w:style w:type="character" w:customStyle="1" w:styleId="nw">
    <w:name w:val="nw"/>
    <w:rsid w:val="00A436E9"/>
  </w:style>
  <w:style w:type="character" w:customStyle="1" w:styleId="CardsHighlight">
    <w:name w:val="Cards Highlight"/>
    <w:uiPriority w:val="1"/>
    <w:rsid w:val="00A436E9"/>
  </w:style>
  <w:style w:type="character" w:customStyle="1" w:styleId="apple">
    <w:name w:val="apple"/>
    <w:rsid w:val="00A436E9"/>
  </w:style>
  <w:style w:type="character" w:customStyle="1" w:styleId="inhoud">
    <w:name w:val="inhoud"/>
    <w:rsid w:val="00A436E9"/>
  </w:style>
  <w:style w:type="character" w:customStyle="1" w:styleId="CardsUnderlined">
    <w:name w:val="Cards Underlined"/>
    <w:qFormat/>
    <w:rsid w:val="00A436E9"/>
  </w:style>
  <w:style w:type="character" w:customStyle="1" w:styleId="Cites-AuthorDate">
    <w:name w:val="Cites-Author/Date"/>
    <w:qFormat/>
    <w:rsid w:val="00A436E9"/>
  </w:style>
  <w:style w:type="character" w:customStyle="1" w:styleId="StyleCardtextChar10pt">
    <w:name w:val="Style Card text Char + 10 pt"/>
    <w:rsid w:val="00A436E9"/>
  </w:style>
  <w:style w:type="character" w:customStyle="1" w:styleId="UnderliningChar2">
    <w:name w:val="Underlining Char2"/>
    <w:rsid w:val="00A436E9"/>
  </w:style>
  <w:style w:type="character" w:customStyle="1" w:styleId="UnderliningChar1">
    <w:name w:val="Underlining Char1"/>
    <w:rsid w:val="00A436E9"/>
  </w:style>
  <w:style w:type="character" w:customStyle="1" w:styleId="smcaps">
    <w:name w:val="smcaps"/>
    <w:rsid w:val="00A436E9"/>
  </w:style>
  <w:style w:type="character" w:customStyle="1" w:styleId="Style1Char2">
    <w:name w:val="Style1 Char2"/>
    <w:rsid w:val="00A436E9"/>
  </w:style>
  <w:style w:type="character" w:customStyle="1" w:styleId="inside-head1">
    <w:name w:val="inside-head1"/>
    <w:rsid w:val="00A436E9"/>
  </w:style>
  <w:style w:type="character" w:customStyle="1" w:styleId="datestamp1">
    <w:name w:val="datestamp1"/>
    <w:rsid w:val="00A436E9"/>
  </w:style>
  <w:style w:type="character" w:customStyle="1" w:styleId="pagetools1">
    <w:name w:val="pagetools1"/>
    <w:rsid w:val="00A436E9"/>
  </w:style>
  <w:style w:type="character" w:customStyle="1" w:styleId="smallredtext">
    <w:name w:val="smallredtext"/>
    <w:rsid w:val="00A436E9"/>
  </w:style>
  <w:style w:type="character" w:customStyle="1" w:styleId="storyheading31">
    <w:name w:val="storyheading31"/>
    <w:rsid w:val="00A436E9"/>
  </w:style>
  <w:style w:type="character" w:customStyle="1" w:styleId="storydeck31">
    <w:name w:val="storydeck31"/>
    <w:rsid w:val="00A436E9"/>
  </w:style>
  <w:style w:type="character" w:customStyle="1" w:styleId="subtitle1">
    <w:name w:val="subtitle1"/>
    <w:rsid w:val="00A436E9"/>
  </w:style>
  <w:style w:type="character" w:customStyle="1" w:styleId="Title10">
    <w:name w:val="Title1"/>
    <w:rsid w:val="00A436E9"/>
  </w:style>
  <w:style w:type="character" w:customStyle="1" w:styleId="clsbiolink">
    <w:name w:val="clsbiolink"/>
    <w:rsid w:val="00A436E9"/>
  </w:style>
  <w:style w:type="character" w:customStyle="1" w:styleId="clssmaller">
    <w:name w:val="clssmaller"/>
    <w:rsid w:val="00A436E9"/>
  </w:style>
  <w:style w:type="character" w:customStyle="1" w:styleId="sm1">
    <w:name w:val="sm1"/>
    <w:rsid w:val="00A436E9"/>
  </w:style>
  <w:style w:type="character" w:customStyle="1" w:styleId="noindentChar">
    <w:name w:val="noindent Char"/>
    <w:rsid w:val="00A436E9"/>
  </w:style>
  <w:style w:type="character" w:customStyle="1" w:styleId="SmallChar1">
    <w:name w:val="Small Char1"/>
    <w:rsid w:val="00A436E9"/>
  </w:style>
  <w:style w:type="character" w:customStyle="1" w:styleId="fullcite0">
    <w:name w:val="fullcite"/>
    <w:rsid w:val="00A436E9"/>
  </w:style>
  <w:style w:type="character" w:customStyle="1" w:styleId="Style9ptThickunderline">
    <w:name w:val="Style 9 pt Thick underline"/>
    <w:rsid w:val="00A436E9"/>
  </w:style>
  <w:style w:type="character" w:customStyle="1" w:styleId="CardNotUnderlinedChar">
    <w:name w:val="Card Not Underlined Char"/>
    <w:rsid w:val="00A436E9"/>
  </w:style>
  <w:style w:type="character" w:customStyle="1" w:styleId="IndexHeadersCharChar">
    <w:name w:val="Index Headers Char Char"/>
    <w:rsid w:val="00A436E9"/>
  </w:style>
  <w:style w:type="character" w:customStyle="1" w:styleId="CircleChar1">
    <w:name w:val="Circle Char1"/>
    <w:rsid w:val="00A436E9"/>
  </w:style>
  <w:style w:type="character" w:customStyle="1" w:styleId="textmedium">
    <w:name w:val="textmedium"/>
    <w:rsid w:val="00A436E9"/>
  </w:style>
  <w:style w:type="character" w:customStyle="1" w:styleId="justify">
    <w:name w:val="justify"/>
    <w:rsid w:val="00A436E9"/>
  </w:style>
  <w:style w:type="character" w:customStyle="1" w:styleId="SmallCardTextChar">
    <w:name w:val="Small Card Text Char"/>
    <w:rsid w:val="00A436E9"/>
  </w:style>
  <w:style w:type="character" w:customStyle="1" w:styleId="tagChar30">
    <w:name w:val="tag Char3"/>
    <w:rsid w:val="00A436E9"/>
  </w:style>
  <w:style w:type="character" w:customStyle="1" w:styleId="medium-normal1">
    <w:name w:val="medium-normal1"/>
    <w:rsid w:val="00A436E9"/>
  </w:style>
  <w:style w:type="character" w:customStyle="1" w:styleId="inside-head">
    <w:name w:val="inside-head"/>
    <w:rsid w:val="00A436E9"/>
  </w:style>
  <w:style w:type="character" w:customStyle="1" w:styleId="awtw">
    <w:name w:val="awtw"/>
    <w:rsid w:val="00A436E9"/>
  </w:style>
  <w:style w:type="character" w:customStyle="1" w:styleId="CardText-Underlined">
    <w:name w:val="Card Text - Underlined"/>
    <w:rsid w:val="00A436E9"/>
  </w:style>
  <w:style w:type="character" w:customStyle="1" w:styleId="Citation-AuthorDate">
    <w:name w:val="Citation - Author/Date"/>
    <w:rsid w:val="00A436E9"/>
  </w:style>
  <w:style w:type="character" w:customStyle="1" w:styleId="ld3">
    <w:name w:val="ld3"/>
    <w:rsid w:val="00A436E9"/>
  </w:style>
  <w:style w:type="character" w:customStyle="1" w:styleId="5Notunderlined">
    <w:name w:val="5 Not underlined"/>
    <w:rsid w:val="00A436E9"/>
  </w:style>
  <w:style w:type="character" w:customStyle="1" w:styleId="postbody">
    <w:name w:val="postbody"/>
    <w:rsid w:val="00A436E9"/>
  </w:style>
  <w:style w:type="paragraph" w:styleId="EndnoteText">
    <w:name w:val="endnote text"/>
    <w:basedOn w:val="Normal"/>
    <w:link w:val="EndnoteTextChar1"/>
    <w:unhideWhenUsed/>
    <w:rsid w:val="00A436E9"/>
    <w:pPr>
      <w:spacing w:after="0" w:line="240" w:lineRule="auto"/>
    </w:pPr>
    <w:rPr>
      <w:sz w:val="20"/>
      <w:szCs w:val="20"/>
    </w:rPr>
  </w:style>
  <w:style w:type="character" w:customStyle="1" w:styleId="EndnoteTextChar1">
    <w:name w:val="Endnote Text Char1"/>
    <w:basedOn w:val="DefaultParagraphFont"/>
    <w:link w:val="EndnoteText"/>
    <w:rsid w:val="00A436E9"/>
    <w:rPr>
      <w:rFonts w:ascii="Calibri" w:hAnsi="Calibri"/>
      <w:sz w:val="20"/>
      <w:szCs w:val="20"/>
    </w:rPr>
  </w:style>
  <w:style w:type="character" w:customStyle="1" w:styleId="ssl4">
    <w:name w:val="ss_l4"/>
    <w:rsid w:val="00A436E9"/>
  </w:style>
  <w:style w:type="character" w:customStyle="1" w:styleId="stylestylebold12pt">
    <w:name w:val="stylestylebold12pt"/>
    <w:rsid w:val="00A436E9"/>
  </w:style>
  <w:style w:type="character" w:customStyle="1" w:styleId="externaledithide">
    <w:name w:val="external_edit_hide"/>
    <w:rsid w:val="00A436E9"/>
  </w:style>
  <w:style w:type="character" w:customStyle="1" w:styleId="grey10">
    <w:name w:val="grey10"/>
    <w:rsid w:val="00A436E9"/>
  </w:style>
  <w:style w:type="character" w:customStyle="1" w:styleId="CharacterStyle20">
    <w:name w:val="Character Style 20"/>
    <w:rsid w:val="00A436E9"/>
  </w:style>
  <w:style w:type="character" w:customStyle="1" w:styleId="Style11ptUnderlineBorderSinglesolidlineAuto05pt">
    <w:name w:val="Style 11 pt Underline Border: : (Single solid line Auto  0.5 pt..."/>
    <w:rsid w:val="00A436E9"/>
  </w:style>
  <w:style w:type="character" w:customStyle="1" w:styleId="A9">
    <w:name w:val="A9"/>
    <w:uiPriority w:val="99"/>
    <w:rsid w:val="00A436E9"/>
  </w:style>
  <w:style w:type="character" w:customStyle="1" w:styleId="A5">
    <w:name w:val="A5"/>
    <w:uiPriority w:val="99"/>
    <w:rsid w:val="00A436E9"/>
  </w:style>
  <w:style w:type="character" w:customStyle="1" w:styleId="underline1">
    <w:name w:val="underline1"/>
    <w:rsid w:val="00A436E9"/>
  </w:style>
  <w:style w:type="character" w:customStyle="1" w:styleId="see">
    <w:name w:val="see"/>
    <w:rsid w:val="00A436E9"/>
  </w:style>
  <w:style w:type="character" w:customStyle="1" w:styleId="CharacterStyle2">
    <w:name w:val="Character Style 2"/>
    <w:uiPriority w:val="99"/>
    <w:rsid w:val="00A436E9"/>
  </w:style>
  <w:style w:type="character" w:customStyle="1" w:styleId="lightblue">
    <w:name w:val="lightblue"/>
    <w:rsid w:val="00A436E9"/>
  </w:style>
  <w:style w:type="character" w:customStyle="1" w:styleId="centerheadlines">
    <w:name w:val="centerheadlines"/>
    <w:rsid w:val="00A436E9"/>
  </w:style>
  <w:style w:type="character" w:customStyle="1" w:styleId="datetime">
    <w:name w:val="datetime"/>
    <w:rsid w:val="00A436E9"/>
  </w:style>
  <w:style w:type="character" w:customStyle="1" w:styleId="info">
    <w:name w:val="info"/>
    <w:rsid w:val="00A436E9"/>
  </w:style>
  <w:style w:type="character" w:customStyle="1" w:styleId="datestory">
    <w:name w:val="datestory"/>
    <w:rsid w:val="00A436E9"/>
  </w:style>
  <w:style w:type="character" w:customStyle="1" w:styleId="A1">
    <w:name w:val="A1"/>
    <w:uiPriority w:val="99"/>
    <w:rsid w:val="00A436E9"/>
  </w:style>
  <w:style w:type="character" w:customStyle="1" w:styleId="-SmallText-">
    <w:name w:val="-Small Text-"/>
    <w:rsid w:val="00A436E9"/>
  </w:style>
  <w:style w:type="character" w:customStyle="1" w:styleId="goohl1">
    <w:name w:val="goohl1"/>
    <w:rsid w:val="00A436E9"/>
  </w:style>
  <w:style w:type="character" w:customStyle="1" w:styleId="goohl2">
    <w:name w:val="goohl2"/>
    <w:rsid w:val="00A436E9"/>
  </w:style>
  <w:style w:type="character" w:customStyle="1" w:styleId="goohl0">
    <w:name w:val="goohl0"/>
    <w:rsid w:val="00A436E9"/>
  </w:style>
  <w:style w:type="character" w:customStyle="1" w:styleId="StyleUnderlineBorderSinglesolidlineAuto05ptLinew">
    <w:name w:val="Style Underline Border: : (Single solid line Auto  0.5 pt Line w..."/>
    <w:basedOn w:val="DefaultParagraphFont"/>
    <w:rsid w:val="00A436E9"/>
  </w:style>
  <w:style w:type="character" w:customStyle="1" w:styleId="citeschar10">
    <w:name w:val="citeschar1"/>
    <w:basedOn w:val="DefaultParagraphFont"/>
    <w:rsid w:val="00A436E9"/>
  </w:style>
  <w:style w:type="character" w:customStyle="1" w:styleId="cardunderlinedchar0">
    <w:name w:val="cardunderlinedchar"/>
    <w:basedOn w:val="DefaultParagraphFont"/>
    <w:rsid w:val="00A436E9"/>
  </w:style>
  <w:style w:type="paragraph" w:customStyle="1" w:styleId="Style1CharChar">
    <w:name w:val="Style1 Char Char"/>
    <w:basedOn w:val="Normal"/>
    <w:qFormat/>
    <w:rsid w:val="00A436E9"/>
    <w:pPr>
      <w:spacing w:after="0" w:line="240" w:lineRule="auto"/>
    </w:pPr>
  </w:style>
  <w:style w:type="character" w:customStyle="1" w:styleId="Style1CharCharChar">
    <w:name w:val="Style1 Char Char Char"/>
    <w:locked/>
    <w:rsid w:val="00A436E9"/>
  </w:style>
  <w:style w:type="character" w:customStyle="1" w:styleId="FootnoteTextChar1">
    <w:name w:val="Footnote Text Char1"/>
    <w:basedOn w:val="DefaultParagraphFont"/>
    <w:rsid w:val="00A436E9"/>
    <w:rPr>
      <w:rFonts w:ascii="Georgia" w:hAnsi="Georgia"/>
      <w:sz w:val="20"/>
      <w:szCs w:val="20"/>
    </w:rPr>
  </w:style>
  <w:style w:type="character" w:customStyle="1" w:styleId="headline">
    <w:name w:val="headline"/>
    <w:rsid w:val="00A436E9"/>
  </w:style>
  <w:style w:type="character" w:customStyle="1" w:styleId="provider">
    <w:name w:val="provider"/>
    <w:basedOn w:val="DefaultParagraphFont"/>
    <w:rsid w:val="00A436E9"/>
  </w:style>
  <w:style w:type="character" w:customStyle="1" w:styleId="ilad">
    <w:name w:val="il_ad"/>
    <w:rsid w:val="00A436E9"/>
  </w:style>
  <w:style w:type="character" w:customStyle="1" w:styleId="grame">
    <w:name w:val="grame"/>
    <w:rsid w:val="00A436E9"/>
  </w:style>
  <w:style w:type="character" w:customStyle="1" w:styleId="spelle">
    <w:name w:val="spelle"/>
    <w:rsid w:val="00A436E9"/>
  </w:style>
  <w:style w:type="character" w:customStyle="1" w:styleId="vitstorybyline">
    <w:name w:val="vitstorybyline"/>
    <w:rsid w:val="00A436E9"/>
  </w:style>
  <w:style w:type="character" w:customStyle="1" w:styleId="yahoobuzzbadge-form">
    <w:name w:val="yahoobuzzbadge-form"/>
    <w:rsid w:val="00A436E9"/>
  </w:style>
  <w:style w:type="character" w:customStyle="1" w:styleId="tickerlinx">
    <w:name w:val="tickerlinx"/>
    <w:rsid w:val="00A436E9"/>
  </w:style>
  <w:style w:type="character" w:customStyle="1" w:styleId="post-author">
    <w:name w:val="post-author"/>
    <w:rsid w:val="00A436E9"/>
  </w:style>
  <w:style w:type="character" w:customStyle="1" w:styleId="post-timestamp">
    <w:name w:val="post-timestamp"/>
    <w:rsid w:val="00A436E9"/>
  </w:style>
  <w:style w:type="character" w:customStyle="1" w:styleId="mw-headline">
    <w:name w:val="mw-headline"/>
    <w:rsid w:val="00A436E9"/>
  </w:style>
  <w:style w:type="character" w:customStyle="1" w:styleId="month">
    <w:name w:val="month"/>
    <w:rsid w:val="00A436E9"/>
  </w:style>
  <w:style w:type="character" w:customStyle="1" w:styleId="2xBoldUnderline">
    <w:name w:val="2x_Bold_Underline"/>
    <w:rsid w:val="00A436E9"/>
  </w:style>
  <w:style w:type="character" w:customStyle="1" w:styleId="texttitlebigred">
    <w:name w:val="texttitlebigred"/>
    <w:rsid w:val="00A436E9"/>
  </w:style>
  <w:style w:type="character" w:customStyle="1" w:styleId="subtitles">
    <w:name w:val="subtitles"/>
    <w:rsid w:val="00A436E9"/>
  </w:style>
  <w:style w:type="character" w:customStyle="1" w:styleId="UnderlineCharChar1">
    <w:name w:val="Underline Char Char1"/>
    <w:rsid w:val="00A436E9"/>
  </w:style>
  <w:style w:type="character" w:customStyle="1" w:styleId="CiteCardChar1">
    <w:name w:val="Cite_Card Char1"/>
    <w:rsid w:val="00A436E9"/>
  </w:style>
  <w:style w:type="character" w:customStyle="1" w:styleId="ptitleinside">
    <w:name w:val="p_title_inside"/>
    <w:rsid w:val="00A436E9"/>
  </w:style>
  <w:style w:type="character" w:customStyle="1" w:styleId="paramv">
    <w:name w:val="paramv"/>
    <w:rsid w:val="00A436E9"/>
  </w:style>
  <w:style w:type="character" w:customStyle="1" w:styleId="quotepeekbase">
    <w:name w:val="quotepeekbase"/>
    <w:rsid w:val="00A436E9"/>
  </w:style>
  <w:style w:type="character" w:customStyle="1" w:styleId="symbol">
    <w:name w:val="symbol"/>
    <w:rsid w:val="00A436E9"/>
  </w:style>
  <w:style w:type="character" w:customStyle="1" w:styleId="data">
    <w:name w:val="data"/>
    <w:rsid w:val="00A436E9"/>
  </w:style>
  <w:style w:type="character" w:customStyle="1" w:styleId="cross-head">
    <w:name w:val="cross-head"/>
    <w:rsid w:val="00A436E9"/>
  </w:style>
  <w:style w:type="character" w:customStyle="1" w:styleId="scaps">
    <w:name w:val="scaps"/>
    <w:rsid w:val="00A436E9"/>
  </w:style>
  <w:style w:type="character" w:customStyle="1" w:styleId="pub-date">
    <w:name w:val="pub-date"/>
    <w:rsid w:val="00A436E9"/>
  </w:style>
  <w:style w:type="character" w:customStyle="1" w:styleId="StyleTimesNewRoman12ptBold">
    <w:name w:val="Style Times New Roman 12 pt Bold"/>
    <w:rsid w:val="00A436E9"/>
  </w:style>
  <w:style w:type="character" w:customStyle="1" w:styleId="AuthorDateF4">
    <w:name w:val="Author Date (F4)"/>
    <w:rsid w:val="00A436E9"/>
  </w:style>
  <w:style w:type="character" w:customStyle="1" w:styleId="BoldUnderlineF6">
    <w:name w:val="Bold Underline (F6)"/>
    <w:rsid w:val="00A436E9"/>
  </w:style>
  <w:style w:type="character" w:customStyle="1" w:styleId="grouptext">
    <w:name w:val="group_text"/>
    <w:rsid w:val="00A436E9"/>
  </w:style>
  <w:style w:type="character" w:customStyle="1" w:styleId="authors">
    <w:name w:val="authors"/>
    <w:rsid w:val="00A436E9"/>
  </w:style>
  <w:style w:type="character" w:customStyle="1" w:styleId="StyleArial12ptBoldItalic">
    <w:name w:val="Style Arial 12 pt Bold Italic"/>
    <w:rsid w:val="00A436E9"/>
  </w:style>
  <w:style w:type="character" w:customStyle="1" w:styleId="verdana12grey1">
    <w:name w:val="verdana12grey1"/>
    <w:rsid w:val="00A436E9"/>
  </w:style>
  <w:style w:type="character" w:customStyle="1" w:styleId="verdana9grey1a">
    <w:name w:val="verdana9grey1a"/>
    <w:rsid w:val="00A436E9"/>
  </w:style>
  <w:style w:type="character" w:customStyle="1" w:styleId="nn-twttr-share-btn">
    <w:name w:val="nn-twttr-share-btn"/>
    <w:rsid w:val="00A436E9"/>
  </w:style>
  <w:style w:type="character" w:customStyle="1" w:styleId="count">
    <w:name w:val="count"/>
    <w:rsid w:val="00A436E9"/>
  </w:style>
  <w:style w:type="character" w:customStyle="1" w:styleId="fbbuttontext">
    <w:name w:val="fb_button_text"/>
    <w:rsid w:val="00A436E9"/>
  </w:style>
  <w:style w:type="character" w:customStyle="1" w:styleId="comment-count">
    <w:name w:val="comment-count"/>
    <w:rsid w:val="00A436E9"/>
  </w:style>
  <w:style w:type="character" w:customStyle="1" w:styleId="comment-count-text">
    <w:name w:val="comment-count-text"/>
    <w:rsid w:val="00A436E9"/>
  </w:style>
  <w:style w:type="character" w:customStyle="1" w:styleId="author-name">
    <w:name w:val="author-name"/>
    <w:rsid w:val="00A436E9"/>
  </w:style>
  <w:style w:type="character" w:customStyle="1" w:styleId="lightheader">
    <w:name w:val="lightheader"/>
    <w:rsid w:val="00A436E9"/>
  </w:style>
  <w:style w:type="character" w:customStyle="1" w:styleId="CiteCardCharCharCharCharChar">
    <w:name w:val="Cite_Card Char Char Char Char Char"/>
    <w:rsid w:val="00A436E9"/>
  </w:style>
  <w:style w:type="character" w:customStyle="1" w:styleId="CiteCardCharCharCharCharCharChar">
    <w:name w:val="Cite_Card Char Char Char Char Char Char"/>
    <w:rsid w:val="00A436E9"/>
  </w:style>
  <w:style w:type="character" w:customStyle="1" w:styleId="yahoobuzzbadge">
    <w:name w:val="yahoobuzzbadge"/>
    <w:rsid w:val="00A436E9"/>
  </w:style>
  <w:style w:type="character" w:customStyle="1" w:styleId="fbsharecountinner">
    <w:name w:val="fb_share_count_inner"/>
    <w:rsid w:val="00A436E9"/>
  </w:style>
  <w:style w:type="character" w:customStyle="1" w:styleId="fbconnectbuttontext">
    <w:name w:val="fbconnectbutton_text"/>
    <w:rsid w:val="00A436E9"/>
  </w:style>
  <w:style w:type="paragraph" w:customStyle="1" w:styleId="Sourcename">
    <w:name w:val="Source name"/>
    <w:basedOn w:val="Normal"/>
    <w:qFormat/>
    <w:rsid w:val="00A436E9"/>
    <w:pPr>
      <w:spacing w:after="0" w:line="240" w:lineRule="auto"/>
    </w:pPr>
  </w:style>
  <w:style w:type="character" w:customStyle="1" w:styleId="SourcenameChar">
    <w:name w:val="Source name Char"/>
    <w:locked/>
    <w:rsid w:val="00A436E9"/>
  </w:style>
  <w:style w:type="character" w:customStyle="1" w:styleId="StrongEmphasis">
    <w:name w:val="Strong Emphasis"/>
    <w:rsid w:val="00A436E9"/>
  </w:style>
  <w:style w:type="character" w:customStyle="1" w:styleId="Caption2">
    <w:name w:val="Caption2"/>
    <w:rsid w:val="00A436E9"/>
  </w:style>
  <w:style w:type="character" w:customStyle="1" w:styleId="Style11ptItalicUnderline">
    <w:name w:val="Style 11 pt Italic Underline"/>
    <w:rsid w:val="00A436E9"/>
  </w:style>
  <w:style w:type="character" w:customStyle="1" w:styleId="Style11ptItalic">
    <w:name w:val="Style 11 pt Italic"/>
    <w:rsid w:val="00A436E9"/>
  </w:style>
  <w:style w:type="character" w:customStyle="1" w:styleId="Style6pt">
    <w:name w:val="Style 6 pt"/>
    <w:qFormat/>
    <w:rsid w:val="00A436E9"/>
  </w:style>
  <w:style w:type="character" w:customStyle="1" w:styleId="article-articlebody">
    <w:name w:val="article-articlebody"/>
    <w:basedOn w:val="DefaultParagraphFont"/>
    <w:rsid w:val="00A436E9"/>
  </w:style>
  <w:style w:type="character" w:customStyle="1" w:styleId="pageheader0">
    <w:name w:val="pageheader"/>
    <w:basedOn w:val="DefaultParagraphFont"/>
    <w:rsid w:val="00A436E9"/>
  </w:style>
  <w:style w:type="character" w:customStyle="1" w:styleId="AuthorCharChar">
    <w:name w:val="Author Char Char"/>
    <w:rsid w:val="00A436E9"/>
  </w:style>
  <w:style w:type="character" w:customStyle="1" w:styleId="smallchar0">
    <w:name w:val="smallchar"/>
    <w:basedOn w:val="DefaultParagraphFont"/>
    <w:rsid w:val="00A436E9"/>
  </w:style>
  <w:style w:type="character" w:customStyle="1" w:styleId="Shortcite">
    <w:name w:val="Shortcite"/>
    <w:rsid w:val="00A436E9"/>
  </w:style>
  <w:style w:type="character" w:customStyle="1" w:styleId="Longcite">
    <w:name w:val="Longcite"/>
    <w:rsid w:val="00A436E9"/>
  </w:style>
  <w:style w:type="character" w:customStyle="1" w:styleId="StyleStyle7pt8pt">
    <w:name w:val="Style Style 7 pt + 8 pt"/>
    <w:rsid w:val="00A436E9"/>
  </w:style>
  <w:style w:type="character" w:customStyle="1" w:styleId="StyleStyleThickunderlineBold1">
    <w:name w:val="Style Style Thick underline + Bold1"/>
    <w:rsid w:val="00A436E9"/>
  </w:style>
  <w:style w:type="character" w:customStyle="1" w:styleId="StyleUnderline2">
    <w:name w:val="Style Underline2"/>
    <w:rsid w:val="00A436E9"/>
  </w:style>
  <w:style w:type="character" w:customStyle="1" w:styleId="tagchar">
    <w:name w:val="tagchar"/>
    <w:basedOn w:val="DefaultParagraphFont"/>
    <w:rsid w:val="00A436E9"/>
  </w:style>
  <w:style w:type="character" w:customStyle="1" w:styleId="address">
    <w:name w:val="address"/>
    <w:rsid w:val="00A436E9"/>
  </w:style>
  <w:style w:type="character" w:customStyle="1" w:styleId="NormalizationChar">
    <w:name w:val="Normalization Char"/>
    <w:rsid w:val="00A436E9"/>
  </w:style>
  <w:style w:type="character" w:customStyle="1" w:styleId="maintextbldleft">
    <w:name w:val="maintextbldleft"/>
    <w:basedOn w:val="DefaultParagraphFont"/>
    <w:rsid w:val="00A436E9"/>
  </w:style>
  <w:style w:type="character" w:customStyle="1" w:styleId="maintextleft">
    <w:name w:val="maintextleft"/>
    <w:basedOn w:val="DefaultParagraphFont"/>
    <w:rsid w:val="00A436E9"/>
  </w:style>
  <w:style w:type="character" w:customStyle="1" w:styleId="highlight1">
    <w:name w:val="highlight"/>
    <w:rsid w:val="00A436E9"/>
  </w:style>
  <w:style w:type="character" w:customStyle="1" w:styleId="Shrinker">
    <w:name w:val="Shrinker"/>
    <w:rsid w:val="00A436E9"/>
  </w:style>
  <w:style w:type="character" w:customStyle="1" w:styleId="heading2char1">
    <w:name w:val="heading2char"/>
    <w:basedOn w:val="DefaultParagraphFont"/>
    <w:rsid w:val="00A436E9"/>
  </w:style>
  <w:style w:type="character" w:customStyle="1" w:styleId="heading3char1">
    <w:name w:val="heading3char1"/>
    <w:basedOn w:val="DefaultParagraphFont"/>
    <w:rsid w:val="00A436E9"/>
  </w:style>
  <w:style w:type="character" w:customStyle="1" w:styleId="underlinea">
    <w:name w:val="underlinea"/>
    <w:basedOn w:val="DefaultParagraphFont"/>
    <w:rsid w:val="00A436E9"/>
  </w:style>
  <w:style w:type="character" w:customStyle="1" w:styleId="StyleUnderlineChar9pt2">
    <w:name w:val="Style Underline Char + 9 pt2"/>
    <w:rsid w:val="00A436E9"/>
  </w:style>
  <w:style w:type="character" w:customStyle="1" w:styleId="StyleUnderlineChar9ptBold1">
    <w:name w:val="Style Underline Char + 9 pt Bold1"/>
    <w:rsid w:val="00A436E9"/>
  </w:style>
  <w:style w:type="character" w:customStyle="1" w:styleId="FontStyle329">
    <w:name w:val="Font Style329"/>
    <w:uiPriority w:val="99"/>
    <w:rsid w:val="00A436E9"/>
  </w:style>
  <w:style w:type="character" w:customStyle="1" w:styleId="styleboldunderline">
    <w:name w:val="styleboldunderline"/>
    <w:rsid w:val="00A436E9"/>
  </w:style>
  <w:style w:type="character" w:customStyle="1" w:styleId="FontStyle291">
    <w:name w:val="Font Style291"/>
    <w:uiPriority w:val="99"/>
    <w:rsid w:val="00A436E9"/>
  </w:style>
  <w:style w:type="character" w:customStyle="1" w:styleId="FontStyle232">
    <w:name w:val="Font Style232"/>
    <w:uiPriority w:val="99"/>
    <w:rsid w:val="00A436E9"/>
  </w:style>
  <w:style w:type="character" w:customStyle="1" w:styleId="MicroTextCharChar">
    <w:name w:val="MicroText Char Char"/>
    <w:rsid w:val="00A436E9"/>
  </w:style>
  <w:style w:type="character" w:customStyle="1" w:styleId="Hyperlink6">
    <w:name w:val="Hyperlink6"/>
    <w:rsid w:val="00A436E9"/>
  </w:style>
  <w:style w:type="character" w:customStyle="1" w:styleId="pmterms11">
    <w:name w:val="pmterms11"/>
    <w:rsid w:val="00A436E9"/>
  </w:style>
  <w:style w:type="character" w:customStyle="1" w:styleId="style61">
    <w:name w:val="style6"/>
    <w:rsid w:val="00A436E9"/>
  </w:style>
  <w:style w:type="character" w:customStyle="1" w:styleId="Title2">
    <w:name w:val="Title2"/>
    <w:basedOn w:val="DefaultParagraphFont"/>
    <w:rsid w:val="00A436E9"/>
  </w:style>
  <w:style w:type="character" w:customStyle="1" w:styleId="pmterms12">
    <w:name w:val="pmterms12"/>
    <w:basedOn w:val="DefaultParagraphFont"/>
    <w:rsid w:val="00A436E9"/>
  </w:style>
  <w:style w:type="character" w:customStyle="1" w:styleId="BoldandUnderlineChar1Char2Char">
    <w:name w:val="Bold and Underline Char1 Char2 Char"/>
    <w:basedOn w:val="DefaultParagraphFont"/>
    <w:rsid w:val="00A436E9"/>
  </w:style>
  <w:style w:type="character" w:customStyle="1" w:styleId="cardtextsmallCharCharCharCharCharCharCharCharCharCharCharChar">
    <w:name w:val="card text small Char Char Char Char Char Char Char Char Char Char Char Char"/>
    <w:basedOn w:val="DefaultParagraphFont"/>
    <w:rsid w:val="00A436E9"/>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436E9"/>
  </w:style>
  <w:style w:type="character" w:customStyle="1" w:styleId="pmterms2">
    <w:name w:val="pmterms2"/>
    <w:basedOn w:val="DefaultParagraphFont"/>
    <w:rsid w:val="00A436E9"/>
  </w:style>
  <w:style w:type="character" w:customStyle="1" w:styleId="BoldandUnderlineChar1Char2CharChar">
    <w:name w:val="Bold and Underline Char1 Char2 Char Char"/>
    <w:basedOn w:val="DefaultParagraphFont"/>
    <w:rsid w:val="00A436E9"/>
  </w:style>
  <w:style w:type="character" w:customStyle="1" w:styleId="UnderlineChar1Char1">
    <w:name w:val="Underline Char1 Char1"/>
    <w:basedOn w:val="DefaultParagraphFont"/>
    <w:rsid w:val="00A436E9"/>
  </w:style>
  <w:style w:type="character" w:customStyle="1" w:styleId="UnderlineChar6CharCharCharCharCharCharCharChar">
    <w:name w:val="Underline Char6 Char Char Char Char Char Char Char Char"/>
    <w:basedOn w:val="DefaultParagraphFont"/>
    <w:rsid w:val="00A436E9"/>
  </w:style>
  <w:style w:type="character" w:customStyle="1" w:styleId="BoldText12pt">
    <w:name w:val="Bold Text 12 pt"/>
    <w:autoRedefine/>
    <w:rsid w:val="00A436E9"/>
  </w:style>
  <w:style w:type="paragraph" w:styleId="BodyTextIndent2">
    <w:name w:val="Body Text Indent 2"/>
    <w:basedOn w:val="Normal"/>
    <w:link w:val="BodyTextIndent2Char1"/>
    <w:unhideWhenUsed/>
    <w:rsid w:val="00A436E9"/>
    <w:pPr>
      <w:spacing w:after="120" w:line="480" w:lineRule="auto"/>
      <w:ind w:left="360"/>
    </w:pPr>
  </w:style>
  <w:style w:type="character" w:customStyle="1" w:styleId="BodyTextIndent2Char1">
    <w:name w:val="Body Text Indent 2 Char1"/>
    <w:basedOn w:val="DefaultParagraphFont"/>
    <w:link w:val="BodyTextIndent2"/>
    <w:rsid w:val="00A436E9"/>
    <w:rPr>
      <w:rFonts w:ascii="Calibri" w:hAnsi="Calibri"/>
    </w:rPr>
  </w:style>
  <w:style w:type="character" w:customStyle="1" w:styleId="Style2CharChar">
    <w:name w:val="Style2 Char Char"/>
    <w:basedOn w:val="DefaultParagraphFont"/>
    <w:rsid w:val="00A436E9"/>
  </w:style>
  <w:style w:type="character" w:customStyle="1" w:styleId="DebateCiteCharCharChar">
    <w:name w:val="Debate Cite Char Char Char"/>
    <w:basedOn w:val="DefaultParagraphFont"/>
    <w:rsid w:val="00A436E9"/>
  </w:style>
  <w:style w:type="paragraph" w:styleId="BodyTextFirstIndent">
    <w:name w:val="Body Text First Indent"/>
    <w:basedOn w:val="BodyText"/>
    <w:link w:val="BodyTextFirstIndentChar1"/>
    <w:rsid w:val="00A436E9"/>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A436E9"/>
    <w:rPr>
      <w:rFonts w:ascii="Georgia" w:hAnsi="Georgia"/>
    </w:rPr>
  </w:style>
  <w:style w:type="character" w:customStyle="1" w:styleId="Style10ptBold">
    <w:name w:val="Style 10 pt Bold"/>
    <w:basedOn w:val="DefaultParagraphFont"/>
    <w:rsid w:val="00A436E9"/>
  </w:style>
  <w:style w:type="character" w:customStyle="1" w:styleId="text9">
    <w:name w:val="text9"/>
    <w:basedOn w:val="DefaultParagraphFont"/>
    <w:rsid w:val="00A436E9"/>
  </w:style>
  <w:style w:type="character" w:customStyle="1" w:styleId="text21">
    <w:name w:val="text21"/>
    <w:basedOn w:val="DefaultParagraphFont"/>
    <w:rsid w:val="00A436E9"/>
  </w:style>
  <w:style w:type="character" w:customStyle="1" w:styleId="text19">
    <w:name w:val="text19"/>
    <w:basedOn w:val="DefaultParagraphFont"/>
    <w:rsid w:val="00A436E9"/>
  </w:style>
  <w:style w:type="character" w:customStyle="1" w:styleId="term2">
    <w:name w:val="term2"/>
    <w:basedOn w:val="DefaultParagraphFont"/>
    <w:rsid w:val="00A436E9"/>
  </w:style>
  <w:style w:type="character" w:customStyle="1" w:styleId="ToReadChar">
    <w:name w:val="To Read Char"/>
    <w:basedOn w:val="DefaultParagraphFont"/>
    <w:rsid w:val="00A436E9"/>
  </w:style>
  <w:style w:type="character" w:customStyle="1" w:styleId="ToReadCharChar">
    <w:name w:val="To Read Char Char"/>
    <w:basedOn w:val="DefaultParagraphFont"/>
    <w:rsid w:val="00A436E9"/>
  </w:style>
  <w:style w:type="character" w:customStyle="1" w:styleId="storytextstyle">
    <w:name w:val="storytextstyle"/>
    <w:basedOn w:val="DefaultParagraphFont"/>
    <w:rsid w:val="00A436E9"/>
  </w:style>
  <w:style w:type="character" w:customStyle="1" w:styleId="cardunderlinedCharChar">
    <w:name w:val="card underlined Char Char"/>
    <w:basedOn w:val="DefaultParagraphFont"/>
    <w:rsid w:val="00A436E9"/>
  </w:style>
  <w:style w:type="character" w:customStyle="1" w:styleId="articlehead21">
    <w:name w:val="articlehead21"/>
    <w:basedOn w:val="DefaultParagraphFont"/>
    <w:rsid w:val="00A436E9"/>
  </w:style>
  <w:style w:type="character" w:customStyle="1" w:styleId="BoldandUnderlineChar2Char1">
    <w:name w:val="Bold and Underline Char2 Char1"/>
    <w:basedOn w:val="DefaultParagraphFont"/>
    <w:rsid w:val="00A436E9"/>
  </w:style>
  <w:style w:type="character" w:customStyle="1" w:styleId="TagCiteChar10">
    <w:name w:val="Tag/Cite Char1"/>
    <w:basedOn w:val="DefaultParagraphFont"/>
    <w:rsid w:val="00A436E9"/>
  </w:style>
  <w:style w:type="character" w:customStyle="1" w:styleId="CardCharChar0">
    <w:name w:val="Card Char Char"/>
    <w:basedOn w:val="DefaultParagraphFont"/>
    <w:rsid w:val="00A436E9"/>
  </w:style>
  <w:style w:type="character" w:customStyle="1" w:styleId="BriefTitle1Char">
    <w:name w:val="Brief Title 1 Char"/>
    <w:basedOn w:val="DefaultParagraphFont"/>
    <w:rsid w:val="00A436E9"/>
  </w:style>
  <w:style w:type="character" w:customStyle="1" w:styleId="TagCiteCharChar">
    <w:name w:val="Tag/Cite Char Char"/>
    <w:basedOn w:val="DefaultParagraphFont"/>
    <w:rsid w:val="00A436E9"/>
  </w:style>
  <w:style w:type="character" w:customStyle="1" w:styleId="prodgeneral1">
    <w:name w:val="prodgeneral1"/>
    <w:basedOn w:val="DefaultParagraphFont"/>
    <w:rsid w:val="00A436E9"/>
  </w:style>
  <w:style w:type="character" w:customStyle="1" w:styleId="texto11">
    <w:name w:val="texto11"/>
    <w:basedOn w:val="DefaultParagraphFont"/>
    <w:rsid w:val="00A436E9"/>
  </w:style>
  <w:style w:type="character" w:customStyle="1" w:styleId="date10">
    <w:name w:val="date1"/>
    <w:basedOn w:val="DefaultParagraphFont"/>
    <w:rsid w:val="00A436E9"/>
  </w:style>
  <w:style w:type="character" w:customStyle="1" w:styleId="summary1">
    <w:name w:val="summary1"/>
    <w:basedOn w:val="DefaultParagraphFont"/>
    <w:rsid w:val="00A436E9"/>
  </w:style>
  <w:style w:type="character" w:customStyle="1" w:styleId="text3">
    <w:name w:val="text3"/>
    <w:basedOn w:val="DefaultParagraphFont"/>
    <w:rsid w:val="00A436E9"/>
  </w:style>
  <w:style w:type="character" w:customStyle="1" w:styleId="featurecontentgray1">
    <w:name w:val="featurecontentgray1"/>
    <w:basedOn w:val="DefaultParagraphFont"/>
    <w:rsid w:val="00A436E9"/>
  </w:style>
  <w:style w:type="character" w:customStyle="1" w:styleId="CardCharCharChar0">
    <w:name w:val="Card Char Char Char"/>
    <w:basedOn w:val="DefaultParagraphFont"/>
    <w:rsid w:val="00A436E9"/>
  </w:style>
  <w:style w:type="character" w:customStyle="1" w:styleId="big1">
    <w:name w:val="big1"/>
    <w:basedOn w:val="DefaultParagraphFont"/>
    <w:rsid w:val="00A436E9"/>
  </w:style>
  <w:style w:type="character" w:customStyle="1" w:styleId="articletitle1">
    <w:name w:val="articletitle1"/>
    <w:basedOn w:val="DefaultParagraphFont"/>
    <w:rsid w:val="00A436E9"/>
  </w:style>
  <w:style w:type="character" w:customStyle="1" w:styleId="prodgeneral">
    <w:name w:val="prodgeneral"/>
    <w:basedOn w:val="DefaultParagraphFont"/>
    <w:rsid w:val="00A436E9"/>
  </w:style>
  <w:style w:type="character" w:customStyle="1" w:styleId="Style10pt">
    <w:name w:val="Style 10 pt"/>
    <w:basedOn w:val="DefaultParagraphFont"/>
    <w:rsid w:val="00A436E9"/>
  </w:style>
  <w:style w:type="character" w:customStyle="1" w:styleId="StyleUnderlineChar0">
    <w:name w:val="Style Underline + Char"/>
    <w:basedOn w:val="DefaultParagraphFont"/>
    <w:rsid w:val="00A436E9"/>
  </w:style>
  <w:style w:type="character" w:customStyle="1" w:styleId="highlightChar">
    <w:name w:val="highlight Char"/>
    <w:basedOn w:val="DefaultParagraphFont"/>
    <w:rsid w:val="00A436E9"/>
  </w:style>
  <w:style w:type="character" w:customStyle="1" w:styleId="citeChar">
    <w:name w:val="cite Char"/>
    <w:basedOn w:val="DefaultParagraphFont"/>
    <w:rsid w:val="00A436E9"/>
  </w:style>
  <w:style w:type="character" w:customStyle="1" w:styleId="OffensiveLanguageChar">
    <w:name w:val="Offensive Language Char"/>
    <w:rsid w:val="00A436E9"/>
  </w:style>
  <w:style w:type="character" w:customStyle="1" w:styleId="yellowfadeinnerspan">
    <w:name w:val="yellowfadeinnerspan"/>
    <w:rsid w:val="00A436E9"/>
  </w:style>
  <w:style w:type="character" w:customStyle="1" w:styleId="ipa">
    <w:name w:val="ipa"/>
    <w:basedOn w:val="DefaultParagraphFont"/>
    <w:rsid w:val="00A436E9"/>
  </w:style>
  <w:style w:type="table" w:customStyle="1" w:styleId="TableGrid1">
    <w:name w:val="Table Grid1"/>
    <w:basedOn w:val="TableNormal"/>
    <w:rsid w:val="00A436E9"/>
    <w:pPr>
      <w:spacing w:after="200" w:line="276" w:lineRule="auto"/>
    </w:pPr>
    <w:tblPr/>
  </w:style>
  <w:style w:type="character" w:customStyle="1" w:styleId="StyleciteChar">
    <w:name w:val="Style cite + Char"/>
    <w:basedOn w:val="DefaultParagraphFont"/>
    <w:rsid w:val="00A436E9"/>
  </w:style>
  <w:style w:type="character" w:customStyle="1" w:styleId="H4TagChar1">
    <w:name w:val="H4 (Tag) Char1"/>
    <w:locked/>
    <w:rsid w:val="00A436E9"/>
  </w:style>
  <w:style w:type="paragraph" w:customStyle="1" w:styleId="description">
    <w:name w:val="description"/>
    <w:basedOn w:val="Normal"/>
    <w:uiPriority w:val="99"/>
    <w:qFormat/>
    <w:rsid w:val="00A436E9"/>
    <w:pPr>
      <w:spacing w:after="0" w:line="240" w:lineRule="auto"/>
    </w:pPr>
  </w:style>
  <w:style w:type="paragraph" w:customStyle="1" w:styleId="credit">
    <w:name w:val="credit"/>
    <w:basedOn w:val="Normal"/>
    <w:next w:val="BodyText5"/>
    <w:qFormat/>
    <w:rsid w:val="00A436E9"/>
    <w:pPr>
      <w:spacing w:after="0" w:line="240" w:lineRule="auto"/>
    </w:pPr>
  </w:style>
  <w:style w:type="character" w:customStyle="1" w:styleId="DebateUnderlinedChar">
    <w:name w:val="Debate Underlined Char"/>
    <w:locked/>
    <w:rsid w:val="00A436E9"/>
  </w:style>
  <w:style w:type="paragraph" w:customStyle="1" w:styleId="DebateUnderlined">
    <w:name w:val="Debate Underlined"/>
    <w:basedOn w:val="Normal"/>
    <w:next w:val="about"/>
    <w:qFormat/>
    <w:rsid w:val="00A436E9"/>
    <w:pPr>
      <w:spacing w:after="0" w:line="240" w:lineRule="auto"/>
    </w:pPr>
  </w:style>
  <w:style w:type="character" w:customStyle="1" w:styleId="Card10f2Char">
    <w:name w:val="Card.10.f2 Char"/>
    <w:locked/>
    <w:rsid w:val="00A436E9"/>
  </w:style>
  <w:style w:type="paragraph" w:customStyle="1" w:styleId="Card10f2">
    <w:name w:val="Card.10.f2"/>
    <w:basedOn w:val="Normal"/>
    <w:next w:val="thumbnail"/>
    <w:autoRedefine/>
    <w:qFormat/>
    <w:rsid w:val="00A436E9"/>
    <w:pPr>
      <w:spacing w:after="0" w:line="240" w:lineRule="auto"/>
    </w:pPr>
  </w:style>
  <w:style w:type="character" w:customStyle="1" w:styleId="Bodytext6">
    <w:name w:val="Body text_"/>
    <w:basedOn w:val="DefaultParagraphFont"/>
    <w:link w:val="BodyText20"/>
    <w:locked/>
    <w:rsid w:val="00A436E9"/>
    <w:rPr>
      <w:shd w:val="clear" w:color="auto" w:fill="FFFFFF"/>
    </w:rPr>
  </w:style>
  <w:style w:type="paragraph" w:customStyle="1" w:styleId="BodyText5">
    <w:name w:val="Body Text5"/>
    <w:basedOn w:val="Normal"/>
    <w:next w:val="wallacepara"/>
    <w:qFormat/>
    <w:rsid w:val="00A436E9"/>
    <w:pPr>
      <w:spacing w:after="0" w:line="240" w:lineRule="auto"/>
    </w:pPr>
  </w:style>
  <w:style w:type="paragraph" w:customStyle="1" w:styleId="user">
    <w:name w:val="user"/>
    <w:basedOn w:val="Normal"/>
    <w:next w:val="morelink"/>
    <w:qFormat/>
    <w:rsid w:val="00A436E9"/>
    <w:pPr>
      <w:spacing w:after="0" w:line="240" w:lineRule="auto"/>
    </w:pPr>
  </w:style>
  <w:style w:type="paragraph" w:customStyle="1" w:styleId="about">
    <w:name w:val="about"/>
    <w:basedOn w:val="Normal"/>
    <w:next w:val="audiolink"/>
    <w:qFormat/>
    <w:rsid w:val="00A436E9"/>
    <w:pPr>
      <w:spacing w:after="0" w:line="240" w:lineRule="auto"/>
    </w:pPr>
  </w:style>
  <w:style w:type="paragraph" w:customStyle="1" w:styleId="t6">
    <w:name w:val="t6"/>
    <w:basedOn w:val="Normal"/>
    <w:next w:val="nav1"/>
    <w:qFormat/>
    <w:rsid w:val="00A436E9"/>
    <w:pPr>
      <w:spacing w:after="0" w:line="240" w:lineRule="auto"/>
    </w:pPr>
  </w:style>
  <w:style w:type="paragraph" w:customStyle="1" w:styleId="thumbnail">
    <w:name w:val="thumbnail"/>
    <w:basedOn w:val="Normal"/>
    <w:next w:val="nav2"/>
    <w:qFormat/>
    <w:rsid w:val="00A436E9"/>
    <w:pPr>
      <w:spacing w:after="0" w:line="240" w:lineRule="auto"/>
    </w:pPr>
  </w:style>
  <w:style w:type="paragraph" w:customStyle="1" w:styleId="stand-first-alone">
    <w:name w:val="stand-first-alone"/>
    <w:basedOn w:val="Normal"/>
    <w:next w:val="Pa0"/>
    <w:qFormat/>
    <w:rsid w:val="00A436E9"/>
    <w:pPr>
      <w:spacing w:after="0" w:line="240" w:lineRule="auto"/>
    </w:pPr>
  </w:style>
  <w:style w:type="paragraph" w:customStyle="1" w:styleId="wallacepara">
    <w:name w:val="wallacepara"/>
    <w:basedOn w:val="Normal"/>
    <w:next w:val="CM45"/>
    <w:qFormat/>
    <w:rsid w:val="00A436E9"/>
    <w:pPr>
      <w:spacing w:after="0" w:line="240" w:lineRule="auto"/>
    </w:pPr>
  </w:style>
  <w:style w:type="paragraph" w:customStyle="1" w:styleId="morelink">
    <w:name w:val="morelink"/>
    <w:basedOn w:val="Normal"/>
    <w:next w:val="CM46"/>
    <w:qFormat/>
    <w:rsid w:val="00A436E9"/>
    <w:pPr>
      <w:spacing w:after="0" w:line="240" w:lineRule="auto"/>
    </w:pPr>
  </w:style>
  <w:style w:type="paragraph" w:customStyle="1" w:styleId="audiolink">
    <w:name w:val="audiolink"/>
    <w:basedOn w:val="Normal"/>
    <w:next w:val="F4-NormalText"/>
    <w:qFormat/>
    <w:rsid w:val="00A436E9"/>
    <w:pPr>
      <w:spacing w:after="0" w:line="240" w:lineRule="auto"/>
    </w:pPr>
  </w:style>
  <w:style w:type="paragraph" w:customStyle="1" w:styleId="titlestyle1">
    <w:name w:val="titlestyle1"/>
    <w:basedOn w:val="Normal"/>
    <w:next w:val="FullText"/>
    <w:qFormat/>
    <w:rsid w:val="00A436E9"/>
    <w:pPr>
      <w:spacing w:after="0" w:line="240" w:lineRule="auto"/>
    </w:pPr>
  </w:style>
  <w:style w:type="paragraph" w:customStyle="1" w:styleId="nav1">
    <w:name w:val="nav1"/>
    <w:basedOn w:val="Normal"/>
    <w:next w:val="TagLine"/>
    <w:qFormat/>
    <w:rsid w:val="00A436E9"/>
    <w:pPr>
      <w:spacing w:after="0" w:line="240" w:lineRule="auto"/>
    </w:pPr>
  </w:style>
  <w:style w:type="paragraph" w:customStyle="1" w:styleId="nav2">
    <w:name w:val="nav2"/>
    <w:basedOn w:val="Normal"/>
    <w:qFormat/>
    <w:rsid w:val="00A436E9"/>
    <w:pPr>
      <w:spacing w:after="0" w:line="240" w:lineRule="auto"/>
    </w:pPr>
  </w:style>
  <w:style w:type="paragraph" w:customStyle="1" w:styleId="Pa0">
    <w:name w:val="Pa0"/>
    <w:basedOn w:val="Normal"/>
    <w:uiPriority w:val="99"/>
    <w:qFormat/>
    <w:rsid w:val="00A436E9"/>
    <w:pPr>
      <w:spacing w:after="0" w:line="240" w:lineRule="auto"/>
    </w:pPr>
  </w:style>
  <w:style w:type="paragraph" w:customStyle="1" w:styleId="CM45">
    <w:name w:val="CM45"/>
    <w:basedOn w:val="Normal"/>
    <w:uiPriority w:val="99"/>
    <w:qFormat/>
    <w:rsid w:val="00A436E9"/>
    <w:pPr>
      <w:spacing w:after="0" w:line="240" w:lineRule="auto"/>
    </w:pPr>
  </w:style>
  <w:style w:type="paragraph" w:customStyle="1" w:styleId="CM46">
    <w:name w:val="CM46"/>
    <w:basedOn w:val="Normal"/>
    <w:uiPriority w:val="99"/>
    <w:qFormat/>
    <w:rsid w:val="00A436E9"/>
    <w:pPr>
      <w:spacing w:after="0" w:line="240" w:lineRule="auto"/>
    </w:pPr>
  </w:style>
  <w:style w:type="paragraph" w:customStyle="1" w:styleId="F4-NormalText">
    <w:name w:val="F4 - Normal Text"/>
    <w:basedOn w:val="Normal"/>
    <w:uiPriority w:val="99"/>
    <w:qFormat/>
    <w:rsid w:val="00A436E9"/>
    <w:pPr>
      <w:spacing w:after="0" w:line="240" w:lineRule="auto"/>
    </w:pPr>
  </w:style>
  <w:style w:type="character" w:customStyle="1" w:styleId="Heading18">
    <w:name w:val="Heading #18_"/>
    <w:basedOn w:val="DefaultParagraphFont"/>
    <w:locked/>
    <w:rsid w:val="00A436E9"/>
  </w:style>
  <w:style w:type="paragraph" w:customStyle="1" w:styleId="Heading180">
    <w:name w:val="Heading #18"/>
    <w:basedOn w:val="Normal"/>
    <w:qFormat/>
    <w:rsid w:val="00A436E9"/>
    <w:pPr>
      <w:spacing w:after="0" w:line="240" w:lineRule="auto"/>
    </w:pPr>
  </w:style>
  <w:style w:type="character" w:customStyle="1" w:styleId="Picturecaption2">
    <w:name w:val="Picture caption (2)_"/>
    <w:basedOn w:val="DefaultParagraphFont"/>
    <w:locked/>
    <w:rsid w:val="00A436E9"/>
  </w:style>
  <w:style w:type="paragraph" w:customStyle="1" w:styleId="Picturecaption20">
    <w:name w:val="Picture caption (2)"/>
    <w:basedOn w:val="Normal"/>
    <w:qFormat/>
    <w:rsid w:val="00A436E9"/>
    <w:pPr>
      <w:spacing w:after="0" w:line="240" w:lineRule="auto"/>
    </w:pPr>
  </w:style>
  <w:style w:type="character" w:customStyle="1" w:styleId="Picturecaption">
    <w:name w:val="Picture caption_"/>
    <w:basedOn w:val="DefaultParagraphFont"/>
    <w:locked/>
    <w:rsid w:val="00A436E9"/>
  </w:style>
  <w:style w:type="paragraph" w:customStyle="1" w:styleId="Picturecaption0">
    <w:name w:val="Picture caption"/>
    <w:basedOn w:val="Normal"/>
    <w:qFormat/>
    <w:rsid w:val="00A436E9"/>
    <w:pPr>
      <w:spacing w:after="0" w:line="240" w:lineRule="auto"/>
    </w:pPr>
  </w:style>
  <w:style w:type="character" w:customStyle="1" w:styleId="Bodytext31">
    <w:name w:val="Body text (31)_"/>
    <w:basedOn w:val="DefaultParagraphFont"/>
    <w:locked/>
    <w:rsid w:val="00A436E9"/>
  </w:style>
  <w:style w:type="paragraph" w:customStyle="1" w:styleId="Bodytext310">
    <w:name w:val="Body text (31)"/>
    <w:basedOn w:val="Normal"/>
    <w:qFormat/>
    <w:rsid w:val="00A436E9"/>
    <w:pPr>
      <w:spacing w:after="0" w:line="240" w:lineRule="auto"/>
    </w:pPr>
  </w:style>
  <w:style w:type="character" w:customStyle="1" w:styleId="Heading22">
    <w:name w:val="Heading #22_"/>
    <w:basedOn w:val="DefaultParagraphFont"/>
    <w:locked/>
    <w:rsid w:val="00A436E9"/>
  </w:style>
  <w:style w:type="paragraph" w:customStyle="1" w:styleId="Heading220">
    <w:name w:val="Heading #22"/>
    <w:basedOn w:val="Normal"/>
    <w:qFormat/>
    <w:rsid w:val="00A436E9"/>
    <w:pPr>
      <w:spacing w:after="0" w:line="240" w:lineRule="auto"/>
    </w:pPr>
  </w:style>
  <w:style w:type="character" w:customStyle="1" w:styleId="Bodytext131">
    <w:name w:val="Body text (131)_"/>
    <w:basedOn w:val="DefaultParagraphFont"/>
    <w:locked/>
    <w:rsid w:val="00A436E9"/>
  </w:style>
  <w:style w:type="paragraph" w:customStyle="1" w:styleId="Bodytext1310">
    <w:name w:val="Body text (131)"/>
    <w:basedOn w:val="Normal"/>
    <w:qFormat/>
    <w:rsid w:val="00A436E9"/>
    <w:pPr>
      <w:spacing w:after="0" w:line="240" w:lineRule="auto"/>
    </w:pPr>
  </w:style>
  <w:style w:type="character" w:customStyle="1" w:styleId="Bodytext140">
    <w:name w:val="Body text (140)_"/>
    <w:basedOn w:val="DefaultParagraphFont"/>
    <w:locked/>
    <w:rsid w:val="00A436E9"/>
  </w:style>
  <w:style w:type="paragraph" w:customStyle="1" w:styleId="Bodytext1400">
    <w:name w:val="Body text (140)"/>
    <w:basedOn w:val="Normal"/>
    <w:qFormat/>
    <w:rsid w:val="00A436E9"/>
    <w:pPr>
      <w:spacing w:after="0" w:line="240" w:lineRule="auto"/>
    </w:pPr>
  </w:style>
  <w:style w:type="character" w:customStyle="1" w:styleId="Bodytext141">
    <w:name w:val="Body text (141)_"/>
    <w:basedOn w:val="DefaultParagraphFont"/>
    <w:locked/>
    <w:rsid w:val="00A436E9"/>
  </w:style>
  <w:style w:type="paragraph" w:customStyle="1" w:styleId="Bodytext1410">
    <w:name w:val="Body text (141)"/>
    <w:basedOn w:val="Normal"/>
    <w:qFormat/>
    <w:rsid w:val="00A436E9"/>
    <w:pPr>
      <w:spacing w:after="0" w:line="240" w:lineRule="auto"/>
    </w:pPr>
  </w:style>
  <w:style w:type="character" w:customStyle="1" w:styleId="Tableofcontents20">
    <w:name w:val="Table of contents (20)_"/>
    <w:basedOn w:val="DefaultParagraphFont"/>
    <w:locked/>
    <w:rsid w:val="00A436E9"/>
  </w:style>
  <w:style w:type="paragraph" w:customStyle="1" w:styleId="Tableofcontents200">
    <w:name w:val="Table of contents (20)"/>
    <w:basedOn w:val="Normal"/>
    <w:qFormat/>
    <w:rsid w:val="00A436E9"/>
    <w:pPr>
      <w:spacing w:after="0" w:line="240" w:lineRule="auto"/>
    </w:pPr>
  </w:style>
  <w:style w:type="character" w:customStyle="1" w:styleId="Tableofcontents21">
    <w:name w:val="Table of contents (21)_"/>
    <w:basedOn w:val="DefaultParagraphFont"/>
    <w:locked/>
    <w:rsid w:val="00A436E9"/>
  </w:style>
  <w:style w:type="paragraph" w:customStyle="1" w:styleId="Tableofcontents210">
    <w:name w:val="Table of contents (21)"/>
    <w:basedOn w:val="Normal"/>
    <w:qFormat/>
    <w:rsid w:val="00A436E9"/>
    <w:pPr>
      <w:spacing w:after="0" w:line="240" w:lineRule="auto"/>
    </w:pPr>
  </w:style>
  <w:style w:type="character" w:customStyle="1" w:styleId="Tableofcontents22">
    <w:name w:val="Table of contents (22)_"/>
    <w:basedOn w:val="DefaultParagraphFont"/>
    <w:locked/>
    <w:rsid w:val="00A436E9"/>
  </w:style>
  <w:style w:type="paragraph" w:customStyle="1" w:styleId="Tableofcontents220">
    <w:name w:val="Table of contents (22)"/>
    <w:basedOn w:val="Normal"/>
    <w:qFormat/>
    <w:rsid w:val="00A436E9"/>
    <w:pPr>
      <w:spacing w:after="0" w:line="240" w:lineRule="auto"/>
    </w:pPr>
  </w:style>
  <w:style w:type="character" w:customStyle="1" w:styleId="Bodytext142">
    <w:name w:val="Body text (142)_"/>
    <w:basedOn w:val="DefaultParagraphFont"/>
    <w:locked/>
    <w:rsid w:val="00A436E9"/>
  </w:style>
  <w:style w:type="paragraph" w:customStyle="1" w:styleId="Bodytext1420">
    <w:name w:val="Body text (142)"/>
    <w:basedOn w:val="Normal"/>
    <w:qFormat/>
    <w:rsid w:val="00A436E9"/>
    <w:pPr>
      <w:spacing w:after="0" w:line="240" w:lineRule="auto"/>
    </w:pPr>
  </w:style>
  <w:style w:type="character" w:customStyle="1" w:styleId="Bodytext143">
    <w:name w:val="Body text (143)_"/>
    <w:basedOn w:val="DefaultParagraphFont"/>
    <w:locked/>
    <w:rsid w:val="00A436E9"/>
  </w:style>
  <w:style w:type="paragraph" w:customStyle="1" w:styleId="Bodytext1430">
    <w:name w:val="Body text (143)"/>
    <w:basedOn w:val="Normal"/>
    <w:qFormat/>
    <w:rsid w:val="00A436E9"/>
    <w:pPr>
      <w:spacing w:after="0" w:line="240" w:lineRule="auto"/>
    </w:pPr>
  </w:style>
  <w:style w:type="character" w:customStyle="1" w:styleId="Bodytext144Exact">
    <w:name w:val="Body text (144) Exact"/>
    <w:basedOn w:val="DefaultParagraphFont"/>
    <w:locked/>
    <w:rsid w:val="00A436E9"/>
  </w:style>
  <w:style w:type="paragraph" w:customStyle="1" w:styleId="Bodytext144">
    <w:name w:val="Body text (144)"/>
    <w:basedOn w:val="Normal"/>
    <w:qFormat/>
    <w:rsid w:val="00A436E9"/>
    <w:pPr>
      <w:spacing w:after="0" w:line="240" w:lineRule="auto"/>
    </w:pPr>
  </w:style>
  <w:style w:type="character" w:customStyle="1" w:styleId="Bodytext145Exact">
    <w:name w:val="Body text (145) Exact"/>
    <w:basedOn w:val="DefaultParagraphFont"/>
    <w:locked/>
    <w:rsid w:val="00A436E9"/>
  </w:style>
  <w:style w:type="paragraph" w:customStyle="1" w:styleId="Bodytext145">
    <w:name w:val="Body text (145)"/>
    <w:basedOn w:val="Normal"/>
    <w:qFormat/>
    <w:rsid w:val="00A436E9"/>
    <w:pPr>
      <w:spacing w:after="0" w:line="240" w:lineRule="auto"/>
    </w:pPr>
  </w:style>
  <w:style w:type="character" w:customStyle="1" w:styleId="Bodytext146">
    <w:name w:val="Body text (146)_"/>
    <w:basedOn w:val="DefaultParagraphFont"/>
    <w:locked/>
    <w:rsid w:val="00A436E9"/>
  </w:style>
  <w:style w:type="paragraph" w:customStyle="1" w:styleId="Bodytext1460">
    <w:name w:val="Body text (146)"/>
    <w:basedOn w:val="Normal"/>
    <w:qFormat/>
    <w:rsid w:val="00A436E9"/>
    <w:pPr>
      <w:spacing w:after="0" w:line="240" w:lineRule="auto"/>
    </w:pPr>
  </w:style>
  <w:style w:type="character" w:customStyle="1" w:styleId="Heading23">
    <w:name w:val="Heading #23_"/>
    <w:basedOn w:val="DefaultParagraphFont"/>
    <w:locked/>
    <w:rsid w:val="00A436E9"/>
  </w:style>
  <w:style w:type="paragraph" w:customStyle="1" w:styleId="Heading230">
    <w:name w:val="Heading #23"/>
    <w:basedOn w:val="Normal"/>
    <w:qFormat/>
    <w:rsid w:val="00A436E9"/>
    <w:pPr>
      <w:spacing w:after="0" w:line="240" w:lineRule="auto"/>
    </w:pPr>
  </w:style>
  <w:style w:type="character" w:customStyle="1" w:styleId="Picturecaption36">
    <w:name w:val="Picture caption (36)_"/>
    <w:basedOn w:val="DefaultParagraphFont"/>
    <w:locked/>
    <w:rsid w:val="00A436E9"/>
  </w:style>
  <w:style w:type="paragraph" w:customStyle="1" w:styleId="Picturecaption360">
    <w:name w:val="Picture caption (36)"/>
    <w:basedOn w:val="Normal"/>
    <w:qFormat/>
    <w:rsid w:val="00A436E9"/>
    <w:pPr>
      <w:spacing w:after="0" w:line="240" w:lineRule="auto"/>
    </w:pPr>
  </w:style>
  <w:style w:type="character" w:customStyle="1" w:styleId="Picturecaption42">
    <w:name w:val="Picture caption (42)_"/>
    <w:basedOn w:val="DefaultParagraphFont"/>
    <w:locked/>
    <w:rsid w:val="00A436E9"/>
  </w:style>
  <w:style w:type="paragraph" w:customStyle="1" w:styleId="Picturecaption420">
    <w:name w:val="Picture caption (42)"/>
    <w:basedOn w:val="Normal"/>
    <w:qFormat/>
    <w:rsid w:val="00A436E9"/>
    <w:pPr>
      <w:spacing w:after="0" w:line="240" w:lineRule="auto"/>
    </w:pPr>
  </w:style>
  <w:style w:type="character" w:customStyle="1" w:styleId="Bodytext154">
    <w:name w:val="Body text (154)_"/>
    <w:basedOn w:val="DefaultParagraphFont"/>
    <w:locked/>
    <w:rsid w:val="00A436E9"/>
  </w:style>
  <w:style w:type="paragraph" w:customStyle="1" w:styleId="Bodytext1540">
    <w:name w:val="Body text (154)"/>
    <w:basedOn w:val="Normal"/>
    <w:qFormat/>
    <w:rsid w:val="00A436E9"/>
    <w:pPr>
      <w:spacing w:after="0" w:line="240" w:lineRule="auto"/>
    </w:pPr>
  </w:style>
  <w:style w:type="character" w:customStyle="1" w:styleId="Bodytext155">
    <w:name w:val="Body text (155)_"/>
    <w:basedOn w:val="DefaultParagraphFont"/>
    <w:locked/>
    <w:rsid w:val="00A436E9"/>
  </w:style>
  <w:style w:type="paragraph" w:customStyle="1" w:styleId="Bodytext1550">
    <w:name w:val="Body text (155)"/>
    <w:basedOn w:val="Normal"/>
    <w:qFormat/>
    <w:rsid w:val="00A436E9"/>
    <w:pPr>
      <w:spacing w:after="0" w:line="240" w:lineRule="auto"/>
    </w:pPr>
  </w:style>
  <w:style w:type="character" w:customStyle="1" w:styleId="Bodytext156">
    <w:name w:val="Body text (156)_"/>
    <w:basedOn w:val="DefaultParagraphFont"/>
    <w:locked/>
    <w:rsid w:val="00A436E9"/>
  </w:style>
  <w:style w:type="paragraph" w:customStyle="1" w:styleId="Bodytext1560">
    <w:name w:val="Body text (156)"/>
    <w:basedOn w:val="Normal"/>
    <w:qFormat/>
    <w:rsid w:val="00A436E9"/>
    <w:pPr>
      <w:spacing w:after="0" w:line="240" w:lineRule="auto"/>
    </w:pPr>
  </w:style>
  <w:style w:type="character" w:customStyle="1" w:styleId="Bodytext60">
    <w:name w:val="Body text (60)_"/>
    <w:basedOn w:val="DefaultParagraphFont"/>
    <w:locked/>
    <w:rsid w:val="00A436E9"/>
  </w:style>
  <w:style w:type="paragraph" w:customStyle="1" w:styleId="Bodytext600">
    <w:name w:val="Body text (60)"/>
    <w:basedOn w:val="Normal"/>
    <w:qFormat/>
    <w:rsid w:val="00A436E9"/>
    <w:pPr>
      <w:spacing w:after="0" w:line="240" w:lineRule="auto"/>
    </w:pPr>
  </w:style>
  <w:style w:type="character" w:customStyle="1" w:styleId="Bodytext158">
    <w:name w:val="Body text (158)_"/>
    <w:basedOn w:val="DefaultParagraphFont"/>
    <w:locked/>
    <w:rsid w:val="00A436E9"/>
  </w:style>
  <w:style w:type="paragraph" w:customStyle="1" w:styleId="Bodytext1580">
    <w:name w:val="Body text (158)"/>
    <w:basedOn w:val="Normal"/>
    <w:qFormat/>
    <w:rsid w:val="00A436E9"/>
    <w:pPr>
      <w:spacing w:after="0" w:line="240" w:lineRule="auto"/>
    </w:pPr>
  </w:style>
  <w:style w:type="character" w:customStyle="1" w:styleId="Bodytext159">
    <w:name w:val="Body text (159)_"/>
    <w:basedOn w:val="DefaultParagraphFont"/>
    <w:locked/>
    <w:rsid w:val="00A436E9"/>
  </w:style>
  <w:style w:type="paragraph" w:customStyle="1" w:styleId="Bodytext1590">
    <w:name w:val="Body text (159)"/>
    <w:basedOn w:val="Normal"/>
    <w:qFormat/>
    <w:rsid w:val="00A436E9"/>
    <w:pPr>
      <w:spacing w:after="0" w:line="240" w:lineRule="auto"/>
    </w:pPr>
  </w:style>
  <w:style w:type="character" w:customStyle="1" w:styleId="Bodytext160">
    <w:name w:val="Body text (160)_"/>
    <w:basedOn w:val="DefaultParagraphFont"/>
    <w:locked/>
    <w:rsid w:val="00A436E9"/>
  </w:style>
  <w:style w:type="paragraph" w:customStyle="1" w:styleId="Bodytext1600">
    <w:name w:val="Body text (160)"/>
    <w:basedOn w:val="Normal"/>
    <w:qFormat/>
    <w:rsid w:val="00A436E9"/>
    <w:pPr>
      <w:spacing w:after="0" w:line="240" w:lineRule="auto"/>
    </w:pPr>
  </w:style>
  <w:style w:type="character" w:customStyle="1" w:styleId="Picturecaption4">
    <w:name w:val="Picture caption (4)_"/>
    <w:basedOn w:val="DefaultParagraphFont"/>
    <w:locked/>
    <w:rsid w:val="00A436E9"/>
  </w:style>
  <w:style w:type="paragraph" w:customStyle="1" w:styleId="Picturecaption40">
    <w:name w:val="Picture caption (4)"/>
    <w:basedOn w:val="Normal"/>
    <w:qFormat/>
    <w:rsid w:val="00A436E9"/>
    <w:pPr>
      <w:spacing w:after="0" w:line="240" w:lineRule="auto"/>
    </w:pPr>
  </w:style>
  <w:style w:type="character" w:customStyle="1" w:styleId="Heading10">
    <w:name w:val="Heading #10_"/>
    <w:basedOn w:val="DefaultParagraphFont"/>
    <w:locked/>
    <w:rsid w:val="00A436E9"/>
  </w:style>
  <w:style w:type="paragraph" w:customStyle="1" w:styleId="Heading100">
    <w:name w:val="Heading #10"/>
    <w:basedOn w:val="Normal"/>
    <w:qFormat/>
    <w:rsid w:val="00A436E9"/>
    <w:pPr>
      <w:spacing w:after="0" w:line="240" w:lineRule="auto"/>
    </w:pPr>
  </w:style>
  <w:style w:type="character" w:customStyle="1" w:styleId="Picturecaption3">
    <w:name w:val="Picture caption (3)_"/>
    <w:basedOn w:val="DefaultParagraphFont"/>
    <w:locked/>
    <w:rsid w:val="00A436E9"/>
  </w:style>
  <w:style w:type="paragraph" w:customStyle="1" w:styleId="Picturecaption30">
    <w:name w:val="Picture caption (3)"/>
    <w:basedOn w:val="Normal"/>
    <w:qFormat/>
    <w:rsid w:val="00A436E9"/>
    <w:pPr>
      <w:spacing w:after="0" w:line="240" w:lineRule="auto"/>
    </w:pPr>
  </w:style>
  <w:style w:type="character" w:customStyle="1" w:styleId="Heading13">
    <w:name w:val="Heading #13_"/>
    <w:basedOn w:val="DefaultParagraphFont"/>
    <w:locked/>
    <w:rsid w:val="00A436E9"/>
  </w:style>
  <w:style w:type="paragraph" w:customStyle="1" w:styleId="Heading130">
    <w:name w:val="Heading #13"/>
    <w:basedOn w:val="Normal"/>
    <w:qFormat/>
    <w:rsid w:val="00A436E9"/>
    <w:pPr>
      <w:spacing w:after="0" w:line="240" w:lineRule="auto"/>
    </w:pPr>
  </w:style>
  <w:style w:type="character" w:customStyle="1" w:styleId="Heading92">
    <w:name w:val="Heading #9 (2)_"/>
    <w:basedOn w:val="DefaultParagraphFont"/>
    <w:locked/>
    <w:rsid w:val="00A436E9"/>
  </w:style>
  <w:style w:type="paragraph" w:customStyle="1" w:styleId="Heading920">
    <w:name w:val="Heading #9 (2)"/>
    <w:basedOn w:val="Normal"/>
    <w:qFormat/>
    <w:rsid w:val="00A436E9"/>
    <w:pPr>
      <w:spacing w:after="0" w:line="240" w:lineRule="auto"/>
    </w:pPr>
  </w:style>
  <w:style w:type="character" w:customStyle="1" w:styleId="Heading15">
    <w:name w:val="Heading #15_"/>
    <w:basedOn w:val="DefaultParagraphFont"/>
    <w:locked/>
    <w:rsid w:val="00A436E9"/>
  </w:style>
  <w:style w:type="paragraph" w:customStyle="1" w:styleId="Heading150">
    <w:name w:val="Heading #15"/>
    <w:basedOn w:val="Normal"/>
    <w:qFormat/>
    <w:rsid w:val="00A436E9"/>
    <w:pPr>
      <w:spacing w:after="0" w:line="240" w:lineRule="auto"/>
    </w:pPr>
  </w:style>
  <w:style w:type="character" w:customStyle="1" w:styleId="Bodytext38">
    <w:name w:val="Body text (38)_"/>
    <w:basedOn w:val="DefaultParagraphFont"/>
    <w:locked/>
    <w:rsid w:val="00A436E9"/>
  </w:style>
  <w:style w:type="paragraph" w:customStyle="1" w:styleId="Bodytext380">
    <w:name w:val="Body text (38)"/>
    <w:basedOn w:val="Normal"/>
    <w:qFormat/>
    <w:rsid w:val="00A436E9"/>
    <w:pPr>
      <w:spacing w:after="0" w:line="240" w:lineRule="auto"/>
    </w:pPr>
  </w:style>
  <w:style w:type="character" w:customStyle="1" w:styleId="Heading17">
    <w:name w:val="Heading #17_"/>
    <w:basedOn w:val="DefaultParagraphFont"/>
    <w:locked/>
    <w:rsid w:val="00A436E9"/>
  </w:style>
  <w:style w:type="paragraph" w:customStyle="1" w:styleId="Heading170">
    <w:name w:val="Heading #17"/>
    <w:basedOn w:val="Normal"/>
    <w:qFormat/>
    <w:rsid w:val="00A436E9"/>
    <w:pPr>
      <w:spacing w:after="0" w:line="240" w:lineRule="auto"/>
    </w:pPr>
  </w:style>
  <w:style w:type="character" w:customStyle="1" w:styleId="Bodytext97Exact">
    <w:name w:val="Body text (97) Exact"/>
    <w:basedOn w:val="DefaultParagraphFont"/>
    <w:locked/>
    <w:rsid w:val="00A436E9"/>
  </w:style>
  <w:style w:type="paragraph" w:customStyle="1" w:styleId="Bodytext97">
    <w:name w:val="Body text (97)"/>
    <w:basedOn w:val="Normal"/>
    <w:qFormat/>
    <w:rsid w:val="00A436E9"/>
    <w:pPr>
      <w:spacing w:after="0" w:line="240" w:lineRule="auto"/>
    </w:pPr>
  </w:style>
  <w:style w:type="character" w:customStyle="1" w:styleId="Bodytext42">
    <w:name w:val="Body text (42)_"/>
    <w:basedOn w:val="DefaultParagraphFont"/>
    <w:locked/>
    <w:rsid w:val="00A436E9"/>
  </w:style>
  <w:style w:type="paragraph" w:customStyle="1" w:styleId="Bodytext420">
    <w:name w:val="Body text (42)"/>
    <w:basedOn w:val="Normal"/>
    <w:qFormat/>
    <w:rsid w:val="00A436E9"/>
    <w:pPr>
      <w:spacing w:after="0" w:line="240" w:lineRule="auto"/>
    </w:pPr>
  </w:style>
  <w:style w:type="character" w:customStyle="1" w:styleId="Picturecaption9">
    <w:name w:val="Picture caption (9)_"/>
    <w:basedOn w:val="DefaultParagraphFont"/>
    <w:locked/>
    <w:rsid w:val="00A436E9"/>
  </w:style>
  <w:style w:type="paragraph" w:customStyle="1" w:styleId="Picturecaption90">
    <w:name w:val="Picture caption (9)"/>
    <w:basedOn w:val="Normal"/>
    <w:qFormat/>
    <w:rsid w:val="00A436E9"/>
    <w:pPr>
      <w:spacing w:after="0" w:line="240" w:lineRule="auto"/>
    </w:pPr>
  </w:style>
  <w:style w:type="character" w:customStyle="1" w:styleId="Bodytext96Exact">
    <w:name w:val="Body text (96) Exact"/>
    <w:basedOn w:val="DefaultParagraphFont"/>
    <w:locked/>
    <w:rsid w:val="00A436E9"/>
  </w:style>
  <w:style w:type="paragraph" w:customStyle="1" w:styleId="Bodytext96">
    <w:name w:val="Body text (96)"/>
    <w:basedOn w:val="Normal"/>
    <w:qFormat/>
    <w:rsid w:val="00A436E9"/>
    <w:pPr>
      <w:spacing w:after="0" w:line="240" w:lineRule="auto"/>
    </w:pPr>
  </w:style>
  <w:style w:type="character" w:customStyle="1" w:styleId="Heading142">
    <w:name w:val="Heading #14 (2)_"/>
    <w:basedOn w:val="DefaultParagraphFont"/>
    <w:locked/>
    <w:rsid w:val="00A436E9"/>
  </w:style>
  <w:style w:type="paragraph" w:customStyle="1" w:styleId="Heading1420">
    <w:name w:val="Heading #14 (2)"/>
    <w:basedOn w:val="Normal"/>
    <w:qFormat/>
    <w:rsid w:val="00A436E9"/>
    <w:pPr>
      <w:spacing w:after="0" w:line="240" w:lineRule="auto"/>
    </w:pPr>
  </w:style>
  <w:style w:type="character" w:customStyle="1" w:styleId="Picturecaption31">
    <w:name w:val="Picture caption (31)_"/>
    <w:basedOn w:val="DefaultParagraphFont"/>
    <w:locked/>
    <w:rsid w:val="00A436E9"/>
  </w:style>
  <w:style w:type="paragraph" w:customStyle="1" w:styleId="Picturecaption310">
    <w:name w:val="Picture caption (31)"/>
    <w:basedOn w:val="Normal"/>
    <w:qFormat/>
    <w:rsid w:val="00A436E9"/>
    <w:pPr>
      <w:spacing w:after="0" w:line="240" w:lineRule="auto"/>
    </w:pPr>
  </w:style>
  <w:style w:type="character" w:customStyle="1" w:styleId="Picturecaption27">
    <w:name w:val="Picture caption (27)_"/>
    <w:basedOn w:val="DefaultParagraphFont"/>
    <w:locked/>
    <w:rsid w:val="00A436E9"/>
  </w:style>
  <w:style w:type="paragraph" w:customStyle="1" w:styleId="Picturecaption270">
    <w:name w:val="Picture caption (27)"/>
    <w:basedOn w:val="Normal"/>
    <w:qFormat/>
    <w:rsid w:val="00A436E9"/>
    <w:pPr>
      <w:spacing w:after="0" w:line="240" w:lineRule="auto"/>
    </w:pPr>
  </w:style>
  <w:style w:type="character" w:customStyle="1" w:styleId="Bodytext43Exact">
    <w:name w:val="Body text (43) Exact"/>
    <w:basedOn w:val="DefaultParagraphFont"/>
    <w:locked/>
    <w:rsid w:val="00A436E9"/>
  </w:style>
  <w:style w:type="paragraph" w:customStyle="1" w:styleId="Bodytext43">
    <w:name w:val="Body text (43)"/>
    <w:basedOn w:val="Normal"/>
    <w:qFormat/>
    <w:rsid w:val="00A436E9"/>
    <w:pPr>
      <w:spacing w:after="0" w:line="240" w:lineRule="auto"/>
    </w:pPr>
  </w:style>
  <w:style w:type="character" w:customStyle="1" w:styleId="Bodytext109">
    <w:name w:val="Body text (109)_"/>
    <w:basedOn w:val="DefaultParagraphFont"/>
    <w:locked/>
    <w:rsid w:val="00A436E9"/>
  </w:style>
  <w:style w:type="paragraph" w:customStyle="1" w:styleId="Bodytext1090">
    <w:name w:val="Body text (109)"/>
    <w:basedOn w:val="Normal"/>
    <w:qFormat/>
    <w:rsid w:val="00A436E9"/>
    <w:pPr>
      <w:spacing w:after="0" w:line="240" w:lineRule="auto"/>
    </w:pPr>
  </w:style>
  <w:style w:type="character" w:customStyle="1" w:styleId="Bodytext110">
    <w:name w:val="Body text (110)_"/>
    <w:basedOn w:val="DefaultParagraphFont"/>
    <w:locked/>
    <w:rsid w:val="00A436E9"/>
  </w:style>
  <w:style w:type="paragraph" w:customStyle="1" w:styleId="Bodytext1100">
    <w:name w:val="Body text (110)"/>
    <w:basedOn w:val="Normal"/>
    <w:qFormat/>
    <w:rsid w:val="00A436E9"/>
    <w:pPr>
      <w:spacing w:after="0" w:line="240" w:lineRule="auto"/>
    </w:pPr>
  </w:style>
  <w:style w:type="character" w:customStyle="1" w:styleId="Bodytext111">
    <w:name w:val="Body text (111)_"/>
    <w:basedOn w:val="DefaultParagraphFont"/>
    <w:locked/>
    <w:rsid w:val="00A436E9"/>
  </w:style>
  <w:style w:type="paragraph" w:customStyle="1" w:styleId="Bodytext1110">
    <w:name w:val="Body text (111)"/>
    <w:basedOn w:val="Normal"/>
    <w:qFormat/>
    <w:rsid w:val="00A436E9"/>
    <w:pPr>
      <w:spacing w:after="0" w:line="240" w:lineRule="auto"/>
    </w:pPr>
  </w:style>
  <w:style w:type="character" w:customStyle="1" w:styleId="Tablecaption7">
    <w:name w:val="Table caption (7)_"/>
    <w:basedOn w:val="DefaultParagraphFont"/>
    <w:locked/>
    <w:rsid w:val="00A436E9"/>
  </w:style>
  <w:style w:type="paragraph" w:customStyle="1" w:styleId="Tablecaption70">
    <w:name w:val="Table caption (7)"/>
    <w:basedOn w:val="Normal"/>
    <w:qFormat/>
    <w:rsid w:val="00A436E9"/>
    <w:pPr>
      <w:spacing w:after="0" w:line="240" w:lineRule="auto"/>
    </w:pPr>
  </w:style>
  <w:style w:type="character" w:customStyle="1" w:styleId="Bodytext112">
    <w:name w:val="Body text (112)_"/>
    <w:basedOn w:val="DefaultParagraphFont"/>
    <w:locked/>
    <w:rsid w:val="00A436E9"/>
  </w:style>
  <w:style w:type="paragraph" w:customStyle="1" w:styleId="Bodytext1120">
    <w:name w:val="Body text (112)"/>
    <w:basedOn w:val="Normal"/>
    <w:qFormat/>
    <w:rsid w:val="00A436E9"/>
    <w:pPr>
      <w:spacing w:after="0" w:line="240" w:lineRule="auto"/>
    </w:pPr>
  </w:style>
  <w:style w:type="character" w:customStyle="1" w:styleId="Bodytext113">
    <w:name w:val="Body text (113)_"/>
    <w:basedOn w:val="DefaultParagraphFont"/>
    <w:locked/>
    <w:rsid w:val="00A436E9"/>
  </w:style>
  <w:style w:type="paragraph" w:customStyle="1" w:styleId="Bodytext1130">
    <w:name w:val="Body text (113)"/>
    <w:basedOn w:val="Normal"/>
    <w:qFormat/>
    <w:rsid w:val="00A436E9"/>
    <w:pPr>
      <w:spacing w:after="0" w:line="240" w:lineRule="auto"/>
    </w:pPr>
  </w:style>
  <w:style w:type="character" w:customStyle="1" w:styleId="Tableofcontents10">
    <w:name w:val="Table of contents (10)_"/>
    <w:basedOn w:val="DefaultParagraphFont"/>
    <w:locked/>
    <w:rsid w:val="00A436E9"/>
  </w:style>
  <w:style w:type="paragraph" w:customStyle="1" w:styleId="Tableofcontents100">
    <w:name w:val="Table of contents (10)"/>
    <w:basedOn w:val="Normal"/>
    <w:qFormat/>
    <w:rsid w:val="00A436E9"/>
    <w:pPr>
      <w:spacing w:after="0" w:line="240" w:lineRule="auto"/>
    </w:pPr>
  </w:style>
  <w:style w:type="character" w:customStyle="1" w:styleId="Tableofcontents12">
    <w:name w:val="Table of contents (12)_"/>
    <w:basedOn w:val="DefaultParagraphFont"/>
    <w:locked/>
    <w:rsid w:val="00A436E9"/>
  </w:style>
  <w:style w:type="paragraph" w:customStyle="1" w:styleId="Tableofcontents120">
    <w:name w:val="Table of contents (12)"/>
    <w:basedOn w:val="Normal"/>
    <w:qFormat/>
    <w:rsid w:val="00A436E9"/>
    <w:pPr>
      <w:spacing w:after="0" w:line="240" w:lineRule="auto"/>
    </w:pPr>
  </w:style>
  <w:style w:type="character" w:customStyle="1" w:styleId="Tableofcontents14">
    <w:name w:val="Table of contents (14)_"/>
    <w:basedOn w:val="DefaultParagraphFont"/>
    <w:locked/>
    <w:rsid w:val="00A436E9"/>
  </w:style>
  <w:style w:type="paragraph" w:customStyle="1" w:styleId="Tableofcontents140">
    <w:name w:val="Table of contents (14)"/>
    <w:basedOn w:val="Normal"/>
    <w:qFormat/>
    <w:rsid w:val="00A436E9"/>
    <w:pPr>
      <w:spacing w:after="0" w:line="240" w:lineRule="auto"/>
    </w:pPr>
  </w:style>
  <w:style w:type="character" w:customStyle="1" w:styleId="Heading162">
    <w:name w:val="Heading #16 (2)_"/>
    <w:basedOn w:val="DefaultParagraphFont"/>
    <w:locked/>
    <w:rsid w:val="00A436E9"/>
  </w:style>
  <w:style w:type="paragraph" w:customStyle="1" w:styleId="Heading1620">
    <w:name w:val="Heading #16 (2)"/>
    <w:basedOn w:val="Normal"/>
    <w:qFormat/>
    <w:rsid w:val="00A436E9"/>
    <w:pPr>
      <w:spacing w:after="0" w:line="240" w:lineRule="auto"/>
    </w:pPr>
  </w:style>
  <w:style w:type="character" w:customStyle="1" w:styleId="StyleStyle4LatinTimesNewRomanAsianSimSunChar">
    <w:name w:val="Style Style4 + (Latin) Times New Roman (Asian) SimSun Char"/>
    <w:locked/>
    <w:rsid w:val="00A436E9"/>
  </w:style>
  <w:style w:type="paragraph" w:customStyle="1" w:styleId="StyleStyle4LatinTimesNewRomanAsianSimSun">
    <w:name w:val="Style Style4 + (Latin) Times New Roman (Asian) SimSun"/>
    <w:basedOn w:val="medium-normal"/>
    <w:qFormat/>
    <w:rsid w:val="00A436E9"/>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A436E9"/>
  </w:style>
  <w:style w:type="paragraph" w:customStyle="1" w:styleId="StyleUnderlineCharLatinTimesNewRomanAsianSimSun">
    <w:name w:val="Style Underline Char + (Latin) Times New Roman (Asian) SimSun"/>
    <w:basedOn w:val="Normal"/>
    <w:qFormat/>
    <w:rsid w:val="00A436E9"/>
    <w:pPr>
      <w:spacing w:after="0" w:line="240" w:lineRule="auto"/>
    </w:pPr>
  </w:style>
  <w:style w:type="character" w:customStyle="1" w:styleId="StyleUnderlineCharLatinTimesNewRomanAsianSimSunBoldChar">
    <w:name w:val="Style Underline Char + (Latin) Times New Roman (Asian) SimSun Bold Char"/>
    <w:locked/>
    <w:rsid w:val="00A436E9"/>
  </w:style>
  <w:style w:type="paragraph" w:customStyle="1" w:styleId="StyleUnderlineCharLatinTimesNewRomanAsianSimSunBold">
    <w:name w:val="Style Underline Char + (Latin) Times New Roman (Asian) SimSun Bold"/>
    <w:basedOn w:val="Normal"/>
    <w:qFormat/>
    <w:rsid w:val="00A436E9"/>
    <w:pPr>
      <w:spacing w:after="0" w:line="240" w:lineRule="auto"/>
    </w:pPr>
  </w:style>
  <w:style w:type="character" w:customStyle="1" w:styleId="StyleStyle1BoldChar">
    <w:name w:val="Style Style1 + Bold Char"/>
    <w:locked/>
    <w:rsid w:val="00A436E9"/>
  </w:style>
  <w:style w:type="paragraph" w:customStyle="1" w:styleId="StyleStyle1Bold">
    <w:name w:val="Style Style1 + Bold"/>
    <w:basedOn w:val="Cites"/>
    <w:qFormat/>
    <w:rsid w:val="00A436E9"/>
    <w:pPr>
      <w:widowControl/>
    </w:pPr>
    <w:rPr>
      <w:noProof/>
      <w:szCs w:val="20"/>
    </w:rPr>
  </w:style>
  <w:style w:type="character" w:customStyle="1" w:styleId="StyleBoldandUnderlineChar11ptChar">
    <w:name w:val="Style Bold and Underline Char + 11 pt Char"/>
    <w:locked/>
    <w:rsid w:val="00A436E9"/>
  </w:style>
  <w:style w:type="paragraph" w:customStyle="1" w:styleId="StyleBoldandUnderlineChar11pt">
    <w:name w:val="Style Bold and Underline Char + 11 pt"/>
    <w:basedOn w:val="UnreadText"/>
    <w:qFormat/>
    <w:rsid w:val="00A436E9"/>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A436E9"/>
  </w:style>
  <w:style w:type="paragraph" w:customStyle="1" w:styleId="StyleStyleStyle4LatinTimesNewRomanAsianSimSunBold">
    <w:name w:val="Style Style Style4 + (Latin) Times New Roman (Asian) SimSun Bold +"/>
    <w:basedOn w:val="Normal"/>
    <w:qFormat/>
    <w:rsid w:val="00A436E9"/>
    <w:pPr>
      <w:spacing w:after="0" w:line="240" w:lineRule="auto"/>
    </w:pPr>
  </w:style>
  <w:style w:type="character" w:customStyle="1" w:styleId="StyleStyle4BoldChar">
    <w:name w:val="Style Style4 + Bold Char"/>
    <w:locked/>
    <w:rsid w:val="00A436E9"/>
  </w:style>
  <w:style w:type="paragraph" w:customStyle="1" w:styleId="StyleStyle4Bold">
    <w:name w:val="Style Style4 + Bold"/>
    <w:basedOn w:val="medium-normal"/>
    <w:qFormat/>
    <w:rsid w:val="00A436E9"/>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A436E9"/>
  </w:style>
  <w:style w:type="paragraph" w:customStyle="1" w:styleId="StyleStyle411ptBorderSinglesolidlineAuto05ptL">
    <w:name w:val="Style Style4 + 11 pt Border: : (Single solid line Auto  0.5 pt L..."/>
    <w:basedOn w:val="medium-normal"/>
    <w:qFormat/>
    <w:rsid w:val="00A436E9"/>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A436E9"/>
  </w:style>
  <w:style w:type="paragraph" w:customStyle="1" w:styleId="StyleStyle49ptBoldBorderSinglesolidlineAuto05">
    <w:name w:val="Style Style4 + 9 pt Bold Border: : (Single solid line Auto  0.5..."/>
    <w:basedOn w:val="medium-normal"/>
    <w:qFormat/>
    <w:rsid w:val="00A436E9"/>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A436E9"/>
  </w:style>
  <w:style w:type="paragraph" w:customStyle="1" w:styleId="StyleStyle49ptBorderSinglesolidlineAuto05ptLi">
    <w:name w:val="Style Style4 + 9 pt Border: : (Single solid line Auto  0.5 pt Li..."/>
    <w:basedOn w:val="medium-normal"/>
    <w:next w:val="hotroute1"/>
    <w:qFormat/>
    <w:rsid w:val="00A436E9"/>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A436E9"/>
  </w:style>
  <w:style w:type="paragraph" w:customStyle="1" w:styleId="UnderlineCharCharCharCharChar">
    <w:name w:val="Underline Char Char Char Char Char"/>
    <w:basedOn w:val="Normal"/>
    <w:next w:val="BlockHeaderHidden"/>
    <w:qFormat/>
    <w:rsid w:val="00A436E9"/>
    <w:pPr>
      <w:spacing w:after="0" w:line="240" w:lineRule="auto"/>
    </w:pPr>
  </w:style>
  <w:style w:type="character" w:customStyle="1" w:styleId="TextsmallChar">
    <w:name w:val="Textsmall Char"/>
    <w:locked/>
    <w:rsid w:val="00A436E9"/>
  </w:style>
  <w:style w:type="paragraph" w:customStyle="1" w:styleId="Textsmall0">
    <w:name w:val="Textsmall"/>
    <w:basedOn w:val="Normal"/>
    <w:next w:val="Normal"/>
    <w:qFormat/>
    <w:rsid w:val="00A436E9"/>
    <w:pPr>
      <w:spacing w:after="0" w:line="240" w:lineRule="auto"/>
    </w:pPr>
  </w:style>
  <w:style w:type="paragraph" w:customStyle="1" w:styleId="hotroute1">
    <w:name w:val="hot route!"/>
    <w:basedOn w:val="Normal"/>
    <w:next w:val="UnderlinePara"/>
    <w:qFormat/>
    <w:rsid w:val="00A436E9"/>
    <w:pPr>
      <w:spacing w:after="0" w:line="240" w:lineRule="auto"/>
    </w:pPr>
  </w:style>
  <w:style w:type="character" w:customStyle="1" w:styleId="BlockHeaderHiddenChar">
    <w:name w:val="Block Header Hidden Char"/>
    <w:basedOn w:val="DefaultParagraphFont"/>
    <w:locked/>
    <w:rsid w:val="00A436E9"/>
  </w:style>
  <w:style w:type="paragraph" w:customStyle="1" w:styleId="BlockHeaderHidden">
    <w:name w:val="Block Header Hidden"/>
    <w:basedOn w:val="Normal"/>
    <w:next w:val="Stylecardtext8pt"/>
    <w:autoRedefine/>
    <w:qFormat/>
    <w:rsid w:val="00A436E9"/>
    <w:pPr>
      <w:spacing w:after="0" w:line="240" w:lineRule="auto"/>
    </w:pPr>
  </w:style>
  <w:style w:type="paragraph" w:customStyle="1" w:styleId="txgreen">
    <w:name w:val="txgreen"/>
    <w:basedOn w:val="Normal"/>
    <w:uiPriority w:val="99"/>
    <w:qFormat/>
    <w:rsid w:val="00A436E9"/>
    <w:pPr>
      <w:spacing w:after="0" w:line="240" w:lineRule="auto"/>
    </w:pPr>
  </w:style>
  <w:style w:type="paragraph" w:customStyle="1" w:styleId="rtecenter">
    <w:name w:val="rtecenter"/>
    <w:basedOn w:val="Normal"/>
    <w:uiPriority w:val="99"/>
    <w:qFormat/>
    <w:rsid w:val="00A436E9"/>
    <w:pPr>
      <w:spacing w:after="0" w:line="240" w:lineRule="auto"/>
    </w:pPr>
  </w:style>
  <w:style w:type="paragraph" w:customStyle="1" w:styleId="StyleHeading4TagBigcardNotBold">
    <w:name w:val="Style Heading 4TagBig card + Not Bold"/>
    <w:basedOn w:val="Heading4"/>
    <w:qFormat/>
    <w:rsid w:val="00A436E9"/>
    <w:pPr>
      <w:spacing w:before="200" w:line="240" w:lineRule="auto"/>
    </w:pPr>
    <w:rPr>
      <w:iCs w:val="0"/>
      <w:sz w:val="22"/>
    </w:rPr>
  </w:style>
  <w:style w:type="paragraph" w:customStyle="1" w:styleId="Stylecardtext5pt">
    <w:name w:val="Style card text + 5 pt"/>
    <w:basedOn w:val="Normal"/>
    <w:qFormat/>
    <w:rsid w:val="00A436E9"/>
    <w:pPr>
      <w:spacing w:after="0" w:line="240" w:lineRule="auto"/>
    </w:pPr>
  </w:style>
  <w:style w:type="character" w:customStyle="1" w:styleId="F7-SmallFont">
    <w:name w:val="F7 - Small Font"/>
    <w:rsid w:val="00A436E9"/>
  </w:style>
  <w:style w:type="character" w:customStyle="1" w:styleId="StyleLatinGaramond9ptUnderline">
    <w:name w:val="Style (Latin) Garamond 9 pt Underline"/>
    <w:rsid w:val="00A436E9"/>
  </w:style>
  <w:style w:type="character" w:customStyle="1" w:styleId="tkrname">
    <w:name w:val="tkrname"/>
    <w:basedOn w:val="DefaultParagraphFont"/>
    <w:rsid w:val="00A436E9"/>
  </w:style>
  <w:style w:type="character" w:customStyle="1" w:styleId="tkrchange">
    <w:name w:val="tkrchange"/>
    <w:basedOn w:val="DefaultParagraphFont"/>
    <w:rsid w:val="00A436E9"/>
  </w:style>
  <w:style w:type="character" w:customStyle="1" w:styleId="l9">
    <w:name w:val="l9"/>
    <w:basedOn w:val="DefaultParagraphFont"/>
    <w:rsid w:val="00A436E9"/>
  </w:style>
  <w:style w:type="character" w:customStyle="1" w:styleId="l8">
    <w:name w:val="l8"/>
    <w:basedOn w:val="DefaultParagraphFont"/>
    <w:rsid w:val="00A436E9"/>
  </w:style>
  <w:style w:type="character" w:customStyle="1" w:styleId="l6">
    <w:name w:val="l6"/>
    <w:basedOn w:val="DefaultParagraphFont"/>
    <w:rsid w:val="00A436E9"/>
  </w:style>
  <w:style w:type="character" w:customStyle="1" w:styleId="l7">
    <w:name w:val="l7"/>
    <w:basedOn w:val="DefaultParagraphFont"/>
    <w:rsid w:val="00A436E9"/>
  </w:style>
  <w:style w:type="character" w:customStyle="1" w:styleId="ellipsistext">
    <w:name w:val="ellipsis_text"/>
    <w:basedOn w:val="DefaultParagraphFont"/>
    <w:rsid w:val="00A436E9"/>
  </w:style>
  <w:style w:type="character" w:customStyle="1" w:styleId="referencediv">
    <w:name w:val="referencediv"/>
    <w:basedOn w:val="DefaultParagraphFont"/>
    <w:rsid w:val="00A436E9"/>
  </w:style>
  <w:style w:type="character" w:customStyle="1" w:styleId="A3">
    <w:name w:val="A3"/>
    <w:uiPriority w:val="99"/>
    <w:rsid w:val="00A436E9"/>
  </w:style>
  <w:style w:type="character" w:customStyle="1" w:styleId="cite0">
    <w:name w:val="cite0"/>
    <w:rsid w:val="00A436E9"/>
  </w:style>
  <w:style w:type="character" w:customStyle="1" w:styleId="hilite1">
    <w:name w:val="hilite1"/>
    <w:rsid w:val="00A436E9"/>
  </w:style>
  <w:style w:type="character" w:customStyle="1" w:styleId="Style8pt1">
    <w:name w:val="Style 8 pt1"/>
    <w:basedOn w:val="DefaultParagraphFont"/>
    <w:rsid w:val="00A436E9"/>
  </w:style>
  <w:style w:type="character" w:customStyle="1" w:styleId="qlabel">
    <w:name w:val="q_label"/>
    <w:rsid w:val="00A436E9"/>
  </w:style>
  <w:style w:type="character" w:customStyle="1" w:styleId="alabel">
    <w:name w:val="a_label"/>
    <w:rsid w:val="00A436E9"/>
  </w:style>
  <w:style w:type="character" w:customStyle="1" w:styleId="StyleStyle4CharTimesNewRoman11pt">
    <w:name w:val="Style Style4 Char + Times New Roman 11 pt"/>
    <w:rsid w:val="00A436E9"/>
  </w:style>
  <w:style w:type="character" w:customStyle="1" w:styleId="Aunderline">
    <w:name w:val="Aunderline"/>
    <w:qFormat/>
    <w:rsid w:val="00A436E9"/>
  </w:style>
  <w:style w:type="character" w:customStyle="1" w:styleId="desc">
    <w:name w:val="desc"/>
    <w:basedOn w:val="DefaultParagraphFont"/>
    <w:rsid w:val="00A436E9"/>
  </w:style>
  <w:style w:type="character" w:customStyle="1" w:styleId="titleauthoretc">
    <w:name w:val="titleauthoretc"/>
    <w:rsid w:val="00A436E9"/>
  </w:style>
  <w:style w:type="character" w:customStyle="1" w:styleId="in-top">
    <w:name w:val="in-top"/>
    <w:rsid w:val="00A436E9"/>
  </w:style>
  <w:style w:type="character" w:customStyle="1" w:styleId="nukeled">
    <w:name w:val="nukeled"/>
    <w:rsid w:val="00A436E9"/>
  </w:style>
  <w:style w:type="character" w:customStyle="1" w:styleId="contextlyrelated">
    <w:name w:val="contextly_related"/>
    <w:rsid w:val="00A436E9"/>
  </w:style>
  <w:style w:type="character" w:customStyle="1" w:styleId="in-right">
    <w:name w:val="in-right"/>
    <w:rsid w:val="00A436E9"/>
  </w:style>
  <w:style w:type="character" w:customStyle="1" w:styleId="adtext">
    <w:name w:val="ad_text"/>
    <w:rsid w:val="00A436E9"/>
  </w:style>
  <w:style w:type="character" w:customStyle="1" w:styleId="linkrow">
    <w:name w:val="link_row"/>
    <w:rsid w:val="00A436E9"/>
  </w:style>
  <w:style w:type="character" w:customStyle="1" w:styleId="revision-date">
    <w:name w:val="revision-date"/>
    <w:rsid w:val="00A436E9"/>
  </w:style>
  <w:style w:type="character" w:customStyle="1" w:styleId="facebook-share">
    <w:name w:val="facebook-share"/>
    <w:rsid w:val="00A436E9"/>
  </w:style>
  <w:style w:type="character" w:customStyle="1" w:styleId="facebook-share-label">
    <w:name w:val="facebook-share-label"/>
    <w:rsid w:val="00A436E9"/>
  </w:style>
  <w:style w:type="character" w:customStyle="1" w:styleId="cap">
    <w:name w:val="cap"/>
    <w:rsid w:val="00A436E9"/>
  </w:style>
  <w:style w:type="character" w:customStyle="1" w:styleId="share">
    <w:name w:val="share"/>
    <w:rsid w:val="00A436E9"/>
  </w:style>
  <w:style w:type="character" w:customStyle="1" w:styleId="ata11y">
    <w:name w:val="at_a11y"/>
    <w:rsid w:val="00A436E9"/>
  </w:style>
  <w:style w:type="character" w:customStyle="1" w:styleId="tpk">
    <w:name w:val="tpk"/>
    <w:rsid w:val="00A436E9"/>
  </w:style>
  <w:style w:type="character" w:customStyle="1" w:styleId="A24">
    <w:name w:val="A24"/>
    <w:uiPriority w:val="99"/>
    <w:rsid w:val="00A436E9"/>
  </w:style>
  <w:style w:type="character" w:customStyle="1" w:styleId="A25">
    <w:name w:val="A25"/>
    <w:uiPriority w:val="99"/>
    <w:rsid w:val="00A436E9"/>
  </w:style>
  <w:style w:type="character" w:customStyle="1" w:styleId="Headerorfooter">
    <w:name w:val="Header or footer_"/>
    <w:basedOn w:val="DefaultParagraphFont"/>
    <w:rsid w:val="00A436E9"/>
  </w:style>
  <w:style w:type="character" w:customStyle="1" w:styleId="Bodytext21">
    <w:name w:val="Body text (2)_"/>
    <w:basedOn w:val="DefaultParagraphFont"/>
    <w:rsid w:val="00A436E9"/>
  </w:style>
  <w:style w:type="character" w:customStyle="1" w:styleId="Bodytext22">
    <w:name w:val="Body text (2)"/>
    <w:basedOn w:val="Bodytext30"/>
    <w:rsid w:val="00A436E9"/>
  </w:style>
  <w:style w:type="character" w:customStyle="1" w:styleId="Headerorfooter0">
    <w:name w:val="Header or footer"/>
    <w:basedOn w:val="Bodytext100"/>
    <w:rsid w:val="00A436E9"/>
    <w:rPr>
      <w:shd w:val="clear" w:color="auto" w:fill="FFFFFF"/>
    </w:rPr>
  </w:style>
  <w:style w:type="character" w:customStyle="1" w:styleId="Bodytext32">
    <w:name w:val="Body text (3)_"/>
    <w:basedOn w:val="DefaultParagraphFont"/>
    <w:rsid w:val="00A436E9"/>
  </w:style>
  <w:style w:type="character" w:customStyle="1" w:styleId="Bodytext31Exact">
    <w:name w:val="Body text (31) Exact"/>
    <w:basedOn w:val="DefaultParagraphFont"/>
    <w:rsid w:val="00A436E9"/>
  </w:style>
  <w:style w:type="character" w:customStyle="1" w:styleId="Bodytext100">
    <w:name w:val="Body text (10)_"/>
    <w:basedOn w:val="DefaultParagraphFont"/>
    <w:link w:val="Bodytext101"/>
    <w:uiPriority w:val="99"/>
    <w:rsid w:val="00A436E9"/>
    <w:rPr>
      <w:shd w:val="clear" w:color="auto" w:fill="FFFFFF"/>
    </w:rPr>
  </w:style>
  <w:style w:type="character" w:customStyle="1" w:styleId="Bodytext30">
    <w:name w:val="Body text (3)"/>
    <w:basedOn w:val="Bodytext3Spacing0ptExact"/>
    <w:rsid w:val="00A436E9"/>
  </w:style>
  <w:style w:type="character" w:customStyle="1" w:styleId="Bodytext46">
    <w:name w:val="Body text (46)_"/>
    <w:basedOn w:val="DefaultParagraphFont"/>
    <w:rsid w:val="00A436E9"/>
  </w:style>
  <w:style w:type="character" w:customStyle="1" w:styleId="Bodytext51">
    <w:name w:val="Body text (51)_"/>
    <w:basedOn w:val="DefaultParagraphFont"/>
    <w:rsid w:val="00A436E9"/>
  </w:style>
  <w:style w:type="character" w:customStyle="1" w:styleId="Bodytext34">
    <w:name w:val="Body text (34)_"/>
    <w:basedOn w:val="DefaultParagraphFont"/>
    <w:rsid w:val="00A436E9"/>
  </w:style>
  <w:style w:type="character" w:customStyle="1" w:styleId="Bodytext3Spacing0ptExact">
    <w:name w:val="Body text (3) + Spacing 0 pt Exact"/>
    <w:rsid w:val="00A436E9"/>
  </w:style>
  <w:style w:type="character" w:customStyle="1" w:styleId="Bodytext82">
    <w:name w:val="Body text (82)_"/>
    <w:basedOn w:val="DefaultParagraphFont"/>
    <w:rsid w:val="00A436E9"/>
  </w:style>
  <w:style w:type="character" w:customStyle="1" w:styleId="PicturecaptionSpacing0ptExact">
    <w:name w:val="Picture caption + Spacing 0 pt Exact"/>
    <w:basedOn w:val="DefaultParagraphFont"/>
    <w:rsid w:val="00A436E9"/>
  </w:style>
  <w:style w:type="character" w:customStyle="1" w:styleId="Tableofcontents13">
    <w:name w:val="Table of contents (13)_"/>
    <w:basedOn w:val="DefaultParagraphFont"/>
    <w:rsid w:val="00A436E9"/>
  </w:style>
  <w:style w:type="character" w:customStyle="1" w:styleId="Bodytext114">
    <w:name w:val="Body text (114)_"/>
    <w:basedOn w:val="DefaultParagraphFont"/>
    <w:rsid w:val="00A436E9"/>
  </w:style>
  <w:style w:type="character" w:customStyle="1" w:styleId="Bodytext115">
    <w:name w:val="Body text (115)_"/>
    <w:basedOn w:val="DefaultParagraphFont"/>
    <w:rsid w:val="00A436E9"/>
  </w:style>
  <w:style w:type="character" w:customStyle="1" w:styleId="BodyText40">
    <w:name w:val="Body Text4"/>
    <w:basedOn w:val="DefaultParagraphFont"/>
    <w:rsid w:val="00A436E9"/>
  </w:style>
  <w:style w:type="character" w:customStyle="1" w:styleId="Bodytext1150">
    <w:name w:val="Body text (115)"/>
    <w:basedOn w:val="Picturecaption2Spacing0ptExact"/>
    <w:rsid w:val="00A436E9"/>
  </w:style>
  <w:style w:type="character" w:customStyle="1" w:styleId="Bodytext820">
    <w:name w:val="Body text (82)"/>
    <w:rsid w:val="00A436E9"/>
  </w:style>
  <w:style w:type="character" w:customStyle="1" w:styleId="Bodytext102">
    <w:name w:val="Body text (10)"/>
    <w:basedOn w:val="PicturecaptionSpacing0ptExact"/>
    <w:rsid w:val="00A436E9"/>
  </w:style>
  <w:style w:type="character" w:customStyle="1" w:styleId="Bodytext82Spacing0ptExact">
    <w:name w:val="Body text (82) + Spacing 0 pt Exact"/>
    <w:basedOn w:val="Bodytext820"/>
    <w:rsid w:val="00A436E9"/>
  </w:style>
  <w:style w:type="character" w:customStyle="1" w:styleId="Bodytext131Exact">
    <w:name w:val="Body text (131) Exact"/>
    <w:basedOn w:val="DefaultParagraphFont"/>
    <w:rsid w:val="00A436E9"/>
  </w:style>
  <w:style w:type="character" w:customStyle="1" w:styleId="Picturecaption2Spacing0ptExact">
    <w:name w:val="Picture caption (2) + Spacing 0 pt Exact"/>
    <w:basedOn w:val="DefaultParagraphFont"/>
    <w:rsid w:val="00A436E9"/>
  </w:style>
  <w:style w:type="character" w:customStyle="1" w:styleId="Bodytext114Exact">
    <w:name w:val="Body text (114) Exact"/>
    <w:basedOn w:val="Bodytext131Exact"/>
    <w:rsid w:val="00A436E9"/>
  </w:style>
  <w:style w:type="character" w:customStyle="1" w:styleId="Bodytext340">
    <w:name w:val="Body text (34)"/>
    <w:basedOn w:val="BodyText40"/>
    <w:rsid w:val="00A436E9"/>
  </w:style>
  <w:style w:type="character" w:customStyle="1" w:styleId="Bodytext1409pt">
    <w:name w:val="Body text (140) + 9 pt"/>
    <w:aliases w:val="Not Italic,Table of contents (12) + FrankRuehl,11 pt"/>
    <w:basedOn w:val="DefaultParagraphFont"/>
    <w:rsid w:val="00A436E9"/>
  </w:style>
  <w:style w:type="character" w:customStyle="1" w:styleId="Bodytext510">
    <w:name w:val="Body text (51)"/>
    <w:basedOn w:val="Bodytext115"/>
    <w:rsid w:val="00A436E9"/>
  </w:style>
  <w:style w:type="character" w:customStyle="1" w:styleId="Bodytext1140">
    <w:name w:val="Body text (114)"/>
    <w:basedOn w:val="Bodytext131Exact"/>
    <w:rsid w:val="00A436E9"/>
  </w:style>
  <w:style w:type="character" w:customStyle="1" w:styleId="Tableofcontents130">
    <w:name w:val="Table of contents (13)"/>
    <w:basedOn w:val="Bodytext82Spacing0ptExact"/>
    <w:rsid w:val="00A436E9"/>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A436E9"/>
  </w:style>
  <w:style w:type="character" w:customStyle="1" w:styleId="Bodytext460">
    <w:name w:val="Body text (46)"/>
    <w:basedOn w:val="Bodytext114"/>
    <w:rsid w:val="00A436E9"/>
  </w:style>
  <w:style w:type="character" w:customStyle="1" w:styleId="Bodytext46NotBold">
    <w:name w:val="Body text (46) + Not Bold"/>
    <w:basedOn w:val="Bodytext114"/>
    <w:rsid w:val="00A436E9"/>
  </w:style>
  <w:style w:type="character" w:customStyle="1" w:styleId="Bodytext46SegoeUI">
    <w:name w:val="Body text (46) + Segoe UI"/>
    <w:basedOn w:val="Bodytext114"/>
    <w:rsid w:val="00A436E9"/>
  </w:style>
  <w:style w:type="character" w:customStyle="1" w:styleId="Bodytext115Spacing0ptExact">
    <w:name w:val="Body text (115) + Spacing 0 pt Exact"/>
    <w:basedOn w:val="Picturecaption2Spacing0ptExact"/>
    <w:rsid w:val="00A436E9"/>
  </w:style>
  <w:style w:type="character" w:customStyle="1" w:styleId="Picturecaption42SmallCaps">
    <w:name w:val="Picture caption (42) + Small Caps"/>
    <w:basedOn w:val="DefaultParagraphFont"/>
    <w:rsid w:val="00A436E9"/>
  </w:style>
  <w:style w:type="character" w:customStyle="1" w:styleId="Bodytext155Exact">
    <w:name w:val="Body text (155) Exact"/>
    <w:basedOn w:val="DefaultParagraphFont"/>
    <w:rsid w:val="00A436E9"/>
  </w:style>
  <w:style w:type="character" w:customStyle="1" w:styleId="Bodytext157">
    <w:name w:val="Body text (157)_"/>
    <w:basedOn w:val="DefaultParagraphFont"/>
    <w:rsid w:val="00A436E9"/>
  </w:style>
  <w:style w:type="character" w:customStyle="1" w:styleId="Bodytext157Spacing0pt">
    <w:name w:val="Body text (157) + Spacing 0 pt"/>
    <w:basedOn w:val="Bodytext39"/>
    <w:rsid w:val="00A436E9"/>
  </w:style>
  <w:style w:type="character" w:customStyle="1" w:styleId="Bodytext1570">
    <w:name w:val="Body text (157)"/>
    <w:basedOn w:val="Bodytext39"/>
    <w:rsid w:val="00A436E9"/>
  </w:style>
  <w:style w:type="character" w:customStyle="1" w:styleId="Heading2213pt">
    <w:name w:val="Heading #22 + 13 pt"/>
    <w:basedOn w:val="DefaultParagraphFont"/>
    <w:rsid w:val="00A436E9"/>
  </w:style>
  <w:style w:type="character" w:customStyle="1" w:styleId="Heading22125pt">
    <w:name w:val="Heading #22 + 12.5 pt"/>
    <w:basedOn w:val="DefaultParagraphFont"/>
    <w:rsid w:val="00A436E9"/>
  </w:style>
  <w:style w:type="character" w:customStyle="1" w:styleId="Bodytext300">
    <w:name w:val="Body text (30)_"/>
    <w:basedOn w:val="DefaultParagraphFont"/>
    <w:rsid w:val="00A436E9"/>
  </w:style>
  <w:style w:type="character" w:customStyle="1" w:styleId="Bodytext301">
    <w:name w:val="Body text (30)"/>
    <w:basedOn w:val="Bodytext3TimesNewRoman"/>
    <w:rsid w:val="00A436E9"/>
  </w:style>
  <w:style w:type="character" w:customStyle="1" w:styleId="Bodytext39">
    <w:name w:val="Body text (39)_"/>
    <w:basedOn w:val="DefaultParagraphFont"/>
    <w:rsid w:val="00A436E9"/>
  </w:style>
  <w:style w:type="character" w:customStyle="1" w:styleId="Bodytext390">
    <w:name w:val="Body text (39)"/>
    <w:basedOn w:val="BodytextExact"/>
    <w:rsid w:val="00A436E9"/>
  </w:style>
  <w:style w:type="character" w:customStyle="1" w:styleId="Bodytext159Exact">
    <w:name w:val="Body text (159) Exact"/>
    <w:basedOn w:val="DefaultParagraphFont"/>
    <w:rsid w:val="00A436E9"/>
  </w:style>
  <w:style w:type="character" w:customStyle="1" w:styleId="Bodytext60Spacing0pt">
    <w:name w:val="Body text (60) + Spacing 0 pt"/>
    <w:basedOn w:val="DefaultParagraphFont"/>
    <w:rsid w:val="00A436E9"/>
  </w:style>
  <w:style w:type="character" w:customStyle="1" w:styleId="Bodytext3Spacing-1pt">
    <w:name w:val="Body text (3) + Spacing -1 pt"/>
    <w:basedOn w:val="Bodytext3Spacing0ptExact"/>
    <w:rsid w:val="00A436E9"/>
  </w:style>
  <w:style w:type="character" w:customStyle="1" w:styleId="Bodytext3TimesNewRoman">
    <w:name w:val="Body text (3) + Times New Roman"/>
    <w:aliases w:val="11.5 pt"/>
    <w:basedOn w:val="Bodytext3Spacing0ptExact"/>
    <w:rsid w:val="00A436E9"/>
  </w:style>
  <w:style w:type="character" w:customStyle="1" w:styleId="Bodytext2NotBold">
    <w:name w:val="Body text (2) + Not Bold"/>
    <w:basedOn w:val="Bodytext30"/>
    <w:rsid w:val="00A436E9"/>
  </w:style>
  <w:style w:type="character" w:customStyle="1" w:styleId="BodytextExact">
    <w:name w:val="Body text Exact"/>
    <w:basedOn w:val="DefaultParagraphFont"/>
    <w:rsid w:val="00A436E9"/>
  </w:style>
  <w:style w:type="character" w:customStyle="1" w:styleId="Heading13Italic">
    <w:name w:val="Heading #13 + Italic"/>
    <w:basedOn w:val="DefaultParagraphFont"/>
    <w:rsid w:val="00A436E9"/>
  </w:style>
  <w:style w:type="character" w:customStyle="1" w:styleId="Heading92Spacing2pt">
    <w:name w:val="Heading #9 (2) + Spacing 2 pt"/>
    <w:basedOn w:val="DefaultParagraphFont"/>
    <w:rsid w:val="00A436E9"/>
  </w:style>
  <w:style w:type="character" w:customStyle="1" w:styleId="Bodytext38Spacing0pt">
    <w:name w:val="Body text (38) + Spacing 0 pt"/>
    <w:basedOn w:val="DefaultParagraphFont"/>
    <w:rsid w:val="00A436E9"/>
  </w:style>
  <w:style w:type="character" w:customStyle="1" w:styleId="Bodytext42Spacing-1pt">
    <w:name w:val="Body text (42) + Spacing -1 pt"/>
    <w:basedOn w:val="DefaultParagraphFont"/>
    <w:rsid w:val="00A436E9"/>
  </w:style>
  <w:style w:type="character" w:customStyle="1" w:styleId="Bodytext35">
    <w:name w:val="Body text (35)_"/>
    <w:basedOn w:val="DefaultParagraphFont"/>
    <w:rsid w:val="00A436E9"/>
  </w:style>
  <w:style w:type="character" w:customStyle="1" w:styleId="Picturecaption19">
    <w:name w:val="Picture caption (19)_"/>
    <w:basedOn w:val="DefaultParagraphFont"/>
    <w:rsid w:val="00A436E9"/>
  </w:style>
  <w:style w:type="character" w:customStyle="1" w:styleId="Picturecaption9Exact">
    <w:name w:val="Picture caption (9) Exact"/>
    <w:basedOn w:val="DefaultParagraphFont"/>
    <w:rsid w:val="00A436E9"/>
  </w:style>
  <w:style w:type="character" w:customStyle="1" w:styleId="Bodytext87">
    <w:name w:val="Body text (87)_"/>
    <w:basedOn w:val="DefaultParagraphFont"/>
    <w:rsid w:val="00A436E9"/>
  </w:style>
  <w:style w:type="character" w:customStyle="1" w:styleId="Bodytext61">
    <w:name w:val="Body text (6)_"/>
    <w:basedOn w:val="DefaultParagraphFont"/>
    <w:rsid w:val="00A436E9"/>
  </w:style>
  <w:style w:type="character" w:customStyle="1" w:styleId="Heading142SmallCaps">
    <w:name w:val="Heading #14 (2) + Small Caps"/>
    <w:basedOn w:val="DefaultParagraphFont"/>
    <w:rsid w:val="00A436E9"/>
  </w:style>
  <w:style w:type="character" w:customStyle="1" w:styleId="Bodytext350">
    <w:name w:val="Body text (35)"/>
    <w:basedOn w:val="Picturecaption190"/>
    <w:rsid w:val="00A436E9"/>
  </w:style>
  <w:style w:type="character" w:customStyle="1" w:styleId="Picturecaption190">
    <w:name w:val="Picture caption (19)"/>
    <w:basedOn w:val="Picturecaption27Spacing0pt"/>
    <w:rsid w:val="00A436E9"/>
  </w:style>
  <w:style w:type="character" w:customStyle="1" w:styleId="Picturecaption27Spacing0pt">
    <w:name w:val="Picture caption (27) + Spacing 0 pt"/>
    <w:basedOn w:val="DefaultParagraphFont"/>
    <w:rsid w:val="00A436E9"/>
  </w:style>
  <w:style w:type="character" w:customStyle="1" w:styleId="Bodytext43Spacing0ptExact">
    <w:name w:val="Body text (43) + Spacing 0 pt Exact"/>
    <w:basedOn w:val="DefaultParagraphFont"/>
    <w:rsid w:val="00A436E9"/>
  </w:style>
  <w:style w:type="character" w:customStyle="1" w:styleId="Bodytext62">
    <w:name w:val="Body text (6)"/>
    <w:basedOn w:val="Bodytext870"/>
    <w:rsid w:val="00A436E9"/>
  </w:style>
  <w:style w:type="character" w:customStyle="1" w:styleId="Bodytext870">
    <w:name w:val="Body text (87)"/>
    <w:basedOn w:val="DefaultParagraphFont"/>
    <w:rsid w:val="00A436E9"/>
  </w:style>
  <w:style w:type="character" w:customStyle="1" w:styleId="BodytextSegoeUI">
    <w:name w:val="Body text + Segoe UI"/>
    <w:aliases w:val="21.5 pt"/>
    <w:basedOn w:val="DefaultParagraphFont"/>
    <w:rsid w:val="00A436E9"/>
  </w:style>
  <w:style w:type="character" w:customStyle="1" w:styleId="Bodytext68">
    <w:name w:val="Body text (68)_"/>
    <w:basedOn w:val="DefaultParagraphFont"/>
    <w:rsid w:val="00A436E9"/>
  </w:style>
  <w:style w:type="character" w:customStyle="1" w:styleId="Bodytext112SmallCaps">
    <w:name w:val="Body text (112) + Small Caps"/>
    <w:basedOn w:val="DefaultParagraphFont"/>
    <w:rsid w:val="00A436E9"/>
  </w:style>
  <w:style w:type="character" w:customStyle="1" w:styleId="Bodytext680">
    <w:name w:val="Body text (68)"/>
    <w:basedOn w:val="Heading162SmallCaps"/>
    <w:rsid w:val="00A436E9"/>
  </w:style>
  <w:style w:type="character" w:customStyle="1" w:styleId="Tableofcontents11">
    <w:name w:val="Table of contents (11)_"/>
    <w:basedOn w:val="DefaultParagraphFont"/>
    <w:rsid w:val="00A436E9"/>
  </w:style>
  <w:style w:type="character" w:customStyle="1" w:styleId="Tableofcontents110">
    <w:name w:val="Table of contents (11)"/>
    <w:basedOn w:val="article-quote-right"/>
    <w:rsid w:val="00A436E9"/>
  </w:style>
  <w:style w:type="character" w:customStyle="1" w:styleId="Tableofcontents15">
    <w:name w:val="Table of contents (15)_"/>
    <w:basedOn w:val="DefaultParagraphFont"/>
    <w:rsid w:val="00A436E9"/>
  </w:style>
  <w:style w:type="character" w:customStyle="1" w:styleId="Tableofcontents150">
    <w:name w:val="Table of contents (15)"/>
    <w:basedOn w:val="StyleBox12pt"/>
    <w:rsid w:val="00A436E9"/>
  </w:style>
  <w:style w:type="character" w:customStyle="1" w:styleId="Heading162SmallCaps">
    <w:name w:val="Heading #16 (2) + Small Caps"/>
    <w:basedOn w:val="DefaultParagraphFont"/>
    <w:rsid w:val="00A436E9"/>
  </w:style>
  <w:style w:type="character" w:customStyle="1" w:styleId="ft6">
    <w:name w:val="ft6"/>
    <w:basedOn w:val="DefaultParagraphFont"/>
    <w:rsid w:val="00A436E9"/>
  </w:style>
  <w:style w:type="character" w:customStyle="1" w:styleId="amp">
    <w:name w:val="amp"/>
    <w:basedOn w:val="DefaultParagraphFont"/>
    <w:rsid w:val="00A436E9"/>
  </w:style>
  <w:style w:type="character" w:customStyle="1" w:styleId="article-quote-right">
    <w:name w:val="article-quote-right"/>
    <w:basedOn w:val="DefaultParagraphFont"/>
    <w:rsid w:val="00A436E9"/>
  </w:style>
  <w:style w:type="character" w:customStyle="1" w:styleId="StyleBox12ptBold">
    <w:name w:val="Style Box + 12 pt Bold"/>
    <w:basedOn w:val="DefaultParagraphFont"/>
    <w:rsid w:val="00A436E9"/>
  </w:style>
  <w:style w:type="character" w:customStyle="1" w:styleId="StyleBox12pt">
    <w:name w:val="Style Box + 12 pt"/>
    <w:basedOn w:val="DefaultParagraphFont"/>
    <w:rsid w:val="00A436E9"/>
  </w:style>
  <w:style w:type="character" w:customStyle="1" w:styleId="BoldandUnderlineCharCharCharChar">
    <w:name w:val="Bold and Underline Char Char Char Char"/>
    <w:rsid w:val="00A436E9"/>
  </w:style>
  <w:style w:type="character" w:customStyle="1" w:styleId="BoldandUnderlineCharChar">
    <w:name w:val="Bold and Underline Char Char"/>
    <w:rsid w:val="00A436E9"/>
  </w:style>
  <w:style w:type="character" w:customStyle="1" w:styleId="commentstext">
    <w:name w:val="commentstext"/>
    <w:rsid w:val="00A436E9"/>
  </w:style>
  <w:style w:type="character" w:customStyle="1" w:styleId="dd">
    <w:name w:val="dd"/>
    <w:rsid w:val="00A436E9"/>
  </w:style>
  <w:style w:type="character" w:customStyle="1" w:styleId="underLight">
    <w:name w:val="underLight"/>
    <w:uiPriority w:val="1"/>
    <w:qFormat/>
    <w:rsid w:val="00A436E9"/>
  </w:style>
  <w:style w:type="character" w:customStyle="1" w:styleId="author-rss">
    <w:name w:val="author-rss"/>
    <w:rsid w:val="00A436E9"/>
  </w:style>
  <w:style w:type="character" w:customStyle="1" w:styleId="at">
    <w:name w:val="at"/>
    <w:basedOn w:val="DefaultParagraphFont"/>
    <w:rsid w:val="00A436E9"/>
  </w:style>
  <w:style w:type="character" w:customStyle="1" w:styleId="source">
    <w:name w:val="source"/>
    <w:rsid w:val="00A436E9"/>
  </w:style>
  <w:style w:type="character" w:customStyle="1" w:styleId="bioline">
    <w:name w:val="bioline"/>
    <w:rsid w:val="00A436E9"/>
  </w:style>
  <w:style w:type="character" w:customStyle="1" w:styleId="wikicreatelink">
    <w:name w:val="wikicreatelink"/>
    <w:basedOn w:val="DefaultParagraphFont"/>
    <w:rsid w:val="00A436E9"/>
  </w:style>
  <w:style w:type="character" w:customStyle="1" w:styleId="facebook-share-count">
    <w:name w:val="facebook-share-count"/>
    <w:basedOn w:val="DefaultParagraphFont"/>
    <w:rsid w:val="00A436E9"/>
  </w:style>
  <w:style w:type="character" w:customStyle="1" w:styleId="tickerwrap">
    <w:name w:val="ticker_wrap"/>
    <w:basedOn w:val="DefaultParagraphFont"/>
    <w:rsid w:val="00A436E9"/>
  </w:style>
  <w:style w:type="character" w:customStyle="1" w:styleId="smallcaps0">
    <w:name w:val="small_caps"/>
    <w:basedOn w:val="DefaultParagraphFont"/>
    <w:rsid w:val="00A436E9"/>
  </w:style>
  <w:style w:type="character" w:customStyle="1" w:styleId="bodycopy">
    <w:name w:val="bodycopy"/>
    <w:basedOn w:val="DefaultParagraphFont"/>
    <w:rsid w:val="00A436E9"/>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A436E9"/>
  </w:style>
  <w:style w:type="character" w:customStyle="1" w:styleId="StyleGaramondText1">
    <w:name w:val="Style Garamond Text 1"/>
    <w:basedOn w:val="DefaultParagraphFont"/>
    <w:rsid w:val="00A436E9"/>
  </w:style>
  <w:style w:type="character" w:customStyle="1" w:styleId="StyleGaramondText1Underline">
    <w:name w:val="Style Garamond Text 1 Underline"/>
    <w:basedOn w:val="DefaultParagraphFont"/>
    <w:rsid w:val="00A436E9"/>
  </w:style>
  <w:style w:type="character" w:customStyle="1" w:styleId="StyleBoldUnderlineBorderSinglesolidlineAuto05pt">
    <w:name w:val="Style Bold Underline Border: : (Single solid line Auto  0.5 pt ..."/>
    <w:basedOn w:val="DefaultParagraphFont"/>
    <w:rsid w:val="00A436E9"/>
  </w:style>
  <w:style w:type="character" w:customStyle="1" w:styleId="StyleStyleBoldUnderlineUnderlineIntenseEmphasisIntenseEmpha">
    <w:name w:val="Style Style Bold UnderlineUnderlineIntense EmphasisIntense Empha..."/>
    <w:basedOn w:val="DefaultParagraphFont"/>
    <w:rsid w:val="00A436E9"/>
  </w:style>
  <w:style w:type="character" w:customStyle="1" w:styleId="Style7ptBold">
    <w:name w:val="Style 7 pt Bold"/>
    <w:basedOn w:val="DefaultParagraphFont"/>
    <w:rsid w:val="00A436E9"/>
  </w:style>
  <w:style w:type="character" w:styleId="HTMLAcronym">
    <w:name w:val="HTML Acronym"/>
    <w:basedOn w:val="DefaultParagraphFont"/>
    <w:unhideWhenUsed/>
    <w:rsid w:val="00A436E9"/>
  </w:style>
  <w:style w:type="paragraph" w:styleId="BlockText">
    <w:name w:val="Block Text"/>
    <w:basedOn w:val="Normal"/>
    <w:unhideWhenUsed/>
    <w:rsid w:val="00A436E9"/>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A436E9"/>
    <w:pPr>
      <w:spacing w:after="0" w:line="240" w:lineRule="auto"/>
      <w:ind w:left="720"/>
    </w:pPr>
  </w:style>
  <w:style w:type="paragraph" w:styleId="EnvelopeReturn">
    <w:name w:val="envelope return"/>
    <w:basedOn w:val="Normal"/>
    <w:unhideWhenUsed/>
    <w:rsid w:val="00A436E9"/>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A436E9"/>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A436E9"/>
    <w:pPr>
      <w:spacing w:after="0" w:line="240" w:lineRule="auto"/>
    </w:pPr>
    <w:rPr>
      <w:i/>
      <w:iCs/>
    </w:rPr>
  </w:style>
  <w:style w:type="character" w:customStyle="1" w:styleId="HTMLAddressChar">
    <w:name w:val="HTML Address Char"/>
    <w:basedOn w:val="DefaultParagraphFont"/>
    <w:link w:val="HTMLAddress"/>
    <w:uiPriority w:val="99"/>
    <w:rsid w:val="00A436E9"/>
    <w:rPr>
      <w:rFonts w:ascii="Calibri" w:hAnsi="Calibri"/>
      <w:i/>
      <w:iCs/>
    </w:rPr>
  </w:style>
  <w:style w:type="paragraph" w:styleId="Index1">
    <w:name w:val="index 1"/>
    <w:basedOn w:val="Normal"/>
    <w:next w:val="Normal"/>
    <w:autoRedefine/>
    <w:unhideWhenUsed/>
    <w:rsid w:val="00A436E9"/>
    <w:pPr>
      <w:spacing w:after="0" w:line="240" w:lineRule="auto"/>
      <w:ind w:left="220" w:hanging="220"/>
    </w:pPr>
  </w:style>
  <w:style w:type="character" w:customStyle="1" w:styleId="BodyTextIndent3Char">
    <w:name w:val="Body Text Indent 3 Char"/>
    <w:basedOn w:val="DefaultParagraphFont"/>
    <w:uiPriority w:val="99"/>
    <w:locked/>
    <w:rsid w:val="00A436E9"/>
  </w:style>
  <w:style w:type="character" w:customStyle="1" w:styleId="cardunderlineChar">
    <w:name w:val="card underline Char"/>
    <w:locked/>
    <w:rsid w:val="00A436E9"/>
  </w:style>
  <w:style w:type="paragraph" w:customStyle="1" w:styleId="cardunderline">
    <w:name w:val="card underline"/>
    <w:basedOn w:val="Normal"/>
    <w:next w:val="GAUnderline"/>
    <w:qFormat/>
    <w:rsid w:val="00A436E9"/>
    <w:pPr>
      <w:spacing w:after="0" w:line="240" w:lineRule="auto"/>
    </w:pPr>
  </w:style>
  <w:style w:type="character" w:customStyle="1" w:styleId="StyleHeading4UnderlinedsmalltextGaramondChar">
    <w:name w:val="Style Heading 4Underlinedsmall text + Garamond Char"/>
    <w:locked/>
    <w:rsid w:val="00A436E9"/>
  </w:style>
  <w:style w:type="paragraph" w:customStyle="1" w:styleId="StyleHeading4UnderlinedsmalltextGaramond">
    <w:name w:val="Style Heading 4Underlinedsmall text + Garamond"/>
    <w:basedOn w:val="Heading4"/>
    <w:qFormat/>
    <w:rsid w:val="00A436E9"/>
    <w:pPr>
      <w:spacing w:before="200" w:line="240" w:lineRule="auto"/>
    </w:pPr>
    <w:rPr>
      <w:iCs w:val="0"/>
      <w:sz w:val="22"/>
    </w:rPr>
  </w:style>
  <w:style w:type="paragraph" w:customStyle="1" w:styleId="Heading2-NotBold">
    <w:name w:val="Heading 2 - Not Bold"/>
    <w:basedOn w:val="Heading2"/>
    <w:autoRedefine/>
    <w:uiPriority w:val="99"/>
    <w:qFormat/>
    <w:rsid w:val="00A436E9"/>
    <w:pPr>
      <w:spacing w:before="480" w:line="240" w:lineRule="auto"/>
    </w:pPr>
  </w:style>
  <w:style w:type="paragraph" w:customStyle="1" w:styleId="Heading2-Bold">
    <w:name w:val="Heading 2 - Bold"/>
    <w:basedOn w:val="Normal"/>
    <w:next w:val="Micro"/>
    <w:autoRedefine/>
    <w:uiPriority w:val="99"/>
    <w:qFormat/>
    <w:rsid w:val="00A436E9"/>
    <w:pPr>
      <w:spacing w:after="0" w:line="240" w:lineRule="auto"/>
    </w:pPr>
  </w:style>
  <w:style w:type="paragraph" w:customStyle="1" w:styleId="tag">
    <w:name w:val="%tag"/>
    <w:basedOn w:val="Normal"/>
    <w:next w:val="Normal"/>
    <w:link w:val="tagChar0"/>
    <w:uiPriority w:val="99"/>
    <w:qFormat/>
    <w:rsid w:val="00A436E9"/>
    <w:pPr>
      <w:spacing w:after="0" w:line="240" w:lineRule="auto"/>
    </w:pPr>
  </w:style>
  <w:style w:type="character" w:customStyle="1" w:styleId="Style2Char0">
    <w:name w:val="Style 2 Char"/>
    <w:uiPriority w:val="99"/>
    <w:locked/>
    <w:rsid w:val="00A436E9"/>
  </w:style>
  <w:style w:type="character" w:customStyle="1" w:styleId="GAUnderlineChar">
    <w:name w:val="GA Underline Char"/>
    <w:locked/>
    <w:rsid w:val="00A436E9"/>
  </w:style>
  <w:style w:type="paragraph" w:customStyle="1" w:styleId="GAUnderline">
    <w:name w:val="GA Underline"/>
    <w:basedOn w:val="Normal"/>
    <w:next w:val="StyleHeading2TagHEADING2TagCite11pt"/>
    <w:qFormat/>
    <w:rsid w:val="00A436E9"/>
    <w:pPr>
      <w:spacing w:after="0" w:line="240" w:lineRule="auto"/>
    </w:pPr>
  </w:style>
  <w:style w:type="character" w:customStyle="1" w:styleId="textsmallChar0">
    <w:name w:val="textsmall Char"/>
    <w:locked/>
    <w:rsid w:val="00A436E9"/>
  </w:style>
  <w:style w:type="character" w:customStyle="1" w:styleId="cardtextChar3">
    <w:name w:val="cardtext Char"/>
    <w:locked/>
    <w:rsid w:val="00A436E9"/>
  </w:style>
  <w:style w:type="paragraph" w:customStyle="1" w:styleId="h-lead">
    <w:name w:val="h-lead"/>
    <w:basedOn w:val="Normal"/>
    <w:next w:val="Brief"/>
    <w:uiPriority w:val="99"/>
    <w:qFormat/>
    <w:rsid w:val="00A436E9"/>
    <w:pPr>
      <w:spacing w:after="0" w:line="240" w:lineRule="auto"/>
    </w:pPr>
  </w:style>
  <w:style w:type="paragraph" w:customStyle="1" w:styleId="intro">
    <w:name w:val="intro"/>
    <w:basedOn w:val="Normal"/>
    <w:next w:val="CM2"/>
    <w:uiPriority w:val="99"/>
    <w:qFormat/>
    <w:rsid w:val="00A436E9"/>
    <w:pPr>
      <w:spacing w:after="0" w:line="240" w:lineRule="auto"/>
    </w:pPr>
  </w:style>
  <w:style w:type="character" w:customStyle="1" w:styleId="StyleHeading2TagHEADING2TagCite11ptChar">
    <w:name w:val="Style Heading 2TagHEADING 2Tag&amp;Cite + 11 pt Char"/>
    <w:locked/>
    <w:rsid w:val="00A436E9"/>
  </w:style>
  <w:style w:type="paragraph" w:customStyle="1" w:styleId="StyleHeading2TagHEADING2TagCite11pt">
    <w:name w:val="Style Heading 2TagHEADING 2Tag&amp;Cite + 11 pt"/>
    <w:basedOn w:val="Heading2"/>
    <w:next w:val="CM16"/>
    <w:qFormat/>
    <w:rsid w:val="00A436E9"/>
    <w:pPr>
      <w:spacing w:before="480" w:line="240" w:lineRule="auto"/>
    </w:pPr>
  </w:style>
  <w:style w:type="paragraph" w:customStyle="1" w:styleId="F3-TagAuthor">
    <w:name w:val="F3 - Tag/Author"/>
    <w:basedOn w:val="Normal"/>
    <w:next w:val="CM19"/>
    <w:uiPriority w:val="99"/>
    <w:qFormat/>
    <w:rsid w:val="00A436E9"/>
    <w:pPr>
      <w:spacing w:after="0" w:line="240" w:lineRule="auto"/>
    </w:pPr>
  </w:style>
  <w:style w:type="paragraph" w:customStyle="1" w:styleId="F5-UnderlineNormal">
    <w:name w:val="F5 - Underline Normal"/>
    <w:basedOn w:val="Normal"/>
    <w:next w:val="CM34"/>
    <w:uiPriority w:val="99"/>
    <w:qFormat/>
    <w:rsid w:val="00A436E9"/>
    <w:pPr>
      <w:spacing w:after="0" w:line="240" w:lineRule="auto"/>
    </w:pPr>
  </w:style>
  <w:style w:type="paragraph" w:customStyle="1" w:styleId="Brief-PrimarySource">
    <w:name w:val="Brief - Primary Source"/>
    <w:basedOn w:val="Normal"/>
    <w:next w:val="CM56"/>
    <w:uiPriority w:val="99"/>
    <w:qFormat/>
    <w:rsid w:val="00A436E9"/>
    <w:pPr>
      <w:spacing w:after="0" w:line="240" w:lineRule="auto"/>
    </w:pPr>
  </w:style>
  <w:style w:type="paragraph" w:customStyle="1" w:styleId="Brief-Underline">
    <w:name w:val="Brief - Underline"/>
    <w:basedOn w:val="Normal"/>
    <w:next w:val="CM58"/>
    <w:uiPriority w:val="99"/>
    <w:qFormat/>
    <w:rsid w:val="00A436E9"/>
    <w:pPr>
      <w:spacing w:after="0" w:line="240" w:lineRule="auto"/>
    </w:pPr>
  </w:style>
  <w:style w:type="paragraph" w:customStyle="1" w:styleId="Brief">
    <w:name w:val="Brief"/>
    <w:basedOn w:val="CM56"/>
    <w:next w:val="CM57"/>
    <w:uiPriority w:val="99"/>
    <w:qFormat/>
    <w:rsid w:val="00A436E9"/>
  </w:style>
  <w:style w:type="paragraph" w:customStyle="1" w:styleId="CM2">
    <w:name w:val="CM2"/>
    <w:basedOn w:val="Normal"/>
    <w:next w:val="Normal"/>
    <w:uiPriority w:val="99"/>
    <w:qFormat/>
    <w:rsid w:val="00A436E9"/>
    <w:pPr>
      <w:spacing w:after="0" w:line="240" w:lineRule="auto"/>
    </w:pPr>
  </w:style>
  <w:style w:type="paragraph" w:customStyle="1" w:styleId="CM11">
    <w:name w:val="CM11"/>
    <w:basedOn w:val="Normal"/>
    <w:next w:val="Normal"/>
    <w:uiPriority w:val="99"/>
    <w:qFormat/>
    <w:rsid w:val="00A436E9"/>
    <w:pPr>
      <w:spacing w:after="0" w:line="240" w:lineRule="auto"/>
    </w:pPr>
  </w:style>
  <w:style w:type="paragraph" w:customStyle="1" w:styleId="CM16">
    <w:name w:val="CM16"/>
    <w:basedOn w:val="Normal"/>
    <w:next w:val="Normal"/>
    <w:uiPriority w:val="99"/>
    <w:qFormat/>
    <w:rsid w:val="00A436E9"/>
    <w:pPr>
      <w:spacing w:after="0" w:line="240" w:lineRule="auto"/>
    </w:pPr>
  </w:style>
  <w:style w:type="paragraph" w:customStyle="1" w:styleId="CM19">
    <w:name w:val="CM19"/>
    <w:basedOn w:val="Normal"/>
    <w:uiPriority w:val="99"/>
    <w:qFormat/>
    <w:rsid w:val="00A436E9"/>
    <w:pPr>
      <w:spacing w:after="0" w:line="240" w:lineRule="auto"/>
    </w:pPr>
  </w:style>
  <w:style w:type="paragraph" w:customStyle="1" w:styleId="CM34">
    <w:name w:val="CM34"/>
    <w:basedOn w:val="Normal"/>
    <w:uiPriority w:val="99"/>
    <w:qFormat/>
    <w:rsid w:val="00A436E9"/>
    <w:pPr>
      <w:spacing w:after="0" w:line="240" w:lineRule="auto"/>
    </w:pPr>
  </w:style>
  <w:style w:type="paragraph" w:customStyle="1" w:styleId="CM56">
    <w:name w:val="CM56"/>
    <w:basedOn w:val="Normal"/>
    <w:uiPriority w:val="99"/>
    <w:qFormat/>
    <w:rsid w:val="00A436E9"/>
    <w:pPr>
      <w:spacing w:after="0" w:line="240" w:lineRule="auto"/>
    </w:pPr>
  </w:style>
  <w:style w:type="paragraph" w:customStyle="1" w:styleId="CM58">
    <w:name w:val="CM58"/>
    <w:basedOn w:val="Normal"/>
    <w:uiPriority w:val="99"/>
    <w:qFormat/>
    <w:rsid w:val="00A436E9"/>
    <w:pPr>
      <w:spacing w:after="0" w:line="240" w:lineRule="auto"/>
    </w:pPr>
  </w:style>
  <w:style w:type="paragraph" w:customStyle="1" w:styleId="CM57">
    <w:name w:val="CM57"/>
    <w:basedOn w:val="Normal"/>
    <w:uiPriority w:val="99"/>
    <w:qFormat/>
    <w:rsid w:val="00A436E9"/>
    <w:pPr>
      <w:spacing w:after="0" w:line="240" w:lineRule="auto"/>
    </w:pPr>
  </w:style>
  <w:style w:type="paragraph" w:customStyle="1" w:styleId="CM1">
    <w:name w:val="CM1"/>
    <w:basedOn w:val="Normal"/>
    <w:uiPriority w:val="99"/>
    <w:qFormat/>
    <w:rsid w:val="00A436E9"/>
    <w:pPr>
      <w:spacing w:after="0" w:line="240" w:lineRule="auto"/>
    </w:pPr>
  </w:style>
  <w:style w:type="paragraph" w:customStyle="1" w:styleId="CM49">
    <w:name w:val="CM49"/>
    <w:basedOn w:val="Normal"/>
    <w:uiPriority w:val="99"/>
    <w:qFormat/>
    <w:rsid w:val="00A436E9"/>
    <w:pPr>
      <w:spacing w:after="0" w:line="240" w:lineRule="auto"/>
    </w:pPr>
  </w:style>
  <w:style w:type="paragraph" w:customStyle="1" w:styleId="CM41">
    <w:name w:val="CM41"/>
    <w:basedOn w:val="Normal"/>
    <w:uiPriority w:val="99"/>
    <w:qFormat/>
    <w:rsid w:val="00A436E9"/>
    <w:pPr>
      <w:spacing w:after="0" w:line="240" w:lineRule="auto"/>
    </w:pPr>
  </w:style>
  <w:style w:type="paragraph" w:customStyle="1" w:styleId="3rdOrderPara">
    <w:name w:val="3rd Order Para"/>
    <w:basedOn w:val="Normal"/>
    <w:qFormat/>
    <w:rsid w:val="00A436E9"/>
    <w:pPr>
      <w:spacing w:after="0" w:line="240" w:lineRule="auto"/>
    </w:pPr>
  </w:style>
  <w:style w:type="paragraph" w:customStyle="1" w:styleId="2ndOrderPara">
    <w:name w:val="2nd Order Para"/>
    <w:basedOn w:val="Normal"/>
    <w:qFormat/>
    <w:rsid w:val="00A436E9"/>
    <w:pPr>
      <w:spacing w:after="0" w:line="240" w:lineRule="auto"/>
    </w:pPr>
  </w:style>
  <w:style w:type="paragraph" w:customStyle="1" w:styleId="Normal-SIGN2">
    <w:name w:val="Normal-SIGN2"/>
    <w:basedOn w:val="Normal"/>
    <w:qFormat/>
    <w:rsid w:val="00A436E9"/>
    <w:pPr>
      <w:spacing w:after="0" w:line="240" w:lineRule="auto"/>
    </w:pPr>
  </w:style>
  <w:style w:type="paragraph" w:customStyle="1" w:styleId="Normal-SIGN1">
    <w:name w:val="Normal-SIGN1"/>
    <w:basedOn w:val="Normal"/>
    <w:uiPriority w:val="99"/>
    <w:qFormat/>
    <w:rsid w:val="00A436E9"/>
    <w:pPr>
      <w:spacing w:after="0" w:line="240" w:lineRule="auto"/>
    </w:pPr>
  </w:style>
  <w:style w:type="paragraph" w:customStyle="1" w:styleId="CM3">
    <w:name w:val="CM3"/>
    <w:basedOn w:val="Normal"/>
    <w:uiPriority w:val="99"/>
    <w:qFormat/>
    <w:rsid w:val="00A436E9"/>
    <w:pPr>
      <w:spacing w:after="0" w:line="240" w:lineRule="auto"/>
    </w:pPr>
  </w:style>
  <w:style w:type="paragraph" w:customStyle="1" w:styleId="CM33">
    <w:name w:val="CM33"/>
    <w:basedOn w:val="Normal"/>
    <w:uiPriority w:val="99"/>
    <w:qFormat/>
    <w:rsid w:val="00A436E9"/>
    <w:pPr>
      <w:spacing w:after="0" w:line="240" w:lineRule="auto"/>
    </w:pPr>
  </w:style>
  <w:style w:type="paragraph" w:customStyle="1" w:styleId="CM37">
    <w:name w:val="CM37"/>
    <w:basedOn w:val="Normal"/>
    <w:uiPriority w:val="99"/>
    <w:qFormat/>
    <w:rsid w:val="00A436E9"/>
    <w:pPr>
      <w:spacing w:after="0" w:line="240" w:lineRule="auto"/>
    </w:pPr>
  </w:style>
  <w:style w:type="paragraph" w:customStyle="1" w:styleId="CM7">
    <w:name w:val="CM7"/>
    <w:basedOn w:val="Normal"/>
    <w:uiPriority w:val="99"/>
    <w:qFormat/>
    <w:rsid w:val="00A436E9"/>
    <w:pPr>
      <w:spacing w:after="0" w:line="240" w:lineRule="auto"/>
    </w:pPr>
  </w:style>
  <w:style w:type="paragraph" w:customStyle="1" w:styleId="Brief-SecondarySource">
    <w:name w:val="Brief - Secondary Source"/>
    <w:basedOn w:val="Normal"/>
    <w:next w:val="ReportDate"/>
    <w:qFormat/>
    <w:rsid w:val="00A436E9"/>
    <w:pPr>
      <w:spacing w:after="0" w:line="240" w:lineRule="auto"/>
    </w:pPr>
  </w:style>
  <w:style w:type="paragraph" w:customStyle="1" w:styleId="Brief-Card">
    <w:name w:val="Brief - Card"/>
    <w:basedOn w:val="Normal"/>
    <w:next w:val="Pa11"/>
    <w:uiPriority w:val="99"/>
    <w:qFormat/>
    <w:rsid w:val="00A436E9"/>
    <w:pPr>
      <w:spacing w:after="0" w:line="240" w:lineRule="auto"/>
    </w:pPr>
  </w:style>
  <w:style w:type="paragraph" w:customStyle="1" w:styleId="Normal3">
    <w:name w:val="Normal+3"/>
    <w:basedOn w:val="Normal"/>
    <w:next w:val="Normal"/>
    <w:uiPriority w:val="99"/>
    <w:qFormat/>
    <w:rsid w:val="00A436E9"/>
    <w:pPr>
      <w:spacing w:after="0" w:line="240" w:lineRule="auto"/>
    </w:pPr>
  </w:style>
  <w:style w:type="paragraph" w:customStyle="1" w:styleId="Normal11">
    <w:name w:val="Normal+1"/>
    <w:basedOn w:val="Normal"/>
    <w:next w:val="Normal"/>
    <w:uiPriority w:val="99"/>
    <w:qFormat/>
    <w:rsid w:val="00A436E9"/>
    <w:pPr>
      <w:spacing w:after="0" w:line="240" w:lineRule="auto"/>
    </w:pPr>
  </w:style>
  <w:style w:type="paragraph" w:customStyle="1" w:styleId="Heading231">
    <w:name w:val="Heading 2+3"/>
    <w:basedOn w:val="Normal"/>
    <w:next w:val="Normal"/>
    <w:uiPriority w:val="99"/>
    <w:qFormat/>
    <w:rsid w:val="00A436E9"/>
    <w:pPr>
      <w:spacing w:after="0" w:line="240" w:lineRule="auto"/>
    </w:pPr>
  </w:style>
  <w:style w:type="paragraph" w:customStyle="1" w:styleId="Normal5">
    <w:name w:val="Normal+5"/>
    <w:basedOn w:val="Normal"/>
    <w:uiPriority w:val="99"/>
    <w:qFormat/>
    <w:rsid w:val="00A436E9"/>
    <w:pPr>
      <w:spacing w:after="0" w:line="240" w:lineRule="auto"/>
    </w:pPr>
  </w:style>
  <w:style w:type="paragraph" w:customStyle="1" w:styleId="Cover1">
    <w:name w:val="Cover 1"/>
    <w:basedOn w:val="Normal"/>
    <w:next w:val="Normal"/>
    <w:uiPriority w:val="99"/>
    <w:qFormat/>
    <w:rsid w:val="00A436E9"/>
    <w:pPr>
      <w:spacing w:after="0" w:line="240" w:lineRule="auto"/>
    </w:pPr>
  </w:style>
  <w:style w:type="paragraph" w:customStyle="1" w:styleId="Cover2">
    <w:name w:val="Cover 2"/>
    <w:basedOn w:val="Normal"/>
    <w:next w:val="Normal"/>
    <w:uiPriority w:val="99"/>
    <w:qFormat/>
    <w:rsid w:val="00A436E9"/>
    <w:pPr>
      <w:spacing w:after="0" w:line="240" w:lineRule="auto"/>
    </w:pPr>
  </w:style>
  <w:style w:type="paragraph" w:customStyle="1" w:styleId="ReportDate">
    <w:name w:val="ReportDate"/>
    <w:basedOn w:val="Normal"/>
    <w:uiPriority w:val="99"/>
    <w:qFormat/>
    <w:rsid w:val="00A436E9"/>
    <w:pPr>
      <w:spacing w:after="0" w:line="240" w:lineRule="auto"/>
    </w:pPr>
  </w:style>
  <w:style w:type="paragraph" w:customStyle="1" w:styleId="Pa11">
    <w:name w:val="Pa11"/>
    <w:basedOn w:val="Normal"/>
    <w:next w:val="Normal"/>
    <w:uiPriority w:val="99"/>
    <w:qFormat/>
    <w:rsid w:val="00A436E9"/>
    <w:pPr>
      <w:spacing w:after="0" w:line="240" w:lineRule="auto"/>
    </w:pPr>
  </w:style>
  <w:style w:type="paragraph" w:customStyle="1" w:styleId="CM30">
    <w:name w:val="CM30"/>
    <w:basedOn w:val="Normal"/>
    <w:uiPriority w:val="99"/>
    <w:qFormat/>
    <w:rsid w:val="00A436E9"/>
    <w:pPr>
      <w:spacing w:after="0" w:line="240" w:lineRule="auto"/>
    </w:pPr>
  </w:style>
  <w:style w:type="paragraph" w:customStyle="1" w:styleId="CM28">
    <w:name w:val="CM28"/>
    <w:basedOn w:val="Normal"/>
    <w:uiPriority w:val="99"/>
    <w:qFormat/>
    <w:rsid w:val="00A436E9"/>
    <w:pPr>
      <w:spacing w:after="0" w:line="240" w:lineRule="auto"/>
    </w:pPr>
  </w:style>
  <w:style w:type="paragraph" w:customStyle="1" w:styleId="CM8">
    <w:name w:val="CM8"/>
    <w:basedOn w:val="Normal"/>
    <w:uiPriority w:val="99"/>
    <w:qFormat/>
    <w:rsid w:val="00A436E9"/>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A436E9"/>
    <w:pPr>
      <w:spacing w:before="480" w:line="240" w:lineRule="auto"/>
    </w:pPr>
  </w:style>
  <w:style w:type="paragraph" w:customStyle="1" w:styleId="IndexFixer">
    <w:name w:val="Index Fixer"/>
    <w:basedOn w:val="Heading1"/>
    <w:next w:val="StyleBoldUnderliningKernat16pt"/>
    <w:uiPriority w:val="99"/>
    <w:qFormat/>
    <w:rsid w:val="00A436E9"/>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A436E9"/>
    <w:pPr>
      <w:spacing w:after="0" w:line="240" w:lineRule="auto"/>
    </w:pPr>
  </w:style>
  <w:style w:type="paragraph" w:customStyle="1" w:styleId="PageHeader-Underline18pt">
    <w:name w:val="Page Header - Underline 18 pt"/>
    <w:next w:val="TxBr6p1"/>
    <w:uiPriority w:val="99"/>
    <w:qFormat/>
    <w:rsid w:val="00A436E9"/>
    <w:pPr>
      <w:spacing w:after="200" w:line="276" w:lineRule="auto"/>
    </w:pPr>
  </w:style>
  <w:style w:type="paragraph" w:customStyle="1" w:styleId="ArgumentTags">
    <w:name w:val="Argument Tags"/>
    <w:basedOn w:val="Heading2"/>
    <w:next w:val="cardCharCharCharCharCharCharCharCharCharCharCharCharCharCharChar"/>
    <w:uiPriority w:val="99"/>
    <w:qFormat/>
    <w:rsid w:val="00A436E9"/>
    <w:pPr>
      <w:spacing w:before="480" w:line="240" w:lineRule="auto"/>
    </w:pPr>
  </w:style>
  <w:style w:type="paragraph" w:customStyle="1" w:styleId="subhead">
    <w:name w:val="subhead"/>
    <w:basedOn w:val="Normal"/>
    <w:qFormat/>
    <w:rsid w:val="00A436E9"/>
    <w:pPr>
      <w:spacing w:after="0" w:line="240" w:lineRule="auto"/>
    </w:pPr>
  </w:style>
  <w:style w:type="paragraph" w:customStyle="1" w:styleId="boldy">
    <w:name w:val="boldy"/>
    <w:basedOn w:val="Heading2"/>
    <w:next w:val="Card1"/>
    <w:uiPriority w:val="99"/>
    <w:qFormat/>
    <w:rsid w:val="00A436E9"/>
    <w:pPr>
      <w:spacing w:before="480" w:line="240" w:lineRule="auto"/>
    </w:pPr>
  </w:style>
  <w:style w:type="paragraph" w:customStyle="1" w:styleId="TxBr6p1">
    <w:name w:val="TxBr_6p1"/>
    <w:basedOn w:val="Normal"/>
    <w:next w:val="Cite21"/>
    <w:uiPriority w:val="99"/>
    <w:qFormat/>
    <w:rsid w:val="00A436E9"/>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A436E9"/>
    <w:pPr>
      <w:spacing w:after="0" w:line="240" w:lineRule="auto"/>
    </w:pPr>
  </w:style>
  <w:style w:type="character" w:customStyle="1" w:styleId="UnderlineStyleChar">
    <w:name w:val="Underline Style Char"/>
    <w:link w:val="UnderlineStyle0"/>
    <w:locked/>
    <w:rsid w:val="00A436E9"/>
  </w:style>
  <w:style w:type="paragraph" w:customStyle="1" w:styleId="Normalization">
    <w:name w:val="Normalization"/>
    <w:basedOn w:val="Normal"/>
    <w:next w:val="articletext"/>
    <w:uiPriority w:val="99"/>
    <w:qFormat/>
    <w:rsid w:val="00A436E9"/>
    <w:pPr>
      <w:spacing w:after="0" w:line="240" w:lineRule="auto"/>
    </w:pPr>
  </w:style>
  <w:style w:type="paragraph" w:customStyle="1" w:styleId="listlevel1">
    <w:name w:val="list level 1"/>
    <w:basedOn w:val="Normal"/>
    <w:next w:val="cardtextsmall"/>
    <w:uiPriority w:val="99"/>
    <w:qFormat/>
    <w:rsid w:val="00A436E9"/>
    <w:pPr>
      <w:spacing w:after="0" w:line="240" w:lineRule="auto"/>
    </w:pPr>
  </w:style>
  <w:style w:type="paragraph" w:customStyle="1" w:styleId="listlevel2">
    <w:name w:val="list level 2"/>
    <w:basedOn w:val="Normal"/>
    <w:next w:val="CaseListNormal"/>
    <w:uiPriority w:val="99"/>
    <w:qFormat/>
    <w:rsid w:val="00A436E9"/>
    <w:pPr>
      <w:spacing w:after="0" w:line="240" w:lineRule="auto"/>
    </w:pPr>
  </w:style>
  <w:style w:type="paragraph" w:customStyle="1" w:styleId="listlevel3">
    <w:name w:val="list level 3"/>
    <w:basedOn w:val="CaseListNormal"/>
    <w:next w:val="Body"/>
    <w:uiPriority w:val="99"/>
    <w:qFormat/>
    <w:rsid w:val="00A436E9"/>
  </w:style>
  <w:style w:type="paragraph" w:customStyle="1" w:styleId="PageNumber1">
    <w:name w:val="Page Number1"/>
    <w:basedOn w:val="Normal"/>
    <w:next w:val="Normal"/>
    <w:uiPriority w:val="99"/>
    <w:qFormat/>
    <w:rsid w:val="00A436E9"/>
    <w:pPr>
      <w:spacing w:after="0" w:line="240" w:lineRule="auto"/>
    </w:pPr>
  </w:style>
  <w:style w:type="paragraph" w:customStyle="1" w:styleId="Card1">
    <w:name w:val="Card1"/>
    <w:next w:val="TimesNewRoman12"/>
    <w:uiPriority w:val="99"/>
    <w:qFormat/>
    <w:rsid w:val="00A436E9"/>
    <w:pPr>
      <w:spacing w:after="200" w:line="276" w:lineRule="auto"/>
    </w:pPr>
  </w:style>
  <w:style w:type="paragraph" w:customStyle="1" w:styleId="Cite21">
    <w:name w:val="Cite2"/>
    <w:next w:val="htmlbody"/>
    <w:uiPriority w:val="99"/>
    <w:qFormat/>
    <w:rsid w:val="00A436E9"/>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A436E9"/>
    <w:pPr>
      <w:spacing w:after="0" w:line="240" w:lineRule="auto"/>
    </w:pPr>
  </w:style>
  <w:style w:type="paragraph" w:customStyle="1" w:styleId="articletext">
    <w:name w:val="articletext"/>
    <w:basedOn w:val="Normal"/>
    <w:next w:val="story-headline"/>
    <w:qFormat/>
    <w:rsid w:val="00A436E9"/>
    <w:pPr>
      <w:spacing w:after="0" w:line="240" w:lineRule="auto"/>
    </w:pPr>
  </w:style>
  <w:style w:type="paragraph" w:customStyle="1" w:styleId="cardtextsmall">
    <w:name w:val="card text small"/>
    <w:basedOn w:val="Normal"/>
    <w:next w:val="story-body"/>
    <w:qFormat/>
    <w:rsid w:val="00A436E9"/>
    <w:pPr>
      <w:spacing w:after="0" w:line="240" w:lineRule="auto"/>
    </w:pPr>
  </w:style>
  <w:style w:type="paragraph" w:customStyle="1" w:styleId="CaseListNormal">
    <w:name w:val="Case List Normal"/>
    <w:basedOn w:val="Normal"/>
    <w:next w:val="story-dateline"/>
    <w:uiPriority w:val="99"/>
    <w:qFormat/>
    <w:rsid w:val="00A436E9"/>
    <w:pPr>
      <w:spacing w:after="0" w:line="240" w:lineRule="auto"/>
    </w:pPr>
  </w:style>
  <w:style w:type="paragraph" w:customStyle="1" w:styleId="3text">
    <w:name w:val="3text"/>
    <w:basedOn w:val="Normal"/>
    <w:next w:val="Corpotesto"/>
    <w:uiPriority w:val="99"/>
    <w:qFormat/>
    <w:rsid w:val="00A436E9"/>
    <w:pPr>
      <w:spacing w:after="0" w:line="240" w:lineRule="auto"/>
    </w:pPr>
  </w:style>
  <w:style w:type="paragraph" w:customStyle="1" w:styleId="TimesNewRoman12">
    <w:name w:val="TimesNewRoman12"/>
    <w:next w:val="tagCharChar1Char"/>
    <w:uiPriority w:val="99"/>
    <w:qFormat/>
    <w:rsid w:val="00A436E9"/>
    <w:pPr>
      <w:spacing w:after="200" w:line="276" w:lineRule="auto"/>
    </w:pPr>
  </w:style>
  <w:style w:type="paragraph" w:customStyle="1" w:styleId="htmlbody">
    <w:name w:val="htmlbody"/>
    <w:basedOn w:val="Normal"/>
    <w:next w:val="OmniPage1"/>
    <w:uiPriority w:val="99"/>
    <w:qFormat/>
    <w:rsid w:val="00A436E9"/>
    <w:pPr>
      <w:spacing w:after="0" w:line="240" w:lineRule="auto"/>
    </w:pPr>
  </w:style>
  <w:style w:type="paragraph" w:customStyle="1" w:styleId="textChar">
    <w:name w:val="text Char"/>
    <w:basedOn w:val="Normal"/>
    <w:next w:val="TitlePageCenter"/>
    <w:autoRedefine/>
    <w:uiPriority w:val="99"/>
    <w:qFormat/>
    <w:rsid w:val="00A436E9"/>
    <w:pPr>
      <w:spacing w:after="0" w:line="240" w:lineRule="auto"/>
    </w:pPr>
  </w:style>
  <w:style w:type="paragraph" w:customStyle="1" w:styleId="story-headline">
    <w:name w:val="story-headline"/>
    <w:basedOn w:val="Normal"/>
    <w:next w:val="ProjectTitleLine"/>
    <w:uiPriority w:val="99"/>
    <w:qFormat/>
    <w:rsid w:val="00A436E9"/>
    <w:pPr>
      <w:spacing w:after="0" w:line="240" w:lineRule="auto"/>
    </w:pPr>
  </w:style>
  <w:style w:type="paragraph" w:customStyle="1" w:styleId="story-dateline">
    <w:name w:val="story-dateline"/>
    <w:basedOn w:val="Normal"/>
    <w:next w:val="cardChar1Char"/>
    <w:uiPriority w:val="99"/>
    <w:qFormat/>
    <w:rsid w:val="00A436E9"/>
    <w:pPr>
      <w:spacing w:after="0" w:line="240" w:lineRule="auto"/>
    </w:pPr>
  </w:style>
  <w:style w:type="paragraph" w:customStyle="1" w:styleId="TextofCards">
    <w:name w:val="Text of Cards"/>
    <w:basedOn w:val="Normal"/>
    <w:next w:val="CM12"/>
    <w:uiPriority w:val="99"/>
    <w:qFormat/>
    <w:rsid w:val="00A436E9"/>
    <w:pPr>
      <w:spacing w:after="0" w:line="240" w:lineRule="auto"/>
    </w:pPr>
  </w:style>
  <w:style w:type="paragraph" w:customStyle="1" w:styleId="Corpotesto">
    <w:name w:val="Corpo testo"/>
    <w:basedOn w:val="Normal"/>
    <w:next w:val="CM44"/>
    <w:uiPriority w:val="99"/>
    <w:qFormat/>
    <w:rsid w:val="00A436E9"/>
    <w:pPr>
      <w:spacing w:after="0" w:line="240" w:lineRule="auto"/>
    </w:pPr>
  </w:style>
  <w:style w:type="paragraph" w:customStyle="1" w:styleId="tagCharChar1Char">
    <w:name w:val="tag Char Char1 Char"/>
    <w:uiPriority w:val="99"/>
    <w:qFormat/>
    <w:rsid w:val="00A436E9"/>
    <w:pPr>
      <w:spacing w:after="200" w:line="276" w:lineRule="auto"/>
    </w:pPr>
  </w:style>
  <w:style w:type="paragraph" w:customStyle="1" w:styleId="OmniPage1">
    <w:name w:val="OmniPage #1"/>
    <w:basedOn w:val="Normal"/>
    <w:next w:val="StrikeThrough"/>
    <w:uiPriority w:val="99"/>
    <w:qFormat/>
    <w:rsid w:val="00A436E9"/>
    <w:pPr>
      <w:spacing w:after="0" w:line="240" w:lineRule="auto"/>
    </w:pPr>
  </w:style>
  <w:style w:type="paragraph" w:customStyle="1" w:styleId="TitlePageCenter">
    <w:name w:val="Title Page Center"/>
    <w:basedOn w:val="Normal"/>
    <w:next w:val="textbodyblack"/>
    <w:autoRedefine/>
    <w:uiPriority w:val="99"/>
    <w:qFormat/>
    <w:rsid w:val="00A436E9"/>
    <w:pPr>
      <w:spacing w:after="0" w:line="240" w:lineRule="auto"/>
    </w:pPr>
  </w:style>
  <w:style w:type="paragraph" w:customStyle="1" w:styleId="TitlePageBy">
    <w:name w:val="Title Page By"/>
    <w:basedOn w:val="textbodyblack"/>
    <w:next w:val="Normal"/>
    <w:autoRedefine/>
    <w:uiPriority w:val="99"/>
    <w:qFormat/>
    <w:rsid w:val="00A436E9"/>
  </w:style>
  <w:style w:type="paragraph" w:customStyle="1" w:styleId="ProjectTitleLine">
    <w:name w:val="Project Title Line"/>
    <w:basedOn w:val="Normal"/>
    <w:next w:val="Normal"/>
    <w:autoRedefine/>
    <w:uiPriority w:val="99"/>
    <w:qFormat/>
    <w:rsid w:val="00A436E9"/>
    <w:pPr>
      <w:spacing w:after="0" w:line="240" w:lineRule="auto"/>
    </w:pPr>
  </w:style>
  <w:style w:type="paragraph" w:customStyle="1" w:styleId="NormalVerdana">
    <w:name w:val="Normal + Verdana"/>
    <w:aliases w:val="White,Normal + Arial,10 pt"/>
    <w:basedOn w:val="Normal"/>
    <w:next w:val="CiteCorrected"/>
    <w:uiPriority w:val="99"/>
    <w:qFormat/>
    <w:rsid w:val="00A436E9"/>
    <w:pPr>
      <w:spacing w:after="0" w:line="240" w:lineRule="auto"/>
    </w:pPr>
  </w:style>
  <w:style w:type="paragraph" w:customStyle="1" w:styleId="cardChar1Char">
    <w:name w:val="card Char1 Char"/>
    <w:basedOn w:val="Normal"/>
    <w:next w:val="StyleLeft02"/>
    <w:uiPriority w:val="99"/>
    <w:qFormat/>
    <w:rsid w:val="00A436E9"/>
    <w:pPr>
      <w:spacing w:after="0" w:line="240" w:lineRule="auto"/>
    </w:pPr>
  </w:style>
  <w:style w:type="paragraph" w:customStyle="1" w:styleId="CM12">
    <w:name w:val="CM12"/>
    <w:basedOn w:val="Normal"/>
    <w:uiPriority w:val="99"/>
    <w:qFormat/>
    <w:rsid w:val="00A436E9"/>
    <w:pPr>
      <w:spacing w:after="0" w:line="240" w:lineRule="auto"/>
    </w:pPr>
  </w:style>
  <w:style w:type="paragraph" w:customStyle="1" w:styleId="CM44">
    <w:name w:val="CM44"/>
    <w:basedOn w:val="Normal"/>
    <w:uiPriority w:val="99"/>
    <w:qFormat/>
    <w:rsid w:val="00A436E9"/>
    <w:pPr>
      <w:spacing w:after="0" w:line="240" w:lineRule="auto"/>
    </w:pPr>
  </w:style>
  <w:style w:type="paragraph" w:customStyle="1" w:styleId="StrikeThrough">
    <w:name w:val="Strike Through"/>
    <w:basedOn w:val="Normal"/>
    <w:next w:val="Normal"/>
    <w:uiPriority w:val="99"/>
    <w:qFormat/>
    <w:rsid w:val="00A436E9"/>
    <w:pPr>
      <w:spacing w:after="0" w:line="240" w:lineRule="auto"/>
    </w:pPr>
  </w:style>
  <w:style w:type="paragraph" w:customStyle="1" w:styleId="textbodyblack">
    <w:name w:val="textbodyblack"/>
    <w:basedOn w:val="Normal"/>
    <w:next w:val="Pa5"/>
    <w:uiPriority w:val="99"/>
    <w:qFormat/>
    <w:rsid w:val="00A436E9"/>
    <w:pPr>
      <w:spacing w:after="0" w:line="240" w:lineRule="auto"/>
    </w:pPr>
  </w:style>
  <w:style w:type="character" w:customStyle="1" w:styleId="CiteCorrectedChar">
    <w:name w:val="Cite Corrected Char"/>
    <w:locked/>
    <w:rsid w:val="00A436E9"/>
  </w:style>
  <w:style w:type="paragraph" w:customStyle="1" w:styleId="CiteCorrected">
    <w:name w:val="Cite Corrected"/>
    <w:basedOn w:val="Normal"/>
    <w:next w:val="tagline1"/>
    <w:qFormat/>
    <w:rsid w:val="00A436E9"/>
    <w:pPr>
      <w:spacing w:after="0" w:line="240" w:lineRule="auto"/>
    </w:pPr>
  </w:style>
  <w:style w:type="paragraph" w:customStyle="1" w:styleId="StyleLeft02">
    <w:name w:val="Style Left:  0.2&quot;"/>
    <w:basedOn w:val="Normal"/>
    <w:next w:val="Block1"/>
    <w:uiPriority w:val="99"/>
    <w:qFormat/>
    <w:rsid w:val="00A436E9"/>
    <w:pPr>
      <w:spacing w:after="0" w:line="240" w:lineRule="auto"/>
    </w:pPr>
  </w:style>
  <w:style w:type="paragraph" w:customStyle="1" w:styleId="Hat1">
    <w:name w:val="Hat1"/>
    <w:basedOn w:val="Normal"/>
    <w:next w:val="Normal"/>
    <w:uiPriority w:val="2"/>
    <w:qFormat/>
    <w:rsid w:val="00A436E9"/>
    <w:pPr>
      <w:spacing w:after="0" w:line="240" w:lineRule="auto"/>
    </w:pPr>
  </w:style>
  <w:style w:type="paragraph" w:customStyle="1" w:styleId="post-subtitle">
    <w:name w:val="post-subtitle"/>
    <w:basedOn w:val="Normal"/>
    <w:qFormat/>
    <w:rsid w:val="00A436E9"/>
    <w:pPr>
      <w:spacing w:after="0" w:line="240" w:lineRule="auto"/>
    </w:pPr>
  </w:style>
  <w:style w:type="paragraph" w:customStyle="1" w:styleId="Pa5">
    <w:name w:val="Pa5"/>
    <w:basedOn w:val="Normal"/>
    <w:uiPriority w:val="99"/>
    <w:qFormat/>
    <w:rsid w:val="00A436E9"/>
    <w:pPr>
      <w:spacing w:after="0" w:line="240" w:lineRule="auto"/>
    </w:pPr>
  </w:style>
  <w:style w:type="paragraph" w:customStyle="1" w:styleId="Pa6">
    <w:name w:val="Pa6"/>
    <w:basedOn w:val="Normal"/>
    <w:uiPriority w:val="99"/>
    <w:qFormat/>
    <w:rsid w:val="00A436E9"/>
    <w:pPr>
      <w:spacing w:after="0" w:line="240" w:lineRule="auto"/>
    </w:pPr>
  </w:style>
  <w:style w:type="paragraph" w:customStyle="1" w:styleId="noindent0">
    <w:name w:val="no_indent"/>
    <w:basedOn w:val="Normal"/>
    <w:next w:val="NormalWeb3"/>
    <w:qFormat/>
    <w:rsid w:val="00A436E9"/>
    <w:pPr>
      <w:spacing w:after="0" w:line="240" w:lineRule="auto"/>
    </w:pPr>
  </w:style>
  <w:style w:type="paragraph" w:customStyle="1" w:styleId="tagline1">
    <w:name w:val="tagline"/>
    <w:basedOn w:val="Normal"/>
    <w:next w:val="cardCharCharCharCharChar"/>
    <w:qFormat/>
    <w:rsid w:val="00A436E9"/>
    <w:pPr>
      <w:spacing w:after="0" w:line="240" w:lineRule="auto"/>
    </w:pPr>
  </w:style>
  <w:style w:type="paragraph" w:customStyle="1" w:styleId="Block1">
    <w:name w:val="Block1"/>
    <w:basedOn w:val="Normal"/>
    <w:next w:val="Normal"/>
    <w:uiPriority w:val="3"/>
    <w:qFormat/>
    <w:rsid w:val="00A436E9"/>
    <w:pPr>
      <w:spacing w:after="0" w:line="240" w:lineRule="auto"/>
    </w:pPr>
  </w:style>
  <w:style w:type="paragraph" w:customStyle="1" w:styleId="TOCHeading1">
    <w:name w:val="TOC Heading1"/>
    <w:basedOn w:val="Heading1"/>
    <w:next w:val="Normal"/>
    <w:uiPriority w:val="39"/>
    <w:qFormat/>
    <w:rsid w:val="00A436E9"/>
    <w:pPr>
      <w:spacing w:before="480" w:line="240" w:lineRule="auto"/>
    </w:pPr>
  </w:style>
  <w:style w:type="paragraph" w:customStyle="1" w:styleId="NoteLevel11">
    <w:name w:val="Note Level 11"/>
    <w:basedOn w:val="Normal"/>
    <w:next w:val="HeaderFooter"/>
    <w:uiPriority w:val="99"/>
    <w:qFormat/>
    <w:rsid w:val="00A436E9"/>
    <w:pPr>
      <w:spacing w:after="0" w:line="240" w:lineRule="auto"/>
    </w:pPr>
  </w:style>
  <w:style w:type="character" w:customStyle="1" w:styleId="ReallySamllTextChar">
    <w:name w:val="ReallySamllText Char"/>
    <w:locked/>
    <w:rsid w:val="00A436E9"/>
  </w:style>
  <w:style w:type="paragraph" w:customStyle="1" w:styleId="ReallySamllText">
    <w:name w:val="ReallySamllText"/>
    <w:basedOn w:val="Normal"/>
    <w:next w:val="CardTextUnderlined"/>
    <w:autoRedefine/>
    <w:qFormat/>
    <w:rsid w:val="00A436E9"/>
    <w:pPr>
      <w:spacing w:after="0" w:line="240" w:lineRule="auto"/>
    </w:pPr>
  </w:style>
  <w:style w:type="paragraph" w:customStyle="1" w:styleId="Card6pt">
    <w:name w:val="Card 6pt"/>
    <w:basedOn w:val="Normal"/>
    <w:next w:val="HeaderDebate"/>
    <w:uiPriority w:val="99"/>
    <w:qFormat/>
    <w:rsid w:val="00A436E9"/>
    <w:pPr>
      <w:spacing w:after="0" w:line="240" w:lineRule="auto"/>
    </w:pPr>
  </w:style>
  <w:style w:type="paragraph" w:customStyle="1" w:styleId="NormalWeb3">
    <w:name w:val="Normal (Web)3"/>
    <w:basedOn w:val="Normal"/>
    <w:next w:val="CardTagCharChar"/>
    <w:qFormat/>
    <w:rsid w:val="00A436E9"/>
    <w:pPr>
      <w:spacing w:after="0" w:line="240" w:lineRule="auto"/>
    </w:pPr>
  </w:style>
  <w:style w:type="paragraph" w:customStyle="1" w:styleId="cardCharCharCharCharChar">
    <w:name w:val="card Char Char Char Char Char"/>
    <w:basedOn w:val="Normal"/>
    <w:next w:val="fixed"/>
    <w:qFormat/>
    <w:rsid w:val="00A436E9"/>
    <w:pPr>
      <w:spacing w:after="0" w:line="240" w:lineRule="auto"/>
    </w:pPr>
  </w:style>
  <w:style w:type="paragraph" w:customStyle="1" w:styleId="TagCiteChar2">
    <w:name w:val="Tag / Cite Char"/>
    <w:basedOn w:val="Normal"/>
    <w:next w:val="textonormal"/>
    <w:qFormat/>
    <w:rsid w:val="00A436E9"/>
    <w:pPr>
      <w:spacing w:after="0" w:line="240" w:lineRule="auto"/>
    </w:pPr>
  </w:style>
  <w:style w:type="paragraph" w:customStyle="1" w:styleId="PageNumber2">
    <w:name w:val="Page Number2"/>
    <w:basedOn w:val="Normal"/>
    <w:next w:val="Normal"/>
    <w:qFormat/>
    <w:rsid w:val="00A436E9"/>
    <w:pPr>
      <w:spacing w:after="0" w:line="240" w:lineRule="auto"/>
    </w:pPr>
  </w:style>
  <w:style w:type="paragraph" w:customStyle="1" w:styleId="HeaderFooter">
    <w:name w:val="Header &amp; Footer"/>
    <w:next w:val="ExecutiveSummarytext"/>
    <w:qFormat/>
    <w:rsid w:val="00A436E9"/>
    <w:pPr>
      <w:spacing w:after="200" w:line="276" w:lineRule="auto"/>
    </w:pPr>
  </w:style>
  <w:style w:type="paragraph" w:customStyle="1" w:styleId="CardTextSmall0">
    <w:name w:val="Card Text Small"/>
    <w:basedOn w:val="Normal"/>
    <w:qFormat/>
    <w:rsid w:val="00A436E9"/>
    <w:pPr>
      <w:spacing w:after="0" w:line="240" w:lineRule="auto"/>
    </w:pPr>
  </w:style>
  <w:style w:type="paragraph" w:customStyle="1" w:styleId="CardTextUnderlined">
    <w:name w:val="Card Text Underlined"/>
    <w:basedOn w:val="Normal"/>
    <w:next w:val="NormalUnderline"/>
    <w:qFormat/>
    <w:rsid w:val="00A436E9"/>
    <w:pPr>
      <w:spacing w:after="0" w:line="240" w:lineRule="auto"/>
    </w:pPr>
  </w:style>
  <w:style w:type="paragraph" w:customStyle="1" w:styleId="HeaderDebate">
    <w:name w:val="Header Debate"/>
    <w:basedOn w:val="Normal"/>
    <w:next w:val="byline1"/>
    <w:qFormat/>
    <w:rsid w:val="00A436E9"/>
    <w:pPr>
      <w:spacing w:after="0" w:line="240" w:lineRule="auto"/>
    </w:pPr>
  </w:style>
  <w:style w:type="paragraph" w:customStyle="1" w:styleId="NormalWeb1">
    <w:name w:val="Normal (Web)1"/>
    <w:basedOn w:val="Normal"/>
    <w:next w:val="PlaceholderText1"/>
    <w:qFormat/>
    <w:rsid w:val="00A436E9"/>
    <w:pPr>
      <w:spacing w:after="0" w:line="240" w:lineRule="auto"/>
    </w:pPr>
  </w:style>
  <w:style w:type="paragraph" w:customStyle="1" w:styleId="CardTagCharChar">
    <w:name w:val="Card Tag Char Char"/>
    <w:basedOn w:val="Normal"/>
    <w:next w:val="NoteLevel31"/>
    <w:qFormat/>
    <w:rsid w:val="00A436E9"/>
    <w:pPr>
      <w:spacing w:after="0" w:line="240" w:lineRule="auto"/>
    </w:pPr>
  </w:style>
  <w:style w:type="paragraph" w:customStyle="1" w:styleId="fixed">
    <w:name w:val="fixed"/>
    <w:basedOn w:val="Normal"/>
    <w:next w:val="NoteLevel41"/>
    <w:qFormat/>
    <w:rsid w:val="00A436E9"/>
    <w:pPr>
      <w:spacing w:after="0" w:line="240" w:lineRule="auto"/>
    </w:pPr>
  </w:style>
  <w:style w:type="paragraph" w:customStyle="1" w:styleId="textonormal">
    <w:name w:val="textonormal"/>
    <w:basedOn w:val="Normal"/>
    <w:next w:val="NoteLevel51"/>
    <w:qFormat/>
    <w:rsid w:val="00A436E9"/>
    <w:pPr>
      <w:spacing w:after="0" w:line="240" w:lineRule="auto"/>
    </w:pPr>
  </w:style>
  <w:style w:type="paragraph" w:customStyle="1" w:styleId="Subtitle10">
    <w:name w:val="Subtitle1"/>
    <w:basedOn w:val="Normal"/>
    <w:next w:val="NoteLevel61"/>
    <w:qFormat/>
    <w:rsid w:val="00A436E9"/>
    <w:pPr>
      <w:spacing w:after="0" w:line="240" w:lineRule="auto"/>
    </w:pPr>
  </w:style>
  <w:style w:type="paragraph" w:customStyle="1" w:styleId="ExecutiveSummarytext">
    <w:name w:val="Executive Summary text"/>
    <w:basedOn w:val="Normal"/>
    <w:next w:val="Normal"/>
    <w:qFormat/>
    <w:rsid w:val="00A436E9"/>
    <w:pPr>
      <w:spacing w:after="0" w:line="240" w:lineRule="auto"/>
    </w:pPr>
  </w:style>
  <w:style w:type="character" w:customStyle="1" w:styleId="NormalUnderlineChar1">
    <w:name w:val="Normal Underline Char1"/>
    <w:locked/>
    <w:rsid w:val="00A436E9"/>
  </w:style>
  <w:style w:type="paragraph" w:customStyle="1" w:styleId="NormalUnderline">
    <w:name w:val="Normal Underline"/>
    <w:basedOn w:val="Normal"/>
    <w:next w:val="NoteLevel91"/>
    <w:qFormat/>
    <w:rsid w:val="00A436E9"/>
    <w:pPr>
      <w:spacing w:after="0" w:line="240" w:lineRule="auto"/>
    </w:pPr>
  </w:style>
  <w:style w:type="paragraph" w:customStyle="1" w:styleId="byline1">
    <w:name w:val="byline1"/>
    <w:basedOn w:val="Normal"/>
    <w:qFormat/>
    <w:rsid w:val="00A436E9"/>
    <w:pPr>
      <w:spacing w:after="0" w:line="240" w:lineRule="auto"/>
    </w:pPr>
  </w:style>
  <w:style w:type="paragraph" w:customStyle="1" w:styleId="PlaceholderText1">
    <w:name w:val="Placeholder Text1"/>
    <w:basedOn w:val="Normal"/>
    <w:next w:val="ImportantText"/>
    <w:qFormat/>
    <w:rsid w:val="00A436E9"/>
    <w:pPr>
      <w:spacing w:after="0" w:line="240" w:lineRule="auto"/>
    </w:pPr>
  </w:style>
  <w:style w:type="paragraph" w:customStyle="1" w:styleId="NoteLevel31">
    <w:name w:val="Note Level 31"/>
    <w:basedOn w:val="Normal"/>
    <w:qFormat/>
    <w:rsid w:val="00A436E9"/>
    <w:pPr>
      <w:spacing w:after="0" w:line="240" w:lineRule="auto"/>
    </w:pPr>
  </w:style>
  <w:style w:type="paragraph" w:customStyle="1" w:styleId="NoteLevel41">
    <w:name w:val="Note Level 41"/>
    <w:basedOn w:val="Normal"/>
    <w:next w:val="StyleBodyText11ptBlackUnderline"/>
    <w:qFormat/>
    <w:rsid w:val="00A436E9"/>
    <w:pPr>
      <w:spacing w:after="0" w:line="240" w:lineRule="auto"/>
    </w:pPr>
  </w:style>
  <w:style w:type="paragraph" w:customStyle="1" w:styleId="NoteLevel51">
    <w:name w:val="Note Level 51"/>
    <w:basedOn w:val="Normal"/>
    <w:qFormat/>
    <w:rsid w:val="00A436E9"/>
    <w:pPr>
      <w:spacing w:after="0" w:line="240" w:lineRule="auto"/>
    </w:pPr>
  </w:style>
  <w:style w:type="paragraph" w:customStyle="1" w:styleId="NoteLevel61">
    <w:name w:val="Note Level 61"/>
    <w:basedOn w:val="Normal"/>
    <w:next w:val="StyleBodyText11ptBoldBlack"/>
    <w:qFormat/>
    <w:rsid w:val="00A436E9"/>
    <w:pPr>
      <w:spacing w:after="0" w:line="240" w:lineRule="auto"/>
    </w:pPr>
  </w:style>
  <w:style w:type="paragraph" w:customStyle="1" w:styleId="NoteLevel71">
    <w:name w:val="Note Level 71"/>
    <w:basedOn w:val="Normal"/>
    <w:qFormat/>
    <w:rsid w:val="00A436E9"/>
    <w:pPr>
      <w:spacing w:after="0" w:line="240" w:lineRule="auto"/>
    </w:pPr>
  </w:style>
  <w:style w:type="paragraph" w:customStyle="1" w:styleId="NoteLevel81">
    <w:name w:val="Note Level 81"/>
    <w:basedOn w:val="Normal"/>
    <w:next w:val="StyletinyBold"/>
    <w:qFormat/>
    <w:rsid w:val="00A436E9"/>
    <w:pPr>
      <w:spacing w:after="0" w:line="240" w:lineRule="auto"/>
    </w:pPr>
  </w:style>
  <w:style w:type="paragraph" w:customStyle="1" w:styleId="NoteLevel91">
    <w:name w:val="Note Level 91"/>
    <w:basedOn w:val="Normal"/>
    <w:qFormat/>
    <w:rsid w:val="00A436E9"/>
    <w:pPr>
      <w:spacing w:after="0" w:line="240" w:lineRule="auto"/>
    </w:pPr>
  </w:style>
  <w:style w:type="character" w:customStyle="1" w:styleId="ImportantTextChar">
    <w:name w:val="Important Text Char"/>
    <w:locked/>
    <w:rsid w:val="00A436E9"/>
  </w:style>
  <w:style w:type="paragraph" w:customStyle="1" w:styleId="ImportantText">
    <w:name w:val="Important Text"/>
    <w:basedOn w:val="Normal"/>
    <w:next w:val="Normal"/>
    <w:qFormat/>
    <w:rsid w:val="00A436E9"/>
    <w:pPr>
      <w:spacing w:after="0" w:line="240" w:lineRule="auto"/>
    </w:pPr>
  </w:style>
  <w:style w:type="character" w:customStyle="1" w:styleId="StyleBodyText11ptBlackUnderlineChar">
    <w:name w:val="Style Body Text + 11 pt Black Underline Char"/>
    <w:locked/>
    <w:rsid w:val="00A436E9"/>
  </w:style>
  <w:style w:type="paragraph" w:customStyle="1" w:styleId="StyleBodyText11ptBlackUnderline">
    <w:name w:val="Style Body Text + 11 pt Black Underline"/>
    <w:basedOn w:val="Normal"/>
    <w:next w:val="ListContents"/>
    <w:qFormat/>
    <w:rsid w:val="00A436E9"/>
    <w:pPr>
      <w:spacing w:after="0" w:line="240" w:lineRule="auto"/>
    </w:pPr>
  </w:style>
  <w:style w:type="character" w:customStyle="1" w:styleId="StyleBodyText11ptBoldBlackChar">
    <w:name w:val="Style Body Text + 11 pt Bold Black Char"/>
    <w:locked/>
    <w:rsid w:val="00A436E9"/>
  </w:style>
  <w:style w:type="paragraph" w:customStyle="1" w:styleId="StyleBodyText11ptBoldBlack">
    <w:name w:val="Style Body Text + 11 pt Bold Black"/>
    <w:basedOn w:val="Normal"/>
    <w:next w:val="StyleListContents11ptCustomColorRGB353132Underline"/>
    <w:qFormat/>
    <w:rsid w:val="00A436E9"/>
    <w:pPr>
      <w:spacing w:after="0" w:line="240" w:lineRule="auto"/>
    </w:pPr>
  </w:style>
  <w:style w:type="character" w:customStyle="1" w:styleId="StyletinyBoldChar">
    <w:name w:val="Style tiny + Bold Char"/>
    <w:locked/>
    <w:rsid w:val="00A436E9"/>
  </w:style>
  <w:style w:type="paragraph" w:customStyle="1" w:styleId="StyletinyBold">
    <w:name w:val="Style tiny + Bold"/>
    <w:basedOn w:val="TagF3"/>
    <w:qFormat/>
    <w:rsid w:val="00A436E9"/>
  </w:style>
  <w:style w:type="character" w:customStyle="1" w:styleId="Heading5SizeDownChar">
    <w:name w:val="Heading 5 Size Down Char"/>
    <w:locked/>
    <w:rsid w:val="00A436E9"/>
  </w:style>
  <w:style w:type="character" w:customStyle="1" w:styleId="Normal2BoldChar">
    <w:name w:val="Normal2 + Bold Char"/>
    <w:locked/>
    <w:rsid w:val="00A436E9"/>
  </w:style>
  <w:style w:type="paragraph" w:customStyle="1" w:styleId="Normal2Bold">
    <w:name w:val="Normal2 + Bold"/>
    <w:basedOn w:val="Normal"/>
    <w:next w:val="Unimportant"/>
    <w:qFormat/>
    <w:rsid w:val="00A436E9"/>
    <w:pPr>
      <w:spacing w:after="0" w:line="240" w:lineRule="auto"/>
    </w:pPr>
  </w:style>
  <w:style w:type="character" w:customStyle="1" w:styleId="ListContentsChar">
    <w:name w:val="List Contents Char"/>
    <w:locked/>
    <w:rsid w:val="00A436E9"/>
  </w:style>
  <w:style w:type="paragraph" w:customStyle="1" w:styleId="ListContents">
    <w:name w:val="List Contents"/>
    <w:basedOn w:val="Normal"/>
    <w:next w:val="Ununderlined"/>
    <w:qFormat/>
    <w:rsid w:val="00A436E9"/>
    <w:pPr>
      <w:spacing w:after="0" w:line="240" w:lineRule="auto"/>
    </w:pPr>
  </w:style>
  <w:style w:type="character" w:customStyle="1" w:styleId="StyleListContents11ptCustomColorRGB353132UnderlineChar">
    <w:name w:val="Style List Contents + 11 pt Custom Color(RGB(353132)) Underline Char"/>
    <w:locked/>
    <w:rsid w:val="00A436E9"/>
  </w:style>
  <w:style w:type="paragraph" w:customStyle="1" w:styleId="StyleListContents11ptCustomColorRGB353132Underline">
    <w:name w:val="Style List Contents + 11 pt Custom Color(RGB(353132)) Underline"/>
    <w:basedOn w:val="Ununderlined"/>
    <w:qFormat/>
    <w:rsid w:val="00A436E9"/>
  </w:style>
  <w:style w:type="character" w:customStyle="1" w:styleId="StyleCards12ptThickunderlineChar2">
    <w:name w:val="Style Cards + 12 pt Thick underline Char2"/>
    <w:locked/>
    <w:rsid w:val="00A436E9"/>
  </w:style>
  <w:style w:type="paragraph" w:customStyle="1" w:styleId="StyleCards12ptThickunderline">
    <w:name w:val="Style Cards + 12 pt Thick underline"/>
    <w:basedOn w:val="Normal"/>
    <w:qFormat/>
    <w:rsid w:val="00A436E9"/>
    <w:pPr>
      <w:spacing w:after="0" w:line="240" w:lineRule="auto"/>
    </w:pPr>
  </w:style>
  <w:style w:type="character" w:customStyle="1" w:styleId="UnimportantCharChar">
    <w:name w:val="Unimportant Char Char"/>
    <w:locked/>
    <w:rsid w:val="00A436E9"/>
  </w:style>
  <w:style w:type="paragraph" w:customStyle="1" w:styleId="Unimportant">
    <w:name w:val="Unimportant"/>
    <w:basedOn w:val="Normal"/>
    <w:next w:val="DebateCite"/>
    <w:qFormat/>
    <w:rsid w:val="00A436E9"/>
    <w:pPr>
      <w:spacing w:after="0" w:line="240" w:lineRule="auto"/>
    </w:pPr>
  </w:style>
  <w:style w:type="character" w:customStyle="1" w:styleId="UnunderlinedChar">
    <w:name w:val="Ununderlined Char"/>
    <w:locked/>
    <w:rsid w:val="00A436E9"/>
  </w:style>
  <w:style w:type="paragraph" w:customStyle="1" w:styleId="Ununderlined">
    <w:name w:val="Ununderlined"/>
    <w:basedOn w:val="Normal"/>
    <w:next w:val="PreformattedText"/>
    <w:qFormat/>
    <w:rsid w:val="00A436E9"/>
    <w:pPr>
      <w:spacing w:after="0" w:line="240" w:lineRule="auto"/>
    </w:pPr>
  </w:style>
  <w:style w:type="paragraph" w:customStyle="1" w:styleId="StyleHeading1Justified">
    <w:name w:val="Style Heading 1 + Justified"/>
    <w:basedOn w:val="Normal"/>
    <w:next w:val="Normal"/>
    <w:qFormat/>
    <w:rsid w:val="00A436E9"/>
    <w:pPr>
      <w:spacing w:after="0" w:line="240" w:lineRule="auto"/>
    </w:pPr>
  </w:style>
  <w:style w:type="character" w:customStyle="1" w:styleId="textunderlineChar0">
    <w:name w:val="text underline Char"/>
    <w:locked/>
    <w:rsid w:val="00A436E9"/>
  </w:style>
  <w:style w:type="paragraph" w:customStyle="1" w:styleId="textunderline0">
    <w:name w:val="text underline"/>
    <w:basedOn w:val="Normal"/>
    <w:next w:val="Heading4Cite"/>
    <w:autoRedefine/>
    <w:qFormat/>
    <w:rsid w:val="00A436E9"/>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A436E9"/>
  </w:style>
  <w:style w:type="paragraph" w:customStyle="1" w:styleId="DebateTag">
    <w:name w:val="Debate Tag"/>
    <w:basedOn w:val="Normal"/>
    <w:autoRedefine/>
    <w:qFormat/>
    <w:rsid w:val="00A436E9"/>
    <w:pPr>
      <w:spacing w:after="0" w:line="240" w:lineRule="auto"/>
    </w:pPr>
  </w:style>
  <w:style w:type="paragraph" w:customStyle="1" w:styleId="DebateCite">
    <w:name w:val="Debate Cite"/>
    <w:basedOn w:val="Normal"/>
    <w:next w:val="Normaltag"/>
    <w:autoRedefine/>
    <w:qFormat/>
    <w:rsid w:val="00A436E9"/>
    <w:pPr>
      <w:spacing w:after="0" w:line="240" w:lineRule="auto"/>
    </w:pPr>
  </w:style>
  <w:style w:type="paragraph" w:customStyle="1" w:styleId="PreformattedText">
    <w:name w:val="Preformatted Text"/>
    <w:basedOn w:val="Normal"/>
    <w:next w:val="Cardnon-underlined"/>
    <w:qFormat/>
    <w:rsid w:val="00A436E9"/>
    <w:pPr>
      <w:spacing w:after="0" w:line="240" w:lineRule="auto"/>
    </w:pPr>
  </w:style>
  <w:style w:type="paragraph" w:customStyle="1" w:styleId="MaggieTag">
    <w:name w:val="MaggieTag"/>
    <w:basedOn w:val="Heading2"/>
    <w:next w:val="BlockTitle4"/>
    <w:qFormat/>
    <w:rsid w:val="00A436E9"/>
    <w:pPr>
      <w:spacing w:before="480" w:line="240" w:lineRule="auto"/>
    </w:pPr>
  </w:style>
  <w:style w:type="paragraph" w:customStyle="1" w:styleId="NoteLevel21">
    <w:name w:val="Note Level 21"/>
    <w:basedOn w:val="Normal"/>
    <w:next w:val="CARD0"/>
    <w:uiPriority w:val="99"/>
    <w:qFormat/>
    <w:rsid w:val="00A436E9"/>
    <w:pPr>
      <w:spacing w:after="0" w:line="240" w:lineRule="auto"/>
    </w:pPr>
  </w:style>
  <w:style w:type="paragraph" w:customStyle="1" w:styleId="4">
    <w:name w:val="4"/>
    <w:basedOn w:val="Normal"/>
    <w:next w:val="DottedUnderline0"/>
    <w:qFormat/>
    <w:rsid w:val="00A436E9"/>
    <w:pPr>
      <w:spacing w:after="0" w:line="240" w:lineRule="auto"/>
    </w:pPr>
  </w:style>
  <w:style w:type="character" w:customStyle="1" w:styleId="Cardnon-underlinedChar">
    <w:name w:val="Card non-underlined Char"/>
    <w:uiPriority w:val="99"/>
    <w:locked/>
    <w:rsid w:val="00A436E9"/>
  </w:style>
  <w:style w:type="paragraph" w:customStyle="1" w:styleId="BlockTitle4">
    <w:name w:val="%Block Title"/>
    <w:basedOn w:val="Heading1"/>
    <w:next w:val="PageNumber4"/>
    <w:qFormat/>
    <w:rsid w:val="00A436E9"/>
    <w:pPr>
      <w:spacing w:before="480" w:line="240" w:lineRule="auto"/>
    </w:pPr>
  </w:style>
  <w:style w:type="paragraph" w:customStyle="1" w:styleId="CARD0">
    <w:name w:val="CARD"/>
    <w:basedOn w:val="Normal"/>
    <w:next w:val="PageNumber5"/>
    <w:link w:val="CARDChar2"/>
    <w:qFormat/>
    <w:rsid w:val="00A436E9"/>
    <w:pPr>
      <w:spacing w:after="0" w:line="240" w:lineRule="auto"/>
    </w:pPr>
  </w:style>
  <w:style w:type="paragraph" w:customStyle="1" w:styleId="HiddenBlockHeader">
    <w:name w:val="Hidden Block Header"/>
    <w:basedOn w:val="Normal"/>
    <w:next w:val="Cardtext0"/>
    <w:link w:val="HiddenBlockHeaderChar"/>
    <w:qFormat/>
    <w:rsid w:val="00A436E9"/>
    <w:pPr>
      <w:spacing w:after="0" w:line="240" w:lineRule="auto"/>
    </w:pPr>
  </w:style>
  <w:style w:type="paragraph" w:customStyle="1" w:styleId="ThickUnderline">
    <w:name w:val="ThickUnderline"/>
    <w:qFormat/>
    <w:rsid w:val="00A436E9"/>
    <w:pPr>
      <w:spacing w:after="200" w:line="276" w:lineRule="auto"/>
    </w:pPr>
  </w:style>
  <w:style w:type="paragraph" w:customStyle="1" w:styleId="DottedUnderline0">
    <w:name w:val="DottedUnderline"/>
    <w:basedOn w:val="Normal"/>
    <w:qFormat/>
    <w:rsid w:val="00A436E9"/>
    <w:pPr>
      <w:spacing w:after="0" w:line="240" w:lineRule="auto"/>
    </w:pPr>
  </w:style>
  <w:style w:type="paragraph" w:customStyle="1" w:styleId="AAAcard">
    <w:name w:val="AAAcard"/>
    <w:basedOn w:val="Normal"/>
    <w:next w:val="citeunread"/>
    <w:link w:val="AAAcardChar"/>
    <w:uiPriority w:val="99"/>
    <w:qFormat/>
    <w:rsid w:val="00A436E9"/>
    <w:pPr>
      <w:spacing w:after="0" w:line="240" w:lineRule="auto"/>
    </w:pPr>
  </w:style>
  <w:style w:type="character" w:customStyle="1" w:styleId="Card-UnderlineChar">
    <w:name w:val="Card-Underline Char"/>
    <w:locked/>
    <w:rsid w:val="00A436E9"/>
  </w:style>
  <w:style w:type="paragraph" w:customStyle="1" w:styleId="Card-Underline">
    <w:name w:val="Card-Underline"/>
    <w:basedOn w:val="Normal"/>
    <w:next w:val="read"/>
    <w:qFormat/>
    <w:rsid w:val="00A436E9"/>
    <w:pPr>
      <w:spacing w:after="0" w:line="240" w:lineRule="auto"/>
    </w:pPr>
  </w:style>
  <w:style w:type="paragraph" w:customStyle="1" w:styleId="PageNumber3">
    <w:name w:val="Page Number3"/>
    <w:basedOn w:val="Normal"/>
    <w:next w:val="Normal"/>
    <w:qFormat/>
    <w:rsid w:val="00A436E9"/>
    <w:pPr>
      <w:spacing w:after="0" w:line="240" w:lineRule="auto"/>
    </w:pPr>
  </w:style>
  <w:style w:type="paragraph" w:customStyle="1" w:styleId="PageNumber4">
    <w:name w:val="Page Number4"/>
    <w:basedOn w:val="Normal"/>
    <w:next w:val="Normal"/>
    <w:qFormat/>
    <w:rsid w:val="00A436E9"/>
    <w:pPr>
      <w:spacing w:after="0" w:line="240" w:lineRule="auto"/>
    </w:pPr>
  </w:style>
  <w:style w:type="paragraph" w:customStyle="1" w:styleId="PageNumber5">
    <w:name w:val="Page Number5"/>
    <w:basedOn w:val="Normal"/>
    <w:next w:val="Normal"/>
    <w:qFormat/>
    <w:rsid w:val="00A436E9"/>
    <w:pPr>
      <w:spacing w:after="0" w:line="240" w:lineRule="auto"/>
    </w:pPr>
  </w:style>
  <w:style w:type="paragraph" w:customStyle="1" w:styleId="smalltext1">
    <w:name w:val="small text1"/>
    <w:basedOn w:val="Normal"/>
    <w:next w:val="Normal"/>
    <w:uiPriority w:val="4"/>
    <w:qFormat/>
    <w:rsid w:val="00A436E9"/>
    <w:pPr>
      <w:spacing w:after="0" w:line="240" w:lineRule="auto"/>
    </w:pPr>
  </w:style>
  <w:style w:type="character" w:customStyle="1" w:styleId="CircleChar">
    <w:name w:val="Circle Char"/>
    <w:locked/>
    <w:rsid w:val="00A436E9"/>
  </w:style>
  <w:style w:type="character" w:customStyle="1" w:styleId="citeunreadChar">
    <w:name w:val="cite unread Char"/>
    <w:locked/>
    <w:rsid w:val="00A436E9"/>
  </w:style>
  <w:style w:type="paragraph" w:customStyle="1" w:styleId="citeunread">
    <w:name w:val="cite unread"/>
    <w:basedOn w:val="Normal"/>
    <w:next w:val="StyleStyle16pt"/>
    <w:qFormat/>
    <w:rsid w:val="00A436E9"/>
    <w:pPr>
      <w:spacing w:after="0" w:line="240" w:lineRule="auto"/>
    </w:pPr>
  </w:style>
  <w:style w:type="character" w:customStyle="1" w:styleId="readCharChar">
    <w:name w:val="read Char Char"/>
    <w:locked/>
    <w:rsid w:val="00A436E9"/>
  </w:style>
  <w:style w:type="paragraph" w:customStyle="1" w:styleId="read">
    <w:name w:val="read"/>
    <w:basedOn w:val="Normal"/>
    <w:next w:val="Normal"/>
    <w:qFormat/>
    <w:rsid w:val="00A436E9"/>
    <w:pPr>
      <w:spacing w:after="0" w:line="240" w:lineRule="auto"/>
    </w:pPr>
  </w:style>
  <w:style w:type="paragraph" w:customStyle="1" w:styleId="CiteReal0">
    <w:name w:val="Cite Real"/>
    <w:basedOn w:val="Normal"/>
    <w:next w:val="Normal"/>
    <w:qFormat/>
    <w:rsid w:val="00A436E9"/>
    <w:pPr>
      <w:spacing w:after="0" w:line="240" w:lineRule="auto"/>
    </w:pPr>
  </w:style>
  <w:style w:type="paragraph" w:customStyle="1" w:styleId="PageNumber6">
    <w:name w:val="Page Number6"/>
    <w:basedOn w:val="Normal"/>
    <w:next w:val="Normal"/>
    <w:qFormat/>
    <w:rsid w:val="00A436E9"/>
    <w:pPr>
      <w:spacing w:after="0" w:line="240" w:lineRule="auto"/>
    </w:pPr>
  </w:style>
  <w:style w:type="paragraph" w:customStyle="1" w:styleId="lastupdated">
    <w:name w:val="lastupdated"/>
    <w:basedOn w:val="Normal"/>
    <w:next w:val="Subtitle2"/>
    <w:qFormat/>
    <w:rsid w:val="00A436E9"/>
    <w:pPr>
      <w:spacing w:after="0" w:line="240" w:lineRule="auto"/>
    </w:pPr>
  </w:style>
  <w:style w:type="paragraph" w:customStyle="1" w:styleId="hn-byline">
    <w:name w:val="hn-byline"/>
    <w:basedOn w:val="Normal"/>
    <w:next w:val="bodyintro"/>
    <w:qFormat/>
    <w:rsid w:val="00A436E9"/>
    <w:pPr>
      <w:spacing w:after="0" w:line="240" w:lineRule="auto"/>
    </w:pPr>
  </w:style>
  <w:style w:type="paragraph" w:customStyle="1" w:styleId="articleinfo">
    <w:name w:val="articleinfo"/>
    <w:basedOn w:val="Normal"/>
    <w:next w:val="indent"/>
    <w:qFormat/>
    <w:rsid w:val="00A436E9"/>
    <w:pPr>
      <w:spacing w:after="0" w:line="240" w:lineRule="auto"/>
    </w:pPr>
  </w:style>
  <w:style w:type="character" w:customStyle="1" w:styleId="StyleStyle16ptChar">
    <w:name w:val="Style Style1 + 6 pt Char"/>
    <w:locked/>
    <w:rsid w:val="00A436E9"/>
  </w:style>
  <w:style w:type="paragraph" w:customStyle="1" w:styleId="StyleStyle16pt">
    <w:name w:val="Style Style1 + 6 pt"/>
    <w:basedOn w:val="Normal"/>
    <w:qFormat/>
    <w:rsid w:val="00A436E9"/>
    <w:pPr>
      <w:spacing w:after="0" w:line="240" w:lineRule="auto"/>
    </w:pPr>
  </w:style>
  <w:style w:type="paragraph" w:customStyle="1" w:styleId="PageNumber7">
    <w:name w:val="Page Number7"/>
    <w:basedOn w:val="Normal"/>
    <w:next w:val="Normal"/>
    <w:qFormat/>
    <w:rsid w:val="00A436E9"/>
    <w:pPr>
      <w:spacing w:after="0" w:line="240" w:lineRule="auto"/>
    </w:pPr>
  </w:style>
  <w:style w:type="paragraph" w:customStyle="1" w:styleId="OmniPage4">
    <w:name w:val="OmniPage #4"/>
    <w:basedOn w:val="Normal"/>
    <w:qFormat/>
    <w:rsid w:val="00A436E9"/>
    <w:pPr>
      <w:spacing w:after="0" w:line="240" w:lineRule="auto"/>
    </w:pPr>
  </w:style>
  <w:style w:type="paragraph" w:customStyle="1" w:styleId="OmniPage10">
    <w:name w:val="OmniPage #10"/>
    <w:basedOn w:val="Normal"/>
    <w:qFormat/>
    <w:rsid w:val="00A436E9"/>
    <w:pPr>
      <w:spacing w:after="0" w:line="240" w:lineRule="auto"/>
    </w:pPr>
  </w:style>
  <w:style w:type="paragraph" w:customStyle="1" w:styleId="PageNumber8">
    <w:name w:val="Page Number8"/>
    <w:basedOn w:val="Normal"/>
    <w:next w:val="Normal"/>
    <w:uiPriority w:val="99"/>
    <w:qFormat/>
    <w:rsid w:val="00A436E9"/>
    <w:pPr>
      <w:spacing w:after="0" w:line="240" w:lineRule="auto"/>
    </w:pPr>
  </w:style>
  <w:style w:type="paragraph" w:customStyle="1" w:styleId="Subtitle2">
    <w:name w:val="Subtitle2"/>
    <w:basedOn w:val="Normal"/>
    <w:qFormat/>
    <w:rsid w:val="00A436E9"/>
    <w:pPr>
      <w:spacing w:after="0" w:line="240" w:lineRule="auto"/>
    </w:pPr>
  </w:style>
  <w:style w:type="paragraph" w:customStyle="1" w:styleId="bodyintro">
    <w:name w:val="bodyintro"/>
    <w:basedOn w:val="Normal"/>
    <w:uiPriority w:val="99"/>
    <w:qFormat/>
    <w:rsid w:val="00A436E9"/>
    <w:pPr>
      <w:spacing w:after="0" w:line="240" w:lineRule="auto"/>
    </w:pPr>
  </w:style>
  <w:style w:type="paragraph" w:customStyle="1" w:styleId="indent">
    <w:name w:val="indent"/>
    <w:basedOn w:val="Normal"/>
    <w:qFormat/>
    <w:rsid w:val="00A436E9"/>
    <w:pPr>
      <w:spacing w:after="0" w:line="240" w:lineRule="auto"/>
    </w:pPr>
  </w:style>
  <w:style w:type="paragraph" w:customStyle="1" w:styleId="center">
    <w:name w:val="center"/>
    <w:basedOn w:val="Normal"/>
    <w:uiPriority w:val="99"/>
    <w:qFormat/>
    <w:rsid w:val="00A436E9"/>
    <w:pPr>
      <w:spacing w:after="0" w:line="240" w:lineRule="auto"/>
    </w:pPr>
  </w:style>
  <w:style w:type="character" w:customStyle="1" w:styleId="tagChar2">
    <w:name w:val="tag Char2"/>
    <w:qFormat/>
    <w:rsid w:val="00A436E9"/>
  </w:style>
  <w:style w:type="character" w:customStyle="1" w:styleId="cardchar00">
    <w:name w:val="cardchar0"/>
    <w:basedOn w:val="DefaultParagraphFont"/>
    <w:rsid w:val="00A436E9"/>
  </w:style>
  <w:style w:type="character" w:customStyle="1" w:styleId="UnderlineNon-bold">
    <w:name w:val="Underline Non - bold"/>
    <w:rsid w:val="00A436E9"/>
  </w:style>
  <w:style w:type="character" w:customStyle="1" w:styleId="UnderlineBold0">
    <w:name w:val="Underline Bold"/>
    <w:uiPriority w:val="6"/>
    <w:qFormat/>
    <w:rsid w:val="00A436E9"/>
  </w:style>
  <w:style w:type="character" w:customStyle="1" w:styleId="Heading5Char2">
    <w:name w:val="Heading 5 Char2"/>
    <w:rsid w:val="00A436E9"/>
  </w:style>
  <w:style w:type="character" w:customStyle="1" w:styleId="underlinechar0">
    <w:name w:val="underlinechar"/>
    <w:rsid w:val="00A436E9"/>
  </w:style>
  <w:style w:type="character" w:customStyle="1" w:styleId="authordate2">
    <w:name w:val="authordate"/>
    <w:rsid w:val="00A436E9"/>
  </w:style>
  <w:style w:type="character" w:customStyle="1" w:styleId="underline4">
    <w:name w:val="%underline"/>
    <w:qFormat/>
    <w:rsid w:val="00A436E9"/>
  </w:style>
  <w:style w:type="character" w:customStyle="1" w:styleId="AUNDERLINE0">
    <w:name w:val="AUNDERLINE"/>
    <w:qFormat/>
    <w:rsid w:val="00A436E9"/>
  </w:style>
  <w:style w:type="character" w:customStyle="1" w:styleId="slug-doi">
    <w:name w:val="slug-doi"/>
    <w:basedOn w:val="DefaultParagraphFont"/>
    <w:rsid w:val="00A436E9"/>
  </w:style>
  <w:style w:type="character" w:customStyle="1" w:styleId="af">
    <w:name w:val="af"/>
    <w:basedOn w:val="DefaultParagraphFont"/>
    <w:rsid w:val="00A436E9"/>
  </w:style>
  <w:style w:type="character" w:customStyle="1" w:styleId="ab">
    <w:name w:val="ab"/>
    <w:basedOn w:val="DefaultParagraphFont"/>
    <w:rsid w:val="00A436E9"/>
  </w:style>
  <w:style w:type="character" w:customStyle="1" w:styleId="em">
    <w:name w:val="em"/>
    <w:basedOn w:val="DefaultParagraphFont"/>
    <w:rsid w:val="00A436E9"/>
  </w:style>
  <w:style w:type="character" w:customStyle="1" w:styleId="au">
    <w:name w:val="au"/>
    <w:basedOn w:val="DefaultParagraphFont"/>
    <w:rsid w:val="00A436E9"/>
  </w:style>
  <w:style w:type="character" w:customStyle="1" w:styleId="ti">
    <w:name w:val="ti"/>
    <w:basedOn w:val="DefaultParagraphFont"/>
    <w:rsid w:val="00A436E9"/>
  </w:style>
  <w:style w:type="character" w:customStyle="1" w:styleId="subheadblue">
    <w:name w:val="subhead_blue"/>
    <w:basedOn w:val="DefaultParagraphFont"/>
    <w:rsid w:val="00A436E9"/>
  </w:style>
  <w:style w:type="character" w:customStyle="1" w:styleId="affiliation">
    <w:name w:val="affiliation"/>
    <w:basedOn w:val="DefaultParagraphFont"/>
    <w:rsid w:val="00A436E9"/>
  </w:style>
  <w:style w:type="character" w:customStyle="1" w:styleId="slug-doi-wrapper">
    <w:name w:val="slug-doi-wrapper"/>
    <w:basedOn w:val="DefaultParagraphFont"/>
    <w:rsid w:val="00A436E9"/>
  </w:style>
  <w:style w:type="character" w:customStyle="1" w:styleId="slug-metadata-noteahead-of-print">
    <w:name w:val="slug-metadata-note ahead-of-print"/>
    <w:basedOn w:val="DefaultParagraphFont"/>
    <w:rsid w:val="00A436E9"/>
  </w:style>
  <w:style w:type="character" w:customStyle="1" w:styleId="slug-ahead-of-print-date">
    <w:name w:val="slug-ahead-of-print-date"/>
    <w:basedOn w:val="DefaultParagraphFont"/>
    <w:rsid w:val="00A436E9"/>
  </w:style>
  <w:style w:type="character" w:customStyle="1" w:styleId="medium-bold">
    <w:name w:val="medium-bold"/>
    <w:basedOn w:val="DefaultParagraphFont"/>
    <w:rsid w:val="00A436E9"/>
  </w:style>
  <w:style w:type="character" w:customStyle="1" w:styleId="updated-short-citation">
    <w:name w:val="updated-short-citation"/>
    <w:basedOn w:val="DefaultParagraphFont"/>
    <w:rsid w:val="00A436E9"/>
  </w:style>
  <w:style w:type="character" w:customStyle="1" w:styleId="TagCharChar1">
    <w:name w:val="Tag Char Char1"/>
    <w:rsid w:val="00A436E9"/>
  </w:style>
  <w:style w:type="character" w:customStyle="1" w:styleId="berief">
    <w:name w:val="berief"/>
    <w:rsid w:val="00A436E9"/>
  </w:style>
  <w:style w:type="character" w:customStyle="1" w:styleId="Brief-Smalltext">
    <w:name w:val="Brief - Small text"/>
    <w:rsid w:val="00A436E9"/>
  </w:style>
  <w:style w:type="character" w:customStyle="1" w:styleId="F8-UnderlineBold">
    <w:name w:val="F8 - Underline/Bold"/>
    <w:rsid w:val="00A436E9"/>
  </w:style>
  <w:style w:type="character" w:customStyle="1" w:styleId="Brief-Bold">
    <w:name w:val="Brief - Bold"/>
    <w:rsid w:val="00A436E9"/>
  </w:style>
  <w:style w:type="character" w:customStyle="1" w:styleId="Card-Underline0">
    <w:name w:val="Card - Underline"/>
    <w:rsid w:val="00A436E9"/>
  </w:style>
  <w:style w:type="character" w:customStyle="1" w:styleId="beriefunderline">
    <w:name w:val="berief = underline"/>
    <w:rsid w:val="00A436E9"/>
  </w:style>
  <w:style w:type="character" w:customStyle="1" w:styleId="BoldText10pt">
    <w:name w:val="Bold Text 10 pt"/>
    <w:rsid w:val="00A436E9"/>
  </w:style>
  <w:style w:type="character" w:customStyle="1" w:styleId="eoeaheader">
    <w:name w:val="eoea_header"/>
    <w:basedOn w:val="DefaultParagraphFont"/>
    <w:rsid w:val="00A436E9"/>
  </w:style>
  <w:style w:type="character" w:customStyle="1" w:styleId="SC4208902">
    <w:name w:val="SC.4.208902"/>
    <w:rsid w:val="00A436E9"/>
  </w:style>
  <w:style w:type="character" w:customStyle="1" w:styleId="SC4208915">
    <w:name w:val="SC.4.208915"/>
    <w:rsid w:val="00A436E9"/>
  </w:style>
  <w:style w:type="character" w:customStyle="1" w:styleId="SC273764">
    <w:name w:val="SC.2.73764"/>
    <w:rsid w:val="00A436E9"/>
  </w:style>
  <w:style w:type="character" w:customStyle="1" w:styleId="SC273779">
    <w:name w:val="SC.2.73779"/>
    <w:rsid w:val="00A436E9"/>
  </w:style>
  <w:style w:type="character" w:customStyle="1" w:styleId="SC273763">
    <w:name w:val="SC.2.73763"/>
    <w:rsid w:val="00A436E9"/>
  </w:style>
  <w:style w:type="character" w:customStyle="1" w:styleId="SC4208910">
    <w:name w:val="SC.4.208910"/>
    <w:rsid w:val="00A436E9"/>
  </w:style>
  <w:style w:type="character" w:customStyle="1" w:styleId="SC4208911">
    <w:name w:val="SC.4.208911"/>
    <w:rsid w:val="00A436E9"/>
  </w:style>
  <w:style w:type="character" w:customStyle="1" w:styleId="articlesubtitle">
    <w:name w:val="article_sub_title"/>
    <w:basedOn w:val="DefaultParagraphFont"/>
    <w:rsid w:val="00A436E9"/>
  </w:style>
  <w:style w:type="character" w:customStyle="1" w:styleId="newsdate2">
    <w:name w:val="news_date2"/>
    <w:basedOn w:val="DefaultParagraphFont"/>
    <w:rsid w:val="00A436E9"/>
  </w:style>
  <w:style w:type="character" w:customStyle="1" w:styleId="readarticleheader">
    <w:name w:val="readarticleheader"/>
    <w:basedOn w:val="DefaultParagraphFont"/>
    <w:rsid w:val="00A436E9"/>
  </w:style>
  <w:style w:type="character" w:customStyle="1" w:styleId="char">
    <w:name w:val="char"/>
    <w:basedOn w:val="DefaultParagraphFont"/>
    <w:rsid w:val="00A436E9"/>
  </w:style>
  <w:style w:type="character" w:customStyle="1" w:styleId="hdr">
    <w:name w:val="hdr"/>
    <w:basedOn w:val="DefaultParagraphFont"/>
    <w:rsid w:val="00A436E9"/>
  </w:style>
  <w:style w:type="character" w:customStyle="1" w:styleId="bolding1">
    <w:name w:val="bolding1"/>
    <w:rsid w:val="00A436E9"/>
  </w:style>
  <w:style w:type="character" w:customStyle="1" w:styleId="bookoptions1">
    <w:name w:val="book_options1"/>
    <w:rsid w:val="00A436E9"/>
  </w:style>
  <w:style w:type="character" w:customStyle="1" w:styleId="descriptionblock">
    <w:name w:val="description block"/>
    <w:basedOn w:val="DefaultParagraphFont"/>
    <w:rsid w:val="00A436E9"/>
  </w:style>
  <w:style w:type="character" w:customStyle="1" w:styleId="detailsboxblock">
    <w:name w:val="detailsbox block"/>
    <w:basedOn w:val="DefaultParagraphFont"/>
    <w:rsid w:val="00A436E9"/>
  </w:style>
  <w:style w:type="character" w:customStyle="1" w:styleId="CardTextUnderlinedChar">
    <w:name w:val="Card Text Underlined Char"/>
    <w:rsid w:val="00A436E9"/>
  </w:style>
  <w:style w:type="character" w:customStyle="1" w:styleId="cardtextsmallChar">
    <w:name w:val="card text small Char"/>
    <w:rsid w:val="00A436E9"/>
  </w:style>
  <w:style w:type="character" w:customStyle="1" w:styleId="countrytitle1">
    <w:name w:val="countrytitle1"/>
    <w:rsid w:val="00A436E9"/>
  </w:style>
  <w:style w:type="character" w:customStyle="1" w:styleId="storyheader1">
    <w:name w:val="storyheader1"/>
    <w:rsid w:val="00A436E9"/>
  </w:style>
  <w:style w:type="character" w:customStyle="1" w:styleId="cardunderlinedChar1">
    <w:name w:val="card underlined Char"/>
    <w:rsid w:val="00A436E9"/>
  </w:style>
  <w:style w:type="character" w:customStyle="1" w:styleId="article1">
    <w:name w:val="article1"/>
    <w:rsid w:val="00A436E9"/>
  </w:style>
  <w:style w:type="character" w:customStyle="1" w:styleId="story-posted-date1">
    <w:name w:val="story-posted-date1"/>
    <w:rsid w:val="00A436E9"/>
  </w:style>
  <w:style w:type="character" w:customStyle="1" w:styleId="Heading2CharCharCharCharCharCharCharCharCharCharCharCharCharChar">
    <w:name w:val="Heading 2 Char Char Char Char Char Char Char Char Char Char Char Char Char Char"/>
    <w:rsid w:val="00A436E9"/>
  </w:style>
  <w:style w:type="character" w:customStyle="1" w:styleId="citation1">
    <w:name w:val="citation1"/>
    <w:rsid w:val="00A436E9"/>
  </w:style>
  <w:style w:type="character" w:customStyle="1" w:styleId="hithighlite">
    <w:name w:val="hithighlite"/>
    <w:basedOn w:val="DefaultParagraphFont"/>
    <w:rsid w:val="00A436E9"/>
  </w:style>
  <w:style w:type="character" w:customStyle="1" w:styleId="articlecontent">
    <w:name w:val="articlecontent"/>
    <w:basedOn w:val="DefaultParagraphFont"/>
    <w:rsid w:val="00A436E9"/>
  </w:style>
  <w:style w:type="character" w:customStyle="1" w:styleId="fource1">
    <w:name w:val="fource1"/>
    <w:rsid w:val="00A436E9"/>
  </w:style>
  <w:style w:type="character" w:customStyle="1" w:styleId="ds">
    <w:name w:val="ds"/>
    <w:basedOn w:val="DefaultParagraphFont"/>
    <w:rsid w:val="00A436E9"/>
  </w:style>
  <w:style w:type="character" w:customStyle="1" w:styleId="MicroTextChar1">
    <w:name w:val="MicroText Char1"/>
    <w:rsid w:val="00A436E9"/>
  </w:style>
  <w:style w:type="character" w:customStyle="1" w:styleId="DefaultPara">
    <w:name w:val="Default Para"/>
    <w:rsid w:val="00A436E9"/>
  </w:style>
  <w:style w:type="character" w:customStyle="1" w:styleId="SYSHYPERTEXT">
    <w:name w:val="SYS_HYPERTEXT"/>
    <w:rsid w:val="00A436E9"/>
  </w:style>
  <w:style w:type="character" w:customStyle="1" w:styleId="BlockHeading1Char">
    <w:name w:val="Block Heading 1 Char"/>
    <w:rsid w:val="00A436E9"/>
  </w:style>
  <w:style w:type="character" w:customStyle="1" w:styleId="StyleTagTimesNewRomanChar">
    <w:name w:val="Style Tag + Times New Roman Char"/>
    <w:rsid w:val="00A436E9"/>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436E9"/>
  </w:style>
  <w:style w:type="character" w:customStyle="1" w:styleId="StyleArialNarrow12ptBold">
    <w:name w:val="Style Arial Narrow 12 pt Bold"/>
    <w:rsid w:val="00A436E9"/>
  </w:style>
  <w:style w:type="character" w:customStyle="1" w:styleId="UnderlinedCharChar1">
    <w:name w:val="Underlined Char Char1"/>
    <w:rsid w:val="00A436E9"/>
  </w:style>
  <w:style w:type="character" w:customStyle="1" w:styleId="Heading2CharChar2">
    <w:name w:val="Heading 2 Char Char2"/>
    <w:rsid w:val="00A436E9"/>
  </w:style>
  <w:style w:type="character" w:customStyle="1" w:styleId="doctitle">
    <w:name w:val="doctitle"/>
    <w:rsid w:val="00A436E9"/>
  </w:style>
  <w:style w:type="character" w:customStyle="1" w:styleId="cardtext-underlined0">
    <w:name w:val="card text- underlined"/>
    <w:rsid w:val="00A436E9"/>
  </w:style>
  <w:style w:type="character" w:customStyle="1" w:styleId="Style8ptChar">
    <w:name w:val="Style 8 pt Char"/>
    <w:rsid w:val="00A436E9"/>
  </w:style>
  <w:style w:type="character" w:customStyle="1" w:styleId="message-item">
    <w:name w:val="message-item"/>
    <w:rsid w:val="00A436E9"/>
  </w:style>
  <w:style w:type="character" w:customStyle="1" w:styleId="A0">
    <w:name w:val="A0"/>
    <w:uiPriority w:val="99"/>
    <w:rsid w:val="00A436E9"/>
  </w:style>
  <w:style w:type="character" w:customStyle="1" w:styleId="datestamp">
    <w:name w:val="datestamp"/>
    <w:rsid w:val="00A436E9"/>
  </w:style>
  <w:style w:type="character" w:customStyle="1" w:styleId="i">
    <w:name w:val="i"/>
    <w:uiPriority w:val="99"/>
    <w:rsid w:val="00A436E9"/>
  </w:style>
  <w:style w:type="character" w:customStyle="1" w:styleId="name">
    <w:name w:val="name"/>
    <w:rsid w:val="00A436E9"/>
  </w:style>
  <w:style w:type="character" w:customStyle="1" w:styleId="forenames">
    <w:name w:val="forenames"/>
    <w:rsid w:val="00A436E9"/>
  </w:style>
  <w:style w:type="character" w:customStyle="1" w:styleId="surname">
    <w:name w:val="surname"/>
    <w:rsid w:val="00A436E9"/>
  </w:style>
  <w:style w:type="character" w:customStyle="1" w:styleId="sifr-alternate">
    <w:name w:val="sifr-alternate"/>
    <w:rsid w:val="00A436E9"/>
  </w:style>
  <w:style w:type="character" w:customStyle="1" w:styleId="medium-font">
    <w:name w:val="medium-font"/>
    <w:rsid w:val="00A436E9"/>
  </w:style>
  <w:style w:type="character" w:customStyle="1" w:styleId="title-link-wrapper">
    <w:name w:val="title-link-wrapper"/>
    <w:rsid w:val="00A436E9"/>
  </w:style>
  <w:style w:type="character" w:customStyle="1" w:styleId="A7">
    <w:name w:val="A7"/>
    <w:uiPriority w:val="99"/>
    <w:rsid w:val="00A436E9"/>
  </w:style>
  <w:style w:type="character" w:customStyle="1" w:styleId="refpreview">
    <w:name w:val="refpreview"/>
    <w:rsid w:val="00A436E9"/>
  </w:style>
  <w:style w:type="character" w:customStyle="1" w:styleId="loose1">
    <w:name w:val="loose1"/>
    <w:rsid w:val="00A436E9"/>
  </w:style>
  <w:style w:type="character" w:customStyle="1" w:styleId="email">
    <w:name w:val="email"/>
    <w:rsid w:val="00A436E9"/>
  </w:style>
  <w:style w:type="character" w:customStyle="1" w:styleId="gsa">
    <w:name w:val="gs_a"/>
    <w:rsid w:val="00A436E9"/>
  </w:style>
  <w:style w:type="character" w:customStyle="1" w:styleId="mainarttitle">
    <w:name w:val="mainarttitle"/>
    <w:rsid w:val="00A436E9"/>
  </w:style>
  <w:style w:type="character" w:customStyle="1" w:styleId="mainartauthor">
    <w:name w:val="mainartauthor"/>
    <w:rsid w:val="00A436E9"/>
  </w:style>
  <w:style w:type="character" w:customStyle="1" w:styleId="mainartdate">
    <w:name w:val="mainartdate"/>
    <w:rsid w:val="00A436E9"/>
  </w:style>
  <w:style w:type="character" w:customStyle="1" w:styleId="gsggs">
    <w:name w:val="gs_ggs"/>
    <w:rsid w:val="00A436E9"/>
  </w:style>
  <w:style w:type="character" w:customStyle="1" w:styleId="ahead">
    <w:name w:val="a_head"/>
    <w:rsid w:val="00A436E9"/>
  </w:style>
  <w:style w:type="character" w:customStyle="1" w:styleId="footnote1">
    <w:name w:val="footnote"/>
    <w:rsid w:val="00A436E9"/>
  </w:style>
  <w:style w:type="character" w:customStyle="1" w:styleId="docbody">
    <w:name w:val="docbody"/>
    <w:rsid w:val="00A436E9"/>
  </w:style>
  <w:style w:type="paragraph" w:styleId="BodyTextIndent3">
    <w:name w:val="Body Text Indent 3"/>
    <w:basedOn w:val="Normal"/>
    <w:link w:val="BodyTextIndent3Char1"/>
    <w:uiPriority w:val="99"/>
    <w:unhideWhenUsed/>
    <w:rsid w:val="00A436E9"/>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A436E9"/>
    <w:rPr>
      <w:rFonts w:ascii="Calibri" w:hAnsi="Calibri"/>
      <w:szCs w:val="16"/>
    </w:rPr>
  </w:style>
  <w:style w:type="character" w:customStyle="1" w:styleId="superscript">
    <w:name w:val="superscript"/>
    <w:rsid w:val="00A436E9"/>
  </w:style>
  <w:style w:type="character" w:customStyle="1" w:styleId="bwxsm">
    <w:name w:val="b w xsm"/>
    <w:rsid w:val="00A436E9"/>
  </w:style>
  <w:style w:type="character" w:customStyle="1" w:styleId="fstd">
    <w:name w:val="f std"/>
    <w:rsid w:val="00A436E9"/>
  </w:style>
  <w:style w:type="character" w:customStyle="1" w:styleId="gl">
    <w:name w:val="gl"/>
    <w:rsid w:val="00A436E9"/>
  </w:style>
  <w:style w:type="character" w:customStyle="1" w:styleId="bio1">
    <w:name w:val="bio1"/>
    <w:rsid w:val="00A436E9"/>
  </w:style>
  <w:style w:type="character" w:customStyle="1" w:styleId="BoldChar">
    <w:name w:val="Bold Char"/>
    <w:rsid w:val="00A436E9"/>
  </w:style>
  <w:style w:type="character" w:customStyle="1" w:styleId="cardCharCharCharCharCharChar">
    <w:name w:val="card Char Char Char Char Char Char"/>
    <w:rsid w:val="00A436E9"/>
  </w:style>
  <w:style w:type="character" w:customStyle="1" w:styleId="Style24ptBoldUnderlineCenteredCharChar">
    <w:name w:val="Style 24 pt Bold Underline Centered Char Char"/>
    <w:rsid w:val="00A436E9"/>
  </w:style>
  <w:style w:type="character" w:customStyle="1" w:styleId="TagCiteCharChar0">
    <w:name w:val="Tag / Cite Char Char"/>
    <w:rsid w:val="00A436E9"/>
  </w:style>
  <w:style w:type="character" w:customStyle="1" w:styleId="CardTextChar10">
    <w:name w:val="Card Text Char1"/>
    <w:rsid w:val="00A436E9"/>
  </w:style>
  <w:style w:type="character" w:customStyle="1" w:styleId="CardTextUnderlinedCharChar">
    <w:name w:val="Card Text Underlined Char Char"/>
    <w:rsid w:val="00A436E9"/>
  </w:style>
  <w:style w:type="character" w:customStyle="1" w:styleId="CardTagCharCharChar">
    <w:name w:val="Card Tag Char Char Char"/>
    <w:rsid w:val="00A436E9"/>
  </w:style>
  <w:style w:type="character" w:customStyle="1" w:styleId="mainbody">
    <w:name w:val="mainbody"/>
    <w:basedOn w:val="DefaultParagraphFont"/>
    <w:rsid w:val="00A436E9"/>
  </w:style>
  <w:style w:type="character" w:customStyle="1" w:styleId="UnderlineStyleChar2">
    <w:name w:val="Underline Style Char2"/>
    <w:rsid w:val="00A436E9"/>
  </w:style>
  <w:style w:type="character" w:customStyle="1" w:styleId="t13">
    <w:name w:val="t13"/>
    <w:basedOn w:val="DefaultParagraphFont"/>
    <w:rsid w:val="00A436E9"/>
  </w:style>
  <w:style w:type="character" w:customStyle="1" w:styleId="SmallFont7pt">
    <w:name w:val="Small Font (7 pt)"/>
    <w:qFormat/>
    <w:rsid w:val="00A436E9"/>
  </w:style>
  <w:style w:type="character" w:customStyle="1" w:styleId="timestamp">
    <w:name w:val="timestamp"/>
    <w:basedOn w:val="DefaultParagraphFont"/>
    <w:rsid w:val="00A436E9"/>
  </w:style>
  <w:style w:type="character" w:customStyle="1" w:styleId="CharChar17">
    <w:name w:val="Char Char17"/>
    <w:locked/>
    <w:rsid w:val="00A436E9"/>
  </w:style>
  <w:style w:type="character" w:customStyle="1" w:styleId="ilspan">
    <w:name w:val="il_span"/>
    <w:basedOn w:val="DefaultParagraphFont"/>
    <w:rsid w:val="00A436E9"/>
  </w:style>
  <w:style w:type="character" w:customStyle="1" w:styleId="leftidx1">
    <w:name w:val="leftidx1"/>
    <w:rsid w:val="00A436E9"/>
  </w:style>
  <w:style w:type="character" w:customStyle="1" w:styleId="blue1">
    <w:name w:val="blue1"/>
    <w:rsid w:val="00A436E9"/>
  </w:style>
  <w:style w:type="character" w:customStyle="1" w:styleId="author-link1">
    <w:name w:val="author-link1"/>
    <w:rsid w:val="00A436E9"/>
  </w:style>
  <w:style w:type="character" w:customStyle="1" w:styleId="black1">
    <w:name w:val="black1"/>
    <w:rsid w:val="00A436E9"/>
  </w:style>
  <w:style w:type="character" w:customStyle="1" w:styleId="StyleunderlinedCharBold">
    <w:name w:val="Style underlined Char + Bold"/>
    <w:rsid w:val="00A436E9"/>
  </w:style>
  <w:style w:type="character" w:customStyle="1" w:styleId="CardUnderline0">
    <w:name w:val="Card Underline"/>
    <w:rsid w:val="00A436E9"/>
  </w:style>
  <w:style w:type="character" w:customStyle="1" w:styleId="lingoregion">
    <w:name w:val="lingo_region"/>
    <w:basedOn w:val="DefaultParagraphFont"/>
    <w:rsid w:val="00A436E9"/>
  </w:style>
  <w:style w:type="character" w:customStyle="1" w:styleId="cite">
    <w:name w:val="%cite"/>
    <w:rsid w:val="00A436E9"/>
  </w:style>
  <w:style w:type="character" w:customStyle="1" w:styleId="Emphasis21">
    <w:name w:val="%Emphasis2"/>
    <w:rsid w:val="00A436E9"/>
  </w:style>
  <w:style w:type="character" w:customStyle="1" w:styleId="bodycontentlink">
    <w:name w:val="bodycontentlink"/>
    <w:basedOn w:val="DefaultParagraphFont"/>
    <w:rsid w:val="00A436E9"/>
  </w:style>
  <w:style w:type="character" w:customStyle="1" w:styleId="AAAcite">
    <w:name w:val="AAAcite"/>
    <w:rsid w:val="00A436E9"/>
  </w:style>
  <w:style w:type="character" w:customStyle="1" w:styleId="tmplheaderlink">
    <w:name w:val="tmplheaderlink"/>
    <w:rsid w:val="00A436E9"/>
  </w:style>
  <w:style w:type="character" w:customStyle="1" w:styleId="SubtleEmphasis1">
    <w:name w:val="Subtle Emphasis1"/>
    <w:uiPriority w:val="19"/>
    <w:qFormat/>
    <w:rsid w:val="00A436E9"/>
  </w:style>
  <w:style w:type="table" w:styleId="ColorfulGrid-Accent1">
    <w:name w:val="Colorful Grid Accent 1"/>
    <w:basedOn w:val="TableNormal"/>
    <w:uiPriority w:val="29"/>
    <w:unhideWhenUsed/>
    <w:rsid w:val="00A436E9"/>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A436E9"/>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A436E9"/>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A436E9"/>
    <w:rPr>
      <w:b w:val="0"/>
      <w:sz w:val="24"/>
      <w:u w:val="single"/>
      <w:bdr w:val="none" w:sz="0" w:space="0" w:color="auto"/>
    </w:rPr>
  </w:style>
  <w:style w:type="character" w:customStyle="1" w:styleId="Bodytext11">
    <w:name w:val="Body text (11)"/>
    <w:rsid w:val="00A436E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A436E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A436E9"/>
  </w:style>
  <w:style w:type="paragraph" w:customStyle="1" w:styleId="Style5">
    <w:name w:val="Style5"/>
    <w:basedOn w:val="Normal"/>
    <w:link w:val="Style5Char"/>
    <w:uiPriority w:val="4"/>
    <w:qFormat/>
    <w:rsid w:val="00A436E9"/>
    <w:pPr>
      <w:spacing w:after="0" w:line="240" w:lineRule="auto"/>
      <w:ind w:left="432" w:right="432"/>
      <w:jc w:val="both"/>
    </w:pPr>
    <w:rPr>
      <w:rFonts w:eastAsia="Times New Roman"/>
      <w:sz w:val="20"/>
    </w:rPr>
  </w:style>
  <w:style w:type="character" w:customStyle="1" w:styleId="Style5Char">
    <w:name w:val="Style5 Char"/>
    <w:link w:val="Style5"/>
    <w:uiPriority w:val="4"/>
    <w:rsid w:val="00A436E9"/>
    <w:rPr>
      <w:rFonts w:ascii="Calibri" w:eastAsia="Times New Roman" w:hAnsi="Calibri"/>
      <w:sz w:val="20"/>
    </w:rPr>
  </w:style>
  <w:style w:type="paragraph" w:customStyle="1" w:styleId="Style100">
    <w:name w:val="Style10"/>
    <w:basedOn w:val="Normal"/>
    <w:link w:val="Style10Char"/>
    <w:qFormat/>
    <w:rsid w:val="00A436E9"/>
    <w:pPr>
      <w:spacing w:after="0" w:line="240" w:lineRule="auto"/>
      <w:ind w:right="432"/>
    </w:pPr>
    <w:rPr>
      <w:rFonts w:eastAsia="Times New Roman"/>
      <w:b/>
      <w:sz w:val="24"/>
    </w:rPr>
  </w:style>
  <w:style w:type="character" w:customStyle="1" w:styleId="Style10Char">
    <w:name w:val="Style10 Char"/>
    <w:link w:val="Style100"/>
    <w:rsid w:val="00A436E9"/>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A436E9"/>
    <w:rPr>
      <w:b w:val="0"/>
      <w:bCs w:val="0"/>
      <w:sz w:val="22"/>
      <w:u w:val="single"/>
      <w:bdr w:val="none" w:sz="0" w:space="0" w:color="auto"/>
    </w:rPr>
  </w:style>
  <w:style w:type="paragraph" w:customStyle="1" w:styleId="UnderlinedEv">
    <w:name w:val="Underlined Ev"/>
    <w:basedOn w:val="Normal"/>
    <w:next w:val="Normal"/>
    <w:link w:val="UnderlinedEvChar"/>
    <w:qFormat/>
    <w:rsid w:val="00A436E9"/>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A436E9"/>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A436E9"/>
    <w:rPr>
      <w:u w:val="single"/>
      <w:bdr w:val="none" w:sz="0" w:space="0" w:color="auto"/>
    </w:rPr>
  </w:style>
  <w:style w:type="paragraph" w:customStyle="1" w:styleId="BodyText20">
    <w:name w:val="Body Text2"/>
    <w:basedOn w:val="Normal"/>
    <w:link w:val="Bodytext6"/>
    <w:rsid w:val="00A436E9"/>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A436E9"/>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A436E9"/>
    <w:rPr>
      <w:rFonts w:ascii="Verdana" w:hAnsi="Verdana" w:hint="default"/>
      <w:sz w:val="21"/>
      <w:szCs w:val="21"/>
      <w:u w:val="thick"/>
      <w:lang w:val="en-US" w:eastAsia="en-US" w:bidi="ar-SA"/>
    </w:rPr>
  </w:style>
  <w:style w:type="character" w:customStyle="1" w:styleId="role">
    <w:name w:val="role"/>
    <w:rsid w:val="00A436E9"/>
  </w:style>
  <w:style w:type="character" w:customStyle="1" w:styleId="pagination0">
    <w:name w:val="pagination"/>
    <w:basedOn w:val="DefaultParagraphFont"/>
    <w:rsid w:val="00A436E9"/>
  </w:style>
  <w:style w:type="character" w:customStyle="1" w:styleId="doi">
    <w:name w:val="doi"/>
    <w:basedOn w:val="DefaultParagraphFont"/>
    <w:rsid w:val="00A436E9"/>
  </w:style>
  <w:style w:type="character" w:customStyle="1" w:styleId="bodycontents">
    <w:name w:val="bodycontents"/>
    <w:basedOn w:val="DefaultParagraphFont"/>
    <w:rsid w:val="00A436E9"/>
  </w:style>
  <w:style w:type="character" w:customStyle="1" w:styleId="comma">
    <w:name w:val="comma"/>
    <w:basedOn w:val="DefaultParagraphFont"/>
    <w:rsid w:val="00A436E9"/>
  </w:style>
  <w:style w:type="character" w:customStyle="1" w:styleId="pad5right">
    <w:name w:val="pad5right"/>
    <w:basedOn w:val="DefaultParagraphFont"/>
    <w:rsid w:val="00A436E9"/>
  </w:style>
  <w:style w:type="character" w:customStyle="1" w:styleId="pnumber">
    <w:name w:val="pnumber"/>
    <w:rsid w:val="00A436E9"/>
  </w:style>
  <w:style w:type="character" w:customStyle="1" w:styleId="ital">
    <w:name w:val="ital"/>
    <w:rsid w:val="00A436E9"/>
  </w:style>
  <w:style w:type="character" w:customStyle="1" w:styleId="orgdiv">
    <w:name w:val="orgdiv"/>
    <w:rsid w:val="00A436E9"/>
  </w:style>
  <w:style w:type="character" w:customStyle="1" w:styleId="orgname">
    <w:name w:val="orgname"/>
    <w:rsid w:val="00A436E9"/>
  </w:style>
  <w:style w:type="character" w:customStyle="1" w:styleId="city">
    <w:name w:val="city"/>
    <w:rsid w:val="00A436E9"/>
  </w:style>
  <w:style w:type="character" w:customStyle="1" w:styleId="state">
    <w:name w:val="state"/>
    <w:rsid w:val="00A436E9"/>
  </w:style>
  <w:style w:type="character" w:customStyle="1" w:styleId="country">
    <w:name w:val="country"/>
    <w:rsid w:val="00A436E9"/>
  </w:style>
  <w:style w:type="character" w:customStyle="1" w:styleId="readChar">
    <w:name w:val="read Char"/>
    <w:rsid w:val="00A436E9"/>
    <w:rPr>
      <w:szCs w:val="22"/>
      <w:u w:val="single"/>
      <w:lang w:val="en-US" w:eastAsia="en-US" w:bidi="ar-SA"/>
    </w:rPr>
  </w:style>
  <w:style w:type="character" w:customStyle="1" w:styleId="divider">
    <w:name w:val="divider"/>
    <w:basedOn w:val="DefaultParagraphFont"/>
    <w:rsid w:val="00A436E9"/>
  </w:style>
  <w:style w:type="character" w:customStyle="1" w:styleId="blogdate">
    <w:name w:val="blogdate"/>
    <w:basedOn w:val="DefaultParagraphFont"/>
    <w:rsid w:val="00A436E9"/>
  </w:style>
  <w:style w:type="character" w:customStyle="1" w:styleId="ticker">
    <w:name w:val="ticker"/>
    <w:basedOn w:val="DefaultParagraphFont"/>
    <w:rsid w:val="00A436E9"/>
  </w:style>
  <w:style w:type="character" w:customStyle="1" w:styleId="posted">
    <w:name w:val="posted"/>
    <w:basedOn w:val="DefaultParagraphFont"/>
    <w:rsid w:val="00A436E9"/>
  </w:style>
  <w:style w:type="character" w:customStyle="1" w:styleId="time">
    <w:name w:val="time"/>
    <w:basedOn w:val="DefaultParagraphFont"/>
    <w:rsid w:val="00A436E9"/>
  </w:style>
  <w:style w:type="character" w:customStyle="1" w:styleId="dot">
    <w:name w:val="dot"/>
    <w:basedOn w:val="DefaultParagraphFont"/>
    <w:rsid w:val="00A436E9"/>
  </w:style>
  <w:style w:type="character" w:customStyle="1" w:styleId="hn-date">
    <w:name w:val="hn-date"/>
    <w:basedOn w:val="DefaultParagraphFont"/>
    <w:rsid w:val="00A436E9"/>
  </w:style>
  <w:style w:type="character" w:customStyle="1" w:styleId="location">
    <w:name w:val="location"/>
    <w:basedOn w:val="DefaultParagraphFont"/>
    <w:rsid w:val="00A436E9"/>
  </w:style>
  <w:style w:type="character" w:customStyle="1" w:styleId="dropcap-letter">
    <w:name w:val="dropcap-letter"/>
    <w:basedOn w:val="DefaultParagraphFont"/>
    <w:rsid w:val="00A436E9"/>
  </w:style>
  <w:style w:type="character" w:customStyle="1" w:styleId="offscreen">
    <w:name w:val="offscreen"/>
    <w:basedOn w:val="DefaultParagraphFont"/>
    <w:rsid w:val="00A436E9"/>
  </w:style>
  <w:style w:type="character" w:customStyle="1" w:styleId="linked-in">
    <w:name w:val="linked-in"/>
    <w:basedOn w:val="DefaultParagraphFont"/>
    <w:rsid w:val="00A436E9"/>
  </w:style>
  <w:style w:type="character" w:customStyle="1" w:styleId="divs">
    <w:name w:val="divs"/>
    <w:basedOn w:val="DefaultParagraphFont"/>
    <w:rsid w:val="00A436E9"/>
  </w:style>
  <w:style w:type="character" w:customStyle="1" w:styleId="CardUnderlineChar0">
    <w:name w:val="Card Underline Char"/>
    <w:locked/>
    <w:rsid w:val="00A436E9"/>
    <w:rPr>
      <w:szCs w:val="24"/>
      <w:u w:val="single"/>
    </w:rPr>
  </w:style>
  <w:style w:type="character" w:customStyle="1" w:styleId="h4">
    <w:name w:val="h4"/>
    <w:rsid w:val="00A436E9"/>
  </w:style>
  <w:style w:type="character" w:customStyle="1" w:styleId="Date2">
    <w:name w:val="Date2"/>
    <w:rsid w:val="00A436E9"/>
  </w:style>
  <w:style w:type="character" w:customStyle="1" w:styleId="entry-title">
    <w:name w:val="entry-title"/>
    <w:basedOn w:val="DefaultParagraphFont"/>
    <w:rsid w:val="00A436E9"/>
  </w:style>
  <w:style w:type="character" w:customStyle="1" w:styleId="postheader">
    <w:name w:val="postheader"/>
    <w:basedOn w:val="DefaultParagraphFont"/>
    <w:rsid w:val="00A436E9"/>
  </w:style>
  <w:style w:type="numbering" w:customStyle="1" w:styleId="1ai1">
    <w:name w:val="1 / a / i1"/>
    <w:rsid w:val="00A436E9"/>
    <w:pPr>
      <w:numPr>
        <w:numId w:val="23"/>
      </w:numPr>
    </w:pPr>
  </w:style>
  <w:style w:type="numbering" w:styleId="1ai">
    <w:name w:val="Outline List 1"/>
    <w:basedOn w:val="NoList"/>
    <w:unhideWhenUsed/>
    <w:rsid w:val="00A436E9"/>
    <w:pPr>
      <w:numPr>
        <w:numId w:val="24"/>
      </w:numPr>
    </w:pPr>
  </w:style>
  <w:style w:type="numbering" w:customStyle="1" w:styleId="NoList6">
    <w:name w:val="No List6"/>
    <w:next w:val="NoList"/>
    <w:uiPriority w:val="99"/>
    <w:semiHidden/>
    <w:unhideWhenUsed/>
    <w:rsid w:val="00A436E9"/>
  </w:style>
  <w:style w:type="numbering" w:customStyle="1" w:styleId="NoList7">
    <w:name w:val="No List7"/>
    <w:next w:val="NoList"/>
    <w:semiHidden/>
    <w:unhideWhenUsed/>
    <w:rsid w:val="00A436E9"/>
  </w:style>
  <w:style w:type="paragraph" w:styleId="Index2">
    <w:name w:val="index 2"/>
    <w:basedOn w:val="Normal"/>
    <w:next w:val="Normal"/>
    <w:autoRedefine/>
    <w:rsid w:val="00A436E9"/>
    <w:pPr>
      <w:spacing w:after="200" w:line="276" w:lineRule="auto"/>
      <w:ind w:left="400" w:hanging="200"/>
    </w:pPr>
    <w:rPr>
      <w:bCs/>
    </w:rPr>
  </w:style>
  <w:style w:type="paragraph" w:styleId="Index3">
    <w:name w:val="index 3"/>
    <w:basedOn w:val="Normal"/>
    <w:next w:val="Normal"/>
    <w:autoRedefine/>
    <w:rsid w:val="00A436E9"/>
    <w:pPr>
      <w:spacing w:after="200" w:line="276" w:lineRule="auto"/>
      <w:ind w:left="600" w:hanging="200"/>
    </w:pPr>
    <w:rPr>
      <w:bCs/>
    </w:rPr>
  </w:style>
  <w:style w:type="paragraph" w:styleId="Index4">
    <w:name w:val="index 4"/>
    <w:basedOn w:val="Normal"/>
    <w:next w:val="Normal"/>
    <w:autoRedefine/>
    <w:rsid w:val="00A436E9"/>
    <w:pPr>
      <w:spacing w:after="200" w:line="276" w:lineRule="auto"/>
      <w:ind w:left="800" w:hanging="200"/>
    </w:pPr>
    <w:rPr>
      <w:bCs/>
    </w:rPr>
  </w:style>
  <w:style w:type="paragraph" w:styleId="Index5">
    <w:name w:val="index 5"/>
    <w:basedOn w:val="Normal"/>
    <w:next w:val="Normal"/>
    <w:autoRedefine/>
    <w:rsid w:val="00A436E9"/>
    <w:pPr>
      <w:spacing w:after="200" w:line="276" w:lineRule="auto"/>
      <w:ind w:left="1000" w:hanging="200"/>
    </w:pPr>
    <w:rPr>
      <w:bCs/>
    </w:rPr>
  </w:style>
  <w:style w:type="paragraph" w:styleId="Index6">
    <w:name w:val="index 6"/>
    <w:basedOn w:val="Normal"/>
    <w:next w:val="Normal"/>
    <w:autoRedefine/>
    <w:rsid w:val="00A436E9"/>
    <w:pPr>
      <w:spacing w:after="200" w:line="276" w:lineRule="auto"/>
      <w:ind w:left="1200" w:hanging="200"/>
    </w:pPr>
    <w:rPr>
      <w:bCs/>
    </w:rPr>
  </w:style>
  <w:style w:type="paragraph" w:styleId="Index7">
    <w:name w:val="index 7"/>
    <w:basedOn w:val="Normal"/>
    <w:next w:val="Normal"/>
    <w:autoRedefine/>
    <w:rsid w:val="00A436E9"/>
    <w:pPr>
      <w:spacing w:after="200" w:line="276" w:lineRule="auto"/>
      <w:ind w:left="1400" w:hanging="200"/>
    </w:pPr>
    <w:rPr>
      <w:bCs/>
    </w:rPr>
  </w:style>
  <w:style w:type="paragraph" w:styleId="Index8">
    <w:name w:val="index 8"/>
    <w:basedOn w:val="Normal"/>
    <w:next w:val="Normal"/>
    <w:autoRedefine/>
    <w:rsid w:val="00A436E9"/>
    <w:pPr>
      <w:spacing w:after="200" w:line="276" w:lineRule="auto"/>
      <w:ind w:left="1600" w:hanging="200"/>
    </w:pPr>
    <w:rPr>
      <w:bCs/>
    </w:rPr>
  </w:style>
  <w:style w:type="paragraph" w:styleId="Index9">
    <w:name w:val="index 9"/>
    <w:basedOn w:val="Normal"/>
    <w:next w:val="Normal"/>
    <w:autoRedefine/>
    <w:rsid w:val="00A436E9"/>
    <w:pPr>
      <w:spacing w:after="200" w:line="276" w:lineRule="auto"/>
      <w:ind w:left="1800" w:hanging="200"/>
    </w:pPr>
    <w:rPr>
      <w:bCs/>
    </w:rPr>
  </w:style>
  <w:style w:type="paragraph" w:styleId="IndexHeading">
    <w:name w:val="index heading"/>
    <w:basedOn w:val="Normal"/>
    <w:next w:val="Index1"/>
    <w:rsid w:val="00A436E9"/>
    <w:pPr>
      <w:spacing w:after="200" w:line="276" w:lineRule="auto"/>
    </w:pPr>
    <w:rPr>
      <w:bCs/>
    </w:rPr>
  </w:style>
  <w:style w:type="numbering" w:customStyle="1" w:styleId="NoList8">
    <w:name w:val="No List8"/>
    <w:next w:val="NoList"/>
    <w:semiHidden/>
    <w:unhideWhenUsed/>
    <w:rsid w:val="00A436E9"/>
  </w:style>
  <w:style w:type="numbering" w:customStyle="1" w:styleId="NoList9">
    <w:name w:val="No List9"/>
    <w:next w:val="NoList"/>
    <w:semiHidden/>
    <w:unhideWhenUsed/>
    <w:rsid w:val="00A436E9"/>
  </w:style>
  <w:style w:type="numbering" w:customStyle="1" w:styleId="NoList10">
    <w:name w:val="No List10"/>
    <w:next w:val="NoList"/>
    <w:semiHidden/>
    <w:unhideWhenUsed/>
    <w:rsid w:val="00A436E9"/>
  </w:style>
  <w:style w:type="numbering" w:customStyle="1" w:styleId="NoList13">
    <w:name w:val="No List13"/>
    <w:next w:val="NoList"/>
    <w:semiHidden/>
    <w:unhideWhenUsed/>
    <w:rsid w:val="00A436E9"/>
  </w:style>
  <w:style w:type="numbering" w:customStyle="1" w:styleId="NoList14">
    <w:name w:val="No List14"/>
    <w:next w:val="NoList"/>
    <w:semiHidden/>
    <w:unhideWhenUsed/>
    <w:rsid w:val="00A436E9"/>
  </w:style>
  <w:style w:type="numbering" w:customStyle="1" w:styleId="NoList15">
    <w:name w:val="No List15"/>
    <w:next w:val="NoList"/>
    <w:uiPriority w:val="99"/>
    <w:semiHidden/>
    <w:unhideWhenUsed/>
    <w:rsid w:val="00A436E9"/>
  </w:style>
  <w:style w:type="numbering" w:customStyle="1" w:styleId="NoList16">
    <w:name w:val="No List16"/>
    <w:next w:val="NoList"/>
    <w:uiPriority w:val="99"/>
    <w:semiHidden/>
    <w:unhideWhenUsed/>
    <w:rsid w:val="00A436E9"/>
  </w:style>
  <w:style w:type="numbering" w:customStyle="1" w:styleId="NoList17">
    <w:name w:val="No List17"/>
    <w:next w:val="NoList"/>
    <w:semiHidden/>
    <w:unhideWhenUsed/>
    <w:rsid w:val="00A436E9"/>
  </w:style>
  <w:style w:type="numbering" w:customStyle="1" w:styleId="NoList18">
    <w:name w:val="No List18"/>
    <w:next w:val="NoList"/>
    <w:uiPriority w:val="99"/>
    <w:semiHidden/>
    <w:unhideWhenUsed/>
    <w:rsid w:val="00A436E9"/>
  </w:style>
  <w:style w:type="numbering" w:customStyle="1" w:styleId="NoList19">
    <w:name w:val="No List19"/>
    <w:next w:val="NoList"/>
    <w:uiPriority w:val="99"/>
    <w:semiHidden/>
    <w:unhideWhenUsed/>
    <w:rsid w:val="00A436E9"/>
  </w:style>
  <w:style w:type="numbering" w:customStyle="1" w:styleId="NoList20">
    <w:name w:val="No List20"/>
    <w:next w:val="NoList"/>
    <w:semiHidden/>
    <w:unhideWhenUsed/>
    <w:rsid w:val="00A436E9"/>
  </w:style>
  <w:style w:type="numbering" w:customStyle="1" w:styleId="NoList31">
    <w:name w:val="No List31"/>
    <w:next w:val="NoList"/>
    <w:semiHidden/>
    <w:unhideWhenUsed/>
    <w:rsid w:val="00A436E9"/>
  </w:style>
  <w:style w:type="numbering" w:customStyle="1" w:styleId="NoList41">
    <w:name w:val="No List41"/>
    <w:next w:val="NoList"/>
    <w:semiHidden/>
    <w:unhideWhenUsed/>
    <w:rsid w:val="00A436E9"/>
  </w:style>
  <w:style w:type="numbering" w:customStyle="1" w:styleId="NoList51">
    <w:name w:val="No List51"/>
    <w:next w:val="NoList"/>
    <w:semiHidden/>
    <w:unhideWhenUsed/>
    <w:rsid w:val="00A436E9"/>
  </w:style>
  <w:style w:type="numbering" w:customStyle="1" w:styleId="NoList61">
    <w:name w:val="No List61"/>
    <w:next w:val="NoList"/>
    <w:semiHidden/>
    <w:unhideWhenUsed/>
    <w:rsid w:val="00A436E9"/>
  </w:style>
  <w:style w:type="numbering" w:customStyle="1" w:styleId="NoList71">
    <w:name w:val="No List71"/>
    <w:next w:val="NoList"/>
    <w:semiHidden/>
    <w:unhideWhenUsed/>
    <w:rsid w:val="00A436E9"/>
  </w:style>
  <w:style w:type="numbering" w:customStyle="1" w:styleId="NoList81">
    <w:name w:val="No List81"/>
    <w:next w:val="NoList"/>
    <w:semiHidden/>
    <w:unhideWhenUsed/>
    <w:rsid w:val="00A436E9"/>
  </w:style>
  <w:style w:type="numbering" w:customStyle="1" w:styleId="NoList91">
    <w:name w:val="No List91"/>
    <w:next w:val="NoList"/>
    <w:semiHidden/>
    <w:unhideWhenUsed/>
    <w:rsid w:val="00A436E9"/>
  </w:style>
  <w:style w:type="numbering" w:customStyle="1" w:styleId="NoList101">
    <w:name w:val="No List101"/>
    <w:next w:val="NoList"/>
    <w:uiPriority w:val="99"/>
    <w:semiHidden/>
    <w:unhideWhenUsed/>
    <w:rsid w:val="00A436E9"/>
  </w:style>
  <w:style w:type="numbering" w:customStyle="1" w:styleId="NoList121">
    <w:name w:val="No List121"/>
    <w:next w:val="NoList"/>
    <w:semiHidden/>
    <w:unhideWhenUsed/>
    <w:rsid w:val="00A436E9"/>
  </w:style>
  <w:style w:type="numbering" w:customStyle="1" w:styleId="NoList131">
    <w:name w:val="No List131"/>
    <w:next w:val="NoList"/>
    <w:semiHidden/>
    <w:unhideWhenUsed/>
    <w:rsid w:val="00A436E9"/>
  </w:style>
  <w:style w:type="numbering" w:customStyle="1" w:styleId="NoList141">
    <w:name w:val="No List141"/>
    <w:next w:val="NoList"/>
    <w:semiHidden/>
    <w:unhideWhenUsed/>
    <w:rsid w:val="00A436E9"/>
  </w:style>
  <w:style w:type="paragraph" w:customStyle="1" w:styleId="Quote20">
    <w:name w:val="Quote2"/>
    <w:basedOn w:val="Default"/>
    <w:next w:val="Default"/>
    <w:qFormat/>
    <w:rsid w:val="00A436E9"/>
    <w:rPr>
      <w:rFonts w:eastAsia="Calibri"/>
      <w:color w:val="auto"/>
      <w:szCs w:val="22"/>
    </w:rPr>
  </w:style>
  <w:style w:type="character" w:customStyle="1" w:styleId="StyleLatinBaskervilleUnderline">
    <w:name w:val="Style (Latin) Baskerville Underline"/>
    <w:rsid w:val="00A436E9"/>
    <w:rPr>
      <w:rFonts w:ascii="Baskerville" w:hAnsi="Baskerville"/>
      <w:sz w:val="26"/>
      <w:u w:val="single"/>
    </w:rPr>
  </w:style>
  <w:style w:type="numbering" w:customStyle="1" w:styleId="NoList22">
    <w:name w:val="No List22"/>
    <w:next w:val="NoList"/>
    <w:semiHidden/>
    <w:unhideWhenUsed/>
    <w:rsid w:val="00A436E9"/>
  </w:style>
  <w:style w:type="numbering" w:customStyle="1" w:styleId="NoList23">
    <w:name w:val="No List23"/>
    <w:next w:val="NoList"/>
    <w:semiHidden/>
    <w:unhideWhenUsed/>
    <w:rsid w:val="00A436E9"/>
  </w:style>
  <w:style w:type="numbering" w:customStyle="1" w:styleId="NoList24">
    <w:name w:val="No List24"/>
    <w:next w:val="NoList"/>
    <w:semiHidden/>
    <w:unhideWhenUsed/>
    <w:rsid w:val="00A436E9"/>
  </w:style>
  <w:style w:type="numbering" w:customStyle="1" w:styleId="NoList25">
    <w:name w:val="No List25"/>
    <w:next w:val="NoList"/>
    <w:semiHidden/>
    <w:unhideWhenUsed/>
    <w:rsid w:val="00A436E9"/>
  </w:style>
  <w:style w:type="character" w:customStyle="1" w:styleId="StyleStyleUnderline411pt">
    <w:name w:val="Style Style Underline4 + 11 pt"/>
    <w:basedOn w:val="DefaultParagraphFont"/>
    <w:rsid w:val="00A436E9"/>
    <w:rPr>
      <w:sz w:val="20"/>
      <w:u w:val="single"/>
    </w:rPr>
  </w:style>
  <w:style w:type="character" w:customStyle="1" w:styleId="StyleStyleUnderline411ptBold">
    <w:name w:val="Style Style Underline4 + 11 pt Bold"/>
    <w:basedOn w:val="DefaultParagraphFont"/>
    <w:rsid w:val="00A436E9"/>
    <w:rPr>
      <w:b/>
      <w:bCs/>
      <w:sz w:val="20"/>
      <w:u w:val="single"/>
    </w:rPr>
  </w:style>
  <w:style w:type="character" w:customStyle="1" w:styleId="StyleStyleUnderline311pt">
    <w:name w:val="Style Style Underline3 + 11 pt"/>
    <w:basedOn w:val="DefaultParagraphFont"/>
    <w:rsid w:val="00A436E9"/>
    <w:rPr>
      <w:sz w:val="20"/>
      <w:u w:val="single"/>
    </w:rPr>
  </w:style>
  <w:style w:type="character" w:customStyle="1" w:styleId="StyleStyleUnderline311ptBold">
    <w:name w:val="Style Style Underline3 + 11 pt Bold"/>
    <w:basedOn w:val="DefaultParagraphFont"/>
    <w:rsid w:val="00A436E9"/>
    <w:rPr>
      <w:b/>
      <w:bCs/>
      <w:sz w:val="20"/>
      <w:u w:val="single"/>
    </w:rPr>
  </w:style>
  <w:style w:type="character" w:customStyle="1" w:styleId="dropcap1">
    <w:name w:val="dropcap1"/>
    <w:rsid w:val="00A436E9"/>
  </w:style>
  <w:style w:type="character" w:customStyle="1" w:styleId="HighlightedUnderlineEmphasis">
    <w:name w:val="Highlighted Underline Emphasis"/>
    <w:rsid w:val="00A436E9"/>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A436E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436E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436E9"/>
    <w:rPr>
      <w:rFonts w:ascii="Georgia" w:hAnsi="Georgia"/>
      <w:u w:val="single"/>
    </w:rPr>
  </w:style>
  <w:style w:type="paragraph" w:customStyle="1" w:styleId="StyleCardsGeorgia12ptBoldThickunderlineBorderSin">
    <w:name w:val="Style Cards + Georgia 12 pt Bold Thick underline Border: : (Sin..."/>
    <w:basedOn w:val="Normal"/>
    <w:qFormat/>
    <w:rsid w:val="00A436E9"/>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436E9"/>
    <w:rPr>
      <w:rFonts w:ascii="Georgia" w:hAnsi="Georgia"/>
      <w:sz w:val="24"/>
      <w:u w:val="single"/>
    </w:rPr>
  </w:style>
  <w:style w:type="paragraph" w:customStyle="1" w:styleId="StyleCardsGeorgia">
    <w:name w:val="Style Cards + Georgia"/>
    <w:basedOn w:val="Normal"/>
    <w:qFormat/>
    <w:rsid w:val="00A436E9"/>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A436E9"/>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A436E9"/>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A436E9"/>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A436E9"/>
    <w:rPr>
      <w:b w:val="0"/>
      <w:bCs w:val="0"/>
      <w:sz w:val="22"/>
      <w:u w:val="single"/>
      <w:bdr w:val="none" w:sz="0" w:space="0" w:color="auto"/>
    </w:rPr>
  </w:style>
  <w:style w:type="character" w:customStyle="1" w:styleId="maintitle">
    <w:name w:val="maintitle"/>
    <w:basedOn w:val="DefaultParagraphFont"/>
    <w:rsid w:val="00A436E9"/>
  </w:style>
  <w:style w:type="character" w:customStyle="1" w:styleId="cit-title">
    <w:name w:val="cit-title"/>
    <w:basedOn w:val="DefaultParagraphFont"/>
    <w:rsid w:val="00A436E9"/>
  </w:style>
  <w:style w:type="paragraph" w:customStyle="1" w:styleId="txttitle">
    <w:name w:val="txttitle"/>
    <w:basedOn w:val="Normal"/>
    <w:rsid w:val="00A436E9"/>
    <w:pPr>
      <w:spacing w:before="100" w:beforeAutospacing="1" w:after="100" w:afterAutospacing="1" w:line="240" w:lineRule="auto"/>
    </w:pPr>
    <w:rPr>
      <w:sz w:val="24"/>
    </w:rPr>
  </w:style>
  <w:style w:type="character" w:customStyle="1" w:styleId="volume">
    <w:name w:val="volume"/>
    <w:basedOn w:val="DefaultParagraphFont"/>
    <w:rsid w:val="00A436E9"/>
  </w:style>
  <w:style w:type="character" w:customStyle="1" w:styleId="z3988">
    <w:name w:val="z3988"/>
    <w:basedOn w:val="DefaultParagraphFont"/>
    <w:rsid w:val="00A436E9"/>
  </w:style>
  <w:style w:type="paragraph" w:customStyle="1" w:styleId="SmallCards">
    <w:name w:val="Small Cards"/>
    <w:basedOn w:val="Normal"/>
    <w:autoRedefine/>
    <w:rsid w:val="00A436E9"/>
    <w:pPr>
      <w:spacing w:after="0" w:line="240" w:lineRule="auto"/>
    </w:pPr>
    <w:rPr>
      <w:rFonts w:eastAsia="Times New Roman"/>
      <w:szCs w:val="20"/>
    </w:rPr>
  </w:style>
  <w:style w:type="character" w:customStyle="1" w:styleId="freeaccess">
    <w:name w:val="freeaccess"/>
    <w:basedOn w:val="DefaultParagraphFont"/>
    <w:rsid w:val="00A436E9"/>
  </w:style>
  <w:style w:type="character" w:customStyle="1" w:styleId="person-name">
    <w:name w:val="person-name"/>
    <w:basedOn w:val="DefaultParagraphFont"/>
    <w:rsid w:val="00A436E9"/>
  </w:style>
  <w:style w:type="character" w:customStyle="1" w:styleId="articoloinside">
    <w:name w:val="articolo_inside"/>
    <w:rsid w:val="00A436E9"/>
  </w:style>
  <w:style w:type="paragraph" w:customStyle="1" w:styleId="pagetools">
    <w:name w:val="pagetools"/>
    <w:basedOn w:val="Normal"/>
    <w:qFormat/>
    <w:rsid w:val="00A436E9"/>
    <w:pPr>
      <w:spacing w:before="100" w:beforeAutospacing="1" w:after="100" w:afterAutospacing="1" w:line="240" w:lineRule="auto"/>
    </w:pPr>
    <w:rPr>
      <w:rFonts w:eastAsia="Times New Roman"/>
      <w:sz w:val="24"/>
    </w:rPr>
  </w:style>
  <w:style w:type="character" w:customStyle="1" w:styleId="job">
    <w:name w:val="job"/>
    <w:basedOn w:val="DefaultParagraphFont"/>
    <w:rsid w:val="00A436E9"/>
  </w:style>
  <w:style w:type="character" w:customStyle="1" w:styleId="company">
    <w:name w:val="company"/>
    <w:basedOn w:val="DefaultParagraphFont"/>
    <w:rsid w:val="00A436E9"/>
  </w:style>
  <w:style w:type="character" w:customStyle="1" w:styleId="publisher">
    <w:name w:val="publisher"/>
    <w:basedOn w:val="DefaultParagraphFont"/>
    <w:rsid w:val="00A436E9"/>
  </w:style>
  <w:style w:type="character" w:customStyle="1" w:styleId="pubyear">
    <w:name w:val="pubyear"/>
    <w:basedOn w:val="DefaultParagraphFont"/>
    <w:rsid w:val="00A436E9"/>
  </w:style>
  <w:style w:type="character" w:customStyle="1" w:styleId="pubcity">
    <w:name w:val="pubcity"/>
    <w:basedOn w:val="DefaultParagraphFont"/>
    <w:rsid w:val="00A436E9"/>
  </w:style>
  <w:style w:type="paragraph" w:customStyle="1" w:styleId="C-Text">
    <w:name w:val="C-Text"/>
    <w:basedOn w:val="Normal"/>
    <w:qFormat/>
    <w:rsid w:val="00A436E9"/>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A436E9"/>
    <w:pPr>
      <w:spacing w:before="100" w:beforeAutospacing="1" w:after="100" w:afterAutospacing="1" w:line="240" w:lineRule="auto"/>
    </w:pPr>
    <w:rPr>
      <w:sz w:val="24"/>
    </w:rPr>
  </w:style>
  <w:style w:type="character" w:customStyle="1" w:styleId="ecdate">
    <w:name w:val="ec_date"/>
    <w:basedOn w:val="DefaultParagraphFont"/>
    <w:rsid w:val="00A436E9"/>
    <w:rPr>
      <w:rFonts w:ascii="Verdana" w:hAnsi="Verdana" w:hint="default"/>
      <w:sz w:val="20"/>
      <w:szCs w:val="20"/>
      <w:shd w:val="clear" w:color="auto" w:fill="FFFFFF"/>
    </w:rPr>
  </w:style>
  <w:style w:type="paragraph" w:customStyle="1" w:styleId="ecmsonormal">
    <w:name w:val="ec_msonormal"/>
    <w:basedOn w:val="Normal"/>
    <w:qFormat/>
    <w:rsid w:val="00A436E9"/>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A436E9"/>
  </w:style>
  <w:style w:type="character" w:customStyle="1" w:styleId="hittermhilite">
    <w:name w:val="hittermhilite"/>
    <w:basedOn w:val="DefaultParagraphFont"/>
    <w:rsid w:val="00A436E9"/>
  </w:style>
  <w:style w:type="character" w:customStyle="1" w:styleId="articleheadline">
    <w:name w:val="articleheadline"/>
    <w:basedOn w:val="DefaultParagraphFont"/>
    <w:rsid w:val="00A436E9"/>
  </w:style>
  <w:style w:type="paragraph" w:customStyle="1" w:styleId="u-intro">
    <w:name w:val="u-intro"/>
    <w:basedOn w:val="Normal"/>
    <w:qFormat/>
    <w:rsid w:val="00A436E9"/>
    <w:pPr>
      <w:spacing w:before="100" w:beforeAutospacing="1" w:after="100" w:afterAutospacing="1" w:line="240" w:lineRule="auto"/>
    </w:pPr>
    <w:rPr>
      <w:sz w:val="24"/>
    </w:rPr>
  </w:style>
  <w:style w:type="character" w:customStyle="1" w:styleId="u-byline">
    <w:name w:val="u-byline"/>
    <w:basedOn w:val="DefaultParagraphFont"/>
    <w:rsid w:val="00A436E9"/>
  </w:style>
  <w:style w:type="character" w:customStyle="1" w:styleId="articlebya">
    <w:name w:val="articleby_a"/>
    <w:basedOn w:val="DefaultParagraphFont"/>
    <w:rsid w:val="00A436E9"/>
  </w:style>
  <w:style w:type="character" w:customStyle="1" w:styleId="popupwinby">
    <w:name w:val="popupwinby"/>
    <w:basedOn w:val="DefaultParagraphFont"/>
    <w:rsid w:val="00A436E9"/>
  </w:style>
  <w:style w:type="character" w:customStyle="1" w:styleId="storyheader">
    <w:name w:val="storyheader"/>
    <w:basedOn w:val="DefaultParagraphFont"/>
    <w:rsid w:val="00A436E9"/>
  </w:style>
  <w:style w:type="character" w:customStyle="1" w:styleId="marron">
    <w:name w:val="marron"/>
    <w:basedOn w:val="DefaultParagraphFont"/>
    <w:rsid w:val="00A436E9"/>
  </w:style>
  <w:style w:type="character" w:customStyle="1" w:styleId="UnderlineChar4Char">
    <w:name w:val="Underline Char4 Char"/>
    <w:basedOn w:val="DefaultParagraphFont"/>
    <w:link w:val="UnderlineChar4"/>
    <w:rsid w:val="00A436E9"/>
    <w:rPr>
      <w:u w:val="single"/>
    </w:rPr>
  </w:style>
  <w:style w:type="character" w:customStyle="1" w:styleId="BoldandUnderlineChar3Char2">
    <w:name w:val="Bold and Underline Char3 Char2"/>
    <w:basedOn w:val="DefaultParagraphFont"/>
    <w:link w:val="BoldandUnderlineChar3"/>
    <w:rsid w:val="00A436E9"/>
    <w:rPr>
      <w:b/>
      <w:u w:val="single"/>
    </w:rPr>
  </w:style>
  <w:style w:type="character" w:customStyle="1" w:styleId="LanguageChar">
    <w:name w:val="Language Char"/>
    <w:basedOn w:val="DefaultParagraphFont"/>
    <w:link w:val="Language"/>
    <w:rsid w:val="00A436E9"/>
    <w:rPr>
      <w:strike/>
      <w:sz w:val="16"/>
      <w:szCs w:val="16"/>
    </w:rPr>
  </w:style>
  <w:style w:type="character" w:customStyle="1" w:styleId="StyleNormalWeb10ptChar">
    <w:name w:val="Style Normal (Web) + 10 pt Char"/>
    <w:basedOn w:val="DefaultParagraphFont"/>
    <w:rsid w:val="00A436E9"/>
    <w:rPr>
      <w:szCs w:val="24"/>
      <w:lang w:val="en-US" w:eastAsia="en-US" w:bidi="ar-SA"/>
    </w:rPr>
  </w:style>
  <w:style w:type="paragraph" w:customStyle="1" w:styleId="TagCiteShells">
    <w:name w:val="Tag/Cite/Shells"/>
    <w:basedOn w:val="Normal"/>
    <w:qFormat/>
    <w:rsid w:val="00A436E9"/>
    <w:pPr>
      <w:spacing w:after="0" w:line="240" w:lineRule="auto"/>
    </w:pPr>
    <w:rPr>
      <w:b/>
    </w:rPr>
  </w:style>
  <w:style w:type="paragraph" w:customStyle="1" w:styleId="DefinitionTerm">
    <w:name w:val="Definition Term"/>
    <w:basedOn w:val="Normal"/>
    <w:next w:val="Normal"/>
    <w:qFormat/>
    <w:rsid w:val="00A436E9"/>
    <w:pPr>
      <w:spacing w:after="0" w:line="240" w:lineRule="auto"/>
    </w:pPr>
    <w:rPr>
      <w:snapToGrid w:val="0"/>
      <w:sz w:val="24"/>
    </w:rPr>
  </w:style>
  <w:style w:type="character" w:customStyle="1" w:styleId="Style3CharChar">
    <w:name w:val="Style3 Char Char"/>
    <w:basedOn w:val="DefaultParagraphFont"/>
    <w:rsid w:val="00A436E9"/>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A436E9"/>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A436E9"/>
    <w:rPr>
      <w:lang w:eastAsia="en-US"/>
    </w:rPr>
  </w:style>
  <w:style w:type="character" w:customStyle="1" w:styleId="BoldUnderlineChar3">
    <w:name w:val="Bold + Underline Char"/>
    <w:basedOn w:val="DefaultParagraphFont"/>
    <w:rsid w:val="00A436E9"/>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A436E9"/>
  </w:style>
  <w:style w:type="character" w:customStyle="1" w:styleId="CharacterStyle7">
    <w:name w:val="Character Style 7"/>
    <w:rsid w:val="00A436E9"/>
    <w:rPr>
      <w:rFonts w:ascii="Arial Narrow" w:hAnsi="Arial Narrow" w:cs="Arial Narrow"/>
      <w:sz w:val="20"/>
      <w:szCs w:val="20"/>
      <w:u w:val="single"/>
    </w:rPr>
  </w:style>
  <w:style w:type="character" w:customStyle="1" w:styleId="StyleStyle4Char">
    <w:name w:val="Style Style4 + Char"/>
    <w:basedOn w:val="DefaultParagraphFont"/>
    <w:rsid w:val="00A436E9"/>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A436E9"/>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A436E9"/>
    <w:pPr>
      <w:spacing w:after="0" w:line="240" w:lineRule="auto"/>
    </w:pPr>
    <w:rPr>
      <w:rFonts w:ascii="Verdana" w:hAnsi="Verdana"/>
      <w:sz w:val="21"/>
      <w:szCs w:val="21"/>
      <w:u w:val="thick"/>
    </w:rPr>
  </w:style>
  <w:style w:type="character" w:styleId="PlaceholderText">
    <w:name w:val="Placeholder Text"/>
    <w:basedOn w:val="DefaultParagraphFont"/>
    <w:uiPriority w:val="99"/>
    <w:rsid w:val="00A436E9"/>
    <w:rPr>
      <w:color w:val="808080"/>
    </w:rPr>
  </w:style>
  <w:style w:type="paragraph" w:customStyle="1" w:styleId="Cite8">
    <w:name w:val="Cite8"/>
    <w:basedOn w:val="Normal"/>
    <w:autoRedefine/>
    <w:qFormat/>
    <w:rsid w:val="00A436E9"/>
    <w:pPr>
      <w:spacing w:after="0" w:line="240" w:lineRule="auto"/>
    </w:pPr>
    <w:rPr>
      <w:rFonts w:ascii="Arial Narrow" w:eastAsia="Calibri" w:hAnsi="Arial Narrow"/>
    </w:rPr>
  </w:style>
  <w:style w:type="character" w:customStyle="1" w:styleId="BoxX2">
    <w:name w:val="BoxX2"/>
    <w:qFormat/>
    <w:rsid w:val="00A436E9"/>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A436E9"/>
    <w:rPr>
      <w:rFonts w:ascii="Garamond" w:hAnsi="Garamond" w:hint="default"/>
      <w:sz w:val="16"/>
    </w:rPr>
  </w:style>
  <w:style w:type="paragraph" w:customStyle="1" w:styleId="StyleStyle49pt9">
    <w:name w:val="Style Style4 + 9 pt9"/>
    <w:basedOn w:val="Style4"/>
    <w:link w:val="StyleStyle49pt9Char"/>
    <w:rsid w:val="00A436E9"/>
    <w:pPr>
      <w:numPr>
        <w:numId w:val="0"/>
      </w:numPr>
    </w:pPr>
    <w:rPr>
      <w:rFonts w:eastAsia="SimSun"/>
      <w:lang w:eastAsia="zh-CN"/>
    </w:rPr>
  </w:style>
  <w:style w:type="character" w:customStyle="1" w:styleId="StyleStyle49pt9Char">
    <w:name w:val="Style Style4 + 9 pt9 Char"/>
    <w:link w:val="StyleStyle49pt9"/>
    <w:rsid w:val="00A436E9"/>
    <w:rPr>
      <w:rFonts w:ascii="Arial Narrow" w:eastAsia="SimSun" w:hAnsi="Arial Narrow"/>
      <w:u w:val="single"/>
      <w:lang w:eastAsia="zh-CN"/>
    </w:rPr>
  </w:style>
  <w:style w:type="character" w:customStyle="1" w:styleId="UnderlineCard1">
    <w:name w:val="Underline Card"/>
    <w:uiPriority w:val="6"/>
    <w:qFormat/>
    <w:rsid w:val="00A436E9"/>
    <w:rPr>
      <w:rFonts w:ascii="Arial" w:hAnsi="Arial"/>
      <w:b w:val="0"/>
      <w:bCs/>
      <w:sz w:val="20"/>
      <w:u w:val="single"/>
    </w:rPr>
  </w:style>
  <w:style w:type="paragraph" w:customStyle="1" w:styleId="2ndLevel-TAG">
    <w:name w:val="2nd Level - TAG"/>
    <w:basedOn w:val="Normal"/>
    <w:next w:val="Normal"/>
    <w:uiPriority w:val="99"/>
    <w:qFormat/>
    <w:rsid w:val="00A436E9"/>
    <w:pPr>
      <w:spacing w:after="0" w:line="240" w:lineRule="auto"/>
    </w:pPr>
  </w:style>
  <w:style w:type="character" w:customStyle="1" w:styleId="underlining0">
    <w:name w:val="underlining"/>
    <w:rsid w:val="00A436E9"/>
  </w:style>
  <w:style w:type="character" w:customStyle="1" w:styleId="btitle">
    <w:name w:val="btitle"/>
    <w:rsid w:val="00A436E9"/>
  </w:style>
  <w:style w:type="character" w:customStyle="1" w:styleId="green">
    <w:name w:val="green"/>
    <w:rsid w:val="00A436E9"/>
  </w:style>
  <w:style w:type="paragraph" w:customStyle="1" w:styleId="CM14">
    <w:name w:val="CM14"/>
    <w:basedOn w:val="Normal"/>
    <w:uiPriority w:val="99"/>
    <w:qFormat/>
    <w:rsid w:val="00A436E9"/>
    <w:pPr>
      <w:spacing w:after="0" w:line="240" w:lineRule="auto"/>
    </w:pPr>
  </w:style>
  <w:style w:type="character" w:customStyle="1" w:styleId="BodyText33">
    <w:name w:val="Body Text3"/>
    <w:rsid w:val="00A436E9"/>
  </w:style>
  <w:style w:type="character" w:customStyle="1" w:styleId="BodytextBold">
    <w:name w:val="Body text + Bold"/>
    <w:rsid w:val="00A436E9"/>
  </w:style>
  <w:style w:type="character" w:customStyle="1" w:styleId="Bodytext6pt">
    <w:name w:val="Body text + 6 pt"/>
    <w:rsid w:val="00A436E9"/>
  </w:style>
  <w:style w:type="paragraph" w:customStyle="1" w:styleId="DebateBlocking">
    <w:name w:val="DebateBlocking"/>
    <w:basedOn w:val="Normal"/>
    <w:next w:val="Nothing"/>
    <w:uiPriority w:val="99"/>
    <w:qFormat/>
    <w:rsid w:val="00A436E9"/>
    <w:pPr>
      <w:spacing w:after="0" w:line="240" w:lineRule="auto"/>
    </w:pPr>
  </w:style>
  <w:style w:type="character" w:customStyle="1" w:styleId="BodytextItalic1">
    <w:name w:val="Body text + Italic1"/>
    <w:aliases w:val="Spacing 0 pt1"/>
    <w:uiPriority w:val="99"/>
    <w:rsid w:val="00A436E9"/>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A436E9"/>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A436E9"/>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A436E9"/>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A436E9"/>
  </w:style>
  <w:style w:type="paragraph" w:customStyle="1" w:styleId="8font">
    <w:name w:val="8font"/>
    <w:basedOn w:val="Normal"/>
    <w:next w:val="Normal"/>
    <w:autoRedefine/>
    <w:qFormat/>
    <w:rsid w:val="00A436E9"/>
    <w:pPr>
      <w:spacing w:after="0" w:line="240" w:lineRule="auto"/>
    </w:pPr>
    <w:rPr>
      <w:rFonts w:eastAsia="Cambria"/>
      <w:szCs w:val="16"/>
    </w:rPr>
  </w:style>
  <w:style w:type="paragraph" w:customStyle="1" w:styleId="CiteLittle">
    <w:name w:val="Cite Little"/>
    <w:next w:val="Normal"/>
    <w:qFormat/>
    <w:rsid w:val="00A436E9"/>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A436E9"/>
    <w:rPr>
      <w:rFonts w:ascii="Times New Roman" w:eastAsia="MS Mincho" w:hAnsi="Times New Roman"/>
      <w:b/>
      <w:bCs/>
      <w:u w:val="thick"/>
    </w:rPr>
  </w:style>
  <w:style w:type="character" w:customStyle="1" w:styleId="StyleAsianMSMincho">
    <w:name w:val="Style (Asian) MS Mincho"/>
    <w:rsid w:val="00A436E9"/>
    <w:rPr>
      <w:rFonts w:ascii="Times New Roman" w:eastAsia="MS Mincho" w:hAnsi="Times New Roman"/>
      <w:u w:val="thick"/>
    </w:rPr>
  </w:style>
  <w:style w:type="paragraph" w:customStyle="1" w:styleId="docheader">
    <w:name w:val="doc header"/>
    <w:autoRedefine/>
    <w:qFormat/>
    <w:rsid w:val="00A436E9"/>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A436E9"/>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A436E9"/>
  </w:style>
  <w:style w:type="character" w:customStyle="1" w:styleId="CardCharChar1">
    <w:name w:val="Card Char Char1"/>
    <w:rsid w:val="00A436E9"/>
    <w:rPr>
      <w:b/>
      <w:bCs/>
      <w:sz w:val="28"/>
      <w:szCs w:val="28"/>
    </w:rPr>
  </w:style>
  <w:style w:type="character" w:customStyle="1" w:styleId="CharacterStyle3">
    <w:name w:val="Character Style 3"/>
    <w:uiPriority w:val="99"/>
    <w:rsid w:val="00A436E9"/>
    <w:rPr>
      <w:sz w:val="18"/>
      <w:szCs w:val="18"/>
    </w:rPr>
  </w:style>
  <w:style w:type="paragraph" w:customStyle="1" w:styleId="bloctitles">
    <w:name w:val="bloc titles"/>
    <w:basedOn w:val="Heading1"/>
    <w:next w:val="Normal"/>
    <w:link w:val="bloctitlesChar"/>
    <w:autoRedefine/>
    <w:qFormat/>
    <w:rsid w:val="00A436E9"/>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A436E9"/>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A436E9"/>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A436E9"/>
    <w:rPr>
      <w:rFonts w:ascii="Calibri" w:eastAsia="Times New Roman" w:hAnsi="Calibri" w:cs="Times New Roman"/>
      <w:b/>
      <w:sz w:val="4"/>
      <w:szCs w:val="32"/>
      <w:u w:val="single"/>
    </w:rPr>
  </w:style>
  <w:style w:type="character" w:customStyle="1" w:styleId="UnderlineBoldChar">
    <w:name w:val="Underline Bold Char"/>
    <w:locked/>
    <w:rsid w:val="00A436E9"/>
    <w:rPr>
      <w:rFonts w:ascii="Times New Roman" w:eastAsia="Times New Roman" w:hAnsi="Times New Roman" w:cs="Calibri"/>
      <w:b/>
      <w:sz w:val="24"/>
      <w:szCs w:val="20"/>
      <w:u w:val="single"/>
    </w:rPr>
  </w:style>
  <w:style w:type="character" w:customStyle="1" w:styleId="tagChar0">
    <w:name w:val="%tag Char"/>
    <w:link w:val="tag"/>
    <w:uiPriority w:val="99"/>
    <w:rsid w:val="00A436E9"/>
    <w:rPr>
      <w:rFonts w:ascii="Calibri" w:hAnsi="Calibri"/>
    </w:rPr>
  </w:style>
  <w:style w:type="character" w:customStyle="1" w:styleId="AAAcardChar">
    <w:name w:val="AAAcard Char"/>
    <w:link w:val="AAAcard"/>
    <w:uiPriority w:val="99"/>
    <w:rsid w:val="00A436E9"/>
    <w:rPr>
      <w:rFonts w:ascii="Calibri" w:hAnsi="Calibri"/>
    </w:rPr>
  </w:style>
  <w:style w:type="character" w:customStyle="1" w:styleId="underlineCharChar0">
    <w:name w:val="underline Char Char"/>
    <w:rsid w:val="00A436E9"/>
    <w:rPr>
      <w:rFonts w:ascii="Arial Narrow" w:eastAsia="Times New Roman" w:hAnsi="Arial Narrow" w:cs="Calibri"/>
      <w:sz w:val="24"/>
      <w:u w:val="single"/>
    </w:rPr>
  </w:style>
  <w:style w:type="paragraph" w:customStyle="1" w:styleId="tagstyle0">
    <w:name w:val="tagstyle"/>
    <w:basedOn w:val="Normal"/>
    <w:rsid w:val="00A436E9"/>
    <w:pPr>
      <w:spacing w:before="100" w:beforeAutospacing="1" w:after="100" w:afterAutospacing="1" w:line="240" w:lineRule="auto"/>
    </w:pPr>
    <w:rPr>
      <w:rFonts w:eastAsia="Times New Roman"/>
      <w:sz w:val="24"/>
    </w:rPr>
  </w:style>
  <w:style w:type="character" w:customStyle="1" w:styleId="newsstorytitle">
    <w:name w:val="news_story_title"/>
    <w:rsid w:val="00A436E9"/>
  </w:style>
  <w:style w:type="character" w:customStyle="1" w:styleId="yqlink">
    <w:name w:val="yqlink"/>
    <w:rsid w:val="00A436E9"/>
  </w:style>
  <w:style w:type="character" w:customStyle="1" w:styleId="clbody">
    <w:name w:val="clbody"/>
    <w:rsid w:val="00A436E9"/>
  </w:style>
  <w:style w:type="character" w:customStyle="1" w:styleId="Boxing">
    <w:name w:val="Boxing"/>
    <w:rsid w:val="00A436E9"/>
    <w:rPr>
      <w:rFonts w:ascii="Arial Narrow" w:hAnsi="Arial Narrow"/>
      <w:dstrike w:val="0"/>
      <w:sz w:val="20"/>
      <w:bdr w:val="single" w:sz="2" w:space="0" w:color="auto"/>
      <w:vertAlign w:val="baseline"/>
    </w:rPr>
  </w:style>
  <w:style w:type="paragraph" w:customStyle="1" w:styleId="Analyticals">
    <w:name w:val="Analyticals"/>
    <w:basedOn w:val="Normal"/>
    <w:rsid w:val="00A436E9"/>
    <w:pPr>
      <w:spacing w:after="0" w:line="240" w:lineRule="auto"/>
    </w:pPr>
    <w:rPr>
      <w:rFonts w:eastAsia="Times New Roman"/>
      <w:sz w:val="24"/>
    </w:rPr>
  </w:style>
  <w:style w:type="character" w:customStyle="1" w:styleId="norm">
    <w:name w:val="norm"/>
    <w:rsid w:val="00A436E9"/>
  </w:style>
  <w:style w:type="character" w:customStyle="1" w:styleId="boldandunderlinecharcharcharcharcharcharcharcharcharcharcharcharcharcharcharchar0">
    <w:name w:val="boldandunderlinecharcharcharcharcharcharcharcharcharcharcharcharcharcharcharchar"/>
    <w:rsid w:val="00A436E9"/>
  </w:style>
  <w:style w:type="character" w:customStyle="1" w:styleId="underlinecharcharcharcharcharcharcharcharcharcharcharcharcharchar0">
    <w:name w:val="underlinecharcharcharcharcharcharcharcharcharcharcharcharcharchar"/>
    <w:rsid w:val="00A436E9"/>
  </w:style>
  <w:style w:type="character" w:customStyle="1" w:styleId="CharCharCharCharCharChar1Char">
    <w:name w:val="Char Char Char Char Char Char1 Char"/>
    <w:rsid w:val="00A436E9"/>
    <w:rPr>
      <w:rFonts w:ascii="Times New Roman" w:eastAsia="Times New Roman" w:hAnsi="Times New Roman" w:cs="Times New Roman"/>
      <w:b/>
      <w:sz w:val="24"/>
      <w:szCs w:val="24"/>
    </w:rPr>
  </w:style>
  <w:style w:type="character" w:customStyle="1" w:styleId="Taggin-New">
    <w:name w:val="Taggin - New"/>
    <w:rsid w:val="00A436E9"/>
    <w:rPr>
      <w:rFonts w:ascii="Arial Narrow" w:hAnsi="Arial Narrow"/>
      <w:b/>
      <w:sz w:val="22"/>
    </w:rPr>
  </w:style>
  <w:style w:type="character" w:customStyle="1" w:styleId="emphasis22">
    <w:name w:val="emphasis2"/>
    <w:rsid w:val="00A436E9"/>
  </w:style>
  <w:style w:type="character" w:customStyle="1" w:styleId="citechar0">
    <w:name w:val="citechar"/>
    <w:rsid w:val="00A436E9"/>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A436E9"/>
    <w:rPr>
      <w:sz w:val="24"/>
      <w:szCs w:val="24"/>
      <w:lang w:val="en-US" w:eastAsia="en-US" w:bidi="ar-SA"/>
    </w:rPr>
  </w:style>
  <w:style w:type="character" w:customStyle="1" w:styleId="NewTag">
    <w:name w:val="NewTag"/>
    <w:uiPriority w:val="1"/>
    <w:qFormat/>
    <w:rsid w:val="00A436E9"/>
    <w:rPr>
      <w:rFonts w:ascii="Georgia" w:hAnsi="Georgia"/>
      <w:b/>
      <w:sz w:val="24"/>
    </w:rPr>
  </w:style>
  <w:style w:type="character" w:customStyle="1" w:styleId="searchtools-record-title">
    <w:name w:val="searchtools-record-title"/>
    <w:basedOn w:val="DefaultParagraphFont"/>
    <w:rsid w:val="00A436E9"/>
  </w:style>
  <w:style w:type="character" w:customStyle="1" w:styleId="HighlightedUnderline0">
    <w:name w:val="Highlighted Underline"/>
    <w:basedOn w:val="DefaultParagraphFont"/>
    <w:uiPriority w:val="1"/>
    <w:qFormat/>
    <w:rsid w:val="00A436E9"/>
    <w:rPr>
      <w:rFonts w:ascii="Arial Narrow" w:hAnsi="Arial Narrow"/>
      <w:b w:val="0"/>
      <w:sz w:val="22"/>
      <w:u w:val="single"/>
      <w:bdr w:val="none" w:sz="0" w:space="0" w:color="auto"/>
      <w:shd w:val="clear" w:color="auto" w:fill="C76361"/>
    </w:rPr>
  </w:style>
  <w:style w:type="character" w:customStyle="1" w:styleId="rightside">
    <w:name w:val="rightside"/>
    <w:rsid w:val="00A436E9"/>
  </w:style>
  <w:style w:type="character" w:customStyle="1" w:styleId="flourish">
    <w:name w:val="flourish"/>
    <w:rsid w:val="00A436E9"/>
  </w:style>
  <w:style w:type="character" w:customStyle="1" w:styleId="style150">
    <w:name w:val="style150"/>
    <w:rsid w:val="00A436E9"/>
  </w:style>
  <w:style w:type="character" w:customStyle="1" w:styleId="head">
    <w:name w:val="head"/>
    <w:rsid w:val="00A436E9"/>
  </w:style>
  <w:style w:type="character" w:customStyle="1" w:styleId="first-letter">
    <w:name w:val="first-letter"/>
    <w:rsid w:val="00A436E9"/>
  </w:style>
  <w:style w:type="character" w:customStyle="1" w:styleId="focusparagraph">
    <w:name w:val="focusparagraph"/>
    <w:rsid w:val="00A436E9"/>
  </w:style>
  <w:style w:type="character" w:customStyle="1" w:styleId="StyleUnderlineCharChar111pt">
    <w:name w:val="Style Underline Char Char1 + 11 pt"/>
    <w:rsid w:val="00A436E9"/>
    <w:rPr>
      <w:rFonts w:ascii="Times New Roman" w:hAnsi="Times New Roman"/>
      <w:sz w:val="20"/>
      <w:u w:val="single"/>
      <w:lang w:val="en-US" w:eastAsia="en-US" w:bidi="ar-SA"/>
    </w:rPr>
  </w:style>
  <w:style w:type="character" w:customStyle="1" w:styleId="CharChar31">
    <w:name w:val="Char Char31"/>
    <w:rsid w:val="00A436E9"/>
    <w:rPr>
      <w:rFonts w:cs="Arial"/>
      <w:b/>
      <w:bCs/>
      <w:szCs w:val="32"/>
      <w:lang w:val="en-US" w:eastAsia="en-US" w:bidi="ar-SA"/>
    </w:rPr>
  </w:style>
  <w:style w:type="character" w:customStyle="1" w:styleId="citationgenerated">
    <w:name w:val="citation generated"/>
    <w:rsid w:val="00A436E9"/>
  </w:style>
  <w:style w:type="character" w:customStyle="1" w:styleId="commentstext0">
    <w:name w:val="comments_text"/>
    <w:uiPriority w:val="99"/>
    <w:rsid w:val="00A436E9"/>
    <w:rPr>
      <w:rFonts w:cs="Times New Roman"/>
    </w:rPr>
  </w:style>
  <w:style w:type="paragraph" w:customStyle="1" w:styleId="CM25">
    <w:name w:val="CM25"/>
    <w:basedOn w:val="Default"/>
    <w:next w:val="Default"/>
    <w:qFormat/>
    <w:rsid w:val="00A436E9"/>
    <w:pPr>
      <w:spacing w:after="233" w:line="276" w:lineRule="auto"/>
    </w:pPr>
    <w:rPr>
      <w:rFonts w:ascii="Georgia" w:eastAsia="Calibri" w:hAnsi="Georgia"/>
      <w:color w:val="auto"/>
      <w:sz w:val="22"/>
    </w:rPr>
  </w:style>
  <w:style w:type="character" w:customStyle="1" w:styleId="FontStyle29">
    <w:name w:val="Font Style29"/>
    <w:uiPriority w:val="99"/>
    <w:rsid w:val="00A436E9"/>
    <w:rPr>
      <w:rFonts w:ascii="Arial" w:hAnsi="Arial" w:cs="Arial"/>
      <w:sz w:val="14"/>
      <w:szCs w:val="14"/>
    </w:rPr>
  </w:style>
  <w:style w:type="character" w:customStyle="1" w:styleId="A8">
    <w:name w:val="A8"/>
    <w:rsid w:val="00A436E9"/>
    <w:rPr>
      <w:color w:val="000000"/>
      <w:sz w:val="12"/>
      <w:szCs w:val="12"/>
    </w:rPr>
  </w:style>
  <w:style w:type="character" w:customStyle="1" w:styleId="apturelink">
    <w:name w:val="apturelink"/>
    <w:rsid w:val="00A436E9"/>
  </w:style>
  <w:style w:type="character" w:customStyle="1" w:styleId="apturelinkicon">
    <w:name w:val="apturelinkicon"/>
    <w:rsid w:val="00A436E9"/>
  </w:style>
  <w:style w:type="character" w:customStyle="1" w:styleId="titletxt">
    <w:name w:val="titletxt"/>
    <w:rsid w:val="00A436E9"/>
  </w:style>
  <w:style w:type="character" w:customStyle="1" w:styleId="colbcopy">
    <w:name w:val="colbcopy"/>
    <w:rsid w:val="00A436E9"/>
  </w:style>
  <w:style w:type="character" w:customStyle="1" w:styleId="hcard">
    <w:name w:val="hcard"/>
    <w:rsid w:val="00A436E9"/>
  </w:style>
  <w:style w:type="table" w:styleId="MediumGrid2">
    <w:name w:val="Medium Grid 2"/>
    <w:basedOn w:val="TableNormal"/>
    <w:uiPriority w:val="68"/>
    <w:rsid w:val="00A436E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A436E9"/>
    <w:rPr>
      <w:rFonts w:ascii="Courier" w:eastAsia="Cambria" w:hAnsi="Courier"/>
      <w:sz w:val="21"/>
      <w:szCs w:val="21"/>
    </w:rPr>
  </w:style>
  <w:style w:type="paragraph" w:customStyle="1" w:styleId="hotroute2">
    <w:name w:val="hotroute"/>
    <w:basedOn w:val="Normal"/>
    <w:qFormat/>
    <w:rsid w:val="00A436E9"/>
    <w:pPr>
      <w:spacing w:after="0" w:line="240" w:lineRule="auto"/>
      <w:ind w:left="288"/>
    </w:pPr>
  </w:style>
  <w:style w:type="paragraph" w:customStyle="1" w:styleId="DeleteAnalytics">
    <w:name w:val="Delete Analytics"/>
    <w:basedOn w:val="Heading4"/>
    <w:qFormat/>
    <w:rsid w:val="00A436E9"/>
    <w:pPr>
      <w:spacing w:before="200" w:line="240" w:lineRule="auto"/>
    </w:pPr>
    <w:rPr>
      <w:iCs w:val="0"/>
      <w:color w:val="800000"/>
      <w:sz w:val="22"/>
    </w:rPr>
  </w:style>
  <w:style w:type="paragraph" w:customStyle="1" w:styleId="ReallyFuckingSmall0">
    <w:name w:val="Really Fucking Small"/>
    <w:basedOn w:val="Normal"/>
    <w:link w:val="ReallyFuckingSmallChar0"/>
    <w:rsid w:val="00A436E9"/>
    <w:pPr>
      <w:spacing w:after="0" w:line="240" w:lineRule="auto"/>
      <w:ind w:left="144"/>
    </w:pPr>
    <w:rPr>
      <w:rFonts w:eastAsia="Times New Roman"/>
      <w:sz w:val="12"/>
    </w:rPr>
  </w:style>
  <w:style w:type="character" w:customStyle="1" w:styleId="ReallyFuckingSmallChar0">
    <w:name w:val="Really Fucking Small Char"/>
    <w:link w:val="ReallyFuckingSmall0"/>
    <w:rsid w:val="00A436E9"/>
    <w:rPr>
      <w:rFonts w:ascii="Calibri" w:eastAsia="Times New Roman" w:hAnsi="Calibri"/>
      <w:sz w:val="12"/>
    </w:rPr>
  </w:style>
  <w:style w:type="paragraph" w:customStyle="1" w:styleId="Boxempahsis">
    <w:name w:val="Box empahsis"/>
    <w:basedOn w:val="Normal"/>
    <w:link w:val="BoxempahsisChar"/>
    <w:qFormat/>
    <w:rsid w:val="00A436E9"/>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A436E9"/>
    <w:rPr>
      <w:rFonts w:ascii="Franklin Gothic Heavy" w:hAnsi="Franklin Gothic Heavy"/>
      <w:sz w:val="24"/>
      <w:u w:val="single"/>
      <w:bdr w:val="single" w:sz="4" w:space="0" w:color="auto"/>
    </w:rPr>
  </w:style>
  <w:style w:type="character" w:customStyle="1" w:styleId="Qualified">
    <w:name w:val="Qualified"/>
    <w:rsid w:val="00A436E9"/>
    <w:rPr>
      <w:rFonts w:asciiTheme="majorHAnsi" w:hAnsiTheme="majorHAnsi"/>
      <w:b/>
      <w:bCs/>
      <w:sz w:val="16"/>
    </w:rPr>
  </w:style>
  <w:style w:type="character" w:customStyle="1" w:styleId="Underline-Highlighted-WFU">
    <w:name w:val="Underline-Highlighted-WFU"/>
    <w:basedOn w:val="DefaultParagraphFont"/>
    <w:uiPriority w:val="1"/>
    <w:qFormat/>
    <w:rsid w:val="00A436E9"/>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A436E9"/>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A436E9"/>
    <w:rPr>
      <w:rFonts w:ascii="Arial" w:eastAsia="Times New Roman" w:hAnsi="Arial" w:cs="Arial"/>
      <w:b/>
      <w:bCs/>
      <w:kern w:val="32"/>
      <w:sz w:val="28"/>
      <w:szCs w:val="32"/>
    </w:rPr>
  </w:style>
  <w:style w:type="character" w:customStyle="1" w:styleId="columntexthead">
    <w:name w:val="columntexthead"/>
    <w:rsid w:val="00A436E9"/>
  </w:style>
  <w:style w:type="character" w:customStyle="1" w:styleId="instruction">
    <w:name w:val="instruction"/>
    <w:rsid w:val="00A436E9"/>
  </w:style>
  <w:style w:type="character" w:customStyle="1" w:styleId="listpipe">
    <w:name w:val="listpipe"/>
    <w:rsid w:val="00A436E9"/>
  </w:style>
  <w:style w:type="character" w:customStyle="1" w:styleId="imagelink">
    <w:name w:val="imagelink"/>
    <w:rsid w:val="00A436E9"/>
  </w:style>
  <w:style w:type="character" w:customStyle="1" w:styleId="leadin">
    <w:name w:val="leadin"/>
    <w:rsid w:val="00A436E9"/>
  </w:style>
  <w:style w:type="character" w:customStyle="1" w:styleId="A4">
    <w:name w:val="A4"/>
    <w:uiPriority w:val="99"/>
    <w:rsid w:val="00A436E9"/>
    <w:rPr>
      <w:rFonts w:ascii="Baskerville" w:hAnsi="Baskerville" w:cs="Baskerville"/>
      <w:b/>
      <w:bCs/>
      <w:color w:val="000000"/>
      <w:sz w:val="22"/>
      <w:szCs w:val="22"/>
    </w:rPr>
  </w:style>
  <w:style w:type="character" w:customStyle="1" w:styleId="noticiabyline">
    <w:name w:val="noticia_byline"/>
    <w:rsid w:val="00A436E9"/>
  </w:style>
  <w:style w:type="character" w:customStyle="1" w:styleId="sep">
    <w:name w:val="sep"/>
    <w:rsid w:val="00A436E9"/>
  </w:style>
  <w:style w:type="character" w:customStyle="1" w:styleId="rightnowyahoo">
    <w:name w:val="right_now_yahoo"/>
    <w:rsid w:val="00A436E9"/>
  </w:style>
  <w:style w:type="character" w:customStyle="1" w:styleId="submittedmeta">
    <w:name w:val="submitted meta"/>
    <w:rsid w:val="00A436E9"/>
  </w:style>
  <w:style w:type="character" w:customStyle="1" w:styleId="A10">
    <w:name w:val="A10"/>
    <w:uiPriority w:val="99"/>
    <w:rsid w:val="00A436E9"/>
    <w:rPr>
      <w:color w:val="000000"/>
      <w:sz w:val="12"/>
      <w:szCs w:val="12"/>
    </w:rPr>
  </w:style>
  <w:style w:type="paragraph" w:customStyle="1" w:styleId="Pa7">
    <w:name w:val="Pa7"/>
    <w:basedOn w:val="Default"/>
    <w:next w:val="Default"/>
    <w:uiPriority w:val="99"/>
    <w:qFormat/>
    <w:rsid w:val="00A436E9"/>
    <w:pPr>
      <w:spacing w:before="280" w:line="221" w:lineRule="atLeast"/>
    </w:pPr>
    <w:rPr>
      <w:rFonts w:ascii="Baskerville" w:eastAsia="Times New Roman" w:hAnsi="Baskerville"/>
      <w:color w:val="auto"/>
    </w:rPr>
  </w:style>
  <w:style w:type="character" w:customStyle="1" w:styleId="AAAunderline">
    <w:name w:val="AAAunderline"/>
    <w:qFormat/>
    <w:rsid w:val="00A436E9"/>
    <w:rPr>
      <w:b/>
      <w:u w:val="single"/>
    </w:rPr>
  </w:style>
  <w:style w:type="paragraph" w:customStyle="1" w:styleId="IndexHeader">
    <w:name w:val="Index Header"/>
    <w:basedOn w:val="Normal"/>
    <w:rsid w:val="00A436E9"/>
    <w:pPr>
      <w:spacing w:after="0" w:line="240" w:lineRule="auto"/>
      <w:ind w:left="-720"/>
      <w:outlineLvl w:val="0"/>
    </w:pPr>
    <w:rPr>
      <w:rFonts w:eastAsia="Times New Roman"/>
      <w:b/>
      <w:bCs/>
      <w:sz w:val="36"/>
      <w:szCs w:val="20"/>
    </w:rPr>
  </w:style>
  <w:style w:type="character" w:customStyle="1" w:styleId="IndexHeaderChar">
    <w:name w:val="Index Header Char"/>
    <w:rsid w:val="00A436E9"/>
    <w:rPr>
      <w:rFonts w:ascii="Times New Roman" w:eastAsia="Times New Roman" w:hAnsi="Times New Roman"/>
      <w:b/>
      <w:bCs/>
      <w:sz w:val="36"/>
    </w:rPr>
  </w:style>
  <w:style w:type="paragraph" w:customStyle="1" w:styleId="CardRead">
    <w:name w:val="Card_Read"/>
    <w:basedOn w:val="Normal"/>
    <w:rsid w:val="00A436E9"/>
    <w:pPr>
      <w:spacing w:after="0" w:line="240" w:lineRule="auto"/>
    </w:pPr>
    <w:rPr>
      <w:rFonts w:ascii="Times" w:eastAsia="Times" w:hAnsi="Times"/>
      <w:szCs w:val="20"/>
    </w:rPr>
  </w:style>
  <w:style w:type="paragraph" w:customStyle="1" w:styleId="CardNU">
    <w:name w:val="CardNU"/>
    <w:basedOn w:val="Normal"/>
    <w:rsid w:val="00A436E9"/>
    <w:pPr>
      <w:spacing w:after="0" w:line="240" w:lineRule="auto"/>
    </w:pPr>
    <w:rPr>
      <w:rFonts w:ascii="Times" w:eastAsia="Times" w:hAnsi="Times"/>
      <w:sz w:val="14"/>
      <w:szCs w:val="20"/>
    </w:rPr>
  </w:style>
  <w:style w:type="paragraph" w:customStyle="1" w:styleId="StyleHeading310pt">
    <w:name w:val="Style Heading 3 + 10 pt"/>
    <w:basedOn w:val="Heading3"/>
    <w:rsid w:val="00A436E9"/>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A436E9"/>
    <w:rPr>
      <w:rFonts w:ascii="Times New Roman" w:eastAsia="Times New Roman" w:hAnsi="Times New Roman" w:cs="Arial"/>
      <w:b/>
      <w:bCs/>
      <w:sz w:val="26"/>
      <w:szCs w:val="26"/>
    </w:rPr>
  </w:style>
  <w:style w:type="paragraph" w:customStyle="1" w:styleId="Style30">
    <w:name w:val="Style 3"/>
    <w:basedOn w:val="Normal"/>
    <w:rsid w:val="00A436E9"/>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A436E9"/>
    <w:rPr>
      <w:b/>
      <w:sz w:val="22"/>
      <w:szCs w:val="24"/>
      <w:u w:val="single"/>
      <w:lang w:val="en-US" w:eastAsia="en-US" w:bidi="ar-SA"/>
    </w:rPr>
  </w:style>
  <w:style w:type="paragraph" w:customStyle="1" w:styleId="CardText-NotUnderlined">
    <w:name w:val="Card Text - Not Underlined"/>
    <w:basedOn w:val="Normal"/>
    <w:rsid w:val="00A436E9"/>
    <w:pPr>
      <w:spacing w:after="60" w:line="240" w:lineRule="auto"/>
    </w:pPr>
    <w:rPr>
      <w:rFonts w:eastAsia="Times New Roman"/>
      <w:sz w:val="18"/>
    </w:rPr>
  </w:style>
  <w:style w:type="paragraph" w:customStyle="1" w:styleId="OmniPage8">
    <w:name w:val="OmniPage #8"/>
    <w:basedOn w:val="Normal"/>
    <w:rsid w:val="00A436E9"/>
    <w:pPr>
      <w:spacing w:after="0" w:line="240" w:lineRule="auto"/>
    </w:pPr>
    <w:rPr>
      <w:rFonts w:eastAsia="Times New Roman"/>
      <w:color w:val="000000"/>
      <w:sz w:val="20"/>
      <w:szCs w:val="20"/>
    </w:rPr>
  </w:style>
  <w:style w:type="paragraph" w:customStyle="1" w:styleId="OmniPage2">
    <w:name w:val="OmniPage #2"/>
    <w:basedOn w:val="Normal"/>
    <w:rsid w:val="00A436E9"/>
    <w:pPr>
      <w:spacing w:after="0" w:line="240" w:lineRule="auto"/>
    </w:pPr>
    <w:rPr>
      <w:rFonts w:eastAsia="Times New Roman"/>
      <w:color w:val="000000"/>
      <w:sz w:val="20"/>
      <w:szCs w:val="20"/>
    </w:rPr>
  </w:style>
  <w:style w:type="paragraph" w:customStyle="1" w:styleId="OmniPage6">
    <w:name w:val="OmniPage #6"/>
    <w:basedOn w:val="Normal"/>
    <w:rsid w:val="00A436E9"/>
    <w:pPr>
      <w:spacing w:after="0" w:line="240" w:lineRule="auto"/>
    </w:pPr>
    <w:rPr>
      <w:rFonts w:eastAsia="Times New Roman"/>
      <w:color w:val="000000"/>
      <w:sz w:val="20"/>
      <w:szCs w:val="20"/>
    </w:rPr>
  </w:style>
  <w:style w:type="paragraph" w:customStyle="1" w:styleId="OmniPage7">
    <w:name w:val="OmniPage #7"/>
    <w:basedOn w:val="Normal"/>
    <w:rsid w:val="00A436E9"/>
    <w:pPr>
      <w:spacing w:after="0" w:line="240" w:lineRule="auto"/>
    </w:pPr>
    <w:rPr>
      <w:rFonts w:eastAsia="Times New Roman"/>
      <w:color w:val="000000"/>
      <w:sz w:val="20"/>
      <w:szCs w:val="20"/>
    </w:rPr>
  </w:style>
  <w:style w:type="paragraph" w:customStyle="1" w:styleId="OmniPage11">
    <w:name w:val="OmniPage #11"/>
    <w:basedOn w:val="Normal"/>
    <w:rsid w:val="00A436E9"/>
    <w:pPr>
      <w:spacing w:after="0" w:line="240" w:lineRule="auto"/>
    </w:pPr>
    <w:rPr>
      <w:rFonts w:eastAsia="Times New Roman"/>
      <w:color w:val="000000"/>
      <w:sz w:val="20"/>
      <w:szCs w:val="20"/>
    </w:rPr>
  </w:style>
  <w:style w:type="paragraph" w:customStyle="1" w:styleId="OmniPage12">
    <w:name w:val="OmniPage #12"/>
    <w:basedOn w:val="Normal"/>
    <w:rsid w:val="00A436E9"/>
    <w:pPr>
      <w:spacing w:after="0" w:line="240" w:lineRule="auto"/>
    </w:pPr>
    <w:rPr>
      <w:rFonts w:eastAsia="Times New Roman"/>
      <w:color w:val="000000"/>
      <w:sz w:val="20"/>
      <w:szCs w:val="20"/>
    </w:rPr>
  </w:style>
  <w:style w:type="paragraph" w:customStyle="1" w:styleId="OmniPage13">
    <w:name w:val="OmniPage #13"/>
    <w:basedOn w:val="Normal"/>
    <w:rsid w:val="00A436E9"/>
    <w:pPr>
      <w:spacing w:after="0" w:line="240" w:lineRule="auto"/>
    </w:pPr>
    <w:rPr>
      <w:rFonts w:eastAsia="Times New Roman"/>
      <w:color w:val="000000"/>
      <w:sz w:val="20"/>
      <w:szCs w:val="20"/>
    </w:rPr>
  </w:style>
  <w:style w:type="paragraph" w:customStyle="1" w:styleId="OmniPage14">
    <w:name w:val="OmniPage #14"/>
    <w:basedOn w:val="Normal"/>
    <w:rsid w:val="00A436E9"/>
    <w:pPr>
      <w:spacing w:after="0" w:line="240" w:lineRule="auto"/>
    </w:pPr>
    <w:rPr>
      <w:rFonts w:eastAsia="Times New Roman"/>
      <w:color w:val="000000"/>
      <w:sz w:val="20"/>
      <w:szCs w:val="20"/>
    </w:rPr>
  </w:style>
  <w:style w:type="paragraph" w:customStyle="1" w:styleId="OmniPage15">
    <w:name w:val="OmniPage #15"/>
    <w:basedOn w:val="Normal"/>
    <w:rsid w:val="00A436E9"/>
    <w:pPr>
      <w:spacing w:after="0" w:line="240" w:lineRule="auto"/>
    </w:pPr>
    <w:rPr>
      <w:rFonts w:eastAsia="Times New Roman"/>
      <w:color w:val="000000"/>
      <w:sz w:val="20"/>
      <w:szCs w:val="20"/>
    </w:rPr>
  </w:style>
  <w:style w:type="paragraph" w:customStyle="1" w:styleId="OmniPage17">
    <w:name w:val="OmniPage #17"/>
    <w:basedOn w:val="Normal"/>
    <w:rsid w:val="00A436E9"/>
    <w:pPr>
      <w:spacing w:after="0" w:line="240" w:lineRule="auto"/>
    </w:pPr>
    <w:rPr>
      <w:rFonts w:eastAsia="Times New Roman"/>
      <w:color w:val="000000"/>
      <w:sz w:val="20"/>
      <w:szCs w:val="20"/>
    </w:rPr>
  </w:style>
  <w:style w:type="paragraph" w:customStyle="1" w:styleId="OmniPage19">
    <w:name w:val="OmniPage #19"/>
    <w:basedOn w:val="Normal"/>
    <w:rsid w:val="00A436E9"/>
    <w:pPr>
      <w:spacing w:after="0" w:line="240" w:lineRule="auto"/>
    </w:pPr>
    <w:rPr>
      <w:rFonts w:eastAsia="Times New Roman"/>
      <w:color w:val="000000"/>
      <w:sz w:val="20"/>
      <w:szCs w:val="20"/>
    </w:rPr>
  </w:style>
  <w:style w:type="paragraph" w:customStyle="1" w:styleId="OmniPage20">
    <w:name w:val="OmniPage #20"/>
    <w:basedOn w:val="Normal"/>
    <w:rsid w:val="00A436E9"/>
    <w:pPr>
      <w:spacing w:after="0" w:line="240" w:lineRule="auto"/>
    </w:pPr>
    <w:rPr>
      <w:rFonts w:eastAsia="Times New Roman"/>
      <w:color w:val="000000"/>
      <w:sz w:val="20"/>
      <w:szCs w:val="20"/>
    </w:rPr>
  </w:style>
  <w:style w:type="paragraph" w:customStyle="1" w:styleId="OmniPage21">
    <w:name w:val="OmniPage #21"/>
    <w:basedOn w:val="Normal"/>
    <w:rsid w:val="00A436E9"/>
    <w:pPr>
      <w:spacing w:after="0" w:line="240" w:lineRule="auto"/>
    </w:pPr>
    <w:rPr>
      <w:rFonts w:eastAsia="Times New Roman"/>
      <w:color w:val="000000"/>
      <w:sz w:val="20"/>
      <w:szCs w:val="20"/>
    </w:rPr>
  </w:style>
  <w:style w:type="paragraph" w:customStyle="1" w:styleId="OmniPage22">
    <w:name w:val="OmniPage #22"/>
    <w:basedOn w:val="Normal"/>
    <w:rsid w:val="00A436E9"/>
    <w:pPr>
      <w:spacing w:after="0" w:line="240" w:lineRule="auto"/>
    </w:pPr>
    <w:rPr>
      <w:rFonts w:eastAsia="Times New Roman"/>
      <w:color w:val="000000"/>
      <w:sz w:val="20"/>
      <w:szCs w:val="20"/>
    </w:rPr>
  </w:style>
  <w:style w:type="paragraph" w:customStyle="1" w:styleId="OmniPage25">
    <w:name w:val="OmniPage #25"/>
    <w:basedOn w:val="Normal"/>
    <w:rsid w:val="00A436E9"/>
    <w:pPr>
      <w:spacing w:after="0" w:line="240" w:lineRule="auto"/>
    </w:pPr>
    <w:rPr>
      <w:rFonts w:eastAsia="Times New Roman"/>
      <w:color w:val="000000"/>
      <w:sz w:val="20"/>
      <w:szCs w:val="20"/>
    </w:rPr>
  </w:style>
  <w:style w:type="paragraph" w:customStyle="1" w:styleId="OmniPage18">
    <w:name w:val="OmniPage #18"/>
    <w:basedOn w:val="Normal"/>
    <w:rsid w:val="00A436E9"/>
    <w:pPr>
      <w:spacing w:after="0" w:line="240" w:lineRule="auto"/>
    </w:pPr>
    <w:rPr>
      <w:rFonts w:eastAsia="Times New Roman"/>
      <w:color w:val="000000"/>
      <w:sz w:val="20"/>
      <w:szCs w:val="20"/>
    </w:rPr>
  </w:style>
  <w:style w:type="paragraph" w:customStyle="1" w:styleId="OmniPage26">
    <w:name w:val="OmniPage #26"/>
    <w:basedOn w:val="Normal"/>
    <w:rsid w:val="00A436E9"/>
    <w:pPr>
      <w:spacing w:after="0" w:line="240" w:lineRule="auto"/>
    </w:pPr>
    <w:rPr>
      <w:rFonts w:eastAsia="Times New Roman"/>
      <w:color w:val="000000"/>
      <w:sz w:val="20"/>
      <w:szCs w:val="20"/>
    </w:rPr>
  </w:style>
  <w:style w:type="character" w:customStyle="1" w:styleId="iagsheaderlarge">
    <w:name w:val="iags_header_large"/>
    <w:rsid w:val="00A436E9"/>
  </w:style>
  <w:style w:type="paragraph" w:customStyle="1" w:styleId="OmniPage9">
    <w:name w:val="OmniPage #9"/>
    <w:basedOn w:val="Normal"/>
    <w:rsid w:val="00A436E9"/>
    <w:pPr>
      <w:spacing w:after="0" w:line="240" w:lineRule="auto"/>
    </w:pPr>
    <w:rPr>
      <w:rFonts w:eastAsia="Times New Roman"/>
      <w:color w:val="000000"/>
      <w:sz w:val="20"/>
      <w:szCs w:val="20"/>
    </w:rPr>
  </w:style>
  <w:style w:type="paragraph" w:customStyle="1" w:styleId="OmniPage5">
    <w:name w:val="OmniPage #5"/>
    <w:basedOn w:val="Normal"/>
    <w:rsid w:val="00A436E9"/>
    <w:pPr>
      <w:spacing w:after="0" w:line="240" w:lineRule="auto"/>
    </w:pPr>
    <w:rPr>
      <w:rFonts w:eastAsia="Times New Roman"/>
      <w:color w:val="000000"/>
      <w:sz w:val="20"/>
      <w:szCs w:val="20"/>
    </w:rPr>
  </w:style>
  <w:style w:type="character" w:customStyle="1" w:styleId="style12char0">
    <w:name w:val="style12char"/>
    <w:rsid w:val="00A436E9"/>
  </w:style>
  <w:style w:type="character" w:customStyle="1" w:styleId="charchar2">
    <w:name w:val="charchar2"/>
    <w:rsid w:val="00A436E9"/>
  </w:style>
  <w:style w:type="character" w:customStyle="1" w:styleId="style11char0">
    <w:name w:val="style11char"/>
    <w:rsid w:val="00A436E9"/>
  </w:style>
  <w:style w:type="paragraph" w:customStyle="1" w:styleId="CitesandCardText">
    <w:name w:val="Cites and Card Text"/>
    <w:basedOn w:val="Normal"/>
    <w:rsid w:val="00A436E9"/>
    <w:pPr>
      <w:spacing w:after="0" w:line="240" w:lineRule="auto"/>
    </w:pPr>
    <w:rPr>
      <w:rFonts w:eastAsia="Times New Roman"/>
      <w:sz w:val="20"/>
    </w:rPr>
  </w:style>
  <w:style w:type="paragraph" w:styleId="List2">
    <w:name w:val="List 2"/>
    <w:basedOn w:val="Default"/>
    <w:next w:val="Default"/>
    <w:rsid w:val="00A436E9"/>
    <w:rPr>
      <w:rFonts w:eastAsia="Times New Roman"/>
      <w:color w:val="auto"/>
    </w:rPr>
  </w:style>
  <w:style w:type="paragraph" w:customStyle="1" w:styleId="Style16">
    <w:name w:val="Style 16"/>
    <w:basedOn w:val="Normal"/>
    <w:rsid w:val="00A436E9"/>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A436E9"/>
    <w:pPr>
      <w:spacing w:after="0" w:line="240" w:lineRule="auto"/>
    </w:pPr>
    <w:rPr>
      <w:rFonts w:eastAsia="Times New Roman"/>
    </w:rPr>
  </w:style>
  <w:style w:type="character" w:customStyle="1" w:styleId="smalltextChar0">
    <w:name w:val="smalltext Char"/>
    <w:link w:val="smalltext2"/>
    <w:rsid w:val="00A436E9"/>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A436E9"/>
    <w:pPr>
      <w:spacing w:after="120"/>
    </w:pPr>
    <w:rPr>
      <w:rFonts w:eastAsia="Times New Roman"/>
      <w:color w:val="auto"/>
    </w:rPr>
  </w:style>
  <w:style w:type="paragraph" w:customStyle="1" w:styleId="headingChar">
    <w:name w:val="heading Char"/>
    <w:basedOn w:val="Normal"/>
    <w:rsid w:val="00A436E9"/>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A436E9"/>
    <w:rPr>
      <w:b/>
      <w:sz w:val="22"/>
      <w:szCs w:val="24"/>
      <w:u w:val="single"/>
      <w:lang w:val="en-US" w:eastAsia="en-US" w:bidi="ar-SA"/>
    </w:rPr>
  </w:style>
  <w:style w:type="paragraph" w:customStyle="1" w:styleId="Bullets-squares">
    <w:name w:val="Bullets - squares"/>
    <w:basedOn w:val="Normal"/>
    <w:next w:val="Normal"/>
    <w:rsid w:val="00A436E9"/>
    <w:pPr>
      <w:numPr>
        <w:numId w:val="2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A436E9"/>
    <w:pPr>
      <w:spacing w:after="0" w:line="240" w:lineRule="auto"/>
      <w:ind w:left="288"/>
    </w:pPr>
    <w:rPr>
      <w:rFonts w:asciiTheme="minorHAnsi" w:hAnsiTheme="minorHAnsi"/>
      <w:u w:val="single"/>
    </w:rPr>
  </w:style>
  <w:style w:type="paragraph" w:customStyle="1" w:styleId="Size8">
    <w:name w:val="Size 8"/>
    <w:link w:val="Size8Char"/>
    <w:rsid w:val="00A436E9"/>
    <w:pPr>
      <w:spacing w:after="0" w:line="240" w:lineRule="auto"/>
    </w:pPr>
    <w:rPr>
      <w:rFonts w:ascii="Times New Roman" w:eastAsia="Times New Roman" w:hAnsi="Times New Roman" w:cs="Times New Roman"/>
      <w:sz w:val="16"/>
    </w:rPr>
  </w:style>
  <w:style w:type="character" w:customStyle="1" w:styleId="Size8Char">
    <w:name w:val="Size 8 Char"/>
    <w:link w:val="Size8"/>
    <w:rsid w:val="00A436E9"/>
    <w:rPr>
      <w:rFonts w:ascii="Times New Roman" w:eastAsia="Times New Roman" w:hAnsi="Times New Roman" w:cs="Times New Roman"/>
      <w:sz w:val="16"/>
    </w:rPr>
  </w:style>
  <w:style w:type="paragraph" w:customStyle="1" w:styleId="RegularCite">
    <w:name w:val="Regular Cite"/>
    <w:qFormat/>
    <w:rsid w:val="00A436E9"/>
    <w:pPr>
      <w:spacing w:after="0" w:line="240" w:lineRule="auto"/>
    </w:pPr>
    <w:rPr>
      <w:rFonts w:ascii="Times New Roman" w:eastAsia="Times New Roman" w:hAnsi="Times New Roman" w:cs="Times New Roman"/>
      <w:sz w:val="20"/>
    </w:rPr>
  </w:style>
  <w:style w:type="character" w:customStyle="1" w:styleId="eudoraheader">
    <w:name w:val="eudoraheader"/>
    <w:rsid w:val="00A436E9"/>
  </w:style>
  <w:style w:type="character" w:customStyle="1" w:styleId="emailstyle26">
    <w:name w:val="emailstyle26"/>
    <w:rsid w:val="00A436E9"/>
  </w:style>
  <w:style w:type="paragraph" w:customStyle="1" w:styleId="context">
    <w:name w:val="context"/>
    <w:basedOn w:val="Normal"/>
    <w:rsid w:val="00A436E9"/>
    <w:pPr>
      <w:spacing w:before="100" w:beforeAutospacing="1" w:after="100" w:afterAutospacing="1" w:line="240" w:lineRule="auto"/>
    </w:pPr>
    <w:rPr>
      <w:rFonts w:eastAsia="Times New Roman"/>
      <w:sz w:val="24"/>
    </w:rPr>
  </w:style>
  <w:style w:type="character" w:customStyle="1" w:styleId="newstitle1">
    <w:name w:val="newstitle1"/>
    <w:rsid w:val="00A436E9"/>
  </w:style>
  <w:style w:type="character" w:customStyle="1" w:styleId="dateline">
    <w:name w:val="dateline"/>
    <w:rsid w:val="00A436E9"/>
  </w:style>
  <w:style w:type="character" w:customStyle="1" w:styleId="sendtofriend">
    <w:name w:val="sendtofriend"/>
    <w:rsid w:val="00A436E9"/>
  </w:style>
  <w:style w:type="character" w:customStyle="1" w:styleId="pagetype">
    <w:name w:val="pagetype"/>
    <w:rsid w:val="00A436E9"/>
  </w:style>
  <w:style w:type="character" w:customStyle="1" w:styleId="byl">
    <w:name w:val="byl"/>
    <w:rsid w:val="00A436E9"/>
  </w:style>
  <w:style w:type="character" w:customStyle="1" w:styleId="byd">
    <w:name w:val="byd"/>
    <w:rsid w:val="00A436E9"/>
  </w:style>
  <w:style w:type="paragraph" w:customStyle="1" w:styleId="Size6">
    <w:name w:val="Size 6"/>
    <w:link w:val="Size6Char"/>
    <w:qFormat/>
    <w:rsid w:val="00A436E9"/>
    <w:pPr>
      <w:spacing w:after="0" w:line="240" w:lineRule="auto"/>
    </w:pPr>
    <w:rPr>
      <w:rFonts w:ascii="Times New Roman" w:eastAsia="Times New Roman" w:hAnsi="Times New Roman" w:cs="Times New Roman"/>
      <w:sz w:val="16"/>
    </w:rPr>
  </w:style>
  <w:style w:type="character" w:customStyle="1" w:styleId="Size6Char">
    <w:name w:val="Size 6 Char"/>
    <w:link w:val="Size6"/>
    <w:rsid w:val="00A436E9"/>
    <w:rPr>
      <w:rFonts w:ascii="Times New Roman" w:eastAsia="Times New Roman" w:hAnsi="Times New Roman" w:cs="Times New Roman"/>
      <w:sz w:val="16"/>
    </w:rPr>
  </w:style>
  <w:style w:type="character" w:customStyle="1" w:styleId="underliningchar0">
    <w:name w:val="underliningchar"/>
    <w:rsid w:val="00A436E9"/>
  </w:style>
  <w:style w:type="paragraph" w:customStyle="1" w:styleId="TxBrp11">
    <w:name w:val="TxBr_p11"/>
    <w:basedOn w:val="Normal"/>
    <w:rsid w:val="00A436E9"/>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A436E9"/>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A436E9"/>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A436E9"/>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A436E9"/>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A436E9"/>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A436E9"/>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A436E9"/>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A436E9"/>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A436E9"/>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A436E9"/>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A436E9"/>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A436E9"/>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A436E9"/>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A436E9"/>
    <w:rPr>
      <w:vanish w:val="0"/>
      <w:webHidden w:val="0"/>
      <w:color w:val="999999"/>
      <w:sz w:val="12"/>
      <w:szCs w:val="12"/>
      <w:specVanish/>
    </w:rPr>
  </w:style>
  <w:style w:type="paragraph" w:customStyle="1" w:styleId="CardsFont8pt">
    <w:name w:val="Cards + Font: 8 pt"/>
    <w:basedOn w:val="Normal"/>
    <w:rsid w:val="00A436E9"/>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A436E9"/>
    <w:rPr>
      <w:sz w:val="16"/>
    </w:rPr>
  </w:style>
  <w:style w:type="character" w:customStyle="1" w:styleId="TagLineCharChar">
    <w:name w:val="Tag Line Char Char"/>
    <w:rsid w:val="00A436E9"/>
    <w:rPr>
      <w:rFonts w:cs="Arial"/>
      <w:b/>
      <w:bCs/>
      <w:iCs/>
      <w:sz w:val="24"/>
      <w:szCs w:val="28"/>
      <w:lang w:val="en-US" w:eastAsia="en-US" w:bidi="ar-SA"/>
    </w:rPr>
  </w:style>
  <w:style w:type="paragraph" w:customStyle="1" w:styleId="published">
    <w:name w:val="published"/>
    <w:basedOn w:val="Normal"/>
    <w:rsid w:val="00A436E9"/>
    <w:pPr>
      <w:spacing w:before="100" w:beforeAutospacing="1" w:after="100" w:afterAutospacing="1" w:line="240" w:lineRule="auto"/>
    </w:pPr>
    <w:rPr>
      <w:rFonts w:eastAsia="Times New Roman"/>
      <w:sz w:val="24"/>
    </w:rPr>
  </w:style>
  <w:style w:type="paragraph" w:customStyle="1" w:styleId="updated">
    <w:name w:val="updated"/>
    <w:basedOn w:val="Normal"/>
    <w:rsid w:val="00A436E9"/>
    <w:pPr>
      <w:spacing w:before="100" w:beforeAutospacing="1" w:after="100" w:afterAutospacing="1" w:line="240" w:lineRule="auto"/>
    </w:pPr>
    <w:rPr>
      <w:rFonts w:eastAsia="Times New Roman"/>
      <w:sz w:val="24"/>
    </w:rPr>
  </w:style>
  <w:style w:type="character" w:customStyle="1" w:styleId="articlecommentcount">
    <w:name w:val="article_comment_count"/>
    <w:rsid w:val="00A436E9"/>
  </w:style>
  <w:style w:type="character" w:customStyle="1" w:styleId="articlerecommendcount">
    <w:name w:val="article_recommend_count"/>
    <w:rsid w:val="00A436E9"/>
  </w:style>
  <w:style w:type="character" w:customStyle="1" w:styleId="normaltext1">
    <w:name w:val="normal_text"/>
    <w:rsid w:val="00A436E9"/>
  </w:style>
  <w:style w:type="paragraph" w:customStyle="1" w:styleId="storytimestamp">
    <w:name w:val="storytimestamp"/>
    <w:basedOn w:val="Normal"/>
    <w:rsid w:val="00A436E9"/>
    <w:pPr>
      <w:spacing w:before="100" w:beforeAutospacing="1" w:after="100" w:afterAutospacing="1" w:line="240" w:lineRule="auto"/>
    </w:pPr>
    <w:rPr>
      <w:rFonts w:eastAsia="Times New Roman"/>
      <w:sz w:val="24"/>
    </w:rPr>
  </w:style>
  <w:style w:type="character" w:customStyle="1" w:styleId="story-byline">
    <w:name w:val="story-byline"/>
    <w:rsid w:val="00A436E9"/>
  </w:style>
  <w:style w:type="character" w:customStyle="1" w:styleId="story-titleline">
    <w:name w:val="story-titleline"/>
    <w:rsid w:val="00A436E9"/>
  </w:style>
  <w:style w:type="paragraph" w:styleId="ListBullet2">
    <w:name w:val="List Bullet 2"/>
    <w:basedOn w:val="Normal"/>
    <w:rsid w:val="00A436E9"/>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A436E9"/>
    <w:pPr>
      <w:spacing w:after="0" w:line="240" w:lineRule="auto"/>
    </w:pPr>
    <w:rPr>
      <w:rFonts w:eastAsia="Times New Roman"/>
      <w:color w:val="000000"/>
      <w:sz w:val="10"/>
    </w:rPr>
  </w:style>
  <w:style w:type="character" w:customStyle="1" w:styleId="UnderlineCardChar1">
    <w:name w:val="Underline Card Char"/>
    <w:rsid w:val="00A436E9"/>
    <w:rPr>
      <w:sz w:val="22"/>
      <w:szCs w:val="24"/>
      <w:u w:val="single"/>
      <w:lang w:val="en-US" w:eastAsia="en-US" w:bidi="ar-SA"/>
    </w:rPr>
  </w:style>
  <w:style w:type="character" w:customStyle="1" w:styleId="SourcesCharChar1">
    <w:name w:val="Sources Char Char1"/>
    <w:rsid w:val="00A436E9"/>
    <w:rPr>
      <w:rFonts w:cs="Arial"/>
      <w:b/>
      <w:bCs/>
      <w:iCs/>
      <w:sz w:val="24"/>
      <w:szCs w:val="28"/>
      <w:lang w:val="en-US" w:eastAsia="en-US" w:bidi="ar-SA"/>
    </w:rPr>
  </w:style>
  <w:style w:type="character" w:customStyle="1" w:styleId="UnderlinesCharChar">
    <w:name w:val="Underlines Char Char"/>
    <w:rsid w:val="00A436E9"/>
    <w:rPr>
      <w:rFonts w:cs="Arial"/>
      <w:b/>
      <w:bCs/>
      <w:sz w:val="22"/>
      <w:szCs w:val="26"/>
      <w:u w:val="single"/>
      <w:lang w:val="en-US" w:eastAsia="en-US" w:bidi="ar-SA"/>
    </w:rPr>
  </w:style>
  <w:style w:type="paragraph" w:customStyle="1" w:styleId="OmniPage3">
    <w:name w:val="OmniPage #3"/>
    <w:basedOn w:val="Normal"/>
    <w:rsid w:val="00A436E9"/>
    <w:pPr>
      <w:spacing w:after="0" w:line="240" w:lineRule="auto"/>
    </w:pPr>
    <w:rPr>
      <w:rFonts w:eastAsia="Times New Roman"/>
      <w:color w:val="000000"/>
      <w:sz w:val="20"/>
      <w:szCs w:val="20"/>
    </w:rPr>
  </w:style>
  <w:style w:type="paragraph" w:customStyle="1" w:styleId="OmniPage16">
    <w:name w:val="OmniPage #16"/>
    <w:basedOn w:val="Normal"/>
    <w:rsid w:val="00A436E9"/>
    <w:pPr>
      <w:spacing w:after="0" w:line="240" w:lineRule="auto"/>
    </w:pPr>
    <w:rPr>
      <w:rFonts w:eastAsia="Times New Roman"/>
      <w:color w:val="000000"/>
      <w:sz w:val="20"/>
      <w:szCs w:val="20"/>
    </w:rPr>
  </w:style>
  <w:style w:type="paragraph" w:customStyle="1" w:styleId="OmniPage23">
    <w:name w:val="OmniPage #23"/>
    <w:basedOn w:val="Normal"/>
    <w:rsid w:val="00A436E9"/>
    <w:pPr>
      <w:spacing w:after="0" w:line="240" w:lineRule="auto"/>
    </w:pPr>
    <w:rPr>
      <w:rFonts w:eastAsia="Times New Roman"/>
      <w:color w:val="000000"/>
      <w:sz w:val="20"/>
      <w:szCs w:val="20"/>
    </w:rPr>
  </w:style>
  <w:style w:type="paragraph" w:customStyle="1" w:styleId="OmniPage24">
    <w:name w:val="OmniPage #24"/>
    <w:basedOn w:val="Normal"/>
    <w:rsid w:val="00A436E9"/>
    <w:pPr>
      <w:spacing w:after="0" w:line="240" w:lineRule="auto"/>
    </w:pPr>
    <w:rPr>
      <w:rFonts w:eastAsia="Times New Roman"/>
      <w:color w:val="000000"/>
      <w:sz w:val="20"/>
      <w:szCs w:val="20"/>
    </w:rPr>
  </w:style>
  <w:style w:type="paragraph" w:customStyle="1" w:styleId="OmniPage27">
    <w:name w:val="OmniPage #27"/>
    <w:basedOn w:val="Normal"/>
    <w:rsid w:val="00A436E9"/>
    <w:pPr>
      <w:spacing w:after="0" w:line="240" w:lineRule="auto"/>
    </w:pPr>
    <w:rPr>
      <w:rFonts w:eastAsia="Times New Roman"/>
      <w:color w:val="000000"/>
      <w:sz w:val="20"/>
      <w:szCs w:val="20"/>
    </w:rPr>
  </w:style>
  <w:style w:type="paragraph" w:customStyle="1" w:styleId="OmniPage28">
    <w:name w:val="OmniPage #28"/>
    <w:basedOn w:val="Normal"/>
    <w:rsid w:val="00A436E9"/>
    <w:pPr>
      <w:spacing w:after="0" w:line="240" w:lineRule="auto"/>
    </w:pPr>
    <w:rPr>
      <w:rFonts w:eastAsia="Times New Roman"/>
      <w:color w:val="000000"/>
      <w:sz w:val="20"/>
      <w:szCs w:val="20"/>
    </w:rPr>
  </w:style>
  <w:style w:type="paragraph" w:customStyle="1" w:styleId="OmniPage29">
    <w:name w:val="OmniPage #29"/>
    <w:basedOn w:val="Normal"/>
    <w:rsid w:val="00A436E9"/>
    <w:pPr>
      <w:spacing w:after="0" w:line="240" w:lineRule="auto"/>
    </w:pPr>
    <w:rPr>
      <w:rFonts w:eastAsia="Times New Roman"/>
      <w:color w:val="000000"/>
      <w:sz w:val="20"/>
      <w:szCs w:val="20"/>
    </w:rPr>
  </w:style>
  <w:style w:type="paragraph" w:customStyle="1" w:styleId="OmniPage30">
    <w:name w:val="OmniPage #30"/>
    <w:basedOn w:val="Normal"/>
    <w:rsid w:val="00A436E9"/>
    <w:pPr>
      <w:spacing w:after="0" w:line="240" w:lineRule="auto"/>
    </w:pPr>
    <w:rPr>
      <w:rFonts w:eastAsia="Times New Roman"/>
      <w:color w:val="000000"/>
      <w:sz w:val="20"/>
      <w:szCs w:val="20"/>
    </w:rPr>
  </w:style>
  <w:style w:type="paragraph" w:customStyle="1" w:styleId="OmniPage31">
    <w:name w:val="OmniPage #31"/>
    <w:basedOn w:val="Normal"/>
    <w:rsid w:val="00A436E9"/>
    <w:pPr>
      <w:spacing w:after="0" w:line="240" w:lineRule="auto"/>
    </w:pPr>
    <w:rPr>
      <w:rFonts w:eastAsia="Times New Roman"/>
      <w:color w:val="000000"/>
      <w:sz w:val="20"/>
      <w:szCs w:val="20"/>
    </w:rPr>
  </w:style>
  <w:style w:type="paragraph" w:customStyle="1" w:styleId="OmniPage32">
    <w:name w:val="OmniPage #32"/>
    <w:basedOn w:val="Normal"/>
    <w:rsid w:val="00A436E9"/>
    <w:pPr>
      <w:spacing w:after="0" w:line="240" w:lineRule="auto"/>
    </w:pPr>
    <w:rPr>
      <w:rFonts w:eastAsia="Times New Roman"/>
      <w:color w:val="000000"/>
      <w:sz w:val="20"/>
      <w:szCs w:val="20"/>
    </w:rPr>
  </w:style>
  <w:style w:type="paragraph" w:customStyle="1" w:styleId="OmniPage33">
    <w:name w:val="OmniPage #33"/>
    <w:basedOn w:val="Normal"/>
    <w:rsid w:val="00A436E9"/>
    <w:pPr>
      <w:spacing w:after="0" w:line="240" w:lineRule="auto"/>
    </w:pPr>
    <w:rPr>
      <w:rFonts w:eastAsia="Times New Roman"/>
      <w:color w:val="000000"/>
      <w:sz w:val="20"/>
      <w:szCs w:val="20"/>
    </w:rPr>
  </w:style>
  <w:style w:type="paragraph" w:customStyle="1" w:styleId="OmniPage34">
    <w:name w:val="OmniPage #34"/>
    <w:basedOn w:val="Normal"/>
    <w:rsid w:val="00A436E9"/>
    <w:pPr>
      <w:spacing w:after="0" w:line="240" w:lineRule="auto"/>
    </w:pPr>
    <w:rPr>
      <w:rFonts w:eastAsia="Times New Roman"/>
      <w:color w:val="000000"/>
      <w:sz w:val="20"/>
      <w:szCs w:val="20"/>
    </w:rPr>
  </w:style>
  <w:style w:type="paragraph" w:customStyle="1" w:styleId="OmniPage35">
    <w:name w:val="OmniPage #35"/>
    <w:basedOn w:val="Normal"/>
    <w:rsid w:val="00A436E9"/>
    <w:pPr>
      <w:spacing w:after="0" w:line="240" w:lineRule="auto"/>
    </w:pPr>
    <w:rPr>
      <w:rFonts w:eastAsia="Times New Roman"/>
      <w:color w:val="000000"/>
      <w:sz w:val="20"/>
      <w:szCs w:val="20"/>
    </w:rPr>
  </w:style>
  <w:style w:type="paragraph" w:customStyle="1" w:styleId="OmniPage36">
    <w:name w:val="OmniPage #36"/>
    <w:basedOn w:val="Normal"/>
    <w:rsid w:val="00A436E9"/>
    <w:pPr>
      <w:spacing w:after="0" w:line="240" w:lineRule="auto"/>
    </w:pPr>
    <w:rPr>
      <w:rFonts w:eastAsia="Times New Roman"/>
      <w:color w:val="000000"/>
      <w:sz w:val="20"/>
      <w:szCs w:val="20"/>
    </w:rPr>
  </w:style>
  <w:style w:type="paragraph" w:customStyle="1" w:styleId="OmniPage37">
    <w:name w:val="OmniPage #37"/>
    <w:basedOn w:val="Normal"/>
    <w:rsid w:val="00A436E9"/>
    <w:pPr>
      <w:spacing w:after="0" w:line="240" w:lineRule="auto"/>
    </w:pPr>
    <w:rPr>
      <w:rFonts w:eastAsia="Times New Roman"/>
      <w:color w:val="000000"/>
      <w:sz w:val="20"/>
      <w:szCs w:val="20"/>
    </w:rPr>
  </w:style>
  <w:style w:type="paragraph" w:customStyle="1" w:styleId="OmniPage38">
    <w:name w:val="OmniPage #38"/>
    <w:basedOn w:val="Normal"/>
    <w:rsid w:val="00A436E9"/>
    <w:pPr>
      <w:spacing w:after="0" w:line="240" w:lineRule="auto"/>
    </w:pPr>
    <w:rPr>
      <w:rFonts w:eastAsia="Times New Roman"/>
      <w:color w:val="000000"/>
      <w:sz w:val="20"/>
      <w:szCs w:val="20"/>
    </w:rPr>
  </w:style>
  <w:style w:type="paragraph" w:customStyle="1" w:styleId="OmniPage39">
    <w:name w:val="OmniPage #39"/>
    <w:basedOn w:val="Normal"/>
    <w:rsid w:val="00A436E9"/>
    <w:pPr>
      <w:spacing w:after="0" w:line="240" w:lineRule="auto"/>
    </w:pPr>
    <w:rPr>
      <w:rFonts w:eastAsia="Times New Roman"/>
      <w:color w:val="000000"/>
      <w:sz w:val="20"/>
      <w:szCs w:val="20"/>
    </w:rPr>
  </w:style>
  <w:style w:type="paragraph" w:customStyle="1" w:styleId="OmniPage40">
    <w:name w:val="OmniPage #40"/>
    <w:basedOn w:val="Normal"/>
    <w:rsid w:val="00A436E9"/>
    <w:pPr>
      <w:spacing w:after="0" w:line="240" w:lineRule="auto"/>
    </w:pPr>
    <w:rPr>
      <w:rFonts w:eastAsia="Times New Roman"/>
      <w:color w:val="000000"/>
      <w:sz w:val="20"/>
      <w:szCs w:val="20"/>
    </w:rPr>
  </w:style>
  <w:style w:type="paragraph" w:customStyle="1" w:styleId="OmniPage41">
    <w:name w:val="OmniPage #41"/>
    <w:basedOn w:val="Normal"/>
    <w:rsid w:val="00A436E9"/>
    <w:pPr>
      <w:spacing w:after="0" w:line="240" w:lineRule="auto"/>
    </w:pPr>
    <w:rPr>
      <w:rFonts w:eastAsia="Times New Roman"/>
      <w:color w:val="000000"/>
      <w:sz w:val="20"/>
      <w:szCs w:val="20"/>
    </w:rPr>
  </w:style>
  <w:style w:type="paragraph" w:customStyle="1" w:styleId="OmniPage42">
    <w:name w:val="OmniPage #42"/>
    <w:basedOn w:val="Normal"/>
    <w:rsid w:val="00A436E9"/>
    <w:pPr>
      <w:spacing w:after="0" w:line="240" w:lineRule="auto"/>
    </w:pPr>
    <w:rPr>
      <w:rFonts w:eastAsia="Times New Roman"/>
      <w:color w:val="000000"/>
      <w:sz w:val="20"/>
      <w:szCs w:val="20"/>
    </w:rPr>
  </w:style>
  <w:style w:type="paragraph" w:customStyle="1" w:styleId="OmniPage43">
    <w:name w:val="OmniPage #43"/>
    <w:basedOn w:val="Normal"/>
    <w:rsid w:val="00A436E9"/>
    <w:pPr>
      <w:spacing w:after="0" w:line="240" w:lineRule="auto"/>
    </w:pPr>
    <w:rPr>
      <w:rFonts w:eastAsia="Times New Roman"/>
      <w:color w:val="000000"/>
      <w:sz w:val="20"/>
      <w:szCs w:val="20"/>
    </w:rPr>
  </w:style>
  <w:style w:type="paragraph" w:customStyle="1" w:styleId="OmniPage44">
    <w:name w:val="OmniPage #44"/>
    <w:basedOn w:val="Normal"/>
    <w:rsid w:val="00A436E9"/>
    <w:pPr>
      <w:spacing w:after="0" w:line="240" w:lineRule="auto"/>
    </w:pPr>
    <w:rPr>
      <w:rFonts w:eastAsia="Times New Roman"/>
      <w:color w:val="000000"/>
      <w:sz w:val="20"/>
      <w:szCs w:val="20"/>
    </w:rPr>
  </w:style>
  <w:style w:type="paragraph" w:customStyle="1" w:styleId="OmniPage45">
    <w:name w:val="OmniPage #45"/>
    <w:basedOn w:val="Normal"/>
    <w:rsid w:val="00A436E9"/>
    <w:pPr>
      <w:spacing w:after="0" w:line="240" w:lineRule="auto"/>
    </w:pPr>
    <w:rPr>
      <w:rFonts w:eastAsia="Times New Roman"/>
      <w:color w:val="000000"/>
      <w:sz w:val="20"/>
      <w:szCs w:val="20"/>
    </w:rPr>
  </w:style>
  <w:style w:type="paragraph" w:customStyle="1" w:styleId="OmniPage46">
    <w:name w:val="OmniPage #46"/>
    <w:basedOn w:val="Normal"/>
    <w:rsid w:val="00A436E9"/>
    <w:pPr>
      <w:spacing w:after="0" w:line="240" w:lineRule="auto"/>
    </w:pPr>
    <w:rPr>
      <w:rFonts w:eastAsia="Times New Roman"/>
      <w:color w:val="000000"/>
      <w:sz w:val="20"/>
      <w:szCs w:val="20"/>
    </w:rPr>
  </w:style>
  <w:style w:type="paragraph" w:customStyle="1" w:styleId="OmniPage47">
    <w:name w:val="OmniPage #47"/>
    <w:basedOn w:val="Normal"/>
    <w:rsid w:val="00A436E9"/>
    <w:pPr>
      <w:spacing w:after="0" w:line="240" w:lineRule="auto"/>
    </w:pPr>
    <w:rPr>
      <w:rFonts w:eastAsia="Times New Roman"/>
      <w:color w:val="000000"/>
      <w:sz w:val="20"/>
      <w:szCs w:val="20"/>
    </w:rPr>
  </w:style>
  <w:style w:type="paragraph" w:customStyle="1" w:styleId="OmniPage48">
    <w:name w:val="OmniPage #48"/>
    <w:basedOn w:val="Normal"/>
    <w:rsid w:val="00A436E9"/>
    <w:pPr>
      <w:spacing w:after="0" w:line="240" w:lineRule="auto"/>
    </w:pPr>
    <w:rPr>
      <w:rFonts w:eastAsia="Times New Roman"/>
      <w:color w:val="000000"/>
      <w:sz w:val="20"/>
      <w:szCs w:val="20"/>
    </w:rPr>
  </w:style>
  <w:style w:type="paragraph" w:customStyle="1" w:styleId="OmniPage49">
    <w:name w:val="OmniPage #49"/>
    <w:basedOn w:val="Normal"/>
    <w:rsid w:val="00A436E9"/>
    <w:pPr>
      <w:spacing w:after="0" w:line="240" w:lineRule="auto"/>
    </w:pPr>
    <w:rPr>
      <w:rFonts w:eastAsia="Times New Roman"/>
      <w:color w:val="000000"/>
      <w:sz w:val="20"/>
      <w:szCs w:val="20"/>
    </w:rPr>
  </w:style>
  <w:style w:type="paragraph" w:customStyle="1" w:styleId="OmniPage50">
    <w:name w:val="OmniPage #50"/>
    <w:basedOn w:val="Normal"/>
    <w:rsid w:val="00A436E9"/>
    <w:pPr>
      <w:spacing w:after="0" w:line="240" w:lineRule="auto"/>
    </w:pPr>
    <w:rPr>
      <w:rFonts w:eastAsia="Times New Roman"/>
      <w:color w:val="000000"/>
      <w:sz w:val="20"/>
      <w:szCs w:val="20"/>
    </w:rPr>
  </w:style>
  <w:style w:type="paragraph" w:customStyle="1" w:styleId="OmniPage51">
    <w:name w:val="OmniPage #51"/>
    <w:basedOn w:val="Normal"/>
    <w:rsid w:val="00A436E9"/>
    <w:pPr>
      <w:spacing w:after="0" w:line="240" w:lineRule="auto"/>
    </w:pPr>
    <w:rPr>
      <w:rFonts w:eastAsia="Times New Roman"/>
      <w:color w:val="000000"/>
      <w:sz w:val="20"/>
      <w:szCs w:val="20"/>
    </w:rPr>
  </w:style>
  <w:style w:type="paragraph" w:customStyle="1" w:styleId="OmniPage52">
    <w:name w:val="OmniPage #52"/>
    <w:basedOn w:val="Normal"/>
    <w:rsid w:val="00A436E9"/>
    <w:pPr>
      <w:spacing w:after="0" w:line="240" w:lineRule="auto"/>
    </w:pPr>
    <w:rPr>
      <w:rFonts w:eastAsia="Times New Roman"/>
      <w:color w:val="000000"/>
      <w:sz w:val="20"/>
      <w:szCs w:val="20"/>
    </w:rPr>
  </w:style>
  <w:style w:type="paragraph" w:customStyle="1" w:styleId="OmniPage53">
    <w:name w:val="OmniPage #53"/>
    <w:basedOn w:val="Normal"/>
    <w:rsid w:val="00A436E9"/>
    <w:pPr>
      <w:spacing w:after="0" w:line="240" w:lineRule="auto"/>
    </w:pPr>
    <w:rPr>
      <w:rFonts w:eastAsia="Times New Roman"/>
      <w:color w:val="000000"/>
      <w:sz w:val="20"/>
      <w:szCs w:val="20"/>
    </w:rPr>
  </w:style>
  <w:style w:type="paragraph" w:customStyle="1" w:styleId="OmniPage54">
    <w:name w:val="OmniPage #54"/>
    <w:basedOn w:val="Normal"/>
    <w:rsid w:val="00A436E9"/>
    <w:pPr>
      <w:spacing w:after="0" w:line="240" w:lineRule="auto"/>
    </w:pPr>
    <w:rPr>
      <w:rFonts w:eastAsia="Times New Roman"/>
      <w:color w:val="000000"/>
      <w:sz w:val="20"/>
      <w:szCs w:val="20"/>
    </w:rPr>
  </w:style>
  <w:style w:type="paragraph" w:customStyle="1" w:styleId="OmniPage55">
    <w:name w:val="OmniPage #55"/>
    <w:basedOn w:val="Normal"/>
    <w:rsid w:val="00A436E9"/>
    <w:pPr>
      <w:spacing w:after="0" w:line="240" w:lineRule="auto"/>
    </w:pPr>
    <w:rPr>
      <w:rFonts w:eastAsia="Times New Roman"/>
      <w:color w:val="000000"/>
      <w:sz w:val="20"/>
      <w:szCs w:val="20"/>
    </w:rPr>
  </w:style>
  <w:style w:type="paragraph" w:customStyle="1" w:styleId="OmniPage56">
    <w:name w:val="OmniPage #56"/>
    <w:basedOn w:val="Normal"/>
    <w:rsid w:val="00A436E9"/>
    <w:pPr>
      <w:spacing w:after="0" w:line="240" w:lineRule="auto"/>
    </w:pPr>
    <w:rPr>
      <w:rFonts w:eastAsia="Times New Roman"/>
      <w:color w:val="000000"/>
      <w:sz w:val="20"/>
      <w:szCs w:val="20"/>
    </w:rPr>
  </w:style>
  <w:style w:type="paragraph" w:customStyle="1" w:styleId="OmniPage57">
    <w:name w:val="OmniPage #57"/>
    <w:basedOn w:val="Normal"/>
    <w:rsid w:val="00A436E9"/>
    <w:pPr>
      <w:spacing w:after="0" w:line="240" w:lineRule="auto"/>
    </w:pPr>
    <w:rPr>
      <w:rFonts w:eastAsia="Times New Roman"/>
      <w:color w:val="000000"/>
      <w:sz w:val="20"/>
      <w:szCs w:val="20"/>
    </w:rPr>
  </w:style>
  <w:style w:type="paragraph" w:customStyle="1" w:styleId="OmniPage58">
    <w:name w:val="OmniPage #58"/>
    <w:basedOn w:val="Normal"/>
    <w:rsid w:val="00A436E9"/>
    <w:pPr>
      <w:spacing w:after="0" w:line="240" w:lineRule="auto"/>
    </w:pPr>
    <w:rPr>
      <w:rFonts w:eastAsia="Times New Roman"/>
      <w:color w:val="000000"/>
      <w:sz w:val="20"/>
      <w:szCs w:val="20"/>
    </w:rPr>
  </w:style>
  <w:style w:type="paragraph" w:customStyle="1" w:styleId="OmniPage59">
    <w:name w:val="OmniPage #59"/>
    <w:basedOn w:val="Normal"/>
    <w:rsid w:val="00A436E9"/>
    <w:pPr>
      <w:spacing w:after="0" w:line="240" w:lineRule="auto"/>
    </w:pPr>
    <w:rPr>
      <w:rFonts w:eastAsia="Times New Roman"/>
      <w:color w:val="000000"/>
      <w:sz w:val="20"/>
      <w:szCs w:val="20"/>
    </w:rPr>
  </w:style>
  <w:style w:type="paragraph" w:customStyle="1" w:styleId="OmniPage60">
    <w:name w:val="OmniPage #60"/>
    <w:basedOn w:val="Normal"/>
    <w:rsid w:val="00A436E9"/>
    <w:pPr>
      <w:spacing w:after="0" w:line="240" w:lineRule="auto"/>
    </w:pPr>
    <w:rPr>
      <w:rFonts w:eastAsia="Times New Roman"/>
      <w:color w:val="000000"/>
      <w:sz w:val="20"/>
      <w:szCs w:val="20"/>
    </w:rPr>
  </w:style>
  <w:style w:type="paragraph" w:customStyle="1" w:styleId="OmniPage61">
    <w:name w:val="OmniPage #61"/>
    <w:basedOn w:val="Normal"/>
    <w:rsid w:val="00A436E9"/>
    <w:pPr>
      <w:spacing w:after="0" w:line="240" w:lineRule="auto"/>
    </w:pPr>
    <w:rPr>
      <w:rFonts w:eastAsia="Times New Roman"/>
      <w:color w:val="000000"/>
      <w:sz w:val="20"/>
      <w:szCs w:val="20"/>
    </w:rPr>
  </w:style>
  <w:style w:type="paragraph" w:customStyle="1" w:styleId="OmniPage62">
    <w:name w:val="OmniPage #62"/>
    <w:basedOn w:val="Normal"/>
    <w:rsid w:val="00A436E9"/>
    <w:pPr>
      <w:spacing w:after="0" w:line="240" w:lineRule="auto"/>
    </w:pPr>
    <w:rPr>
      <w:rFonts w:eastAsia="Times New Roman"/>
      <w:color w:val="000000"/>
      <w:sz w:val="20"/>
      <w:szCs w:val="20"/>
    </w:rPr>
  </w:style>
  <w:style w:type="paragraph" w:customStyle="1" w:styleId="OmniPage63">
    <w:name w:val="OmniPage #63"/>
    <w:basedOn w:val="Normal"/>
    <w:rsid w:val="00A436E9"/>
    <w:pPr>
      <w:spacing w:after="0" w:line="240" w:lineRule="auto"/>
    </w:pPr>
    <w:rPr>
      <w:rFonts w:eastAsia="Times New Roman"/>
      <w:color w:val="000000"/>
      <w:sz w:val="20"/>
      <w:szCs w:val="20"/>
    </w:rPr>
  </w:style>
  <w:style w:type="paragraph" w:customStyle="1" w:styleId="OmniPage64">
    <w:name w:val="OmniPage #64"/>
    <w:basedOn w:val="Normal"/>
    <w:rsid w:val="00A436E9"/>
    <w:pPr>
      <w:spacing w:after="0" w:line="240" w:lineRule="auto"/>
    </w:pPr>
    <w:rPr>
      <w:rFonts w:eastAsia="Times New Roman"/>
      <w:color w:val="000000"/>
      <w:sz w:val="20"/>
      <w:szCs w:val="20"/>
    </w:rPr>
  </w:style>
  <w:style w:type="paragraph" w:customStyle="1" w:styleId="OmniPage65">
    <w:name w:val="OmniPage #65"/>
    <w:basedOn w:val="Normal"/>
    <w:rsid w:val="00A436E9"/>
    <w:pPr>
      <w:spacing w:after="0" w:line="240" w:lineRule="auto"/>
    </w:pPr>
    <w:rPr>
      <w:rFonts w:eastAsia="Times New Roman"/>
      <w:color w:val="000000"/>
      <w:sz w:val="20"/>
      <w:szCs w:val="20"/>
    </w:rPr>
  </w:style>
  <w:style w:type="paragraph" w:customStyle="1" w:styleId="OmniPage66">
    <w:name w:val="OmniPage #66"/>
    <w:basedOn w:val="Normal"/>
    <w:rsid w:val="00A436E9"/>
    <w:pPr>
      <w:spacing w:after="0" w:line="240" w:lineRule="auto"/>
    </w:pPr>
    <w:rPr>
      <w:rFonts w:eastAsia="Times New Roman"/>
      <w:color w:val="000000"/>
      <w:sz w:val="20"/>
      <w:szCs w:val="20"/>
    </w:rPr>
  </w:style>
  <w:style w:type="paragraph" w:customStyle="1" w:styleId="OmniPage67">
    <w:name w:val="OmniPage #67"/>
    <w:basedOn w:val="Normal"/>
    <w:rsid w:val="00A436E9"/>
    <w:pPr>
      <w:spacing w:after="0" w:line="240" w:lineRule="auto"/>
    </w:pPr>
    <w:rPr>
      <w:rFonts w:eastAsia="Times New Roman"/>
      <w:color w:val="000000"/>
      <w:sz w:val="20"/>
      <w:szCs w:val="20"/>
    </w:rPr>
  </w:style>
  <w:style w:type="paragraph" w:customStyle="1" w:styleId="OmniPage68">
    <w:name w:val="OmniPage #68"/>
    <w:basedOn w:val="Normal"/>
    <w:rsid w:val="00A436E9"/>
    <w:pPr>
      <w:spacing w:after="0" w:line="240" w:lineRule="auto"/>
    </w:pPr>
    <w:rPr>
      <w:rFonts w:eastAsia="Times New Roman"/>
      <w:color w:val="000000"/>
      <w:sz w:val="20"/>
      <w:szCs w:val="20"/>
    </w:rPr>
  </w:style>
  <w:style w:type="paragraph" w:customStyle="1" w:styleId="OmniPage69">
    <w:name w:val="OmniPage #69"/>
    <w:basedOn w:val="Normal"/>
    <w:rsid w:val="00A436E9"/>
    <w:pPr>
      <w:spacing w:after="0" w:line="240" w:lineRule="auto"/>
    </w:pPr>
    <w:rPr>
      <w:rFonts w:eastAsia="Times New Roman"/>
      <w:color w:val="000000"/>
      <w:sz w:val="20"/>
      <w:szCs w:val="20"/>
    </w:rPr>
  </w:style>
  <w:style w:type="paragraph" w:customStyle="1" w:styleId="OmniPage70">
    <w:name w:val="OmniPage #70"/>
    <w:basedOn w:val="Normal"/>
    <w:rsid w:val="00A436E9"/>
    <w:pPr>
      <w:spacing w:after="0" w:line="240" w:lineRule="auto"/>
    </w:pPr>
    <w:rPr>
      <w:rFonts w:eastAsia="Times New Roman"/>
      <w:color w:val="000000"/>
      <w:sz w:val="20"/>
      <w:szCs w:val="20"/>
    </w:rPr>
  </w:style>
  <w:style w:type="paragraph" w:customStyle="1" w:styleId="OmniPage71">
    <w:name w:val="OmniPage #71"/>
    <w:basedOn w:val="Normal"/>
    <w:rsid w:val="00A436E9"/>
    <w:pPr>
      <w:spacing w:after="0" w:line="240" w:lineRule="auto"/>
    </w:pPr>
    <w:rPr>
      <w:rFonts w:eastAsia="Times New Roman"/>
      <w:color w:val="000000"/>
      <w:sz w:val="20"/>
      <w:szCs w:val="20"/>
    </w:rPr>
  </w:style>
  <w:style w:type="table" w:customStyle="1" w:styleId="MediumGrid22">
    <w:name w:val="Medium Grid 22"/>
    <w:basedOn w:val="TableNormal"/>
    <w:uiPriority w:val="68"/>
    <w:rsid w:val="00A436E9"/>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A436E9"/>
    <w:rPr>
      <w:rFonts w:ascii="Times New Roman" w:eastAsia="Times New Roman" w:hAnsi="Times New Roman" w:cs="Calibri"/>
      <w:sz w:val="16"/>
      <w:szCs w:val="20"/>
    </w:rPr>
  </w:style>
  <w:style w:type="character" w:customStyle="1" w:styleId="createby">
    <w:name w:val="createby"/>
    <w:rsid w:val="00A436E9"/>
  </w:style>
  <w:style w:type="character" w:customStyle="1" w:styleId="quote-right">
    <w:name w:val="quote-right"/>
    <w:rsid w:val="00A436E9"/>
  </w:style>
  <w:style w:type="character" w:customStyle="1" w:styleId="smallcase">
    <w:name w:val="smallcase"/>
    <w:rsid w:val="00A436E9"/>
  </w:style>
  <w:style w:type="character" w:customStyle="1" w:styleId="ft0">
    <w:name w:val="ft0"/>
    <w:rsid w:val="00A436E9"/>
  </w:style>
  <w:style w:type="character" w:customStyle="1" w:styleId="ft2">
    <w:name w:val="ft2"/>
    <w:rsid w:val="00A436E9"/>
  </w:style>
  <w:style w:type="character" w:customStyle="1" w:styleId="ft1">
    <w:name w:val="ft1"/>
    <w:rsid w:val="00A436E9"/>
  </w:style>
  <w:style w:type="character" w:customStyle="1" w:styleId="ft3">
    <w:name w:val="ft3"/>
    <w:rsid w:val="00A436E9"/>
  </w:style>
  <w:style w:type="character" w:customStyle="1" w:styleId="StyleTimesNewRoman12ptBold1">
    <w:name w:val="Style Times New Roman 12 pt Bold1"/>
    <w:rsid w:val="00A436E9"/>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A436E9"/>
    <w:rPr>
      <w:rFonts w:eastAsia="MS Mincho"/>
      <w:szCs w:val="24"/>
      <w:u w:val="single"/>
      <w:lang w:val="en-US" w:eastAsia="ja-JP" w:bidi="ar-SA"/>
    </w:rPr>
  </w:style>
  <w:style w:type="character" w:customStyle="1" w:styleId="CircledChar2">
    <w:name w:val="Circled Char2"/>
    <w:rsid w:val="00A436E9"/>
    <w:rPr>
      <w:rFonts w:eastAsia="MS Mincho"/>
      <w:b/>
      <w:szCs w:val="24"/>
      <w:u w:val="single"/>
      <w:lang w:val="en-US" w:eastAsia="ja-JP" w:bidi="ar-SA"/>
    </w:rPr>
  </w:style>
  <w:style w:type="character" w:customStyle="1" w:styleId="SmallTextChar2">
    <w:name w:val="Small Text Char2"/>
    <w:rsid w:val="00A436E9"/>
    <w:rPr>
      <w:rFonts w:eastAsia="MS Mincho"/>
      <w:sz w:val="15"/>
      <w:szCs w:val="24"/>
      <w:lang w:val="en-US" w:eastAsia="ja-JP" w:bidi="ar-SA"/>
    </w:rPr>
  </w:style>
  <w:style w:type="character" w:customStyle="1" w:styleId="BoldandUnderlineCharCharCharCharChar1">
    <w:name w:val="Bold and Underline Char Char Char Char Char1"/>
    <w:rsid w:val="00A436E9"/>
    <w:rPr>
      <w:b/>
      <w:szCs w:val="24"/>
      <w:u w:val="single"/>
      <w:lang w:val="en-US" w:eastAsia="en-US" w:bidi="ar-SA"/>
    </w:rPr>
  </w:style>
  <w:style w:type="character" w:customStyle="1" w:styleId="SmallCardChar">
    <w:name w:val="Small Card Char"/>
    <w:rsid w:val="00A436E9"/>
    <w:rPr>
      <w:rFonts w:ascii="Palatino Linotype" w:eastAsia="Times New Roman" w:hAnsi="Palatino Linotype"/>
      <w:sz w:val="12"/>
      <w:szCs w:val="24"/>
    </w:rPr>
  </w:style>
  <w:style w:type="character" w:customStyle="1" w:styleId="StyleBoldUnderline10ptBold">
    <w:name w:val="Style Bold Underline + 10 pt Bold"/>
    <w:rsid w:val="00A436E9"/>
    <w:rPr>
      <w:b/>
      <w:bCs/>
      <w:sz w:val="20"/>
      <w:u w:val="thick"/>
    </w:rPr>
  </w:style>
  <w:style w:type="character" w:customStyle="1" w:styleId="separator">
    <w:name w:val="separator"/>
    <w:rsid w:val="00A436E9"/>
  </w:style>
  <w:style w:type="character" w:customStyle="1" w:styleId="PageHeaderChar">
    <w:name w:val="Page Header Char"/>
    <w:link w:val="PageHeader"/>
    <w:rsid w:val="00A436E9"/>
    <w:rPr>
      <w:rFonts w:ascii="Calibri" w:hAnsi="Calibri"/>
    </w:rPr>
  </w:style>
  <w:style w:type="paragraph" w:customStyle="1" w:styleId="NormalUnderline0">
    <w:name w:val="Normal + Underline"/>
    <w:basedOn w:val="Normal"/>
    <w:link w:val="NormalUnderlineChar0"/>
    <w:qFormat/>
    <w:rsid w:val="00A436E9"/>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A436E9"/>
    <w:pPr>
      <w:spacing w:after="0" w:line="240" w:lineRule="auto"/>
      <w:ind w:left="720"/>
    </w:pPr>
    <w:rPr>
      <w:rFonts w:eastAsia="Times New Roman"/>
      <w:sz w:val="12"/>
    </w:rPr>
  </w:style>
  <w:style w:type="character" w:customStyle="1" w:styleId="NormalUnderlineChar0">
    <w:name w:val="Normal + Underline Char"/>
    <w:link w:val="NormalUnderline0"/>
    <w:rsid w:val="00A436E9"/>
    <w:rPr>
      <w:rFonts w:ascii="Calibri" w:eastAsia="Times New Roman" w:hAnsi="Calibri"/>
      <w:b/>
      <w:sz w:val="24"/>
      <w:u w:val="single"/>
    </w:rPr>
  </w:style>
  <w:style w:type="character" w:customStyle="1" w:styleId="NormalNoUnderlineChar">
    <w:name w:val="Normal + No Underline Char"/>
    <w:link w:val="NormalNoUnderline"/>
    <w:rsid w:val="00A436E9"/>
    <w:rPr>
      <w:rFonts w:ascii="Calibri" w:eastAsia="Times New Roman" w:hAnsi="Calibri"/>
      <w:sz w:val="12"/>
    </w:rPr>
  </w:style>
  <w:style w:type="paragraph" w:customStyle="1" w:styleId="TagCite3">
    <w:name w:val="Tag Cite"/>
    <w:basedOn w:val="PageHeader"/>
    <w:link w:val="TagCiteChar3"/>
    <w:qFormat/>
    <w:rsid w:val="00A436E9"/>
    <w:rPr>
      <w:rFonts w:ascii="Arial Narrow" w:eastAsia="SimSun" w:hAnsi="Arial Narrow"/>
      <w:b/>
      <w:sz w:val="24"/>
      <w:lang w:eastAsia="zh-CN"/>
    </w:rPr>
  </w:style>
  <w:style w:type="character" w:customStyle="1" w:styleId="TagCiteChar3">
    <w:name w:val="Tag Cite Char"/>
    <w:link w:val="TagCite3"/>
    <w:rsid w:val="00A436E9"/>
    <w:rPr>
      <w:rFonts w:ascii="Arial Narrow" w:eastAsia="SimSun" w:hAnsi="Arial Narrow"/>
      <w:b/>
      <w:sz w:val="24"/>
      <w:lang w:eastAsia="zh-CN"/>
    </w:rPr>
  </w:style>
  <w:style w:type="character" w:customStyle="1" w:styleId="smalllink">
    <w:name w:val="smalllink"/>
    <w:rsid w:val="00A436E9"/>
  </w:style>
  <w:style w:type="character" w:customStyle="1" w:styleId="bighead1">
    <w:name w:val="bighead1"/>
    <w:rsid w:val="00A436E9"/>
    <w:rPr>
      <w:rFonts w:ascii="Verdana" w:hAnsi="Verdana" w:hint="default"/>
      <w:b/>
      <w:bCs/>
      <w:sz w:val="27"/>
      <w:szCs w:val="27"/>
    </w:rPr>
  </w:style>
  <w:style w:type="character" w:customStyle="1" w:styleId="Underline-WFU">
    <w:name w:val="Underline-WFU"/>
    <w:uiPriority w:val="1"/>
    <w:qFormat/>
    <w:rsid w:val="00A436E9"/>
    <w:rPr>
      <w:rFonts w:ascii="Cambria" w:hAnsi="Cambria"/>
      <w:sz w:val="21"/>
      <w:u w:val="single"/>
    </w:rPr>
  </w:style>
  <w:style w:type="paragraph" w:customStyle="1" w:styleId="Tiny-WFU">
    <w:name w:val="Tiny-WFU"/>
    <w:basedOn w:val="Normal"/>
    <w:qFormat/>
    <w:rsid w:val="00A436E9"/>
    <w:pPr>
      <w:spacing w:after="0" w:line="240" w:lineRule="auto"/>
    </w:pPr>
    <w:rPr>
      <w:rFonts w:eastAsia="Malgun Gothic"/>
      <w:sz w:val="12"/>
      <w:lang w:eastAsia="ko-KR"/>
    </w:rPr>
  </w:style>
  <w:style w:type="character" w:customStyle="1" w:styleId="b">
    <w:name w:val="b"/>
    <w:rsid w:val="00A436E9"/>
  </w:style>
  <w:style w:type="paragraph" w:customStyle="1" w:styleId="Indentation">
    <w:name w:val="Indentation"/>
    <w:basedOn w:val="Normal"/>
    <w:uiPriority w:val="99"/>
    <w:qFormat/>
    <w:rsid w:val="00A436E9"/>
    <w:pPr>
      <w:spacing w:after="0" w:line="240" w:lineRule="auto"/>
      <w:ind w:left="288" w:right="288"/>
    </w:pPr>
    <w:rPr>
      <w:rFonts w:eastAsia="Calibri"/>
    </w:rPr>
  </w:style>
  <w:style w:type="paragraph" w:customStyle="1" w:styleId="departments">
    <w:name w:val="departments"/>
    <w:basedOn w:val="Normal"/>
    <w:uiPriority w:val="99"/>
    <w:qFormat/>
    <w:rsid w:val="00A436E9"/>
    <w:pPr>
      <w:spacing w:before="100" w:beforeAutospacing="1" w:after="100" w:afterAutospacing="1" w:line="240" w:lineRule="auto"/>
    </w:pPr>
    <w:rPr>
      <w:rFonts w:eastAsia="Times New Roman"/>
      <w:sz w:val="24"/>
    </w:rPr>
  </w:style>
  <w:style w:type="character" w:customStyle="1" w:styleId="left-date1">
    <w:name w:val="left-date1"/>
    <w:rsid w:val="00A436E9"/>
    <w:rPr>
      <w:rFonts w:ascii="Verdana" w:hAnsi="Verdana" w:hint="default"/>
      <w:color w:val="666666"/>
      <w:sz w:val="14"/>
      <w:szCs w:val="14"/>
    </w:rPr>
  </w:style>
  <w:style w:type="character" w:customStyle="1" w:styleId="org">
    <w:name w:val="org"/>
    <w:basedOn w:val="DefaultParagraphFont"/>
    <w:rsid w:val="00A436E9"/>
  </w:style>
  <w:style w:type="paragraph" w:customStyle="1" w:styleId="seeall">
    <w:name w:val="seeall"/>
    <w:basedOn w:val="Normal"/>
    <w:rsid w:val="00A436E9"/>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A436E9"/>
  </w:style>
  <w:style w:type="character" w:customStyle="1" w:styleId="livefyre-commentcount">
    <w:name w:val="livefyre-commentcount"/>
    <w:basedOn w:val="DefaultParagraphFont"/>
    <w:rsid w:val="00A436E9"/>
  </w:style>
  <w:style w:type="character" w:customStyle="1" w:styleId="rednegchange">
    <w:name w:val="red_neg_change"/>
    <w:basedOn w:val="DefaultParagraphFont"/>
    <w:rsid w:val="00A436E9"/>
  </w:style>
  <w:style w:type="character" w:customStyle="1" w:styleId="wsodqchgshow">
    <w:name w:val="wsodq_chgshow"/>
    <w:basedOn w:val="DefaultParagraphFont"/>
    <w:rsid w:val="00A436E9"/>
  </w:style>
  <w:style w:type="character" w:customStyle="1" w:styleId="greenposchange">
    <w:name w:val="green_pos_change"/>
    <w:basedOn w:val="DefaultParagraphFont"/>
    <w:rsid w:val="00A436E9"/>
  </w:style>
  <w:style w:type="paragraph" w:customStyle="1" w:styleId="image-caption">
    <w:name w:val="image-caption"/>
    <w:basedOn w:val="Normal"/>
    <w:uiPriority w:val="99"/>
    <w:qFormat/>
    <w:rsid w:val="00A436E9"/>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A436E9"/>
  </w:style>
  <w:style w:type="paragraph" w:customStyle="1" w:styleId="gascontcredit">
    <w:name w:val="gas_cont_credit"/>
    <w:basedOn w:val="Normal"/>
    <w:rsid w:val="00A436E9"/>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A436E9"/>
    <w:rPr>
      <w:b/>
      <w:szCs w:val="24"/>
      <w:u w:val="single"/>
      <w:lang w:val="en-US" w:eastAsia="en-US" w:bidi="ar-SA"/>
    </w:rPr>
  </w:style>
  <w:style w:type="paragraph" w:customStyle="1" w:styleId="endarticle">
    <w:name w:val="endarticle"/>
    <w:basedOn w:val="Normal"/>
    <w:uiPriority w:val="99"/>
    <w:qFormat/>
    <w:rsid w:val="00A436E9"/>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A436E9"/>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A436E9"/>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A436E9"/>
  </w:style>
  <w:style w:type="character" w:customStyle="1" w:styleId="honorific-prefix">
    <w:name w:val="honorific-prefix"/>
    <w:basedOn w:val="DefaultParagraphFont"/>
    <w:rsid w:val="00A436E9"/>
  </w:style>
  <w:style w:type="character" w:customStyle="1" w:styleId="given-name">
    <w:name w:val="given-name"/>
    <w:basedOn w:val="DefaultParagraphFont"/>
    <w:rsid w:val="00A436E9"/>
  </w:style>
  <w:style w:type="character" w:customStyle="1" w:styleId="family-name">
    <w:name w:val="family-name"/>
    <w:basedOn w:val="DefaultParagraphFont"/>
    <w:rsid w:val="00A436E9"/>
  </w:style>
  <w:style w:type="character" w:customStyle="1" w:styleId="chead">
    <w:name w:val="chead"/>
    <w:basedOn w:val="DefaultParagraphFont"/>
    <w:rsid w:val="00A436E9"/>
  </w:style>
  <w:style w:type="character" w:customStyle="1" w:styleId="obgcapsstart">
    <w:name w:val="obg_caps_start"/>
    <w:basedOn w:val="DefaultParagraphFont"/>
    <w:rsid w:val="00A436E9"/>
  </w:style>
  <w:style w:type="character" w:customStyle="1" w:styleId="underlinedCharChar0">
    <w:name w:val="underlined Char Char"/>
    <w:basedOn w:val="DefaultParagraphFont"/>
    <w:rsid w:val="00A436E9"/>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A436E9"/>
    <w:pPr>
      <w:spacing w:after="0" w:line="240" w:lineRule="auto"/>
    </w:pPr>
    <w:rPr>
      <w:strike/>
      <w:sz w:val="16"/>
      <w:szCs w:val="16"/>
    </w:rPr>
  </w:style>
  <w:style w:type="paragraph" w:customStyle="1" w:styleId="Pa4">
    <w:name w:val="Pa4"/>
    <w:basedOn w:val="Normal"/>
    <w:next w:val="Normal"/>
    <w:uiPriority w:val="99"/>
    <w:qFormat/>
    <w:rsid w:val="00A436E9"/>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A436E9"/>
  </w:style>
  <w:style w:type="paragraph" w:customStyle="1" w:styleId="attribution">
    <w:name w:val="attribution"/>
    <w:basedOn w:val="Normal"/>
    <w:uiPriority w:val="99"/>
    <w:qFormat/>
    <w:rsid w:val="00A436E9"/>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A436E9"/>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A436E9"/>
    <w:pPr>
      <w:spacing w:before="100" w:beforeAutospacing="1" w:after="100" w:afterAutospacing="1" w:line="240" w:lineRule="auto"/>
    </w:pPr>
    <w:rPr>
      <w:rFonts w:eastAsia="Times New Roman"/>
      <w:sz w:val="24"/>
    </w:rPr>
  </w:style>
  <w:style w:type="character" w:customStyle="1" w:styleId="text2">
    <w:name w:val="text2"/>
    <w:basedOn w:val="DefaultParagraphFont"/>
    <w:rsid w:val="00A436E9"/>
  </w:style>
  <w:style w:type="paragraph" w:customStyle="1" w:styleId="msolistparagraph0">
    <w:name w:val="msolistparagraph"/>
    <w:basedOn w:val="Normal"/>
    <w:uiPriority w:val="99"/>
    <w:qFormat/>
    <w:rsid w:val="00A436E9"/>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A436E9"/>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A436E9"/>
  </w:style>
  <w:style w:type="character" w:customStyle="1" w:styleId="StyleUnderlineChar2CharChar11pt">
    <w:name w:val="Style Underline Char2 Char Char + 11 pt"/>
    <w:basedOn w:val="Style11pt"/>
    <w:rsid w:val="00A436E9"/>
    <w:rPr>
      <w:rFonts w:ascii="Times New Roman" w:hAnsi="Times New Roman"/>
      <w:sz w:val="20"/>
      <w:u w:val="single"/>
    </w:rPr>
  </w:style>
  <w:style w:type="character" w:customStyle="1" w:styleId="StyleStyleBoldUnderline11pt">
    <w:name w:val="Style Style Bold Underline + 11 pt"/>
    <w:basedOn w:val="DefaultParagraphFont"/>
    <w:rsid w:val="00A436E9"/>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436E9"/>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A436E9"/>
    <w:rPr>
      <w:rFonts w:ascii="Arial Narrow" w:eastAsia="SimSun" w:hAnsi="Arial Narrow"/>
      <w:b/>
      <w:bCs/>
      <w:sz w:val="20"/>
      <w:u w:val="single"/>
      <w:lang w:eastAsia="zh-CN"/>
    </w:rPr>
  </w:style>
  <w:style w:type="character" w:customStyle="1" w:styleId="Styleunderline11pt">
    <w:name w:val="Style underline + 11 pt"/>
    <w:basedOn w:val="underline"/>
    <w:rsid w:val="00A436E9"/>
    <w:rPr>
      <w:u w:val="single"/>
      <w:lang w:val="en-US" w:eastAsia="en-US" w:bidi="ar-SA"/>
    </w:rPr>
  </w:style>
  <w:style w:type="character" w:customStyle="1" w:styleId="Styleunderline11ptBold">
    <w:name w:val="Style underline + 11 pt Bold"/>
    <w:basedOn w:val="underline"/>
    <w:rsid w:val="00A436E9"/>
    <w:rPr>
      <w:u w:val="single"/>
      <w:lang w:val="en-US" w:eastAsia="en-US" w:bidi="ar-SA"/>
    </w:rPr>
  </w:style>
  <w:style w:type="paragraph" w:customStyle="1" w:styleId="StyleStyle49pt10">
    <w:name w:val="Style Style4 + 9 pt10"/>
    <w:basedOn w:val="Style4"/>
    <w:link w:val="StyleStyle49pt10Char"/>
    <w:qFormat/>
    <w:rsid w:val="00A436E9"/>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A436E9"/>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A436E9"/>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A436E9"/>
    <w:rPr>
      <w:rFonts w:ascii="Arial Narrow" w:eastAsia="Times New Roman" w:hAnsi="Arial Narrow"/>
      <w:b/>
      <w:bCs/>
      <w:sz w:val="20"/>
      <w:u w:val="single"/>
      <w:lang w:eastAsia="zh-CN"/>
    </w:rPr>
  </w:style>
  <w:style w:type="character" w:customStyle="1" w:styleId="articlehead2">
    <w:name w:val="articlehead2"/>
    <w:basedOn w:val="DefaultParagraphFont"/>
    <w:rsid w:val="00A436E9"/>
  </w:style>
  <w:style w:type="character" w:customStyle="1" w:styleId="pronset">
    <w:name w:val="pronset"/>
    <w:basedOn w:val="DefaultParagraphFont"/>
    <w:rsid w:val="00A436E9"/>
  </w:style>
  <w:style w:type="character" w:customStyle="1" w:styleId="showipapr">
    <w:name w:val="show_ipapr"/>
    <w:basedOn w:val="DefaultParagraphFont"/>
    <w:rsid w:val="00A436E9"/>
  </w:style>
  <w:style w:type="character" w:customStyle="1" w:styleId="prondelim">
    <w:name w:val="prondelim"/>
    <w:basedOn w:val="DefaultParagraphFont"/>
    <w:rsid w:val="00A436E9"/>
  </w:style>
  <w:style w:type="character" w:customStyle="1" w:styleId="pron">
    <w:name w:val="pron"/>
    <w:basedOn w:val="DefaultParagraphFont"/>
    <w:rsid w:val="00A436E9"/>
  </w:style>
  <w:style w:type="character" w:customStyle="1" w:styleId="prontoggle">
    <w:name w:val="pron_toggle"/>
    <w:basedOn w:val="DefaultParagraphFont"/>
    <w:rsid w:val="00A436E9"/>
  </w:style>
  <w:style w:type="character" w:customStyle="1" w:styleId="showspellpr">
    <w:name w:val="show_spellpr"/>
    <w:basedOn w:val="DefaultParagraphFont"/>
    <w:rsid w:val="00A436E9"/>
  </w:style>
  <w:style w:type="character" w:customStyle="1" w:styleId="boldface">
    <w:name w:val="boldface"/>
    <w:basedOn w:val="DefaultParagraphFont"/>
    <w:rsid w:val="00A436E9"/>
  </w:style>
  <w:style w:type="character" w:customStyle="1" w:styleId="pg">
    <w:name w:val="pg"/>
    <w:basedOn w:val="DefaultParagraphFont"/>
    <w:rsid w:val="00A436E9"/>
  </w:style>
  <w:style w:type="character" w:customStyle="1" w:styleId="secondary-bf">
    <w:name w:val="secondary-bf"/>
    <w:basedOn w:val="DefaultParagraphFont"/>
    <w:rsid w:val="00A436E9"/>
  </w:style>
  <w:style w:type="character" w:customStyle="1" w:styleId="dnindex">
    <w:name w:val="dnindex"/>
    <w:basedOn w:val="DefaultParagraphFont"/>
    <w:rsid w:val="00A436E9"/>
  </w:style>
  <w:style w:type="character" w:customStyle="1" w:styleId="ital-inline">
    <w:name w:val="ital-inline"/>
    <w:basedOn w:val="DefaultParagraphFont"/>
    <w:rsid w:val="00A436E9"/>
  </w:style>
  <w:style w:type="character" w:customStyle="1" w:styleId="Styleterm111ptUnderline">
    <w:name w:val="Style term1 + 11 pt Underline"/>
    <w:basedOn w:val="term1"/>
    <w:rsid w:val="00A436E9"/>
    <w:rPr>
      <w:b/>
      <w:bCs/>
      <w:sz w:val="20"/>
      <w:u w:val="single"/>
    </w:rPr>
  </w:style>
  <w:style w:type="paragraph" w:customStyle="1" w:styleId="StyleMinimizedTextArialNarrow10pt">
    <w:name w:val="Style Minimized Text + Arial Narrow 10 pt"/>
    <w:basedOn w:val="MinimizedText"/>
    <w:link w:val="StyleMinimizedTextArialNarrow10ptChar"/>
    <w:qFormat/>
    <w:rsid w:val="00A436E9"/>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A436E9"/>
    <w:rPr>
      <w:rFonts w:ascii="Georgia" w:eastAsia="Times New Roman" w:hAnsi="Georgia"/>
      <w:sz w:val="20"/>
    </w:rPr>
  </w:style>
  <w:style w:type="paragraph" w:customStyle="1" w:styleId="StyleStyle49pt3">
    <w:name w:val="Style Style4 + 9 pt3"/>
    <w:basedOn w:val="Style4"/>
    <w:link w:val="StyleStyle49pt3Char"/>
    <w:qFormat/>
    <w:rsid w:val="00A436E9"/>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A436E9"/>
    <w:rPr>
      <w:rFonts w:ascii="Arial Narrow" w:eastAsia="Times New Roman" w:hAnsi="Arial Narrow"/>
      <w:sz w:val="20"/>
      <w:u w:val="single"/>
      <w:lang w:eastAsia="zh-CN"/>
    </w:rPr>
  </w:style>
  <w:style w:type="character" w:customStyle="1" w:styleId="ct-with-fmlt">
    <w:name w:val="ct-with-fmlt"/>
    <w:basedOn w:val="DefaultParagraphFont"/>
    <w:rsid w:val="00A436E9"/>
  </w:style>
  <w:style w:type="character" w:customStyle="1" w:styleId="althead">
    <w:name w:val="althead"/>
    <w:basedOn w:val="DefaultParagraphFont"/>
    <w:rsid w:val="00A436E9"/>
  </w:style>
  <w:style w:type="character" w:customStyle="1" w:styleId="arbd1">
    <w:name w:val="arbd1"/>
    <w:basedOn w:val="DefaultParagraphFont"/>
    <w:rsid w:val="00A436E9"/>
  </w:style>
  <w:style w:type="character" w:customStyle="1" w:styleId="unx">
    <w:name w:val="unx"/>
    <w:basedOn w:val="DefaultParagraphFont"/>
    <w:rsid w:val="00A436E9"/>
  </w:style>
  <w:style w:type="character" w:customStyle="1" w:styleId="lrdctph">
    <w:name w:val="lr_dct_ph"/>
    <w:basedOn w:val="DefaultParagraphFont"/>
    <w:rsid w:val="00A436E9"/>
  </w:style>
  <w:style w:type="character" w:customStyle="1" w:styleId="tagciteChar4">
    <w:name w:val="tag/cite Char"/>
    <w:basedOn w:val="DefaultParagraphFont"/>
    <w:rsid w:val="00A436E9"/>
    <w:rPr>
      <w:b/>
      <w:sz w:val="24"/>
      <w:lang w:val="en-US" w:eastAsia="en-US" w:bidi="ar-SA"/>
    </w:rPr>
  </w:style>
  <w:style w:type="paragraph" w:customStyle="1" w:styleId="TxBr41p1">
    <w:name w:val="TxBr_41p1"/>
    <w:basedOn w:val="Normal"/>
    <w:qFormat/>
    <w:rsid w:val="00A436E9"/>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A436E9"/>
    <w:rPr>
      <w:sz w:val="18"/>
      <w:szCs w:val="24"/>
      <w:lang w:val="en-US" w:eastAsia="en-US" w:bidi="ar-SA"/>
    </w:rPr>
  </w:style>
  <w:style w:type="paragraph" w:customStyle="1" w:styleId="003Cite">
    <w:name w:val="003Cite"/>
    <w:basedOn w:val="Normal"/>
    <w:qFormat/>
    <w:rsid w:val="00A436E9"/>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A436E9"/>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A436E9"/>
    <w:rPr>
      <w:rFonts w:ascii="Calibri" w:hAnsi="Calibri"/>
      <w:b/>
      <w:color w:val="000000"/>
      <w:u w:val="single"/>
    </w:rPr>
  </w:style>
  <w:style w:type="character" w:customStyle="1" w:styleId="StyleBold1">
    <w:name w:val="Style Bold1"/>
    <w:rsid w:val="00A436E9"/>
    <w:rPr>
      <w:rFonts w:ascii="Georgia" w:hAnsi="Georgia"/>
      <w:b/>
      <w:bCs/>
      <w:sz w:val="22"/>
    </w:rPr>
  </w:style>
  <w:style w:type="character" w:customStyle="1" w:styleId="BlockHeadingsChar1">
    <w:name w:val="Block Headings Char1"/>
    <w:rsid w:val="00A436E9"/>
    <w:rPr>
      <w:b/>
      <w:caps/>
    </w:rPr>
  </w:style>
  <w:style w:type="character" w:customStyle="1" w:styleId="CARDChar2">
    <w:name w:val="CARD Char"/>
    <w:link w:val="CARD0"/>
    <w:rsid w:val="00A436E9"/>
    <w:rPr>
      <w:rFonts w:ascii="Calibri" w:hAnsi="Calibri"/>
    </w:rPr>
  </w:style>
  <w:style w:type="character" w:customStyle="1" w:styleId="FontStyle170">
    <w:name w:val="Font Style170"/>
    <w:uiPriority w:val="99"/>
    <w:rsid w:val="00A436E9"/>
    <w:rPr>
      <w:rFonts w:ascii="Bookman Old Style" w:hAnsi="Bookman Old Style" w:cs="Bookman Old Style"/>
      <w:sz w:val="16"/>
      <w:szCs w:val="16"/>
    </w:rPr>
  </w:style>
  <w:style w:type="character" w:customStyle="1" w:styleId="label">
    <w:name w:val="label"/>
    <w:rsid w:val="00A436E9"/>
  </w:style>
  <w:style w:type="character" w:customStyle="1" w:styleId="Styleunderline12pt">
    <w:name w:val="Style underline + 12 pt"/>
    <w:rsid w:val="00A436E9"/>
    <w:rPr>
      <w:rFonts w:ascii="Times New Roman" w:hAnsi="Times New Roman"/>
      <w:bCs/>
      <w:sz w:val="20"/>
      <w:u w:val="single"/>
    </w:rPr>
  </w:style>
  <w:style w:type="character" w:customStyle="1" w:styleId="StyleUnderlineChar19pt">
    <w:name w:val="Style Underline Char1 + 9 pt"/>
    <w:basedOn w:val="UnderlineChar1"/>
    <w:rsid w:val="00A436E9"/>
    <w:rPr>
      <w:rFonts w:ascii="Times New Roman" w:hAnsi="Times New Roman"/>
      <w:sz w:val="20"/>
      <w:szCs w:val="24"/>
      <w:u w:val="single"/>
      <w:lang w:val="en-US" w:eastAsia="en-US" w:bidi="ar-SA"/>
    </w:rPr>
  </w:style>
  <w:style w:type="character" w:customStyle="1" w:styleId="StyleUnderlineChar1Bold">
    <w:name w:val="Style Underline Char1 + Bold"/>
    <w:rsid w:val="00A436E9"/>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A436E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436E9"/>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A436E9"/>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A436E9"/>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A436E9"/>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A436E9"/>
    <w:rPr>
      <w:rFonts w:ascii="Times New Roman" w:hAnsi="Times New Roman"/>
      <w:sz w:val="20"/>
      <w:u w:val="single"/>
      <w:lang w:val="en-US" w:eastAsia="en-US" w:bidi="ar-SA"/>
    </w:rPr>
  </w:style>
  <w:style w:type="paragraph" w:customStyle="1" w:styleId="StyleUnderline9pt1">
    <w:name w:val="Style Underline + 9 pt1"/>
    <w:rsid w:val="00A436E9"/>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A436E9"/>
    <w:rPr>
      <w:sz w:val="20"/>
      <w:u w:val="single"/>
    </w:rPr>
  </w:style>
  <w:style w:type="character" w:customStyle="1" w:styleId="StyleUnderlineChar19pt2">
    <w:name w:val="Style Underline Char1 + 9 pt2"/>
    <w:basedOn w:val="UnderlineChar1"/>
    <w:rsid w:val="00A436E9"/>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A436E9"/>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A436E9"/>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A436E9"/>
    <w:rPr>
      <w:rFonts w:ascii="Times New Roman" w:hAnsi="Times New Roman"/>
      <w:b/>
      <w:bCs/>
      <w:sz w:val="20"/>
      <w:szCs w:val="24"/>
      <w:u w:val="single"/>
      <w:lang w:val="en-US" w:eastAsia="en-US" w:bidi="ar-SA"/>
    </w:rPr>
  </w:style>
  <w:style w:type="character" w:customStyle="1" w:styleId="content">
    <w:name w:val="content"/>
    <w:basedOn w:val="DefaultParagraphFont"/>
    <w:rsid w:val="00A436E9"/>
  </w:style>
  <w:style w:type="character" w:customStyle="1" w:styleId="Style9ptBoldUnderline1">
    <w:name w:val="Style 9 pt Bold Underline1"/>
    <w:rsid w:val="00A436E9"/>
    <w:rPr>
      <w:b/>
      <w:bCs/>
      <w:sz w:val="20"/>
      <w:u w:val="single"/>
    </w:rPr>
  </w:style>
  <w:style w:type="character" w:customStyle="1" w:styleId="tagCharCharCharChar">
    <w:name w:val="tag Char Char Char Char"/>
    <w:rsid w:val="00A436E9"/>
    <w:rPr>
      <w:rFonts w:ascii="Georgia" w:eastAsia="Calibri" w:hAnsi="Georgia" w:cs="Calibri"/>
      <w:b/>
      <w:sz w:val="24"/>
    </w:rPr>
  </w:style>
  <w:style w:type="character" w:customStyle="1" w:styleId="3">
    <w:name w:val="3"/>
    <w:rsid w:val="00A436E9"/>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A436E9"/>
    <w:rPr>
      <w:rFonts w:cs="Arial"/>
      <w:b/>
      <w:bCs/>
      <w:iCs/>
      <w:szCs w:val="28"/>
      <w:lang w:val="en-US" w:eastAsia="en-US" w:bidi="ar-SA"/>
    </w:rPr>
  </w:style>
  <w:style w:type="paragraph" w:customStyle="1" w:styleId="EmphasisText">
    <w:name w:val="Emphasis Text"/>
    <w:basedOn w:val="UnderlinedText"/>
    <w:link w:val="EmphasisTextChar"/>
    <w:rsid w:val="00A436E9"/>
    <w:rPr>
      <w:rFonts w:eastAsia="SimSun"/>
      <w:sz w:val="24"/>
      <w:u w:val="single"/>
    </w:rPr>
  </w:style>
  <w:style w:type="character" w:customStyle="1" w:styleId="EmphasisTextChar">
    <w:name w:val="Emphasis Text Char"/>
    <w:link w:val="EmphasisText"/>
    <w:rsid w:val="00A436E9"/>
    <w:rPr>
      <w:rFonts w:ascii="Calibri" w:eastAsia="SimSun" w:hAnsi="Calibri"/>
      <w:b/>
      <w:sz w:val="24"/>
      <w:u w:val="single"/>
    </w:rPr>
  </w:style>
  <w:style w:type="character" w:customStyle="1" w:styleId="featuretitle">
    <w:name w:val="feature_title"/>
    <w:basedOn w:val="DefaultParagraphFont"/>
    <w:rsid w:val="00A436E9"/>
  </w:style>
  <w:style w:type="character" w:customStyle="1" w:styleId="6">
    <w:name w:val="6"/>
    <w:rsid w:val="00A436E9"/>
    <w:rPr>
      <w:rFonts w:cs="Arial"/>
      <w:bCs/>
      <w:sz w:val="20"/>
      <w:u w:val="single"/>
      <w:lang w:val="en-US" w:eastAsia="en-US" w:bidi="ar-SA"/>
    </w:rPr>
  </w:style>
  <w:style w:type="character" w:customStyle="1" w:styleId="7">
    <w:name w:val="7"/>
    <w:rsid w:val="00A436E9"/>
    <w:rPr>
      <w:rFonts w:cs="Arial"/>
      <w:bCs/>
      <w:sz w:val="20"/>
      <w:u w:val="single"/>
      <w:lang w:val="en-US" w:eastAsia="en-US" w:bidi="ar-SA"/>
    </w:rPr>
  </w:style>
  <w:style w:type="character" w:customStyle="1" w:styleId="StyleUnderlineChar19pt4">
    <w:name w:val="Style Underline Char1 + 9 pt4"/>
    <w:basedOn w:val="UnderlineChar1"/>
    <w:rsid w:val="00A436E9"/>
    <w:rPr>
      <w:rFonts w:ascii="Times New Roman" w:hAnsi="Times New Roman"/>
      <w:sz w:val="20"/>
      <w:szCs w:val="24"/>
      <w:u w:val="single"/>
      <w:lang w:val="en-US" w:eastAsia="en-US" w:bidi="ar-SA"/>
    </w:rPr>
  </w:style>
  <w:style w:type="character" w:customStyle="1" w:styleId="StyleUnderlineChar19ptBold1">
    <w:name w:val="Style Underline Char1 + 9 pt Bold1"/>
    <w:rsid w:val="00A436E9"/>
    <w:rPr>
      <w:rFonts w:ascii="Times New Roman" w:hAnsi="Times New Roman"/>
      <w:b/>
      <w:bCs/>
      <w:sz w:val="20"/>
      <w:szCs w:val="24"/>
      <w:u w:val="single"/>
      <w:lang w:val="en-US" w:eastAsia="en-US" w:bidi="ar-SA"/>
    </w:rPr>
  </w:style>
  <w:style w:type="character" w:customStyle="1" w:styleId="Style9ptUnderline3">
    <w:name w:val="Style 9 pt Underline3"/>
    <w:rsid w:val="00A436E9"/>
    <w:rPr>
      <w:sz w:val="20"/>
      <w:u w:val="single"/>
    </w:rPr>
  </w:style>
  <w:style w:type="paragraph" w:customStyle="1" w:styleId="Stylecard9pt">
    <w:name w:val="Style card + 9 pt"/>
    <w:basedOn w:val="Normal"/>
    <w:link w:val="Stylecard9ptChar"/>
    <w:qFormat/>
    <w:rsid w:val="00A436E9"/>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A436E9"/>
    <w:rPr>
      <w:rFonts w:ascii="Calibri" w:eastAsia="Calibri" w:hAnsi="Calibri" w:cs="Times New Roman"/>
      <w:sz w:val="20"/>
      <w:szCs w:val="20"/>
      <w:u w:val="single"/>
    </w:rPr>
  </w:style>
  <w:style w:type="character" w:customStyle="1" w:styleId="Styleunderline9pt0">
    <w:name w:val="Style underline + 9 pt"/>
    <w:basedOn w:val="underline"/>
    <w:rsid w:val="00A436E9"/>
    <w:rPr>
      <w:u w:val="single"/>
      <w:lang w:val="en-US" w:eastAsia="en-US" w:bidi="ar-SA"/>
    </w:rPr>
  </w:style>
  <w:style w:type="character" w:customStyle="1" w:styleId="Style9ptUnderline4">
    <w:name w:val="Style 9 pt Underline4"/>
    <w:rsid w:val="00A436E9"/>
    <w:rPr>
      <w:sz w:val="20"/>
      <w:u w:val="single"/>
    </w:rPr>
  </w:style>
  <w:style w:type="character" w:customStyle="1" w:styleId="55">
    <w:name w:val="55"/>
    <w:rsid w:val="00A436E9"/>
    <w:rPr>
      <w:rFonts w:cs="Arial"/>
      <w:bCs/>
      <w:sz w:val="20"/>
      <w:u w:val="single"/>
      <w:lang w:val="en-US" w:eastAsia="en-US" w:bidi="ar-SA"/>
    </w:rPr>
  </w:style>
  <w:style w:type="paragraph" w:customStyle="1" w:styleId="CardBody">
    <w:name w:val="Card Body"/>
    <w:basedOn w:val="Normal"/>
    <w:link w:val="CardBodyChar"/>
    <w:qFormat/>
    <w:rsid w:val="00A436E9"/>
    <w:pPr>
      <w:spacing w:after="0" w:line="240" w:lineRule="auto"/>
    </w:pPr>
    <w:rPr>
      <w:rFonts w:eastAsia="Calibri"/>
    </w:rPr>
  </w:style>
  <w:style w:type="character" w:customStyle="1" w:styleId="CardBodyChar">
    <w:name w:val="Card Body Char"/>
    <w:link w:val="CardBody"/>
    <w:rsid w:val="00A436E9"/>
    <w:rPr>
      <w:rFonts w:ascii="Calibri" w:eastAsia="Calibri" w:hAnsi="Calibri"/>
    </w:rPr>
  </w:style>
  <w:style w:type="character" w:customStyle="1" w:styleId="Styleunderline9pt10">
    <w:name w:val="Style underline + 9 pt1"/>
    <w:basedOn w:val="underline"/>
    <w:rsid w:val="00A436E9"/>
    <w:rPr>
      <w:u w:val="single"/>
      <w:lang w:val="en-US" w:eastAsia="en-US" w:bidi="ar-SA"/>
    </w:rPr>
  </w:style>
  <w:style w:type="character" w:customStyle="1" w:styleId="Styleunderline9ptBold">
    <w:name w:val="Style underline + 9 pt Bold"/>
    <w:rsid w:val="00A436E9"/>
    <w:rPr>
      <w:b/>
      <w:bCs/>
      <w:sz w:val="20"/>
      <w:u w:val="single"/>
    </w:rPr>
  </w:style>
  <w:style w:type="character" w:customStyle="1" w:styleId="StyleUnderliningChar9ptBold">
    <w:name w:val="Style Underlining Char + 9 pt Bold"/>
    <w:rsid w:val="00A436E9"/>
    <w:rPr>
      <w:rFonts w:ascii="Times New Roman" w:hAnsi="Times New Roman"/>
      <w:b/>
      <w:bCs/>
      <w:sz w:val="20"/>
      <w:szCs w:val="24"/>
      <w:u w:val="single"/>
      <w:lang w:val="en-US" w:eastAsia="en-US" w:bidi="ar-SA"/>
    </w:rPr>
  </w:style>
  <w:style w:type="character" w:customStyle="1" w:styleId="StyleUnderliningChar9pt">
    <w:name w:val="Style Underlining Char + 9 pt"/>
    <w:rsid w:val="00A436E9"/>
    <w:rPr>
      <w:rFonts w:ascii="Times New Roman" w:hAnsi="Times New Roman"/>
      <w:sz w:val="20"/>
      <w:szCs w:val="24"/>
      <w:u w:val="single"/>
      <w:lang w:val="en-US" w:eastAsia="en-US" w:bidi="ar-SA"/>
    </w:rPr>
  </w:style>
  <w:style w:type="character" w:customStyle="1" w:styleId="34">
    <w:name w:val="34"/>
    <w:rsid w:val="00A436E9"/>
    <w:rPr>
      <w:rFonts w:ascii="Times New Roman" w:hAnsi="Times New Roman" w:cs="Arial"/>
      <w:bCs/>
      <w:sz w:val="20"/>
      <w:u w:val="single"/>
      <w:lang w:val="en-US" w:eastAsia="en-US" w:bidi="ar-SA"/>
    </w:rPr>
  </w:style>
  <w:style w:type="character" w:customStyle="1" w:styleId="45">
    <w:name w:val="45"/>
    <w:rsid w:val="00A436E9"/>
    <w:rPr>
      <w:rFonts w:ascii="Times New Roman" w:hAnsi="Times New Roman" w:cs="Arial"/>
      <w:b/>
      <w:bCs/>
      <w:sz w:val="20"/>
      <w:u w:val="single"/>
      <w:lang w:val="en-US" w:eastAsia="en-US" w:bidi="ar-SA"/>
    </w:rPr>
  </w:style>
  <w:style w:type="character" w:customStyle="1" w:styleId="Style9ptUnderline5">
    <w:name w:val="Style 9 pt Underline5"/>
    <w:rsid w:val="00A436E9"/>
    <w:rPr>
      <w:rFonts w:ascii="Times New Roman" w:hAnsi="Times New Roman"/>
      <w:sz w:val="20"/>
      <w:u w:val="single"/>
    </w:rPr>
  </w:style>
  <w:style w:type="character" w:customStyle="1" w:styleId="Style9ptBoldUnderline2">
    <w:name w:val="Style 9 pt Bold Underline2"/>
    <w:rsid w:val="00A436E9"/>
    <w:rPr>
      <w:rFonts w:ascii="Times New Roman" w:hAnsi="Times New Roman"/>
      <w:b/>
      <w:bCs/>
      <w:sz w:val="20"/>
      <w:u w:val="single"/>
    </w:rPr>
  </w:style>
  <w:style w:type="character" w:customStyle="1" w:styleId="StyleBoldItalicUnderlineBorderSinglesolidlineAuto">
    <w:name w:val="Style Bold Italic Underline Border: : (Single solid line Auto ..."/>
    <w:rsid w:val="00A436E9"/>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A436E9"/>
    <w:pPr>
      <w:numPr>
        <w:numId w:val="0"/>
      </w:numPr>
    </w:pPr>
    <w:rPr>
      <w:sz w:val="20"/>
      <w:lang w:eastAsia="zh-CN"/>
    </w:rPr>
  </w:style>
  <w:style w:type="character" w:customStyle="1" w:styleId="StyleStyle49pt1Char">
    <w:name w:val="Style Style4 + 9 pt1 Char"/>
    <w:basedOn w:val="Style4Char"/>
    <w:link w:val="StyleStyle49pt1"/>
    <w:rsid w:val="00A436E9"/>
    <w:rPr>
      <w:rFonts w:ascii="Arial Narrow" w:hAnsi="Arial Narrow"/>
      <w:sz w:val="20"/>
      <w:u w:val="single"/>
      <w:lang w:eastAsia="zh-CN"/>
    </w:rPr>
  </w:style>
  <w:style w:type="paragraph" w:customStyle="1" w:styleId="StyleStyle49ptBold1">
    <w:name w:val="Style Style4 + 9 pt Bold1"/>
    <w:basedOn w:val="Style4"/>
    <w:link w:val="StyleStyle49ptBold1Char"/>
    <w:rsid w:val="00A436E9"/>
    <w:pPr>
      <w:numPr>
        <w:numId w:val="0"/>
      </w:numPr>
    </w:pPr>
    <w:rPr>
      <w:b/>
      <w:bCs/>
    </w:rPr>
  </w:style>
  <w:style w:type="character" w:customStyle="1" w:styleId="StyleStyle49ptBold1Char">
    <w:name w:val="Style Style4 + 9 pt Bold1 Char"/>
    <w:link w:val="StyleStyle49ptBold1"/>
    <w:rsid w:val="00A436E9"/>
    <w:rPr>
      <w:rFonts w:ascii="Arial Narrow" w:hAnsi="Arial Narrow"/>
      <w:b/>
      <w:bCs/>
      <w:u w:val="single"/>
    </w:rPr>
  </w:style>
  <w:style w:type="paragraph" w:customStyle="1" w:styleId="StyleStyle49pt2">
    <w:name w:val="Style Style4 + 9 pt2"/>
    <w:basedOn w:val="Style4"/>
    <w:link w:val="StyleStyle49pt2Char"/>
    <w:rsid w:val="00A436E9"/>
    <w:pPr>
      <w:numPr>
        <w:numId w:val="0"/>
      </w:numPr>
    </w:pPr>
    <w:rPr>
      <w:sz w:val="20"/>
      <w:lang w:eastAsia="zh-CN"/>
    </w:rPr>
  </w:style>
  <w:style w:type="character" w:customStyle="1" w:styleId="StyleStyle49pt2Char">
    <w:name w:val="Style Style4 + 9 pt2 Char"/>
    <w:basedOn w:val="Style4Char"/>
    <w:link w:val="StyleStyle49pt2"/>
    <w:rsid w:val="00A436E9"/>
    <w:rPr>
      <w:rFonts w:ascii="Arial Narrow" w:hAnsi="Arial Narrow"/>
      <w:sz w:val="20"/>
      <w:u w:val="single"/>
      <w:lang w:eastAsia="zh-CN"/>
    </w:rPr>
  </w:style>
  <w:style w:type="paragraph" w:customStyle="1" w:styleId="StyleStyle49ptBold2">
    <w:name w:val="Style Style4 + 9 pt Bold2"/>
    <w:basedOn w:val="Style4"/>
    <w:link w:val="StyleStyle49ptBold2Char"/>
    <w:rsid w:val="00A436E9"/>
    <w:pPr>
      <w:numPr>
        <w:numId w:val="0"/>
      </w:numPr>
    </w:pPr>
    <w:rPr>
      <w:b/>
      <w:bCs/>
    </w:rPr>
  </w:style>
  <w:style w:type="character" w:customStyle="1" w:styleId="StyleStyle49ptBold2Char">
    <w:name w:val="Style Style4 + 9 pt Bold2 Char"/>
    <w:link w:val="StyleStyle49ptBold2"/>
    <w:rsid w:val="00A436E9"/>
    <w:rPr>
      <w:rFonts w:ascii="Arial Narrow" w:hAnsi="Arial Narrow"/>
      <w:b/>
      <w:bCs/>
      <w:u w:val="single"/>
    </w:rPr>
  </w:style>
  <w:style w:type="character" w:customStyle="1" w:styleId="23">
    <w:name w:val="23"/>
    <w:rsid w:val="00A436E9"/>
    <w:rPr>
      <w:rFonts w:ascii="Times New Roman" w:hAnsi="Times New Roman" w:cs="Arial"/>
      <w:bCs/>
      <w:sz w:val="20"/>
      <w:u w:val="single"/>
      <w:lang w:val="en-US" w:eastAsia="en-US" w:bidi="ar-SA"/>
    </w:rPr>
  </w:style>
  <w:style w:type="character" w:customStyle="1" w:styleId="33">
    <w:name w:val="33"/>
    <w:rsid w:val="00A436E9"/>
    <w:rPr>
      <w:rFonts w:ascii="Times New Roman" w:hAnsi="Times New Roman" w:cs="Arial"/>
      <w:b/>
      <w:bCs/>
      <w:sz w:val="20"/>
      <w:u w:val="single"/>
      <w:lang w:val="en-US" w:eastAsia="en-US" w:bidi="ar-SA"/>
    </w:rPr>
  </w:style>
  <w:style w:type="character" w:customStyle="1" w:styleId="27">
    <w:name w:val="27"/>
    <w:rsid w:val="00A436E9"/>
    <w:rPr>
      <w:rFonts w:cs="Arial"/>
      <w:bCs/>
      <w:sz w:val="20"/>
      <w:u w:val="single"/>
      <w:lang w:val="en-US" w:eastAsia="en-US" w:bidi="ar-SA"/>
    </w:rPr>
  </w:style>
  <w:style w:type="character" w:customStyle="1" w:styleId="StyleArialNarrow9pt">
    <w:name w:val="Style Arial Narrow 9 pt"/>
    <w:rsid w:val="00A436E9"/>
    <w:rPr>
      <w:rFonts w:ascii="Times New Roman" w:hAnsi="Times New Roman"/>
      <w:sz w:val="20"/>
    </w:rPr>
  </w:style>
  <w:style w:type="paragraph" w:customStyle="1" w:styleId="CiteBody">
    <w:name w:val="Cite Body"/>
    <w:basedOn w:val="Normal"/>
    <w:link w:val="CiteBodyChar"/>
    <w:qFormat/>
    <w:rsid w:val="00A436E9"/>
    <w:pPr>
      <w:spacing w:after="0" w:line="240" w:lineRule="auto"/>
    </w:pPr>
    <w:rPr>
      <w:rFonts w:eastAsia="Calibri"/>
      <w:szCs w:val="16"/>
    </w:rPr>
  </w:style>
  <w:style w:type="paragraph" w:customStyle="1" w:styleId="CiteBold">
    <w:name w:val="Cite Bold"/>
    <w:basedOn w:val="CiteBody"/>
    <w:link w:val="CiteBoldChar"/>
    <w:qFormat/>
    <w:rsid w:val="00A436E9"/>
    <w:rPr>
      <w:b/>
    </w:rPr>
  </w:style>
  <w:style w:type="character" w:customStyle="1" w:styleId="CiteBodyChar">
    <w:name w:val="Cite Body Char"/>
    <w:link w:val="CiteBody"/>
    <w:rsid w:val="00A436E9"/>
    <w:rPr>
      <w:rFonts w:ascii="Calibri" w:eastAsia="Calibri" w:hAnsi="Calibri"/>
      <w:szCs w:val="16"/>
    </w:rPr>
  </w:style>
  <w:style w:type="character" w:customStyle="1" w:styleId="CiteBoldChar">
    <w:name w:val="Cite Bold Char"/>
    <w:link w:val="CiteBold"/>
    <w:rsid w:val="00A436E9"/>
    <w:rPr>
      <w:rFonts w:ascii="Calibri" w:eastAsia="Calibri" w:hAnsi="Calibri"/>
      <w:b/>
      <w:szCs w:val="16"/>
    </w:rPr>
  </w:style>
  <w:style w:type="paragraph" w:customStyle="1" w:styleId="StyleCardBody11ptUnderline">
    <w:name w:val="Style Card Body + 11 pt Underline"/>
    <w:basedOn w:val="CardBody"/>
    <w:link w:val="StyleCardBody11ptUnderlineChar"/>
    <w:rsid w:val="00A436E9"/>
    <w:rPr>
      <w:sz w:val="20"/>
      <w:u w:val="single"/>
    </w:rPr>
  </w:style>
  <w:style w:type="character" w:customStyle="1" w:styleId="StyleCardBody11ptUnderlineChar">
    <w:name w:val="Style Card Body + 11 pt Underline Char"/>
    <w:link w:val="StyleCardBody11ptUnderline"/>
    <w:rsid w:val="00A436E9"/>
    <w:rPr>
      <w:rFonts w:ascii="Calibri" w:eastAsia="Calibri" w:hAnsi="Calibri"/>
      <w:sz w:val="20"/>
      <w:u w:val="single"/>
    </w:rPr>
  </w:style>
  <w:style w:type="paragraph" w:customStyle="1" w:styleId="StyleStyle49pt4">
    <w:name w:val="Style Style4 + 9 pt4"/>
    <w:basedOn w:val="Style4"/>
    <w:link w:val="StyleStyle49pt4Char"/>
    <w:rsid w:val="00A436E9"/>
    <w:pPr>
      <w:numPr>
        <w:numId w:val="0"/>
      </w:numPr>
    </w:pPr>
    <w:rPr>
      <w:sz w:val="20"/>
      <w:lang w:eastAsia="zh-CN"/>
    </w:rPr>
  </w:style>
  <w:style w:type="character" w:customStyle="1" w:styleId="StyleStyle49pt4Char">
    <w:name w:val="Style Style4 + 9 pt4 Char"/>
    <w:basedOn w:val="Style4Char"/>
    <w:link w:val="StyleStyle49pt4"/>
    <w:rsid w:val="00A436E9"/>
    <w:rPr>
      <w:rFonts w:ascii="Arial Narrow" w:hAnsi="Arial Narrow"/>
      <w:sz w:val="20"/>
      <w:u w:val="single"/>
      <w:lang w:eastAsia="zh-CN"/>
    </w:rPr>
  </w:style>
  <w:style w:type="paragraph" w:customStyle="1" w:styleId="StyleStyle49ptBold4">
    <w:name w:val="Style Style4 + 9 pt Bold4"/>
    <w:basedOn w:val="Style4"/>
    <w:link w:val="StyleStyle49ptBold4Char"/>
    <w:rsid w:val="00A436E9"/>
    <w:pPr>
      <w:numPr>
        <w:numId w:val="0"/>
      </w:numPr>
    </w:pPr>
    <w:rPr>
      <w:b/>
      <w:bCs/>
    </w:rPr>
  </w:style>
  <w:style w:type="character" w:customStyle="1" w:styleId="StyleStyle49ptBold4Char">
    <w:name w:val="Style Style4 + 9 pt Bold4 Char"/>
    <w:link w:val="StyleStyle49ptBold4"/>
    <w:rsid w:val="00A436E9"/>
    <w:rPr>
      <w:rFonts w:ascii="Arial Narrow" w:hAnsi="Arial Narrow"/>
      <w:b/>
      <w:bCs/>
      <w:u w:val="single"/>
    </w:rPr>
  </w:style>
  <w:style w:type="character" w:customStyle="1" w:styleId="StyleUnderlineCharChar9pt2">
    <w:name w:val="Style Underline Char Char + 9 pt2"/>
    <w:basedOn w:val="DefaultParagraphFont"/>
    <w:rsid w:val="00A436E9"/>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A436E9"/>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A436E9"/>
    <w:rPr>
      <w:b/>
      <w:bCs/>
      <w:sz w:val="20"/>
      <w:u w:val="single"/>
      <w:bdr w:val="single" w:sz="4" w:space="0" w:color="auto"/>
    </w:rPr>
  </w:style>
  <w:style w:type="character" w:customStyle="1" w:styleId="Style9ptUnderline7">
    <w:name w:val="Style 9 pt Underline7"/>
    <w:rsid w:val="00A436E9"/>
    <w:rPr>
      <w:sz w:val="20"/>
      <w:u w:val="single"/>
    </w:rPr>
  </w:style>
  <w:style w:type="character" w:customStyle="1" w:styleId="Style9ptBoldUnderline3">
    <w:name w:val="Style 9 pt Bold Underline3"/>
    <w:rsid w:val="00A436E9"/>
    <w:rPr>
      <w:b/>
      <w:bCs/>
      <w:sz w:val="20"/>
      <w:u w:val="single"/>
    </w:rPr>
  </w:style>
  <w:style w:type="character" w:customStyle="1" w:styleId="Style9ptUnderline8">
    <w:name w:val="Style 9 pt Underline8"/>
    <w:rsid w:val="00A436E9"/>
    <w:rPr>
      <w:sz w:val="20"/>
      <w:u w:val="single"/>
    </w:rPr>
  </w:style>
  <w:style w:type="paragraph" w:customStyle="1" w:styleId="StyleStyle49pt5">
    <w:name w:val="Style Style4 + 9 pt5"/>
    <w:basedOn w:val="Style4"/>
    <w:link w:val="StyleStyle49pt5Char"/>
    <w:rsid w:val="00A436E9"/>
    <w:pPr>
      <w:numPr>
        <w:numId w:val="0"/>
      </w:numPr>
    </w:pPr>
    <w:rPr>
      <w:sz w:val="20"/>
      <w:lang w:eastAsia="zh-CN"/>
    </w:rPr>
  </w:style>
  <w:style w:type="character" w:customStyle="1" w:styleId="StyleStyle49pt5Char">
    <w:name w:val="Style Style4 + 9 pt5 Char"/>
    <w:basedOn w:val="Style4Char"/>
    <w:link w:val="StyleStyle49pt5"/>
    <w:rsid w:val="00A436E9"/>
    <w:rPr>
      <w:rFonts w:ascii="Arial Narrow" w:hAnsi="Arial Narrow"/>
      <w:sz w:val="20"/>
      <w:u w:val="single"/>
      <w:lang w:eastAsia="zh-CN"/>
    </w:rPr>
  </w:style>
  <w:style w:type="paragraph" w:customStyle="1" w:styleId="StyleStyle49pt6">
    <w:name w:val="Style Style4 + 9 pt6"/>
    <w:basedOn w:val="Style4"/>
    <w:link w:val="StyleStyle49pt6Char"/>
    <w:qFormat/>
    <w:rsid w:val="00A436E9"/>
    <w:pPr>
      <w:numPr>
        <w:numId w:val="0"/>
      </w:numPr>
    </w:pPr>
    <w:rPr>
      <w:sz w:val="20"/>
      <w:lang w:eastAsia="zh-CN"/>
    </w:rPr>
  </w:style>
  <w:style w:type="character" w:customStyle="1" w:styleId="StyleStyle49pt6Char">
    <w:name w:val="Style Style4 + 9 pt6 Char"/>
    <w:basedOn w:val="Style4Char"/>
    <w:link w:val="StyleStyle49pt6"/>
    <w:rsid w:val="00A436E9"/>
    <w:rPr>
      <w:rFonts w:ascii="Arial Narrow" w:hAnsi="Arial Narrow"/>
      <w:sz w:val="20"/>
      <w:u w:val="single"/>
      <w:lang w:eastAsia="zh-CN"/>
    </w:rPr>
  </w:style>
  <w:style w:type="character" w:customStyle="1" w:styleId="66">
    <w:name w:val="66"/>
    <w:rsid w:val="00A436E9"/>
    <w:rPr>
      <w:rFonts w:cs="Arial"/>
      <w:bCs/>
      <w:sz w:val="20"/>
      <w:u w:val="single"/>
      <w:lang w:val="en-US" w:eastAsia="en-US" w:bidi="ar-SA"/>
    </w:rPr>
  </w:style>
  <w:style w:type="character" w:customStyle="1" w:styleId="Style9ptUnderline9">
    <w:name w:val="Style 9 pt Underline9"/>
    <w:rsid w:val="00A436E9"/>
    <w:rPr>
      <w:sz w:val="20"/>
      <w:u w:val="single"/>
    </w:rPr>
  </w:style>
  <w:style w:type="paragraph" w:customStyle="1" w:styleId="StyleStyle49ptBold5">
    <w:name w:val="Style Style4 + 9 pt Bold5"/>
    <w:basedOn w:val="Style4"/>
    <w:link w:val="StyleStyle49ptBold5Char"/>
    <w:rsid w:val="00A436E9"/>
    <w:pPr>
      <w:numPr>
        <w:numId w:val="0"/>
      </w:numPr>
    </w:pPr>
    <w:rPr>
      <w:b/>
      <w:bCs/>
    </w:rPr>
  </w:style>
  <w:style w:type="character" w:customStyle="1" w:styleId="StyleStyle49ptBold5Char">
    <w:name w:val="Style Style4 + 9 pt Bold5 Char"/>
    <w:link w:val="StyleStyle49ptBold5"/>
    <w:rsid w:val="00A436E9"/>
    <w:rPr>
      <w:rFonts w:ascii="Arial Narrow" w:hAnsi="Arial Narrow"/>
      <w:b/>
      <w:bCs/>
      <w:u w:val="single"/>
    </w:rPr>
  </w:style>
  <w:style w:type="character" w:customStyle="1" w:styleId="Style9ptBoldUnderline4">
    <w:name w:val="Style 9 pt Bold Underline4"/>
    <w:rsid w:val="00A436E9"/>
    <w:rPr>
      <w:b/>
      <w:bCs/>
      <w:sz w:val="20"/>
      <w:u w:val="single"/>
    </w:rPr>
  </w:style>
  <w:style w:type="paragraph" w:customStyle="1" w:styleId="StyleStyle49pt7">
    <w:name w:val="Style Style4 + 9 pt7"/>
    <w:basedOn w:val="Style4"/>
    <w:link w:val="StyleStyle49pt7Char"/>
    <w:rsid w:val="00A436E9"/>
    <w:pPr>
      <w:numPr>
        <w:numId w:val="0"/>
      </w:numPr>
    </w:pPr>
    <w:rPr>
      <w:sz w:val="20"/>
      <w:lang w:eastAsia="zh-CN"/>
    </w:rPr>
  </w:style>
  <w:style w:type="character" w:customStyle="1" w:styleId="StyleStyle49pt7Char">
    <w:name w:val="Style Style4 + 9 pt7 Char"/>
    <w:basedOn w:val="Style4Char"/>
    <w:link w:val="StyleStyle49pt7"/>
    <w:rsid w:val="00A436E9"/>
    <w:rPr>
      <w:rFonts w:ascii="Arial Narrow" w:hAnsi="Arial Narrow"/>
      <w:sz w:val="20"/>
      <w:u w:val="single"/>
      <w:lang w:eastAsia="zh-CN"/>
    </w:rPr>
  </w:style>
  <w:style w:type="character" w:customStyle="1" w:styleId="titleblue14">
    <w:name w:val="titleblue14"/>
    <w:basedOn w:val="DefaultParagraphFont"/>
    <w:rsid w:val="00A436E9"/>
  </w:style>
  <w:style w:type="paragraph" w:customStyle="1" w:styleId="FONT7">
    <w:name w:val="FONT 7"/>
    <w:qFormat/>
    <w:rsid w:val="00A436E9"/>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A436E9"/>
    <w:pPr>
      <w:numPr>
        <w:numId w:val="0"/>
      </w:numPr>
    </w:pPr>
  </w:style>
  <w:style w:type="paragraph" w:customStyle="1" w:styleId="StyleHeading2Underline">
    <w:name w:val="Style Heading 2 + Underline"/>
    <w:basedOn w:val="Heading2"/>
    <w:link w:val="StyleHeading2UnderlineChar"/>
    <w:rsid w:val="00A436E9"/>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A436E9"/>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A436E9"/>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A436E9"/>
    <w:rPr>
      <w:rFonts w:eastAsia="Calibri"/>
      <w:szCs w:val="24"/>
      <w:u w:val="single"/>
    </w:rPr>
  </w:style>
  <w:style w:type="paragraph" w:customStyle="1" w:styleId="StyleCardText11ptBoldUnderline">
    <w:name w:val="Style Card Text + 11 pt Bold Underline"/>
    <w:link w:val="StyleCardText11ptBoldUnderlineChar"/>
    <w:rsid w:val="00A436E9"/>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A436E9"/>
    <w:rPr>
      <w:rFonts w:eastAsia="Calibri"/>
      <w:b/>
      <w:bCs/>
      <w:szCs w:val="24"/>
      <w:u w:val="single"/>
    </w:rPr>
  </w:style>
  <w:style w:type="paragraph" w:customStyle="1" w:styleId="StyleStyle49ptBold6">
    <w:name w:val="Style Style4 + 9 pt Bold6"/>
    <w:basedOn w:val="Style4"/>
    <w:link w:val="StyleStyle49ptBold6Char"/>
    <w:rsid w:val="00A436E9"/>
    <w:pPr>
      <w:numPr>
        <w:numId w:val="0"/>
      </w:numPr>
    </w:pPr>
    <w:rPr>
      <w:b/>
      <w:bCs/>
    </w:rPr>
  </w:style>
  <w:style w:type="character" w:customStyle="1" w:styleId="StyleStyle49ptBold6Char">
    <w:name w:val="Style Style4 + 9 pt Bold6 Char"/>
    <w:link w:val="StyleStyle49ptBold6"/>
    <w:rsid w:val="00A436E9"/>
    <w:rPr>
      <w:rFonts w:ascii="Arial Narrow" w:hAnsi="Arial Narrow"/>
      <w:b/>
      <w:bCs/>
      <w:u w:val="single"/>
    </w:rPr>
  </w:style>
  <w:style w:type="paragraph" w:customStyle="1" w:styleId="StyleUnderlined11pt">
    <w:name w:val="Style Underlined + 11 pt"/>
    <w:link w:val="StyleUnderlined11ptChar"/>
    <w:qFormat/>
    <w:rsid w:val="00A436E9"/>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A436E9"/>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A436E9"/>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A436E9"/>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A436E9"/>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A436E9"/>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A436E9"/>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A436E9"/>
    <w:rPr>
      <w:rFonts w:ascii="Times New Roman" w:eastAsia="Calibri" w:hAnsi="Times New Roman" w:cs="Times New Roman"/>
      <w:sz w:val="16"/>
    </w:rPr>
  </w:style>
  <w:style w:type="paragraph" w:customStyle="1" w:styleId="Underlinestyle1">
    <w:name w:val="Underline style"/>
    <w:basedOn w:val="Normal"/>
    <w:qFormat/>
    <w:rsid w:val="00A436E9"/>
    <w:pPr>
      <w:spacing w:after="0" w:line="240" w:lineRule="auto"/>
    </w:pPr>
    <w:rPr>
      <w:rFonts w:eastAsia="Calibri"/>
      <w:u w:val="single"/>
    </w:rPr>
  </w:style>
  <w:style w:type="character" w:customStyle="1" w:styleId="Style11ptUnderline3">
    <w:name w:val="Style 11 pt Underline3"/>
    <w:rsid w:val="00A436E9"/>
    <w:rPr>
      <w:sz w:val="20"/>
      <w:u w:val="single"/>
    </w:rPr>
  </w:style>
  <w:style w:type="character" w:customStyle="1" w:styleId="StyleUnderlineCharChar9pt3">
    <w:name w:val="Style Underline Char Char + 9 pt3"/>
    <w:basedOn w:val="DefaultParagraphFont"/>
    <w:rsid w:val="00A436E9"/>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A436E9"/>
    <w:rPr>
      <w:sz w:val="20"/>
      <w:u w:val="single"/>
    </w:rPr>
  </w:style>
  <w:style w:type="character" w:customStyle="1" w:styleId="Style9ptUnderline11">
    <w:name w:val="Style 9 pt Underline11"/>
    <w:rsid w:val="00A436E9"/>
    <w:rPr>
      <w:sz w:val="20"/>
      <w:u w:val="single"/>
    </w:rPr>
  </w:style>
  <w:style w:type="character" w:customStyle="1" w:styleId="Style9ptBoldUnderline5">
    <w:name w:val="Style 9 pt Bold Underline5"/>
    <w:rsid w:val="00A436E9"/>
    <w:rPr>
      <w:b/>
      <w:bCs/>
      <w:sz w:val="20"/>
      <w:u w:val="single"/>
    </w:rPr>
  </w:style>
  <w:style w:type="character" w:customStyle="1" w:styleId="UnderlineChar2CharChar">
    <w:name w:val="Underline Char2 Char Char"/>
    <w:rsid w:val="00A436E9"/>
    <w:rPr>
      <w:szCs w:val="24"/>
      <w:u w:val="single"/>
      <w:lang w:val="en-US" w:eastAsia="en-US" w:bidi="ar-SA"/>
    </w:rPr>
  </w:style>
  <w:style w:type="character" w:customStyle="1" w:styleId="BoldandUnderlineChar2CharCharChar">
    <w:name w:val="Bold and Underline Char2 Char Char Char"/>
    <w:link w:val="BoldandUnderlineChar2CharChar"/>
    <w:rsid w:val="00A436E9"/>
    <w:rPr>
      <w:b/>
      <w:u w:val="single"/>
    </w:rPr>
  </w:style>
  <w:style w:type="paragraph" w:customStyle="1" w:styleId="textboldChar">
    <w:name w:val="text bold Char"/>
    <w:basedOn w:val="Normal"/>
    <w:link w:val="textboldCharChar"/>
    <w:rsid w:val="00A436E9"/>
    <w:pPr>
      <w:spacing w:after="0" w:line="240" w:lineRule="auto"/>
      <w:ind w:left="720"/>
    </w:pPr>
    <w:rPr>
      <w:rFonts w:eastAsia="Calibri"/>
      <w:b/>
      <w:sz w:val="24"/>
      <w:u w:val="thick"/>
    </w:rPr>
  </w:style>
  <w:style w:type="character" w:customStyle="1" w:styleId="textboldCharChar">
    <w:name w:val="text bold Char Char"/>
    <w:link w:val="textboldChar"/>
    <w:rsid w:val="00A436E9"/>
    <w:rPr>
      <w:rFonts w:ascii="Calibri" w:eastAsia="Calibri" w:hAnsi="Calibri"/>
      <w:b/>
      <w:sz w:val="24"/>
      <w:u w:val="thick"/>
    </w:rPr>
  </w:style>
  <w:style w:type="character" w:customStyle="1" w:styleId="snapnoshots">
    <w:name w:val="snap_noshots"/>
    <w:basedOn w:val="DefaultParagraphFont"/>
    <w:rsid w:val="00A436E9"/>
  </w:style>
  <w:style w:type="character" w:customStyle="1" w:styleId="cnbcsbhdcomp">
    <w:name w:val="cnbc_sbhd_comp"/>
    <w:rsid w:val="00A436E9"/>
  </w:style>
  <w:style w:type="character" w:customStyle="1" w:styleId="blox-headline">
    <w:name w:val="blox-headline"/>
    <w:rsid w:val="00A436E9"/>
  </w:style>
  <w:style w:type="character" w:customStyle="1" w:styleId="Heading2CharCharCharCharCharChar1CharChar">
    <w:name w:val="Heading 2 Char Char Char Char Char Char1 Char Char"/>
    <w:basedOn w:val="DefaultParagraphFont"/>
    <w:uiPriority w:val="99"/>
    <w:rsid w:val="00A436E9"/>
    <w:rPr>
      <w:rFonts w:cs="Arial"/>
      <w:b/>
      <w:bCs/>
      <w:iCs/>
      <w:sz w:val="28"/>
      <w:lang w:val="en-US" w:eastAsia="en-US"/>
    </w:rPr>
  </w:style>
  <w:style w:type="character" w:customStyle="1" w:styleId="postsubtitle">
    <w:name w:val="post_subtitle"/>
    <w:basedOn w:val="DefaultParagraphFont"/>
    <w:rsid w:val="00A436E9"/>
  </w:style>
  <w:style w:type="character" w:customStyle="1" w:styleId="NoterefInText">
    <w:name w:val="_NoterefInText"/>
    <w:uiPriority w:val="99"/>
    <w:rsid w:val="00A436E9"/>
    <w:rPr>
      <w:rFonts w:cs="New Baskerville"/>
      <w:color w:val="000000"/>
    </w:rPr>
  </w:style>
  <w:style w:type="character" w:customStyle="1" w:styleId="postauthor">
    <w:name w:val="postauthor"/>
    <w:basedOn w:val="DefaultParagraphFont"/>
    <w:rsid w:val="00A436E9"/>
  </w:style>
  <w:style w:type="paragraph" w:customStyle="1" w:styleId="notes-source-hasnotes">
    <w:name w:val="notes-source-hasnotes"/>
    <w:basedOn w:val="Normal"/>
    <w:qFormat/>
    <w:rsid w:val="00A436E9"/>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A436E9"/>
  </w:style>
  <w:style w:type="character" w:customStyle="1" w:styleId="thirdparty-logo">
    <w:name w:val="thirdparty-logo"/>
    <w:basedOn w:val="DefaultParagraphFont"/>
    <w:rsid w:val="00A436E9"/>
  </w:style>
  <w:style w:type="paragraph" w:customStyle="1" w:styleId="articlemeta">
    <w:name w:val="articlemeta"/>
    <w:basedOn w:val="Normal"/>
    <w:qFormat/>
    <w:rsid w:val="00A436E9"/>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A436E9"/>
  </w:style>
  <w:style w:type="character" w:customStyle="1" w:styleId="print-footnote">
    <w:name w:val="print-footnote"/>
    <w:basedOn w:val="DefaultParagraphFont"/>
    <w:rsid w:val="00A436E9"/>
  </w:style>
  <w:style w:type="character" w:customStyle="1" w:styleId="datestring">
    <w:name w:val="datestring"/>
    <w:basedOn w:val="DefaultParagraphFont"/>
    <w:rsid w:val="00A436E9"/>
  </w:style>
  <w:style w:type="paragraph" w:customStyle="1" w:styleId="left">
    <w:name w:val="left"/>
    <w:basedOn w:val="Normal"/>
    <w:qFormat/>
    <w:rsid w:val="00A436E9"/>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A436E9"/>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A436E9"/>
  </w:style>
  <w:style w:type="paragraph" w:customStyle="1" w:styleId="creditpostedmodified">
    <w:name w:val="credit_posted_modified"/>
    <w:basedOn w:val="Normal"/>
    <w:qFormat/>
    <w:rsid w:val="00A436E9"/>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A436E9"/>
  </w:style>
  <w:style w:type="character" w:customStyle="1" w:styleId="grd">
    <w:name w:val="grd"/>
    <w:basedOn w:val="DefaultParagraphFont"/>
    <w:rsid w:val="00A436E9"/>
  </w:style>
  <w:style w:type="paragraph" w:customStyle="1" w:styleId="hs-text-container">
    <w:name w:val="hs-text-container"/>
    <w:basedOn w:val="Normal"/>
    <w:qFormat/>
    <w:rsid w:val="00A436E9"/>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A436E9"/>
  </w:style>
  <w:style w:type="character" w:customStyle="1" w:styleId="article-author-name">
    <w:name w:val="article-author-name"/>
    <w:basedOn w:val="DefaultParagraphFont"/>
    <w:rsid w:val="00A436E9"/>
  </w:style>
  <w:style w:type="character" w:customStyle="1" w:styleId="bioexcerpt">
    <w:name w:val="bio_excerpt"/>
    <w:basedOn w:val="DefaultParagraphFont"/>
    <w:rsid w:val="00A436E9"/>
  </w:style>
  <w:style w:type="character" w:customStyle="1" w:styleId="commentcount">
    <w:name w:val="comment_count"/>
    <w:basedOn w:val="DefaultParagraphFont"/>
    <w:rsid w:val="00A436E9"/>
  </w:style>
  <w:style w:type="character" w:customStyle="1" w:styleId="searchtermshighlighted">
    <w:name w:val="searchtermshighlighted"/>
    <w:basedOn w:val="DefaultParagraphFont"/>
    <w:rsid w:val="00A436E9"/>
  </w:style>
  <w:style w:type="character" w:customStyle="1" w:styleId="contributornametrigger">
    <w:name w:val="contributornametrigger"/>
    <w:basedOn w:val="DefaultParagraphFont"/>
    <w:rsid w:val="00A436E9"/>
  </w:style>
  <w:style w:type="character" w:customStyle="1" w:styleId="bylinepipe">
    <w:name w:val="bylinepipe"/>
    <w:basedOn w:val="DefaultParagraphFont"/>
    <w:rsid w:val="00A436E9"/>
  </w:style>
  <w:style w:type="character" w:customStyle="1" w:styleId="lucenesearchresulturlb">
    <w:name w:val="lucene_search_result_url_b"/>
    <w:basedOn w:val="DefaultParagraphFont"/>
    <w:rsid w:val="00A436E9"/>
  </w:style>
  <w:style w:type="character" w:customStyle="1" w:styleId="faculty-title">
    <w:name w:val="faculty-title"/>
    <w:basedOn w:val="DefaultParagraphFont"/>
    <w:rsid w:val="00A436E9"/>
  </w:style>
  <w:style w:type="character" w:customStyle="1" w:styleId="issue">
    <w:name w:val="issue"/>
    <w:basedOn w:val="DefaultParagraphFont"/>
    <w:rsid w:val="00A436E9"/>
  </w:style>
  <w:style w:type="character" w:customStyle="1" w:styleId="pages">
    <w:name w:val="pages"/>
    <w:basedOn w:val="DefaultParagraphFont"/>
    <w:rsid w:val="00A436E9"/>
  </w:style>
  <w:style w:type="character" w:customStyle="1" w:styleId="person">
    <w:name w:val="person"/>
    <w:basedOn w:val="DefaultParagraphFont"/>
    <w:rsid w:val="00A436E9"/>
  </w:style>
  <w:style w:type="character" w:customStyle="1" w:styleId="corresponding">
    <w:name w:val="corresponding"/>
    <w:basedOn w:val="DefaultParagraphFont"/>
    <w:rsid w:val="00A436E9"/>
  </w:style>
  <w:style w:type="paragraph" w:customStyle="1" w:styleId="entry-meta">
    <w:name w:val="entry-meta"/>
    <w:basedOn w:val="Normal"/>
    <w:qFormat/>
    <w:rsid w:val="00A436E9"/>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A436E9"/>
  </w:style>
  <w:style w:type="character" w:customStyle="1" w:styleId="post-category">
    <w:name w:val="post-category"/>
    <w:basedOn w:val="DefaultParagraphFont"/>
    <w:rsid w:val="00A436E9"/>
  </w:style>
  <w:style w:type="paragraph" w:customStyle="1" w:styleId="articledetails">
    <w:name w:val="articledetails"/>
    <w:basedOn w:val="Normal"/>
    <w:qFormat/>
    <w:rsid w:val="00A436E9"/>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A436E9"/>
  </w:style>
  <w:style w:type="paragraph" w:customStyle="1" w:styleId="aff">
    <w:name w:val="aff"/>
    <w:basedOn w:val="Normal"/>
    <w:qFormat/>
    <w:rsid w:val="00A436E9"/>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A436E9"/>
  </w:style>
  <w:style w:type="character" w:customStyle="1" w:styleId="entry-author-name">
    <w:name w:val="entry-author-name"/>
    <w:basedOn w:val="DefaultParagraphFont"/>
    <w:rsid w:val="00A436E9"/>
  </w:style>
  <w:style w:type="character" w:customStyle="1" w:styleId="contrib-degrees">
    <w:name w:val="contrib-degrees"/>
    <w:basedOn w:val="DefaultParagraphFont"/>
    <w:rsid w:val="00A436E9"/>
  </w:style>
  <w:style w:type="character" w:customStyle="1" w:styleId="contrib-on-behalf-of">
    <w:name w:val="contrib-on-behalf-of"/>
    <w:basedOn w:val="DefaultParagraphFont"/>
    <w:rsid w:val="00A436E9"/>
  </w:style>
  <w:style w:type="character" w:customStyle="1" w:styleId="pubtime">
    <w:name w:val="pubtime"/>
    <w:basedOn w:val="DefaultParagraphFont"/>
    <w:rsid w:val="00A436E9"/>
  </w:style>
  <w:style w:type="character" w:customStyle="1" w:styleId="fbcommentscount">
    <w:name w:val="fb_comments_count"/>
    <w:basedOn w:val="DefaultParagraphFont"/>
    <w:rsid w:val="00A436E9"/>
  </w:style>
  <w:style w:type="character" w:customStyle="1" w:styleId="stsharethiscustom">
    <w:name w:val="st_sharethis_custom"/>
    <w:basedOn w:val="DefaultParagraphFont"/>
    <w:rsid w:val="00A436E9"/>
  </w:style>
  <w:style w:type="paragraph" w:customStyle="1" w:styleId="permalinkable">
    <w:name w:val="permalinkable"/>
    <w:basedOn w:val="Normal"/>
    <w:qFormat/>
    <w:rsid w:val="00A436E9"/>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A436E9"/>
  </w:style>
  <w:style w:type="character" w:customStyle="1" w:styleId="articleauthor0">
    <w:name w:val="article_author"/>
    <w:basedOn w:val="DefaultParagraphFont"/>
    <w:rsid w:val="00A436E9"/>
  </w:style>
  <w:style w:type="character" w:customStyle="1" w:styleId="articleissue">
    <w:name w:val="article_issue"/>
    <w:basedOn w:val="DefaultParagraphFont"/>
    <w:rsid w:val="00A436E9"/>
  </w:style>
  <w:style w:type="character" w:customStyle="1" w:styleId="a-size-large">
    <w:name w:val="a-size-large"/>
    <w:basedOn w:val="DefaultParagraphFont"/>
    <w:rsid w:val="00A436E9"/>
  </w:style>
  <w:style w:type="character" w:customStyle="1" w:styleId="a-size-medium">
    <w:name w:val="a-size-medium"/>
    <w:basedOn w:val="DefaultParagraphFont"/>
    <w:rsid w:val="00A436E9"/>
  </w:style>
  <w:style w:type="character" w:customStyle="1" w:styleId="contribution">
    <w:name w:val="contribution"/>
    <w:basedOn w:val="DefaultParagraphFont"/>
    <w:rsid w:val="00A436E9"/>
  </w:style>
  <w:style w:type="character" w:customStyle="1" w:styleId="a-color-secondary">
    <w:name w:val="a-color-secondary"/>
    <w:basedOn w:val="DefaultParagraphFont"/>
    <w:rsid w:val="00A436E9"/>
  </w:style>
  <w:style w:type="paragraph" w:customStyle="1" w:styleId="sbyline">
    <w:name w:val="sbyline"/>
    <w:basedOn w:val="Normal"/>
    <w:qFormat/>
    <w:rsid w:val="00A436E9"/>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A436E9"/>
  </w:style>
  <w:style w:type="character" w:customStyle="1" w:styleId="ui-staffline">
    <w:name w:val="ui-staffline"/>
    <w:basedOn w:val="DefaultParagraphFont"/>
    <w:rsid w:val="00A436E9"/>
  </w:style>
  <w:style w:type="paragraph" w:customStyle="1" w:styleId="promotion-tag-p">
    <w:name w:val="promotion-tag-p"/>
    <w:basedOn w:val="Normal"/>
    <w:qFormat/>
    <w:rsid w:val="00A436E9"/>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A436E9"/>
  </w:style>
  <w:style w:type="character" w:customStyle="1" w:styleId="specialissuelabel">
    <w:name w:val="specialissuelabel"/>
    <w:basedOn w:val="DefaultParagraphFont"/>
    <w:rsid w:val="00A436E9"/>
  </w:style>
  <w:style w:type="character" w:customStyle="1" w:styleId="wp-smiley">
    <w:name w:val="wp-smiley"/>
    <w:basedOn w:val="DefaultParagraphFont"/>
    <w:rsid w:val="00A436E9"/>
  </w:style>
  <w:style w:type="character" w:customStyle="1" w:styleId="artjournal">
    <w:name w:val="art_journal"/>
    <w:basedOn w:val="DefaultParagraphFont"/>
    <w:rsid w:val="00A436E9"/>
  </w:style>
  <w:style w:type="character" w:customStyle="1" w:styleId="artdatevolumeissuepart">
    <w:name w:val="art_datevolumeissuepart"/>
    <w:basedOn w:val="DefaultParagraphFont"/>
    <w:rsid w:val="00A436E9"/>
  </w:style>
  <w:style w:type="character" w:customStyle="1" w:styleId="artpages">
    <w:name w:val="art_pages"/>
    <w:basedOn w:val="DefaultParagraphFont"/>
    <w:rsid w:val="00A436E9"/>
  </w:style>
  <w:style w:type="paragraph" w:customStyle="1" w:styleId="lede">
    <w:name w:val="lede"/>
    <w:basedOn w:val="Normal"/>
    <w:qFormat/>
    <w:rsid w:val="00A436E9"/>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A436E9"/>
  </w:style>
  <w:style w:type="character" w:customStyle="1" w:styleId="degree">
    <w:name w:val="degree"/>
    <w:basedOn w:val="DefaultParagraphFont"/>
    <w:rsid w:val="00A436E9"/>
  </w:style>
  <w:style w:type="character" w:customStyle="1" w:styleId="major">
    <w:name w:val="major"/>
    <w:basedOn w:val="DefaultParagraphFont"/>
    <w:rsid w:val="00A436E9"/>
  </w:style>
  <w:style w:type="character" w:customStyle="1" w:styleId="views">
    <w:name w:val="views"/>
    <w:basedOn w:val="DefaultParagraphFont"/>
    <w:rsid w:val="00A436E9"/>
  </w:style>
  <w:style w:type="character" w:customStyle="1" w:styleId="stmainservices">
    <w:name w:val="stmainservices"/>
    <w:basedOn w:val="DefaultParagraphFont"/>
    <w:rsid w:val="00A436E9"/>
  </w:style>
  <w:style w:type="character" w:customStyle="1" w:styleId="stbubblehcount">
    <w:name w:val="stbubble_hcount"/>
    <w:basedOn w:val="DefaultParagraphFont"/>
    <w:rsid w:val="00A436E9"/>
  </w:style>
  <w:style w:type="paragraph" w:customStyle="1" w:styleId="Document">
    <w:name w:val="_Document"/>
    <w:basedOn w:val="Default"/>
    <w:next w:val="Default"/>
    <w:uiPriority w:val="99"/>
    <w:qFormat/>
    <w:rsid w:val="00A436E9"/>
    <w:rPr>
      <w:rFonts w:ascii="New Baskerville" w:eastAsiaTheme="minorEastAsia" w:hAnsi="New Baskerville"/>
      <w:color w:val="auto"/>
    </w:rPr>
  </w:style>
  <w:style w:type="paragraph" w:customStyle="1" w:styleId="SubHead1">
    <w:name w:val="_SubHead1"/>
    <w:basedOn w:val="Default"/>
    <w:next w:val="Default"/>
    <w:uiPriority w:val="99"/>
    <w:qFormat/>
    <w:rsid w:val="00A436E9"/>
    <w:rPr>
      <w:rFonts w:ascii="New Baskerville" w:eastAsiaTheme="minorEastAsia" w:hAnsi="New Baskerville"/>
      <w:color w:val="auto"/>
    </w:rPr>
  </w:style>
  <w:style w:type="paragraph" w:customStyle="1" w:styleId="SubHead2">
    <w:name w:val="_SubHead2"/>
    <w:basedOn w:val="Default"/>
    <w:next w:val="Default"/>
    <w:uiPriority w:val="99"/>
    <w:qFormat/>
    <w:rsid w:val="00A436E9"/>
    <w:rPr>
      <w:rFonts w:ascii="New Baskerville" w:eastAsiaTheme="minorEastAsia" w:hAnsi="New Baskerville"/>
      <w:color w:val="auto"/>
    </w:rPr>
  </w:style>
  <w:style w:type="paragraph" w:customStyle="1" w:styleId="collapsed-hide">
    <w:name w:val="collapsed-hide"/>
    <w:basedOn w:val="Normal"/>
    <w:qFormat/>
    <w:rsid w:val="00A436E9"/>
    <w:pPr>
      <w:spacing w:before="100" w:beforeAutospacing="1" w:after="100" w:afterAutospacing="1" w:line="240" w:lineRule="auto"/>
    </w:pPr>
    <w:rPr>
      <w:rFonts w:ascii="Times" w:hAnsi="Times"/>
      <w:sz w:val="20"/>
      <w:szCs w:val="20"/>
    </w:rPr>
  </w:style>
  <w:style w:type="paragraph" w:customStyle="1" w:styleId="odd">
    <w:name w:val="odd"/>
    <w:basedOn w:val="Normal"/>
    <w:qFormat/>
    <w:rsid w:val="00A436E9"/>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A436E9"/>
  </w:style>
  <w:style w:type="character" w:customStyle="1" w:styleId="tolocaltime">
    <w:name w:val="tolocaltime"/>
    <w:basedOn w:val="DefaultParagraphFont"/>
    <w:rsid w:val="00A436E9"/>
  </w:style>
  <w:style w:type="character" w:customStyle="1" w:styleId="pb-byline">
    <w:name w:val="pb-byline"/>
    <w:basedOn w:val="DefaultParagraphFont"/>
    <w:rsid w:val="00A436E9"/>
  </w:style>
  <w:style w:type="character" w:customStyle="1" w:styleId="pb-timestamp">
    <w:name w:val="pb-timestamp"/>
    <w:basedOn w:val="DefaultParagraphFont"/>
    <w:rsid w:val="00A436E9"/>
  </w:style>
  <w:style w:type="character" w:customStyle="1" w:styleId="posted-on">
    <w:name w:val="posted-on"/>
    <w:basedOn w:val="DefaultParagraphFont"/>
    <w:rsid w:val="00A436E9"/>
  </w:style>
  <w:style w:type="character" w:customStyle="1" w:styleId="even">
    <w:name w:val="even"/>
    <w:basedOn w:val="DefaultParagraphFont"/>
    <w:rsid w:val="00A436E9"/>
  </w:style>
  <w:style w:type="character" w:customStyle="1" w:styleId="foreground">
    <w:name w:val="foreground"/>
    <w:basedOn w:val="DefaultParagraphFont"/>
    <w:rsid w:val="00A436E9"/>
  </w:style>
  <w:style w:type="paragraph" w:customStyle="1" w:styleId="volissue">
    <w:name w:val="volissue"/>
    <w:basedOn w:val="Normal"/>
    <w:qFormat/>
    <w:rsid w:val="00A436E9"/>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A436E9"/>
  </w:style>
  <w:style w:type="character" w:customStyle="1" w:styleId="articledate">
    <w:name w:val="articledate"/>
    <w:basedOn w:val="DefaultParagraphFont"/>
    <w:rsid w:val="00A436E9"/>
  </w:style>
  <w:style w:type="character" w:customStyle="1" w:styleId="post-byline">
    <w:name w:val="post-byline"/>
    <w:basedOn w:val="DefaultParagraphFont"/>
    <w:rsid w:val="00A436E9"/>
  </w:style>
  <w:style w:type="character" w:customStyle="1" w:styleId="upper">
    <w:name w:val="upper"/>
    <w:basedOn w:val="DefaultParagraphFont"/>
    <w:rsid w:val="00A436E9"/>
  </w:style>
  <w:style w:type="character" w:customStyle="1" w:styleId="metadate">
    <w:name w:val="meta_date"/>
    <w:basedOn w:val="DefaultParagraphFont"/>
    <w:rsid w:val="00A436E9"/>
  </w:style>
  <w:style w:type="character" w:customStyle="1" w:styleId="fa">
    <w:name w:val="fa"/>
    <w:basedOn w:val="DefaultParagraphFont"/>
    <w:rsid w:val="00A436E9"/>
  </w:style>
  <w:style w:type="character" w:customStyle="1" w:styleId="longname">
    <w:name w:val="longname"/>
    <w:basedOn w:val="DefaultParagraphFont"/>
    <w:rsid w:val="00A436E9"/>
  </w:style>
  <w:style w:type="character" w:customStyle="1" w:styleId="echocontainer">
    <w:name w:val="echo_container"/>
    <w:basedOn w:val="DefaultParagraphFont"/>
    <w:rsid w:val="00A436E9"/>
  </w:style>
  <w:style w:type="character" w:customStyle="1" w:styleId="comment-display">
    <w:name w:val="comment-display"/>
    <w:basedOn w:val="DefaultParagraphFont"/>
    <w:rsid w:val="00A436E9"/>
  </w:style>
  <w:style w:type="paragraph" w:customStyle="1" w:styleId="comment-count-label">
    <w:name w:val="comment-count-label"/>
    <w:basedOn w:val="Normal"/>
    <w:rsid w:val="00A436E9"/>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A436E9"/>
  </w:style>
  <w:style w:type="character" w:customStyle="1" w:styleId="discussion-policy">
    <w:name w:val="discussion-policy"/>
    <w:basedOn w:val="DefaultParagraphFont"/>
    <w:rsid w:val="00A436E9"/>
  </w:style>
  <w:style w:type="character" w:customStyle="1" w:styleId="echo-apps-conversations-streamcaption">
    <w:name w:val="echo-apps-conversations-streamcaption"/>
    <w:basedOn w:val="DefaultParagraphFont"/>
    <w:rsid w:val="00A436E9"/>
  </w:style>
  <w:style w:type="character" w:customStyle="1" w:styleId="echo-streamserver-controls-stream-item-text">
    <w:name w:val="echo-streamserver-controls-stream-item-text"/>
    <w:basedOn w:val="DefaultParagraphFont"/>
    <w:rsid w:val="00A436E9"/>
  </w:style>
  <w:style w:type="character" w:customStyle="1" w:styleId="echo-streamserver-controls-facepile-more">
    <w:name w:val="echo-streamserver-controls-facepile-more"/>
    <w:basedOn w:val="DefaultParagraphFont"/>
    <w:rsid w:val="00A436E9"/>
  </w:style>
  <w:style w:type="character" w:customStyle="1" w:styleId="echo-primaryfont">
    <w:name w:val="echo-primaryfont"/>
    <w:basedOn w:val="DefaultParagraphFont"/>
    <w:rsid w:val="00A436E9"/>
  </w:style>
  <w:style w:type="character" w:customStyle="1" w:styleId="section">
    <w:name w:val="section"/>
    <w:basedOn w:val="DefaultParagraphFont"/>
    <w:rsid w:val="00A436E9"/>
  </w:style>
  <w:style w:type="character" w:customStyle="1" w:styleId="wpsr-txt-headline">
    <w:name w:val="wpsr-txt-headline"/>
    <w:basedOn w:val="DefaultParagraphFont"/>
    <w:rsid w:val="00A436E9"/>
  </w:style>
  <w:style w:type="character" w:customStyle="1" w:styleId="asset-metabar-author">
    <w:name w:val="asset-metabar-author"/>
    <w:basedOn w:val="DefaultParagraphFont"/>
    <w:rsid w:val="00A436E9"/>
  </w:style>
  <w:style w:type="character" w:customStyle="1" w:styleId="asset-metabar-time">
    <w:name w:val="asset-metabar-time"/>
    <w:basedOn w:val="DefaultParagraphFont"/>
    <w:rsid w:val="00A436E9"/>
  </w:style>
  <w:style w:type="character" w:customStyle="1" w:styleId="eza-dateline">
    <w:name w:val="eza-dateline"/>
    <w:basedOn w:val="DefaultParagraphFont"/>
    <w:rsid w:val="00A436E9"/>
  </w:style>
  <w:style w:type="character" w:customStyle="1" w:styleId="eza-authors">
    <w:name w:val="eza-authors"/>
    <w:basedOn w:val="DefaultParagraphFont"/>
    <w:rsid w:val="00A436E9"/>
  </w:style>
  <w:style w:type="character" w:customStyle="1" w:styleId="csmstaff">
    <w:name w:val="csm_staff"/>
    <w:basedOn w:val="DefaultParagraphFont"/>
    <w:rsid w:val="00A436E9"/>
  </w:style>
  <w:style w:type="paragraph" w:customStyle="1" w:styleId="mol-para-with-font">
    <w:name w:val="mol-para-with-font"/>
    <w:basedOn w:val="Normal"/>
    <w:rsid w:val="00A436E9"/>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A436E9"/>
  </w:style>
  <w:style w:type="character" w:customStyle="1" w:styleId="byline-text">
    <w:name w:val="byline-text"/>
    <w:basedOn w:val="DefaultParagraphFont"/>
    <w:rsid w:val="00A436E9"/>
  </w:style>
  <w:style w:type="character" w:customStyle="1" w:styleId="itemauthor">
    <w:name w:val="itemauthor"/>
    <w:basedOn w:val="DefaultParagraphFont"/>
    <w:rsid w:val="00A436E9"/>
  </w:style>
  <w:style w:type="character" w:customStyle="1" w:styleId="itemdatecreated">
    <w:name w:val="itemdatecreated"/>
    <w:basedOn w:val="DefaultParagraphFont"/>
    <w:rsid w:val="00A436E9"/>
  </w:style>
  <w:style w:type="character" w:customStyle="1" w:styleId="slug-metadata-note">
    <w:name w:val="slug-metadata-note"/>
    <w:basedOn w:val="DefaultParagraphFont"/>
    <w:rsid w:val="00A436E9"/>
  </w:style>
  <w:style w:type="character" w:customStyle="1" w:styleId="drop-capped">
    <w:name w:val="drop-capped"/>
    <w:basedOn w:val="DefaultParagraphFont"/>
    <w:rsid w:val="00A436E9"/>
  </w:style>
  <w:style w:type="paragraph" w:customStyle="1" w:styleId="articleopinion-standfirst">
    <w:name w:val="articleopinion-standfirst"/>
    <w:basedOn w:val="Normal"/>
    <w:rsid w:val="00A436E9"/>
    <w:pPr>
      <w:spacing w:before="100" w:beforeAutospacing="1" w:after="100" w:afterAutospacing="1" w:line="240" w:lineRule="auto"/>
    </w:pPr>
    <w:rPr>
      <w:rFonts w:ascii="Times" w:hAnsi="Times"/>
      <w:sz w:val="20"/>
      <w:szCs w:val="20"/>
    </w:rPr>
  </w:style>
  <w:style w:type="paragraph" w:customStyle="1" w:styleId="snippet">
    <w:name w:val="snippet"/>
    <w:basedOn w:val="Normal"/>
    <w:rsid w:val="00A436E9"/>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A436E9"/>
  </w:style>
  <w:style w:type="character" w:customStyle="1" w:styleId="view-count">
    <w:name w:val="view-count"/>
    <w:basedOn w:val="DefaultParagraphFont"/>
    <w:rsid w:val="00A436E9"/>
  </w:style>
  <w:style w:type="character" w:customStyle="1" w:styleId="rupee">
    <w:name w:val="rupee"/>
    <w:basedOn w:val="DefaultParagraphFont"/>
    <w:rsid w:val="00A436E9"/>
  </w:style>
  <w:style w:type="character" w:customStyle="1" w:styleId="grey1">
    <w:name w:val="grey1"/>
    <w:basedOn w:val="DefaultParagraphFont"/>
    <w:rsid w:val="00A436E9"/>
  </w:style>
  <w:style w:type="paragraph" w:customStyle="1" w:styleId="Pa13">
    <w:name w:val="Pa13"/>
    <w:basedOn w:val="Default"/>
    <w:next w:val="Default"/>
    <w:uiPriority w:val="99"/>
    <w:rsid w:val="00A436E9"/>
    <w:pPr>
      <w:spacing w:line="201" w:lineRule="atLeast"/>
    </w:pPr>
    <w:rPr>
      <w:rFonts w:eastAsiaTheme="minorEastAsia"/>
      <w:color w:val="auto"/>
    </w:rPr>
  </w:style>
  <w:style w:type="paragraph" w:customStyle="1" w:styleId="Pa14">
    <w:name w:val="Pa14"/>
    <w:basedOn w:val="Default"/>
    <w:next w:val="Default"/>
    <w:uiPriority w:val="99"/>
    <w:qFormat/>
    <w:rsid w:val="00A436E9"/>
    <w:pPr>
      <w:spacing w:line="241" w:lineRule="atLeast"/>
    </w:pPr>
    <w:rPr>
      <w:rFonts w:eastAsiaTheme="minorEastAsia"/>
      <w:color w:val="auto"/>
    </w:rPr>
  </w:style>
  <w:style w:type="paragraph" w:customStyle="1" w:styleId="Pa9">
    <w:name w:val="Pa9"/>
    <w:basedOn w:val="Default"/>
    <w:next w:val="Default"/>
    <w:uiPriority w:val="99"/>
    <w:rsid w:val="00A436E9"/>
    <w:pPr>
      <w:spacing w:line="241" w:lineRule="atLeast"/>
    </w:pPr>
    <w:rPr>
      <w:rFonts w:ascii="Gill Sans" w:eastAsiaTheme="minorEastAsia" w:hAnsi="Gill Sans"/>
      <w:color w:val="auto"/>
    </w:rPr>
  </w:style>
  <w:style w:type="character" w:customStyle="1" w:styleId="bureau">
    <w:name w:val="bureau"/>
    <w:basedOn w:val="DefaultParagraphFont"/>
    <w:rsid w:val="00A436E9"/>
  </w:style>
  <w:style w:type="character" w:customStyle="1" w:styleId="reporttitle">
    <w:name w:val="report_title"/>
    <w:basedOn w:val="DefaultParagraphFont"/>
    <w:rsid w:val="00A436E9"/>
  </w:style>
  <w:style w:type="character" w:customStyle="1" w:styleId="documenttype-longreleases">
    <w:name w:val="document_type_-_long_releases"/>
    <w:basedOn w:val="DefaultParagraphFont"/>
    <w:rsid w:val="00A436E9"/>
  </w:style>
  <w:style w:type="character" w:customStyle="1" w:styleId="alt-date">
    <w:name w:val="alt-date"/>
    <w:basedOn w:val="DefaultParagraphFont"/>
    <w:rsid w:val="00A436E9"/>
  </w:style>
  <w:style w:type="character" w:customStyle="1" w:styleId="entry-byline">
    <w:name w:val="entry-byline"/>
    <w:basedOn w:val="DefaultParagraphFont"/>
    <w:rsid w:val="00A436E9"/>
  </w:style>
  <w:style w:type="character" w:customStyle="1" w:styleId="taglinecontrib">
    <w:name w:val="tagline_contrib"/>
    <w:basedOn w:val="DefaultParagraphFont"/>
    <w:rsid w:val="00A436E9"/>
  </w:style>
  <w:style w:type="character" w:customStyle="1" w:styleId="articledate0">
    <w:name w:val="article_date"/>
    <w:basedOn w:val="DefaultParagraphFont"/>
    <w:rsid w:val="00A436E9"/>
  </w:style>
  <w:style w:type="paragraph" w:customStyle="1" w:styleId="hg-daily">
    <w:name w:val="hg-daily"/>
    <w:basedOn w:val="Normal"/>
    <w:rsid w:val="00A436E9"/>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A436E9"/>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A436E9"/>
  </w:style>
  <w:style w:type="character" w:customStyle="1" w:styleId="text-label">
    <w:name w:val="text-label"/>
    <w:basedOn w:val="DefaultParagraphFont"/>
    <w:rsid w:val="00A436E9"/>
  </w:style>
  <w:style w:type="character" w:customStyle="1" w:styleId="metad">
    <w:name w:val="metad"/>
    <w:rsid w:val="00A436E9"/>
  </w:style>
  <w:style w:type="character" w:customStyle="1" w:styleId="justify1">
    <w:name w:val="justify1"/>
    <w:rsid w:val="00A436E9"/>
  </w:style>
  <w:style w:type="paragraph" w:customStyle="1" w:styleId="TOC3Char">
    <w:name w:val="TOC 3 Char"/>
    <w:basedOn w:val="Normal"/>
    <w:next w:val="Normal"/>
    <w:rsid w:val="00A436E9"/>
    <w:pPr>
      <w:spacing w:after="0" w:line="240" w:lineRule="auto"/>
    </w:pPr>
    <w:rPr>
      <w:rFonts w:eastAsia="Times New Roman"/>
      <w:sz w:val="24"/>
      <w:szCs w:val="20"/>
    </w:rPr>
  </w:style>
  <w:style w:type="paragraph" w:customStyle="1" w:styleId="TOC1Char">
    <w:name w:val="TOC 1 Char"/>
    <w:basedOn w:val="Normal"/>
    <w:next w:val="Normal"/>
    <w:rsid w:val="00A436E9"/>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A436E9"/>
    <w:pPr>
      <w:spacing w:after="0" w:line="240" w:lineRule="auto"/>
      <w:jc w:val="both"/>
    </w:pPr>
    <w:rPr>
      <w:rFonts w:eastAsia="Times New Roman"/>
      <w:i/>
      <w:iCs/>
      <w:color w:val="000000"/>
    </w:rPr>
  </w:style>
  <w:style w:type="character" w:customStyle="1" w:styleId="MediumGrid11">
    <w:name w:val="Medium Grid 11"/>
    <w:uiPriority w:val="99"/>
    <w:rsid w:val="00A436E9"/>
    <w:rPr>
      <w:color w:val="808080"/>
    </w:rPr>
  </w:style>
  <w:style w:type="paragraph" w:customStyle="1" w:styleId="PlaceholderText2">
    <w:name w:val="Placeholder Text2"/>
    <w:basedOn w:val="Normal"/>
    <w:uiPriority w:val="99"/>
    <w:rsid w:val="00A436E9"/>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A436E9"/>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A436E9"/>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A436E9"/>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A436E9"/>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A436E9"/>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A436E9"/>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A436E9"/>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A436E9"/>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A436E9"/>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A436E9"/>
  </w:style>
  <w:style w:type="character" w:customStyle="1" w:styleId="s2">
    <w:name w:val="s2"/>
    <w:basedOn w:val="DefaultParagraphFont"/>
    <w:rsid w:val="00A436E9"/>
  </w:style>
  <w:style w:type="character" w:customStyle="1" w:styleId="s1">
    <w:name w:val="s1"/>
    <w:basedOn w:val="DefaultParagraphFont"/>
    <w:rsid w:val="00A436E9"/>
  </w:style>
  <w:style w:type="paragraph" w:customStyle="1" w:styleId="LanguageEditing">
    <w:name w:val="Language Editing"/>
    <w:basedOn w:val="Normal"/>
    <w:link w:val="LanguageEditingChar"/>
    <w:qFormat/>
    <w:rsid w:val="00A436E9"/>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A436E9"/>
    <w:rPr>
      <w:rFonts w:ascii="Calibri" w:eastAsia="Times New Roman" w:hAnsi="Calibri"/>
      <w:strike/>
    </w:rPr>
  </w:style>
  <w:style w:type="character" w:customStyle="1" w:styleId="action-menu-toggled-item">
    <w:name w:val="action-menu-toggled-item"/>
    <w:basedOn w:val="DefaultParagraphFont"/>
    <w:rsid w:val="00A436E9"/>
    <w:rPr>
      <w:rFonts w:ascii="Times New Roman" w:hAnsi="Times New Roman"/>
    </w:rPr>
  </w:style>
  <w:style w:type="character" w:customStyle="1" w:styleId="1Tag">
    <w:name w:val="1) Tag"/>
    <w:rsid w:val="00A436E9"/>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A436E9"/>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A436E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A436E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A436E9"/>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A436E9"/>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A436E9"/>
    <w:rPr>
      <w:rFonts w:ascii="Calibri" w:eastAsia="Times New Roman" w:hAnsi="Calibri"/>
      <w:b/>
      <w:caps/>
      <w:sz w:val="40"/>
      <w:szCs w:val="40"/>
    </w:rPr>
  </w:style>
  <w:style w:type="paragraph" w:customStyle="1" w:styleId="Strikethrough0">
    <w:name w:val="Strikethrough"/>
    <w:basedOn w:val="Normal"/>
    <w:link w:val="StrikethroughChar"/>
    <w:qFormat/>
    <w:rsid w:val="00A436E9"/>
    <w:pPr>
      <w:spacing w:after="0" w:line="240" w:lineRule="auto"/>
    </w:pPr>
    <w:rPr>
      <w:strike/>
    </w:rPr>
  </w:style>
  <w:style w:type="character" w:customStyle="1" w:styleId="StrikethroughChar">
    <w:name w:val="Strikethrough Char"/>
    <w:basedOn w:val="DefaultParagraphFont"/>
    <w:link w:val="Strikethrough0"/>
    <w:rsid w:val="00A436E9"/>
    <w:rPr>
      <w:rFonts w:ascii="Calibri" w:hAnsi="Calibri"/>
      <w:strike/>
    </w:rPr>
  </w:style>
  <w:style w:type="character" w:styleId="SubtleReference">
    <w:name w:val="Subtle Reference"/>
    <w:basedOn w:val="DefaultParagraphFont"/>
    <w:uiPriority w:val="31"/>
    <w:rsid w:val="00A436E9"/>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A436E9"/>
    <w:pPr>
      <w:spacing w:after="0" w:line="240" w:lineRule="auto"/>
    </w:pPr>
    <w:rPr>
      <w:rFonts w:asciiTheme="minorHAnsi" w:hAnsiTheme="minorHAnsi"/>
      <w:bCs/>
    </w:rPr>
  </w:style>
  <w:style w:type="character" w:customStyle="1" w:styleId="BoxBoldUnderline">
    <w:name w:val="Box Bold Underline"/>
    <w:rsid w:val="00A436E9"/>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A436E9"/>
    <w:pPr>
      <w:spacing w:after="0" w:line="240" w:lineRule="auto"/>
    </w:pPr>
    <w:rPr>
      <w:rFonts w:eastAsia="Times New Roman"/>
      <w:sz w:val="24"/>
    </w:rPr>
  </w:style>
  <w:style w:type="character" w:customStyle="1" w:styleId="NormalF6Char">
    <w:name w:val="Normal F6 Char"/>
    <w:link w:val="NormalF6"/>
    <w:rsid w:val="00A436E9"/>
    <w:rPr>
      <w:rFonts w:ascii="Calibri" w:eastAsia="Times New Roman" w:hAnsi="Calibri"/>
      <w:sz w:val="24"/>
    </w:rPr>
  </w:style>
  <w:style w:type="paragraph" w:customStyle="1" w:styleId="TagNew">
    <w:name w:val="Tag New"/>
    <w:qFormat/>
    <w:rsid w:val="00A436E9"/>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A436E9"/>
    <w:rPr>
      <w:b/>
      <w:bCs/>
      <w:sz w:val="20"/>
      <w:u w:val="single"/>
      <w:bdr w:val="single" w:sz="4" w:space="0" w:color="auto"/>
    </w:rPr>
  </w:style>
  <w:style w:type="character" w:customStyle="1" w:styleId="postby">
    <w:name w:val="post_by"/>
    <w:rsid w:val="00A436E9"/>
  </w:style>
  <w:style w:type="character" w:customStyle="1" w:styleId="postdate">
    <w:name w:val="post_date"/>
    <w:rsid w:val="00A436E9"/>
  </w:style>
  <w:style w:type="character" w:customStyle="1" w:styleId="moretop">
    <w:name w:val="more_top"/>
    <w:rsid w:val="00A436E9"/>
  </w:style>
  <w:style w:type="paragraph" w:customStyle="1" w:styleId="TagNew0">
    <w:name w:val="Tag_New"/>
    <w:qFormat/>
    <w:rsid w:val="00A436E9"/>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A436E9"/>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A436E9"/>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A436E9"/>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A436E9"/>
    <w:rPr>
      <w:rFonts w:ascii="Times New Roman" w:hAnsi="Times New Roman"/>
      <w:sz w:val="20"/>
      <w:szCs w:val="20"/>
      <w:u w:val="single"/>
    </w:rPr>
  </w:style>
  <w:style w:type="character" w:customStyle="1" w:styleId="allocatoragentsleft">
    <w:name w:val="al_locatoragentsleft"/>
    <w:basedOn w:val="DefaultParagraphFont"/>
    <w:rsid w:val="00A436E9"/>
  </w:style>
  <w:style w:type="character" w:customStyle="1" w:styleId="Style12ptBoldUnderline1">
    <w:name w:val="Style 12 pt Bold Underline1"/>
    <w:rsid w:val="00A436E9"/>
    <w:rPr>
      <w:b/>
      <w:bCs/>
      <w:sz w:val="24"/>
      <w:u w:val="single"/>
    </w:rPr>
  </w:style>
  <w:style w:type="paragraph" w:customStyle="1" w:styleId="Carding">
    <w:name w:val="Carding"/>
    <w:basedOn w:val="Normal"/>
    <w:uiPriority w:val="99"/>
    <w:qFormat/>
    <w:rsid w:val="00A436E9"/>
    <w:pPr>
      <w:spacing w:after="0" w:line="240" w:lineRule="auto"/>
    </w:pPr>
    <w:rPr>
      <w:rFonts w:eastAsia="Times New Roman"/>
      <w:sz w:val="18"/>
    </w:rPr>
  </w:style>
  <w:style w:type="character" w:customStyle="1" w:styleId="aunderline1">
    <w:name w:val="aunderline"/>
    <w:qFormat/>
    <w:rsid w:val="00A436E9"/>
    <w:rPr>
      <w:rFonts w:ascii="Times New Roman" w:hAnsi="Times New Roman"/>
      <w:sz w:val="20"/>
      <w:szCs w:val="24"/>
      <w:u w:val="thick"/>
    </w:rPr>
  </w:style>
  <w:style w:type="character" w:customStyle="1" w:styleId="StyleStyle4CharTimesNewRoman11ptBold">
    <w:name w:val="Style Style4 Char + Times New Roman 11 pt Bold"/>
    <w:rsid w:val="00A436E9"/>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A436E9"/>
  </w:style>
  <w:style w:type="character" w:customStyle="1" w:styleId="sensecontent">
    <w:name w:val="sense_content"/>
    <w:basedOn w:val="DefaultParagraphFont"/>
    <w:rsid w:val="00A436E9"/>
  </w:style>
  <w:style w:type="character" w:customStyle="1" w:styleId="vi">
    <w:name w:val="vi"/>
    <w:basedOn w:val="DefaultParagraphFont"/>
    <w:rsid w:val="00A436E9"/>
  </w:style>
  <w:style w:type="character" w:customStyle="1" w:styleId="pagetitle0">
    <w:name w:val="pagetitle"/>
    <w:basedOn w:val="DefaultParagraphFont"/>
    <w:rsid w:val="00A436E9"/>
  </w:style>
  <w:style w:type="paragraph" w:customStyle="1" w:styleId="NormalWeb8">
    <w:name w:val="Normal (Web)8"/>
    <w:basedOn w:val="Normal"/>
    <w:uiPriority w:val="99"/>
    <w:qFormat/>
    <w:rsid w:val="00A436E9"/>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A436E9"/>
    <w:rPr>
      <w:rFonts w:cs="Arial"/>
      <w:b/>
      <w:bCs/>
      <w:iCs/>
      <w:sz w:val="24"/>
      <w:szCs w:val="28"/>
      <w:lang w:val="en-US" w:eastAsia="en-US" w:bidi="ar-SA"/>
    </w:rPr>
  </w:style>
  <w:style w:type="character" w:customStyle="1" w:styleId="StyleUnderlineCharTimesBold">
    <w:name w:val="Style Underline Char + Times Bold"/>
    <w:rsid w:val="00A436E9"/>
    <w:rPr>
      <w:rFonts w:ascii="Times" w:hAnsi="Times"/>
      <w:b w:val="0"/>
      <w:bCs/>
      <w:sz w:val="20"/>
      <w:u w:val="single"/>
    </w:rPr>
  </w:style>
  <w:style w:type="character" w:customStyle="1" w:styleId="blubigktbiz">
    <w:name w:val="blubigktbiz"/>
    <w:rsid w:val="00A436E9"/>
  </w:style>
  <w:style w:type="character" w:customStyle="1" w:styleId="Style4CharChar">
    <w:name w:val="Style4 Char Char"/>
    <w:rsid w:val="00A436E9"/>
    <w:rPr>
      <w:rFonts w:ascii="Arial Narrow" w:hAnsi="Arial Narrow"/>
      <w:noProof w:val="0"/>
      <w:szCs w:val="24"/>
      <w:u w:val="single"/>
      <w:lang w:val="en-US" w:eastAsia="en-US" w:bidi="ar-SA"/>
    </w:rPr>
  </w:style>
  <w:style w:type="character" w:customStyle="1" w:styleId="StyleEmphasisArial12ptBold">
    <w:name w:val="Style Emphasis + Arial 12 pt Bold"/>
    <w:rsid w:val="00A436E9"/>
    <w:rPr>
      <w:rFonts w:ascii="Arial" w:hAnsi="Arial"/>
      <w:b/>
      <w:bCs/>
      <w:i/>
      <w:iCs/>
      <w:sz w:val="24"/>
    </w:rPr>
  </w:style>
  <w:style w:type="character" w:customStyle="1" w:styleId="super">
    <w:name w:val="super"/>
    <w:rsid w:val="00A436E9"/>
  </w:style>
  <w:style w:type="character" w:customStyle="1" w:styleId="text30">
    <w:name w:val="text30"/>
    <w:rsid w:val="00A436E9"/>
  </w:style>
  <w:style w:type="character" w:customStyle="1" w:styleId="uppercase">
    <w:name w:val="uppercase"/>
    <w:rsid w:val="00A436E9"/>
  </w:style>
  <w:style w:type="character" w:customStyle="1" w:styleId="mainbody1">
    <w:name w:val="mainbody1"/>
    <w:rsid w:val="00A436E9"/>
    <w:rPr>
      <w:rFonts w:ascii="Verdana" w:hAnsi="Verdana" w:hint="default"/>
      <w:color w:val="000000"/>
      <w:sz w:val="22"/>
      <w:szCs w:val="22"/>
    </w:rPr>
  </w:style>
  <w:style w:type="paragraph" w:customStyle="1" w:styleId="author-credentials">
    <w:name w:val="author-credentials"/>
    <w:basedOn w:val="Normal"/>
    <w:qFormat/>
    <w:rsid w:val="00A436E9"/>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A436E9"/>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A436E9"/>
    <w:rPr>
      <w:b/>
      <w:bCs/>
      <w:u w:val="single"/>
    </w:rPr>
  </w:style>
  <w:style w:type="paragraph" w:customStyle="1" w:styleId="StyleUnderlined11ptBold">
    <w:name w:val="Style Underlined + 11 pt Bold"/>
    <w:basedOn w:val="underlined"/>
    <w:link w:val="StyleUnderlined11ptBoldChar"/>
    <w:qFormat/>
    <w:rsid w:val="00A436E9"/>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A436E9"/>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A436E9"/>
    <w:rPr>
      <w:rFonts w:cs="Arial"/>
      <w:bCs/>
      <w:szCs w:val="26"/>
      <w:u w:val="single"/>
      <w:lang w:val="en-US" w:eastAsia="en-US" w:bidi="ar-SA"/>
    </w:rPr>
  </w:style>
  <w:style w:type="character" w:customStyle="1" w:styleId="StyleUnderlinePatternClearYellow">
    <w:name w:val="Style Underline Pattern: Clear (Yellow)"/>
    <w:basedOn w:val="DefaultParagraphFont"/>
    <w:rsid w:val="00A436E9"/>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A436E9"/>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A436E9"/>
    <w:rPr>
      <w:rFonts w:eastAsia="Calibri"/>
      <w:u w:val="single"/>
    </w:rPr>
  </w:style>
  <w:style w:type="paragraph" w:customStyle="1" w:styleId="StyleStyleStyleCNA9ptBefore1pt8ptPatternClear">
    <w:name w:val="Style Style Style CN A + 9 pt Before:  1 pt + 8 pt + Pattern: Clear..."/>
    <w:basedOn w:val="Normal"/>
    <w:autoRedefine/>
    <w:rsid w:val="00A436E9"/>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A436E9"/>
    <w:rPr>
      <w:b w:val="0"/>
      <w:bCs/>
      <w:u w:val="single"/>
    </w:rPr>
  </w:style>
  <w:style w:type="character" w:customStyle="1" w:styleId="formatp">
    <w:name w:val="formatp"/>
    <w:rsid w:val="00A436E9"/>
  </w:style>
  <w:style w:type="character" w:customStyle="1" w:styleId="yshortcutscs4-ndcor">
    <w:name w:val="yshortcuts cs4-ndcor"/>
    <w:rsid w:val="00A436E9"/>
  </w:style>
  <w:style w:type="character" w:customStyle="1" w:styleId="price">
    <w:name w:val="price"/>
    <w:rsid w:val="00A436E9"/>
  </w:style>
  <w:style w:type="character" w:customStyle="1" w:styleId="price-change">
    <w:name w:val="price-change"/>
    <w:rsid w:val="00A436E9"/>
  </w:style>
  <w:style w:type="character" w:customStyle="1" w:styleId="percent-change">
    <w:name w:val="percent-change"/>
    <w:rsid w:val="00A436E9"/>
  </w:style>
  <w:style w:type="character" w:customStyle="1" w:styleId="bibfont">
    <w:name w:val="bibfont"/>
    <w:rsid w:val="00A436E9"/>
    <w:rPr>
      <w:rFonts w:cs="Times New Roman"/>
    </w:rPr>
  </w:style>
  <w:style w:type="paragraph" w:customStyle="1" w:styleId="underlined1">
    <w:name w:val="underlined1"/>
    <w:next w:val="Normal"/>
    <w:autoRedefine/>
    <w:rsid w:val="00A436E9"/>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A436E9"/>
    <w:rPr>
      <w:rFonts w:eastAsia="Times New Roman"/>
      <w:b/>
      <w:sz w:val="24"/>
      <w:lang w:val="x-none" w:eastAsia="x-none"/>
    </w:rPr>
  </w:style>
  <w:style w:type="character" w:customStyle="1" w:styleId="SourceBoldedChar">
    <w:name w:val="Source Bolded Char"/>
    <w:link w:val="SourceBolded"/>
    <w:rsid w:val="00A436E9"/>
    <w:rPr>
      <w:rFonts w:ascii="Calibri" w:eastAsia="Times New Roman" w:hAnsi="Calibri"/>
      <w:b/>
      <w:sz w:val="24"/>
      <w:lang w:val="x-none" w:eastAsia="x-none"/>
    </w:rPr>
  </w:style>
  <w:style w:type="paragraph" w:customStyle="1" w:styleId="CardDownSize">
    <w:name w:val="CardDownSize"/>
    <w:basedOn w:val="Normal"/>
    <w:link w:val="CardDownSizeChar"/>
    <w:rsid w:val="00A436E9"/>
    <w:pPr>
      <w:spacing w:after="0" w:line="240" w:lineRule="auto"/>
    </w:pPr>
    <w:rPr>
      <w:rFonts w:eastAsia="Calibri"/>
      <w:szCs w:val="20"/>
      <w:lang w:val="x-none" w:eastAsia="x-none"/>
    </w:rPr>
  </w:style>
  <w:style w:type="character" w:customStyle="1" w:styleId="CardDownSizeChar">
    <w:name w:val="CardDownSize Char"/>
    <w:link w:val="CardDownSize"/>
    <w:rsid w:val="00A436E9"/>
    <w:rPr>
      <w:rFonts w:ascii="Calibri" w:eastAsia="Calibri" w:hAnsi="Calibri"/>
      <w:szCs w:val="20"/>
      <w:lang w:val="x-none" w:eastAsia="x-none"/>
    </w:rPr>
  </w:style>
  <w:style w:type="paragraph" w:customStyle="1" w:styleId="Citation10">
    <w:name w:val="Citation1"/>
    <w:basedOn w:val="Normal"/>
    <w:link w:val="Citation1Char"/>
    <w:qFormat/>
    <w:rsid w:val="00A436E9"/>
    <w:pPr>
      <w:spacing w:after="0" w:line="240" w:lineRule="auto"/>
    </w:pPr>
    <w:rPr>
      <w:rFonts w:eastAsia="Calibri"/>
      <w:b/>
      <w:sz w:val="24"/>
      <w:u w:val="single"/>
      <w:lang w:val="x-none" w:eastAsia="x-none"/>
    </w:rPr>
  </w:style>
  <w:style w:type="character" w:customStyle="1" w:styleId="Citation1Char">
    <w:name w:val="Citation1 Char"/>
    <w:link w:val="Citation10"/>
    <w:rsid w:val="00A436E9"/>
    <w:rPr>
      <w:rFonts w:ascii="Calibri" w:eastAsia="Calibri" w:hAnsi="Calibri"/>
      <w:b/>
      <w:sz w:val="24"/>
      <w:u w:val="single"/>
      <w:lang w:val="x-none" w:eastAsia="x-none"/>
    </w:rPr>
  </w:style>
  <w:style w:type="character" w:customStyle="1" w:styleId="TaglineChar">
    <w:name w:val="Tagline Char"/>
    <w:link w:val="Tagline0"/>
    <w:rsid w:val="00A436E9"/>
    <w:rPr>
      <w:rFonts w:ascii="Calibri" w:hAnsi="Calibri"/>
      <w:b/>
    </w:rPr>
  </w:style>
  <w:style w:type="character" w:customStyle="1" w:styleId="boldciteChar1">
    <w:name w:val="bold cite Char1"/>
    <w:rsid w:val="00A436E9"/>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A436E9"/>
  </w:style>
  <w:style w:type="character" w:customStyle="1" w:styleId="leveluptitle">
    <w:name w:val="leveluptitle"/>
    <w:basedOn w:val="DefaultParagraphFont"/>
    <w:rsid w:val="00A436E9"/>
  </w:style>
  <w:style w:type="character" w:customStyle="1" w:styleId="Irrelevant6fontChar">
    <w:name w:val="Irrelevant (6 font) Char"/>
    <w:basedOn w:val="DefaultParagraphFont"/>
    <w:link w:val="Irrelevant6font"/>
    <w:rsid w:val="00A436E9"/>
    <w:rPr>
      <w:rFonts w:ascii="Calibri" w:eastAsia="Calibri" w:hAnsi="Calibri"/>
      <w:sz w:val="12"/>
      <w:szCs w:val="12"/>
    </w:rPr>
  </w:style>
  <w:style w:type="numbering" w:customStyle="1" w:styleId="NoList11111">
    <w:name w:val="No List11111"/>
    <w:next w:val="NoList"/>
    <w:uiPriority w:val="99"/>
    <w:semiHidden/>
    <w:unhideWhenUsed/>
    <w:rsid w:val="00A436E9"/>
  </w:style>
  <w:style w:type="paragraph" w:customStyle="1" w:styleId="Non-NavPanelTag">
    <w:name w:val="Non-Nav Panel Tag"/>
    <w:basedOn w:val="Normal"/>
    <w:qFormat/>
    <w:rsid w:val="00A436E9"/>
    <w:pPr>
      <w:spacing w:after="0" w:line="240" w:lineRule="auto"/>
    </w:pPr>
    <w:rPr>
      <w:b/>
    </w:rPr>
  </w:style>
  <w:style w:type="character" w:customStyle="1" w:styleId="Hyperlink3">
    <w:name w:val="Hyperlink.3"/>
    <w:basedOn w:val="DefaultParagraphFont"/>
    <w:rsid w:val="00A436E9"/>
    <w:rPr>
      <w:sz w:val="18"/>
      <w:szCs w:val="18"/>
    </w:rPr>
  </w:style>
  <w:style w:type="character" w:customStyle="1" w:styleId="Hyperlink40">
    <w:name w:val="Hyperlink.4"/>
    <w:basedOn w:val="DefaultParagraphFont"/>
    <w:rsid w:val="00A436E9"/>
    <w:rPr>
      <w:sz w:val="18"/>
      <w:szCs w:val="18"/>
    </w:rPr>
  </w:style>
  <w:style w:type="character" w:customStyle="1" w:styleId="SmallCharChar">
    <w:name w:val="Small Char Char"/>
    <w:basedOn w:val="DefaultParagraphFont"/>
    <w:rsid w:val="00A436E9"/>
    <w:rPr>
      <w:sz w:val="17"/>
      <w:szCs w:val="24"/>
      <w:lang w:val="en-US" w:eastAsia="en-US" w:bidi="ar-SA"/>
    </w:rPr>
  </w:style>
  <w:style w:type="paragraph" w:customStyle="1" w:styleId="TagsFutura">
    <w:name w:val="TagsFutura"/>
    <w:basedOn w:val="Normal"/>
    <w:next w:val="Cites"/>
    <w:rsid w:val="00A436E9"/>
    <w:pPr>
      <w:spacing w:after="0" w:line="240" w:lineRule="auto"/>
    </w:pPr>
    <w:rPr>
      <w:rFonts w:ascii="Futura" w:eastAsia="Times" w:hAnsi="Futura"/>
      <w:b/>
      <w:caps/>
      <w:sz w:val="18"/>
      <w:szCs w:val="20"/>
    </w:rPr>
  </w:style>
  <w:style w:type="paragraph" w:customStyle="1" w:styleId="DebateTag0">
    <w:name w:val="DebateTag"/>
    <w:basedOn w:val="Normal"/>
    <w:qFormat/>
    <w:rsid w:val="00A436E9"/>
    <w:pPr>
      <w:spacing w:after="0" w:line="240" w:lineRule="auto"/>
    </w:pPr>
    <w:rPr>
      <w:rFonts w:eastAsia="Calibri"/>
      <w:b/>
    </w:rPr>
  </w:style>
  <w:style w:type="character" w:customStyle="1" w:styleId="Intemphasis">
    <w:name w:val="Intemphasis"/>
    <w:uiPriority w:val="1"/>
    <w:qFormat/>
    <w:rsid w:val="00A436E9"/>
    <w:rPr>
      <w:rFonts w:ascii="Cambria" w:hAnsi="Cambria"/>
      <w:b/>
      <w:sz w:val="20"/>
      <w:u w:val="single"/>
      <w:bdr w:val="single" w:sz="4" w:space="0" w:color="auto"/>
      <w:shd w:val="pct25" w:color="auto" w:fill="auto"/>
    </w:rPr>
  </w:style>
  <w:style w:type="paragraph" w:customStyle="1" w:styleId="Heading42">
    <w:name w:val="Heading 42"/>
    <w:basedOn w:val="Normal"/>
    <w:qFormat/>
    <w:rsid w:val="00A436E9"/>
    <w:pPr>
      <w:spacing w:after="0" w:line="240" w:lineRule="auto"/>
    </w:pPr>
    <w:rPr>
      <w:rFonts w:eastAsia="Times New Roman"/>
    </w:rPr>
  </w:style>
  <w:style w:type="paragraph" w:customStyle="1" w:styleId="DebateNormal">
    <w:name w:val="DebateNormal"/>
    <w:basedOn w:val="Normal"/>
    <w:link w:val="DebateNormalChar"/>
    <w:qFormat/>
    <w:rsid w:val="00A436E9"/>
    <w:pPr>
      <w:spacing w:after="0" w:line="276" w:lineRule="auto"/>
    </w:pPr>
    <w:rPr>
      <w:rFonts w:eastAsia="Calibri"/>
      <w:szCs w:val="20"/>
    </w:rPr>
  </w:style>
  <w:style w:type="character" w:customStyle="1" w:styleId="DebateNormalChar">
    <w:name w:val="DebateNormal Char"/>
    <w:basedOn w:val="DefaultParagraphFont"/>
    <w:link w:val="DebateNormal"/>
    <w:rsid w:val="00A436E9"/>
    <w:rPr>
      <w:rFonts w:ascii="Calibri" w:eastAsia="Calibri" w:hAnsi="Calibri"/>
      <w:szCs w:val="20"/>
    </w:rPr>
  </w:style>
  <w:style w:type="paragraph" w:customStyle="1" w:styleId="DebateEmphasis">
    <w:name w:val="DebateEmphasis"/>
    <w:basedOn w:val="Normal"/>
    <w:link w:val="DebateEmphasisChar"/>
    <w:qFormat/>
    <w:rsid w:val="00A436E9"/>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A436E9"/>
    <w:rPr>
      <w:rFonts w:ascii="Calibri" w:eastAsia="Calibri" w:hAnsi="Calibri"/>
      <w:b/>
      <w:szCs w:val="20"/>
      <w:u w:val="single"/>
    </w:rPr>
  </w:style>
  <w:style w:type="paragraph" w:customStyle="1" w:styleId="NormalCite">
    <w:name w:val="NormalCite"/>
    <w:link w:val="NormalCiteChar"/>
    <w:qFormat/>
    <w:rsid w:val="00A436E9"/>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436E9"/>
    <w:rPr>
      <w:rFonts w:ascii="Times New Roman" w:hAnsi="Times New Roman" w:cs="Times New Roman"/>
      <w:sz w:val="18"/>
    </w:rPr>
  </w:style>
  <w:style w:type="paragraph" w:customStyle="1" w:styleId="StyleUnderlineChar11pt2">
    <w:name w:val="Style Underline Char + 11 pt2"/>
    <w:link w:val="StyleUnderlineChar11pt2Char"/>
    <w:qFormat/>
    <w:rsid w:val="00A436E9"/>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A436E9"/>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A436E9"/>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436E9"/>
    <w:rPr>
      <w:rFonts w:eastAsia="Times New Roman" w:cs="Calibri"/>
      <w:szCs w:val="24"/>
      <w:u w:val="single"/>
      <w:bdr w:val="single" w:sz="4" w:space="0" w:color="auto"/>
    </w:rPr>
  </w:style>
  <w:style w:type="character" w:customStyle="1" w:styleId="Style9pt">
    <w:name w:val="Style 9 pt"/>
    <w:basedOn w:val="DefaultParagraphFont"/>
    <w:rsid w:val="00A436E9"/>
    <w:rPr>
      <w:rFonts w:ascii="Times New Roman" w:hAnsi="Times New Roman"/>
      <w:sz w:val="20"/>
    </w:rPr>
  </w:style>
  <w:style w:type="character" w:customStyle="1" w:styleId="StyleunderlineArialNarrow9ptBold">
    <w:name w:val="Style underline + Arial Narrow 9 pt Bold"/>
    <w:basedOn w:val="underline"/>
    <w:rsid w:val="00A436E9"/>
    <w:rPr>
      <w:u w:val="single"/>
      <w:lang w:val="en-US" w:eastAsia="en-US" w:bidi="ar-SA"/>
    </w:rPr>
  </w:style>
  <w:style w:type="paragraph" w:customStyle="1" w:styleId="StylecardCharCharArialNarrow9pt">
    <w:name w:val="Style card Char Char + Arial Narrow 9 pt"/>
    <w:link w:val="StylecardCharCharArialNarrow9ptChar"/>
    <w:qFormat/>
    <w:rsid w:val="00A436E9"/>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A436E9"/>
    <w:rPr>
      <w:rFonts w:eastAsia="Times New Roman"/>
      <w:szCs w:val="20"/>
    </w:rPr>
  </w:style>
  <w:style w:type="paragraph" w:customStyle="1" w:styleId="StyleCardTextArialNarrow9pt">
    <w:name w:val="Style Card Text + Arial Narrow 9 pt"/>
    <w:link w:val="StyleCardTextArialNarrow9ptChar"/>
    <w:qFormat/>
    <w:rsid w:val="00A436E9"/>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A436E9"/>
    <w:rPr>
      <w:rFonts w:eastAsia="Times New Roman"/>
      <w:szCs w:val="24"/>
    </w:rPr>
  </w:style>
  <w:style w:type="character" w:customStyle="1" w:styleId="StyleBoldandUnderlineCharCharCharChar9pt">
    <w:name w:val="Style Bold and Underline Char Char Char Char + 9 pt"/>
    <w:basedOn w:val="DefaultParagraphFont"/>
    <w:rsid w:val="00A436E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436E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A436E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436E9"/>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A436E9"/>
    <w:rPr>
      <w:rFonts w:eastAsia="Times New Roman"/>
      <w:szCs w:val="24"/>
    </w:rPr>
  </w:style>
  <w:style w:type="paragraph" w:customStyle="1" w:styleId="StyleMinimizedTextArialNarrow9pt">
    <w:name w:val="Style Minimized Text + Arial Narrow 9 pt"/>
    <w:basedOn w:val="Normal"/>
    <w:link w:val="StyleMinimizedTextArialNarrow9ptChar"/>
    <w:qFormat/>
    <w:rsid w:val="00A436E9"/>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A436E9"/>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A436E9"/>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436E9"/>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A436E9"/>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A436E9"/>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A436E9"/>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A436E9"/>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436E9"/>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A436E9"/>
    <w:rPr>
      <w:rFonts w:cs="Arial"/>
      <w:bCs/>
      <w:szCs w:val="26"/>
      <w:u w:val="single"/>
      <w:lang w:val="en-US" w:eastAsia="en-US" w:bidi="ar-SA"/>
    </w:rPr>
  </w:style>
  <w:style w:type="character" w:customStyle="1" w:styleId="AUnterdline">
    <w:name w:val="AUnterdline"/>
    <w:qFormat/>
    <w:rsid w:val="00A436E9"/>
    <w:rPr>
      <w:rFonts w:ascii="Times New Roman" w:hAnsi="Times New Roman"/>
      <w:sz w:val="20"/>
      <w:u w:val="single"/>
    </w:rPr>
  </w:style>
  <w:style w:type="character" w:customStyle="1" w:styleId="DontRead">
    <w:name w:val="Don't Read"/>
    <w:qFormat/>
    <w:rsid w:val="00A436E9"/>
    <w:rPr>
      <w:rFonts w:ascii="Times New Roman" w:hAnsi="Times New Roman"/>
      <w:sz w:val="16"/>
    </w:rPr>
  </w:style>
  <w:style w:type="character" w:customStyle="1" w:styleId="CharChar113">
    <w:name w:val="Char Char113"/>
    <w:basedOn w:val="DefaultParagraphFont"/>
    <w:rsid w:val="00A436E9"/>
    <w:rPr>
      <w:rFonts w:cs="Arial"/>
      <w:bCs/>
      <w:szCs w:val="26"/>
      <w:u w:val="single"/>
      <w:lang w:val="en-US" w:eastAsia="en-US" w:bidi="ar-SA"/>
    </w:rPr>
  </w:style>
  <w:style w:type="character" w:customStyle="1" w:styleId="StyleunderlineBold0">
    <w:name w:val="Style underline + Bold"/>
    <w:basedOn w:val="underline"/>
    <w:rsid w:val="00A436E9"/>
    <w:rPr>
      <w:u w:val="single"/>
      <w:lang w:val="en-US" w:eastAsia="en-US" w:bidi="ar-SA"/>
    </w:rPr>
  </w:style>
  <w:style w:type="character" w:customStyle="1" w:styleId="StyleunderlineCharNotBold">
    <w:name w:val="Style underline Char + Not Bold"/>
    <w:basedOn w:val="underlineChar"/>
    <w:rsid w:val="00A436E9"/>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A436E9"/>
    <w:pPr>
      <w:spacing w:after="0" w:line="240" w:lineRule="auto"/>
    </w:pPr>
    <w:rPr>
      <w:rFonts w:eastAsia="Times New Roman"/>
      <w:b/>
      <w:u w:val="single"/>
    </w:rPr>
  </w:style>
  <w:style w:type="character" w:customStyle="1" w:styleId="UnderlineChar5Char">
    <w:name w:val="Underline Char5 Char"/>
    <w:basedOn w:val="DefaultParagraphFont"/>
    <w:rsid w:val="00A436E9"/>
    <w:rPr>
      <w:szCs w:val="24"/>
      <w:u w:val="single"/>
      <w:lang w:val="en-US" w:eastAsia="en-US" w:bidi="ar-SA"/>
    </w:rPr>
  </w:style>
  <w:style w:type="paragraph" w:customStyle="1" w:styleId="UnderlineChar4">
    <w:name w:val="Underline Char4"/>
    <w:basedOn w:val="Normal"/>
    <w:link w:val="UnderlineChar4Char"/>
    <w:qFormat/>
    <w:rsid w:val="00A436E9"/>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A436E9"/>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A436E9"/>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A436E9"/>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A436E9"/>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A436E9"/>
    <w:rPr>
      <w:rFonts w:ascii="Calibri" w:eastAsia="Times New Roman" w:hAnsi="Calibri"/>
      <w:b/>
      <w:u w:val="single"/>
    </w:rPr>
  </w:style>
  <w:style w:type="character" w:customStyle="1" w:styleId="base">
    <w:name w:val="base"/>
    <w:basedOn w:val="DefaultParagraphFont"/>
    <w:rsid w:val="00A436E9"/>
  </w:style>
  <w:style w:type="character" w:customStyle="1" w:styleId="part-of-speech">
    <w:name w:val="part-of-speech"/>
    <w:basedOn w:val="DefaultParagraphFont"/>
    <w:rsid w:val="00A436E9"/>
  </w:style>
  <w:style w:type="paragraph" w:customStyle="1" w:styleId="UnderlineBoldIndent">
    <w:name w:val="Underline + Bold Indent"/>
    <w:basedOn w:val="Normal"/>
    <w:link w:val="UnderlineBoldIndentCharChar"/>
    <w:qFormat/>
    <w:rsid w:val="00A436E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436E9"/>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A436E9"/>
    <w:rPr>
      <w:u w:val="single"/>
    </w:rPr>
  </w:style>
  <w:style w:type="character" w:customStyle="1" w:styleId="StyleUnderlineBoldIndent11ptChar">
    <w:name w:val="Style Underline + Bold Indent + 11 pt Char"/>
    <w:link w:val="StyleUnderlineBoldIndent11pt"/>
    <w:rsid w:val="00A436E9"/>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A436E9"/>
    <w:rPr>
      <w:b/>
      <w:bCs/>
      <w:u w:val="single"/>
    </w:rPr>
  </w:style>
  <w:style w:type="character" w:customStyle="1" w:styleId="StyleUnderlineBoldIndent11ptBoldChar">
    <w:name w:val="Style Underline + Bold Indent + 11 pt Bold Char"/>
    <w:link w:val="StyleUnderlineBoldIndent11ptBold"/>
    <w:rsid w:val="00A436E9"/>
    <w:rPr>
      <w:rFonts w:ascii="Calibri" w:eastAsia="Times New Roman" w:hAnsi="Calibri"/>
      <w:b/>
      <w:bCs/>
      <w:szCs w:val="20"/>
      <w:u w:val="single"/>
    </w:rPr>
  </w:style>
  <w:style w:type="character" w:customStyle="1" w:styleId="FontStyle177">
    <w:name w:val="Font Style177"/>
    <w:basedOn w:val="DefaultParagraphFont"/>
    <w:uiPriority w:val="99"/>
    <w:rsid w:val="00A436E9"/>
    <w:rPr>
      <w:rFonts w:ascii="Times New Roman" w:hAnsi="Times New Roman" w:cs="Times New Roman"/>
      <w:sz w:val="20"/>
      <w:szCs w:val="20"/>
    </w:rPr>
  </w:style>
  <w:style w:type="character" w:customStyle="1" w:styleId="FontStyle173">
    <w:name w:val="Font Style173"/>
    <w:basedOn w:val="DefaultParagraphFont"/>
    <w:uiPriority w:val="99"/>
    <w:rsid w:val="00A436E9"/>
    <w:rPr>
      <w:rFonts w:ascii="Times New Roman" w:hAnsi="Times New Roman" w:cs="Times New Roman"/>
      <w:sz w:val="14"/>
      <w:szCs w:val="14"/>
    </w:rPr>
  </w:style>
  <w:style w:type="character" w:customStyle="1" w:styleId="FontStyle151">
    <w:name w:val="Font Style151"/>
    <w:basedOn w:val="DefaultParagraphFont"/>
    <w:uiPriority w:val="99"/>
    <w:rsid w:val="00A436E9"/>
    <w:rPr>
      <w:rFonts w:ascii="Arial Narrow" w:hAnsi="Arial Narrow" w:cs="Arial Narrow"/>
      <w:b/>
      <w:bCs/>
      <w:sz w:val="12"/>
      <w:szCs w:val="12"/>
    </w:rPr>
  </w:style>
  <w:style w:type="character" w:customStyle="1" w:styleId="FontStyle156">
    <w:name w:val="Font Style156"/>
    <w:basedOn w:val="DefaultParagraphFont"/>
    <w:uiPriority w:val="99"/>
    <w:rsid w:val="00A436E9"/>
    <w:rPr>
      <w:rFonts w:ascii="Arial Narrow" w:hAnsi="Arial Narrow" w:cs="Arial Narrow"/>
      <w:sz w:val="8"/>
      <w:szCs w:val="8"/>
    </w:rPr>
  </w:style>
  <w:style w:type="character" w:customStyle="1" w:styleId="FontStyle160">
    <w:name w:val="Font Style160"/>
    <w:basedOn w:val="DefaultParagraphFont"/>
    <w:uiPriority w:val="99"/>
    <w:rsid w:val="00A436E9"/>
    <w:rPr>
      <w:rFonts w:ascii="Times New Roman" w:hAnsi="Times New Roman" w:cs="Times New Roman"/>
      <w:b/>
      <w:bCs/>
      <w:sz w:val="20"/>
      <w:szCs w:val="20"/>
    </w:rPr>
  </w:style>
  <w:style w:type="character" w:customStyle="1" w:styleId="FontStyle178">
    <w:name w:val="Font Style178"/>
    <w:basedOn w:val="DefaultParagraphFont"/>
    <w:uiPriority w:val="99"/>
    <w:rsid w:val="00A436E9"/>
    <w:rPr>
      <w:rFonts w:ascii="Times New Roman" w:hAnsi="Times New Roman" w:cs="Times New Roman"/>
      <w:sz w:val="18"/>
      <w:szCs w:val="18"/>
    </w:rPr>
  </w:style>
  <w:style w:type="paragraph" w:customStyle="1" w:styleId="Style140">
    <w:name w:val="Style14"/>
    <w:basedOn w:val="Normal"/>
    <w:uiPriority w:val="99"/>
    <w:qFormat/>
    <w:rsid w:val="00A436E9"/>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A436E9"/>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A436E9"/>
    <w:rPr>
      <w:rFonts w:ascii="Times New Roman" w:hAnsi="Times New Roman" w:cs="Times New Roman"/>
      <w:sz w:val="12"/>
      <w:szCs w:val="12"/>
    </w:rPr>
  </w:style>
  <w:style w:type="paragraph" w:customStyle="1" w:styleId="Style90">
    <w:name w:val="Style9"/>
    <w:basedOn w:val="Normal"/>
    <w:uiPriority w:val="99"/>
    <w:qFormat/>
    <w:rsid w:val="00A436E9"/>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A436E9"/>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A436E9"/>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A436E9"/>
    <w:rPr>
      <w:rFonts w:ascii="Times New Roman" w:hAnsi="Times New Roman" w:cs="Times New Roman"/>
      <w:sz w:val="16"/>
      <w:szCs w:val="16"/>
    </w:rPr>
  </w:style>
  <w:style w:type="paragraph" w:customStyle="1" w:styleId="Stylecard11pt">
    <w:name w:val="Style card + 11 pt"/>
    <w:basedOn w:val="Normal"/>
    <w:link w:val="Stylecard11ptChar"/>
    <w:qFormat/>
    <w:rsid w:val="00A436E9"/>
    <w:pPr>
      <w:spacing w:after="0" w:line="240" w:lineRule="auto"/>
      <w:ind w:left="288" w:right="288"/>
    </w:pPr>
    <w:rPr>
      <w:rFonts w:eastAsia="SimSun"/>
      <w:sz w:val="20"/>
      <w:lang w:eastAsia="zh-CN"/>
    </w:rPr>
  </w:style>
  <w:style w:type="character" w:customStyle="1" w:styleId="Stylecard11ptChar">
    <w:name w:val="Style card + 11 pt Char"/>
    <w:link w:val="Stylecard11pt"/>
    <w:rsid w:val="00A436E9"/>
    <w:rPr>
      <w:rFonts w:ascii="Calibri" w:eastAsia="SimSun" w:hAnsi="Calibri"/>
      <w:sz w:val="20"/>
      <w:lang w:eastAsia="zh-CN"/>
    </w:rPr>
  </w:style>
  <w:style w:type="character" w:customStyle="1" w:styleId="globalcontentbody">
    <w:name w:val="globalcontentbody"/>
    <w:basedOn w:val="DefaultParagraphFont"/>
    <w:rsid w:val="00A436E9"/>
  </w:style>
  <w:style w:type="character" w:customStyle="1" w:styleId="authorbio">
    <w:name w:val="authorbio"/>
    <w:basedOn w:val="DefaultParagraphFont"/>
    <w:rsid w:val="00A436E9"/>
  </w:style>
  <w:style w:type="character" w:customStyle="1" w:styleId="StyleBoldandUnderlineCharChar11pt">
    <w:name w:val="Style Bold and Underline Char Char + 11 pt"/>
    <w:basedOn w:val="DefaultParagraphFont"/>
    <w:rsid w:val="00A436E9"/>
    <w:rPr>
      <w:b/>
      <w:bCs/>
      <w:noProof w:val="0"/>
      <w:sz w:val="20"/>
      <w:u w:val="single"/>
      <w:lang w:val="en-US" w:eastAsia="en-US" w:bidi="ar-SA"/>
    </w:rPr>
  </w:style>
  <w:style w:type="character" w:customStyle="1" w:styleId="Hyperlink23">
    <w:name w:val="Hyperlink23"/>
    <w:basedOn w:val="DefaultParagraphFont"/>
    <w:rsid w:val="00A436E9"/>
    <w:rPr>
      <w:color w:val="3300CC"/>
      <w:u w:val="single"/>
    </w:rPr>
  </w:style>
  <w:style w:type="character" w:customStyle="1" w:styleId="CharChar114">
    <w:name w:val="Char Char114"/>
    <w:basedOn w:val="DefaultParagraphFont"/>
    <w:rsid w:val="00A436E9"/>
    <w:rPr>
      <w:rFonts w:cs="Arial"/>
      <w:bCs/>
      <w:szCs w:val="26"/>
      <w:u w:val="single"/>
      <w:lang w:val="en-US" w:eastAsia="en-US" w:bidi="ar-SA"/>
    </w:rPr>
  </w:style>
  <w:style w:type="character" w:customStyle="1" w:styleId="CharChar112">
    <w:name w:val="Char Char112"/>
    <w:basedOn w:val="DefaultParagraphFont"/>
    <w:rsid w:val="00A436E9"/>
    <w:rPr>
      <w:rFonts w:cs="Arial"/>
      <w:bCs/>
      <w:szCs w:val="26"/>
      <w:u w:val="single"/>
      <w:lang w:val="en-US" w:eastAsia="en-US" w:bidi="ar-SA"/>
    </w:rPr>
  </w:style>
  <w:style w:type="paragraph" w:customStyle="1" w:styleId="WW-Default1">
    <w:name w:val="WW-Default1"/>
    <w:basedOn w:val="Normal"/>
    <w:qFormat/>
    <w:rsid w:val="00A436E9"/>
    <w:pPr>
      <w:suppressAutoHyphens/>
      <w:spacing w:after="0" w:line="240" w:lineRule="auto"/>
    </w:pPr>
    <w:rPr>
      <w:rFonts w:eastAsia="Times New Roman"/>
      <w:b/>
      <w:bCs/>
      <w:szCs w:val="20"/>
      <w:lang w:eastAsia="ar-SA"/>
    </w:rPr>
  </w:style>
  <w:style w:type="character" w:customStyle="1" w:styleId="zoomme">
    <w:name w:val="zoomme"/>
    <w:basedOn w:val="DefaultParagraphFont"/>
    <w:rsid w:val="00A436E9"/>
  </w:style>
  <w:style w:type="character" w:customStyle="1" w:styleId="classauthor">
    <w:name w:val="class=&quot;author&quot;"/>
    <w:basedOn w:val="DefaultParagraphFont"/>
    <w:rsid w:val="00A436E9"/>
  </w:style>
  <w:style w:type="paragraph" w:customStyle="1" w:styleId="Stylecard11ptUnderline">
    <w:name w:val="Style card + 11 pt Underline"/>
    <w:basedOn w:val="Normal"/>
    <w:link w:val="Stylecard11ptUnderlineChar"/>
    <w:qFormat/>
    <w:rsid w:val="00A436E9"/>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A436E9"/>
    <w:rPr>
      <w:rFonts w:ascii="Calibri" w:eastAsia="SimSun" w:hAnsi="Calibri"/>
      <w:sz w:val="20"/>
      <w:u w:val="single"/>
      <w:lang w:eastAsia="zh-CN"/>
    </w:rPr>
  </w:style>
  <w:style w:type="character" w:customStyle="1" w:styleId="officialstitle-">
    <w:name w:val="official_s_title-"/>
    <w:basedOn w:val="DefaultParagraphFont"/>
    <w:rsid w:val="00A436E9"/>
  </w:style>
  <w:style w:type="character" w:customStyle="1" w:styleId="officialsbureau">
    <w:name w:val="official_s_bureau"/>
    <w:basedOn w:val="DefaultParagraphFont"/>
    <w:rsid w:val="00A436E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436E9"/>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436E9"/>
    <w:rPr>
      <w:rFonts w:ascii="Calibri" w:eastAsia="Times New Roman" w:hAnsi="Calibri" w:cs="Arial"/>
      <w:b/>
      <w:bCs/>
      <w:sz w:val="24"/>
      <w:szCs w:val="28"/>
    </w:rPr>
  </w:style>
  <w:style w:type="character" w:customStyle="1" w:styleId="gray">
    <w:name w:val="gray"/>
    <w:basedOn w:val="DefaultParagraphFont"/>
    <w:rsid w:val="00A436E9"/>
  </w:style>
  <w:style w:type="character" w:customStyle="1" w:styleId="Styleunderline11ptBorderSinglesolidlineAuto05p">
    <w:name w:val="Style underline + 11 pt Border: : (Single solid line Auto  0.5 p..."/>
    <w:rsid w:val="00A436E9"/>
    <w:rPr>
      <w:sz w:val="20"/>
      <w:u w:val="single"/>
      <w:bdr w:val="single" w:sz="4" w:space="0" w:color="auto"/>
    </w:rPr>
  </w:style>
  <w:style w:type="character" w:customStyle="1" w:styleId="Citation-CompleteChar">
    <w:name w:val="Citation - Complete Char"/>
    <w:basedOn w:val="DefaultParagraphFont"/>
    <w:link w:val="Citation-Complete"/>
    <w:locked/>
    <w:rsid w:val="00A436E9"/>
    <w:rPr>
      <w:rFonts w:ascii="Calibri" w:hAnsi="Calibri"/>
    </w:rPr>
  </w:style>
  <w:style w:type="paragraph" w:customStyle="1" w:styleId="StyleStyle49ptBoldItalic">
    <w:name w:val="Style Style4 + 9 pt Bold Italic"/>
    <w:basedOn w:val="Normal"/>
    <w:link w:val="StyleStyle49ptBoldItalicChar"/>
    <w:qFormat/>
    <w:rsid w:val="00A436E9"/>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436E9"/>
    <w:rPr>
      <w:rFonts w:ascii="Calibri" w:eastAsia="Times New Roman" w:hAnsi="Calibri"/>
      <w:b/>
      <w:bCs/>
      <w:i/>
      <w:iCs/>
      <w:u w:val="single"/>
    </w:rPr>
  </w:style>
  <w:style w:type="character" w:customStyle="1" w:styleId="newscontent">
    <w:name w:val="newscontent"/>
    <w:rsid w:val="00A436E9"/>
  </w:style>
  <w:style w:type="character" w:customStyle="1" w:styleId="FontStyle172">
    <w:name w:val="Font Style172"/>
    <w:basedOn w:val="DefaultParagraphFont"/>
    <w:uiPriority w:val="99"/>
    <w:rsid w:val="00A436E9"/>
    <w:rPr>
      <w:rFonts w:ascii="Times New Roman" w:hAnsi="Times New Roman" w:cs="Times New Roman"/>
      <w:b/>
      <w:bCs/>
      <w:sz w:val="16"/>
      <w:szCs w:val="16"/>
    </w:rPr>
  </w:style>
  <w:style w:type="paragraph" w:customStyle="1" w:styleId="Style180">
    <w:name w:val="Style18"/>
    <w:basedOn w:val="Normal"/>
    <w:uiPriority w:val="99"/>
    <w:qFormat/>
    <w:rsid w:val="00A436E9"/>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A436E9"/>
    <w:rPr>
      <w:rFonts w:ascii="Times New Roman" w:hAnsi="Times New Roman" w:cs="Times New Roman"/>
      <w:i/>
      <w:iCs/>
      <w:sz w:val="16"/>
      <w:szCs w:val="16"/>
    </w:rPr>
  </w:style>
  <w:style w:type="character" w:customStyle="1" w:styleId="FontStyle162">
    <w:name w:val="Font Style162"/>
    <w:basedOn w:val="DefaultParagraphFont"/>
    <w:uiPriority w:val="99"/>
    <w:rsid w:val="00A436E9"/>
    <w:rPr>
      <w:rFonts w:ascii="Times New Roman" w:hAnsi="Times New Roman" w:cs="Times New Roman"/>
      <w:b/>
      <w:bCs/>
      <w:sz w:val="18"/>
      <w:szCs w:val="18"/>
    </w:rPr>
  </w:style>
  <w:style w:type="character" w:customStyle="1" w:styleId="FontStyle167">
    <w:name w:val="Font Style167"/>
    <w:basedOn w:val="DefaultParagraphFont"/>
    <w:uiPriority w:val="99"/>
    <w:rsid w:val="00A436E9"/>
    <w:rPr>
      <w:rFonts w:ascii="Times New Roman" w:hAnsi="Times New Roman" w:cs="Times New Roman"/>
      <w:sz w:val="10"/>
      <w:szCs w:val="10"/>
    </w:rPr>
  </w:style>
  <w:style w:type="character" w:customStyle="1" w:styleId="FontStyle174">
    <w:name w:val="Font Style174"/>
    <w:basedOn w:val="DefaultParagraphFont"/>
    <w:uiPriority w:val="99"/>
    <w:rsid w:val="00A436E9"/>
    <w:rPr>
      <w:rFonts w:ascii="Arial Narrow" w:hAnsi="Arial Narrow" w:cs="Arial Narrow"/>
      <w:b/>
      <w:bCs/>
      <w:sz w:val="18"/>
      <w:szCs w:val="18"/>
    </w:rPr>
  </w:style>
  <w:style w:type="paragraph" w:customStyle="1" w:styleId="Style47">
    <w:name w:val="Style47"/>
    <w:basedOn w:val="Normal"/>
    <w:uiPriority w:val="99"/>
    <w:qFormat/>
    <w:rsid w:val="00A436E9"/>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A436E9"/>
    <w:rPr>
      <w:rFonts w:ascii="Times New Roman" w:hAnsi="Times New Roman" w:cs="Times New Roman"/>
      <w:sz w:val="12"/>
      <w:szCs w:val="12"/>
    </w:rPr>
  </w:style>
  <w:style w:type="paragraph" w:customStyle="1" w:styleId="Style24">
    <w:name w:val="Style24"/>
    <w:basedOn w:val="Normal"/>
    <w:uiPriority w:val="99"/>
    <w:qFormat/>
    <w:rsid w:val="00A436E9"/>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A436E9"/>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A436E9"/>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A436E9"/>
    <w:rPr>
      <w:rFonts w:ascii="Times New Roman" w:hAnsi="Times New Roman" w:cs="Times New Roman"/>
      <w:b/>
      <w:bCs/>
      <w:sz w:val="18"/>
      <w:szCs w:val="18"/>
    </w:rPr>
  </w:style>
  <w:style w:type="paragraph" w:customStyle="1" w:styleId="Style210">
    <w:name w:val="Style21"/>
    <w:basedOn w:val="Normal"/>
    <w:uiPriority w:val="99"/>
    <w:qFormat/>
    <w:rsid w:val="00A436E9"/>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A436E9"/>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A436E9"/>
    <w:pPr>
      <w:spacing w:before="200" w:line="240" w:lineRule="auto"/>
    </w:pPr>
    <w:rPr>
      <w:bCs/>
      <w:sz w:val="22"/>
    </w:rPr>
  </w:style>
  <w:style w:type="paragraph" w:customStyle="1" w:styleId="Aa">
    <w:name w:val="A"/>
    <w:basedOn w:val="Default"/>
    <w:next w:val="Default"/>
    <w:rsid w:val="00A436E9"/>
    <w:rPr>
      <w:rFonts w:eastAsia="Times New Roman"/>
      <w:color w:val="auto"/>
      <w:lang w:bidi="en-US"/>
    </w:rPr>
  </w:style>
  <w:style w:type="character" w:customStyle="1" w:styleId="ac">
    <w:name w:val="••••"/>
    <w:rsid w:val="00A436E9"/>
    <w:rPr>
      <w:color w:val="000000"/>
    </w:rPr>
  </w:style>
  <w:style w:type="character" w:customStyle="1" w:styleId="UL-Bold">
    <w:name w:val="UL-Bold"/>
    <w:basedOn w:val="DefaultParagraphFont"/>
    <w:rsid w:val="00A436E9"/>
    <w:rPr>
      <w:u w:val="thick"/>
    </w:rPr>
  </w:style>
  <w:style w:type="character" w:customStyle="1" w:styleId="UL-None">
    <w:name w:val="UL-None"/>
    <w:basedOn w:val="DefaultParagraphFont"/>
    <w:rsid w:val="00A436E9"/>
    <w:rPr>
      <w:u w:val="none"/>
    </w:rPr>
  </w:style>
  <w:style w:type="character" w:customStyle="1" w:styleId="styletimesnewroman12ptbold0">
    <w:name w:val="styletimesnewroman12ptbold"/>
    <w:basedOn w:val="DefaultParagraphFont"/>
    <w:rsid w:val="00A436E9"/>
  </w:style>
  <w:style w:type="character" w:customStyle="1" w:styleId="FontStyle19">
    <w:name w:val="Font Style19"/>
    <w:basedOn w:val="DefaultParagraphFont"/>
    <w:uiPriority w:val="99"/>
    <w:rsid w:val="00A436E9"/>
    <w:rPr>
      <w:rFonts w:ascii="Times New Roman" w:hAnsi="Times New Roman" w:cs="Times New Roman"/>
      <w:sz w:val="18"/>
      <w:szCs w:val="18"/>
    </w:rPr>
  </w:style>
  <w:style w:type="character" w:customStyle="1" w:styleId="UnderlineBox">
    <w:name w:val="Underline + Box"/>
    <w:uiPriority w:val="1"/>
    <w:qFormat/>
    <w:rsid w:val="00A436E9"/>
    <w:rPr>
      <w:rFonts w:ascii="Georgia" w:hAnsi="Georgia"/>
      <w:b w:val="0"/>
      <w:sz w:val="22"/>
      <w:u w:val="single"/>
      <w:bdr w:val="single" w:sz="4" w:space="0" w:color="auto"/>
    </w:rPr>
  </w:style>
  <w:style w:type="character" w:customStyle="1" w:styleId="10ptnotbold">
    <w:name w:val="10ptnotbold"/>
    <w:basedOn w:val="DefaultParagraphFont"/>
    <w:rsid w:val="00A436E9"/>
    <w:rPr>
      <w:sz w:val="20"/>
    </w:rPr>
  </w:style>
  <w:style w:type="paragraph" w:customStyle="1" w:styleId="ALLCAPS">
    <w:name w:val="ALL CAPS"/>
    <w:basedOn w:val="Normal"/>
    <w:link w:val="ALLCAPSChar"/>
    <w:qFormat/>
    <w:rsid w:val="00A436E9"/>
    <w:pPr>
      <w:spacing w:after="0" w:line="240" w:lineRule="auto"/>
    </w:pPr>
    <w:rPr>
      <w:rFonts w:eastAsia="Times New Roman"/>
      <w:b/>
      <w:caps/>
      <w:szCs w:val="20"/>
    </w:rPr>
  </w:style>
  <w:style w:type="character" w:customStyle="1" w:styleId="kn">
    <w:name w:val="kn"/>
    <w:basedOn w:val="DefaultParagraphFont"/>
    <w:rsid w:val="00A436E9"/>
  </w:style>
  <w:style w:type="paragraph" w:customStyle="1" w:styleId="StyleCardworksLinespacingsingle">
    <w:name w:val="Style Card works + Line spacing:  single"/>
    <w:basedOn w:val="Normal"/>
    <w:link w:val="StyleCardworksLinespacingsingleChar"/>
    <w:qFormat/>
    <w:rsid w:val="00A436E9"/>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A436E9"/>
    <w:rPr>
      <w:rFonts w:ascii="Calibri" w:eastAsia="Times New Roman" w:hAnsi="Calibri"/>
      <w:spacing w:val="-3"/>
      <w:szCs w:val="20"/>
    </w:rPr>
  </w:style>
  <w:style w:type="paragraph" w:customStyle="1" w:styleId="BriefTitleWorks">
    <w:name w:val="Brief Title Works"/>
    <w:basedOn w:val="Heading1"/>
    <w:link w:val="BriefTitleWorksChar"/>
    <w:qFormat/>
    <w:rsid w:val="00A436E9"/>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A436E9"/>
    <w:rPr>
      <w:rFonts w:ascii="Calibri" w:eastAsia="Times New Roman" w:hAnsi="Calibri" w:cs="Arial"/>
      <w:b/>
      <w:kern w:val="32"/>
      <w:sz w:val="24"/>
      <w:szCs w:val="32"/>
      <w:u w:val="single"/>
    </w:rPr>
  </w:style>
  <w:style w:type="character" w:customStyle="1" w:styleId="twelptblackblack1">
    <w:name w:val="twelptblackblack1"/>
    <w:basedOn w:val="DefaultParagraphFont"/>
    <w:rsid w:val="00A436E9"/>
    <w:rPr>
      <w:rFonts w:ascii="Verdana" w:hAnsi="Verdana" w:hint="default"/>
      <w:color w:val="000000"/>
      <w:sz w:val="16"/>
      <w:szCs w:val="16"/>
    </w:rPr>
  </w:style>
  <w:style w:type="character" w:customStyle="1" w:styleId="TagCharCharCharChar0">
    <w:name w:val="Tag Char Char Char Char"/>
    <w:basedOn w:val="DefaultParagraphFont"/>
    <w:rsid w:val="00A436E9"/>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A436E9"/>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A436E9"/>
    <w:rPr>
      <w:sz w:val="30"/>
      <w:szCs w:val="30"/>
    </w:rPr>
  </w:style>
  <w:style w:type="character" w:customStyle="1" w:styleId="CharacterStyle13">
    <w:name w:val="Character Style 13"/>
    <w:rsid w:val="00A436E9"/>
    <w:rPr>
      <w:i/>
      <w:iCs/>
      <w:sz w:val="17"/>
      <w:szCs w:val="17"/>
    </w:rPr>
  </w:style>
  <w:style w:type="character" w:customStyle="1" w:styleId="CardsNotUnderlined">
    <w:name w:val="Cards Not Underlined"/>
    <w:rsid w:val="00A436E9"/>
    <w:rPr>
      <w:rFonts w:ascii="Times New Roman" w:hAnsi="Times New Roman"/>
      <w:sz w:val="16"/>
    </w:rPr>
  </w:style>
  <w:style w:type="character" w:customStyle="1" w:styleId="a13">
    <w:name w:val="a1"/>
    <w:rsid w:val="00A436E9"/>
    <w:rPr>
      <w:color w:val="008000"/>
    </w:rPr>
  </w:style>
  <w:style w:type="paragraph" w:customStyle="1" w:styleId="Fifth">
    <w:name w:val="Fifth"/>
    <w:basedOn w:val="Normal"/>
    <w:link w:val="FifthChar"/>
    <w:qFormat/>
    <w:rsid w:val="00A436E9"/>
    <w:pPr>
      <w:spacing w:after="0" w:line="240" w:lineRule="auto"/>
    </w:pPr>
    <w:rPr>
      <w:rFonts w:eastAsia="Times New Roman"/>
      <w:sz w:val="20"/>
      <w:lang w:val="x-none" w:eastAsia="x-none"/>
    </w:rPr>
  </w:style>
  <w:style w:type="character" w:customStyle="1" w:styleId="FifthChar">
    <w:name w:val="Fifth Char"/>
    <w:link w:val="Fifth"/>
    <w:rsid w:val="00A436E9"/>
    <w:rPr>
      <w:rFonts w:ascii="Calibri" w:eastAsia="Times New Roman" w:hAnsi="Calibri"/>
      <w:sz w:val="20"/>
      <w:lang w:val="x-none" w:eastAsia="x-none"/>
    </w:rPr>
  </w:style>
  <w:style w:type="paragraph" w:customStyle="1" w:styleId="Repeatblockheading0">
    <w:name w:val="Repeat block heading"/>
    <w:basedOn w:val="Normal"/>
    <w:rsid w:val="00A436E9"/>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A436E9"/>
  </w:style>
  <w:style w:type="character" w:customStyle="1" w:styleId="imgcreditcaption">
    <w:name w:val="imgcreditcaption"/>
    <w:rsid w:val="00A436E9"/>
  </w:style>
  <w:style w:type="character" w:customStyle="1" w:styleId="current-article">
    <w:name w:val="current-article"/>
    <w:rsid w:val="00A436E9"/>
  </w:style>
  <w:style w:type="character" w:customStyle="1" w:styleId="hps">
    <w:name w:val="hps"/>
    <w:rsid w:val="00A436E9"/>
  </w:style>
  <w:style w:type="paragraph" w:customStyle="1" w:styleId="introduction">
    <w:name w:val="introduction"/>
    <w:basedOn w:val="Normal"/>
    <w:uiPriority w:val="99"/>
    <w:qFormat/>
    <w:rsid w:val="00A436E9"/>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A436E9"/>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A436E9"/>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A436E9"/>
    <w:rPr>
      <w:rFonts w:cs="Calibri"/>
    </w:rPr>
  </w:style>
  <w:style w:type="paragraph" w:customStyle="1" w:styleId="CitationCharCharCharCharCharCharChar">
    <w:name w:val="Citation Char Char Char Char Char Char Char"/>
    <w:basedOn w:val="Normal"/>
    <w:link w:val="CitationCharCharCharCharCharCharCharChar"/>
    <w:rsid w:val="00A436E9"/>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A436E9"/>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A436E9"/>
    <w:pPr>
      <w:spacing w:before="100" w:beforeAutospacing="1" w:after="100" w:afterAutospacing="1" w:line="240" w:lineRule="auto"/>
    </w:pPr>
    <w:rPr>
      <w:rFonts w:eastAsia="Times New Roman"/>
      <w:sz w:val="24"/>
    </w:rPr>
  </w:style>
  <w:style w:type="character" w:customStyle="1" w:styleId="source-org">
    <w:name w:val="source-org"/>
    <w:rsid w:val="00A436E9"/>
  </w:style>
  <w:style w:type="paragraph" w:customStyle="1" w:styleId="BodyText311">
    <w:name w:val="Body Text 31"/>
    <w:basedOn w:val="Normal"/>
    <w:next w:val="BodyText3"/>
    <w:unhideWhenUsed/>
    <w:rsid w:val="00A436E9"/>
    <w:pPr>
      <w:spacing w:after="120" w:line="240" w:lineRule="auto"/>
    </w:pPr>
    <w:rPr>
      <w:bCs/>
      <w:color w:val="000000"/>
    </w:rPr>
  </w:style>
  <w:style w:type="paragraph" w:customStyle="1" w:styleId="BodyText210">
    <w:name w:val="Body Text 21"/>
    <w:basedOn w:val="Normal"/>
    <w:next w:val="BodyText2"/>
    <w:unhideWhenUsed/>
    <w:rsid w:val="00A436E9"/>
    <w:pPr>
      <w:spacing w:after="120" w:line="480" w:lineRule="auto"/>
    </w:pPr>
    <w:rPr>
      <w:sz w:val="12"/>
    </w:rPr>
  </w:style>
  <w:style w:type="paragraph" w:customStyle="1" w:styleId="BodyTextIndent1">
    <w:name w:val="Body Text Indent1"/>
    <w:basedOn w:val="Normal"/>
    <w:next w:val="BodyTextIndent"/>
    <w:unhideWhenUsed/>
    <w:rsid w:val="00A436E9"/>
    <w:pPr>
      <w:spacing w:after="120" w:line="240" w:lineRule="auto"/>
      <w:ind w:left="360"/>
    </w:pPr>
  </w:style>
  <w:style w:type="paragraph" w:customStyle="1" w:styleId="BodyTextIndent31">
    <w:name w:val="Body Text Indent 31"/>
    <w:basedOn w:val="Normal"/>
    <w:next w:val="BodyTextIndent3"/>
    <w:semiHidden/>
    <w:unhideWhenUsed/>
    <w:rsid w:val="00A436E9"/>
    <w:pPr>
      <w:spacing w:after="120" w:line="240" w:lineRule="auto"/>
      <w:ind w:left="360"/>
    </w:pPr>
    <w:rPr>
      <w:sz w:val="14"/>
    </w:rPr>
  </w:style>
  <w:style w:type="paragraph" w:customStyle="1" w:styleId="BodyTextIndent21">
    <w:name w:val="Body Text Indent 21"/>
    <w:basedOn w:val="Normal"/>
    <w:next w:val="BodyTextIndent2"/>
    <w:unhideWhenUsed/>
    <w:rsid w:val="00A436E9"/>
    <w:pPr>
      <w:spacing w:after="120" w:line="480" w:lineRule="auto"/>
      <w:ind w:left="360"/>
    </w:pPr>
  </w:style>
  <w:style w:type="character" w:customStyle="1" w:styleId="Caption11">
    <w:name w:val="Caption11"/>
    <w:rsid w:val="00A436E9"/>
  </w:style>
  <w:style w:type="paragraph" w:customStyle="1" w:styleId="z-BottomofForm1">
    <w:name w:val="z-Bottom of Form1"/>
    <w:basedOn w:val="Normal"/>
    <w:next w:val="Normal"/>
    <w:hidden/>
    <w:unhideWhenUsed/>
    <w:rsid w:val="00A436E9"/>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A436E9"/>
    <w:pPr>
      <w:spacing w:before="100" w:beforeAutospacing="1" w:after="100" w:afterAutospacing="1" w:line="240" w:lineRule="auto"/>
    </w:pPr>
    <w:rPr>
      <w:rFonts w:eastAsia="Times New Roman"/>
      <w:sz w:val="24"/>
    </w:rPr>
  </w:style>
  <w:style w:type="paragraph" w:customStyle="1" w:styleId="cptchblock">
    <w:name w:val="cptch_block"/>
    <w:basedOn w:val="Normal"/>
    <w:rsid w:val="00A436E9"/>
    <w:pPr>
      <w:spacing w:before="100" w:beforeAutospacing="1" w:after="100" w:afterAutospacing="1" w:line="240" w:lineRule="auto"/>
    </w:pPr>
    <w:rPr>
      <w:rFonts w:eastAsia="Times New Roman"/>
      <w:sz w:val="24"/>
    </w:rPr>
  </w:style>
  <w:style w:type="paragraph" w:customStyle="1" w:styleId="publisheddate">
    <w:name w:val="published_date"/>
    <w:basedOn w:val="Normal"/>
    <w:rsid w:val="00A436E9"/>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A436E9"/>
    <w:pPr>
      <w:spacing w:before="100" w:beforeAutospacing="1" w:after="100" w:afterAutospacing="1" w:line="240" w:lineRule="auto"/>
    </w:pPr>
    <w:rPr>
      <w:rFonts w:eastAsia="Times New Roman"/>
      <w:sz w:val="24"/>
    </w:rPr>
  </w:style>
  <w:style w:type="character" w:customStyle="1" w:styleId="mainheading">
    <w:name w:val="mainheading"/>
    <w:rsid w:val="00A436E9"/>
  </w:style>
  <w:style w:type="character" w:customStyle="1" w:styleId="StyleStyleunderlineBold11pt">
    <w:name w:val="Style Style underline + Bold + 11 pt"/>
    <w:rsid w:val="00A436E9"/>
    <w:rPr>
      <w:bCs/>
      <w:sz w:val="20"/>
      <w:u w:val="single"/>
    </w:rPr>
  </w:style>
  <w:style w:type="character" w:customStyle="1" w:styleId="StyleunderlineAsianTimesNewRomanBold">
    <w:name w:val="Style underline + (Asian) Times New Roman Bold"/>
    <w:rsid w:val="00A436E9"/>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A436E9"/>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A436E9"/>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A436E9"/>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A436E9"/>
    <w:rPr>
      <w:b/>
      <w:bCs/>
      <w:sz w:val="20"/>
      <w:u w:val="single"/>
      <w:bdr w:val="single" w:sz="4" w:space="0" w:color="auto"/>
    </w:rPr>
  </w:style>
  <w:style w:type="paragraph" w:customStyle="1" w:styleId="emactive">
    <w:name w:val="emactive"/>
    <w:basedOn w:val="Normal"/>
    <w:uiPriority w:val="99"/>
    <w:qFormat/>
    <w:rsid w:val="00A436E9"/>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A436E9"/>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A436E9"/>
    <w:rPr>
      <w:rFonts w:cs="Calibri"/>
      <w:u w:val="single"/>
      <w:shd w:val="clear" w:color="auto" w:fill="66FFFF"/>
    </w:rPr>
  </w:style>
  <w:style w:type="paragraph" w:customStyle="1" w:styleId="CardHighlight">
    <w:name w:val="Card Highlight"/>
    <w:basedOn w:val="Normal"/>
    <w:link w:val="CardHighlightChar"/>
    <w:qFormat/>
    <w:rsid w:val="00A436E9"/>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A436E9"/>
    <w:pPr>
      <w:spacing w:before="200" w:line="240" w:lineRule="auto"/>
    </w:pPr>
    <w:rPr>
      <w:rFonts w:eastAsia="MS Gothic" w:cs="Arial"/>
      <w:bCs/>
      <w:sz w:val="24"/>
      <w:lang w:eastAsia="zh-CN"/>
    </w:rPr>
  </w:style>
  <w:style w:type="character" w:customStyle="1" w:styleId="metaorigin">
    <w:name w:val="meta_origin"/>
    <w:rsid w:val="00A436E9"/>
  </w:style>
  <w:style w:type="character" w:customStyle="1" w:styleId="eminfo">
    <w:name w:val="eminfo"/>
    <w:rsid w:val="00A436E9"/>
  </w:style>
  <w:style w:type="character" w:customStyle="1" w:styleId="emhighlight">
    <w:name w:val="emhighlight"/>
    <w:rsid w:val="00A436E9"/>
  </w:style>
  <w:style w:type="character" w:customStyle="1" w:styleId="last">
    <w:name w:val="last"/>
    <w:rsid w:val="00A436E9"/>
  </w:style>
  <w:style w:type="character" w:customStyle="1" w:styleId="institution">
    <w:name w:val="institution"/>
    <w:rsid w:val="00A436E9"/>
  </w:style>
  <w:style w:type="character" w:customStyle="1" w:styleId="NormalCard">
    <w:name w:val="Normal Card"/>
    <w:uiPriority w:val="1"/>
    <w:qFormat/>
    <w:rsid w:val="00A436E9"/>
    <w:rPr>
      <w:rFonts w:ascii="Times New Roman" w:hAnsi="Times New Roman" w:cs="Times New Roman" w:hint="default"/>
      <w:sz w:val="24"/>
    </w:rPr>
  </w:style>
  <w:style w:type="character" w:customStyle="1" w:styleId="timebox">
    <w:name w:val="timebox"/>
    <w:rsid w:val="00A436E9"/>
  </w:style>
  <w:style w:type="character" w:customStyle="1" w:styleId="Heading2Subtext">
    <w:name w:val="Heading 2 Subtext"/>
    <w:rsid w:val="00A436E9"/>
    <w:rPr>
      <w:rFonts w:ascii="Times New Roman" w:hAnsi="Times New Roman" w:cs="Times New Roman" w:hint="default"/>
      <w:sz w:val="16"/>
    </w:rPr>
  </w:style>
  <w:style w:type="table" w:styleId="MediumGrid1">
    <w:name w:val="Medium Grid 1"/>
    <w:basedOn w:val="TableNormal"/>
    <w:uiPriority w:val="67"/>
    <w:rsid w:val="00A436E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A436E9"/>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A436E9"/>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A436E9"/>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A436E9"/>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A436E9"/>
    <w:rPr>
      <w:rFonts w:ascii="Calibri" w:hAnsi="Calibri"/>
      <w:b/>
    </w:rPr>
  </w:style>
  <w:style w:type="character" w:customStyle="1" w:styleId="caps-label">
    <w:name w:val="caps-label"/>
    <w:rsid w:val="00A436E9"/>
  </w:style>
  <w:style w:type="paragraph" w:customStyle="1" w:styleId="firstletter">
    <w:name w:val="firstletter"/>
    <w:basedOn w:val="Normal"/>
    <w:uiPriority w:val="99"/>
    <w:qFormat/>
    <w:rsid w:val="00A436E9"/>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A436E9"/>
    <w:pPr>
      <w:spacing w:before="100" w:beforeAutospacing="1" w:after="100" w:afterAutospacing="1" w:line="240" w:lineRule="auto"/>
    </w:pPr>
    <w:rPr>
      <w:rFonts w:eastAsia="Times New Roman"/>
      <w:sz w:val="24"/>
    </w:rPr>
  </w:style>
  <w:style w:type="character" w:customStyle="1" w:styleId="cardshighlight0">
    <w:name w:val="cardshighlight"/>
    <w:rsid w:val="00A436E9"/>
  </w:style>
  <w:style w:type="character" w:customStyle="1" w:styleId="cardsfont12pt1">
    <w:name w:val="cardsfont12pt"/>
    <w:rsid w:val="00A436E9"/>
  </w:style>
  <w:style w:type="paragraph" w:customStyle="1" w:styleId="H1numbered">
    <w:name w:val="H1 numbered"/>
    <w:basedOn w:val="Normal"/>
    <w:uiPriority w:val="99"/>
    <w:qFormat/>
    <w:rsid w:val="00A436E9"/>
    <w:pPr>
      <w:pageBreakBefore/>
      <w:numPr>
        <w:numId w:val="2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A436E9"/>
    <w:pPr>
      <w:numPr>
        <w:ilvl w:val="1"/>
        <w:numId w:val="2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A436E9"/>
  </w:style>
  <w:style w:type="character" w:customStyle="1" w:styleId="backcontent">
    <w:name w:val="backcontent"/>
    <w:rsid w:val="00A436E9"/>
  </w:style>
  <w:style w:type="character" w:customStyle="1" w:styleId="daystmp">
    <w:name w:val="daystmp"/>
    <w:rsid w:val="00A436E9"/>
  </w:style>
  <w:style w:type="paragraph" w:customStyle="1" w:styleId="in">
    <w:name w:val="in"/>
    <w:basedOn w:val="Normal"/>
    <w:uiPriority w:val="99"/>
    <w:qFormat/>
    <w:rsid w:val="00A436E9"/>
    <w:pPr>
      <w:spacing w:before="100" w:beforeAutospacing="1" w:after="100" w:afterAutospacing="1" w:line="240" w:lineRule="auto"/>
    </w:pPr>
    <w:rPr>
      <w:rFonts w:eastAsia="Times New Roman"/>
      <w:sz w:val="24"/>
    </w:rPr>
  </w:style>
  <w:style w:type="character" w:customStyle="1" w:styleId="cardsfont12ptchar">
    <w:name w:val="cardsfont12ptchar"/>
    <w:rsid w:val="00A436E9"/>
  </w:style>
  <w:style w:type="character" w:customStyle="1" w:styleId="gal">
    <w:name w:val="gal"/>
    <w:rsid w:val="00A436E9"/>
  </w:style>
  <w:style w:type="paragraph" w:customStyle="1" w:styleId="imagecontain">
    <w:name w:val="imagecontain"/>
    <w:basedOn w:val="Normal"/>
    <w:uiPriority w:val="99"/>
    <w:qFormat/>
    <w:rsid w:val="00A436E9"/>
    <w:pPr>
      <w:spacing w:before="100" w:beforeAutospacing="1" w:after="100" w:afterAutospacing="1" w:line="240" w:lineRule="auto"/>
    </w:pPr>
    <w:rPr>
      <w:rFonts w:eastAsia="Times New Roman"/>
      <w:sz w:val="24"/>
    </w:rPr>
  </w:style>
  <w:style w:type="character" w:customStyle="1" w:styleId="imagedateline">
    <w:name w:val="image_dateline"/>
    <w:rsid w:val="00A436E9"/>
  </w:style>
  <w:style w:type="character" w:customStyle="1" w:styleId="authordatecharchar">
    <w:name w:val="authordatecharchar"/>
    <w:rsid w:val="00A436E9"/>
  </w:style>
  <w:style w:type="character" w:customStyle="1" w:styleId="style1char0">
    <w:name w:val="style1char"/>
    <w:rsid w:val="00A436E9"/>
  </w:style>
  <w:style w:type="character" w:customStyle="1" w:styleId="tagcharchar0">
    <w:name w:val="tagcharchar"/>
    <w:rsid w:val="00A436E9"/>
  </w:style>
  <w:style w:type="character" w:customStyle="1" w:styleId="underlinedcharchar2">
    <w:name w:val="underlinedcharchar"/>
    <w:rsid w:val="00A436E9"/>
  </w:style>
  <w:style w:type="paragraph" w:customStyle="1" w:styleId="CM62">
    <w:name w:val="CM62"/>
    <w:basedOn w:val="Normal"/>
    <w:next w:val="Normal"/>
    <w:uiPriority w:val="99"/>
    <w:qFormat/>
    <w:rsid w:val="00A436E9"/>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A436E9"/>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A436E9"/>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A436E9"/>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A436E9"/>
    <w:pPr>
      <w:spacing w:line="228" w:lineRule="atLeast"/>
    </w:pPr>
    <w:rPr>
      <w:rFonts w:ascii="Showcard Gothic" w:eastAsia="Times New Roman" w:hAnsi="Showcard Gothic"/>
      <w:color w:val="auto"/>
      <w:lang w:eastAsia="zh-CN"/>
    </w:rPr>
  </w:style>
  <w:style w:type="character" w:customStyle="1" w:styleId="BoxedChar">
    <w:name w:val="Boxed Char"/>
    <w:rsid w:val="00A436E9"/>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A436E9"/>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A436E9"/>
    <w:rPr>
      <w:rFonts w:ascii="Calibri" w:eastAsia="Times New Roman" w:hAnsi="Calibri" w:cs="Times New Roman"/>
    </w:rPr>
  </w:style>
  <w:style w:type="paragraph" w:customStyle="1" w:styleId="StyleCards11pt">
    <w:name w:val="Style Cards + 11 pt"/>
    <w:basedOn w:val="Cards"/>
    <w:link w:val="StyleCards11ptChar"/>
    <w:qFormat/>
    <w:rsid w:val="00A436E9"/>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A436E9"/>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A436E9"/>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A436E9"/>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A436E9"/>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A436E9"/>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436E9"/>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A436E9"/>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A436E9"/>
    <w:pPr>
      <w:ind w:left="288" w:right="288"/>
    </w:pPr>
    <w:rPr>
      <w:rFonts w:eastAsia="Times New Roman"/>
      <w:sz w:val="20"/>
      <w:szCs w:val="20"/>
      <w:lang w:val="x-none" w:eastAsia="x-none"/>
    </w:rPr>
  </w:style>
  <w:style w:type="character" w:customStyle="1" w:styleId="cardCharCharChar1">
    <w:name w:val="card Char Char Char1"/>
    <w:rsid w:val="00A436E9"/>
    <w:rPr>
      <w:lang w:val="en-US" w:eastAsia="en-US" w:bidi="ar-SA"/>
    </w:rPr>
  </w:style>
  <w:style w:type="character" w:customStyle="1" w:styleId="StylecardCharChar11ptChar">
    <w:name w:val="Style card Char Char + 11 pt Char"/>
    <w:link w:val="StylecardCharChar11pt"/>
    <w:rsid w:val="00A436E9"/>
    <w:rPr>
      <w:rFonts w:eastAsia="Times New Roman"/>
      <w:sz w:val="20"/>
      <w:szCs w:val="20"/>
      <w:lang w:val="x-none" w:eastAsia="x-none"/>
    </w:rPr>
  </w:style>
  <w:style w:type="paragraph" w:customStyle="1" w:styleId="NormalFont">
    <w:name w:val="Normal Font"/>
    <w:link w:val="NormalFontChar"/>
    <w:qFormat/>
    <w:rsid w:val="00A436E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436E9"/>
    <w:pPr>
      <w:spacing w:after="200" w:line="276" w:lineRule="auto"/>
    </w:pPr>
    <w:rPr>
      <w:rFonts w:ascii="Times" w:eastAsia="Times New Roman" w:hAnsi="Times" w:cs="Times New Roman"/>
      <w:sz w:val="20"/>
    </w:rPr>
  </w:style>
  <w:style w:type="character" w:customStyle="1" w:styleId="Style11ptThickunderline">
    <w:name w:val="Style 11 pt Thick underline"/>
    <w:rsid w:val="00A436E9"/>
    <w:rPr>
      <w:sz w:val="20"/>
      <w:u w:val="thick"/>
    </w:rPr>
  </w:style>
  <w:style w:type="character" w:customStyle="1" w:styleId="Style11ptBoldThickunderline">
    <w:name w:val="Style 11 pt Bold Thick underline"/>
    <w:rsid w:val="00A436E9"/>
    <w:rPr>
      <w:b/>
      <w:bCs/>
      <w:sz w:val="20"/>
      <w:u w:val="thick"/>
    </w:rPr>
  </w:style>
  <w:style w:type="paragraph" w:customStyle="1" w:styleId="StyleNormalFont11ptUnderline">
    <w:name w:val="Style Normal Font + 11 pt Underline"/>
    <w:basedOn w:val="NormalFont"/>
    <w:link w:val="StyleNormalFont11ptUnderlineChar"/>
    <w:qFormat/>
    <w:rsid w:val="00A436E9"/>
    <w:rPr>
      <w:u w:val="single"/>
      <w:lang w:val="x-none" w:eastAsia="x-none"/>
    </w:rPr>
  </w:style>
  <w:style w:type="character" w:customStyle="1" w:styleId="NormalFontChar">
    <w:name w:val="Normal Font Char"/>
    <w:link w:val="NormalFont"/>
    <w:rsid w:val="00A436E9"/>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A436E9"/>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436E9"/>
    <w:rPr>
      <w:b/>
      <w:bCs/>
      <w:u w:val="single"/>
      <w:lang w:val="x-none" w:eastAsia="x-none"/>
    </w:rPr>
  </w:style>
  <w:style w:type="character" w:customStyle="1" w:styleId="StyleNormalFont11ptBoldUnderlineChar">
    <w:name w:val="Style Normal Font + 11 pt Bold Underline Char"/>
    <w:link w:val="StyleNormalFont11ptBoldUnderline"/>
    <w:rsid w:val="00A436E9"/>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A436E9"/>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A436E9"/>
    <w:pPr>
      <w:spacing w:after="0" w:line="240" w:lineRule="auto"/>
    </w:pPr>
    <w:rPr>
      <w:rFonts w:eastAsia="Times New Roman"/>
      <w:sz w:val="15"/>
    </w:rPr>
  </w:style>
  <w:style w:type="character" w:customStyle="1" w:styleId="authors1">
    <w:name w:val="authors1"/>
    <w:rsid w:val="00A436E9"/>
    <w:rPr>
      <w:rFonts w:ascii="Verdana" w:hAnsi="Verdana" w:hint="default"/>
      <w:b/>
      <w:bCs/>
      <w:color w:val="006699"/>
      <w:sz w:val="20"/>
      <w:szCs w:val="20"/>
    </w:rPr>
  </w:style>
  <w:style w:type="character" w:customStyle="1" w:styleId="headlinesectionlarge">
    <w:name w:val="headline_section_large"/>
    <w:rsid w:val="00A436E9"/>
  </w:style>
  <w:style w:type="paragraph" w:customStyle="1" w:styleId="formatvorlage2">
    <w:name w:val="formatvorlage2"/>
    <w:basedOn w:val="Normal"/>
    <w:uiPriority w:val="99"/>
    <w:qFormat/>
    <w:rsid w:val="00A436E9"/>
    <w:pPr>
      <w:spacing w:before="100" w:beforeAutospacing="1" w:after="100" w:afterAutospacing="1" w:line="240" w:lineRule="auto"/>
    </w:pPr>
    <w:rPr>
      <w:sz w:val="24"/>
    </w:rPr>
  </w:style>
  <w:style w:type="character" w:customStyle="1" w:styleId="Styleunderline11ptBlack">
    <w:name w:val="Style underline + 11 pt Black"/>
    <w:rsid w:val="00A436E9"/>
    <w:rPr>
      <w:color w:val="000000"/>
      <w:sz w:val="20"/>
      <w:u w:val="single"/>
    </w:rPr>
  </w:style>
  <w:style w:type="character" w:customStyle="1" w:styleId="Styleunderline11ptBoldBlack">
    <w:name w:val="Style underline + 11 pt Bold Black"/>
    <w:rsid w:val="00A436E9"/>
    <w:rPr>
      <w:b/>
      <w:bCs/>
      <w:color w:val="000000"/>
      <w:sz w:val="20"/>
      <w:u w:val="single"/>
    </w:rPr>
  </w:style>
  <w:style w:type="paragraph" w:customStyle="1" w:styleId="StyleTitle11ptNotBold">
    <w:name w:val="Style Title + 11 pt Not Bold"/>
    <w:basedOn w:val="Title"/>
    <w:link w:val="StyleTitle11ptNotBoldChar"/>
    <w:qFormat/>
    <w:rsid w:val="00A436E9"/>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A436E9"/>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A436E9"/>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A436E9"/>
    <w:rPr>
      <w:rFonts w:ascii="Georgia" w:eastAsia="Times New Roman" w:hAnsi="Georgia"/>
      <w:u w:val="single"/>
      <w:lang w:val="x-none" w:eastAsia="x-none"/>
    </w:rPr>
  </w:style>
  <w:style w:type="character" w:customStyle="1" w:styleId="Style11ptBoldBlackUnderline">
    <w:name w:val="Style 11 pt Bold Black Underline"/>
    <w:rsid w:val="00A436E9"/>
    <w:rPr>
      <w:b/>
      <w:bCs/>
      <w:color w:val="000000"/>
      <w:sz w:val="20"/>
      <w:u w:val="single"/>
    </w:rPr>
  </w:style>
  <w:style w:type="character" w:customStyle="1" w:styleId="Style11ptBoldBlackUnderlineBorderSinglesolidline">
    <w:name w:val="Style 11 pt Bold Black Underline Border: : (Single solid line ..."/>
    <w:rsid w:val="00A436E9"/>
    <w:rPr>
      <w:b/>
      <w:bCs/>
      <w:color w:val="000000"/>
      <w:sz w:val="20"/>
      <w:u w:val="single"/>
      <w:bdr w:val="single" w:sz="4" w:space="0" w:color="auto"/>
    </w:rPr>
  </w:style>
  <w:style w:type="character" w:customStyle="1" w:styleId="StyleLatinMeridien-Italic11ptItalicUnderline">
    <w:name w:val="Style (Latin) Meridien-Italic 11 pt Italic Underline"/>
    <w:rsid w:val="00A436E9"/>
    <w:rPr>
      <w:rFonts w:ascii="Meridien-Italic" w:hAnsi="Meridien-Italic"/>
      <w:i/>
      <w:iCs/>
      <w:sz w:val="20"/>
      <w:u w:val="single"/>
    </w:rPr>
  </w:style>
  <w:style w:type="character" w:customStyle="1" w:styleId="underlinestylechar0">
    <w:name w:val="underlinestylechar"/>
    <w:rsid w:val="00A436E9"/>
  </w:style>
  <w:style w:type="character" w:customStyle="1" w:styleId="StyleCards12ptThickunderlineChar1">
    <w:name w:val="Style Cards + 12 pt Thick underline Char1"/>
    <w:rsid w:val="00A436E9"/>
    <w:rPr>
      <w:sz w:val="24"/>
      <w:szCs w:val="24"/>
      <w:u w:val="thick"/>
    </w:rPr>
  </w:style>
  <w:style w:type="character" w:customStyle="1" w:styleId="BodyTextIndentChar2">
    <w:name w:val="Body Text Indent Char2"/>
    <w:basedOn w:val="DefaultParagraphFont"/>
    <w:uiPriority w:val="99"/>
    <w:semiHidden/>
    <w:rsid w:val="00A436E9"/>
    <w:rPr>
      <w:rFonts w:ascii="Georgia" w:hAnsi="Georgia"/>
      <w:sz w:val="22"/>
      <w:szCs w:val="22"/>
    </w:rPr>
  </w:style>
  <w:style w:type="character" w:customStyle="1" w:styleId="BodyText2Char2">
    <w:name w:val="Body Text 2 Char2"/>
    <w:basedOn w:val="DefaultParagraphFont"/>
    <w:uiPriority w:val="99"/>
    <w:semiHidden/>
    <w:rsid w:val="00A436E9"/>
    <w:rPr>
      <w:rFonts w:ascii="Georgia" w:hAnsi="Georgia"/>
      <w:sz w:val="22"/>
      <w:szCs w:val="22"/>
    </w:rPr>
  </w:style>
  <w:style w:type="character" w:customStyle="1" w:styleId="BodyText3Char2">
    <w:name w:val="Body Text 3 Char2"/>
    <w:basedOn w:val="DefaultParagraphFont"/>
    <w:uiPriority w:val="99"/>
    <w:semiHidden/>
    <w:rsid w:val="00A436E9"/>
    <w:rPr>
      <w:rFonts w:ascii="Georgia" w:hAnsi="Georgia"/>
      <w:sz w:val="16"/>
      <w:szCs w:val="16"/>
    </w:rPr>
  </w:style>
  <w:style w:type="character" w:customStyle="1" w:styleId="BodyTextIndent2Char2">
    <w:name w:val="Body Text Indent 2 Char2"/>
    <w:basedOn w:val="DefaultParagraphFont"/>
    <w:uiPriority w:val="99"/>
    <w:semiHidden/>
    <w:rsid w:val="00A436E9"/>
    <w:rPr>
      <w:rFonts w:ascii="Georgia" w:hAnsi="Georgia"/>
      <w:sz w:val="22"/>
      <w:szCs w:val="22"/>
    </w:rPr>
  </w:style>
  <w:style w:type="character" w:customStyle="1" w:styleId="BodyTextIndent3Char2">
    <w:name w:val="Body Text Indent 3 Char2"/>
    <w:basedOn w:val="DefaultParagraphFont"/>
    <w:uiPriority w:val="99"/>
    <w:semiHidden/>
    <w:rsid w:val="00A436E9"/>
    <w:rPr>
      <w:rFonts w:ascii="Georgia" w:hAnsi="Georgia"/>
      <w:sz w:val="16"/>
      <w:szCs w:val="16"/>
    </w:rPr>
  </w:style>
  <w:style w:type="character" w:customStyle="1" w:styleId="z-BottomofFormChar2">
    <w:name w:val="z-Bottom of Form Char2"/>
    <w:basedOn w:val="DefaultParagraphFont"/>
    <w:uiPriority w:val="99"/>
    <w:semiHidden/>
    <w:rsid w:val="00A436E9"/>
    <w:rPr>
      <w:rFonts w:ascii="Arial" w:hAnsi="Arial" w:cs="Arial"/>
      <w:vanish/>
      <w:sz w:val="16"/>
      <w:szCs w:val="16"/>
    </w:rPr>
  </w:style>
  <w:style w:type="paragraph" w:customStyle="1" w:styleId="BodyA">
    <w:name w:val="Body A"/>
    <w:autoRedefine/>
    <w:uiPriority w:val="99"/>
    <w:qFormat/>
    <w:rsid w:val="00A436E9"/>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A436E9"/>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A436E9"/>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A436E9"/>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A436E9"/>
    <w:rPr>
      <w:rFonts w:ascii="Garamond" w:eastAsia="Cambria" w:hAnsi="Garamond"/>
      <w:sz w:val="20"/>
      <w:u w:val="single"/>
    </w:rPr>
  </w:style>
  <w:style w:type="character" w:customStyle="1" w:styleId="m5686307894942199640gmail-style13ptbold">
    <w:name w:val="m_5686307894942199640gmail-style13ptbold"/>
    <w:basedOn w:val="DefaultParagraphFont"/>
    <w:rsid w:val="00A436E9"/>
  </w:style>
  <w:style w:type="character" w:customStyle="1" w:styleId="m5686307894942199640gmail-styleunderline">
    <w:name w:val="m_5686307894942199640gmail-styleunderline"/>
    <w:basedOn w:val="DefaultParagraphFont"/>
    <w:rsid w:val="00A436E9"/>
  </w:style>
  <w:style w:type="character" w:customStyle="1" w:styleId="UnderlineCharCharChar">
    <w:name w:val="Underline Char Char Char"/>
    <w:rsid w:val="00A436E9"/>
    <w:rPr>
      <w:noProof w:val="0"/>
      <w:u w:val="single"/>
      <w:lang w:val="en-US" w:eastAsia="en-US" w:bidi="ar-SA"/>
    </w:rPr>
  </w:style>
  <w:style w:type="paragraph" w:customStyle="1" w:styleId="PageHeading">
    <w:name w:val="Page Heading"/>
    <w:basedOn w:val="Heading2"/>
    <w:uiPriority w:val="99"/>
    <w:qFormat/>
    <w:rsid w:val="00A436E9"/>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A436E9"/>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A436E9"/>
    <w:pPr>
      <w:spacing w:after="0" w:line="240" w:lineRule="auto"/>
    </w:pPr>
    <w:rPr>
      <w:rFonts w:ascii="Arial" w:eastAsia="Calibri" w:hAnsi="Arial" w:cs="Arial"/>
      <w:color w:val="00B0F0"/>
      <w:sz w:val="20"/>
      <w:u w:val="single" w:color="00B0F0"/>
    </w:rPr>
  </w:style>
  <w:style w:type="character" w:customStyle="1" w:styleId="messagecontent">
    <w:name w:val="message_content"/>
    <w:rsid w:val="00A436E9"/>
  </w:style>
  <w:style w:type="paragraph" w:customStyle="1" w:styleId="UnderlineCharCharCharCharCharCharCharCharChar">
    <w:name w:val="Underline Char Char Char Char Char Char Char Char Char"/>
    <w:link w:val="UnderlineCharCharCharCharCharCharCharCharCharChar"/>
    <w:rsid w:val="00A436E9"/>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A436E9"/>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A436E9"/>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A436E9"/>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A436E9"/>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A436E9"/>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A436E9"/>
  </w:style>
  <w:style w:type="character" w:customStyle="1" w:styleId="CitationChar">
    <w:name w:val="Citation Char"/>
    <w:rsid w:val="00A436E9"/>
    <w:rPr>
      <w:bCs/>
      <w:u w:val="single"/>
    </w:rPr>
  </w:style>
  <w:style w:type="paragraph" w:customStyle="1" w:styleId="Style31">
    <w:name w:val="Style31"/>
    <w:basedOn w:val="Normal"/>
    <w:uiPriority w:val="99"/>
    <w:qFormat/>
    <w:rsid w:val="00A436E9"/>
    <w:pPr>
      <w:spacing w:after="0" w:line="197" w:lineRule="exact"/>
      <w:jc w:val="both"/>
    </w:pPr>
    <w:rPr>
      <w:rFonts w:ascii="Arial" w:hAnsi="Arial" w:cs="Arial"/>
    </w:rPr>
  </w:style>
  <w:style w:type="paragraph" w:customStyle="1" w:styleId="Style42">
    <w:name w:val="Style42"/>
    <w:basedOn w:val="Normal"/>
    <w:uiPriority w:val="99"/>
    <w:qFormat/>
    <w:rsid w:val="00A436E9"/>
    <w:pPr>
      <w:spacing w:after="0" w:line="202" w:lineRule="exact"/>
      <w:jc w:val="both"/>
    </w:pPr>
    <w:rPr>
      <w:rFonts w:ascii="Arial" w:hAnsi="Arial" w:cs="Arial"/>
    </w:rPr>
  </w:style>
  <w:style w:type="paragraph" w:customStyle="1" w:styleId="Style51">
    <w:name w:val="Style51"/>
    <w:basedOn w:val="Normal"/>
    <w:uiPriority w:val="99"/>
    <w:qFormat/>
    <w:rsid w:val="00A436E9"/>
    <w:pPr>
      <w:spacing w:after="0" w:line="200" w:lineRule="exact"/>
      <w:jc w:val="both"/>
    </w:pPr>
    <w:rPr>
      <w:rFonts w:ascii="Arial" w:hAnsi="Arial" w:cs="Arial"/>
    </w:rPr>
  </w:style>
  <w:style w:type="character" w:customStyle="1" w:styleId="FontStyle72">
    <w:name w:val="Font Style72"/>
    <w:uiPriority w:val="99"/>
    <w:rsid w:val="00A436E9"/>
    <w:rPr>
      <w:rFonts w:ascii="Times New Roman" w:hAnsi="Times New Roman" w:cs="Times New Roman" w:hint="default"/>
      <w:sz w:val="16"/>
      <w:szCs w:val="16"/>
    </w:rPr>
  </w:style>
  <w:style w:type="character" w:customStyle="1" w:styleId="FontStyle73">
    <w:name w:val="Font Style73"/>
    <w:uiPriority w:val="99"/>
    <w:rsid w:val="00A436E9"/>
    <w:rPr>
      <w:rFonts w:ascii="Times New Roman" w:hAnsi="Times New Roman" w:cs="Times New Roman" w:hint="default"/>
      <w:i/>
      <w:iCs/>
      <w:sz w:val="16"/>
      <w:szCs w:val="16"/>
    </w:rPr>
  </w:style>
  <w:style w:type="character" w:customStyle="1" w:styleId="UnderlinestyleChar20">
    <w:name w:val="Underline style Char2"/>
    <w:rsid w:val="00A436E9"/>
    <w:rPr>
      <w:sz w:val="22"/>
      <w:szCs w:val="24"/>
      <w:u w:val="single"/>
      <w:lang w:val="en-US" w:eastAsia="en-US" w:bidi="ar-SA"/>
    </w:rPr>
  </w:style>
  <w:style w:type="character" w:customStyle="1" w:styleId="FontStyle49">
    <w:name w:val="Font Style49"/>
    <w:uiPriority w:val="99"/>
    <w:rsid w:val="00A436E9"/>
    <w:rPr>
      <w:rFonts w:ascii="Times New Roman" w:hAnsi="Times New Roman" w:cs="Times New Roman"/>
      <w:sz w:val="20"/>
      <w:szCs w:val="20"/>
    </w:rPr>
  </w:style>
  <w:style w:type="character" w:customStyle="1" w:styleId="FontStyle50">
    <w:name w:val="Font Style50"/>
    <w:uiPriority w:val="99"/>
    <w:rsid w:val="00A436E9"/>
    <w:rPr>
      <w:rFonts w:ascii="Times New Roman" w:hAnsi="Times New Roman" w:cs="Times New Roman"/>
      <w:b/>
      <w:bCs/>
      <w:sz w:val="20"/>
      <w:szCs w:val="20"/>
    </w:rPr>
  </w:style>
  <w:style w:type="character" w:customStyle="1" w:styleId="ListBulletChar">
    <w:name w:val="List Bullet Char"/>
    <w:link w:val="ListBullet"/>
    <w:uiPriority w:val="99"/>
    <w:locked/>
    <w:rsid w:val="00A436E9"/>
    <w:rPr>
      <w:rFonts w:ascii="Calibri" w:hAnsi="Calibri"/>
    </w:rPr>
  </w:style>
  <w:style w:type="character" w:customStyle="1" w:styleId="BoldUnderlineChar2Char">
    <w:name w:val="BoldUnderline Char2 Char"/>
    <w:link w:val="BoldUnderlineChar20"/>
    <w:locked/>
    <w:rsid w:val="00A436E9"/>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A436E9"/>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A436E9"/>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A436E9"/>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A436E9"/>
    <w:rPr>
      <w:rFonts w:eastAsia="Times New Roman"/>
      <w:u w:val="single"/>
      <w:lang w:val="en-GB"/>
    </w:rPr>
  </w:style>
  <w:style w:type="paragraph" w:customStyle="1" w:styleId="StyleUnderlining11pt">
    <w:name w:val="Style Underlining + 11 pt"/>
    <w:basedOn w:val="Normal"/>
    <w:link w:val="StyleUnderlining11ptChar"/>
    <w:qFormat/>
    <w:rsid w:val="00A436E9"/>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436E9"/>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A436E9"/>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A436E9"/>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A436E9"/>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A436E9"/>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A436E9"/>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A436E9"/>
    <w:pPr>
      <w:spacing w:line="256" w:lineRule="auto"/>
    </w:pPr>
    <w:rPr>
      <w:rFonts w:ascii="Georgia" w:hAnsi="Georgia"/>
      <w:b/>
    </w:rPr>
  </w:style>
  <w:style w:type="paragraph" w:customStyle="1" w:styleId="Normal20pt">
    <w:name w:val="Normal  + 20 pt"/>
    <w:basedOn w:val="Normal"/>
    <w:uiPriority w:val="6"/>
    <w:qFormat/>
    <w:rsid w:val="00A436E9"/>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A436E9"/>
    <w:rPr>
      <w:rFonts w:eastAsia="Calibri"/>
      <w:u w:val="single"/>
    </w:rPr>
  </w:style>
  <w:style w:type="paragraph" w:customStyle="1" w:styleId="StyleNormalWeb11ptUnderline">
    <w:name w:val="Style Normal (Web) + 11 pt Underline"/>
    <w:basedOn w:val="NormalWeb"/>
    <w:link w:val="StyleNormalWeb11ptUnderlineChar"/>
    <w:qFormat/>
    <w:rsid w:val="00A436E9"/>
    <w:pPr>
      <w:spacing w:line="256" w:lineRule="auto"/>
    </w:pPr>
    <w:rPr>
      <w:rFonts w:asciiTheme="minorHAnsi" w:eastAsia="Calibri" w:hAnsiTheme="minorHAnsi" w:cstheme="minorBidi"/>
      <w:sz w:val="22"/>
      <w:u w:val="single"/>
    </w:rPr>
  </w:style>
  <w:style w:type="paragraph" w:customStyle="1" w:styleId="conintrotext">
    <w:name w:val="conintrotext"/>
    <w:basedOn w:val="Normal"/>
    <w:uiPriority w:val="99"/>
    <w:qFormat/>
    <w:rsid w:val="00A436E9"/>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A436E9"/>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436E9"/>
    <w:pPr>
      <w:spacing w:after="0" w:line="256" w:lineRule="auto"/>
    </w:pPr>
    <w:rPr>
      <w:rFonts w:ascii="MS Mincho" w:eastAsia="MS Mincho" w:hAnsiTheme="minorHAnsi"/>
      <w:b/>
      <w:u w:val="single"/>
    </w:rPr>
  </w:style>
  <w:style w:type="paragraph" w:customStyle="1" w:styleId="assert">
    <w:name w:val="assert"/>
    <w:basedOn w:val="Normal"/>
    <w:uiPriority w:val="99"/>
    <w:qFormat/>
    <w:rsid w:val="00A436E9"/>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A436E9"/>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436E9"/>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A436E9"/>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436E9"/>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A436E9"/>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A436E9"/>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436E9"/>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A436E9"/>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A436E9"/>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A436E9"/>
    <w:rPr>
      <w:rFonts w:eastAsia="Times New Roman"/>
      <w:u w:val="single"/>
    </w:rPr>
  </w:style>
  <w:style w:type="paragraph" w:customStyle="1" w:styleId="StyleStyle4ArialNarrow9pt">
    <w:name w:val="Style Style4 + Arial Narrow 9 pt"/>
    <w:basedOn w:val="Normal"/>
    <w:link w:val="StyleStyle4ArialNarrow9ptChar"/>
    <w:qFormat/>
    <w:rsid w:val="00A436E9"/>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A436E9"/>
    <w:rPr>
      <w:rFonts w:eastAsia="Times New Roman"/>
      <w:b/>
      <w:bCs/>
      <w:u w:val="single"/>
    </w:rPr>
  </w:style>
  <w:style w:type="paragraph" w:customStyle="1" w:styleId="StyleStyle4ArialNarrow9ptBold">
    <w:name w:val="Style Style4 + Arial Narrow 9 pt Bold"/>
    <w:basedOn w:val="Normal"/>
    <w:link w:val="StyleStyle4ArialNarrow9ptBoldChar"/>
    <w:qFormat/>
    <w:rsid w:val="00A436E9"/>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A436E9"/>
    <w:rPr>
      <w:rFonts w:eastAsia="Times New Roman"/>
      <w:b/>
      <w:smallCaps/>
      <w:sz w:val="24"/>
      <w:szCs w:val="24"/>
      <w:u w:val="single"/>
    </w:rPr>
  </w:style>
  <w:style w:type="character" w:customStyle="1" w:styleId="HiddenBlockHeaderChar">
    <w:name w:val="Hidden Block Header Char"/>
    <w:link w:val="HiddenBlockHeader"/>
    <w:locked/>
    <w:rsid w:val="00A436E9"/>
    <w:rPr>
      <w:rFonts w:ascii="Calibri" w:hAnsi="Calibri"/>
    </w:rPr>
  </w:style>
  <w:style w:type="character" w:customStyle="1" w:styleId="ThirdChar">
    <w:name w:val="Third Char"/>
    <w:link w:val="Third"/>
    <w:locked/>
    <w:rsid w:val="00A436E9"/>
    <w:rPr>
      <w:rFonts w:eastAsia="Times New Roman"/>
      <w:b/>
      <w:u w:val="single"/>
      <w:lang w:val="x-none" w:eastAsia="x-none"/>
    </w:rPr>
  </w:style>
  <w:style w:type="paragraph" w:customStyle="1" w:styleId="Third">
    <w:name w:val="Third"/>
    <w:basedOn w:val="Normal"/>
    <w:link w:val="ThirdChar"/>
    <w:qFormat/>
    <w:rsid w:val="00A436E9"/>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A436E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A436E9"/>
    <w:rPr>
      <w:rFonts w:eastAsia="Times New Roman"/>
      <w:b/>
      <w:szCs w:val="24"/>
      <w:u w:val="thick"/>
    </w:rPr>
  </w:style>
  <w:style w:type="paragraph" w:customStyle="1" w:styleId="SynergyTag">
    <w:name w:val="SynergyTag"/>
    <w:basedOn w:val="Normal"/>
    <w:uiPriority w:val="99"/>
    <w:qFormat/>
    <w:rsid w:val="00A436E9"/>
    <w:pPr>
      <w:spacing w:after="0" w:line="256" w:lineRule="auto"/>
    </w:pPr>
    <w:rPr>
      <w:b/>
    </w:rPr>
  </w:style>
  <w:style w:type="paragraph" w:customStyle="1" w:styleId="CiteSmallText">
    <w:name w:val="Cite Small Text"/>
    <w:basedOn w:val="Normal"/>
    <w:uiPriority w:val="99"/>
    <w:qFormat/>
    <w:rsid w:val="00A436E9"/>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A436E9"/>
    <w:rPr>
      <w:lang w:val="x-none"/>
    </w:rPr>
  </w:style>
  <w:style w:type="paragraph" w:customStyle="1" w:styleId="Cards1CharChar">
    <w:name w:val="Cards1 Char Char"/>
    <w:basedOn w:val="Normal"/>
    <w:link w:val="Cards1CharCharChar"/>
    <w:qFormat/>
    <w:rsid w:val="00A436E9"/>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A436E9"/>
    <w:rPr>
      <w:color w:val="0000FF"/>
      <w:sz w:val="12"/>
      <w:u w:val="single"/>
    </w:rPr>
  </w:style>
  <w:style w:type="paragraph" w:customStyle="1" w:styleId="Swag">
    <w:name w:val="Swag"/>
    <w:basedOn w:val="Normal"/>
    <w:link w:val="SwagChar"/>
    <w:qFormat/>
    <w:rsid w:val="00A436E9"/>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A436E9"/>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A436E9"/>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A436E9"/>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A436E9"/>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A436E9"/>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A436E9"/>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A436E9"/>
    <w:rPr>
      <w:rFonts w:eastAsia="Times New Roman"/>
      <w:b/>
      <w:bCs/>
      <w:u w:val="single"/>
    </w:rPr>
  </w:style>
  <w:style w:type="paragraph" w:customStyle="1" w:styleId="StyleUnderlineChar11ptBold2">
    <w:name w:val="Style Underline Char + 11 pt Bold2"/>
    <w:basedOn w:val="Normal"/>
    <w:link w:val="StyleUnderlineChar11ptBold2Char"/>
    <w:qFormat/>
    <w:rsid w:val="00A436E9"/>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A436E9"/>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A436E9"/>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A436E9"/>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436E9"/>
    <w:pPr>
      <w:spacing w:after="0" w:line="256" w:lineRule="auto"/>
    </w:pPr>
    <w:rPr>
      <w:rFonts w:asciiTheme="minorHAnsi" w:eastAsia="Times New Roman" w:hAnsiTheme="minorHAnsi"/>
      <w:u w:val="single"/>
    </w:rPr>
  </w:style>
  <w:style w:type="character" w:customStyle="1" w:styleId="TagsCharCharCharChar">
    <w:name w:val="Tags Char Char Char Char"/>
    <w:locked/>
    <w:rsid w:val="00A436E9"/>
    <w:rPr>
      <w:rFonts w:ascii="Times New Roman" w:eastAsia="Times New Roman" w:hAnsi="Times New Roman" w:cs="Times New Roman"/>
      <w:b/>
      <w:sz w:val="24"/>
      <w:szCs w:val="24"/>
    </w:rPr>
  </w:style>
  <w:style w:type="character" w:customStyle="1" w:styleId="NothingCharChar">
    <w:name w:val="Nothing Char Char"/>
    <w:link w:val="NothingCharCharChar"/>
    <w:locked/>
    <w:rsid w:val="00A436E9"/>
  </w:style>
  <w:style w:type="paragraph" w:customStyle="1" w:styleId="NothingCharCharChar">
    <w:name w:val="Nothing Char Char Char"/>
    <w:link w:val="NothingCharChar"/>
    <w:qFormat/>
    <w:rsid w:val="00A436E9"/>
    <w:pPr>
      <w:spacing w:after="0" w:line="240" w:lineRule="auto"/>
      <w:jc w:val="both"/>
    </w:pPr>
  </w:style>
  <w:style w:type="paragraph" w:customStyle="1" w:styleId="StyleLeft021">
    <w:name w:val="Style Left:  0.2&quot;1"/>
    <w:basedOn w:val="Normal"/>
    <w:uiPriority w:val="99"/>
    <w:qFormat/>
    <w:rsid w:val="00A436E9"/>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A436E9"/>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436E9"/>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A436E9"/>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436E9"/>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A436E9"/>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A436E9"/>
    <w:pPr>
      <w:spacing w:after="0" w:line="256" w:lineRule="auto"/>
    </w:pPr>
    <w:rPr>
      <w:b/>
    </w:rPr>
  </w:style>
  <w:style w:type="paragraph" w:customStyle="1" w:styleId="CM27">
    <w:name w:val="CM27"/>
    <w:basedOn w:val="Normal"/>
    <w:next w:val="Normal"/>
    <w:qFormat/>
    <w:rsid w:val="00A436E9"/>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A436E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A436E9"/>
    <w:rPr>
      <w:szCs w:val="24"/>
      <w:u w:val="single"/>
      <w:lang w:val="en-US" w:eastAsia="en-US" w:bidi="ar-SA"/>
    </w:rPr>
  </w:style>
  <w:style w:type="character" w:customStyle="1" w:styleId="BoldUnderlineCharChar3">
    <w:name w:val="BoldUnderline Char Char3"/>
    <w:rsid w:val="00A436E9"/>
    <w:rPr>
      <w:b/>
      <w:bCs w:val="0"/>
      <w:szCs w:val="24"/>
      <w:u w:val="single"/>
      <w:lang w:val="en-US" w:eastAsia="en-US" w:bidi="ar-SA"/>
    </w:rPr>
  </w:style>
  <w:style w:type="character" w:customStyle="1" w:styleId="UnderlineCharChar3">
    <w:name w:val="Underline Char Char3"/>
    <w:rsid w:val="00A436E9"/>
    <w:rPr>
      <w:szCs w:val="24"/>
      <w:u w:val="single"/>
      <w:lang w:val="en-US" w:eastAsia="en-US" w:bidi="ar-SA"/>
    </w:rPr>
  </w:style>
  <w:style w:type="character" w:customStyle="1" w:styleId="BoldUnderlineCharChar2">
    <w:name w:val="BoldUnderline Char Char2"/>
    <w:rsid w:val="00A436E9"/>
    <w:rPr>
      <w:b/>
      <w:bCs w:val="0"/>
      <w:szCs w:val="24"/>
      <w:u w:val="single"/>
      <w:lang w:val="en-US" w:eastAsia="en-US" w:bidi="ar-SA"/>
    </w:rPr>
  </w:style>
  <w:style w:type="character" w:customStyle="1" w:styleId="volume-issue">
    <w:name w:val="volume-issue"/>
    <w:rsid w:val="00A436E9"/>
    <w:rPr>
      <w:rFonts w:ascii="Times New Roman" w:hAnsi="Times New Roman" w:cs="Times New Roman" w:hint="default"/>
    </w:rPr>
  </w:style>
  <w:style w:type="character" w:customStyle="1" w:styleId="boldness1">
    <w:name w:val="boldness1"/>
    <w:rsid w:val="00A436E9"/>
  </w:style>
  <w:style w:type="character" w:customStyle="1" w:styleId="story-author">
    <w:name w:val="story-author"/>
    <w:basedOn w:val="DefaultParagraphFont"/>
    <w:rsid w:val="00A436E9"/>
  </w:style>
  <w:style w:type="character" w:customStyle="1" w:styleId="Heading3CharCharCharChar">
    <w:name w:val="Heading 3 Char Char Char Char"/>
    <w:basedOn w:val="DefaultParagraphFont"/>
    <w:rsid w:val="00A436E9"/>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A436E9"/>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A436E9"/>
  </w:style>
  <w:style w:type="character" w:customStyle="1" w:styleId="StyleStyle4CharTimesNewRoman11ptItalic">
    <w:name w:val="Style Style4 Char + Times New Roman 11 pt Italic"/>
    <w:basedOn w:val="DefaultParagraphFont"/>
    <w:rsid w:val="00A436E9"/>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A436E9"/>
  </w:style>
  <w:style w:type="character" w:customStyle="1" w:styleId="ad">
    <w:name w:val="_"/>
    <w:basedOn w:val="DefaultParagraphFont"/>
    <w:rsid w:val="00A436E9"/>
  </w:style>
  <w:style w:type="character" w:customStyle="1" w:styleId="Heading3CharCharCharChar1">
    <w:name w:val="Heading 3 Char Char Char Char1"/>
    <w:rsid w:val="00A436E9"/>
    <w:rPr>
      <w:rFonts w:ascii="Arial" w:hAnsi="Arial" w:cs="Arial" w:hint="default"/>
      <w:bCs/>
      <w:szCs w:val="26"/>
      <w:u w:val="single"/>
      <w:lang w:val="en-US" w:eastAsia="en-US" w:bidi="ar-SA"/>
    </w:rPr>
  </w:style>
  <w:style w:type="character" w:customStyle="1" w:styleId="comment-body">
    <w:name w:val="comment-body"/>
    <w:rsid w:val="00A436E9"/>
  </w:style>
  <w:style w:type="character" w:customStyle="1" w:styleId="UnderlineCharCharChar1">
    <w:name w:val="Underline Char Char Char1"/>
    <w:rsid w:val="00A436E9"/>
    <w:rPr>
      <w:u w:val="single"/>
      <w:lang w:val="en-US" w:eastAsia="en-US" w:bidi="ar-SA"/>
    </w:rPr>
  </w:style>
  <w:style w:type="character" w:customStyle="1" w:styleId="reality">
    <w:name w:val="reality"/>
    <w:rsid w:val="00A436E9"/>
  </w:style>
  <w:style w:type="character" w:customStyle="1" w:styleId="UnderlineChar1Char">
    <w:name w:val="Underline Char1 Char"/>
    <w:rsid w:val="00A436E9"/>
    <w:rPr>
      <w:rFonts w:ascii="Calibri" w:eastAsia="MS Mincho" w:hAnsi="Calibri" w:cs="Calibri" w:hint="default"/>
      <w:szCs w:val="20"/>
      <w:u w:val="single"/>
    </w:rPr>
  </w:style>
  <w:style w:type="character" w:customStyle="1" w:styleId="StyleBoldandUnderlineCharChar29pt">
    <w:name w:val="Style Bold and Underline Char Char2 + 9 pt"/>
    <w:rsid w:val="00A436E9"/>
    <w:rPr>
      <w:rFonts w:ascii="Times New Roman" w:hAnsi="Times New Roman" w:cs="Times New Roman" w:hint="default"/>
      <w:b/>
      <w:bCs/>
      <w:noProof w:val="0"/>
      <w:sz w:val="20"/>
      <w:u w:val="single"/>
    </w:rPr>
  </w:style>
  <w:style w:type="character" w:customStyle="1" w:styleId="StyleUnderlineCharChar19pt">
    <w:name w:val="Style Underline Char Char1 + 9 pt"/>
    <w:rsid w:val="00A436E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A436E9"/>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A436E9"/>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A436E9"/>
    <w:rPr>
      <w:rFonts w:ascii="Times New Roman" w:hAnsi="Times New Roman" w:cs="Times New Roman" w:hint="default"/>
      <w:sz w:val="20"/>
      <w:u w:val="dottedHeavy"/>
    </w:rPr>
  </w:style>
  <w:style w:type="character" w:customStyle="1" w:styleId="article-record-publication-volume-issue">
    <w:name w:val="article-record-publication-volume-issue"/>
    <w:rsid w:val="00A436E9"/>
  </w:style>
  <w:style w:type="character" w:customStyle="1" w:styleId="resultbodyblack">
    <w:name w:val="resultbodyblack"/>
    <w:rsid w:val="00A436E9"/>
    <w:rPr>
      <w:rFonts w:ascii="Times New Roman" w:hAnsi="Times New Roman" w:cs="Times New Roman" w:hint="default"/>
    </w:rPr>
  </w:style>
  <w:style w:type="character" w:customStyle="1" w:styleId="quotechar0">
    <w:name w:val="quotechar"/>
    <w:rsid w:val="00A436E9"/>
  </w:style>
  <w:style w:type="character" w:customStyle="1" w:styleId="3TagCite">
    <w:name w:val="3 Tag/Cite"/>
    <w:rsid w:val="00A436E9"/>
    <w:rPr>
      <w:rFonts w:ascii="Times New Roman" w:hAnsi="Times New Roman" w:cs="Times New Roman" w:hint="default"/>
      <w:b/>
      <w:bCs w:val="0"/>
    </w:rPr>
  </w:style>
  <w:style w:type="character" w:customStyle="1" w:styleId="4Qualifications">
    <w:name w:val="4 Qualifications"/>
    <w:rsid w:val="00A436E9"/>
    <w:rPr>
      <w:rFonts w:ascii="Times New Roman" w:hAnsi="Times New Roman" w:cs="Times New Roman" w:hint="default"/>
      <w:sz w:val="19"/>
    </w:rPr>
  </w:style>
  <w:style w:type="character" w:customStyle="1" w:styleId="6Underlined">
    <w:name w:val="6 Underlined"/>
    <w:rsid w:val="00A436E9"/>
    <w:rPr>
      <w:rFonts w:ascii="Times New Roman" w:hAnsi="Times New Roman" w:cs="Times New Roman" w:hint="default"/>
      <w:b/>
      <w:bCs w:val="0"/>
      <w:sz w:val="21"/>
      <w:u w:val="single"/>
    </w:rPr>
  </w:style>
  <w:style w:type="character" w:customStyle="1" w:styleId="nohighlighting">
    <w:name w:val="no highlighting"/>
    <w:rsid w:val="00A436E9"/>
    <w:rPr>
      <w:rFonts w:ascii="Times New Roman" w:hAnsi="Times New Roman" w:cs="Times New Roman" w:hint="default"/>
      <w:color w:val="auto"/>
      <w:sz w:val="20"/>
      <w:u w:val="thick"/>
      <w:bdr w:val="none" w:sz="0" w:space="0" w:color="auto" w:frame="1"/>
    </w:rPr>
  </w:style>
  <w:style w:type="character" w:customStyle="1" w:styleId="CharChar61">
    <w:name w:val="Char Char61"/>
    <w:rsid w:val="00A436E9"/>
    <w:rPr>
      <w:rFonts w:ascii="Arial" w:hAnsi="Arial" w:cs="Arial" w:hint="default"/>
      <w:bCs/>
      <w:sz w:val="16"/>
      <w:szCs w:val="26"/>
      <w:lang w:val="en-US" w:eastAsia="en-US" w:bidi="ar-SA"/>
    </w:rPr>
  </w:style>
  <w:style w:type="character" w:customStyle="1" w:styleId="styledate">
    <w:name w:val="styledate"/>
    <w:rsid w:val="00A436E9"/>
  </w:style>
  <w:style w:type="character" w:customStyle="1" w:styleId="StyleUnderlineChar9ptChar">
    <w:name w:val="Style Underline Char + 9 pt Char"/>
    <w:rsid w:val="00A436E9"/>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A436E9"/>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A436E9"/>
    <w:rPr>
      <w:b/>
      <w:bCs w:val="0"/>
      <w:szCs w:val="24"/>
      <w:u w:val="single"/>
      <w:lang w:val="en-US" w:eastAsia="en-US" w:bidi="ar-SA"/>
    </w:rPr>
  </w:style>
  <w:style w:type="character" w:customStyle="1" w:styleId="BoldandUnderlineChar1Char2">
    <w:name w:val="Bold and Underline Char1 Char2"/>
    <w:rsid w:val="00A436E9"/>
    <w:rPr>
      <w:b/>
      <w:bCs w:val="0"/>
      <w:szCs w:val="24"/>
      <w:u w:val="single"/>
      <w:lang w:val="en-US" w:eastAsia="en-US" w:bidi="ar-SA"/>
    </w:rPr>
  </w:style>
  <w:style w:type="character" w:customStyle="1" w:styleId="BoldandUnderlineCharChar1">
    <w:name w:val="Bold and Underline Char Char1"/>
    <w:rsid w:val="00A436E9"/>
    <w:rPr>
      <w:b/>
      <w:bCs w:val="0"/>
      <w:szCs w:val="24"/>
      <w:u w:val="single"/>
      <w:lang w:val="en-US" w:eastAsia="en-US" w:bidi="ar-SA"/>
    </w:rPr>
  </w:style>
  <w:style w:type="character" w:customStyle="1" w:styleId="authoraffil">
    <w:name w:val="authoraffil"/>
    <w:rsid w:val="00A436E9"/>
  </w:style>
  <w:style w:type="character" w:customStyle="1" w:styleId="CharChar8">
    <w:name w:val="Char Char8"/>
    <w:rsid w:val="00A436E9"/>
    <w:rPr>
      <w:rFonts w:ascii="Georgia" w:eastAsia="Times New Roman" w:hAnsi="Georgia" w:hint="default"/>
      <w:b/>
      <w:bCs/>
      <w:sz w:val="30"/>
      <w:szCs w:val="28"/>
      <w:u w:val="single"/>
    </w:rPr>
  </w:style>
  <w:style w:type="character" w:customStyle="1" w:styleId="StyleArial6ptBold">
    <w:name w:val="Style Arial 6 pt Bold"/>
    <w:rsid w:val="00A436E9"/>
    <w:rPr>
      <w:rFonts w:ascii="Arial" w:hAnsi="Arial" w:cs="Arial" w:hint="default"/>
      <w:bCs/>
      <w:sz w:val="12"/>
    </w:rPr>
  </w:style>
  <w:style w:type="character" w:customStyle="1" w:styleId="Heading2Char5">
    <w:name w:val="Heading 2 Char5"/>
    <w:rsid w:val="00A436E9"/>
    <w:rPr>
      <w:rFonts w:ascii="Garamond" w:hAnsi="Garamond" w:cs="Arial" w:hint="default"/>
      <w:b/>
      <w:bCs/>
      <w:iCs/>
      <w:sz w:val="24"/>
      <w:szCs w:val="28"/>
      <w:lang w:val="en-US" w:eastAsia="en-US" w:bidi="ar-SA"/>
    </w:rPr>
  </w:style>
  <w:style w:type="character" w:customStyle="1" w:styleId="boldcitationChar">
    <w:name w:val="bold citation Char"/>
    <w:rsid w:val="00A436E9"/>
    <w:rPr>
      <w:rFonts w:ascii="Arial" w:hAnsi="Arial" w:cs="Arial" w:hint="default"/>
      <w:b/>
      <w:bCs w:val="0"/>
      <w:sz w:val="28"/>
      <w:szCs w:val="24"/>
      <w:u w:val="thick"/>
      <w:lang w:val="en-US" w:eastAsia="en-US" w:bidi="ar-SA"/>
    </w:rPr>
  </w:style>
  <w:style w:type="character" w:customStyle="1" w:styleId="BoldunderlineChar4">
    <w:name w:val="Bold/underline Char"/>
    <w:rsid w:val="00A436E9"/>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A436E9"/>
  </w:style>
  <w:style w:type="character" w:customStyle="1" w:styleId="tagCharCharChar1">
    <w:name w:val="tag Char Char Char1"/>
    <w:rsid w:val="00A436E9"/>
    <w:rPr>
      <w:b/>
      <w:bCs w:val="0"/>
      <w:sz w:val="24"/>
      <w:lang w:val="en-US" w:eastAsia="en-US" w:bidi="ar-SA"/>
    </w:rPr>
  </w:style>
  <w:style w:type="character" w:customStyle="1" w:styleId="bylines">
    <w:name w:val="bylines"/>
    <w:basedOn w:val="DefaultParagraphFont"/>
    <w:rsid w:val="00A436E9"/>
  </w:style>
  <w:style w:type="character" w:customStyle="1" w:styleId="StyleStyleBoldUnderlineUnderlineIntenseEmphasis1apple-style-2">
    <w:name w:val="Style Style Bold UnderlineUnderlineIntense Emphasis1apple-style-...2"/>
    <w:basedOn w:val="DefaultParagraphFont"/>
    <w:rsid w:val="00A436E9"/>
    <w:rPr>
      <w:b w:val="0"/>
      <w:bCs/>
      <w:sz w:val="22"/>
      <w:u w:val="single"/>
    </w:rPr>
  </w:style>
  <w:style w:type="character" w:customStyle="1" w:styleId="FontStyle57">
    <w:name w:val="Font Style57"/>
    <w:rsid w:val="00A436E9"/>
    <w:rPr>
      <w:rFonts w:ascii="Georgia" w:hAnsi="Georgia" w:cs="Georgia" w:hint="default"/>
      <w:b/>
      <w:bCs/>
      <w:sz w:val="14"/>
      <w:szCs w:val="14"/>
    </w:rPr>
  </w:style>
  <w:style w:type="character" w:customStyle="1" w:styleId="FontStyle89">
    <w:name w:val="Font Style89"/>
    <w:rsid w:val="00A436E9"/>
    <w:rPr>
      <w:rFonts w:ascii="Times New Roman" w:hAnsi="Times New Roman" w:cs="Times New Roman" w:hint="default"/>
      <w:b/>
      <w:bCs/>
      <w:smallCaps/>
      <w:spacing w:val="40"/>
      <w:sz w:val="16"/>
      <w:szCs w:val="16"/>
    </w:rPr>
  </w:style>
  <w:style w:type="character" w:customStyle="1" w:styleId="hvr">
    <w:name w:val="hvr"/>
    <w:basedOn w:val="DefaultParagraphFont"/>
    <w:rsid w:val="00A436E9"/>
  </w:style>
  <w:style w:type="paragraph" w:customStyle="1" w:styleId="svarticle">
    <w:name w:val="svarticle"/>
    <w:basedOn w:val="Normal"/>
    <w:uiPriority w:val="99"/>
    <w:qFormat/>
    <w:rsid w:val="00A436E9"/>
    <w:pPr>
      <w:spacing w:before="100" w:beforeAutospacing="1" w:after="100" w:afterAutospacing="1" w:line="240" w:lineRule="auto"/>
    </w:pPr>
    <w:rPr>
      <w:rFonts w:eastAsia="Times New Roman"/>
    </w:rPr>
  </w:style>
  <w:style w:type="character" w:customStyle="1" w:styleId="cardChar20">
    <w:name w:val="card Char2"/>
    <w:basedOn w:val="DefaultParagraphFont"/>
    <w:rsid w:val="00A436E9"/>
    <w:rPr>
      <w:rFonts w:ascii="Times New Roman" w:hAnsi="Times New Roman" w:cs="Calibri"/>
      <w:szCs w:val="20"/>
    </w:rPr>
  </w:style>
  <w:style w:type="paragraph" w:customStyle="1" w:styleId="Pol">
    <w:name w:val="Pol"/>
    <w:basedOn w:val="Heading2"/>
    <w:uiPriority w:val="99"/>
    <w:qFormat/>
    <w:rsid w:val="00A436E9"/>
    <w:pPr>
      <w:spacing w:before="480" w:line="240" w:lineRule="auto"/>
    </w:pPr>
    <w:rPr>
      <w:bCs/>
      <w:caps/>
    </w:rPr>
  </w:style>
  <w:style w:type="paragraph" w:customStyle="1" w:styleId="Style70">
    <w:name w:val="Style7"/>
    <w:basedOn w:val="Normal"/>
    <w:uiPriority w:val="99"/>
    <w:qFormat/>
    <w:rsid w:val="00A436E9"/>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A436E9"/>
  </w:style>
  <w:style w:type="character" w:customStyle="1" w:styleId="Footnote2Char">
    <w:name w:val="Footnote2 Char"/>
    <w:link w:val="Footnote2"/>
    <w:locked/>
    <w:rsid w:val="00A436E9"/>
  </w:style>
  <w:style w:type="paragraph" w:customStyle="1" w:styleId="Footnote2">
    <w:name w:val="Footnote2"/>
    <w:basedOn w:val="Normal"/>
    <w:next w:val="Normal"/>
    <w:link w:val="Footnote2Char"/>
    <w:autoRedefine/>
    <w:qFormat/>
    <w:rsid w:val="00A436E9"/>
    <w:pPr>
      <w:spacing w:after="120" w:line="480" w:lineRule="auto"/>
    </w:pPr>
    <w:rPr>
      <w:rFonts w:asciiTheme="minorHAnsi" w:hAnsiTheme="minorHAnsi"/>
    </w:rPr>
  </w:style>
  <w:style w:type="paragraph" w:customStyle="1" w:styleId="xhead">
    <w:name w:val="xhead"/>
    <w:basedOn w:val="Normal"/>
    <w:uiPriority w:val="99"/>
    <w:qFormat/>
    <w:rsid w:val="00A436E9"/>
    <w:pPr>
      <w:spacing w:before="100" w:beforeAutospacing="1" w:after="100" w:afterAutospacing="1" w:line="240" w:lineRule="auto"/>
    </w:pPr>
  </w:style>
  <w:style w:type="character" w:customStyle="1" w:styleId="Heading5Char1">
    <w:name w:val="Heading 5 Char1"/>
    <w:aliases w:val="Text Char1"/>
    <w:basedOn w:val="DefaultParagraphFont"/>
    <w:semiHidden/>
    <w:rsid w:val="00A436E9"/>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A436E9"/>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A436E9"/>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A436E9"/>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A436E9"/>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A436E9"/>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A436E9"/>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A436E9"/>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A436E9"/>
    <w:pPr>
      <w:spacing w:after="0" w:line="240" w:lineRule="auto"/>
    </w:pPr>
    <w:rPr>
      <w:rFonts w:asciiTheme="minorHAnsi" w:hAnsiTheme="minorHAnsi"/>
    </w:rPr>
  </w:style>
  <w:style w:type="paragraph" w:customStyle="1" w:styleId="ReadCharCh1">
    <w:name w:val="Read Char Ch1"/>
    <w:basedOn w:val="Normal"/>
    <w:next w:val="Normal"/>
    <w:uiPriority w:val="3"/>
    <w:qFormat/>
    <w:rsid w:val="00A436E9"/>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A436E9"/>
    <w:pPr>
      <w:spacing w:after="0" w:line="240" w:lineRule="auto"/>
    </w:pPr>
    <w:rPr>
      <w:rFonts w:ascii="Lucida Grande" w:eastAsia="Cambria" w:hAnsi="Lucida Grande"/>
    </w:rPr>
  </w:style>
  <w:style w:type="paragraph" w:customStyle="1" w:styleId="Pa16">
    <w:name w:val="Pa16"/>
    <w:basedOn w:val="Default"/>
    <w:next w:val="Default"/>
    <w:uiPriority w:val="99"/>
    <w:qFormat/>
    <w:rsid w:val="00A436E9"/>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A436E9"/>
    <w:pPr>
      <w:spacing w:before="100" w:beforeAutospacing="1" w:after="100" w:afterAutospacing="1" w:line="240" w:lineRule="auto"/>
    </w:pPr>
  </w:style>
  <w:style w:type="paragraph" w:customStyle="1" w:styleId="Pa22">
    <w:name w:val="Pa2+2"/>
    <w:basedOn w:val="Default"/>
    <w:next w:val="Default"/>
    <w:uiPriority w:val="99"/>
    <w:qFormat/>
    <w:rsid w:val="00A436E9"/>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A436E9"/>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A436E9"/>
    <w:pPr>
      <w:spacing w:before="100" w:beforeAutospacing="1" w:after="100" w:afterAutospacing="1" w:line="240" w:lineRule="auto"/>
    </w:pPr>
  </w:style>
  <w:style w:type="paragraph" w:customStyle="1" w:styleId="Number">
    <w:name w:val="Number"/>
    <w:basedOn w:val="Heading2"/>
    <w:qFormat/>
    <w:rsid w:val="00A436E9"/>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A436E9"/>
    <w:rPr>
      <w:rFonts w:ascii="Calibri" w:eastAsia="Times New Roman" w:hAnsi="Calibri" w:cs="Arial"/>
      <w:bCs/>
      <w:iCs/>
      <w:sz w:val="20"/>
      <w:szCs w:val="20"/>
    </w:rPr>
  </w:style>
  <w:style w:type="paragraph" w:customStyle="1" w:styleId="CITEF3">
    <w:name w:val="CITE F3"/>
    <w:uiPriority w:val="99"/>
    <w:qFormat/>
    <w:rsid w:val="00A436E9"/>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A436E9"/>
  </w:style>
  <w:style w:type="character" w:customStyle="1" w:styleId="meta-sep">
    <w:name w:val="meta-sep"/>
    <w:basedOn w:val="DefaultParagraphFont"/>
    <w:rsid w:val="00A436E9"/>
  </w:style>
  <w:style w:type="character" w:customStyle="1" w:styleId="A19">
    <w:name w:val="A19"/>
    <w:uiPriority w:val="99"/>
    <w:rsid w:val="00A436E9"/>
    <w:rPr>
      <w:rFonts w:ascii="Georgia" w:hAnsi="Georgia" w:cs="Georgia" w:hint="default"/>
      <w:color w:val="000000"/>
      <w:sz w:val="20"/>
      <w:szCs w:val="20"/>
      <w:u w:val="single"/>
    </w:rPr>
  </w:style>
  <w:style w:type="character" w:customStyle="1" w:styleId="A130">
    <w:name w:val="A13"/>
    <w:rsid w:val="00A436E9"/>
    <w:rPr>
      <w:rFonts w:ascii="Georgia" w:hAnsi="Georgia" w:cs="Georgia" w:hint="default"/>
      <w:color w:val="000000"/>
      <w:sz w:val="11"/>
      <w:szCs w:val="11"/>
    </w:rPr>
  </w:style>
  <w:style w:type="character" w:customStyle="1" w:styleId="ontext">
    <w:name w:val="ontext"/>
    <w:basedOn w:val="DefaultParagraphFont"/>
    <w:rsid w:val="00A436E9"/>
  </w:style>
  <w:style w:type="character" w:customStyle="1" w:styleId="archive-title">
    <w:name w:val="archive-title"/>
    <w:basedOn w:val="DefaultParagraphFont"/>
    <w:rsid w:val="00A436E9"/>
  </w:style>
  <w:style w:type="character" w:customStyle="1" w:styleId="imgleft">
    <w:name w:val="imgleft"/>
    <w:basedOn w:val="DefaultParagraphFont"/>
    <w:rsid w:val="00A436E9"/>
  </w:style>
  <w:style w:type="character" w:customStyle="1" w:styleId="imgcenter">
    <w:name w:val="imgcenter"/>
    <w:basedOn w:val="DefaultParagraphFont"/>
    <w:rsid w:val="00A436E9"/>
  </w:style>
  <w:style w:type="character" w:customStyle="1" w:styleId="A42">
    <w:name w:val="A4+2"/>
    <w:uiPriority w:val="99"/>
    <w:rsid w:val="00A436E9"/>
    <w:rPr>
      <w:rFonts w:ascii="Helvetica LT Std" w:hAnsi="Helvetica LT Std" w:cs="Helvetica LT Std" w:hint="default"/>
      <w:color w:val="000000"/>
      <w:sz w:val="11"/>
      <w:szCs w:val="11"/>
    </w:rPr>
  </w:style>
  <w:style w:type="character" w:customStyle="1" w:styleId="fstitle">
    <w:name w:val="fs_title"/>
    <w:basedOn w:val="DefaultParagraphFont"/>
    <w:rsid w:val="00A436E9"/>
  </w:style>
  <w:style w:type="character" w:customStyle="1" w:styleId="reportbody1">
    <w:name w:val="reportbody1"/>
    <w:basedOn w:val="DefaultParagraphFont"/>
    <w:rsid w:val="00A436E9"/>
    <w:rPr>
      <w:rFonts w:ascii="Tahoma" w:hAnsi="Tahoma" w:cs="Tahoma" w:hint="default"/>
      <w:color w:val="000000"/>
      <w:sz w:val="14"/>
      <w:szCs w:val="14"/>
    </w:rPr>
  </w:style>
  <w:style w:type="character" w:customStyle="1" w:styleId="dateday">
    <w:name w:val="date_day"/>
    <w:basedOn w:val="DefaultParagraphFont"/>
    <w:rsid w:val="00A436E9"/>
  </w:style>
  <w:style w:type="character" w:customStyle="1" w:styleId="datemonth">
    <w:name w:val="date_month"/>
    <w:basedOn w:val="DefaultParagraphFont"/>
    <w:rsid w:val="00A436E9"/>
  </w:style>
  <w:style w:type="character" w:customStyle="1" w:styleId="dateyear">
    <w:name w:val="date_year"/>
    <w:basedOn w:val="DefaultParagraphFont"/>
    <w:rsid w:val="00A436E9"/>
  </w:style>
  <w:style w:type="character" w:customStyle="1" w:styleId="Heading3CharCharCharCharCharChar">
    <w:name w:val="Heading 3 Char Char Char Char Char Char"/>
    <w:basedOn w:val="DefaultParagraphFont"/>
    <w:rsid w:val="00A436E9"/>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A436E9"/>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A436E9"/>
    <w:rPr>
      <w:sz w:val="24"/>
      <w:szCs w:val="24"/>
      <w:lang w:val="en-US" w:eastAsia="en-US" w:bidi="ar-SA"/>
    </w:rPr>
  </w:style>
  <w:style w:type="character" w:customStyle="1" w:styleId="insideitro">
    <w:name w:val="insideitro"/>
    <w:basedOn w:val="DefaultParagraphFont"/>
    <w:rsid w:val="00A436E9"/>
  </w:style>
  <w:style w:type="character" w:customStyle="1" w:styleId="wcfont">
    <w:name w:val="wcfont"/>
    <w:basedOn w:val="DefaultParagraphFont"/>
    <w:rsid w:val="00A436E9"/>
  </w:style>
  <w:style w:type="character" w:customStyle="1" w:styleId="qftext">
    <w:name w:val="qftext"/>
    <w:basedOn w:val="DefaultParagraphFont"/>
    <w:rsid w:val="00A436E9"/>
  </w:style>
  <w:style w:type="character" w:customStyle="1" w:styleId="leftidx">
    <w:name w:val="leftidx"/>
    <w:basedOn w:val="DefaultParagraphFont"/>
    <w:rsid w:val="00A436E9"/>
  </w:style>
  <w:style w:type="paragraph" w:customStyle="1" w:styleId="NotUnderlined">
    <w:name w:val="Not Underlined"/>
    <w:basedOn w:val="Normal"/>
    <w:uiPriority w:val="99"/>
    <w:qFormat/>
    <w:rsid w:val="00A436E9"/>
    <w:pPr>
      <w:spacing w:after="0" w:line="240" w:lineRule="auto"/>
    </w:pPr>
    <w:rPr>
      <w:rFonts w:ascii="Century Gothic" w:hAnsi="Century Gothic"/>
      <w:szCs w:val="20"/>
    </w:rPr>
  </w:style>
  <w:style w:type="paragraph" w:customStyle="1" w:styleId="width100">
    <w:name w:val="width100"/>
    <w:basedOn w:val="Normal"/>
    <w:uiPriority w:val="99"/>
    <w:qFormat/>
    <w:rsid w:val="00A436E9"/>
    <w:pPr>
      <w:spacing w:before="100" w:beforeAutospacing="1" w:after="100" w:afterAutospacing="1" w:line="240" w:lineRule="auto"/>
    </w:pPr>
  </w:style>
  <w:style w:type="character" w:customStyle="1" w:styleId="eventtitle">
    <w:name w:val="eventtitle"/>
    <w:basedOn w:val="DefaultParagraphFont"/>
    <w:rsid w:val="00A436E9"/>
  </w:style>
  <w:style w:type="character" w:customStyle="1" w:styleId="eventsubtitle">
    <w:name w:val="eventsubtitle"/>
    <w:basedOn w:val="DefaultParagraphFont"/>
    <w:rsid w:val="00A436E9"/>
  </w:style>
  <w:style w:type="character" w:customStyle="1" w:styleId="eventdate">
    <w:name w:val="eventdate"/>
    <w:basedOn w:val="DefaultParagraphFont"/>
    <w:rsid w:val="00A436E9"/>
  </w:style>
  <w:style w:type="character" w:customStyle="1" w:styleId="legend">
    <w:name w:val="legend"/>
    <w:basedOn w:val="DefaultParagraphFont"/>
    <w:rsid w:val="00A436E9"/>
  </w:style>
  <w:style w:type="character" w:customStyle="1" w:styleId="slug-elocation">
    <w:name w:val="slug-elocation"/>
    <w:basedOn w:val="DefaultParagraphFont"/>
    <w:rsid w:val="00A436E9"/>
  </w:style>
  <w:style w:type="character" w:customStyle="1" w:styleId="fu-autorenangabe-fu-beschreibung">
    <w:name w:val="fu-autorenangabe-fu-beschreibung"/>
    <w:rsid w:val="00A436E9"/>
  </w:style>
  <w:style w:type="paragraph" w:customStyle="1" w:styleId="introshadow">
    <w:name w:val="intro_shadow"/>
    <w:basedOn w:val="Normal"/>
    <w:uiPriority w:val="99"/>
    <w:qFormat/>
    <w:rsid w:val="00A436E9"/>
    <w:pPr>
      <w:spacing w:before="100" w:beforeAutospacing="1" w:after="100" w:afterAutospacing="1" w:line="240" w:lineRule="auto"/>
    </w:pPr>
  </w:style>
  <w:style w:type="paragraph" w:customStyle="1" w:styleId="articleintro">
    <w:name w:val="articleintro"/>
    <w:basedOn w:val="Normal"/>
    <w:uiPriority w:val="99"/>
    <w:qFormat/>
    <w:rsid w:val="00A436E9"/>
    <w:pPr>
      <w:spacing w:before="100" w:beforeAutospacing="1" w:after="100" w:afterAutospacing="1" w:line="240" w:lineRule="auto"/>
    </w:pPr>
  </w:style>
  <w:style w:type="character" w:customStyle="1" w:styleId="commentscontainer">
    <w:name w:val="comments_container"/>
    <w:basedOn w:val="DefaultParagraphFont"/>
    <w:rsid w:val="00A436E9"/>
  </w:style>
  <w:style w:type="paragraph" w:customStyle="1" w:styleId="Caption40">
    <w:name w:val="Caption4"/>
    <w:basedOn w:val="Normal"/>
    <w:uiPriority w:val="99"/>
    <w:qFormat/>
    <w:rsid w:val="00A436E9"/>
    <w:pPr>
      <w:spacing w:before="100" w:beforeAutospacing="1" w:after="100" w:afterAutospacing="1" w:line="240" w:lineRule="auto"/>
    </w:pPr>
  </w:style>
  <w:style w:type="paragraph" w:customStyle="1" w:styleId="publishedon">
    <w:name w:val="published_on"/>
    <w:basedOn w:val="Normal"/>
    <w:uiPriority w:val="99"/>
    <w:qFormat/>
    <w:rsid w:val="00A436E9"/>
    <w:pPr>
      <w:spacing w:before="100" w:beforeAutospacing="1" w:after="100" w:afterAutospacing="1" w:line="240" w:lineRule="auto"/>
    </w:pPr>
  </w:style>
  <w:style w:type="character" w:customStyle="1" w:styleId="hparticlefooter">
    <w:name w:val="hparticlefooter"/>
    <w:basedOn w:val="DefaultParagraphFont"/>
    <w:rsid w:val="00A436E9"/>
  </w:style>
  <w:style w:type="table" w:customStyle="1" w:styleId="TableGrid2">
    <w:name w:val="Table Grid2"/>
    <w:basedOn w:val="TableNormal"/>
    <w:next w:val="TableGrid"/>
    <w:rsid w:val="00A436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A436E9"/>
  </w:style>
  <w:style w:type="character" w:customStyle="1" w:styleId="BlockCharCharCharCharChar">
    <w:name w:val="Block Char Char Char Char Char"/>
    <w:aliases w:val="Block Char Char Char Char Char Char Char Char,Block Char Char Char Char Char Char Char1"/>
    <w:basedOn w:val="DefaultParagraphFont"/>
    <w:rsid w:val="00A436E9"/>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A436E9"/>
    <w:pPr>
      <w:spacing w:after="0" w:line="240" w:lineRule="auto"/>
    </w:pPr>
    <w:rPr>
      <w:b/>
      <w:color w:val="000000"/>
      <w:u w:val="single"/>
    </w:rPr>
  </w:style>
  <w:style w:type="character" w:customStyle="1" w:styleId="CiteEmphasisChar">
    <w:name w:val="Cite/Emphasis Char"/>
    <w:basedOn w:val="DefaultParagraphFont"/>
    <w:link w:val="CiteEmphasis"/>
    <w:rsid w:val="00A436E9"/>
    <w:rPr>
      <w:rFonts w:ascii="Calibri" w:hAnsi="Calibri"/>
      <w:b/>
      <w:color w:val="000000"/>
      <w:u w:val="single"/>
    </w:rPr>
  </w:style>
  <w:style w:type="character" w:customStyle="1" w:styleId="ReadText">
    <w:name w:val="Read Text"/>
    <w:basedOn w:val="DefaultParagraphFont"/>
    <w:rsid w:val="00A436E9"/>
    <w:rPr>
      <w:rFonts w:ascii="Times New Roman" w:hAnsi="Times New Roman"/>
      <w:b/>
      <w:bCs/>
      <w:sz w:val="24"/>
      <w:u w:val="single"/>
    </w:rPr>
  </w:style>
  <w:style w:type="paragraph" w:customStyle="1" w:styleId="Styleunread8pt">
    <w:name w:val="Style unread + 8 pt"/>
    <w:basedOn w:val="Normal"/>
    <w:link w:val="Styleunread8ptChar"/>
    <w:qFormat/>
    <w:rsid w:val="00A436E9"/>
    <w:pPr>
      <w:spacing w:after="0" w:line="240" w:lineRule="auto"/>
    </w:pPr>
    <w:rPr>
      <w:color w:val="000000"/>
    </w:rPr>
  </w:style>
  <w:style w:type="character" w:customStyle="1" w:styleId="Styleunread8ptChar">
    <w:name w:val="Style unread + 8 pt Char"/>
    <w:basedOn w:val="DefaultParagraphFont"/>
    <w:link w:val="Styleunread8pt"/>
    <w:rsid w:val="00A436E9"/>
    <w:rPr>
      <w:rFonts w:ascii="Calibri" w:hAnsi="Calibri"/>
      <w:color w:val="000000"/>
    </w:rPr>
  </w:style>
  <w:style w:type="character" w:customStyle="1" w:styleId="main">
    <w:name w:val="main"/>
    <w:basedOn w:val="DefaultParagraphFont"/>
    <w:rsid w:val="00A436E9"/>
  </w:style>
  <w:style w:type="character" w:customStyle="1" w:styleId="textunderlineCharChar">
    <w:name w:val="text underline Char Char"/>
    <w:basedOn w:val="DefaultParagraphFont"/>
    <w:rsid w:val="00A436E9"/>
    <w:rPr>
      <w:rFonts w:ascii="Garamond" w:hAnsi="Garamond"/>
      <w:color w:val="000000"/>
      <w:u w:val="single"/>
    </w:rPr>
  </w:style>
  <w:style w:type="paragraph" w:customStyle="1" w:styleId="ekprop-p">
    <w:name w:val="ekprop-p"/>
    <w:basedOn w:val="Normal"/>
    <w:uiPriority w:val="99"/>
    <w:qFormat/>
    <w:rsid w:val="00A436E9"/>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A436E9"/>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A436E9"/>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A436E9"/>
    <w:pPr>
      <w:spacing w:after="0" w:line="240" w:lineRule="auto"/>
    </w:pPr>
    <w:rPr>
      <w:color w:val="000000"/>
    </w:rPr>
  </w:style>
  <w:style w:type="character" w:customStyle="1" w:styleId="SmalltextCharChar">
    <w:name w:val="Smalltext Char Char"/>
    <w:basedOn w:val="DefaultParagraphFont"/>
    <w:link w:val="SmalltextChar1"/>
    <w:rsid w:val="00A436E9"/>
    <w:rPr>
      <w:rFonts w:ascii="Calibri" w:hAnsi="Calibri"/>
      <w:color w:val="000000"/>
    </w:rPr>
  </w:style>
  <w:style w:type="character" w:customStyle="1" w:styleId="FullCiteCharChar">
    <w:name w:val="Full Cite Char Char"/>
    <w:basedOn w:val="DefaultParagraphFont"/>
    <w:rsid w:val="00A436E9"/>
    <w:rPr>
      <w:rFonts w:ascii="Georgia" w:hAnsi="Georgia" w:cs="Calibri"/>
      <w:color w:val="000000"/>
      <w:sz w:val="20"/>
      <w:szCs w:val="24"/>
    </w:rPr>
  </w:style>
  <w:style w:type="character" w:customStyle="1" w:styleId="submitted-wrapper">
    <w:name w:val="submitted-wrapper"/>
    <w:basedOn w:val="DefaultParagraphFont"/>
    <w:rsid w:val="00A436E9"/>
  </w:style>
  <w:style w:type="paragraph" w:customStyle="1" w:styleId="Spacer">
    <w:name w:val="Spacer"/>
    <w:basedOn w:val="Heading1"/>
    <w:link w:val="SpacerChar"/>
    <w:autoRedefine/>
    <w:uiPriority w:val="4"/>
    <w:qFormat/>
    <w:rsid w:val="00A436E9"/>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A436E9"/>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A436E9"/>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A436E9"/>
  </w:style>
  <w:style w:type="character" w:customStyle="1" w:styleId="top-publish">
    <w:name w:val="top-publish"/>
    <w:basedOn w:val="DefaultParagraphFont"/>
    <w:rsid w:val="00A436E9"/>
  </w:style>
  <w:style w:type="character" w:customStyle="1" w:styleId="byline-italic">
    <w:name w:val="byline-italic"/>
    <w:basedOn w:val="DefaultParagraphFont"/>
    <w:rsid w:val="00A436E9"/>
  </w:style>
  <w:style w:type="paragraph" w:customStyle="1" w:styleId="infuse">
    <w:name w:val="infuse"/>
    <w:basedOn w:val="Normal"/>
    <w:uiPriority w:val="99"/>
    <w:qFormat/>
    <w:rsid w:val="00A436E9"/>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A436E9"/>
    <w:rPr>
      <w:rFonts w:ascii="Arial Narrow" w:hAnsi="Arial Narrow"/>
      <w:sz w:val="22"/>
      <w:szCs w:val="24"/>
      <w:u w:val="single"/>
      <w:lang w:val="en-US" w:eastAsia="en-US" w:bidi="ar-SA"/>
    </w:rPr>
  </w:style>
  <w:style w:type="character" w:customStyle="1" w:styleId="gd">
    <w:name w:val="gd"/>
    <w:basedOn w:val="DefaultParagraphFont"/>
    <w:rsid w:val="00A436E9"/>
  </w:style>
  <w:style w:type="character" w:customStyle="1" w:styleId="g3">
    <w:name w:val="g3"/>
    <w:basedOn w:val="DefaultParagraphFont"/>
    <w:rsid w:val="00A436E9"/>
  </w:style>
  <w:style w:type="character" w:customStyle="1" w:styleId="hb">
    <w:name w:val="hb"/>
    <w:basedOn w:val="DefaultParagraphFont"/>
    <w:rsid w:val="00A436E9"/>
  </w:style>
  <w:style w:type="character" w:customStyle="1" w:styleId="g2">
    <w:name w:val="g2"/>
    <w:basedOn w:val="DefaultParagraphFont"/>
    <w:rsid w:val="00A436E9"/>
  </w:style>
  <w:style w:type="character" w:customStyle="1" w:styleId="nameplatehead">
    <w:name w:val="nameplatehead"/>
    <w:basedOn w:val="DefaultParagraphFont"/>
    <w:rsid w:val="00A436E9"/>
  </w:style>
  <w:style w:type="character" w:customStyle="1" w:styleId="nameplatelink">
    <w:name w:val="nameplatelink"/>
    <w:basedOn w:val="DefaultParagraphFont"/>
    <w:rsid w:val="00A436E9"/>
  </w:style>
  <w:style w:type="paragraph" w:customStyle="1" w:styleId="calibre8">
    <w:name w:val="calibre8"/>
    <w:basedOn w:val="Normal"/>
    <w:uiPriority w:val="99"/>
    <w:qFormat/>
    <w:rsid w:val="00A436E9"/>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A436E9"/>
  </w:style>
  <w:style w:type="character" w:customStyle="1" w:styleId="djhat-arrow">
    <w:name w:val="djhat-arrow"/>
    <w:basedOn w:val="DefaultParagraphFont"/>
    <w:rsid w:val="00A436E9"/>
  </w:style>
  <w:style w:type="character" w:customStyle="1" w:styleId="mname">
    <w:name w:val="mname"/>
    <w:basedOn w:val="DefaultParagraphFont"/>
    <w:rsid w:val="00A436E9"/>
  </w:style>
  <w:style w:type="character" w:customStyle="1" w:styleId="mvalue">
    <w:name w:val="mvalue"/>
    <w:basedOn w:val="DefaultParagraphFont"/>
    <w:rsid w:val="00A436E9"/>
  </w:style>
  <w:style w:type="character" w:customStyle="1" w:styleId="mchange">
    <w:name w:val="mchange"/>
    <w:basedOn w:val="DefaultParagraphFont"/>
    <w:rsid w:val="00A436E9"/>
  </w:style>
  <w:style w:type="character" w:customStyle="1" w:styleId="categoryaside">
    <w:name w:val="category__aside"/>
    <w:basedOn w:val="DefaultParagraphFont"/>
    <w:rsid w:val="00A436E9"/>
  </w:style>
  <w:style w:type="character" w:customStyle="1" w:styleId="article-breadcrumb-wrapper">
    <w:name w:val="article-breadcrumb-wrapper"/>
    <w:basedOn w:val="DefaultParagraphFont"/>
    <w:rsid w:val="00A436E9"/>
  </w:style>
  <w:style w:type="character" w:customStyle="1" w:styleId="wsj-article-caption-content">
    <w:name w:val="wsj-article-caption-content"/>
    <w:basedOn w:val="DefaultParagraphFont"/>
    <w:rsid w:val="00A436E9"/>
  </w:style>
  <w:style w:type="character" w:customStyle="1" w:styleId="wsj-article-credit">
    <w:name w:val="wsj-article-credit"/>
    <w:basedOn w:val="DefaultParagraphFont"/>
    <w:rsid w:val="00A436E9"/>
  </w:style>
  <w:style w:type="character" w:customStyle="1" w:styleId="wsj-article-credit-tag">
    <w:name w:val="wsj-article-credit-tag"/>
    <w:basedOn w:val="DefaultParagraphFont"/>
    <w:rsid w:val="00A436E9"/>
  </w:style>
  <w:style w:type="character" w:customStyle="1" w:styleId="commentscounticon">
    <w:name w:val="comments_count_icon"/>
    <w:basedOn w:val="DefaultParagraphFont"/>
    <w:rsid w:val="00A436E9"/>
  </w:style>
  <w:style w:type="character" w:customStyle="1" w:styleId="comments-count-word">
    <w:name w:val="comments-count-word"/>
    <w:basedOn w:val="DefaultParagraphFont"/>
    <w:rsid w:val="00A436E9"/>
  </w:style>
  <w:style w:type="character" w:customStyle="1" w:styleId="company-name-type">
    <w:name w:val="company-name-type"/>
    <w:basedOn w:val="DefaultParagraphFont"/>
    <w:rsid w:val="00A436E9"/>
  </w:style>
  <w:style w:type="character" w:customStyle="1" w:styleId="nav-prevnext-lbl">
    <w:name w:val="nav-prevnext-lbl"/>
    <w:basedOn w:val="DefaultParagraphFont"/>
    <w:rsid w:val="00A436E9"/>
  </w:style>
  <w:style w:type="character" w:customStyle="1" w:styleId="nav-prevnext-hed">
    <w:name w:val="nav-prevnext-hed"/>
    <w:basedOn w:val="DefaultParagraphFont"/>
    <w:rsid w:val="00A436E9"/>
  </w:style>
  <w:style w:type="character" w:customStyle="1" w:styleId="readcomments">
    <w:name w:val="readcomments"/>
    <w:basedOn w:val="DefaultParagraphFont"/>
    <w:rsid w:val="00A436E9"/>
  </w:style>
  <w:style w:type="character" w:customStyle="1" w:styleId="selected-edition">
    <w:name w:val="selected-edition"/>
    <w:basedOn w:val="DefaultParagraphFont"/>
    <w:rsid w:val="00A436E9"/>
  </w:style>
  <w:style w:type="character" w:customStyle="1" w:styleId="rotate">
    <w:name w:val="rotate"/>
    <w:basedOn w:val="DefaultParagraphFont"/>
    <w:rsid w:val="00A436E9"/>
  </w:style>
  <w:style w:type="paragraph" w:customStyle="1" w:styleId="column-name">
    <w:name w:val="column-name"/>
    <w:basedOn w:val="Normal"/>
    <w:rsid w:val="00A436E9"/>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A436E9"/>
  </w:style>
  <w:style w:type="character" w:customStyle="1" w:styleId="tl8wme">
    <w:name w:val="tl8wme"/>
    <w:basedOn w:val="DefaultParagraphFont"/>
    <w:rsid w:val="00A436E9"/>
  </w:style>
  <w:style w:type="character" w:customStyle="1" w:styleId="CardStyleChar">
    <w:name w:val="Card Style Char"/>
    <w:link w:val="CardStyle"/>
    <w:locked/>
    <w:rsid w:val="00A436E9"/>
    <w:rPr>
      <w:rFonts w:ascii="Calibri" w:eastAsia="Times New Roman" w:hAnsi="Calibri"/>
      <w:sz w:val="20"/>
    </w:rPr>
  </w:style>
  <w:style w:type="character" w:customStyle="1" w:styleId="SmallSizeParagraphChar">
    <w:name w:val="Small Size Paragraph Char"/>
    <w:link w:val="SmallSizeParagraph"/>
    <w:locked/>
    <w:rsid w:val="00A436E9"/>
    <w:rPr>
      <w:rFonts w:eastAsia="Calibri"/>
      <w:sz w:val="16"/>
      <w:szCs w:val="16"/>
    </w:rPr>
  </w:style>
  <w:style w:type="paragraph" w:customStyle="1" w:styleId="SmallSizeParagraph">
    <w:name w:val="Small Size Paragraph"/>
    <w:basedOn w:val="Normal"/>
    <w:link w:val="SmallSizeParagraphChar"/>
    <w:qFormat/>
    <w:rsid w:val="00A436E9"/>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A436E9"/>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A436E9"/>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A436E9"/>
    <w:rPr>
      <w:rFonts w:eastAsia="Calibri"/>
    </w:rPr>
  </w:style>
  <w:style w:type="paragraph" w:customStyle="1" w:styleId="StyleCardText9pt">
    <w:name w:val="Style Card Text + 9 pt"/>
    <w:basedOn w:val="Normal"/>
    <w:link w:val="StyleCardText9ptChar"/>
    <w:qFormat/>
    <w:rsid w:val="00A436E9"/>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A436E9"/>
    <w:rPr>
      <w:rFonts w:eastAsia="Calibri"/>
      <w:u w:val="single"/>
      <w:lang w:val="x-none" w:eastAsia="zh-CN"/>
    </w:rPr>
  </w:style>
  <w:style w:type="paragraph" w:customStyle="1" w:styleId="UnderlineS">
    <w:name w:val="Underline S"/>
    <w:basedOn w:val="Normal"/>
    <w:link w:val="UnderlineSChar"/>
    <w:qFormat/>
    <w:rsid w:val="00A436E9"/>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A436E9"/>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A436E9"/>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A436E9"/>
    <w:rPr>
      <w:rFonts w:ascii="Times New Roman" w:hAnsi="Times New Roman" w:cs="Times New Roman"/>
    </w:rPr>
  </w:style>
  <w:style w:type="paragraph" w:customStyle="1" w:styleId="Debatenoraml">
    <w:name w:val="Debatenoraml"/>
    <w:basedOn w:val="NoSpacing"/>
    <w:link w:val="DebatenoramlChar"/>
    <w:qFormat/>
    <w:rsid w:val="00A436E9"/>
    <w:pPr>
      <w:spacing w:line="240" w:lineRule="auto"/>
    </w:pPr>
    <w:rPr>
      <w:rFonts w:ascii="Times New Roman" w:hAnsi="Times New Roman" w:cs="Times New Roman"/>
    </w:rPr>
  </w:style>
  <w:style w:type="character" w:customStyle="1" w:styleId="QualsChar">
    <w:name w:val="Quals Char"/>
    <w:link w:val="Quals"/>
    <w:locked/>
    <w:rsid w:val="00A436E9"/>
    <w:rPr>
      <w:rFonts w:eastAsia="Calibri"/>
      <w:sz w:val="18"/>
    </w:rPr>
  </w:style>
  <w:style w:type="paragraph" w:customStyle="1" w:styleId="Quals">
    <w:name w:val="Quals"/>
    <w:basedOn w:val="Normal"/>
    <w:link w:val="QualsChar"/>
    <w:qFormat/>
    <w:rsid w:val="00A436E9"/>
    <w:pPr>
      <w:spacing w:after="0" w:line="240" w:lineRule="auto"/>
    </w:pPr>
    <w:rPr>
      <w:rFonts w:asciiTheme="minorHAnsi" w:eastAsia="Calibri" w:hAnsiTheme="minorHAnsi"/>
      <w:sz w:val="18"/>
    </w:rPr>
  </w:style>
  <w:style w:type="character" w:customStyle="1" w:styleId="StarredChar">
    <w:name w:val="Starred Char"/>
    <w:link w:val="Starred"/>
    <w:locked/>
    <w:rsid w:val="00A436E9"/>
    <w:rPr>
      <w:rFonts w:eastAsia="Times New Roman"/>
      <w:b/>
      <w:caps/>
      <w:szCs w:val="28"/>
      <w:u w:val="single"/>
    </w:rPr>
  </w:style>
  <w:style w:type="paragraph" w:customStyle="1" w:styleId="Starred">
    <w:name w:val="Starred"/>
    <w:basedOn w:val="Normal"/>
    <w:link w:val="StarredChar"/>
    <w:qFormat/>
    <w:rsid w:val="00A436E9"/>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A436E9"/>
    <w:rPr>
      <w:rFonts w:eastAsia="Times New Roman"/>
      <w:b/>
      <w:caps/>
      <w:szCs w:val="28"/>
      <w:u w:val="single"/>
    </w:rPr>
  </w:style>
  <w:style w:type="paragraph" w:customStyle="1" w:styleId="NotStarred">
    <w:name w:val="NotStarred"/>
    <w:basedOn w:val="Normal"/>
    <w:link w:val="NotStarredChar"/>
    <w:qFormat/>
    <w:rsid w:val="00A436E9"/>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A436E9"/>
    <w:rPr>
      <w:rFonts w:eastAsia="Times New Roman"/>
      <w:b/>
      <w:szCs w:val="28"/>
      <w:u w:val="single"/>
    </w:rPr>
  </w:style>
  <w:style w:type="paragraph" w:customStyle="1" w:styleId="NewHeading2">
    <w:name w:val="NewHeading2"/>
    <w:basedOn w:val="Normal"/>
    <w:link w:val="NewHeading2Char"/>
    <w:qFormat/>
    <w:rsid w:val="00A436E9"/>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A436E9"/>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A436E9"/>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A436E9"/>
    <w:rPr>
      <w:rFonts w:eastAsia="SimSun"/>
      <w:u w:val="single"/>
      <w:lang w:eastAsia="zh-CN"/>
    </w:rPr>
  </w:style>
  <w:style w:type="paragraph" w:customStyle="1" w:styleId="StylecardThickunderline">
    <w:name w:val="Style card + Thick underline"/>
    <w:basedOn w:val="Normal"/>
    <w:link w:val="StylecardThickunderlineChar"/>
    <w:qFormat/>
    <w:rsid w:val="00A436E9"/>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A436E9"/>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A436E9"/>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A436E9"/>
    <w:rPr>
      <w:rFonts w:eastAsia="Times New Roman"/>
      <w:bCs/>
      <w:lang w:bidi="he-IL"/>
    </w:rPr>
  </w:style>
  <w:style w:type="paragraph" w:customStyle="1" w:styleId="MTDisplayEquation">
    <w:name w:val="MTDisplayEquation"/>
    <w:basedOn w:val="Normal"/>
    <w:next w:val="Normal"/>
    <w:link w:val="MTDisplayEquationChar"/>
    <w:qFormat/>
    <w:rsid w:val="00A436E9"/>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A436E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436E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436E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436E9"/>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A436E9"/>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A436E9"/>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A436E9"/>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A436E9"/>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A436E9"/>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A436E9"/>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A436E9"/>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A436E9"/>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A436E9"/>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A436E9"/>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A436E9"/>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A436E9"/>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A436E9"/>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A436E9"/>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A436E9"/>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A436E9"/>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A436E9"/>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A436E9"/>
    <w:pPr>
      <w:keepNext/>
      <w:spacing w:after="0" w:line="240" w:lineRule="auto"/>
      <w:ind w:left="288" w:right="288"/>
    </w:pPr>
    <w:rPr>
      <w:rFonts w:eastAsia="MS Gothic"/>
      <w:szCs w:val="20"/>
    </w:rPr>
  </w:style>
  <w:style w:type="paragraph" w:customStyle="1" w:styleId="canvas-atom">
    <w:name w:val="canvas-atom"/>
    <w:basedOn w:val="Normal"/>
    <w:uiPriority w:val="99"/>
    <w:qFormat/>
    <w:rsid w:val="00A436E9"/>
    <w:pPr>
      <w:spacing w:before="100" w:beforeAutospacing="1" w:after="100" w:afterAutospacing="1" w:line="240" w:lineRule="auto"/>
    </w:pPr>
    <w:rPr>
      <w:sz w:val="24"/>
    </w:rPr>
  </w:style>
  <w:style w:type="paragraph" w:customStyle="1" w:styleId="tweet-text">
    <w:name w:val="tweet-text"/>
    <w:basedOn w:val="Normal"/>
    <w:uiPriority w:val="99"/>
    <w:qFormat/>
    <w:rsid w:val="00A436E9"/>
    <w:pPr>
      <w:spacing w:before="100" w:beforeAutospacing="1" w:after="100" w:afterAutospacing="1" w:line="240" w:lineRule="auto"/>
    </w:pPr>
  </w:style>
  <w:style w:type="paragraph" w:customStyle="1" w:styleId="graf">
    <w:name w:val="graf"/>
    <w:basedOn w:val="Normal"/>
    <w:uiPriority w:val="99"/>
    <w:qFormat/>
    <w:rsid w:val="00A436E9"/>
    <w:pPr>
      <w:spacing w:before="100" w:beforeAutospacing="1" w:after="100" w:afterAutospacing="1" w:line="240" w:lineRule="auto"/>
    </w:pPr>
  </w:style>
  <w:style w:type="paragraph" w:customStyle="1" w:styleId="column">
    <w:name w:val="column"/>
    <w:basedOn w:val="Normal"/>
    <w:uiPriority w:val="99"/>
    <w:qFormat/>
    <w:rsid w:val="00A436E9"/>
    <w:pPr>
      <w:spacing w:before="100" w:beforeAutospacing="1" w:after="100" w:afterAutospacing="1" w:line="240" w:lineRule="auto"/>
    </w:pPr>
  </w:style>
  <w:style w:type="paragraph" w:customStyle="1" w:styleId="recirc-container">
    <w:name w:val="recirc-container"/>
    <w:basedOn w:val="Normal"/>
    <w:uiPriority w:val="99"/>
    <w:qFormat/>
    <w:rsid w:val="00A436E9"/>
    <w:pPr>
      <w:spacing w:before="100" w:beforeAutospacing="1" w:after="100" w:afterAutospacing="1" w:line="240" w:lineRule="auto"/>
    </w:pPr>
    <w:rPr>
      <w:sz w:val="24"/>
    </w:rPr>
  </w:style>
  <w:style w:type="paragraph" w:customStyle="1" w:styleId="interstitial-link">
    <w:name w:val="interstitial-link"/>
    <w:basedOn w:val="Normal"/>
    <w:uiPriority w:val="99"/>
    <w:qFormat/>
    <w:rsid w:val="00A436E9"/>
    <w:pPr>
      <w:spacing w:before="100" w:beforeAutospacing="1" w:after="100" w:afterAutospacing="1" w:line="240" w:lineRule="auto"/>
    </w:pPr>
    <w:rPr>
      <w:sz w:val="24"/>
    </w:rPr>
  </w:style>
  <w:style w:type="paragraph" w:customStyle="1" w:styleId="see-also">
    <w:name w:val="see-also"/>
    <w:basedOn w:val="Normal"/>
    <w:uiPriority w:val="99"/>
    <w:qFormat/>
    <w:rsid w:val="00A436E9"/>
    <w:pPr>
      <w:spacing w:before="100" w:beforeAutospacing="1" w:after="100" w:afterAutospacing="1" w:line="240" w:lineRule="auto"/>
    </w:pPr>
    <w:rPr>
      <w:sz w:val="24"/>
    </w:rPr>
  </w:style>
  <w:style w:type="character" w:customStyle="1" w:styleId="BriefTitleChar">
    <w:name w:val="Brief Title Char"/>
    <w:basedOn w:val="DefaultParagraphFont"/>
    <w:rsid w:val="00A436E9"/>
    <w:rPr>
      <w:b/>
      <w:bCs w:val="0"/>
      <w:sz w:val="24"/>
      <w:szCs w:val="24"/>
      <w:u w:val="single"/>
      <w:lang w:val="en-US" w:eastAsia="en-US" w:bidi="ar-SA"/>
    </w:rPr>
  </w:style>
  <w:style w:type="character" w:customStyle="1" w:styleId="BriefTitle2Char">
    <w:name w:val="Brief Title 2 Char"/>
    <w:basedOn w:val="BriefTitleChar"/>
    <w:rsid w:val="00A436E9"/>
    <w:rPr>
      <w:b/>
      <w:bCs w:val="0"/>
      <w:sz w:val="24"/>
      <w:szCs w:val="24"/>
      <w:u w:val="single"/>
      <w:lang w:val="en-US" w:eastAsia="en-US" w:bidi="ar-SA"/>
    </w:rPr>
  </w:style>
  <w:style w:type="character" w:customStyle="1" w:styleId="FontStyle477">
    <w:name w:val="Font Style477"/>
    <w:basedOn w:val="DefaultParagraphFont"/>
    <w:uiPriority w:val="99"/>
    <w:rsid w:val="00A436E9"/>
    <w:rPr>
      <w:rFonts w:ascii="Times New Roman" w:hAnsi="Times New Roman" w:cs="Times New Roman" w:hint="default"/>
      <w:sz w:val="18"/>
      <w:szCs w:val="18"/>
    </w:rPr>
  </w:style>
  <w:style w:type="character" w:customStyle="1" w:styleId="FontStyle514">
    <w:name w:val="Font Style514"/>
    <w:basedOn w:val="DefaultParagraphFont"/>
    <w:uiPriority w:val="99"/>
    <w:rsid w:val="00A436E9"/>
    <w:rPr>
      <w:rFonts w:ascii="Times New Roman" w:hAnsi="Times New Roman" w:cs="Times New Roman" w:hint="default"/>
      <w:sz w:val="14"/>
      <w:szCs w:val="14"/>
    </w:rPr>
  </w:style>
  <w:style w:type="character" w:customStyle="1" w:styleId="FontStyle500">
    <w:name w:val="Font Style500"/>
    <w:basedOn w:val="DefaultParagraphFont"/>
    <w:uiPriority w:val="99"/>
    <w:rsid w:val="00A436E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436E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436E9"/>
    <w:rPr>
      <w:rFonts w:ascii="Times New Roman" w:hAnsi="Times New Roman" w:cs="Times New Roman" w:hint="default"/>
      <w:b/>
      <w:bCs/>
      <w:sz w:val="22"/>
      <w:szCs w:val="22"/>
    </w:rPr>
  </w:style>
  <w:style w:type="character" w:customStyle="1" w:styleId="UnderlineStyleChar7">
    <w:name w:val="Underline Style Char7"/>
    <w:rsid w:val="00A436E9"/>
    <w:rPr>
      <w:rFonts w:ascii="Garamond" w:hAnsi="Garamond" w:hint="default"/>
      <w:sz w:val="22"/>
      <w:szCs w:val="24"/>
      <w:u w:val="single"/>
      <w:lang w:val="en-US" w:eastAsia="en-US" w:bidi="ar-SA"/>
    </w:rPr>
  </w:style>
  <w:style w:type="character" w:customStyle="1" w:styleId="s4">
    <w:name w:val="s4"/>
    <w:rsid w:val="00A436E9"/>
  </w:style>
  <w:style w:type="character" w:customStyle="1" w:styleId="s5">
    <w:name w:val="s5"/>
    <w:rsid w:val="00A436E9"/>
  </w:style>
  <w:style w:type="character" w:customStyle="1" w:styleId="rightsnotice">
    <w:name w:val="rightsnotice"/>
    <w:rsid w:val="00A436E9"/>
  </w:style>
  <w:style w:type="character" w:customStyle="1" w:styleId="related-current-indicator">
    <w:name w:val="related-current-indicator"/>
    <w:rsid w:val="00A436E9"/>
  </w:style>
  <w:style w:type="character" w:customStyle="1" w:styleId="bylclear">
    <w:name w:val="bylclear"/>
    <w:rsid w:val="00A436E9"/>
  </w:style>
  <w:style w:type="character" w:customStyle="1" w:styleId="essaytext">
    <w:name w:val="essaytext"/>
    <w:rsid w:val="00A436E9"/>
  </w:style>
  <w:style w:type="character" w:customStyle="1" w:styleId="username">
    <w:name w:val="username"/>
    <w:rsid w:val="00A436E9"/>
  </w:style>
  <w:style w:type="character" w:customStyle="1" w:styleId="toplinks">
    <w:name w:val="toplinks"/>
    <w:rsid w:val="00A436E9"/>
  </w:style>
  <w:style w:type="character" w:customStyle="1" w:styleId="titles">
    <w:name w:val="titles"/>
    <w:rsid w:val="00A436E9"/>
  </w:style>
  <w:style w:type="character" w:customStyle="1" w:styleId="contentauthor">
    <w:name w:val="contentauthor"/>
    <w:rsid w:val="00A436E9"/>
  </w:style>
  <w:style w:type="character" w:customStyle="1" w:styleId="subarticleheader">
    <w:name w:val="subarticleheader"/>
    <w:rsid w:val="00A436E9"/>
  </w:style>
  <w:style w:type="character" w:customStyle="1" w:styleId="copy">
    <w:name w:val="copy"/>
    <w:rsid w:val="00A436E9"/>
  </w:style>
  <w:style w:type="character" w:customStyle="1" w:styleId="topheadline">
    <w:name w:val="topheadline"/>
    <w:rsid w:val="00A436E9"/>
  </w:style>
  <w:style w:type="character" w:customStyle="1" w:styleId="Stylereduce27pt">
    <w:name w:val="Style reduce2 + 7 pt"/>
    <w:rsid w:val="00A436E9"/>
    <w:rPr>
      <w:rFonts w:ascii="Times New Roman" w:hAnsi="Times New Roman" w:cs="Arial" w:hint="default"/>
      <w:color w:val="000000"/>
      <w:sz w:val="14"/>
      <w:szCs w:val="22"/>
    </w:rPr>
  </w:style>
  <w:style w:type="character" w:customStyle="1" w:styleId="srtitle">
    <w:name w:val="srtitle"/>
    <w:rsid w:val="00A436E9"/>
  </w:style>
  <w:style w:type="character" w:customStyle="1" w:styleId="st1">
    <w:name w:val="st1"/>
    <w:rsid w:val="00A436E9"/>
  </w:style>
  <w:style w:type="character" w:customStyle="1" w:styleId="StyleStyleGaramond">
    <w:name w:val="Style Style Garamond +"/>
    <w:rsid w:val="00A436E9"/>
    <w:rPr>
      <w:rFonts w:ascii="Garamond" w:hAnsi="Garamond" w:cs="Times New Roman" w:hint="default"/>
      <w:sz w:val="20"/>
    </w:rPr>
  </w:style>
  <w:style w:type="character" w:customStyle="1" w:styleId="boldunderline2">
    <w:name w:val="boldunderline"/>
    <w:rsid w:val="00A436E9"/>
  </w:style>
  <w:style w:type="character" w:customStyle="1" w:styleId="Date11">
    <w:name w:val="Date11"/>
    <w:rsid w:val="00A436E9"/>
  </w:style>
  <w:style w:type="character" w:customStyle="1" w:styleId="artbody1">
    <w:name w:val="art_body1"/>
    <w:rsid w:val="00A436E9"/>
    <w:rPr>
      <w:rFonts w:ascii="Arial" w:hAnsi="Arial" w:cs="Arial" w:hint="default"/>
    </w:rPr>
  </w:style>
  <w:style w:type="character" w:customStyle="1" w:styleId="Boxout0">
    <w:name w:val="Boxout"/>
    <w:uiPriority w:val="1"/>
    <w:qFormat/>
    <w:rsid w:val="00A436E9"/>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A436E9"/>
  </w:style>
  <w:style w:type="character" w:customStyle="1" w:styleId="preloadwrap">
    <w:name w:val="preloadwrap"/>
    <w:rsid w:val="00A436E9"/>
  </w:style>
  <w:style w:type="character" w:customStyle="1" w:styleId="creditwrap">
    <w:name w:val="creditwrap"/>
    <w:rsid w:val="00A436E9"/>
  </w:style>
  <w:style w:type="character" w:customStyle="1" w:styleId="DefaultChar1">
    <w:name w:val="Default Char1"/>
    <w:rsid w:val="00A436E9"/>
    <w:rPr>
      <w:noProof w:val="0"/>
      <w:color w:val="000000"/>
      <w:lang w:val="en-US" w:eastAsia="en-US" w:bidi="ar-SA"/>
    </w:rPr>
  </w:style>
  <w:style w:type="character" w:customStyle="1" w:styleId="pmterms31">
    <w:name w:val="pmterms31"/>
    <w:rsid w:val="00A436E9"/>
    <w:rPr>
      <w:b/>
      <w:bCs/>
      <w:i w:val="0"/>
      <w:iCs w:val="0"/>
      <w:color w:val="000000"/>
    </w:rPr>
  </w:style>
  <w:style w:type="character" w:customStyle="1" w:styleId="copyrightdescription">
    <w:name w:val="copyrightdescription"/>
    <w:rsid w:val="00A436E9"/>
  </w:style>
  <w:style w:type="character" w:customStyle="1" w:styleId="ft01">
    <w:name w:val="ft01"/>
    <w:rsid w:val="00A436E9"/>
    <w:rPr>
      <w:rFonts w:ascii="Times" w:hAnsi="Times" w:cs="Times" w:hint="default"/>
      <w:color w:val="000000"/>
      <w:sz w:val="14"/>
      <w:szCs w:val="14"/>
    </w:rPr>
  </w:style>
  <w:style w:type="character" w:customStyle="1" w:styleId="ft11">
    <w:name w:val="ft11"/>
    <w:rsid w:val="00A436E9"/>
    <w:rPr>
      <w:rFonts w:ascii="Times" w:hAnsi="Times" w:cs="Times" w:hint="default"/>
      <w:color w:val="000000"/>
      <w:sz w:val="17"/>
      <w:szCs w:val="17"/>
    </w:rPr>
  </w:style>
  <w:style w:type="character" w:customStyle="1" w:styleId="ft21">
    <w:name w:val="ft21"/>
    <w:rsid w:val="00A436E9"/>
    <w:rPr>
      <w:rFonts w:ascii="Times" w:hAnsi="Times" w:cs="Times" w:hint="default"/>
      <w:color w:val="000000"/>
      <w:sz w:val="15"/>
      <w:szCs w:val="15"/>
    </w:rPr>
  </w:style>
  <w:style w:type="character" w:customStyle="1" w:styleId="ft31">
    <w:name w:val="ft31"/>
    <w:rsid w:val="00A436E9"/>
    <w:rPr>
      <w:rFonts w:ascii="Times" w:hAnsi="Times" w:cs="Times" w:hint="default"/>
      <w:color w:val="000000"/>
      <w:sz w:val="15"/>
      <w:szCs w:val="15"/>
    </w:rPr>
  </w:style>
  <w:style w:type="character" w:customStyle="1" w:styleId="dquo">
    <w:name w:val="dquo"/>
    <w:rsid w:val="00A436E9"/>
  </w:style>
  <w:style w:type="character" w:customStyle="1" w:styleId="caps2">
    <w:name w:val="caps2"/>
    <w:rsid w:val="00A436E9"/>
  </w:style>
  <w:style w:type="character" w:customStyle="1" w:styleId="ccs">
    <w:name w:val="c cs"/>
    <w:rsid w:val="00A436E9"/>
  </w:style>
  <w:style w:type="character" w:customStyle="1" w:styleId="dropshadow">
    <w:name w:val="dropshadow"/>
    <w:rsid w:val="00A436E9"/>
  </w:style>
  <w:style w:type="character" w:customStyle="1" w:styleId="d05ws">
    <w:name w:val="d05ws"/>
    <w:rsid w:val="00A436E9"/>
  </w:style>
  <w:style w:type="character" w:customStyle="1" w:styleId="rzibod">
    <w:name w:val="rzibod"/>
    <w:rsid w:val="00A436E9"/>
  </w:style>
  <w:style w:type="character" w:customStyle="1" w:styleId="headertext">
    <w:name w:val="headertext"/>
    <w:rsid w:val="00A436E9"/>
  </w:style>
  <w:style w:type="character" w:customStyle="1" w:styleId="endnote-reference">
    <w:name w:val="endnote-reference"/>
    <w:rsid w:val="00A436E9"/>
  </w:style>
  <w:style w:type="character" w:customStyle="1" w:styleId="officialsname">
    <w:name w:val="official_s_name"/>
    <w:rsid w:val="00A436E9"/>
  </w:style>
  <w:style w:type="character" w:customStyle="1" w:styleId="audience">
    <w:name w:val="audience"/>
    <w:rsid w:val="00A436E9"/>
  </w:style>
  <w:style w:type="character" w:customStyle="1" w:styleId="normalchar0">
    <w:name w:val="normal__char"/>
    <w:rsid w:val="00A436E9"/>
  </w:style>
  <w:style w:type="character" w:customStyle="1" w:styleId="hyperlink002cheading0020100200028block0020title0029char">
    <w:name w:val="hyperlink_002cheading_00201_0020_0028block_0020title_0029__char"/>
    <w:rsid w:val="00A436E9"/>
  </w:style>
  <w:style w:type="character" w:customStyle="1" w:styleId="underline002cstyle0020bold0020underlinechar">
    <w:name w:val="underline_002cstyle_0020bold_0020underline__char"/>
    <w:rsid w:val="00A436E9"/>
  </w:style>
  <w:style w:type="character" w:customStyle="1" w:styleId="copyboldblack">
    <w:name w:val="copyboldblack"/>
    <w:rsid w:val="00A436E9"/>
  </w:style>
  <w:style w:type="character" w:customStyle="1" w:styleId="copybold">
    <w:name w:val="copybold"/>
    <w:rsid w:val="00A436E9"/>
  </w:style>
  <w:style w:type="character" w:customStyle="1" w:styleId="author-date0">
    <w:name w:val="author-date"/>
    <w:rsid w:val="00A436E9"/>
  </w:style>
  <w:style w:type="character" w:customStyle="1" w:styleId="articlebegin">
    <w:name w:val="articlebegin"/>
    <w:rsid w:val="00A436E9"/>
  </w:style>
  <w:style w:type="character" w:customStyle="1" w:styleId="mediaoverlay">
    <w:name w:val="mediaoverlay"/>
    <w:rsid w:val="00A436E9"/>
  </w:style>
  <w:style w:type="character" w:customStyle="1" w:styleId="blogcaption">
    <w:name w:val="blog_caption"/>
    <w:rsid w:val="00A436E9"/>
  </w:style>
  <w:style w:type="character" w:customStyle="1" w:styleId="commnet-abuzz">
    <w:name w:val="commnet-abuzz"/>
    <w:rsid w:val="00A436E9"/>
  </w:style>
  <w:style w:type="character" w:customStyle="1" w:styleId="stbuttontext">
    <w:name w:val="stbuttontext"/>
    <w:rsid w:val="00A436E9"/>
  </w:style>
  <w:style w:type="character" w:customStyle="1" w:styleId="grey">
    <w:name w:val="grey"/>
    <w:rsid w:val="00A436E9"/>
  </w:style>
  <w:style w:type="character" w:customStyle="1" w:styleId="bdx">
    <w:name w:val="bdx"/>
    <w:rsid w:val="00A436E9"/>
  </w:style>
  <w:style w:type="character" w:customStyle="1" w:styleId="bdl">
    <w:name w:val="bdl"/>
    <w:rsid w:val="00A436E9"/>
  </w:style>
  <w:style w:type="character" w:customStyle="1" w:styleId="breadcrumbitemcurrent">
    <w:name w:val="breadcrumbitemcurrent"/>
    <w:rsid w:val="00A436E9"/>
  </w:style>
  <w:style w:type="character" w:customStyle="1" w:styleId="bbl">
    <w:name w:val="bbl"/>
    <w:rsid w:val="00A436E9"/>
  </w:style>
  <w:style w:type="character" w:customStyle="1" w:styleId="itxtnewhookspan">
    <w:name w:val="itxtnewhookspan"/>
    <w:rsid w:val="00A436E9"/>
  </w:style>
  <w:style w:type="character" w:customStyle="1" w:styleId="gstxthlt">
    <w:name w:val="gstxt_hlt"/>
    <w:rsid w:val="00A436E9"/>
  </w:style>
  <w:style w:type="character" w:customStyle="1" w:styleId="StyleBoldRed">
    <w:name w:val="Style Bold Red"/>
    <w:rsid w:val="00A436E9"/>
    <w:rPr>
      <w:b/>
      <w:bCs/>
      <w:color w:val="auto"/>
    </w:rPr>
  </w:style>
  <w:style w:type="character" w:customStyle="1" w:styleId="StyleTimesNewRoman8pt">
    <w:name w:val="Style Times New Roman 8 pt"/>
    <w:rsid w:val="00A436E9"/>
    <w:rPr>
      <w:rFonts w:ascii="Georgia" w:hAnsi="Georgia" w:hint="default"/>
      <w:sz w:val="16"/>
    </w:rPr>
  </w:style>
  <w:style w:type="character" w:customStyle="1" w:styleId="goldbldtext">
    <w:name w:val="goldbldtext"/>
    <w:rsid w:val="00A436E9"/>
  </w:style>
  <w:style w:type="character" w:customStyle="1" w:styleId="labeltext">
    <w:name w:val="labeltext"/>
    <w:rsid w:val="00A436E9"/>
  </w:style>
  <w:style w:type="character" w:customStyle="1" w:styleId="viewlink">
    <w:name w:val="viewlink"/>
    <w:rsid w:val="00A436E9"/>
  </w:style>
  <w:style w:type="character" w:customStyle="1" w:styleId="inlinkchart">
    <w:name w:val="inlink_chart"/>
    <w:rsid w:val="00A436E9"/>
  </w:style>
  <w:style w:type="character" w:customStyle="1" w:styleId="fbsharecountwrapper">
    <w:name w:val="fb_share_count_wrapper"/>
    <w:rsid w:val="00A436E9"/>
  </w:style>
  <w:style w:type="character" w:customStyle="1" w:styleId="hw">
    <w:name w:val="hw"/>
    <w:rsid w:val="00A436E9"/>
  </w:style>
  <w:style w:type="character" w:customStyle="1" w:styleId="linktotop">
    <w:name w:val="linktotop"/>
    <w:rsid w:val="00A436E9"/>
  </w:style>
  <w:style w:type="character" w:customStyle="1" w:styleId="descriptionstyle1block">
    <w:name w:val="description style1 block"/>
    <w:rsid w:val="00A436E9"/>
  </w:style>
  <w:style w:type="character" w:customStyle="1" w:styleId="gutter-right-1">
    <w:name w:val="gutter-right-1"/>
    <w:basedOn w:val="DefaultParagraphFont"/>
    <w:rsid w:val="00A436E9"/>
  </w:style>
  <w:style w:type="character" w:customStyle="1" w:styleId="Header11">
    <w:name w:val="Header11"/>
    <w:rsid w:val="00A436E9"/>
  </w:style>
  <w:style w:type="character" w:customStyle="1" w:styleId="posa">
    <w:name w:val="pos(a)"/>
    <w:basedOn w:val="DefaultParagraphFont"/>
    <w:rsid w:val="00A436E9"/>
  </w:style>
  <w:style w:type="character" w:customStyle="1" w:styleId="u-hiddeninnarrowenv">
    <w:name w:val="u-hiddeninnarrowenv"/>
    <w:basedOn w:val="DefaultParagraphFont"/>
    <w:rsid w:val="00A436E9"/>
  </w:style>
  <w:style w:type="character" w:customStyle="1" w:styleId="followbutton-bird">
    <w:name w:val="followbutton-bird"/>
    <w:basedOn w:val="DefaultParagraphFont"/>
    <w:rsid w:val="00A436E9"/>
  </w:style>
  <w:style w:type="character" w:customStyle="1" w:styleId="tweetauthor-name">
    <w:name w:val="tweetauthor-name"/>
    <w:basedOn w:val="DefaultParagraphFont"/>
    <w:rsid w:val="00A436E9"/>
  </w:style>
  <w:style w:type="character" w:customStyle="1" w:styleId="tweetauthor-verifiedbadge">
    <w:name w:val="tweetauthor-verifiedbadge"/>
    <w:basedOn w:val="DefaultParagraphFont"/>
    <w:rsid w:val="00A436E9"/>
  </w:style>
  <w:style w:type="character" w:customStyle="1" w:styleId="tweetauthor-screenname">
    <w:name w:val="tweetauthor-screenname"/>
    <w:basedOn w:val="DefaultParagraphFont"/>
    <w:rsid w:val="00A436E9"/>
  </w:style>
  <w:style w:type="character" w:customStyle="1" w:styleId="u-hiddenvisually">
    <w:name w:val="u-hiddenvisually"/>
    <w:basedOn w:val="DefaultParagraphFont"/>
    <w:rsid w:val="00A436E9"/>
  </w:style>
  <w:style w:type="character" w:customStyle="1" w:styleId="tweetaction-stat">
    <w:name w:val="tweetaction-stat"/>
    <w:basedOn w:val="DefaultParagraphFont"/>
    <w:rsid w:val="00A436E9"/>
  </w:style>
  <w:style w:type="character" w:customStyle="1" w:styleId="related">
    <w:name w:val="related"/>
    <w:basedOn w:val="DefaultParagraphFont"/>
    <w:rsid w:val="00A436E9"/>
  </w:style>
  <w:style w:type="character" w:customStyle="1" w:styleId="related-content">
    <w:name w:val="related-content"/>
    <w:basedOn w:val="DefaultParagraphFont"/>
    <w:rsid w:val="00A436E9"/>
  </w:style>
  <w:style w:type="character" w:customStyle="1" w:styleId="name-of-author">
    <w:name w:val="name-of-author"/>
    <w:basedOn w:val="DefaultParagraphFont"/>
    <w:rsid w:val="00A436E9"/>
  </w:style>
  <w:style w:type="character" w:customStyle="1" w:styleId="first-name">
    <w:name w:val="first-name"/>
    <w:basedOn w:val="DefaultParagraphFont"/>
    <w:rsid w:val="00A436E9"/>
  </w:style>
  <w:style w:type="character" w:customStyle="1" w:styleId="last-name">
    <w:name w:val="last-name"/>
    <w:basedOn w:val="DefaultParagraphFont"/>
    <w:rsid w:val="00A436E9"/>
  </w:style>
  <w:style w:type="character" w:customStyle="1" w:styleId="recirc-text">
    <w:name w:val="&quot;recirc-text”"/>
    <w:basedOn w:val="DefaultParagraphFont"/>
    <w:rsid w:val="00A436E9"/>
  </w:style>
  <w:style w:type="character" w:customStyle="1" w:styleId="video-icon">
    <w:name w:val="video-icon"/>
    <w:basedOn w:val="DefaultParagraphFont"/>
    <w:rsid w:val="00A436E9"/>
  </w:style>
  <w:style w:type="character" w:customStyle="1" w:styleId="powa-shot-play-btn-text">
    <w:name w:val="powa-shot-play-btn-text"/>
    <w:basedOn w:val="DefaultParagraphFont"/>
    <w:rsid w:val="00A436E9"/>
  </w:style>
  <w:style w:type="character" w:customStyle="1" w:styleId="powa-shot-click">
    <w:name w:val="powa-shot-click"/>
    <w:basedOn w:val="DefaultParagraphFont"/>
    <w:rsid w:val="00A436E9"/>
  </w:style>
  <w:style w:type="character" w:customStyle="1" w:styleId="wpv-blurb">
    <w:name w:val="wpv-blurb"/>
    <w:basedOn w:val="DefaultParagraphFont"/>
    <w:rsid w:val="00A436E9"/>
  </w:style>
  <w:style w:type="character" w:customStyle="1" w:styleId="pb-caption">
    <w:name w:val="pb-caption"/>
    <w:basedOn w:val="DefaultParagraphFont"/>
    <w:rsid w:val="00A436E9"/>
  </w:style>
  <w:style w:type="paragraph" w:customStyle="1" w:styleId="NoteLevel23">
    <w:name w:val="Note Level 23"/>
    <w:basedOn w:val="Normal"/>
    <w:next w:val="Normal"/>
    <w:uiPriority w:val="99"/>
    <w:qFormat/>
    <w:rsid w:val="00A436E9"/>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A436E9"/>
  </w:style>
  <w:style w:type="character" w:customStyle="1" w:styleId="m-2745674872889869693gmail-styleunderline">
    <w:name w:val="m_-2745674872889869693gmail-styleunderline"/>
    <w:basedOn w:val="DefaultParagraphFont"/>
    <w:rsid w:val="00A436E9"/>
  </w:style>
  <w:style w:type="character" w:customStyle="1" w:styleId="HeaderChar3">
    <w:name w:val="Header Char3"/>
    <w:basedOn w:val="DefaultParagraphFont"/>
    <w:uiPriority w:val="99"/>
    <w:semiHidden/>
    <w:rsid w:val="00A436E9"/>
    <w:rPr>
      <w:rFonts w:ascii="Georgia" w:hAnsi="Georgia"/>
    </w:rPr>
  </w:style>
  <w:style w:type="paragraph" w:customStyle="1" w:styleId="NoteLevel24">
    <w:name w:val="Note Level 24"/>
    <w:basedOn w:val="Normal"/>
    <w:next w:val="Normal"/>
    <w:uiPriority w:val="99"/>
    <w:qFormat/>
    <w:rsid w:val="00A436E9"/>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A436E9"/>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A436E9"/>
  </w:style>
  <w:style w:type="character" w:customStyle="1" w:styleId="UnresolvedMention31">
    <w:name w:val="Unresolved Mention31"/>
    <w:basedOn w:val="DefaultParagraphFont"/>
    <w:uiPriority w:val="99"/>
    <w:semiHidden/>
    <w:unhideWhenUsed/>
    <w:rsid w:val="00A436E9"/>
    <w:rPr>
      <w:color w:val="808080"/>
      <w:shd w:val="clear" w:color="auto" w:fill="E6E6E6"/>
    </w:rPr>
  </w:style>
  <w:style w:type="paragraph" w:customStyle="1" w:styleId="po-hr-cndek">
    <w:name w:val="po-hr-cn__dek"/>
    <w:basedOn w:val="Normal"/>
    <w:rsid w:val="00A436E9"/>
    <w:pPr>
      <w:spacing w:before="100" w:beforeAutospacing="1" w:after="100" w:afterAutospacing="1"/>
    </w:pPr>
  </w:style>
  <w:style w:type="character" w:customStyle="1" w:styleId="publication-date">
    <w:name w:val="publication-date"/>
    <w:basedOn w:val="DefaultParagraphFont"/>
    <w:rsid w:val="00A436E9"/>
  </w:style>
  <w:style w:type="character" w:customStyle="1" w:styleId="m4481627234786388783gmail-style13ptbold">
    <w:name w:val="m_4481627234786388783gmail-style13ptbold"/>
    <w:basedOn w:val="DefaultParagraphFont"/>
    <w:rsid w:val="00A436E9"/>
  </w:style>
  <w:style w:type="character" w:customStyle="1" w:styleId="m4481627234786388783gmail-styleunderline">
    <w:name w:val="m_4481627234786388783gmail-styleunderline"/>
    <w:basedOn w:val="DefaultParagraphFont"/>
    <w:rsid w:val="00A436E9"/>
  </w:style>
  <w:style w:type="character" w:customStyle="1" w:styleId="m4481627234786388783gmail-apple-converted-space">
    <w:name w:val="m_4481627234786388783gmail-apple-converted-space"/>
    <w:basedOn w:val="DefaultParagraphFont"/>
    <w:rsid w:val="00A436E9"/>
  </w:style>
  <w:style w:type="character" w:customStyle="1" w:styleId="m4481627234786388783gmail-grame">
    <w:name w:val="m_4481627234786388783gmail-grame"/>
    <w:basedOn w:val="DefaultParagraphFont"/>
    <w:rsid w:val="00A436E9"/>
  </w:style>
  <w:style w:type="character" w:customStyle="1" w:styleId="m4481627234786388783gmail-underline">
    <w:name w:val="m_4481627234786388783gmail-underline"/>
    <w:basedOn w:val="DefaultParagraphFont"/>
    <w:rsid w:val="00A436E9"/>
  </w:style>
  <w:style w:type="paragraph" w:customStyle="1" w:styleId="m4481627234786388783gmail-card">
    <w:name w:val="m_4481627234786388783gmail-card"/>
    <w:basedOn w:val="Normal"/>
    <w:rsid w:val="00A436E9"/>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A436E9"/>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A436E9"/>
  </w:style>
  <w:style w:type="paragraph" w:customStyle="1" w:styleId="m-2671184907397832551gmail-p2">
    <w:name w:val="m_-2671184907397832551gmail-p2"/>
    <w:basedOn w:val="Normal"/>
    <w:rsid w:val="00A436E9"/>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A436E9"/>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A436E9"/>
  </w:style>
  <w:style w:type="character" w:customStyle="1" w:styleId="m-4364835325198423527gmail-m-487226309709519571m8778339509743264076gmail-style13ptbold">
    <w:name w:val="m_-4364835325198423527gmail-m_-487226309709519571m_8778339509743264076gmail-style13ptbold"/>
    <w:basedOn w:val="DefaultParagraphFont"/>
    <w:rsid w:val="00A436E9"/>
  </w:style>
  <w:style w:type="character" w:customStyle="1" w:styleId="m-4364835325198423527gmail-m-487226309709519571m8778339509743264076gmail-styleunderline">
    <w:name w:val="m_-4364835325198423527gmail-m_-487226309709519571m_8778339509743264076gmail-styleunderline"/>
    <w:basedOn w:val="DefaultParagraphFont"/>
    <w:rsid w:val="00A436E9"/>
  </w:style>
  <w:style w:type="character" w:customStyle="1" w:styleId="m-4886631745483256254gmail-style13ptbold">
    <w:name w:val="m_-4886631745483256254gmail-style13ptbold"/>
    <w:basedOn w:val="DefaultParagraphFont"/>
    <w:rsid w:val="00A436E9"/>
  </w:style>
  <w:style w:type="character" w:customStyle="1" w:styleId="m8525170829296705783gmail-style13ptbold">
    <w:name w:val="m_8525170829296705783gmail-style13ptbold"/>
    <w:basedOn w:val="DefaultParagraphFont"/>
    <w:rsid w:val="00A436E9"/>
  </w:style>
  <w:style w:type="character" w:customStyle="1" w:styleId="m8525170829296705783gmail-styleunderline">
    <w:name w:val="m_8525170829296705783gmail-styleunderline"/>
    <w:basedOn w:val="DefaultParagraphFont"/>
    <w:rsid w:val="00A436E9"/>
  </w:style>
  <w:style w:type="character" w:customStyle="1" w:styleId="m113202149284569794gmail-style13ptbold">
    <w:name w:val="m_113202149284569794gmail-style13ptbold"/>
    <w:basedOn w:val="DefaultParagraphFont"/>
    <w:rsid w:val="00A436E9"/>
  </w:style>
  <w:style w:type="character" w:customStyle="1" w:styleId="m113202149284569794gmail-styleunderline">
    <w:name w:val="m_113202149284569794gmail-styleunderline"/>
    <w:basedOn w:val="DefaultParagraphFont"/>
    <w:rsid w:val="00A436E9"/>
  </w:style>
  <w:style w:type="character" w:customStyle="1" w:styleId="m-5741597242490756161gmail-field-content">
    <w:name w:val="m_-5741597242490756161gmail-field-content"/>
    <w:basedOn w:val="DefaultParagraphFont"/>
    <w:rsid w:val="00A436E9"/>
  </w:style>
  <w:style w:type="paragraph" w:customStyle="1" w:styleId="FUCKTHISFONT">
    <w:name w:val="FUCK THIS FONT"/>
    <w:basedOn w:val="Normal"/>
    <w:rsid w:val="00A436E9"/>
    <w:pPr>
      <w:autoSpaceDE w:val="0"/>
      <w:autoSpaceDN w:val="0"/>
      <w:adjustRightInd w:val="0"/>
      <w:jc w:val="both"/>
    </w:pPr>
    <w:rPr>
      <w:u w:val="single"/>
    </w:rPr>
  </w:style>
  <w:style w:type="paragraph" w:customStyle="1" w:styleId="TagChar1CharCharCharChar">
    <w:name w:val="Tag Char1 Char Char Char Char"/>
    <w:basedOn w:val="Normal"/>
    <w:rsid w:val="00A436E9"/>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A436E9"/>
    <w:rPr>
      <w:rFonts w:ascii="Arial Narrow" w:hAnsi="Arial Narrow"/>
      <w:szCs w:val="24"/>
      <w:u w:val="single"/>
    </w:rPr>
  </w:style>
  <w:style w:type="character" w:customStyle="1" w:styleId="hyperlink60">
    <w:name w:val="hyperlink6"/>
    <w:basedOn w:val="DefaultParagraphFont"/>
    <w:rsid w:val="00A436E9"/>
  </w:style>
  <w:style w:type="character" w:customStyle="1" w:styleId="heading2char2charchar">
    <w:name w:val="heading2char2charchar"/>
    <w:basedOn w:val="DefaultParagraphFont"/>
    <w:rsid w:val="00A436E9"/>
  </w:style>
  <w:style w:type="character" w:customStyle="1" w:styleId="heading2char10">
    <w:name w:val="heading2char1"/>
    <w:basedOn w:val="DefaultParagraphFont"/>
    <w:rsid w:val="00A436E9"/>
  </w:style>
  <w:style w:type="character" w:customStyle="1" w:styleId="CiteChar2">
    <w:name w:val="Cite Char"/>
    <w:basedOn w:val="DefaultParagraphFont"/>
    <w:rsid w:val="00A436E9"/>
    <w:rPr>
      <w:rFonts w:ascii="Garamond" w:hAnsi="Garamond"/>
      <w:b/>
      <w:sz w:val="20"/>
      <w:szCs w:val="22"/>
      <w:u w:val="none"/>
    </w:rPr>
  </w:style>
  <w:style w:type="character" w:customStyle="1" w:styleId="StyleUnderlineCharTitleCharBold">
    <w:name w:val="Style Underline CharTitle Char + Bold"/>
    <w:basedOn w:val="DefaultParagraphFont"/>
    <w:rsid w:val="00A436E9"/>
    <w:rPr>
      <w:rFonts w:ascii="Garamond" w:hAnsi="Garamond"/>
      <w:b/>
      <w:bCs/>
      <w:color w:val="000000"/>
      <w:sz w:val="22"/>
      <w:szCs w:val="22"/>
    </w:rPr>
  </w:style>
  <w:style w:type="character" w:customStyle="1" w:styleId="bnp-articles-title1">
    <w:name w:val="bnp-articles-title1"/>
    <w:basedOn w:val="DefaultParagraphFont"/>
    <w:rsid w:val="00A436E9"/>
    <w:rPr>
      <w:rFonts w:ascii="Verdana" w:hAnsi="Verdana" w:hint="default"/>
      <w:b/>
      <w:bCs/>
      <w:color w:val="545454"/>
      <w:sz w:val="12"/>
      <w:szCs w:val="12"/>
    </w:rPr>
  </w:style>
  <w:style w:type="character" w:customStyle="1" w:styleId="featuretext">
    <w:name w:val="featuretext"/>
    <w:basedOn w:val="DefaultParagraphFont"/>
    <w:rsid w:val="00A436E9"/>
  </w:style>
  <w:style w:type="character" w:customStyle="1" w:styleId="relatedtext">
    <w:name w:val="related_text"/>
    <w:basedOn w:val="DefaultParagraphFont"/>
    <w:rsid w:val="00A436E9"/>
  </w:style>
  <w:style w:type="character" w:customStyle="1" w:styleId="fullpost">
    <w:name w:val="fullpost"/>
    <w:basedOn w:val="DefaultParagraphFont"/>
    <w:rsid w:val="00A436E9"/>
  </w:style>
  <w:style w:type="character" w:customStyle="1" w:styleId="bcktital">
    <w:name w:val="bcktital"/>
    <w:basedOn w:val="DefaultParagraphFont"/>
    <w:rsid w:val="00A436E9"/>
  </w:style>
  <w:style w:type="character" w:customStyle="1" w:styleId="bcktital0">
    <w:name w:val="bckt_ital"/>
    <w:basedOn w:val="DefaultParagraphFont"/>
    <w:rsid w:val="00A436E9"/>
  </w:style>
  <w:style w:type="paragraph" w:styleId="TOAHeading">
    <w:name w:val="toa heading"/>
    <w:basedOn w:val="Normal"/>
    <w:next w:val="Normal"/>
    <w:semiHidden/>
    <w:rsid w:val="00A436E9"/>
    <w:pPr>
      <w:spacing w:before="120"/>
    </w:pPr>
    <w:rPr>
      <w:rFonts w:eastAsia="Calibri"/>
    </w:rPr>
  </w:style>
  <w:style w:type="character" w:customStyle="1" w:styleId="fwanimclass">
    <w:name w:val="fwanim_class"/>
    <w:basedOn w:val="DefaultParagraphFont"/>
    <w:rsid w:val="00A436E9"/>
  </w:style>
  <w:style w:type="paragraph" w:customStyle="1" w:styleId="DebateUnderline0">
    <w:name w:val="DebateUnderline"/>
    <w:basedOn w:val="DebateNormal"/>
    <w:qFormat/>
    <w:rsid w:val="00A436E9"/>
    <w:pPr>
      <w:spacing w:after="160"/>
    </w:pPr>
    <w:rPr>
      <w:sz w:val="24"/>
      <w:szCs w:val="24"/>
      <w:u w:val="single"/>
    </w:rPr>
  </w:style>
  <w:style w:type="character" w:customStyle="1" w:styleId="DebateUnderlineChar">
    <w:name w:val="DebateUnderline Char"/>
    <w:basedOn w:val="DebateNormalChar"/>
    <w:rsid w:val="00A436E9"/>
    <w:rPr>
      <w:rFonts w:ascii="Calibri" w:eastAsia="Calibri" w:hAnsi="Calibri"/>
      <w:sz w:val="24"/>
      <w:szCs w:val="24"/>
      <w:u w:val="single"/>
      <w:lang w:val="en-US" w:eastAsia="en-US" w:bidi="ar-SA"/>
    </w:rPr>
  </w:style>
  <w:style w:type="character" w:customStyle="1" w:styleId="DebateTagChar0">
    <w:name w:val="DebateTag Char"/>
    <w:basedOn w:val="DefaultParagraphFont"/>
    <w:rsid w:val="00A436E9"/>
    <w:rPr>
      <w:rFonts w:eastAsia="Calibri"/>
      <w:b/>
      <w:sz w:val="24"/>
      <w:szCs w:val="24"/>
      <w:lang w:val="en-US" w:eastAsia="en-US" w:bidi="ar-SA"/>
    </w:rPr>
  </w:style>
  <w:style w:type="paragraph" w:customStyle="1" w:styleId="DebateHeaderFinal">
    <w:name w:val="DebateHeaderFinal"/>
    <w:basedOn w:val="Heading1"/>
    <w:qFormat/>
    <w:rsid w:val="00A436E9"/>
    <w:pPr>
      <w:spacing w:line="276" w:lineRule="auto"/>
      <w:jc w:val="left"/>
    </w:pPr>
    <w:rPr>
      <w:rFonts w:eastAsia="Times New Roman" w:cs="Times New Roman"/>
      <w:bCs/>
      <w:caps/>
      <w:sz w:val="36"/>
      <w:szCs w:val="36"/>
    </w:rPr>
  </w:style>
  <w:style w:type="character" w:customStyle="1" w:styleId="DebateHeaderFinalChar">
    <w:name w:val="DebateHeaderFinal Char"/>
    <w:rsid w:val="00A436E9"/>
    <w:rPr>
      <w:b/>
      <w:bCs/>
      <w:sz w:val="36"/>
      <w:szCs w:val="36"/>
      <w:u w:val="single"/>
      <w:lang w:val="en-US" w:eastAsia="en-US" w:bidi="ar-SA"/>
    </w:rPr>
  </w:style>
  <w:style w:type="paragraph" w:customStyle="1" w:styleId="HeaderInitial0">
    <w:name w:val="HeaderInitial"/>
    <w:basedOn w:val="Normal"/>
    <w:rsid w:val="00A436E9"/>
    <w:pPr>
      <w:jc w:val="center"/>
      <w:outlineLvl w:val="0"/>
    </w:pPr>
    <w:rPr>
      <w:rFonts w:eastAsia="Calibri"/>
      <w:b/>
      <w:caps/>
      <w:sz w:val="28"/>
    </w:rPr>
  </w:style>
  <w:style w:type="character" w:customStyle="1" w:styleId="FooterChar2">
    <w:name w:val="Footer Char2"/>
    <w:basedOn w:val="DefaultParagraphFont"/>
    <w:rsid w:val="00A436E9"/>
    <w:rPr>
      <w:rFonts w:eastAsia="MS Mincho"/>
      <w:sz w:val="24"/>
      <w:szCs w:val="24"/>
      <w:lang w:val="en-US" w:eastAsia="ja-JP" w:bidi="ar-SA"/>
    </w:rPr>
  </w:style>
  <w:style w:type="character" w:customStyle="1" w:styleId="BalloonTextChar2">
    <w:name w:val="Balloon Text Char2"/>
    <w:basedOn w:val="DefaultParagraphFont"/>
    <w:rsid w:val="00A436E9"/>
    <w:rPr>
      <w:rFonts w:ascii="Tahoma" w:eastAsia="MS Mincho" w:hAnsi="Tahoma" w:cs="Tahoma"/>
      <w:sz w:val="16"/>
      <w:szCs w:val="16"/>
      <w:lang w:val="en-US" w:eastAsia="ja-JP" w:bidi="ar-SA"/>
    </w:rPr>
  </w:style>
  <w:style w:type="paragraph" w:customStyle="1" w:styleId="StyleLinespacingDouble">
    <w:name w:val="Style Line spacing:  Double"/>
    <w:basedOn w:val="Normal"/>
    <w:rsid w:val="00A436E9"/>
    <w:pPr>
      <w:spacing w:after="240" w:line="480" w:lineRule="auto"/>
    </w:pPr>
    <w:rPr>
      <w:rFonts w:eastAsia="Calibri"/>
      <w:sz w:val="24"/>
      <w:szCs w:val="20"/>
    </w:rPr>
  </w:style>
  <w:style w:type="character" w:customStyle="1" w:styleId="StyleLinespacingDoubleChar">
    <w:name w:val="Style Line spacing:  Double Char"/>
    <w:basedOn w:val="DefaultParagraphFont"/>
    <w:rsid w:val="00A436E9"/>
    <w:rPr>
      <w:rFonts w:ascii="Cambria" w:hAnsi="Cambria"/>
      <w:sz w:val="24"/>
      <w:lang w:val="en-US" w:eastAsia="en-US" w:bidi="ar-SA"/>
    </w:rPr>
  </w:style>
  <w:style w:type="paragraph" w:customStyle="1" w:styleId="Normalspacing">
    <w:name w:val="Normal + spacing"/>
    <w:basedOn w:val="StyleLinespacingDouble"/>
    <w:qFormat/>
    <w:rsid w:val="00A436E9"/>
  </w:style>
  <w:style w:type="character" w:customStyle="1" w:styleId="NormalspacingChar">
    <w:name w:val="Normal + spacing Char"/>
    <w:basedOn w:val="StyleLinespacingDoubleChar"/>
    <w:rsid w:val="00A436E9"/>
    <w:rPr>
      <w:rFonts w:ascii="Cambria" w:hAnsi="Cambria"/>
      <w:sz w:val="24"/>
      <w:lang w:val="en-US" w:eastAsia="en-US" w:bidi="ar-SA"/>
    </w:rPr>
  </w:style>
  <w:style w:type="character" w:customStyle="1" w:styleId="textbold0">
    <w:name w:val="textbold"/>
    <w:basedOn w:val="DefaultParagraphFont"/>
    <w:rsid w:val="00A436E9"/>
  </w:style>
  <w:style w:type="character" w:customStyle="1" w:styleId="textitalics">
    <w:name w:val="textitalics"/>
    <w:basedOn w:val="DefaultParagraphFont"/>
    <w:rsid w:val="00A436E9"/>
  </w:style>
  <w:style w:type="paragraph" w:customStyle="1" w:styleId="lastpar">
    <w:name w:val="lastpar"/>
    <w:basedOn w:val="Normal"/>
    <w:rsid w:val="00A436E9"/>
    <w:pPr>
      <w:spacing w:before="100" w:beforeAutospacing="1" w:after="100" w:afterAutospacing="1"/>
    </w:pPr>
    <w:rPr>
      <w:rFonts w:eastAsia="Calibri"/>
      <w:sz w:val="24"/>
    </w:rPr>
  </w:style>
  <w:style w:type="table" w:styleId="TableClassic1">
    <w:name w:val="Table Classic 1"/>
    <w:basedOn w:val="TableNormal"/>
    <w:rsid w:val="00A436E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436E9"/>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A436E9"/>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A436E9"/>
    <w:pPr>
      <w:tabs>
        <w:tab w:val="left" w:pos="9450"/>
      </w:tabs>
      <w:spacing w:before="100" w:beforeAutospacing="1" w:after="100" w:afterAutospacing="1"/>
    </w:pPr>
    <w:rPr>
      <w:rFonts w:eastAsia="Calibri"/>
    </w:rPr>
  </w:style>
  <w:style w:type="character" w:customStyle="1" w:styleId="CharacterStyle8">
    <w:name w:val="Character Style 8"/>
    <w:rsid w:val="00A436E9"/>
    <w:rPr>
      <w:sz w:val="22"/>
      <w:szCs w:val="22"/>
    </w:rPr>
  </w:style>
  <w:style w:type="paragraph" w:customStyle="1" w:styleId="Style110">
    <w:name w:val="Style 11"/>
    <w:rsid w:val="00A436E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A436E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A436E9"/>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A436E9"/>
    <w:rPr>
      <w:rFonts w:ascii="Arial Narrow" w:hAnsi="Arial Narrow"/>
      <w:color w:val="000000"/>
      <w:sz w:val="22"/>
      <w:szCs w:val="22"/>
      <w:u w:val="single"/>
      <w:lang w:val="en-US" w:eastAsia="en-US" w:bidi="ar-SA"/>
    </w:rPr>
  </w:style>
  <w:style w:type="paragraph" w:customStyle="1" w:styleId="Style52">
    <w:name w:val="Style 5"/>
    <w:rsid w:val="00A436E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A436E9"/>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A436E9"/>
    <w:pPr>
      <w:tabs>
        <w:tab w:val="left" w:pos="9450"/>
      </w:tabs>
    </w:pPr>
    <w:rPr>
      <w:rFonts w:eastAsia="SimSun"/>
      <w:b/>
      <w:sz w:val="24"/>
    </w:rPr>
  </w:style>
  <w:style w:type="paragraph" w:customStyle="1" w:styleId="TableContents">
    <w:name w:val="Table Contents"/>
    <w:basedOn w:val="Normal"/>
    <w:rsid w:val="00A436E9"/>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A436E9"/>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A436E9"/>
    <w:pPr>
      <w:tabs>
        <w:tab w:val="left" w:pos="9450"/>
      </w:tabs>
      <w:jc w:val="center"/>
    </w:pPr>
    <w:rPr>
      <w:rFonts w:ascii="Verdana" w:eastAsia="Calibri" w:hAnsi="Verdana"/>
      <w:sz w:val="24"/>
    </w:rPr>
  </w:style>
  <w:style w:type="paragraph" w:customStyle="1" w:styleId="heading1fake0">
    <w:name w:val="heading 1 fake"/>
    <w:basedOn w:val="Heading1"/>
    <w:autoRedefine/>
    <w:rsid w:val="00A436E9"/>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A436E9"/>
    <w:pPr>
      <w:tabs>
        <w:tab w:val="left" w:pos="9450"/>
      </w:tabs>
    </w:pPr>
    <w:rPr>
      <w:rFonts w:eastAsia="Calibri"/>
      <w:szCs w:val="20"/>
    </w:rPr>
  </w:style>
  <w:style w:type="character" w:customStyle="1" w:styleId="textCharChar1">
    <w:name w:val="text Char Char1"/>
    <w:basedOn w:val="DefaultParagraphFont"/>
    <w:rsid w:val="00A436E9"/>
    <w:rPr>
      <w:sz w:val="18"/>
      <w:szCs w:val="24"/>
      <w:lang w:val="en-US" w:eastAsia="en-US" w:bidi="ar-SA"/>
    </w:rPr>
  </w:style>
  <w:style w:type="character" w:customStyle="1" w:styleId="text1CharChar">
    <w:name w:val="text1 Char Char"/>
    <w:basedOn w:val="DefaultParagraphFont"/>
    <w:rsid w:val="00A436E9"/>
    <w:rPr>
      <w:lang w:val="en-US" w:eastAsia="en-US" w:bidi="ar-SA"/>
    </w:rPr>
  </w:style>
  <w:style w:type="character" w:customStyle="1" w:styleId="textCharChar">
    <w:name w:val="text Char Char"/>
    <w:basedOn w:val="DefaultParagraphFont"/>
    <w:rsid w:val="00A436E9"/>
    <w:rPr>
      <w:sz w:val="18"/>
      <w:szCs w:val="24"/>
      <w:lang w:val="en-US" w:eastAsia="en-US" w:bidi="ar-SA"/>
    </w:rPr>
  </w:style>
  <w:style w:type="character" w:customStyle="1" w:styleId="normalloose1">
    <w:name w:val="normalloose1"/>
    <w:basedOn w:val="DefaultParagraphFont"/>
    <w:rsid w:val="00A436E9"/>
    <w:rPr>
      <w:sz w:val="20"/>
      <w:szCs w:val="20"/>
    </w:rPr>
  </w:style>
  <w:style w:type="paragraph" w:customStyle="1" w:styleId="printerheadline">
    <w:name w:val="printer_headline"/>
    <w:basedOn w:val="Normal"/>
    <w:rsid w:val="00A436E9"/>
    <w:pPr>
      <w:tabs>
        <w:tab w:val="left" w:pos="9450"/>
      </w:tabs>
      <w:spacing w:before="100" w:beforeAutospacing="1" w:after="100" w:afterAutospacing="1"/>
    </w:pPr>
    <w:rPr>
      <w:rFonts w:eastAsia="Calibri"/>
      <w:sz w:val="24"/>
    </w:rPr>
  </w:style>
  <w:style w:type="paragraph" w:customStyle="1" w:styleId="help">
    <w:name w:val="help"/>
    <w:basedOn w:val="Normal"/>
    <w:rsid w:val="00A436E9"/>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A436E9"/>
  </w:style>
  <w:style w:type="character" w:customStyle="1" w:styleId="georgia">
    <w:name w:val="georgia"/>
    <w:basedOn w:val="DefaultParagraphFont"/>
    <w:rsid w:val="00A436E9"/>
  </w:style>
  <w:style w:type="character" w:customStyle="1" w:styleId="isdefault">
    <w:name w:val="isdefault"/>
    <w:basedOn w:val="DefaultParagraphFont"/>
    <w:rsid w:val="00A436E9"/>
  </w:style>
  <w:style w:type="character" w:customStyle="1" w:styleId="arial">
    <w:name w:val="arial"/>
    <w:basedOn w:val="DefaultParagraphFont"/>
    <w:rsid w:val="00A436E9"/>
  </w:style>
  <w:style w:type="character" w:customStyle="1" w:styleId="pipe">
    <w:name w:val="pipe"/>
    <w:basedOn w:val="DefaultParagraphFont"/>
    <w:rsid w:val="00A436E9"/>
  </w:style>
  <w:style w:type="paragraph" w:customStyle="1" w:styleId="dtlcomment">
    <w:name w:val="dtlcomment"/>
    <w:basedOn w:val="Normal"/>
    <w:rsid w:val="00A436E9"/>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A436E9"/>
  </w:style>
  <w:style w:type="character" w:customStyle="1" w:styleId="CharChar18">
    <w:name w:val="Char Char18"/>
    <w:basedOn w:val="DefaultParagraphFont"/>
    <w:rsid w:val="00A436E9"/>
    <w:rPr>
      <w:sz w:val="16"/>
      <w:szCs w:val="24"/>
      <w:lang w:val="en-US" w:eastAsia="en-US" w:bidi="ar-SA"/>
    </w:rPr>
  </w:style>
  <w:style w:type="character" w:customStyle="1" w:styleId="CharChar24">
    <w:name w:val="Char Char24"/>
    <w:basedOn w:val="DefaultParagraphFont"/>
    <w:rsid w:val="00A436E9"/>
    <w:rPr>
      <w:b/>
      <w:bCs/>
      <w:sz w:val="28"/>
      <w:szCs w:val="28"/>
      <w:lang w:val="en-US" w:eastAsia="en-US" w:bidi="ar-SA"/>
    </w:rPr>
  </w:style>
  <w:style w:type="character" w:customStyle="1" w:styleId="ln2">
    <w:name w:val="ln2"/>
    <w:basedOn w:val="DefaultParagraphFont"/>
    <w:rsid w:val="00A436E9"/>
  </w:style>
  <w:style w:type="paragraph" w:customStyle="1" w:styleId="StyleStyle1">
    <w:name w:val="Style Style1 +"/>
    <w:basedOn w:val="Normal"/>
    <w:rsid w:val="00A436E9"/>
    <w:rPr>
      <w:rFonts w:eastAsia="Calibri"/>
      <w:sz w:val="24"/>
    </w:rPr>
  </w:style>
  <w:style w:type="character" w:customStyle="1" w:styleId="StyleStyle1Char">
    <w:name w:val="Style Style1 + Char"/>
    <w:basedOn w:val="Style1Char"/>
    <w:rsid w:val="00A436E9"/>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A436E9"/>
  </w:style>
  <w:style w:type="character" w:customStyle="1" w:styleId="CharChar16">
    <w:name w:val="Char Char16"/>
    <w:basedOn w:val="DefaultParagraphFont"/>
    <w:rsid w:val="00A436E9"/>
    <w:rPr>
      <w:rFonts w:ascii="Cambria" w:hAnsi="Cambria"/>
      <w:lang w:val="en-US" w:eastAsia="en-US" w:bidi="ar-SA"/>
    </w:rPr>
  </w:style>
  <w:style w:type="character" w:customStyle="1" w:styleId="CharChar15">
    <w:name w:val="Char Char15"/>
    <w:basedOn w:val="CharChar16"/>
    <w:rsid w:val="00A436E9"/>
    <w:rPr>
      <w:rFonts w:ascii="Cambria" w:hAnsi="Cambria"/>
      <w:b/>
      <w:bCs/>
      <w:lang w:val="en-US" w:eastAsia="en-US" w:bidi="ar-SA"/>
    </w:rPr>
  </w:style>
  <w:style w:type="character" w:customStyle="1" w:styleId="CharChar14">
    <w:name w:val="Char Char14"/>
    <w:basedOn w:val="DefaultParagraphFont"/>
    <w:rsid w:val="00A436E9"/>
    <w:rPr>
      <w:rFonts w:ascii="Tahoma" w:hAnsi="Tahoma" w:cs="Tahoma"/>
      <w:sz w:val="16"/>
      <w:szCs w:val="16"/>
      <w:lang w:val="en-US" w:eastAsia="en-US" w:bidi="ar-SA"/>
    </w:rPr>
  </w:style>
  <w:style w:type="character" w:customStyle="1" w:styleId="CharChar13">
    <w:name w:val="Char Char13"/>
    <w:basedOn w:val="DefaultParagraphFont"/>
    <w:rsid w:val="00A436E9"/>
    <w:rPr>
      <w:rFonts w:ascii="Cambria" w:hAnsi="Cambria"/>
      <w:lang w:val="en-US" w:eastAsia="en-US" w:bidi="ar-SA"/>
    </w:rPr>
  </w:style>
  <w:style w:type="paragraph" w:customStyle="1" w:styleId="normalChar1">
    <w:name w:val="normal Char"/>
    <w:basedOn w:val="Normal"/>
    <w:rsid w:val="00A436E9"/>
    <w:rPr>
      <w:rFonts w:eastAsia="Calibri"/>
    </w:rPr>
  </w:style>
  <w:style w:type="character" w:customStyle="1" w:styleId="cardtextsmallCharChar">
    <w:name w:val="card text small Char Char"/>
    <w:basedOn w:val="DefaultParagraphFont"/>
    <w:rsid w:val="00A436E9"/>
    <w:rPr>
      <w:rFonts w:ascii="Arial Narrow" w:hAnsi="Arial Narrow" w:cs="Times New Roman"/>
      <w:sz w:val="16"/>
    </w:rPr>
  </w:style>
  <w:style w:type="character" w:customStyle="1" w:styleId="TagChar4">
    <w:name w:val="Tag Char4"/>
    <w:basedOn w:val="DefaultParagraphFont"/>
    <w:rsid w:val="00A436E9"/>
    <w:rPr>
      <w:b/>
      <w:sz w:val="26"/>
      <w:szCs w:val="24"/>
      <w:lang w:val="en-US" w:eastAsia="en-US" w:bidi="ar-SA"/>
    </w:rPr>
  </w:style>
  <w:style w:type="paragraph" w:customStyle="1" w:styleId="SmallTextGaramond">
    <w:name w:val="Small Text Garamond"/>
    <w:basedOn w:val="Normal"/>
    <w:rsid w:val="00A436E9"/>
    <w:pPr>
      <w:widowControl w:val="0"/>
      <w:suppressAutoHyphens/>
      <w:contextualSpacing/>
    </w:pPr>
    <w:rPr>
      <w:rFonts w:eastAsia="Calibri"/>
      <w:szCs w:val="18"/>
    </w:rPr>
  </w:style>
  <w:style w:type="paragraph" w:customStyle="1" w:styleId="Taglines">
    <w:name w:val="Taglines"/>
    <w:basedOn w:val="Heading2"/>
    <w:rsid w:val="00A436E9"/>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A436E9"/>
    <w:rPr>
      <w:rFonts w:cs="Arial"/>
      <w:bCs/>
      <w:iCs/>
      <w:szCs w:val="22"/>
      <w:lang w:val="en-US" w:eastAsia="en-US" w:bidi="ar-SA"/>
    </w:rPr>
  </w:style>
  <w:style w:type="paragraph" w:customStyle="1" w:styleId="listterm">
    <w:name w:val="listterm"/>
    <w:basedOn w:val="Normal"/>
    <w:rsid w:val="00A436E9"/>
    <w:pPr>
      <w:spacing w:before="100" w:beforeAutospacing="1" w:after="100" w:afterAutospacing="1"/>
    </w:pPr>
    <w:rPr>
      <w:rFonts w:eastAsia="Calibri"/>
      <w:sz w:val="24"/>
    </w:rPr>
  </w:style>
  <w:style w:type="character" w:customStyle="1" w:styleId="WW8Num2z0">
    <w:name w:val="WW8Num2z0"/>
    <w:rsid w:val="00A436E9"/>
    <w:rPr>
      <w:rFonts w:ascii="Garamond" w:hAnsi="Garamond"/>
    </w:rPr>
  </w:style>
  <w:style w:type="character" w:customStyle="1" w:styleId="WW8Num3z0">
    <w:name w:val="WW8Num3z0"/>
    <w:rsid w:val="00A436E9"/>
    <w:rPr>
      <w:rFonts w:ascii="Garamond" w:hAnsi="Garamond"/>
    </w:rPr>
  </w:style>
  <w:style w:type="character" w:customStyle="1" w:styleId="WW8Num4z1">
    <w:name w:val="WW8Num4z1"/>
    <w:rsid w:val="00A436E9"/>
    <w:rPr>
      <w:rFonts w:ascii="Garamond" w:hAnsi="Garamond"/>
    </w:rPr>
  </w:style>
  <w:style w:type="character" w:customStyle="1" w:styleId="WW8Num5z0">
    <w:name w:val="WW8Num5z0"/>
    <w:rsid w:val="00A436E9"/>
    <w:rPr>
      <w:rFonts w:ascii="Garamond" w:hAnsi="Garamond"/>
    </w:rPr>
  </w:style>
  <w:style w:type="character" w:customStyle="1" w:styleId="WW8Num6z0">
    <w:name w:val="WW8Num6z0"/>
    <w:rsid w:val="00A436E9"/>
    <w:rPr>
      <w:rFonts w:ascii="Symbol" w:hAnsi="Symbol"/>
    </w:rPr>
  </w:style>
  <w:style w:type="character" w:customStyle="1" w:styleId="WW8Num7z0">
    <w:name w:val="WW8Num7z0"/>
    <w:rsid w:val="00A436E9"/>
    <w:rPr>
      <w:rFonts w:ascii="Symbol" w:hAnsi="Symbol"/>
    </w:rPr>
  </w:style>
  <w:style w:type="character" w:customStyle="1" w:styleId="WW8Num8z0">
    <w:name w:val="WW8Num8z0"/>
    <w:rsid w:val="00A436E9"/>
    <w:rPr>
      <w:rFonts w:ascii="Symbol" w:hAnsi="Symbol"/>
    </w:rPr>
  </w:style>
  <w:style w:type="character" w:customStyle="1" w:styleId="WW8Num9z0">
    <w:name w:val="WW8Num9z0"/>
    <w:rsid w:val="00A436E9"/>
    <w:rPr>
      <w:rFonts w:ascii="Symbol" w:hAnsi="Symbol"/>
    </w:rPr>
  </w:style>
  <w:style w:type="character" w:customStyle="1" w:styleId="WW8Num10z0">
    <w:name w:val="WW8Num10z0"/>
    <w:rsid w:val="00A436E9"/>
    <w:rPr>
      <w:rFonts w:ascii="Garamond" w:hAnsi="Garamond"/>
    </w:rPr>
  </w:style>
  <w:style w:type="character" w:customStyle="1" w:styleId="WW8Num11z1">
    <w:name w:val="WW8Num11z1"/>
    <w:rsid w:val="00A436E9"/>
    <w:rPr>
      <w:rFonts w:ascii="Garamond" w:hAnsi="Garamond"/>
    </w:rPr>
  </w:style>
  <w:style w:type="character" w:customStyle="1" w:styleId="Absatz-Standardschriftart">
    <w:name w:val="Absatz-Standardschriftart"/>
    <w:rsid w:val="00A436E9"/>
  </w:style>
  <w:style w:type="character" w:customStyle="1" w:styleId="WW-Absatz-Standardschriftart">
    <w:name w:val="WW-Absatz-Standardschriftart"/>
    <w:rsid w:val="00A436E9"/>
  </w:style>
  <w:style w:type="character" w:customStyle="1" w:styleId="WW-Absatz-Standardschriftart1">
    <w:name w:val="WW-Absatz-Standardschriftart1"/>
    <w:rsid w:val="00A436E9"/>
  </w:style>
  <w:style w:type="character" w:customStyle="1" w:styleId="EndnoteCharacters">
    <w:name w:val="Endnote Characters"/>
    <w:basedOn w:val="DefaultParagraphFont"/>
    <w:rsid w:val="00A436E9"/>
    <w:rPr>
      <w:position w:val="0"/>
      <w:sz w:val="24"/>
      <w:vertAlign w:val="baseline"/>
    </w:rPr>
  </w:style>
  <w:style w:type="character" w:customStyle="1" w:styleId="WW8Num1z0">
    <w:name w:val="WW8Num1z0"/>
    <w:rsid w:val="00A436E9"/>
    <w:rPr>
      <w:rFonts w:ascii="Symbol" w:hAnsi="Symbol"/>
    </w:rPr>
  </w:style>
  <w:style w:type="character" w:customStyle="1" w:styleId="WW8Num1z2">
    <w:name w:val="WW8Num1z2"/>
    <w:rsid w:val="00A436E9"/>
    <w:rPr>
      <w:rFonts w:ascii="Courier New" w:hAnsi="Courier New"/>
    </w:rPr>
  </w:style>
  <w:style w:type="character" w:customStyle="1" w:styleId="WW8Num1z3">
    <w:name w:val="WW8Num1z3"/>
    <w:rsid w:val="00A436E9"/>
    <w:rPr>
      <w:rFonts w:ascii="Wingdings" w:hAnsi="Wingdings"/>
    </w:rPr>
  </w:style>
  <w:style w:type="character" w:customStyle="1" w:styleId="WW8Num11z0">
    <w:name w:val="WW8Num11z0"/>
    <w:rsid w:val="00A436E9"/>
    <w:rPr>
      <w:rFonts w:ascii="Symbol" w:hAnsi="Symbol"/>
    </w:rPr>
  </w:style>
  <w:style w:type="character" w:customStyle="1" w:styleId="WW8Num83z0">
    <w:name w:val="WW8Num83z0"/>
    <w:rsid w:val="00A436E9"/>
    <w:rPr>
      <w:rFonts w:ascii="Symbol" w:hAnsi="Symbol"/>
    </w:rPr>
  </w:style>
  <w:style w:type="character" w:customStyle="1" w:styleId="WW8Num83z1">
    <w:name w:val="WW8Num83z1"/>
    <w:rsid w:val="00A436E9"/>
    <w:rPr>
      <w:rFonts w:ascii="Courier New" w:hAnsi="Courier New"/>
    </w:rPr>
  </w:style>
  <w:style w:type="character" w:customStyle="1" w:styleId="WW8Num83z2">
    <w:name w:val="WW8Num83z2"/>
    <w:rsid w:val="00A436E9"/>
    <w:rPr>
      <w:rFonts w:ascii="Wingdings" w:hAnsi="Wingdings"/>
    </w:rPr>
  </w:style>
  <w:style w:type="character" w:customStyle="1" w:styleId="WW8Num89z0">
    <w:name w:val="WW8Num89z0"/>
    <w:rsid w:val="00A436E9"/>
    <w:rPr>
      <w:rFonts w:ascii="Symbol" w:hAnsi="Symbol"/>
      <w:sz w:val="20"/>
    </w:rPr>
  </w:style>
  <w:style w:type="character" w:customStyle="1" w:styleId="WW8Num90z0">
    <w:name w:val="WW8Num90z0"/>
    <w:rsid w:val="00A436E9"/>
    <w:rPr>
      <w:rFonts w:ascii="Times New Roman" w:eastAsia="Times New Roman" w:hAnsi="Times New Roman" w:cs="Times New Roman"/>
    </w:rPr>
  </w:style>
  <w:style w:type="character" w:customStyle="1" w:styleId="WW8Num92z0">
    <w:name w:val="WW8Num92z0"/>
    <w:rsid w:val="00A436E9"/>
    <w:rPr>
      <w:rFonts w:ascii="Symbol" w:eastAsia="Times New Roman" w:hAnsi="Symbol"/>
    </w:rPr>
  </w:style>
  <w:style w:type="character" w:customStyle="1" w:styleId="WW8Num92z1">
    <w:name w:val="WW8Num92z1"/>
    <w:rsid w:val="00A436E9"/>
    <w:rPr>
      <w:rFonts w:ascii="Courier New" w:hAnsi="Courier New"/>
    </w:rPr>
  </w:style>
  <w:style w:type="character" w:customStyle="1" w:styleId="WW8Num92z2">
    <w:name w:val="WW8Num92z2"/>
    <w:rsid w:val="00A436E9"/>
    <w:rPr>
      <w:rFonts w:ascii="Wingdings" w:hAnsi="Wingdings"/>
    </w:rPr>
  </w:style>
  <w:style w:type="character" w:customStyle="1" w:styleId="WW8Num92z3">
    <w:name w:val="WW8Num92z3"/>
    <w:rsid w:val="00A436E9"/>
    <w:rPr>
      <w:rFonts w:ascii="Symbol" w:hAnsi="Symbol"/>
    </w:rPr>
  </w:style>
  <w:style w:type="character" w:customStyle="1" w:styleId="WW8Num96z0">
    <w:name w:val="WW8Num96z0"/>
    <w:rsid w:val="00A436E9"/>
    <w:rPr>
      <w:rFonts w:ascii="Symbol" w:hAnsi="Symbol"/>
      <w:sz w:val="20"/>
    </w:rPr>
  </w:style>
  <w:style w:type="character" w:customStyle="1" w:styleId="WW8Num96z1">
    <w:name w:val="WW8Num96z1"/>
    <w:rsid w:val="00A436E9"/>
    <w:rPr>
      <w:rFonts w:ascii="Courier New" w:hAnsi="Courier New"/>
      <w:sz w:val="20"/>
    </w:rPr>
  </w:style>
  <w:style w:type="character" w:customStyle="1" w:styleId="WW8Num96z2">
    <w:name w:val="WW8Num96z2"/>
    <w:rsid w:val="00A436E9"/>
    <w:rPr>
      <w:rFonts w:ascii="Wingdings" w:hAnsi="Wingdings"/>
      <w:sz w:val="20"/>
    </w:rPr>
  </w:style>
  <w:style w:type="character" w:customStyle="1" w:styleId="WW8Num103z0">
    <w:name w:val="WW8Num103z0"/>
    <w:rsid w:val="00A436E9"/>
    <w:rPr>
      <w:rFonts w:ascii="Symbol" w:hAnsi="Symbol"/>
      <w:sz w:val="20"/>
    </w:rPr>
  </w:style>
  <w:style w:type="character" w:customStyle="1" w:styleId="WW8Num103z1">
    <w:name w:val="WW8Num103z1"/>
    <w:rsid w:val="00A436E9"/>
    <w:rPr>
      <w:rFonts w:ascii="Courier New" w:hAnsi="Courier New"/>
      <w:sz w:val="20"/>
    </w:rPr>
  </w:style>
  <w:style w:type="character" w:customStyle="1" w:styleId="WW8Num103z2">
    <w:name w:val="WW8Num103z2"/>
    <w:rsid w:val="00A436E9"/>
    <w:rPr>
      <w:rFonts w:ascii="Wingdings" w:hAnsi="Wingdings"/>
      <w:sz w:val="20"/>
    </w:rPr>
  </w:style>
  <w:style w:type="character" w:customStyle="1" w:styleId="WW8Num108z0">
    <w:name w:val="WW8Num108z0"/>
    <w:rsid w:val="00A436E9"/>
    <w:rPr>
      <w:rFonts w:ascii="Symbol" w:hAnsi="Symbol"/>
      <w:sz w:val="20"/>
    </w:rPr>
  </w:style>
  <w:style w:type="character" w:customStyle="1" w:styleId="WW8Num108z1">
    <w:name w:val="WW8Num108z1"/>
    <w:rsid w:val="00A436E9"/>
    <w:rPr>
      <w:rFonts w:ascii="Courier New" w:hAnsi="Courier New"/>
      <w:sz w:val="20"/>
    </w:rPr>
  </w:style>
  <w:style w:type="character" w:customStyle="1" w:styleId="WW8Num108z2">
    <w:name w:val="WW8Num108z2"/>
    <w:rsid w:val="00A436E9"/>
    <w:rPr>
      <w:rFonts w:ascii="Wingdings" w:hAnsi="Wingdings"/>
      <w:sz w:val="20"/>
    </w:rPr>
  </w:style>
  <w:style w:type="character" w:customStyle="1" w:styleId="WW8Num109z0">
    <w:name w:val="WW8Num109z0"/>
    <w:rsid w:val="00A436E9"/>
    <w:rPr>
      <w:rFonts w:ascii="Symbol" w:eastAsia="Times New Roman" w:hAnsi="Symbol"/>
    </w:rPr>
  </w:style>
  <w:style w:type="character" w:customStyle="1" w:styleId="WW8Num109z1">
    <w:name w:val="WW8Num109z1"/>
    <w:rsid w:val="00A436E9"/>
    <w:rPr>
      <w:rFonts w:ascii="Courier New" w:hAnsi="Courier New"/>
    </w:rPr>
  </w:style>
  <w:style w:type="character" w:customStyle="1" w:styleId="WW8Num109z2">
    <w:name w:val="WW8Num109z2"/>
    <w:rsid w:val="00A436E9"/>
    <w:rPr>
      <w:rFonts w:ascii="Wingdings" w:hAnsi="Wingdings"/>
    </w:rPr>
  </w:style>
  <w:style w:type="character" w:customStyle="1" w:styleId="WW8Num109z3">
    <w:name w:val="WW8Num109z3"/>
    <w:rsid w:val="00A436E9"/>
    <w:rPr>
      <w:rFonts w:ascii="Symbol" w:hAnsi="Symbol"/>
    </w:rPr>
  </w:style>
  <w:style w:type="character" w:customStyle="1" w:styleId="WW8Num111z0">
    <w:name w:val="WW8Num111z0"/>
    <w:rsid w:val="00A436E9"/>
    <w:rPr>
      <w:rFonts w:ascii="Symbol" w:hAnsi="Symbol"/>
      <w:sz w:val="20"/>
    </w:rPr>
  </w:style>
  <w:style w:type="character" w:customStyle="1" w:styleId="WW8Num111z1">
    <w:name w:val="WW8Num111z1"/>
    <w:rsid w:val="00A436E9"/>
    <w:rPr>
      <w:rFonts w:ascii="Courier New" w:hAnsi="Courier New"/>
      <w:sz w:val="20"/>
    </w:rPr>
  </w:style>
  <w:style w:type="character" w:customStyle="1" w:styleId="WW8Num111z2">
    <w:name w:val="WW8Num111z2"/>
    <w:rsid w:val="00A436E9"/>
    <w:rPr>
      <w:rFonts w:ascii="Wingdings" w:hAnsi="Wingdings"/>
      <w:sz w:val="20"/>
    </w:rPr>
  </w:style>
  <w:style w:type="character" w:customStyle="1" w:styleId="WW8Num117z0">
    <w:name w:val="WW8Num117z0"/>
    <w:rsid w:val="00A436E9"/>
    <w:rPr>
      <w:rFonts w:ascii="Symbol" w:eastAsia="Times New Roman" w:hAnsi="Symbol"/>
    </w:rPr>
  </w:style>
  <w:style w:type="character" w:customStyle="1" w:styleId="WW8Num117z1">
    <w:name w:val="WW8Num117z1"/>
    <w:rsid w:val="00A436E9"/>
    <w:rPr>
      <w:rFonts w:ascii="Courier New" w:hAnsi="Courier New"/>
    </w:rPr>
  </w:style>
  <w:style w:type="character" w:customStyle="1" w:styleId="WW8Num117z2">
    <w:name w:val="WW8Num117z2"/>
    <w:rsid w:val="00A436E9"/>
    <w:rPr>
      <w:rFonts w:ascii="Wingdings" w:hAnsi="Wingdings"/>
    </w:rPr>
  </w:style>
  <w:style w:type="character" w:customStyle="1" w:styleId="WW8Num117z3">
    <w:name w:val="WW8Num117z3"/>
    <w:rsid w:val="00A436E9"/>
    <w:rPr>
      <w:rFonts w:ascii="Symbol" w:hAnsi="Symbol"/>
    </w:rPr>
  </w:style>
  <w:style w:type="character" w:customStyle="1" w:styleId="WW8Num126z0">
    <w:name w:val="WW8Num126z0"/>
    <w:rsid w:val="00A436E9"/>
    <w:rPr>
      <w:rFonts w:ascii="Symbol" w:eastAsia="SimSun" w:hAnsi="Symbol"/>
    </w:rPr>
  </w:style>
  <w:style w:type="character" w:customStyle="1" w:styleId="WW8Num126z1">
    <w:name w:val="WW8Num126z1"/>
    <w:rsid w:val="00A436E9"/>
    <w:rPr>
      <w:rFonts w:ascii="Courier New" w:hAnsi="Courier New"/>
    </w:rPr>
  </w:style>
  <w:style w:type="character" w:customStyle="1" w:styleId="WW8Num126z2">
    <w:name w:val="WW8Num126z2"/>
    <w:rsid w:val="00A436E9"/>
    <w:rPr>
      <w:rFonts w:ascii="Wingdings" w:hAnsi="Wingdings"/>
    </w:rPr>
  </w:style>
  <w:style w:type="character" w:customStyle="1" w:styleId="WW8Num126z3">
    <w:name w:val="WW8Num126z3"/>
    <w:rsid w:val="00A436E9"/>
    <w:rPr>
      <w:rFonts w:ascii="Symbol" w:hAnsi="Symbol"/>
    </w:rPr>
  </w:style>
  <w:style w:type="character" w:customStyle="1" w:styleId="WW8Num128z0">
    <w:name w:val="WW8Num128z0"/>
    <w:rsid w:val="00A436E9"/>
    <w:rPr>
      <w:rFonts w:ascii="Symbol" w:eastAsia="Times New Roman" w:hAnsi="Symbol"/>
    </w:rPr>
  </w:style>
  <w:style w:type="character" w:customStyle="1" w:styleId="WW8Num128z1">
    <w:name w:val="WW8Num128z1"/>
    <w:rsid w:val="00A436E9"/>
    <w:rPr>
      <w:rFonts w:ascii="Courier New" w:hAnsi="Courier New"/>
    </w:rPr>
  </w:style>
  <w:style w:type="character" w:customStyle="1" w:styleId="WW8Num128z2">
    <w:name w:val="WW8Num128z2"/>
    <w:rsid w:val="00A436E9"/>
    <w:rPr>
      <w:rFonts w:ascii="Wingdings" w:hAnsi="Wingdings"/>
    </w:rPr>
  </w:style>
  <w:style w:type="character" w:customStyle="1" w:styleId="WW8Num128z3">
    <w:name w:val="WW8Num128z3"/>
    <w:rsid w:val="00A436E9"/>
    <w:rPr>
      <w:rFonts w:ascii="Symbol" w:hAnsi="Symbol"/>
    </w:rPr>
  </w:style>
  <w:style w:type="character" w:customStyle="1" w:styleId="WW8Num138z0">
    <w:name w:val="WW8Num138z0"/>
    <w:rsid w:val="00A436E9"/>
    <w:rPr>
      <w:rFonts w:ascii="Times-Italic" w:eastAsia="Times New Roman" w:hAnsi="Times-Italic"/>
    </w:rPr>
  </w:style>
  <w:style w:type="character" w:customStyle="1" w:styleId="WW8Num138z1">
    <w:name w:val="WW8Num138z1"/>
    <w:rsid w:val="00A436E9"/>
    <w:rPr>
      <w:rFonts w:ascii="Courier New" w:hAnsi="Courier New"/>
    </w:rPr>
  </w:style>
  <w:style w:type="character" w:customStyle="1" w:styleId="WW8Num138z2">
    <w:name w:val="WW8Num138z2"/>
    <w:rsid w:val="00A436E9"/>
    <w:rPr>
      <w:rFonts w:ascii="Wingdings" w:hAnsi="Wingdings"/>
    </w:rPr>
  </w:style>
  <w:style w:type="character" w:customStyle="1" w:styleId="WW8Num138z3">
    <w:name w:val="WW8Num138z3"/>
    <w:rsid w:val="00A436E9"/>
    <w:rPr>
      <w:rFonts w:ascii="Symbol" w:hAnsi="Symbol"/>
    </w:rPr>
  </w:style>
  <w:style w:type="character" w:customStyle="1" w:styleId="WW8Num143z0">
    <w:name w:val="WW8Num143z0"/>
    <w:rsid w:val="00A436E9"/>
    <w:rPr>
      <w:rFonts w:ascii="Times New Roman" w:eastAsia="Times New Roman" w:hAnsi="Times New Roman" w:cs="Times New Roman"/>
    </w:rPr>
  </w:style>
  <w:style w:type="character" w:customStyle="1" w:styleId="WW8Num148z0">
    <w:name w:val="WW8Num148z0"/>
    <w:rsid w:val="00A436E9"/>
    <w:rPr>
      <w:rFonts w:ascii="Symbol" w:hAnsi="Symbol"/>
      <w:sz w:val="20"/>
    </w:rPr>
  </w:style>
  <w:style w:type="character" w:customStyle="1" w:styleId="WW8Num148z1">
    <w:name w:val="WW8Num148z1"/>
    <w:rsid w:val="00A436E9"/>
    <w:rPr>
      <w:rFonts w:ascii="Courier New" w:hAnsi="Courier New"/>
      <w:sz w:val="20"/>
    </w:rPr>
  </w:style>
  <w:style w:type="character" w:customStyle="1" w:styleId="WW8Num148z2">
    <w:name w:val="WW8Num148z2"/>
    <w:rsid w:val="00A436E9"/>
    <w:rPr>
      <w:rFonts w:ascii="Wingdings" w:hAnsi="Wingdings"/>
      <w:sz w:val="20"/>
    </w:rPr>
  </w:style>
  <w:style w:type="character" w:customStyle="1" w:styleId="WW8Num151z0">
    <w:name w:val="WW8Num151z0"/>
    <w:rsid w:val="00A436E9"/>
    <w:rPr>
      <w:rFonts w:ascii="Times New Roman" w:eastAsia="Times New Roman" w:hAnsi="Times New Roman" w:cs="Times New Roman"/>
    </w:rPr>
  </w:style>
  <w:style w:type="character" w:customStyle="1" w:styleId="WW8Num152z0">
    <w:name w:val="WW8Num152z0"/>
    <w:rsid w:val="00A436E9"/>
    <w:rPr>
      <w:rFonts w:ascii="Symbol" w:hAnsi="Symbol"/>
      <w:sz w:val="20"/>
    </w:rPr>
  </w:style>
  <w:style w:type="character" w:customStyle="1" w:styleId="WW8Num152z1">
    <w:name w:val="WW8Num152z1"/>
    <w:rsid w:val="00A436E9"/>
    <w:rPr>
      <w:rFonts w:ascii="Courier New" w:hAnsi="Courier New"/>
      <w:sz w:val="20"/>
    </w:rPr>
  </w:style>
  <w:style w:type="character" w:customStyle="1" w:styleId="WW8Num152z2">
    <w:name w:val="WW8Num152z2"/>
    <w:rsid w:val="00A436E9"/>
    <w:rPr>
      <w:rFonts w:ascii="Wingdings" w:hAnsi="Wingdings"/>
      <w:sz w:val="20"/>
    </w:rPr>
  </w:style>
  <w:style w:type="character" w:customStyle="1" w:styleId="WW8Num153z0">
    <w:name w:val="WW8Num153z0"/>
    <w:rsid w:val="00A436E9"/>
    <w:rPr>
      <w:sz w:val="24"/>
    </w:rPr>
  </w:style>
  <w:style w:type="character" w:customStyle="1" w:styleId="WW8Num155z0">
    <w:name w:val="WW8Num155z0"/>
    <w:rsid w:val="00A436E9"/>
    <w:rPr>
      <w:rFonts w:ascii="Times New Roman" w:eastAsia="Times New Roman" w:hAnsi="Times New Roman" w:cs="Times New Roman"/>
    </w:rPr>
  </w:style>
  <w:style w:type="character" w:customStyle="1" w:styleId="WW8Num157z0">
    <w:name w:val="WW8Num157z0"/>
    <w:rsid w:val="00A436E9"/>
    <w:rPr>
      <w:rFonts w:ascii="Symbol" w:hAnsi="Symbol"/>
      <w:sz w:val="20"/>
    </w:rPr>
  </w:style>
  <w:style w:type="character" w:customStyle="1" w:styleId="WW8Num157z1">
    <w:name w:val="WW8Num157z1"/>
    <w:rsid w:val="00A436E9"/>
    <w:rPr>
      <w:rFonts w:ascii="Courier New" w:hAnsi="Courier New"/>
      <w:sz w:val="20"/>
    </w:rPr>
  </w:style>
  <w:style w:type="character" w:customStyle="1" w:styleId="WW8Num157z2">
    <w:name w:val="WW8Num157z2"/>
    <w:rsid w:val="00A436E9"/>
    <w:rPr>
      <w:rFonts w:ascii="Wingdings" w:hAnsi="Wingdings"/>
      <w:sz w:val="20"/>
    </w:rPr>
  </w:style>
  <w:style w:type="character" w:customStyle="1" w:styleId="WW8Num163z0">
    <w:name w:val="WW8Num163z0"/>
    <w:rsid w:val="00A436E9"/>
    <w:rPr>
      <w:rFonts w:ascii="Symbol" w:hAnsi="Symbol"/>
      <w:sz w:val="20"/>
    </w:rPr>
  </w:style>
  <w:style w:type="character" w:customStyle="1" w:styleId="WW8Num163z1">
    <w:name w:val="WW8Num163z1"/>
    <w:rsid w:val="00A436E9"/>
    <w:rPr>
      <w:rFonts w:ascii="Courier New" w:hAnsi="Courier New"/>
      <w:sz w:val="20"/>
    </w:rPr>
  </w:style>
  <w:style w:type="character" w:customStyle="1" w:styleId="WW8Num163z2">
    <w:name w:val="WW8Num163z2"/>
    <w:rsid w:val="00A436E9"/>
    <w:rPr>
      <w:rFonts w:ascii="Wingdings" w:hAnsi="Wingdings"/>
      <w:sz w:val="20"/>
    </w:rPr>
  </w:style>
  <w:style w:type="character" w:customStyle="1" w:styleId="WW8Num170z0">
    <w:name w:val="WW8Num170z0"/>
    <w:rsid w:val="00A436E9"/>
    <w:rPr>
      <w:rFonts w:ascii="Symbol" w:eastAsia="Times New Roman" w:hAnsi="Symbol"/>
    </w:rPr>
  </w:style>
  <w:style w:type="character" w:customStyle="1" w:styleId="WW8Num170z1">
    <w:name w:val="WW8Num170z1"/>
    <w:rsid w:val="00A436E9"/>
    <w:rPr>
      <w:rFonts w:ascii="Courier New" w:hAnsi="Courier New"/>
    </w:rPr>
  </w:style>
  <w:style w:type="character" w:customStyle="1" w:styleId="WW8Num170z2">
    <w:name w:val="WW8Num170z2"/>
    <w:rsid w:val="00A436E9"/>
    <w:rPr>
      <w:rFonts w:ascii="Wingdings" w:hAnsi="Wingdings"/>
    </w:rPr>
  </w:style>
  <w:style w:type="character" w:customStyle="1" w:styleId="WW8Num170z3">
    <w:name w:val="WW8Num170z3"/>
    <w:rsid w:val="00A436E9"/>
    <w:rPr>
      <w:rFonts w:ascii="Symbol" w:hAnsi="Symbol"/>
    </w:rPr>
  </w:style>
  <w:style w:type="character" w:customStyle="1" w:styleId="WW8Num177z0">
    <w:name w:val="WW8Num177z0"/>
    <w:rsid w:val="00A436E9"/>
    <w:rPr>
      <w:rFonts w:ascii="Symbol" w:hAnsi="Symbol"/>
      <w:sz w:val="20"/>
    </w:rPr>
  </w:style>
  <w:style w:type="character" w:customStyle="1" w:styleId="WW8Num177z1">
    <w:name w:val="WW8Num177z1"/>
    <w:rsid w:val="00A436E9"/>
    <w:rPr>
      <w:rFonts w:ascii="Courier New" w:hAnsi="Courier New"/>
      <w:sz w:val="20"/>
    </w:rPr>
  </w:style>
  <w:style w:type="character" w:customStyle="1" w:styleId="WW8Num177z2">
    <w:name w:val="WW8Num177z2"/>
    <w:rsid w:val="00A436E9"/>
    <w:rPr>
      <w:rFonts w:ascii="Wingdings" w:hAnsi="Wingdings"/>
      <w:sz w:val="20"/>
    </w:rPr>
  </w:style>
  <w:style w:type="character" w:customStyle="1" w:styleId="WW8Num181z0">
    <w:name w:val="WW8Num181z0"/>
    <w:rsid w:val="00A436E9"/>
    <w:rPr>
      <w:rFonts w:ascii="Symbol" w:eastAsia="Times New Roman" w:hAnsi="Symbol"/>
    </w:rPr>
  </w:style>
  <w:style w:type="character" w:customStyle="1" w:styleId="WW8Num181z1">
    <w:name w:val="WW8Num181z1"/>
    <w:rsid w:val="00A436E9"/>
    <w:rPr>
      <w:rFonts w:ascii="Courier New" w:hAnsi="Courier New"/>
    </w:rPr>
  </w:style>
  <w:style w:type="character" w:customStyle="1" w:styleId="WW8Num181z2">
    <w:name w:val="WW8Num181z2"/>
    <w:rsid w:val="00A436E9"/>
    <w:rPr>
      <w:rFonts w:ascii="Wingdings" w:hAnsi="Wingdings"/>
    </w:rPr>
  </w:style>
  <w:style w:type="character" w:customStyle="1" w:styleId="WW8Num181z3">
    <w:name w:val="WW8Num181z3"/>
    <w:rsid w:val="00A436E9"/>
    <w:rPr>
      <w:rFonts w:ascii="Symbol" w:hAnsi="Symbol"/>
    </w:rPr>
  </w:style>
  <w:style w:type="character" w:customStyle="1" w:styleId="WW8Num185z0">
    <w:name w:val="WW8Num185z0"/>
    <w:rsid w:val="00A436E9"/>
    <w:rPr>
      <w:rFonts w:ascii="Symbol" w:eastAsia="Times New Roman" w:hAnsi="Symbol"/>
    </w:rPr>
  </w:style>
  <w:style w:type="character" w:customStyle="1" w:styleId="WW8Num185z1">
    <w:name w:val="WW8Num185z1"/>
    <w:rsid w:val="00A436E9"/>
    <w:rPr>
      <w:rFonts w:ascii="Courier New" w:hAnsi="Courier New"/>
    </w:rPr>
  </w:style>
  <w:style w:type="character" w:customStyle="1" w:styleId="WW8Num185z2">
    <w:name w:val="WW8Num185z2"/>
    <w:rsid w:val="00A436E9"/>
    <w:rPr>
      <w:rFonts w:ascii="Wingdings" w:hAnsi="Wingdings"/>
    </w:rPr>
  </w:style>
  <w:style w:type="character" w:customStyle="1" w:styleId="WW8Num185z3">
    <w:name w:val="WW8Num185z3"/>
    <w:rsid w:val="00A436E9"/>
    <w:rPr>
      <w:rFonts w:ascii="Symbol" w:hAnsi="Symbol"/>
    </w:rPr>
  </w:style>
  <w:style w:type="character" w:customStyle="1" w:styleId="WW8Num186z0">
    <w:name w:val="WW8Num186z0"/>
    <w:rsid w:val="00A436E9"/>
    <w:rPr>
      <w:rFonts w:ascii="Symbol" w:hAnsi="Symbol"/>
      <w:sz w:val="20"/>
    </w:rPr>
  </w:style>
  <w:style w:type="character" w:customStyle="1" w:styleId="WW8Num186z1">
    <w:name w:val="WW8Num186z1"/>
    <w:rsid w:val="00A436E9"/>
    <w:rPr>
      <w:rFonts w:ascii="Courier New" w:hAnsi="Courier New"/>
      <w:sz w:val="20"/>
    </w:rPr>
  </w:style>
  <w:style w:type="character" w:customStyle="1" w:styleId="WW8Num186z2">
    <w:name w:val="WW8Num186z2"/>
    <w:rsid w:val="00A436E9"/>
    <w:rPr>
      <w:rFonts w:ascii="Wingdings" w:hAnsi="Wingdings"/>
      <w:sz w:val="20"/>
    </w:rPr>
  </w:style>
  <w:style w:type="character" w:customStyle="1" w:styleId="WW8Num192z0">
    <w:name w:val="WW8Num192z0"/>
    <w:rsid w:val="00A436E9"/>
    <w:rPr>
      <w:rFonts w:ascii="Symbol" w:hAnsi="Symbol"/>
    </w:rPr>
  </w:style>
  <w:style w:type="character" w:customStyle="1" w:styleId="WW8Num192z1">
    <w:name w:val="WW8Num192z1"/>
    <w:rsid w:val="00A436E9"/>
    <w:rPr>
      <w:rFonts w:ascii="Courier New" w:hAnsi="Courier New"/>
    </w:rPr>
  </w:style>
  <w:style w:type="character" w:customStyle="1" w:styleId="WW8Num192z2">
    <w:name w:val="WW8Num192z2"/>
    <w:rsid w:val="00A436E9"/>
    <w:rPr>
      <w:rFonts w:ascii="Wingdings" w:hAnsi="Wingdings"/>
    </w:rPr>
  </w:style>
  <w:style w:type="character" w:customStyle="1" w:styleId="WW8Num194z0">
    <w:name w:val="WW8Num194z0"/>
    <w:rsid w:val="00A436E9"/>
    <w:rPr>
      <w:rFonts w:ascii="Times-Roman" w:eastAsia="Times New Roman" w:hAnsi="Times-Roman"/>
      <w:i w:val="0"/>
    </w:rPr>
  </w:style>
  <w:style w:type="character" w:customStyle="1" w:styleId="WW8Num194z1">
    <w:name w:val="WW8Num194z1"/>
    <w:rsid w:val="00A436E9"/>
    <w:rPr>
      <w:rFonts w:ascii="Courier New" w:hAnsi="Courier New"/>
    </w:rPr>
  </w:style>
  <w:style w:type="character" w:customStyle="1" w:styleId="WW8Num194z2">
    <w:name w:val="WW8Num194z2"/>
    <w:rsid w:val="00A436E9"/>
    <w:rPr>
      <w:rFonts w:ascii="Wingdings" w:hAnsi="Wingdings"/>
    </w:rPr>
  </w:style>
  <w:style w:type="character" w:customStyle="1" w:styleId="WW8Num194z3">
    <w:name w:val="WW8Num194z3"/>
    <w:rsid w:val="00A436E9"/>
    <w:rPr>
      <w:rFonts w:ascii="Symbol" w:hAnsi="Symbol"/>
    </w:rPr>
  </w:style>
  <w:style w:type="character" w:customStyle="1" w:styleId="WW8Num203z0">
    <w:name w:val="WW8Num203z0"/>
    <w:rsid w:val="00A436E9"/>
    <w:rPr>
      <w:rFonts w:ascii="Wingdings" w:eastAsia="Times New Roman" w:hAnsi="Wingdings"/>
    </w:rPr>
  </w:style>
  <w:style w:type="character" w:customStyle="1" w:styleId="WW8Num203z1">
    <w:name w:val="WW8Num203z1"/>
    <w:rsid w:val="00A436E9"/>
    <w:rPr>
      <w:rFonts w:ascii="Courier New" w:hAnsi="Courier New"/>
    </w:rPr>
  </w:style>
  <w:style w:type="character" w:customStyle="1" w:styleId="WW8Num203z2">
    <w:name w:val="WW8Num203z2"/>
    <w:rsid w:val="00A436E9"/>
    <w:rPr>
      <w:rFonts w:ascii="Wingdings" w:hAnsi="Wingdings"/>
    </w:rPr>
  </w:style>
  <w:style w:type="character" w:customStyle="1" w:styleId="WW8Num203z3">
    <w:name w:val="WW8Num203z3"/>
    <w:rsid w:val="00A436E9"/>
    <w:rPr>
      <w:rFonts w:ascii="Symbol" w:hAnsi="Symbol"/>
    </w:rPr>
  </w:style>
  <w:style w:type="character" w:customStyle="1" w:styleId="WW8Num204z1">
    <w:name w:val="WW8Num204z1"/>
    <w:rsid w:val="00A436E9"/>
    <w:rPr>
      <w:b/>
    </w:rPr>
  </w:style>
  <w:style w:type="character" w:customStyle="1" w:styleId="WW8Num206z0">
    <w:name w:val="WW8Num206z0"/>
    <w:rsid w:val="00A436E9"/>
    <w:rPr>
      <w:rFonts w:ascii="Symbol" w:eastAsia="Times New Roman" w:hAnsi="Symbol"/>
    </w:rPr>
  </w:style>
  <w:style w:type="character" w:customStyle="1" w:styleId="WW8Num206z1">
    <w:name w:val="WW8Num206z1"/>
    <w:rsid w:val="00A436E9"/>
    <w:rPr>
      <w:rFonts w:ascii="Courier New" w:hAnsi="Courier New"/>
    </w:rPr>
  </w:style>
  <w:style w:type="character" w:customStyle="1" w:styleId="WW8Num206z2">
    <w:name w:val="WW8Num206z2"/>
    <w:rsid w:val="00A436E9"/>
    <w:rPr>
      <w:rFonts w:ascii="Wingdings" w:hAnsi="Wingdings"/>
    </w:rPr>
  </w:style>
  <w:style w:type="character" w:customStyle="1" w:styleId="WW8Num206z3">
    <w:name w:val="WW8Num206z3"/>
    <w:rsid w:val="00A436E9"/>
    <w:rPr>
      <w:rFonts w:ascii="Symbol" w:hAnsi="Symbol"/>
    </w:rPr>
  </w:style>
  <w:style w:type="character" w:customStyle="1" w:styleId="WW8Num207z0">
    <w:name w:val="WW8Num207z0"/>
    <w:rsid w:val="00A436E9"/>
    <w:rPr>
      <w:rFonts w:ascii="Symbol" w:hAnsi="Symbol"/>
      <w:sz w:val="20"/>
    </w:rPr>
  </w:style>
  <w:style w:type="character" w:customStyle="1" w:styleId="WW8Num213z0">
    <w:name w:val="WW8Num213z0"/>
    <w:rsid w:val="00A436E9"/>
    <w:rPr>
      <w:rFonts w:ascii="Symbol" w:hAnsi="Symbol"/>
      <w:sz w:val="20"/>
    </w:rPr>
  </w:style>
  <w:style w:type="character" w:customStyle="1" w:styleId="WW8Num214z0">
    <w:name w:val="WW8Num214z0"/>
    <w:rsid w:val="00A436E9"/>
    <w:rPr>
      <w:rFonts w:ascii="Symbol" w:hAnsi="Symbol"/>
    </w:rPr>
  </w:style>
  <w:style w:type="character" w:customStyle="1" w:styleId="WW8Num214z1">
    <w:name w:val="WW8Num214z1"/>
    <w:rsid w:val="00A436E9"/>
    <w:rPr>
      <w:rFonts w:ascii="Courier New" w:hAnsi="Courier New"/>
    </w:rPr>
  </w:style>
  <w:style w:type="character" w:customStyle="1" w:styleId="WW8Num220z0">
    <w:name w:val="WW8Num220z0"/>
    <w:rsid w:val="00A436E9"/>
    <w:rPr>
      <w:u w:val="single"/>
    </w:rPr>
  </w:style>
  <w:style w:type="character" w:customStyle="1" w:styleId="WW8Num228z0">
    <w:name w:val="WW8Num228z0"/>
    <w:rsid w:val="00A436E9"/>
    <w:rPr>
      <w:rFonts w:ascii="Symbol" w:hAnsi="Symbol"/>
      <w:sz w:val="20"/>
    </w:rPr>
  </w:style>
  <w:style w:type="character" w:customStyle="1" w:styleId="WW8Num228z1">
    <w:name w:val="WW8Num228z1"/>
    <w:rsid w:val="00A436E9"/>
    <w:rPr>
      <w:rFonts w:ascii="Courier New" w:hAnsi="Courier New"/>
      <w:sz w:val="20"/>
    </w:rPr>
  </w:style>
  <w:style w:type="character" w:customStyle="1" w:styleId="WW8Num228z2">
    <w:name w:val="WW8Num228z2"/>
    <w:rsid w:val="00A436E9"/>
    <w:rPr>
      <w:rFonts w:ascii="Wingdings" w:hAnsi="Wingdings"/>
      <w:sz w:val="20"/>
    </w:rPr>
  </w:style>
  <w:style w:type="character" w:customStyle="1" w:styleId="WW8Num236z0">
    <w:name w:val="WW8Num236z0"/>
    <w:rsid w:val="00A436E9"/>
    <w:rPr>
      <w:rFonts w:ascii="Symbol" w:eastAsia="Times New Roman" w:hAnsi="Symbol"/>
    </w:rPr>
  </w:style>
  <w:style w:type="character" w:customStyle="1" w:styleId="WW8Num236z1">
    <w:name w:val="WW8Num236z1"/>
    <w:rsid w:val="00A436E9"/>
    <w:rPr>
      <w:rFonts w:ascii="Courier New" w:hAnsi="Courier New"/>
    </w:rPr>
  </w:style>
  <w:style w:type="character" w:customStyle="1" w:styleId="WW8Num236z2">
    <w:name w:val="WW8Num236z2"/>
    <w:rsid w:val="00A436E9"/>
    <w:rPr>
      <w:rFonts w:ascii="Wingdings" w:hAnsi="Wingdings"/>
    </w:rPr>
  </w:style>
  <w:style w:type="character" w:customStyle="1" w:styleId="WW8Num236z3">
    <w:name w:val="WW8Num236z3"/>
    <w:rsid w:val="00A436E9"/>
    <w:rPr>
      <w:rFonts w:ascii="Symbol" w:hAnsi="Symbol"/>
    </w:rPr>
  </w:style>
  <w:style w:type="character" w:customStyle="1" w:styleId="WW8Num239z0">
    <w:name w:val="WW8Num239z0"/>
    <w:rsid w:val="00A436E9"/>
    <w:rPr>
      <w:rFonts w:ascii="Times New Roman" w:eastAsia="Times New Roman" w:hAnsi="Times New Roman" w:cs="Times New Roman"/>
    </w:rPr>
  </w:style>
  <w:style w:type="character" w:customStyle="1" w:styleId="WW8Num239z1">
    <w:name w:val="WW8Num239z1"/>
    <w:rsid w:val="00A436E9"/>
    <w:rPr>
      <w:rFonts w:ascii="Courier New" w:hAnsi="Courier New"/>
    </w:rPr>
  </w:style>
  <w:style w:type="character" w:customStyle="1" w:styleId="WW8Num239z2">
    <w:name w:val="WW8Num239z2"/>
    <w:rsid w:val="00A436E9"/>
    <w:rPr>
      <w:rFonts w:ascii="Wingdings" w:hAnsi="Wingdings"/>
    </w:rPr>
  </w:style>
  <w:style w:type="character" w:customStyle="1" w:styleId="WW8Num239z3">
    <w:name w:val="WW8Num239z3"/>
    <w:rsid w:val="00A436E9"/>
    <w:rPr>
      <w:rFonts w:ascii="Symbol" w:hAnsi="Symbol"/>
    </w:rPr>
  </w:style>
  <w:style w:type="character" w:customStyle="1" w:styleId="NumberingSymbols">
    <w:name w:val="Numbering Symbols"/>
    <w:rsid w:val="00A436E9"/>
    <w:rPr>
      <w:rFonts w:ascii="Garamond" w:hAnsi="Garamond"/>
    </w:rPr>
  </w:style>
  <w:style w:type="character" w:customStyle="1" w:styleId="Bullets">
    <w:name w:val="Bullets"/>
    <w:rsid w:val="00A436E9"/>
    <w:rPr>
      <w:rFonts w:ascii="StarSymbol" w:eastAsia="StarSymbol" w:hAnsi="StarSymbol" w:cs="StarSymbol"/>
      <w:sz w:val="18"/>
      <w:szCs w:val="18"/>
    </w:rPr>
  </w:style>
  <w:style w:type="paragraph" w:customStyle="1" w:styleId="NoteLevel1">
    <w:name w:val="Note Level 1"/>
    <w:basedOn w:val="Normal"/>
    <w:rsid w:val="00A436E9"/>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A436E9"/>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A436E9"/>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A436E9"/>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A436E9"/>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A436E9"/>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A436E9"/>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A436E9"/>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A436E9"/>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A436E9"/>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A436E9"/>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A436E9"/>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A436E9"/>
  </w:style>
  <w:style w:type="character" w:customStyle="1" w:styleId="quotedtooltip">
    <w:name w:val="quotedtooltip"/>
    <w:basedOn w:val="DefaultParagraphFont"/>
    <w:rsid w:val="00A436E9"/>
  </w:style>
  <w:style w:type="character" w:customStyle="1" w:styleId="quotedtooltipbox">
    <w:name w:val="quotedtooltipbox"/>
    <w:basedOn w:val="DefaultParagraphFont"/>
    <w:rsid w:val="00A436E9"/>
  </w:style>
  <w:style w:type="character" w:customStyle="1" w:styleId="mwlivequotes">
    <w:name w:val="mwlivequotes"/>
    <w:basedOn w:val="DefaultParagraphFont"/>
    <w:rsid w:val="00A436E9"/>
  </w:style>
  <w:style w:type="character" w:customStyle="1" w:styleId="lastlabel">
    <w:name w:val="lastlabel"/>
    <w:basedOn w:val="DefaultParagraphFont"/>
    <w:rsid w:val="00A436E9"/>
  </w:style>
  <w:style w:type="character" w:customStyle="1" w:styleId="lb07">
    <w:name w:val="lb07"/>
    <w:basedOn w:val="DefaultParagraphFont"/>
    <w:rsid w:val="00A436E9"/>
  </w:style>
  <w:style w:type="character" w:customStyle="1" w:styleId="qted">
    <w:name w:val="qted"/>
    <w:basedOn w:val="DefaultParagraphFont"/>
    <w:rsid w:val="00A436E9"/>
  </w:style>
  <w:style w:type="character" w:customStyle="1" w:styleId="t14">
    <w:name w:val="t14"/>
    <w:basedOn w:val="DefaultParagraphFont"/>
    <w:rsid w:val="00A436E9"/>
  </w:style>
  <w:style w:type="paragraph" w:customStyle="1" w:styleId="format-body">
    <w:name w:val="format-body"/>
    <w:basedOn w:val="Normal"/>
    <w:rsid w:val="00A436E9"/>
    <w:pPr>
      <w:spacing w:before="100" w:beforeAutospacing="1" w:after="100" w:afterAutospacing="1"/>
    </w:pPr>
    <w:rPr>
      <w:rFonts w:eastAsia="Calibri"/>
      <w:sz w:val="24"/>
    </w:rPr>
  </w:style>
  <w:style w:type="character" w:customStyle="1" w:styleId="nfakpe">
    <w:name w:val="nfakpe"/>
    <w:basedOn w:val="DefaultParagraphFont"/>
    <w:rsid w:val="00A436E9"/>
  </w:style>
  <w:style w:type="character" w:customStyle="1" w:styleId="DebateBlockCharChar">
    <w:name w:val="Debate Block Char Char"/>
    <w:basedOn w:val="DefaultParagraphFont"/>
    <w:rsid w:val="00A436E9"/>
    <w:rPr>
      <w:rFonts w:cs="Arial"/>
      <w:b/>
      <w:bCs/>
      <w:kern w:val="32"/>
      <w:sz w:val="36"/>
      <w:szCs w:val="32"/>
      <w:u w:val="single"/>
    </w:rPr>
  </w:style>
  <w:style w:type="character" w:customStyle="1" w:styleId="citsource">
    <w:name w:val="citsource"/>
    <w:basedOn w:val="DefaultParagraphFont"/>
    <w:rsid w:val="00A436E9"/>
  </w:style>
  <w:style w:type="character" w:customStyle="1" w:styleId="sc">
    <w:name w:val="sc"/>
    <w:basedOn w:val="DefaultParagraphFont"/>
    <w:rsid w:val="00A436E9"/>
  </w:style>
  <w:style w:type="character" w:customStyle="1" w:styleId="atime">
    <w:name w:val="atime"/>
    <w:basedOn w:val="DefaultParagraphFont"/>
    <w:rsid w:val="00A436E9"/>
  </w:style>
  <w:style w:type="paragraph" w:customStyle="1" w:styleId="unread">
    <w:name w:val="unread"/>
    <w:basedOn w:val="Normal"/>
    <w:rsid w:val="00A436E9"/>
    <w:rPr>
      <w:rFonts w:eastAsia="Calibri"/>
    </w:rPr>
  </w:style>
  <w:style w:type="character" w:customStyle="1" w:styleId="unreadChar">
    <w:name w:val="unread Char"/>
    <w:basedOn w:val="DefaultParagraphFont"/>
    <w:rsid w:val="00A436E9"/>
    <w:rPr>
      <w:szCs w:val="24"/>
      <w:lang w:val="en-US" w:eastAsia="en-US" w:bidi="ar-SA"/>
    </w:rPr>
  </w:style>
  <w:style w:type="paragraph" w:customStyle="1" w:styleId="cardunderlined0">
    <w:name w:val="card underlined"/>
    <w:basedOn w:val="Normal"/>
    <w:rsid w:val="00A436E9"/>
    <w:rPr>
      <w:rFonts w:ascii="Arial" w:eastAsia="Calibri" w:hAnsi="Arial"/>
      <w:u w:val="single"/>
    </w:rPr>
  </w:style>
  <w:style w:type="character" w:customStyle="1" w:styleId="Internetlink1">
    <w:name w:val="Internet link1"/>
    <w:rsid w:val="00A436E9"/>
    <w:rPr>
      <w:color w:val="000080"/>
      <w:u w:val="single"/>
    </w:rPr>
  </w:style>
  <w:style w:type="character" w:customStyle="1" w:styleId="underliningChar3">
    <w:name w:val="underlining Char"/>
    <w:basedOn w:val="DefaultParagraphFont"/>
    <w:rsid w:val="00A436E9"/>
    <w:rPr>
      <w:b/>
      <w:szCs w:val="24"/>
      <w:u w:val="single"/>
      <w:lang w:val="en-US" w:eastAsia="en-US" w:bidi="ar-SA"/>
    </w:rPr>
  </w:style>
  <w:style w:type="character" w:customStyle="1" w:styleId="notreadChar">
    <w:name w:val="not read Char"/>
    <w:basedOn w:val="DefaultParagraphFont"/>
    <w:rsid w:val="00A436E9"/>
    <w:rPr>
      <w:sz w:val="18"/>
      <w:szCs w:val="24"/>
      <w:lang w:val="en-US" w:eastAsia="en-US" w:bidi="ar-SA"/>
    </w:rPr>
  </w:style>
  <w:style w:type="character" w:customStyle="1" w:styleId="journalname">
    <w:name w:val="journalname"/>
    <w:basedOn w:val="DefaultParagraphFont"/>
    <w:rsid w:val="00A436E9"/>
  </w:style>
  <w:style w:type="character" w:customStyle="1" w:styleId="insideheadline">
    <w:name w:val="insideheadline"/>
    <w:basedOn w:val="DefaultParagraphFont"/>
    <w:rsid w:val="00A436E9"/>
  </w:style>
  <w:style w:type="paragraph" w:customStyle="1" w:styleId="article-text">
    <w:name w:val="article-text"/>
    <w:basedOn w:val="Normal"/>
    <w:rsid w:val="00A436E9"/>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A436E9"/>
  </w:style>
  <w:style w:type="character" w:customStyle="1" w:styleId="mwlivequotesdowndelayed">
    <w:name w:val="mwlivequotes down delayed"/>
    <w:basedOn w:val="DefaultParagraphFont"/>
    <w:rsid w:val="00A436E9"/>
  </w:style>
  <w:style w:type="character" w:customStyle="1" w:styleId="shirttail">
    <w:name w:val="shirttail"/>
    <w:basedOn w:val="DefaultParagraphFont"/>
    <w:rsid w:val="00A436E9"/>
  </w:style>
  <w:style w:type="character" w:customStyle="1" w:styleId="definition">
    <w:name w:val="definition"/>
    <w:basedOn w:val="DefaultParagraphFont"/>
    <w:rsid w:val="00A436E9"/>
  </w:style>
  <w:style w:type="character" w:customStyle="1" w:styleId="CardTextCharCharChar">
    <w:name w:val="Card Text Char Char Char"/>
    <w:basedOn w:val="DefaultParagraphFont"/>
    <w:rsid w:val="00A436E9"/>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A436E9"/>
    <w:rPr>
      <w:rFonts w:ascii="Arial Narrow" w:hAnsi="Arial Narrow"/>
      <w:sz w:val="18"/>
      <w:u w:val="single"/>
    </w:rPr>
  </w:style>
  <w:style w:type="character" w:customStyle="1" w:styleId="UnderlineStyleCharCharChar">
    <w:name w:val="Underline Style Char Char Char"/>
    <w:basedOn w:val="DefaultParagraphFont"/>
    <w:rsid w:val="00A436E9"/>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A436E9"/>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A436E9"/>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A436E9"/>
    <w:rPr>
      <w:rFonts w:ascii="Arial" w:hAnsi="Arial" w:cs="Arial" w:hint="default"/>
      <w:b/>
      <w:bCs/>
      <w:color w:val="990000"/>
      <w:sz w:val="26"/>
      <w:szCs w:val="26"/>
    </w:rPr>
  </w:style>
  <w:style w:type="character" w:customStyle="1" w:styleId="bodytitle1">
    <w:name w:val="bodytitle1"/>
    <w:basedOn w:val="DefaultParagraphFont"/>
    <w:rsid w:val="00A436E9"/>
    <w:rPr>
      <w:rFonts w:ascii="Arial" w:hAnsi="Arial" w:cs="Arial" w:hint="default"/>
      <w:b/>
      <w:bCs/>
      <w:smallCaps w:val="0"/>
      <w:color w:val="000000"/>
      <w:sz w:val="28"/>
      <w:szCs w:val="28"/>
    </w:rPr>
  </w:style>
  <w:style w:type="paragraph" w:customStyle="1" w:styleId="style109">
    <w:name w:val="style109"/>
    <w:basedOn w:val="Normal"/>
    <w:rsid w:val="00A436E9"/>
    <w:pPr>
      <w:spacing w:before="100" w:beforeAutospacing="1" w:after="100" w:afterAutospacing="1"/>
    </w:pPr>
    <w:rPr>
      <w:rFonts w:eastAsia="Calibri"/>
      <w:sz w:val="24"/>
    </w:rPr>
  </w:style>
  <w:style w:type="paragraph" w:customStyle="1" w:styleId="style1100">
    <w:name w:val="style110"/>
    <w:basedOn w:val="Normal"/>
    <w:rsid w:val="00A436E9"/>
    <w:pPr>
      <w:spacing w:before="100" w:beforeAutospacing="1" w:after="100" w:afterAutospacing="1"/>
    </w:pPr>
    <w:rPr>
      <w:rFonts w:eastAsia="Calibri"/>
      <w:sz w:val="24"/>
    </w:rPr>
  </w:style>
  <w:style w:type="paragraph" w:customStyle="1" w:styleId="captionpaddingstyle114">
    <w:name w:val="captionpadding style114"/>
    <w:basedOn w:val="Normal"/>
    <w:rsid w:val="00A436E9"/>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A436E9"/>
  </w:style>
  <w:style w:type="character" w:customStyle="1" w:styleId="style114style118">
    <w:name w:val="style114 style118"/>
    <w:basedOn w:val="DefaultParagraphFont"/>
    <w:rsid w:val="00A436E9"/>
  </w:style>
  <w:style w:type="paragraph" w:customStyle="1" w:styleId="mainstorybody">
    <w:name w:val="mainstorybody"/>
    <w:basedOn w:val="Normal"/>
    <w:rsid w:val="00A436E9"/>
    <w:pPr>
      <w:spacing w:before="100" w:beforeAutospacing="1" w:after="100" w:afterAutospacing="1"/>
    </w:pPr>
    <w:rPr>
      <w:rFonts w:eastAsia="Calibri"/>
      <w:sz w:val="24"/>
    </w:rPr>
  </w:style>
  <w:style w:type="character" w:customStyle="1" w:styleId="hint">
    <w:name w:val="hint"/>
    <w:basedOn w:val="DefaultParagraphFont"/>
    <w:rsid w:val="00A436E9"/>
  </w:style>
  <w:style w:type="character" w:customStyle="1" w:styleId="flw">
    <w:name w:val="flw"/>
    <w:basedOn w:val="DefaultParagraphFont"/>
    <w:rsid w:val="00A436E9"/>
  </w:style>
  <w:style w:type="character" w:customStyle="1" w:styleId="illustration">
    <w:name w:val="illustration"/>
    <w:basedOn w:val="DefaultParagraphFont"/>
    <w:rsid w:val="00A436E9"/>
  </w:style>
  <w:style w:type="paragraph" w:customStyle="1" w:styleId="ga">
    <w:name w:val="ga"/>
    <w:basedOn w:val="Normal"/>
    <w:rsid w:val="00A436E9"/>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A436E9"/>
    <w:rPr>
      <w:rFonts w:ascii="Arial Narrow" w:hAnsi="Arial Narrow"/>
      <w:b/>
      <w:bCs/>
      <w:u w:val="thick"/>
    </w:rPr>
  </w:style>
  <w:style w:type="character" w:customStyle="1" w:styleId="subtitlesarticles1">
    <w:name w:val="subtitles_articles1"/>
    <w:basedOn w:val="DefaultParagraphFont"/>
    <w:rsid w:val="00A436E9"/>
    <w:rPr>
      <w:rFonts w:ascii="Verdana" w:hAnsi="Verdana" w:cs="Times New Roman"/>
      <w:b/>
      <w:bCs/>
      <w:color w:val="000000"/>
      <w:sz w:val="20"/>
      <w:szCs w:val="20"/>
    </w:rPr>
  </w:style>
  <w:style w:type="character" w:customStyle="1" w:styleId="fulstoryreporter">
    <w:name w:val="ful_storyreporter"/>
    <w:basedOn w:val="DefaultParagraphFont"/>
    <w:rsid w:val="00A436E9"/>
  </w:style>
  <w:style w:type="character" w:customStyle="1" w:styleId="editsection">
    <w:name w:val="editsection"/>
    <w:basedOn w:val="DefaultParagraphFont"/>
    <w:rsid w:val="00A436E9"/>
  </w:style>
  <w:style w:type="paragraph" w:customStyle="1" w:styleId="body-indent-60">
    <w:name w:val="body-indent-60"/>
    <w:basedOn w:val="Normal"/>
    <w:rsid w:val="00A436E9"/>
    <w:pPr>
      <w:spacing w:before="100" w:beforeAutospacing="1" w:after="100" w:afterAutospacing="1"/>
    </w:pPr>
    <w:rPr>
      <w:rFonts w:eastAsia="Calibri"/>
      <w:sz w:val="24"/>
    </w:rPr>
  </w:style>
  <w:style w:type="paragraph" w:customStyle="1" w:styleId="body-indent-60-start">
    <w:name w:val="body-indent-60-start"/>
    <w:basedOn w:val="Normal"/>
    <w:rsid w:val="00A436E9"/>
    <w:pPr>
      <w:spacing w:before="100" w:beforeAutospacing="1" w:after="100" w:afterAutospacing="1"/>
    </w:pPr>
    <w:rPr>
      <w:rFonts w:eastAsia="Calibri"/>
      <w:sz w:val="24"/>
    </w:rPr>
  </w:style>
  <w:style w:type="character" w:customStyle="1" w:styleId="StyleArial12ptBlack">
    <w:name w:val="Style Arial 12 pt Black"/>
    <w:basedOn w:val="DefaultParagraphFont"/>
    <w:rsid w:val="00A436E9"/>
    <w:rPr>
      <w:rFonts w:ascii="Garamond" w:hAnsi="Garamond"/>
      <w:color w:val="000000"/>
      <w:sz w:val="20"/>
      <w:u w:val="single"/>
    </w:rPr>
  </w:style>
  <w:style w:type="character" w:customStyle="1" w:styleId="StyleArialBlack">
    <w:name w:val="Style Arial Black"/>
    <w:basedOn w:val="DefaultParagraphFont"/>
    <w:rsid w:val="00A436E9"/>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A436E9"/>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A436E9"/>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A436E9"/>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A436E9"/>
    <w:rPr>
      <w:rFonts w:eastAsia="Times New Roman"/>
      <w:b/>
      <w:bCs/>
      <w:szCs w:val="24"/>
      <w:u w:val="thick"/>
    </w:rPr>
  </w:style>
  <w:style w:type="paragraph" w:customStyle="1" w:styleId="StyleSmallTimesNewRoman11pt">
    <w:name w:val="Style Small + Times New Roman 11 pt"/>
    <w:link w:val="StyleSmallTimesNewRoman11ptChar"/>
    <w:rsid w:val="00A436E9"/>
    <w:rPr>
      <w:rFonts w:eastAsia="Times New Roman"/>
      <w:szCs w:val="24"/>
    </w:rPr>
  </w:style>
  <w:style w:type="character" w:customStyle="1" w:styleId="StyleSmallTimesNewRoman11ptChar">
    <w:name w:val="Style Small + Times New Roman 11 pt Char"/>
    <w:basedOn w:val="DefaultParagraphFont"/>
    <w:link w:val="StyleSmallTimesNewRoman11pt"/>
    <w:rsid w:val="00A436E9"/>
    <w:rPr>
      <w:rFonts w:eastAsia="Times New Roman"/>
      <w:szCs w:val="24"/>
    </w:rPr>
  </w:style>
  <w:style w:type="paragraph" w:customStyle="1" w:styleId="StyleSmallTimesNewRoman11ptThickunderline">
    <w:name w:val="Style Small + Times New Roman 11 pt Thick underline"/>
    <w:link w:val="StyleSmallTimesNewRoman11ptThickunderlineChar"/>
    <w:rsid w:val="00A436E9"/>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A436E9"/>
    <w:rPr>
      <w:rFonts w:eastAsia="Times New Roman"/>
      <w:szCs w:val="24"/>
      <w:u w:val="thick"/>
    </w:rPr>
  </w:style>
  <w:style w:type="character" w:customStyle="1" w:styleId="Style11ptBorderSinglesolidlineAuto05ptLinewidth">
    <w:name w:val="Style 11 pt Border: : (Single solid line Auto  0.5 pt Line width)"/>
    <w:rsid w:val="00A436E9"/>
    <w:rPr>
      <w:sz w:val="20"/>
      <w:bdr w:val="single" w:sz="4" w:space="0" w:color="auto" w:frame="1"/>
    </w:rPr>
  </w:style>
  <w:style w:type="character" w:customStyle="1" w:styleId="StyleUnderlineChar6CharCharCharCharCharCharCharChar11">
    <w:name w:val="Style Underline Char6 Char Char Char Char Char Char Char Char + 11 ..."/>
    <w:rsid w:val="00A436E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436E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436E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436E9"/>
    <w:rPr>
      <w:sz w:val="20"/>
      <w:szCs w:val="24"/>
      <w:u w:val="single"/>
      <w:bdr w:val="single" w:sz="4" w:space="0" w:color="auto"/>
      <w:lang w:val="en-US" w:eastAsia="en-US" w:bidi="ar-SA"/>
    </w:rPr>
  </w:style>
  <w:style w:type="character" w:customStyle="1" w:styleId="StyleLatinGaramondUnderline">
    <w:name w:val="Style (Latin) Garamond Underline"/>
    <w:rsid w:val="00A436E9"/>
    <w:rPr>
      <w:rFonts w:ascii="Times New Roman" w:hAnsi="Times New Roman"/>
      <w:sz w:val="20"/>
      <w:u w:val="single"/>
    </w:rPr>
  </w:style>
  <w:style w:type="character" w:customStyle="1" w:styleId="StyleLatinGaramond">
    <w:name w:val="Style (Latin) Garamond"/>
    <w:rsid w:val="00A436E9"/>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A436E9"/>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A436E9"/>
    <w:rPr>
      <w:rFonts w:ascii="Times" w:eastAsia="Times New Roman" w:hAnsi="Times" w:cs="Arial"/>
      <w:szCs w:val="28"/>
      <w:u w:val="single"/>
    </w:rPr>
  </w:style>
  <w:style w:type="paragraph" w:customStyle="1" w:styleId="HeaderStyle">
    <w:name w:val="Header Style"/>
    <w:basedOn w:val="Normal"/>
    <w:rsid w:val="00A436E9"/>
    <w:pPr>
      <w:jc w:val="center"/>
    </w:pPr>
    <w:rPr>
      <w:rFonts w:eastAsia="Times New Roman"/>
      <w:b/>
      <w:sz w:val="24"/>
      <w:szCs w:val="20"/>
      <w:u w:val="single"/>
    </w:rPr>
  </w:style>
  <w:style w:type="character" w:customStyle="1" w:styleId="CardChar21">
    <w:name w:val="Card Char2"/>
    <w:basedOn w:val="DefaultParagraphFont"/>
    <w:rsid w:val="00A436E9"/>
    <w:rPr>
      <w:rFonts w:ascii="Times New Roman" w:eastAsia="Times New Roman" w:hAnsi="Times New Roman" w:cs="Times New Roman"/>
      <w:bCs/>
      <w:color w:val="000000"/>
      <w:sz w:val="20"/>
      <w:szCs w:val="20"/>
    </w:rPr>
  </w:style>
  <w:style w:type="character" w:customStyle="1" w:styleId="A17">
    <w:name w:val="A17"/>
    <w:rsid w:val="00A436E9"/>
    <w:rPr>
      <w:rFonts w:cs="Baskerville"/>
      <w:color w:val="000000"/>
      <w:sz w:val="12"/>
      <w:szCs w:val="12"/>
    </w:rPr>
  </w:style>
  <w:style w:type="paragraph" w:customStyle="1" w:styleId="Pa19">
    <w:name w:val="Pa19"/>
    <w:basedOn w:val="Normal"/>
    <w:next w:val="Normal"/>
    <w:rsid w:val="00A436E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A436E9"/>
    <w:pPr>
      <w:autoSpaceDE w:val="0"/>
      <w:autoSpaceDN w:val="0"/>
      <w:adjustRightInd w:val="0"/>
      <w:spacing w:line="441" w:lineRule="atLeast"/>
    </w:pPr>
    <w:rPr>
      <w:rFonts w:ascii="Baskerville" w:eastAsia="Times New Roman" w:hAnsi="Baskerville"/>
      <w:sz w:val="24"/>
    </w:rPr>
  </w:style>
  <w:style w:type="character" w:customStyle="1" w:styleId="A14">
    <w:name w:val="A14"/>
    <w:rsid w:val="00A436E9"/>
    <w:rPr>
      <w:rFonts w:ascii="Frutiger 45 Light" w:hAnsi="Frutiger 45 Light" w:cs="Frutiger 45 Light"/>
      <w:b/>
      <w:bCs/>
      <w:i/>
      <w:iCs/>
      <w:color w:val="000000"/>
      <w:sz w:val="36"/>
      <w:szCs w:val="36"/>
    </w:rPr>
  </w:style>
  <w:style w:type="character" w:customStyle="1" w:styleId="A20">
    <w:name w:val="A20"/>
    <w:rsid w:val="00A436E9"/>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A436E9"/>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436E9"/>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A436E9"/>
    <w:rPr>
      <w:rFonts w:cs="Arial"/>
      <w:b/>
      <w:bCs/>
      <w:sz w:val="24"/>
      <w:szCs w:val="26"/>
      <w:lang w:val="en-US" w:eastAsia="en-US" w:bidi="ar-SA"/>
    </w:rPr>
  </w:style>
  <w:style w:type="character" w:customStyle="1" w:styleId="brief-smalltext0">
    <w:name w:val="brief-smalltext"/>
    <w:basedOn w:val="DefaultParagraphFont"/>
    <w:rsid w:val="00A436E9"/>
  </w:style>
  <w:style w:type="paragraph" w:customStyle="1" w:styleId="Coverintroduction">
    <w:name w:val="Cover introduction"/>
    <w:basedOn w:val="Default"/>
    <w:next w:val="Default"/>
    <w:rsid w:val="00A436E9"/>
    <w:rPr>
      <w:rFonts w:ascii="Arial" w:eastAsia="Times New Roman" w:hAnsi="Arial"/>
      <w:color w:val="auto"/>
    </w:rPr>
  </w:style>
  <w:style w:type="character" w:customStyle="1" w:styleId="style53">
    <w:name w:val="style5"/>
    <w:basedOn w:val="DefaultParagraphFont"/>
    <w:rsid w:val="00A436E9"/>
  </w:style>
  <w:style w:type="character" w:customStyle="1" w:styleId="TagCharCharCharCharCharChar">
    <w:name w:val="Tag Char Char Char Char Char Char"/>
    <w:rsid w:val="00A436E9"/>
    <w:rPr>
      <w:rFonts w:cs="Arial"/>
      <w:b/>
      <w:bCs/>
      <w:sz w:val="24"/>
      <w:szCs w:val="26"/>
      <w:lang w:val="en-US" w:eastAsia="en-US" w:bidi="ar-SA"/>
    </w:rPr>
  </w:style>
  <w:style w:type="character" w:customStyle="1" w:styleId="pmterms3">
    <w:name w:val="pmterms3"/>
    <w:basedOn w:val="DefaultParagraphFont"/>
    <w:rsid w:val="00A436E9"/>
  </w:style>
  <w:style w:type="character" w:customStyle="1" w:styleId="interiorheadline">
    <w:name w:val="interiorheadline"/>
    <w:basedOn w:val="DefaultParagraphFont"/>
    <w:rsid w:val="00A436E9"/>
  </w:style>
  <w:style w:type="character" w:customStyle="1" w:styleId="Heading31CharCharCharChar1">
    <w:name w:val="Heading 31 Char Char Char Char1"/>
    <w:rsid w:val="00A436E9"/>
    <w:rPr>
      <w:rFonts w:cs="Arial"/>
      <w:b/>
      <w:bCs/>
      <w:sz w:val="24"/>
      <w:szCs w:val="26"/>
      <w:lang w:val="en-US" w:eastAsia="en-US" w:bidi="ar-SA"/>
    </w:rPr>
  </w:style>
  <w:style w:type="character" w:customStyle="1" w:styleId="Heading31CharCharChar">
    <w:name w:val="Heading 31 Char Char Char"/>
    <w:rsid w:val="00A436E9"/>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A436E9"/>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A436E9"/>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A436E9"/>
    <w:rPr>
      <w:rFonts w:eastAsia="MS Mincho"/>
      <w:b/>
      <w:u w:val="single"/>
    </w:rPr>
  </w:style>
  <w:style w:type="character" w:customStyle="1" w:styleId="BoldandUnderlineCharChar1CharChar">
    <w:name w:val="Bold and Underline Char Char1 Char Char"/>
    <w:basedOn w:val="DefaultParagraphFont"/>
    <w:link w:val="BoldandUnderlineCharChar1Char"/>
    <w:rsid w:val="00A436E9"/>
    <w:rPr>
      <w:rFonts w:ascii="Calibri" w:eastAsia="MS Mincho" w:hAnsi="Calibri"/>
      <w:b/>
      <w:u w:val="single"/>
    </w:rPr>
  </w:style>
  <w:style w:type="character" w:customStyle="1" w:styleId="author-bio-box">
    <w:name w:val="author-bio-box"/>
    <w:basedOn w:val="DefaultParagraphFont"/>
    <w:rsid w:val="00A436E9"/>
  </w:style>
  <w:style w:type="character" w:customStyle="1" w:styleId="CharCharCharCharChar">
    <w:name w:val="Char Char Char Char Char"/>
    <w:aliases w:val="Char Char Char Char,Char Char Char Char Char Char Char1,Heading 2 Char1 Char Char Char Char Char Char"/>
    <w:basedOn w:val="DefaultParagraphFont"/>
    <w:rsid w:val="00A436E9"/>
    <w:rPr>
      <w:rFonts w:cs="Arial"/>
      <w:b/>
      <w:bCs/>
      <w:iCs/>
      <w:sz w:val="24"/>
      <w:szCs w:val="28"/>
      <w:lang w:val="en-US" w:eastAsia="en-US" w:bidi="ar-SA"/>
    </w:rPr>
  </w:style>
  <w:style w:type="character" w:customStyle="1" w:styleId="SmalltextChar">
    <w:name w:val="Small text Char"/>
    <w:aliases w:val="Quote1 Char1"/>
    <w:link w:val="Smalltext"/>
    <w:rsid w:val="00A436E9"/>
    <w:rPr>
      <w:rFonts w:ascii="Calibri" w:eastAsia="Times New Roman" w:hAnsi="Calibri"/>
      <w:color w:val="000000"/>
    </w:rPr>
  </w:style>
  <w:style w:type="character" w:customStyle="1" w:styleId="SubtitleChar2">
    <w:name w:val="Subtitle Char2"/>
    <w:basedOn w:val="DefaultParagraphFont"/>
    <w:uiPriority w:val="11"/>
    <w:rsid w:val="00A436E9"/>
    <w:rPr>
      <w:rFonts w:eastAsiaTheme="minorEastAsia"/>
      <w:color w:val="5A5A5A" w:themeColor="text1" w:themeTint="A5"/>
      <w:spacing w:val="15"/>
    </w:rPr>
  </w:style>
  <w:style w:type="paragraph" w:customStyle="1" w:styleId="blocktitle5">
    <w:name w:val="block title"/>
    <w:basedOn w:val="Normal"/>
    <w:autoRedefine/>
    <w:qFormat/>
    <w:rsid w:val="00A436E9"/>
    <w:pPr>
      <w:spacing w:after="240"/>
      <w:jc w:val="center"/>
      <w:outlineLvl w:val="0"/>
    </w:pPr>
    <w:rPr>
      <w:rFonts w:eastAsia="Calibri"/>
      <w:b/>
      <w:caps/>
      <w:sz w:val="28"/>
      <w:szCs w:val="28"/>
      <w:lang w:val="es-ES"/>
    </w:rPr>
  </w:style>
  <w:style w:type="paragraph" w:customStyle="1" w:styleId="type">
    <w:name w:val="type"/>
    <w:basedOn w:val="Normal"/>
    <w:qFormat/>
    <w:rsid w:val="00A436E9"/>
    <w:pPr>
      <w:spacing w:before="100" w:beforeAutospacing="1" w:after="100" w:afterAutospacing="1"/>
    </w:pPr>
    <w:rPr>
      <w:rFonts w:eastAsia="Times New Roman"/>
    </w:rPr>
  </w:style>
  <w:style w:type="character" w:customStyle="1" w:styleId="abodyblack3">
    <w:name w:val="abodyblack3"/>
    <w:basedOn w:val="DefaultParagraphFont"/>
    <w:rsid w:val="00A436E9"/>
  </w:style>
  <w:style w:type="character" w:customStyle="1" w:styleId="cit-first-element">
    <w:name w:val="cit-first-element"/>
    <w:basedOn w:val="DefaultParagraphFont"/>
    <w:rsid w:val="00A436E9"/>
  </w:style>
  <w:style w:type="character" w:customStyle="1" w:styleId="StyleThickunderline1">
    <w:name w:val="Style Thick underline1"/>
    <w:basedOn w:val="DefaultParagraphFont"/>
    <w:rsid w:val="00A436E9"/>
    <w:rPr>
      <w:u w:val="single"/>
    </w:rPr>
  </w:style>
  <w:style w:type="character" w:customStyle="1" w:styleId="UnderlineChar5">
    <w:name w:val="UnderlineChar"/>
    <w:rsid w:val="00A436E9"/>
    <w:rPr>
      <w:sz w:val="24"/>
      <w:u w:val="single"/>
      <w:shd w:val="clear" w:color="auto" w:fill="auto"/>
    </w:rPr>
  </w:style>
  <w:style w:type="paragraph" w:customStyle="1" w:styleId="Tag21">
    <w:name w:val="Tag21"/>
    <w:basedOn w:val="Normal"/>
    <w:qFormat/>
    <w:rsid w:val="00A436E9"/>
    <w:rPr>
      <w:rFonts w:ascii="Arial" w:eastAsia="Times New Roman" w:hAnsi="Arial" w:cs="Arial"/>
      <w:b/>
      <w:sz w:val="24"/>
    </w:rPr>
  </w:style>
  <w:style w:type="character" w:customStyle="1" w:styleId="Bodytext10NotItalic">
    <w:name w:val="Body text (10) + Not Italic"/>
    <w:basedOn w:val="Bodytext100"/>
    <w:uiPriority w:val="99"/>
    <w:rsid w:val="00A436E9"/>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A436E9"/>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A436E9"/>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A436E9"/>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A436E9"/>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A436E9"/>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A436E9"/>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A436E9"/>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A436E9"/>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A436E9"/>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A436E9"/>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A436E9"/>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A436E9"/>
  </w:style>
  <w:style w:type="paragraph" w:customStyle="1" w:styleId="leader">
    <w:name w:val="leader"/>
    <w:basedOn w:val="Normal"/>
    <w:rsid w:val="00A436E9"/>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A436E9"/>
  </w:style>
  <w:style w:type="character" w:customStyle="1" w:styleId="m5776082503052064917gmail-style13ptbold">
    <w:name w:val="m_5776082503052064917gmail-style13ptbold"/>
    <w:basedOn w:val="DefaultParagraphFont"/>
    <w:rsid w:val="00A436E9"/>
  </w:style>
  <w:style w:type="character" w:customStyle="1" w:styleId="m5776082503052064917gmail-styleunderline">
    <w:name w:val="m_5776082503052064917gmail-styleunderline"/>
    <w:basedOn w:val="DefaultParagraphFont"/>
    <w:rsid w:val="00A436E9"/>
  </w:style>
  <w:style w:type="paragraph" w:customStyle="1" w:styleId="DateTime0">
    <w:name w:val="DateTime"/>
    <w:basedOn w:val="Normal"/>
    <w:link w:val="DateTimeChar"/>
    <w:autoRedefine/>
    <w:uiPriority w:val="4"/>
    <w:qFormat/>
    <w:rsid w:val="00A436E9"/>
    <w:rPr>
      <w:rFonts w:ascii="Arial" w:hAnsi="Arial" w:cs="Arial"/>
    </w:rPr>
  </w:style>
  <w:style w:type="character" w:customStyle="1" w:styleId="DateTimeChar">
    <w:name w:val="DateTime Char"/>
    <w:basedOn w:val="DefaultParagraphFont"/>
    <w:link w:val="DateTime0"/>
    <w:uiPriority w:val="4"/>
    <w:rsid w:val="00A436E9"/>
    <w:rPr>
      <w:rFonts w:ascii="Arial" w:hAnsi="Arial" w:cs="Arial"/>
    </w:rPr>
  </w:style>
  <w:style w:type="paragraph" w:customStyle="1" w:styleId="Lecture">
    <w:name w:val="Lecture"/>
    <w:next w:val="BodyText"/>
    <w:link w:val="LectureChar"/>
    <w:autoRedefine/>
    <w:uiPriority w:val="4"/>
    <w:qFormat/>
    <w:rsid w:val="00A436E9"/>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A436E9"/>
    <w:rPr>
      <w:rFonts w:ascii="Arial" w:hAnsi="Arial" w:cs="Arial"/>
      <w:spacing w:val="-10"/>
      <w:sz w:val="16"/>
    </w:rPr>
  </w:style>
  <w:style w:type="paragraph" w:customStyle="1" w:styleId="BreakTag">
    <w:name w:val="Break Tag"/>
    <w:basedOn w:val="Normal"/>
    <w:autoRedefine/>
    <w:uiPriority w:val="4"/>
    <w:qFormat/>
    <w:rsid w:val="00A436E9"/>
    <w:pPr>
      <w:spacing w:before="240"/>
    </w:pPr>
    <w:rPr>
      <w:rFonts w:ascii="Arial" w:hAnsi="Arial" w:cs="Arial"/>
      <w:b/>
    </w:rPr>
  </w:style>
  <w:style w:type="paragraph" w:customStyle="1" w:styleId="BreakBlock">
    <w:name w:val="Break Block"/>
    <w:basedOn w:val="Normal"/>
    <w:link w:val="BreakBlockChar"/>
    <w:autoRedefine/>
    <w:qFormat/>
    <w:rsid w:val="00A436E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A436E9"/>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A436E9"/>
    <w:rPr>
      <w:rFonts w:asciiTheme="minorHAnsi" w:hAnsiTheme="minorHAnsi"/>
      <w:b/>
      <w:u w:val="single"/>
    </w:rPr>
  </w:style>
  <w:style w:type="character" w:customStyle="1" w:styleId="Reduce8ptCharChar">
    <w:name w:val="Reduce 8pt Char Char"/>
    <w:basedOn w:val="DefaultParagraphFont"/>
    <w:link w:val="Reduce8pt"/>
    <w:rsid w:val="00A436E9"/>
    <w:rPr>
      <w:sz w:val="16"/>
    </w:rPr>
  </w:style>
  <w:style w:type="paragraph" w:customStyle="1" w:styleId="Reduce8pt">
    <w:name w:val="Reduce 8pt"/>
    <w:basedOn w:val="Normal"/>
    <w:link w:val="Reduce8ptCharChar"/>
    <w:qFormat/>
    <w:rsid w:val="00A436E9"/>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A436E9"/>
    <w:rPr>
      <w:color w:val="2B579A"/>
      <w:shd w:val="clear" w:color="auto" w:fill="E6E6E6"/>
    </w:rPr>
  </w:style>
  <w:style w:type="character" w:customStyle="1" w:styleId="m6370699461968006786gmail-styleunderline">
    <w:name w:val="m_6370699461968006786gmail-styleunderline"/>
    <w:basedOn w:val="DefaultParagraphFont"/>
    <w:rsid w:val="00A436E9"/>
  </w:style>
  <w:style w:type="character" w:customStyle="1" w:styleId="Mention2">
    <w:name w:val="Mention2"/>
    <w:basedOn w:val="DefaultParagraphFont"/>
    <w:uiPriority w:val="99"/>
    <w:semiHidden/>
    <w:unhideWhenUsed/>
    <w:rsid w:val="00A436E9"/>
    <w:rPr>
      <w:color w:val="2B579A"/>
      <w:shd w:val="clear" w:color="auto" w:fill="E6E6E6"/>
    </w:rPr>
  </w:style>
  <w:style w:type="paragraph" w:customStyle="1" w:styleId="FlashTag">
    <w:name w:val="FlashTag"/>
    <w:basedOn w:val="Normal"/>
    <w:link w:val="FlashTagChar"/>
    <w:autoRedefine/>
    <w:uiPriority w:val="4"/>
    <w:qFormat/>
    <w:rsid w:val="00A436E9"/>
    <w:rPr>
      <w:rFonts w:asciiTheme="majorHAnsi" w:hAnsiTheme="majorHAnsi" w:cs="Arial"/>
      <w:b/>
      <w:sz w:val="28"/>
    </w:rPr>
  </w:style>
  <w:style w:type="character" w:customStyle="1" w:styleId="FlashTagChar">
    <w:name w:val="FlashTag Char"/>
    <w:basedOn w:val="DefaultParagraphFont"/>
    <w:link w:val="FlashTag"/>
    <w:uiPriority w:val="4"/>
    <w:rsid w:val="00A436E9"/>
    <w:rPr>
      <w:rFonts w:asciiTheme="majorHAnsi" w:hAnsiTheme="majorHAnsi" w:cs="Arial"/>
      <w:b/>
      <w:sz w:val="28"/>
    </w:rPr>
  </w:style>
  <w:style w:type="paragraph" w:customStyle="1" w:styleId="Warrant">
    <w:name w:val="Warrant"/>
    <w:autoRedefine/>
    <w:uiPriority w:val="4"/>
    <w:qFormat/>
    <w:rsid w:val="00A436E9"/>
    <w:pPr>
      <w:ind w:left="720"/>
    </w:pPr>
    <w:rPr>
      <w:rFonts w:ascii="Calibri" w:hAnsi="Calibri" w:cs="Arial"/>
    </w:rPr>
  </w:style>
  <w:style w:type="character" w:customStyle="1" w:styleId="m-8793234324905335251gmail-style13ptbold">
    <w:name w:val="m_-8793234324905335251gmail-style13ptbold"/>
    <w:basedOn w:val="DefaultParagraphFont"/>
    <w:rsid w:val="00A436E9"/>
  </w:style>
  <w:style w:type="character" w:customStyle="1" w:styleId="m3965771245576658108gmail-styleunderline">
    <w:name w:val="m_3965771245576658108gmail-styleunderline"/>
    <w:basedOn w:val="DefaultParagraphFont"/>
    <w:rsid w:val="00A436E9"/>
  </w:style>
  <w:style w:type="character" w:customStyle="1" w:styleId="BodytextItalic">
    <w:name w:val="Body text + Italic"/>
    <w:aliases w:val="Body text + CordiaUPC,12 pt,Body text + 9 pt"/>
    <w:uiPriority w:val="99"/>
    <w:rsid w:val="00A436E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A436E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A436E9"/>
  </w:style>
  <w:style w:type="numbering" w:customStyle="1" w:styleId="NoList1111111">
    <w:name w:val="No List1111111"/>
    <w:next w:val="NoList"/>
    <w:uiPriority w:val="99"/>
    <w:semiHidden/>
    <w:unhideWhenUsed/>
    <w:rsid w:val="00A436E9"/>
  </w:style>
  <w:style w:type="numbering" w:customStyle="1" w:styleId="NoList11111111">
    <w:name w:val="No List11111111"/>
    <w:next w:val="NoList"/>
    <w:uiPriority w:val="99"/>
    <w:semiHidden/>
    <w:unhideWhenUsed/>
    <w:rsid w:val="00A436E9"/>
  </w:style>
  <w:style w:type="numbering" w:customStyle="1" w:styleId="NoList111111111">
    <w:name w:val="No List111111111"/>
    <w:next w:val="NoList"/>
    <w:uiPriority w:val="99"/>
    <w:semiHidden/>
    <w:unhideWhenUsed/>
    <w:rsid w:val="00A436E9"/>
  </w:style>
  <w:style w:type="numbering" w:customStyle="1" w:styleId="NoList1111111111">
    <w:name w:val="No List1111111111"/>
    <w:next w:val="NoList"/>
    <w:uiPriority w:val="99"/>
    <w:semiHidden/>
    <w:unhideWhenUsed/>
    <w:rsid w:val="00A436E9"/>
  </w:style>
  <w:style w:type="numbering" w:customStyle="1" w:styleId="NoList11111111111">
    <w:name w:val="No List11111111111"/>
    <w:next w:val="NoList"/>
    <w:uiPriority w:val="99"/>
    <w:semiHidden/>
    <w:unhideWhenUsed/>
    <w:rsid w:val="00A436E9"/>
  </w:style>
  <w:style w:type="numbering" w:customStyle="1" w:styleId="NoList111111111111">
    <w:name w:val="No List111111111111"/>
    <w:next w:val="NoList"/>
    <w:uiPriority w:val="99"/>
    <w:semiHidden/>
    <w:unhideWhenUsed/>
    <w:rsid w:val="00A436E9"/>
  </w:style>
  <w:style w:type="numbering" w:customStyle="1" w:styleId="NoList1111111111111">
    <w:name w:val="No List1111111111111"/>
    <w:next w:val="NoList"/>
    <w:uiPriority w:val="99"/>
    <w:semiHidden/>
    <w:unhideWhenUsed/>
    <w:rsid w:val="00A436E9"/>
  </w:style>
  <w:style w:type="numbering" w:customStyle="1" w:styleId="NoList11111111111111">
    <w:name w:val="No List11111111111111"/>
    <w:next w:val="NoList"/>
    <w:uiPriority w:val="99"/>
    <w:semiHidden/>
    <w:unhideWhenUsed/>
    <w:rsid w:val="00A436E9"/>
  </w:style>
  <w:style w:type="numbering" w:customStyle="1" w:styleId="NoList111111111111111">
    <w:name w:val="No List111111111111111"/>
    <w:next w:val="NoList"/>
    <w:uiPriority w:val="99"/>
    <w:semiHidden/>
    <w:unhideWhenUsed/>
    <w:rsid w:val="00A436E9"/>
  </w:style>
  <w:style w:type="numbering" w:customStyle="1" w:styleId="NoList1111111111111111">
    <w:name w:val="No List1111111111111111"/>
    <w:next w:val="NoList"/>
    <w:uiPriority w:val="99"/>
    <w:semiHidden/>
    <w:unhideWhenUsed/>
    <w:rsid w:val="00A436E9"/>
  </w:style>
  <w:style w:type="numbering" w:customStyle="1" w:styleId="NoList11111111111111111">
    <w:name w:val="No List11111111111111111"/>
    <w:next w:val="NoList"/>
    <w:uiPriority w:val="99"/>
    <w:semiHidden/>
    <w:unhideWhenUsed/>
    <w:rsid w:val="00A436E9"/>
  </w:style>
  <w:style w:type="character" w:customStyle="1" w:styleId="FontStyle220">
    <w:name w:val="Font Style220"/>
    <w:basedOn w:val="DefaultParagraphFont"/>
    <w:uiPriority w:val="99"/>
    <w:rsid w:val="00A436E9"/>
    <w:rPr>
      <w:rFonts w:ascii="Candara" w:hAnsi="Candara" w:cs="Candara" w:hint="default"/>
      <w:i/>
      <w:iCs/>
      <w:sz w:val="18"/>
      <w:szCs w:val="18"/>
    </w:rPr>
  </w:style>
  <w:style w:type="character" w:customStyle="1" w:styleId="FontStyle290">
    <w:name w:val="Font Style290"/>
    <w:basedOn w:val="DefaultParagraphFont"/>
    <w:uiPriority w:val="99"/>
    <w:rsid w:val="00A436E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436E9"/>
    <w:rPr>
      <w:rFonts w:ascii="Arial" w:hAnsi="Arial" w:cs="Arial"/>
      <w:b/>
      <w:bCs/>
      <w:sz w:val="16"/>
      <w:szCs w:val="16"/>
    </w:rPr>
  </w:style>
  <w:style w:type="character" w:customStyle="1" w:styleId="m-5498913268213319940gmail-styleunderline">
    <w:name w:val="m_-5498913268213319940gmail-styleunderline"/>
    <w:basedOn w:val="DefaultParagraphFont"/>
    <w:rsid w:val="00A436E9"/>
  </w:style>
  <w:style w:type="paragraph" w:customStyle="1" w:styleId="speakable">
    <w:name w:val="speakable"/>
    <w:basedOn w:val="Normal"/>
    <w:uiPriority w:val="99"/>
    <w:qFormat/>
    <w:rsid w:val="00A436E9"/>
    <w:pPr>
      <w:spacing w:before="100" w:beforeAutospacing="1" w:after="100" w:afterAutospacing="1"/>
    </w:pPr>
    <w:rPr>
      <w:rFonts w:eastAsia="Times New Roman"/>
      <w:sz w:val="24"/>
    </w:rPr>
  </w:style>
  <w:style w:type="character" w:customStyle="1" w:styleId="overlay">
    <w:name w:val="overlay"/>
    <w:basedOn w:val="DefaultParagraphFont"/>
    <w:rsid w:val="00A436E9"/>
  </w:style>
  <w:style w:type="paragraph" w:customStyle="1" w:styleId="g-body">
    <w:name w:val="g-body"/>
    <w:basedOn w:val="Normal"/>
    <w:uiPriority w:val="99"/>
    <w:qFormat/>
    <w:rsid w:val="00A436E9"/>
    <w:pPr>
      <w:spacing w:before="100" w:beforeAutospacing="1" w:after="100" w:afterAutospacing="1"/>
    </w:pPr>
    <w:rPr>
      <w:rFonts w:eastAsia="Times New Roman"/>
      <w:sz w:val="24"/>
    </w:rPr>
  </w:style>
  <w:style w:type="paragraph" w:customStyle="1" w:styleId="g-pstyle0">
    <w:name w:val="g-pstyle0"/>
    <w:basedOn w:val="Normal"/>
    <w:uiPriority w:val="99"/>
    <w:qFormat/>
    <w:rsid w:val="00A436E9"/>
    <w:pPr>
      <w:spacing w:before="100" w:beforeAutospacing="1" w:after="100" w:afterAutospacing="1"/>
    </w:pPr>
    <w:rPr>
      <w:rFonts w:eastAsia="Times New Roman"/>
      <w:sz w:val="24"/>
    </w:rPr>
  </w:style>
  <w:style w:type="paragraph" w:customStyle="1" w:styleId="g-pstyle1">
    <w:name w:val="g-pstyle1"/>
    <w:basedOn w:val="Normal"/>
    <w:uiPriority w:val="99"/>
    <w:qFormat/>
    <w:rsid w:val="00A436E9"/>
    <w:pPr>
      <w:spacing w:before="100" w:beforeAutospacing="1" w:after="100" w:afterAutospacing="1"/>
    </w:pPr>
    <w:rPr>
      <w:rFonts w:eastAsia="Times New Roman"/>
      <w:sz w:val="24"/>
    </w:rPr>
  </w:style>
  <w:style w:type="paragraph" w:customStyle="1" w:styleId="g-asset-hed">
    <w:name w:val="g-asset-hed"/>
    <w:basedOn w:val="Normal"/>
    <w:uiPriority w:val="99"/>
    <w:qFormat/>
    <w:rsid w:val="00A436E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A436E9"/>
    <w:pPr>
      <w:spacing w:before="100" w:beforeAutospacing="1" w:after="100" w:afterAutospacing="1"/>
    </w:pPr>
    <w:rPr>
      <w:rFonts w:ascii="Arial" w:hAnsi="Arial" w:cs="Arial"/>
      <w:sz w:val="24"/>
    </w:rPr>
  </w:style>
  <w:style w:type="paragraph" w:customStyle="1" w:styleId="style41">
    <w:name w:val="style4"/>
    <w:basedOn w:val="Normal"/>
    <w:uiPriority w:val="99"/>
    <w:qFormat/>
    <w:rsid w:val="00A436E9"/>
    <w:pPr>
      <w:spacing w:before="100" w:beforeAutospacing="1" w:after="100" w:afterAutospacing="1"/>
    </w:pPr>
    <w:rPr>
      <w:rFonts w:cs="Arial"/>
      <w:sz w:val="24"/>
    </w:rPr>
  </w:style>
  <w:style w:type="paragraph" w:customStyle="1" w:styleId="speech">
    <w:name w:val="speech"/>
    <w:basedOn w:val="Normal"/>
    <w:uiPriority w:val="99"/>
    <w:qFormat/>
    <w:rsid w:val="00A436E9"/>
    <w:pPr>
      <w:spacing w:before="100" w:beforeAutospacing="1" w:after="100" w:afterAutospacing="1"/>
    </w:pPr>
    <w:rPr>
      <w:rFonts w:cs="Arial"/>
      <w:sz w:val="24"/>
    </w:rPr>
  </w:style>
  <w:style w:type="character" w:customStyle="1" w:styleId="adtext0">
    <w:name w:val="adtext"/>
    <w:basedOn w:val="DefaultParagraphFont"/>
    <w:rsid w:val="00A436E9"/>
  </w:style>
  <w:style w:type="character" w:customStyle="1" w:styleId="qu730rj69h">
    <w:name w:val="qu730rj69h"/>
    <w:basedOn w:val="DefaultParagraphFont"/>
    <w:rsid w:val="00A436E9"/>
  </w:style>
  <w:style w:type="paragraph" w:customStyle="1" w:styleId="optext">
    <w:name w:val="optext"/>
    <w:basedOn w:val="Normal"/>
    <w:uiPriority w:val="99"/>
    <w:qFormat/>
    <w:rsid w:val="00A436E9"/>
    <w:pPr>
      <w:spacing w:before="100" w:beforeAutospacing="1" w:after="100" w:afterAutospacing="1"/>
    </w:pPr>
    <w:rPr>
      <w:rFonts w:cs="Arial"/>
      <w:sz w:val="24"/>
    </w:rPr>
  </w:style>
  <w:style w:type="character" w:customStyle="1" w:styleId="lmy74qr12z">
    <w:name w:val="lmy74qr12z"/>
    <w:basedOn w:val="DefaultParagraphFont"/>
    <w:rsid w:val="00A436E9"/>
  </w:style>
  <w:style w:type="character" w:customStyle="1" w:styleId="icr880">
    <w:name w:val="icr880"/>
    <w:basedOn w:val="DefaultParagraphFont"/>
    <w:rsid w:val="00A436E9"/>
  </w:style>
  <w:style w:type="character" w:customStyle="1" w:styleId="hx23q54">
    <w:name w:val="hx23q54"/>
    <w:basedOn w:val="DefaultParagraphFont"/>
    <w:rsid w:val="00A436E9"/>
  </w:style>
  <w:style w:type="character" w:customStyle="1" w:styleId="m-5348258726587825636gmail-style13ptbold">
    <w:name w:val="m_-5348258726587825636gmail-style13ptbold"/>
    <w:basedOn w:val="DefaultParagraphFont"/>
    <w:rsid w:val="00A436E9"/>
  </w:style>
  <w:style w:type="character" w:customStyle="1" w:styleId="m-5348258726587825636gmail-styleunderline">
    <w:name w:val="m_-5348258726587825636gmail-styleunderline"/>
    <w:basedOn w:val="DefaultParagraphFont"/>
    <w:rsid w:val="00A436E9"/>
  </w:style>
  <w:style w:type="paragraph" w:customStyle="1" w:styleId="useless">
    <w:name w:val="useless"/>
    <w:basedOn w:val="Normal"/>
    <w:uiPriority w:val="99"/>
    <w:qFormat/>
    <w:rsid w:val="00A436E9"/>
    <w:rPr>
      <w:rFonts w:eastAsia="Times New Roman" w:cs="Arial"/>
      <w:sz w:val="12"/>
    </w:rPr>
  </w:style>
  <w:style w:type="character" w:customStyle="1" w:styleId="ALLCAPSChar">
    <w:name w:val="ALL CAPS Char"/>
    <w:basedOn w:val="DefaultParagraphFont"/>
    <w:link w:val="ALLCAPS"/>
    <w:rsid w:val="00A436E9"/>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A436E9"/>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A436E9"/>
    <w:rPr>
      <w:rFonts w:ascii="Calibri" w:eastAsia="Times New Roman" w:hAnsi="Calibri" w:cs="Arial"/>
      <w:b/>
      <w:sz w:val="24"/>
    </w:rPr>
  </w:style>
  <w:style w:type="character" w:customStyle="1" w:styleId="m489902567989944824gmail-style13ptbold">
    <w:name w:val="m_489902567989944824gmail-style13ptbold"/>
    <w:basedOn w:val="DefaultParagraphFont"/>
    <w:rsid w:val="00A436E9"/>
  </w:style>
  <w:style w:type="character" w:customStyle="1" w:styleId="m489902567989944824gmail-styleunderline">
    <w:name w:val="m_489902567989944824gmail-styleunderline"/>
    <w:basedOn w:val="DefaultParagraphFont"/>
    <w:rsid w:val="00A436E9"/>
  </w:style>
  <w:style w:type="character" w:customStyle="1" w:styleId="Mention3">
    <w:name w:val="Mention3"/>
    <w:basedOn w:val="DefaultParagraphFont"/>
    <w:uiPriority w:val="99"/>
    <w:semiHidden/>
    <w:unhideWhenUsed/>
    <w:rsid w:val="00A436E9"/>
    <w:rPr>
      <w:color w:val="2B579A"/>
      <w:shd w:val="clear" w:color="auto" w:fill="E6E6E6"/>
    </w:rPr>
  </w:style>
  <w:style w:type="character" w:customStyle="1" w:styleId="m-5251091010484660064gmail-style13ptbold">
    <w:name w:val="m_-5251091010484660064gmail-style13ptbold"/>
    <w:basedOn w:val="DefaultParagraphFont"/>
    <w:rsid w:val="00A436E9"/>
  </w:style>
  <w:style w:type="character" w:customStyle="1" w:styleId="m-5251091010484660064gmail-styleunderline">
    <w:name w:val="m_-5251091010484660064gmail-styleunderline"/>
    <w:basedOn w:val="DefaultParagraphFont"/>
    <w:rsid w:val="00A436E9"/>
  </w:style>
  <w:style w:type="character" w:customStyle="1" w:styleId="tablecaption1">
    <w:name w:val="tablecaption"/>
    <w:basedOn w:val="DefaultParagraphFont"/>
    <w:rsid w:val="00A436E9"/>
  </w:style>
  <w:style w:type="character" w:customStyle="1" w:styleId="StyleLatinHelvetica105ptBlack">
    <w:name w:val="Style (Latin) Helvetica 10.5 pt Black"/>
    <w:basedOn w:val="DefaultParagraphFont"/>
    <w:rsid w:val="00A436E9"/>
    <w:rPr>
      <w:rFonts w:ascii="Times New Roman" w:hAnsi="Times New Roman"/>
      <w:color w:val="000000"/>
      <w:sz w:val="21"/>
    </w:rPr>
  </w:style>
  <w:style w:type="character" w:customStyle="1" w:styleId="m-413333960618644972gmail-style13ptbold">
    <w:name w:val="m_-413333960618644972gmail-style13ptbold"/>
    <w:basedOn w:val="DefaultParagraphFont"/>
    <w:rsid w:val="00A436E9"/>
  </w:style>
  <w:style w:type="character" w:customStyle="1" w:styleId="m-413333960618644972gmail-styleunderline">
    <w:name w:val="m_-413333960618644972gmail-styleunderline"/>
    <w:basedOn w:val="DefaultParagraphFont"/>
    <w:rsid w:val="00A436E9"/>
  </w:style>
  <w:style w:type="character" w:customStyle="1" w:styleId="m8314098763611656848gmail-stylestylebold12pt">
    <w:name w:val="m_8314098763611656848gmail-stylestylebold12pt"/>
    <w:basedOn w:val="DefaultParagraphFont"/>
    <w:rsid w:val="00A436E9"/>
  </w:style>
  <w:style w:type="character" w:customStyle="1" w:styleId="m8314098763611656848gmail-styleboldunderline">
    <w:name w:val="m_8314098763611656848gmail-styleboldunderline"/>
    <w:basedOn w:val="DefaultParagraphFont"/>
    <w:rsid w:val="00A436E9"/>
  </w:style>
  <w:style w:type="character" w:customStyle="1" w:styleId="tChar">
    <w:name w:val="t Char"/>
    <w:rsid w:val="00A436E9"/>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A436E9"/>
    <w:rPr>
      <w:color w:val="2B579A"/>
      <w:shd w:val="clear" w:color="auto" w:fill="E6E6E6"/>
    </w:rPr>
  </w:style>
  <w:style w:type="character" w:customStyle="1" w:styleId="m-895152127622952443gmail-style13ptbold">
    <w:name w:val="m_-895152127622952443gmail-style13ptbold"/>
    <w:basedOn w:val="DefaultParagraphFont"/>
    <w:rsid w:val="00A436E9"/>
  </w:style>
  <w:style w:type="character" w:customStyle="1" w:styleId="m4133802843404377303gmail-style13ptbold">
    <w:name w:val="m_4133802843404377303gmail-style13ptbold"/>
    <w:basedOn w:val="DefaultParagraphFont"/>
    <w:rsid w:val="00A436E9"/>
  </w:style>
  <w:style w:type="character" w:customStyle="1" w:styleId="m4133802843404377303gmail-styleunderline">
    <w:name w:val="m_4133802843404377303gmail-styleunderline"/>
    <w:basedOn w:val="DefaultParagraphFont"/>
    <w:rsid w:val="00A436E9"/>
  </w:style>
  <w:style w:type="character" w:customStyle="1" w:styleId="m1864609289044096952gmail-style13ptbold">
    <w:name w:val="m_1864609289044096952gmail-style13ptbold"/>
    <w:basedOn w:val="DefaultParagraphFont"/>
    <w:rsid w:val="00A436E9"/>
  </w:style>
  <w:style w:type="character" w:customStyle="1" w:styleId="m-2434640214339110092gmail-style13ptbold">
    <w:name w:val="m_-2434640214339110092gmail-style13ptbold"/>
    <w:basedOn w:val="DefaultParagraphFont"/>
    <w:rsid w:val="00A436E9"/>
  </w:style>
  <w:style w:type="character" w:customStyle="1" w:styleId="m-2434640214339110092gmail-styleunderline">
    <w:name w:val="m_-2434640214339110092gmail-styleunderline"/>
    <w:basedOn w:val="DefaultParagraphFont"/>
    <w:rsid w:val="00A436E9"/>
  </w:style>
  <w:style w:type="character" w:customStyle="1" w:styleId="m-3350902899047358468gmail-styleunderline">
    <w:name w:val="m_-3350902899047358468gmail-styleunderline"/>
    <w:basedOn w:val="DefaultParagraphFont"/>
    <w:rsid w:val="00A436E9"/>
  </w:style>
  <w:style w:type="paragraph" w:customStyle="1" w:styleId="Style5pt">
    <w:name w:val="Style 5 pt"/>
    <w:basedOn w:val="Normal"/>
    <w:link w:val="Style5ptChar"/>
    <w:rsid w:val="00A436E9"/>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A436E9"/>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A436E9"/>
  </w:style>
  <w:style w:type="paragraph" w:customStyle="1" w:styleId="m462447500549623171gmail-msonormal">
    <w:name w:val="m_462447500549623171gmail-msonormal"/>
    <w:basedOn w:val="Normal"/>
    <w:uiPriority w:val="99"/>
    <w:rsid w:val="00A436E9"/>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A436E9"/>
  </w:style>
  <w:style w:type="paragraph" w:customStyle="1" w:styleId="dek">
    <w:name w:val="dek"/>
    <w:basedOn w:val="Normal"/>
    <w:uiPriority w:val="99"/>
    <w:rsid w:val="00A436E9"/>
    <w:pPr>
      <w:spacing w:before="100" w:beforeAutospacing="1" w:after="100" w:afterAutospacing="1"/>
    </w:pPr>
    <w:rPr>
      <w:rFonts w:eastAsia="Times New Roman"/>
      <w:sz w:val="24"/>
    </w:rPr>
  </w:style>
  <w:style w:type="character" w:customStyle="1" w:styleId="arttitle">
    <w:name w:val="art_title"/>
    <w:basedOn w:val="DefaultParagraphFont"/>
    <w:rsid w:val="00A436E9"/>
  </w:style>
  <w:style w:type="character" w:customStyle="1" w:styleId="serialtitle">
    <w:name w:val="serial_title"/>
    <w:basedOn w:val="DefaultParagraphFont"/>
    <w:rsid w:val="00A436E9"/>
  </w:style>
  <w:style w:type="character" w:customStyle="1" w:styleId="volumeissue">
    <w:name w:val="volume_issue"/>
    <w:basedOn w:val="DefaultParagraphFont"/>
    <w:rsid w:val="00A436E9"/>
  </w:style>
  <w:style w:type="character" w:customStyle="1" w:styleId="pagerange">
    <w:name w:val="page_range"/>
    <w:basedOn w:val="DefaultParagraphFont"/>
    <w:rsid w:val="00A436E9"/>
  </w:style>
  <w:style w:type="character" w:customStyle="1" w:styleId="doilink">
    <w:name w:val="doi_link"/>
    <w:basedOn w:val="DefaultParagraphFont"/>
    <w:rsid w:val="00A436E9"/>
  </w:style>
  <w:style w:type="character" w:customStyle="1" w:styleId="headingnumber">
    <w:name w:val="headingnumber"/>
    <w:basedOn w:val="DefaultParagraphFont"/>
    <w:rsid w:val="00A436E9"/>
  </w:style>
  <w:style w:type="character" w:customStyle="1" w:styleId="internalref">
    <w:name w:val="internalref"/>
    <w:basedOn w:val="DefaultParagraphFont"/>
    <w:rsid w:val="00A436E9"/>
  </w:style>
  <w:style w:type="character" w:customStyle="1" w:styleId="articlepage-articlebody-firstletter">
    <w:name w:val="articlepage-articlebody-firstletter"/>
    <w:basedOn w:val="DefaultParagraphFont"/>
    <w:rsid w:val="00A436E9"/>
  </w:style>
  <w:style w:type="character" w:customStyle="1" w:styleId="hubidentifier">
    <w:name w:val="hub_identifier"/>
    <w:basedOn w:val="DefaultParagraphFont"/>
    <w:rsid w:val="00A436E9"/>
  </w:style>
  <w:style w:type="paragraph" w:customStyle="1" w:styleId="standardeinzug">
    <w:name w:val="standardeinzug"/>
    <w:basedOn w:val="Normal"/>
    <w:rsid w:val="00A436E9"/>
    <w:pPr>
      <w:spacing w:before="100" w:beforeAutospacing="1" w:after="100" w:afterAutospacing="1"/>
    </w:pPr>
    <w:rPr>
      <w:rFonts w:eastAsia="Times New Roman"/>
      <w:sz w:val="24"/>
    </w:rPr>
  </w:style>
  <w:style w:type="paragraph" w:customStyle="1" w:styleId="aufzhlungnormal">
    <w:name w:val="aufzhlungnormal"/>
    <w:basedOn w:val="Normal"/>
    <w:rsid w:val="00A436E9"/>
    <w:pPr>
      <w:spacing w:before="100" w:beforeAutospacing="1" w:after="100" w:afterAutospacing="1"/>
    </w:pPr>
    <w:rPr>
      <w:rFonts w:eastAsia="Times New Roman"/>
      <w:sz w:val="24"/>
    </w:rPr>
  </w:style>
  <w:style w:type="character" w:customStyle="1" w:styleId="auszeichnungkursiv">
    <w:name w:val="auszeichnungkursiv"/>
    <w:basedOn w:val="DefaultParagraphFont"/>
    <w:rsid w:val="00A436E9"/>
  </w:style>
  <w:style w:type="paragraph" w:customStyle="1" w:styleId="entrefilet">
    <w:name w:val="entrefilet"/>
    <w:basedOn w:val="Normal"/>
    <w:rsid w:val="00A436E9"/>
    <w:pPr>
      <w:spacing w:before="100" w:beforeAutospacing="1" w:after="100" w:afterAutospacing="1"/>
    </w:pPr>
    <w:rPr>
      <w:rFonts w:eastAsia="Times New Roman"/>
      <w:sz w:val="24"/>
    </w:rPr>
  </w:style>
  <w:style w:type="paragraph" w:customStyle="1" w:styleId="kapitelreferenzkopf">
    <w:name w:val="kapitelreferenzkopf"/>
    <w:basedOn w:val="Normal"/>
    <w:rsid w:val="00A436E9"/>
    <w:pPr>
      <w:spacing w:before="100" w:beforeAutospacing="1" w:after="100" w:afterAutospacing="1"/>
    </w:pPr>
    <w:rPr>
      <w:rFonts w:eastAsia="Times New Roman"/>
      <w:sz w:val="24"/>
    </w:rPr>
  </w:style>
  <w:style w:type="paragraph" w:customStyle="1" w:styleId="tabberschrift">
    <w:name w:val="tabberschrift"/>
    <w:basedOn w:val="Normal"/>
    <w:rsid w:val="00A436E9"/>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A436E9"/>
  </w:style>
  <w:style w:type="character" w:customStyle="1" w:styleId="m-268162420547309261gmail-stylestylebold12pt">
    <w:name w:val="m_-268162420547309261gmail-stylestylebold12pt"/>
    <w:basedOn w:val="DefaultParagraphFont"/>
    <w:rsid w:val="00A436E9"/>
  </w:style>
  <w:style w:type="character" w:customStyle="1" w:styleId="m-268162420547309261gmail-styleboldunderline">
    <w:name w:val="m_-268162420547309261gmail-styleboldunderline"/>
    <w:basedOn w:val="DefaultParagraphFont"/>
    <w:rsid w:val="00A436E9"/>
  </w:style>
  <w:style w:type="character" w:customStyle="1" w:styleId="m-5621139387307470627gmail-style13ptbold">
    <w:name w:val="m_-5621139387307470627gmail-style13ptbold"/>
    <w:basedOn w:val="DefaultParagraphFont"/>
    <w:rsid w:val="00A436E9"/>
  </w:style>
  <w:style w:type="character" w:customStyle="1" w:styleId="m-5621139387307470627gmail-styleunderline">
    <w:name w:val="m_-5621139387307470627gmail-styleunderline"/>
    <w:basedOn w:val="DefaultParagraphFont"/>
    <w:rsid w:val="00A436E9"/>
  </w:style>
  <w:style w:type="character" w:customStyle="1" w:styleId="m-4930835733434609408gmail-style13ptbold">
    <w:name w:val="m_-4930835733434609408gmail-style13ptbold"/>
    <w:basedOn w:val="DefaultParagraphFont"/>
    <w:rsid w:val="00A436E9"/>
  </w:style>
  <w:style w:type="character" w:customStyle="1" w:styleId="m-4930835733434609408gmail-styleunderline">
    <w:name w:val="m_-4930835733434609408gmail-styleunderline"/>
    <w:basedOn w:val="DefaultParagraphFont"/>
    <w:rsid w:val="00A436E9"/>
  </w:style>
  <w:style w:type="character" w:customStyle="1" w:styleId="m-2456650549122369157gmail-style13ptbold">
    <w:name w:val="m_-2456650549122369157gmail-style13ptbold"/>
    <w:basedOn w:val="DefaultParagraphFont"/>
    <w:rsid w:val="00A436E9"/>
  </w:style>
  <w:style w:type="character" w:customStyle="1" w:styleId="m-2456650549122369157gmail-styleunderline">
    <w:name w:val="m_-2456650549122369157gmail-styleunderline"/>
    <w:basedOn w:val="DefaultParagraphFont"/>
    <w:rsid w:val="00A436E9"/>
  </w:style>
  <w:style w:type="character" w:customStyle="1" w:styleId="mdash">
    <w:name w:val="mdash"/>
    <w:basedOn w:val="DefaultParagraphFont"/>
    <w:rsid w:val="00A436E9"/>
  </w:style>
  <w:style w:type="character" w:customStyle="1" w:styleId="untext">
    <w:name w:val="untext"/>
    <w:basedOn w:val="DefaultParagraphFont"/>
    <w:rsid w:val="00A436E9"/>
  </w:style>
  <w:style w:type="character" w:customStyle="1" w:styleId="css-1ly73wi">
    <w:name w:val="css-1ly73wi"/>
    <w:basedOn w:val="DefaultParagraphFont"/>
    <w:rsid w:val="00A436E9"/>
  </w:style>
  <w:style w:type="paragraph" w:customStyle="1" w:styleId="e-navigation-primary-iteme-navigation-primary-item--first">
    <w:name w:val="e-navigation-primary-item&#10;     &#10;     &#10;     &#10;     e-navigation-primary-item--first"/>
    <w:basedOn w:val="Normal"/>
    <w:rsid w:val="00A436E9"/>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A436E9"/>
  </w:style>
  <w:style w:type="paragraph" w:customStyle="1" w:styleId="e-navigation-primary-iteme-navigation-primary-item--current">
    <w:name w:val="e-navigation-primary-item&#10;     e-navigation-primary-item--current"/>
    <w:basedOn w:val="Normal"/>
    <w:rsid w:val="00A436E9"/>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A436E9"/>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A436E9"/>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A436E9"/>
  </w:style>
  <w:style w:type="paragraph" w:customStyle="1" w:styleId="e-navigation-secondary-iteme-navigation-secondary-item--has-children">
    <w:name w:val="e-navigation-secondary-item&#10;     &#10;     e-navigation-secondary-item--has-children"/>
    <w:basedOn w:val="Normal"/>
    <w:rsid w:val="00A436E9"/>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A436E9"/>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A436E9"/>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A436E9"/>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A436E9"/>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A436E9"/>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A436E9"/>
    <w:pPr>
      <w:spacing w:before="100" w:beforeAutospacing="1" w:after="100" w:afterAutospacing="1" w:line="240" w:lineRule="auto"/>
    </w:pPr>
    <w:rPr>
      <w:rFonts w:eastAsia="Times New Roman"/>
      <w:sz w:val="24"/>
    </w:rPr>
  </w:style>
  <w:style w:type="paragraph" w:customStyle="1" w:styleId="bylineauthor">
    <w:name w:val="byline__author"/>
    <w:basedOn w:val="Normal"/>
    <w:rsid w:val="00A436E9"/>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A436E9"/>
  </w:style>
  <w:style w:type="character" w:customStyle="1" w:styleId="component-content">
    <w:name w:val="component-content"/>
    <w:basedOn w:val="DefaultParagraphFont"/>
    <w:rsid w:val="00A436E9"/>
  </w:style>
  <w:style w:type="paragraph" w:customStyle="1" w:styleId="social-shareitem">
    <w:name w:val="social-share__item"/>
    <w:basedOn w:val="Normal"/>
    <w:rsid w:val="00A436E9"/>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A436E9"/>
  </w:style>
  <w:style w:type="character" w:customStyle="1" w:styleId="lead-asset-caption">
    <w:name w:val="lead-asset-caption"/>
    <w:basedOn w:val="DefaultParagraphFont"/>
    <w:rsid w:val="00A436E9"/>
  </w:style>
  <w:style w:type="character" w:customStyle="1" w:styleId="lead-asset-copyright">
    <w:name w:val="lead-asset-copyright"/>
    <w:basedOn w:val="DefaultParagraphFont"/>
    <w:rsid w:val="00A436E9"/>
  </w:style>
  <w:style w:type="character" w:customStyle="1" w:styleId="lead-asset-copyright-label">
    <w:name w:val="lead-asset-copyright-label"/>
    <w:basedOn w:val="DefaultParagraphFont"/>
    <w:rsid w:val="00A436E9"/>
  </w:style>
  <w:style w:type="character" w:customStyle="1" w:styleId="mfirst-letter">
    <w:name w:val="m_first-letter"/>
    <w:basedOn w:val="DefaultParagraphFont"/>
    <w:rsid w:val="00A436E9"/>
  </w:style>
  <w:style w:type="paragraph" w:customStyle="1" w:styleId="list-of-tagsitem">
    <w:name w:val="list-of-tags__item"/>
    <w:basedOn w:val="Normal"/>
    <w:rsid w:val="00A436E9"/>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A436E9"/>
  </w:style>
  <w:style w:type="paragraph" w:customStyle="1" w:styleId="social-followitem">
    <w:name w:val="social-follow__item"/>
    <w:basedOn w:val="Normal"/>
    <w:rsid w:val="00A436E9"/>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A436E9"/>
  </w:style>
  <w:style w:type="paragraph" w:customStyle="1" w:styleId="recommended-articlesitem">
    <w:name w:val="recommended-articles__item"/>
    <w:basedOn w:val="Normal"/>
    <w:rsid w:val="00A436E9"/>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A436E9"/>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A436E9"/>
  </w:style>
  <w:style w:type="character" w:customStyle="1" w:styleId="mmeta-propertydate-date">
    <w:name w:val="m_meta-property__date-date"/>
    <w:basedOn w:val="DefaultParagraphFont"/>
    <w:rsid w:val="00A436E9"/>
  </w:style>
  <w:style w:type="character" w:customStyle="1" w:styleId="mmeta-propertydate-separator">
    <w:name w:val="m_meta-property__date-separator"/>
    <w:basedOn w:val="DefaultParagraphFont"/>
    <w:rsid w:val="00A436E9"/>
  </w:style>
  <w:style w:type="character" w:customStyle="1" w:styleId="mmeta-propertydate-time">
    <w:name w:val="m_meta-property__date-time"/>
    <w:basedOn w:val="DefaultParagraphFont"/>
    <w:rsid w:val="00A436E9"/>
  </w:style>
  <w:style w:type="character" w:customStyle="1" w:styleId="live-indicatortext">
    <w:name w:val="live-indicator__text"/>
    <w:basedOn w:val="DefaultParagraphFont"/>
    <w:rsid w:val="00A436E9"/>
  </w:style>
  <w:style w:type="character" w:customStyle="1" w:styleId="sr-only">
    <w:name w:val="sr-only"/>
    <w:basedOn w:val="DefaultParagraphFont"/>
    <w:rsid w:val="00A436E9"/>
  </w:style>
  <w:style w:type="character" w:customStyle="1" w:styleId="site-footerback-to-top-text">
    <w:name w:val="site-footer__back-to-top-text"/>
    <w:basedOn w:val="DefaultParagraphFont"/>
    <w:rsid w:val="00A436E9"/>
  </w:style>
  <w:style w:type="character" w:customStyle="1" w:styleId="site-footersocial-description">
    <w:name w:val="site-footer__social-description"/>
    <w:basedOn w:val="DefaultParagraphFont"/>
    <w:rsid w:val="00A436E9"/>
  </w:style>
  <w:style w:type="paragraph" w:customStyle="1" w:styleId="site-footersocial-item">
    <w:name w:val="site-footer__social-item"/>
    <w:basedOn w:val="Normal"/>
    <w:rsid w:val="00A436E9"/>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A436E9"/>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A436E9"/>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A436E9"/>
  </w:style>
  <w:style w:type="character" w:customStyle="1" w:styleId="hgkelc">
    <w:name w:val="hgkelc"/>
    <w:basedOn w:val="DefaultParagraphFont"/>
    <w:rsid w:val="00A436E9"/>
  </w:style>
  <w:style w:type="character" w:customStyle="1" w:styleId="TagsChar">
    <w:name w:val="Tags Char"/>
    <w:locked/>
    <w:rsid w:val="00A436E9"/>
    <w:rPr>
      <w:b/>
    </w:rPr>
  </w:style>
  <w:style w:type="paragraph" w:customStyle="1" w:styleId="SmallText3">
    <w:name w:val="Small Text"/>
    <w:next w:val="Normal"/>
    <w:link w:val="SmallTextChar3"/>
    <w:qFormat/>
    <w:rsid w:val="00A436E9"/>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A436E9"/>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A436E9"/>
    <w:pPr>
      <w:ind w:left="720"/>
      <w:outlineLvl w:val="0"/>
    </w:pPr>
    <w:rPr>
      <w:b/>
      <w:bCs/>
      <w:u w:val="single"/>
    </w:rPr>
  </w:style>
  <w:style w:type="character" w:customStyle="1" w:styleId="m-3219784662334730384gmail-style13ptbold">
    <w:name w:val="m_-3219784662334730384gmail-style13ptbold"/>
    <w:basedOn w:val="DefaultParagraphFont"/>
    <w:rsid w:val="00A436E9"/>
  </w:style>
  <w:style w:type="character" w:customStyle="1" w:styleId="crosshead">
    <w:name w:val="crosshead"/>
    <w:basedOn w:val="DefaultParagraphFont"/>
    <w:rsid w:val="00A436E9"/>
  </w:style>
  <w:style w:type="paragraph" w:customStyle="1" w:styleId="REALCARD">
    <w:name w:val="REAL CARD"/>
    <w:basedOn w:val="Normal"/>
    <w:link w:val="REALCARDChar"/>
    <w:qFormat/>
    <w:rsid w:val="00A436E9"/>
    <w:pPr>
      <w:ind w:left="288" w:right="288"/>
    </w:pPr>
    <w:rPr>
      <w:sz w:val="16"/>
    </w:rPr>
  </w:style>
  <w:style w:type="character" w:customStyle="1" w:styleId="REALCARDChar">
    <w:name w:val="REAL CARD Char"/>
    <w:basedOn w:val="DefaultParagraphFont"/>
    <w:link w:val="REALCARD"/>
    <w:rsid w:val="00A436E9"/>
    <w:rPr>
      <w:rFonts w:ascii="Calibri" w:hAnsi="Calibri"/>
      <w:sz w:val="16"/>
    </w:rPr>
  </w:style>
  <w:style w:type="character" w:customStyle="1" w:styleId="Underline5">
    <w:name w:val="Underline!!"/>
    <w:basedOn w:val="DefaultParagraphFont"/>
    <w:uiPriority w:val="1"/>
    <w:qFormat/>
    <w:rsid w:val="00A436E9"/>
    <w:rPr>
      <w:b w:val="0"/>
      <w:bCs/>
      <w:sz w:val="20"/>
      <w:u w:val="single"/>
    </w:rPr>
  </w:style>
  <w:style w:type="character" w:customStyle="1" w:styleId="m3000812295800329957gmail-style13ptbold">
    <w:name w:val="m_3000812295800329957gmail-style13ptbold"/>
    <w:basedOn w:val="DefaultParagraphFont"/>
    <w:rsid w:val="00A436E9"/>
  </w:style>
  <w:style w:type="character" w:customStyle="1" w:styleId="m3000812295800329957gmail-styleunderline">
    <w:name w:val="m_3000812295800329957gmail-styleunderline"/>
    <w:basedOn w:val="DefaultParagraphFont"/>
    <w:rsid w:val="00A436E9"/>
  </w:style>
  <w:style w:type="character" w:customStyle="1" w:styleId="m-1980040478036286082gmail-styleunderline">
    <w:name w:val="m_-1980040478036286082gmail-styleunderline"/>
    <w:basedOn w:val="DefaultParagraphFont"/>
    <w:rsid w:val="00A436E9"/>
  </w:style>
  <w:style w:type="character" w:customStyle="1" w:styleId="m-7861393314226884088gmail-style13ptbold">
    <w:name w:val="m_-7861393314226884088gmail-style13ptbold"/>
    <w:basedOn w:val="DefaultParagraphFont"/>
    <w:rsid w:val="00A436E9"/>
  </w:style>
  <w:style w:type="character" w:customStyle="1" w:styleId="m-7861393314226884088gmail-styleunderline">
    <w:name w:val="m_-7861393314226884088gmail-styleunderline"/>
    <w:basedOn w:val="DefaultParagraphFont"/>
    <w:rsid w:val="00A436E9"/>
  </w:style>
  <w:style w:type="character" w:customStyle="1" w:styleId="m9157140472398192259gmail-style13ptbold">
    <w:name w:val="m_9157140472398192259gmail-style13ptbold"/>
    <w:basedOn w:val="DefaultParagraphFont"/>
    <w:rsid w:val="00A436E9"/>
  </w:style>
  <w:style w:type="character" w:customStyle="1" w:styleId="m9157140472398192259gmail-msohyperlink">
    <w:name w:val="m_9157140472398192259gmail-msohyperlink"/>
    <w:basedOn w:val="DefaultParagraphFont"/>
    <w:rsid w:val="00A436E9"/>
  </w:style>
  <w:style w:type="character" w:customStyle="1" w:styleId="m9157140472398192259gmail-styleunderline">
    <w:name w:val="m_9157140472398192259gmail-styleunderline"/>
    <w:basedOn w:val="DefaultParagraphFont"/>
    <w:rsid w:val="00A436E9"/>
  </w:style>
  <w:style w:type="character" w:customStyle="1" w:styleId="Heading1Char3">
    <w:name w:val="Heading 1 Char3"/>
    <w:basedOn w:val="DefaultParagraphFont"/>
    <w:rsid w:val="00A436E9"/>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A436E9"/>
    <w:pPr>
      <w:keepNext/>
      <w:ind w:left="288" w:right="288"/>
    </w:pPr>
    <w:rPr>
      <w:rFonts w:ascii="Georgia" w:eastAsia="MS Gothic" w:hAnsi="Georgia"/>
      <w:szCs w:val="20"/>
    </w:rPr>
  </w:style>
  <w:style w:type="character" w:customStyle="1" w:styleId="Heading1CharChar1">
    <w:name w:val="Heading 1 Char Char1"/>
    <w:rsid w:val="00A436E9"/>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fo.com/resources/labor-law/teachers-unions-collective-bargaining.html" TargetMode="External"/><Relationship Id="rId13" Type="http://schemas.openxmlformats.org/officeDocument/2006/relationships/hyperlink" Target="http://www.jakenovaknews.com/" TargetMode="External"/><Relationship Id="rId18" Type="http://schemas.openxmlformats.org/officeDocument/2006/relationships/hyperlink" Target="https://www.flra.gov/50th_Anniversary_EO10988" TargetMode="External"/><Relationship Id="rId26" Type="http://schemas.openxmlformats.org/officeDocument/2006/relationships/hyperlink" Target="https://www.nbcchicago.com/blogs/ward-room/some-progress-made-but-1st-day-deal-extremely-unlikely-in-teachers-strike-563322631.html" TargetMode="External"/><Relationship Id="rId3" Type="http://schemas.openxmlformats.org/officeDocument/2006/relationships/styles" Target="styles.xml"/><Relationship Id="rId21" Type="http://schemas.openxmlformats.org/officeDocument/2006/relationships/hyperlink" Target="https://abcnews.go.com/US/bill-gates-education-microsoft-founder-schools-teaching-teachers/story?id=13051251" TargetMode="External"/><Relationship Id="rId7" Type="http://schemas.openxmlformats.org/officeDocument/2006/relationships/hyperlink" Target="https://www.dissentmagazine.org/online_articles/the-teacher-strike-conditions-for-success" TargetMode="External"/><Relationship Id="rId12" Type="http://schemas.openxmlformats.org/officeDocument/2006/relationships/hyperlink" Target="https://www.ncbi.nlm.nih.gov/pmc/articles/PMC6446569/" TargetMode="External"/><Relationship Id="rId17" Type="http://schemas.openxmlformats.org/officeDocument/2006/relationships/hyperlink" Target="https://www.nytimes.com/roomfordebate/2011/02/18/the-first-blow-against-public-employees/fdr-warned-us-about-public-sector-unions" TargetMode="External"/><Relationship Id="rId25" Type="http://schemas.openxmlformats.org/officeDocument/2006/relationships/hyperlink" Target="https://thehill.com/blogs/congress-blog/labor/387145-using-the-market-not-tax-dollars-to-expand-on-site-childcare" TargetMode="External"/><Relationship Id="rId2" Type="http://schemas.openxmlformats.org/officeDocument/2006/relationships/numbering" Target="numbering.xml"/><Relationship Id="rId16" Type="http://schemas.openxmlformats.org/officeDocument/2006/relationships/hyperlink" Target="https://budgetblog.ctbaonline.org/chicagos-pension-crisis-isn-t-really-about-pensions-it-s-about-debt-cab30326b9c8" TargetMode="External"/><Relationship Id="rId20" Type="http://schemas.openxmlformats.org/officeDocument/2006/relationships/hyperlink" Target="https://www.cnbc.com/2019/09/19/student-debt-continues-to-climb-heres-how-much-graduates-now-owe.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weforum.org/agenda/2015/05/why-education-is-the-key-to-sustainable-development/" TargetMode="External"/><Relationship Id="rId24" Type="http://schemas.openxmlformats.org/officeDocument/2006/relationships/hyperlink" Target="https://www.newsweek.com/ivanka-trump-child-tax-credit-double-2019-irs-1390146" TargetMode="External"/><Relationship Id="rId5" Type="http://schemas.openxmlformats.org/officeDocument/2006/relationships/webSettings" Target="webSettings.xml"/><Relationship Id="rId15" Type="http://schemas.openxmlformats.org/officeDocument/2006/relationships/hyperlink" Target="https://www.cnbc.com/2019/10/18/chicago-teachers-strike-highlights-americas-top-3-economic-threats.html" TargetMode="External"/><Relationship Id="rId23" Type="http://schemas.openxmlformats.org/officeDocument/2006/relationships/hyperlink" Target="https://www.cnbc.com/2019/04/10/working-women-and-the-child-care-equation-no-one-has-it-figured-out.html" TargetMode="External"/><Relationship Id="rId28" Type="http://schemas.openxmlformats.org/officeDocument/2006/relationships/theme" Target="theme/theme1.xml"/><Relationship Id="rId10" Type="http://schemas.openxmlformats.org/officeDocument/2006/relationships/hyperlink" Target="https://networks.h-net.org/node/28443/discussions/4846080/h-diploissf-state-field-essay-unreality-realism-international" TargetMode="External"/><Relationship Id="rId19" Type="http://schemas.openxmlformats.org/officeDocument/2006/relationships/hyperlink" Target="https://fee.org/articles/what-is-a-masters-degree-worth/" TargetMode="External"/><Relationship Id="rId4" Type="http://schemas.openxmlformats.org/officeDocument/2006/relationships/settings" Target="settings.xml"/><Relationship Id="rId9" Type="http://schemas.openxmlformats.org/officeDocument/2006/relationships/hyperlink" Target="https://www.lawinfo.com/resources/employment-law-employee/unions/" TargetMode="External"/><Relationship Id="rId14" Type="http://schemas.openxmlformats.org/officeDocument/2006/relationships/hyperlink" Target="https://www.cnbc.com/2019/10/18/chicago-teachers-strike-highlights-americas-top-3-economic-threats.html" TargetMode="External"/><Relationship Id="rId22" Type="http://schemas.openxmlformats.org/officeDocument/2006/relationships/hyperlink" Target="https://www.census.gov/newsroom/press-releases/2019/school-spending.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24</Pages>
  <Words>11830</Words>
  <Characters>67437</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3</cp:revision>
  <dcterms:created xsi:type="dcterms:W3CDTF">2021-11-20T23:09:00Z</dcterms:created>
  <dcterms:modified xsi:type="dcterms:W3CDTF">2021-11-21T00:00:00Z</dcterms:modified>
</cp:coreProperties>
</file>